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4CB2" w:rsidRDefault="00A44CB2" w:rsidP="00A44CB2">
      <w:pPr>
        <w:pStyle w:val="Heading3"/>
      </w:pPr>
      <w:r>
        <w:t>1</w:t>
      </w:r>
    </w:p>
    <w:p w:rsidR="00A44CB2" w:rsidRDefault="00A44CB2" w:rsidP="00A44CB2">
      <w:pPr>
        <w:pStyle w:val="Heading4"/>
      </w:pPr>
      <w:r>
        <w:t xml:space="preserve">I endorse the affirmatives method liberating women in the debate space, </w:t>
      </w:r>
    </w:p>
    <w:p w:rsidR="00A44CB2" w:rsidRDefault="00A44CB2" w:rsidP="00A44CB2">
      <w:pPr>
        <w:pStyle w:val="Heading4"/>
      </w:pPr>
      <w:r>
        <w:t xml:space="preserve">But believe that Private Appropriation of Outer Space except for Space Elevators is Unjust. </w:t>
      </w:r>
    </w:p>
    <w:p w:rsidR="00A44CB2" w:rsidRDefault="00A44CB2" w:rsidP="00A44CB2">
      <w:pPr>
        <w:pStyle w:val="Heading4"/>
      </w:pPr>
      <w:r>
        <w:t xml:space="preserve">Space Elevators constitute Appropriation – they impede orbits. </w:t>
      </w:r>
    </w:p>
    <w:p w:rsidR="00A44CB2" w:rsidRPr="005F1160" w:rsidRDefault="00A44CB2" w:rsidP="00A44CB2">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5"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w:t>
      </w:r>
      <w:proofErr w:type="spellStart"/>
      <w:r>
        <w:t>Université</w:t>
      </w:r>
      <w:proofErr w:type="spellEnd"/>
      <w:r>
        <w:t xml:space="preserve">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rsidR="00A44CB2" w:rsidRPr="00C71C98" w:rsidRDefault="00A44CB2" w:rsidP="00A44CB2">
      <w:pPr>
        <w:rPr>
          <w:sz w:val="16"/>
        </w:rPr>
      </w:pPr>
      <w:r w:rsidRPr="00C71C98">
        <w:rPr>
          <w:u w:val="single"/>
        </w:rPr>
        <w:t xml:space="preserve">An Earth-based </w:t>
      </w:r>
      <w:r w:rsidRPr="002E74DF">
        <w:rPr>
          <w:rStyle w:val="Emphasis"/>
          <w:highlight w:val="cyan"/>
        </w:rPr>
        <w:t>space elevator would consist of</w:t>
      </w:r>
      <w:r w:rsidRPr="002E74DF">
        <w:rPr>
          <w:highlight w:val="cyan"/>
          <w:u w:val="single"/>
        </w:rPr>
        <w:t xml:space="preserve"> </w:t>
      </w:r>
      <w:r w:rsidRPr="00C71C98">
        <w:rPr>
          <w:u w:val="single"/>
        </w:rPr>
        <w:t xml:space="preserve">a </w:t>
      </w:r>
      <w:r w:rsidRPr="002E74DF">
        <w:rPr>
          <w:rStyle w:val="Emphasis"/>
          <w:highlight w:val="cyan"/>
        </w:rPr>
        <w:t>cable</w:t>
      </w:r>
      <w:r w:rsidRPr="002E74DF">
        <w:rPr>
          <w:highlight w:val="cyan"/>
          <w:u w:val="single"/>
        </w:rPr>
        <w:t xml:space="preserve"> </w:t>
      </w:r>
      <w:r w:rsidRPr="00C71C98">
        <w:rPr>
          <w:u w:val="single"/>
        </w:rPr>
        <w:t xml:space="preserve">with one end </w:t>
      </w:r>
      <w:r w:rsidRPr="002E74DF">
        <w:rPr>
          <w:rStyle w:val="Emphasis"/>
          <w:highlight w:val="cyan"/>
        </w:rPr>
        <w:t>attached</w:t>
      </w:r>
      <w:r w:rsidRPr="002E74DF">
        <w:rPr>
          <w:highlight w:val="cyan"/>
          <w:u w:val="single"/>
        </w:rPr>
        <w:t xml:space="preserve"> </w:t>
      </w:r>
      <w:r w:rsidRPr="002E74DF">
        <w:rPr>
          <w:rStyle w:val="Emphasis"/>
          <w:highlight w:val="cyan"/>
        </w:rPr>
        <w:t>to</w:t>
      </w:r>
      <w:r w:rsidRPr="002E74DF">
        <w:rPr>
          <w:highlight w:val="cyan"/>
          <w:u w:val="single"/>
        </w:rPr>
        <w:t xml:space="preserve"> </w:t>
      </w:r>
      <w:r w:rsidRPr="00C71C98">
        <w:rPr>
          <w:u w:val="single"/>
        </w:rPr>
        <w:t xml:space="preserve">the surface near the equator and the other end in </w:t>
      </w:r>
      <w:r w:rsidRPr="002E74DF">
        <w:rPr>
          <w:rStyle w:val="Emphasis"/>
          <w:highlight w:val="cyan"/>
        </w:rPr>
        <w:t>space</w:t>
      </w:r>
      <w:r w:rsidRPr="002E74DF">
        <w:rPr>
          <w:highlight w:val="cyan"/>
          <w:u w:val="single"/>
        </w:rPr>
        <w:t xml:space="preserve"> </w:t>
      </w:r>
      <w:r w:rsidRPr="002E74DF">
        <w:rPr>
          <w:rStyle w:val="Emphasis"/>
          <w:highlight w:val="cyan"/>
          <w:bdr w:val="single" w:sz="18" w:space="0" w:color="auto"/>
        </w:rPr>
        <w:t>beyond geostationary orbit.</w:t>
      </w:r>
      <w:r w:rsidRPr="00C71C98">
        <w:rPr>
          <w:u w:val="single"/>
        </w:rPr>
        <w:t xml:space="preserve"> An orbit is the curved path through which objects in space move around a planet or a star. The </w:t>
      </w:r>
      <w:r w:rsidRPr="002E74DF">
        <w:rPr>
          <w:rStyle w:val="Emphasis"/>
          <w:highlight w:val="cyan"/>
        </w:rPr>
        <w:t>1967 Treaty’s</w:t>
      </w:r>
      <w:r w:rsidRPr="002E74DF">
        <w:rPr>
          <w:highlight w:val="cyan"/>
          <w:u w:val="single"/>
        </w:rPr>
        <w:t xml:space="preserve"> </w:t>
      </w:r>
      <w:r w:rsidRPr="00C71C98">
        <w:rPr>
          <w:u w:val="single"/>
        </w:rPr>
        <w:t xml:space="preserve">regime and </w:t>
      </w:r>
      <w:r w:rsidRPr="002E74DF">
        <w:rPr>
          <w:rStyle w:val="Emphasis"/>
          <w:highlight w:val="cyan"/>
        </w:rPr>
        <w:t>customary law</w:t>
      </w:r>
      <w:r w:rsidRPr="002E74DF">
        <w:rPr>
          <w:highlight w:val="cyan"/>
          <w:u w:val="single"/>
        </w:rPr>
        <w:t xml:space="preserve"> </w:t>
      </w:r>
      <w:r w:rsidRPr="002E74DF">
        <w:rPr>
          <w:rStyle w:val="Emphasis"/>
          <w:highlight w:val="cyan"/>
        </w:rPr>
        <w:t>enshrine</w:t>
      </w:r>
      <w:r w:rsidRPr="002E74DF">
        <w:rPr>
          <w:highlight w:val="cyan"/>
          <w:u w:val="single"/>
        </w:rPr>
        <w:t xml:space="preserve"> </w:t>
      </w:r>
      <w:r w:rsidRPr="00C71C98">
        <w:rPr>
          <w:u w:val="single"/>
        </w:rPr>
        <w:t xml:space="preserve">the </w:t>
      </w:r>
      <w:r w:rsidRPr="002E74DF">
        <w:rPr>
          <w:rStyle w:val="Emphasis"/>
          <w:highlight w:val="cyan"/>
        </w:rPr>
        <w:t xml:space="preserve">principle of </w:t>
      </w:r>
      <w:r w:rsidRPr="002E74DF">
        <w:rPr>
          <w:rStyle w:val="Emphasis"/>
          <w:highlight w:val="cyan"/>
          <w:bdr w:val="single" w:sz="18" w:space="0" w:color="auto"/>
        </w:rPr>
        <w:t>non-appropriation</w:t>
      </w:r>
      <w:r w:rsidRPr="002E74DF">
        <w:rPr>
          <w:highlight w:val="cyan"/>
          <w:u w:val="single"/>
          <w:bdr w:val="single" w:sz="18" w:space="0" w:color="auto"/>
        </w:rPr>
        <w:t xml:space="preserve"> </w:t>
      </w:r>
      <w:r w:rsidRPr="002E74DF">
        <w:rPr>
          <w:rStyle w:val="Emphasis"/>
          <w:highlight w:val="cya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2E74DF">
        <w:rPr>
          <w:rStyle w:val="StyleUnderline"/>
          <w:highlight w:val="cyan"/>
        </w:rPr>
        <w:t>competing forces of gravity</w:t>
      </w:r>
      <w:r w:rsidRPr="00C71C98">
        <w:rPr>
          <w:rStyle w:val="StyleUnderline"/>
        </w:rPr>
        <w:t xml:space="preserve">, which is stronger at the lower end, and the outward/upward centrifugal force, which is stronger at the upper end, </w:t>
      </w:r>
      <w:r w:rsidRPr="002E74DF">
        <w:rPr>
          <w:rStyle w:val="StyleUnderline"/>
          <w:highlight w:val="cyan"/>
        </w:rPr>
        <w:t>would result in the cable being held up</w:t>
      </w:r>
      <w:r w:rsidRPr="00C71C98">
        <w:rPr>
          <w:rStyle w:val="StyleUnderline"/>
        </w:rPr>
        <w:t xml:space="preserve">, under tension, </w:t>
      </w:r>
      <w:r w:rsidRPr="002E74DF">
        <w:rPr>
          <w:rStyle w:val="Emphasis"/>
          <w:highlight w:val="cya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rsidR="00A44CB2" w:rsidRDefault="00A44CB2" w:rsidP="00A44CB2">
      <w:pPr>
        <w:pStyle w:val="Heading4"/>
      </w:pPr>
      <w:r>
        <w:lastRenderedPageBreak/>
        <w:t xml:space="preserve">Private Companies are pursuing Space Elevators. </w:t>
      </w:r>
    </w:p>
    <w:p w:rsidR="00A44CB2" w:rsidRPr="005F1160" w:rsidRDefault="00A44CB2" w:rsidP="00A44CB2">
      <w:r w:rsidRPr="005F1160">
        <w:rPr>
          <w:rStyle w:val="Style13ptBold"/>
        </w:rPr>
        <w:t>Alfano 15</w:t>
      </w:r>
      <w:r>
        <w:t xml:space="preserve"> Andrea Alfano 8-18-2015 “</w:t>
      </w:r>
      <w:r w:rsidRPr="005F1160">
        <w:t xml:space="preserve">All Of </w:t>
      </w:r>
      <w:r w:rsidRPr="002E74DF">
        <w:rPr>
          <w:rStyle w:val="Emphasis"/>
          <w:highlight w:val="cyan"/>
          <w:bdr w:val="single" w:sz="18" w:space="0" w:color="auto"/>
        </w:rPr>
        <w:t>These Companies Are Working On A Space Elevator</w:t>
      </w:r>
      <w:r>
        <w:t xml:space="preserve">” </w:t>
      </w:r>
      <w:hyperlink r:id="rId6" w:history="1">
        <w:r w:rsidRPr="00473E10">
          <w:rPr>
            <w:rStyle w:val="Hyperlink"/>
          </w:rPr>
          <w:t>https://www.techtimes.com/articles/77612/20150818/companies-working-space-elevator.htm</w:t>
        </w:r>
      </w:hyperlink>
      <w:r>
        <w:t xml:space="preserve"> (Writer at the Tech Times)//Elmer </w:t>
      </w:r>
    </w:p>
    <w:p w:rsidR="00A44CB2" w:rsidRPr="00C71C98" w:rsidRDefault="00A44CB2" w:rsidP="00A44CB2">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2E74DF">
        <w:rPr>
          <w:rStyle w:val="Emphasis"/>
          <w:highlight w:val="cyan"/>
        </w:rPr>
        <w:t>private space company Thoth</w:t>
      </w:r>
      <w:r w:rsidRPr="002E74DF">
        <w:rPr>
          <w:rStyle w:val="StyleUnderline"/>
          <w:highlight w:val="cyan"/>
        </w:rPr>
        <w:t xml:space="preserve"> </w:t>
      </w:r>
      <w:r w:rsidRPr="00C71C98">
        <w:rPr>
          <w:rStyle w:val="StyleUnderline"/>
        </w:rPr>
        <w:t xml:space="preserve">Technology that was recently </w:t>
      </w:r>
      <w:r w:rsidRPr="002E74DF">
        <w:rPr>
          <w:rStyle w:val="Emphasis"/>
          <w:highlight w:val="cyan"/>
        </w:rPr>
        <w:t>awarded</w:t>
      </w:r>
      <w:r w:rsidRPr="002E74DF">
        <w:rPr>
          <w:rStyle w:val="StyleUnderline"/>
          <w:highlight w:val="cyan"/>
        </w:rPr>
        <w:t xml:space="preserve"> </w:t>
      </w:r>
      <w:r w:rsidRPr="00C71C98">
        <w:rPr>
          <w:rStyle w:val="StyleUnderline"/>
        </w:rPr>
        <w:t xml:space="preserve">a </w:t>
      </w:r>
      <w:r w:rsidRPr="002E74DF">
        <w:rPr>
          <w:rStyle w:val="Emphasis"/>
          <w:highlight w:val="cyan"/>
        </w:rPr>
        <w:t>patent for</w:t>
      </w:r>
      <w:r w:rsidRPr="002E74DF">
        <w:rPr>
          <w:rStyle w:val="StyleUnderline"/>
          <w:highlight w:val="cyan"/>
        </w:rPr>
        <w:t xml:space="preserve"> </w:t>
      </w:r>
      <w:r w:rsidRPr="00C71C98">
        <w:rPr>
          <w:rStyle w:val="StyleUnderline"/>
        </w:rPr>
        <w:t xml:space="preserve">its </w:t>
      </w:r>
      <w:r w:rsidRPr="002E74DF">
        <w:rPr>
          <w:rStyle w:val="Emphasis"/>
          <w:highlight w:val="cyan"/>
        </w:rPr>
        <w:t>space elevator</w:t>
      </w:r>
      <w:r w:rsidRPr="002E74DF">
        <w:rPr>
          <w:rStyle w:val="StyleUnderline"/>
          <w:highlight w:val="cya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2E74DF">
        <w:rPr>
          <w:rStyle w:val="Emphasis"/>
          <w:highlight w:val="cyan"/>
        </w:rPr>
        <w:t>LiftPort</w:t>
      </w:r>
      <w:proofErr w:type="spellEnd"/>
      <w:r w:rsidRPr="002E74DF">
        <w:rPr>
          <w:rStyle w:val="Emphasis"/>
          <w:highlight w:val="cyan"/>
        </w:rPr>
        <w:t xml:space="preserve"> Group,</w:t>
      </w:r>
      <w:r w:rsidRPr="002E74DF">
        <w:rPr>
          <w:rStyle w:val="StyleUnderline"/>
          <w:highlight w:val="cyan"/>
        </w:rPr>
        <w:t xml:space="preserve"> </w:t>
      </w:r>
      <w:r w:rsidRPr="00C71C98">
        <w:rPr>
          <w:rStyle w:val="StyleUnderline"/>
        </w:rPr>
        <w:t xml:space="preserve">founded by space entrepreneur Michael Laine in 2003. Its </w:t>
      </w:r>
      <w:r w:rsidRPr="002E74DF">
        <w:rPr>
          <w:rStyle w:val="Emphasis"/>
          <w:highlight w:val="cyan"/>
        </w:rPr>
        <w:t>plan for a space elevator</w:t>
      </w:r>
      <w:r w:rsidRPr="002E74DF">
        <w:rPr>
          <w:rStyle w:val="StyleUnderline"/>
          <w:highlight w:val="cya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2E74DF">
        <w:rPr>
          <w:rStyle w:val="Emphasis"/>
          <w:highlight w:val="cya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moon in particular, because it is much easier to launch a rocket to the Lagrange Point and dock it at a space station than it is to get to the moon directly. There's a </w:t>
      </w:r>
      <w:r w:rsidRPr="002E74DF">
        <w:rPr>
          <w:rStyle w:val="Emphasis"/>
          <w:highlight w:val="cyan"/>
        </w:rPr>
        <w:t>third</w:t>
      </w:r>
      <w:r w:rsidRPr="002E74DF">
        <w:rPr>
          <w:rStyle w:val="StyleUnderline"/>
          <w:highlight w:val="cyan"/>
        </w:rPr>
        <w:t xml:space="preserve"> </w:t>
      </w:r>
      <w:r w:rsidRPr="00C71C98">
        <w:rPr>
          <w:rStyle w:val="StyleUnderline"/>
        </w:rPr>
        <w:t xml:space="preserve">major </w:t>
      </w:r>
      <w:r w:rsidRPr="002E74DF">
        <w:rPr>
          <w:rStyle w:val="Emphasis"/>
          <w:highlight w:val="cyan"/>
        </w:rPr>
        <w:t>company</w:t>
      </w:r>
      <w:r w:rsidRPr="002E74DF">
        <w:rPr>
          <w:rStyle w:val="StyleUnderline"/>
          <w:highlight w:val="cyan"/>
        </w:rPr>
        <w:t xml:space="preserve"> </w:t>
      </w:r>
      <w:r w:rsidRPr="00C71C98">
        <w:rPr>
          <w:rStyle w:val="StyleUnderline"/>
        </w:rPr>
        <w:t xml:space="preserve">based in Japan called </w:t>
      </w:r>
      <w:r w:rsidRPr="002E74DF">
        <w:rPr>
          <w:rStyle w:val="Emphasis"/>
          <w:highlight w:val="cya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actually a construction company. Like Thoth, Obayashi plans to build an Earth </w:t>
      </w:r>
      <w:r w:rsidRPr="002E74DF">
        <w:rPr>
          <w:rStyle w:val="Emphasis"/>
          <w:highlight w:val="cyan"/>
        </w:rPr>
        <w:t>elevator</w:t>
      </w:r>
      <w:r w:rsidRPr="00C71C98">
        <w:rPr>
          <w:rStyle w:val="StyleUnderline"/>
        </w:rPr>
        <w:t xml:space="preserve">. But its Earth elevator would consist of a cable </w:t>
      </w:r>
      <w:r w:rsidRPr="002E74DF">
        <w:rPr>
          <w:rStyle w:val="Emphasis"/>
          <w:highlight w:val="cyan"/>
        </w:rPr>
        <w:t xml:space="preserve">tethered to </w:t>
      </w:r>
      <w:r w:rsidRPr="00C71C98">
        <w:rPr>
          <w:rStyle w:val="StyleUnderline"/>
        </w:rPr>
        <w:t xml:space="preserve">the blue planet, a robotic cargo-carrier, a </w:t>
      </w:r>
      <w:r w:rsidRPr="002E74DF">
        <w:rPr>
          <w:rStyle w:val="Emphasis"/>
          <w:highlight w:val="cya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plans, but stuck to the Earth instead of to the moon</w:t>
      </w:r>
      <w:r w:rsidRPr="00C71C98">
        <w:rPr>
          <w:sz w:val="16"/>
        </w:rPr>
        <w:t>.</w:t>
      </w:r>
    </w:p>
    <w:p w:rsidR="00A44CB2" w:rsidRDefault="00A44CB2" w:rsidP="00A44CB2">
      <w:pPr>
        <w:pStyle w:val="Heading4"/>
      </w:pPr>
      <w:proofErr w:type="gramStart"/>
      <w:r>
        <w:t>Yes</w:t>
      </w:r>
      <w:proofErr w:type="gramEnd"/>
      <w:r>
        <w:t xml:space="preserve"> Space Elevators – NASA confirms. </w:t>
      </w:r>
    </w:p>
    <w:p w:rsidR="00A44CB2" w:rsidRPr="00E70330" w:rsidRDefault="00A44CB2" w:rsidP="00A44CB2">
      <w:r w:rsidRPr="00E70330">
        <w:rPr>
          <w:rStyle w:val="Style13ptBold"/>
        </w:rPr>
        <w:t>Snowden 18</w:t>
      </w:r>
      <w:r>
        <w:t xml:space="preserve"> </w:t>
      </w:r>
      <w:r w:rsidRPr="00E70330">
        <w:t>Scott Snowden 10-2-2018 "A colossal elevator to space could be going up sooner than you ever imagined"</w:t>
      </w:r>
      <w:r>
        <w:t xml:space="preserve"> </w:t>
      </w:r>
      <w:hyperlink r:id="rId7"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rsidR="00A44CB2" w:rsidRPr="0041063E" w:rsidRDefault="00A44CB2" w:rsidP="00A44CB2">
      <w:pPr>
        <w:rPr>
          <w:sz w:val="16"/>
        </w:rPr>
      </w:pPr>
      <w:r w:rsidRPr="0041063E">
        <w:rPr>
          <w:sz w:val="16"/>
        </w:rPr>
        <w:t>For more than half a century, rockets have been the only way to go to space</w:t>
      </w:r>
      <w:r w:rsidRPr="00C71C98">
        <w:rPr>
          <w:rStyle w:val="StyleUnderline"/>
        </w:rPr>
        <w:t xml:space="preserve">. But </w:t>
      </w:r>
      <w:r w:rsidRPr="002E74DF">
        <w:rPr>
          <w:rStyle w:val="Emphasis"/>
          <w:highlight w:val="cyan"/>
        </w:rPr>
        <w:t>in the not-too-distant future, we may have</w:t>
      </w:r>
      <w:r w:rsidRPr="002E74DF">
        <w:rPr>
          <w:rStyle w:val="StyleUnderline"/>
          <w:highlight w:val="cyan"/>
        </w:rPr>
        <w:t xml:space="preserve"> </w:t>
      </w:r>
      <w:r w:rsidRPr="00C71C98">
        <w:rPr>
          <w:rStyle w:val="StyleUnderline"/>
        </w:rPr>
        <w:t xml:space="preserve">another option for sending up people and payloads: </w:t>
      </w:r>
      <w:r w:rsidRPr="002E74DF">
        <w:rPr>
          <w:rStyle w:val="Emphasis"/>
          <w:highlight w:val="cyan"/>
        </w:rPr>
        <w:t xml:space="preserve">a colossal elevator extending from Earth’s surface up to </w:t>
      </w:r>
      <w:r w:rsidRPr="00C71C98">
        <w:rPr>
          <w:rStyle w:val="StyleUnderline"/>
        </w:rPr>
        <w:t xml:space="preserve">an altitude of </w:t>
      </w:r>
      <w:r w:rsidRPr="002E74DF">
        <w:rPr>
          <w:rStyle w:val="Emphasis"/>
          <w:highlight w:val="cyan"/>
        </w:rPr>
        <w:t>22,000 miles</w:t>
      </w:r>
      <w:r w:rsidRPr="00C71C98">
        <w:rPr>
          <w:rStyle w:val="StyleUnderline"/>
        </w:rPr>
        <w:t xml:space="preserve">, where geosynchronous satellites orbit. </w:t>
      </w:r>
      <w:r w:rsidRPr="002E74DF">
        <w:rPr>
          <w:rStyle w:val="Emphasis"/>
          <w:highlight w:val="cyan"/>
        </w:rPr>
        <w:t>NASA says</w:t>
      </w:r>
      <w:r w:rsidRPr="002E74DF">
        <w:rPr>
          <w:rStyle w:val="StyleUnderline"/>
          <w:highlight w:val="cyan"/>
        </w:rPr>
        <w:t xml:space="preserve"> </w:t>
      </w:r>
      <w:r w:rsidRPr="00C71C98">
        <w:rPr>
          <w:rStyle w:val="StyleUnderline"/>
        </w:rPr>
        <w:t xml:space="preserve">the basic </w:t>
      </w:r>
      <w:r w:rsidRPr="002E74DF">
        <w:rPr>
          <w:rStyle w:val="Emphasis"/>
          <w:highlight w:val="cyan"/>
          <w:bdr w:val="single" w:sz="18" w:space="0" w:color="auto"/>
        </w:rPr>
        <w:t>concept of a space elevator is sound</w:t>
      </w:r>
      <w:r w:rsidRPr="00C71C98">
        <w:rPr>
          <w:rStyle w:val="StyleUnderline"/>
        </w:rPr>
        <w:t xml:space="preserve">, and </w:t>
      </w:r>
      <w:r w:rsidRPr="002E74DF">
        <w:rPr>
          <w:rStyle w:val="Emphasis"/>
          <w:highlight w:val="cyan"/>
        </w:rPr>
        <w:t>researchers</w:t>
      </w:r>
      <w:r w:rsidRPr="002E74DF">
        <w:rPr>
          <w:rStyle w:val="StyleUnderline"/>
          <w:highlight w:val="cyan"/>
        </w:rPr>
        <w:t xml:space="preserve"> </w:t>
      </w:r>
      <w:r w:rsidRPr="00C71C98">
        <w:rPr>
          <w:rStyle w:val="StyleUnderline"/>
        </w:rPr>
        <w:t xml:space="preserve">around the world are </w:t>
      </w:r>
      <w:r w:rsidRPr="002E74DF">
        <w:rPr>
          <w:rStyle w:val="Emphasis"/>
          <w:highlight w:val="cyan"/>
        </w:rPr>
        <w:t>optimistic</w:t>
      </w:r>
      <w:r w:rsidRPr="002E74DF">
        <w:rPr>
          <w:rStyle w:val="StyleUnderline"/>
          <w:highlight w:val="cyan"/>
        </w:rPr>
        <w:t xml:space="preserve"> </w:t>
      </w:r>
      <w:r w:rsidRPr="00C71C98">
        <w:rPr>
          <w:rStyle w:val="StyleUnderline"/>
        </w:rPr>
        <w:t xml:space="preserve">that </w:t>
      </w:r>
      <w:r w:rsidRPr="002E74DF">
        <w:rPr>
          <w:rStyle w:val="Emphasis"/>
          <w:highlight w:val="cyan"/>
        </w:rPr>
        <w:t>one can be built</w:t>
      </w:r>
      <w:r w:rsidRPr="0041063E">
        <w:rPr>
          <w:sz w:val="16"/>
        </w:rPr>
        <w:t xml:space="preserve">. </w:t>
      </w:r>
      <w:r w:rsidRPr="00C71C98">
        <w:rPr>
          <w:rStyle w:val="StyleUnderline"/>
        </w:rPr>
        <w:t xml:space="preserve">The </w:t>
      </w:r>
      <w:r w:rsidRPr="002E74DF">
        <w:rPr>
          <w:rStyle w:val="Emphasis"/>
          <w:highlight w:val="cyan"/>
        </w:rPr>
        <w:t>Obayashi Corp</w:t>
      </w:r>
      <w:r w:rsidRPr="00C71C98">
        <w:rPr>
          <w:rStyle w:val="StyleUnderline"/>
        </w:rPr>
        <w:t xml:space="preserve">., a global construction firm based in Tokyo, has said it </w:t>
      </w:r>
      <w:r w:rsidRPr="002E74DF">
        <w:rPr>
          <w:rStyle w:val="Emphasis"/>
          <w:highlight w:val="cyan"/>
        </w:rPr>
        <w:t>will build one by 2050</w:t>
      </w:r>
      <w:r w:rsidRPr="00C71C98">
        <w:rPr>
          <w:rStyle w:val="StyleUnderline"/>
        </w:rPr>
        <w:t xml:space="preserve">, and </w:t>
      </w:r>
      <w:r w:rsidRPr="002E74DF">
        <w:rPr>
          <w:rStyle w:val="Emphasis"/>
          <w:highlight w:val="cyan"/>
        </w:rPr>
        <w:t>China</w:t>
      </w:r>
      <w:r w:rsidRPr="002E74DF">
        <w:rPr>
          <w:rStyle w:val="StyleUnderline"/>
          <w:highlight w:val="cyan"/>
        </w:rPr>
        <w:t xml:space="preserve"> </w:t>
      </w:r>
      <w:r w:rsidRPr="002E74DF">
        <w:rPr>
          <w:rStyle w:val="Emphasis"/>
          <w:highlight w:val="cya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rsidR="00A44CB2" w:rsidRPr="00001B27" w:rsidRDefault="00A44CB2" w:rsidP="00A44CB2">
      <w:pPr>
        <w:pStyle w:val="Heading4"/>
      </w:pPr>
      <w:r>
        <w:lastRenderedPageBreak/>
        <w:t xml:space="preserve">Regardless of completion, Elevators spur </w:t>
      </w:r>
      <w:r>
        <w:rPr>
          <w:u w:val="single"/>
        </w:rPr>
        <w:t>investment</w:t>
      </w:r>
      <w:r>
        <w:t xml:space="preserve"> in Nanotechnology</w:t>
      </w:r>
    </w:p>
    <w:p w:rsidR="00A44CB2" w:rsidRDefault="00A44CB2" w:rsidP="00A44CB2">
      <w:r>
        <w:t xml:space="preserve">Liam </w:t>
      </w:r>
      <w:r w:rsidRPr="006F17E7">
        <w:rPr>
          <w:rStyle w:val="Style13ptBold"/>
        </w:rPr>
        <w:t>O’Brien 16</w:t>
      </w:r>
      <w:r>
        <w:t>. University of Wollongong. 07/2016. “Nanotechnology in Space.” Young Scientists Journal; Canterbury, no. 19, p. 22.</w:t>
      </w:r>
    </w:p>
    <w:p w:rsidR="00A44CB2" w:rsidRDefault="00A44CB2" w:rsidP="00A44CB2">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2E74DF">
        <w:rPr>
          <w:rStyle w:val="Emphasis"/>
          <w:highlight w:val="cyan"/>
        </w:rPr>
        <w:t>space programs</w:t>
      </w:r>
      <w:r w:rsidRPr="00F84047">
        <w:rPr>
          <w:sz w:val="16"/>
        </w:rPr>
        <w:t xml:space="preserve"> </w:t>
      </w:r>
      <w:r w:rsidRPr="00F84047">
        <w:rPr>
          <w:rStyle w:val="StyleUnderline"/>
        </w:rPr>
        <w:t xml:space="preserve">over the past 60 years </w:t>
      </w:r>
      <w:r w:rsidRPr="002E74DF">
        <w:rPr>
          <w:rStyle w:val="StyleUnderline"/>
          <w:highlight w:val="cyan"/>
        </w:rPr>
        <w:t>have led to a</w:t>
      </w:r>
      <w:r w:rsidRPr="002E74DF">
        <w:rPr>
          <w:sz w:val="16"/>
          <w:highlight w:val="cyan"/>
        </w:rPr>
        <w:t xml:space="preserve"> </w:t>
      </w:r>
      <w:r w:rsidRPr="002E74DF">
        <w:rPr>
          <w:rStyle w:val="Emphasis"/>
          <w:highlight w:val="cyan"/>
        </w:rPr>
        <w:t>multitude of</w:t>
      </w:r>
      <w:r w:rsidRPr="00F84047">
        <w:rPr>
          <w:rStyle w:val="Emphasis"/>
        </w:rPr>
        <w:t xml:space="preserve"> beneficial </w:t>
      </w:r>
      <w:r w:rsidRPr="002E74DF">
        <w:rPr>
          <w:rStyle w:val="Emphasis"/>
          <w:highlight w:val="cyan"/>
        </w:rPr>
        <w:t>impacts</w:t>
      </w:r>
      <w:r w:rsidRPr="002E74DF">
        <w:rPr>
          <w:sz w:val="16"/>
          <w:highlight w:val="cyan"/>
        </w:rPr>
        <w:t xml:space="preserve"> </w:t>
      </w:r>
      <w:r w:rsidRPr="002E74DF">
        <w:rPr>
          <w:rStyle w:val="StyleUnderline"/>
          <w:highlight w:val="cyan"/>
        </w:rPr>
        <w:t>for</w:t>
      </w:r>
      <w:r w:rsidRPr="002E74DF">
        <w:rPr>
          <w:sz w:val="16"/>
          <w:highlight w:val="cyan"/>
        </w:rPr>
        <w:t xml:space="preserve"> </w:t>
      </w:r>
      <w:r w:rsidRPr="002E74DF">
        <w:rPr>
          <w:rStyle w:val="Emphasis"/>
          <w:highlight w:val="cyan"/>
        </w:rPr>
        <w:t>everyday society</w:t>
      </w:r>
      <w:r w:rsidRPr="002E74DF">
        <w:rPr>
          <w:sz w:val="16"/>
          <w:highlight w:val="cyan"/>
        </w:rPr>
        <w:t xml:space="preserve">. </w:t>
      </w:r>
      <w:r w:rsidRPr="002E74DF">
        <w:rPr>
          <w:rStyle w:val="Emphasis"/>
          <w:highlight w:val="cyan"/>
        </w:rPr>
        <w:t>Nanotech</w:t>
      </w:r>
      <w:r w:rsidRPr="00F84047">
        <w:rPr>
          <w:sz w:val="16"/>
        </w:rPr>
        <w:t xml:space="preserve">nology, </w:t>
      </w:r>
      <w:r w:rsidRPr="002E74DF">
        <w:rPr>
          <w:rStyle w:val="StyleUnderline"/>
          <w:highlight w:val="cyan"/>
        </w:rPr>
        <w:t>through</w:t>
      </w:r>
      <w:r w:rsidRPr="002E74DF">
        <w:rPr>
          <w:sz w:val="16"/>
          <w:highlight w:val="cyan"/>
        </w:rPr>
        <w:t xml:space="preserve"> </w:t>
      </w:r>
      <w:r w:rsidRPr="002E74DF">
        <w:rPr>
          <w:rStyle w:val="Emphasis"/>
          <w:highlight w:val="cyan"/>
        </w:rPr>
        <w:t>r</w:t>
      </w:r>
      <w:r w:rsidRPr="00F84047">
        <w:rPr>
          <w:sz w:val="16"/>
        </w:rPr>
        <w:t xml:space="preserve">esearch </w:t>
      </w:r>
      <w:r w:rsidRPr="002E74DF">
        <w:rPr>
          <w:rStyle w:val="Emphasis"/>
          <w:highlight w:val="cyan"/>
        </w:rPr>
        <w:t>and d</w:t>
      </w:r>
      <w:r w:rsidRPr="00F84047">
        <w:rPr>
          <w:sz w:val="16"/>
        </w:rPr>
        <w:t xml:space="preserve">evelopment </w:t>
      </w:r>
      <w:r w:rsidRPr="002E74DF">
        <w:rPr>
          <w:rStyle w:val="StyleUnderline"/>
          <w:highlight w:val="cyan"/>
        </w:rPr>
        <w:t>in</w:t>
      </w:r>
      <w:r w:rsidRPr="002E74DF">
        <w:rPr>
          <w:sz w:val="16"/>
          <w:highlight w:val="cyan"/>
        </w:rPr>
        <w:t xml:space="preserve"> </w:t>
      </w:r>
      <w:r w:rsidRPr="002E74DF">
        <w:rPr>
          <w:rStyle w:val="Emphasis"/>
          <w:highlight w:val="cyan"/>
        </w:rPr>
        <w:t>space</w:t>
      </w:r>
      <w:r w:rsidRPr="002E74DF">
        <w:rPr>
          <w:sz w:val="16"/>
          <w:highlight w:val="cyan"/>
        </w:rPr>
        <w:t xml:space="preserve"> </w:t>
      </w:r>
      <w:r w:rsidRPr="002E74DF">
        <w:rPr>
          <w:rStyle w:val="StyleUnderline"/>
          <w:highlight w:val="cyan"/>
        </w:rPr>
        <w:t>has</w:t>
      </w:r>
      <w:r w:rsidRPr="00F84047">
        <w:rPr>
          <w:rStyle w:val="StyleUnderline"/>
        </w:rPr>
        <w:t xml:space="preserve"> the </w:t>
      </w:r>
      <w:r w:rsidRPr="002E74DF">
        <w:rPr>
          <w:rStyle w:val="Emphasis"/>
          <w:highlight w:val="cyan"/>
        </w:rPr>
        <w:t>potential to do the same</w:t>
      </w:r>
      <w:r w:rsidRPr="00F84047">
        <w:rPr>
          <w:rStyle w:val="StyleUnderline"/>
        </w:rPr>
        <w:t>. Potential</w:t>
      </w:r>
      <w:r w:rsidRPr="00F84047">
        <w:rPr>
          <w:sz w:val="16"/>
        </w:rPr>
        <w:t xml:space="preserve"> </w:t>
      </w:r>
      <w:r w:rsidRPr="002E74DF">
        <w:rPr>
          <w:rStyle w:val="Emphasis"/>
          <w:highlight w:val="cyan"/>
        </w:rPr>
        <w:t>application</w:t>
      </w:r>
      <w:r w:rsidRPr="00371AF0">
        <w:rPr>
          <w:rStyle w:val="StyleUnderline"/>
        </w:rPr>
        <w:t xml:space="preserve">s </w:t>
      </w:r>
      <w:r w:rsidRPr="002E74DF">
        <w:rPr>
          <w:rStyle w:val="StyleUnderline"/>
          <w:highlight w:val="cyan"/>
        </w:rPr>
        <w:t xml:space="preserve">of </w:t>
      </w:r>
      <w:r w:rsidRPr="002E74DF">
        <w:rPr>
          <w:rStyle w:val="Emphasis"/>
          <w:highlight w:val="cyan"/>
        </w:rPr>
        <w:t>nanotech</w:t>
      </w:r>
      <w:r w:rsidRPr="00371AF0">
        <w:rPr>
          <w:sz w:val="16"/>
        </w:rPr>
        <w:t>nology</w:t>
      </w:r>
      <w:r w:rsidRPr="00F84047">
        <w:rPr>
          <w:sz w:val="16"/>
        </w:rPr>
        <w:t xml:space="preserve"> </w:t>
      </w:r>
      <w:r w:rsidRPr="002E74DF">
        <w:rPr>
          <w:rStyle w:val="StyleUnderline"/>
          <w:highlight w:val="cyan"/>
        </w:rPr>
        <w:t xml:space="preserve">in </w:t>
      </w:r>
      <w:r w:rsidRPr="002E74DF">
        <w:rPr>
          <w:rStyle w:val="Emphasis"/>
          <w:highlight w:val="cyan"/>
        </w:rPr>
        <w:t>space</w:t>
      </w:r>
      <w:r w:rsidRPr="00F84047">
        <w:rPr>
          <w:sz w:val="16"/>
        </w:rPr>
        <w:t xml:space="preserve"> are numerous, many of them </w:t>
      </w:r>
      <w:r w:rsidRPr="002E74DF">
        <w:rPr>
          <w:rStyle w:val="StyleUnderline"/>
          <w:highlight w:val="cyan"/>
        </w:rPr>
        <w:t>have</w:t>
      </w:r>
      <w:r w:rsidRPr="00F84047">
        <w:rPr>
          <w:rStyle w:val="StyleUnderline"/>
        </w:rPr>
        <w:t xml:space="preserve"> the </w:t>
      </w:r>
      <w:r w:rsidRPr="002E74DF">
        <w:rPr>
          <w:rStyle w:val="StyleUnderline"/>
          <w:highlight w:val="cyan"/>
        </w:rPr>
        <w:t>potential to</w:t>
      </w:r>
      <w:r w:rsidRPr="002E74DF">
        <w:rPr>
          <w:sz w:val="16"/>
          <w:highlight w:val="cyan"/>
        </w:rPr>
        <w:t xml:space="preserve"> </w:t>
      </w:r>
      <w:r w:rsidRPr="002E74DF">
        <w:rPr>
          <w:rStyle w:val="Emphasis"/>
          <w:highlight w:val="cyan"/>
        </w:rPr>
        <w:t>capture and inspire generations to come</w:t>
      </w:r>
      <w:r w:rsidRPr="00F84047">
        <w:rPr>
          <w:sz w:val="16"/>
        </w:rPr>
        <w:t xml:space="preserve">. One of these applications is </w:t>
      </w:r>
      <w:r w:rsidRPr="002E74DF">
        <w:rPr>
          <w:rStyle w:val="StyleUnderline"/>
          <w:highlight w:val="cyan"/>
        </w:rPr>
        <w:t>the</w:t>
      </w:r>
      <w:r w:rsidRPr="002E74DF">
        <w:rPr>
          <w:sz w:val="16"/>
          <w:highlight w:val="cyan"/>
        </w:rPr>
        <w:t xml:space="preserve"> </w:t>
      </w:r>
      <w:r w:rsidRPr="002E74DF">
        <w:rPr>
          <w:rStyle w:val="Emphasis"/>
          <w:highlight w:val="cyan"/>
        </w:rPr>
        <w:t>space elevator</w:t>
      </w:r>
      <w:r w:rsidRPr="00F84047">
        <w:rPr>
          <w:rStyle w:val="StyleUnderline"/>
        </w:rPr>
        <w:t xml:space="preserve">. By </w:t>
      </w:r>
      <w:r w:rsidRPr="002E74DF">
        <w:rPr>
          <w:rStyle w:val="StyleUnderline"/>
          <w:highlight w:val="cyan"/>
        </w:rPr>
        <w:t xml:space="preserve">using </w:t>
      </w:r>
      <w:r w:rsidRPr="002E74DF">
        <w:rPr>
          <w:rStyle w:val="Emphasis"/>
          <w:highlight w:val="cyan"/>
        </w:rPr>
        <w:t>c</w:t>
      </w:r>
      <w:r w:rsidRPr="00F84047">
        <w:rPr>
          <w:rStyle w:val="StyleUnderline"/>
        </w:rPr>
        <w:t xml:space="preserve">arbon </w:t>
      </w:r>
      <w:r w:rsidRPr="002E74DF">
        <w:rPr>
          <w:rStyle w:val="Emphasis"/>
          <w:highlight w:val="cyan"/>
        </w:rPr>
        <w:t>n</w:t>
      </w:r>
      <w:r w:rsidRPr="00F84047">
        <w:rPr>
          <w:rStyle w:val="StyleUnderline"/>
        </w:rPr>
        <w:t>ano</w:t>
      </w:r>
      <w:r w:rsidRPr="002E74DF">
        <w:rPr>
          <w:rStyle w:val="Emphasis"/>
          <w:highlight w:val="cya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2E74DF">
        <w:rPr>
          <w:rStyle w:val="Emphasis"/>
          <w:highlight w:val="cyan"/>
        </w:rPr>
        <w:t>benefits</w:t>
      </w:r>
      <w:r w:rsidRPr="00F84047">
        <w:rPr>
          <w:rStyle w:val="StyleUnderline"/>
        </w:rPr>
        <w:t xml:space="preserve"> of such a structure </w:t>
      </w:r>
      <w:r w:rsidRPr="002E74DF">
        <w:rPr>
          <w:rStyle w:val="StyleUnderline"/>
          <w:highlight w:val="cyan"/>
        </w:rPr>
        <w:t>would be</w:t>
      </w:r>
      <w:r w:rsidRPr="002E74DF">
        <w:rPr>
          <w:sz w:val="16"/>
          <w:highlight w:val="cyan"/>
        </w:rPr>
        <w:t xml:space="preserve"> </w:t>
      </w:r>
      <w:r w:rsidRPr="002E74DF">
        <w:rPr>
          <w:rStyle w:val="Emphasis"/>
          <w:highlight w:val="cya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2E74DF">
        <w:rPr>
          <w:rStyle w:val="StyleUnderline"/>
          <w:highlight w:val="cyan"/>
        </w:rPr>
        <w:t>Investing</w:t>
      </w:r>
      <w:r w:rsidRPr="002E74DF">
        <w:rPr>
          <w:sz w:val="16"/>
          <w:highlight w:val="cyan"/>
        </w:rPr>
        <w:t xml:space="preserve"> </w:t>
      </w:r>
      <w:r w:rsidRPr="002E74DF">
        <w:rPr>
          <w:rStyle w:val="Emphasis"/>
          <w:highlight w:val="cya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2E74DF">
        <w:rPr>
          <w:rStyle w:val="StyleUnderline"/>
          <w:highlight w:val="cyan"/>
        </w:rPr>
        <w:t>will</w:t>
      </w:r>
      <w:r w:rsidRPr="002E74DF">
        <w:rPr>
          <w:sz w:val="16"/>
          <w:highlight w:val="cyan"/>
        </w:rPr>
        <w:t xml:space="preserve"> </w:t>
      </w:r>
      <w:r w:rsidRPr="002E74DF">
        <w:rPr>
          <w:rStyle w:val="Emphasis"/>
          <w:highlight w:val="cyan"/>
        </w:rPr>
        <w:t>change the way we think about materials</w:t>
      </w:r>
      <w:r w:rsidRPr="00F84047">
        <w:rPr>
          <w:sz w:val="16"/>
        </w:rPr>
        <w:t xml:space="preserve"> and their strength. These nanotubes have a tensile strength one hundred times that of steel, yet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2E74DF">
        <w:rPr>
          <w:rStyle w:val="StyleUnderline"/>
          <w:highlight w:val="cyan"/>
        </w:rPr>
        <w:t xml:space="preserve">With potentials to </w:t>
      </w:r>
      <w:r w:rsidRPr="002E74DF">
        <w:rPr>
          <w:rStyle w:val="Emphasis"/>
          <w:highlight w:val="cya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2E74DF">
        <w:rPr>
          <w:rStyle w:val="Emphasis"/>
          <w:highlight w:val="cya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2E74DF">
        <w:rPr>
          <w:rStyle w:val="StyleUnderline"/>
          <w:highlight w:val="cyan"/>
        </w:rPr>
        <w:t>There is</w:t>
      </w:r>
      <w:r w:rsidRPr="00F84047">
        <w:rPr>
          <w:sz w:val="16"/>
        </w:rPr>
        <w:t xml:space="preserve"> still </w:t>
      </w:r>
      <w:r w:rsidRPr="002E74DF">
        <w:rPr>
          <w:rStyle w:val="Emphasis"/>
          <w:highlight w:val="cyan"/>
        </w:rPr>
        <w:t>plenty</w:t>
      </w:r>
      <w:r w:rsidRPr="00F84047">
        <w:rPr>
          <w:sz w:val="16"/>
        </w:rPr>
        <w:t xml:space="preserve"> more </w:t>
      </w:r>
      <w:r w:rsidRPr="002E74DF">
        <w:rPr>
          <w:rStyle w:val="Emphasis"/>
          <w:highlight w:val="cyan"/>
        </w:rPr>
        <w:t>to achieve</w:t>
      </w:r>
      <w:r w:rsidRPr="002E74DF">
        <w:rPr>
          <w:sz w:val="16"/>
          <w:highlight w:val="cyan"/>
        </w:rPr>
        <w:t>.</w:t>
      </w:r>
    </w:p>
    <w:p w:rsidR="00A44CB2" w:rsidRDefault="00A44CB2" w:rsidP="00A44CB2">
      <w:pPr>
        <w:pStyle w:val="Heading4"/>
      </w:pPr>
      <w:r>
        <w:t xml:space="preserve">Nano tech solves warming </w:t>
      </w:r>
    </w:p>
    <w:p w:rsidR="00A44CB2" w:rsidRDefault="00A44CB2" w:rsidP="00A44CB2">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rsidR="00A44CB2" w:rsidRPr="00001B27" w:rsidRDefault="00A44CB2" w:rsidP="00A44CB2">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2E74DF">
        <w:rPr>
          <w:rStyle w:val="StyleUnderline"/>
          <w:highlight w:val="cyan"/>
        </w:rPr>
        <w:t>nanomaterials</w:t>
      </w:r>
      <w:r w:rsidRPr="00DE0A93">
        <w:rPr>
          <w:rStyle w:val="StyleUnderline"/>
        </w:rPr>
        <w:t xml:space="preserve">—materials made up of units that are each thousands of </w:t>
      </w:r>
      <w:proofErr w:type="gramStart"/>
      <w:r w:rsidRPr="00DE0A93">
        <w:rPr>
          <w:rStyle w:val="StyleUnderline"/>
        </w:rPr>
        <w:t>times</w:t>
      </w:r>
      <w:proofErr w:type="gramEnd"/>
      <w:r w:rsidRPr="00DE0A93">
        <w:rPr>
          <w:rStyle w:val="StyleUnderline"/>
        </w:rPr>
        <w:t xml:space="preserve"> smaller than the thickness of a human hair—are </w:t>
      </w:r>
      <w:r w:rsidRPr="002E74DF">
        <w:rPr>
          <w:rStyle w:val="StyleUnderline"/>
          <w:highlight w:val="cyan"/>
        </w:rPr>
        <w:t>emerging</w:t>
      </w:r>
      <w:r w:rsidRPr="00DE0A93">
        <w:rPr>
          <w:rStyle w:val="StyleUnderline"/>
        </w:rPr>
        <w:t xml:space="preserve"> as useful for </w:t>
      </w:r>
      <w:r w:rsidRPr="002E74DF">
        <w:rPr>
          <w:rStyle w:val="StyleUnderline"/>
          <w:highlight w:val="cya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2E74DF">
        <w:rPr>
          <w:rStyle w:val="StyleUnderline"/>
          <w:highlight w:val="cyan"/>
        </w:rPr>
        <w:t>efficiently use carbon dioxide</w:t>
      </w:r>
      <w:r w:rsidRPr="00DE0A93">
        <w:rPr>
          <w:rStyle w:val="StyleUnderline"/>
        </w:rPr>
        <w:t xml:space="preserve"> from the air, </w:t>
      </w:r>
      <w:r w:rsidRPr="002E74DF">
        <w:rPr>
          <w:rStyle w:val="StyleUnderline"/>
          <w:highlight w:val="cyan"/>
        </w:rPr>
        <w:t>capture toxic pollutants from water</w:t>
      </w:r>
      <w:r w:rsidRPr="00DE0A93">
        <w:rPr>
          <w:rStyle w:val="StyleUnderline"/>
        </w:rPr>
        <w:t xml:space="preserve"> and </w:t>
      </w:r>
      <w:r w:rsidRPr="002E74DF">
        <w:rPr>
          <w:rStyle w:val="StyleUnderline"/>
          <w:highlight w:val="cyan"/>
        </w:rPr>
        <w:t>degrade solid waste</w:t>
      </w:r>
      <w:r w:rsidRPr="00DE0A93">
        <w:rPr>
          <w:rStyle w:val="StyleUnderline"/>
        </w:rPr>
        <w:t xml:space="preserve"> into useful products.</w:t>
      </w:r>
      <w:r w:rsidRPr="00001B27">
        <w:rPr>
          <w:sz w:val="16"/>
        </w:rPr>
        <w:t xml:space="preserve"> </w:t>
      </w:r>
      <w:r w:rsidRPr="00DE0A93">
        <w:rPr>
          <w:rStyle w:val="Emphasis"/>
        </w:rPr>
        <w:t>“</w:t>
      </w:r>
      <w:r w:rsidRPr="002E74DF">
        <w:rPr>
          <w:rStyle w:val="Emphasis"/>
          <w:highlight w:val="cyan"/>
        </w:rPr>
        <w:t>Nanomaterials</w:t>
      </w:r>
      <w:r w:rsidRPr="00DE0A93">
        <w:rPr>
          <w:rStyle w:val="Emphasis"/>
        </w:rPr>
        <w:t xml:space="preserve"> could </w:t>
      </w:r>
      <w:r w:rsidRPr="002E74DF">
        <w:rPr>
          <w:rStyle w:val="Emphasis"/>
          <w:highlight w:val="cyan"/>
        </w:rPr>
        <w:t>help</w:t>
      </w:r>
      <w:r w:rsidRPr="00DE0A93">
        <w:rPr>
          <w:rStyle w:val="Emphasis"/>
        </w:rPr>
        <w:t xml:space="preserve"> us </w:t>
      </w:r>
      <w:r w:rsidRPr="002E74DF">
        <w:rPr>
          <w:rStyle w:val="Emphasis"/>
          <w:highlight w:val="cyan"/>
        </w:rPr>
        <w:t>mitigate pollution</w:t>
      </w:r>
      <w:r w:rsidRPr="00001B27">
        <w:rPr>
          <w:sz w:val="16"/>
        </w:rPr>
        <w:t xml:space="preserve">. They are efficient catalysts and mostly recyclable. Now, they have to become economical for commercialization and better to replace present-day technologies completely,” says </w:t>
      </w:r>
      <w:hyperlink r:id="rId8"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2E74DF">
        <w:rPr>
          <w:rStyle w:val="Emphasis"/>
          <w:highlight w:val="cyan"/>
        </w:rPr>
        <w:t>help slow</w:t>
      </w:r>
      <w:r w:rsidRPr="00DE0A93">
        <w:rPr>
          <w:rStyle w:val="Emphasis"/>
        </w:rPr>
        <w:t xml:space="preserve"> the climate-changing rise in </w:t>
      </w:r>
      <w:r w:rsidRPr="002E74DF">
        <w:rPr>
          <w:rStyle w:val="Emphasis"/>
          <w:highlight w:val="cyan"/>
        </w:rPr>
        <w:t>atmospheric CO2</w:t>
      </w:r>
      <w:r w:rsidRPr="00DE0A93">
        <w:rPr>
          <w:rStyle w:val="Emphasis"/>
        </w:rPr>
        <w:t xml:space="preserve">levels, researchers have developed nanoCO2 harvesters that can </w:t>
      </w:r>
      <w:r w:rsidRPr="002E74DF">
        <w:rPr>
          <w:rStyle w:val="Emphasis"/>
          <w:highlight w:val="cyan"/>
        </w:rPr>
        <w:t>suck</w:t>
      </w:r>
      <w:r w:rsidRPr="00DE0A93">
        <w:rPr>
          <w:rStyle w:val="Emphasis"/>
        </w:rPr>
        <w:t xml:space="preserve"> atmospheric </w:t>
      </w:r>
      <w:r w:rsidRPr="002E74DF">
        <w:rPr>
          <w:rStyle w:val="Emphasis"/>
          <w:highlight w:val="cyan"/>
        </w:rPr>
        <w:t>carbon dioxide</w:t>
      </w:r>
      <w:r w:rsidRPr="00DE0A93">
        <w:rPr>
          <w:rStyle w:val="Emphasis"/>
        </w:rPr>
        <w:t xml:space="preserve"> and </w:t>
      </w:r>
      <w:r w:rsidRPr="002E74DF">
        <w:rPr>
          <w:rStyle w:val="Emphasis"/>
          <w:highlight w:val="cyan"/>
        </w:rPr>
        <w:lastRenderedPageBreak/>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w:t>
      </w:r>
      <w:proofErr w:type="gramStart"/>
      <w:r w:rsidRPr="00001B27">
        <w:rPr>
          <w:sz w:val="16"/>
        </w:rPr>
        <w:t>far</w:t>
      </w:r>
      <w:proofErr w:type="gramEnd"/>
      <w:r w:rsidRPr="00001B27">
        <w:rPr>
          <w:sz w:val="16"/>
        </w:rPr>
        <w:t xml:space="preserve">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The researchers developed a nanoCO2 harvester that uses water and sunlight to convert atmospheric CO2 into methanol, which can be employed as an engine fuel, a solvent, an antifreeze agent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w:t>
      </w:r>
      <w:proofErr w:type="gramStart"/>
      <w:r w:rsidRPr="00001B27">
        <w:rPr>
          <w:sz w:val="16"/>
        </w:rPr>
        <w:t>have a tendency to</w:t>
      </w:r>
      <w:proofErr w:type="gramEnd"/>
      <w:r w:rsidRPr="00001B27">
        <w:rPr>
          <w:sz w:val="16"/>
        </w:rPr>
        <w:t xml:space="preserve">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w:t>
      </w:r>
      <w:proofErr w:type="spellStart"/>
      <w:r w:rsidRPr="00155DB0">
        <w:rPr>
          <w:rStyle w:val="StyleUnderline"/>
        </w:rPr>
        <w:t>Elzbieta</w:t>
      </w:r>
      <w:proofErr w:type="spellEnd"/>
      <w:r w:rsidRPr="00155DB0">
        <w:rPr>
          <w:rStyle w:val="StyleUnderline"/>
        </w:rPr>
        <w:t xml:space="preserve"> </w:t>
      </w:r>
      <w:proofErr w:type="spellStart"/>
      <w:r w:rsidRPr="00155DB0">
        <w:rPr>
          <w:rStyle w:val="StyleUnderline"/>
        </w:rPr>
        <w:t>Megiel</w:t>
      </w:r>
      <w:proofErr w:type="spellEnd"/>
      <w:r w:rsidRPr="00155DB0">
        <w:rPr>
          <w:rStyle w:val="StyleUnderline"/>
        </w:rPr>
        <w:t xml:space="preserve"> of the University of Warsaw in Poland reports that </w:t>
      </w:r>
      <w:r w:rsidRPr="002E74DF">
        <w:rPr>
          <w:rStyle w:val="StyleUnderline"/>
          <w:highlight w:val="cyan"/>
        </w:rPr>
        <w:t>nanomaterials</w:t>
      </w:r>
      <w:r w:rsidRPr="00155DB0">
        <w:rPr>
          <w:rStyle w:val="StyleUnderline"/>
        </w:rPr>
        <w:t xml:space="preserve"> have been widely studied for </w:t>
      </w:r>
      <w:r w:rsidRPr="002E74DF">
        <w:rPr>
          <w:rStyle w:val="StyleUnderline"/>
          <w:highlight w:val="cya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a large number of sites on their surface that can capture pollutants and don’t readily degrade in water. </w:t>
      </w:r>
      <w:r w:rsidRPr="00155DB0">
        <w:rPr>
          <w:rStyle w:val="StyleUnderline"/>
        </w:rPr>
        <w:t xml:space="preserve">Chattopadhyay adds that appropriately designed magnetic nanomaterials can be used to </w:t>
      </w:r>
      <w:r w:rsidRPr="002E74DF">
        <w:rPr>
          <w:rStyle w:val="StyleUnderline"/>
          <w:highlight w:val="cyan"/>
        </w:rPr>
        <w:t>separate pollutants such as arsenic, lead, chromium</w:t>
      </w:r>
      <w:r w:rsidRPr="00155DB0">
        <w:rPr>
          <w:rStyle w:val="StyleUnderline"/>
        </w:rPr>
        <w:t xml:space="preserve"> and mercury from water. </w:t>
      </w:r>
      <w:r w:rsidRPr="00001B27">
        <w:rPr>
          <w:sz w:val="16"/>
        </w:rPr>
        <w:t xml:space="preserve">However, the nanotech-based approach has to be more efficient than conventional water purification technology to make it worthwhile. In </w:t>
      </w:r>
      <w:r w:rsidRPr="00155DB0">
        <w:rPr>
          <w:rStyle w:val="StyleUnderline"/>
        </w:rPr>
        <w:t xml:space="preserve">addition to removing dyes and metals, </w:t>
      </w:r>
      <w:r w:rsidRPr="002E74DF">
        <w:rPr>
          <w:rStyle w:val="StyleUnderline"/>
          <w:highlight w:val="cyan"/>
        </w:rPr>
        <w:t>nanomaterials</w:t>
      </w:r>
      <w:r w:rsidRPr="00155DB0">
        <w:rPr>
          <w:rStyle w:val="StyleUnderline"/>
        </w:rPr>
        <w:t xml:space="preserve"> can </w:t>
      </w:r>
      <w:r w:rsidRPr="002E74DF">
        <w:rPr>
          <w:rStyle w:val="StyleUnderline"/>
          <w:highlight w:val="cyan"/>
        </w:rPr>
        <w:t>also</w:t>
      </w:r>
      <w:r w:rsidRPr="00155DB0">
        <w:rPr>
          <w:rStyle w:val="StyleUnderline"/>
        </w:rPr>
        <w:t xml:space="preserve"> be used to clean </w:t>
      </w:r>
      <w:r w:rsidRPr="002E74DF">
        <w:rPr>
          <w:rStyle w:val="StyleUnderline"/>
          <w:highlight w:val="cyan"/>
        </w:rPr>
        <w:t>up oil spills</w:t>
      </w:r>
      <w:r w:rsidRPr="00001B27">
        <w:rPr>
          <w:sz w:val="16"/>
        </w:rPr>
        <w:t xml:space="preserve">. Researchers led by </w:t>
      </w:r>
      <w:proofErr w:type="spellStart"/>
      <w:r w:rsidRPr="00001B27">
        <w:rPr>
          <w:sz w:val="16"/>
        </w:rPr>
        <w:t>Pulickel</w:t>
      </w:r>
      <w:proofErr w:type="spellEnd"/>
      <w:r w:rsidRPr="00001B27">
        <w:rPr>
          <w:sz w:val="16"/>
        </w:rPr>
        <w:t xml:space="preserve"> </w:t>
      </w:r>
      <w:proofErr w:type="spellStart"/>
      <w:r w:rsidRPr="00001B27">
        <w:rPr>
          <w:sz w:val="16"/>
        </w:rPr>
        <w:t>Ajayan</w:t>
      </w:r>
      <w:proofErr w:type="spellEnd"/>
      <w:r w:rsidRPr="00001B27">
        <w:rPr>
          <w:sz w:val="16"/>
        </w:rPr>
        <w:t xml:space="preserve"> at Rice University in Houston, Texas, have developed a reusable </w:t>
      </w:r>
      <w:proofErr w:type="spellStart"/>
      <w:r w:rsidRPr="00001B27">
        <w:rPr>
          <w:sz w:val="16"/>
        </w:rPr>
        <w:t>nanosponge</w:t>
      </w:r>
      <w:proofErr w:type="spellEnd"/>
      <w:r w:rsidRPr="00001B27">
        <w:rPr>
          <w:sz w:val="16"/>
        </w:rPr>
        <w:t xml:space="preserve"> that can remove oil from contaminated seawater.</w:t>
      </w:r>
    </w:p>
    <w:p w:rsidR="00A44CB2" w:rsidRDefault="00A44CB2" w:rsidP="00A44CB2">
      <w:pPr>
        <w:pStyle w:val="Heading4"/>
      </w:pPr>
      <w:r>
        <w:t>Nanotech solves every existential threat</w:t>
      </w:r>
    </w:p>
    <w:p w:rsidR="00A44CB2" w:rsidRPr="00717977" w:rsidRDefault="00A44CB2" w:rsidP="00A44CB2">
      <w:r>
        <w:rPr>
          <w:b/>
          <w:bCs/>
          <w:color w:val="000000"/>
          <w:sz w:val="26"/>
          <w:szCs w:val="26"/>
        </w:rPr>
        <w:t>Miller 17,</w:t>
      </w:r>
      <w:r>
        <w:rPr>
          <w:color w:val="000000"/>
        </w:rPr>
        <w:t> </w:t>
      </w:r>
      <w:r w:rsidRPr="00717977">
        <w:rPr>
          <w:color w:val="000000"/>
          <w:szCs w:val="24"/>
        </w:rPr>
        <w:t xml:space="preserve">Gina Miller, </w:t>
      </w:r>
      <w:proofErr w:type="gramStart"/>
      <w:r w:rsidRPr="00717977">
        <w:rPr>
          <w:color w:val="000000"/>
          <w:szCs w:val="24"/>
        </w:rPr>
        <w:t>She</w:t>
      </w:r>
      <w:proofErr w:type="gramEnd"/>
      <w:r w:rsidRPr="00717977">
        <w:rPr>
          <w:color w:val="000000"/>
          <w:szCs w:val="24"/>
        </w:rPr>
        <w:t xml:space="preserve"> has written articles and provided interviews on the subject of nanotechnology and created digital artwork, videos and animations to illustrate future applications.</w:t>
      </w:r>
      <w:r>
        <w:rPr>
          <w:color w:val="000000"/>
          <w:szCs w:val="24"/>
        </w:rPr>
        <w:t xml:space="preserve"> </w:t>
      </w:r>
      <w:r w:rsidRPr="00717977">
        <w:rPr>
          <w:color w:val="000000"/>
          <w:szCs w:val="24"/>
        </w:rPr>
        <w:t>Her work has been featured in various media including the History Channel, Japanese television, international documentaries, Wired, PC Magazine, Fast Company, and various books such as “</w:t>
      </w:r>
      <w:proofErr w:type="spellStart"/>
      <w:r w:rsidRPr="00717977">
        <w:rPr>
          <w:color w:val="000000"/>
          <w:szCs w:val="24"/>
        </w:rPr>
        <w:t>Nanofuture</w:t>
      </w:r>
      <w:proofErr w:type="spellEnd"/>
      <w:r w:rsidRPr="00717977">
        <w:rPr>
          <w:color w:val="000000"/>
          <w:szCs w:val="24"/>
        </w:rPr>
        <w:t>”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szCs w:val="24"/>
        </w:rPr>
        <w:t>”..</w:t>
      </w:r>
      <w:proofErr w:type="gramEnd"/>
      <w:r w:rsidRPr="00717977">
        <w:rPr>
          <w:color w:val="000000"/>
          <w:szCs w:val="24"/>
        </w:rPr>
        <w:t xml:space="preserve"> 2-26-2017, accessed on 1-28-2021, Nanotechnology Industries, "Nanotechnology, the real science of miracles, the end of disease, aging, poverty and pollution - Nanotechnology Industries", http://nanoindustries.com/nanotechnology_science_of_miracles/</w:t>
      </w:r>
      <w:r w:rsidRPr="00717977">
        <w:rPr>
          <w:sz w:val="28"/>
          <w:szCs w:val="24"/>
        </w:rPr>
        <w:t xml:space="preserve"> </w:t>
      </w:r>
      <w:r w:rsidRPr="00717977">
        <w:t>//Adam</w:t>
      </w:r>
    </w:p>
    <w:p w:rsidR="00A44CB2" w:rsidRPr="00717977" w:rsidRDefault="00A44CB2" w:rsidP="00A44CB2">
      <w:pPr>
        <w:rPr>
          <w:sz w:val="16"/>
        </w:rPr>
      </w:pPr>
      <w:r w:rsidRPr="00717977">
        <w:rPr>
          <w:rStyle w:val="StyleUnderline"/>
        </w:rPr>
        <w:t>The current</w:t>
      </w:r>
      <w:r w:rsidRPr="009F406B">
        <w:rPr>
          <w:rStyle w:val="StyleUnderline"/>
        </w:rPr>
        <w:t xml:space="preserve"> status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2E74DF">
        <w:rPr>
          <w:rStyle w:val="Emphasis"/>
          <w:highlight w:val="cyan"/>
        </w:rPr>
        <w:t>could be a cure for all disease</w:t>
      </w:r>
      <w:r w:rsidRPr="009F406B">
        <w:rPr>
          <w:rStyle w:val="Emphasis"/>
        </w:rPr>
        <w:t xml:space="preserve">, and you may be able to live </w:t>
      </w:r>
      <w:r w:rsidRPr="009F406B">
        <w:rPr>
          <w:rStyle w:val="Emphasis"/>
        </w:rPr>
        <w:lastRenderedPageBreak/>
        <w:t>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2E74DF">
        <w:rPr>
          <w:rStyle w:val="StyleUnderline"/>
          <w:highlight w:val="cyan"/>
        </w:rPr>
        <w:t>scientists will</w:t>
      </w:r>
      <w:r w:rsidRPr="009F406B">
        <w:rPr>
          <w:rStyle w:val="StyleUnderline"/>
        </w:rPr>
        <w:t xml:space="preserve"> be able to </w:t>
      </w:r>
      <w:r w:rsidRPr="002E74DF">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DNA and other molecules build cells; sometimes cells malfunction and cause disease.</w:t>
      </w:r>
      <w:r w:rsidRPr="00717977">
        <w:rPr>
          <w:sz w:val="16"/>
        </w:rPr>
        <w:t xml:space="preserve"> Where does nanotechnology fit in? That's a </w:t>
      </w:r>
      <w:proofErr w:type="spellStart"/>
      <w:r w:rsidRPr="00717977">
        <w:rPr>
          <w:sz w:val="16"/>
        </w:rPr>
        <w:t>self realizing</w:t>
      </w:r>
      <w:proofErr w:type="spellEnd"/>
      <w:r w:rsidRPr="00717977">
        <w:rPr>
          <w:sz w:val="16"/>
        </w:rPr>
        <w:t xml:space="preserve">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2E74DF">
        <w:rPr>
          <w:rStyle w:val="StyleUnderline"/>
          <w:highlight w:val="cyan"/>
        </w:rPr>
        <w:t>nanorobot can grab a cell and repair it</w:t>
      </w:r>
      <w:r w:rsidRPr="009F406B">
        <w:rPr>
          <w:rStyle w:val="StyleUnderline"/>
        </w:rPr>
        <w:t xml:space="preserve">. This will </w:t>
      </w:r>
      <w:r w:rsidRPr="002E74DF">
        <w:rPr>
          <w:rStyle w:val="Emphasis"/>
          <w:highlight w:val="cyan"/>
        </w:rPr>
        <w:t>allow us to cure diseases</w:t>
      </w:r>
      <w:r w:rsidRPr="009F406B">
        <w:rPr>
          <w:rStyle w:val="StyleUnderline"/>
        </w:rPr>
        <w:t xml:space="preserve"> that have </w:t>
      </w:r>
      <w:r w:rsidRPr="002E74DF">
        <w:rPr>
          <w:rStyle w:val="StyleUnderline"/>
          <w:highlight w:val="cyan"/>
        </w:rPr>
        <w:t>never</w:t>
      </w:r>
      <w:r w:rsidRPr="009F406B">
        <w:rPr>
          <w:rStyle w:val="StyleUnderline"/>
        </w:rPr>
        <w:t xml:space="preserve"> been </w:t>
      </w:r>
      <w:r w:rsidRPr="002E74DF">
        <w:rPr>
          <w:rStyle w:val="StyleUnderline"/>
          <w:highlight w:val="cyan"/>
        </w:rPr>
        <w:t>cured before</w:t>
      </w:r>
      <w:r w:rsidRPr="009F406B">
        <w:rPr>
          <w:rStyle w:val="StyleUnderline"/>
        </w:rPr>
        <w:t xml:space="preserve">. Nanorobots could be </w:t>
      </w:r>
      <w:r w:rsidRPr="002E74DF">
        <w:rPr>
          <w:rStyle w:val="StyleUnderline"/>
          <w:highlight w:val="cyan"/>
        </w:rPr>
        <w:t>released into</w:t>
      </w:r>
      <w:r w:rsidRPr="009F406B">
        <w:rPr>
          <w:rStyle w:val="StyleUnderline"/>
        </w:rPr>
        <w:t xml:space="preserve"> the </w:t>
      </w:r>
      <w:r w:rsidRPr="002E74DF">
        <w:rPr>
          <w:rStyle w:val="StyleUnderline"/>
          <w:highlight w:val="cyan"/>
        </w:rPr>
        <w:t>blood stream</w:t>
      </w:r>
      <w:r w:rsidRPr="009F406B">
        <w:rPr>
          <w:rStyle w:val="StyleUnderline"/>
        </w:rPr>
        <w:t xml:space="preserve"> via pill or injection </w:t>
      </w:r>
      <w:r w:rsidRPr="002E74DF">
        <w:rPr>
          <w:rStyle w:val="StyleUnderline"/>
          <w:highlight w:val="cyan"/>
        </w:rPr>
        <w:t>to</w:t>
      </w:r>
      <w:r w:rsidRPr="009F406B">
        <w:rPr>
          <w:rStyle w:val="StyleUnderline"/>
        </w:rPr>
        <w:t xml:space="preserve"> find and </w:t>
      </w:r>
      <w:r w:rsidRPr="002E74DF">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remain in the body at all times, </w:t>
      </w:r>
      <w:r w:rsidRPr="002E74DF">
        <w:rPr>
          <w:rStyle w:val="StyleUnderline"/>
          <w:highlight w:val="cyan"/>
        </w:rPr>
        <w:t>perpetually</w:t>
      </w:r>
      <w:r w:rsidRPr="009F406B">
        <w:rPr>
          <w:rStyle w:val="StyleUnderline"/>
        </w:rPr>
        <w:t xml:space="preserve"> monitoring, identifying and </w:t>
      </w:r>
      <w:r w:rsidRPr="002E74DF">
        <w:rPr>
          <w:rStyle w:val="Emphasis"/>
          <w:highlight w:val="cyan"/>
        </w:rPr>
        <w:t>repairing problems 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A nanorobot could have radiation inside of it, locate the tumor, inject it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case and the cancer returns. </w:t>
      </w:r>
      <w:r w:rsidRPr="009F406B">
        <w:rPr>
          <w:rStyle w:val="StyleUnderline"/>
        </w:rPr>
        <w:t xml:space="preserve">A nanotech gene therapy </w:t>
      </w:r>
      <w:r w:rsidRPr="009F406B">
        <w:rPr>
          <w:rStyle w:val="Emphasis"/>
        </w:rPr>
        <w:t>has successfully killed ovarian cancer in mice</w:t>
      </w:r>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t xml:space="preserve">doesn't stop with cancer. </w:t>
      </w:r>
      <w:r w:rsidRPr="002E74DF">
        <w:rPr>
          <w:rStyle w:val="StyleUnderline"/>
          <w:highlight w:val="cyan"/>
        </w:rPr>
        <w:t>Every disease is made</w:t>
      </w:r>
      <w:r w:rsidRPr="009F406B">
        <w:rPr>
          <w:rStyle w:val="StyleUnderline"/>
        </w:rPr>
        <w:t xml:space="preserve"> out </w:t>
      </w:r>
      <w:r w:rsidRPr="002E74DF">
        <w:rPr>
          <w:rStyle w:val="StyleUnderline"/>
          <w:highlight w:val="cyan"/>
        </w:rPr>
        <w:t>of</w:t>
      </w:r>
      <w:r w:rsidRPr="009F406B">
        <w:rPr>
          <w:rStyle w:val="StyleUnderline"/>
        </w:rPr>
        <w:t xml:space="preserve"> the same </w:t>
      </w:r>
      <w:r w:rsidRPr="002E74DF">
        <w:rPr>
          <w:rStyle w:val="StyleUnderline"/>
          <w:highlight w:val="cyan"/>
        </w:rPr>
        <w:t>atoms</w:t>
      </w:r>
      <w:r w:rsidRPr="009F406B">
        <w:rPr>
          <w:rStyle w:val="StyleUnderline"/>
        </w:rPr>
        <w:t xml:space="preserve"> that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EVERYTHING. From cancer to the common cold. </w:t>
      </w:r>
      <w:r w:rsidRPr="002E74DF">
        <w:rPr>
          <w:rStyle w:val="StyleUnderline"/>
          <w:highlight w:val="cyan"/>
        </w:rPr>
        <w:t>There is nothing</w:t>
      </w:r>
      <w:r w:rsidRPr="009F406B">
        <w:rPr>
          <w:rStyle w:val="StyleUnderline"/>
        </w:rPr>
        <w:t xml:space="preserve"> that </w:t>
      </w:r>
      <w:r w:rsidRPr="002E74DF">
        <w:rPr>
          <w:rStyle w:val="StyleUnderline"/>
          <w:highlight w:val="cyan"/>
        </w:rPr>
        <w:t>nanotechnology</w:t>
      </w:r>
      <w:r w:rsidRPr="009F406B">
        <w:rPr>
          <w:rStyle w:val="StyleUnderline"/>
        </w:rPr>
        <w:t xml:space="preserve"> </w:t>
      </w:r>
      <w:r w:rsidRPr="002E74DF">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2E74DF">
        <w:rPr>
          <w:rStyle w:val="Emphasis"/>
          <w:highlight w:val="cyan"/>
        </w:rPr>
        <w:t>eliminate diseases,</w:t>
      </w:r>
      <w:r w:rsidRPr="00321A75">
        <w:rPr>
          <w:rStyle w:val="Emphasis"/>
        </w:rPr>
        <w:t xml:space="preserve"> </w:t>
      </w:r>
      <w:r w:rsidRPr="002E74DF">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2E74DF">
        <w:rPr>
          <w:rStyle w:val="Emphasis"/>
          <w:highlight w:val="cyan"/>
        </w:rPr>
        <w:t>heal wounds</w:t>
      </w:r>
      <w:r w:rsidRPr="00321A75">
        <w:rPr>
          <w:rStyle w:val="Emphasis"/>
        </w:rPr>
        <w:t>,</w:t>
      </w:r>
      <w:r w:rsidRPr="009F406B">
        <w:rPr>
          <w:rStyle w:val="StyleUnderline"/>
        </w:rPr>
        <w:t xml:space="preserve"> reduce child mortality, </w:t>
      </w:r>
      <w:r w:rsidRPr="002E74DF">
        <w:rPr>
          <w:rStyle w:val="Emphasis"/>
          <w:highlight w:val="cyan"/>
        </w:rPr>
        <w:t>regenerate limbs</w:t>
      </w:r>
      <w:r w:rsidRPr="00321A75">
        <w:rPr>
          <w:rStyle w:val="StyleUnderline"/>
        </w:rPr>
        <w:t xml:space="preserve"> and organs, eliminate inflammatory/</w:t>
      </w:r>
      <w:r w:rsidRPr="002E74DF">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tumors and neurological disorders. </w:t>
      </w:r>
      <w:proofErr w:type="spellStart"/>
      <w:r w:rsidRPr="00116F93">
        <w:rPr>
          <w:rStyle w:val="StyleUnderline"/>
        </w:rPr>
        <w:t>Nanoconstructs</w:t>
      </w:r>
      <w:proofErr w:type="spellEnd"/>
      <w:r w:rsidRPr="00116F93">
        <w:rPr>
          <w:rStyle w:val="StyleUnderline"/>
        </w:rPr>
        <w:t xml:space="preserve"> could </w:t>
      </w:r>
      <w:r w:rsidRPr="002E74DF">
        <w:rPr>
          <w:rStyle w:val="StyleUnderline"/>
          <w:highlight w:val="cyan"/>
        </w:rPr>
        <w:t>deliver</w:t>
      </w:r>
      <w:r w:rsidRPr="00116F93">
        <w:rPr>
          <w:rStyle w:val="StyleUnderline"/>
        </w:rPr>
        <w:t xml:space="preserve"> </w:t>
      </w:r>
      <w:r w:rsidRPr="002E74DF">
        <w:rPr>
          <w:rStyle w:val="StyleUnderline"/>
          <w:highlight w:val="cyan"/>
        </w:rPr>
        <w:t>neuroprotective molecules</w:t>
      </w:r>
      <w:r w:rsidRPr="00116F93">
        <w:rPr>
          <w:rStyle w:val="StyleUnderline"/>
        </w:rPr>
        <w:t xml:space="preserve"> directly to the brain </w:t>
      </w:r>
      <w:r w:rsidRPr="002E74DF">
        <w:rPr>
          <w:rStyle w:val="StyleUnderline"/>
          <w:highlight w:val="cyan"/>
        </w:rPr>
        <w:t>to</w:t>
      </w:r>
      <w:r w:rsidRPr="00116F93">
        <w:rPr>
          <w:rStyle w:val="StyleUnderline"/>
        </w:rPr>
        <w:t xml:space="preserve"> recover or </w:t>
      </w:r>
      <w:r w:rsidRPr="002E74DF">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w:t>
      </w:r>
      <w:proofErr w:type="spellStart"/>
      <w:r w:rsidRPr="00717977">
        <w:rPr>
          <w:sz w:val="16"/>
        </w:rPr>
        <w:t>Stupp</w:t>
      </w:r>
      <w:proofErr w:type="spellEnd"/>
      <w:r w:rsidRPr="00717977">
        <w:rPr>
          <w:sz w:val="16"/>
        </w:rPr>
        <w:t xml:space="preserve">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surgery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gene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 xml:space="preserve">nanorobots would eliminate </w:t>
      </w:r>
      <w:r w:rsidRPr="00321A75">
        <w:rPr>
          <w:rStyle w:val="StyleUnderline"/>
        </w:rPr>
        <w:lastRenderedPageBreak/>
        <w:t>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cancers and diabetes. Nanorobots as </w:t>
      </w:r>
      <w:proofErr w:type="spellStart"/>
      <w:r w:rsidRPr="00717977">
        <w:rPr>
          <w:sz w:val="16"/>
        </w:rPr>
        <w:t>nanodentistry</w:t>
      </w:r>
      <w:proofErr w:type="spellEnd"/>
      <w:r w:rsidRPr="00717977">
        <w:rPr>
          <w:sz w:val="16"/>
        </w:rPr>
        <w:t xml:space="preserve">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 xml:space="preserve">Spider bites and ticks carrying </w:t>
      </w:r>
      <w:proofErr w:type="spellStart"/>
      <w:r w:rsidRPr="00321A75">
        <w:rPr>
          <w:rStyle w:val="StyleUnderline"/>
        </w:rPr>
        <w:t>lyme</w:t>
      </w:r>
      <w:proofErr w:type="spellEnd"/>
      <w:r w:rsidRPr="00321A75">
        <w:rPr>
          <w:rStyle w:val="StyleUnderline"/>
        </w:rPr>
        <w:t xml:space="preserv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2E74DF">
        <w:rPr>
          <w:rStyle w:val="Emphasis"/>
          <w:highlight w:val="cyan"/>
        </w:rPr>
        <w:t>Dead cells are the</w:t>
      </w:r>
      <w:r w:rsidRPr="00321A75">
        <w:rPr>
          <w:rStyle w:val="Emphasis"/>
        </w:rPr>
        <w:t xml:space="preserve"> primary </w:t>
      </w:r>
      <w:r w:rsidRPr="002E74DF">
        <w:rPr>
          <w:rStyle w:val="Emphasis"/>
          <w:highlight w:val="cyan"/>
        </w:rPr>
        <w:t>reason for aging and death</w:t>
      </w:r>
      <w:r w:rsidRPr="00321A75">
        <w:rPr>
          <w:rStyle w:val="StyleUnderline"/>
        </w:rPr>
        <w:t xml:space="preserve">; nanorobots </w:t>
      </w:r>
      <w:r w:rsidRPr="002E74DF">
        <w:rPr>
          <w:rStyle w:val="StyleUnderline"/>
          <w:highlight w:val="cyan"/>
        </w:rPr>
        <w:t>could replace</w:t>
      </w:r>
      <w:r w:rsidRPr="00321A75">
        <w:rPr>
          <w:rStyle w:val="StyleUnderline"/>
        </w:rPr>
        <w:t xml:space="preserve"> senescent </w:t>
      </w:r>
      <w:r w:rsidRPr="002E74DF">
        <w:rPr>
          <w:rStyle w:val="StyleUnderline"/>
          <w:highlight w:val="cyan"/>
        </w:rPr>
        <w:t>(old) cells</w:t>
      </w:r>
      <w:r w:rsidRPr="00321A75">
        <w:rPr>
          <w:rStyle w:val="StyleUnderline"/>
        </w:rPr>
        <w:t xml:space="preserve"> </w:t>
      </w:r>
      <w:r w:rsidRPr="002E74DF">
        <w:rPr>
          <w:rStyle w:val="StyleUnderline"/>
          <w:highlight w:val="cyan"/>
        </w:rPr>
        <w:t>with non-senescent cells</w:t>
      </w:r>
      <w:r w:rsidRPr="00321A75">
        <w:rPr>
          <w:rStyle w:val="StyleUnderline"/>
        </w:rPr>
        <w:t xml:space="preserve">, or reprogram cells so they do not </w:t>
      </w:r>
      <w:proofErr w:type="spellStart"/>
      <w:r w:rsidRPr="00321A75">
        <w:rPr>
          <w:rStyle w:val="StyleUnderline"/>
        </w:rPr>
        <w:t>senescensce</w:t>
      </w:r>
      <w:proofErr w:type="spellEnd"/>
      <w:r w:rsidRPr="00321A75">
        <w:rPr>
          <w:rStyle w:val="StyleUnderline"/>
        </w:rPr>
        <w:t xml:space="preserve">, </w:t>
      </w:r>
      <w:r w:rsidRPr="002E74DF">
        <w:rPr>
          <w:rStyle w:val="StyleUnderline"/>
          <w:highlight w:val="cyan"/>
        </w:rPr>
        <w:t>which</w:t>
      </w:r>
      <w:r w:rsidRPr="00321A75">
        <w:rPr>
          <w:rStyle w:val="StyleUnderline"/>
        </w:rPr>
        <w:t xml:space="preserve"> would </w:t>
      </w:r>
      <w:r w:rsidRPr="002E74DF">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w:t>
      </w:r>
      <w:proofErr w:type="spellStart"/>
      <w:r w:rsidRPr="00717977">
        <w:rPr>
          <w:sz w:val="16"/>
        </w:rPr>
        <w:t>nano</w:t>
      </w:r>
      <w:proofErr w:type="spellEnd"/>
      <w:r w:rsidRPr="00717977">
        <w:rPr>
          <w:sz w:val="16"/>
        </w:rPr>
        <w:t xml:space="preserve">. </w:t>
      </w:r>
      <w:proofErr w:type="gramStart"/>
      <w:r w:rsidRPr="00321A75">
        <w:rPr>
          <w:rStyle w:val="StyleUnderline"/>
        </w:rPr>
        <w:t>So</w:t>
      </w:r>
      <w:proofErr w:type="gramEnd"/>
      <w:r w:rsidRPr="00321A75">
        <w:rPr>
          <w:rStyle w:val="StyleUnderline"/>
        </w:rPr>
        <w:t xml:space="preserve">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2E74DF">
        <w:rPr>
          <w:rStyle w:val="Emphasis"/>
          <w:highlight w:val="cyan"/>
        </w:rPr>
        <w:t>human</w:t>
      </w:r>
      <w:r w:rsidRPr="00321A75">
        <w:rPr>
          <w:rStyle w:val="Emphasis"/>
        </w:rPr>
        <w:t xml:space="preserve"> body could </w:t>
      </w:r>
      <w:r w:rsidRPr="002E74DF">
        <w:rPr>
          <w:rStyle w:val="Emphasis"/>
          <w:highlight w:val="cyan"/>
        </w:rPr>
        <w:t>become immortal</w:t>
      </w:r>
      <w:r w:rsidRPr="002E74DF">
        <w:rPr>
          <w:rStyle w:val="StyleUnderline"/>
          <w:highlight w:val="cyan"/>
        </w:rPr>
        <w:t>.</w:t>
      </w:r>
      <w:r w:rsidRPr="00717977">
        <w:rPr>
          <w:sz w:val="16"/>
        </w:rPr>
        <w:t xml:space="preserve"> You could live a disease-free youthful life, forever. </w:t>
      </w:r>
      <w:proofErr w:type="gramStart"/>
      <w:r w:rsidRPr="00717977">
        <w:rPr>
          <w:sz w:val="16"/>
        </w:rPr>
        <w:t>Of course</w:t>
      </w:r>
      <w:proofErr w:type="gramEnd"/>
      <w:r w:rsidRPr="00717977">
        <w:rPr>
          <w:sz w:val="16"/>
        </w:rPr>
        <w:t xml:space="preserv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w:t>
      </w:r>
      <w:proofErr w:type="gramStart"/>
      <w:r w:rsidRPr="00717977">
        <w:rPr>
          <w:sz w:val="16"/>
        </w:rPr>
        <w:t>lot</w:t>
      </w:r>
      <w:proofErr w:type="gramEnd"/>
      <w:r w:rsidRPr="00717977">
        <w:rPr>
          <w:sz w:val="16"/>
        </w:rPr>
        <w:t xml:space="preserve"> more near-term projects that seem to get prioritized when it comes to funding. For companies looking for investors, unfortunately not all investors can foresee the amazing future that </w:t>
      </w:r>
      <w:proofErr w:type="spellStart"/>
      <w:r w:rsidRPr="00717977">
        <w:rPr>
          <w:sz w:val="16"/>
        </w:rPr>
        <w:t>nano</w:t>
      </w:r>
      <w:proofErr w:type="spellEnd"/>
      <w:r w:rsidRPr="00717977">
        <w:rPr>
          <w:sz w:val="16"/>
        </w:rPr>
        <w:t xml:space="preserve"> will have because they are used to funding things they can see. For </w:t>
      </w:r>
      <w:proofErr w:type="gramStart"/>
      <w:r w:rsidRPr="00717977">
        <w:rPr>
          <w:sz w:val="16"/>
        </w:rPr>
        <w:t>example</w:t>
      </w:r>
      <w:proofErr w:type="gramEnd"/>
      <w:r w:rsidRPr="00717977">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has to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nutrients and minerals could be delivered to rebuild soil to a fertile state and thus have the ability to grow food. Hunger could one day be a solvable problem. Nanotechnology would make it possible to provide meat and animal products inexpensively without killing animals. </w:t>
      </w:r>
      <w:proofErr w:type="gramStart"/>
      <w:r w:rsidRPr="00717977">
        <w:rPr>
          <w:sz w:val="16"/>
        </w:rPr>
        <w:t>E.coli</w:t>
      </w:r>
      <w:proofErr w:type="gramEnd"/>
      <w:r w:rsidRPr="00717977">
        <w:rPr>
          <w:sz w:val="16"/>
        </w:rPr>
        <w:t xml:space="preserve"> and other pathogens could be detected in soil and eliminated so that food is not harmful. Currently nanomaterials are in development to release fertilizers for plants and nutrients for livestock, </w:t>
      </w:r>
      <w:proofErr w:type="spellStart"/>
      <w:r w:rsidRPr="00717977">
        <w:rPr>
          <w:sz w:val="16"/>
        </w:rPr>
        <w:t>nano</w:t>
      </w:r>
      <w:proofErr w:type="spellEnd"/>
      <w:r w:rsidRPr="00717977">
        <w:rPr>
          <w:sz w:val="16"/>
        </w:rPr>
        <w:t xml:space="preserve"> sensors for monitoring the health of crops and farm animals, and magnetic nanoparticles to remove soil contaminants. According to water.org 750 million people around the world lack access to safe water; approximately one in nine people. 840,000 people die each year from water-related disease</w:t>
      </w:r>
      <w:r w:rsidRPr="00717977">
        <w:rPr>
          <w:rStyle w:val="StyleUnderline"/>
        </w:rPr>
        <w:t xml:space="preserve">. A portable non-chemical </w:t>
      </w:r>
      <w:proofErr w:type="spellStart"/>
      <w:r w:rsidRPr="002E74DF">
        <w:rPr>
          <w:rStyle w:val="StyleUnderline"/>
          <w:highlight w:val="cyan"/>
        </w:rPr>
        <w:t>nano</w:t>
      </w:r>
      <w:proofErr w:type="spellEnd"/>
      <w:r w:rsidRPr="002E74DF">
        <w:rPr>
          <w:rStyle w:val="StyleUnderline"/>
          <w:highlight w:val="cyan"/>
        </w:rPr>
        <w:t>-filtration water purification</w:t>
      </w:r>
      <w:r w:rsidRPr="00717977">
        <w:rPr>
          <w:rStyle w:val="StyleUnderline"/>
        </w:rPr>
        <w:t xml:space="preserve"> device </w:t>
      </w:r>
      <w:r w:rsidRPr="002E74DF">
        <w:rPr>
          <w:rStyle w:val="StyleUnderline"/>
          <w:highlight w:val="cyan"/>
        </w:rPr>
        <w:t>has been developed</w:t>
      </w:r>
      <w:r w:rsidRPr="00717977">
        <w:rPr>
          <w:rStyle w:val="StyleUnderline"/>
        </w:rPr>
        <w:t xml:space="preserve"> by </w:t>
      </w:r>
      <w:proofErr w:type="spellStart"/>
      <w:r w:rsidRPr="00717977">
        <w:rPr>
          <w:rStyle w:val="StyleUnderline"/>
        </w:rPr>
        <w:t>Micheal</w:t>
      </w:r>
      <w:proofErr w:type="spellEnd"/>
      <w:r w:rsidRPr="00717977">
        <w:rPr>
          <w:rStyle w:val="StyleUnderline"/>
        </w:rPr>
        <w:t xml:space="preserve"> Pritchard</w:t>
      </w:r>
      <w:r w:rsidRPr="00717977">
        <w:rPr>
          <w:sz w:val="16"/>
        </w:rPr>
        <w:t xml:space="preserve">. It </w:t>
      </w:r>
      <w:r w:rsidRPr="002E74DF">
        <w:rPr>
          <w:rStyle w:val="Emphasis"/>
          <w:highlight w:val="cyan"/>
        </w:rPr>
        <w:t xml:space="preserve">creates safe </w:t>
      </w:r>
      <w:r w:rsidRPr="00717977">
        <w:rPr>
          <w:rStyle w:val="Emphasis"/>
        </w:rPr>
        <w:t xml:space="preserve">and sterile </w:t>
      </w:r>
      <w:r w:rsidRPr="002E74DF">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2E74DF">
        <w:rPr>
          <w:rStyle w:val="Emphasis"/>
          <w:highlight w:val="cyan"/>
        </w:rPr>
        <w:t>Pollution</w:t>
      </w:r>
      <w:r w:rsidRPr="00717977">
        <w:rPr>
          <w:rStyle w:val="Emphasis"/>
        </w:rPr>
        <w:t xml:space="preserve"> in general, </w:t>
      </w:r>
      <w:r w:rsidRPr="002E74DF">
        <w:rPr>
          <w:rStyle w:val="Emphasis"/>
          <w:highlight w:val="cyan"/>
        </w:rPr>
        <w:t>global warming</w:t>
      </w:r>
      <w:r w:rsidRPr="00717977">
        <w:rPr>
          <w:rStyle w:val="StyleUnderline"/>
        </w:rPr>
        <w:t xml:space="preserve">, nuclear waste, oil spills, smog, and acid rain, </w:t>
      </w:r>
      <w:r w:rsidRPr="002E74DF">
        <w:rPr>
          <w:rStyle w:val="StyleUnderline"/>
          <w:highlight w:val="cyan"/>
        </w:rPr>
        <w:t>could be remedied</w:t>
      </w:r>
      <w:r w:rsidRPr="00717977">
        <w:rPr>
          <w:rStyle w:val="StyleUnderline"/>
        </w:rPr>
        <w:t xml:space="preserve"> and prevented </w:t>
      </w:r>
      <w:r w:rsidRPr="002E74DF">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2E74DF">
        <w:rPr>
          <w:rStyle w:val="StyleUnderline"/>
          <w:highlight w:val="cyan"/>
        </w:rPr>
        <w:t>come together to remove pollutant atoms</w:t>
      </w:r>
      <w:r w:rsidRPr="00717977">
        <w:rPr>
          <w:rStyle w:val="StyleUnderline"/>
        </w:rPr>
        <w:t xml:space="preserve"> from the atmosphere, earth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2E74DF">
        <w:rPr>
          <w:rStyle w:val="StyleUnderline"/>
          <w:highlight w:val="cyan"/>
        </w:rPr>
        <w:t>pull apart</w:t>
      </w:r>
      <w:r w:rsidRPr="00717977">
        <w:rPr>
          <w:rStyle w:val="StyleUnderline"/>
        </w:rPr>
        <w:t xml:space="preserve"> the </w:t>
      </w:r>
      <w:r w:rsidRPr="002E74DF">
        <w:rPr>
          <w:rStyle w:val="StyleUnderline"/>
          <w:highlight w:val="cyan"/>
        </w:rPr>
        <w:t>bad molecules and</w:t>
      </w:r>
      <w:r w:rsidRPr="00717977">
        <w:rPr>
          <w:rStyle w:val="StyleUnderline"/>
        </w:rPr>
        <w:t xml:space="preserve"> </w:t>
      </w:r>
      <w:r w:rsidRPr="002E74DF">
        <w:rPr>
          <w:rStyle w:val="StyleUnderline"/>
          <w:highlight w:val="cyan"/>
        </w:rPr>
        <w:t>reassemble</w:t>
      </w:r>
      <w:r w:rsidRPr="00717977">
        <w:rPr>
          <w:rStyle w:val="StyleUnderline"/>
        </w:rPr>
        <w:t xml:space="preserve"> the atoms </w:t>
      </w:r>
      <w:r w:rsidRPr="002E74DF">
        <w:rPr>
          <w:rStyle w:val="StyleUnderline"/>
          <w:highlight w:val="cyan"/>
        </w:rPr>
        <w:t>into good molecules</w:t>
      </w:r>
      <w:r w:rsidRPr="00717977">
        <w:rPr>
          <w:rStyle w:val="StyleUnderline"/>
        </w:rPr>
        <w:t xml:space="preserve"> for other positive purposes</w:t>
      </w:r>
      <w:r w:rsidRPr="00717977">
        <w:rPr>
          <w:sz w:val="16"/>
        </w:rPr>
        <w:t xml:space="preserve">. As a first indicator of the possibility, Brian Mercer created a new pollution control technology using </w:t>
      </w:r>
      <w:proofErr w:type="spellStart"/>
      <w:r w:rsidRPr="00717977">
        <w:rPr>
          <w:sz w:val="16"/>
        </w:rPr>
        <w:t>nanofibres</w:t>
      </w:r>
      <w:proofErr w:type="spellEnd"/>
      <w:r w:rsidRPr="00717977">
        <w:rPr>
          <w:sz w:val="16"/>
        </w:rPr>
        <w:t xml:space="preserve">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waste and no pollution.</w:t>
      </w:r>
    </w:p>
    <w:p w:rsidR="009F0392" w:rsidRDefault="0037727C" w:rsidP="009F0392">
      <w:pPr>
        <w:pStyle w:val="Heading3"/>
      </w:pPr>
      <w:r>
        <w:lastRenderedPageBreak/>
        <w:t>2</w:t>
      </w:r>
    </w:p>
    <w:p w:rsidR="0037727C" w:rsidRDefault="009F0392" w:rsidP="009F0392">
      <w:pPr>
        <w:pStyle w:val="Heading4"/>
      </w:pPr>
      <w:r>
        <w:t xml:space="preserve">CP Text:  </w:t>
      </w:r>
      <w:r w:rsidR="0037727C">
        <w:t xml:space="preserve">I endorse the affirmatives method liberating women in the debate space, </w:t>
      </w:r>
    </w:p>
    <w:p w:rsidR="009F0392" w:rsidRDefault="0037727C" w:rsidP="009F0392">
      <w:pPr>
        <w:pStyle w:val="Heading4"/>
      </w:pPr>
      <w:r>
        <w:t xml:space="preserve">But believe that </w:t>
      </w:r>
      <w:proofErr w:type="gramStart"/>
      <w:r>
        <w:t>The</w:t>
      </w:r>
      <w:proofErr w:type="gramEnd"/>
      <w:r>
        <w:t xml:space="preserve"> appropriation of outer space by private entities is unjust except for on the asteroid </w:t>
      </w:r>
      <w:proofErr w:type="spellStart"/>
      <w:r>
        <w:t>Kamo-oalewa</w:t>
      </w:r>
      <w:proofErr w:type="spellEnd"/>
    </w:p>
    <w:p w:rsidR="009F0392" w:rsidRDefault="009F0392" w:rsidP="009F0392">
      <w:pPr>
        <w:pStyle w:val="Heading4"/>
      </w:pPr>
      <w:proofErr w:type="spellStart"/>
      <w:r>
        <w:t>Kamo’oalewa</w:t>
      </w:r>
      <w:proofErr w:type="spellEnd"/>
      <w:r>
        <w:t xml:space="preserve"> is NEO asteroid comprised of lunar material</w:t>
      </w:r>
    </w:p>
    <w:p w:rsidR="009F0392" w:rsidRPr="00A71718" w:rsidRDefault="009F0392" w:rsidP="009F0392">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rsidR="009F0392" w:rsidRPr="003D71CA" w:rsidRDefault="009F0392" w:rsidP="009F0392">
      <w:pPr>
        <w:rPr>
          <w:sz w:val="16"/>
        </w:rPr>
      </w:pPr>
      <w:r w:rsidRPr="003D57B2">
        <w:rPr>
          <w:highlight w:val="green"/>
          <w:u w:val="single"/>
        </w:rPr>
        <w:t>Scientists</w:t>
      </w:r>
      <w:r w:rsidRPr="00BC7895">
        <w:rPr>
          <w:u w:val="single"/>
        </w:rPr>
        <w:t xml:space="preserve"> have </w:t>
      </w:r>
      <w:r w:rsidRPr="00B60A34">
        <w:rPr>
          <w:highlight w:val="green"/>
          <w:u w:val="single"/>
        </w:rPr>
        <w:t>identified</w:t>
      </w:r>
      <w:r w:rsidRPr="00BC7895">
        <w:rPr>
          <w:u w:val="single"/>
        </w:rPr>
        <w:t xml:space="preserve"> what appears to be </w:t>
      </w:r>
      <w:r w:rsidRPr="00C66EE0">
        <w:rPr>
          <w:rStyle w:val="Emphasis"/>
          <w:highlight w:val="green"/>
        </w:rPr>
        <w:t>a</w:t>
      </w:r>
      <w:r w:rsidRPr="00C66EE0">
        <w:rPr>
          <w:rStyle w:val="Emphasis"/>
        </w:rPr>
        <w:t xml:space="preserve"> small </w:t>
      </w:r>
      <w:r w:rsidRPr="00C66EE0">
        <w:rPr>
          <w:rStyle w:val="Emphasis"/>
          <w:highlight w:val="green"/>
        </w:rPr>
        <w:t>chunk of the moon</w:t>
      </w:r>
      <w:r w:rsidRPr="00BC7895">
        <w:rPr>
          <w:u w:val="single"/>
        </w:rPr>
        <w:t xml:space="preserve"> that is tracking the Earth’s orbit around the Sun</w:t>
      </w:r>
      <w:r w:rsidRPr="003D71CA">
        <w:rPr>
          <w:sz w:val="16"/>
        </w:rPr>
        <w:t xml:space="preserve">. The </w:t>
      </w:r>
      <w:r w:rsidRPr="00C66EE0">
        <w:rPr>
          <w:rStyle w:val="Emphasis"/>
          <w:highlight w:val="green"/>
        </w:rPr>
        <w:t>asteroid</w:t>
      </w:r>
      <w:r w:rsidRPr="000877AB">
        <w:rPr>
          <w:highlight w:val="green"/>
          <w:u w:val="single"/>
        </w:rPr>
        <w:t xml:space="preserve">, </w:t>
      </w:r>
      <w:r w:rsidRPr="00B82BE0">
        <w:rPr>
          <w:u w:val="single"/>
        </w:rPr>
        <w:t xml:space="preserve">named </w:t>
      </w:r>
      <w:proofErr w:type="spellStart"/>
      <w:r w:rsidRPr="000877AB">
        <w:rPr>
          <w:highlight w:val="green"/>
          <w:u w:val="single"/>
        </w:rPr>
        <w:t>Kamo`oalewa</w:t>
      </w:r>
      <w:proofErr w:type="spellEnd"/>
      <w:r w:rsidRPr="003D71CA">
        <w:rPr>
          <w:sz w:val="16"/>
        </w:rPr>
        <w:t xml:space="preserve">, was discovered in 2016 but until now relatively little has been known about it. New </w:t>
      </w:r>
      <w:r w:rsidRPr="00243EB3">
        <w:rPr>
          <w:u w:val="single"/>
        </w:rPr>
        <w:t xml:space="preserve">observations suggest </w:t>
      </w:r>
      <w:r w:rsidRPr="002D7D8F">
        <w:rPr>
          <w:highlight w:val="green"/>
          <w:u w:val="single"/>
        </w:rPr>
        <w:t>it</w:t>
      </w:r>
      <w:r w:rsidRPr="00243EB3">
        <w:rPr>
          <w:u w:val="single"/>
        </w:rPr>
        <w:t xml:space="preserve"> could be </w:t>
      </w:r>
      <w:r w:rsidRPr="00A4554D">
        <w:rPr>
          <w:highlight w:val="green"/>
          <w:u w:val="single"/>
        </w:rPr>
        <w:t>a fragment from the moon</w:t>
      </w:r>
      <w:r w:rsidRPr="00243EB3">
        <w:rPr>
          <w:u w:val="single"/>
        </w:rPr>
        <w:t xml:space="preserve"> that was thrown into space by an ancient lunar collision</w:t>
      </w:r>
      <w:r w:rsidRPr="003D71CA">
        <w:rPr>
          <w:sz w:val="16"/>
        </w:rPr>
        <w:t xml:space="preserve">. </w:t>
      </w:r>
      <w:proofErr w:type="spellStart"/>
      <w:r w:rsidRPr="00D2445F">
        <w:rPr>
          <w:u w:val="single"/>
        </w:rPr>
        <w:t>Kamo`oalewa</w:t>
      </w:r>
      <w:proofErr w:type="spellEnd"/>
      <w:r w:rsidRPr="00D2445F">
        <w:rPr>
          <w:u w:val="single"/>
        </w:rPr>
        <w:t xml:space="preserve"> is one of Earth’s quasi-satellites, a category of asteroid that orbits the Sun, but </w:t>
      </w:r>
      <w:r w:rsidRPr="00D842C9">
        <w:rPr>
          <w:highlight w:val="green"/>
          <w:u w:val="single"/>
        </w:rPr>
        <w:t>remains</w:t>
      </w:r>
      <w:r w:rsidRPr="00D2445F">
        <w:rPr>
          <w:u w:val="single"/>
        </w:rPr>
        <w:t xml:space="preserve"> relatively </w:t>
      </w:r>
      <w:r w:rsidRPr="00D842C9">
        <w:rPr>
          <w:highlight w:val="green"/>
          <w:u w:val="single"/>
        </w:rPr>
        <w:t>close to the planet</w:t>
      </w:r>
      <w:r w:rsidRPr="00D2445F">
        <w:rPr>
          <w:u w:val="single"/>
        </w:rPr>
        <w:t xml:space="preserve"> – in this case about 9m miles away</w:t>
      </w:r>
      <w:r w:rsidRPr="003D71CA">
        <w:rPr>
          <w:sz w:val="16"/>
        </w:rPr>
        <w:t xml:space="preserve">. Despite being close in astronomical terms, the asteroid is about the size of a </w:t>
      </w:r>
      <w:proofErr w:type="spellStart"/>
      <w:r w:rsidRPr="003D71CA">
        <w:rPr>
          <w:sz w:val="16"/>
        </w:rPr>
        <w:t>ferris</w:t>
      </w:r>
      <w:proofErr w:type="spellEnd"/>
      <w:r w:rsidRPr="003D71CA">
        <w:rPr>
          <w:sz w:val="16"/>
        </w:rPr>
        <w:t xml:space="preserve"> wheel and about 4m times fainter than the faintest star that can be seen with the naked eye. Consequently, the Earth’s most powerful telescopes are needed to make observations. </w:t>
      </w:r>
      <w:r w:rsidRPr="00F9395B">
        <w:rPr>
          <w:u w:val="single"/>
        </w:rPr>
        <w:t>Using the Large Binocular Telescope on Mount Graham in southern Arizona</w:t>
      </w:r>
      <w:r w:rsidRPr="003D71CA">
        <w:rPr>
          <w:sz w:val="16"/>
        </w:rPr>
        <w:t xml:space="preserve">, </w:t>
      </w:r>
      <w:r w:rsidRPr="00831985">
        <w:rPr>
          <w:u w:val="single"/>
        </w:rPr>
        <w:t xml:space="preserve">astronomers found </w:t>
      </w:r>
      <w:r w:rsidRPr="00AC4664">
        <w:rPr>
          <w:highlight w:val="green"/>
          <w:u w:val="single"/>
        </w:rPr>
        <w:t>the spectrum of reflected light</w:t>
      </w:r>
      <w:r w:rsidRPr="00831985">
        <w:rPr>
          <w:u w:val="single"/>
        </w:rPr>
        <w:t xml:space="preserve"> from </w:t>
      </w:r>
      <w:proofErr w:type="spellStart"/>
      <w:r w:rsidRPr="00831985">
        <w:rPr>
          <w:u w:val="single"/>
        </w:rPr>
        <w:t>Kamo`oalewa</w:t>
      </w:r>
      <w:proofErr w:type="spellEnd"/>
      <w:r w:rsidRPr="00831985">
        <w:rPr>
          <w:u w:val="single"/>
        </w:rPr>
        <w:t xml:space="preserve"> </w:t>
      </w:r>
      <w:r w:rsidRPr="00A36701">
        <w:rPr>
          <w:highlight w:val="green"/>
          <w:u w:val="single"/>
        </w:rPr>
        <w:t>closely matched lunar rocks</w:t>
      </w:r>
      <w:r w:rsidRPr="00831985">
        <w:rPr>
          <w:u w:val="single"/>
        </w:rPr>
        <w:t xml:space="preserve"> from Nasa’s Apollo missions, suggesting </w:t>
      </w:r>
      <w:r w:rsidRPr="00290AF4">
        <w:rPr>
          <w:u w:val="single"/>
        </w:rPr>
        <w:t xml:space="preserve">it </w:t>
      </w:r>
      <w:r w:rsidRPr="00540024">
        <w:rPr>
          <w:highlight w:val="green"/>
          <w:u w:val="single"/>
        </w:rPr>
        <w:t>originated from the moon</w:t>
      </w:r>
      <w:r w:rsidRPr="003D71CA">
        <w:rPr>
          <w:sz w:val="16"/>
        </w:rPr>
        <w:t xml:space="preserve">. They had initially </w:t>
      </w:r>
      <w:r w:rsidRPr="00F922B4">
        <w:rPr>
          <w:u w:val="single"/>
        </w:rPr>
        <w:t>compared the light with that reflected off other near-Earth asteroids, but drawn a blank</w:t>
      </w:r>
      <w:r w:rsidRPr="003D71CA">
        <w:rPr>
          <w:sz w:val="16"/>
        </w:rPr>
        <w:t xml:space="preserve">. “I looked </w:t>
      </w:r>
      <w:r w:rsidRPr="00F0604F">
        <w:rPr>
          <w:u w:val="single"/>
        </w:rPr>
        <w:t>through every near-Earth asteroid spectrum we had access to, and nothing matched,</w:t>
      </w:r>
      <w:r w:rsidRPr="003D71CA">
        <w:rPr>
          <w:sz w:val="16"/>
        </w:rPr>
        <w:t xml:space="preserve">” said Ben Sharkey, a PhD student at the University of Arizona and the paper’s lead author. After </w:t>
      </w:r>
      <w:r w:rsidRPr="00B914D6">
        <w:rPr>
          <w:u w:val="single"/>
        </w:rPr>
        <w:t xml:space="preserve">missing the chance to observe </w:t>
      </w:r>
      <w:proofErr w:type="spellStart"/>
      <w:r w:rsidRPr="00B914D6">
        <w:rPr>
          <w:u w:val="single"/>
        </w:rPr>
        <w:t>Kamo`oalewa</w:t>
      </w:r>
      <w:proofErr w:type="spellEnd"/>
      <w:r w:rsidRPr="00B914D6">
        <w:rPr>
          <w:u w:val="single"/>
        </w:rPr>
        <w:t xml:space="preserve"> in April 2020 owing to a shutdown of the telescope during the coronavirus pandemic, the team found the final piece of the puzzle in 2021.</w:t>
      </w:r>
      <w:r w:rsidRPr="003D71CA">
        <w:rPr>
          <w:sz w:val="16"/>
        </w:rPr>
        <w:t xml:space="preserve"> “This spring, we got much needed follow-up observations and went, ‘</w:t>
      </w:r>
      <w:r w:rsidRPr="008130EE">
        <w:rPr>
          <w:u w:val="single"/>
        </w:rPr>
        <w:t>Wow it is real,’” Sharkey said. “It’s easier to explain with the moon than other ideas</w:t>
      </w:r>
      <w:r w:rsidRPr="003D71CA">
        <w:rPr>
          <w:sz w:val="16"/>
        </w:rPr>
        <w:t>.”</w:t>
      </w:r>
    </w:p>
    <w:p w:rsidR="009F0392" w:rsidRDefault="009F0392" w:rsidP="009F0392">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p>
    <w:p w:rsidR="009F0392" w:rsidRPr="00F767A0" w:rsidRDefault="009F0392" w:rsidP="009F0392">
      <w:pPr>
        <w:rPr>
          <w:sz w:val="15"/>
          <w:szCs w:val="16"/>
        </w:rPr>
      </w:pPr>
      <w:r w:rsidRPr="00D76899">
        <w:rPr>
          <w:rStyle w:val="Style13ptBold"/>
        </w:rPr>
        <w:t xml:space="preserve">O’Neill 13 </w:t>
      </w:r>
      <w:r w:rsidRPr="00F767A0">
        <w:rPr>
          <w:sz w:val="15"/>
          <w:szCs w:val="16"/>
        </w:rPr>
        <w:t xml:space="preserve">[Ian O'Neill is a media relations specialist at NASA's Jet Propulsion Laboratory (JPL) in Southern California. Prior to joining JPL, he served as editor for the Astronomical Society of the </w:t>
      </w:r>
      <w:proofErr w:type="gramStart"/>
      <w:r w:rsidRPr="00F767A0">
        <w:rPr>
          <w:sz w:val="15"/>
          <w:szCs w:val="16"/>
        </w:rPr>
        <w:t>Pacific‘</w:t>
      </w:r>
      <w:proofErr w:type="gramEnd"/>
      <w:r w:rsidRPr="00F767A0">
        <w:rPr>
          <w:sz w:val="15"/>
          <w:szCs w:val="16"/>
        </w:rPr>
        <w:t xml:space="preserve">s Mercury magazine and Mercury Online and contributed articles to a number of other publications, including Space.com, Space.com, Live Science, HISTORY.com, Scientific American. Ian holds a </w:t>
      </w:r>
      <w:proofErr w:type="spellStart"/>
      <w:proofErr w:type="gramStart"/>
      <w:r w:rsidRPr="00F767A0">
        <w:rPr>
          <w:sz w:val="15"/>
          <w:szCs w:val="16"/>
        </w:rPr>
        <w:t>Ph.D</w:t>
      </w:r>
      <w:proofErr w:type="spellEnd"/>
      <w:proofErr w:type="gramEnd"/>
      <w:r w:rsidRPr="00F767A0">
        <w:rPr>
          <w:sz w:val="15"/>
          <w:szCs w:val="16"/>
        </w:rPr>
        <w:t xml:space="preserve"> in solar physics and a master's degree in planetary and space physics.  “How to Turn the Moon </w:t>
      </w:r>
      <w:proofErr w:type="gramStart"/>
      <w:r w:rsidRPr="00F767A0">
        <w:rPr>
          <w:sz w:val="15"/>
          <w:szCs w:val="16"/>
        </w:rPr>
        <w:t>Into</w:t>
      </w:r>
      <w:proofErr w:type="gramEnd"/>
      <w:r w:rsidRPr="00F767A0">
        <w:rPr>
          <w:sz w:val="15"/>
          <w:szCs w:val="16"/>
        </w:rPr>
        <w:t xml:space="preserve"> a Giant Space Solar Power Hub.”  December 3, 2013.  https://www.space.com/23810-moon-luna-belt-solar-power-idea.html]</w:t>
      </w:r>
    </w:p>
    <w:p w:rsidR="009F0392" w:rsidRDefault="009F0392" w:rsidP="009F0392">
      <w:pPr>
        <w:rPr>
          <w:u w:val="single"/>
        </w:rPr>
      </w:pPr>
      <w:r w:rsidRPr="00C51E5E">
        <w:rPr>
          <w:u w:val="single"/>
        </w:rPr>
        <w:t>When it comes to space and energy, we need to think big</w:t>
      </w:r>
      <w:r w:rsidRPr="004A7985">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83CA5">
        <w:rPr>
          <w:u w:val="single"/>
        </w:rPr>
        <w:t xml:space="preserve">China's recently-launched </w:t>
      </w:r>
      <w:proofErr w:type="spellStart"/>
      <w:r w:rsidRPr="00383CA5">
        <w:rPr>
          <w:u w:val="single"/>
        </w:rPr>
        <w:t>Chang'e</w:t>
      </w:r>
      <w:proofErr w:type="spellEnd"/>
      <w:r w:rsidRPr="00383CA5">
        <w:rPr>
          <w:u w:val="single"/>
        </w:rPr>
        <w:t xml:space="preserve"> 3 </w:t>
      </w:r>
      <w:proofErr w:type="spellStart"/>
      <w:r w:rsidRPr="00383CA5">
        <w:rPr>
          <w:u w:val="single"/>
        </w:rPr>
        <w:t>Yutu</w:t>
      </w:r>
      <w:proofErr w:type="spellEnd"/>
      <w:r w:rsidRPr="00383CA5">
        <w:rPr>
          <w:u w:val="single"/>
        </w:rPr>
        <w:t xml:space="preserve"> rover for example, it's solar powered</w:t>
      </w:r>
      <w:r w:rsidRPr="004A7985">
        <w:rPr>
          <w:sz w:val="16"/>
        </w:rPr>
        <w:t xml:space="preserve">. Also, Apollo </w:t>
      </w:r>
      <w:r w:rsidRPr="007E7F07">
        <w:rPr>
          <w:rStyle w:val="Emphasis"/>
        </w:rPr>
        <w:t xml:space="preserve">astronauts set up </w:t>
      </w:r>
      <w:r w:rsidRPr="000D5AE4">
        <w:rPr>
          <w:rStyle w:val="Emphasis"/>
          <w:highlight w:val="green"/>
        </w:rPr>
        <w:t>solar-powered experiments on</w:t>
      </w:r>
      <w:r w:rsidRPr="007E7F07">
        <w:rPr>
          <w:rStyle w:val="Emphasis"/>
        </w:rPr>
        <w:t xml:space="preserve"> the </w:t>
      </w:r>
      <w:r w:rsidRPr="000A0C46">
        <w:rPr>
          <w:rStyle w:val="Emphasis"/>
          <w:highlight w:val="green"/>
        </w:rPr>
        <w:t>lunar regolith</w:t>
      </w:r>
      <w:r w:rsidRPr="004A7985">
        <w:rPr>
          <w:sz w:val="16"/>
        </w:rPr>
        <w:t xml:space="preserve">. But how about wrapping the moon's equator in a </w:t>
      </w:r>
      <w:proofErr w:type="gramStart"/>
      <w:r w:rsidRPr="004A7985">
        <w:rPr>
          <w:sz w:val="16"/>
        </w:rPr>
        <w:t>250 mile wide</w:t>
      </w:r>
      <w:proofErr w:type="gramEnd"/>
      <w:r w:rsidRPr="004A7985">
        <w:rPr>
          <w:sz w:val="16"/>
        </w:rPr>
        <w:t xml:space="preserve"> band of solar panels and beaming the power generated back to Earth? That's exactly what Shimizu Corporation is proposing and they reckon </w:t>
      </w:r>
      <w:r w:rsidRPr="00A97FA6">
        <w:rPr>
          <w:u w:val="single"/>
        </w:rPr>
        <w:t xml:space="preserve">their concept could </w:t>
      </w:r>
      <w:r w:rsidRPr="00773570">
        <w:rPr>
          <w:highlight w:val="green"/>
          <w:u w:val="single"/>
        </w:rPr>
        <w:t>harness</w:t>
      </w:r>
      <w:r w:rsidRPr="00A97FA6">
        <w:rPr>
          <w:u w:val="single"/>
        </w:rPr>
        <w:t xml:space="preserve"> a steady stream of </w:t>
      </w:r>
      <w:r w:rsidRPr="00C01B9C">
        <w:rPr>
          <w:highlight w:val="green"/>
          <w:u w:val="single"/>
        </w:rPr>
        <w:t>13,000 terawatts of power</w:t>
      </w:r>
      <w:r w:rsidRPr="00C01B9C">
        <w:rPr>
          <w:sz w:val="16"/>
          <w:highlight w:val="green"/>
        </w:rPr>
        <w:t>.</w:t>
      </w:r>
      <w:r w:rsidRPr="004A7985">
        <w:rPr>
          <w:sz w:val="16"/>
        </w:rPr>
        <w:t xml:space="preserve"> According to Business Insider, "the </w:t>
      </w:r>
      <w:r w:rsidRPr="005705A9">
        <w:rPr>
          <w:rStyle w:val="StyleUnderline"/>
          <w:highlight w:val="green"/>
        </w:rPr>
        <w:t>total</w:t>
      </w:r>
      <w:r w:rsidRPr="00D6057A">
        <w:rPr>
          <w:rStyle w:val="StyleUnderline"/>
        </w:rPr>
        <w:t xml:space="preserve"> installed </w:t>
      </w:r>
      <w:r w:rsidRPr="009A44CA">
        <w:rPr>
          <w:rStyle w:val="StyleUnderline"/>
          <w:highlight w:val="green"/>
        </w:rPr>
        <w:t>electricity</w:t>
      </w:r>
      <w:r w:rsidRPr="00D6057A">
        <w:rPr>
          <w:rStyle w:val="StyleUnderline"/>
        </w:rPr>
        <w:t xml:space="preserve"> generation summer capacity </w:t>
      </w:r>
      <w:r w:rsidRPr="00620470">
        <w:rPr>
          <w:rStyle w:val="StyleUnderline"/>
          <w:highlight w:val="green"/>
        </w:rPr>
        <w:t>in the U</w:t>
      </w:r>
      <w:r w:rsidRPr="00D6057A">
        <w:rPr>
          <w:rStyle w:val="StyleUnderline"/>
        </w:rPr>
        <w:t xml:space="preserve">nited </w:t>
      </w:r>
      <w:r w:rsidRPr="00681961">
        <w:rPr>
          <w:rStyle w:val="StyleUnderline"/>
          <w:highlight w:val="green"/>
        </w:rPr>
        <w:t>S</w:t>
      </w:r>
      <w:r w:rsidRPr="00D6057A">
        <w:rPr>
          <w:rStyle w:val="StyleUnderline"/>
        </w:rPr>
        <w:t xml:space="preserve">tates </w:t>
      </w:r>
      <w:r w:rsidRPr="007C7C97">
        <w:rPr>
          <w:rStyle w:val="StyleUnderline"/>
          <w:highlight w:val="green"/>
        </w:rPr>
        <w:t>was 1,050.9 gigawatts</w:t>
      </w:r>
      <w:r w:rsidRPr="00D6057A">
        <w:rPr>
          <w:rStyle w:val="StyleUnderline"/>
        </w:rPr>
        <w:t xml:space="preserve">." Such a </w:t>
      </w:r>
      <w:r w:rsidRPr="003257B4">
        <w:rPr>
          <w:rStyle w:val="StyleUnderline"/>
          <w:highlight w:val="green"/>
        </w:rPr>
        <w:t>vast energy resource</w:t>
      </w:r>
      <w:r w:rsidRPr="00D6057A">
        <w:rPr>
          <w:rStyle w:val="StyleUnderline"/>
        </w:rPr>
        <w:t xml:space="preserve"> could be </w:t>
      </w:r>
      <w:r w:rsidRPr="003257B4">
        <w:rPr>
          <w:rStyle w:val="StyleUnderline"/>
          <w:highlight w:val="green"/>
        </w:rPr>
        <w:t>transformative for</w:t>
      </w:r>
      <w:r w:rsidRPr="00D6057A">
        <w:rPr>
          <w:rStyle w:val="StyleUnderline"/>
        </w:rPr>
        <w:t xml:space="preserve"> our </w:t>
      </w:r>
      <w:r w:rsidRPr="003257B4">
        <w:rPr>
          <w:rStyle w:val="StyleUnderline"/>
          <w:highlight w:val="green"/>
        </w:rPr>
        <w:t>civilization</w:t>
      </w:r>
      <w:r w:rsidRPr="00D6057A">
        <w:rPr>
          <w:rStyle w:val="StyleUnderline"/>
        </w:rPr>
        <w:t>.</w:t>
      </w:r>
      <w:r w:rsidRPr="004A7985">
        <w:rPr>
          <w:sz w:val="16"/>
        </w:rPr>
        <w:t xml:space="preserve"> As Obi-Wan might say: "That's no moon. It's a space (solar power) station." "</w:t>
      </w:r>
      <w:r w:rsidRPr="00CE1060">
        <w:rPr>
          <w:u w:val="single"/>
        </w:rPr>
        <w:t xml:space="preserve">A shift from economical use of limited resources to the </w:t>
      </w:r>
      <w:r w:rsidRPr="00E03C55">
        <w:rPr>
          <w:highlight w:val="green"/>
          <w:u w:val="single"/>
        </w:rPr>
        <w:t>unlimited use of clean energy</w:t>
      </w:r>
      <w:r w:rsidRPr="00CE1060">
        <w:rPr>
          <w:u w:val="single"/>
        </w:rPr>
        <w:t xml:space="preserve"> is the ultimate dream </w:t>
      </w:r>
      <w:r w:rsidRPr="004A7985">
        <w:rPr>
          <w:sz w:val="16"/>
        </w:rPr>
        <w:t xml:space="preserve">of all mankind," says the company's website. "The LUNA RING, our </w:t>
      </w:r>
      <w:r w:rsidRPr="009B11F3">
        <w:rPr>
          <w:highlight w:val="green"/>
          <w:u w:val="single"/>
        </w:rPr>
        <w:t>lunar solar power generation</w:t>
      </w:r>
      <w:r w:rsidRPr="00C31DC3">
        <w:rPr>
          <w:u w:val="single"/>
        </w:rPr>
        <w:t xml:space="preserve"> concept, translates this dream into reality</w:t>
      </w:r>
      <w:r w:rsidRPr="004A7985">
        <w:rPr>
          <w:sz w:val="16"/>
        </w:rPr>
        <w:t xml:space="preserve"> through ingenious ideas coupled with advanced space technologies." Indeed, advanced space technologies will be needed, not only to harvest solar energy and efficiently beam it back to Earth, but its very construction will require several leaps in robotic </w:t>
      </w:r>
      <w:r w:rsidRPr="004A7985">
        <w:rPr>
          <w:sz w:val="16"/>
        </w:rPr>
        <w:lastRenderedPageBreak/>
        <w:t xml:space="preserve">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w:t>
      </w:r>
      <w:r w:rsidRPr="001F00EE">
        <w:rPr>
          <w:u w:val="single"/>
        </w:rPr>
        <w:t>atmosphere is virtually transparent to microwaves and lasers</w:t>
      </w:r>
      <w:r w:rsidRPr="004A7985">
        <w:rPr>
          <w:sz w:val="16"/>
        </w:rPr>
        <w:t xml:space="preserve">, Shimizu envisages solar energy being fed through microwave/laser transmitters located around the Earth-facing side of the moon. </w:t>
      </w:r>
      <w:r w:rsidRPr="0056494F">
        <w:rPr>
          <w:u w:val="single"/>
        </w:rPr>
        <w:t>As the</w:t>
      </w:r>
      <w:r w:rsidRPr="004A7985">
        <w:rPr>
          <w:sz w:val="16"/>
        </w:rPr>
        <w:t xml:space="preserve"> moon orbits the Earth and the </w:t>
      </w:r>
      <w:r w:rsidRPr="004A56AB">
        <w:rPr>
          <w:u w:val="single"/>
        </w:rPr>
        <w:t xml:space="preserve">Earth rotates, international receiving stations will feed electricity grids with plentiful lunar solar power as the moon rises to when it sets. </w:t>
      </w:r>
      <w:r w:rsidRPr="004A7985">
        <w:rPr>
          <w:sz w:val="16"/>
        </w:rPr>
        <w:t xml:space="preserve">The </w:t>
      </w:r>
      <w:r w:rsidRPr="00FF0C13">
        <w:rPr>
          <w:u w:val="single"/>
        </w:rPr>
        <w:t xml:space="preserve">designers are keen to point out that this is a </w:t>
      </w:r>
      <w:r w:rsidRPr="00BB274B">
        <w:rPr>
          <w:highlight w:val="green"/>
          <w:u w:val="single"/>
        </w:rPr>
        <w:t>green energy resource</w:t>
      </w:r>
      <w:r w:rsidRPr="00FF0C13">
        <w:rPr>
          <w:u w:val="single"/>
        </w:rPr>
        <w:t xml:space="preserve"> that could benefit the whole of mankind. </w:t>
      </w:r>
      <w:r w:rsidRPr="004A7985">
        <w:rPr>
          <w:sz w:val="16"/>
        </w:rPr>
        <w:t xml:space="preserve">What's more, when the infrastructure is set up, other resources can be exploited — such as mining for precious minerals and </w:t>
      </w:r>
      <w:r w:rsidRPr="00E97367">
        <w:rPr>
          <w:u w:val="single"/>
        </w:rPr>
        <w:t>fabricating products from regolith</w:t>
      </w:r>
      <w:r w:rsidRPr="004A7985">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E339F7">
        <w:rPr>
          <w:u w:val="single"/>
        </w:rPr>
        <w:t>actively seeking out alternative power resources to wean itself off nuclear energy — it doesn't get more "alternative" than this.</w:t>
      </w:r>
    </w:p>
    <w:p w:rsidR="00982BCD" w:rsidRPr="004C0DE1" w:rsidRDefault="00982BCD" w:rsidP="00982BCD">
      <w:pPr>
        <w:pStyle w:val="Heading4"/>
        <w:tabs>
          <w:tab w:val="left" w:pos="4860"/>
        </w:tabs>
      </w:pPr>
      <w:r>
        <w:t xml:space="preserve">Climate change causes </w:t>
      </w:r>
      <w:r w:rsidRPr="00FA36D7">
        <w:rPr>
          <w:u w:val="single"/>
        </w:rPr>
        <w:t>extinction</w:t>
      </w:r>
      <w:r>
        <w:t>.</w:t>
      </w:r>
      <w:r>
        <w:tab/>
      </w:r>
    </w:p>
    <w:p w:rsidR="00982BCD" w:rsidRPr="00411D6B" w:rsidRDefault="00982BCD" w:rsidP="00982BCD">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411D6B">
        <w:rPr>
          <w:color w:val="000000" w:themeColor="text1"/>
          <w:sz w:val="16"/>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411D6B">
        <w:rPr>
          <w:color w:val="000000" w:themeColor="text1"/>
          <w:sz w:val="16"/>
        </w:rPr>
        <w:t>livescience</w:t>
      </w:r>
      <w:proofErr w:type="spellEnd"/>
      <w:r w:rsidRPr="00411D6B">
        <w:rPr>
          <w:color w:val="000000" w:themeColor="text1"/>
          <w:sz w:val="16"/>
        </w:rPr>
        <w:t xml:space="preserve">, 6/4/19; </w:t>
      </w:r>
      <w:hyperlink r:id="rId9" w:history="1">
        <w:r w:rsidRPr="00411D6B">
          <w:rPr>
            <w:color w:val="000000" w:themeColor="text1"/>
            <w:sz w:val="16"/>
          </w:rPr>
          <w:t>https://www.livescience.com/65633-climate-change-dooms-humans-by-2050.html</w:t>
        </w:r>
      </w:hyperlink>
      <w:r w:rsidRPr="00411D6B">
        <w:rPr>
          <w:color w:val="000000" w:themeColor="text1"/>
          <w:sz w:val="16"/>
        </w:rPr>
        <w:t>] Justin</w:t>
      </w:r>
    </w:p>
    <w:p w:rsidR="00982BCD" w:rsidRDefault="00982BCD" w:rsidP="00982BCD">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10"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1"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2"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3"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rsidR="00982BCD" w:rsidRDefault="00982BCD" w:rsidP="009F0392">
      <w:pPr>
        <w:rPr>
          <w:u w:val="single"/>
        </w:rPr>
      </w:pPr>
    </w:p>
    <w:p w:rsidR="00E313F0" w:rsidRDefault="009F0392" w:rsidP="00E313F0">
      <w:pPr>
        <w:pStyle w:val="Heading3"/>
      </w:pPr>
      <w:r>
        <w:lastRenderedPageBreak/>
        <w:t>3</w:t>
      </w:r>
    </w:p>
    <w:p w:rsidR="00E313F0" w:rsidRDefault="00E313F0" w:rsidP="00E313F0">
      <w:r>
        <w:t xml:space="preserve">I value morality, </w:t>
      </w:r>
    </w:p>
    <w:p w:rsidR="00E313F0" w:rsidRDefault="00E313F0" w:rsidP="00E313F0">
      <w:r>
        <w:t xml:space="preserve">The value criterion is maximizing </w:t>
      </w:r>
      <w:proofErr w:type="spellStart"/>
      <w:r>
        <w:t>well being</w:t>
      </w:r>
      <w:proofErr w:type="spellEnd"/>
      <w:r>
        <w:t xml:space="preserve"> by promoting pleasure </w:t>
      </w:r>
    </w:p>
    <w:p w:rsidR="00E313F0" w:rsidRDefault="00E313F0" w:rsidP="00E313F0">
      <w:r>
        <w:t xml:space="preserve">Pleasure and pain are the starting points of moral reasoning. Every impact can be explained as good because it promotes pleasure, or bad </w:t>
      </w:r>
      <w:proofErr w:type="spellStart"/>
      <w:r>
        <w:t>bc</w:t>
      </w:r>
      <w:proofErr w:type="spellEnd"/>
      <w:r>
        <w:t xml:space="preserve"> it promotes pain. </w:t>
      </w:r>
    </w:p>
    <w:p w:rsidR="00E313F0" w:rsidRDefault="00E313F0" w:rsidP="00E313F0">
      <w:pPr>
        <w:rPr>
          <w:rFonts w:ascii="Times New Roman" w:eastAsia="Times New Roman" w:hAnsi="Times New Roman" w:cs="Times New Roman"/>
        </w:rPr>
      </w:pPr>
      <w:r>
        <w:rPr>
          <w:rFonts w:ascii="Times New Roman" w:eastAsia="Times New Roman" w:hAnsi="Times New Roman" w:cs="Times New Roman"/>
          <w:b/>
          <w:color w:val="000000"/>
          <w:sz w:val="26"/>
          <w:szCs w:val="26"/>
        </w:rPr>
        <w:t>Moen ’16</w:t>
      </w:r>
      <w:r>
        <w:rPr>
          <w:rFonts w:ascii="Times New Roman" w:eastAsia="Times New Roman" w:hAnsi="Times New Roman" w:cs="Times New Roman"/>
          <w:color w:val="000000"/>
        </w:rPr>
        <w:t xml:space="preserve"> – (Ole Martin, PhD, Research Fellow in Philosophy @ University of Oslo, "An Argument for Hedonism." Journal of Value Inquiry 50.2 (2016): 267). Modified for </w:t>
      </w:r>
      <w:proofErr w:type="spellStart"/>
      <w:r>
        <w:rPr>
          <w:rFonts w:ascii="Times New Roman" w:eastAsia="Times New Roman" w:hAnsi="Times New Roman" w:cs="Times New Roman"/>
          <w:color w:val="000000"/>
        </w:rPr>
        <w:t>glang</w:t>
      </w:r>
      <w:proofErr w:type="spellEnd"/>
    </w:p>
    <w:p w:rsidR="00E313F0" w:rsidRDefault="00E313F0" w:rsidP="00E313F0">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Let us start by observing, </w:t>
      </w:r>
      <w:r>
        <w:rPr>
          <w:rFonts w:ascii="Times New Roman" w:eastAsia="Times New Roman" w:hAnsi="Times New Roman" w:cs="Times New Roman"/>
          <w:color w:val="000000"/>
          <w:highlight w:val="green"/>
          <w:u w:val="single"/>
        </w:rPr>
        <w:t>empirically,</w:t>
      </w:r>
      <w:r>
        <w:rPr>
          <w:rFonts w:ascii="Times New Roman" w:eastAsia="Times New Roman" w:hAnsi="Times New Roman" w:cs="Times New Roman"/>
          <w:color w:val="000000"/>
          <w:u w:val="single"/>
        </w:rPr>
        <w:t xml:space="preserve"> that a widely shared judgment about intrinsic value and disvalue is that </w:t>
      </w:r>
      <w:r>
        <w:rPr>
          <w:rFonts w:ascii="Times New Roman" w:eastAsia="Times New Roman" w:hAnsi="Times New Roman" w:cs="Times New Roman"/>
          <w:color w:val="000000"/>
          <w:highlight w:val="green"/>
          <w:u w:val="single"/>
        </w:rPr>
        <w:t>pleasure is</w:t>
      </w:r>
      <w:r>
        <w:rPr>
          <w:rFonts w:ascii="Times New Roman" w:eastAsia="Times New Roman" w:hAnsi="Times New Roman" w:cs="Times New Roman"/>
          <w:color w:val="000000"/>
          <w:u w:val="single"/>
        </w:rPr>
        <w:t xml:space="preserve"> intrinsically </w:t>
      </w:r>
      <w:r>
        <w:rPr>
          <w:rFonts w:ascii="Times New Roman" w:eastAsia="Times New Roman" w:hAnsi="Times New Roman" w:cs="Times New Roman"/>
          <w:color w:val="000000"/>
          <w:highlight w:val="green"/>
          <w:u w:val="single"/>
        </w:rPr>
        <w:t>valuable and pain is</w:t>
      </w:r>
      <w:r>
        <w:rPr>
          <w:rFonts w:ascii="Times New Roman" w:eastAsia="Times New Roman" w:hAnsi="Times New Roman" w:cs="Times New Roman"/>
          <w:color w:val="000000"/>
          <w:u w:val="single"/>
        </w:rPr>
        <w:t xml:space="preserve"> intrinsically </w:t>
      </w:r>
      <w:proofErr w:type="spellStart"/>
      <w:r>
        <w:rPr>
          <w:rFonts w:ascii="Times New Roman" w:eastAsia="Times New Roman" w:hAnsi="Times New Roman" w:cs="Times New Roman"/>
          <w:color w:val="000000"/>
          <w:highlight w:val="green"/>
          <w:u w:val="single"/>
        </w:rPr>
        <w:t>disvaluable</w:t>
      </w:r>
      <w:proofErr w:type="spellEnd"/>
      <w:r>
        <w:rPr>
          <w:rFonts w:ascii="Times New Roman" w:eastAsia="Times New Roman" w:hAnsi="Times New Roman" w:cs="Times New Roman"/>
          <w:color w:val="000000"/>
          <w:u w:val="single"/>
        </w:rPr>
        <w:t>. On virtually any proposed list of intrinsic values and disvalues</w:t>
      </w:r>
      <w:r>
        <w:rPr>
          <w:rFonts w:ascii="Times New Roman" w:eastAsia="Times New Roman" w:hAnsi="Times New Roman" w:cs="Times New Roman"/>
          <w:color w:val="000000"/>
          <w:sz w:val="16"/>
          <w:szCs w:val="16"/>
        </w:rPr>
        <w:t xml:space="preserve"> (we will look at some of them below), </w:t>
      </w:r>
      <w:r>
        <w:rPr>
          <w:rFonts w:ascii="Times New Roman" w:eastAsia="Times New Roman" w:hAnsi="Times New Roman" w:cs="Times New Roman"/>
          <w:color w:val="000000"/>
          <w:u w:val="single"/>
        </w:rPr>
        <w:t>pleasure is included among the intrinsic values and pain among the intrinsic disvalues</w:t>
      </w:r>
      <w:r>
        <w:rPr>
          <w:rFonts w:ascii="Times New Roman" w:eastAsia="Times New Roman" w:hAnsi="Times New Roman" w:cs="Times New Roman"/>
          <w:b/>
          <w:color w:val="000000"/>
          <w:u w:val="single"/>
        </w:rPr>
        <w:t>.</w:t>
      </w:r>
      <w:r>
        <w:rPr>
          <w:rFonts w:ascii="Times New Roman" w:eastAsia="Times New Roman" w:hAnsi="Times New Roman" w:cs="Times New Roman"/>
          <w:color w:val="000000"/>
          <w:sz w:val="16"/>
          <w:szCs w:val="16"/>
        </w:rPr>
        <w:t xml:space="preserve"> This inclusion makes intuitive sense, moreover, for </w:t>
      </w:r>
      <w:r>
        <w:rPr>
          <w:rFonts w:ascii="Times New Roman" w:eastAsia="Times New Roman" w:hAnsi="Times New Roman" w:cs="Times New Roman"/>
          <w:b/>
          <w:color w:val="000000"/>
          <w:highlight w:val="green"/>
          <w:u w:val="single"/>
        </w:rPr>
        <w:t>there is something undeniably good about</w:t>
      </w:r>
      <w:r>
        <w:rPr>
          <w:rFonts w:ascii="Times New Roman" w:eastAsia="Times New Roman" w:hAnsi="Times New Roman" w:cs="Times New Roman"/>
          <w:b/>
          <w:color w:val="000000"/>
          <w:u w:val="single"/>
        </w:rPr>
        <w:t xml:space="preserve"> the way </w:t>
      </w:r>
      <w:r>
        <w:rPr>
          <w:rFonts w:ascii="Times New Roman" w:eastAsia="Times New Roman" w:hAnsi="Times New Roman" w:cs="Times New Roman"/>
          <w:b/>
          <w:color w:val="000000"/>
          <w:highlight w:val="green"/>
          <w:u w:val="single"/>
        </w:rPr>
        <w:t>pleasure</w:t>
      </w:r>
      <w:r>
        <w:rPr>
          <w:rFonts w:ascii="Times New Roman" w:eastAsia="Times New Roman" w:hAnsi="Times New Roman" w:cs="Times New Roman"/>
          <w:b/>
          <w:color w:val="000000"/>
          <w:u w:val="single"/>
        </w:rPr>
        <w:t xml:space="preserve"> feels and something undeniably bad about the way pain feels,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 xml:space="preserve">and neither the goodness of pleasure nor the badness of pain seems to be exhausted by the further effects that these experiences might have. </w:t>
      </w:r>
      <w:r>
        <w:rPr>
          <w:rFonts w:ascii="Times New Roman" w:eastAsia="Times New Roman" w:hAnsi="Times New Roman" w:cs="Times New Roman"/>
          <w:color w:val="000000"/>
          <w:sz w:val="16"/>
          <w:szCs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rFonts w:ascii="Times New Roman" w:eastAsia="Times New Roman" w:hAnsi="Times New Roman" w:cs="Times New Roman"/>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rFonts w:ascii="Times New Roman" w:eastAsia="Times New Roman" w:hAnsi="Times New Roman" w:cs="Times New Roman"/>
          <w:color w:val="000000"/>
          <w:sz w:val="16"/>
          <w:szCs w:val="16"/>
        </w:rPr>
        <w:t xml:space="preserve"> You might answer, for example: </w:t>
      </w:r>
      <w:r>
        <w:rPr>
          <w:rFonts w:ascii="Times New Roman" w:eastAsia="Times New Roman" w:hAnsi="Times New Roman" w:cs="Times New Roman"/>
          <w:color w:val="000000"/>
          <w:u w:val="single"/>
        </w:rPr>
        <w:t xml:space="preserve">“To buy soda.” This answer makes sense, for soda is a nice thing and you can get it at the convenience store. </w:t>
      </w:r>
      <w:r>
        <w:rPr>
          <w:rFonts w:ascii="Times New Roman" w:eastAsia="Times New Roman" w:hAnsi="Times New Roman" w:cs="Times New Roman"/>
          <w:color w:val="000000"/>
          <w:highlight w:val="green"/>
          <w:u w:val="single"/>
        </w:rPr>
        <w:t>I might</w:t>
      </w:r>
      <w:r>
        <w:rPr>
          <w:rFonts w:ascii="Times New Roman" w:eastAsia="Times New Roman" w:hAnsi="Times New Roman" w:cs="Times New Roman"/>
          <w:color w:val="000000"/>
          <w:u w:val="single"/>
        </w:rPr>
        <w:t xml:space="preserve"> further </w:t>
      </w:r>
      <w:r>
        <w:rPr>
          <w:rFonts w:ascii="Times New Roman" w:eastAsia="Times New Roman" w:hAnsi="Times New Roman" w:cs="Times New Roman"/>
          <w:color w:val="000000"/>
          <w:highlight w:val="green"/>
          <w:u w:val="single"/>
        </w:rPr>
        <w:t>inquire,</w:t>
      </w:r>
      <w:r>
        <w:rPr>
          <w:rFonts w:ascii="Times New Roman" w:eastAsia="Times New Roman" w:hAnsi="Times New Roman" w:cs="Times New Roman"/>
          <w:color w:val="000000"/>
          <w:u w:val="single"/>
        </w:rPr>
        <w:t xml:space="preserve"> however: “</w:t>
      </w:r>
      <w:r>
        <w:rPr>
          <w:rFonts w:ascii="Times New Roman" w:eastAsia="Times New Roman" w:hAnsi="Times New Roman" w:cs="Times New Roman"/>
          <w:color w:val="000000"/>
          <w:highlight w:val="green"/>
          <w:u w:val="single"/>
        </w:rPr>
        <w:t>What is buying the soda good for?</w:t>
      </w:r>
      <w:r>
        <w:rPr>
          <w:rFonts w:ascii="Times New Roman" w:eastAsia="Times New Roman" w:hAnsi="Times New Roman" w:cs="Times New Roman"/>
          <w:color w:val="000000"/>
          <w:u w:val="single"/>
        </w:rPr>
        <w:t xml:space="preserve">” This further question can also be a reasonable one, for it need not be obvious why you want the soda. </w:t>
      </w:r>
      <w:r>
        <w:rPr>
          <w:rFonts w:ascii="Times New Roman" w:eastAsia="Times New Roman" w:hAnsi="Times New Roman" w:cs="Times New Roman"/>
          <w:color w:val="000000"/>
          <w:highlight w:val="green"/>
          <w:u w:val="single"/>
        </w:rPr>
        <w:t>You might answer: “</w:t>
      </w:r>
      <w:r>
        <w:rPr>
          <w:rFonts w:ascii="Times New Roman" w:eastAsia="Times New Roman" w:hAnsi="Times New Roman" w:cs="Times New Roman"/>
          <w:color w:val="000000"/>
          <w:u w:val="single"/>
        </w:rPr>
        <w:t xml:space="preserve">Well, </w:t>
      </w:r>
      <w:r>
        <w:rPr>
          <w:rFonts w:ascii="Times New Roman" w:eastAsia="Times New Roman" w:hAnsi="Times New Roman" w:cs="Times New Roman"/>
          <w:color w:val="000000"/>
          <w:highlight w:val="green"/>
          <w:u w:val="single"/>
        </w:rPr>
        <w:t>I want</w:t>
      </w:r>
      <w:r>
        <w:rPr>
          <w:rFonts w:ascii="Times New Roman" w:eastAsia="Times New Roman" w:hAnsi="Times New Roman" w:cs="Times New Roman"/>
          <w:color w:val="000000"/>
          <w:u w:val="single"/>
        </w:rPr>
        <w:t xml:space="preserve"> it for </w:t>
      </w:r>
      <w:r>
        <w:rPr>
          <w:rFonts w:ascii="Times New Roman" w:eastAsia="Times New Roman" w:hAnsi="Times New Roman" w:cs="Times New Roman"/>
          <w:color w:val="000000"/>
          <w:highlight w:val="green"/>
          <w:u w:val="single"/>
        </w:rPr>
        <w:t>the pleasure of drinking it.” If I</w:t>
      </w:r>
      <w:r>
        <w:rPr>
          <w:rFonts w:ascii="Times New Roman" w:eastAsia="Times New Roman" w:hAnsi="Times New Roman" w:cs="Times New Roman"/>
          <w:color w:val="000000"/>
          <w:u w:val="single"/>
        </w:rPr>
        <w:t xml:space="preserve"> then proceed by </w:t>
      </w:r>
      <w:r>
        <w:rPr>
          <w:rFonts w:ascii="Times New Roman" w:eastAsia="Times New Roman" w:hAnsi="Times New Roman" w:cs="Times New Roman"/>
          <w:color w:val="000000"/>
          <w:highlight w:val="green"/>
          <w:u w:val="single"/>
        </w:rPr>
        <w:t>ask</w:t>
      </w:r>
      <w:r>
        <w:rPr>
          <w:rFonts w:ascii="Times New Roman" w:eastAsia="Times New Roman" w:hAnsi="Times New Roman" w:cs="Times New Roman"/>
          <w:color w:val="000000"/>
          <w:u w:val="single"/>
        </w:rPr>
        <w:t xml:space="preserve">ing “But </w:t>
      </w:r>
      <w:r>
        <w:rPr>
          <w:rFonts w:ascii="Times New Roman" w:eastAsia="Times New Roman" w:hAnsi="Times New Roman" w:cs="Times New Roman"/>
          <w:color w:val="000000"/>
          <w:highlight w:val="green"/>
          <w:u w:val="single"/>
        </w:rPr>
        <w:t>what is</w:t>
      </w:r>
      <w:r>
        <w:rPr>
          <w:rFonts w:ascii="Times New Roman" w:eastAsia="Times New Roman" w:hAnsi="Times New Roman" w:cs="Times New Roman"/>
          <w:color w:val="000000"/>
          <w:u w:val="single"/>
        </w:rPr>
        <w:t xml:space="preserve"> the </w:t>
      </w:r>
      <w:r>
        <w:rPr>
          <w:rFonts w:ascii="Times New Roman" w:eastAsia="Times New Roman" w:hAnsi="Times New Roman" w:cs="Times New Roman"/>
          <w:color w:val="000000"/>
          <w:highlight w:val="green"/>
          <w:u w:val="single"/>
        </w:rPr>
        <w:t>pleasure</w:t>
      </w:r>
      <w:r>
        <w:rPr>
          <w:rFonts w:ascii="Times New Roman" w:eastAsia="Times New Roman" w:hAnsi="Times New Roman" w:cs="Times New Roman"/>
          <w:color w:val="000000"/>
          <w:u w:val="single"/>
        </w:rPr>
        <w:t xml:space="preserve"> of drinking the soda </w:t>
      </w:r>
      <w:r>
        <w:rPr>
          <w:rFonts w:ascii="Times New Roman" w:eastAsia="Times New Roman" w:hAnsi="Times New Roman" w:cs="Times New Roman"/>
          <w:color w:val="000000"/>
          <w:highlight w:val="green"/>
          <w:u w:val="single"/>
        </w:rPr>
        <w:t>good for?” the discussion</w:t>
      </w:r>
      <w:r>
        <w:rPr>
          <w:rFonts w:ascii="Times New Roman" w:eastAsia="Times New Roman" w:hAnsi="Times New Roman" w:cs="Times New Roman"/>
          <w:color w:val="000000"/>
          <w:u w:val="single"/>
        </w:rPr>
        <w:t xml:space="preserve"> is likely to </w:t>
      </w:r>
      <w:r>
        <w:rPr>
          <w:rFonts w:ascii="Times New Roman" w:eastAsia="Times New Roman" w:hAnsi="Times New Roman" w:cs="Times New Roman"/>
          <w:color w:val="000000"/>
          <w:highlight w:val="green"/>
          <w:u w:val="single"/>
        </w:rPr>
        <w:t>reach an</w:t>
      </w:r>
      <w:r>
        <w:rPr>
          <w:rFonts w:ascii="Times New Roman" w:eastAsia="Times New Roman" w:hAnsi="Times New Roman" w:cs="Times New Roman"/>
          <w:color w:val="000000"/>
          <w:u w:val="single"/>
        </w:rPr>
        <w:t xml:space="preserve"> awkward </w:t>
      </w:r>
      <w:r>
        <w:rPr>
          <w:rFonts w:ascii="Times New Roman" w:eastAsia="Times New Roman" w:hAnsi="Times New Roman" w:cs="Times New Roman"/>
          <w:color w:val="000000"/>
          <w:highlight w:val="green"/>
          <w:u w:val="single"/>
        </w:rPr>
        <w:t>end.</w:t>
      </w:r>
      <w:r>
        <w:rPr>
          <w:rFonts w:ascii="Times New Roman" w:eastAsia="Times New Roman" w:hAnsi="Times New Roman" w:cs="Times New Roman"/>
          <w:color w:val="000000"/>
          <w:u w:val="single"/>
        </w:rPr>
        <w:t xml:space="preserve"> The reason is that the pleasure is not good for anything further</w:t>
      </w:r>
      <w:r>
        <w:rPr>
          <w:rFonts w:ascii="Times New Roman" w:eastAsia="Times New Roman" w:hAnsi="Times New Roman" w:cs="Times New Roman"/>
          <w:color w:val="000000"/>
          <w:sz w:val="16"/>
          <w:szCs w:val="16"/>
        </w:rPr>
        <w:t>; it is simply that for which going to the convenience store and buying the soda is good. 3 As Aristotle observes: “</w:t>
      </w:r>
      <w:r>
        <w:rPr>
          <w:rFonts w:ascii="Times New Roman" w:eastAsia="Times New Roman" w:hAnsi="Times New Roman" w:cs="Times New Roman"/>
          <w:b/>
          <w:color w:val="000000"/>
          <w:highlight w:val="green"/>
          <w:u w:val="single"/>
        </w:rPr>
        <w:t>We never ask</w:t>
      </w:r>
      <w:r>
        <w:rPr>
          <w:rFonts w:ascii="Times New Roman" w:eastAsia="Times New Roman" w:hAnsi="Times New Roman" w:cs="Times New Roman"/>
          <w:b/>
          <w:color w:val="000000"/>
          <w:u w:val="single"/>
        </w:rPr>
        <w:t xml:space="preserve"> what </w:t>
      </w:r>
      <w:proofErr w:type="spellStart"/>
      <w:r>
        <w:rPr>
          <w:rFonts w:ascii="Times New Roman" w:eastAsia="Times New Roman" w:hAnsi="Times New Roman" w:cs="Times New Roman"/>
          <w:b/>
          <w:color w:val="000000"/>
          <w:highlight w:val="green"/>
          <w:u w:val="single"/>
        </w:rPr>
        <w:t>her</w:t>
      </w:r>
      <w:r>
        <w:rPr>
          <w:rFonts w:ascii="Times New Roman" w:eastAsia="Times New Roman" w:hAnsi="Times New Roman" w:cs="Times New Roman"/>
          <w:strike/>
          <w:color w:val="000000"/>
          <w:sz w:val="16"/>
          <w:szCs w:val="16"/>
        </w:rPr>
        <w:t>is</w:t>
      </w:r>
      <w:proofErr w:type="spellEnd"/>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highlight w:val="green"/>
          <w:u w:val="single"/>
        </w:rPr>
        <w:t>end is</w:t>
      </w:r>
      <w:r>
        <w:rPr>
          <w:rFonts w:ascii="Times New Roman" w:eastAsia="Times New Roman" w:hAnsi="Times New Roman" w:cs="Times New Roman"/>
          <w:b/>
          <w:color w:val="000000"/>
          <w:u w:val="single"/>
        </w:rPr>
        <w:t xml:space="preserve"> in being pleased, </w:t>
      </w:r>
      <w:r>
        <w:rPr>
          <w:rFonts w:ascii="Times New Roman" w:eastAsia="Times New Roman" w:hAnsi="Times New Roman" w:cs="Times New Roman"/>
          <w:b/>
          <w:color w:val="000000"/>
          <w:highlight w:val="green"/>
          <w:u w:val="single"/>
        </w:rPr>
        <w:t>because we assume that pleasure is</w:t>
      </w:r>
      <w:r>
        <w:rPr>
          <w:rFonts w:ascii="Times New Roman" w:eastAsia="Times New Roman" w:hAnsi="Times New Roman" w:cs="Times New Roman"/>
          <w:b/>
          <w:color w:val="000000"/>
          <w:u w:val="single"/>
        </w:rPr>
        <w:t xml:space="preserve"> choice </w:t>
      </w:r>
      <w:r>
        <w:rPr>
          <w:rFonts w:ascii="Times New Roman" w:eastAsia="Times New Roman" w:hAnsi="Times New Roman" w:cs="Times New Roman"/>
          <w:b/>
          <w:color w:val="000000"/>
          <w:highlight w:val="green"/>
          <w:u w:val="single"/>
        </w:rPr>
        <w:t>worthy in itself.</w:t>
      </w:r>
      <w:r>
        <w:rPr>
          <w:rFonts w:ascii="Times New Roman" w:eastAsia="Times New Roman" w:hAnsi="Times New Roman" w:cs="Times New Roman"/>
          <w:color w:val="000000"/>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rFonts w:ascii="Times New Roman" w:eastAsia="Times New Roman" w:hAnsi="Times New Roman" w:cs="Times New Roman"/>
          <w:color w:val="000000"/>
          <w:u w:val="single"/>
        </w:rPr>
        <w:t>pleasure and pain are both places where we reach the end of the line in matters of value. Although pleasure and pain thus seem to be good candidates for intrinsic value and disvalue</w:t>
      </w:r>
      <w:r>
        <w:rPr>
          <w:rFonts w:ascii="Times New Roman" w:eastAsia="Times New Roman" w:hAnsi="Times New Roman" w:cs="Times New Roman"/>
          <w:color w:val="000000"/>
          <w:sz w:val="16"/>
          <w:szCs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xml:space="preserve"> (so-called “noble pains”), and (4) that pain </w:t>
      </w:r>
      <w:proofErr w:type="spellStart"/>
      <w:r>
        <w:rPr>
          <w:rFonts w:ascii="Times New Roman" w:eastAsia="Times New Roman" w:hAnsi="Times New Roman" w:cs="Times New Roman"/>
          <w:color w:val="000000"/>
          <w:sz w:val="16"/>
          <w:szCs w:val="16"/>
        </w:rPr>
        <w:t>asymbolia</w:t>
      </w:r>
      <w:proofErr w:type="spellEnd"/>
      <w:r>
        <w:rPr>
          <w:rFonts w:ascii="Times New Roman" w:eastAsia="Times New Roman" w:hAnsi="Times New Roman" w:cs="Times New Roman"/>
          <w:color w:val="000000"/>
          <w:sz w:val="16"/>
          <w:szCs w:val="16"/>
        </w:rPr>
        <w:t xml:space="preserve">, masochism, and practices such as wiggling a loose tooth render it implausible that pain is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I shall argue that these objections fail.  </w:t>
      </w:r>
    </w:p>
    <w:p w:rsidR="00E313F0" w:rsidRPr="00730CE9" w:rsidRDefault="00E313F0" w:rsidP="00E313F0">
      <w:pPr>
        <w:pStyle w:val="Heading4"/>
        <w:rPr>
          <w:rFonts w:cs="Arial"/>
          <w:szCs w:val="26"/>
        </w:rPr>
      </w:pPr>
      <w:r>
        <w:rPr>
          <w:rFonts w:cs="Arial"/>
          <w:szCs w:val="26"/>
        </w:rPr>
        <w:t>Extinction</w:t>
      </w:r>
      <w:r w:rsidRPr="00730CE9">
        <w:rPr>
          <w:rFonts w:cs="Arial"/>
          <w:szCs w:val="26"/>
        </w:rPr>
        <w:t xml:space="preserve"> outweighs---it’s the upmost moral evil and disavowal of the risk makes it more likely.</w:t>
      </w:r>
    </w:p>
    <w:p w:rsidR="00E313F0" w:rsidRPr="00AE4834" w:rsidRDefault="00E313F0" w:rsidP="00E313F0">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proofErr w:type="spellStart"/>
      <w:r w:rsidRPr="00AE4834">
        <w:rPr>
          <w:rStyle w:val="Style13ptBold"/>
          <w:rFonts w:eastAsia="Calibri"/>
          <w:b w:val="0"/>
        </w:rPr>
        <w:t>Finneron</w:t>
      </w:r>
      <w:proofErr w:type="spellEnd"/>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14"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rsidR="00E313F0" w:rsidRPr="00AE4834" w:rsidRDefault="00E313F0" w:rsidP="00E313F0">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lastRenderedPageBreak/>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proofErr w:type="gramStart"/>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lastRenderedPageBreak/>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proofErr w:type="spellStart"/>
      <w:r w:rsidRPr="00AE4834">
        <w:rPr>
          <w:rFonts w:eastAsia="Calibri"/>
          <w:sz w:val="8"/>
        </w:rPr>
        <w:t>rejectable</w:t>
      </w:r>
      <w:proofErr w:type="spellEnd"/>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proofErr w:type="spellStart"/>
      <w:r w:rsidRPr="00AE4834">
        <w:rPr>
          <w:rFonts w:eastAsia="Calibri"/>
          <w:sz w:val="8"/>
        </w:rPr>
        <w:t>rejectable</w:t>
      </w:r>
      <w:proofErr w:type="spellEnd"/>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rsidR="00E313F0" w:rsidRPr="00730CE9" w:rsidRDefault="00E313F0" w:rsidP="00E313F0">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E313F0" w:rsidRPr="00AE4834" w:rsidRDefault="00E313F0" w:rsidP="00E313F0">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E313F0" w:rsidRPr="00E313F0" w:rsidRDefault="00E313F0" w:rsidP="00E313F0">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 xml:space="preserve">faced with an uncertain future, the only wise thing we can do is </w:t>
      </w:r>
      <w:r w:rsidRPr="000A2C32">
        <w:rPr>
          <w:rStyle w:val="Emphasis"/>
          <w:highlight w:val="cyan"/>
        </w:rPr>
        <w:lastRenderedPageBreak/>
        <w:t>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rsidR="00E313F0" w:rsidRDefault="00E313F0" w:rsidP="00E313F0">
      <w:pPr>
        <w:pStyle w:val="Heading4"/>
      </w:pPr>
      <w:r w:rsidRPr="00CE5D2F">
        <w:lastRenderedPageBreak/>
        <w:t xml:space="preserve">The role of the ballot is to determine if the </w:t>
      </w:r>
      <w:proofErr w:type="spellStart"/>
      <w:r w:rsidRPr="00CE5D2F">
        <w:t>aff’s</w:t>
      </w:r>
      <w:proofErr w:type="spellEnd"/>
      <w:r w:rsidRPr="00CE5D2F">
        <w:t xml:space="preserve"> a good idea—anything else is self-serving, arbitrary and begs the question of the rest of the debate.</w:t>
      </w:r>
    </w:p>
    <w:p w:rsidR="00E313F0" w:rsidRPr="001736B8" w:rsidRDefault="00E313F0" w:rsidP="00E313F0">
      <w:pPr>
        <w:pStyle w:val="Heading4"/>
        <w:rPr>
          <w:rFonts w:cs="Calibri"/>
        </w:rPr>
      </w:pPr>
      <w:r w:rsidRPr="001736B8">
        <w:rPr>
          <w:rFonts w:cs="Calibri"/>
        </w:rPr>
        <w:t>Apocalyptic images challenge dominant power structures – they contest the implausibility of inequitable structures producing catastrophe and generate imagination of futures of social justice outside of current narratives</w:t>
      </w:r>
    </w:p>
    <w:p w:rsidR="00E313F0" w:rsidRPr="001736B8" w:rsidRDefault="00E313F0" w:rsidP="00E313F0">
      <w:r w:rsidRPr="001736B8">
        <w:t xml:space="preserve">Jessica </w:t>
      </w:r>
      <w:r w:rsidRPr="001736B8">
        <w:rPr>
          <w:rStyle w:val="Style13ptBold"/>
        </w:rPr>
        <w:t>Hurley 17</w:t>
      </w:r>
      <w:r w:rsidRPr="001736B8">
        <w:t xml:space="preserve">, Assistant Professor in the Humanities at the University of Chicago, “Impossible Futures: Fictions of Risk in the Longue Durée”, Duke University Press, </w:t>
      </w:r>
      <w:hyperlink r:id="rId15" w:history="1">
        <w:r w:rsidRPr="001736B8">
          <w:rPr>
            <w:rStyle w:val="Hyperlink"/>
          </w:rPr>
          <w:t>https://read.dukeupress.edu/american-literature/article/89/4/761/132823/Impossible-Futures-Fictions-of-Risk-in-the-Longue</w:t>
        </w:r>
      </w:hyperlink>
    </w:p>
    <w:p w:rsidR="00E313F0" w:rsidRPr="001736B8" w:rsidRDefault="00E313F0" w:rsidP="00E313F0">
      <w:pPr>
        <w:pStyle w:val="ListParagraph"/>
        <w:numPr>
          <w:ilvl w:val="0"/>
          <w:numId w:val="20"/>
        </w:numPr>
      </w:pPr>
      <w:proofErr w:type="spellStart"/>
      <w:r w:rsidRPr="001736B8">
        <w:t>Squo</w:t>
      </w:r>
      <w:proofErr w:type="spellEnd"/>
      <w:r w:rsidRPr="001736B8">
        <w:t xml:space="preserve"> power structures (i.e. what the K criticizes) paint themselves as stable/inevitable to project their power and maintain dominance</w:t>
      </w:r>
    </w:p>
    <w:p w:rsidR="00E313F0" w:rsidRPr="001736B8" w:rsidRDefault="00E313F0" w:rsidP="00E313F0">
      <w:pPr>
        <w:pStyle w:val="ListParagraph"/>
        <w:numPr>
          <w:ilvl w:val="0"/>
          <w:numId w:val="20"/>
        </w:numPr>
      </w:pPr>
      <w:r w:rsidRPr="001736B8">
        <w:t xml:space="preserve">Questioning that stability thru extinction narratives questions </w:t>
      </w:r>
      <w:proofErr w:type="spellStart"/>
      <w:r w:rsidRPr="001736B8">
        <w:t>squo</w:t>
      </w:r>
      <w:proofErr w:type="spellEnd"/>
      <w:r w:rsidRPr="001736B8">
        <w:t xml:space="preserve"> world orders </w:t>
      </w:r>
      <w:proofErr w:type="spellStart"/>
      <w:r w:rsidRPr="001736B8">
        <w:t>bc</w:t>
      </w:r>
      <w:proofErr w:type="spellEnd"/>
      <w:r w:rsidRPr="001736B8">
        <w:t xml:space="preserve"> it calls into ques the idea of </w:t>
      </w:r>
      <w:proofErr w:type="spellStart"/>
      <w:r w:rsidRPr="001736B8">
        <w:t>squo</w:t>
      </w:r>
      <w:proofErr w:type="spellEnd"/>
      <w:r w:rsidRPr="001736B8">
        <w:t xml:space="preserve"> world stability which allows us to envision alternative worlds/future i.e. one where it fails and causes extinction</w:t>
      </w:r>
    </w:p>
    <w:p w:rsidR="00E313F0" w:rsidRPr="001736B8" w:rsidRDefault="00E313F0" w:rsidP="00E313F0">
      <w:pPr>
        <w:pStyle w:val="ListParagraph"/>
        <w:numPr>
          <w:ilvl w:val="0"/>
          <w:numId w:val="20"/>
        </w:numPr>
      </w:pPr>
      <w:r w:rsidRPr="001736B8">
        <w:t xml:space="preserve">Justifies extinction focus and preventing extinction in the name of changing those </w:t>
      </w:r>
      <w:proofErr w:type="spellStart"/>
      <w:r w:rsidRPr="001736B8">
        <w:t>squo</w:t>
      </w:r>
      <w:proofErr w:type="spellEnd"/>
      <w:r w:rsidRPr="001736B8">
        <w:t xml:space="preserve"> structures</w:t>
      </w:r>
    </w:p>
    <w:p w:rsidR="00E313F0" w:rsidRPr="001736B8" w:rsidRDefault="00E313F0" w:rsidP="00E313F0">
      <w:pPr>
        <w:rPr>
          <w:sz w:val="12"/>
        </w:rPr>
      </w:pPr>
      <w:r w:rsidRPr="001736B8">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1736B8">
        <w:rPr>
          <w:rStyle w:val="StyleUnderline"/>
        </w:rPr>
        <w:t>Buell offers his suggestion for the appropriate literary mode for life lived within a crisis that is both unceasing and inescapable: new voices, “if wise enough</w:t>
      </w:r>
      <w:proofErr w:type="gramStart"/>
      <w:r w:rsidRPr="001736B8">
        <w:rPr>
          <w:rStyle w:val="StyleUnderline"/>
        </w:rPr>
        <w:t>….will</w:t>
      </w:r>
      <w:proofErr w:type="gramEnd"/>
      <w:r w:rsidRPr="001736B8">
        <w:rPr>
          <w:rStyle w:val="StyleUnderline"/>
        </w:rPr>
        <w:t xml:space="preserve"> abandon apocalypse for a sadder realism that </w:t>
      </w:r>
      <w:r w:rsidRPr="001736B8">
        <w:t xml:space="preserve">looks closely at social and environmental changes in process and </w:t>
      </w:r>
      <w:r w:rsidRPr="001736B8">
        <w:rPr>
          <w:rStyle w:val="StyleUnderline"/>
        </w:rPr>
        <w:t>recognizes crisis as a place where people dwell</w:t>
      </w:r>
      <w:r w:rsidRPr="001736B8">
        <w:t xml:space="preserve">” (202-3). In a world of threat, Buell demands a realism that might help us see risks more clearly and aid our </w:t>
      </w:r>
      <w:proofErr w:type="gramStart"/>
      <w:r w:rsidRPr="001736B8">
        <w:t>survival.</w:t>
      </w:r>
      <w:r w:rsidRPr="001736B8">
        <w:rPr>
          <w:sz w:val="12"/>
        </w:rPr>
        <w:t>¶</w:t>
      </w:r>
      <w:proofErr w:type="gramEnd"/>
      <w:r w:rsidRPr="001736B8">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1736B8">
        <w:rPr>
          <w:rStyle w:val="StyleUnderline"/>
        </w:rPr>
        <w:t xml:space="preserve">This essay argues for the </w:t>
      </w:r>
      <w:r w:rsidRPr="00D03231">
        <w:rPr>
          <w:rStyle w:val="StyleUnderline"/>
          <w:highlight w:val="green"/>
        </w:rPr>
        <w:t xml:space="preserve">continuing importance of apocalyptic narrative </w:t>
      </w:r>
      <w:r w:rsidRPr="001736B8">
        <w:rPr>
          <w:rStyle w:val="StyleUnderline"/>
        </w:rPr>
        <w:t>forms in representations of</w:t>
      </w:r>
      <w:r w:rsidRPr="001736B8">
        <w:t xml:space="preserve"> environmental </w:t>
      </w:r>
      <w:r w:rsidRPr="001736B8">
        <w:rPr>
          <w:rStyle w:val="StyleUnderline"/>
        </w:rPr>
        <w:t xml:space="preserve">risk </w:t>
      </w:r>
      <w:r w:rsidRPr="00D03231">
        <w:rPr>
          <w:rStyle w:val="StyleUnderline"/>
          <w:highlight w:val="green"/>
        </w:rPr>
        <w:t>to disrupt conservative realisms that maintain the</w:t>
      </w:r>
      <w:r w:rsidRPr="001736B8">
        <w:rPr>
          <w:rStyle w:val="StyleUnderline"/>
        </w:rPr>
        <w:t xml:space="preserve"> </w:t>
      </w:r>
      <w:proofErr w:type="spellStart"/>
      <w:r w:rsidRPr="001736B8">
        <w:rPr>
          <w:rStyle w:val="StyleUnderline"/>
        </w:rPr>
        <w:t>statu</w:t>
      </w:r>
      <w:r w:rsidRPr="00D03231">
        <w:rPr>
          <w:rStyle w:val="StyleUnderline"/>
          <w:highlight w:val="green"/>
        </w:rPr>
        <w:t>squo</w:t>
      </w:r>
      <w:proofErr w:type="spellEnd"/>
      <w:r w:rsidRPr="00D03231">
        <w:rPr>
          <w:highlight w:val="green"/>
        </w:rPr>
        <w:t>.</w:t>
      </w:r>
      <w:r w:rsidRPr="001736B8">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D03231">
        <w:rPr>
          <w:rStyle w:val="StyleUnderline"/>
          <w:highlight w:val="green"/>
        </w:rPr>
        <w:t xml:space="preserve">state logics of </w:t>
      </w:r>
      <w:r w:rsidRPr="00D03231">
        <w:rPr>
          <w:rStyle w:val="Emphasis"/>
          <w:highlight w:val="green"/>
        </w:rPr>
        <w:t>implausibility</w:t>
      </w:r>
      <w:r w:rsidRPr="001736B8">
        <w:rPr>
          <w:rStyle w:val="Emphasis"/>
        </w:rPr>
        <w:t xml:space="preserve"> </w:t>
      </w:r>
      <w:r w:rsidRPr="001736B8">
        <w:t xml:space="preserve">that </w:t>
      </w:r>
      <w:r w:rsidRPr="001736B8">
        <w:rPr>
          <w:rStyle w:val="StyleUnderline"/>
        </w:rPr>
        <w:t xml:space="preserve">have long </w:t>
      </w:r>
      <w:r w:rsidRPr="00D03231">
        <w:rPr>
          <w:rStyle w:val="StyleUnderline"/>
          <w:highlight w:val="green"/>
        </w:rPr>
        <w:t>undergird</w:t>
      </w:r>
      <w:r w:rsidRPr="001736B8">
        <w:rPr>
          <w:rStyle w:val="StyleUnderline"/>
        </w:rPr>
        <w:t xml:space="preserve">ed settler colonialism in </w:t>
      </w:r>
      <w:r w:rsidRPr="00D03231">
        <w:rPr>
          <w:rStyle w:val="StyleUnderline"/>
          <w:highlight w:val="green"/>
        </w:rPr>
        <w:t>the United States</w:t>
      </w:r>
      <w:r w:rsidRPr="001736B8">
        <w:t xml:space="preserve">. In contrast, Leslie Marmon Silko’s contemporaneous novel Almanac of the Dead (1991) uses its </w:t>
      </w:r>
      <w:r w:rsidRPr="001736B8">
        <w:rPr>
          <w:rStyle w:val="StyleUnderline"/>
        </w:rPr>
        <w:t xml:space="preserve">apocalyptic form to deconstruct the claims to verisimilitude that undergird state realism, </w:t>
      </w:r>
      <w:r w:rsidRPr="00D03231">
        <w:rPr>
          <w:rStyle w:val="StyleUnderline"/>
          <w:highlight w:val="green"/>
        </w:rPr>
        <w:t>transform</w:t>
      </w:r>
      <w:r w:rsidRPr="001736B8">
        <w:rPr>
          <w:rStyle w:val="StyleUnderline"/>
        </w:rPr>
        <w:t xml:space="preserve">ing </w:t>
      </w:r>
      <w:r w:rsidRPr="00D03231">
        <w:rPr>
          <w:rStyle w:val="StyleUnderline"/>
          <w:highlight w:val="green"/>
        </w:rPr>
        <w:t xml:space="preserve">nuclear </w:t>
      </w:r>
      <w:r w:rsidRPr="00D03231">
        <w:rPr>
          <w:rStyle w:val="StyleUnderline"/>
          <w:highlight w:val="green"/>
        </w:rPr>
        <w:lastRenderedPageBreak/>
        <w:t>waste into a prophecy of the end of the United States rather than a means for imagining its continuation</w:t>
      </w:r>
      <w:r w:rsidRPr="001736B8">
        <w:rPr>
          <w:rStyle w:val="StyleUnderline"/>
        </w:rPr>
        <w:t>.</w:t>
      </w:r>
      <w:r w:rsidRPr="001736B8">
        <w:t xml:space="preserve"> In Almanac of the Dead, the presence of nuclear waste introjects </w:t>
      </w:r>
      <w:r w:rsidRPr="001736B8">
        <w:rPr>
          <w:rStyle w:val="StyleUnderline"/>
        </w:rPr>
        <w:t>a deep-time perspective into contemporary America</w:t>
      </w:r>
      <w:r w:rsidRPr="001736B8">
        <w:t xml:space="preserve">, </w:t>
      </w:r>
      <w:r w:rsidRPr="00D03231">
        <w:rPr>
          <w:rStyle w:val="StyleUnderline"/>
          <w:highlight w:val="green"/>
        </w:rPr>
        <w:t>transform</w:t>
      </w:r>
      <w:r w:rsidRPr="001736B8">
        <w:t xml:space="preserve">ing </w:t>
      </w:r>
      <w:r w:rsidRPr="001736B8">
        <w:rPr>
          <w:rStyle w:val="StyleUnderline"/>
        </w:rPr>
        <w:t>the</w:t>
      </w:r>
      <w:r w:rsidRPr="001736B8">
        <w:t xml:space="preserve"> </w:t>
      </w:r>
      <w:r w:rsidRPr="00D03231">
        <w:rPr>
          <w:rStyle w:val="StyleUnderline"/>
          <w:highlight w:val="green"/>
        </w:rPr>
        <w:t xml:space="preserve">present into a </w:t>
      </w:r>
      <w:r w:rsidRPr="00D03231">
        <w:rPr>
          <w:rStyle w:val="Emphasis"/>
          <w:highlight w:val="green"/>
        </w:rPr>
        <w:t>speculative space</w:t>
      </w:r>
      <w:r w:rsidRPr="00D03231">
        <w:rPr>
          <w:rStyle w:val="StyleUnderline"/>
          <w:highlight w:val="green"/>
        </w:rPr>
        <w:t xml:space="preserve"> where</w:t>
      </w:r>
      <w:r w:rsidRPr="001736B8">
        <w:t xml:space="preserve"> environmental </w:t>
      </w:r>
      <w:r w:rsidRPr="00D03231">
        <w:rPr>
          <w:rStyle w:val="StyleUnderline"/>
          <w:highlight w:val="green"/>
        </w:rPr>
        <w:t xml:space="preserve">catastrophe produces not only </w:t>
      </w:r>
      <w:r w:rsidRPr="00D03231">
        <w:rPr>
          <w:rStyle w:val="Emphasis"/>
          <w:highlight w:val="green"/>
        </w:rPr>
        <w:t>unevenly distributed damage</w:t>
      </w:r>
      <w:r w:rsidRPr="00D03231">
        <w:rPr>
          <w:highlight w:val="green"/>
        </w:rPr>
        <w:t xml:space="preserve"> </w:t>
      </w:r>
      <w:r w:rsidRPr="00D03231">
        <w:rPr>
          <w:rStyle w:val="StyleUnderline"/>
          <w:highlight w:val="green"/>
        </w:rPr>
        <w:t>but also revolutionary forms of social justice</w:t>
      </w:r>
      <w:r w:rsidRPr="001736B8">
        <w:rPr>
          <w:rStyle w:val="StyleUnderline"/>
        </w:rPr>
        <w:t xml:space="preserve"> that insist on a truth that probability modeling cannot contain: that </w:t>
      </w:r>
      <w:r w:rsidRPr="00D03231">
        <w:rPr>
          <w:rStyle w:val="StyleUnderline"/>
          <w:highlight w:val="green"/>
        </w:rPr>
        <w:t>the future will be</w:t>
      </w:r>
      <w:r w:rsidRPr="00D03231">
        <w:rPr>
          <w:highlight w:val="green"/>
        </w:rPr>
        <w:t xml:space="preserve"> </w:t>
      </w:r>
      <w:r w:rsidRPr="00D03231">
        <w:rPr>
          <w:rStyle w:val="Emphasis"/>
          <w:highlight w:val="green"/>
        </w:rPr>
        <w:t>unimaginably different</w:t>
      </w:r>
      <w:r w:rsidRPr="00D03231">
        <w:rPr>
          <w:rStyle w:val="StyleUnderline"/>
          <w:highlight w:val="green"/>
        </w:rPr>
        <w:t xml:space="preserve"> from the present</w:t>
      </w:r>
      <w:r w:rsidRPr="001736B8">
        <w:rPr>
          <w:rStyle w:val="StyleUnderline"/>
        </w:rPr>
        <w:t>, while the present, too, might yet be utterly different from the real that we think we know</w:t>
      </w:r>
      <w:r w:rsidRPr="001736B8">
        <w:t>.</w:t>
      </w:r>
      <w:r w:rsidRPr="001736B8">
        <w:rPr>
          <w:sz w:val="12"/>
        </w:rPr>
        <w:t>¶</w:t>
      </w:r>
      <w:r w:rsidRPr="001736B8">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1736B8">
        <w:t>Wyck</w:t>
      </w:r>
      <w:proofErr w:type="spellEnd"/>
      <w:r w:rsidRPr="001736B8">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1736B8">
        <w:rPr>
          <w:rStyle w:val="StyleUnderline"/>
        </w:rPr>
        <w:t xml:space="preserve">the </w:t>
      </w:r>
      <w:r w:rsidRPr="00D03231">
        <w:rPr>
          <w:rStyle w:val="StyleUnderline"/>
          <w:highlight w:val="green"/>
        </w:rPr>
        <w:t>apocalyptic mode</w:t>
      </w:r>
      <w:r w:rsidRPr="001736B8">
        <w:t xml:space="preserve"> </w:t>
      </w:r>
      <w:r w:rsidRPr="001736B8">
        <w:rPr>
          <w:rStyle w:val="StyleUnderline"/>
        </w:rPr>
        <w:t>in deep time</w:t>
      </w:r>
      <w:r w:rsidRPr="001736B8">
        <w:t xml:space="preserve"> </w:t>
      </w:r>
      <w:r w:rsidRPr="00D03231">
        <w:rPr>
          <w:rStyle w:val="StyleUnderline"/>
          <w:highlight w:val="green"/>
        </w:rPr>
        <w:t>allows narratives</w:t>
      </w:r>
      <w:r w:rsidRPr="001736B8">
        <w:rPr>
          <w:rStyle w:val="StyleUnderline"/>
        </w:rPr>
        <w:t xml:space="preserve"> of</w:t>
      </w:r>
      <w:r w:rsidRPr="001736B8">
        <w:t xml:space="preserve"> environmental </w:t>
      </w:r>
      <w:r w:rsidRPr="001736B8">
        <w:rPr>
          <w:rStyle w:val="StyleUnderline"/>
        </w:rPr>
        <w:t xml:space="preserve">harm and danger </w:t>
      </w:r>
      <w:r w:rsidRPr="00D03231">
        <w:rPr>
          <w:rStyle w:val="StyleUnderline"/>
          <w:highlight w:val="green"/>
        </w:rPr>
        <w:t>to move beyond the paranoid logic of risk</w:t>
      </w:r>
      <w:r w:rsidRPr="001736B8">
        <w:rPr>
          <w:rStyle w:val="StyleUnderline"/>
        </w:rPr>
        <w:t>. In the world of deep time</w:t>
      </w:r>
      <w:r w:rsidRPr="001736B8">
        <w:t xml:space="preserve">, all that might come to pass will come to pass, sooner or later. </w:t>
      </w:r>
      <w:r w:rsidRPr="001736B8">
        <w:rPr>
          <w:rStyle w:val="StyleUnderline"/>
        </w:rPr>
        <w:t>The endless maybes of risk become certainties. The</w:t>
      </w:r>
      <w:r w:rsidRPr="00D03231">
        <w:rPr>
          <w:rStyle w:val="StyleUnderline"/>
          <w:highlight w:val="green"/>
        </w:rPr>
        <w:t xml:space="preserve"> impossibilities of our own deaths and the deaths of everything else will come.</w:t>
      </w:r>
      <w:r w:rsidRPr="00D03231">
        <w:rPr>
          <w:highlight w:val="green"/>
        </w:rPr>
        <w:t xml:space="preserve"> </w:t>
      </w:r>
      <w:r w:rsidRPr="00D03231">
        <w:rPr>
          <w:rStyle w:val="StyleUnderline"/>
          <w:highlight w:val="green"/>
        </w:rPr>
        <w:t>But so too will other impossibilities</w:t>
      </w:r>
      <w:r w:rsidRPr="001736B8">
        <w:t xml:space="preserve">: talking macaws and alien visitors; </w:t>
      </w:r>
      <w:r w:rsidRPr="001736B8">
        <w:rPr>
          <w:rStyle w:val="StyleUnderline"/>
        </w:rPr>
        <w:t xml:space="preserve">the end of the colonial occupation of North America, perhaps, or </w:t>
      </w:r>
      <w:r w:rsidRPr="00D03231">
        <w:rPr>
          <w:rStyle w:val="StyleUnderline"/>
          <w:highlight w:val="green"/>
        </w:rPr>
        <w:t>a</w:t>
      </w:r>
      <w:r w:rsidRPr="001736B8">
        <w:rPr>
          <w:rStyle w:val="StyleUnderline"/>
        </w:rPr>
        <w:t xml:space="preserve"> </w:t>
      </w:r>
      <w:r w:rsidRPr="001736B8">
        <w:rPr>
          <w:rStyle w:val="Emphasis"/>
        </w:rPr>
        <w:t xml:space="preserve">sudden </w:t>
      </w:r>
      <w:r w:rsidRPr="00D03231">
        <w:rPr>
          <w:rStyle w:val="Emphasis"/>
          <w:highlight w:val="green"/>
        </w:rPr>
        <w:t>human determination</w:t>
      </w:r>
      <w:r w:rsidRPr="00D03231">
        <w:rPr>
          <w:rStyle w:val="StyleUnderline"/>
          <w:highlight w:val="green"/>
        </w:rPr>
        <w:t xml:space="preserve"> to let the world live</w:t>
      </w:r>
      <w:r w:rsidRPr="001736B8">
        <w:t xml:space="preserve">. The end of capitalism may yet become more thinkable than the end of the world. Just wait long enough. Stranger things will </w:t>
      </w:r>
      <w:proofErr w:type="gramStart"/>
      <w:r w:rsidRPr="001736B8">
        <w:t>happen.</w:t>
      </w:r>
      <w:r w:rsidRPr="001736B8">
        <w:rPr>
          <w:sz w:val="12"/>
        </w:rPr>
        <w:t>¶</w:t>
      </w:r>
      <w:proofErr w:type="gramEnd"/>
      <w:r w:rsidRPr="001736B8">
        <w:rPr>
          <w:sz w:val="12"/>
        </w:rPr>
        <w:t xml:space="preserve"> </w:t>
      </w:r>
    </w:p>
    <w:p w:rsidR="00E313F0" w:rsidRPr="00E313F0" w:rsidRDefault="00E313F0" w:rsidP="00E313F0"/>
    <w:p w:rsidR="009F0392" w:rsidRDefault="009F0392" w:rsidP="009F0392">
      <w:pPr>
        <w:pStyle w:val="Heading3"/>
      </w:pPr>
      <w:r>
        <w:lastRenderedPageBreak/>
        <w:t>Case</w:t>
      </w:r>
    </w:p>
    <w:p w:rsidR="00C97A7D" w:rsidRDefault="00C97A7D">
      <w:bookmarkStart w:id="0" w:name="_GoBack"/>
      <w:bookmarkEnd w:id="0"/>
    </w:p>
    <w:sectPr w:rsidR="00C97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0000000000000000000"/>
    <w:charset w:val="00"/>
    <w:family w:val="roman"/>
    <w:notTrueType/>
    <w:pitch w:val="default"/>
  </w:font>
  <w:font w:name="Futura">
    <w:altName w:val="﷽﷽﷽﷽﷽﷽﷽"/>
    <w:charset w:val="00"/>
    <w:family w:val="auto"/>
    <w:pitch w:val="variable"/>
    <w:sig w:usb0="00000000" w:usb1="00000000" w:usb2="00000000" w:usb3="00000000" w:csb0="000001FB"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default"/>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4D"/>
    <w:family w:val="roman"/>
    <w:pitch w:val="default"/>
    <w:sig w:usb0="03000000"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46388C"/>
    <w:multiLevelType w:val="hybridMultilevel"/>
    <w:tmpl w:val="62248716"/>
    <w:lvl w:ilvl="0" w:tplc="D0F01EC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9738A6"/>
    <w:multiLevelType w:val="hybridMultilevel"/>
    <w:tmpl w:val="C986A8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D2C793E"/>
    <w:multiLevelType w:val="hybridMultilevel"/>
    <w:tmpl w:val="18608B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5"/>
  </w:num>
  <w:num w:numId="13">
    <w:abstractNumId w:val="13"/>
  </w:num>
  <w:num w:numId="14">
    <w:abstractNumId w:val="16"/>
  </w:num>
  <w:num w:numId="15">
    <w:abstractNumId w:val="20"/>
  </w:num>
  <w:num w:numId="16">
    <w:abstractNumId w:val="14"/>
  </w:num>
  <w:num w:numId="17">
    <w:abstractNumId w:val="17"/>
  </w:num>
  <w:num w:numId="18">
    <w:abstractNumId w:val="18"/>
  </w:num>
  <w:num w:numId="19">
    <w:abstractNumId w:val="21"/>
  </w:num>
  <w:num w:numId="20">
    <w:abstractNumId w:val="10"/>
  </w:num>
  <w:num w:numId="21">
    <w:abstractNumId w:val="1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3F0"/>
    <w:rsid w:val="00300268"/>
    <w:rsid w:val="0037727C"/>
    <w:rsid w:val="006628D0"/>
    <w:rsid w:val="00820DBF"/>
    <w:rsid w:val="00924992"/>
    <w:rsid w:val="00982BCD"/>
    <w:rsid w:val="009F0392"/>
    <w:rsid w:val="00A44CB2"/>
    <w:rsid w:val="00A908C9"/>
    <w:rsid w:val="00C97A7D"/>
    <w:rsid w:val="00E313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71F1A"/>
  <w15:chartTrackingRefBased/>
  <w15:docId w15:val="{37CC94EE-7173-449F-88C4-264D9933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E313F0"/>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E313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E313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Citation Char Char,Heading 3 Char1 Char Char,Heading 3 Char Char Char Char,Citation Char Char Char Char,Citation Char1 Char Char,Heading 3 Char Char1,Citation Char Char1,cites Char,Heading 3 Char Char Char,Heading 3 Char1 Char"/>
    <w:basedOn w:val="Normal"/>
    <w:next w:val="Normal"/>
    <w:link w:val="Heading3Char"/>
    <w:uiPriority w:val="2"/>
    <w:unhideWhenUsed/>
    <w:qFormat/>
    <w:rsid w:val="00E313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Analytics,t,No Spacing1,No Spacing11,No Spacing111,Tag1,small text,Tags"/>
    <w:basedOn w:val="Normal"/>
    <w:next w:val="Normal"/>
    <w:link w:val="Heading4Char"/>
    <w:uiPriority w:val="3"/>
    <w:unhideWhenUsed/>
    <w:qFormat/>
    <w:rsid w:val="00E313F0"/>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E313F0"/>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aliases w:val="Title (no index)"/>
    <w:basedOn w:val="Heading3"/>
    <w:next w:val="Normal"/>
    <w:link w:val="Heading6Char"/>
    <w:unhideWhenUsed/>
    <w:qFormat/>
    <w:rsid w:val="00E313F0"/>
    <w:pPr>
      <w:pageBreakBefore w:val="0"/>
      <w:spacing w:before="200" w:line="240" w:lineRule="auto"/>
      <w:jc w:val="left"/>
      <w:outlineLvl w:val="5"/>
    </w:pPr>
    <w:rPr>
      <w:rFonts w:asciiTheme="majorHAnsi" w:hAnsiTheme="majorHAnsi"/>
      <w:b w:val="0"/>
      <w:bCs/>
      <w:i/>
      <w:iCs/>
      <w:color w:val="1F3763" w:themeColor="accent1" w:themeShade="7F"/>
      <w:sz w:val="22"/>
      <w:szCs w:val="22"/>
      <w:u w:val="none"/>
    </w:rPr>
  </w:style>
  <w:style w:type="paragraph" w:styleId="Heading7">
    <w:name w:val="heading 7"/>
    <w:basedOn w:val="Normal"/>
    <w:next w:val="Normal"/>
    <w:link w:val="Heading7Char"/>
    <w:unhideWhenUsed/>
    <w:qFormat/>
    <w:rsid w:val="00E313F0"/>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313F0"/>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E313F0"/>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E313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13F0"/>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E313F0"/>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E313F0"/>
    <w:rPr>
      <w:rFonts w:ascii="Calibri" w:eastAsiaTheme="majorEastAsia" w:hAnsi="Calibri" w:cstheme="majorBidi"/>
      <w:b/>
      <w:sz w:val="44"/>
      <w:szCs w:val="26"/>
      <w:u w:val="double"/>
    </w:rPr>
  </w:style>
  <w:style w:type="character" w:customStyle="1" w:styleId="Heading3Char">
    <w:name w:val="Heading 3 Char"/>
    <w:aliases w:val="Block Char,Citation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E313F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E313F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B"/>
    <w:basedOn w:val="DefaultParagraphFont"/>
    <w:link w:val="textbold"/>
    <w:uiPriority w:val="7"/>
    <w:qFormat/>
    <w:rsid w:val="00E313F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E313F0"/>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E313F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E313F0"/>
    <w:rPr>
      <w:color w:val="auto"/>
      <w:u w:val="none"/>
    </w:rPr>
  </w:style>
  <w:style w:type="character" w:styleId="FollowedHyperlink">
    <w:name w:val="FollowedHyperlink"/>
    <w:basedOn w:val="DefaultParagraphFont"/>
    <w:uiPriority w:val="99"/>
    <w:unhideWhenUsed/>
    <w:rsid w:val="00E313F0"/>
    <w:rPr>
      <w:color w:val="auto"/>
      <w:u w:val="non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Card,tags"/>
    <w:basedOn w:val="Heading1"/>
    <w:link w:val="Hyperlink"/>
    <w:autoRedefine/>
    <w:uiPriority w:val="99"/>
    <w:qFormat/>
    <w:rsid w:val="00E313F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E313F0"/>
    <w:pPr>
      <w:spacing w:after="0" w:line="240" w:lineRule="auto"/>
    </w:pPr>
    <w:rPr>
      <w:u w:val="single"/>
    </w:rPr>
  </w:style>
  <w:style w:type="paragraph" w:styleId="ListParagraph">
    <w:name w:val="List Paragraph"/>
    <w:aliases w:val="6 font"/>
    <w:basedOn w:val="Normal"/>
    <w:uiPriority w:val="34"/>
    <w:unhideWhenUsed/>
    <w:qFormat/>
    <w:rsid w:val="00E313F0"/>
    <w:pPr>
      <w:ind w:left="720"/>
      <w:contextualSpacing/>
    </w:pPr>
  </w:style>
  <w:style w:type="character" w:customStyle="1" w:styleId="Heading5Char">
    <w:name w:val="Heading 5 Char"/>
    <w:aliases w:val="Blocks Char"/>
    <w:basedOn w:val="DefaultParagraphFont"/>
    <w:link w:val="Heading5"/>
    <w:rsid w:val="00E313F0"/>
    <w:rPr>
      <w:rFonts w:asciiTheme="majorHAnsi" w:eastAsiaTheme="majorEastAsia" w:hAnsiTheme="majorHAnsi" w:cstheme="majorBidi"/>
      <w:color w:val="1F3763" w:themeColor="accent1" w:themeShade="7F"/>
    </w:rPr>
  </w:style>
  <w:style w:type="character" w:customStyle="1" w:styleId="Heading6Char">
    <w:name w:val="Heading 6 Char"/>
    <w:aliases w:val="Title (no index) Char"/>
    <w:basedOn w:val="DefaultParagraphFont"/>
    <w:link w:val="Heading6"/>
    <w:rsid w:val="00E313F0"/>
    <w:rPr>
      <w:rFonts w:asciiTheme="majorHAnsi" w:eastAsiaTheme="majorEastAsia" w:hAnsiTheme="majorHAnsi" w:cstheme="majorBidi"/>
      <w:bCs/>
      <w:i/>
      <w:iCs/>
      <w:color w:val="1F3763" w:themeColor="accent1" w:themeShade="7F"/>
    </w:rPr>
  </w:style>
  <w:style w:type="character" w:customStyle="1" w:styleId="Heading7Char">
    <w:name w:val="Heading 7 Char"/>
    <w:basedOn w:val="DefaultParagraphFont"/>
    <w:link w:val="Heading7"/>
    <w:rsid w:val="00E313F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E313F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E313F0"/>
    <w:rPr>
      <w:rFonts w:asciiTheme="majorHAnsi" w:eastAsiaTheme="majorEastAsia" w:hAnsiTheme="majorHAnsi" w:cstheme="majorBidi"/>
      <w:i/>
      <w:iCs/>
      <w:color w:val="404040" w:themeColor="text1" w:themeTint="BF"/>
      <w:sz w:val="20"/>
      <w:szCs w:val="20"/>
    </w:rPr>
  </w:style>
  <w:style w:type="paragraph" w:customStyle="1" w:styleId="textbold">
    <w:name w:val="text bold"/>
    <w:basedOn w:val="Normal"/>
    <w:link w:val="Emphasis"/>
    <w:uiPriority w:val="7"/>
    <w:qFormat/>
    <w:rsid w:val="00E313F0"/>
    <w:pPr>
      <w:widowControl w:val="0"/>
      <w:ind w:left="720"/>
      <w:jc w:val="both"/>
    </w:pPr>
    <w:rPr>
      <w:b/>
      <w:iCs/>
      <w:u w:val="single"/>
    </w:rPr>
  </w:style>
  <w:style w:type="character" w:customStyle="1" w:styleId="UnresolvedMention1">
    <w:name w:val="Unresolved Mention1"/>
    <w:basedOn w:val="DefaultParagraphFont"/>
    <w:uiPriority w:val="99"/>
    <w:unhideWhenUsed/>
    <w:rsid w:val="00E313F0"/>
    <w:rPr>
      <w:color w:val="605E5C"/>
      <w:shd w:val="clear" w:color="auto" w:fill="E1DFDD"/>
    </w:rPr>
  </w:style>
  <w:style w:type="paragraph" w:styleId="DocumentMap">
    <w:name w:val="Document Map"/>
    <w:basedOn w:val="Normal"/>
    <w:link w:val="DocumentMapChar"/>
    <w:uiPriority w:val="99"/>
    <w:unhideWhenUsed/>
    <w:rsid w:val="00E313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313F0"/>
    <w:rPr>
      <w:rFonts w:ascii="Lucida Grande" w:hAnsi="Lucida Grande" w:cs="Lucida Grande"/>
      <w:sz w:val="24"/>
    </w:rPr>
  </w:style>
  <w:style w:type="paragraph" w:customStyle="1" w:styleId="UnderlinePara">
    <w:name w:val="Underline Para"/>
    <w:basedOn w:val="Normal"/>
    <w:uiPriority w:val="6"/>
    <w:qFormat/>
    <w:rsid w:val="00E313F0"/>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E313F0"/>
    <w:rPr>
      <w:b/>
      <w:u w:val="single"/>
    </w:rPr>
  </w:style>
  <w:style w:type="character" w:customStyle="1" w:styleId="Minimize">
    <w:name w:val="Minimize"/>
    <w:uiPriority w:val="1"/>
    <w:qFormat/>
    <w:rsid w:val="00E313F0"/>
    <w:rPr>
      <w:rFonts w:asciiTheme="minorHAnsi" w:hAnsiTheme="minorHAnsi"/>
      <w:sz w:val="16"/>
    </w:rPr>
  </w:style>
  <w:style w:type="character" w:customStyle="1" w:styleId="TitleChar">
    <w:name w:val="Title Char"/>
    <w:aliases w:val="Cites and Cards Char,UNDERLINE Char,Bold Underlined Char,title Char,Block Heading Char,Read This Char,Non Read Text Char1,Debate Normal Char"/>
    <w:link w:val="Title"/>
    <w:uiPriority w:val="6"/>
    <w:qFormat/>
    <w:rsid w:val="00E313F0"/>
    <w:rPr>
      <w:rFonts w:ascii="Arial" w:hAnsi="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E313F0"/>
    <w:pPr>
      <w:pBdr>
        <w:bottom w:val="single" w:sz="8" w:space="4" w:color="4F81BD"/>
      </w:pBdr>
      <w:spacing w:after="300" w:line="240" w:lineRule="auto"/>
      <w:contextualSpacing/>
    </w:pPr>
    <w:rPr>
      <w:rFonts w:ascii="Arial" w:hAnsi="Arial"/>
      <w:bCs/>
      <w:u w:val="single"/>
    </w:rPr>
  </w:style>
  <w:style w:type="character" w:customStyle="1" w:styleId="TitleChar1">
    <w:name w:val="Title Char1"/>
    <w:aliases w:val="Non Read Text Char"/>
    <w:basedOn w:val="DefaultParagraphFont"/>
    <w:uiPriority w:val="1"/>
    <w:qFormat/>
    <w:rsid w:val="00E313F0"/>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E313F0"/>
    <w:rPr>
      <w:b/>
      <w:u w:val="single"/>
    </w:rPr>
  </w:style>
  <w:style w:type="character" w:customStyle="1" w:styleId="Underline2Char">
    <w:name w:val="Underline2 Char"/>
    <w:basedOn w:val="DefaultParagraphFont"/>
    <w:link w:val="Underline2"/>
    <w:uiPriority w:val="4"/>
    <w:rsid w:val="00E313F0"/>
    <w:rPr>
      <w:rFonts w:ascii="Calibri" w:hAnsi="Calibri"/>
      <w:b/>
      <w:u w:val="single"/>
    </w:rPr>
  </w:style>
  <w:style w:type="character" w:customStyle="1" w:styleId="BoldUnderline0">
    <w:name w:val="BoldUnderline"/>
    <w:basedOn w:val="DefaultParagraphFont"/>
    <w:uiPriority w:val="1"/>
    <w:qFormat/>
    <w:rsid w:val="00E313F0"/>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E313F0"/>
    <w:rPr>
      <w:vertAlign w:val="superscript"/>
    </w:rPr>
  </w:style>
  <w:style w:type="paragraph" w:styleId="FootnoteText">
    <w:name w:val="footnote text"/>
    <w:basedOn w:val="Normal"/>
    <w:link w:val="FootnoteTextChar"/>
    <w:unhideWhenUsed/>
    <w:qFormat/>
    <w:rsid w:val="00E313F0"/>
    <w:pPr>
      <w:spacing w:line="256" w:lineRule="auto"/>
    </w:pPr>
    <w:rPr>
      <w:sz w:val="20"/>
      <w:szCs w:val="20"/>
    </w:rPr>
  </w:style>
  <w:style w:type="character" w:customStyle="1" w:styleId="FootnoteTextChar">
    <w:name w:val="Footnote Text Char"/>
    <w:basedOn w:val="DefaultParagraphFont"/>
    <w:link w:val="FootnoteText"/>
    <w:rsid w:val="00E313F0"/>
    <w:rPr>
      <w:rFonts w:ascii="Calibri" w:hAnsi="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313F0"/>
    <w:pPr>
      <w:spacing w:before="100" w:beforeAutospacing="1" w:after="100" w:afterAutospacing="1" w:line="240" w:lineRule="auto"/>
    </w:pPr>
    <w:rPr>
      <w:rFonts w:eastAsia="Times New Roman"/>
    </w:rPr>
  </w:style>
  <w:style w:type="paragraph" w:customStyle="1" w:styleId="clay-paragraph">
    <w:name w:val="clay-paragraph"/>
    <w:basedOn w:val="Normal"/>
    <w:rsid w:val="00E313F0"/>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E313F0"/>
  </w:style>
  <w:style w:type="character" w:customStyle="1" w:styleId="gmail-styleunderline">
    <w:name w:val="gmail-styleunderline"/>
    <w:basedOn w:val="DefaultParagraphFont"/>
    <w:rsid w:val="00E313F0"/>
  </w:style>
  <w:style w:type="paragraph" w:customStyle="1" w:styleId="css-182kmce">
    <w:name w:val="css-182kmce"/>
    <w:basedOn w:val="Normal"/>
    <w:rsid w:val="00E313F0"/>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E313F0"/>
  </w:style>
  <w:style w:type="paragraph" w:customStyle="1" w:styleId="pullquote-paragraph">
    <w:name w:val="pullquote-paragraph"/>
    <w:basedOn w:val="Normal"/>
    <w:rsid w:val="00E313F0"/>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E313F0"/>
    <w:rPr>
      <w:i/>
      <w:iCs/>
    </w:rPr>
  </w:style>
  <w:style w:type="paragraph" w:customStyle="1" w:styleId="font--body">
    <w:name w:val="font--body"/>
    <w:basedOn w:val="Normal"/>
    <w:uiPriority w:val="99"/>
    <w:rsid w:val="00E313F0"/>
    <w:pPr>
      <w:spacing w:before="100" w:beforeAutospacing="1" w:after="100" w:afterAutospacing="1" w:line="240" w:lineRule="auto"/>
    </w:pPr>
    <w:rPr>
      <w:rFonts w:eastAsia="Times New Roman"/>
      <w:lang w:eastAsia="ko-KR"/>
    </w:rPr>
  </w:style>
  <w:style w:type="paragraph" w:customStyle="1" w:styleId="gntarbp">
    <w:name w:val="gnt_ar_b_p"/>
    <w:basedOn w:val="Normal"/>
    <w:rsid w:val="00E313F0"/>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E313F0"/>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E313F0"/>
  </w:style>
  <w:style w:type="paragraph" w:customStyle="1" w:styleId="endmarkenabled">
    <w:name w:val="endmarkenabled"/>
    <w:basedOn w:val="Normal"/>
    <w:rsid w:val="00E313F0"/>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E313F0"/>
  </w:style>
  <w:style w:type="paragraph" w:customStyle="1" w:styleId="css-exrw3m">
    <w:name w:val="css-exrw3m"/>
    <w:basedOn w:val="Normal"/>
    <w:uiPriority w:val="99"/>
    <w:rsid w:val="00E313F0"/>
    <w:pPr>
      <w:spacing w:before="100" w:beforeAutospacing="1" w:after="100" w:afterAutospacing="1" w:line="240" w:lineRule="auto"/>
    </w:pPr>
    <w:rPr>
      <w:rFonts w:eastAsia="Times New Roman"/>
    </w:rPr>
  </w:style>
  <w:style w:type="character" w:customStyle="1" w:styleId="css-8l6xbc">
    <w:name w:val="css-8l6xbc"/>
    <w:basedOn w:val="DefaultParagraphFont"/>
    <w:rsid w:val="00E313F0"/>
  </w:style>
  <w:style w:type="paragraph" w:customStyle="1" w:styleId="t-body-text">
    <w:name w:val="t-body-text"/>
    <w:basedOn w:val="Normal"/>
    <w:uiPriority w:val="99"/>
    <w:rsid w:val="00E313F0"/>
    <w:pPr>
      <w:spacing w:before="100" w:beforeAutospacing="1" w:after="100" w:afterAutospacing="1" w:line="240" w:lineRule="auto"/>
    </w:pPr>
    <w:rPr>
      <w:rFonts w:eastAsia="Times New Roman"/>
    </w:rPr>
  </w:style>
  <w:style w:type="character" w:styleId="Strong">
    <w:name w:val="Strong"/>
    <w:aliases w:val="8 pt font,Citation Char Char1 Char Char Char Char Char,Cut,Small 1,Read Char Char Char,Citation Char Char Char1,Read Char Char1"/>
    <w:basedOn w:val="DefaultParagraphFont"/>
    <w:uiPriority w:val="22"/>
    <w:qFormat/>
    <w:rsid w:val="00E313F0"/>
    <w:rPr>
      <w:b/>
      <w:bCs/>
    </w:rPr>
  </w:style>
  <w:style w:type="paragraph" w:styleId="BalloonText">
    <w:name w:val="Balloon Text"/>
    <w:basedOn w:val="Normal"/>
    <w:link w:val="BalloonTextChar"/>
    <w:uiPriority w:val="99"/>
    <w:unhideWhenUsed/>
    <w:rsid w:val="00E313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E313F0"/>
    <w:rPr>
      <w:rFonts w:ascii="Segoe UI" w:hAnsi="Segoe UI" w:cs="Segoe UI"/>
      <w:sz w:val="18"/>
      <w:szCs w:val="18"/>
    </w:rPr>
  </w:style>
  <w:style w:type="character" w:customStyle="1" w:styleId="caps">
    <w:name w:val="caps"/>
    <w:basedOn w:val="DefaultParagraphFont"/>
    <w:rsid w:val="00E313F0"/>
  </w:style>
  <w:style w:type="paragraph" w:customStyle="1" w:styleId="c-user-cardbio">
    <w:name w:val="c-user-card__bio"/>
    <w:basedOn w:val="Normal"/>
    <w:uiPriority w:val="99"/>
    <w:rsid w:val="00E313F0"/>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E313F0"/>
    <w:pPr>
      <w:spacing w:before="100" w:beforeAutospacing="1" w:after="100" w:afterAutospacing="1" w:line="240" w:lineRule="auto"/>
    </w:pPr>
    <w:rPr>
      <w:rFonts w:eastAsia="Times New Roman"/>
    </w:rPr>
  </w:style>
  <w:style w:type="character" w:customStyle="1" w:styleId="3oh-">
    <w:name w:val="_3oh-"/>
    <w:basedOn w:val="DefaultParagraphFont"/>
    <w:rsid w:val="00E313F0"/>
  </w:style>
  <w:style w:type="paragraph" w:customStyle="1" w:styleId="normal1">
    <w:name w:val="normal1"/>
    <w:basedOn w:val="Normal"/>
    <w:rsid w:val="00E313F0"/>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E313F0"/>
  </w:style>
  <w:style w:type="character" w:customStyle="1" w:styleId="c-messagelistunreaddividerlabel">
    <w:name w:val="c-message_list__unread_divider__label"/>
    <w:basedOn w:val="DefaultParagraphFont"/>
    <w:rsid w:val="00E313F0"/>
  </w:style>
  <w:style w:type="character" w:customStyle="1" w:styleId="c-messagesender">
    <w:name w:val="c-message__sender"/>
    <w:basedOn w:val="DefaultParagraphFont"/>
    <w:rsid w:val="00E313F0"/>
  </w:style>
  <w:style w:type="character" w:customStyle="1" w:styleId="c-reactioncount">
    <w:name w:val="c-reaction__count"/>
    <w:basedOn w:val="DefaultParagraphFont"/>
    <w:rsid w:val="00E313F0"/>
  </w:style>
  <w:style w:type="paragraph" w:customStyle="1" w:styleId="Analytic">
    <w:name w:val="Analytic"/>
    <w:basedOn w:val="Normal"/>
    <w:link w:val="AnalyticChar"/>
    <w:autoRedefine/>
    <w:uiPriority w:val="4"/>
    <w:qFormat/>
    <w:rsid w:val="00E313F0"/>
    <w:rPr>
      <w:color w:val="44546A" w:themeColor="text2"/>
    </w:rPr>
  </w:style>
  <w:style w:type="character" w:customStyle="1" w:styleId="AnalyticChar">
    <w:name w:val="Analytic Char"/>
    <w:basedOn w:val="DefaultParagraphFont"/>
    <w:link w:val="Analytic"/>
    <w:uiPriority w:val="4"/>
    <w:rsid w:val="00E313F0"/>
    <w:rPr>
      <w:rFonts w:ascii="Calibri" w:hAnsi="Calibri"/>
      <w:color w:val="44546A" w:themeColor="text2"/>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E313F0"/>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E313F0"/>
    <w:rPr>
      <w:rFonts w:ascii="Calibri" w:hAnsi="Calibri"/>
    </w:rPr>
  </w:style>
  <w:style w:type="paragraph" w:styleId="Footer">
    <w:name w:val="footer"/>
    <w:basedOn w:val="Normal"/>
    <w:link w:val="FooterChar"/>
    <w:uiPriority w:val="99"/>
    <w:unhideWhenUsed/>
    <w:rsid w:val="00E31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3F0"/>
    <w:rPr>
      <w:rFonts w:ascii="Calibri" w:hAnsi="Calibri"/>
    </w:rPr>
  </w:style>
  <w:style w:type="paragraph" w:customStyle="1" w:styleId="Emphasis1">
    <w:name w:val="Emphasis1"/>
    <w:basedOn w:val="Normal"/>
    <w:autoRedefine/>
    <w:uiPriority w:val="7"/>
    <w:qFormat/>
    <w:rsid w:val="00E313F0"/>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E313F0"/>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E313F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E313F0"/>
    <w:rPr>
      <w:rFonts w:ascii="Arial" w:hAnsi="Arial" w:cs="Arial"/>
      <w:vanish/>
      <w:sz w:val="16"/>
      <w:szCs w:val="16"/>
    </w:rPr>
  </w:style>
  <w:style w:type="character" w:customStyle="1" w:styleId="z-BottomofFormChar">
    <w:name w:val="z-Bottom of Form Char"/>
    <w:basedOn w:val="DefaultParagraphFont"/>
    <w:link w:val="z-BottomofForm"/>
    <w:uiPriority w:val="99"/>
    <w:rsid w:val="00E313F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E313F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E313F0"/>
    <w:rPr>
      <w:rFonts w:ascii="Arial" w:hAnsi="Arial" w:cs="Arial"/>
      <w:vanish/>
      <w:sz w:val="16"/>
      <w:szCs w:val="16"/>
    </w:rPr>
  </w:style>
  <w:style w:type="paragraph" w:customStyle="1" w:styleId="Emphasize">
    <w:name w:val="Emphasize"/>
    <w:basedOn w:val="Normal"/>
    <w:uiPriority w:val="7"/>
    <w:qFormat/>
    <w:rsid w:val="00E313F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E313F0"/>
  </w:style>
  <w:style w:type="character" w:customStyle="1" w:styleId="UnderlineBold">
    <w:name w:val="Underline + Bold"/>
    <w:uiPriority w:val="1"/>
    <w:qFormat/>
    <w:rsid w:val="00E313F0"/>
    <w:rPr>
      <w:b/>
      <w:sz w:val="20"/>
      <w:u w:val="single"/>
    </w:rPr>
  </w:style>
  <w:style w:type="paragraph" w:customStyle="1" w:styleId="8MIn">
    <w:name w:val="8 MIn"/>
    <w:basedOn w:val="Normal"/>
    <w:link w:val="8MInChar"/>
    <w:uiPriority w:val="4"/>
    <w:qFormat/>
    <w:rsid w:val="00E313F0"/>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E313F0"/>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E313F0"/>
  </w:style>
  <w:style w:type="character" w:customStyle="1" w:styleId="c-messagekittext">
    <w:name w:val="c-message_kit__text"/>
    <w:basedOn w:val="DefaultParagraphFont"/>
    <w:rsid w:val="00E313F0"/>
  </w:style>
  <w:style w:type="character" w:customStyle="1" w:styleId="UnresolvedMention10">
    <w:name w:val="Unresolved Mention10"/>
    <w:basedOn w:val="DefaultParagraphFont"/>
    <w:uiPriority w:val="99"/>
    <w:semiHidden/>
    <w:unhideWhenUsed/>
    <w:rsid w:val="00E313F0"/>
    <w:rPr>
      <w:color w:val="605E5C"/>
      <w:shd w:val="clear" w:color="auto" w:fill="E1DFDD"/>
    </w:rPr>
  </w:style>
  <w:style w:type="character" w:customStyle="1" w:styleId="expertise">
    <w:name w:val="expertise"/>
    <w:basedOn w:val="DefaultParagraphFont"/>
    <w:rsid w:val="00E313F0"/>
  </w:style>
  <w:style w:type="character" w:customStyle="1" w:styleId="education">
    <w:name w:val="education"/>
    <w:basedOn w:val="DefaultParagraphFont"/>
    <w:rsid w:val="00E313F0"/>
  </w:style>
  <w:style w:type="character" w:customStyle="1" w:styleId="rollover-people">
    <w:name w:val="rollover-people"/>
    <w:basedOn w:val="DefaultParagraphFont"/>
    <w:rsid w:val="00E313F0"/>
  </w:style>
  <w:style w:type="character" w:customStyle="1" w:styleId="UnresolvedMention2">
    <w:name w:val="Unresolved Mention2"/>
    <w:basedOn w:val="DefaultParagraphFont"/>
    <w:uiPriority w:val="99"/>
    <w:unhideWhenUsed/>
    <w:rsid w:val="00E313F0"/>
    <w:rPr>
      <w:color w:val="605E5C"/>
      <w:shd w:val="clear" w:color="auto" w:fill="E1DFDD"/>
    </w:rPr>
  </w:style>
  <w:style w:type="character" w:styleId="IntenseEmphasis">
    <w:name w:val="Intense Emphasis"/>
    <w:aliases w:val="Intense Emphasi,Char Char Char1,cites Char Ch,Citation Char Char Cha,Box Out,Char Char Char Char Char Char Char Char1,cit,8.,Intense Emphasis11111,9.5 pt,Italic,Intense Emphasis5,Heading 3 Char1 Char Char Ch,S"/>
    <w:basedOn w:val="DefaultParagraphFont"/>
    <w:qFormat/>
    <w:rsid w:val="00E313F0"/>
    <w:rPr>
      <w:b/>
      <w:bCs w:val="0"/>
      <w:sz w:val="26"/>
      <w:u w:val="single"/>
    </w:rPr>
  </w:style>
  <w:style w:type="character" w:customStyle="1" w:styleId="UnresolvedMention3">
    <w:name w:val="Unresolved Mention3"/>
    <w:basedOn w:val="DefaultParagraphFont"/>
    <w:uiPriority w:val="99"/>
    <w:rsid w:val="00E313F0"/>
    <w:rPr>
      <w:color w:val="605E5C"/>
      <w:shd w:val="clear" w:color="auto" w:fill="E1DFDD"/>
    </w:rPr>
  </w:style>
  <w:style w:type="paragraph" w:customStyle="1" w:styleId="Body">
    <w:name w:val="Body"/>
    <w:link w:val="BodyChar"/>
    <w:autoRedefine/>
    <w:uiPriority w:val="99"/>
    <w:qFormat/>
    <w:rsid w:val="00E313F0"/>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E313F0"/>
    <w:rPr>
      <w:rFonts w:ascii="Calibri" w:eastAsiaTheme="majorEastAsia" w:hAnsi="Calibri" w:cstheme="majorBidi"/>
      <w:iCs/>
      <w:color w:val="000000" w:themeColor="text1"/>
      <w:sz w:val="8"/>
    </w:rPr>
  </w:style>
  <w:style w:type="character" w:customStyle="1" w:styleId="url">
    <w:name w:val="url"/>
    <w:basedOn w:val="DefaultParagraphFont"/>
    <w:rsid w:val="00E313F0"/>
  </w:style>
  <w:style w:type="character" w:customStyle="1" w:styleId="ellip">
    <w:name w:val="ellip"/>
    <w:basedOn w:val="DefaultParagraphFont"/>
    <w:rsid w:val="00E313F0"/>
  </w:style>
  <w:style w:type="character" w:customStyle="1" w:styleId="nowrap">
    <w:name w:val="nowrap"/>
    <w:basedOn w:val="DefaultParagraphFont"/>
    <w:rsid w:val="00E313F0"/>
  </w:style>
  <w:style w:type="paragraph" w:customStyle="1" w:styleId="msonormal0">
    <w:name w:val="msonormal"/>
    <w:basedOn w:val="Normal"/>
    <w:qFormat/>
    <w:rsid w:val="00E313F0"/>
    <w:pPr>
      <w:spacing w:before="100" w:beforeAutospacing="1" w:after="100" w:afterAutospacing="1" w:line="256" w:lineRule="auto"/>
    </w:pPr>
  </w:style>
  <w:style w:type="paragraph" w:styleId="Revision">
    <w:name w:val="Revision"/>
    <w:uiPriority w:val="99"/>
    <w:semiHidden/>
    <w:rsid w:val="00E313F0"/>
    <w:pPr>
      <w:spacing w:after="0" w:line="240" w:lineRule="auto"/>
    </w:pPr>
    <w:rPr>
      <w:rFonts w:ascii="Calibri" w:eastAsiaTheme="minorEastAsia" w:hAnsi="Calibri" w:cs="Arial"/>
      <w:szCs w:val="24"/>
    </w:rPr>
  </w:style>
  <w:style w:type="paragraph" w:customStyle="1" w:styleId="Tag2">
    <w:name w:val="Tag2"/>
    <w:basedOn w:val="Normal"/>
    <w:qFormat/>
    <w:rsid w:val="00E313F0"/>
    <w:pPr>
      <w:spacing w:line="256" w:lineRule="auto"/>
    </w:pPr>
    <w:rPr>
      <w:b/>
    </w:rPr>
  </w:style>
  <w:style w:type="paragraph" w:customStyle="1" w:styleId="megaarticlebodyfirst-p2htdt">
    <w:name w:val="megaarticlebody_first-p_2htdt"/>
    <w:basedOn w:val="Normal"/>
    <w:uiPriority w:val="99"/>
    <w:semiHidden/>
    <w:rsid w:val="00E313F0"/>
    <w:pPr>
      <w:spacing w:before="100" w:beforeAutospacing="1" w:after="100" w:afterAutospacing="1" w:line="256" w:lineRule="auto"/>
    </w:pPr>
  </w:style>
  <w:style w:type="paragraph" w:customStyle="1" w:styleId="p1">
    <w:name w:val="p1"/>
    <w:basedOn w:val="Normal"/>
    <w:uiPriority w:val="99"/>
    <w:qFormat/>
    <w:rsid w:val="00E313F0"/>
    <w:pPr>
      <w:spacing w:line="256" w:lineRule="auto"/>
    </w:pPr>
    <w:rPr>
      <w:sz w:val="20"/>
      <w:szCs w:val="20"/>
    </w:rPr>
  </w:style>
  <w:style w:type="character" w:customStyle="1" w:styleId="underlinedChar">
    <w:name w:val="underlined Char"/>
    <w:link w:val="underlined"/>
    <w:locked/>
    <w:rsid w:val="00E313F0"/>
    <w:rPr>
      <w:rFonts w:ascii="Times New Roman" w:eastAsia="Malgun Gothic" w:hAnsi="Times New Roman" w:cs="Times New Roman"/>
      <w:u w:val="single"/>
    </w:rPr>
  </w:style>
  <w:style w:type="paragraph" w:customStyle="1" w:styleId="underlined">
    <w:name w:val="underlined"/>
    <w:next w:val="Normal"/>
    <w:link w:val="underlinedChar"/>
    <w:autoRedefine/>
    <w:qFormat/>
    <w:rsid w:val="00E313F0"/>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E313F0"/>
    <w:pPr>
      <w:spacing w:line="256" w:lineRule="auto"/>
    </w:pPr>
    <w:rPr>
      <w:rFonts w:ascii="Georgia" w:eastAsia="Calibri" w:hAnsi="Georgia"/>
      <w:sz w:val="12"/>
    </w:rPr>
  </w:style>
  <w:style w:type="paragraph" w:customStyle="1" w:styleId="Scrunched">
    <w:name w:val="Scrunched"/>
    <w:basedOn w:val="Normal"/>
    <w:next w:val="Normal"/>
    <w:uiPriority w:val="99"/>
    <w:qFormat/>
    <w:rsid w:val="00E313F0"/>
    <w:pPr>
      <w:spacing w:line="256" w:lineRule="auto"/>
    </w:pPr>
  </w:style>
  <w:style w:type="character" w:styleId="EndnoteReference">
    <w:name w:val="endnote reference"/>
    <w:basedOn w:val="DefaultParagraphFont"/>
    <w:unhideWhenUsed/>
    <w:rsid w:val="00E313F0"/>
    <w:rPr>
      <w:vertAlign w:val="superscript"/>
    </w:rPr>
  </w:style>
  <w:style w:type="character" w:customStyle="1" w:styleId="Emph">
    <w:name w:val="Emph"/>
    <w:basedOn w:val="DefaultParagraphFont"/>
    <w:uiPriority w:val="1"/>
    <w:qFormat/>
    <w:rsid w:val="00E313F0"/>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E313F0"/>
    <w:rPr>
      <w:u w:val="single"/>
    </w:rPr>
  </w:style>
  <w:style w:type="character" w:customStyle="1" w:styleId="BoldUnderlineChar">
    <w:name w:val="Bold Underline Char"/>
    <w:basedOn w:val="DefaultParagraphFont"/>
    <w:rsid w:val="00E313F0"/>
    <w:rPr>
      <w:rFonts w:ascii="Arial" w:hAnsi="Arial" w:cs="Arial" w:hint="default"/>
      <w:b/>
      <w:bCs w:val="0"/>
      <w:u w:val="single"/>
    </w:rPr>
  </w:style>
  <w:style w:type="character" w:customStyle="1" w:styleId="ReadCard">
    <w:name w:val="ReadCard"/>
    <w:uiPriority w:val="1"/>
    <w:qFormat/>
    <w:rsid w:val="00E313F0"/>
    <w:rPr>
      <w:rFonts w:ascii="Times New Roman" w:hAnsi="Times New Roman" w:cs="Times New Roman" w:hint="default"/>
      <w:b/>
      <w:bCs w:val="0"/>
      <w:sz w:val="24"/>
      <w:u w:val="single"/>
    </w:rPr>
  </w:style>
  <w:style w:type="paragraph" w:customStyle="1" w:styleId="CiteSpacing">
    <w:name w:val="Cite Spacing"/>
    <w:basedOn w:val="Normal"/>
    <w:uiPriority w:val="4"/>
    <w:qFormat/>
    <w:rsid w:val="00E313F0"/>
    <w:pPr>
      <w:spacing w:before="60" w:after="60"/>
    </w:pPr>
  </w:style>
  <w:style w:type="character" w:customStyle="1" w:styleId="FooterChar1">
    <w:name w:val="Footer Char1"/>
    <w:basedOn w:val="DefaultParagraphFont"/>
    <w:uiPriority w:val="99"/>
    <w:semiHidden/>
    <w:rsid w:val="00E313F0"/>
    <w:rPr>
      <w:rFonts w:ascii="Calibri" w:eastAsiaTheme="minorHAnsi" w:hAnsi="Calibri" w:cs="Calibri"/>
      <w:sz w:val="16"/>
      <w:szCs w:val="22"/>
    </w:rPr>
  </w:style>
  <w:style w:type="paragraph" w:customStyle="1" w:styleId="Cards">
    <w:name w:val="Cards"/>
    <w:next w:val="Normal"/>
    <w:link w:val="CardsChar"/>
    <w:qFormat/>
    <w:rsid w:val="00E313F0"/>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E313F0"/>
    <w:rPr>
      <w:rFonts w:ascii="Times New Roman" w:eastAsia="Times New Roman" w:hAnsi="Times New Roman" w:cs="Times New Roman"/>
      <w:sz w:val="20"/>
      <w:szCs w:val="24"/>
    </w:rPr>
  </w:style>
  <w:style w:type="character" w:customStyle="1" w:styleId="DebateUnderline">
    <w:name w:val="Debate Underline"/>
    <w:qFormat/>
    <w:rsid w:val="00E313F0"/>
    <w:rPr>
      <w:rFonts w:ascii="Times New Roman" w:hAnsi="Times New Roman"/>
      <w:sz w:val="20"/>
      <w:u w:val="thick"/>
    </w:rPr>
  </w:style>
  <w:style w:type="paragraph" w:customStyle="1" w:styleId="Nothing">
    <w:name w:val="Nothing"/>
    <w:link w:val="NothingChar"/>
    <w:qFormat/>
    <w:rsid w:val="00E313F0"/>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E313F0"/>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E313F0"/>
    <w:rPr>
      <w:rFonts w:ascii="Calibri" w:eastAsiaTheme="minorHAnsi" w:hAnsi="Calibri" w:cs="Calibri"/>
      <w:sz w:val="16"/>
      <w:szCs w:val="22"/>
    </w:rPr>
  </w:style>
  <w:style w:type="paragraph" w:customStyle="1" w:styleId="cardtext">
    <w:name w:val="card text"/>
    <w:basedOn w:val="Normal"/>
    <w:link w:val="cardtextChar"/>
    <w:qFormat/>
    <w:rsid w:val="00E313F0"/>
    <w:pPr>
      <w:ind w:left="288" w:right="288"/>
    </w:pPr>
    <w:rPr>
      <w:rFonts w:ascii="Book Antiqua" w:hAnsi="Book Antiqua" w:cs="Lucida Grande"/>
    </w:rPr>
  </w:style>
  <w:style w:type="character" w:customStyle="1" w:styleId="cardtextChar">
    <w:name w:val="card text Char"/>
    <w:basedOn w:val="DefaultParagraphFont"/>
    <w:link w:val="cardtext"/>
    <w:rsid w:val="00E313F0"/>
    <w:rPr>
      <w:rFonts w:ascii="Book Antiqua" w:hAnsi="Book Antiqua" w:cs="Lucida Grande"/>
    </w:rPr>
  </w:style>
  <w:style w:type="paragraph" w:customStyle="1" w:styleId="TagText">
    <w:name w:val="TagText"/>
    <w:basedOn w:val="Normal"/>
    <w:uiPriority w:val="99"/>
    <w:qFormat/>
    <w:rsid w:val="00E313F0"/>
    <w:rPr>
      <w:rFonts w:eastAsia="Calibri"/>
      <w:b/>
    </w:rPr>
  </w:style>
  <w:style w:type="paragraph" w:customStyle="1" w:styleId="UnderlineEmphasis">
    <w:name w:val="Underline + Emphasis"/>
    <w:basedOn w:val="Normal"/>
    <w:next w:val="Normal"/>
    <w:link w:val="UnderlineEmphasisChar"/>
    <w:autoRedefine/>
    <w:qFormat/>
    <w:rsid w:val="00E313F0"/>
    <w:rPr>
      <w:rFonts w:eastAsia="Calibri"/>
      <w:b/>
      <w:color w:val="000000"/>
      <w:u w:val="single"/>
    </w:rPr>
  </w:style>
  <w:style w:type="character" w:customStyle="1" w:styleId="UnderlineEmphasisChar">
    <w:name w:val="Underline + Emphasis Char"/>
    <w:basedOn w:val="DefaultParagraphFont"/>
    <w:link w:val="UnderlineEmphasis"/>
    <w:rsid w:val="00E313F0"/>
    <w:rPr>
      <w:rFonts w:ascii="Calibri" w:eastAsia="Calibri" w:hAnsi="Calibri"/>
      <w:b/>
      <w:color w:val="000000"/>
      <w:u w:val="single"/>
    </w:rPr>
  </w:style>
  <w:style w:type="character" w:customStyle="1" w:styleId="BoldUnderlineUNDO">
    <w:name w:val="Bold.Underline.UNDO"/>
    <w:uiPriority w:val="1"/>
    <w:qFormat/>
    <w:rsid w:val="00E313F0"/>
    <w:rPr>
      <w:b w:val="0"/>
    </w:rPr>
  </w:style>
  <w:style w:type="character" w:customStyle="1" w:styleId="LinedDown">
    <w:name w:val="Lined Down"/>
    <w:qFormat/>
    <w:rsid w:val="00E313F0"/>
    <w:rPr>
      <w:rFonts w:ascii="Times New Roman" w:hAnsi="Times New Roman" w:cs="Times New Roman"/>
      <w:b w:val="0"/>
      <w:bCs w:val="0"/>
      <w:i w:val="0"/>
      <w:iCs w:val="0"/>
      <w:color w:val="000000"/>
      <w:sz w:val="12"/>
      <w:szCs w:val="12"/>
      <w:u w:val="none"/>
    </w:rPr>
  </w:style>
  <w:style w:type="character" w:customStyle="1" w:styleId="Carded">
    <w:name w:val="Carded"/>
    <w:qFormat/>
    <w:rsid w:val="00E313F0"/>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E313F0"/>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E313F0"/>
    <w:rPr>
      <w:bCs/>
      <w:sz w:val="20"/>
      <w:u w:val="single"/>
    </w:rPr>
  </w:style>
  <w:style w:type="character" w:customStyle="1" w:styleId="LDAnalytics">
    <w:name w:val="LD Analytics"/>
    <w:basedOn w:val="DefaultParagraphFont"/>
    <w:autoRedefine/>
    <w:uiPriority w:val="1"/>
    <w:qFormat/>
    <w:rsid w:val="00E313F0"/>
  </w:style>
  <w:style w:type="paragraph" w:customStyle="1" w:styleId="evidencetext">
    <w:name w:val="evidence text"/>
    <w:basedOn w:val="Normal"/>
    <w:next w:val="Normal"/>
    <w:link w:val="evidencetextChar1"/>
    <w:qFormat/>
    <w:rsid w:val="00E313F0"/>
    <w:pPr>
      <w:ind w:left="432" w:right="432"/>
    </w:pPr>
    <w:rPr>
      <w:rFonts w:eastAsia="Times New Roman"/>
      <w:color w:val="000000"/>
    </w:rPr>
  </w:style>
  <w:style w:type="character" w:customStyle="1" w:styleId="evidencetextChar1">
    <w:name w:val="evidence text Char1"/>
    <w:basedOn w:val="DefaultParagraphFont"/>
    <w:link w:val="evidencetext"/>
    <w:rsid w:val="00E313F0"/>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E313F0"/>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E313F0"/>
    <w:rPr>
      <w:rFonts w:ascii="Calibri" w:hAnsi="Calibri"/>
      <w:color w:val="5A5A5A" w:themeColor="text1" w:themeTint="A5"/>
      <w:spacing w:val="15"/>
    </w:rPr>
  </w:style>
  <w:style w:type="paragraph" w:styleId="BodyText">
    <w:name w:val="Body Text"/>
    <w:aliases w:val="BT"/>
    <w:basedOn w:val="Normal"/>
    <w:link w:val="BodyTextChar"/>
    <w:uiPriority w:val="99"/>
    <w:unhideWhenUsed/>
    <w:qFormat/>
    <w:rsid w:val="00E313F0"/>
    <w:pPr>
      <w:spacing w:after="120"/>
    </w:pPr>
  </w:style>
  <w:style w:type="character" w:customStyle="1" w:styleId="BodyTextChar">
    <w:name w:val="Body Text Char"/>
    <w:aliases w:val="BT Char"/>
    <w:basedOn w:val="DefaultParagraphFont"/>
    <w:link w:val="BodyText"/>
    <w:uiPriority w:val="99"/>
    <w:rsid w:val="00E313F0"/>
    <w:rPr>
      <w:rFonts w:ascii="Calibri" w:hAnsi="Calibri"/>
    </w:rPr>
  </w:style>
  <w:style w:type="paragraph" w:customStyle="1" w:styleId="tiny">
    <w:name w:val="tiny"/>
    <w:next w:val="Normal"/>
    <w:link w:val="tinyChar"/>
    <w:autoRedefine/>
    <w:qFormat/>
    <w:rsid w:val="00E313F0"/>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E313F0"/>
    <w:rPr>
      <w:rFonts w:ascii="Times New Roman" w:eastAsia="Malgun Gothic" w:hAnsi="Times New Roman" w:cs="Times New Roman"/>
      <w:sz w:val="12"/>
      <w:szCs w:val="24"/>
    </w:rPr>
  </w:style>
  <w:style w:type="character" w:customStyle="1" w:styleId="LDCut">
    <w:name w:val="LD Cut"/>
    <w:basedOn w:val="DefaultParagraphFont"/>
    <w:uiPriority w:val="1"/>
    <w:qFormat/>
    <w:rsid w:val="00E313F0"/>
    <w:rPr>
      <w:rFonts w:ascii="Times New Roman" w:hAnsi="Times New Roman"/>
      <w:b w:val="0"/>
      <w:color w:val="auto"/>
      <w:sz w:val="12"/>
    </w:rPr>
  </w:style>
  <w:style w:type="character" w:customStyle="1" w:styleId="LDUnderline">
    <w:name w:val="LD Underline"/>
    <w:basedOn w:val="DefaultParagraphFont"/>
    <w:uiPriority w:val="1"/>
    <w:qFormat/>
    <w:rsid w:val="00E313F0"/>
    <w:rPr>
      <w:rFonts w:ascii="Times New Roman" w:hAnsi="Times New Roman" w:cs="Times New Roman"/>
      <w:b/>
      <w:color w:val="auto"/>
      <w:sz w:val="24"/>
      <w:u w:val="single"/>
    </w:rPr>
  </w:style>
  <w:style w:type="character" w:customStyle="1" w:styleId="Style4Char">
    <w:name w:val="Style4 Char"/>
    <w:link w:val="Style4"/>
    <w:rsid w:val="00E313F0"/>
    <w:rPr>
      <w:rFonts w:ascii="Arial Narrow" w:hAnsi="Arial Narrow"/>
      <w:szCs w:val="24"/>
      <w:u w:val="single"/>
    </w:rPr>
  </w:style>
  <w:style w:type="character" w:customStyle="1" w:styleId="Style1Char">
    <w:name w:val="Style1 Char"/>
    <w:locked/>
    <w:rsid w:val="00E313F0"/>
    <w:rPr>
      <w:rFonts w:ascii="Times New Roman" w:eastAsia="SimSun" w:hAnsi="Times New Roman"/>
      <w:szCs w:val="24"/>
      <w:u w:val="single"/>
      <w:lang w:eastAsia="zh-CN"/>
    </w:rPr>
  </w:style>
  <w:style w:type="character" w:customStyle="1" w:styleId="Style11pt">
    <w:name w:val="Style 11 pt"/>
    <w:basedOn w:val="DefaultParagraphFont"/>
    <w:rsid w:val="00E313F0"/>
    <w:rPr>
      <w:sz w:val="20"/>
    </w:rPr>
  </w:style>
  <w:style w:type="character" w:customStyle="1" w:styleId="DebateHighlighted">
    <w:name w:val="Debate Highlighted"/>
    <w:qFormat/>
    <w:rsid w:val="00E313F0"/>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E313F0"/>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E313F0"/>
    <w:rPr>
      <w:b/>
      <w:sz w:val="24"/>
    </w:rPr>
  </w:style>
  <w:style w:type="character" w:customStyle="1" w:styleId="regtext">
    <w:name w:val="regtext"/>
    <w:uiPriority w:val="99"/>
    <w:rsid w:val="00E313F0"/>
  </w:style>
  <w:style w:type="character" w:customStyle="1" w:styleId="Dottedunderline">
    <w:name w:val="Dotted underline"/>
    <w:rsid w:val="00E313F0"/>
    <w:rPr>
      <w:u w:val="dotted"/>
    </w:rPr>
  </w:style>
  <w:style w:type="character" w:customStyle="1" w:styleId="slug-pub-date">
    <w:name w:val="slug-pub-date"/>
    <w:rsid w:val="00E313F0"/>
  </w:style>
  <w:style w:type="character" w:customStyle="1" w:styleId="slug-vol">
    <w:name w:val="slug-vol"/>
    <w:rsid w:val="00E313F0"/>
  </w:style>
  <w:style w:type="character" w:customStyle="1" w:styleId="slug-issue">
    <w:name w:val="slug-issue"/>
    <w:rsid w:val="00E313F0"/>
  </w:style>
  <w:style w:type="character" w:customStyle="1" w:styleId="slug-pages">
    <w:name w:val="slug-pages"/>
    <w:rsid w:val="00E313F0"/>
  </w:style>
  <w:style w:type="character" w:customStyle="1" w:styleId="DDIUnderline">
    <w:name w:val="DDI Underline"/>
    <w:qFormat/>
    <w:rsid w:val="00E313F0"/>
    <w:rPr>
      <w:sz w:val="20"/>
      <w:u w:val="thick"/>
    </w:rPr>
  </w:style>
  <w:style w:type="character" w:customStyle="1" w:styleId="CardsChar1">
    <w:name w:val="Cards Char1"/>
    <w:locked/>
    <w:rsid w:val="00E313F0"/>
    <w:rPr>
      <w:rFonts w:ascii="Times New Roman" w:eastAsia="Times New Roman" w:hAnsi="Times New Roman" w:cs="Times New Roman"/>
    </w:rPr>
  </w:style>
  <w:style w:type="character" w:customStyle="1" w:styleId="DocumentMapChar1">
    <w:name w:val="Document Map Char1"/>
    <w:basedOn w:val="DefaultParagraphFont"/>
    <w:uiPriority w:val="99"/>
    <w:rsid w:val="00E313F0"/>
    <w:rPr>
      <w:rFonts w:ascii="Segoe UI" w:hAnsi="Segoe UI" w:cs="Segoe UI"/>
      <w:sz w:val="16"/>
      <w:szCs w:val="16"/>
    </w:rPr>
  </w:style>
  <w:style w:type="character" w:customStyle="1" w:styleId="CardTextChar0">
    <w:name w:val="Card Text Char"/>
    <w:locked/>
    <w:rsid w:val="00E313F0"/>
    <w:rPr>
      <w:rFonts w:ascii="Georgia" w:hAnsi="Georgia"/>
      <w:sz w:val="18"/>
      <w:u w:val="single"/>
    </w:rPr>
  </w:style>
  <w:style w:type="character" w:customStyle="1" w:styleId="normaltextrun">
    <w:name w:val="normaltextrun"/>
    <w:basedOn w:val="DefaultParagraphFont"/>
    <w:rsid w:val="00E313F0"/>
  </w:style>
  <w:style w:type="character" w:customStyle="1" w:styleId="eop">
    <w:name w:val="eop"/>
    <w:basedOn w:val="DefaultParagraphFont"/>
    <w:rsid w:val="00E313F0"/>
  </w:style>
  <w:style w:type="character" w:customStyle="1" w:styleId="spellingerror">
    <w:name w:val="spellingerror"/>
    <w:basedOn w:val="DefaultParagraphFont"/>
    <w:rsid w:val="00E313F0"/>
  </w:style>
  <w:style w:type="paragraph" w:customStyle="1" w:styleId="m-2839544472620372085msonospacing">
    <w:name w:val="m_-2839544472620372085msonospacing"/>
    <w:basedOn w:val="Normal"/>
    <w:uiPriority w:val="99"/>
    <w:rsid w:val="00E313F0"/>
    <w:pPr>
      <w:spacing w:before="100" w:beforeAutospacing="1" w:after="100" w:afterAutospacing="1"/>
    </w:pPr>
  </w:style>
  <w:style w:type="paragraph" w:customStyle="1" w:styleId="franklin-light1">
    <w:name w:val="franklin-light1"/>
    <w:basedOn w:val="Normal"/>
    <w:uiPriority w:val="99"/>
    <w:rsid w:val="00E313F0"/>
    <w:pPr>
      <w:spacing w:before="100" w:beforeAutospacing="1" w:after="100" w:afterAutospacing="1"/>
    </w:pPr>
  </w:style>
  <w:style w:type="character" w:customStyle="1" w:styleId="powa-tease">
    <w:name w:val="powa-tease"/>
    <w:basedOn w:val="DefaultParagraphFont"/>
    <w:rsid w:val="00E313F0"/>
  </w:style>
  <w:style w:type="character" w:customStyle="1" w:styleId="powa-byline">
    <w:name w:val="powa-byline"/>
    <w:basedOn w:val="DefaultParagraphFont"/>
    <w:rsid w:val="00E313F0"/>
  </w:style>
  <w:style w:type="character" w:customStyle="1" w:styleId="apple-style-span">
    <w:name w:val="apple-style-span"/>
    <w:basedOn w:val="DefaultParagraphFont"/>
    <w:rsid w:val="00E313F0"/>
    <w:rPr>
      <w:rFonts w:cs="Times New Roman"/>
    </w:rPr>
  </w:style>
  <w:style w:type="paragraph" w:customStyle="1" w:styleId="noindent">
    <w:name w:val="noindent"/>
    <w:basedOn w:val="Normal"/>
    <w:uiPriority w:val="99"/>
    <w:qFormat/>
    <w:rsid w:val="00E313F0"/>
    <w:pPr>
      <w:spacing w:before="100" w:beforeAutospacing="1" w:after="100" w:afterAutospacing="1"/>
    </w:pPr>
    <w:rPr>
      <w:rFonts w:eastAsia="Times New Roman"/>
    </w:rPr>
  </w:style>
  <w:style w:type="character" w:customStyle="1" w:styleId="st">
    <w:name w:val="st"/>
    <w:rsid w:val="00E313F0"/>
  </w:style>
  <w:style w:type="character" w:customStyle="1" w:styleId="highlight2">
    <w:name w:val="highlight2"/>
    <w:basedOn w:val="DefaultParagraphFont"/>
    <w:rsid w:val="00E313F0"/>
    <w:rPr>
      <w:rFonts w:ascii="Arial" w:hAnsi="Arial"/>
      <w:b/>
      <w:sz w:val="19"/>
      <w:u w:val="thick"/>
      <w:bdr w:val="none" w:sz="0" w:space="0" w:color="auto"/>
      <w:shd w:val="clear" w:color="auto" w:fill="auto"/>
    </w:rPr>
  </w:style>
  <w:style w:type="character" w:customStyle="1" w:styleId="Emphasis2">
    <w:name w:val="Emphasis2"/>
    <w:basedOn w:val="DefaultParagraphFont"/>
    <w:rsid w:val="00E313F0"/>
    <w:rPr>
      <w:rFonts w:ascii="Franklin Gothic Heavy" w:hAnsi="Franklin Gothic Heavy" w:hint="default"/>
      <w:iCs/>
      <w:u w:val="single"/>
    </w:rPr>
  </w:style>
  <w:style w:type="character" w:customStyle="1" w:styleId="EmphasizeThis">
    <w:name w:val="EmphasizeThis"/>
    <w:rsid w:val="00E313F0"/>
    <w:rPr>
      <w:rFonts w:ascii="Georgia" w:hAnsi="Georgia" w:hint="default"/>
      <w:b/>
      <w:bCs w:val="0"/>
      <w:iCs/>
      <w:sz w:val="24"/>
      <w:u w:val="thick"/>
    </w:rPr>
  </w:style>
  <w:style w:type="character" w:customStyle="1" w:styleId="Style3Char">
    <w:name w:val="Style3 Char"/>
    <w:link w:val="Style3"/>
    <w:rsid w:val="00E313F0"/>
    <w:rPr>
      <w:rFonts w:ascii="Arial Narrow" w:hAnsi="Arial Narrow"/>
      <w:b/>
      <w:szCs w:val="24"/>
    </w:rPr>
  </w:style>
  <w:style w:type="character" w:styleId="CommentReference">
    <w:name w:val="annotation reference"/>
    <w:basedOn w:val="DefaultParagraphFont"/>
    <w:uiPriority w:val="99"/>
    <w:unhideWhenUsed/>
    <w:rsid w:val="00E313F0"/>
    <w:rPr>
      <w:sz w:val="16"/>
      <w:szCs w:val="16"/>
    </w:rPr>
  </w:style>
  <w:style w:type="paragraph" w:styleId="CommentText">
    <w:name w:val="annotation text"/>
    <w:basedOn w:val="Normal"/>
    <w:link w:val="CommentTextChar"/>
    <w:uiPriority w:val="99"/>
    <w:unhideWhenUsed/>
    <w:rsid w:val="00E313F0"/>
    <w:rPr>
      <w:sz w:val="20"/>
      <w:szCs w:val="20"/>
    </w:rPr>
  </w:style>
  <w:style w:type="character" w:customStyle="1" w:styleId="CommentTextChar">
    <w:name w:val="Comment Text Char"/>
    <w:basedOn w:val="DefaultParagraphFont"/>
    <w:link w:val="CommentText"/>
    <w:uiPriority w:val="99"/>
    <w:rsid w:val="00E313F0"/>
    <w:rPr>
      <w:rFonts w:ascii="Calibri" w:hAnsi="Calibri"/>
      <w:sz w:val="20"/>
      <w:szCs w:val="20"/>
    </w:rPr>
  </w:style>
  <w:style w:type="character" w:customStyle="1" w:styleId="balancedheadline">
    <w:name w:val="balancedheadline"/>
    <w:basedOn w:val="DefaultParagraphFont"/>
    <w:rsid w:val="00E313F0"/>
  </w:style>
  <w:style w:type="paragraph" w:customStyle="1" w:styleId="analytic0">
    <w:name w:val="analytic"/>
    <w:basedOn w:val="Analytic"/>
    <w:link w:val="analyticChar0"/>
    <w:autoRedefine/>
    <w:uiPriority w:val="4"/>
    <w:qFormat/>
    <w:rsid w:val="00E313F0"/>
    <w:rPr>
      <w:i/>
      <w:color w:val="2D72B1"/>
    </w:rPr>
  </w:style>
  <w:style w:type="character" w:customStyle="1" w:styleId="analyticChar0">
    <w:name w:val="analytic Char"/>
    <w:basedOn w:val="DefaultParagraphFont"/>
    <w:link w:val="analytic0"/>
    <w:uiPriority w:val="4"/>
    <w:rsid w:val="00E313F0"/>
    <w:rPr>
      <w:rFonts w:ascii="Calibri" w:hAnsi="Calibri"/>
      <w:i/>
      <w:color w:val="2D72B1"/>
    </w:rPr>
  </w:style>
  <w:style w:type="paragraph" w:customStyle="1" w:styleId="ColorfulList-Accent11">
    <w:name w:val="Colorful List - Accent 11"/>
    <w:basedOn w:val="Normal"/>
    <w:uiPriority w:val="34"/>
    <w:qFormat/>
    <w:rsid w:val="00E313F0"/>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E313F0"/>
    <w:rPr>
      <w:color w:val="605E5C"/>
      <w:shd w:val="clear" w:color="auto" w:fill="E1DFDD"/>
    </w:rPr>
  </w:style>
  <w:style w:type="character" w:customStyle="1" w:styleId="m-4339160018974791352style13ptbold">
    <w:name w:val="m_-4339160018974791352style13ptbold"/>
    <w:basedOn w:val="DefaultParagraphFont"/>
    <w:rsid w:val="00E313F0"/>
  </w:style>
  <w:style w:type="character" w:customStyle="1" w:styleId="m-4339160018974791352styleunderline">
    <w:name w:val="m_-4339160018974791352styleunderline"/>
    <w:basedOn w:val="DefaultParagraphFont"/>
    <w:rsid w:val="00E313F0"/>
  </w:style>
  <w:style w:type="character" w:customStyle="1" w:styleId="m8622195508348221850gmail-msohyperlink">
    <w:name w:val="m_8622195508348221850gmail-msohyperlink"/>
    <w:basedOn w:val="DefaultParagraphFont"/>
    <w:rsid w:val="00E313F0"/>
  </w:style>
  <w:style w:type="character" w:customStyle="1" w:styleId="UnresolvedMention4">
    <w:name w:val="Unresolved Mention4"/>
    <w:basedOn w:val="DefaultParagraphFont"/>
    <w:uiPriority w:val="99"/>
    <w:semiHidden/>
    <w:unhideWhenUsed/>
    <w:rsid w:val="00E313F0"/>
    <w:rPr>
      <w:color w:val="605E5C"/>
      <w:shd w:val="clear" w:color="auto" w:fill="E1DFDD"/>
    </w:rPr>
  </w:style>
  <w:style w:type="character" w:customStyle="1" w:styleId="longbio">
    <w:name w:val="long_bio"/>
    <w:basedOn w:val="DefaultParagraphFont"/>
    <w:rsid w:val="00E313F0"/>
  </w:style>
  <w:style w:type="paragraph" w:customStyle="1" w:styleId="css-1ygdjhk">
    <w:name w:val="css-1ygdjhk"/>
    <w:basedOn w:val="Normal"/>
    <w:uiPriority w:val="99"/>
    <w:rsid w:val="00E313F0"/>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E313F0"/>
    <w:rPr>
      <w:color w:val="605E5C"/>
      <w:shd w:val="clear" w:color="auto" w:fill="E1DFDD"/>
    </w:rPr>
  </w:style>
  <w:style w:type="table" w:styleId="TableGrid">
    <w:name w:val="Table Grid"/>
    <w:basedOn w:val="TableNormal"/>
    <w:rsid w:val="00E313F0"/>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E313F0"/>
    <w:rPr>
      <w:color w:val="605E5C"/>
      <w:shd w:val="clear" w:color="auto" w:fill="E1DFDD"/>
    </w:rPr>
  </w:style>
  <w:style w:type="character" w:customStyle="1" w:styleId="UnresolvedMention7">
    <w:name w:val="Unresolved Mention7"/>
    <w:basedOn w:val="DefaultParagraphFont"/>
    <w:uiPriority w:val="99"/>
    <w:semiHidden/>
    <w:unhideWhenUsed/>
    <w:rsid w:val="00E313F0"/>
    <w:rPr>
      <w:color w:val="605E5C"/>
      <w:shd w:val="clear" w:color="auto" w:fill="E1DFDD"/>
    </w:rPr>
  </w:style>
  <w:style w:type="character" w:customStyle="1" w:styleId="UnresolvedMention8">
    <w:name w:val="Unresolved Mention8"/>
    <w:basedOn w:val="DefaultParagraphFont"/>
    <w:uiPriority w:val="99"/>
    <w:semiHidden/>
    <w:unhideWhenUsed/>
    <w:rsid w:val="00E313F0"/>
    <w:rPr>
      <w:color w:val="605E5C"/>
      <w:shd w:val="clear" w:color="auto" w:fill="E1DFDD"/>
    </w:rPr>
  </w:style>
  <w:style w:type="paragraph" w:customStyle="1" w:styleId="CardText2">
    <w:name w:val="Card Text 2"/>
    <w:basedOn w:val="Normal"/>
    <w:link w:val="CardText2Char"/>
    <w:qFormat/>
    <w:rsid w:val="00E313F0"/>
    <w:rPr>
      <w:rFonts w:eastAsia="Calibri"/>
      <w:b/>
      <w:color w:val="000000"/>
      <w:u w:val="single"/>
      <w:lang w:val="x-none" w:eastAsia="x-none"/>
    </w:rPr>
  </w:style>
  <w:style w:type="character" w:customStyle="1" w:styleId="CardText2Char">
    <w:name w:val="Card Text 2 Char"/>
    <w:link w:val="CardText2"/>
    <w:rsid w:val="00E313F0"/>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E313F0"/>
  </w:style>
  <w:style w:type="character" w:customStyle="1" w:styleId="UnresolvedMention9">
    <w:name w:val="Unresolved Mention9"/>
    <w:basedOn w:val="DefaultParagraphFont"/>
    <w:uiPriority w:val="99"/>
    <w:semiHidden/>
    <w:unhideWhenUsed/>
    <w:rsid w:val="00E313F0"/>
    <w:rPr>
      <w:color w:val="605E5C"/>
      <w:shd w:val="clear" w:color="auto" w:fill="E1DFDD"/>
    </w:rPr>
  </w:style>
  <w:style w:type="character" w:customStyle="1" w:styleId="UnresolvedMention100">
    <w:name w:val="Unresolved Mention100"/>
    <w:basedOn w:val="DefaultParagraphFont"/>
    <w:uiPriority w:val="99"/>
    <w:semiHidden/>
    <w:unhideWhenUsed/>
    <w:rsid w:val="00E313F0"/>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E313F0"/>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E313F0"/>
    <w:rPr>
      <w:color w:val="605E5C"/>
      <w:shd w:val="clear" w:color="auto" w:fill="E1DFDD"/>
    </w:rPr>
  </w:style>
  <w:style w:type="paragraph" w:customStyle="1" w:styleId="flashline">
    <w:name w:val="flashline"/>
    <w:basedOn w:val="Normal"/>
    <w:uiPriority w:val="99"/>
    <w:rsid w:val="00E313F0"/>
    <w:pPr>
      <w:spacing w:before="100" w:beforeAutospacing="1" w:after="100" w:afterAutospacing="1"/>
    </w:pPr>
    <w:rPr>
      <w:rFonts w:eastAsia="Times New Roman"/>
    </w:rPr>
  </w:style>
  <w:style w:type="paragraph" w:customStyle="1" w:styleId="lbexhangwithmargin">
    <w:name w:val="lbexhangwithmargin"/>
    <w:basedOn w:val="Normal"/>
    <w:uiPriority w:val="99"/>
    <w:rsid w:val="00E313F0"/>
    <w:pPr>
      <w:spacing w:before="100" w:beforeAutospacing="1" w:after="100" w:afterAutospacing="1"/>
    </w:pPr>
    <w:rPr>
      <w:rFonts w:eastAsia="Times New Roman"/>
    </w:rPr>
  </w:style>
  <w:style w:type="character" w:customStyle="1" w:styleId="lbexsectionlevelolc">
    <w:name w:val="lbexsectionlevelolc"/>
    <w:basedOn w:val="DefaultParagraphFont"/>
    <w:rsid w:val="00E313F0"/>
  </w:style>
  <w:style w:type="character" w:customStyle="1" w:styleId="lbexallcap">
    <w:name w:val="lbexallcap"/>
    <w:basedOn w:val="DefaultParagraphFont"/>
    <w:rsid w:val="00E313F0"/>
  </w:style>
  <w:style w:type="paragraph" w:customStyle="1" w:styleId="lbexindent">
    <w:name w:val="lbexindent"/>
    <w:basedOn w:val="Normal"/>
    <w:uiPriority w:val="99"/>
    <w:rsid w:val="00E313F0"/>
    <w:pPr>
      <w:spacing w:before="100" w:beforeAutospacing="1" w:after="100" w:afterAutospacing="1"/>
    </w:pPr>
    <w:rPr>
      <w:rFonts w:eastAsia="Times New Roman"/>
    </w:rPr>
  </w:style>
  <w:style w:type="paragraph" w:customStyle="1" w:styleId="lbexindentparagraph">
    <w:name w:val="lbexindentparagraph"/>
    <w:basedOn w:val="Normal"/>
    <w:uiPriority w:val="99"/>
    <w:rsid w:val="00E313F0"/>
    <w:pPr>
      <w:spacing w:before="100" w:beforeAutospacing="1" w:after="100" w:afterAutospacing="1"/>
    </w:pPr>
    <w:rPr>
      <w:rFonts w:eastAsia="Times New Roman"/>
    </w:rPr>
  </w:style>
  <w:style w:type="paragraph" w:customStyle="1" w:styleId="zn-bodyparagraph">
    <w:name w:val="zn-body__paragraph"/>
    <w:basedOn w:val="Normal"/>
    <w:uiPriority w:val="99"/>
    <w:rsid w:val="00E313F0"/>
    <w:pPr>
      <w:spacing w:before="100" w:beforeAutospacing="1" w:after="100" w:afterAutospacing="1"/>
    </w:pPr>
    <w:rPr>
      <w:rFonts w:eastAsia="Times New Roman"/>
    </w:rPr>
  </w:style>
  <w:style w:type="character" w:customStyle="1" w:styleId="c-messagebody">
    <w:name w:val="c-message__body"/>
    <w:basedOn w:val="DefaultParagraphFont"/>
    <w:rsid w:val="00E313F0"/>
  </w:style>
  <w:style w:type="character" w:customStyle="1" w:styleId="m7735155540857680774gmail-style13ptbold">
    <w:name w:val="m_7735155540857680774gmail-style13ptbold"/>
    <w:basedOn w:val="DefaultParagraphFont"/>
    <w:rsid w:val="00E313F0"/>
  </w:style>
  <w:style w:type="character" w:customStyle="1" w:styleId="style65">
    <w:name w:val="style65"/>
    <w:basedOn w:val="DefaultParagraphFont"/>
    <w:rsid w:val="00E313F0"/>
  </w:style>
  <w:style w:type="character" w:customStyle="1" w:styleId="bodytext0">
    <w:name w:val="body_text"/>
    <w:basedOn w:val="DefaultParagraphFont"/>
    <w:rsid w:val="00E313F0"/>
  </w:style>
  <w:style w:type="character" w:customStyle="1" w:styleId="bio">
    <w:name w:val="bio"/>
    <w:basedOn w:val="DefaultParagraphFont"/>
    <w:rsid w:val="00E313F0"/>
  </w:style>
  <w:style w:type="paragraph" w:customStyle="1" w:styleId="cites0">
    <w:name w:val="cites"/>
    <w:next w:val="Normal"/>
    <w:autoRedefine/>
    <w:qFormat/>
    <w:rsid w:val="00E313F0"/>
    <w:pPr>
      <w:spacing w:after="0" w:line="240" w:lineRule="auto"/>
      <w:contextualSpacing/>
    </w:pPr>
    <w:rPr>
      <w:rFonts w:eastAsia="SimSun"/>
      <w:b/>
      <w:lang w:eastAsia="zh-CN"/>
    </w:rPr>
  </w:style>
  <w:style w:type="character" w:customStyle="1" w:styleId="5yl5">
    <w:name w:val="_5yl5"/>
    <w:basedOn w:val="DefaultParagraphFont"/>
    <w:rsid w:val="00E313F0"/>
  </w:style>
  <w:style w:type="character" w:customStyle="1" w:styleId="text">
    <w:name w:val="text"/>
    <w:basedOn w:val="DefaultParagraphFont"/>
    <w:rsid w:val="00E313F0"/>
  </w:style>
  <w:style w:type="paragraph" w:customStyle="1" w:styleId="generic-articlebody">
    <w:name w:val="generic-article__body"/>
    <w:basedOn w:val="Normal"/>
    <w:uiPriority w:val="99"/>
    <w:rsid w:val="00E313F0"/>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E313F0"/>
    <w:pPr>
      <w:spacing w:line="240" w:lineRule="auto"/>
    </w:pPr>
    <w:rPr>
      <w:b/>
      <w:bCs/>
    </w:rPr>
  </w:style>
  <w:style w:type="character" w:customStyle="1" w:styleId="CommentSubjectChar">
    <w:name w:val="Comment Subject Char"/>
    <w:basedOn w:val="CommentTextChar"/>
    <w:link w:val="CommentSubject"/>
    <w:rsid w:val="00E313F0"/>
    <w:rPr>
      <w:rFonts w:ascii="Calibri" w:hAnsi="Calibri"/>
      <w:b/>
      <w:bCs/>
      <w:sz w:val="20"/>
      <w:szCs w:val="20"/>
    </w:rPr>
  </w:style>
  <w:style w:type="character" w:customStyle="1" w:styleId="UnresolvedMention12">
    <w:name w:val="Unresolved Mention12"/>
    <w:basedOn w:val="DefaultParagraphFont"/>
    <w:uiPriority w:val="99"/>
    <w:rsid w:val="00E313F0"/>
    <w:rPr>
      <w:color w:val="605E5C"/>
      <w:shd w:val="clear" w:color="auto" w:fill="E1DFDD"/>
    </w:rPr>
  </w:style>
  <w:style w:type="paragraph" w:customStyle="1" w:styleId="CardNotUnderlined">
    <w:name w:val="Card Not Underlined"/>
    <w:basedOn w:val="Normal"/>
    <w:link w:val="CardNotUnderlinedChar1"/>
    <w:autoRedefine/>
    <w:qFormat/>
    <w:rsid w:val="00E313F0"/>
    <w:rPr>
      <w:rFonts w:eastAsia="Times New Roman"/>
      <w:sz w:val="12"/>
      <w:szCs w:val="20"/>
    </w:rPr>
  </w:style>
  <w:style w:type="character" w:customStyle="1" w:styleId="UnresolvedMention13">
    <w:name w:val="Unresolved Mention13"/>
    <w:basedOn w:val="DefaultParagraphFont"/>
    <w:uiPriority w:val="99"/>
    <w:rsid w:val="00E313F0"/>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E313F0"/>
    <w:rPr>
      <w:rFonts w:ascii="Calibri" w:eastAsia="Times New Roman" w:hAnsi="Calibri"/>
    </w:rPr>
  </w:style>
  <w:style w:type="character" w:customStyle="1" w:styleId="blast">
    <w:name w:val="blast"/>
    <w:basedOn w:val="DefaultParagraphFont"/>
    <w:rsid w:val="00E313F0"/>
  </w:style>
  <w:style w:type="paragraph" w:customStyle="1" w:styleId="paragraph">
    <w:name w:val="paragraph"/>
    <w:basedOn w:val="Normal"/>
    <w:uiPriority w:val="99"/>
    <w:qFormat/>
    <w:rsid w:val="00E313F0"/>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E313F0"/>
  </w:style>
  <w:style w:type="character" w:customStyle="1" w:styleId="UnresolvedMention14">
    <w:name w:val="Unresolved Mention14"/>
    <w:basedOn w:val="DefaultParagraphFont"/>
    <w:uiPriority w:val="99"/>
    <w:rsid w:val="00E313F0"/>
    <w:rPr>
      <w:color w:val="605E5C"/>
      <w:shd w:val="clear" w:color="auto" w:fill="E1DFDD"/>
    </w:rPr>
  </w:style>
  <w:style w:type="character" w:customStyle="1" w:styleId="ata-controlscomplain-btn">
    <w:name w:val="ata-controls__complain-btn"/>
    <w:basedOn w:val="DefaultParagraphFont"/>
    <w:rsid w:val="00E313F0"/>
  </w:style>
  <w:style w:type="character" w:customStyle="1" w:styleId="u-tcgraydarker">
    <w:name w:val="u-tcgraydarker"/>
    <w:basedOn w:val="DefaultParagraphFont"/>
    <w:rsid w:val="00E313F0"/>
  </w:style>
  <w:style w:type="paragraph" w:customStyle="1" w:styleId="stcontent-block">
    <w:name w:val="st__content-block"/>
    <w:basedOn w:val="Normal"/>
    <w:rsid w:val="00E313F0"/>
    <w:pPr>
      <w:spacing w:before="100" w:beforeAutospacing="1" w:after="100" w:afterAutospacing="1"/>
    </w:pPr>
  </w:style>
  <w:style w:type="character" w:customStyle="1" w:styleId="drop">
    <w:name w:val="drop"/>
    <w:basedOn w:val="DefaultParagraphFont"/>
    <w:rsid w:val="00E313F0"/>
  </w:style>
  <w:style w:type="paragraph" w:customStyle="1" w:styleId="pullquote">
    <w:name w:val="pullquote"/>
    <w:basedOn w:val="Normal"/>
    <w:rsid w:val="00E313F0"/>
    <w:pPr>
      <w:spacing w:before="100" w:beforeAutospacing="1" w:after="100" w:afterAutospacing="1"/>
    </w:pPr>
  </w:style>
  <w:style w:type="paragraph" w:customStyle="1" w:styleId="TableParagraph">
    <w:name w:val="Table Paragraph"/>
    <w:basedOn w:val="Normal"/>
    <w:uiPriority w:val="1"/>
    <w:qFormat/>
    <w:rsid w:val="00E313F0"/>
    <w:pPr>
      <w:widowControl w:val="0"/>
      <w:autoSpaceDE w:val="0"/>
      <w:autoSpaceDN w:val="0"/>
      <w:adjustRightInd w:val="0"/>
    </w:pPr>
    <w:rPr>
      <w:rFonts w:eastAsiaTheme="minorEastAsia"/>
    </w:rPr>
  </w:style>
  <w:style w:type="paragraph" w:customStyle="1" w:styleId="p">
    <w:name w:val="p"/>
    <w:basedOn w:val="Normal"/>
    <w:qFormat/>
    <w:rsid w:val="00E313F0"/>
    <w:pPr>
      <w:spacing w:before="100" w:beforeAutospacing="1" w:after="100" w:afterAutospacing="1"/>
    </w:pPr>
  </w:style>
  <w:style w:type="character" w:customStyle="1" w:styleId="figpopup-sensitive-area">
    <w:name w:val="figpopup-sensitive-area"/>
    <w:basedOn w:val="DefaultParagraphFont"/>
    <w:rsid w:val="00E313F0"/>
  </w:style>
  <w:style w:type="paragraph" w:customStyle="1" w:styleId="css-qckjh9">
    <w:name w:val="css-qckjh9"/>
    <w:basedOn w:val="Normal"/>
    <w:rsid w:val="00E313F0"/>
    <w:pPr>
      <w:spacing w:before="100" w:beforeAutospacing="1" w:after="100" w:afterAutospacing="1" w:line="240" w:lineRule="auto"/>
    </w:pPr>
    <w:rPr>
      <w:rFonts w:eastAsia="Times New Roman"/>
      <w:sz w:val="24"/>
    </w:rPr>
  </w:style>
  <w:style w:type="paragraph" w:customStyle="1" w:styleId="css-158dogj">
    <w:name w:val="css-158dogj"/>
    <w:basedOn w:val="Normal"/>
    <w:rsid w:val="00E313F0"/>
    <w:pPr>
      <w:spacing w:before="100" w:beforeAutospacing="1" w:after="100" w:afterAutospacing="1" w:line="240" w:lineRule="auto"/>
    </w:pPr>
    <w:rPr>
      <w:rFonts w:eastAsia="Times New Roman"/>
      <w:sz w:val="24"/>
    </w:rPr>
  </w:style>
  <w:style w:type="character" w:customStyle="1" w:styleId="num">
    <w:name w:val="num"/>
    <w:basedOn w:val="DefaultParagraphFont"/>
    <w:rsid w:val="00E313F0"/>
  </w:style>
  <w:style w:type="character" w:customStyle="1" w:styleId="letter">
    <w:name w:val="letter"/>
    <w:basedOn w:val="DefaultParagraphFont"/>
    <w:rsid w:val="00E313F0"/>
  </w:style>
  <w:style w:type="character" w:customStyle="1" w:styleId="dttext">
    <w:name w:val="dttext"/>
    <w:basedOn w:val="DefaultParagraphFont"/>
    <w:rsid w:val="00E313F0"/>
  </w:style>
  <w:style w:type="character" w:customStyle="1" w:styleId="sdsense">
    <w:name w:val="sdsense"/>
    <w:basedOn w:val="DefaultParagraphFont"/>
    <w:rsid w:val="00E313F0"/>
  </w:style>
  <w:style w:type="character" w:customStyle="1" w:styleId="sd">
    <w:name w:val="sd"/>
    <w:basedOn w:val="DefaultParagraphFont"/>
    <w:rsid w:val="00E313F0"/>
  </w:style>
  <w:style w:type="paragraph" w:customStyle="1" w:styleId="flfc">
    <w:name w:val="flfc"/>
    <w:basedOn w:val="Normal"/>
    <w:uiPriority w:val="99"/>
    <w:rsid w:val="00E313F0"/>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E313F0"/>
  </w:style>
  <w:style w:type="paragraph" w:customStyle="1" w:styleId="story-body-text">
    <w:name w:val="story-body-text"/>
    <w:basedOn w:val="Normal"/>
    <w:uiPriority w:val="99"/>
    <w:qFormat/>
    <w:rsid w:val="00E313F0"/>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E313F0"/>
  </w:style>
  <w:style w:type="paragraph" w:customStyle="1" w:styleId="CardText1">
    <w:name w:val="Card Text 1"/>
    <w:link w:val="CardText1Char"/>
    <w:qFormat/>
    <w:rsid w:val="00E313F0"/>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E313F0"/>
    <w:rPr>
      <w:rFonts w:ascii="Arial Narrow" w:eastAsia="Times New Roman" w:hAnsi="Arial Narrow" w:cs="Times New Roman"/>
      <w:color w:val="000000"/>
      <w:u w:val="single"/>
    </w:rPr>
  </w:style>
  <w:style w:type="paragraph" w:customStyle="1" w:styleId="Analytic2">
    <w:name w:val="Analytic2"/>
    <w:basedOn w:val="Heading4"/>
    <w:link w:val="Analytic2Char"/>
    <w:uiPriority w:val="4"/>
    <w:rsid w:val="00E313F0"/>
    <w:pPr>
      <w:spacing w:before="200" w:line="240" w:lineRule="auto"/>
    </w:pPr>
    <w:rPr>
      <w:bCs/>
      <w:iCs w:val="0"/>
      <w:color w:val="2F5496" w:themeColor="accent1" w:themeShade="BF"/>
      <w:sz w:val="28"/>
      <w:szCs w:val="28"/>
    </w:rPr>
  </w:style>
  <w:style w:type="character" w:customStyle="1" w:styleId="Analytic2Char">
    <w:name w:val="Analytic2 Char"/>
    <w:basedOn w:val="DefaultParagraphFont"/>
    <w:link w:val="Analytic2"/>
    <w:uiPriority w:val="4"/>
    <w:rsid w:val="00E313F0"/>
    <w:rPr>
      <w:rFonts w:ascii="Calibri" w:eastAsiaTheme="majorEastAsia" w:hAnsi="Calibri" w:cstheme="majorBidi"/>
      <w:b/>
      <w:bCs/>
      <w:color w:val="2F5496" w:themeColor="accent1" w:themeShade="BF"/>
      <w:sz w:val="28"/>
      <w:szCs w:val="28"/>
    </w:rPr>
  </w:style>
  <w:style w:type="character" w:customStyle="1" w:styleId="AnalyticsChar">
    <w:name w:val="Analytics Char"/>
    <w:basedOn w:val="DefaultParagraphFont"/>
    <w:uiPriority w:val="4"/>
    <w:rsid w:val="00E313F0"/>
    <w:rPr>
      <w:rFonts w:ascii="Calibri" w:eastAsiaTheme="majorEastAsia" w:hAnsi="Calibri" w:cstheme="majorBidi"/>
      <w:b/>
      <w:bCs/>
      <w:color w:val="2F5496" w:themeColor="accent1" w:themeShade="BF"/>
      <w:sz w:val="28"/>
      <w:szCs w:val="28"/>
    </w:rPr>
  </w:style>
  <w:style w:type="paragraph" w:customStyle="1" w:styleId="AnalyticsPip">
    <w:name w:val="AnalyticsPip"/>
    <w:basedOn w:val="Analytic2"/>
    <w:link w:val="AnalyticsPipChar"/>
    <w:uiPriority w:val="4"/>
    <w:rsid w:val="00E313F0"/>
  </w:style>
  <w:style w:type="character" w:customStyle="1" w:styleId="AnalyticsPipChar">
    <w:name w:val="AnalyticsPip Char"/>
    <w:basedOn w:val="DefaultParagraphFont"/>
    <w:link w:val="AnalyticsPip"/>
    <w:uiPriority w:val="4"/>
    <w:rsid w:val="00E313F0"/>
    <w:rPr>
      <w:rFonts w:ascii="Calibri" w:eastAsiaTheme="majorEastAsia" w:hAnsi="Calibri" w:cstheme="majorBidi"/>
      <w:b/>
      <w:bCs/>
      <w:color w:val="2F5496" w:themeColor="accent1" w:themeShade="BF"/>
      <w:sz w:val="28"/>
      <w:szCs w:val="28"/>
    </w:rPr>
  </w:style>
  <w:style w:type="paragraph" w:customStyle="1" w:styleId="AnalyticsGBN">
    <w:name w:val="AnalyticsGBN"/>
    <w:basedOn w:val="Analytic2"/>
    <w:link w:val="AnalyticsGBNChar"/>
    <w:uiPriority w:val="4"/>
    <w:qFormat/>
    <w:rsid w:val="00E313F0"/>
  </w:style>
  <w:style w:type="character" w:customStyle="1" w:styleId="AnalyticsGBNChar">
    <w:name w:val="AnalyticsGBN Char"/>
    <w:basedOn w:val="DefaultParagraphFont"/>
    <w:link w:val="AnalyticsGBN"/>
    <w:uiPriority w:val="4"/>
    <w:rsid w:val="00E313F0"/>
    <w:rPr>
      <w:rFonts w:ascii="Calibri" w:eastAsiaTheme="majorEastAsia" w:hAnsi="Calibri" w:cstheme="majorBidi"/>
      <w:b/>
      <w:bCs/>
      <w:color w:val="2F5496" w:themeColor="accent1" w:themeShade="BF"/>
      <w:sz w:val="28"/>
      <w:szCs w:val="28"/>
    </w:rPr>
  </w:style>
  <w:style w:type="paragraph" w:styleId="Quote">
    <w:name w:val="Quote"/>
    <w:basedOn w:val="Normal"/>
    <w:next w:val="Normal"/>
    <w:link w:val="QuoteChar"/>
    <w:uiPriority w:val="29"/>
    <w:unhideWhenUsed/>
    <w:qFormat/>
    <w:rsid w:val="00E313F0"/>
    <w:pPr>
      <w:spacing w:after="0" w:line="240" w:lineRule="auto"/>
    </w:pPr>
    <w:rPr>
      <w:i/>
      <w:iCs/>
      <w:color w:val="000000" w:themeColor="text1"/>
    </w:rPr>
  </w:style>
  <w:style w:type="character" w:customStyle="1" w:styleId="QuoteChar">
    <w:name w:val="Quote Char"/>
    <w:basedOn w:val="DefaultParagraphFont"/>
    <w:link w:val="Quote"/>
    <w:uiPriority w:val="29"/>
    <w:rsid w:val="00E313F0"/>
    <w:rPr>
      <w:rFonts w:ascii="Calibri" w:hAnsi="Calibri"/>
      <w:i/>
      <w:iCs/>
      <w:color w:val="000000" w:themeColor="text1"/>
    </w:rPr>
  </w:style>
  <w:style w:type="paragraph" w:styleId="TOCHeading">
    <w:name w:val="TOC Heading"/>
    <w:basedOn w:val="Heading1"/>
    <w:next w:val="Normal"/>
    <w:uiPriority w:val="39"/>
    <w:unhideWhenUsed/>
    <w:qFormat/>
    <w:rsid w:val="00E313F0"/>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F5496" w:themeColor="accent1" w:themeShade="BF"/>
      <w:sz w:val="28"/>
      <w:szCs w:val="28"/>
    </w:rPr>
  </w:style>
  <w:style w:type="character" w:customStyle="1" w:styleId="ref-lnk">
    <w:name w:val="ref-lnk"/>
    <w:basedOn w:val="DefaultParagraphFont"/>
    <w:rsid w:val="00E313F0"/>
  </w:style>
  <w:style w:type="character" w:customStyle="1" w:styleId="ref-overlay">
    <w:name w:val="ref-overlay"/>
    <w:basedOn w:val="DefaultParagraphFont"/>
    <w:rsid w:val="00E313F0"/>
  </w:style>
  <w:style w:type="character" w:customStyle="1" w:styleId="ref-fn-p">
    <w:name w:val="ref-fn-p"/>
    <w:basedOn w:val="DefaultParagraphFont"/>
    <w:rsid w:val="00E313F0"/>
  </w:style>
  <w:style w:type="character" w:customStyle="1" w:styleId="opinion-articlebody">
    <w:name w:val="opinion-article__body"/>
    <w:basedOn w:val="DefaultParagraphFont"/>
    <w:rsid w:val="00E313F0"/>
  </w:style>
  <w:style w:type="paragraph" w:customStyle="1" w:styleId="opinion-articlebody1">
    <w:name w:val="opinion-article__body1"/>
    <w:basedOn w:val="Normal"/>
    <w:rsid w:val="00E313F0"/>
    <w:pPr>
      <w:spacing w:before="100" w:beforeAutospacing="1" w:after="100" w:afterAutospacing="1" w:line="240" w:lineRule="auto"/>
    </w:pPr>
    <w:rPr>
      <w:rFonts w:eastAsia="Times New Roman"/>
      <w:sz w:val="24"/>
    </w:rPr>
  </w:style>
  <w:style w:type="paragraph" w:customStyle="1" w:styleId="para">
    <w:name w:val="para"/>
    <w:basedOn w:val="Normal"/>
    <w:qFormat/>
    <w:rsid w:val="00E313F0"/>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E313F0"/>
  </w:style>
  <w:style w:type="character" w:customStyle="1" w:styleId="journaltitle">
    <w:name w:val="journaltitle"/>
    <w:basedOn w:val="DefaultParagraphFont"/>
    <w:rsid w:val="00E313F0"/>
  </w:style>
  <w:style w:type="character" w:customStyle="1" w:styleId="hit">
    <w:name w:val="hit"/>
    <w:basedOn w:val="DefaultParagraphFont"/>
    <w:rsid w:val="00E313F0"/>
  </w:style>
  <w:style w:type="paragraph" w:customStyle="1" w:styleId="wp-caption-text">
    <w:name w:val="wp-caption-text"/>
    <w:basedOn w:val="Normal"/>
    <w:qFormat/>
    <w:rsid w:val="00E313F0"/>
    <w:pPr>
      <w:spacing w:before="100" w:beforeAutospacing="1" w:after="100" w:afterAutospacing="1" w:line="240" w:lineRule="auto"/>
    </w:pPr>
    <w:rPr>
      <w:rFonts w:eastAsia="Times New Roman"/>
      <w:sz w:val="24"/>
    </w:rPr>
  </w:style>
  <w:style w:type="paragraph" w:customStyle="1" w:styleId="css-utmy9y">
    <w:name w:val="css-utmy9y"/>
    <w:basedOn w:val="Normal"/>
    <w:rsid w:val="00E313F0"/>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E313F0"/>
    <w:rPr>
      <w:sz w:val="20"/>
      <w:u w:val="single"/>
    </w:rPr>
  </w:style>
  <w:style w:type="character" w:customStyle="1" w:styleId="Style11ptBoldUnderlineBorderSinglesolidlineAuto">
    <w:name w:val="Style 11 pt Bold Underline Border: : (Single solid line Auto  ..."/>
    <w:basedOn w:val="DefaultParagraphFont"/>
    <w:rsid w:val="00E313F0"/>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E313F0"/>
  </w:style>
  <w:style w:type="paragraph" w:customStyle="1" w:styleId="Small">
    <w:name w:val="Small"/>
    <w:basedOn w:val="Normal"/>
    <w:next w:val="Normal"/>
    <w:uiPriority w:val="99"/>
    <w:qFormat/>
    <w:rsid w:val="00E313F0"/>
    <w:pPr>
      <w:jc w:val="both"/>
    </w:pPr>
    <w:rPr>
      <w:rFonts w:ascii="Arial" w:eastAsia="Calibri" w:hAnsi="Arial" w:cs="Arial"/>
    </w:rPr>
  </w:style>
  <w:style w:type="character" w:customStyle="1" w:styleId="Footnote">
    <w:name w:val="Footnote_"/>
    <w:basedOn w:val="DefaultParagraphFont"/>
    <w:link w:val="Footnote0"/>
    <w:rsid w:val="00E313F0"/>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E313F0"/>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E313F0"/>
    <w:rPr>
      <w:rFonts w:ascii="Arial Narrow" w:hAnsi="Arial Narrow"/>
      <w:b/>
      <w:color w:val="000000"/>
      <w:sz w:val="26"/>
    </w:rPr>
  </w:style>
  <w:style w:type="paragraph" w:customStyle="1" w:styleId="CardTagandCite">
    <w:name w:val="Card Tag and Cite"/>
    <w:basedOn w:val="Normal"/>
    <w:next w:val="Normal"/>
    <w:link w:val="CardTagandCiteChar"/>
    <w:qFormat/>
    <w:rsid w:val="00E313F0"/>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E313F0"/>
    <w:rPr>
      <w:b/>
      <w:bCs/>
    </w:rPr>
  </w:style>
  <w:style w:type="paragraph" w:customStyle="1" w:styleId="Cite2">
    <w:name w:val="Cite 2"/>
    <w:basedOn w:val="Normal"/>
    <w:qFormat/>
    <w:rsid w:val="00E313F0"/>
    <w:pPr>
      <w:spacing w:after="0" w:line="240" w:lineRule="auto"/>
    </w:pPr>
    <w:rPr>
      <w:rFonts w:ascii="Arial" w:eastAsia="Calibri" w:hAnsi="Arial" w:cs="Arial"/>
      <w:b/>
      <w:sz w:val="24"/>
      <w:u w:val="single"/>
    </w:rPr>
  </w:style>
  <w:style w:type="character" w:customStyle="1" w:styleId="aqj">
    <w:name w:val="aqj"/>
    <w:basedOn w:val="DefaultParagraphFont"/>
    <w:rsid w:val="00E313F0"/>
  </w:style>
  <w:style w:type="paragraph" w:customStyle="1" w:styleId="StyleJustified">
    <w:name w:val="Style Justified"/>
    <w:basedOn w:val="Normal"/>
    <w:qFormat/>
    <w:rsid w:val="00E313F0"/>
    <w:pPr>
      <w:spacing w:after="0" w:line="240" w:lineRule="auto"/>
    </w:pPr>
    <w:rPr>
      <w:rFonts w:eastAsia="Times New Roman"/>
      <w:szCs w:val="20"/>
    </w:rPr>
  </w:style>
  <w:style w:type="paragraph" w:customStyle="1" w:styleId="AuthorDate">
    <w:name w:val="AuthorDate"/>
    <w:next w:val="Normal"/>
    <w:link w:val="AuthorDateChar"/>
    <w:qFormat/>
    <w:rsid w:val="00E313F0"/>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E313F0"/>
    <w:rPr>
      <w:rFonts w:ascii="Times New Roman" w:eastAsia="Calibri" w:hAnsi="Times New Roman" w:cs="Times New Roman"/>
      <w:b/>
      <w:sz w:val="24"/>
      <w:szCs w:val="20"/>
      <w:u w:val="single"/>
    </w:rPr>
  </w:style>
  <w:style w:type="character" w:customStyle="1" w:styleId="maintext">
    <w:name w:val="maintext"/>
    <w:basedOn w:val="DefaultParagraphFont"/>
    <w:rsid w:val="00E313F0"/>
  </w:style>
  <w:style w:type="paragraph" w:customStyle="1" w:styleId="Stylecardtext8pt">
    <w:name w:val="Style card text + 8 pt"/>
    <w:basedOn w:val="Normal"/>
    <w:qFormat/>
    <w:rsid w:val="00E313F0"/>
    <w:pPr>
      <w:spacing w:after="0" w:line="240" w:lineRule="auto"/>
      <w:ind w:right="288"/>
    </w:pPr>
  </w:style>
  <w:style w:type="character" w:customStyle="1" w:styleId="NotBold10Final">
    <w:name w:val="NotBold10Final"/>
    <w:uiPriority w:val="1"/>
    <w:qFormat/>
    <w:rsid w:val="00E313F0"/>
    <w:rPr>
      <w:rFonts w:ascii="Times New Roman" w:hAnsi="Times New Roman"/>
      <w:b w:val="0"/>
      <w:i w:val="0"/>
      <w:sz w:val="20"/>
    </w:rPr>
  </w:style>
  <w:style w:type="character" w:customStyle="1" w:styleId="Bold12">
    <w:name w:val="Bold12"/>
    <w:uiPriority w:val="1"/>
    <w:qFormat/>
    <w:rsid w:val="00E313F0"/>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E313F0"/>
    <w:pPr>
      <w:spacing w:after="0" w:line="240" w:lineRule="auto"/>
      <w:ind w:left="288" w:right="288"/>
    </w:pPr>
    <w:rPr>
      <w:rFonts w:eastAsia="Times New Roman"/>
      <w:sz w:val="20"/>
      <w:szCs w:val="20"/>
    </w:rPr>
  </w:style>
  <w:style w:type="character" w:customStyle="1" w:styleId="CardtextChar1">
    <w:name w:val="Card text Char"/>
    <w:link w:val="Cardtext0"/>
    <w:locked/>
    <w:rsid w:val="00E313F0"/>
    <w:rPr>
      <w:rFonts w:ascii="Arial Narrow" w:hAnsi="Arial Narrow"/>
      <w:u w:val="single"/>
    </w:rPr>
  </w:style>
  <w:style w:type="paragraph" w:customStyle="1" w:styleId="Cardtext0">
    <w:name w:val="Card text"/>
    <w:link w:val="CardtextChar1"/>
    <w:qFormat/>
    <w:rsid w:val="00E313F0"/>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E313F0"/>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E313F0"/>
    <w:rPr>
      <w:rFonts w:ascii="Calibri" w:eastAsia="Times New Roman" w:hAnsi="Calibri"/>
      <w:sz w:val="24"/>
      <w:lang w:val="x-none" w:eastAsia="ar-SA"/>
    </w:rPr>
  </w:style>
  <w:style w:type="paragraph" w:customStyle="1" w:styleId="Default">
    <w:name w:val="Default"/>
    <w:qFormat/>
    <w:rsid w:val="00E313F0"/>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E313F0"/>
    <w:pPr>
      <w:spacing w:after="0" w:line="240" w:lineRule="auto"/>
    </w:pPr>
    <w:rPr>
      <w:rFonts w:eastAsia="Calibri"/>
    </w:rPr>
  </w:style>
  <w:style w:type="paragraph" w:customStyle="1" w:styleId="newpage">
    <w:name w:val="new page"/>
    <w:basedOn w:val="Heading4"/>
    <w:rsid w:val="00E313F0"/>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E313F0"/>
    <w:pPr>
      <w:spacing w:after="0" w:line="240" w:lineRule="auto"/>
    </w:pPr>
    <w:rPr>
      <w:rFonts w:eastAsia="Times"/>
      <w:sz w:val="18"/>
      <w:szCs w:val="20"/>
    </w:rPr>
  </w:style>
  <w:style w:type="character" w:customStyle="1" w:styleId="textexposedshow">
    <w:name w:val="text_exposed_show"/>
    <w:basedOn w:val="DefaultParagraphFont"/>
    <w:rsid w:val="00E313F0"/>
  </w:style>
  <w:style w:type="paragraph" w:customStyle="1" w:styleId="Heading">
    <w:name w:val="Heading"/>
    <w:basedOn w:val="Normal"/>
    <w:next w:val="BodyText"/>
    <w:rsid w:val="00E313F0"/>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E313F0"/>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E313F0"/>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E313F0"/>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E313F0"/>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E313F0"/>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E313F0"/>
    <w:rPr>
      <w:rFonts w:ascii="Arial" w:hAnsi="Arial"/>
      <w:b/>
      <w:sz w:val="24"/>
    </w:rPr>
  </w:style>
  <w:style w:type="character" w:customStyle="1" w:styleId="Style11ptBlackUnderline">
    <w:name w:val="Style 11 pt Black Underline"/>
    <w:rsid w:val="00E313F0"/>
    <w:rPr>
      <w:color w:val="000000"/>
      <w:sz w:val="20"/>
      <w:u w:val="single"/>
    </w:rPr>
  </w:style>
  <w:style w:type="character" w:customStyle="1" w:styleId="Style11ptBlack">
    <w:name w:val="Style 11 pt Black"/>
    <w:rsid w:val="00E313F0"/>
    <w:rPr>
      <w:color w:val="000000"/>
      <w:sz w:val="20"/>
    </w:rPr>
  </w:style>
  <w:style w:type="paragraph" w:customStyle="1" w:styleId="CardsHighlighted">
    <w:name w:val="Cards Highlighted"/>
    <w:basedOn w:val="Normal"/>
    <w:link w:val="CardsHighlightedChar"/>
    <w:autoRedefine/>
    <w:qFormat/>
    <w:rsid w:val="00E313F0"/>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E313F0"/>
    <w:rPr>
      <w:rFonts w:ascii="Calibri" w:eastAsia="Calibri" w:hAnsi="Calibri"/>
      <w:sz w:val="24"/>
      <w:u w:val="single"/>
      <w:shd w:val="clear" w:color="auto" w:fill="00FFFF"/>
    </w:rPr>
  </w:style>
  <w:style w:type="character" w:customStyle="1" w:styleId="CitesChar">
    <w:name w:val="Cites Char"/>
    <w:basedOn w:val="DefaultParagraphFont"/>
    <w:link w:val="Cites"/>
    <w:rsid w:val="00E313F0"/>
    <w:rPr>
      <w:rFonts w:ascii="Times New Roman" w:eastAsia="Times New Roman" w:hAnsi="Times New Roman" w:cs="Times New Roman"/>
      <w:sz w:val="20"/>
      <w:szCs w:val="24"/>
    </w:rPr>
  </w:style>
  <w:style w:type="paragraph" w:customStyle="1" w:styleId="analytics">
    <w:name w:val="analytics"/>
    <w:basedOn w:val="Normal"/>
    <w:link w:val="analyticsChar0"/>
    <w:uiPriority w:val="4"/>
    <w:rsid w:val="00E313F0"/>
    <w:pPr>
      <w:spacing w:after="0" w:line="240" w:lineRule="auto"/>
    </w:pPr>
    <w:rPr>
      <w:b/>
      <w:color w:val="C00000"/>
    </w:rPr>
  </w:style>
  <w:style w:type="character" w:customStyle="1" w:styleId="analyticsChar0">
    <w:name w:val="analytics Char"/>
    <w:basedOn w:val="DefaultParagraphFont"/>
    <w:link w:val="analytics"/>
    <w:uiPriority w:val="4"/>
    <w:rsid w:val="00E313F0"/>
    <w:rPr>
      <w:rFonts w:ascii="Calibri" w:hAnsi="Calibri"/>
      <w:b/>
      <w:color w:val="C00000"/>
    </w:rPr>
  </w:style>
  <w:style w:type="character" w:customStyle="1" w:styleId="swauthor">
    <w:name w:val="sw_author"/>
    <w:rsid w:val="00E313F0"/>
  </w:style>
  <w:style w:type="character" w:customStyle="1" w:styleId="Mention1">
    <w:name w:val="Mention1"/>
    <w:basedOn w:val="DefaultParagraphFont"/>
    <w:uiPriority w:val="99"/>
    <w:semiHidden/>
    <w:unhideWhenUsed/>
    <w:rsid w:val="00E313F0"/>
    <w:rPr>
      <w:color w:val="2B579A"/>
      <w:shd w:val="clear" w:color="auto" w:fill="E6E6E6"/>
    </w:rPr>
  </w:style>
  <w:style w:type="paragraph" w:customStyle="1" w:styleId="citenon-bold">
    <w:name w:val="cite non-bold"/>
    <w:basedOn w:val="Normal"/>
    <w:link w:val="citenon-boldChar"/>
    <w:qFormat/>
    <w:rsid w:val="00E313F0"/>
    <w:pPr>
      <w:spacing w:after="0" w:line="240" w:lineRule="auto"/>
    </w:pPr>
    <w:rPr>
      <w:rFonts w:eastAsia="Calibri"/>
      <w:sz w:val="20"/>
      <w:szCs w:val="20"/>
      <w:lang w:val="x-none" w:eastAsia="x-none"/>
    </w:rPr>
  </w:style>
  <w:style w:type="character" w:customStyle="1" w:styleId="citenon-boldChar">
    <w:name w:val="cite non-bold Char"/>
    <w:link w:val="citenon-bold"/>
    <w:rsid w:val="00E313F0"/>
    <w:rPr>
      <w:rFonts w:ascii="Calibri" w:eastAsia="Calibri" w:hAnsi="Calibri"/>
      <w:sz w:val="20"/>
      <w:szCs w:val="20"/>
      <w:lang w:val="x-none" w:eastAsia="x-none"/>
    </w:rPr>
  </w:style>
  <w:style w:type="paragraph" w:customStyle="1" w:styleId="HotRoute">
    <w:name w:val="Hot Route!"/>
    <w:basedOn w:val="Normal"/>
    <w:link w:val="HotRouteChar"/>
    <w:qFormat/>
    <w:rsid w:val="00E313F0"/>
    <w:pPr>
      <w:spacing w:after="0" w:line="240" w:lineRule="auto"/>
      <w:ind w:left="144"/>
    </w:pPr>
    <w:rPr>
      <w:rFonts w:eastAsia="Calibri"/>
      <w:color w:val="000000"/>
    </w:rPr>
  </w:style>
  <w:style w:type="character" w:customStyle="1" w:styleId="HotRouteChar">
    <w:name w:val="Hot Route! Char"/>
    <w:link w:val="HotRoute"/>
    <w:rsid w:val="00E313F0"/>
    <w:rPr>
      <w:rFonts w:ascii="Calibri" w:eastAsia="Calibri" w:hAnsi="Calibri"/>
      <w:color w:val="000000"/>
    </w:rPr>
  </w:style>
  <w:style w:type="paragraph" w:customStyle="1" w:styleId="CardIndented">
    <w:name w:val="Card (Indented)"/>
    <w:basedOn w:val="Normal"/>
    <w:link w:val="CardIndentedChar"/>
    <w:qFormat/>
    <w:rsid w:val="00E313F0"/>
    <w:pPr>
      <w:spacing w:after="0" w:line="240" w:lineRule="auto"/>
      <w:ind w:left="288"/>
    </w:pPr>
  </w:style>
  <w:style w:type="paragraph" w:customStyle="1" w:styleId="PhoTag">
    <w:name w:val="PhoTag"/>
    <w:basedOn w:val="Normal"/>
    <w:next w:val="Normal"/>
    <w:autoRedefine/>
    <w:qFormat/>
    <w:rsid w:val="00E313F0"/>
    <w:pPr>
      <w:spacing w:after="0" w:line="240" w:lineRule="auto"/>
    </w:pPr>
    <w:rPr>
      <w:b/>
    </w:rPr>
  </w:style>
  <w:style w:type="character" w:customStyle="1" w:styleId="BoldUnderlineChar0">
    <w:name w:val="BoldUnderline Char"/>
    <w:uiPriority w:val="99"/>
    <w:rsid w:val="00E313F0"/>
    <w:rPr>
      <w:rFonts w:ascii="Times New Roman" w:eastAsia="Times New Roman" w:hAnsi="Times New Roman" w:cs="Times New Roman"/>
      <w:b/>
      <w:sz w:val="20"/>
      <w:u w:val="single"/>
    </w:rPr>
  </w:style>
  <w:style w:type="character" w:customStyle="1" w:styleId="wikiexternallink">
    <w:name w:val="wikiexternallink"/>
    <w:basedOn w:val="DefaultParagraphFont"/>
    <w:rsid w:val="00E313F0"/>
  </w:style>
  <w:style w:type="character" w:customStyle="1" w:styleId="wikigeneratedlinkcontent">
    <w:name w:val="wikigeneratedlinkcontent"/>
    <w:basedOn w:val="DefaultParagraphFont"/>
    <w:rsid w:val="00E313F0"/>
  </w:style>
  <w:style w:type="character" w:customStyle="1" w:styleId="boldunderlineChar1">
    <w:name w:val="bold underline Char"/>
    <w:basedOn w:val="DefaultParagraphFont"/>
    <w:rsid w:val="00E313F0"/>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E313F0"/>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E313F0"/>
    <w:pPr>
      <w:spacing w:after="0" w:line="240" w:lineRule="auto"/>
      <w:jc w:val="both"/>
    </w:pPr>
    <w:rPr>
      <w:rFonts w:eastAsia="Calibri"/>
      <w:sz w:val="20"/>
      <w:szCs w:val="26"/>
    </w:rPr>
  </w:style>
  <w:style w:type="character" w:customStyle="1" w:styleId="Author">
    <w:name w:val="Author"/>
    <w:aliases w:val="Style Date"/>
    <w:basedOn w:val="DefaultParagraphFont"/>
    <w:qFormat/>
    <w:rsid w:val="00E313F0"/>
    <w:rPr>
      <w:sz w:val="24"/>
    </w:rPr>
  </w:style>
  <w:style w:type="character" w:customStyle="1" w:styleId="box">
    <w:name w:val="box"/>
    <w:basedOn w:val="DefaultParagraphFont"/>
    <w:rsid w:val="00E313F0"/>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E313F0"/>
    <w:pPr>
      <w:spacing w:after="0" w:line="240" w:lineRule="auto"/>
    </w:pPr>
    <w:rPr>
      <w:rFonts w:eastAsia="Times New Roman"/>
      <w:szCs w:val="20"/>
    </w:rPr>
  </w:style>
  <w:style w:type="character" w:customStyle="1" w:styleId="ReallySmallChar">
    <w:name w:val="Really Small Char"/>
    <w:basedOn w:val="DefaultParagraphFont"/>
    <w:link w:val="ReallySmall"/>
    <w:rsid w:val="00E313F0"/>
    <w:rPr>
      <w:rFonts w:ascii="Calibri" w:eastAsia="Times New Roman" w:hAnsi="Calibri"/>
      <w:szCs w:val="20"/>
    </w:rPr>
  </w:style>
  <w:style w:type="paragraph" w:customStyle="1" w:styleId="PageHeaderLine1">
    <w:name w:val="PageHeaderLine1"/>
    <w:basedOn w:val="Normal"/>
    <w:qFormat/>
    <w:rsid w:val="00E313F0"/>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E313F0"/>
    <w:pPr>
      <w:tabs>
        <w:tab w:val="right" w:pos="10800"/>
      </w:tabs>
      <w:spacing w:after="0" w:line="480" w:lineRule="auto"/>
    </w:pPr>
    <w:rPr>
      <w:b/>
    </w:rPr>
  </w:style>
  <w:style w:type="paragraph" w:styleId="TOC4">
    <w:name w:val="toc 4"/>
    <w:basedOn w:val="Normal"/>
    <w:next w:val="Normal"/>
    <w:autoRedefine/>
    <w:unhideWhenUsed/>
    <w:rsid w:val="00E313F0"/>
    <w:pPr>
      <w:spacing w:before="240" w:after="0" w:line="240" w:lineRule="auto"/>
    </w:pPr>
    <w:rPr>
      <w:b/>
      <w:u w:val="single"/>
    </w:rPr>
  </w:style>
  <w:style w:type="paragraph" w:customStyle="1" w:styleId="BlockTitle2">
    <w:name w:val="Block Title2"/>
    <w:basedOn w:val="Normal"/>
    <w:next w:val="Normal"/>
    <w:link w:val="BlockTitle2Char"/>
    <w:qFormat/>
    <w:rsid w:val="00E313F0"/>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E313F0"/>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E313F0"/>
    <w:pPr>
      <w:spacing w:after="0" w:line="240" w:lineRule="auto"/>
      <w:ind w:left="200"/>
    </w:pPr>
    <w:rPr>
      <w:rFonts w:eastAsia="Calibri"/>
      <w:color w:val="000000"/>
    </w:rPr>
  </w:style>
  <w:style w:type="paragraph" w:styleId="TOC3">
    <w:name w:val="toc 3"/>
    <w:basedOn w:val="Normal"/>
    <w:next w:val="Normal"/>
    <w:autoRedefine/>
    <w:rsid w:val="00E313F0"/>
    <w:pPr>
      <w:spacing w:after="0" w:line="240" w:lineRule="auto"/>
      <w:ind w:left="400"/>
    </w:pPr>
    <w:rPr>
      <w:rFonts w:eastAsia="Calibri"/>
      <w:color w:val="000000"/>
    </w:rPr>
  </w:style>
  <w:style w:type="paragraph" w:styleId="TOC5">
    <w:name w:val="toc 5"/>
    <w:basedOn w:val="Normal"/>
    <w:next w:val="Normal"/>
    <w:autoRedefine/>
    <w:rsid w:val="00E313F0"/>
    <w:pPr>
      <w:spacing w:after="0" w:line="240" w:lineRule="auto"/>
      <w:ind w:left="800"/>
    </w:pPr>
    <w:rPr>
      <w:rFonts w:eastAsia="Calibri"/>
      <w:color w:val="000000"/>
    </w:rPr>
  </w:style>
  <w:style w:type="paragraph" w:styleId="TOC6">
    <w:name w:val="toc 6"/>
    <w:basedOn w:val="Normal"/>
    <w:next w:val="Normal"/>
    <w:autoRedefine/>
    <w:rsid w:val="00E313F0"/>
    <w:pPr>
      <w:spacing w:after="0" w:line="240" w:lineRule="auto"/>
      <w:ind w:left="1000"/>
    </w:pPr>
    <w:rPr>
      <w:rFonts w:eastAsia="Calibri"/>
      <w:color w:val="000000"/>
    </w:rPr>
  </w:style>
  <w:style w:type="paragraph" w:styleId="TOC7">
    <w:name w:val="toc 7"/>
    <w:basedOn w:val="Normal"/>
    <w:next w:val="Normal"/>
    <w:autoRedefine/>
    <w:rsid w:val="00E313F0"/>
    <w:pPr>
      <w:spacing w:after="0" w:line="240" w:lineRule="auto"/>
      <w:ind w:left="1200"/>
    </w:pPr>
    <w:rPr>
      <w:rFonts w:eastAsia="Calibri"/>
      <w:color w:val="000000"/>
    </w:rPr>
  </w:style>
  <w:style w:type="paragraph" w:styleId="TOC8">
    <w:name w:val="toc 8"/>
    <w:basedOn w:val="Normal"/>
    <w:next w:val="Normal"/>
    <w:autoRedefine/>
    <w:rsid w:val="00E313F0"/>
    <w:pPr>
      <w:spacing w:after="0" w:line="240" w:lineRule="auto"/>
      <w:ind w:left="1400"/>
    </w:pPr>
    <w:rPr>
      <w:rFonts w:eastAsia="Calibri"/>
      <w:color w:val="000000"/>
    </w:rPr>
  </w:style>
  <w:style w:type="paragraph" w:styleId="TOC9">
    <w:name w:val="toc 9"/>
    <w:basedOn w:val="Normal"/>
    <w:next w:val="Normal"/>
    <w:autoRedefine/>
    <w:rsid w:val="00E313F0"/>
    <w:pPr>
      <w:spacing w:after="0" w:line="240" w:lineRule="auto"/>
      <w:ind w:left="1600"/>
    </w:pPr>
    <w:rPr>
      <w:rFonts w:eastAsia="Calibri"/>
      <w:color w:val="000000"/>
    </w:rPr>
  </w:style>
  <w:style w:type="paragraph" w:customStyle="1" w:styleId="TxBrp1">
    <w:name w:val="TxBr_p1"/>
    <w:basedOn w:val="Normal"/>
    <w:qFormat/>
    <w:rsid w:val="00E313F0"/>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E313F0"/>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E313F0"/>
    <w:pPr>
      <w:spacing w:before="240" w:after="240" w:line="240" w:lineRule="auto"/>
      <w:jc w:val="center"/>
      <w:outlineLvl w:val="0"/>
    </w:pPr>
    <w:rPr>
      <w:rFonts w:eastAsia="Calibri"/>
      <w:b/>
      <w:bCs/>
      <w:color w:val="000000"/>
      <w:sz w:val="32"/>
      <w:u w:val="single"/>
    </w:rPr>
  </w:style>
  <w:style w:type="character" w:customStyle="1" w:styleId="Style8pt">
    <w:name w:val="Style 8 pt"/>
    <w:rsid w:val="00E313F0"/>
    <w:rPr>
      <w:rFonts w:ascii="Times New Roman" w:hAnsi="Times New Roman"/>
      <w:sz w:val="16"/>
      <w:u w:val="none"/>
    </w:rPr>
  </w:style>
  <w:style w:type="paragraph" w:customStyle="1" w:styleId="cards0">
    <w:name w:val="cards"/>
    <w:basedOn w:val="Normal"/>
    <w:qFormat/>
    <w:rsid w:val="00E313F0"/>
    <w:pPr>
      <w:spacing w:after="0" w:line="240" w:lineRule="auto"/>
    </w:pPr>
    <w:rPr>
      <w:rFonts w:eastAsia="Calibri"/>
      <w:color w:val="000000"/>
    </w:rPr>
  </w:style>
  <w:style w:type="character" w:customStyle="1" w:styleId="7TimesNewRoman">
    <w:name w:val="7 Times New Roman"/>
    <w:rsid w:val="00E313F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E313F0"/>
    <w:pPr>
      <w:spacing w:after="0" w:line="240" w:lineRule="auto"/>
    </w:pPr>
    <w:rPr>
      <w:rFonts w:eastAsia="Calibri"/>
      <w:color w:val="000000"/>
    </w:rPr>
  </w:style>
  <w:style w:type="character" w:customStyle="1" w:styleId="Heading4CiteChar">
    <w:name w:val="Heading 4 Cite Char"/>
    <w:link w:val="Heading4Cite"/>
    <w:rsid w:val="00E313F0"/>
    <w:rPr>
      <w:rFonts w:ascii="Calibri" w:eastAsia="Calibri" w:hAnsi="Calibri"/>
      <w:color w:val="000000"/>
    </w:rPr>
  </w:style>
  <w:style w:type="character" w:customStyle="1" w:styleId="BoldUnderlineCharChar">
    <w:name w:val="BoldUnderline Char Char"/>
    <w:rsid w:val="00E313F0"/>
    <w:rPr>
      <w:rFonts w:ascii="Calibri" w:hAnsi="Calibri"/>
      <w:b/>
      <w:szCs w:val="24"/>
      <w:u w:val="single"/>
      <w:lang w:val="en-US" w:eastAsia="en-US" w:bidi="ar-SA"/>
    </w:rPr>
  </w:style>
  <w:style w:type="paragraph" w:customStyle="1" w:styleId="Underlining">
    <w:name w:val="Underlining"/>
    <w:basedOn w:val="Normal"/>
    <w:link w:val="UnderliningChar"/>
    <w:qFormat/>
    <w:rsid w:val="00E313F0"/>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E313F0"/>
    <w:rPr>
      <w:rFonts w:ascii="Arial Narrow" w:eastAsia="Calibri" w:hAnsi="Arial Narrow"/>
      <w:color w:val="000000"/>
      <w:u w:val="single"/>
    </w:rPr>
  </w:style>
  <w:style w:type="character" w:customStyle="1" w:styleId="UnderlinedCharChar">
    <w:name w:val="Underlined Char Char"/>
    <w:rsid w:val="00E313F0"/>
    <w:rPr>
      <w:szCs w:val="28"/>
      <w:u w:val="single"/>
      <w:lang w:val="en-US" w:eastAsia="en-US" w:bidi="ar-SA"/>
    </w:rPr>
  </w:style>
  <w:style w:type="paragraph" w:customStyle="1" w:styleId="Microtext">
    <w:name w:val="Microtext"/>
    <w:basedOn w:val="Normal"/>
    <w:next w:val="Normal"/>
    <w:link w:val="MicrotextChar"/>
    <w:qFormat/>
    <w:rsid w:val="00E313F0"/>
    <w:pPr>
      <w:spacing w:after="0" w:line="240" w:lineRule="auto"/>
    </w:pPr>
    <w:rPr>
      <w:rFonts w:eastAsia="Calibri"/>
      <w:color w:val="000000"/>
      <w:sz w:val="12"/>
    </w:rPr>
  </w:style>
  <w:style w:type="character" w:customStyle="1" w:styleId="MicrotextChar">
    <w:name w:val="Microtext Char"/>
    <w:link w:val="Microtext"/>
    <w:rsid w:val="00E313F0"/>
    <w:rPr>
      <w:rFonts w:ascii="Calibri" w:eastAsia="Calibri" w:hAnsi="Calibri"/>
      <w:color w:val="000000"/>
      <w:sz w:val="12"/>
    </w:rPr>
  </w:style>
  <w:style w:type="paragraph" w:customStyle="1" w:styleId="PageTitle">
    <w:name w:val="Page Title"/>
    <w:basedOn w:val="Normal"/>
    <w:next w:val="Normal"/>
    <w:qFormat/>
    <w:rsid w:val="00E313F0"/>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E313F0"/>
    <w:rPr>
      <w:sz w:val="20"/>
      <w:u w:val="single"/>
    </w:rPr>
  </w:style>
  <w:style w:type="character" w:customStyle="1" w:styleId="StyleTimesNewRoman9pt">
    <w:name w:val="Style Times New Roman 9 pt"/>
    <w:rsid w:val="00E313F0"/>
    <w:rPr>
      <w:sz w:val="20"/>
    </w:rPr>
  </w:style>
  <w:style w:type="character" w:customStyle="1" w:styleId="Style9ptItalicUnderline">
    <w:name w:val="Style 9 pt Italic Underline"/>
    <w:rsid w:val="00E313F0"/>
    <w:rPr>
      <w:i/>
      <w:iCs/>
      <w:sz w:val="20"/>
      <w:u w:val="single"/>
    </w:rPr>
  </w:style>
  <w:style w:type="paragraph" w:customStyle="1" w:styleId="Style4">
    <w:name w:val="Style4"/>
    <w:basedOn w:val="Normal"/>
    <w:link w:val="Style4Char"/>
    <w:qFormat/>
    <w:rsid w:val="00E313F0"/>
    <w:pPr>
      <w:numPr>
        <w:numId w:val="13"/>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E313F0"/>
  </w:style>
  <w:style w:type="character" w:customStyle="1" w:styleId="StyleStyle49ptChar">
    <w:name w:val="Style Style4 + 9 pt Char"/>
    <w:link w:val="StyleStyle49pt"/>
    <w:rsid w:val="00E313F0"/>
    <w:rPr>
      <w:rFonts w:ascii="Arial Narrow" w:hAnsi="Arial Narrow"/>
      <w:szCs w:val="24"/>
      <w:u w:val="single"/>
    </w:rPr>
  </w:style>
  <w:style w:type="paragraph" w:customStyle="1" w:styleId="StyleStyle49ptBold">
    <w:name w:val="Style Style4 + 9 pt Bold"/>
    <w:basedOn w:val="Style4"/>
    <w:link w:val="StyleStyle49ptBoldChar"/>
    <w:qFormat/>
    <w:rsid w:val="00E313F0"/>
    <w:rPr>
      <w:b/>
      <w:bCs/>
    </w:rPr>
  </w:style>
  <w:style w:type="character" w:customStyle="1" w:styleId="StyleStyle49ptBoldChar">
    <w:name w:val="Style Style4 + 9 pt Bold Char"/>
    <w:link w:val="StyleStyle49ptBold"/>
    <w:rsid w:val="00E313F0"/>
    <w:rPr>
      <w:rFonts w:ascii="Arial Narrow" w:hAnsi="Arial Narrow"/>
      <w:b/>
      <w:bCs/>
      <w:szCs w:val="24"/>
      <w:u w:val="single"/>
    </w:rPr>
  </w:style>
  <w:style w:type="character" w:customStyle="1" w:styleId="Style9ptBoldUnderline">
    <w:name w:val="Style 9 pt Bold Underline"/>
    <w:rsid w:val="00E313F0"/>
    <w:rPr>
      <w:b/>
      <w:bCs/>
      <w:sz w:val="20"/>
      <w:u w:val="single"/>
    </w:rPr>
  </w:style>
  <w:style w:type="paragraph" w:customStyle="1" w:styleId="Style3">
    <w:name w:val="Style3"/>
    <w:basedOn w:val="Normal"/>
    <w:link w:val="Style3Char"/>
    <w:qFormat/>
    <w:rsid w:val="00E313F0"/>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E313F0"/>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E313F0"/>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E313F0"/>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E313F0"/>
    <w:rPr>
      <w:rFonts w:ascii="Calibri" w:eastAsia="Times New Roman" w:hAnsi="Calibri" w:cs="Times New Roman"/>
      <w:iCs/>
      <w:color w:val="000000"/>
      <w:sz w:val="16"/>
      <w:szCs w:val="28"/>
    </w:rPr>
  </w:style>
  <w:style w:type="paragraph" w:customStyle="1" w:styleId="Style1">
    <w:name w:val="Style 1"/>
    <w:uiPriority w:val="99"/>
    <w:qFormat/>
    <w:rsid w:val="00E313F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E313F0"/>
  </w:style>
  <w:style w:type="character" w:customStyle="1" w:styleId="Style9ptUnderline2">
    <w:name w:val="Style 9 pt Underline2"/>
    <w:rsid w:val="00E313F0"/>
    <w:rPr>
      <w:sz w:val="20"/>
      <w:u w:val="single"/>
    </w:rPr>
  </w:style>
  <w:style w:type="paragraph" w:customStyle="1" w:styleId="StyleUnderline9pt2">
    <w:name w:val="Style Underline + 9 pt2"/>
    <w:basedOn w:val="Normal"/>
    <w:link w:val="StyleUnderline9pt2Char"/>
    <w:rsid w:val="00E313F0"/>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E313F0"/>
    <w:rPr>
      <w:rFonts w:ascii="Calibri" w:eastAsia="Times New Roman" w:hAnsi="Calibri"/>
      <w:color w:val="000000"/>
      <w:sz w:val="20"/>
      <w:szCs w:val="20"/>
      <w:u w:val="single"/>
    </w:rPr>
  </w:style>
  <w:style w:type="character" w:customStyle="1" w:styleId="CharChar11">
    <w:name w:val="Char Char11"/>
    <w:rsid w:val="00E313F0"/>
    <w:rPr>
      <w:rFonts w:cs="Arial"/>
      <w:bCs/>
      <w:szCs w:val="26"/>
      <w:u w:val="single"/>
      <w:lang w:val="en-US" w:eastAsia="en-US" w:bidi="ar-SA"/>
    </w:rPr>
  </w:style>
  <w:style w:type="paragraph" w:customStyle="1" w:styleId="cardCharCharChar">
    <w:name w:val="card Char Char Char"/>
    <w:basedOn w:val="Normal"/>
    <w:link w:val="cardCharCharCharChar"/>
    <w:rsid w:val="00E313F0"/>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E313F0"/>
    <w:rPr>
      <w:rFonts w:ascii="Calibri" w:eastAsia="Times New Roman" w:hAnsi="Calibri"/>
      <w:color w:val="000000"/>
      <w:sz w:val="20"/>
      <w:szCs w:val="20"/>
    </w:rPr>
  </w:style>
  <w:style w:type="paragraph" w:customStyle="1" w:styleId="TxBr5p1">
    <w:name w:val="TxBr_5p1"/>
    <w:basedOn w:val="Normal"/>
    <w:rsid w:val="00E313F0"/>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E313F0"/>
    <w:pPr>
      <w:spacing w:after="0" w:line="240" w:lineRule="auto"/>
      <w:ind w:left="400"/>
    </w:pPr>
    <w:rPr>
      <w:rFonts w:eastAsia="Calibri"/>
      <w:color w:val="000000"/>
    </w:rPr>
  </w:style>
  <w:style w:type="character" w:customStyle="1" w:styleId="12TimesNewRoman">
    <w:name w:val="12 Times New Roman"/>
    <w:rsid w:val="00E313F0"/>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E313F0"/>
    <w:pPr>
      <w:spacing w:after="0" w:line="240" w:lineRule="auto"/>
      <w:ind w:left="144"/>
    </w:pPr>
    <w:rPr>
      <w:rFonts w:eastAsia="Calibri"/>
      <w:color w:val="000000"/>
    </w:rPr>
  </w:style>
  <w:style w:type="character" w:customStyle="1" w:styleId="StyleUnderlineChar">
    <w:name w:val="Style Underline Char"/>
    <w:rsid w:val="00E313F0"/>
    <w:rPr>
      <w:u w:val="single"/>
      <w:lang w:val="en-US" w:eastAsia="en-US" w:bidi="ar-SA"/>
    </w:rPr>
  </w:style>
  <w:style w:type="paragraph" w:customStyle="1" w:styleId="Smalltext">
    <w:name w:val="Small text"/>
    <w:aliases w:val="Quote1,Quote11"/>
    <w:basedOn w:val="Normal"/>
    <w:link w:val="SmalltextChar"/>
    <w:qFormat/>
    <w:rsid w:val="00E313F0"/>
    <w:pPr>
      <w:spacing w:after="0" w:line="240" w:lineRule="auto"/>
    </w:pPr>
    <w:rPr>
      <w:rFonts w:eastAsia="Times New Roman"/>
      <w:color w:val="000000"/>
    </w:rPr>
  </w:style>
  <w:style w:type="character" w:customStyle="1" w:styleId="Highlightedunderline">
    <w:name w:val="Highlighted underline"/>
    <w:qFormat/>
    <w:rsid w:val="00E313F0"/>
    <w:rPr>
      <w:rFonts w:ascii="Times New Roman" w:hAnsi="Times New Roman"/>
      <w:sz w:val="20"/>
      <w:u w:val="single"/>
      <w:bdr w:val="none" w:sz="0" w:space="0" w:color="auto"/>
      <w:shd w:val="clear" w:color="auto" w:fill="C0C0C0"/>
    </w:rPr>
  </w:style>
  <w:style w:type="character" w:customStyle="1" w:styleId="cardChar1">
    <w:name w:val="card Char1"/>
    <w:rsid w:val="00E313F0"/>
    <w:rPr>
      <w:rFonts w:ascii="Times New Roman" w:hAnsi="Times New Roman"/>
      <w:sz w:val="22"/>
    </w:rPr>
  </w:style>
  <w:style w:type="paragraph" w:customStyle="1" w:styleId="Paste">
    <w:name w:val="Paste"/>
    <w:basedOn w:val="Normal"/>
    <w:qFormat/>
    <w:rsid w:val="00E313F0"/>
    <w:pPr>
      <w:spacing w:after="0" w:line="240" w:lineRule="auto"/>
    </w:pPr>
    <w:rPr>
      <w:rFonts w:ascii="Arial Narrow" w:eastAsia="Calibri" w:hAnsi="Arial Narrow"/>
      <w:color w:val="000000"/>
      <w:szCs w:val="20"/>
    </w:rPr>
  </w:style>
  <w:style w:type="character" w:customStyle="1" w:styleId="pubdate">
    <w:name w:val="pubdate"/>
    <w:rsid w:val="00E313F0"/>
  </w:style>
  <w:style w:type="character" w:customStyle="1" w:styleId="UnderlineChar1">
    <w:name w:val="Underline Char1"/>
    <w:aliases w:val="Cards + Font: 12 pt Char1"/>
    <w:rsid w:val="00E313F0"/>
    <w:rPr>
      <w:rFonts w:ascii="Garamond" w:hAnsi="Garamond"/>
      <w:sz w:val="22"/>
      <w:szCs w:val="24"/>
      <w:u w:val="single"/>
      <w:lang w:val="en-US" w:eastAsia="en-US" w:bidi="ar-SA"/>
    </w:rPr>
  </w:style>
  <w:style w:type="character" w:customStyle="1" w:styleId="Box0">
    <w:name w:val="Box!"/>
    <w:rsid w:val="00E313F0"/>
    <w:rPr>
      <w:rFonts w:ascii="Times New Roman" w:hAnsi="Times New Roman"/>
      <w:sz w:val="20"/>
      <w:u w:val="thick"/>
      <w:bdr w:val="single" w:sz="4" w:space="0" w:color="auto"/>
    </w:rPr>
  </w:style>
  <w:style w:type="character" w:customStyle="1" w:styleId="CharacterStyle1">
    <w:name w:val="Character Style 1"/>
    <w:rsid w:val="00E313F0"/>
    <w:rPr>
      <w:sz w:val="20"/>
      <w:szCs w:val="20"/>
    </w:rPr>
  </w:style>
  <w:style w:type="character" w:customStyle="1" w:styleId="ReallyfuckingsmallChar">
    <w:name w:val="Really fucking small Char"/>
    <w:rsid w:val="00E313F0"/>
    <w:rPr>
      <w:sz w:val="10"/>
      <w:szCs w:val="24"/>
      <w:lang w:val="en-US" w:eastAsia="en-US" w:bidi="ar-SA"/>
    </w:rPr>
  </w:style>
  <w:style w:type="numbering" w:customStyle="1" w:styleId="NoList1">
    <w:name w:val="No List1"/>
    <w:next w:val="NoList"/>
    <w:semiHidden/>
    <w:unhideWhenUsed/>
    <w:rsid w:val="00E313F0"/>
  </w:style>
  <w:style w:type="paragraph" w:customStyle="1" w:styleId="Normaltag">
    <w:name w:val="Normal tag"/>
    <w:basedOn w:val="Normal"/>
    <w:link w:val="NormaltagChar"/>
    <w:uiPriority w:val="99"/>
    <w:qFormat/>
    <w:rsid w:val="00E313F0"/>
    <w:pPr>
      <w:spacing w:after="0" w:line="240" w:lineRule="auto"/>
    </w:pPr>
    <w:rPr>
      <w:rFonts w:eastAsia="Times New Roman"/>
      <w:b/>
      <w:color w:val="000000"/>
      <w:szCs w:val="20"/>
    </w:rPr>
  </w:style>
  <w:style w:type="character" w:customStyle="1" w:styleId="SmallText-New">
    <w:name w:val="Small Text - New"/>
    <w:rsid w:val="00E313F0"/>
    <w:rPr>
      <w:rFonts w:ascii="Arial Narrow" w:hAnsi="Arial Narrow"/>
      <w:sz w:val="14"/>
    </w:rPr>
  </w:style>
  <w:style w:type="character" w:customStyle="1" w:styleId="Underlined-New">
    <w:name w:val="Underlined - New"/>
    <w:rsid w:val="00E313F0"/>
    <w:rPr>
      <w:rFonts w:ascii="Arial Narrow" w:hAnsi="Arial Narrow"/>
      <w:sz w:val="16"/>
      <w:u w:val="single"/>
    </w:rPr>
  </w:style>
  <w:style w:type="character" w:customStyle="1" w:styleId="NormalTextChar">
    <w:name w:val="Normal Text Char"/>
    <w:link w:val="NormalText"/>
    <w:rsid w:val="00E313F0"/>
    <w:rPr>
      <w:rFonts w:ascii="Calibri" w:eastAsia="Calibri" w:hAnsi="Calibri"/>
      <w:sz w:val="20"/>
      <w:szCs w:val="26"/>
    </w:rPr>
  </w:style>
  <w:style w:type="numbering" w:customStyle="1" w:styleId="NoList2">
    <w:name w:val="No List2"/>
    <w:next w:val="NoList"/>
    <w:uiPriority w:val="99"/>
    <w:semiHidden/>
    <w:unhideWhenUsed/>
    <w:rsid w:val="00E313F0"/>
  </w:style>
  <w:style w:type="numbering" w:customStyle="1" w:styleId="NoList11">
    <w:name w:val="No List11"/>
    <w:next w:val="NoList"/>
    <w:uiPriority w:val="99"/>
    <w:semiHidden/>
    <w:unhideWhenUsed/>
    <w:rsid w:val="00E313F0"/>
  </w:style>
  <w:style w:type="numbering" w:customStyle="1" w:styleId="NoList3">
    <w:name w:val="No List3"/>
    <w:next w:val="NoList"/>
    <w:uiPriority w:val="99"/>
    <w:semiHidden/>
    <w:unhideWhenUsed/>
    <w:rsid w:val="00E313F0"/>
  </w:style>
  <w:style w:type="numbering" w:customStyle="1" w:styleId="NoList12">
    <w:name w:val="No List12"/>
    <w:next w:val="NoList"/>
    <w:semiHidden/>
    <w:unhideWhenUsed/>
    <w:rsid w:val="00E313F0"/>
  </w:style>
  <w:style w:type="numbering" w:customStyle="1" w:styleId="NoList21">
    <w:name w:val="No List21"/>
    <w:next w:val="NoList"/>
    <w:semiHidden/>
    <w:unhideWhenUsed/>
    <w:rsid w:val="00E313F0"/>
  </w:style>
  <w:style w:type="numbering" w:customStyle="1" w:styleId="NoList111">
    <w:name w:val="No List111"/>
    <w:next w:val="NoList"/>
    <w:uiPriority w:val="99"/>
    <w:semiHidden/>
    <w:unhideWhenUsed/>
    <w:rsid w:val="00E313F0"/>
  </w:style>
  <w:style w:type="numbering" w:customStyle="1" w:styleId="NoList211">
    <w:name w:val="No List211"/>
    <w:next w:val="NoList"/>
    <w:uiPriority w:val="99"/>
    <w:semiHidden/>
    <w:unhideWhenUsed/>
    <w:rsid w:val="00E313F0"/>
  </w:style>
  <w:style w:type="numbering" w:customStyle="1" w:styleId="NoList1111">
    <w:name w:val="No List1111"/>
    <w:next w:val="NoList"/>
    <w:uiPriority w:val="99"/>
    <w:semiHidden/>
    <w:unhideWhenUsed/>
    <w:rsid w:val="00E313F0"/>
  </w:style>
  <w:style w:type="numbering" w:customStyle="1" w:styleId="NoList4">
    <w:name w:val="No List4"/>
    <w:next w:val="NoList"/>
    <w:uiPriority w:val="99"/>
    <w:semiHidden/>
    <w:unhideWhenUsed/>
    <w:rsid w:val="00E313F0"/>
  </w:style>
  <w:style w:type="numbering" w:customStyle="1" w:styleId="NoList5">
    <w:name w:val="No List5"/>
    <w:next w:val="NoList"/>
    <w:semiHidden/>
    <w:unhideWhenUsed/>
    <w:rsid w:val="00E313F0"/>
  </w:style>
  <w:style w:type="character" w:customStyle="1" w:styleId="BoldUnderlining">
    <w:name w:val="Bold Underlining"/>
    <w:rsid w:val="00E313F0"/>
    <w:rPr>
      <w:b/>
      <w:u w:val="single"/>
    </w:rPr>
  </w:style>
  <w:style w:type="character" w:customStyle="1" w:styleId="cardCharChar">
    <w:name w:val="card Char Char"/>
    <w:rsid w:val="00E313F0"/>
    <w:rPr>
      <w:szCs w:val="24"/>
      <w:lang w:val="en-US" w:eastAsia="en-US" w:bidi="ar-SA"/>
    </w:rPr>
  </w:style>
  <w:style w:type="character" w:customStyle="1" w:styleId="flagicon">
    <w:name w:val="flagicon"/>
    <w:basedOn w:val="DefaultParagraphFont"/>
    <w:rsid w:val="00E313F0"/>
  </w:style>
  <w:style w:type="character" w:customStyle="1" w:styleId="Style11ptUnderline2">
    <w:name w:val="Style 11 pt Underline2"/>
    <w:rsid w:val="00E313F0"/>
    <w:rPr>
      <w:sz w:val="20"/>
      <w:u w:val="single"/>
    </w:rPr>
  </w:style>
  <w:style w:type="character" w:customStyle="1" w:styleId="Style11ptBoldUnderline2">
    <w:name w:val="Style 11 pt Bold Underline2"/>
    <w:rsid w:val="00E313F0"/>
    <w:rPr>
      <w:b/>
      <w:bCs/>
      <w:sz w:val="20"/>
      <w:u w:val="single"/>
    </w:rPr>
  </w:style>
  <w:style w:type="character" w:customStyle="1" w:styleId="MicroChar">
    <w:name w:val="Micro Char"/>
    <w:link w:val="Micro"/>
    <w:rsid w:val="00E313F0"/>
    <w:rPr>
      <w:rFonts w:ascii="Arial" w:hAnsi="Arial"/>
      <w:sz w:val="12"/>
    </w:rPr>
  </w:style>
  <w:style w:type="paragraph" w:customStyle="1" w:styleId="Micro">
    <w:name w:val="Micro"/>
    <w:basedOn w:val="Normal"/>
    <w:next w:val="Normal"/>
    <w:link w:val="MicroChar"/>
    <w:qFormat/>
    <w:rsid w:val="00E313F0"/>
    <w:pPr>
      <w:spacing w:after="0" w:line="240" w:lineRule="auto"/>
    </w:pPr>
    <w:rPr>
      <w:rFonts w:ascii="Arial" w:hAnsi="Arial"/>
      <w:sz w:val="12"/>
    </w:rPr>
  </w:style>
  <w:style w:type="character" w:customStyle="1" w:styleId="Style11ptUnderline1">
    <w:name w:val="Style 11 pt Underline1"/>
    <w:rsid w:val="00E313F0"/>
    <w:rPr>
      <w:sz w:val="20"/>
      <w:u w:val="single"/>
    </w:rPr>
  </w:style>
  <w:style w:type="character" w:customStyle="1" w:styleId="Style11ptBoldUnderline1">
    <w:name w:val="Style 11 pt Bold Underline1"/>
    <w:rsid w:val="00E313F0"/>
    <w:rPr>
      <w:b/>
      <w:bCs/>
      <w:sz w:val="20"/>
      <w:u w:val="single"/>
    </w:rPr>
  </w:style>
  <w:style w:type="character" w:customStyle="1" w:styleId="1">
    <w:name w:val="1"/>
    <w:rsid w:val="00E313F0"/>
    <w:rPr>
      <w:rFonts w:cs="Arial"/>
      <w:bCs/>
      <w:sz w:val="20"/>
      <w:u w:val="single"/>
      <w:lang w:val="en-US" w:eastAsia="en-US" w:bidi="ar-SA"/>
    </w:rPr>
  </w:style>
  <w:style w:type="character" w:customStyle="1" w:styleId="StyleStyle49ptBold3Char">
    <w:name w:val="Style Style4 + 9 pt Bold3 Char"/>
    <w:link w:val="StyleStyle49ptBold3"/>
    <w:locked/>
    <w:rsid w:val="00E313F0"/>
    <w:rPr>
      <w:b/>
      <w:bCs/>
      <w:u w:val="single"/>
    </w:rPr>
  </w:style>
  <w:style w:type="paragraph" w:customStyle="1" w:styleId="StyleStyle49ptBold3">
    <w:name w:val="Style Style4 + 9 pt Bold3"/>
    <w:basedOn w:val="Normal"/>
    <w:link w:val="StyleStyle49ptBold3Char"/>
    <w:qFormat/>
    <w:rsid w:val="00E313F0"/>
    <w:pPr>
      <w:spacing w:after="0" w:line="256" w:lineRule="auto"/>
    </w:pPr>
    <w:rPr>
      <w:rFonts w:asciiTheme="minorHAnsi" w:hAnsiTheme="minorHAnsi"/>
      <w:b/>
      <w:bCs/>
      <w:u w:val="single"/>
    </w:rPr>
  </w:style>
  <w:style w:type="character" w:customStyle="1" w:styleId="Style9ptUnderline6">
    <w:name w:val="Style 9 pt Underline6"/>
    <w:rsid w:val="00E313F0"/>
    <w:rPr>
      <w:sz w:val="20"/>
      <w:u w:val="single"/>
    </w:rPr>
  </w:style>
  <w:style w:type="paragraph" w:styleId="ListBullet">
    <w:name w:val="List Bullet"/>
    <w:basedOn w:val="Normal"/>
    <w:link w:val="ListBulletChar"/>
    <w:uiPriority w:val="99"/>
    <w:unhideWhenUsed/>
    <w:rsid w:val="00E313F0"/>
    <w:pPr>
      <w:tabs>
        <w:tab w:val="num" w:pos="360"/>
      </w:tabs>
      <w:spacing w:after="0" w:line="240" w:lineRule="auto"/>
      <w:ind w:left="360" w:hanging="360"/>
      <w:contextualSpacing/>
    </w:pPr>
  </w:style>
  <w:style w:type="character" w:customStyle="1" w:styleId="CardUnderlined">
    <w:name w:val="Card Underlined"/>
    <w:rsid w:val="00E313F0"/>
    <w:rPr>
      <w:rFonts w:ascii="Garamond" w:hAnsi="Garamond"/>
      <w:sz w:val="22"/>
      <w:szCs w:val="24"/>
      <w:u w:val="single"/>
      <w:lang w:val="en-US" w:eastAsia="en-US" w:bidi="ar-SA"/>
    </w:rPr>
  </w:style>
  <w:style w:type="character" w:customStyle="1" w:styleId="StyleUnderline1">
    <w:name w:val="Style Underline1"/>
    <w:rsid w:val="00E313F0"/>
    <w:rPr>
      <w:u w:val="single"/>
    </w:rPr>
  </w:style>
  <w:style w:type="character" w:customStyle="1" w:styleId="A6">
    <w:name w:val="A6"/>
    <w:uiPriority w:val="99"/>
    <w:rsid w:val="00E313F0"/>
    <w:rPr>
      <w:rFonts w:ascii="Minion Pro" w:hAnsi="Minion Pro" w:cs="Minion Pro" w:hint="default"/>
      <w:color w:val="211D1E"/>
      <w:sz w:val="21"/>
      <w:szCs w:val="21"/>
    </w:rPr>
  </w:style>
  <w:style w:type="character" w:customStyle="1" w:styleId="A11">
    <w:name w:val="A11"/>
    <w:uiPriority w:val="99"/>
    <w:rsid w:val="00E313F0"/>
    <w:rPr>
      <w:rFonts w:ascii="Minion Pro" w:hAnsi="Minion Pro" w:cs="Minion Pro" w:hint="default"/>
      <w:color w:val="211D1E"/>
      <w:sz w:val="12"/>
      <w:szCs w:val="12"/>
    </w:rPr>
  </w:style>
  <w:style w:type="character" w:customStyle="1" w:styleId="A12">
    <w:name w:val="A12"/>
    <w:uiPriority w:val="99"/>
    <w:rsid w:val="00E313F0"/>
    <w:rPr>
      <w:rFonts w:ascii="Minion Pro" w:hAnsi="Minion Pro" w:cs="Minion Pro" w:hint="default"/>
      <w:color w:val="211D1E"/>
      <w:sz w:val="22"/>
      <w:szCs w:val="22"/>
    </w:rPr>
  </w:style>
  <w:style w:type="character" w:customStyle="1" w:styleId="CardsCharChar">
    <w:name w:val="Cards Char Char"/>
    <w:rsid w:val="00E313F0"/>
    <w:rPr>
      <w:szCs w:val="24"/>
      <w:lang w:val="en-US" w:eastAsia="en-US" w:bidi="ar-SA"/>
    </w:rPr>
  </w:style>
  <w:style w:type="character" w:customStyle="1" w:styleId="CitationChar1">
    <w:name w:val="Citation Char1"/>
    <w:basedOn w:val="DefaultParagraphFont"/>
    <w:rsid w:val="00E313F0"/>
    <w:rPr>
      <w:rFonts w:ascii="Times New Roman" w:eastAsia="Times New Roman" w:hAnsi="Times New Roman" w:cs="Arial"/>
      <w:b/>
      <w:sz w:val="20"/>
      <w:szCs w:val="36"/>
    </w:rPr>
  </w:style>
  <w:style w:type="character" w:customStyle="1" w:styleId="bold-italic-sub-c">
    <w:name w:val="bold-italic-sub-c"/>
    <w:basedOn w:val="DefaultParagraphFont"/>
    <w:rsid w:val="00E313F0"/>
  </w:style>
  <w:style w:type="character" w:customStyle="1" w:styleId="charoverride-4">
    <w:name w:val="charoverride-4"/>
    <w:basedOn w:val="DefaultParagraphFont"/>
    <w:rsid w:val="00E313F0"/>
  </w:style>
  <w:style w:type="character" w:customStyle="1" w:styleId="charoverride-3">
    <w:name w:val="charoverride-3"/>
    <w:basedOn w:val="DefaultParagraphFont"/>
    <w:rsid w:val="00E313F0"/>
  </w:style>
  <w:style w:type="paragraph" w:customStyle="1" w:styleId="body-text">
    <w:name w:val="body-text"/>
    <w:basedOn w:val="Normal"/>
    <w:rsid w:val="00E313F0"/>
    <w:pPr>
      <w:spacing w:before="100" w:beforeAutospacing="1" w:after="100" w:afterAutospacing="1" w:line="240" w:lineRule="auto"/>
    </w:pPr>
    <w:rPr>
      <w:rFonts w:eastAsia="Times New Roman"/>
    </w:rPr>
  </w:style>
  <w:style w:type="character" w:customStyle="1" w:styleId="f">
    <w:name w:val="f"/>
    <w:rsid w:val="00E313F0"/>
  </w:style>
  <w:style w:type="character" w:customStyle="1" w:styleId="BodyTextChar1">
    <w:name w:val="Body Text Char1"/>
    <w:aliases w:val="BT Char1,Very Small Text Char1"/>
    <w:basedOn w:val="DefaultParagraphFont"/>
    <w:uiPriority w:val="99"/>
    <w:rsid w:val="00E313F0"/>
    <w:rPr>
      <w:rFonts w:ascii="Times New Roman" w:hAnsi="Times New Roman" w:cs="Times New Roman"/>
    </w:rPr>
  </w:style>
  <w:style w:type="character" w:customStyle="1" w:styleId="DateChar1">
    <w:name w:val="Date Char1"/>
    <w:aliases w:val="date Char1"/>
    <w:basedOn w:val="DefaultParagraphFont"/>
    <w:uiPriority w:val="99"/>
    <w:rsid w:val="00E313F0"/>
    <w:rPr>
      <w:rFonts w:ascii="Georgia" w:hAnsi="Georgia"/>
    </w:rPr>
  </w:style>
  <w:style w:type="character" w:customStyle="1" w:styleId="BlockTitle2Char">
    <w:name w:val="Block Title2 Char"/>
    <w:link w:val="BlockTitle2"/>
    <w:rsid w:val="00E313F0"/>
    <w:rPr>
      <w:rFonts w:ascii="Calibri" w:eastAsia="Calibri" w:hAnsi="Calibri"/>
      <w:b/>
      <w:color w:val="000000"/>
      <w:sz w:val="32"/>
      <w:u w:val="single"/>
    </w:rPr>
  </w:style>
  <w:style w:type="paragraph" w:customStyle="1" w:styleId="TagCite">
    <w:name w:val="TagCite"/>
    <w:basedOn w:val="Normal"/>
    <w:qFormat/>
    <w:rsid w:val="00E313F0"/>
    <w:pPr>
      <w:spacing w:after="0" w:line="240" w:lineRule="auto"/>
    </w:pPr>
    <w:rPr>
      <w:rFonts w:eastAsia="Times New Roman"/>
      <w:b/>
    </w:rPr>
  </w:style>
  <w:style w:type="paragraph" w:customStyle="1" w:styleId="SmallNormal">
    <w:name w:val="Small Normal"/>
    <w:basedOn w:val="Normal"/>
    <w:uiPriority w:val="99"/>
    <w:qFormat/>
    <w:rsid w:val="00E313F0"/>
    <w:pPr>
      <w:suppressAutoHyphens/>
      <w:spacing w:after="0" w:line="240" w:lineRule="auto"/>
      <w:contextualSpacing/>
    </w:pPr>
    <w:rPr>
      <w:rFonts w:eastAsia="Times New Roman"/>
      <w:sz w:val="18"/>
      <w:szCs w:val="18"/>
    </w:rPr>
  </w:style>
  <w:style w:type="paragraph" w:customStyle="1" w:styleId="Shrink">
    <w:name w:val="Shrink"/>
    <w:qFormat/>
    <w:rsid w:val="00E313F0"/>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E313F0"/>
    <w:pPr>
      <w:spacing w:after="0" w:line="240" w:lineRule="auto"/>
    </w:pPr>
    <w:rPr>
      <w:rFonts w:eastAsia="Times New Roman"/>
      <w:b/>
      <w:szCs w:val="20"/>
    </w:rPr>
  </w:style>
  <w:style w:type="paragraph" w:customStyle="1" w:styleId="tagcite0">
    <w:name w:val="tagcite"/>
    <w:basedOn w:val="Normal"/>
    <w:qFormat/>
    <w:rsid w:val="00E313F0"/>
    <w:pPr>
      <w:spacing w:after="0" w:line="240" w:lineRule="auto"/>
    </w:pPr>
    <w:rPr>
      <w:rFonts w:eastAsia="Times New Roman"/>
      <w:b/>
    </w:rPr>
  </w:style>
  <w:style w:type="paragraph" w:customStyle="1" w:styleId="SmallFont">
    <w:name w:val="Small Font"/>
    <w:basedOn w:val="Normal"/>
    <w:qFormat/>
    <w:rsid w:val="00E313F0"/>
    <w:pPr>
      <w:spacing w:after="200" w:line="240" w:lineRule="auto"/>
      <w:contextualSpacing/>
    </w:pPr>
    <w:rPr>
      <w:rFonts w:eastAsia="Calibri"/>
      <w:sz w:val="12"/>
    </w:rPr>
  </w:style>
  <w:style w:type="paragraph" w:customStyle="1" w:styleId="SmallFontCharCharChar">
    <w:name w:val="Small Font Char Char Char"/>
    <w:basedOn w:val="Normal"/>
    <w:qFormat/>
    <w:rsid w:val="00E313F0"/>
    <w:pPr>
      <w:spacing w:after="0" w:line="240" w:lineRule="auto"/>
    </w:pPr>
    <w:rPr>
      <w:rFonts w:eastAsia="Times New Roman"/>
      <w:sz w:val="12"/>
    </w:rPr>
  </w:style>
  <w:style w:type="character" w:customStyle="1" w:styleId="CardNotUnderlinedChar1">
    <w:name w:val="Card Not Underlined Char1"/>
    <w:link w:val="CardNotUnderlined"/>
    <w:rsid w:val="00E313F0"/>
    <w:rPr>
      <w:rFonts w:ascii="Calibri" w:eastAsia="Times New Roman" w:hAnsi="Calibri"/>
      <w:sz w:val="12"/>
      <w:szCs w:val="20"/>
    </w:rPr>
  </w:style>
  <w:style w:type="paragraph" w:customStyle="1" w:styleId="CardStyle">
    <w:name w:val="Card Style"/>
    <w:basedOn w:val="Normal"/>
    <w:link w:val="CardStyleChar"/>
    <w:qFormat/>
    <w:rsid w:val="00E313F0"/>
    <w:pPr>
      <w:spacing w:after="0" w:line="240" w:lineRule="auto"/>
    </w:pPr>
    <w:rPr>
      <w:rFonts w:eastAsia="Times New Roman"/>
      <w:sz w:val="20"/>
    </w:rPr>
  </w:style>
  <w:style w:type="paragraph" w:customStyle="1" w:styleId="loose">
    <w:name w:val="loose"/>
    <w:basedOn w:val="Normal"/>
    <w:qFormat/>
    <w:rsid w:val="00E313F0"/>
    <w:pPr>
      <w:spacing w:beforeLines="1" w:after="0" w:line="240" w:lineRule="auto"/>
    </w:pPr>
    <w:rPr>
      <w:rFonts w:ascii="Times" w:eastAsia="Times New Roman" w:hAnsi="Times"/>
      <w:sz w:val="20"/>
      <w:szCs w:val="20"/>
    </w:rPr>
  </w:style>
  <w:style w:type="paragraph" w:customStyle="1" w:styleId="Regular">
    <w:name w:val="Regular"/>
    <w:qFormat/>
    <w:rsid w:val="00E313F0"/>
    <w:pPr>
      <w:spacing w:after="0" w:line="240" w:lineRule="auto"/>
    </w:pPr>
    <w:rPr>
      <w:rFonts w:ascii="Garamond" w:eastAsia="Times New Roman" w:hAnsi="Garamond" w:cs="Arial"/>
      <w:bCs/>
      <w:kern w:val="20"/>
      <w:sz w:val="20"/>
      <w:szCs w:val="32"/>
    </w:rPr>
  </w:style>
  <w:style w:type="character" w:customStyle="1" w:styleId="CharChar6">
    <w:name w:val="Char Char6"/>
    <w:rsid w:val="00E313F0"/>
    <w:rPr>
      <w:rFonts w:ascii="Arial" w:hAnsi="Arial" w:cs="Arial" w:hint="default"/>
      <w:b/>
      <w:bCs/>
      <w:kern w:val="32"/>
      <w:sz w:val="28"/>
      <w:szCs w:val="32"/>
      <w:lang w:val="en-US" w:eastAsia="en-US" w:bidi="ar-SA"/>
    </w:rPr>
  </w:style>
  <w:style w:type="character" w:customStyle="1" w:styleId="standardcontent">
    <w:name w:val="standardcontent"/>
    <w:rsid w:val="00E313F0"/>
  </w:style>
  <w:style w:type="character" w:customStyle="1" w:styleId="storyby">
    <w:name w:val="storyby"/>
    <w:rsid w:val="00E313F0"/>
  </w:style>
  <w:style w:type="character" w:customStyle="1" w:styleId="Boxed">
    <w:name w:val="Boxed"/>
    <w:qFormat/>
    <w:rsid w:val="00E313F0"/>
    <w:rPr>
      <w:rFonts w:ascii="Garamond" w:hAnsi="Garamond" w:hint="default"/>
      <w:sz w:val="20"/>
      <w:bdr w:val="single" w:sz="6" w:space="0" w:color="auto" w:frame="1"/>
    </w:rPr>
  </w:style>
  <w:style w:type="character" w:customStyle="1" w:styleId="ShrinkChar">
    <w:name w:val="Shrink Char"/>
    <w:rsid w:val="00E313F0"/>
    <w:rPr>
      <w:rFonts w:ascii="Garamond" w:hAnsi="Garamond" w:hint="default"/>
      <w:sz w:val="12"/>
      <w:lang w:val="en-US" w:eastAsia="en-US" w:bidi="ar-SA"/>
    </w:rPr>
  </w:style>
  <w:style w:type="character" w:customStyle="1" w:styleId="CitesChar2">
    <w:name w:val="Cites Char2"/>
    <w:rsid w:val="00E313F0"/>
    <w:rPr>
      <w:b/>
      <w:bCs/>
    </w:rPr>
  </w:style>
  <w:style w:type="character" w:customStyle="1" w:styleId="CardsFont12ptCharCharCharCharCharCharCharCharCharCharChar">
    <w:name w:val="Cards + Font: 12 pt Char Char Char Char Char Char Char Char Char Char Char"/>
    <w:aliases w:val="Cards + Font: 12 pt1,Thick Underline1"/>
    <w:rsid w:val="00E313F0"/>
    <w:rPr>
      <w:sz w:val="24"/>
      <w:szCs w:val="24"/>
      <w:u w:val="thick"/>
    </w:rPr>
  </w:style>
  <w:style w:type="character" w:customStyle="1" w:styleId="CharChar3">
    <w:name w:val="Char Char3"/>
    <w:rsid w:val="00E313F0"/>
    <w:rPr>
      <w:rFonts w:ascii="Arial" w:hAnsi="Arial" w:cs="Arial" w:hint="default"/>
      <w:bCs/>
      <w:szCs w:val="26"/>
      <w:u w:val="single"/>
      <w:lang w:val="en-US" w:eastAsia="en-US" w:bidi="ar-SA"/>
    </w:rPr>
  </w:style>
  <w:style w:type="character" w:customStyle="1" w:styleId="UNDERLINECharChar">
    <w:name w:val="UNDERLINE Char Char"/>
    <w:rsid w:val="00E313F0"/>
    <w:rPr>
      <w:bCs/>
      <w:kern w:val="28"/>
      <w:szCs w:val="32"/>
      <w:u w:val="single"/>
    </w:rPr>
  </w:style>
  <w:style w:type="character" w:customStyle="1" w:styleId="tag1Char">
    <w:name w:val="tag1 Char"/>
    <w:rsid w:val="00E313F0"/>
    <w:rPr>
      <w:b/>
      <w:bCs w:val="0"/>
      <w:sz w:val="24"/>
    </w:rPr>
  </w:style>
  <w:style w:type="character" w:customStyle="1" w:styleId="SmallFontChar">
    <w:name w:val="Small Font Char"/>
    <w:rsid w:val="00E313F0"/>
    <w:rPr>
      <w:rFonts w:ascii="Arial" w:eastAsia="Calibri" w:hAnsi="Arial" w:cs="Arial" w:hint="default"/>
      <w:sz w:val="12"/>
      <w:szCs w:val="22"/>
    </w:rPr>
  </w:style>
  <w:style w:type="character" w:customStyle="1" w:styleId="CardUnderlinedChar">
    <w:name w:val="Card Underlined Char"/>
    <w:rsid w:val="00E313F0"/>
    <w:rPr>
      <w:rFonts w:ascii="Tahoma" w:hAnsi="Tahoma" w:cs="Tahoma"/>
      <w:sz w:val="18"/>
      <w:u w:val="single"/>
    </w:rPr>
  </w:style>
  <w:style w:type="character" w:customStyle="1" w:styleId="SmallFontCharCharCharChar">
    <w:name w:val="Small Font Char Char Char Char"/>
    <w:rsid w:val="00E313F0"/>
    <w:rPr>
      <w:rFonts w:ascii="Arial" w:hAnsi="Arial" w:cs="Arial" w:hint="default"/>
      <w:sz w:val="12"/>
      <w:szCs w:val="24"/>
    </w:rPr>
  </w:style>
  <w:style w:type="character" w:customStyle="1" w:styleId="Style2Char">
    <w:name w:val="Style2 Char"/>
    <w:link w:val="Style2"/>
    <w:rsid w:val="00E313F0"/>
    <w:rPr>
      <w:rFonts w:ascii="Times New Roman" w:hAnsi="Times New Roman" w:cs="Times New Roman"/>
      <w:sz w:val="16"/>
      <w:szCs w:val="16"/>
    </w:rPr>
  </w:style>
  <w:style w:type="paragraph" w:customStyle="1" w:styleId="Style2">
    <w:name w:val="Style2"/>
    <w:basedOn w:val="Normal"/>
    <w:link w:val="Style2Char"/>
    <w:qFormat/>
    <w:rsid w:val="00E313F0"/>
    <w:pPr>
      <w:spacing w:after="0" w:line="240" w:lineRule="auto"/>
    </w:pPr>
    <w:rPr>
      <w:rFonts w:ascii="Times New Roman" w:hAnsi="Times New Roman" w:cs="Times New Roman"/>
      <w:sz w:val="16"/>
      <w:szCs w:val="16"/>
    </w:rPr>
  </w:style>
  <w:style w:type="character" w:customStyle="1" w:styleId="TagCiteChar">
    <w:name w:val="TagCite Char"/>
    <w:rsid w:val="00E313F0"/>
    <w:rPr>
      <w:rFonts w:ascii="Garamond" w:hAnsi="Garamond" w:hint="default"/>
      <w:b/>
      <w:bCs w:val="0"/>
      <w:sz w:val="24"/>
      <w:szCs w:val="24"/>
    </w:rPr>
  </w:style>
  <w:style w:type="character" w:customStyle="1" w:styleId="CharChar4">
    <w:name w:val="Char Char4"/>
    <w:rsid w:val="00E313F0"/>
    <w:rPr>
      <w:b/>
      <w:bCs/>
      <w:sz w:val="28"/>
      <w:szCs w:val="28"/>
    </w:rPr>
  </w:style>
  <w:style w:type="character" w:customStyle="1" w:styleId="Text0">
    <w:name w:val="Text"/>
    <w:qFormat/>
    <w:rsid w:val="00E313F0"/>
    <w:rPr>
      <w:rFonts w:ascii="Times New Roman" w:hAnsi="Times New Roman" w:cs="Times New Roman" w:hint="default"/>
      <w:sz w:val="20"/>
    </w:rPr>
  </w:style>
  <w:style w:type="character" w:customStyle="1" w:styleId="CharChar5">
    <w:name w:val="Char Char5"/>
    <w:rsid w:val="00E313F0"/>
    <w:rPr>
      <w:rFonts w:ascii="Arial" w:hAnsi="Arial" w:cs="Arial" w:hint="default"/>
      <w:b/>
      <w:bCs/>
      <w:sz w:val="26"/>
      <w:szCs w:val="26"/>
    </w:rPr>
  </w:style>
  <w:style w:type="character" w:customStyle="1" w:styleId="heading2char2charchar1">
    <w:name w:val="heading2char2charchar1"/>
    <w:rsid w:val="00E313F0"/>
  </w:style>
  <w:style w:type="character" w:customStyle="1" w:styleId="charchar60">
    <w:name w:val="charchar6"/>
    <w:rsid w:val="00E313F0"/>
  </w:style>
  <w:style w:type="character" w:customStyle="1" w:styleId="yshortcuts">
    <w:name w:val="yshortcuts"/>
    <w:rsid w:val="00E313F0"/>
  </w:style>
  <w:style w:type="character" w:customStyle="1" w:styleId="term1">
    <w:name w:val="term1"/>
    <w:rsid w:val="00E313F0"/>
    <w:rPr>
      <w:b/>
      <w:bCs/>
    </w:rPr>
  </w:style>
  <w:style w:type="character" w:customStyle="1" w:styleId="verdana">
    <w:name w:val="verdana"/>
    <w:rsid w:val="00E313F0"/>
  </w:style>
  <w:style w:type="character" w:customStyle="1" w:styleId="searchtermbold">
    <w:name w:val="searchtermbold"/>
    <w:rsid w:val="00E313F0"/>
  </w:style>
  <w:style w:type="character" w:customStyle="1" w:styleId="ssl0">
    <w:name w:val="ss_l0"/>
    <w:rsid w:val="00E313F0"/>
  </w:style>
  <w:style w:type="character" w:customStyle="1" w:styleId="vitstoryheadline">
    <w:name w:val="vitstoryheadline"/>
    <w:rsid w:val="00E313F0"/>
  </w:style>
  <w:style w:type="character" w:customStyle="1" w:styleId="bps-topic-ident">
    <w:name w:val="bps-topic-ident"/>
    <w:rsid w:val="00E313F0"/>
  </w:style>
  <w:style w:type="character" w:customStyle="1" w:styleId="byline">
    <w:name w:val="byline"/>
    <w:rsid w:val="00E313F0"/>
  </w:style>
  <w:style w:type="character" w:customStyle="1" w:styleId="TextUnderlineChar">
    <w:name w:val="Text Underline Char"/>
    <w:rsid w:val="00E313F0"/>
    <w:rPr>
      <w:rFonts w:ascii="Garamond" w:hAnsi="Garamond" w:cs="Arial" w:hint="default"/>
      <w:bCs/>
      <w:kern w:val="20"/>
      <w:szCs w:val="32"/>
      <w:u w:val="single"/>
      <w:lang w:val="en-US" w:eastAsia="en-US" w:bidi="ar-SA"/>
    </w:rPr>
  </w:style>
  <w:style w:type="character" w:customStyle="1" w:styleId="RegularChar">
    <w:name w:val="Regular Char"/>
    <w:rsid w:val="00E313F0"/>
    <w:rPr>
      <w:rFonts w:ascii="Garamond" w:hAnsi="Garamond" w:cs="Arial" w:hint="default"/>
      <w:bCs/>
      <w:kern w:val="20"/>
      <w:szCs w:val="32"/>
      <w:lang w:val="en-US" w:eastAsia="en-US" w:bidi="ar-SA"/>
    </w:rPr>
  </w:style>
  <w:style w:type="character" w:customStyle="1" w:styleId="BoldunderlineChar2">
    <w:name w:val="Bold underline Char"/>
    <w:rsid w:val="00E313F0"/>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E313F0"/>
    <w:rPr>
      <w:u w:val="single"/>
    </w:rPr>
  </w:style>
  <w:style w:type="paragraph" w:customStyle="1" w:styleId="Boldunderline1">
    <w:name w:val="Bold underline"/>
    <w:basedOn w:val="TextUnderline"/>
    <w:qFormat/>
    <w:rsid w:val="00E313F0"/>
    <w:rPr>
      <w:b/>
    </w:rPr>
  </w:style>
  <w:style w:type="paragraph" w:customStyle="1" w:styleId="FullText">
    <w:name w:val="Full Text"/>
    <w:basedOn w:val="Normal"/>
    <w:uiPriority w:val="99"/>
    <w:qFormat/>
    <w:rsid w:val="00E313F0"/>
    <w:pPr>
      <w:spacing w:after="0" w:line="240" w:lineRule="auto"/>
    </w:pPr>
    <w:rPr>
      <w:rFonts w:ascii="Arial Narrow" w:eastAsia="Times New Roman" w:hAnsi="Arial Narrow"/>
    </w:rPr>
  </w:style>
  <w:style w:type="character" w:customStyle="1" w:styleId="UnderlinedCard">
    <w:name w:val="Underlined Card"/>
    <w:rsid w:val="00E313F0"/>
    <w:rPr>
      <w:rFonts w:ascii="Arial Narrow" w:hAnsi="Arial Narrow"/>
      <w:sz w:val="22"/>
      <w:u w:val="single"/>
    </w:rPr>
  </w:style>
  <w:style w:type="paragraph" w:customStyle="1" w:styleId="TagLine">
    <w:name w:val="Tag Line"/>
    <w:basedOn w:val="Normal"/>
    <w:next w:val="FullText"/>
    <w:uiPriority w:val="99"/>
    <w:qFormat/>
    <w:rsid w:val="00E313F0"/>
    <w:pPr>
      <w:spacing w:after="0" w:line="240" w:lineRule="auto"/>
    </w:pPr>
    <w:rPr>
      <w:rFonts w:ascii="Arial Narrow" w:eastAsia="Times New Roman" w:hAnsi="Arial Narrow"/>
      <w:b/>
      <w:sz w:val="28"/>
    </w:rPr>
  </w:style>
  <w:style w:type="character" w:customStyle="1" w:styleId="SourceBold">
    <w:name w:val="Source Bold"/>
    <w:rsid w:val="00E313F0"/>
    <w:rPr>
      <w:rFonts w:ascii="Arial Narrow" w:hAnsi="Arial Narrow"/>
      <w:b/>
      <w:sz w:val="24"/>
      <w:u w:val="none"/>
    </w:rPr>
  </w:style>
  <w:style w:type="paragraph" w:customStyle="1" w:styleId="FreeForm">
    <w:name w:val="Free Form"/>
    <w:qFormat/>
    <w:rsid w:val="00E313F0"/>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E313F0"/>
    <w:rPr>
      <w:color w:val="002FF6"/>
      <w:sz w:val="24"/>
      <w:u w:val="single"/>
    </w:rPr>
  </w:style>
  <w:style w:type="character" w:customStyle="1" w:styleId="CardsFont12pt0">
    <w:name w:val="Cards + Font 12pt"/>
    <w:rsid w:val="00E313F0"/>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E313F0"/>
    <w:rPr>
      <w:rFonts w:cs="Calibri"/>
      <w:b/>
      <w:u w:val="single"/>
    </w:rPr>
  </w:style>
  <w:style w:type="paragraph" w:customStyle="1" w:styleId="AuthorDate0">
    <w:name w:val="Author/Date"/>
    <w:basedOn w:val="Normal"/>
    <w:link w:val="AuthorDateChar0"/>
    <w:qFormat/>
    <w:rsid w:val="00E313F0"/>
    <w:pPr>
      <w:spacing w:after="0" w:line="240" w:lineRule="auto"/>
    </w:pPr>
    <w:rPr>
      <w:rFonts w:asciiTheme="minorHAnsi" w:hAnsiTheme="minorHAnsi" w:cs="Calibri"/>
      <w:b/>
      <w:u w:val="single"/>
    </w:rPr>
  </w:style>
  <w:style w:type="character" w:customStyle="1" w:styleId="HilightChar">
    <w:name w:val="Hilight Char"/>
    <w:rsid w:val="00E313F0"/>
    <w:rPr>
      <w:rFonts w:eastAsia="Calibri"/>
      <w:b/>
      <w:noProof w:val="0"/>
      <w:sz w:val="22"/>
      <w:szCs w:val="22"/>
      <w:u w:val="single"/>
      <w:lang w:val="en-US" w:eastAsia="ar-SA" w:bidi="ar-SA"/>
    </w:rPr>
  </w:style>
  <w:style w:type="paragraph" w:customStyle="1" w:styleId="TagCite1">
    <w:name w:val="Tag &amp; Cite"/>
    <w:basedOn w:val="Normal"/>
    <w:link w:val="TagCiteChar0"/>
    <w:qFormat/>
    <w:rsid w:val="00E313F0"/>
    <w:pPr>
      <w:spacing w:after="0" w:line="240" w:lineRule="auto"/>
      <w:jc w:val="both"/>
    </w:pPr>
    <w:rPr>
      <w:rFonts w:ascii="Arial Narrow" w:eastAsia="Times New Roman" w:hAnsi="Arial Narrow"/>
      <w:b/>
    </w:rPr>
  </w:style>
  <w:style w:type="character" w:customStyle="1" w:styleId="TagCiteChar0">
    <w:name w:val="Tag &amp; Cite Char"/>
    <w:link w:val="TagCite1"/>
    <w:rsid w:val="00E313F0"/>
    <w:rPr>
      <w:rFonts w:ascii="Arial Narrow" w:eastAsia="Times New Roman" w:hAnsi="Arial Narrow"/>
      <w:b/>
    </w:rPr>
  </w:style>
  <w:style w:type="paragraph" w:customStyle="1" w:styleId="HighlightedText">
    <w:name w:val="Highlighted Text"/>
    <w:basedOn w:val="Normal"/>
    <w:link w:val="HighlightedTextChar"/>
    <w:qFormat/>
    <w:rsid w:val="00E313F0"/>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E313F0"/>
    <w:rPr>
      <w:rFonts w:ascii="Arial Narrow" w:eastAsia="Times New Roman" w:hAnsi="Arial Narrow"/>
      <w:u w:val="thick"/>
    </w:rPr>
  </w:style>
  <w:style w:type="character" w:customStyle="1" w:styleId="StyleUnderlineCharChar">
    <w:name w:val="Style Underline Char Char"/>
    <w:rsid w:val="00E313F0"/>
    <w:rPr>
      <w:rFonts w:ascii="Times New Roman" w:eastAsia="Times New Roman" w:hAnsi="Times New Roman" w:cs="Times New Roman"/>
      <w:sz w:val="20"/>
      <w:szCs w:val="20"/>
      <w:u w:val="single"/>
    </w:rPr>
  </w:style>
  <w:style w:type="character" w:customStyle="1" w:styleId="c1">
    <w:name w:val="c1"/>
    <w:rsid w:val="00E313F0"/>
  </w:style>
  <w:style w:type="paragraph" w:customStyle="1" w:styleId="TagStyle">
    <w:name w:val="Tag Style"/>
    <w:basedOn w:val="Normal"/>
    <w:qFormat/>
    <w:rsid w:val="00E313F0"/>
    <w:pPr>
      <w:spacing w:after="0" w:line="240" w:lineRule="auto"/>
    </w:pPr>
    <w:rPr>
      <w:rFonts w:eastAsia="Times New Roman"/>
      <w:b/>
    </w:rPr>
  </w:style>
  <w:style w:type="character" w:customStyle="1" w:styleId="author0">
    <w:name w:val="author"/>
    <w:rsid w:val="00E313F0"/>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E313F0"/>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E313F0"/>
  </w:style>
  <w:style w:type="character" w:customStyle="1" w:styleId="AuthorYear">
    <w:name w:val="AuthorYear"/>
    <w:uiPriority w:val="1"/>
    <w:qFormat/>
    <w:rsid w:val="00E313F0"/>
    <w:rPr>
      <w:rFonts w:ascii="Georgia" w:hAnsi="Georgia"/>
      <w:b/>
      <w:sz w:val="24"/>
    </w:rPr>
  </w:style>
  <w:style w:type="character" w:customStyle="1" w:styleId="Highlight">
    <w:name w:val="Highlight"/>
    <w:uiPriority w:val="1"/>
    <w:qFormat/>
    <w:rsid w:val="00E313F0"/>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E313F0"/>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E313F0"/>
    <w:rPr>
      <w:rFonts w:ascii="Arial Narrow" w:hAnsi="Arial Narrow"/>
      <w:sz w:val="12"/>
    </w:rPr>
  </w:style>
  <w:style w:type="paragraph" w:customStyle="1" w:styleId="MicroText0">
    <w:name w:val="MicroText"/>
    <w:basedOn w:val="Normal"/>
    <w:next w:val="Normal"/>
    <w:link w:val="MicroTextChar0"/>
    <w:qFormat/>
    <w:rsid w:val="00E313F0"/>
    <w:pPr>
      <w:spacing w:after="0" w:line="240" w:lineRule="auto"/>
    </w:pPr>
    <w:rPr>
      <w:rFonts w:ascii="Arial Narrow" w:hAnsi="Arial Narrow"/>
      <w:sz w:val="12"/>
    </w:rPr>
  </w:style>
  <w:style w:type="character" w:customStyle="1" w:styleId="reduce2">
    <w:name w:val="reduce2"/>
    <w:basedOn w:val="DefaultParagraphFont"/>
    <w:rsid w:val="00E313F0"/>
    <w:rPr>
      <w:rFonts w:ascii="Arial" w:hAnsi="Arial" w:cs="Arial" w:hint="default"/>
      <w:color w:val="000000"/>
      <w:sz w:val="12"/>
      <w:szCs w:val="22"/>
    </w:rPr>
  </w:style>
  <w:style w:type="character" w:customStyle="1" w:styleId="Emphasis20">
    <w:name w:val="Emphasis 2"/>
    <w:basedOn w:val="Emphasis"/>
    <w:uiPriority w:val="1"/>
    <w:qFormat/>
    <w:rsid w:val="00E313F0"/>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E313F0"/>
    <w:rPr>
      <w:rFonts w:ascii="Calibri" w:eastAsia="Calibri" w:hAnsi="Calibri"/>
      <w:sz w:val="15"/>
    </w:rPr>
  </w:style>
  <w:style w:type="paragraph" w:customStyle="1" w:styleId="UnreadText">
    <w:name w:val="Unread Text"/>
    <w:basedOn w:val="Normal"/>
    <w:link w:val="UnreadTextChar"/>
    <w:autoRedefine/>
    <w:qFormat/>
    <w:rsid w:val="00E313F0"/>
    <w:pPr>
      <w:spacing w:after="0" w:line="256" w:lineRule="auto"/>
    </w:pPr>
    <w:rPr>
      <w:rFonts w:eastAsia="Calibri"/>
      <w:sz w:val="15"/>
    </w:rPr>
  </w:style>
  <w:style w:type="character" w:customStyle="1" w:styleId="CircledChar">
    <w:name w:val="Circled Char"/>
    <w:link w:val="Circled"/>
    <w:locked/>
    <w:rsid w:val="00E313F0"/>
    <w:rPr>
      <w:rFonts w:ascii="Calibri" w:eastAsia="Calibri" w:hAnsi="Calibri"/>
      <w:b/>
      <w:szCs w:val="20"/>
      <w:u w:val="thick"/>
    </w:rPr>
  </w:style>
  <w:style w:type="paragraph" w:customStyle="1" w:styleId="Circled">
    <w:name w:val="Circled"/>
    <w:basedOn w:val="Normal"/>
    <w:link w:val="CircledChar"/>
    <w:qFormat/>
    <w:rsid w:val="00E313F0"/>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E313F0"/>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E313F0"/>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E313F0"/>
    <w:rPr>
      <w:b/>
      <w:bCs w:val="0"/>
      <w:u w:val="thick"/>
      <w:lang w:val="en-US" w:eastAsia="en-US" w:bidi="ar-SA"/>
    </w:rPr>
  </w:style>
  <w:style w:type="paragraph" w:customStyle="1" w:styleId="Tagtemplate">
    <w:name w:val="Tagtemplate"/>
    <w:basedOn w:val="Normal"/>
    <w:link w:val="TagtemplateChar"/>
    <w:autoRedefine/>
    <w:qFormat/>
    <w:rsid w:val="00E313F0"/>
    <w:pPr>
      <w:keepNext/>
      <w:keepLines/>
      <w:spacing w:after="0" w:line="240" w:lineRule="auto"/>
    </w:pPr>
    <w:rPr>
      <w:b/>
    </w:rPr>
  </w:style>
  <w:style w:type="character" w:customStyle="1" w:styleId="TagtemplateChar">
    <w:name w:val="Tagtemplate Char"/>
    <w:link w:val="Tagtemplate"/>
    <w:rsid w:val="00E313F0"/>
    <w:rPr>
      <w:rFonts w:ascii="Calibri" w:hAnsi="Calibri"/>
      <w:b/>
    </w:rPr>
  </w:style>
  <w:style w:type="character" w:customStyle="1" w:styleId="citation">
    <w:name w:val="citation"/>
    <w:rsid w:val="00E313F0"/>
  </w:style>
  <w:style w:type="character" w:customStyle="1" w:styleId="Underline0">
    <w:name w:val="*Underline*"/>
    <w:rsid w:val="00E313F0"/>
    <w:rPr>
      <w:rFonts w:ascii="Times New Roman" w:hAnsi="Times New Roman"/>
      <w:b/>
      <w:sz w:val="24"/>
      <w:u w:val="single"/>
    </w:rPr>
  </w:style>
  <w:style w:type="paragraph" w:customStyle="1" w:styleId="TxBr33p1">
    <w:name w:val="TxBr_33p1"/>
    <w:basedOn w:val="Normal"/>
    <w:uiPriority w:val="99"/>
    <w:qFormat/>
    <w:rsid w:val="00E313F0"/>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E313F0"/>
    <w:rPr>
      <w:b/>
      <w:bCs w:val="0"/>
      <w:sz w:val="24"/>
      <w:u w:val="thick"/>
    </w:rPr>
  </w:style>
  <w:style w:type="paragraph" w:customStyle="1" w:styleId="StyleStyle411pt">
    <w:name w:val="Style Style4 + 11 pt"/>
    <w:basedOn w:val="Normal"/>
    <w:link w:val="StyleStyle411ptChar"/>
    <w:qFormat/>
    <w:rsid w:val="00E313F0"/>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E313F0"/>
    <w:rPr>
      <w:rFonts w:ascii="Calibri" w:eastAsia="Times New Roman" w:hAnsi="Calibri"/>
      <w:u w:val="single"/>
    </w:rPr>
  </w:style>
  <w:style w:type="paragraph" w:customStyle="1" w:styleId="StyleStyle411ptBold">
    <w:name w:val="Style Style4 + 11 pt Bold"/>
    <w:basedOn w:val="Normal"/>
    <w:link w:val="StyleStyle411ptBoldChar"/>
    <w:qFormat/>
    <w:rsid w:val="00E313F0"/>
    <w:pPr>
      <w:spacing w:after="0" w:line="240" w:lineRule="auto"/>
    </w:pPr>
    <w:rPr>
      <w:rFonts w:eastAsia="Times New Roman"/>
      <w:b/>
      <w:bCs/>
      <w:u w:val="single"/>
    </w:rPr>
  </w:style>
  <w:style w:type="character" w:customStyle="1" w:styleId="StyleStyle411ptBoldChar">
    <w:name w:val="Style Style4 + 11 pt Bold Char"/>
    <w:link w:val="StyleStyle411ptBold"/>
    <w:rsid w:val="00E313F0"/>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E313F0"/>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313F0"/>
    <w:rPr>
      <w:rFonts w:ascii="Calibri" w:eastAsia="Times New Roman" w:hAnsi="Calibri"/>
      <w:b/>
      <w:bCs/>
      <w:u w:val="single"/>
      <w:bdr w:val="single" w:sz="4" w:space="0" w:color="auto"/>
    </w:rPr>
  </w:style>
  <w:style w:type="character" w:customStyle="1" w:styleId="UnderlineChar2">
    <w:name w:val="Underline Char2"/>
    <w:rsid w:val="00E313F0"/>
    <w:rPr>
      <w:rFonts w:ascii="Trebuchet MS" w:hAnsi="Trebuchet MS"/>
      <w:u w:val="thick"/>
      <w:lang w:val="en-US" w:eastAsia="zh-CN" w:bidi="ar-SA"/>
    </w:rPr>
  </w:style>
  <w:style w:type="character" w:customStyle="1" w:styleId="Style1Char1">
    <w:name w:val="Style1 Char1"/>
    <w:rsid w:val="00E313F0"/>
    <w:rPr>
      <w:rFonts w:ascii="Book Antiqua" w:hAnsi="Book Antiqua"/>
      <w:sz w:val="16"/>
      <w:szCs w:val="16"/>
      <w:lang w:val="en-US" w:eastAsia="en-US" w:bidi="ar-SA"/>
    </w:rPr>
  </w:style>
  <w:style w:type="character" w:customStyle="1" w:styleId="NothingChar1">
    <w:name w:val="Nothing Char1"/>
    <w:rsid w:val="00E313F0"/>
    <w:rPr>
      <w:rFonts w:ascii="Times New Roman" w:eastAsia="Calibri" w:hAnsi="Times New Roman" w:cs="Times New Roman"/>
      <w:sz w:val="24"/>
      <w:szCs w:val="20"/>
    </w:rPr>
  </w:style>
  <w:style w:type="character" w:customStyle="1" w:styleId="Style2Char1">
    <w:name w:val="Style2 Char1"/>
    <w:rsid w:val="00E313F0"/>
    <w:rPr>
      <w:rFonts w:ascii="Book Antiqua" w:hAnsi="Book Antiqua"/>
      <w:szCs w:val="24"/>
      <w:u w:val="thick"/>
      <w:lang w:val="en-US" w:eastAsia="en-US" w:bidi="ar-SA"/>
    </w:rPr>
  </w:style>
  <w:style w:type="character" w:customStyle="1" w:styleId="NormalUnderlineChar">
    <w:name w:val="Normal Underline Char"/>
    <w:rsid w:val="00E313F0"/>
    <w:rPr>
      <w:szCs w:val="24"/>
      <w:u w:val="single"/>
    </w:rPr>
  </w:style>
  <w:style w:type="paragraph" w:customStyle="1" w:styleId="Stylecites10ptNotBold">
    <w:name w:val="Style cites + 10 pt Not Bold"/>
    <w:basedOn w:val="Normal"/>
    <w:uiPriority w:val="99"/>
    <w:qFormat/>
    <w:rsid w:val="00E313F0"/>
    <w:pPr>
      <w:spacing w:after="0" w:line="240" w:lineRule="auto"/>
    </w:pPr>
    <w:rPr>
      <w:rFonts w:eastAsia="SimSun"/>
      <w:lang w:eastAsia="zh-CN"/>
    </w:rPr>
  </w:style>
  <w:style w:type="character" w:customStyle="1" w:styleId="heading3char0">
    <w:name w:val="heading3char"/>
    <w:rsid w:val="00E313F0"/>
  </w:style>
  <w:style w:type="paragraph" w:customStyle="1" w:styleId="BlockHeadings">
    <w:name w:val="Block Headings"/>
    <w:basedOn w:val="Normal"/>
    <w:link w:val="BlockHeadingsChar"/>
    <w:qFormat/>
    <w:rsid w:val="00E313F0"/>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E313F0"/>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E313F0"/>
    <w:rPr>
      <w:rFonts w:ascii="Times New Roman" w:eastAsia="Times New Roman" w:hAnsi="Times New Roman" w:cs="Times New Roman"/>
      <w:b/>
      <w:sz w:val="24"/>
      <w:szCs w:val="20"/>
    </w:rPr>
  </w:style>
  <w:style w:type="paragraph" w:styleId="PlainText">
    <w:name w:val="Plain Text"/>
    <w:basedOn w:val="Normal"/>
    <w:link w:val="PlainTextChar"/>
    <w:rsid w:val="00E313F0"/>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E313F0"/>
    <w:rPr>
      <w:rFonts w:ascii="Courier New" w:eastAsia="Calibri" w:hAnsi="Courier New"/>
      <w:szCs w:val="20"/>
    </w:rPr>
  </w:style>
  <w:style w:type="character" w:customStyle="1" w:styleId="Heading51">
    <w:name w:val="Heading 51"/>
    <w:aliases w:val="Heading 5 Char Char Char"/>
    <w:rsid w:val="00E313F0"/>
    <w:rPr>
      <w:b/>
      <w:bCs/>
      <w:iCs/>
      <w:szCs w:val="26"/>
      <w:lang w:val="en-US" w:eastAsia="en-US" w:bidi="ar-SA"/>
    </w:rPr>
  </w:style>
  <w:style w:type="paragraph" w:styleId="BodyText2">
    <w:name w:val="Body Text 2"/>
    <w:basedOn w:val="Normal"/>
    <w:link w:val="BodyText2Char"/>
    <w:rsid w:val="00E313F0"/>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E313F0"/>
    <w:rPr>
      <w:rFonts w:ascii="Calibri" w:eastAsia="Times New Roman" w:hAnsi="Calibri"/>
      <w:b/>
      <w:szCs w:val="20"/>
    </w:rPr>
  </w:style>
  <w:style w:type="character" w:customStyle="1" w:styleId="comments-post">
    <w:name w:val="comments-post"/>
    <w:rsid w:val="00E313F0"/>
  </w:style>
  <w:style w:type="paragraph" w:customStyle="1" w:styleId="boldcite">
    <w:name w:val="bold cite"/>
    <w:basedOn w:val="Normal"/>
    <w:link w:val="boldciteChar4"/>
    <w:qFormat/>
    <w:rsid w:val="00E313F0"/>
    <w:pPr>
      <w:spacing w:after="0" w:line="240" w:lineRule="auto"/>
    </w:pPr>
    <w:rPr>
      <w:rFonts w:eastAsia="Calibri"/>
      <w:b/>
      <w:color w:val="000000"/>
      <w:sz w:val="28"/>
      <w:u w:val="thick" w:color="000000"/>
    </w:rPr>
  </w:style>
  <w:style w:type="character" w:customStyle="1" w:styleId="boldciteChar4">
    <w:name w:val="bold cite Char4"/>
    <w:link w:val="boldcite"/>
    <w:locked/>
    <w:rsid w:val="00E313F0"/>
    <w:rPr>
      <w:rFonts w:ascii="Calibri" w:eastAsia="Calibri" w:hAnsi="Calibri"/>
      <w:b/>
      <w:color w:val="000000"/>
      <w:sz w:val="28"/>
      <w:u w:val="thick" w:color="000000"/>
    </w:rPr>
  </w:style>
  <w:style w:type="character" w:customStyle="1" w:styleId="underlinecardChar">
    <w:name w:val="underline card Char"/>
    <w:rsid w:val="00E313F0"/>
    <w:rPr>
      <w:rFonts w:ascii="Arial" w:hAnsi="Arial"/>
      <w:sz w:val="18"/>
      <w:szCs w:val="24"/>
      <w:u w:val="single"/>
      <w:lang w:val="en-US" w:eastAsia="en-US" w:bidi="ar-SA"/>
    </w:rPr>
  </w:style>
  <w:style w:type="paragraph" w:customStyle="1" w:styleId="Normal10">
    <w:name w:val="Normal1"/>
    <w:basedOn w:val="Normal"/>
    <w:qFormat/>
    <w:rsid w:val="00E313F0"/>
    <w:pPr>
      <w:spacing w:after="0" w:line="240" w:lineRule="auto"/>
    </w:pPr>
    <w:rPr>
      <w:rFonts w:eastAsia="Calibri"/>
    </w:rPr>
  </w:style>
  <w:style w:type="paragraph" w:customStyle="1" w:styleId="Irrelevant6font">
    <w:name w:val="Irrelevant (6 font)"/>
    <w:basedOn w:val="Normal"/>
    <w:link w:val="Irrelevant6fontChar"/>
    <w:qFormat/>
    <w:rsid w:val="00E313F0"/>
    <w:pPr>
      <w:spacing w:after="0" w:line="240" w:lineRule="auto"/>
      <w:ind w:left="547" w:right="648"/>
      <w:jc w:val="both"/>
    </w:pPr>
    <w:rPr>
      <w:rFonts w:eastAsia="Calibri"/>
      <w:sz w:val="12"/>
      <w:szCs w:val="12"/>
    </w:rPr>
  </w:style>
  <w:style w:type="character" w:customStyle="1" w:styleId="Irrelevant5fontChar">
    <w:name w:val="Irrelevant (5 font) Char"/>
    <w:rsid w:val="00E313F0"/>
    <w:rPr>
      <w:sz w:val="10"/>
      <w:szCs w:val="10"/>
      <w:lang w:val="en-US" w:eastAsia="en-US" w:bidi="ar-SA"/>
    </w:rPr>
  </w:style>
  <w:style w:type="character" w:customStyle="1" w:styleId="TagsCharCharChar">
    <w:name w:val="Tags Char Char Char"/>
    <w:rsid w:val="00E313F0"/>
    <w:rPr>
      <w:b/>
      <w:lang w:val="en-US" w:eastAsia="en-US" w:bidi="ar-SA"/>
    </w:rPr>
  </w:style>
  <w:style w:type="character" w:customStyle="1" w:styleId="CitesChar1">
    <w:name w:val="Cites Char1"/>
    <w:rsid w:val="00E313F0"/>
    <w:rPr>
      <w:b/>
      <w:bCs/>
      <w:lang w:val="en-US" w:eastAsia="en-US" w:bidi="ar-SA"/>
    </w:rPr>
  </w:style>
  <w:style w:type="paragraph" w:customStyle="1" w:styleId="CardsFont6pt">
    <w:name w:val="Cards + Font: 6 pt"/>
    <w:basedOn w:val="Cards"/>
    <w:link w:val="CardsFont6ptChar1"/>
    <w:autoRedefine/>
    <w:qFormat/>
    <w:rsid w:val="00E313F0"/>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E313F0"/>
    <w:rPr>
      <w:rFonts w:ascii="Georgia" w:eastAsia="Times New Roman" w:hAnsi="Georgia"/>
      <w:sz w:val="12"/>
      <w:szCs w:val="24"/>
    </w:rPr>
  </w:style>
  <w:style w:type="character" w:customStyle="1" w:styleId="Hyperlink13">
    <w:name w:val="Hyperlink13"/>
    <w:rsid w:val="00E313F0"/>
    <w:rPr>
      <w:b w:val="0"/>
      <w:bCs w:val="0"/>
      <w:strike w:val="0"/>
      <w:dstrike w:val="0"/>
      <w:color w:val="008000"/>
      <w:sz w:val="20"/>
      <w:szCs w:val="20"/>
      <w:u w:val="none"/>
      <w:effect w:val="none"/>
    </w:rPr>
  </w:style>
  <w:style w:type="character" w:customStyle="1" w:styleId="standardcontent1">
    <w:name w:val="standardcontent1"/>
    <w:rsid w:val="00E313F0"/>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E313F0"/>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E313F0"/>
    <w:rPr>
      <w:rFonts w:ascii="Calibri" w:eastAsia="Calibri" w:hAnsi="Calibri"/>
      <w:szCs w:val="20"/>
    </w:rPr>
  </w:style>
  <w:style w:type="character" w:customStyle="1" w:styleId="Hyperlink4">
    <w:name w:val="Hyperlink4"/>
    <w:rsid w:val="00E313F0"/>
    <w:rPr>
      <w:color w:val="000066"/>
      <w:u w:val="single"/>
    </w:rPr>
  </w:style>
  <w:style w:type="paragraph" w:customStyle="1" w:styleId="rddateline">
    <w:name w:val="rddateline"/>
    <w:basedOn w:val="Normal"/>
    <w:uiPriority w:val="99"/>
    <w:qFormat/>
    <w:rsid w:val="00E313F0"/>
    <w:pPr>
      <w:spacing w:after="0" w:line="240" w:lineRule="auto"/>
    </w:pPr>
    <w:rPr>
      <w:rFonts w:eastAsia="Calibri"/>
      <w:szCs w:val="20"/>
    </w:rPr>
  </w:style>
  <w:style w:type="paragraph" w:customStyle="1" w:styleId="rdheadline">
    <w:name w:val="rdheadline"/>
    <w:basedOn w:val="Normal"/>
    <w:uiPriority w:val="99"/>
    <w:qFormat/>
    <w:rsid w:val="00E313F0"/>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E313F0"/>
    <w:pPr>
      <w:spacing w:after="100" w:afterAutospacing="1" w:line="240" w:lineRule="auto"/>
    </w:pPr>
    <w:rPr>
      <w:rFonts w:ascii="Verdana" w:eastAsia="Calibri" w:hAnsi="Verdana"/>
      <w:szCs w:val="20"/>
    </w:rPr>
  </w:style>
  <w:style w:type="character" w:customStyle="1" w:styleId="rddeckline1">
    <w:name w:val="rddeckline1"/>
    <w:rsid w:val="00E313F0"/>
    <w:rPr>
      <w:rFonts w:ascii="Verdana" w:hAnsi="Verdana" w:hint="default"/>
      <w:b/>
      <w:bCs/>
      <w:sz w:val="22"/>
      <w:szCs w:val="22"/>
    </w:rPr>
  </w:style>
  <w:style w:type="character" w:customStyle="1" w:styleId="link-external">
    <w:name w:val="link-external"/>
    <w:rsid w:val="00E313F0"/>
  </w:style>
  <w:style w:type="character" w:customStyle="1" w:styleId="contact1">
    <w:name w:val="contact1"/>
    <w:rsid w:val="00E313F0"/>
    <w:rPr>
      <w:rFonts w:ascii="Tahoma" w:hAnsi="Tahoma" w:cs="Tahoma" w:hint="default"/>
      <w:color w:val="999999"/>
      <w:sz w:val="20"/>
      <w:szCs w:val="20"/>
    </w:rPr>
  </w:style>
  <w:style w:type="character" w:customStyle="1" w:styleId="credits1">
    <w:name w:val="credits1"/>
    <w:rsid w:val="00E313F0"/>
    <w:rPr>
      <w:rFonts w:ascii="Tahoma" w:hAnsi="Tahoma" w:cs="Tahoma" w:hint="default"/>
      <w:color w:val="999999"/>
      <w:sz w:val="16"/>
      <w:szCs w:val="16"/>
    </w:rPr>
  </w:style>
  <w:style w:type="paragraph" w:customStyle="1" w:styleId="Heading20">
    <w:name w:val="Heading2"/>
    <w:basedOn w:val="Normal"/>
    <w:link w:val="Heading2Char0"/>
    <w:qFormat/>
    <w:rsid w:val="00E313F0"/>
    <w:pPr>
      <w:spacing w:after="0" w:line="240" w:lineRule="auto"/>
      <w:jc w:val="center"/>
    </w:pPr>
    <w:rPr>
      <w:rFonts w:eastAsia="Times New Roman"/>
      <w:b/>
      <w:caps/>
    </w:rPr>
  </w:style>
  <w:style w:type="character" w:customStyle="1" w:styleId="Heading2Char0">
    <w:name w:val="Heading2 Char"/>
    <w:link w:val="Heading20"/>
    <w:rsid w:val="00E313F0"/>
    <w:rPr>
      <w:rFonts w:ascii="Calibri" w:eastAsia="Times New Roman" w:hAnsi="Calibri"/>
      <w:b/>
      <w:caps/>
    </w:rPr>
  </w:style>
  <w:style w:type="paragraph" w:customStyle="1" w:styleId="Header2">
    <w:name w:val="Header2"/>
    <w:basedOn w:val="Heading20"/>
    <w:link w:val="Header2Char"/>
    <w:qFormat/>
    <w:rsid w:val="00E313F0"/>
  </w:style>
  <w:style w:type="character" w:customStyle="1" w:styleId="Header2Char">
    <w:name w:val="Header2 Char"/>
    <w:link w:val="Header2"/>
    <w:rsid w:val="00E313F0"/>
    <w:rPr>
      <w:rFonts w:ascii="Calibri" w:eastAsia="Times New Roman" w:hAnsi="Calibri"/>
      <w:b/>
      <w:caps/>
    </w:rPr>
  </w:style>
  <w:style w:type="paragraph" w:customStyle="1" w:styleId="Underlinedcard0">
    <w:name w:val="Underlined card"/>
    <w:basedOn w:val="Normal"/>
    <w:link w:val="UnderlinedcardChar"/>
    <w:autoRedefine/>
    <w:qFormat/>
    <w:rsid w:val="00E313F0"/>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E313F0"/>
    <w:rPr>
      <w:rFonts w:ascii="Calibri" w:eastAsia="Times New Roman" w:hAnsi="Calibri"/>
      <w:u w:val="thick"/>
    </w:rPr>
  </w:style>
  <w:style w:type="paragraph" w:styleId="HTMLPreformatted">
    <w:name w:val="HTML Preformatted"/>
    <w:basedOn w:val="Normal"/>
    <w:link w:val="HTMLPreformattedChar"/>
    <w:rsid w:val="00E31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E313F0"/>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E313F0"/>
    <w:rPr>
      <w:bCs/>
    </w:rPr>
  </w:style>
  <w:style w:type="character" w:customStyle="1" w:styleId="StyleHeading212ptChar">
    <w:name w:val="Style Heading2 + 12 pt Char"/>
    <w:link w:val="StyleHeading212pt"/>
    <w:rsid w:val="00E313F0"/>
    <w:rPr>
      <w:rFonts w:ascii="Calibri" w:eastAsia="Times New Roman" w:hAnsi="Calibri"/>
      <w:b/>
      <w:bCs/>
      <w:caps/>
    </w:rPr>
  </w:style>
  <w:style w:type="paragraph" w:customStyle="1" w:styleId="Heading212pt">
    <w:name w:val="Heading2 + 12 pt"/>
    <w:basedOn w:val="StyleHeading212pt"/>
    <w:link w:val="Heading212ptChar"/>
    <w:qFormat/>
    <w:rsid w:val="00E313F0"/>
  </w:style>
  <w:style w:type="character" w:customStyle="1" w:styleId="Heading212ptChar">
    <w:name w:val="Heading2 + 12 pt Char"/>
    <w:link w:val="Heading212pt"/>
    <w:rsid w:val="00E313F0"/>
    <w:rPr>
      <w:rFonts w:ascii="Calibri" w:eastAsia="Times New Roman" w:hAnsi="Calibri"/>
      <w:b/>
      <w:bCs/>
      <w:caps/>
    </w:rPr>
  </w:style>
  <w:style w:type="character" w:customStyle="1" w:styleId="underline20">
    <w:name w:val="underline2"/>
    <w:rsid w:val="00E313F0"/>
    <w:rPr>
      <w:u w:val="single"/>
    </w:rPr>
  </w:style>
  <w:style w:type="character" w:customStyle="1" w:styleId="CardsFont12ptCharCharCharChar">
    <w:name w:val="Cards + Font: 12 pt Char Char Char Char"/>
    <w:rsid w:val="00E313F0"/>
    <w:rPr>
      <w:sz w:val="24"/>
      <w:szCs w:val="24"/>
      <w:u w:val="thick"/>
      <w:lang w:val="en-US" w:eastAsia="en-US" w:bidi="ar-SA"/>
    </w:rPr>
  </w:style>
  <w:style w:type="character" w:customStyle="1" w:styleId="UnderlinedCardChar0">
    <w:name w:val="Underlined Card Char"/>
    <w:rsid w:val="00E313F0"/>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E313F0"/>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E313F0"/>
  </w:style>
  <w:style w:type="paragraph" w:customStyle="1" w:styleId="StyleUnderliningTimesNewRomanBoldNounderlineKernat16">
    <w:name w:val="Style Underlining + Times New Roman Bold No underline Kern at 16..."/>
    <w:basedOn w:val="Normal"/>
    <w:uiPriority w:val="99"/>
    <w:qFormat/>
    <w:rsid w:val="00E313F0"/>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E313F0"/>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E313F0"/>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E313F0"/>
    <w:rPr>
      <w:sz w:val="32"/>
      <w:szCs w:val="32"/>
      <w:u w:val="single"/>
    </w:rPr>
  </w:style>
  <w:style w:type="character" w:customStyle="1" w:styleId="StyleBoldText12pt10ptNotBoldKernat16pt">
    <w:name w:val="Style Bold Text 12 pt + 10 pt Not Bold Kern at 16 pt"/>
    <w:rsid w:val="00E313F0"/>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E313F0"/>
  </w:style>
  <w:style w:type="paragraph" w:customStyle="1" w:styleId="highlightcardtext">
    <w:name w:val="highlight card text"/>
    <w:basedOn w:val="evidencetext"/>
    <w:uiPriority w:val="99"/>
    <w:qFormat/>
    <w:rsid w:val="00E313F0"/>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E313F0"/>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E313F0"/>
    <w:pPr>
      <w:spacing w:after="0" w:line="240" w:lineRule="auto"/>
    </w:pPr>
    <w:rPr>
      <w:rFonts w:eastAsia="Calibri"/>
      <w:bCs/>
      <w:color w:val="000000"/>
    </w:rPr>
  </w:style>
  <w:style w:type="character" w:customStyle="1" w:styleId="BodyText3Char">
    <w:name w:val="Body Text 3 Char"/>
    <w:basedOn w:val="DefaultParagraphFont"/>
    <w:link w:val="BodyText3"/>
    <w:rsid w:val="00E313F0"/>
    <w:rPr>
      <w:rFonts w:ascii="Calibri" w:eastAsia="Calibri" w:hAnsi="Calibri"/>
      <w:bCs/>
      <w:color w:val="000000"/>
    </w:rPr>
  </w:style>
  <w:style w:type="paragraph" w:customStyle="1" w:styleId="underlinecard">
    <w:name w:val="underline card"/>
    <w:basedOn w:val="Normal"/>
    <w:uiPriority w:val="99"/>
    <w:qFormat/>
    <w:rsid w:val="00E313F0"/>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E313F0"/>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E313F0"/>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E313F0"/>
    <w:rPr>
      <w:rFonts w:eastAsia="Times New Roman"/>
      <w:sz w:val="12"/>
      <w:szCs w:val="24"/>
    </w:rPr>
  </w:style>
  <w:style w:type="character" w:customStyle="1" w:styleId="CardsFont6ptCharChar">
    <w:name w:val="Cards + Font: 6 pt Char Char"/>
    <w:link w:val="CardsFont6ptChar"/>
    <w:rsid w:val="00E313F0"/>
    <w:rPr>
      <w:rFonts w:ascii="Calibri" w:eastAsia="Times New Roman" w:hAnsi="Calibri"/>
      <w:sz w:val="12"/>
      <w:szCs w:val="24"/>
    </w:rPr>
  </w:style>
  <w:style w:type="paragraph" w:customStyle="1" w:styleId="CitesCharChar">
    <w:name w:val="Cites Char Char"/>
    <w:basedOn w:val="Normal"/>
    <w:link w:val="CitesCharCharChar"/>
    <w:qFormat/>
    <w:rsid w:val="00E313F0"/>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E313F0"/>
    <w:rPr>
      <w:rFonts w:ascii="Calibri" w:eastAsia="Times New Roman" w:hAnsi="Calibri"/>
      <w:b/>
      <w:bCs/>
    </w:rPr>
  </w:style>
  <w:style w:type="paragraph" w:customStyle="1" w:styleId="TagsCharChar">
    <w:name w:val="Tags Char Char"/>
    <w:basedOn w:val="Normal"/>
    <w:uiPriority w:val="99"/>
    <w:qFormat/>
    <w:rsid w:val="00E313F0"/>
    <w:pPr>
      <w:autoSpaceDE w:val="0"/>
      <w:autoSpaceDN w:val="0"/>
      <w:adjustRightInd w:val="0"/>
      <w:spacing w:after="0" w:line="240" w:lineRule="auto"/>
      <w:jc w:val="both"/>
      <w:outlineLvl w:val="1"/>
    </w:pPr>
    <w:rPr>
      <w:rFonts w:eastAsia="Calibri"/>
      <w:b/>
      <w:szCs w:val="20"/>
    </w:rPr>
  </w:style>
  <w:style w:type="character" w:customStyle="1" w:styleId="Char3">
    <w:name w:val="Char3"/>
    <w:rsid w:val="00E313F0"/>
    <w:rPr>
      <w:rFonts w:ascii="Arial Narrow" w:eastAsia="Batang" w:hAnsi="Arial Narrow" w:cs="Arial"/>
      <w:b/>
      <w:bCs/>
      <w:iCs/>
      <w:sz w:val="24"/>
      <w:szCs w:val="28"/>
      <w:lang w:val="en-US" w:eastAsia="en-US" w:bidi="ar-SA"/>
    </w:rPr>
  </w:style>
  <w:style w:type="character" w:customStyle="1" w:styleId="UnderlinedCards">
    <w:name w:val="Underlined Cards"/>
    <w:rsid w:val="00E313F0"/>
    <w:rPr>
      <w:sz w:val="24"/>
      <w:szCs w:val="24"/>
      <w:u w:val="thick"/>
      <w:lang w:val="en-US" w:eastAsia="en-US" w:bidi="ar-SA"/>
    </w:rPr>
  </w:style>
  <w:style w:type="paragraph" w:customStyle="1" w:styleId="story-body">
    <w:name w:val="story-body"/>
    <w:basedOn w:val="Normal"/>
    <w:uiPriority w:val="99"/>
    <w:qFormat/>
    <w:rsid w:val="00E313F0"/>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E313F0"/>
    <w:rPr>
      <w:sz w:val="24"/>
      <w:szCs w:val="24"/>
      <w:u w:val="thick"/>
      <w:lang w:val="en-US" w:eastAsia="en-US" w:bidi="ar-SA"/>
    </w:rPr>
  </w:style>
  <w:style w:type="character" w:customStyle="1" w:styleId="highlightcardtextChar">
    <w:name w:val="highlight card text Char"/>
    <w:rsid w:val="00E313F0"/>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E313F0"/>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E313F0"/>
    <w:rPr>
      <w:rFonts w:ascii="Calibri" w:eastAsia="Times New Roman" w:hAnsi="Calibri"/>
      <w:sz w:val="18"/>
    </w:rPr>
  </w:style>
  <w:style w:type="character" w:customStyle="1" w:styleId="TagsChar4">
    <w:name w:val="Tags Char4"/>
    <w:rsid w:val="00E313F0"/>
    <w:rPr>
      <w:b/>
      <w:lang w:val="en-US" w:eastAsia="en-US" w:bidi="ar-SA"/>
    </w:rPr>
  </w:style>
  <w:style w:type="character" w:customStyle="1" w:styleId="hit1">
    <w:name w:val="hit1"/>
    <w:rsid w:val="00E313F0"/>
    <w:rPr>
      <w:rFonts w:ascii="Verdana" w:hAnsi="Verdana" w:hint="default"/>
      <w:b/>
      <w:bCs/>
      <w:vanish w:val="0"/>
      <w:webHidden w:val="0"/>
      <w:color w:val="CC0033"/>
      <w:sz w:val="20"/>
      <w:szCs w:val="20"/>
      <w:specVanish w:val="0"/>
    </w:rPr>
  </w:style>
  <w:style w:type="character" w:customStyle="1" w:styleId="ssl01">
    <w:name w:val="ss_l01"/>
    <w:rsid w:val="00E313F0"/>
    <w:rPr>
      <w:rFonts w:ascii="Verdana" w:hAnsi="Verdana" w:hint="default"/>
      <w:color w:val="000000"/>
      <w:sz w:val="20"/>
      <w:szCs w:val="20"/>
    </w:rPr>
  </w:style>
  <w:style w:type="character" w:customStyle="1" w:styleId="tightinline1">
    <w:name w:val="tightinline1"/>
    <w:rsid w:val="00E313F0"/>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E313F0"/>
    <w:pPr>
      <w:spacing w:after="0" w:line="240" w:lineRule="auto"/>
      <w:ind w:left="1728" w:right="1728"/>
    </w:pPr>
    <w:rPr>
      <w:rFonts w:eastAsia="Calibri"/>
      <w:sz w:val="18"/>
    </w:rPr>
  </w:style>
  <w:style w:type="paragraph" w:customStyle="1" w:styleId="boldciteChar">
    <w:name w:val="bold cite Char"/>
    <w:basedOn w:val="Heading1"/>
    <w:uiPriority w:val="99"/>
    <w:qFormat/>
    <w:rsid w:val="00E313F0"/>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E313F0"/>
    <w:rPr>
      <w:rFonts w:ascii="Calibri" w:eastAsia="Times New Roman" w:hAnsi="Calibri"/>
      <w:b/>
      <w:color w:val="000000"/>
      <w:szCs w:val="20"/>
    </w:rPr>
  </w:style>
  <w:style w:type="paragraph" w:customStyle="1" w:styleId="Cardnon-underlined">
    <w:name w:val="Card non-underlined"/>
    <w:basedOn w:val="Normal"/>
    <w:uiPriority w:val="99"/>
    <w:qFormat/>
    <w:rsid w:val="00E313F0"/>
    <w:pPr>
      <w:spacing w:after="0" w:line="240" w:lineRule="auto"/>
    </w:pPr>
    <w:rPr>
      <w:rFonts w:eastAsia="Calibri"/>
      <w:szCs w:val="20"/>
    </w:rPr>
  </w:style>
  <w:style w:type="paragraph" w:customStyle="1" w:styleId="CardCites">
    <w:name w:val="Card Cites"/>
    <w:basedOn w:val="Normal"/>
    <w:next w:val="Normal"/>
    <w:qFormat/>
    <w:rsid w:val="00E313F0"/>
    <w:pPr>
      <w:spacing w:after="0" w:line="240" w:lineRule="auto"/>
    </w:pPr>
    <w:rPr>
      <w:rFonts w:eastAsia="Calibri"/>
      <w:b/>
    </w:rPr>
  </w:style>
  <w:style w:type="character" w:customStyle="1" w:styleId="blsp-spelling-corrected">
    <w:name w:val="blsp-spelling-corrected"/>
    <w:rsid w:val="00E313F0"/>
  </w:style>
  <w:style w:type="character" w:customStyle="1" w:styleId="blsp-spelling-error">
    <w:name w:val="blsp-spelling-error"/>
    <w:rsid w:val="00E313F0"/>
  </w:style>
  <w:style w:type="character" w:customStyle="1" w:styleId="sup">
    <w:name w:val="sup"/>
    <w:rsid w:val="00E313F0"/>
  </w:style>
  <w:style w:type="character" w:customStyle="1" w:styleId="pgnum">
    <w:name w:val="pgnum"/>
    <w:rsid w:val="00E313F0"/>
  </w:style>
  <w:style w:type="character" w:customStyle="1" w:styleId="SmallFontCharChar">
    <w:name w:val="Small Font Char Char"/>
    <w:rsid w:val="00E313F0"/>
    <w:rPr>
      <w:rFonts w:ascii="Arial" w:hAnsi="Arial"/>
      <w:sz w:val="12"/>
      <w:szCs w:val="24"/>
      <w:lang w:val="en-US" w:eastAsia="en-US" w:bidi="ar-SA"/>
    </w:rPr>
  </w:style>
  <w:style w:type="paragraph" w:customStyle="1" w:styleId="textmargin">
    <w:name w:val="textmargin"/>
    <w:basedOn w:val="Normal"/>
    <w:uiPriority w:val="99"/>
    <w:qFormat/>
    <w:rsid w:val="00E313F0"/>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E313F0"/>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E313F0"/>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E313F0"/>
    <w:pPr>
      <w:spacing w:after="0" w:line="240" w:lineRule="auto"/>
    </w:pPr>
    <w:rPr>
      <w:rFonts w:ascii="Verdana" w:eastAsia="Calibri" w:hAnsi="Verdana"/>
      <w:szCs w:val="20"/>
    </w:rPr>
  </w:style>
  <w:style w:type="character" w:customStyle="1" w:styleId="BoldUnderliningChar">
    <w:name w:val="Bold Underlining Char"/>
    <w:rsid w:val="00E313F0"/>
    <w:rPr>
      <w:rFonts w:ascii="Arial Narrow" w:eastAsia="Calibri" w:hAnsi="Arial Narrow" w:cs="Times New Roman"/>
      <w:b/>
      <w:sz w:val="20"/>
      <w:u w:val="single"/>
    </w:rPr>
  </w:style>
  <w:style w:type="paragraph" w:customStyle="1" w:styleId="correctindex">
    <w:name w:val="correct index"/>
    <w:basedOn w:val="Normal"/>
    <w:uiPriority w:val="99"/>
    <w:qFormat/>
    <w:rsid w:val="00E313F0"/>
    <w:pPr>
      <w:spacing w:after="0" w:line="240" w:lineRule="auto"/>
    </w:pPr>
    <w:rPr>
      <w:rFonts w:ascii="Arial Narrow" w:eastAsia="Calibri" w:hAnsi="Arial Narrow"/>
      <w:color w:val="000000"/>
    </w:rPr>
  </w:style>
  <w:style w:type="paragraph" w:customStyle="1" w:styleId="bc2">
    <w:name w:val="bc_2"/>
    <w:basedOn w:val="Normal"/>
    <w:uiPriority w:val="99"/>
    <w:qFormat/>
    <w:rsid w:val="00E313F0"/>
    <w:pPr>
      <w:spacing w:before="100" w:beforeAutospacing="1" w:after="100" w:afterAutospacing="1" w:line="240" w:lineRule="auto"/>
    </w:pPr>
    <w:rPr>
      <w:rFonts w:eastAsia="Calibri"/>
      <w:color w:val="000000"/>
    </w:rPr>
  </w:style>
  <w:style w:type="character" w:customStyle="1" w:styleId="bc21">
    <w:name w:val="bc_21"/>
    <w:rsid w:val="00E313F0"/>
  </w:style>
  <w:style w:type="paragraph" w:customStyle="1" w:styleId="inside-copy">
    <w:name w:val="inside-copy"/>
    <w:basedOn w:val="Normal"/>
    <w:uiPriority w:val="99"/>
    <w:qFormat/>
    <w:rsid w:val="00E313F0"/>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E313F0"/>
    <w:pPr>
      <w:spacing w:after="0" w:line="240" w:lineRule="auto"/>
    </w:pPr>
    <w:rPr>
      <w:rFonts w:ascii="Verdana" w:eastAsia="Calibri" w:hAnsi="Verdana"/>
      <w:szCs w:val="20"/>
    </w:rPr>
  </w:style>
  <w:style w:type="paragraph" w:customStyle="1" w:styleId="quote2">
    <w:name w:val="quote2"/>
    <w:basedOn w:val="Normal"/>
    <w:uiPriority w:val="99"/>
    <w:qFormat/>
    <w:rsid w:val="00E313F0"/>
    <w:pPr>
      <w:spacing w:after="0" w:line="240" w:lineRule="auto"/>
    </w:pPr>
    <w:rPr>
      <w:rFonts w:ascii="Verdana" w:eastAsia="Calibri" w:hAnsi="Verdana"/>
      <w:szCs w:val="20"/>
    </w:rPr>
  </w:style>
  <w:style w:type="character" w:customStyle="1" w:styleId="copystyle">
    <w:name w:val="copystyle"/>
    <w:rsid w:val="00E313F0"/>
  </w:style>
  <w:style w:type="paragraph" w:customStyle="1" w:styleId="BlockTitle1">
    <w:name w:val="Block Title #1"/>
    <w:basedOn w:val="Heading1"/>
    <w:qFormat/>
    <w:rsid w:val="00E313F0"/>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E313F0"/>
    <w:rPr>
      <w:rFonts w:ascii="Arial" w:hAnsi="Arial" w:cs="Arial"/>
      <w:b/>
      <w:bCs/>
      <w:kern w:val="32"/>
      <w:sz w:val="24"/>
      <w:szCs w:val="24"/>
      <w:lang w:val="en-US" w:eastAsia="en-US" w:bidi="ar-SA"/>
    </w:rPr>
  </w:style>
  <w:style w:type="character" w:customStyle="1" w:styleId="ReadUnderline">
    <w:name w:val="Read Underline"/>
    <w:rsid w:val="00E313F0"/>
    <w:rPr>
      <w:rFonts w:ascii="Arial" w:hAnsi="Arial"/>
      <w:b/>
      <w:sz w:val="18"/>
      <w:u w:val="thick"/>
    </w:rPr>
  </w:style>
  <w:style w:type="character" w:customStyle="1" w:styleId="ShrinkText">
    <w:name w:val="Shrink Text"/>
    <w:rsid w:val="00E313F0"/>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E313F0"/>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E313F0"/>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E313F0"/>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E313F0"/>
  </w:style>
  <w:style w:type="paragraph" w:customStyle="1" w:styleId="body-paragraph">
    <w:name w:val="body-paragraph"/>
    <w:basedOn w:val="Normal"/>
    <w:uiPriority w:val="99"/>
    <w:qFormat/>
    <w:rsid w:val="00E313F0"/>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E313F0"/>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E313F0"/>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E313F0"/>
    <w:pPr>
      <w:spacing w:after="0" w:line="240" w:lineRule="auto"/>
    </w:pPr>
    <w:rPr>
      <w:rFonts w:ascii="Arial Narrow" w:eastAsia="Times New Roman" w:hAnsi="Arial Narrow"/>
      <w:b/>
    </w:rPr>
  </w:style>
  <w:style w:type="character" w:customStyle="1" w:styleId="TagCiteChar1">
    <w:name w:val="Tag/Cite Char"/>
    <w:link w:val="TagCite2"/>
    <w:rsid w:val="00E313F0"/>
    <w:rPr>
      <w:rFonts w:ascii="Arial Narrow" w:eastAsia="Times New Roman" w:hAnsi="Arial Narrow"/>
      <w:b/>
    </w:rPr>
  </w:style>
  <w:style w:type="paragraph" w:customStyle="1" w:styleId="F4">
    <w:name w:val="F4"/>
    <w:basedOn w:val="Normal"/>
    <w:link w:val="F4Char"/>
    <w:qFormat/>
    <w:rsid w:val="00E313F0"/>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E313F0"/>
    <w:rPr>
      <w:rFonts w:ascii="Arial Narrow" w:eastAsia="Times New Roman" w:hAnsi="Arial Narrow"/>
      <w:szCs w:val="20"/>
      <w:u w:val="single"/>
    </w:rPr>
  </w:style>
  <w:style w:type="paragraph" w:customStyle="1" w:styleId="StyleCARD">
    <w:name w:val="Style CARD +"/>
    <w:basedOn w:val="Normal"/>
    <w:link w:val="StyleCARDChar"/>
    <w:qFormat/>
    <w:rsid w:val="00E313F0"/>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E313F0"/>
    <w:rPr>
      <w:rFonts w:ascii="Arial Narrow" w:eastAsia="Times New Roman" w:hAnsi="Arial Narrow"/>
      <w:szCs w:val="20"/>
    </w:rPr>
  </w:style>
  <w:style w:type="paragraph" w:customStyle="1" w:styleId="UnderlinedText">
    <w:name w:val="Underlined Text"/>
    <w:basedOn w:val="Normal"/>
    <w:autoRedefine/>
    <w:qFormat/>
    <w:rsid w:val="00E313F0"/>
    <w:pPr>
      <w:spacing w:after="0" w:line="240" w:lineRule="auto"/>
    </w:pPr>
    <w:rPr>
      <w:b/>
    </w:rPr>
  </w:style>
  <w:style w:type="character" w:customStyle="1" w:styleId="noiconheadline">
    <w:name w:val="noicon_headline"/>
    <w:rsid w:val="00E313F0"/>
  </w:style>
  <w:style w:type="character" w:customStyle="1" w:styleId="CommentSubjectChar1">
    <w:name w:val="Comment Subject Char1"/>
    <w:basedOn w:val="CommentTextChar"/>
    <w:uiPriority w:val="99"/>
    <w:rsid w:val="00E313F0"/>
    <w:rPr>
      <w:rFonts w:ascii="Calibri" w:eastAsia="Calibri" w:hAnsi="Calibri" w:cs="Calibri"/>
      <w:b/>
      <w:bCs/>
      <w:sz w:val="16"/>
      <w:szCs w:val="20"/>
    </w:rPr>
  </w:style>
  <w:style w:type="paragraph" w:customStyle="1" w:styleId="tagCharChar">
    <w:name w:val="tag Char Char"/>
    <w:basedOn w:val="Normal"/>
    <w:link w:val="tagCharCharChar"/>
    <w:qFormat/>
    <w:rsid w:val="00E313F0"/>
    <w:pPr>
      <w:spacing w:after="0" w:line="240" w:lineRule="auto"/>
    </w:pPr>
    <w:rPr>
      <w:rFonts w:eastAsia="Times New Roman"/>
      <w:b/>
      <w:szCs w:val="20"/>
    </w:rPr>
  </w:style>
  <w:style w:type="character" w:customStyle="1" w:styleId="tagCharCharChar">
    <w:name w:val="tag Char Char Char"/>
    <w:link w:val="tagCharChar"/>
    <w:rsid w:val="00E313F0"/>
    <w:rPr>
      <w:rFonts w:ascii="Calibri" w:eastAsia="Times New Roman" w:hAnsi="Calibri"/>
      <w:b/>
      <w:szCs w:val="20"/>
    </w:rPr>
  </w:style>
  <w:style w:type="character" w:customStyle="1" w:styleId="BlockTitleCharChar">
    <w:name w:val="Block Title Char Char"/>
    <w:rsid w:val="00E313F0"/>
    <w:rPr>
      <w:rFonts w:ascii="Georgia" w:hAnsi="Georgia" w:cs="Arial"/>
      <w:b/>
      <w:bCs/>
      <w:kern w:val="32"/>
      <w:sz w:val="28"/>
      <w:szCs w:val="32"/>
      <w:lang w:val="en-US" w:eastAsia="en-US" w:bidi="ar-SA"/>
    </w:rPr>
  </w:style>
  <w:style w:type="paragraph" w:styleId="MacroText">
    <w:name w:val="macro"/>
    <w:link w:val="MacroTextChar"/>
    <w:rsid w:val="00E313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E313F0"/>
    <w:rPr>
      <w:rFonts w:ascii="Courier New" w:eastAsia="Times New Roman" w:hAnsi="Courier New" w:cs="Courier New"/>
      <w:sz w:val="20"/>
      <w:szCs w:val="20"/>
    </w:rPr>
  </w:style>
  <w:style w:type="character" w:customStyle="1" w:styleId="pp1">
    <w:name w:val="pp1"/>
    <w:rsid w:val="00E313F0"/>
    <w:rPr>
      <w:rFonts w:ascii="Times New Roman" w:hAnsi="Times New Roman" w:cs="Times New Roman" w:hint="default"/>
      <w:i w:val="0"/>
      <w:iCs w:val="0"/>
      <w:smallCaps w:val="0"/>
      <w:sz w:val="30"/>
      <w:szCs w:val="30"/>
    </w:rPr>
  </w:style>
  <w:style w:type="character" w:customStyle="1" w:styleId="prbodytext1">
    <w:name w:val="pr_bodytext1"/>
    <w:rsid w:val="00E313F0"/>
    <w:rPr>
      <w:rFonts w:ascii="Arial" w:hAnsi="Arial" w:cs="Arial" w:hint="default"/>
      <w:sz w:val="20"/>
      <w:szCs w:val="20"/>
    </w:rPr>
  </w:style>
  <w:style w:type="character" w:customStyle="1" w:styleId="italic">
    <w:name w:val="italic"/>
    <w:rsid w:val="00E313F0"/>
  </w:style>
  <w:style w:type="character" w:customStyle="1" w:styleId="marrontitulobig">
    <w:name w:val="marron_titulo_big"/>
    <w:rsid w:val="00E313F0"/>
  </w:style>
  <w:style w:type="character" w:customStyle="1" w:styleId="articlehead">
    <w:name w:val="articlehead"/>
    <w:rsid w:val="00E313F0"/>
  </w:style>
  <w:style w:type="character" w:customStyle="1" w:styleId="lead">
    <w:name w:val="lead"/>
    <w:rsid w:val="00E313F0"/>
  </w:style>
  <w:style w:type="character" w:customStyle="1" w:styleId="manchettebig2">
    <w:name w:val="manchettebig2"/>
    <w:rsid w:val="00E313F0"/>
  </w:style>
  <w:style w:type="character" w:customStyle="1" w:styleId="blue3">
    <w:name w:val="blue3"/>
    <w:rsid w:val="00E313F0"/>
  </w:style>
  <w:style w:type="paragraph" w:customStyle="1" w:styleId="issuedetails">
    <w:name w:val="issue_details"/>
    <w:basedOn w:val="Normal"/>
    <w:uiPriority w:val="99"/>
    <w:qFormat/>
    <w:rsid w:val="00E313F0"/>
    <w:pPr>
      <w:spacing w:before="100" w:beforeAutospacing="1" w:after="100" w:afterAutospacing="1" w:line="240" w:lineRule="auto"/>
    </w:pPr>
    <w:rPr>
      <w:rFonts w:eastAsia="Times New Roman"/>
    </w:rPr>
  </w:style>
  <w:style w:type="character" w:customStyle="1" w:styleId="over-title">
    <w:name w:val="over-title"/>
    <w:rsid w:val="00E313F0"/>
  </w:style>
  <w:style w:type="character" w:customStyle="1" w:styleId="contentheader">
    <w:name w:val="contentheader"/>
    <w:rsid w:val="00E313F0"/>
  </w:style>
  <w:style w:type="paragraph" w:customStyle="1" w:styleId="TxBrp2">
    <w:name w:val="TxBr_p2"/>
    <w:basedOn w:val="Normal"/>
    <w:qFormat/>
    <w:rsid w:val="00E313F0"/>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E313F0"/>
    <w:rPr>
      <w:rFonts w:eastAsia="SimSun"/>
      <w:szCs w:val="24"/>
      <w:lang w:val="en-US" w:eastAsia="zh-CN" w:bidi="ar-SA"/>
    </w:rPr>
  </w:style>
  <w:style w:type="character" w:customStyle="1" w:styleId="tagscharchar0">
    <w:name w:val="tagscharchar"/>
    <w:rsid w:val="00E313F0"/>
  </w:style>
  <w:style w:type="paragraph" w:customStyle="1" w:styleId="cite20">
    <w:name w:val="cite2"/>
    <w:basedOn w:val="Normal"/>
    <w:uiPriority w:val="99"/>
    <w:qFormat/>
    <w:rsid w:val="00E313F0"/>
    <w:pPr>
      <w:spacing w:after="0" w:line="240" w:lineRule="auto"/>
    </w:pPr>
    <w:rPr>
      <w:rFonts w:eastAsia="Times New Roman"/>
      <w:color w:val="000000"/>
      <w:szCs w:val="20"/>
    </w:rPr>
  </w:style>
  <w:style w:type="character" w:customStyle="1" w:styleId="btx">
    <w:name w:val="btx"/>
    <w:rsid w:val="00E313F0"/>
  </w:style>
  <w:style w:type="character" w:customStyle="1" w:styleId="bhl">
    <w:name w:val="bhl"/>
    <w:rsid w:val="00E313F0"/>
  </w:style>
  <w:style w:type="character" w:customStyle="1" w:styleId="FontStyle13">
    <w:name w:val="Font Style13"/>
    <w:uiPriority w:val="99"/>
    <w:rsid w:val="00E313F0"/>
    <w:rPr>
      <w:rFonts w:ascii="Times New Roman" w:hAnsi="Times New Roman" w:cs="Times New Roman"/>
      <w:sz w:val="18"/>
      <w:szCs w:val="18"/>
    </w:rPr>
  </w:style>
  <w:style w:type="character" w:customStyle="1" w:styleId="FontStyle11">
    <w:name w:val="Font Style11"/>
    <w:uiPriority w:val="99"/>
    <w:rsid w:val="00E313F0"/>
    <w:rPr>
      <w:rFonts w:ascii="Times New Roman" w:hAnsi="Times New Roman" w:cs="Times New Roman"/>
      <w:b/>
      <w:bCs/>
      <w:sz w:val="24"/>
      <w:szCs w:val="24"/>
    </w:rPr>
  </w:style>
  <w:style w:type="character" w:customStyle="1" w:styleId="FontStyle12">
    <w:name w:val="Font Style12"/>
    <w:uiPriority w:val="99"/>
    <w:rsid w:val="00E313F0"/>
    <w:rPr>
      <w:rFonts w:ascii="Times New Roman" w:hAnsi="Times New Roman" w:cs="Times New Roman"/>
      <w:sz w:val="24"/>
      <w:szCs w:val="24"/>
    </w:rPr>
  </w:style>
  <w:style w:type="character" w:customStyle="1" w:styleId="FontStyle14">
    <w:name w:val="Font Style14"/>
    <w:uiPriority w:val="99"/>
    <w:rsid w:val="00E313F0"/>
    <w:rPr>
      <w:rFonts w:ascii="Times New Roman" w:hAnsi="Times New Roman" w:cs="Times New Roman"/>
      <w:i/>
      <w:iCs/>
      <w:sz w:val="18"/>
      <w:szCs w:val="18"/>
    </w:rPr>
  </w:style>
  <w:style w:type="character" w:customStyle="1" w:styleId="FontStyle15">
    <w:name w:val="Font Style15"/>
    <w:uiPriority w:val="99"/>
    <w:rsid w:val="00E313F0"/>
    <w:rPr>
      <w:rFonts w:ascii="Times New Roman" w:hAnsi="Times New Roman" w:cs="Times New Roman"/>
      <w:b/>
      <w:bCs/>
      <w:sz w:val="18"/>
      <w:szCs w:val="18"/>
    </w:rPr>
  </w:style>
  <w:style w:type="character" w:customStyle="1" w:styleId="FontStyle16">
    <w:name w:val="Font Style16"/>
    <w:uiPriority w:val="99"/>
    <w:rsid w:val="00E313F0"/>
    <w:rPr>
      <w:rFonts w:ascii="Times New Roman" w:hAnsi="Times New Roman" w:cs="Times New Roman"/>
      <w:b/>
      <w:bCs/>
      <w:spacing w:val="-20"/>
      <w:sz w:val="16"/>
      <w:szCs w:val="16"/>
    </w:rPr>
  </w:style>
  <w:style w:type="character" w:customStyle="1" w:styleId="FontStyle17">
    <w:name w:val="Font Style17"/>
    <w:uiPriority w:val="99"/>
    <w:rsid w:val="00E313F0"/>
    <w:rPr>
      <w:rFonts w:ascii="Times New Roman" w:hAnsi="Times New Roman" w:cs="Times New Roman"/>
      <w:b/>
      <w:bCs/>
      <w:sz w:val="10"/>
      <w:szCs w:val="10"/>
    </w:rPr>
  </w:style>
  <w:style w:type="character" w:customStyle="1" w:styleId="in-widget">
    <w:name w:val="in-widget"/>
    <w:rsid w:val="00E313F0"/>
  </w:style>
  <w:style w:type="paragraph" w:customStyle="1" w:styleId="bodycopyindent">
    <w:name w:val="bodycopyindent"/>
    <w:basedOn w:val="Normal"/>
    <w:uiPriority w:val="99"/>
    <w:qFormat/>
    <w:rsid w:val="00E313F0"/>
    <w:pPr>
      <w:spacing w:before="100" w:beforeAutospacing="1" w:after="100" w:afterAutospacing="1" w:line="240" w:lineRule="auto"/>
    </w:pPr>
    <w:rPr>
      <w:rFonts w:eastAsia="Times New Roman"/>
    </w:rPr>
  </w:style>
  <w:style w:type="character" w:customStyle="1" w:styleId="copyright">
    <w:name w:val="copyright"/>
    <w:rsid w:val="00E313F0"/>
  </w:style>
  <w:style w:type="character" w:customStyle="1" w:styleId="spanstyle">
    <w:name w:val="spanstyle"/>
    <w:rsid w:val="00E313F0"/>
  </w:style>
  <w:style w:type="character" w:customStyle="1" w:styleId="ssl3">
    <w:name w:val="ss_l3"/>
    <w:rsid w:val="00E313F0"/>
  </w:style>
  <w:style w:type="character" w:customStyle="1" w:styleId="bold">
    <w:name w:val="bold"/>
    <w:rsid w:val="00E313F0"/>
  </w:style>
  <w:style w:type="paragraph" w:customStyle="1" w:styleId="StyleUnderlineChar11pt3">
    <w:name w:val="Style Underline Char + 11 pt3"/>
    <w:link w:val="StyleUnderlineChar11pt3Char"/>
    <w:qFormat/>
    <w:rsid w:val="00E313F0"/>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E313F0"/>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E313F0"/>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E313F0"/>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E313F0"/>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E313F0"/>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E313F0"/>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E313F0"/>
    <w:rPr>
      <w:rFonts w:ascii="Arial Narrow" w:eastAsia="Times New Roman" w:hAnsi="Arial Narrow"/>
      <w:b/>
      <w:bCs/>
      <w:szCs w:val="24"/>
      <w:u w:val="single"/>
    </w:rPr>
  </w:style>
  <w:style w:type="paragraph" w:customStyle="1" w:styleId="tussenkop">
    <w:name w:val="tussenkop"/>
    <w:basedOn w:val="Normal"/>
    <w:uiPriority w:val="99"/>
    <w:qFormat/>
    <w:rsid w:val="00E313F0"/>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E313F0"/>
    <w:pPr>
      <w:spacing w:after="0" w:line="240" w:lineRule="auto"/>
    </w:pPr>
    <w:rPr>
      <w:rFonts w:eastAsia="Times New Roman"/>
      <w:szCs w:val="20"/>
    </w:rPr>
  </w:style>
  <w:style w:type="character" w:customStyle="1" w:styleId="docnumbertitle">
    <w:name w:val="doc_number_title"/>
    <w:basedOn w:val="DefaultParagraphFont"/>
    <w:rsid w:val="00E313F0"/>
  </w:style>
  <w:style w:type="character" w:customStyle="1" w:styleId="HotRouteChar0">
    <w:name w:val="Hot Route Char"/>
    <w:link w:val="HotRoute0"/>
    <w:rsid w:val="00E313F0"/>
    <w:rPr>
      <w:rFonts w:ascii="Calibri" w:eastAsia="Calibri" w:hAnsi="Calibri"/>
      <w:color w:val="000000"/>
    </w:rPr>
  </w:style>
  <w:style w:type="paragraph" w:customStyle="1" w:styleId="Style6">
    <w:name w:val="Style6"/>
    <w:basedOn w:val="Normal"/>
    <w:link w:val="Style6Char"/>
    <w:autoRedefine/>
    <w:qFormat/>
    <w:rsid w:val="00E313F0"/>
    <w:pPr>
      <w:spacing w:after="0" w:line="240" w:lineRule="auto"/>
    </w:pPr>
    <w:rPr>
      <w:b/>
    </w:rPr>
  </w:style>
  <w:style w:type="character" w:customStyle="1" w:styleId="Style6Char">
    <w:name w:val="Style6 Char"/>
    <w:basedOn w:val="DefaultParagraphFont"/>
    <w:link w:val="Style6"/>
    <w:rsid w:val="00E313F0"/>
    <w:rPr>
      <w:rFonts w:ascii="Calibri" w:hAnsi="Calibri"/>
      <w:b/>
    </w:rPr>
  </w:style>
  <w:style w:type="paragraph" w:customStyle="1" w:styleId="Style11">
    <w:name w:val="Style11"/>
    <w:basedOn w:val="Normal"/>
    <w:link w:val="Style11Char"/>
    <w:qFormat/>
    <w:rsid w:val="00E313F0"/>
    <w:pPr>
      <w:spacing w:after="0" w:line="240" w:lineRule="auto"/>
    </w:pPr>
    <w:rPr>
      <w:rFonts w:eastAsia="Times New Roman"/>
      <w:b/>
      <w:szCs w:val="20"/>
      <w:u w:val="thick"/>
    </w:rPr>
  </w:style>
  <w:style w:type="character" w:customStyle="1" w:styleId="Style11Char">
    <w:name w:val="Style11 Char"/>
    <w:basedOn w:val="DefaultParagraphFont"/>
    <w:link w:val="Style11"/>
    <w:rsid w:val="00E313F0"/>
    <w:rPr>
      <w:rFonts w:ascii="Calibri" w:eastAsia="Times New Roman" w:hAnsi="Calibri"/>
      <w:b/>
      <w:szCs w:val="20"/>
      <w:u w:val="thick"/>
    </w:rPr>
  </w:style>
  <w:style w:type="paragraph" w:customStyle="1" w:styleId="Style12">
    <w:name w:val="Style12"/>
    <w:basedOn w:val="Normal"/>
    <w:link w:val="Style12Char"/>
    <w:qFormat/>
    <w:rsid w:val="00E313F0"/>
    <w:pPr>
      <w:spacing w:after="0" w:line="240" w:lineRule="auto"/>
    </w:pPr>
    <w:rPr>
      <w:rFonts w:eastAsia="Times New Roman"/>
      <w:b/>
      <w:u w:val="thick"/>
    </w:rPr>
  </w:style>
  <w:style w:type="character" w:customStyle="1" w:styleId="Style12Char">
    <w:name w:val="Style12 Char"/>
    <w:basedOn w:val="DefaultParagraphFont"/>
    <w:link w:val="Style12"/>
    <w:rsid w:val="00E313F0"/>
    <w:rPr>
      <w:rFonts w:ascii="Calibri" w:eastAsia="Times New Roman" w:hAnsi="Calibri"/>
      <w:b/>
      <w:u w:val="thick"/>
    </w:rPr>
  </w:style>
  <w:style w:type="character" w:customStyle="1" w:styleId="StyleUnderlineChar9pt">
    <w:name w:val="Style Underline Char + 9 pt"/>
    <w:basedOn w:val="DefaultParagraphFont"/>
    <w:rsid w:val="00E313F0"/>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E313F0"/>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E313F0"/>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E313F0"/>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E313F0"/>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E313F0"/>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E313F0"/>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E313F0"/>
    <w:rPr>
      <w:b w:val="0"/>
      <w:bCs w:val="0"/>
      <w:sz w:val="22"/>
      <w:u w:val="single"/>
      <w:bdr w:val="none" w:sz="0" w:space="0" w:color="auto"/>
    </w:rPr>
  </w:style>
  <w:style w:type="character" w:customStyle="1" w:styleId="pmterms1">
    <w:name w:val="pmterms1"/>
    <w:rsid w:val="00E313F0"/>
  </w:style>
  <w:style w:type="character" w:customStyle="1" w:styleId="title1">
    <w:name w:val="title1"/>
    <w:basedOn w:val="DefaultParagraphFont"/>
    <w:rsid w:val="00E313F0"/>
  </w:style>
  <w:style w:type="paragraph" w:customStyle="1" w:styleId="Cardd">
    <w:name w:val="Cardd"/>
    <w:basedOn w:val="Normal"/>
    <w:uiPriority w:val="4"/>
    <w:qFormat/>
    <w:rsid w:val="00E313F0"/>
    <w:pPr>
      <w:spacing w:after="0" w:line="240" w:lineRule="auto"/>
      <w:ind w:left="288" w:right="288"/>
    </w:pPr>
  </w:style>
  <w:style w:type="character" w:customStyle="1" w:styleId="2">
    <w:name w:val="2"/>
    <w:rsid w:val="00E313F0"/>
    <w:rPr>
      <w:rFonts w:cs="Arial"/>
      <w:bCs/>
      <w:sz w:val="20"/>
      <w:u w:val="single"/>
      <w:lang w:val="en-US" w:eastAsia="en-US" w:bidi="ar-SA"/>
    </w:rPr>
  </w:style>
  <w:style w:type="paragraph" w:customStyle="1" w:styleId="MinimizedText">
    <w:name w:val="Minimized Text"/>
    <w:link w:val="MinimizedTextChar"/>
    <w:qFormat/>
    <w:rsid w:val="00E313F0"/>
    <w:rPr>
      <w:sz w:val="16"/>
    </w:rPr>
  </w:style>
  <w:style w:type="character" w:customStyle="1" w:styleId="MinimizedTextChar">
    <w:name w:val="Minimized Text Char"/>
    <w:link w:val="MinimizedText"/>
    <w:rsid w:val="00E313F0"/>
    <w:rPr>
      <w:sz w:val="16"/>
    </w:rPr>
  </w:style>
  <w:style w:type="paragraph" w:customStyle="1" w:styleId="StyleMinimizedText11pt">
    <w:name w:val="Style Minimized Text + 11 pt"/>
    <w:basedOn w:val="MinimizedText"/>
    <w:link w:val="StyleMinimizedText11ptChar"/>
    <w:qFormat/>
    <w:rsid w:val="00E313F0"/>
    <w:rPr>
      <w:sz w:val="20"/>
    </w:rPr>
  </w:style>
  <w:style w:type="character" w:customStyle="1" w:styleId="StyleMinimizedText11ptChar">
    <w:name w:val="Style Minimized Text + 11 pt Char"/>
    <w:basedOn w:val="MinimizedTextChar"/>
    <w:link w:val="StyleMinimizedText11pt"/>
    <w:rsid w:val="00E313F0"/>
    <w:rPr>
      <w:sz w:val="20"/>
    </w:rPr>
  </w:style>
  <w:style w:type="character" w:customStyle="1" w:styleId="SubtitleChar1">
    <w:name w:val="Subtitle Char1"/>
    <w:aliases w:val="Underlined card text Char1"/>
    <w:basedOn w:val="DefaultParagraphFont"/>
    <w:rsid w:val="00E313F0"/>
    <w:rPr>
      <w:rFonts w:eastAsiaTheme="minorEastAsia"/>
      <w:color w:val="5A5A5A" w:themeColor="text1" w:themeTint="A5"/>
      <w:spacing w:val="15"/>
    </w:rPr>
  </w:style>
  <w:style w:type="character" w:customStyle="1" w:styleId="Style11ptBoldUnderline">
    <w:name w:val="Style 11 pt Bold Underline"/>
    <w:rsid w:val="00E313F0"/>
    <w:rPr>
      <w:b/>
      <w:bCs/>
      <w:sz w:val="20"/>
      <w:u w:val="single"/>
    </w:rPr>
  </w:style>
  <w:style w:type="character" w:customStyle="1" w:styleId="erasure">
    <w:name w:val="erasure"/>
    <w:rsid w:val="00E313F0"/>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E313F0"/>
    <w:rPr>
      <w:rFonts w:ascii="Georgia" w:hAnsi="Georgia" w:cs="Verdana"/>
      <w:u w:val="single"/>
    </w:rPr>
  </w:style>
  <w:style w:type="paragraph" w:customStyle="1" w:styleId="Debate-EmphasizedText-F5">
    <w:name w:val="Debate- Emphasized Text- F5"/>
    <w:basedOn w:val="Normal"/>
    <w:link w:val="Debate-EmphasizedText-F5Char"/>
    <w:qFormat/>
    <w:rsid w:val="00E313F0"/>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E313F0"/>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E313F0"/>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E313F0"/>
    <w:pPr>
      <w:spacing w:after="0" w:line="240" w:lineRule="auto"/>
      <w:jc w:val="both"/>
    </w:pPr>
    <w:rPr>
      <w:rFonts w:eastAsia="Calibri"/>
      <w:kern w:val="2"/>
      <w:sz w:val="14"/>
      <w:szCs w:val="14"/>
      <w:lang w:eastAsia="zh-TW"/>
    </w:rPr>
  </w:style>
  <w:style w:type="character" w:customStyle="1" w:styleId="CardT1Char">
    <w:name w:val="CardT1 Char"/>
    <w:link w:val="CardT1"/>
    <w:rsid w:val="00E313F0"/>
    <w:rPr>
      <w:rFonts w:ascii="Calibri" w:eastAsia="Calibri" w:hAnsi="Calibri"/>
      <w:kern w:val="2"/>
      <w:sz w:val="14"/>
      <w:szCs w:val="14"/>
      <w:lang w:eastAsia="zh-TW"/>
    </w:rPr>
  </w:style>
  <w:style w:type="character" w:customStyle="1" w:styleId="CardCite1">
    <w:name w:val="CardCite1"/>
    <w:qFormat/>
    <w:rsid w:val="00E313F0"/>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E313F0"/>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E313F0"/>
    <w:rPr>
      <w:rFonts w:ascii="Calibri" w:eastAsia="Times New Roman" w:hAnsi="Calibri"/>
      <w:szCs w:val="20"/>
    </w:rPr>
  </w:style>
  <w:style w:type="character" w:customStyle="1" w:styleId="CardIndentedChar">
    <w:name w:val="Card (Indented) Char"/>
    <w:basedOn w:val="DefaultParagraphFont"/>
    <w:link w:val="CardIndented"/>
    <w:rsid w:val="00E313F0"/>
    <w:rPr>
      <w:rFonts w:ascii="Calibri" w:hAnsi="Calibri"/>
    </w:rPr>
  </w:style>
  <w:style w:type="character" w:customStyle="1" w:styleId="StyleUnderline3">
    <w:name w:val="Style Underline3"/>
    <w:basedOn w:val="DefaultParagraphFont"/>
    <w:rsid w:val="00E313F0"/>
    <w:rPr>
      <w:u w:val="single"/>
    </w:rPr>
  </w:style>
  <w:style w:type="character" w:customStyle="1" w:styleId="addmd">
    <w:name w:val="addmd"/>
    <w:basedOn w:val="DefaultParagraphFont"/>
    <w:rsid w:val="00E313F0"/>
  </w:style>
  <w:style w:type="character" w:customStyle="1" w:styleId="MinimizeChar">
    <w:name w:val="Minimize Char"/>
    <w:basedOn w:val="DefaultParagraphFont"/>
    <w:locked/>
    <w:rsid w:val="00E313F0"/>
    <w:rPr>
      <w:rFonts w:ascii="Calibri" w:eastAsiaTheme="minorHAnsi" w:hAnsi="Calibri" w:cs="Calibri"/>
      <w:sz w:val="24"/>
      <w:lang w:eastAsia="en-US"/>
    </w:rPr>
  </w:style>
  <w:style w:type="character" w:customStyle="1" w:styleId="StyleUnderline4">
    <w:name w:val="Style Underline4"/>
    <w:basedOn w:val="DefaultParagraphFont"/>
    <w:rsid w:val="00E313F0"/>
    <w:rPr>
      <w:u w:val="single"/>
    </w:rPr>
  </w:style>
  <w:style w:type="character" w:customStyle="1" w:styleId="Heading6Char1">
    <w:name w:val="Heading 6 Char1"/>
    <w:aliases w:val="Title (no index) Char1"/>
    <w:basedOn w:val="DefaultParagraphFont"/>
    <w:uiPriority w:val="9"/>
    <w:semiHidden/>
    <w:rsid w:val="00E313F0"/>
    <w:rPr>
      <w:rFonts w:asciiTheme="majorHAnsi" w:eastAsiaTheme="majorEastAsia" w:hAnsiTheme="majorHAnsi" w:cstheme="majorBidi"/>
      <w:color w:val="1F3763" w:themeColor="accent1" w:themeShade="7F"/>
      <w:sz w:val="22"/>
      <w:szCs w:val="22"/>
    </w:rPr>
  </w:style>
  <w:style w:type="character" w:customStyle="1" w:styleId="CommentTextChar1">
    <w:name w:val="Comment Text Char1"/>
    <w:basedOn w:val="DefaultParagraphFont"/>
    <w:uiPriority w:val="99"/>
    <w:rsid w:val="00E313F0"/>
    <w:rPr>
      <w:rFonts w:ascii="Times New Roman" w:hAnsi="Times New Roman" w:cs="Times New Roman"/>
      <w:sz w:val="20"/>
      <w:szCs w:val="20"/>
    </w:rPr>
  </w:style>
  <w:style w:type="character" w:customStyle="1" w:styleId="HTMLPreformattedChar1">
    <w:name w:val="HTML Preformatted Char1"/>
    <w:basedOn w:val="DefaultParagraphFont"/>
    <w:uiPriority w:val="99"/>
    <w:rsid w:val="00E313F0"/>
    <w:rPr>
      <w:rFonts w:ascii="Consolas" w:hAnsi="Consolas" w:cs="Consolas" w:hint="default"/>
      <w:sz w:val="20"/>
      <w:szCs w:val="20"/>
    </w:rPr>
  </w:style>
  <w:style w:type="character" w:customStyle="1" w:styleId="MacroTextChar1">
    <w:name w:val="Macro Text Char1"/>
    <w:basedOn w:val="DefaultParagraphFont"/>
    <w:semiHidden/>
    <w:rsid w:val="00E313F0"/>
    <w:rPr>
      <w:rFonts w:ascii="Consolas" w:hAnsi="Consolas" w:cs="Consolas"/>
      <w:sz w:val="20"/>
      <w:szCs w:val="20"/>
    </w:rPr>
  </w:style>
  <w:style w:type="character" w:customStyle="1" w:styleId="BodyTextIndentChar1">
    <w:name w:val="Body Text Indent Char1"/>
    <w:basedOn w:val="DefaultParagraphFont"/>
    <w:uiPriority w:val="99"/>
    <w:rsid w:val="00E313F0"/>
    <w:rPr>
      <w:rFonts w:ascii="Times New Roman" w:hAnsi="Times New Roman" w:cs="Times New Roman"/>
    </w:rPr>
  </w:style>
  <w:style w:type="character" w:customStyle="1" w:styleId="BodyText2Char1">
    <w:name w:val="Body Text 2 Char1"/>
    <w:basedOn w:val="DefaultParagraphFont"/>
    <w:rsid w:val="00E313F0"/>
    <w:rPr>
      <w:rFonts w:ascii="Times New Roman" w:hAnsi="Times New Roman" w:cs="Times New Roman"/>
    </w:rPr>
  </w:style>
  <w:style w:type="character" w:customStyle="1" w:styleId="BodyText3Char1">
    <w:name w:val="Body Text 3 Char1"/>
    <w:basedOn w:val="DefaultParagraphFont"/>
    <w:rsid w:val="00E313F0"/>
    <w:rPr>
      <w:rFonts w:ascii="Times New Roman" w:hAnsi="Times New Roman" w:cs="Times New Roman"/>
      <w:sz w:val="16"/>
      <w:szCs w:val="16"/>
    </w:rPr>
  </w:style>
  <w:style w:type="character" w:customStyle="1" w:styleId="PlainTextChar1">
    <w:name w:val="Plain Text Char1"/>
    <w:basedOn w:val="DefaultParagraphFont"/>
    <w:rsid w:val="00E313F0"/>
    <w:rPr>
      <w:rFonts w:ascii="Consolas" w:hAnsi="Consolas" w:cs="Consolas"/>
      <w:sz w:val="21"/>
      <w:szCs w:val="21"/>
    </w:rPr>
  </w:style>
  <w:style w:type="paragraph" w:customStyle="1" w:styleId="Tagline0">
    <w:name w:val="Tagline"/>
    <w:basedOn w:val="Normal"/>
    <w:link w:val="TaglineChar"/>
    <w:qFormat/>
    <w:rsid w:val="00E313F0"/>
    <w:pPr>
      <w:spacing w:after="0" w:line="256" w:lineRule="auto"/>
    </w:pPr>
    <w:rPr>
      <w:b/>
    </w:rPr>
  </w:style>
  <w:style w:type="character" w:customStyle="1" w:styleId="FontStyle39">
    <w:name w:val="Font Style39"/>
    <w:uiPriority w:val="99"/>
    <w:rsid w:val="00E313F0"/>
    <w:rPr>
      <w:rFonts w:ascii="Constantia" w:hAnsi="Constantia" w:cs="Constantia"/>
      <w:b/>
      <w:bCs/>
      <w:sz w:val="18"/>
      <w:szCs w:val="18"/>
    </w:rPr>
  </w:style>
  <w:style w:type="character" w:customStyle="1" w:styleId="hidden">
    <w:name w:val="hidden"/>
    <w:basedOn w:val="DefaultParagraphFont"/>
    <w:rsid w:val="00E313F0"/>
  </w:style>
  <w:style w:type="paragraph" w:customStyle="1" w:styleId="StyleHeading3BlockLatinBodyCalibri">
    <w:name w:val="Style Heading 3Block + (Latin) +Body (Calibri)"/>
    <w:basedOn w:val="Heading3"/>
    <w:rsid w:val="00E313F0"/>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E313F0"/>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E313F0"/>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E313F0"/>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E313F0"/>
    <w:rPr>
      <w:rFonts w:ascii="Garamond" w:hAnsi="Garamond"/>
      <w:iCs/>
      <w:color w:val="auto"/>
      <w:spacing w:val="0"/>
      <w:sz w:val="22"/>
      <w:u w:val="single"/>
      <w:bdr w:val="none" w:sz="0" w:space="0" w:color="auto"/>
    </w:rPr>
  </w:style>
  <w:style w:type="character" w:customStyle="1" w:styleId="arial11">
    <w:name w:val="arial_11"/>
    <w:basedOn w:val="DefaultParagraphFont"/>
    <w:rsid w:val="00E313F0"/>
  </w:style>
  <w:style w:type="character" w:customStyle="1" w:styleId="dropcap">
    <w:name w:val="dropcap"/>
    <w:basedOn w:val="DefaultParagraphFont"/>
    <w:rsid w:val="00E313F0"/>
  </w:style>
  <w:style w:type="character" w:customStyle="1" w:styleId="articleauthor">
    <w:name w:val="articleauthor"/>
    <w:basedOn w:val="DefaultParagraphFont"/>
    <w:rsid w:val="00E313F0"/>
  </w:style>
  <w:style w:type="character" w:customStyle="1" w:styleId="article-date">
    <w:name w:val="article-date"/>
    <w:basedOn w:val="DefaultParagraphFont"/>
    <w:rsid w:val="00E313F0"/>
  </w:style>
  <w:style w:type="paragraph" w:customStyle="1" w:styleId="bodytext4">
    <w:name w:val="bodytext"/>
    <w:basedOn w:val="Normal"/>
    <w:qFormat/>
    <w:rsid w:val="00E313F0"/>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E313F0"/>
  </w:style>
  <w:style w:type="character" w:customStyle="1" w:styleId="bodysubtoc">
    <w:name w:val="bodysubtoc"/>
    <w:basedOn w:val="DefaultParagraphFont"/>
    <w:rsid w:val="00E313F0"/>
  </w:style>
  <w:style w:type="character" w:customStyle="1" w:styleId="lefttitlesmaller">
    <w:name w:val="lefttitlesmaller"/>
    <w:basedOn w:val="DefaultParagraphFont"/>
    <w:rsid w:val="00E313F0"/>
  </w:style>
  <w:style w:type="character" w:customStyle="1" w:styleId="mb">
    <w:name w:val="mb"/>
    <w:basedOn w:val="DefaultParagraphFont"/>
    <w:rsid w:val="00E313F0"/>
  </w:style>
  <w:style w:type="character" w:customStyle="1" w:styleId="fn">
    <w:name w:val="fn"/>
    <w:basedOn w:val="DefaultParagraphFont"/>
    <w:rsid w:val="00E313F0"/>
  </w:style>
  <w:style w:type="character" w:customStyle="1" w:styleId="smallcaps">
    <w:name w:val="smallcaps"/>
    <w:basedOn w:val="DefaultParagraphFont"/>
    <w:rsid w:val="00E313F0"/>
  </w:style>
  <w:style w:type="character" w:customStyle="1" w:styleId="field-content">
    <w:name w:val="field-content"/>
    <w:basedOn w:val="DefaultParagraphFont"/>
    <w:rsid w:val="00E313F0"/>
  </w:style>
  <w:style w:type="character" w:customStyle="1" w:styleId="submitted">
    <w:name w:val="submitted"/>
    <w:basedOn w:val="DefaultParagraphFont"/>
    <w:rsid w:val="00E313F0"/>
  </w:style>
  <w:style w:type="character" w:customStyle="1" w:styleId="submitted-date">
    <w:name w:val="submitted-date"/>
    <w:basedOn w:val="DefaultParagraphFont"/>
    <w:rsid w:val="00E313F0"/>
  </w:style>
  <w:style w:type="character" w:customStyle="1" w:styleId="submitted-time">
    <w:name w:val="submitted-time"/>
    <w:basedOn w:val="DefaultParagraphFont"/>
    <w:rsid w:val="00E313F0"/>
  </w:style>
  <w:style w:type="paragraph" w:customStyle="1" w:styleId="date-comments">
    <w:name w:val="date-comments"/>
    <w:basedOn w:val="Normal"/>
    <w:uiPriority w:val="99"/>
    <w:qFormat/>
    <w:rsid w:val="00E313F0"/>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E313F0"/>
    <w:pPr>
      <w:spacing w:line="181" w:lineRule="atLeast"/>
    </w:pPr>
    <w:rPr>
      <w:rFonts w:ascii="Sabon LT Std" w:eastAsia="MS Mincho" w:hAnsi="Sabon LT Std"/>
      <w:color w:val="auto"/>
      <w:sz w:val="22"/>
    </w:rPr>
  </w:style>
  <w:style w:type="character" w:customStyle="1" w:styleId="A2">
    <w:name w:val="A2"/>
    <w:uiPriority w:val="99"/>
    <w:rsid w:val="00E313F0"/>
    <w:rPr>
      <w:rFonts w:cs="Sabon LT Std"/>
      <w:color w:val="000000"/>
      <w:sz w:val="15"/>
      <w:szCs w:val="15"/>
    </w:rPr>
  </w:style>
  <w:style w:type="paragraph" w:customStyle="1" w:styleId="Pa15">
    <w:name w:val="Pa15"/>
    <w:basedOn w:val="Default"/>
    <w:next w:val="Default"/>
    <w:uiPriority w:val="99"/>
    <w:qFormat/>
    <w:rsid w:val="00E313F0"/>
    <w:pPr>
      <w:spacing w:line="241" w:lineRule="atLeast"/>
    </w:pPr>
    <w:rPr>
      <w:rFonts w:ascii="Sabon LT Std" w:eastAsia="MS Mincho" w:hAnsi="Sabon LT Std"/>
      <w:color w:val="auto"/>
      <w:sz w:val="22"/>
    </w:rPr>
  </w:style>
  <w:style w:type="character" w:customStyle="1" w:styleId="searchword">
    <w:name w:val="searchword"/>
    <w:basedOn w:val="DefaultParagraphFont"/>
    <w:rsid w:val="00E313F0"/>
  </w:style>
  <w:style w:type="character" w:customStyle="1" w:styleId="meta-prep">
    <w:name w:val="meta-prep"/>
    <w:basedOn w:val="DefaultParagraphFont"/>
    <w:rsid w:val="00E313F0"/>
  </w:style>
  <w:style w:type="character" w:customStyle="1" w:styleId="entry-date">
    <w:name w:val="entry-date"/>
    <w:basedOn w:val="DefaultParagraphFont"/>
    <w:rsid w:val="00E313F0"/>
  </w:style>
  <w:style w:type="paragraph" w:customStyle="1" w:styleId="Header10">
    <w:name w:val="Header1"/>
    <w:aliases w:val="Header Char Char Char Char Char Char Char Cha,Char Char Char Cha"/>
    <w:basedOn w:val="Normal"/>
    <w:qFormat/>
    <w:rsid w:val="00E313F0"/>
    <w:pPr>
      <w:spacing w:before="100" w:beforeAutospacing="1" w:after="100" w:afterAutospacing="1" w:line="240" w:lineRule="auto"/>
    </w:pPr>
    <w:rPr>
      <w:rFonts w:eastAsia="Times New Roman"/>
    </w:rPr>
  </w:style>
  <w:style w:type="character" w:customStyle="1" w:styleId="Date1">
    <w:name w:val="Date1"/>
    <w:basedOn w:val="DefaultParagraphFont"/>
    <w:rsid w:val="00E313F0"/>
  </w:style>
  <w:style w:type="character" w:customStyle="1" w:styleId="CiteReal">
    <w:name w:val="CiteReal"/>
    <w:uiPriority w:val="1"/>
    <w:qFormat/>
    <w:rsid w:val="00E313F0"/>
    <w:rPr>
      <w:rFonts w:ascii="Arial" w:hAnsi="Arial"/>
      <w:b/>
      <w:sz w:val="24"/>
      <w:u w:val="single"/>
    </w:rPr>
  </w:style>
  <w:style w:type="character" w:customStyle="1" w:styleId="articletitle">
    <w:name w:val="articletitle"/>
    <w:rsid w:val="00E313F0"/>
    <w:rPr>
      <w:rFonts w:cs="Times New Roman"/>
    </w:rPr>
  </w:style>
  <w:style w:type="character" w:customStyle="1" w:styleId="6pointChar">
    <w:name w:val="6 point Char"/>
    <w:rsid w:val="00E313F0"/>
    <w:rPr>
      <w:rFonts w:cs="Times New Roman"/>
      <w:sz w:val="12"/>
      <w:lang w:val="en-US" w:eastAsia="en-US"/>
    </w:rPr>
  </w:style>
  <w:style w:type="character" w:customStyle="1" w:styleId="StyleThickunderline">
    <w:name w:val="Style Thick underline"/>
    <w:qFormat/>
    <w:rsid w:val="00E313F0"/>
    <w:rPr>
      <w:u w:val="thick"/>
    </w:rPr>
  </w:style>
  <w:style w:type="character" w:customStyle="1" w:styleId="UnderlineTextChar">
    <w:name w:val="Underline Text Char"/>
    <w:link w:val="UnderlineText"/>
    <w:rsid w:val="00E313F0"/>
    <w:rPr>
      <w:u w:val="single"/>
    </w:rPr>
  </w:style>
  <w:style w:type="character" w:customStyle="1" w:styleId="SmallText0">
    <w:name w:val="SmallText"/>
    <w:rsid w:val="00E313F0"/>
    <w:rPr>
      <w:color w:val="000000"/>
    </w:rPr>
  </w:style>
  <w:style w:type="paragraph" w:customStyle="1" w:styleId="HeadingsBase">
    <w:name w:val="Headings Base"/>
    <w:basedOn w:val="Normal"/>
    <w:link w:val="HeadingsBaseChar"/>
    <w:qFormat/>
    <w:rsid w:val="00E313F0"/>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E313F0"/>
    <w:rPr>
      <w:rFonts w:ascii="Calibri" w:eastAsia="Times New Roman" w:hAnsi="Calibri"/>
      <w:b/>
      <w:kern w:val="32"/>
      <w:sz w:val="32"/>
      <w:szCs w:val="20"/>
    </w:rPr>
  </w:style>
  <w:style w:type="character" w:customStyle="1" w:styleId="underline3">
    <w:name w:val="underline3"/>
    <w:basedOn w:val="underline20"/>
    <w:rsid w:val="00E313F0"/>
    <w:rPr>
      <w:u w:val="single"/>
      <w:bdr w:val="none" w:sz="0" w:space="0" w:color="auto"/>
      <w:shd w:val="clear" w:color="auto" w:fill="FFFF00"/>
    </w:rPr>
  </w:style>
  <w:style w:type="paragraph" w:customStyle="1" w:styleId="HeadingFake">
    <w:name w:val="Heading Fake"/>
    <w:basedOn w:val="Heading3"/>
    <w:qFormat/>
    <w:rsid w:val="00E313F0"/>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E313F0"/>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E313F0"/>
  </w:style>
  <w:style w:type="paragraph" w:customStyle="1" w:styleId="SchoolWorksCited">
    <w:name w:val="School Works Cited"/>
    <w:basedOn w:val="SchoolPaper"/>
    <w:qFormat/>
    <w:rsid w:val="00E313F0"/>
  </w:style>
  <w:style w:type="paragraph" w:customStyle="1" w:styleId="BlockQuote">
    <w:name w:val="Block Quote"/>
    <w:basedOn w:val="Normal"/>
    <w:qFormat/>
    <w:rsid w:val="00E313F0"/>
    <w:pPr>
      <w:spacing w:after="0" w:line="240" w:lineRule="auto"/>
      <w:ind w:left="720" w:right="720"/>
    </w:pPr>
    <w:rPr>
      <w:rFonts w:eastAsia="Times New Roman"/>
      <w:kern w:val="32"/>
      <w:szCs w:val="20"/>
    </w:rPr>
  </w:style>
  <w:style w:type="character" w:customStyle="1" w:styleId="menu">
    <w:name w:val="menu"/>
    <w:basedOn w:val="DefaultParagraphFont"/>
    <w:rsid w:val="00E313F0"/>
  </w:style>
  <w:style w:type="paragraph" w:customStyle="1" w:styleId="PaperBody">
    <w:name w:val="Paper Body"/>
    <w:basedOn w:val="Normal"/>
    <w:qFormat/>
    <w:rsid w:val="00E313F0"/>
    <w:pPr>
      <w:spacing w:after="0" w:line="480" w:lineRule="auto"/>
      <w:ind w:firstLine="720"/>
    </w:pPr>
    <w:rPr>
      <w:rFonts w:eastAsia="Times New Roman"/>
      <w:kern w:val="32"/>
    </w:rPr>
  </w:style>
  <w:style w:type="paragraph" w:customStyle="1" w:styleId="PaperCitation">
    <w:name w:val="Paper Citation"/>
    <w:basedOn w:val="Normal"/>
    <w:qFormat/>
    <w:rsid w:val="00E313F0"/>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E313F0"/>
    <w:rPr>
      <w:rFonts w:ascii="Calibri" w:eastAsia="Calibri" w:hAnsi="Calibri"/>
      <w:b/>
      <w:bCs/>
      <w:color w:val="000000"/>
      <w:sz w:val="32"/>
      <w:u w:val="single"/>
    </w:rPr>
  </w:style>
  <w:style w:type="paragraph" w:customStyle="1" w:styleId="WW-Default">
    <w:name w:val="WW-Default"/>
    <w:qFormat/>
    <w:rsid w:val="00E313F0"/>
    <w:pPr>
      <w:suppressAutoHyphens/>
      <w:spacing w:after="0" w:line="240" w:lineRule="auto"/>
    </w:pPr>
    <w:rPr>
      <w:rFonts w:ascii="Georgia" w:eastAsia="Calibri" w:hAnsi="Georgia" w:cs="Calibri"/>
      <w:lang w:eastAsia="ar-SA"/>
    </w:rPr>
  </w:style>
  <w:style w:type="paragraph" w:customStyle="1" w:styleId="Standard">
    <w:name w:val="Standard"/>
    <w:qFormat/>
    <w:rsid w:val="00E313F0"/>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E313F0"/>
  </w:style>
  <w:style w:type="character" w:customStyle="1" w:styleId="A-Underlining">
    <w:name w:val="A-Underlining"/>
    <w:basedOn w:val="DefaultParagraphFont"/>
    <w:rsid w:val="00E313F0"/>
    <w:rPr>
      <w:rFonts w:ascii="Garamond" w:hAnsi="Garamond"/>
      <w:color w:val="auto"/>
      <w:sz w:val="24"/>
      <w:u w:val="single"/>
    </w:rPr>
  </w:style>
  <w:style w:type="paragraph" w:customStyle="1" w:styleId="B-TagCite">
    <w:name w:val="B-TagCite"/>
    <w:qFormat/>
    <w:rsid w:val="00E313F0"/>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E313F0"/>
    <w:rPr>
      <w:rFonts w:ascii="Times New Roman" w:eastAsia="Times New Roman" w:hAnsi="Times New Roman" w:cs="Times New Roman"/>
      <w:b/>
      <w:szCs w:val="20"/>
    </w:rPr>
  </w:style>
  <w:style w:type="character" w:customStyle="1" w:styleId="StyleUnderlineBold">
    <w:name w:val="Style Underline + Bold"/>
    <w:rsid w:val="00E313F0"/>
    <w:rPr>
      <w:b/>
      <w:bCs/>
      <w:u w:val="single"/>
    </w:rPr>
  </w:style>
  <w:style w:type="character" w:customStyle="1" w:styleId="smallChar">
    <w:name w:val="small Char"/>
    <w:rsid w:val="00E313F0"/>
    <w:rPr>
      <w:rFonts w:eastAsia="Calibri"/>
      <w:sz w:val="16"/>
      <w:szCs w:val="22"/>
      <w:lang w:val="en-US" w:eastAsia="en-US" w:bidi="ar-SA"/>
    </w:rPr>
  </w:style>
  <w:style w:type="character" w:customStyle="1" w:styleId="Underline-Highlighted">
    <w:name w:val="Underline-Highlighted"/>
    <w:uiPriority w:val="1"/>
    <w:qFormat/>
    <w:rsid w:val="00E313F0"/>
    <w:rPr>
      <w:rFonts w:ascii="Cambria" w:hAnsi="Cambria"/>
      <w:sz w:val="24"/>
      <w:u w:val="single"/>
      <w:bdr w:val="none" w:sz="0" w:space="0" w:color="auto"/>
      <w:shd w:val="clear" w:color="auto" w:fill="99FF66"/>
    </w:rPr>
  </w:style>
  <w:style w:type="character" w:customStyle="1" w:styleId="newsmain">
    <w:name w:val="news_main"/>
    <w:basedOn w:val="DefaultParagraphFont"/>
    <w:rsid w:val="00E313F0"/>
  </w:style>
  <w:style w:type="character" w:customStyle="1" w:styleId="UnderlinedTextCharChar">
    <w:name w:val="Underlined Text Char Char"/>
    <w:basedOn w:val="DefaultParagraphFont"/>
    <w:rsid w:val="00E313F0"/>
    <w:rPr>
      <w:rFonts w:cs="Arial"/>
      <w:bCs/>
      <w:noProof w:val="0"/>
      <w:szCs w:val="26"/>
      <w:u w:val="single"/>
      <w:lang w:val="en-US" w:eastAsia="en-US" w:bidi="ar-SA"/>
    </w:rPr>
  </w:style>
  <w:style w:type="character" w:customStyle="1" w:styleId="il">
    <w:name w:val="il"/>
    <w:rsid w:val="00E313F0"/>
  </w:style>
  <w:style w:type="character" w:customStyle="1" w:styleId="BodyText10">
    <w:name w:val="Body Text1"/>
    <w:rsid w:val="00E313F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E313F0"/>
  </w:style>
  <w:style w:type="paragraph" w:customStyle="1" w:styleId="10ptfont">
    <w:name w:val="10pt font"/>
    <w:basedOn w:val="Normal"/>
    <w:link w:val="10ptfontChar"/>
    <w:autoRedefine/>
    <w:rsid w:val="00E313F0"/>
    <w:pPr>
      <w:spacing w:after="0" w:line="240" w:lineRule="auto"/>
    </w:pPr>
    <w:rPr>
      <w:rFonts w:eastAsia="Times New Roman"/>
      <w:sz w:val="20"/>
    </w:rPr>
  </w:style>
  <w:style w:type="character" w:customStyle="1" w:styleId="10ptfontChar">
    <w:name w:val="10pt font Char"/>
    <w:link w:val="10ptfont"/>
    <w:rsid w:val="00E313F0"/>
    <w:rPr>
      <w:rFonts w:ascii="Calibri" w:eastAsia="Times New Roman" w:hAnsi="Calibri"/>
      <w:sz w:val="20"/>
    </w:rPr>
  </w:style>
  <w:style w:type="character" w:customStyle="1" w:styleId="HIGHLIGHT0">
    <w:name w:val="HIGHLIGHT"/>
    <w:uiPriority w:val="1"/>
    <w:rsid w:val="00E313F0"/>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E313F0"/>
    <w:rPr>
      <w:rFonts w:ascii="Georgia" w:eastAsia="Calibri" w:hAnsi="Georgia"/>
      <w:iCs/>
      <w:sz w:val="16"/>
    </w:rPr>
  </w:style>
  <w:style w:type="paragraph" w:customStyle="1" w:styleId="Shrink8">
    <w:name w:val="Shrink8"/>
    <w:basedOn w:val="Normal"/>
    <w:qFormat/>
    <w:rsid w:val="00E313F0"/>
    <w:pPr>
      <w:spacing w:after="0" w:line="240" w:lineRule="auto"/>
    </w:pPr>
    <w:rPr>
      <w:rFonts w:eastAsia="Cambria"/>
    </w:rPr>
  </w:style>
  <w:style w:type="character" w:customStyle="1" w:styleId="StyleUnderlineCharChar9pt">
    <w:name w:val="Style Underline Char Char + 9 pt"/>
    <w:rsid w:val="00E313F0"/>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E313F0"/>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E313F0"/>
    <w:pPr>
      <w:suppressAutoHyphens/>
      <w:spacing w:before="280" w:after="280" w:line="240" w:lineRule="auto"/>
    </w:pPr>
    <w:rPr>
      <w:color w:val="000000"/>
    </w:rPr>
  </w:style>
  <w:style w:type="character" w:customStyle="1" w:styleId="StyleIntenseReferenceGaramond">
    <w:name w:val="Style Intense Reference + Garamond"/>
    <w:rsid w:val="00E313F0"/>
    <w:rPr>
      <w:rFonts w:ascii="Garamond" w:hAnsi="Garamond"/>
      <w:bCs/>
      <w:color w:val="auto"/>
      <w:spacing w:val="5"/>
      <w:sz w:val="20"/>
      <w:u w:val="single"/>
    </w:rPr>
  </w:style>
  <w:style w:type="character" w:customStyle="1" w:styleId="StyleIntenseReferenceGaramondBold">
    <w:name w:val="Style Intense Reference + Garamond Bold"/>
    <w:rsid w:val="00E313F0"/>
    <w:rPr>
      <w:rFonts w:ascii="Garamond" w:hAnsi="Garamond"/>
      <w:b/>
      <w:bCs/>
      <w:color w:val="auto"/>
      <w:spacing w:val="5"/>
      <w:sz w:val="20"/>
      <w:u w:val="single"/>
    </w:rPr>
  </w:style>
  <w:style w:type="character" w:customStyle="1" w:styleId="detailtitle">
    <w:name w:val="detailtitle"/>
    <w:basedOn w:val="DefaultParagraphFont"/>
    <w:rsid w:val="00E313F0"/>
  </w:style>
  <w:style w:type="character" w:customStyle="1" w:styleId="a">
    <w:name w:val="a"/>
    <w:basedOn w:val="DefaultParagraphFont"/>
    <w:rsid w:val="00E313F0"/>
  </w:style>
  <w:style w:type="character" w:customStyle="1" w:styleId="newstime">
    <w:name w:val="newstime"/>
    <w:basedOn w:val="DefaultParagraphFont"/>
    <w:rsid w:val="00E313F0"/>
  </w:style>
  <w:style w:type="character" w:customStyle="1" w:styleId="IntenseReference1">
    <w:name w:val="Intense Reference1"/>
    <w:qFormat/>
    <w:rsid w:val="00E313F0"/>
    <w:rPr>
      <w:rFonts w:ascii="Arial" w:hAnsi="Arial"/>
      <w:bCs/>
      <w:color w:val="auto"/>
      <w:spacing w:val="5"/>
      <w:sz w:val="20"/>
      <w:u w:val="thick"/>
    </w:rPr>
  </w:style>
  <w:style w:type="character" w:customStyle="1" w:styleId="TagChar3">
    <w:name w:val="Tag Char3"/>
    <w:rsid w:val="00E313F0"/>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E313F0"/>
    <w:rPr>
      <w:rFonts w:ascii="Garamond" w:hAnsi="Garamond"/>
      <w:b/>
      <w:sz w:val="24"/>
      <w:szCs w:val="26"/>
      <w:bdr w:val="none" w:sz="0" w:space="0" w:color="auto"/>
      <w:shd w:val="clear" w:color="auto" w:fill="FFFF00"/>
    </w:rPr>
  </w:style>
  <w:style w:type="character" w:customStyle="1" w:styleId="texto1">
    <w:name w:val="texto1"/>
    <w:basedOn w:val="DefaultParagraphFont"/>
    <w:rsid w:val="00E313F0"/>
  </w:style>
  <w:style w:type="character" w:customStyle="1" w:styleId="ilad1">
    <w:name w:val="il_ad1"/>
    <w:rsid w:val="00E313F0"/>
    <w:rPr>
      <w:vanish/>
      <w:webHidden w:val="0"/>
      <w:color w:val="000000"/>
      <w:u w:val="single"/>
      <w:specVanish/>
    </w:rPr>
  </w:style>
  <w:style w:type="character" w:customStyle="1" w:styleId="ThickUnderlineCharChar">
    <w:name w:val="Thick Underline Char Char"/>
    <w:rsid w:val="00E313F0"/>
    <w:rPr>
      <w:sz w:val="24"/>
      <w:szCs w:val="24"/>
      <w:u w:val="thick"/>
      <w:lang w:val="en-US" w:eastAsia="en-US" w:bidi="ar-SA"/>
    </w:rPr>
  </w:style>
  <w:style w:type="character" w:customStyle="1" w:styleId="Underline21">
    <w:name w:val="Underline 2"/>
    <w:basedOn w:val="DefaultParagraphFont"/>
    <w:uiPriority w:val="1"/>
    <w:qFormat/>
    <w:rsid w:val="00E313F0"/>
    <w:rPr>
      <w:b/>
      <w:u w:val="single"/>
    </w:rPr>
  </w:style>
  <w:style w:type="paragraph" w:customStyle="1" w:styleId="first">
    <w:name w:val="first"/>
    <w:basedOn w:val="Normal"/>
    <w:qFormat/>
    <w:rsid w:val="00E313F0"/>
    <w:pPr>
      <w:spacing w:before="100" w:beforeAutospacing="1" w:after="100" w:afterAutospacing="1" w:line="240" w:lineRule="auto"/>
    </w:pPr>
    <w:rPr>
      <w:rFonts w:eastAsia="Times New Roman"/>
      <w:sz w:val="24"/>
    </w:rPr>
  </w:style>
  <w:style w:type="character" w:customStyle="1" w:styleId="tx">
    <w:name w:val="tx"/>
    <w:basedOn w:val="DefaultParagraphFont"/>
    <w:rsid w:val="00E313F0"/>
  </w:style>
  <w:style w:type="character" w:customStyle="1" w:styleId="oneclick-link">
    <w:name w:val="oneclick-link"/>
    <w:basedOn w:val="DefaultParagraphFont"/>
    <w:rsid w:val="00E313F0"/>
  </w:style>
  <w:style w:type="paragraph" w:customStyle="1" w:styleId="StyleHeading4TagsmalltextBigcardbodyNormalTagNotBold">
    <w:name w:val="Style Heading 4Tagsmall textBig cardbodyNormal Tag + Not Bold"/>
    <w:basedOn w:val="Heading4"/>
    <w:next w:val="loose"/>
    <w:qFormat/>
    <w:rsid w:val="00E313F0"/>
    <w:pPr>
      <w:spacing w:before="200" w:line="240" w:lineRule="auto"/>
    </w:pPr>
    <w:rPr>
      <w:iCs w:val="0"/>
      <w:sz w:val="22"/>
    </w:rPr>
  </w:style>
  <w:style w:type="character" w:styleId="HTMLTypewriter">
    <w:name w:val="HTML Typewriter"/>
    <w:basedOn w:val="DefaultParagraphFont"/>
    <w:unhideWhenUsed/>
    <w:rsid w:val="00E313F0"/>
    <w:rPr>
      <w:rFonts w:ascii="Consolas" w:hAnsi="Consolas" w:cs="Consolas"/>
      <w:sz w:val="20"/>
      <w:szCs w:val="20"/>
    </w:rPr>
  </w:style>
  <w:style w:type="character" w:customStyle="1" w:styleId="EndnoteTextChar">
    <w:name w:val="Endnote Text Char"/>
    <w:basedOn w:val="DefaultParagraphFont"/>
    <w:locked/>
    <w:rsid w:val="00E313F0"/>
  </w:style>
  <w:style w:type="character" w:customStyle="1" w:styleId="BodyTextFirstIndentChar">
    <w:name w:val="Body Text First Indent Char"/>
    <w:basedOn w:val="Heading8Char"/>
    <w:locked/>
    <w:rsid w:val="00E313F0"/>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E313F0"/>
  </w:style>
  <w:style w:type="character" w:customStyle="1" w:styleId="BlockHeadingsCharCharChar">
    <w:name w:val="Block Headings Char Char Char"/>
    <w:locked/>
    <w:rsid w:val="00E313F0"/>
  </w:style>
  <w:style w:type="paragraph" w:customStyle="1" w:styleId="BlockHeadingsCharChar">
    <w:name w:val="Block Headings Char Char"/>
    <w:basedOn w:val="Normal"/>
    <w:qFormat/>
    <w:rsid w:val="00E313F0"/>
    <w:pPr>
      <w:spacing w:after="0" w:line="240" w:lineRule="auto"/>
    </w:pPr>
  </w:style>
  <w:style w:type="character" w:customStyle="1" w:styleId="CitesCharCharCharChar">
    <w:name w:val="Cites Char Char Char Char"/>
    <w:locked/>
    <w:rsid w:val="00E313F0"/>
  </w:style>
  <w:style w:type="character" w:customStyle="1" w:styleId="TagsChar1CharChar">
    <w:name w:val="Tags Char1 Char Char"/>
    <w:locked/>
    <w:rsid w:val="00E313F0"/>
  </w:style>
  <w:style w:type="paragraph" w:customStyle="1" w:styleId="TagsChar1Char">
    <w:name w:val="Tags Char1 Char"/>
    <w:basedOn w:val="Normal"/>
    <w:qFormat/>
    <w:rsid w:val="00E313F0"/>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E313F0"/>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E313F0"/>
    <w:pPr>
      <w:spacing w:after="0" w:line="240" w:lineRule="auto"/>
    </w:pPr>
  </w:style>
  <w:style w:type="character" w:customStyle="1" w:styleId="CardsFont6ptCharCharChar">
    <w:name w:val="Cards + Font: 6 pt Char Char Char"/>
    <w:locked/>
    <w:rsid w:val="00E313F0"/>
  </w:style>
  <w:style w:type="character" w:customStyle="1" w:styleId="blocktitleChar">
    <w:name w:val="block title Char"/>
    <w:locked/>
    <w:rsid w:val="00E313F0"/>
  </w:style>
  <w:style w:type="character" w:customStyle="1" w:styleId="Cards1Char">
    <w:name w:val="Cards1 Char"/>
    <w:locked/>
    <w:rsid w:val="00E313F0"/>
  </w:style>
  <w:style w:type="paragraph" w:customStyle="1" w:styleId="Cards1">
    <w:name w:val="Cards1"/>
    <w:basedOn w:val="Normal"/>
    <w:qFormat/>
    <w:rsid w:val="00E313F0"/>
    <w:pPr>
      <w:spacing w:after="0" w:line="240" w:lineRule="auto"/>
    </w:pPr>
  </w:style>
  <w:style w:type="character" w:customStyle="1" w:styleId="CardsUnderlineChar">
    <w:name w:val="Cards + Underline Char"/>
    <w:locked/>
    <w:rsid w:val="00E313F0"/>
  </w:style>
  <w:style w:type="paragraph" w:customStyle="1" w:styleId="CardsUnderline">
    <w:name w:val="Cards + Underline"/>
    <w:basedOn w:val="Normal"/>
    <w:next w:val="Style3"/>
    <w:qFormat/>
    <w:rsid w:val="00E313F0"/>
    <w:pPr>
      <w:spacing w:after="0" w:line="240" w:lineRule="auto"/>
    </w:pPr>
  </w:style>
  <w:style w:type="paragraph" w:customStyle="1" w:styleId="StyleNormalWebNormalWebChar1CharNormalWebCharCharC">
    <w:name w:val="Style Normal (Web)Normal (Web) Char1 CharNormal (Web) Char Char C..."/>
    <w:basedOn w:val="Title"/>
    <w:qFormat/>
    <w:rsid w:val="00E313F0"/>
    <w:pPr>
      <w:pBdr>
        <w:bottom w:val="none" w:sz="0" w:space="0" w:color="auto"/>
      </w:pBdr>
      <w:spacing w:after="0"/>
      <w:contextualSpacing w:val="0"/>
    </w:pPr>
    <w:rPr>
      <w:rFonts w:ascii="Georgia" w:hAnsi="Georgia"/>
      <w:bCs w:val="0"/>
      <w:u w:val="none"/>
    </w:rPr>
  </w:style>
  <w:style w:type="paragraph" w:customStyle="1" w:styleId="Reference">
    <w:name w:val="Reference"/>
    <w:qFormat/>
    <w:rsid w:val="00E313F0"/>
    <w:pPr>
      <w:spacing w:after="200" w:line="276" w:lineRule="auto"/>
    </w:pPr>
  </w:style>
  <w:style w:type="character" w:customStyle="1" w:styleId="Debate-CardSmalltextF2Char">
    <w:name w:val="Debate- Card Small text F2 Char"/>
    <w:locked/>
    <w:rsid w:val="00E313F0"/>
  </w:style>
  <w:style w:type="paragraph" w:customStyle="1" w:styleId="Debate-CardSmalltextF2">
    <w:name w:val="Debate- Card Small text F2"/>
    <w:basedOn w:val="Normal"/>
    <w:next w:val="Normal"/>
    <w:qFormat/>
    <w:rsid w:val="00E313F0"/>
    <w:pPr>
      <w:spacing w:after="0" w:line="240" w:lineRule="auto"/>
    </w:pPr>
  </w:style>
  <w:style w:type="paragraph" w:customStyle="1" w:styleId="StyleHeading2Heading2Char2CharHeading2Char1CharCharHead">
    <w:name w:val="Style Heading 2Heading 2 Char2 CharHeading 2 Char1 Char CharHead..."/>
    <w:basedOn w:val="Heading2"/>
    <w:qFormat/>
    <w:rsid w:val="00E313F0"/>
    <w:pPr>
      <w:spacing w:before="480" w:line="240" w:lineRule="auto"/>
    </w:pPr>
  </w:style>
  <w:style w:type="paragraph" w:customStyle="1" w:styleId="Blocktitle0">
    <w:name w:val="Block title"/>
    <w:basedOn w:val="Heading1"/>
    <w:next w:val="Debate-EmphasizedText-F5"/>
    <w:autoRedefine/>
    <w:qFormat/>
    <w:rsid w:val="00E313F0"/>
    <w:pPr>
      <w:spacing w:before="480" w:line="240" w:lineRule="auto"/>
    </w:pPr>
  </w:style>
  <w:style w:type="paragraph" w:customStyle="1" w:styleId="BlockHeading1">
    <w:name w:val="Block Heading 1"/>
    <w:basedOn w:val="Normal"/>
    <w:uiPriority w:val="99"/>
    <w:qFormat/>
    <w:rsid w:val="00E313F0"/>
    <w:pPr>
      <w:spacing w:after="0" w:line="240" w:lineRule="auto"/>
    </w:pPr>
  </w:style>
  <w:style w:type="paragraph" w:customStyle="1" w:styleId="RepeatBlockHeading">
    <w:name w:val="Repeat Block Heading"/>
    <w:basedOn w:val="Normal"/>
    <w:next w:val="Underlining"/>
    <w:uiPriority w:val="99"/>
    <w:qFormat/>
    <w:rsid w:val="00E313F0"/>
    <w:pPr>
      <w:spacing w:after="0" w:line="240" w:lineRule="auto"/>
    </w:pPr>
  </w:style>
  <w:style w:type="character" w:customStyle="1" w:styleId="CardTagChar">
    <w:name w:val="Card Tag Char"/>
    <w:locked/>
    <w:rsid w:val="00E313F0"/>
  </w:style>
  <w:style w:type="paragraph" w:customStyle="1" w:styleId="CardTag">
    <w:name w:val="Card Tag"/>
    <w:next w:val="CardNotUnderlined"/>
    <w:qFormat/>
    <w:rsid w:val="00E313F0"/>
    <w:pPr>
      <w:spacing w:after="200" w:line="276" w:lineRule="auto"/>
    </w:pPr>
  </w:style>
  <w:style w:type="paragraph" w:customStyle="1" w:styleId="textsmall">
    <w:name w:val="textsmall"/>
    <w:basedOn w:val="Normal"/>
    <w:next w:val="MicroText0"/>
    <w:qFormat/>
    <w:rsid w:val="00E313F0"/>
    <w:pPr>
      <w:spacing w:after="0" w:line="240" w:lineRule="auto"/>
    </w:pPr>
  </w:style>
  <w:style w:type="paragraph" w:customStyle="1" w:styleId="SmallCite">
    <w:name w:val="Small Cite"/>
    <w:basedOn w:val="Normal"/>
    <w:next w:val="BlockHeading1"/>
    <w:qFormat/>
    <w:rsid w:val="00E313F0"/>
    <w:pPr>
      <w:spacing w:after="0" w:line="240" w:lineRule="auto"/>
    </w:pPr>
  </w:style>
  <w:style w:type="paragraph" w:customStyle="1" w:styleId="links1">
    <w:name w:val="links1"/>
    <w:basedOn w:val="Normal"/>
    <w:qFormat/>
    <w:rsid w:val="00E313F0"/>
    <w:pPr>
      <w:spacing w:after="0" w:line="240" w:lineRule="auto"/>
    </w:pPr>
  </w:style>
  <w:style w:type="paragraph" w:customStyle="1" w:styleId="endtext">
    <w:name w:val="endtext"/>
    <w:basedOn w:val="Normal"/>
    <w:next w:val="CardTag"/>
    <w:qFormat/>
    <w:rsid w:val="00E313F0"/>
    <w:pPr>
      <w:spacing w:after="0" w:line="240" w:lineRule="auto"/>
    </w:pPr>
  </w:style>
  <w:style w:type="paragraph" w:customStyle="1" w:styleId="g">
    <w:name w:val="g"/>
    <w:basedOn w:val="Normal"/>
    <w:next w:val="Paste"/>
    <w:qFormat/>
    <w:rsid w:val="00E313F0"/>
    <w:pPr>
      <w:spacing w:after="0" w:line="240" w:lineRule="auto"/>
    </w:pPr>
  </w:style>
  <w:style w:type="paragraph" w:customStyle="1" w:styleId="Repeatheader">
    <w:name w:val="Repeat header"/>
    <w:basedOn w:val="Normal"/>
    <w:next w:val="noindent"/>
    <w:autoRedefine/>
    <w:qFormat/>
    <w:rsid w:val="00E313F0"/>
    <w:pPr>
      <w:spacing w:after="0" w:line="240" w:lineRule="auto"/>
    </w:pPr>
  </w:style>
  <w:style w:type="paragraph" w:customStyle="1" w:styleId="StyleCardNotUnderlined8pt">
    <w:name w:val="Style Card Not Underlined + 8 pt"/>
    <w:basedOn w:val="Debate-CardTextUnderlined-F3"/>
    <w:next w:val="endtext"/>
    <w:qFormat/>
    <w:rsid w:val="00E313F0"/>
    <w:pPr>
      <w:spacing w:after="0"/>
      <w:contextualSpacing w:val="0"/>
    </w:pPr>
    <w:rPr>
      <w:rFonts w:cstheme="minorBidi"/>
      <w:u w:val="none"/>
    </w:rPr>
  </w:style>
  <w:style w:type="paragraph" w:customStyle="1" w:styleId="CardNotUnderlined3">
    <w:name w:val="Card Not Underlined 3"/>
    <w:basedOn w:val="Debate-CardTextUnderlined-F3"/>
    <w:qFormat/>
    <w:rsid w:val="00E313F0"/>
    <w:pPr>
      <w:spacing w:after="0"/>
      <w:contextualSpacing w:val="0"/>
    </w:pPr>
    <w:rPr>
      <w:rFonts w:cstheme="minorBidi"/>
      <w:u w:val="none"/>
    </w:rPr>
  </w:style>
  <w:style w:type="paragraph" w:customStyle="1" w:styleId="CardNotUnderlinedFinal">
    <w:name w:val="Card Not Underlined Final"/>
    <w:next w:val="g"/>
    <w:qFormat/>
    <w:rsid w:val="00E313F0"/>
  </w:style>
  <w:style w:type="paragraph" w:customStyle="1" w:styleId="Numbering">
    <w:name w:val="Numbering"/>
    <w:basedOn w:val="Normal"/>
    <w:next w:val="Normal"/>
    <w:qFormat/>
    <w:rsid w:val="00E313F0"/>
    <w:pPr>
      <w:spacing w:after="0" w:line="240" w:lineRule="auto"/>
    </w:pPr>
  </w:style>
  <w:style w:type="paragraph" w:customStyle="1" w:styleId="Un-IndexedHeading">
    <w:name w:val="Un-Indexed Heading"/>
    <w:basedOn w:val="Heading1"/>
    <w:next w:val="Normal"/>
    <w:qFormat/>
    <w:rsid w:val="00E313F0"/>
    <w:pPr>
      <w:spacing w:before="480" w:line="240" w:lineRule="auto"/>
    </w:pPr>
  </w:style>
  <w:style w:type="paragraph" w:customStyle="1" w:styleId="Circle">
    <w:name w:val="Circle"/>
    <w:basedOn w:val="Normal"/>
    <w:next w:val="Normal"/>
    <w:qFormat/>
    <w:rsid w:val="00E313F0"/>
    <w:pPr>
      <w:spacing w:after="0" w:line="240" w:lineRule="auto"/>
    </w:pPr>
  </w:style>
  <w:style w:type="paragraph" w:customStyle="1" w:styleId="PageHeader">
    <w:name w:val="Page Header"/>
    <w:basedOn w:val="Normal"/>
    <w:next w:val="CardNotUnderlined3"/>
    <w:link w:val="PageHeaderChar"/>
    <w:qFormat/>
    <w:rsid w:val="00E313F0"/>
    <w:pPr>
      <w:spacing w:after="0" w:line="240" w:lineRule="auto"/>
    </w:pPr>
  </w:style>
  <w:style w:type="paragraph" w:customStyle="1" w:styleId="IndentedLettering">
    <w:name w:val="Indented Lettering"/>
    <w:next w:val="Normal"/>
    <w:qFormat/>
    <w:rsid w:val="00E313F0"/>
  </w:style>
  <w:style w:type="paragraph" w:customStyle="1" w:styleId="Lettering">
    <w:name w:val="Lettering"/>
    <w:next w:val="Normal"/>
    <w:qFormat/>
    <w:rsid w:val="00E313F0"/>
  </w:style>
  <w:style w:type="paragraph" w:customStyle="1" w:styleId="FileName">
    <w:name w:val="File Name"/>
    <w:basedOn w:val="Normal"/>
    <w:next w:val="Normal"/>
    <w:qFormat/>
    <w:rsid w:val="00E313F0"/>
    <w:pPr>
      <w:spacing w:after="0" w:line="240" w:lineRule="auto"/>
    </w:pPr>
  </w:style>
  <w:style w:type="paragraph" w:customStyle="1" w:styleId="Pagination">
    <w:name w:val="Pagination"/>
    <w:basedOn w:val="Normal"/>
    <w:next w:val="Normal"/>
    <w:qFormat/>
    <w:rsid w:val="00E313F0"/>
    <w:pPr>
      <w:spacing w:after="0" w:line="240" w:lineRule="auto"/>
    </w:pPr>
  </w:style>
  <w:style w:type="paragraph" w:customStyle="1" w:styleId="IndentedNumbering">
    <w:name w:val="Indented Numbering"/>
    <w:basedOn w:val="CardNotUnderlinedFinal"/>
    <w:next w:val="Normal"/>
    <w:qFormat/>
    <w:rsid w:val="00E313F0"/>
  </w:style>
  <w:style w:type="paragraph" w:customStyle="1" w:styleId="CardContinued1">
    <w:name w:val="Card Continued 1"/>
    <w:basedOn w:val="Normal"/>
    <w:next w:val="Normal"/>
    <w:qFormat/>
    <w:rsid w:val="00E313F0"/>
    <w:pPr>
      <w:spacing w:after="0" w:line="240" w:lineRule="auto"/>
    </w:pPr>
  </w:style>
  <w:style w:type="paragraph" w:customStyle="1" w:styleId="CardContinued2">
    <w:name w:val="Card Continued 2"/>
    <w:basedOn w:val="Circle"/>
    <w:next w:val="Normal"/>
    <w:qFormat/>
    <w:rsid w:val="00E313F0"/>
  </w:style>
  <w:style w:type="paragraph" w:customStyle="1" w:styleId="Clearformatting">
    <w:name w:val="Clear formatting"/>
    <w:basedOn w:val="Normal"/>
    <w:next w:val="IndentedLettering"/>
    <w:qFormat/>
    <w:rsid w:val="00E313F0"/>
    <w:pPr>
      <w:spacing w:after="0" w:line="240" w:lineRule="auto"/>
    </w:pPr>
  </w:style>
  <w:style w:type="paragraph" w:customStyle="1" w:styleId="SmallCardText">
    <w:name w:val="Small Card Text"/>
    <w:basedOn w:val="Lettering"/>
    <w:next w:val="FileName"/>
    <w:qFormat/>
    <w:rsid w:val="00E313F0"/>
  </w:style>
  <w:style w:type="paragraph" w:customStyle="1" w:styleId="TAGFONT">
    <w:name w:val="TAG FONT"/>
    <w:basedOn w:val="Normal"/>
    <w:next w:val="Pagination"/>
    <w:autoRedefine/>
    <w:qFormat/>
    <w:rsid w:val="00E313F0"/>
    <w:pPr>
      <w:spacing w:after="0" w:line="240" w:lineRule="auto"/>
    </w:pPr>
  </w:style>
  <w:style w:type="character" w:customStyle="1" w:styleId="LanguageStrikeChar">
    <w:name w:val="Language Strike Char"/>
    <w:locked/>
    <w:rsid w:val="00E313F0"/>
  </w:style>
  <w:style w:type="paragraph" w:customStyle="1" w:styleId="LanguageStrike">
    <w:name w:val="Language Strike"/>
    <w:basedOn w:val="Normal"/>
    <w:next w:val="Normal"/>
    <w:uiPriority w:val="99"/>
    <w:qFormat/>
    <w:rsid w:val="00E313F0"/>
    <w:pPr>
      <w:spacing w:after="0" w:line="240" w:lineRule="auto"/>
    </w:pPr>
  </w:style>
  <w:style w:type="character" w:customStyle="1" w:styleId="8pointChar">
    <w:name w:val="8 point Char"/>
    <w:locked/>
    <w:rsid w:val="00E313F0"/>
  </w:style>
  <w:style w:type="paragraph" w:customStyle="1" w:styleId="8point">
    <w:name w:val="8 point"/>
    <w:basedOn w:val="Normal"/>
    <w:next w:val="fullstory"/>
    <w:qFormat/>
    <w:rsid w:val="00E313F0"/>
    <w:pPr>
      <w:spacing w:after="0" w:line="240" w:lineRule="auto"/>
    </w:pPr>
  </w:style>
  <w:style w:type="character" w:customStyle="1" w:styleId="citationunderlineChar">
    <w:name w:val="citation/underline Char"/>
    <w:locked/>
    <w:rsid w:val="00E313F0"/>
  </w:style>
  <w:style w:type="paragraph" w:customStyle="1" w:styleId="citationunderline">
    <w:name w:val="citation/underline"/>
    <w:autoRedefine/>
    <w:qFormat/>
    <w:rsid w:val="00E313F0"/>
    <w:pPr>
      <w:spacing w:after="200" w:line="276" w:lineRule="auto"/>
    </w:pPr>
  </w:style>
  <w:style w:type="paragraph" w:customStyle="1" w:styleId="Style60">
    <w:name w:val="Style 6"/>
    <w:next w:val="8point"/>
    <w:qFormat/>
    <w:rsid w:val="00E313F0"/>
    <w:pPr>
      <w:spacing w:after="200" w:line="276" w:lineRule="auto"/>
    </w:pPr>
  </w:style>
  <w:style w:type="paragraph" w:customStyle="1" w:styleId="Citation-Complete">
    <w:name w:val="Citation - Complete"/>
    <w:basedOn w:val="Normal"/>
    <w:next w:val="Lettering"/>
    <w:link w:val="Citation-CompleteChar"/>
    <w:autoRedefine/>
    <w:qFormat/>
    <w:rsid w:val="00E313F0"/>
    <w:pPr>
      <w:spacing w:after="0" w:line="240" w:lineRule="auto"/>
    </w:pPr>
  </w:style>
  <w:style w:type="paragraph" w:customStyle="1" w:styleId="Citation-FirstLine">
    <w:name w:val="Citation - First Line"/>
    <w:basedOn w:val="Normal"/>
    <w:next w:val="Style4"/>
    <w:autoRedefine/>
    <w:qFormat/>
    <w:rsid w:val="00E313F0"/>
    <w:pPr>
      <w:spacing w:after="0" w:line="240" w:lineRule="auto"/>
    </w:pPr>
  </w:style>
  <w:style w:type="character" w:customStyle="1" w:styleId="DateCitesAuthorCharChar">
    <w:name w:val="DateCitesAuthor Char Char"/>
    <w:locked/>
    <w:rsid w:val="00E313F0"/>
  </w:style>
  <w:style w:type="paragraph" w:customStyle="1" w:styleId="DateCitesAuthorChar">
    <w:name w:val="DateCitesAuthor Char"/>
    <w:basedOn w:val="Normal"/>
    <w:qFormat/>
    <w:rsid w:val="00E313F0"/>
    <w:pPr>
      <w:spacing w:after="0" w:line="240" w:lineRule="auto"/>
    </w:pPr>
  </w:style>
  <w:style w:type="paragraph" w:customStyle="1" w:styleId="articlebodynormaltext">
    <w:name w:val="articlebody_normaltext"/>
    <w:basedOn w:val="Normal"/>
    <w:next w:val="Citation-Complete"/>
    <w:qFormat/>
    <w:rsid w:val="00E313F0"/>
    <w:pPr>
      <w:spacing w:after="0" w:line="240" w:lineRule="auto"/>
    </w:pPr>
  </w:style>
  <w:style w:type="paragraph" w:customStyle="1" w:styleId="2909F619802848F09E01365C32F34654">
    <w:name w:val="2909F619802848F09E01365C32F34654"/>
    <w:next w:val="Citation-FirstLine"/>
    <w:uiPriority w:val="99"/>
    <w:qFormat/>
    <w:rsid w:val="00E313F0"/>
    <w:pPr>
      <w:spacing w:after="200" w:line="276" w:lineRule="auto"/>
    </w:pPr>
  </w:style>
  <w:style w:type="paragraph" w:customStyle="1" w:styleId="D345FF3D873148C5AE3FBF3267827368">
    <w:name w:val="D345FF3D873148C5AE3FBF3267827368"/>
    <w:uiPriority w:val="99"/>
    <w:qFormat/>
    <w:rsid w:val="00E313F0"/>
    <w:pPr>
      <w:spacing w:after="200" w:line="276" w:lineRule="auto"/>
    </w:pPr>
  </w:style>
  <w:style w:type="paragraph" w:customStyle="1" w:styleId="targetcaption">
    <w:name w:val="targetcaption"/>
    <w:basedOn w:val="Normal"/>
    <w:next w:val="2909F619802848F09E01365C32F34654"/>
    <w:qFormat/>
    <w:rsid w:val="00E313F0"/>
    <w:pPr>
      <w:spacing w:after="0" w:line="240" w:lineRule="auto"/>
    </w:pPr>
  </w:style>
  <w:style w:type="paragraph" w:customStyle="1" w:styleId="Tag12">
    <w:name w:val="Tag12"/>
    <w:basedOn w:val="Normal"/>
    <w:next w:val="Smalltext"/>
    <w:qFormat/>
    <w:rsid w:val="00E313F0"/>
    <w:pPr>
      <w:spacing w:after="0" w:line="240" w:lineRule="auto"/>
    </w:pPr>
  </w:style>
  <w:style w:type="character" w:customStyle="1" w:styleId="StyleStyle411pt1Char">
    <w:name w:val="Style Style4 + 11 pt1 Char"/>
    <w:locked/>
    <w:rsid w:val="00E313F0"/>
  </w:style>
  <w:style w:type="paragraph" w:customStyle="1" w:styleId="StyleStyle411pt1">
    <w:name w:val="Style Style4 + 11 pt1"/>
    <w:basedOn w:val="Normal"/>
    <w:next w:val="cards0"/>
    <w:qFormat/>
    <w:rsid w:val="00E313F0"/>
    <w:pPr>
      <w:spacing w:after="0" w:line="240" w:lineRule="auto"/>
    </w:pPr>
  </w:style>
  <w:style w:type="paragraph" w:customStyle="1" w:styleId="CM5">
    <w:name w:val="CM5"/>
    <w:basedOn w:val="Normal"/>
    <w:qFormat/>
    <w:rsid w:val="00E313F0"/>
    <w:pPr>
      <w:spacing w:after="0" w:line="240" w:lineRule="auto"/>
    </w:pPr>
  </w:style>
  <w:style w:type="paragraph" w:customStyle="1" w:styleId="CM9">
    <w:name w:val="CM9"/>
    <w:basedOn w:val="Normal"/>
    <w:uiPriority w:val="99"/>
    <w:qFormat/>
    <w:rsid w:val="00E313F0"/>
    <w:pPr>
      <w:spacing w:after="0" w:line="240" w:lineRule="auto"/>
    </w:pPr>
  </w:style>
  <w:style w:type="paragraph" w:customStyle="1" w:styleId="CM6">
    <w:name w:val="CM6"/>
    <w:basedOn w:val="Normal"/>
    <w:uiPriority w:val="99"/>
    <w:qFormat/>
    <w:rsid w:val="00E313F0"/>
    <w:pPr>
      <w:spacing w:after="0" w:line="240" w:lineRule="auto"/>
    </w:pPr>
  </w:style>
  <w:style w:type="paragraph" w:customStyle="1" w:styleId="boldness">
    <w:name w:val="boldness"/>
    <w:basedOn w:val="Normal"/>
    <w:next w:val="TagCite"/>
    <w:qFormat/>
    <w:rsid w:val="00E313F0"/>
    <w:pPr>
      <w:spacing w:after="0" w:line="240" w:lineRule="auto"/>
    </w:pPr>
  </w:style>
  <w:style w:type="character" w:customStyle="1" w:styleId="UnderlineCardChar0">
    <w:name w:val="UnderlineCard Char"/>
    <w:locked/>
    <w:rsid w:val="00E313F0"/>
  </w:style>
  <w:style w:type="paragraph" w:customStyle="1" w:styleId="UnderlineCard0">
    <w:name w:val="UnderlineCard"/>
    <w:basedOn w:val="Heading4"/>
    <w:next w:val="CM6"/>
    <w:qFormat/>
    <w:rsid w:val="00E313F0"/>
    <w:pPr>
      <w:spacing w:before="200" w:line="240" w:lineRule="auto"/>
    </w:pPr>
    <w:rPr>
      <w:iCs w:val="0"/>
      <w:sz w:val="22"/>
    </w:rPr>
  </w:style>
  <w:style w:type="paragraph" w:customStyle="1" w:styleId="CM21">
    <w:name w:val="CM21"/>
    <w:basedOn w:val="Normal"/>
    <w:uiPriority w:val="99"/>
    <w:qFormat/>
    <w:rsid w:val="00E313F0"/>
    <w:pPr>
      <w:spacing w:after="0" w:line="240" w:lineRule="auto"/>
    </w:pPr>
  </w:style>
  <w:style w:type="paragraph" w:customStyle="1" w:styleId="CM22">
    <w:name w:val="CM22"/>
    <w:basedOn w:val="Normal"/>
    <w:uiPriority w:val="99"/>
    <w:qFormat/>
    <w:rsid w:val="00E313F0"/>
    <w:pPr>
      <w:spacing w:after="0" w:line="240" w:lineRule="auto"/>
    </w:pPr>
  </w:style>
  <w:style w:type="paragraph" w:customStyle="1" w:styleId="CM4">
    <w:name w:val="CM4"/>
    <w:basedOn w:val="Normal"/>
    <w:uiPriority w:val="99"/>
    <w:qFormat/>
    <w:rsid w:val="00E313F0"/>
    <w:pPr>
      <w:spacing w:after="0" w:line="240" w:lineRule="auto"/>
    </w:pPr>
  </w:style>
  <w:style w:type="paragraph" w:customStyle="1" w:styleId="Pa10">
    <w:name w:val="Pa10"/>
    <w:basedOn w:val="Normal"/>
    <w:uiPriority w:val="99"/>
    <w:qFormat/>
    <w:rsid w:val="00E313F0"/>
    <w:pPr>
      <w:spacing w:after="0" w:line="240" w:lineRule="auto"/>
    </w:pPr>
  </w:style>
  <w:style w:type="paragraph" w:customStyle="1" w:styleId="Pa31">
    <w:name w:val="Pa3+1"/>
    <w:basedOn w:val="Normal"/>
    <w:uiPriority w:val="99"/>
    <w:qFormat/>
    <w:rsid w:val="00E313F0"/>
    <w:pPr>
      <w:spacing w:after="0" w:line="240" w:lineRule="auto"/>
    </w:pPr>
  </w:style>
  <w:style w:type="paragraph" w:customStyle="1" w:styleId="Pa1">
    <w:name w:val="Pa1"/>
    <w:basedOn w:val="Normal"/>
    <w:qFormat/>
    <w:rsid w:val="00E313F0"/>
    <w:pPr>
      <w:spacing w:after="0" w:line="240" w:lineRule="auto"/>
    </w:pPr>
  </w:style>
  <w:style w:type="paragraph" w:customStyle="1" w:styleId="Pa2">
    <w:name w:val="Pa2"/>
    <w:basedOn w:val="Normal"/>
    <w:uiPriority w:val="99"/>
    <w:qFormat/>
    <w:rsid w:val="00E313F0"/>
    <w:pPr>
      <w:spacing w:after="0" w:line="240" w:lineRule="auto"/>
    </w:pPr>
  </w:style>
  <w:style w:type="paragraph" w:customStyle="1" w:styleId="FreeFormA">
    <w:name w:val="Free Form A"/>
    <w:next w:val="Pa10"/>
    <w:uiPriority w:val="99"/>
    <w:qFormat/>
    <w:rsid w:val="00E313F0"/>
    <w:pPr>
      <w:spacing w:after="200" w:line="276" w:lineRule="auto"/>
    </w:pPr>
  </w:style>
  <w:style w:type="paragraph" w:customStyle="1" w:styleId="H4Tag">
    <w:name w:val="H4 (Tag)"/>
    <w:basedOn w:val="Normal"/>
    <w:next w:val="Pa31"/>
    <w:qFormat/>
    <w:rsid w:val="00E313F0"/>
    <w:pPr>
      <w:spacing w:after="0" w:line="240" w:lineRule="auto"/>
    </w:pPr>
  </w:style>
  <w:style w:type="character" w:customStyle="1" w:styleId="CardUpSize-LightChar">
    <w:name w:val="CardUpSize - Light Char"/>
    <w:basedOn w:val="DefaultParagraphFont"/>
    <w:locked/>
    <w:rsid w:val="00E313F0"/>
  </w:style>
  <w:style w:type="paragraph" w:customStyle="1" w:styleId="CardUpSize-Light">
    <w:name w:val="CardUpSize - Light"/>
    <w:basedOn w:val="Normal"/>
    <w:next w:val="Pa2"/>
    <w:qFormat/>
    <w:rsid w:val="00E313F0"/>
    <w:pPr>
      <w:spacing w:after="0" w:line="240" w:lineRule="auto"/>
    </w:pPr>
  </w:style>
  <w:style w:type="character" w:customStyle="1" w:styleId="CiteCardUpSize-HeavyChar">
    <w:name w:val="Cite // CardUpSize - Heavy Char"/>
    <w:basedOn w:val="DefaultParagraphFont"/>
    <w:locked/>
    <w:rsid w:val="00E313F0"/>
  </w:style>
  <w:style w:type="paragraph" w:customStyle="1" w:styleId="CiteCardUpSize-Heavy">
    <w:name w:val="Cite // CardUpSize - Heavy"/>
    <w:basedOn w:val="Normal"/>
    <w:next w:val="H4Tag"/>
    <w:qFormat/>
    <w:rsid w:val="00E313F0"/>
    <w:pPr>
      <w:spacing w:after="0" w:line="240" w:lineRule="auto"/>
    </w:pPr>
  </w:style>
  <w:style w:type="character" w:customStyle="1" w:styleId="HotRouteCharCharCharCharCharChar">
    <w:name w:val="Hot Route! Char Char Char Char Char Char"/>
    <w:locked/>
    <w:rsid w:val="00E313F0"/>
  </w:style>
  <w:style w:type="paragraph" w:customStyle="1" w:styleId="HotRouteCharCharCharCharChar">
    <w:name w:val="Hot Route! Char Char Char Char Char"/>
    <w:basedOn w:val="Normal"/>
    <w:next w:val="CardUpSize-Light"/>
    <w:qFormat/>
    <w:rsid w:val="00E313F0"/>
    <w:pPr>
      <w:spacing w:after="0" w:line="240" w:lineRule="auto"/>
    </w:pPr>
  </w:style>
  <w:style w:type="character" w:customStyle="1" w:styleId="SmallTextCharCharCharChar">
    <w:name w:val="Small Text Char Char Char Char"/>
    <w:locked/>
    <w:rsid w:val="00E313F0"/>
  </w:style>
  <w:style w:type="paragraph" w:customStyle="1" w:styleId="SmallTextCharCharChar">
    <w:name w:val="Small Text Char Char Char"/>
    <w:basedOn w:val="Normal"/>
    <w:next w:val="CiteCardUpSize-Heavy"/>
    <w:qFormat/>
    <w:rsid w:val="00E313F0"/>
    <w:pPr>
      <w:spacing w:after="0" w:line="240" w:lineRule="auto"/>
    </w:pPr>
  </w:style>
  <w:style w:type="character" w:customStyle="1" w:styleId="UnderlineCharCharCharCharCharCharCharChar">
    <w:name w:val="Underline Char Char Char Char Char Char Char Char"/>
    <w:basedOn w:val="DefaultParagraphFont"/>
    <w:locked/>
    <w:rsid w:val="00E313F0"/>
  </w:style>
  <w:style w:type="paragraph" w:customStyle="1" w:styleId="UnderlineCharCharCharCharCharCharChar">
    <w:name w:val="Underline Char Char Char Char Char Char Char"/>
    <w:basedOn w:val="Normal"/>
    <w:qFormat/>
    <w:rsid w:val="00E313F0"/>
    <w:pPr>
      <w:spacing w:after="0" w:line="240" w:lineRule="auto"/>
    </w:pPr>
  </w:style>
  <w:style w:type="character" w:customStyle="1" w:styleId="SmalltextCharCharCharChar0">
    <w:name w:val="Small text Char Char Char Char"/>
    <w:basedOn w:val="DefaultParagraphFont"/>
    <w:locked/>
    <w:rsid w:val="00E313F0"/>
  </w:style>
  <w:style w:type="paragraph" w:customStyle="1" w:styleId="SmalltextCharCharChar0">
    <w:name w:val="Small text Char Char Char"/>
    <w:basedOn w:val="Normal"/>
    <w:next w:val="Heading4"/>
    <w:qFormat/>
    <w:rsid w:val="00E313F0"/>
    <w:pPr>
      <w:spacing w:after="0" w:line="240" w:lineRule="auto"/>
    </w:pPr>
  </w:style>
  <w:style w:type="paragraph" w:customStyle="1" w:styleId="Tagandcite">
    <w:name w:val="Tag and cite"/>
    <w:basedOn w:val="Normal"/>
    <w:uiPriority w:val="99"/>
    <w:qFormat/>
    <w:rsid w:val="00E313F0"/>
    <w:pPr>
      <w:spacing w:after="0" w:line="240" w:lineRule="auto"/>
    </w:pPr>
  </w:style>
  <w:style w:type="paragraph" w:customStyle="1" w:styleId="Textbody">
    <w:name w:val="Text body"/>
    <w:basedOn w:val="SmalltextCharCharChar0"/>
    <w:next w:val="WW-Default"/>
    <w:qFormat/>
    <w:rsid w:val="00E313F0"/>
  </w:style>
  <w:style w:type="paragraph" w:customStyle="1" w:styleId="comments">
    <w:name w:val="comments"/>
    <w:basedOn w:val="Normal"/>
    <w:next w:val="Standard"/>
    <w:qFormat/>
    <w:rsid w:val="00E313F0"/>
    <w:pPr>
      <w:spacing w:after="0" w:line="240" w:lineRule="auto"/>
    </w:pPr>
  </w:style>
  <w:style w:type="paragraph" w:customStyle="1" w:styleId="Default1">
    <w:name w:val="Default1"/>
    <w:basedOn w:val="Normal"/>
    <w:uiPriority w:val="99"/>
    <w:qFormat/>
    <w:rsid w:val="00E313F0"/>
    <w:pPr>
      <w:spacing w:after="0" w:line="240" w:lineRule="auto"/>
    </w:pPr>
  </w:style>
  <w:style w:type="paragraph" w:customStyle="1" w:styleId="NFAPWPheader">
    <w:name w:val="NFAP WP header"/>
    <w:basedOn w:val="Normal"/>
    <w:uiPriority w:val="99"/>
    <w:qFormat/>
    <w:rsid w:val="00E313F0"/>
    <w:pPr>
      <w:spacing w:after="0" w:line="240" w:lineRule="auto"/>
    </w:pPr>
  </w:style>
  <w:style w:type="character" w:customStyle="1" w:styleId="UnderlinedCardTextChar">
    <w:name w:val="Underlined Card Text Char"/>
    <w:locked/>
    <w:rsid w:val="00E313F0"/>
  </w:style>
  <w:style w:type="paragraph" w:customStyle="1" w:styleId="UnderlinedCardText">
    <w:name w:val="Underlined Card Text"/>
    <w:basedOn w:val="Normal"/>
    <w:next w:val="Circled"/>
    <w:qFormat/>
    <w:rsid w:val="00E313F0"/>
    <w:pPr>
      <w:spacing w:after="0" w:line="240" w:lineRule="auto"/>
    </w:pPr>
  </w:style>
  <w:style w:type="character" w:customStyle="1" w:styleId="cardtextemphasisChar">
    <w:name w:val="card text emphasis Char"/>
    <w:locked/>
    <w:rsid w:val="00E313F0"/>
  </w:style>
  <w:style w:type="paragraph" w:customStyle="1" w:styleId="cardtextemphasis">
    <w:name w:val="card text emphasis"/>
    <w:basedOn w:val="Circled"/>
    <w:next w:val="MinimizedText"/>
    <w:qFormat/>
    <w:rsid w:val="00E313F0"/>
    <w:pPr>
      <w:spacing w:line="240" w:lineRule="auto"/>
    </w:pPr>
    <w:rPr>
      <w:rFonts w:eastAsiaTheme="minorHAnsi"/>
      <w:b w:val="0"/>
      <w:szCs w:val="22"/>
      <w:u w:val="none"/>
    </w:rPr>
  </w:style>
  <w:style w:type="character" w:customStyle="1" w:styleId="CiteCharCharChar">
    <w:name w:val="Cite Char Char Char"/>
    <w:locked/>
    <w:rsid w:val="00E313F0"/>
  </w:style>
  <w:style w:type="paragraph" w:customStyle="1" w:styleId="CiteCharChar">
    <w:name w:val="Cite Char Char"/>
    <w:basedOn w:val="Normal"/>
    <w:next w:val="Normal"/>
    <w:qFormat/>
    <w:rsid w:val="00E313F0"/>
    <w:pPr>
      <w:spacing w:after="0" w:line="240" w:lineRule="auto"/>
    </w:pPr>
  </w:style>
  <w:style w:type="character" w:customStyle="1" w:styleId="CiteCardChar">
    <w:name w:val="Cite_Card Char"/>
    <w:locked/>
    <w:rsid w:val="00E313F0"/>
  </w:style>
  <w:style w:type="paragraph" w:customStyle="1" w:styleId="CiteCard">
    <w:name w:val="Cite_Card"/>
    <w:next w:val="CiteCharChar"/>
    <w:qFormat/>
    <w:rsid w:val="00E313F0"/>
    <w:pPr>
      <w:spacing w:after="200" w:line="276" w:lineRule="auto"/>
    </w:pPr>
  </w:style>
  <w:style w:type="character" w:customStyle="1" w:styleId="BoldandUnderlineCharChar2">
    <w:name w:val="Bold and Underline Char Char2"/>
    <w:locked/>
    <w:rsid w:val="00E313F0"/>
  </w:style>
  <w:style w:type="paragraph" w:customStyle="1" w:styleId="BoldandUnderlineChar">
    <w:name w:val="Bold and Underline Char"/>
    <w:basedOn w:val="Normal"/>
    <w:next w:val="UnreadText"/>
    <w:qFormat/>
    <w:rsid w:val="00E313F0"/>
    <w:pPr>
      <w:spacing w:after="0" w:line="240" w:lineRule="auto"/>
    </w:pPr>
  </w:style>
  <w:style w:type="paragraph" w:customStyle="1" w:styleId="CiteCardCharChar">
    <w:name w:val="Cite_Card Char Char"/>
    <w:autoRedefine/>
    <w:qFormat/>
    <w:rsid w:val="00E313F0"/>
    <w:pPr>
      <w:spacing w:after="200" w:line="276" w:lineRule="auto"/>
    </w:pPr>
  </w:style>
  <w:style w:type="character" w:customStyle="1" w:styleId="CiteCardCharCharCharChar">
    <w:name w:val="Cite_Card Char Char Char Char"/>
    <w:locked/>
    <w:rsid w:val="00E313F0"/>
  </w:style>
  <w:style w:type="paragraph" w:customStyle="1" w:styleId="CiteCardCharCharChar">
    <w:name w:val="Cite_Card Char Char Char"/>
    <w:qFormat/>
    <w:rsid w:val="00E313F0"/>
    <w:pPr>
      <w:spacing w:after="200" w:line="276" w:lineRule="auto"/>
    </w:pPr>
  </w:style>
  <w:style w:type="paragraph" w:customStyle="1" w:styleId="heading0">
    <w:name w:val="heading"/>
    <w:basedOn w:val="Normal"/>
    <w:next w:val="BoldandUnderlineChar"/>
    <w:qFormat/>
    <w:rsid w:val="00E313F0"/>
    <w:pPr>
      <w:spacing w:after="0" w:line="240" w:lineRule="auto"/>
    </w:pPr>
  </w:style>
  <w:style w:type="character" w:customStyle="1" w:styleId="LittleChar">
    <w:name w:val="Little Char"/>
    <w:locked/>
    <w:rsid w:val="00E313F0"/>
  </w:style>
  <w:style w:type="paragraph" w:customStyle="1" w:styleId="Little">
    <w:name w:val="Little"/>
    <w:basedOn w:val="Normal"/>
    <w:qFormat/>
    <w:rsid w:val="00E313F0"/>
    <w:pPr>
      <w:spacing w:after="0" w:line="240" w:lineRule="auto"/>
    </w:pPr>
  </w:style>
  <w:style w:type="character" w:customStyle="1" w:styleId="DebateHeaderChar">
    <w:name w:val="Debate Header Char"/>
    <w:locked/>
    <w:rsid w:val="00E313F0"/>
  </w:style>
  <w:style w:type="paragraph" w:customStyle="1" w:styleId="DebateHeader">
    <w:name w:val="Debate Header"/>
    <w:basedOn w:val="Normal"/>
    <w:next w:val="Normal"/>
    <w:autoRedefine/>
    <w:uiPriority w:val="99"/>
    <w:qFormat/>
    <w:rsid w:val="00E313F0"/>
    <w:pPr>
      <w:spacing w:after="0" w:line="240" w:lineRule="auto"/>
    </w:pPr>
  </w:style>
  <w:style w:type="paragraph" w:customStyle="1" w:styleId="articletitle0">
    <w:name w:val="article_title"/>
    <w:basedOn w:val="Normal"/>
    <w:qFormat/>
    <w:rsid w:val="00E313F0"/>
    <w:pPr>
      <w:spacing w:after="0" w:line="240" w:lineRule="auto"/>
    </w:pPr>
  </w:style>
  <w:style w:type="character" w:customStyle="1" w:styleId="UnhighlightedChar">
    <w:name w:val="Unhighlighted Char"/>
    <w:locked/>
    <w:rsid w:val="00E313F0"/>
  </w:style>
  <w:style w:type="paragraph" w:customStyle="1" w:styleId="Unhighlighted">
    <w:name w:val="Unhighlighted"/>
    <w:basedOn w:val="Normal"/>
    <w:next w:val="TagCite1"/>
    <w:autoRedefine/>
    <w:qFormat/>
    <w:rsid w:val="00E313F0"/>
    <w:pPr>
      <w:spacing w:after="0" w:line="240" w:lineRule="auto"/>
    </w:pPr>
  </w:style>
  <w:style w:type="paragraph" w:customStyle="1" w:styleId="Caption1">
    <w:name w:val="Caption1"/>
    <w:basedOn w:val="Normal"/>
    <w:qFormat/>
    <w:rsid w:val="00E313F0"/>
    <w:pPr>
      <w:spacing w:after="0" w:line="240" w:lineRule="auto"/>
    </w:pPr>
  </w:style>
  <w:style w:type="character" w:customStyle="1" w:styleId="StylecardUnderlineChar">
    <w:name w:val="Style card + Underline Char"/>
    <w:locked/>
    <w:rsid w:val="00E313F0"/>
  </w:style>
  <w:style w:type="paragraph" w:customStyle="1" w:styleId="StylecardUnderline">
    <w:name w:val="Style card + Underline"/>
    <w:basedOn w:val="CiteSpacing"/>
    <w:next w:val="Unhighlighted"/>
    <w:qFormat/>
    <w:rsid w:val="00E313F0"/>
    <w:pPr>
      <w:spacing w:line="240" w:lineRule="auto"/>
    </w:pPr>
  </w:style>
  <w:style w:type="paragraph" w:customStyle="1" w:styleId="TagF3">
    <w:name w:val="Tag (F3)"/>
    <w:next w:val="Caption1"/>
    <w:qFormat/>
    <w:rsid w:val="00E313F0"/>
    <w:pPr>
      <w:spacing w:after="200" w:line="276" w:lineRule="auto"/>
    </w:pPr>
  </w:style>
  <w:style w:type="paragraph" w:customStyle="1" w:styleId="i1">
    <w:name w:val="i1"/>
    <w:basedOn w:val="Normal"/>
    <w:uiPriority w:val="99"/>
    <w:qFormat/>
    <w:rsid w:val="00E313F0"/>
    <w:pPr>
      <w:spacing w:after="0" w:line="240" w:lineRule="auto"/>
    </w:pPr>
  </w:style>
  <w:style w:type="paragraph" w:customStyle="1" w:styleId="style14">
    <w:name w:val="style14"/>
    <w:basedOn w:val="Normal"/>
    <w:next w:val="Heading1"/>
    <w:qFormat/>
    <w:rsid w:val="00E313F0"/>
    <w:pPr>
      <w:spacing w:after="0" w:line="240" w:lineRule="auto"/>
    </w:pPr>
  </w:style>
  <w:style w:type="paragraph" w:customStyle="1" w:styleId="CardTagCite1Char">
    <w:name w:val="Card Tag + Cite #1 Char"/>
    <w:basedOn w:val="Normal"/>
    <w:qFormat/>
    <w:rsid w:val="00E313F0"/>
    <w:pPr>
      <w:spacing w:after="0" w:line="240" w:lineRule="auto"/>
    </w:pPr>
  </w:style>
  <w:style w:type="paragraph" w:customStyle="1" w:styleId="articlebody">
    <w:name w:val="articlebody"/>
    <w:basedOn w:val="Normal"/>
    <w:next w:val="i1"/>
    <w:qFormat/>
    <w:rsid w:val="00E313F0"/>
    <w:pPr>
      <w:spacing w:after="0" w:line="240" w:lineRule="auto"/>
    </w:pPr>
  </w:style>
  <w:style w:type="character" w:customStyle="1" w:styleId="CiteCardCharCharCharCharCharCharCharChar">
    <w:name w:val="Cite_Card Char Char Char Char Char Char Char Char"/>
    <w:locked/>
    <w:rsid w:val="00E313F0"/>
  </w:style>
  <w:style w:type="paragraph" w:customStyle="1" w:styleId="CiteCardCharCharCharCharCharCharChar">
    <w:name w:val="Cite_Card Char Char Char Char Char Char Char"/>
    <w:next w:val="CardTagCite1Char"/>
    <w:autoRedefine/>
    <w:qFormat/>
    <w:rsid w:val="00E313F0"/>
    <w:pPr>
      <w:spacing w:after="200" w:line="276" w:lineRule="auto"/>
    </w:pPr>
  </w:style>
  <w:style w:type="paragraph" w:customStyle="1" w:styleId="foldie">
    <w:name w:val="foldie"/>
    <w:basedOn w:val="BoldandUnderlineChar"/>
    <w:next w:val="HotRoute0"/>
    <w:qFormat/>
    <w:rsid w:val="00E313F0"/>
  </w:style>
  <w:style w:type="paragraph" w:customStyle="1" w:styleId="billtextsection">
    <w:name w:val="bill_text_section"/>
    <w:basedOn w:val="Normal"/>
    <w:next w:val="articlebody"/>
    <w:qFormat/>
    <w:rsid w:val="00E313F0"/>
    <w:pPr>
      <w:spacing w:after="0" w:line="240" w:lineRule="auto"/>
    </w:pPr>
  </w:style>
  <w:style w:type="character" w:customStyle="1" w:styleId="CiteNormalChar">
    <w:name w:val="Cite Normal Char"/>
    <w:locked/>
    <w:rsid w:val="00E313F0"/>
  </w:style>
  <w:style w:type="paragraph" w:customStyle="1" w:styleId="Pa3">
    <w:name w:val="Pa3"/>
    <w:basedOn w:val="Normal"/>
    <w:uiPriority w:val="99"/>
    <w:qFormat/>
    <w:rsid w:val="00E313F0"/>
    <w:pPr>
      <w:spacing w:after="0" w:line="240" w:lineRule="auto"/>
    </w:pPr>
  </w:style>
  <w:style w:type="character" w:customStyle="1" w:styleId="NormaltextCharChar">
    <w:name w:val="Normal text Char Char"/>
    <w:locked/>
    <w:rsid w:val="00E313F0"/>
  </w:style>
  <w:style w:type="paragraph" w:customStyle="1" w:styleId="Normaltext0">
    <w:name w:val="Normal text"/>
    <w:basedOn w:val="Normal"/>
    <w:autoRedefine/>
    <w:qFormat/>
    <w:rsid w:val="00E313F0"/>
    <w:pPr>
      <w:spacing w:after="0" w:line="240" w:lineRule="auto"/>
    </w:pPr>
  </w:style>
  <w:style w:type="character" w:customStyle="1" w:styleId="underlinedcardChar1">
    <w:name w:val="underlined card Char"/>
    <w:locked/>
    <w:rsid w:val="00E313F0"/>
  </w:style>
  <w:style w:type="paragraph" w:customStyle="1" w:styleId="underlinedcard1">
    <w:name w:val="underlined card"/>
    <w:basedOn w:val="Normal"/>
    <w:next w:val="Pa3"/>
    <w:autoRedefine/>
    <w:qFormat/>
    <w:rsid w:val="00E313F0"/>
    <w:pPr>
      <w:spacing w:after="0" w:line="240" w:lineRule="auto"/>
    </w:pPr>
  </w:style>
  <w:style w:type="character" w:customStyle="1" w:styleId="Debate-CardTagandCite-F6Char">
    <w:name w:val="Debate- Card Tag and Cite- F6 Char"/>
    <w:locked/>
    <w:rsid w:val="00E313F0"/>
  </w:style>
  <w:style w:type="paragraph" w:customStyle="1" w:styleId="Debate-CardTagandCite-F6">
    <w:name w:val="Debate- Card Tag and Cite- F6"/>
    <w:basedOn w:val="Normal"/>
    <w:next w:val="Normaltext0"/>
    <w:qFormat/>
    <w:rsid w:val="00E313F0"/>
    <w:pPr>
      <w:spacing w:after="0" w:line="240" w:lineRule="auto"/>
    </w:pPr>
  </w:style>
  <w:style w:type="paragraph" w:customStyle="1" w:styleId="BLOCKTITLE3">
    <w:name w:val="BLOCK TITLE"/>
    <w:basedOn w:val="Normal"/>
    <w:uiPriority w:val="99"/>
    <w:qFormat/>
    <w:rsid w:val="00E313F0"/>
    <w:pPr>
      <w:spacing w:after="0" w:line="240" w:lineRule="auto"/>
    </w:pPr>
  </w:style>
  <w:style w:type="paragraph" w:customStyle="1" w:styleId="StyleNormalWeb10pt">
    <w:name w:val="Style Normal (Web) + 10 pt"/>
    <w:basedOn w:val="Title"/>
    <w:next w:val="Boldunderline1"/>
    <w:qFormat/>
    <w:rsid w:val="00E313F0"/>
    <w:pPr>
      <w:pBdr>
        <w:bottom w:val="none" w:sz="0" w:space="0" w:color="auto"/>
      </w:pBdr>
      <w:spacing w:after="0"/>
      <w:contextualSpacing w:val="0"/>
    </w:pPr>
    <w:rPr>
      <w:rFonts w:ascii="Georgia" w:hAnsi="Georgia"/>
      <w:bCs w:val="0"/>
      <w:u w:val="none"/>
    </w:rPr>
  </w:style>
  <w:style w:type="character" w:customStyle="1" w:styleId="cardChar">
    <w:name w:val="%card Char"/>
    <w:locked/>
    <w:rsid w:val="00E313F0"/>
  </w:style>
  <w:style w:type="paragraph" w:customStyle="1" w:styleId="card">
    <w:name w:val="%card"/>
    <w:basedOn w:val="Normal"/>
    <w:next w:val="BLOCKTITLE3"/>
    <w:qFormat/>
    <w:rsid w:val="00E313F0"/>
    <w:pPr>
      <w:spacing w:after="0" w:line="240" w:lineRule="auto"/>
    </w:pPr>
  </w:style>
  <w:style w:type="character" w:customStyle="1" w:styleId="UnunderlinedTextChar">
    <w:name w:val="Ununderlined Text Char"/>
    <w:locked/>
    <w:rsid w:val="00E313F0"/>
  </w:style>
  <w:style w:type="paragraph" w:customStyle="1" w:styleId="UnunderlinedText">
    <w:name w:val="Ununderlined Text"/>
    <w:basedOn w:val="Normal"/>
    <w:next w:val="card"/>
    <w:autoRedefine/>
    <w:qFormat/>
    <w:rsid w:val="00E313F0"/>
    <w:pPr>
      <w:spacing w:after="0" w:line="240" w:lineRule="auto"/>
    </w:pPr>
  </w:style>
  <w:style w:type="character" w:customStyle="1" w:styleId="ReallyfuckingsmallCharCharCharChar">
    <w:name w:val="Really fucking small Char Char Char Char"/>
    <w:locked/>
    <w:rsid w:val="00E313F0"/>
  </w:style>
  <w:style w:type="paragraph" w:customStyle="1" w:styleId="ReallyfuckingsmallCharCharChar">
    <w:name w:val="Really fucking small Char Char Char"/>
    <w:basedOn w:val="Normal"/>
    <w:next w:val="NoSpacing"/>
    <w:qFormat/>
    <w:rsid w:val="00E313F0"/>
    <w:pPr>
      <w:spacing w:after="0" w:line="240" w:lineRule="auto"/>
    </w:pPr>
  </w:style>
  <w:style w:type="character" w:customStyle="1" w:styleId="CardDownx1Char">
    <w:name w:val="CardDown x1 Char"/>
    <w:locked/>
    <w:rsid w:val="00E313F0"/>
  </w:style>
  <w:style w:type="paragraph" w:customStyle="1" w:styleId="CardDownx1">
    <w:name w:val="CardDown x1"/>
    <w:basedOn w:val="Normal"/>
    <w:next w:val="Regular"/>
    <w:qFormat/>
    <w:rsid w:val="00E313F0"/>
    <w:pPr>
      <w:spacing w:after="0" w:line="240" w:lineRule="auto"/>
    </w:pPr>
  </w:style>
  <w:style w:type="paragraph" w:customStyle="1" w:styleId="CardDownx15">
    <w:name w:val="CardDown x1.5"/>
    <w:basedOn w:val="Normal"/>
    <w:qFormat/>
    <w:rsid w:val="00E313F0"/>
    <w:pPr>
      <w:spacing w:after="0" w:line="240" w:lineRule="auto"/>
    </w:pPr>
  </w:style>
  <w:style w:type="paragraph" w:customStyle="1" w:styleId="Reallyfuckingsmall">
    <w:name w:val="Really fucking small"/>
    <w:basedOn w:val="Normal"/>
    <w:qFormat/>
    <w:rsid w:val="00E313F0"/>
    <w:pPr>
      <w:spacing w:after="0" w:line="240" w:lineRule="auto"/>
    </w:pPr>
  </w:style>
  <w:style w:type="character" w:customStyle="1" w:styleId="FullCiteChar">
    <w:name w:val="Full Cite Char"/>
    <w:locked/>
    <w:rsid w:val="00E313F0"/>
  </w:style>
  <w:style w:type="paragraph" w:customStyle="1" w:styleId="FullCite">
    <w:name w:val="Full Cite"/>
    <w:basedOn w:val="Normal"/>
    <w:next w:val="Normal"/>
    <w:qFormat/>
    <w:rsid w:val="00E313F0"/>
    <w:pPr>
      <w:spacing w:after="0" w:line="240" w:lineRule="auto"/>
    </w:pPr>
  </w:style>
  <w:style w:type="paragraph" w:customStyle="1" w:styleId="CiteTag">
    <w:name w:val="Cite/Tag"/>
    <w:basedOn w:val="Normal"/>
    <w:uiPriority w:val="99"/>
    <w:qFormat/>
    <w:rsid w:val="00E313F0"/>
    <w:pPr>
      <w:spacing w:after="0" w:line="240" w:lineRule="auto"/>
    </w:pPr>
  </w:style>
  <w:style w:type="paragraph" w:customStyle="1" w:styleId="cardtext4">
    <w:name w:val="cardtext"/>
    <w:basedOn w:val="Normal"/>
    <w:next w:val="Reallyfuckingsmall"/>
    <w:qFormat/>
    <w:rsid w:val="00E313F0"/>
    <w:pPr>
      <w:spacing w:after="0" w:line="240" w:lineRule="auto"/>
    </w:pPr>
  </w:style>
  <w:style w:type="paragraph" w:customStyle="1" w:styleId="Heading5SizeDown">
    <w:name w:val="Heading 5 Size Down"/>
    <w:basedOn w:val="Normal"/>
    <w:autoRedefine/>
    <w:qFormat/>
    <w:rsid w:val="00E313F0"/>
    <w:pPr>
      <w:spacing w:after="0" w:line="240" w:lineRule="auto"/>
    </w:pPr>
  </w:style>
  <w:style w:type="character" w:customStyle="1" w:styleId="evidencetextChar">
    <w:name w:val="evidence text Char"/>
    <w:locked/>
    <w:rsid w:val="00E313F0"/>
  </w:style>
  <w:style w:type="character" w:customStyle="1" w:styleId="StyleStyleArialNarrow9ptLeft-075ArialNarrowChar">
    <w:name w:val="Style Style Arial Narrow 9 pt Left:  -0.75&quot; + Arial Narrow Char"/>
    <w:locked/>
    <w:rsid w:val="00E313F0"/>
  </w:style>
  <w:style w:type="paragraph" w:customStyle="1" w:styleId="StyleStyleArialNarrow9ptLeft-075ArialNarrow">
    <w:name w:val="Style Style Arial Narrow 9 pt Left:  -0.75&quot; + Arial Narrow"/>
    <w:basedOn w:val="Normal"/>
    <w:next w:val="Heading5SizeDown"/>
    <w:qFormat/>
    <w:rsid w:val="00E313F0"/>
    <w:pPr>
      <w:spacing w:after="0" w:line="240" w:lineRule="auto"/>
    </w:pPr>
  </w:style>
  <w:style w:type="character" w:customStyle="1" w:styleId="StyleStyleCardTextLeft-075Right0Char">
    <w:name w:val="Style Style Card Text + Left:  -0.75&quot; + Right:  0&quot; Char"/>
    <w:locked/>
    <w:rsid w:val="00E313F0"/>
  </w:style>
  <w:style w:type="paragraph" w:customStyle="1" w:styleId="StyleStyleCardTextLeft-075Right0">
    <w:name w:val="Style Style Card Text + Left:  -0.75&quot; + Right:  0&quot;"/>
    <w:basedOn w:val="Normal"/>
    <w:next w:val="evidencetext"/>
    <w:autoRedefine/>
    <w:qFormat/>
    <w:rsid w:val="00E313F0"/>
    <w:pPr>
      <w:spacing w:after="0" w:line="240" w:lineRule="auto"/>
    </w:pPr>
  </w:style>
  <w:style w:type="paragraph" w:customStyle="1" w:styleId="ecxmsonormal">
    <w:name w:val="ecxmsonormal"/>
    <w:basedOn w:val="Normal"/>
    <w:qFormat/>
    <w:rsid w:val="00E313F0"/>
    <w:pPr>
      <w:spacing w:after="0" w:line="240" w:lineRule="auto"/>
    </w:pPr>
  </w:style>
  <w:style w:type="character" w:customStyle="1" w:styleId="DebateUnderlineBoldChar">
    <w:name w:val="Debate Underline Bold Char"/>
    <w:locked/>
    <w:rsid w:val="00E313F0"/>
  </w:style>
  <w:style w:type="paragraph" w:customStyle="1" w:styleId="DebateUnderlineBold">
    <w:name w:val="Debate Underline Bold"/>
    <w:basedOn w:val="Cardtext0"/>
    <w:qFormat/>
    <w:rsid w:val="00E313F0"/>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E313F0"/>
  </w:style>
  <w:style w:type="paragraph" w:customStyle="1" w:styleId="StyleArialNarrow12ptBoldLeft-075">
    <w:name w:val="Style Arial Narrow 12 pt Bold Left:  -0.75&quot;"/>
    <w:basedOn w:val="Normal"/>
    <w:next w:val="ecxmsonormal"/>
    <w:qFormat/>
    <w:rsid w:val="00E313F0"/>
    <w:pPr>
      <w:spacing w:after="0" w:line="240" w:lineRule="auto"/>
    </w:pPr>
  </w:style>
  <w:style w:type="character" w:customStyle="1" w:styleId="StyleStyleevidencetextBorderSinglesolidlineAuto05Char">
    <w:name w:val="Style Style evidence text + Border: : (Single solid line Auto  0.5 ... Char"/>
    <w:locked/>
    <w:rsid w:val="00E313F0"/>
  </w:style>
  <w:style w:type="paragraph" w:customStyle="1" w:styleId="StyleStyleevidencetextBorderSinglesolidlineAuto05">
    <w:name w:val="Style Style evidence text + Border: : (Single solid line Auto  0.5 ..."/>
    <w:basedOn w:val="Normal"/>
    <w:next w:val="DebateUnderlineBold"/>
    <w:qFormat/>
    <w:rsid w:val="00E313F0"/>
    <w:pPr>
      <w:spacing w:after="0" w:line="240" w:lineRule="auto"/>
    </w:pPr>
  </w:style>
  <w:style w:type="character" w:customStyle="1" w:styleId="StyleevidencetextBorderSinglesolidlineAuto05ptLChar">
    <w:name w:val="Style evidence text + Border: : (Single solid line Auto  0.5 pt L... Char"/>
    <w:locked/>
    <w:rsid w:val="00E313F0"/>
  </w:style>
  <w:style w:type="paragraph" w:customStyle="1" w:styleId="StyleevidencetextBorderSinglesolidlineAuto05ptL">
    <w:name w:val="Style evidence text + Border: : (Single solid line Auto  0.5 pt L..."/>
    <w:basedOn w:val="CiteTag"/>
    <w:next w:val="StyleArialNarrow12ptBoldLeft-075"/>
    <w:qFormat/>
    <w:rsid w:val="00E313F0"/>
  </w:style>
  <w:style w:type="character" w:customStyle="1" w:styleId="HighlightingChar">
    <w:name w:val="Highlighting Char"/>
    <w:locked/>
    <w:rsid w:val="00E313F0"/>
  </w:style>
  <w:style w:type="paragraph" w:customStyle="1" w:styleId="Highlighting">
    <w:name w:val="Highlighting"/>
    <w:basedOn w:val="Normal"/>
    <w:next w:val="StyleStyleevidencetextBorderSinglesolidlineAuto05"/>
    <w:autoRedefine/>
    <w:qFormat/>
    <w:rsid w:val="00E313F0"/>
    <w:pPr>
      <w:spacing w:after="0" w:line="240" w:lineRule="auto"/>
    </w:pPr>
  </w:style>
  <w:style w:type="paragraph" w:customStyle="1" w:styleId="CiteCharCharCharChar">
    <w:name w:val="Cite Char Char Char Char"/>
    <w:basedOn w:val="Normal"/>
    <w:next w:val="Normal"/>
    <w:qFormat/>
    <w:rsid w:val="00E313F0"/>
    <w:pPr>
      <w:spacing w:after="0" w:line="240" w:lineRule="auto"/>
    </w:pPr>
  </w:style>
  <w:style w:type="character" w:customStyle="1" w:styleId="UnderliningCharChar1CharCharChar">
    <w:name w:val="Underlining Char Char1 Char Char Char"/>
    <w:locked/>
    <w:rsid w:val="00E313F0"/>
  </w:style>
  <w:style w:type="paragraph" w:customStyle="1" w:styleId="UnderliningCharChar1CharChar">
    <w:name w:val="Underlining Char Char1 Char Char"/>
    <w:basedOn w:val="Normal"/>
    <w:next w:val="Normal"/>
    <w:qFormat/>
    <w:rsid w:val="00E313F0"/>
    <w:pPr>
      <w:spacing w:after="0" w:line="240" w:lineRule="auto"/>
    </w:pPr>
  </w:style>
  <w:style w:type="character" w:customStyle="1" w:styleId="CiteCharCharCharCharCharChar">
    <w:name w:val="Cite Char Char Char Char Char Char"/>
    <w:locked/>
    <w:rsid w:val="00E313F0"/>
  </w:style>
  <w:style w:type="paragraph" w:customStyle="1" w:styleId="CiteCharCharCharCharChar">
    <w:name w:val="Cite Char Char Char Char Char"/>
    <w:basedOn w:val="Normal"/>
    <w:next w:val="Normal"/>
    <w:qFormat/>
    <w:rsid w:val="00E313F0"/>
    <w:pPr>
      <w:spacing w:after="0" w:line="240" w:lineRule="auto"/>
    </w:pPr>
  </w:style>
  <w:style w:type="character" w:customStyle="1" w:styleId="UnderliningCharCharChar">
    <w:name w:val="Underlining Char Char Char"/>
    <w:locked/>
    <w:rsid w:val="00E313F0"/>
  </w:style>
  <w:style w:type="paragraph" w:customStyle="1" w:styleId="UnderliningCharChar">
    <w:name w:val="Underlining Char Char"/>
    <w:basedOn w:val="Normal"/>
    <w:next w:val="Normal"/>
    <w:qFormat/>
    <w:rsid w:val="00E313F0"/>
    <w:pPr>
      <w:spacing w:after="0" w:line="240" w:lineRule="auto"/>
    </w:pPr>
  </w:style>
  <w:style w:type="paragraph" w:customStyle="1" w:styleId="Style120">
    <w:name w:val="Style 12"/>
    <w:qFormat/>
    <w:rsid w:val="00E313F0"/>
    <w:pPr>
      <w:spacing w:after="200" w:line="276" w:lineRule="auto"/>
    </w:pPr>
  </w:style>
  <w:style w:type="paragraph" w:customStyle="1" w:styleId="Style7">
    <w:name w:val="Style 7"/>
    <w:next w:val="CiteCharCharCharCharChar"/>
    <w:qFormat/>
    <w:rsid w:val="00E313F0"/>
    <w:pPr>
      <w:spacing w:after="200" w:line="276" w:lineRule="auto"/>
    </w:pPr>
  </w:style>
  <w:style w:type="paragraph" w:customStyle="1" w:styleId="Style9">
    <w:name w:val="Style 9"/>
    <w:qFormat/>
    <w:rsid w:val="00E313F0"/>
    <w:pPr>
      <w:spacing w:after="200" w:line="276" w:lineRule="auto"/>
    </w:pPr>
  </w:style>
  <w:style w:type="paragraph" w:customStyle="1" w:styleId="Emphasis3">
    <w:name w:val="Emphasis3"/>
    <w:next w:val="UnderliningCharChar"/>
    <w:qFormat/>
    <w:rsid w:val="00E313F0"/>
    <w:pPr>
      <w:spacing w:after="200" w:line="276" w:lineRule="auto"/>
    </w:pPr>
  </w:style>
  <w:style w:type="paragraph" w:customStyle="1" w:styleId="SmallCard">
    <w:name w:val="Small Card"/>
    <w:basedOn w:val="Normal"/>
    <w:next w:val="Style7"/>
    <w:uiPriority w:val="99"/>
    <w:qFormat/>
    <w:rsid w:val="00E313F0"/>
    <w:pPr>
      <w:spacing w:after="0" w:line="240" w:lineRule="auto"/>
    </w:pPr>
  </w:style>
  <w:style w:type="paragraph" w:customStyle="1" w:styleId="BreifTitle">
    <w:name w:val="Breif Title"/>
    <w:basedOn w:val="Normal"/>
    <w:next w:val="Style9"/>
    <w:autoRedefine/>
    <w:uiPriority w:val="99"/>
    <w:qFormat/>
    <w:rsid w:val="00E313F0"/>
    <w:pPr>
      <w:spacing w:after="0" w:line="240" w:lineRule="auto"/>
    </w:pPr>
  </w:style>
  <w:style w:type="paragraph" w:customStyle="1" w:styleId="Normal10pt">
    <w:name w:val="Normal + 10 pt"/>
    <w:basedOn w:val="Normal"/>
    <w:next w:val="Emphasis3"/>
    <w:uiPriority w:val="99"/>
    <w:qFormat/>
    <w:rsid w:val="00E313F0"/>
    <w:pPr>
      <w:spacing w:after="0" w:line="240" w:lineRule="auto"/>
    </w:pPr>
  </w:style>
  <w:style w:type="paragraph" w:customStyle="1" w:styleId="formfldssel">
    <w:name w:val="formfldssel"/>
    <w:basedOn w:val="Normal"/>
    <w:qFormat/>
    <w:rsid w:val="00E313F0"/>
    <w:pPr>
      <w:spacing w:after="0" w:line="240" w:lineRule="auto"/>
    </w:pPr>
  </w:style>
  <w:style w:type="paragraph" w:customStyle="1" w:styleId="hpleftlk">
    <w:name w:val="hpleftlk"/>
    <w:basedOn w:val="Normal"/>
    <w:next w:val="SmallCard"/>
    <w:qFormat/>
    <w:rsid w:val="00E313F0"/>
    <w:pPr>
      <w:spacing w:after="0" w:line="240" w:lineRule="auto"/>
    </w:pPr>
  </w:style>
  <w:style w:type="paragraph" w:customStyle="1" w:styleId="lblu">
    <w:name w:val="lblu"/>
    <w:basedOn w:val="Normal"/>
    <w:next w:val="BreifTitle"/>
    <w:qFormat/>
    <w:rsid w:val="00E313F0"/>
    <w:pPr>
      <w:spacing w:after="0" w:line="240" w:lineRule="auto"/>
    </w:pPr>
  </w:style>
  <w:style w:type="paragraph" w:customStyle="1" w:styleId="Underlinestyle">
    <w:name w:val="Underlinestyle"/>
    <w:basedOn w:val="Normal"/>
    <w:next w:val="Normal10pt"/>
    <w:qFormat/>
    <w:rsid w:val="00E313F0"/>
    <w:pPr>
      <w:spacing w:after="0" w:line="240" w:lineRule="auto"/>
    </w:pPr>
  </w:style>
  <w:style w:type="paragraph" w:customStyle="1" w:styleId="DebateCiteCharChar">
    <w:name w:val="Debate Cite Char Char"/>
    <w:basedOn w:val="Normal"/>
    <w:next w:val="formfldssel"/>
    <w:autoRedefine/>
    <w:qFormat/>
    <w:rsid w:val="00E313F0"/>
    <w:pPr>
      <w:spacing w:after="0" w:line="240" w:lineRule="auto"/>
    </w:pPr>
  </w:style>
  <w:style w:type="paragraph" w:customStyle="1" w:styleId="StyleTagandCiteFranklinGothicDemi">
    <w:name w:val="Style Tag and Cite + Franklin Gothic Demi"/>
    <w:basedOn w:val="HotRoute"/>
    <w:next w:val="lblu"/>
    <w:autoRedefine/>
    <w:uiPriority w:val="99"/>
    <w:qFormat/>
    <w:rsid w:val="00E313F0"/>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E313F0"/>
  </w:style>
  <w:style w:type="paragraph" w:customStyle="1" w:styleId="CiteCard0">
    <w:name w:val="Cite/Card"/>
    <w:basedOn w:val="Normal"/>
    <w:next w:val="StyleTagandCiteFranklinGothicDemi"/>
    <w:qFormat/>
    <w:rsid w:val="00E313F0"/>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E313F0"/>
    <w:pPr>
      <w:spacing w:after="0" w:line="240" w:lineRule="auto"/>
    </w:pPr>
  </w:style>
  <w:style w:type="paragraph" w:customStyle="1" w:styleId="title-bold-medium">
    <w:name w:val="title-bold-medium"/>
    <w:basedOn w:val="Normal"/>
    <w:next w:val="TagCite2"/>
    <w:uiPriority w:val="99"/>
    <w:qFormat/>
    <w:rsid w:val="00E313F0"/>
    <w:pPr>
      <w:spacing w:after="0" w:line="240" w:lineRule="auto"/>
    </w:pPr>
  </w:style>
  <w:style w:type="paragraph" w:customStyle="1" w:styleId="lact">
    <w:name w:val="lact"/>
    <w:basedOn w:val="Normal"/>
    <w:next w:val="CiteCard0"/>
    <w:uiPriority w:val="99"/>
    <w:qFormat/>
    <w:rsid w:val="00E313F0"/>
    <w:pPr>
      <w:spacing w:after="0" w:line="240" w:lineRule="auto"/>
    </w:pPr>
  </w:style>
  <w:style w:type="paragraph" w:customStyle="1" w:styleId="shellscontentions">
    <w:name w:val="shells/contentions"/>
    <w:basedOn w:val="DebateCiteCharChar"/>
    <w:next w:val="tagCharCharCharCharCharCharChar"/>
    <w:uiPriority w:val="99"/>
    <w:qFormat/>
    <w:rsid w:val="00E313F0"/>
  </w:style>
  <w:style w:type="paragraph" w:customStyle="1" w:styleId="BriefTitle1">
    <w:name w:val="Brief Title 1"/>
    <w:basedOn w:val="Normal"/>
    <w:next w:val="title-bold-medium"/>
    <w:uiPriority w:val="99"/>
    <w:qFormat/>
    <w:rsid w:val="00E313F0"/>
    <w:pPr>
      <w:spacing w:after="0" w:line="240" w:lineRule="auto"/>
    </w:pPr>
  </w:style>
  <w:style w:type="paragraph" w:customStyle="1" w:styleId="ShellTitles">
    <w:name w:val="ShellTitles"/>
    <w:basedOn w:val="Normal"/>
    <w:next w:val="shellscontentions"/>
    <w:uiPriority w:val="99"/>
    <w:qFormat/>
    <w:rsid w:val="00E313F0"/>
    <w:pPr>
      <w:spacing w:after="0" w:line="240" w:lineRule="auto"/>
    </w:pPr>
  </w:style>
  <w:style w:type="paragraph" w:customStyle="1" w:styleId="ToRead">
    <w:name w:val="To Read"/>
    <w:basedOn w:val="Normal"/>
    <w:uiPriority w:val="99"/>
    <w:qFormat/>
    <w:rsid w:val="00E313F0"/>
    <w:pPr>
      <w:spacing w:after="0" w:line="240" w:lineRule="auto"/>
    </w:pPr>
  </w:style>
  <w:style w:type="paragraph" w:customStyle="1" w:styleId="Style21">
    <w:name w:val="Style 2"/>
    <w:basedOn w:val="Normal"/>
    <w:next w:val="ShellTitles"/>
    <w:uiPriority w:val="99"/>
    <w:qFormat/>
    <w:rsid w:val="00E313F0"/>
    <w:pPr>
      <w:spacing w:after="0" w:line="240" w:lineRule="auto"/>
    </w:pPr>
  </w:style>
  <w:style w:type="paragraph" w:customStyle="1" w:styleId="Style40">
    <w:name w:val="Style 4"/>
    <w:basedOn w:val="Normal"/>
    <w:uiPriority w:val="99"/>
    <w:qFormat/>
    <w:rsid w:val="00E313F0"/>
    <w:pPr>
      <w:spacing w:after="0" w:line="240" w:lineRule="auto"/>
    </w:pPr>
  </w:style>
  <w:style w:type="paragraph" w:customStyle="1" w:styleId="CM10">
    <w:name w:val="CM10"/>
    <w:basedOn w:val="Normal"/>
    <w:uiPriority w:val="99"/>
    <w:qFormat/>
    <w:rsid w:val="00E313F0"/>
    <w:pPr>
      <w:spacing w:after="0" w:line="240" w:lineRule="auto"/>
    </w:pPr>
  </w:style>
  <w:style w:type="paragraph" w:customStyle="1" w:styleId="OffensiveLanguage">
    <w:name w:val="Offensive Language"/>
    <w:basedOn w:val="Normal"/>
    <w:next w:val="Normal"/>
    <w:qFormat/>
    <w:rsid w:val="00E313F0"/>
    <w:pPr>
      <w:spacing w:after="0" w:line="240" w:lineRule="auto"/>
    </w:pPr>
  </w:style>
  <w:style w:type="paragraph" w:customStyle="1" w:styleId="clearformatting0">
    <w:name w:val="clear formatting"/>
    <w:basedOn w:val="Normal"/>
    <w:next w:val="Style40"/>
    <w:qFormat/>
    <w:rsid w:val="00E313F0"/>
    <w:pPr>
      <w:spacing w:after="0" w:line="240" w:lineRule="auto"/>
    </w:pPr>
  </w:style>
  <w:style w:type="paragraph" w:customStyle="1" w:styleId="Style18">
    <w:name w:val="Style 18"/>
    <w:next w:val="CM10"/>
    <w:uiPriority w:val="99"/>
    <w:qFormat/>
    <w:rsid w:val="00E313F0"/>
    <w:pPr>
      <w:spacing w:after="200" w:line="276" w:lineRule="auto"/>
    </w:pPr>
  </w:style>
  <w:style w:type="paragraph" w:customStyle="1" w:styleId="formfld">
    <w:name w:val="formfld"/>
    <w:basedOn w:val="Normal"/>
    <w:next w:val="OffensiveLanguage"/>
    <w:qFormat/>
    <w:rsid w:val="00E313F0"/>
    <w:pPr>
      <w:spacing w:after="0" w:line="240" w:lineRule="auto"/>
    </w:pPr>
  </w:style>
  <w:style w:type="paragraph" w:customStyle="1" w:styleId="Caption3">
    <w:name w:val="Caption3"/>
    <w:basedOn w:val="Normal"/>
    <w:next w:val="clearformatting0"/>
    <w:uiPriority w:val="99"/>
    <w:qFormat/>
    <w:rsid w:val="00E313F0"/>
    <w:pPr>
      <w:spacing w:after="0" w:line="240" w:lineRule="auto"/>
    </w:pPr>
  </w:style>
  <w:style w:type="paragraph" w:customStyle="1" w:styleId="teaserpermalink">
    <w:name w:val="teaser_permalink"/>
    <w:basedOn w:val="Normal"/>
    <w:next w:val="Style18"/>
    <w:uiPriority w:val="99"/>
    <w:qFormat/>
    <w:rsid w:val="00E313F0"/>
    <w:pPr>
      <w:spacing w:after="0" w:line="240" w:lineRule="auto"/>
    </w:pPr>
  </w:style>
  <w:style w:type="character" w:styleId="BookTitle">
    <w:name w:val="Book Title"/>
    <w:basedOn w:val="DefaultParagraphFont"/>
    <w:qFormat/>
    <w:rsid w:val="00E313F0"/>
    <w:rPr>
      <w:b/>
      <w:bCs/>
      <w:i/>
      <w:iCs/>
      <w:spacing w:val="5"/>
    </w:rPr>
  </w:style>
  <w:style w:type="character" w:customStyle="1" w:styleId="Heading7Char1">
    <w:name w:val="Heading 7 Char1"/>
    <w:basedOn w:val="DefaultParagraphFont"/>
    <w:semiHidden/>
    <w:rsid w:val="00E313F0"/>
  </w:style>
  <w:style w:type="character" w:customStyle="1" w:styleId="Heading8Char1">
    <w:name w:val="Heading 8 Char1"/>
    <w:basedOn w:val="DefaultParagraphFont"/>
    <w:semiHidden/>
    <w:rsid w:val="00E313F0"/>
  </w:style>
  <w:style w:type="character" w:customStyle="1" w:styleId="Heading9Char1">
    <w:name w:val="Heading 9 Char1"/>
    <w:basedOn w:val="DefaultParagraphFont"/>
    <w:semiHidden/>
    <w:rsid w:val="00E313F0"/>
  </w:style>
  <w:style w:type="character" w:customStyle="1" w:styleId="sup1">
    <w:name w:val="sup1"/>
    <w:rsid w:val="00E313F0"/>
  </w:style>
  <w:style w:type="character" w:customStyle="1" w:styleId="pgnum1">
    <w:name w:val="pgnum1"/>
    <w:rsid w:val="00E313F0"/>
  </w:style>
  <w:style w:type="character" w:customStyle="1" w:styleId="nw">
    <w:name w:val="nw"/>
    <w:rsid w:val="00E313F0"/>
  </w:style>
  <w:style w:type="character" w:customStyle="1" w:styleId="CardsHighlight">
    <w:name w:val="Cards Highlight"/>
    <w:uiPriority w:val="1"/>
    <w:rsid w:val="00E313F0"/>
  </w:style>
  <w:style w:type="character" w:customStyle="1" w:styleId="apple">
    <w:name w:val="apple"/>
    <w:rsid w:val="00E313F0"/>
  </w:style>
  <w:style w:type="character" w:customStyle="1" w:styleId="inhoud">
    <w:name w:val="inhoud"/>
    <w:rsid w:val="00E313F0"/>
  </w:style>
  <w:style w:type="character" w:customStyle="1" w:styleId="CardsUnderlined">
    <w:name w:val="Cards Underlined"/>
    <w:qFormat/>
    <w:rsid w:val="00E313F0"/>
  </w:style>
  <w:style w:type="character" w:customStyle="1" w:styleId="Cites-AuthorDate">
    <w:name w:val="Cites-Author/Date"/>
    <w:qFormat/>
    <w:rsid w:val="00E313F0"/>
  </w:style>
  <w:style w:type="character" w:customStyle="1" w:styleId="StyleCardtextChar10pt">
    <w:name w:val="Style Card text Char + 10 pt"/>
    <w:rsid w:val="00E313F0"/>
  </w:style>
  <w:style w:type="character" w:customStyle="1" w:styleId="UnderliningChar2">
    <w:name w:val="Underlining Char2"/>
    <w:rsid w:val="00E313F0"/>
  </w:style>
  <w:style w:type="character" w:customStyle="1" w:styleId="UnderliningChar1">
    <w:name w:val="Underlining Char1"/>
    <w:rsid w:val="00E313F0"/>
  </w:style>
  <w:style w:type="character" w:customStyle="1" w:styleId="smcaps">
    <w:name w:val="smcaps"/>
    <w:rsid w:val="00E313F0"/>
  </w:style>
  <w:style w:type="character" w:customStyle="1" w:styleId="Style1Char2">
    <w:name w:val="Style1 Char2"/>
    <w:rsid w:val="00E313F0"/>
  </w:style>
  <w:style w:type="character" w:customStyle="1" w:styleId="inside-head1">
    <w:name w:val="inside-head1"/>
    <w:rsid w:val="00E313F0"/>
  </w:style>
  <w:style w:type="character" w:customStyle="1" w:styleId="datestamp1">
    <w:name w:val="datestamp1"/>
    <w:rsid w:val="00E313F0"/>
  </w:style>
  <w:style w:type="character" w:customStyle="1" w:styleId="pagetools1">
    <w:name w:val="pagetools1"/>
    <w:rsid w:val="00E313F0"/>
  </w:style>
  <w:style w:type="character" w:customStyle="1" w:styleId="smallredtext">
    <w:name w:val="smallredtext"/>
    <w:rsid w:val="00E313F0"/>
  </w:style>
  <w:style w:type="character" w:customStyle="1" w:styleId="storyheading31">
    <w:name w:val="storyheading31"/>
    <w:rsid w:val="00E313F0"/>
  </w:style>
  <w:style w:type="character" w:customStyle="1" w:styleId="storydeck31">
    <w:name w:val="storydeck31"/>
    <w:rsid w:val="00E313F0"/>
  </w:style>
  <w:style w:type="character" w:customStyle="1" w:styleId="subtitle1">
    <w:name w:val="subtitle1"/>
    <w:rsid w:val="00E313F0"/>
  </w:style>
  <w:style w:type="character" w:customStyle="1" w:styleId="Title10">
    <w:name w:val="Title1"/>
    <w:rsid w:val="00E313F0"/>
  </w:style>
  <w:style w:type="character" w:customStyle="1" w:styleId="clsbiolink">
    <w:name w:val="clsbiolink"/>
    <w:rsid w:val="00E313F0"/>
  </w:style>
  <w:style w:type="character" w:customStyle="1" w:styleId="clssmaller">
    <w:name w:val="clssmaller"/>
    <w:rsid w:val="00E313F0"/>
  </w:style>
  <w:style w:type="character" w:customStyle="1" w:styleId="sm1">
    <w:name w:val="sm1"/>
    <w:rsid w:val="00E313F0"/>
  </w:style>
  <w:style w:type="character" w:customStyle="1" w:styleId="noindentChar">
    <w:name w:val="noindent Char"/>
    <w:rsid w:val="00E313F0"/>
  </w:style>
  <w:style w:type="character" w:customStyle="1" w:styleId="SmallChar1">
    <w:name w:val="Small Char1"/>
    <w:rsid w:val="00E313F0"/>
  </w:style>
  <w:style w:type="character" w:customStyle="1" w:styleId="fullcite0">
    <w:name w:val="fullcite"/>
    <w:rsid w:val="00E313F0"/>
  </w:style>
  <w:style w:type="character" w:customStyle="1" w:styleId="Style9ptThickunderline">
    <w:name w:val="Style 9 pt Thick underline"/>
    <w:rsid w:val="00E313F0"/>
  </w:style>
  <w:style w:type="character" w:customStyle="1" w:styleId="CardNotUnderlinedChar">
    <w:name w:val="Card Not Underlined Char"/>
    <w:rsid w:val="00E313F0"/>
  </w:style>
  <w:style w:type="character" w:customStyle="1" w:styleId="IndexHeadersCharChar">
    <w:name w:val="Index Headers Char Char"/>
    <w:rsid w:val="00E313F0"/>
  </w:style>
  <w:style w:type="character" w:customStyle="1" w:styleId="CircleChar1">
    <w:name w:val="Circle Char1"/>
    <w:rsid w:val="00E313F0"/>
  </w:style>
  <w:style w:type="character" w:customStyle="1" w:styleId="textmedium">
    <w:name w:val="textmedium"/>
    <w:rsid w:val="00E313F0"/>
  </w:style>
  <w:style w:type="character" w:customStyle="1" w:styleId="justify">
    <w:name w:val="justify"/>
    <w:rsid w:val="00E313F0"/>
  </w:style>
  <w:style w:type="character" w:customStyle="1" w:styleId="SmallCardTextChar">
    <w:name w:val="Small Card Text Char"/>
    <w:rsid w:val="00E313F0"/>
  </w:style>
  <w:style w:type="character" w:customStyle="1" w:styleId="tagChar30">
    <w:name w:val="tag Char3"/>
    <w:rsid w:val="00E313F0"/>
  </w:style>
  <w:style w:type="character" w:customStyle="1" w:styleId="medium-normal1">
    <w:name w:val="medium-normal1"/>
    <w:rsid w:val="00E313F0"/>
  </w:style>
  <w:style w:type="character" w:customStyle="1" w:styleId="inside-head">
    <w:name w:val="inside-head"/>
    <w:rsid w:val="00E313F0"/>
  </w:style>
  <w:style w:type="character" w:customStyle="1" w:styleId="awtw">
    <w:name w:val="awtw"/>
    <w:rsid w:val="00E313F0"/>
  </w:style>
  <w:style w:type="character" w:customStyle="1" w:styleId="CardText-Underlined">
    <w:name w:val="Card Text - Underlined"/>
    <w:rsid w:val="00E313F0"/>
  </w:style>
  <w:style w:type="character" w:customStyle="1" w:styleId="Citation-AuthorDate">
    <w:name w:val="Citation - Author/Date"/>
    <w:rsid w:val="00E313F0"/>
  </w:style>
  <w:style w:type="character" w:customStyle="1" w:styleId="ld3">
    <w:name w:val="ld3"/>
    <w:rsid w:val="00E313F0"/>
  </w:style>
  <w:style w:type="character" w:customStyle="1" w:styleId="5Notunderlined">
    <w:name w:val="5 Not underlined"/>
    <w:rsid w:val="00E313F0"/>
  </w:style>
  <w:style w:type="character" w:customStyle="1" w:styleId="postbody">
    <w:name w:val="postbody"/>
    <w:rsid w:val="00E313F0"/>
  </w:style>
  <w:style w:type="paragraph" w:styleId="EndnoteText">
    <w:name w:val="endnote text"/>
    <w:basedOn w:val="Normal"/>
    <w:link w:val="EndnoteTextChar1"/>
    <w:unhideWhenUsed/>
    <w:rsid w:val="00E313F0"/>
    <w:pPr>
      <w:spacing w:after="0" w:line="240" w:lineRule="auto"/>
    </w:pPr>
    <w:rPr>
      <w:sz w:val="20"/>
      <w:szCs w:val="20"/>
    </w:rPr>
  </w:style>
  <w:style w:type="character" w:customStyle="1" w:styleId="EndnoteTextChar1">
    <w:name w:val="Endnote Text Char1"/>
    <w:basedOn w:val="DefaultParagraphFont"/>
    <w:link w:val="EndnoteText"/>
    <w:rsid w:val="00E313F0"/>
    <w:rPr>
      <w:rFonts w:ascii="Calibri" w:hAnsi="Calibri"/>
      <w:sz w:val="20"/>
      <w:szCs w:val="20"/>
    </w:rPr>
  </w:style>
  <w:style w:type="character" w:customStyle="1" w:styleId="ssl4">
    <w:name w:val="ss_l4"/>
    <w:rsid w:val="00E313F0"/>
  </w:style>
  <w:style w:type="character" w:customStyle="1" w:styleId="stylestylebold12pt">
    <w:name w:val="stylestylebold12pt"/>
    <w:rsid w:val="00E313F0"/>
  </w:style>
  <w:style w:type="character" w:customStyle="1" w:styleId="externaledithide">
    <w:name w:val="external_edit_hide"/>
    <w:rsid w:val="00E313F0"/>
  </w:style>
  <w:style w:type="character" w:customStyle="1" w:styleId="grey10">
    <w:name w:val="grey10"/>
    <w:rsid w:val="00E313F0"/>
  </w:style>
  <w:style w:type="character" w:customStyle="1" w:styleId="CharacterStyle20">
    <w:name w:val="Character Style 20"/>
    <w:rsid w:val="00E313F0"/>
  </w:style>
  <w:style w:type="character" w:customStyle="1" w:styleId="Style11ptUnderlineBorderSinglesolidlineAuto05pt">
    <w:name w:val="Style 11 pt Underline Border: : (Single solid line Auto  0.5 pt..."/>
    <w:rsid w:val="00E313F0"/>
  </w:style>
  <w:style w:type="character" w:customStyle="1" w:styleId="A9">
    <w:name w:val="A9"/>
    <w:uiPriority w:val="99"/>
    <w:rsid w:val="00E313F0"/>
  </w:style>
  <w:style w:type="character" w:customStyle="1" w:styleId="A5">
    <w:name w:val="A5"/>
    <w:uiPriority w:val="99"/>
    <w:rsid w:val="00E313F0"/>
  </w:style>
  <w:style w:type="character" w:customStyle="1" w:styleId="underline1">
    <w:name w:val="underline1"/>
    <w:rsid w:val="00E313F0"/>
  </w:style>
  <w:style w:type="character" w:customStyle="1" w:styleId="see">
    <w:name w:val="see"/>
    <w:rsid w:val="00E313F0"/>
  </w:style>
  <w:style w:type="character" w:customStyle="1" w:styleId="CharacterStyle2">
    <w:name w:val="Character Style 2"/>
    <w:uiPriority w:val="99"/>
    <w:rsid w:val="00E313F0"/>
  </w:style>
  <w:style w:type="character" w:customStyle="1" w:styleId="lightblue">
    <w:name w:val="lightblue"/>
    <w:rsid w:val="00E313F0"/>
  </w:style>
  <w:style w:type="character" w:customStyle="1" w:styleId="centerheadlines">
    <w:name w:val="centerheadlines"/>
    <w:rsid w:val="00E313F0"/>
  </w:style>
  <w:style w:type="character" w:customStyle="1" w:styleId="datetime">
    <w:name w:val="datetime"/>
    <w:rsid w:val="00E313F0"/>
  </w:style>
  <w:style w:type="character" w:customStyle="1" w:styleId="info">
    <w:name w:val="info"/>
    <w:rsid w:val="00E313F0"/>
  </w:style>
  <w:style w:type="character" w:customStyle="1" w:styleId="datestory">
    <w:name w:val="datestory"/>
    <w:rsid w:val="00E313F0"/>
  </w:style>
  <w:style w:type="character" w:customStyle="1" w:styleId="A1">
    <w:name w:val="A1"/>
    <w:uiPriority w:val="99"/>
    <w:rsid w:val="00E313F0"/>
  </w:style>
  <w:style w:type="character" w:customStyle="1" w:styleId="-SmallText-">
    <w:name w:val="-Small Text-"/>
    <w:rsid w:val="00E313F0"/>
  </w:style>
  <w:style w:type="character" w:customStyle="1" w:styleId="goohl1">
    <w:name w:val="goohl1"/>
    <w:rsid w:val="00E313F0"/>
  </w:style>
  <w:style w:type="character" w:customStyle="1" w:styleId="goohl2">
    <w:name w:val="goohl2"/>
    <w:rsid w:val="00E313F0"/>
  </w:style>
  <w:style w:type="character" w:customStyle="1" w:styleId="goohl0">
    <w:name w:val="goohl0"/>
    <w:rsid w:val="00E313F0"/>
  </w:style>
  <w:style w:type="character" w:customStyle="1" w:styleId="StyleUnderlineBorderSinglesolidlineAuto05ptLinew">
    <w:name w:val="Style Underline Border: : (Single solid line Auto  0.5 pt Line w..."/>
    <w:basedOn w:val="DefaultParagraphFont"/>
    <w:rsid w:val="00E313F0"/>
  </w:style>
  <w:style w:type="character" w:customStyle="1" w:styleId="citeschar10">
    <w:name w:val="citeschar1"/>
    <w:basedOn w:val="DefaultParagraphFont"/>
    <w:rsid w:val="00E313F0"/>
  </w:style>
  <w:style w:type="character" w:customStyle="1" w:styleId="cardunderlinedchar0">
    <w:name w:val="cardunderlinedchar"/>
    <w:basedOn w:val="DefaultParagraphFont"/>
    <w:rsid w:val="00E313F0"/>
  </w:style>
  <w:style w:type="paragraph" w:customStyle="1" w:styleId="Style1CharChar">
    <w:name w:val="Style1 Char Char"/>
    <w:basedOn w:val="Normal"/>
    <w:qFormat/>
    <w:rsid w:val="00E313F0"/>
    <w:pPr>
      <w:spacing w:after="0" w:line="240" w:lineRule="auto"/>
    </w:pPr>
  </w:style>
  <w:style w:type="character" w:customStyle="1" w:styleId="Style1CharCharChar">
    <w:name w:val="Style1 Char Char Char"/>
    <w:locked/>
    <w:rsid w:val="00E313F0"/>
  </w:style>
  <w:style w:type="character" w:customStyle="1" w:styleId="FootnoteTextChar1">
    <w:name w:val="Footnote Text Char1"/>
    <w:basedOn w:val="DefaultParagraphFont"/>
    <w:rsid w:val="00E313F0"/>
    <w:rPr>
      <w:rFonts w:ascii="Georgia" w:hAnsi="Georgia"/>
      <w:sz w:val="20"/>
      <w:szCs w:val="20"/>
    </w:rPr>
  </w:style>
  <w:style w:type="character" w:customStyle="1" w:styleId="headline">
    <w:name w:val="headline"/>
    <w:rsid w:val="00E313F0"/>
  </w:style>
  <w:style w:type="character" w:customStyle="1" w:styleId="provider">
    <w:name w:val="provider"/>
    <w:basedOn w:val="DefaultParagraphFont"/>
    <w:rsid w:val="00E313F0"/>
  </w:style>
  <w:style w:type="character" w:customStyle="1" w:styleId="ilad">
    <w:name w:val="il_ad"/>
    <w:rsid w:val="00E313F0"/>
  </w:style>
  <w:style w:type="character" w:customStyle="1" w:styleId="grame">
    <w:name w:val="grame"/>
    <w:rsid w:val="00E313F0"/>
  </w:style>
  <w:style w:type="character" w:customStyle="1" w:styleId="spelle">
    <w:name w:val="spelle"/>
    <w:rsid w:val="00E313F0"/>
  </w:style>
  <w:style w:type="character" w:customStyle="1" w:styleId="vitstorybyline">
    <w:name w:val="vitstorybyline"/>
    <w:rsid w:val="00E313F0"/>
  </w:style>
  <w:style w:type="character" w:customStyle="1" w:styleId="yahoobuzzbadge-form">
    <w:name w:val="yahoobuzzbadge-form"/>
    <w:rsid w:val="00E313F0"/>
  </w:style>
  <w:style w:type="character" w:customStyle="1" w:styleId="tickerlinx">
    <w:name w:val="tickerlinx"/>
    <w:rsid w:val="00E313F0"/>
  </w:style>
  <w:style w:type="character" w:customStyle="1" w:styleId="post-author">
    <w:name w:val="post-author"/>
    <w:rsid w:val="00E313F0"/>
  </w:style>
  <w:style w:type="character" w:customStyle="1" w:styleId="post-timestamp">
    <w:name w:val="post-timestamp"/>
    <w:rsid w:val="00E313F0"/>
  </w:style>
  <w:style w:type="character" w:customStyle="1" w:styleId="mw-headline">
    <w:name w:val="mw-headline"/>
    <w:rsid w:val="00E313F0"/>
  </w:style>
  <w:style w:type="character" w:customStyle="1" w:styleId="month">
    <w:name w:val="month"/>
    <w:rsid w:val="00E313F0"/>
  </w:style>
  <w:style w:type="character" w:customStyle="1" w:styleId="2xBoldUnderline">
    <w:name w:val="2x_Bold_Underline"/>
    <w:rsid w:val="00E313F0"/>
  </w:style>
  <w:style w:type="character" w:customStyle="1" w:styleId="texttitlebigred">
    <w:name w:val="texttitlebigred"/>
    <w:rsid w:val="00E313F0"/>
  </w:style>
  <w:style w:type="character" w:customStyle="1" w:styleId="subtitles">
    <w:name w:val="subtitles"/>
    <w:rsid w:val="00E313F0"/>
  </w:style>
  <w:style w:type="character" w:customStyle="1" w:styleId="UnderlineCharChar1">
    <w:name w:val="Underline Char Char1"/>
    <w:rsid w:val="00E313F0"/>
  </w:style>
  <w:style w:type="character" w:customStyle="1" w:styleId="CiteCardChar1">
    <w:name w:val="Cite_Card Char1"/>
    <w:rsid w:val="00E313F0"/>
  </w:style>
  <w:style w:type="character" w:customStyle="1" w:styleId="ptitleinside">
    <w:name w:val="p_title_inside"/>
    <w:rsid w:val="00E313F0"/>
  </w:style>
  <w:style w:type="character" w:customStyle="1" w:styleId="paramv">
    <w:name w:val="paramv"/>
    <w:rsid w:val="00E313F0"/>
  </w:style>
  <w:style w:type="character" w:customStyle="1" w:styleId="quotepeekbase">
    <w:name w:val="quotepeekbase"/>
    <w:rsid w:val="00E313F0"/>
  </w:style>
  <w:style w:type="character" w:customStyle="1" w:styleId="symbol">
    <w:name w:val="symbol"/>
    <w:rsid w:val="00E313F0"/>
  </w:style>
  <w:style w:type="character" w:customStyle="1" w:styleId="data">
    <w:name w:val="data"/>
    <w:rsid w:val="00E313F0"/>
  </w:style>
  <w:style w:type="character" w:customStyle="1" w:styleId="cross-head">
    <w:name w:val="cross-head"/>
    <w:rsid w:val="00E313F0"/>
  </w:style>
  <w:style w:type="character" w:customStyle="1" w:styleId="scaps">
    <w:name w:val="scaps"/>
    <w:rsid w:val="00E313F0"/>
  </w:style>
  <w:style w:type="character" w:customStyle="1" w:styleId="pub-date">
    <w:name w:val="pub-date"/>
    <w:rsid w:val="00E313F0"/>
  </w:style>
  <w:style w:type="character" w:customStyle="1" w:styleId="StyleTimesNewRoman12ptBold">
    <w:name w:val="Style Times New Roman 12 pt Bold"/>
    <w:rsid w:val="00E313F0"/>
  </w:style>
  <w:style w:type="character" w:customStyle="1" w:styleId="AuthorDateF4">
    <w:name w:val="Author Date (F4)"/>
    <w:rsid w:val="00E313F0"/>
  </w:style>
  <w:style w:type="character" w:customStyle="1" w:styleId="BoldUnderlineF6">
    <w:name w:val="Bold Underline (F6)"/>
    <w:rsid w:val="00E313F0"/>
  </w:style>
  <w:style w:type="character" w:customStyle="1" w:styleId="grouptext">
    <w:name w:val="group_text"/>
    <w:rsid w:val="00E313F0"/>
  </w:style>
  <w:style w:type="character" w:customStyle="1" w:styleId="authors">
    <w:name w:val="authors"/>
    <w:rsid w:val="00E313F0"/>
  </w:style>
  <w:style w:type="character" w:customStyle="1" w:styleId="StyleArial12ptBoldItalic">
    <w:name w:val="Style Arial 12 pt Bold Italic"/>
    <w:rsid w:val="00E313F0"/>
  </w:style>
  <w:style w:type="character" w:customStyle="1" w:styleId="verdana12grey1">
    <w:name w:val="verdana12grey1"/>
    <w:rsid w:val="00E313F0"/>
  </w:style>
  <w:style w:type="character" w:customStyle="1" w:styleId="verdana9grey1a">
    <w:name w:val="verdana9grey1a"/>
    <w:rsid w:val="00E313F0"/>
  </w:style>
  <w:style w:type="character" w:customStyle="1" w:styleId="nn-twttr-share-btn">
    <w:name w:val="nn-twttr-share-btn"/>
    <w:rsid w:val="00E313F0"/>
  </w:style>
  <w:style w:type="character" w:customStyle="1" w:styleId="count">
    <w:name w:val="count"/>
    <w:rsid w:val="00E313F0"/>
  </w:style>
  <w:style w:type="character" w:customStyle="1" w:styleId="fbbuttontext">
    <w:name w:val="fb_button_text"/>
    <w:rsid w:val="00E313F0"/>
  </w:style>
  <w:style w:type="character" w:customStyle="1" w:styleId="comment-count">
    <w:name w:val="comment-count"/>
    <w:rsid w:val="00E313F0"/>
  </w:style>
  <w:style w:type="character" w:customStyle="1" w:styleId="comment-count-text">
    <w:name w:val="comment-count-text"/>
    <w:rsid w:val="00E313F0"/>
  </w:style>
  <w:style w:type="character" w:customStyle="1" w:styleId="author-name">
    <w:name w:val="author-name"/>
    <w:rsid w:val="00E313F0"/>
  </w:style>
  <w:style w:type="character" w:customStyle="1" w:styleId="lightheader">
    <w:name w:val="lightheader"/>
    <w:rsid w:val="00E313F0"/>
  </w:style>
  <w:style w:type="character" w:customStyle="1" w:styleId="CiteCardCharCharCharCharChar">
    <w:name w:val="Cite_Card Char Char Char Char Char"/>
    <w:rsid w:val="00E313F0"/>
  </w:style>
  <w:style w:type="character" w:customStyle="1" w:styleId="CiteCardCharCharCharCharCharChar">
    <w:name w:val="Cite_Card Char Char Char Char Char Char"/>
    <w:rsid w:val="00E313F0"/>
  </w:style>
  <w:style w:type="character" w:customStyle="1" w:styleId="yahoobuzzbadge">
    <w:name w:val="yahoobuzzbadge"/>
    <w:rsid w:val="00E313F0"/>
  </w:style>
  <w:style w:type="character" w:customStyle="1" w:styleId="fbsharecountinner">
    <w:name w:val="fb_share_count_inner"/>
    <w:rsid w:val="00E313F0"/>
  </w:style>
  <w:style w:type="character" w:customStyle="1" w:styleId="fbconnectbuttontext">
    <w:name w:val="fbconnectbutton_text"/>
    <w:rsid w:val="00E313F0"/>
  </w:style>
  <w:style w:type="paragraph" w:customStyle="1" w:styleId="Sourcename">
    <w:name w:val="Source name"/>
    <w:basedOn w:val="Normal"/>
    <w:qFormat/>
    <w:rsid w:val="00E313F0"/>
    <w:pPr>
      <w:spacing w:after="0" w:line="240" w:lineRule="auto"/>
    </w:pPr>
  </w:style>
  <w:style w:type="character" w:customStyle="1" w:styleId="SourcenameChar">
    <w:name w:val="Source name Char"/>
    <w:locked/>
    <w:rsid w:val="00E313F0"/>
  </w:style>
  <w:style w:type="character" w:customStyle="1" w:styleId="StrongEmphasis">
    <w:name w:val="Strong Emphasis"/>
    <w:rsid w:val="00E313F0"/>
  </w:style>
  <w:style w:type="character" w:customStyle="1" w:styleId="Caption2">
    <w:name w:val="Caption2"/>
    <w:rsid w:val="00E313F0"/>
  </w:style>
  <w:style w:type="character" w:customStyle="1" w:styleId="Style11ptItalicUnderline">
    <w:name w:val="Style 11 pt Italic Underline"/>
    <w:rsid w:val="00E313F0"/>
  </w:style>
  <w:style w:type="character" w:customStyle="1" w:styleId="Style11ptItalic">
    <w:name w:val="Style 11 pt Italic"/>
    <w:rsid w:val="00E313F0"/>
  </w:style>
  <w:style w:type="character" w:customStyle="1" w:styleId="Style6pt">
    <w:name w:val="Style 6 pt"/>
    <w:qFormat/>
    <w:rsid w:val="00E313F0"/>
  </w:style>
  <w:style w:type="character" w:customStyle="1" w:styleId="article-articlebody">
    <w:name w:val="article-articlebody"/>
    <w:basedOn w:val="DefaultParagraphFont"/>
    <w:rsid w:val="00E313F0"/>
  </w:style>
  <w:style w:type="character" w:customStyle="1" w:styleId="pageheader0">
    <w:name w:val="pageheader"/>
    <w:basedOn w:val="DefaultParagraphFont"/>
    <w:rsid w:val="00E313F0"/>
  </w:style>
  <w:style w:type="character" w:customStyle="1" w:styleId="AuthorCharChar">
    <w:name w:val="Author Char Char"/>
    <w:rsid w:val="00E313F0"/>
  </w:style>
  <w:style w:type="character" w:customStyle="1" w:styleId="smallchar0">
    <w:name w:val="smallchar"/>
    <w:basedOn w:val="DefaultParagraphFont"/>
    <w:rsid w:val="00E313F0"/>
  </w:style>
  <w:style w:type="character" w:customStyle="1" w:styleId="Shortcite">
    <w:name w:val="Shortcite"/>
    <w:rsid w:val="00E313F0"/>
  </w:style>
  <w:style w:type="character" w:customStyle="1" w:styleId="Longcite">
    <w:name w:val="Longcite"/>
    <w:rsid w:val="00E313F0"/>
  </w:style>
  <w:style w:type="character" w:customStyle="1" w:styleId="StyleStyle7pt8pt">
    <w:name w:val="Style Style 7 pt + 8 pt"/>
    <w:rsid w:val="00E313F0"/>
  </w:style>
  <w:style w:type="character" w:customStyle="1" w:styleId="StyleStyleThickunderlineBold1">
    <w:name w:val="Style Style Thick underline + Bold1"/>
    <w:rsid w:val="00E313F0"/>
  </w:style>
  <w:style w:type="character" w:customStyle="1" w:styleId="StyleUnderline2">
    <w:name w:val="Style Underline2"/>
    <w:rsid w:val="00E313F0"/>
  </w:style>
  <w:style w:type="character" w:customStyle="1" w:styleId="tagchar">
    <w:name w:val="tagchar"/>
    <w:basedOn w:val="DefaultParagraphFont"/>
    <w:rsid w:val="00E313F0"/>
  </w:style>
  <w:style w:type="character" w:customStyle="1" w:styleId="address">
    <w:name w:val="address"/>
    <w:rsid w:val="00E313F0"/>
  </w:style>
  <w:style w:type="character" w:customStyle="1" w:styleId="NormalizationChar">
    <w:name w:val="Normalization Char"/>
    <w:rsid w:val="00E313F0"/>
  </w:style>
  <w:style w:type="character" w:customStyle="1" w:styleId="maintextbldleft">
    <w:name w:val="maintextbldleft"/>
    <w:basedOn w:val="DefaultParagraphFont"/>
    <w:rsid w:val="00E313F0"/>
  </w:style>
  <w:style w:type="character" w:customStyle="1" w:styleId="maintextleft">
    <w:name w:val="maintextleft"/>
    <w:basedOn w:val="DefaultParagraphFont"/>
    <w:rsid w:val="00E313F0"/>
  </w:style>
  <w:style w:type="character" w:customStyle="1" w:styleId="highlight1">
    <w:name w:val="highlight"/>
    <w:rsid w:val="00E313F0"/>
  </w:style>
  <w:style w:type="character" w:customStyle="1" w:styleId="Shrinker">
    <w:name w:val="Shrinker"/>
    <w:rsid w:val="00E313F0"/>
  </w:style>
  <w:style w:type="character" w:customStyle="1" w:styleId="heading2char1">
    <w:name w:val="heading2char"/>
    <w:basedOn w:val="DefaultParagraphFont"/>
    <w:rsid w:val="00E313F0"/>
  </w:style>
  <w:style w:type="character" w:customStyle="1" w:styleId="heading3char1">
    <w:name w:val="heading3char1"/>
    <w:basedOn w:val="DefaultParagraphFont"/>
    <w:rsid w:val="00E313F0"/>
  </w:style>
  <w:style w:type="character" w:customStyle="1" w:styleId="underlinea">
    <w:name w:val="underlinea"/>
    <w:basedOn w:val="DefaultParagraphFont"/>
    <w:rsid w:val="00E313F0"/>
  </w:style>
  <w:style w:type="character" w:customStyle="1" w:styleId="StyleUnderlineChar9pt2">
    <w:name w:val="Style Underline Char + 9 pt2"/>
    <w:rsid w:val="00E313F0"/>
  </w:style>
  <w:style w:type="character" w:customStyle="1" w:styleId="StyleUnderlineChar9ptBold1">
    <w:name w:val="Style Underline Char + 9 pt Bold1"/>
    <w:rsid w:val="00E313F0"/>
  </w:style>
  <w:style w:type="character" w:customStyle="1" w:styleId="FontStyle329">
    <w:name w:val="Font Style329"/>
    <w:uiPriority w:val="99"/>
    <w:rsid w:val="00E313F0"/>
  </w:style>
  <w:style w:type="character" w:customStyle="1" w:styleId="styleboldunderline">
    <w:name w:val="styleboldunderline"/>
    <w:rsid w:val="00E313F0"/>
  </w:style>
  <w:style w:type="character" w:customStyle="1" w:styleId="FontStyle291">
    <w:name w:val="Font Style291"/>
    <w:uiPriority w:val="99"/>
    <w:rsid w:val="00E313F0"/>
  </w:style>
  <w:style w:type="character" w:customStyle="1" w:styleId="FontStyle232">
    <w:name w:val="Font Style232"/>
    <w:uiPriority w:val="99"/>
    <w:rsid w:val="00E313F0"/>
  </w:style>
  <w:style w:type="character" w:customStyle="1" w:styleId="MicroTextCharChar">
    <w:name w:val="MicroText Char Char"/>
    <w:rsid w:val="00E313F0"/>
  </w:style>
  <w:style w:type="character" w:customStyle="1" w:styleId="Hyperlink6">
    <w:name w:val="Hyperlink6"/>
    <w:rsid w:val="00E313F0"/>
  </w:style>
  <w:style w:type="character" w:customStyle="1" w:styleId="pmterms11">
    <w:name w:val="pmterms11"/>
    <w:rsid w:val="00E313F0"/>
  </w:style>
  <w:style w:type="character" w:customStyle="1" w:styleId="style61">
    <w:name w:val="style6"/>
    <w:rsid w:val="00E313F0"/>
  </w:style>
  <w:style w:type="character" w:customStyle="1" w:styleId="Title2">
    <w:name w:val="Title2"/>
    <w:basedOn w:val="DefaultParagraphFont"/>
    <w:rsid w:val="00E313F0"/>
  </w:style>
  <w:style w:type="character" w:customStyle="1" w:styleId="pmterms12">
    <w:name w:val="pmterms12"/>
    <w:basedOn w:val="DefaultParagraphFont"/>
    <w:rsid w:val="00E313F0"/>
  </w:style>
  <w:style w:type="character" w:customStyle="1" w:styleId="BoldandUnderlineChar1Char2Char">
    <w:name w:val="Bold and Underline Char1 Char2 Char"/>
    <w:basedOn w:val="DefaultParagraphFont"/>
    <w:rsid w:val="00E313F0"/>
  </w:style>
  <w:style w:type="character" w:customStyle="1" w:styleId="cardtextsmallCharCharCharCharCharCharCharCharCharCharCharChar">
    <w:name w:val="card text small Char Char Char Char Char Char Char Char Char Char Char Char"/>
    <w:basedOn w:val="DefaultParagraphFont"/>
    <w:rsid w:val="00E313F0"/>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E313F0"/>
  </w:style>
  <w:style w:type="character" w:customStyle="1" w:styleId="pmterms2">
    <w:name w:val="pmterms2"/>
    <w:basedOn w:val="DefaultParagraphFont"/>
    <w:rsid w:val="00E313F0"/>
  </w:style>
  <w:style w:type="character" w:customStyle="1" w:styleId="BoldandUnderlineChar1Char2CharChar">
    <w:name w:val="Bold and Underline Char1 Char2 Char Char"/>
    <w:basedOn w:val="DefaultParagraphFont"/>
    <w:rsid w:val="00E313F0"/>
  </w:style>
  <w:style w:type="character" w:customStyle="1" w:styleId="UnderlineChar1Char1">
    <w:name w:val="Underline Char1 Char1"/>
    <w:basedOn w:val="DefaultParagraphFont"/>
    <w:rsid w:val="00E313F0"/>
  </w:style>
  <w:style w:type="character" w:customStyle="1" w:styleId="UnderlineChar6CharCharCharCharCharCharCharChar">
    <w:name w:val="Underline Char6 Char Char Char Char Char Char Char Char"/>
    <w:basedOn w:val="DefaultParagraphFont"/>
    <w:rsid w:val="00E313F0"/>
  </w:style>
  <w:style w:type="character" w:customStyle="1" w:styleId="BoldText12pt">
    <w:name w:val="Bold Text 12 pt"/>
    <w:autoRedefine/>
    <w:rsid w:val="00E313F0"/>
  </w:style>
  <w:style w:type="paragraph" w:styleId="BodyTextIndent2">
    <w:name w:val="Body Text Indent 2"/>
    <w:basedOn w:val="Normal"/>
    <w:link w:val="BodyTextIndent2Char1"/>
    <w:unhideWhenUsed/>
    <w:rsid w:val="00E313F0"/>
    <w:pPr>
      <w:spacing w:after="120" w:line="480" w:lineRule="auto"/>
      <w:ind w:left="360"/>
    </w:pPr>
  </w:style>
  <w:style w:type="character" w:customStyle="1" w:styleId="BodyTextIndent2Char1">
    <w:name w:val="Body Text Indent 2 Char1"/>
    <w:basedOn w:val="DefaultParagraphFont"/>
    <w:link w:val="BodyTextIndent2"/>
    <w:rsid w:val="00E313F0"/>
    <w:rPr>
      <w:rFonts w:ascii="Calibri" w:hAnsi="Calibri"/>
    </w:rPr>
  </w:style>
  <w:style w:type="character" w:customStyle="1" w:styleId="Style2CharChar">
    <w:name w:val="Style2 Char Char"/>
    <w:basedOn w:val="DefaultParagraphFont"/>
    <w:rsid w:val="00E313F0"/>
  </w:style>
  <w:style w:type="character" w:customStyle="1" w:styleId="DebateCiteCharCharChar">
    <w:name w:val="Debate Cite Char Char Char"/>
    <w:basedOn w:val="DefaultParagraphFont"/>
    <w:rsid w:val="00E313F0"/>
  </w:style>
  <w:style w:type="paragraph" w:styleId="BodyTextFirstIndent">
    <w:name w:val="Body Text First Indent"/>
    <w:basedOn w:val="BodyText"/>
    <w:link w:val="BodyTextFirstIndentChar1"/>
    <w:rsid w:val="00E313F0"/>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E313F0"/>
    <w:rPr>
      <w:rFonts w:ascii="Georgia" w:hAnsi="Georgia"/>
    </w:rPr>
  </w:style>
  <w:style w:type="character" w:customStyle="1" w:styleId="Style10ptBold">
    <w:name w:val="Style 10 pt Bold"/>
    <w:basedOn w:val="DefaultParagraphFont"/>
    <w:rsid w:val="00E313F0"/>
  </w:style>
  <w:style w:type="character" w:customStyle="1" w:styleId="text9">
    <w:name w:val="text9"/>
    <w:basedOn w:val="DefaultParagraphFont"/>
    <w:rsid w:val="00E313F0"/>
  </w:style>
  <w:style w:type="character" w:customStyle="1" w:styleId="text21">
    <w:name w:val="text21"/>
    <w:basedOn w:val="DefaultParagraphFont"/>
    <w:rsid w:val="00E313F0"/>
  </w:style>
  <w:style w:type="character" w:customStyle="1" w:styleId="text19">
    <w:name w:val="text19"/>
    <w:basedOn w:val="DefaultParagraphFont"/>
    <w:rsid w:val="00E313F0"/>
  </w:style>
  <w:style w:type="character" w:customStyle="1" w:styleId="term2">
    <w:name w:val="term2"/>
    <w:basedOn w:val="DefaultParagraphFont"/>
    <w:rsid w:val="00E313F0"/>
  </w:style>
  <w:style w:type="character" w:customStyle="1" w:styleId="ToReadChar">
    <w:name w:val="To Read Char"/>
    <w:basedOn w:val="DefaultParagraphFont"/>
    <w:rsid w:val="00E313F0"/>
  </w:style>
  <w:style w:type="character" w:customStyle="1" w:styleId="ToReadCharChar">
    <w:name w:val="To Read Char Char"/>
    <w:basedOn w:val="DefaultParagraphFont"/>
    <w:rsid w:val="00E313F0"/>
  </w:style>
  <w:style w:type="character" w:customStyle="1" w:styleId="storytextstyle">
    <w:name w:val="storytextstyle"/>
    <w:basedOn w:val="DefaultParagraphFont"/>
    <w:rsid w:val="00E313F0"/>
  </w:style>
  <w:style w:type="character" w:customStyle="1" w:styleId="cardunderlinedCharChar">
    <w:name w:val="card underlined Char Char"/>
    <w:basedOn w:val="DefaultParagraphFont"/>
    <w:rsid w:val="00E313F0"/>
  </w:style>
  <w:style w:type="character" w:customStyle="1" w:styleId="articlehead21">
    <w:name w:val="articlehead21"/>
    <w:basedOn w:val="DefaultParagraphFont"/>
    <w:rsid w:val="00E313F0"/>
  </w:style>
  <w:style w:type="character" w:customStyle="1" w:styleId="BoldandUnderlineChar2Char1">
    <w:name w:val="Bold and Underline Char2 Char1"/>
    <w:basedOn w:val="DefaultParagraphFont"/>
    <w:rsid w:val="00E313F0"/>
  </w:style>
  <w:style w:type="character" w:customStyle="1" w:styleId="TagCiteChar10">
    <w:name w:val="Tag/Cite Char1"/>
    <w:basedOn w:val="DefaultParagraphFont"/>
    <w:rsid w:val="00E313F0"/>
  </w:style>
  <w:style w:type="character" w:customStyle="1" w:styleId="CardCharChar0">
    <w:name w:val="Card Char Char"/>
    <w:basedOn w:val="DefaultParagraphFont"/>
    <w:rsid w:val="00E313F0"/>
  </w:style>
  <w:style w:type="character" w:customStyle="1" w:styleId="BriefTitle1Char">
    <w:name w:val="Brief Title 1 Char"/>
    <w:basedOn w:val="DefaultParagraphFont"/>
    <w:rsid w:val="00E313F0"/>
  </w:style>
  <w:style w:type="character" w:customStyle="1" w:styleId="TagCiteCharChar">
    <w:name w:val="Tag/Cite Char Char"/>
    <w:basedOn w:val="DefaultParagraphFont"/>
    <w:rsid w:val="00E313F0"/>
  </w:style>
  <w:style w:type="character" w:customStyle="1" w:styleId="prodgeneral1">
    <w:name w:val="prodgeneral1"/>
    <w:basedOn w:val="DefaultParagraphFont"/>
    <w:rsid w:val="00E313F0"/>
  </w:style>
  <w:style w:type="character" w:customStyle="1" w:styleId="texto11">
    <w:name w:val="texto11"/>
    <w:basedOn w:val="DefaultParagraphFont"/>
    <w:rsid w:val="00E313F0"/>
  </w:style>
  <w:style w:type="character" w:customStyle="1" w:styleId="date10">
    <w:name w:val="date1"/>
    <w:basedOn w:val="DefaultParagraphFont"/>
    <w:rsid w:val="00E313F0"/>
  </w:style>
  <w:style w:type="character" w:customStyle="1" w:styleId="summary1">
    <w:name w:val="summary1"/>
    <w:basedOn w:val="DefaultParagraphFont"/>
    <w:rsid w:val="00E313F0"/>
  </w:style>
  <w:style w:type="character" w:customStyle="1" w:styleId="text3">
    <w:name w:val="text3"/>
    <w:basedOn w:val="DefaultParagraphFont"/>
    <w:rsid w:val="00E313F0"/>
  </w:style>
  <w:style w:type="character" w:customStyle="1" w:styleId="featurecontentgray1">
    <w:name w:val="featurecontentgray1"/>
    <w:basedOn w:val="DefaultParagraphFont"/>
    <w:rsid w:val="00E313F0"/>
  </w:style>
  <w:style w:type="character" w:customStyle="1" w:styleId="CardCharCharChar0">
    <w:name w:val="Card Char Char Char"/>
    <w:basedOn w:val="DefaultParagraphFont"/>
    <w:rsid w:val="00E313F0"/>
  </w:style>
  <w:style w:type="character" w:customStyle="1" w:styleId="big1">
    <w:name w:val="big1"/>
    <w:basedOn w:val="DefaultParagraphFont"/>
    <w:rsid w:val="00E313F0"/>
  </w:style>
  <w:style w:type="character" w:customStyle="1" w:styleId="articletitle1">
    <w:name w:val="articletitle1"/>
    <w:basedOn w:val="DefaultParagraphFont"/>
    <w:rsid w:val="00E313F0"/>
  </w:style>
  <w:style w:type="character" w:customStyle="1" w:styleId="prodgeneral">
    <w:name w:val="prodgeneral"/>
    <w:basedOn w:val="DefaultParagraphFont"/>
    <w:rsid w:val="00E313F0"/>
  </w:style>
  <w:style w:type="character" w:customStyle="1" w:styleId="Style10pt">
    <w:name w:val="Style 10 pt"/>
    <w:basedOn w:val="DefaultParagraphFont"/>
    <w:rsid w:val="00E313F0"/>
  </w:style>
  <w:style w:type="character" w:customStyle="1" w:styleId="StyleUnderlineChar0">
    <w:name w:val="Style Underline + Char"/>
    <w:basedOn w:val="DefaultParagraphFont"/>
    <w:rsid w:val="00E313F0"/>
  </w:style>
  <w:style w:type="character" w:customStyle="1" w:styleId="highlightChar">
    <w:name w:val="highlight Char"/>
    <w:basedOn w:val="DefaultParagraphFont"/>
    <w:rsid w:val="00E313F0"/>
  </w:style>
  <w:style w:type="character" w:customStyle="1" w:styleId="citeChar">
    <w:name w:val="cite Char"/>
    <w:basedOn w:val="DefaultParagraphFont"/>
    <w:rsid w:val="00E313F0"/>
  </w:style>
  <w:style w:type="character" w:customStyle="1" w:styleId="OffensiveLanguageChar">
    <w:name w:val="Offensive Language Char"/>
    <w:rsid w:val="00E313F0"/>
  </w:style>
  <w:style w:type="character" w:customStyle="1" w:styleId="yellowfadeinnerspan">
    <w:name w:val="yellowfadeinnerspan"/>
    <w:rsid w:val="00E313F0"/>
  </w:style>
  <w:style w:type="character" w:customStyle="1" w:styleId="ipa">
    <w:name w:val="ipa"/>
    <w:basedOn w:val="DefaultParagraphFont"/>
    <w:rsid w:val="00E313F0"/>
  </w:style>
  <w:style w:type="table" w:customStyle="1" w:styleId="TableGrid1">
    <w:name w:val="Table Grid1"/>
    <w:basedOn w:val="TableNormal"/>
    <w:rsid w:val="00E313F0"/>
    <w:pPr>
      <w:spacing w:after="200" w:line="276" w:lineRule="auto"/>
    </w:pPr>
    <w:tblPr/>
  </w:style>
  <w:style w:type="character" w:customStyle="1" w:styleId="StyleciteChar">
    <w:name w:val="Style cite + Char"/>
    <w:basedOn w:val="DefaultParagraphFont"/>
    <w:rsid w:val="00E313F0"/>
  </w:style>
  <w:style w:type="character" w:customStyle="1" w:styleId="H4TagChar1">
    <w:name w:val="H4 (Tag) Char1"/>
    <w:locked/>
    <w:rsid w:val="00E313F0"/>
  </w:style>
  <w:style w:type="paragraph" w:customStyle="1" w:styleId="description">
    <w:name w:val="description"/>
    <w:basedOn w:val="Normal"/>
    <w:uiPriority w:val="99"/>
    <w:qFormat/>
    <w:rsid w:val="00E313F0"/>
    <w:pPr>
      <w:spacing w:after="0" w:line="240" w:lineRule="auto"/>
    </w:pPr>
  </w:style>
  <w:style w:type="paragraph" w:customStyle="1" w:styleId="credit">
    <w:name w:val="credit"/>
    <w:basedOn w:val="Normal"/>
    <w:next w:val="BodyText5"/>
    <w:qFormat/>
    <w:rsid w:val="00E313F0"/>
    <w:pPr>
      <w:spacing w:after="0" w:line="240" w:lineRule="auto"/>
    </w:pPr>
  </w:style>
  <w:style w:type="character" w:customStyle="1" w:styleId="DebateUnderlinedChar">
    <w:name w:val="Debate Underlined Char"/>
    <w:locked/>
    <w:rsid w:val="00E313F0"/>
  </w:style>
  <w:style w:type="paragraph" w:customStyle="1" w:styleId="DebateUnderlined">
    <w:name w:val="Debate Underlined"/>
    <w:basedOn w:val="Normal"/>
    <w:next w:val="about"/>
    <w:qFormat/>
    <w:rsid w:val="00E313F0"/>
    <w:pPr>
      <w:spacing w:after="0" w:line="240" w:lineRule="auto"/>
    </w:pPr>
  </w:style>
  <w:style w:type="character" w:customStyle="1" w:styleId="Card10f2Char">
    <w:name w:val="Card.10.f2 Char"/>
    <w:locked/>
    <w:rsid w:val="00E313F0"/>
  </w:style>
  <w:style w:type="paragraph" w:customStyle="1" w:styleId="Card10f2">
    <w:name w:val="Card.10.f2"/>
    <w:basedOn w:val="Normal"/>
    <w:next w:val="thumbnail"/>
    <w:autoRedefine/>
    <w:qFormat/>
    <w:rsid w:val="00E313F0"/>
    <w:pPr>
      <w:spacing w:after="0" w:line="240" w:lineRule="auto"/>
    </w:pPr>
  </w:style>
  <w:style w:type="character" w:customStyle="1" w:styleId="Bodytext6">
    <w:name w:val="Body text_"/>
    <w:basedOn w:val="DefaultParagraphFont"/>
    <w:link w:val="BodyText20"/>
    <w:locked/>
    <w:rsid w:val="00E313F0"/>
    <w:rPr>
      <w:shd w:val="clear" w:color="auto" w:fill="FFFFFF"/>
    </w:rPr>
  </w:style>
  <w:style w:type="paragraph" w:customStyle="1" w:styleId="BodyText5">
    <w:name w:val="Body Text5"/>
    <w:basedOn w:val="Normal"/>
    <w:next w:val="wallacepara"/>
    <w:qFormat/>
    <w:rsid w:val="00E313F0"/>
    <w:pPr>
      <w:spacing w:after="0" w:line="240" w:lineRule="auto"/>
    </w:pPr>
  </w:style>
  <w:style w:type="paragraph" w:customStyle="1" w:styleId="user">
    <w:name w:val="user"/>
    <w:basedOn w:val="Normal"/>
    <w:next w:val="morelink"/>
    <w:qFormat/>
    <w:rsid w:val="00E313F0"/>
    <w:pPr>
      <w:spacing w:after="0" w:line="240" w:lineRule="auto"/>
    </w:pPr>
  </w:style>
  <w:style w:type="paragraph" w:customStyle="1" w:styleId="about">
    <w:name w:val="about"/>
    <w:basedOn w:val="Normal"/>
    <w:next w:val="audiolink"/>
    <w:qFormat/>
    <w:rsid w:val="00E313F0"/>
    <w:pPr>
      <w:spacing w:after="0" w:line="240" w:lineRule="auto"/>
    </w:pPr>
  </w:style>
  <w:style w:type="paragraph" w:customStyle="1" w:styleId="t6">
    <w:name w:val="t6"/>
    <w:basedOn w:val="Normal"/>
    <w:next w:val="nav1"/>
    <w:qFormat/>
    <w:rsid w:val="00E313F0"/>
    <w:pPr>
      <w:spacing w:after="0" w:line="240" w:lineRule="auto"/>
    </w:pPr>
  </w:style>
  <w:style w:type="paragraph" w:customStyle="1" w:styleId="thumbnail">
    <w:name w:val="thumbnail"/>
    <w:basedOn w:val="Normal"/>
    <w:next w:val="nav2"/>
    <w:qFormat/>
    <w:rsid w:val="00E313F0"/>
    <w:pPr>
      <w:spacing w:after="0" w:line="240" w:lineRule="auto"/>
    </w:pPr>
  </w:style>
  <w:style w:type="paragraph" w:customStyle="1" w:styleId="stand-first-alone">
    <w:name w:val="stand-first-alone"/>
    <w:basedOn w:val="Normal"/>
    <w:next w:val="Pa0"/>
    <w:qFormat/>
    <w:rsid w:val="00E313F0"/>
    <w:pPr>
      <w:spacing w:after="0" w:line="240" w:lineRule="auto"/>
    </w:pPr>
  </w:style>
  <w:style w:type="paragraph" w:customStyle="1" w:styleId="wallacepara">
    <w:name w:val="wallacepara"/>
    <w:basedOn w:val="Normal"/>
    <w:next w:val="CM45"/>
    <w:qFormat/>
    <w:rsid w:val="00E313F0"/>
    <w:pPr>
      <w:spacing w:after="0" w:line="240" w:lineRule="auto"/>
    </w:pPr>
  </w:style>
  <w:style w:type="paragraph" w:customStyle="1" w:styleId="morelink">
    <w:name w:val="morelink"/>
    <w:basedOn w:val="Normal"/>
    <w:next w:val="CM46"/>
    <w:qFormat/>
    <w:rsid w:val="00E313F0"/>
    <w:pPr>
      <w:spacing w:after="0" w:line="240" w:lineRule="auto"/>
    </w:pPr>
  </w:style>
  <w:style w:type="paragraph" w:customStyle="1" w:styleId="audiolink">
    <w:name w:val="audiolink"/>
    <w:basedOn w:val="Normal"/>
    <w:next w:val="F4-NormalText"/>
    <w:qFormat/>
    <w:rsid w:val="00E313F0"/>
    <w:pPr>
      <w:spacing w:after="0" w:line="240" w:lineRule="auto"/>
    </w:pPr>
  </w:style>
  <w:style w:type="paragraph" w:customStyle="1" w:styleId="titlestyle1">
    <w:name w:val="titlestyle1"/>
    <w:basedOn w:val="Normal"/>
    <w:next w:val="FullText"/>
    <w:qFormat/>
    <w:rsid w:val="00E313F0"/>
    <w:pPr>
      <w:spacing w:after="0" w:line="240" w:lineRule="auto"/>
    </w:pPr>
  </w:style>
  <w:style w:type="paragraph" w:customStyle="1" w:styleId="nav1">
    <w:name w:val="nav1"/>
    <w:basedOn w:val="Normal"/>
    <w:next w:val="TagLine"/>
    <w:qFormat/>
    <w:rsid w:val="00E313F0"/>
    <w:pPr>
      <w:spacing w:after="0" w:line="240" w:lineRule="auto"/>
    </w:pPr>
  </w:style>
  <w:style w:type="paragraph" w:customStyle="1" w:styleId="nav2">
    <w:name w:val="nav2"/>
    <w:basedOn w:val="Normal"/>
    <w:qFormat/>
    <w:rsid w:val="00E313F0"/>
    <w:pPr>
      <w:spacing w:after="0" w:line="240" w:lineRule="auto"/>
    </w:pPr>
  </w:style>
  <w:style w:type="paragraph" w:customStyle="1" w:styleId="Pa0">
    <w:name w:val="Pa0"/>
    <w:basedOn w:val="Normal"/>
    <w:uiPriority w:val="99"/>
    <w:qFormat/>
    <w:rsid w:val="00E313F0"/>
    <w:pPr>
      <w:spacing w:after="0" w:line="240" w:lineRule="auto"/>
    </w:pPr>
  </w:style>
  <w:style w:type="paragraph" w:customStyle="1" w:styleId="CM45">
    <w:name w:val="CM45"/>
    <w:basedOn w:val="Normal"/>
    <w:uiPriority w:val="99"/>
    <w:qFormat/>
    <w:rsid w:val="00E313F0"/>
    <w:pPr>
      <w:spacing w:after="0" w:line="240" w:lineRule="auto"/>
    </w:pPr>
  </w:style>
  <w:style w:type="paragraph" w:customStyle="1" w:styleId="CM46">
    <w:name w:val="CM46"/>
    <w:basedOn w:val="Normal"/>
    <w:uiPriority w:val="99"/>
    <w:qFormat/>
    <w:rsid w:val="00E313F0"/>
    <w:pPr>
      <w:spacing w:after="0" w:line="240" w:lineRule="auto"/>
    </w:pPr>
  </w:style>
  <w:style w:type="paragraph" w:customStyle="1" w:styleId="F4-NormalText">
    <w:name w:val="F4 - Normal Text"/>
    <w:basedOn w:val="Normal"/>
    <w:uiPriority w:val="99"/>
    <w:qFormat/>
    <w:rsid w:val="00E313F0"/>
    <w:pPr>
      <w:spacing w:after="0" w:line="240" w:lineRule="auto"/>
    </w:pPr>
  </w:style>
  <w:style w:type="character" w:customStyle="1" w:styleId="Heading18">
    <w:name w:val="Heading #18_"/>
    <w:basedOn w:val="DefaultParagraphFont"/>
    <w:locked/>
    <w:rsid w:val="00E313F0"/>
  </w:style>
  <w:style w:type="paragraph" w:customStyle="1" w:styleId="Heading180">
    <w:name w:val="Heading #18"/>
    <w:basedOn w:val="Normal"/>
    <w:qFormat/>
    <w:rsid w:val="00E313F0"/>
    <w:pPr>
      <w:spacing w:after="0" w:line="240" w:lineRule="auto"/>
    </w:pPr>
  </w:style>
  <w:style w:type="character" w:customStyle="1" w:styleId="Picturecaption2">
    <w:name w:val="Picture caption (2)_"/>
    <w:basedOn w:val="DefaultParagraphFont"/>
    <w:locked/>
    <w:rsid w:val="00E313F0"/>
  </w:style>
  <w:style w:type="paragraph" w:customStyle="1" w:styleId="Picturecaption20">
    <w:name w:val="Picture caption (2)"/>
    <w:basedOn w:val="Normal"/>
    <w:qFormat/>
    <w:rsid w:val="00E313F0"/>
    <w:pPr>
      <w:spacing w:after="0" w:line="240" w:lineRule="auto"/>
    </w:pPr>
  </w:style>
  <w:style w:type="character" w:customStyle="1" w:styleId="Picturecaption">
    <w:name w:val="Picture caption_"/>
    <w:basedOn w:val="DefaultParagraphFont"/>
    <w:locked/>
    <w:rsid w:val="00E313F0"/>
  </w:style>
  <w:style w:type="paragraph" w:customStyle="1" w:styleId="Picturecaption0">
    <w:name w:val="Picture caption"/>
    <w:basedOn w:val="Normal"/>
    <w:qFormat/>
    <w:rsid w:val="00E313F0"/>
    <w:pPr>
      <w:spacing w:after="0" w:line="240" w:lineRule="auto"/>
    </w:pPr>
  </w:style>
  <w:style w:type="character" w:customStyle="1" w:styleId="Bodytext31">
    <w:name w:val="Body text (31)_"/>
    <w:basedOn w:val="DefaultParagraphFont"/>
    <w:locked/>
    <w:rsid w:val="00E313F0"/>
  </w:style>
  <w:style w:type="paragraph" w:customStyle="1" w:styleId="Bodytext310">
    <w:name w:val="Body text (31)"/>
    <w:basedOn w:val="Normal"/>
    <w:qFormat/>
    <w:rsid w:val="00E313F0"/>
    <w:pPr>
      <w:spacing w:after="0" w:line="240" w:lineRule="auto"/>
    </w:pPr>
  </w:style>
  <w:style w:type="character" w:customStyle="1" w:styleId="Heading22">
    <w:name w:val="Heading #22_"/>
    <w:basedOn w:val="DefaultParagraphFont"/>
    <w:locked/>
    <w:rsid w:val="00E313F0"/>
  </w:style>
  <w:style w:type="paragraph" w:customStyle="1" w:styleId="Heading220">
    <w:name w:val="Heading #22"/>
    <w:basedOn w:val="Normal"/>
    <w:qFormat/>
    <w:rsid w:val="00E313F0"/>
    <w:pPr>
      <w:spacing w:after="0" w:line="240" w:lineRule="auto"/>
    </w:pPr>
  </w:style>
  <w:style w:type="character" w:customStyle="1" w:styleId="Bodytext131">
    <w:name w:val="Body text (131)_"/>
    <w:basedOn w:val="DefaultParagraphFont"/>
    <w:locked/>
    <w:rsid w:val="00E313F0"/>
  </w:style>
  <w:style w:type="paragraph" w:customStyle="1" w:styleId="Bodytext1310">
    <w:name w:val="Body text (131)"/>
    <w:basedOn w:val="Normal"/>
    <w:qFormat/>
    <w:rsid w:val="00E313F0"/>
    <w:pPr>
      <w:spacing w:after="0" w:line="240" w:lineRule="auto"/>
    </w:pPr>
  </w:style>
  <w:style w:type="character" w:customStyle="1" w:styleId="Bodytext140">
    <w:name w:val="Body text (140)_"/>
    <w:basedOn w:val="DefaultParagraphFont"/>
    <w:locked/>
    <w:rsid w:val="00E313F0"/>
  </w:style>
  <w:style w:type="paragraph" w:customStyle="1" w:styleId="Bodytext1400">
    <w:name w:val="Body text (140)"/>
    <w:basedOn w:val="Normal"/>
    <w:qFormat/>
    <w:rsid w:val="00E313F0"/>
    <w:pPr>
      <w:spacing w:after="0" w:line="240" w:lineRule="auto"/>
    </w:pPr>
  </w:style>
  <w:style w:type="character" w:customStyle="1" w:styleId="Bodytext141">
    <w:name w:val="Body text (141)_"/>
    <w:basedOn w:val="DefaultParagraphFont"/>
    <w:locked/>
    <w:rsid w:val="00E313F0"/>
  </w:style>
  <w:style w:type="paragraph" w:customStyle="1" w:styleId="Bodytext1410">
    <w:name w:val="Body text (141)"/>
    <w:basedOn w:val="Normal"/>
    <w:qFormat/>
    <w:rsid w:val="00E313F0"/>
    <w:pPr>
      <w:spacing w:after="0" w:line="240" w:lineRule="auto"/>
    </w:pPr>
  </w:style>
  <w:style w:type="character" w:customStyle="1" w:styleId="Tableofcontents20">
    <w:name w:val="Table of contents (20)_"/>
    <w:basedOn w:val="DefaultParagraphFont"/>
    <w:locked/>
    <w:rsid w:val="00E313F0"/>
  </w:style>
  <w:style w:type="paragraph" w:customStyle="1" w:styleId="Tableofcontents200">
    <w:name w:val="Table of contents (20)"/>
    <w:basedOn w:val="Normal"/>
    <w:qFormat/>
    <w:rsid w:val="00E313F0"/>
    <w:pPr>
      <w:spacing w:after="0" w:line="240" w:lineRule="auto"/>
    </w:pPr>
  </w:style>
  <w:style w:type="character" w:customStyle="1" w:styleId="Tableofcontents21">
    <w:name w:val="Table of contents (21)_"/>
    <w:basedOn w:val="DefaultParagraphFont"/>
    <w:locked/>
    <w:rsid w:val="00E313F0"/>
  </w:style>
  <w:style w:type="paragraph" w:customStyle="1" w:styleId="Tableofcontents210">
    <w:name w:val="Table of contents (21)"/>
    <w:basedOn w:val="Normal"/>
    <w:qFormat/>
    <w:rsid w:val="00E313F0"/>
    <w:pPr>
      <w:spacing w:after="0" w:line="240" w:lineRule="auto"/>
    </w:pPr>
  </w:style>
  <w:style w:type="character" w:customStyle="1" w:styleId="Tableofcontents22">
    <w:name w:val="Table of contents (22)_"/>
    <w:basedOn w:val="DefaultParagraphFont"/>
    <w:locked/>
    <w:rsid w:val="00E313F0"/>
  </w:style>
  <w:style w:type="paragraph" w:customStyle="1" w:styleId="Tableofcontents220">
    <w:name w:val="Table of contents (22)"/>
    <w:basedOn w:val="Normal"/>
    <w:qFormat/>
    <w:rsid w:val="00E313F0"/>
    <w:pPr>
      <w:spacing w:after="0" w:line="240" w:lineRule="auto"/>
    </w:pPr>
  </w:style>
  <w:style w:type="character" w:customStyle="1" w:styleId="Bodytext142">
    <w:name w:val="Body text (142)_"/>
    <w:basedOn w:val="DefaultParagraphFont"/>
    <w:locked/>
    <w:rsid w:val="00E313F0"/>
  </w:style>
  <w:style w:type="paragraph" w:customStyle="1" w:styleId="Bodytext1420">
    <w:name w:val="Body text (142)"/>
    <w:basedOn w:val="Normal"/>
    <w:qFormat/>
    <w:rsid w:val="00E313F0"/>
    <w:pPr>
      <w:spacing w:after="0" w:line="240" w:lineRule="auto"/>
    </w:pPr>
  </w:style>
  <w:style w:type="character" w:customStyle="1" w:styleId="Bodytext143">
    <w:name w:val="Body text (143)_"/>
    <w:basedOn w:val="DefaultParagraphFont"/>
    <w:locked/>
    <w:rsid w:val="00E313F0"/>
  </w:style>
  <w:style w:type="paragraph" w:customStyle="1" w:styleId="Bodytext1430">
    <w:name w:val="Body text (143)"/>
    <w:basedOn w:val="Normal"/>
    <w:qFormat/>
    <w:rsid w:val="00E313F0"/>
    <w:pPr>
      <w:spacing w:after="0" w:line="240" w:lineRule="auto"/>
    </w:pPr>
  </w:style>
  <w:style w:type="character" w:customStyle="1" w:styleId="Bodytext144Exact">
    <w:name w:val="Body text (144) Exact"/>
    <w:basedOn w:val="DefaultParagraphFont"/>
    <w:locked/>
    <w:rsid w:val="00E313F0"/>
  </w:style>
  <w:style w:type="paragraph" w:customStyle="1" w:styleId="Bodytext144">
    <w:name w:val="Body text (144)"/>
    <w:basedOn w:val="Normal"/>
    <w:qFormat/>
    <w:rsid w:val="00E313F0"/>
    <w:pPr>
      <w:spacing w:after="0" w:line="240" w:lineRule="auto"/>
    </w:pPr>
  </w:style>
  <w:style w:type="character" w:customStyle="1" w:styleId="Bodytext145Exact">
    <w:name w:val="Body text (145) Exact"/>
    <w:basedOn w:val="DefaultParagraphFont"/>
    <w:locked/>
    <w:rsid w:val="00E313F0"/>
  </w:style>
  <w:style w:type="paragraph" w:customStyle="1" w:styleId="Bodytext145">
    <w:name w:val="Body text (145)"/>
    <w:basedOn w:val="Normal"/>
    <w:qFormat/>
    <w:rsid w:val="00E313F0"/>
    <w:pPr>
      <w:spacing w:after="0" w:line="240" w:lineRule="auto"/>
    </w:pPr>
  </w:style>
  <w:style w:type="character" w:customStyle="1" w:styleId="Bodytext146">
    <w:name w:val="Body text (146)_"/>
    <w:basedOn w:val="DefaultParagraphFont"/>
    <w:locked/>
    <w:rsid w:val="00E313F0"/>
  </w:style>
  <w:style w:type="paragraph" w:customStyle="1" w:styleId="Bodytext1460">
    <w:name w:val="Body text (146)"/>
    <w:basedOn w:val="Normal"/>
    <w:qFormat/>
    <w:rsid w:val="00E313F0"/>
    <w:pPr>
      <w:spacing w:after="0" w:line="240" w:lineRule="auto"/>
    </w:pPr>
  </w:style>
  <w:style w:type="character" w:customStyle="1" w:styleId="Heading23">
    <w:name w:val="Heading #23_"/>
    <w:basedOn w:val="DefaultParagraphFont"/>
    <w:locked/>
    <w:rsid w:val="00E313F0"/>
  </w:style>
  <w:style w:type="paragraph" w:customStyle="1" w:styleId="Heading230">
    <w:name w:val="Heading #23"/>
    <w:basedOn w:val="Normal"/>
    <w:qFormat/>
    <w:rsid w:val="00E313F0"/>
    <w:pPr>
      <w:spacing w:after="0" w:line="240" w:lineRule="auto"/>
    </w:pPr>
  </w:style>
  <w:style w:type="character" w:customStyle="1" w:styleId="Picturecaption36">
    <w:name w:val="Picture caption (36)_"/>
    <w:basedOn w:val="DefaultParagraphFont"/>
    <w:locked/>
    <w:rsid w:val="00E313F0"/>
  </w:style>
  <w:style w:type="paragraph" w:customStyle="1" w:styleId="Picturecaption360">
    <w:name w:val="Picture caption (36)"/>
    <w:basedOn w:val="Normal"/>
    <w:qFormat/>
    <w:rsid w:val="00E313F0"/>
    <w:pPr>
      <w:spacing w:after="0" w:line="240" w:lineRule="auto"/>
    </w:pPr>
  </w:style>
  <w:style w:type="character" w:customStyle="1" w:styleId="Picturecaption42">
    <w:name w:val="Picture caption (42)_"/>
    <w:basedOn w:val="DefaultParagraphFont"/>
    <w:locked/>
    <w:rsid w:val="00E313F0"/>
  </w:style>
  <w:style w:type="paragraph" w:customStyle="1" w:styleId="Picturecaption420">
    <w:name w:val="Picture caption (42)"/>
    <w:basedOn w:val="Normal"/>
    <w:qFormat/>
    <w:rsid w:val="00E313F0"/>
    <w:pPr>
      <w:spacing w:after="0" w:line="240" w:lineRule="auto"/>
    </w:pPr>
  </w:style>
  <w:style w:type="character" w:customStyle="1" w:styleId="Bodytext154">
    <w:name w:val="Body text (154)_"/>
    <w:basedOn w:val="DefaultParagraphFont"/>
    <w:locked/>
    <w:rsid w:val="00E313F0"/>
  </w:style>
  <w:style w:type="paragraph" w:customStyle="1" w:styleId="Bodytext1540">
    <w:name w:val="Body text (154)"/>
    <w:basedOn w:val="Normal"/>
    <w:qFormat/>
    <w:rsid w:val="00E313F0"/>
    <w:pPr>
      <w:spacing w:after="0" w:line="240" w:lineRule="auto"/>
    </w:pPr>
  </w:style>
  <w:style w:type="character" w:customStyle="1" w:styleId="Bodytext155">
    <w:name w:val="Body text (155)_"/>
    <w:basedOn w:val="DefaultParagraphFont"/>
    <w:locked/>
    <w:rsid w:val="00E313F0"/>
  </w:style>
  <w:style w:type="paragraph" w:customStyle="1" w:styleId="Bodytext1550">
    <w:name w:val="Body text (155)"/>
    <w:basedOn w:val="Normal"/>
    <w:qFormat/>
    <w:rsid w:val="00E313F0"/>
    <w:pPr>
      <w:spacing w:after="0" w:line="240" w:lineRule="auto"/>
    </w:pPr>
  </w:style>
  <w:style w:type="character" w:customStyle="1" w:styleId="Bodytext156">
    <w:name w:val="Body text (156)_"/>
    <w:basedOn w:val="DefaultParagraphFont"/>
    <w:locked/>
    <w:rsid w:val="00E313F0"/>
  </w:style>
  <w:style w:type="paragraph" w:customStyle="1" w:styleId="Bodytext1560">
    <w:name w:val="Body text (156)"/>
    <w:basedOn w:val="Normal"/>
    <w:qFormat/>
    <w:rsid w:val="00E313F0"/>
    <w:pPr>
      <w:spacing w:after="0" w:line="240" w:lineRule="auto"/>
    </w:pPr>
  </w:style>
  <w:style w:type="character" w:customStyle="1" w:styleId="Bodytext60">
    <w:name w:val="Body text (60)_"/>
    <w:basedOn w:val="DefaultParagraphFont"/>
    <w:locked/>
    <w:rsid w:val="00E313F0"/>
  </w:style>
  <w:style w:type="paragraph" w:customStyle="1" w:styleId="Bodytext600">
    <w:name w:val="Body text (60)"/>
    <w:basedOn w:val="Normal"/>
    <w:qFormat/>
    <w:rsid w:val="00E313F0"/>
    <w:pPr>
      <w:spacing w:after="0" w:line="240" w:lineRule="auto"/>
    </w:pPr>
  </w:style>
  <w:style w:type="character" w:customStyle="1" w:styleId="Bodytext158">
    <w:name w:val="Body text (158)_"/>
    <w:basedOn w:val="DefaultParagraphFont"/>
    <w:locked/>
    <w:rsid w:val="00E313F0"/>
  </w:style>
  <w:style w:type="paragraph" w:customStyle="1" w:styleId="Bodytext1580">
    <w:name w:val="Body text (158)"/>
    <w:basedOn w:val="Normal"/>
    <w:qFormat/>
    <w:rsid w:val="00E313F0"/>
    <w:pPr>
      <w:spacing w:after="0" w:line="240" w:lineRule="auto"/>
    </w:pPr>
  </w:style>
  <w:style w:type="character" w:customStyle="1" w:styleId="Bodytext159">
    <w:name w:val="Body text (159)_"/>
    <w:basedOn w:val="DefaultParagraphFont"/>
    <w:locked/>
    <w:rsid w:val="00E313F0"/>
  </w:style>
  <w:style w:type="paragraph" w:customStyle="1" w:styleId="Bodytext1590">
    <w:name w:val="Body text (159)"/>
    <w:basedOn w:val="Normal"/>
    <w:qFormat/>
    <w:rsid w:val="00E313F0"/>
    <w:pPr>
      <w:spacing w:after="0" w:line="240" w:lineRule="auto"/>
    </w:pPr>
  </w:style>
  <w:style w:type="character" w:customStyle="1" w:styleId="Bodytext160">
    <w:name w:val="Body text (160)_"/>
    <w:basedOn w:val="DefaultParagraphFont"/>
    <w:locked/>
    <w:rsid w:val="00E313F0"/>
  </w:style>
  <w:style w:type="paragraph" w:customStyle="1" w:styleId="Bodytext1600">
    <w:name w:val="Body text (160)"/>
    <w:basedOn w:val="Normal"/>
    <w:qFormat/>
    <w:rsid w:val="00E313F0"/>
    <w:pPr>
      <w:spacing w:after="0" w:line="240" w:lineRule="auto"/>
    </w:pPr>
  </w:style>
  <w:style w:type="character" w:customStyle="1" w:styleId="Picturecaption4">
    <w:name w:val="Picture caption (4)_"/>
    <w:basedOn w:val="DefaultParagraphFont"/>
    <w:locked/>
    <w:rsid w:val="00E313F0"/>
  </w:style>
  <w:style w:type="paragraph" w:customStyle="1" w:styleId="Picturecaption40">
    <w:name w:val="Picture caption (4)"/>
    <w:basedOn w:val="Normal"/>
    <w:qFormat/>
    <w:rsid w:val="00E313F0"/>
    <w:pPr>
      <w:spacing w:after="0" w:line="240" w:lineRule="auto"/>
    </w:pPr>
  </w:style>
  <w:style w:type="character" w:customStyle="1" w:styleId="Heading10">
    <w:name w:val="Heading #10_"/>
    <w:basedOn w:val="DefaultParagraphFont"/>
    <w:locked/>
    <w:rsid w:val="00E313F0"/>
  </w:style>
  <w:style w:type="paragraph" w:customStyle="1" w:styleId="Heading100">
    <w:name w:val="Heading #10"/>
    <w:basedOn w:val="Normal"/>
    <w:qFormat/>
    <w:rsid w:val="00E313F0"/>
    <w:pPr>
      <w:spacing w:after="0" w:line="240" w:lineRule="auto"/>
    </w:pPr>
  </w:style>
  <w:style w:type="character" w:customStyle="1" w:styleId="Picturecaption3">
    <w:name w:val="Picture caption (3)_"/>
    <w:basedOn w:val="DefaultParagraphFont"/>
    <w:locked/>
    <w:rsid w:val="00E313F0"/>
  </w:style>
  <w:style w:type="paragraph" w:customStyle="1" w:styleId="Picturecaption30">
    <w:name w:val="Picture caption (3)"/>
    <w:basedOn w:val="Normal"/>
    <w:qFormat/>
    <w:rsid w:val="00E313F0"/>
    <w:pPr>
      <w:spacing w:after="0" w:line="240" w:lineRule="auto"/>
    </w:pPr>
  </w:style>
  <w:style w:type="character" w:customStyle="1" w:styleId="Heading13">
    <w:name w:val="Heading #13_"/>
    <w:basedOn w:val="DefaultParagraphFont"/>
    <w:locked/>
    <w:rsid w:val="00E313F0"/>
  </w:style>
  <w:style w:type="paragraph" w:customStyle="1" w:styleId="Heading130">
    <w:name w:val="Heading #13"/>
    <w:basedOn w:val="Normal"/>
    <w:qFormat/>
    <w:rsid w:val="00E313F0"/>
    <w:pPr>
      <w:spacing w:after="0" w:line="240" w:lineRule="auto"/>
    </w:pPr>
  </w:style>
  <w:style w:type="character" w:customStyle="1" w:styleId="Heading92">
    <w:name w:val="Heading #9 (2)_"/>
    <w:basedOn w:val="DefaultParagraphFont"/>
    <w:locked/>
    <w:rsid w:val="00E313F0"/>
  </w:style>
  <w:style w:type="paragraph" w:customStyle="1" w:styleId="Heading920">
    <w:name w:val="Heading #9 (2)"/>
    <w:basedOn w:val="Normal"/>
    <w:qFormat/>
    <w:rsid w:val="00E313F0"/>
    <w:pPr>
      <w:spacing w:after="0" w:line="240" w:lineRule="auto"/>
    </w:pPr>
  </w:style>
  <w:style w:type="character" w:customStyle="1" w:styleId="Heading15">
    <w:name w:val="Heading #15_"/>
    <w:basedOn w:val="DefaultParagraphFont"/>
    <w:locked/>
    <w:rsid w:val="00E313F0"/>
  </w:style>
  <w:style w:type="paragraph" w:customStyle="1" w:styleId="Heading150">
    <w:name w:val="Heading #15"/>
    <w:basedOn w:val="Normal"/>
    <w:qFormat/>
    <w:rsid w:val="00E313F0"/>
    <w:pPr>
      <w:spacing w:after="0" w:line="240" w:lineRule="auto"/>
    </w:pPr>
  </w:style>
  <w:style w:type="character" w:customStyle="1" w:styleId="Bodytext38">
    <w:name w:val="Body text (38)_"/>
    <w:basedOn w:val="DefaultParagraphFont"/>
    <w:locked/>
    <w:rsid w:val="00E313F0"/>
  </w:style>
  <w:style w:type="paragraph" w:customStyle="1" w:styleId="Bodytext380">
    <w:name w:val="Body text (38)"/>
    <w:basedOn w:val="Normal"/>
    <w:qFormat/>
    <w:rsid w:val="00E313F0"/>
    <w:pPr>
      <w:spacing w:after="0" w:line="240" w:lineRule="auto"/>
    </w:pPr>
  </w:style>
  <w:style w:type="character" w:customStyle="1" w:styleId="Heading17">
    <w:name w:val="Heading #17_"/>
    <w:basedOn w:val="DefaultParagraphFont"/>
    <w:locked/>
    <w:rsid w:val="00E313F0"/>
  </w:style>
  <w:style w:type="paragraph" w:customStyle="1" w:styleId="Heading170">
    <w:name w:val="Heading #17"/>
    <w:basedOn w:val="Normal"/>
    <w:qFormat/>
    <w:rsid w:val="00E313F0"/>
    <w:pPr>
      <w:spacing w:after="0" w:line="240" w:lineRule="auto"/>
    </w:pPr>
  </w:style>
  <w:style w:type="character" w:customStyle="1" w:styleId="Bodytext97Exact">
    <w:name w:val="Body text (97) Exact"/>
    <w:basedOn w:val="DefaultParagraphFont"/>
    <w:locked/>
    <w:rsid w:val="00E313F0"/>
  </w:style>
  <w:style w:type="paragraph" w:customStyle="1" w:styleId="Bodytext97">
    <w:name w:val="Body text (97)"/>
    <w:basedOn w:val="Normal"/>
    <w:qFormat/>
    <w:rsid w:val="00E313F0"/>
    <w:pPr>
      <w:spacing w:after="0" w:line="240" w:lineRule="auto"/>
    </w:pPr>
  </w:style>
  <w:style w:type="character" w:customStyle="1" w:styleId="Bodytext42">
    <w:name w:val="Body text (42)_"/>
    <w:basedOn w:val="DefaultParagraphFont"/>
    <w:locked/>
    <w:rsid w:val="00E313F0"/>
  </w:style>
  <w:style w:type="paragraph" w:customStyle="1" w:styleId="Bodytext420">
    <w:name w:val="Body text (42)"/>
    <w:basedOn w:val="Normal"/>
    <w:qFormat/>
    <w:rsid w:val="00E313F0"/>
    <w:pPr>
      <w:spacing w:after="0" w:line="240" w:lineRule="auto"/>
    </w:pPr>
  </w:style>
  <w:style w:type="character" w:customStyle="1" w:styleId="Picturecaption9">
    <w:name w:val="Picture caption (9)_"/>
    <w:basedOn w:val="DefaultParagraphFont"/>
    <w:locked/>
    <w:rsid w:val="00E313F0"/>
  </w:style>
  <w:style w:type="paragraph" w:customStyle="1" w:styleId="Picturecaption90">
    <w:name w:val="Picture caption (9)"/>
    <w:basedOn w:val="Normal"/>
    <w:qFormat/>
    <w:rsid w:val="00E313F0"/>
    <w:pPr>
      <w:spacing w:after="0" w:line="240" w:lineRule="auto"/>
    </w:pPr>
  </w:style>
  <w:style w:type="character" w:customStyle="1" w:styleId="Bodytext96Exact">
    <w:name w:val="Body text (96) Exact"/>
    <w:basedOn w:val="DefaultParagraphFont"/>
    <w:locked/>
    <w:rsid w:val="00E313F0"/>
  </w:style>
  <w:style w:type="paragraph" w:customStyle="1" w:styleId="Bodytext96">
    <w:name w:val="Body text (96)"/>
    <w:basedOn w:val="Normal"/>
    <w:qFormat/>
    <w:rsid w:val="00E313F0"/>
    <w:pPr>
      <w:spacing w:after="0" w:line="240" w:lineRule="auto"/>
    </w:pPr>
  </w:style>
  <w:style w:type="character" w:customStyle="1" w:styleId="Heading142">
    <w:name w:val="Heading #14 (2)_"/>
    <w:basedOn w:val="DefaultParagraphFont"/>
    <w:locked/>
    <w:rsid w:val="00E313F0"/>
  </w:style>
  <w:style w:type="paragraph" w:customStyle="1" w:styleId="Heading1420">
    <w:name w:val="Heading #14 (2)"/>
    <w:basedOn w:val="Normal"/>
    <w:qFormat/>
    <w:rsid w:val="00E313F0"/>
    <w:pPr>
      <w:spacing w:after="0" w:line="240" w:lineRule="auto"/>
    </w:pPr>
  </w:style>
  <w:style w:type="character" w:customStyle="1" w:styleId="Picturecaption31">
    <w:name w:val="Picture caption (31)_"/>
    <w:basedOn w:val="DefaultParagraphFont"/>
    <w:locked/>
    <w:rsid w:val="00E313F0"/>
  </w:style>
  <w:style w:type="paragraph" w:customStyle="1" w:styleId="Picturecaption310">
    <w:name w:val="Picture caption (31)"/>
    <w:basedOn w:val="Normal"/>
    <w:qFormat/>
    <w:rsid w:val="00E313F0"/>
    <w:pPr>
      <w:spacing w:after="0" w:line="240" w:lineRule="auto"/>
    </w:pPr>
  </w:style>
  <w:style w:type="character" w:customStyle="1" w:styleId="Picturecaption27">
    <w:name w:val="Picture caption (27)_"/>
    <w:basedOn w:val="DefaultParagraphFont"/>
    <w:locked/>
    <w:rsid w:val="00E313F0"/>
  </w:style>
  <w:style w:type="paragraph" w:customStyle="1" w:styleId="Picturecaption270">
    <w:name w:val="Picture caption (27)"/>
    <w:basedOn w:val="Normal"/>
    <w:qFormat/>
    <w:rsid w:val="00E313F0"/>
    <w:pPr>
      <w:spacing w:after="0" w:line="240" w:lineRule="auto"/>
    </w:pPr>
  </w:style>
  <w:style w:type="character" w:customStyle="1" w:styleId="Bodytext43Exact">
    <w:name w:val="Body text (43) Exact"/>
    <w:basedOn w:val="DefaultParagraphFont"/>
    <w:locked/>
    <w:rsid w:val="00E313F0"/>
  </w:style>
  <w:style w:type="paragraph" w:customStyle="1" w:styleId="Bodytext43">
    <w:name w:val="Body text (43)"/>
    <w:basedOn w:val="Normal"/>
    <w:qFormat/>
    <w:rsid w:val="00E313F0"/>
    <w:pPr>
      <w:spacing w:after="0" w:line="240" w:lineRule="auto"/>
    </w:pPr>
  </w:style>
  <w:style w:type="character" w:customStyle="1" w:styleId="Bodytext109">
    <w:name w:val="Body text (109)_"/>
    <w:basedOn w:val="DefaultParagraphFont"/>
    <w:locked/>
    <w:rsid w:val="00E313F0"/>
  </w:style>
  <w:style w:type="paragraph" w:customStyle="1" w:styleId="Bodytext1090">
    <w:name w:val="Body text (109)"/>
    <w:basedOn w:val="Normal"/>
    <w:qFormat/>
    <w:rsid w:val="00E313F0"/>
    <w:pPr>
      <w:spacing w:after="0" w:line="240" w:lineRule="auto"/>
    </w:pPr>
  </w:style>
  <w:style w:type="character" w:customStyle="1" w:styleId="Bodytext110">
    <w:name w:val="Body text (110)_"/>
    <w:basedOn w:val="DefaultParagraphFont"/>
    <w:locked/>
    <w:rsid w:val="00E313F0"/>
  </w:style>
  <w:style w:type="paragraph" w:customStyle="1" w:styleId="Bodytext1100">
    <w:name w:val="Body text (110)"/>
    <w:basedOn w:val="Normal"/>
    <w:qFormat/>
    <w:rsid w:val="00E313F0"/>
    <w:pPr>
      <w:spacing w:after="0" w:line="240" w:lineRule="auto"/>
    </w:pPr>
  </w:style>
  <w:style w:type="character" w:customStyle="1" w:styleId="Bodytext111">
    <w:name w:val="Body text (111)_"/>
    <w:basedOn w:val="DefaultParagraphFont"/>
    <w:locked/>
    <w:rsid w:val="00E313F0"/>
  </w:style>
  <w:style w:type="paragraph" w:customStyle="1" w:styleId="Bodytext1110">
    <w:name w:val="Body text (111)"/>
    <w:basedOn w:val="Normal"/>
    <w:qFormat/>
    <w:rsid w:val="00E313F0"/>
    <w:pPr>
      <w:spacing w:after="0" w:line="240" w:lineRule="auto"/>
    </w:pPr>
  </w:style>
  <w:style w:type="character" w:customStyle="1" w:styleId="Tablecaption7">
    <w:name w:val="Table caption (7)_"/>
    <w:basedOn w:val="DefaultParagraphFont"/>
    <w:locked/>
    <w:rsid w:val="00E313F0"/>
  </w:style>
  <w:style w:type="paragraph" w:customStyle="1" w:styleId="Tablecaption70">
    <w:name w:val="Table caption (7)"/>
    <w:basedOn w:val="Normal"/>
    <w:qFormat/>
    <w:rsid w:val="00E313F0"/>
    <w:pPr>
      <w:spacing w:after="0" w:line="240" w:lineRule="auto"/>
    </w:pPr>
  </w:style>
  <w:style w:type="character" w:customStyle="1" w:styleId="Bodytext112">
    <w:name w:val="Body text (112)_"/>
    <w:basedOn w:val="DefaultParagraphFont"/>
    <w:locked/>
    <w:rsid w:val="00E313F0"/>
  </w:style>
  <w:style w:type="paragraph" w:customStyle="1" w:styleId="Bodytext1120">
    <w:name w:val="Body text (112)"/>
    <w:basedOn w:val="Normal"/>
    <w:qFormat/>
    <w:rsid w:val="00E313F0"/>
    <w:pPr>
      <w:spacing w:after="0" w:line="240" w:lineRule="auto"/>
    </w:pPr>
  </w:style>
  <w:style w:type="character" w:customStyle="1" w:styleId="Bodytext113">
    <w:name w:val="Body text (113)_"/>
    <w:basedOn w:val="DefaultParagraphFont"/>
    <w:locked/>
    <w:rsid w:val="00E313F0"/>
  </w:style>
  <w:style w:type="paragraph" w:customStyle="1" w:styleId="Bodytext1130">
    <w:name w:val="Body text (113)"/>
    <w:basedOn w:val="Normal"/>
    <w:qFormat/>
    <w:rsid w:val="00E313F0"/>
    <w:pPr>
      <w:spacing w:after="0" w:line="240" w:lineRule="auto"/>
    </w:pPr>
  </w:style>
  <w:style w:type="character" w:customStyle="1" w:styleId="Tableofcontents10">
    <w:name w:val="Table of contents (10)_"/>
    <w:basedOn w:val="DefaultParagraphFont"/>
    <w:locked/>
    <w:rsid w:val="00E313F0"/>
  </w:style>
  <w:style w:type="paragraph" w:customStyle="1" w:styleId="Tableofcontents100">
    <w:name w:val="Table of contents (10)"/>
    <w:basedOn w:val="Normal"/>
    <w:qFormat/>
    <w:rsid w:val="00E313F0"/>
    <w:pPr>
      <w:spacing w:after="0" w:line="240" w:lineRule="auto"/>
    </w:pPr>
  </w:style>
  <w:style w:type="character" w:customStyle="1" w:styleId="Tableofcontents12">
    <w:name w:val="Table of contents (12)_"/>
    <w:basedOn w:val="DefaultParagraphFont"/>
    <w:locked/>
    <w:rsid w:val="00E313F0"/>
  </w:style>
  <w:style w:type="paragraph" w:customStyle="1" w:styleId="Tableofcontents120">
    <w:name w:val="Table of contents (12)"/>
    <w:basedOn w:val="Normal"/>
    <w:qFormat/>
    <w:rsid w:val="00E313F0"/>
    <w:pPr>
      <w:spacing w:after="0" w:line="240" w:lineRule="auto"/>
    </w:pPr>
  </w:style>
  <w:style w:type="character" w:customStyle="1" w:styleId="Tableofcontents14">
    <w:name w:val="Table of contents (14)_"/>
    <w:basedOn w:val="DefaultParagraphFont"/>
    <w:locked/>
    <w:rsid w:val="00E313F0"/>
  </w:style>
  <w:style w:type="paragraph" w:customStyle="1" w:styleId="Tableofcontents140">
    <w:name w:val="Table of contents (14)"/>
    <w:basedOn w:val="Normal"/>
    <w:qFormat/>
    <w:rsid w:val="00E313F0"/>
    <w:pPr>
      <w:spacing w:after="0" w:line="240" w:lineRule="auto"/>
    </w:pPr>
  </w:style>
  <w:style w:type="character" w:customStyle="1" w:styleId="Heading162">
    <w:name w:val="Heading #16 (2)_"/>
    <w:basedOn w:val="DefaultParagraphFont"/>
    <w:locked/>
    <w:rsid w:val="00E313F0"/>
  </w:style>
  <w:style w:type="paragraph" w:customStyle="1" w:styleId="Heading1620">
    <w:name w:val="Heading #16 (2)"/>
    <w:basedOn w:val="Normal"/>
    <w:qFormat/>
    <w:rsid w:val="00E313F0"/>
    <w:pPr>
      <w:spacing w:after="0" w:line="240" w:lineRule="auto"/>
    </w:pPr>
  </w:style>
  <w:style w:type="character" w:customStyle="1" w:styleId="StyleStyle4LatinTimesNewRomanAsianSimSunChar">
    <w:name w:val="Style Style4 + (Latin) Times New Roman (Asian) SimSun Char"/>
    <w:locked/>
    <w:rsid w:val="00E313F0"/>
  </w:style>
  <w:style w:type="paragraph" w:customStyle="1" w:styleId="StyleStyle4LatinTimesNewRomanAsianSimSun">
    <w:name w:val="Style Style4 + (Latin) Times New Roman (Asian) SimSun"/>
    <w:basedOn w:val="medium-normal"/>
    <w:qFormat/>
    <w:rsid w:val="00E313F0"/>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E313F0"/>
  </w:style>
  <w:style w:type="paragraph" w:customStyle="1" w:styleId="StyleUnderlineCharLatinTimesNewRomanAsianSimSun">
    <w:name w:val="Style Underline Char + (Latin) Times New Roman (Asian) SimSun"/>
    <w:basedOn w:val="Normal"/>
    <w:qFormat/>
    <w:rsid w:val="00E313F0"/>
    <w:pPr>
      <w:spacing w:after="0" w:line="240" w:lineRule="auto"/>
    </w:pPr>
  </w:style>
  <w:style w:type="character" w:customStyle="1" w:styleId="StyleUnderlineCharLatinTimesNewRomanAsianSimSunBoldChar">
    <w:name w:val="Style Underline Char + (Latin) Times New Roman (Asian) SimSun Bold Char"/>
    <w:locked/>
    <w:rsid w:val="00E313F0"/>
  </w:style>
  <w:style w:type="paragraph" w:customStyle="1" w:styleId="StyleUnderlineCharLatinTimesNewRomanAsianSimSunBold">
    <w:name w:val="Style Underline Char + (Latin) Times New Roman (Asian) SimSun Bold"/>
    <w:basedOn w:val="Normal"/>
    <w:qFormat/>
    <w:rsid w:val="00E313F0"/>
    <w:pPr>
      <w:spacing w:after="0" w:line="240" w:lineRule="auto"/>
    </w:pPr>
  </w:style>
  <w:style w:type="character" w:customStyle="1" w:styleId="StyleStyle1BoldChar">
    <w:name w:val="Style Style1 + Bold Char"/>
    <w:locked/>
    <w:rsid w:val="00E313F0"/>
  </w:style>
  <w:style w:type="paragraph" w:customStyle="1" w:styleId="StyleStyle1Bold">
    <w:name w:val="Style Style1 + Bold"/>
    <w:basedOn w:val="Cites"/>
    <w:qFormat/>
    <w:rsid w:val="00E313F0"/>
    <w:pPr>
      <w:widowControl/>
    </w:pPr>
    <w:rPr>
      <w:noProof/>
      <w:szCs w:val="20"/>
    </w:rPr>
  </w:style>
  <w:style w:type="character" w:customStyle="1" w:styleId="StyleBoldandUnderlineChar11ptChar">
    <w:name w:val="Style Bold and Underline Char + 11 pt Char"/>
    <w:locked/>
    <w:rsid w:val="00E313F0"/>
  </w:style>
  <w:style w:type="paragraph" w:customStyle="1" w:styleId="StyleBoldandUnderlineChar11pt">
    <w:name w:val="Style Bold and Underline Char + 11 pt"/>
    <w:basedOn w:val="UnreadText"/>
    <w:qFormat/>
    <w:rsid w:val="00E313F0"/>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E313F0"/>
  </w:style>
  <w:style w:type="paragraph" w:customStyle="1" w:styleId="StyleStyleStyle4LatinTimesNewRomanAsianSimSunBold">
    <w:name w:val="Style Style Style4 + (Latin) Times New Roman (Asian) SimSun Bold +"/>
    <w:basedOn w:val="Normal"/>
    <w:qFormat/>
    <w:rsid w:val="00E313F0"/>
    <w:pPr>
      <w:spacing w:after="0" w:line="240" w:lineRule="auto"/>
    </w:pPr>
  </w:style>
  <w:style w:type="character" w:customStyle="1" w:styleId="StyleStyle4BoldChar">
    <w:name w:val="Style Style4 + Bold Char"/>
    <w:locked/>
    <w:rsid w:val="00E313F0"/>
  </w:style>
  <w:style w:type="paragraph" w:customStyle="1" w:styleId="StyleStyle4Bold">
    <w:name w:val="Style Style4 + Bold"/>
    <w:basedOn w:val="medium-normal"/>
    <w:qFormat/>
    <w:rsid w:val="00E313F0"/>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E313F0"/>
  </w:style>
  <w:style w:type="paragraph" w:customStyle="1" w:styleId="StyleStyle411ptBorderSinglesolidlineAuto05ptL">
    <w:name w:val="Style Style4 + 11 pt Border: : (Single solid line Auto  0.5 pt L..."/>
    <w:basedOn w:val="medium-normal"/>
    <w:qFormat/>
    <w:rsid w:val="00E313F0"/>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E313F0"/>
  </w:style>
  <w:style w:type="paragraph" w:customStyle="1" w:styleId="StyleStyle49ptBoldBorderSinglesolidlineAuto05">
    <w:name w:val="Style Style4 + 9 pt Bold Border: : (Single solid line Auto  0.5..."/>
    <w:basedOn w:val="medium-normal"/>
    <w:qFormat/>
    <w:rsid w:val="00E313F0"/>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E313F0"/>
  </w:style>
  <w:style w:type="paragraph" w:customStyle="1" w:styleId="StyleStyle49ptBorderSinglesolidlineAuto05ptLi">
    <w:name w:val="Style Style4 + 9 pt Border: : (Single solid line Auto  0.5 pt Li..."/>
    <w:basedOn w:val="medium-normal"/>
    <w:next w:val="hotroute1"/>
    <w:qFormat/>
    <w:rsid w:val="00E313F0"/>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E313F0"/>
  </w:style>
  <w:style w:type="paragraph" w:customStyle="1" w:styleId="UnderlineCharCharCharCharChar">
    <w:name w:val="Underline Char Char Char Char Char"/>
    <w:basedOn w:val="Normal"/>
    <w:next w:val="BlockHeaderHidden"/>
    <w:qFormat/>
    <w:rsid w:val="00E313F0"/>
    <w:pPr>
      <w:spacing w:after="0" w:line="240" w:lineRule="auto"/>
    </w:pPr>
  </w:style>
  <w:style w:type="character" w:customStyle="1" w:styleId="TextsmallChar">
    <w:name w:val="Textsmall Char"/>
    <w:locked/>
    <w:rsid w:val="00E313F0"/>
  </w:style>
  <w:style w:type="paragraph" w:customStyle="1" w:styleId="Textsmall0">
    <w:name w:val="Textsmall"/>
    <w:basedOn w:val="Normal"/>
    <w:next w:val="Normal"/>
    <w:qFormat/>
    <w:rsid w:val="00E313F0"/>
    <w:pPr>
      <w:spacing w:after="0" w:line="240" w:lineRule="auto"/>
    </w:pPr>
  </w:style>
  <w:style w:type="paragraph" w:customStyle="1" w:styleId="hotroute1">
    <w:name w:val="hot route!"/>
    <w:basedOn w:val="Normal"/>
    <w:next w:val="UnderlinePara"/>
    <w:qFormat/>
    <w:rsid w:val="00E313F0"/>
    <w:pPr>
      <w:spacing w:after="0" w:line="240" w:lineRule="auto"/>
    </w:pPr>
  </w:style>
  <w:style w:type="character" w:customStyle="1" w:styleId="BlockHeaderHiddenChar">
    <w:name w:val="Block Header Hidden Char"/>
    <w:basedOn w:val="DefaultParagraphFont"/>
    <w:locked/>
    <w:rsid w:val="00E313F0"/>
  </w:style>
  <w:style w:type="paragraph" w:customStyle="1" w:styleId="BlockHeaderHidden">
    <w:name w:val="Block Header Hidden"/>
    <w:basedOn w:val="Normal"/>
    <w:next w:val="Stylecardtext8pt"/>
    <w:autoRedefine/>
    <w:qFormat/>
    <w:rsid w:val="00E313F0"/>
    <w:pPr>
      <w:spacing w:after="0" w:line="240" w:lineRule="auto"/>
    </w:pPr>
  </w:style>
  <w:style w:type="paragraph" w:customStyle="1" w:styleId="txgreen">
    <w:name w:val="txgreen"/>
    <w:basedOn w:val="Normal"/>
    <w:uiPriority w:val="99"/>
    <w:qFormat/>
    <w:rsid w:val="00E313F0"/>
    <w:pPr>
      <w:spacing w:after="0" w:line="240" w:lineRule="auto"/>
    </w:pPr>
  </w:style>
  <w:style w:type="paragraph" w:customStyle="1" w:styleId="rtecenter">
    <w:name w:val="rtecenter"/>
    <w:basedOn w:val="Normal"/>
    <w:uiPriority w:val="99"/>
    <w:qFormat/>
    <w:rsid w:val="00E313F0"/>
    <w:pPr>
      <w:spacing w:after="0" w:line="240" w:lineRule="auto"/>
    </w:pPr>
  </w:style>
  <w:style w:type="paragraph" w:customStyle="1" w:styleId="StyleHeading4TagBigcardNotBold">
    <w:name w:val="Style Heading 4TagBig card + Not Bold"/>
    <w:basedOn w:val="Heading4"/>
    <w:qFormat/>
    <w:rsid w:val="00E313F0"/>
    <w:pPr>
      <w:spacing w:before="200" w:line="240" w:lineRule="auto"/>
    </w:pPr>
    <w:rPr>
      <w:iCs w:val="0"/>
      <w:sz w:val="22"/>
    </w:rPr>
  </w:style>
  <w:style w:type="paragraph" w:customStyle="1" w:styleId="Stylecardtext5pt">
    <w:name w:val="Style card text + 5 pt"/>
    <w:basedOn w:val="Normal"/>
    <w:qFormat/>
    <w:rsid w:val="00E313F0"/>
    <w:pPr>
      <w:spacing w:after="0" w:line="240" w:lineRule="auto"/>
    </w:pPr>
  </w:style>
  <w:style w:type="character" w:customStyle="1" w:styleId="F7-SmallFont">
    <w:name w:val="F7 - Small Font"/>
    <w:rsid w:val="00E313F0"/>
  </w:style>
  <w:style w:type="character" w:customStyle="1" w:styleId="StyleLatinGaramond9ptUnderline">
    <w:name w:val="Style (Latin) Garamond 9 pt Underline"/>
    <w:rsid w:val="00E313F0"/>
  </w:style>
  <w:style w:type="character" w:customStyle="1" w:styleId="tkrname">
    <w:name w:val="tkrname"/>
    <w:basedOn w:val="DefaultParagraphFont"/>
    <w:rsid w:val="00E313F0"/>
  </w:style>
  <w:style w:type="character" w:customStyle="1" w:styleId="tkrchange">
    <w:name w:val="tkrchange"/>
    <w:basedOn w:val="DefaultParagraphFont"/>
    <w:rsid w:val="00E313F0"/>
  </w:style>
  <w:style w:type="character" w:customStyle="1" w:styleId="l9">
    <w:name w:val="l9"/>
    <w:basedOn w:val="DefaultParagraphFont"/>
    <w:rsid w:val="00E313F0"/>
  </w:style>
  <w:style w:type="character" w:customStyle="1" w:styleId="l8">
    <w:name w:val="l8"/>
    <w:basedOn w:val="DefaultParagraphFont"/>
    <w:rsid w:val="00E313F0"/>
  </w:style>
  <w:style w:type="character" w:customStyle="1" w:styleId="l6">
    <w:name w:val="l6"/>
    <w:basedOn w:val="DefaultParagraphFont"/>
    <w:rsid w:val="00E313F0"/>
  </w:style>
  <w:style w:type="character" w:customStyle="1" w:styleId="l7">
    <w:name w:val="l7"/>
    <w:basedOn w:val="DefaultParagraphFont"/>
    <w:rsid w:val="00E313F0"/>
  </w:style>
  <w:style w:type="character" w:customStyle="1" w:styleId="ellipsistext">
    <w:name w:val="ellipsis_text"/>
    <w:basedOn w:val="DefaultParagraphFont"/>
    <w:rsid w:val="00E313F0"/>
  </w:style>
  <w:style w:type="character" w:customStyle="1" w:styleId="referencediv">
    <w:name w:val="referencediv"/>
    <w:basedOn w:val="DefaultParagraphFont"/>
    <w:rsid w:val="00E313F0"/>
  </w:style>
  <w:style w:type="character" w:customStyle="1" w:styleId="A3">
    <w:name w:val="A3"/>
    <w:uiPriority w:val="99"/>
    <w:rsid w:val="00E313F0"/>
  </w:style>
  <w:style w:type="character" w:customStyle="1" w:styleId="cite0">
    <w:name w:val="cite0"/>
    <w:rsid w:val="00E313F0"/>
  </w:style>
  <w:style w:type="character" w:customStyle="1" w:styleId="hilite1">
    <w:name w:val="hilite1"/>
    <w:rsid w:val="00E313F0"/>
  </w:style>
  <w:style w:type="character" w:customStyle="1" w:styleId="Style8pt1">
    <w:name w:val="Style 8 pt1"/>
    <w:basedOn w:val="DefaultParagraphFont"/>
    <w:rsid w:val="00E313F0"/>
  </w:style>
  <w:style w:type="character" w:customStyle="1" w:styleId="qlabel">
    <w:name w:val="q_label"/>
    <w:rsid w:val="00E313F0"/>
  </w:style>
  <w:style w:type="character" w:customStyle="1" w:styleId="alabel">
    <w:name w:val="a_label"/>
    <w:rsid w:val="00E313F0"/>
  </w:style>
  <w:style w:type="character" w:customStyle="1" w:styleId="StyleStyle4CharTimesNewRoman11pt">
    <w:name w:val="Style Style4 Char + Times New Roman 11 pt"/>
    <w:rsid w:val="00E313F0"/>
  </w:style>
  <w:style w:type="character" w:customStyle="1" w:styleId="Aunderline">
    <w:name w:val="Aunderline"/>
    <w:qFormat/>
    <w:rsid w:val="00E313F0"/>
  </w:style>
  <w:style w:type="character" w:customStyle="1" w:styleId="desc">
    <w:name w:val="desc"/>
    <w:basedOn w:val="DefaultParagraphFont"/>
    <w:rsid w:val="00E313F0"/>
  </w:style>
  <w:style w:type="character" w:customStyle="1" w:styleId="titleauthoretc">
    <w:name w:val="titleauthoretc"/>
    <w:rsid w:val="00E313F0"/>
  </w:style>
  <w:style w:type="character" w:customStyle="1" w:styleId="in-top">
    <w:name w:val="in-top"/>
    <w:rsid w:val="00E313F0"/>
  </w:style>
  <w:style w:type="character" w:customStyle="1" w:styleId="nukeled">
    <w:name w:val="nukeled"/>
    <w:rsid w:val="00E313F0"/>
  </w:style>
  <w:style w:type="character" w:customStyle="1" w:styleId="contextlyrelated">
    <w:name w:val="contextly_related"/>
    <w:rsid w:val="00E313F0"/>
  </w:style>
  <w:style w:type="character" w:customStyle="1" w:styleId="in-right">
    <w:name w:val="in-right"/>
    <w:rsid w:val="00E313F0"/>
  </w:style>
  <w:style w:type="character" w:customStyle="1" w:styleId="adtext">
    <w:name w:val="ad_text"/>
    <w:rsid w:val="00E313F0"/>
  </w:style>
  <w:style w:type="character" w:customStyle="1" w:styleId="linkrow">
    <w:name w:val="link_row"/>
    <w:rsid w:val="00E313F0"/>
  </w:style>
  <w:style w:type="character" w:customStyle="1" w:styleId="revision-date">
    <w:name w:val="revision-date"/>
    <w:rsid w:val="00E313F0"/>
  </w:style>
  <w:style w:type="character" w:customStyle="1" w:styleId="facebook-share">
    <w:name w:val="facebook-share"/>
    <w:rsid w:val="00E313F0"/>
  </w:style>
  <w:style w:type="character" w:customStyle="1" w:styleId="facebook-share-label">
    <w:name w:val="facebook-share-label"/>
    <w:rsid w:val="00E313F0"/>
  </w:style>
  <w:style w:type="character" w:customStyle="1" w:styleId="cap">
    <w:name w:val="cap"/>
    <w:rsid w:val="00E313F0"/>
  </w:style>
  <w:style w:type="character" w:customStyle="1" w:styleId="share">
    <w:name w:val="share"/>
    <w:rsid w:val="00E313F0"/>
  </w:style>
  <w:style w:type="character" w:customStyle="1" w:styleId="ata11y">
    <w:name w:val="at_a11y"/>
    <w:rsid w:val="00E313F0"/>
  </w:style>
  <w:style w:type="character" w:customStyle="1" w:styleId="tpk">
    <w:name w:val="tpk"/>
    <w:rsid w:val="00E313F0"/>
  </w:style>
  <w:style w:type="character" w:customStyle="1" w:styleId="A24">
    <w:name w:val="A24"/>
    <w:uiPriority w:val="99"/>
    <w:rsid w:val="00E313F0"/>
  </w:style>
  <w:style w:type="character" w:customStyle="1" w:styleId="A25">
    <w:name w:val="A25"/>
    <w:uiPriority w:val="99"/>
    <w:rsid w:val="00E313F0"/>
  </w:style>
  <w:style w:type="character" w:customStyle="1" w:styleId="Headerorfooter">
    <w:name w:val="Header or footer_"/>
    <w:basedOn w:val="DefaultParagraphFont"/>
    <w:rsid w:val="00E313F0"/>
  </w:style>
  <w:style w:type="character" w:customStyle="1" w:styleId="Bodytext21">
    <w:name w:val="Body text (2)_"/>
    <w:basedOn w:val="DefaultParagraphFont"/>
    <w:rsid w:val="00E313F0"/>
  </w:style>
  <w:style w:type="character" w:customStyle="1" w:styleId="Bodytext22">
    <w:name w:val="Body text (2)"/>
    <w:basedOn w:val="Bodytext30"/>
    <w:rsid w:val="00E313F0"/>
  </w:style>
  <w:style w:type="character" w:customStyle="1" w:styleId="Headerorfooter0">
    <w:name w:val="Header or footer"/>
    <w:basedOn w:val="Bodytext100"/>
    <w:rsid w:val="00E313F0"/>
    <w:rPr>
      <w:shd w:val="clear" w:color="auto" w:fill="FFFFFF"/>
    </w:rPr>
  </w:style>
  <w:style w:type="character" w:customStyle="1" w:styleId="Bodytext32">
    <w:name w:val="Body text (3)_"/>
    <w:basedOn w:val="DefaultParagraphFont"/>
    <w:rsid w:val="00E313F0"/>
  </w:style>
  <w:style w:type="character" w:customStyle="1" w:styleId="Bodytext31Exact">
    <w:name w:val="Body text (31) Exact"/>
    <w:basedOn w:val="DefaultParagraphFont"/>
    <w:rsid w:val="00E313F0"/>
  </w:style>
  <w:style w:type="character" w:customStyle="1" w:styleId="Bodytext100">
    <w:name w:val="Body text (10)_"/>
    <w:basedOn w:val="DefaultParagraphFont"/>
    <w:link w:val="Bodytext101"/>
    <w:uiPriority w:val="99"/>
    <w:rsid w:val="00E313F0"/>
    <w:rPr>
      <w:shd w:val="clear" w:color="auto" w:fill="FFFFFF"/>
    </w:rPr>
  </w:style>
  <w:style w:type="character" w:customStyle="1" w:styleId="Bodytext30">
    <w:name w:val="Body text (3)"/>
    <w:basedOn w:val="Bodytext3Spacing0ptExact"/>
    <w:rsid w:val="00E313F0"/>
  </w:style>
  <w:style w:type="character" w:customStyle="1" w:styleId="Bodytext46">
    <w:name w:val="Body text (46)_"/>
    <w:basedOn w:val="DefaultParagraphFont"/>
    <w:rsid w:val="00E313F0"/>
  </w:style>
  <w:style w:type="character" w:customStyle="1" w:styleId="Bodytext51">
    <w:name w:val="Body text (51)_"/>
    <w:basedOn w:val="DefaultParagraphFont"/>
    <w:rsid w:val="00E313F0"/>
  </w:style>
  <w:style w:type="character" w:customStyle="1" w:styleId="Bodytext34">
    <w:name w:val="Body text (34)_"/>
    <w:basedOn w:val="DefaultParagraphFont"/>
    <w:rsid w:val="00E313F0"/>
  </w:style>
  <w:style w:type="character" w:customStyle="1" w:styleId="Bodytext3Spacing0ptExact">
    <w:name w:val="Body text (3) + Spacing 0 pt Exact"/>
    <w:rsid w:val="00E313F0"/>
  </w:style>
  <w:style w:type="character" w:customStyle="1" w:styleId="Bodytext82">
    <w:name w:val="Body text (82)_"/>
    <w:basedOn w:val="DefaultParagraphFont"/>
    <w:rsid w:val="00E313F0"/>
  </w:style>
  <w:style w:type="character" w:customStyle="1" w:styleId="PicturecaptionSpacing0ptExact">
    <w:name w:val="Picture caption + Spacing 0 pt Exact"/>
    <w:basedOn w:val="DefaultParagraphFont"/>
    <w:rsid w:val="00E313F0"/>
  </w:style>
  <w:style w:type="character" w:customStyle="1" w:styleId="Tableofcontents13">
    <w:name w:val="Table of contents (13)_"/>
    <w:basedOn w:val="DefaultParagraphFont"/>
    <w:rsid w:val="00E313F0"/>
  </w:style>
  <w:style w:type="character" w:customStyle="1" w:styleId="Bodytext114">
    <w:name w:val="Body text (114)_"/>
    <w:basedOn w:val="DefaultParagraphFont"/>
    <w:rsid w:val="00E313F0"/>
  </w:style>
  <w:style w:type="character" w:customStyle="1" w:styleId="Bodytext115">
    <w:name w:val="Body text (115)_"/>
    <w:basedOn w:val="DefaultParagraphFont"/>
    <w:rsid w:val="00E313F0"/>
  </w:style>
  <w:style w:type="character" w:customStyle="1" w:styleId="BodyText40">
    <w:name w:val="Body Text4"/>
    <w:basedOn w:val="DefaultParagraphFont"/>
    <w:rsid w:val="00E313F0"/>
  </w:style>
  <w:style w:type="character" w:customStyle="1" w:styleId="Bodytext1150">
    <w:name w:val="Body text (115)"/>
    <w:basedOn w:val="Picturecaption2Spacing0ptExact"/>
    <w:rsid w:val="00E313F0"/>
  </w:style>
  <w:style w:type="character" w:customStyle="1" w:styleId="Bodytext820">
    <w:name w:val="Body text (82)"/>
    <w:rsid w:val="00E313F0"/>
  </w:style>
  <w:style w:type="character" w:customStyle="1" w:styleId="Bodytext102">
    <w:name w:val="Body text (10)"/>
    <w:basedOn w:val="PicturecaptionSpacing0ptExact"/>
    <w:rsid w:val="00E313F0"/>
  </w:style>
  <w:style w:type="character" w:customStyle="1" w:styleId="Bodytext82Spacing0ptExact">
    <w:name w:val="Body text (82) + Spacing 0 pt Exact"/>
    <w:basedOn w:val="Bodytext820"/>
    <w:rsid w:val="00E313F0"/>
  </w:style>
  <w:style w:type="character" w:customStyle="1" w:styleId="Bodytext131Exact">
    <w:name w:val="Body text (131) Exact"/>
    <w:basedOn w:val="DefaultParagraphFont"/>
    <w:rsid w:val="00E313F0"/>
  </w:style>
  <w:style w:type="character" w:customStyle="1" w:styleId="Picturecaption2Spacing0ptExact">
    <w:name w:val="Picture caption (2) + Spacing 0 pt Exact"/>
    <w:basedOn w:val="DefaultParagraphFont"/>
    <w:rsid w:val="00E313F0"/>
  </w:style>
  <w:style w:type="character" w:customStyle="1" w:styleId="Bodytext114Exact">
    <w:name w:val="Body text (114) Exact"/>
    <w:basedOn w:val="Bodytext131Exact"/>
    <w:rsid w:val="00E313F0"/>
  </w:style>
  <w:style w:type="character" w:customStyle="1" w:styleId="Bodytext340">
    <w:name w:val="Body text (34)"/>
    <w:basedOn w:val="BodyText40"/>
    <w:rsid w:val="00E313F0"/>
  </w:style>
  <w:style w:type="character" w:customStyle="1" w:styleId="Bodytext1409pt">
    <w:name w:val="Body text (140) + 9 pt"/>
    <w:aliases w:val="Not Italic,Table of contents (12) + FrankRuehl,11 pt"/>
    <w:basedOn w:val="DefaultParagraphFont"/>
    <w:rsid w:val="00E313F0"/>
  </w:style>
  <w:style w:type="character" w:customStyle="1" w:styleId="Bodytext510">
    <w:name w:val="Body text (51)"/>
    <w:basedOn w:val="Bodytext115"/>
    <w:rsid w:val="00E313F0"/>
  </w:style>
  <w:style w:type="character" w:customStyle="1" w:styleId="Bodytext1140">
    <w:name w:val="Body text (114)"/>
    <w:basedOn w:val="Bodytext131Exact"/>
    <w:rsid w:val="00E313F0"/>
  </w:style>
  <w:style w:type="character" w:customStyle="1" w:styleId="Tableofcontents130">
    <w:name w:val="Table of contents (13)"/>
    <w:basedOn w:val="Bodytext82Spacing0ptExact"/>
    <w:rsid w:val="00E313F0"/>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E313F0"/>
  </w:style>
  <w:style w:type="character" w:customStyle="1" w:styleId="Bodytext460">
    <w:name w:val="Body text (46)"/>
    <w:basedOn w:val="Bodytext114"/>
    <w:rsid w:val="00E313F0"/>
  </w:style>
  <w:style w:type="character" w:customStyle="1" w:styleId="Bodytext46NotBold">
    <w:name w:val="Body text (46) + Not Bold"/>
    <w:basedOn w:val="Bodytext114"/>
    <w:rsid w:val="00E313F0"/>
  </w:style>
  <w:style w:type="character" w:customStyle="1" w:styleId="Bodytext46SegoeUI">
    <w:name w:val="Body text (46) + Segoe UI"/>
    <w:basedOn w:val="Bodytext114"/>
    <w:rsid w:val="00E313F0"/>
  </w:style>
  <w:style w:type="character" w:customStyle="1" w:styleId="Bodytext115Spacing0ptExact">
    <w:name w:val="Body text (115) + Spacing 0 pt Exact"/>
    <w:basedOn w:val="Picturecaption2Spacing0ptExact"/>
    <w:rsid w:val="00E313F0"/>
  </w:style>
  <w:style w:type="character" w:customStyle="1" w:styleId="Picturecaption42SmallCaps">
    <w:name w:val="Picture caption (42) + Small Caps"/>
    <w:basedOn w:val="DefaultParagraphFont"/>
    <w:rsid w:val="00E313F0"/>
  </w:style>
  <w:style w:type="character" w:customStyle="1" w:styleId="Bodytext155Exact">
    <w:name w:val="Body text (155) Exact"/>
    <w:basedOn w:val="DefaultParagraphFont"/>
    <w:rsid w:val="00E313F0"/>
  </w:style>
  <w:style w:type="character" w:customStyle="1" w:styleId="Bodytext157">
    <w:name w:val="Body text (157)_"/>
    <w:basedOn w:val="DefaultParagraphFont"/>
    <w:rsid w:val="00E313F0"/>
  </w:style>
  <w:style w:type="character" w:customStyle="1" w:styleId="Bodytext157Spacing0pt">
    <w:name w:val="Body text (157) + Spacing 0 pt"/>
    <w:basedOn w:val="Bodytext39"/>
    <w:rsid w:val="00E313F0"/>
  </w:style>
  <w:style w:type="character" w:customStyle="1" w:styleId="Bodytext1570">
    <w:name w:val="Body text (157)"/>
    <w:basedOn w:val="Bodytext39"/>
    <w:rsid w:val="00E313F0"/>
  </w:style>
  <w:style w:type="character" w:customStyle="1" w:styleId="Heading2213pt">
    <w:name w:val="Heading #22 + 13 pt"/>
    <w:basedOn w:val="DefaultParagraphFont"/>
    <w:rsid w:val="00E313F0"/>
  </w:style>
  <w:style w:type="character" w:customStyle="1" w:styleId="Heading22125pt">
    <w:name w:val="Heading #22 + 12.5 pt"/>
    <w:basedOn w:val="DefaultParagraphFont"/>
    <w:rsid w:val="00E313F0"/>
  </w:style>
  <w:style w:type="character" w:customStyle="1" w:styleId="Bodytext300">
    <w:name w:val="Body text (30)_"/>
    <w:basedOn w:val="DefaultParagraphFont"/>
    <w:rsid w:val="00E313F0"/>
  </w:style>
  <w:style w:type="character" w:customStyle="1" w:styleId="Bodytext301">
    <w:name w:val="Body text (30)"/>
    <w:basedOn w:val="Bodytext3TimesNewRoman"/>
    <w:rsid w:val="00E313F0"/>
  </w:style>
  <w:style w:type="character" w:customStyle="1" w:styleId="Bodytext39">
    <w:name w:val="Body text (39)_"/>
    <w:basedOn w:val="DefaultParagraphFont"/>
    <w:rsid w:val="00E313F0"/>
  </w:style>
  <w:style w:type="character" w:customStyle="1" w:styleId="Bodytext390">
    <w:name w:val="Body text (39)"/>
    <w:basedOn w:val="BodytextExact"/>
    <w:rsid w:val="00E313F0"/>
  </w:style>
  <w:style w:type="character" w:customStyle="1" w:styleId="Bodytext159Exact">
    <w:name w:val="Body text (159) Exact"/>
    <w:basedOn w:val="DefaultParagraphFont"/>
    <w:rsid w:val="00E313F0"/>
  </w:style>
  <w:style w:type="character" w:customStyle="1" w:styleId="Bodytext60Spacing0pt">
    <w:name w:val="Body text (60) + Spacing 0 pt"/>
    <w:basedOn w:val="DefaultParagraphFont"/>
    <w:rsid w:val="00E313F0"/>
  </w:style>
  <w:style w:type="character" w:customStyle="1" w:styleId="Bodytext3Spacing-1pt">
    <w:name w:val="Body text (3) + Spacing -1 pt"/>
    <w:basedOn w:val="Bodytext3Spacing0ptExact"/>
    <w:rsid w:val="00E313F0"/>
  </w:style>
  <w:style w:type="character" w:customStyle="1" w:styleId="Bodytext3TimesNewRoman">
    <w:name w:val="Body text (3) + Times New Roman"/>
    <w:aliases w:val="11.5 pt"/>
    <w:basedOn w:val="Bodytext3Spacing0ptExact"/>
    <w:rsid w:val="00E313F0"/>
  </w:style>
  <w:style w:type="character" w:customStyle="1" w:styleId="Bodytext2NotBold">
    <w:name w:val="Body text (2) + Not Bold"/>
    <w:basedOn w:val="Bodytext30"/>
    <w:rsid w:val="00E313F0"/>
  </w:style>
  <w:style w:type="character" w:customStyle="1" w:styleId="BodytextExact">
    <w:name w:val="Body text Exact"/>
    <w:basedOn w:val="DefaultParagraphFont"/>
    <w:rsid w:val="00E313F0"/>
  </w:style>
  <w:style w:type="character" w:customStyle="1" w:styleId="Heading13Italic">
    <w:name w:val="Heading #13 + Italic"/>
    <w:basedOn w:val="DefaultParagraphFont"/>
    <w:rsid w:val="00E313F0"/>
  </w:style>
  <w:style w:type="character" w:customStyle="1" w:styleId="Heading92Spacing2pt">
    <w:name w:val="Heading #9 (2) + Spacing 2 pt"/>
    <w:basedOn w:val="DefaultParagraphFont"/>
    <w:rsid w:val="00E313F0"/>
  </w:style>
  <w:style w:type="character" w:customStyle="1" w:styleId="Bodytext38Spacing0pt">
    <w:name w:val="Body text (38) + Spacing 0 pt"/>
    <w:basedOn w:val="DefaultParagraphFont"/>
    <w:rsid w:val="00E313F0"/>
  </w:style>
  <w:style w:type="character" w:customStyle="1" w:styleId="Bodytext42Spacing-1pt">
    <w:name w:val="Body text (42) + Spacing -1 pt"/>
    <w:basedOn w:val="DefaultParagraphFont"/>
    <w:rsid w:val="00E313F0"/>
  </w:style>
  <w:style w:type="character" w:customStyle="1" w:styleId="Bodytext35">
    <w:name w:val="Body text (35)_"/>
    <w:basedOn w:val="DefaultParagraphFont"/>
    <w:rsid w:val="00E313F0"/>
  </w:style>
  <w:style w:type="character" w:customStyle="1" w:styleId="Picturecaption19">
    <w:name w:val="Picture caption (19)_"/>
    <w:basedOn w:val="DefaultParagraphFont"/>
    <w:rsid w:val="00E313F0"/>
  </w:style>
  <w:style w:type="character" w:customStyle="1" w:styleId="Picturecaption9Exact">
    <w:name w:val="Picture caption (9) Exact"/>
    <w:basedOn w:val="DefaultParagraphFont"/>
    <w:rsid w:val="00E313F0"/>
  </w:style>
  <w:style w:type="character" w:customStyle="1" w:styleId="Bodytext87">
    <w:name w:val="Body text (87)_"/>
    <w:basedOn w:val="DefaultParagraphFont"/>
    <w:rsid w:val="00E313F0"/>
  </w:style>
  <w:style w:type="character" w:customStyle="1" w:styleId="Bodytext61">
    <w:name w:val="Body text (6)_"/>
    <w:basedOn w:val="DefaultParagraphFont"/>
    <w:rsid w:val="00E313F0"/>
  </w:style>
  <w:style w:type="character" w:customStyle="1" w:styleId="Heading142SmallCaps">
    <w:name w:val="Heading #14 (2) + Small Caps"/>
    <w:basedOn w:val="DefaultParagraphFont"/>
    <w:rsid w:val="00E313F0"/>
  </w:style>
  <w:style w:type="character" w:customStyle="1" w:styleId="Bodytext350">
    <w:name w:val="Body text (35)"/>
    <w:basedOn w:val="Picturecaption190"/>
    <w:rsid w:val="00E313F0"/>
  </w:style>
  <w:style w:type="character" w:customStyle="1" w:styleId="Picturecaption190">
    <w:name w:val="Picture caption (19)"/>
    <w:basedOn w:val="Picturecaption27Spacing0pt"/>
    <w:rsid w:val="00E313F0"/>
  </w:style>
  <w:style w:type="character" w:customStyle="1" w:styleId="Picturecaption27Spacing0pt">
    <w:name w:val="Picture caption (27) + Spacing 0 pt"/>
    <w:basedOn w:val="DefaultParagraphFont"/>
    <w:rsid w:val="00E313F0"/>
  </w:style>
  <w:style w:type="character" w:customStyle="1" w:styleId="Bodytext43Spacing0ptExact">
    <w:name w:val="Body text (43) + Spacing 0 pt Exact"/>
    <w:basedOn w:val="DefaultParagraphFont"/>
    <w:rsid w:val="00E313F0"/>
  </w:style>
  <w:style w:type="character" w:customStyle="1" w:styleId="Bodytext62">
    <w:name w:val="Body text (6)"/>
    <w:basedOn w:val="Bodytext870"/>
    <w:rsid w:val="00E313F0"/>
  </w:style>
  <w:style w:type="character" w:customStyle="1" w:styleId="Bodytext870">
    <w:name w:val="Body text (87)"/>
    <w:basedOn w:val="DefaultParagraphFont"/>
    <w:rsid w:val="00E313F0"/>
  </w:style>
  <w:style w:type="character" w:customStyle="1" w:styleId="BodytextSegoeUI">
    <w:name w:val="Body text + Segoe UI"/>
    <w:aliases w:val="21.5 pt"/>
    <w:basedOn w:val="DefaultParagraphFont"/>
    <w:rsid w:val="00E313F0"/>
  </w:style>
  <w:style w:type="character" w:customStyle="1" w:styleId="Bodytext68">
    <w:name w:val="Body text (68)_"/>
    <w:basedOn w:val="DefaultParagraphFont"/>
    <w:rsid w:val="00E313F0"/>
  </w:style>
  <w:style w:type="character" w:customStyle="1" w:styleId="Bodytext112SmallCaps">
    <w:name w:val="Body text (112) + Small Caps"/>
    <w:basedOn w:val="DefaultParagraphFont"/>
    <w:rsid w:val="00E313F0"/>
  </w:style>
  <w:style w:type="character" w:customStyle="1" w:styleId="Bodytext680">
    <w:name w:val="Body text (68)"/>
    <w:basedOn w:val="Heading162SmallCaps"/>
    <w:rsid w:val="00E313F0"/>
  </w:style>
  <w:style w:type="character" w:customStyle="1" w:styleId="Tableofcontents11">
    <w:name w:val="Table of contents (11)_"/>
    <w:basedOn w:val="DefaultParagraphFont"/>
    <w:rsid w:val="00E313F0"/>
  </w:style>
  <w:style w:type="character" w:customStyle="1" w:styleId="Tableofcontents110">
    <w:name w:val="Table of contents (11)"/>
    <w:basedOn w:val="article-quote-right"/>
    <w:rsid w:val="00E313F0"/>
  </w:style>
  <w:style w:type="character" w:customStyle="1" w:styleId="Tableofcontents15">
    <w:name w:val="Table of contents (15)_"/>
    <w:basedOn w:val="DefaultParagraphFont"/>
    <w:rsid w:val="00E313F0"/>
  </w:style>
  <w:style w:type="character" w:customStyle="1" w:styleId="Tableofcontents150">
    <w:name w:val="Table of contents (15)"/>
    <w:basedOn w:val="StyleBox12pt"/>
    <w:rsid w:val="00E313F0"/>
  </w:style>
  <w:style w:type="character" w:customStyle="1" w:styleId="Heading162SmallCaps">
    <w:name w:val="Heading #16 (2) + Small Caps"/>
    <w:basedOn w:val="DefaultParagraphFont"/>
    <w:rsid w:val="00E313F0"/>
  </w:style>
  <w:style w:type="character" w:customStyle="1" w:styleId="ft6">
    <w:name w:val="ft6"/>
    <w:basedOn w:val="DefaultParagraphFont"/>
    <w:rsid w:val="00E313F0"/>
  </w:style>
  <w:style w:type="character" w:customStyle="1" w:styleId="amp">
    <w:name w:val="amp"/>
    <w:basedOn w:val="DefaultParagraphFont"/>
    <w:rsid w:val="00E313F0"/>
  </w:style>
  <w:style w:type="character" w:customStyle="1" w:styleId="article-quote-right">
    <w:name w:val="article-quote-right"/>
    <w:basedOn w:val="DefaultParagraphFont"/>
    <w:rsid w:val="00E313F0"/>
  </w:style>
  <w:style w:type="character" w:customStyle="1" w:styleId="StyleBox12ptBold">
    <w:name w:val="Style Box + 12 pt Bold"/>
    <w:basedOn w:val="DefaultParagraphFont"/>
    <w:rsid w:val="00E313F0"/>
  </w:style>
  <w:style w:type="character" w:customStyle="1" w:styleId="StyleBox12pt">
    <w:name w:val="Style Box + 12 pt"/>
    <w:basedOn w:val="DefaultParagraphFont"/>
    <w:rsid w:val="00E313F0"/>
  </w:style>
  <w:style w:type="character" w:customStyle="1" w:styleId="BoldandUnderlineCharCharCharChar">
    <w:name w:val="Bold and Underline Char Char Char Char"/>
    <w:rsid w:val="00E313F0"/>
  </w:style>
  <w:style w:type="character" w:customStyle="1" w:styleId="BoldandUnderlineCharChar">
    <w:name w:val="Bold and Underline Char Char"/>
    <w:rsid w:val="00E313F0"/>
  </w:style>
  <w:style w:type="character" w:customStyle="1" w:styleId="commentstext">
    <w:name w:val="commentstext"/>
    <w:rsid w:val="00E313F0"/>
  </w:style>
  <w:style w:type="character" w:customStyle="1" w:styleId="dd">
    <w:name w:val="dd"/>
    <w:rsid w:val="00E313F0"/>
  </w:style>
  <w:style w:type="character" w:customStyle="1" w:styleId="underLight">
    <w:name w:val="underLight"/>
    <w:uiPriority w:val="1"/>
    <w:qFormat/>
    <w:rsid w:val="00E313F0"/>
  </w:style>
  <w:style w:type="character" w:customStyle="1" w:styleId="author-rss">
    <w:name w:val="author-rss"/>
    <w:rsid w:val="00E313F0"/>
  </w:style>
  <w:style w:type="character" w:customStyle="1" w:styleId="at">
    <w:name w:val="at"/>
    <w:basedOn w:val="DefaultParagraphFont"/>
    <w:rsid w:val="00E313F0"/>
  </w:style>
  <w:style w:type="character" w:customStyle="1" w:styleId="source">
    <w:name w:val="source"/>
    <w:rsid w:val="00E313F0"/>
  </w:style>
  <w:style w:type="character" w:customStyle="1" w:styleId="bioline">
    <w:name w:val="bioline"/>
    <w:rsid w:val="00E313F0"/>
  </w:style>
  <w:style w:type="character" w:customStyle="1" w:styleId="wikicreatelink">
    <w:name w:val="wikicreatelink"/>
    <w:basedOn w:val="DefaultParagraphFont"/>
    <w:rsid w:val="00E313F0"/>
  </w:style>
  <w:style w:type="character" w:customStyle="1" w:styleId="facebook-share-count">
    <w:name w:val="facebook-share-count"/>
    <w:basedOn w:val="DefaultParagraphFont"/>
    <w:rsid w:val="00E313F0"/>
  </w:style>
  <w:style w:type="character" w:customStyle="1" w:styleId="tickerwrap">
    <w:name w:val="ticker_wrap"/>
    <w:basedOn w:val="DefaultParagraphFont"/>
    <w:rsid w:val="00E313F0"/>
  </w:style>
  <w:style w:type="character" w:customStyle="1" w:styleId="smallcaps0">
    <w:name w:val="small_caps"/>
    <w:basedOn w:val="DefaultParagraphFont"/>
    <w:rsid w:val="00E313F0"/>
  </w:style>
  <w:style w:type="character" w:customStyle="1" w:styleId="bodycopy">
    <w:name w:val="bodycopy"/>
    <w:basedOn w:val="DefaultParagraphFont"/>
    <w:rsid w:val="00E313F0"/>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E313F0"/>
  </w:style>
  <w:style w:type="character" w:customStyle="1" w:styleId="StyleGaramondText1">
    <w:name w:val="Style Garamond Text 1"/>
    <w:basedOn w:val="DefaultParagraphFont"/>
    <w:rsid w:val="00E313F0"/>
  </w:style>
  <w:style w:type="character" w:customStyle="1" w:styleId="StyleGaramondText1Underline">
    <w:name w:val="Style Garamond Text 1 Underline"/>
    <w:basedOn w:val="DefaultParagraphFont"/>
    <w:rsid w:val="00E313F0"/>
  </w:style>
  <w:style w:type="character" w:customStyle="1" w:styleId="StyleBoldUnderlineBorderSinglesolidlineAuto05pt">
    <w:name w:val="Style Bold Underline Border: : (Single solid line Auto  0.5 pt ..."/>
    <w:basedOn w:val="DefaultParagraphFont"/>
    <w:rsid w:val="00E313F0"/>
  </w:style>
  <w:style w:type="character" w:customStyle="1" w:styleId="StyleStyleBoldUnderlineUnderlineIntenseEmphasisIntenseEmpha">
    <w:name w:val="Style Style Bold UnderlineUnderlineIntense EmphasisIntense Empha..."/>
    <w:basedOn w:val="DefaultParagraphFont"/>
    <w:rsid w:val="00E313F0"/>
  </w:style>
  <w:style w:type="character" w:customStyle="1" w:styleId="Style7ptBold">
    <w:name w:val="Style 7 pt Bold"/>
    <w:basedOn w:val="DefaultParagraphFont"/>
    <w:rsid w:val="00E313F0"/>
  </w:style>
  <w:style w:type="character" w:styleId="HTMLAcronym">
    <w:name w:val="HTML Acronym"/>
    <w:basedOn w:val="DefaultParagraphFont"/>
    <w:unhideWhenUsed/>
    <w:rsid w:val="00E313F0"/>
  </w:style>
  <w:style w:type="paragraph" w:styleId="BlockText">
    <w:name w:val="Block Text"/>
    <w:basedOn w:val="Normal"/>
    <w:unhideWhenUsed/>
    <w:rsid w:val="00E313F0"/>
    <w:pPr>
      <w:pBdr>
        <w:top w:val="single" w:sz="2" w:space="10" w:color="4472C4" w:themeColor="accent1" w:shadow="1"/>
        <w:left w:val="single" w:sz="2" w:space="10" w:color="4472C4" w:themeColor="accent1" w:shadow="1"/>
        <w:bottom w:val="single" w:sz="2" w:space="10" w:color="4472C4" w:themeColor="accent1" w:shadow="1"/>
        <w:right w:val="single" w:sz="2" w:space="10" w:color="4472C4" w:themeColor="accent1" w:shadow="1"/>
      </w:pBdr>
      <w:spacing w:after="0" w:line="240" w:lineRule="auto"/>
      <w:ind w:left="1152" w:right="1152"/>
    </w:pPr>
    <w:rPr>
      <w:rFonts w:asciiTheme="minorHAnsi" w:hAnsiTheme="minorHAnsi"/>
      <w:i/>
      <w:iCs/>
      <w:color w:val="4472C4" w:themeColor="accent1"/>
    </w:rPr>
  </w:style>
  <w:style w:type="paragraph" w:styleId="NormalIndent">
    <w:name w:val="Normal Indent"/>
    <w:basedOn w:val="Normal"/>
    <w:unhideWhenUsed/>
    <w:rsid w:val="00E313F0"/>
    <w:pPr>
      <w:spacing w:after="0" w:line="240" w:lineRule="auto"/>
      <w:ind w:left="720"/>
    </w:pPr>
  </w:style>
  <w:style w:type="paragraph" w:styleId="EnvelopeReturn">
    <w:name w:val="envelope return"/>
    <w:basedOn w:val="Normal"/>
    <w:unhideWhenUsed/>
    <w:rsid w:val="00E313F0"/>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E313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E313F0"/>
    <w:pPr>
      <w:spacing w:after="0" w:line="240" w:lineRule="auto"/>
    </w:pPr>
    <w:rPr>
      <w:i/>
      <w:iCs/>
    </w:rPr>
  </w:style>
  <w:style w:type="character" w:customStyle="1" w:styleId="HTMLAddressChar">
    <w:name w:val="HTML Address Char"/>
    <w:basedOn w:val="DefaultParagraphFont"/>
    <w:link w:val="HTMLAddress"/>
    <w:uiPriority w:val="99"/>
    <w:rsid w:val="00E313F0"/>
    <w:rPr>
      <w:rFonts w:ascii="Calibri" w:hAnsi="Calibri"/>
      <w:i/>
      <w:iCs/>
    </w:rPr>
  </w:style>
  <w:style w:type="paragraph" w:styleId="Index1">
    <w:name w:val="index 1"/>
    <w:basedOn w:val="Normal"/>
    <w:next w:val="Normal"/>
    <w:autoRedefine/>
    <w:unhideWhenUsed/>
    <w:rsid w:val="00E313F0"/>
    <w:pPr>
      <w:spacing w:after="0" w:line="240" w:lineRule="auto"/>
      <w:ind w:left="220" w:hanging="220"/>
    </w:pPr>
  </w:style>
  <w:style w:type="character" w:customStyle="1" w:styleId="BodyTextIndent3Char">
    <w:name w:val="Body Text Indent 3 Char"/>
    <w:basedOn w:val="DefaultParagraphFont"/>
    <w:uiPriority w:val="99"/>
    <w:locked/>
    <w:rsid w:val="00E313F0"/>
  </w:style>
  <w:style w:type="character" w:customStyle="1" w:styleId="cardunderlineChar">
    <w:name w:val="card underline Char"/>
    <w:locked/>
    <w:rsid w:val="00E313F0"/>
  </w:style>
  <w:style w:type="paragraph" w:customStyle="1" w:styleId="cardunderline">
    <w:name w:val="card underline"/>
    <w:basedOn w:val="Normal"/>
    <w:next w:val="GAUnderline"/>
    <w:qFormat/>
    <w:rsid w:val="00E313F0"/>
    <w:pPr>
      <w:spacing w:after="0" w:line="240" w:lineRule="auto"/>
    </w:pPr>
  </w:style>
  <w:style w:type="character" w:customStyle="1" w:styleId="StyleHeading4UnderlinedsmalltextGaramondChar">
    <w:name w:val="Style Heading 4Underlinedsmall text + Garamond Char"/>
    <w:locked/>
    <w:rsid w:val="00E313F0"/>
  </w:style>
  <w:style w:type="paragraph" w:customStyle="1" w:styleId="StyleHeading4UnderlinedsmalltextGaramond">
    <w:name w:val="Style Heading 4Underlinedsmall text + Garamond"/>
    <w:basedOn w:val="Heading4"/>
    <w:qFormat/>
    <w:rsid w:val="00E313F0"/>
    <w:pPr>
      <w:spacing w:before="200" w:line="240" w:lineRule="auto"/>
    </w:pPr>
    <w:rPr>
      <w:iCs w:val="0"/>
      <w:sz w:val="22"/>
    </w:rPr>
  </w:style>
  <w:style w:type="paragraph" w:customStyle="1" w:styleId="Heading2-NotBold">
    <w:name w:val="Heading 2 - Not Bold"/>
    <w:basedOn w:val="Heading2"/>
    <w:autoRedefine/>
    <w:uiPriority w:val="99"/>
    <w:qFormat/>
    <w:rsid w:val="00E313F0"/>
    <w:pPr>
      <w:spacing w:before="480" w:line="240" w:lineRule="auto"/>
    </w:pPr>
  </w:style>
  <w:style w:type="paragraph" w:customStyle="1" w:styleId="Heading2-Bold">
    <w:name w:val="Heading 2 - Bold"/>
    <w:basedOn w:val="Normal"/>
    <w:next w:val="Micro"/>
    <w:autoRedefine/>
    <w:uiPriority w:val="99"/>
    <w:qFormat/>
    <w:rsid w:val="00E313F0"/>
    <w:pPr>
      <w:spacing w:after="0" w:line="240" w:lineRule="auto"/>
    </w:pPr>
  </w:style>
  <w:style w:type="paragraph" w:customStyle="1" w:styleId="tag">
    <w:name w:val="%tag"/>
    <w:basedOn w:val="Normal"/>
    <w:next w:val="Normal"/>
    <w:link w:val="tagChar0"/>
    <w:uiPriority w:val="99"/>
    <w:qFormat/>
    <w:rsid w:val="00E313F0"/>
    <w:pPr>
      <w:spacing w:after="0" w:line="240" w:lineRule="auto"/>
    </w:pPr>
  </w:style>
  <w:style w:type="character" w:customStyle="1" w:styleId="Style2Char0">
    <w:name w:val="Style 2 Char"/>
    <w:uiPriority w:val="99"/>
    <w:locked/>
    <w:rsid w:val="00E313F0"/>
  </w:style>
  <w:style w:type="character" w:customStyle="1" w:styleId="GAUnderlineChar">
    <w:name w:val="GA Underline Char"/>
    <w:locked/>
    <w:rsid w:val="00E313F0"/>
  </w:style>
  <w:style w:type="paragraph" w:customStyle="1" w:styleId="GAUnderline">
    <w:name w:val="GA Underline"/>
    <w:basedOn w:val="Normal"/>
    <w:next w:val="StyleHeading2TagHEADING2TagCite11pt"/>
    <w:qFormat/>
    <w:rsid w:val="00E313F0"/>
    <w:pPr>
      <w:spacing w:after="0" w:line="240" w:lineRule="auto"/>
    </w:pPr>
  </w:style>
  <w:style w:type="character" w:customStyle="1" w:styleId="textsmallChar0">
    <w:name w:val="textsmall Char"/>
    <w:locked/>
    <w:rsid w:val="00E313F0"/>
  </w:style>
  <w:style w:type="character" w:customStyle="1" w:styleId="cardtextChar3">
    <w:name w:val="cardtext Char"/>
    <w:locked/>
    <w:rsid w:val="00E313F0"/>
  </w:style>
  <w:style w:type="paragraph" w:customStyle="1" w:styleId="h-lead">
    <w:name w:val="h-lead"/>
    <w:basedOn w:val="Normal"/>
    <w:next w:val="Brief"/>
    <w:uiPriority w:val="99"/>
    <w:qFormat/>
    <w:rsid w:val="00E313F0"/>
    <w:pPr>
      <w:spacing w:after="0" w:line="240" w:lineRule="auto"/>
    </w:pPr>
  </w:style>
  <w:style w:type="paragraph" w:customStyle="1" w:styleId="intro">
    <w:name w:val="intro"/>
    <w:basedOn w:val="Normal"/>
    <w:next w:val="CM2"/>
    <w:uiPriority w:val="99"/>
    <w:qFormat/>
    <w:rsid w:val="00E313F0"/>
    <w:pPr>
      <w:spacing w:after="0" w:line="240" w:lineRule="auto"/>
    </w:pPr>
  </w:style>
  <w:style w:type="character" w:customStyle="1" w:styleId="StyleHeading2TagHEADING2TagCite11ptChar">
    <w:name w:val="Style Heading 2TagHEADING 2Tag&amp;Cite + 11 pt Char"/>
    <w:locked/>
    <w:rsid w:val="00E313F0"/>
  </w:style>
  <w:style w:type="paragraph" w:customStyle="1" w:styleId="StyleHeading2TagHEADING2TagCite11pt">
    <w:name w:val="Style Heading 2TagHEADING 2Tag&amp;Cite + 11 pt"/>
    <w:basedOn w:val="Heading2"/>
    <w:next w:val="CM16"/>
    <w:qFormat/>
    <w:rsid w:val="00E313F0"/>
    <w:pPr>
      <w:spacing w:before="480" w:line="240" w:lineRule="auto"/>
    </w:pPr>
  </w:style>
  <w:style w:type="paragraph" w:customStyle="1" w:styleId="F3-TagAuthor">
    <w:name w:val="F3 - Tag/Author"/>
    <w:basedOn w:val="Normal"/>
    <w:next w:val="CM19"/>
    <w:uiPriority w:val="99"/>
    <w:qFormat/>
    <w:rsid w:val="00E313F0"/>
    <w:pPr>
      <w:spacing w:after="0" w:line="240" w:lineRule="auto"/>
    </w:pPr>
  </w:style>
  <w:style w:type="paragraph" w:customStyle="1" w:styleId="F5-UnderlineNormal">
    <w:name w:val="F5 - Underline Normal"/>
    <w:basedOn w:val="Normal"/>
    <w:next w:val="CM34"/>
    <w:uiPriority w:val="99"/>
    <w:qFormat/>
    <w:rsid w:val="00E313F0"/>
    <w:pPr>
      <w:spacing w:after="0" w:line="240" w:lineRule="auto"/>
    </w:pPr>
  </w:style>
  <w:style w:type="paragraph" w:customStyle="1" w:styleId="Brief-PrimarySource">
    <w:name w:val="Brief - Primary Source"/>
    <w:basedOn w:val="Normal"/>
    <w:next w:val="CM56"/>
    <w:uiPriority w:val="99"/>
    <w:qFormat/>
    <w:rsid w:val="00E313F0"/>
    <w:pPr>
      <w:spacing w:after="0" w:line="240" w:lineRule="auto"/>
    </w:pPr>
  </w:style>
  <w:style w:type="paragraph" w:customStyle="1" w:styleId="Brief-Underline">
    <w:name w:val="Brief - Underline"/>
    <w:basedOn w:val="Normal"/>
    <w:next w:val="CM58"/>
    <w:uiPriority w:val="99"/>
    <w:qFormat/>
    <w:rsid w:val="00E313F0"/>
    <w:pPr>
      <w:spacing w:after="0" w:line="240" w:lineRule="auto"/>
    </w:pPr>
  </w:style>
  <w:style w:type="paragraph" w:customStyle="1" w:styleId="Brief">
    <w:name w:val="Brief"/>
    <w:basedOn w:val="CM56"/>
    <w:next w:val="CM57"/>
    <w:uiPriority w:val="99"/>
    <w:qFormat/>
    <w:rsid w:val="00E313F0"/>
  </w:style>
  <w:style w:type="paragraph" w:customStyle="1" w:styleId="CM2">
    <w:name w:val="CM2"/>
    <w:basedOn w:val="Normal"/>
    <w:next w:val="Normal"/>
    <w:uiPriority w:val="99"/>
    <w:qFormat/>
    <w:rsid w:val="00E313F0"/>
    <w:pPr>
      <w:spacing w:after="0" w:line="240" w:lineRule="auto"/>
    </w:pPr>
  </w:style>
  <w:style w:type="paragraph" w:customStyle="1" w:styleId="CM11">
    <w:name w:val="CM11"/>
    <w:basedOn w:val="Normal"/>
    <w:next w:val="Normal"/>
    <w:uiPriority w:val="99"/>
    <w:qFormat/>
    <w:rsid w:val="00E313F0"/>
    <w:pPr>
      <w:spacing w:after="0" w:line="240" w:lineRule="auto"/>
    </w:pPr>
  </w:style>
  <w:style w:type="paragraph" w:customStyle="1" w:styleId="CM16">
    <w:name w:val="CM16"/>
    <w:basedOn w:val="Normal"/>
    <w:next w:val="Normal"/>
    <w:uiPriority w:val="99"/>
    <w:qFormat/>
    <w:rsid w:val="00E313F0"/>
    <w:pPr>
      <w:spacing w:after="0" w:line="240" w:lineRule="auto"/>
    </w:pPr>
  </w:style>
  <w:style w:type="paragraph" w:customStyle="1" w:styleId="CM19">
    <w:name w:val="CM19"/>
    <w:basedOn w:val="Normal"/>
    <w:uiPriority w:val="99"/>
    <w:qFormat/>
    <w:rsid w:val="00E313F0"/>
    <w:pPr>
      <w:spacing w:after="0" w:line="240" w:lineRule="auto"/>
    </w:pPr>
  </w:style>
  <w:style w:type="paragraph" w:customStyle="1" w:styleId="CM34">
    <w:name w:val="CM34"/>
    <w:basedOn w:val="Normal"/>
    <w:uiPriority w:val="99"/>
    <w:qFormat/>
    <w:rsid w:val="00E313F0"/>
    <w:pPr>
      <w:spacing w:after="0" w:line="240" w:lineRule="auto"/>
    </w:pPr>
  </w:style>
  <w:style w:type="paragraph" w:customStyle="1" w:styleId="CM56">
    <w:name w:val="CM56"/>
    <w:basedOn w:val="Normal"/>
    <w:uiPriority w:val="99"/>
    <w:qFormat/>
    <w:rsid w:val="00E313F0"/>
    <w:pPr>
      <w:spacing w:after="0" w:line="240" w:lineRule="auto"/>
    </w:pPr>
  </w:style>
  <w:style w:type="paragraph" w:customStyle="1" w:styleId="CM58">
    <w:name w:val="CM58"/>
    <w:basedOn w:val="Normal"/>
    <w:uiPriority w:val="99"/>
    <w:qFormat/>
    <w:rsid w:val="00E313F0"/>
    <w:pPr>
      <w:spacing w:after="0" w:line="240" w:lineRule="auto"/>
    </w:pPr>
  </w:style>
  <w:style w:type="paragraph" w:customStyle="1" w:styleId="CM57">
    <w:name w:val="CM57"/>
    <w:basedOn w:val="Normal"/>
    <w:uiPriority w:val="99"/>
    <w:qFormat/>
    <w:rsid w:val="00E313F0"/>
    <w:pPr>
      <w:spacing w:after="0" w:line="240" w:lineRule="auto"/>
    </w:pPr>
  </w:style>
  <w:style w:type="paragraph" w:customStyle="1" w:styleId="CM1">
    <w:name w:val="CM1"/>
    <w:basedOn w:val="Normal"/>
    <w:uiPriority w:val="99"/>
    <w:qFormat/>
    <w:rsid w:val="00E313F0"/>
    <w:pPr>
      <w:spacing w:after="0" w:line="240" w:lineRule="auto"/>
    </w:pPr>
  </w:style>
  <w:style w:type="paragraph" w:customStyle="1" w:styleId="CM49">
    <w:name w:val="CM49"/>
    <w:basedOn w:val="Normal"/>
    <w:uiPriority w:val="99"/>
    <w:qFormat/>
    <w:rsid w:val="00E313F0"/>
    <w:pPr>
      <w:spacing w:after="0" w:line="240" w:lineRule="auto"/>
    </w:pPr>
  </w:style>
  <w:style w:type="paragraph" w:customStyle="1" w:styleId="CM41">
    <w:name w:val="CM41"/>
    <w:basedOn w:val="Normal"/>
    <w:uiPriority w:val="99"/>
    <w:qFormat/>
    <w:rsid w:val="00E313F0"/>
    <w:pPr>
      <w:spacing w:after="0" w:line="240" w:lineRule="auto"/>
    </w:pPr>
  </w:style>
  <w:style w:type="paragraph" w:customStyle="1" w:styleId="3rdOrderPara">
    <w:name w:val="3rd Order Para"/>
    <w:basedOn w:val="Normal"/>
    <w:qFormat/>
    <w:rsid w:val="00E313F0"/>
    <w:pPr>
      <w:spacing w:after="0" w:line="240" w:lineRule="auto"/>
    </w:pPr>
  </w:style>
  <w:style w:type="paragraph" w:customStyle="1" w:styleId="2ndOrderPara">
    <w:name w:val="2nd Order Para"/>
    <w:basedOn w:val="Normal"/>
    <w:qFormat/>
    <w:rsid w:val="00E313F0"/>
    <w:pPr>
      <w:spacing w:after="0" w:line="240" w:lineRule="auto"/>
    </w:pPr>
  </w:style>
  <w:style w:type="paragraph" w:customStyle="1" w:styleId="Normal-SIGN2">
    <w:name w:val="Normal-SIGN2"/>
    <w:basedOn w:val="Normal"/>
    <w:qFormat/>
    <w:rsid w:val="00E313F0"/>
    <w:pPr>
      <w:spacing w:after="0" w:line="240" w:lineRule="auto"/>
    </w:pPr>
  </w:style>
  <w:style w:type="paragraph" w:customStyle="1" w:styleId="Normal-SIGN1">
    <w:name w:val="Normal-SIGN1"/>
    <w:basedOn w:val="Normal"/>
    <w:uiPriority w:val="99"/>
    <w:qFormat/>
    <w:rsid w:val="00E313F0"/>
    <w:pPr>
      <w:spacing w:after="0" w:line="240" w:lineRule="auto"/>
    </w:pPr>
  </w:style>
  <w:style w:type="paragraph" w:customStyle="1" w:styleId="CM3">
    <w:name w:val="CM3"/>
    <w:basedOn w:val="Normal"/>
    <w:uiPriority w:val="99"/>
    <w:qFormat/>
    <w:rsid w:val="00E313F0"/>
    <w:pPr>
      <w:spacing w:after="0" w:line="240" w:lineRule="auto"/>
    </w:pPr>
  </w:style>
  <w:style w:type="paragraph" w:customStyle="1" w:styleId="CM33">
    <w:name w:val="CM33"/>
    <w:basedOn w:val="Normal"/>
    <w:uiPriority w:val="99"/>
    <w:qFormat/>
    <w:rsid w:val="00E313F0"/>
    <w:pPr>
      <w:spacing w:after="0" w:line="240" w:lineRule="auto"/>
    </w:pPr>
  </w:style>
  <w:style w:type="paragraph" w:customStyle="1" w:styleId="CM37">
    <w:name w:val="CM37"/>
    <w:basedOn w:val="Normal"/>
    <w:uiPriority w:val="99"/>
    <w:qFormat/>
    <w:rsid w:val="00E313F0"/>
    <w:pPr>
      <w:spacing w:after="0" w:line="240" w:lineRule="auto"/>
    </w:pPr>
  </w:style>
  <w:style w:type="paragraph" w:customStyle="1" w:styleId="CM7">
    <w:name w:val="CM7"/>
    <w:basedOn w:val="Normal"/>
    <w:uiPriority w:val="99"/>
    <w:qFormat/>
    <w:rsid w:val="00E313F0"/>
    <w:pPr>
      <w:spacing w:after="0" w:line="240" w:lineRule="auto"/>
    </w:pPr>
  </w:style>
  <w:style w:type="paragraph" w:customStyle="1" w:styleId="Brief-SecondarySource">
    <w:name w:val="Brief - Secondary Source"/>
    <w:basedOn w:val="Normal"/>
    <w:next w:val="ReportDate"/>
    <w:qFormat/>
    <w:rsid w:val="00E313F0"/>
    <w:pPr>
      <w:spacing w:after="0" w:line="240" w:lineRule="auto"/>
    </w:pPr>
  </w:style>
  <w:style w:type="paragraph" w:customStyle="1" w:styleId="Brief-Card">
    <w:name w:val="Brief - Card"/>
    <w:basedOn w:val="Normal"/>
    <w:next w:val="Pa11"/>
    <w:uiPriority w:val="99"/>
    <w:qFormat/>
    <w:rsid w:val="00E313F0"/>
    <w:pPr>
      <w:spacing w:after="0" w:line="240" w:lineRule="auto"/>
    </w:pPr>
  </w:style>
  <w:style w:type="paragraph" w:customStyle="1" w:styleId="Normal3">
    <w:name w:val="Normal+3"/>
    <w:basedOn w:val="Normal"/>
    <w:next w:val="Normal"/>
    <w:uiPriority w:val="99"/>
    <w:qFormat/>
    <w:rsid w:val="00E313F0"/>
    <w:pPr>
      <w:spacing w:after="0" w:line="240" w:lineRule="auto"/>
    </w:pPr>
  </w:style>
  <w:style w:type="paragraph" w:customStyle="1" w:styleId="Normal11">
    <w:name w:val="Normal+1"/>
    <w:basedOn w:val="Normal"/>
    <w:next w:val="Normal"/>
    <w:uiPriority w:val="99"/>
    <w:qFormat/>
    <w:rsid w:val="00E313F0"/>
    <w:pPr>
      <w:spacing w:after="0" w:line="240" w:lineRule="auto"/>
    </w:pPr>
  </w:style>
  <w:style w:type="paragraph" w:customStyle="1" w:styleId="Heading231">
    <w:name w:val="Heading 2+3"/>
    <w:basedOn w:val="Normal"/>
    <w:next w:val="Normal"/>
    <w:uiPriority w:val="99"/>
    <w:qFormat/>
    <w:rsid w:val="00E313F0"/>
    <w:pPr>
      <w:spacing w:after="0" w:line="240" w:lineRule="auto"/>
    </w:pPr>
  </w:style>
  <w:style w:type="paragraph" w:customStyle="1" w:styleId="Normal5">
    <w:name w:val="Normal+5"/>
    <w:basedOn w:val="Normal"/>
    <w:uiPriority w:val="99"/>
    <w:qFormat/>
    <w:rsid w:val="00E313F0"/>
    <w:pPr>
      <w:spacing w:after="0" w:line="240" w:lineRule="auto"/>
    </w:pPr>
  </w:style>
  <w:style w:type="paragraph" w:customStyle="1" w:styleId="Cover1">
    <w:name w:val="Cover 1"/>
    <w:basedOn w:val="Normal"/>
    <w:next w:val="Normal"/>
    <w:uiPriority w:val="99"/>
    <w:qFormat/>
    <w:rsid w:val="00E313F0"/>
    <w:pPr>
      <w:spacing w:after="0" w:line="240" w:lineRule="auto"/>
    </w:pPr>
  </w:style>
  <w:style w:type="paragraph" w:customStyle="1" w:styleId="Cover2">
    <w:name w:val="Cover 2"/>
    <w:basedOn w:val="Normal"/>
    <w:next w:val="Normal"/>
    <w:uiPriority w:val="99"/>
    <w:qFormat/>
    <w:rsid w:val="00E313F0"/>
    <w:pPr>
      <w:spacing w:after="0" w:line="240" w:lineRule="auto"/>
    </w:pPr>
  </w:style>
  <w:style w:type="paragraph" w:customStyle="1" w:styleId="ReportDate">
    <w:name w:val="ReportDate"/>
    <w:basedOn w:val="Normal"/>
    <w:uiPriority w:val="99"/>
    <w:qFormat/>
    <w:rsid w:val="00E313F0"/>
    <w:pPr>
      <w:spacing w:after="0" w:line="240" w:lineRule="auto"/>
    </w:pPr>
  </w:style>
  <w:style w:type="paragraph" w:customStyle="1" w:styleId="Pa11">
    <w:name w:val="Pa11"/>
    <w:basedOn w:val="Normal"/>
    <w:next w:val="Normal"/>
    <w:uiPriority w:val="99"/>
    <w:qFormat/>
    <w:rsid w:val="00E313F0"/>
    <w:pPr>
      <w:spacing w:after="0" w:line="240" w:lineRule="auto"/>
    </w:pPr>
  </w:style>
  <w:style w:type="paragraph" w:customStyle="1" w:styleId="CM30">
    <w:name w:val="CM30"/>
    <w:basedOn w:val="Normal"/>
    <w:uiPriority w:val="99"/>
    <w:qFormat/>
    <w:rsid w:val="00E313F0"/>
    <w:pPr>
      <w:spacing w:after="0" w:line="240" w:lineRule="auto"/>
    </w:pPr>
  </w:style>
  <w:style w:type="paragraph" w:customStyle="1" w:styleId="CM28">
    <w:name w:val="CM28"/>
    <w:basedOn w:val="Normal"/>
    <w:uiPriority w:val="99"/>
    <w:qFormat/>
    <w:rsid w:val="00E313F0"/>
    <w:pPr>
      <w:spacing w:after="0" w:line="240" w:lineRule="auto"/>
    </w:pPr>
  </w:style>
  <w:style w:type="paragraph" w:customStyle="1" w:styleId="CM8">
    <w:name w:val="CM8"/>
    <w:basedOn w:val="Normal"/>
    <w:uiPriority w:val="99"/>
    <w:qFormat/>
    <w:rsid w:val="00E313F0"/>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E313F0"/>
    <w:pPr>
      <w:spacing w:before="480" w:line="240" w:lineRule="auto"/>
    </w:pPr>
  </w:style>
  <w:style w:type="paragraph" w:customStyle="1" w:styleId="IndexFixer">
    <w:name w:val="Index Fixer"/>
    <w:basedOn w:val="Heading1"/>
    <w:next w:val="StyleBoldUnderliningKernat16pt"/>
    <w:uiPriority w:val="99"/>
    <w:qFormat/>
    <w:rsid w:val="00E313F0"/>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E313F0"/>
    <w:pPr>
      <w:spacing w:after="0" w:line="240" w:lineRule="auto"/>
    </w:pPr>
  </w:style>
  <w:style w:type="paragraph" w:customStyle="1" w:styleId="PageHeader-Underline18pt">
    <w:name w:val="Page Header - Underline 18 pt"/>
    <w:next w:val="TxBr6p1"/>
    <w:uiPriority w:val="99"/>
    <w:qFormat/>
    <w:rsid w:val="00E313F0"/>
    <w:pPr>
      <w:spacing w:after="200" w:line="276" w:lineRule="auto"/>
    </w:pPr>
  </w:style>
  <w:style w:type="paragraph" w:customStyle="1" w:styleId="ArgumentTags">
    <w:name w:val="Argument Tags"/>
    <w:basedOn w:val="Heading2"/>
    <w:next w:val="cardCharCharCharCharCharCharCharCharCharCharCharCharCharCharChar"/>
    <w:uiPriority w:val="99"/>
    <w:qFormat/>
    <w:rsid w:val="00E313F0"/>
    <w:pPr>
      <w:spacing w:before="480" w:line="240" w:lineRule="auto"/>
    </w:pPr>
  </w:style>
  <w:style w:type="paragraph" w:customStyle="1" w:styleId="subhead">
    <w:name w:val="subhead"/>
    <w:basedOn w:val="Normal"/>
    <w:qFormat/>
    <w:rsid w:val="00E313F0"/>
    <w:pPr>
      <w:spacing w:after="0" w:line="240" w:lineRule="auto"/>
    </w:pPr>
  </w:style>
  <w:style w:type="paragraph" w:customStyle="1" w:styleId="boldy">
    <w:name w:val="boldy"/>
    <w:basedOn w:val="Heading2"/>
    <w:next w:val="Card1"/>
    <w:uiPriority w:val="99"/>
    <w:qFormat/>
    <w:rsid w:val="00E313F0"/>
    <w:pPr>
      <w:spacing w:before="480" w:line="240" w:lineRule="auto"/>
    </w:pPr>
  </w:style>
  <w:style w:type="paragraph" w:customStyle="1" w:styleId="TxBr6p1">
    <w:name w:val="TxBr_6p1"/>
    <w:basedOn w:val="Normal"/>
    <w:next w:val="Cite21"/>
    <w:uiPriority w:val="99"/>
    <w:qFormat/>
    <w:rsid w:val="00E313F0"/>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E313F0"/>
    <w:pPr>
      <w:spacing w:after="0" w:line="240" w:lineRule="auto"/>
    </w:pPr>
  </w:style>
  <w:style w:type="character" w:customStyle="1" w:styleId="UnderlineStyleChar">
    <w:name w:val="Underline Style Char"/>
    <w:link w:val="UnderlineStyle0"/>
    <w:locked/>
    <w:rsid w:val="00E313F0"/>
  </w:style>
  <w:style w:type="paragraph" w:customStyle="1" w:styleId="Normalization">
    <w:name w:val="Normalization"/>
    <w:basedOn w:val="Normal"/>
    <w:next w:val="articletext"/>
    <w:uiPriority w:val="99"/>
    <w:qFormat/>
    <w:rsid w:val="00E313F0"/>
    <w:pPr>
      <w:spacing w:after="0" w:line="240" w:lineRule="auto"/>
    </w:pPr>
  </w:style>
  <w:style w:type="paragraph" w:customStyle="1" w:styleId="listlevel1">
    <w:name w:val="list level 1"/>
    <w:basedOn w:val="Normal"/>
    <w:next w:val="cardtextsmall"/>
    <w:uiPriority w:val="99"/>
    <w:qFormat/>
    <w:rsid w:val="00E313F0"/>
    <w:pPr>
      <w:spacing w:after="0" w:line="240" w:lineRule="auto"/>
    </w:pPr>
  </w:style>
  <w:style w:type="paragraph" w:customStyle="1" w:styleId="listlevel2">
    <w:name w:val="list level 2"/>
    <w:basedOn w:val="Normal"/>
    <w:next w:val="CaseListNormal"/>
    <w:uiPriority w:val="99"/>
    <w:qFormat/>
    <w:rsid w:val="00E313F0"/>
    <w:pPr>
      <w:spacing w:after="0" w:line="240" w:lineRule="auto"/>
    </w:pPr>
  </w:style>
  <w:style w:type="paragraph" w:customStyle="1" w:styleId="listlevel3">
    <w:name w:val="list level 3"/>
    <w:basedOn w:val="CaseListNormal"/>
    <w:next w:val="Body"/>
    <w:uiPriority w:val="99"/>
    <w:qFormat/>
    <w:rsid w:val="00E313F0"/>
  </w:style>
  <w:style w:type="paragraph" w:customStyle="1" w:styleId="PageNumber1">
    <w:name w:val="Page Number1"/>
    <w:basedOn w:val="Normal"/>
    <w:next w:val="Normal"/>
    <w:uiPriority w:val="99"/>
    <w:qFormat/>
    <w:rsid w:val="00E313F0"/>
    <w:pPr>
      <w:spacing w:after="0" w:line="240" w:lineRule="auto"/>
    </w:pPr>
  </w:style>
  <w:style w:type="paragraph" w:customStyle="1" w:styleId="Card1">
    <w:name w:val="Card1"/>
    <w:next w:val="TimesNewRoman12"/>
    <w:uiPriority w:val="99"/>
    <w:qFormat/>
    <w:rsid w:val="00E313F0"/>
    <w:pPr>
      <w:spacing w:after="200" w:line="276" w:lineRule="auto"/>
    </w:pPr>
  </w:style>
  <w:style w:type="paragraph" w:customStyle="1" w:styleId="Cite21">
    <w:name w:val="Cite2"/>
    <w:next w:val="htmlbody"/>
    <w:uiPriority w:val="99"/>
    <w:qFormat/>
    <w:rsid w:val="00E313F0"/>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E313F0"/>
    <w:pPr>
      <w:spacing w:after="0" w:line="240" w:lineRule="auto"/>
    </w:pPr>
  </w:style>
  <w:style w:type="paragraph" w:customStyle="1" w:styleId="articletext">
    <w:name w:val="articletext"/>
    <w:basedOn w:val="Normal"/>
    <w:next w:val="story-headline"/>
    <w:qFormat/>
    <w:rsid w:val="00E313F0"/>
    <w:pPr>
      <w:spacing w:after="0" w:line="240" w:lineRule="auto"/>
    </w:pPr>
  </w:style>
  <w:style w:type="paragraph" w:customStyle="1" w:styleId="cardtextsmall">
    <w:name w:val="card text small"/>
    <w:basedOn w:val="Normal"/>
    <w:next w:val="story-body"/>
    <w:qFormat/>
    <w:rsid w:val="00E313F0"/>
    <w:pPr>
      <w:spacing w:after="0" w:line="240" w:lineRule="auto"/>
    </w:pPr>
  </w:style>
  <w:style w:type="paragraph" w:customStyle="1" w:styleId="CaseListNormal">
    <w:name w:val="Case List Normal"/>
    <w:basedOn w:val="Normal"/>
    <w:next w:val="story-dateline"/>
    <w:uiPriority w:val="99"/>
    <w:qFormat/>
    <w:rsid w:val="00E313F0"/>
    <w:pPr>
      <w:spacing w:after="0" w:line="240" w:lineRule="auto"/>
    </w:pPr>
  </w:style>
  <w:style w:type="paragraph" w:customStyle="1" w:styleId="3text">
    <w:name w:val="3text"/>
    <w:basedOn w:val="Normal"/>
    <w:next w:val="Corpotesto"/>
    <w:uiPriority w:val="99"/>
    <w:qFormat/>
    <w:rsid w:val="00E313F0"/>
    <w:pPr>
      <w:spacing w:after="0" w:line="240" w:lineRule="auto"/>
    </w:pPr>
  </w:style>
  <w:style w:type="paragraph" w:customStyle="1" w:styleId="TimesNewRoman12">
    <w:name w:val="TimesNewRoman12"/>
    <w:next w:val="tagCharChar1Char"/>
    <w:uiPriority w:val="99"/>
    <w:qFormat/>
    <w:rsid w:val="00E313F0"/>
    <w:pPr>
      <w:spacing w:after="200" w:line="276" w:lineRule="auto"/>
    </w:pPr>
  </w:style>
  <w:style w:type="paragraph" w:customStyle="1" w:styleId="htmlbody">
    <w:name w:val="htmlbody"/>
    <w:basedOn w:val="Normal"/>
    <w:next w:val="OmniPage1"/>
    <w:uiPriority w:val="99"/>
    <w:qFormat/>
    <w:rsid w:val="00E313F0"/>
    <w:pPr>
      <w:spacing w:after="0" w:line="240" w:lineRule="auto"/>
    </w:pPr>
  </w:style>
  <w:style w:type="paragraph" w:customStyle="1" w:styleId="textChar">
    <w:name w:val="text Char"/>
    <w:basedOn w:val="Normal"/>
    <w:next w:val="TitlePageCenter"/>
    <w:autoRedefine/>
    <w:uiPriority w:val="99"/>
    <w:qFormat/>
    <w:rsid w:val="00E313F0"/>
    <w:pPr>
      <w:spacing w:after="0" w:line="240" w:lineRule="auto"/>
    </w:pPr>
  </w:style>
  <w:style w:type="paragraph" w:customStyle="1" w:styleId="story-headline">
    <w:name w:val="story-headline"/>
    <w:basedOn w:val="Normal"/>
    <w:next w:val="ProjectTitleLine"/>
    <w:uiPriority w:val="99"/>
    <w:qFormat/>
    <w:rsid w:val="00E313F0"/>
    <w:pPr>
      <w:spacing w:after="0" w:line="240" w:lineRule="auto"/>
    </w:pPr>
  </w:style>
  <w:style w:type="paragraph" w:customStyle="1" w:styleId="story-dateline">
    <w:name w:val="story-dateline"/>
    <w:basedOn w:val="Normal"/>
    <w:next w:val="cardChar1Char"/>
    <w:uiPriority w:val="99"/>
    <w:qFormat/>
    <w:rsid w:val="00E313F0"/>
    <w:pPr>
      <w:spacing w:after="0" w:line="240" w:lineRule="auto"/>
    </w:pPr>
  </w:style>
  <w:style w:type="paragraph" w:customStyle="1" w:styleId="TextofCards">
    <w:name w:val="Text of Cards"/>
    <w:basedOn w:val="Normal"/>
    <w:next w:val="CM12"/>
    <w:uiPriority w:val="99"/>
    <w:qFormat/>
    <w:rsid w:val="00E313F0"/>
    <w:pPr>
      <w:spacing w:after="0" w:line="240" w:lineRule="auto"/>
    </w:pPr>
  </w:style>
  <w:style w:type="paragraph" w:customStyle="1" w:styleId="Corpotesto">
    <w:name w:val="Corpo testo"/>
    <w:basedOn w:val="Normal"/>
    <w:next w:val="CM44"/>
    <w:uiPriority w:val="99"/>
    <w:qFormat/>
    <w:rsid w:val="00E313F0"/>
    <w:pPr>
      <w:spacing w:after="0" w:line="240" w:lineRule="auto"/>
    </w:pPr>
  </w:style>
  <w:style w:type="paragraph" w:customStyle="1" w:styleId="tagCharChar1Char">
    <w:name w:val="tag Char Char1 Char"/>
    <w:uiPriority w:val="99"/>
    <w:qFormat/>
    <w:rsid w:val="00E313F0"/>
    <w:pPr>
      <w:spacing w:after="200" w:line="276" w:lineRule="auto"/>
    </w:pPr>
  </w:style>
  <w:style w:type="paragraph" w:customStyle="1" w:styleId="OmniPage1">
    <w:name w:val="OmniPage #1"/>
    <w:basedOn w:val="Normal"/>
    <w:next w:val="StrikeThrough"/>
    <w:uiPriority w:val="99"/>
    <w:qFormat/>
    <w:rsid w:val="00E313F0"/>
    <w:pPr>
      <w:spacing w:after="0" w:line="240" w:lineRule="auto"/>
    </w:pPr>
  </w:style>
  <w:style w:type="paragraph" w:customStyle="1" w:styleId="TitlePageCenter">
    <w:name w:val="Title Page Center"/>
    <w:basedOn w:val="Normal"/>
    <w:next w:val="textbodyblack"/>
    <w:autoRedefine/>
    <w:uiPriority w:val="99"/>
    <w:qFormat/>
    <w:rsid w:val="00E313F0"/>
    <w:pPr>
      <w:spacing w:after="0" w:line="240" w:lineRule="auto"/>
    </w:pPr>
  </w:style>
  <w:style w:type="paragraph" w:customStyle="1" w:styleId="TitlePageBy">
    <w:name w:val="Title Page By"/>
    <w:basedOn w:val="textbodyblack"/>
    <w:next w:val="Normal"/>
    <w:autoRedefine/>
    <w:uiPriority w:val="99"/>
    <w:qFormat/>
    <w:rsid w:val="00E313F0"/>
  </w:style>
  <w:style w:type="paragraph" w:customStyle="1" w:styleId="ProjectTitleLine">
    <w:name w:val="Project Title Line"/>
    <w:basedOn w:val="Normal"/>
    <w:next w:val="Normal"/>
    <w:autoRedefine/>
    <w:uiPriority w:val="99"/>
    <w:qFormat/>
    <w:rsid w:val="00E313F0"/>
    <w:pPr>
      <w:spacing w:after="0" w:line="240" w:lineRule="auto"/>
    </w:pPr>
  </w:style>
  <w:style w:type="paragraph" w:customStyle="1" w:styleId="NormalVerdana">
    <w:name w:val="Normal + Verdana"/>
    <w:aliases w:val="White,Normal + Arial,10 pt"/>
    <w:basedOn w:val="Normal"/>
    <w:next w:val="CiteCorrected"/>
    <w:uiPriority w:val="99"/>
    <w:qFormat/>
    <w:rsid w:val="00E313F0"/>
    <w:pPr>
      <w:spacing w:after="0" w:line="240" w:lineRule="auto"/>
    </w:pPr>
  </w:style>
  <w:style w:type="paragraph" w:customStyle="1" w:styleId="cardChar1Char">
    <w:name w:val="card Char1 Char"/>
    <w:basedOn w:val="Normal"/>
    <w:next w:val="StyleLeft02"/>
    <w:uiPriority w:val="99"/>
    <w:qFormat/>
    <w:rsid w:val="00E313F0"/>
    <w:pPr>
      <w:spacing w:after="0" w:line="240" w:lineRule="auto"/>
    </w:pPr>
  </w:style>
  <w:style w:type="paragraph" w:customStyle="1" w:styleId="CM12">
    <w:name w:val="CM12"/>
    <w:basedOn w:val="Normal"/>
    <w:uiPriority w:val="99"/>
    <w:qFormat/>
    <w:rsid w:val="00E313F0"/>
    <w:pPr>
      <w:spacing w:after="0" w:line="240" w:lineRule="auto"/>
    </w:pPr>
  </w:style>
  <w:style w:type="paragraph" w:customStyle="1" w:styleId="CM44">
    <w:name w:val="CM44"/>
    <w:basedOn w:val="Normal"/>
    <w:uiPriority w:val="99"/>
    <w:qFormat/>
    <w:rsid w:val="00E313F0"/>
    <w:pPr>
      <w:spacing w:after="0" w:line="240" w:lineRule="auto"/>
    </w:pPr>
  </w:style>
  <w:style w:type="paragraph" w:customStyle="1" w:styleId="StrikeThrough">
    <w:name w:val="Strike Through"/>
    <w:basedOn w:val="Normal"/>
    <w:next w:val="Normal"/>
    <w:uiPriority w:val="99"/>
    <w:qFormat/>
    <w:rsid w:val="00E313F0"/>
    <w:pPr>
      <w:spacing w:after="0" w:line="240" w:lineRule="auto"/>
    </w:pPr>
  </w:style>
  <w:style w:type="paragraph" w:customStyle="1" w:styleId="textbodyblack">
    <w:name w:val="textbodyblack"/>
    <w:basedOn w:val="Normal"/>
    <w:next w:val="Pa5"/>
    <w:uiPriority w:val="99"/>
    <w:qFormat/>
    <w:rsid w:val="00E313F0"/>
    <w:pPr>
      <w:spacing w:after="0" w:line="240" w:lineRule="auto"/>
    </w:pPr>
  </w:style>
  <w:style w:type="character" w:customStyle="1" w:styleId="CiteCorrectedChar">
    <w:name w:val="Cite Corrected Char"/>
    <w:locked/>
    <w:rsid w:val="00E313F0"/>
  </w:style>
  <w:style w:type="paragraph" w:customStyle="1" w:styleId="CiteCorrected">
    <w:name w:val="Cite Corrected"/>
    <w:basedOn w:val="Normal"/>
    <w:next w:val="tagline1"/>
    <w:qFormat/>
    <w:rsid w:val="00E313F0"/>
    <w:pPr>
      <w:spacing w:after="0" w:line="240" w:lineRule="auto"/>
    </w:pPr>
  </w:style>
  <w:style w:type="paragraph" w:customStyle="1" w:styleId="StyleLeft02">
    <w:name w:val="Style Left:  0.2&quot;"/>
    <w:basedOn w:val="Normal"/>
    <w:next w:val="Block1"/>
    <w:uiPriority w:val="99"/>
    <w:qFormat/>
    <w:rsid w:val="00E313F0"/>
    <w:pPr>
      <w:spacing w:after="0" w:line="240" w:lineRule="auto"/>
    </w:pPr>
  </w:style>
  <w:style w:type="paragraph" w:customStyle="1" w:styleId="Hat1">
    <w:name w:val="Hat1"/>
    <w:basedOn w:val="Normal"/>
    <w:next w:val="Normal"/>
    <w:uiPriority w:val="2"/>
    <w:qFormat/>
    <w:rsid w:val="00E313F0"/>
    <w:pPr>
      <w:spacing w:after="0" w:line="240" w:lineRule="auto"/>
    </w:pPr>
  </w:style>
  <w:style w:type="paragraph" w:customStyle="1" w:styleId="post-subtitle">
    <w:name w:val="post-subtitle"/>
    <w:basedOn w:val="Normal"/>
    <w:qFormat/>
    <w:rsid w:val="00E313F0"/>
    <w:pPr>
      <w:spacing w:after="0" w:line="240" w:lineRule="auto"/>
    </w:pPr>
  </w:style>
  <w:style w:type="paragraph" w:customStyle="1" w:styleId="Pa5">
    <w:name w:val="Pa5"/>
    <w:basedOn w:val="Normal"/>
    <w:uiPriority w:val="99"/>
    <w:qFormat/>
    <w:rsid w:val="00E313F0"/>
    <w:pPr>
      <w:spacing w:after="0" w:line="240" w:lineRule="auto"/>
    </w:pPr>
  </w:style>
  <w:style w:type="paragraph" w:customStyle="1" w:styleId="Pa6">
    <w:name w:val="Pa6"/>
    <w:basedOn w:val="Normal"/>
    <w:uiPriority w:val="99"/>
    <w:qFormat/>
    <w:rsid w:val="00E313F0"/>
    <w:pPr>
      <w:spacing w:after="0" w:line="240" w:lineRule="auto"/>
    </w:pPr>
  </w:style>
  <w:style w:type="paragraph" w:customStyle="1" w:styleId="noindent0">
    <w:name w:val="no_indent"/>
    <w:basedOn w:val="Normal"/>
    <w:next w:val="NormalWeb3"/>
    <w:qFormat/>
    <w:rsid w:val="00E313F0"/>
    <w:pPr>
      <w:spacing w:after="0" w:line="240" w:lineRule="auto"/>
    </w:pPr>
  </w:style>
  <w:style w:type="paragraph" w:customStyle="1" w:styleId="tagline1">
    <w:name w:val="tagline"/>
    <w:basedOn w:val="Normal"/>
    <w:next w:val="cardCharCharCharCharChar"/>
    <w:qFormat/>
    <w:rsid w:val="00E313F0"/>
    <w:pPr>
      <w:spacing w:after="0" w:line="240" w:lineRule="auto"/>
    </w:pPr>
  </w:style>
  <w:style w:type="paragraph" w:customStyle="1" w:styleId="Block1">
    <w:name w:val="Block1"/>
    <w:basedOn w:val="Normal"/>
    <w:next w:val="Normal"/>
    <w:uiPriority w:val="3"/>
    <w:qFormat/>
    <w:rsid w:val="00E313F0"/>
    <w:pPr>
      <w:spacing w:after="0" w:line="240" w:lineRule="auto"/>
    </w:pPr>
  </w:style>
  <w:style w:type="paragraph" w:customStyle="1" w:styleId="TOCHeading1">
    <w:name w:val="TOC Heading1"/>
    <w:basedOn w:val="Heading1"/>
    <w:next w:val="Normal"/>
    <w:uiPriority w:val="39"/>
    <w:qFormat/>
    <w:rsid w:val="00E313F0"/>
    <w:pPr>
      <w:spacing w:before="480" w:line="240" w:lineRule="auto"/>
    </w:pPr>
  </w:style>
  <w:style w:type="paragraph" w:customStyle="1" w:styleId="NoteLevel11">
    <w:name w:val="Note Level 11"/>
    <w:basedOn w:val="Normal"/>
    <w:next w:val="HeaderFooter"/>
    <w:uiPriority w:val="99"/>
    <w:qFormat/>
    <w:rsid w:val="00E313F0"/>
    <w:pPr>
      <w:spacing w:after="0" w:line="240" w:lineRule="auto"/>
    </w:pPr>
  </w:style>
  <w:style w:type="character" w:customStyle="1" w:styleId="ReallySamllTextChar">
    <w:name w:val="ReallySamllText Char"/>
    <w:locked/>
    <w:rsid w:val="00E313F0"/>
  </w:style>
  <w:style w:type="paragraph" w:customStyle="1" w:styleId="ReallySamllText">
    <w:name w:val="ReallySamllText"/>
    <w:basedOn w:val="Normal"/>
    <w:next w:val="CardTextUnderlined"/>
    <w:autoRedefine/>
    <w:qFormat/>
    <w:rsid w:val="00E313F0"/>
    <w:pPr>
      <w:spacing w:after="0" w:line="240" w:lineRule="auto"/>
    </w:pPr>
  </w:style>
  <w:style w:type="paragraph" w:customStyle="1" w:styleId="Card6pt">
    <w:name w:val="Card 6pt"/>
    <w:basedOn w:val="Normal"/>
    <w:next w:val="HeaderDebate"/>
    <w:uiPriority w:val="99"/>
    <w:qFormat/>
    <w:rsid w:val="00E313F0"/>
    <w:pPr>
      <w:spacing w:after="0" w:line="240" w:lineRule="auto"/>
    </w:pPr>
  </w:style>
  <w:style w:type="paragraph" w:customStyle="1" w:styleId="NormalWeb3">
    <w:name w:val="Normal (Web)3"/>
    <w:basedOn w:val="Normal"/>
    <w:next w:val="CardTagCharChar"/>
    <w:qFormat/>
    <w:rsid w:val="00E313F0"/>
    <w:pPr>
      <w:spacing w:after="0" w:line="240" w:lineRule="auto"/>
    </w:pPr>
  </w:style>
  <w:style w:type="paragraph" w:customStyle="1" w:styleId="cardCharCharCharCharChar">
    <w:name w:val="card Char Char Char Char Char"/>
    <w:basedOn w:val="Normal"/>
    <w:next w:val="fixed"/>
    <w:qFormat/>
    <w:rsid w:val="00E313F0"/>
    <w:pPr>
      <w:spacing w:after="0" w:line="240" w:lineRule="auto"/>
    </w:pPr>
  </w:style>
  <w:style w:type="paragraph" w:customStyle="1" w:styleId="TagCiteChar2">
    <w:name w:val="Tag / Cite Char"/>
    <w:basedOn w:val="Normal"/>
    <w:next w:val="textonormal"/>
    <w:qFormat/>
    <w:rsid w:val="00E313F0"/>
    <w:pPr>
      <w:spacing w:after="0" w:line="240" w:lineRule="auto"/>
    </w:pPr>
  </w:style>
  <w:style w:type="paragraph" w:customStyle="1" w:styleId="PageNumber2">
    <w:name w:val="Page Number2"/>
    <w:basedOn w:val="Normal"/>
    <w:next w:val="Normal"/>
    <w:qFormat/>
    <w:rsid w:val="00E313F0"/>
    <w:pPr>
      <w:spacing w:after="0" w:line="240" w:lineRule="auto"/>
    </w:pPr>
  </w:style>
  <w:style w:type="paragraph" w:customStyle="1" w:styleId="HeaderFooter">
    <w:name w:val="Header &amp; Footer"/>
    <w:next w:val="ExecutiveSummarytext"/>
    <w:qFormat/>
    <w:rsid w:val="00E313F0"/>
    <w:pPr>
      <w:spacing w:after="200" w:line="276" w:lineRule="auto"/>
    </w:pPr>
  </w:style>
  <w:style w:type="paragraph" w:customStyle="1" w:styleId="CardTextSmall0">
    <w:name w:val="Card Text Small"/>
    <w:basedOn w:val="Normal"/>
    <w:qFormat/>
    <w:rsid w:val="00E313F0"/>
    <w:pPr>
      <w:spacing w:after="0" w:line="240" w:lineRule="auto"/>
    </w:pPr>
  </w:style>
  <w:style w:type="paragraph" w:customStyle="1" w:styleId="CardTextUnderlined">
    <w:name w:val="Card Text Underlined"/>
    <w:basedOn w:val="Normal"/>
    <w:next w:val="NormalUnderline"/>
    <w:qFormat/>
    <w:rsid w:val="00E313F0"/>
    <w:pPr>
      <w:spacing w:after="0" w:line="240" w:lineRule="auto"/>
    </w:pPr>
  </w:style>
  <w:style w:type="paragraph" w:customStyle="1" w:styleId="HeaderDebate">
    <w:name w:val="Header Debate"/>
    <w:basedOn w:val="Normal"/>
    <w:next w:val="byline1"/>
    <w:qFormat/>
    <w:rsid w:val="00E313F0"/>
    <w:pPr>
      <w:spacing w:after="0" w:line="240" w:lineRule="auto"/>
    </w:pPr>
  </w:style>
  <w:style w:type="paragraph" w:customStyle="1" w:styleId="NormalWeb1">
    <w:name w:val="Normal (Web)1"/>
    <w:basedOn w:val="Normal"/>
    <w:next w:val="PlaceholderText1"/>
    <w:qFormat/>
    <w:rsid w:val="00E313F0"/>
    <w:pPr>
      <w:spacing w:after="0" w:line="240" w:lineRule="auto"/>
    </w:pPr>
  </w:style>
  <w:style w:type="paragraph" w:customStyle="1" w:styleId="CardTagCharChar">
    <w:name w:val="Card Tag Char Char"/>
    <w:basedOn w:val="Normal"/>
    <w:next w:val="NoteLevel31"/>
    <w:qFormat/>
    <w:rsid w:val="00E313F0"/>
    <w:pPr>
      <w:spacing w:after="0" w:line="240" w:lineRule="auto"/>
    </w:pPr>
  </w:style>
  <w:style w:type="paragraph" w:customStyle="1" w:styleId="fixed">
    <w:name w:val="fixed"/>
    <w:basedOn w:val="Normal"/>
    <w:next w:val="NoteLevel41"/>
    <w:qFormat/>
    <w:rsid w:val="00E313F0"/>
    <w:pPr>
      <w:spacing w:after="0" w:line="240" w:lineRule="auto"/>
    </w:pPr>
  </w:style>
  <w:style w:type="paragraph" w:customStyle="1" w:styleId="textonormal">
    <w:name w:val="textonormal"/>
    <w:basedOn w:val="Normal"/>
    <w:next w:val="NoteLevel51"/>
    <w:qFormat/>
    <w:rsid w:val="00E313F0"/>
    <w:pPr>
      <w:spacing w:after="0" w:line="240" w:lineRule="auto"/>
    </w:pPr>
  </w:style>
  <w:style w:type="paragraph" w:customStyle="1" w:styleId="Subtitle10">
    <w:name w:val="Subtitle1"/>
    <w:basedOn w:val="Normal"/>
    <w:next w:val="NoteLevel61"/>
    <w:qFormat/>
    <w:rsid w:val="00E313F0"/>
    <w:pPr>
      <w:spacing w:after="0" w:line="240" w:lineRule="auto"/>
    </w:pPr>
  </w:style>
  <w:style w:type="paragraph" w:customStyle="1" w:styleId="ExecutiveSummarytext">
    <w:name w:val="Executive Summary text"/>
    <w:basedOn w:val="Normal"/>
    <w:next w:val="Normal"/>
    <w:qFormat/>
    <w:rsid w:val="00E313F0"/>
    <w:pPr>
      <w:spacing w:after="0" w:line="240" w:lineRule="auto"/>
    </w:pPr>
  </w:style>
  <w:style w:type="character" w:customStyle="1" w:styleId="NormalUnderlineChar1">
    <w:name w:val="Normal Underline Char1"/>
    <w:locked/>
    <w:rsid w:val="00E313F0"/>
  </w:style>
  <w:style w:type="paragraph" w:customStyle="1" w:styleId="NormalUnderline">
    <w:name w:val="Normal Underline"/>
    <w:basedOn w:val="Normal"/>
    <w:next w:val="NoteLevel91"/>
    <w:qFormat/>
    <w:rsid w:val="00E313F0"/>
    <w:pPr>
      <w:spacing w:after="0" w:line="240" w:lineRule="auto"/>
    </w:pPr>
  </w:style>
  <w:style w:type="paragraph" w:customStyle="1" w:styleId="byline1">
    <w:name w:val="byline1"/>
    <w:basedOn w:val="Normal"/>
    <w:qFormat/>
    <w:rsid w:val="00E313F0"/>
    <w:pPr>
      <w:spacing w:after="0" w:line="240" w:lineRule="auto"/>
    </w:pPr>
  </w:style>
  <w:style w:type="paragraph" w:customStyle="1" w:styleId="PlaceholderText1">
    <w:name w:val="Placeholder Text1"/>
    <w:basedOn w:val="Normal"/>
    <w:next w:val="ImportantText"/>
    <w:qFormat/>
    <w:rsid w:val="00E313F0"/>
    <w:pPr>
      <w:spacing w:after="0" w:line="240" w:lineRule="auto"/>
    </w:pPr>
  </w:style>
  <w:style w:type="paragraph" w:customStyle="1" w:styleId="NoteLevel31">
    <w:name w:val="Note Level 31"/>
    <w:basedOn w:val="Normal"/>
    <w:qFormat/>
    <w:rsid w:val="00E313F0"/>
    <w:pPr>
      <w:spacing w:after="0" w:line="240" w:lineRule="auto"/>
    </w:pPr>
  </w:style>
  <w:style w:type="paragraph" w:customStyle="1" w:styleId="NoteLevel41">
    <w:name w:val="Note Level 41"/>
    <w:basedOn w:val="Normal"/>
    <w:next w:val="StyleBodyText11ptBlackUnderline"/>
    <w:qFormat/>
    <w:rsid w:val="00E313F0"/>
    <w:pPr>
      <w:spacing w:after="0" w:line="240" w:lineRule="auto"/>
    </w:pPr>
  </w:style>
  <w:style w:type="paragraph" w:customStyle="1" w:styleId="NoteLevel51">
    <w:name w:val="Note Level 51"/>
    <w:basedOn w:val="Normal"/>
    <w:qFormat/>
    <w:rsid w:val="00E313F0"/>
    <w:pPr>
      <w:spacing w:after="0" w:line="240" w:lineRule="auto"/>
    </w:pPr>
  </w:style>
  <w:style w:type="paragraph" w:customStyle="1" w:styleId="NoteLevel61">
    <w:name w:val="Note Level 61"/>
    <w:basedOn w:val="Normal"/>
    <w:next w:val="StyleBodyText11ptBoldBlack"/>
    <w:qFormat/>
    <w:rsid w:val="00E313F0"/>
    <w:pPr>
      <w:spacing w:after="0" w:line="240" w:lineRule="auto"/>
    </w:pPr>
  </w:style>
  <w:style w:type="paragraph" w:customStyle="1" w:styleId="NoteLevel71">
    <w:name w:val="Note Level 71"/>
    <w:basedOn w:val="Normal"/>
    <w:qFormat/>
    <w:rsid w:val="00E313F0"/>
    <w:pPr>
      <w:spacing w:after="0" w:line="240" w:lineRule="auto"/>
    </w:pPr>
  </w:style>
  <w:style w:type="paragraph" w:customStyle="1" w:styleId="NoteLevel81">
    <w:name w:val="Note Level 81"/>
    <w:basedOn w:val="Normal"/>
    <w:next w:val="StyletinyBold"/>
    <w:qFormat/>
    <w:rsid w:val="00E313F0"/>
    <w:pPr>
      <w:spacing w:after="0" w:line="240" w:lineRule="auto"/>
    </w:pPr>
  </w:style>
  <w:style w:type="paragraph" w:customStyle="1" w:styleId="NoteLevel91">
    <w:name w:val="Note Level 91"/>
    <w:basedOn w:val="Normal"/>
    <w:qFormat/>
    <w:rsid w:val="00E313F0"/>
    <w:pPr>
      <w:spacing w:after="0" w:line="240" w:lineRule="auto"/>
    </w:pPr>
  </w:style>
  <w:style w:type="character" w:customStyle="1" w:styleId="ImportantTextChar">
    <w:name w:val="Important Text Char"/>
    <w:locked/>
    <w:rsid w:val="00E313F0"/>
  </w:style>
  <w:style w:type="paragraph" w:customStyle="1" w:styleId="ImportantText">
    <w:name w:val="Important Text"/>
    <w:basedOn w:val="Normal"/>
    <w:next w:val="Normal"/>
    <w:qFormat/>
    <w:rsid w:val="00E313F0"/>
    <w:pPr>
      <w:spacing w:after="0" w:line="240" w:lineRule="auto"/>
    </w:pPr>
  </w:style>
  <w:style w:type="character" w:customStyle="1" w:styleId="StyleBodyText11ptBlackUnderlineChar">
    <w:name w:val="Style Body Text + 11 pt Black Underline Char"/>
    <w:locked/>
    <w:rsid w:val="00E313F0"/>
  </w:style>
  <w:style w:type="paragraph" w:customStyle="1" w:styleId="StyleBodyText11ptBlackUnderline">
    <w:name w:val="Style Body Text + 11 pt Black Underline"/>
    <w:basedOn w:val="Normal"/>
    <w:next w:val="ListContents"/>
    <w:qFormat/>
    <w:rsid w:val="00E313F0"/>
    <w:pPr>
      <w:spacing w:after="0" w:line="240" w:lineRule="auto"/>
    </w:pPr>
  </w:style>
  <w:style w:type="character" w:customStyle="1" w:styleId="StyleBodyText11ptBoldBlackChar">
    <w:name w:val="Style Body Text + 11 pt Bold Black Char"/>
    <w:locked/>
    <w:rsid w:val="00E313F0"/>
  </w:style>
  <w:style w:type="paragraph" w:customStyle="1" w:styleId="StyleBodyText11ptBoldBlack">
    <w:name w:val="Style Body Text + 11 pt Bold Black"/>
    <w:basedOn w:val="Normal"/>
    <w:next w:val="StyleListContents11ptCustomColorRGB353132Underline"/>
    <w:qFormat/>
    <w:rsid w:val="00E313F0"/>
    <w:pPr>
      <w:spacing w:after="0" w:line="240" w:lineRule="auto"/>
    </w:pPr>
  </w:style>
  <w:style w:type="character" w:customStyle="1" w:styleId="StyletinyBoldChar">
    <w:name w:val="Style tiny + Bold Char"/>
    <w:locked/>
    <w:rsid w:val="00E313F0"/>
  </w:style>
  <w:style w:type="paragraph" w:customStyle="1" w:styleId="StyletinyBold">
    <w:name w:val="Style tiny + Bold"/>
    <w:basedOn w:val="TagF3"/>
    <w:qFormat/>
    <w:rsid w:val="00E313F0"/>
  </w:style>
  <w:style w:type="character" w:customStyle="1" w:styleId="Heading5SizeDownChar">
    <w:name w:val="Heading 5 Size Down Char"/>
    <w:locked/>
    <w:rsid w:val="00E313F0"/>
  </w:style>
  <w:style w:type="character" w:customStyle="1" w:styleId="Normal2BoldChar">
    <w:name w:val="Normal2 + Bold Char"/>
    <w:locked/>
    <w:rsid w:val="00E313F0"/>
  </w:style>
  <w:style w:type="paragraph" w:customStyle="1" w:styleId="Normal2Bold">
    <w:name w:val="Normal2 + Bold"/>
    <w:basedOn w:val="Normal"/>
    <w:next w:val="Unimportant"/>
    <w:qFormat/>
    <w:rsid w:val="00E313F0"/>
    <w:pPr>
      <w:spacing w:after="0" w:line="240" w:lineRule="auto"/>
    </w:pPr>
  </w:style>
  <w:style w:type="character" w:customStyle="1" w:styleId="ListContentsChar">
    <w:name w:val="List Contents Char"/>
    <w:locked/>
    <w:rsid w:val="00E313F0"/>
  </w:style>
  <w:style w:type="paragraph" w:customStyle="1" w:styleId="ListContents">
    <w:name w:val="List Contents"/>
    <w:basedOn w:val="Normal"/>
    <w:next w:val="Ununderlined"/>
    <w:qFormat/>
    <w:rsid w:val="00E313F0"/>
    <w:pPr>
      <w:spacing w:after="0" w:line="240" w:lineRule="auto"/>
    </w:pPr>
  </w:style>
  <w:style w:type="character" w:customStyle="1" w:styleId="StyleListContents11ptCustomColorRGB353132UnderlineChar">
    <w:name w:val="Style List Contents + 11 pt Custom Color(RGB(353132)) Underline Char"/>
    <w:locked/>
    <w:rsid w:val="00E313F0"/>
  </w:style>
  <w:style w:type="paragraph" w:customStyle="1" w:styleId="StyleListContents11ptCustomColorRGB353132Underline">
    <w:name w:val="Style List Contents + 11 pt Custom Color(RGB(353132)) Underline"/>
    <w:basedOn w:val="Ununderlined"/>
    <w:qFormat/>
    <w:rsid w:val="00E313F0"/>
  </w:style>
  <w:style w:type="character" w:customStyle="1" w:styleId="StyleCards12ptThickunderlineChar2">
    <w:name w:val="Style Cards + 12 pt Thick underline Char2"/>
    <w:locked/>
    <w:rsid w:val="00E313F0"/>
  </w:style>
  <w:style w:type="paragraph" w:customStyle="1" w:styleId="StyleCards12ptThickunderline">
    <w:name w:val="Style Cards + 12 pt Thick underline"/>
    <w:basedOn w:val="Normal"/>
    <w:qFormat/>
    <w:rsid w:val="00E313F0"/>
    <w:pPr>
      <w:spacing w:after="0" w:line="240" w:lineRule="auto"/>
    </w:pPr>
  </w:style>
  <w:style w:type="character" w:customStyle="1" w:styleId="UnimportantCharChar">
    <w:name w:val="Unimportant Char Char"/>
    <w:locked/>
    <w:rsid w:val="00E313F0"/>
  </w:style>
  <w:style w:type="paragraph" w:customStyle="1" w:styleId="Unimportant">
    <w:name w:val="Unimportant"/>
    <w:basedOn w:val="Normal"/>
    <w:next w:val="DebateCite"/>
    <w:qFormat/>
    <w:rsid w:val="00E313F0"/>
    <w:pPr>
      <w:spacing w:after="0" w:line="240" w:lineRule="auto"/>
    </w:pPr>
  </w:style>
  <w:style w:type="character" w:customStyle="1" w:styleId="UnunderlinedChar">
    <w:name w:val="Ununderlined Char"/>
    <w:locked/>
    <w:rsid w:val="00E313F0"/>
  </w:style>
  <w:style w:type="paragraph" w:customStyle="1" w:styleId="Ununderlined">
    <w:name w:val="Ununderlined"/>
    <w:basedOn w:val="Normal"/>
    <w:next w:val="PreformattedText"/>
    <w:qFormat/>
    <w:rsid w:val="00E313F0"/>
    <w:pPr>
      <w:spacing w:after="0" w:line="240" w:lineRule="auto"/>
    </w:pPr>
  </w:style>
  <w:style w:type="paragraph" w:customStyle="1" w:styleId="StyleHeading1Justified">
    <w:name w:val="Style Heading 1 + Justified"/>
    <w:basedOn w:val="Normal"/>
    <w:next w:val="Normal"/>
    <w:qFormat/>
    <w:rsid w:val="00E313F0"/>
    <w:pPr>
      <w:spacing w:after="0" w:line="240" w:lineRule="auto"/>
    </w:pPr>
  </w:style>
  <w:style w:type="character" w:customStyle="1" w:styleId="textunderlineChar0">
    <w:name w:val="text underline Char"/>
    <w:locked/>
    <w:rsid w:val="00E313F0"/>
  </w:style>
  <w:style w:type="paragraph" w:customStyle="1" w:styleId="textunderline0">
    <w:name w:val="text underline"/>
    <w:basedOn w:val="Normal"/>
    <w:next w:val="Heading4Cite"/>
    <w:autoRedefine/>
    <w:qFormat/>
    <w:rsid w:val="00E313F0"/>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E313F0"/>
  </w:style>
  <w:style w:type="paragraph" w:customStyle="1" w:styleId="DebateTag">
    <w:name w:val="Debate Tag"/>
    <w:basedOn w:val="Normal"/>
    <w:autoRedefine/>
    <w:qFormat/>
    <w:rsid w:val="00E313F0"/>
    <w:pPr>
      <w:spacing w:after="0" w:line="240" w:lineRule="auto"/>
    </w:pPr>
  </w:style>
  <w:style w:type="paragraph" w:customStyle="1" w:styleId="DebateCite">
    <w:name w:val="Debate Cite"/>
    <w:basedOn w:val="Normal"/>
    <w:next w:val="Normaltag"/>
    <w:autoRedefine/>
    <w:qFormat/>
    <w:rsid w:val="00E313F0"/>
    <w:pPr>
      <w:spacing w:after="0" w:line="240" w:lineRule="auto"/>
    </w:pPr>
  </w:style>
  <w:style w:type="paragraph" w:customStyle="1" w:styleId="PreformattedText">
    <w:name w:val="Preformatted Text"/>
    <w:basedOn w:val="Normal"/>
    <w:next w:val="Cardnon-underlined"/>
    <w:qFormat/>
    <w:rsid w:val="00E313F0"/>
    <w:pPr>
      <w:spacing w:after="0" w:line="240" w:lineRule="auto"/>
    </w:pPr>
  </w:style>
  <w:style w:type="paragraph" w:customStyle="1" w:styleId="MaggieTag">
    <w:name w:val="MaggieTag"/>
    <w:basedOn w:val="Heading2"/>
    <w:next w:val="BlockTitle4"/>
    <w:qFormat/>
    <w:rsid w:val="00E313F0"/>
    <w:pPr>
      <w:spacing w:before="480" w:line="240" w:lineRule="auto"/>
    </w:pPr>
  </w:style>
  <w:style w:type="paragraph" w:customStyle="1" w:styleId="4">
    <w:name w:val="4"/>
    <w:basedOn w:val="Normal"/>
    <w:next w:val="DottedUnderline0"/>
    <w:qFormat/>
    <w:rsid w:val="00E313F0"/>
    <w:pPr>
      <w:spacing w:after="0" w:line="240" w:lineRule="auto"/>
    </w:pPr>
  </w:style>
  <w:style w:type="character" w:customStyle="1" w:styleId="Cardnon-underlinedChar">
    <w:name w:val="Card non-underlined Char"/>
    <w:uiPriority w:val="99"/>
    <w:locked/>
    <w:rsid w:val="00E313F0"/>
  </w:style>
  <w:style w:type="paragraph" w:customStyle="1" w:styleId="BlockTitle4">
    <w:name w:val="%Block Title"/>
    <w:basedOn w:val="Heading1"/>
    <w:next w:val="PageNumber4"/>
    <w:qFormat/>
    <w:rsid w:val="00E313F0"/>
    <w:pPr>
      <w:spacing w:before="480" w:line="240" w:lineRule="auto"/>
    </w:pPr>
  </w:style>
  <w:style w:type="paragraph" w:customStyle="1" w:styleId="CARD0">
    <w:name w:val="CARD"/>
    <w:basedOn w:val="Normal"/>
    <w:next w:val="PageNumber5"/>
    <w:link w:val="CARDChar0"/>
    <w:qFormat/>
    <w:rsid w:val="00E313F0"/>
    <w:pPr>
      <w:spacing w:after="0" w:line="240" w:lineRule="auto"/>
    </w:pPr>
  </w:style>
  <w:style w:type="paragraph" w:customStyle="1" w:styleId="HiddenBlockHeader">
    <w:name w:val="Hidden Block Header"/>
    <w:basedOn w:val="Normal"/>
    <w:next w:val="Cardtext0"/>
    <w:link w:val="HiddenBlockHeaderChar"/>
    <w:qFormat/>
    <w:rsid w:val="00E313F0"/>
    <w:pPr>
      <w:spacing w:after="0" w:line="240" w:lineRule="auto"/>
    </w:pPr>
  </w:style>
  <w:style w:type="paragraph" w:customStyle="1" w:styleId="ThickUnderline">
    <w:name w:val="ThickUnderline"/>
    <w:qFormat/>
    <w:rsid w:val="00E313F0"/>
    <w:pPr>
      <w:spacing w:after="200" w:line="276" w:lineRule="auto"/>
    </w:pPr>
  </w:style>
  <w:style w:type="paragraph" w:customStyle="1" w:styleId="DottedUnderline0">
    <w:name w:val="DottedUnderline"/>
    <w:basedOn w:val="Normal"/>
    <w:qFormat/>
    <w:rsid w:val="00E313F0"/>
    <w:pPr>
      <w:spacing w:after="0" w:line="240" w:lineRule="auto"/>
    </w:pPr>
  </w:style>
  <w:style w:type="paragraph" w:customStyle="1" w:styleId="AAAcard">
    <w:name w:val="AAAcard"/>
    <w:basedOn w:val="Normal"/>
    <w:next w:val="citeunread"/>
    <w:link w:val="AAAcardChar"/>
    <w:uiPriority w:val="99"/>
    <w:qFormat/>
    <w:rsid w:val="00E313F0"/>
    <w:pPr>
      <w:spacing w:after="0" w:line="240" w:lineRule="auto"/>
    </w:pPr>
  </w:style>
  <w:style w:type="character" w:customStyle="1" w:styleId="Card-UnderlineChar">
    <w:name w:val="Card-Underline Char"/>
    <w:locked/>
    <w:rsid w:val="00E313F0"/>
  </w:style>
  <w:style w:type="paragraph" w:customStyle="1" w:styleId="Card-Underline">
    <w:name w:val="Card-Underline"/>
    <w:basedOn w:val="Normal"/>
    <w:next w:val="read"/>
    <w:qFormat/>
    <w:rsid w:val="00E313F0"/>
    <w:pPr>
      <w:spacing w:after="0" w:line="240" w:lineRule="auto"/>
    </w:pPr>
  </w:style>
  <w:style w:type="paragraph" w:customStyle="1" w:styleId="PageNumber3">
    <w:name w:val="Page Number3"/>
    <w:basedOn w:val="Normal"/>
    <w:next w:val="Normal"/>
    <w:qFormat/>
    <w:rsid w:val="00E313F0"/>
    <w:pPr>
      <w:spacing w:after="0" w:line="240" w:lineRule="auto"/>
    </w:pPr>
  </w:style>
  <w:style w:type="paragraph" w:customStyle="1" w:styleId="PageNumber4">
    <w:name w:val="Page Number4"/>
    <w:basedOn w:val="Normal"/>
    <w:next w:val="Normal"/>
    <w:qFormat/>
    <w:rsid w:val="00E313F0"/>
    <w:pPr>
      <w:spacing w:after="0" w:line="240" w:lineRule="auto"/>
    </w:pPr>
  </w:style>
  <w:style w:type="paragraph" w:customStyle="1" w:styleId="PageNumber5">
    <w:name w:val="Page Number5"/>
    <w:basedOn w:val="Normal"/>
    <w:next w:val="Normal"/>
    <w:qFormat/>
    <w:rsid w:val="00E313F0"/>
    <w:pPr>
      <w:spacing w:after="0" w:line="240" w:lineRule="auto"/>
    </w:pPr>
  </w:style>
  <w:style w:type="paragraph" w:customStyle="1" w:styleId="smalltext1">
    <w:name w:val="small text1"/>
    <w:basedOn w:val="Normal"/>
    <w:next w:val="Normal"/>
    <w:uiPriority w:val="4"/>
    <w:qFormat/>
    <w:rsid w:val="00E313F0"/>
    <w:pPr>
      <w:spacing w:after="0" w:line="240" w:lineRule="auto"/>
    </w:pPr>
  </w:style>
  <w:style w:type="character" w:customStyle="1" w:styleId="CircleChar">
    <w:name w:val="Circle Char"/>
    <w:locked/>
    <w:rsid w:val="00E313F0"/>
  </w:style>
  <w:style w:type="character" w:customStyle="1" w:styleId="citeunreadChar">
    <w:name w:val="cite unread Char"/>
    <w:locked/>
    <w:rsid w:val="00E313F0"/>
  </w:style>
  <w:style w:type="paragraph" w:customStyle="1" w:styleId="citeunread">
    <w:name w:val="cite unread"/>
    <w:basedOn w:val="Normal"/>
    <w:next w:val="StyleStyle16pt"/>
    <w:qFormat/>
    <w:rsid w:val="00E313F0"/>
    <w:pPr>
      <w:spacing w:after="0" w:line="240" w:lineRule="auto"/>
    </w:pPr>
  </w:style>
  <w:style w:type="character" w:customStyle="1" w:styleId="readCharChar">
    <w:name w:val="read Char Char"/>
    <w:locked/>
    <w:rsid w:val="00E313F0"/>
  </w:style>
  <w:style w:type="paragraph" w:customStyle="1" w:styleId="read">
    <w:name w:val="read"/>
    <w:basedOn w:val="Normal"/>
    <w:next w:val="Normal"/>
    <w:qFormat/>
    <w:rsid w:val="00E313F0"/>
    <w:pPr>
      <w:spacing w:after="0" w:line="240" w:lineRule="auto"/>
    </w:pPr>
  </w:style>
  <w:style w:type="paragraph" w:customStyle="1" w:styleId="CiteReal0">
    <w:name w:val="Cite Real"/>
    <w:basedOn w:val="Normal"/>
    <w:next w:val="Normal"/>
    <w:qFormat/>
    <w:rsid w:val="00E313F0"/>
    <w:pPr>
      <w:spacing w:after="0" w:line="240" w:lineRule="auto"/>
    </w:pPr>
  </w:style>
  <w:style w:type="paragraph" w:customStyle="1" w:styleId="PageNumber6">
    <w:name w:val="Page Number6"/>
    <w:basedOn w:val="Normal"/>
    <w:next w:val="Normal"/>
    <w:qFormat/>
    <w:rsid w:val="00E313F0"/>
    <w:pPr>
      <w:spacing w:after="0" w:line="240" w:lineRule="auto"/>
    </w:pPr>
  </w:style>
  <w:style w:type="paragraph" w:customStyle="1" w:styleId="lastupdated">
    <w:name w:val="lastupdated"/>
    <w:basedOn w:val="Normal"/>
    <w:next w:val="Subtitle2"/>
    <w:qFormat/>
    <w:rsid w:val="00E313F0"/>
    <w:pPr>
      <w:spacing w:after="0" w:line="240" w:lineRule="auto"/>
    </w:pPr>
  </w:style>
  <w:style w:type="paragraph" w:customStyle="1" w:styleId="hn-byline">
    <w:name w:val="hn-byline"/>
    <w:basedOn w:val="Normal"/>
    <w:next w:val="bodyintro"/>
    <w:qFormat/>
    <w:rsid w:val="00E313F0"/>
    <w:pPr>
      <w:spacing w:after="0" w:line="240" w:lineRule="auto"/>
    </w:pPr>
  </w:style>
  <w:style w:type="paragraph" w:customStyle="1" w:styleId="articleinfo">
    <w:name w:val="articleinfo"/>
    <w:basedOn w:val="Normal"/>
    <w:next w:val="indent"/>
    <w:qFormat/>
    <w:rsid w:val="00E313F0"/>
    <w:pPr>
      <w:spacing w:after="0" w:line="240" w:lineRule="auto"/>
    </w:pPr>
  </w:style>
  <w:style w:type="character" w:customStyle="1" w:styleId="StyleStyle16ptChar">
    <w:name w:val="Style Style1 + 6 pt Char"/>
    <w:locked/>
    <w:rsid w:val="00E313F0"/>
  </w:style>
  <w:style w:type="paragraph" w:customStyle="1" w:styleId="StyleStyle16pt">
    <w:name w:val="Style Style1 + 6 pt"/>
    <w:basedOn w:val="Normal"/>
    <w:qFormat/>
    <w:rsid w:val="00E313F0"/>
    <w:pPr>
      <w:spacing w:after="0" w:line="240" w:lineRule="auto"/>
    </w:pPr>
  </w:style>
  <w:style w:type="paragraph" w:customStyle="1" w:styleId="PageNumber7">
    <w:name w:val="Page Number7"/>
    <w:basedOn w:val="Normal"/>
    <w:next w:val="Normal"/>
    <w:qFormat/>
    <w:rsid w:val="00E313F0"/>
    <w:pPr>
      <w:spacing w:after="0" w:line="240" w:lineRule="auto"/>
    </w:pPr>
  </w:style>
  <w:style w:type="paragraph" w:customStyle="1" w:styleId="OmniPage4">
    <w:name w:val="OmniPage #4"/>
    <w:basedOn w:val="Normal"/>
    <w:qFormat/>
    <w:rsid w:val="00E313F0"/>
    <w:pPr>
      <w:spacing w:after="0" w:line="240" w:lineRule="auto"/>
    </w:pPr>
  </w:style>
  <w:style w:type="paragraph" w:customStyle="1" w:styleId="OmniPage10">
    <w:name w:val="OmniPage #10"/>
    <w:basedOn w:val="Normal"/>
    <w:qFormat/>
    <w:rsid w:val="00E313F0"/>
    <w:pPr>
      <w:spacing w:after="0" w:line="240" w:lineRule="auto"/>
    </w:pPr>
  </w:style>
  <w:style w:type="paragraph" w:customStyle="1" w:styleId="PageNumber8">
    <w:name w:val="Page Number8"/>
    <w:basedOn w:val="Normal"/>
    <w:next w:val="Normal"/>
    <w:uiPriority w:val="99"/>
    <w:qFormat/>
    <w:rsid w:val="00E313F0"/>
    <w:pPr>
      <w:spacing w:after="0" w:line="240" w:lineRule="auto"/>
    </w:pPr>
  </w:style>
  <w:style w:type="paragraph" w:customStyle="1" w:styleId="Subtitle2">
    <w:name w:val="Subtitle2"/>
    <w:basedOn w:val="Normal"/>
    <w:qFormat/>
    <w:rsid w:val="00E313F0"/>
    <w:pPr>
      <w:spacing w:after="0" w:line="240" w:lineRule="auto"/>
    </w:pPr>
  </w:style>
  <w:style w:type="paragraph" w:customStyle="1" w:styleId="bodyintro">
    <w:name w:val="bodyintro"/>
    <w:basedOn w:val="Normal"/>
    <w:uiPriority w:val="99"/>
    <w:qFormat/>
    <w:rsid w:val="00E313F0"/>
    <w:pPr>
      <w:spacing w:after="0" w:line="240" w:lineRule="auto"/>
    </w:pPr>
  </w:style>
  <w:style w:type="paragraph" w:customStyle="1" w:styleId="indent">
    <w:name w:val="indent"/>
    <w:basedOn w:val="Normal"/>
    <w:qFormat/>
    <w:rsid w:val="00E313F0"/>
    <w:pPr>
      <w:spacing w:after="0" w:line="240" w:lineRule="auto"/>
    </w:pPr>
  </w:style>
  <w:style w:type="paragraph" w:customStyle="1" w:styleId="center">
    <w:name w:val="center"/>
    <w:basedOn w:val="Normal"/>
    <w:uiPriority w:val="99"/>
    <w:qFormat/>
    <w:rsid w:val="00E313F0"/>
    <w:pPr>
      <w:spacing w:after="0" w:line="240" w:lineRule="auto"/>
    </w:pPr>
  </w:style>
  <w:style w:type="character" w:customStyle="1" w:styleId="tagChar2">
    <w:name w:val="tag Char2"/>
    <w:qFormat/>
    <w:rsid w:val="00E313F0"/>
  </w:style>
  <w:style w:type="character" w:customStyle="1" w:styleId="cardchar00">
    <w:name w:val="cardchar0"/>
    <w:basedOn w:val="DefaultParagraphFont"/>
    <w:rsid w:val="00E313F0"/>
  </w:style>
  <w:style w:type="character" w:customStyle="1" w:styleId="UnderlineNon-bold">
    <w:name w:val="Underline Non - bold"/>
    <w:rsid w:val="00E313F0"/>
  </w:style>
  <w:style w:type="character" w:customStyle="1" w:styleId="UnderlineBold0">
    <w:name w:val="Underline Bold"/>
    <w:uiPriority w:val="6"/>
    <w:qFormat/>
    <w:rsid w:val="00E313F0"/>
  </w:style>
  <w:style w:type="character" w:customStyle="1" w:styleId="Heading5Char2">
    <w:name w:val="Heading 5 Char2"/>
    <w:rsid w:val="00E313F0"/>
  </w:style>
  <w:style w:type="character" w:customStyle="1" w:styleId="underlinechar0">
    <w:name w:val="underlinechar"/>
    <w:rsid w:val="00E313F0"/>
  </w:style>
  <w:style w:type="character" w:customStyle="1" w:styleId="authordate2">
    <w:name w:val="authordate"/>
    <w:rsid w:val="00E313F0"/>
  </w:style>
  <w:style w:type="character" w:customStyle="1" w:styleId="underline4">
    <w:name w:val="%underline"/>
    <w:qFormat/>
    <w:rsid w:val="00E313F0"/>
  </w:style>
  <w:style w:type="character" w:customStyle="1" w:styleId="AUNDERLINE0">
    <w:name w:val="AUNDERLINE"/>
    <w:qFormat/>
    <w:rsid w:val="00E313F0"/>
  </w:style>
  <w:style w:type="character" w:customStyle="1" w:styleId="slug-doi">
    <w:name w:val="slug-doi"/>
    <w:basedOn w:val="DefaultParagraphFont"/>
    <w:rsid w:val="00E313F0"/>
  </w:style>
  <w:style w:type="character" w:customStyle="1" w:styleId="af">
    <w:name w:val="af"/>
    <w:basedOn w:val="DefaultParagraphFont"/>
    <w:rsid w:val="00E313F0"/>
  </w:style>
  <w:style w:type="character" w:customStyle="1" w:styleId="ab">
    <w:name w:val="ab"/>
    <w:basedOn w:val="DefaultParagraphFont"/>
    <w:rsid w:val="00E313F0"/>
  </w:style>
  <w:style w:type="character" w:customStyle="1" w:styleId="em">
    <w:name w:val="em"/>
    <w:basedOn w:val="DefaultParagraphFont"/>
    <w:rsid w:val="00E313F0"/>
  </w:style>
  <w:style w:type="character" w:customStyle="1" w:styleId="au">
    <w:name w:val="au"/>
    <w:basedOn w:val="DefaultParagraphFont"/>
    <w:rsid w:val="00E313F0"/>
  </w:style>
  <w:style w:type="character" w:customStyle="1" w:styleId="ti">
    <w:name w:val="ti"/>
    <w:basedOn w:val="DefaultParagraphFont"/>
    <w:rsid w:val="00E313F0"/>
  </w:style>
  <w:style w:type="character" w:customStyle="1" w:styleId="subheadblue">
    <w:name w:val="subhead_blue"/>
    <w:basedOn w:val="DefaultParagraphFont"/>
    <w:rsid w:val="00E313F0"/>
  </w:style>
  <w:style w:type="character" w:customStyle="1" w:styleId="affiliation">
    <w:name w:val="affiliation"/>
    <w:basedOn w:val="DefaultParagraphFont"/>
    <w:rsid w:val="00E313F0"/>
  </w:style>
  <w:style w:type="character" w:customStyle="1" w:styleId="slug-doi-wrapper">
    <w:name w:val="slug-doi-wrapper"/>
    <w:basedOn w:val="DefaultParagraphFont"/>
    <w:rsid w:val="00E313F0"/>
  </w:style>
  <w:style w:type="character" w:customStyle="1" w:styleId="slug-metadata-noteahead-of-print">
    <w:name w:val="slug-metadata-note ahead-of-print"/>
    <w:basedOn w:val="DefaultParagraphFont"/>
    <w:rsid w:val="00E313F0"/>
  </w:style>
  <w:style w:type="character" w:customStyle="1" w:styleId="slug-ahead-of-print-date">
    <w:name w:val="slug-ahead-of-print-date"/>
    <w:basedOn w:val="DefaultParagraphFont"/>
    <w:rsid w:val="00E313F0"/>
  </w:style>
  <w:style w:type="character" w:customStyle="1" w:styleId="medium-bold">
    <w:name w:val="medium-bold"/>
    <w:basedOn w:val="DefaultParagraphFont"/>
    <w:rsid w:val="00E313F0"/>
  </w:style>
  <w:style w:type="character" w:customStyle="1" w:styleId="updated-short-citation">
    <w:name w:val="updated-short-citation"/>
    <w:basedOn w:val="DefaultParagraphFont"/>
    <w:rsid w:val="00E313F0"/>
  </w:style>
  <w:style w:type="character" w:customStyle="1" w:styleId="TagCharChar1">
    <w:name w:val="Tag Char Char1"/>
    <w:rsid w:val="00E313F0"/>
  </w:style>
  <w:style w:type="character" w:customStyle="1" w:styleId="berief">
    <w:name w:val="berief"/>
    <w:rsid w:val="00E313F0"/>
  </w:style>
  <w:style w:type="character" w:customStyle="1" w:styleId="Brief-Smalltext">
    <w:name w:val="Brief - Small text"/>
    <w:rsid w:val="00E313F0"/>
  </w:style>
  <w:style w:type="character" w:customStyle="1" w:styleId="F8-UnderlineBold">
    <w:name w:val="F8 - Underline/Bold"/>
    <w:rsid w:val="00E313F0"/>
  </w:style>
  <w:style w:type="character" w:customStyle="1" w:styleId="Brief-Bold">
    <w:name w:val="Brief - Bold"/>
    <w:rsid w:val="00E313F0"/>
  </w:style>
  <w:style w:type="character" w:customStyle="1" w:styleId="Card-Underline0">
    <w:name w:val="Card - Underline"/>
    <w:rsid w:val="00E313F0"/>
  </w:style>
  <w:style w:type="character" w:customStyle="1" w:styleId="beriefunderline">
    <w:name w:val="berief = underline"/>
    <w:rsid w:val="00E313F0"/>
  </w:style>
  <w:style w:type="character" w:customStyle="1" w:styleId="BoldText10pt">
    <w:name w:val="Bold Text 10 pt"/>
    <w:rsid w:val="00E313F0"/>
  </w:style>
  <w:style w:type="character" w:customStyle="1" w:styleId="eoeaheader">
    <w:name w:val="eoea_header"/>
    <w:basedOn w:val="DefaultParagraphFont"/>
    <w:rsid w:val="00E313F0"/>
  </w:style>
  <w:style w:type="character" w:customStyle="1" w:styleId="SC4208902">
    <w:name w:val="SC.4.208902"/>
    <w:rsid w:val="00E313F0"/>
  </w:style>
  <w:style w:type="character" w:customStyle="1" w:styleId="SC4208915">
    <w:name w:val="SC.4.208915"/>
    <w:rsid w:val="00E313F0"/>
  </w:style>
  <w:style w:type="character" w:customStyle="1" w:styleId="SC273764">
    <w:name w:val="SC.2.73764"/>
    <w:rsid w:val="00E313F0"/>
  </w:style>
  <w:style w:type="character" w:customStyle="1" w:styleId="SC273779">
    <w:name w:val="SC.2.73779"/>
    <w:rsid w:val="00E313F0"/>
  </w:style>
  <w:style w:type="character" w:customStyle="1" w:styleId="SC273763">
    <w:name w:val="SC.2.73763"/>
    <w:rsid w:val="00E313F0"/>
  </w:style>
  <w:style w:type="character" w:customStyle="1" w:styleId="SC4208910">
    <w:name w:val="SC.4.208910"/>
    <w:rsid w:val="00E313F0"/>
  </w:style>
  <w:style w:type="character" w:customStyle="1" w:styleId="SC4208911">
    <w:name w:val="SC.4.208911"/>
    <w:rsid w:val="00E313F0"/>
  </w:style>
  <w:style w:type="character" w:customStyle="1" w:styleId="articlesubtitle">
    <w:name w:val="article_sub_title"/>
    <w:basedOn w:val="DefaultParagraphFont"/>
    <w:rsid w:val="00E313F0"/>
  </w:style>
  <w:style w:type="character" w:customStyle="1" w:styleId="newsdate2">
    <w:name w:val="news_date2"/>
    <w:basedOn w:val="DefaultParagraphFont"/>
    <w:rsid w:val="00E313F0"/>
  </w:style>
  <w:style w:type="character" w:customStyle="1" w:styleId="readarticleheader">
    <w:name w:val="readarticleheader"/>
    <w:basedOn w:val="DefaultParagraphFont"/>
    <w:rsid w:val="00E313F0"/>
  </w:style>
  <w:style w:type="character" w:customStyle="1" w:styleId="char">
    <w:name w:val="char"/>
    <w:basedOn w:val="DefaultParagraphFont"/>
    <w:rsid w:val="00E313F0"/>
  </w:style>
  <w:style w:type="character" w:customStyle="1" w:styleId="hdr">
    <w:name w:val="hdr"/>
    <w:basedOn w:val="DefaultParagraphFont"/>
    <w:rsid w:val="00E313F0"/>
  </w:style>
  <w:style w:type="character" w:customStyle="1" w:styleId="bolding1">
    <w:name w:val="bolding1"/>
    <w:rsid w:val="00E313F0"/>
  </w:style>
  <w:style w:type="character" w:customStyle="1" w:styleId="bookoptions1">
    <w:name w:val="book_options1"/>
    <w:rsid w:val="00E313F0"/>
  </w:style>
  <w:style w:type="character" w:customStyle="1" w:styleId="descriptionblock">
    <w:name w:val="description block"/>
    <w:basedOn w:val="DefaultParagraphFont"/>
    <w:rsid w:val="00E313F0"/>
  </w:style>
  <w:style w:type="character" w:customStyle="1" w:styleId="detailsboxblock">
    <w:name w:val="detailsbox block"/>
    <w:basedOn w:val="DefaultParagraphFont"/>
    <w:rsid w:val="00E313F0"/>
  </w:style>
  <w:style w:type="character" w:customStyle="1" w:styleId="CardTextUnderlinedChar">
    <w:name w:val="Card Text Underlined Char"/>
    <w:rsid w:val="00E313F0"/>
  </w:style>
  <w:style w:type="character" w:customStyle="1" w:styleId="cardtextsmallChar">
    <w:name w:val="card text small Char"/>
    <w:rsid w:val="00E313F0"/>
  </w:style>
  <w:style w:type="character" w:customStyle="1" w:styleId="countrytitle1">
    <w:name w:val="countrytitle1"/>
    <w:rsid w:val="00E313F0"/>
  </w:style>
  <w:style w:type="character" w:customStyle="1" w:styleId="storyheader1">
    <w:name w:val="storyheader1"/>
    <w:rsid w:val="00E313F0"/>
  </w:style>
  <w:style w:type="character" w:customStyle="1" w:styleId="cardunderlinedChar1">
    <w:name w:val="card underlined Char"/>
    <w:rsid w:val="00E313F0"/>
  </w:style>
  <w:style w:type="character" w:customStyle="1" w:styleId="article1">
    <w:name w:val="article1"/>
    <w:rsid w:val="00E313F0"/>
  </w:style>
  <w:style w:type="character" w:customStyle="1" w:styleId="story-posted-date1">
    <w:name w:val="story-posted-date1"/>
    <w:rsid w:val="00E313F0"/>
  </w:style>
  <w:style w:type="character" w:customStyle="1" w:styleId="Heading2CharCharCharCharCharCharCharCharCharCharCharCharCharChar">
    <w:name w:val="Heading 2 Char Char Char Char Char Char Char Char Char Char Char Char Char Char"/>
    <w:rsid w:val="00E313F0"/>
  </w:style>
  <w:style w:type="character" w:customStyle="1" w:styleId="citation1">
    <w:name w:val="citation1"/>
    <w:rsid w:val="00E313F0"/>
  </w:style>
  <w:style w:type="character" w:customStyle="1" w:styleId="hithighlite">
    <w:name w:val="hithighlite"/>
    <w:basedOn w:val="DefaultParagraphFont"/>
    <w:rsid w:val="00E313F0"/>
  </w:style>
  <w:style w:type="character" w:customStyle="1" w:styleId="articlecontent">
    <w:name w:val="articlecontent"/>
    <w:basedOn w:val="DefaultParagraphFont"/>
    <w:rsid w:val="00E313F0"/>
  </w:style>
  <w:style w:type="character" w:customStyle="1" w:styleId="fource1">
    <w:name w:val="fource1"/>
    <w:rsid w:val="00E313F0"/>
  </w:style>
  <w:style w:type="character" w:customStyle="1" w:styleId="ds">
    <w:name w:val="ds"/>
    <w:basedOn w:val="DefaultParagraphFont"/>
    <w:rsid w:val="00E313F0"/>
  </w:style>
  <w:style w:type="character" w:customStyle="1" w:styleId="MicroTextChar1">
    <w:name w:val="MicroText Char1"/>
    <w:rsid w:val="00E313F0"/>
  </w:style>
  <w:style w:type="character" w:customStyle="1" w:styleId="DefaultPara">
    <w:name w:val="Default Para"/>
    <w:rsid w:val="00E313F0"/>
  </w:style>
  <w:style w:type="character" w:customStyle="1" w:styleId="SYSHYPERTEXT">
    <w:name w:val="SYS_HYPERTEXT"/>
    <w:rsid w:val="00E313F0"/>
  </w:style>
  <w:style w:type="character" w:customStyle="1" w:styleId="BlockHeading1Char">
    <w:name w:val="Block Heading 1 Char"/>
    <w:rsid w:val="00E313F0"/>
  </w:style>
  <w:style w:type="character" w:customStyle="1" w:styleId="StyleTagTimesNewRomanChar">
    <w:name w:val="Style Tag + Times New Roman Char"/>
    <w:rsid w:val="00E313F0"/>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313F0"/>
  </w:style>
  <w:style w:type="character" w:customStyle="1" w:styleId="StyleArialNarrow12ptBold">
    <w:name w:val="Style Arial Narrow 12 pt Bold"/>
    <w:rsid w:val="00E313F0"/>
  </w:style>
  <w:style w:type="character" w:customStyle="1" w:styleId="UnderlinedCharChar1">
    <w:name w:val="Underlined Char Char1"/>
    <w:rsid w:val="00E313F0"/>
  </w:style>
  <w:style w:type="character" w:customStyle="1" w:styleId="Heading2CharChar2">
    <w:name w:val="Heading 2 Char Char2"/>
    <w:rsid w:val="00E313F0"/>
  </w:style>
  <w:style w:type="character" w:customStyle="1" w:styleId="doctitle">
    <w:name w:val="doctitle"/>
    <w:rsid w:val="00E313F0"/>
  </w:style>
  <w:style w:type="character" w:customStyle="1" w:styleId="cardtext-underlined0">
    <w:name w:val="card text- underlined"/>
    <w:rsid w:val="00E313F0"/>
  </w:style>
  <w:style w:type="character" w:customStyle="1" w:styleId="Style8ptChar">
    <w:name w:val="Style 8 pt Char"/>
    <w:rsid w:val="00E313F0"/>
  </w:style>
  <w:style w:type="character" w:customStyle="1" w:styleId="message-item">
    <w:name w:val="message-item"/>
    <w:rsid w:val="00E313F0"/>
  </w:style>
  <w:style w:type="character" w:customStyle="1" w:styleId="A0">
    <w:name w:val="A0"/>
    <w:uiPriority w:val="99"/>
    <w:rsid w:val="00E313F0"/>
  </w:style>
  <w:style w:type="character" w:customStyle="1" w:styleId="datestamp">
    <w:name w:val="datestamp"/>
    <w:rsid w:val="00E313F0"/>
  </w:style>
  <w:style w:type="character" w:customStyle="1" w:styleId="i">
    <w:name w:val="i"/>
    <w:uiPriority w:val="99"/>
    <w:rsid w:val="00E313F0"/>
  </w:style>
  <w:style w:type="character" w:customStyle="1" w:styleId="name">
    <w:name w:val="name"/>
    <w:rsid w:val="00E313F0"/>
  </w:style>
  <w:style w:type="character" w:customStyle="1" w:styleId="forenames">
    <w:name w:val="forenames"/>
    <w:rsid w:val="00E313F0"/>
  </w:style>
  <w:style w:type="character" w:customStyle="1" w:styleId="surname">
    <w:name w:val="surname"/>
    <w:rsid w:val="00E313F0"/>
  </w:style>
  <w:style w:type="character" w:customStyle="1" w:styleId="sifr-alternate">
    <w:name w:val="sifr-alternate"/>
    <w:rsid w:val="00E313F0"/>
  </w:style>
  <w:style w:type="character" w:customStyle="1" w:styleId="medium-font">
    <w:name w:val="medium-font"/>
    <w:rsid w:val="00E313F0"/>
  </w:style>
  <w:style w:type="character" w:customStyle="1" w:styleId="title-link-wrapper">
    <w:name w:val="title-link-wrapper"/>
    <w:rsid w:val="00E313F0"/>
  </w:style>
  <w:style w:type="character" w:customStyle="1" w:styleId="A7">
    <w:name w:val="A7"/>
    <w:uiPriority w:val="99"/>
    <w:rsid w:val="00E313F0"/>
  </w:style>
  <w:style w:type="character" w:customStyle="1" w:styleId="refpreview">
    <w:name w:val="refpreview"/>
    <w:rsid w:val="00E313F0"/>
  </w:style>
  <w:style w:type="character" w:customStyle="1" w:styleId="loose1">
    <w:name w:val="loose1"/>
    <w:rsid w:val="00E313F0"/>
  </w:style>
  <w:style w:type="character" w:customStyle="1" w:styleId="email">
    <w:name w:val="email"/>
    <w:rsid w:val="00E313F0"/>
  </w:style>
  <w:style w:type="character" w:customStyle="1" w:styleId="gsa">
    <w:name w:val="gs_a"/>
    <w:rsid w:val="00E313F0"/>
  </w:style>
  <w:style w:type="character" w:customStyle="1" w:styleId="mainarttitle">
    <w:name w:val="mainarttitle"/>
    <w:rsid w:val="00E313F0"/>
  </w:style>
  <w:style w:type="character" w:customStyle="1" w:styleId="mainartauthor">
    <w:name w:val="mainartauthor"/>
    <w:rsid w:val="00E313F0"/>
  </w:style>
  <w:style w:type="character" w:customStyle="1" w:styleId="mainartdate">
    <w:name w:val="mainartdate"/>
    <w:rsid w:val="00E313F0"/>
  </w:style>
  <w:style w:type="character" w:customStyle="1" w:styleId="gsggs">
    <w:name w:val="gs_ggs"/>
    <w:rsid w:val="00E313F0"/>
  </w:style>
  <w:style w:type="character" w:customStyle="1" w:styleId="ahead">
    <w:name w:val="a_head"/>
    <w:rsid w:val="00E313F0"/>
  </w:style>
  <w:style w:type="character" w:customStyle="1" w:styleId="footnote1">
    <w:name w:val="footnote"/>
    <w:rsid w:val="00E313F0"/>
  </w:style>
  <w:style w:type="character" w:customStyle="1" w:styleId="docbody">
    <w:name w:val="docbody"/>
    <w:rsid w:val="00E313F0"/>
  </w:style>
  <w:style w:type="paragraph" w:styleId="BodyTextIndent3">
    <w:name w:val="Body Text Indent 3"/>
    <w:basedOn w:val="Normal"/>
    <w:link w:val="BodyTextIndent3Char1"/>
    <w:uiPriority w:val="99"/>
    <w:unhideWhenUsed/>
    <w:rsid w:val="00E313F0"/>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E313F0"/>
    <w:rPr>
      <w:rFonts w:ascii="Calibri" w:hAnsi="Calibri"/>
      <w:szCs w:val="16"/>
    </w:rPr>
  </w:style>
  <w:style w:type="character" w:customStyle="1" w:styleId="superscript">
    <w:name w:val="superscript"/>
    <w:rsid w:val="00E313F0"/>
  </w:style>
  <w:style w:type="character" w:customStyle="1" w:styleId="bwxsm">
    <w:name w:val="b w xsm"/>
    <w:rsid w:val="00E313F0"/>
  </w:style>
  <w:style w:type="character" w:customStyle="1" w:styleId="fstd">
    <w:name w:val="f std"/>
    <w:rsid w:val="00E313F0"/>
  </w:style>
  <w:style w:type="character" w:customStyle="1" w:styleId="gl">
    <w:name w:val="gl"/>
    <w:rsid w:val="00E313F0"/>
  </w:style>
  <w:style w:type="character" w:customStyle="1" w:styleId="bio1">
    <w:name w:val="bio1"/>
    <w:rsid w:val="00E313F0"/>
  </w:style>
  <w:style w:type="character" w:customStyle="1" w:styleId="BoldChar">
    <w:name w:val="Bold Char"/>
    <w:rsid w:val="00E313F0"/>
  </w:style>
  <w:style w:type="character" w:customStyle="1" w:styleId="cardCharCharCharCharCharChar">
    <w:name w:val="card Char Char Char Char Char Char"/>
    <w:rsid w:val="00E313F0"/>
  </w:style>
  <w:style w:type="character" w:customStyle="1" w:styleId="Style24ptBoldUnderlineCenteredCharChar">
    <w:name w:val="Style 24 pt Bold Underline Centered Char Char"/>
    <w:rsid w:val="00E313F0"/>
  </w:style>
  <w:style w:type="character" w:customStyle="1" w:styleId="TagCiteCharChar0">
    <w:name w:val="Tag / Cite Char Char"/>
    <w:rsid w:val="00E313F0"/>
  </w:style>
  <w:style w:type="character" w:customStyle="1" w:styleId="CardTextChar10">
    <w:name w:val="Card Text Char1"/>
    <w:rsid w:val="00E313F0"/>
  </w:style>
  <w:style w:type="character" w:customStyle="1" w:styleId="CardTextUnderlinedCharChar">
    <w:name w:val="Card Text Underlined Char Char"/>
    <w:rsid w:val="00E313F0"/>
  </w:style>
  <w:style w:type="character" w:customStyle="1" w:styleId="CardTagCharCharChar">
    <w:name w:val="Card Tag Char Char Char"/>
    <w:rsid w:val="00E313F0"/>
  </w:style>
  <w:style w:type="character" w:customStyle="1" w:styleId="mainbody">
    <w:name w:val="mainbody"/>
    <w:basedOn w:val="DefaultParagraphFont"/>
    <w:rsid w:val="00E313F0"/>
  </w:style>
  <w:style w:type="character" w:customStyle="1" w:styleId="UnderlineStyleChar2">
    <w:name w:val="Underline Style Char2"/>
    <w:rsid w:val="00E313F0"/>
  </w:style>
  <w:style w:type="character" w:customStyle="1" w:styleId="t13">
    <w:name w:val="t13"/>
    <w:basedOn w:val="DefaultParagraphFont"/>
    <w:rsid w:val="00E313F0"/>
  </w:style>
  <w:style w:type="character" w:customStyle="1" w:styleId="SmallFont7pt">
    <w:name w:val="Small Font (7 pt)"/>
    <w:qFormat/>
    <w:rsid w:val="00E313F0"/>
  </w:style>
  <w:style w:type="character" w:customStyle="1" w:styleId="timestamp">
    <w:name w:val="timestamp"/>
    <w:basedOn w:val="DefaultParagraphFont"/>
    <w:rsid w:val="00E313F0"/>
  </w:style>
  <w:style w:type="character" w:customStyle="1" w:styleId="CharChar17">
    <w:name w:val="Char Char17"/>
    <w:locked/>
    <w:rsid w:val="00E313F0"/>
  </w:style>
  <w:style w:type="character" w:customStyle="1" w:styleId="ilspan">
    <w:name w:val="il_span"/>
    <w:basedOn w:val="DefaultParagraphFont"/>
    <w:rsid w:val="00E313F0"/>
  </w:style>
  <w:style w:type="character" w:customStyle="1" w:styleId="leftidx1">
    <w:name w:val="leftidx1"/>
    <w:rsid w:val="00E313F0"/>
  </w:style>
  <w:style w:type="character" w:customStyle="1" w:styleId="blue1">
    <w:name w:val="blue1"/>
    <w:rsid w:val="00E313F0"/>
  </w:style>
  <w:style w:type="character" w:customStyle="1" w:styleId="author-link1">
    <w:name w:val="author-link1"/>
    <w:rsid w:val="00E313F0"/>
  </w:style>
  <w:style w:type="character" w:customStyle="1" w:styleId="black1">
    <w:name w:val="black1"/>
    <w:rsid w:val="00E313F0"/>
  </w:style>
  <w:style w:type="character" w:customStyle="1" w:styleId="StyleunderlinedCharBold">
    <w:name w:val="Style underlined Char + Bold"/>
    <w:rsid w:val="00E313F0"/>
  </w:style>
  <w:style w:type="character" w:customStyle="1" w:styleId="CardUnderline0">
    <w:name w:val="Card Underline"/>
    <w:rsid w:val="00E313F0"/>
  </w:style>
  <w:style w:type="character" w:customStyle="1" w:styleId="lingoregion">
    <w:name w:val="lingo_region"/>
    <w:basedOn w:val="DefaultParagraphFont"/>
    <w:rsid w:val="00E313F0"/>
  </w:style>
  <w:style w:type="character" w:customStyle="1" w:styleId="cite">
    <w:name w:val="%cite"/>
    <w:rsid w:val="00E313F0"/>
  </w:style>
  <w:style w:type="character" w:customStyle="1" w:styleId="Emphasis21">
    <w:name w:val="%Emphasis2"/>
    <w:rsid w:val="00E313F0"/>
  </w:style>
  <w:style w:type="character" w:customStyle="1" w:styleId="bodycontentlink">
    <w:name w:val="bodycontentlink"/>
    <w:basedOn w:val="DefaultParagraphFont"/>
    <w:rsid w:val="00E313F0"/>
  </w:style>
  <w:style w:type="character" w:customStyle="1" w:styleId="AAAcite">
    <w:name w:val="AAAcite"/>
    <w:rsid w:val="00E313F0"/>
  </w:style>
  <w:style w:type="character" w:customStyle="1" w:styleId="tmplheaderlink">
    <w:name w:val="tmplheaderlink"/>
    <w:rsid w:val="00E313F0"/>
  </w:style>
  <w:style w:type="character" w:customStyle="1" w:styleId="SubtleEmphasis1">
    <w:name w:val="Subtle Emphasis1"/>
    <w:uiPriority w:val="19"/>
    <w:qFormat/>
    <w:rsid w:val="00E313F0"/>
  </w:style>
  <w:style w:type="table" w:styleId="ColorfulGrid-Accent1">
    <w:name w:val="Colorful Grid Accent 1"/>
    <w:basedOn w:val="TableNormal"/>
    <w:uiPriority w:val="29"/>
    <w:unhideWhenUsed/>
    <w:rsid w:val="00E313F0"/>
    <w:pPr>
      <w:spacing w:after="200" w:line="276" w:lineRule="auto"/>
    </w:pPr>
    <w:tblPr>
      <w:tblStyleRowBandSize w:val="1"/>
      <w:tblStyleColBandSize w:val="1"/>
      <w:tblBorders>
        <w:insideH w:val="single" w:sz="4" w:space="0" w:color="FFFFFF" w:themeColor="background1"/>
      </w:tblBorders>
    </w:tblPr>
    <w:tcPr>
      <w:shd w:val="clear" w:color="auto" w:fill="D9E2F3" w:themeFill="accent1" w:themeFillTint="33"/>
    </w:tcPr>
  </w:style>
  <w:style w:type="character" w:customStyle="1" w:styleId="FontStyle505">
    <w:name w:val="Font Style505"/>
    <w:basedOn w:val="DefaultParagraphFont"/>
    <w:uiPriority w:val="99"/>
    <w:rsid w:val="00E313F0"/>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E313F0"/>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E313F0"/>
    <w:rPr>
      <w:b w:val="0"/>
      <w:sz w:val="24"/>
      <w:u w:val="single"/>
      <w:bdr w:val="none" w:sz="0" w:space="0" w:color="auto"/>
    </w:rPr>
  </w:style>
  <w:style w:type="character" w:customStyle="1" w:styleId="Bodytext11">
    <w:name w:val="Body text (11)"/>
    <w:rsid w:val="00E313F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E313F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E313F0"/>
  </w:style>
  <w:style w:type="paragraph" w:customStyle="1" w:styleId="Style5">
    <w:name w:val="Style5"/>
    <w:basedOn w:val="Normal"/>
    <w:link w:val="Style5Char"/>
    <w:uiPriority w:val="4"/>
    <w:qFormat/>
    <w:rsid w:val="00E313F0"/>
    <w:pPr>
      <w:spacing w:after="0" w:line="240" w:lineRule="auto"/>
      <w:ind w:left="432" w:right="432"/>
      <w:jc w:val="both"/>
    </w:pPr>
    <w:rPr>
      <w:rFonts w:eastAsia="Times New Roman"/>
      <w:sz w:val="20"/>
    </w:rPr>
  </w:style>
  <w:style w:type="character" w:customStyle="1" w:styleId="Style5Char">
    <w:name w:val="Style5 Char"/>
    <w:link w:val="Style5"/>
    <w:uiPriority w:val="4"/>
    <w:rsid w:val="00E313F0"/>
    <w:rPr>
      <w:rFonts w:ascii="Calibri" w:eastAsia="Times New Roman" w:hAnsi="Calibri"/>
      <w:sz w:val="20"/>
    </w:rPr>
  </w:style>
  <w:style w:type="paragraph" w:customStyle="1" w:styleId="Style100">
    <w:name w:val="Style10"/>
    <w:basedOn w:val="Normal"/>
    <w:link w:val="Style10Char"/>
    <w:qFormat/>
    <w:rsid w:val="00E313F0"/>
    <w:pPr>
      <w:spacing w:after="0" w:line="240" w:lineRule="auto"/>
      <w:ind w:right="432"/>
    </w:pPr>
    <w:rPr>
      <w:rFonts w:eastAsia="Times New Roman"/>
      <w:b/>
      <w:sz w:val="24"/>
    </w:rPr>
  </w:style>
  <w:style w:type="character" w:customStyle="1" w:styleId="Style10Char">
    <w:name w:val="Style10 Char"/>
    <w:link w:val="Style100"/>
    <w:rsid w:val="00E313F0"/>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E313F0"/>
    <w:rPr>
      <w:b w:val="0"/>
      <w:bCs w:val="0"/>
      <w:sz w:val="22"/>
      <w:u w:val="single"/>
      <w:bdr w:val="none" w:sz="0" w:space="0" w:color="auto"/>
    </w:rPr>
  </w:style>
  <w:style w:type="paragraph" w:customStyle="1" w:styleId="UnderlinedEv">
    <w:name w:val="Underlined Ev"/>
    <w:basedOn w:val="Normal"/>
    <w:next w:val="Normal"/>
    <w:link w:val="UnderlinedEvChar"/>
    <w:qFormat/>
    <w:rsid w:val="00E313F0"/>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E313F0"/>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E313F0"/>
    <w:rPr>
      <w:u w:val="single"/>
      <w:bdr w:val="none" w:sz="0" w:space="0" w:color="auto"/>
    </w:rPr>
  </w:style>
  <w:style w:type="paragraph" w:customStyle="1" w:styleId="BodyText20">
    <w:name w:val="Body Text2"/>
    <w:basedOn w:val="Normal"/>
    <w:link w:val="Bodytext6"/>
    <w:rsid w:val="00E313F0"/>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E313F0"/>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E313F0"/>
    <w:rPr>
      <w:rFonts w:ascii="Verdana" w:hAnsi="Verdana" w:hint="default"/>
      <w:sz w:val="21"/>
      <w:szCs w:val="21"/>
      <w:u w:val="thick"/>
      <w:lang w:val="en-US" w:eastAsia="en-US" w:bidi="ar-SA"/>
    </w:rPr>
  </w:style>
  <w:style w:type="character" w:customStyle="1" w:styleId="role">
    <w:name w:val="role"/>
    <w:rsid w:val="00E313F0"/>
  </w:style>
  <w:style w:type="character" w:customStyle="1" w:styleId="pagination0">
    <w:name w:val="pagination"/>
    <w:basedOn w:val="DefaultParagraphFont"/>
    <w:rsid w:val="00E313F0"/>
  </w:style>
  <w:style w:type="character" w:customStyle="1" w:styleId="doi">
    <w:name w:val="doi"/>
    <w:basedOn w:val="DefaultParagraphFont"/>
    <w:rsid w:val="00E313F0"/>
  </w:style>
  <w:style w:type="character" w:customStyle="1" w:styleId="bodycontents">
    <w:name w:val="bodycontents"/>
    <w:basedOn w:val="DefaultParagraphFont"/>
    <w:rsid w:val="00E313F0"/>
  </w:style>
  <w:style w:type="character" w:customStyle="1" w:styleId="comma">
    <w:name w:val="comma"/>
    <w:basedOn w:val="DefaultParagraphFont"/>
    <w:rsid w:val="00E313F0"/>
  </w:style>
  <w:style w:type="character" w:customStyle="1" w:styleId="pad5right">
    <w:name w:val="pad5right"/>
    <w:basedOn w:val="DefaultParagraphFont"/>
    <w:rsid w:val="00E313F0"/>
  </w:style>
  <w:style w:type="character" w:customStyle="1" w:styleId="pnumber">
    <w:name w:val="pnumber"/>
    <w:rsid w:val="00E313F0"/>
  </w:style>
  <w:style w:type="character" w:customStyle="1" w:styleId="ital">
    <w:name w:val="ital"/>
    <w:rsid w:val="00E313F0"/>
  </w:style>
  <w:style w:type="character" w:customStyle="1" w:styleId="orgdiv">
    <w:name w:val="orgdiv"/>
    <w:rsid w:val="00E313F0"/>
  </w:style>
  <w:style w:type="character" w:customStyle="1" w:styleId="orgname">
    <w:name w:val="orgname"/>
    <w:rsid w:val="00E313F0"/>
  </w:style>
  <w:style w:type="character" w:customStyle="1" w:styleId="city">
    <w:name w:val="city"/>
    <w:rsid w:val="00E313F0"/>
  </w:style>
  <w:style w:type="character" w:customStyle="1" w:styleId="state">
    <w:name w:val="state"/>
    <w:rsid w:val="00E313F0"/>
  </w:style>
  <w:style w:type="character" w:customStyle="1" w:styleId="country">
    <w:name w:val="country"/>
    <w:rsid w:val="00E313F0"/>
  </w:style>
  <w:style w:type="character" w:customStyle="1" w:styleId="readChar">
    <w:name w:val="read Char"/>
    <w:rsid w:val="00E313F0"/>
    <w:rPr>
      <w:szCs w:val="22"/>
      <w:u w:val="single"/>
      <w:lang w:val="en-US" w:eastAsia="en-US" w:bidi="ar-SA"/>
    </w:rPr>
  </w:style>
  <w:style w:type="character" w:customStyle="1" w:styleId="divider">
    <w:name w:val="divider"/>
    <w:basedOn w:val="DefaultParagraphFont"/>
    <w:rsid w:val="00E313F0"/>
  </w:style>
  <w:style w:type="character" w:customStyle="1" w:styleId="blogdate">
    <w:name w:val="blogdate"/>
    <w:basedOn w:val="DefaultParagraphFont"/>
    <w:rsid w:val="00E313F0"/>
  </w:style>
  <w:style w:type="character" w:customStyle="1" w:styleId="ticker">
    <w:name w:val="ticker"/>
    <w:basedOn w:val="DefaultParagraphFont"/>
    <w:rsid w:val="00E313F0"/>
  </w:style>
  <w:style w:type="character" w:customStyle="1" w:styleId="posted">
    <w:name w:val="posted"/>
    <w:basedOn w:val="DefaultParagraphFont"/>
    <w:rsid w:val="00E313F0"/>
  </w:style>
  <w:style w:type="character" w:customStyle="1" w:styleId="time">
    <w:name w:val="time"/>
    <w:basedOn w:val="DefaultParagraphFont"/>
    <w:rsid w:val="00E313F0"/>
  </w:style>
  <w:style w:type="character" w:customStyle="1" w:styleId="dot">
    <w:name w:val="dot"/>
    <w:basedOn w:val="DefaultParagraphFont"/>
    <w:rsid w:val="00E313F0"/>
  </w:style>
  <w:style w:type="character" w:customStyle="1" w:styleId="hn-date">
    <w:name w:val="hn-date"/>
    <w:basedOn w:val="DefaultParagraphFont"/>
    <w:rsid w:val="00E313F0"/>
  </w:style>
  <w:style w:type="character" w:customStyle="1" w:styleId="location">
    <w:name w:val="location"/>
    <w:basedOn w:val="DefaultParagraphFont"/>
    <w:rsid w:val="00E313F0"/>
  </w:style>
  <w:style w:type="character" w:customStyle="1" w:styleId="dropcap-letter">
    <w:name w:val="dropcap-letter"/>
    <w:basedOn w:val="DefaultParagraphFont"/>
    <w:rsid w:val="00E313F0"/>
  </w:style>
  <w:style w:type="character" w:customStyle="1" w:styleId="offscreen">
    <w:name w:val="offscreen"/>
    <w:basedOn w:val="DefaultParagraphFont"/>
    <w:rsid w:val="00E313F0"/>
  </w:style>
  <w:style w:type="character" w:customStyle="1" w:styleId="linked-in">
    <w:name w:val="linked-in"/>
    <w:basedOn w:val="DefaultParagraphFont"/>
    <w:rsid w:val="00E313F0"/>
  </w:style>
  <w:style w:type="character" w:customStyle="1" w:styleId="divs">
    <w:name w:val="divs"/>
    <w:basedOn w:val="DefaultParagraphFont"/>
    <w:rsid w:val="00E313F0"/>
  </w:style>
  <w:style w:type="character" w:customStyle="1" w:styleId="CardUnderlineChar0">
    <w:name w:val="Card Underline Char"/>
    <w:locked/>
    <w:rsid w:val="00E313F0"/>
    <w:rPr>
      <w:szCs w:val="24"/>
      <w:u w:val="single"/>
    </w:rPr>
  </w:style>
  <w:style w:type="character" w:customStyle="1" w:styleId="h4">
    <w:name w:val="h4"/>
    <w:rsid w:val="00E313F0"/>
  </w:style>
  <w:style w:type="character" w:customStyle="1" w:styleId="Date2">
    <w:name w:val="Date2"/>
    <w:rsid w:val="00E313F0"/>
  </w:style>
  <w:style w:type="character" w:customStyle="1" w:styleId="entry-title">
    <w:name w:val="entry-title"/>
    <w:basedOn w:val="DefaultParagraphFont"/>
    <w:rsid w:val="00E313F0"/>
  </w:style>
  <w:style w:type="character" w:customStyle="1" w:styleId="postheader">
    <w:name w:val="postheader"/>
    <w:basedOn w:val="DefaultParagraphFont"/>
    <w:rsid w:val="00E313F0"/>
  </w:style>
  <w:style w:type="numbering" w:customStyle="1" w:styleId="1ai1">
    <w:name w:val="1 / a / i1"/>
    <w:rsid w:val="00E313F0"/>
    <w:pPr>
      <w:numPr>
        <w:numId w:val="14"/>
      </w:numPr>
    </w:pPr>
  </w:style>
  <w:style w:type="numbering" w:styleId="1ai">
    <w:name w:val="Outline List 1"/>
    <w:basedOn w:val="NoList"/>
    <w:unhideWhenUsed/>
    <w:rsid w:val="00E313F0"/>
    <w:pPr>
      <w:numPr>
        <w:numId w:val="15"/>
      </w:numPr>
    </w:pPr>
  </w:style>
  <w:style w:type="numbering" w:customStyle="1" w:styleId="NoList6">
    <w:name w:val="No List6"/>
    <w:next w:val="NoList"/>
    <w:uiPriority w:val="99"/>
    <w:semiHidden/>
    <w:unhideWhenUsed/>
    <w:rsid w:val="00E313F0"/>
  </w:style>
  <w:style w:type="numbering" w:customStyle="1" w:styleId="NoList7">
    <w:name w:val="No List7"/>
    <w:next w:val="NoList"/>
    <w:semiHidden/>
    <w:unhideWhenUsed/>
    <w:rsid w:val="00E313F0"/>
  </w:style>
  <w:style w:type="paragraph" w:styleId="Index2">
    <w:name w:val="index 2"/>
    <w:basedOn w:val="Normal"/>
    <w:next w:val="Normal"/>
    <w:autoRedefine/>
    <w:rsid w:val="00E313F0"/>
    <w:pPr>
      <w:spacing w:after="200" w:line="276" w:lineRule="auto"/>
      <w:ind w:left="400" w:hanging="200"/>
    </w:pPr>
    <w:rPr>
      <w:bCs/>
    </w:rPr>
  </w:style>
  <w:style w:type="paragraph" w:styleId="Index3">
    <w:name w:val="index 3"/>
    <w:basedOn w:val="Normal"/>
    <w:next w:val="Normal"/>
    <w:autoRedefine/>
    <w:rsid w:val="00E313F0"/>
    <w:pPr>
      <w:spacing w:after="200" w:line="276" w:lineRule="auto"/>
      <w:ind w:left="600" w:hanging="200"/>
    </w:pPr>
    <w:rPr>
      <w:bCs/>
    </w:rPr>
  </w:style>
  <w:style w:type="paragraph" w:styleId="Index4">
    <w:name w:val="index 4"/>
    <w:basedOn w:val="Normal"/>
    <w:next w:val="Normal"/>
    <w:autoRedefine/>
    <w:rsid w:val="00E313F0"/>
    <w:pPr>
      <w:spacing w:after="200" w:line="276" w:lineRule="auto"/>
      <w:ind w:left="800" w:hanging="200"/>
    </w:pPr>
    <w:rPr>
      <w:bCs/>
    </w:rPr>
  </w:style>
  <w:style w:type="paragraph" w:styleId="Index5">
    <w:name w:val="index 5"/>
    <w:basedOn w:val="Normal"/>
    <w:next w:val="Normal"/>
    <w:autoRedefine/>
    <w:rsid w:val="00E313F0"/>
    <w:pPr>
      <w:spacing w:after="200" w:line="276" w:lineRule="auto"/>
      <w:ind w:left="1000" w:hanging="200"/>
    </w:pPr>
    <w:rPr>
      <w:bCs/>
    </w:rPr>
  </w:style>
  <w:style w:type="paragraph" w:styleId="Index6">
    <w:name w:val="index 6"/>
    <w:basedOn w:val="Normal"/>
    <w:next w:val="Normal"/>
    <w:autoRedefine/>
    <w:rsid w:val="00E313F0"/>
    <w:pPr>
      <w:spacing w:after="200" w:line="276" w:lineRule="auto"/>
      <w:ind w:left="1200" w:hanging="200"/>
    </w:pPr>
    <w:rPr>
      <w:bCs/>
    </w:rPr>
  </w:style>
  <w:style w:type="paragraph" w:styleId="Index7">
    <w:name w:val="index 7"/>
    <w:basedOn w:val="Normal"/>
    <w:next w:val="Normal"/>
    <w:autoRedefine/>
    <w:rsid w:val="00E313F0"/>
    <w:pPr>
      <w:spacing w:after="200" w:line="276" w:lineRule="auto"/>
      <w:ind w:left="1400" w:hanging="200"/>
    </w:pPr>
    <w:rPr>
      <w:bCs/>
    </w:rPr>
  </w:style>
  <w:style w:type="paragraph" w:styleId="Index8">
    <w:name w:val="index 8"/>
    <w:basedOn w:val="Normal"/>
    <w:next w:val="Normal"/>
    <w:autoRedefine/>
    <w:rsid w:val="00E313F0"/>
    <w:pPr>
      <w:spacing w:after="200" w:line="276" w:lineRule="auto"/>
      <w:ind w:left="1600" w:hanging="200"/>
    </w:pPr>
    <w:rPr>
      <w:bCs/>
    </w:rPr>
  </w:style>
  <w:style w:type="paragraph" w:styleId="Index9">
    <w:name w:val="index 9"/>
    <w:basedOn w:val="Normal"/>
    <w:next w:val="Normal"/>
    <w:autoRedefine/>
    <w:rsid w:val="00E313F0"/>
    <w:pPr>
      <w:spacing w:after="200" w:line="276" w:lineRule="auto"/>
      <w:ind w:left="1800" w:hanging="200"/>
    </w:pPr>
    <w:rPr>
      <w:bCs/>
    </w:rPr>
  </w:style>
  <w:style w:type="paragraph" w:styleId="IndexHeading">
    <w:name w:val="index heading"/>
    <w:basedOn w:val="Normal"/>
    <w:next w:val="Index1"/>
    <w:rsid w:val="00E313F0"/>
    <w:pPr>
      <w:spacing w:after="200" w:line="276" w:lineRule="auto"/>
    </w:pPr>
    <w:rPr>
      <w:bCs/>
    </w:rPr>
  </w:style>
  <w:style w:type="numbering" w:customStyle="1" w:styleId="NoList8">
    <w:name w:val="No List8"/>
    <w:next w:val="NoList"/>
    <w:semiHidden/>
    <w:unhideWhenUsed/>
    <w:rsid w:val="00E313F0"/>
  </w:style>
  <w:style w:type="numbering" w:customStyle="1" w:styleId="NoList9">
    <w:name w:val="No List9"/>
    <w:next w:val="NoList"/>
    <w:semiHidden/>
    <w:unhideWhenUsed/>
    <w:rsid w:val="00E313F0"/>
  </w:style>
  <w:style w:type="numbering" w:customStyle="1" w:styleId="NoList10">
    <w:name w:val="No List10"/>
    <w:next w:val="NoList"/>
    <w:semiHidden/>
    <w:unhideWhenUsed/>
    <w:rsid w:val="00E313F0"/>
  </w:style>
  <w:style w:type="numbering" w:customStyle="1" w:styleId="NoList13">
    <w:name w:val="No List13"/>
    <w:next w:val="NoList"/>
    <w:semiHidden/>
    <w:unhideWhenUsed/>
    <w:rsid w:val="00E313F0"/>
  </w:style>
  <w:style w:type="numbering" w:customStyle="1" w:styleId="NoList14">
    <w:name w:val="No List14"/>
    <w:next w:val="NoList"/>
    <w:semiHidden/>
    <w:unhideWhenUsed/>
    <w:rsid w:val="00E313F0"/>
  </w:style>
  <w:style w:type="numbering" w:customStyle="1" w:styleId="NoList15">
    <w:name w:val="No List15"/>
    <w:next w:val="NoList"/>
    <w:uiPriority w:val="99"/>
    <w:semiHidden/>
    <w:unhideWhenUsed/>
    <w:rsid w:val="00E313F0"/>
  </w:style>
  <w:style w:type="numbering" w:customStyle="1" w:styleId="NoList16">
    <w:name w:val="No List16"/>
    <w:next w:val="NoList"/>
    <w:uiPriority w:val="99"/>
    <w:semiHidden/>
    <w:unhideWhenUsed/>
    <w:rsid w:val="00E313F0"/>
  </w:style>
  <w:style w:type="numbering" w:customStyle="1" w:styleId="NoList17">
    <w:name w:val="No List17"/>
    <w:next w:val="NoList"/>
    <w:semiHidden/>
    <w:unhideWhenUsed/>
    <w:rsid w:val="00E313F0"/>
  </w:style>
  <w:style w:type="numbering" w:customStyle="1" w:styleId="NoList18">
    <w:name w:val="No List18"/>
    <w:next w:val="NoList"/>
    <w:uiPriority w:val="99"/>
    <w:semiHidden/>
    <w:unhideWhenUsed/>
    <w:rsid w:val="00E313F0"/>
  </w:style>
  <w:style w:type="numbering" w:customStyle="1" w:styleId="NoList19">
    <w:name w:val="No List19"/>
    <w:next w:val="NoList"/>
    <w:uiPriority w:val="99"/>
    <w:semiHidden/>
    <w:unhideWhenUsed/>
    <w:rsid w:val="00E313F0"/>
  </w:style>
  <w:style w:type="numbering" w:customStyle="1" w:styleId="NoList20">
    <w:name w:val="No List20"/>
    <w:next w:val="NoList"/>
    <w:semiHidden/>
    <w:unhideWhenUsed/>
    <w:rsid w:val="00E313F0"/>
  </w:style>
  <w:style w:type="numbering" w:customStyle="1" w:styleId="NoList31">
    <w:name w:val="No List31"/>
    <w:next w:val="NoList"/>
    <w:semiHidden/>
    <w:unhideWhenUsed/>
    <w:rsid w:val="00E313F0"/>
  </w:style>
  <w:style w:type="numbering" w:customStyle="1" w:styleId="NoList41">
    <w:name w:val="No List41"/>
    <w:next w:val="NoList"/>
    <w:semiHidden/>
    <w:unhideWhenUsed/>
    <w:rsid w:val="00E313F0"/>
  </w:style>
  <w:style w:type="numbering" w:customStyle="1" w:styleId="NoList51">
    <w:name w:val="No List51"/>
    <w:next w:val="NoList"/>
    <w:semiHidden/>
    <w:unhideWhenUsed/>
    <w:rsid w:val="00E313F0"/>
  </w:style>
  <w:style w:type="numbering" w:customStyle="1" w:styleId="NoList61">
    <w:name w:val="No List61"/>
    <w:next w:val="NoList"/>
    <w:semiHidden/>
    <w:unhideWhenUsed/>
    <w:rsid w:val="00E313F0"/>
  </w:style>
  <w:style w:type="numbering" w:customStyle="1" w:styleId="NoList71">
    <w:name w:val="No List71"/>
    <w:next w:val="NoList"/>
    <w:semiHidden/>
    <w:unhideWhenUsed/>
    <w:rsid w:val="00E313F0"/>
  </w:style>
  <w:style w:type="numbering" w:customStyle="1" w:styleId="NoList81">
    <w:name w:val="No List81"/>
    <w:next w:val="NoList"/>
    <w:semiHidden/>
    <w:unhideWhenUsed/>
    <w:rsid w:val="00E313F0"/>
  </w:style>
  <w:style w:type="numbering" w:customStyle="1" w:styleId="NoList91">
    <w:name w:val="No List91"/>
    <w:next w:val="NoList"/>
    <w:semiHidden/>
    <w:unhideWhenUsed/>
    <w:rsid w:val="00E313F0"/>
  </w:style>
  <w:style w:type="numbering" w:customStyle="1" w:styleId="NoList101">
    <w:name w:val="No List101"/>
    <w:next w:val="NoList"/>
    <w:uiPriority w:val="99"/>
    <w:semiHidden/>
    <w:unhideWhenUsed/>
    <w:rsid w:val="00E313F0"/>
  </w:style>
  <w:style w:type="numbering" w:customStyle="1" w:styleId="NoList121">
    <w:name w:val="No List121"/>
    <w:next w:val="NoList"/>
    <w:semiHidden/>
    <w:unhideWhenUsed/>
    <w:rsid w:val="00E313F0"/>
  </w:style>
  <w:style w:type="numbering" w:customStyle="1" w:styleId="NoList131">
    <w:name w:val="No List131"/>
    <w:next w:val="NoList"/>
    <w:semiHidden/>
    <w:unhideWhenUsed/>
    <w:rsid w:val="00E313F0"/>
  </w:style>
  <w:style w:type="numbering" w:customStyle="1" w:styleId="NoList141">
    <w:name w:val="No List141"/>
    <w:next w:val="NoList"/>
    <w:semiHidden/>
    <w:unhideWhenUsed/>
    <w:rsid w:val="00E313F0"/>
  </w:style>
  <w:style w:type="paragraph" w:customStyle="1" w:styleId="Quote20">
    <w:name w:val="Quote2"/>
    <w:basedOn w:val="Default"/>
    <w:next w:val="Default"/>
    <w:qFormat/>
    <w:rsid w:val="00E313F0"/>
    <w:rPr>
      <w:rFonts w:eastAsia="Calibri"/>
      <w:color w:val="auto"/>
      <w:szCs w:val="22"/>
    </w:rPr>
  </w:style>
  <w:style w:type="character" w:customStyle="1" w:styleId="StyleLatinBaskervilleUnderline">
    <w:name w:val="Style (Latin) Baskerville Underline"/>
    <w:rsid w:val="00E313F0"/>
    <w:rPr>
      <w:rFonts w:ascii="Baskerville" w:hAnsi="Baskerville"/>
      <w:sz w:val="26"/>
      <w:u w:val="single"/>
    </w:rPr>
  </w:style>
  <w:style w:type="numbering" w:customStyle="1" w:styleId="NoList22">
    <w:name w:val="No List22"/>
    <w:next w:val="NoList"/>
    <w:semiHidden/>
    <w:unhideWhenUsed/>
    <w:rsid w:val="00E313F0"/>
  </w:style>
  <w:style w:type="numbering" w:customStyle="1" w:styleId="NoList23">
    <w:name w:val="No List23"/>
    <w:next w:val="NoList"/>
    <w:semiHidden/>
    <w:unhideWhenUsed/>
    <w:rsid w:val="00E313F0"/>
  </w:style>
  <w:style w:type="numbering" w:customStyle="1" w:styleId="NoList24">
    <w:name w:val="No List24"/>
    <w:next w:val="NoList"/>
    <w:semiHidden/>
    <w:unhideWhenUsed/>
    <w:rsid w:val="00E313F0"/>
  </w:style>
  <w:style w:type="numbering" w:customStyle="1" w:styleId="NoList25">
    <w:name w:val="No List25"/>
    <w:next w:val="NoList"/>
    <w:semiHidden/>
    <w:unhideWhenUsed/>
    <w:rsid w:val="00E313F0"/>
  </w:style>
  <w:style w:type="character" w:customStyle="1" w:styleId="StyleStyleUnderline411pt">
    <w:name w:val="Style Style Underline4 + 11 pt"/>
    <w:basedOn w:val="DefaultParagraphFont"/>
    <w:rsid w:val="00E313F0"/>
    <w:rPr>
      <w:sz w:val="20"/>
      <w:u w:val="single"/>
    </w:rPr>
  </w:style>
  <w:style w:type="character" w:customStyle="1" w:styleId="StyleStyleUnderline411ptBold">
    <w:name w:val="Style Style Underline4 + 11 pt Bold"/>
    <w:basedOn w:val="DefaultParagraphFont"/>
    <w:rsid w:val="00E313F0"/>
    <w:rPr>
      <w:b/>
      <w:bCs/>
      <w:sz w:val="20"/>
      <w:u w:val="single"/>
    </w:rPr>
  </w:style>
  <w:style w:type="character" w:customStyle="1" w:styleId="StyleStyleUnderline311pt">
    <w:name w:val="Style Style Underline3 + 11 pt"/>
    <w:basedOn w:val="DefaultParagraphFont"/>
    <w:rsid w:val="00E313F0"/>
    <w:rPr>
      <w:sz w:val="20"/>
      <w:u w:val="single"/>
    </w:rPr>
  </w:style>
  <w:style w:type="character" w:customStyle="1" w:styleId="StyleStyleUnderline311ptBold">
    <w:name w:val="Style Style Underline3 + 11 pt Bold"/>
    <w:basedOn w:val="DefaultParagraphFont"/>
    <w:rsid w:val="00E313F0"/>
    <w:rPr>
      <w:b/>
      <w:bCs/>
      <w:sz w:val="20"/>
      <w:u w:val="single"/>
    </w:rPr>
  </w:style>
  <w:style w:type="character" w:customStyle="1" w:styleId="dropcap1">
    <w:name w:val="dropcap1"/>
    <w:rsid w:val="00E313F0"/>
  </w:style>
  <w:style w:type="character" w:customStyle="1" w:styleId="HighlightedUnderlineEmphasis">
    <w:name w:val="Highlighted Underline Emphasis"/>
    <w:rsid w:val="00E313F0"/>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E313F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E313F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E313F0"/>
    <w:rPr>
      <w:rFonts w:ascii="Georgia" w:hAnsi="Georgia"/>
      <w:u w:val="single"/>
    </w:rPr>
  </w:style>
  <w:style w:type="paragraph" w:customStyle="1" w:styleId="StyleCardsGeorgia12ptBoldThickunderlineBorderSin">
    <w:name w:val="Style Cards + Georgia 12 pt Bold Thick underline Border: : (Sin..."/>
    <w:basedOn w:val="Normal"/>
    <w:qFormat/>
    <w:rsid w:val="00E313F0"/>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E313F0"/>
    <w:rPr>
      <w:rFonts w:ascii="Georgia" w:hAnsi="Georgia"/>
      <w:sz w:val="24"/>
      <w:u w:val="single"/>
    </w:rPr>
  </w:style>
  <w:style w:type="paragraph" w:customStyle="1" w:styleId="StyleCardsGeorgia">
    <w:name w:val="Style Cards + Georgia"/>
    <w:basedOn w:val="Normal"/>
    <w:qFormat/>
    <w:rsid w:val="00E313F0"/>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E313F0"/>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E313F0"/>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E313F0"/>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E313F0"/>
    <w:rPr>
      <w:b w:val="0"/>
      <w:bCs w:val="0"/>
      <w:sz w:val="22"/>
      <w:u w:val="single"/>
      <w:bdr w:val="none" w:sz="0" w:space="0" w:color="auto"/>
    </w:rPr>
  </w:style>
  <w:style w:type="character" w:customStyle="1" w:styleId="maintitle">
    <w:name w:val="maintitle"/>
    <w:basedOn w:val="DefaultParagraphFont"/>
    <w:rsid w:val="00E313F0"/>
  </w:style>
  <w:style w:type="character" w:customStyle="1" w:styleId="cit-title">
    <w:name w:val="cit-title"/>
    <w:basedOn w:val="DefaultParagraphFont"/>
    <w:rsid w:val="00E313F0"/>
  </w:style>
  <w:style w:type="paragraph" w:customStyle="1" w:styleId="txttitle">
    <w:name w:val="txttitle"/>
    <w:basedOn w:val="Normal"/>
    <w:rsid w:val="00E313F0"/>
    <w:pPr>
      <w:spacing w:before="100" w:beforeAutospacing="1" w:after="100" w:afterAutospacing="1" w:line="240" w:lineRule="auto"/>
    </w:pPr>
    <w:rPr>
      <w:sz w:val="24"/>
    </w:rPr>
  </w:style>
  <w:style w:type="character" w:customStyle="1" w:styleId="volume">
    <w:name w:val="volume"/>
    <w:basedOn w:val="DefaultParagraphFont"/>
    <w:rsid w:val="00E313F0"/>
  </w:style>
  <w:style w:type="character" w:customStyle="1" w:styleId="z3988">
    <w:name w:val="z3988"/>
    <w:basedOn w:val="DefaultParagraphFont"/>
    <w:rsid w:val="00E313F0"/>
  </w:style>
  <w:style w:type="paragraph" w:customStyle="1" w:styleId="SmallCards">
    <w:name w:val="Small Cards"/>
    <w:basedOn w:val="Normal"/>
    <w:autoRedefine/>
    <w:rsid w:val="00E313F0"/>
    <w:pPr>
      <w:spacing w:after="0" w:line="240" w:lineRule="auto"/>
    </w:pPr>
    <w:rPr>
      <w:rFonts w:eastAsia="Times New Roman"/>
      <w:szCs w:val="20"/>
    </w:rPr>
  </w:style>
  <w:style w:type="character" w:customStyle="1" w:styleId="freeaccess">
    <w:name w:val="freeaccess"/>
    <w:basedOn w:val="DefaultParagraphFont"/>
    <w:rsid w:val="00E313F0"/>
  </w:style>
  <w:style w:type="character" w:customStyle="1" w:styleId="person-name">
    <w:name w:val="person-name"/>
    <w:basedOn w:val="DefaultParagraphFont"/>
    <w:rsid w:val="00E313F0"/>
  </w:style>
  <w:style w:type="character" w:customStyle="1" w:styleId="articoloinside">
    <w:name w:val="articolo_inside"/>
    <w:rsid w:val="00E313F0"/>
  </w:style>
  <w:style w:type="paragraph" w:customStyle="1" w:styleId="pagetools">
    <w:name w:val="pagetools"/>
    <w:basedOn w:val="Normal"/>
    <w:qFormat/>
    <w:rsid w:val="00E313F0"/>
    <w:pPr>
      <w:spacing w:before="100" w:beforeAutospacing="1" w:after="100" w:afterAutospacing="1" w:line="240" w:lineRule="auto"/>
    </w:pPr>
    <w:rPr>
      <w:rFonts w:eastAsia="Times New Roman"/>
      <w:sz w:val="24"/>
    </w:rPr>
  </w:style>
  <w:style w:type="character" w:customStyle="1" w:styleId="job">
    <w:name w:val="job"/>
    <w:basedOn w:val="DefaultParagraphFont"/>
    <w:rsid w:val="00E313F0"/>
  </w:style>
  <w:style w:type="character" w:customStyle="1" w:styleId="company">
    <w:name w:val="company"/>
    <w:basedOn w:val="DefaultParagraphFont"/>
    <w:rsid w:val="00E313F0"/>
  </w:style>
  <w:style w:type="character" w:customStyle="1" w:styleId="publisher">
    <w:name w:val="publisher"/>
    <w:basedOn w:val="DefaultParagraphFont"/>
    <w:rsid w:val="00E313F0"/>
  </w:style>
  <w:style w:type="character" w:customStyle="1" w:styleId="pubyear">
    <w:name w:val="pubyear"/>
    <w:basedOn w:val="DefaultParagraphFont"/>
    <w:rsid w:val="00E313F0"/>
  </w:style>
  <w:style w:type="character" w:customStyle="1" w:styleId="pubcity">
    <w:name w:val="pubcity"/>
    <w:basedOn w:val="DefaultParagraphFont"/>
    <w:rsid w:val="00E313F0"/>
  </w:style>
  <w:style w:type="paragraph" w:customStyle="1" w:styleId="C-Text">
    <w:name w:val="C-Text"/>
    <w:basedOn w:val="Normal"/>
    <w:qFormat/>
    <w:rsid w:val="00E313F0"/>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E313F0"/>
    <w:pPr>
      <w:spacing w:before="100" w:beforeAutospacing="1" w:after="100" w:afterAutospacing="1" w:line="240" w:lineRule="auto"/>
    </w:pPr>
    <w:rPr>
      <w:sz w:val="24"/>
    </w:rPr>
  </w:style>
  <w:style w:type="character" w:customStyle="1" w:styleId="ecdate">
    <w:name w:val="ec_date"/>
    <w:basedOn w:val="DefaultParagraphFont"/>
    <w:rsid w:val="00E313F0"/>
    <w:rPr>
      <w:rFonts w:ascii="Verdana" w:hAnsi="Verdana" w:hint="default"/>
      <w:sz w:val="20"/>
      <w:szCs w:val="20"/>
      <w:shd w:val="clear" w:color="auto" w:fill="FFFFFF"/>
    </w:rPr>
  </w:style>
  <w:style w:type="paragraph" w:customStyle="1" w:styleId="ecmsonormal">
    <w:name w:val="ec_msonormal"/>
    <w:basedOn w:val="Normal"/>
    <w:qFormat/>
    <w:rsid w:val="00E313F0"/>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E313F0"/>
  </w:style>
  <w:style w:type="character" w:customStyle="1" w:styleId="hittermhilite">
    <w:name w:val="hittermhilite"/>
    <w:basedOn w:val="DefaultParagraphFont"/>
    <w:rsid w:val="00E313F0"/>
  </w:style>
  <w:style w:type="character" w:customStyle="1" w:styleId="articleheadline">
    <w:name w:val="articleheadline"/>
    <w:basedOn w:val="DefaultParagraphFont"/>
    <w:rsid w:val="00E313F0"/>
  </w:style>
  <w:style w:type="paragraph" w:customStyle="1" w:styleId="u-intro">
    <w:name w:val="u-intro"/>
    <w:basedOn w:val="Normal"/>
    <w:qFormat/>
    <w:rsid w:val="00E313F0"/>
    <w:pPr>
      <w:spacing w:before="100" w:beforeAutospacing="1" w:after="100" w:afterAutospacing="1" w:line="240" w:lineRule="auto"/>
    </w:pPr>
    <w:rPr>
      <w:sz w:val="24"/>
    </w:rPr>
  </w:style>
  <w:style w:type="character" w:customStyle="1" w:styleId="u-byline">
    <w:name w:val="u-byline"/>
    <w:basedOn w:val="DefaultParagraphFont"/>
    <w:rsid w:val="00E313F0"/>
  </w:style>
  <w:style w:type="character" w:customStyle="1" w:styleId="articlebya">
    <w:name w:val="articleby_a"/>
    <w:basedOn w:val="DefaultParagraphFont"/>
    <w:rsid w:val="00E313F0"/>
  </w:style>
  <w:style w:type="character" w:customStyle="1" w:styleId="popupwinby">
    <w:name w:val="popupwinby"/>
    <w:basedOn w:val="DefaultParagraphFont"/>
    <w:rsid w:val="00E313F0"/>
  </w:style>
  <w:style w:type="character" w:customStyle="1" w:styleId="storyheader">
    <w:name w:val="storyheader"/>
    <w:basedOn w:val="DefaultParagraphFont"/>
    <w:rsid w:val="00E313F0"/>
  </w:style>
  <w:style w:type="character" w:customStyle="1" w:styleId="marron">
    <w:name w:val="marron"/>
    <w:basedOn w:val="DefaultParagraphFont"/>
    <w:rsid w:val="00E313F0"/>
  </w:style>
  <w:style w:type="character" w:customStyle="1" w:styleId="UnderlineChar4Char">
    <w:name w:val="Underline Char4 Char"/>
    <w:basedOn w:val="DefaultParagraphFont"/>
    <w:link w:val="UnderlineChar4"/>
    <w:rsid w:val="00E313F0"/>
    <w:rPr>
      <w:u w:val="single"/>
    </w:rPr>
  </w:style>
  <w:style w:type="character" w:customStyle="1" w:styleId="BoldandUnderlineChar3Char2">
    <w:name w:val="Bold and Underline Char3 Char2"/>
    <w:basedOn w:val="DefaultParagraphFont"/>
    <w:link w:val="BoldandUnderlineChar3"/>
    <w:rsid w:val="00E313F0"/>
    <w:rPr>
      <w:b/>
      <w:u w:val="single"/>
    </w:rPr>
  </w:style>
  <w:style w:type="character" w:customStyle="1" w:styleId="LanguageChar">
    <w:name w:val="Language Char"/>
    <w:basedOn w:val="DefaultParagraphFont"/>
    <w:link w:val="Language"/>
    <w:rsid w:val="00E313F0"/>
    <w:rPr>
      <w:strike/>
      <w:sz w:val="16"/>
      <w:szCs w:val="16"/>
    </w:rPr>
  </w:style>
  <w:style w:type="character" w:customStyle="1" w:styleId="StyleNormalWeb10ptChar">
    <w:name w:val="Style Normal (Web) + 10 pt Char"/>
    <w:basedOn w:val="DefaultParagraphFont"/>
    <w:rsid w:val="00E313F0"/>
    <w:rPr>
      <w:szCs w:val="24"/>
      <w:lang w:val="en-US" w:eastAsia="en-US" w:bidi="ar-SA"/>
    </w:rPr>
  </w:style>
  <w:style w:type="paragraph" w:customStyle="1" w:styleId="TagCiteShells">
    <w:name w:val="Tag/Cite/Shells"/>
    <w:basedOn w:val="Normal"/>
    <w:qFormat/>
    <w:rsid w:val="00E313F0"/>
    <w:pPr>
      <w:spacing w:after="0" w:line="240" w:lineRule="auto"/>
    </w:pPr>
    <w:rPr>
      <w:b/>
    </w:rPr>
  </w:style>
  <w:style w:type="paragraph" w:customStyle="1" w:styleId="DefinitionTerm">
    <w:name w:val="Definition Term"/>
    <w:basedOn w:val="Normal"/>
    <w:next w:val="Normal"/>
    <w:qFormat/>
    <w:rsid w:val="00E313F0"/>
    <w:pPr>
      <w:spacing w:after="0" w:line="240" w:lineRule="auto"/>
    </w:pPr>
    <w:rPr>
      <w:snapToGrid w:val="0"/>
      <w:sz w:val="24"/>
    </w:rPr>
  </w:style>
  <w:style w:type="character" w:customStyle="1" w:styleId="Style3CharChar">
    <w:name w:val="Style3 Char Char"/>
    <w:basedOn w:val="DefaultParagraphFont"/>
    <w:rsid w:val="00E313F0"/>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E313F0"/>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E313F0"/>
    <w:rPr>
      <w:lang w:eastAsia="en-US"/>
    </w:rPr>
  </w:style>
  <w:style w:type="character" w:customStyle="1" w:styleId="BoldUnderlineChar3">
    <w:name w:val="Bold + Underline Char"/>
    <w:basedOn w:val="DefaultParagraphFont"/>
    <w:rsid w:val="00E313F0"/>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E313F0"/>
  </w:style>
  <w:style w:type="character" w:customStyle="1" w:styleId="CharacterStyle7">
    <w:name w:val="Character Style 7"/>
    <w:rsid w:val="00E313F0"/>
    <w:rPr>
      <w:rFonts w:ascii="Arial Narrow" w:hAnsi="Arial Narrow" w:cs="Arial Narrow"/>
      <w:sz w:val="20"/>
      <w:szCs w:val="20"/>
      <w:u w:val="single"/>
    </w:rPr>
  </w:style>
  <w:style w:type="character" w:customStyle="1" w:styleId="StyleStyle4Char">
    <w:name w:val="Style Style4 + Char"/>
    <w:basedOn w:val="DefaultParagraphFont"/>
    <w:rsid w:val="00E313F0"/>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E313F0"/>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E313F0"/>
    <w:pPr>
      <w:spacing w:after="0" w:line="240" w:lineRule="auto"/>
    </w:pPr>
    <w:rPr>
      <w:rFonts w:ascii="Verdana" w:hAnsi="Verdana"/>
      <w:sz w:val="21"/>
      <w:szCs w:val="21"/>
      <w:u w:val="thick"/>
    </w:rPr>
  </w:style>
  <w:style w:type="character" w:styleId="PlaceholderText">
    <w:name w:val="Placeholder Text"/>
    <w:basedOn w:val="DefaultParagraphFont"/>
    <w:uiPriority w:val="99"/>
    <w:rsid w:val="00E313F0"/>
    <w:rPr>
      <w:color w:val="808080"/>
    </w:rPr>
  </w:style>
  <w:style w:type="paragraph" w:customStyle="1" w:styleId="Cite8">
    <w:name w:val="Cite8"/>
    <w:basedOn w:val="Normal"/>
    <w:autoRedefine/>
    <w:qFormat/>
    <w:rsid w:val="00E313F0"/>
    <w:pPr>
      <w:spacing w:after="0" w:line="240" w:lineRule="auto"/>
    </w:pPr>
    <w:rPr>
      <w:rFonts w:ascii="Arial Narrow" w:eastAsia="Calibri" w:hAnsi="Arial Narrow"/>
    </w:rPr>
  </w:style>
  <w:style w:type="character" w:customStyle="1" w:styleId="BoxX2">
    <w:name w:val="BoxX2"/>
    <w:qFormat/>
    <w:rsid w:val="00E313F0"/>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E313F0"/>
    <w:rPr>
      <w:rFonts w:ascii="Garamond" w:hAnsi="Garamond" w:hint="default"/>
      <w:sz w:val="16"/>
    </w:rPr>
  </w:style>
  <w:style w:type="paragraph" w:customStyle="1" w:styleId="StyleStyle49pt9">
    <w:name w:val="Style Style4 + 9 pt9"/>
    <w:basedOn w:val="Style4"/>
    <w:link w:val="StyleStyle49pt9Char"/>
    <w:rsid w:val="00E313F0"/>
    <w:pPr>
      <w:numPr>
        <w:numId w:val="0"/>
      </w:numPr>
    </w:pPr>
    <w:rPr>
      <w:rFonts w:eastAsia="SimSun"/>
      <w:lang w:eastAsia="zh-CN"/>
    </w:rPr>
  </w:style>
  <w:style w:type="character" w:customStyle="1" w:styleId="StyleStyle49pt9Char">
    <w:name w:val="Style Style4 + 9 pt9 Char"/>
    <w:link w:val="StyleStyle49pt9"/>
    <w:rsid w:val="00E313F0"/>
    <w:rPr>
      <w:rFonts w:ascii="Arial Narrow" w:eastAsia="SimSun" w:hAnsi="Arial Narrow"/>
      <w:szCs w:val="24"/>
      <w:u w:val="single"/>
      <w:lang w:eastAsia="zh-CN"/>
    </w:rPr>
  </w:style>
  <w:style w:type="character" w:customStyle="1" w:styleId="UnderlineCard1">
    <w:name w:val="Underline Card"/>
    <w:uiPriority w:val="6"/>
    <w:qFormat/>
    <w:rsid w:val="00E313F0"/>
    <w:rPr>
      <w:rFonts w:ascii="Arial" w:hAnsi="Arial"/>
      <w:b w:val="0"/>
      <w:bCs/>
      <w:sz w:val="20"/>
      <w:u w:val="single"/>
    </w:rPr>
  </w:style>
  <w:style w:type="paragraph" w:customStyle="1" w:styleId="2ndLevel-TAG">
    <w:name w:val="2nd Level - TAG"/>
    <w:basedOn w:val="Normal"/>
    <w:next w:val="Normal"/>
    <w:uiPriority w:val="99"/>
    <w:qFormat/>
    <w:rsid w:val="00E313F0"/>
    <w:pPr>
      <w:spacing w:after="0" w:line="240" w:lineRule="auto"/>
    </w:pPr>
  </w:style>
  <w:style w:type="character" w:customStyle="1" w:styleId="underlining0">
    <w:name w:val="underlining"/>
    <w:rsid w:val="00E313F0"/>
  </w:style>
  <w:style w:type="character" w:customStyle="1" w:styleId="btitle">
    <w:name w:val="btitle"/>
    <w:rsid w:val="00E313F0"/>
  </w:style>
  <w:style w:type="character" w:customStyle="1" w:styleId="green">
    <w:name w:val="green"/>
    <w:rsid w:val="00E313F0"/>
  </w:style>
  <w:style w:type="paragraph" w:customStyle="1" w:styleId="CM14">
    <w:name w:val="CM14"/>
    <w:basedOn w:val="Normal"/>
    <w:uiPriority w:val="99"/>
    <w:qFormat/>
    <w:rsid w:val="00E313F0"/>
    <w:pPr>
      <w:spacing w:after="0" w:line="240" w:lineRule="auto"/>
    </w:pPr>
  </w:style>
  <w:style w:type="character" w:customStyle="1" w:styleId="BodyText33">
    <w:name w:val="Body Text3"/>
    <w:rsid w:val="00E313F0"/>
  </w:style>
  <w:style w:type="character" w:customStyle="1" w:styleId="BodytextBold">
    <w:name w:val="Body text + Bold"/>
    <w:rsid w:val="00E313F0"/>
  </w:style>
  <w:style w:type="character" w:customStyle="1" w:styleId="Bodytext6pt">
    <w:name w:val="Body text + 6 pt"/>
    <w:rsid w:val="00E313F0"/>
  </w:style>
  <w:style w:type="paragraph" w:customStyle="1" w:styleId="DebateBlocking">
    <w:name w:val="DebateBlocking"/>
    <w:basedOn w:val="Normal"/>
    <w:next w:val="Nothing"/>
    <w:uiPriority w:val="99"/>
    <w:qFormat/>
    <w:rsid w:val="00E313F0"/>
    <w:pPr>
      <w:spacing w:after="0" w:line="240" w:lineRule="auto"/>
    </w:pPr>
  </w:style>
  <w:style w:type="character" w:customStyle="1" w:styleId="BodytextItalic1">
    <w:name w:val="Body text + Italic1"/>
    <w:aliases w:val="Spacing 0 pt1"/>
    <w:uiPriority w:val="99"/>
    <w:rsid w:val="00E313F0"/>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E313F0"/>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E313F0"/>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E313F0"/>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E313F0"/>
  </w:style>
  <w:style w:type="paragraph" w:customStyle="1" w:styleId="8font">
    <w:name w:val="8font"/>
    <w:basedOn w:val="Normal"/>
    <w:next w:val="Normal"/>
    <w:autoRedefine/>
    <w:qFormat/>
    <w:rsid w:val="00E313F0"/>
    <w:pPr>
      <w:spacing w:after="0" w:line="240" w:lineRule="auto"/>
    </w:pPr>
    <w:rPr>
      <w:rFonts w:eastAsia="Cambria"/>
      <w:szCs w:val="16"/>
    </w:rPr>
  </w:style>
  <w:style w:type="paragraph" w:customStyle="1" w:styleId="CiteLittle">
    <w:name w:val="Cite Little"/>
    <w:next w:val="Normal"/>
    <w:qFormat/>
    <w:rsid w:val="00E313F0"/>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E313F0"/>
    <w:rPr>
      <w:rFonts w:ascii="Times New Roman" w:eastAsia="MS Mincho" w:hAnsi="Times New Roman"/>
      <w:b/>
      <w:bCs/>
      <w:u w:val="thick"/>
    </w:rPr>
  </w:style>
  <w:style w:type="character" w:customStyle="1" w:styleId="StyleAsianMSMincho">
    <w:name w:val="Style (Asian) MS Mincho"/>
    <w:rsid w:val="00E313F0"/>
    <w:rPr>
      <w:rFonts w:ascii="Times New Roman" w:eastAsia="MS Mincho" w:hAnsi="Times New Roman"/>
      <w:u w:val="thick"/>
    </w:rPr>
  </w:style>
  <w:style w:type="paragraph" w:customStyle="1" w:styleId="docheader">
    <w:name w:val="doc header"/>
    <w:autoRedefine/>
    <w:qFormat/>
    <w:rsid w:val="00E313F0"/>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E313F0"/>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E313F0"/>
  </w:style>
  <w:style w:type="character" w:customStyle="1" w:styleId="CardCharChar1">
    <w:name w:val="Card Char Char1"/>
    <w:rsid w:val="00E313F0"/>
    <w:rPr>
      <w:b/>
      <w:bCs/>
      <w:sz w:val="28"/>
      <w:szCs w:val="28"/>
    </w:rPr>
  </w:style>
  <w:style w:type="character" w:customStyle="1" w:styleId="CharacterStyle3">
    <w:name w:val="Character Style 3"/>
    <w:uiPriority w:val="99"/>
    <w:rsid w:val="00E313F0"/>
    <w:rPr>
      <w:sz w:val="18"/>
      <w:szCs w:val="18"/>
    </w:rPr>
  </w:style>
  <w:style w:type="paragraph" w:customStyle="1" w:styleId="bloctitles">
    <w:name w:val="bloc titles"/>
    <w:basedOn w:val="Heading1"/>
    <w:next w:val="Normal"/>
    <w:link w:val="bloctitlesChar"/>
    <w:autoRedefine/>
    <w:qFormat/>
    <w:rsid w:val="00E313F0"/>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E313F0"/>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E313F0"/>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E313F0"/>
    <w:rPr>
      <w:rFonts w:ascii="Calibri" w:eastAsia="Times New Roman" w:hAnsi="Calibri" w:cs="Times New Roman"/>
      <w:b/>
      <w:sz w:val="4"/>
      <w:szCs w:val="32"/>
      <w:u w:val="single"/>
    </w:rPr>
  </w:style>
  <w:style w:type="character" w:customStyle="1" w:styleId="UnderlineBoldChar">
    <w:name w:val="Underline Bold Char"/>
    <w:locked/>
    <w:rsid w:val="00E313F0"/>
    <w:rPr>
      <w:rFonts w:ascii="Times New Roman" w:eastAsia="Times New Roman" w:hAnsi="Times New Roman" w:cs="Calibri"/>
      <w:b/>
      <w:sz w:val="24"/>
      <w:szCs w:val="20"/>
      <w:u w:val="single"/>
    </w:rPr>
  </w:style>
  <w:style w:type="character" w:customStyle="1" w:styleId="tagChar0">
    <w:name w:val="%tag Char"/>
    <w:link w:val="tag"/>
    <w:uiPriority w:val="99"/>
    <w:rsid w:val="00E313F0"/>
    <w:rPr>
      <w:rFonts w:ascii="Calibri" w:hAnsi="Calibri"/>
    </w:rPr>
  </w:style>
  <w:style w:type="character" w:customStyle="1" w:styleId="AAAcardChar">
    <w:name w:val="AAAcard Char"/>
    <w:link w:val="AAAcard"/>
    <w:uiPriority w:val="99"/>
    <w:rsid w:val="00E313F0"/>
    <w:rPr>
      <w:rFonts w:ascii="Calibri" w:hAnsi="Calibri"/>
    </w:rPr>
  </w:style>
  <w:style w:type="character" w:customStyle="1" w:styleId="underlineCharChar0">
    <w:name w:val="underline Char Char"/>
    <w:rsid w:val="00E313F0"/>
    <w:rPr>
      <w:rFonts w:ascii="Arial Narrow" w:eastAsia="Times New Roman" w:hAnsi="Arial Narrow" w:cs="Calibri"/>
      <w:sz w:val="24"/>
      <w:u w:val="single"/>
    </w:rPr>
  </w:style>
  <w:style w:type="paragraph" w:customStyle="1" w:styleId="tagstyle0">
    <w:name w:val="tagstyle"/>
    <w:basedOn w:val="Normal"/>
    <w:rsid w:val="00E313F0"/>
    <w:pPr>
      <w:spacing w:before="100" w:beforeAutospacing="1" w:after="100" w:afterAutospacing="1" w:line="240" w:lineRule="auto"/>
    </w:pPr>
    <w:rPr>
      <w:rFonts w:eastAsia="Times New Roman"/>
      <w:sz w:val="24"/>
    </w:rPr>
  </w:style>
  <w:style w:type="character" w:customStyle="1" w:styleId="newsstorytitle">
    <w:name w:val="news_story_title"/>
    <w:rsid w:val="00E313F0"/>
  </w:style>
  <w:style w:type="character" w:customStyle="1" w:styleId="yqlink">
    <w:name w:val="yqlink"/>
    <w:rsid w:val="00E313F0"/>
  </w:style>
  <w:style w:type="character" w:customStyle="1" w:styleId="clbody">
    <w:name w:val="clbody"/>
    <w:rsid w:val="00E313F0"/>
  </w:style>
  <w:style w:type="character" w:customStyle="1" w:styleId="Boxing">
    <w:name w:val="Boxing"/>
    <w:rsid w:val="00E313F0"/>
    <w:rPr>
      <w:rFonts w:ascii="Arial Narrow" w:hAnsi="Arial Narrow"/>
      <w:dstrike w:val="0"/>
      <w:sz w:val="20"/>
      <w:bdr w:val="single" w:sz="2" w:space="0" w:color="auto"/>
      <w:vertAlign w:val="baseline"/>
    </w:rPr>
  </w:style>
  <w:style w:type="paragraph" w:customStyle="1" w:styleId="Analyticals">
    <w:name w:val="Analyticals"/>
    <w:basedOn w:val="Normal"/>
    <w:rsid w:val="00E313F0"/>
    <w:pPr>
      <w:spacing w:after="0" w:line="240" w:lineRule="auto"/>
    </w:pPr>
    <w:rPr>
      <w:rFonts w:eastAsia="Times New Roman"/>
      <w:sz w:val="24"/>
    </w:rPr>
  </w:style>
  <w:style w:type="character" w:customStyle="1" w:styleId="norm">
    <w:name w:val="norm"/>
    <w:rsid w:val="00E313F0"/>
  </w:style>
  <w:style w:type="character" w:customStyle="1" w:styleId="boldandunderlinecharcharcharcharcharcharcharcharcharcharcharcharcharcharcharchar0">
    <w:name w:val="boldandunderlinecharcharcharcharcharcharcharcharcharcharcharcharcharcharcharchar"/>
    <w:rsid w:val="00E313F0"/>
  </w:style>
  <w:style w:type="character" w:customStyle="1" w:styleId="underlinecharcharcharcharcharcharcharcharcharcharcharcharcharchar0">
    <w:name w:val="underlinecharcharcharcharcharcharcharcharcharcharcharcharcharchar"/>
    <w:rsid w:val="00E313F0"/>
  </w:style>
  <w:style w:type="character" w:customStyle="1" w:styleId="CharCharCharCharCharChar1Char">
    <w:name w:val="Char Char Char Char Char Char1 Char"/>
    <w:rsid w:val="00E313F0"/>
    <w:rPr>
      <w:rFonts w:ascii="Times New Roman" w:eastAsia="Times New Roman" w:hAnsi="Times New Roman" w:cs="Times New Roman"/>
      <w:b/>
      <w:sz w:val="24"/>
      <w:szCs w:val="24"/>
    </w:rPr>
  </w:style>
  <w:style w:type="character" w:customStyle="1" w:styleId="Taggin-New">
    <w:name w:val="Taggin - New"/>
    <w:rsid w:val="00E313F0"/>
    <w:rPr>
      <w:rFonts w:ascii="Arial Narrow" w:hAnsi="Arial Narrow"/>
      <w:b/>
      <w:sz w:val="22"/>
    </w:rPr>
  </w:style>
  <w:style w:type="character" w:customStyle="1" w:styleId="emphasis22">
    <w:name w:val="emphasis2"/>
    <w:rsid w:val="00E313F0"/>
  </w:style>
  <w:style w:type="character" w:customStyle="1" w:styleId="citechar0">
    <w:name w:val="citechar"/>
    <w:rsid w:val="00E313F0"/>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E313F0"/>
    <w:rPr>
      <w:sz w:val="24"/>
      <w:szCs w:val="24"/>
      <w:lang w:val="en-US" w:eastAsia="en-US" w:bidi="ar-SA"/>
    </w:rPr>
  </w:style>
  <w:style w:type="character" w:customStyle="1" w:styleId="NewTag">
    <w:name w:val="NewTag"/>
    <w:uiPriority w:val="1"/>
    <w:qFormat/>
    <w:rsid w:val="00E313F0"/>
    <w:rPr>
      <w:rFonts w:ascii="Georgia" w:hAnsi="Georgia"/>
      <w:b/>
      <w:sz w:val="24"/>
    </w:rPr>
  </w:style>
  <w:style w:type="character" w:customStyle="1" w:styleId="searchtools-record-title">
    <w:name w:val="searchtools-record-title"/>
    <w:basedOn w:val="DefaultParagraphFont"/>
    <w:rsid w:val="00E313F0"/>
  </w:style>
  <w:style w:type="character" w:customStyle="1" w:styleId="HighlightedUnderline0">
    <w:name w:val="Highlighted Underline"/>
    <w:basedOn w:val="DefaultParagraphFont"/>
    <w:uiPriority w:val="1"/>
    <w:qFormat/>
    <w:rsid w:val="00E313F0"/>
    <w:rPr>
      <w:rFonts w:ascii="Arial Narrow" w:hAnsi="Arial Narrow"/>
      <w:b w:val="0"/>
      <w:sz w:val="22"/>
      <w:u w:val="single"/>
      <w:bdr w:val="none" w:sz="0" w:space="0" w:color="auto"/>
      <w:shd w:val="clear" w:color="auto" w:fill="C76361"/>
    </w:rPr>
  </w:style>
  <w:style w:type="character" w:customStyle="1" w:styleId="rightside">
    <w:name w:val="rightside"/>
    <w:rsid w:val="00E313F0"/>
  </w:style>
  <w:style w:type="character" w:customStyle="1" w:styleId="flourish">
    <w:name w:val="flourish"/>
    <w:rsid w:val="00E313F0"/>
  </w:style>
  <w:style w:type="character" w:customStyle="1" w:styleId="style150">
    <w:name w:val="style150"/>
    <w:rsid w:val="00E313F0"/>
  </w:style>
  <w:style w:type="character" w:customStyle="1" w:styleId="head">
    <w:name w:val="head"/>
    <w:rsid w:val="00E313F0"/>
  </w:style>
  <w:style w:type="character" w:customStyle="1" w:styleId="first-letter">
    <w:name w:val="first-letter"/>
    <w:rsid w:val="00E313F0"/>
  </w:style>
  <w:style w:type="character" w:customStyle="1" w:styleId="focusparagraph">
    <w:name w:val="focusparagraph"/>
    <w:rsid w:val="00E313F0"/>
  </w:style>
  <w:style w:type="character" w:customStyle="1" w:styleId="StyleUnderlineCharChar111pt">
    <w:name w:val="Style Underline Char Char1 + 11 pt"/>
    <w:rsid w:val="00E313F0"/>
    <w:rPr>
      <w:rFonts w:ascii="Times New Roman" w:hAnsi="Times New Roman"/>
      <w:sz w:val="20"/>
      <w:u w:val="single"/>
      <w:lang w:val="en-US" w:eastAsia="en-US" w:bidi="ar-SA"/>
    </w:rPr>
  </w:style>
  <w:style w:type="character" w:customStyle="1" w:styleId="CharChar31">
    <w:name w:val="Char Char31"/>
    <w:rsid w:val="00E313F0"/>
    <w:rPr>
      <w:rFonts w:cs="Arial"/>
      <w:b/>
      <w:bCs/>
      <w:szCs w:val="32"/>
      <w:lang w:val="en-US" w:eastAsia="en-US" w:bidi="ar-SA"/>
    </w:rPr>
  </w:style>
  <w:style w:type="character" w:customStyle="1" w:styleId="citationgenerated">
    <w:name w:val="citation generated"/>
    <w:rsid w:val="00E313F0"/>
  </w:style>
  <w:style w:type="character" w:customStyle="1" w:styleId="commentstext0">
    <w:name w:val="comments_text"/>
    <w:uiPriority w:val="99"/>
    <w:rsid w:val="00E313F0"/>
    <w:rPr>
      <w:rFonts w:cs="Times New Roman"/>
    </w:rPr>
  </w:style>
  <w:style w:type="paragraph" w:customStyle="1" w:styleId="CM25">
    <w:name w:val="CM25"/>
    <w:basedOn w:val="Default"/>
    <w:next w:val="Default"/>
    <w:qFormat/>
    <w:rsid w:val="00E313F0"/>
    <w:pPr>
      <w:spacing w:after="233" w:line="276" w:lineRule="auto"/>
    </w:pPr>
    <w:rPr>
      <w:rFonts w:ascii="Georgia" w:eastAsia="Calibri" w:hAnsi="Georgia"/>
      <w:color w:val="auto"/>
      <w:sz w:val="22"/>
    </w:rPr>
  </w:style>
  <w:style w:type="character" w:customStyle="1" w:styleId="FontStyle29">
    <w:name w:val="Font Style29"/>
    <w:uiPriority w:val="99"/>
    <w:rsid w:val="00E313F0"/>
    <w:rPr>
      <w:rFonts w:ascii="Arial" w:hAnsi="Arial" w:cs="Arial"/>
      <w:sz w:val="14"/>
      <w:szCs w:val="14"/>
    </w:rPr>
  </w:style>
  <w:style w:type="character" w:customStyle="1" w:styleId="A8">
    <w:name w:val="A8"/>
    <w:rsid w:val="00E313F0"/>
    <w:rPr>
      <w:color w:val="000000"/>
      <w:sz w:val="12"/>
      <w:szCs w:val="12"/>
    </w:rPr>
  </w:style>
  <w:style w:type="character" w:customStyle="1" w:styleId="apturelink">
    <w:name w:val="apturelink"/>
    <w:rsid w:val="00E313F0"/>
  </w:style>
  <w:style w:type="character" w:customStyle="1" w:styleId="apturelinkicon">
    <w:name w:val="apturelinkicon"/>
    <w:rsid w:val="00E313F0"/>
  </w:style>
  <w:style w:type="character" w:customStyle="1" w:styleId="titletxt">
    <w:name w:val="titletxt"/>
    <w:rsid w:val="00E313F0"/>
  </w:style>
  <w:style w:type="character" w:customStyle="1" w:styleId="colbcopy">
    <w:name w:val="colbcopy"/>
    <w:rsid w:val="00E313F0"/>
  </w:style>
  <w:style w:type="character" w:customStyle="1" w:styleId="hcard">
    <w:name w:val="hcard"/>
    <w:rsid w:val="00E313F0"/>
  </w:style>
  <w:style w:type="table" w:styleId="MediumGrid2">
    <w:name w:val="Medium Grid 2"/>
    <w:basedOn w:val="TableNormal"/>
    <w:uiPriority w:val="68"/>
    <w:rsid w:val="00E313F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E313F0"/>
    <w:rPr>
      <w:rFonts w:ascii="Courier" w:eastAsia="Cambria" w:hAnsi="Courier"/>
      <w:sz w:val="21"/>
      <w:szCs w:val="21"/>
    </w:rPr>
  </w:style>
  <w:style w:type="paragraph" w:customStyle="1" w:styleId="hotroute2">
    <w:name w:val="hotroute"/>
    <w:basedOn w:val="Normal"/>
    <w:qFormat/>
    <w:rsid w:val="00E313F0"/>
    <w:pPr>
      <w:spacing w:after="0" w:line="240" w:lineRule="auto"/>
      <w:ind w:left="288"/>
    </w:pPr>
  </w:style>
  <w:style w:type="paragraph" w:customStyle="1" w:styleId="DeleteAnalytics">
    <w:name w:val="Delete Analytics"/>
    <w:basedOn w:val="Heading4"/>
    <w:qFormat/>
    <w:rsid w:val="00E313F0"/>
    <w:pPr>
      <w:spacing w:before="200" w:line="240" w:lineRule="auto"/>
    </w:pPr>
    <w:rPr>
      <w:iCs w:val="0"/>
      <w:color w:val="800000"/>
      <w:sz w:val="22"/>
    </w:rPr>
  </w:style>
  <w:style w:type="paragraph" w:customStyle="1" w:styleId="ReallyFuckingSmall0">
    <w:name w:val="Really Fucking Small"/>
    <w:basedOn w:val="Normal"/>
    <w:link w:val="ReallyFuckingSmallChar0"/>
    <w:rsid w:val="00E313F0"/>
    <w:pPr>
      <w:spacing w:after="0" w:line="240" w:lineRule="auto"/>
      <w:ind w:left="144"/>
    </w:pPr>
    <w:rPr>
      <w:rFonts w:eastAsia="Times New Roman"/>
      <w:sz w:val="12"/>
    </w:rPr>
  </w:style>
  <w:style w:type="character" w:customStyle="1" w:styleId="ReallyFuckingSmallChar0">
    <w:name w:val="Really Fucking Small Char"/>
    <w:link w:val="ReallyFuckingSmall0"/>
    <w:rsid w:val="00E313F0"/>
    <w:rPr>
      <w:rFonts w:ascii="Calibri" w:eastAsia="Times New Roman" w:hAnsi="Calibri"/>
      <w:sz w:val="12"/>
    </w:rPr>
  </w:style>
  <w:style w:type="paragraph" w:customStyle="1" w:styleId="Boxempahsis">
    <w:name w:val="Box empahsis"/>
    <w:basedOn w:val="Normal"/>
    <w:link w:val="BoxempahsisChar"/>
    <w:qFormat/>
    <w:rsid w:val="00E313F0"/>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E313F0"/>
    <w:rPr>
      <w:rFonts w:ascii="Franklin Gothic Heavy" w:hAnsi="Franklin Gothic Heavy"/>
      <w:sz w:val="24"/>
      <w:u w:val="single"/>
      <w:bdr w:val="single" w:sz="4" w:space="0" w:color="auto"/>
    </w:rPr>
  </w:style>
  <w:style w:type="character" w:customStyle="1" w:styleId="Qualified">
    <w:name w:val="Qualified"/>
    <w:rsid w:val="00E313F0"/>
    <w:rPr>
      <w:rFonts w:asciiTheme="majorHAnsi" w:hAnsiTheme="majorHAnsi"/>
      <w:b/>
      <w:bCs/>
      <w:sz w:val="16"/>
    </w:rPr>
  </w:style>
  <w:style w:type="character" w:customStyle="1" w:styleId="Underline-Highlighted-WFU">
    <w:name w:val="Underline-Highlighted-WFU"/>
    <w:basedOn w:val="DefaultParagraphFont"/>
    <w:uiPriority w:val="1"/>
    <w:qFormat/>
    <w:rsid w:val="00E313F0"/>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E313F0"/>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E313F0"/>
    <w:rPr>
      <w:rFonts w:ascii="Arial" w:eastAsia="Times New Roman" w:hAnsi="Arial" w:cs="Arial"/>
      <w:b/>
      <w:bCs/>
      <w:kern w:val="32"/>
      <w:sz w:val="28"/>
      <w:szCs w:val="32"/>
    </w:rPr>
  </w:style>
  <w:style w:type="character" w:customStyle="1" w:styleId="columntexthead">
    <w:name w:val="columntexthead"/>
    <w:rsid w:val="00E313F0"/>
  </w:style>
  <w:style w:type="character" w:customStyle="1" w:styleId="instruction">
    <w:name w:val="instruction"/>
    <w:rsid w:val="00E313F0"/>
  </w:style>
  <w:style w:type="character" w:customStyle="1" w:styleId="listpipe">
    <w:name w:val="listpipe"/>
    <w:rsid w:val="00E313F0"/>
  </w:style>
  <w:style w:type="character" w:customStyle="1" w:styleId="imagelink">
    <w:name w:val="imagelink"/>
    <w:rsid w:val="00E313F0"/>
  </w:style>
  <w:style w:type="character" w:customStyle="1" w:styleId="leadin">
    <w:name w:val="leadin"/>
    <w:rsid w:val="00E313F0"/>
  </w:style>
  <w:style w:type="character" w:customStyle="1" w:styleId="A4">
    <w:name w:val="A4"/>
    <w:uiPriority w:val="99"/>
    <w:rsid w:val="00E313F0"/>
    <w:rPr>
      <w:rFonts w:ascii="Baskerville" w:hAnsi="Baskerville" w:cs="Baskerville"/>
      <w:b/>
      <w:bCs/>
      <w:color w:val="000000"/>
      <w:sz w:val="22"/>
      <w:szCs w:val="22"/>
    </w:rPr>
  </w:style>
  <w:style w:type="character" w:customStyle="1" w:styleId="noticiabyline">
    <w:name w:val="noticia_byline"/>
    <w:rsid w:val="00E313F0"/>
  </w:style>
  <w:style w:type="character" w:customStyle="1" w:styleId="sep">
    <w:name w:val="sep"/>
    <w:rsid w:val="00E313F0"/>
  </w:style>
  <w:style w:type="character" w:customStyle="1" w:styleId="rightnowyahoo">
    <w:name w:val="right_now_yahoo"/>
    <w:rsid w:val="00E313F0"/>
  </w:style>
  <w:style w:type="character" w:customStyle="1" w:styleId="submittedmeta">
    <w:name w:val="submitted meta"/>
    <w:rsid w:val="00E313F0"/>
  </w:style>
  <w:style w:type="character" w:customStyle="1" w:styleId="A10">
    <w:name w:val="A10"/>
    <w:uiPriority w:val="99"/>
    <w:rsid w:val="00E313F0"/>
    <w:rPr>
      <w:color w:val="000000"/>
      <w:sz w:val="12"/>
      <w:szCs w:val="12"/>
    </w:rPr>
  </w:style>
  <w:style w:type="paragraph" w:customStyle="1" w:styleId="Pa7">
    <w:name w:val="Pa7"/>
    <w:basedOn w:val="Default"/>
    <w:next w:val="Default"/>
    <w:uiPriority w:val="99"/>
    <w:qFormat/>
    <w:rsid w:val="00E313F0"/>
    <w:pPr>
      <w:spacing w:before="280" w:line="221" w:lineRule="atLeast"/>
    </w:pPr>
    <w:rPr>
      <w:rFonts w:ascii="Baskerville" w:eastAsia="Times New Roman" w:hAnsi="Baskerville"/>
      <w:color w:val="auto"/>
    </w:rPr>
  </w:style>
  <w:style w:type="character" w:customStyle="1" w:styleId="AAAunderline">
    <w:name w:val="AAAunderline"/>
    <w:qFormat/>
    <w:rsid w:val="00E313F0"/>
    <w:rPr>
      <w:b/>
      <w:u w:val="single"/>
    </w:rPr>
  </w:style>
  <w:style w:type="paragraph" w:customStyle="1" w:styleId="IndexHeader">
    <w:name w:val="Index Header"/>
    <w:basedOn w:val="Normal"/>
    <w:rsid w:val="00E313F0"/>
    <w:pPr>
      <w:spacing w:after="0" w:line="240" w:lineRule="auto"/>
      <w:ind w:left="-720"/>
      <w:outlineLvl w:val="0"/>
    </w:pPr>
    <w:rPr>
      <w:rFonts w:eastAsia="Times New Roman"/>
      <w:b/>
      <w:bCs/>
      <w:sz w:val="36"/>
      <w:szCs w:val="20"/>
    </w:rPr>
  </w:style>
  <w:style w:type="character" w:customStyle="1" w:styleId="IndexHeaderChar">
    <w:name w:val="Index Header Char"/>
    <w:rsid w:val="00E313F0"/>
    <w:rPr>
      <w:rFonts w:ascii="Times New Roman" w:eastAsia="Times New Roman" w:hAnsi="Times New Roman"/>
      <w:b/>
      <w:bCs/>
      <w:sz w:val="36"/>
    </w:rPr>
  </w:style>
  <w:style w:type="paragraph" w:customStyle="1" w:styleId="CardRead">
    <w:name w:val="Card_Read"/>
    <w:basedOn w:val="Normal"/>
    <w:rsid w:val="00E313F0"/>
    <w:pPr>
      <w:spacing w:after="0" w:line="240" w:lineRule="auto"/>
    </w:pPr>
    <w:rPr>
      <w:rFonts w:ascii="Times" w:eastAsia="Times" w:hAnsi="Times"/>
      <w:szCs w:val="20"/>
    </w:rPr>
  </w:style>
  <w:style w:type="paragraph" w:customStyle="1" w:styleId="CardNU">
    <w:name w:val="CardNU"/>
    <w:basedOn w:val="Normal"/>
    <w:rsid w:val="00E313F0"/>
    <w:pPr>
      <w:spacing w:after="0" w:line="240" w:lineRule="auto"/>
    </w:pPr>
    <w:rPr>
      <w:rFonts w:ascii="Times" w:eastAsia="Times" w:hAnsi="Times"/>
      <w:sz w:val="14"/>
      <w:szCs w:val="20"/>
    </w:rPr>
  </w:style>
  <w:style w:type="paragraph" w:customStyle="1" w:styleId="StyleHeading310pt">
    <w:name w:val="Style Heading 3 + 10 pt"/>
    <w:basedOn w:val="Heading3"/>
    <w:rsid w:val="00E313F0"/>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E313F0"/>
    <w:rPr>
      <w:rFonts w:ascii="Times New Roman" w:eastAsia="Times New Roman" w:hAnsi="Times New Roman" w:cs="Arial"/>
      <w:b/>
      <w:bCs/>
      <w:sz w:val="26"/>
      <w:szCs w:val="26"/>
    </w:rPr>
  </w:style>
  <w:style w:type="paragraph" w:customStyle="1" w:styleId="Style30">
    <w:name w:val="Style 3"/>
    <w:basedOn w:val="Normal"/>
    <w:rsid w:val="00E313F0"/>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E313F0"/>
    <w:rPr>
      <w:b/>
      <w:sz w:val="22"/>
      <w:szCs w:val="24"/>
      <w:u w:val="single"/>
      <w:lang w:val="en-US" w:eastAsia="en-US" w:bidi="ar-SA"/>
    </w:rPr>
  </w:style>
  <w:style w:type="paragraph" w:customStyle="1" w:styleId="CardText-NotUnderlined">
    <w:name w:val="Card Text - Not Underlined"/>
    <w:basedOn w:val="Normal"/>
    <w:rsid w:val="00E313F0"/>
    <w:pPr>
      <w:spacing w:after="60" w:line="240" w:lineRule="auto"/>
    </w:pPr>
    <w:rPr>
      <w:rFonts w:eastAsia="Times New Roman"/>
      <w:sz w:val="18"/>
    </w:rPr>
  </w:style>
  <w:style w:type="paragraph" w:customStyle="1" w:styleId="OmniPage8">
    <w:name w:val="OmniPage #8"/>
    <w:basedOn w:val="Normal"/>
    <w:rsid w:val="00E313F0"/>
    <w:pPr>
      <w:spacing w:after="0" w:line="240" w:lineRule="auto"/>
    </w:pPr>
    <w:rPr>
      <w:rFonts w:eastAsia="Times New Roman"/>
      <w:color w:val="000000"/>
      <w:sz w:val="20"/>
      <w:szCs w:val="20"/>
    </w:rPr>
  </w:style>
  <w:style w:type="paragraph" w:customStyle="1" w:styleId="OmniPage2">
    <w:name w:val="OmniPage #2"/>
    <w:basedOn w:val="Normal"/>
    <w:rsid w:val="00E313F0"/>
    <w:pPr>
      <w:spacing w:after="0" w:line="240" w:lineRule="auto"/>
    </w:pPr>
    <w:rPr>
      <w:rFonts w:eastAsia="Times New Roman"/>
      <w:color w:val="000000"/>
      <w:sz w:val="20"/>
      <w:szCs w:val="20"/>
    </w:rPr>
  </w:style>
  <w:style w:type="paragraph" w:customStyle="1" w:styleId="OmniPage6">
    <w:name w:val="OmniPage #6"/>
    <w:basedOn w:val="Normal"/>
    <w:rsid w:val="00E313F0"/>
    <w:pPr>
      <w:spacing w:after="0" w:line="240" w:lineRule="auto"/>
    </w:pPr>
    <w:rPr>
      <w:rFonts w:eastAsia="Times New Roman"/>
      <w:color w:val="000000"/>
      <w:sz w:val="20"/>
      <w:szCs w:val="20"/>
    </w:rPr>
  </w:style>
  <w:style w:type="paragraph" w:customStyle="1" w:styleId="OmniPage7">
    <w:name w:val="OmniPage #7"/>
    <w:basedOn w:val="Normal"/>
    <w:rsid w:val="00E313F0"/>
    <w:pPr>
      <w:spacing w:after="0" w:line="240" w:lineRule="auto"/>
    </w:pPr>
    <w:rPr>
      <w:rFonts w:eastAsia="Times New Roman"/>
      <w:color w:val="000000"/>
      <w:sz w:val="20"/>
      <w:szCs w:val="20"/>
    </w:rPr>
  </w:style>
  <w:style w:type="paragraph" w:customStyle="1" w:styleId="OmniPage11">
    <w:name w:val="OmniPage #11"/>
    <w:basedOn w:val="Normal"/>
    <w:rsid w:val="00E313F0"/>
    <w:pPr>
      <w:spacing w:after="0" w:line="240" w:lineRule="auto"/>
    </w:pPr>
    <w:rPr>
      <w:rFonts w:eastAsia="Times New Roman"/>
      <w:color w:val="000000"/>
      <w:sz w:val="20"/>
      <w:szCs w:val="20"/>
    </w:rPr>
  </w:style>
  <w:style w:type="paragraph" w:customStyle="1" w:styleId="OmniPage12">
    <w:name w:val="OmniPage #12"/>
    <w:basedOn w:val="Normal"/>
    <w:rsid w:val="00E313F0"/>
    <w:pPr>
      <w:spacing w:after="0" w:line="240" w:lineRule="auto"/>
    </w:pPr>
    <w:rPr>
      <w:rFonts w:eastAsia="Times New Roman"/>
      <w:color w:val="000000"/>
      <w:sz w:val="20"/>
      <w:szCs w:val="20"/>
    </w:rPr>
  </w:style>
  <w:style w:type="paragraph" w:customStyle="1" w:styleId="OmniPage13">
    <w:name w:val="OmniPage #13"/>
    <w:basedOn w:val="Normal"/>
    <w:rsid w:val="00E313F0"/>
    <w:pPr>
      <w:spacing w:after="0" w:line="240" w:lineRule="auto"/>
    </w:pPr>
    <w:rPr>
      <w:rFonts w:eastAsia="Times New Roman"/>
      <w:color w:val="000000"/>
      <w:sz w:val="20"/>
      <w:szCs w:val="20"/>
    </w:rPr>
  </w:style>
  <w:style w:type="paragraph" w:customStyle="1" w:styleId="OmniPage14">
    <w:name w:val="OmniPage #14"/>
    <w:basedOn w:val="Normal"/>
    <w:rsid w:val="00E313F0"/>
    <w:pPr>
      <w:spacing w:after="0" w:line="240" w:lineRule="auto"/>
    </w:pPr>
    <w:rPr>
      <w:rFonts w:eastAsia="Times New Roman"/>
      <w:color w:val="000000"/>
      <w:sz w:val="20"/>
      <w:szCs w:val="20"/>
    </w:rPr>
  </w:style>
  <w:style w:type="paragraph" w:customStyle="1" w:styleId="OmniPage15">
    <w:name w:val="OmniPage #15"/>
    <w:basedOn w:val="Normal"/>
    <w:rsid w:val="00E313F0"/>
    <w:pPr>
      <w:spacing w:after="0" w:line="240" w:lineRule="auto"/>
    </w:pPr>
    <w:rPr>
      <w:rFonts w:eastAsia="Times New Roman"/>
      <w:color w:val="000000"/>
      <w:sz w:val="20"/>
      <w:szCs w:val="20"/>
    </w:rPr>
  </w:style>
  <w:style w:type="paragraph" w:customStyle="1" w:styleId="OmniPage17">
    <w:name w:val="OmniPage #17"/>
    <w:basedOn w:val="Normal"/>
    <w:rsid w:val="00E313F0"/>
    <w:pPr>
      <w:spacing w:after="0" w:line="240" w:lineRule="auto"/>
    </w:pPr>
    <w:rPr>
      <w:rFonts w:eastAsia="Times New Roman"/>
      <w:color w:val="000000"/>
      <w:sz w:val="20"/>
      <w:szCs w:val="20"/>
    </w:rPr>
  </w:style>
  <w:style w:type="paragraph" w:customStyle="1" w:styleId="OmniPage19">
    <w:name w:val="OmniPage #19"/>
    <w:basedOn w:val="Normal"/>
    <w:rsid w:val="00E313F0"/>
    <w:pPr>
      <w:spacing w:after="0" w:line="240" w:lineRule="auto"/>
    </w:pPr>
    <w:rPr>
      <w:rFonts w:eastAsia="Times New Roman"/>
      <w:color w:val="000000"/>
      <w:sz w:val="20"/>
      <w:szCs w:val="20"/>
    </w:rPr>
  </w:style>
  <w:style w:type="paragraph" w:customStyle="1" w:styleId="OmniPage20">
    <w:name w:val="OmniPage #20"/>
    <w:basedOn w:val="Normal"/>
    <w:rsid w:val="00E313F0"/>
    <w:pPr>
      <w:spacing w:after="0" w:line="240" w:lineRule="auto"/>
    </w:pPr>
    <w:rPr>
      <w:rFonts w:eastAsia="Times New Roman"/>
      <w:color w:val="000000"/>
      <w:sz w:val="20"/>
      <w:szCs w:val="20"/>
    </w:rPr>
  </w:style>
  <w:style w:type="paragraph" w:customStyle="1" w:styleId="OmniPage21">
    <w:name w:val="OmniPage #21"/>
    <w:basedOn w:val="Normal"/>
    <w:rsid w:val="00E313F0"/>
    <w:pPr>
      <w:spacing w:after="0" w:line="240" w:lineRule="auto"/>
    </w:pPr>
    <w:rPr>
      <w:rFonts w:eastAsia="Times New Roman"/>
      <w:color w:val="000000"/>
      <w:sz w:val="20"/>
      <w:szCs w:val="20"/>
    </w:rPr>
  </w:style>
  <w:style w:type="paragraph" w:customStyle="1" w:styleId="OmniPage22">
    <w:name w:val="OmniPage #22"/>
    <w:basedOn w:val="Normal"/>
    <w:rsid w:val="00E313F0"/>
    <w:pPr>
      <w:spacing w:after="0" w:line="240" w:lineRule="auto"/>
    </w:pPr>
    <w:rPr>
      <w:rFonts w:eastAsia="Times New Roman"/>
      <w:color w:val="000000"/>
      <w:sz w:val="20"/>
      <w:szCs w:val="20"/>
    </w:rPr>
  </w:style>
  <w:style w:type="paragraph" w:customStyle="1" w:styleId="OmniPage25">
    <w:name w:val="OmniPage #25"/>
    <w:basedOn w:val="Normal"/>
    <w:rsid w:val="00E313F0"/>
    <w:pPr>
      <w:spacing w:after="0" w:line="240" w:lineRule="auto"/>
    </w:pPr>
    <w:rPr>
      <w:rFonts w:eastAsia="Times New Roman"/>
      <w:color w:val="000000"/>
      <w:sz w:val="20"/>
      <w:szCs w:val="20"/>
    </w:rPr>
  </w:style>
  <w:style w:type="paragraph" w:customStyle="1" w:styleId="OmniPage18">
    <w:name w:val="OmniPage #18"/>
    <w:basedOn w:val="Normal"/>
    <w:rsid w:val="00E313F0"/>
    <w:pPr>
      <w:spacing w:after="0" w:line="240" w:lineRule="auto"/>
    </w:pPr>
    <w:rPr>
      <w:rFonts w:eastAsia="Times New Roman"/>
      <w:color w:val="000000"/>
      <w:sz w:val="20"/>
      <w:szCs w:val="20"/>
    </w:rPr>
  </w:style>
  <w:style w:type="paragraph" w:customStyle="1" w:styleId="OmniPage26">
    <w:name w:val="OmniPage #26"/>
    <w:basedOn w:val="Normal"/>
    <w:rsid w:val="00E313F0"/>
    <w:pPr>
      <w:spacing w:after="0" w:line="240" w:lineRule="auto"/>
    </w:pPr>
    <w:rPr>
      <w:rFonts w:eastAsia="Times New Roman"/>
      <w:color w:val="000000"/>
      <w:sz w:val="20"/>
      <w:szCs w:val="20"/>
    </w:rPr>
  </w:style>
  <w:style w:type="character" w:customStyle="1" w:styleId="iagsheaderlarge">
    <w:name w:val="iags_header_large"/>
    <w:rsid w:val="00E313F0"/>
  </w:style>
  <w:style w:type="paragraph" w:customStyle="1" w:styleId="OmniPage9">
    <w:name w:val="OmniPage #9"/>
    <w:basedOn w:val="Normal"/>
    <w:rsid w:val="00E313F0"/>
    <w:pPr>
      <w:spacing w:after="0" w:line="240" w:lineRule="auto"/>
    </w:pPr>
    <w:rPr>
      <w:rFonts w:eastAsia="Times New Roman"/>
      <w:color w:val="000000"/>
      <w:sz w:val="20"/>
      <w:szCs w:val="20"/>
    </w:rPr>
  </w:style>
  <w:style w:type="paragraph" w:customStyle="1" w:styleId="OmniPage5">
    <w:name w:val="OmniPage #5"/>
    <w:basedOn w:val="Normal"/>
    <w:rsid w:val="00E313F0"/>
    <w:pPr>
      <w:spacing w:after="0" w:line="240" w:lineRule="auto"/>
    </w:pPr>
    <w:rPr>
      <w:rFonts w:eastAsia="Times New Roman"/>
      <w:color w:val="000000"/>
      <w:sz w:val="20"/>
      <w:szCs w:val="20"/>
    </w:rPr>
  </w:style>
  <w:style w:type="character" w:customStyle="1" w:styleId="style12char0">
    <w:name w:val="style12char"/>
    <w:rsid w:val="00E313F0"/>
  </w:style>
  <w:style w:type="character" w:customStyle="1" w:styleId="charchar2">
    <w:name w:val="charchar2"/>
    <w:rsid w:val="00E313F0"/>
  </w:style>
  <w:style w:type="character" w:customStyle="1" w:styleId="style11char0">
    <w:name w:val="style11char"/>
    <w:rsid w:val="00E313F0"/>
  </w:style>
  <w:style w:type="paragraph" w:customStyle="1" w:styleId="CitesandCardText">
    <w:name w:val="Cites and Card Text"/>
    <w:basedOn w:val="Normal"/>
    <w:rsid w:val="00E313F0"/>
    <w:pPr>
      <w:spacing w:after="0" w:line="240" w:lineRule="auto"/>
    </w:pPr>
    <w:rPr>
      <w:rFonts w:eastAsia="Times New Roman"/>
      <w:sz w:val="20"/>
    </w:rPr>
  </w:style>
  <w:style w:type="paragraph" w:styleId="List2">
    <w:name w:val="List 2"/>
    <w:basedOn w:val="Default"/>
    <w:next w:val="Default"/>
    <w:rsid w:val="00E313F0"/>
    <w:rPr>
      <w:rFonts w:eastAsia="Times New Roman"/>
      <w:color w:val="auto"/>
    </w:rPr>
  </w:style>
  <w:style w:type="paragraph" w:customStyle="1" w:styleId="Style16">
    <w:name w:val="Style 16"/>
    <w:basedOn w:val="Normal"/>
    <w:rsid w:val="00E313F0"/>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E313F0"/>
    <w:pPr>
      <w:spacing w:after="0" w:line="240" w:lineRule="auto"/>
    </w:pPr>
    <w:rPr>
      <w:rFonts w:eastAsia="Times New Roman"/>
    </w:rPr>
  </w:style>
  <w:style w:type="character" w:customStyle="1" w:styleId="smalltextChar0">
    <w:name w:val="smalltext Char"/>
    <w:link w:val="smalltext2"/>
    <w:rsid w:val="00E313F0"/>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E313F0"/>
    <w:pPr>
      <w:spacing w:after="120"/>
    </w:pPr>
    <w:rPr>
      <w:rFonts w:eastAsia="Times New Roman"/>
      <w:color w:val="auto"/>
    </w:rPr>
  </w:style>
  <w:style w:type="paragraph" w:customStyle="1" w:styleId="headingChar">
    <w:name w:val="heading Char"/>
    <w:basedOn w:val="Normal"/>
    <w:rsid w:val="00E313F0"/>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E313F0"/>
    <w:rPr>
      <w:b/>
      <w:sz w:val="22"/>
      <w:szCs w:val="24"/>
      <w:u w:val="single"/>
      <w:lang w:val="en-US" w:eastAsia="en-US" w:bidi="ar-SA"/>
    </w:rPr>
  </w:style>
  <w:style w:type="paragraph" w:customStyle="1" w:styleId="Bullets-squares">
    <w:name w:val="Bullets - squares"/>
    <w:basedOn w:val="Normal"/>
    <w:next w:val="Normal"/>
    <w:rsid w:val="00E313F0"/>
    <w:pPr>
      <w:numPr>
        <w:numId w:val="16"/>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E313F0"/>
    <w:pPr>
      <w:spacing w:after="0" w:line="240" w:lineRule="auto"/>
      <w:ind w:left="288"/>
    </w:pPr>
    <w:rPr>
      <w:rFonts w:asciiTheme="minorHAnsi" w:hAnsiTheme="minorHAnsi"/>
      <w:u w:val="single"/>
    </w:rPr>
  </w:style>
  <w:style w:type="paragraph" w:customStyle="1" w:styleId="Size8">
    <w:name w:val="Size 8"/>
    <w:link w:val="Size8Char"/>
    <w:rsid w:val="00E313F0"/>
    <w:pPr>
      <w:spacing w:after="0" w:line="240" w:lineRule="auto"/>
    </w:pPr>
    <w:rPr>
      <w:rFonts w:ascii="Times New Roman" w:eastAsia="Times New Roman" w:hAnsi="Times New Roman" w:cs="Times New Roman"/>
      <w:sz w:val="16"/>
    </w:rPr>
  </w:style>
  <w:style w:type="character" w:customStyle="1" w:styleId="Size8Char">
    <w:name w:val="Size 8 Char"/>
    <w:link w:val="Size8"/>
    <w:rsid w:val="00E313F0"/>
    <w:rPr>
      <w:rFonts w:ascii="Times New Roman" w:eastAsia="Times New Roman" w:hAnsi="Times New Roman" w:cs="Times New Roman"/>
      <w:sz w:val="16"/>
    </w:rPr>
  </w:style>
  <w:style w:type="paragraph" w:customStyle="1" w:styleId="RegularCite">
    <w:name w:val="Regular Cite"/>
    <w:qFormat/>
    <w:rsid w:val="00E313F0"/>
    <w:pPr>
      <w:spacing w:after="0" w:line="240" w:lineRule="auto"/>
    </w:pPr>
    <w:rPr>
      <w:rFonts w:ascii="Times New Roman" w:eastAsia="Times New Roman" w:hAnsi="Times New Roman" w:cs="Times New Roman"/>
      <w:sz w:val="20"/>
    </w:rPr>
  </w:style>
  <w:style w:type="character" w:customStyle="1" w:styleId="eudoraheader">
    <w:name w:val="eudoraheader"/>
    <w:rsid w:val="00E313F0"/>
  </w:style>
  <w:style w:type="character" w:customStyle="1" w:styleId="emailstyle26">
    <w:name w:val="emailstyle26"/>
    <w:rsid w:val="00E313F0"/>
  </w:style>
  <w:style w:type="paragraph" w:customStyle="1" w:styleId="context">
    <w:name w:val="context"/>
    <w:basedOn w:val="Normal"/>
    <w:rsid w:val="00E313F0"/>
    <w:pPr>
      <w:spacing w:before="100" w:beforeAutospacing="1" w:after="100" w:afterAutospacing="1" w:line="240" w:lineRule="auto"/>
    </w:pPr>
    <w:rPr>
      <w:rFonts w:eastAsia="Times New Roman"/>
      <w:sz w:val="24"/>
    </w:rPr>
  </w:style>
  <w:style w:type="character" w:customStyle="1" w:styleId="newstitle1">
    <w:name w:val="newstitle1"/>
    <w:rsid w:val="00E313F0"/>
  </w:style>
  <w:style w:type="character" w:customStyle="1" w:styleId="dateline">
    <w:name w:val="dateline"/>
    <w:rsid w:val="00E313F0"/>
  </w:style>
  <w:style w:type="character" w:customStyle="1" w:styleId="sendtofriend">
    <w:name w:val="sendtofriend"/>
    <w:rsid w:val="00E313F0"/>
  </w:style>
  <w:style w:type="character" w:customStyle="1" w:styleId="pagetype">
    <w:name w:val="pagetype"/>
    <w:rsid w:val="00E313F0"/>
  </w:style>
  <w:style w:type="character" w:customStyle="1" w:styleId="byl">
    <w:name w:val="byl"/>
    <w:rsid w:val="00E313F0"/>
  </w:style>
  <w:style w:type="character" w:customStyle="1" w:styleId="byd">
    <w:name w:val="byd"/>
    <w:rsid w:val="00E313F0"/>
  </w:style>
  <w:style w:type="paragraph" w:customStyle="1" w:styleId="Size6">
    <w:name w:val="Size 6"/>
    <w:link w:val="Size6Char"/>
    <w:qFormat/>
    <w:rsid w:val="00E313F0"/>
    <w:pPr>
      <w:spacing w:after="0" w:line="240" w:lineRule="auto"/>
    </w:pPr>
    <w:rPr>
      <w:rFonts w:ascii="Times New Roman" w:eastAsia="Times New Roman" w:hAnsi="Times New Roman" w:cs="Times New Roman"/>
      <w:sz w:val="16"/>
    </w:rPr>
  </w:style>
  <w:style w:type="character" w:customStyle="1" w:styleId="Size6Char">
    <w:name w:val="Size 6 Char"/>
    <w:link w:val="Size6"/>
    <w:rsid w:val="00E313F0"/>
    <w:rPr>
      <w:rFonts w:ascii="Times New Roman" w:eastAsia="Times New Roman" w:hAnsi="Times New Roman" w:cs="Times New Roman"/>
      <w:sz w:val="16"/>
    </w:rPr>
  </w:style>
  <w:style w:type="character" w:customStyle="1" w:styleId="underliningchar0">
    <w:name w:val="underliningchar"/>
    <w:rsid w:val="00E313F0"/>
  </w:style>
  <w:style w:type="paragraph" w:customStyle="1" w:styleId="TxBrp11">
    <w:name w:val="TxBr_p11"/>
    <w:basedOn w:val="Normal"/>
    <w:rsid w:val="00E313F0"/>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E313F0"/>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E313F0"/>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E313F0"/>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E313F0"/>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E313F0"/>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E313F0"/>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E313F0"/>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E313F0"/>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E313F0"/>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E313F0"/>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E313F0"/>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E313F0"/>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E313F0"/>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E313F0"/>
    <w:rPr>
      <w:vanish w:val="0"/>
      <w:webHidden w:val="0"/>
      <w:color w:val="999999"/>
      <w:sz w:val="12"/>
      <w:szCs w:val="12"/>
      <w:specVanish/>
    </w:rPr>
  </w:style>
  <w:style w:type="paragraph" w:customStyle="1" w:styleId="CardsFont8pt">
    <w:name w:val="Cards + Font: 8 pt"/>
    <w:basedOn w:val="Normal"/>
    <w:rsid w:val="00E313F0"/>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E313F0"/>
    <w:rPr>
      <w:sz w:val="16"/>
    </w:rPr>
  </w:style>
  <w:style w:type="character" w:customStyle="1" w:styleId="TagLineCharChar">
    <w:name w:val="Tag Line Char Char"/>
    <w:rsid w:val="00E313F0"/>
    <w:rPr>
      <w:rFonts w:cs="Arial"/>
      <w:b/>
      <w:bCs/>
      <w:iCs/>
      <w:sz w:val="24"/>
      <w:szCs w:val="28"/>
      <w:lang w:val="en-US" w:eastAsia="en-US" w:bidi="ar-SA"/>
    </w:rPr>
  </w:style>
  <w:style w:type="paragraph" w:customStyle="1" w:styleId="published">
    <w:name w:val="published"/>
    <w:basedOn w:val="Normal"/>
    <w:rsid w:val="00E313F0"/>
    <w:pPr>
      <w:spacing w:before="100" w:beforeAutospacing="1" w:after="100" w:afterAutospacing="1" w:line="240" w:lineRule="auto"/>
    </w:pPr>
    <w:rPr>
      <w:rFonts w:eastAsia="Times New Roman"/>
      <w:sz w:val="24"/>
    </w:rPr>
  </w:style>
  <w:style w:type="paragraph" w:customStyle="1" w:styleId="updated">
    <w:name w:val="updated"/>
    <w:basedOn w:val="Normal"/>
    <w:rsid w:val="00E313F0"/>
    <w:pPr>
      <w:spacing w:before="100" w:beforeAutospacing="1" w:after="100" w:afterAutospacing="1" w:line="240" w:lineRule="auto"/>
    </w:pPr>
    <w:rPr>
      <w:rFonts w:eastAsia="Times New Roman"/>
      <w:sz w:val="24"/>
    </w:rPr>
  </w:style>
  <w:style w:type="character" w:customStyle="1" w:styleId="articlecommentcount">
    <w:name w:val="article_comment_count"/>
    <w:rsid w:val="00E313F0"/>
  </w:style>
  <w:style w:type="character" w:customStyle="1" w:styleId="articlerecommendcount">
    <w:name w:val="article_recommend_count"/>
    <w:rsid w:val="00E313F0"/>
  </w:style>
  <w:style w:type="character" w:customStyle="1" w:styleId="normaltext1">
    <w:name w:val="normal_text"/>
    <w:rsid w:val="00E313F0"/>
  </w:style>
  <w:style w:type="paragraph" w:customStyle="1" w:styleId="storytimestamp">
    <w:name w:val="storytimestamp"/>
    <w:basedOn w:val="Normal"/>
    <w:rsid w:val="00E313F0"/>
    <w:pPr>
      <w:spacing w:before="100" w:beforeAutospacing="1" w:after="100" w:afterAutospacing="1" w:line="240" w:lineRule="auto"/>
    </w:pPr>
    <w:rPr>
      <w:rFonts w:eastAsia="Times New Roman"/>
      <w:sz w:val="24"/>
    </w:rPr>
  </w:style>
  <w:style w:type="character" w:customStyle="1" w:styleId="story-byline">
    <w:name w:val="story-byline"/>
    <w:rsid w:val="00E313F0"/>
  </w:style>
  <w:style w:type="character" w:customStyle="1" w:styleId="story-titleline">
    <w:name w:val="story-titleline"/>
    <w:rsid w:val="00E313F0"/>
  </w:style>
  <w:style w:type="paragraph" w:styleId="ListBullet2">
    <w:name w:val="List Bullet 2"/>
    <w:basedOn w:val="Normal"/>
    <w:rsid w:val="00E313F0"/>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E313F0"/>
    <w:pPr>
      <w:spacing w:after="0" w:line="240" w:lineRule="auto"/>
    </w:pPr>
    <w:rPr>
      <w:rFonts w:eastAsia="Times New Roman"/>
      <w:color w:val="000000"/>
      <w:sz w:val="10"/>
    </w:rPr>
  </w:style>
  <w:style w:type="character" w:customStyle="1" w:styleId="UnderlineCardChar1">
    <w:name w:val="Underline Card Char"/>
    <w:rsid w:val="00E313F0"/>
    <w:rPr>
      <w:sz w:val="22"/>
      <w:szCs w:val="24"/>
      <w:u w:val="single"/>
      <w:lang w:val="en-US" w:eastAsia="en-US" w:bidi="ar-SA"/>
    </w:rPr>
  </w:style>
  <w:style w:type="character" w:customStyle="1" w:styleId="SourcesCharChar1">
    <w:name w:val="Sources Char Char1"/>
    <w:rsid w:val="00E313F0"/>
    <w:rPr>
      <w:rFonts w:cs="Arial"/>
      <w:b/>
      <w:bCs/>
      <w:iCs/>
      <w:sz w:val="24"/>
      <w:szCs w:val="28"/>
      <w:lang w:val="en-US" w:eastAsia="en-US" w:bidi="ar-SA"/>
    </w:rPr>
  </w:style>
  <w:style w:type="character" w:customStyle="1" w:styleId="UnderlinesCharChar">
    <w:name w:val="Underlines Char Char"/>
    <w:rsid w:val="00E313F0"/>
    <w:rPr>
      <w:rFonts w:cs="Arial"/>
      <w:b/>
      <w:bCs/>
      <w:sz w:val="22"/>
      <w:szCs w:val="26"/>
      <w:u w:val="single"/>
      <w:lang w:val="en-US" w:eastAsia="en-US" w:bidi="ar-SA"/>
    </w:rPr>
  </w:style>
  <w:style w:type="paragraph" w:customStyle="1" w:styleId="OmniPage3">
    <w:name w:val="OmniPage #3"/>
    <w:basedOn w:val="Normal"/>
    <w:rsid w:val="00E313F0"/>
    <w:pPr>
      <w:spacing w:after="0" w:line="240" w:lineRule="auto"/>
    </w:pPr>
    <w:rPr>
      <w:rFonts w:eastAsia="Times New Roman"/>
      <w:color w:val="000000"/>
      <w:sz w:val="20"/>
      <w:szCs w:val="20"/>
    </w:rPr>
  </w:style>
  <w:style w:type="paragraph" w:customStyle="1" w:styleId="OmniPage16">
    <w:name w:val="OmniPage #16"/>
    <w:basedOn w:val="Normal"/>
    <w:rsid w:val="00E313F0"/>
    <w:pPr>
      <w:spacing w:after="0" w:line="240" w:lineRule="auto"/>
    </w:pPr>
    <w:rPr>
      <w:rFonts w:eastAsia="Times New Roman"/>
      <w:color w:val="000000"/>
      <w:sz w:val="20"/>
      <w:szCs w:val="20"/>
    </w:rPr>
  </w:style>
  <w:style w:type="paragraph" w:customStyle="1" w:styleId="OmniPage23">
    <w:name w:val="OmniPage #23"/>
    <w:basedOn w:val="Normal"/>
    <w:rsid w:val="00E313F0"/>
    <w:pPr>
      <w:spacing w:after="0" w:line="240" w:lineRule="auto"/>
    </w:pPr>
    <w:rPr>
      <w:rFonts w:eastAsia="Times New Roman"/>
      <w:color w:val="000000"/>
      <w:sz w:val="20"/>
      <w:szCs w:val="20"/>
    </w:rPr>
  </w:style>
  <w:style w:type="paragraph" w:customStyle="1" w:styleId="OmniPage24">
    <w:name w:val="OmniPage #24"/>
    <w:basedOn w:val="Normal"/>
    <w:rsid w:val="00E313F0"/>
    <w:pPr>
      <w:spacing w:after="0" w:line="240" w:lineRule="auto"/>
    </w:pPr>
    <w:rPr>
      <w:rFonts w:eastAsia="Times New Roman"/>
      <w:color w:val="000000"/>
      <w:sz w:val="20"/>
      <w:szCs w:val="20"/>
    </w:rPr>
  </w:style>
  <w:style w:type="paragraph" w:customStyle="1" w:styleId="OmniPage27">
    <w:name w:val="OmniPage #27"/>
    <w:basedOn w:val="Normal"/>
    <w:rsid w:val="00E313F0"/>
    <w:pPr>
      <w:spacing w:after="0" w:line="240" w:lineRule="auto"/>
    </w:pPr>
    <w:rPr>
      <w:rFonts w:eastAsia="Times New Roman"/>
      <w:color w:val="000000"/>
      <w:sz w:val="20"/>
      <w:szCs w:val="20"/>
    </w:rPr>
  </w:style>
  <w:style w:type="paragraph" w:customStyle="1" w:styleId="OmniPage28">
    <w:name w:val="OmniPage #28"/>
    <w:basedOn w:val="Normal"/>
    <w:rsid w:val="00E313F0"/>
    <w:pPr>
      <w:spacing w:after="0" w:line="240" w:lineRule="auto"/>
    </w:pPr>
    <w:rPr>
      <w:rFonts w:eastAsia="Times New Roman"/>
      <w:color w:val="000000"/>
      <w:sz w:val="20"/>
      <w:szCs w:val="20"/>
    </w:rPr>
  </w:style>
  <w:style w:type="paragraph" w:customStyle="1" w:styleId="OmniPage29">
    <w:name w:val="OmniPage #29"/>
    <w:basedOn w:val="Normal"/>
    <w:rsid w:val="00E313F0"/>
    <w:pPr>
      <w:spacing w:after="0" w:line="240" w:lineRule="auto"/>
    </w:pPr>
    <w:rPr>
      <w:rFonts w:eastAsia="Times New Roman"/>
      <w:color w:val="000000"/>
      <w:sz w:val="20"/>
      <w:szCs w:val="20"/>
    </w:rPr>
  </w:style>
  <w:style w:type="paragraph" w:customStyle="1" w:styleId="OmniPage30">
    <w:name w:val="OmniPage #30"/>
    <w:basedOn w:val="Normal"/>
    <w:rsid w:val="00E313F0"/>
    <w:pPr>
      <w:spacing w:after="0" w:line="240" w:lineRule="auto"/>
    </w:pPr>
    <w:rPr>
      <w:rFonts w:eastAsia="Times New Roman"/>
      <w:color w:val="000000"/>
      <w:sz w:val="20"/>
      <w:szCs w:val="20"/>
    </w:rPr>
  </w:style>
  <w:style w:type="paragraph" w:customStyle="1" w:styleId="OmniPage31">
    <w:name w:val="OmniPage #31"/>
    <w:basedOn w:val="Normal"/>
    <w:rsid w:val="00E313F0"/>
    <w:pPr>
      <w:spacing w:after="0" w:line="240" w:lineRule="auto"/>
    </w:pPr>
    <w:rPr>
      <w:rFonts w:eastAsia="Times New Roman"/>
      <w:color w:val="000000"/>
      <w:sz w:val="20"/>
      <w:szCs w:val="20"/>
    </w:rPr>
  </w:style>
  <w:style w:type="paragraph" w:customStyle="1" w:styleId="OmniPage32">
    <w:name w:val="OmniPage #32"/>
    <w:basedOn w:val="Normal"/>
    <w:rsid w:val="00E313F0"/>
    <w:pPr>
      <w:spacing w:after="0" w:line="240" w:lineRule="auto"/>
    </w:pPr>
    <w:rPr>
      <w:rFonts w:eastAsia="Times New Roman"/>
      <w:color w:val="000000"/>
      <w:sz w:val="20"/>
      <w:szCs w:val="20"/>
    </w:rPr>
  </w:style>
  <w:style w:type="paragraph" w:customStyle="1" w:styleId="OmniPage33">
    <w:name w:val="OmniPage #33"/>
    <w:basedOn w:val="Normal"/>
    <w:rsid w:val="00E313F0"/>
    <w:pPr>
      <w:spacing w:after="0" w:line="240" w:lineRule="auto"/>
    </w:pPr>
    <w:rPr>
      <w:rFonts w:eastAsia="Times New Roman"/>
      <w:color w:val="000000"/>
      <w:sz w:val="20"/>
      <w:szCs w:val="20"/>
    </w:rPr>
  </w:style>
  <w:style w:type="paragraph" w:customStyle="1" w:styleId="OmniPage34">
    <w:name w:val="OmniPage #34"/>
    <w:basedOn w:val="Normal"/>
    <w:rsid w:val="00E313F0"/>
    <w:pPr>
      <w:spacing w:after="0" w:line="240" w:lineRule="auto"/>
    </w:pPr>
    <w:rPr>
      <w:rFonts w:eastAsia="Times New Roman"/>
      <w:color w:val="000000"/>
      <w:sz w:val="20"/>
      <w:szCs w:val="20"/>
    </w:rPr>
  </w:style>
  <w:style w:type="paragraph" w:customStyle="1" w:styleId="OmniPage35">
    <w:name w:val="OmniPage #35"/>
    <w:basedOn w:val="Normal"/>
    <w:rsid w:val="00E313F0"/>
    <w:pPr>
      <w:spacing w:after="0" w:line="240" w:lineRule="auto"/>
    </w:pPr>
    <w:rPr>
      <w:rFonts w:eastAsia="Times New Roman"/>
      <w:color w:val="000000"/>
      <w:sz w:val="20"/>
      <w:szCs w:val="20"/>
    </w:rPr>
  </w:style>
  <w:style w:type="paragraph" w:customStyle="1" w:styleId="OmniPage36">
    <w:name w:val="OmniPage #36"/>
    <w:basedOn w:val="Normal"/>
    <w:rsid w:val="00E313F0"/>
    <w:pPr>
      <w:spacing w:after="0" w:line="240" w:lineRule="auto"/>
    </w:pPr>
    <w:rPr>
      <w:rFonts w:eastAsia="Times New Roman"/>
      <w:color w:val="000000"/>
      <w:sz w:val="20"/>
      <w:szCs w:val="20"/>
    </w:rPr>
  </w:style>
  <w:style w:type="paragraph" w:customStyle="1" w:styleId="OmniPage37">
    <w:name w:val="OmniPage #37"/>
    <w:basedOn w:val="Normal"/>
    <w:rsid w:val="00E313F0"/>
    <w:pPr>
      <w:spacing w:after="0" w:line="240" w:lineRule="auto"/>
    </w:pPr>
    <w:rPr>
      <w:rFonts w:eastAsia="Times New Roman"/>
      <w:color w:val="000000"/>
      <w:sz w:val="20"/>
      <w:szCs w:val="20"/>
    </w:rPr>
  </w:style>
  <w:style w:type="paragraph" w:customStyle="1" w:styleId="OmniPage38">
    <w:name w:val="OmniPage #38"/>
    <w:basedOn w:val="Normal"/>
    <w:rsid w:val="00E313F0"/>
    <w:pPr>
      <w:spacing w:after="0" w:line="240" w:lineRule="auto"/>
    </w:pPr>
    <w:rPr>
      <w:rFonts w:eastAsia="Times New Roman"/>
      <w:color w:val="000000"/>
      <w:sz w:val="20"/>
      <w:szCs w:val="20"/>
    </w:rPr>
  </w:style>
  <w:style w:type="paragraph" w:customStyle="1" w:styleId="OmniPage39">
    <w:name w:val="OmniPage #39"/>
    <w:basedOn w:val="Normal"/>
    <w:rsid w:val="00E313F0"/>
    <w:pPr>
      <w:spacing w:after="0" w:line="240" w:lineRule="auto"/>
    </w:pPr>
    <w:rPr>
      <w:rFonts w:eastAsia="Times New Roman"/>
      <w:color w:val="000000"/>
      <w:sz w:val="20"/>
      <w:szCs w:val="20"/>
    </w:rPr>
  </w:style>
  <w:style w:type="paragraph" w:customStyle="1" w:styleId="OmniPage40">
    <w:name w:val="OmniPage #40"/>
    <w:basedOn w:val="Normal"/>
    <w:rsid w:val="00E313F0"/>
    <w:pPr>
      <w:spacing w:after="0" w:line="240" w:lineRule="auto"/>
    </w:pPr>
    <w:rPr>
      <w:rFonts w:eastAsia="Times New Roman"/>
      <w:color w:val="000000"/>
      <w:sz w:val="20"/>
      <w:szCs w:val="20"/>
    </w:rPr>
  </w:style>
  <w:style w:type="paragraph" w:customStyle="1" w:styleId="OmniPage41">
    <w:name w:val="OmniPage #41"/>
    <w:basedOn w:val="Normal"/>
    <w:rsid w:val="00E313F0"/>
    <w:pPr>
      <w:spacing w:after="0" w:line="240" w:lineRule="auto"/>
    </w:pPr>
    <w:rPr>
      <w:rFonts w:eastAsia="Times New Roman"/>
      <w:color w:val="000000"/>
      <w:sz w:val="20"/>
      <w:szCs w:val="20"/>
    </w:rPr>
  </w:style>
  <w:style w:type="paragraph" w:customStyle="1" w:styleId="OmniPage42">
    <w:name w:val="OmniPage #42"/>
    <w:basedOn w:val="Normal"/>
    <w:rsid w:val="00E313F0"/>
    <w:pPr>
      <w:spacing w:after="0" w:line="240" w:lineRule="auto"/>
    </w:pPr>
    <w:rPr>
      <w:rFonts w:eastAsia="Times New Roman"/>
      <w:color w:val="000000"/>
      <w:sz w:val="20"/>
      <w:szCs w:val="20"/>
    </w:rPr>
  </w:style>
  <w:style w:type="paragraph" w:customStyle="1" w:styleId="OmniPage43">
    <w:name w:val="OmniPage #43"/>
    <w:basedOn w:val="Normal"/>
    <w:rsid w:val="00E313F0"/>
    <w:pPr>
      <w:spacing w:after="0" w:line="240" w:lineRule="auto"/>
    </w:pPr>
    <w:rPr>
      <w:rFonts w:eastAsia="Times New Roman"/>
      <w:color w:val="000000"/>
      <w:sz w:val="20"/>
      <w:szCs w:val="20"/>
    </w:rPr>
  </w:style>
  <w:style w:type="paragraph" w:customStyle="1" w:styleId="OmniPage44">
    <w:name w:val="OmniPage #44"/>
    <w:basedOn w:val="Normal"/>
    <w:rsid w:val="00E313F0"/>
    <w:pPr>
      <w:spacing w:after="0" w:line="240" w:lineRule="auto"/>
    </w:pPr>
    <w:rPr>
      <w:rFonts w:eastAsia="Times New Roman"/>
      <w:color w:val="000000"/>
      <w:sz w:val="20"/>
      <w:szCs w:val="20"/>
    </w:rPr>
  </w:style>
  <w:style w:type="paragraph" w:customStyle="1" w:styleId="OmniPage45">
    <w:name w:val="OmniPage #45"/>
    <w:basedOn w:val="Normal"/>
    <w:rsid w:val="00E313F0"/>
    <w:pPr>
      <w:spacing w:after="0" w:line="240" w:lineRule="auto"/>
    </w:pPr>
    <w:rPr>
      <w:rFonts w:eastAsia="Times New Roman"/>
      <w:color w:val="000000"/>
      <w:sz w:val="20"/>
      <w:szCs w:val="20"/>
    </w:rPr>
  </w:style>
  <w:style w:type="paragraph" w:customStyle="1" w:styleId="OmniPage46">
    <w:name w:val="OmniPage #46"/>
    <w:basedOn w:val="Normal"/>
    <w:rsid w:val="00E313F0"/>
    <w:pPr>
      <w:spacing w:after="0" w:line="240" w:lineRule="auto"/>
    </w:pPr>
    <w:rPr>
      <w:rFonts w:eastAsia="Times New Roman"/>
      <w:color w:val="000000"/>
      <w:sz w:val="20"/>
      <w:szCs w:val="20"/>
    </w:rPr>
  </w:style>
  <w:style w:type="paragraph" w:customStyle="1" w:styleId="OmniPage47">
    <w:name w:val="OmniPage #47"/>
    <w:basedOn w:val="Normal"/>
    <w:rsid w:val="00E313F0"/>
    <w:pPr>
      <w:spacing w:after="0" w:line="240" w:lineRule="auto"/>
    </w:pPr>
    <w:rPr>
      <w:rFonts w:eastAsia="Times New Roman"/>
      <w:color w:val="000000"/>
      <w:sz w:val="20"/>
      <w:szCs w:val="20"/>
    </w:rPr>
  </w:style>
  <w:style w:type="paragraph" w:customStyle="1" w:styleId="OmniPage48">
    <w:name w:val="OmniPage #48"/>
    <w:basedOn w:val="Normal"/>
    <w:rsid w:val="00E313F0"/>
    <w:pPr>
      <w:spacing w:after="0" w:line="240" w:lineRule="auto"/>
    </w:pPr>
    <w:rPr>
      <w:rFonts w:eastAsia="Times New Roman"/>
      <w:color w:val="000000"/>
      <w:sz w:val="20"/>
      <w:szCs w:val="20"/>
    </w:rPr>
  </w:style>
  <w:style w:type="paragraph" w:customStyle="1" w:styleId="OmniPage49">
    <w:name w:val="OmniPage #49"/>
    <w:basedOn w:val="Normal"/>
    <w:rsid w:val="00E313F0"/>
    <w:pPr>
      <w:spacing w:after="0" w:line="240" w:lineRule="auto"/>
    </w:pPr>
    <w:rPr>
      <w:rFonts w:eastAsia="Times New Roman"/>
      <w:color w:val="000000"/>
      <w:sz w:val="20"/>
      <w:szCs w:val="20"/>
    </w:rPr>
  </w:style>
  <w:style w:type="paragraph" w:customStyle="1" w:styleId="OmniPage50">
    <w:name w:val="OmniPage #50"/>
    <w:basedOn w:val="Normal"/>
    <w:rsid w:val="00E313F0"/>
    <w:pPr>
      <w:spacing w:after="0" w:line="240" w:lineRule="auto"/>
    </w:pPr>
    <w:rPr>
      <w:rFonts w:eastAsia="Times New Roman"/>
      <w:color w:val="000000"/>
      <w:sz w:val="20"/>
      <w:szCs w:val="20"/>
    </w:rPr>
  </w:style>
  <w:style w:type="paragraph" w:customStyle="1" w:styleId="OmniPage51">
    <w:name w:val="OmniPage #51"/>
    <w:basedOn w:val="Normal"/>
    <w:rsid w:val="00E313F0"/>
    <w:pPr>
      <w:spacing w:after="0" w:line="240" w:lineRule="auto"/>
    </w:pPr>
    <w:rPr>
      <w:rFonts w:eastAsia="Times New Roman"/>
      <w:color w:val="000000"/>
      <w:sz w:val="20"/>
      <w:szCs w:val="20"/>
    </w:rPr>
  </w:style>
  <w:style w:type="paragraph" w:customStyle="1" w:styleId="OmniPage52">
    <w:name w:val="OmniPage #52"/>
    <w:basedOn w:val="Normal"/>
    <w:rsid w:val="00E313F0"/>
    <w:pPr>
      <w:spacing w:after="0" w:line="240" w:lineRule="auto"/>
    </w:pPr>
    <w:rPr>
      <w:rFonts w:eastAsia="Times New Roman"/>
      <w:color w:val="000000"/>
      <w:sz w:val="20"/>
      <w:szCs w:val="20"/>
    </w:rPr>
  </w:style>
  <w:style w:type="paragraph" w:customStyle="1" w:styleId="OmniPage53">
    <w:name w:val="OmniPage #53"/>
    <w:basedOn w:val="Normal"/>
    <w:rsid w:val="00E313F0"/>
    <w:pPr>
      <w:spacing w:after="0" w:line="240" w:lineRule="auto"/>
    </w:pPr>
    <w:rPr>
      <w:rFonts w:eastAsia="Times New Roman"/>
      <w:color w:val="000000"/>
      <w:sz w:val="20"/>
      <w:szCs w:val="20"/>
    </w:rPr>
  </w:style>
  <w:style w:type="paragraph" w:customStyle="1" w:styleId="OmniPage54">
    <w:name w:val="OmniPage #54"/>
    <w:basedOn w:val="Normal"/>
    <w:rsid w:val="00E313F0"/>
    <w:pPr>
      <w:spacing w:after="0" w:line="240" w:lineRule="auto"/>
    </w:pPr>
    <w:rPr>
      <w:rFonts w:eastAsia="Times New Roman"/>
      <w:color w:val="000000"/>
      <w:sz w:val="20"/>
      <w:szCs w:val="20"/>
    </w:rPr>
  </w:style>
  <w:style w:type="paragraph" w:customStyle="1" w:styleId="OmniPage55">
    <w:name w:val="OmniPage #55"/>
    <w:basedOn w:val="Normal"/>
    <w:rsid w:val="00E313F0"/>
    <w:pPr>
      <w:spacing w:after="0" w:line="240" w:lineRule="auto"/>
    </w:pPr>
    <w:rPr>
      <w:rFonts w:eastAsia="Times New Roman"/>
      <w:color w:val="000000"/>
      <w:sz w:val="20"/>
      <w:szCs w:val="20"/>
    </w:rPr>
  </w:style>
  <w:style w:type="paragraph" w:customStyle="1" w:styleId="OmniPage56">
    <w:name w:val="OmniPage #56"/>
    <w:basedOn w:val="Normal"/>
    <w:rsid w:val="00E313F0"/>
    <w:pPr>
      <w:spacing w:after="0" w:line="240" w:lineRule="auto"/>
    </w:pPr>
    <w:rPr>
      <w:rFonts w:eastAsia="Times New Roman"/>
      <w:color w:val="000000"/>
      <w:sz w:val="20"/>
      <w:szCs w:val="20"/>
    </w:rPr>
  </w:style>
  <w:style w:type="paragraph" w:customStyle="1" w:styleId="OmniPage57">
    <w:name w:val="OmniPage #57"/>
    <w:basedOn w:val="Normal"/>
    <w:rsid w:val="00E313F0"/>
    <w:pPr>
      <w:spacing w:after="0" w:line="240" w:lineRule="auto"/>
    </w:pPr>
    <w:rPr>
      <w:rFonts w:eastAsia="Times New Roman"/>
      <w:color w:val="000000"/>
      <w:sz w:val="20"/>
      <w:szCs w:val="20"/>
    </w:rPr>
  </w:style>
  <w:style w:type="paragraph" w:customStyle="1" w:styleId="OmniPage58">
    <w:name w:val="OmniPage #58"/>
    <w:basedOn w:val="Normal"/>
    <w:rsid w:val="00E313F0"/>
    <w:pPr>
      <w:spacing w:after="0" w:line="240" w:lineRule="auto"/>
    </w:pPr>
    <w:rPr>
      <w:rFonts w:eastAsia="Times New Roman"/>
      <w:color w:val="000000"/>
      <w:sz w:val="20"/>
      <w:szCs w:val="20"/>
    </w:rPr>
  </w:style>
  <w:style w:type="paragraph" w:customStyle="1" w:styleId="OmniPage59">
    <w:name w:val="OmniPage #59"/>
    <w:basedOn w:val="Normal"/>
    <w:rsid w:val="00E313F0"/>
    <w:pPr>
      <w:spacing w:after="0" w:line="240" w:lineRule="auto"/>
    </w:pPr>
    <w:rPr>
      <w:rFonts w:eastAsia="Times New Roman"/>
      <w:color w:val="000000"/>
      <w:sz w:val="20"/>
      <w:szCs w:val="20"/>
    </w:rPr>
  </w:style>
  <w:style w:type="paragraph" w:customStyle="1" w:styleId="OmniPage60">
    <w:name w:val="OmniPage #60"/>
    <w:basedOn w:val="Normal"/>
    <w:rsid w:val="00E313F0"/>
    <w:pPr>
      <w:spacing w:after="0" w:line="240" w:lineRule="auto"/>
    </w:pPr>
    <w:rPr>
      <w:rFonts w:eastAsia="Times New Roman"/>
      <w:color w:val="000000"/>
      <w:sz w:val="20"/>
      <w:szCs w:val="20"/>
    </w:rPr>
  </w:style>
  <w:style w:type="paragraph" w:customStyle="1" w:styleId="OmniPage61">
    <w:name w:val="OmniPage #61"/>
    <w:basedOn w:val="Normal"/>
    <w:rsid w:val="00E313F0"/>
    <w:pPr>
      <w:spacing w:after="0" w:line="240" w:lineRule="auto"/>
    </w:pPr>
    <w:rPr>
      <w:rFonts w:eastAsia="Times New Roman"/>
      <w:color w:val="000000"/>
      <w:sz w:val="20"/>
      <w:szCs w:val="20"/>
    </w:rPr>
  </w:style>
  <w:style w:type="paragraph" w:customStyle="1" w:styleId="OmniPage62">
    <w:name w:val="OmniPage #62"/>
    <w:basedOn w:val="Normal"/>
    <w:rsid w:val="00E313F0"/>
    <w:pPr>
      <w:spacing w:after="0" w:line="240" w:lineRule="auto"/>
    </w:pPr>
    <w:rPr>
      <w:rFonts w:eastAsia="Times New Roman"/>
      <w:color w:val="000000"/>
      <w:sz w:val="20"/>
      <w:szCs w:val="20"/>
    </w:rPr>
  </w:style>
  <w:style w:type="paragraph" w:customStyle="1" w:styleId="OmniPage63">
    <w:name w:val="OmniPage #63"/>
    <w:basedOn w:val="Normal"/>
    <w:rsid w:val="00E313F0"/>
    <w:pPr>
      <w:spacing w:after="0" w:line="240" w:lineRule="auto"/>
    </w:pPr>
    <w:rPr>
      <w:rFonts w:eastAsia="Times New Roman"/>
      <w:color w:val="000000"/>
      <w:sz w:val="20"/>
      <w:szCs w:val="20"/>
    </w:rPr>
  </w:style>
  <w:style w:type="paragraph" w:customStyle="1" w:styleId="OmniPage64">
    <w:name w:val="OmniPage #64"/>
    <w:basedOn w:val="Normal"/>
    <w:rsid w:val="00E313F0"/>
    <w:pPr>
      <w:spacing w:after="0" w:line="240" w:lineRule="auto"/>
    </w:pPr>
    <w:rPr>
      <w:rFonts w:eastAsia="Times New Roman"/>
      <w:color w:val="000000"/>
      <w:sz w:val="20"/>
      <w:szCs w:val="20"/>
    </w:rPr>
  </w:style>
  <w:style w:type="paragraph" w:customStyle="1" w:styleId="OmniPage65">
    <w:name w:val="OmniPage #65"/>
    <w:basedOn w:val="Normal"/>
    <w:rsid w:val="00E313F0"/>
    <w:pPr>
      <w:spacing w:after="0" w:line="240" w:lineRule="auto"/>
    </w:pPr>
    <w:rPr>
      <w:rFonts w:eastAsia="Times New Roman"/>
      <w:color w:val="000000"/>
      <w:sz w:val="20"/>
      <w:szCs w:val="20"/>
    </w:rPr>
  </w:style>
  <w:style w:type="paragraph" w:customStyle="1" w:styleId="OmniPage66">
    <w:name w:val="OmniPage #66"/>
    <w:basedOn w:val="Normal"/>
    <w:rsid w:val="00E313F0"/>
    <w:pPr>
      <w:spacing w:after="0" w:line="240" w:lineRule="auto"/>
    </w:pPr>
    <w:rPr>
      <w:rFonts w:eastAsia="Times New Roman"/>
      <w:color w:val="000000"/>
      <w:sz w:val="20"/>
      <w:szCs w:val="20"/>
    </w:rPr>
  </w:style>
  <w:style w:type="paragraph" w:customStyle="1" w:styleId="OmniPage67">
    <w:name w:val="OmniPage #67"/>
    <w:basedOn w:val="Normal"/>
    <w:rsid w:val="00E313F0"/>
    <w:pPr>
      <w:spacing w:after="0" w:line="240" w:lineRule="auto"/>
    </w:pPr>
    <w:rPr>
      <w:rFonts w:eastAsia="Times New Roman"/>
      <w:color w:val="000000"/>
      <w:sz w:val="20"/>
      <w:szCs w:val="20"/>
    </w:rPr>
  </w:style>
  <w:style w:type="paragraph" w:customStyle="1" w:styleId="OmniPage68">
    <w:name w:val="OmniPage #68"/>
    <w:basedOn w:val="Normal"/>
    <w:rsid w:val="00E313F0"/>
    <w:pPr>
      <w:spacing w:after="0" w:line="240" w:lineRule="auto"/>
    </w:pPr>
    <w:rPr>
      <w:rFonts w:eastAsia="Times New Roman"/>
      <w:color w:val="000000"/>
      <w:sz w:val="20"/>
      <w:szCs w:val="20"/>
    </w:rPr>
  </w:style>
  <w:style w:type="paragraph" w:customStyle="1" w:styleId="OmniPage69">
    <w:name w:val="OmniPage #69"/>
    <w:basedOn w:val="Normal"/>
    <w:rsid w:val="00E313F0"/>
    <w:pPr>
      <w:spacing w:after="0" w:line="240" w:lineRule="auto"/>
    </w:pPr>
    <w:rPr>
      <w:rFonts w:eastAsia="Times New Roman"/>
      <w:color w:val="000000"/>
      <w:sz w:val="20"/>
      <w:szCs w:val="20"/>
    </w:rPr>
  </w:style>
  <w:style w:type="paragraph" w:customStyle="1" w:styleId="OmniPage70">
    <w:name w:val="OmniPage #70"/>
    <w:basedOn w:val="Normal"/>
    <w:rsid w:val="00E313F0"/>
    <w:pPr>
      <w:spacing w:after="0" w:line="240" w:lineRule="auto"/>
    </w:pPr>
    <w:rPr>
      <w:rFonts w:eastAsia="Times New Roman"/>
      <w:color w:val="000000"/>
      <w:sz w:val="20"/>
      <w:szCs w:val="20"/>
    </w:rPr>
  </w:style>
  <w:style w:type="paragraph" w:customStyle="1" w:styleId="OmniPage71">
    <w:name w:val="OmniPage #71"/>
    <w:basedOn w:val="Normal"/>
    <w:rsid w:val="00E313F0"/>
    <w:pPr>
      <w:spacing w:after="0" w:line="240" w:lineRule="auto"/>
    </w:pPr>
    <w:rPr>
      <w:rFonts w:eastAsia="Times New Roman"/>
      <w:color w:val="000000"/>
      <w:sz w:val="20"/>
      <w:szCs w:val="20"/>
    </w:rPr>
  </w:style>
  <w:style w:type="table" w:customStyle="1" w:styleId="MediumGrid22">
    <w:name w:val="Medium Grid 22"/>
    <w:basedOn w:val="TableNormal"/>
    <w:uiPriority w:val="68"/>
    <w:rsid w:val="00E313F0"/>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E313F0"/>
    <w:rPr>
      <w:rFonts w:ascii="Times New Roman" w:eastAsia="Times New Roman" w:hAnsi="Times New Roman" w:cs="Calibri"/>
      <w:sz w:val="16"/>
      <w:szCs w:val="20"/>
    </w:rPr>
  </w:style>
  <w:style w:type="character" w:customStyle="1" w:styleId="createby">
    <w:name w:val="createby"/>
    <w:rsid w:val="00E313F0"/>
  </w:style>
  <w:style w:type="character" w:customStyle="1" w:styleId="quote-right">
    <w:name w:val="quote-right"/>
    <w:rsid w:val="00E313F0"/>
  </w:style>
  <w:style w:type="character" w:customStyle="1" w:styleId="smallcase">
    <w:name w:val="smallcase"/>
    <w:rsid w:val="00E313F0"/>
  </w:style>
  <w:style w:type="character" w:customStyle="1" w:styleId="ft0">
    <w:name w:val="ft0"/>
    <w:rsid w:val="00E313F0"/>
  </w:style>
  <w:style w:type="character" w:customStyle="1" w:styleId="ft2">
    <w:name w:val="ft2"/>
    <w:rsid w:val="00E313F0"/>
  </w:style>
  <w:style w:type="character" w:customStyle="1" w:styleId="ft1">
    <w:name w:val="ft1"/>
    <w:rsid w:val="00E313F0"/>
  </w:style>
  <w:style w:type="character" w:customStyle="1" w:styleId="ft3">
    <w:name w:val="ft3"/>
    <w:rsid w:val="00E313F0"/>
  </w:style>
  <w:style w:type="character" w:customStyle="1" w:styleId="StyleTimesNewRoman12ptBold1">
    <w:name w:val="Style Times New Roman 12 pt Bold1"/>
    <w:rsid w:val="00E313F0"/>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E313F0"/>
    <w:rPr>
      <w:rFonts w:eastAsia="MS Mincho"/>
      <w:szCs w:val="24"/>
      <w:u w:val="single"/>
      <w:lang w:val="en-US" w:eastAsia="ja-JP" w:bidi="ar-SA"/>
    </w:rPr>
  </w:style>
  <w:style w:type="character" w:customStyle="1" w:styleId="CircledChar2">
    <w:name w:val="Circled Char2"/>
    <w:rsid w:val="00E313F0"/>
    <w:rPr>
      <w:rFonts w:eastAsia="MS Mincho"/>
      <w:b/>
      <w:szCs w:val="24"/>
      <w:u w:val="single"/>
      <w:lang w:val="en-US" w:eastAsia="ja-JP" w:bidi="ar-SA"/>
    </w:rPr>
  </w:style>
  <w:style w:type="character" w:customStyle="1" w:styleId="SmallTextChar2">
    <w:name w:val="Small Text Char2"/>
    <w:rsid w:val="00E313F0"/>
    <w:rPr>
      <w:rFonts w:eastAsia="MS Mincho"/>
      <w:sz w:val="15"/>
      <w:szCs w:val="24"/>
      <w:lang w:val="en-US" w:eastAsia="ja-JP" w:bidi="ar-SA"/>
    </w:rPr>
  </w:style>
  <w:style w:type="character" w:customStyle="1" w:styleId="BoldandUnderlineCharCharCharCharChar1">
    <w:name w:val="Bold and Underline Char Char Char Char Char1"/>
    <w:rsid w:val="00E313F0"/>
    <w:rPr>
      <w:b/>
      <w:szCs w:val="24"/>
      <w:u w:val="single"/>
      <w:lang w:val="en-US" w:eastAsia="en-US" w:bidi="ar-SA"/>
    </w:rPr>
  </w:style>
  <w:style w:type="character" w:customStyle="1" w:styleId="SmallCardChar">
    <w:name w:val="Small Card Char"/>
    <w:rsid w:val="00E313F0"/>
    <w:rPr>
      <w:rFonts w:ascii="Palatino Linotype" w:eastAsia="Times New Roman" w:hAnsi="Palatino Linotype"/>
      <w:sz w:val="12"/>
      <w:szCs w:val="24"/>
    </w:rPr>
  </w:style>
  <w:style w:type="character" w:customStyle="1" w:styleId="StyleBoldUnderline10ptBold">
    <w:name w:val="Style Bold Underline + 10 pt Bold"/>
    <w:rsid w:val="00E313F0"/>
    <w:rPr>
      <w:b/>
      <w:bCs/>
      <w:sz w:val="20"/>
      <w:u w:val="thick"/>
    </w:rPr>
  </w:style>
  <w:style w:type="character" w:customStyle="1" w:styleId="separator">
    <w:name w:val="separator"/>
    <w:rsid w:val="00E313F0"/>
  </w:style>
  <w:style w:type="character" w:customStyle="1" w:styleId="PageHeaderChar">
    <w:name w:val="Page Header Char"/>
    <w:link w:val="PageHeader"/>
    <w:rsid w:val="00E313F0"/>
    <w:rPr>
      <w:rFonts w:ascii="Calibri" w:hAnsi="Calibri"/>
    </w:rPr>
  </w:style>
  <w:style w:type="paragraph" w:customStyle="1" w:styleId="NormalUnderline0">
    <w:name w:val="Normal + Underline"/>
    <w:basedOn w:val="Normal"/>
    <w:link w:val="NormalUnderlineChar0"/>
    <w:qFormat/>
    <w:rsid w:val="00E313F0"/>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E313F0"/>
    <w:pPr>
      <w:spacing w:after="0" w:line="240" w:lineRule="auto"/>
      <w:ind w:left="720"/>
    </w:pPr>
    <w:rPr>
      <w:rFonts w:eastAsia="Times New Roman"/>
      <w:sz w:val="12"/>
    </w:rPr>
  </w:style>
  <w:style w:type="character" w:customStyle="1" w:styleId="NormalUnderlineChar0">
    <w:name w:val="Normal + Underline Char"/>
    <w:link w:val="NormalUnderline0"/>
    <w:rsid w:val="00E313F0"/>
    <w:rPr>
      <w:rFonts w:ascii="Calibri" w:eastAsia="Times New Roman" w:hAnsi="Calibri"/>
      <w:b/>
      <w:sz w:val="24"/>
      <w:u w:val="single"/>
    </w:rPr>
  </w:style>
  <w:style w:type="character" w:customStyle="1" w:styleId="NormalNoUnderlineChar">
    <w:name w:val="Normal + No Underline Char"/>
    <w:link w:val="NormalNoUnderline"/>
    <w:rsid w:val="00E313F0"/>
    <w:rPr>
      <w:rFonts w:ascii="Calibri" w:eastAsia="Times New Roman" w:hAnsi="Calibri"/>
      <w:sz w:val="12"/>
    </w:rPr>
  </w:style>
  <w:style w:type="paragraph" w:customStyle="1" w:styleId="TagCite3">
    <w:name w:val="Tag Cite"/>
    <w:basedOn w:val="PageHeader"/>
    <w:link w:val="TagCiteChar3"/>
    <w:qFormat/>
    <w:rsid w:val="00E313F0"/>
    <w:rPr>
      <w:rFonts w:ascii="Arial Narrow" w:eastAsia="SimSun" w:hAnsi="Arial Narrow"/>
      <w:b/>
      <w:sz w:val="24"/>
      <w:lang w:eastAsia="zh-CN"/>
    </w:rPr>
  </w:style>
  <w:style w:type="character" w:customStyle="1" w:styleId="TagCiteChar3">
    <w:name w:val="Tag Cite Char"/>
    <w:link w:val="TagCite3"/>
    <w:rsid w:val="00E313F0"/>
    <w:rPr>
      <w:rFonts w:ascii="Arial Narrow" w:eastAsia="SimSun" w:hAnsi="Arial Narrow"/>
      <w:b/>
      <w:sz w:val="24"/>
      <w:lang w:eastAsia="zh-CN"/>
    </w:rPr>
  </w:style>
  <w:style w:type="character" w:customStyle="1" w:styleId="smalllink">
    <w:name w:val="smalllink"/>
    <w:rsid w:val="00E313F0"/>
  </w:style>
  <w:style w:type="character" w:customStyle="1" w:styleId="bighead1">
    <w:name w:val="bighead1"/>
    <w:rsid w:val="00E313F0"/>
    <w:rPr>
      <w:rFonts w:ascii="Verdana" w:hAnsi="Verdana" w:hint="default"/>
      <w:b/>
      <w:bCs/>
      <w:sz w:val="27"/>
      <w:szCs w:val="27"/>
    </w:rPr>
  </w:style>
  <w:style w:type="character" w:customStyle="1" w:styleId="Underline-WFU">
    <w:name w:val="Underline-WFU"/>
    <w:uiPriority w:val="1"/>
    <w:qFormat/>
    <w:rsid w:val="00E313F0"/>
    <w:rPr>
      <w:rFonts w:ascii="Cambria" w:hAnsi="Cambria"/>
      <w:sz w:val="21"/>
      <w:u w:val="single"/>
    </w:rPr>
  </w:style>
  <w:style w:type="paragraph" w:customStyle="1" w:styleId="Tiny-WFU">
    <w:name w:val="Tiny-WFU"/>
    <w:basedOn w:val="Normal"/>
    <w:qFormat/>
    <w:rsid w:val="00E313F0"/>
    <w:pPr>
      <w:spacing w:after="0" w:line="240" w:lineRule="auto"/>
    </w:pPr>
    <w:rPr>
      <w:rFonts w:eastAsia="Malgun Gothic"/>
      <w:sz w:val="12"/>
      <w:lang w:eastAsia="ko-KR"/>
    </w:rPr>
  </w:style>
  <w:style w:type="character" w:customStyle="1" w:styleId="b">
    <w:name w:val="b"/>
    <w:rsid w:val="00E313F0"/>
  </w:style>
  <w:style w:type="paragraph" w:customStyle="1" w:styleId="Indentation">
    <w:name w:val="Indentation"/>
    <w:basedOn w:val="Normal"/>
    <w:uiPriority w:val="99"/>
    <w:qFormat/>
    <w:rsid w:val="00E313F0"/>
    <w:pPr>
      <w:spacing w:after="0" w:line="240" w:lineRule="auto"/>
      <w:ind w:left="288" w:right="288"/>
    </w:pPr>
    <w:rPr>
      <w:rFonts w:eastAsia="Calibri"/>
    </w:rPr>
  </w:style>
  <w:style w:type="paragraph" w:customStyle="1" w:styleId="departments">
    <w:name w:val="departments"/>
    <w:basedOn w:val="Normal"/>
    <w:uiPriority w:val="99"/>
    <w:qFormat/>
    <w:rsid w:val="00E313F0"/>
    <w:pPr>
      <w:spacing w:before="100" w:beforeAutospacing="1" w:after="100" w:afterAutospacing="1" w:line="240" w:lineRule="auto"/>
    </w:pPr>
    <w:rPr>
      <w:rFonts w:eastAsia="Times New Roman"/>
      <w:sz w:val="24"/>
    </w:rPr>
  </w:style>
  <w:style w:type="character" w:customStyle="1" w:styleId="left-date1">
    <w:name w:val="left-date1"/>
    <w:rsid w:val="00E313F0"/>
    <w:rPr>
      <w:rFonts w:ascii="Verdana" w:hAnsi="Verdana" w:hint="default"/>
      <w:color w:val="666666"/>
      <w:sz w:val="14"/>
      <w:szCs w:val="14"/>
    </w:rPr>
  </w:style>
  <w:style w:type="character" w:customStyle="1" w:styleId="org">
    <w:name w:val="org"/>
    <w:basedOn w:val="DefaultParagraphFont"/>
    <w:rsid w:val="00E313F0"/>
  </w:style>
  <w:style w:type="paragraph" w:customStyle="1" w:styleId="seeall">
    <w:name w:val="seeall"/>
    <w:basedOn w:val="Normal"/>
    <w:rsid w:val="00E313F0"/>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E313F0"/>
  </w:style>
  <w:style w:type="character" w:customStyle="1" w:styleId="livefyre-commentcount">
    <w:name w:val="livefyre-commentcount"/>
    <w:basedOn w:val="DefaultParagraphFont"/>
    <w:rsid w:val="00E313F0"/>
  </w:style>
  <w:style w:type="character" w:customStyle="1" w:styleId="rednegchange">
    <w:name w:val="red_neg_change"/>
    <w:basedOn w:val="DefaultParagraphFont"/>
    <w:rsid w:val="00E313F0"/>
  </w:style>
  <w:style w:type="character" w:customStyle="1" w:styleId="wsodqchgshow">
    <w:name w:val="wsodq_chgshow"/>
    <w:basedOn w:val="DefaultParagraphFont"/>
    <w:rsid w:val="00E313F0"/>
  </w:style>
  <w:style w:type="character" w:customStyle="1" w:styleId="greenposchange">
    <w:name w:val="green_pos_change"/>
    <w:basedOn w:val="DefaultParagraphFont"/>
    <w:rsid w:val="00E313F0"/>
  </w:style>
  <w:style w:type="paragraph" w:customStyle="1" w:styleId="image-caption">
    <w:name w:val="image-caption"/>
    <w:basedOn w:val="Normal"/>
    <w:uiPriority w:val="99"/>
    <w:qFormat/>
    <w:rsid w:val="00E313F0"/>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E313F0"/>
  </w:style>
  <w:style w:type="paragraph" w:customStyle="1" w:styleId="gascontcredit">
    <w:name w:val="gas_cont_credit"/>
    <w:basedOn w:val="Normal"/>
    <w:rsid w:val="00E313F0"/>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E313F0"/>
    <w:rPr>
      <w:b/>
      <w:szCs w:val="24"/>
      <w:u w:val="single"/>
      <w:lang w:val="en-US" w:eastAsia="en-US" w:bidi="ar-SA"/>
    </w:rPr>
  </w:style>
  <w:style w:type="paragraph" w:customStyle="1" w:styleId="endarticle">
    <w:name w:val="endarticle"/>
    <w:basedOn w:val="Normal"/>
    <w:uiPriority w:val="99"/>
    <w:qFormat/>
    <w:rsid w:val="00E313F0"/>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E313F0"/>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E313F0"/>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E313F0"/>
  </w:style>
  <w:style w:type="character" w:customStyle="1" w:styleId="honorific-prefix">
    <w:name w:val="honorific-prefix"/>
    <w:basedOn w:val="DefaultParagraphFont"/>
    <w:rsid w:val="00E313F0"/>
  </w:style>
  <w:style w:type="character" w:customStyle="1" w:styleId="given-name">
    <w:name w:val="given-name"/>
    <w:basedOn w:val="DefaultParagraphFont"/>
    <w:rsid w:val="00E313F0"/>
  </w:style>
  <w:style w:type="character" w:customStyle="1" w:styleId="family-name">
    <w:name w:val="family-name"/>
    <w:basedOn w:val="DefaultParagraphFont"/>
    <w:rsid w:val="00E313F0"/>
  </w:style>
  <w:style w:type="character" w:customStyle="1" w:styleId="chead">
    <w:name w:val="chead"/>
    <w:basedOn w:val="DefaultParagraphFont"/>
    <w:rsid w:val="00E313F0"/>
  </w:style>
  <w:style w:type="character" w:customStyle="1" w:styleId="obgcapsstart">
    <w:name w:val="obg_caps_start"/>
    <w:basedOn w:val="DefaultParagraphFont"/>
    <w:rsid w:val="00E313F0"/>
  </w:style>
  <w:style w:type="character" w:customStyle="1" w:styleId="underlinedCharChar0">
    <w:name w:val="underlined Char Char"/>
    <w:basedOn w:val="DefaultParagraphFont"/>
    <w:rsid w:val="00E313F0"/>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E313F0"/>
    <w:pPr>
      <w:spacing w:after="0" w:line="240" w:lineRule="auto"/>
    </w:pPr>
    <w:rPr>
      <w:strike/>
      <w:sz w:val="16"/>
      <w:szCs w:val="16"/>
    </w:rPr>
  </w:style>
  <w:style w:type="paragraph" w:customStyle="1" w:styleId="Pa4">
    <w:name w:val="Pa4"/>
    <w:basedOn w:val="Normal"/>
    <w:next w:val="Normal"/>
    <w:uiPriority w:val="99"/>
    <w:qFormat/>
    <w:rsid w:val="00E313F0"/>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E313F0"/>
  </w:style>
  <w:style w:type="paragraph" w:customStyle="1" w:styleId="attribution">
    <w:name w:val="attribution"/>
    <w:basedOn w:val="Normal"/>
    <w:uiPriority w:val="99"/>
    <w:qFormat/>
    <w:rsid w:val="00E313F0"/>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E313F0"/>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E313F0"/>
    <w:pPr>
      <w:spacing w:before="100" w:beforeAutospacing="1" w:after="100" w:afterAutospacing="1" w:line="240" w:lineRule="auto"/>
    </w:pPr>
    <w:rPr>
      <w:rFonts w:eastAsia="Times New Roman"/>
      <w:sz w:val="24"/>
    </w:rPr>
  </w:style>
  <w:style w:type="character" w:customStyle="1" w:styleId="text2">
    <w:name w:val="text2"/>
    <w:basedOn w:val="DefaultParagraphFont"/>
    <w:rsid w:val="00E313F0"/>
  </w:style>
  <w:style w:type="paragraph" w:customStyle="1" w:styleId="msolistparagraph0">
    <w:name w:val="msolistparagraph"/>
    <w:basedOn w:val="Normal"/>
    <w:uiPriority w:val="99"/>
    <w:qFormat/>
    <w:rsid w:val="00E313F0"/>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E313F0"/>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E313F0"/>
  </w:style>
  <w:style w:type="character" w:customStyle="1" w:styleId="StyleUnderlineChar2CharChar11pt">
    <w:name w:val="Style Underline Char2 Char Char + 11 pt"/>
    <w:basedOn w:val="Style11pt"/>
    <w:rsid w:val="00E313F0"/>
    <w:rPr>
      <w:rFonts w:ascii="Times New Roman" w:hAnsi="Times New Roman"/>
      <w:sz w:val="20"/>
      <w:u w:val="single"/>
    </w:rPr>
  </w:style>
  <w:style w:type="character" w:customStyle="1" w:styleId="StyleStyleBoldUnderline11pt">
    <w:name w:val="Style Style Bold Underline + 11 pt"/>
    <w:basedOn w:val="DefaultParagraphFont"/>
    <w:rsid w:val="00E313F0"/>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313F0"/>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E313F0"/>
    <w:rPr>
      <w:rFonts w:ascii="Arial Narrow" w:eastAsia="SimSun" w:hAnsi="Arial Narrow"/>
      <w:b/>
      <w:bCs/>
      <w:sz w:val="20"/>
      <w:szCs w:val="24"/>
      <w:u w:val="single"/>
      <w:lang w:eastAsia="zh-CN"/>
    </w:rPr>
  </w:style>
  <w:style w:type="character" w:customStyle="1" w:styleId="Styleunderline11pt">
    <w:name w:val="Style underline + 11 pt"/>
    <w:basedOn w:val="underline"/>
    <w:rsid w:val="00E313F0"/>
    <w:rPr>
      <w:u w:val="single"/>
      <w:lang w:val="en-US" w:eastAsia="en-US" w:bidi="ar-SA"/>
    </w:rPr>
  </w:style>
  <w:style w:type="character" w:customStyle="1" w:styleId="Styleunderline11ptBold">
    <w:name w:val="Style underline + 11 pt Bold"/>
    <w:basedOn w:val="underline"/>
    <w:rsid w:val="00E313F0"/>
    <w:rPr>
      <w:u w:val="single"/>
      <w:lang w:val="en-US" w:eastAsia="en-US" w:bidi="ar-SA"/>
    </w:rPr>
  </w:style>
  <w:style w:type="paragraph" w:customStyle="1" w:styleId="StyleStyle49pt10">
    <w:name w:val="Style Style4 + 9 pt10"/>
    <w:basedOn w:val="Style4"/>
    <w:link w:val="StyleStyle49pt10Char"/>
    <w:qFormat/>
    <w:rsid w:val="00E313F0"/>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E313F0"/>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E313F0"/>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E313F0"/>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E313F0"/>
  </w:style>
  <w:style w:type="character" w:customStyle="1" w:styleId="pronset">
    <w:name w:val="pronset"/>
    <w:basedOn w:val="DefaultParagraphFont"/>
    <w:rsid w:val="00E313F0"/>
  </w:style>
  <w:style w:type="character" w:customStyle="1" w:styleId="showipapr">
    <w:name w:val="show_ipapr"/>
    <w:basedOn w:val="DefaultParagraphFont"/>
    <w:rsid w:val="00E313F0"/>
  </w:style>
  <w:style w:type="character" w:customStyle="1" w:styleId="prondelim">
    <w:name w:val="prondelim"/>
    <w:basedOn w:val="DefaultParagraphFont"/>
    <w:rsid w:val="00E313F0"/>
  </w:style>
  <w:style w:type="character" w:customStyle="1" w:styleId="pron">
    <w:name w:val="pron"/>
    <w:basedOn w:val="DefaultParagraphFont"/>
    <w:rsid w:val="00E313F0"/>
  </w:style>
  <w:style w:type="character" w:customStyle="1" w:styleId="prontoggle">
    <w:name w:val="pron_toggle"/>
    <w:basedOn w:val="DefaultParagraphFont"/>
    <w:rsid w:val="00E313F0"/>
  </w:style>
  <w:style w:type="character" w:customStyle="1" w:styleId="showspellpr">
    <w:name w:val="show_spellpr"/>
    <w:basedOn w:val="DefaultParagraphFont"/>
    <w:rsid w:val="00E313F0"/>
  </w:style>
  <w:style w:type="character" w:customStyle="1" w:styleId="boldface">
    <w:name w:val="boldface"/>
    <w:basedOn w:val="DefaultParagraphFont"/>
    <w:rsid w:val="00E313F0"/>
  </w:style>
  <w:style w:type="character" w:customStyle="1" w:styleId="pg">
    <w:name w:val="pg"/>
    <w:basedOn w:val="DefaultParagraphFont"/>
    <w:rsid w:val="00E313F0"/>
  </w:style>
  <w:style w:type="character" w:customStyle="1" w:styleId="secondary-bf">
    <w:name w:val="secondary-bf"/>
    <w:basedOn w:val="DefaultParagraphFont"/>
    <w:rsid w:val="00E313F0"/>
  </w:style>
  <w:style w:type="character" w:customStyle="1" w:styleId="dnindex">
    <w:name w:val="dnindex"/>
    <w:basedOn w:val="DefaultParagraphFont"/>
    <w:rsid w:val="00E313F0"/>
  </w:style>
  <w:style w:type="character" w:customStyle="1" w:styleId="ital-inline">
    <w:name w:val="ital-inline"/>
    <w:basedOn w:val="DefaultParagraphFont"/>
    <w:rsid w:val="00E313F0"/>
  </w:style>
  <w:style w:type="character" w:customStyle="1" w:styleId="Styleterm111ptUnderline">
    <w:name w:val="Style term1 + 11 pt Underline"/>
    <w:basedOn w:val="term1"/>
    <w:rsid w:val="00E313F0"/>
    <w:rPr>
      <w:b/>
      <w:bCs/>
      <w:sz w:val="20"/>
      <w:u w:val="single"/>
    </w:rPr>
  </w:style>
  <w:style w:type="paragraph" w:customStyle="1" w:styleId="StyleMinimizedTextArialNarrow10pt">
    <w:name w:val="Style Minimized Text + Arial Narrow 10 pt"/>
    <w:basedOn w:val="MinimizedText"/>
    <w:link w:val="StyleMinimizedTextArialNarrow10ptChar"/>
    <w:qFormat/>
    <w:rsid w:val="00E313F0"/>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E313F0"/>
    <w:rPr>
      <w:rFonts w:ascii="Georgia" w:eastAsia="Times New Roman" w:hAnsi="Georgia"/>
      <w:sz w:val="20"/>
    </w:rPr>
  </w:style>
  <w:style w:type="paragraph" w:customStyle="1" w:styleId="StyleStyle49pt3">
    <w:name w:val="Style Style4 + 9 pt3"/>
    <w:basedOn w:val="Style4"/>
    <w:link w:val="StyleStyle49pt3Char"/>
    <w:qFormat/>
    <w:rsid w:val="00E313F0"/>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E313F0"/>
    <w:rPr>
      <w:rFonts w:ascii="Arial Narrow" w:eastAsia="Times New Roman" w:hAnsi="Arial Narrow"/>
      <w:sz w:val="20"/>
      <w:szCs w:val="24"/>
      <w:u w:val="single"/>
      <w:lang w:eastAsia="zh-CN"/>
    </w:rPr>
  </w:style>
  <w:style w:type="character" w:customStyle="1" w:styleId="ct-with-fmlt">
    <w:name w:val="ct-with-fmlt"/>
    <w:basedOn w:val="DefaultParagraphFont"/>
    <w:rsid w:val="00E313F0"/>
  </w:style>
  <w:style w:type="character" w:customStyle="1" w:styleId="althead">
    <w:name w:val="althead"/>
    <w:basedOn w:val="DefaultParagraphFont"/>
    <w:rsid w:val="00E313F0"/>
  </w:style>
  <w:style w:type="character" w:customStyle="1" w:styleId="arbd1">
    <w:name w:val="arbd1"/>
    <w:basedOn w:val="DefaultParagraphFont"/>
    <w:rsid w:val="00E313F0"/>
  </w:style>
  <w:style w:type="character" w:customStyle="1" w:styleId="unx">
    <w:name w:val="unx"/>
    <w:basedOn w:val="DefaultParagraphFont"/>
    <w:rsid w:val="00E313F0"/>
  </w:style>
  <w:style w:type="character" w:customStyle="1" w:styleId="lrdctph">
    <w:name w:val="lr_dct_ph"/>
    <w:basedOn w:val="DefaultParagraphFont"/>
    <w:rsid w:val="00E313F0"/>
  </w:style>
  <w:style w:type="character" w:customStyle="1" w:styleId="tagciteChar4">
    <w:name w:val="tag/cite Char"/>
    <w:basedOn w:val="DefaultParagraphFont"/>
    <w:rsid w:val="00E313F0"/>
    <w:rPr>
      <w:b/>
      <w:sz w:val="24"/>
      <w:lang w:val="en-US" w:eastAsia="en-US" w:bidi="ar-SA"/>
    </w:rPr>
  </w:style>
  <w:style w:type="paragraph" w:customStyle="1" w:styleId="TxBr41p1">
    <w:name w:val="TxBr_41p1"/>
    <w:basedOn w:val="Normal"/>
    <w:qFormat/>
    <w:rsid w:val="00E313F0"/>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E313F0"/>
    <w:rPr>
      <w:sz w:val="18"/>
      <w:szCs w:val="24"/>
      <w:lang w:val="en-US" w:eastAsia="en-US" w:bidi="ar-SA"/>
    </w:rPr>
  </w:style>
  <w:style w:type="paragraph" w:customStyle="1" w:styleId="003Cite">
    <w:name w:val="003Cite"/>
    <w:basedOn w:val="Normal"/>
    <w:qFormat/>
    <w:rsid w:val="00E313F0"/>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E313F0"/>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E313F0"/>
    <w:rPr>
      <w:rFonts w:ascii="Calibri" w:hAnsi="Calibri"/>
      <w:b/>
      <w:color w:val="000000"/>
      <w:u w:val="single"/>
    </w:rPr>
  </w:style>
  <w:style w:type="character" w:customStyle="1" w:styleId="StyleBold1">
    <w:name w:val="Style Bold1"/>
    <w:rsid w:val="00E313F0"/>
    <w:rPr>
      <w:rFonts w:ascii="Georgia" w:hAnsi="Georgia"/>
      <w:b/>
      <w:bCs/>
      <w:sz w:val="22"/>
    </w:rPr>
  </w:style>
  <w:style w:type="character" w:customStyle="1" w:styleId="BlockHeadingsChar1">
    <w:name w:val="Block Headings Char1"/>
    <w:rsid w:val="00E313F0"/>
    <w:rPr>
      <w:b/>
      <w:caps/>
    </w:rPr>
  </w:style>
  <w:style w:type="character" w:customStyle="1" w:styleId="CARDChar0">
    <w:name w:val="CARD Char"/>
    <w:link w:val="CARD0"/>
    <w:rsid w:val="00E313F0"/>
    <w:rPr>
      <w:rFonts w:ascii="Calibri" w:hAnsi="Calibri"/>
    </w:rPr>
  </w:style>
  <w:style w:type="character" w:customStyle="1" w:styleId="FontStyle170">
    <w:name w:val="Font Style170"/>
    <w:uiPriority w:val="99"/>
    <w:rsid w:val="00E313F0"/>
    <w:rPr>
      <w:rFonts w:ascii="Bookman Old Style" w:hAnsi="Bookman Old Style" w:cs="Bookman Old Style"/>
      <w:sz w:val="16"/>
      <w:szCs w:val="16"/>
    </w:rPr>
  </w:style>
  <w:style w:type="character" w:customStyle="1" w:styleId="label">
    <w:name w:val="label"/>
    <w:rsid w:val="00E313F0"/>
  </w:style>
  <w:style w:type="character" w:customStyle="1" w:styleId="Styleunderline12pt">
    <w:name w:val="Style underline + 12 pt"/>
    <w:rsid w:val="00E313F0"/>
    <w:rPr>
      <w:rFonts w:ascii="Times New Roman" w:hAnsi="Times New Roman"/>
      <w:bCs/>
      <w:sz w:val="20"/>
      <w:u w:val="single"/>
    </w:rPr>
  </w:style>
  <w:style w:type="character" w:customStyle="1" w:styleId="StyleUnderlineChar19pt">
    <w:name w:val="Style Underline Char1 + 9 pt"/>
    <w:basedOn w:val="UnderlineChar1"/>
    <w:rsid w:val="00E313F0"/>
    <w:rPr>
      <w:rFonts w:ascii="Times New Roman" w:hAnsi="Times New Roman"/>
      <w:sz w:val="20"/>
      <w:szCs w:val="24"/>
      <w:u w:val="single"/>
      <w:lang w:val="en-US" w:eastAsia="en-US" w:bidi="ar-SA"/>
    </w:rPr>
  </w:style>
  <w:style w:type="character" w:customStyle="1" w:styleId="StyleUnderlineChar1Bold">
    <w:name w:val="Style Underline Char1 + Bold"/>
    <w:rsid w:val="00E313F0"/>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E313F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313F0"/>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E313F0"/>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E313F0"/>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E313F0"/>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E313F0"/>
    <w:rPr>
      <w:rFonts w:ascii="Times New Roman" w:hAnsi="Times New Roman"/>
      <w:sz w:val="20"/>
      <w:u w:val="single"/>
      <w:lang w:val="en-US" w:eastAsia="en-US" w:bidi="ar-SA"/>
    </w:rPr>
  </w:style>
  <w:style w:type="paragraph" w:customStyle="1" w:styleId="StyleUnderline9pt1">
    <w:name w:val="Style Underline + 9 pt1"/>
    <w:rsid w:val="00E313F0"/>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E313F0"/>
    <w:rPr>
      <w:sz w:val="20"/>
      <w:u w:val="single"/>
    </w:rPr>
  </w:style>
  <w:style w:type="character" w:customStyle="1" w:styleId="StyleUnderlineChar19pt2">
    <w:name w:val="Style Underline Char1 + 9 pt2"/>
    <w:basedOn w:val="UnderlineChar1"/>
    <w:rsid w:val="00E313F0"/>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E313F0"/>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E313F0"/>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E313F0"/>
    <w:rPr>
      <w:rFonts w:ascii="Times New Roman" w:hAnsi="Times New Roman"/>
      <w:b/>
      <w:bCs/>
      <w:sz w:val="20"/>
      <w:szCs w:val="24"/>
      <w:u w:val="single"/>
      <w:lang w:val="en-US" w:eastAsia="en-US" w:bidi="ar-SA"/>
    </w:rPr>
  </w:style>
  <w:style w:type="character" w:customStyle="1" w:styleId="content">
    <w:name w:val="content"/>
    <w:basedOn w:val="DefaultParagraphFont"/>
    <w:rsid w:val="00E313F0"/>
  </w:style>
  <w:style w:type="character" w:customStyle="1" w:styleId="Style9ptBoldUnderline1">
    <w:name w:val="Style 9 pt Bold Underline1"/>
    <w:rsid w:val="00E313F0"/>
    <w:rPr>
      <w:b/>
      <w:bCs/>
      <w:sz w:val="20"/>
      <w:u w:val="single"/>
    </w:rPr>
  </w:style>
  <w:style w:type="character" w:customStyle="1" w:styleId="tagCharCharCharChar">
    <w:name w:val="tag Char Char Char Char"/>
    <w:rsid w:val="00E313F0"/>
    <w:rPr>
      <w:rFonts w:ascii="Georgia" w:eastAsia="Calibri" w:hAnsi="Georgia" w:cs="Calibri"/>
      <w:b/>
      <w:sz w:val="24"/>
    </w:rPr>
  </w:style>
  <w:style w:type="character" w:customStyle="1" w:styleId="3">
    <w:name w:val="3"/>
    <w:rsid w:val="00E313F0"/>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E313F0"/>
    <w:rPr>
      <w:rFonts w:cs="Arial"/>
      <w:b/>
      <w:bCs/>
      <w:iCs/>
      <w:szCs w:val="28"/>
      <w:lang w:val="en-US" w:eastAsia="en-US" w:bidi="ar-SA"/>
    </w:rPr>
  </w:style>
  <w:style w:type="paragraph" w:customStyle="1" w:styleId="EmphasisText">
    <w:name w:val="Emphasis Text"/>
    <w:basedOn w:val="UnderlinedText"/>
    <w:link w:val="EmphasisTextChar"/>
    <w:rsid w:val="00E313F0"/>
    <w:rPr>
      <w:rFonts w:eastAsia="SimSun"/>
      <w:sz w:val="24"/>
      <w:u w:val="single"/>
    </w:rPr>
  </w:style>
  <w:style w:type="character" w:customStyle="1" w:styleId="EmphasisTextChar">
    <w:name w:val="Emphasis Text Char"/>
    <w:link w:val="EmphasisText"/>
    <w:rsid w:val="00E313F0"/>
    <w:rPr>
      <w:rFonts w:ascii="Calibri" w:eastAsia="SimSun" w:hAnsi="Calibri"/>
      <w:b/>
      <w:sz w:val="24"/>
      <w:u w:val="single"/>
    </w:rPr>
  </w:style>
  <w:style w:type="character" w:customStyle="1" w:styleId="featuretitle">
    <w:name w:val="feature_title"/>
    <w:basedOn w:val="DefaultParagraphFont"/>
    <w:rsid w:val="00E313F0"/>
  </w:style>
  <w:style w:type="character" w:customStyle="1" w:styleId="6">
    <w:name w:val="6"/>
    <w:rsid w:val="00E313F0"/>
    <w:rPr>
      <w:rFonts w:cs="Arial"/>
      <w:bCs/>
      <w:sz w:val="20"/>
      <w:u w:val="single"/>
      <w:lang w:val="en-US" w:eastAsia="en-US" w:bidi="ar-SA"/>
    </w:rPr>
  </w:style>
  <w:style w:type="character" w:customStyle="1" w:styleId="7">
    <w:name w:val="7"/>
    <w:rsid w:val="00E313F0"/>
    <w:rPr>
      <w:rFonts w:cs="Arial"/>
      <w:bCs/>
      <w:sz w:val="20"/>
      <w:u w:val="single"/>
      <w:lang w:val="en-US" w:eastAsia="en-US" w:bidi="ar-SA"/>
    </w:rPr>
  </w:style>
  <w:style w:type="character" w:customStyle="1" w:styleId="StyleUnderlineChar19pt4">
    <w:name w:val="Style Underline Char1 + 9 pt4"/>
    <w:basedOn w:val="UnderlineChar1"/>
    <w:rsid w:val="00E313F0"/>
    <w:rPr>
      <w:rFonts w:ascii="Times New Roman" w:hAnsi="Times New Roman"/>
      <w:sz w:val="20"/>
      <w:szCs w:val="24"/>
      <w:u w:val="single"/>
      <w:lang w:val="en-US" w:eastAsia="en-US" w:bidi="ar-SA"/>
    </w:rPr>
  </w:style>
  <w:style w:type="character" w:customStyle="1" w:styleId="StyleUnderlineChar19ptBold1">
    <w:name w:val="Style Underline Char1 + 9 pt Bold1"/>
    <w:rsid w:val="00E313F0"/>
    <w:rPr>
      <w:rFonts w:ascii="Times New Roman" w:hAnsi="Times New Roman"/>
      <w:b/>
      <w:bCs/>
      <w:sz w:val="20"/>
      <w:szCs w:val="24"/>
      <w:u w:val="single"/>
      <w:lang w:val="en-US" w:eastAsia="en-US" w:bidi="ar-SA"/>
    </w:rPr>
  </w:style>
  <w:style w:type="character" w:customStyle="1" w:styleId="Style9ptUnderline3">
    <w:name w:val="Style 9 pt Underline3"/>
    <w:rsid w:val="00E313F0"/>
    <w:rPr>
      <w:sz w:val="20"/>
      <w:u w:val="single"/>
    </w:rPr>
  </w:style>
  <w:style w:type="paragraph" w:customStyle="1" w:styleId="Stylecard9pt">
    <w:name w:val="Style card + 9 pt"/>
    <w:basedOn w:val="Normal"/>
    <w:link w:val="Stylecard9ptChar"/>
    <w:qFormat/>
    <w:rsid w:val="00E313F0"/>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DefaultParagraphFont"/>
    <w:link w:val="Stylecard9pt"/>
    <w:rsid w:val="00E313F0"/>
    <w:rPr>
      <w:rFonts w:ascii="Calibri" w:eastAsia="Calibri" w:hAnsi="Calibri" w:cs="Times New Roman"/>
      <w:sz w:val="20"/>
      <w:szCs w:val="20"/>
      <w:u w:val="single"/>
    </w:rPr>
  </w:style>
  <w:style w:type="character" w:customStyle="1" w:styleId="Styleunderline9pt0">
    <w:name w:val="Style underline + 9 pt"/>
    <w:basedOn w:val="underline"/>
    <w:rsid w:val="00E313F0"/>
    <w:rPr>
      <w:u w:val="single"/>
      <w:lang w:val="en-US" w:eastAsia="en-US" w:bidi="ar-SA"/>
    </w:rPr>
  </w:style>
  <w:style w:type="character" w:customStyle="1" w:styleId="Style9ptUnderline4">
    <w:name w:val="Style 9 pt Underline4"/>
    <w:rsid w:val="00E313F0"/>
    <w:rPr>
      <w:sz w:val="20"/>
      <w:u w:val="single"/>
    </w:rPr>
  </w:style>
  <w:style w:type="character" w:customStyle="1" w:styleId="55">
    <w:name w:val="55"/>
    <w:rsid w:val="00E313F0"/>
    <w:rPr>
      <w:rFonts w:cs="Arial"/>
      <w:bCs/>
      <w:sz w:val="20"/>
      <w:u w:val="single"/>
      <w:lang w:val="en-US" w:eastAsia="en-US" w:bidi="ar-SA"/>
    </w:rPr>
  </w:style>
  <w:style w:type="paragraph" w:customStyle="1" w:styleId="CardBody">
    <w:name w:val="Card Body"/>
    <w:basedOn w:val="Normal"/>
    <w:link w:val="CardBodyChar"/>
    <w:qFormat/>
    <w:rsid w:val="00E313F0"/>
    <w:pPr>
      <w:spacing w:after="0" w:line="240" w:lineRule="auto"/>
    </w:pPr>
    <w:rPr>
      <w:rFonts w:eastAsia="Calibri"/>
    </w:rPr>
  </w:style>
  <w:style w:type="character" w:customStyle="1" w:styleId="CardBodyChar">
    <w:name w:val="Card Body Char"/>
    <w:link w:val="CardBody"/>
    <w:rsid w:val="00E313F0"/>
    <w:rPr>
      <w:rFonts w:ascii="Calibri" w:eastAsia="Calibri" w:hAnsi="Calibri"/>
    </w:rPr>
  </w:style>
  <w:style w:type="character" w:customStyle="1" w:styleId="Styleunderline9pt10">
    <w:name w:val="Style underline + 9 pt1"/>
    <w:basedOn w:val="underline"/>
    <w:rsid w:val="00E313F0"/>
    <w:rPr>
      <w:u w:val="single"/>
      <w:lang w:val="en-US" w:eastAsia="en-US" w:bidi="ar-SA"/>
    </w:rPr>
  </w:style>
  <w:style w:type="character" w:customStyle="1" w:styleId="Styleunderline9ptBold">
    <w:name w:val="Style underline + 9 pt Bold"/>
    <w:rsid w:val="00E313F0"/>
    <w:rPr>
      <w:b/>
      <w:bCs/>
      <w:sz w:val="20"/>
      <w:u w:val="single"/>
    </w:rPr>
  </w:style>
  <w:style w:type="character" w:customStyle="1" w:styleId="StyleUnderliningChar9ptBold">
    <w:name w:val="Style Underlining Char + 9 pt Bold"/>
    <w:rsid w:val="00E313F0"/>
    <w:rPr>
      <w:rFonts w:ascii="Times New Roman" w:hAnsi="Times New Roman"/>
      <w:b/>
      <w:bCs/>
      <w:sz w:val="20"/>
      <w:szCs w:val="24"/>
      <w:u w:val="single"/>
      <w:lang w:val="en-US" w:eastAsia="en-US" w:bidi="ar-SA"/>
    </w:rPr>
  </w:style>
  <w:style w:type="character" w:customStyle="1" w:styleId="StyleUnderliningChar9pt">
    <w:name w:val="Style Underlining Char + 9 pt"/>
    <w:rsid w:val="00E313F0"/>
    <w:rPr>
      <w:rFonts w:ascii="Times New Roman" w:hAnsi="Times New Roman"/>
      <w:sz w:val="20"/>
      <w:szCs w:val="24"/>
      <w:u w:val="single"/>
      <w:lang w:val="en-US" w:eastAsia="en-US" w:bidi="ar-SA"/>
    </w:rPr>
  </w:style>
  <w:style w:type="character" w:customStyle="1" w:styleId="34">
    <w:name w:val="34"/>
    <w:rsid w:val="00E313F0"/>
    <w:rPr>
      <w:rFonts w:ascii="Times New Roman" w:hAnsi="Times New Roman" w:cs="Arial"/>
      <w:bCs/>
      <w:sz w:val="20"/>
      <w:u w:val="single"/>
      <w:lang w:val="en-US" w:eastAsia="en-US" w:bidi="ar-SA"/>
    </w:rPr>
  </w:style>
  <w:style w:type="character" w:customStyle="1" w:styleId="45">
    <w:name w:val="45"/>
    <w:rsid w:val="00E313F0"/>
    <w:rPr>
      <w:rFonts w:ascii="Times New Roman" w:hAnsi="Times New Roman" w:cs="Arial"/>
      <w:b/>
      <w:bCs/>
      <w:sz w:val="20"/>
      <w:u w:val="single"/>
      <w:lang w:val="en-US" w:eastAsia="en-US" w:bidi="ar-SA"/>
    </w:rPr>
  </w:style>
  <w:style w:type="character" w:customStyle="1" w:styleId="Style9ptUnderline5">
    <w:name w:val="Style 9 pt Underline5"/>
    <w:rsid w:val="00E313F0"/>
    <w:rPr>
      <w:rFonts w:ascii="Times New Roman" w:hAnsi="Times New Roman"/>
      <w:sz w:val="20"/>
      <w:u w:val="single"/>
    </w:rPr>
  </w:style>
  <w:style w:type="character" w:customStyle="1" w:styleId="Style9ptBoldUnderline2">
    <w:name w:val="Style 9 pt Bold Underline2"/>
    <w:rsid w:val="00E313F0"/>
    <w:rPr>
      <w:rFonts w:ascii="Times New Roman" w:hAnsi="Times New Roman"/>
      <w:b/>
      <w:bCs/>
      <w:sz w:val="20"/>
      <w:u w:val="single"/>
    </w:rPr>
  </w:style>
  <w:style w:type="character" w:customStyle="1" w:styleId="StyleBoldItalicUnderlineBorderSinglesolidlineAuto">
    <w:name w:val="Style Bold Italic Underline Border: : (Single solid line Auto ..."/>
    <w:rsid w:val="00E313F0"/>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E313F0"/>
    <w:pPr>
      <w:numPr>
        <w:numId w:val="0"/>
      </w:numPr>
    </w:pPr>
    <w:rPr>
      <w:sz w:val="20"/>
      <w:lang w:eastAsia="zh-CN"/>
    </w:rPr>
  </w:style>
  <w:style w:type="character" w:customStyle="1" w:styleId="StyleStyle49pt1Char">
    <w:name w:val="Style Style4 + 9 pt1 Char"/>
    <w:basedOn w:val="Style4Char"/>
    <w:link w:val="StyleStyle49pt1"/>
    <w:rsid w:val="00E313F0"/>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E313F0"/>
    <w:pPr>
      <w:numPr>
        <w:numId w:val="0"/>
      </w:numPr>
    </w:pPr>
    <w:rPr>
      <w:b/>
      <w:bCs/>
    </w:rPr>
  </w:style>
  <w:style w:type="character" w:customStyle="1" w:styleId="StyleStyle49ptBold1Char">
    <w:name w:val="Style Style4 + 9 pt Bold1 Char"/>
    <w:link w:val="StyleStyle49ptBold1"/>
    <w:rsid w:val="00E313F0"/>
    <w:rPr>
      <w:rFonts w:ascii="Arial Narrow" w:hAnsi="Arial Narrow"/>
      <w:b/>
      <w:bCs/>
      <w:szCs w:val="24"/>
      <w:u w:val="single"/>
    </w:rPr>
  </w:style>
  <w:style w:type="paragraph" w:customStyle="1" w:styleId="StyleStyle49pt2">
    <w:name w:val="Style Style4 + 9 pt2"/>
    <w:basedOn w:val="Style4"/>
    <w:link w:val="StyleStyle49pt2Char"/>
    <w:rsid w:val="00E313F0"/>
    <w:pPr>
      <w:numPr>
        <w:numId w:val="0"/>
      </w:numPr>
    </w:pPr>
    <w:rPr>
      <w:sz w:val="20"/>
      <w:lang w:eastAsia="zh-CN"/>
    </w:rPr>
  </w:style>
  <w:style w:type="character" w:customStyle="1" w:styleId="StyleStyle49pt2Char">
    <w:name w:val="Style Style4 + 9 pt2 Char"/>
    <w:basedOn w:val="Style4Char"/>
    <w:link w:val="StyleStyle49pt2"/>
    <w:rsid w:val="00E313F0"/>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E313F0"/>
    <w:pPr>
      <w:numPr>
        <w:numId w:val="0"/>
      </w:numPr>
    </w:pPr>
    <w:rPr>
      <w:b/>
      <w:bCs/>
    </w:rPr>
  </w:style>
  <w:style w:type="character" w:customStyle="1" w:styleId="StyleStyle49ptBold2Char">
    <w:name w:val="Style Style4 + 9 pt Bold2 Char"/>
    <w:link w:val="StyleStyle49ptBold2"/>
    <w:rsid w:val="00E313F0"/>
    <w:rPr>
      <w:rFonts w:ascii="Arial Narrow" w:hAnsi="Arial Narrow"/>
      <w:b/>
      <w:bCs/>
      <w:szCs w:val="24"/>
      <w:u w:val="single"/>
    </w:rPr>
  </w:style>
  <w:style w:type="character" w:customStyle="1" w:styleId="23">
    <w:name w:val="23"/>
    <w:rsid w:val="00E313F0"/>
    <w:rPr>
      <w:rFonts w:ascii="Times New Roman" w:hAnsi="Times New Roman" w:cs="Arial"/>
      <w:bCs/>
      <w:sz w:val="20"/>
      <w:u w:val="single"/>
      <w:lang w:val="en-US" w:eastAsia="en-US" w:bidi="ar-SA"/>
    </w:rPr>
  </w:style>
  <w:style w:type="character" w:customStyle="1" w:styleId="33">
    <w:name w:val="33"/>
    <w:rsid w:val="00E313F0"/>
    <w:rPr>
      <w:rFonts w:ascii="Times New Roman" w:hAnsi="Times New Roman" w:cs="Arial"/>
      <w:b/>
      <w:bCs/>
      <w:sz w:val="20"/>
      <w:u w:val="single"/>
      <w:lang w:val="en-US" w:eastAsia="en-US" w:bidi="ar-SA"/>
    </w:rPr>
  </w:style>
  <w:style w:type="character" w:customStyle="1" w:styleId="27">
    <w:name w:val="27"/>
    <w:rsid w:val="00E313F0"/>
    <w:rPr>
      <w:rFonts w:cs="Arial"/>
      <w:bCs/>
      <w:sz w:val="20"/>
      <w:u w:val="single"/>
      <w:lang w:val="en-US" w:eastAsia="en-US" w:bidi="ar-SA"/>
    </w:rPr>
  </w:style>
  <w:style w:type="character" w:customStyle="1" w:styleId="StyleArialNarrow9pt">
    <w:name w:val="Style Arial Narrow 9 pt"/>
    <w:rsid w:val="00E313F0"/>
    <w:rPr>
      <w:rFonts w:ascii="Times New Roman" w:hAnsi="Times New Roman"/>
      <w:sz w:val="20"/>
    </w:rPr>
  </w:style>
  <w:style w:type="paragraph" w:customStyle="1" w:styleId="CiteBody">
    <w:name w:val="Cite Body"/>
    <w:basedOn w:val="Normal"/>
    <w:link w:val="CiteBodyChar"/>
    <w:qFormat/>
    <w:rsid w:val="00E313F0"/>
    <w:pPr>
      <w:spacing w:after="0" w:line="240" w:lineRule="auto"/>
    </w:pPr>
    <w:rPr>
      <w:rFonts w:eastAsia="Calibri"/>
      <w:szCs w:val="16"/>
    </w:rPr>
  </w:style>
  <w:style w:type="paragraph" w:customStyle="1" w:styleId="CiteBold">
    <w:name w:val="Cite Bold"/>
    <w:basedOn w:val="CiteBody"/>
    <w:link w:val="CiteBoldChar"/>
    <w:qFormat/>
    <w:rsid w:val="00E313F0"/>
    <w:rPr>
      <w:b/>
    </w:rPr>
  </w:style>
  <w:style w:type="character" w:customStyle="1" w:styleId="CiteBodyChar">
    <w:name w:val="Cite Body Char"/>
    <w:link w:val="CiteBody"/>
    <w:rsid w:val="00E313F0"/>
    <w:rPr>
      <w:rFonts w:ascii="Calibri" w:eastAsia="Calibri" w:hAnsi="Calibri"/>
      <w:szCs w:val="16"/>
    </w:rPr>
  </w:style>
  <w:style w:type="character" w:customStyle="1" w:styleId="CiteBoldChar">
    <w:name w:val="Cite Bold Char"/>
    <w:link w:val="CiteBold"/>
    <w:rsid w:val="00E313F0"/>
    <w:rPr>
      <w:rFonts w:ascii="Calibri" w:eastAsia="Calibri" w:hAnsi="Calibri"/>
      <w:b/>
      <w:szCs w:val="16"/>
    </w:rPr>
  </w:style>
  <w:style w:type="paragraph" w:customStyle="1" w:styleId="StyleCardBody11ptUnderline">
    <w:name w:val="Style Card Body + 11 pt Underline"/>
    <w:basedOn w:val="CardBody"/>
    <w:link w:val="StyleCardBody11ptUnderlineChar"/>
    <w:rsid w:val="00E313F0"/>
    <w:rPr>
      <w:sz w:val="20"/>
      <w:u w:val="single"/>
    </w:rPr>
  </w:style>
  <w:style w:type="character" w:customStyle="1" w:styleId="StyleCardBody11ptUnderlineChar">
    <w:name w:val="Style Card Body + 11 pt Underline Char"/>
    <w:link w:val="StyleCardBody11ptUnderline"/>
    <w:rsid w:val="00E313F0"/>
    <w:rPr>
      <w:rFonts w:ascii="Calibri" w:eastAsia="Calibri" w:hAnsi="Calibri"/>
      <w:sz w:val="20"/>
      <w:u w:val="single"/>
    </w:rPr>
  </w:style>
  <w:style w:type="paragraph" w:customStyle="1" w:styleId="StyleStyle49pt4">
    <w:name w:val="Style Style4 + 9 pt4"/>
    <w:basedOn w:val="Style4"/>
    <w:link w:val="StyleStyle49pt4Char"/>
    <w:rsid w:val="00E313F0"/>
    <w:pPr>
      <w:numPr>
        <w:numId w:val="0"/>
      </w:numPr>
    </w:pPr>
    <w:rPr>
      <w:sz w:val="20"/>
      <w:lang w:eastAsia="zh-CN"/>
    </w:rPr>
  </w:style>
  <w:style w:type="character" w:customStyle="1" w:styleId="StyleStyle49pt4Char">
    <w:name w:val="Style Style4 + 9 pt4 Char"/>
    <w:basedOn w:val="Style4Char"/>
    <w:link w:val="StyleStyle49pt4"/>
    <w:rsid w:val="00E313F0"/>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E313F0"/>
    <w:pPr>
      <w:numPr>
        <w:numId w:val="0"/>
      </w:numPr>
    </w:pPr>
    <w:rPr>
      <w:b/>
      <w:bCs/>
    </w:rPr>
  </w:style>
  <w:style w:type="character" w:customStyle="1" w:styleId="StyleStyle49ptBold4Char">
    <w:name w:val="Style Style4 + 9 pt Bold4 Char"/>
    <w:link w:val="StyleStyle49ptBold4"/>
    <w:rsid w:val="00E313F0"/>
    <w:rPr>
      <w:rFonts w:ascii="Arial Narrow" w:hAnsi="Arial Narrow"/>
      <w:b/>
      <w:bCs/>
      <w:szCs w:val="24"/>
      <w:u w:val="single"/>
    </w:rPr>
  </w:style>
  <w:style w:type="character" w:customStyle="1" w:styleId="StyleUnderlineCharChar9pt2">
    <w:name w:val="Style Underline Char Char + 9 pt2"/>
    <w:basedOn w:val="DefaultParagraphFont"/>
    <w:rsid w:val="00E313F0"/>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E313F0"/>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E313F0"/>
    <w:rPr>
      <w:b/>
      <w:bCs/>
      <w:sz w:val="20"/>
      <w:u w:val="single"/>
      <w:bdr w:val="single" w:sz="4" w:space="0" w:color="auto"/>
    </w:rPr>
  </w:style>
  <w:style w:type="character" w:customStyle="1" w:styleId="Style9ptUnderline7">
    <w:name w:val="Style 9 pt Underline7"/>
    <w:rsid w:val="00E313F0"/>
    <w:rPr>
      <w:sz w:val="20"/>
      <w:u w:val="single"/>
    </w:rPr>
  </w:style>
  <w:style w:type="character" w:customStyle="1" w:styleId="Style9ptBoldUnderline3">
    <w:name w:val="Style 9 pt Bold Underline3"/>
    <w:rsid w:val="00E313F0"/>
    <w:rPr>
      <w:b/>
      <w:bCs/>
      <w:sz w:val="20"/>
      <w:u w:val="single"/>
    </w:rPr>
  </w:style>
  <w:style w:type="character" w:customStyle="1" w:styleId="Style9ptUnderline8">
    <w:name w:val="Style 9 pt Underline8"/>
    <w:rsid w:val="00E313F0"/>
    <w:rPr>
      <w:sz w:val="20"/>
      <w:u w:val="single"/>
    </w:rPr>
  </w:style>
  <w:style w:type="paragraph" w:customStyle="1" w:styleId="StyleStyle49pt5">
    <w:name w:val="Style Style4 + 9 pt5"/>
    <w:basedOn w:val="Style4"/>
    <w:link w:val="StyleStyle49pt5Char"/>
    <w:rsid w:val="00E313F0"/>
    <w:pPr>
      <w:numPr>
        <w:numId w:val="0"/>
      </w:numPr>
    </w:pPr>
    <w:rPr>
      <w:sz w:val="20"/>
      <w:lang w:eastAsia="zh-CN"/>
    </w:rPr>
  </w:style>
  <w:style w:type="character" w:customStyle="1" w:styleId="StyleStyle49pt5Char">
    <w:name w:val="Style Style4 + 9 pt5 Char"/>
    <w:basedOn w:val="Style4Char"/>
    <w:link w:val="StyleStyle49pt5"/>
    <w:rsid w:val="00E313F0"/>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E313F0"/>
    <w:pPr>
      <w:numPr>
        <w:numId w:val="0"/>
      </w:numPr>
    </w:pPr>
    <w:rPr>
      <w:sz w:val="20"/>
      <w:lang w:eastAsia="zh-CN"/>
    </w:rPr>
  </w:style>
  <w:style w:type="character" w:customStyle="1" w:styleId="StyleStyle49pt6Char">
    <w:name w:val="Style Style4 + 9 pt6 Char"/>
    <w:basedOn w:val="Style4Char"/>
    <w:link w:val="StyleStyle49pt6"/>
    <w:rsid w:val="00E313F0"/>
    <w:rPr>
      <w:rFonts w:ascii="Arial Narrow" w:hAnsi="Arial Narrow"/>
      <w:sz w:val="20"/>
      <w:szCs w:val="24"/>
      <w:u w:val="single"/>
      <w:lang w:eastAsia="zh-CN"/>
    </w:rPr>
  </w:style>
  <w:style w:type="character" w:customStyle="1" w:styleId="66">
    <w:name w:val="66"/>
    <w:rsid w:val="00E313F0"/>
    <w:rPr>
      <w:rFonts w:cs="Arial"/>
      <w:bCs/>
      <w:sz w:val="20"/>
      <w:u w:val="single"/>
      <w:lang w:val="en-US" w:eastAsia="en-US" w:bidi="ar-SA"/>
    </w:rPr>
  </w:style>
  <w:style w:type="character" w:customStyle="1" w:styleId="Style9ptUnderline9">
    <w:name w:val="Style 9 pt Underline9"/>
    <w:rsid w:val="00E313F0"/>
    <w:rPr>
      <w:sz w:val="20"/>
      <w:u w:val="single"/>
    </w:rPr>
  </w:style>
  <w:style w:type="paragraph" w:customStyle="1" w:styleId="StyleStyle49ptBold5">
    <w:name w:val="Style Style4 + 9 pt Bold5"/>
    <w:basedOn w:val="Style4"/>
    <w:link w:val="StyleStyle49ptBold5Char"/>
    <w:rsid w:val="00E313F0"/>
    <w:pPr>
      <w:numPr>
        <w:numId w:val="0"/>
      </w:numPr>
    </w:pPr>
    <w:rPr>
      <w:b/>
      <w:bCs/>
    </w:rPr>
  </w:style>
  <w:style w:type="character" w:customStyle="1" w:styleId="StyleStyle49ptBold5Char">
    <w:name w:val="Style Style4 + 9 pt Bold5 Char"/>
    <w:link w:val="StyleStyle49ptBold5"/>
    <w:rsid w:val="00E313F0"/>
    <w:rPr>
      <w:rFonts w:ascii="Arial Narrow" w:hAnsi="Arial Narrow"/>
      <w:b/>
      <w:bCs/>
      <w:szCs w:val="24"/>
      <w:u w:val="single"/>
    </w:rPr>
  </w:style>
  <w:style w:type="character" w:customStyle="1" w:styleId="Style9ptBoldUnderline4">
    <w:name w:val="Style 9 pt Bold Underline4"/>
    <w:rsid w:val="00E313F0"/>
    <w:rPr>
      <w:b/>
      <w:bCs/>
      <w:sz w:val="20"/>
      <w:u w:val="single"/>
    </w:rPr>
  </w:style>
  <w:style w:type="paragraph" w:customStyle="1" w:styleId="StyleStyle49pt7">
    <w:name w:val="Style Style4 + 9 pt7"/>
    <w:basedOn w:val="Style4"/>
    <w:link w:val="StyleStyle49pt7Char"/>
    <w:rsid w:val="00E313F0"/>
    <w:pPr>
      <w:numPr>
        <w:numId w:val="0"/>
      </w:numPr>
    </w:pPr>
    <w:rPr>
      <w:sz w:val="20"/>
      <w:lang w:eastAsia="zh-CN"/>
    </w:rPr>
  </w:style>
  <w:style w:type="character" w:customStyle="1" w:styleId="StyleStyle49pt7Char">
    <w:name w:val="Style Style4 + 9 pt7 Char"/>
    <w:basedOn w:val="Style4Char"/>
    <w:link w:val="StyleStyle49pt7"/>
    <w:rsid w:val="00E313F0"/>
    <w:rPr>
      <w:rFonts w:ascii="Arial Narrow" w:hAnsi="Arial Narrow"/>
      <w:sz w:val="20"/>
      <w:szCs w:val="24"/>
      <w:u w:val="single"/>
      <w:lang w:eastAsia="zh-CN"/>
    </w:rPr>
  </w:style>
  <w:style w:type="character" w:customStyle="1" w:styleId="titleblue14">
    <w:name w:val="titleblue14"/>
    <w:basedOn w:val="DefaultParagraphFont"/>
    <w:rsid w:val="00E313F0"/>
  </w:style>
  <w:style w:type="paragraph" w:customStyle="1" w:styleId="FONT7">
    <w:name w:val="FONT 7"/>
    <w:qFormat/>
    <w:rsid w:val="00E313F0"/>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E313F0"/>
    <w:pPr>
      <w:numPr>
        <w:numId w:val="0"/>
      </w:numPr>
    </w:pPr>
  </w:style>
  <w:style w:type="paragraph" w:customStyle="1" w:styleId="StyleHeading2Underline">
    <w:name w:val="Style Heading 2 + Underline"/>
    <w:basedOn w:val="Heading2"/>
    <w:link w:val="StyleHeading2UnderlineChar"/>
    <w:rsid w:val="00E313F0"/>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E313F0"/>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E313F0"/>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E313F0"/>
    <w:rPr>
      <w:rFonts w:eastAsia="Calibri"/>
      <w:szCs w:val="24"/>
      <w:u w:val="single"/>
    </w:rPr>
  </w:style>
  <w:style w:type="paragraph" w:customStyle="1" w:styleId="StyleCardText11ptBoldUnderline">
    <w:name w:val="Style Card Text + 11 pt Bold Underline"/>
    <w:link w:val="StyleCardText11ptBoldUnderlineChar"/>
    <w:rsid w:val="00E313F0"/>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E313F0"/>
    <w:rPr>
      <w:rFonts w:eastAsia="Calibri"/>
      <w:b/>
      <w:bCs/>
      <w:szCs w:val="24"/>
      <w:u w:val="single"/>
    </w:rPr>
  </w:style>
  <w:style w:type="paragraph" w:customStyle="1" w:styleId="StyleStyle49ptBold6">
    <w:name w:val="Style Style4 + 9 pt Bold6"/>
    <w:basedOn w:val="Style4"/>
    <w:link w:val="StyleStyle49ptBold6Char"/>
    <w:rsid w:val="00E313F0"/>
    <w:pPr>
      <w:numPr>
        <w:numId w:val="0"/>
      </w:numPr>
    </w:pPr>
    <w:rPr>
      <w:b/>
      <w:bCs/>
    </w:rPr>
  </w:style>
  <w:style w:type="character" w:customStyle="1" w:styleId="StyleStyle49ptBold6Char">
    <w:name w:val="Style Style4 + 9 pt Bold6 Char"/>
    <w:link w:val="StyleStyle49ptBold6"/>
    <w:rsid w:val="00E313F0"/>
    <w:rPr>
      <w:rFonts w:ascii="Arial Narrow" w:hAnsi="Arial Narrow"/>
      <w:b/>
      <w:bCs/>
      <w:szCs w:val="24"/>
      <w:u w:val="single"/>
    </w:rPr>
  </w:style>
  <w:style w:type="paragraph" w:customStyle="1" w:styleId="StyleUnderlined11pt">
    <w:name w:val="Style Underlined + 11 pt"/>
    <w:link w:val="StyleUnderlined11ptChar"/>
    <w:qFormat/>
    <w:rsid w:val="00E313F0"/>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E313F0"/>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E313F0"/>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E313F0"/>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E313F0"/>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E313F0"/>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E313F0"/>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E313F0"/>
    <w:rPr>
      <w:rFonts w:ascii="Times New Roman" w:eastAsia="Calibri" w:hAnsi="Times New Roman" w:cs="Times New Roman"/>
      <w:sz w:val="16"/>
    </w:rPr>
  </w:style>
  <w:style w:type="paragraph" w:customStyle="1" w:styleId="Underlinestyle1">
    <w:name w:val="Underline style"/>
    <w:basedOn w:val="Normal"/>
    <w:qFormat/>
    <w:rsid w:val="00E313F0"/>
    <w:pPr>
      <w:spacing w:after="0" w:line="240" w:lineRule="auto"/>
    </w:pPr>
    <w:rPr>
      <w:rFonts w:eastAsia="Calibri"/>
      <w:u w:val="single"/>
    </w:rPr>
  </w:style>
  <w:style w:type="character" w:customStyle="1" w:styleId="Style11ptUnderline3">
    <w:name w:val="Style 11 pt Underline3"/>
    <w:rsid w:val="00E313F0"/>
    <w:rPr>
      <w:sz w:val="20"/>
      <w:u w:val="single"/>
    </w:rPr>
  </w:style>
  <w:style w:type="character" w:customStyle="1" w:styleId="StyleUnderlineCharChar9pt3">
    <w:name w:val="Style Underline Char Char + 9 pt3"/>
    <w:basedOn w:val="DefaultParagraphFont"/>
    <w:rsid w:val="00E313F0"/>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E313F0"/>
    <w:rPr>
      <w:sz w:val="20"/>
      <w:u w:val="single"/>
    </w:rPr>
  </w:style>
  <w:style w:type="character" w:customStyle="1" w:styleId="Style9ptUnderline11">
    <w:name w:val="Style 9 pt Underline11"/>
    <w:rsid w:val="00E313F0"/>
    <w:rPr>
      <w:sz w:val="20"/>
      <w:u w:val="single"/>
    </w:rPr>
  </w:style>
  <w:style w:type="character" w:customStyle="1" w:styleId="Style9ptBoldUnderline5">
    <w:name w:val="Style 9 pt Bold Underline5"/>
    <w:rsid w:val="00E313F0"/>
    <w:rPr>
      <w:b/>
      <w:bCs/>
      <w:sz w:val="20"/>
      <w:u w:val="single"/>
    </w:rPr>
  </w:style>
  <w:style w:type="character" w:customStyle="1" w:styleId="UnderlineChar2CharChar">
    <w:name w:val="Underline Char2 Char Char"/>
    <w:rsid w:val="00E313F0"/>
    <w:rPr>
      <w:szCs w:val="24"/>
      <w:u w:val="single"/>
      <w:lang w:val="en-US" w:eastAsia="en-US" w:bidi="ar-SA"/>
    </w:rPr>
  </w:style>
  <w:style w:type="character" w:customStyle="1" w:styleId="BoldandUnderlineChar2CharCharChar">
    <w:name w:val="Bold and Underline Char2 Char Char Char"/>
    <w:link w:val="BoldandUnderlineChar2CharChar"/>
    <w:rsid w:val="00E313F0"/>
    <w:rPr>
      <w:b/>
      <w:u w:val="single"/>
    </w:rPr>
  </w:style>
  <w:style w:type="paragraph" w:customStyle="1" w:styleId="textboldChar">
    <w:name w:val="text bold Char"/>
    <w:basedOn w:val="Normal"/>
    <w:link w:val="textboldCharChar"/>
    <w:rsid w:val="00E313F0"/>
    <w:pPr>
      <w:spacing w:after="0" w:line="240" w:lineRule="auto"/>
      <w:ind w:left="720"/>
    </w:pPr>
    <w:rPr>
      <w:rFonts w:eastAsia="Calibri"/>
      <w:b/>
      <w:sz w:val="24"/>
      <w:u w:val="thick"/>
    </w:rPr>
  </w:style>
  <w:style w:type="character" w:customStyle="1" w:styleId="textboldCharChar">
    <w:name w:val="text bold Char Char"/>
    <w:link w:val="textboldChar"/>
    <w:rsid w:val="00E313F0"/>
    <w:rPr>
      <w:rFonts w:ascii="Calibri" w:eastAsia="Calibri" w:hAnsi="Calibri"/>
      <w:b/>
      <w:sz w:val="24"/>
      <w:u w:val="thick"/>
    </w:rPr>
  </w:style>
  <w:style w:type="character" w:customStyle="1" w:styleId="snapnoshots">
    <w:name w:val="snap_noshots"/>
    <w:basedOn w:val="DefaultParagraphFont"/>
    <w:rsid w:val="00E313F0"/>
  </w:style>
  <w:style w:type="character" w:customStyle="1" w:styleId="cnbcsbhdcomp">
    <w:name w:val="cnbc_sbhd_comp"/>
    <w:rsid w:val="00E313F0"/>
  </w:style>
  <w:style w:type="character" w:customStyle="1" w:styleId="blox-headline">
    <w:name w:val="blox-headline"/>
    <w:rsid w:val="00E313F0"/>
  </w:style>
  <w:style w:type="character" w:customStyle="1" w:styleId="Heading2CharCharCharCharCharChar1CharChar">
    <w:name w:val="Heading 2 Char Char Char Char Char Char1 Char Char"/>
    <w:basedOn w:val="DefaultParagraphFont"/>
    <w:uiPriority w:val="99"/>
    <w:rsid w:val="00E313F0"/>
    <w:rPr>
      <w:rFonts w:cs="Arial"/>
      <w:b/>
      <w:bCs/>
      <w:iCs/>
      <w:sz w:val="28"/>
      <w:lang w:val="en-US" w:eastAsia="en-US"/>
    </w:rPr>
  </w:style>
  <w:style w:type="character" w:customStyle="1" w:styleId="postsubtitle">
    <w:name w:val="post_subtitle"/>
    <w:basedOn w:val="DefaultParagraphFont"/>
    <w:rsid w:val="00E313F0"/>
  </w:style>
  <w:style w:type="character" w:customStyle="1" w:styleId="NoterefInText">
    <w:name w:val="_NoterefInText"/>
    <w:uiPriority w:val="99"/>
    <w:rsid w:val="00E313F0"/>
    <w:rPr>
      <w:rFonts w:cs="New Baskerville"/>
      <w:color w:val="000000"/>
    </w:rPr>
  </w:style>
  <w:style w:type="character" w:customStyle="1" w:styleId="postauthor">
    <w:name w:val="postauthor"/>
    <w:basedOn w:val="DefaultParagraphFont"/>
    <w:rsid w:val="00E313F0"/>
  </w:style>
  <w:style w:type="paragraph" w:customStyle="1" w:styleId="notes-source-hasnotes">
    <w:name w:val="notes-source-hasnotes"/>
    <w:basedOn w:val="Normal"/>
    <w:qFormat/>
    <w:rsid w:val="00E313F0"/>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E313F0"/>
  </w:style>
  <w:style w:type="character" w:customStyle="1" w:styleId="thirdparty-logo">
    <w:name w:val="thirdparty-logo"/>
    <w:basedOn w:val="DefaultParagraphFont"/>
    <w:rsid w:val="00E313F0"/>
  </w:style>
  <w:style w:type="paragraph" w:customStyle="1" w:styleId="articlemeta">
    <w:name w:val="articlemeta"/>
    <w:basedOn w:val="Normal"/>
    <w:qFormat/>
    <w:rsid w:val="00E313F0"/>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E313F0"/>
  </w:style>
  <w:style w:type="character" w:customStyle="1" w:styleId="print-footnote">
    <w:name w:val="print-footnote"/>
    <w:basedOn w:val="DefaultParagraphFont"/>
    <w:rsid w:val="00E313F0"/>
  </w:style>
  <w:style w:type="character" w:customStyle="1" w:styleId="datestring">
    <w:name w:val="datestring"/>
    <w:basedOn w:val="DefaultParagraphFont"/>
    <w:rsid w:val="00E313F0"/>
  </w:style>
  <w:style w:type="paragraph" w:customStyle="1" w:styleId="left">
    <w:name w:val="left"/>
    <w:basedOn w:val="Normal"/>
    <w:qFormat/>
    <w:rsid w:val="00E313F0"/>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E313F0"/>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E313F0"/>
  </w:style>
  <w:style w:type="paragraph" w:customStyle="1" w:styleId="creditpostedmodified">
    <w:name w:val="credit_posted_modified"/>
    <w:basedOn w:val="Normal"/>
    <w:qFormat/>
    <w:rsid w:val="00E313F0"/>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E313F0"/>
  </w:style>
  <w:style w:type="character" w:customStyle="1" w:styleId="grd">
    <w:name w:val="grd"/>
    <w:basedOn w:val="DefaultParagraphFont"/>
    <w:rsid w:val="00E313F0"/>
  </w:style>
  <w:style w:type="paragraph" w:customStyle="1" w:styleId="hs-text-container">
    <w:name w:val="hs-text-container"/>
    <w:basedOn w:val="Normal"/>
    <w:qFormat/>
    <w:rsid w:val="00E313F0"/>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E313F0"/>
  </w:style>
  <w:style w:type="character" w:customStyle="1" w:styleId="article-author-name">
    <w:name w:val="article-author-name"/>
    <w:basedOn w:val="DefaultParagraphFont"/>
    <w:rsid w:val="00E313F0"/>
  </w:style>
  <w:style w:type="character" w:customStyle="1" w:styleId="bioexcerpt">
    <w:name w:val="bio_excerpt"/>
    <w:basedOn w:val="DefaultParagraphFont"/>
    <w:rsid w:val="00E313F0"/>
  </w:style>
  <w:style w:type="character" w:customStyle="1" w:styleId="commentcount">
    <w:name w:val="comment_count"/>
    <w:basedOn w:val="DefaultParagraphFont"/>
    <w:rsid w:val="00E313F0"/>
  </w:style>
  <w:style w:type="character" w:customStyle="1" w:styleId="searchtermshighlighted">
    <w:name w:val="searchtermshighlighted"/>
    <w:basedOn w:val="DefaultParagraphFont"/>
    <w:rsid w:val="00E313F0"/>
  </w:style>
  <w:style w:type="character" w:customStyle="1" w:styleId="contributornametrigger">
    <w:name w:val="contributornametrigger"/>
    <w:basedOn w:val="DefaultParagraphFont"/>
    <w:rsid w:val="00E313F0"/>
  </w:style>
  <w:style w:type="character" w:customStyle="1" w:styleId="bylinepipe">
    <w:name w:val="bylinepipe"/>
    <w:basedOn w:val="DefaultParagraphFont"/>
    <w:rsid w:val="00E313F0"/>
  </w:style>
  <w:style w:type="character" w:customStyle="1" w:styleId="lucenesearchresulturlb">
    <w:name w:val="lucene_search_result_url_b"/>
    <w:basedOn w:val="DefaultParagraphFont"/>
    <w:rsid w:val="00E313F0"/>
  </w:style>
  <w:style w:type="character" w:customStyle="1" w:styleId="faculty-title">
    <w:name w:val="faculty-title"/>
    <w:basedOn w:val="DefaultParagraphFont"/>
    <w:rsid w:val="00E313F0"/>
  </w:style>
  <w:style w:type="character" w:customStyle="1" w:styleId="issue">
    <w:name w:val="issue"/>
    <w:basedOn w:val="DefaultParagraphFont"/>
    <w:rsid w:val="00E313F0"/>
  </w:style>
  <w:style w:type="character" w:customStyle="1" w:styleId="pages">
    <w:name w:val="pages"/>
    <w:basedOn w:val="DefaultParagraphFont"/>
    <w:rsid w:val="00E313F0"/>
  </w:style>
  <w:style w:type="character" w:customStyle="1" w:styleId="person">
    <w:name w:val="person"/>
    <w:basedOn w:val="DefaultParagraphFont"/>
    <w:rsid w:val="00E313F0"/>
  </w:style>
  <w:style w:type="character" w:customStyle="1" w:styleId="corresponding">
    <w:name w:val="corresponding"/>
    <w:basedOn w:val="DefaultParagraphFont"/>
    <w:rsid w:val="00E313F0"/>
  </w:style>
  <w:style w:type="paragraph" w:customStyle="1" w:styleId="entry-meta">
    <w:name w:val="entry-meta"/>
    <w:basedOn w:val="Normal"/>
    <w:qFormat/>
    <w:rsid w:val="00E313F0"/>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E313F0"/>
  </w:style>
  <w:style w:type="character" w:customStyle="1" w:styleId="post-category">
    <w:name w:val="post-category"/>
    <w:basedOn w:val="DefaultParagraphFont"/>
    <w:rsid w:val="00E313F0"/>
  </w:style>
  <w:style w:type="paragraph" w:customStyle="1" w:styleId="articledetails">
    <w:name w:val="articledetails"/>
    <w:basedOn w:val="Normal"/>
    <w:qFormat/>
    <w:rsid w:val="00E313F0"/>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E313F0"/>
  </w:style>
  <w:style w:type="paragraph" w:customStyle="1" w:styleId="aff">
    <w:name w:val="aff"/>
    <w:basedOn w:val="Normal"/>
    <w:qFormat/>
    <w:rsid w:val="00E313F0"/>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E313F0"/>
  </w:style>
  <w:style w:type="character" w:customStyle="1" w:styleId="entry-author-name">
    <w:name w:val="entry-author-name"/>
    <w:basedOn w:val="DefaultParagraphFont"/>
    <w:rsid w:val="00E313F0"/>
  </w:style>
  <w:style w:type="character" w:customStyle="1" w:styleId="contrib-degrees">
    <w:name w:val="contrib-degrees"/>
    <w:basedOn w:val="DefaultParagraphFont"/>
    <w:rsid w:val="00E313F0"/>
  </w:style>
  <w:style w:type="character" w:customStyle="1" w:styleId="contrib-on-behalf-of">
    <w:name w:val="contrib-on-behalf-of"/>
    <w:basedOn w:val="DefaultParagraphFont"/>
    <w:rsid w:val="00E313F0"/>
  </w:style>
  <w:style w:type="character" w:customStyle="1" w:styleId="pubtime">
    <w:name w:val="pubtime"/>
    <w:basedOn w:val="DefaultParagraphFont"/>
    <w:rsid w:val="00E313F0"/>
  </w:style>
  <w:style w:type="character" w:customStyle="1" w:styleId="fbcommentscount">
    <w:name w:val="fb_comments_count"/>
    <w:basedOn w:val="DefaultParagraphFont"/>
    <w:rsid w:val="00E313F0"/>
  </w:style>
  <w:style w:type="character" w:customStyle="1" w:styleId="stsharethiscustom">
    <w:name w:val="st_sharethis_custom"/>
    <w:basedOn w:val="DefaultParagraphFont"/>
    <w:rsid w:val="00E313F0"/>
  </w:style>
  <w:style w:type="paragraph" w:customStyle="1" w:styleId="permalinkable">
    <w:name w:val="permalinkable"/>
    <w:basedOn w:val="Normal"/>
    <w:qFormat/>
    <w:rsid w:val="00E313F0"/>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E313F0"/>
  </w:style>
  <w:style w:type="character" w:customStyle="1" w:styleId="articleauthor0">
    <w:name w:val="article_author"/>
    <w:basedOn w:val="DefaultParagraphFont"/>
    <w:rsid w:val="00E313F0"/>
  </w:style>
  <w:style w:type="character" w:customStyle="1" w:styleId="articleissue">
    <w:name w:val="article_issue"/>
    <w:basedOn w:val="DefaultParagraphFont"/>
    <w:rsid w:val="00E313F0"/>
  </w:style>
  <w:style w:type="character" w:customStyle="1" w:styleId="a-size-large">
    <w:name w:val="a-size-large"/>
    <w:basedOn w:val="DefaultParagraphFont"/>
    <w:rsid w:val="00E313F0"/>
  </w:style>
  <w:style w:type="character" w:customStyle="1" w:styleId="a-size-medium">
    <w:name w:val="a-size-medium"/>
    <w:basedOn w:val="DefaultParagraphFont"/>
    <w:rsid w:val="00E313F0"/>
  </w:style>
  <w:style w:type="character" w:customStyle="1" w:styleId="contribution">
    <w:name w:val="contribution"/>
    <w:basedOn w:val="DefaultParagraphFont"/>
    <w:rsid w:val="00E313F0"/>
  </w:style>
  <w:style w:type="character" w:customStyle="1" w:styleId="a-color-secondary">
    <w:name w:val="a-color-secondary"/>
    <w:basedOn w:val="DefaultParagraphFont"/>
    <w:rsid w:val="00E313F0"/>
  </w:style>
  <w:style w:type="paragraph" w:customStyle="1" w:styleId="sbyline">
    <w:name w:val="sbyline"/>
    <w:basedOn w:val="Normal"/>
    <w:qFormat/>
    <w:rsid w:val="00E313F0"/>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E313F0"/>
  </w:style>
  <w:style w:type="character" w:customStyle="1" w:styleId="ui-staffline">
    <w:name w:val="ui-staffline"/>
    <w:basedOn w:val="DefaultParagraphFont"/>
    <w:rsid w:val="00E313F0"/>
  </w:style>
  <w:style w:type="paragraph" w:customStyle="1" w:styleId="promotion-tag-p">
    <w:name w:val="promotion-tag-p"/>
    <w:basedOn w:val="Normal"/>
    <w:qFormat/>
    <w:rsid w:val="00E313F0"/>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E313F0"/>
  </w:style>
  <w:style w:type="character" w:customStyle="1" w:styleId="specialissuelabel">
    <w:name w:val="specialissuelabel"/>
    <w:basedOn w:val="DefaultParagraphFont"/>
    <w:rsid w:val="00E313F0"/>
  </w:style>
  <w:style w:type="character" w:customStyle="1" w:styleId="wp-smiley">
    <w:name w:val="wp-smiley"/>
    <w:basedOn w:val="DefaultParagraphFont"/>
    <w:rsid w:val="00E313F0"/>
  </w:style>
  <w:style w:type="character" w:customStyle="1" w:styleId="artjournal">
    <w:name w:val="art_journal"/>
    <w:basedOn w:val="DefaultParagraphFont"/>
    <w:rsid w:val="00E313F0"/>
  </w:style>
  <w:style w:type="character" w:customStyle="1" w:styleId="artdatevolumeissuepart">
    <w:name w:val="art_datevolumeissuepart"/>
    <w:basedOn w:val="DefaultParagraphFont"/>
    <w:rsid w:val="00E313F0"/>
  </w:style>
  <w:style w:type="character" w:customStyle="1" w:styleId="artpages">
    <w:name w:val="art_pages"/>
    <w:basedOn w:val="DefaultParagraphFont"/>
    <w:rsid w:val="00E313F0"/>
  </w:style>
  <w:style w:type="paragraph" w:customStyle="1" w:styleId="lede">
    <w:name w:val="lede"/>
    <w:basedOn w:val="Normal"/>
    <w:qFormat/>
    <w:rsid w:val="00E313F0"/>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E313F0"/>
  </w:style>
  <w:style w:type="character" w:customStyle="1" w:styleId="degree">
    <w:name w:val="degree"/>
    <w:basedOn w:val="DefaultParagraphFont"/>
    <w:rsid w:val="00E313F0"/>
  </w:style>
  <w:style w:type="character" w:customStyle="1" w:styleId="major">
    <w:name w:val="major"/>
    <w:basedOn w:val="DefaultParagraphFont"/>
    <w:rsid w:val="00E313F0"/>
  </w:style>
  <w:style w:type="character" w:customStyle="1" w:styleId="views">
    <w:name w:val="views"/>
    <w:basedOn w:val="DefaultParagraphFont"/>
    <w:rsid w:val="00E313F0"/>
  </w:style>
  <w:style w:type="character" w:customStyle="1" w:styleId="stmainservices">
    <w:name w:val="stmainservices"/>
    <w:basedOn w:val="DefaultParagraphFont"/>
    <w:rsid w:val="00E313F0"/>
  </w:style>
  <w:style w:type="character" w:customStyle="1" w:styleId="stbubblehcount">
    <w:name w:val="stbubble_hcount"/>
    <w:basedOn w:val="DefaultParagraphFont"/>
    <w:rsid w:val="00E313F0"/>
  </w:style>
  <w:style w:type="paragraph" w:customStyle="1" w:styleId="Document">
    <w:name w:val="_Document"/>
    <w:basedOn w:val="Default"/>
    <w:next w:val="Default"/>
    <w:uiPriority w:val="99"/>
    <w:qFormat/>
    <w:rsid w:val="00E313F0"/>
    <w:rPr>
      <w:rFonts w:ascii="New Baskerville" w:eastAsiaTheme="minorEastAsia" w:hAnsi="New Baskerville"/>
      <w:color w:val="auto"/>
    </w:rPr>
  </w:style>
  <w:style w:type="paragraph" w:customStyle="1" w:styleId="SubHead1">
    <w:name w:val="_SubHead1"/>
    <w:basedOn w:val="Default"/>
    <w:next w:val="Default"/>
    <w:uiPriority w:val="99"/>
    <w:qFormat/>
    <w:rsid w:val="00E313F0"/>
    <w:rPr>
      <w:rFonts w:ascii="New Baskerville" w:eastAsiaTheme="minorEastAsia" w:hAnsi="New Baskerville"/>
      <w:color w:val="auto"/>
    </w:rPr>
  </w:style>
  <w:style w:type="paragraph" w:customStyle="1" w:styleId="SubHead2">
    <w:name w:val="_SubHead2"/>
    <w:basedOn w:val="Default"/>
    <w:next w:val="Default"/>
    <w:uiPriority w:val="99"/>
    <w:qFormat/>
    <w:rsid w:val="00E313F0"/>
    <w:rPr>
      <w:rFonts w:ascii="New Baskerville" w:eastAsiaTheme="minorEastAsia" w:hAnsi="New Baskerville"/>
      <w:color w:val="auto"/>
    </w:rPr>
  </w:style>
  <w:style w:type="paragraph" w:customStyle="1" w:styleId="collapsed-hide">
    <w:name w:val="collapsed-hide"/>
    <w:basedOn w:val="Normal"/>
    <w:qFormat/>
    <w:rsid w:val="00E313F0"/>
    <w:pPr>
      <w:spacing w:before="100" w:beforeAutospacing="1" w:after="100" w:afterAutospacing="1" w:line="240" w:lineRule="auto"/>
    </w:pPr>
    <w:rPr>
      <w:rFonts w:ascii="Times" w:hAnsi="Times"/>
      <w:sz w:val="20"/>
      <w:szCs w:val="20"/>
    </w:rPr>
  </w:style>
  <w:style w:type="paragraph" w:customStyle="1" w:styleId="odd">
    <w:name w:val="odd"/>
    <w:basedOn w:val="Normal"/>
    <w:qFormat/>
    <w:rsid w:val="00E313F0"/>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E313F0"/>
  </w:style>
  <w:style w:type="character" w:customStyle="1" w:styleId="tolocaltime">
    <w:name w:val="tolocaltime"/>
    <w:basedOn w:val="DefaultParagraphFont"/>
    <w:rsid w:val="00E313F0"/>
  </w:style>
  <w:style w:type="character" w:customStyle="1" w:styleId="pb-byline">
    <w:name w:val="pb-byline"/>
    <w:basedOn w:val="DefaultParagraphFont"/>
    <w:rsid w:val="00E313F0"/>
  </w:style>
  <w:style w:type="character" w:customStyle="1" w:styleId="pb-timestamp">
    <w:name w:val="pb-timestamp"/>
    <w:basedOn w:val="DefaultParagraphFont"/>
    <w:rsid w:val="00E313F0"/>
  </w:style>
  <w:style w:type="character" w:customStyle="1" w:styleId="posted-on">
    <w:name w:val="posted-on"/>
    <w:basedOn w:val="DefaultParagraphFont"/>
    <w:rsid w:val="00E313F0"/>
  </w:style>
  <w:style w:type="character" w:customStyle="1" w:styleId="even">
    <w:name w:val="even"/>
    <w:basedOn w:val="DefaultParagraphFont"/>
    <w:rsid w:val="00E313F0"/>
  </w:style>
  <w:style w:type="character" w:customStyle="1" w:styleId="foreground">
    <w:name w:val="foreground"/>
    <w:basedOn w:val="DefaultParagraphFont"/>
    <w:rsid w:val="00E313F0"/>
  </w:style>
  <w:style w:type="paragraph" w:customStyle="1" w:styleId="volissue">
    <w:name w:val="volissue"/>
    <w:basedOn w:val="Normal"/>
    <w:qFormat/>
    <w:rsid w:val="00E313F0"/>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E313F0"/>
  </w:style>
  <w:style w:type="character" w:customStyle="1" w:styleId="articledate">
    <w:name w:val="articledate"/>
    <w:basedOn w:val="DefaultParagraphFont"/>
    <w:rsid w:val="00E313F0"/>
  </w:style>
  <w:style w:type="character" w:customStyle="1" w:styleId="post-byline">
    <w:name w:val="post-byline"/>
    <w:basedOn w:val="DefaultParagraphFont"/>
    <w:rsid w:val="00E313F0"/>
  </w:style>
  <w:style w:type="character" w:customStyle="1" w:styleId="upper">
    <w:name w:val="upper"/>
    <w:basedOn w:val="DefaultParagraphFont"/>
    <w:rsid w:val="00E313F0"/>
  </w:style>
  <w:style w:type="character" w:customStyle="1" w:styleId="metadate">
    <w:name w:val="meta_date"/>
    <w:basedOn w:val="DefaultParagraphFont"/>
    <w:rsid w:val="00E313F0"/>
  </w:style>
  <w:style w:type="character" w:customStyle="1" w:styleId="fa">
    <w:name w:val="fa"/>
    <w:basedOn w:val="DefaultParagraphFont"/>
    <w:rsid w:val="00E313F0"/>
  </w:style>
  <w:style w:type="character" w:customStyle="1" w:styleId="longname">
    <w:name w:val="longname"/>
    <w:basedOn w:val="DefaultParagraphFont"/>
    <w:rsid w:val="00E313F0"/>
  </w:style>
  <w:style w:type="character" w:customStyle="1" w:styleId="echocontainer">
    <w:name w:val="echo_container"/>
    <w:basedOn w:val="DefaultParagraphFont"/>
    <w:rsid w:val="00E313F0"/>
  </w:style>
  <w:style w:type="character" w:customStyle="1" w:styleId="comment-display">
    <w:name w:val="comment-display"/>
    <w:basedOn w:val="DefaultParagraphFont"/>
    <w:rsid w:val="00E313F0"/>
  </w:style>
  <w:style w:type="paragraph" w:customStyle="1" w:styleId="comment-count-label">
    <w:name w:val="comment-count-label"/>
    <w:basedOn w:val="Normal"/>
    <w:rsid w:val="00E313F0"/>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E313F0"/>
  </w:style>
  <w:style w:type="character" w:customStyle="1" w:styleId="discussion-policy">
    <w:name w:val="discussion-policy"/>
    <w:basedOn w:val="DefaultParagraphFont"/>
    <w:rsid w:val="00E313F0"/>
  </w:style>
  <w:style w:type="character" w:customStyle="1" w:styleId="echo-apps-conversations-streamcaption">
    <w:name w:val="echo-apps-conversations-streamcaption"/>
    <w:basedOn w:val="DefaultParagraphFont"/>
    <w:rsid w:val="00E313F0"/>
  </w:style>
  <w:style w:type="character" w:customStyle="1" w:styleId="echo-streamserver-controls-stream-item-text">
    <w:name w:val="echo-streamserver-controls-stream-item-text"/>
    <w:basedOn w:val="DefaultParagraphFont"/>
    <w:rsid w:val="00E313F0"/>
  </w:style>
  <w:style w:type="character" w:customStyle="1" w:styleId="echo-streamserver-controls-facepile-more">
    <w:name w:val="echo-streamserver-controls-facepile-more"/>
    <w:basedOn w:val="DefaultParagraphFont"/>
    <w:rsid w:val="00E313F0"/>
  </w:style>
  <w:style w:type="character" w:customStyle="1" w:styleId="echo-primaryfont">
    <w:name w:val="echo-primaryfont"/>
    <w:basedOn w:val="DefaultParagraphFont"/>
    <w:rsid w:val="00E313F0"/>
  </w:style>
  <w:style w:type="character" w:customStyle="1" w:styleId="section">
    <w:name w:val="section"/>
    <w:basedOn w:val="DefaultParagraphFont"/>
    <w:rsid w:val="00E313F0"/>
  </w:style>
  <w:style w:type="character" w:customStyle="1" w:styleId="wpsr-txt-headline">
    <w:name w:val="wpsr-txt-headline"/>
    <w:basedOn w:val="DefaultParagraphFont"/>
    <w:rsid w:val="00E313F0"/>
  </w:style>
  <w:style w:type="character" w:customStyle="1" w:styleId="asset-metabar-author">
    <w:name w:val="asset-metabar-author"/>
    <w:basedOn w:val="DefaultParagraphFont"/>
    <w:rsid w:val="00E313F0"/>
  </w:style>
  <w:style w:type="character" w:customStyle="1" w:styleId="asset-metabar-time">
    <w:name w:val="asset-metabar-time"/>
    <w:basedOn w:val="DefaultParagraphFont"/>
    <w:rsid w:val="00E313F0"/>
  </w:style>
  <w:style w:type="character" w:customStyle="1" w:styleId="eza-dateline">
    <w:name w:val="eza-dateline"/>
    <w:basedOn w:val="DefaultParagraphFont"/>
    <w:rsid w:val="00E313F0"/>
  </w:style>
  <w:style w:type="character" w:customStyle="1" w:styleId="eza-authors">
    <w:name w:val="eza-authors"/>
    <w:basedOn w:val="DefaultParagraphFont"/>
    <w:rsid w:val="00E313F0"/>
  </w:style>
  <w:style w:type="character" w:customStyle="1" w:styleId="csmstaff">
    <w:name w:val="csm_staff"/>
    <w:basedOn w:val="DefaultParagraphFont"/>
    <w:rsid w:val="00E313F0"/>
  </w:style>
  <w:style w:type="paragraph" w:customStyle="1" w:styleId="mol-para-with-font">
    <w:name w:val="mol-para-with-font"/>
    <w:basedOn w:val="Normal"/>
    <w:rsid w:val="00E313F0"/>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E313F0"/>
  </w:style>
  <w:style w:type="character" w:customStyle="1" w:styleId="byline-text">
    <w:name w:val="byline-text"/>
    <w:basedOn w:val="DefaultParagraphFont"/>
    <w:rsid w:val="00E313F0"/>
  </w:style>
  <w:style w:type="character" w:customStyle="1" w:styleId="itemauthor">
    <w:name w:val="itemauthor"/>
    <w:basedOn w:val="DefaultParagraphFont"/>
    <w:rsid w:val="00E313F0"/>
  </w:style>
  <w:style w:type="character" w:customStyle="1" w:styleId="itemdatecreated">
    <w:name w:val="itemdatecreated"/>
    <w:basedOn w:val="DefaultParagraphFont"/>
    <w:rsid w:val="00E313F0"/>
  </w:style>
  <w:style w:type="character" w:customStyle="1" w:styleId="slug-metadata-note">
    <w:name w:val="slug-metadata-note"/>
    <w:basedOn w:val="DefaultParagraphFont"/>
    <w:rsid w:val="00E313F0"/>
  </w:style>
  <w:style w:type="character" w:customStyle="1" w:styleId="drop-capped">
    <w:name w:val="drop-capped"/>
    <w:basedOn w:val="DefaultParagraphFont"/>
    <w:rsid w:val="00E313F0"/>
  </w:style>
  <w:style w:type="paragraph" w:customStyle="1" w:styleId="articleopinion-standfirst">
    <w:name w:val="articleopinion-standfirst"/>
    <w:basedOn w:val="Normal"/>
    <w:rsid w:val="00E313F0"/>
    <w:pPr>
      <w:spacing w:before="100" w:beforeAutospacing="1" w:after="100" w:afterAutospacing="1" w:line="240" w:lineRule="auto"/>
    </w:pPr>
    <w:rPr>
      <w:rFonts w:ascii="Times" w:hAnsi="Times"/>
      <w:sz w:val="20"/>
      <w:szCs w:val="20"/>
    </w:rPr>
  </w:style>
  <w:style w:type="paragraph" w:customStyle="1" w:styleId="snippet">
    <w:name w:val="snippet"/>
    <w:basedOn w:val="Normal"/>
    <w:rsid w:val="00E313F0"/>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E313F0"/>
  </w:style>
  <w:style w:type="character" w:customStyle="1" w:styleId="view-count">
    <w:name w:val="view-count"/>
    <w:basedOn w:val="DefaultParagraphFont"/>
    <w:rsid w:val="00E313F0"/>
  </w:style>
  <w:style w:type="character" w:customStyle="1" w:styleId="rupee">
    <w:name w:val="rupee"/>
    <w:basedOn w:val="DefaultParagraphFont"/>
    <w:rsid w:val="00E313F0"/>
  </w:style>
  <w:style w:type="character" w:customStyle="1" w:styleId="grey1">
    <w:name w:val="grey1"/>
    <w:basedOn w:val="DefaultParagraphFont"/>
    <w:rsid w:val="00E313F0"/>
  </w:style>
  <w:style w:type="paragraph" w:customStyle="1" w:styleId="Pa13">
    <w:name w:val="Pa13"/>
    <w:basedOn w:val="Default"/>
    <w:next w:val="Default"/>
    <w:uiPriority w:val="99"/>
    <w:rsid w:val="00E313F0"/>
    <w:pPr>
      <w:spacing w:line="201" w:lineRule="atLeast"/>
    </w:pPr>
    <w:rPr>
      <w:rFonts w:eastAsiaTheme="minorEastAsia"/>
      <w:color w:val="auto"/>
    </w:rPr>
  </w:style>
  <w:style w:type="paragraph" w:customStyle="1" w:styleId="Pa14">
    <w:name w:val="Pa14"/>
    <w:basedOn w:val="Default"/>
    <w:next w:val="Default"/>
    <w:uiPriority w:val="99"/>
    <w:qFormat/>
    <w:rsid w:val="00E313F0"/>
    <w:pPr>
      <w:spacing w:line="241" w:lineRule="atLeast"/>
    </w:pPr>
    <w:rPr>
      <w:rFonts w:eastAsiaTheme="minorEastAsia"/>
      <w:color w:val="auto"/>
    </w:rPr>
  </w:style>
  <w:style w:type="paragraph" w:customStyle="1" w:styleId="Pa9">
    <w:name w:val="Pa9"/>
    <w:basedOn w:val="Default"/>
    <w:next w:val="Default"/>
    <w:uiPriority w:val="99"/>
    <w:rsid w:val="00E313F0"/>
    <w:pPr>
      <w:spacing w:line="241" w:lineRule="atLeast"/>
    </w:pPr>
    <w:rPr>
      <w:rFonts w:ascii="Gill Sans" w:eastAsiaTheme="minorEastAsia" w:hAnsi="Gill Sans"/>
      <w:color w:val="auto"/>
    </w:rPr>
  </w:style>
  <w:style w:type="character" w:customStyle="1" w:styleId="bureau">
    <w:name w:val="bureau"/>
    <w:basedOn w:val="DefaultParagraphFont"/>
    <w:rsid w:val="00E313F0"/>
  </w:style>
  <w:style w:type="character" w:customStyle="1" w:styleId="reporttitle">
    <w:name w:val="report_title"/>
    <w:basedOn w:val="DefaultParagraphFont"/>
    <w:rsid w:val="00E313F0"/>
  </w:style>
  <w:style w:type="character" w:customStyle="1" w:styleId="documenttype-longreleases">
    <w:name w:val="document_type_-_long_releases"/>
    <w:basedOn w:val="DefaultParagraphFont"/>
    <w:rsid w:val="00E313F0"/>
  </w:style>
  <w:style w:type="character" w:customStyle="1" w:styleId="alt-date">
    <w:name w:val="alt-date"/>
    <w:basedOn w:val="DefaultParagraphFont"/>
    <w:rsid w:val="00E313F0"/>
  </w:style>
  <w:style w:type="character" w:customStyle="1" w:styleId="entry-byline">
    <w:name w:val="entry-byline"/>
    <w:basedOn w:val="DefaultParagraphFont"/>
    <w:rsid w:val="00E313F0"/>
  </w:style>
  <w:style w:type="character" w:customStyle="1" w:styleId="taglinecontrib">
    <w:name w:val="tagline_contrib"/>
    <w:basedOn w:val="DefaultParagraphFont"/>
    <w:rsid w:val="00E313F0"/>
  </w:style>
  <w:style w:type="character" w:customStyle="1" w:styleId="articledate0">
    <w:name w:val="article_date"/>
    <w:basedOn w:val="DefaultParagraphFont"/>
    <w:rsid w:val="00E313F0"/>
  </w:style>
  <w:style w:type="paragraph" w:customStyle="1" w:styleId="hg-daily">
    <w:name w:val="hg-daily"/>
    <w:basedOn w:val="Normal"/>
    <w:rsid w:val="00E313F0"/>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E313F0"/>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E313F0"/>
  </w:style>
  <w:style w:type="character" w:customStyle="1" w:styleId="text-label">
    <w:name w:val="text-label"/>
    <w:basedOn w:val="DefaultParagraphFont"/>
    <w:rsid w:val="00E313F0"/>
  </w:style>
  <w:style w:type="character" w:customStyle="1" w:styleId="metad">
    <w:name w:val="metad"/>
    <w:rsid w:val="00E313F0"/>
  </w:style>
  <w:style w:type="character" w:customStyle="1" w:styleId="justify1">
    <w:name w:val="justify1"/>
    <w:rsid w:val="00E313F0"/>
  </w:style>
  <w:style w:type="paragraph" w:customStyle="1" w:styleId="TOC3Char">
    <w:name w:val="TOC 3 Char"/>
    <w:basedOn w:val="Normal"/>
    <w:next w:val="Normal"/>
    <w:rsid w:val="00E313F0"/>
    <w:pPr>
      <w:spacing w:after="0" w:line="240" w:lineRule="auto"/>
    </w:pPr>
    <w:rPr>
      <w:rFonts w:eastAsia="Times New Roman"/>
      <w:sz w:val="24"/>
      <w:szCs w:val="20"/>
    </w:rPr>
  </w:style>
  <w:style w:type="paragraph" w:customStyle="1" w:styleId="TOC1Char">
    <w:name w:val="TOC 1 Char"/>
    <w:basedOn w:val="Normal"/>
    <w:next w:val="Normal"/>
    <w:rsid w:val="00E313F0"/>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E313F0"/>
    <w:pPr>
      <w:spacing w:after="0" w:line="240" w:lineRule="auto"/>
      <w:jc w:val="both"/>
    </w:pPr>
    <w:rPr>
      <w:rFonts w:eastAsia="Times New Roman"/>
      <w:i/>
      <w:iCs/>
      <w:color w:val="000000"/>
    </w:rPr>
  </w:style>
  <w:style w:type="character" w:customStyle="1" w:styleId="MediumGrid11">
    <w:name w:val="Medium Grid 11"/>
    <w:uiPriority w:val="99"/>
    <w:rsid w:val="00E313F0"/>
    <w:rPr>
      <w:color w:val="808080"/>
    </w:rPr>
  </w:style>
  <w:style w:type="paragraph" w:customStyle="1" w:styleId="PlaceholderText2">
    <w:name w:val="Placeholder Text2"/>
    <w:basedOn w:val="Normal"/>
    <w:uiPriority w:val="99"/>
    <w:rsid w:val="00E313F0"/>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E313F0"/>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E313F0"/>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E313F0"/>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E313F0"/>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E313F0"/>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E313F0"/>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E313F0"/>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E313F0"/>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E313F0"/>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E313F0"/>
  </w:style>
  <w:style w:type="character" w:customStyle="1" w:styleId="s2">
    <w:name w:val="s2"/>
    <w:basedOn w:val="DefaultParagraphFont"/>
    <w:rsid w:val="00E313F0"/>
  </w:style>
  <w:style w:type="character" w:customStyle="1" w:styleId="s1">
    <w:name w:val="s1"/>
    <w:basedOn w:val="DefaultParagraphFont"/>
    <w:rsid w:val="00E313F0"/>
  </w:style>
  <w:style w:type="paragraph" w:customStyle="1" w:styleId="LanguageEditing">
    <w:name w:val="Language Editing"/>
    <w:basedOn w:val="Normal"/>
    <w:link w:val="LanguageEditingChar"/>
    <w:qFormat/>
    <w:rsid w:val="00E313F0"/>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E313F0"/>
    <w:rPr>
      <w:rFonts w:ascii="Calibri" w:eastAsia="Times New Roman" w:hAnsi="Calibri"/>
      <w:strike/>
    </w:rPr>
  </w:style>
  <w:style w:type="character" w:customStyle="1" w:styleId="action-menu-toggled-item">
    <w:name w:val="action-menu-toggled-item"/>
    <w:basedOn w:val="DefaultParagraphFont"/>
    <w:rsid w:val="00E313F0"/>
    <w:rPr>
      <w:rFonts w:ascii="Times New Roman" w:hAnsi="Times New Roman"/>
    </w:rPr>
  </w:style>
  <w:style w:type="character" w:customStyle="1" w:styleId="1Tag">
    <w:name w:val="1) Tag"/>
    <w:rsid w:val="00E313F0"/>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E313F0"/>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E313F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E313F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E313F0"/>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E313F0"/>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E313F0"/>
    <w:rPr>
      <w:rFonts w:ascii="Calibri" w:eastAsia="Times New Roman" w:hAnsi="Calibri"/>
      <w:b/>
      <w:caps/>
      <w:sz w:val="40"/>
      <w:szCs w:val="40"/>
    </w:rPr>
  </w:style>
  <w:style w:type="paragraph" w:customStyle="1" w:styleId="Strikethrough0">
    <w:name w:val="Strikethrough"/>
    <w:basedOn w:val="Normal"/>
    <w:link w:val="StrikethroughChar"/>
    <w:qFormat/>
    <w:rsid w:val="00E313F0"/>
    <w:pPr>
      <w:spacing w:after="0" w:line="240" w:lineRule="auto"/>
    </w:pPr>
    <w:rPr>
      <w:strike/>
    </w:rPr>
  </w:style>
  <w:style w:type="character" w:customStyle="1" w:styleId="StrikethroughChar">
    <w:name w:val="Strikethrough Char"/>
    <w:basedOn w:val="DefaultParagraphFont"/>
    <w:link w:val="Strikethrough0"/>
    <w:rsid w:val="00E313F0"/>
    <w:rPr>
      <w:rFonts w:ascii="Calibri" w:hAnsi="Calibri"/>
      <w:strike/>
    </w:rPr>
  </w:style>
  <w:style w:type="character" w:styleId="SubtleReference">
    <w:name w:val="Subtle Reference"/>
    <w:basedOn w:val="DefaultParagraphFont"/>
    <w:uiPriority w:val="31"/>
    <w:rsid w:val="00E313F0"/>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E313F0"/>
    <w:pPr>
      <w:spacing w:after="0" w:line="240" w:lineRule="auto"/>
    </w:pPr>
    <w:rPr>
      <w:rFonts w:asciiTheme="minorHAnsi" w:hAnsiTheme="minorHAnsi"/>
      <w:bCs/>
    </w:rPr>
  </w:style>
  <w:style w:type="character" w:customStyle="1" w:styleId="BoxBoldUnderline">
    <w:name w:val="Box Bold Underline"/>
    <w:rsid w:val="00E313F0"/>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E313F0"/>
    <w:pPr>
      <w:spacing w:after="0" w:line="240" w:lineRule="auto"/>
    </w:pPr>
    <w:rPr>
      <w:rFonts w:eastAsia="Times New Roman"/>
      <w:sz w:val="24"/>
    </w:rPr>
  </w:style>
  <w:style w:type="character" w:customStyle="1" w:styleId="NormalF6Char">
    <w:name w:val="Normal F6 Char"/>
    <w:link w:val="NormalF6"/>
    <w:rsid w:val="00E313F0"/>
    <w:rPr>
      <w:rFonts w:ascii="Calibri" w:eastAsia="Times New Roman" w:hAnsi="Calibri"/>
      <w:sz w:val="24"/>
    </w:rPr>
  </w:style>
  <w:style w:type="paragraph" w:customStyle="1" w:styleId="TagNew">
    <w:name w:val="Tag New"/>
    <w:qFormat/>
    <w:rsid w:val="00E313F0"/>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E313F0"/>
    <w:rPr>
      <w:b/>
      <w:bCs/>
      <w:sz w:val="20"/>
      <w:u w:val="single"/>
      <w:bdr w:val="single" w:sz="4" w:space="0" w:color="auto"/>
    </w:rPr>
  </w:style>
  <w:style w:type="character" w:customStyle="1" w:styleId="postby">
    <w:name w:val="post_by"/>
    <w:rsid w:val="00E313F0"/>
  </w:style>
  <w:style w:type="character" w:customStyle="1" w:styleId="postdate">
    <w:name w:val="post_date"/>
    <w:rsid w:val="00E313F0"/>
  </w:style>
  <w:style w:type="character" w:customStyle="1" w:styleId="moretop">
    <w:name w:val="more_top"/>
    <w:rsid w:val="00E313F0"/>
  </w:style>
  <w:style w:type="paragraph" w:customStyle="1" w:styleId="TagNew0">
    <w:name w:val="Tag_New"/>
    <w:qFormat/>
    <w:rsid w:val="00E313F0"/>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E313F0"/>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E313F0"/>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E313F0"/>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E313F0"/>
    <w:rPr>
      <w:rFonts w:ascii="Times New Roman" w:hAnsi="Times New Roman"/>
      <w:sz w:val="20"/>
      <w:szCs w:val="20"/>
      <w:u w:val="single"/>
    </w:rPr>
  </w:style>
  <w:style w:type="character" w:customStyle="1" w:styleId="allocatoragentsleft">
    <w:name w:val="al_locatoragentsleft"/>
    <w:basedOn w:val="DefaultParagraphFont"/>
    <w:rsid w:val="00E313F0"/>
  </w:style>
  <w:style w:type="character" w:customStyle="1" w:styleId="Style12ptBoldUnderline1">
    <w:name w:val="Style 12 pt Bold Underline1"/>
    <w:rsid w:val="00E313F0"/>
    <w:rPr>
      <w:b/>
      <w:bCs/>
      <w:sz w:val="24"/>
      <w:u w:val="single"/>
    </w:rPr>
  </w:style>
  <w:style w:type="paragraph" w:customStyle="1" w:styleId="Carding">
    <w:name w:val="Carding"/>
    <w:basedOn w:val="Normal"/>
    <w:uiPriority w:val="99"/>
    <w:qFormat/>
    <w:rsid w:val="00E313F0"/>
    <w:pPr>
      <w:spacing w:after="0" w:line="240" w:lineRule="auto"/>
    </w:pPr>
    <w:rPr>
      <w:rFonts w:eastAsia="Times New Roman"/>
      <w:sz w:val="18"/>
    </w:rPr>
  </w:style>
  <w:style w:type="character" w:customStyle="1" w:styleId="aunderline1">
    <w:name w:val="aunderline"/>
    <w:qFormat/>
    <w:rsid w:val="00E313F0"/>
    <w:rPr>
      <w:rFonts w:ascii="Times New Roman" w:hAnsi="Times New Roman"/>
      <w:sz w:val="20"/>
      <w:szCs w:val="24"/>
      <w:u w:val="thick"/>
    </w:rPr>
  </w:style>
  <w:style w:type="character" w:customStyle="1" w:styleId="StyleStyle4CharTimesNewRoman11ptBold">
    <w:name w:val="Style Style4 Char + Times New Roman 11 pt Bold"/>
    <w:rsid w:val="00E313F0"/>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E313F0"/>
  </w:style>
  <w:style w:type="character" w:customStyle="1" w:styleId="sensecontent">
    <w:name w:val="sense_content"/>
    <w:basedOn w:val="DefaultParagraphFont"/>
    <w:rsid w:val="00E313F0"/>
  </w:style>
  <w:style w:type="character" w:customStyle="1" w:styleId="vi">
    <w:name w:val="vi"/>
    <w:basedOn w:val="DefaultParagraphFont"/>
    <w:rsid w:val="00E313F0"/>
  </w:style>
  <w:style w:type="character" w:customStyle="1" w:styleId="pagetitle0">
    <w:name w:val="pagetitle"/>
    <w:basedOn w:val="DefaultParagraphFont"/>
    <w:rsid w:val="00E313F0"/>
  </w:style>
  <w:style w:type="paragraph" w:customStyle="1" w:styleId="NormalWeb8">
    <w:name w:val="Normal (Web)8"/>
    <w:basedOn w:val="Normal"/>
    <w:uiPriority w:val="99"/>
    <w:qFormat/>
    <w:rsid w:val="00E313F0"/>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E313F0"/>
    <w:rPr>
      <w:rFonts w:cs="Arial"/>
      <w:b/>
      <w:bCs/>
      <w:iCs/>
      <w:sz w:val="24"/>
      <w:szCs w:val="28"/>
      <w:lang w:val="en-US" w:eastAsia="en-US" w:bidi="ar-SA"/>
    </w:rPr>
  </w:style>
  <w:style w:type="character" w:customStyle="1" w:styleId="StyleUnderlineCharTimesBold">
    <w:name w:val="Style Underline Char + Times Bold"/>
    <w:rsid w:val="00E313F0"/>
    <w:rPr>
      <w:rFonts w:ascii="Times" w:hAnsi="Times"/>
      <w:b w:val="0"/>
      <w:bCs/>
      <w:sz w:val="20"/>
      <w:u w:val="single"/>
    </w:rPr>
  </w:style>
  <w:style w:type="character" w:customStyle="1" w:styleId="blubigktbiz">
    <w:name w:val="blubigktbiz"/>
    <w:rsid w:val="00E313F0"/>
  </w:style>
  <w:style w:type="character" w:customStyle="1" w:styleId="Style4CharChar">
    <w:name w:val="Style4 Char Char"/>
    <w:rsid w:val="00E313F0"/>
    <w:rPr>
      <w:rFonts w:ascii="Arial Narrow" w:hAnsi="Arial Narrow"/>
      <w:noProof w:val="0"/>
      <w:szCs w:val="24"/>
      <w:u w:val="single"/>
      <w:lang w:val="en-US" w:eastAsia="en-US" w:bidi="ar-SA"/>
    </w:rPr>
  </w:style>
  <w:style w:type="character" w:customStyle="1" w:styleId="StyleEmphasisArial12ptBold">
    <w:name w:val="Style Emphasis + Arial 12 pt Bold"/>
    <w:rsid w:val="00E313F0"/>
    <w:rPr>
      <w:rFonts w:ascii="Arial" w:hAnsi="Arial"/>
      <w:b/>
      <w:bCs/>
      <w:i/>
      <w:iCs/>
      <w:sz w:val="24"/>
    </w:rPr>
  </w:style>
  <w:style w:type="character" w:customStyle="1" w:styleId="super">
    <w:name w:val="super"/>
    <w:rsid w:val="00E313F0"/>
  </w:style>
  <w:style w:type="character" w:customStyle="1" w:styleId="text30">
    <w:name w:val="text30"/>
    <w:rsid w:val="00E313F0"/>
  </w:style>
  <w:style w:type="character" w:customStyle="1" w:styleId="uppercase">
    <w:name w:val="uppercase"/>
    <w:rsid w:val="00E313F0"/>
  </w:style>
  <w:style w:type="character" w:customStyle="1" w:styleId="mainbody1">
    <w:name w:val="mainbody1"/>
    <w:rsid w:val="00E313F0"/>
    <w:rPr>
      <w:rFonts w:ascii="Verdana" w:hAnsi="Verdana" w:hint="default"/>
      <w:color w:val="000000"/>
      <w:sz w:val="22"/>
      <w:szCs w:val="22"/>
    </w:rPr>
  </w:style>
  <w:style w:type="paragraph" w:customStyle="1" w:styleId="author-credentials">
    <w:name w:val="author-credentials"/>
    <w:basedOn w:val="Normal"/>
    <w:qFormat/>
    <w:rsid w:val="00E313F0"/>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E313F0"/>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E313F0"/>
    <w:rPr>
      <w:b/>
      <w:bCs/>
      <w:u w:val="single"/>
    </w:rPr>
  </w:style>
  <w:style w:type="paragraph" w:customStyle="1" w:styleId="StyleUnderlined11ptBold">
    <w:name w:val="Style Underlined + 11 pt Bold"/>
    <w:basedOn w:val="underlined"/>
    <w:link w:val="StyleUnderlined11ptBoldChar"/>
    <w:qFormat/>
    <w:rsid w:val="00E313F0"/>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E313F0"/>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E313F0"/>
    <w:rPr>
      <w:rFonts w:cs="Arial"/>
      <w:bCs/>
      <w:szCs w:val="26"/>
      <w:u w:val="single"/>
      <w:lang w:val="en-US" w:eastAsia="en-US" w:bidi="ar-SA"/>
    </w:rPr>
  </w:style>
  <w:style w:type="character" w:customStyle="1" w:styleId="StyleUnderlinePatternClearYellow">
    <w:name w:val="Style Underline Pattern: Clear (Yellow)"/>
    <w:basedOn w:val="DefaultParagraphFont"/>
    <w:rsid w:val="00E313F0"/>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E313F0"/>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E313F0"/>
    <w:rPr>
      <w:rFonts w:eastAsia="Calibri"/>
      <w:u w:val="single"/>
    </w:rPr>
  </w:style>
  <w:style w:type="paragraph" w:customStyle="1" w:styleId="StyleStyleStyleCNA9ptBefore1pt8ptPatternClear">
    <w:name w:val="Style Style Style CN A + 9 pt Before:  1 pt + 8 pt + Pattern: Clear..."/>
    <w:basedOn w:val="Normal"/>
    <w:autoRedefine/>
    <w:rsid w:val="00E313F0"/>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E313F0"/>
    <w:rPr>
      <w:b w:val="0"/>
      <w:bCs/>
      <w:u w:val="single"/>
    </w:rPr>
  </w:style>
  <w:style w:type="character" w:customStyle="1" w:styleId="formatp">
    <w:name w:val="formatp"/>
    <w:rsid w:val="00E313F0"/>
  </w:style>
  <w:style w:type="character" w:customStyle="1" w:styleId="yshortcutscs4-ndcor">
    <w:name w:val="yshortcuts cs4-ndcor"/>
    <w:rsid w:val="00E313F0"/>
  </w:style>
  <w:style w:type="character" w:customStyle="1" w:styleId="price">
    <w:name w:val="price"/>
    <w:rsid w:val="00E313F0"/>
  </w:style>
  <w:style w:type="character" w:customStyle="1" w:styleId="price-change">
    <w:name w:val="price-change"/>
    <w:rsid w:val="00E313F0"/>
  </w:style>
  <w:style w:type="character" w:customStyle="1" w:styleId="percent-change">
    <w:name w:val="percent-change"/>
    <w:rsid w:val="00E313F0"/>
  </w:style>
  <w:style w:type="character" w:customStyle="1" w:styleId="bibfont">
    <w:name w:val="bibfont"/>
    <w:rsid w:val="00E313F0"/>
    <w:rPr>
      <w:rFonts w:cs="Times New Roman"/>
    </w:rPr>
  </w:style>
  <w:style w:type="paragraph" w:customStyle="1" w:styleId="underlined1">
    <w:name w:val="underlined1"/>
    <w:next w:val="Normal"/>
    <w:autoRedefine/>
    <w:rsid w:val="00E313F0"/>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E313F0"/>
    <w:rPr>
      <w:rFonts w:eastAsia="Times New Roman"/>
      <w:b/>
      <w:sz w:val="24"/>
      <w:lang w:val="x-none" w:eastAsia="x-none"/>
    </w:rPr>
  </w:style>
  <w:style w:type="character" w:customStyle="1" w:styleId="SourceBoldedChar">
    <w:name w:val="Source Bolded Char"/>
    <w:link w:val="SourceBolded"/>
    <w:rsid w:val="00E313F0"/>
    <w:rPr>
      <w:rFonts w:ascii="Calibri" w:eastAsia="Times New Roman" w:hAnsi="Calibri"/>
      <w:b/>
      <w:sz w:val="24"/>
      <w:lang w:val="x-none" w:eastAsia="x-none"/>
    </w:rPr>
  </w:style>
  <w:style w:type="paragraph" w:customStyle="1" w:styleId="CardDownSize">
    <w:name w:val="CardDownSize"/>
    <w:basedOn w:val="Normal"/>
    <w:link w:val="CardDownSizeChar"/>
    <w:rsid w:val="00E313F0"/>
    <w:pPr>
      <w:spacing w:after="0" w:line="240" w:lineRule="auto"/>
    </w:pPr>
    <w:rPr>
      <w:rFonts w:eastAsia="Calibri"/>
      <w:szCs w:val="20"/>
      <w:lang w:val="x-none" w:eastAsia="x-none"/>
    </w:rPr>
  </w:style>
  <w:style w:type="character" w:customStyle="1" w:styleId="CardDownSizeChar">
    <w:name w:val="CardDownSize Char"/>
    <w:link w:val="CardDownSize"/>
    <w:rsid w:val="00E313F0"/>
    <w:rPr>
      <w:rFonts w:ascii="Calibri" w:eastAsia="Calibri" w:hAnsi="Calibri"/>
      <w:szCs w:val="20"/>
      <w:lang w:val="x-none" w:eastAsia="x-none"/>
    </w:rPr>
  </w:style>
  <w:style w:type="paragraph" w:customStyle="1" w:styleId="Citation10">
    <w:name w:val="Citation1"/>
    <w:basedOn w:val="Normal"/>
    <w:link w:val="Citation1Char"/>
    <w:qFormat/>
    <w:rsid w:val="00E313F0"/>
    <w:pPr>
      <w:spacing w:after="0" w:line="240" w:lineRule="auto"/>
    </w:pPr>
    <w:rPr>
      <w:rFonts w:eastAsia="Calibri"/>
      <w:b/>
      <w:sz w:val="24"/>
      <w:u w:val="single"/>
      <w:lang w:val="x-none" w:eastAsia="x-none"/>
    </w:rPr>
  </w:style>
  <w:style w:type="character" w:customStyle="1" w:styleId="Citation1Char">
    <w:name w:val="Citation1 Char"/>
    <w:link w:val="Citation10"/>
    <w:rsid w:val="00E313F0"/>
    <w:rPr>
      <w:rFonts w:ascii="Calibri" w:eastAsia="Calibri" w:hAnsi="Calibri"/>
      <w:b/>
      <w:sz w:val="24"/>
      <w:u w:val="single"/>
      <w:lang w:val="x-none" w:eastAsia="x-none"/>
    </w:rPr>
  </w:style>
  <w:style w:type="character" w:customStyle="1" w:styleId="TaglineChar">
    <w:name w:val="Tagline Char"/>
    <w:link w:val="Tagline0"/>
    <w:rsid w:val="00E313F0"/>
    <w:rPr>
      <w:rFonts w:ascii="Calibri" w:hAnsi="Calibri"/>
      <w:b/>
    </w:rPr>
  </w:style>
  <w:style w:type="character" w:customStyle="1" w:styleId="boldciteChar1">
    <w:name w:val="bold cite Char1"/>
    <w:rsid w:val="00E313F0"/>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E313F0"/>
  </w:style>
  <w:style w:type="character" w:customStyle="1" w:styleId="leveluptitle">
    <w:name w:val="leveluptitle"/>
    <w:basedOn w:val="DefaultParagraphFont"/>
    <w:rsid w:val="00E313F0"/>
  </w:style>
  <w:style w:type="character" w:customStyle="1" w:styleId="Irrelevant6fontChar">
    <w:name w:val="Irrelevant (6 font) Char"/>
    <w:basedOn w:val="DefaultParagraphFont"/>
    <w:link w:val="Irrelevant6font"/>
    <w:rsid w:val="00E313F0"/>
    <w:rPr>
      <w:rFonts w:ascii="Calibri" w:eastAsia="Calibri" w:hAnsi="Calibri"/>
      <w:sz w:val="12"/>
      <w:szCs w:val="12"/>
    </w:rPr>
  </w:style>
  <w:style w:type="numbering" w:customStyle="1" w:styleId="NoList11111">
    <w:name w:val="No List11111"/>
    <w:next w:val="NoList"/>
    <w:uiPriority w:val="99"/>
    <w:semiHidden/>
    <w:unhideWhenUsed/>
    <w:rsid w:val="00E313F0"/>
  </w:style>
  <w:style w:type="paragraph" w:customStyle="1" w:styleId="Non-NavPanelTag">
    <w:name w:val="Non-Nav Panel Tag"/>
    <w:basedOn w:val="Normal"/>
    <w:qFormat/>
    <w:rsid w:val="00E313F0"/>
    <w:pPr>
      <w:spacing w:after="0" w:line="240" w:lineRule="auto"/>
    </w:pPr>
    <w:rPr>
      <w:b/>
    </w:rPr>
  </w:style>
  <w:style w:type="character" w:customStyle="1" w:styleId="Hyperlink3">
    <w:name w:val="Hyperlink.3"/>
    <w:basedOn w:val="DefaultParagraphFont"/>
    <w:rsid w:val="00E313F0"/>
    <w:rPr>
      <w:sz w:val="18"/>
      <w:szCs w:val="18"/>
    </w:rPr>
  </w:style>
  <w:style w:type="character" w:customStyle="1" w:styleId="Hyperlink40">
    <w:name w:val="Hyperlink.4"/>
    <w:basedOn w:val="DefaultParagraphFont"/>
    <w:rsid w:val="00E313F0"/>
    <w:rPr>
      <w:sz w:val="18"/>
      <w:szCs w:val="18"/>
    </w:rPr>
  </w:style>
  <w:style w:type="character" w:customStyle="1" w:styleId="SmallCharChar">
    <w:name w:val="Small Char Char"/>
    <w:basedOn w:val="DefaultParagraphFont"/>
    <w:rsid w:val="00E313F0"/>
    <w:rPr>
      <w:sz w:val="17"/>
      <w:szCs w:val="24"/>
      <w:lang w:val="en-US" w:eastAsia="en-US" w:bidi="ar-SA"/>
    </w:rPr>
  </w:style>
  <w:style w:type="paragraph" w:customStyle="1" w:styleId="TagsFutura">
    <w:name w:val="TagsFutura"/>
    <w:basedOn w:val="Normal"/>
    <w:next w:val="Cites"/>
    <w:rsid w:val="00E313F0"/>
    <w:pPr>
      <w:spacing w:after="0" w:line="240" w:lineRule="auto"/>
    </w:pPr>
    <w:rPr>
      <w:rFonts w:ascii="Futura" w:eastAsia="Times" w:hAnsi="Futura"/>
      <w:b/>
      <w:caps/>
      <w:sz w:val="18"/>
      <w:szCs w:val="20"/>
    </w:rPr>
  </w:style>
  <w:style w:type="paragraph" w:customStyle="1" w:styleId="DebateTag0">
    <w:name w:val="DebateTag"/>
    <w:basedOn w:val="Normal"/>
    <w:qFormat/>
    <w:rsid w:val="00E313F0"/>
    <w:pPr>
      <w:spacing w:after="0" w:line="240" w:lineRule="auto"/>
    </w:pPr>
    <w:rPr>
      <w:rFonts w:eastAsia="Calibri"/>
      <w:b/>
    </w:rPr>
  </w:style>
  <w:style w:type="character" w:customStyle="1" w:styleId="Intemphasis">
    <w:name w:val="Intemphasis"/>
    <w:uiPriority w:val="1"/>
    <w:qFormat/>
    <w:rsid w:val="00E313F0"/>
    <w:rPr>
      <w:rFonts w:ascii="Cambria" w:hAnsi="Cambria"/>
      <w:b/>
      <w:sz w:val="20"/>
      <w:u w:val="single"/>
      <w:bdr w:val="single" w:sz="4" w:space="0" w:color="auto"/>
      <w:shd w:val="pct25" w:color="auto" w:fill="auto"/>
    </w:rPr>
  </w:style>
  <w:style w:type="paragraph" w:customStyle="1" w:styleId="Heading42">
    <w:name w:val="Heading 42"/>
    <w:basedOn w:val="Normal"/>
    <w:qFormat/>
    <w:rsid w:val="00E313F0"/>
    <w:pPr>
      <w:spacing w:after="0" w:line="240" w:lineRule="auto"/>
    </w:pPr>
    <w:rPr>
      <w:rFonts w:eastAsia="Times New Roman"/>
    </w:rPr>
  </w:style>
  <w:style w:type="paragraph" w:customStyle="1" w:styleId="DebateNormal">
    <w:name w:val="DebateNormal"/>
    <w:basedOn w:val="Normal"/>
    <w:link w:val="DebateNormalChar"/>
    <w:qFormat/>
    <w:rsid w:val="00E313F0"/>
    <w:pPr>
      <w:spacing w:after="0" w:line="276" w:lineRule="auto"/>
    </w:pPr>
    <w:rPr>
      <w:rFonts w:eastAsia="Calibri"/>
      <w:szCs w:val="20"/>
    </w:rPr>
  </w:style>
  <w:style w:type="character" w:customStyle="1" w:styleId="DebateNormalChar">
    <w:name w:val="DebateNormal Char"/>
    <w:basedOn w:val="DefaultParagraphFont"/>
    <w:link w:val="DebateNormal"/>
    <w:rsid w:val="00E313F0"/>
    <w:rPr>
      <w:rFonts w:ascii="Calibri" w:eastAsia="Calibri" w:hAnsi="Calibri"/>
      <w:szCs w:val="20"/>
    </w:rPr>
  </w:style>
  <w:style w:type="paragraph" w:customStyle="1" w:styleId="DebateEmphasis">
    <w:name w:val="DebateEmphasis"/>
    <w:basedOn w:val="Normal"/>
    <w:link w:val="DebateEmphasisChar"/>
    <w:qFormat/>
    <w:rsid w:val="00E313F0"/>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E313F0"/>
    <w:rPr>
      <w:rFonts w:ascii="Calibri" w:eastAsia="Calibri" w:hAnsi="Calibri"/>
      <w:b/>
      <w:szCs w:val="20"/>
      <w:u w:val="single"/>
    </w:rPr>
  </w:style>
  <w:style w:type="paragraph" w:customStyle="1" w:styleId="NormalCite">
    <w:name w:val="NormalCite"/>
    <w:link w:val="NormalCiteChar"/>
    <w:qFormat/>
    <w:rsid w:val="00E313F0"/>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E313F0"/>
    <w:rPr>
      <w:rFonts w:ascii="Times New Roman" w:hAnsi="Times New Roman" w:cs="Times New Roman"/>
      <w:sz w:val="18"/>
    </w:rPr>
  </w:style>
  <w:style w:type="paragraph" w:customStyle="1" w:styleId="StyleUnderlineChar11pt2">
    <w:name w:val="Style Underline Char + 11 pt2"/>
    <w:link w:val="StyleUnderlineChar11pt2Char"/>
    <w:qFormat/>
    <w:rsid w:val="00E313F0"/>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E313F0"/>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E313F0"/>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E313F0"/>
    <w:rPr>
      <w:rFonts w:eastAsia="Times New Roman" w:cs="Calibri"/>
      <w:szCs w:val="24"/>
      <w:u w:val="single"/>
      <w:bdr w:val="single" w:sz="4" w:space="0" w:color="auto"/>
    </w:rPr>
  </w:style>
  <w:style w:type="character" w:customStyle="1" w:styleId="Style9pt">
    <w:name w:val="Style 9 pt"/>
    <w:basedOn w:val="DefaultParagraphFont"/>
    <w:rsid w:val="00E313F0"/>
    <w:rPr>
      <w:rFonts w:ascii="Times New Roman" w:hAnsi="Times New Roman"/>
      <w:sz w:val="20"/>
    </w:rPr>
  </w:style>
  <w:style w:type="character" w:customStyle="1" w:styleId="StyleunderlineArialNarrow9ptBold">
    <w:name w:val="Style underline + Arial Narrow 9 pt Bold"/>
    <w:basedOn w:val="underline"/>
    <w:rsid w:val="00E313F0"/>
    <w:rPr>
      <w:u w:val="single"/>
      <w:lang w:val="en-US" w:eastAsia="en-US" w:bidi="ar-SA"/>
    </w:rPr>
  </w:style>
  <w:style w:type="paragraph" w:customStyle="1" w:styleId="StylecardCharCharArialNarrow9pt">
    <w:name w:val="Style card Char Char + Arial Narrow 9 pt"/>
    <w:link w:val="StylecardCharCharArialNarrow9ptChar"/>
    <w:qFormat/>
    <w:rsid w:val="00E313F0"/>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E313F0"/>
    <w:rPr>
      <w:rFonts w:eastAsia="Times New Roman"/>
      <w:szCs w:val="20"/>
    </w:rPr>
  </w:style>
  <w:style w:type="paragraph" w:customStyle="1" w:styleId="StyleCardTextArialNarrow9pt">
    <w:name w:val="Style Card Text + Arial Narrow 9 pt"/>
    <w:link w:val="StyleCardTextArialNarrow9ptChar"/>
    <w:qFormat/>
    <w:rsid w:val="00E313F0"/>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E313F0"/>
    <w:rPr>
      <w:rFonts w:eastAsia="Times New Roman"/>
      <w:szCs w:val="24"/>
    </w:rPr>
  </w:style>
  <w:style w:type="character" w:customStyle="1" w:styleId="StyleBoldandUnderlineCharCharCharChar9pt">
    <w:name w:val="Style Bold and Underline Char Char Char Char + 9 pt"/>
    <w:basedOn w:val="DefaultParagraphFont"/>
    <w:rsid w:val="00E313F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E313F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E313F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E313F0"/>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E313F0"/>
    <w:rPr>
      <w:rFonts w:eastAsia="Times New Roman"/>
      <w:szCs w:val="24"/>
    </w:rPr>
  </w:style>
  <w:style w:type="paragraph" w:customStyle="1" w:styleId="StyleMinimizedTextArialNarrow9pt">
    <w:name w:val="Style Minimized Text + Arial Narrow 9 pt"/>
    <w:basedOn w:val="Normal"/>
    <w:link w:val="StyleMinimizedTextArialNarrow9ptChar"/>
    <w:qFormat/>
    <w:rsid w:val="00E313F0"/>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E313F0"/>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E313F0"/>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E313F0"/>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E313F0"/>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E313F0"/>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E313F0"/>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E313F0"/>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E313F0"/>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E313F0"/>
    <w:rPr>
      <w:rFonts w:cs="Arial"/>
      <w:bCs/>
      <w:szCs w:val="26"/>
      <w:u w:val="single"/>
      <w:lang w:val="en-US" w:eastAsia="en-US" w:bidi="ar-SA"/>
    </w:rPr>
  </w:style>
  <w:style w:type="character" w:customStyle="1" w:styleId="AUnterdline">
    <w:name w:val="AUnterdline"/>
    <w:qFormat/>
    <w:rsid w:val="00E313F0"/>
    <w:rPr>
      <w:rFonts w:ascii="Times New Roman" w:hAnsi="Times New Roman"/>
      <w:sz w:val="20"/>
      <w:u w:val="single"/>
    </w:rPr>
  </w:style>
  <w:style w:type="character" w:customStyle="1" w:styleId="DontRead">
    <w:name w:val="Don't Read"/>
    <w:qFormat/>
    <w:rsid w:val="00E313F0"/>
    <w:rPr>
      <w:rFonts w:ascii="Times New Roman" w:hAnsi="Times New Roman"/>
      <w:sz w:val="16"/>
    </w:rPr>
  </w:style>
  <w:style w:type="character" w:customStyle="1" w:styleId="CharChar113">
    <w:name w:val="Char Char113"/>
    <w:basedOn w:val="DefaultParagraphFont"/>
    <w:rsid w:val="00E313F0"/>
    <w:rPr>
      <w:rFonts w:cs="Arial"/>
      <w:bCs/>
      <w:szCs w:val="26"/>
      <w:u w:val="single"/>
      <w:lang w:val="en-US" w:eastAsia="en-US" w:bidi="ar-SA"/>
    </w:rPr>
  </w:style>
  <w:style w:type="character" w:customStyle="1" w:styleId="StyleunderlineBold0">
    <w:name w:val="Style underline + Bold"/>
    <w:basedOn w:val="underline"/>
    <w:rsid w:val="00E313F0"/>
    <w:rPr>
      <w:u w:val="single"/>
      <w:lang w:val="en-US" w:eastAsia="en-US" w:bidi="ar-SA"/>
    </w:rPr>
  </w:style>
  <w:style w:type="character" w:customStyle="1" w:styleId="StyleunderlineCharNotBold">
    <w:name w:val="Style underline Char + Not Bold"/>
    <w:basedOn w:val="underlineChar"/>
    <w:rsid w:val="00E313F0"/>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E313F0"/>
    <w:pPr>
      <w:spacing w:after="0" w:line="240" w:lineRule="auto"/>
    </w:pPr>
    <w:rPr>
      <w:rFonts w:eastAsia="Times New Roman"/>
      <w:b/>
      <w:u w:val="single"/>
    </w:rPr>
  </w:style>
  <w:style w:type="character" w:customStyle="1" w:styleId="UnderlineChar5Char">
    <w:name w:val="Underline Char5 Char"/>
    <w:basedOn w:val="DefaultParagraphFont"/>
    <w:rsid w:val="00E313F0"/>
    <w:rPr>
      <w:szCs w:val="24"/>
      <w:u w:val="single"/>
      <w:lang w:val="en-US" w:eastAsia="en-US" w:bidi="ar-SA"/>
    </w:rPr>
  </w:style>
  <w:style w:type="paragraph" w:customStyle="1" w:styleId="UnderlineChar4">
    <w:name w:val="Underline Char4"/>
    <w:basedOn w:val="Normal"/>
    <w:link w:val="UnderlineChar4Char"/>
    <w:qFormat/>
    <w:rsid w:val="00E313F0"/>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E313F0"/>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E313F0"/>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E313F0"/>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E313F0"/>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E313F0"/>
    <w:rPr>
      <w:rFonts w:ascii="Calibri" w:eastAsia="Times New Roman" w:hAnsi="Calibri"/>
      <w:b/>
      <w:u w:val="single"/>
    </w:rPr>
  </w:style>
  <w:style w:type="character" w:customStyle="1" w:styleId="base">
    <w:name w:val="base"/>
    <w:basedOn w:val="DefaultParagraphFont"/>
    <w:rsid w:val="00E313F0"/>
  </w:style>
  <w:style w:type="character" w:customStyle="1" w:styleId="part-of-speech">
    <w:name w:val="part-of-speech"/>
    <w:basedOn w:val="DefaultParagraphFont"/>
    <w:rsid w:val="00E313F0"/>
  </w:style>
  <w:style w:type="paragraph" w:customStyle="1" w:styleId="UnderlineBoldIndent">
    <w:name w:val="Underline + Bold Indent"/>
    <w:basedOn w:val="Normal"/>
    <w:link w:val="UnderlineBoldIndentCharChar"/>
    <w:qFormat/>
    <w:rsid w:val="00E313F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E313F0"/>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E313F0"/>
    <w:rPr>
      <w:u w:val="single"/>
    </w:rPr>
  </w:style>
  <w:style w:type="character" w:customStyle="1" w:styleId="StyleUnderlineBoldIndent11ptChar">
    <w:name w:val="Style Underline + Bold Indent + 11 pt Char"/>
    <w:link w:val="StyleUnderlineBoldIndent11pt"/>
    <w:rsid w:val="00E313F0"/>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E313F0"/>
    <w:rPr>
      <w:b/>
      <w:bCs/>
      <w:u w:val="single"/>
    </w:rPr>
  </w:style>
  <w:style w:type="character" w:customStyle="1" w:styleId="StyleUnderlineBoldIndent11ptBoldChar">
    <w:name w:val="Style Underline + Bold Indent + 11 pt Bold Char"/>
    <w:link w:val="StyleUnderlineBoldIndent11ptBold"/>
    <w:rsid w:val="00E313F0"/>
    <w:rPr>
      <w:rFonts w:ascii="Calibri" w:eastAsia="Times New Roman" w:hAnsi="Calibri"/>
      <w:b/>
      <w:bCs/>
      <w:szCs w:val="20"/>
      <w:u w:val="single"/>
    </w:rPr>
  </w:style>
  <w:style w:type="character" w:customStyle="1" w:styleId="FontStyle177">
    <w:name w:val="Font Style177"/>
    <w:basedOn w:val="DefaultParagraphFont"/>
    <w:uiPriority w:val="99"/>
    <w:rsid w:val="00E313F0"/>
    <w:rPr>
      <w:rFonts w:ascii="Times New Roman" w:hAnsi="Times New Roman" w:cs="Times New Roman"/>
      <w:sz w:val="20"/>
      <w:szCs w:val="20"/>
    </w:rPr>
  </w:style>
  <w:style w:type="character" w:customStyle="1" w:styleId="FontStyle173">
    <w:name w:val="Font Style173"/>
    <w:basedOn w:val="DefaultParagraphFont"/>
    <w:uiPriority w:val="99"/>
    <w:rsid w:val="00E313F0"/>
    <w:rPr>
      <w:rFonts w:ascii="Times New Roman" w:hAnsi="Times New Roman" w:cs="Times New Roman"/>
      <w:sz w:val="14"/>
      <w:szCs w:val="14"/>
    </w:rPr>
  </w:style>
  <w:style w:type="character" w:customStyle="1" w:styleId="FontStyle151">
    <w:name w:val="Font Style151"/>
    <w:basedOn w:val="DefaultParagraphFont"/>
    <w:uiPriority w:val="99"/>
    <w:rsid w:val="00E313F0"/>
    <w:rPr>
      <w:rFonts w:ascii="Arial Narrow" w:hAnsi="Arial Narrow" w:cs="Arial Narrow"/>
      <w:b/>
      <w:bCs/>
      <w:sz w:val="12"/>
      <w:szCs w:val="12"/>
    </w:rPr>
  </w:style>
  <w:style w:type="character" w:customStyle="1" w:styleId="FontStyle156">
    <w:name w:val="Font Style156"/>
    <w:basedOn w:val="DefaultParagraphFont"/>
    <w:uiPriority w:val="99"/>
    <w:rsid w:val="00E313F0"/>
    <w:rPr>
      <w:rFonts w:ascii="Arial Narrow" w:hAnsi="Arial Narrow" w:cs="Arial Narrow"/>
      <w:sz w:val="8"/>
      <w:szCs w:val="8"/>
    </w:rPr>
  </w:style>
  <w:style w:type="character" w:customStyle="1" w:styleId="FontStyle160">
    <w:name w:val="Font Style160"/>
    <w:basedOn w:val="DefaultParagraphFont"/>
    <w:uiPriority w:val="99"/>
    <w:rsid w:val="00E313F0"/>
    <w:rPr>
      <w:rFonts w:ascii="Times New Roman" w:hAnsi="Times New Roman" w:cs="Times New Roman"/>
      <w:b/>
      <w:bCs/>
      <w:sz w:val="20"/>
      <w:szCs w:val="20"/>
    </w:rPr>
  </w:style>
  <w:style w:type="character" w:customStyle="1" w:styleId="FontStyle178">
    <w:name w:val="Font Style178"/>
    <w:basedOn w:val="DefaultParagraphFont"/>
    <w:uiPriority w:val="99"/>
    <w:rsid w:val="00E313F0"/>
    <w:rPr>
      <w:rFonts w:ascii="Times New Roman" w:hAnsi="Times New Roman" w:cs="Times New Roman"/>
      <w:sz w:val="18"/>
      <w:szCs w:val="18"/>
    </w:rPr>
  </w:style>
  <w:style w:type="paragraph" w:customStyle="1" w:styleId="Style140">
    <w:name w:val="Style14"/>
    <w:basedOn w:val="Normal"/>
    <w:uiPriority w:val="99"/>
    <w:qFormat/>
    <w:rsid w:val="00E313F0"/>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E313F0"/>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E313F0"/>
    <w:rPr>
      <w:rFonts w:ascii="Times New Roman" w:hAnsi="Times New Roman" w:cs="Times New Roman"/>
      <w:sz w:val="12"/>
      <w:szCs w:val="12"/>
    </w:rPr>
  </w:style>
  <w:style w:type="paragraph" w:customStyle="1" w:styleId="Style90">
    <w:name w:val="Style9"/>
    <w:basedOn w:val="Normal"/>
    <w:uiPriority w:val="99"/>
    <w:qFormat/>
    <w:rsid w:val="00E313F0"/>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E313F0"/>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E313F0"/>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E313F0"/>
    <w:rPr>
      <w:rFonts w:ascii="Times New Roman" w:hAnsi="Times New Roman" w:cs="Times New Roman"/>
      <w:sz w:val="16"/>
      <w:szCs w:val="16"/>
    </w:rPr>
  </w:style>
  <w:style w:type="paragraph" w:customStyle="1" w:styleId="Stylecard11pt">
    <w:name w:val="Style card + 11 pt"/>
    <w:basedOn w:val="Normal"/>
    <w:link w:val="Stylecard11ptChar"/>
    <w:qFormat/>
    <w:rsid w:val="00E313F0"/>
    <w:pPr>
      <w:spacing w:after="0" w:line="240" w:lineRule="auto"/>
      <w:ind w:left="288" w:right="288"/>
    </w:pPr>
    <w:rPr>
      <w:rFonts w:eastAsia="SimSun"/>
      <w:sz w:val="20"/>
      <w:lang w:eastAsia="zh-CN"/>
    </w:rPr>
  </w:style>
  <w:style w:type="character" w:customStyle="1" w:styleId="Stylecard11ptChar">
    <w:name w:val="Style card + 11 pt Char"/>
    <w:link w:val="Stylecard11pt"/>
    <w:rsid w:val="00E313F0"/>
    <w:rPr>
      <w:rFonts w:ascii="Calibri" w:eastAsia="SimSun" w:hAnsi="Calibri"/>
      <w:sz w:val="20"/>
      <w:lang w:eastAsia="zh-CN"/>
    </w:rPr>
  </w:style>
  <w:style w:type="character" w:customStyle="1" w:styleId="globalcontentbody">
    <w:name w:val="globalcontentbody"/>
    <w:basedOn w:val="DefaultParagraphFont"/>
    <w:rsid w:val="00E313F0"/>
  </w:style>
  <w:style w:type="character" w:customStyle="1" w:styleId="authorbio">
    <w:name w:val="authorbio"/>
    <w:basedOn w:val="DefaultParagraphFont"/>
    <w:rsid w:val="00E313F0"/>
  </w:style>
  <w:style w:type="character" w:customStyle="1" w:styleId="StyleBoldandUnderlineCharChar11pt">
    <w:name w:val="Style Bold and Underline Char Char + 11 pt"/>
    <w:basedOn w:val="DefaultParagraphFont"/>
    <w:rsid w:val="00E313F0"/>
    <w:rPr>
      <w:b/>
      <w:bCs/>
      <w:noProof w:val="0"/>
      <w:sz w:val="20"/>
      <w:u w:val="single"/>
      <w:lang w:val="en-US" w:eastAsia="en-US" w:bidi="ar-SA"/>
    </w:rPr>
  </w:style>
  <w:style w:type="character" w:customStyle="1" w:styleId="Hyperlink23">
    <w:name w:val="Hyperlink23"/>
    <w:basedOn w:val="DefaultParagraphFont"/>
    <w:rsid w:val="00E313F0"/>
    <w:rPr>
      <w:color w:val="3300CC"/>
      <w:u w:val="single"/>
    </w:rPr>
  </w:style>
  <w:style w:type="character" w:customStyle="1" w:styleId="CharChar114">
    <w:name w:val="Char Char114"/>
    <w:basedOn w:val="DefaultParagraphFont"/>
    <w:rsid w:val="00E313F0"/>
    <w:rPr>
      <w:rFonts w:cs="Arial"/>
      <w:bCs/>
      <w:szCs w:val="26"/>
      <w:u w:val="single"/>
      <w:lang w:val="en-US" w:eastAsia="en-US" w:bidi="ar-SA"/>
    </w:rPr>
  </w:style>
  <w:style w:type="character" w:customStyle="1" w:styleId="CharChar112">
    <w:name w:val="Char Char112"/>
    <w:basedOn w:val="DefaultParagraphFont"/>
    <w:rsid w:val="00E313F0"/>
    <w:rPr>
      <w:rFonts w:cs="Arial"/>
      <w:bCs/>
      <w:szCs w:val="26"/>
      <w:u w:val="single"/>
      <w:lang w:val="en-US" w:eastAsia="en-US" w:bidi="ar-SA"/>
    </w:rPr>
  </w:style>
  <w:style w:type="paragraph" w:customStyle="1" w:styleId="WW-Default1">
    <w:name w:val="WW-Default1"/>
    <w:basedOn w:val="Normal"/>
    <w:qFormat/>
    <w:rsid w:val="00E313F0"/>
    <w:pPr>
      <w:suppressAutoHyphens/>
      <w:spacing w:after="0" w:line="240" w:lineRule="auto"/>
    </w:pPr>
    <w:rPr>
      <w:rFonts w:eastAsia="Times New Roman"/>
      <w:b/>
      <w:bCs/>
      <w:szCs w:val="20"/>
      <w:lang w:eastAsia="ar-SA"/>
    </w:rPr>
  </w:style>
  <w:style w:type="character" w:customStyle="1" w:styleId="zoomme">
    <w:name w:val="zoomme"/>
    <w:basedOn w:val="DefaultParagraphFont"/>
    <w:rsid w:val="00E313F0"/>
  </w:style>
  <w:style w:type="character" w:customStyle="1" w:styleId="classauthor">
    <w:name w:val="class=&quot;author&quot;"/>
    <w:basedOn w:val="DefaultParagraphFont"/>
    <w:rsid w:val="00E313F0"/>
  </w:style>
  <w:style w:type="paragraph" w:customStyle="1" w:styleId="Stylecard11ptUnderline">
    <w:name w:val="Style card + 11 pt Underline"/>
    <w:basedOn w:val="Normal"/>
    <w:link w:val="Stylecard11ptUnderlineChar"/>
    <w:qFormat/>
    <w:rsid w:val="00E313F0"/>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E313F0"/>
    <w:rPr>
      <w:rFonts w:ascii="Calibri" w:eastAsia="SimSun" w:hAnsi="Calibri"/>
      <w:sz w:val="20"/>
      <w:u w:val="single"/>
      <w:lang w:eastAsia="zh-CN"/>
    </w:rPr>
  </w:style>
  <w:style w:type="character" w:customStyle="1" w:styleId="officialstitle-">
    <w:name w:val="official_s_title-"/>
    <w:basedOn w:val="DefaultParagraphFont"/>
    <w:rsid w:val="00E313F0"/>
  </w:style>
  <w:style w:type="character" w:customStyle="1" w:styleId="officialsbureau">
    <w:name w:val="official_s_bureau"/>
    <w:basedOn w:val="DefaultParagraphFont"/>
    <w:rsid w:val="00E313F0"/>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313F0"/>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313F0"/>
    <w:rPr>
      <w:rFonts w:ascii="Calibri" w:eastAsia="Times New Roman" w:hAnsi="Calibri" w:cs="Arial"/>
      <w:b/>
      <w:bCs/>
      <w:sz w:val="24"/>
      <w:szCs w:val="28"/>
    </w:rPr>
  </w:style>
  <w:style w:type="character" w:customStyle="1" w:styleId="gray">
    <w:name w:val="gray"/>
    <w:basedOn w:val="DefaultParagraphFont"/>
    <w:rsid w:val="00E313F0"/>
  </w:style>
  <w:style w:type="character" w:customStyle="1" w:styleId="Styleunderline11ptBorderSinglesolidlineAuto05p">
    <w:name w:val="Style underline + 11 pt Border: : (Single solid line Auto  0.5 p..."/>
    <w:rsid w:val="00E313F0"/>
    <w:rPr>
      <w:sz w:val="20"/>
      <w:u w:val="single"/>
      <w:bdr w:val="single" w:sz="4" w:space="0" w:color="auto"/>
    </w:rPr>
  </w:style>
  <w:style w:type="character" w:customStyle="1" w:styleId="Citation-CompleteChar">
    <w:name w:val="Citation - Complete Char"/>
    <w:basedOn w:val="DefaultParagraphFont"/>
    <w:link w:val="Citation-Complete"/>
    <w:locked/>
    <w:rsid w:val="00E313F0"/>
    <w:rPr>
      <w:rFonts w:ascii="Calibri" w:hAnsi="Calibri"/>
    </w:rPr>
  </w:style>
  <w:style w:type="paragraph" w:customStyle="1" w:styleId="StyleStyle49ptBoldItalic">
    <w:name w:val="Style Style4 + 9 pt Bold Italic"/>
    <w:basedOn w:val="Normal"/>
    <w:link w:val="StyleStyle49ptBoldItalicChar"/>
    <w:qFormat/>
    <w:rsid w:val="00E313F0"/>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E313F0"/>
    <w:rPr>
      <w:rFonts w:ascii="Calibri" w:eastAsia="Times New Roman" w:hAnsi="Calibri"/>
      <w:b/>
      <w:bCs/>
      <w:i/>
      <w:iCs/>
      <w:u w:val="single"/>
    </w:rPr>
  </w:style>
  <w:style w:type="character" w:customStyle="1" w:styleId="newscontent">
    <w:name w:val="newscontent"/>
    <w:rsid w:val="00E313F0"/>
  </w:style>
  <w:style w:type="character" w:customStyle="1" w:styleId="FontStyle172">
    <w:name w:val="Font Style172"/>
    <w:basedOn w:val="DefaultParagraphFont"/>
    <w:uiPriority w:val="99"/>
    <w:rsid w:val="00E313F0"/>
    <w:rPr>
      <w:rFonts w:ascii="Times New Roman" w:hAnsi="Times New Roman" w:cs="Times New Roman"/>
      <w:b/>
      <w:bCs/>
      <w:sz w:val="16"/>
      <w:szCs w:val="16"/>
    </w:rPr>
  </w:style>
  <w:style w:type="paragraph" w:customStyle="1" w:styleId="Style180">
    <w:name w:val="Style18"/>
    <w:basedOn w:val="Normal"/>
    <w:uiPriority w:val="99"/>
    <w:qFormat/>
    <w:rsid w:val="00E313F0"/>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E313F0"/>
    <w:rPr>
      <w:rFonts w:ascii="Times New Roman" w:hAnsi="Times New Roman" w:cs="Times New Roman"/>
      <w:i/>
      <w:iCs/>
      <w:sz w:val="16"/>
      <w:szCs w:val="16"/>
    </w:rPr>
  </w:style>
  <w:style w:type="character" w:customStyle="1" w:styleId="FontStyle162">
    <w:name w:val="Font Style162"/>
    <w:basedOn w:val="DefaultParagraphFont"/>
    <w:uiPriority w:val="99"/>
    <w:rsid w:val="00E313F0"/>
    <w:rPr>
      <w:rFonts w:ascii="Times New Roman" w:hAnsi="Times New Roman" w:cs="Times New Roman"/>
      <w:b/>
      <w:bCs/>
      <w:sz w:val="18"/>
      <w:szCs w:val="18"/>
    </w:rPr>
  </w:style>
  <w:style w:type="character" w:customStyle="1" w:styleId="FontStyle167">
    <w:name w:val="Font Style167"/>
    <w:basedOn w:val="DefaultParagraphFont"/>
    <w:uiPriority w:val="99"/>
    <w:rsid w:val="00E313F0"/>
    <w:rPr>
      <w:rFonts w:ascii="Times New Roman" w:hAnsi="Times New Roman" w:cs="Times New Roman"/>
      <w:sz w:val="10"/>
      <w:szCs w:val="10"/>
    </w:rPr>
  </w:style>
  <w:style w:type="character" w:customStyle="1" w:styleId="FontStyle174">
    <w:name w:val="Font Style174"/>
    <w:basedOn w:val="DefaultParagraphFont"/>
    <w:uiPriority w:val="99"/>
    <w:rsid w:val="00E313F0"/>
    <w:rPr>
      <w:rFonts w:ascii="Arial Narrow" w:hAnsi="Arial Narrow" w:cs="Arial Narrow"/>
      <w:b/>
      <w:bCs/>
      <w:sz w:val="18"/>
      <w:szCs w:val="18"/>
    </w:rPr>
  </w:style>
  <w:style w:type="paragraph" w:customStyle="1" w:styleId="Style47">
    <w:name w:val="Style47"/>
    <w:basedOn w:val="Normal"/>
    <w:uiPriority w:val="99"/>
    <w:qFormat/>
    <w:rsid w:val="00E313F0"/>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E313F0"/>
    <w:rPr>
      <w:rFonts w:ascii="Times New Roman" w:hAnsi="Times New Roman" w:cs="Times New Roman"/>
      <w:sz w:val="12"/>
      <w:szCs w:val="12"/>
    </w:rPr>
  </w:style>
  <w:style w:type="paragraph" w:customStyle="1" w:styleId="Style24">
    <w:name w:val="Style24"/>
    <w:basedOn w:val="Normal"/>
    <w:uiPriority w:val="99"/>
    <w:qFormat/>
    <w:rsid w:val="00E313F0"/>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E313F0"/>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E313F0"/>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E313F0"/>
    <w:rPr>
      <w:rFonts w:ascii="Times New Roman" w:hAnsi="Times New Roman" w:cs="Times New Roman"/>
      <w:b/>
      <w:bCs/>
      <w:sz w:val="18"/>
      <w:szCs w:val="18"/>
    </w:rPr>
  </w:style>
  <w:style w:type="paragraph" w:customStyle="1" w:styleId="Style210">
    <w:name w:val="Style21"/>
    <w:basedOn w:val="Normal"/>
    <w:uiPriority w:val="99"/>
    <w:qFormat/>
    <w:rsid w:val="00E313F0"/>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E313F0"/>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E313F0"/>
    <w:pPr>
      <w:spacing w:before="200" w:line="240" w:lineRule="auto"/>
    </w:pPr>
    <w:rPr>
      <w:bCs/>
      <w:sz w:val="22"/>
    </w:rPr>
  </w:style>
  <w:style w:type="paragraph" w:customStyle="1" w:styleId="Aa">
    <w:name w:val="A"/>
    <w:basedOn w:val="Default"/>
    <w:next w:val="Default"/>
    <w:rsid w:val="00E313F0"/>
    <w:rPr>
      <w:rFonts w:eastAsia="Times New Roman"/>
      <w:color w:val="auto"/>
      <w:lang w:bidi="en-US"/>
    </w:rPr>
  </w:style>
  <w:style w:type="character" w:customStyle="1" w:styleId="ac">
    <w:name w:val="••••"/>
    <w:rsid w:val="00E313F0"/>
    <w:rPr>
      <w:color w:val="000000"/>
    </w:rPr>
  </w:style>
  <w:style w:type="character" w:customStyle="1" w:styleId="UL-Bold">
    <w:name w:val="UL-Bold"/>
    <w:basedOn w:val="DefaultParagraphFont"/>
    <w:rsid w:val="00E313F0"/>
    <w:rPr>
      <w:u w:val="thick"/>
    </w:rPr>
  </w:style>
  <w:style w:type="character" w:customStyle="1" w:styleId="UL-None">
    <w:name w:val="UL-None"/>
    <w:basedOn w:val="DefaultParagraphFont"/>
    <w:rsid w:val="00E313F0"/>
    <w:rPr>
      <w:u w:val="none"/>
    </w:rPr>
  </w:style>
  <w:style w:type="character" w:customStyle="1" w:styleId="styletimesnewroman12ptbold0">
    <w:name w:val="styletimesnewroman12ptbold"/>
    <w:basedOn w:val="DefaultParagraphFont"/>
    <w:rsid w:val="00E313F0"/>
  </w:style>
  <w:style w:type="character" w:customStyle="1" w:styleId="FontStyle19">
    <w:name w:val="Font Style19"/>
    <w:basedOn w:val="DefaultParagraphFont"/>
    <w:uiPriority w:val="99"/>
    <w:rsid w:val="00E313F0"/>
    <w:rPr>
      <w:rFonts w:ascii="Times New Roman" w:hAnsi="Times New Roman" w:cs="Times New Roman"/>
      <w:sz w:val="18"/>
      <w:szCs w:val="18"/>
    </w:rPr>
  </w:style>
  <w:style w:type="character" w:customStyle="1" w:styleId="UnderlineBox">
    <w:name w:val="Underline + Box"/>
    <w:uiPriority w:val="1"/>
    <w:qFormat/>
    <w:rsid w:val="00E313F0"/>
    <w:rPr>
      <w:rFonts w:ascii="Georgia" w:hAnsi="Georgia"/>
      <w:b w:val="0"/>
      <w:sz w:val="22"/>
      <w:u w:val="single"/>
      <w:bdr w:val="single" w:sz="4" w:space="0" w:color="auto"/>
    </w:rPr>
  </w:style>
  <w:style w:type="character" w:customStyle="1" w:styleId="10ptnotbold">
    <w:name w:val="10ptnotbold"/>
    <w:basedOn w:val="DefaultParagraphFont"/>
    <w:rsid w:val="00E313F0"/>
    <w:rPr>
      <w:sz w:val="20"/>
    </w:rPr>
  </w:style>
  <w:style w:type="paragraph" w:customStyle="1" w:styleId="ALLCAPS">
    <w:name w:val="ALL CAPS"/>
    <w:basedOn w:val="Normal"/>
    <w:link w:val="ALLCAPSChar"/>
    <w:qFormat/>
    <w:rsid w:val="00E313F0"/>
    <w:pPr>
      <w:spacing w:after="0" w:line="240" w:lineRule="auto"/>
    </w:pPr>
    <w:rPr>
      <w:rFonts w:eastAsia="Times New Roman"/>
      <w:b/>
      <w:caps/>
      <w:szCs w:val="20"/>
    </w:rPr>
  </w:style>
  <w:style w:type="character" w:customStyle="1" w:styleId="kn">
    <w:name w:val="kn"/>
    <w:basedOn w:val="DefaultParagraphFont"/>
    <w:rsid w:val="00E313F0"/>
  </w:style>
  <w:style w:type="paragraph" w:customStyle="1" w:styleId="StyleCardworksLinespacingsingle">
    <w:name w:val="Style Card works + Line spacing:  single"/>
    <w:basedOn w:val="Normal"/>
    <w:link w:val="StyleCardworksLinespacingsingleChar"/>
    <w:qFormat/>
    <w:rsid w:val="00E313F0"/>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E313F0"/>
    <w:rPr>
      <w:rFonts w:ascii="Calibri" w:eastAsia="Times New Roman" w:hAnsi="Calibri"/>
      <w:spacing w:val="-3"/>
      <w:szCs w:val="20"/>
    </w:rPr>
  </w:style>
  <w:style w:type="paragraph" w:customStyle="1" w:styleId="BriefTitleWorks">
    <w:name w:val="Brief Title Works"/>
    <w:basedOn w:val="Heading1"/>
    <w:link w:val="BriefTitleWorksChar"/>
    <w:qFormat/>
    <w:rsid w:val="00E313F0"/>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E313F0"/>
    <w:rPr>
      <w:rFonts w:ascii="Calibri" w:eastAsia="Times New Roman" w:hAnsi="Calibri" w:cs="Arial"/>
      <w:b/>
      <w:kern w:val="32"/>
      <w:sz w:val="24"/>
      <w:szCs w:val="32"/>
      <w:u w:val="single"/>
    </w:rPr>
  </w:style>
  <w:style w:type="character" w:customStyle="1" w:styleId="twelptblackblack1">
    <w:name w:val="twelptblackblack1"/>
    <w:basedOn w:val="DefaultParagraphFont"/>
    <w:rsid w:val="00E313F0"/>
    <w:rPr>
      <w:rFonts w:ascii="Verdana" w:hAnsi="Verdana" w:hint="default"/>
      <w:color w:val="000000"/>
      <w:sz w:val="16"/>
      <w:szCs w:val="16"/>
    </w:rPr>
  </w:style>
  <w:style w:type="character" w:customStyle="1" w:styleId="TagCharCharCharChar0">
    <w:name w:val="Tag Char Char Char Char"/>
    <w:basedOn w:val="DefaultParagraphFont"/>
    <w:rsid w:val="00E313F0"/>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E313F0"/>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E313F0"/>
    <w:rPr>
      <w:sz w:val="30"/>
      <w:szCs w:val="30"/>
    </w:rPr>
  </w:style>
  <w:style w:type="character" w:customStyle="1" w:styleId="CharacterStyle13">
    <w:name w:val="Character Style 13"/>
    <w:rsid w:val="00E313F0"/>
    <w:rPr>
      <w:i/>
      <w:iCs/>
      <w:sz w:val="17"/>
      <w:szCs w:val="17"/>
    </w:rPr>
  </w:style>
  <w:style w:type="character" w:customStyle="1" w:styleId="CardsNotUnderlined">
    <w:name w:val="Cards Not Underlined"/>
    <w:rsid w:val="00E313F0"/>
    <w:rPr>
      <w:rFonts w:ascii="Times New Roman" w:hAnsi="Times New Roman"/>
      <w:sz w:val="16"/>
    </w:rPr>
  </w:style>
  <w:style w:type="character" w:customStyle="1" w:styleId="a13">
    <w:name w:val="a1"/>
    <w:rsid w:val="00E313F0"/>
    <w:rPr>
      <w:color w:val="008000"/>
    </w:rPr>
  </w:style>
  <w:style w:type="paragraph" w:customStyle="1" w:styleId="Fifth">
    <w:name w:val="Fifth"/>
    <w:basedOn w:val="Normal"/>
    <w:link w:val="FifthChar"/>
    <w:qFormat/>
    <w:rsid w:val="00E313F0"/>
    <w:pPr>
      <w:spacing w:after="0" w:line="240" w:lineRule="auto"/>
    </w:pPr>
    <w:rPr>
      <w:rFonts w:eastAsia="Times New Roman"/>
      <w:sz w:val="20"/>
      <w:lang w:val="x-none" w:eastAsia="x-none"/>
    </w:rPr>
  </w:style>
  <w:style w:type="character" w:customStyle="1" w:styleId="FifthChar">
    <w:name w:val="Fifth Char"/>
    <w:link w:val="Fifth"/>
    <w:rsid w:val="00E313F0"/>
    <w:rPr>
      <w:rFonts w:ascii="Calibri" w:eastAsia="Times New Roman" w:hAnsi="Calibri"/>
      <w:sz w:val="20"/>
      <w:lang w:val="x-none" w:eastAsia="x-none"/>
    </w:rPr>
  </w:style>
  <w:style w:type="paragraph" w:customStyle="1" w:styleId="Repeatblockheading0">
    <w:name w:val="Repeat block heading"/>
    <w:basedOn w:val="Normal"/>
    <w:rsid w:val="00E313F0"/>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E313F0"/>
  </w:style>
  <w:style w:type="character" w:customStyle="1" w:styleId="imgcreditcaption">
    <w:name w:val="imgcreditcaption"/>
    <w:rsid w:val="00E313F0"/>
  </w:style>
  <w:style w:type="character" w:customStyle="1" w:styleId="current-article">
    <w:name w:val="current-article"/>
    <w:rsid w:val="00E313F0"/>
  </w:style>
  <w:style w:type="character" w:customStyle="1" w:styleId="hps">
    <w:name w:val="hps"/>
    <w:rsid w:val="00E313F0"/>
  </w:style>
  <w:style w:type="paragraph" w:customStyle="1" w:styleId="introduction">
    <w:name w:val="introduction"/>
    <w:basedOn w:val="Normal"/>
    <w:uiPriority w:val="99"/>
    <w:qFormat/>
    <w:rsid w:val="00E313F0"/>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E313F0"/>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E313F0"/>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E313F0"/>
    <w:rPr>
      <w:rFonts w:cs="Calibri"/>
    </w:rPr>
  </w:style>
  <w:style w:type="paragraph" w:customStyle="1" w:styleId="CitationCharCharCharCharCharCharChar">
    <w:name w:val="Citation Char Char Char Char Char Char Char"/>
    <w:basedOn w:val="Normal"/>
    <w:link w:val="CitationCharCharCharCharCharCharCharChar"/>
    <w:rsid w:val="00E313F0"/>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E313F0"/>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E313F0"/>
    <w:pPr>
      <w:spacing w:before="100" w:beforeAutospacing="1" w:after="100" w:afterAutospacing="1" w:line="240" w:lineRule="auto"/>
    </w:pPr>
    <w:rPr>
      <w:rFonts w:eastAsia="Times New Roman"/>
      <w:sz w:val="24"/>
    </w:rPr>
  </w:style>
  <w:style w:type="character" w:customStyle="1" w:styleId="source-org">
    <w:name w:val="source-org"/>
    <w:rsid w:val="00E313F0"/>
  </w:style>
  <w:style w:type="paragraph" w:customStyle="1" w:styleId="BodyText311">
    <w:name w:val="Body Text 31"/>
    <w:basedOn w:val="Normal"/>
    <w:next w:val="BodyText3"/>
    <w:unhideWhenUsed/>
    <w:rsid w:val="00E313F0"/>
    <w:pPr>
      <w:spacing w:after="120" w:line="240" w:lineRule="auto"/>
    </w:pPr>
    <w:rPr>
      <w:bCs/>
      <w:color w:val="000000"/>
    </w:rPr>
  </w:style>
  <w:style w:type="paragraph" w:customStyle="1" w:styleId="BodyText210">
    <w:name w:val="Body Text 21"/>
    <w:basedOn w:val="Normal"/>
    <w:next w:val="BodyText2"/>
    <w:unhideWhenUsed/>
    <w:rsid w:val="00E313F0"/>
    <w:pPr>
      <w:spacing w:after="120" w:line="480" w:lineRule="auto"/>
    </w:pPr>
    <w:rPr>
      <w:sz w:val="12"/>
    </w:rPr>
  </w:style>
  <w:style w:type="paragraph" w:customStyle="1" w:styleId="BodyTextIndent1">
    <w:name w:val="Body Text Indent1"/>
    <w:basedOn w:val="Normal"/>
    <w:next w:val="BodyTextIndent"/>
    <w:unhideWhenUsed/>
    <w:rsid w:val="00E313F0"/>
    <w:pPr>
      <w:spacing w:after="120" w:line="240" w:lineRule="auto"/>
      <w:ind w:left="360"/>
    </w:pPr>
  </w:style>
  <w:style w:type="paragraph" w:customStyle="1" w:styleId="BodyTextIndent31">
    <w:name w:val="Body Text Indent 31"/>
    <w:basedOn w:val="Normal"/>
    <w:next w:val="BodyTextIndent3"/>
    <w:semiHidden/>
    <w:unhideWhenUsed/>
    <w:rsid w:val="00E313F0"/>
    <w:pPr>
      <w:spacing w:after="120" w:line="240" w:lineRule="auto"/>
      <w:ind w:left="360"/>
    </w:pPr>
    <w:rPr>
      <w:sz w:val="14"/>
    </w:rPr>
  </w:style>
  <w:style w:type="paragraph" w:customStyle="1" w:styleId="BodyTextIndent21">
    <w:name w:val="Body Text Indent 21"/>
    <w:basedOn w:val="Normal"/>
    <w:next w:val="BodyTextIndent2"/>
    <w:unhideWhenUsed/>
    <w:rsid w:val="00E313F0"/>
    <w:pPr>
      <w:spacing w:after="120" w:line="480" w:lineRule="auto"/>
      <w:ind w:left="360"/>
    </w:pPr>
  </w:style>
  <w:style w:type="character" w:customStyle="1" w:styleId="Caption11">
    <w:name w:val="Caption11"/>
    <w:rsid w:val="00E313F0"/>
  </w:style>
  <w:style w:type="paragraph" w:customStyle="1" w:styleId="z-BottomofForm1">
    <w:name w:val="z-Bottom of Form1"/>
    <w:basedOn w:val="Normal"/>
    <w:next w:val="Normal"/>
    <w:hidden/>
    <w:unhideWhenUsed/>
    <w:rsid w:val="00E313F0"/>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E313F0"/>
    <w:pPr>
      <w:spacing w:before="100" w:beforeAutospacing="1" w:after="100" w:afterAutospacing="1" w:line="240" w:lineRule="auto"/>
    </w:pPr>
    <w:rPr>
      <w:rFonts w:eastAsia="Times New Roman"/>
      <w:sz w:val="24"/>
    </w:rPr>
  </w:style>
  <w:style w:type="paragraph" w:customStyle="1" w:styleId="cptchblock">
    <w:name w:val="cptch_block"/>
    <w:basedOn w:val="Normal"/>
    <w:rsid w:val="00E313F0"/>
    <w:pPr>
      <w:spacing w:before="100" w:beforeAutospacing="1" w:after="100" w:afterAutospacing="1" w:line="240" w:lineRule="auto"/>
    </w:pPr>
    <w:rPr>
      <w:rFonts w:eastAsia="Times New Roman"/>
      <w:sz w:val="24"/>
    </w:rPr>
  </w:style>
  <w:style w:type="paragraph" w:customStyle="1" w:styleId="publisheddate">
    <w:name w:val="published_date"/>
    <w:basedOn w:val="Normal"/>
    <w:rsid w:val="00E313F0"/>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E313F0"/>
    <w:pPr>
      <w:spacing w:before="100" w:beforeAutospacing="1" w:after="100" w:afterAutospacing="1" w:line="240" w:lineRule="auto"/>
    </w:pPr>
    <w:rPr>
      <w:rFonts w:eastAsia="Times New Roman"/>
      <w:sz w:val="24"/>
    </w:rPr>
  </w:style>
  <w:style w:type="character" w:customStyle="1" w:styleId="mainheading">
    <w:name w:val="mainheading"/>
    <w:rsid w:val="00E313F0"/>
  </w:style>
  <w:style w:type="character" w:customStyle="1" w:styleId="StyleStyleunderlineBold11pt">
    <w:name w:val="Style Style underline + Bold + 11 pt"/>
    <w:rsid w:val="00E313F0"/>
    <w:rPr>
      <w:bCs/>
      <w:sz w:val="20"/>
      <w:u w:val="single"/>
    </w:rPr>
  </w:style>
  <w:style w:type="character" w:customStyle="1" w:styleId="StyleunderlineAsianTimesNewRomanBold">
    <w:name w:val="Style underline + (Asian) Times New Roman Bold"/>
    <w:rsid w:val="00E313F0"/>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E313F0"/>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E313F0"/>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E313F0"/>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E313F0"/>
    <w:rPr>
      <w:b/>
      <w:bCs/>
      <w:sz w:val="20"/>
      <w:u w:val="single"/>
      <w:bdr w:val="single" w:sz="4" w:space="0" w:color="auto"/>
    </w:rPr>
  </w:style>
  <w:style w:type="paragraph" w:customStyle="1" w:styleId="emactive">
    <w:name w:val="emactive"/>
    <w:basedOn w:val="Normal"/>
    <w:uiPriority w:val="99"/>
    <w:qFormat/>
    <w:rsid w:val="00E313F0"/>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E313F0"/>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E313F0"/>
    <w:rPr>
      <w:rFonts w:cs="Calibri"/>
      <w:u w:val="single"/>
      <w:shd w:val="clear" w:color="auto" w:fill="66FFFF"/>
    </w:rPr>
  </w:style>
  <w:style w:type="paragraph" w:customStyle="1" w:styleId="CardHighlight">
    <w:name w:val="Card Highlight"/>
    <w:basedOn w:val="Normal"/>
    <w:link w:val="CardHighlightChar"/>
    <w:qFormat/>
    <w:rsid w:val="00E313F0"/>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E313F0"/>
    <w:pPr>
      <w:spacing w:before="200" w:line="240" w:lineRule="auto"/>
    </w:pPr>
    <w:rPr>
      <w:rFonts w:eastAsia="MS Gothic" w:cs="Arial"/>
      <w:bCs/>
      <w:sz w:val="24"/>
      <w:lang w:eastAsia="zh-CN"/>
    </w:rPr>
  </w:style>
  <w:style w:type="character" w:customStyle="1" w:styleId="metaorigin">
    <w:name w:val="meta_origin"/>
    <w:rsid w:val="00E313F0"/>
  </w:style>
  <w:style w:type="character" w:customStyle="1" w:styleId="eminfo">
    <w:name w:val="eminfo"/>
    <w:rsid w:val="00E313F0"/>
  </w:style>
  <w:style w:type="character" w:customStyle="1" w:styleId="emhighlight">
    <w:name w:val="emhighlight"/>
    <w:rsid w:val="00E313F0"/>
  </w:style>
  <w:style w:type="character" w:customStyle="1" w:styleId="last">
    <w:name w:val="last"/>
    <w:rsid w:val="00E313F0"/>
  </w:style>
  <w:style w:type="character" w:customStyle="1" w:styleId="institution">
    <w:name w:val="institution"/>
    <w:rsid w:val="00E313F0"/>
  </w:style>
  <w:style w:type="character" w:customStyle="1" w:styleId="NormalCard">
    <w:name w:val="Normal Card"/>
    <w:uiPriority w:val="1"/>
    <w:qFormat/>
    <w:rsid w:val="00E313F0"/>
    <w:rPr>
      <w:rFonts w:ascii="Times New Roman" w:hAnsi="Times New Roman" w:cs="Times New Roman" w:hint="default"/>
      <w:sz w:val="24"/>
    </w:rPr>
  </w:style>
  <w:style w:type="character" w:customStyle="1" w:styleId="timebox">
    <w:name w:val="timebox"/>
    <w:rsid w:val="00E313F0"/>
  </w:style>
  <w:style w:type="character" w:customStyle="1" w:styleId="Heading2Subtext">
    <w:name w:val="Heading 2 Subtext"/>
    <w:rsid w:val="00E313F0"/>
    <w:rPr>
      <w:rFonts w:ascii="Times New Roman" w:hAnsi="Times New Roman" w:cs="Times New Roman" w:hint="default"/>
      <w:sz w:val="16"/>
    </w:rPr>
  </w:style>
  <w:style w:type="table" w:styleId="MediumGrid1">
    <w:name w:val="Medium Grid 1"/>
    <w:basedOn w:val="TableNormal"/>
    <w:uiPriority w:val="67"/>
    <w:rsid w:val="00E313F0"/>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E313F0"/>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E313F0"/>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E313F0"/>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E313F0"/>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E313F0"/>
    <w:rPr>
      <w:rFonts w:ascii="Calibri" w:hAnsi="Calibri"/>
      <w:b/>
    </w:rPr>
  </w:style>
  <w:style w:type="character" w:customStyle="1" w:styleId="caps-label">
    <w:name w:val="caps-label"/>
    <w:rsid w:val="00E313F0"/>
  </w:style>
  <w:style w:type="paragraph" w:customStyle="1" w:styleId="firstletter">
    <w:name w:val="firstletter"/>
    <w:basedOn w:val="Normal"/>
    <w:uiPriority w:val="99"/>
    <w:qFormat/>
    <w:rsid w:val="00E313F0"/>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E313F0"/>
    <w:pPr>
      <w:spacing w:before="100" w:beforeAutospacing="1" w:after="100" w:afterAutospacing="1" w:line="240" w:lineRule="auto"/>
    </w:pPr>
    <w:rPr>
      <w:rFonts w:eastAsia="Times New Roman"/>
      <w:sz w:val="24"/>
    </w:rPr>
  </w:style>
  <w:style w:type="character" w:customStyle="1" w:styleId="cardshighlight0">
    <w:name w:val="cardshighlight"/>
    <w:rsid w:val="00E313F0"/>
  </w:style>
  <w:style w:type="character" w:customStyle="1" w:styleId="cardsfont12pt1">
    <w:name w:val="cardsfont12pt"/>
    <w:rsid w:val="00E313F0"/>
  </w:style>
  <w:style w:type="paragraph" w:customStyle="1" w:styleId="H1numbered">
    <w:name w:val="H1 numbered"/>
    <w:basedOn w:val="Normal"/>
    <w:uiPriority w:val="99"/>
    <w:qFormat/>
    <w:rsid w:val="00E313F0"/>
    <w:pPr>
      <w:pageBreakBefore/>
      <w:numPr>
        <w:numId w:val="17"/>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E313F0"/>
    <w:pPr>
      <w:numPr>
        <w:ilvl w:val="1"/>
        <w:numId w:val="17"/>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E313F0"/>
  </w:style>
  <w:style w:type="character" w:customStyle="1" w:styleId="backcontent">
    <w:name w:val="backcontent"/>
    <w:rsid w:val="00E313F0"/>
  </w:style>
  <w:style w:type="character" w:customStyle="1" w:styleId="daystmp">
    <w:name w:val="daystmp"/>
    <w:rsid w:val="00E313F0"/>
  </w:style>
  <w:style w:type="paragraph" w:customStyle="1" w:styleId="in">
    <w:name w:val="in"/>
    <w:basedOn w:val="Normal"/>
    <w:uiPriority w:val="99"/>
    <w:qFormat/>
    <w:rsid w:val="00E313F0"/>
    <w:pPr>
      <w:spacing w:before="100" w:beforeAutospacing="1" w:after="100" w:afterAutospacing="1" w:line="240" w:lineRule="auto"/>
    </w:pPr>
    <w:rPr>
      <w:rFonts w:eastAsia="Times New Roman"/>
      <w:sz w:val="24"/>
    </w:rPr>
  </w:style>
  <w:style w:type="character" w:customStyle="1" w:styleId="cardsfont12ptchar">
    <w:name w:val="cardsfont12ptchar"/>
    <w:rsid w:val="00E313F0"/>
  </w:style>
  <w:style w:type="character" w:customStyle="1" w:styleId="gal">
    <w:name w:val="gal"/>
    <w:rsid w:val="00E313F0"/>
  </w:style>
  <w:style w:type="paragraph" w:customStyle="1" w:styleId="imagecontain">
    <w:name w:val="imagecontain"/>
    <w:basedOn w:val="Normal"/>
    <w:uiPriority w:val="99"/>
    <w:qFormat/>
    <w:rsid w:val="00E313F0"/>
    <w:pPr>
      <w:spacing w:before="100" w:beforeAutospacing="1" w:after="100" w:afterAutospacing="1" w:line="240" w:lineRule="auto"/>
    </w:pPr>
    <w:rPr>
      <w:rFonts w:eastAsia="Times New Roman"/>
      <w:sz w:val="24"/>
    </w:rPr>
  </w:style>
  <w:style w:type="character" w:customStyle="1" w:styleId="imagedateline">
    <w:name w:val="image_dateline"/>
    <w:rsid w:val="00E313F0"/>
  </w:style>
  <w:style w:type="character" w:customStyle="1" w:styleId="authordatecharchar">
    <w:name w:val="authordatecharchar"/>
    <w:rsid w:val="00E313F0"/>
  </w:style>
  <w:style w:type="character" w:customStyle="1" w:styleId="style1char0">
    <w:name w:val="style1char"/>
    <w:rsid w:val="00E313F0"/>
  </w:style>
  <w:style w:type="character" w:customStyle="1" w:styleId="tagcharchar0">
    <w:name w:val="tagcharchar"/>
    <w:rsid w:val="00E313F0"/>
  </w:style>
  <w:style w:type="character" w:customStyle="1" w:styleId="underlinedcharchar2">
    <w:name w:val="underlinedcharchar"/>
    <w:rsid w:val="00E313F0"/>
  </w:style>
  <w:style w:type="paragraph" w:customStyle="1" w:styleId="CM62">
    <w:name w:val="CM62"/>
    <w:basedOn w:val="Normal"/>
    <w:next w:val="Normal"/>
    <w:uiPriority w:val="99"/>
    <w:qFormat/>
    <w:rsid w:val="00E313F0"/>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E313F0"/>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E313F0"/>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E313F0"/>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E313F0"/>
    <w:pPr>
      <w:spacing w:line="228" w:lineRule="atLeast"/>
    </w:pPr>
    <w:rPr>
      <w:rFonts w:ascii="Showcard Gothic" w:eastAsia="Times New Roman" w:hAnsi="Showcard Gothic"/>
      <w:color w:val="auto"/>
      <w:lang w:eastAsia="zh-CN"/>
    </w:rPr>
  </w:style>
  <w:style w:type="character" w:customStyle="1" w:styleId="BoxedChar">
    <w:name w:val="Boxed Char"/>
    <w:rsid w:val="00E313F0"/>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E313F0"/>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E313F0"/>
    <w:rPr>
      <w:rFonts w:ascii="Calibri" w:eastAsia="Times New Roman" w:hAnsi="Calibri" w:cs="Times New Roman"/>
    </w:rPr>
  </w:style>
  <w:style w:type="paragraph" w:customStyle="1" w:styleId="StyleCards11pt">
    <w:name w:val="Style Cards + 11 pt"/>
    <w:basedOn w:val="Cards"/>
    <w:link w:val="StyleCards11ptChar"/>
    <w:qFormat/>
    <w:rsid w:val="00E313F0"/>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E313F0"/>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E313F0"/>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E313F0"/>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E313F0"/>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E313F0"/>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313F0"/>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E313F0"/>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E313F0"/>
    <w:pPr>
      <w:ind w:left="288" w:right="288"/>
    </w:pPr>
    <w:rPr>
      <w:rFonts w:eastAsia="Times New Roman"/>
      <w:sz w:val="20"/>
      <w:szCs w:val="20"/>
      <w:lang w:val="x-none" w:eastAsia="x-none"/>
    </w:rPr>
  </w:style>
  <w:style w:type="character" w:customStyle="1" w:styleId="cardCharCharChar1">
    <w:name w:val="card Char Char Char1"/>
    <w:rsid w:val="00E313F0"/>
    <w:rPr>
      <w:lang w:val="en-US" w:eastAsia="en-US" w:bidi="ar-SA"/>
    </w:rPr>
  </w:style>
  <w:style w:type="character" w:customStyle="1" w:styleId="StylecardCharChar11ptChar">
    <w:name w:val="Style card Char Char + 11 pt Char"/>
    <w:link w:val="StylecardCharChar11pt"/>
    <w:rsid w:val="00E313F0"/>
    <w:rPr>
      <w:rFonts w:eastAsia="Times New Roman"/>
      <w:sz w:val="20"/>
      <w:szCs w:val="20"/>
      <w:lang w:val="x-none" w:eastAsia="x-none"/>
    </w:rPr>
  </w:style>
  <w:style w:type="paragraph" w:customStyle="1" w:styleId="NormalFont">
    <w:name w:val="Normal Font"/>
    <w:link w:val="NormalFontChar"/>
    <w:qFormat/>
    <w:rsid w:val="00E313F0"/>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E313F0"/>
    <w:pPr>
      <w:spacing w:after="200" w:line="276" w:lineRule="auto"/>
    </w:pPr>
    <w:rPr>
      <w:rFonts w:ascii="Times" w:eastAsia="Times New Roman" w:hAnsi="Times" w:cs="Times New Roman"/>
      <w:sz w:val="20"/>
    </w:rPr>
  </w:style>
  <w:style w:type="character" w:customStyle="1" w:styleId="Style11ptThickunderline">
    <w:name w:val="Style 11 pt Thick underline"/>
    <w:rsid w:val="00E313F0"/>
    <w:rPr>
      <w:sz w:val="20"/>
      <w:u w:val="thick"/>
    </w:rPr>
  </w:style>
  <w:style w:type="character" w:customStyle="1" w:styleId="Style11ptBoldThickunderline">
    <w:name w:val="Style 11 pt Bold Thick underline"/>
    <w:rsid w:val="00E313F0"/>
    <w:rPr>
      <w:b/>
      <w:bCs/>
      <w:sz w:val="20"/>
      <w:u w:val="thick"/>
    </w:rPr>
  </w:style>
  <w:style w:type="paragraph" w:customStyle="1" w:styleId="StyleNormalFont11ptUnderline">
    <w:name w:val="Style Normal Font + 11 pt Underline"/>
    <w:basedOn w:val="NormalFont"/>
    <w:link w:val="StyleNormalFont11ptUnderlineChar"/>
    <w:qFormat/>
    <w:rsid w:val="00E313F0"/>
    <w:rPr>
      <w:u w:val="single"/>
      <w:lang w:val="x-none" w:eastAsia="x-none"/>
    </w:rPr>
  </w:style>
  <w:style w:type="character" w:customStyle="1" w:styleId="NormalFontChar">
    <w:name w:val="Normal Font Char"/>
    <w:link w:val="NormalFont"/>
    <w:rsid w:val="00E313F0"/>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E313F0"/>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313F0"/>
    <w:rPr>
      <w:b/>
      <w:bCs/>
      <w:u w:val="single"/>
      <w:lang w:val="x-none" w:eastAsia="x-none"/>
    </w:rPr>
  </w:style>
  <w:style w:type="character" w:customStyle="1" w:styleId="StyleNormalFont11ptBoldUnderlineChar">
    <w:name w:val="Style Normal Font + 11 pt Bold Underline Char"/>
    <w:link w:val="StyleNormalFont11ptBoldUnderline"/>
    <w:rsid w:val="00E313F0"/>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E313F0"/>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E313F0"/>
    <w:pPr>
      <w:spacing w:after="0" w:line="240" w:lineRule="auto"/>
    </w:pPr>
    <w:rPr>
      <w:rFonts w:eastAsia="Times New Roman"/>
      <w:sz w:val="15"/>
    </w:rPr>
  </w:style>
  <w:style w:type="character" w:customStyle="1" w:styleId="authors1">
    <w:name w:val="authors1"/>
    <w:rsid w:val="00E313F0"/>
    <w:rPr>
      <w:rFonts w:ascii="Verdana" w:hAnsi="Verdana" w:hint="default"/>
      <w:b/>
      <w:bCs/>
      <w:color w:val="006699"/>
      <w:sz w:val="20"/>
      <w:szCs w:val="20"/>
    </w:rPr>
  </w:style>
  <w:style w:type="character" w:customStyle="1" w:styleId="headlinesectionlarge">
    <w:name w:val="headline_section_large"/>
    <w:rsid w:val="00E313F0"/>
  </w:style>
  <w:style w:type="paragraph" w:customStyle="1" w:styleId="formatvorlage2">
    <w:name w:val="formatvorlage2"/>
    <w:basedOn w:val="Normal"/>
    <w:uiPriority w:val="99"/>
    <w:qFormat/>
    <w:rsid w:val="00E313F0"/>
    <w:pPr>
      <w:spacing w:before="100" w:beforeAutospacing="1" w:after="100" w:afterAutospacing="1" w:line="240" w:lineRule="auto"/>
    </w:pPr>
    <w:rPr>
      <w:sz w:val="24"/>
    </w:rPr>
  </w:style>
  <w:style w:type="character" w:customStyle="1" w:styleId="Styleunderline11ptBlack">
    <w:name w:val="Style underline + 11 pt Black"/>
    <w:rsid w:val="00E313F0"/>
    <w:rPr>
      <w:color w:val="000000"/>
      <w:sz w:val="20"/>
      <w:u w:val="single"/>
    </w:rPr>
  </w:style>
  <w:style w:type="character" w:customStyle="1" w:styleId="Styleunderline11ptBoldBlack">
    <w:name w:val="Style underline + 11 pt Bold Black"/>
    <w:rsid w:val="00E313F0"/>
    <w:rPr>
      <w:b/>
      <w:bCs/>
      <w:color w:val="000000"/>
      <w:sz w:val="20"/>
      <w:u w:val="single"/>
    </w:rPr>
  </w:style>
  <w:style w:type="paragraph" w:customStyle="1" w:styleId="StyleTitle11ptNotBold">
    <w:name w:val="Style Title + 11 pt Not Bold"/>
    <w:basedOn w:val="Title"/>
    <w:link w:val="StyleTitle11ptNotBoldChar"/>
    <w:qFormat/>
    <w:rsid w:val="00E313F0"/>
    <w:pPr>
      <w:pBdr>
        <w:bottom w:val="none" w:sz="0" w:space="0" w:color="auto"/>
      </w:pBdr>
      <w:spacing w:after="160"/>
      <w:contextualSpacing w:val="0"/>
      <w:jc w:val="center"/>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E313F0"/>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E313F0"/>
    <w:pPr>
      <w:pBdr>
        <w:bottom w:val="none" w:sz="0" w:space="0" w:color="auto"/>
      </w:pBdr>
      <w:spacing w:after="160"/>
      <w:contextualSpacing w:val="0"/>
      <w:jc w:val="center"/>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E313F0"/>
    <w:rPr>
      <w:rFonts w:ascii="Georgia" w:eastAsia="Times New Roman" w:hAnsi="Georgia"/>
      <w:u w:val="single"/>
      <w:lang w:val="x-none" w:eastAsia="x-none"/>
    </w:rPr>
  </w:style>
  <w:style w:type="character" w:customStyle="1" w:styleId="Style11ptBoldBlackUnderline">
    <w:name w:val="Style 11 pt Bold Black Underline"/>
    <w:rsid w:val="00E313F0"/>
    <w:rPr>
      <w:b/>
      <w:bCs/>
      <w:color w:val="000000"/>
      <w:sz w:val="20"/>
      <w:u w:val="single"/>
    </w:rPr>
  </w:style>
  <w:style w:type="character" w:customStyle="1" w:styleId="Style11ptBoldBlackUnderlineBorderSinglesolidline">
    <w:name w:val="Style 11 pt Bold Black Underline Border: : (Single solid line ..."/>
    <w:rsid w:val="00E313F0"/>
    <w:rPr>
      <w:b/>
      <w:bCs/>
      <w:color w:val="000000"/>
      <w:sz w:val="20"/>
      <w:u w:val="single"/>
      <w:bdr w:val="single" w:sz="4" w:space="0" w:color="auto"/>
    </w:rPr>
  </w:style>
  <w:style w:type="character" w:customStyle="1" w:styleId="StyleLatinMeridien-Italic11ptItalicUnderline">
    <w:name w:val="Style (Latin) Meridien-Italic 11 pt Italic Underline"/>
    <w:rsid w:val="00E313F0"/>
    <w:rPr>
      <w:rFonts w:ascii="Meridien-Italic" w:hAnsi="Meridien-Italic"/>
      <w:i/>
      <w:iCs/>
      <w:sz w:val="20"/>
      <w:u w:val="single"/>
    </w:rPr>
  </w:style>
  <w:style w:type="character" w:customStyle="1" w:styleId="underlinestylechar0">
    <w:name w:val="underlinestylechar"/>
    <w:rsid w:val="00E313F0"/>
  </w:style>
  <w:style w:type="character" w:customStyle="1" w:styleId="StyleCards12ptThickunderlineChar1">
    <w:name w:val="Style Cards + 12 pt Thick underline Char1"/>
    <w:rsid w:val="00E313F0"/>
    <w:rPr>
      <w:sz w:val="24"/>
      <w:szCs w:val="24"/>
      <w:u w:val="thick"/>
    </w:rPr>
  </w:style>
  <w:style w:type="character" w:customStyle="1" w:styleId="BodyTextIndentChar2">
    <w:name w:val="Body Text Indent Char2"/>
    <w:basedOn w:val="DefaultParagraphFont"/>
    <w:uiPriority w:val="99"/>
    <w:semiHidden/>
    <w:rsid w:val="00E313F0"/>
    <w:rPr>
      <w:rFonts w:ascii="Georgia" w:hAnsi="Georgia"/>
      <w:sz w:val="22"/>
      <w:szCs w:val="22"/>
    </w:rPr>
  </w:style>
  <w:style w:type="character" w:customStyle="1" w:styleId="BodyText2Char2">
    <w:name w:val="Body Text 2 Char2"/>
    <w:basedOn w:val="DefaultParagraphFont"/>
    <w:uiPriority w:val="99"/>
    <w:semiHidden/>
    <w:rsid w:val="00E313F0"/>
    <w:rPr>
      <w:rFonts w:ascii="Georgia" w:hAnsi="Georgia"/>
      <w:sz w:val="22"/>
      <w:szCs w:val="22"/>
    </w:rPr>
  </w:style>
  <w:style w:type="character" w:customStyle="1" w:styleId="BodyText3Char2">
    <w:name w:val="Body Text 3 Char2"/>
    <w:basedOn w:val="DefaultParagraphFont"/>
    <w:uiPriority w:val="99"/>
    <w:semiHidden/>
    <w:rsid w:val="00E313F0"/>
    <w:rPr>
      <w:rFonts w:ascii="Georgia" w:hAnsi="Georgia"/>
      <w:sz w:val="16"/>
      <w:szCs w:val="16"/>
    </w:rPr>
  </w:style>
  <w:style w:type="character" w:customStyle="1" w:styleId="BodyTextIndent2Char2">
    <w:name w:val="Body Text Indent 2 Char2"/>
    <w:basedOn w:val="DefaultParagraphFont"/>
    <w:uiPriority w:val="99"/>
    <w:semiHidden/>
    <w:rsid w:val="00E313F0"/>
    <w:rPr>
      <w:rFonts w:ascii="Georgia" w:hAnsi="Georgia"/>
      <w:sz w:val="22"/>
      <w:szCs w:val="22"/>
    </w:rPr>
  </w:style>
  <w:style w:type="character" w:customStyle="1" w:styleId="BodyTextIndent3Char2">
    <w:name w:val="Body Text Indent 3 Char2"/>
    <w:basedOn w:val="DefaultParagraphFont"/>
    <w:uiPriority w:val="99"/>
    <w:semiHidden/>
    <w:rsid w:val="00E313F0"/>
    <w:rPr>
      <w:rFonts w:ascii="Georgia" w:hAnsi="Georgia"/>
      <w:sz w:val="16"/>
      <w:szCs w:val="16"/>
    </w:rPr>
  </w:style>
  <w:style w:type="character" w:customStyle="1" w:styleId="z-BottomofFormChar2">
    <w:name w:val="z-Bottom of Form Char2"/>
    <w:basedOn w:val="DefaultParagraphFont"/>
    <w:uiPriority w:val="99"/>
    <w:semiHidden/>
    <w:rsid w:val="00E313F0"/>
    <w:rPr>
      <w:rFonts w:ascii="Arial" w:hAnsi="Arial" w:cs="Arial"/>
      <w:vanish/>
      <w:sz w:val="16"/>
      <w:szCs w:val="16"/>
    </w:rPr>
  </w:style>
  <w:style w:type="paragraph" w:customStyle="1" w:styleId="BodyA">
    <w:name w:val="Body A"/>
    <w:autoRedefine/>
    <w:uiPriority w:val="99"/>
    <w:qFormat/>
    <w:rsid w:val="00E313F0"/>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E313F0"/>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E313F0"/>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E313F0"/>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E313F0"/>
    <w:rPr>
      <w:rFonts w:ascii="Garamond" w:eastAsia="Cambria" w:hAnsi="Garamond"/>
      <w:sz w:val="20"/>
      <w:u w:val="single"/>
    </w:rPr>
  </w:style>
  <w:style w:type="character" w:customStyle="1" w:styleId="m5686307894942199640gmail-style13ptbold">
    <w:name w:val="m_5686307894942199640gmail-style13ptbold"/>
    <w:basedOn w:val="DefaultParagraphFont"/>
    <w:rsid w:val="00E313F0"/>
  </w:style>
  <w:style w:type="character" w:customStyle="1" w:styleId="m5686307894942199640gmail-styleunderline">
    <w:name w:val="m_5686307894942199640gmail-styleunderline"/>
    <w:basedOn w:val="DefaultParagraphFont"/>
    <w:rsid w:val="00E313F0"/>
  </w:style>
  <w:style w:type="character" w:customStyle="1" w:styleId="UnderlineCharCharChar">
    <w:name w:val="Underline Char Char Char"/>
    <w:rsid w:val="00E313F0"/>
    <w:rPr>
      <w:noProof w:val="0"/>
      <w:u w:val="single"/>
      <w:lang w:val="en-US" w:eastAsia="en-US" w:bidi="ar-SA"/>
    </w:rPr>
  </w:style>
  <w:style w:type="paragraph" w:customStyle="1" w:styleId="PageHeading">
    <w:name w:val="Page Heading"/>
    <w:basedOn w:val="Heading2"/>
    <w:uiPriority w:val="99"/>
    <w:qFormat/>
    <w:rsid w:val="00E313F0"/>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E313F0"/>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E313F0"/>
    <w:pPr>
      <w:spacing w:after="0" w:line="240" w:lineRule="auto"/>
    </w:pPr>
    <w:rPr>
      <w:rFonts w:ascii="Arial" w:eastAsia="Calibri" w:hAnsi="Arial" w:cs="Arial"/>
      <w:color w:val="00B0F0"/>
      <w:sz w:val="20"/>
      <w:u w:val="single" w:color="00B0F0"/>
    </w:rPr>
  </w:style>
  <w:style w:type="character" w:customStyle="1" w:styleId="messagecontent">
    <w:name w:val="message_content"/>
    <w:rsid w:val="00E313F0"/>
  </w:style>
  <w:style w:type="paragraph" w:customStyle="1" w:styleId="UnderlineCharCharCharCharCharCharCharCharChar">
    <w:name w:val="Underline Char Char Char Char Char Char Char Char Char"/>
    <w:link w:val="UnderlineCharCharCharCharCharCharCharCharCharChar"/>
    <w:rsid w:val="00E313F0"/>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E313F0"/>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E313F0"/>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E313F0"/>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E313F0"/>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E313F0"/>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E313F0"/>
  </w:style>
  <w:style w:type="paragraph" w:customStyle="1" w:styleId="Style31">
    <w:name w:val="Style31"/>
    <w:basedOn w:val="Normal"/>
    <w:uiPriority w:val="99"/>
    <w:qFormat/>
    <w:rsid w:val="00E313F0"/>
    <w:pPr>
      <w:spacing w:after="0" w:line="197" w:lineRule="exact"/>
      <w:jc w:val="both"/>
    </w:pPr>
    <w:rPr>
      <w:rFonts w:ascii="Arial" w:hAnsi="Arial" w:cs="Arial"/>
    </w:rPr>
  </w:style>
  <w:style w:type="paragraph" w:customStyle="1" w:styleId="Style42">
    <w:name w:val="Style42"/>
    <w:basedOn w:val="Normal"/>
    <w:uiPriority w:val="99"/>
    <w:qFormat/>
    <w:rsid w:val="00E313F0"/>
    <w:pPr>
      <w:spacing w:after="0" w:line="202" w:lineRule="exact"/>
      <w:jc w:val="both"/>
    </w:pPr>
    <w:rPr>
      <w:rFonts w:ascii="Arial" w:hAnsi="Arial" w:cs="Arial"/>
    </w:rPr>
  </w:style>
  <w:style w:type="paragraph" w:customStyle="1" w:styleId="Style51">
    <w:name w:val="Style51"/>
    <w:basedOn w:val="Normal"/>
    <w:uiPriority w:val="99"/>
    <w:qFormat/>
    <w:rsid w:val="00E313F0"/>
    <w:pPr>
      <w:spacing w:after="0" w:line="200" w:lineRule="exact"/>
      <w:jc w:val="both"/>
    </w:pPr>
    <w:rPr>
      <w:rFonts w:ascii="Arial" w:hAnsi="Arial" w:cs="Arial"/>
    </w:rPr>
  </w:style>
  <w:style w:type="character" w:customStyle="1" w:styleId="FontStyle72">
    <w:name w:val="Font Style72"/>
    <w:uiPriority w:val="99"/>
    <w:rsid w:val="00E313F0"/>
    <w:rPr>
      <w:rFonts w:ascii="Times New Roman" w:hAnsi="Times New Roman" w:cs="Times New Roman" w:hint="default"/>
      <w:sz w:val="16"/>
      <w:szCs w:val="16"/>
    </w:rPr>
  </w:style>
  <w:style w:type="character" w:customStyle="1" w:styleId="FontStyle73">
    <w:name w:val="Font Style73"/>
    <w:uiPriority w:val="99"/>
    <w:rsid w:val="00E313F0"/>
    <w:rPr>
      <w:rFonts w:ascii="Times New Roman" w:hAnsi="Times New Roman" w:cs="Times New Roman" w:hint="default"/>
      <w:i/>
      <w:iCs/>
      <w:sz w:val="16"/>
      <w:szCs w:val="16"/>
    </w:rPr>
  </w:style>
  <w:style w:type="character" w:customStyle="1" w:styleId="UnderlinestyleChar20">
    <w:name w:val="Underline style Char2"/>
    <w:rsid w:val="00E313F0"/>
    <w:rPr>
      <w:sz w:val="22"/>
      <w:szCs w:val="24"/>
      <w:u w:val="single"/>
      <w:lang w:val="en-US" w:eastAsia="en-US" w:bidi="ar-SA"/>
    </w:rPr>
  </w:style>
  <w:style w:type="character" w:customStyle="1" w:styleId="FontStyle49">
    <w:name w:val="Font Style49"/>
    <w:uiPriority w:val="99"/>
    <w:rsid w:val="00E313F0"/>
    <w:rPr>
      <w:rFonts w:ascii="Times New Roman" w:hAnsi="Times New Roman" w:cs="Times New Roman"/>
      <w:sz w:val="20"/>
      <w:szCs w:val="20"/>
    </w:rPr>
  </w:style>
  <w:style w:type="character" w:customStyle="1" w:styleId="FontStyle50">
    <w:name w:val="Font Style50"/>
    <w:uiPriority w:val="99"/>
    <w:rsid w:val="00E313F0"/>
    <w:rPr>
      <w:rFonts w:ascii="Times New Roman" w:hAnsi="Times New Roman" w:cs="Times New Roman"/>
      <w:b/>
      <w:bCs/>
      <w:sz w:val="20"/>
      <w:szCs w:val="20"/>
    </w:rPr>
  </w:style>
  <w:style w:type="character" w:customStyle="1" w:styleId="ListBulletChar">
    <w:name w:val="List Bullet Char"/>
    <w:link w:val="ListBullet"/>
    <w:uiPriority w:val="99"/>
    <w:locked/>
    <w:rsid w:val="00E313F0"/>
    <w:rPr>
      <w:rFonts w:ascii="Calibri" w:hAnsi="Calibri"/>
    </w:rPr>
  </w:style>
  <w:style w:type="character" w:customStyle="1" w:styleId="BoldUnderlineChar2Char">
    <w:name w:val="BoldUnderline Char2 Char"/>
    <w:link w:val="BoldUnderlineChar20"/>
    <w:locked/>
    <w:rsid w:val="00E313F0"/>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E313F0"/>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E313F0"/>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E313F0"/>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E313F0"/>
    <w:rPr>
      <w:rFonts w:eastAsia="Times New Roman"/>
      <w:u w:val="single"/>
      <w:lang w:val="en-GB"/>
    </w:rPr>
  </w:style>
  <w:style w:type="paragraph" w:customStyle="1" w:styleId="StyleUnderlining11pt">
    <w:name w:val="Style Underlining + 11 pt"/>
    <w:basedOn w:val="Normal"/>
    <w:link w:val="StyleUnderlining11ptChar"/>
    <w:qFormat/>
    <w:rsid w:val="00E313F0"/>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E313F0"/>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E313F0"/>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DefaultParagraphFont"/>
    <w:link w:val="Stylecard11ptBoldUnderline"/>
    <w:locked/>
    <w:rsid w:val="00E313F0"/>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E313F0"/>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DefaultParagraphFont"/>
    <w:link w:val="Stylecard8pt"/>
    <w:locked/>
    <w:rsid w:val="00E313F0"/>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E313F0"/>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E313F0"/>
    <w:pPr>
      <w:spacing w:line="256" w:lineRule="auto"/>
    </w:pPr>
    <w:rPr>
      <w:rFonts w:ascii="Georgia" w:hAnsi="Georgia"/>
      <w:b/>
    </w:rPr>
  </w:style>
  <w:style w:type="paragraph" w:customStyle="1" w:styleId="Normal20pt">
    <w:name w:val="Normal  + 20 pt"/>
    <w:basedOn w:val="Normal"/>
    <w:uiPriority w:val="6"/>
    <w:qFormat/>
    <w:rsid w:val="00E313F0"/>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E313F0"/>
    <w:rPr>
      <w:rFonts w:eastAsia="Calibri"/>
      <w:u w:val="single"/>
    </w:rPr>
  </w:style>
  <w:style w:type="paragraph" w:customStyle="1" w:styleId="StyleNormalWeb11ptUnderline">
    <w:name w:val="Style Normal (Web) + 11 pt Underline"/>
    <w:basedOn w:val="NormalWeb"/>
    <w:link w:val="StyleNormalWeb11ptUnderlineChar"/>
    <w:qFormat/>
    <w:rsid w:val="00E313F0"/>
    <w:pPr>
      <w:spacing w:line="256" w:lineRule="auto"/>
    </w:pPr>
    <w:rPr>
      <w:rFonts w:asciiTheme="minorHAnsi" w:eastAsia="Calibri" w:hAnsiTheme="minorHAnsi"/>
      <w:u w:val="single"/>
    </w:rPr>
  </w:style>
  <w:style w:type="paragraph" w:customStyle="1" w:styleId="conintrotext">
    <w:name w:val="conintrotext"/>
    <w:basedOn w:val="Normal"/>
    <w:uiPriority w:val="99"/>
    <w:qFormat/>
    <w:rsid w:val="00E313F0"/>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E313F0"/>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E313F0"/>
    <w:pPr>
      <w:spacing w:after="0" w:line="256" w:lineRule="auto"/>
    </w:pPr>
    <w:rPr>
      <w:rFonts w:ascii="MS Mincho" w:eastAsia="MS Mincho" w:hAnsiTheme="minorHAnsi"/>
      <w:b/>
      <w:u w:val="single"/>
    </w:rPr>
  </w:style>
  <w:style w:type="paragraph" w:customStyle="1" w:styleId="assert">
    <w:name w:val="assert"/>
    <w:basedOn w:val="Normal"/>
    <w:uiPriority w:val="99"/>
    <w:qFormat/>
    <w:rsid w:val="00E313F0"/>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E313F0"/>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E313F0"/>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E313F0"/>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E313F0"/>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E313F0"/>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E313F0"/>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E313F0"/>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E313F0"/>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E313F0"/>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E313F0"/>
    <w:rPr>
      <w:rFonts w:eastAsia="Times New Roman"/>
      <w:u w:val="single"/>
    </w:rPr>
  </w:style>
  <w:style w:type="paragraph" w:customStyle="1" w:styleId="StyleStyle4ArialNarrow9pt">
    <w:name w:val="Style Style4 + Arial Narrow 9 pt"/>
    <w:basedOn w:val="Normal"/>
    <w:link w:val="StyleStyle4ArialNarrow9ptChar"/>
    <w:qFormat/>
    <w:rsid w:val="00E313F0"/>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E313F0"/>
    <w:rPr>
      <w:rFonts w:eastAsia="Times New Roman"/>
      <w:b/>
      <w:bCs/>
      <w:u w:val="single"/>
    </w:rPr>
  </w:style>
  <w:style w:type="paragraph" w:customStyle="1" w:styleId="StyleStyle4ArialNarrow9ptBold">
    <w:name w:val="Style Style4 + Arial Narrow 9 pt Bold"/>
    <w:basedOn w:val="Normal"/>
    <w:link w:val="StyleStyle4ArialNarrow9ptBoldChar"/>
    <w:qFormat/>
    <w:rsid w:val="00E313F0"/>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E313F0"/>
    <w:rPr>
      <w:rFonts w:eastAsia="Times New Roman"/>
      <w:b/>
      <w:smallCaps/>
      <w:sz w:val="24"/>
      <w:szCs w:val="24"/>
      <w:u w:val="single"/>
    </w:rPr>
  </w:style>
  <w:style w:type="character" w:customStyle="1" w:styleId="HiddenBlockHeaderChar">
    <w:name w:val="Hidden Block Header Char"/>
    <w:link w:val="HiddenBlockHeader"/>
    <w:locked/>
    <w:rsid w:val="00E313F0"/>
    <w:rPr>
      <w:rFonts w:ascii="Calibri" w:hAnsi="Calibri"/>
    </w:rPr>
  </w:style>
  <w:style w:type="character" w:customStyle="1" w:styleId="ThirdChar">
    <w:name w:val="Third Char"/>
    <w:link w:val="Third"/>
    <w:locked/>
    <w:rsid w:val="00E313F0"/>
    <w:rPr>
      <w:rFonts w:eastAsia="Times New Roman"/>
      <w:b/>
      <w:u w:val="single"/>
      <w:lang w:val="x-none" w:eastAsia="x-none"/>
    </w:rPr>
  </w:style>
  <w:style w:type="paragraph" w:customStyle="1" w:styleId="Third">
    <w:name w:val="Third"/>
    <w:basedOn w:val="Normal"/>
    <w:link w:val="ThirdChar"/>
    <w:qFormat/>
    <w:rsid w:val="00E313F0"/>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E313F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E313F0"/>
    <w:rPr>
      <w:rFonts w:eastAsia="Times New Roman"/>
      <w:b/>
      <w:szCs w:val="24"/>
      <w:u w:val="thick"/>
    </w:rPr>
  </w:style>
  <w:style w:type="paragraph" w:customStyle="1" w:styleId="SynergyTag">
    <w:name w:val="SynergyTag"/>
    <w:basedOn w:val="Normal"/>
    <w:uiPriority w:val="99"/>
    <w:qFormat/>
    <w:rsid w:val="00E313F0"/>
    <w:pPr>
      <w:spacing w:after="0" w:line="256" w:lineRule="auto"/>
    </w:pPr>
    <w:rPr>
      <w:b/>
    </w:rPr>
  </w:style>
  <w:style w:type="paragraph" w:customStyle="1" w:styleId="CiteSmallText">
    <w:name w:val="Cite Small Text"/>
    <w:basedOn w:val="Normal"/>
    <w:uiPriority w:val="99"/>
    <w:qFormat/>
    <w:rsid w:val="00E313F0"/>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E313F0"/>
    <w:rPr>
      <w:lang w:val="x-none"/>
    </w:rPr>
  </w:style>
  <w:style w:type="paragraph" w:customStyle="1" w:styleId="Cards1CharChar">
    <w:name w:val="Cards1 Char Char"/>
    <w:basedOn w:val="Normal"/>
    <w:link w:val="Cards1CharCharChar"/>
    <w:qFormat/>
    <w:rsid w:val="00E313F0"/>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E313F0"/>
    <w:rPr>
      <w:color w:val="0000FF"/>
      <w:sz w:val="12"/>
      <w:u w:val="single"/>
    </w:rPr>
  </w:style>
  <w:style w:type="paragraph" w:customStyle="1" w:styleId="Swag">
    <w:name w:val="Swag"/>
    <w:basedOn w:val="Normal"/>
    <w:link w:val="SwagChar"/>
    <w:qFormat/>
    <w:rsid w:val="00E313F0"/>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E313F0"/>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E313F0"/>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E313F0"/>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E313F0"/>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E313F0"/>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E313F0"/>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E313F0"/>
    <w:rPr>
      <w:rFonts w:eastAsia="Times New Roman"/>
      <w:b/>
      <w:bCs/>
      <w:u w:val="single"/>
    </w:rPr>
  </w:style>
  <w:style w:type="paragraph" w:customStyle="1" w:styleId="StyleUnderlineChar11ptBold2">
    <w:name w:val="Style Underline Char + 11 pt Bold2"/>
    <w:basedOn w:val="Normal"/>
    <w:link w:val="StyleUnderlineChar11ptBold2Char"/>
    <w:qFormat/>
    <w:rsid w:val="00E313F0"/>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E313F0"/>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E313F0"/>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E313F0"/>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E313F0"/>
    <w:pPr>
      <w:spacing w:after="0" w:line="256" w:lineRule="auto"/>
    </w:pPr>
    <w:rPr>
      <w:rFonts w:asciiTheme="minorHAnsi" w:eastAsia="Times New Roman" w:hAnsiTheme="minorHAnsi"/>
      <w:u w:val="single"/>
    </w:rPr>
  </w:style>
  <w:style w:type="character" w:customStyle="1" w:styleId="TagsCharCharCharChar">
    <w:name w:val="Tags Char Char Char Char"/>
    <w:locked/>
    <w:rsid w:val="00E313F0"/>
    <w:rPr>
      <w:rFonts w:ascii="Times New Roman" w:eastAsia="Times New Roman" w:hAnsi="Times New Roman" w:cs="Times New Roman"/>
      <w:b/>
      <w:sz w:val="24"/>
      <w:szCs w:val="24"/>
    </w:rPr>
  </w:style>
  <w:style w:type="character" w:customStyle="1" w:styleId="NothingCharChar">
    <w:name w:val="Nothing Char Char"/>
    <w:link w:val="NothingCharCharChar"/>
    <w:locked/>
    <w:rsid w:val="00E313F0"/>
  </w:style>
  <w:style w:type="paragraph" w:customStyle="1" w:styleId="NothingCharCharChar">
    <w:name w:val="Nothing Char Char Char"/>
    <w:link w:val="NothingCharChar"/>
    <w:qFormat/>
    <w:rsid w:val="00E313F0"/>
    <w:pPr>
      <w:spacing w:after="0" w:line="240" w:lineRule="auto"/>
      <w:jc w:val="both"/>
    </w:pPr>
  </w:style>
  <w:style w:type="paragraph" w:customStyle="1" w:styleId="StyleLeft021">
    <w:name w:val="Style Left:  0.2&quot;1"/>
    <w:basedOn w:val="Normal"/>
    <w:uiPriority w:val="99"/>
    <w:qFormat/>
    <w:rsid w:val="00E313F0"/>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E313F0"/>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E313F0"/>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E313F0"/>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E313F0"/>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E313F0"/>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E313F0"/>
    <w:pPr>
      <w:spacing w:after="0" w:line="256" w:lineRule="auto"/>
    </w:pPr>
    <w:rPr>
      <w:b/>
    </w:rPr>
  </w:style>
  <w:style w:type="paragraph" w:customStyle="1" w:styleId="CM27">
    <w:name w:val="CM27"/>
    <w:basedOn w:val="Normal"/>
    <w:next w:val="Normal"/>
    <w:qFormat/>
    <w:rsid w:val="00E313F0"/>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E313F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E313F0"/>
    <w:rPr>
      <w:szCs w:val="24"/>
      <w:u w:val="single"/>
      <w:lang w:val="en-US" w:eastAsia="en-US" w:bidi="ar-SA"/>
    </w:rPr>
  </w:style>
  <w:style w:type="character" w:customStyle="1" w:styleId="BoldUnderlineCharChar3">
    <w:name w:val="BoldUnderline Char Char3"/>
    <w:rsid w:val="00E313F0"/>
    <w:rPr>
      <w:b/>
      <w:bCs w:val="0"/>
      <w:szCs w:val="24"/>
      <w:u w:val="single"/>
      <w:lang w:val="en-US" w:eastAsia="en-US" w:bidi="ar-SA"/>
    </w:rPr>
  </w:style>
  <w:style w:type="character" w:customStyle="1" w:styleId="UnderlineCharChar3">
    <w:name w:val="Underline Char Char3"/>
    <w:rsid w:val="00E313F0"/>
    <w:rPr>
      <w:szCs w:val="24"/>
      <w:u w:val="single"/>
      <w:lang w:val="en-US" w:eastAsia="en-US" w:bidi="ar-SA"/>
    </w:rPr>
  </w:style>
  <w:style w:type="character" w:customStyle="1" w:styleId="BoldUnderlineCharChar2">
    <w:name w:val="BoldUnderline Char Char2"/>
    <w:rsid w:val="00E313F0"/>
    <w:rPr>
      <w:b/>
      <w:bCs w:val="0"/>
      <w:szCs w:val="24"/>
      <w:u w:val="single"/>
      <w:lang w:val="en-US" w:eastAsia="en-US" w:bidi="ar-SA"/>
    </w:rPr>
  </w:style>
  <w:style w:type="character" w:customStyle="1" w:styleId="volume-issue">
    <w:name w:val="volume-issue"/>
    <w:rsid w:val="00E313F0"/>
    <w:rPr>
      <w:rFonts w:ascii="Times New Roman" w:hAnsi="Times New Roman" w:cs="Times New Roman" w:hint="default"/>
    </w:rPr>
  </w:style>
  <w:style w:type="character" w:customStyle="1" w:styleId="boldness1">
    <w:name w:val="boldness1"/>
    <w:rsid w:val="00E313F0"/>
  </w:style>
  <w:style w:type="character" w:customStyle="1" w:styleId="story-author">
    <w:name w:val="story-author"/>
    <w:basedOn w:val="DefaultParagraphFont"/>
    <w:rsid w:val="00E313F0"/>
  </w:style>
  <w:style w:type="character" w:customStyle="1" w:styleId="StyleEmphasisArial12ptBoldNotItalic">
    <w:name w:val="Style Emphasis + Arial 12 pt Bold Not Italic"/>
    <w:basedOn w:val="Emphasis"/>
    <w:rsid w:val="00E313F0"/>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E313F0"/>
  </w:style>
  <w:style w:type="character" w:customStyle="1" w:styleId="StyleStyle4CharTimesNewRoman11ptItalic">
    <w:name w:val="Style Style4 Char + Times New Roman 11 pt Italic"/>
    <w:basedOn w:val="DefaultParagraphFont"/>
    <w:rsid w:val="00E313F0"/>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E313F0"/>
  </w:style>
  <w:style w:type="character" w:customStyle="1" w:styleId="ad">
    <w:name w:val="_"/>
    <w:basedOn w:val="DefaultParagraphFont"/>
    <w:rsid w:val="00E313F0"/>
  </w:style>
  <w:style w:type="character" w:customStyle="1" w:styleId="Heading3CharCharCharChar1">
    <w:name w:val="Heading 3 Char Char Char Char1"/>
    <w:rsid w:val="00E313F0"/>
    <w:rPr>
      <w:rFonts w:ascii="Arial" w:hAnsi="Arial" w:cs="Arial" w:hint="default"/>
      <w:bCs/>
      <w:szCs w:val="26"/>
      <w:u w:val="single"/>
      <w:lang w:val="en-US" w:eastAsia="en-US" w:bidi="ar-SA"/>
    </w:rPr>
  </w:style>
  <w:style w:type="character" w:customStyle="1" w:styleId="comment-body">
    <w:name w:val="comment-body"/>
    <w:rsid w:val="00E313F0"/>
  </w:style>
  <w:style w:type="character" w:customStyle="1" w:styleId="UnderlineCharCharChar1">
    <w:name w:val="Underline Char Char Char1"/>
    <w:rsid w:val="00E313F0"/>
    <w:rPr>
      <w:u w:val="single"/>
      <w:lang w:val="en-US" w:eastAsia="en-US" w:bidi="ar-SA"/>
    </w:rPr>
  </w:style>
  <w:style w:type="character" w:customStyle="1" w:styleId="reality">
    <w:name w:val="reality"/>
    <w:rsid w:val="00E313F0"/>
  </w:style>
  <w:style w:type="character" w:customStyle="1" w:styleId="UnderlineChar1Char">
    <w:name w:val="Underline Char1 Char"/>
    <w:rsid w:val="00E313F0"/>
    <w:rPr>
      <w:rFonts w:ascii="Calibri" w:eastAsia="MS Mincho" w:hAnsi="Calibri" w:cs="Calibri" w:hint="default"/>
      <w:szCs w:val="20"/>
      <w:u w:val="single"/>
    </w:rPr>
  </w:style>
  <w:style w:type="character" w:customStyle="1" w:styleId="StyleBoldandUnderlineCharChar29pt">
    <w:name w:val="Style Bold and Underline Char Char2 + 9 pt"/>
    <w:rsid w:val="00E313F0"/>
    <w:rPr>
      <w:rFonts w:ascii="Times New Roman" w:hAnsi="Times New Roman" w:cs="Times New Roman" w:hint="default"/>
      <w:b/>
      <w:bCs/>
      <w:noProof w:val="0"/>
      <w:sz w:val="20"/>
      <w:u w:val="single"/>
    </w:rPr>
  </w:style>
  <w:style w:type="character" w:customStyle="1" w:styleId="StyleUnderlineCharChar19pt">
    <w:name w:val="Style Underline Char Char1 + 9 pt"/>
    <w:rsid w:val="00E313F0"/>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E313F0"/>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E313F0"/>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E313F0"/>
    <w:rPr>
      <w:rFonts w:ascii="Times New Roman" w:hAnsi="Times New Roman" w:cs="Times New Roman" w:hint="default"/>
      <w:sz w:val="20"/>
      <w:u w:val="dottedHeavy"/>
    </w:rPr>
  </w:style>
  <w:style w:type="character" w:customStyle="1" w:styleId="article-record-publication-volume-issue">
    <w:name w:val="article-record-publication-volume-issue"/>
    <w:rsid w:val="00E313F0"/>
  </w:style>
  <w:style w:type="character" w:customStyle="1" w:styleId="resultbodyblack">
    <w:name w:val="resultbodyblack"/>
    <w:rsid w:val="00E313F0"/>
    <w:rPr>
      <w:rFonts w:ascii="Times New Roman" w:hAnsi="Times New Roman" w:cs="Times New Roman" w:hint="default"/>
    </w:rPr>
  </w:style>
  <w:style w:type="character" w:customStyle="1" w:styleId="quotechar0">
    <w:name w:val="quotechar"/>
    <w:rsid w:val="00E313F0"/>
  </w:style>
  <w:style w:type="character" w:customStyle="1" w:styleId="3TagCite">
    <w:name w:val="3 Tag/Cite"/>
    <w:rsid w:val="00E313F0"/>
    <w:rPr>
      <w:rFonts w:ascii="Times New Roman" w:hAnsi="Times New Roman" w:cs="Times New Roman" w:hint="default"/>
      <w:b/>
      <w:bCs w:val="0"/>
    </w:rPr>
  </w:style>
  <w:style w:type="character" w:customStyle="1" w:styleId="4Qualifications">
    <w:name w:val="4 Qualifications"/>
    <w:rsid w:val="00E313F0"/>
    <w:rPr>
      <w:rFonts w:ascii="Times New Roman" w:hAnsi="Times New Roman" w:cs="Times New Roman" w:hint="default"/>
      <w:sz w:val="19"/>
    </w:rPr>
  </w:style>
  <w:style w:type="character" w:customStyle="1" w:styleId="6Underlined">
    <w:name w:val="6 Underlined"/>
    <w:rsid w:val="00E313F0"/>
    <w:rPr>
      <w:rFonts w:ascii="Times New Roman" w:hAnsi="Times New Roman" w:cs="Times New Roman" w:hint="default"/>
      <w:b/>
      <w:bCs w:val="0"/>
      <w:sz w:val="21"/>
      <w:u w:val="single"/>
    </w:rPr>
  </w:style>
  <w:style w:type="character" w:customStyle="1" w:styleId="nohighlighting">
    <w:name w:val="no highlighting"/>
    <w:rsid w:val="00E313F0"/>
    <w:rPr>
      <w:rFonts w:ascii="Times New Roman" w:hAnsi="Times New Roman" w:cs="Times New Roman" w:hint="default"/>
      <w:color w:val="auto"/>
      <w:sz w:val="20"/>
      <w:u w:val="thick"/>
      <w:bdr w:val="none" w:sz="0" w:space="0" w:color="auto" w:frame="1"/>
    </w:rPr>
  </w:style>
  <w:style w:type="character" w:customStyle="1" w:styleId="CharChar61">
    <w:name w:val="Char Char61"/>
    <w:rsid w:val="00E313F0"/>
    <w:rPr>
      <w:rFonts w:ascii="Arial" w:hAnsi="Arial" w:cs="Arial" w:hint="default"/>
      <w:bCs/>
      <w:sz w:val="16"/>
      <w:szCs w:val="26"/>
      <w:lang w:val="en-US" w:eastAsia="en-US" w:bidi="ar-SA"/>
    </w:rPr>
  </w:style>
  <w:style w:type="character" w:customStyle="1" w:styleId="styledate">
    <w:name w:val="styledate"/>
    <w:rsid w:val="00E313F0"/>
  </w:style>
  <w:style w:type="character" w:customStyle="1" w:styleId="StyleUnderlineChar9ptChar">
    <w:name w:val="Style Underline Char + 9 pt Char"/>
    <w:rsid w:val="00E313F0"/>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E313F0"/>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E313F0"/>
    <w:rPr>
      <w:b/>
      <w:bCs w:val="0"/>
      <w:szCs w:val="24"/>
      <w:u w:val="single"/>
      <w:lang w:val="en-US" w:eastAsia="en-US" w:bidi="ar-SA"/>
    </w:rPr>
  </w:style>
  <w:style w:type="character" w:customStyle="1" w:styleId="BoldandUnderlineChar1Char2">
    <w:name w:val="Bold and Underline Char1 Char2"/>
    <w:rsid w:val="00E313F0"/>
    <w:rPr>
      <w:b/>
      <w:bCs w:val="0"/>
      <w:szCs w:val="24"/>
      <w:u w:val="single"/>
      <w:lang w:val="en-US" w:eastAsia="en-US" w:bidi="ar-SA"/>
    </w:rPr>
  </w:style>
  <w:style w:type="character" w:customStyle="1" w:styleId="BoldandUnderlineCharChar1">
    <w:name w:val="Bold and Underline Char Char1"/>
    <w:rsid w:val="00E313F0"/>
    <w:rPr>
      <w:b/>
      <w:bCs w:val="0"/>
      <w:szCs w:val="24"/>
      <w:u w:val="single"/>
      <w:lang w:val="en-US" w:eastAsia="en-US" w:bidi="ar-SA"/>
    </w:rPr>
  </w:style>
  <w:style w:type="character" w:customStyle="1" w:styleId="authoraffil">
    <w:name w:val="authoraffil"/>
    <w:rsid w:val="00E313F0"/>
  </w:style>
  <w:style w:type="character" w:customStyle="1" w:styleId="CharChar8">
    <w:name w:val="Char Char8"/>
    <w:rsid w:val="00E313F0"/>
    <w:rPr>
      <w:rFonts w:ascii="Georgia" w:eastAsia="Times New Roman" w:hAnsi="Georgia" w:hint="default"/>
      <w:b/>
      <w:bCs/>
      <w:sz w:val="30"/>
      <w:szCs w:val="28"/>
      <w:u w:val="single"/>
    </w:rPr>
  </w:style>
  <w:style w:type="character" w:customStyle="1" w:styleId="StyleArial6ptBold">
    <w:name w:val="Style Arial 6 pt Bold"/>
    <w:rsid w:val="00E313F0"/>
    <w:rPr>
      <w:rFonts w:ascii="Arial" w:hAnsi="Arial" w:cs="Arial" w:hint="default"/>
      <w:bCs/>
      <w:sz w:val="12"/>
    </w:rPr>
  </w:style>
  <w:style w:type="character" w:customStyle="1" w:styleId="Heading2Char5">
    <w:name w:val="Heading 2 Char5"/>
    <w:rsid w:val="00E313F0"/>
    <w:rPr>
      <w:rFonts w:ascii="Garamond" w:hAnsi="Garamond" w:cs="Arial" w:hint="default"/>
      <w:b/>
      <w:bCs/>
      <w:iCs/>
      <w:sz w:val="24"/>
      <w:szCs w:val="28"/>
      <w:lang w:val="en-US" w:eastAsia="en-US" w:bidi="ar-SA"/>
    </w:rPr>
  </w:style>
  <w:style w:type="character" w:customStyle="1" w:styleId="boldcitationChar">
    <w:name w:val="bold citation Char"/>
    <w:rsid w:val="00E313F0"/>
    <w:rPr>
      <w:rFonts w:ascii="Arial" w:hAnsi="Arial" w:cs="Arial" w:hint="default"/>
      <w:b/>
      <w:bCs w:val="0"/>
      <w:sz w:val="28"/>
      <w:szCs w:val="24"/>
      <w:u w:val="thick"/>
      <w:lang w:val="en-US" w:eastAsia="en-US" w:bidi="ar-SA"/>
    </w:rPr>
  </w:style>
  <w:style w:type="character" w:customStyle="1" w:styleId="BoldunderlineChar4">
    <w:name w:val="Bold/underline Char"/>
    <w:rsid w:val="00E313F0"/>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E313F0"/>
  </w:style>
  <w:style w:type="character" w:customStyle="1" w:styleId="tagCharCharChar1">
    <w:name w:val="tag Char Char Char1"/>
    <w:rsid w:val="00E313F0"/>
    <w:rPr>
      <w:b/>
      <w:bCs w:val="0"/>
      <w:sz w:val="24"/>
      <w:lang w:val="en-US" w:eastAsia="en-US" w:bidi="ar-SA"/>
    </w:rPr>
  </w:style>
  <w:style w:type="character" w:customStyle="1" w:styleId="bylines">
    <w:name w:val="bylines"/>
    <w:basedOn w:val="DefaultParagraphFont"/>
    <w:rsid w:val="00E313F0"/>
  </w:style>
  <w:style w:type="character" w:customStyle="1" w:styleId="StyleStyleBoldUnderlineUnderlineIntenseEmphasis1apple-style-2">
    <w:name w:val="Style Style Bold UnderlineUnderlineIntense Emphasis1apple-style-...2"/>
    <w:basedOn w:val="DefaultParagraphFont"/>
    <w:rsid w:val="00E313F0"/>
    <w:rPr>
      <w:b w:val="0"/>
      <w:bCs/>
      <w:sz w:val="22"/>
      <w:u w:val="single"/>
    </w:rPr>
  </w:style>
  <w:style w:type="character" w:customStyle="1" w:styleId="FontStyle57">
    <w:name w:val="Font Style57"/>
    <w:rsid w:val="00E313F0"/>
    <w:rPr>
      <w:rFonts w:ascii="Georgia" w:hAnsi="Georgia" w:cs="Georgia" w:hint="default"/>
      <w:b/>
      <w:bCs/>
      <w:sz w:val="14"/>
      <w:szCs w:val="14"/>
    </w:rPr>
  </w:style>
  <w:style w:type="character" w:customStyle="1" w:styleId="FontStyle89">
    <w:name w:val="Font Style89"/>
    <w:rsid w:val="00E313F0"/>
    <w:rPr>
      <w:rFonts w:ascii="Times New Roman" w:hAnsi="Times New Roman" w:cs="Times New Roman" w:hint="default"/>
      <w:b/>
      <w:bCs/>
      <w:smallCaps/>
      <w:spacing w:val="40"/>
      <w:sz w:val="16"/>
      <w:szCs w:val="16"/>
    </w:rPr>
  </w:style>
  <w:style w:type="character" w:customStyle="1" w:styleId="hvr">
    <w:name w:val="hvr"/>
    <w:basedOn w:val="DefaultParagraphFont"/>
    <w:rsid w:val="00E313F0"/>
  </w:style>
  <w:style w:type="paragraph" w:customStyle="1" w:styleId="svarticle">
    <w:name w:val="svarticle"/>
    <w:basedOn w:val="Normal"/>
    <w:uiPriority w:val="99"/>
    <w:qFormat/>
    <w:rsid w:val="00E313F0"/>
    <w:pPr>
      <w:spacing w:before="100" w:beforeAutospacing="1" w:after="100" w:afterAutospacing="1" w:line="240" w:lineRule="auto"/>
    </w:pPr>
    <w:rPr>
      <w:rFonts w:eastAsia="Times New Roman"/>
    </w:rPr>
  </w:style>
  <w:style w:type="character" w:customStyle="1" w:styleId="cardChar2">
    <w:name w:val="card Char2"/>
    <w:basedOn w:val="DefaultParagraphFont"/>
    <w:rsid w:val="00E313F0"/>
    <w:rPr>
      <w:rFonts w:ascii="Times New Roman" w:hAnsi="Times New Roman" w:cs="Calibri"/>
      <w:szCs w:val="20"/>
    </w:rPr>
  </w:style>
  <w:style w:type="paragraph" w:customStyle="1" w:styleId="Pol">
    <w:name w:val="Pol"/>
    <w:basedOn w:val="Heading2"/>
    <w:uiPriority w:val="99"/>
    <w:qFormat/>
    <w:rsid w:val="00E313F0"/>
    <w:pPr>
      <w:spacing w:before="480" w:line="240" w:lineRule="auto"/>
    </w:pPr>
    <w:rPr>
      <w:bCs/>
      <w:caps/>
    </w:rPr>
  </w:style>
  <w:style w:type="paragraph" w:customStyle="1" w:styleId="Style70">
    <w:name w:val="Style7"/>
    <w:basedOn w:val="Normal"/>
    <w:uiPriority w:val="99"/>
    <w:qFormat/>
    <w:rsid w:val="00E313F0"/>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E313F0"/>
  </w:style>
  <w:style w:type="character" w:customStyle="1" w:styleId="Footnote2Char">
    <w:name w:val="Footnote2 Char"/>
    <w:link w:val="Footnote2"/>
    <w:locked/>
    <w:rsid w:val="00E313F0"/>
  </w:style>
  <w:style w:type="paragraph" w:customStyle="1" w:styleId="Footnote2">
    <w:name w:val="Footnote2"/>
    <w:basedOn w:val="Normal"/>
    <w:next w:val="Normal"/>
    <w:link w:val="Footnote2Char"/>
    <w:autoRedefine/>
    <w:qFormat/>
    <w:rsid w:val="00E313F0"/>
    <w:pPr>
      <w:spacing w:after="120" w:line="480" w:lineRule="auto"/>
    </w:pPr>
    <w:rPr>
      <w:rFonts w:asciiTheme="minorHAnsi" w:hAnsiTheme="minorHAnsi"/>
    </w:rPr>
  </w:style>
  <w:style w:type="paragraph" w:customStyle="1" w:styleId="xhead">
    <w:name w:val="xhead"/>
    <w:basedOn w:val="Normal"/>
    <w:uiPriority w:val="99"/>
    <w:qFormat/>
    <w:rsid w:val="00E313F0"/>
    <w:pPr>
      <w:spacing w:before="100" w:beforeAutospacing="1" w:after="100" w:afterAutospacing="1" w:line="240" w:lineRule="auto"/>
    </w:pPr>
  </w:style>
  <w:style w:type="character" w:customStyle="1" w:styleId="Heading5Char1">
    <w:name w:val="Heading 5 Char1"/>
    <w:aliases w:val="Text Char1"/>
    <w:basedOn w:val="DefaultParagraphFont"/>
    <w:semiHidden/>
    <w:rsid w:val="00E313F0"/>
    <w:rPr>
      <w:rFonts w:asciiTheme="majorHAnsi" w:eastAsiaTheme="majorEastAsia" w:hAnsiTheme="majorHAnsi" w:cstheme="majorBidi"/>
      <w:color w:val="1F3763" w:themeColor="accent1" w:themeShade="7F"/>
      <w:sz w:val="22"/>
      <w:szCs w:val="22"/>
    </w:rPr>
  </w:style>
  <w:style w:type="paragraph" w:customStyle="1" w:styleId="headlinemeta">
    <w:name w:val="headline_meta"/>
    <w:basedOn w:val="Normal"/>
    <w:uiPriority w:val="99"/>
    <w:qFormat/>
    <w:rsid w:val="00E313F0"/>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E313F0"/>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E313F0"/>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E313F0"/>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E313F0"/>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E313F0"/>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E313F0"/>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E313F0"/>
    <w:pPr>
      <w:spacing w:after="0" w:line="240" w:lineRule="auto"/>
    </w:pPr>
    <w:rPr>
      <w:rFonts w:asciiTheme="minorHAnsi" w:hAnsiTheme="minorHAnsi"/>
    </w:rPr>
  </w:style>
  <w:style w:type="paragraph" w:customStyle="1" w:styleId="ReadCharCh1">
    <w:name w:val="Read Char Ch1"/>
    <w:basedOn w:val="Normal"/>
    <w:next w:val="Normal"/>
    <w:uiPriority w:val="3"/>
    <w:qFormat/>
    <w:rsid w:val="00E313F0"/>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E313F0"/>
    <w:pPr>
      <w:spacing w:after="0" w:line="240" w:lineRule="auto"/>
    </w:pPr>
    <w:rPr>
      <w:rFonts w:ascii="Lucida Grande" w:eastAsia="Cambria" w:hAnsi="Lucida Grande"/>
    </w:rPr>
  </w:style>
  <w:style w:type="paragraph" w:customStyle="1" w:styleId="Pa16">
    <w:name w:val="Pa16"/>
    <w:basedOn w:val="Default"/>
    <w:next w:val="Default"/>
    <w:uiPriority w:val="99"/>
    <w:qFormat/>
    <w:rsid w:val="00E313F0"/>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E313F0"/>
    <w:pPr>
      <w:spacing w:before="100" w:beforeAutospacing="1" w:after="100" w:afterAutospacing="1" w:line="240" w:lineRule="auto"/>
    </w:pPr>
  </w:style>
  <w:style w:type="paragraph" w:customStyle="1" w:styleId="Pa22">
    <w:name w:val="Pa2+2"/>
    <w:basedOn w:val="Default"/>
    <w:next w:val="Default"/>
    <w:uiPriority w:val="99"/>
    <w:qFormat/>
    <w:rsid w:val="00E313F0"/>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E313F0"/>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E313F0"/>
    <w:pPr>
      <w:spacing w:before="100" w:beforeAutospacing="1" w:after="100" w:afterAutospacing="1" w:line="240" w:lineRule="auto"/>
    </w:pPr>
  </w:style>
  <w:style w:type="paragraph" w:customStyle="1" w:styleId="Number">
    <w:name w:val="Number"/>
    <w:basedOn w:val="Heading2"/>
    <w:qFormat/>
    <w:rsid w:val="00E313F0"/>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E313F0"/>
    <w:rPr>
      <w:rFonts w:ascii="Calibri" w:eastAsia="Times New Roman" w:hAnsi="Calibri" w:cs="Arial"/>
      <w:bCs/>
      <w:iCs/>
      <w:sz w:val="20"/>
      <w:szCs w:val="20"/>
    </w:rPr>
  </w:style>
  <w:style w:type="paragraph" w:customStyle="1" w:styleId="CITEF3">
    <w:name w:val="CITE F3"/>
    <w:uiPriority w:val="99"/>
    <w:qFormat/>
    <w:rsid w:val="00E313F0"/>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E313F0"/>
  </w:style>
  <w:style w:type="character" w:customStyle="1" w:styleId="meta-sep">
    <w:name w:val="meta-sep"/>
    <w:basedOn w:val="DefaultParagraphFont"/>
    <w:rsid w:val="00E313F0"/>
  </w:style>
  <w:style w:type="character" w:customStyle="1" w:styleId="A19">
    <w:name w:val="A19"/>
    <w:uiPriority w:val="99"/>
    <w:rsid w:val="00E313F0"/>
    <w:rPr>
      <w:rFonts w:ascii="Georgia" w:hAnsi="Georgia" w:cs="Georgia" w:hint="default"/>
      <w:color w:val="000000"/>
      <w:sz w:val="20"/>
      <w:szCs w:val="20"/>
      <w:u w:val="single"/>
    </w:rPr>
  </w:style>
  <w:style w:type="character" w:customStyle="1" w:styleId="A130">
    <w:name w:val="A13"/>
    <w:rsid w:val="00E313F0"/>
    <w:rPr>
      <w:rFonts w:ascii="Georgia" w:hAnsi="Georgia" w:cs="Georgia" w:hint="default"/>
      <w:color w:val="000000"/>
      <w:sz w:val="11"/>
      <w:szCs w:val="11"/>
    </w:rPr>
  </w:style>
  <w:style w:type="character" w:customStyle="1" w:styleId="ontext">
    <w:name w:val="ontext"/>
    <w:basedOn w:val="DefaultParagraphFont"/>
    <w:rsid w:val="00E313F0"/>
  </w:style>
  <w:style w:type="character" w:customStyle="1" w:styleId="archive-title">
    <w:name w:val="archive-title"/>
    <w:basedOn w:val="DefaultParagraphFont"/>
    <w:rsid w:val="00E313F0"/>
  </w:style>
  <w:style w:type="character" w:customStyle="1" w:styleId="imgleft">
    <w:name w:val="imgleft"/>
    <w:basedOn w:val="DefaultParagraphFont"/>
    <w:rsid w:val="00E313F0"/>
  </w:style>
  <w:style w:type="character" w:customStyle="1" w:styleId="imgcenter">
    <w:name w:val="imgcenter"/>
    <w:basedOn w:val="DefaultParagraphFont"/>
    <w:rsid w:val="00E313F0"/>
  </w:style>
  <w:style w:type="character" w:customStyle="1" w:styleId="A42">
    <w:name w:val="A4+2"/>
    <w:uiPriority w:val="99"/>
    <w:rsid w:val="00E313F0"/>
    <w:rPr>
      <w:rFonts w:ascii="Helvetica LT Std" w:hAnsi="Helvetica LT Std" w:cs="Helvetica LT Std" w:hint="default"/>
      <w:color w:val="000000"/>
      <w:sz w:val="11"/>
      <w:szCs w:val="11"/>
    </w:rPr>
  </w:style>
  <w:style w:type="character" w:customStyle="1" w:styleId="fstitle">
    <w:name w:val="fs_title"/>
    <w:basedOn w:val="DefaultParagraphFont"/>
    <w:rsid w:val="00E313F0"/>
  </w:style>
  <w:style w:type="character" w:customStyle="1" w:styleId="reportbody1">
    <w:name w:val="reportbody1"/>
    <w:basedOn w:val="DefaultParagraphFont"/>
    <w:rsid w:val="00E313F0"/>
    <w:rPr>
      <w:rFonts w:ascii="Tahoma" w:hAnsi="Tahoma" w:cs="Tahoma" w:hint="default"/>
      <w:color w:val="000000"/>
      <w:sz w:val="14"/>
      <w:szCs w:val="14"/>
    </w:rPr>
  </w:style>
  <w:style w:type="character" w:customStyle="1" w:styleId="dateday">
    <w:name w:val="date_day"/>
    <w:basedOn w:val="DefaultParagraphFont"/>
    <w:rsid w:val="00E313F0"/>
  </w:style>
  <w:style w:type="character" w:customStyle="1" w:styleId="datemonth">
    <w:name w:val="date_month"/>
    <w:basedOn w:val="DefaultParagraphFont"/>
    <w:rsid w:val="00E313F0"/>
  </w:style>
  <w:style w:type="character" w:customStyle="1" w:styleId="dateyear">
    <w:name w:val="date_year"/>
    <w:basedOn w:val="DefaultParagraphFont"/>
    <w:rsid w:val="00E313F0"/>
  </w:style>
  <w:style w:type="character" w:customStyle="1" w:styleId="Heading3CharCharCharCharCharChar">
    <w:name w:val="Heading 3 Char Char Char Char Char Char"/>
    <w:basedOn w:val="DefaultParagraphFont"/>
    <w:rsid w:val="00E313F0"/>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E313F0"/>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E313F0"/>
    <w:rPr>
      <w:sz w:val="24"/>
      <w:szCs w:val="24"/>
      <w:lang w:val="en-US" w:eastAsia="en-US" w:bidi="ar-SA"/>
    </w:rPr>
  </w:style>
  <w:style w:type="character" w:customStyle="1" w:styleId="insideitro">
    <w:name w:val="insideitro"/>
    <w:basedOn w:val="DefaultParagraphFont"/>
    <w:rsid w:val="00E313F0"/>
  </w:style>
  <w:style w:type="character" w:customStyle="1" w:styleId="wcfont">
    <w:name w:val="wcfont"/>
    <w:basedOn w:val="DefaultParagraphFont"/>
    <w:rsid w:val="00E313F0"/>
  </w:style>
  <w:style w:type="character" w:customStyle="1" w:styleId="qftext">
    <w:name w:val="qftext"/>
    <w:basedOn w:val="DefaultParagraphFont"/>
    <w:rsid w:val="00E313F0"/>
  </w:style>
  <w:style w:type="character" w:customStyle="1" w:styleId="leftidx">
    <w:name w:val="leftidx"/>
    <w:basedOn w:val="DefaultParagraphFont"/>
    <w:rsid w:val="00E313F0"/>
  </w:style>
  <w:style w:type="paragraph" w:customStyle="1" w:styleId="NotUnderlined">
    <w:name w:val="Not Underlined"/>
    <w:basedOn w:val="Normal"/>
    <w:uiPriority w:val="99"/>
    <w:qFormat/>
    <w:rsid w:val="00E313F0"/>
    <w:pPr>
      <w:spacing w:after="0" w:line="240" w:lineRule="auto"/>
    </w:pPr>
    <w:rPr>
      <w:rFonts w:ascii="Century Gothic" w:hAnsi="Century Gothic"/>
      <w:szCs w:val="20"/>
    </w:rPr>
  </w:style>
  <w:style w:type="paragraph" w:customStyle="1" w:styleId="width100">
    <w:name w:val="width100"/>
    <w:basedOn w:val="Normal"/>
    <w:uiPriority w:val="99"/>
    <w:qFormat/>
    <w:rsid w:val="00E313F0"/>
    <w:pPr>
      <w:spacing w:before="100" w:beforeAutospacing="1" w:after="100" w:afterAutospacing="1" w:line="240" w:lineRule="auto"/>
    </w:pPr>
  </w:style>
  <w:style w:type="character" w:customStyle="1" w:styleId="eventtitle">
    <w:name w:val="eventtitle"/>
    <w:basedOn w:val="DefaultParagraphFont"/>
    <w:rsid w:val="00E313F0"/>
  </w:style>
  <w:style w:type="character" w:customStyle="1" w:styleId="eventsubtitle">
    <w:name w:val="eventsubtitle"/>
    <w:basedOn w:val="DefaultParagraphFont"/>
    <w:rsid w:val="00E313F0"/>
  </w:style>
  <w:style w:type="character" w:customStyle="1" w:styleId="eventdate">
    <w:name w:val="eventdate"/>
    <w:basedOn w:val="DefaultParagraphFont"/>
    <w:rsid w:val="00E313F0"/>
  </w:style>
  <w:style w:type="character" w:customStyle="1" w:styleId="legend">
    <w:name w:val="legend"/>
    <w:basedOn w:val="DefaultParagraphFont"/>
    <w:rsid w:val="00E313F0"/>
  </w:style>
  <w:style w:type="character" w:customStyle="1" w:styleId="slug-elocation">
    <w:name w:val="slug-elocation"/>
    <w:basedOn w:val="DefaultParagraphFont"/>
    <w:rsid w:val="00E313F0"/>
  </w:style>
  <w:style w:type="character" w:customStyle="1" w:styleId="fu-autorenangabe-fu-beschreibung">
    <w:name w:val="fu-autorenangabe-fu-beschreibung"/>
    <w:rsid w:val="00E313F0"/>
  </w:style>
  <w:style w:type="paragraph" w:customStyle="1" w:styleId="introshadow">
    <w:name w:val="intro_shadow"/>
    <w:basedOn w:val="Normal"/>
    <w:uiPriority w:val="99"/>
    <w:qFormat/>
    <w:rsid w:val="00E313F0"/>
    <w:pPr>
      <w:spacing w:before="100" w:beforeAutospacing="1" w:after="100" w:afterAutospacing="1" w:line="240" w:lineRule="auto"/>
    </w:pPr>
  </w:style>
  <w:style w:type="paragraph" w:customStyle="1" w:styleId="articleintro">
    <w:name w:val="articleintro"/>
    <w:basedOn w:val="Normal"/>
    <w:uiPriority w:val="99"/>
    <w:qFormat/>
    <w:rsid w:val="00E313F0"/>
    <w:pPr>
      <w:spacing w:before="100" w:beforeAutospacing="1" w:after="100" w:afterAutospacing="1" w:line="240" w:lineRule="auto"/>
    </w:pPr>
  </w:style>
  <w:style w:type="character" w:customStyle="1" w:styleId="commentscontainer">
    <w:name w:val="comments_container"/>
    <w:basedOn w:val="DefaultParagraphFont"/>
    <w:rsid w:val="00E313F0"/>
  </w:style>
  <w:style w:type="paragraph" w:customStyle="1" w:styleId="Caption40">
    <w:name w:val="Caption4"/>
    <w:basedOn w:val="Normal"/>
    <w:uiPriority w:val="99"/>
    <w:qFormat/>
    <w:rsid w:val="00E313F0"/>
    <w:pPr>
      <w:spacing w:before="100" w:beforeAutospacing="1" w:after="100" w:afterAutospacing="1" w:line="240" w:lineRule="auto"/>
    </w:pPr>
  </w:style>
  <w:style w:type="paragraph" w:customStyle="1" w:styleId="publishedon">
    <w:name w:val="published_on"/>
    <w:basedOn w:val="Normal"/>
    <w:uiPriority w:val="99"/>
    <w:qFormat/>
    <w:rsid w:val="00E313F0"/>
    <w:pPr>
      <w:spacing w:before="100" w:beforeAutospacing="1" w:after="100" w:afterAutospacing="1" w:line="240" w:lineRule="auto"/>
    </w:pPr>
  </w:style>
  <w:style w:type="character" w:customStyle="1" w:styleId="hparticlefooter">
    <w:name w:val="hparticlefooter"/>
    <w:basedOn w:val="DefaultParagraphFont"/>
    <w:rsid w:val="00E313F0"/>
  </w:style>
  <w:style w:type="table" w:customStyle="1" w:styleId="TableGrid2">
    <w:name w:val="Table Grid2"/>
    <w:basedOn w:val="TableNormal"/>
    <w:next w:val="TableGrid"/>
    <w:rsid w:val="00E313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E313F0"/>
  </w:style>
  <w:style w:type="character" w:customStyle="1" w:styleId="BlockCharCharCharCharChar">
    <w:name w:val="Block Char Char Char Char Char"/>
    <w:aliases w:val="Block Char Char Char Char Char Char Char Char,Block Char Char Char Char Char Char Char1"/>
    <w:basedOn w:val="DefaultParagraphFont"/>
    <w:rsid w:val="00E313F0"/>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E313F0"/>
    <w:pPr>
      <w:spacing w:after="0" w:line="240" w:lineRule="auto"/>
    </w:pPr>
    <w:rPr>
      <w:b/>
      <w:color w:val="000000"/>
      <w:u w:val="single"/>
    </w:rPr>
  </w:style>
  <w:style w:type="character" w:customStyle="1" w:styleId="CiteEmphasisChar">
    <w:name w:val="Cite/Emphasis Char"/>
    <w:basedOn w:val="DefaultParagraphFont"/>
    <w:link w:val="CiteEmphasis"/>
    <w:rsid w:val="00E313F0"/>
    <w:rPr>
      <w:rFonts w:ascii="Calibri" w:hAnsi="Calibri"/>
      <w:b/>
      <w:color w:val="000000"/>
      <w:u w:val="single"/>
    </w:rPr>
  </w:style>
  <w:style w:type="character" w:customStyle="1" w:styleId="ReadText">
    <w:name w:val="Read Text"/>
    <w:basedOn w:val="DefaultParagraphFont"/>
    <w:rsid w:val="00E313F0"/>
    <w:rPr>
      <w:rFonts w:ascii="Times New Roman" w:hAnsi="Times New Roman"/>
      <w:b/>
      <w:bCs/>
      <w:sz w:val="24"/>
      <w:u w:val="single"/>
    </w:rPr>
  </w:style>
  <w:style w:type="paragraph" w:customStyle="1" w:styleId="Styleunread8pt">
    <w:name w:val="Style unread + 8 pt"/>
    <w:basedOn w:val="Normal"/>
    <w:link w:val="Styleunread8ptChar"/>
    <w:qFormat/>
    <w:rsid w:val="00E313F0"/>
    <w:pPr>
      <w:spacing w:after="0" w:line="240" w:lineRule="auto"/>
    </w:pPr>
    <w:rPr>
      <w:color w:val="000000"/>
    </w:rPr>
  </w:style>
  <w:style w:type="character" w:customStyle="1" w:styleId="Styleunread8ptChar">
    <w:name w:val="Style unread + 8 pt Char"/>
    <w:basedOn w:val="DefaultParagraphFont"/>
    <w:link w:val="Styleunread8pt"/>
    <w:rsid w:val="00E313F0"/>
    <w:rPr>
      <w:rFonts w:ascii="Calibri" w:hAnsi="Calibri"/>
      <w:color w:val="000000"/>
    </w:rPr>
  </w:style>
  <w:style w:type="character" w:customStyle="1" w:styleId="main">
    <w:name w:val="main"/>
    <w:basedOn w:val="DefaultParagraphFont"/>
    <w:rsid w:val="00E313F0"/>
  </w:style>
  <w:style w:type="character" w:customStyle="1" w:styleId="textunderlineCharChar">
    <w:name w:val="text underline Char Char"/>
    <w:basedOn w:val="DefaultParagraphFont"/>
    <w:rsid w:val="00E313F0"/>
    <w:rPr>
      <w:rFonts w:ascii="Garamond" w:hAnsi="Garamond"/>
      <w:color w:val="000000"/>
      <w:u w:val="single"/>
    </w:rPr>
  </w:style>
  <w:style w:type="paragraph" w:customStyle="1" w:styleId="ekprop-p">
    <w:name w:val="ekprop-p"/>
    <w:basedOn w:val="Normal"/>
    <w:uiPriority w:val="99"/>
    <w:qFormat/>
    <w:rsid w:val="00E313F0"/>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E313F0"/>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E313F0"/>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E313F0"/>
    <w:pPr>
      <w:spacing w:after="0" w:line="240" w:lineRule="auto"/>
    </w:pPr>
    <w:rPr>
      <w:color w:val="000000"/>
    </w:rPr>
  </w:style>
  <w:style w:type="character" w:customStyle="1" w:styleId="SmalltextCharChar">
    <w:name w:val="Smalltext Char Char"/>
    <w:basedOn w:val="DefaultParagraphFont"/>
    <w:link w:val="SmalltextChar1"/>
    <w:rsid w:val="00E313F0"/>
    <w:rPr>
      <w:rFonts w:ascii="Calibri" w:hAnsi="Calibri"/>
      <w:color w:val="000000"/>
    </w:rPr>
  </w:style>
  <w:style w:type="character" w:customStyle="1" w:styleId="FullCiteCharChar">
    <w:name w:val="Full Cite Char Char"/>
    <w:basedOn w:val="DefaultParagraphFont"/>
    <w:rsid w:val="00E313F0"/>
    <w:rPr>
      <w:rFonts w:ascii="Georgia" w:hAnsi="Georgia" w:cs="Calibri"/>
      <w:color w:val="000000"/>
      <w:sz w:val="20"/>
      <w:szCs w:val="24"/>
    </w:rPr>
  </w:style>
  <w:style w:type="character" w:customStyle="1" w:styleId="submitted-wrapper">
    <w:name w:val="submitted-wrapper"/>
    <w:basedOn w:val="DefaultParagraphFont"/>
    <w:rsid w:val="00E313F0"/>
  </w:style>
  <w:style w:type="paragraph" w:customStyle="1" w:styleId="Spacer">
    <w:name w:val="Spacer"/>
    <w:basedOn w:val="Heading1"/>
    <w:link w:val="SpacerChar"/>
    <w:autoRedefine/>
    <w:uiPriority w:val="4"/>
    <w:qFormat/>
    <w:rsid w:val="00E313F0"/>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E313F0"/>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E313F0"/>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E313F0"/>
  </w:style>
  <w:style w:type="character" w:customStyle="1" w:styleId="top-publish">
    <w:name w:val="top-publish"/>
    <w:basedOn w:val="DefaultParagraphFont"/>
    <w:rsid w:val="00E313F0"/>
  </w:style>
  <w:style w:type="character" w:customStyle="1" w:styleId="byline-italic">
    <w:name w:val="byline-italic"/>
    <w:basedOn w:val="DefaultParagraphFont"/>
    <w:rsid w:val="00E313F0"/>
  </w:style>
  <w:style w:type="paragraph" w:customStyle="1" w:styleId="infuse">
    <w:name w:val="infuse"/>
    <w:basedOn w:val="Normal"/>
    <w:uiPriority w:val="99"/>
    <w:qFormat/>
    <w:rsid w:val="00E313F0"/>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E313F0"/>
    <w:rPr>
      <w:rFonts w:ascii="Arial Narrow" w:hAnsi="Arial Narrow"/>
      <w:sz w:val="22"/>
      <w:szCs w:val="24"/>
      <w:u w:val="single"/>
      <w:lang w:val="en-US" w:eastAsia="en-US" w:bidi="ar-SA"/>
    </w:rPr>
  </w:style>
  <w:style w:type="character" w:customStyle="1" w:styleId="gd">
    <w:name w:val="gd"/>
    <w:basedOn w:val="DefaultParagraphFont"/>
    <w:rsid w:val="00E313F0"/>
  </w:style>
  <w:style w:type="character" w:customStyle="1" w:styleId="g3">
    <w:name w:val="g3"/>
    <w:basedOn w:val="DefaultParagraphFont"/>
    <w:rsid w:val="00E313F0"/>
  </w:style>
  <w:style w:type="character" w:customStyle="1" w:styleId="hb">
    <w:name w:val="hb"/>
    <w:basedOn w:val="DefaultParagraphFont"/>
    <w:rsid w:val="00E313F0"/>
  </w:style>
  <w:style w:type="character" w:customStyle="1" w:styleId="g2">
    <w:name w:val="g2"/>
    <w:basedOn w:val="DefaultParagraphFont"/>
    <w:rsid w:val="00E313F0"/>
  </w:style>
  <w:style w:type="character" w:customStyle="1" w:styleId="nameplatehead">
    <w:name w:val="nameplatehead"/>
    <w:basedOn w:val="DefaultParagraphFont"/>
    <w:rsid w:val="00E313F0"/>
  </w:style>
  <w:style w:type="character" w:customStyle="1" w:styleId="nameplatelink">
    <w:name w:val="nameplatelink"/>
    <w:basedOn w:val="DefaultParagraphFont"/>
    <w:rsid w:val="00E313F0"/>
  </w:style>
  <w:style w:type="paragraph" w:customStyle="1" w:styleId="calibre8">
    <w:name w:val="calibre8"/>
    <w:basedOn w:val="Normal"/>
    <w:uiPriority w:val="99"/>
    <w:qFormat/>
    <w:rsid w:val="00E313F0"/>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E313F0"/>
  </w:style>
  <w:style w:type="character" w:customStyle="1" w:styleId="djhat-arrow">
    <w:name w:val="djhat-arrow"/>
    <w:basedOn w:val="DefaultParagraphFont"/>
    <w:rsid w:val="00E313F0"/>
  </w:style>
  <w:style w:type="character" w:customStyle="1" w:styleId="mname">
    <w:name w:val="mname"/>
    <w:basedOn w:val="DefaultParagraphFont"/>
    <w:rsid w:val="00E313F0"/>
  </w:style>
  <w:style w:type="character" w:customStyle="1" w:styleId="mvalue">
    <w:name w:val="mvalue"/>
    <w:basedOn w:val="DefaultParagraphFont"/>
    <w:rsid w:val="00E313F0"/>
  </w:style>
  <w:style w:type="character" w:customStyle="1" w:styleId="mchange">
    <w:name w:val="mchange"/>
    <w:basedOn w:val="DefaultParagraphFont"/>
    <w:rsid w:val="00E313F0"/>
  </w:style>
  <w:style w:type="character" w:customStyle="1" w:styleId="categoryaside">
    <w:name w:val="category__aside"/>
    <w:basedOn w:val="DefaultParagraphFont"/>
    <w:rsid w:val="00E313F0"/>
  </w:style>
  <w:style w:type="character" w:customStyle="1" w:styleId="article-breadcrumb-wrapper">
    <w:name w:val="article-breadcrumb-wrapper"/>
    <w:basedOn w:val="DefaultParagraphFont"/>
    <w:rsid w:val="00E313F0"/>
  </w:style>
  <w:style w:type="character" w:customStyle="1" w:styleId="wsj-article-caption-content">
    <w:name w:val="wsj-article-caption-content"/>
    <w:basedOn w:val="DefaultParagraphFont"/>
    <w:rsid w:val="00E313F0"/>
  </w:style>
  <w:style w:type="character" w:customStyle="1" w:styleId="wsj-article-credit">
    <w:name w:val="wsj-article-credit"/>
    <w:basedOn w:val="DefaultParagraphFont"/>
    <w:rsid w:val="00E313F0"/>
  </w:style>
  <w:style w:type="character" w:customStyle="1" w:styleId="wsj-article-credit-tag">
    <w:name w:val="wsj-article-credit-tag"/>
    <w:basedOn w:val="DefaultParagraphFont"/>
    <w:rsid w:val="00E313F0"/>
  </w:style>
  <w:style w:type="character" w:customStyle="1" w:styleId="commentscounticon">
    <w:name w:val="comments_count_icon"/>
    <w:basedOn w:val="DefaultParagraphFont"/>
    <w:rsid w:val="00E313F0"/>
  </w:style>
  <w:style w:type="character" w:customStyle="1" w:styleId="comments-count-word">
    <w:name w:val="comments-count-word"/>
    <w:basedOn w:val="DefaultParagraphFont"/>
    <w:rsid w:val="00E313F0"/>
  </w:style>
  <w:style w:type="character" w:customStyle="1" w:styleId="company-name-type">
    <w:name w:val="company-name-type"/>
    <w:basedOn w:val="DefaultParagraphFont"/>
    <w:rsid w:val="00E313F0"/>
  </w:style>
  <w:style w:type="character" w:customStyle="1" w:styleId="nav-prevnext-lbl">
    <w:name w:val="nav-prevnext-lbl"/>
    <w:basedOn w:val="DefaultParagraphFont"/>
    <w:rsid w:val="00E313F0"/>
  </w:style>
  <w:style w:type="character" w:customStyle="1" w:styleId="nav-prevnext-hed">
    <w:name w:val="nav-prevnext-hed"/>
    <w:basedOn w:val="DefaultParagraphFont"/>
    <w:rsid w:val="00E313F0"/>
  </w:style>
  <w:style w:type="character" w:customStyle="1" w:styleId="readcomments">
    <w:name w:val="readcomments"/>
    <w:basedOn w:val="DefaultParagraphFont"/>
    <w:rsid w:val="00E313F0"/>
  </w:style>
  <w:style w:type="character" w:customStyle="1" w:styleId="selected-edition">
    <w:name w:val="selected-edition"/>
    <w:basedOn w:val="DefaultParagraphFont"/>
    <w:rsid w:val="00E313F0"/>
  </w:style>
  <w:style w:type="character" w:customStyle="1" w:styleId="rotate">
    <w:name w:val="rotate"/>
    <w:basedOn w:val="DefaultParagraphFont"/>
    <w:rsid w:val="00E313F0"/>
  </w:style>
  <w:style w:type="paragraph" w:customStyle="1" w:styleId="column-name">
    <w:name w:val="column-name"/>
    <w:basedOn w:val="Normal"/>
    <w:rsid w:val="00E313F0"/>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E313F0"/>
  </w:style>
  <w:style w:type="character" w:customStyle="1" w:styleId="tl8wme">
    <w:name w:val="tl8wme"/>
    <w:basedOn w:val="DefaultParagraphFont"/>
    <w:rsid w:val="00E313F0"/>
  </w:style>
  <w:style w:type="character" w:customStyle="1" w:styleId="CardStyleChar">
    <w:name w:val="Card Style Char"/>
    <w:link w:val="CardStyle"/>
    <w:locked/>
    <w:rsid w:val="00E313F0"/>
    <w:rPr>
      <w:rFonts w:ascii="Calibri" w:eastAsia="Times New Roman" w:hAnsi="Calibri"/>
      <w:sz w:val="20"/>
    </w:rPr>
  </w:style>
  <w:style w:type="character" w:customStyle="1" w:styleId="SmallSizeParagraphChar">
    <w:name w:val="Small Size Paragraph Char"/>
    <w:link w:val="SmallSizeParagraph"/>
    <w:locked/>
    <w:rsid w:val="00E313F0"/>
    <w:rPr>
      <w:rFonts w:eastAsia="Calibri"/>
      <w:sz w:val="16"/>
      <w:szCs w:val="16"/>
    </w:rPr>
  </w:style>
  <w:style w:type="paragraph" w:customStyle="1" w:styleId="SmallSizeParagraph">
    <w:name w:val="Small Size Paragraph"/>
    <w:basedOn w:val="Normal"/>
    <w:link w:val="SmallSizeParagraphChar"/>
    <w:qFormat/>
    <w:rsid w:val="00E313F0"/>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DefaultParagraphFont"/>
    <w:link w:val="StylecardLatinVerdana-BoldUnderline"/>
    <w:locked/>
    <w:rsid w:val="00E313F0"/>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E313F0"/>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E313F0"/>
    <w:rPr>
      <w:rFonts w:eastAsia="Calibri"/>
    </w:rPr>
  </w:style>
  <w:style w:type="paragraph" w:customStyle="1" w:styleId="StyleCardText9pt">
    <w:name w:val="Style Card Text + 9 pt"/>
    <w:basedOn w:val="Normal"/>
    <w:link w:val="StyleCardText9ptChar"/>
    <w:qFormat/>
    <w:rsid w:val="00E313F0"/>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E313F0"/>
    <w:rPr>
      <w:rFonts w:eastAsia="Calibri"/>
      <w:u w:val="single"/>
      <w:lang w:val="x-none" w:eastAsia="zh-CN"/>
    </w:rPr>
  </w:style>
  <w:style w:type="paragraph" w:customStyle="1" w:styleId="UnderlineS">
    <w:name w:val="Underline S"/>
    <w:basedOn w:val="Normal"/>
    <w:link w:val="UnderlineSChar"/>
    <w:qFormat/>
    <w:rsid w:val="00E313F0"/>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E313F0"/>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E313F0"/>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E313F0"/>
    <w:rPr>
      <w:rFonts w:ascii="Times New Roman" w:hAnsi="Times New Roman" w:cs="Times New Roman"/>
    </w:rPr>
  </w:style>
  <w:style w:type="paragraph" w:customStyle="1" w:styleId="Debatenoraml">
    <w:name w:val="Debatenoraml"/>
    <w:basedOn w:val="NoSpacing"/>
    <w:link w:val="DebatenoramlChar"/>
    <w:qFormat/>
    <w:rsid w:val="00E313F0"/>
    <w:pPr>
      <w:spacing w:before="0" w:line="240" w:lineRule="auto"/>
    </w:pPr>
    <w:rPr>
      <w:rFonts w:ascii="Times New Roman" w:hAnsi="Times New Roman" w:cs="Times New Roman"/>
    </w:rPr>
  </w:style>
  <w:style w:type="character" w:customStyle="1" w:styleId="QualsChar">
    <w:name w:val="Quals Char"/>
    <w:link w:val="Quals"/>
    <w:locked/>
    <w:rsid w:val="00E313F0"/>
    <w:rPr>
      <w:rFonts w:eastAsia="Calibri"/>
      <w:sz w:val="18"/>
    </w:rPr>
  </w:style>
  <w:style w:type="paragraph" w:customStyle="1" w:styleId="Quals">
    <w:name w:val="Quals"/>
    <w:basedOn w:val="Normal"/>
    <w:link w:val="QualsChar"/>
    <w:qFormat/>
    <w:rsid w:val="00E313F0"/>
    <w:pPr>
      <w:spacing w:after="0" w:line="240" w:lineRule="auto"/>
    </w:pPr>
    <w:rPr>
      <w:rFonts w:asciiTheme="minorHAnsi" w:eastAsia="Calibri" w:hAnsiTheme="minorHAnsi"/>
      <w:sz w:val="18"/>
    </w:rPr>
  </w:style>
  <w:style w:type="character" w:customStyle="1" w:styleId="StarredChar">
    <w:name w:val="Starred Char"/>
    <w:link w:val="Starred"/>
    <w:locked/>
    <w:rsid w:val="00E313F0"/>
    <w:rPr>
      <w:rFonts w:eastAsia="Times New Roman"/>
      <w:b/>
      <w:caps/>
      <w:szCs w:val="28"/>
      <w:u w:val="single"/>
    </w:rPr>
  </w:style>
  <w:style w:type="paragraph" w:customStyle="1" w:styleId="Starred">
    <w:name w:val="Starred"/>
    <w:basedOn w:val="Normal"/>
    <w:link w:val="StarredChar"/>
    <w:qFormat/>
    <w:rsid w:val="00E313F0"/>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E313F0"/>
    <w:rPr>
      <w:rFonts w:eastAsia="Times New Roman"/>
      <w:b/>
      <w:caps/>
      <w:szCs w:val="28"/>
      <w:u w:val="single"/>
    </w:rPr>
  </w:style>
  <w:style w:type="paragraph" w:customStyle="1" w:styleId="NotStarred">
    <w:name w:val="NotStarred"/>
    <w:basedOn w:val="Normal"/>
    <w:link w:val="NotStarredChar"/>
    <w:qFormat/>
    <w:rsid w:val="00E313F0"/>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E313F0"/>
    <w:rPr>
      <w:rFonts w:eastAsia="Times New Roman"/>
      <w:b/>
      <w:szCs w:val="28"/>
      <w:u w:val="single"/>
    </w:rPr>
  </w:style>
  <w:style w:type="paragraph" w:customStyle="1" w:styleId="NewHeading2">
    <w:name w:val="NewHeading2"/>
    <w:basedOn w:val="Normal"/>
    <w:link w:val="NewHeading2Char"/>
    <w:qFormat/>
    <w:rsid w:val="00E313F0"/>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E313F0"/>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E313F0"/>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E313F0"/>
    <w:rPr>
      <w:rFonts w:eastAsia="SimSun"/>
      <w:u w:val="single"/>
      <w:lang w:eastAsia="zh-CN"/>
    </w:rPr>
  </w:style>
  <w:style w:type="paragraph" w:customStyle="1" w:styleId="StylecardThickunderline">
    <w:name w:val="Style card + Thick underline"/>
    <w:basedOn w:val="Normal"/>
    <w:link w:val="StylecardThickunderlineChar"/>
    <w:qFormat/>
    <w:rsid w:val="00E313F0"/>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E313F0"/>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E313F0"/>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E313F0"/>
    <w:rPr>
      <w:rFonts w:eastAsia="Times New Roman"/>
      <w:bCs/>
      <w:lang w:bidi="he-IL"/>
    </w:rPr>
  </w:style>
  <w:style w:type="paragraph" w:customStyle="1" w:styleId="MTDisplayEquation">
    <w:name w:val="MTDisplayEquation"/>
    <w:basedOn w:val="Normal"/>
    <w:next w:val="Normal"/>
    <w:link w:val="MTDisplayEquationChar"/>
    <w:qFormat/>
    <w:rsid w:val="00E313F0"/>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E313F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313F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313F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313F0"/>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E313F0"/>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E313F0"/>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E313F0"/>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E313F0"/>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E313F0"/>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E313F0"/>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E313F0"/>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E313F0"/>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E313F0"/>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E313F0"/>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E313F0"/>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E313F0"/>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E313F0"/>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E313F0"/>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E313F0"/>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E313F0"/>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E313F0"/>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E313F0"/>
    <w:pPr>
      <w:keepNext/>
      <w:spacing w:after="0" w:line="240" w:lineRule="auto"/>
      <w:ind w:left="288" w:right="288"/>
    </w:pPr>
    <w:rPr>
      <w:rFonts w:eastAsia="MS Gothic"/>
      <w:szCs w:val="20"/>
    </w:rPr>
  </w:style>
  <w:style w:type="paragraph" w:customStyle="1" w:styleId="canvas-atom">
    <w:name w:val="canvas-atom"/>
    <w:basedOn w:val="Normal"/>
    <w:uiPriority w:val="99"/>
    <w:qFormat/>
    <w:rsid w:val="00E313F0"/>
    <w:pPr>
      <w:spacing w:before="100" w:beforeAutospacing="1" w:after="100" w:afterAutospacing="1" w:line="240" w:lineRule="auto"/>
    </w:pPr>
    <w:rPr>
      <w:sz w:val="24"/>
    </w:rPr>
  </w:style>
  <w:style w:type="paragraph" w:customStyle="1" w:styleId="tweet-text">
    <w:name w:val="tweet-text"/>
    <w:basedOn w:val="Normal"/>
    <w:uiPriority w:val="99"/>
    <w:qFormat/>
    <w:rsid w:val="00E313F0"/>
    <w:pPr>
      <w:spacing w:before="100" w:beforeAutospacing="1" w:after="100" w:afterAutospacing="1" w:line="240" w:lineRule="auto"/>
    </w:pPr>
  </w:style>
  <w:style w:type="paragraph" w:customStyle="1" w:styleId="graf">
    <w:name w:val="graf"/>
    <w:basedOn w:val="Normal"/>
    <w:uiPriority w:val="99"/>
    <w:qFormat/>
    <w:rsid w:val="00E313F0"/>
    <w:pPr>
      <w:spacing w:before="100" w:beforeAutospacing="1" w:after="100" w:afterAutospacing="1" w:line="240" w:lineRule="auto"/>
    </w:pPr>
  </w:style>
  <w:style w:type="paragraph" w:customStyle="1" w:styleId="column">
    <w:name w:val="column"/>
    <w:basedOn w:val="Normal"/>
    <w:uiPriority w:val="99"/>
    <w:qFormat/>
    <w:rsid w:val="00E313F0"/>
    <w:pPr>
      <w:spacing w:before="100" w:beforeAutospacing="1" w:after="100" w:afterAutospacing="1" w:line="240" w:lineRule="auto"/>
    </w:pPr>
  </w:style>
  <w:style w:type="paragraph" w:customStyle="1" w:styleId="recirc-container">
    <w:name w:val="recirc-container"/>
    <w:basedOn w:val="Normal"/>
    <w:uiPriority w:val="99"/>
    <w:qFormat/>
    <w:rsid w:val="00E313F0"/>
    <w:pPr>
      <w:spacing w:before="100" w:beforeAutospacing="1" w:after="100" w:afterAutospacing="1" w:line="240" w:lineRule="auto"/>
    </w:pPr>
    <w:rPr>
      <w:sz w:val="24"/>
    </w:rPr>
  </w:style>
  <w:style w:type="paragraph" w:customStyle="1" w:styleId="interstitial-link">
    <w:name w:val="interstitial-link"/>
    <w:basedOn w:val="Normal"/>
    <w:uiPriority w:val="99"/>
    <w:qFormat/>
    <w:rsid w:val="00E313F0"/>
    <w:pPr>
      <w:spacing w:before="100" w:beforeAutospacing="1" w:after="100" w:afterAutospacing="1" w:line="240" w:lineRule="auto"/>
    </w:pPr>
    <w:rPr>
      <w:sz w:val="24"/>
    </w:rPr>
  </w:style>
  <w:style w:type="paragraph" w:customStyle="1" w:styleId="see-also">
    <w:name w:val="see-also"/>
    <w:basedOn w:val="Normal"/>
    <w:uiPriority w:val="99"/>
    <w:qFormat/>
    <w:rsid w:val="00E313F0"/>
    <w:pPr>
      <w:spacing w:before="100" w:beforeAutospacing="1" w:after="100" w:afterAutospacing="1" w:line="240" w:lineRule="auto"/>
    </w:pPr>
    <w:rPr>
      <w:sz w:val="24"/>
    </w:rPr>
  </w:style>
  <w:style w:type="character" w:customStyle="1" w:styleId="BriefTitleChar">
    <w:name w:val="Brief Title Char"/>
    <w:basedOn w:val="DefaultParagraphFont"/>
    <w:rsid w:val="00E313F0"/>
    <w:rPr>
      <w:b/>
      <w:bCs w:val="0"/>
      <w:sz w:val="24"/>
      <w:szCs w:val="24"/>
      <w:u w:val="single"/>
      <w:lang w:val="en-US" w:eastAsia="en-US" w:bidi="ar-SA"/>
    </w:rPr>
  </w:style>
  <w:style w:type="character" w:customStyle="1" w:styleId="BriefTitle2Char">
    <w:name w:val="Brief Title 2 Char"/>
    <w:basedOn w:val="BriefTitleChar"/>
    <w:rsid w:val="00E313F0"/>
    <w:rPr>
      <w:b/>
      <w:bCs w:val="0"/>
      <w:sz w:val="24"/>
      <w:szCs w:val="24"/>
      <w:u w:val="single"/>
      <w:lang w:val="en-US" w:eastAsia="en-US" w:bidi="ar-SA"/>
    </w:rPr>
  </w:style>
  <w:style w:type="character" w:customStyle="1" w:styleId="FontStyle477">
    <w:name w:val="Font Style477"/>
    <w:basedOn w:val="DefaultParagraphFont"/>
    <w:uiPriority w:val="99"/>
    <w:rsid w:val="00E313F0"/>
    <w:rPr>
      <w:rFonts w:ascii="Times New Roman" w:hAnsi="Times New Roman" w:cs="Times New Roman" w:hint="default"/>
      <w:sz w:val="18"/>
      <w:szCs w:val="18"/>
    </w:rPr>
  </w:style>
  <w:style w:type="character" w:customStyle="1" w:styleId="FontStyle514">
    <w:name w:val="Font Style514"/>
    <w:basedOn w:val="DefaultParagraphFont"/>
    <w:uiPriority w:val="99"/>
    <w:rsid w:val="00E313F0"/>
    <w:rPr>
      <w:rFonts w:ascii="Times New Roman" w:hAnsi="Times New Roman" w:cs="Times New Roman" w:hint="default"/>
      <w:sz w:val="14"/>
      <w:szCs w:val="14"/>
    </w:rPr>
  </w:style>
  <w:style w:type="character" w:customStyle="1" w:styleId="FontStyle500">
    <w:name w:val="Font Style500"/>
    <w:basedOn w:val="DefaultParagraphFont"/>
    <w:uiPriority w:val="99"/>
    <w:rsid w:val="00E313F0"/>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E313F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313F0"/>
    <w:rPr>
      <w:rFonts w:ascii="Times New Roman" w:hAnsi="Times New Roman" w:cs="Times New Roman" w:hint="default"/>
      <w:b/>
      <w:bCs/>
      <w:sz w:val="22"/>
      <w:szCs w:val="22"/>
    </w:rPr>
  </w:style>
  <w:style w:type="character" w:customStyle="1" w:styleId="UnderlineStyleChar7">
    <w:name w:val="Underline Style Char7"/>
    <w:rsid w:val="00E313F0"/>
    <w:rPr>
      <w:rFonts w:ascii="Garamond" w:hAnsi="Garamond" w:hint="default"/>
      <w:sz w:val="22"/>
      <w:szCs w:val="24"/>
      <w:u w:val="single"/>
      <w:lang w:val="en-US" w:eastAsia="en-US" w:bidi="ar-SA"/>
    </w:rPr>
  </w:style>
  <w:style w:type="character" w:customStyle="1" w:styleId="s4">
    <w:name w:val="s4"/>
    <w:rsid w:val="00E313F0"/>
  </w:style>
  <w:style w:type="character" w:customStyle="1" w:styleId="s5">
    <w:name w:val="s5"/>
    <w:rsid w:val="00E313F0"/>
  </w:style>
  <w:style w:type="character" w:customStyle="1" w:styleId="rightsnotice">
    <w:name w:val="rightsnotice"/>
    <w:rsid w:val="00E313F0"/>
  </w:style>
  <w:style w:type="character" w:customStyle="1" w:styleId="related-current-indicator">
    <w:name w:val="related-current-indicator"/>
    <w:rsid w:val="00E313F0"/>
  </w:style>
  <w:style w:type="character" w:customStyle="1" w:styleId="bylclear">
    <w:name w:val="bylclear"/>
    <w:rsid w:val="00E313F0"/>
  </w:style>
  <w:style w:type="character" w:customStyle="1" w:styleId="essaytext">
    <w:name w:val="essaytext"/>
    <w:rsid w:val="00E313F0"/>
  </w:style>
  <w:style w:type="character" w:customStyle="1" w:styleId="username">
    <w:name w:val="username"/>
    <w:rsid w:val="00E313F0"/>
  </w:style>
  <w:style w:type="character" w:customStyle="1" w:styleId="toplinks">
    <w:name w:val="toplinks"/>
    <w:rsid w:val="00E313F0"/>
  </w:style>
  <w:style w:type="character" w:customStyle="1" w:styleId="titles">
    <w:name w:val="titles"/>
    <w:rsid w:val="00E313F0"/>
  </w:style>
  <w:style w:type="character" w:customStyle="1" w:styleId="contentauthor">
    <w:name w:val="contentauthor"/>
    <w:rsid w:val="00E313F0"/>
  </w:style>
  <w:style w:type="character" w:customStyle="1" w:styleId="subarticleheader">
    <w:name w:val="subarticleheader"/>
    <w:rsid w:val="00E313F0"/>
  </w:style>
  <w:style w:type="character" w:customStyle="1" w:styleId="copy">
    <w:name w:val="copy"/>
    <w:rsid w:val="00E313F0"/>
  </w:style>
  <w:style w:type="character" w:customStyle="1" w:styleId="topheadline">
    <w:name w:val="topheadline"/>
    <w:rsid w:val="00E313F0"/>
  </w:style>
  <w:style w:type="character" w:customStyle="1" w:styleId="Stylereduce27pt">
    <w:name w:val="Style reduce2 + 7 pt"/>
    <w:rsid w:val="00E313F0"/>
    <w:rPr>
      <w:rFonts w:ascii="Times New Roman" w:hAnsi="Times New Roman" w:cs="Arial" w:hint="default"/>
      <w:color w:val="000000"/>
      <w:sz w:val="14"/>
      <w:szCs w:val="22"/>
    </w:rPr>
  </w:style>
  <w:style w:type="character" w:customStyle="1" w:styleId="srtitle">
    <w:name w:val="srtitle"/>
    <w:rsid w:val="00E313F0"/>
  </w:style>
  <w:style w:type="character" w:customStyle="1" w:styleId="st1">
    <w:name w:val="st1"/>
    <w:rsid w:val="00E313F0"/>
  </w:style>
  <w:style w:type="character" w:customStyle="1" w:styleId="StyleStyleGaramond">
    <w:name w:val="Style Style Garamond +"/>
    <w:rsid w:val="00E313F0"/>
    <w:rPr>
      <w:rFonts w:ascii="Garamond" w:hAnsi="Garamond" w:cs="Times New Roman" w:hint="default"/>
      <w:sz w:val="20"/>
    </w:rPr>
  </w:style>
  <w:style w:type="character" w:customStyle="1" w:styleId="boldunderline2">
    <w:name w:val="boldunderline"/>
    <w:rsid w:val="00E313F0"/>
  </w:style>
  <w:style w:type="character" w:customStyle="1" w:styleId="Date11">
    <w:name w:val="Date11"/>
    <w:rsid w:val="00E313F0"/>
  </w:style>
  <w:style w:type="character" w:customStyle="1" w:styleId="artbody1">
    <w:name w:val="art_body1"/>
    <w:rsid w:val="00E313F0"/>
    <w:rPr>
      <w:rFonts w:ascii="Arial" w:hAnsi="Arial" w:cs="Arial" w:hint="default"/>
    </w:rPr>
  </w:style>
  <w:style w:type="character" w:customStyle="1" w:styleId="Boxout0">
    <w:name w:val="Boxout"/>
    <w:uiPriority w:val="1"/>
    <w:qFormat/>
    <w:rsid w:val="00E313F0"/>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E313F0"/>
  </w:style>
  <w:style w:type="character" w:customStyle="1" w:styleId="preloadwrap">
    <w:name w:val="preloadwrap"/>
    <w:rsid w:val="00E313F0"/>
  </w:style>
  <w:style w:type="character" w:customStyle="1" w:styleId="creditwrap">
    <w:name w:val="creditwrap"/>
    <w:rsid w:val="00E313F0"/>
  </w:style>
  <w:style w:type="character" w:customStyle="1" w:styleId="DefaultChar1">
    <w:name w:val="Default Char1"/>
    <w:rsid w:val="00E313F0"/>
    <w:rPr>
      <w:noProof w:val="0"/>
      <w:color w:val="000000"/>
      <w:lang w:val="en-US" w:eastAsia="en-US" w:bidi="ar-SA"/>
    </w:rPr>
  </w:style>
  <w:style w:type="character" w:customStyle="1" w:styleId="pmterms31">
    <w:name w:val="pmterms31"/>
    <w:rsid w:val="00E313F0"/>
    <w:rPr>
      <w:b/>
      <w:bCs/>
      <w:i w:val="0"/>
      <w:iCs w:val="0"/>
      <w:color w:val="000000"/>
    </w:rPr>
  </w:style>
  <w:style w:type="character" w:customStyle="1" w:styleId="copyrightdescription">
    <w:name w:val="copyrightdescription"/>
    <w:rsid w:val="00E313F0"/>
  </w:style>
  <w:style w:type="character" w:customStyle="1" w:styleId="ft01">
    <w:name w:val="ft01"/>
    <w:rsid w:val="00E313F0"/>
    <w:rPr>
      <w:rFonts w:ascii="Times" w:hAnsi="Times" w:cs="Times" w:hint="default"/>
      <w:color w:val="000000"/>
      <w:sz w:val="14"/>
      <w:szCs w:val="14"/>
    </w:rPr>
  </w:style>
  <w:style w:type="character" w:customStyle="1" w:styleId="ft11">
    <w:name w:val="ft11"/>
    <w:rsid w:val="00E313F0"/>
    <w:rPr>
      <w:rFonts w:ascii="Times" w:hAnsi="Times" w:cs="Times" w:hint="default"/>
      <w:color w:val="000000"/>
      <w:sz w:val="17"/>
      <w:szCs w:val="17"/>
    </w:rPr>
  </w:style>
  <w:style w:type="character" w:customStyle="1" w:styleId="ft21">
    <w:name w:val="ft21"/>
    <w:rsid w:val="00E313F0"/>
    <w:rPr>
      <w:rFonts w:ascii="Times" w:hAnsi="Times" w:cs="Times" w:hint="default"/>
      <w:color w:val="000000"/>
      <w:sz w:val="15"/>
      <w:szCs w:val="15"/>
    </w:rPr>
  </w:style>
  <w:style w:type="character" w:customStyle="1" w:styleId="ft31">
    <w:name w:val="ft31"/>
    <w:rsid w:val="00E313F0"/>
    <w:rPr>
      <w:rFonts w:ascii="Times" w:hAnsi="Times" w:cs="Times" w:hint="default"/>
      <w:color w:val="000000"/>
      <w:sz w:val="15"/>
      <w:szCs w:val="15"/>
    </w:rPr>
  </w:style>
  <w:style w:type="character" w:customStyle="1" w:styleId="dquo">
    <w:name w:val="dquo"/>
    <w:rsid w:val="00E313F0"/>
  </w:style>
  <w:style w:type="character" w:customStyle="1" w:styleId="caps2">
    <w:name w:val="caps2"/>
    <w:rsid w:val="00E313F0"/>
  </w:style>
  <w:style w:type="character" w:customStyle="1" w:styleId="ccs">
    <w:name w:val="c cs"/>
    <w:rsid w:val="00E313F0"/>
  </w:style>
  <w:style w:type="character" w:customStyle="1" w:styleId="dropshadow">
    <w:name w:val="dropshadow"/>
    <w:rsid w:val="00E313F0"/>
  </w:style>
  <w:style w:type="character" w:customStyle="1" w:styleId="d05ws">
    <w:name w:val="d05ws"/>
    <w:rsid w:val="00E313F0"/>
  </w:style>
  <w:style w:type="character" w:customStyle="1" w:styleId="rzibod">
    <w:name w:val="rzibod"/>
    <w:rsid w:val="00E313F0"/>
  </w:style>
  <w:style w:type="character" w:customStyle="1" w:styleId="headertext">
    <w:name w:val="headertext"/>
    <w:rsid w:val="00E313F0"/>
  </w:style>
  <w:style w:type="character" w:customStyle="1" w:styleId="endnote-reference">
    <w:name w:val="endnote-reference"/>
    <w:rsid w:val="00E313F0"/>
  </w:style>
  <w:style w:type="character" w:customStyle="1" w:styleId="officialsname">
    <w:name w:val="official_s_name"/>
    <w:rsid w:val="00E313F0"/>
  </w:style>
  <w:style w:type="character" w:customStyle="1" w:styleId="audience">
    <w:name w:val="audience"/>
    <w:rsid w:val="00E313F0"/>
  </w:style>
  <w:style w:type="character" w:customStyle="1" w:styleId="normalchar0">
    <w:name w:val="normal__char"/>
    <w:rsid w:val="00E313F0"/>
  </w:style>
  <w:style w:type="character" w:customStyle="1" w:styleId="hyperlink002cheading0020100200028block0020title0029char">
    <w:name w:val="hyperlink_002cheading_00201_0020_0028block_0020title_0029__char"/>
    <w:rsid w:val="00E313F0"/>
  </w:style>
  <w:style w:type="character" w:customStyle="1" w:styleId="underline002cstyle0020bold0020underlinechar">
    <w:name w:val="underline_002cstyle_0020bold_0020underline__char"/>
    <w:rsid w:val="00E313F0"/>
  </w:style>
  <w:style w:type="character" w:customStyle="1" w:styleId="copyboldblack">
    <w:name w:val="copyboldblack"/>
    <w:rsid w:val="00E313F0"/>
  </w:style>
  <w:style w:type="character" w:customStyle="1" w:styleId="copybold">
    <w:name w:val="copybold"/>
    <w:rsid w:val="00E313F0"/>
  </w:style>
  <w:style w:type="character" w:customStyle="1" w:styleId="author-date0">
    <w:name w:val="author-date"/>
    <w:rsid w:val="00E313F0"/>
  </w:style>
  <w:style w:type="character" w:customStyle="1" w:styleId="articlebegin">
    <w:name w:val="articlebegin"/>
    <w:rsid w:val="00E313F0"/>
  </w:style>
  <w:style w:type="character" w:customStyle="1" w:styleId="mediaoverlay">
    <w:name w:val="mediaoverlay"/>
    <w:rsid w:val="00E313F0"/>
  </w:style>
  <w:style w:type="character" w:customStyle="1" w:styleId="blogcaption">
    <w:name w:val="blog_caption"/>
    <w:rsid w:val="00E313F0"/>
  </w:style>
  <w:style w:type="character" w:customStyle="1" w:styleId="commnet-abuzz">
    <w:name w:val="commnet-abuzz"/>
    <w:rsid w:val="00E313F0"/>
  </w:style>
  <w:style w:type="character" w:customStyle="1" w:styleId="stbuttontext">
    <w:name w:val="stbuttontext"/>
    <w:rsid w:val="00E313F0"/>
  </w:style>
  <w:style w:type="character" w:customStyle="1" w:styleId="grey">
    <w:name w:val="grey"/>
    <w:rsid w:val="00E313F0"/>
  </w:style>
  <w:style w:type="character" w:customStyle="1" w:styleId="bdx">
    <w:name w:val="bdx"/>
    <w:rsid w:val="00E313F0"/>
  </w:style>
  <w:style w:type="character" w:customStyle="1" w:styleId="bdl">
    <w:name w:val="bdl"/>
    <w:rsid w:val="00E313F0"/>
  </w:style>
  <w:style w:type="character" w:customStyle="1" w:styleId="breadcrumbitemcurrent">
    <w:name w:val="breadcrumbitemcurrent"/>
    <w:rsid w:val="00E313F0"/>
  </w:style>
  <w:style w:type="character" w:customStyle="1" w:styleId="bbl">
    <w:name w:val="bbl"/>
    <w:rsid w:val="00E313F0"/>
  </w:style>
  <w:style w:type="character" w:customStyle="1" w:styleId="itxtnewhookspan">
    <w:name w:val="itxtnewhookspan"/>
    <w:rsid w:val="00E313F0"/>
  </w:style>
  <w:style w:type="character" w:customStyle="1" w:styleId="gstxthlt">
    <w:name w:val="gstxt_hlt"/>
    <w:rsid w:val="00E313F0"/>
  </w:style>
  <w:style w:type="character" w:customStyle="1" w:styleId="StyleBoldRed">
    <w:name w:val="Style Bold Red"/>
    <w:rsid w:val="00E313F0"/>
    <w:rPr>
      <w:b/>
      <w:bCs/>
      <w:color w:val="auto"/>
    </w:rPr>
  </w:style>
  <w:style w:type="character" w:customStyle="1" w:styleId="StyleTimesNewRoman8pt">
    <w:name w:val="Style Times New Roman 8 pt"/>
    <w:rsid w:val="00E313F0"/>
    <w:rPr>
      <w:rFonts w:ascii="Georgia" w:hAnsi="Georgia" w:hint="default"/>
      <w:sz w:val="16"/>
    </w:rPr>
  </w:style>
  <w:style w:type="character" w:customStyle="1" w:styleId="goldbldtext">
    <w:name w:val="goldbldtext"/>
    <w:rsid w:val="00E313F0"/>
  </w:style>
  <w:style w:type="character" w:customStyle="1" w:styleId="labeltext">
    <w:name w:val="labeltext"/>
    <w:rsid w:val="00E313F0"/>
  </w:style>
  <w:style w:type="character" w:customStyle="1" w:styleId="viewlink">
    <w:name w:val="viewlink"/>
    <w:rsid w:val="00E313F0"/>
  </w:style>
  <w:style w:type="character" w:customStyle="1" w:styleId="inlinkchart">
    <w:name w:val="inlink_chart"/>
    <w:rsid w:val="00E313F0"/>
  </w:style>
  <w:style w:type="character" w:customStyle="1" w:styleId="fbsharecountwrapper">
    <w:name w:val="fb_share_count_wrapper"/>
    <w:rsid w:val="00E313F0"/>
  </w:style>
  <w:style w:type="character" w:customStyle="1" w:styleId="hw">
    <w:name w:val="hw"/>
    <w:rsid w:val="00E313F0"/>
  </w:style>
  <w:style w:type="character" w:customStyle="1" w:styleId="linktotop">
    <w:name w:val="linktotop"/>
    <w:rsid w:val="00E313F0"/>
  </w:style>
  <w:style w:type="character" w:customStyle="1" w:styleId="descriptionstyle1block">
    <w:name w:val="description style1 block"/>
    <w:rsid w:val="00E313F0"/>
  </w:style>
  <w:style w:type="character" w:customStyle="1" w:styleId="gutter-right-1">
    <w:name w:val="gutter-right-1"/>
    <w:basedOn w:val="DefaultParagraphFont"/>
    <w:rsid w:val="00E313F0"/>
  </w:style>
  <w:style w:type="character" w:customStyle="1" w:styleId="Header11">
    <w:name w:val="Header11"/>
    <w:rsid w:val="00E313F0"/>
  </w:style>
  <w:style w:type="character" w:customStyle="1" w:styleId="posa">
    <w:name w:val="pos(a)"/>
    <w:basedOn w:val="DefaultParagraphFont"/>
    <w:rsid w:val="00E313F0"/>
  </w:style>
  <w:style w:type="character" w:customStyle="1" w:styleId="u-hiddeninnarrowenv">
    <w:name w:val="u-hiddeninnarrowenv"/>
    <w:basedOn w:val="DefaultParagraphFont"/>
    <w:rsid w:val="00E313F0"/>
  </w:style>
  <w:style w:type="character" w:customStyle="1" w:styleId="followbutton-bird">
    <w:name w:val="followbutton-bird"/>
    <w:basedOn w:val="DefaultParagraphFont"/>
    <w:rsid w:val="00E313F0"/>
  </w:style>
  <w:style w:type="character" w:customStyle="1" w:styleId="tweetauthor-name">
    <w:name w:val="tweetauthor-name"/>
    <w:basedOn w:val="DefaultParagraphFont"/>
    <w:rsid w:val="00E313F0"/>
  </w:style>
  <w:style w:type="character" w:customStyle="1" w:styleId="tweetauthor-verifiedbadge">
    <w:name w:val="tweetauthor-verifiedbadge"/>
    <w:basedOn w:val="DefaultParagraphFont"/>
    <w:rsid w:val="00E313F0"/>
  </w:style>
  <w:style w:type="character" w:customStyle="1" w:styleId="tweetauthor-screenname">
    <w:name w:val="tweetauthor-screenname"/>
    <w:basedOn w:val="DefaultParagraphFont"/>
    <w:rsid w:val="00E313F0"/>
  </w:style>
  <w:style w:type="character" w:customStyle="1" w:styleId="u-hiddenvisually">
    <w:name w:val="u-hiddenvisually"/>
    <w:basedOn w:val="DefaultParagraphFont"/>
    <w:rsid w:val="00E313F0"/>
  </w:style>
  <w:style w:type="character" w:customStyle="1" w:styleId="tweetaction-stat">
    <w:name w:val="tweetaction-stat"/>
    <w:basedOn w:val="DefaultParagraphFont"/>
    <w:rsid w:val="00E313F0"/>
  </w:style>
  <w:style w:type="character" w:customStyle="1" w:styleId="related">
    <w:name w:val="related"/>
    <w:basedOn w:val="DefaultParagraphFont"/>
    <w:rsid w:val="00E313F0"/>
  </w:style>
  <w:style w:type="character" w:customStyle="1" w:styleId="related-content">
    <w:name w:val="related-content"/>
    <w:basedOn w:val="DefaultParagraphFont"/>
    <w:rsid w:val="00E313F0"/>
  </w:style>
  <w:style w:type="character" w:customStyle="1" w:styleId="name-of-author">
    <w:name w:val="name-of-author"/>
    <w:basedOn w:val="DefaultParagraphFont"/>
    <w:rsid w:val="00E313F0"/>
  </w:style>
  <w:style w:type="character" w:customStyle="1" w:styleId="first-name">
    <w:name w:val="first-name"/>
    <w:basedOn w:val="DefaultParagraphFont"/>
    <w:rsid w:val="00E313F0"/>
  </w:style>
  <w:style w:type="character" w:customStyle="1" w:styleId="last-name">
    <w:name w:val="last-name"/>
    <w:basedOn w:val="DefaultParagraphFont"/>
    <w:rsid w:val="00E313F0"/>
  </w:style>
  <w:style w:type="character" w:customStyle="1" w:styleId="recirc-text">
    <w:name w:val="&quot;recirc-text”"/>
    <w:basedOn w:val="DefaultParagraphFont"/>
    <w:rsid w:val="00E313F0"/>
  </w:style>
  <w:style w:type="character" w:customStyle="1" w:styleId="video-icon">
    <w:name w:val="video-icon"/>
    <w:basedOn w:val="DefaultParagraphFont"/>
    <w:rsid w:val="00E313F0"/>
  </w:style>
  <w:style w:type="character" w:customStyle="1" w:styleId="powa-shot-play-btn-text">
    <w:name w:val="powa-shot-play-btn-text"/>
    <w:basedOn w:val="DefaultParagraphFont"/>
    <w:rsid w:val="00E313F0"/>
  </w:style>
  <w:style w:type="character" w:customStyle="1" w:styleId="powa-shot-click">
    <w:name w:val="powa-shot-click"/>
    <w:basedOn w:val="DefaultParagraphFont"/>
    <w:rsid w:val="00E313F0"/>
  </w:style>
  <w:style w:type="character" w:customStyle="1" w:styleId="wpv-blurb">
    <w:name w:val="wpv-blurb"/>
    <w:basedOn w:val="DefaultParagraphFont"/>
    <w:rsid w:val="00E313F0"/>
  </w:style>
  <w:style w:type="character" w:customStyle="1" w:styleId="pb-caption">
    <w:name w:val="pb-caption"/>
    <w:basedOn w:val="DefaultParagraphFont"/>
    <w:rsid w:val="00E313F0"/>
  </w:style>
  <w:style w:type="paragraph" w:customStyle="1" w:styleId="NoteLevel23">
    <w:name w:val="Note Level 23"/>
    <w:basedOn w:val="Normal"/>
    <w:next w:val="Normal"/>
    <w:uiPriority w:val="99"/>
    <w:qFormat/>
    <w:rsid w:val="00E313F0"/>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E313F0"/>
  </w:style>
  <w:style w:type="character" w:customStyle="1" w:styleId="m-2745674872889869693gmail-styleunderline">
    <w:name w:val="m_-2745674872889869693gmail-styleunderline"/>
    <w:basedOn w:val="DefaultParagraphFont"/>
    <w:rsid w:val="00E313F0"/>
  </w:style>
  <w:style w:type="character" w:customStyle="1" w:styleId="HeaderChar3">
    <w:name w:val="Header Char3"/>
    <w:basedOn w:val="DefaultParagraphFont"/>
    <w:uiPriority w:val="99"/>
    <w:semiHidden/>
    <w:rsid w:val="00E313F0"/>
    <w:rPr>
      <w:rFonts w:ascii="Georgia" w:hAnsi="Georgia"/>
    </w:rPr>
  </w:style>
  <w:style w:type="paragraph" w:customStyle="1" w:styleId="NoteLevel24">
    <w:name w:val="Note Level 24"/>
    <w:basedOn w:val="Normal"/>
    <w:next w:val="Normal"/>
    <w:uiPriority w:val="99"/>
    <w:qFormat/>
    <w:rsid w:val="00E313F0"/>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E313F0"/>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E313F0"/>
  </w:style>
  <w:style w:type="character" w:customStyle="1" w:styleId="UnresolvedMention31">
    <w:name w:val="Unresolved Mention31"/>
    <w:basedOn w:val="DefaultParagraphFont"/>
    <w:uiPriority w:val="99"/>
    <w:semiHidden/>
    <w:unhideWhenUsed/>
    <w:rsid w:val="00E313F0"/>
    <w:rPr>
      <w:color w:val="808080"/>
      <w:shd w:val="clear" w:color="auto" w:fill="E6E6E6"/>
    </w:rPr>
  </w:style>
  <w:style w:type="paragraph" w:customStyle="1" w:styleId="po-hr-cndek">
    <w:name w:val="po-hr-cn__dek"/>
    <w:basedOn w:val="Normal"/>
    <w:rsid w:val="00E313F0"/>
    <w:pPr>
      <w:spacing w:before="100" w:beforeAutospacing="1" w:after="100" w:afterAutospacing="1"/>
    </w:pPr>
  </w:style>
  <w:style w:type="character" w:customStyle="1" w:styleId="publication-date">
    <w:name w:val="publication-date"/>
    <w:basedOn w:val="DefaultParagraphFont"/>
    <w:rsid w:val="00E313F0"/>
  </w:style>
  <w:style w:type="character" w:customStyle="1" w:styleId="m4481627234786388783gmail-style13ptbold">
    <w:name w:val="m_4481627234786388783gmail-style13ptbold"/>
    <w:basedOn w:val="DefaultParagraphFont"/>
    <w:rsid w:val="00E313F0"/>
  </w:style>
  <w:style w:type="character" w:customStyle="1" w:styleId="m4481627234786388783gmail-styleunderline">
    <w:name w:val="m_4481627234786388783gmail-styleunderline"/>
    <w:basedOn w:val="DefaultParagraphFont"/>
    <w:rsid w:val="00E313F0"/>
  </w:style>
  <w:style w:type="character" w:customStyle="1" w:styleId="m4481627234786388783gmail-apple-converted-space">
    <w:name w:val="m_4481627234786388783gmail-apple-converted-space"/>
    <w:basedOn w:val="DefaultParagraphFont"/>
    <w:rsid w:val="00E313F0"/>
  </w:style>
  <w:style w:type="character" w:customStyle="1" w:styleId="m4481627234786388783gmail-grame">
    <w:name w:val="m_4481627234786388783gmail-grame"/>
    <w:basedOn w:val="DefaultParagraphFont"/>
    <w:rsid w:val="00E313F0"/>
  </w:style>
  <w:style w:type="character" w:customStyle="1" w:styleId="m4481627234786388783gmail-underline">
    <w:name w:val="m_4481627234786388783gmail-underline"/>
    <w:basedOn w:val="DefaultParagraphFont"/>
    <w:rsid w:val="00E313F0"/>
  </w:style>
  <w:style w:type="paragraph" w:customStyle="1" w:styleId="m4481627234786388783gmail-card">
    <w:name w:val="m_4481627234786388783gmail-card"/>
    <w:basedOn w:val="Normal"/>
    <w:rsid w:val="00E313F0"/>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E313F0"/>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E313F0"/>
  </w:style>
  <w:style w:type="paragraph" w:customStyle="1" w:styleId="m-2671184907397832551gmail-p2">
    <w:name w:val="m_-2671184907397832551gmail-p2"/>
    <w:basedOn w:val="Normal"/>
    <w:rsid w:val="00E313F0"/>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E313F0"/>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E313F0"/>
  </w:style>
  <w:style w:type="character" w:customStyle="1" w:styleId="m-4364835325198423527gmail-m-487226309709519571m8778339509743264076gmail-style13ptbold">
    <w:name w:val="m_-4364835325198423527gmail-m_-487226309709519571m_8778339509743264076gmail-style13ptbold"/>
    <w:basedOn w:val="DefaultParagraphFont"/>
    <w:rsid w:val="00E313F0"/>
  </w:style>
  <w:style w:type="character" w:customStyle="1" w:styleId="m-4364835325198423527gmail-m-487226309709519571m8778339509743264076gmail-styleunderline">
    <w:name w:val="m_-4364835325198423527gmail-m_-487226309709519571m_8778339509743264076gmail-styleunderline"/>
    <w:basedOn w:val="DefaultParagraphFont"/>
    <w:rsid w:val="00E313F0"/>
  </w:style>
  <w:style w:type="character" w:customStyle="1" w:styleId="m-4886631745483256254gmail-style13ptbold">
    <w:name w:val="m_-4886631745483256254gmail-style13ptbold"/>
    <w:basedOn w:val="DefaultParagraphFont"/>
    <w:rsid w:val="00E313F0"/>
  </w:style>
  <w:style w:type="character" w:customStyle="1" w:styleId="m8525170829296705783gmail-style13ptbold">
    <w:name w:val="m_8525170829296705783gmail-style13ptbold"/>
    <w:basedOn w:val="DefaultParagraphFont"/>
    <w:rsid w:val="00E313F0"/>
  </w:style>
  <w:style w:type="character" w:customStyle="1" w:styleId="m8525170829296705783gmail-styleunderline">
    <w:name w:val="m_8525170829296705783gmail-styleunderline"/>
    <w:basedOn w:val="DefaultParagraphFont"/>
    <w:rsid w:val="00E313F0"/>
  </w:style>
  <w:style w:type="character" w:customStyle="1" w:styleId="m113202149284569794gmail-style13ptbold">
    <w:name w:val="m_113202149284569794gmail-style13ptbold"/>
    <w:basedOn w:val="DefaultParagraphFont"/>
    <w:rsid w:val="00E313F0"/>
  </w:style>
  <w:style w:type="character" w:customStyle="1" w:styleId="m113202149284569794gmail-styleunderline">
    <w:name w:val="m_113202149284569794gmail-styleunderline"/>
    <w:basedOn w:val="DefaultParagraphFont"/>
    <w:rsid w:val="00E313F0"/>
  </w:style>
  <w:style w:type="character" w:customStyle="1" w:styleId="m-5741597242490756161gmail-field-content">
    <w:name w:val="m_-5741597242490756161gmail-field-content"/>
    <w:basedOn w:val="DefaultParagraphFont"/>
    <w:rsid w:val="00E313F0"/>
  </w:style>
  <w:style w:type="paragraph" w:customStyle="1" w:styleId="FUCKTHISFONT">
    <w:name w:val="FUCK THIS FONT"/>
    <w:basedOn w:val="Normal"/>
    <w:rsid w:val="00E313F0"/>
    <w:pPr>
      <w:autoSpaceDE w:val="0"/>
      <w:autoSpaceDN w:val="0"/>
      <w:adjustRightInd w:val="0"/>
      <w:jc w:val="both"/>
    </w:pPr>
    <w:rPr>
      <w:u w:val="single"/>
    </w:rPr>
  </w:style>
  <w:style w:type="paragraph" w:customStyle="1" w:styleId="TagChar1CharCharCharChar">
    <w:name w:val="Tag Char1 Char Char Char Char"/>
    <w:basedOn w:val="Normal"/>
    <w:rsid w:val="00E313F0"/>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E313F0"/>
    <w:rPr>
      <w:rFonts w:ascii="Arial Narrow" w:hAnsi="Arial Narrow"/>
      <w:szCs w:val="24"/>
      <w:u w:val="single"/>
    </w:rPr>
  </w:style>
  <w:style w:type="character" w:customStyle="1" w:styleId="hyperlink60">
    <w:name w:val="hyperlink6"/>
    <w:basedOn w:val="DefaultParagraphFont"/>
    <w:rsid w:val="00E313F0"/>
  </w:style>
  <w:style w:type="character" w:customStyle="1" w:styleId="heading2char2charchar">
    <w:name w:val="heading2char2charchar"/>
    <w:basedOn w:val="DefaultParagraphFont"/>
    <w:rsid w:val="00E313F0"/>
  </w:style>
  <w:style w:type="character" w:customStyle="1" w:styleId="heading2char10">
    <w:name w:val="heading2char1"/>
    <w:basedOn w:val="DefaultParagraphFont"/>
    <w:rsid w:val="00E313F0"/>
  </w:style>
  <w:style w:type="character" w:customStyle="1" w:styleId="CiteChar2">
    <w:name w:val="Cite Char"/>
    <w:basedOn w:val="DefaultParagraphFont"/>
    <w:rsid w:val="00E313F0"/>
    <w:rPr>
      <w:rFonts w:ascii="Garamond" w:hAnsi="Garamond"/>
      <w:b/>
      <w:sz w:val="20"/>
      <w:szCs w:val="22"/>
      <w:u w:val="none"/>
    </w:rPr>
  </w:style>
  <w:style w:type="character" w:customStyle="1" w:styleId="StyleUnderlineCharTitleCharBold">
    <w:name w:val="Style Underline CharTitle Char + Bold"/>
    <w:basedOn w:val="DefaultParagraphFont"/>
    <w:rsid w:val="00E313F0"/>
    <w:rPr>
      <w:rFonts w:ascii="Garamond" w:hAnsi="Garamond"/>
      <w:b/>
      <w:bCs/>
      <w:color w:val="000000"/>
      <w:sz w:val="22"/>
      <w:szCs w:val="22"/>
    </w:rPr>
  </w:style>
  <w:style w:type="character" w:customStyle="1" w:styleId="bnp-articles-title1">
    <w:name w:val="bnp-articles-title1"/>
    <w:basedOn w:val="DefaultParagraphFont"/>
    <w:rsid w:val="00E313F0"/>
    <w:rPr>
      <w:rFonts w:ascii="Verdana" w:hAnsi="Verdana" w:hint="default"/>
      <w:b/>
      <w:bCs/>
      <w:color w:val="545454"/>
      <w:sz w:val="12"/>
      <w:szCs w:val="12"/>
    </w:rPr>
  </w:style>
  <w:style w:type="character" w:customStyle="1" w:styleId="featuretext">
    <w:name w:val="featuretext"/>
    <w:basedOn w:val="DefaultParagraphFont"/>
    <w:rsid w:val="00E313F0"/>
  </w:style>
  <w:style w:type="character" w:customStyle="1" w:styleId="relatedtext">
    <w:name w:val="related_text"/>
    <w:basedOn w:val="DefaultParagraphFont"/>
    <w:rsid w:val="00E313F0"/>
  </w:style>
  <w:style w:type="character" w:customStyle="1" w:styleId="fullpost">
    <w:name w:val="fullpost"/>
    <w:basedOn w:val="DefaultParagraphFont"/>
    <w:rsid w:val="00E313F0"/>
  </w:style>
  <w:style w:type="character" w:customStyle="1" w:styleId="bcktital">
    <w:name w:val="bcktital"/>
    <w:basedOn w:val="DefaultParagraphFont"/>
    <w:rsid w:val="00E313F0"/>
  </w:style>
  <w:style w:type="character" w:customStyle="1" w:styleId="bcktital0">
    <w:name w:val="bckt_ital"/>
    <w:basedOn w:val="DefaultParagraphFont"/>
    <w:rsid w:val="00E313F0"/>
  </w:style>
  <w:style w:type="paragraph" w:styleId="TOAHeading">
    <w:name w:val="toa heading"/>
    <w:basedOn w:val="Normal"/>
    <w:next w:val="Normal"/>
    <w:semiHidden/>
    <w:rsid w:val="00E313F0"/>
    <w:pPr>
      <w:spacing w:before="120"/>
    </w:pPr>
    <w:rPr>
      <w:rFonts w:eastAsia="Calibri"/>
    </w:rPr>
  </w:style>
  <w:style w:type="character" w:customStyle="1" w:styleId="fwanimclass">
    <w:name w:val="fwanim_class"/>
    <w:basedOn w:val="DefaultParagraphFont"/>
    <w:rsid w:val="00E313F0"/>
  </w:style>
  <w:style w:type="paragraph" w:customStyle="1" w:styleId="DebateUnderline0">
    <w:name w:val="DebateUnderline"/>
    <w:basedOn w:val="DebateNormal"/>
    <w:qFormat/>
    <w:rsid w:val="00E313F0"/>
    <w:pPr>
      <w:spacing w:after="160"/>
    </w:pPr>
    <w:rPr>
      <w:sz w:val="24"/>
      <w:szCs w:val="24"/>
      <w:u w:val="single"/>
    </w:rPr>
  </w:style>
  <w:style w:type="character" w:customStyle="1" w:styleId="DebateUnderlineChar">
    <w:name w:val="DebateUnderline Char"/>
    <w:basedOn w:val="DebateNormalChar"/>
    <w:rsid w:val="00E313F0"/>
    <w:rPr>
      <w:rFonts w:ascii="Calibri" w:eastAsia="Calibri" w:hAnsi="Calibri"/>
      <w:sz w:val="24"/>
      <w:szCs w:val="24"/>
      <w:u w:val="single"/>
      <w:lang w:val="en-US" w:eastAsia="en-US" w:bidi="ar-SA"/>
    </w:rPr>
  </w:style>
  <w:style w:type="character" w:customStyle="1" w:styleId="DebateTagChar0">
    <w:name w:val="DebateTag Char"/>
    <w:basedOn w:val="DefaultParagraphFont"/>
    <w:rsid w:val="00E313F0"/>
    <w:rPr>
      <w:rFonts w:eastAsia="Calibri"/>
      <w:b/>
      <w:sz w:val="24"/>
      <w:szCs w:val="24"/>
      <w:lang w:val="en-US" w:eastAsia="en-US" w:bidi="ar-SA"/>
    </w:rPr>
  </w:style>
  <w:style w:type="paragraph" w:customStyle="1" w:styleId="DebateHeaderFinal">
    <w:name w:val="DebateHeaderFinal"/>
    <w:basedOn w:val="Heading1"/>
    <w:qFormat/>
    <w:rsid w:val="00E313F0"/>
    <w:pPr>
      <w:spacing w:line="276" w:lineRule="auto"/>
      <w:jc w:val="left"/>
    </w:pPr>
    <w:rPr>
      <w:rFonts w:eastAsia="Times New Roman" w:cs="Times New Roman"/>
      <w:bCs/>
      <w:caps/>
      <w:sz w:val="36"/>
      <w:szCs w:val="36"/>
    </w:rPr>
  </w:style>
  <w:style w:type="character" w:customStyle="1" w:styleId="DebateHeaderFinalChar">
    <w:name w:val="DebateHeaderFinal Char"/>
    <w:rsid w:val="00E313F0"/>
    <w:rPr>
      <w:b/>
      <w:bCs/>
      <w:sz w:val="36"/>
      <w:szCs w:val="36"/>
      <w:u w:val="single"/>
      <w:lang w:val="en-US" w:eastAsia="en-US" w:bidi="ar-SA"/>
    </w:rPr>
  </w:style>
  <w:style w:type="paragraph" w:customStyle="1" w:styleId="HeaderInitial0">
    <w:name w:val="HeaderInitial"/>
    <w:basedOn w:val="Normal"/>
    <w:rsid w:val="00E313F0"/>
    <w:pPr>
      <w:jc w:val="center"/>
      <w:outlineLvl w:val="0"/>
    </w:pPr>
    <w:rPr>
      <w:rFonts w:eastAsia="Calibri"/>
      <w:b/>
      <w:caps/>
      <w:sz w:val="28"/>
    </w:rPr>
  </w:style>
  <w:style w:type="character" w:customStyle="1" w:styleId="FooterChar2">
    <w:name w:val="Footer Char2"/>
    <w:basedOn w:val="DefaultParagraphFont"/>
    <w:rsid w:val="00E313F0"/>
    <w:rPr>
      <w:rFonts w:eastAsia="MS Mincho"/>
      <w:sz w:val="24"/>
      <w:szCs w:val="24"/>
      <w:lang w:val="en-US" w:eastAsia="ja-JP" w:bidi="ar-SA"/>
    </w:rPr>
  </w:style>
  <w:style w:type="character" w:customStyle="1" w:styleId="BalloonTextChar2">
    <w:name w:val="Balloon Text Char2"/>
    <w:basedOn w:val="DefaultParagraphFont"/>
    <w:rsid w:val="00E313F0"/>
    <w:rPr>
      <w:rFonts w:ascii="Tahoma" w:eastAsia="MS Mincho" w:hAnsi="Tahoma" w:cs="Tahoma"/>
      <w:sz w:val="16"/>
      <w:szCs w:val="16"/>
      <w:lang w:val="en-US" w:eastAsia="ja-JP" w:bidi="ar-SA"/>
    </w:rPr>
  </w:style>
  <w:style w:type="paragraph" w:customStyle="1" w:styleId="StyleLinespacingDouble">
    <w:name w:val="Style Line spacing:  Double"/>
    <w:basedOn w:val="Normal"/>
    <w:rsid w:val="00E313F0"/>
    <w:pPr>
      <w:spacing w:after="240" w:line="480" w:lineRule="auto"/>
    </w:pPr>
    <w:rPr>
      <w:rFonts w:eastAsia="Calibri"/>
      <w:sz w:val="24"/>
      <w:szCs w:val="20"/>
    </w:rPr>
  </w:style>
  <w:style w:type="character" w:customStyle="1" w:styleId="StyleLinespacingDoubleChar">
    <w:name w:val="Style Line spacing:  Double Char"/>
    <w:basedOn w:val="DefaultParagraphFont"/>
    <w:rsid w:val="00E313F0"/>
    <w:rPr>
      <w:rFonts w:ascii="Cambria" w:hAnsi="Cambria"/>
      <w:sz w:val="24"/>
      <w:lang w:val="en-US" w:eastAsia="en-US" w:bidi="ar-SA"/>
    </w:rPr>
  </w:style>
  <w:style w:type="paragraph" w:customStyle="1" w:styleId="Normalspacing">
    <w:name w:val="Normal + spacing"/>
    <w:basedOn w:val="StyleLinespacingDouble"/>
    <w:qFormat/>
    <w:rsid w:val="00E313F0"/>
  </w:style>
  <w:style w:type="character" w:customStyle="1" w:styleId="NormalspacingChar">
    <w:name w:val="Normal + spacing Char"/>
    <w:basedOn w:val="StyleLinespacingDoubleChar"/>
    <w:rsid w:val="00E313F0"/>
    <w:rPr>
      <w:rFonts w:ascii="Cambria" w:hAnsi="Cambria"/>
      <w:sz w:val="24"/>
      <w:lang w:val="en-US" w:eastAsia="en-US" w:bidi="ar-SA"/>
    </w:rPr>
  </w:style>
  <w:style w:type="character" w:customStyle="1" w:styleId="textbold0">
    <w:name w:val="textbold"/>
    <w:basedOn w:val="DefaultParagraphFont"/>
    <w:rsid w:val="00E313F0"/>
  </w:style>
  <w:style w:type="character" w:customStyle="1" w:styleId="textitalics">
    <w:name w:val="textitalics"/>
    <w:basedOn w:val="DefaultParagraphFont"/>
    <w:rsid w:val="00E313F0"/>
  </w:style>
  <w:style w:type="paragraph" w:customStyle="1" w:styleId="lastpar">
    <w:name w:val="lastpar"/>
    <w:basedOn w:val="Normal"/>
    <w:rsid w:val="00E313F0"/>
    <w:pPr>
      <w:spacing w:before="100" w:beforeAutospacing="1" w:after="100" w:afterAutospacing="1"/>
    </w:pPr>
    <w:rPr>
      <w:rFonts w:eastAsia="Calibri"/>
      <w:sz w:val="24"/>
    </w:rPr>
  </w:style>
  <w:style w:type="table" w:styleId="TableClassic1">
    <w:name w:val="Table Classic 1"/>
    <w:basedOn w:val="TableNormal"/>
    <w:rsid w:val="00E313F0"/>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313F0"/>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E313F0"/>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E313F0"/>
    <w:pPr>
      <w:tabs>
        <w:tab w:val="left" w:pos="9450"/>
      </w:tabs>
      <w:spacing w:before="100" w:beforeAutospacing="1" w:after="100" w:afterAutospacing="1"/>
    </w:pPr>
    <w:rPr>
      <w:rFonts w:eastAsia="Calibri"/>
    </w:rPr>
  </w:style>
  <w:style w:type="character" w:customStyle="1" w:styleId="CharacterStyle8">
    <w:name w:val="Character Style 8"/>
    <w:rsid w:val="00E313F0"/>
    <w:rPr>
      <w:sz w:val="22"/>
      <w:szCs w:val="22"/>
    </w:rPr>
  </w:style>
  <w:style w:type="paragraph" w:customStyle="1" w:styleId="Style110">
    <w:name w:val="Style 11"/>
    <w:rsid w:val="00E313F0"/>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E313F0"/>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E313F0"/>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E313F0"/>
    <w:rPr>
      <w:rFonts w:ascii="Arial Narrow" w:hAnsi="Arial Narrow"/>
      <w:color w:val="000000"/>
      <w:sz w:val="22"/>
      <w:szCs w:val="22"/>
      <w:u w:val="single"/>
      <w:lang w:val="en-US" w:eastAsia="en-US" w:bidi="ar-SA"/>
    </w:rPr>
  </w:style>
  <w:style w:type="paragraph" w:customStyle="1" w:styleId="Style52">
    <w:name w:val="Style 5"/>
    <w:rsid w:val="00E313F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E313F0"/>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E313F0"/>
    <w:pPr>
      <w:tabs>
        <w:tab w:val="left" w:pos="9450"/>
      </w:tabs>
    </w:pPr>
    <w:rPr>
      <w:rFonts w:eastAsia="SimSun"/>
      <w:b/>
      <w:sz w:val="24"/>
    </w:rPr>
  </w:style>
  <w:style w:type="paragraph" w:customStyle="1" w:styleId="TableContents">
    <w:name w:val="Table Contents"/>
    <w:basedOn w:val="Normal"/>
    <w:rsid w:val="00E313F0"/>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E313F0"/>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E313F0"/>
    <w:pPr>
      <w:tabs>
        <w:tab w:val="left" w:pos="9450"/>
      </w:tabs>
      <w:jc w:val="center"/>
    </w:pPr>
    <w:rPr>
      <w:rFonts w:ascii="Verdana" w:eastAsia="Calibri" w:hAnsi="Verdana"/>
      <w:sz w:val="24"/>
    </w:rPr>
  </w:style>
  <w:style w:type="paragraph" w:customStyle="1" w:styleId="heading1fake0">
    <w:name w:val="heading 1 fake"/>
    <w:basedOn w:val="Heading1"/>
    <w:autoRedefine/>
    <w:rsid w:val="00E313F0"/>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E313F0"/>
    <w:pPr>
      <w:tabs>
        <w:tab w:val="left" w:pos="9450"/>
      </w:tabs>
    </w:pPr>
    <w:rPr>
      <w:rFonts w:eastAsia="Calibri"/>
      <w:szCs w:val="20"/>
    </w:rPr>
  </w:style>
  <w:style w:type="character" w:customStyle="1" w:styleId="textCharChar1">
    <w:name w:val="text Char Char1"/>
    <w:basedOn w:val="DefaultParagraphFont"/>
    <w:rsid w:val="00E313F0"/>
    <w:rPr>
      <w:sz w:val="18"/>
      <w:szCs w:val="24"/>
      <w:lang w:val="en-US" w:eastAsia="en-US" w:bidi="ar-SA"/>
    </w:rPr>
  </w:style>
  <w:style w:type="character" w:customStyle="1" w:styleId="text1CharChar">
    <w:name w:val="text1 Char Char"/>
    <w:basedOn w:val="DefaultParagraphFont"/>
    <w:rsid w:val="00E313F0"/>
    <w:rPr>
      <w:lang w:val="en-US" w:eastAsia="en-US" w:bidi="ar-SA"/>
    </w:rPr>
  </w:style>
  <w:style w:type="character" w:customStyle="1" w:styleId="textCharChar">
    <w:name w:val="text Char Char"/>
    <w:basedOn w:val="DefaultParagraphFont"/>
    <w:rsid w:val="00E313F0"/>
    <w:rPr>
      <w:sz w:val="18"/>
      <w:szCs w:val="24"/>
      <w:lang w:val="en-US" w:eastAsia="en-US" w:bidi="ar-SA"/>
    </w:rPr>
  </w:style>
  <w:style w:type="character" w:customStyle="1" w:styleId="normalloose1">
    <w:name w:val="normalloose1"/>
    <w:basedOn w:val="DefaultParagraphFont"/>
    <w:rsid w:val="00E313F0"/>
    <w:rPr>
      <w:sz w:val="20"/>
      <w:szCs w:val="20"/>
    </w:rPr>
  </w:style>
  <w:style w:type="paragraph" w:customStyle="1" w:styleId="printerheadline">
    <w:name w:val="printer_headline"/>
    <w:basedOn w:val="Normal"/>
    <w:rsid w:val="00E313F0"/>
    <w:pPr>
      <w:tabs>
        <w:tab w:val="left" w:pos="9450"/>
      </w:tabs>
      <w:spacing w:before="100" w:beforeAutospacing="1" w:after="100" w:afterAutospacing="1"/>
    </w:pPr>
    <w:rPr>
      <w:rFonts w:eastAsia="Calibri"/>
      <w:sz w:val="24"/>
    </w:rPr>
  </w:style>
  <w:style w:type="paragraph" w:customStyle="1" w:styleId="help">
    <w:name w:val="help"/>
    <w:basedOn w:val="Normal"/>
    <w:rsid w:val="00E313F0"/>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E313F0"/>
  </w:style>
  <w:style w:type="character" w:customStyle="1" w:styleId="georgia">
    <w:name w:val="georgia"/>
    <w:basedOn w:val="DefaultParagraphFont"/>
    <w:rsid w:val="00E313F0"/>
  </w:style>
  <w:style w:type="character" w:customStyle="1" w:styleId="isdefault">
    <w:name w:val="isdefault"/>
    <w:basedOn w:val="DefaultParagraphFont"/>
    <w:rsid w:val="00E313F0"/>
  </w:style>
  <w:style w:type="character" w:customStyle="1" w:styleId="arial">
    <w:name w:val="arial"/>
    <w:basedOn w:val="DefaultParagraphFont"/>
    <w:rsid w:val="00E313F0"/>
  </w:style>
  <w:style w:type="character" w:customStyle="1" w:styleId="pipe">
    <w:name w:val="pipe"/>
    <w:basedOn w:val="DefaultParagraphFont"/>
    <w:rsid w:val="00E313F0"/>
  </w:style>
  <w:style w:type="paragraph" w:customStyle="1" w:styleId="dtlcomment">
    <w:name w:val="dtlcomment"/>
    <w:basedOn w:val="Normal"/>
    <w:rsid w:val="00E313F0"/>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E313F0"/>
  </w:style>
  <w:style w:type="character" w:customStyle="1" w:styleId="CharChar18">
    <w:name w:val="Char Char18"/>
    <w:basedOn w:val="DefaultParagraphFont"/>
    <w:rsid w:val="00E313F0"/>
    <w:rPr>
      <w:sz w:val="16"/>
      <w:szCs w:val="24"/>
      <w:lang w:val="en-US" w:eastAsia="en-US" w:bidi="ar-SA"/>
    </w:rPr>
  </w:style>
  <w:style w:type="character" w:customStyle="1" w:styleId="CharChar24">
    <w:name w:val="Char Char24"/>
    <w:basedOn w:val="DefaultParagraphFont"/>
    <w:rsid w:val="00E313F0"/>
    <w:rPr>
      <w:b/>
      <w:bCs/>
      <w:sz w:val="28"/>
      <w:szCs w:val="28"/>
      <w:lang w:val="en-US" w:eastAsia="en-US" w:bidi="ar-SA"/>
    </w:rPr>
  </w:style>
  <w:style w:type="character" w:customStyle="1" w:styleId="ln2">
    <w:name w:val="ln2"/>
    <w:basedOn w:val="DefaultParagraphFont"/>
    <w:rsid w:val="00E313F0"/>
  </w:style>
  <w:style w:type="paragraph" w:customStyle="1" w:styleId="StyleStyle1">
    <w:name w:val="Style Style1 +"/>
    <w:basedOn w:val="Normal"/>
    <w:rsid w:val="00E313F0"/>
    <w:rPr>
      <w:rFonts w:eastAsia="Calibri"/>
      <w:sz w:val="24"/>
    </w:rPr>
  </w:style>
  <w:style w:type="character" w:customStyle="1" w:styleId="StyleStyle1Char">
    <w:name w:val="Style Style1 + Char"/>
    <w:basedOn w:val="Style1Char"/>
    <w:rsid w:val="00E313F0"/>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E313F0"/>
  </w:style>
  <w:style w:type="character" w:customStyle="1" w:styleId="CharChar16">
    <w:name w:val="Char Char16"/>
    <w:basedOn w:val="DefaultParagraphFont"/>
    <w:rsid w:val="00E313F0"/>
    <w:rPr>
      <w:rFonts w:ascii="Cambria" w:hAnsi="Cambria"/>
      <w:lang w:val="en-US" w:eastAsia="en-US" w:bidi="ar-SA"/>
    </w:rPr>
  </w:style>
  <w:style w:type="character" w:customStyle="1" w:styleId="CharChar15">
    <w:name w:val="Char Char15"/>
    <w:basedOn w:val="CharChar16"/>
    <w:rsid w:val="00E313F0"/>
    <w:rPr>
      <w:rFonts w:ascii="Cambria" w:hAnsi="Cambria"/>
      <w:b/>
      <w:bCs/>
      <w:lang w:val="en-US" w:eastAsia="en-US" w:bidi="ar-SA"/>
    </w:rPr>
  </w:style>
  <w:style w:type="character" w:customStyle="1" w:styleId="CharChar14">
    <w:name w:val="Char Char14"/>
    <w:basedOn w:val="DefaultParagraphFont"/>
    <w:rsid w:val="00E313F0"/>
    <w:rPr>
      <w:rFonts w:ascii="Tahoma" w:hAnsi="Tahoma" w:cs="Tahoma"/>
      <w:sz w:val="16"/>
      <w:szCs w:val="16"/>
      <w:lang w:val="en-US" w:eastAsia="en-US" w:bidi="ar-SA"/>
    </w:rPr>
  </w:style>
  <w:style w:type="character" w:customStyle="1" w:styleId="CharChar13">
    <w:name w:val="Char Char13"/>
    <w:basedOn w:val="DefaultParagraphFont"/>
    <w:rsid w:val="00E313F0"/>
    <w:rPr>
      <w:rFonts w:ascii="Cambria" w:hAnsi="Cambria"/>
      <w:lang w:val="en-US" w:eastAsia="en-US" w:bidi="ar-SA"/>
    </w:rPr>
  </w:style>
  <w:style w:type="paragraph" w:customStyle="1" w:styleId="normalChar1">
    <w:name w:val="normal Char"/>
    <w:basedOn w:val="Normal"/>
    <w:rsid w:val="00E313F0"/>
    <w:rPr>
      <w:rFonts w:eastAsia="Calibri"/>
    </w:rPr>
  </w:style>
  <w:style w:type="character" w:customStyle="1" w:styleId="cardtextsmallCharChar">
    <w:name w:val="card text small Char Char"/>
    <w:basedOn w:val="DefaultParagraphFont"/>
    <w:rsid w:val="00E313F0"/>
    <w:rPr>
      <w:rFonts w:ascii="Arial Narrow" w:hAnsi="Arial Narrow" w:cs="Times New Roman"/>
      <w:sz w:val="16"/>
    </w:rPr>
  </w:style>
  <w:style w:type="character" w:customStyle="1" w:styleId="TagChar4">
    <w:name w:val="Tag Char4"/>
    <w:basedOn w:val="DefaultParagraphFont"/>
    <w:rsid w:val="00E313F0"/>
    <w:rPr>
      <w:b/>
      <w:sz w:val="26"/>
      <w:szCs w:val="24"/>
      <w:lang w:val="en-US" w:eastAsia="en-US" w:bidi="ar-SA"/>
    </w:rPr>
  </w:style>
  <w:style w:type="paragraph" w:customStyle="1" w:styleId="SmallTextGaramond">
    <w:name w:val="Small Text Garamond"/>
    <w:basedOn w:val="Normal"/>
    <w:rsid w:val="00E313F0"/>
    <w:pPr>
      <w:widowControl w:val="0"/>
      <w:suppressAutoHyphens/>
      <w:contextualSpacing/>
    </w:pPr>
    <w:rPr>
      <w:rFonts w:eastAsia="Calibri"/>
      <w:szCs w:val="18"/>
    </w:rPr>
  </w:style>
  <w:style w:type="paragraph" w:customStyle="1" w:styleId="Taglines">
    <w:name w:val="Taglines"/>
    <w:basedOn w:val="Heading2"/>
    <w:rsid w:val="00E313F0"/>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E313F0"/>
    <w:rPr>
      <w:rFonts w:cs="Arial"/>
      <w:bCs/>
      <w:iCs/>
      <w:szCs w:val="22"/>
      <w:lang w:val="en-US" w:eastAsia="en-US" w:bidi="ar-SA"/>
    </w:rPr>
  </w:style>
  <w:style w:type="paragraph" w:customStyle="1" w:styleId="listterm">
    <w:name w:val="listterm"/>
    <w:basedOn w:val="Normal"/>
    <w:rsid w:val="00E313F0"/>
    <w:pPr>
      <w:spacing w:before="100" w:beforeAutospacing="1" w:after="100" w:afterAutospacing="1"/>
    </w:pPr>
    <w:rPr>
      <w:rFonts w:eastAsia="Calibri"/>
      <w:sz w:val="24"/>
    </w:rPr>
  </w:style>
  <w:style w:type="character" w:customStyle="1" w:styleId="WW8Num2z0">
    <w:name w:val="WW8Num2z0"/>
    <w:rsid w:val="00E313F0"/>
    <w:rPr>
      <w:rFonts w:ascii="Garamond" w:hAnsi="Garamond"/>
    </w:rPr>
  </w:style>
  <w:style w:type="character" w:customStyle="1" w:styleId="WW8Num3z0">
    <w:name w:val="WW8Num3z0"/>
    <w:rsid w:val="00E313F0"/>
    <w:rPr>
      <w:rFonts w:ascii="Garamond" w:hAnsi="Garamond"/>
    </w:rPr>
  </w:style>
  <w:style w:type="character" w:customStyle="1" w:styleId="WW8Num4z1">
    <w:name w:val="WW8Num4z1"/>
    <w:rsid w:val="00E313F0"/>
    <w:rPr>
      <w:rFonts w:ascii="Garamond" w:hAnsi="Garamond"/>
    </w:rPr>
  </w:style>
  <w:style w:type="character" w:customStyle="1" w:styleId="WW8Num5z0">
    <w:name w:val="WW8Num5z0"/>
    <w:rsid w:val="00E313F0"/>
    <w:rPr>
      <w:rFonts w:ascii="Garamond" w:hAnsi="Garamond"/>
    </w:rPr>
  </w:style>
  <w:style w:type="character" w:customStyle="1" w:styleId="WW8Num6z0">
    <w:name w:val="WW8Num6z0"/>
    <w:rsid w:val="00E313F0"/>
    <w:rPr>
      <w:rFonts w:ascii="Symbol" w:hAnsi="Symbol"/>
    </w:rPr>
  </w:style>
  <w:style w:type="character" w:customStyle="1" w:styleId="WW8Num7z0">
    <w:name w:val="WW8Num7z0"/>
    <w:rsid w:val="00E313F0"/>
    <w:rPr>
      <w:rFonts w:ascii="Symbol" w:hAnsi="Symbol"/>
    </w:rPr>
  </w:style>
  <w:style w:type="character" w:customStyle="1" w:styleId="WW8Num8z0">
    <w:name w:val="WW8Num8z0"/>
    <w:rsid w:val="00E313F0"/>
    <w:rPr>
      <w:rFonts w:ascii="Symbol" w:hAnsi="Symbol"/>
    </w:rPr>
  </w:style>
  <w:style w:type="character" w:customStyle="1" w:styleId="WW8Num9z0">
    <w:name w:val="WW8Num9z0"/>
    <w:rsid w:val="00E313F0"/>
    <w:rPr>
      <w:rFonts w:ascii="Symbol" w:hAnsi="Symbol"/>
    </w:rPr>
  </w:style>
  <w:style w:type="character" w:customStyle="1" w:styleId="WW8Num10z0">
    <w:name w:val="WW8Num10z0"/>
    <w:rsid w:val="00E313F0"/>
    <w:rPr>
      <w:rFonts w:ascii="Garamond" w:hAnsi="Garamond"/>
    </w:rPr>
  </w:style>
  <w:style w:type="character" w:customStyle="1" w:styleId="WW8Num11z1">
    <w:name w:val="WW8Num11z1"/>
    <w:rsid w:val="00E313F0"/>
    <w:rPr>
      <w:rFonts w:ascii="Garamond" w:hAnsi="Garamond"/>
    </w:rPr>
  </w:style>
  <w:style w:type="character" w:customStyle="1" w:styleId="Absatz-Standardschriftart">
    <w:name w:val="Absatz-Standardschriftart"/>
    <w:rsid w:val="00E313F0"/>
  </w:style>
  <w:style w:type="character" w:customStyle="1" w:styleId="WW-Absatz-Standardschriftart">
    <w:name w:val="WW-Absatz-Standardschriftart"/>
    <w:rsid w:val="00E313F0"/>
  </w:style>
  <w:style w:type="character" w:customStyle="1" w:styleId="WW-Absatz-Standardschriftart1">
    <w:name w:val="WW-Absatz-Standardschriftart1"/>
    <w:rsid w:val="00E313F0"/>
  </w:style>
  <w:style w:type="character" w:customStyle="1" w:styleId="EndnoteCharacters">
    <w:name w:val="Endnote Characters"/>
    <w:basedOn w:val="DefaultParagraphFont"/>
    <w:rsid w:val="00E313F0"/>
    <w:rPr>
      <w:position w:val="0"/>
      <w:sz w:val="24"/>
      <w:vertAlign w:val="baseline"/>
    </w:rPr>
  </w:style>
  <w:style w:type="character" w:customStyle="1" w:styleId="WW8Num1z0">
    <w:name w:val="WW8Num1z0"/>
    <w:rsid w:val="00E313F0"/>
    <w:rPr>
      <w:rFonts w:ascii="Symbol" w:hAnsi="Symbol"/>
    </w:rPr>
  </w:style>
  <w:style w:type="character" w:customStyle="1" w:styleId="WW8Num1z2">
    <w:name w:val="WW8Num1z2"/>
    <w:rsid w:val="00E313F0"/>
    <w:rPr>
      <w:rFonts w:ascii="Courier New" w:hAnsi="Courier New"/>
    </w:rPr>
  </w:style>
  <w:style w:type="character" w:customStyle="1" w:styleId="WW8Num1z3">
    <w:name w:val="WW8Num1z3"/>
    <w:rsid w:val="00E313F0"/>
    <w:rPr>
      <w:rFonts w:ascii="Wingdings" w:hAnsi="Wingdings"/>
    </w:rPr>
  </w:style>
  <w:style w:type="character" w:customStyle="1" w:styleId="WW8Num11z0">
    <w:name w:val="WW8Num11z0"/>
    <w:rsid w:val="00E313F0"/>
    <w:rPr>
      <w:rFonts w:ascii="Symbol" w:hAnsi="Symbol"/>
    </w:rPr>
  </w:style>
  <w:style w:type="character" w:customStyle="1" w:styleId="WW8Num83z0">
    <w:name w:val="WW8Num83z0"/>
    <w:rsid w:val="00E313F0"/>
    <w:rPr>
      <w:rFonts w:ascii="Symbol" w:hAnsi="Symbol"/>
    </w:rPr>
  </w:style>
  <w:style w:type="character" w:customStyle="1" w:styleId="WW8Num83z1">
    <w:name w:val="WW8Num83z1"/>
    <w:rsid w:val="00E313F0"/>
    <w:rPr>
      <w:rFonts w:ascii="Courier New" w:hAnsi="Courier New"/>
    </w:rPr>
  </w:style>
  <w:style w:type="character" w:customStyle="1" w:styleId="WW8Num83z2">
    <w:name w:val="WW8Num83z2"/>
    <w:rsid w:val="00E313F0"/>
    <w:rPr>
      <w:rFonts w:ascii="Wingdings" w:hAnsi="Wingdings"/>
    </w:rPr>
  </w:style>
  <w:style w:type="character" w:customStyle="1" w:styleId="WW8Num89z0">
    <w:name w:val="WW8Num89z0"/>
    <w:rsid w:val="00E313F0"/>
    <w:rPr>
      <w:rFonts w:ascii="Symbol" w:hAnsi="Symbol"/>
      <w:sz w:val="20"/>
    </w:rPr>
  </w:style>
  <w:style w:type="character" w:customStyle="1" w:styleId="WW8Num90z0">
    <w:name w:val="WW8Num90z0"/>
    <w:rsid w:val="00E313F0"/>
    <w:rPr>
      <w:rFonts w:ascii="Times New Roman" w:eastAsia="Times New Roman" w:hAnsi="Times New Roman" w:cs="Times New Roman"/>
    </w:rPr>
  </w:style>
  <w:style w:type="character" w:customStyle="1" w:styleId="WW8Num92z0">
    <w:name w:val="WW8Num92z0"/>
    <w:rsid w:val="00E313F0"/>
    <w:rPr>
      <w:rFonts w:ascii="Symbol" w:eastAsia="Times New Roman" w:hAnsi="Symbol"/>
    </w:rPr>
  </w:style>
  <w:style w:type="character" w:customStyle="1" w:styleId="WW8Num92z1">
    <w:name w:val="WW8Num92z1"/>
    <w:rsid w:val="00E313F0"/>
    <w:rPr>
      <w:rFonts w:ascii="Courier New" w:hAnsi="Courier New"/>
    </w:rPr>
  </w:style>
  <w:style w:type="character" w:customStyle="1" w:styleId="WW8Num92z2">
    <w:name w:val="WW8Num92z2"/>
    <w:rsid w:val="00E313F0"/>
    <w:rPr>
      <w:rFonts w:ascii="Wingdings" w:hAnsi="Wingdings"/>
    </w:rPr>
  </w:style>
  <w:style w:type="character" w:customStyle="1" w:styleId="WW8Num92z3">
    <w:name w:val="WW8Num92z3"/>
    <w:rsid w:val="00E313F0"/>
    <w:rPr>
      <w:rFonts w:ascii="Symbol" w:hAnsi="Symbol"/>
    </w:rPr>
  </w:style>
  <w:style w:type="character" w:customStyle="1" w:styleId="WW8Num96z0">
    <w:name w:val="WW8Num96z0"/>
    <w:rsid w:val="00E313F0"/>
    <w:rPr>
      <w:rFonts w:ascii="Symbol" w:hAnsi="Symbol"/>
      <w:sz w:val="20"/>
    </w:rPr>
  </w:style>
  <w:style w:type="character" w:customStyle="1" w:styleId="WW8Num96z1">
    <w:name w:val="WW8Num96z1"/>
    <w:rsid w:val="00E313F0"/>
    <w:rPr>
      <w:rFonts w:ascii="Courier New" w:hAnsi="Courier New"/>
      <w:sz w:val="20"/>
    </w:rPr>
  </w:style>
  <w:style w:type="character" w:customStyle="1" w:styleId="WW8Num96z2">
    <w:name w:val="WW8Num96z2"/>
    <w:rsid w:val="00E313F0"/>
    <w:rPr>
      <w:rFonts w:ascii="Wingdings" w:hAnsi="Wingdings"/>
      <w:sz w:val="20"/>
    </w:rPr>
  </w:style>
  <w:style w:type="character" w:customStyle="1" w:styleId="WW8Num103z0">
    <w:name w:val="WW8Num103z0"/>
    <w:rsid w:val="00E313F0"/>
    <w:rPr>
      <w:rFonts w:ascii="Symbol" w:hAnsi="Symbol"/>
      <w:sz w:val="20"/>
    </w:rPr>
  </w:style>
  <w:style w:type="character" w:customStyle="1" w:styleId="WW8Num103z1">
    <w:name w:val="WW8Num103z1"/>
    <w:rsid w:val="00E313F0"/>
    <w:rPr>
      <w:rFonts w:ascii="Courier New" w:hAnsi="Courier New"/>
      <w:sz w:val="20"/>
    </w:rPr>
  </w:style>
  <w:style w:type="character" w:customStyle="1" w:styleId="WW8Num103z2">
    <w:name w:val="WW8Num103z2"/>
    <w:rsid w:val="00E313F0"/>
    <w:rPr>
      <w:rFonts w:ascii="Wingdings" w:hAnsi="Wingdings"/>
      <w:sz w:val="20"/>
    </w:rPr>
  </w:style>
  <w:style w:type="character" w:customStyle="1" w:styleId="WW8Num108z0">
    <w:name w:val="WW8Num108z0"/>
    <w:rsid w:val="00E313F0"/>
    <w:rPr>
      <w:rFonts w:ascii="Symbol" w:hAnsi="Symbol"/>
      <w:sz w:val="20"/>
    </w:rPr>
  </w:style>
  <w:style w:type="character" w:customStyle="1" w:styleId="WW8Num108z1">
    <w:name w:val="WW8Num108z1"/>
    <w:rsid w:val="00E313F0"/>
    <w:rPr>
      <w:rFonts w:ascii="Courier New" w:hAnsi="Courier New"/>
      <w:sz w:val="20"/>
    </w:rPr>
  </w:style>
  <w:style w:type="character" w:customStyle="1" w:styleId="WW8Num108z2">
    <w:name w:val="WW8Num108z2"/>
    <w:rsid w:val="00E313F0"/>
    <w:rPr>
      <w:rFonts w:ascii="Wingdings" w:hAnsi="Wingdings"/>
      <w:sz w:val="20"/>
    </w:rPr>
  </w:style>
  <w:style w:type="character" w:customStyle="1" w:styleId="WW8Num109z0">
    <w:name w:val="WW8Num109z0"/>
    <w:rsid w:val="00E313F0"/>
    <w:rPr>
      <w:rFonts w:ascii="Symbol" w:eastAsia="Times New Roman" w:hAnsi="Symbol"/>
    </w:rPr>
  </w:style>
  <w:style w:type="character" w:customStyle="1" w:styleId="WW8Num109z1">
    <w:name w:val="WW8Num109z1"/>
    <w:rsid w:val="00E313F0"/>
    <w:rPr>
      <w:rFonts w:ascii="Courier New" w:hAnsi="Courier New"/>
    </w:rPr>
  </w:style>
  <w:style w:type="character" w:customStyle="1" w:styleId="WW8Num109z2">
    <w:name w:val="WW8Num109z2"/>
    <w:rsid w:val="00E313F0"/>
    <w:rPr>
      <w:rFonts w:ascii="Wingdings" w:hAnsi="Wingdings"/>
    </w:rPr>
  </w:style>
  <w:style w:type="character" w:customStyle="1" w:styleId="WW8Num109z3">
    <w:name w:val="WW8Num109z3"/>
    <w:rsid w:val="00E313F0"/>
    <w:rPr>
      <w:rFonts w:ascii="Symbol" w:hAnsi="Symbol"/>
    </w:rPr>
  </w:style>
  <w:style w:type="character" w:customStyle="1" w:styleId="WW8Num111z0">
    <w:name w:val="WW8Num111z0"/>
    <w:rsid w:val="00E313F0"/>
    <w:rPr>
      <w:rFonts w:ascii="Symbol" w:hAnsi="Symbol"/>
      <w:sz w:val="20"/>
    </w:rPr>
  </w:style>
  <w:style w:type="character" w:customStyle="1" w:styleId="WW8Num111z1">
    <w:name w:val="WW8Num111z1"/>
    <w:rsid w:val="00E313F0"/>
    <w:rPr>
      <w:rFonts w:ascii="Courier New" w:hAnsi="Courier New"/>
      <w:sz w:val="20"/>
    </w:rPr>
  </w:style>
  <w:style w:type="character" w:customStyle="1" w:styleId="WW8Num111z2">
    <w:name w:val="WW8Num111z2"/>
    <w:rsid w:val="00E313F0"/>
    <w:rPr>
      <w:rFonts w:ascii="Wingdings" w:hAnsi="Wingdings"/>
      <w:sz w:val="20"/>
    </w:rPr>
  </w:style>
  <w:style w:type="character" w:customStyle="1" w:styleId="WW8Num117z0">
    <w:name w:val="WW8Num117z0"/>
    <w:rsid w:val="00E313F0"/>
    <w:rPr>
      <w:rFonts w:ascii="Symbol" w:eastAsia="Times New Roman" w:hAnsi="Symbol"/>
    </w:rPr>
  </w:style>
  <w:style w:type="character" w:customStyle="1" w:styleId="WW8Num117z1">
    <w:name w:val="WW8Num117z1"/>
    <w:rsid w:val="00E313F0"/>
    <w:rPr>
      <w:rFonts w:ascii="Courier New" w:hAnsi="Courier New"/>
    </w:rPr>
  </w:style>
  <w:style w:type="character" w:customStyle="1" w:styleId="WW8Num117z2">
    <w:name w:val="WW8Num117z2"/>
    <w:rsid w:val="00E313F0"/>
    <w:rPr>
      <w:rFonts w:ascii="Wingdings" w:hAnsi="Wingdings"/>
    </w:rPr>
  </w:style>
  <w:style w:type="character" w:customStyle="1" w:styleId="WW8Num117z3">
    <w:name w:val="WW8Num117z3"/>
    <w:rsid w:val="00E313F0"/>
    <w:rPr>
      <w:rFonts w:ascii="Symbol" w:hAnsi="Symbol"/>
    </w:rPr>
  </w:style>
  <w:style w:type="character" w:customStyle="1" w:styleId="WW8Num126z0">
    <w:name w:val="WW8Num126z0"/>
    <w:rsid w:val="00E313F0"/>
    <w:rPr>
      <w:rFonts w:ascii="Symbol" w:eastAsia="SimSun" w:hAnsi="Symbol"/>
    </w:rPr>
  </w:style>
  <w:style w:type="character" w:customStyle="1" w:styleId="WW8Num126z1">
    <w:name w:val="WW8Num126z1"/>
    <w:rsid w:val="00E313F0"/>
    <w:rPr>
      <w:rFonts w:ascii="Courier New" w:hAnsi="Courier New"/>
    </w:rPr>
  </w:style>
  <w:style w:type="character" w:customStyle="1" w:styleId="WW8Num126z2">
    <w:name w:val="WW8Num126z2"/>
    <w:rsid w:val="00E313F0"/>
    <w:rPr>
      <w:rFonts w:ascii="Wingdings" w:hAnsi="Wingdings"/>
    </w:rPr>
  </w:style>
  <w:style w:type="character" w:customStyle="1" w:styleId="WW8Num126z3">
    <w:name w:val="WW8Num126z3"/>
    <w:rsid w:val="00E313F0"/>
    <w:rPr>
      <w:rFonts w:ascii="Symbol" w:hAnsi="Symbol"/>
    </w:rPr>
  </w:style>
  <w:style w:type="character" w:customStyle="1" w:styleId="WW8Num128z0">
    <w:name w:val="WW8Num128z0"/>
    <w:rsid w:val="00E313F0"/>
    <w:rPr>
      <w:rFonts w:ascii="Symbol" w:eastAsia="Times New Roman" w:hAnsi="Symbol"/>
    </w:rPr>
  </w:style>
  <w:style w:type="character" w:customStyle="1" w:styleId="WW8Num128z1">
    <w:name w:val="WW8Num128z1"/>
    <w:rsid w:val="00E313F0"/>
    <w:rPr>
      <w:rFonts w:ascii="Courier New" w:hAnsi="Courier New"/>
    </w:rPr>
  </w:style>
  <w:style w:type="character" w:customStyle="1" w:styleId="WW8Num128z2">
    <w:name w:val="WW8Num128z2"/>
    <w:rsid w:val="00E313F0"/>
    <w:rPr>
      <w:rFonts w:ascii="Wingdings" w:hAnsi="Wingdings"/>
    </w:rPr>
  </w:style>
  <w:style w:type="character" w:customStyle="1" w:styleId="WW8Num128z3">
    <w:name w:val="WW8Num128z3"/>
    <w:rsid w:val="00E313F0"/>
    <w:rPr>
      <w:rFonts w:ascii="Symbol" w:hAnsi="Symbol"/>
    </w:rPr>
  </w:style>
  <w:style w:type="character" w:customStyle="1" w:styleId="WW8Num138z0">
    <w:name w:val="WW8Num138z0"/>
    <w:rsid w:val="00E313F0"/>
    <w:rPr>
      <w:rFonts w:ascii="Times-Italic" w:eastAsia="Times New Roman" w:hAnsi="Times-Italic"/>
    </w:rPr>
  </w:style>
  <w:style w:type="character" w:customStyle="1" w:styleId="WW8Num138z1">
    <w:name w:val="WW8Num138z1"/>
    <w:rsid w:val="00E313F0"/>
    <w:rPr>
      <w:rFonts w:ascii="Courier New" w:hAnsi="Courier New"/>
    </w:rPr>
  </w:style>
  <w:style w:type="character" w:customStyle="1" w:styleId="WW8Num138z2">
    <w:name w:val="WW8Num138z2"/>
    <w:rsid w:val="00E313F0"/>
    <w:rPr>
      <w:rFonts w:ascii="Wingdings" w:hAnsi="Wingdings"/>
    </w:rPr>
  </w:style>
  <w:style w:type="character" w:customStyle="1" w:styleId="WW8Num138z3">
    <w:name w:val="WW8Num138z3"/>
    <w:rsid w:val="00E313F0"/>
    <w:rPr>
      <w:rFonts w:ascii="Symbol" w:hAnsi="Symbol"/>
    </w:rPr>
  </w:style>
  <w:style w:type="character" w:customStyle="1" w:styleId="WW8Num143z0">
    <w:name w:val="WW8Num143z0"/>
    <w:rsid w:val="00E313F0"/>
    <w:rPr>
      <w:rFonts w:ascii="Times New Roman" w:eastAsia="Times New Roman" w:hAnsi="Times New Roman" w:cs="Times New Roman"/>
    </w:rPr>
  </w:style>
  <w:style w:type="character" w:customStyle="1" w:styleId="WW8Num148z0">
    <w:name w:val="WW8Num148z0"/>
    <w:rsid w:val="00E313F0"/>
    <w:rPr>
      <w:rFonts w:ascii="Symbol" w:hAnsi="Symbol"/>
      <w:sz w:val="20"/>
    </w:rPr>
  </w:style>
  <w:style w:type="character" w:customStyle="1" w:styleId="WW8Num148z1">
    <w:name w:val="WW8Num148z1"/>
    <w:rsid w:val="00E313F0"/>
    <w:rPr>
      <w:rFonts w:ascii="Courier New" w:hAnsi="Courier New"/>
      <w:sz w:val="20"/>
    </w:rPr>
  </w:style>
  <w:style w:type="character" w:customStyle="1" w:styleId="WW8Num148z2">
    <w:name w:val="WW8Num148z2"/>
    <w:rsid w:val="00E313F0"/>
    <w:rPr>
      <w:rFonts w:ascii="Wingdings" w:hAnsi="Wingdings"/>
      <w:sz w:val="20"/>
    </w:rPr>
  </w:style>
  <w:style w:type="character" w:customStyle="1" w:styleId="WW8Num151z0">
    <w:name w:val="WW8Num151z0"/>
    <w:rsid w:val="00E313F0"/>
    <w:rPr>
      <w:rFonts w:ascii="Times New Roman" w:eastAsia="Times New Roman" w:hAnsi="Times New Roman" w:cs="Times New Roman"/>
    </w:rPr>
  </w:style>
  <w:style w:type="character" w:customStyle="1" w:styleId="WW8Num152z0">
    <w:name w:val="WW8Num152z0"/>
    <w:rsid w:val="00E313F0"/>
    <w:rPr>
      <w:rFonts w:ascii="Symbol" w:hAnsi="Symbol"/>
      <w:sz w:val="20"/>
    </w:rPr>
  </w:style>
  <w:style w:type="character" w:customStyle="1" w:styleId="WW8Num152z1">
    <w:name w:val="WW8Num152z1"/>
    <w:rsid w:val="00E313F0"/>
    <w:rPr>
      <w:rFonts w:ascii="Courier New" w:hAnsi="Courier New"/>
      <w:sz w:val="20"/>
    </w:rPr>
  </w:style>
  <w:style w:type="character" w:customStyle="1" w:styleId="WW8Num152z2">
    <w:name w:val="WW8Num152z2"/>
    <w:rsid w:val="00E313F0"/>
    <w:rPr>
      <w:rFonts w:ascii="Wingdings" w:hAnsi="Wingdings"/>
      <w:sz w:val="20"/>
    </w:rPr>
  </w:style>
  <w:style w:type="character" w:customStyle="1" w:styleId="WW8Num153z0">
    <w:name w:val="WW8Num153z0"/>
    <w:rsid w:val="00E313F0"/>
    <w:rPr>
      <w:sz w:val="24"/>
    </w:rPr>
  </w:style>
  <w:style w:type="character" w:customStyle="1" w:styleId="WW8Num155z0">
    <w:name w:val="WW8Num155z0"/>
    <w:rsid w:val="00E313F0"/>
    <w:rPr>
      <w:rFonts w:ascii="Times New Roman" w:eastAsia="Times New Roman" w:hAnsi="Times New Roman" w:cs="Times New Roman"/>
    </w:rPr>
  </w:style>
  <w:style w:type="character" w:customStyle="1" w:styleId="WW8Num157z0">
    <w:name w:val="WW8Num157z0"/>
    <w:rsid w:val="00E313F0"/>
    <w:rPr>
      <w:rFonts w:ascii="Symbol" w:hAnsi="Symbol"/>
      <w:sz w:val="20"/>
    </w:rPr>
  </w:style>
  <w:style w:type="character" w:customStyle="1" w:styleId="WW8Num157z1">
    <w:name w:val="WW8Num157z1"/>
    <w:rsid w:val="00E313F0"/>
    <w:rPr>
      <w:rFonts w:ascii="Courier New" w:hAnsi="Courier New"/>
      <w:sz w:val="20"/>
    </w:rPr>
  </w:style>
  <w:style w:type="character" w:customStyle="1" w:styleId="WW8Num157z2">
    <w:name w:val="WW8Num157z2"/>
    <w:rsid w:val="00E313F0"/>
    <w:rPr>
      <w:rFonts w:ascii="Wingdings" w:hAnsi="Wingdings"/>
      <w:sz w:val="20"/>
    </w:rPr>
  </w:style>
  <w:style w:type="character" w:customStyle="1" w:styleId="WW8Num163z0">
    <w:name w:val="WW8Num163z0"/>
    <w:rsid w:val="00E313F0"/>
    <w:rPr>
      <w:rFonts w:ascii="Symbol" w:hAnsi="Symbol"/>
      <w:sz w:val="20"/>
    </w:rPr>
  </w:style>
  <w:style w:type="character" w:customStyle="1" w:styleId="WW8Num163z1">
    <w:name w:val="WW8Num163z1"/>
    <w:rsid w:val="00E313F0"/>
    <w:rPr>
      <w:rFonts w:ascii="Courier New" w:hAnsi="Courier New"/>
      <w:sz w:val="20"/>
    </w:rPr>
  </w:style>
  <w:style w:type="character" w:customStyle="1" w:styleId="WW8Num163z2">
    <w:name w:val="WW8Num163z2"/>
    <w:rsid w:val="00E313F0"/>
    <w:rPr>
      <w:rFonts w:ascii="Wingdings" w:hAnsi="Wingdings"/>
      <w:sz w:val="20"/>
    </w:rPr>
  </w:style>
  <w:style w:type="character" w:customStyle="1" w:styleId="WW8Num170z0">
    <w:name w:val="WW8Num170z0"/>
    <w:rsid w:val="00E313F0"/>
    <w:rPr>
      <w:rFonts w:ascii="Symbol" w:eastAsia="Times New Roman" w:hAnsi="Symbol"/>
    </w:rPr>
  </w:style>
  <w:style w:type="character" w:customStyle="1" w:styleId="WW8Num170z1">
    <w:name w:val="WW8Num170z1"/>
    <w:rsid w:val="00E313F0"/>
    <w:rPr>
      <w:rFonts w:ascii="Courier New" w:hAnsi="Courier New"/>
    </w:rPr>
  </w:style>
  <w:style w:type="character" w:customStyle="1" w:styleId="WW8Num170z2">
    <w:name w:val="WW8Num170z2"/>
    <w:rsid w:val="00E313F0"/>
    <w:rPr>
      <w:rFonts w:ascii="Wingdings" w:hAnsi="Wingdings"/>
    </w:rPr>
  </w:style>
  <w:style w:type="character" w:customStyle="1" w:styleId="WW8Num170z3">
    <w:name w:val="WW8Num170z3"/>
    <w:rsid w:val="00E313F0"/>
    <w:rPr>
      <w:rFonts w:ascii="Symbol" w:hAnsi="Symbol"/>
    </w:rPr>
  </w:style>
  <w:style w:type="character" w:customStyle="1" w:styleId="WW8Num177z0">
    <w:name w:val="WW8Num177z0"/>
    <w:rsid w:val="00E313F0"/>
    <w:rPr>
      <w:rFonts w:ascii="Symbol" w:hAnsi="Symbol"/>
      <w:sz w:val="20"/>
    </w:rPr>
  </w:style>
  <w:style w:type="character" w:customStyle="1" w:styleId="WW8Num177z1">
    <w:name w:val="WW8Num177z1"/>
    <w:rsid w:val="00E313F0"/>
    <w:rPr>
      <w:rFonts w:ascii="Courier New" w:hAnsi="Courier New"/>
      <w:sz w:val="20"/>
    </w:rPr>
  </w:style>
  <w:style w:type="character" w:customStyle="1" w:styleId="WW8Num177z2">
    <w:name w:val="WW8Num177z2"/>
    <w:rsid w:val="00E313F0"/>
    <w:rPr>
      <w:rFonts w:ascii="Wingdings" w:hAnsi="Wingdings"/>
      <w:sz w:val="20"/>
    </w:rPr>
  </w:style>
  <w:style w:type="character" w:customStyle="1" w:styleId="WW8Num181z0">
    <w:name w:val="WW8Num181z0"/>
    <w:rsid w:val="00E313F0"/>
    <w:rPr>
      <w:rFonts w:ascii="Symbol" w:eastAsia="Times New Roman" w:hAnsi="Symbol"/>
    </w:rPr>
  </w:style>
  <w:style w:type="character" w:customStyle="1" w:styleId="WW8Num181z1">
    <w:name w:val="WW8Num181z1"/>
    <w:rsid w:val="00E313F0"/>
    <w:rPr>
      <w:rFonts w:ascii="Courier New" w:hAnsi="Courier New"/>
    </w:rPr>
  </w:style>
  <w:style w:type="character" w:customStyle="1" w:styleId="WW8Num181z2">
    <w:name w:val="WW8Num181z2"/>
    <w:rsid w:val="00E313F0"/>
    <w:rPr>
      <w:rFonts w:ascii="Wingdings" w:hAnsi="Wingdings"/>
    </w:rPr>
  </w:style>
  <w:style w:type="character" w:customStyle="1" w:styleId="WW8Num181z3">
    <w:name w:val="WW8Num181z3"/>
    <w:rsid w:val="00E313F0"/>
    <w:rPr>
      <w:rFonts w:ascii="Symbol" w:hAnsi="Symbol"/>
    </w:rPr>
  </w:style>
  <w:style w:type="character" w:customStyle="1" w:styleId="WW8Num185z0">
    <w:name w:val="WW8Num185z0"/>
    <w:rsid w:val="00E313F0"/>
    <w:rPr>
      <w:rFonts w:ascii="Symbol" w:eastAsia="Times New Roman" w:hAnsi="Symbol"/>
    </w:rPr>
  </w:style>
  <w:style w:type="character" w:customStyle="1" w:styleId="WW8Num185z1">
    <w:name w:val="WW8Num185z1"/>
    <w:rsid w:val="00E313F0"/>
    <w:rPr>
      <w:rFonts w:ascii="Courier New" w:hAnsi="Courier New"/>
    </w:rPr>
  </w:style>
  <w:style w:type="character" w:customStyle="1" w:styleId="WW8Num185z2">
    <w:name w:val="WW8Num185z2"/>
    <w:rsid w:val="00E313F0"/>
    <w:rPr>
      <w:rFonts w:ascii="Wingdings" w:hAnsi="Wingdings"/>
    </w:rPr>
  </w:style>
  <w:style w:type="character" w:customStyle="1" w:styleId="WW8Num185z3">
    <w:name w:val="WW8Num185z3"/>
    <w:rsid w:val="00E313F0"/>
    <w:rPr>
      <w:rFonts w:ascii="Symbol" w:hAnsi="Symbol"/>
    </w:rPr>
  </w:style>
  <w:style w:type="character" w:customStyle="1" w:styleId="WW8Num186z0">
    <w:name w:val="WW8Num186z0"/>
    <w:rsid w:val="00E313F0"/>
    <w:rPr>
      <w:rFonts w:ascii="Symbol" w:hAnsi="Symbol"/>
      <w:sz w:val="20"/>
    </w:rPr>
  </w:style>
  <w:style w:type="character" w:customStyle="1" w:styleId="WW8Num186z1">
    <w:name w:val="WW8Num186z1"/>
    <w:rsid w:val="00E313F0"/>
    <w:rPr>
      <w:rFonts w:ascii="Courier New" w:hAnsi="Courier New"/>
      <w:sz w:val="20"/>
    </w:rPr>
  </w:style>
  <w:style w:type="character" w:customStyle="1" w:styleId="WW8Num186z2">
    <w:name w:val="WW8Num186z2"/>
    <w:rsid w:val="00E313F0"/>
    <w:rPr>
      <w:rFonts w:ascii="Wingdings" w:hAnsi="Wingdings"/>
      <w:sz w:val="20"/>
    </w:rPr>
  </w:style>
  <w:style w:type="character" w:customStyle="1" w:styleId="WW8Num192z0">
    <w:name w:val="WW8Num192z0"/>
    <w:rsid w:val="00E313F0"/>
    <w:rPr>
      <w:rFonts w:ascii="Symbol" w:hAnsi="Symbol"/>
    </w:rPr>
  </w:style>
  <w:style w:type="character" w:customStyle="1" w:styleId="WW8Num192z1">
    <w:name w:val="WW8Num192z1"/>
    <w:rsid w:val="00E313F0"/>
    <w:rPr>
      <w:rFonts w:ascii="Courier New" w:hAnsi="Courier New"/>
    </w:rPr>
  </w:style>
  <w:style w:type="character" w:customStyle="1" w:styleId="WW8Num192z2">
    <w:name w:val="WW8Num192z2"/>
    <w:rsid w:val="00E313F0"/>
    <w:rPr>
      <w:rFonts w:ascii="Wingdings" w:hAnsi="Wingdings"/>
    </w:rPr>
  </w:style>
  <w:style w:type="character" w:customStyle="1" w:styleId="WW8Num194z0">
    <w:name w:val="WW8Num194z0"/>
    <w:rsid w:val="00E313F0"/>
    <w:rPr>
      <w:rFonts w:ascii="Times-Roman" w:eastAsia="Times New Roman" w:hAnsi="Times-Roman"/>
      <w:i w:val="0"/>
    </w:rPr>
  </w:style>
  <w:style w:type="character" w:customStyle="1" w:styleId="WW8Num194z1">
    <w:name w:val="WW8Num194z1"/>
    <w:rsid w:val="00E313F0"/>
    <w:rPr>
      <w:rFonts w:ascii="Courier New" w:hAnsi="Courier New"/>
    </w:rPr>
  </w:style>
  <w:style w:type="character" w:customStyle="1" w:styleId="WW8Num194z2">
    <w:name w:val="WW8Num194z2"/>
    <w:rsid w:val="00E313F0"/>
    <w:rPr>
      <w:rFonts w:ascii="Wingdings" w:hAnsi="Wingdings"/>
    </w:rPr>
  </w:style>
  <w:style w:type="character" w:customStyle="1" w:styleId="WW8Num194z3">
    <w:name w:val="WW8Num194z3"/>
    <w:rsid w:val="00E313F0"/>
    <w:rPr>
      <w:rFonts w:ascii="Symbol" w:hAnsi="Symbol"/>
    </w:rPr>
  </w:style>
  <w:style w:type="character" w:customStyle="1" w:styleId="WW8Num203z0">
    <w:name w:val="WW8Num203z0"/>
    <w:rsid w:val="00E313F0"/>
    <w:rPr>
      <w:rFonts w:ascii="Wingdings" w:eastAsia="Times New Roman" w:hAnsi="Wingdings"/>
    </w:rPr>
  </w:style>
  <w:style w:type="character" w:customStyle="1" w:styleId="WW8Num203z1">
    <w:name w:val="WW8Num203z1"/>
    <w:rsid w:val="00E313F0"/>
    <w:rPr>
      <w:rFonts w:ascii="Courier New" w:hAnsi="Courier New"/>
    </w:rPr>
  </w:style>
  <w:style w:type="character" w:customStyle="1" w:styleId="WW8Num203z2">
    <w:name w:val="WW8Num203z2"/>
    <w:rsid w:val="00E313F0"/>
    <w:rPr>
      <w:rFonts w:ascii="Wingdings" w:hAnsi="Wingdings"/>
    </w:rPr>
  </w:style>
  <w:style w:type="character" w:customStyle="1" w:styleId="WW8Num203z3">
    <w:name w:val="WW8Num203z3"/>
    <w:rsid w:val="00E313F0"/>
    <w:rPr>
      <w:rFonts w:ascii="Symbol" w:hAnsi="Symbol"/>
    </w:rPr>
  </w:style>
  <w:style w:type="character" w:customStyle="1" w:styleId="WW8Num204z1">
    <w:name w:val="WW8Num204z1"/>
    <w:rsid w:val="00E313F0"/>
    <w:rPr>
      <w:b/>
    </w:rPr>
  </w:style>
  <w:style w:type="character" w:customStyle="1" w:styleId="WW8Num206z0">
    <w:name w:val="WW8Num206z0"/>
    <w:rsid w:val="00E313F0"/>
    <w:rPr>
      <w:rFonts w:ascii="Symbol" w:eastAsia="Times New Roman" w:hAnsi="Symbol"/>
    </w:rPr>
  </w:style>
  <w:style w:type="character" w:customStyle="1" w:styleId="WW8Num206z1">
    <w:name w:val="WW8Num206z1"/>
    <w:rsid w:val="00E313F0"/>
    <w:rPr>
      <w:rFonts w:ascii="Courier New" w:hAnsi="Courier New"/>
    </w:rPr>
  </w:style>
  <w:style w:type="character" w:customStyle="1" w:styleId="WW8Num206z2">
    <w:name w:val="WW8Num206z2"/>
    <w:rsid w:val="00E313F0"/>
    <w:rPr>
      <w:rFonts w:ascii="Wingdings" w:hAnsi="Wingdings"/>
    </w:rPr>
  </w:style>
  <w:style w:type="character" w:customStyle="1" w:styleId="WW8Num206z3">
    <w:name w:val="WW8Num206z3"/>
    <w:rsid w:val="00E313F0"/>
    <w:rPr>
      <w:rFonts w:ascii="Symbol" w:hAnsi="Symbol"/>
    </w:rPr>
  </w:style>
  <w:style w:type="character" w:customStyle="1" w:styleId="WW8Num207z0">
    <w:name w:val="WW8Num207z0"/>
    <w:rsid w:val="00E313F0"/>
    <w:rPr>
      <w:rFonts w:ascii="Symbol" w:hAnsi="Symbol"/>
      <w:sz w:val="20"/>
    </w:rPr>
  </w:style>
  <w:style w:type="character" w:customStyle="1" w:styleId="WW8Num213z0">
    <w:name w:val="WW8Num213z0"/>
    <w:rsid w:val="00E313F0"/>
    <w:rPr>
      <w:rFonts w:ascii="Symbol" w:hAnsi="Symbol"/>
      <w:sz w:val="20"/>
    </w:rPr>
  </w:style>
  <w:style w:type="character" w:customStyle="1" w:styleId="WW8Num214z0">
    <w:name w:val="WW8Num214z0"/>
    <w:rsid w:val="00E313F0"/>
    <w:rPr>
      <w:rFonts w:ascii="Symbol" w:hAnsi="Symbol"/>
    </w:rPr>
  </w:style>
  <w:style w:type="character" w:customStyle="1" w:styleId="WW8Num214z1">
    <w:name w:val="WW8Num214z1"/>
    <w:rsid w:val="00E313F0"/>
    <w:rPr>
      <w:rFonts w:ascii="Courier New" w:hAnsi="Courier New"/>
    </w:rPr>
  </w:style>
  <w:style w:type="character" w:customStyle="1" w:styleId="WW8Num220z0">
    <w:name w:val="WW8Num220z0"/>
    <w:rsid w:val="00E313F0"/>
    <w:rPr>
      <w:u w:val="single"/>
    </w:rPr>
  </w:style>
  <w:style w:type="character" w:customStyle="1" w:styleId="WW8Num228z0">
    <w:name w:val="WW8Num228z0"/>
    <w:rsid w:val="00E313F0"/>
    <w:rPr>
      <w:rFonts w:ascii="Symbol" w:hAnsi="Symbol"/>
      <w:sz w:val="20"/>
    </w:rPr>
  </w:style>
  <w:style w:type="character" w:customStyle="1" w:styleId="WW8Num228z1">
    <w:name w:val="WW8Num228z1"/>
    <w:rsid w:val="00E313F0"/>
    <w:rPr>
      <w:rFonts w:ascii="Courier New" w:hAnsi="Courier New"/>
      <w:sz w:val="20"/>
    </w:rPr>
  </w:style>
  <w:style w:type="character" w:customStyle="1" w:styleId="WW8Num228z2">
    <w:name w:val="WW8Num228z2"/>
    <w:rsid w:val="00E313F0"/>
    <w:rPr>
      <w:rFonts w:ascii="Wingdings" w:hAnsi="Wingdings"/>
      <w:sz w:val="20"/>
    </w:rPr>
  </w:style>
  <w:style w:type="character" w:customStyle="1" w:styleId="WW8Num236z0">
    <w:name w:val="WW8Num236z0"/>
    <w:rsid w:val="00E313F0"/>
    <w:rPr>
      <w:rFonts w:ascii="Symbol" w:eastAsia="Times New Roman" w:hAnsi="Symbol"/>
    </w:rPr>
  </w:style>
  <w:style w:type="character" w:customStyle="1" w:styleId="WW8Num236z1">
    <w:name w:val="WW8Num236z1"/>
    <w:rsid w:val="00E313F0"/>
    <w:rPr>
      <w:rFonts w:ascii="Courier New" w:hAnsi="Courier New"/>
    </w:rPr>
  </w:style>
  <w:style w:type="character" w:customStyle="1" w:styleId="WW8Num236z2">
    <w:name w:val="WW8Num236z2"/>
    <w:rsid w:val="00E313F0"/>
    <w:rPr>
      <w:rFonts w:ascii="Wingdings" w:hAnsi="Wingdings"/>
    </w:rPr>
  </w:style>
  <w:style w:type="character" w:customStyle="1" w:styleId="WW8Num236z3">
    <w:name w:val="WW8Num236z3"/>
    <w:rsid w:val="00E313F0"/>
    <w:rPr>
      <w:rFonts w:ascii="Symbol" w:hAnsi="Symbol"/>
    </w:rPr>
  </w:style>
  <w:style w:type="character" w:customStyle="1" w:styleId="WW8Num239z0">
    <w:name w:val="WW8Num239z0"/>
    <w:rsid w:val="00E313F0"/>
    <w:rPr>
      <w:rFonts w:ascii="Times New Roman" w:eastAsia="Times New Roman" w:hAnsi="Times New Roman" w:cs="Times New Roman"/>
    </w:rPr>
  </w:style>
  <w:style w:type="character" w:customStyle="1" w:styleId="WW8Num239z1">
    <w:name w:val="WW8Num239z1"/>
    <w:rsid w:val="00E313F0"/>
    <w:rPr>
      <w:rFonts w:ascii="Courier New" w:hAnsi="Courier New"/>
    </w:rPr>
  </w:style>
  <w:style w:type="character" w:customStyle="1" w:styleId="WW8Num239z2">
    <w:name w:val="WW8Num239z2"/>
    <w:rsid w:val="00E313F0"/>
    <w:rPr>
      <w:rFonts w:ascii="Wingdings" w:hAnsi="Wingdings"/>
    </w:rPr>
  </w:style>
  <w:style w:type="character" w:customStyle="1" w:styleId="WW8Num239z3">
    <w:name w:val="WW8Num239z3"/>
    <w:rsid w:val="00E313F0"/>
    <w:rPr>
      <w:rFonts w:ascii="Symbol" w:hAnsi="Symbol"/>
    </w:rPr>
  </w:style>
  <w:style w:type="character" w:customStyle="1" w:styleId="NumberingSymbols">
    <w:name w:val="Numbering Symbols"/>
    <w:rsid w:val="00E313F0"/>
    <w:rPr>
      <w:rFonts w:ascii="Garamond" w:hAnsi="Garamond"/>
    </w:rPr>
  </w:style>
  <w:style w:type="character" w:customStyle="1" w:styleId="Bullets">
    <w:name w:val="Bullets"/>
    <w:rsid w:val="00E313F0"/>
    <w:rPr>
      <w:rFonts w:ascii="StarSymbol" w:eastAsia="StarSymbol" w:hAnsi="StarSymbol" w:cs="StarSymbol"/>
      <w:sz w:val="18"/>
      <w:szCs w:val="18"/>
    </w:rPr>
  </w:style>
  <w:style w:type="paragraph" w:customStyle="1" w:styleId="NoteLevel1">
    <w:name w:val="Note Level 1"/>
    <w:basedOn w:val="Normal"/>
    <w:rsid w:val="00E313F0"/>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E313F0"/>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E313F0"/>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E313F0"/>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E313F0"/>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E313F0"/>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E313F0"/>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E313F0"/>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E313F0"/>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E313F0"/>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E313F0"/>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E313F0"/>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E313F0"/>
  </w:style>
  <w:style w:type="character" w:customStyle="1" w:styleId="quotedtooltip">
    <w:name w:val="quotedtooltip"/>
    <w:basedOn w:val="DefaultParagraphFont"/>
    <w:rsid w:val="00E313F0"/>
  </w:style>
  <w:style w:type="character" w:customStyle="1" w:styleId="quotedtooltipbox">
    <w:name w:val="quotedtooltipbox"/>
    <w:basedOn w:val="DefaultParagraphFont"/>
    <w:rsid w:val="00E313F0"/>
  </w:style>
  <w:style w:type="character" w:customStyle="1" w:styleId="mwlivequotes">
    <w:name w:val="mwlivequotes"/>
    <w:basedOn w:val="DefaultParagraphFont"/>
    <w:rsid w:val="00E313F0"/>
  </w:style>
  <w:style w:type="character" w:customStyle="1" w:styleId="lastlabel">
    <w:name w:val="lastlabel"/>
    <w:basedOn w:val="DefaultParagraphFont"/>
    <w:rsid w:val="00E313F0"/>
  </w:style>
  <w:style w:type="character" w:customStyle="1" w:styleId="lb07">
    <w:name w:val="lb07"/>
    <w:basedOn w:val="DefaultParagraphFont"/>
    <w:rsid w:val="00E313F0"/>
  </w:style>
  <w:style w:type="character" w:customStyle="1" w:styleId="qted">
    <w:name w:val="qted"/>
    <w:basedOn w:val="DefaultParagraphFont"/>
    <w:rsid w:val="00E313F0"/>
  </w:style>
  <w:style w:type="character" w:customStyle="1" w:styleId="t14">
    <w:name w:val="t14"/>
    <w:basedOn w:val="DefaultParagraphFont"/>
    <w:rsid w:val="00E313F0"/>
  </w:style>
  <w:style w:type="paragraph" w:customStyle="1" w:styleId="format-body">
    <w:name w:val="format-body"/>
    <w:basedOn w:val="Normal"/>
    <w:rsid w:val="00E313F0"/>
    <w:pPr>
      <w:spacing w:before="100" w:beforeAutospacing="1" w:after="100" w:afterAutospacing="1"/>
    </w:pPr>
    <w:rPr>
      <w:rFonts w:eastAsia="Calibri"/>
      <w:sz w:val="24"/>
    </w:rPr>
  </w:style>
  <w:style w:type="character" w:customStyle="1" w:styleId="nfakpe">
    <w:name w:val="nfakpe"/>
    <w:basedOn w:val="DefaultParagraphFont"/>
    <w:rsid w:val="00E313F0"/>
  </w:style>
  <w:style w:type="character" w:customStyle="1" w:styleId="DebateBlockCharChar">
    <w:name w:val="Debate Block Char Char"/>
    <w:basedOn w:val="DefaultParagraphFont"/>
    <w:rsid w:val="00E313F0"/>
    <w:rPr>
      <w:rFonts w:cs="Arial"/>
      <w:b/>
      <w:bCs/>
      <w:kern w:val="32"/>
      <w:sz w:val="36"/>
      <w:szCs w:val="32"/>
      <w:u w:val="single"/>
    </w:rPr>
  </w:style>
  <w:style w:type="character" w:customStyle="1" w:styleId="citsource">
    <w:name w:val="citsource"/>
    <w:basedOn w:val="DefaultParagraphFont"/>
    <w:rsid w:val="00E313F0"/>
  </w:style>
  <w:style w:type="character" w:customStyle="1" w:styleId="sc">
    <w:name w:val="sc"/>
    <w:basedOn w:val="DefaultParagraphFont"/>
    <w:rsid w:val="00E313F0"/>
  </w:style>
  <w:style w:type="character" w:customStyle="1" w:styleId="atime">
    <w:name w:val="atime"/>
    <w:basedOn w:val="DefaultParagraphFont"/>
    <w:rsid w:val="00E313F0"/>
  </w:style>
  <w:style w:type="paragraph" w:customStyle="1" w:styleId="unread">
    <w:name w:val="unread"/>
    <w:basedOn w:val="Normal"/>
    <w:rsid w:val="00E313F0"/>
    <w:rPr>
      <w:rFonts w:eastAsia="Calibri"/>
    </w:rPr>
  </w:style>
  <w:style w:type="character" w:customStyle="1" w:styleId="unreadChar">
    <w:name w:val="unread Char"/>
    <w:basedOn w:val="DefaultParagraphFont"/>
    <w:rsid w:val="00E313F0"/>
    <w:rPr>
      <w:szCs w:val="24"/>
      <w:lang w:val="en-US" w:eastAsia="en-US" w:bidi="ar-SA"/>
    </w:rPr>
  </w:style>
  <w:style w:type="paragraph" w:customStyle="1" w:styleId="cardunderlined0">
    <w:name w:val="card underlined"/>
    <w:basedOn w:val="Normal"/>
    <w:rsid w:val="00E313F0"/>
    <w:rPr>
      <w:rFonts w:ascii="Arial" w:eastAsia="Calibri" w:hAnsi="Arial"/>
      <w:u w:val="single"/>
    </w:rPr>
  </w:style>
  <w:style w:type="character" w:customStyle="1" w:styleId="Internetlink1">
    <w:name w:val="Internet link1"/>
    <w:rsid w:val="00E313F0"/>
    <w:rPr>
      <w:color w:val="000080"/>
      <w:u w:val="single"/>
    </w:rPr>
  </w:style>
  <w:style w:type="character" w:customStyle="1" w:styleId="underliningChar3">
    <w:name w:val="underlining Char"/>
    <w:basedOn w:val="DefaultParagraphFont"/>
    <w:rsid w:val="00E313F0"/>
    <w:rPr>
      <w:b/>
      <w:szCs w:val="24"/>
      <w:u w:val="single"/>
      <w:lang w:val="en-US" w:eastAsia="en-US" w:bidi="ar-SA"/>
    </w:rPr>
  </w:style>
  <w:style w:type="character" w:customStyle="1" w:styleId="notreadChar">
    <w:name w:val="not read Char"/>
    <w:basedOn w:val="DefaultParagraphFont"/>
    <w:rsid w:val="00E313F0"/>
    <w:rPr>
      <w:sz w:val="18"/>
      <w:szCs w:val="24"/>
      <w:lang w:val="en-US" w:eastAsia="en-US" w:bidi="ar-SA"/>
    </w:rPr>
  </w:style>
  <w:style w:type="character" w:customStyle="1" w:styleId="journalname">
    <w:name w:val="journalname"/>
    <w:basedOn w:val="DefaultParagraphFont"/>
    <w:rsid w:val="00E313F0"/>
  </w:style>
  <w:style w:type="character" w:customStyle="1" w:styleId="insideheadline">
    <w:name w:val="insideheadline"/>
    <w:basedOn w:val="DefaultParagraphFont"/>
    <w:rsid w:val="00E313F0"/>
  </w:style>
  <w:style w:type="paragraph" w:customStyle="1" w:styleId="article-text">
    <w:name w:val="article-text"/>
    <w:basedOn w:val="Normal"/>
    <w:rsid w:val="00E313F0"/>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E313F0"/>
  </w:style>
  <w:style w:type="character" w:customStyle="1" w:styleId="mwlivequotesdowndelayed">
    <w:name w:val="mwlivequotes down delayed"/>
    <w:basedOn w:val="DefaultParagraphFont"/>
    <w:rsid w:val="00E313F0"/>
  </w:style>
  <w:style w:type="character" w:customStyle="1" w:styleId="shirttail">
    <w:name w:val="shirttail"/>
    <w:basedOn w:val="DefaultParagraphFont"/>
    <w:rsid w:val="00E313F0"/>
  </w:style>
  <w:style w:type="character" w:customStyle="1" w:styleId="definition">
    <w:name w:val="definition"/>
    <w:basedOn w:val="DefaultParagraphFont"/>
    <w:rsid w:val="00E313F0"/>
  </w:style>
  <w:style w:type="character" w:customStyle="1" w:styleId="CardTextCharCharChar">
    <w:name w:val="Card Text Char Char Char"/>
    <w:basedOn w:val="DefaultParagraphFont"/>
    <w:rsid w:val="00E313F0"/>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E313F0"/>
    <w:rPr>
      <w:rFonts w:ascii="Arial Narrow" w:hAnsi="Arial Narrow"/>
      <w:sz w:val="18"/>
      <w:u w:val="single"/>
    </w:rPr>
  </w:style>
  <w:style w:type="character" w:customStyle="1" w:styleId="UnderlineStyleCharCharChar">
    <w:name w:val="Underline Style Char Char Char"/>
    <w:basedOn w:val="DefaultParagraphFont"/>
    <w:rsid w:val="00E313F0"/>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E313F0"/>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E313F0"/>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E313F0"/>
    <w:rPr>
      <w:rFonts w:ascii="Arial" w:hAnsi="Arial" w:cs="Arial" w:hint="default"/>
      <w:b/>
      <w:bCs/>
      <w:color w:val="990000"/>
      <w:sz w:val="26"/>
      <w:szCs w:val="26"/>
    </w:rPr>
  </w:style>
  <w:style w:type="character" w:customStyle="1" w:styleId="bodytitle1">
    <w:name w:val="bodytitle1"/>
    <w:basedOn w:val="DefaultParagraphFont"/>
    <w:rsid w:val="00E313F0"/>
    <w:rPr>
      <w:rFonts w:ascii="Arial" w:hAnsi="Arial" w:cs="Arial" w:hint="default"/>
      <w:b/>
      <w:bCs/>
      <w:smallCaps w:val="0"/>
      <w:color w:val="000000"/>
      <w:sz w:val="28"/>
      <w:szCs w:val="28"/>
    </w:rPr>
  </w:style>
  <w:style w:type="paragraph" w:customStyle="1" w:styleId="style109">
    <w:name w:val="style109"/>
    <w:basedOn w:val="Normal"/>
    <w:rsid w:val="00E313F0"/>
    <w:pPr>
      <w:spacing w:before="100" w:beforeAutospacing="1" w:after="100" w:afterAutospacing="1"/>
    </w:pPr>
    <w:rPr>
      <w:rFonts w:eastAsia="Calibri"/>
      <w:sz w:val="24"/>
    </w:rPr>
  </w:style>
  <w:style w:type="paragraph" w:customStyle="1" w:styleId="style1100">
    <w:name w:val="style110"/>
    <w:basedOn w:val="Normal"/>
    <w:rsid w:val="00E313F0"/>
    <w:pPr>
      <w:spacing w:before="100" w:beforeAutospacing="1" w:after="100" w:afterAutospacing="1"/>
    </w:pPr>
    <w:rPr>
      <w:rFonts w:eastAsia="Calibri"/>
      <w:sz w:val="24"/>
    </w:rPr>
  </w:style>
  <w:style w:type="paragraph" w:customStyle="1" w:styleId="captionpaddingstyle114">
    <w:name w:val="captionpadding style114"/>
    <w:basedOn w:val="Normal"/>
    <w:rsid w:val="00E313F0"/>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E313F0"/>
  </w:style>
  <w:style w:type="character" w:customStyle="1" w:styleId="style114style118">
    <w:name w:val="style114 style118"/>
    <w:basedOn w:val="DefaultParagraphFont"/>
    <w:rsid w:val="00E313F0"/>
  </w:style>
  <w:style w:type="paragraph" w:customStyle="1" w:styleId="mainstorybody">
    <w:name w:val="mainstorybody"/>
    <w:basedOn w:val="Normal"/>
    <w:rsid w:val="00E313F0"/>
    <w:pPr>
      <w:spacing w:before="100" w:beforeAutospacing="1" w:after="100" w:afterAutospacing="1"/>
    </w:pPr>
    <w:rPr>
      <w:rFonts w:eastAsia="Calibri"/>
      <w:sz w:val="24"/>
    </w:rPr>
  </w:style>
  <w:style w:type="character" w:customStyle="1" w:styleId="hint">
    <w:name w:val="hint"/>
    <w:basedOn w:val="DefaultParagraphFont"/>
    <w:rsid w:val="00E313F0"/>
  </w:style>
  <w:style w:type="character" w:customStyle="1" w:styleId="flw">
    <w:name w:val="flw"/>
    <w:basedOn w:val="DefaultParagraphFont"/>
    <w:rsid w:val="00E313F0"/>
  </w:style>
  <w:style w:type="character" w:customStyle="1" w:styleId="illustration">
    <w:name w:val="illustration"/>
    <w:basedOn w:val="DefaultParagraphFont"/>
    <w:rsid w:val="00E313F0"/>
  </w:style>
  <w:style w:type="paragraph" w:customStyle="1" w:styleId="ga">
    <w:name w:val="ga"/>
    <w:basedOn w:val="Normal"/>
    <w:rsid w:val="00E313F0"/>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E313F0"/>
    <w:rPr>
      <w:rFonts w:ascii="Arial Narrow" w:hAnsi="Arial Narrow"/>
      <w:b/>
      <w:bCs/>
      <w:u w:val="thick"/>
    </w:rPr>
  </w:style>
  <w:style w:type="character" w:customStyle="1" w:styleId="subtitlesarticles1">
    <w:name w:val="subtitles_articles1"/>
    <w:basedOn w:val="DefaultParagraphFont"/>
    <w:rsid w:val="00E313F0"/>
    <w:rPr>
      <w:rFonts w:ascii="Verdana" w:hAnsi="Verdana" w:cs="Times New Roman"/>
      <w:b/>
      <w:bCs/>
      <w:color w:val="000000"/>
      <w:sz w:val="20"/>
      <w:szCs w:val="20"/>
    </w:rPr>
  </w:style>
  <w:style w:type="character" w:customStyle="1" w:styleId="fulstoryreporter">
    <w:name w:val="ful_storyreporter"/>
    <w:basedOn w:val="DefaultParagraphFont"/>
    <w:rsid w:val="00E313F0"/>
  </w:style>
  <w:style w:type="character" w:customStyle="1" w:styleId="editsection">
    <w:name w:val="editsection"/>
    <w:basedOn w:val="DefaultParagraphFont"/>
    <w:rsid w:val="00E313F0"/>
  </w:style>
  <w:style w:type="paragraph" w:customStyle="1" w:styleId="body-indent-60">
    <w:name w:val="body-indent-60"/>
    <w:basedOn w:val="Normal"/>
    <w:rsid w:val="00E313F0"/>
    <w:pPr>
      <w:spacing w:before="100" w:beforeAutospacing="1" w:after="100" w:afterAutospacing="1"/>
    </w:pPr>
    <w:rPr>
      <w:rFonts w:eastAsia="Calibri"/>
      <w:sz w:val="24"/>
    </w:rPr>
  </w:style>
  <w:style w:type="paragraph" w:customStyle="1" w:styleId="body-indent-60-start">
    <w:name w:val="body-indent-60-start"/>
    <w:basedOn w:val="Normal"/>
    <w:rsid w:val="00E313F0"/>
    <w:pPr>
      <w:spacing w:before="100" w:beforeAutospacing="1" w:after="100" w:afterAutospacing="1"/>
    </w:pPr>
    <w:rPr>
      <w:rFonts w:eastAsia="Calibri"/>
      <w:sz w:val="24"/>
    </w:rPr>
  </w:style>
  <w:style w:type="character" w:customStyle="1" w:styleId="StyleArial12ptBlack">
    <w:name w:val="Style Arial 12 pt Black"/>
    <w:basedOn w:val="DefaultParagraphFont"/>
    <w:rsid w:val="00E313F0"/>
    <w:rPr>
      <w:rFonts w:ascii="Garamond" w:hAnsi="Garamond"/>
      <w:color w:val="000000"/>
      <w:sz w:val="20"/>
      <w:u w:val="single"/>
    </w:rPr>
  </w:style>
  <w:style w:type="character" w:customStyle="1" w:styleId="StyleArialBlack">
    <w:name w:val="Style Arial Black"/>
    <w:basedOn w:val="DefaultParagraphFont"/>
    <w:rsid w:val="00E313F0"/>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E313F0"/>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E313F0"/>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E313F0"/>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E313F0"/>
    <w:rPr>
      <w:rFonts w:eastAsia="Times New Roman"/>
      <w:b/>
      <w:bCs/>
      <w:szCs w:val="24"/>
      <w:u w:val="thick"/>
    </w:rPr>
  </w:style>
  <w:style w:type="paragraph" w:customStyle="1" w:styleId="StyleSmallTimesNewRoman11pt">
    <w:name w:val="Style Small + Times New Roman 11 pt"/>
    <w:link w:val="StyleSmallTimesNewRoman11ptChar"/>
    <w:rsid w:val="00E313F0"/>
    <w:rPr>
      <w:rFonts w:eastAsia="Times New Roman"/>
      <w:szCs w:val="24"/>
    </w:rPr>
  </w:style>
  <w:style w:type="character" w:customStyle="1" w:styleId="StyleSmallTimesNewRoman11ptChar">
    <w:name w:val="Style Small + Times New Roman 11 pt Char"/>
    <w:basedOn w:val="DefaultParagraphFont"/>
    <w:link w:val="StyleSmallTimesNewRoman11pt"/>
    <w:rsid w:val="00E313F0"/>
    <w:rPr>
      <w:rFonts w:eastAsia="Times New Roman"/>
      <w:szCs w:val="24"/>
    </w:rPr>
  </w:style>
  <w:style w:type="paragraph" w:customStyle="1" w:styleId="StyleSmallTimesNewRoman11ptThickunderline">
    <w:name w:val="Style Small + Times New Roman 11 pt Thick underline"/>
    <w:link w:val="StyleSmallTimesNewRoman11ptThickunderlineChar"/>
    <w:rsid w:val="00E313F0"/>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E313F0"/>
    <w:rPr>
      <w:rFonts w:eastAsia="Times New Roman"/>
      <w:szCs w:val="24"/>
      <w:u w:val="thick"/>
    </w:rPr>
  </w:style>
  <w:style w:type="character" w:customStyle="1" w:styleId="Style11ptBorderSinglesolidlineAuto05ptLinewidth">
    <w:name w:val="Style 11 pt Border: : (Single solid line Auto  0.5 pt Line width)"/>
    <w:rsid w:val="00E313F0"/>
    <w:rPr>
      <w:sz w:val="20"/>
      <w:bdr w:val="single" w:sz="4" w:space="0" w:color="auto" w:frame="1"/>
    </w:rPr>
  </w:style>
  <w:style w:type="character" w:customStyle="1" w:styleId="StyleUnderlineChar6CharCharCharCharCharCharCharChar11">
    <w:name w:val="Style Underline Char6 Char Char Char Char Char Char Char Char + 11 ..."/>
    <w:rsid w:val="00E313F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313F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313F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313F0"/>
    <w:rPr>
      <w:sz w:val="20"/>
      <w:szCs w:val="24"/>
      <w:u w:val="single"/>
      <w:bdr w:val="single" w:sz="4" w:space="0" w:color="auto"/>
      <w:lang w:val="en-US" w:eastAsia="en-US" w:bidi="ar-SA"/>
    </w:rPr>
  </w:style>
  <w:style w:type="character" w:customStyle="1" w:styleId="StyleLatinGaramondUnderline">
    <w:name w:val="Style (Latin) Garamond Underline"/>
    <w:rsid w:val="00E313F0"/>
    <w:rPr>
      <w:rFonts w:ascii="Times New Roman" w:hAnsi="Times New Roman"/>
      <w:sz w:val="20"/>
      <w:u w:val="single"/>
    </w:rPr>
  </w:style>
  <w:style w:type="character" w:customStyle="1" w:styleId="StyleLatinGaramond">
    <w:name w:val="Style (Latin) Garamond"/>
    <w:rsid w:val="00E313F0"/>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E313F0"/>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E313F0"/>
    <w:rPr>
      <w:rFonts w:ascii="Times" w:eastAsia="Times New Roman" w:hAnsi="Times" w:cs="Arial"/>
      <w:szCs w:val="28"/>
      <w:u w:val="single"/>
    </w:rPr>
  </w:style>
  <w:style w:type="paragraph" w:customStyle="1" w:styleId="HeaderStyle">
    <w:name w:val="Header Style"/>
    <w:basedOn w:val="Normal"/>
    <w:rsid w:val="00E313F0"/>
    <w:pPr>
      <w:jc w:val="center"/>
    </w:pPr>
    <w:rPr>
      <w:rFonts w:eastAsia="Times New Roman"/>
      <w:b/>
      <w:sz w:val="24"/>
      <w:szCs w:val="20"/>
      <w:u w:val="single"/>
    </w:rPr>
  </w:style>
  <w:style w:type="character" w:customStyle="1" w:styleId="CardChar20">
    <w:name w:val="Card Char2"/>
    <w:basedOn w:val="DefaultParagraphFont"/>
    <w:rsid w:val="00E313F0"/>
    <w:rPr>
      <w:rFonts w:ascii="Times New Roman" w:eastAsia="Times New Roman" w:hAnsi="Times New Roman" w:cs="Times New Roman"/>
      <w:bCs/>
      <w:color w:val="000000"/>
      <w:sz w:val="20"/>
      <w:szCs w:val="20"/>
    </w:rPr>
  </w:style>
  <w:style w:type="character" w:customStyle="1" w:styleId="A17">
    <w:name w:val="A17"/>
    <w:rsid w:val="00E313F0"/>
    <w:rPr>
      <w:rFonts w:cs="Baskerville"/>
      <w:color w:val="000000"/>
      <w:sz w:val="12"/>
      <w:szCs w:val="12"/>
    </w:rPr>
  </w:style>
  <w:style w:type="paragraph" w:customStyle="1" w:styleId="Pa19">
    <w:name w:val="Pa19"/>
    <w:basedOn w:val="Normal"/>
    <w:next w:val="Normal"/>
    <w:rsid w:val="00E313F0"/>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E313F0"/>
    <w:pPr>
      <w:autoSpaceDE w:val="0"/>
      <w:autoSpaceDN w:val="0"/>
      <w:adjustRightInd w:val="0"/>
      <w:spacing w:line="441" w:lineRule="atLeast"/>
    </w:pPr>
    <w:rPr>
      <w:rFonts w:ascii="Baskerville" w:eastAsia="Times New Roman" w:hAnsi="Baskerville"/>
      <w:sz w:val="24"/>
    </w:rPr>
  </w:style>
  <w:style w:type="character" w:customStyle="1" w:styleId="A14">
    <w:name w:val="A14"/>
    <w:rsid w:val="00E313F0"/>
    <w:rPr>
      <w:rFonts w:ascii="Frutiger 45 Light" w:hAnsi="Frutiger 45 Light" w:cs="Frutiger 45 Light"/>
      <w:b/>
      <w:bCs/>
      <w:i/>
      <w:iCs/>
      <w:color w:val="000000"/>
      <w:sz w:val="36"/>
      <w:szCs w:val="36"/>
    </w:rPr>
  </w:style>
  <w:style w:type="character" w:customStyle="1" w:styleId="A20">
    <w:name w:val="A20"/>
    <w:rsid w:val="00E313F0"/>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E313F0"/>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E313F0"/>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E313F0"/>
    <w:rPr>
      <w:rFonts w:cs="Arial"/>
      <w:b/>
      <w:bCs/>
      <w:sz w:val="24"/>
      <w:szCs w:val="26"/>
      <w:lang w:val="en-US" w:eastAsia="en-US" w:bidi="ar-SA"/>
    </w:rPr>
  </w:style>
  <w:style w:type="character" w:customStyle="1" w:styleId="brief-smalltext0">
    <w:name w:val="brief-smalltext"/>
    <w:basedOn w:val="DefaultParagraphFont"/>
    <w:rsid w:val="00E313F0"/>
  </w:style>
  <w:style w:type="paragraph" w:customStyle="1" w:styleId="Coverintroduction">
    <w:name w:val="Cover introduction"/>
    <w:basedOn w:val="Default"/>
    <w:next w:val="Default"/>
    <w:rsid w:val="00E313F0"/>
    <w:rPr>
      <w:rFonts w:ascii="Arial" w:eastAsia="Times New Roman" w:hAnsi="Arial"/>
      <w:color w:val="auto"/>
    </w:rPr>
  </w:style>
  <w:style w:type="character" w:customStyle="1" w:styleId="style53">
    <w:name w:val="style5"/>
    <w:basedOn w:val="DefaultParagraphFont"/>
    <w:rsid w:val="00E313F0"/>
  </w:style>
  <w:style w:type="character" w:customStyle="1" w:styleId="TagCharCharCharCharCharChar">
    <w:name w:val="Tag Char Char Char Char Char Char"/>
    <w:rsid w:val="00E313F0"/>
    <w:rPr>
      <w:rFonts w:cs="Arial"/>
      <w:b/>
      <w:bCs/>
      <w:sz w:val="24"/>
      <w:szCs w:val="26"/>
      <w:lang w:val="en-US" w:eastAsia="en-US" w:bidi="ar-SA"/>
    </w:rPr>
  </w:style>
  <w:style w:type="character" w:customStyle="1" w:styleId="pmterms3">
    <w:name w:val="pmterms3"/>
    <w:basedOn w:val="DefaultParagraphFont"/>
    <w:rsid w:val="00E313F0"/>
  </w:style>
  <w:style w:type="character" w:customStyle="1" w:styleId="interiorheadline">
    <w:name w:val="interiorheadline"/>
    <w:basedOn w:val="DefaultParagraphFont"/>
    <w:rsid w:val="00E313F0"/>
  </w:style>
  <w:style w:type="character" w:customStyle="1" w:styleId="Heading31CharCharCharChar1">
    <w:name w:val="Heading 31 Char Char Char Char1"/>
    <w:rsid w:val="00E313F0"/>
    <w:rPr>
      <w:rFonts w:cs="Arial"/>
      <w:b/>
      <w:bCs/>
      <w:sz w:val="24"/>
      <w:szCs w:val="26"/>
      <w:lang w:val="en-US" w:eastAsia="en-US" w:bidi="ar-SA"/>
    </w:rPr>
  </w:style>
  <w:style w:type="character" w:customStyle="1" w:styleId="Heading31CharCharChar">
    <w:name w:val="Heading 31 Char Char Char"/>
    <w:rsid w:val="00E313F0"/>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E313F0"/>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E313F0"/>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E313F0"/>
    <w:rPr>
      <w:rFonts w:eastAsia="MS Mincho"/>
      <w:b/>
      <w:u w:val="single"/>
    </w:rPr>
  </w:style>
  <w:style w:type="character" w:customStyle="1" w:styleId="BoldandUnderlineCharChar1CharChar">
    <w:name w:val="Bold and Underline Char Char1 Char Char"/>
    <w:basedOn w:val="DefaultParagraphFont"/>
    <w:link w:val="BoldandUnderlineCharChar1Char"/>
    <w:rsid w:val="00E313F0"/>
    <w:rPr>
      <w:rFonts w:ascii="Calibri" w:eastAsia="MS Mincho" w:hAnsi="Calibri"/>
      <w:b/>
      <w:u w:val="single"/>
    </w:rPr>
  </w:style>
  <w:style w:type="character" w:customStyle="1" w:styleId="author-bio-box">
    <w:name w:val="author-bio-box"/>
    <w:basedOn w:val="DefaultParagraphFont"/>
    <w:rsid w:val="00E313F0"/>
  </w:style>
  <w:style w:type="character" w:customStyle="1" w:styleId="CharCharCharCharChar">
    <w:name w:val="Char Char Char Char Char"/>
    <w:aliases w:val="Char Char Char Char,Char Char Char Char Char Char Char1,Heading 2 Char1 Char Char Char Char Char Char"/>
    <w:basedOn w:val="DefaultParagraphFont"/>
    <w:rsid w:val="00E313F0"/>
    <w:rPr>
      <w:rFonts w:cs="Arial"/>
      <w:b/>
      <w:bCs/>
      <w:iCs/>
      <w:sz w:val="24"/>
      <w:szCs w:val="28"/>
      <w:lang w:val="en-US" w:eastAsia="en-US" w:bidi="ar-SA"/>
    </w:rPr>
  </w:style>
  <w:style w:type="character" w:customStyle="1" w:styleId="SmalltextChar">
    <w:name w:val="Small text Char"/>
    <w:aliases w:val="Quote1 Char1"/>
    <w:link w:val="Smalltext"/>
    <w:rsid w:val="00E313F0"/>
    <w:rPr>
      <w:rFonts w:ascii="Calibri" w:eastAsia="Times New Roman" w:hAnsi="Calibri"/>
      <w:color w:val="000000"/>
    </w:rPr>
  </w:style>
  <w:style w:type="character" w:customStyle="1" w:styleId="SubtitleChar2">
    <w:name w:val="Subtitle Char2"/>
    <w:basedOn w:val="DefaultParagraphFont"/>
    <w:uiPriority w:val="11"/>
    <w:rsid w:val="00E313F0"/>
    <w:rPr>
      <w:rFonts w:eastAsiaTheme="minorEastAsia"/>
      <w:color w:val="5A5A5A" w:themeColor="text1" w:themeTint="A5"/>
      <w:spacing w:val="15"/>
    </w:rPr>
  </w:style>
  <w:style w:type="paragraph" w:customStyle="1" w:styleId="blocktitle5">
    <w:name w:val="block title"/>
    <w:basedOn w:val="Normal"/>
    <w:autoRedefine/>
    <w:qFormat/>
    <w:rsid w:val="00E313F0"/>
    <w:pPr>
      <w:spacing w:after="240"/>
      <w:jc w:val="center"/>
      <w:outlineLvl w:val="0"/>
    </w:pPr>
    <w:rPr>
      <w:rFonts w:eastAsia="Calibri"/>
      <w:b/>
      <w:caps/>
      <w:sz w:val="28"/>
      <w:szCs w:val="28"/>
      <w:lang w:val="es-ES"/>
    </w:rPr>
  </w:style>
  <w:style w:type="paragraph" w:customStyle="1" w:styleId="type">
    <w:name w:val="type"/>
    <w:basedOn w:val="Normal"/>
    <w:qFormat/>
    <w:rsid w:val="00E313F0"/>
    <w:pPr>
      <w:spacing w:before="100" w:beforeAutospacing="1" w:after="100" w:afterAutospacing="1"/>
    </w:pPr>
    <w:rPr>
      <w:rFonts w:eastAsia="Times New Roman"/>
    </w:rPr>
  </w:style>
  <w:style w:type="character" w:customStyle="1" w:styleId="abodyblack3">
    <w:name w:val="abodyblack3"/>
    <w:basedOn w:val="DefaultParagraphFont"/>
    <w:rsid w:val="00E313F0"/>
  </w:style>
  <w:style w:type="character" w:customStyle="1" w:styleId="cit-first-element">
    <w:name w:val="cit-first-element"/>
    <w:basedOn w:val="DefaultParagraphFont"/>
    <w:rsid w:val="00E313F0"/>
  </w:style>
  <w:style w:type="character" w:customStyle="1" w:styleId="StyleThickunderline1">
    <w:name w:val="Style Thick underline1"/>
    <w:basedOn w:val="DefaultParagraphFont"/>
    <w:rsid w:val="00E313F0"/>
    <w:rPr>
      <w:u w:val="single"/>
    </w:rPr>
  </w:style>
  <w:style w:type="character" w:customStyle="1" w:styleId="UnderlineChar5">
    <w:name w:val="UnderlineChar"/>
    <w:rsid w:val="00E313F0"/>
    <w:rPr>
      <w:sz w:val="24"/>
      <w:u w:val="single"/>
      <w:shd w:val="clear" w:color="auto" w:fill="auto"/>
    </w:rPr>
  </w:style>
  <w:style w:type="paragraph" w:customStyle="1" w:styleId="Tag21">
    <w:name w:val="Tag21"/>
    <w:basedOn w:val="Normal"/>
    <w:qFormat/>
    <w:rsid w:val="00E313F0"/>
    <w:rPr>
      <w:rFonts w:ascii="Arial" w:eastAsia="Times New Roman" w:hAnsi="Arial" w:cs="Arial"/>
      <w:b/>
      <w:sz w:val="24"/>
    </w:rPr>
  </w:style>
  <w:style w:type="character" w:customStyle="1" w:styleId="Bodytext10NotItalic">
    <w:name w:val="Body text (10) + Not Italic"/>
    <w:basedOn w:val="Bodytext100"/>
    <w:uiPriority w:val="99"/>
    <w:rsid w:val="00E313F0"/>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E313F0"/>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E313F0"/>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E313F0"/>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E313F0"/>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E313F0"/>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E313F0"/>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E313F0"/>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E313F0"/>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E313F0"/>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E313F0"/>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E313F0"/>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E313F0"/>
  </w:style>
  <w:style w:type="paragraph" w:customStyle="1" w:styleId="leader">
    <w:name w:val="leader"/>
    <w:basedOn w:val="Normal"/>
    <w:rsid w:val="00E313F0"/>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E313F0"/>
  </w:style>
  <w:style w:type="character" w:customStyle="1" w:styleId="m5776082503052064917gmail-style13ptbold">
    <w:name w:val="m_5776082503052064917gmail-style13ptbold"/>
    <w:basedOn w:val="DefaultParagraphFont"/>
    <w:rsid w:val="00E313F0"/>
  </w:style>
  <w:style w:type="character" w:customStyle="1" w:styleId="m5776082503052064917gmail-styleunderline">
    <w:name w:val="m_5776082503052064917gmail-styleunderline"/>
    <w:basedOn w:val="DefaultParagraphFont"/>
    <w:rsid w:val="00E313F0"/>
  </w:style>
  <w:style w:type="paragraph" w:customStyle="1" w:styleId="DateTime0">
    <w:name w:val="DateTime"/>
    <w:basedOn w:val="Normal"/>
    <w:link w:val="DateTimeChar"/>
    <w:autoRedefine/>
    <w:uiPriority w:val="4"/>
    <w:qFormat/>
    <w:rsid w:val="00E313F0"/>
    <w:rPr>
      <w:rFonts w:ascii="Arial" w:hAnsi="Arial" w:cs="Arial"/>
    </w:rPr>
  </w:style>
  <w:style w:type="character" w:customStyle="1" w:styleId="DateTimeChar">
    <w:name w:val="DateTime Char"/>
    <w:basedOn w:val="DefaultParagraphFont"/>
    <w:link w:val="DateTime0"/>
    <w:uiPriority w:val="4"/>
    <w:rsid w:val="00E313F0"/>
    <w:rPr>
      <w:rFonts w:ascii="Arial" w:hAnsi="Arial" w:cs="Arial"/>
    </w:rPr>
  </w:style>
  <w:style w:type="paragraph" w:customStyle="1" w:styleId="Lecture">
    <w:name w:val="Lecture"/>
    <w:next w:val="BodyText"/>
    <w:link w:val="LectureChar"/>
    <w:autoRedefine/>
    <w:uiPriority w:val="4"/>
    <w:qFormat/>
    <w:rsid w:val="00E313F0"/>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E313F0"/>
    <w:rPr>
      <w:rFonts w:ascii="Arial" w:hAnsi="Arial" w:cs="Arial"/>
      <w:spacing w:val="-10"/>
      <w:sz w:val="16"/>
    </w:rPr>
  </w:style>
  <w:style w:type="paragraph" w:customStyle="1" w:styleId="BreakTag">
    <w:name w:val="Break Tag"/>
    <w:basedOn w:val="Normal"/>
    <w:autoRedefine/>
    <w:uiPriority w:val="4"/>
    <w:qFormat/>
    <w:rsid w:val="00E313F0"/>
    <w:pPr>
      <w:spacing w:before="240"/>
    </w:pPr>
    <w:rPr>
      <w:rFonts w:ascii="Arial" w:hAnsi="Arial" w:cs="Arial"/>
      <w:b/>
    </w:rPr>
  </w:style>
  <w:style w:type="paragraph" w:customStyle="1" w:styleId="BreakBlock">
    <w:name w:val="Break Block"/>
    <w:basedOn w:val="Normal"/>
    <w:link w:val="BreakBlockChar"/>
    <w:autoRedefine/>
    <w:qFormat/>
    <w:rsid w:val="00E313F0"/>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E313F0"/>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E313F0"/>
    <w:rPr>
      <w:rFonts w:asciiTheme="minorHAnsi" w:hAnsiTheme="minorHAnsi"/>
      <w:b/>
      <w:u w:val="single"/>
    </w:rPr>
  </w:style>
  <w:style w:type="character" w:customStyle="1" w:styleId="Reduce8ptCharChar">
    <w:name w:val="Reduce 8pt Char Char"/>
    <w:basedOn w:val="DefaultParagraphFont"/>
    <w:link w:val="Reduce8pt"/>
    <w:rsid w:val="00E313F0"/>
    <w:rPr>
      <w:sz w:val="16"/>
    </w:rPr>
  </w:style>
  <w:style w:type="paragraph" w:customStyle="1" w:styleId="Reduce8pt">
    <w:name w:val="Reduce 8pt"/>
    <w:basedOn w:val="Normal"/>
    <w:link w:val="Reduce8ptCharChar"/>
    <w:qFormat/>
    <w:rsid w:val="00E313F0"/>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E313F0"/>
    <w:rPr>
      <w:color w:val="2B579A"/>
      <w:shd w:val="clear" w:color="auto" w:fill="E6E6E6"/>
    </w:rPr>
  </w:style>
  <w:style w:type="character" w:customStyle="1" w:styleId="m6370699461968006786gmail-styleunderline">
    <w:name w:val="m_6370699461968006786gmail-styleunderline"/>
    <w:basedOn w:val="DefaultParagraphFont"/>
    <w:rsid w:val="00E313F0"/>
  </w:style>
  <w:style w:type="character" w:customStyle="1" w:styleId="Mention2">
    <w:name w:val="Mention2"/>
    <w:basedOn w:val="DefaultParagraphFont"/>
    <w:uiPriority w:val="99"/>
    <w:semiHidden/>
    <w:unhideWhenUsed/>
    <w:rsid w:val="00E313F0"/>
    <w:rPr>
      <w:color w:val="2B579A"/>
      <w:shd w:val="clear" w:color="auto" w:fill="E6E6E6"/>
    </w:rPr>
  </w:style>
  <w:style w:type="paragraph" w:customStyle="1" w:styleId="FlashTag">
    <w:name w:val="FlashTag"/>
    <w:basedOn w:val="Normal"/>
    <w:link w:val="FlashTagChar"/>
    <w:autoRedefine/>
    <w:uiPriority w:val="4"/>
    <w:qFormat/>
    <w:rsid w:val="00E313F0"/>
    <w:rPr>
      <w:rFonts w:asciiTheme="majorHAnsi" w:hAnsiTheme="majorHAnsi" w:cs="Arial"/>
      <w:b/>
      <w:sz w:val="28"/>
    </w:rPr>
  </w:style>
  <w:style w:type="character" w:customStyle="1" w:styleId="FlashTagChar">
    <w:name w:val="FlashTag Char"/>
    <w:basedOn w:val="DefaultParagraphFont"/>
    <w:link w:val="FlashTag"/>
    <w:uiPriority w:val="4"/>
    <w:rsid w:val="00E313F0"/>
    <w:rPr>
      <w:rFonts w:asciiTheme="majorHAnsi" w:hAnsiTheme="majorHAnsi" w:cs="Arial"/>
      <w:b/>
      <w:sz w:val="28"/>
    </w:rPr>
  </w:style>
  <w:style w:type="paragraph" w:customStyle="1" w:styleId="Warrant">
    <w:name w:val="Warrant"/>
    <w:autoRedefine/>
    <w:uiPriority w:val="4"/>
    <w:qFormat/>
    <w:rsid w:val="00E313F0"/>
    <w:pPr>
      <w:ind w:left="720"/>
    </w:pPr>
    <w:rPr>
      <w:rFonts w:ascii="Calibri" w:hAnsi="Calibri" w:cs="Arial"/>
    </w:rPr>
  </w:style>
  <w:style w:type="character" w:customStyle="1" w:styleId="m-8793234324905335251gmail-style13ptbold">
    <w:name w:val="m_-8793234324905335251gmail-style13ptbold"/>
    <w:basedOn w:val="DefaultParagraphFont"/>
    <w:rsid w:val="00E313F0"/>
  </w:style>
  <w:style w:type="character" w:customStyle="1" w:styleId="m3965771245576658108gmail-styleunderline">
    <w:name w:val="m_3965771245576658108gmail-styleunderline"/>
    <w:basedOn w:val="DefaultParagraphFont"/>
    <w:rsid w:val="00E313F0"/>
  </w:style>
  <w:style w:type="character" w:customStyle="1" w:styleId="BodytextItalic">
    <w:name w:val="Body text + Italic"/>
    <w:aliases w:val="Body text + CordiaUPC,12 pt,Body text + 9 pt"/>
    <w:uiPriority w:val="99"/>
    <w:rsid w:val="00E313F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E313F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E313F0"/>
  </w:style>
  <w:style w:type="numbering" w:customStyle="1" w:styleId="NoList1111111">
    <w:name w:val="No List1111111"/>
    <w:next w:val="NoList"/>
    <w:uiPriority w:val="99"/>
    <w:semiHidden/>
    <w:unhideWhenUsed/>
    <w:rsid w:val="00E313F0"/>
  </w:style>
  <w:style w:type="numbering" w:customStyle="1" w:styleId="NoList11111111">
    <w:name w:val="No List11111111"/>
    <w:next w:val="NoList"/>
    <w:uiPriority w:val="99"/>
    <w:semiHidden/>
    <w:unhideWhenUsed/>
    <w:rsid w:val="00E313F0"/>
  </w:style>
  <w:style w:type="numbering" w:customStyle="1" w:styleId="NoList111111111">
    <w:name w:val="No List111111111"/>
    <w:next w:val="NoList"/>
    <w:uiPriority w:val="99"/>
    <w:semiHidden/>
    <w:unhideWhenUsed/>
    <w:rsid w:val="00E313F0"/>
  </w:style>
  <w:style w:type="numbering" w:customStyle="1" w:styleId="NoList1111111111">
    <w:name w:val="No List1111111111"/>
    <w:next w:val="NoList"/>
    <w:uiPriority w:val="99"/>
    <w:semiHidden/>
    <w:unhideWhenUsed/>
    <w:rsid w:val="00E313F0"/>
  </w:style>
  <w:style w:type="numbering" w:customStyle="1" w:styleId="NoList11111111111">
    <w:name w:val="No List11111111111"/>
    <w:next w:val="NoList"/>
    <w:uiPriority w:val="99"/>
    <w:semiHidden/>
    <w:unhideWhenUsed/>
    <w:rsid w:val="00E313F0"/>
  </w:style>
  <w:style w:type="numbering" w:customStyle="1" w:styleId="NoList111111111111">
    <w:name w:val="No List111111111111"/>
    <w:next w:val="NoList"/>
    <w:uiPriority w:val="99"/>
    <w:semiHidden/>
    <w:unhideWhenUsed/>
    <w:rsid w:val="00E313F0"/>
  </w:style>
  <w:style w:type="numbering" w:customStyle="1" w:styleId="NoList1111111111111">
    <w:name w:val="No List1111111111111"/>
    <w:next w:val="NoList"/>
    <w:uiPriority w:val="99"/>
    <w:semiHidden/>
    <w:unhideWhenUsed/>
    <w:rsid w:val="00E313F0"/>
  </w:style>
  <w:style w:type="numbering" w:customStyle="1" w:styleId="NoList11111111111111">
    <w:name w:val="No List11111111111111"/>
    <w:next w:val="NoList"/>
    <w:uiPriority w:val="99"/>
    <w:semiHidden/>
    <w:unhideWhenUsed/>
    <w:rsid w:val="00E313F0"/>
  </w:style>
  <w:style w:type="numbering" w:customStyle="1" w:styleId="NoList111111111111111">
    <w:name w:val="No List111111111111111"/>
    <w:next w:val="NoList"/>
    <w:uiPriority w:val="99"/>
    <w:semiHidden/>
    <w:unhideWhenUsed/>
    <w:rsid w:val="00E313F0"/>
  </w:style>
  <w:style w:type="numbering" w:customStyle="1" w:styleId="NoList1111111111111111">
    <w:name w:val="No List1111111111111111"/>
    <w:next w:val="NoList"/>
    <w:uiPriority w:val="99"/>
    <w:semiHidden/>
    <w:unhideWhenUsed/>
    <w:rsid w:val="00E313F0"/>
  </w:style>
  <w:style w:type="numbering" w:customStyle="1" w:styleId="NoList11111111111111111">
    <w:name w:val="No List11111111111111111"/>
    <w:next w:val="NoList"/>
    <w:uiPriority w:val="99"/>
    <w:semiHidden/>
    <w:unhideWhenUsed/>
    <w:rsid w:val="00E313F0"/>
  </w:style>
  <w:style w:type="character" w:customStyle="1" w:styleId="FontStyle220">
    <w:name w:val="Font Style220"/>
    <w:basedOn w:val="DefaultParagraphFont"/>
    <w:uiPriority w:val="99"/>
    <w:rsid w:val="00E313F0"/>
    <w:rPr>
      <w:rFonts w:ascii="Candara" w:hAnsi="Candara" w:cs="Candara" w:hint="default"/>
      <w:i/>
      <w:iCs/>
      <w:sz w:val="18"/>
      <w:szCs w:val="18"/>
    </w:rPr>
  </w:style>
  <w:style w:type="character" w:customStyle="1" w:styleId="FontStyle290">
    <w:name w:val="Font Style290"/>
    <w:basedOn w:val="DefaultParagraphFont"/>
    <w:uiPriority w:val="99"/>
    <w:rsid w:val="00E313F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313F0"/>
    <w:rPr>
      <w:rFonts w:ascii="Arial" w:hAnsi="Arial" w:cs="Arial"/>
      <w:b/>
      <w:bCs/>
      <w:sz w:val="16"/>
      <w:szCs w:val="16"/>
    </w:rPr>
  </w:style>
  <w:style w:type="character" w:customStyle="1" w:styleId="m-5498913268213319940gmail-styleunderline">
    <w:name w:val="m_-5498913268213319940gmail-styleunderline"/>
    <w:basedOn w:val="DefaultParagraphFont"/>
    <w:rsid w:val="00E313F0"/>
  </w:style>
  <w:style w:type="paragraph" w:customStyle="1" w:styleId="speakable">
    <w:name w:val="speakable"/>
    <w:basedOn w:val="Normal"/>
    <w:uiPriority w:val="99"/>
    <w:qFormat/>
    <w:rsid w:val="00E313F0"/>
    <w:pPr>
      <w:spacing w:before="100" w:beforeAutospacing="1" w:after="100" w:afterAutospacing="1"/>
    </w:pPr>
    <w:rPr>
      <w:rFonts w:eastAsia="Times New Roman"/>
      <w:sz w:val="24"/>
    </w:rPr>
  </w:style>
  <w:style w:type="character" w:customStyle="1" w:styleId="overlay">
    <w:name w:val="overlay"/>
    <w:basedOn w:val="DefaultParagraphFont"/>
    <w:rsid w:val="00E313F0"/>
  </w:style>
  <w:style w:type="paragraph" w:customStyle="1" w:styleId="g-body">
    <w:name w:val="g-body"/>
    <w:basedOn w:val="Normal"/>
    <w:uiPriority w:val="99"/>
    <w:qFormat/>
    <w:rsid w:val="00E313F0"/>
    <w:pPr>
      <w:spacing w:before="100" w:beforeAutospacing="1" w:after="100" w:afterAutospacing="1"/>
    </w:pPr>
    <w:rPr>
      <w:rFonts w:eastAsia="Times New Roman"/>
      <w:sz w:val="24"/>
    </w:rPr>
  </w:style>
  <w:style w:type="paragraph" w:customStyle="1" w:styleId="g-pstyle0">
    <w:name w:val="g-pstyle0"/>
    <w:basedOn w:val="Normal"/>
    <w:uiPriority w:val="99"/>
    <w:qFormat/>
    <w:rsid w:val="00E313F0"/>
    <w:pPr>
      <w:spacing w:before="100" w:beforeAutospacing="1" w:after="100" w:afterAutospacing="1"/>
    </w:pPr>
    <w:rPr>
      <w:rFonts w:eastAsia="Times New Roman"/>
      <w:sz w:val="24"/>
    </w:rPr>
  </w:style>
  <w:style w:type="paragraph" w:customStyle="1" w:styleId="g-pstyle1">
    <w:name w:val="g-pstyle1"/>
    <w:basedOn w:val="Normal"/>
    <w:uiPriority w:val="99"/>
    <w:qFormat/>
    <w:rsid w:val="00E313F0"/>
    <w:pPr>
      <w:spacing w:before="100" w:beforeAutospacing="1" w:after="100" w:afterAutospacing="1"/>
    </w:pPr>
    <w:rPr>
      <w:rFonts w:eastAsia="Times New Roman"/>
      <w:sz w:val="24"/>
    </w:rPr>
  </w:style>
  <w:style w:type="paragraph" w:customStyle="1" w:styleId="g-asset-hed">
    <w:name w:val="g-asset-hed"/>
    <w:basedOn w:val="Normal"/>
    <w:uiPriority w:val="99"/>
    <w:qFormat/>
    <w:rsid w:val="00E313F0"/>
    <w:pPr>
      <w:spacing w:before="100" w:beforeAutospacing="1" w:after="100" w:afterAutospacing="1"/>
    </w:pPr>
    <w:rPr>
      <w:rFonts w:eastAsia="Times New Roman"/>
      <w:sz w:val="24"/>
    </w:rPr>
  </w:style>
  <w:style w:type="paragraph" w:customStyle="1" w:styleId="js-tweet-text">
    <w:name w:val="js-tweet-text"/>
    <w:basedOn w:val="Normal"/>
    <w:uiPriority w:val="99"/>
    <w:qFormat/>
    <w:rsid w:val="00E313F0"/>
    <w:pPr>
      <w:spacing w:before="100" w:beforeAutospacing="1" w:after="100" w:afterAutospacing="1"/>
    </w:pPr>
    <w:rPr>
      <w:rFonts w:ascii="Arial" w:hAnsi="Arial" w:cs="Arial"/>
      <w:sz w:val="24"/>
    </w:rPr>
  </w:style>
  <w:style w:type="paragraph" w:customStyle="1" w:styleId="style41">
    <w:name w:val="style4"/>
    <w:basedOn w:val="Normal"/>
    <w:uiPriority w:val="99"/>
    <w:qFormat/>
    <w:rsid w:val="00E313F0"/>
    <w:pPr>
      <w:spacing w:before="100" w:beforeAutospacing="1" w:after="100" w:afterAutospacing="1"/>
    </w:pPr>
    <w:rPr>
      <w:rFonts w:cs="Arial"/>
      <w:sz w:val="24"/>
    </w:rPr>
  </w:style>
  <w:style w:type="paragraph" w:customStyle="1" w:styleId="speech">
    <w:name w:val="speech"/>
    <w:basedOn w:val="Normal"/>
    <w:uiPriority w:val="99"/>
    <w:qFormat/>
    <w:rsid w:val="00E313F0"/>
    <w:pPr>
      <w:spacing w:before="100" w:beforeAutospacing="1" w:after="100" w:afterAutospacing="1"/>
    </w:pPr>
    <w:rPr>
      <w:rFonts w:cs="Arial"/>
      <w:sz w:val="24"/>
    </w:rPr>
  </w:style>
  <w:style w:type="character" w:customStyle="1" w:styleId="adtext0">
    <w:name w:val="adtext"/>
    <w:basedOn w:val="DefaultParagraphFont"/>
    <w:rsid w:val="00E313F0"/>
  </w:style>
  <w:style w:type="character" w:customStyle="1" w:styleId="qu730rj69h">
    <w:name w:val="qu730rj69h"/>
    <w:basedOn w:val="DefaultParagraphFont"/>
    <w:rsid w:val="00E313F0"/>
  </w:style>
  <w:style w:type="paragraph" w:customStyle="1" w:styleId="optext">
    <w:name w:val="optext"/>
    <w:basedOn w:val="Normal"/>
    <w:uiPriority w:val="99"/>
    <w:qFormat/>
    <w:rsid w:val="00E313F0"/>
    <w:pPr>
      <w:spacing w:before="100" w:beforeAutospacing="1" w:after="100" w:afterAutospacing="1"/>
    </w:pPr>
    <w:rPr>
      <w:rFonts w:cs="Arial"/>
      <w:sz w:val="24"/>
    </w:rPr>
  </w:style>
  <w:style w:type="character" w:customStyle="1" w:styleId="lmy74qr12z">
    <w:name w:val="lmy74qr12z"/>
    <w:basedOn w:val="DefaultParagraphFont"/>
    <w:rsid w:val="00E313F0"/>
  </w:style>
  <w:style w:type="character" w:customStyle="1" w:styleId="icr880">
    <w:name w:val="icr880"/>
    <w:basedOn w:val="DefaultParagraphFont"/>
    <w:rsid w:val="00E313F0"/>
  </w:style>
  <w:style w:type="character" w:customStyle="1" w:styleId="hx23q54">
    <w:name w:val="hx23q54"/>
    <w:basedOn w:val="DefaultParagraphFont"/>
    <w:rsid w:val="00E313F0"/>
  </w:style>
  <w:style w:type="character" w:customStyle="1" w:styleId="m-5348258726587825636gmail-style13ptbold">
    <w:name w:val="m_-5348258726587825636gmail-style13ptbold"/>
    <w:basedOn w:val="DefaultParagraphFont"/>
    <w:rsid w:val="00E313F0"/>
  </w:style>
  <w:style w:type="character" w:customStyle="1" w:styleId="m-5348258726587825636gmail-styleunderline">
    <w:name w:val="m_-5348258726587825636gmail-styleunderline"/>
    <w:basedOn w:val="DefaultParagraphFont"/>
    <w:rsid w:val="00E313F0"/>
  </w:style>
  <w:style w:type="paragraph" w:customStyle="1" w:styleId="useless">
    <w:name w:val="useless"/>
    <w:basedOn w:val="Normal"/>
    <w:uiPriority w:val="99"/>
    <w:qFormat/>
    <w:rsid w:val="00E313F0"/>
    <w:rPr>
      <w:rFonts w:eastAsia="Times New Roman" w:cs="Arial"/>
      <w:sz w:val="12"/>
    </w:rPr>
  </w:style>
  <w:style w:type="character" w:customStyle="1" w:styleId="ALLCAPSChar">
    <w:name w:val="ALL CAPS Char"/>
    <w:basedOn w:val="DefaultParagraphFont"/>
    <w:link w:val="ALLCAPS"/>
    <w:rsid w:val="00E313F0"/>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E313F0"/>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E313F0"/>
    <w:rPr>
      <w:rFonts w:ascii="Calibri" w:eastAsia="Times New Roman" w:hAnsi="Calibri" w:cs="Arial"/>
      <w:b/>
      <w:sz w:val="24"/>
    </w:rPr>
  </w:style>
  <w:style w:type="character" w:customStyle="1" w:styleId="m489902567989944824gmail-style13ptbold">
    <w:name w:val="m_489902567989944824gmail-style13ptbold"/>
    <w:basedOn w:val="DefaultParagraphFont"/>
    <w:rsid w:val="00E313F0"/>
  </w:style>
  <w:style w:type="character" w:customStyle="1" w:styleId="m489902567989944824gmail-styleunderline">
    <w:name w:val="m_489902567989944824gmail-styleunderline"/>
    <w:basedOn w:val="DefaultParagraphFont"/>
    <w:rsid w:val="00E313F0"/>
  </w:style>
  <w:style w:type="character" w:customStyle="1" w:styleId="Mention3">
    <w:name w:val="Mention3"/>
    <w:basedOn w:val="DefaultParagraphFont"/>
    <w:uiPriority w:val="99"/>
    <w:semiHidden/>
    <w:unhideWhenUsed/>
    <w:rsid w:val="00E313F0"/>
    <w:rPr>
      <w:color w:val="2B579A"/>
      <w:shd w:val="clear" w:color="auto" w:fill="E6E6E6"/>
    </w:rPr>
  </w:style>
  <w:style w:type="character" w:customStyle="1" w:styleId="m-5251091010484660064gmail-style13ptbold">
    <w:name w:val="m_-5251091010484660064gmail-style13ptbold"/>
    <w:basedOn w:val="DefaultParagraphFont"/>
    <w:rsid w:val="00E313F0"/>
  </w:style>
  <w:style w:type="character" w:customStyle="1" w:styleId="m-5251091010484660064gmail-styleunderline">
    <w:name w:val="m_-5251091010484660064gmail-styleunderline"/>
    <w:basedOn w:val="DefaultParagraphFont"/>
    <w:rsid w:val="00E313F0"/>
  </w:style>
  <w:style w:type="character" w:customStyle="1" w:styleId="tablecaption1">
    <w:name w:val="tablecaption"/>
    <w:basedOn w:val="DefaultParagraphFont"/>
    <w:rsid w:val="00E313F0"/>
  </w:style>
  <w:style w:type="character" w:customStyle="1" w:styleId="StyleLatinHelvetica105ptBlack">
    <w:name w:val="Style (Latin) Helvetica 10.5 pt Black"/>
    <w:basedOn w:val="DefaultParagraphFont"/>
    <w:rsid w:val="00E313F0"/>
    <w:rPr>
      <w:rFonts w:ascii="Times New Roman" w:hAnsi="Times New Roman"/>
      <w:color w:val="000000"/>
      <w:sz w:val="21"/>
    </w:rPr>
  </w:style>
  <w:style w:type="character" w:customStyle="1" w:styleId="m-413333960618644972gmail-style13ptbold">
    <w:name w:val="m_-413333960618644972gmail-style13ptbold"/>
    <w:basedOn w:val="DefaultParagraphFont"/>
    <w:rsid w:val="00E313F0"/>
  </w:style>
  <w:style w:type="character" w:customStyle="1" w:styleId="m-413333960618644972gmail-styleunderline">
    <w:name w:val="m_-413333960618644972gmail-styleunderline"/>
    <w:basedOn w:val="DefaultParagraphFont"/>
    <w:rsid w:val="00E313F0"/>
  </w:style>
  <w:style w:type="character" w:customStyle="1" w:styleId="m8314098763611656848gmail-stylestylebold12pt">
    <w:name w:val="m_8314098763611656848gmail-stylestylebold12pt"/>
    <w:basedOn w:val="DefaultParagraphFont"/>
    <w:rsid w:val="00E313F0"/>
  </w:style>
  <w:style w:type="character" w:customStyle="1" w:styleId="m8314098763611656848gmail-styleboldunderline">
    <w:name w:val="m_8314098763611656848gmail-styleboldunderline"/>
    <w:basedOn w:val="DefaultParagraphFont"/>
    <w:rsid w:val="00E313F0"/>
  </w:style>
  <w:style w:type="character" w:customStyle="1" w:styleId="tChar">
    <w:name w:val="t Char"/>
    <w:rsid w:val="00E313F0"/>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E313F0"/>
    <w:rPr>
      <w:color w:val="2B579A"/>
      <w:shd w:val="clear" w:color="auto" w:fill="E6E6E6"/>
    </w:rPr>
  </w:style>
  <w:style w:type="character" w:customStyle="1" w:styleId="m-895152127622952443gmail-style13ptbold">
    <w:name w:val="m_-895152127622952443gmail-style13ptbold"/>
    <w:basedOn w:val="DefaultParagraphFont"/>
    <w:rsid w:val="00E313F0"/>
  </w:style>
  <w:style w:type="character" w:customStyle="1" w:styleId="m4133802843404377303gmail-style13ptbold">
    <w:name w:val="m_4133802843404377303gmail-style13ptbold"/>
    <w:basedOn w:val="DefaultParagraphFont"/>
    <w:rsid w:val="00E313F0"/>
  </w:style>
  <w:style w:type="character" w:customStyle="1" w:styleId="m4133802843404377303gmail-styleunderline">
    <w:name w:val="m_4133802843404377303gmail-styleunderline"/>
    <w:basedOn w:val="DefaultParagraphFont"/>
    <w:rsid w:val="00E313F0"/>
  </w:style>
  <w:style w:type="character" w:customStyle="1" w:styleId="m1864609289044096952gmail-style13ptbold">
    <w:name w:val="m_1864609289044096952gmail-style13ptbold"/>
    <w:basedOn w:val="DefaultParagraphFont"/>
    <w:rsid w:val="00E313F0"/>
  </w:style>
  <w:style w:type="character" w:customStyle="1" w:styleId="m-2434640214339110092gmail-style13ptbold">
    <w:name w:val="m_-2434640214339110092gmail-style13ptbold"/>
    <w:basedOn w:val="DefaultParagraphFont"/>
    <w:rsid w:val="00E313F0"/>
  </w:style>
  <w:style w:type="character" w:customStyle="1" w:styleId="m-2434640214339110092gmail-styleunderline">
    <w:name w:val="m_-2434640214339110092gmail-styleunderline"/>
    <w:basedOn w:val="DefaultParagraphFont"/>
    <w:rsid w:val="00E313F0"/>
  </w:style>
  <w:style w:type="character" w:customStyle="1" w:styleId="m-3350902899047358468gmail-styleunderline">
    <w:name w:val="m_-3350902899047358468gmail-styleunderline"/>
    <w:basedOn w:val="DefaultParagraphFont"/>
    <w:rsid w:val="00E313F0"/>
  </w:style>
  <w:style w:type="paragraph" w:customStyle="1" w:styleId="Style5pt">
    <w:name w:val="Style 5 pt"/>
    <w:basedOn w:val="Normal"/>
    <w:link w:val="Style5ptChar"/>
    <w:rsid w:val="00E313F0"/>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E313F0"/>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E313F0"/>
  </w:style>
  <w:style w:type="paragraph" w:customStyle="1" w:styleId="m462447500549623171gmail-msonormal">
    <w:name w:val="m_462447500549623171gmail-msonormal"/>
    <w:basedOn w:val="Normal"/>
    <w:uiPriority w:val="99"/>
    <w:rsid w:val="00E313F0"/>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E313F0"/>
  </w:style>
  <w:style w:type="paragraph" w:customStyle="1" w:styleId="dek">
    <w:name w:val="dek"/>
    <w:basedOn w:val="Normal"/>
    <w:uiPriority w:val="99"/>
    <w:rsid w:val="00E313F0"/>
    <w:pPr>
      <w:spacing w:before="100" w:beforeAutospacing="1" w:after="100" w:afterAutospacing="1"/>
    </w:pPr>
    <w:rPr>
      <w:rFonts w:eastAsia="Times New Roman"/>
      <w:sz w:val="24"/>
    </w:rPr>
  </w:style>
  <w:style w:type="character" w:customStyle="1" w:styleId="arttitle">
    <w:name w:val="art_title"/>
    <w:basedOn w:val="DefaultParagraphFont"/>
    <w:rsid w:val="00E313F0"/>
  </w:style>
  <w:style w:type="character" w:customStyle="1" w:styleId="serialtitle">
    <w:name w:val="serial_title"/>
    <w:basedOn w:val="DefaultParagraphFont"/>
    <w:rsid w:val="00E313F0"/>
  </w:style>
  <w:style w:type="character" w:customStyle="1" w:styleId="volumeissue">
    <w:name w:val="volume_issue"/>
    <w:basedOn w:val="DefaultParagraphFont"/>
    <w:rsid w:val="00E313F0"/>
  </w:style>
  <w:style w:type="character" w:customStyle="1" w:styleId="pagerange">
    <w:name w:val="page_range"/>
    <w:basedOn w:val="DefaultParagraphFont"/>
    <w:rsid w:val="00E313F0"/>
  </w:style>
  <w:style w:type="character" w:customStyle="1" w:styleId="doilink">
    <w:name w:val="doi_link"/>
    <w:basedOn w:val="DefaultParagraphFont"/>
    <w:rsid w:val="00E313F0"/>
  </w:style>
  <w:style w:type="character" w:customStyle="1" w:styleId="headingnumber">
    <w:name w:val="headingnumber"/>
    <w:basedOn w:val="DefaultParagraphFont"/>
    <w:rsid w:val="00E313F0"/>
  </w:style>
  <w:style w:type="character" w:customStyle="1" w:styleId="internalref">
    <w:name w:val="internalref"/>
    <w:basedOn w:val="DefaultParagraphFont"/>
    <w:rsid w:val="00E313F0"/>
  </w:style>
  <w:style w:type="character" w:customStyle="1" w:styleId="articlepage-articlebody-firstletter">
    <w:name w:val="articlepage-articlebody-firstletter"/>
    <w:basedOn w:val="DefaultParagraphFont"/>
    <w:rsid w:val="00E313F0"/>
  </w:style>
  <w:style w:type="character" w:customStyle="1" w:styleId="hubidentifier">
    <w:name w:val="hub_identifier"/>
    <w:basedOn w:val="DefaultParagraphFont"/>
    <w:rsid w:val="00E313F0"/>
  </w:style>
  <w:style w:type="paragraph" w:customStyle="1" w:styleId="standardeinzug">
    <w:name w:val="standardeinzug"/>
    <w:basedOn w:val="Normal"/>
    <w:rsid w:val="00E313F0"/>
    <w:pPr>
      <w:spacing w:before="100" w:beforeAutospacing="1" w:after="100" w:afterAutospacing="1"/>
    </w:pPr>
    <w:rPr>
      <w:rFonts w:eastAsia="Times New Roman"/>
      <w:sz w:val="24"/>
    </w:rPr>
  </w:style>
  <w:style w:type="paragraph" w:customStyle="1" w:styleId="aufzhlungnormal">
    <w:name w:val="aufzhlungnormal"/>
    <w:basedOn w:val="Normal"/>
    <w:rsid w:val="00E313F0"/>
    <w:pPr>
      <w:spacing w:before="100" w:beforeAutospacing="1" w:after="100" w:afterAutospacing="1"/>
    </w:pPr>
    <w:rPr>
      <w:rFonts w:eastAsia="Times New Roman"/>
      <w:sz w:val="24"/>
    </w:rPr>
  </w:style>
  <w:style w:type="character" w:customStyle="1" w:styleId="auszeichnungkursiv">
    <w:name w:val="auszeichnungkursiv"/>
    <w:basedOn w:val="DefaultParagraphFont"/>
    <w:rsid w:val="00E313F0"/>
  </w:style>
  <w:style w:type="paragraph" w:customStyle="1" w:styleId="entrefilet">
    <w:name w:val="entrefilet"/>
    <w:basedOn w:val="Normal"/>
    <w:rsid w:val="00E313F0"/>
    <w:pPr>
      <w:spacing w:before="100" w:beforeAutospacing="1" w:after="100" w:afterAutospacing="1"/>
    </w:pPr>
    <w:rPr>
      <w:rFonts w:eastAsia="Times New Roman"/>
      <w:sz w:val="24"/>
    </w:rPr>
  </w:style>
  <w:style w:type="paragraph" w:customStyle="1" w:styleId="kapitelreferenzkopf">
    <w:name w:val="kapitelreferenzkopf"/>
    <w:basedOn w:val="Normal"/>
    <w:rsid w:val="00E313F0"/>
    <w:pPr>
      <w:spacing w:before="100" w:beforeAutospacing="1" w:after="100" w:afterAutospacing="1"/>
    </w:pPr>
    <w:rPr>
      <w:rFonts w:eastAsia="Times New Roman"/>
      <w:sz w:val="24"/>
    </w:rPr>
  </w:style>
  <w:style w:type="paragraph" w:customStyle="1" w:styleId="tabberschrift">
    <w:name w:val="tabberschrift"/>
    <w:basedOn w:val="Normal"/>
    <w:rsid w:val="00E313F0"/>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E313F0"/>
  </w:style>
  <w:style w:type="character" w:customStyle="1" w:styleId="m-268162420547309261gmail-stylestylebold12pt">
    <w:name w:val="m_-268162420547309261gmail-stylestylebold12pt"/>
    <w:basedOn w:val="DefaultParagraphFont"/>
    <w:rsid w:val="00E313F0"/>
  </w:style>
  <w:style w:type="character" w:customStyle="1" w:styleId="m-268162420547309261gmail-styleboldunderline">
    <w:name w:val="m_-268162420547309261gmail-styleboldunderline"/>
    <w:basedOn w:val="DefaultParagraphFont"/>
    <w:rsid w:val="00E313F0"/>
  </w:style>
  <w:style w:type="character" w:customStyle="1" w:styleId="m-5621139387307470627gmail-style13ptbold">
    <w:name w:val="m_-5621139387307470627gmail-style13ptbold"/>
    <w:basedOn w:val="DefaultParagraphFont"/>
    <w:rsid w:val="00E313F0"/>
  </w:style>
  <w:style w:type="character" w:customStyle="1" w:styleId="m-5621139387307470627gmail-styleunderline">
    <w:name w:val="m_-5621139387307470627gmail-styleunderline"/>
    <w:basedOn w:val="DefaultParagraphFont"/>
    <w:rsid w:val="00E313F0"/>
  </w:style>
  <w:style w:type="character" w:customStyle="1" w:styleId="m-4930835733434609408gmail-style13ptbold">
    <w:name w:val="m_-4930835733434609408gmail-style13ptbold"/>
    <w:basedOn w:val="DefaultParagraphFont"/>
    <w:rsid w:val="00E313F0"/>
  </w:style>
  <w:style w:type="character" w:customStyle="1" w:styleId="m-4930835733434609408gmail-styleunderline">
    <w:name w:val="m_-4930835733434609408gmail-styleunderline"/>
    <w:basedOn w:val="DefaultParagraphFont"/>
    <w:rsid w:val="00E313F0"/>
  </w:style>
  <w:style w:type="character" w:customStyle="1" w:styleId="m-2456650549122369157gmail-style13ptbold">
    <w:name w:val="m_-2456650549122369157gmail-style13ptbold"/>
    <w:basedOn w:val="DefaultParagraphFont"/>
    <w:rsid w:val="00E313F0"/>
  </w:style>
  <w:style w:type="character" w:customStyle="1" w:styleId="m-2456650549122369157gmail-styleunderline">
    <w:name w:val="m_-2456650549122369157gmail-styleunderline"/>
    <w:basedOn w:val="DefaultParagraphFont"/>
    <w:rsid w:val="00E313F0"/>
  </w:style>
  <w:style w:type="character" w:customStyle="1" w:styleId="mdash">
    <w:name w:val="mdash"/>
    <w:basedOn w:val="DefaultParagraphFont"/>
    <w:rsid w:val="00E313F0"/>
  </w:style>
  <w:style w:type="character" w:customStyle="1" w:styleId="untext">
    <w:name w:val="untext"/>
    <w:basedOn w:val="DefaultParagraphFont"/>
    <w:rsid w:val="00E313F0"/>
  </w:style>
  <w:style w:type="character" w:customStyle="1" w:styleId="css-1ly73wi">
    <w:name w:val="css-1ly73wi"/>
    <w:basedOn w:val="DefaultParagraphFont"/>
    <w:rsid w:val="00E313F0"/>
  </w:style>
  <w:style w:type="paragraph" w:customStyle="1" w:styleId="e-navigation-primary-iteme-navigation-primary-item--first">
    <w:name w:val="e-navigation-primary-item&#10;     &#10;     &#10;     &#10;     e-navigation-primary-item--first"/>
    <w:basedOn w:val="Normal"/>
    <w:rsid w:val="00E313F0"/>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E313F0"/>
  </w:style>
  <w:style w:type="paragraph" w:customStyle="1" w:styleId="e-navigation-primary-iteme-navigation-primary-item--current">
    <w:name w:val="e-navigation-primary-item&#10;     e-navigation-primary-item--current"/>
    <w:basedOn w:val="Normal"/>
    <w:rsid w:val="00E313F0"/>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E313F0"/>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E313F0"/>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E313F0"/>
  </w:style>
  <w:style w:type="paragraph" w:customStyle="1" w:styleId="e-navigation-secondary-iteme-navigation-secondary-item--has-children">
    <w:name w:val="e-navigation-secondary-item&#10;     &#10;     e-navigation-secondary-item--has-children"/>
    <w:basedOn w:val="Normal"/>
    <w:rsid w:val="00E313F0"/>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E313F0"/>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E313F0"/>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E313F0"/>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E313F0"/>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E313F0"/>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E313F0"/>
    <w:pPr>
      <w:spacing w:before="100" w:beforeAutospacing="1" w:after="100" w:afterAutospacing="1" w:line="240" w:lineRule="auto"/>
    </w:pPr>
    <w:rPr>
      <w:rFonts w:eastAsia="Times New Roman"/>
      <w:sz w:val="24"/>
    </w:rPr>
  </w:style>
  <w:style w:type="paragraph" w:customStyle="1" w:styleId="bylineauthor">
    <w:name w:val="byline__author"/>
    <w:basedOn w:val="Normal"/>
    <w:rsid w:val="00E313F0"/>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E313F0"/>
  </w:style>
  <w:style w:type="character" w:customStyle="1" w:styleId="component-content">
    <w:name w:val="component-content"/>
    <w:basedOn w:val="DefaultParagraphFont"/>
    <w:rsid w:val="00E313F0"/>
  </w:style>
  <w:style w:type="paragraph" w:customStyle="1" w:styleId="social-shareitem">
    <w:name w:val="social-share__item"/>
    <w:basedOn w:val="Normal"/>
    <w:rsid w:val="00E313F0"/>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E313F0"/>
  </w:style>
  <w:style w:type="character" w:customStyle="1" w:styleId="lead-asset-caption">
    <w:name w:val="lead-asset-caption"/>
    <w:basedOn w:val="DefaultParagraphFont"/>
    <w:rsid w:val="00E313F0"/>
  </w:style>
  <w:style w:type="character" w:customStyle="1" w:styleId="lead-asset-copyright">
    <w:name w:val="lead-asset-copyright"/>
    <w:basedOn w:val="DefaultParagraphFont"/>
    <w:rsid w:val="00E313F0"/>
  </w:style>
  <w:style w:type="character" w:customStyle="1" w:styleId="lead-asset-copyright-label">
    <w:name w:val="lead-asset-copyright-label"/>
    <w:basedOn w:val="DefaultParagraphFont"/>
    <w:rsid w:val="00E313F0"/>
  </w:style>
  <w:style w:type="character" w:customStyle="1" w:styleId="mfirst-letter">
    <w:name w:val="m_first-letter"/>
    <w:basedOn w:val="DefaultParagraphFont"/>
    <w:rsid w:val="00E313F0"/>
  </w:style>
  <w:style w:type="paragraph" w:customStyle="1" w:styleId="list-of-tagsitem">
    <w:name w:val="list-of-tags__item"/>
    <w:basedOn w:val="Normal"/>
    <w:rsid w:val="00E313F0"/>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E313F0"/>
  </w:style>
  <w:style w:type="paragraph" w:customStyle="1" w:styleId="social-followitem">
    <w:name w:val="social-follow__item"/>
    <w:basedOn w:val="Normal"/>
    <w:rsid w:val="00E313F0"/>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E313F0"/>
  </w:style>
  <w:style w:type="paragraph" w:customStyle="1" w:styleId="recommended-articlesitem">
    <w:name w:val="recommended-articles__item"/>
    <w:basedOn w:val="Normal"/>
    <w:rsid w:val="00E313F0"/>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E313F0"/>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E313F0"/>
  </w:style>
  <w:style w:type="character" w:customStyle="1" w:styleId="mmeta-propertydate-date">
    <w:name w:val="m_meta-property__date-date"/>
    <w:basedOn w:val="DefaultParagraphFont"/>
    <w:rsid w:val="00E313F0"/>
  </w:style>
  <w:style w:type="character" w:customStyle="1" w:styleId="mmeta-propertydate-separator">
    <w:name w:val="m_meta-property__date-separator"/>
    <w:basedOn w:val="DefaultParagraphFont"/>
    <w:rsid w:val="00E313F0"/>
  </w:style>
  <w:style w:type="character" w:customStyle="1" w:styleId="mmeta-propertydate-time">
    <w:name w:val="m_meta-property__date-time"/>
    <w:basedOn w:val="DefaultParagraphFont"/>
    <w:rsid w:val="00E313F0"/>
  </w:style>
  <w:style w:type="character" w:customStyle="1" w:styleId="live-indicatortext">
    <w:name w:val="live-indicator__text"/>
    <w:basedOn w:val="DefaultParagraphFont"/>
    <w:rsid w:val="00E313F0"/>
  </w:style>
  <w:style w:type="character" w:customStyle="1" w:styleId="sr-only">
    <w:name w:val="sr-only"/>
    <w:basedOn w:val="DefaultParagraphFont"/>
    <w:rsid w:val="00E313F0"/>
  </w:style>
  <w:style w:type="character" w:customStyle="1" w:styleId="site-footerback-to-top-text">
    <w:name w:val="site-footer__back-to-top-text"/>
    <w:basedOn w:val="DefaultParagraphFont"/>
    <w:rsid w:val="00E313F0"/>
  </w:style>
  <w:style w:type="character" w:customStyle="1" w:styleId="site-footersocial-description">
    <w:name w:val="site-footer__social-description"/>
    <w:basedOn w:val="DefaultParagraphFont"/>
    <w:rsid w:val="00E313F0"/>
  </w:style>
  <w:style w:type="paragraph" w:customStyle="1" w:styleId="site-footersocial-item">
    <w:name w:val="site-footer__social-item"/>
    <w:basedOn w:val="Normal"/>
    <w:rsid w:val="00E313F0"/>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E313F0"/>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E313F0"/>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E313F0"/>
  </w:style>
  <w:style w:type="character" w:customStyle="1" w:styleId="hgkelc">
    <w:name w:val="hgkelc"/>
    <w:basedOn w:val="DefaultParagraphFont"/>
    <w:rsid w:val="00E313F0"/>
  </w:style>
  <w:style w:type="character" w:customStyle="1" w:styleId="TagsChar">
    <w:name w:val="Tags Char"/>
    <w:locked/>
    <w:rsid w:val="00E313F0"/>
    <w:rPr>
      <w:b/>
    </w:rPr>
  </w:style>
  <w:style w:type="paragraph" w:customStyle="1" w:styleId="BlockHeading10">
    <w:name w:val="Block Heading1"/>
    <w:basedOn w:val="Normal"/>
    <w:next w:val="Normal"/>
    <w:uiPriority w:val="6"/>
    <w:qFormat/>
    <w:rsid w:val="00E313F0"/>
    <w:pPr>
      <w:ind w:left="720"/>
      <w:outlineLvl w:val="0"/>
    </w:pPr>
    <w:rPr>
      <w:b/>
      <w:bCs/>
      <w:u w:val="single"/>
    </w:rPr>
  </w:style>
  <w:style w:type="character" w:customStyle="1" w:styleId="m-3219784662334730384gmail-style13ptbold">
    <w:name w:val="m_-3219784662334730384gmail-style13ptbold"/>
    <w:basedOn w:val="DefaultParagraphFont"/>
    <w:rsid w:val="00E313F0"/>
  </w:style>
  <w:style w:type="character" w:customStyle="1" w:styleId="crosshead">
    <w:name w:val="crosshead"/>
    <w:basedOn w:val="DefaultParagraphFont"/>
    <w:rsid w:val="00E313F0"/>
  </w:style>
  <w:style w:type="paragraph" w:customStyle="1" w:styleId="REALCARD">
    <w:name w:val="REAL CARD"/>
    <w:basedOn w:val="Normal"/>
    <w:link w:val="REALCARDChar"/>
    <w:qFormat/>
    <w:rsid w:val="00E313F0"/>
    <w:pPr>
      <w:ind w:left="288" w:right="288"/>
    </w:pPr>
    <w:rPr>
      <w:sz w:val="16"/>
    </w:rPr>
  </w:style>
  <w:style w:type="character" w:customStyle="1" w:styleId="REALCARDChar">
    <w:name w:val="REAL CARD Char"/>
    <w:basedOn w:val="DefaultParagraphFont"/>
    <w:link w:val="REALCARD"/>
    <w:rsid w:val="00E313F0"/>
    <w:rPr>
      <w:rFonts w:ascii="Calibri" w:hAnsi="Calibri"/>
      <w:sz w:val="16"/>
    </w:rPr>
  </w:style>
  <w:style w:type="character" w:customStyle="1" w:styleId="Underline5">
    <w:name w:val="Underline!!"/>
    <w:basedOn w:val="DefaultParagraphFont"/>
    <w:uiPriority w:val="1"/>
    <w:qFormat/>
    <w:rsid w:val="00E313F0"/>
    <w:rPr>
      <w:b w:val="0"/>
      <w:bCs/>
      <w:sz w:val="20"/>
      <w:u w:val="single"/>
    </w:rPr>
  </w:style>
  <w:style w:type="character" w:customStyle="1" w:styleId="m3000812295800329957gmail-style13ptbold">
    <w:name w:val="m_3000812295800329957gmail-style13ptbold"/>
    <w:basedOn w:val="DefaultParagraphFont"/>
    <w:rsid w:val="00E313F0"/>
  </w:style>
  <w:style w:type="character" w:customStyle="1" w:styleId="m3000812295800329957gmail-styleunderline">
    <w:name w:val="m_3000812295800329957gmail-styleunderline"/>
    <w:basedOn w:val="DefaultParagraphFont"/>
    <w:rsid w:val="00E313F0"/>
  </w:style>
  <w:style w:type="character" w:customStyle="1" w:styleId="m-1980040478036286082gmail-styleunderline">
    <w:name w:val="m_-1980040478036286082gmail-styleunderline"/>
    <w:basedOn w:val="DefaultParagraphFont"/>
    <w:rsid w:val="00E313F0"/>
  </w:style>
  <w:style w:type="character" w:customStyle="1" w:styleId="m-7861393314226884088gmail-style13ptbold">
    <w:name w:val="m_-7861393314226884088gmail-style13ptbold"/>
    <w:basedOn w:val="DefaultParagraphFont"/>
    <w:rsid w:val="00E313F0"/>
  </w:style>
  <w:style w:type="character" w:customStyle="1" w:styleId="m-7861393314226884088gmail-styleunderline">
    <w:name w:val="m_-7861393314226884088gmail-styleunderline"/>
    <w:basedOn w:val="DefaultParagraphFont"/>
    <w:rsid w:val="00E313F0"/>
  </w:style>
  <w:style w:type="character" w:customStyle="1" w:styleId="m9157140472398192259gmail-style13ptbold">
    <w:name w:val="m_9157140472398192259gmail-style13ptbold"/>
    <w:basedOn w:val="DefaultParagraphFont"/>
    <w:rsid w:val="00E313F0"/>
  </w:style>
  <w:style w:type="character" w:customStyle="1" w:styleId="m9157140472398192259gmail-msohyperlink">
    <w:name w:val="m_9157140472398192259gmail-msohyperlink"/>
    <w:basedOn w:val="DefaultParagraphFont"/>
    <w:rsid w:val="00E313F0"/>
  </w:style>
  <w:style w:type="character" w:customStyle="1" w:styleId="m9157140472398192259gmail-styleunderline">
    <w:name w:val="m_9157140472398192259gmail-styleunderline"/>
    <w:basedOn w:val="DefaultParagraphFont"/>
    <w:rsid w:val="00E313F0"/>
  </w:style>
  <w:style w:type="character" w:customStyle="1" w:styleId="Heading1Char3">
    <w:name w:val="Heading 1 Char3"/>
    <w:basedOn w:val="DefaultParagraphFont"/>
    <w:rsid w:val="00E313F0"/>
    <w:rPr>
      <w:rFonts w:ascii="Times New Roman" w:eastAsia="Malgun Gothic" w:hAnsi="Times New Roman" w:cs="Times New Roman"/>
      <w:b/>
      <w:sz w:val="24"/>
      <w:szCs w:val="24"/>
      <w:u w:val="single"/>
    </w:rPr>
  </w:style>
  <w:style w:type="character" w:customStyle="1" w:styleId="Heading1CharChar1">
    <w:name w:val="Heading 1 Char Char1"/>
    <w:rsid w:val="00E313F0"/>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itg.ac.in/arun/" TargetMode="External"/><Relationship Id="rId13" Type="http://schemas.openxmlformats.org/officeDocument/2006/relationships/hyperlink" Target="https://www.livescience.com/51990-sea-level-rise-unknowns.html" TargetMode="External"/><Relationship Id="rId3" Type="http://schemas.openxmlformats.org/officeDocument/2006/relationships/settings" Target="settings.xml"/><Relationship Id="rId7" Type="http://schemas.openxmlformats.org/officeDocument/2006/relationships/hyperlink" Target="https://www.nbcnews.com/mach/science/colossal-elevator-space-could-be-going-sooner-you-ever-imagined-ncna915421" TargetMode="External"/><Relationship Id="rId12" Type="http://schemas.openxmlformats.org/officeDocument/2006/relationships/hyperlink" Target="https://www.livescience.com/55129-how-heat-waves-kill-so-quickly.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techtimes.com/articles/77612/20150818/companies-working-space-elevator.htm" TargetMode="External"/><Relationship Id="rId11" Type="http://schemas.openxmlformats.org/officeDocument/2006/relationships/hyperlink" Target="https://www.livescience.com/57266-amazon-river.html" TargetMode="External"/><Relationship Id="rId5" Type="http://schemas.openxmlformats.org/officeDocument/2006/relationships/hyperlink" Target="https://www.spacelegalissues.com/space-law-legal-aspects-of-the-space-elevator-transportation-system/" TargetMode="External"/><Relationship Id="rId15" Type="http://schemas.openxmlformats.org/officeDocument/2006/relationships/hyperlink" Target="https://read.dukeupress.edu/american-literature/article/89/4/761/132823/Impossible-Futures-Fictions-of-Risk-in-the-Longue" TargetMode="External"/><Relationship Id="rId10" Type="http://schemas.openxmlformats.org/officeDocument/2006/relationships/hyperlink" Target="https://www.ipcc.ch/sr15/" TargetMode="External"/><Relationship Id="rId4" Type="http://schemas.openxmlformats.org/officeDocument/2006/relationships/webSettings" Target="webSettings.xml"/><Relationship Id="rId9" Type="http://schemas.openxmlformats.org/officeDocument/2006/relationships/hyperlink" Target="https://www.livescience.com/65633-climate-change-dooms-humans-by-2050.html" TargetMode="External"/><Relationship Id="rId14"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34</TotalTime>
  <Pages>18</Pages>
  <Words>12845</Words>
  <Characters>73223</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Samhith Dharani</dc:creator>
  <cp:keywords/>
  <dc:description/>
  <cp:lastModifiedBy>Samhith Dharani</cp:lastModifiedBy>
  <cp:revision>9</cp:revision>
  <dcterms:created xsi:type="dcterms:W3CDTF">2022-02-19T02:08:00Z</dcterms:created>
  <dcterms:modified xsi:type="dcterms:W3CDTF">2022-02-19T13:43:00Z</dcterms:modified>
</cp:coreProperties>
</file>