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364E" w:rsidRDefault="00FA364E" w:rsidP="00FA364E">
      <w:pPr>
        <w:pStyle w:val="Heading3"/>
      </w:pPr>
      <w:r>
        <w:t>Framework</w:t>
      </w:r>
    </w:p>
    <w:p w:rsidR="00FA364E" w:rsidRDefault="00FA364E" w:rsidP="00FA364E">
      <w:r>
        <w:t xml:space="preserve">I value morality, </w:t>
      </w:r>
    </w:p>
    <w:p w:rsidR="00FA364E" w:rsidRDefault="00FA364E" w:rsidP="00FA364E">
      <w:r>
        <w:t xml:space="preserve">The value criterion is maximizing </w:t>
      </w:r>
      <w:proofErr w:type="spellStart"/>
      <w:r>
        <w:t>well being</w:t>
      </w:r>
      <w:proofErr w:type="spellEnd"/>
      <w:r>
        <w:t xml:space="preserve"> by promoting pleasure </w:t>
      </w:r>
    </w:p>
    <w:p w:rsidR="00FA364E" w:rsidRDefault="00FA364E" w:rsidP="00FA364E">
      <w:r>
        <w:t xml:space="preserve">Pleasure and pain are the starting points of moral reasoning. Every impact can be explained as good because it promotes pleasure, or bad </w:t>
      </w:r>
      <w:proofErr w:type="spellStart"/>
      <w:r>
        <w:t>bc</w:t>
      </w:r>
      <w:proofErr w:type="spellEnd"/>
      <w:r>
        <w:t xml:space="preserve"> it promotes pain. </w:t>
      </w:r>
    </w:p>
    <w:p w:rsidR="00FA364E" w:rsidRDefault="00FA364E" w:rsidP="00FA364E">
      <w:pPr>
        <w:rPr>
          <w:rFonts w:ascii="Times New Roman" w:eastAsia="Times New Roman" w:hAnsi="Times New Roman" w:cs="Times New Roman"/>
        </w:rPr>
      </w:pPr>
      <w:r>
        <w:rPr>
          <w:rFonts w:ascii="Times New Roman" w:eastAsia="Times New Roman" w:hAnsi="Times New Roman" w:cs="Times New Roman"/>
          <w:b/>
          <w:color w:val="000000"/>
          <w:sz w:val="26"/>
          <w:szCs w:val="26"/>
        </w:rPr>
        <w:t>Moen ’16</w:t>
      </w:r>
      <w:r>
        <w:rPr>
          <w:rFonts w:ascii="Times New Roman" w:eastAsia="Times New Roman" w:hAnsi="Times New Roman" w:cs="Times New Roman"/>
          <w:color w:val="000000"/>
        </w:rPr>
        <w:t xml:space="preserve"> – (Ole Martin, PhD, Research Fellow in Philosophy @ University of Oslo, "An Argument for Hedonism." Journal of Value Inquiry 50.2 (2016): 267). Modified for </w:t>
      </w:r>
      <w:proofErr w:type="spellStart"/>
      <w:r>
        <w:rPr>
          <w:rFonts w:ascii="Times New Roman" w:eastAsia="Times New Roman" w:hAnsi="Times New Roman" w:cs="Times New Roman"/>
          <w:color w:val="000000"/>
        </w:rPr>
        <w:t>glang</w:t>
      </w:r>
      <w:proofErr w:type="spellEnd"/>
    </w:p>
    <w:p w:rsidR="00FA364E" w:rsidRDefault="00FA364E" w:rsidP="00FA364E">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Let us start by observing, </w:t>
      </w:r>
      <w:r>
        <w:rPr>
          <w:rFonts w:ascii="Times New Roman" w:eastAsia="Times New Roman" w:hAnsi="Times New Roman" w:cs="Times New Roman"/>
          <w:color w:val="000000"/>
          <w:highlight w:val="green"/>
          <w:u w:val="single"/>
        </w:rPr>
        <w:t>empirically,</w:t>
      </w:r>
      <w:r>
        <w:rPr>
          <w:rFonts w:ascii="Times New Roman" w:eastAsia="Times New Roman" w:hAnsi="Times New Roman" w:cs="Times New Roman"/>
          <w:color w:val="000000"/>
          <w:u w:val="single"/>
        </w:rPr>
        <w:t xml:space="preserve"> that a widely shared judgment about intrinsic value and disvalue is that </w:t>
      </w:r>
      <w:r>
        <w:rPr>
          <w:rFonts w:ascii="Times New Roman" w:eastAsia="Times New Roman" w:hAnsi="Times New Roman" w:cs="Times New Roman"/>
          <w:color w:val="000000"/>
          <w:highlight w:val="green"/>
          <w:u w:val="single"/>
        </w:rPr>
        <w:t>pleasure is</w:t>
      </w:r>
      <w:r>
        <w:rPr>
          <w:rFonts w:ascii="Times New Roman" w:eastAsia="Times New Roman" w:hAnsi="Times New Roman" w:cs="Times New Roman"/>
          <w:color w:val="000000"/>
          <w:u w:val="single"/>
        </w:rPr>
        <w:t xml:space="preserve"> intrinsically </w:t>
      </w:r>
      <w:r>
        <w:rPr>
          <w:rFonts w:ascii="Times New Roman" w:eastAsia="Times New Roman" w:hAnsi="Times New Roman" w:cs="Times New Roman"/>
          <w:color w:val="000000"/>
          <w:highlight w:val="green"/>
          <w:u w:val="single"/>
        </w:rPr>
        <w:t>valuable and pain is</w:t>
      </w:r>
      <w:r>
        <w:rPr>
          <w:rFonts w:ascii="Times New Roman" w:eastAsia="Times New Roman" w:hAnsi="Times New Roman" w:cs="Times New Roman"/>
          <w:color w:val="000000"/>
          <w:u w:val="single"/>
        </w:rPr>
        <w:t xml:space="preserve"> intrinsically </w:t>
      </w:r>
      <w:proofErr w:type="spellStart"/>
      <w:r>
        <w:rPr>
          <w:rFonts w:ascii="Times New Roman" w:eastAsia="Times New Roman" w:hAnsi="Times New Roman" w:cs="Times New Roman"/>
          <w:color w:val="000000"/>
          <w:highlight w:val="green"/>
          <w:u w:val="single"/>
        </w:rPr>
        <w:t>disvaluable</w:t>
      </w:r>
      <w:proofErr w:type="spellEnd"/>
      <w:r>
        <w:rPr>
          <w:rFonts w:ascii="Times New Roman" w:eastAsia="Times New Roman" w:hAnsi="Times New Roman" w:cs="Times New Roman"/>
          <w:color w:val="000000"/>
          <w:u w:val="single"/>
        </w:rPr>
        <w:t>. On virtually any proposed list of intrinsic values and disvalues</w:t>
      </w:r>
      <w:r>
        <w:rPr>
          <w:rFonts w:ascii="Times New Roman" w:eastAsia="Times New Roman" w:hAnsi="Times New Roman" w:cs="Times New Roman"/>
          <w:color w:val="000000"/>
          <w:sz w:val="16"/>
          <w:szCs w:val="16"/>
        </w:rPr>
        <w:t xml:space="preserve"> (we will look at some of them below), </w:t>
      </w:r>
      <w:r>
        <w:rPr>
          <w:rFonts w:ascii="Times New Roman" w:eastAsia="Times New Roman" w:hAnsi="Times New Roman" w:cs="Times New Roman"/>
          <w:color w:val="000000"/>
          <w:u w:val="single"/>
        </w:rPr>
        <w:t>pleasure is included among the intrinsic values and pain among the intrinsic disvalues</w:t>
      </w:r>
      <w:r>
        <w:rPr>
          <w:rFonts w:ascii="Times New Roman" w:eastAsia="Times New Roman" w:hAnsi="Times New Roman" w:cs="Times New Roman"/>
          <w:b/>
          <w:color w:val="000000"/>
          <w:u w:val="single"/>
        </w:rPr>
        <w:t>.</w:t>
      </w:r>
      <w:r>
        <w:rPr>
          <w:rFonts w:ascii="Times New Roman" w:eastAsia="Times New Roman" w:hAnsi="Times New Roman" w:cs="Times New Roman"/>
          <w:color w:val="000000"/>
          <w:sz w:val="16"/>
          <w:szCs w:val="16"/>
        </w:rPr>
        <w:t xml:space="preserve"> This inclusion makes intuitive sense, moreover, for </w:t>
      </w:r>
      <w:r>
        <w:rPr>
          <w:rFonts w:ascii="Times New Roman" w:eastAsia="Times New Roman" w:hAnsi="Times New Roman" w:cs="Times New Roman"/>
          <w:b/>
          <w:color w:val="000000"/>
          <w:highlight w:val="green"/>
          <w:u w:val="single"/>
        </w:rPr>
        <w:t>there is something undeniably good about</w:t>
      </w:r>
      <w:r>
        <w:rPr>
          <w:rFonts w:ascii="Times New Roman" w:eastAsia="Times New Roman" w:hAnsi="Times New Roman" w:cs="Times New Roman"/>
          <w:b/>
          <w:color w:val="000000"/>
          <w:u w:val="single"/>
        </w:rPr>
        <w:t xml:space="preserve"> the way </w:t>
      </w:r>
      <w:r>
        <w:rPr>
          <w:rFonts w:ascii="Times New Roman" w:eastAsia="Times New Roman" w:hAnsi="Times New Roman" w:cs="Times New Roman"/>
          <w:b/>
          <w:color w:val="000000"/>
          <w:highlight w:val="green"/>
          <w:u w:val="single"/>
        </w:rPr>
        <w:t>pleasure</w:t>
      </w:r>
      <w:r>
        <w:rPr>
          <w:rFonts w:ascii="Times New Roman" w:eastAsia="Times New Roman" w:hAnsi="Times New Roman" w:cs="Times New Roman"/>
          <w:b/>
          <w:color w:val="000000"/>
          <w:u w:val="single"/>
        </w:rPr>
        <w:t xml:space="preserve"> feels and something undeniably bad about the way pain feels,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 xml:space="preserve">and neither the goodness of pleasure nor the badness of pain seems to be exhausted by the further effects that these experiences might have. </w:t>
      </w:r>
      <w:r>
        <w:rPr>
          <w:rFonts w:ascii="Times New Roman" w:eastAsia="Times New Roman" w:hAnsi="Times New Roman" w:cs="Times New Roman"/>
          <w:color w:val="000000"/>
          <w:sz w:val="16"/>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rFonts w:ascii="Times New Roman" w:eastAsia="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rFonts w:ascii="Times New Roman" w:eastAsia="Times New Roman" w:hAnsi="Times New Roman" w:cs="Times New Roman"/>
          <w:color w:val="000000"/>
          <w:sz w:val="16"/>
          <w:szCs w:val="16"/>
        </w:rPr>
        <w:t xml:space="preserve"> You might answer, for example: </w:t>
      </w:r>
      <w:r>
        <w:rPr>
          <w:rFonts w:ascii="Times New Roman" w:eastAsia="Times New Roman" w:hAnsi="Times New Roman" w:cs="Times New Roman"/>
          <w:color w:val="000000"/>
          <w:u w:val="single"/>
        </w:rPr>
        <w:t xml:space="preserve">“To buy soda.” This answer makes sense, for soda is a nice thing and you can get it at the convenience store. </w:t>
      </w:r>
      <w:r>
        <w:rPr>
          <w:rFonts w:ascii="Times New Roman" w:eastAsia="Times New Roman" w:hAnsi="Times New Roman" w:cs="Times New Roman"/>
          <w:color w:val="000000"/>
          <w:highlight w:val="green"/>
          <w:u w:val="single"/>
        </w:rPr>
        <w:t>I might</w:t>
      </w:r>
      <w:r>
        <w:rPr>
          <w:rFonts w:ascii="Times New Roman" w:eastAsia="Times New Roman" w:hAnsi="Times New Roman" w:cs="Times New Roman"/>
          <w:color w:val="000000"/>
          <w:u w:val="single"/>
        </w:rPr>
        <w:t xml:space="preserve"> further </w:t>
      </w:r>
      <w:r>
        <w:rPr>
          <w:rFonts w:ascii="Times New Roman" w:eastAsia="Times New Roman" w:hAnsi="Times New Roman" w:cs="Times New Roman"/>
          <w:color w:val="000000"/>
          <w:highlight w:val="green"/>
          <w:u w:val="single"/>
        </w:rPr>
        <w:t>inquire,</w:t>
      </w:r>
      <w:r>
        <w:rPr>
          <w:rFonts w:ascii="Times New Roman" w:eastAsia="Times New Roman" w:hAnsi="Times New Roman" w:cs="Times New Roman"/>
          <w:color w:val="000000"/>
          <w:u w:val="single"/>
        </w:rPr>
        <w:t xml:space="preserve"> however: “</w:t>
      </w:r>
      <w:r>
        <w:rPr>
          <w:rFonts w:ascii="Times New Roman" w:eastAsia="Times New Roman" w:hAnsi="Times New Roman" w:cs="Times New Roman"/>
          <w:color w:val="000000"/>
          <w:highlight w:val="green"/>
          <w:u w:val="single"/>
        </w:rPr>
        <w:t>What is buying the soda good for?</w:t>
      </w:r>
      <w:r>
        <w:rPr>
          <w:rFonts w:ascii="Times New Roman" w:eastAsia="Times New Roman" w:hAnsi="Times New Roman" w:cs="Times New Roman"/>
          <w:color w:val="000000"/>
          <w:u w:val="single"/>
        </w:rPr>
        <w:t xml:space="preserve">” This further question can also be a reasonable one, for it need not be obvious why you want the soda. </w:t>
      </w:r>
      <w:r>
        <w:rPr>
          <w:rFonts w:ascii="Times New Roman" w:eastAsia="Times New Roman" w:hAnsi="Times New Roman" w:cs="Times New Roman"/>
          <w:color w:val="000000"/>
          <w:highlight w:val="green"/>
          <w:u w:val="single"/>
        </w:rPr>
        <w:t>You might answer: “</w:t>
      </w:r>
      <w:r>
        <w:rPr>
          <w:rFonts w:ascii="Times New Roman" w:eastAsia="Times New Roman" w:hAnsi="Times New Roman" w:cs="Times New Roman"/>
          <w:color w:val="000000"/>
          <w:u w:val="single"/>
        </w:rPr>
        <w:t xml:space="preserve">Well, </w:t>
      </w:r>
      <w:r>
        <w:rPr>
          <w:rFonts w:ascii="Times New Roman" w:eastAsia="Times New Roman" w:hAnsi="Times New Roman" w:cs="Times New Roman"/>
          <w:color w:val="000000"/>
          <w:highlight w:val="green"/>
          <w:u w:val="single"/>
        </w:rPr>
        <w:t>I want</w:t>
      </w:r>
      <w:r>
        <w:rPr>
          <w:rFonts w:ascii="Times New Roman" w:eastAsia="Times New Roman" w:hAnsi="Times New Roman" w:cs="Times New Roman"/>
          <w:color w:val="000000"/>
          <w:u w:val="single"/>
        </w:rPr>
        <w:t xml:space="preserve"> it for </w:t>
      </w:r>
      <w:r>
        <w:rPr>
          <w:rFonts w:ascii="Times New Roman" w:eastAsia="Times New Roman" w:hAnsi="Times New Roman" w:cs="Times New Roman"/>
          <w:color w:val="000000"/>
          <w:highlight w:val="green"/>
          <w:u w:val="single"/>
        </w:rPr>
        <w:t>the pleasure of drinking it.” If I</w:t>
      </w:r>
      <w:r>
        <w:rPr>
          <w:rFonts w:ascii="Times New Roman" w:eastAsia="Times New Roman" w:hAnsi="Times New Roman" w:cs="Times New Roman"/>
          <w:color w:val="000000"/>
          <w:u w:val="single"/>
        </w:rPr>
        <w:t xml:space="preserve"> then proceed by </w:t>
      </w:r>
      <w:r>
        <w:rPr>
          <w:rFonts w:ascii="Times New Roman" w:eastAsia="Times New Roman" w:hAnsi="Times New Roman" w:cs="Times New Roman"/>
          <w:color w:val="000000"/>
          <w:highlight w:val="green"/>
          <w:u w:val="single"/>
        </w:rPr>
        <w:t>ask</w:t>
      </w:r>
      <w:r>
        <w:rPr>
          <w:rFonts w:ascii="Times New Roman" w:eastAsia="Times New Roman" w:hAnsi="Times New Roman" w:cs="Times New Roman"/>
          <w:color w:val="000000"/>
          <w:u w:val="single"/>
        </w:rPr>
        <w:t xml:space="preserve">ing “But </w:t>
      </w:r>
      <w:r>
        <w:rPr>
          <w:rFonts w:ascii="Times New Roman" w:eastAsia="Times New Roman" w:hAnsi="Times New Roman" w:cs="Times New Roman"/>
          <w:color w:val="000000"/>
          <w:highlight w:val="green"/>
          <w:u w:val="single"/>
        </w:rPr>
        <w:t>what is</w:t>
      </w:r>
      <w:r>
        <w:rPr>
          <w:rFonts w:ascii="Times New Roman" w:eastAsia="Times New Roman" w:hAnsi="Times New Roman" w:cs="Times New Roman"/>
          <w:color w:val="000000"/>
          <w:u w:val="single"/>
        </w:rPr>
        <w:t xml:space="preserve"> the </w:t>
      </w:r>
      <w:r>
        <w:rPr>
          <w:rFonts w:ascii="Times New Roman" w:eastAsia="Times New Roman" w:hAnsi="Times New Roman" w:cs="Times New Roman"/>
          <w:color w:val="000000"/>
          <w:highlight w:val="green"/>
          <w:u w:val="single"/>
        </w:rPr>
        <w:t>pleasure</w:t>
      </w:r>
      <w:r>
        <w:rPr>
          <w:rFonts w:ascii="Times New Roman" w:eastAsia="Times New Roman" w:hAnsi="Times New Roman" w:cs="Times New Roman"/>
          <w:color w:val="000000"/>
          <w:u w:val="single"/>
        </w:rPr>
        <w:t xml:space="preserve"> of drinking the soda </w:t>
      </w:r>
      <w:r>
        <w:rPr>
          <w:rFonts w:ascii="Times New Roman" w:eastAsia="Times New Roman" w:hAnsi="Times New Roman" w:cs="Times New Roman"/>
          <w:color w:val="000000"/>
          <w:highlight w:val="green"/>
          <w:u w:val="single"/>
        </w:rPr>
        <w:t>good for?” the discussion</w:t>
      </w:r>
      <w:r>
        <w:rPr>
          <w:rFonts w:ascii="Times New Roman" w:eastAsia="Times New Roman" w:hAnsi="Times New Roman" w:cs="Times New Roman"/>
          <w:color w:val="000000"/>
          <w:u w:val="single"/>
        </w:rPr>
        <w:t xml:space="preserve"> is likely to </w:t>
      </w:r>
      <w:r>
        <w:rPr>
          <w:rFonts w:ascii="Times New Roman" w:eastAsia="Times New Roman" w:hAnsi="Times New Roman" w:cs="Times New Roman"/>
          <w:color w:val="000000"/>
          <w:highlight w:val="green"/>
          <w:u w:val="single"/>
        </w:rPr>
        <w:t>reach an</w:t>
      </w:r>
      <w:r>
        <w:rPr>
          <w:rFonts w:ascii="Times New Roman" w:eastAsia="Times New Roman" w:hAnsi="Times New Roman" w:cs="Times New Roman"/>
          <w:color w:val="000000"/>
          <w:u w:val="single"/>
        </w:rPr>
        <w:t xml:space="preserve"> awkward </w:t>
      </w:r>
      <w:r>
        <w:rPr>
          <w:rFonts w:ascii="Times New Roman" w:eastAsia="Times New Roman" w:hAnsi="Times New Roman" w:cs="Times New Roman"/>
          <w:color w:val="000000"/>
          <w:highlight w:val="green"/>
          <w:u w:val="single"/>
        </w:rPr>
        <w:t>end.</w:t>
      </w:r>
      <w:r>
        <w:rPr>
          <w:rFonts w:ascii="Times New Roman" w:eastAsia="Times New Roman" w:hAnsi="Times New Roman" w:cs="Times New Roman"/>
          <w:color w:val="000000"/>
          <w:u w:val="single"/>
        </w:rPr>
        <w:t xml:space="preserve"> The reason is that the pleasure is not good for anything further</w:t>
      </w:r>
      <w:r>
        <w:rPr>
          <w:rFonts w:ascii="Times New Roman" w:eastAsia="Times New Roman" w:hAnsi="Times New Roman" w:cs="Times New Roman"/>
          <w:color w:val="000000"/>
          <w:sz w:val="16"/>
          <w:szCs w:val="16"/>
        </w:rPr>
        <w:t>; it is simply that for which going to the convenience store and buying the soda is good. 3 As Aristotle observes: “</w:t>
      </w:r>
      <w:r>
        <w:rPr>
          <w:rFonts w:ascii="Times New Roman" w:eastAsia="Times New Roman" w:hAnsi="Times New Roman" w:cs="Times New Roman"/>
          <w:b/>
          <w:color w:val="000000"/>
          <w:highlight w:val="green"/>
          <w:u w:val="single"/>
        </w:rPr>
        <w:t>We never ask</w:t>
      </w:r>
      <w:r>
        <w:rPr>
          <w:rFonts w:ascii="Times New Roman" w:eastAsia="Times New Roman" w:hAnsi="Times New Roman" w:cs="Times New Roman"/>
          <w:b/>
          <w:color w:val="000000"/>
          <w:u w:val="single"/>
        </w:rPr>
        <w:t xml:space="preserve"> what </w:t>
      </w:r>
      <w:proofErr w:type="spellStart"/>
      <w:r>
        <w:rPr>
          <w:rFonts w:ascii="Times New Roman" w:eastAsia="Times New Roman" w:hAnsi="Times New Roman" w:cs="Times New Roman"/>
          <w:b/>
          <w:color w:val="000000"/>
          <w:highlight w:val="green"/>
          <w:u w:val="single"/>
        </w:rPr>
        <w:t>her</w:t>
      </w:r>
      <w:r>
        <w:rPr>
          <w:rFonts w:ascii="Times New Roman" w:eastAsia="Times New Roman" w:hAnsi="Times New Roman" w:cs="Times New Roman"/>
          <w:strike/>
          <w:color w:val="000000"/>
          <w:sz w:val="16"/>
          <w:szCs w:val="16"/>
        </w:rPr>
        <w:t>is</w:t>
      </w:r>
      <w:proofErr w:type="spellEnd"/>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highlight w:val="green"/>
          <w:u w:val="single"/>
        </w:rPr>
        <w:t>end is</w:t>
      </w:r>
      <w:r>
        <w:rPr>
          <w:rFonts w:ascii="Times New Roman" w:eastAsia="Times New Roman" w:hAnsi="Times New Roman" w:cs="Times New Roman"/>
          <w:b/>
          <w:color w:val="000000"/>
          <w:u w:val="single"/>
        </w:rPr>
        <w:t xml:space="preserve"> in being pleased, </w:t>
      </w:r>
      <w:r>
        <w:rPr>
          <w:rFonts w:ascii="Times New Roman" w:eastAsia="Times New Roman" w:hAnsi="Times New Roman" w:cs="Times New Roman"/>
          <w:b/>
          <w:color w:val="000000"/>
          <w:highlight w:val="green"/>
          <w:u w:val="single"/>
        </w:rPr>
        <w:t>because we assume that pleasure is</w:t>
      </w:r>
      <w:r>
        <w:rPr>
          <w:rFonts w:ascii="Times New Roman" w:eastAsia="Times New Roman" w:hAnsi="Times New Roman" w:cs="Times New Roman"/>
          <w:b/>
          <w:color w:val="000000"/>
          <w:u w:val="single"/>
        </w:rPr>
        <w:t xml:space="preserve"> choice </w:t>
      </w:r>
      <w:r>
        <w:rPr>
          <w:rFonts w:ascii="Times New Roman" w:eastAsia="Times New Roman" w:hAnsi="Times New Roman" w:cs="Times New Roman"/>
          <w:b/>
          <w:color w:val="000000"/>
          <w:highlight w:val="green"/>
          <w:u w:val="single"/>
        </w:rPr>
        <w:t>worthy in itself.</w:t>
      </w:r>
      <w:r>
        <w:rPr>
          <w:rFonts w:ascii="Times New Roman" w:eastAsia="Times New Roman" w:hAnsi="Times New Roman" w:cs="Times New Roman"/>
          <w:color w:val="000000"/>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rFonts w:ascii="Times New Roman" w:eastAsia="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Pr>
          <w:rFonts w:ascii="Times New Roman" w:eastAsia="Times New Roman" w:hAnsi="Times New Roman" w:cs="Times New Roman"/>
          <w:color w:val="000000"/>
          <w:sz w:val="16"/>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xml:space="preserve"> (so-called “noble pains”), and (4) that pain </w:t>
      </w:r>
      <w:proofErr w:type="spellStart"/>
      <w:r>
        <w:rPr>
          <w:rFonts w:ascii="Times New Roman" w:eastAsia="Times New Roman" w:hAnsi="Times New Roman" w:cs="Times New Roman"/>
          <w:color w:val="000000"/>
          <w:sz w:val="16"/>
          <w:szCs w:val="16"/>
        </w:rPr>
        <w:t>asymbolia</w:t>
      </w:r>
      <w:proofErr w:type="spellEnd"/>
      <w:r>
        <w:rPr>
          <w:rFonts w:ascii="Times New Roman" w:eastAsia="Times New Roman" w:hAnsi="Times New Roman" w:cs="Times New Roman"/>
          <w:color w:val="000000"/>
          <w:sz w:val="16"/>
          <w:szCs w:val="16"/>
        </w:rPr>
        <w:t xml:space="preserve">, masochism, and practices such as wiggling a loose tooth render it implausible that pain is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I shall argue that these objections fail.  </w:t>
      </w:r>
    </w:p>
    <w:p w:rsidR="00FA364E" w:rsidRPr="00730CE9" w:rsidRDefault="00FA364E" w:rsidP="00FA364E">
      <w:pPr>
        <w:pStyle w:val="Heading4"/>
        <w:rPr>
          <w:rFonts w:cs="Arial"/>
          <w:szCs w:val="26"/>
        </w:rPr>
      </w:pPr>
      <w:r>
        <w:rPr>
          <w:rFonts w:cs="Arial"/>
          <w:szCs w:val="26"/>
        </w:rPr>
        <w:t>Extinction</w:t>
      </w:r>
      <w:r w:rsidRPr="00730CE9">
        <w:rPr>
          <w:rFonts w:cs="Arial"/>
          <w:szCs w:val="26"/>
        </w:rPr>
        <w:t xml:space="preserve"> outweighs---it’s the upmost moral evil and disavowal of the risk makes it more likely.</w:t>
      </w:r>
    </w:p>
    <w:p w:rsidR="00FA364E" w:rsidRPr="00AE4834" w:rsidRDefault="00FA364E" w:rsidP="00FA364E">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5"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rsidR="00FA364E" w:rsidRPr="00AE4834" w:rsidRDefault="00FA364E" w:rsidP="00FA364E">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lastRenderedPageBreak/>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lastRenderedPageBreak/>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proofErr w:type="spellStart"/>
      <w:r w:rsidRPr="00AE4834">
        <w:rPr>
          <w:rFonts w:eastAsia="Calibri"/>
          <w:sz w:val="8"/>
        </w:rPr>
        <w:t>rejectable</w:t>
      </w:r>
      <w:proofErr w:type="spellEnd"/>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proofErr w:type="spellStart"/>
      <w:r w:rsidRPr="00AE4834">
        <w:rPr>
          <w:rFonts w:eastAsia="Calibri"/>
          <w:sz w:val="8"/>
        </w:rPr>
        <w:t>rejectable</w:t>
      </w:r>
      <w:proofErr w:type="spellEnd"/>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rsidR="00FA364E" w:rsidRPr="00730CE9" w:rsidRDefault="00FA364E" w:rsidP="00FA364E">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FA364E" w:rsidRPr="00AE4834" w:rsidRDefault="00FA364E" w:rsidP="00FA364E">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FA364E" w:rsidRPr="00AE4834" w:rsidRDefault="00FA364E" w:rsidP="00FA364E">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 xml:space="preserve">faced with an uncertain future, the only wise thing we can do is </w:t>
      </w:r>
      <w:r w:rsidRPr="000A2C32">
        <w:rPr>
          <w:rStyle w:val="Emphasis"/>
          <w:highlight w:val="cyan"/>
        </w:rPr>
        <w:lastRenderedPageBreak/>
        <w:t>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FA364E" w:rsidRPr="00FA364E" w:rsidRDefault="00FA364E" w:rsidP="00FA364E"/>
    <w:p w:rsidR="00580A3F" w:rsidRDefault="00580A3F" w:rsidP="00580A3F">
      <w:pPr>
        <w:pStyle w:val="Heading4"/>
      </w:pPr>
      <w:r w:rsidRPr="00CE5D2F">
        <w:lastRenderedPageBreak/>
        <w:t xml:space="preserve">The role of the ballot is to </w:t>
      </w:r>
      <w:r>
        <w:t>vote for the team who best saves the lives of people</w:t>
      </w:r>
    </w:p>
    <w:p w:rsidR="00580A3F" w:rsidRPr="001736B8" w:rsidRDefault="00580A3F" w:rsidP="00580A3F">
      <w:pPr>
        <w:pStyle w:val="Heading4"/>
        <w:rPr>
          <w:rFonts w:cs="Calibri"/>
        </w:rPr>
      </w:pPr>
      <w:r w:rsidRPr="001736B8">
        <w:rPr>
          <w:rFonts w:cs="Calibri"/>
        </w:rPr>
        <w:t>Apocalyptic images challenge dominant power structures – they contest the implausibility of inequitable structures producing catastrophe and generate imagination of futures of social justice outside of current narratives</w:t>
      </w:r>
    </w:p>
    <w:p w:rsidR="00580A3F" w:rsidRPr="001736B8" w:rsidRDefault="00580A3F" w:rsidP="00580A3F">
      <w:r w:rsidRPr="001736B8">
        <w:t xml:space="preserve">Jessica </w:t>
      </w:r>
      <w:r w:rsidRPr="001736B8">
        <w:rPr>
          <w:rStyle w:val="Style13ptBold"/>
        </w:rPr>
        <w:t>Hurley 17</w:t>
      </w:r>
      <w:r w:rsidRPr="001736B8">
        <w:t xml:space="preserve">, Assistant Professor in the Humanities at the University of Chicago, “Impossible Futures: Fictions of Risk in the Longue Durée”, Duke University Press, </w:t>
      </w:r>
      <w:hyperlink r:id="rId6" w:history="1">
        <w:r w:rsidRPr="001736B8">
          <w:rPr>
            <w:rStyle w:val="Hyperlink"/>
          </w:rPr>
          <w:t>https://read.dukeupress.edu/american-literature/article/89/4/761/132823/Impossible-Futures-Fictions-of-Risk-in-the-Longue</w:t>
        </w:r>
      </w:hyperlink>
    </w:p>
    <w:p w:rsidR="00580A3F" w:rsidRPr="001736B8" w:rsidRDefault="00580A3F" w:rsidP="00580A3F">
      <w:pPr>
        <w:pStyle w:val="ListParagraph"/>
        <w:numPr>
          <w:ilvl w:val="0"/>
          <w:numId w:val="19"/>
        </w:numPr>
      </w:pPr>
      <w:proofErr w:type="spellStart"/>
      <w:r w:rsidRPr="001736B8">
        <w:t>Squo</w:t>
      </w:r>
      <w:proofErr w:type="spellEnd"/>
      <w:r w:rsidRPr="001736B8">
        <w:t xml:space="preserve"> power structures (i.e. what the K criticizes) paint themselves as stable/inevitable to project their power and maintain dominance</w:t>
      </w:r>
    </w:p>
    <w:p w:rsidR="00580A3F" w:rsidRPr="001736B8" w:rsidRDefault="00580A3F" w:rsidP="00580A3F">
      <w:pPr>
        <w:pStyle w:val="ListParagraph"/>
        <w:numPr>
          <w:ilvl w:val="0"/>
          <w:numId w:val="19"/>
        </w:numPr>
      </w:pPr>
      <w:r w:rsidRPr="001736B8">
        <w:t xml:space="preserve">Questioning that stability thru extinction narratives questions </w:t>
      </w:r>
      <w:proofErr w:type="spellStart"/>
      <w:r w:rsidRPr="001736B8">
        <w:t>squo</w:t>
      </w:r>
      <w:proofErr w:type="spellEnd"/>
      <w:r w:rsidRPr="001736B8">
        <w:t xml:space="preserve"> world orders </w:t>
      </w:r>
      <w:proofErr w:type="spellStart"/>
      <w:r w:rsidRPr="001736B8">
        <w:t>bc</w:t>
      </w:r>
      <w:proofErr w:type="spellEnd"/>
      <w:r w:rsidRPr="001736B8">
        <w:t xml:space="preserve"> it calls into ques the idea of </w:t>
      </w:r>
      <w:proofErr w:type="spellStart"/>
      <w:r w:rsidRPr="001736B8">
        <w:t>squo</w:t>
      </w:r>
      <w:proofErr w:type="spellEnd"/>
      <w:r w:rsidRPr="001736B8">
        <w:t xml:space="preserve"> world stability which allows us to envision alternative worlds/future i.e. one where it fails and causes extinction</w:t>
      </w:r>
    </w:p>
    <w:p w:rsidR="00580A3F" w:rsidRPr="001736B8" w:rsidRDefault="00580A3F" w:rsidP="00580A3F">
      <w:pPr>
        <w:pStyle w:val="ListParagraph"/>
        <w:numPr>
          <w:ilvl w:val="0"/>
          <w:numId w:val="19"/>
        </w:numPr>
      </w:pPr>
      <w:r w:rsidRPr="001736B8">
        <w:t xml:space="preserve">Justifies extinction focus and preventing extinction in the name of changing those </w:t>
      </w:r>
      <w:proofErr w:type="spellStart"/>
      <w:r w:rsidRPr="001736B8">
        <w:t>squo</w:t>
      </w:r>
      <w:proofErr w:type="spellEnd"/>
      <w:r w:rsidRPr="001736B8">
        <w:t xml:space="preserve"> structures</w:t>
      </w:r>
    </w:p>
    <w:p w:rsidR="00580A3F" w:rsidRPr="001736B8" w:rsidRDefault="00580A3F" w:rsidP="00580A3F">
      <w:pPr>
        <w:rPr>
          <w:sz w:val="12"/>
        </w:rPr>
      </w:pPr>
      <w:r w:rsidRPr="001736B8">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1736B8">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736B8">
        <w:t xml:space="preserve">looks closely at social and environmental changes in process and </w:t>
      </w:r>
      <w:r w:rsidRPr="001736B8">
        <w:rPr>
          <w:rStyle w:val="StyleUnderline"/>
        </w:rPr>
        <w:t>recognizes crisis as a place where people dwell</w:t>
      </w:r>
      <w:r w:rsidRPr="001736B8">
        <w:t>” (202-3). In a world of threat, Buell demands a realism that might help us see risks more clearly and aid our survival.</w:t>
      </w:r>
      <w:r w:rsidRPr="001736B8">
        <w:rPr>
          <w:sz w:val="12"/>
        </w:rPr>
        <w:t>¶</w:t>
      </w:r>
      <w:r w:rsidRPr="001736B8">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1736B8">
        <w:rPr>
          <w:rStyle w:val="StyleUnderline"/>
        </w:rPr>
        <w:t xml:space="preserve">This essay argues for the </w:t>
      </w:r>
      <w:r w:rsidRPr="00D03231">
        <w:rPr>
          <w:rStyle w:val="StyleUnderline"/>
          <w:highlight w:val="green"/>
        </w:rPr>
        <w:t xml:space="preserve">continuing importance of apocalyptic narrative </w:t>
      </w:r>
      <w:r w:rsidRPr="001736B8">
        <w:rPr>
          <w:rStyle w:val="StyleUnderline"/>
        </w:rPr>
        <w:t>forms in representations of</w:t>
      </w:r>
      <w:r w:rsidRPr="001736B8">
        <w:t xml:space="preserve"> environmental </w:t>
      </w:r>
      <w:r w:rsidRPr="001736B8">
        <w:rPr>
          <w:rStyle w:val="StyleUnderline"/>
        </w:rPr>
        <w:t xml:space="preserve">risk </w:t>
      </w:r>
      <w:r w:rsidRPr="00D03231">
        <w:rPr>
          <w:rStyle w:val="StyleUnderline"/>
          <w:highlight w:val="green"/>
        </w:rPr>
        <w:t>to disrupt conservative realisms that maintain the</w:t>
      </w:r>
      <w:r w:rsidRPr="001736B8">
        <w:rPr>
          <w:rStyle w:val="StyleUnderline"/>
        </w:rPr>
        <w:t xml:space="preserve"> </w:t>
      </w:r>
      <w:proofErr w:type="spellStart"/>
      <w:r w:rsidRPr="001736B8">
        <w:rPr>
          <w:rStyle w:val="StyleUnderline"/>
        </w:rPr>
        <w:t>statu</w:t>
      </w:r>
      <w:r w:rsidRPr="00D03231">
        <w:rPr>
          <w:rStyle w:val="StyleUnderline"/>
          <w:highlight w:val="green"/>
        </w:rPr>
        <w:t>squo</w:t>
      </w:r>
      <w:proofErr w:type="spellEnd"/>
      <w:r w:rsidRPr="00D03231">
        <w:rPr>
          <w:highlight w:val="green"/>
        </w:rPr>
        <w:t>.</w:t>
      </w:r>
      <w:r w:rsidRPr="001736B8">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D03231">
        <w:rPr>
          <w:rStyle w:val="StyleUnderline"/>
          <w:highlight w:val="green"/>
        </w:rPr>
        <w:t xml:space="preserve">state logics of </w:t>
      </w:r>
      <w:r w:rsidRPr="00D03231">
        <w:rPr>
          <w:rStyle w:val="Emphasis"/>
          <w:highlight w:val="green"/>
        </w:rPr>
        <w:t>implausibility</w:t>
      </w:r>
      <w:r w:rsidRPr="001736B8">
        <w:rPr>
          <w:rStyle w:val="Emphasis"/>
        </w:rPr>
        <w:t xml:space="preserve"> </w:t>
      </w:r>
      <w:r w:rsidRPr="001736B8">
        <w:t xml:space="preserve">that </w:t>
      </w:r>
      <w:r w:rsidRPr="001736B8">
        <w:rPr>
          <w:rStyle w:val="StyleUnderline"/>
        </w:rPr>
        <w:t xml:space="preserve">have long </w:t>
      </w:r>
      <w:r w:rsidRPr="00D03231">
        <w:rPr>
          <w:rStyle w:val="StyleUnderline"/>
          <w:highlight w:val="green"/>
        </w:rPr>
        <w:t>undergird</w:t>
      </w:r>
      <w:r w:rsidRPr="001736B8">
        <w:rPr>
          <w:rStyle w:val="StyleUnderline"/>
        </w:rPr>
        <w:t xml:space="preserve">ed settler colonialism in </w:t>
      </w:r>
      <w:r w:rsidRPr="00D03231">
        <w:rPr>
          <w:rStyle w:val="StyleUnderline"/>
          <w:highlight w:val="green"/>
        </w:rPr>
        <w:t>the United States</w:t>
      </w:r>
      <w:r w:rsidRPr="001736B8">
        <w:t xml:space="preserve">. In contrast, Leslie Marmon Silko’s contemporaneous novel Almanac of the Dead (1991) uses its </w:t>
      </w:r>
      <w:r w:rsidRPr="001736B8">
        <w:rPr>
          <w:rStyle w:val="StyleUnderline"/>
        </w:rPr>
        <w:t xml:space="preserve">apocalyptic form to deconstruct the claims to verisimilitude that undergird state realism, </w:t>
      </w:r>
      <w:r w:rsidRPr="00D03231">
        <w:rPr>
          <w:rStyle w:val="StyleUnderline"/>
          <w:highlight w:val="green"/>
        </w:rPr>
        <w:t>transform</w:t>
      </w:r>
      <w:r w:rsidRPr="001736B8">
        <w:rPr>
          <w:rStyle w:val="StyleUnderline"/>
        </w:rPr>
        <w:t xml:space="preserve">ing </w:t>
      </w:r>
      <w:r w:rsidRPr="00D03231">
        <w:rPr>
          <w:rStyle w:val="StyleUnderline"/>
          <w:highlight w:val="green"/>
        </w:rPr>
        <w:t xml:space="preserve">nuclear waste into a prophecy of the end of the United States rather than a means for imagining its </w:t>
      </w:r>
      <w:r w:rsidRPr="00D03231">
        <w:rPr>
          <w:rStyle w:val="StyleUnderline"/>
          <w:highlight w:val="green"/>
        </w:rPr>
        <w:lastRenderedPageBreak/>
        <w:t>continuation</w:t>
      </w:r>
      <w:r w:rsidRPr="001736B8">
        <w:rPr>
          <w:rStyle w:val="StyleUnderline"/>
        </w:rPr>
        <w:t>.</w:t>
      </w:r>
      <w:r w:rsidRPr="001736B8">
        <w:t xml:space="preserve"> In Almanac of the Dead, the presence of nuclear waste introjects </w:t>
      </w:r>
      <w:r w:rsidRPr="001736B8">
        <w:rPr>
          <w:rStyle w:val="StyleUnderline"/>
        </w:rPr>
        <w:t>a deep-time perspective into contemporary America</w:t>
      </w:r>
      <w:r w:rsidRPr="001736B8">
        <w:t xml:space="preserve">, </w:t>
      </w:r>
      <w:r w:rsidRPr="00D03231">
        <w:rPr>
          <w:rStyle w:val="StyleUnderline"/>
          <w:highlight w:val="green"/>
        </w:rPr>
        <w:t>transform</w:t>
      </w:r>
      <w:r w:rsidRPr="001736B8">
        <w:t xml:space="preserve">ing </w:t>
      </w:r>
      <w:r w:rsidRPr="001736B8">
        <w:rPr>
          <w:rStyle w:val="StyleUnderline"/>
        </w:rPr>
        <w:t>the</w:t>
      </w:r>
      <w:r w:rsidRPr="001736B8">
        <w:t xml:space="preserve"> </w:t>
      </w:r>
      <w:r w:rsidRPr="00D03231">
        <w:rPr>
          <w:rStyle w:val="StyleUnderline"/>
          <w:highlight w:val="green"/>
        </w:rPr>
        <w:t xml:space="preserve">present into a </w:t>
      </w:r>
      <w:r w:rsidRPr="00D03231">
        <w:rPr>
          <w:rStyle w:val="Emphasis"/>
          <w:highlight w:val="green"/>
        </w:rPr>
        <w:t>speculative space</w:t>
      </w:r>
      <w:r w:rsidRPr="00D03231">
        <w:rPr>
          <w:rStyle w:val="StyleUnderline"/>
          <w:highlight w:val="green"/>
        </w:rPr>
        <w:t xml:space="preserve"> where</w:t>
      </w:r>
      <w:r w:rsidRPr="001736B8">
        <w:t xml:space="preserve"> environmental </w:t>
      </w:r>
      <w:r w:rsidRPr="00D03231">
        <w:rPr>
          <w:rStyle w:val="StyleUnderline"/>
          <w:highlight w:val="green"/>
        </w:rPr>
        <w:t xml:space="preserve">catastrophe produces not only </w:t>
      </w:r>
      <w:r w:rsidRPr="00D03231">
        <w:rPr>
          <w:rStyle w:val="Emphasis"/>
          <w:highlight w:val="green"/>
        </w:rPr>
        <w:t>unevenly distributed damage</w:t>
      </w:r>
      <w:r w:rsidRPr="00D03231">
        <w:rPr>
          <w:highlight w:val="green"/>
        </w:rPr>
        <w:t xml:space="preserve"> </w:t>
      </w:r>
      <w:r w:rsidRPr="00D03231">
        <w:rPr>
          <w:rStyle w:val="StyleUnderline"/>
          <w:highlight w:val="green"/>
        </w:rPr>
        <w:t>but also revolutionary forms of social justice</w:t>
      </w:r>
      <w:r w:rsidRPr="001736B8">
        <w:rPr>
          <w:rStyle w:val="StyleUnderline"/>
        </w:rPr>
        <w:t xml:space="preserve"> that insist on a truth that probability modeling cannot contain: that </w:t>
      </w:r>
      <w:r w:rsidRPr="00D03231">
        <w:rPr>
          <w:rStyle w:val="StyleUnderline"/>
          <w:highlight w:val="green"/>
        </w:rPr>
        <w:t>the future will be</w:t>
      </w:r>
      <w:r w:rsidRPr="00D03231">
        <w:rPr>
          <w:highlight w:val="green"/>
        </w:rPr>
        <w:t xml:space="preserve"> </w:t>
      </w:r>
      <w:r w:rsidRPr="00D03231">
        <w:rPr>
          <w:rStyle w:val="Emphasis"/>
          <w:highlight w:val="green"/>
        </w:rPr>
        <w:t>unimaginably different</w:t>
      </w:r>
      <w:r w:rsidRPr="00D03231">
        <w:rPr>
          <w:rStyle w:val="StyleUnderline"/>
          <w:highlight w:val="green"/>
        </w:rPr>
        <w:t xml:space="preserve"> from the present</w:t>
      </w:r>
      <w:r w:rsidRPr="001736B8">
        <w:rPr>
          <w:rStyle w:val="StyleUnderline"/>
        </w:rPr>
        <w:t>, while the present, too, might yet be utterly different from the real that we think we know</w:t>
      </w:r>
      <w:r w:rsidRPr="001736B8">
        <w:t>.</w:t>
      </w:r>
      <w:r w:rsidRPr="001736B8">
        <w:rPr>
          <w:sz w:val="12"/>
        </w:rPr>
        <w:t>¶</w:t>
      </w:r>
      <w:r w:rsidRPr="001736B8">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736B8">
        <w:t>Wyck</w:t>
      </w:r>
      <w:proofErr w:type="spellEnd"/>
      <w:r w:rsidRPr="001736B8">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1736B8">
        <w:rPr>
          <w:rStyle w:val="StyleUnderline"/>
        </w:rPr>
        <w:t xml:space="preserve">the </w:t>
      </w:r>
      <w:r w:rsidRPr="00D03231">
        <w:rPr>
          <w:rStyle w:val="StyleUnderline"/>
          <w:highlight w:val="green"/>
        </w:rPr>
        <w:t>apocalyptic mode</w:t>
      </w:r>
      <w:r w:rsidRPr="001736B8">
        <w:t xml:space="preserve"> </w:t>
      </w:r>
      <w:r w:rsidRPr="001736B8">
        <w:rPr>
          <w:rStyle w:val="StyleUnderline"/>
        </w:rPr>
        <w:t>in deep time</w:t>
      </w:r>
      <w:r w:rsidRPr="001736B8">
        <w:t xml:space="preserve"> </w:t>
      </w:r>
      <w:r w:rsidRPr="00D03231">
        <w:rPr>
          <w:rStyle w:val="StyleUnderline"/>
          <w:highlight w:val="green"/>
        </w:rPr>
        <w:t>allows narratives</w:t>
      </w:r>
      <w:r w:rsidRPr="001736B8">
        <w:rPr>
          <w:rStyle w:val="StyleUnderline"/>
        </w:rPr>
        <w:t xml:space="preserve"> of</w:t>
      </w:r>
      <w:r w:rsidRPr="001736B8">
        <w:t xml:space="preserve"> environmental </w:t>
      </w:r>
      <w:r w:rsidRPr="001736B8">
        <w:rPr>
          <w:rStyle w:val="StyleUnderline"/>
        </w:rPr>
        <w:t xml:space="preserve">harm and danger </w:t>
      </w:r>
      <w:r w:rsidRPr="00D03231">
        <w:rPr>
          <w:rStyle w:val="StyleUnderline"/>
          <w:highlight w:val="green"/>
        </w:rPr>
        <w:t>to move beyond the paranoid logic of risk</w:t>
      </w:r>
      <w:r w:rsidRPr="001736B8">
        <w:rPr>
          <w:rStyle w:val="StyleUnderline"/>
        </w:rPr>
        <w:t>. In the world of deep time</w:t>
      </w:r>
      <w:r w:rsidRPr="001736B8">
        <w:t xml:space="preserve">, all that might come to pass will come to pass, sooner or later. </w:t>
      </w:r>
      <w:r w:rsidRPr="001736B8">
        <w:rPr>
          <w:rStyle w:val="StyleUnderline"/>
        </w:rPr>
        <w:t>The endless maybes of risk become certainties. The</w:t>
      </w:r>
      <w:r w:rsidRPr="00D03231">
        <w:rPr>
          <w:rStyle w:val="StyleUnderline"/>
          <w:highlight w:val="green"/>
        </w:rPr>
        <w:t xml:space="preserve"> impossibilities of our own deaths and the deaths of everything else will come.</w:t>
      </w:r>
      <w:r w:rsidRPr="00D03231">
        <w:rPr>
          <w:highlight w:val="green"/>
        </w:rPr>
        <w:t xml:space="preserve"> </w:t>
      </w:r>
      <w:r w:rsidRPr="00D03231">
        <w:rPr>
          <w:rStyle w:val="StyleUnderline"/>
          <w:highlight w:val="green"/>
        </w:rPr>
        <w:t>But so too will other impossibilities</w:t>
      </w:r>
      <w:r w:rsidRPr="001736B8">
        <w:t xml:space="preserve">: talking macaws and alien visitors; </w:t>
      </w:r>
      <w:r w:rsidRPr="001736B8">
        <w:rPr>
          <w:rStyle w:val="StyleUnderline"/>
        </w:rPr>
        <w:t xml:space="preserve">the end of the colonial occupation of North America, perhaps, or </w:t>
      </w:r>
      <w:r w:rsidRPr="00D03231">
        <w:rPr>
          <w:rStyle w:val="StyleUnderline"/>
          <w:highlight w:val="green"/>
        </w:rPr>
        <w:t>a</w:t>
      </w:r>
      <w:r w:rsidRPr="001736B8">
        <w:rPr>
          <w:rStyle w:val="StyleUnderline"/>
        </w:rPr>
        <w:t xml:space="preserve"> </w:t>
      </w:r>
      <w:r w:rsidRPr="001736B8">
        <w:rPr>
          <w:rStyle w:val="Emphasis"/>
        </w:rPr>
        <w:t xml:space="preserve">sudden </w:t>
      </w:r>
      <w:r w:rsidRPr="00D03231">
        <w:rPr>
          <w:rStyle w:val="Emphasis"/>
          <w:highlight w:val="green"/>
        </w:rPr>
        <w:t>human determination</w:t>
      </w:r>
      <w:r w:rsidRPr="00D03231">
        <w:rPr>
          <w:rStyle w:val="StyleUnderline"/>
          <w:highlight w:val="green"/>
        </w:rPr>
        <w:t xml:space="preserve"> to let the world live</w:t>
      </w:r>
      <w:r w:rsidRPr="001736B8">
        <w:t>. The end of capitalism may yet become more thinkable than the end of the world. Just wait long enough. Stranger things will happen.</w:t>
      </w:r>
      <w:r w:rsidRPr="001736B8">
        <w:rPr>
          <w:sz w:val="12"/>
        </w:rPr>
        <w:t xml:space="preserve">¶ </w:t>
      </w:r>
    </w:p>
    <w:p w:rsidR="00580A3F" w:rsidRDefault="00580A3F" w:rsidP="00580A3F">
      <w:pPr>
        <w:pStyle w:val="Heading3"/>
      </w:pPr>
      <w:bookmarkStart w:id="0" w:name="_GoBack"/>
      <w:bookmarkEnd w:id="0"/>
      <w:r>
        <w:lastRenderedPageBreak/>
        <w:t>Contention</w:t>
      </w:r>
    </w:p>
    <w:p w:rsidR="00580A3F" w:rsidRDefault="00580A3F" w:rsidP="00580A3F">
      <w:pPr>
        <w:pStyle w:val="Heading4"/>
      </w:pPr>
      <w:r>
        <w:t xml:space="preserve">Greater regulation of private space companies leads to less innovation and entrepreneurship </w:t>
      </w:r>
    </w:p>
    <w:p w:rsidR="00580A3F" w:rsidRPr="00910387" w:rsidRDefault="00580A3F" w:rsidP="00580A3F">
      <w:proofErr w:type="spellStart"/>
      <w:r w:rsidRPr="00DE1540">
        <w:rPr>
          <w:rStyle w:val="Style13ptBold"/>
        </w:rPr>
        <w:t>Lamine</w:t>
      </w:r>
      <w:proofErr w:type="spellEnd"/>
      <w:r w:rsidRPr="00DE1540">
        <w:rPr>
          <w:rStyle w:val="Style13ptBold"/>
        </w:rPr>
        <w:t xml:space="preserve"> et al 21</w:t>
      </w:r>
      <w:r>
        <w:t xml:space="preserve"> </w:t>
      </w:r>
      <w:r w:rsidRPr="00DE1540">
        <w:rPr>
          <w:sz w:val="16"/>
          <w:szCs w:val="16"/>
        </w:rPr>
        <w:t>(</w:t>
      </w:r>
      <w:proofErr w:type="spellStart"/>
      <w:r w:rsidRPr="00DE1540">
        <w:rPr>
          <w:sz w:val="16"/>
          <w:szCs w:val="16"/>
        </w:rPr>
        <w:t>Wadid</w:t>
      </w:r>
      <w:proofErr w:type="spellEnd"/>
      <w:r w:rsidRPr="00DE1540">
        <w:rPr>
          <w:sz w:val="16"/>
          <w:szCs w:val="16"/>
        </w:rPr>
        <w:t xml:space="preserve"> Lamine1 Alistair Anderson2 Sarah Jack3 Alain Fayolle4 1 Telfer School of Management, University of Ottawa 2 Lancaster University Management School, Lancaster University 3 House of Innovation, Stockholm School of Economics 4 Center for Innovation and Entrepreneurship Activities, University of Cagliari ), “New article examines entrepreneurship in the space industry”, Stockholm School of Economics, 2-24-21, </w:t>
      </w:r>
      <w:hyperlink r:id="rId7" w:history="1">
        <w:r w:rsidRPr="00DE1540">
          <w:rPr>
            <w:rStyle w:val="Hyperlink"/>
            <w:sz w:val="16"/>
            <w:szCs w:val="16"/>
          </w:rPr>
          <w:t>https://www.hhs.se/en/about-us/news/hoi-news/2021/new-article-examines-entrepreneurship-in-the-space-industry/</w:t>
        </w:r>
      </w:hyperlink>
      <w:r w:rsidRPr="00DE1540">
        <w:rPr>
          <w:sz w:val="16"/>
          <w:szCs w:val="16"/>
        </w:rPr>
        <w:t xml:space="preserve"> NT</w:t>
      </w:r>
    </w:p>
    <w:p w:rsidR="00580A3F" w:rsidRPr="00BE3548" w:rsidRDefault="00580A3F" w:rsidP="00580A3F">
      <w:pPr>
        <w:rPr>
          <w:sz w:val="16"/>
        </w:rPr>
      </w:pPr>
      <w:r w:rsidRPr="00BE3548">
        <w:rPr>
          <w:sz w:val="16"/>
        </w:rPr>
        <w:t xml:space="preserve">The space industry is generally perceived as very innovative. Normally, one might expect innovative environments to be conducive to entrepreneurship. </w:t>
      </w:r>
      <w:r w:rsidRPr="00BE3548">
        <w:rPr>
          <w:b/>
          <w:bCs/>
          <w:u w:val="single"/>
        </w:rPr>
        <w:t xml:space="preserve">However, the space industry seems to be an exception owing to the highly regulative impact of institutions operating within it. </w:t>
      </w:r>
      <w:r w:rsidRPr="00BE3548">
        <w:rPr>
          <w:sz w:val="16"/>
        </w:rPr>
        <w:t xml:space="preserve">Generally, institutions influence entrepreneurship and set out the “rules of the game” that shape enterprise or even prevent it. Currently, within academia, there is little research examining how institutions impact on entrepreneurship at an industry level. Studying entrepreneurship in the context of the space industry offers the opportunity to deepen academia’s understanding of industry-specific conditions that form the rules of the game for innovation. New research, conducted in part at the House of Innovation, seeks to understand how </w:t>
      </w:r>
      <w:r w:rsidRPr="00BE3548">
        <w:rPr>
          <w:b/>
          <w:bCs/>
          <w:highlight w:val="green"/>
          <w:u w:val="single"/>
        </w:rPr>
        <w:t>entrepreneurship in the space industry is</w:t>
      </w:r>
      <w:r w:rsidRPr="00BE3548">
        <w:rPr>
          <w:b/>
          <w:bCs/>
          <w:u w:val="single"/>
        </w:rPr>
        <w:t xml:space="preserve"> enabled and </w:t>
      </w:r>
      <w:r w:rsidRPr="00BE3548">
        <w:rPr>
          <w:b/>
          <w:bCs/>
          <w:highlight w:val="green"/>
          <w:u w:val="single"/>
        </w:rPr>
        <w:t>constrained by institutions</w:t>
      </w:r>
      <w:r w:rsidRPr="00BE3548">
        <w:rPr>
          <w:sz w:val="16"/>
        </w:rPr>
        <w:t xml:space="preserve">, and what this implies for the freedom to be entrepreneurial. </w:t>
      </w:r>
      <w:r w:rsidRPr="00BE3548">
        <w:rPr>
          <w:u w:val="single"/>
        </w:rPr>
        <w:t xml:space="preserve">The research findings suggest that the </w:t>
      </w:r>
      <w:r w:rsidRPr="00BE3548">
        <w:rPr>
          <w:highlight w:val="green"/>
          <w:u w:val="single"/>
        </w:rPr>
        <w:t>institutional framework has a</w:t>
      </w:r>
      <w:r w:rsidRPr="00BE3548">
        <w:rPr>
          <w:u w:val="single"/>
        </w:rPr>
        <w:t xml:space="preserve"> profoundly </w:t>
      </w:r>
      <w:r w:rsidRPr="00BE3548">
        <w:rPr>
          <w:highlight w:val="green"/>
          <w:u w:val="single"/>
        </w:rPr>
        <w:t xml:space="preserve">negative effect on </w:t>
      </w:r>
      <w:r w:rsidRPr="00BE3548">
        <w:rPr>
          <w:u w:val="single"/>
        </w:rPr>
        <w:t>start-ups and growth</w:t>
      </w:r>
      <w:r w:rsidRPr="00BE3548">
        <w:rPr>
          <w:sz w:val="16"/>
        </w:rPr>
        <w:t xml:space="preserve">. </w:t>
      </w:r>
      <w:r w:rsidRPr="00BE3548">
        <w:rPr>
          <w:b/>
          <w:bCs/>
          <w:u w:val="single"/>
        </w:rPr>
        <w:t xml:space="preserve">Formal institutional factors in the space industry discourage </w:t>
      </w:r>
      <w:r w:rsidRPr="00BE3548">
        <w:rPr>
          <w:b/>
          <w:bCs/>
          <w:highlight w:val="green"/>
          <w:u w:val="single"/>
        </w:rPr>
        <w:t>entrepreneurial initiatives</w:t>
      </w:r>
      <w:r w:rsidRPr="00BE3548">
        <w:rPr>
          <w:b/>
          <w:bCs/>
          <w:u w:val="single"/>
        </w:rPr>
        <w:t xml:space="preserve"> and stymie the growth of small firms.</w:t>
      </w:r>
      <w:r w:rsidRPr="00BE3548">
        <w:rPr>
          <w:sz w:val="16"/>
        </w:rPr>
        <w:t xml:space="preserve"> </w:t>
      </w:r>
      <w:r w:rsidRPr="00BE3548">
        <w:rPr>
          <w:u w:val="single"/>
        </w:rPr>
        <w:t>This institutional context favors the established firms that dominate the sector, challenging entrepreneurship</w:t>
      </w:r>
      <w:r w:rsidRPr="00BE3548">
        <w:rPr>
          <w:sz w:val="16"/>
        </w:rPr>
        <w:t xml:space="preserve">. To counteract this negative environment, the researchers recommend that policymakers: (1) strengthen private-public-partnership arrangements; (2) implement policies to attract venture capitalists to transform and reinvigorate the upstream segment; and (3) design specific incubation mechanisms for space start-ups. With these changes in place, the researchers remain confident that the space context could evolve into a wonderful launchpad from which entrepreneurship can take off. </w:t>
      </w:r>
      <w:r w:rsidRPr="00BE3548">
        <w:rPr>
          <w:b/>
          <w:bCs/>
          <w:u w:val="single"/>
        </w:rPr>
        <w:t xml:space="preserve">These </w:t>
      </w:r>
      <w:r w:rsidRPr="00BE3548">
        <w:rPr>
          <w:b/>
          <w:bCs/>
          <w:highlight w:val="green"/>
          <w:u w:val="single"/>
        </w:rPr>
        <w:t>findings are based on a ten-year study</w:t>
      </w:r>
      <w:r w:rsidRPr="00BE3548">
        <w:rPr>
          <w:sz w:val="16"/>
        </w:rPr>
        <w:t xml:space="preserve"> originating in an extended case study of a smaller entrepreneurial space industry firm. The case study was eventually extended to include other start-up founders and CEOs of existing businesses. </w:t>
      </w:r>
      <w:r w:rsidRPr="00BE3548">
        <w:rPr>
          <w:u w:val="single"/>
        </w:rPr>
        <w:t xml:space="preserve">Researchers then tapped into the perceptions of business angels and incubator managers and </w:t>
      </w:r>
      <w:r w:rsidRPr="00BE3548">
        <w:rPr>
          <w:highlight w:val="green"/>
          <w:u w:val="single"/>
        </w:rPr>
        <w:t>interviewed key influencers in</w:t>
      </w:r>
      <w:r w:rsidRPr="00BE3548">
        <w:rPr>
          <w:u w:val="single"/>
        </w:rPr>
        <w:t xml:space="preserve"> large </w:t>
      </w:r>
      <w:r w:rsidRPr="00BE3548">
        <w:rPr>
          <w:highlight w:val="green"/>
          <w:u w:val="single"/>
        </w:rPr>
        <w:t>space companies and</w:t>
      </w:r>
      <w:r w:rsidRPr="00BE3548">
        <w:rPr>
          <w:u w:val="single"/>
        </w:rPr>
        <w:t xml:space="preserve"> space </w:t>
      </w:r>
      <w:r w:rsidRPr="00BE3548">
        <w:rPr>
          <w:highlight w:val="green"/>
          <w:u w:val="single"/>
        </w:rPr>
        <w:t>agencies</w:t>
      </w:r>
      <w:r w:rsidRPr="00BE3548">
        <w:rPr>
          <w:u w:val="single"/>
        </w:rPr>
        <w:t>. These case studies and interviews combined yielded an appreciation of how different space industry stakeholders make sense of and inform their organizations’ entrepreneurial role and practices.</w:t>
      </w:r>
      <w:r>
        <w:rPr>
          <w:u w:val="single"/>
        </w:rPr>
        <w:t xml:space="preserve"> </w:t>
      </w:r>
    </w:p>
    <w:p w:rsidR="00580A3F" w:rsidRDefault="00580A3F" w:rsidP="00580A3F">
      <w:pPr>
        <w:pStyle w:val="Heading4"/>
      </w:pPr>
      <w:r>
        <w:t xml:space="preserve">Space-based solar power (SBSP) stations are key to improving energy efficiency in the green transition to renewables. </w:t>
      </w:r>
    </w:p>
    <w:p w:rsidR="00580A3F" w:rsidRPr="00AD7CB6" w:rsidRDefault="00580A3F" w:rsidP="00580A3F">
      <w:r w:rsidRPr="00AD7CB6">
        <w:rPr>
          <w:rStyle w:val="Style13ptBold"/>
        </w:rPr>
        <w:t xml:space="preserve">Hughes and </w:t>
      </w:r>
      <w:proofErr w:type="spellStart"/>
      <w:r w:rsidRPr="00AD7CB6">
        <w:rPr>
          <w:rStyle w:val="Style13ptBold"/>
        </w:rPr>
        <w:t>Soldini</w:t>
      </w:r>
      <w:proofErr w:type="spellEnd"/>
      <w:r w:rsidRPr="00AD7CB6">
        <w:rPr>
          <w:rStyle w:val="Style13ptBold"/>
        </w:rPr>
        <w:t xml:space="preserve"> 20</w:t>
      </w:r>
      <w:r>
        <w:t xml:space="preserve"> (Amanda Jane Hughes is an</w:t>
      </w:r>
      <w:r w:rsidRPr="00AD7CB6">
        <w:t xml:space="preserve"> engineer,</w:t>
      </w:r>
      <w:r>
        <w:t xml:space="preserve"> </w:t>
      </w:r>
      <w:r w:rsidRPr="00AD7CB6">
        <w:t xml:space="preserve">qualified teacher and passionate science communicator. </w:t>
      </w:r>
      <w:r>
        <w:t>She have</w:t>
      </w:r>
      <w:r w:rsidRPr="00AD7CB6">
        <w:t xml:space="preserve"> a BSc in Astrophysics and PhD in Solar Energy Engineering</w:t>
      </w:r>
      <w:r>
        <w:t>, and currently is a lecturer at the University of Liverpool</w:t>
      </w:r>
      <w:r w:rsidRPr="00AD7CB6">
        <w:t>. Dr</w:t>
      </w:r>
      <w:r>
        <w:t>.</w:t>
      </w:r>
      <w:r w:rsidRPr="00AD7CB6">
        <w:t xml:space="preserve"> Stefania </w:t>
      </w:r>
      <w:proofErr w:type="spellStart"/>
      <w:r w:rsidRPr="00AD7CB6">
        <w:t>Soldini</w:t>
      </w:r>
      <w:proofErr w:type="spellEnd"/>
      <w:r w:rsidRPr="00AD7CB6">
        <w:t>, Lecturer in Aerospace Engineering, in the Department of Mechanical, Materials and Aerospace Engineering, University of Liverpool, UK since 2019.</w:t>
      </w:r>
      <w:r>
        <w:t xml:space="preserve"> ), “</w:t>
      </w:r>
      <w:r w:rsidRPr="00AD7CB6">
        <w:t>Solar power stations in space could be the answer to our energy needs</w:t>
      </w:r>
      <w:r>
        <w:t xml:space="preserve">”, The Conversation, 11-19-20, </w:t>
      </w:r>
      <w:hyperlink r:id="rId8" w:history="1">
        <w:r w:rsidRPr="00791ED8">
          <w:rPr>
            <w:rStyle w:val="Hyperlink"/>
          </w:rPr>
          <w:t>https://theconversation.com/solar-power-stations-in-space-could-be-the-answer-to-our-energy-needs-150007</w:t>
        </w:r>
      </w:hyperlink>
      <w:r>
        <w:t xml:space="preserve"> NT</w:t>
      </w:r>
    </w:p>
    <w:p w:rsidR="00580A3F" w:rsidRDefault="00580A3F" w:rsidP="00580A3F">
      <w:pPr>
        <w:rPr>
          <w:u w:val="single"/>
        </w:rPr>
      </w:pPr>
      <w:r w:rsidRPr="00AD7CB6">
        <w:rPr>
          <w:sz w:val="16"/>
        </w:rPr>
        <w:t xml:space="preserve">It sounds like science fiction: </w:t>
      </w:r>
      <w:r w:rsidRPr="00332132">
        <w:rPr>
          <w:b/>
          <w:bCs/>
          <w:highlight w:val="green"/>
          <w:u w:val="single"/>
        </w:rPr>
        <w:t>giant solar power stations</w:t>
      </w:r>
      <w:r w:rsidRPr="00AD7CB6">
        <w:rPr>
          <w:b/>
          <w:bCs/>
          <w:u w:val="single"/>
        </w:rPr>
        <w:t xml:space="preserve"> floating </w:t>
      </w:r>
      <w:r w:rsidRPr="00332132">
        <w:rPr>
          <w:b/>
          <w:bCs/>
          <w:highlight w:val="green"/>
          <w:u w:val="single"/>
        </w:rPr>
        <w:t>in space that beam down enormous amounts of energy to Earth</w:t>
      </w:r>
      <w:r w:rsidRPr="00AD7CB6">
        <w:rPr>
          <w:b/>
          <w:bCs/>
          <w:u w:val="single"/>
        </w:rPr>
        <w:t>.</w:t>
      </w:r>
      <w:r w:rsidRPr="00AD7CB6">
        <w:rPr>
          <w:sz w:val="16"/>
        </w:rPr>
        <w:t xml:space="preserve"> And for a long time, the concept – first developed by the Russian scientist, Konstantin Tsiolkovsky, in the 1920s – was mainly an inspiration for writers. A century later, however, </w:t>
      </w:r>
      <w:r w:rsidRPr="00AD7CB6">
        <w:rPr>
          <w:u w:val="single"/>
        </w:rPr>
        <w:t xml:space="preserve">scientists </w:t>
      </w:r>
      <w:r w:rsidRPr="00332132">
        <w:rPr>
          <w:highlight w:val="green"/>
          <w:u w:val="single"/>
        </w:rPr>
        <w:t>are</w:t>
      </w:r>
      <w:r w:rsidRPr="00AD7CB6">
        <w:rPr>
          <w:u w:val="single"/>
        </w:rPr>
        <w:t xml:space="preserve"> making huge strides in </w:t>
      </w:r>
      <w:r w:rsidRPr="00332132">
        <w:rPr>
          <w:highlight w:val="green"/>
          <w:u w:val="single"/>
        </w:rPr>
        <w:t>turning</w:t>
      </w:r>
      <w:r w:rsidRPr="00AD7CB6">
        <w:rPr>
          <w:u w:val="single"/>
        </w:rPr>
        <w:t xml:space="preserve"> the concept </w:t>
      </w:r>
      <w:r w:rsidRPr="00332132">
        <w:rPr>
          <w:highlight w:val="green"/>
          <w:u w:val="single"/>
        </w:rPr>
        <w:t>into reality</w:t>
      </w:r>
      <w:r w:rsidRPr="00AD7CB6">
        <w:rPr>
          <w:u w:val="single"/>
        </w:rPr>
        <w:t>.</w:t>
      </w:r>
      <w:r w:rsidRPr="00AD7CB6">
        <w:rPr>
          <w:sz w:val="16"/>
        </w:rPr>
        <w:t xml:space="preserve"> The European Space Agency has </w:t>
      </w:r>
      <w:proofErr w:type="spellStart"/>
      <w:r w:rsidRPr="00AD7CB6">
        <w:rPr>
          <w:sz w:val="16"/>
        </w:rPr>
        <w:t>realised</w:t>
      </w:r>
      <w:proofErr w:type="spellEnd"/>
      <w:r w:rsidRPr="00AD7CB6">
        <w:rPr>
          <w:sz w:val="16"/>
        </w:rPr>
        <w:t xml:space="preserve"> the potential of these efforts and is now looking to fund such projects, predicting that </w:t>
      </w:r>
      <w:r w:rsidRPr="00332132">
        <w:rPr>
          <w:b/>
          <w:bCs/>
          <w:highlight w:val="green"/>
          <w:u w:val="single"/>
        </w:rPr>
        <w:t>the first industrial resource we will get from space is “beamed power”</w:t>
      </w:r>
      <w:r w:rsidRPr="00AD7CB6">
        <w:rPr>
          <w:b/>
          <w:bCs/>
          <w:u w:val="single"/>
        </w:rPr>
        <w:t>.</w:t>
      </w:r>
      <w:r w:rsidRPr="00AD7CB6">
        <w:rPr>
          <w:sz w:val="16"/>
        </w:rPr>
        <w:t xml:space="preserve"> </w:t>
      </w:r>
      <w:r w:rsidRPr="00AD7CB6">
        <w:rPr>
          <w:b/>
          <w:bCs/>
          <w:u w:val="single"/>
        </w:rPr>
        <w:t>Climate change is the greatest challenge of our time</w:t>
      </w:r>
      <w:r w:rsidRPr="00AD7CB6">
        <w:rPr>
          <w:sz w:val="16"/>
        </w:rPr>
        <w:t xml:space="preserve">, so there’s a lot at stake. From rising global temperatures to shifting weather patterns, the impacts of climate </w:t>
      </w:r>
      <w:r w:rsidRPr="00AD7CB6">
        <w:rPr>
          <w:sz w:val="16"/>
        </w:rPr>
        <w:lastRenderedPageBreak/>
        <w:t xml:space="preserve">change are already being felt around the globe. </w:t>
      </w:r>
      <w:r w:rsidRPr="00AD7CB6">
        <w:rPr>
          <w:u w:val="single"/>
        </w:rPr>
        <w:t>Overcoming this challenge will require radical changes to how we generate and consume energy.</w:t>
      </w:r>
      <w:r>
        <w:rPr>
          <w:u w:val="single"/>
        </w:rPr>
        <w:t xml:space="preserve"> </w:t>
      </w:r>
      <w:r w:rsidRPr="00332132">
        <w:rPr>
          <w:highlight w:val="green"/>
          <w:u w:val="single"/>
        </w:rPr>
        <w:t>Renewable energy</w:t>
      </w:r>
      <w:r w:rsidRPr="00AD7CB6">
        <w:rPr>
          <w:u w:val="single"/>
        </w:rPr>
        <w:t xml:space="preserve"> technologies have developed drastically in recent years, with improved efficiency and lower cost. But one major </w:t>
      </w:r>
      <w:r w:rsidRPr="00332132">
        <w:rPr>
          <w:highlight w:val="green"/>
          <w:u w:val="single"/>
        </w:rPr>
        <w:t>barrier</w:t>
      </w:r>
      <w:r w:rsidRPr="00AD7CB6">
        <w:rPr>
          <w:u w:val="single"/>
        </w:rPr>
        <w:t xml:space="preserve"> to their uptake </w:t>
      </w:r>
      <w:r w:rsidRPr="00332132">
        <w:rPr>
          <w:highlight w:val="green"/>
          <w:u w:val="single"/>
        </w:rPr>
        <w:t>is the fact that they don’t provide</w:t>
      </w:r>
      <w:r w:rsidRPr="00AD7CB6">
        <w:rPr>
          <w:u w:val="single"/>
        </w:rPr>
        <w:t xml:space="preserve"> a </w:t>
      </w:r>
      <w:r w:rsidRPr="00332132">
        <w:rPr>
          <w:highlight w:val="green"/>
          <w:u w:val="single"/>
        </w:rPr>
        <w:t>constant supply of energy</w:t>
      </w:r>
      <w:r w:rsidRPr="00AD7CB6">
        <w:rPr>
          <w:sz w:val="16"/>
        </w:rPr>
        <w:t xml:space="preserve">. Wind and solar farms only produce energy when the wind is blowing or the sun is shining – but we need electricity around the clock, every day. Ultimately, we need a way to store energy on a large scale before we can make the switch to renewable sources. Benefits of space </w:t>
      </w:r>
      <w:r w:rsidRPr="00AD7CB6">
        <w:rPr>
          <w:b/>
          <w:bCs/>
          <w:u w:val="single"/>
        </w:rPr>
        <w:t>A possible way around this would be to generate solar energy in space.</w:t>
      </w:r>
      <w:r w:rsidRPr="00AD7CB6">
        <w:rPr>
          <w:sz w:val="16"/>
        </w:rPr>
        <w:t xml:space="preserve"> There are many advantages to this. </w:t>
      </w:r>
      <w:r w:rsidRPr="00332132">
        <w:rPr>
          <w:b/>
          <w:bCs/>
          <w:highlight w:val="green"/>
          <w:u w:val="single"/>
        </w:rPr>
        <w:t>A space-based solar power station could orbit to face the Sun 24 hours a day</w:t>
      </w:r>
      <w:r w:rsidRPr="00AD7CB6">
        <w:rPr>
          <w:b/>
          <w:bCs/>
          <w:u w:val="single"/>
        </w:rPr>
        <w:t xml:space="preserve">. The Earth’s atmosphere also absorbs and reflects some of the Sun’s light, so </w:t>
      </w:r>
      <w:r w:rsidRPr="00332132">
        <w:rPr>
          <w:b/>
          <w:bCs/>
          <w:highlight w:val="green"/>
          <w:u w:val="single"/>
        </w:rPr>
        <w:t>solar cells above the atmosphere will receive more sunlight and produce more energy</w:t>
      </w:r>
      <w:r w:rsidRPr="00AD7CB6">
        <w:rPr>
          <w:b/>
          <w:bCs/>
          <w:u w:val="single"/>
        </w:rPr>
        <w:t>.</w:t>
      </w:r>
      <w:r>
        <w:rPr>
          <w:b/>
          <w:bCs/>
          <w:u w:val="single"/>
        </w:rPr>
        <w:t xml:space="preserve"> </w:t>
      </w:r>
      <w:r w:rsidRPr="00AD7CB6">
        <w:rPr>
          <w:sz w:val="16"/>
        </w:rPr>
        <w:t xml:space="preserve">But one of the key challenges to overcome is how to assemble, launch and deploy such large structures. A single solar power station may have to be as much as 10 </w:t>
      </w:r>
      <w:proofErr w:type="spellStart"/>
      <w:r w:rsidRPr="00AD7CB6">
        <w:rPr>
          <w:sz w:val="16"/>
        </w:rPr>
        <w:t>kilometres</w:t>
      </w:r>
      <w:proofErr w:type="spellEnd"/>
      <w:r w:rsidRPr="00AD7CB6">
        <w:rPr>
          <w:sz w:val="16"/>
        </w:rPr>
        <w:t xml:space="preserve"> squared in area – equivalent to 1,400 football pitches. Using lightweight materials will also be critical, as the biggest expense will be the cost of launching the station into space on a rocket. One proposed solution is to develop a swarm of thousands of smaller satellites that will come together and configure to form a single, large solar generator. </w:t>
      </w:r>
      <w:r w:rsidRPr="00AD7CB6">
        <w:rPr>
          <w:u w:val="single"/>
        </w:rPr>
        <w:t xml:space="preserve">In 2017, researchers at the </w:t>
      </w:r>
      <w:r w:rsidRPr="00332132">
        <w:rPr>
          <w:highlight w:val="green"/>
          <w:u w:val="single"/>
        </w:rPr>
        <w:t>Cal</w:t>
      </w:r>
      <w:r w:rsidRPr="00332132">
        <w:rPr>
          <w:u w:val="single"/>
        </w:rPr>
        <w:t>i</w:t>
      </w:r>
      <w:r w:rsidRPr="00AD7CB6">
        <w:rPr>
          <w:u w:val="single"/>
        </w:rPr>
        <w:t xml:space="preserve">fornia Institute of </w:t>
      </w:r>
      <w:r w:rsidRPr="00332132">
        <w:rPr>
          <w:highlight w:val="green"/>
          <w:u w:val="single"/>
        </w:rPr>
        <w:t>Tech</w:t>
      </w:r>
      <w:r w:rsidRPr="00AD7CB6">
        <w:rPr>
          <w:u w:val="single"/>
        </w:rPr>
        <w:t xml:space="preserve">nology </w:t>
      </w:r>
      <w:r w:rsidRPr="00332132">
        <w:rPr>
          <w:highlight w:val="green"/>
          <w:u w:val="single"/>
        </w:rPr>
        <w:t>outlined designs for a modular power station</w:t>
      </w:r>
      <w:r w:rsidRPr="00AD7CB6">
        <w:rPr>
          <w:u w:val="single"/>
        </w:rPr>
        <w:t>, consisting of thousands of ultralight solar cell tiles.</w:t>
      </w:r>
      <w:r w:rsidRPr="00AD7CB6">
        <w:rPr>
          <w:sz w:val="16"/>
        </w:rPr>
        <w:t xml:space="preserve"> They also demonstrated a prototype tile weighing just 280 grams per square </w:t>
      </w:r>
      <w:proofErr w:type="spellStart"/>
      <w:r w:rsidRPr="00AD7CB6">
        <w:rPr>
          <w:sz w:val="16"/>
        </w:rPr>
        <w:t>metre</w:t>
      </w:r>
      <w:proofErr w:type="spellEnd"/>
      <w:r w:rsidRPr="00AD7CB6">
        <w:rPr>
          <w:sz w:val="16"/>
        </w:rPr>
        <w:t xml:space="preserve">, similar to the weight of card. </w:t>
      </w:r>
      <w:r w:rsidRPr="00AD7CB6">
        <w:rPr>
          <w:u w:val="single"/>
        </w:rPr>
        <w:t>Recently, developments in manufacturing, such as 3D printing, are also being looked at for this application.</w:t>
      </w:r>
      <w:r w:rsidRPr="00AD7CB6">
        <w:rPr>
          <w:sz w:val="16"/>
        </w:rPr>
        <w:t xml:space="preserve"> At </w:t>
      </w:r>
      <w:r w:rsidRPr="00332132">
        <w:rPr>
          <w:sz w:val="16"/>
        </w:rPr>
        <w:t xml:space="preserve">the University of Liverpool, we are exploring new manufacturing techniques for printing ultralight solar cells on to solar sails. </w:t>
      </w:r>
      <w:r w:rsidRPr="00332132">
        <w:rPr>
          <w:b/>
          <w:bCs/>
          <w:u w:val="single"/>
        </w:rPr>
        <w:t xml:space="preserve">A solar sail is a foldable, lightweight and highly reflective membrane capable of harnessing the effect of the Sun’s radiation pressure to propel a spacecraft forward without fuel. </w:t>
      </w:r>
      <w:r w:rsidRPr="00332132">
        <w:rPr>
          <w:u w:val="single"/>
        </w:rPr>
        <w:t>We are exploring how to embed solar cells on solar sail structures to create large, fuel-free solar power stations.</w:t>
      </w:r>
      <w:r w:rsidRPr="00332132">
        <w:rPr>
          <w:sz w:val="16"/>
        </w:rPr>
        <w:t xml:space="preserve"> These methods would enable us to construct the power stations in space. Indeed, </w:t>
      </w:r>
      <w:r w:rsidRPr="00332132">
        <w:rPr>
          <w:u w:val="single"/>
        </w:rPr>
        <w:t>it could one day be possible to manufacture and deploy units in space from the International Space Station or the future lunar gateway station that will orbit the Moon</w:t>
      </w:r>
      <w:r w:rsidRPr="00332132">
        <w:rPr>
          <w:sz w:val="16"/>
        </w:rPr>
        <w:t>. Such devices could in fact help provide power on</w:t>
      </w:r>
      <w:r w:rsidRPr="00AD7CB6">
        <w:rPr>
          <w:sz w:val="16"/>
        </w:rPr>
        <w:t xml:space="preserve"> the Moon. The possibilities don’t end there. While we are currently reliant on materials from Earth to build power stations, scientists are also considering using resources from space for manufacturing, such as materials found on the Moon. Another major challenge will be getting the power transmitted back to Earth. The plan is to convert electricity from the solar cells into energy waves and use electromagnetic fields to transfer them down to an antenna on the Earth’s surface. The antenna would then convert the waves back into electricity. </w:t>
      </w:r>
      <w:r w:rsidRPr="00AD7CB6">
        <w:rPr>
          <w:u w:val="single"/>
        </w:rPr>
        <w:t>Researchers led by the Japan Aerospace Exploration Agency have already developed designs and demonstrated an orbiter system which should be able to do this.</w:t>
      </w:r>
      <w:r>
        <w:rPr>
          <w:u w:val="single"/>
        </w:rPr>
        <w:t xml:space="preserve"> </w:t>
      </w:r>
      <w:r w:rsidRPr="00AD7CB6">
        <w:rPr>
          <w:sz w:val="16"/>
        </w:rPr>
        <w:t xml:space="preserve">There is still a lot of work to be done in this field, but the aim is that solar power stations in space will become a reality in the coming decades. </w:t>
      </w:r>
      <w:r w:rsidRPr="00332132">
        <w:rPr>
          <w:b/>
          <w:bCs/>
          <w:highlight w:val="green"/>
          <w:u w:val="single"/>
        </w:rPr>
        <w:t xml:space="preserve">Researchers </w:t>
      </w:r>
      <w:r w:rsidRPr="00332132">
        <w:rPr>
          <w:b/>
          <w:bCs/>
          <w:u w:val="single"/>
        </w:rPr>
        <w:t xml:space="preserve">in China have </w:t>
      </w:r>
      <w:r w:rsidRPr="00332132">
        <w:rPr>
          <w:b/>
          <w:bCs/>
          <w:highlight w:val="green"/>
          <w:u w:val="single"/>
        </w:rPr>
        <w:t>designed a system</w:t>
      </w:r>
      <w:r w:rsidRPr="00AD7CB6">
        <w:rPr>
          <w:b/>
          <w:bCs/>
          <w:u w:val="single"/>
        </w:rPr>
        <w:t xml:space="preserve"> called Omega, </w:t>
      </w:r>
      <w:r w:rsidRPr="00332132">
        <w:rPr>
          <w:b/>
          <w:bCs/>
          <w:u w:val="single"/>
        </w:rPr>
        <w:t xml:space="preserve">which they aim to have </w:t>
      </w:r>
      <w:r w:rsidRPr="00332132">
        <w:rPr>
          <w:b/>
          <w:bCs/>
          <w:highlight w:val="green"/>
          <w:u w:val="single"/>
        </w:rPr>
        <w:t>operational by 2050</w:t>
      </w:r>
      <w:r w:rsidRPr="00AD7CB6">
        <w:rPr>
          <w:b/>
          <w:bCs/>
          <w:u w:val="single"/>
        </w:rPr>
        <w:t xml:space="preserve">. </w:t>
      </w:r>
      <w:r w:rsidRPr="00332132">
        <w:rPr>
          <w:b/>
          <w:bCs/>
          <w:u w:val="single"/>
        </w:rPr>
        <w:t xml:space="preserve">This system should be </w:t>
      </w:r>
      <w:r w:rsidRPr="00332132">
        <w:rPr>
          <w:b/>
          <w:bCs/>
          <w:highlight w:val="green"/>
          <w:u w:val="single"/>
        </w:rPr>
        <w:t>capable of supplying 2GW of power into Earth’s grid at peak performance</w:t>
      </w:r>
      <w:r w:rsidRPr="00332132">
        <w:rPr>
          <w:b/>
          <w:bCs/>
          <w:u w:val="single"/>
        </w:rPr>
        <w:t>, which is a huge</w:t>
      </w:r>
      <w:r w:rsidRPr="00AD7CB6">
        <w:rPr>
          <w:b/>
          <w:bCs/>
          <w:u w:val="single"/>
        </w:rPr>
        <w:t xml:space="preserve"> amount.</w:t>
      </w:r>
      <w:r w:rsidRPr="00AD7CB6">
        <w:rPr>
          <w:sz w:val="16"/>
        </w:rPr>
        <w:t xml:space="preserve"> To produce that much power with solar panels on Earth, you would need more than six million of them. </w:t>
      </w:r>
      <w:r w:rsidRPr="00AD7CB6">
        <w:rPr>
          <w:u w:val="single"/>
        </w:rPr>
        <w:t>Smaller solar power satellites, like those designed to power lunar rovers, could be operational even sooner.</w:t>
      </w:r>
      <w:r>
        <w:rPr>
          <w:u w:val="single"/>
        </w:rPr>
        <w:t xml:space="preserve"> </w:t>
      </w:r>
      <w:r w:rsidRPr="00AD7CB6">
        <w:rPr>
          <w:u w:val="single"/>
        </w:rPr>
        <w:t xml:space="preserve">Across the globe, the scientific community is committing time and effort to the development of </w:t>
      </w:r>
      <w:r w:rsidRPr="00332132">
        <w:rPr>
          <w:highlight w:val="green"/>
          <w:u w:val="single"/>
        </w:rPr>
        <w:t>solar power stations in space</w:t>
      </w:r>
      <w:r w:rsidRPr="00AD7CB6">
        <w:rPr>
          <w:u w:val="single"/>
        </w:rPr>
        <w:t xml:space="preserve">. Our hope is that they </w:t>
      </w:r>
      <w:r w:rsidRPr="00332132">
        <w:rPr>
          <w:highlight w:val="green"/>
          <w:u w:val="single"/>
        </w:rPr>
        <w:t>could</w:t>
      </w:r>
      <w:r w:rsidRPr="00AD7CB6">
        <w:rPr>
          <w:u w:val="single"/>
        </w:rPr>
        <w:t xml:space="preserve"> one day </w:t>
      </w:r>
      <w:r w:rsidRPr="00332132">
        <w:rPr>
          <w:highlight w:val="green"/>
          <w:u w:val="single"/>
        </w:rPr>
        <w:t>be a vital tool</w:t>
      </w:r>
      <w:r w:rsidRPr="00AD7CB6">
        <w:rPr>
          <w:u w:val="single"/>
        </w:rPr>
        <w:t xml:space="preserve"> in our fight </w:t>
      </w:r>
      <w:r w:rsidRPr="00332132">
        <w:rPr>
          <w:highlight w:val="green"/>
          <w:u w:val="single"/>
        </w:rPr>
        <w:t>against climate change</w:t>
      </w:r>
      <w:r w:rsidRPr="00AD7CB6">
        <w:rPr>
          <w:u w:val="single"/>
        </w:rPr>
        <w:t>.</w:t>
      </w:r>
      <w:r>
        <w:rPr>
          <w:u w:val="single"/>
        </w:rPr>
        <w:t xml:space="preserve"> </w:t>
      </w:r>
    </w:p>
    <w:p w:rsidR="00580A3F" w:rsidRDefault="00580A3F" w:rsidP="00580A3F">
      <w:pPr>
        <w:pStyle w:val="Heading4"/>
      </w:pPr>
      <w:r>
        <w:t>Private innovation on reusable rockets is key to SBSP</w:t>
      </w:r>
    </w:p>
    <w:p w:rsidR="00580A3F" w:rsidRPr="007C2544" w:rsidRDefault="00580A3F" w:rsidP="00580A3F">
      <w:r w:rsidRPr="007C2544">
        <w:rPr>
          <w:rStyle w:val="Style13ptBold"/>
        </w:rPr>
        <w:t>Chi 20</w:t>
      </w:r>
      <w:r>
        <w:t xml:space="preserve"> (Joanna Chi, independent writer at Medium), “</w:t>
      </w:r>
      <w:r w:rsidRPr="007C2544">
        <w:t>Space-Based Solar Power: The Future of Renewable Energy</w:t>
      </w:r>
      <w:r>
        <w:t xml:space="preserve">”, Medium, 11-22-20, </w:t>
      </w:r>
      <w:hyperlink r:id="rId9" w:history="1">
        <w:r w:rsidRPr="00791ED8">
          <w:rPr>
            <w:rStyle w:val="Hyperlink"/>
          </w:rPr>
          <w:t>https://medium.com/swlh/space-based-solar-power-804e301c8af2</w:t>
        </w:r>
      </w:hyperlink>
      <w:r>
        <w:t xml:space="preserve"> NT</w:t>
      </w:r>
    </w:p>
    <w:p w:rsidR="00580A3F" w:rsidRDefault="00580A3F" w:rsidP="00580A3F">
      <w:pPr>
        <w:rPr>
          <w:u w:val="single"/>
        </w:rPr>
      </w:pPr>
      <w:r w:rsidRPr="007C2544">
        <w:rPr>
          <w:sz w:val="16"/>
        </w:rPr>
        <w:t xml:space="preserve">Requirements for SBSP </w:t>
      </w:r>
      <w:r w:rsidRPr="00332132">
        <w:rPr>
          <w:highlight w:val="green"/>
          <w:u w:val="single"/>
        </w:rPr>
        <w:t>To make space-based solar power feasible on a global scale</w:t>
      </w:r>
      <w:r w:rsidRPr="007C2544">
        <w:rPr>
          <w:u w:val="single"/>
        </w:rPr>
        <w:t>, there are two main technologies that we need</w:t>
      </w:r>
      <w:r w:rsidRPr="007C2544">
        <w:rPr>
          <w:sz w:val="16"/>
        </w:rPr>
        <w:t xml:space="preserve">. </w:t>
      </w:r>
      <w:r w:rsidRPr="007C2544">
        <w:rPr>
          <w:b/>
          <w:bCs/>
          <w:u w:val="single"/>
        </w:rPr>
        <w:t>First, the launch vehicles to get materials into space need to be low-cost and eco-friendly.</w:t>
      </w:r>
      <w:r w:rsidRPr="007C2544">
        <w:rPr>
          <w:sz w:val="16"/>
        </w:rPr>
        <w:t xml:space="preserve"> Most of the rockets that are currently used to deliver payloads are expendable, and they are extremely expensive and prone to causing pollution. As such, </w:t>
      </w:r>
      <w:r w:rsidRPr="00332132">
        <w:rPr>
          <w:highlight w:val="green"/>
          <w:u w:val="single"/>
        </w:rPr>
        <w:t>reusable rockets are vital</w:t>
      </w:r>
      <w:r w:rsidRPr="007C2544">
        <w:rPr>
          <w:u w:val="single"/>
        </w:rPr>
        <w:t xml:space="preserve"> to a sustainable SBSP model</w:t>
      </w:r>
      <w:r w:rsidRPr="007C2544">
        <w:rPr>
          <w:b/>
          <w:bCs/>
          <w:sz w:val="16"/>
        </w:rPr>
        <w:t xml:space="preserve">. </w:t>
      </w:r>
      <w:r w:rsidRPr="00332132">
        <w:rPr>
          <w:rStyle w:val="StyleUnderline"/>
          <w:highlight w:val="green"/>
        </w:rPr>
        <w:t>Several private companies</w:t>
      </w:r>
      <w:r w:rsidRPr="007C2544">
        <w:rPr>
          <w:sz w:val="16"/>
        </w:rPr>
        <w:t xml:space="preserve">, including SpaceX, </w:t>
      </w:r>
      <w:r w:rsidRPr="00332132">
        <w:rPr>
          <w:b/>
          <w:bCs/>
          <w:highlight w:val="green"/>
          <w:u w:val="single"/>
        </w:rPr>
        <w:t>are in the process of developing cheaper, reusable rockets</w:t>
      </w:r>
      <w:r w:rsidRPr="007C2544">
        <w:rPr>
          <w:b/>
          <w:bCs/>
          <w:u w:val="single"/>
        </w:rPr>
        <w:t>.</w:t>
      </w:r>
      <w:r w:rsidRPr="007C2544">
        <w:rPr>
          <w:sz w:val="16"/>
        </w:rPr>
        <w:t xml:space="preserve"> Once we have the means to launch parts into space, the second facet of building satellite solar panels centers around the in-orbit construction of solar satellites. To collect the amount of energy that we need, satellite solar panels will need to be much larger than even the ISS, making them the largest </w:t>
      </w:r>
      <w:r w:rsidRPr="007C2544">
        <w:rPr>
          <w:sz w:val="16"/>
        </w:rPr>
        <w:lastRenderedPageBreak/>
        <w:t xml:space="preserve">spacecraft ever built. Luckily, satellite solar panels will also be much simpler to build than the ISS, as they would be built from many identical parts. Solar panels on the ISS cover about 2.5 square km — some SBSP satellites would be over twice this size. </w:t>
      </w:r>
      <w:r w:rsidRPr="00332132">
        <w:rPr>
          <w:b/>
          <w:bCs/>
          <w:highlight w:val="green"/>
          <w:u w:val="single"/>
        </w:rPr>
        <w:t>In the long term, investments into space infrastructures</w:t>
      </w:r>
      <w:r w:rsidRPr="007C2544">
        <w:rPr>
          <w:b/>
          <w:bCs/>
          <w:u w:val="single"/>
        </w:rPr>
        <w:t xml:space="preserve"> such as asteroid mining </w:t>
      </w:r>
      <w:r w:rsidRPr="00332132">
        <w:rPr>
          <w:b/>
          <w:bCs/>
          <w:highlight w:val="green"/>
          <w:u w:val="single"/>
        </w:rPr>
        <w:t>may allow the construction of spacecraft to be</w:t>
      </w:r>
      <w:r w:rsidRPr="007C2544">
        <w:rPr>
          <w:b/>
          <w:bCs/>
          <w:u w:val="single"/>
        </w:rPr>
        <w:t xml:space="preserve"> completely </w:t>
      </w:r>
      <w:r w:rsidRPr="00332132">
        <w:rPr>
          <w:b/>
          <w:bCs/>
          <w:highlight w:val="green"/>
          <w:u w:val="single"/>
        </w:rPr>
        <w:t>removed from Earth</w:t>
      </w:r>
      <w:r w:rsidRPr="00332132">
        <w:rPr>
          <w:sz w:val="16"/>
          <w:highlight w:val="green"/>
        </w:rPr>
        <w:t>,</w:t>
      </w:r>
      <w:r w:rsidRPr="007C2544">
        <w:rPr>
          <w:sz w:val="16"/>
        </w:rPr>
        <w:t xml:space="preserve"> which would require only the energy receiving centers of SBSP to be built on Earth. </w:t>
      </w:r>
      <w:r w:rsidRPr="007C2544">
        <w:rPr>
          <w:u w:val="single"/>
        </w:rPr>
        <w:t>For now, t</w:t>
      </w:r>
      <w:r w:rsidRPr="00685050">
        <w:rPr>
          <w:u w:val="single"/>
        </w:rPr>
        <w:t>hough, the main technologies needed to build satellite solar panels can be found on Earth, and they are reasonably attainable within the next few decades.</w:t>
      </w:r>
      <w:r>
        <w:rPr>
          <w:u w:val="single"/>
        </w:rPr>
        <w:t xml:space="preserve">  </w:t>
      </w:r>
    </w:p>
    <w:p w:rsidR="00580A3F" w:rsidRPr="006D2CD4" w:rsidRDefault="00580A3F" w:rsidP="00580A3F">
      <w:pPr>
        <w:pStyle w:val="Heading4"/>
        <w:rPr>
          <w:rFonts w:asciiTheme="majorHAnsi" w:hAnsiTheme="majorHAnsi" w:cstheme="majorHAnsi"/>
          <w:color w:val="000000" w:themeColor="text1"/>
        </w:rPr>
      </w:pPr>
      <w:r>
        <w:rPr>
          <w:rFonts w:asciiTheme="majorHAnsi" w:hAnsiTheme="majorHAnsi" w:cstheme="majorHAnsi"/>
          <w:color w:val="000000" w:themeColor="text1"/>
        </w:rPr>
        <w:t>The impact is warming which can and will cause extinction if not checked back/</w:t>
      </w:r>
    </w:p>
    <w:p w:rsidR="00580A3F" w:rsidRPr="006D2CD4" w:rsidRDefault="00580A3F" w:rsidP="00580A3F">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rsidR="00580A3F" w:rsidRPr="006D2CD4" w:rsidRDefault="00580A3F" w:rsidP="00580A3F">
      <w:pPr>
        <w:pStyle w:val="ListParagraph"/>
        <w:numPr>
          <w:ilvl w:val="0"/>
          <w:numId w:val="20"/>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rsidR="00580A3F" w:rsidRPr="006D2CD4" w:rsidRDefault="00580A3F" w:rsidP="00580A3F">
      <w:pPr>
        <w:pStyle w:val="ListParagraph"/>
        <w:numPr>
          <w:ilvl w:val="0"/>
          <w:numId w:val="20"/>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best </w:t>
      </w:r>
      <w:proofErr w:type="spellStart"/>
      <w:r w:rsidRPr="006D2CD4">
        <w:rPr>
          <w:rFonts w:asciiTheme="majorHAnsi" w:hAnsiTheme="majorHAnsi" w:cstheme="majorHAnsi"/>
          <w:color w:val="000000" w:themeColor="text1"/>
          <w:sz w:val="16"/>
        </w:rPr>
        <w:t>ev</w:t>
      </w:r>
      <w:proofErr w:type="spellEnd"/>
      <w:r w:rsidRPr="006D2CD4">
        <w:rPr>
          <w:rFonts w:asciiTheme="majorHAnsi" w:hAnsiTheme="majorHAnsi" w:cstheme="majorHAnsi"/>
          <w:color w:val="000000" w:themeColor="text1"/>
          <w:sz w:val="16"/>
        </w:rPr>
        <w:t xml:space="preserve"> b/c conservative estimate + still really big impact</w:t>
      </w:r>
    </w:p>
    <w:p w:rsidR="00580A3F" w:rsidRPr="006D2CD4" w:rsidRDefault="00580A3F" w:rsidP="00580A3F">
      <w:pPr>
        <w:pStyle w:val="ListParagraph"/>
        <w:numPr>
          <w:ilvl w:val="0"/>
          <w:numId w:val="20"/>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rsidR="00580A3F" w:rsidRPr="00500A8D" w:rsidRDefault="00580A3F" w:rsidP="00580A3F">
      <w:pPr>
        <w:rPr>
          <w:rFonts w:asciiTheme="majorHAnsi" w:hAnsiTheme="majorHAnsi" w:cstheme="majorHAnsi"/>
          <w:color w:val="000000" w:themeColor="text1"/>
          <w:sz w:val="14"/>
        </w:rPr>
      </w:pP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 xml:space="preserve">a conceptual fact so large and complex that, like the </w:t>
      </w:r>
      <w:r w:rsidRPr="006D2CD4">
        <w:rPr>
          <w:rStyle w:val="StyleUnderline"/>
          <w:rFonts w:asciiTheme="majorHAnsi" w:hAnsiTheme="majorHAnsi" w:cstheme="majorHAnsi"/>
          <w:color w:val="000000" w:themeColor="text1"/>
        </w:rPr>
        <w:lastRenderedPageBreak/>
        <w:t>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p>
    <w:p w:rsidR="00580A3F" w:rsidRDefault="00580A3F" w:rsidP="00580A3F"/>
    <w:p w:rsidR="00FA364E" w:rsidRDefault="00580A3F" w:rsidP="00FA364E">
      <w:pPr>
        <w:pStyle w:val="Heading3"/>
      </w:pPr>
      <w:r>
        <w:lastRenderedPageBreak/>
        <w:t>Case</w:t>
      </w:r>
    </w:p>
    <w:p w:rsidR="00C97A7D" w:rsidRDefault="00C97A7D"/>
    <w:sectPr w:rsidR="00C97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0000000000000000000"/>
    <w:charset w:val="00"/>
    <w:family w:val="roman"/>
    <w:notTrueType/>
    <w:pitch w:val="default"/>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default"/>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9738A6"/>
    <w:multiLevelType w:val="hybridMultilevel"/>
    <w:tmpl w:val="C986A8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2C793E"/>
    <w:multiLevelType w:val="hybridMultilevel"/>
    <w:tmpl w:val="18608B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2"/>
  </w:num>
  <w:num w:numId="13">
    <w:abstractNumId w:val="15"/>
  </w:num>
  <w:num w:numId="14">
    <w:abstractNumId w:val="19"/>
  </w:num>
  <w:num w:numId="15">
    <w:abstractNumId w:val="13"/>
  </w:num>
  <w:num w:numId="16">
    <w:abstractNumId w:val="16"/>
  </w:num>
  <w:num w:numId="17">
    <w:abstractNumId w:val="17"/>
  </w:num>
  <w:num w:numId="18">
    <w:abstractNumId w:val="20"/>
  </w:num>
  <w:num w:numId="19">
    <w:abstractNumId w:val="10"/>
  </w:num>
  <w:num w:numId="20">
    <w:abstractNumId w:val="11"/>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64E"/>
    <w:rsid w:val="00177597"/>
    <w:rsid w:val="0020665E"/>
    <w:rsid w:val="00550D53"/>
    <w:rsid w:val="00580A3F"/>
    <w:rsid w:val="005D65D4"/>
    <w:rsid w:val="00C56292"/>
    <w:rsid w:val="00C97A7D"/>
    <w:rsid w:val="00CB49A4"/>
    <w:rsid w:val="00CF0F86"/>
    <w:rsid w:val="00FA3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C0A83"/>
  <w15:chartTrackingRefBased/>
  <w15:docId w15:val="{01DBC36A-419E-4467-B52F-C0816838F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550D53"/>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550D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550D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
    <w:basedOn w:val="Normal"/>
    <w:next w:val="Normal"/>
    <w:link w:val="Heading3Char"/>
    <w:uiPriority w:val="2"/>
    <w:unhideWhenUsed/>
    <w:qFormat/>
    <w:rsid w:val="00550D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Analytics,t,No Spacing1,No Spacing11,No Spacing111,Tag1,small text,Tags"/>
    <w:basedOn w:val="Normal"/>
    <w:next w:val="Normal"/>
    <w:link w:val="Heading4Char"/>
    <w:uiPriority w:val="3"/>
    <w:unhideWhenUsed/>
    <w:qFormat/>
    <w:rsid w:val="00550D53"/>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FA364E"/>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aliases w:val="Title (no index)"/>
    <w:basedOn w:val="Heading3"/>
    <w:next w:val="Normal"/>
    <w:link w:val="Heading6Char"/>
    <w:unhideWhenUsed/>
    <w:qFormat/>
    <w:rsid w:val="00FA364E"/>
    <w:pPr>
      <w:pageBreakBefore w:val="0"/>
      <w:spacing w:before="200" w:line="240" w:lineRule="auto"/>
      <w:jc w:val="left"/>
      <w:outlineLvl w:val="5"/>
    </w:pPr>
    <w:rPr>
      <w:rFonts w:asciiTheme="majorHAnsi" w:hAnsiTheme="majorHAnsi"/>
      <w:b w:val="0"/>
      <w:bCs/>
      <w:i/>
      <w:iCs/>
      <w:color w:val="1F3763" w:themeColor="accent1" w:themeShade="7F"/>
      <w:sz w:val="22"/>
      <w:szCs w:val="22"/>
      <w:u w:val="none"/>
    </w:rPr>
  </w:style>
  <w:style w:type="paragraph" w:styleId="Heading7">
    <w:name w:val="heading 7"/>
    <w:basedOn w:val="Normal"/>
    <w:next w:val="Normal"/>
    <w:link w:val="Heading7Char"/>
    <w:unhideWhenUsed/>
    <w:qFormat/>
    <w:rsid w:val="00FA364E"/>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FA364E"/>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FA364E"/>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550D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0D53"/>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550D53"/>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550D53"/>
    <w:rPr>
      <w:rFonts w:ascii="Calibri" w:eastAsiaTheme="majorEastAsia" w:hAnsi="Calibri" w:cstheme="majorBidi"/>
      <w:b/>
      <w:sz w:val="44"/>
      <w:szCs w:val="26"/>
      <w:u w:val="double"/>
    </w:rPr>
  </w:style>
  <w:style w:type="character" w:customStyle="1" w:styleId="Heading3Char">
    <w:name w:val="Heading 3 Char"/>
    <w:aliases w:val="Block Char,Citation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550D5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550D5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rsid w:val="00550D5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550D53"/>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550D5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550D53"/>
    <w:rPr>
      <w:color w:val="auto"/>
      <w:u w:val="none"/>
    </w:rPr>
  </w:style>
  <w:style w:type="character" w:styleId="FollowedHyperlink">
    <w:name w:val="FollowedHyperlink"/>
    <w:basedOn w:val="DefaultParagraphFont"/>
    <w:uiPriority w:val="99"/>
    <w:unhideWhenUsed/>
    <w:rsid w:val="00550D53"/>
    <w:rPr>
      <w:color w:val="auto"/>
      <w:u w:val="none"/>
    </w:rPr>
  </w:style>
  <w:style w:type="paragraph" w:customStyle="1" w:styleId="textbold">
    <w:name w:val="text bold"/>
    <w:basedOn w:val="Normal"/>
    <w:link w:val="Emphasis"/>
    <w:uiPriority w:val="7"/>
    <w:qFormat/>
    <w:rsid w:val="00FA364E"/>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Card,tags"/>
    <w:basedOn w:val="Heading1"/>
    <w:link w:val="Hyperlink"/>
    <w:autoRedefine/>
    <w:uiPriority w:val="99"/>
    <w:qFormat/>
    <w:rsid w:val="00FA364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FA364E"/>
    <w:pPr>
      <w:spacing w:after="0" w:line="240" w:lineRule="auto"/>
    </w:pPr>
    <w:rPr>
      <w:u w:val="single"/>
    </w:rPr>
  </w:style>
  <w:style w:type="character" w:customStyle="1" w:styleId="Heading5Char">
    <w:name w:val="Heading 5 Char"/>
    <w:aliases w:val="Blocks Char"/>
    <w:basedOn w:val="DefaultParagraphFont"/>
    <w:link w:val="Heading5"/>
    <w:rsid w:val="00FA364E"/>
    <w:rPr>
      <w:rFonts w:asciiTheme="majorHAnsi" w:eastAsiaTheme="majorEastAsia" w:hAnsiTheme="majorHAnsi" w:cstheme="majorBidi"/>
      <w:color w:val="1F3763" w:themeColor="accent1" w:themeShade="7F"/>
    </w:rPr>
  </w:style>
  <w:style w:type="character" w:customStyle="1" w:styleId="Heading6Char">
    <w:name w:val="Heading 6 Char"/>
    <w:aliases w:val="Title (no index) Char"/>
    <w:basedOn w:val="DefaultParagraphFont"/>
    <w:link w:val="Heading6"/>
    <w:rsid w:val="00FA364E"/>
    <w:rPr>
      <w:rFonts w:asciiTheme="majorHAnsi" w:eastAsiaTheme="majorEastAsia" w:hAnsiTheme="majorHAnsi" w:cstheme="majorBidi"/>
      <w:bCs/>
      <w:i/>
      <w:iCs/>
      <w:color w:val="1F3763" w:themeColor="accent1" w:themeShade="7F"/>
    </w:rPr>
  </w:style>
  <w:style w:type="character" w:customStyle="1" w:styleId="Heading7Char">
    <w:name w:val="Heading 7 Char"/>
    <w:basedOn w:val="DefaultParagraphFont"/>
    <w:link w:val="Heading7"/>
    <w:rsid w:val="00FA36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FA364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FA364E"/>
    <w:rPr>
      <w:rFonts w:asciiTheme="majorHAnsi" w:eastAsiaTheme="majorEastAsia" w:hAnsiTheme="majorHAnsi" w:cstheme="majorBidi"/>
      <w:i/>
      <w:iCs/>
      <w:color w:val="404040" w:themeColor="text1" w:themeTint="BF"/>
      <w:sz w:val="20"/>
      <w:szCs w:val="20"/>
    </w:rPr>
  </w:style>
  <w:style w:type="character" w:customStyle="1" w:styleId="UnresolvedMention1">
    <w:name w:val="Unresolved Mention1"/>
    <w:basedOn w:val="DefaultParagraphFont"/>
    <w:uiPriority w:val="99"/>
    <w:unhideWhenUsed/>
    <w:rsid w:val="00FA364E"/>
    <w:rPr>
      <w:color w:val="605E5C"/>
      <w:shd w:val="clear" w:color="auto" w:fill="E1DFDD"/>
    </w:rPr>
  </w:style>
  <w:style w:type="paragraph" w:styleId="DocumentMap">
    <w:name w:val="Document Map"/>
    <w:basedOn w:val="Normal"/>
    <w:link w:val="DocumentMapChar"/>
    <w:uiPriority w:val="99"/>
    <w:unhideWhenUsed/>
    <w:rsid w:val="00FA36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A364E"/>
    <w:rPr>
      <w:rFonts w:ascii="Lucida Grande" w:hAnsi="Lucida Grande" w:cs="Lucida Grande"/>
      <w:sz w:val="24"/>
    </w:rPr>
  </w:style>
  <w:style w:type="paragraph" w:customStyle="1" w:styleId="UnderlinePara">
    <w:name w:val="Underline Para"/>
    <w:basedOn w:val="Normal"/>
    <w:uiPriority w:val="6"/>
    <w:qFormat/>
    <w:rsid w:val="00FA364E"/>
    <w:pPr>
      <w:widowControl w:val="0"/>
      <w:suppressAutoHyphens/>
      <w:spacing w:after="200"/>
      <w:contextualSpacing/>
    </w:pPr>
    <w:rPr>
      <w:rFonts w:asciiTheme="minorHAnsi" w:hAnsiTheme="minorHAnsi"/>
      <w:b/>
      <w:u w:val="single"/>
    </w:rPr>
  </w:style>
  <w:style w:type="paragraph" w:styleId="ListParagraph">
    <w:name w:val="List Paragraph"/>
    <w:aliases w:val="6 font"/>
    <w:basedOn w:val="Normal"/>
    <w:uiPriority w:val="34"/>
    <w:unhideWhenUsed/>
    <w:qFormat/>
    <w:rsid w:val="00FA364E"/>
    <w:pPr>
      <w:ind w:left="720"/>
      <w:contextualSpacing/>
    </w:pPr>
  </w:style>
  <w:style w:type="character" w:customStyle="1" w:styleId="BoldUnderline">
    <w:name w:val="Bold.Underline"/>
    <w:uiPriority w:val="1"/>
    <w:qFormat/>
    <w:rsid w:val="00FA364E"/>
    <w:rPr>
      <w:b/>
      <w:u w:val="single"/>
    </w:rPr>
  </w:style>
  <w:style w:type="character" w:customStyle="1" w:styleId="Minimize">
    <w:name w:val="Minimize"/>
    <w:uiPriority w:val="1"/>
    <w:qFormat/>
    <w:rsid w:val="00FA364E"/>
    <w:rPr>
      <w:rFonts w:asciiTheme="minorHAnsi" w:hAnsiTheme="minorHAnsi"/>
      <w:sz w:val="16"/>
    </w:rPr>
  </w:style>
  <w:style w:type="character" w:customStyle="1" w:styleId="TitleChar">
    <w:name w:val="Title Char"/>
    <w:aliases w:val="Cites and Cards Char,UNDERLINE Char,Bold Underlined Char,title Char,Block Heading Char,Read This Char,Non Read Text Char1,Debate Normal Char"/>
    <w:link w:val="Title"/>
    <w:uiPriority w:val="6"/>
    <w:qFormat/>
    <w:rsid w:val="00FA364E"/>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FA364E"/>
    <w:pPr>
      <w:pBdr>
        <w:bottom w:val="single" w:sz="8" w:space="4" w:color="4F81BD"/>
      </w:pBdr>
      <w:spacing w:after="300" w:line="240" w:lineRule="auto"/>
      <w:contextualSpacing/>
    </w:pPr>
    <w:rPr>
      <w:rFonts w:ascii="Arial" w:hAnsi="Arial"/>
      <w:bCs/>
      <w:u w:val="single"/>
    </w:rPr>
  </w:style>
  <w:style w:type="character" w:customStyle="1" w:styleId="TitleChar1">
    <w:name w:val="Title Char1"/>
    <w:aliases w:val="Non Read Text Char"/>
    <w:basedOn w:val="DefaultParagraphFont"/>
    <w:uiPriority w:val="1"/>
    <w:qFormat/>
    <w:rsid w:val="00FA364E"/>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FA364E"/>
    <w:rPr>
      <w:b/>
      <w:u w:val="single"/>
    </w:rPr>
  </w:style>
  <w:style w:type="character" w:customStyle="1" w:styleId="Underline2Char">
    <w:name w:val="Underline2 Char"/>
    <w:basedOn w:val="DefaultParagraphFont"/>
    <w:link w:val="Underline2"/>
    <w:uiPriority w:val="4"/>
    <w:rsid w:val="00FA364E"/>
    <w:rPr>
      <w:rFonts w:ascii="Calibri" w:hAnsi="Calibri"/>
      <w:b/>
      <w:u w:val="single"/>
    </w:rPr>
  </w:style>
  <w:style w:type="character" w:customStyle="1" w:styleId="BoldUnderline0">
    <w:name w:val="BoldUnderline"/>
    <w:basedOn w:val="DefaultParagraphFont"/>
    <w:uiPriority w:val="1"/>
    <w:qFormat/>
    <w:rsid w:val="00FA364E"/>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FA364E"/>
    <w:rPr>
      <w:vertAlign w:val="superscript"/>
    </w:rPr>
  </w:style>
  <w:style w:type="paragraph" w:styleId="FootnoteText">
    <w:name w:val="footnote text"/>
    <w:basedOn w:val="Normal"/>
    <w:link w:val="FootnoteTextChar"/>
    <w:unhideWhenUsed/>
    <w:qFormat/>
    <w:rsid w:val="00FA364E"/>
    <w:pPr>
      <w:spacing w:line="256" w:lineRule="auto"/>
    </w:pPr>
    <w:rPr>
      <w:sz w:val="20"/>
      <w:szCs w:val="20"/>
    </w:rPr>
  </w:style>
  <w:style w:type="character" w:customStyle="1" w:styleId="FootnoteTextChar">
    <w:name w:val="Footnote Text Char"/>
    <w:basedOn w:val="DefaultParagraphFont"/>
    <w:link w:val="FootnoteText"/>
    <w:rsid w:val="00FA364E"/>
    <w:rPr>
      <w:rFonts w:ascii="Calibri" w:hAnsi="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A364E"/>
    <w:pPr>
      <w:spacing w:before="100" w:beforeAutospacing="1" w:after="100" w:afterAutospacing="1" w:line="240" w:lineRule="auto"/>
    </w:pPr>
    <w:rPr>
      <w:rFonts w:eastAsia="Times New Roman"/>
    </w:rPr>
  </w:style>
  <w:style w:type="paragraph" w:customStyle="1" w:styleId="clay-paragraph">
    <w:name w:val="clay-paragraph"/>
    <w:basedOn w:val="Normal"/>
    <w:rsid w:val="00FA364E"/>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FA364E"/>
  </w:style>
  <w:style w:type="character" w:customStyle="1" w:styleId="gmail-styleunderline">
    <w:name w:val="gmail-styleunderline"/>
    <w:basedOn w:val="DefaultParagraphFont"/>
    <w:rsid w:val="00FA364E"/>
  </w:style>
  <w:style w:type="paragraph" w:customStyle="1" w:styleId="css-182kmce">
    <w:name w:val="css-182kmce"/>
    <w:basedOn w:val="Normal"/>
    <w:rsid w:val="00FA364E"/>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FA364E"/>
  </w:style>
  <w:style w:type="paragraph" w:customStyle="1" w:styleId="pullquote-paragraph">
    <w:name w:val="pullquote-paragraph"/>
    <w:basedOn w:val="Normal"/>
    <w:rsid w:val="00FA364E"/>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FA364E"/>
    <w:rPr>
      <w:i/>
      <w:iCs/>
    </w:rPr>
  </w:style>
  <w:style w:type="paragraph" w:customStyle="1" w:styleId="font--body">
    <w:name w:val="font--body"/>
    <w:basedOn w:val="Normal"/>
    <w:uiPriority w:val="99"/>
    <w:rsid w:val="00FA364E"/>
    <w:pPr>
      <w:spacing w:before="100" w:beforeAutospacing="1" w:after="100" w:afterAutospacing="1" w:line="240" w:lineRule="auto"/>
    </w:pPr>
    <w:rPr>
      <w:rFonts w:eastAsia="Times New Roman"/>
      <w:lang w:eastAsia="ko-KR"/>
    </w:rPr>
  </w:style>
  <w:style w:type="paragraph" w:customStyle="1" w:styleId="gntarbp">
    <w:name w:val="gnt_ar_b_p"/>
    <w:basedOn w:val="Normal"/>
    <w:rsid w:val="00FA364E"/>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FA364E"/>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FA364E"/>
  </w:style>
  <w:style w:type="paragraph" w:customStyle="1" w:styleId="endmarkenabled">
    <w:name w:val="endmarkenabled"/>
    <w:basedOn w:val="Normal"/>
    <w:rsid w:val="00FA364E"/>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FA364E"/>
  </w:style>
  <w:style w:type="paragraph" w:customStyle="1" w:styleId="css-exrw3m">
    <w:name w:val="css-exrw3m"/>
    <w:basedOn w:val="Normal"/>
    <w:uiPriority w:val="99"/>
    <w:rsid w:val="00FA364E"/>
    <w:pPr>
      <w:spacing w:before="100" w:beforeAutospacing="1" w:after="100" w:afterAutospacing="1" w:line="240" w:lineRule="auto"/>
    </w:pPr>
    <w:rPr>
      <w:rFonts w:eastAsia="Times New Roman"/>
    </w:rPr>
  </w:style>
  <w:style w:type="character" w:customStyle="1" w:styleId="css-8l6xbc">
    <w:name w:val="css-8l6xbc"/>
    <w:basedOn w:val="DefaultParagraphFont"/>
    <w:rsid w:val="00FA364E"/>
  </w:style>
  <w:style w:type="paragraph" w:customStyle="1" w:styleId="t-body-text">
    <w:name w:val="t-body-text"/>
    <w:basedOn w:val="Normal"/>
    <w:uiPriority w:val="99"/>
    <w:rsid w:val="00FA364E"/>
    <w:pPr>
      <w:spacing w:before="100" w:beforeAutospacing="1" w:after="100" w:afterAutospacing="1" w:line="240" w:lineRule="auto"/>
    </w:pPr>
    <w:rPr>
      <w:rFonts w:eastAsia="Times New Roman"/>
    </w:rPr>
  </w:style>
  <w:style w:type="character" w:styleId="Strong">
    <w:name w:val="Strong"/>
    <w:aliases w:val="8 pt font,Citation Char Char1 Char Char Char Char Char,Cut,Small 1,Read Char Char Char,Citation Char Char Char1,Read Char Char1"/>
    <w:basedOn w:val="DefaultParagraphFont"/>
    <w:uiPriority w:val="22"/>
    <w:qFormat/>
    <w:rsid w:val="00FA364E"/>
    <w:rPr>
      <w:b/>
      <w:bCs/>
    </w:rPr>
  </w:style>
  <w:style w:type="paragraph" w:styleId="BalloonText">
    <w:name w:val="Balloon Text"/>
    <w:basedOn w:val="Normal"/>
    <w:link w:val="BalloonTextChar"/>
    <w:uiPriority w:val="99"/>
    <w:unhideWhenUsed/>
    <w:rsid w:val="00FA36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FA364E"/>
    <w:rPr>
      <w:rFonts w:ascii="Segoe UI" w:hAnsi="Segoe UI" w:cs="Segoe UI"/>
      <w:sz w:val="18"/>
      <w:szCs w:val="18"/>
    </w:rPr>
  </w:style>
  <w:style w:type="character" w:customStyle="1" w:styleId="caps">
    <w:name w:val="caps"/>
    <w:basedOn w:val="DefaultParagraphFont"/>
    <w:rsid w:val="00FA364E"/>
  </w:style>
  <w:style w:type="paragraph" w:customStyle="1" w:styleId="c-user-cardbio">
    <w:name w:val="c-user-card__bio"/>
    <w:basedOn w:val="Normal"/>
    <w:uiPriority w:val="99"/>
    <w:rsid w:val="00FA364E"/>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FA364E"/>
    <w:pPr>
      <w:spacing w:before="100" w:beforeAutospacing="1" w:after="100" w:afterAutospacing="1" w:line="240" w:lineRule="auto"/>
    </w:pPr>
    <w:rPr>
      <w:rFonts w:eastAsia="Times New Roman"/>
    </w:rPr>
  </w:style>
  <w:style w:type="character" w:customStyle="1" w:styleId="3oh-">
    <w:name w:val="_3oh-"/>
    <w:basedOn w:val="DefaultParagraphFont"/>
    <w:rsid w:val="00FA364E"/>
  </w:style>
  <w:style w:type="paragraph" w:customStyle="1" w:styleId="normal1">
    <w:name w:val="normal1"/>
    <w:basedOn w:val="Normal"/>
    <w:rsid w:val="00FA364E"/>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FA364E"/>
  </w:style>
  <w:style w:type="character" w:customStyle="1" w:styleId="c-messagelistunreaddividerlabel">
    <w:name w:val="c-message_list__unread_divider__label"/>
    <w:basedOn w:val="DefaultParagraphFont"/>
    <w:rsid w:val="00FA364E"/>
  </w:style>
  <w:style w:type="character" w:customStyle="1" w:styleId="c-messagesender">
    <w:name w:val="c-message__sender"/>
    <w:basedOn w:val="DefaultParagraphFont"/>
    <w:rsid w:val="00FA364E"/>
  </w:style>
  <w:style w:type="character" w:customStyle="1" w:styleId="c-reactioncount">
    <w:name w:val="c-reaction__count"/>
    <w:basedOn w:val="DefaultParagraphFont"/>
    <w:rsid w:val="00FA364E"/>
  </w:style>
  <w:style w:type="paragraph" w:customStyle="1" w:styleId="Analytic">
    <w:name w:val="Analytic"/>
    <w:basedOn w:val="Normal"/>
    <w:link w:val="AnalyticChar"/>
    <w:autoRedefine/>
    <w:uiPriority w:val="4"/>
    <w:qFormat/>
    <w:rsid w:val="00FA364E"/>
    <w:rPr>
      <w:color w:val="44546A" w:themeColor="text2"/>
    </w:rPr>
  </w:style>
  <w:style w:type="character" w:customStyle="1" w:styleId="AnalyticChar">
    <w:name w:val="Analytic Char"/>
    <w:basedOn w:val="DefaultParagraphFont"/>
    <w:link w:val="Analytic"/>
    <w:uiPriority w:val="4"/>
    <w:rsid w:val="00FA364E"/>
    <w:rPr>
      <w:rFonts w:ascii="Calibri" w:hAnsi="Calibri"/>
      <w:color w:val="44546A" w:themeColor="text2"/>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FA364E"/>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FA364E"/>
    <w:rPr>
      <w:rFonts w:ascii="Calibri" w:hAnsi="Calibri"/>
    </w:rPr>
  </w:style>
  <w:style w:type="paragraph" w:styleId="Footer">
    <w:name w:val="footer"/>
    <w:basedOn w:val="Normal"/>
    <w:link w:val="FooterChar"/>
    <w:uiPriority w:val="99"/>
    <w:unhideWhenUsed/>
    <w:rsid w:val="00FA36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364E"/>
    <w:rPr>
      <w:rFonts w:ascii="Calibri" w:hAnsi="Calibri"/>
    </w:rPr>
  </w:style>
  <w:style w:type="paragraph" w:customStyle="1" w:styleId="Emphasis1">
    <w:name w:val="Emphasis1"/>
    <w:basedOn w:val="Normal"/>
    <w:autoRedefine/>
    <w:uiPriority w:val="7"/>
    <w:qFormat/>
    <w:rsid w:val="00FA364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FA364E"/>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FA364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FA364E"/>
    <w:rPr>
      <w:rFonts w:ascii="Arial" w:hAnsi="Arial" w:cs="Arial"/>
      <w:vanish/>
      <w:sz w:val="16"/>
      <w:szCs w:val="16"/>
    </w:rPr>
  </w:style>
  <w:style w:type="character" w:customStyle="1" w:styleId="z-BottomofFormChar">
    <w:name w:val="z-Bottom of Form Char"/>
    <w:basedOn w:val="DefaultParagraphFont"/>
    <w:link w:val="z-BottomofForm"/>
    <w:uiPriority w:val="99"/>
    <w:rsid w:val="00FA364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FA364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FA364E"/>
    <w:rPr>
      <w:rFonts w:ascii="Arial" w:hAnsi="Arial" w:cs="Arial"/>
      <w:vanish/>
      <w:sz w:val="16"/>
      <w:szCs w:val="16"/>
    </w:rPr>
  </w:style>
  <w:style w:type="paragraph" w:customStyle="1" w:styleId="Emphasize">
    <w:name w:val="Emphasize"/>
    <w:basedOn w:val="Normal"/>
    <w:uiPriority w:val="7"/>
    <w:qFormat/>
    <w:rsid w:val="00FA364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FA364E"/>
  </w:style>
  <w:style w:type="character" w:customStyle="1" w:styleId="UnderlineBold">
    <w:name w:val="Underline + Bold"/>
    <w:uiPriority w:val="1"/>
    <w:qFormat/>
    <w:rsid w:val="00FA364E"/>
    <w:rPr>
      <w:b/>
      <w:sz w:val="20"/>
      <w:u w:val="single"/>
    </w:rPr>
  </w:style>
  <w:style w:type="paragraph" w:customStyle="1" w:styleId="8MIn">
    <w:name w:val="8 MIn"/>
    <w:basedOn w:val="Normal"/>
    <w:link w:val="8MInChar"/>
    <w:uiPriority w:val="4"/>
    <w:qFormat/>
    <w:rsid w:val="00FA364E"/>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FA364E"/>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FA364E"/>
  </w:style>
  <w:style w:type="character" w:customStyle="1" w:styleId="c-messagekittext">
    <w:name w:val="c-message_kit__text"/>
    <w:basedOn w:val="DefaultParagraphFont"/>
    <w:rsid w:val="00FA364E"/>
  </w:style>
  <w:style w:type="character" w:customStyle="1" w:styleId="UnresolvedMention10">
    <w:name w:val="Unresolved Mention10"/>
    <w:basedOn w:val="DefaultParagraphFont"/>
    <w:uiPriority w:val="99"/>
    <w:semiHidden/>
    <w:unhideWhenUsed/>
    <w:rsid w:val="00FA364E"/>
    <w:rPr>
      <w:color w:val="605E5C"/>
      <w:shd w:val="clear" w:color="auto" w:fill="E1DFDD"/>
    </w:rPr>
  </w:style>
  <w:style w:type="character" w:customStyle="1" w:styleId="expertise">
    <w:name w:val="expertise"/>
    <w:basedOn w:val="DefaultParagraphFont"/>
    <w:rsid w:val="00FA364E"/>
  </w:style>
  <w:style w:type="character" w:customStyle="1" w:styleId="education">
    <w:name w:val="education"/>
    <w:basedOn w:val="DefaultParagraphFont"/>
    <w:rsid w:val="00FA364E"/>
  </w:style>
  <w:style w:type="character" w:customStyle="1" w:styleId="rollover-people">
    <w:name w:val="rollover-people"/>
    <w:basedOn w:val="DefaultParagraphFont"/>
    <w:rsid w:val="00FA364E"/>
  </w:style>
  <w:style w:type="character" w:customStyle="1" w:styleId="UnresolvedMention2">
    <w:name w:val="Unresolved Mention2"/>
    <w:basedOn w:val="DefaultParagraphFont"/>
    <w:uiPriority w:val="99"/>
    <w:unhideWhenUsed/>
    <w:rsid w:val="00FA364E"/>
    <w:rPr>
      <w:color w:val="605E5C"/>
      <w:shd w:val="clear" w:color="auto" w:fill="E1DFDD"/>
    </w:rPr>
  </w:style>
  <w:style w:type="character" w:styleId="IntenseEmphasis">
    <w:name w:val="Intense Emphasis"/>
    <w:aliases w:val="Intense Emphasi,Char Char Char1,cites Char Ch,Citation Char Char Cha,Box Out,Char Char Char Char Char Char Char Char1,cit,8.,Intense Emphasis11111,9.5 pt,Italic,Intense Emphasis5,Heading 3 Char1 Char Char Ch,S"/>
    <w:basedOn w:val="DefaultParagraphFont"/>
    <w:qFormat/>
    <w:rsid w:val="00FA364E"/>
    <w:rPr>
      <w:b/>
      <w:bCs w:val="0"/>
      <w:sz w:val="26"/>
      <w:u w:val="single"/>
    </w:rPr>
  </w:style>
  <w:style w:type="character" w:customStyle="1" w:styleId="UnresolvedMention3">
    <w:name w:val="Unresolved Mention3"/>
    <w:basedOn w:val="DefaultParagraphFont"/>
    <w:uiPriority w:val="99"/>
    <w:rsid w:val="00FA364E"/>
    <w:rPr>
      <w:color w:val="605E5C"/>
      <w:shd w:val="clear" w:color="auto" w:fill="E1DFDD"/>
    </w:rPr>
  </w:style>
  <w:style w:type="paragraph" w:customStyle="1" w:styleId="Body">
    <w:name w:val="Body"/>
    <w:link w:val="BodyChar"/>
    <w:autoRedefine/>
    <w:uiPriority w:val="99"/>
    <w:qFormat/>
    <w:rsid w:val="00FA364E"/>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FA364E"/>
    <w:rPr>
      <w:rFonts w:ascii="Calibri" w:eastAsiaTheme="majorEastAsia" w:hAnsi="Calibri" w:cstheme="majorBidi"/>
      <w:iCs/>
      <w:color w:val="000000" w:themeColor="text1"/>
      <w:sz w:val="8"/>
    </w:rPr>
  </w:style>
  <w:style w:type="character" w:customStyle="1" w:styleId="url">
    <w:name w:val="url"/>
    <w:basedOn w:val="DefaultParagraphFont"/>
    <w:rsid w:val="00FA364E"/>
  </w:style>
  <w:style w:type="character" w:customStyle="1" w:styleId="ellip">
    <w:name w:val="ellip"/>
    <w:basedOn w:val="DefaultParagraphFont"/>
    <w:rsid w:val="00FA364E"/>
  </w:style>
  <w:style w:type="character" w:customStyle="1" w:styleId="nowrap">
    <w:name w:val="nowrap"/>
    <w:basedOn w:val="DefaultParagraphFont"/>
    <w:rsid w:val="00FA364E"/>
  </w:style>
  <w:style w:type="paragraph" w:customStyle="1" w:styleId="msonormal0">
    <w:name w:val="msonormal"/>
    <w:basedOn w:val="Normal"/>
    <w:qFormat/>
    <w:rsid w:val="00FA364E"/>
    <w:pPr>
      <w:spacing w:before="100" w:beforeAutospacing="1" w:after="100" w:afterAutospacing="1" w:line="256" w:lineRule="auto"/>
    </w:pPr>
  </w:style>
  <w:style w:type="paragraph" w:styleId="Revision">
    <w:name w:val="Revision"/>
    <w:uiPriority w:val="99"/>
    <w:semiHidden/>
    <w:rsid w:val="00FA364E"/>
    <w:pPr>
      <w:spacing w:after="0" w:line="240" w:lineRule="auto"/>
    </w:pPr>
    <w:rPr>
      <w:rFonts w:ascii="Calibri" w:eastAsiaTheme="minorEastAsia" w:hAnsi="Calibri" w:cs="Arial"/>
      <w:szCs w:val="24"/>
    </w:rPr>
  </w:style>
  <w:style w:type="paragraph" w:customStyle="1" w:styleId="Tag2">
    <w:name w:val="Tag2"/>
    <w:basedOn w:val="Normal"/>
    <w:qFormat/>
    <w:rsid w:val="00FA364E"/>
    <w:pPr>
      <w:spacing w:line="256" w:lineRule="auto"/>
    </w:pPr>
    <w:rPr>
      <w:b/>
    </w:rPr>
  </w:style>
  <w:style w:type="paragraph" w:customStyle="1" w:styleId="megaarticlebodyfirst-p2htdt">
    <w:name w:val="megaarticlebody_first-p_2htdt"/>
    <w:basedOn w:val="Normal"/>
    <w:uiPriority w:val="99"/>
    <w:semiHidden/>
    <w:rsid w:val="00FA364E"/>
    <w:pPr>
      <w:spacing w:before="100" w:beforeAutospacing="1" w:after="100" w:afterAutospacing="1" w:line="256" w:lineRule="auto"/>
    </w:pPr>
  </w:style>
  <w:style w:type="paragraph" w:customStyle="1" w:styleId="p1">
    <w:name w:val="p1"/>
    <w:basedOn w:val="Normal"/>
    <w:uiPriority w:val="99"/>
    <w:qFormat/>
    <w:rsid w:val="00FA364E"/>
    <w:pPr>
      <w:spacing w:line="256" w:lineRule="auto"/>
    </w:pPr>
    <w:rPr>
      <w:sz w:val="20"/>
      <w:szCs w:val="20"/>
    </w:rPr>
  </w:style>
  <w:style w:type="character" w:customStyle="1" w:styleId="underlinedChar">
    <w:name w:val="underlined Char"/>
    <w:link w:val="underlined"/>
    <w:locked/>
    <w:rsid w:val="00FA364E"/>
    <w:rPr>
      <w:rFonts w:ascii="Times New Roman" w:eastAsia="Malgun Gothic" w:hAnsi="Times New Roman" w:cs="Times New Roman"/>
      <w:u w:val="single"/>
    </w:rPr>
  </w:style>
  <w:style w:type="paragraph" w:customStyle="1" w:styleId="underlined">
    <w:name w:val="underlined"/>
    <w:next w:val="Normal"/>
    <w:link w:val="underlinedChar"/>
    <w:autoRedefine/>
    <w:qFormat/>
    <w:rsid w:val="00FA364E"/>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FA364E"/>
    <w:pPr>
      <w:spacing w:line="256" w:lineRule="auto"/>
    </w:pPr>
    <w:rPr>
      <w:rFonts w:ascii="Georgia" w:eastAsia="Calibri" w:hAnsi="Georgia"/>
      <w:sz w:val="12"/>
    </w:rPr>
  </w:style>
  <w:style w:type="paragraph" w:customStyle="1" w:styleId="Scrunched">
    <w:name w:val="Scrunched"/>
    <w:basedOn w:val="Normal"/>
    <w:next w:val="Normal"/>
    <w:uiPriority w:val="99"/>
    <w:qFormat/>
    <w:rsid w:val="00FA364E"/>
    <w:pPr>
      <w:spacing w:line="256" w:lineRule="auto"/>
    </w:pPr>
  </w:style>
  <w:style w:type="character" w:styleId="EndnoteReference">
    <w:name w:val="endnote reference"/>
    <w:basedOn w:val="DefaultParagraphFont"/>
    <w:unhideWhenUsed/>
    <w:rsid w:val="00FA364E"/>
    <w:rPr>
      <w:vertAlign w:val="superscript"/>
    </w:rPr>
  </w:style>
  <w:style w:type="character" w:customStyle="1" w:styleId="Emph">
    <w:name w:val="Emph"/>
    <w:basedOn w:val="DefaultParagraphFont"/>
    <w:uiPriority w:val="1"/>
    <w:qFormat/>
    <w:rsid w:val="00FA364E"/>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FA364E"/>
    <w:rPr>
      <w:u w:val="single"/>
    </w:rPr>
  </w:style>
  <w:style w:type="character" w:customStyle="1" w:styleId="BoldUnderlineChar">
    <w:name w:val="Bold Underline Char"/>
    <w:basedOn w:val="DefaultParagraphFont"/>
    <w:rsid w:val="00FA364E"/>
    <w:rPr>
      <w:rFonts w:ascii="Arial" w:hAnsi="Arial" w:cs="Arial" w:hint="default"/>
      <w:b/>
      <w:bCs w:val="0"/>
      <w:u w:val="single"/>
    </w:rPr>
  </w:style>
  <w:style w:type="character" w:customStyle="1" w:styleId="ReadCard">
    <w:name w:val="ReadCard"/>
    <w:uiPriority w:val="1"/>
    <w:qFormat/>
    <w:rsid w:val="00FA364E"/>
    <w:rPr>
      <w:rFonts w:ascii="Times New Roman" w:hAnsi="Times New Roman" w:cs="Times New Roman" w:hint="default"/>
      <w:b/>
      <w:bCs w:val="0"/>
      <w:sz w:val="24"/>
      <w:u w:val="single"/>
    </w:rPr>
  </w:style>
  <w:style w:type="paragraph" w:customStyle="1" w:styleId="CiteSpacing">
    <w:name w:val="Cite Spacing"/>
    <w:basedOn w:val="Normal"/>
    <w:uiPriority w:val="4"/>
    <w:qFormat/>
    <w:rsid w:val="00FA364E"/>
    <w:pPr>
      <w:spacing w:before="60" w:after="60"/>
    </w:pPr>
  </w:style>
  <w:style w:type="character" w:customStyle="1" w:styleId="FooterChar1">
    <w:name w:val="Footer Char1"/>
    <w:basedOn w:val="DefaultParagraphFont"/>
    <w:uiPriority w:val="99"/>
    <w:semiHidden/>
    <w:rsid w:val="00FA364E"/>
    <w:rPr>
      <w:rFonts w:ascii="Calibri" w:eastAsiaTheme="minorHAnsi" w:hAnsi="Calibri" w:cs="Calibri"/>
      <w:sz w:val="16"/>
      <w:szCs w:val="22"/>
    </w:rPr>
  </w:style>
  <w:style w:type="paragraph" w:customStyle="1" w:styleId="Cards">
    <w:name w:val="Cards"/>
    <w:next w:val="Normal"/>
    <w:link w:val="CardsChar"/>
    <w:qFormat/>
    <w:rsid w:val="00FA364E"/>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FA364E"/>
    <w:rPr>
      <w:rFonts w:ascii="Times New Roman" w:eastAsia="Times New Roman" w:hAnsi="Times New Roman" w:cs="Times New Roman"/>
      <w:sz w:val="20"/>
      <w:szCs w:val="24"/>
    </w:rPr>
  </w:style>
  <w:style w:type="character" w:customStyle="1" w:styleId="DebateUnderline">
    <w:name w:val="Debate Underline"/>
    <w:qFormat/>
    <w:rsid w:val="00FA364E"/>
    <w:rPr>
      <w:rFonts w:ascii="Times New Roman" w:hAnsi="Times New Roman"/>
      <w:sz w:val="20"/>
      <w:u w:val="thick"/>
    </w:rPr>
  </w:style>
  <w:style w:type="paragraph" w:customStyle="1" w:styleId="Nothing">
    <w:name w:val="Nothing"/>
    <w:link w:val="NothingChar"/>
    <w:qFormat/>
    <w:rsid w:val="00FA364E"/>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FA364E"/>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FA364E"/>
    <w:rPr>
      <w:rFonts w:ascii="Calibri" w:eastAsiaTheme="minorHAnsi" w:hAnsi="Calibri" w:cs="Calibri"/>
      <w:sz w:val="16"/>
      <w:szCs w:val="22"/>
    </w:rPr>
  </w:style>
  <w:style w:type="paragraph" w:customStyle="1" w:styleId="cardtext">
    <w:name w:val="card text"/>
    <w:basedOn w:val="Normal"/>
    <w:link w:val="cardtextChar"/>
    <w:qFormat/>
    <w:rsid w:val="00FA364E"/>
    <w:pPr>
      <w:ind w:left="288" w:right="288"/>
    </w:pPr>
    <w:rPr>
      <w:rFonts w:ascii="Book Antiqua" w:hAnsi="Book Antiqua" w:cs="Lucida Grande"/>
    </w:rPr>
  </w:style>
  <w:style w:type="character" w:customStyle="1" w:styleId="cardtextChar">
    <w:name w:val="card text Char"/>
    <w:basedOn w:val="DefaultParagraphFont"/>
    <w:link w:val="cardtext"/>
    <w:rsid w:val="00FA364E"/>
    <w:rPr>
      <w:rFonts w:ascii="Book Antiqua" w:hAnsi="Book Antiqua" w:cs="Lucida Grande"/>
    </w:rPr>
  </w:style>
  <w:style w:type="paragraph" w:customStyle="1" w:styleId="TagText">
    <w:name w:val="TagText"/>
    <w:basedOn w:val="Normal"/>
    <w:uiPriority w:val="99"/>
    <w:qFormat/>
    <w:rsid w:val="00FA364E"/>
    <w:rPr>
      <w:rFonts w:eastAsia="Calibri"/>
      <w:b/>
    </w:rPr>
  </w:style>
  <w:style w:type="paragraph" w:customStyle="1" w:styleId="UnderlineEmphasis">
    <w:name w:val="Underline + Emphasis"/>
    <w:basedOn w:val="Normal"/>
    <w:next w:val="Normal"/>
    <w:link w:val="UnderlineEmphasisChar"/>
    <w:autoRedefine/>
    <w:qFormat/>
    <w:rsid w:val="00FA364E"/>
    <w:rPr>
      <w:rFonts w:eastAsia="Calibri"/>
      <w:b/>
      <w:color w:val="000000"/>
      <w:u w:val="single"/>
    </w:rPr>
  </w:style>
  <w:style w:type="character" w:customStyle="1" w:styleId="UnderlineEmphasisChar">
    <w:name w:val="Underline + Emphasis Char"/>
    <w:basedOn w:val="DefaultParagraphFont"/>
    <w:link w:val="UnderlineEmphasis"/>
    <w:rsid w:val="00FA364E"/>
    <w:rPr>
      <w:rFonts w:ascii="Calibri" w:eastAsia="Calibri" w:hAnsi="Calibri"/>
      <w:b/>
      <w:color w:val="000000"/>
      <w:u w:val="single"/>
    </w:rPr>
  </w:style>
  <w:style w:type="character" w:customStyle="1" w:styleId="BoldUnderlineUNDO">
    <w:name w:val="Bold.Underline.UNDO"/>
    <w:uiPriority w:val="1"/>
    <w:qFormat/>
    <w:rsid w:val="00FA364E"/>
    <w:rPr>
      <w:b w:val="0"/>
    </w:rPr>
  </w:style>
  <w:style w:type="character" w:customStyle="1" w:styleId="LinedDown">
    <w:name w:val="Lined Down"/>
    <w:qFormat/>
    <w:rsid w:val="00FA364E"/>
    <w:rPr>
      <w:rFonts w:ascii="Times New Roman" w:hAnsi="Times New Roman" w:cs="Times New Roman"/>
      <w:b w:val="0"/>
      <w:bCs w:val="0"/>
      <w:i w:val="0"/>
      <w:iCs w:val="0"/>
      <w:color w:val="000000"/>
      <w:sz w:val="12"/>
      <w:szCs w:val="12"/>
      <w:u w:val="none"/>
    </w:rPr>
  </w:style>
  <w:style w:type="character" w:customStyle="1" w:styleId="Carded">
    <w:name w:val="Carded"/>
    <w:qFormat/>
    <w:rsid w:val="00FA364E"/>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FA364E"/>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FA364E"/>
    <w:rPr>
      <w:bCs/>
      <w:sz w:val="20"/>
      <w:u w:val="single"/>
    </w:rPr>
  </w:style>
  <w:style w:type="character" w:customStyle="1" w:styleId="LDAnalytics">
    <w:name w:val="LD Analytics"/>
    <w:basedOn w:val="DefaultParagraphFont"/>
    <w:autoRedefine/>
    <w:uiPriority w:val="1"/>
    <w:qFormat/>
    <w:rsid w:val="00FA364E"/>
  </w:style>
  <w:style w:type="paragraph" w:customStyle="1" w:styleId="evidencetext">
    <w:name w:val="evidence text"/>
    <w:basedOn w:val="Normal"/>
    <w:next w:val="Normal"/>
    <w:link w:val="evidencetextChar1"/>
    <w:qFormat/>
    <w:rsid w:val="00FA364E"/>
    <w:pPr>
      <w:ind w:left="432" w:right="432"/>
    </w:pPr>
    <w:rPr>
      <w:rFonts w:eastAsia="Times New Roman"/>
      <w:color w:val="000000"/>
    </w:rPr>
  </w:style>
  <w:style w:type="character" w:customStyle="1" w:styleId="evidencetextChar1">
    <w:name w:val="evidence text Char1"/>
    <w:basedOn w:val="DefaultParagraphFont"/>
    <w:link w:val="evidencetext"/>
    <w:rsid w:val="00FA364E"/>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FA364E"/>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FA364E"/>
    <w:rPr>
      <w:rFonts w:ascii="Calibri" w:hAnsi="Calibri"/>
      <w:color w:val="5A5A5A" w:themeColor="text1" w:themeTint="A5"/>
      <w:spacing w:val="15"/>
    </w:rPr>
  </w:style>
  <w:style w:type="paragraph" w:styleId="BodyText">
    <w:name w:val="Body Text"/>
    <w:aliases w:val="BT"/>
    <w:basedOn w:val="Normal"/>
    <w:link w:val="BodyTextChar"/>
    <w:uiPriority w:val="99"/>
    <w:unhideWhenUsed/>
    <w:qFormat/>
    <w:rsid w:val="00FA364E"/>
    <w:pPr>
      <w:spacing w:after="120"/>
    </w:pPr>
  </w:style>
  <w:style w:type="character" w:customStyle="1" w:styleId="BodyTextChar">
    <w:name w:val="Body Text Char"/>
    <w:aliases w:val="BT Char"/>
    <w:basedOn w:val="DefaultParagraphFont"/>
    <w:link w:val="BodyText"/>
    <w:uiPriority w:val="99"/>
    <w:rsid w:val="00FA364E"/>
    <w:rPr>
      <w:rFonts w:ascii="Calibri" w:hAnsi="Calibri"/>
    </w:rPr>
  </w:style>
  <w:style w:type="paragraph" w:customStyle="1" w:styleId="tiny">
    <w:name w:val="tiny"/>
    <w:next w:val="Normal"/>
    <w:link w:val="tinyChar"/>
    <w:autoRedefine/>
    <w:qFormat/>
    <w:rsid w:val="00FA364E"/>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FA364E"/>
    <w:rPr>
      <w:rFonts w:ascii="Times New Roman" w:eastAsia="Malgun Gothic" w:hAnsi="Times New Roman" w:cs="Times New Roman"/>
      <w:sz w:val="12"/>
      <w:szCs w:val="24"/>
    </w:rPr>
  </w:style>
  <w:style w:type="character" w:customStyle="1" w:styleId="LDCut">
    <w:name w:val="LD Cut"/>
    <w:basedOn w:val="DefaultParagraphFont"/>
    <w:uiPriority w:val="1"/>
    <w:qFormat/>
    <w:rsid w:val="00FA364E"/>
    <w:rPr>
      <w:rFonts w:ascii="Times New Roman" w:hAnsi="Times New Roman"/>
      <w:b w:val="0"/>
      <w:color w:val="auto"/>
      <w:sz w:val="12"/>
    </w:rPr>
  </w:style>
  <w:style w:type="character" w:customStyle="1" w:styleId="LDUnderline">
    <w:name w:val="LD Underline"/>
    <w:basedOn w:val="DefaultParagraphFont"/>
    <w:uiPriority w:val="1"/>
    <w:qFormat/>
    <w:rsid w:val="00FA364E"/>
    <w:rPr>
      <w:rFonts w:ascii="Times New Roman" w:hAnsi="Times New Roman" w:cs="Times New Roman"/>
      <w:b/>
      <w:color w:val="auto"/>
      <w:sz w:val="24"/>
      <w:u w:val="single"/>
    </w:rPr>
  </w:style>
  <w:style w:type="character" w:customStyle="1" w:styleId="Style4Char">
    <w:name w:val="Style4 Char"/>
    <w:link w:val="Style4"/>
    <w:rsid w:val="00FA364E"/>
    <w:rPr>
      <w:rFonts w:ascii="Arial Narrow" w:hAnsi="Arial Narrow"/>
      <w:szCs w:val="24"/>
      <w:u w:val="single"/>
    </w:rPr>
  </w:style>
  <w:style w:type="character" w:customStyle="1" w:styleId="Style1Char">
    <w:name w:val="Style1 Char"/>
    <w:locked/>
    <w:rsid w:val="00FA364E"/>
    <w:rPr>
      <w:rFonts w:ascii="Times New Roman" w:eastAsia="SimSun" w:hAnsi="Times New Roman"/>
      <w:szCs w:val="24"/>
      <w:u w:val="single"/>
      <w:lang w:eastAsia="zh-CN"/>
    </w:rPr>
  </w:style>
  <w:style w:type="character" w:customStyle="1" w:styleId="Style11pt">
    <w:name w:val="Style 11 pt"/>
    <w:basedOn w:val="DefaultParagraphFont"/>
    <w:rsid w:val="00FA364E"/>
    <w:rPr>
      <w:sz w:val="20"/>
    </w:rPr>
  </w:style>
  <w:style w:type="character" w:customStyle="1" w:styleId="DebateHighlighted">
    <w:name w:val="Debate Highlighted"/>
    <w:qFormat/>
    <w:rsid w:val="00FA364E"/>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FA364E"/>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FA364E"/>
    <w:rPr>
      <w:b/>
      <w:sz w:val="24"/>
    </w:rPr>
  </w:style>
  <w:style w:type="character" w:customStyle="1" w:styleId="regtext">
    <w:name w:val="regtext"/>
    <w:uiPriority w:val="99"/>
    <w:rsid w:val="00FA364E"/>
  </w:style>
  <w:style w:type="character" w:customStyle="1" w:styleId="Dottedunderline">
    <w:name w:val="Dotted underline"/>
    <w:rsid w:val="00FA364E"/>
    <w:rPr>
      <w:u w:val="dotted"/>
    </w:rPr>
  </w:style>
  <w:style w:type="character" w:customStyle="1" w:styleId="slug-pub-date">
    <w:name w:val="slug-pub-date"/>
    <w:rsid w:val="00FA364E"/>
  </w:style>
  <w:style w:type="character" w:customStyle="1" w:styleId="slug-vol">
    <w:name w:val="slug-vol"/>
    <w:rsid w:val="00FA364E"/>
  </w:style>
  <w:style w:type="character" w:customStyle="1" w:styleId="slug-issue">
    <w:name w:val="slug-issue"/>
    <w:rsid w:val="00FA364E"/>
  </w:style>
  <w:style w:type="character" w:customStyle="1" w:styleId="slug-pages">
    <w:name w:val="slug-pages"/>
    <w:rsid w:val="00FA364E"/>
  </w:style>
  <w:style w:type="character" w:customStyle="1" w:styleId="DDIUnderline">
    <w:name w:val="DDI Underline"/>
    <w:qFormat/>
    <w:rsid w:val="00FA364E"/>
    <w:rPr>
      <w:sz w:val="20"/>
      <w:u w:val="thick"/>
    </w:rPr>
  </w:style>
  <w:style w:type="character" w:customStyle="1" w:styleId="CardsChar1">
    <w:name w:val="Cards Char1"/>
    <w:locked/>
    <w:rsid w:val="00FA364E"/>
    <w:rPr>
      <w:rFonts w:ascii="Times New Roman" w:eastAsia="Times New Roman" w:hAnsi="Times New Roman" w:cs="Times New Roman"/>
    </w:rPr>
  </w:style>
  <w:style w:type="character" w:customStyle="1" w:styleId="DocumentMapChar1">
    <w:name w:val="Document Map Char1"/>
    <w:basedOn w:val="DefaultParagraphFont"/>
    <w:uiPriority w:val="99"/>
    <w:rsid w:val="00FA364E"/>
    <w:rPr>
      <w:rFonts w:ascii="Segoe UI" w:hAnsi="Segoe UI" w:cs="Segoe UI"/>
      <w:sz w:val="16"/>
      <w:szCs w:val="16"/>
    </w:rPr>
  </w:style>
  <w:style w:type="character" w:customStyle="1" w:styleId="CardTextChar0">
    <w:name w:val="Card Text Char"/>
    <w:locked/>
    <w:rsid w:val="00FA364E"/>
    <w:rPr>
      <w:rFonts w:ascii="Georgia" w:hAnsi="Georgia"/>
      <w:sz w:val="18"/>
      <w:u w:val="single"/>
    </w:rPr>
  </w:style>
  <w:style w:type="character" w:customStyle="1" w:styleId="normaltextrun">
    <w:name w:val="normaltextrun"/>
    <w:basedOn w:val="DefaultParagraphFont"/>
    <w:rsid w:val="00FA364E"/>
  </w:style>
  <w:style w:type="character" w:customStyle="1" w:styleId="eop">
    <w:name w:val="eop"/>
    <w:basedOn w:val="DefaultParagraphFont"/>
    <w:rsid w:val="00FA364E"/>
  </w:style>
  <w:style w:type="character" w:customStyle="1" w:styleId="spellingerror">
    <w:name w:val="spellingerror"/>
    <w:basedOn w:val="DefaultParagraphFont"/>
    <w:rsid w:val="00FA364E"/>
  </w:style>
  <w:style w:type="paragraph" w:customStyle="1" w:styleId="m-2839544472620372085msonospacing">
    <w:name w:val="m_-2839544472620372085msonospacing"/>
    <w:basedOn w:val="Normal"/>
    <w:uiPriority w:val="99"/>
    <w:rsid w:val="00FA364E"/>
    <w:pPr>
      <w:spacing w:before="100" w:beforeAutospacing="1" w:after="100" w:afterAutospacing="1"/>
    </w:pPr>
  </w:style>
  <w:style w:type="paragraph" w:customStyle="1" w:styleId="franklin-light1">
    <w:name w:val="franklin-light1"/>
    <w:basedOn w:val="Normal"/>
    <w:uiPriority w:val="99"/>
    <w:rsid w:val="00FA364E"/>
    <w:pPr>
      <w:spacing w:before="100" w:beforeAutospacing="1" w:after="100" w:afterAutospacing="1"/>
    </w:pPr>
  </w:style>
  <w:style w:type="character" w:customStyle="1" w:styleId="powa-tease">
    <w:name w:val="powa-tease"/>
    <w:basedOn w:val="DefaultParagraphFont"/>
    <w:rsid w:val="00FA364E"/>
  </w:style>
  <w:style w:type="character" w:customStyle="1" w:styleId="powa-byline">
    <w:name w:val="powa-byline"/>
    <w:basedOn w:val="DefaultParagraphFont"/>
    <w:rsid w:val="00FA364E"/>
  </w:style>
  <w:style w:type="character" w:customStyle="1" w:styleId="apple-style-span">
    <w:name w:val="apple-style-span"/>
    <w:basedOn w:val="DefaultParagraphFont"/>
    <w:rsid w:val="00FA364E"/>
    <w:rPr>
      <w:rFonts w:cs="Times New Roman"/>
    </w:rPr>
  </w:style>
  <w:style w:type="paragraph" w:customStyle="1" w:styleId="noindent">
    <w:name w:val="noindent"/>
    <w:basedOn w:val="Normal"/>
    <w:uiPriority w:val="99"/>
    <w:qFormat/>
    <w:rsid w:val="00FA364E"/>
    <w:pPr>
      <w:spacing w:before="100" w:beforeAutospacing="1" w:after="100" w:afterAutospacing="1"/>
    </w:pPr>
    <w:rPr>
      <w:rFonts w:eastAsia="Times New Roman"/>
    </w:rPr>
  </w:style>
  <w:style w:type="character" w:customStyle="1" w:styleId="st">
    <w:name w:val="st"/>
    <w:rsid w:val="00FA364E"/>
  </w:style>
  <w:style w:type="character" w:customStyle="1" w:styleId="highlight2">
    <w:name w:val="highlight2"/>
    <w:basedOn w:val="DefaultParagraphFont"/>
    <w:rsid w:val="00FA364E"/>
    <w:rPr>
      <w:rFonts w:ascii="Arial" w:hAnsi="Arial"/>
      <w:b/>
      <w:sz w:val="19"/>
      <w:u w:val="thick"/>
      <w:bdr w:val="none" w:sz="0" w:space="0" w:color="auto"/>
      <w:shd w:val="clear" w:color="auto" w:fill="auto"/>
    </w:rPr>
  </w:style>
  <w:style w:type="character" w:customStyle="1" w:styleId="Emphasis2">
    <w:name w:val="Emphasis2"/>
    <w:basedOn w:val="DefaultParagraphFont"/>
    <w:rsid w:val="00FA364E"/>
    <w:rPr>
      <w:rFonts w:ascii="Franklin Gothic Heavy" w:hAnsi="Franklin Gothic Heavy" w:hint="default"/>
      <w:iCs/>
      <w:u w:val="single"/>
    </w:rPr>
  </w:style>
  <w:style w:type="character" w:customStyle="1" w:styleId="EmphasizeThis">
    <w:name w:val="EmphasizeThis"/>
    <w:rsid w:val="00FA364E"/>
    <w:rPr>
      <w:rFonts w:ascii="Georgia" w:hAnsi="Georgia" w:hint="default"/>
      <w:b/>
      <w:bCs w:val="0"/>
      <w:iCs/>
      <w:sz w:val="24"/>
      <w:u w:val="thick"/>
    </w:rPr>
  </w:style>
  <w:style w:type="character" w:customStyle="1" w:styleId="Style3Char">
    <w:name w:val="Style3 Char"/>
    <w:link w:val="Style3"/>
    <w:rsid w:val="00FA364E"/>
    <w:rPr>
      <w:rFonts w:ascii="Arial Narrow" w:hAnsi="Arial Narrow"/>
      <w:b/>
      <w:szCs w:val="24"/>
    </w:rPr>
  </w:style>
  <w:style w:type="character" w:styleId="CommentReference">
    <w:name w:val="annotation reference"/>
    <w:basedOn w:val="DefaultParagraphFont"/>
    <w:uiPriority w:val="99"/>
    <w:unhideWhenUsed/>
    <w:rsid w:val="00FA364E"/>
    <w:rPr>
      <w:sz w:val="16"/>
      <w:szCs w:val="16"/>
    </w:rPr>
  </w:style>
  <w:style w:type="paragraph" w:styleId="CommentText">
    <w:name w:val="annotation text"/>
    <w:basedOn w:val="Normal"/>
    <w:link w:val="CommentTextChar"/>
    <w:uiPriority w:val="99"/>
    <w:unhideWhenUsed/>
    <w:rsid w:val="00FA364E"/>
    <w:rPr>
      <w:sz w:val="20"/>
      <w:szCs w:val="20"/>
    </w:rPr>
  </w:style>
  <w:style w:type="character" w:customStyle="1" w:styleId="CommentTextChar">
    <w:name w:val="Comment Text Char"/>
    <w:basedOn w:val="DefaultParagraphFont"/>
    <w:link w:val="CommentText"/>
    <w:uiPriority w:val="99"/>
    <w:rsid w:val="00FA364E"/>
    <w:rPr>
      <w:rFonts w:ascii="Calibri" w:hAnsi="Calibri"/>
      <w:sz w:val="20"/>
      <w:szCs w:val="20"/>
    </w:rPr>
  </w:style>
  <w:style w:type="character" w:customStyle="1" w:styleId="balancedheadline">
    <w:name w:val="balancedheadline"/>
    <w:basedOn w:val="DefaultParagraphFont"/>
    <w:rsid w:val="00FA364E"/>
  </w:style>
  <w:style w:type="paragraph" w:customStyle="1" w:styleId="analytic0">
    <w:name w:val="analytic"/>
    <w:basedOn w:val="Analytic"/>
    <w:link w:val="analyticChar0"/>
    <w:autoRedefine/>
    <w:uiPriority w:val="4"/>
    <w:qFormat/>
    <w:rsid w:val="00FA364E"/>
    <w:rPr>
      <w:i/>
      <w:color w:val="2D72B1"/>
    </w:rPr>
  </w:style>
  <w:style w:type="character" w:customStyle="1" w:styleId="analyticChar0">
    <w:name w:val="analytic Char"/>
    <w:basedOn w:val="DefaultParagraphFont"/>
    <w:link w:val="analytic0"/>
    <w:uiPriority w:val="4"/>
    <w:rsid w:val="00FA364E"/>
    <w:rPr>
      <w:rFonts w:ascii="Calibri" w:hAnsi="Calibri"/>
      <w:i/>
      <w:color w:val="2D72B1"/>
    </w:rPr>
  </w:style>
  <w:style w:type="paragraph" w:customStyle="1" w:styleId="ColorfulList-Accent11">
    <w:name w:val="Colorful List - Accent 11"/>
    <w:basedOn w:val="Normal"/>
    <w:uiPriority w:val="34"/>
    <w:qFormat/>
    <w:rsid w:val="00FA364E"/>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FA364E"/>
    <w:rPr>
      <w:color w:val="605E5C"/>
      <w:shd w:val="clear" w:color="auto" w:fill="E1DFDD"/>
    </w:rPr>
  </w:style>
  <w:style w:type="character" w:customStyle="1" w:styleId="m-4339160018974791352style13ptbold">
    <w:name w:val="m_-4339160018974791352style13ptbold"/>
    <w:basedOn w:val="DefaultParagraphFont"/>
    <w:rsid w:val="00FA364E"/>
  </w:style>
  <w:style w:type="character" w:customStyle="1" w:styleId="m-4339160018974791352styleunderline">
    <w:name w:val="m_-4339160018974791352styleunderline"/>
    <w:basedOn w:val="DefaultParagraphFont"/>
    <w:rsid w:val="00FA364E"/>
  </w:style>
  <w:style w:type="character" w:customStyle="1" w:styleId="m8622195508348221850gmail-msohyperlink">
    <w:name w:val="m_8622195508348221850gmail-msohyperlink"/>
    <w:basedOn w:val="DefaultParagraphFont"/>
    <w:rsid w:val="00FA364E"/>
  </w:style>
  <w:style w:type="character" w:customStyle="1" w:styleId="UnresolvedMention4">
    <w:name w:val="Unresolved Mention4"/>
    <w:basedOn w:val="DefaultParagraphFont"/>
    <w:uiPriority w:val="99"/>
    <w:semiHidden/>
    <w:unhideWhenUsed/>
    <w:rsid w:val="00FA364E"/>
    <w:rPr>
      <w:color w:val="605E5C"/>
      <w:shd w:val="clear" w:color="auto" w:fill="E1DFDD"/>
    </w:rPr>
  </w:style>
  <w:style w:type="character" w:customStyle="1" w:styleId="longbio">
    <w:name w:val="long_bio"/>
    <w:basedOn w:val="DefaultParagraphFont"/>
    <w:rsid w:val="00FA364E"/>
  </w:style>
  <w:style w:type="paragraph" w:customStyle="1" w:styleId="css-1ygdjhk">
    <w:name w:val="css-1ygdjhk"/>
    <w:basedOn w:val="Normal"/>
    <w:uiPriority w:val="99"/>
    <w:rsid w:val="00FA364E"/>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FA364E"/>
    <w:rPr>
      <w:color w:val="605E5C"/>
      <w:shd w:val="clear" w:color="auto" w:fill="E1DFDD"/>
    </w:rPr>
  </w:style>
  <w:style w:type="table" w:styleId="TableGrid">
    <w:name w:val="Table Grid"/>
    <w:basedOn w:val="TableNormal"/>
    <w:rsid w:val="00FA364E"/>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FA364E"/>
    <w:rPr>
      <w:color w:val="605E5C"/>
      <w:shd w:val="clear" w:color="auto" w:fill="E1DFDD"/>
    </w:rPr>
  </w:style>
  <w:style w:type="character" w:customStyle="1" w:styleId="UnresolvedMention7">
    <w:name w:val="Unresolved Mention7"/>
    <w:basedOn w:val="DefaultParagraphFont"/>
    <w:uiPriority w:val="99"/>
    <w:semiHidden/>
    <w:unhideWhenUsed/>
    <w:rsid w:val="00FA364E"/>
    <w:rPr>
      <w:color w:val="605E5C"/>
      <w:shd w:val="clear" w:color="auto" w:fill="E1DFDD"/>
    </w:rPr>
  </w:style>
  <w:style w:type="character" w:customStyle="1" w:styleId="UnresolvedMention8">
    <w:name w:val="Unresolved Mention8"/>
    <w:basedOn w:val="DefaultParagraphFont"/>
    <w:uiPriority w:val="99"/>
    <w:semiHidden/>
    <w:unhideWhenUsed/>
    <w:rsid w:val="00FA364E"/>
    <w:rPr>
      <w:color w:val="605E5C"/>
      <w:shd w:val="clear" w:color="auto" w:fill="E1DFDD"/>
    </w:rPr>
  </w:style>
  <w:style w:type="paragraph" w:customStyle="1" w:styleId="CardText2">
    <w:name w:val="Card Text 2"/>
    <w:basedOn w:val="Normal"/>
    <w:link w:val="CardText2Char"/>
    <w:qFormat/>
    <w:rsid w:val="00FA364E"/>
    <w:rPr>
      <w:rFonts w:eastAsia="Calibri"/>
      <w:b/>
      <w:color w:val="000000"/>
      <w:u w:val="single"/>
      <w:lang w:val="x-none" w:eastAsia="x-none"/>
    </w:rPr>
  </w:style>
  <w:style w:type="character" w:customStyle="1" w:styleId="CardText2Char">
    <w:name w:val="Card Text 2 Char"/>
    <w:link w:val="CardText2"/>
    <w:rsid w:val="00FA364E"/>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FA364E"/>
  </w:style>
  <w:style w:type="character" w:customStyle="1" w:styleId="UnresolvedMention9">
    <w:name w:val="Unresolved Mention9"/>
    <w:basedOn w:val="DefaultParagraphFont"/>
    <w:uiPriority w:val="99"/>
    <w:semiHidden/>
    <w:unhideWhenUsed/>
    <w:rsid w:val="00FA364E"/>
    <w:rPr>
      <w:color w:val="605E5C"/>
      <w:shd w:val="clear" w:color="auto" w:fill="E1DFDD"/>
    </w:rPr>
  </w:style>
  <w:style w:type="character" w:customStyle="1" w:styleId="UnresolvedMention100">
    <w:name w:val="Unresolved Mention100"/>
    <w:basedOn w:val="DefaultParagraphFont"/>
    <w:uiPriority w:val="99"/>
    <w:semiHidden/>
    <w:unhideWhenUsed/>
    <w:rsid w:val="00FA364E"/>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FA364E"/>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FA364E"/>
    <w:rPr>
      <w:color w:val="605E5C"/>
      <w:shd w:val="clear" w:color="auto" w:fill="E1DFDD"/>
    </w:rPr>
  </w:style>
  <w:style w:type="paragraph" w:customStyle="1" w:styleId="flashline">
    <w:name w:val="flashline"/>
    <w:basedOn w:val="Normal"/>
    <w:uiPriority w:val="99"/>
    <w:rsid w:val="00FA364E"/>
    <w:pPr>
      <w:spacing w:before="100" w:beforeAutospacing="1" w:after="100" w:afterAutospacing="1"/>
    </w:pPr>
    <w:rPr>
      <w:rFonts w:eastAsia="Times New Roman"/>
    </w:rPr>
  </w:style>
  <w:style w:type="paragraph" w:customStyle="1" w:styleId="lbexhangwithmargin">
    <w:name w:val="lbexhangwithmargin"/>
    <w:basedOn w:val="Normal"/>
    <w:uiPriority w:val="99"/>
    <w:rsid w:val="00FA364E"/>
    <w:pPr>
      <w:spacing w:before="100" w:beforeAutospacing="1" w:after="100" w:afterAutospacing="1"/>
    </w:pPr>
    <w:rPr>
      <w:rFonts w:eastAsia="Times New Roman"/>
    </w:rPr>
  </w:style>
  <w:style w:type="character" w:customStyle="1" w:styleId="lbexsectionlevelolc">
    <w:name w:val="lbexsectionlevelolc"/>
    <w:basedOn w:val="DefaultParagraphFont"/>
    <w:rsid w:val="00FA364E"/>
  </w:style>
  <w:style w:type="character" w:customStyle="1" w:styleId="lbexallcap">
    <w:name w:val="lbexallcap"/>
    <w:basedOn w:val="DefaultParagraphFont"/>
    <w:rsid w:val="00FA364E"/>
  </w:style>
  <w:style w:type="paragraph" w:customStyle="1" w:styleId="lbexindent">
    <w:name w:val="lbexindent"/>
    <w:basedOn w:val="Normal"/>
    <w:uiPriority w:val="99"/>
    <w:rsid w:val="00FA364E"/>
    <w:pPr>
      <w:spacing w:before="100" w:beforeAutospacing="1" w:after="100" w:afterAutospacing="1"/>
    </w:pPr>
    <w:rPr>
      <w:rFonts w:eastAsia="Times New Roman"/>
    </w:rPr>
  </w:style>
  <w:style w:type="paragraph" w:customStyle="1" w:styleId="lbexindentparagraph">
    <w:name w:val="lbexindentparagraph"/>
    <w:basedOn w:val="Normal"/>
    <w:uiPriority w:val="99"/>
    <w:rsid w:val="00FA364E"/>
    <w:pPr>
      <w:spacing w:before="100" w:beforeAutospacing="1" w:after="100" w:afterAutospacing="1"/>
    </w:pPr>
    <w:rPr>
      <w:rFonts w:eastAsia="Times New Roman"/>
    </w:rPr>
  </w:style>
  <w:style w:type="paragraph" w:customStyle="1" w:styleId="zn-bodyparagraph">
    <w:name w:val="zn-body__paragraph"/>
    <w:basedOn w:val="Normal"/>
    <w:uiPriority w:val="99"/>
    <w:rsid w:val="00FA364E"/>
    <w:pPr>
      <w:spacing w:before="100" w:beforeAutospacing="1" w:after="100" w:afterAutospacing="1"/>
    </w:pPr>
    <w:rPr>
      <w:rFonts w:eastAsia="Times New Roman"/>
    </w:rPr>
  </w:style>
  <w:style w:type="character" w:customStyle="1" w:styleId="c-messagebody">
    <w:name w:val="c-message__body"/>
    <w:basedOn w:val="DefaultParagraphFont"/>
    <w:rsid w:val="00FA364E"/>
  </w:style>
  <w:style w:type="character" w:customStyle="1" w:styleId="m7735155540857680774gmail-style13ptbold">
    <w:name w:val="m_7735155540857680774gmail-style13ptbold"/>
    <w:basedOn w:val="DefaultParagraphFont"/>
    <w:rsid w:val="00FA364E"/>
  </w:style>
  <w:style w:type="character" w:customStyle="1" w:styleId="style65">
    <w:name w:val="style65"/>
    <w:basedOn w:val="DefaultParagraphFont"/>
    <w:rsid w:val="00FA364E"/>
  </w:style>
  <w:style w:type="character" w:customStyle="1" w:styleId="bodytext0">
    <w:name w:val="body_text"/>
    <w:basedOn w:val="DefaultParagraphFont"/>
    <w:rsid w:val="00FA364E"/>
  </w:style>
  <w:style w:type="character" w:customStyle="1" w:styleId="bio">
    <w:name w:val="bio"/>
    <w:basedOn w:val="DefaultParagraphFont"/>
    <w:rsid w:val="00FA364E"/>
  </w:style>
  <w:style w:type="paragraph" w:customStyle="1" w:styleId="cites0">
    <w:name w:val="cites"/>
    <w:next w:val="Normal"/>
    <w:autoRedefine/>
    <w:qFormat/>
    <w:rsid w:val="00FA364E"/>
    <w:pPr>
      <w:spacing w:after="0" w:line="240" w:lineRule="auto"/>
      <w:contextualSpacing/>
    </w:pPr>
    <w:rPr>
      <w:rFonts w:eastAsia="SimSun"/>
      <w:b/>
      <w:lang w:eastAsia="zh-CN"/>
    </w:rPr>
  </w:style>
  <w:style w:type="character" w:customStyle="1" w:styleId="5yl5">
    <w:name w:val="_5yl5"/>
    <w:basedOn w:val="DefaultParagraphFont"/>
    <w:rsid w:val="00FA364E"/>
  </w:style>
  <w:style w:type="character" w:customStyle="1" w:styleId="text">
    <w:name w:val="text"/>
    <w:basedOn w:val="DefaultParagraphFont"/>
    <w:rsid w:val="00FA364E"/>
  </w:style>
  <w:style w:type="paragraph" w:customStyle="1" w:styleId="generic-articlebody">
    <w:name w:val="generic-article__body"/>
    <w:basedOn w:val="Normal"/>
    <w:uiPriority w:val="99"/>
    <w:rsid w:val="00FA364E"/>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FA364E"/>
    <w:pPr>
      <w:spacing w:line="240" w:lineRule="auto"/>
    </w:pPr>
    <w:rPr>
      <w:b/>
      <w:bCs/>
    </w:rPr>
  </w:style>
  <w:style w:type="character" w:customStyle="1" w:styleId="CommentSubjectChar">
    <w:name w:val="Comment Subject Char"/>
    <w:basedOn w:val="CommentTextChar"/>
    <w:link w:val="CommentSubject"/>
    <w:rsid w:val="00FA364E"/>
    <w:rPr>
      <w:rFonts w:ascii="Calibri" w:hAnsi="Calibri"/>
      <w:b/>
      <w:bCs/>
      <w:sz w:val="20"/>
      <w:szCs w:val="20"/>
    </w:rPr>
  </w:style>
  <w:style w:type="character" w:customStyle="1" w:styleId="UnresolvedMention12">
    <w:name w:val="Unresolved Mention12"/>
    <w:basedOn w:val="DefaultParagraphFont"/>
    <w:uiPriority w:val="99"/>
    <w:rsid w:val="00FA364E"/>
    <w:rPr>
      <w:color w:val="605E5C"/>
      <w:shd w:val="clear" w:color="auto" w:fill="E1DFDD"/>
    </w:rPr>
  </w:style>
  <w:style w:type="paragraph" w:customStyle="1" w:styleId="CardNotUnderlined">
    <w:name w:val="Card Not Underlined"/>
    <w:basedOn w:val="Normal"/>
    <w:link w:val="CardNotUnderlinedChar1"/>
    <w:autoRedefine/>
    <w:qFormat/>
    <w:rsid w:val="00FA364E"/>
    <w:rPr>
      <w:rFonts w:eastAsia="Times New Roman"/>
      <w:sz w:val="12"/>
      <w:szCs w:val="20"/>
    </w:rPr>
  </w:style>
  <w:style w:type="character" w:customStyle="1" w:styleId="UnresolvedMention13">
    <w:name w:val="Unresolved Mention13"/>
    <w:basedOn w:val="DefaultParagraphFont"/>
    <w:uiPriority w:val="99"/>
    <w:rsid w:val="00FA364E"/>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FA364E"/>
    <w:rPr>
      <w:rFonts w:ascii="Calibri" w:eastAsia="Times New Roman" w:hAnsi="Calibri"/>
    </w:rPr>
  </w:style>
  <w:style w:type="character" w:customStyle="1" w:styleId="blast">
    <w:name w:val="blast"/>
    <w:basedOn w:val="DefaultParagraphFont"/>
    <w:rsid w:val="00FA364E"/>
  </w:style>
  <w:style w:type="paragraph" w:customStyle="1" w:styleId="paragraph">
    <w:name w:val="paragraph"/>
    <w:basedOn w:val="Normal"/>
    <w:uiPriority w:val="99"/>
    <w:qFormat/>
    <w:rsid w:val="00FA364E"/>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FA364E"/>
  </w:style>
  <w:style w:type="character" w:customStyle="1" w:styleId="UnresolvedMention14">
    <w:name w:val="Unresolved Mention14"/>
    <w:basedOn w:val="DefaultParagraphFont"/>
    <w:uiPriority w:val="99"/>
    <w:rsid w:val="00FA364E"/>
    <w:rPr>
      <w:color w:val="605E5C"/>
      <w:shd w:val="clear" w:color="auto" w:fill="E1DFDD"/>
    </w:rPr>
  </w:style>
  <w:style w:type="character" w:customStyle="1" w:styleId="ata-controlscomplain-btn">
    <w:name w:val="ata-controls__complain-btn"/>
    <w:basedOn w:val="DefaultParagraphFont"/>
    <w:rsid w:val="00FA364E"/>
  </w:style>
  <w:style w:type="character" w:customStyle="1" w:styleId="u-tcgraydarker">
    <w:name w:val="u-tcgraydarker"/>
    <w:basedOn w:val="DefaultParagraphFont"/>
    <w:rsid w:val="00FA364E"/>
  </w:style>
  <w:style w:type="paragraph" w:customStyle="1" w:styleId="stcontent-block">
    <w:name w:val="st__content-block"/>
    <w:basedOn w:val="Normal"/>
    <w:rsid w:val="00FA364E"/>
    <w:pPr>
      <w:spacing w:before="100" w:beforeAutospacing="1" w:after="100" w:afterAutospacing="1"/>
    </w:pPr>
  </w:style>
  <w:style w:type="character" w:customStyle="1" w:styleId="drop">
    <w:name w:val="drop"/>
    <w:basedOn w:val="DefaultParagraphFont"/>
    <w:rsid w:val="00FA364E"/>
  </w:style>
  <w:style w:type="paragraph" w:customStyle="1" w:styleId="pullquote">
    <w:name w:val="pullquote"/>
    <w:basedOn w:val="Normal"/>
    <w:rsid w:val="00FA364E"/>
    <w:pPr>
      <w:spacing w:before="100" w:beforeAutospacing="1" w:after="100" w:afterAutospacing="1"/>
    </w:pPr>
  </w:style>
  <w:style w:type="paragraph" w:customStyle="1" w:styleId="TableParagraph">
    <w:name w:val="Table Paragraph"/>
    <w:basedOn w:val="Normal"/>
    <w:uiPriority w:val="1"/>
    <w:qFormat/>
    <w:rsid w:val="00FA364E"/>
    <w:pPr>
      <w:widowControl w:val="0"/>
      <w:autoSpaceDE w:val="0"/>
      <w:autoSpaceDN w:val="0"/>
      <w:adjustRightInd w:val="0"/>
    </w:pPr>
    <w:rPr>
      <w:rFonts w:eastAsiaTheme="minorEastAsia"/>
    </w:rPr>
  </w:style>
  <w:style w:type="paragraph" w:customStyle="1" w:styleId="p">
    <w:name w:val="p"/>
    <w:basedOn w:val="Normal"/>
    <w:qFormat/>
    <w:rsid w:val="00FA364E"/>
    <w:pPr>
      <w:spacing w:before="100" w:beforeAutospacing="1" w:after="100" w:afterAutospacing="1"/>
    </w:pPr>
  </w:style>
  <w:style w:type="character" w:customStyle="1" w:styleId="figpopup-sensitive-area">
    <w:name w:val="figpopup-sensitive-area"/>
    <w:basedOn w:val="DefaultParagraphFont"/>
    <w:rsid w:val="00FA364E"/>
  </w:style>
  <w:style w:type="paragraph" w:customStyle="1" w:styleId="css-qckjh9">
    <w:name w:val="css-qckjh9"/>
    <w:basedOn w:val="Normal"/>
    <w:rsid w:val="00FA364E"/>
    <w:pPr>
      <w:spacing w:before="100" w:beforeAutospacing="1" w:after="100" w:afterAutospacing="1" w:line="240" w:lineRule="auto"/>
    </w:pPr>
    <w:rPr>
      <w:rFonts w:eastAsia="Times New Roman"/>
      <w:sz w:val="24"/>
    </w:rPr>
  </w:style>
  <w:style w:type="paragraph" w:customStyle="1" w:styleId="css-158dogj">
    <w:name w:val="css-158dogj"/>
    <w:basedOn w:val="Normal"/>
    <w:rsid w:val="00FA364E"/>
    <w:pPr>
      <w:spacing w:before="100" w:beforeAutospacing="1" w:after="100" w:afterAutospacing="1" w:line="240" w:lineRule="auto"/>
    </w:pPr>
    <w:rPr>
      <w:rFonts w:eastAsia="Times New Roman"/>
      <w:sz w:val="24"/>
    </w:rPr>
  </w:style>
  <w:style w:type="character" w:customStyle="1" w:styleId="num">
    <w:name w:val="num"/>
    <w:basedOn w:val="DefaultParagraphFont"/>
    <w:rsid w:val="00FA364E"/>
  </w:style>
  <w:style w:type="character" w:customStyle="1" w:styleId="letter">
    <w:name w:val="letter"/>
    <w:basedOn w:val="DefaultParagraphFont"/>
    <w:rsid w:val="00FA364E"/>
  </w:style>
  <w:style w:type="character" w:customStyle="1" w:styleId="dttext">
    <w:name w:val="dttext"/>
    <w:basedOn w:val="DefaultParagraphFont"/>
    <w:rsid w:val="00FA364E"/>
  </w:style>
  <w:style w:type="character" w:customStyle="1" w:styleId="sdsense">
    <w:name w:val="sdsense"/>
    <w:basedOn w:val="DefaultParagraphFont"/>
    <w:rsid w:val="00FA364E"/>
  </w:style>
  <w:style w:type="character" w:customStyle="1" w:styleId="sd">
    <w:name w:val="sd"/>
    <w:basedOn w:val="DefaultParagraphFont"/>
    <w:rsid w:val="00FA364E"/>
  </w:style>
  <w:style w:type="paragraph" w:customStyle="1" w:styleId="flfc">
    <w:name w:val="flfc"/>
    <w:basedOn w:val="Normal"/>
    <w:uiPriority w:val="99"/>
    <w:rsid w:val="00FA364E"/>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FA364E"/>
  </w:style>
  <w:style w:type="paragraph" w:customStyle="1" w:styleId="story-body-text">
    <w:name w:val="story-body-text"/>
    <w:basedOn w:val="Normal"/>
    <w:uiPriority w:val="99"/>
    <w:qFormat/>
    <w:rsid w:val="00FA364E"/>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FA364E"/>
  </w:style>
  <w:style w:type="paragraph" w:customStyle="1" w:styleId="CardText1">
    <w:name w:val="Card Text 1"/>
    <w:link w:val="CardText1Char"/>
    <w:qFormat/>
    <w:rsid w:val="00FA364E"/>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FA364E"/>
    <w:rPr>
      <w:rFonts w:ascii="Arial Narrow" w:eastAsia="Times New Roman" w:hAnsi="Arial Narrow" w:cs="Times New Roman"/>
      <w:color w:val="000000"/>
      <w:u w:val="single"/>
    </w:rPr>
  </w:style>
  <w:style w:type="paragraph" w:customStyle="1" w:styleId="Analytic2">
    <w:name w:val="Analytic2"/>
    <w:basedOn w:val="Heading4"/>
    <w:link w:val="Analytic2Char"/>
    <w:uiPriority w:val="4"/>
    <w:rsid w:val="00FA364E"/>
    <w:pPr>
      <w:spacing w:before="200" w:line="240" w:lineRule="auto"/>
    </w:pPr>
    <w:rPr>
      <w:bCs/>
      <w:iCs w:val="0"/>
      <w:color w:val="2F5496" w:themeColor="accent1" w:themeShade="BF"/>
      <w:sz w:val="28"/>
      <w:szCs w:val="28"/>
    </w:rPr>
  </w:style>
  <w:style w:type="character" w:customStyle="1" w:styleId="Analytic2Char">
    <w:name w:val="Analytic2 Char"/>
    <w:basedOn w:val="DefaultParagraphFont"/>
    <w:link w:val="Analytic2"/>
    <w:uiPriority w:val="4"/>
    <w:rsid w:val="00FA364E"/>
    <w:rPr>
      <w:rFonts w:ascii="Calibri" w:eastAsiaTheme="majorEastAsia" w:hAnsi="Calibri" w:cstheme="majorBidi"/>
      <w:b/>
      <w:bCs/>
      <w:color w:val="2F5496" w:themeColor="accent1" w:themeShade="BF"/>
      <w:sz w:val="28"/>
      <w:szCs w:val="28"/>
    </w:rPr>
  </w:style>
  <w:style w:type="character" w:customStyle="1" w:styleId="AnalyticsChar">
    <w:name w:val="Analytics Char"/>
    <w:basedOn w:val="DefaultParagraphFont"/>
    <w:uiPriority w:val="4"/>
    <w:rsid w:val="00FA364E"/>
    <w:rPr>
      <w:rFonts w:ascii="Calibri" w:eastAsiaTheme="majorEastAsia" w:hAnsi="Calibri" w:cstheme="majorBidi"/>
      <w:b/>
      <w:bCs/>
      <w:color w:val="2F5496" w:themeColor="accent1" w:themeShade="BF"/>
      <w:sz w:val="28"/>
      <w:szCs w:val="28"/>
    </w:rPr>
  </w:style>
  <w:style w:type="paragraph" w:customStyle="1" w:styleId="AnalyticsPip">
    <w:name w:val="AnalyticsPip"/>
    <w:basedOn w:val="Analytic2"/>
    <w:link w:val="AnalyticsPipChar"/>
    <w:uiPriority w:val="4"/>
    <w:rsid w:val="00FA364E"/>
  </w:style>
  <w:style w:type="character" w:customStyle="1" w:styleId="AnalyticsPipChar">
    <w:name w:val="AnalyticsPip Char"/>
    <w:basedOn w:val="DefaultParagraphFont"/>
    <w:link w:val="AnalyticsPip"/>
    <w:uiPriority w:val="4"/>
    <w:rsid w:val="00FA364E"/>
    <w:rPr>
      <w:rFonts w:ascii="Calibri" w:eastAsiaTheme="majorEastAsia" w:hAnsi="Calibri" w:cstheme="majorBidi"/>
      <w:b/>
      <w:bCs/>
      <w:color w:val="2F5496" w:themeColor="accent1" w:themeShade="BF"/>
      <w:sz w:val="28"/>
      <w:szCs w:val="28"/>
    </w:rPr>
  </w:style>
  <w:style w:type="paragraph" w:customStyle="1" w:styleId="AnalyticsGBN">
    <w:name w:val="AnalyticsGBN"/>
    <w:basedOn w:val="Analytic2"/>
    <w:link w:val="AnalyticsGBNChar"/>
    <w:uiPriority w:val="4"/>
    <w:qFormat/>
    <w:rsid w:val="00FA364E"/>
  </w:style>
  <w:style w:type="character" w:customStyle="1" w:styleId="AnalyticsGBNChar">
    <w:name w:val="AnalyticsGBN Char"/>
    <w:basedOn w:val="DefaultParagraphFont"/>
    <w:link w:val="AnalyticsGBN"/>
    <w:uiPriority w:val="4"/>
    <w:rsid w:val="00FA364E"/>
    <w:rPr>
      <w:rFonts w:ascii="Calibri" w:eastAsiaTheme="majorEastAsia" w:hAnsi="Calibri" w:cstheme="majorBidi"/>
      <w:b/>
      <w:bCs/>
      <w:color w:val="2F5496" w:themeColor="accent1" w:themeShade="BF"/>
      <w:sz w:val="28"/>
      <w:szCs w:val="28"/>
    </w:rPr>
  </w:style>
  <w:style w:type="paragraph" w:styleId="Quote">
    <w:name w:val="Quote"/>
    <w:basedOn w:val="Normal"/>
    <w:next w:val="Normal"/>
    <w:link w:val="QuoteChar"/>
    <w:uiPriority w:val="29"/>
    <w:unhideWhenUsed/>
    <w:qFormat/>
    <w:rsid w:val="00FA364E"/>
    <w:pPr>
      <w:spacing w:after="0" w:line="240" w:lineRule="auto"/>
    </w:pPr>
    <w:rPr>
      <w:i/>
      <w:iCs/>
      <w:color w:val="000000" w:themeColor="text1"/>
    </w:rPr>
  </w:style>
  <w:style w:type="character" w:customStyle="1" w:styleId="QuoteChar">
    <w:name w:val="Quote Char"/>
    <w:basedOn w:val="DefaultParagraphFont"/>
    <w:link w:val="Quote"/>
    <w:uiPriority w:val="29"/>
    <w:rsid w:val="00FA364E"/>
    <w:rPr>
      <w:rFonts w:ascii="Calibri" w:hAnsi="Calibri"/>
      <w:i/>
      <w:iCs/>
      <w:color w:val="000000" w:themeColor="text1"/>
    </w:rPr>
  </w:style>
  <w:style w:type="paragraph" w:styleId="TOCHeading">
    <w:name w:val="TOC Heading"/>
    <w:basedOn w:val="Heading1"/>
    <w:next w:val="Normal"/>
    <w:uiPriority w:val="39"/>
    <w:unhideWhenUsed/>
    <w:qFormat/>
    <w:rsid w:val="00FA364E"/>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F5496" w:themeColor="accent1" w:themeShade="BF"/>
      <w:sz w:val="28"/>
      <w:szCs w:val="28"/>
    </w:rPr>
  </w:style>
  <w:style w:type="character" w:customStyle="1" w:styleId="ref-lnk">
    <w:name w:val="ref-lnk"/>
    <w:basedOn w:val="DefaultParagraphFont"/>
    <w:rsid w:val="00FA364E"/>
  </w:style>
  <w:style w:type="character" w:customStyle="1" w:styleId="ref-overlay">
    <w:name w:val="ref-overlay"/>
    <w:basedOn w:val="DefaultParagraphFont"/>
    <w:rsid w:val="00FA364E"/>
  </w:style>
  <w:style w:type="character" w:customStyle="1" w:styleId="ref-fn-p">
    <w:name w:val="ref-fn-p"/>
    <w:basedOn w:val="DefaultParagraphFont"/>
    <w:rsid w:val="00FA364E"/>
  </w:style>
  <w:style w:type="character" w:customStyle="1" w:styleId="opinion-articlebody">
    <w:name w:val="opinion-article__body"/>
    <w:basedOn w:val="DefaultParagraphFont"/>
    <w:rsid w:val="00FA364E"/>
  </w:style>
  <w:style w:type="paragraph" w:customStyle="1" w:styleId="opinion-articlebody1">
    <w:name w:val="opinion-article__body1"/>
    <w:basedOn w:val="Normal"/>
    <w:rsid w:val="00FA364E"/>
    <w:pPr>
      <w:spacing w:before="100" w:beforeAutospacing="1" w:after="100" w:afterAutospacing="1" w:line="240" w:lineRule="auto"/>
    </w:pPr>
    <w:rPr>
      <w:rFonts w:eastAsia="Times New Roman"/>
      <w:sz w:val="24"/>
    </w:rPr>
  </w:style>
  <w:style w:type="paragraph" w:customStyle="1" w:styleId="para">
    <w:name w:val="para"/>
    <w:basedOn w:val="Normal"/>
    <w:qFormat/>
    <w:rsid w:val="00FA364E"/>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FA364E"/>
  </w:style>
  <w:style w:type="character" w:customStyle="1" w:styleId="journaltitle">
    <w:name w:val="journaltitle"/>
    <w:basedOn w:val="DefaultParagraphFont"/>
    <w:rsid w:val="00FA364E"/>
  </w:style>
  <w:style w:type="character" w:customStyle="1" w:styleId="hit">
    <w:name w:val="hit"/>
    <w:basedOn w:val="DefaultParagraphFont"/>
    <w:rsid w:val="00FA364E"/>
  </w:style>
  <w:style w:type="paragraph" w:customStyle="1" w:styleId="wp-caption-text">
    <w:name w:val="wp-caption-text"/>
    <w:basedOn w:val="Normal"/>
    <w:qFormat/>
    <w:rsid w:val="00FA364E"/>
    <w:pPr>
      <w:spacing w:before="100" w:beforeAutospacing="1" w:after="100" w:afterAutospacing="1" w:line="240" w:lineRule="auto"/>
    </w:pPr>
    <w:rPr>
      <w:rFonts w:eastAsia="Times New Roman"/>
      <w:sz w:val="24"/>
    </w:rPr>
  </w:style>
  <w:style w:type="paragraph" w:customStyle="1" w:styleId="css-utmy9y">
    <w:name w:val="css-utmy9y"/>
    <w:basedOn w:val="Normal"/>
    <w:rsid w:val="00FA364E"/>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FA364E"/>
    <w:rPr>
      <w:sz w:val="20"/>
      <w:u w:val="single"/>
    </w:rPr>
  </w:style>
  <w:style w:type="character" w:customStyle="1" w:styleId="Style11ptBoldUnderlineBorderSinglesolidlineAuto">
    <w:name w:val="Style 11 pt Bold Underline Border: : (Single solid line Auto  ..."/>
    <w:basedOn w:val="DefaultParagraphFont"/>
    <w:rsid w:val="00FA364E"/>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FA364E"/>
  </w:style>
  <w:style w:type="paragraph" w:customStyle="1" w:styleId="Small">
    <w:name w:val="Small"/>
    <w:basedOn w:val="Normal"/>
    <w:next w:val="Normal"/>
    <w:uiPriority w:val="99"/>
    <w:qFormat/>
    <w:rsid w:val="00FA364E"/>
    <w:pPr>
      <w:jc w:val="both"/>
    </w:pPr>
    <w:rPr>
      <w:rFonts w:ascii="Arial" w:eastAsia="Calibri" w:hAnsi="Arial" w:cs="Arial"/>
    </w:rPr>
  </w:style>
  <w:style w:type="character" w:customStyle="1" w:styleId="Footnote">
    <w:name w:val="Footnote_"/>
    <w:basedOn w:val="DefaultParagraphFont"/>
    <w:link w:val="Footnote0"/>
    <w:rsid w:val="00FA364E"/>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FA364E"/>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FA364E"/>
    <w:rPr>
      <w:rFonts w:ascii="Arial Narrow" w:hAnsi="Arial Narrow"/>
      <w:b/>
      <w:color w:val="000000"/>
      <w:sz w:val="26"/>
    </w:rPr>
  </w:style>
  <w:style w:type="paragraph" w:customStyle="1" w:styleId="CardTagandCite">
    <w:name w:val="Card Tag and Cite"/>
    <w:basedOn w:val="Normal"/>
    <w:next w:val="Normal"/>
    <w:link w:val="CardTagandCiteChar"/>
    <w:qFormat/>
    <w:rsid w:val="00FA364E"/>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FA364E"/>
    <w:rPr>
      <w:b/>
      <w:bCs/>
    </w:rPr>
  </w:style>
  <w:style w:type="paragraph" w:customStyle="1" w:styleId="Cite2">
    <w:name w:val="Cite 2"/>
    <w:basedOn w:val="Normal"/>
    <w:qFormat/>
    <w:rsid w:val="00FA364E"/>
    <w:pPr>
      <w:spacing w:after="0" w:line="240" w:lineRule="auto"/>
    </w:pPr>
    <w:rPr>
      <w:rFonts w:ascii="Arial" w:eastAsia="Calibri" w:hAnsi="Arial" w:cs="Arial"/>
      <w:b/>
      <w:sz w:val="24"/>
      <w:u w:val="single"/>
    </w:rPr>
  </w:style>
  <w:style w:type="character" w:customStyle="1" w:styleId="aqj">
    <w:name w:val="aqj"/>
    <w:basedOn w:val="DefaultParagraphFont"/>
    <w:rsid w:val="00FA364E"/>
  </w:style>
  <w:style w:type="paragraph" w:customStyle="1" w:styleId="StyleJustified">
    <w:name w:val="Style Justified"/>
    <w:basedOn w:val="Normal"/>
    <w:qFormat/>
    <w:rsid w:val="00FA364E"/>
    <w:pPr>
      <w:spacing w:after="0" w:line="240" w:lineRule="auto"/>
    </w:pPr>
    <w:rPr>
      <w:rFonts w:eastAsia="Times New Roman"/>
      <w:szCs w:val="20"/>
    </w:rPr>
  </w:style>
  <w:style w:type="paragraph" w:customStyle="1" w:styleId="AuthorDate">
    <w:name w:val="AuthorDate"/>
    <w:next w:val="Normal"/>
    <w:link w:val="AuthorDateChar"/>
    <w:qFormat/>
    <w:rsid w:val="00FA364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FA364E"/>
    <w:rPr>
      <w:rFonts w:ascii="Times New Roman" w:eastAsia="Calibri" w:hAnsi="Times New Roman" w:cs="Times New Roman"/>
      <w:b/>
      <w:sz w:val="24"/>
      <w:szCs w:val="20"/>
      <w:u w:val="single"/>
    </w:rPr>
  </w:style>
  <w:style w:type="character" w:customStyle="1" w:styleId="maintext">
    <w:name w:val="maintext"/>
    <w:basedOn w:val="DefaultParagraphFont"/>
    <w:rsid w:val="00FA364E"/>
  </w:style>
  <w:style w:type="paragraph" w:customStyle="1" w:styleId="Stylecardtext8pt">
    <w:name w:val="Style card text + 8 pt"/>
    <w:basedOn w:val="Normal"/>
    <w:qFormat/>
    <w:rsid w:val="00FA364E"/>
    <w:pPr>
      <w:spacing w:after="0" w:line="240" w:lineRule="auto"/>
      <w:ind w:right="288"/>
    </w:pPr>
  </w:style>
  <w:style w:type="character" w:customStyle="1" w:styleId="NotBold10Final">
    <w:name w:val="NotBold10Final"/>
    <w:uiPriority w:val="1"/>
    <w:qFormat/>
    <w:rsid w:val="00FA364E"/>
    <w:rPr>
      <w:rFonts w:ascii="Times New Roman" w:hAnsi="Times New Roman"/>
      <w:b w:val="0"/>
      <w:i w:val="0"/>
      <w:sz w:val="20"/>
    </w:rPr>
  </w:style>
  <w:style w:type="character" w:customStyle="1" w:styleId="Bold12">
    <w:name w:val="Bold12"/>
    <w:uiPriority w:val="1"/>
    <w:qFormat/>
    <w:rsid w:val="00FA364E"/>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FA364E"/>
    <w:pPr>
      <w:spacing w:after="0" w:line="240" w:lineRule="auto"/>
      <w:ind w:left="288" w:right="288"/>
    </w:pPr>
    <w:rPr>
      <w:rFonts w:eastAsia="Times New Roman"/>
      <w:sz w:val="20"/>
      <w:szCs w:val="20"/>
    </w:rPr>
  </w:style>
  <w:style w:type="character" w:customStyle="1" w:styleId="CardtextChar1">
    <w:name w:val="Card text Char"/>
    <w:link w:val="Cardtext0"/>
    <w:locked/>
    <w:rsid w:val="00FA364E"/>
    <w:rPr>
      <w:rFonts w:ascii="Arial Narrow" w:hAnsi="Arial Narrow"/>
      <w:u w:val="single"/>
    </w:rPr>
  </w:style>
  <w:style w:type="paragraph" w:customStyle="1" w:styleId="Cardtext0">
    <w:name w:val="Card text"/>
    <w:link w:val="CardtextChar1"/>
    <w:qFormat/>
    <w:rsid w:val="00FA364E"/>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FA364E"/>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FA364E"/>
    <w:rPr>
      <w:rFonts w:ascii="Calibri" w:eastAsia="Times New Roman" w:hAnsi="Calibri"/>
      <w:sz w:val="24"/>
      <w:lang w:val="x-none" w:eastAsia="ar-SA"/>
    </w:rPr>
  </w:style>
  <w:style w:type="paragraph" w:customStyle="1" w:styleId="Default">
    <w:name w:val="Default"/>
    <w:qFormat/>
    <w:rsid w:val="00FA364E"/>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FA364E"/>
    <w:pPr>
      <w:spacing w:after="0" w:line="240" w:lineRule="auto"/>
    </w:pPr>
    <w:rPr>
      <w:rFonts w:eastAsia="Calibri"/>
    </w:rPr>
  </w:style>
  <w:style w:type="paragraph" w:customStyle="1" w:styleId="newpage">
    <w:name w:val="new page"/>
    <w:basedOn w:val="Heading4"/>
    <w:rsid w:val="00FA364E"/>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FA364E"/>
    <w:pPr>
      <w:spacing w:after="0" w:line="240" w:lineRule="auto"/>
    </w:pPr>
    <w:rPr>
      <w:rFonts w:eastAsia="Times"/>
      <w:sz w:val="18"/>
      <w:szCs w:val="20"/>
    </w:rPr>
  </w:style>
  <w:style w:type="character" w:customStyle="1" w:styleId="textexposedshow">
    <w:name w:val="text_exposed_show"/>
    <w:basedOn w:val="DefaultParagraphFont"/>
    <w:rsid w:val="00FA364E"/>
  </w:style>
  <w:style w:type="paragraph" w:customStyle="1" w:styleId="Heading">
    <w:name w:val="Heading"/>
    <w:basedOn w:val="Normal"/>
    <w:next w:val="BodyText"/>
    <w:rsid w:val="00FA364E"/>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FA364E"/>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FA364E"/>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FA364E"/>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FA364E"/>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FA364E"/>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FA364E"/>
    <w:rPr>
      <w:rFonts w:ascii="Arial" w:hAnsi="Arial"/>
      <w:b/>
      <w:sz w:val="24"/>
    </w:rPr>
  </w:style>
  <w:style w:type="character" w:customStyle="1" w:styleId="Style11ptBlackUnderline">
    <w:name w:val="Style 11 pt Black Underline"/>
    <w:rsid w:val="00FA364E"/>
    <w:rPr>
      <w:color w:val="000000"/>
      <w:sz w:val="20"/>
      <w:u w:val="single"/>
    </w:rPr>
  </w:style>
  <w:style w:type="character" w:customStyle="1" w:styleId="Style11ptBlack">
    <w:name w:val="Style 11 pt Black"/>
    <w:rsid w:val="00FA364E"/>
    <w:rPr>
      <w:color w:val="000000"/>
      <w:sz w:val="20"/>
    </w:rPr>
  </w:style>
  <w:style w:type="paragraph" w:customStyle="1" w:styleId="CardsHighlighted">
    <w:name w:val="Cards Highlighted"/>
    <w:basedOn w:val="Normal"/>
    <w:link w:val="CardsHighlightedChar"/>
    <w:autoRedefine/>
    <w:qFormat/>
    <w:rsid w:val="00FA364E"/>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FA364E"/>
    <w:rPr>
      <w:rFonts w:ascii="Calibri" w:eastAsia="Calibri" w:hAnsi="Calibri"/>
      <w:sz w:val="24"/>
      <w:u w:val="single"/>
      <w:shd w:val="clear" w:color="auto" w:fill="00FFFF"/>
    </w:rPr>
  </w:style>
  <w:style w:type="character" w:customStyle="1" w:styleId="CitesChar">
    <w:name w:val="Cites Char"/>
    <w:basedOn w:val="DefaultParagraphFont"/>
    <w:link w:val="Cites"/>
    <w:rsid w:val="00FA364E"/>
    <w:rPr>
      <w:rFonts w:ascii="Times New Roman" w:eastAsia="Times New Roman" w:hAnsi="Times New Roman" w:cs="Times New Roman"/>
      <w:sz w:val="20"/>
      <w:szCs w:val="24"/>
    </w:rPr>
  </w:style>
  <w:style w:type="paragraph" w:customStyle="1" w:styleId="analytics">
    <w:name w:val="analytics"/>
    <w:basedOn w:val="Normal"/>
    <w:link w:val="analyticsChar0"/>
    <w:uiPriority w:val="4"/>
    <w:rsid w:val="00FA364E"/>
    <w:pPr>
      <w:spacing w:after="0" w:line="240" w:lineRule="auto"/>
    </w:pPr>
    <w:rPr>
      <w:b/>
      <w:color w:val="C00000"/>
    </w:rPr>
  </w:style>
  <w:style w:type="character" w:customStyle="1" w:styleId="analyticsChar0">
    <w:name w:val="analytics Char"/>
    <w:basedOn w:val="DefaultParagraphFont"/>
    <w:link w:val="analytics"/>
    <w:uiPriority w:val="4"/>
    <w:rsid w:val="00FA364E"/>
    <w:rPr>
      <w:rFonts w:ascii="Calibri" w:hAnsi="Calibri"/>
      <w:b/>
      <w:color w:val="C00000"/>
    </w:rPr>
  </w:style>
  <w:style w:type="character" w:customStyle="1" w:styleId="swauthor">
    <w:name w:val="sw_author"/>
    <w:rsid w:val="00FA364E"/>
  </w:style>
  <w:style w:type="character" w:customStyle="1" w:styleId="Mention1">
    <w:name w:val="Mention1"/>
    <w:basedOn w:val="DefaultParagraphFont"/>
    <w:uiPriority w:val="99"/>
    <w:semiHidden/>
    <w:unhideWhenUsed/>
    <w:rsid w:val="00FA364E"/>
    <w:rPr>
      <w:color w:val="2B579A"/>
      <w:shd w:val="clear" w:color="auto" w:fill="E6E6E6"/>
    </w:rPr>
  </w:style>
  <w:style w:type="paragraph" w:customStyle="1" w:styleId="citenon-bold">
    <w:name w:val="cite non-bold"/>
    <w:basedOn w:val="Normal"/>
    <w:link w:val="citenon-boldChar"/>
    <w:qFormat/>
    <w:rsid w:val="00FA364E"/>
    <w:pPr>
      <w:spacing w:after="0" w:line="240" w:lineRule="auto"/>
    </w:pPr>
    <w:rPr>
      <w:rFonts w:eastAsia="Calibri"/>
      <w:sz w:val="20"/>
      <w:szCs w:val="20"/>
      <w:lang w:val="x-none" w:eastAsia="x-none"/>
    </w:rPr>
  </w:style>
  <w:style w:type="character" w:customStyle="1" w:styleId="citenon-boldChar">
    <w:name w:val="cite non-bold Char"/>
    <w:link w:val="citenon-bold"/>
    <w:rsid w:val="00FA364E"/>
    <w:rPr>
      <w:rFonts w:ascii="Calibri" w:eastAsia="Calibri" w:hAnsi="Calibri"/>
      <w:sz w:val="20"/>
      <w:szCs w:val="20"/>
      <w:lang w:val="x-none" w:eastAsia="x-none"/>
    </w:rPr>
  </w:style>
  <w:style w:type="paragraph" w:customStyle="1" w:styleId="HotRoute">
    <w:name w:val="Hot Route!"/>
    <w:basedOn w:val="Normal"/>
    <w:link w:val="HotRouteChar"/>
    <w:qFormat/>
    <w:rsid w:val="00FA364E"/>
    <w:pPr>
      <w:spacing w:after="0" w:line="240" w:lineRule="auto"/>
      <w:ind w:left="144"/>
    </w:pPr>
    <w:rPr>
      <w:rFonts w:eastAsia="Calibri"/>
      <w:color w:val="000000"/>
    </w:rPr>
  </w:style>
  <w:style w:type="character" w:customStyle="1" w:styleId="HotRouteChar">
    <w:name w:val="Hot Route! Char"/>
    <w:link w:val="HotRoute"/>
    <w:rsid w:val="00FA364E"/>
    <w:rPr>
      <w:rFonts w:ascii="Calibri" w:eastAsia="Calibri" w:hAnsi="Calibri"/>
      <w:color w:val="000000"/>
    </w:rPr>
  </w:style>
  <w:style w:type="paragraph" w:customStyle="1" w:styleId="CardIndented">
    <w:name w:val="Card (Indented)"/>
    <w:basedOn w:val="Normal"/>
    <w:link w:val="CardIndentedChar"/>
    <w:qFormat/>
    <w:rsid w:val="00FA364E"/>
    <w:pPr>
      <w:spacing w:after="0" w:line="240" w:lineRule="auto"/>
      <w:ind w:left="288"/>
    </w:pPr>
  </w:style>
  <w:style w:type="paragraph" w:customStyle="1" w:styleId="PhoTag">
    <w:name w:val="PhoTag"/>
    <w:basedOn w:val="Normal"/>
    <w:next w:val="Normal"/>
    <w:autoRedefine/>
    <w:qFormat/>
    <w:rsid w:val="00FA364E"/>
    <w:pPr>
      <w:spacing w:after="0" w:line="240" w:lineRule="auto"/>
    </w:pPr>
    <w:rPr>
      <w:b/>
    </w:rPr>
  </w:style>
  <w:style w:type="character" w:customStyle="1" w:styleId="BoldUnderlineChar0">
    <w:name w:val="BoldUnderline Char"/>
    <w:uiPriority w:val="99"/>
    <w:rsid w:val="00FA364E"/>
    <w:rPr>
      <w:rFonts w:ascii="Times New Roman" w:eastAsia="Times New Roman" w:hAnsi="Times New Roman" w:cs="Times New Roman"/>
      <w:b/>
      <w:sz w:val="20"/>
      <w:u w:val="single"/>
    </w:rPr>
  </w:style>
  <w:style w:type="character" w:customStyle="1" w:styleId="wikiexternallink">
    <w:name w:val="wikiexternallink"/>
    <w:basedOn w:val="DefaultParagraphFont"/>
    <w:rsid w:val="00FA364E"/>
  </w:style>
  <w:style w:type="character" w:customStyle="1" w:styleId="wikigeneratedlinkcontent">
    <w:name w:val="wikigeneratedlinkcontent"/>
    <w:basedOn w:val="DefaultParagraphFont"/>
    <w:rsid w:val="00FA364E"/>
  </w:style>
  <w:style w:type="character" w:customStyle="1" w:styleId="boldunderlineChar1">
    <w:name w:val="bold underline Char"/>
    <w:basedOn w:val="DefaultParagraphFont"/>
    <w:rsid w:val="00FA364E"/>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FA364E"/>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FA364E"/>
    <w:pPr>
      <w:spacing w:after="0" w:line="240" w:lineRule="auto"/>
      <w:jc w:val="both"/>
    </w:pPr>
    <w:rPr>
      <w:rFonts w:eastAsia="Calibri"/>
      <w:sz w:val="20"/>
      <w:szCs w:val="26"/>
    </w:rPr>
  </w:style>
  <w:style w:type="character" w:customStyle="1" w:styleId="Author">
    <w:name w:val="Author"/>
    <w:aliases w:val="Style Date"/>
    <w:basedOn w:val="DefaultParagraphFont"/>
    <w:qFormat/>
    <w:rsid w:val="00FA364E"/>
    <w:rPr>
      <w:sz w:val="24"/>
    </w:rPr>
  </w:style>
  <w:style w:type="character" w:customStyle="1" w:styleId="box">
    <w:name w:val="box"/>
    <w:basedOn w:val="DefaultParagraphFont"/>
    <w:rsid w:val="00FA364E"/>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FA364E"/>
    <w:pPr>
      <w:spacing w:after="0" w:line="240" w:lineRule="auto"/>
    </w:pPr>
    <w:rPr>
      <w:rFonts w:eastAsia="Times New Roman"/>
      <w:szCs w:val="20"/>
    </w:rPr>
  </w:style>
  <w:style w:type="character" w:customStyle="1" w:styleId="ReallySmallChar">
    <w:name w:val="Really Small Char"/>
    <w:basedOn w:val="DefaultParagraphFont"/>
    <w:link w:val="ReallySmall"/>
    <w:rsid w:val="00FA364E"/>
    <w:rPr>
      <w:rFonts w:ascii="Calibri" w:eastAsia="Times New Roman" w:hAnsi="Calibri"/>
      <w:szCs w:val="20"/>
    </w:rPr>
  </w:style>
  <w:style w:type="paragraph" w:customStyle="1" w:styleId="PageHeaderLine1">
    <w:name w:val="PageHeaderLine1"/>
    <w:basedOn w:val="Normal"/>
    <w:qFormat/>
    <w:rsid w:val="00FA364E"/>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FA364E"/>
    <w:pPr>
      <w:tabs>
        <w:tab w:val="right" w:pos="10800"/>
      </w:tabs>
      <w:spacing w:after="0" w:line="480" w:lineRule="auto"/>
    </w:pPr>
    <w:rPr>
      <w:b/>
    </w:rPr>
  </w:style>
  <w:style w:type="paragraph" w:styleId="TOC4">
    <w:name w:val="toc 4"/>
    <w:basedOn w:val="Normal"/>
    <w:next w:val="Normal"/>
    <w:autoRedefine/>
    <w:unhideWhenUsed/>
    <w:rsid w:val="00FA364E"/>
    <w:pPr>
      <w:spacing w:before="240" w:after="0" w:line="240" w:lineRule="auto"/>
    </w:pPr>
    <w:rPr>
      <w:b/>
      <w:u w:val="single"/>
    </w:rPr>
  </w:style>
  <w:style w:type="paragraph" w:customStyle="1" w:styleId="BlockTitle2">
    <w:name w:val="Block Title2"/>
    <w:basedOn w:val="Normal"/>
    <w:next w:val="Normal"/>
    <w:link w:val="BlockTitle2Char"/>
    <w:qFormat/>
    <w:rsid w:val="00FA364E"/>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FA364E"/>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FA364E"/>
    <w:pPr>
      <w:spacing w:after="0" w:line="240" w:lineRule="auto"/>
      <w:ind w:left="200"/>
    </w:pPr>
    <w:rPr>
      <w:rFonts w:eastAsia="Calibri"/>
      <w:color w:val="000000"/>
    </w:rPr>
  </w:style>
  <w:style w:type="paragraph" w:styleId="TOC3">
    <w:name w:val="toc 3"/>
    <w:basedOn w:val="Normal"/>
    <w:next w:val="Normal"/>
    <w:autoRedefine/>
    <w:rsid w:val="00FA364E"/>
    <w:pPr>
      <w:spacing w:after="0" w:line="240" w:lineRule="auto"/>
      <w:ind w:left="400"/>
    </w:pPr>
    <w:rPr>
      <w:rFonts w:eastAsia="Calibri"/>
      <w:color w:val="000000"/>
    </w:rPr>
  </w:style>
  <w:style w:type="paragraph" w:styleId="TOC5">
    <w:name w:val="toc 5"/>
    <w:basedOn w:val="Normal"/>
    <w:next w:val="Normal"/>
    <w:autoRedefine/>
    <w:rsid w:val="00FA364E"/>
    <w:pPr>
      <w:spacing w:after="0" w:line="240" w:lineRule="auto"/>
      <w:ind w:left="800"/>
    </w:pPr>
    <w:rPr>
      <w:rFonts w:eastAsia="Calibri"/>
      <w:color w:val="000000"/>
    </w:rPr>
  </w:style>
  <w:style w:type="paragraph" w:styleId="TOC6">
    <w:name w:val="toc 6"/>
    <w:basedOn w:val="Normal"/>
    <w:next w:val="Normal"/>
    <w:autoRedefine/>
    <w:rsid w:val="00FA364E"/>
    <w:pPr>
      <w:spacing w:after="0" w:line="240" w:lineRule="auto"/>
      <w:ind w:left="1000"/>
    </w:pPr>
    <w:rPr>
      <w:rFonts w:eastAsia="Calibri"/>
      <w:color w:val="000000"/>
    </w:rPr>
  </w:style>
  <w:style w:type="paragraph" w:styleId="TOC7">
    <w:name w:val="toc 7"/>
    <w:basedOn w:val="Normal"/>
    <w:next w:val="Normal"/>
    <w:autoRedefine/>
    <w:rsid w:val="00FA364E"/>
    <w:pPr>
      <w:spacing w:after="0" w:line="240" w:lineRule="auto"/>
      <w:ind w:left="1200"/>
    </w:pPr>
    <w:rPr>
      <w:rFonts w:eastAsia="Calibri"/>
      <w:color w:val="000000"/>
    </w:rPr>
  </w:style>
  <w:style w:type="paragraph" w:styleId="TOC8">
    <w:name w:val="toc 8"/>
    <w:basedOn w:val="Normal"/>
    <w:next w:val="Normal"/>
    <w:autoRedefine/>
    <w:rsid w:val="00FA364E"/>
    <w:pPr>
      <w:spacing w:after="0" w:line="240" w:lineRule="auto"/>
      <w:ind w:left="1400"/>
    </w:pPr>
    <w:rPr>
      <w:rFonts w:eastAsia="Calibri"/>
      <w:color w:val="000000"/>
    </w:rPr>
  </w:style>
  <w:style w:type="paragraph" w:styleId="TOC9">
    <w:name w:val="toc 9"/>
    <w:basedOn w:val="Normal"/>
    <w:next w:val="Normal"/>
    <w:autoRedefine/>
    <w:rsid w:val="00FA364E"/>
    <w:pPr>
      <w:spacing w:after="0" w:line="240" w:lineRule="auto"/>
      <w:ind w:left="1600"/>
    </w:pPr>
    <w:rPr>
      <w:rFonts w:eastAsia="Calibri"/>
      <w:color w:val="000000"/>
    </w:rPr>
  </w:style>
  <w:style w:type="paragraph" w:customStyle="1" w:styleId="TxBrp1">
    <w:name w:val="TxBr_p1"/>
    <w:basedOn w:val="Normal"/>
    <w:qFormat/>
    <w:rsid w:val="00FA364E"/>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FA364E"/>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FA364E"/>
    <w:pPr>
      <w:spacing w:before="240" w:after="240" w:line="240" w:lineRule="auto"/>
      <w:jc w:val="center"/>
      <w:outlineLvl w:val="0"/>
    </w:pPr>
    <w:rPr>
      <w:rFonts w:eastAsia="Calibri"/>
      <w:b/>
      <w:bCs/>
      <w:color w:val="000000"/>
      <w:sz w:val="32"/>
      <w:u w:val="single"/>
    </w:rPr>
  </w:style>
  <w:style w:type="character" w:customStyle="1" w:styleId="Style8pt">
    <w:name w:val="Style 8 pt"/>
    <w:rsid w:val="00FA364E"/>
    <w:rPr>
      <w:rFonts w:ascii="Times New Roman" w:hAnsi="Times New Roman"/>
      <w:sz w:val="16"/>
      <w:u w:val="none"/>
    </w:rPr>
  </w:style>
  <w:style w:type="paragraph" w:customStyle="1" w:styleId="cards0">
    <w:name w:val="cards"/>
    <w:basedOn w:val="Normal"/>
    <w:qFormat/>
    <w:rsid w:val="00FA364E"/>
    <w:pPr>
      <w:spacing w:after="0" w:line="240" w:lineRule="auto"/>
    </w:pPr>
    <w:rPr>
      <w:rFonts w:eastAsia="Calibri"/>
      <w:color w:val="000000"/>
    </w:rPr>
  </w:style>
  <w:style w:type="character" w:customStyle="1" w:styleId="7TimesNewRoman">
    <w:name w:val="7 Times New Roman"/>
    <w:rsid w:val="00FA364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FA364E"/>
    <w:pPr>
      <w:spacing w:after="0" w:line="240" w:lineRule="auto"/>
    </w:pPr>
    <w:rPr>
      <w:rFonts w:eastAsia="Calibri"/>
      <w:color w:val="000000"/>
    </w:rPr>
  </w:style>
  <w:style w:type="character" w:customStyle="1" w:styleId="Heading4CiteChar">
    <w:name w:val="Heading 4 Cite Char"/>
    <w:link w:val="Heading4Cite"/>
    <w:rsid w:val="00FA364E"/>
    <w:rPr>
      <w:rFonts w:ascii="Calibri" w:eastAsia="Calibri" w:hAnsi="Calibri"/>
      <w:color w:val="000000"/>
    </w:rPr>
  </w:style>
  <w:style w:type="character" w:customStyle="1" w:styleId="BoldUnderlineCharChar">
    <w:name w:val="BoldUnderline Char Char"/>
    <w:rsid w:val="00FA364E"/>
    <w:rPr>
      <w:rFonts w:ascii="Calibri" w:hAnsi="Calibri"/>
      <w:b/>
      <w:szCs w:val="24"/>
      <w:u w:val="single"/>
      <w:lang w:val="en-US" w:eastAsia="en-US" w:bidi="ar-SA"/>
    </w:rPr>
  </w:style>
  <w:style w:type="paragraph" w:customStyle="1" w:styleId="Underlining">
    <w:name w:val="Underlining"/>
    <w:basedOn w:val="Normal"/>
    <w:link w:val="UnderliningChar"/>
    <w:qFormat/>
    <w:rsid w:val="00FA364E"/>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FA364E"/>
    <w:rPr>
      <w:rFonts w:ascii="Arial Narrow" w:eastAsia="Calibri" w:hAnsi="Arial Narrow"/>
      <w:color w:val="000000"/>
      <w:u w:val="single"/>
    </w:rPr>
  </w:style>
  <w:style w:type="character" w:customStyle="1" w:styleId="UnderlinedCharChar">
    <w:name w:val="Underlined Char Char"/>
    <w:rsid w:val="00FA364E"/>
    <w:rPr>
      <w:szCs w:val="28"/>
      <w:u w:val="single"/>
      <w:lang w:val="en-US" w:eastAsia="en-US" w:bidi="ar-SA"/>
    </w:rPr>
  </w:style>
  <w:style w:type="paragraph" w:customStyle="1" w:styleId="Microtext">
    <w:name w:val="Microtext"/>
    <w:basedOn w:val="Normal"/>
    <w:next w:val="Normal"/>
    <w:link w:val="MicrotextChar"/>
    <w:qFormat/>
    <w:rsid w:val="00FA364E"/>
    <w:pPr>
      <w:spacing w:after="0" w:line="240" w:lineRule="auto"/>
    </w:pPr>
    <w:rPr>
      <w:rFonts w:eastAsia="Calibri"/>
      <w:color w:val="000000"/>
      <w:sz w:val="12"/>
    </w:rPr>
  </w:style>
  <w:style w:type="character" w:customStyle="1" w:styleId="MicrotextChar">
    <w:name w:val="Microtext Char"/>
    <w:link w:val="Microtext"/>
    <w:rsid w:val="00FA364E"/>
    <w:rPr>
      <w:rFonts w:ascii="Calibri" w:eastAsia="Calibri" w:hAnsi="Calibri"/>
      <w:color w:val="000000"/>
      <w:sz w:val="12"/>
    </w:rPr>
  </w:style>
  <w:style w:type="paragraph" w:customStyle="1" w:styleId="PageTitle">
    <w:name w:val="Page Title"/>
    <w:basedOn w:val="Normal"/>
    <w:next w:val="Normal"/>
    <w:qFormat/>
    <w:rsid w:val="00FA364E"/>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FA364E"/>
    <w:rPr>
      <w:sz w:val="20"/>
      <w:u w:val="single"/>
    </w:rPr>
  </w:style>
  <w:style w:type="character" w:customStyle="1" w:styleId="StyleTimesNewRoman9pt">
    <w:name w:val="Style Times New Roman 9 pt"/>
    <w:rsid w:val="00FA364E"/>
    <w:rPr>
      <w:sz w:val="20"/>
    </w:rPr>
  </w:style>
  <w:style w:type="character" w:customStyle="1" w:styleId="Style9ptItalicUnderline">
    <w:name w:val="Style 9 pt Italic Underline"/>
    <w:rsid w:val="00FA364E"/>
    <w:rPr>
      <w:i/>
      <w:iCs/>
      <w:sz w:val="20"/>
      <w:u w:val="single"/>
    </w:rPr>
  </w:style>
  <w:style w:type="paragraph" w:customStyle="1" w:styleId="Style4">
    <w:name w:val="Style4"/>
    <w:basedOn w:val="Normal"/>
    <w:link w:val="Style4Char"/>
    <w:qFormat/>
    <w:rsid w:val="00FA364E"/>
    <w:pPr>
      <w:numPr>
        <w:numId w:val="12"/>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FA364E"/>
  </w:style>
  <w:style w:type="character" w:customStyle="1" w:styleId="StyleStyle49ptChar">
    <w:name w:val="Style Style4 + 9 pt Char"/>
    <w:link w:val="StyleStyle49pt"/>
    <w:rsid w:val="00FA364E"/>
    <w:rPr>
      <w:rFonts w:ascii="Arial Narrow" w:hAnsi="Arial Narrow"/>
      <w:szCs w:val="24"/>
      <w:u w:val="single"/>
    </w:rPr>
  </w:style>
  <w:style w:type="paragraph" w:customStyle="1" w:styleId="StyleStyle49ptBold">
    <w:name w:val="Style Style4 + 9 pt Bold"/>
    <w:basedOn w:val="Style4"/>
    <w:link w:val="StyleStyle49ptBoldChar"/>
    <w:qFormat/>
    <w:rsid w:val="00FA364E"/>
    <w:rPr>
      <w:b/>
      <w:bCs/>
    </w:rPr>
  </w:style>
  <w:style w:type="character" w:customStyle="1" w:styleId="StyleStyle49ptBoldChar">
    <w:name w:val="Style Style4 + 9 pt Bold Char"/>
    <w:link w:val="StyleStyle49ptBold"/>
    <w:rsid w:val="00FA364E"/>
    <w:rPr>
      <w:rFonts w:ascii="Arial Narrow" w:hAnsi="Arial Narrow"/>
      <w:b/>
      <w:bCs/>
      <w:szCs w:val="24"/>
      <w:u w:val="single"/>
    </w:rPr>
  </w:style>
  <w:style w:type="character" w:customStyle="1" w:styleId="Style9ptBoldUnderline">
    <w:name w:val="Style 9 pt Bold Underline"/>
    <w:rsid w:val="00FA364E"/>
    <w:rPr>
      <w:b/>
      <w:bCs/>
      <w:sz w:val="20"/>
      <w:u w:val="single"/>
    </w:rPr>
  </w:style>
  <w:style w:type="paragraph" w:customStyle="1" w:styleId="Style3">
    <w:name w:val="Style3"/>
    <w:basedOn w:val="Normal"/>
    <w:link w:val="Style3Char"/>
    <w:qFormat/>
    <w:rsid w:val="00FA364E"/>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FA364E"/>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FA364E"/>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FA364E"/>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FA364E"/>
    <w:rPr>
      <w:rFonts w:ascii="Calibri" w:eastAsia="Times New Roman" w:hAnsi="Calibri" w:cs="Times New Roman"/>
      <w:iCs/>
      <w:color w:val="000000"/>
      <w:sz w:val="16"/>
      <w:szCs w:val="28"/>
    </w:rPr>
  </w:style>
  <w:style w:type="paragraph" w:customStyle="1" w:styleId="Style1">
    <w:name w:val="Style 1"/>
    <w:uiPriority w:val="99"/>
    <w:qFormat/>
    <w:rsid w:val="00FA364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FA364E"/>
  </w:style>
  <w:style w:type="character" w:customStyle="1" w:styleId="Style9ptUnderline2">
    <w:name w:val="Style 9 pt Underline2"/>
    <w:rsid w:val="00FA364E"/>
    <w:rPr>
      <w:sz w:val="20"/>
      <w:u w:val="single"/>
    </w:rPr>
  </w:style>
  <w:style w:type="paragraph" w:customStyle="1" w:styleId="StyleUnderline9pt2">
    <w:name w:val="Style Underline + 9 pt2"/>
    <w:basedOn w:val="Normal"/>
    <w:link w:val="StyleUnderline9pt2Char"/>
    <w:rsid w:val="00FA364E"/>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FA364E"/>
    <w:rPr>
      <w:rFonts w:ascii="Calibri" w:eastAsia="Times New Roman" w:hAnsi="Calibri"/>
      <w:color w:val="000000"/>
      <w:sz w:val="20"/>
      <w:szCs w:val="20"/>
      <w:u w:val="single"/>
    </w:rPr>
  </w:style>
  <w:style w:type="character" w:customStyle="1" w:styleId="CharChar11">
    <w:name w:val="Char Char11"/>
    <w:rsid w:val="00FA364E"/>
    <w:rPr>
      <w:rFonts w:cs="Arial"/>
      <w:bCs/>
      <w:szCs w:val="26"/>
      <w:u w:val="single"/>
      <w:lang w:val="en-US" w:eastAsia="en-US" w:bidi="ar-SA"/>
    </w:rPr>
  </w:style>
  <w:style w:type="paragraph" w:customStyle="1" w:styleId="cardCharCharChar">
    <w:name w:val="card Char Char Char"/>
    <w:basedOn w:val="Normal"/>
    <w:link w:val="cardCharCharCharChar"/>
    <w:rsid w:val="00FA364E"/>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FA364E"/>
    <w:rPr>
      <w:rFonts w:ascii="Calibri" w:eastAsia="Times New Roman" w:hAnsi="Calibri"/>
      <w:color w:val="000000"/>
      <w:sz w:val="20"/>
      <w:szCs w:val="20"/>
    </w:rPr>
  </w:style>
  <w:style w:type="paragraph" w:customStyle="1" w:styleId="TxBr5p1">
    <w:name w:val="TxBr_5p1"/>
    <w:basedOn w:val="Normal"/>
    <w:rsid w:val="00FA364E"/>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FA364E"/>
    <w:pPr>
      <w:spacing w:after="0" w:line="240" w:lineRule="auto"/>
      <w:ind w:left="400"/>
    </w:pPr>
    <w:rPr>
      <w:rFonts w:eastAsia="Calibri"/>
      <w:color w:val="000000"/>
    </w:rPr>
  </w:style>
  <w:style w:type="character" w:customStyle="1" w:styleId="12TimesNewRoman">
    <w:name w:val="12 Times New Roman"/>
    <w:rsid w:val="00FA364E"/>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FA364E"/>
    <w:pPr>
      <w:spacing w:after="0" w:line="240" w:lineRule="auto"/>
      <w:ind w:left="144"/>
    </w:pPr>
    <w:rPr>
      <w:rFonts w:eastAsia="Calibri"/>
      <w:color w:val="000000"/>
    </w:rPr>
  </w:style>
  <w:style w:type="character" w:customStyle="1" w:styleId="StyleUnderlineChar">
    <w:name w:val="Style Underline Char"/>
    <w:rsid w:val="00FA364E"/>
    <w:rPr>
      <w:u w:val="single"/>
      <w:lang w:val="en-US" w:eastAsia="en-US" w:bidi="ar-SA"/>
    </w:rPr>
  </w:style>
  <w:style w:type="paragraph" w:customStyle="1" w:styleId="Smalltext">
    <w:name w:val="Small text"/>
    <w:aliases w:val="Quote1,Quote11"/>
    <w:basedOn w:val="Normal"/>
    <w:link w:val="SmalltextChar"/>
    <w:qFormat/>
    <w:rsid w:val="00FA364E"/>
    <w:pPr>
      <w:spacing w:after="0" w:line="240" w:lineRule="auto"/>
    </w:pPr>
    <w:rPr>
      <w:rFonts w:eastAsia="Times New Roman"/>
      <w:color w:val="000000"/>
    </w:rPr>
  </w:style>
  <w:style w:type="character" w:customStyle="1" w:styleId="Highlightedunderline">
    <w:name w:val="Highlighted underline"/>
    <w:qFormat/>
    <w:rsid w:val="00FA364E"/>
    <w:rPr>
      <w:rFonts w:ascii="Times New Roman" w:hAnsi="Times New Roman"/>
      <w:sz w:val="20"/>
      <w:u w:val="single"/>
      <w:bdr w:val="none" w:sz="0" w:space="0" w:color="auto"/>
      <w:shd w:val="clear" w:color="auto" w:fill="C0C0C0"/>
    </w:rPr>
  </w:style>
  <w:style w:type="character" w:customStyle="1" w:styleId="cardChar1">
    <w:name w:val="card Char1"/>
    <w:rsid w:val="00FA364E"/>
    <w:rPr>
      <w:rFonts w:ascii="Times New Roman" w:hAnsi="Times New Roman"/>
      <w:sz w:val="22"/>
    </w:rPr>
  </w:style>
  <w:style w:type="paragraph" w:customStyle="1" w:styleId="Paste">
    <w:name w:val="Paste"/>
    <w:basedOn w:val="Normal"/>
    <w:qFormat/>
    <w:rsid w:val="00FA364E"/>
    <w:pPr>
      <w:spacing w:after="0" w:line="240" w:lineRule="auto"/>
    </w:pPr>
    <w:rPr>
      <w:rFonts w:ascii="Arial Narrow" w:eastAsia="Calibri" w:hAnsi="Arial Narrow"/>
      <w:color w:val="000000"/>
      <w:szCs w:val="20"/>
    </w:rPr>
  </w:style>
  <w:style w:type="character" w:customStyle="1" w:styleId="pubdate">
    <w:name w:val="pubdate"/>
    <w:rsid w:val="00FA364E"/>
  </w:style>
  <w:style w:type="character" w:customStyle="1" w:styleId="UnderlineChar1">
    <w:name w:val="Underline Char1"/>
    <w:aliases w:val="Cards + Font: 12 pt Char1"/>
    <w:rsid w:val="00FA364E"/>
    <w:rPr>
      <w:rFonts w:ascii="Garamond" w:hAnsi="Garamond"/>
      <w:sz w:val="22"/>
      <w:szCs w:val="24"/>
      <w:u w:val="single"/>
      <w:lang w:val="en-US" w:eastAsia="en-US" w:bidi="ar-SA"/>
    </w:rPr>
  </w:style>
  <w:style w:type="character" w:customStyle="1" w:styleId="Box0">
    <w:name w:val="Box!"/>
    <w:rsid w:val="00FA364E"/>
    <w:rPr>
      <w:rFonts w:ascii="Times New Roman" w:hAnsi="Times New Roman"/>
      <w:sz w:val="20"/>
      <w:u w:val="thick"/>
      <w:bdr w:val="single" w:sz="4" w:space="0" w:color="auto"/>
    </w:rPr>
  </w:style>
  <w:style w:type="character" w:customStyle="1" w:styleId="CharacterStyle1">
    <w:name w:val="Character Style 1"/>
    <w:rsid w:val="00FA364E"/>
    <w:rPr>
      <w:sz w:val="20"/>
      <w:szCs w:val="20"/>
    </w:rPr>
  </w:style>
  <w:style w:type="character" w:customStyle="1" w:styleId="ReallyfuckingsmallChar">
    <w:name w:val="Really fucking small Char"/>
    <w:rsid w:val="00FA364E"/>
    <w:rPr>
      <w:sz w:val="10"/>
      <w:szCs w:val="24"/>
      <w:lang w:val="en-US" w:eastAsia="en-US" w:bidi="ar-SA"/>
    </w:rPr>
  </w:style>
  <w:style w:type="numbering" w:customStyle="1" w:styleId="NoList1">
    <w:name w:val="No List1"/>
    <w:next w:val="NoList"/>
    <w:semiHidden/>
    <w:unhideWhenUsed/>
    <w:rsid w:val="00FA364E"/>
  </w:style>
  <w:style w:type="paragraph" w:customStyle="1" w:styleId="Normaltag">
    <w:name w:val="Normal tag"/>
    <w:basedOn w:val="Normal"/>
    <w:link w:val="NormaltagChar"/>
    <w:uiPriority w:val="99"/>
    <w:qFormat/>
    <w:rsid w:val="00FA364E"/>
    <w:pPr>
      <w:spacing w:after="0" w:line="240" w:lineRule="auto"/>
    </w:pPr>
    <w:rPr>
      <w:rFonts w:eastAsia="Times New Roman"/>
      <w:b/>
      <w:color w:val="000000"/>
      <w:szCs w:val="20"/>
    </w:rPr>
  </w:style>
  <w:style w:type="character" w:customStyle="1" w:styleId="SmallText-New">
    <w:name w:val="Small Text - New"/>
    <w:rsid w:val="00FA364E"/>
    <w:rPr>
      <w:rFonts w:ascii="Arial Narrow" w:hAnsi="Arial Narrow"/>
      <w:sz w:val="14"/>
    </w:rPr>
  </w:style>
  <w:style w:type="character" w:customStyle="1" w:styleId="Underlined-New">
    <w:name w:val="Underlined - New"/>
    <w:rsid w:val="00FA364E"/>
    <w:rPr>
      <w:rFonts w:ascii="Arial Narrow" w:hAnsi="Arial Narrow"/>
      <w:sz w:val="16"/>
      <w:u w:val="single"/>
    </w:rPr>
  </w:style>
  <w:style w:type="character" w:customStyle="1" w:styleId="NormalTextChar">
    <w:name w:val="Normal Text Char"/>
    <w:link w:val="NormalText"/>
    <w:rsid w:val="00FA364E"/>
    <w:rPr>
      <w:rFonts w:ascii="Calibri" w:eastAsia="Calibri" w:hAnsi="Calibri"/>
      <w:sz w:val="20"/>
      <w:szCs w:val="26"/>
    </w:rPr>
  </w:style>
  <w:style w:type="numbering" w:customStyle="1" w:styleId="NoList2">
    <w:name w:val="No List2"/>
    <w:next w:val="NoList"/>
    <w:uiPriority w:val="99"/>
    <w:semiHidden/>
    <w:unhideWhenUsed/>
    <w:rsid w:val="00FA364E"/>
  </w:style>
  <w:style w:type="numbering" w:customStyle="1" w:styleId="NoList11">
    <w:name w:val="No List11"/>
    <w:next w:val="NoList"/>
    <w:uiPriority w:val="99"/>
    <w:semiHidden/>
    <w:unhideWhenUsed/>
    <w:rsid w:val="00FA364E"/>
  </w:style>
  <w:style w:type="numbering" w:customStyle="1" w:styleId="NoList3">
    <w:name w:val="No List3"/>
    <w:next w:val="NoList"/>
    <w:uiPriority w:val="99"/>
    <w:semiHidden/>
    <w:unhideWhenUsed/>
    <w:rsid w:val="00FA364E"/>
  </w:style>
  <w:style w:type="numbering" w:customStyle="1" w:styleId="NoList12">
    <w:name w:val="No List12"/>
    <w:next w:val="NoList"/>
    <w:semiHidden/>
    <w:unhideWhenUsed/>
    <w:rsid w:val="00FA364E"/>
  </w:style>
  <w:style w:type="numbering" w:customStyle="1" w:styleId="NoList21">
    <w:name w:val="No List21"/>
    <w:next w:val="NoList"/>
    <w:semiHidden/>
    <w:unhideWhenUsed/>
    <w:rsid w:val="00FA364E"/>
  </w:style>
  <w:style w:type="numbering" w:customStyle="1" w:styleId="NoList111">
    <w:name w:val="No List111"/>
    <w:next w:val="NoList"/>
    <w:uiPriority w:val="99"/>
    <w:semiHidden/>
    <w:unhideWhenUsed/>
    <w:rsid w:val="00FA364E"/>
  </w:style>
  <w:style w:type="numbering" w:customStyle="1" w:styleId="NoList211">
    <w:name w:val="No List211"/>
    <w:next w:val="NoList"/>
    <w:uiPriority w:val="99"/>
    <w:semiHidden/>
    <w:unhideWhenUsed/>
    <w:rsid w:val="00FA364E"/>
  </w:style>
  <w:style w:type="numbering" w:customStyle="1" w:styleId="NoList1111">
    <w:name w:val="No List1111"/>
    <w:next w:val="NoList"/>
    <w:uiPriority w:val="99"/>
    <w:semiHidden/>
    <w:unhideWhenUsed/>
    <w:rsid w:val="00FA364E"/>
  </w:style>
  <w:style w:type="numbering" w:customStyle="1" w:styleId="NoList4">
    <w:name w:val="No List4"/>
    <w:next w:val="NoList"/>
    <w:uiPriority w:val="99"/>
    <w:semiHidden/>
    <w:unhideWhenUsed/>
    <w:rsid w:val="00FA364E"/>
  </w:style>
  <w:style w:type="numbering" w:customStyle="1" w:styleId="NoList5">
    <w:name w:val="No List5"/>
    <w:next w:val="NoList"/>
    <w:semiHidden/>
    <w:unhideWhenUsed/>
    <w:rsid w:val="00FA364E"/>
  </w:style>
  <w:style w:type="character" w:customStyle="1" w:styleId="BoldUnderlining">
    <w:name w:val="Bold Underlining"/>
    <w:rsid w:val="00FA364E"/>
    <w:rPr>
      <w:b/>
      <w:u w:val="single"/>
    </w:rPr>
  </w:style>
  <w:style w:type="character" w:customStyle="1" w:styleId="cardCharChar">
    <w:name w:val="card Char Char"/>
    <w:rsid w:val="00FA364E"/>
    <w:rPr>
      <w:szCs w:val="24"/>
      <w:lang w:val="en-US" w:eastAsia="en-US" w:bidi="ar-SA"/>
    </w:rPr>
  </w:style>
  <w:style w:type="character" w:customStyle="1" w:styleId="flagicon">
    <w:name w:val="flagicon"/>
    <w:basedOn w:val="DefaultParagraphFont"/>
    <w:rsid w:val="00FA364E"/>
  </w:style>
  <w:style w:type="character" w:customStyle="1" w:styleId="Style11ptUnderline2">
    <w:name w:val="Style 11 pt Underline2"/>
    <w:rsid w:val="00FA364E"/>
    <w:rPr>
      <w:sz w:val="20"/>
      <w:u w:val="single"/>
    </w:rPr>
  </w:style>
  <w:style w:type="character" w:customStyle="1" w:styleId="Style11ptBoldUnderline2">
    <w:name w:val="Style 11 pt Bold Underline2"/>
    <w:rsid w:val="00FA364E"/>
    <w:rPr>
      <w:b/>
      <w:bCs/>
      <w:sz w:val="20"/>
      <w:u w:val="single"/>
    </w:rPr>
  </w:style>
  <w:style w:type="character" w:customStyle="1" w:styleId="MicroChar">
    <w:name w:val="Micro Char"/>
    <w:link w:val="Micro"/>
    <w:rsid w:val="00FA364E"/>
    <w:rPr>
      <w:rFonts w:ascii="Arial" w:hAnsi="Arial"/>
      <w:sz w:val="12"/>
    </w:rPr>
  </w:style>
  <w:style w:type="paragraph" w:customStyle="1" w:styleId="Micro">
    <w:name w:val="Micro"/>
    <w:basedOn w:val="Normal"/>
    <w:next w:val="Normal"/>
    <w:link w:val="MicroChar"/>
    <w:qFormat/>
    <w:rsid w:val="00FA364E"/>
    <w:pPr>
      <w:spacing w:after="0" w:line="240" w:lineRule="auto"/>
    </w:pPr>
    <w:rPr>
      <w:rFonts w:ascii="Arial" w:hAnsi="Arial"/>
      <w:sz w:val="12"/>
    </w:rPr>
  </w:style>
  <w:style w:type="character" w:customStyle="1" w:styleId="Style11ptUnderline1">
    <w:name w:val="Style 11 pt Underline1"/>
    <w:rsid w:val="00FA364E"/>
    <w:rPr>
      <w:sz w:val="20"/>
      <w:u w:val="single"/>
    </w:rPr>
  </w:style>
  <w:style w:type="character" w:customStyle="1" w:styleId="Style11ptBoldUnderline1">
    <w:name w:val="Style 11 pt Bold Underline1"/>
    <w:rsid w:val="00FA364E"/>
    <w:rPr>
      <w:b/>
      <w:bCs/>
      <w:sz w:val="20"/>
      <w:u w:val="single"/>
    </w:rPr>
  </w:style>
  <w:style w:type="character" w:customStyle="1" w:styleId="1">
    <w:name w:val="1"/>
    <w:rsid w:val="00FA364E"/>
    <w:rPr>
      <w:rFonts w:cs="Arial"/>
      <w:bCs/>
      <w:sz w:val="20"/>
      <w:u w:val="single"/>
      <w:lang w:val="en-US" w:eastAsia="en-US" w:bidi="ar-SA"/>
    </w:rPr>
  </w:style>
  <w:style w:type="character" w:customStyle="1" w:styleId="StyleStyle49ptBold3Char">
    <w:name w:val="Style Style4 + 9 pt Bold3 Char"/>
    <w:link w:val="StyleStyle49ptBold3"/>
    <w:locked/>
    <w:rsid w:val="00FA364E"/>
    <w:rPr>
      <w:b/>
      <w:bCs/>
      <w:u w:val="single"/>
    </w:rPr>
  </w:style>
  <w:style w:type="paragraph" w:customStyle="1" w:styleId="StyleStyle49ptBold3">
    <w:name w:val="Style Style4 + 9 pt Bold3"/>
    <w:basedOn w:val="Normal"/>
    <w:link w:val="StyleStyle49ptBold3Char"/>
    <w:qFormat/>
    <w:rsid w:val="00FA364E"/>
    <w:pPr>
      <w:spacing w:after="0" w:line="256" w:lineRule="auto"/>
    </w:pPr>
    <w:rPr>
      <w:rFonts w:asciiTheme="minorHAnsi" w:hAnsiTheme="minorHAnsi"/>
      <w:b/>
      <w:bCs/>
      <w:u w:val="single"/>
    </w:rPr>
  </w:style>
  <w:style w:type="character" w:customStyle="1" w:styleId="Style9ptUnderline6">
    <w:name w:val="Style 9 pt Underline6"/>
    <w:rsid w:val="00FA364E"/>
    <w:rPr>
      <w:sz w:val="20"/>
      <w:u w:val="single"/>
    </w:rPr>
  </w:style>
  <w:style w:type="paragraph" w:styleId="ListBullet">
    <w:name w:val="List Bullet"/>
    <w:basedOn w:val="Normal"/>
    <w:link w:val="ListBulletChar"/>
    <w:uiPriority w:val="99"/>
    <w:unhideWhenUsed/>
    <w:rsid w:val="00FA364E"/>
    <w:pPr>
      <w:tabs>
        <w:tab w:val="num" w:pos="360"/>
      </w:tabs>
      <w:spacing w:after="0" w:line="240" w:lineRule="auto"/>
      <w:ind w:left="360" w:hanging="360"/>
      <w:contextualSpacing/>
    </w:pPr>
  </w:style>
  <w:style w:type="character" w:customStyle="1" w:styleId="CardUnderlined">
    <w:name w:val="Card Underlined"/>
    <w:rsid w:val="00FA364E"/>
    <w:rPr>
      <w:rFonts w:ascii="Garamond" w:hAnsi="Garamond"/>
      <w:sz w:val="22"/>
      <w:szCs w:val="24"/>
      <w:u w:val="single"/>
      <w:lang w:val="en-US" w:eastAsia="en-US" w:bidi="ar-SA"/>
    </w:rPr>
  </w:style>
  <w:style w:type="character" w:customStyle="1" w:styleId="StyleUnderline1">
    <w:name w:val="Style Underline1"/>
    <w:rsid w:val="00FA364E"/>
    <w:rPr>
      <w:u w:val="single"/>
    </w:rPr>
  </w:style>
  <w:style w:type="character" w:customStyle="1" w:styleId="A6">
    <w:name w:val="A6"/>
    <w:uiPriority w:val="99"/>
    <w:rsid w:val="00FA364E"/>
    <w:rPr>
      <w:rFonts w:ascii="Minion Pro" w:hAnsi="Minion Pro" w:cs="Minion Pro" w:hint="default"/>
      <w:color w:val="211D1E"/>
      <w:sz w:val="21"/>
      <w:szCs w:val="21"/>
    </w:rPr>
  </w:style>
  <w:style w:type="character" w:customStyle="1" w:styleId="A11">
    <w:name w:val="A11"/>
    <w:uiPriority w:val="99"/>
    <w:rsid w:val="00FA364E"/>
    <w:rPr>
      <w:rFonts w:ascii="Minion Pro" w:hAnsi="Minion Pro" w:cs="Minion Pro" w:hint="default"/>
      <w:color w:val="211D1E"/>
      <w:sz w:val="12"/>
      <w:szCs w:val="12"/>
    </w:rPr>
  </w:style>
  <w:style w:type="character" w:customStyle="1" w:styleId="A12">
    <w:name w:val="A12"/>
    <w:uiPriority w:val="99"/>
    <w:rsid w:val="00FA364E"/>
    <w:rPr>
      <w:rFonts w:ascii="Minion Pro" w:hAnsi="Minion Pro" w:cs="Minion Pro" w:hint="default"/>
      <w:color w:val="211D1E"/>
      <w:sz w:val="22"/>
      <w:szCs w:val="22"/>
    </w:rPr>
  </w:style>
  <w:style w:type="character" w:customStyle="1" w:styleId="CardsCharChar">
    <w:name w:val="Cards Char Char"/>
    <w:rsid w:val="00FA364E"/>
    <w:rPr>
      <w:szCs w:val="24"/>
      <w:lang w:val="en-US" w:eastAsia="en-US" w:bidi="ar-SA"/>
    </w:rPr>
  </w:style>
  <w:style w:type="character" w:customStyle="1" w:styleId="CitationChar1">
    <w:name w:val="Citation Char1"/>
    <w:basedOn w:val="DefaultParagraphFont"/>
    <w:rsid w:val="00FA364E"/>
    <w:rPr>
      <w:rFonts w:ascii="Times New Roman" w:eastAsia="Times New Roman" w:hAnsi="Times New Roman" w:cs="Arial"/>
      <w:b/>
      <w:sz w:val="20"/>
      <w:szCs w:val="36"/>
    </w:rPr>
  </w:style>
  <w:style w:type="character" w:customStyle="1" w:styleId="bold-italic-sub-c">
    <w:name w:val="bold-italic-sub-c"/>
    <w:basedOn w:val="DefaultParagraphFont"/>
    <w:rsid w:val="00FA364E"/>
  </w:style>
  <w:style w:type="character" w:customStyle="1" w:styleId="charoverride-4">
    <w:name w:val="charoverride-4"/>
    <w:basedOn w:val="DefaultParagraphFont"/>
    <w:rsid w:val="00FA364E"/>
  </w:style>
  <w:style w:type="character" w:customStyle="1" w:styleId="charoverride-3">
    <w:name w:val="charoverride-3"/>
    <w:basedOn w:val="DefaultParagraphFont"/>
    <w:rsid w:val="00FA364E"/>
  </w:style>
  <w:style w:type="paragraph" w:customStyle="1" w:styleId="body-text">
    <w:name w:val="body-text"/>
    <w:basedOn w:val="Normal"/>
    <w:rsid w:val="00FA364E"/>
    <w:pPr>
      <w:spacing w:before="100" w:beforeAutospacing="1" w:after="100" w:afterAutospacing="1" w:line="240" w:lineRule="auto"/>
    </w:pPr>
    <w:rPr>
      <w:rFonts w:eastAsia="Times New Roman"/>
    </w:rPr>
  </w:style>
  <w:style w:type="character" w:customStyle="1" w:styleId="f">
    <w:name w:val="f"/>
    <w:rsid w:val="00FA364E"/>
  </w:style>
  <w:style w:type="character" w:customStyle="1" w:styleId="BodyTextChar1">
    <w:name w:val="Body Text Char1"/>
    <w:aliases w:val="BT Char1,Very Small Text Char1"/>
    <w:basedOn w:val="DefaultParagraphFont"/>
    <w:uiPriority w:val="99"/>
    <w:rsid w:val="00FA364E"/>
    <w:rPr>
      <w:rFonts w:ascii="Times New Roman" w:hAnsi="Times New Roman" w:cs="Times New Roman"/>
    </w:rPr>
  </w:style>
  <w:style w:type="character" w:customStyle="1" w:styleId="DateChar1">
    <w:name w:val="Date Char1"/>
    <w:aliases w:val="date Char1"/>
    <w:basedOn w:val="DefaultParagraphFont"/>
    <w:uiPriority w:val="99"/>
    <w:rsid w:val="00FA364E"/>
    <w:rPr>
      <w:rFonts w:ascii="Georgia" w:hAnsi="Georgia"/>
    </w:rPr>
  </w:style>
  <w:style w:type="character" w:customStyle="1" w:styleId="BlockTitle2Char">
    <w:name w:val="Block Title2 Char"/>
    <w:link w:val="BlockTitle2"/>
    <w:rsid w:val="00FA364E"/>
    <w:rPr>
      <w:rFonts w:ascii="Calibri" w:eastAsia="Calibri" w:hAnsi="Calibri"/>
      <w:b/>
      <w:color w:val="000000"/>
      <w:sz w:val="32"/>
      <w:u w:val="single"/>
    </w:rPr>
  </w:style>
  <w:style w:type="paragraph" w:customStyle="1" w:styleId="TagCite">
    <w:name w:val="TagCite"/>
    <w:basedOn w:val="Normal"/>
    <w:qFormat/>
    <w:rsid w:val="00FA364E"/>
    <w:pPr>
      <w:spacing w:after="0" w:line="240" w:lineRule="auto"/>
    </w:pPr>
    <w:rPr>
      <w:rFonts w:eastAsia="Times New Roman"/>
      <w:b/>
    </w:rPr>
  </w:style>
  <w:style w:type="paragraph" w:customStyle="1" w:styleId="SmallNormal">
    <w:name w:val="Small Normal"/>
    <w:basedOn w:val="Normal"/>
    <w:uiPriority w:val="99"/>
    <w:qFormat/>
    <w:rsid w:val="00FA364E"/>
    <w:pPr>
      <w:suppressAutoHyphens/>
      <w:spacing w:after="0" w:line="240" w:lineRule="auto"/>
      <w:contextualSpacing/>
    </w:pPr>
    <w:rPr>
      <w:rFonts w:eastAsia="Times New Roman"/>
      <w:sz w:val="18"/>
      <w:szCs w:val="18"/>
    </w:rPr>
  </w:style>
  <w:style w:type="paragraph" w:customStyle="1" w:styleId="Shrink">
    <w:name w:val="Shrink"/>
    <w:qFormat/>
    <w:rsid w:val="00FA364E"/>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FA364E"/>
    <w:pPr>
      <w:spacing w:after="0" w:line="240" w:lineRule="auto"/>
    </w:pPr>
    <w:rPr>
      <w:rFonts w:eastAsia="Times New Roman"/>
      <w:b/>
      <w:szCs w:val="20"/>
    </w:rPr>
  </w:style>
  <w:style w:type="paragraph" w:customStyle="1" w:styleId="tagcite0">
    <w:name w:val="tagcite"/>
    <w:basedOn w:val="Normal"/>
    <w:qFormat/>
    <w:rsid w:val="00FA364E"/>
    <w:pPr>
      <w:spacing w:after="0" w:line="240" w:lineRule="auto"/>
    </w:pPr>
    <w:rPr>
      <w:rFonts w:eastAsia="Times New Roman"/>
      <w:b/>
    </w:rPr>
  </w:style>
  <w:style w:type="paragraph" w:customStyle="1" w:styleId="SmallFont">
    <w:name w:val="Small Font"/>
    <w:basedOn w:val="Normal"/>
    <w:qFormat/>
    <w:rsid w:val="00FA364E"/>
    <w:pPr>
      <w:spacing w:after="200" w:line="240" w:lineRule="auto"/>
      <w:contextualSpacing/>
    </w:pPr>
    <w:rPr>
      <w:rFonts w:eastAsia="Calibri"/>
      <w:sz w:val="12"/>
    </w:rPr>
  </w:style>
  <w:style w:type="paragraph" w:customStyle="1" w:styleId="SmallFontCharCharChar">
    <w:name w:val="Small Font Char Char Char"/>
    <w:basedOn w:val="Normal"/>
    <w:qFormat/>
    <w:rsid w:val="00FA364E"/>
    <w:pPr>
      <w:spacing w:after="0" w:line="240" w:lineRule="auto"/>
    </w:pPr>
    <w:rPr>
      <w:rFonts w:eastAsia="Times New Roman"/>
      <w:sz w:val="12"/>
    </w:rPr>
  </w:style>
  <w:style w:type="character" w:customStyle="1" w:styleId="CardNotUnderlinedChar1">
    <w:name w:val="Card Not Underlined Char1"/>
    <w:link w:val="CardNotUnderlined"/>
    <w:rsid w:val="00FA364E"/>
    <w:rPr>
      <w:rFonts w:ascii="Calibri" w:eastAsia="Times New Roman" w:hAnsi="Calibri"/>
      <w:sz w:val="12"/>
      <w:szCs w:val="20"/>
    </w:rPr>
  </w:style>
  <w:style w:type="paragraph" w:customStyle="1" w:styleId="CardStyle">
    <w:name w:val="Card Style"/>
    <w:basedOn w:val="Normal"/>
    <w:link w:val="CardStyleChar"/>
    <w:qFormat/>
    <w:rsid w:val="00FA364E"/>
    <w:pPr>
      <w:spacing w:after="0" w:line="240" w:lineRule="auto"/>
    </w:pPr>
    <w:rPr>
      <w:rFonts w:eastAsia="Times New Roman"/>
      <w:sz w:val="20"/>
    </w:rPr>
  </w:style>
  <w:style w:type="paragraph" w:customStyle="1" w:styleId="loose">
    <w:name w:val="loose"/>
    <w:basedOn w:val="Normal"/>
    <w:qFormat/>
    <w:rsid w:val="00FA364E"/>
    <w:pPr>
      <w:spacing w:beforeLines="1" w:after="0" w:line="240" w:lineRule="auto"/>
    </w:pPr>
    <w:rPr>
      <w:rFonts w:ascii="Times" w:eastAsia="Times New Roman" w:hAnsi="Times"/>
      <w:sz w:val="20"/>
      <w:szCs w:val="20"/>
    </w:rPr>
  </w:style>
  <w:style w:type="paragraph" w:customStyle="1" w:styleId="Regular">
    <w:name w:val="Regular"/>
    <w:qFormat/>
    <w:rsid w:val="00FA364E"/>
    <w:pPr>
      <w:spacing w:after="0" w:line="240" w:lineRule="auto"/>
    </w:pPr>
    <w:rPr>
      <w:rFonts w:ascii="Garamond" w:eastAsia="Times New Roman" w:hAnsi="Garamond" w:cs="Arial"/>
      <w:bCs/>
      <w:kern w:val="20"/>
      <w:sz w:val="20"/>
      <w:szCs w:val="32"/>
    </w:rPr>
  </w:style>
  <w:style w:type="character" w:customStyle="1" w:styleId="CharChar6">
    <w:name w:val="Char Char6"/>
    <w:rsid w:val="00FA364E"/>
    <w:rPr>
      <w:rFonts w:ascii="Arial" w:hAnsi="Arial" w:cs="Arial" w:hint="default"/>
      <w:b/>
      <w:bCs/>
      <w:kern w:val="32"/>
      <w:sz w:val="28"/>
      <w:szCs w:val="32"/>
      <w:lang w:val="en-US" w:eastAsia="en-US" w:bidi="ar-SA"/>
    </w:rPr>
  </w:style>
  <w:style w:type="character" w:customStyle="1" w:styleId="standardcontent">
    <w:name w:val="standardcontent"/>
    <w:rsid w:val="00FA364E"/>
  </w:style>
  <w:style w:type="character" w:customStyle="1" w:styleId="storyby">
    <w:name w:val="storyby"/>
    <w:rsid w:val="00FA364E"/>
  </w:style>
  <w:style w:type="character" w:customStyle="1" w:styleId="Boxed">
    <w:name w:val="Boxed"/>
    <w:qFormat/>
    <w:rsid w:val="00FA364E"/>
    <w:rPr>
      <w:rFonts w:ascii="Garamond" w:hAnsi="Garamond" w:hint="default"/>
      <w:sz w:val="20"/>
      <w:bdr w:val="single" w:sz="6" w:space="0" w:color="auto" w:frame="1"/>
    </w:rPr>
  </w:style>
  <w:style w:type="character" w:customStyle="1" w:styleId="ShrinkChar">
    <w:name w:val="Shrink Char"/>
    <w:rsid w:val="00FA364E"/>
    <w:rPr>
      <w:rFonts w:ascii="Garamond" w:hAnsi="Garamond" w:hint="default"/>
      <w:sz w:val="12"/>
      <w:lang w:val="en-US" w:eastAsia="en-US" w:bidi="ar-SA"/>
    </w:rPr>
  </w:style>
  <w:style w:type="character" w:customStyle="1" w:styleId="CitesChar2">
    <w:name w:val="Cites Char2"/>
    <w:rsid w:val="00FA364E"/>
    <w:rPr>
      <w:b/>
      <w:bCs/>
    </w:rPr>
  </w:style>
  <w:style w:type="character" w:customStyle="1" w:styleId="CardsFont12ptCharCharCharCharCharCharCharCharCharCharChar">
    <w:name w:val="Cards + Font: 12 pt Char Char Char Char Char Char Char Char Char Char Char"/>
    <w:aliases w:val="Cards + Font: 12 pt1,Thick Underline1"/>
    <w:rsid w:val="00FA364E"/>
    <w:rPr>
      <w:sz w:val="24"/>
      <w:szCs w:val="24"/>
      <w:u w:val="thick"/>
    </w:rPr>
  </w:style>
  <w:style w:type="character" w:customStyle="1" w:styleId="CharChar3">
    <w:name w:val="Char Char3"/>
    <w:rsid w:val="00FA364E"/>
    <w:rPr>
      <w:rFonts w:ascii="Arial" w:hAnsi="Arial" w:cs="Arial" w:hint="default"/>
      <w:bCs/>
      <w:szCs w:val="26"/>
      <w:u w:val="single"/>
      <w:lang w:val="en-US" w:eastAsia="en-US" w:bidi="ar-SA"/>
    </w:rPr>
  </w:style>
  <w:style w:type="character" w:customStyle="1" w:styleId="UNDERLINECharChar">
    <w:name w:val="UNDERLINE Char Char"/>
    <w:rsid w:val="00FA364E"/>
    <w:rPr>
      <w:bCs/>
      <w:kern w:val="28"/>
      <w:szCs w:val="32"/>
      <w:u w:val="single"/>
    </w:rPr>
  </w:style>
  <w:style w:type="character" w:customStyle="1" w:styleId="tag1Char">
    <w:name w:val="tag1 Char"/>
    <w:rsid w:val="00FA364E"/>
    <w:rPr>
      <w:b/>
      <w:bCs w:val="0"/>
      <w:sz w:val="24"/>
    </w:rPr>
  </w:style>
  <w:style w:type="character" w:customStyle="1" w:styleId="SmallFontChar">
    <w:name w:val="Small Font Char"/>
    <w:rsid w:val="00FA364E"/>
    <w:rPr>
      <w:rFonts w:ascii="Arial" w:eastAsia="Calibri" w:hAnsi="Arial" w:cs="Arial" w:hint="default"/>
      <w:sz w:val="12"/>
      <w:szCs w:val="22"/>
    </w:rPr>
  </w:style>
  <w:style w:type="character" w:customStyle="1" w:styleId="CardUnderlinedChar">
    <w:name w:val="Card Underlined Char"/>
    <w:rsid w:val="00FA364E"/>
    <w:rPr>
      <w:rFonts w:ascii="Tahoma" w:hAnsi="Tahoma" w:cs="Tahoma"/>
      <w:sz w:val="18"/>
      <w:u w:val="single"/>
    </w:rPr>
  </w:style>
  <w:style w:type="character" w:customStyle="1" w:styleId="SmallFontCharCharCharChar">
    <w:name w:val="Small Font Char Char Char Char"/>
    <w:rsid w:val="00FA364E"/>
    <w:rPr>
      <w:rFonts w:ascii="Arial" w:hAnsi="Arial" w:cs="Arial" w:hint="default"/>
      <w:sz w:val="12"/>
      <w:szCs w:val="24"/>
    </w:rPr>
  </w:style>
  <w:style w:type="character" w:customStyle="1" w:styleId="Style2Char">
    <w:name w:val="Style2 Char"/>
    <w:link w:val="Style2"/>
    <w:rsid w:val="00FA364E"/>
    <w:rPr>
      <w:rFonts w:ascii="Times New Roman" w:hAnsi="Times New Roman" w:cs="Times New Roman"/>
      <w:sz w:val="16"/>
      <w:szCs w:val="16"/>
    </w:rPr>
  </w:style>
  <w:style w:type="paragraph" w:customStyle="1" w:styleId="Style2">
    <w:name w:val="Style2"/>
    <w:basedOn w:val="Normal"/>
    <w:link w:val="Style2Char"/>
    <w:qFormat/>
    <w:rsid w:val="00FA364E"/>
    <w:pPr>
      <w:spacing w:after="0" w:line="240" w:lineRule="auto"/>
    </w:pPr>
    <w:rPr>
      <w:rFonts w:ascii="Times New Roman" w:hAnsi="Times New Roman" w:cs="Times New Roman"/>
      <w:sz w:val="16"/>
      <w:szCs w:val="16"/>
    </w:rPr>
  </w:style>
  <w:style w:type="character" w:customStyle="1" w:styleId="TagCiteChar">
    <w:name w:val="TagCite Char"/>
    <w:rsid w:val="00FA364E"/>
    <w:rPr>
      <w:rFonts w:ascii="Garamond" w:hAnsi="Garamond" w:hint="default"/>
      <w:b/>
      <w:bCs w:val="0"/>
      <w:sz w:val="24"/>
      <w:szCs w:val="24"/>
    </w:rPr>
  </w:style>
  <w:style w:type="character" w:customStyle="1" w:styleId="CharChar4">
    <w:name w:val="Char Char4"/>
    <w:rsid w:val="00FA364E"/>
    <w:rPr>
      <w:b/>
      <w:bCs/>
      <w:sz w:val="28"/>
      <w:szCs w:val="28"/>
    </w:rPr>
  </w:style>
  <w:style w:type="character" w:customStyle="1" w:styleId="Text0">
    <w:name w:val="Text"/>
    <w:qFormat/>
    <w:rsid w:val="00FA364E"/>
    <w:rPr>
      <w:rFonts w:ascii="Times New Roman" w:hAnsi="Times New Roman" w:cs="Times New Roman" w:hint="default"/>
      <w:sz w:val="20"/>
    </w:rPr>
  </w:style>
  <w:style w:type="character" w:customStyle="1" w:styleId="CharChar5">
    <w:name w:val="Char Char5"/>
    <w:rsid w:val="00FA364E"/>
    <w:rPr>
      <w:rFonts w:ascii="Arial" w:hAnsi="Arial" w:cs="Arial" w:hint="default"/>
      <w:b/>
      <w:bCs/>
      <w:sz w:val="26"/>
      <w:szCs w:val="26"/>
    </w:rPr>
  </w:style>
  <w:style w:type="character" w:customStyle="1" w:styleId="heading2char2charchar1">
    <w:name w:val="heading2char2charchar1"/>
    <w:rsid w:val="00FA364E"/>
  </w:style>
  <w:style w:type="character" w:customStyle="1" w:styleId="charchar60">
    <w:name w:val="charchar6"/>
    <w:rsid w:val="00FA364E"/>
  </w:style>
  <w:style w:type="character" w:customStyle="1" w:styleId="yshortcuts">
    <w:name w:val="yshortcuts"/>
    <w:rsid w:val="00FA364E"/>
  </w:style>
  <w:style w:type="character" w:customStyle="1" w:styleId="term1">
    <w:name w:val="term1"/>
    <w:rsid w:val="00FA364E"/>
    <w:rPr>
      <w:b/>
      <w:bCs/>
    </w:rPr>
  </w:style>
  <w:style w:type="character" w:customStyle="1" w:styleId="verdana">
    <w:name w:val="verdana"/>
    <w:rsid w:val="00FA364E"/>
  </w:style>
  <w:style w:type="character" w:customStyle="1" w:styleId="searchtermbold">
    <w:name w:val="searchtermbold"/>
    <w:rsid w:val="00FA364E"/>
  </w:style>
  <w:style w:type="character" w:customStyle="1" w:styleId="ssl0">
    <w:name w:val="ss_l0"/>
    <w:rsid w:val="00FA364E"/>
  </w:style>
  <w:style w:type="character" w:customStyle="1" w:styleId="vitstoryheadline">
    <w:name w:val="vitstoryheadline"/>
    <w:rsid w:val="00FA364E"/>
  </w:style>
  <w:style w:type="character" w:customStyle="1" w:styleId="bps-topic-ident">
    <w:name w:val="bps-topic-ident"/>
    <w:rsid w:val="00FA364E"/>
  </w:style>
  <w:style w:type="character" w:customStyle="1" w:styleId="byline">
    <w:name w:val="byline"/>
    <w:rsid w:val="00FA364E"/>
  </w:style>
  <w:style w:type="character" w:customStyle="1" w:styleId="TextUnderlineChar">
    <w:name w:val="Text Underline Char"/>
    <w:rsid w:val="00FA364E"/>
    <w:rPr>
      <w:rFonts w:ascii="Garamond" w:hAnsi="Garamond" w:cs="Arial" w:hint="default"/>
      <w:bCs/>
      <w:kern w:val="20"/>
      <w:szCs w:val="32"/>
      <w:u w:val="single"/>
      <w:lang w:val="en-US" w:eastAsia="en-US" w:bidi="ar-SA"/>
    </w:rPr>
  </w:style>
  <w:style w:type="character" w:customStyle="1" w:styleId="RegularChar">
    <w:name w:val="Regular Char"/>
    <w:rsid w:val="00FA364E"/>
    <w:rPr>
      <w:rFonts w:ascii="Garamond" w:hAnsi="Garamond" w:cs="Arial" w:hint="default"/>
      <w:bCs/>
      <w:kern w:val="20"/>
      <w:szCs w:val="32"/>
      <w:lang w:val="en-US" w:eastAsia="en-US" w:bidi="ar-SA"/>
    </w:rPr>
  </w:style>
  <w:style w:type="character" w:customStyle="1" w:styleId="BoldunderlineChar2">
    <w:name w:val="Bold underline Char"/>
    <w:rsid w:val="00FA364E"/>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FA364E"/>
    <w:rPr>
      <w:u w:val="single"/>
    </w:rPr>
  </w:style>
  <w:style w:type="paragraph" w:customStyle="1" w:styleId="Boldunderline1">
    <w:name w:val="Bold underline"/>
    <w:basedOn w:val="TextUnderline"/>
    <w:qFormat/>
    <w:rsid w:val="00FA364E"/>
    <w:rPr>
      <w:b/>
    </w:rPr>
  </w:style>
  <w:style w:type="paragraph" w:customStyle="1" w:styleId="FullText">
    <w:name w:val="Full Text"/>
    <w:basedOn w:val="Normal"/>
    <w:uiPriority w:val="99"/>
    <w:qFormat/>
    <w:rsid w:val="00FA364E"/>
    <w:pPr>
      <w:spacing w:after="0" w:line="240" w:lineRule="auto"/>
    </w:pPr>
    <w:rPr>
      <w:rFonts w:ascii="Arial Narrow" w:eastAsia="Times New Roman" w:hAnsi="Arial Narrow"/>
    </w:rPr>
  </w:style>
  <w:style w:type="character" w:customStyle="1" w:styleId="UnderlinedCard">
    <w:name w:val="Underlined Card"/>
    <w:rsid w:val="00FA364E"/>
    <w:rPr>
      <w:rFonts w:ascii="Arial Narrow" w:hAnsi="Arial Narrow"/>
      <w:sz w:val="22"/>
      <w:u w:val="single"/>
    </w:rPr>
  </w:style>
  <w:style w:type="paragraph" w:customStyle="1" w:styleId="TagLine">
    <w:name w:val="Tag Line"/>
    <w:basedOn w:val="Normal"/>
    <w:next w:val="FullText"/>
    <w:uiPriority w:val="99"/>
    <w:qFormat/>
    <w:rsid w:val="00FA364E"/>
    <w:pPr>
      <w:spacing w:after="0" w:line="240" w:lineRule="auto"/>
    </w:pPr>
    <w:rPr>
      <w:rFonts w:ascii="Arial Narrow" w:eastAsia="Times New Roman" w:hAnsi="Arial Narrow"/>
      <w:b/>
      <w:sz w:val="28"/>
    </w:rPr>
  </w:style>
  <w:style w:type="character" w:customStyle="1" w:styleId="SourceBold">
    <w:name w:val="Source Bold"/>
    <w:rsid w:val="00FA364E"/>
    <w:rPr>
      <w:rFonts w:ascii="Arial Narrow" w:hAnsi="Arial Narrow"/>
      <w:b/>
      <w:sz w:val="24"/>
      <w:u w:val="none"/>
    </w:rPr>
  </w:style>
  <w:style w:type="paragraph" w:customStyle="1" w:styleId="FreeForm">
    <w:name w:val="Free Form"/>
    <w:qFormat/>
    <w:rsid w:val="00FA364E"/>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FA364E"/>
    <w:rPr>
      <w:color w:val="002FF6"/>
      <w:sz w:val="24"/>
      <w:u w:val="single"/>
    </w:rPr>
  </w:style>
  <w:style w:type="character" w:customStyle="1" w:styleId="CardsFont12pt0">
    <w:name w:val="Cards + Font 12pt"/>
    <w:rsid w:val="00FA364E"/>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FA364E"/>
    <w:rPr>
      <w:rFonts w:cs="Calibri"/>
      <w:b/>
      <w:u w:val="single"/>
    </w:rPr>
  </w:style>
  <w:style w:type="paragraph" w:customStyle="1" w:styleId="AuthorDate0">
    <w:name w:val="Author/Date"/>
    <w:basedOn w:val="Normal"/>
    <w:link w:val="AuthorDateChar0"/>
    <w:qFormat/>
    <w:rsid w:val="00FA364E"/>
    <w:pPr>
      <w:spacing w:after="0" w:line="240" w:lineRule="auto"/>
    </w:pPr>
    <w:rPr>
      <w:rFonts w:asciiTheme="minorHAnsi" w:hAnsiTheme="minorHAnsi" w:cs="Calibri"/>
      <w:b/>
      <w:u w:val="single"/>
    </w:rPr>
  </w:style>
  <w:style w:type="character" w:customStyle="1" w:styleId="HilightChar">
    <w:name w:val="Hilight Char"/>
    <w:rsid w:val="00FA364E"/>
    <w:rPr>
      <w:rFonts w:eastAsia="Calibri"/>
      <w:b/>
      <w:noProof w:val="0"/>
      <w:sz w:val="22"/>
      <w:szCs w:val="22"/>
      <w:u w:val="single"/>
      <w:lang w:val="en-US" w:eastAsia="ar-SA" w:bidi="ar-SA"/>
    </w:rPr>
  </w:style>
  <w:style w:type="paragraph" w:customStyle="1" w:styleId="TagCite1">
    <w:name w:val="Tag &amp; Cite"/>
    <w:basedOn w:val="Normal"/>
    <w:link w:val="TagCiteChar0"/>
    <w:qFormat/>
    <w:rsid w:val="00FA364E"/>
    <w:pPr>
      <w:spacing w:after="0" w:line="240" w:lineRule="auto"/>
      <w:jc w:val="both"/>
    </w:pPr>
    <w:rPr>
      <w:rFonts w:ascii="Arial Narrow" w:eastAsia="Times New Roman" w:hAnsi="Arial Narrow"/>
      <w:b/>
    </w:rPr>
  </w:style>
  <w:style w:type="character" w:customStyle="1" w:styleId="TagCiteChar0">
    <w:name w:val="Tag &amp; Cite Char"/>
    <w:link w:val="TagCite1"/>
    <w:rsid w:val="00FA364E"/>
    <w:rPr>
      <w:rFonts w:ascii="Arial Narrow" w:eastAsia="Times New Roman" w:hAnsi="Arial Narrow"/>
      <w:b/>
    </w:rPr>
  </w:style>
  <w:style w:type="paragraph" w:customStyle="1" w:styleId="HighlightedText">
    <w:name w:val="Highlighted Text"/>
    <w:basedOn w:val="Normal"/>
    <w:link w:val="HighlightedTextChar"/>
    <w:qFormat/>
    <w:rsid w:val="00FA364E"/>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FA364E"/>
    <w:rPr>
      <w:rFonts w:ascii="Arial Narrow" w:eastAsia="Times New Roman" w:hAnsi="Arial Narrow"/>
      <w:u w:val="thick"/>
    </w:rPr>
  </w:style>
  <w:style w:type="character" w:customStyle="1" w:styleId="StyleUnderlineCharChar">
    <w:name w:val="Style Underline Char Char"/>
    <w:rsid w:val="00FA364E"/>
    <w:rPr>
      <w:rFonts w:ascii="Times New Roman" w:eastAsia="Times New Roman" w:hAnsi="Times New Roman" w:cs="Times New Roman"/>
      <w:sz w:val="20"/>
      <w:szCs w:val="20"/>
      <w:u w:val="single"/>
    </w:rPr>
  </w:style>
  <w:style w:type="character" w:customStyle="1" w:styleId="c1">
    <w:name w:val="c1"/>
    <w:rsid w:val="00FA364E"/>
  </w:style>
  <w:style w:type="paragraph" w:customStyle="1" w:styleId="TagStyle">
    <w:name w:val="Tag Style"/>
    <w:basedOn w:val="Normal"/>
    <w:qFormat/>
    <w:rsid w:val="00FA364E"/>
    <w:pPr>
      <w:spacing w:after="0" w:line="240" w:lineRule="auto"/>
    </w:pPr>
    <w:rPr>
      <w:rFonts w:eastAsia="Times New Roman"/>
      <w:b/>
    </w:rPr>
  </w:style>
  <w:style w:type="character" w:customStyle="1" w:styleId="author0">
    <w:name w:val="author"/>
    <w:rsid w:val="00FA364E"/>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FA364E"/>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FA364E"/>
  </w:style>
  <w:style w:type="character" w:customStyle="1" w:styleId="AuthorYear">
    <w:name w:val="AuthorYear"/>
    <w:uiPriority w:val="1"/>
    <w:qFormat/>
    <w:rsid w:val="00FA364E"/>
    <w:rPr>
      <w:rFonts w:ascii="Georgia" w:hAnsi="Georgia"/>
      <w:b/>
      <w:sz w:val="24"/>
    </w:rPr>
  </w:style>
  <w:style w:type="character" w:customStyle="1" w:styleId="Highlight">
    <w:name w:val="Highlight"/>
    <w:uiPriority w:val="1"/>
    <w:qFormat/>
    <w:rsid w:val="00FA364E"/>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FA364E"/>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FA364E"/>
    <w:rPr>
      <w:rFonts w:ascii="Arial Narrow" w:hAnsi="Arial Narrow"/>
      <w:sz w:val="12"/>
    </w:rPr>
  </w:style>
  <w:style w:type="paragraph" w:customStyle="1" w:styleId="MicroText0">
    <w:name w:val="MicroText"/>
    <w:basedOn w:val="Normal"/>
    <w:next w:val="Normal"/>
    <w:link w:val="MicroTextChar0"/>
    <w:qFormat/>
    <w:rsid w:val="00FA364E"/>
    <w:pPr>
      <w:spacing w:after="0" w:line="240" w:lineRule="auto"/>
    </w:pPr>
    <w:rPr>
      <w:rFonts w:ascii="Arial Narrow" w:hAnsi="Arial Narrow"/>
      <w:sz w:val="12"/>
    </w:rPr>
  </w:style>
  <w:style w:type="character" w:customStyle="1" w:styleId="reduce2">
    <w:name w:val="reduce2"/>
    <w:basedOn w:val="DefaultParagraphFont"/>
    <w:rsid w:val="00FA364E"/>
    <w:rPr>
      <w:rFonts w:ascii="Arial" w:hAnsi="Arial" w:cs="Arial" w:hint="default"/>
      <w:color w:val="000000"/>
      <w:sz w:val="12"/>
      <w:szCs w:val="22"/>
    </w:rPr>
  </w:style>
  <w:style w:type="character" w:customStyle="1" w:styleId="Emphasis20">
    <w:name w:val="Emphasis 2"/>
    <w:basedOn w:val="Emphasis"/>
    <w:uiPriority w:val="1"/>
    <w:qFormat/>
    <w:rsid w:val="00FA364E"/>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FA364E"/>
    <w:rPr>
      <w:rFonts w:ascii="Calibri" w:eastAsia="Calibri" w:hAnsi="Calibri"/>
      <w:sz w:val="15"/>
    </w:rPr>
  </w:style>
  <w:style w:type="paragraph" w:customStyle="1" w:styleId="UnreadText">
    <w:name w:val="Unread Text"/>
    <w:basedOn w:val="Normal"/>
    <w:link w:val="UnreadTextChar"/>
    <w:autoRedefine/>
    <w:qFormat/>
    <w:rsid w:val="00FA364E"/>
    <w:pPr>
      <w:spacing w:after="0" w:line="256" w:lineRule="auto"/>
    </w:pPr>
    <w:rPr>
      <w:rFonts w:eastAsia="Calibri"/>
      <w:sz w:val="15"/>
    </w:rPr>
  </w:style>
  <w:style w:type="character" w:customStyle="1" w:styleId="CircledChar">
    <w:name w:val="Circled Char"/>
    <w:link w:val="Circled"/>
    <w:locked/>
    <w:rsid w:val="00FA364E"/>
    <w:rPr>
      <w:rFonts w:ascii="Calibri" w:eastAsia="Calibri" w:hAnsi="Calibri"/>
      <w:b/>
      <w:szCs w:val="20"/>
      <w:u w:val="thick"/>
    </w:rPr>
  </w:style>
  <w:style w:type="paragraph" w:customStyle="1" w:styleId="Circled">
    <w:name w:val="Circled"/>
    <w:basedOn w:val="Normal"/>
    <w:link w:val="CircledChar"/>
    <w:qFormat/>
    <w:rsid w:val="00FA364E"/>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FA364E"/>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FA364E"/>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FA364E"/>
    <w:rPr>
      <w:b/>
      <w:bCs w:val="0"/>
      <w:u w:val="thick"/>
      <w:lang w:val="en-US" w:eastAsia="en-US" w:bidi="ar-SA"/>
    </w:rPr>
  </w:style>
  <w:style w:type="paragraph" w:customStyle="1" w:styleId="Tagtemplate">
    <w:name w:val="Tagtemplate"/>
    <w:basedOn w:val="Normal"/>
    <w:link w:val="TagtemplateChar"/>
    <w:autoRedefine/>
    <w:qFormat/>
    <w:rsid w:val="00FA364E"/>
    <w:pPr>
      <w:keepNext/>
      <w:keepLines/>
      <w:spacing w:after="0" w:line="240" w:lineRule="auto"/>
    </w:pPr>
    <w:rPr>
      <w:b/>
    </w:rPr>
  </w:style>
  <w:style w:type="character" w:customStyle="1" w:styleId="TagtemplateChar">
    <w:name w:val="Tagtemplate Char"/>
    <w:link w:val="Tagtemplate"/>
    <w:rsid w:val="00FA364E"/>
    <w:rPr>
      <w:rFonts w:ascii="Calibri" w:hAnsi="Calibri"/>
      <w:b/>
    </w:rPr>
  </w:style>
  <w:style w:type="character" w:customStyle="1" w:styleId="citation">
    <w:name w:val="citation"/>
    <w:rsid w:val="00FA364E"/>
  </w:style>
  <w:style w:type="character" w:customStyle="1" w:styleId="Underline0">
    <w:name w:val="*Underline*"/>
    <w:rsid w:val="00FA364E"/>
    <w:rPr>
      <w:rFonts w:ascii="Times New Roman" w:hAnsi="Times New Roman"/>
      <w:b/>
      <w:sz w:val="24"/>
      <w:u w:val="single"/>
    </w:rPr>
  </w:style>
  <w:style w:type="paragraph" w:customStyle="1" w:styleId="TxBr33p1">
    <w:name w:val="TxBr_33p1"/>
    <w:basedOn w:val="Normal"/>
    <w:uiPriority w:val="99"/>
    <w:qFormat/>
    <w:rsid w:val="00FA364E"/>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FA364E"/>
    <w:rPr>
      <w:b/>
      <w:bCs w:val="0"/>
      <w:sz w:val="24"/>
      <w:u w:val="thick"/>
    </w:rPr>
  </w:style>
  <w:style w:type="paragraph" w:customStyle="1" w:styleId="StyleStyle411pt">
    <w:name w:val="Style Style4 + 11 pt"/>
    <w:basedOn w:val="Normal"/>
    <w:link w:val="StyleStyle411ptChar"/>
    <w:qFormat/>
    <w:rsid w:val="00FA364E"/>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FA364E"/>
    <w:rPr>
      <w:rFonts w:ascii="Calibri" w:eastAsia="Times New Roman" w:hAnsi="Calibri"/>
      <w:u w:val="single"/>
    </w:rPr>
  </w:style>
  <w:style w:type="paragraph" w:customStyle="1" w:styleId="StyleStyle411ptBold">
    <w:name w:val="Style Style4 + 11 pt Bold"/>
    <w:basedOn w:val="Normal"/>
    <w:link w:val="StyleStyle411ptBoldChar"/>
    <w:qFormat/>
    <w:rsid w:val="00FA364E"/>
    <w:pPr>
      <w:spacing w:after="0" w:line="240" w:lineRule="auto"/>
    </w:pPr>
    <w:rPr>
      <w:rFonts w:eastAsia="Times New Roman"/>
      <w:b/>
      <w:bCs/>
      <w:u w:val="single"/>
    </w:rPr>
  </w:style>
  <w:style w:type="character" w:customStyle="1" w:styleId="StyleStyle411ptBoldChar">
    <w:name w:val="Style Style4 + 11 pt Bold Char"/>
    <w:link w:val="StyleStyle411ptBold"/>
    <w:rsid w:val="00FA364E"/>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FA364E"/>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A364E"/>
    <w:rPr>
      <w:rFonts w:ascii="Calibri" w:eastAsia="Times New Roman" w:hAnsi="Calibri"/>
      <w:b/>
      <w:bCs/>
      <w:u w:val="single"/>
      <w:bdr w:val="single" w:sz="4" w:space="0" w:color="auto"/>
    </w:rPr>
  </w:style>
  <w:style w:type="character" w:customStyle="1" w:styleId="UnderlineChar2">
    <w:name w:val="Underline Char2"/>
    <w:rsid w:val="00FA364E"/>
    <w:rPr>
      <w:rFonts w:ascii="Trebuchet MS" w:hAnsi="Trebuchet MS"/>
      <w:u w:val="thick"/>
      <w:lang w:val="en-US" w:eastAsia="zh-CN" w:bidi="ar-SA"/>
    </w:rPr>
  </w:style>
  <w:style w:type="character" w:customStyle="1" w:styleId="Style1Char1">
    <w:name w:val="Style1 Char1"/>
    <w:rsid w:val="00FA364E"/>
    <w:rPr>
      <w:rFonts w:ascii="Book Antiqua" w:hAnsi="Book Antiqua"/>
      <w:sz w:val="16"/>
      <w:szCs w:val="16"/>
      <w:lang w:val="en-US" w:eastAsia="en-US" w:bidi="ar-SA"/>
    </w:rPr>
  </w:style>
  <w:style w:type="character" w:customStyle="1" w:styleId="NothingChar1">
    <w:name w:val="Nothing Char1"/>
    <w:rsid w:val="00FA364E"/>
    <w:rPr>
      <w:rFonts w:ascii="Times New Roman" w:eastAsia="Calibri" w:hAnsi="Times New Roman" w:cs="Times New Roman"/>
      <w:sz w:val="24"/>
      <w:szCs w:val="20"/>
    </w:rPr>
  </w:style>
  <w:style w:type="character" w:customStyle="1" w:styleId="Style2Char1">
    <w:name w:val="Style2 Char1"/>
    <w:rsid w:val="00FA364E"/>
    <w:rPr>
      <w:rFonts w:ascii="Book Antiqua" w:hAnsi="Book Antiqua"/>
      <w:szCs w:val="24"/>
      <w:u w:val="thick"/>
      <w:lang w:val="en-US" w:eastAsia="en-US" w:bidi="ar-SA"/>
    </w:rPr>
  </w:style>
  <w:style w:type="character" w:customStyle="1" w:styleId="NormalUnderlineChar">
    <w:name w:val="Normal Underline Char"/>
    <w:rsid w:val="00FA364E"/>
    <w:rPr>
      <w:szCs w:val="24"/>
      <w:u w:val="single"/>
    </w:rPr>
  </w:style>
  <w:style w:type="paragraph" w:customStyle="1" w:styleId="Stylecites10ptNotBold">
    <w:name w:val="Style cites + 10 pt Not Bold"/>
    <w:basedOn w:val="Normal"/>
    <w:uiPriority w:val="99"/>
    <w:qFormat/>
    <w:rsid w:val="00FA364E"/>
    <w:pPr>
      <w:spacing w:after="0" w:line="240" w:lineRule="auto"/>
    </w:pPr>
    <w:rPr>
      <w:rFonts w:eastAsia="SimSun"/>
      <w:lang w:eastAsia="zh-CN"/>
    </w:rPr>
  </w:style>
  <w:style w:type="character" w:customStyle="1" w:styleId="heading3char0">
    <w:name w:val="heading3char"/>
    <w:rsid w:val="00FA364E"/>
  </w:style>
  <w:style w:type="paragraph" w:customStyle="1" w:styleId="BlockHeadings">
    <w:name w:val="Block Headings"/>
    <w:basedOn w:val="Normal"/>
    <w:link w:val="BlockHeadingsChar"/>
    <w:qFormat/>
    <w:rsid w:val="00FA364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FA364E"/>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FA364E"/>
    <w:rPr>
      <w:rFonts w:ascii="Times New Roman" w:eastAsia="Times New Roman" w:hAnsi="Times New Roman" w:cs="Times New Roman"/>
      <w:b/>
      <w:sz w:val="24"/>
      <w:szCs w:val="20"/>
    </w:rPr>
  </w:style>
  <w:style w:type="paragraph" w:styleId="PlainText">
    <w:name w:val="Plain Text"/>
    <w:basedOn w:val="Normal"/>
    <w:link w:val="PlainTextChar"/>
    <w:rsid w:val="00FA364E"/>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FA364E"/>
    <w:rPr>
      <w:rFonts w:ascii="Courier New" w:eastAsia="Calibri" w:hAnsi="Courier New"/>
      <w:szCs w:val="20"/>
    </w:rPr>
  </w:style>
  <w:style w:type="character" w:customStyle="1" w:styleId="Heading51">
    <w:name w:val="Heading 51"/>
    <w:aliases w:val="Heading 5 Char Char Char"/>
    <w:rsid w:val="00FA364E"/>
    <w:rPr>
      <w:b/>
      <w:bCs/>
      <w:iCs/>
      <w:szCs w:val="26"/>
      <w:lang w:val="en-US" w:eastAsia="en-US" w:bidi="ar-SA"/>
    </w:rPr>
  </w:style>
  <w:style w:type="paragraph" w:styleId="BodyText2">
    <w:name w:val="Body Text 2"/>
    <w:basedOn w:val="Normal"/>
    <w:link w:val="BodyText2Char"/>
    <w:rsid w:val="00FA364E"/>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FA364E"/>
    <w:rPr>
      <w:rFonts w:ascii="Calibri" w:eastAsia="Times New Roman" w:hAnsi="Calibri"/>
      <w:b/>
      <w:szCs w:val="20"/>
    </w:rPr>
  </w:style>
  <w:style w:type="character" w:customStyle="1" w:styleId="comments-post">
    <w:name w:val="comments-post"/>
    <w:rsid w:val="00FA364E"/>
  </w:style>
  <w:style w:type="paragraph" w:customStyle="1" w:styleId="boldcite">
    <w:name w:val="bold cite"/>
    <w:basedOn w:val="Normal"/>
    <w:link w:val="boldciteChar4"/>
    <w:qFormat/>
    <w:rsid w:val="00FA364E"/>
    <w:pPr>
      <w:spacing w:after="0" w:line="240" w:lineRule="auto"/>
    </w:pPr>
    <w:rPr>
      <w:rFonts w:eastAsia="Calibri"/>
      <w:b/>
      <w:color w:val="000000"/>
      <w:sz w:val="28"/>
      <w:u w:val="thick" w:color="000000"/>
    </w:rPr>
  </w:style>
  <w:style w:type="character" w:customStyle="1" w:styleId="boldciteChar4">
    <w:name w:val="bold cite Char4"/>
    <w:link w:val="boldcite"/>
    <w:locked/>
    <w:rsid w:val="00FA364E"/>
    <w:rPr>
      <w:rFonts w:ascii="Calibri" w:eastAsia="Calibri" w:hAnsi="Calibri"/>
      <w:b/>
      <w:color w:val="000000"/>
      <w:sz w:val="28"/>
      <w:u w:val="thick" w:color="000000"/>
    </w:rPr>
  </w:style>
  <w:style w:type="character" w:customStyle="1" w:styleId="underlinecardChar">
    <w:name w:val="underline card Char"/>
    <w:rsid w:val="00FA364E"/>
    <w:rPr>
      <w:rFonts w:ascii="Arial" w:hAnsi="Arial"/>
      <w:sz w:val="18"/>
      <w:szCs w:val="24"/>
      <w:u w:val="single"/>
      <w:lang w:val="en-US" w:eastAsia="en-US" w:bidi="ar-SA"/>
    </w:rPr>
  </w:style>
  <w:style w:type="paragraph" w:customStyle="1" w:styleId="Normal10">
    <w:name w:val="Normal1"/>
    <w:basedOn w:val="Normal"/>
    <w:qFormat/>
    <w:rsid w:val="00FA364E"/>
    <w:pPr>
      <w:spacing w:after="0" w:line="240" w:lineRule="auto"/>
    </w:pPr>
    <w:rPr>
      <w:rFonts w:eastAsia="Calibri"/>
    </w:rPr>
  </w:style>
  <w:style w:type="paragraph" w:customStyle="1" w:styleId="Irrelevant6font">
    <w:name w:val="Irrelevant (6 font)"/>
    <w:basedOn w:val="Normal"/>
    <w:link w:val="Irrelevant6fontChar"/>
    <w:qFormat/>
    <w:rsid w:val="00FA364E"/>
    <w:pPr>
      <w:spacing w:after="0" w:line="240" w:lineRule="auto"/>
      <w:ind w:left="547" w:right="648"/>
      <w:jc w:val="both"/>
    </w:pPr>
    <w:rPr>
      <w:rFonts w:eastAsia="Calibri"/>
      <w:sz w:val="12"/>
      <w:szCs w:val="12"/>
    </w:rPr>
  </w:style>
  <w:style w:type="character" w:customStyle="1" w:styleId="Irrelevant5fontChar">
    <w:name w:val="Irrelevant (5 font) Char"/>
    <w:rsid w:val="00FA364E"/>
    <w:rPr>
      <w:sz w:val="10"/>
      <w:szCs w:val="10"/>
      <w:lang w:val="en-US" w:eastAsia="en-US" w:bidi="ar-SA"/>
    </w:rPr>
  </w:style>
  <w:style w:type="character" w:customStyle="1" w:styleId="TagsCharCharChar">
    <w:name w:val="Tags Char Char Char"/>
    <w:rsid w:val="00FA364E"/>
    <w:rPr>
      <w:b/>
      <w:lang w:val="en-US" w:eastAsia="en-US" w:bidi="ar-SA"/>
    </w:rPr>
  </w:style>
  <w:style w:type="character" w:customStyle="1" w:styleId="CitesChar1">
    <w:name w:val="Cites Char1"/>
    <w:rsid w:val="00FA364E"/>
    <w:rPr>
      <w:b/>
      <w:bCs/>
      <w:lang w:val="en-US" w:eastAsia="en-US" w:bidi="ar-SA"/>
    </w:rPr>
  </w:style>
  <w:style w:type="paragraph" w:customStyle="1" w:styleId="CardsFont6pt">
    <w:name w:val="Cards + Font: 6 pt"/>
    <w:basedOn w:val="Cards"/>
    <w:link w:val="CardsFont6ptChar1"/>
    <w:autoRedefine/>
    <w:qFormat/>
    <w:rsid w:val="00FA364E"/>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FA364E"/>
    <w:rPr>
      <w:rFonts w:ascii="Georgia" w:eastAsia="Times New Roman" w:hAnsi="Georgia"/>
      <w:sz w:val="12"/>
      <w:szCs w:val="24"/>
    </w:rPr>
  </w:style>
  <w:style w:type="character" w:customStyle="1" w:styleId="Hyperlink13">
    <w:name w:val="Hyperlink13"/>
    <w:rsid w:val="00FA364E"/>
    <w:rPr>
      <w:b w:val="0"/>
      <w:bCs w:val="0"/>
      <w:strike w:val="0"/>
      <w:dstrike w:val="0"/>
      <w:color w:val="008000"/>
      <w:sz w:val="20"/>
      <w:szCs w:val="20"/>
      <w:u w:val="none"/>
      <w:effect w:val="none"/>
    </w:rPr>
  </w:style>
  <w:style w:type="character" w:customStyle="1" w:styleId="standardcontent1">
    <w:name w:val="standardcontent1"/>
    <w:rsid w:val="00FA364E"/>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FA364E"/>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FA364E"/>
    <w:rPr>
      <w:rFonts w:ascii="Calibri" w:eastAsia="Calibri" w:hAnsi="Calibri"/>
      <w:szCs w:val="20"/>
    </w:rPr>
  </w:style>
  <w:style w:type="character" w:customStyle="1" w:styleId="Hyperlink4">
    <w:name w:val="Hyperlink4"/>
    <w:rsid w:val="00FA364E"/>
    <w:rPr>
      <w:color w:val="000066"/>
      <w:u w:val="single"/>
    </w:rPr>
  </w:style>
  <w:style w:type="paragraph" w:customStyle="1" w:styleId="rddateline">
    <w:name w:val="rddateline"/>
    <w:basedOn w:val="Normal"/>
    <w:uiPriority w:val="99"/>
    <w:qFormat/>
    <w:rsid w:val="00FA364E"/>
    <w:pPr>
      <w:spacing w:after="0" w:line="240" w:lineRule="auto"/>
    </w:pPr>
    <w:rPr>
      <w:rFonts w:eastAsia="Calibri"/>
      <w:szCs w:val="20"/>
    </w:rPr>
  </w:style>
  <w:style w:type="paragraph" w:customStyle="1" w:styleId="rdheadline">
    <w:name w:val="rdheadline"/>
    <w:basedOn w:val="Normal"/>
    <w:uiPriority w:val="99"/>
    <w:qFormat/>
    <w:rsid w:val="00FA364E"/>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FA364E"/>
    <w:pPr>
      <w:spacing w:after="100" w:afterAutospacing="1" w:line="240" w:lineRule="auto"/>
    </w:pPr>
    <w:rPr>
      <w:rFonts w:ascii="Verdana" w:eastAsia="Calibri" w:hAnsi="Verdana"/>
      <w:szCs w:val="20"/>
    </w:rPr>
  </w:style>
  <w:style w:type="character" w:customStyle="1" w:styleId="rddeckline1">
    <w:name w:val="rddeckline1"/>
    <w:rsid w:val="00FA364E"/>
    <w:rPr>
      <w:rFonts w:ascii="Verdana" w:hAnsi="Verdana" w:hint="default"/>
      <w:b/>
      <w:bCs/>
      <w:sz w:val="22"/>
      <w:szCs w:val="22"/>
    </w:rPr>
  </w:style>
  <w:style w:type="character" w:customStyle="1" w:styleId="link-external">
    <w:name w:val="link-external"/>
    <w:rsid w:val="00FA364E"/>
  </w:style>
  <w:style w:type="character" w:customStyle="1" w:styleId="contact1">
    <w:name w:val="contact1"/>
    <w:rsid w:val="00FA364E"/>
    <w:rPr>
      <w:rFonts w:ascii="Tahoma" w:hAnsi="Tahoma" w:cs="Tahoma" w:hint="default"/>
      <w:color w:val="999999"/>
      <w:sz w:val="20"/>
      <w:szCs w:val="20"/>
    </w:rPr>
  </w:style>
  <w:style w:type="character" w:customStyle="1" w:styleId="credits1">
    <w:name w:val="credits1"/>
    <w:rsid w:val="00FA364E"/>
    <w:rPr>
      <w:rFonts w:ascii="Tahoma" w:hAnsi="Tahoma" w:cs="Tahoma" w:hint="default"/>
      <w:color w:val="999999"/>
      <w:sz w:val="16"/>
      <w:szCs w:val="16"/>
    </w:rPr>
  </w:style>
  <w:style w:type="paragraph" w:customStyle="1" w:styleId="Heading20">
    <w:name w:val="Heading2"/>
    <w:basedOn w:val="Normal"/>
    <w:link w:val="Heading2Char0"/>
    <w:qFormat/>
    <w:rsid w:val="00FA364E"/>
    <w:pPr>
      <w:spacing w:after="0" w:line="240" w:lineRule="auto"/>
      <w:jc w:val="center"/>
    </w:pPr>
    <w:rPr>
      <w:rFonts w:eastAsia="Times New Roman"/>
      <w:b/>
      <w:caps/>
    </w:rPr>
  </w:style>
  <w:style w:type="character" w:customStyle="1" w:styleId="Heading2Char0">
    <w:name w:val="Heading2 Char"/>
    <w:link w:val="Heading20"/>
    <w:rsid w:val="00FA364E"/>
    <w:rPr>
      <w:rFonts w:ascii="Calibri" w:eastAsia="Times New Roman" w:hAnsi="Calibri"/>
      <w:b/>
      <w:caps/>
    </w:rPr>
  </w:style>
  <w:style w:type="paragraph" w:customStyle="1" w:styleId="Header2">
    <w:name w:val="Header2"/>
    <w:basedOn w:val="Heading20"/>
    <w:link w:val="Header2Char"/>
    <w:qFormat/>
    <w:rsid w:val="00FA364E"/>
  </w:style>
  <w:style w:type="character" w:customStyle="1" w:styleId="Header2Char">
    <w:name w:val="Header2 Char"/>
    <w:link w:val="Header2"/>
    <w:rsid w:val="00FA364E"/>
    <w:rPr>
      <w:rFonts w:ascii="Calibri" w:eastAsia="Times New Roman" w:hAnsi="Calibri"/>
      <w:b/>
      <w:caps/>
    </w:rPr>
  </w:style>
  <w:style w:type="paragraph" w:customStyle="1" w:styleId="Underlinedcard0">
    <w:name w:val="Underlined card"/>
    <w:basedOn w:val="Normal"/>
    <w:link w:val="UnderlinedcardChar"/>
    <w:autoRedefine/>
    <w:qFormat/>
    <w:rsid w:val="00FA364E"/>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FA364E"/>
    <w:rPr>
      <w:rFonts w:ascii="Calibri" w:eastAsia="Times New Roman" w:hAnsi="Calibri"/>
      <w:u w:val="thick"/>
    </w:rPr>
  </w:style>
  <w:style w:type="paragraph" w:styleId="HTMLPreformatted">
    <w:name w:val="HTML Preformatted"/>
    <w:basedOn w:val="Normal"/>
    <w:link w:val="HTMLPreformattedChar"/>
    <w:rsid w:val="00FA3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FA364E"/>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FA364E"/>
    <w:rPr>
      <w:bCs/>
    </w:rPr>
  </w:style>
  <w:style w:type="character" w:customStyle="1" w:styleId="StyleHeading212ptChar">
    <w:name w:val="Style Heading2 + 12 pt Char"/>
    <w:link w:val="StyleHeading212pt"/>
    <w:rsid w:val="00FA364E"/>
    <w:rPr>
      <w:rFonts w:ascii="Calibri" w:eastAsia="Times New Roman" w:hAnsi="Calibri"/>
      <w:b/>
      <w:bCs/>
      <w:caps/>
    </w:rPr>
  </w:style>
  <w:style w:type="paragraph" w:customStyle="1" w:styleId="Heading212pt">
    <w:name w:val="Heading2 + 12 pt"/>
    <w:basedOn w:val="StyleHeading212pt"/>
    <w:link w:val="Heading212ptChar"/>
    <w:qFormat/>
    <w:rsid w:val="00FA364E"/>
  </w:style>
  <w:style w:type="character" w:customStyle="1" w:styleId="Heading212ptChar">
    <w:name w:val="Heading2 + 12 pt Char"/>
    <w:link w:val="Heading212pt"/>
    <w:rsid w:val="00FA364E"/>
    <w:rPr>
      <w:rFonts w:ascii="Calibri" w:eastAsia="Times New Roman" w:hAnsi="Calibri"/>
      <w:b/>
      <w:bCs/>
      <w:caps/>
    </w:rPr>
  </w:style>
  <w:style w:type="character" w:customStyle="1" w:styleId="underline20">
    <w:name w:val="underline2"/>
    <w:rsid w:val="00FA364E"/>
    <w:rPr>
      <w:u w:val="single"/>
    </w:rPr>
  </w:style>
  <w:style w:type="character" w:customStyle="1" w:styleId="CardsFont12ptCharCharCharChar">
    <w:name w:val="Cards + Font: 12 pt Char Char Char Char"/>
    <w:rsid w:val="00FA364E"/>
    <w:rPr>
      <w:sz w:val="24"/>
      <w:szCs w:val="24"/>
      <w:u w:val="thick"/>
      <w:lang w:val="en-US" w:eastAsia="en-US" w:bidi="ar-SA"/>
    </w:rPr>
  </w:style>
  <w:style w:type="character" w:customStyle="1" w:styleId="UnderlinedCardChar0">
    <w:name w:val="Underlined Card Char"/>
    <w:rsid w:val="00FA364E"/>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FA364E"/>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FA364E"/>
  </w:style>
  <w:style w:type="paragraph" w:customStyle="1" w:styleId="StyleUnderliningTimesNewRomanBoldNounderlineKernat16">
    <w:name w:val="Style Underlining + Times New Roman Bold No underline Kern at 16..."/>
    <w:basedOn w:val="Normal"/>
    <w:uiPriority w:val="99"/>
    <w:qFormat/>
    <w:rsid w:val="00FA364E"/>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A364E"/>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FA364E"/>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FA364E"/>
    <w:rPr>
      <w:sz w:val="32"/>
      <w:szCs w:val="32"/>
      <w:u w:val="single"/>
    </w:rPr>
  </w:style>
  <w:style w:type="character" w:customStyle="1" w:styleId="StyleBoldText12pt10ptNotBoldKernat16pt">
    <w:name w:val="Style Bold Text 12 pt + 10 pt Not Bold Kern at 16 pt"/>
    <w:rsid w:val="00FA364E"/>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FA364E"/>
  </w:style>
  <w:style w:type="paragraph" w:customStyle="1" w:styleId="highlightcardtext">
    <w:name w:val="highlight card text"/>
    <w:basedOn w:val="evidencetext"/>
    <w:uiPriority w:val="99"/>
    <w:qFormat/>
    <w:rsid w:val="00FA364E"/>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FA364E"/>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FA364E"/>
    <w:pPr>
      <w:spacing w:after="0" w:line="240" w:lineRule="auto"/>
    </w:pPr>
    <w:rPr>
      <w:rFonts w:eastAsia="Calibri"/>
      <w:bCs/>
      <w:color w:val="000000"/>
    </w:rPr>
  </w:style>
  <w:style w:type="character" w:customStyle="1" w:styleId="BodyText3Char">
    <w:name w:val="Body Text 3 Char"/>
    <w:basedOn w:val="DefaultParagraphFont"/>
    <w:link w:val="BodyText3"/>
    <w:rsid w:val="00FA364E"/>
    <w:rPr>
      <w:rFonts w:ascii="Calibri" w:eastAsia="Calibri" w:hAnsi="Calibri"/>
      <w:bCs/>
      <w:color w:val="000000"/>
    </w:rPr>
  </w:style>
  <w:style w:type="paragraph" w:customStyle="1" w:styleId="underlinecard">
    <w:name w:val="underline card"/>
    <w:basedOn w:val="Normal"/>
    <w:uiPriority w:val="99"/>
    <w:qFormat/>
    <w:rsid w:val="00FA364E"/>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FA364E"/>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FA364E"/>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FA364E"/>
    <w:rPr>
      <w:rFonts w:eastAsia="Times New Roman"/>
      <w:sz w:val="12"/>
      <w:szCs w:val="24"/>
    </w:rPr>
  </w:style>
  <w:style w:type="character" w:customStyle="1" w:styleId="CardsFont6ptCharChar">
    <w:name w:val="Cards + Font: 6 pt Char Char"/>
    <w:link w:val="CardsFont6ptChar"/>
    <w:rsid w:val="00FA364E"/>
    <w:rPr>
      <w:rFonts w:ascii="Calibri" w:eastAsia="Times New Roman" w:hAnsi="Calibri"/>
      <w:sz w:val="12"/>
      <w:szCs w:val="24"/>
    </w:rPr>
  </w:style>
  <w:style w:type="paragraph" w:customStyle="1" w:styleId="CitesCharChar">
    <w:name w:val="Cites Char Char"/>
    <w:basedOn w:val="Normal"/>
    <w:link w:val="CitesCharCharChar"/>
    <w:qFormat/>
    <w:rsid w:val="00FA364E"/>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FA364E"/>
    <w:rPr>
      <w:rFonts w:ascii="Calibri" w:eastAsia="Times New Roman" w:hAnsi="Calibri"/>
      <w:b/>
      <w:bCs/>
    </w:rPr>
  </w:style>
  <w:style w:type="paragraph" w:customStyle="1" w:styleId="TagsCharChar">
    <w:name w:val="Tags Char Char"/>
    <w:basedOn w:val="Normal"/>
    <w:uiPriority w:val="99"/>
    <w:qFormat/>
    <w:rsid w:val="00FA364E"/>
    <w:pPr>
      <w:autoSpaceDE w:val="0"/>
      <w:autoSpaceDN w:val="0"/>
      <w:adjustRightInd w:val="0"/>
      <w:spacing w:after="0" w:line="240" w:lineRule="auto"/>
      <w:jc w:val="both"/>
      <w:outlineLvl w:val="1"/>
    </w:pPr>
    <w:rPr>
      <w:rFonts w:eastAsia="Calibri"/>
      <w:b/>
      <w:szCs w:val="20"/>
    </w:rPr>
  </w:style>
  <w:style w:type="character" w:customStyle="1" w:styleId="Char3">
    <w:name w:val="Char3"/>
    <w:rsid w:val="00FA364E"/>
    <w:rPr>
      <w:rFonts w:ascii="Arial Narrow" w:eastAsia="Batang" w:hAnsi="Arial Narrow" w:cs="Arial"/>
      <w:b/>
      <w:bCs/>
      <w:iCs/>
      <w:sz w:val="24"/>
      <w:szCs w:val="28"/>
      <w:lang w:val="en-US" w:eastAsia="en-US" w:bidi="ar-SA"/>
    </w:rPr>
  </w:style>
  <w:style w:type="character" w:customStyle="1" w:styleId="UnderlinedCards">
    <w:name w:val="Underlined Cards"/>
    <w:rsid w:val="00FA364E"/>
    <w:rPr>
      <w:sz w:val="24"/>
      <w:szCs w:val="24"/>
      <w:u w:val="thick"/>
      <w:lang w:val="en-US" w:eastAsia="en-US" w:bidi="ar-SA"/>
    </w:rPr>
  </w:style>
  <w:style w:type="paragraph" w:customStyle="1" w:styleId="story-body">
    <w:name w:val="story-body"/>
    <w:basedOn w:val="Normal"/>
    <w:uiPriority w:val="99"/>
    <w:qFormat/>
    <w:rsid w:val="00FA364E"/>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FA364E"/>
    <w:rPr>
      <w:sz w:val="24"/>
      <w:szCs w:val="24"/>
      <w:u w:val="thick"/>
      <w:lang w:val="en-US" w:eastAsia="en-US" w:bidi="ar-SA"/>
    </w:rPr>
  </w:style>
  <w:style w:type="character" w:customStyle="1" w:styleId="highlightcardtextChar">
    <w:name w:val="highlight card text Char"/>
    <w:rsid w:val="00FA364E"/>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FA364E"/>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FA364E"/>
    <w:rPr>
      <w:rFonts w:ascii="Calibri" w:eastAsia="Times New Roman" w:hAnsi="Calibri"/>
      <w:sz w:val="18"/>
    </w:rPr>
  </w:style>
  <w:style w:type="character" w:customStyle="1" w:styleId="TagsChar4">
    <w:name w:val="Tags Char4"/>
    <w:rsid w:val="00FA364E"/>
    <w:rPr>
      <w:b/>
      <w:lang w:val="en-US" w:eastAsia="en-US" w:bidi="ar-SA"/>
    </w:rPr>
  </w:style>
  <w:style w:type="character" w:customStyle="1" w:styleId="hit1">
    <w:name w:val="hit1"/>
    <w:rsid w:val="00FA364E"/>
    <w:rPr>
      <w:rFonts w:ascii="Verdana" w:hAnsi="Verdana" w:hint="default"/>
      <w:b/>
      <w:bCs/>
      <w:vanish w:val="0"/>
      <w:webHidden w:val="0"/>
      <w:color w:val="CC0033"/>
      <w:sz w:val="20"/>
      <w:szCs w:val="20"/>
      <w:specVanish w:val="0"/>
    </w:rPr>
  </w:style>
  <w:style w:type="character" w:customStyle="1" w:styleId="ssl01">
    <w:name w:val="ss_l01"/>
    <w:rsid w:val="00FA364E"/>
    <w:rPr>
      <w:rFonts w:ascii="Verdana" w:hAnsi="Verdana" w:hint="default"/>
      <w:color w:val="000000"/>
      <w:sz w:val="20"/>
      <w:szCs w:val="20"/>
    </w:rPr>
  </w:style>
  <w:style w:type="character" w:customStyle="1" w:styleId="tightinline1">
    <w:name w:val="tightinline1"/>
    <w:rsid w:val="00FA364E"/>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FA364E"/>
    <w:pPr>
      <w:spacing w:after="0" w:line="240" w:lineRule="auto"/>
      <w:ind w:left="1728" w:right="1728"/>
    </w:pPr>
    <w:rPr>
      <w:rFonts w:eastAsia="Calibri"/>
      <w:sz w:val="18"/>
    </w:rPr>
  </w:style>
  <w:style w:type="paragraph" w:customStyle="1" w:styleId="boldciteChar">
    <w:name w:val="bold cite Char"/>
    <w:basedOn w:val="Heading1"/>
    <w:uiPriority w:val="99"/>
    <w:qFormat/>
    <w:rsid w:val="00FA364E"/>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FA364E"/>
    <w:rPr>
      <w:rFonts w:ascii="Calibri" w:eastAsia="Times New Roman" w:hAnsi="Calibri"/>
      <w:b/>
      <w:color w:val="000000"/>
      <w:szCs w:val="20"/>
    </w:rPr>
  </w:style>
  <w:style w:type="paragraph" w:customStyle="1" w:styleId="Cardnon-underlined">
    <w:name w:val="Card non-underlined"/>
    <w:basedOn w:val="Normal"/>
    <w:uiPriority w:val="99"/>
    <w:qFormat/>
    <w:rsid w:val="00FA364E"/>
    <w:pPr>
      <w:spacing w:after="0" w:line="240" w:lineRule="auto"/>
    </w:pPr>
    <w:rPr>
      <w:rFonts w:eastAsia="Calibri"/>
      <w:szCs w:val="20"/>
    </w:rPr>
  </w:style>
  <w:style w:type="paragraph" w:customStyle="1" w:styleId="CardCites">
    <w:name w:val="Card Cites"/>
    <w:basedOn w:val="Normal"/>
    <w:next w:val="Normal"/>
    <w:qFormat/>
    <w:rsid w:val="00FA364E"/>
    <w:pPr>
      <w:spacing w:after="0" w:line="240" w:lineRule="auto"/>
    </w:pPr>
    <w:rPr>
      <w:rFonts w:eastAsia="Calibri"/>
      <w:b/>
    </w:rPr>
  </w:style>
  <w:style w:type="character" w:customStyle="1" w:styleId="blsp-spelling-corrected">
    <w:name w:val="blsp-spelling-corrected"/>
    <w:rsid w:val="00FA364E"/>
  </w:style>
  <w:style w:type="character" w:customStyle="1" w:styleId="blsp-spelling-error">
    <w:name w:val="blsp-spelling-error"/>
    <w:rsid w:val="00FA364E"/>
  </w:style>
  <w:style w:type="character" w:customStyle="1" w:styleId="sup">
    <w:name w:val="sup"/>
    <w:rsid w:val="00FA364E"/>
  </w:style>
  <w:style w:type="character" w:customStyle="1" w:styleId="pgnum">
    <w:name w:val="pgnum"/>
    <w:rsid w:val="00FA364E"/>
  </w:style>
  <w:style w:type="character" w:customStyle="1" w:styleId="SmallFontCharChar">
    <w:name w:val="Small Font Char Char"/>
    <w:rsid w:val="00FA364E"/>
    <w:rPr>
      <w:rFonts w:ascii="Arial" w:hAnsi="Arial"/>
      <w:sz w:val="12"/>
      <w:szCs w:val="24"/>
      <w:lang w:val="en-US" w:eastAsia="en-US" w:bidi="ar-SA"/>
    </w:rPr>
  </w:style>
  <w:style w:type="paragraph" w:customStyle="1" w:styleId="textmargin">
    <w:name w:val="textmargin"/>
    <w:basedOn w:val="Normal"/>
    <w:uiPriority w:val="99"/>
    <w:qFormat/>
    <w:rsid w:val="00FA364E"/>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FA364E"/>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FA364E"/>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FA364E"/>
    <w:pPr>
      <w:spacing w:after="0" w:line="240" w:lineRule="auto"/>
    </w:pPr>
    <w:rPr>
      <w:rFonts w:ascii="Verdana" w:eastAsia="Calibri" w:hAnsi="Verdana"/>
      <w:szCs w:val="20"/>
    </w:rPr>
  </w:style>
  <w:style w:type="character" w:customStyle="1" w:styleId="BoldUnderliningChar">
    <w:name w:val="Bold Underlining Char"/>
    <w:rsid w:val="00FA364E"/>
    <w:rPr>
      <w:rFonts w:ascii="Arial Narrow" w:eastAsia="Calibri" w:hAnsi="Arial Narrow" w:cs="Times New Roman"/>
      <w:b/>
      <w:sz w:val="20"/>
      <w:u w:val="single"/>
    </w:rPr>
  </w:style>
  <w:style w:type="paragraph" w:customStyle="1" w:styleId="correctindex">
    <w:name w:val="correct index"/>
    <w:basedOn w:val="Normal"/>
    <w:uiPriority w:val="99"/>
    <w:qFormat/>
    <w:rsid w:val="00FA364E"/>
    <w:pPr>
      <w:spacing w:after="0" w:line="240" w:lineRule="auto"/>
    </w:pPr>
    <w:rPr>
      <w:rFonts w:ascii="Arial Narrow" w:eastAsia="Calibri" w:hAnsi="Arial Narrow"/>
      <w:color w:val="000000"/>
    </w:rPr>
  </w:style>
  <w:style w:type="paragraph" w:customStyle="1" w:styleId="bc2">
    <w:name w:val="bc_2"/>
    <w:basedOn w:val="Normal"/>
    <w:uiPriority w:val="99"/>
    <w:qFormat/>
    <w:rsid w:val="00FA364E"/>
    <w:pPr>
      <w:spacing w:before="100" w:beforeAutospacing="1" w:after="100" w:afterAutospacing="1" w:line="240" w:lineRule="auto"/>
    </w:pPr>
    <w:rPr>
      <w:rFonts w:eastAsia="Calibri"/>
      <w:color w:val="000000"/>
    </w:rPr>
  </w:style>
  <w:style w:type="character" w:customStyle="1" w:styleId="bc21">
    <w:name w:val="bc_21"/>
    <w:rsid w:val="00FA364E"/>
  </w:style>
  <w:style w:type="paragraph" w:customStyle="1" w:styleId="inside-copy">
    <w:name w:val="inside-copy"/>
    <w:basedOn w:val="Normal"/>
    <w:uiPriority w:val="99"/>
    <w:qFormat/>
    <w:rsid w:val="00FA364E"/>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FA364E"/>
    <w:pPr>
      <w:spacing w:after="0" w:line="240" w:lineRule="auto"/>
    </w:pPr>
    <w:rPr>
      <w:rFonts w:ascii="Verdana" w:eastAsia="Calibri" w:hAnsi="Verdana"/>
      <w:szCs w:val="20"/>
    </w:rPr>
  </w:style>
  <w:style w:type="paragraph" w:customStyle="1" w:styleId="quote2">
    <w:name w:val="quote2"/>
    <w:basedOn w:val="Normal"/>
    <w:uiPriority w:val="99"/>
    <w:qFormat/>
    <w:rsid w:val="00FA364E"/>
    <w:pPr>
      <w:spacing w:after="0" w:line="240" w:lineRule="auto"/>
    </w:pPr>
    <w:rPr>
      <w:rFonts w:ascii="Verdana" w:eastAsia="Calibri" w:hAnsi="Verdana"/>
      <w:szCs w:val="20"/>
    </w:rPr>
  </w:style>
  <w:style w:type="character" w:customStyle="1" w:styleId="copystyle">
    <w:name w:val="copystyle"/>
    <w:rsid w:val="00FA364E"/>
  </w:style>
  <w:style w:type="paragraph" w:customStyle="1" w:styleId="BlockTitle1">
    <w:name w:val="Block Title #1"/>
    <w:basedOn w:val="Heading1"/>
    <w:qFormat/>
    <w:rsid w:val="00FA364E"/>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FA364E"/>
    <w:rPr>
      <w:rFonts w:ascii="Arial" w:hAnsi="Arial" w:cs="Arial"/>
      <w:b/>
      <w:bCs/>
      <w:kern w:val="32"/>
      <w:sz w:val="24"/>
      <w:szCs w:val="24"/>
      <w:lang w:val="en-US" w:eastAsia="en-US" w:bidi="ar-SA"/>
    </w:rPr>
  </w:style>
  <w:style w:type="character" w:customStyle="1" w:styleId="ReadUnderline">
    <w:name w:val="Read Underline"/>
    <w:rsid w:val="00FA364E"/>
    <w:rPr>
      <w:rFonts w:ascii="Arial" w:hAnsi="Arial"/>
      <w:b/>
      <w:sz w:val="18"/>
      <w:u w:val="thick"/>
    </w:rPr>
  </w:style>
  <w:style w:type="character" w:customStyle="1" w:styleId="ShrinkText">
    <w:name w:val="Shrink Text"/>
    <w:rsid w:val="00FA364E"/>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FA364E"/>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FA364E"/>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FA364E"/>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FA364E"/>
  </w:style>
  <w:style w:type="paragraph" w:customStyle="1" w:styleId="body-paragraph">
    <w:name w:val="body-paragraph"/>
    <w:basedOn w:val="Normal"/>
    <w:uiPriority w:val="99"/>
    <w:qFormat/>
    <w:rsid w:val="00FA364E"/>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FA364E"/>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FA364E"/>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FA364E"/>
    <w:pPr>
      <w:spacing w:after="0" w:line="240" w:lineRule="auto"/>
    </w:pPr>
    <w:rPr>
      <w:rFonts w:ascii="Arial Narrow" w:eastAsia="Times New Roman" w:hAnsi="Arial Narrow"/>
      <w:b/>
    </w:rPr>
  </w:style>
  <w:style w:type="character" w:customStyle="1" w:styleId="TagCiteChar1">
    <w:name w:val="Tag/Cite Char"/>
    <w:link w:val="TagCite2"/>
    <w:rsid w:val="00FA364E"/>
    <w:rPr>
      <w:rFonts w:ascii="Arial Narrow" w:eastAsia="Times New Roman" w:hAnsi="Arial Narrow"/>
      <w:b/>
    </w:rPr>
  </w:style>
  <w:style w:type="paragraph" w:customStyle="1" w:styleId="F4">
    <w:name w:val="F4"/>
    <w:basedOn w:val="Normal"/>
    <w:link w:val="F4Char"/>
    <w:qFormat/>
    <w:rsid w:val="00FA364E"/>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FA364E"/>
    <w:rPr>
      <w:rFonts w:ascii="Arial Narrow" w:eastAsia="Times New Roman" w:hAnsi="Arial Narrow"/>
      <w:szCs w:val="20"/>
      <w:u w:val="single"/>
    </w:rPr>
  </w:style>
  <w:style w:type="paragraph" w:customStyle="1" w:styleId="StyleCARD">
    <w:name w:val="Style CARD +"/>
    <w:basedOn w:val="Normal"/>
    <w:link w:val="StyleCARDChar"/>
    <w:qFormat/>
    <w:rsid w:val="00FA364E"/>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FA364E"/>
    <w:rPr>
      <w:rFonts w:ascii="Arial Narrow" w:eastAsia="Times New Roman" w:hAnsi="Arial Narrow"/>
      <w:szCs w:val="20"/>
    </w:rPr>
  </w:style>
  <w:style w:type="paragraph" w:customStyle="1" w:styleId="UnderlinedText">
    <w:name w:val="Underlined Text"/>
    <w:basedOn w:val="Normal"/>
    <w:autoRedefine/>
    <w:qFormat/>
    <w:rsid w:val="00FA364E"/>
    <w:pPr>
      <w:spacing w:after="0" w:line="240" w:lineRule="auto"/>
    </w:pPr>
    <w:rPr>
      <w:b/>
    </w:rPr>
  </w:style>
  <w:style w:type="character" w:customStyle="1" w:styleId="noiconheadline">
    <w:name w:val="noicon_headline"/>
    <w:rsid w:val="00FA364E"/>
  </w:style>
  <w:style w:type="character" w:customStyle="1" w:styleId="CommentSubjectChar1">
    <w:name w:val="Comment Subject Char1"/>
    <w:basedOn w:val="CommentTextChar"/>
    <w:uiPriority w:val="99"/>
    <w:rsid w:val="00FA364E"/>
    <w:rPr>
      <w:rFonts w:ascii="Calibri" w:eastAsia="Calibri" w:hAnsi="Calibri" w:cs="Calibri"/>
      <w:b/>
      <w:bCs/>
      <w:sz w:val="16"/>
      <w:szCs w:val="20"/>
    </w:rPr>
  </w:style>
  <w:style w:type="paragraph" w:customStyle="1" w:styleId="tagCharChar">
    <w:name w:val="tag Char Char"/>
    <w:basedOn w:val="Normal"/>
    <w:link w:val="tagCharCharChar"/>
    <w:qFormat/>
    <w:rsid w:val="00FA364E"/>
    <w:pPr>
      <w:spacing w:after="0" w:line="240" w:lineRule="auto"/>
    </w:pPr>
    <w:rPr>
      <w:rFonts w:eastAsia="Times New Roman"/>
      <w:b/>
      <w:szCs w:val="20"/>
    </w:rPr>
  </w:style>
  <w:style w:type="character" w:customStyle="1" w:styleId="tagCharCharChar">
    <w:name w:val="tag Char Char Char"/>
    <w:link w:val="tagCharChar"/>
    <w:rsid w:val="00FA364E"/>
    <w:rPr>
      <w:rFonts w:ascii="Calibri" w:eastAsia="Times New Roman" w:hAnsi="Calibri"/>
      <w:b/>
      <w:szCs w:val="20"/>
    </w:rPr>
  </w:style>
  <w:style w:type="character" w:customStyle="1" w:styleId="BlockTitleCharChar">
    <w:name w:val="Block Title Char Char"/>
    <w:rsid w:val="00FA364E"/>
    <w:rPr>
      <w:rFonts w:ascii="Georgia" w:hAnsi="Georgia" w:cs="Arial"/>
      <w:b/>
      <w:bCs/>
      <w:kern w:val="32"/>
      <w:sz w:val="28"/>
      <w:szCs w:val="32"/>
      <w:lang w:val="en-US" w:eastAsia="en-US" w:bidi="ar-SA"/>
    </w:rPr>
  </w:style>
  <w:style w:type="paragraph" w:styleId="MacroText">
    <w:name w:val="macro"/>
    <w:link w:val="MacroTextChar"/>
    <w:rsid w:val="00FA364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FA364E"/>
    <w:rPr>
      <w:rFonts w:ascii="Courier New" w:eastAsia="Times New Roman" w:hAnsi="Courier New" w:cs="Courier New"/>
      <w:sz w:val="20"/>
      <w:szCs w:val="20"/>
    </w:rPr>
  </w:style>
  <w:style w:type="character" w:customStyle="1" w:styleId="pp1">
    <w:name w:val="pp1"/>
    <w:rsid w:val="00FA364E"/>
    <w:rPr>
      <w:rFonts w:ascii="Times New Roman" w:hAnsi="Times New Roman" w:cs="Times New Roman" w:hint="default"/>
      <w:i w:val="0"/>
      <w:iCs w:val="0"/>
      <w:smallCaps w:val="0"/>
      <w:sz w:val="30"/>
      <w:szCs w:val="30"/>
    </w:rPr>
  </w:style>
  <w:style w:type="character" w:customStyle="1" w:styleId="prbodytext1">
    <w:name w:val="pr_bodytext1"/>
    <w:rsid w:val="00FA364E"/>
    <w:rPr>
      <w:rFonts w:ascii="Arial" w:hAnsi="Arial" w:cs="Arial" w:hint="default"/>
      <w:sz w:val="20"/>
      <w:szCs w:val="20"/>
    </w:rPr>
  </w:style>
  <w:style w:type="character" w:customStyle="1" w:styleId="italic">
    <w:name w:val="italic"/>
    <w:rsid w:val="00FA364E"/>
  </w:style>
  <w:style w:type="character" w:customStyle="1" w:styleId="marrontitulobig">
    <w:name w:val="marron_titulo_big"/>
    <w:rsid w:val="00FA364E"/>
  </w:style>
  <w:style w:type="character" w:customStyle="1" w:styleId="articlehead">
    <w:name w:val="articlehead"/>
    <w:rsid w:val="00FA364E"/>
  </w:style>
  <w:style w:type="character" w:customStyle="1" w:styleId="lead">
    <w:name w:val="lead"/>
    <w:rsid w:val="00FA364E"/>
  </w:style>
  <w:style w:type="character" w:customStyle="1" w:styleId="manchettebig2">
    <w:name w:val="manchettebig2"/>
    <w:rsid w:val="00FA364E"/>
  </w:style>
  <w:style w:type="character" w:customStyle="1" w:styleId="blue3">
    <w:name w:val="blue3"/>
    <w:rsid w:val="00FA364E"/>
  </w:style>
  <w:style w:type="paragraph" w:customStyle="1" w:styleId="issuedetails">
    <w:name w:val="issue_details"/>
    <w:basedOn w:val="Normal"/>
    <w:uiPriority w:val="99"/>
    <w:qFormat/>
    <w:rsid w:val="00FA364E"/>
    <w:pPr>
      <w:spacing w:before="100" w:beforeAutospacing="1" w:after="100" w:afterAutospacing="1" w:line="240" w:lineRule="auto"/>
    </w:pPr>
    <w:rPr>
      <w:rFonts w:eastAsia="Times New Roman"/>
    </w:rPr>
  </w:style>
  <w:style w:type="character" w:customStyle="1" w:styleId="over-title">
    <w:name w:val="over-title"/>
    <w:rsid w:val="00FA364E"/>
  </w:style>
  <w:style w:type="character" w:customStyle="1" w:styleId="contentheader">
    <w:name w:val="contentheader"/>
    <w:rsid w:val="00FA364E"/>
  </w:style>
  <w:style w:type="paragraph" w:customStyle="1" w:styleId="TxBrp2">
    <w:name w:val="TxBr_p2"/>
    <w:basedOn w:val="Normal"/>
    <w:qFormat/>
    <w:rsid w:val="00FA364E"/>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FA364E"/>
    <w:rPr>
      <w:rFonts w:eastAsia="SimSun"/>
      <w:szCs w:val="24"/>
      <w:lang w:val="en-US" w:eastAsia="zh-CN" w:bidi="ar-SA"/>
    </w:rPr>
  </w:style>
  <w:style w:type="character" w:customStyle="1" w:styleId="tagscharchar0">
    <w:name w:val="tagscharchar"/>
    <w:rsid w:val="00FA364E"/>
  </w:style>
  <w:style w:type="paragraph" w:customStyle="1" w:styleId="cite20">
    <w:name w:val="cite2"/>
    <w:basedOn w:val="Normal"/>
    <w:uiPriority w:val="99"/>
    <w:qFormat/>
    <w:rsid w:val="00FA364E"/>
    <w:pPr>
      <w:spacing w:after="0" w:line="240" w:lineRule="auto"/>
    </w:pPr>
    <w:rPr>
      <w:rFonts w:eastAsia="Times New Roman"/>
      <w:color w:val="000000"/>
      <w:szCs w:val="20"/>
    </w:rPr>
  </w:style>
  <w:style w:type="character" w:customStyle="1" w:styleId="btx">
    <w:name w:val="btx"/>
    <w:rsid w:val="00FA364E"/>
  </w:style>
  <w:style w:type="character" w:customStyle="1" w:styleId="bhl">
    <w:name w:val="bhl"/>
    <w:rsid w:val="00FA364E"/>
  </w:style>
  <w:style w:type="character" w:customStyle="1" w:styleId="FontStyle13">
    <w:name w:val="Font Style13"/>
    <w:uiPriority w:val="99"/>
    <w:rsid w:val="00FA364E"/>
    <w:rPr>
      <w:rFonts w:ascii="Times New Roman" w:hAnsi="Times New Roman" w:cs="Times New Roman"/>
      <w:sz w:val="18"/>
      <w:szCs w:val="18"/>
    </w:rPr>
  </w:style>
  <w:style w:type="character" w:customStyle="1" w:styleId="FontStyle11">
    <w:name w:val="Font Style11"/>
    <w:uiPriority w:val="99"/>
    <w:rsid w:val="00FA364E"/>
    <w:rPr>
      <w:rFonts w:ascii="Times New Roman" w:hAnsi="Times New Roman" w:cs="Times New Roman"/>
      <w:b/>
      <w:bCs/>
      <w:sz w:val="24"/>
      <w:szCs w:val="24"/>
    </w:rPr>
  </w:style>
  <w:style w:type="character" w:customStyle="1" w:styleId="FontStyle12">
    <w:name w:val="Font Style12"/>
    <w:uiPriority w:val="99"/>
    <w:rsid w:val="00FA364E"/>
    <w:rPr>
      <w:rFonts w:ascii="Times New Roman" w:hAnsi="Times New Roman" w:cs="Times New Roman"/>
      <w:sz w:val="24"/>
      <w:szCs w:val="24"/>
    </w:rPr>
  </w:style>
  <w:style w:type="character" w:customStyle="1" w:styleId="FontStyle14">
    <w:name w:val="Font Style14"/>
    <w:uiPriority w:val="99"/>
    <w:rsid w:val="00FA364E"/>
    <w:rPr>
      <w:rFonts w:ascii="Times New Roman" w:hAnsi="Times New Roman" w:cs="Times New Roman"/>
      <w:i/>
      <w:iCs/>
      <w:sz w:val="18"/>
      <w:szCs w:val="18"/>
    </w:rPr>
  </w:style>
  <w:style w:type="character" w:customStyle="1" w:styleId="FontStyle15">
    <w:name w:val="Font Style15"/>
    <w:uiPriority w:val="99"/>
    <w:rsid w:val="00FA364E"/>
    <w:rPr>
      <w:rFonts w:ascii="Times New Roman" w:hAnsi="Times New Roman" w:cs="Times New Roman"/>
      <w:b/>
      <w:bCs/>
      <w:sz w:val="18"/>
      <w:szCs w:val="18"/>
    </w:rPr>
  </w:style>
  <w:style w:type="character" w:customStyle="1" w:styleId="FontStyle16">
    <w:name w:val="Font Style16"/>
    <w:uiPriority w:val="99"/>
    <w:rsid w:val="00FA364E"/>
    <w:rPr>
      <w:rFonts w:ascii="Times New Roman" w:hAnsi="Times New Roman" w:cs="Times New Roman"/>
      <w:b/>
      <w:bCs/>
      <w:spacing w:val="-20"/>
      <w:sz w:val="16"/>
      <w:szCs w:val="16"/>
    </w:rPr>
  </w:style>
  <w:style w:type="character" w:customStyle="1" w:styleId="FontStyle17">
    <w:name w:val="Font Style17"/>
    <w:uiPriority w:val="99"/>
    <w:rsid w:val="00FA364E"/>
    <w:rPr>
      <w:rFonts w:ascii="Times New Roman" w:hAnsi="Times New Roman" w:cs="Times New Roman"/>
      <w:b/>
      <w:bCs/>
      <w:sz w:val="10"/>
      <w:szCs w:val="10"/>
    </w:rPr>
  </w:style>
  <w:style w:type="character" w:customStyle="1" w:styleId="in-widget">
    <w:name w:val="in-widget"/>
    <w:rsid w:val="00FA364E"/>
  </w:style>
  <w:style w:type="paragraph" w:customStyle="1" w:styleId="bodycopyindent">
    <w:name w:val="bodycopyindent"/>
    <w:basedOn w:val="Normal"/>
    <w:uiPriority w:val="99"/>
    <w:qFormat/>
    <w:rsid w:val="00FA364E"/>
    <w:pPr>
      <w:spacing w:before="100" w:beforeAutospacing="1" w:after="100" w:afterAutospacing="1" w:line="240" w:lineRule="auto"/>
    </w:pPr>
    <w:rPr>
      <w:rFonts w:eastAsia="Times New Roman"/>
    </w:rPr>
  </w:style>
  <w:style w:type="character" w:customStyle="1" w:styleId="copyright">
    <w:name w:val="copyright"/>
    <w:rsid w:val="00FA364E"/>
  </w:style>
  <w:style w:type="character" w:customStyle="1" w:styleId="spanstyle">
    <w:name w:val="spanstyle"/>
    <w:rsid w:val="00FA364E"/>
  </w:style>
  <w:style w:type="character" w:customStyle="1" w:styleId="ssl3">
    <w:name w:val="ss_l3"/>
    <w:rsid w:val="00FA364E"/>
  </w:style>
  <w:style w:type="character" w:customStyle="1" w:styleId="bold">
    <w:name w:val="bold"/>
    <w:rsid w:val="00FA364E"/>
  </w:style>
  <w:style w:type="paragraph" w:customStyle="1" w:styleId="StyleUnderlineChar11pt3">
    <w:name w:val="Style Underline Char + 11 pt3"/>
    <w:link w:val="StyleUnderlineChar11pt3Char"/>
    <w:qFormat/>
    <w:rsid w:val="00FA364E"/>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FA364E"/>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FA364E"/>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FA364E"/>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FA364E"/>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FA364E"/>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FA364E"/>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FA364E"/>
    <w:rPr>
      <w:rFonts w:ascii="Arial Narrow" w:eastAsia="Times New Roman" w:hAnsi="Arial Narrow"/>
      <w:b/>
      <w:bCs/>
      <w:szCs w:val="24"/>
      <w:u w:val="single"/>
    </w:rPr>
  </w:style>
  <w:style w:type="paragraph" w:customStyle="1" w:styleId="tussenkop">
    <w:name w:val="tussenkop"/>
    <w:basedOn w:val="Normal"/>
    <w:uiPriority w:val="99"/>
    <w:qFormat/>
    <w:rsid w:val="00FA364E"/>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FA364E"/>
    <w:pPr>
      <w:spacing w:after="0" w:line="240" w:lineRule="auto"/>
    </w:pPr>
    <w:rPr>
      <w:rFonts w:eastAsia="Times New Roman"/>
      <w:szCs w:val="20"/>
    </w:rPr>
  </w:style>
  <w:style w:type="character" w:customStyle="1" w:styleId="docnumbertitle">
    <w:name w:val="doc_number_title"/>
    <w:basedOn w:val="DefaultParagraphFont"/>
    <w:rsid w:val="00FA364E"/>
  </w:style>
  <w:style w:type="character" w:customStyle="1" w:styleId="HotRouteChar0">
    <w:name w:val="Hot Route Char"/>
    <w:link w:val="HotRoute0"/>
    <w:rsid w:val="00FA364E"/>
    <w:rPr>
      <w:rFonts w:ascii="Calibri" w:eastAsia="Calibri" w:hAnsi="Calibri"/>
      <w:color w:val="000000"/>
    </w:rPr>
  </w:style>
  <w:style w:type="paragraph" w:customStyle="1" w:styleId="Style6">
    <w:name w:val="Style6"/>
    <w:basedOn w:val="Normal"/>
    <w:link w:val="Style6Char"/>
    <w:autoRedefine/>
    <w:qFormat/>
    <w:rsid w:val="00FA364E"/>
    <w:pPr>
      <w:spacing w:after="0" w:line="240" w:lineRule="auto"/>
    </w:pPr>
    <w:rPr>
      <w:b/>
    </w:rPr>
  </w:style>
  <w:style w:type="character" w:customStyle="1" w:styleId="Style6Char">
    <w:name w:val="Style6 Char"/>
    <w:basedOn w:val="DefaultParagraphFont"/>
    <w:link w:val="Style6"/>
    <w:rsid w:val="00FA364E"/>
    <w:rPr>
      <w:rFonts w:ascii="Calibri" w:hAnsi="Calibri"/>
      <w:b/>
    </w:rPr>
  </w:style>
  <w:style w:type="paragraph" w:customStyle="1" w:styleId="Style11">
    <w:name w:val="Style11"/>
    <w:basedOn w:val="Normal"/>
    <w:link w:val="Style11Char"/>
    <w:qFormat/>
    <w:rsid w:val="00FA364E"/>
    <w:pPr>
      <w:spacing w:after="0" w:line="240" w:lineRule="auto"/>
    </w:pPr>
    <w:rPr>
      <w:rFonts w:eastAsia="Times New Roman"/>
      <w:b/>
      <w:szCs w:val="20"/>
      <w:u w:val="thick"/>
    </w:rPr>
  </w:style>
  <w:style w:type="character" w:customStyle="1" w:styleId="Style11Char">
    <w:name w:val="Style11 Char"/>
    <w:basedOn w:val="DefaultParagraphFont"/>
    <w:link w:val="Style11"/>
    <w:rsid w:val="00FA364E"/>
    <w:rPr>
      <w:rFonts w:ascii="Calibri" w:eastAsia="Times New Roman" w:hAnsi="Calibri"/>
      <w:b/>
      <w:szCs w:val="20"/>
      <w:u w:val="thick"/>
    </w:rPr>
  </w:style>
  <w:style w:type="paragraph" w:customStyle="1" w:styleId="Style12">
    <w:name w:val="Style12"/>
    <w:basedOn w:val="Normal"/>
    <w:link w:val="Style12Char"/>
    <w:qFormat/>
    <w:rsid w:val="00FA364E"/>
    <w:pPr>
      <w:spacing w:after="0" w:line="240" w:lineRule="auto"/>
    </w:pPr>
    <w:rPr>
      <w:rFonts w:eastAsia="Times New Roman"/>
      <w:b/>
      <w:u w:val="thick"/>
    </w:rPr>
  </w:style>
  <w:style w:type="character" w:customStyle="1" w:styleId="Style12Char">
    <w:name w:val="Style12 Char"/>
    <w:basedOn w:val="DefaultParagraphFont"/>
    <w:link w:val="Style12"/>
    <w:rsid w:val="00FA364E"/>
    <w:rPr>
      <w:rFonts w:ascii="Calibri" w:eastAsia="Times New Roman" w:hAnsi="Calibri"/>
      <w:b/>
      <w:u w:val="thick"/>
    </w:rPr>
  </w:style>
  <w:style w:type="character" w:customStyle="1" w:styleId="StyleUnderlineChar9pt">
    <w:name w:val="Style Underline Char + 9 pt"/>
    <w:basedOn w:val="DefaultParagraphFont"/>
    <w:rsid w:val="00FA364E"/>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FA364E"/>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FA364E"/>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FA364E"/>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FA364E"/>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FA364E"/>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FA364E"/>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FA364E"/>
    <w:rPr>
      <w:b w:val="0"/>
      <w:bCs w:val="0"/>
      <w:sz w:val="22"/>
      <w:u w:val="single"/>
      <w:bdr w:val="none" w:sz="0" w:space="0" w:color="auto"/>
    </w:rPr>
  </w:style>
  <w:style w:type="character" w:customStyle="1" w:styleId="pmterms1">
    <w:name w:val="pmterms1"/>
    <w:rsid w:val="00FA364E"/>
  </w:style>
  <w:style w:type="character" w:customStyle="1" w:styleId="title1">
    <w:name w:val="title1"/>
    <w:basedOn w:val="DefaultParagraphFont"/>
    <w:rsid w:val="00FA364E"/>
  </w:style>
  <w:style w:type="paragraph" w:customStyle="1" w:styleId="Cardd">
    <w:name w:val="Cardd"/>
    <w:basedOn w:val="Normal"/>
    <w:uiPriority w:val="4"/>
    <w:qFormat/>
    <w:rsid w:val="00FA364E"/>
    <w:pPr>
      <w:spacing w:after="0" w:line="240" w:lineRule="auto"/>
      <w:ind w:left="288" w:right="288"/>
    </w:pPr>
  </w:style>
  <w:style w:type="character" w:customStyle="1" w:styleId="2">
    <w:name w:val="2"/>
    <w:rsid w:val="00FA364E"/>
    <w:rPr>
      <w:rFonts w:cs="Arial"/>
      <w:bCs/>
      <w:sz w:val="20"/>
      <w:u w:val="single"/>
      <w:lang w:val="en-US" w:eastAsia="en-US" w:bidi="ar-SA"/>
    </w:rPr>
  </w:style>
  <w:style w:type="paragraph" w:customStyle="1" w:styleId="MinimizedText">
    <w:name w:val="Minimized Text"/>
    <w:link w:val="MinimizedTextChar"/>
    <w:qFormat/>
    <w:rsid w:val="00FA364E"/>
    <w:rPr>
      <w:sz w:val="16"/>
    </w:rPr>
  </w:style>
  <w:style w:type="character" w:customStyle="1" w:styleId="MinimizedTextChar">
    <w:name w:val="Minimized Text Char"/>
    <w:link w:val="MinimizedText"/>
    <w:rsid w:val="00FA364E"/>
    <w:rPr>
      <w:sz w:val="16"/>
    </w:rPr>
  </w:style>
  <w:style w:type="paragraph" w:customStyle="1" w:styleId="StyleMinimizedText11pt">
    <w:name w:val="Style Minimized Text + 11 pt"/>
    <w:basedOn w:val="MinimizedText"/>
    <w:link w:val="StyleMinimizedText11ptChar"/>
    <w:qFormat/>
    <w:rsid w:val="00FA364E"/>
    <w:rPr>
      <w:sz w:val="20"/>
    </w:rPr>
  </w:style>
  <w:style w:type="character" w:customStyle="1" w:styleId="StyleMinimizedText11ptChar">
    <w:name w:val="Style Minimized Text + 11 pt Char"/>
    <w:basedOn w:val="MinimizedTextChar"/>
    <w:link w:val="StyleMinimizedText11pt"/>
    <w:rsid w:val="00FA364E"/>
    <w:rPr>
      <w:sz w:val="20"/>
    </w:rPr>
  </w:style>
  <w:style w:type="character" w:customStyle="1" w:styleId="SubtitleChar1">
    <w:name w:val="Subtitle Char1"/>
    <w:aliases w:val="Underlined card text Char1"/>
    <w:basedOn w:val="DefaultParagraphFont"/>
    <w:rsid w:val="00FA364E"/>
    <w:rPr>
      <w:rFonts w:eastAsiaTheme="minorEastAsia"/>
      <w:color w:val="5A5A5A" w:themeColor="text1" w:themeTint="A5"/>
      <w:spacing w:val="15"/>
    </w:rPr>
  </w:style>
  <w:style w:type="character" w:customStyle="1" w:styleId="Style11ptBoldUnderline">
    <w:name w:val="Style 11 pt Bold Underline"/>
    <w:rsid w:val="00FA364E"/>
    <w:rPr>
      <w:b/>
      <w:bCs/>
      <w:sz w:val="20"/>
      <w:u w:val="single"/>
    </w:rPr>
  </w:style>
  <w:style w:type="character" w:customStyle="1" w:styleId="erasure">
    <w:name w:val="erasure"/>
    <w:rsid w:val="00FA364E"/>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FA364E"/>
    <w:rPr>
      <w:rFonts w:ascii="Georgia" w:hAnsi="Georgia" w:cs="Verdana"/>
      <w:u w:val="single"/>
    </w:rPr>
  </w:style>
  <w:style w:type="paragraph" w:customStyle="1" w:styleId="Debate-EmphasizedText-F5">
    <w:name w:val="Debate- Emphasized Text- F5"/>
    <w:basedOn w:val="Normal"/>
    <w:link w:val="Debate-EmphasizedText-F5Char"/>
    <w:qFormat/>
    <w:rsid w:val="00FA364E"/>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FA364E"/>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FA364E"/>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FA364E"/>
    <w:pPr>
      <w:spacing w:after="0" w:line="240" w:lineRule="auto"/>
      <w:jc w:val="both"/>
    </w:pPr>
    <w:rPr>
      <w:rFonts w:eastAsia="Calibri"/>
      <w:kern w:val="2"/>
      <w:sz w:val="14"/>
      <w:szCs w:val="14"/>
      <w:lang w:eastAsia="zh-TW"/>
    </w:rPr>
  </w:style>
  <w:style w:type="character" w:customStyle="1" w:styleId="CardT1Char">
    <w:name w:val="CardT1 Char"/>
    <w:link w:val="CardT1"/>
    <w:rsid w:val="00FA364E"/>
    <w:rPr>
      <w:rFonts w:ascii="Calibri" w:eastAsia="Calibri" w:hAnsi="Calibri"/>
      <w:kern w:val="2"/>
      <w:sz w:val="14"/>
      <w:szCs w:val="14"/>
      <w:lang w:eastAsia="zh-TW"/>
    </w:rPr>
  </w:style>
  <w:style w:type="character" w:customStyle="1" w:styleId="CardCite1">
    <w:name w:val="CardCite1"/>
    <w:qFormat/>
    <w:rsid w:val="00FA364E"/>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FA364E"/>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FA364E"/>
    <w:rPr>
      <w:rFonts w:ascii="Calibri" w:eastAsia="Times New Roman" w:hAnsi="Calibri"/>
      <w:szCs w:val="20"/>
    </w:rPr>
  </w:style>
  <w:style w:type="character" w:customStyle="1" w:styleId="CardIndentedChar">
    <w:name w:val="Card (Indented) Char"/>
    <w:basedOn w:val="DefaultParagraphFont"/>
    <w:link w:val="CardIndented"/>
    <w:rsid w:val="00FA364E"/>
    <w:rPr>
      <w:rFonts w:ascii="Calibri" w:hAnsi="Calibri"/>
    </w:rPr>
  </w:style>
  <w:style w:type="character" w:customStyle="1" w:styleId="StyleUnderline3">
    <w:name w:val="Style Underline3"/>
    <w:basedOn w:val="DefaultParagraphFont"/>
    <w:rsid w:val="00FA364E"/>
    <w:rPr>
      <w:u w:val="single"/>
    </w:rPr>
  </w:style>
  <w:style w:type="character" w:customStyle="1" w:styleId="addmd">
    <w:name w:val="addmd"/>
    <w:basedOn w:val="DefaultParagraphFont"/>
    <w:rsid w:val="00FA364E"/>
  </w:style>
  <w:style w:type="character" w:customStyle="1" w:styleId="MinimizeChar">
    <w:name w:val="Minimize Char"/>
    <w:basedOn w:val="DefaultParagraphFont"/>
    <w:locked/>
    <w:rsid w:val="00FA364E"/>
    <w:rPr>
      <w:rFonts w:ascii="Calibri" w:eastAsiaTheme="minorHAnsi" w:hAnsi="Calibri" w:cs="Calibri"/>
      <w:sz w:val="24"/>
      <w:lang w:eastAsia="en-US"/>
    </w:rPr>
  </w:style>
  <w:style w:type="character" w:customStyle="1" w:styleId="StyleUnderline4">
    <w:name w:val="Style Underline4"/>
    <w:basedOn w:val="DefaultParagraphFont"/>
    <w:rsid w:val="00FA364E"/>
    <w:rPr>
      <w:u w:val="single"/>
    </w:rPr>
  </w:style>
  <w:style w:type="character" w:customStyle="1" w:styleId="Heading6Char1">
    <w:name w:val="Heading 6 Char1"/>
    <w:aliases w:val="Title (no index) Char1"/>
    <w:basedOn w:val="DefaultParagraphFont"/>
    <w:uiPriority w:val="9"/>
    <w:semiHidden/>
    <w:rsid w:val="00FA364E"/>
    <w:rPr>
      <w:rFonts w:asciiTheme="majorHAnsi" w:eastAsiaTheme="majorEastAsia" w:hAnsiTheme="majorHAnsi" w:cstheme="majorBidi"/>
      <w:color w:val="1F3763" w:themeColor="accent1" w:themeShade="7F"/>
      <w:sz w:val="22"/>
      <w:szCs w:val="22"/>
    </w:rPr>
  </w:style>
  <w:style w:type="character" w:customStyle="1" w:styleId="CommentTextChar1">
    <w:name w:val="Comment Text Char1"/>
    <w:basedOn w:val="DefaultParagraphFont"/>
    <w:uiPriority w:val="99"/>
    <w:rsid w:val="00FA364E"/>
    <w:rPr>
      <w:rFonts w:ascii="Times New Roman" w:hAnsi="Times New Roman" w:cs="Times New Roman"/>
      <w:sz w:val="20"/>
      <w:szCs w:val="20"/>
    </w:rPr>
  </w:style>
  <w:style w:type="character" w:customStyle="1" w:styleId="HTMLPreformattedChar1">
    <w:name w:val="HTML Preformatted Char1"/>
    <w:basedOn w:val="DefaultParagraphFont"/>
    <w:uiPriority w:val="99"/>
    <w:rsid w:val="00FA364E"/>
    <w:rPr>
      <w:rFonts w:ascii="Consolas" w:hAnsi="Consolas" w:cs="Consolas" w:hint="default"/>
      <w:sz w:val="20"/>
      <w:szCs w:val="20"/>
    </w:rPr>
  </w:style>
  <w:style w:type="character" w:customStyle="1" w:styleId="MacroTextChar1">
    <w:name w:val="Macro Text Char1"/>
    <w:basedOn w:val="DefaultParagraphFont"/>
    <w:semiHidden/>
    <w:rsid w:val="00FA364E"/>
    <w:rPr>
      <w:rFonts w:ascii="Consolas" w:hAnsi="Consolas" w:cs="Consolas"/>
      <w:sz w:val="20"/>
      <w:szCs w:val="20"/>
    </w:rPr>
  </w:style>
  <w:style w:type="character" w:customStyle="1" w:styleId="BodyTextIndentChar1">
    <w:name w:val="Body Text Indent Char1"/>
    <w:basedOn w:val="DefaultParagraphFont"/>
    <w:uiPriority w:val="99"/>
    <w:rsid w:val="00FA364E"/>
    <w:rPr>
      <w:rFonts w:ascii="Times New Roman" w:hAnsi="Times New Roman" w:cs="Times New Roman"/>
    </w:rPr>
  </w:style>
  <w:style w:type="character" w:customStyle="1" w:styleId="BodyText2Char1">
    <w:name w:val="Body Text 2 Char1"/>
    <w:basedOn w:val="DefaultParagraphFont"/>
    <w:rsid w:val="00FA364E"/>
    <w:rPr>
      <w:rFonts w:ascii="Times New Roman" w:hAnsi="Times New Roman" w:cs="Times New Roman"/>
    </w:rPr>
  </w:style>
  <w:style w:type="character" w:customStyle="1" w:styleId="BodyText3Char1">
    <w:name w:val="Body Text 3 Char1"/>
    <w:basedOn w:val="DefaultParagraphFont"/>
    <w:rsid w:val="00FA364E"/>
    <w:rPr>
      <w:rFonts w:ascii="Times New Roman" w:hAnsi="Times New Roman" w:cs="Times New Roman"/>
      <w:sz w:val="16"/>
      <w:szCs w:val="16"/>
    </w:rPr>
  </w:style>
  <w:style w:type="character" w:customStyle="1" w:styleId="PlainTextChar1">
    <w:name w:val="Plain Text Char1"/>
    <w:basedOn w:val="DefaultParagraphFont"/>
    <w:rsid w:val="00FA364E"/>
    <w:rPr>
      <w:rFonts w:ascii="Consolas" w:hAnsi="Consolas" w:cs="Consolas"/>
      <w:sz w:val="21"/>
      <w:szCs w:val="21"/>
    </w:rPr>
  </w:style>
  <w:style w:type="paragraph" w:customStyle="1" w:styleId="Tagline0">
    <w:name w:val="Tagline"/>
    <w:basedOn w:val="Normal"/>
    <w:link w:val="TaglineChar"/>
    <w:qFormat/>
    <w:rsid w:val="00FA364E"/>
    <w:pPr>
      <w:spacing w:after="0" w:line="256" w:lineRule="auto"/>
    </w:pPr>
    <w:rPr>
      <w:b/>
    </w:rPr>
  </w:style>
  <w:style w:type="character" w:customStyle="1" w:styleId="FontStyle39">
    <w:name w:val="Font Style39"/>
    <w:uiPriority w:val="99"/>
    <w:rsid w:val="00FA364E"/>
    <w:rPr>
      <w:rFonts w:ascii="Constantia" w:hAnsi="Constantia" w:cs="Constantia"/>
      <w:b/>
      <w:bCs/>
      <w:sz w:val="18"/>
      <w:szCs w:val="18"/>
    </w:rPr>
  </w:style>
  <w:style w:type="character" w:customStyle="1" w:styleId="hidden">
    <w:name w:val="hidden"/>
    <w:basedOn w:val="DefaultParagraphFont"/>
    <w:rsid w:val="00FA364E"/>
  </w:style>
  <w:style w:type="paragraph" w:customStyle="1" w:styleId="StyleHeading3BlockLatinBodyCalibri">
    <w:name w:val="Style Heading 3Block + (Latin) +Body (Calibri)"/>
    <w:basedOn w:val="Heading3"/>
    <w:rsid w:val="00FA364E"/>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FA364E"/>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FA364E"/>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FA364E"/>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FA364E"/>
    <w:rPr>
      <w:rFonts w:ascii="Garamond" w:hAnsi="Garamond"/>
      <w:iCs/>
      <w:color w:val="auto"/>
      <w:spacing w:val="0"/>
      <w:sz w:val="22"/>
      <w:u w:val="single"/>
      <w:bdr w:val="none" w:sz="0" w:space="0" w:color="auto"/>
    </w:rPr>
  </w:style>
  <w:style w:type="character" w:customStyle="1" w:styleId="arial11">
    <w:name w:val="arial_11"/>
    <w:basedOn w:val="DefaultParagraphFont"/>
    <w:rsid w:val="00FA364E"/>
  </w:style>
  <w:style w:type="character" w:customStyle="1" w:styleId="dropcap">
    <w:name w:val="dropcap"/>
    <w:basedOn w:val="DefaultParagraphFont"/>
    <w:rsid w:val="00FA364E"/>
  </w:style>
  <w:style w:type="character" w:customStyle="1" w:styleId="articleauthor">
    <w:name w:val="articleauthor"/>
    <w:basedOn w:val="DefaultParagraphFont"/>
    <w:rsid w:val="00FA364E"/>
  </w:style>
  <w:style w:type="character" w:customStyle="1" w:styleId="article-date">
    <w:name w:val="article-date"/>
    <w:basedOn w:val="DefaultParagraphFont"/>
    <w:rsid w:val="00FA364E"/>
  </w:style>
  <w:style w:type="paragraph" w:customStyle="1" w:styleId="bodytext4">
    <w:name w:val="bodytext"/>
    <w:basedOn w:val="Normal"/>
    <w:qFormat/>
    <w:rsid w:val="00FA364E"/>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FA364E"/>
  </w:style>
  <w:style w:type="character" w:customStyle="1" w:styleId="bodysubtoc">
    <w:name w:val="bodysubtoc"/>
    <w:basedOn w:val="DefaultParagraphFont"/>
    <w:rsid w:val="00FA364E"/>
  </w:style>
  <w:style w:type="character" w:customStyle="1" w:styleId="lefttitlesmaller">
    <w:name w:val="lefttitlesmaller"/>
    <w:basedOn w:val="DefaultParagraphFont"/>
    <w:rsid w:val="00FA364E"/>
  </w:style>
  <w:style w:type="character" w:customStyle="1" w:styleId="mb">
    <w:name w:val="mb"/>
    <w:basedOn w:val="DefaultParagraphFont"/>
    <w:rsid w:val="00FA364E"/>
  </w:style>
  <w:style w:type="character" w:customStyle="1" w:styleId="fn">
    <w:name w:val="fn"/>
    <w:basedOn w:val="DefaultParagraphFont"/>
    <w:rsid w:val="00FA364E"/>
  </w:style>
  <w:style w:type="character" w:customStyle="1" w:styleId="smallcaps">
    <w:name w:val="smallcaps"/>
    <w:basedOn w:val="DefaultParagraphFont"/>
    <w:rsid w:val="00FA364E"/>
  </w:style>
  <w:style w:type="character" w:customStyle="1" w:styleId="field-content">
    <w:name w:val="field-content"/>
    <w:basedOn w:val="DefaultParagraphFont"/>
    <w:rsid w:val="00FA364E"/>
  </w:style>
  <w:style w:type="character" w:customStyle="1" w:styleId="submitted">
    <w:name w:val="submitted"/>
    <w:basedOn w:val="DefaultParagraphFont"/>
    <w:rsid w:val="00FA364E"/>
  </w:style>
  <w:style w:type="character" w:customStyle="1" w:styleId="submitted-date">
    <w:name w:val="submitted-date"/>
    <w:basedOn w:val="DefaultParagraphFont"/>
    <w:rsid w:val="00FA364E"/>
  </w:style>
  <w:style w:type="character" w:customStyle="1" w:styleId="submitted-time">
    <w:name w:val="submitted-time"/>
    <w:basedOn w:val="DefaultParagraphFont"/>
    <w:rsid w:val="00FA364E"/>
  </w:style>
  <w:style w:type="paragraph" w:customStyle="1" w:styleId="date-comments">
    <w:name w:val="date-comments"/>
    <w:basedOn w:val="Normal"/>
    <w:uiPriority w:val="99"/>
    <w:qFormat/>
    <w:rsid w:val="00FA364E"/>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FA364E"/>
    <w:pPr>
      <w:spacing w:line="181" w:lineRule="atLeast"/>
    </w:pPr>
    <w:rPr>
      <w:rFonts w:ascii="Sabon LT Std" w:eastAsia="MS Mincho" w:hAnsi="Sabon LT Std"/>
      <w:color w:val="auto"/>
      <w:sz w:val="22"/>
    </w:rPr>
  </w:style>
  <w:style w:type="character" w:customStyle="1" w:styleId="A2">
    <w:name w:val="A2"/>
    <w:uiPriority w:val="99"/>
    <w:rsid w:val="00FA364E"/>
    <w:rPr>
      <w:rFonts w:cs="Sabon LT Std"/>
      <w:color w:val="000000"/>
      <w:sz w:val="15"/>
      <w:szCs w:val="15"/>
    </w:rPr>
  </w:style>
  <w:style w:type="paragraph" w:customStyle="1" w:styleId="Pa15">
    <w:name w:val="Pa15"/>
    <w:basedOn w:val="Default"/>
    <w:next w:val="Default"/>
    <w:uiPriority w:val="99"/>
    <w:qFormat/>
    <w:rsid w:val="00FA364E"/>
    <w:pPr>
      <w:spacing w:line="241" w:lineRule="atLeast"/>
    </w:pPr>
    <w:rPr>
      <w:rFonts w:ascii="Sabon LT Std" w:eastAsia="MS Mincho" w:hAnsi="Sabon LT Std"/>
      <w:color w:val="auto"/>
      <w:sz w:val="22"/>
    </w:rPr>
  </w:style>
  <w:style w:type="character" w:customStyle="1" w:styleId="searchword">
    <w:name w:val="searchword"/>
    <w:basedOn w:val="DefaultParagraphFont"/>
    <w:rsid w:val="00FA364E"/>
  </w:style>
  <w:style w:type="character" w:customStyle="1" w:styleId="meta-prep">
    <w:name w:val="meta-prep"/>
    <w:basedOn w:val="DefaultParagraphFont"/>
    <w:rsid w:val="00FA364E"/>
  </w:style>
  <w:style w:type="character" w:customStyle="1" w:styleId="entry-date">
    <w:name w:val="entry-date"/>
    <w:basedOn w:val="DefaultParagraphFont"/>
    <w:rsid w:val="00FA364E"/>
  </w:style>
  <w:style w:type="paragraph" w:customStyle="1" w:styleId="Header10">
    <w:name w:val="Header1"/>
    <w:aliases w:val="Header Char Char Char Char Char Char Char Cha,Char Char Char Cha"/>
    <w:basedOn w:val="Normal"/>
    <w:qFormat/>
    <w:rsid w:val="00FA364E"/>
    <w:pPr>
      <w:spacing w:before="100" w:beforeAutospacing="1" w:after="100" w:afterAutospacing="1" w:line="240" w:lineRule="auto"/>
    </w:pPr>
    <w:rPr>
      <w:rFonts w:eastAsia="Times New Roman"/>
    </w:rPr>
  </w:style>
  <w:style w:type="character" w:customStyle="1" w:styleId="Date1">
    <w:name w:val="Date1"/>
    <w:basedOn w:val="DefaultParagraphFont"/>
    <w:rsid w:val="00FA364E"/>
  </w:style>
  <w:style w:type="character" w:customStyle="1" w:styleId="CiteReal">
    <w:name w:val="CiteReal"/>
    <w:uiPriority w:val="1"/>
    <w:qFormat/>
    <w:rsid w:val="00FA364E"/>
    <w:rPr>
      <w:rFonts w:ascii="Arial" w:hAnsi="Arial"/>
      <w:b/>
      <w:sz w:val="24"/>
      <w:u w:val="single"/>
    </w:rPr>
  </w:style>
  <w:style w:type="character" w:customStyle="1" w:styleId="articletitle">
    <w:name w:val="articletitle"/>
    <w:rsid w:val="00FA364E"/>
    <w:rPr>
      <w:rFonts w:cs="Times New Roman"/>
    </w:rPr>
  </w:style>
  <w:style w:type="character" w:customStyle="1" w:styleId="6pointChar">
    <w:name w:val="6 point Char"/>
    <w:rsid w:val="00FA364E"/>
    <w:rPr>
      <w:rFonts w:cs="Times New Roman"/>
      <w:sz w:val="12"/>
      <w:lang w:val="en-US" w:eastAsia="en-US"/>
    </w:rPr>
  </w:style>
  <w:style w:type="character" w:customStyle="1" w:styleId="StyleThickunderline">
    <w:name w:val="Style Thick underline"/>
    <w:qFormat/>
    <w:rsid w:val="00FA364E"/>
    <w:rPr>
      <w:u w:val="thick"/>
    </w:rPr>
  </w:style>
  <w:style w:type="character" w:customStyle="1" w:styleId="UnderlineTextChar">
    <w:name w:val="Underline Text Char"/>
    <w:link w:val="UnderlineText"/>
    <w:rsid w:val="00FA364E"/>
    <w:rPr>
      <w:u w:val="single"/>
    </w:rPr>
  </w:style>
  <w:style w:type="character" w:customStyle="1" w:styleId="SmallText0">
    <w:name w:val="SmallText"/>
    <w:rsid w:val="00FA364E"/>
    <w:rPr>
      <w:color w:val="000000"/>
    </w:rPr>
  </w:style>
  <w:style w:type="paragraph" w:customStyle="1" w:styleId="HeadingsBase">
    <w:name w:val="Headings Base"/>
    <w:basedOn w:val="Normal"/>
    <w:link w:val="HeadingsBaseChar"/>
    <w:qFormat/>
    <w:rsid w:val="00FA364E"/>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FA364E"/>
    <w:rPr>
      <w:rFonts w:ascii="Calibri" w:eastAsia="Times New Roman" w:hAnsi="Calibri"/>
      <w:b/>
      <w:kern w:val="32"/>
      <w:sz w:val="32"/>
      <w:szCs w:val="20"/>
    </w:rPr>
  </w:style>
  <w:style w:type="character" w:customStyle="1" w:styleId="underline3">
    <w:name w:val="underline3"/>
    <w:basedOn w:val="underline20"/>
    <w:rsid w:val="00FA364E"/>
    <w:rPr>
      <w:u w:val="single"/>
      <w:bdr w:val="none" w:sz="0" w:space="0" w:color="auto"/>
      <w:shd w:val="clear" w:color="auto" w:fill="FFFF00"/>
    </w:rPr>
  </w:style>
  <w:style w:type="paragraph" w:customStyle="1" w:styleId="HeadingFake">
    <w:name w:val="Heading Fake"/>
    <w:basedOn w:val="Heading3"/>
    <w:qFormat/>
    <w:rsid w:val="00FA364E"/>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FA364E"/>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FA364E"/>
  </w:style>
  <w:style w:type="paragraph" w:customStyle="1" w:styleId="SchoolWorksCited">
    <w:name w:val="School Works Cited"/>
    <w:basedOn w:val="SchoolPaper"/>
    <w:qFormat/>
    <w:rsid w:val="00FA364E"/>
  </w:style>
  <w:style w:type="paragraph" w:customStyle="1" w:styleId="BlockQuote">
    <w:name w:val="Block Quote"/>
    <w:basedOn w:val="Normal"/>
    <w:qFormat/>
    <w:rsid w:val="00FA364E"/>
    <w:pPr>
      <w:spacing w:after="0" w:line="240" w:lineRule="auto"/>
      <w:ind w:left="720" w:right="720"/>
    </w:pPr>
    <w:rPr>
      <w:rFonts w:eastAsia="Times New Roman"/>
      <w:kern w:val="32"/>
      <w:szCs w:val="20"/>
    </w:rPr>
  </w:style>
  <w:style w:type="character" w:customStyle="1" w:styleId="menu">
    <w:name w:val="menu"/>
    <w:basedOn w:val="DefaultParagraphFont"/>
    <w:rsid w:val="00FA364E"/>
  </w:style>
  <w:style w:type="paragraph" w:customStyle="1" w:styleId="PaperBody">
    <w:name w:val="Paper Body"/>
    <w:basedOn w:val="Normal"/>
    <w:qFormat/>
    <w:rsid w:val="00FA364E"/>
    <w:pPr>
      <w:spacing w:after="0" w:line="480" w:lineRule="auto"/>
      <w:ind w:firstLine="720"/>
    </w:pPr>
    <w:rPr>
      <w:rFonts w:eastAsia="Times New Roman"/>
      <w:kern w:val="32"/>
    </w:rPr>
  </w:style>
  <w:style w:type="paragraph" w:customStyle="1" w:styleId="PaperCitation">
    <w:name w:val="Paper Citation"/>
    <w:basedOn w:val="Normal"/>
    <w:qFormat/>
    <w:rsid w:val="00FA364E"/>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FA364E"/>
    <w:rPr>
      <w:rFonts w:ascii="Calibri" w:eastAsia="Calibri" w:hAnsi="Calibri"/>
      <w:b/>
      <w:bCs/>
      <w:color w:val="000000"/>
      <w:sz w:val="32"/>
      <w:u w:val="single"/>
    </w:rPr>
  </w:style>
  <w:style w:type="paragraph" w:customStyle="1" w:styleId="WW-Default">
    <w:name w:val="WW-Default"/>
    <w:qFormat/>
    <w:rsid w:val="00FA364E"/>
    <w:pPr>
      <w:suppressAutoHyphens/>
      <w:spacing w:after="0" w:line="240" w:lineRule="auto"/>
    </w:pPr>
    <w:rPr>
      <w:rFonts w:ascii="Georgia" w:eastAsia="Calibri" w:hAnsi="Georgia" w:cs="Calibri"/>
      <w:lang w:eastAsia="ar-SA"/>
    </w:rPr>
  </w:style>
  <w:style w:type="paragraph" w:customStyle="1" w:styleId="Standard">
    <w:name w:val="Standard"/>
    <w:qFormat/>
    <w:rsid w:val="00FA364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FA364E"/>
  </w:style>
  <w:style w:type="character" w:customStyle="1" w:styleId="A-Underlining">
    <w:name w:val="A-Underlining"/>
    <w:basedOn w:val="DefaultParagraphFont"/>
    <w:rsid w:val="00FA364E"/>
    <w:rPr>
      <w:rFonts w:ascii="Garamond" w:hAnsi="Garamond"/>
      <w:color w:val="auto"/>
      <w:sz w:val="24"/>
      <w:u w:val="single"/>
    </w:rPr>
  </w:style>
  <w:style w:type="paragraph" w:customStyle="1" w:styleId="B-TagCite">
    <w:name w:val="B-TagCite"/>
    <w:qFormat/>
    <w:rsid w:val="00FA364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FA364E"/>
    <w:rPr>
      <w:rFonts w:ascii="Times New Roman" w:eastAsia="Times New Roman" w:hAnsi="Times New Roman" w:cs="Times New Roman"/>
      <w:b/>
      <w:szCs w:val="20"/>
    </w:rPr>
  </w:style>
  <w:style w:type="character" w:customStyle="1" w:styleId="StyleUnderlineBold">
    <w:name w:val="Style Underline + Bold"/>
    <w:rsid w:val="00FA364E"/>
    <w:rPr>
      <w:b/>
      <w:bCs/>
      <w:u w:val="single"/>
    </w:rPr>
  </w:style>
  <w:style w:type="character" w:customStyle="1" w:styleId="smallChar">
    <w:name w:val="small Char"/>
    <w:rsid w:val="00FA364E"/>
    <w:rPr>
      <w:rFonts w:eastAsia="Calibri"/>
      <w:sz w:val="16"/>
      <w:szCs w:val="22"/>
      <w:lang w:val="en-US" w:eastAsia="en-US" w:bidi="ar-SA"/>
    </w:rPr>
  </w:style>
  <w:style w:type="character" w:customStyle="1" w:styleId="Underline-Highlighted">
    <w:name w:val="Underline-Highlighted"/>
    <w:uiPriority w:val="1"/>
    <w:qFormat/>
    <w:rsid w:val="00FA364E"/>
    <w:rPr>
      <w:rFonts w:ascii="Cambria" w:hAnsi="Cambria"/>
      <w:sz w:val="24"/>
      <w:u w:val="single"/>
      <w:bdr w:val="none" w:sz="0" w:space="0" w:color="auto"/>
      <w:shd w:val="clear" w:color="auto" w:fill="99FF66"/>
    </w:rPr>
  </w:style>
  <w:style w:type="character" w:customStyle="1" w:styleId="newsmain">
    <w:name w:val="news_main"/>
    <w:basedOn w:val="DefaultParagraphFont"/>
    <w:rsid w:val="00FA364E"/>
  </w:style>
  <w:style w:type="character" w:customStyle="1" w:styleId="UnderlinedTextCharChar">
    <w:name w:val="Underlined Text Char Char"/>
    <w:basedOn w:val="DefaultParagraphFont"/>
    <w:rsid w:val="00FA364E"/>
    <w:rPr>
      <w:rFonts w:cs="Arial"/>
      <w:bCs/>
      <w:noProof w:val="0"/>
      <w:szCs w:val="26"/>
      <w:u w:val="single"/>
      <w:lang w:val="en-US" w:eastAsia="en-US" w:bidi="ar-SA"/>
    </w:rPr>
  </w:style>
  <w:style w:type="character" w:customStyle="1" w:styleId="il">
    <w:name w:val="il"/>
    <w:rsid w:val="00FA364E"/>
  </w:style>
  <w:style w:type="character" w:customStyle="1" w:styleId="BodyText10">
    <w:name w:val="Body Text1"/>
    <w:rsid w:val="00FA364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FA364E"/>
  </w:style>
  <w:style w:type="paragraph" w:customStyle="1" w:styleId="10ptfont">
    <w:name w:val="10pt font"/>
    <w:basedOn w:val="Normal"/>
    <w:link w:val="10ptfontChar"/>
    <w:autoRedefine/>
    <w:rsid w:val="00FA364E"/>
    <w:pPr>
      <w:spacing w:after="0" w:line="240" w:lineRule="auto"/>
    </w:pPr>
    <w:rPr>
      <w:rFonts w:eastAsia="Times New Roman"/>
      <w:sz w:val="20"/>
    </w:rPr>
  </w:style>
  <w:style w:type="character" w:customStyle="1" w:styleId="10ptfontChar">
    <w:name w:val="10pt font Char"/>
    <w:link w:val="10ptfont"/>
    <w:rsid w:val="00FA364E"/>
    <w:rPr>
      <w:rFonts w:ascii="Calibri" w:eastAsia="Times New Roman" w:hAnsi="Calibri"/>
      <w:sz w:val="20"/>
    </w:rPr>
  </w:style>
  <w:style w:type="character" w:customStyle="1" w:styleId="HIGHLIGHT0">
    <w:name w:val="HIGHLIGHT"/>
    <w:uiPriority w:val="1"/>
    <w:rsid w:val="00FA364E"/>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FA364E"/>
    <w:rPr>
      <w:rFonts w:ascii="Georgia" w:eastAsia="Calibri" w:hAnsi="Georgia"/>
      <w:iCs/>
      <w:sz w:val="16"/>
    </w:rPr>
  </w:style>
  <w:style w:type="paragraph" w:customStyle="1" w:styleId="Shrink8">
    <w:name w:val="Shrink8"/>
    <w:basedOn w:val="Normal"/>
    <w:qFormat/>
    <w:rsid w:val="00FA364E"/>
    <w:pPr>
      <w:spacing w:after="0" w:line="240" w:lineRule="auto"/>
    </w:pPr>
    <w:rPr>
      <w:rFonts w:eastAsia="Cambria"/>
    </w:rPr>
  </w:style>
  <w:style w:type="character" w:customStyle="1" w:styleId="StyleUnderlineCharChar9pt">
    <w:name w:val="Style Underline Char Char + 9 pt"/>
    <w:rsid w:val="00FA364E"/>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FA364E"/>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FA364E"/>
    <w:pPr>
      <w:suppressAutoHyphens/>
      <w:spacing w:before="280" w:after="280" w:line="240" w:lineRule="auto"/>
    </w:pPr>
    <w:rPr>
      <w:color w:val="000000"/>
    </w:rPr>
  </w:style>
  <w:style w:type="character" w:customStyle="1" w:styleId="StyleIntenseReferenceGaramond">
    <w:name w:val="Style Intense Reference + Garamond"/>
    <w:rsid w:val="00FA364E"/>
    <w:rPr>
      <w:rFonts w:ascii="Garamond" w:hAnsi="Garamond"/>
      <w:bCs/>
      <w:color w:val="auto"/>
      <w:spacing w:val="5"/>
      <w:sz w:val="20"/>
      <w:u w:val="single"/>
    </w:rPr>
  </w:style>
  <w:style w:type="character" w:customStyle="1" w:styleId="StyleIntenseReferenceGaramondBold">
    <w:name w:val="Style Intense Reference + Garamond Bold"/>
    <w:rsid w:val="00FA364E"/>
    <w:rPr>
      <w:rFonts w:ascii="Garamond" w:hAnsi="Garamond"/>
      <w:b/>
      <w:bCs/>
      <w:color w:val="auto"/>
      <w:spacing w:val="5"/>
      <w:sz w:val="20"/>
      <w:u w:val="single"/>
    </w:rPr>
  </w:style>
  <w:style w:type="character" w:customStyle="1" w:styleId="detailtitle">
    <w:name w:val="detailtitle"/>
    <w:basedOn w:val="DefaultParagraphFont"/>
    <w:rsid w:val="00FA364E"/>
  </w:style>
  <w:style w:type="character" w:customStyle="1" w:styleId="a">
    <w:name w:val="a"/>
    <w:basedOn w:val="DefaultParagraphFont"/>
    <w:rsid w:val="00FA364E"/>
  </w:style>
  <w:style w:type="character" w:customStyle="1" w:styleId="newstime">
    <w:name w:val="newstime"/>
    <w:basedOn w:val="DefaultParagraphFont"/>
    <w:rsid w:val="00FA364E"/>
  </w:style>
  <w:style w:type="character" w:customStyle="1" w:styleId="IntenseReference1">
    <w:name w:val="Intense Reference1"/>
    <w:qFormat/>
    <w:rsid w:val="00FA364E"/>
    <w:rPr>
      <w:rFonts w:ascii="Arial" w:hAnsi="Arial"/>
      <w:bCs/>
      <w:color w:val="auto"/>
      <w:spacing w:val="5"/>
      <w:sz w:val="20"/>
      <w:u w:val="thick"/>
    </w:rPr>
  </w:style>
  <w:style w:type="character" w:customStyle="1" w:styleId="TagChar3">
    <w:name w:val="Tag Char3"/>
    <w:rsid w:val="00FA364E"/>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FA364E"/>
    <w:rPr>
      <w:rFonts w:ascii="Garamond" w:hAnsi="Garamond"/>
      <w:b/>
      <w:sz w:val="24"/>
      <w:szCs w:val="26"/>
      <w:bdr w:val="none" w:sz="0" w:space="0" w:color="auto"/>
      <w:shd w:val="clear" w:color="auto" w:fill="FFFF00"/>
    </w:rPr>
  </w:style>
  <w:style w:type="character" w:customStyle="1" w:styleId="texto1">
    <w:name w:val="texto1"/>
    <w:basedOn w:val="DefaultParagraphFont"/>
    <w:rsid w:val="00FA364E"/>
  </w:style>
  <w:style w:type="character" w:customStyle="1" w:styleId="ilad1">
    <w:name w:val="il_ad1"/>
    <w:rsid w:val="00FA364E"/>
    <w:rPr>
      <w:vanish/>
      <w:webHidden w:val="0"/>
      <w:color w:val="000000"/>
      <w:u w:val="single"/>
      <w:specVanish/>
    </w:rPr>
  </w:style>
  <w:style w:type="character" w:customStyle="1" w:styleId="ThickUnderlineCharChar">
    <w:name w:val="Thick Underline Char Char"/>
    <w:rsid w:val="00FA364E"/>
    <w:rPr>
      <w:sz w:val="24"/>
      <w:szCs w:val="24"/>
      <w:u w:val="thick"/>
      <w:lang w:val="en-US" w:eastAsia="en-US" w:bidi="ar-SA"/>
    </w:rPr>
  </w:style>
  <w:style w:type="character" w:customStyle="1" w:styleId="Underline21">
    <w:name w:val="Underline 2"/>
    <w:basedOn w:val="DefaultParagraphFont"/>
    <w:uiPriority w:val="1"/>
    <w:qFormat/>
    <w:rsid w:val="00FA364E"/>
    <w:rPr>
      <w:b/>
      <w:u w:val="single"/>
    </w:rPr>
  </w:style>
  <w:style w:type="paragraph" w:customStyle="1" w:styleId="first">
    <w:name w:val="first"/>
    <w:basedOn w:val="Normal"/>
    <w:qFormat/>
    <w:rsid w:val="00FA364E"/>
    <w:pPr>
      <w:spacing w:before="100" w:beforeAutospacing="1" w:after="100" w:afterAutospacing="1" w:line="240" w:lineRule="auto"/>
    </w:pPr>
    <w:rPr>
      <w:rFonts w:eastAsia="Times New Roman"/>
      <w:sz w:val="24"/>
    </w:rPr>
  </w:style>
  <w:style w:type="character" w:customStyle="1" w:styleId="tx">
    <w:name w:val="tx"/>
    <w:basedOn w:val="DefaultParagraphFont"/>
    <w:rsid w:val="00FA364E"/>
  </w:style>
  <w:style w:type="character" w:customStyle="1" w:styleId="oneclick-link">
    <w:name w:val="oneclick-link"/>
    <w:basedOn w:val="DefaultParagraphFont"/>
    <w:rsid w:val="00FA364E"/>
  </w:style>
  <w:style w:type="paragraph" w:customStyle="1" w:styleId="StyleHeading4TagsmalltextBigcardbodyNormalTagNotBold">
    <w:name w:val="Style Heading 4Tagsmall textBig cardbodyNormal Tag + Not Bold"/>
    <w:basedOn w:val="Heading4"/>
    <w:next w:val="loose"/>
    <w:qFormat/>
    <w:rsid w:val="00FA364E"/>
    <w:pPr>
      <w:spacing w:before="200" w:line="240" w:lineRule="auto"/>
    </w:pPr>
    <w:rPr>
      <w:iCs w:val="0"/>
      <w:sz w:val="22"/>
    </w:rPr>
  </w:style>
  <w:style w:type="character" w:styleId="HTMLTypewriter">
    <w:name w:val="HTML Typewriter"/>
    <w:basedOn w:val="DefaultParagraphFont"/>
    <w:unhideWhenUsed/>
    <w:rsid w:val="00FA364E"/>
    <w:rPr>
      <w:rFonts w:ascii="Consolas" w:hAnsi="Consolas" w:cs="Consolas"/>
      <w:sz w:val="20"/>
      <w:szCs w:val="20"/>
    </w:rPr>
  </w:style>
  <w:style w:type="character" w:customStyle="1" w:styleId="EndnoteTextChar">
    <w:name w:val="Endnote Text Char"/>
    <w:basedOn w:val="DefaultParagraphFont"/>
    <w:locked/>
    <w:rsid w:val="00FA364E"/>
  </w:style>
  <w:style w:type="character" w:customStyle="1" w:styleId="BodyTextFirstIndentChar">
    <w:name w:val="Body Text First Indent Char"/>
    <w:basedOn w:val="Heading8Char"/>
    <w:locked/>
    <w:rsid w:val="00FA364E"/>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FA364E"/>
  </w:style>
  <w:style w:type="character" w:customStyle="1" w:styleId="BlockHeadingsCharCharChar">
    <w:name w:val="Block Headings Char Char Char"/>
    <w:locked/>
    <w:rsid w:val="00FA364E"/>
  </w:style>
  <w:style w:type="paragraph" w:customStyle="1" w:styleId="BlockHeadingsCharChar">
    <w:name w:val="Block Headings Char Char"/>
    <w:basedOn w:val="Normal"/>
    <w:qFormat/>
    <w:rsid w:val="00FA364E"/>
    <w:pPr>
      <w:spacing w:after="0" w:line="240" w:lineRule="auto"/>
    </w:pPr>
  </w:style>
  <w:style w:type="character" w:customStyle="1" w:styleId="CitesCharCharCharChar">
    <w:name w:val="Cites Char Char Char Char"/>
    <w:locked/>
    <w:rsid w:val="00FA364E"/>
  </w:style>
  <w:style w:type="character" w:customStyle="1" w:styleId="TagsChar1CharChar">
    <w:name w:val="Tags Char1 Char Char"/>
    <w:locked/>
    <w:rsid w:val="00FA364E"/>
  </w:style>
  <w:style w:type="paragraph" w:customStyle="1" w:styleId="TagsChar1Char">
    <w:name w:val="Tags Char1 Char"/>
    <w:basedOn w:val="Normal"/>
    <w:qFormat/>
    <w:rsid w:val="00FA364E"/>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FA364E"/>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FA364E"/>
    <w:pPr>
      <w:spacing w:after="0" w:line="240" w:lineRule="auto"/>
    </w:pPr>
  </w:style>
  <w:style w:type="character" w:customStyle="1" w:styleId="CardsFont6ptCharCharChar">
    <w:name w:val="Cards + Font: 6 pt Char Char Char"/>
    <w:locked/>
    <w:rsid w:val="00FA364E"/>
  </w:style>
  <w:style w:type="character" w:customStyle="1" w:styleId="blocktitleChar">
    <w:name w:val="block title Char"/>
    <w:locked/>
    <w:rsid w:val="00FA364E"/>
  </w:style>
  <w:style w:type="character" w:customStyle="1" w:styleId="Cards1Char">
    <w:name w:val="Cards1 Char"/>
    <w:locked/>
    <w:rsid w:val="00FA364E"/>
  </w:style>
  <w:style w:type="paragraph" w:customStyle="1" w:styleId="Cards1">
    <w:name w:val="Cards1"/>
    <w:basedOn w:val="Normal"/>
    <w:qFormat/>
    <w:rsid w:val="00FA364E"/>
    <w:pPr>
      <w:spacing w:after="0" w:line="240" w:lineRule="auto"/>
    </w:pPr>
  </w:style>
  <w:style w:type="character" w:customStyle="1" w:styleId="CardsUnderlineChar">
    <w:name w:val="Cards + Underline Char"/>
    <w:locked/>
    <w:rsid w:val="00FA364E"/>
  </w:style>
  <w:style w:type="paragraph" w:customStyle="1" w:styleId="CardsUnderline">
    <w:name w:val="Cards + Underline"/>
    <w:basedOn w:val="Normal"/>
    <w:next w:val="Style3"/>
    <w:qFormat/>
    <w:rsid w:val="00FA364E"/>
    <w:pPr>
      <w:spacing w:after="0" w:line="240" w:lineRule="auto"/>
    </w:pPr>
  </w:style>
  <w:style w:type="paragraph" w:customStyle="1" w:styleId="StyleNormalWebNormalWebChar1CharNormalWebCharCharC">
    <w:name w:val="Style Normal (Web)Normal (Web) Char1 CharNormal (Web) Char Char C..."/>
    <w:basedOn w:val="Title"/>
    <w:qFormat/>
    <w:rsid w:val="00FA364E"/>
    <w:pPr>
      <w:pBdr>
        <w:bottom w:val="none" w:sz="0" w:space="0" w:color="auto"/>
      </w:pBdr>
      <w:spacing w:after="0"/>
      <w:contextualSpacing w:val="0"/>
    </w:pPr>
    <w:rPr>
      <w:rFonts w:ascii="Georgia" w:hAnsi="Georgia"/>
      <w:bCs w:val="0"/>
      <w:u w:val="none"/>
    </w:rPr>
  </w:style>
  <w:style w:type="paragraph" w:customStyle="1" w:styleId="Reference">
    <w:name w:val="Reference"/>
    <w:qFormat/>
    <w:rsid w:val="00FA364E"/>
    <w:pPr>
      <w:spacing w:after="200" w:line="276" w:lineRule="auto"/>
    </w:pPr>
  </w:style>
  <w:style w:type="character" w:customStyle="1" w:styleId="Debate-CardSmalltextF2Char">
    <w:name w:val="Debate- Card Small text F2 Char"/>
    <w:locked/>
    <w:rsid w:val="00FA364E"/>
  </w:style>
  <w:style w:type="paragraph" w:customStyle="1" w:styleId="Debate-CardSmalltextF2">
    <w:name w:val="Debate- Card Small text F2"/>
    <w:basedOn w:val="Normal"/>
    <w:next w:val="Normal"/>
    <w:qFormat/>
    <w:rsid w:val="00FA364E"/>
    <w:pPr>
      <w:spacing w:after="0" w:line="240" w:lineRule="auto"/>
    </w:pPr>
  </w:style>
  <w:style w:type="paragraph" w:customStyle="1" w:styleId="StyleHeading2Heading2Char2CharHeading2Char1CharCharHead">
    <w:name w:val="Style Heading 2Heading 2 Char2 CharHeading 2 Char1 Char CharHead..."/>
    <w:basedOn w:val="Heading2"/>
    <w:qFormat/>
    <w:rsid w:val="00FA364E"/>
    <w:pPr>
      <w:spacing w:before="480" w:line="240" w:lineRule="auto"/>
    </w:pPr>
  </w:style>
  <w:style w:type="paragraph" w:customStyle="1" w:styleId="Blocktitle0">
    <w:name w:val="Block title"/>
    <w:basedOn w:val="Heading1"/>
    <w:next w:val="Debate-EmphasizedText-F5"/>
    <w:autoRedefine/>
    <w:qFormat/>
    <w:rsid w:val="00FA364E"/>
    <w:pPr>
      <w:spacing w:before="480" w:line="240" w:lineRule="auto"/>
    </w:pPr>
  </w:style>
  <w:style w:type="paragraph" w:customStyle="1" w:styleId="BlockHeading1">
    <w:name w:val="Block Heading 1"/>
    <w:basedOn w:val="Normal"/>
    <w:uiPriority w:val="99"/>
    <w:qFormat/>
    <w:rsid w:val="00FA364E"/>
    <w:pPr>
      <w:spacing w:after="0" w:line="240" w:lineRule="auto"/>
    </w:pPr>
  </w:style>
  <w:style w:type="paragraph" w:customStyle="1" w:styleId="RepeatBlockHeading">
    <w:name w:val="Repeat Block Heading"/>
    <w:basedOn w:val="Normal"/>
    <w:next w:val="Underlining"/>
    <w:uiPriority w:val="99"/>
    <w:qFormat/>
    <w:rsid w:val="00FA364E"/>
    <w:pPr>
      <w:spacing w:after="0" w:line="240" w:lineRule="auto"/>
    </w:pPr>
  </w:style>
  <w:style w:type="character" w:customStyle="1" w:styleId="CardTagChar">
    <w:name w:val="Card Tag Char"/>
    <w:locked/>
    <w:rsid w:val="00FA364E"/>
  </w:style>
  <w:style w:type="paragraph" w:customStyle="1" w:styleId="CardTag">
    <w:name w:val="Card Tag"/>
    <w:next w:val="CardNotUnderlined"/>
    <w:qFormat/>
    <w:rsid w:val="00FA364E"/>
    <w:pPr>
      <w:spacing w:after="200" w:line="276" w:lineRule="auto"/>
    </w:pPr>
  </w:style>
  <w:style w:type="paragraph" w:customStyle="1" w:styleId="textsmall">
    <w:name w:val="textsmall"/>
    <w:basedOn w:val="Normal"/>
    <w:next w:val="MicroText0"/>
    <w:qFormat/>
    <w:rsid w:val="00FA364E"/>
    <w:pPr>
      <w:spacing w:after="0" w:line="240" w:lineRule="auto"/>
    </w:pPr>
  </w:style>
  <w:style w:type="paragraph" w:customStyle="1" w:styleId="SmallCite">
    <w:name w:val="Small Cite"/>
    <w:basedOn w:val="Normal"/>
    <w:next w:val="BlockHeading1"/>
    <w:qFormat/>
    <w:rsid w:val="00FA364E"/>
    <w:pPr>
      <w:spacing w:after="0" w:line="240" w:lineRule="auto"/>
    </w:pPr>
  </w:style>
  <w:style w:type="paragraph" w:customStyle="1" w:styleId="links1">
    <w:name w:val="links1"/>
    <w:basedOn w:val="Normal"/>
    <w:qFormat/>
    <w:rsid w:val="00FA364E"/>
    <w:pPr>
      <w:spacing w:after="0" w:line="240" w:lineRule="auto"/>
    </w:pPr>
  </w:style>
  <w:style w:type="paragraph" w:customStyle="1" w:styleId="endtext">
    <w:name w:val="endtext"/>
    <w:basedOn w:val="Normal"/>
    <w:next w:val="CardTag"/>
    <w:qFormat/>
    <w:rsid w:val="00FA364E"/>
    <w:pPr>
      <w:spacing w:after="0" w:line="240" w:lineRule="auto"/>
    </w:pPr>
  </w:style>
  <w:style w:type="paragraph" w:customStyle="1" w:styleId="g">
    <w:name w:val="g"/>
    <w:basedOn w:val="Normal"/>
    <w:next w:val="Paste"/>
    <w:qFormat/>
    <w:rsid w:val="00FA364E"/>
    <w:pPr>
      <w:spacing w:after="0" w:line="240" w:lineRule="auto"/>
    </w:pPr>
  </w:style>
  <w:style w:type="paragraph" w:customStyle="1" w:styleId="Repeatheader">
    <w:name w:val="Repeat header"/>
    <w:basedOn w:val="Normal"/>
    <w:next w:val="noindent"/>
    <w:autoRedefine/>
    <w:qFormat/>
    <w:rsid w:val="00FA364E"/>
    <w:pPr>
      <w:spacing w:after="0" w:line="240" w:lineRule="auto"/>
    </w:pPr>
  </w:style>
  <w:style w:type="paragraph" w:customStyle="1" w:styleId="StyleCardNotUnderlined8pt">
    <w:name w:val="Style Card Not Underlined + 8 pt"/>
    <w:basedOn w:val="Debate-CardTextUnderlined-F3"/>
    <w:next w:val="endtext"/>
    <w:qFormat/>
    <w:rsid w:val="00FA364E"/>
    <w:pPr>
      <w:spacing w:after="0"/>
      <w:contextualSpacing w:val="0"/>
    </w:pPr>
    <w:rPr>
      <w:rFonts w:cstheme="minorBidi"/>
      <w:u w:val="none"/>
    </w:rPr>
  </w:style>
  <w:style w:type="paragraph" w:customStyle="1" w:styleId="CardNotUnderlined3">
    <w:name w:val="Card Not Underlined 3"/>
    <w:basedOn w:val="Debate-CardTextUnderlined-F3"/>
    <w:qFormat/>
    <w:rsid w:val="00FA364E"/>
    <w:pPr>
      <w:spacing w:after="0"/>
      <w:contextualSpacing w:val="0"/>
    </w:pPr>
    <w:rPr>
      <w:rFonts w:cstheme="minorBidi"/>
      <w:u w:val="none"/>
    </w:rPr>
  </w:style>
  <w:style w:type="paragraph" w:customStyle="1" w:styleId="CardNotUnderlinedFinal">
    <w:name w:val="Card Not Underlined Final"/>
    <w:next w:val="g"/>
    <w:qFormat/>
    <w:rsid w:val="00FA364E"/>
  </w:style>
  <w:style w:type="paragraph" w:customStyle="1" w:styleId="Numbering">
    <w:name w:val="Numbering"/>
    <w:basedOn w:val="Normal"/>
    <w:next w:val="Normal"/>
    <w:qFormat/>
    <w:rsid w:val="00FA364E"/>
    <w:pPr>
      <w:spacing w:after="0" w:line="240" w:lineRule="auto"/>
    </w:pPr>
  </w:style>
  <w:style w:type="paragraph" w:customStyle="1" w:styleId="Un-IndexedHeading">
    <w:name w:val="Un-Indexed Heading"/>
    <w:basedOn w:val="Heading1"/>
    <w:next w:val="Normal"/>
    <w:qFormat/>
    <w:rsid w:val="00FA364E"/>
    <w:pPr>
      <w:spacing w:before="480" w:line="240" w:lineRule="auto"/>
    </w:pPr>
  </w:style>
  <w:style w:type="paragraph" w:customStyle="1" w:styleId="Circle">
    <w:name w:val="Circle"/>
    <w:basedOn w:val="Normal"/>
    <w:next w:val="Normal"/>
    <w:qFormat/>
    <w:rsid w:val="00FA364E"/>
    <w:pPr>
      <w:spacing w:after="0" w:line="240" w:lineRule="auto"/>
    </w:pPr>
  </w:style>
  <w:style w:type="paragraph" w:customStyle="1" w:styleId="PageHeader">
    <w:name w:val="Page Header"/>
    <w:basedOn w:val="Normal"/>
    <w:next w:val="CardNotUnderlined3"/>
    <w:link w:val="PageHeaderChar"/>
    <w:qFormat/>
    <w:rsid w:val="00FA364E"/>
    <w:pPr>
      <w:spacing w:after="0" w:line="240" w:lineRule="auto"/>
    </w:pPr>
  </w:style>
  <w:style w:type="paragraph" w:customStyle="1" w:styleId="IndentedLettering">
    <w:name w:val="Indented Lettering"/>
    <w:next w:val="Normal"/>
    <w:qFormat/>
    <w:rsid w:val="00FA364E"/>
  </w:style>
  <w:style w:type="paragraph" w:customStyle="1" w:styleId="Lettering">
    <w:name w:val="Lettering"/>
    <w:next w:val="Normal"/>
    <w:qFormat/>
    <w:rsid w:val="00FA364E"/>
  </w:style>
  <w:style w:type="paragraph" w:customStyle="1" w:styleId="FileName">
    <w:name w:val="File Name"/>
    <w:basedOn w:val="Normal"/>
    <w:next w:val="Normal"/>
    <w:qFormat/>
    <w:rsid w:val="00FA364E"/>
    <w:pPr>
      <w:spacing w:after="0" w:line="240" w:lineRule="auto"/>
    </w:pPr>
  </w:style>
  <w:style w:type="paragraph" w:customStyle="1" w:styleId="Pagination">
    <w:name w:val="Pagination"/>
    <w:basedOn w:val="Normal"/>
    <w:next w:val="Normal"/>
    <w:qFormat/>
    <w:rsid w:val="00FA364E"/>
    <w:pPr>
      <w:spacing w:after="0" w:line="240" w:lineRule="auto"/>
    </w:pPr>
  </w:style>
  <w:style w:type="paragraph" w:customStyle="1" w:styleId="IndentedNumbering">
    <w:name w:val="Indented Numbering"/>
    <w:basedOn w:val="CardNotUnderlinedFinal"/>
    <w:next w:val="Normal"/>
    <w:qFormat/>
    <w:rsid w:val="00FA364E"/>
  </w:style>
  <w:style w:type="paragraph" w:customStyle="1" w:styleId="CardContinued1">
    <w:name w:val="Card Continued 1"/>
    <w:basedOn w:val="Normal"/>
    <w:next w:val="Normal"/>
    <w:qFormat/>
    <w:rsid w:val="00FA364E"/>
    <w:pPr>
      <w:spacing w:after="0" w:line="240" w:lineRule="auto"/>
    </w:pPr>
  </w:style>
  <w:style w:type="paragraph" w:customStyle="1" w:styleId="CardContinued2">
    <w:name w:val="Card Continued 2"/>
    <w:basedOn w:val="Circle"/>
    <w:next w:val="Normal"/>
    <w:qFormat/>
    <w:rsid w:val="00FA364E"/>
  </w:style>
  <w:style w:type="paragraph" w:customStyle="1" w:styleId="Clearformatting">
    <w:name w:val="Clear formatting"/>
    <w:basedOn w:val="Normal"/>
    <w:next w:val="IndentedLettering"/>
    <w:qFormat/>
    <w:rsid w:val="00FA364E"/>
    <w:pPr>
      <w:spacing w:after="0" w:line="240" w:lineRule="auto"/>
    </w:pPr>
  </w:style>
  <w:style w:type="paragraph" w:customStyle="1" w:styleId="SmallCardText">
    <w:name w:val="Small Card Text"/>
    <w:basedOn w:val="Lettering"/>
    <w:next w:val="FileName"/>
    <w:qFormat/>
    <w:rsid w:val="00FA364E"/>
  </w:style>
  <w:style w:type="paragraph" w:customStyle="1" w:styleId="TAGFONT">
    <w:name w:val="TAG FONT"/>
    <w:basedOn w:val="Normal"/>
    <w:next w:val="Pagination"/>
    <w:autoRedefine/>
    <w:qFormat/>
    <w:rsid w:val="00FA364E"/>
    <w:pPr>
      <w:spacing w:after="0" w:line="240" w:lineRule="auto"/>
    </w:pPr>
  </w:style>
  <w:style w:type="character" w:customStyle="1" w:styleId="LanguageStrikeChar">
    <w:name w:val="Language Strike Char"/>
    <w:locked/>
    <w:rsid w:val="00FA364E"/>
  </w:style>
  <w:style w:type="paragraph" w:customStyle="1" w:styleId="LanguageStrike">
    <w:name w:val="Language Strike"/>
    <w:basedOn w:val="Normal"/>
    <w:next w:val="Normal"/>
    <w:uiPriority w:val="99"/>
    <w:qFormat/>
    <w:rsid w:val="00FA364E"/>
    <w:pPr>
      <w:spacing w:after="0" w:line="240" w:lineRule="auto"/>
    </w:pPr>
  </w:style>
  <w:style w:type="character" w:customStyle="1" w:styleId="8pointChar">
    <w:name w:val="8 point Char"/>
    <w:locked/>
    <w:rsid w:val="00FA364E"/>
  </w:style>
  <w:style w:type="paragraph" w:customStyle="1" w:styleId="8point">
    <w:name w:val="8 point"/>
    <w:basedOn w:val="Normal"/>
    <w:next w:val="fullstory"/>
    <w:qFormat/>
    <w:rsid w:val="00FA364E"/>
    <w:pPr>
      <w:spacing w:after="0" w:line="240" w:lineRule="auto"/>
    </w:pPr>
  </w:style>
  <w:style w:type="character" w:customStyle="1" w:styleId="citationunderlineChar">
    <w:name w:val="citation/underline Char"/>
    <w:locked/>
    <w:rsid w:val="00FA364E"/>
  </w:style>
  <w:style w:type="paragraph" w:customStyle="1" w:styleId="citationunderline">
    <w:name w:val="citation/underline"/>
    <w:autoRedefine/>
    <w:qFormat/>
    <w:rsid w:val="00FA364E"/>
    <w:pPr>
      <w:spacing w:after="200" w:line="276" w:lineRule="auto"/>
    </w:pPr>
  </w:style>
  <w:style w:type="paragraph" w:customStyle="1" w:styleId="Style60">
    <w:name w:val="Style 6"/>
    <w:next w:val="8point"/>
    <w:qFormat/>
    <w:rsid w:val="00FA364E"/>
    <w:pPr>
      <w:spacing w:after="200" w:line="276" w:lineRule="auto"/>
    </w:pPr>
  </w:style>
  <w:style w:type="paragraph" w:customStyle="1" w:styleId="Citation-Complete">
    <w:name w:val="Citation - Complete"/>
    <w:basedOn w:val="Normal"/>
    <w:next w:val="Lettering"/>
    <w:link w:val="Citation-CompleteChar"/>
    <w:autoRedefine/>
    <w:qFormat/>
    <w:rsid w:val="00FA364E"/>
    <w:pPr>
      <w:spacing w:after="0" w:line="240" w:lineRule="auto"/>
    </w:pPr>
  </w:style>
  <w:style w:type="paragraph" w:customStyle="1" w:styleId="Citation-FirstLine">
    <w:name w:val="Citation - First Line"/>
    <w:basedOn w:val="Normal"/>
    <w:next w:val="Style4"/>
    <w:autoRedefine/>
    <w:qFormat/>
    <w:rsid w:val="00FA364E"/>
    <w:pPr>
      <w:spacing w:after="0" w:line="240" w:lineRule="auto"/>
    </w:pPr>
  </w:style>
  <w:style w:type="character" w:customStyle="1" w:styleId="DateCitesAuthorCharChar">
    <w:name w:val="DateCitesAuthor Char Char"/>
    <w:locked/>
    <w:rsid w:val="00FA364E"/>
  </w:style>
  <w:style w:type="paragraph" w:customStyle="1" w:styleId="DateCitesAuthorChar">
    <w:name w:val="DateCitesAuthor Char"/>
    <w:basedOn w:val="Normal"/>
    <w:qFormat/>
    <w:rsid w:val="00FA364E"/>
    <w:pPr>
      <w:spacing w:after="0" w:line="240" w:lineRule="auto"/>
    </w:pPr>
  </w:style>
  <w:style w:type="paragraph" w:customStyle="1" w:styleId="articlebodynormaltext">
    <w:name w:val="articlebody_normaltext"/>
    <w:basedOn w:val="Normal"/>
    <w:next w:val="Citation-Complete"/>
    <w:qFormat/>
    <w:rsid w:val="00FA364E"/>
    <w:pPr>
      <w:spacing w:after="0" w:line="240" w:lineRule="auto"/>
    </w:pPr>
  </w:style>
  <w:style w:type="paragraph" w:customStyle="1" w:styleId="2909F619802848F09E01365C32F34654">
    <w:name w:val="2909F619802848F09E01365C32F34654"/>
    <w:next w:val="Citation-FirstLine"/>
    <w:uiPriority w:val="99"/>
    <w:qFormat/>
    <w:rsid w:val="00FA364E"/>
    <w:pPr>
      <w:spacing w:after="200" w:line="276" w:lineRule="auto"/>
    </w:pPr>
  </w:style>
  <w:style w:type="paragraph" w:customStyle="1" w:styleId="D345FF3D873148C5AE3FBF3267827368">
    <w:name w:val="D345FF3D873148C5AE3FBF3267827368"/>
    <w:uiPriority w:val="99"/>
    <w:qFormat/>
    <w:rsid w:val="00FA364E"/>
    <w:pPr>
      <w:spacing w:after="200" w:line="276" w:lineRule="auto"/>
    </w:pPr>
  </w:style>
  <w:style w:type="paragraph" w:customStyle="1" w:styleId="targetcaption">
    <w:name w:val="targetcaption"/>
    <w:basedOn w:val="Normal"/>
    <w:next w:val="2909F619802848F09E01365C32F34654"/>
    <w:qFormat/>
    <w:rsid w:val="00FA364E"/>
    <w:pPr>
      <w:spacing w:after="0" w:line="240" w:lineRule="auto"/>
    </w:pPr>
  </w:style>
  <w:style w:type="paragraph" w:customStyle="1" w:styleId="Tag12">
    <w:name w:val="Tag12"/>
    <w:basedOn w:val="Normal"/>
    <w:next w:val="Smalltext"/>
    <w:qFormat/>
    <w:rsid w:val="00FA364E"/>
    <w:pPr>
      <w:spacing w:after="0" w:line="240" w:lineRule="auto"/>
    </w:pPr>
  </w:style>
  <w:style w:type="character" w:customStyle="1" w:styleId="StyleStyle411pt1Char">
    <w:name w:val="Style Style4 + 11 pt1 Char"/>
    <w:locked/>
    <w:rsid w:val="00FA364E"/>
  </w:style>
  <w:style w:type="paragraph" w:customStyle="1" w:styleId="StyleStyle411pt1">
    <w:name w:val="Style Style4 + 11 pt1"/>
    <w:basedOn w:val="Normal"/>
    <w:next w:val="cards0"/>
    <w:qFormat/>
    <w:rsid w:val="00FA364E"/>
    <w:pPr>
      <w:spacing w:after="0" w:line="240" w:lineRule="auto"/>
    </w:pPr>
  </w:style>
  <w:style w:type="paragraph" w:customStyle="1" w:styleId="CM5">
    <w:name w:val="CM5"/>
    <w:basedOn w:val="Normal"/>
    <w:qFormat/>
    <w:rsid w:val="00FA364E"/>
    <w:pPr>
      <w:spacing w:after="0" w:line="240" w:lineRule="auto"/>
    </w:pPr>
  </w:style>
  <w:style w:type="paragraph" w:customStyle="1" w:styleId="CM9">
    <w:name w:val="CM9"/>
    <w:basedOn w:val="Normal"/>
    <w:uiPriority w:val="99"/>
    <w:qFormat/>
    <w:rsid w:val="00FA364E"/>
    <w:pPr>
      <w:spacing w:after="0" w:line="240" w:lineRule="auto"/>
    </w:pPr>
  </w:style>
  <w:style w:type="paragraph" w:customStyle="1" w:styleId="CM6">
    <w:name w:val="CM6"/>
    <w:basedOn w:val="Normal"/>
    <w:uiPriority w:val="99"/>
    <w:qFormat/>
    <w:rsid w:val="00FA364E"/>
    <w:pPr>
      <w:spacing w:after="0" w:line="240" w:lineRule="auto"/>
    </w:pPr>
  </w:style>
  <w:style w:type="paragraph" w:customStyle="1" w:styleId="boldness">
    <w:name w:val="boldness"/>
    <w:basedOn w:val="Normal"/>
    <w:next w:val="TagCite"/>
    <w:qFormat/>
    <w:rsid w:val="00FA364E"/>
    <w:pPr>
      <w:spacing w:after="0" w:line="240" w:lineRule="auto"/>
    </w:pPr>
  </w:style>
  <w:style w:type="character" w:customStyle="1" w:styleId="UnderlineCardChar0">
    <w:name w:val="UnderlineCard Char"/>
    <w:locked/>
    <w:rsid w:val="00FA364E"/>
  </w:style>
  <w:style w:type="paragraph" w:customStyle="1" w:styleId="UnderlineCard0">
    <w:name w:val="UnderlineCard"/>
    <w:basedOn w:val="Heading4"/>
    <w:next w:val="CM6"/>
    <w:qFormat/>
    <w:rsid w:val="00FA364E"/>
    <w:pPr>
      <w:spacing w:before="200" w:line="240" w:lineRule="auto"/>
    </w:pPr>
    <w:rPr>
      <w:iCs w:val="0"/>
      <w:sz w:val="22"/>
    </w:rPr>
  </w:style>
  <w:style w:type="paragraph" w:customStyle="1" w:styleId="CM21">
    <w:name w:val="CM21"/>
    <w:basedOn w:val="Normal"/>
    <w:uiPriority w:val="99"/>
    <w:qFormat/>
    <w:rsid w:val="00FA364E"/>
    <w:pPr>
      <w:spacing w:after="0" w:line="240" w:lineRule="auto"/>
    </w:pPr>
  </w:style>
  <w:style w:type="paragraph" w:customStyle="1" w:styleId="CM22">
    <w:name w:val="CM22"/>
    <w:basedOn w:val="Normal"/>
    <w:uiPriority w:val="99"/>
    <w:qFormat/>
    <w:rsid w:val="00FA364E"/>
    <w:pPr>
      <w:spacing w:after="0" w:line="240" w:lineRule="auto"/>
    </w:pPr>
  </w:style>
  <w:style w:type="paragraph" w:customStyle="1" w:styleId="CM4">
    <w:name w:val="CM4"/>
    <w:basedOn w:val="Normal"/>
    <w:uiPriority w:val="99"/>
    <w:qFormat/>
    <w:rsid w:val="00FA364E"/>
    <w:pPr>
      <w:spacing w:after="0" w:line="240" w:lineRule="auto"/>
    </w:pPr>
  </w:style>
  <w:style w:type="paragraph" w:customStyle="1" w:styleId="Pa10">
    <w:name w:val="Pa10"/>
    <w:basedOn w:val="Normal"/>
    <w:uiPriority w:val="99"/>
    <w:qFormat/>
    <w:rsid w:val="00FA364E"/>
    <w:pPr>
      <w:spacing w:after="0" w:line="240" w:lineRule="auto"/>
    </w:pPr>
  </w:style>
  <w:style w:type="paragraph" w:customStyle="1" w:styleId="Pa31">
    <w:name w:val="Pa3+1"/>
    <w:basedOn w:val="Normal"/>
    <w:uiPriority w:val="99"/>
    <w:qFormat/>
    <w:rsid w:val="00FA364E"/>
    <w:pPr>
      <w:spacing w:after="0" w:line="240" w:lineRule="auto"/>
    </w:pPr>
  </w:style>
  <w:style w:type="paragraph" w:customStyle="1" w:styleId="Pa1">
    <w:name w:val="Pa1"/>
    <w:basedOn w:val="Normal"/>
    <w:qFormat/>
    <w:rsid w:val="00FA364E"/>
    <w:pPr>
      <w:spacing w:after="0" w:line="240" w:lineRule="auto"/>
    </w:pPr>
  </w:style>
  <w:style w:type="paragraph" w:customStyle="1" w:styleId="Pa2">
    <w:name w:val="Pa2"/>
    <w:basedOn w:val="Normal"/>
    <w:uiPriority w:val="99"/>
    <w:qFormat/>
    <w:rsid w:val="00FA364E"/>
    <w:pPr>
      <w:spacing w:after="0" w:line="240" w:lineRule="auto"/>
    </w:pPr>
  </w:style>
  <w:style w:type="paragraph" w:customStyle="1" w:styleId="FreeFormA">
    <w:name w:val="Free Form A"/>
    <w:next w:val="Pa10"/>
    <w:uiPriority w:val="99"/>
    <w:qFormat/>
    <w:rsid w:val="00FA364E"/>
    <w:pPr>
      <w:spacing w:after="200" w:line="276" w:lineRule="auto"/>
    </w:pPr>
  </w:style>
  <w:style w:type="paragraph" w:customStyle="1" w:styleId="H4Tag">
    <w:name w:val="H4 (Tag)"/>
    <w:basedOn w:val="Normal"/>
    <w:next w:val="Pa31"/>
    <w:qFormat/>
    <w:rsid w:val="00FA364E"/>
    <w:pPr>
      <w:spacing w:after="0" w:line="240" w:lineRule="auto"/>
    </w:pPr>
  </w:style>
  <w:style w:type="character" w:customStyle="1" w:styleId="CardUpSize-LightChar">
    <w:name w:val="CardUpSize - Light Char"/>
    <w:basedOn w:val="DefaultParagraphFont"/>
    <w:locked/>
    <w:rsid w:val="00FA364E"/>
  </w:style>
  <w:style w:type="paragraph" w:customStyle="1" w:styleId="CardUpSize-Light">
    <w:name w:val="CardUpSize - Light"/>
    <w:basedOn w:val="Normal"/>
    <w:next w:val="Pa2"/>
    <w:qFormat/>
    <w:rsid w:val="00FA364E"/>
    <w:pPr>
      <w:spacing w:after="0" w:line="240" w:lineRule="auto"/>
    </w:pPr>
  </w:style>
  <w:style w:type="character" w:customStyle="1" w:styleId="CiteCardUpSize-HeavyChar">
    <w:name w:val="Cite // CardUpSize - Heavy Char"/>
    <w:basedOn w:val="DefaultParagraphFont"/>
    <w:locked/>
    <w:rsid w:val="00FA364E"/>
  </w:style>
  <w:style w:type="paragraph" w:customStyle="1" w:styleId="CiteCardUpSize-Heavy">
    <w:name w:val="Cite // CardUpSize - Heavy"/>
    <w:basedOn w:val="Normal"/>
    <w:next w:val="H4Tag"/>
    <w:qFormat/>
    <w:rsid w:val="00FA364E"/>
    <w:pPr>
      <w:spacing w:after="0" w:line="240" w:lineRule="auto"/>
    </w:pPr>
  </w:style>
  <w:style w:type="character" w:customStyle="1" w:styleId="HotRouteCharCharCharCharCharChar">
    <w:name w:val="Hot Route! Char Char Char Char Char Char"/>
    <w:locked/>
    <w:rsid w:val="00FA364E"/>
  </w:style>
  <w:style w:type="paragraph" w:customStyle="1" w:styleId="HotRouteCharCharCharCharChar">
    <w:name w:val="Hot Route! Char Char Char Char Char"/>
    <w:basedOn w:val="Normal"/>
    <w:next w:val="CardUpSize-Light"/>
    <w:qFormat/>
    <w:rsid w:val="00FA364E"/>
    <w:pPr>
      <w:spacing w:after="0" w:line="240" w:lineRule="auto"/>
    </w:pPr>
  </w:style>
  <w:style w:type="character" w:customStyle="1" w:styleId="SmallTextCharCharCharChar">
    <w:name w:val="Small Text Char Char Char Char"/>
    <w:locked/>
    <w:rsid w:val="00FA364E"/>
  </w:style>
  <w:style w:type="paragraph" w:customStyle="1" w:styleId="SmallTextCharCharChar">
    <w:name w:val="Small Text Char Char Char"/>
    <w:basedOn w:val="Normal"/>
    <w:next w:val="CiteCardUpSize-Heavy"/>
    <w:qFormat/>
    <w:rsid w:val="00FA364E"/>
    <w:pPr>
      <w:spacing w:after="0" w:line="240" w:lineRule="auto"/>
    </w:pPr>
  </w:style>
  <w:style w:type="character" w:customStyle="1" w:styleId="UnderlineCharCharCharCharCharCharCharChar">
    <w:name w:val="Underline Char Char Char Char Char Char Char Char"/>
    <w:basedOn w:val="DefaultParagraphFont"/>
    <w:locked/>
    <w:rsid w:val="00FA364E"/>
  </w:style>
  <w:style w:type="paragraph" w:customStyle="1" w:styleId="UnderlineCharCharCharCharCharCharChar">
    <w:name w:val="Underline Char Char Char Char Char Char Char"/>
    <w:basedOn w:val="Normal"/>
    <w:qFormat/>
    <w:rsid w:val="00FA364E"/>
    <w:pPr>
      <w:spacing w:after="0" w:line="240" w:lineRule="auto"/>
    </w:pPr>
  </w:style>
  <w:style w:type="character" w:customStyle="1" w:styleId="SmalltextCharCharCharChar0">
    <w:name w:val="Small text Char Char Char Char"/>
    <w:basedOn w:val="DefaultParagraphFont"/>
    <w:locked/>
    <w:rsid w:val="00FA364E"/>
  </w:style>
  <w:style w:type="paragraph" w:customStyle="1" w:styleId="SmalltextCharCharChar0">
    <w:name w:val="Small text Char Char Char"/>
    <w:basedOn w:val="Normal"/>
    <w:next w:val="Heading4"/>
    <w:qFormat/>
    <w:rsid w:val="00FA364E"/>
    <w:pPr>
      <w:spacing w:after="0" w:line="240" w:lineRule="auto"/>
    </w:pPr>
  </w:style>
  <w:style w:type="paragraph" w:customStyle="1" w:styleId="Tagandcite">
    <w:name w:val="Tag and cite"/>
    <w:basedOn w:val="Normal"/>
    <w:uiPriority w:val="99"/>
    <w:qFormat/>
    <w:rsid w:val="00FA364E"/>
    <w:pPr>
      <w:spacing w:after="0" w:line="240" w:lineRule="auto"/>
    </w:pPr>
  </w:style>
  <w:style w:type="paragraph" w:customStyle="1" w:styleId="Textbody">
    <w:name w:val="Text body"/>
    <w:basedOn w:val="SmalltextCharCharChar0"/>
    <w:next w:val="WW-Default"/>
    <w:qFormat/>
    <w:rsid w:val="00FA364E"/>
  </w:style>
  <w:style w:type="paragraph" w:customStyle="1" w:styleId="comments">
    <w:name w:val="comments"/>
    <w:basedOn w:val="Normal"/>
    <w:next w:val="Standard"/>
    <w:qFormat/>
    <w:rsid w:val="00FA364E"/>
    <w:pPr>
      <w:spacing w:after="0" w:line="240" w:lineRule="auto"/>
    </w:pPr>
  </w:style>
  <w:style w:type="paragraph" w:customStyle="1" w:styleId="Default1">
    <w:name w:val="Default1"/>
    <w:basedOn w:val="Normal"/>
    <w:uiPriority w:val="99"/>
    <w:qFormat/>
    <w:rsid w:val="00FA364E"/>
    <w:pPr>
      <w:spacing w:after="0" w:line="240" w:lineRule="auto"/>
    </w:pPr>
  </w:style>
  <w:style w:type="paragraph" w:customStyle="1" w:styleId="NFAPWPheader">
    <w:name w:val="NFAP WP header"/>
    <w:basedOn w:val="Normal"/>
    <w:uiPriority w:val="99"/>
    <w:qFormat/>
    <w:rsid w:val="00FA364E"/>
    <w:pPr>
      <w:spacing w:after="0" w:line="240" w:lineRule="auto"/>
    </w:pPr>
  </w:style>
  <w:style w:type="character" w:customStyle="1" w:styleId="UnderlinedCardTextChar">
    <w:name w:val="Underlined Card Text Char"/>
    <w:locked/>
    <w:rsid w:val="00FA364E"/>
  </w:style>
  <w:style w:type="paragraph" w:customStyle="1" w:styleId="UnderlinedCardText">
    <w:name w:val="Underlined Card Text"/>
    <w:basedOn w:val="Normal"/>
    <w:next w:val="Circled"/>
    <w:qFormat/>
    <w:rsid w:val="00FA364E"/>
    <w:pPr>
      <w:spacing w:after="0" w:line="240" w:lineRule="auto"/>
    </w:pPr>
  </w:style>
  <w:style w:type="character" w:customStyle="1" w:styleId="cardtextemphasisChar">
    <w:name w:val="card text emphasis Char"/>
    <w:locked/>
    <w:rsid w:val="00FA364E"/>
  </w:style>
  <w:style w:type="paragraph" w:customStyle="1" w:styleId="cardtextemphasis">
    <w:name w:val="card text emphasis"/>
    <w:basedOn w:val="Circled"/>
    <w:next w:val="MinimizedText"/>
    <w:qFormat/>
    <w:rsid w:val="00FA364E"/>
    <w:pPr>
      <w:spacing w:line="240" w:lineRule="auto"/>
    </w:pPr>
    <w:rPr>
      <w:rFonts w:eastAsiaTheme="minorHAnsi"/>
      <w:b w:val="0"/>
      <w:szCs w:val="22"/>
      <w:u w:val="none"/>
    </w:rPr>
  </w:style>
  <w:style w:type="character" w:customStyle="1" w:styleId="CiteCharCharChar">
    <w:name w:val="Cite Char Char Char"/>
    <w:locked/>
    <w:rsid w:val="00FA364E"/>
  </w:style>
  <w:style w:type="paragraph" w:customStyle="1" w:styleId="CiteCharChar">
    <w:name w:val="Cite Char Char"/>
    <w:basedOn w:val="Normal"/>
    <w:next w:val="Normal"/>
    <w:qFormat/>
    <w:rsid w:val="00FA364E"/>
    <w:pPr>
      <w:spacing w:after="0" w:line="240" w:lineRule="auto"/>
    </w:pPr>
  </w:style>
  <w:style w:type="character" w:customStyle="1" w:styleId="CiteCardChar">
    <w:name w:val="Cite_Card Char"/>
    <w:locked/>
    <w:rsid w:val="00FA364E"/>
  </w:style>
  <w:style w:type="paragraph" w:customStyle="1" w:styleId="CiteCard">
    <w:name w:val="Cite_Card"/>
    <w:next w:val="CiteCharChar"/>
    <w:qFormat/>
    <w:rsid w:val="00FA364E"/>
    <w:pPr>
      <w:spacing w:after="200" w:line="276" w:lineRule="auto"/>
    </w:pPr>
  </w:style>
  <w:style w:type="character" w:customStyle="1" w:styleId="BoldandUnderlineCharChar2">
    <w:name w:val="Bold and Underline Char Char2"/>
    <w:locked/>
    <w:rsid w:val="00FA364E"/>
  </w:style>
  <w:style w:type="paragraph" w:customStyle="1" w:styleId="BoldandUnderlineChar">
    <w:name w:val="Bold and Underline Char"/>
    <w:basedOn w:val="Normal"/>
    <w:next w:val="UnreadText"/>
    <w:qFormat/>
    <w:rsid w:val="00FA364E"/>
    <w:pPr>
      <w:spacing w:after="0" w:line="240" w:lineRule="auto"/>
    </w:pPr>
  </w:style>
  <w:style w:type="paragraph" w:customStyle="1" w:styleId="CiteCardCharChar">
    <w:name w:val="Cite_Card Char Char"/>
    <w:autoRedefine/>
    <w:qFormat/>
    <w:rsid w:val="00FA364E"/>
    <w:pPr>
      <w:spacing w:after="200" w:line="276" w:lineRule="auto"/>
    </w:pPr>
  </w:style>
  <w:style w:type="character" w:customStyle="1" w:styleId="CiteCardCharCharCharChar">
    <w:name w:val="Cite_Card Char Char Char Char"/>
    <w:locked/>
    <w:rsid w:val="00FA364E"/>
  </w:style>
  <w:style w:type="paragraph" w:customStyle="1" w:styleId="CiteCardCharCharChar">
    <w:name w:val="Cite_Card Char Char Char"/>
    <w:qFormat/>
    <w:rsid w:val="00FA364E"/>
    <w:pPr>
      <w:spacing w:after="200" w:line="276" w:lineRule="auto"/>
    </w:pPr>
  </w:style>
  <w:style w:type="paragraph" w:customStyle="1" w:styleId="heading0">
    <w:name w:val="heading"/>
    <w:basedOn w:val="Normal"/>
    <w:next w:val="BoldandUnderlineChar"/>
    <w:qFormat/>
    <w:rsid w:val="00FA364E"/>
    <w:pPr>
      <w:spacing w:after="0" w:line="240" w:lineRule="auto"/>
    </w:pPr>
  </w:style>
  <w:style w:type="character" w:customStyle="1" w:styleId="LittleChar">
    <w:name w:val="Little Char"/>
    <w:locked/>
    <w:rsid w:val="00FA364E"/>
  </w:style>
  <w:style w:type="paragraph" w:customStyle="1" w:styleId="Little">
    <w:name w:val="Little"/>
    <w:basedOn w:val="Normal"/>
    <w:qFormat/>
    <w:rsid w:val="00FA364E"/>
    <w:pPr>
      <w:spacing w:after="0" w:line="240" w:lineRule="auto"/>
    </w:pPr>
  </w:style>
  <w:style w:type="character" w:customStyle="1" w:styleId="DebateHeaderChar">
    <w:name w:val="Debate Header Char"/>
    <w:locked/>
    <w:rsid w:val="00FA364E"/>
  </w:style>
  <w:style w:type="paragraph" w:customStyle="1" w:styleId="DebateHeader">
    <w:name w:val="Debate Header"/>
    <w:basedOn w:val="Normal"/>
    <w:next w:val="Normal"/>
    <w:autoRedefine/>
    <w:uiPriority w:val="99"/>
    <w:qFormat/>
    <w:rsid w:val="00FA364E"/>
    <w:pPr>
      <w:spacing w:after="0" w:line="240" w:lineRule="auto"/>
    </w:pPr>
  </w:style>
  <w:style w:type="paragraph" w:customStyle="1" w:styleId="articletitle0">
    <w:name w:val="article_title"/>
    <w:basedOn w:val="Normal"/>
    <w:qFormat/>
    <w:rsid w:val="00FA364E"/>
    <w:pPr>
      <w:spacing w:after="0" w:line="240" w:lineRule="auto"/>
    </w:pPr>
  </w:style>
  <w:style w:type="character" w:customStyle="1" w:styleId="UnhighlightedChar">
    <w:name w:val="Unhighlighted Char"/>
    <w:locked/>
    <w:rsid w:val="00FA364E"/>
  </w:style>
  <w:style w:type="paragraph" w:customStyle="1" w:styleId="Unhighlighted">
    <w:name w:val="Unhighlighted"/>
    <w:basedOn w:val="Normal"/>
    <w:next w:val="TagCite1"/>
    <w:autoRedefine/>
    <w:qFormat/>
    <w:rsid w:val="00FA364E"/>
    <w:pPr>
      <w:spacing w:after="0" w:line="240" w:lineRule="auto"/>
    </w:pPr>
  </w:style>
  <w:style w:type="paragraph" w:customStyle="1" w:styleId="Caption1">
    <w:name w:val="Caption1"/>
    <w:basedOn w:val="Normal"/>
    <w:qFormat/>
    <w:rsid w:val="00FA364E"/>
    <w:pPr>
      <w:spacing w:after="0" w:line="240" w:lineRule="auto"/>
    </w:pPr>
  </w:style>
  <w:style w:type="character" w:customStyle="1" w:styleId="StylecardUnderlineChar">
    <w:name w:val="Style card + Underline Char"/>
    <w:locked/>
    <w:rsid w:val="00FA364E"/>
  </w:style>
  <w:style w:type="paragraph" w:customStyle="1" w:styleId="StylecardUnderline">
    <w:name w:val="Style card + Underline"/>
    <w:basedOn w:val="CiteSpacing"/>
    <w:next w:val="Unhighlighted"/>
    <w:qFormat/>
    <w:rsid w:val="00FA364E"/>
    <w:pPr>
      <w:spacing w:line="240" w:lineRule="auto"/>
    </w:pPr>
  </w:style>
  <w:style w:type="paragraph" w:customStyle="1" w:styleId="TagF3">
    <w:name w:val="Tag (F3)"/>
    <w:next w:val="Caption1"/>
    <w:qFormat/>
    <w:rsid w:val="00FA364E"/>
    <w:pPr>
      <w:spacing w:after="200" w:line="276" w:lineRule="auto"/>
    </w:pPr>
  </w:style>
  <w:style w:type="paragraph" w:customStyle="1" w:styleId="i1">
    <w:name w:val="i1"/>
    <w:basedOn w:val="Normal"/>
    <w:uiPriority w:val="99"/>
    <w:qFormat/>
    <w:rsid w:val="00FA364E"/>
    <w:pPr>
      <w:spacing w:after="0" w:line="240" w:lineRule="auto"/>
    </w:pPr>
  </w:style>
  <w:style w:type="paragraph" w:customStyle="1" w:styleId="style14">
    <w:name w:val="style14"/>
    <w:basedOn w:val="Normal"/>
    <w:next w:val="Heading1"/>
    <w:qFormat/>
    <w:rsid w:val="00FA364E"/>
    <w:pPr>
      <w:spacing w:after="0" w:line="240" w:lineRule="auto"/>
    </w:pPr>
  </w:style>
  <w:style w:type="paragraph" w:customStyle="1" w:styleId="CardTagCite1Char">
    <w:name w:val="Card Tag + Cite #1 Char"/>
    <w:basedOn w:val="Normal"/>
    <w:qFormat/>
    <w:rsid w:val="00FA364E"/>
    <w:pPr>
      <w:spacing w:after="0" w:line="240" w:lineRule="auto"/>
    </w:pPr>
  </w:style>
  <w:style w:type="paragraph" w:customStyle="1" w:styleId="articlebody">
    <w:name w:val="articlebody"/>
    <w:basedOn w:val="Normal"/>
    <w:next w:val="i1"/>
    <w:qFormat/>
    <w:rsid w:val="00FA364E"/>
    <w:pPr>
      <w:spacing w:after="0" w:line="240" w:lineRule="auto"/>
    </w:pPr>
  </w:style>
  <w:style w:type="character" w:customStyle="1" w:styleId="CiteCardCharCharCharCharCharCharCharChar">
    <w:name w:val="Cite_Card Char Char Char Char Char Char Char Char"/>
    <w:locked/>
    <w:rsid w:val="00FA364E"/>
  </w:style>
  <w:style w:type="paragraph" w:customStyle="1" w:styleId="CiteCardCharCharCharCharCharCharChar">
    <w:name w:val="Cite_Card Char Char Char Char Char Char Char"/>
    <w:next w:val="CardTagCite1Char"/>
    <w:autoRedefine/>
    <w:qFormat/>
    <w:rsid w:val="00FA364E"/>
    <w:pPr>
      <w:spacing w:after="200" w:line="276" w:lineRule="auto"/>
    </w:pPr>
  </w:style>
  <w:style w:type="paragraph" w:customStyle="1" w:styleId="foldie">
    <w:name w:val="foldie"/>
    <w:basedOn w:val="BoldandUnderlineChar"/>
    <w:next w:val="HotRoute0"/>
    <w:qFormat/>
    <w:rsid w:val="00FA364E"/>
  </w:style>
  <w:style w:type="paragraph" w:customStyle="1" w:styleId="billtextsection">
    <w:name w:val="bill_text_section"/>
    <w:basedOn w:val="Normal"/>
    <w:next w:val="articlebody"/>
    <w:qFormat/>
    <w:rsid w:val="00FA364E"/>
    <w:pPr>
      <w:spacing w:after="0" w:line="240" w:lineRule="auto"/>
    </w:pPr>
  </w:style>
  <w:style w:type="character" w:customStyle="1" w:styleId="CiteNormalChar">
    <w:name w:val="Cite Normal Char"/>
    <w:locked/>
    <w:rsid w:val="00FA364E"/>
  </w:style>
  <w:style w:type="paragraph" w:customStyle="1" w:styleId="Pa3">
    <w:name w:val="Pa3"/>
    <w:basedOn w:val="Normal"/>
    <w:uiPriority w:val="99"/>
    <w:qFormat/>
    <w:rsid w:val="00FA364E"/>
    <w:pPr>
      <w:spacing w:after="0" w:line="240" w:lineRule="auto"/>
    </w:pPr>
  </w:style>
  <w:style w:type="character" w:customStyle="1" w:styleId="NormaltextCharChar">
    <w:name w:val="Normal text Char Char"/>
    <w:locked/>
    <w:rsid w:val="00FA364E"/>
  </w:style>
  <w:style w:type="paragraph" w:customStyle="1" w:styleId="Normaltext0">
    <w:name w:val="Normal text"/>
    <w:basedOn w:val="Normal"/>
    <w:autoRedefine/>
    <w:qFormat/>
    <w:rsid w:val="00FA364E"/>
    <w:pPr>
      <w:spacing w:after="0" w:line="240" w:lineRule="auto"/>
    </w:pPr>
  </w:style>
  <w:style w:type="character" w:customStyle="1" w:styleId="underlinedcardChar1">
    <w:name w:val="underlined card Char"/>
    <w:locked/>
    <w:rsid w:val="00FA364E"/>
  </w:style>
  <w:style w:type="paragraph" w:customStyle="1" w:styleId="underlinedcard1">
    <w:name w:val="underlined card"/>
    <w:basedOn w:val="Normal"/>
    <w:next w:val="Pa3"/>
    <w:autoRedefine/>
    <w:qFormat/>
    <w:rsid w:val="00FA364E"/>
    <w:pPr>
      <w:spacing w:after="0" w:line="240" w:lineRule="auto"/>
    </w:pPr>
  </w:style>
  <w:style w:type="character" w:customStyle="1" w:styleId="Debate-CardTagandCite-F6Char">
    <w:name w:val="Debate- Card Tag and Cite- F6 Char"/>
    <w:locked/>
    <w:rsid w:val="00FA364E"/>
  </w:style>
  <w:style w:type="paragraph" w:customStyle="1" w:styleId="Debate-CardTagandCite-F6">
    <w:name w:val="Debate- Card Tag and Cite- F6"/>
    <w:basedOn w:val="Normal"/>
    <w:next w:val="Normaltext0"/>
    <w:qFormat/>
    <w:rsid w:val="00FA364E"/>
    <w:pPr>
      <w:spacing w:after="0" w:line="240" w:lineRule="auto"/>
    </w:pPr>
  </w:style>
  <w:style w:type="paragraph" w:customStyle="1" w:styleId="BLOCKTITLE3">
    <w:name w:val="BLOCK TITLE"/>
    <w:basedOn w:val="Normal"/>
    <w:uiPriority w:val="99"/>
    <w:qFormat/>
    <w:rsid w:val="00FA364E"/>
    <w:pPr>
      <w:spacing w:after="0" w:line="240" w:lineRule="auto"/>
    </w:pPr>
  </w:style>
  <w:style w:type="paragraph" w:customStyle="1" w:styleId="StyleNormalWeb10pt">
    <w:name w:val="Style Normal (Web) + 10 pt"/>
    <w:basedOn w:val="Title"/>
    <w:next w:val="Boldunderline1"/>
    <w:qFormat/>
    <w:rsid w:val="00FA364E"/>
    <w:pPr>
      <w:pBdr>
        <w:bottom w:val="none" w:sz="0" w:space="0" w:color="auto"/>
      </w:pBdr>
      <w:spacing w:after="0"/>
      <w:contextualSpacing w:val="0"/>
    </w:pPr>
    <w:rPr>
      <w:rFonts w:ascii="Georgia" w:hAnsi="Georgia"/>
      <w:bCs w:val="0"/>
      <w:u w:val="none"/>
    </w:rPr>
  </w:style>
  <w:style w:type="character" w:customStyle="1" w:styleId="cardChar">
    <w:name w:val="%card Char"/>
    <w:locked/>
    <w:rsid w:val="00FA364E"/>
  </w:style>
  <w:style w:type="paragraph" w:customStyle="1" w:styleId="card">
    <w:name w:val="%card"/>
    <w:basedOn w:val="Normal"/>
    <w:next w:val="BLOCKTITLE3"/>
    <w:qFormat/>
    <w:rsid w:val="00FA364E"/>
    <w:pPr>
      <w:spacing w:after="0" w:line="240" w:lineRule="auto"/>
    </w:pPr>
  </w:style>
  <w:style w:type="character" w:customStyle="1" w:styleId="UnunderlinedTextChar">
    <w:name w:val="Ununderlined Text Char"/>
    <w:locked/>
    <w:rsid w:val="00FA364E"/>
  </w:style>
  <w:style w:type="paragraph" w:customStyle="1" w:styleId="UnunderlinedText">
    <w:name w:val="Ununderlined Text"/>
    <w:basedOn w:val="Normal"/>
    <w:next w:val="card"/>
    <w:autoRedefine/>
    <w:qFormat/>
    <w:rsid w:val="00FA364E"/>
    <w:pPr>
      <w:spacing w:after="0" w:line="240" w:lineRule="auto"/>
    </w:pPr>
  </w:style>
  <w:style w:type="character" w:customStyle="1" w:styleId="ReallyfuckingsmallCharCharCharChar">
    <w:name w:val="Really fucking small Char Char Char Char"/>
    <w:locked/>
    <w:rsid w:val="00FA364E"/>
  </w:style>
  <w:style w:type="paragraph" w:customStyle="1" w:styleId="ReallyfuckingsmallCharCharChar">
    <w:name w:val="Really fucking small Char Char Char"/>
    <w:basedOn w:val="Normal"/>
    <w:next w:val="NoSpacing"/>
    <w:qFormat/>
    <w:rsid w:val="00FA364E"/>
    <w:pPr>
      <w:spacing w:after="0" w:line="240" w:lineRule="auto"/>
    </w:pPr>
  </w:style>
  <w:style w:type="character" w:customStyle="1" w:styleId="CardDownx1Char">
    <w:name w:val="CardDown x1 Char"/>
    <w:locked/>
    <w:rsid w:val="00FA364E"/>
  </w:style>
  <w:style w:type="paragraph" w:customStyle="1" w:styleId="CardDownx1">
    <w:name w:val="CardDown x1"/>
    <w:basedOn w:val="Normal"/>
    <w:next w:val="Regular"/>
    <w:qFormat/>
    <w:rsid w:val="00FA364E"/>
    <w:pPr>
      <w:spacing w:after="0" w:line="240" w:lineRule="auto"/>
    </w:pPr>
  </w:style>
  <w:style w:type="paragraph" w:customStyle="1" w:styleId="CardDownx15">
    <w:name w:val="CardDown x1.5"/>
    <w:basedOn w:val="Normal"/>
    <w:qFormat/>
    <w:rsid w:val="00FA364E"/>
    <w:pPr>
      <w:spacing w:after="0" w:line="240" w:lineRule="auto"/>
    </w:pPr>
  </w:style>
  <w:style w:type="paragraph" w:customStyle="1" w:styleId="Reallyfuckingsmall">
    <w:name w:val="Really fucking small"/>
    <w:basedOn w:val="Normal"/>
    <w:qFormat/>
    <w:rsid w:val="00FA364E"/>
    <w:pPr>
      <w:spacing w:after="0" w:line="240" w:lineRule="auto"/>
    </w:pPr>
  </w:style>
  <w:style w:type="character" w:customStyle="1" w:styleId="FullCiteChar">
    <w:name w:val="Full Cite Char"/>
    <w:locked/>
    <w:rsid w:val="00FA364E"/>
  </w:style>
  <w:style w:type="paragraph" w:customStyle="1" w:styleId="FullCite">
    <w:name w:val="Full Cite"/>
    <w:basedOn w:val="Normal"/>
    <w:next w:val="Normal"/>
    <w:qFormat/>
    <w:rsid w:val="00FA364E"/>
    <w:pPr>
      <w:spacing w:after="0" w:line="240" w:lineRule="auto"/>
    </w:pPr>
  </w:style>
  <w:style w:type="paragraph" w:customStyle="1" w:styleId="CiteTag">
    <w:name w:val="Cite/Tag"/>
    <w:basedOn w:val="Normal"/>
    <w:uiPriority w:val="99"/>
    <w:qFormat/>
    <w:rsid w:val="00FA364E"/>
    <w:pPr>
      <w:spacing w:after="0" w:line="240" w:lineRule="auto"/>
    </w:pPr>
  </w:style>
  <w:style w:type="paragraph" w:customStyle="1" w:styleId="cardtext4">
    <w:name w:val="cardtext"/>
    <w:basedOn w:val="Normal"/>
    <w:next w:val="Reallyfuckingsmall"/>
    <w:qFormat/>
    <w:rsid w:val="00FA364E"/>
    <w:pPr>
      <w:spacing w:after="0" w:line="240" w:lineRule="auto"/>
    </w:pPr>
  </w:style>
  <w:style w:type="paragraph" w:customStyle="1" w:styleId="Heading5SizeDown">
    <w:name w:val="Heading 5 Size Down"/>
    <w:basedOn w:val="Normal"/>
    <w:autoRedefine/>
    <w:qFormat/>
    <w:rsid w:val="00FA364E"/>
    <w:pPr>
      <w:spacing w:after="0" w:line="240" w:lineRule="auto"/>
    </w:pPr>
  </w:style>
  <w:style w:type="character" w:customStyle="1" w:styleId="evidencetextChar">
    <w:name w:val="evidence text Char"/>
    <w:locked/>
    <w:rsid w:val="00FA364E"/>
  </w:style>
  <w:style w:type="character" w:customStyle="1" w:styleId="StyleStyleArialNarrow9ptLeft-075ArialNarrowChar">
    <w:name w:val="Style Style Arial Narrow 9 pt Left:  -0.75&quot; + Arial Narrow Char"/>
    <w:locked/>
    <w:rsid w:val="00FA364E"/>
  </w:style>
  <w:style w:type="paragraph" w:customStyle="1" w:styleId="StyleStyleArialNarrow9ptLeft-075ArialNarrow">
    <w:name w:val="Style Style Arial Narrow 9 pt Left:  -0.75&quot; + Arial Narrow"/>
    <w:basedOn w:val="Normal"/>
    <w:next w:val="Heading5SizeDown"/>
    <w:qFormat/>
    <w:rsid w:val="00FA364E"/>
    <w:pPr>
      <w:spacing w:after="0" w:line="240" w:lineRule="auto"/>
    </w:pPr>
  </w:style>
  <w:style w:type="character" w:customStyle="1" w:styleId="StyleStyleCardTextLeft-075Right0Char">
    <w:name w:val="Style Style Card Text + Left:  -0.75&quot; + Right:  0&quot; Char"/>
    <w:locked/>
    <w:rsid w:val="00FA364E"/>
  </w:style>
  <w:style w:type="paragraph" w:customStyle="1" w:styleId="StyleStyleCardTextLeft-075Right0">
    <w:name w:val="Style Style Card Text + Left:  -0.75&quot; + Right:  0&quot;"/>
    <w:basedOn w:val="Normal"/>
    <w:next w:val="evidencetext"/>
    <w:autoRedefine/>
    <w:qFormat/>
    <w:rsid w:val="00FA364E"/>
    <w:pPr>
      <w:spacing w:after="0" w:line="240" w:lineRule="auto"/>
    </w:pPr>
  </w:style>
  <w:style w:type="paragraph" w:customStyle="1" w:styleId="ecxmsonormal">
    <w:name w:val="ecxmsonormal"/>
    <w:basedOn w:val="Normal"/>
    <w:qFormat/>
    <w:rsid w:val="00FA364E"/>
    <w:pPr>
      <w:spacing w:after="0" w:line="240" w:lineRule="auto"/>
    </w:pPr>
  </w:style>
  <w:style w:type="character" w:customStyle="1" w:styleId="DebateUnderlineBoldChar">
    <w:name w:val="Debate Underline Bold Char"/>
    <w:locked/>
    <w:rsid w:val="00FA364E"/>
  </w:style>
  <w:style w:type="paragraph" w:customStyle="1" w:styleId="DebateUnderlineBold">
    <w:name w:val="Debate Underline Bold"/>
    <w:basedOn w:val="Cardtext0"/>
    <w:qFormat/>
    <w:rsid w:val="00FA364E"/>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FA364E"/>
  </w:style>
  <w:style w:type="paragraph" w:customStyle="1" w:styleId="StyleArialNarrow12ptBoldLeft-075">
    <w:name w:val="Style Arial Narrow 12 pt Bold Left:  -0.75&quot;"/>
    <w:basedOn w:val="Normal"/>
    <w:next w:val="ecxmsonormal"/>
    <w:qFormat/>
    <w:rsid w:val="00FA364E"/>
    <w:pPr>
      <w:spacing w:after="0" w:line="240" w:lineRule="auto"/>
    </w:pPr>
  </w:style>
  <w:style w:type="character" w:customStyle="1" w:styleId="StyleStyleevidencetextBorderSinglesolidlineAuto05Char">
    <w:name w:val="Style Style evidence text + Border: : (Single solid line Auto  0.5 ... Char"/>
    <w:locked/>
    <w:rsid w:val="00FA364E"/>
  </w:style>
  <w:style w:type="paragraph" w:customStyle="1" w:styleId="StyleStyleevidencetextBorderSinglesolidlineAuto05">
    <w:name w:val="Style Style evidence text + Border: : (Single solid line Auto  0.5 ..."/>
    <w:basedOn w:val="Normal"/>
    <w:next w:val="DebateUnderlineBold"/>
    <w:qFormat/>
    <w:rsid w:val="00FA364E"/>
    <w:pPr>
      <w:spacing w:after="0" w:line="240" w:lineRule="auto"/>
    </w:pPr>
  </w:style>
  <w:style w:type="character" w:customStyle="1" w:styleId="StyleevidencetextBorderSinglesolidlineAuto05ptLChar">
    <w:name w:val="Style evidence text + Border: : (Single solid line Auto  0.5 pt L... Char"/>
    <w:locked/>
    <w:rsid w:val="00FA364E"/>
  </w:style>
  <w:style w:type="paragraph" w:customStyle="1" w:styleId="StyleevidencetextBorderSinglesolidlineAuto05ptL">
    <w:name w:val="Style evidence text + Border: : (Single solid line Auto  0.5 pt L..."/>
    <w:basedOn w:val="CiteTag"/>
    <w:next w:val="StyleArialNarrow12ptBoldLeft-075"/>
    <w:qFormat/>
    <w:rsid w:val="00FA364E"/>
  </w:style>
  <w:style w:type="character" w:customStyle="1" w:styleId="HighlightingChar">
    <w:name w:val="Highlighting Char"/>
    <w:locked/>
    <w:rsid w:val="00FA364E"/>
  </w:style>
  <w:style w:type="paragraph" w:customStyle="1" w:styleId="Highlighting">
    <w:name w:val="Highlighting"/>
    <w:basedOn w:val="Normal"/>
    <w:next w:val="StyleStyleevidencetextBorderSinglesolidlineAuto05"/>
    <w:autoRedefine/>
    <w:qFormat/>
    <w:rsid w:val="00FA364E"/>
    <w:pPr>
      <w:spacing w:after="0" w:line="240" w:lineRule="auto"/>
    </w:pPr>
  </w:style>
  <w:style w:type="paragraph" w:customStyle="1" w:styleId="CiteCharCharCharChar">
    <w:name w:val="Cite Char Char Char Char"/>
    <w:basedOn w:val="Normal"/>
    <w:next w:val="Normal"/>
    <w:qFormat/>
    <w:rsid w:val="00FA364E"/>
    <w:pPr>
      <w:spacing w:after="0" w:line="240" w:lineRule="auto"/>
    </w:pPr>
  </w:style>
  <w:style w:type="character" w:customStyle="1" w:styleId="UnderliningCharChar1CharCharChar">
    <w:name w:val="Underlining Char Char1 Char Char Char"/>
    <w:locked/>
    <w:rsid w:val="00FA364E"/>
  </w:style>
  <w:style w:type="paragraph" w:customStyle="1" w:styleId="UnderliningCharChar1CharChar">
    <w:name w:val="Underlining Char Char1 Char Char"/>
    <w:basedOn w:val="Normal"/>
    <w:next w:val="Normal"/>
    <w:qFormat/>
    <w:rsid w:val="00FA364E"/>
    <w:pPr>
      <w:spacing w:after="0" w:line="240" w:lineRule="auto"/>
    </w:pPr>
  </w:style>
  <w:style w:type="character" w:customStyle="1" w:styleId="CiteCharCharCharCharCharChar">
    <w:name w:val="Cite Char Char Char Char Char Char"/>
    <w:locked/>
    <w:rsid w:val="00FA364E"/>
  </w:style>
  <w:style w:type="paragraph" w:customStyle="1" w:styleId="CiteCharCharCharCharChar">
    <w:name w:val="Cite Char Char Char Char Char"/>
    <w:basedOn w:val="Normal"/>
    <w:next w:val="Normal"/>
    <w:qFormat/>
    <w:rsid w:val="00FA364E"/>
    <w:pPr>
      <w:spacing w:after="0" w:line="240" w:lineRule="auto"/>
    </w:pPr>
  </w:style>
  <w:style w:type="character" w:customStyle="1" w:styleId="UnderliningCharCharChar">
    <w:name w:val="Underlining Char Char Char"/>
    <w:locked/>
    <w:rsid w:val="00FA364E"/>
  </w:style>
  <w:style w:type="paragraph" w:customStyle="1" w:styleId="UnderliningCharChar">
    <w:name w:val="Underlining Char Char"/>
    <w:basedOn w:val="Normal"/>
    <w:next w:val="Normal"/>
    <w:qFormat/>
    <w:rsid w:val="00FA364E"/>
    <w:pPr>
      <w:spacing w:after="0" w:line="240" w:lineRule="auto"/>
    </w:pPr>
  </w:style>
  <w:style w:type="paragraph" w:customStyle="1" w:styleId="Style120">
    <w:name w:val="Style 12"/>
    <w:qFormat/>
    <w:rsid w:val="00FA364E"/>
    <w:pPr>
      <w:spacing w:after="200" w:line="276" w:lineRule="auto"/>
    </w:pPr>
  </w:style>
  <w:style w:type="paragraph" w:customStyle="1" w:styleId="Style7">
    <w:name w:val="Style 7"/>
    <w:next w:val="CiteCharCharCharCharChar"/>
    <w:qFormat/>
    <w:rsid w:val="00FA364E"/>
    <w:pPr>
      <w:spacing w:after="200" w:line="276" w:lineRule="auto"/>
    </w:pPr>
  </w:style>
  <w:style w:type="paragraph" w:customStyle="1" w:styleId="Style9">
    <w:name w:val="Style 9"/>
    <w:qFormat/>
    <w:rsid w:val="00FA364E"/>
    <w:pPr>
      <w:spacing w:after="200" w:line="276" w:lineRule="auto"/>
    </w:pPr>
  </w:style>
  <w:style w:type="paragraph" w:customStyle="1" w:styleId="Emphasis3">
    <w:name w:val="Emphasis3"/>
    <w:next w:val="UnderliningCharChar"/>
    <w:qFormat/>
    <w:rsid w:val="00FA364E"/>
    <w:pPr>
      <w:spacing w:after="200" w:line="276" w:lineRule="auto"/>
    </w:pPr>
  </w:style>
  <w:style w:type="paragraph" w:customStyle="1" w:styleId="SmallCard">
    <w:name w:val="Small Card"/>
    <w:basedOn w:val="Normal"/>
    <w:next w:val="Style7"/>
    <w:uiPriority w:val="99"/>
    <w:qFormat/>
    <w:rsid w:val="00FA364E"/>
    <w:pPr>
      <w:spacing w:after="0" w:line="240" w:lineRule="auto"/>
    </w:pPr>
  </w:style>
  <w:style w:type="paragraph" w:customStyle="1" w:styleId="BreifTitle">
    <w:name w:val="Breif Title"/>
    <w:basedOn w:val="Normal"/>
    <w:next w:val="Style9"/>
    <w:autoRedefine/>
    <w:uiPriority w:val="99"/>
    <w:qFormat/>
    <w:rsid w:val="00FA364E"/>
    <w:pPr>
      <w:spacing w:after="0" w:line="240" w:lineRule="auto"/>
    </w:pPr>
  </w:style>
  <w:style w:type="paragraph" w:customStyle="1" w:styleId="Normal10pt">
    <w:name w:val="Normal + 10 pt"/>
    <w:basedOn w:val="Normal"/>
    <w:next w:val="Emphasis3"/>
    <w:uiPriority w:val="99"/>
    <w:qFormat/>
    <w:rsid w:val="00FA364E"/>
    <w:pPr>
      <w:spacing w:after="0" w:line="240" w:lineRule="auto"/>
    </w:pPr>
  </w:style>
  <w:style w:type="paragraph" w:customStyle="1" w:styleId="formfldssel">
    <w:name w:val="formfldssel"/>
    <w:basedOn w:val="Normal"/>
    <w:qFormat/>
    <w:rsid w:val="00FA364E"/>
    <w:pPr>
      <w:spacing w:after="0" w:line="240" w:lineRule="auto"/>
    </w:pPr>
  </w:style>
  <w:style w:type="paragraph" w:customStyle="1" w:styleId="hpleftlk">
    <w:name w:val="hpleftlk"/>
    <w:basedOn w:val="Normal"/>
    <w:next w:val="SmallCard"/>
    <w:qFormat/>
    <w:rsid w:val="00FA364E"/>
    <w:pPr>
      <w:spacing w:after="0" w:line="240" w:lineRule="auto"/>
    </w:pPr>
  </w:style>
  <w:style w:type="paragraph" w:customStyle="1" w:styleId="lblu">
    <w:name w:val="lblu"/>
    <w:basedOn w:val="Normal"/>
    <w:next w:val="BreifTitle"/>
    <w:qFormat/>
    <w:rsid w:val="00FA364E"/>
    <w:pPr>
      <w:spacing w:after="0" w:line="240" w:lineRule="auto"/>
    </w:pPr>
  </w:style>
  <w:style w:type="paragraph" w:customStyle="1" w:styleId="Underlinestyle">
    <w:name w:val="Underlinestyle"/>
    <w:basedOn w:val="Normal"/>
    <w:next w:val="Normal10pt"/>
    <w:qFormat/>
    <w:rsid w:val="00FA364E"/>
    <w:pPr>
      <w:spacing w:after="0" w:line="240" w:lineRule="auto"/>
    </w:pPr>
  </w:style>
  <w:style w:type="paragraph" w:customStyle="1" w:styleId="DebateCiteCharChar">
    <w:name w:val="Debate Cite Char Char"/>
    <w:basedOn w:val="Normal"/>
    <w:next w:val="formfldssel"/>
    <w:autoRedefine/>
    <w:qFormat/>
    <w:rsid w:val="00FA364E"/>
    <w:pPr>
      <w:spacing w:after="0" w:line="240" w:lineRule="auto"/>
    </w:pPr>
  </w:style>
  <w:style w:type="paragraph" w:customStyle="1" w:styleId="StyleTagandCiteFranklinGothicDemi">
    <w:name w:val="Style Tag and Cite + Franklin Gothic Demi"/>
    <w:basedOn w:val="HotRoute"/>
    <w:next w:val="lblu"/>
    <w:autoRedefine/>
    <w:uiPriority w:val="99"/>
    <w:qFormat/>
    <w:rsid w:val="00FA364E"/>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FA364E"/>
  </w:style>
  <w:style w:type="paragraph" w:customStyle="1" w:styleId="CiteCard0">
    <w:name w:val="Cite/Card"/>
    <w:basedOn w:val="Normal"/>
    <w:next w:val="StyleTagandCiteFranklinGothicDemi"/>
    <w:qFormat/>
    <w:rsid w:val="00FA364E"/>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FA364E"/>
    <w:pPr>
      <w:spacing w:after="0" w:line="240" w:lineRule="auto"/>
    </w:pPr>
  </w:style>
  <w:style w:type="paragraph" w:customStyle="1" w:styleId="title-bold-medium">
    <w:name w:val="title-bold-medium"/>
    <w:basedOn w:val="Normal"/>
    <w:next w:val="TagCite2"/>
    <w:uiPriority w:val="99"/>
    <w:qFormat/>
    <w:rsid w:val="00FA364E"/>
    <w:pPr>
      <w:spacing w:after="0" w:line="240" w:lineRule="auto"/>
    </w:pPr>
  </w:style>
  <w:style w:type="paragraph" w:customStyle="1" w:styleId="lact">
    <w:name w:val="lact"/>
    <w:basedOn w:val="Normal"/>
    <w:next w:val="CiteCard0"/>
    <w:uiPriority w:val="99"/>
    <w:qFormat/>
    <w:rsid w:val="00FA364E"/>
    <w:pPr>
      <w:spacing w:after="0" w:line="240" w:lineRule="auto"/>
    </w:pPr>
  </w:style>
  <w:style w:type="paragraph" w:customStyle="1" w:styleId="shellscontentions">
    <w:name w:val="shells/contentions"/>
    <w:basedOn w:val="DebateCiteCharChar"/>
    <w:next w:val="tagCharCharCharCharCharCharChar"/>
    <w:uiPriority w:val="99"/>
    <w:qFormat/>
    <w:rsid w:val="00FA364E"/>
  </w:style>
  <w:style w:type="paragraph" w:customStyle="1" w:styleId="BriefTitle1">
    <w:name w:val="Brief Title 1"/>
    <w:basedOn w:val="Normal"/>
    <w:next w:val="title-bold-medium"/>
    <w:uiPriority w:val="99"/>
    <w:qFormat/>
    <w:rsid w:val="00FA364E"/>
    <w:pPr>
      <w:spacing w:after="0" w:line="240" w:lineRule="auto"/>
    </w:pPr>
  </w:style>
  <w:style w:type="paragraph" w:customStyle="1" w:styleId="ShellTitles">
    <w:name w:val="ShellTitles"/>
    <w:basedOn w:val="Normal"/>
    <w:next w:val="shellscontentions"/>
    <w:uiPriority w:val="99"/>
    <w:qFormat/>
    <w:rsid w:val="00FA364E"/>
    <w:pPr>
      <w:spacing w:after="0" w:line="240" w:lineRule="auto"/>
    </w:pPr>
  </w:style>
  <w:style w:type="paragraph" w:customStyle="1" w:styleId="ToRead">
    <w:name w:val="To Read"/>
    <w:basedOn w:val="Normal"/>
    <w:uiPriority w:val="99"/>
    <w:qFormat/>
    <w:rsid w:val="00FA364E"/>
    <w:pPr>
      <w:spacing w:after="0" w:line="240" w:lineRule="auto"/>
    </w:pPr>
  </w:style>
  <w:style w:type="paragraph" w:customStyle="1" w:styleId="Style21">
    <w:name w:val="Style 2"/>
    <w:basedOn w:val="Normal"/>
    <w:next w:val="ShellTitles"/>
    <w:uiPriority w:val="99"/>
    <w:qFormat/>
    <w:rsid w:val="00FA364E"/>
    <w:pPr>
      <w:spacing w:after="0" w:line="240" w:lineRule="auto"/>
    </w:pPr>
  </w:style>
  <w:style w:type="paragraph" w:customStyle="1" w:styleId="Style40">
    <w:name w:val="Style 4"/>
    <w:basedOn w:val="Normal"/>
    <w:uiPriority w:val="99"/>
    <w:qFormat/>
    <w:rsid w:val="00FA364E"/>
    <w:pPr>
      <w:spacing w:after="0" w:line="240" w:lineRule="auto"/>
    </w:pPr>
  </w:style>
  <w:style w:type="paragraph" w:customStyle="1" w:styleId="CM10">
    <w:name w:val="CM10"/>
    <w:basedOn w:val="Normal"/>
    <w:uiPriority w:val="99"/>
    <w:qFormat/>
    <w:rsid w:val="00FA364E"/>
    <w:pPr>
      <w:spacing w:after="0" w:line="240" w:lineRule="auto"/>
    </w:pPr>
  </w:style>
  <w:style w:type="paragraph" w:customStyle="1" w:styleId="OffensiveLanguage">
    <w:name w:val="Offensive Language"/>
    <w:basedOn w:val="Normal"/>
    <w:next w:val="Normal"/>
    <w:qFormat/>
    <w:rsid w:val="00FA364E"/>
    <w:pPr>
      <w:spacing w:after="0" w:line="240" w:lineRule="auto"/>
    </w:pPr>
  </w:style>
  <w:style w:type="paragraph" w:customStyle="1" w:styleId="clearformatting0">
    <w:name w:val="clear formatting"/>
    <w:basedOn w:val="Normal"/>
    <w:next w:val="Style40"/>
    <w:qFormat/>
    <w:rsid w:val="00FA364E"/>
    <w:pPr>
      <w:spacing w:after="0" w:line="240" w:lineRule="auto"/>
    </w:pPr>
  </w:style>
  <w:style w:type="paragraph" w:customStyle="1" w:styleId="Style18">
    <w:name w:val="Style 18"/>
    <w:next w:val="CM10"/>
    <w:uiPriority w:val="99"/>
    <w:qFormat/>
    <w:rsid w:val="00FA364E"/>
    <w:pPr>
      <w:spacing w:after="200" w:line="276" w:lineRule="auto"/>
    </w:pPr>
  </w:style>
  <w:style w:type="paragraph" w:customStyle="1" w:styleId="formfld">
    <w:name w:val="formfld"/>
    <w:basedOn w:val="Normal"/>
    <w:next w:val="OffensiveLanguage"/>
    <w:qFormat/>
    <w:rsid w:val="00FA364E"/>
    <w:pPr>
      <w:spacing w:after="0" w:line="240" w:lineRule="auto"/>
    </w:pPr>
  </w:style>
  <w:style w:type="paragraph" w:customStyle="1" w:styleId="Caption3">
    <w:name w:val="Caption3"/>
    <w:basedOn w:val="Normal"/>
    <w:next w:val="clearformatting0"/>
    <w:uiPriority w:val="99"/>
    <w:qFormat/>
    <w:rsid w:val="00FA364E"/>
    <w:pPr>
      <w:spacing w:after="0" w:line="240" w:lineRule="auto"/>
    </w:pPr>
  </w:style>
  <w:style w:type="paragraph" w:customStyle="1" w:styleId="teaserpermalink">
    <w:name w:val="teaser_permalink"/>
    <w:basedOn w:val="Normal"/>
    <w:next w:val="Style18"/>
    <w:uiPriority w:val="99"/>
    <w:qFormat/>
    <w:rsid w:val="00FA364E"/>
    <w:pPr>
      <w:spacing w:after="0" w:line="240" w:lineRule="auto"/>
    </w:pPr>
  </w:style>
  <w:style w:type="character" w:styleId="BookTitle">
    <w:name w:val="Book Title"/>
    <w:basedOn w:val="DefaultParagraphFont"/>
    <w:qFormat/>
    <w:rsid w:val="00FA364E"/>
    <w:rPr>
      <w:b/>
      <w:bCs/>
      <w:i/>
      <w:iCs/>
      <w:spacing w:val="5"/>
    </w:rPr>
  </w:style>
  <w:style w:type="character" w:customStyle="1" w:styleId="Heading7Char1">
    <w:name w:val="Heading 7 Char1"/>
    <w:basedOn w:val="DefaultParagraphFont"/>
    <w:semiHidden/>
    <w:rsid w:val="00FA364E"/>
  </w:style>
  <w:style w:type="character" w:customStyle="1" w:styleId="Heading8Char1">
    <w:name w:val="Heading 8 Char1"/>
    <w:basedOn w:val="DefaultParagraphFont"/>
    <w:semiHidden/>
    <w:rsid w:val="00FA364E"/>
  </w:style>
  <w:style w:type="character" w:customStyle="1" w:styleId="Heading9Char1">
    <w:name w:val="Heading 9 Char1"/>
    <w:basedOn w:val="DefaultParagraphFont"/>
    <w:semiHidden/>
    <w:rsid w:val="00FA364E"/>
  </w:style>
  <w:style w:type="character" w:customStyle="1" w:styleId="sup1">
    <w:name w:val="sup1"/>
    <w:rsid w:val="00FA364E"/>
  </w:style>
  <w:style w:type="character" w:customStyle="1" w:styleId="pgnum1">
    <w:name w:val="pgnum1"/>
    <w:rsid w:val="00FA364E"/>
  </w:style>
  <w:style w:type="character" w:customStyle="1" w:styleId="nw">
    <w:name w:val="nw"/>
    <w:rsid w:val="00FA364E"/>
  </w:style>
  <w:style w:type="character" w:customStyle="1" w:styleId="CardsHighlight">
    <w:name w:val="Cards Highlight"/>
    <w:uiPriority w:val="1"/>
    <w:rsid w:val="00FA364E"/>
  </w:style>
  <w:style w:type="character" w:customStyle="1" w:styleId="apple">
    <w:name w:val="apple"/>
    <w:rsid w:val="00FA364E"/>
  </w:style>
  <w:style w:type="character" w:customStyle="1" w:styleId="inhoud">
    <w:name w:val="inhoud"/>
    <w:rsid w:val="00FA364E"/>
  </w:style>
  <w:style w:type="character" w:customStyle="1" w:styleId="CardsUnderlined">
    <w:name w:val="Cards Underlined"/>
    <w:qFormat/>
    <w:rsid w:val="00FA364E"/>
  </w:style>
  <w:style w:type="character" w:customStyle="1" w:styleId="Cites-AuthorDate">
    <w:name w:val="Cites-Author/Date"/>
    <w:qFormat/>
    <w:rsid w:val="00FA364E"/>
  </w:style>
  <w:style w:type="character" w:customStyle="1" w:styleId="StyleCardtextChar10pt">
    <w:name w:val="Style Card text Char + 10 pt"/>
    <w:rsid w:val="00FA364E"/>
  </w:style>
  <w:style w:type="character" w:customStyle="1" w:styleId="UnderliningChar2">
    <w:name w:val="Underlining Char2"/>
    <w:rsid w:val="00FA364E"/>
  </w:style>
  <w:style w:type="character" w:customStyle="1" w:styleId="UnderliningChar1">
    <w:name w:val="Underlining Char1"/>
    <w:rsid w:val="00FA364E"/>
  </w:style>
  <w:style w:type="character" w:customStyle="1" w:styleId="smcaps">
    <w:name w:val="smcaps"/>
    <w:rsid w:val="00FA364E"/>
  </w:style>
  <w:style w:type="character" w:customStyle="1" w:styleId="Style1Char2">
    <w:name w:val="Style1 Char2"/>
    <w:rsid w:val="00FA364E"/>
  </w:style>
  <w:style w:type="character" w:customStyle="1" w:styleId="inside-head1">
    <w:name w:val="inside-head1"/>
    <w:rsid w:val="00FA364E"/>
  </w:style>
  <w:style w:type="character" w:customStyle="1" w:styleId="datestamp1">
    <w:name w:val="datestamp1"/>
    <w:rsid w:val="00FA364E"/>
  </w:style>
  <w:style w:type="character" w:customStyle="1" w:styleId="pagetools1">
    <w:name w:val="pagetools1"/>
    <w:rsid w:val="00FA364E"/>
  </w:style>
  <w:style w:type="character" w:customStyle="1" w:styleId="smallredtext">
    <w:name w:val="smallredtext"/>
    <w:rsid w:val="00FA364E"/>
  </w:style>
  <w:style w:type="character" w:customStyle="1" w:styleId="storyheading31">
    <w:name w:val="storyheading31"/>
    <w:rsid w:val="00FA364E"/>
  </w:style>
  <w:style w:type="character" w:customStyle="1" w:styleId="storydeck31">
    <w:name w:val="storydeck31"/>
    <w:rsid w:val="00FA364E"/>
  </w:style>
  <w:style w:type="character" w:customStyle="1" w:styleId="subtitle1">
    <w:name w:val="subtitle1"/>
    <w:rsid w:val="00FA364E"/>
  </w:style>
  <w:style w:type="character" w:customStyle="1" w:styleId="Title10">
    <w:name w:val="Title1"/>
    <w:rsid w:val="00FA364E"/>
  </w:style>
  <w:style w:type="character" w:customStyle="1" w:styleId="clsbiolink">
    <w:name w:val="clsbiolink"/>
    <w:rsid w:val="00FA364E"/>
  </w:style>
  <w:style w:type="character" w:customStyle="1" w:styleId="clssmaller">
    <w:name w:val="clssmaller"/>
    <w:rsid w:val="00FA364E"/>
  </w:style>
  <w:style w:type="character" w:customStyle="1" w:styleId="sm1">
    <w:name w:val="sm1"/>
    <w:rsid w:val="00FA364E"/>
  </w:style>
  <w:style w:type="character" w:customStyle="1" w:styleId="noindentChar">
    <w:name w:val="noindent Char"/>
    <w:rsid w:val="00FA364E"/>
  </w:style>
  <w:style w:type="character" w:customStyle="1" w:styleId="SmallChar1">
    <w:name w:val="Small Char1"/>
    <w:rsid w:val="00FA364E"/>
  </w:style>
  <w:style w:type="character" w:customStyle="1" w:styleId="fullcite0">
    <w:name w:val="fullcite"/>
    <w:rsid w:val="00FA364E"/>
  </w:style>
  <w:style w:type="character" w:customStyle="1" w:styleId="Style9ptThickunderline">
    <w:name w:val="Style 9 pt Thick underline"/>
    <w:rsid w:val="00FA364E"/>
  </w:style>
  <w:style w:type="character" w:customStyle="1" w:styleId="CardNotUnderlinedChar">
    <w:name w:val="Card Not Underlined Char"/>
    <w:rsid w:val="00FA364E"/>
  </w:style>
  <w:style w:type="character" w:customStyle="1" w:styleId="IndexHeadersCharChar">
    <w:name w:val="Index Headers Char Char"/>
    <w:rsid w:val="00FA364E"/>
  </w:style>
  <w:style w:type="character" w:customStyle="1" w:styleId="CircleChar1">
    <w:name w:val="Circle Char1"/>
    <w:rsid w:val="00FA364E"/>
  </w:style>
  <w:style w:type="character" w:customStyle="1" w:styleId="textmedium">
    <w:name w:val="textmedium"/>
    <w:rsid w:val="00FA364E"/>
  </w:style>
  <w:style w:type="character" w:customStyle="1" w:styleId="justify">
    <w:name w:val="justify"/>
    <w:rsid w:val="00FA364E"/>
  </w:style>
  <w:style w:type="character" w:customStyle="1" w:styleId="SmallCardTextChar">
    <w:name w:val="Small Card Text Char"/>
    <w:rsid w:val="00FA364E"/>
  </w:style>
  <w:style w:type="character" w:customStyle="1" w:styleId="tagChar30">
    <w:name w:val="tag Char3"/>
    <w:rsid w:val="00FA364E"/>
  </w:style>
  <w:style w:type="character" w:customStyle="1" w:styleId="medium-normal1">
    <w:name w:val="medium-normal1"/>
    <w:rsid w:val="00FA364E"/>
  </w:style>
  <w:style w:type="character" w:customStyle="1" w:styleId="inside-head">
    <w:name w:val="inside-head"/>
    <w:rsid w:val="00FA364E"/>
  </w:style>
  <w:style w:type="character" w:customStyle="1" w:styleId="awtw">
    <w:name w:val="awtw"/>
    <w:rsid w:val="00FA364E"/>
  </w:style>
  <w:style w:type="character" w:customStyle="1" w:styleId="CardText-Underlined">
    <w:name w:val="Card Text - Underlined"/>
    <w:rsid w:val="00FA364E"/>
  </w:style>
  <w:style w:type="character" w:customStyle="1" w:styleId="Citation-AuthorDate">
    <w:name w:val="Citation - Author/Date"/>
    <w:rsid w:val="00FA364E"/>
  </w:style>
  <w:style w:type="character" w:customStyle="1" w:styleId="ld3">
    <w:name w:val="ld3"/>
    <w:rsid w:val="00FA364E"/>
  </w:style>
  <w:style w:type="character" w:customStyle="1" w:styleId="5Notunderlined">
    <w:name w:val="5 Not underlined"/>
    <w:rsid w:val="00FA364E"/>
  </w:style>
  <w:style w:type="character" w:customStyle="1" w:styleId="postbody">
    <w:name w:val="postbody"/>
    <w:rsid w:val="00FA364E"/>
  </w:style>
  <w:style w:type="paragraph" w:styleId="EndnoteText">
    <w:name w:val="endnote text"/>
    <w:basedOn w:val="Normal"/>
    <w:link w:val="EndnoteTextChar1"/>
    <w:unhideWhenUsed/>
    <w:rsid w:val="00FA364E"/>
    <w:pPr>
      <w:spacing w:after="0" w:line="240" w:lineRule="auto"/>
    </w:pPr>
    <w:rPr>
      <w:sz w:val="20"/>
      <w:szCs w:val="20"/>
    </w:rPr>
  </w:style>
  <w:style w:type="character" w:customStyle="1" w:styleId="EndnoteTextChar1">
    <w:name w:val="Endnote Text Char1"/>
    <w:basedOn w:val="DefaultParagraphFont"/>
    <w:link w:val="EndnoteText"/>
    <w:rsid w:val="00FA364E"/>
    <w:rPr>
      <w:rFonts w:ascii="Calibri" w:hAnsi="Calibri"/>
      <w:sz w:val="20"/>
      <w:szCs w:val="20"/>
    </w:rPr>
  </w:style>
  <w:style w:type="character" w:customStyle="1" w:styleId="ssl4">
    <w:name w:val="ss_l4"/>
    <w:rsid w:val="00FA364E"/>
  </w:style>
  <w:style w:type="character" w:customStyle="1" w:styleId="stylestylebold12pt">
    <w:name w:val="stylestylebold12pt"/>
    <w:rsid w:val="00FA364E"/>
  </w:style>
  <w:style w:type="character" w:customStyle="1" w:styleId="externaledithide">
    <w:name w:val="external_edit_hide"/>
    <w:rsid w:val="00FA364E"/>
  </w:style>
  <w:style w:type="character" w:customStyle="1" w:styleId="grey10">
    <w:name w:val="grey10"/>
    <w:rsid w:val="00FA364E"/>
  </w:style>
  <w:style w:type="character" w:customStyle="1" w:styleId="CharacterStyle20">
    <w:name w:val="Character Style 20"/>
    <w:rsid w:val="00FA364E"/>
  </w:style>
  <w:style w:type="character" w:customStyle="1" w:styleId="Style11ptUnderlineBorderSinglesolidlineAuto05pt">
    <w:name w:val="Style 11 pt Underline Border: : (Single solid line Auto  0.5 pt..."/>
    <w:rsid w:val="00FA364E"/>
  </w:style>
  <w:style w:type="character" w:customStyle="1" w:styleId="A9">
    <w:name w:val="A9"/>
    <w:uiPriority w:val="99"/>
    <w:rsid w:val="00FA364E"/>
  </w:style>
  <w:style w:type="character" w:customStyle="1" w:styleId="A5">
    <w:name w:val="A5"/>
    <w:uiPriority w:val="99"/>
    <w:rsid w:val="00FA364E"/>
  </w:style>
  <w:style w:type="character" w:customStyle="1" w:styleId="underline1">
    <w:name w:val="underline1"/>
    <w:rsid w:val="00FA364E"/>
  </w:style>
  <w:style w:type="character" w:customStyle="1" w:styleId="see">
    <w:name w:val="see"/>
    <w:rsid w:val="00FA364E"/>
  </w:style>
  <w:style w:type="character" w:customStyle="1" w:styleId="CharacterStyle2">
    <w:name w:val="Character Style 2"/>
    <w:uiPriority w:val="99"/>
    <w:rsid w:val="00FA364E"/>
  </w:style>
  <w:style w:type="character" w:customStyle="1" w:styleId="lightblue">
    <w:name w:val="lightblue"/>
    <w:rsid w:val="00FA364E"/>
  </w:style>
  <w:style w:type="character" w:customStyle="1" w:styleId="centerheadlines">
    <w:name w:val="centerheadlines"/>
    <w:rsid w:val="00FA364E"/>
  </w:style>
  <w:style w:type="character" w:customStyle="1" w:styleId="datetime">
    <w:name w:val="datetime"/>
    <w:rsid w:val="00FA364E"/>
  </w:style>
  <w:style w:type="character" w:customStyle="1" w:styleId="info">
    <w:name w:val="info"/>
    <w:rsid w:val="00FA364E"/>
  </w:style>
  <w:style w:type="character" w:customStyle="1" w:styleId="datestory">
    <w:name w:val="datestory"/>
    <w:rsid w:val="00FA364E"/>
  </w:style>
  <w:style w:type="character" w:customStyle="1" w:styleId="A1">
    <w:name w:val="A1"/>
    <w:uiPriority w:val="99"/>
    <w:rsid w:val="00FA364E"/>
  </w:style>
  <w:style w:type="character" w:customStyle="1" w:styleId="-SmallText-">
    <w:name w:val="-Small Text-"/>
    <w:rsid w:val="00FA364E"/>
  </w:style>
  <w:style w:type="character" w:customStyle="1" w:styleId="goohl1">
    <w:name w:val="goohl1"/>
    <w:rsid w:val="00FA364E"/>
  </w:style>
  <w:style w:type="character" w:customStyle="1" w:styleId="goohl2">
    <w:name w:val="goohl2"/>
    <w:rsid w:val="00FA364E"/>
  </w:style>
  <w:style w:type="character" w:customStyle="1" w:styleId="goohl0">
    <w:name w:val="goohl0"/>
    <w:rsid w:val="00FA364E"/>
  </w:style>
  <w:style w:type="character" w:customStyle="1" w:styleId="StyleUnderlineBorderSinglesolidlineAuto05ptLinew">
    <w:name w:val="Style Underline Border: : (Single solid line Auto  0.5 pt Line w..."/>
    <w:basedOn w:val="DefaultParagraphFont"/>
    <w:rsid w:val="00FA364E"/>
  </w:style>
  <w:style w:type="character" w:customStyle="1" w:styleId="citeschar10">
    <w:name w:val="citeschar1"/>
    <w:basedOn w:val="DefaultParagraphFont"/>
    <w:rsid w:val="00FA364E"/>
  </w:style>
  <w:style w:type="character" w:customStyle="1" w:styleId="cardunderlinedchar0">
    <w:name w:val="cardunderlinedchar"/>
    <w:basedOn w:val="DefaultParagraphFont"/>
    <w:rsid w:val="00FA364E"/>
  </w:style>
  <w:style w:type="paragraph" w:customStyle="1" w:styleId="Style1CharChar">
    <w:name w:val="Style1 Char Char"/>
    <w:basedOn w:val="Normal"/>
    <w:qFormat/>
    <w:rsid w:val="00FA364E"/>
    <w:pPr>
      <w:spacing w:after="0" w:line="240" w:lineRule="auto"/>
    </w:pPr>
  </w:style>
  <w:style w:type="character" w:customStyle="1" w:styleId="Style1CharCharChar">
    <w:name w:val="Style1 Char Char Char"/>
    <w:locked/>
    <w:rsid w:val="00FA364E"/>
  </w:style>
  <w:style w:type="character" w:customStyle="1" w:styleId="FootnoteTextChar1">
    <w:name w:val="Footnote Text Char1"/>
    <w:basedOn w:val="DefaultParagraphFont"/>
    <w:rsid w:val="00FA364E"/>
    <w:rPr>
      <w:rFonts w:ascii="Georgia" w:hAnsi="Georgia"/>
      <w:sz w:val="20"/>
      <w:szCs w:val="20"/>
    </w:rPr>
  </w:style>
  <w:style w:type="character" w:customStyle="1" w:styleId="headline">
    <w:name w:val="headline"/>
    <w:rsid w:val="00FA364E"/>
  </w:style>
  <w:style w:type="character" w:customStyle="1" w:styleId="provider">
    <w:name w:val="provider"/>
    <w:basedOn w:val="DefaultParagraphFont"/>
    <w:rsid w:val="00FA364E"/>
  </w:style>
  <w:style w:type="character" w:customStyle="1" w:styleId="ilad">
    <w:name w:val="il_ad"/>
    <w:rsid w:val="00FA364E"/>
  </w:style>
  <w:style w:type="character" w:customStyle="1" w:styleId="grame">
    <w:name w:val="grame"/>
    <w:rsid w:val="00FA364E"/>
  </w:style>
  <w:style w:type="character" w:customStyle="1" w:styleId="spelle">
    <w:name w:val="spelle"/>
    <w:rsid w:val="00FA364E"/>
  </w:style>
  <w:style w:type="character" w:customStyle="1" w:styleId="vitstorybyline">
    <w:name w:val="vitstorybyline"/>
    <w:rsid w:val="00FA364E"/>
  </w:style>
  <w:style w:type="character" w:customStyle="1" w:styleId="yahoobuzzbadge-form">
    <w:name w:val="yahoobuzzbadge-form"/>
    <w:rsid w:val="00FA364E"/>
  </w:style>
  <w:style w:type="character" w:customStyle="1" w:styleId="tickerlinx">
    <w:name w:val="tickerlinx"/>
    <w:rsid w:val="00FA364E"/>
  </w:style>
  <w:style w:type="character" w:customStyle="1" w:styleId="post-author">
    <w:name w:val="post-author"/>
    <w:rsid w:val="00FA364E"/>
  </w:style>
  <w:style w:type="character" w:customStyle="1" w:styleId="post-timestamp">
    <w:name w:val="post-timestamp"/>
    <w:rsid w:val="00FA364E"/>
  </w:style>
  <w:style w:type="character" w:customStyle="1" w:styleId="mw-headline">
    <w:name w:val="mw-headline"/>
    <w:rsid w:val="00FA364E"/>
  </w:style>
  <w:style w:type="character" w:customStyle="1" w:styleId="month">
    <w:name w:val="month"/>
    <w:rsid w:val="00FA364E"/>
  </w:style>
  <w:style w:type="character" w:customStyle="1" w:styleId="2xBoldUnderline">
    <w:name w:val="2x_Bold_Underline"/>
    <w:rsid w:val="00FA364E"/>
  </w:style>
  <w:style w:type="character" w:customStyle="1" w:styleId="texttitlebigred">
    <w:name w:val="texttitlebigred"/>
    <w:rsid w:val="00FA364E"/>
  </w:style>
  <w:style w:type="character" w:customStyle="1" w:styleId="subtitles">
    <w:name w:val="subtitles"/>
    <w:rsid w:val="00FA364E"/>
  </w:style>
  <w:style w:type="character" w:customStyle="1" w:styleId="UnderlineCharChar1">
    <w:name w:val="Underline Char Char1"/>
    <w:rsid w:val="00FA364E"/>
  </w:style>
  <w:style w:type="character" w:customStyle="1" w:styleId="CiteCardChar1">
    <w:name w:val="Cite_Card Char1"/>
    <w:rsid w:val="00FA364E"/>
  </w:style>
  <w:style w:type="character" w:customStyle="1" w:styleId="ptitleinside">
    <w:name w:val="p_title_inside"/>
    <w:rsid w:val="00FA364E"/>
  </w:style>
  <w:style w:type="character" w:customStyle="1" w:styleId="paramv">
    <w:name w:val="paramv"/>
    <w:rsid w:val="00FA364E"/>
  </w:style>
  <w:style w:type="character" w:customStyle="1" w:styleId="quotepeekbase">
    <w:name w:val="quotepeekbase"/>
    <w:rsid w:val="00FA364E"/>
  </w:style>
  <w:style w:type="character" w:customStyle="1" w:styleId="symbol">
    <w:name w:val="symbol"/>
    <w:rsid w:val="00FA364E"/>
  </w:style>
  <w:style w:type="character" w:customStyle="1" w:styleId="data">
    <w:name w:val="data"/>
    <w:rsid w:val="00FA364E"/>
  </w:style>
  <w:style w:type="character" w:customStyle="1" w:styleId="cross-head">
    <w:name w:val="cross-head"/>
    <w:rsid w:val="00FA364E"/>
  </w:style>
  <w:style w:type="character" w:customStyle="1" w:styleId="scaps">
    <w:name w:val="scaps"/>
    <w:rsid w:val="00FA364E"/>
  </w:style>
  <w:style w:type="character" w:customStyle="1" w:styleId="pub-date">
    <w:name w:val="pub-date"/>
    <w:rsid w:val="00FA364E"/>
  </w:style>
  <w:style w:type="character" w:customStyle="1" w:styleId="StyleTimesNewRoman12ptBold">
    <w:name w:val="Style Times New Roman 12 pt Bold"/>
    <w:rsid w:val="00FA364E"/>
  </w:style>
  <w:style w:type="character" w:customStyle="1" w:styleId="AuthorDateF4">
    <w:name w:val="Author Date (F4)"/>
    <w:rsid w:val="00FA364E"/>
  </w:style>
  <w:style w:type="character" w:customStyle="1" w:styleId="BoldUnderlineF6">
    <w:name w:val="Bold Underline (F6)"/>
    <w:rsid w:val="00FA364E"/>
  </w:style>
  <w:style w:type="character" w:customStyle="1" w:styleId="grouptext">
    <w:name w:val="group_text"/>
    <w:rsid w:val="00FA364E"/>
  </w:style>
  <w:style w:type="character" w:customStyle="1" w:styleId="authors">
    <w:name w:val="authors"/>
    <w:rsid w:val="00FA364E"/>
  </w:style>
  <w:style w:type="character" w:customStyle="1" w:styleId="StyleArial12ptBoldItalic">
    <w:name w:val="Style Arial 12 pt Bold Italic"/>
    <w:rsid w:val="00FA364E"/>
  </w:style>
  <w:style w:type="character" w:customStyle="1" w:styleId="verdana12grey1">
    <w:name w:val="verdana12grey1"/>
    <w:rsid w:val="00FA364E"/>
  </w:style>
  <w:style w:type="character" w:customStyle="1" w:styleId="verdana9grey1a">
    <w:name w:val="verdana9grey1a"/>
    <w:rsid w:val="00FA364E"/>
  </w:style>
  <w:style w:type="character" w:customStyle="1" w:styleId="nn-twttr-share-btn">
    <w:name w:val="nn-twttr-share-btn"/>
    <w:rsid w:val="00FA364E"/>
  </w:style>
  <w:style w:type="character" w:customStyle="1" w:styleId="count">
    <w:name w:val="count"/>
    <w:rsid w:val="00FA364E"/>
  </w:style>
  <w:style w:type="character" w:customStyle="1" w:styleId="fbbuttontext">
    <w:name w:val="fb_button_text"/>
    <w:rsid w:val="00FA364E"/>
  </w:style>
  <w:style w:type="character" w:customStyle="1" w:styleId="comment-count">
    <w:name w:val="comment-count"/>
    <w:rsid w:val="00FA364E"/>
  </w:style>
  <w:style w:type="character" w:customStyle="1" w:styleId="comment-count-text">
    <w:name w:val="comment-count-text"/>
    <w:rsid w:val="00FA364E"/>
  </w:style>
  <w:style w:type="character" w:customStyle="1" w:styleId="author-name">
    <w:name w:val="author-name"/>
    <w:rsid w:val="00FA364E"/>
  </w:style>
  <w:style w:type="character" w:customStyle="1" w:styleId="lightheader">
    <w:name w:val="lightheader"/>
    <w:rsid w:val="00FA364E"/>
  </w:style>
  <w:style w:type="character" w:customStyle="1" w:styleId="CiteCardCharCharCharCharChar">
    <w:name w:val="Cite_Card Char Char Char Char Char"/>
    <w:rsid w:val="00FA364E"/>
  </w:style>
  <w:style w:type="character" w:customStyle="1" w:styleId="CiteCardCharCharCharCharCharChar">
    <w:name w:val="Cite_Card Char Char Char Char Char Char"/>
    <w:rsid w:val="00FA364E"/>
  </w:style>
  <w:style w:type="character" w:customStyle="1" w:styleId="yahoobuzzbadge">
    <w:name w:val="yahoobuzzbadge"/>
    <w:rsid w:val="00FA364E"/>
  </w:style>
  <w:style w:type="character" w:customStyle="1" w:styleId="fbsharecountinner">
    <w:name w:val="fb_share_count_inner"/>
    <w:rsid w:val="00FA364E"/>
  </w:style>
  <w:style w:type="character" w:customStyle="1" w:styleId="fbconnectbuttontext">
    <w:name w:val="fbconnectbutton_text"/>
    <w:rsid w:val="00FA364E"/>
  </w:style>
  <w:style w:type="paragraph" w:customStyle="1" w:styleId="Sourcename">
    <w:name w:val="Source name"/>
    <w:basedOn w:val="Normal"/>
    <w:qFormat/>
    <w:rsid w:val="00FA364E"/>
    <w:pPr>
      <w:spacing w:after="0" w:line="240" w:lineRule="auto"/>
    </w:pPr>
  </w:style>
  <w:style w:type="character" w:customStyle="1" w:styleId="SourcenameChar">
    <w:name w:val="Source name Char"/>
    <w:locked/>
    <w:rsid w:val="00FA364E"/>
  </w:style>
  <w:style w:type="character" w:customStyle="1" w:styleId="StrongEmphasis">
    <w:name w:val="Strong Emphasis"/>
    <w:rsid w:val="00FA364E"/>
  </w:style>
  <w:style w:type="character" w:customStyle="1" w:styleId="Caption2">
    <w:name w:val="Caption2"/>
    <w:rsid w:val="00FA364E"/>
  </w:style>
  <w:style w:type="character" w:customStyle="1" w:styleId="Style11ptItalicUnderline">
    <w:name w:val="Style 11 pt Italic Underline"/>
    <w:rsid w:val="00FA364E"/>
  </w:style>
  <w:style w:type="character" w:customStyle="1" w:styleId="Style11ptItalic">
    <w:name w:val="Style 11 pt Italic"/>
    <w:rsid w:val="00FA364E"/>
  </w:style>
  <w:style w:type="character" w:customStyle="1" w:styleId="Style6pt">
    <w:name w:val="Style 6 pt"/>
    <w:qFormat/>
    <w:rsid w:val="00FA364E"/>
  </w:style>
  <w:style w:type="character" w:customStyle="1" w:styleId="article-articlebody">
    <w:name w:val="article-articlebody"/>
    <w:basedOn w:val="DefaultParagraphFont"/>
    <w:rsid w:val="00FA364E"/>
  </w:style>
  <w:style w:type="character" w:customStyle="1" w:styleId="pageheader0">
    <w:name w:val="pageheader"/>
    <w:basedOn w:val="DefaultParagraphFont"/>
    <w:rsid w:val="00FA364E"/>
  </w:style>
  <w:style w:type="character" w:customStyle="1" w:styleId="AuthorCharChar">
    <w:name w:val="Author Char Char"/>
    <w:rsid w:val="00FA364E"/>
  </w:style>
  <w:style w:type="character" w:customStyle="1" w:styleId="smallchar0">
    <w:name w:val="smallchar"/>
    <w:basedOn w:val="DefaultParagraphFont"/>
    <w:rsid w:val="00FA364E"/>
  </w:style>
  <w:style w:type="character" w:customStyle="1" w:styleId="Shortcite">
    <w:name w:val="Shortcite"/>
    <w:rsid w:val="00FA364E"/>
  </w:style>
  <w:style w:type="character" w:customStyle="1" w:styleId="Longcite">
    <w:name w:val="Longcite"/>
    <w:rsid w:val="00FA364E"/>
  </w:style>
  <w:style w:type="character" w:customStyle="1" w:styleId="StyleStyle7pt8pt">
    <w:name w:val="Style Style 7 pt + 8 pt"/>
    <w:rsid w:val="00FA364E"/>
  </w:style>
  <w:style w:type="character" w:customStyle="1" w:styleId="StyleStyleThickunderlineBold1">
    <w:name w:val="Style Style Thick underline + Bold1"/>
    <w:rsid w:val="00FA364E"/>
  </w:style>
  <w:style w:type="character" w:customStyle="1" w:styleId="StyleUnderline2">
    <w:name w:val="Style Underline2"/>
    <w:rsid w:val="00FA364E"/>
  </w:style>
  <w:style w:type="character" w:customStyle="1" w:styleId="tagchar">
    <w:name w:val="tagchar"/>
    <w:basedOn w:val="DefaultParagraphFont"/>
    <w:rsid w:val="00FA364E"/>
  </w:style>
  <w:style w:type="character" w:customStyle="1" w:styleId="address">
    <w:name w:val="address"/>
    <w:rsid w:val="00FA364E"/>
  </w:style>
  <w:style w:type="character" w:customStyle="1" w:styleId="NormalizationChar">
    <w:name w:val="Normalization Char"/>
    <w:rsid w:val="00FA364E"/>
  </w:style>
  <w:style w:type="character" w:customStyle="1" w:styleId="maintextbldleft">
    <w:name w:val="maintextbldleft"/>
    <w:basedOn w:val="DefaultParagraphFont"/>
    <w:rsid w:val="00FA364E"/>
  </w:style>
  <w:style w:type="character" w:customStyle="1" w:styleId="maintextleft">
    <w:name w:val="maintextleft"/>
    <w:basedOn w:val="DefaultParagraphFont"/>
    <w:rsid w:val="00FA364E"/>
  </w:style>
  <w:style w:type="character" w:customStyle="1" w:styleId="highlight1">
    <w:name w:val="highlight"/>
    <w:rsid w:val="00FA364E"/>
  </w:style>
  <w:style w:type="character" w:customStyle="1" w:styleId="Shrinker">
    <w:name w:val="Shrinker"/>
    <w:rsid w:val="00FA364E"/>
  </w:style>
  <w:style w:type="character" w:customStyle="1" w:styleId="heading2char1">
    <w:name w:val="heading2char"/>
    <w:basedOn w:val="DefaultParagraphFont"/>
    <w:rsid w:val="00FA364E"/>
  </w:style>
  <w:style w:type="character" w:customStyle="1" w:styleId="heading3char1">
    <w:name w:val="heading3char1"/>
    <w:basedOn w:val="DefaultParagraphFont"/>
    <w:rsid w:val="00FA364E"/>
  </w:style>
  <w:style w:type="character" w:customStyle="1" w:styleId="underlinea">
    <w:name w:val="underlinea"/>
    <w:basedOn w:val="DefaultParagraphFont"/>
    <w:rsid w:val="00FA364E"/>
  </w:style>
  <w:style w:type="character" w:customStyle="1" w:styleId="StyleUnderlineChar9pt2">
    <w:name w:val="Style Underline Char + 9 pt2"/>
    <w:rsid w:val="00FA364E"/>
  </w:style>
  <w:style w:type="character" w:customStyle="1" w:styleId="StyleUnderlineChar9ptBold1">
    <w:name w:val="Style Underline Char + 9 pt Bold1"/>
    <w:rsid w:val="00FA364E"/>
  </w:style>
  <w:style w:type="character" w:customStyle="1" w:styleId="FontStyle329">
    <w:name w:val="Font Style329"/>
    <w:uiPriority w:val="99"/>
    <w:rsid w:val="00FA364E"/>
  </w:style>
  <w:style w:type="character" w:customStyle="1" w:styleId="styleboldunderline">
    <w:name w:val="styleboldunderline"/>
    <w:rsid w:val="00FA364E"/>
  </w:style>
  <w:style w:type="character" w:customStyle="1" w:styleId="FontStyle291">
    <w:name w:val="Font Style291"/>
    <w:uiPriority w:val="99"/>
    <w:rsid w:val="00FA364E"/>
  </w:style>
  <w:style w:type="character" w:customStyle="1" w:styleId="FontStyle232">
    <w:name w:val="Font Style232"/>
    <w:uiPriority w:val="99"/>
    <w:rsid w:val="00FA364E"/>
  </w:style>
  <w:style w:type="character" w:customStyle="1" w:styleId="MicroTextCharChar">
    <w:name w:val="MicroText Char Char"/>
    <w:rsid w:val="00FA364E"/>
  </w:style>
  <w:style w:type="character" w:customStyle="1" w:styleId="Hyperlink6">
    <w:name w:val="Hyperlink6"/>
    <w:rsid w:val="00FA364E"/>
  </w:style>
  <w:style w:type="character" w:customStyle="1" w:styleId="pmterms11">
    <w:name w:val="pmterms11"/>
    <w:rsid w:val="00FA364E"/>
  </w:style>
  <w:style w:type="character" w:customStyle="1" w:styleId="style61">
    <w:name w:val="style6"/>
    <w:rsid w:val="00FA364E"/>
  </w:style>
  <w:style w:type="character" w:customStyle="1" w:styleId="Title2">
    <w:name w:val="Title2"/>
    <w:basedOn w:val="DefaultParagraphFont"/>
    <w:rsid w:val="00FA364E"/>
  </w:style>
  <w:style w:type="character" w:customStyle="1" w:styleId="pmterms12">
    <w:name w:val="pmterms12"/>
    <w:basedOn w:val="DefaultParagraphFont"/>
    <w:rsid w:val="00FA364E"/>
  </w:style>
  <w:style w:type="character" w:customStyle="1" w:styleId="BoldandUnderlineChar1Char2Char">
    <w:name w:val="Bold and Underline Char1 Char2 Char"/>
    <w:basedOn w:val="DefaultParagraphFont"/>
    <w:rsid w:val="00FA364E"/>
  </w:style>
  <w:style w:type="character" w:customStyle="1" w:styleId="cardtextsmallCharCharCharCharCharCharCharCharCharCharCharChar">
    <w:name w:val="card text small Char Char Char Char Char Char Char Char Char Char Char Char"/>
    <w:basedOn w:val="DefaultParagraphFont"/>
    <w:rsid w:val="00FA364E"/>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FA364E"/>
  </w:style>
  <w:style w:type="character" w:customStyle="1" w:styleId="pmterms2">
    <w:name w:val="pmterms2"/>
    <w:basedOn w:val="DefaultParagraphFont"/>
    <w:rsid w:val="00FA364E"/>
  </w:style>
  <w:style w:type="character" w:customStyle="1" w:styleId="BoldandUnderlineChar1Char2CharChar">
    <w:name w:val="Bold and Underline Char1 Char2 Char Char"/>
    <w:basedOn w:val="DefaultParagraphFont"/>
    <w:rsid w:val="00FA364E"/>
  </w:style>
  <w:style w:type="character" w:customStyle="1" w:styleId="UnderlineChar1Char1">
    <w:name w:val="Underline Char1 Char1"/>
    <w:basedOn w:val="DefaultParagraphFont"/>
    <w:rsid w:val="00FA364E"/>
  </w:style>
  <w:style w:type="character" w:customStyle="1" w:styleId="UnderlineChar6CharCharCharCharCharCharCharChar">
    <w:name w:val="Underline Char6 Char Char Char Char Char Char Char Char"/>
    <w:basedOn w:val="DefaultParagraphFont"/>
    <w:rsid w:val="00FA364E"/>
  </w:style>
  <w:style w:type="character" w:customStyle="1" w:styleId="BoldText12pt">
    <w:name w:val="Bold Text 12 pt"/>
    <w:autoRedefine/>
    <w:rsid w:val="00FA364E"/>
  </w:style>
  <w:style w:type="paragraph" w:styleId="BodyTextIndent2">
    <w:name w:val="Body Text Indent 2"/>
    <w:basedOn w:val="Normal"/>
    <w:link w:val="BodyTextIndent2Char1"/>
    <w:unhideWhenUsed/>
    <w:rsid w:val="00FA364E"/>
    <w:pPr>
      <w:spacing w:after="120" w:line="480" w:lineRule="auto"/>
      <w:ind w:left="360"/>
    </w:pPr>
  </w:style>
  <w:style w:type="character" w:customStyle="1" w:styleId="BodyTextIndent2Char1">
    <w:name w:val="Body Text Indent 2 Char1"/>
    <w:basedOn w:val="DefaultParagraphFont"/>
    <w:link w:val="BodyTextIndent2"/>
    <w:rsid w:val="00FA364E"/>
    <w:rPr>
      <w:rFonts w:ascii="Calibri" w:hAnsi="Calibri"/>
    </w:rPr>
  </w:style>
  <w:style w:type="character" w:customStyle="1" w:styleId="Style2CharChar">
    <w:name w:val="Style2 Char Char"/>
    <w:basedOn w:val="DefaultParagraphFont"/>
    <w:rsid w:val="00FA364E"/>
  </w:style>
  <w:style w:type="character" w:customStyle="1" w:styleId="DebateCiteCharCharChar">
    <w:name w:val="Debate Cite Char Char Char"/>
    <w:basedOn w:val="DefaultParagraphFont"/>
    <w:rsid w:val="00FA364E"/>
  </w:style>
  <w:style w:type="paragraph" w:styleId="BodyTextFirstIndent">
    <w:name w:val="Body Text First Indent"/>
    <w:basedOn w:val="BodyText"/>
    <w:link w:val="BodyTextFirstIndentChar1"/>
    <w:rsid w:val="00FA364E"/>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FA364E"/>
    <w:rPr>
      <w:rFonts w:ascii="Georgia" w:hAnsi="Georgia"/>
    </w:rPr>
  </w:style>
  <w:style w:type="character" w:customStyle="1" w:styleId="Style10ptBold">
    <w:name w:val="Style 10 pt Bold"/>
    <w:basedOn w:val="DefaultParagraphFont"/>
    <w:rsid w:val="00FA364E"/>
  </w:style>
  <w:style w:type="character" w:customStyle="1" w:styleId="text9">
    <w:name w:val="text9"/>
    <w:basedOn w:val="DefaultParagraphFont"/>
    <w:rsid w:val="00FA364E"/>
  </w:style>
  <w:style w:type="character" w:customStyle="1" w:styleId="text21">
    <w:name w:val="text21"/>
    <w:basedOn w:val="DefaultParagraphFont"/>
    <w:rsid w:val="00FA364E"/>
  </w:style>
  <w:style w:type="character" w:customStyle="1" w:styleId="text19">
    <w:name w:val="text19"/>
    <w:basedOn w:val="DefaultParagraphFont"/>
    <w:rsid w:val="00FA364E"/>
  </w:style>
  <w:style w:type="character" w:customStyle="1" w:styleId="term2">
    <w:name w:val="term2"/>
    <w:basedOn w:val="DefaultParagraphFont"/>
    <w:rsid w:val="00FA364E"/>
  </w:style>
  <w:style w:type="character" w:customStyle="1" w:styleId="ToReadChar">
    <w:name w:val="To Read Char"/>
    <w:basedOn w:val="DefaultParagraphFont"/>
    <w:rsid w:val="00FA364E"/>
  </w:style>
  <w:style w:type="character" w:customStyle="1" w:styleId="ToReadCharChar">
    <w:name w:val="To Read Char Char"/>
    <w:basedOn w:val="DefaultParagraphFont"/>
    <w:rsid w:val="00FA364E"/>
  </w:style>
  <w:style w:type="character" w:customStyle="1" w:styleId="storytextstyle">
    <w:name w:val="storytextstyle"/>
    <w:basedOn w:val="DefaultParagraphFont"/>
    <w:rsid w:val="00FA364E"/>
  </w:style>
  <w:style w:type="character" w:customStyle="1" w:styleId="cardunderlinedCharChar">
    <w:name w:val="card underlined Char Char"/>
    <w:basedOn w:val="DefaultParagraphFont"/>
    <w:rsid w:val="00FA364E"/>
  </w:style>
  <w:style w:type="character" w:customStyle="1" w:styleId="articlehead21">
    <w:name w:val="articlehead21"/>
    <w:basedOn w:val="DefaultParagraphFont"/>
    <w:rsid w:val="00FA364E"/>
  </w:style>
  <w:style w:type="character" w:customStyle="1" w:styleId="BoldandUnderlineChar2Char1">
    <w:name w:val="Bold and Underline Char2 Char1"/>
    <w:basedOn w:val="DefaultParagraphFont"/>
    <w:rsid w:val="00FA364E"/>
  </w:style>
  <w:style w:type="character" w:customStyle="1" w:styleId="TagCiteChar10">
    <w:name w:val="Tag/Cite Char1"/>
    <w:basedOn w:val="DefaultParagraphFont"/>
    <w:rsid w:val="00FA364E"/>
  </w:style>
  <w:style w:type="character" w:customStyle="1" w:styleId="CardCharChar0">
    <w:name w:val="Card Char Char"/>
    <w:basedOn w:val="DefaultParagraphFont"/>
    <w:rsid w:val="00FA364E"/>
  </w:style>
  <w:style w:type="character" w:customStyle="1" w:styleId="BriefTitle1Char">
    <w:name w:val="Brief Title 1 Char"/>
    <w:basedOn w:val="DefaultParagraphFont"/>
    <w:rsid w:val="00FA364E"/>
  </w:style>
  <w:style w:type="character" w:customStyle="1" w:styleId="TagCiteCharChar">
    <w:name w:val="Tag/Cite Char Char"/>
    <w:basedOn w:val="DefaultParagraphFont"/>
    <w:rsid w:val="00FA364E"/>
  </w:style>
  <w:style w:type="character" w:customStyle="1" w:styleId="prodgeneral1">
    <w:name w:val="prodgeneral1"/>
    <w:basedOn w:val="DefaultParagraphFont"/>
    <w:rsid w:val="00FA364E"/>
  </w:style>
  <w:style w:type="character" w:customStyle="1" w:styleId="texto11">
    <w:name w:val="texto11"/>
    <w:basedOn w:val="DefaultParagraphFont"/>
    <w:rsid w:val="00FA364E"/>
  </w:style>
  <w:style w:type="character" w:customStyle="1" w:styleId="date10">
    <w:name w:val="date1"/>
    <w:basedOn w:val="DefaultParagraphFont"/>
    <w:rsid w:val="00FA364E"/>
  </w:style>
  <w:style w:type="character" w:customStyle="1" w:styleId="summary1">
    <w:name w:val="summary1"/>
    <w:basedOn w:val="DefaultParagraphFont"/>
    <w:rsid w:val="00FA364E"/>
  </w:style>
  <w:style w:type="character" w:customStyle="1" w:styleId="text3">
    <w:name w:val="text3"/>
    <w:basedOn w:val="DefaultParagraphFont"/>
    <w:rsid w:val="00FA364E"/>
  </w:style>
  <w:style w:type="character" w:customStyle="1" w:styleId="featurecontentgray1">
    <w:name w:val="featurecontentgray1"/>
    <w:basedOn w:val="DefaultParagraphFont"/>
    <w:rsid w:val="00FA364E"/>
  </w:style>
  <w:style w:type="character" w:customStyle="1" w:styleId="CardCharCharChar0">
    <w:name w:val="Card Char Char Char"/>
    <w:basedOn w:val="DefaultParagraphFont"/>
    <w:rsid w:val="00FA364E"/>
  </w:style>
  <w:style w:type="character" w:customStyle="1" w:styleId="big1">
    <w:name w:val="big1"/>
    <w:basedOn w:val="DefaultParagraphFont"/>
    <w:rsid w:val="00FA364E"/>
  </w:style>
  <w:style w:type="character" w:customStyle="1" w:styleId="articletitle1">
    <w:name w:val="articletitle1"/>
    <w:basedOn w:val="DefaultParagraphFont"/>
    <w:rsid w:val="00FA364E"/>
  </w:style>
  <w:style w:type="character" w:customStyle="1" w:styleId="prodgeneral">
    <w:name w:val="prodgeneral"/>
    <w:basedOn w:val="DefaultParagraphFont"/>
    <w:rsid w:val="00FA364E"/>
  </w:style>
  <w:style w:type="character" w:customStyle="1" w:styleId="Style10pt">
    <w:name w:val="Style 10 pt"/>
    <w:basedOn w:val="DefaultParagraphFont"/>
    <w:rsid w:val="00FA364E"/>
  </w:style>
  <w:style w:type="character" w:customStyle="1" w:styleId="StyleUnderlineChar0">
    <w:name w:val="Style Underline + Char"/>
    <w:basedOn w:val="DefaultParagraphFont"/>
    <w:rsid w:val="00FA364E"/>
  </w:style>
  <w:style w:type="character" w:customStyle="1" w:styleId="highlightChar">
    <w:name w:val="highlight Char"/>
    <w:basedOn w:val="DefaultParagraphFont"/>
    <w:rsid w:val="00FA364E"/>
  </w:style>
  <w:style w:type="character" w:customStyle="1" w:styleId="citeChar">
    <w:name w:val="cite Char"/>
    <w:basedOn w:val="DefaultParagraphFont"/>
    <w:rsid w:val="00FA364E"/>
  </w:style>
  <w:style w:type="character" w:customStyle="1" w:styleId="OffensiveLanguageChar">
    <w:name w:val="Offensive Language Char"/>
    <w:rsid w:val="00FA364E"/>
  </w:style>
  <w:style w:type="character" w:customStyle="1" w:styleId="yellowfadeinnerspan">
    <w:name w:val="yellowfadeinnerspan"/>
    <w:rsid w:val="00FA364E"/>
  </w:style>
  <w:style w:type="character" w:customStyle="1" w:styleId="ipa">
    <w:name w:val="ipa"/>
    <w:basedOn w:val="DefaultParagraphFont"/>
    <w:rsid w:val="00FA364E"/>
  </w:style>
  <w:style w:type="table" w:customStyle="1" w:styleId="TableGrid1">
    <w:name w:val="Table Grid1"/>
    <w:basedOn w:val="TableNormal"/>
    <w:rsid w:val="00FA364E"/>
    <w:pPr>
      <w:spacing w:after="200" w:line="276" w:lineRule="auto"/>
    </w:pPr>
    <w:tblPr/>
  </w:style>
  <w:style w:type="character" w:customStyle="1" w:styleId="StyleciteChar">
    <w:name w:val="Style cite + Char"/>
    <w:basedOn w:val="DefaultParagraphFont"/>
    <w:rsid w:val="00FA364E"/>
  </w:style>
  <w:style w:type="character" w:customStyle="1" w:styleId="H4TagChar1">
    <w:name w:val="H4 (Tag) Char1"/>
    <w:locked/>
    <w:rsid w:val="00FA364E"/>
  </w:style>
  <w:style w:type="paragraph" w:customStyle="1" w:styleId="description">
    <w:name w:val="description"/>
    <w:basedOn w:val="Normal"/>
    <w:uiPriority w:val="99"/>
    <w:qFormat/>
    <w:rsid w:val="00FA364E"/>
    <w:pPr>
      <w:spacing w:after="0" w:line="240" w:lineRule="auto"/>
    </w:pPr>
  </w:style>
  <w:style w:type="paragraph" w:customStyle="1" w:styleId="credit">
    <w:name w:val="credit"/>
    <w:basedOn w:val="Normal"/>
    <w:next w:val="BodyText5"/>
    <w:qFormat/>
    <w:rsid w:val="00FA364E"/>
    <w:pPr>
      <w:spacing w:after="0" w:line="240" w:lineRule="auto"/>
    </w:pPr>
  </w:style>
  <w:style w:type="character" w:customStyle="1" w:styleId="DebateUnderlinedChar">
    <w:name w:val="Debate Underlined Char"/>
    <w:locked/>
    <w:rsid w:val="00FA364E"/>
  </w:style>
  <w:style w:type="paragraph" w:customStyle="1" w:styleId="DebateUnderlined">
    <w:name w:val="Debate Underlined"/>
    <w:basedOn w:val="Normal"/>
    <w:next w:val="about"/>
    <w:qFormat/>
    <w:rsid w:val="00FA364E"/>
    <w:pPr>
      <w:spacing w:after="0" w:line="240" w:lineRule="auto"/>
    </w:pPr>
  </w:style>
  <w:style w:type="character" w:customStyle="1" w:styleId="Card10f2Char">
    <w:name w:val="Card.10.f2 Char"/>
    <w:locked/>
    <w:rsid w:val="00FA364E"/>
  </w:style>
  <w:style w:type="paragraph" w:customStyle="1" w:styleId="Card10f2">
    <w:name w:val="Card.10.f2"/>
    <w:basedOn w:val="Normal"/>
    <w:next w:val="thumbnail"/>
    <w:autoRedefine/>
    <w:qFormat/>
    <w:rsid w:val="00FA364E"/>
    <w:pPr>
      <w:spacing w:after="0" w:line="240" w:lineRule="auto"/>
    </w:pPr>
  </w:style>
  <w:style w:type="character" w:customStyle="1" w:styleId="Bodytext6">
    <w:name w:val="Body text_"/>
    <w:basedOn w:val="DefaultParagraphFont"/>
    <w:link w:val="BodyText20"/>
    <w:locked/>
    <w:rsid w:val="00FA364E"/>
    <w:rPr>
      <w:shd w:val="clear" w:color="auto" w:fill="FFFFFF"/>
    </w:rPr>
  </w:style>
  <w:style w:type="paragraph" w:customStyle="1" w:styleId="BodyText5">
    <w:name w:val="Body Text5"/>
    <w:basedOn w:val="Normal"/>
    <w:next w:val="wallacepara"/>
    <w:qFormat/>
    <w:rsid w:val="00FA364E"/>
    <w:pPr>
      <w:spacing w:after="0" w:line="240" w:lineRule="auto"/>
    </w:pPr>
  </w:style>
  <w:style w:type="paragraph" w:customStyle="1" w:styleId="user">
    <w:name w:val="user"/>
    <w:basedOn w:val="Normal"/>
    <w:next w:val="morelink"/>
    <w:qFormat/>
    <w:rsid w:val="00FA364E"/>
    <w:pPr>
      <w:spacing w:after="0" w:line="240" w:lineRule="auto"/>
    </w:pPr>
  </w:style>
  <w:style w:type="paragraph" w:customStyle="1" w:styleId="about">
    <w:name w:val="about"/>
    <w:basedOn w:val="Normal"/>
    <w:next w:val="audiolink"/>
    <w:qFormat/>
    <w:rsid w:val="00FA364E"/>
    <w:pPr>
      <w:spacing w:after="0" w:line="240" w:lineRule="auto"/>
    </w:pPr>
  </w:style>
  <w:style w:type="paragraph" w:customStyle="1" w:styleId="t6">
    <w:name w:val="t6"/>
    <w:basedOn w:val="Normal"/>
    <w:next w:val="nav1"/>
    <w:qFormat/>
    <w:rsid w:val="00FA364E"/>
    <w:pPr>
      <w:spacing w:after="0" w:line="240" w:lineRule="auto"/>
    </w:pPr>
  </w:style>
  <w:style w:type="paragraph" w:customStyle="1" w:styleId="thumbnail">
    <w:name w:val="thumbnail"/>
    <w:basedOn w:val="Normal"/>
    <w:next w:val="nav2"/>
    <w:qFormat/>
    <w:rsid w:val="00FA364E"/>
    <w:pPr>
      <w:spacing w:after="0" w:line="240" w:lineRule="auto"/>
    </w:pPr>
  </w:style>
  <w:style w:type="paragraph" w:customStyle="1" w:styleId="stand-first-alone">
    <w:name w:val="stand-first-alone"/>
    <w:basedOn w:val="Normal"/>
    <w:next w:val="Pa0"/>
    <w:qFormat/>
    <w:rsid w:val="00FA364E"/>
    <w:pPr>
      <w:spacing w:after="0" w:line="240" w:lineRule="auto"/>
    </w:pPr>
  </w:style>
  <w:style w:type="paragraph" w:customStyle="1" w:styleId="wallacepara">
    <w:name w:val="wallacepara"/>
    <w:basedOn w:val="Normal"/>
    <w:next w:val="CM45"/>
    <w:qFormat/>
    <w:rsid w:val="00FA364E"/>
    <w:pPr>
      <w:spacing w:after="0" w:line="240" w:lineRule="auto"/>
    </w:pPr>
  </w:style>
  <w:style w:type="paragraph" w:customStyle="1" w:styleId="morelink">
    <w:name w:val="morelink"/>
    <w:basedOn w:val="Normal"/>
    <w:next w:val="CM46"/>
    <w:qFormat/>
    <w:rsid w:val="00FA364E"/>
    <w:pPr>
      <w:spacing w:after="0" w:line="240" w:lineRule="auto"/>
    </w:pPr>
  </w:style>
  <w:style w:type="paragraph" w:customStyle="1" w:styleId="audiolink">
    <w:name w:val="audiolink"/>
    <w:basedOn w:val="Normal"/>
    <w:next w:val="F4-NormalText"/>
    <w:qFormat/>
    <w:rsid w:val="00FA364E"/>
    <w:pPr>
      <w:spacing w:after="0" w:line="240" w:lineRule="auto"/>
    </w:pPr>
  </w:style>
  <w:style w:type="paragraph" w:customStyle="1" w:styleId="titlestyle1">
    <w:name w:val="titlestyle1"/>
    <w:basedOn w:val="Normal"/>
    <w:next w:val="FullText"/>
    <w:qFormat/>
    <w:rsid w:val="00FA364E"/>
    <w:pPr>
      <w:spacing w:after="0" w:line="240" w:lineRule="auto"/>
    </w:pPr>
  </w:style>
  <w:style w:type="paragraph" w:customStyle="1" w:styleId="nav1">
    <w:name w:val="nav1"/>
    <w:basedOn w:val="Normal"/>
    <w:next w:val="TagLine"/>
    <w:qFormat/>
    <w:rsid w:val="00FA364E"/>
    <w:pPr>
      <w:spacing w:after="0" w:line="240" w:lineRule="auto"/>
    </w:pPr>
  </w:style>
  <w:style w:type="paragraph" w:customStyle="1" w:styleId="nav2">
    <w:name w:val="nav2"/>
    <w:basedOn w:val="Normal"/>
    <w:qFormat/>
    <w:rsid w:val="00FA364E"/>
    <w:pPr>
      <w:spacing w:after="0" w:line="240" w:lineRule="auto"/>
    </w:pPr>
  </w:style>
  <w:style w:type="paragraph" w:customStyle="1" w:styleId="Pa0">
    <w:name w:val="Pa0"/>
    <w:basedOn w:val="Normal"/>
    <w:uiPriority w:val="99"/>
    <w:qFormat/>
    <w:rsid w:val="00FA364E"/>
    <w:pPr>
      <w:spacing w:after="0" w:line="240" w:lineRule="auto"/>
    </w:pPr>
  </w:style>
  <w:style w:type="paragraph" w:customStyle="1" w:styleId="CM45">
    <w:name w:val="CM45"/>
    <w:basedOn w:val="Normal"/>
    <w:uiPriority w:val="99"/>
    <w:qFormat/>
    <w:rsid w:val="00FA364E"/>
    <w:pPr>
      <w:spacing w:after="0" w:line="240" w:lineRule="auto"/>
    </w:pPr>
  </w:style>
  <w:style w:type="paragraph" w:customStyle="1" w:styleId="CM46">
    <w:name w:val="CM46"/>
    <w:basedOn w:val="Normal"/>
    <w:uiPriority w:val="99"/>
    <w:qFormat/>
    <w:rsid w:val="00FA364E"/>
    <w:pPr>
      <w:spacing w:after="0" w:line="240" w:lineRule="auto"/>
    </w:pPr>
  </w:style>
  <w:style w:type="paragraph" w:customStyle="1" w:styleId="F4-NormalText">
    <w:name w:val="F4 - Normal Text"/>
    <w:basedOn w:val="Normal"/>
    <w:uiPriority w:val="99"/>
    <w:qFormat/>
    <w:rsid w:val="00FA364E"/>
    <w:pPr>
      <w:spacing w:after="0" w:line="240" w:lineRule="auto"/>
    </w:pPr>
  </w:style>
  <w:style w:type="character" w:customStyle="1" w:styleId="Heading18">
    <w:name w:val="Heading #18_"/>
    <w:basedOn w:val="DefaultParagraphFont"/>
    <w:locked/>
    <w:rsid w:val="00FA364E"/>
  </w:style>
  <w:style w:type="paragraph" w:customStyle="1" w:styleId="Heading180">
    <w:name w:val="Heading #18"/>
    <w:basedOn w:val="Normal"/>
    <w:qFormat/>
    <w:rsid w:val="00FA364E"/>
    <w:pPr>
      <w:spacing w:after="0" w:line="240" w:lineRule="auto"/>
    </w:pPr>
  </w:style>
  <w:style w:type="character" w:customStyle="1" w:styleId="Picturecaption2">
    <w:name w:val="Picture caption (2)_"/>
    <w:basedOn w:val="DefaultParagraphFont"/>
    <w:locked/>
    <w:rsid w:val="00FA364E"/>
  </w:style>
  <w:style w:type="paragraph" w:customStyle="1" w:styleId="Picturecaption20">
    <w:name w:val="Picture caption (2)"/>
    <w:basedOn w:val="Normal"/>
    <w:qFormat/>
    <w:rsid w:val="00FA364E"/>
    <w:pPr>
      <w:spacing w:after="0" w:line="240" w:lineRule="auto"/>
    </w:pPr>
  </w:style>
  <w:style w:type="character" w:customStyle="1" w:styleId="Picturecaption">
    <w:name w:val="Picture caption_"/>
    <w:basedOn w:val="DefaultParagraphFont"/>
    <w:locked/>
    <w:rsid w:val="00FA364E"/>
  </w:style>
  <w:style w:type="paragraph" w:customStyle="1" w:styleId="Picturecaption0">
    <w:name w:val="Picture caption"/>
    <w:basedOn w:val="Normal"/>
    <w:qFormat/>
    <w:rsid w:val="00FA364E"/>
    <w:pPr>
      <w:spacing w:after="0" w:line="240" w:lineRule="auto"/>
    </w:pPr>
  </w:style>
  <w:style w:type="character" w:customStyle="1" w:styleId="Bodytext31">
    <w:name w:val="Body text (31)_"/>
    <w:basedOn w:val="DefaultParagraphFont"/>
    <w:locked/>
    <w:rsid w:val="00FA364E"/>
  </w:style>
  <w:style w:type="paragraph" w:customStyle="1" w:styleId="Bodytext310">
    <w:name w:val="Body text (31)"/>
    <w:basedOn w:val="Normal"/>
    <w:qFormat/>
    <w:rsid w:val="00FA364E"/>
    <w:pPr>
      <w:spacing w:after="0" w:line="240" w:lineRule="auto"/>
    </w:pPr>
  </w:style>
  <w:style w:type="character" w:customStyle="1" w:styleId="Heading22">
    <w:name w:val="Heading #22_"/>
    <w:basedOn w:val="DefaultParagraphFont"/>
    <w:locked/>
    <w:rsid w:val="00FA364E"/>
  </w:style>
  <w:style w:type="paragraph" w:customStyle="1" w:styleId="Heading220">
    <w:name w:val="Heading #22"/>
    <w:basedOn w:val="Normal"/>
    <w:qFormat/>
    <w:rsid w:val="00FA364E"/>
    <w:pPr>
      <w:spacing w:after="0" w:line="240" w:lineRule="auto"/>
    </w:pPr>
  </w:style>
  <w:style w:type="character" w:customStyle="1" w:styleId="Bodytext131">
    <w:name w:val="Body text (131)_"/>
    <w:basedOn w:val="DefaultParagraphFont"/>
    <w:locked/>
    <w:rsid w:val="00FA364E"/>
  </w:style>
  <w:style w:type="paragraph" w:customStyle="1" w:styleId="Bodytext1310">
    <w:name w:val="Body text (131)"/>
    <w:basedOn w:val="Normal"/>
    <w:qFormat/>
    <w:rsid w:val="00FA364E"/>
    <w:pPr>
      <w:spacing w:after="0" w:line="240" w:lineRule="auto"/>
    </w:pPr>
  </w:style>
  <w:style w:type="character" w:customStyle="1" w:styleId="Bodytext140">
    <w:name w:val="Body text (140)_"/>
    <w:basedOn w:val="DefaultParagraphFont"/>
    <w:locked/>
    <w:rsid w:val="00FA364E"/>
  </w:style>
  <w:style w:type="paragraph" w:customStyle="1" w:styleId="Bodytext1400">
    <w:name w:val="Body text (140)"/>
    <w:basedOn w:val="Normal"/>
    <w:qFormat/>
    <w:rsid w:val="00FA364E"/>
    <w:pPr>
      <w:spacing w:after="0" w:line="240" w:lineRule="auto"/>
    </w:pPr>
  </w:style>
  <w:style w:type="character" w:customStyle="1" w:styleId="Bodytext141">
    <w:name w:val="Body text (141)_"/>
    <w:basedOn w:val="DefaultParagraphFont"/>
    <w:locked/>
    <w:rsid w:val="00FA364E"/>
  </w:style>
  <w:style w:type="paragraph" w:customStyle="1" w:styleId="Bodytext1410">
    <w:name w:val="Body text (141)"/>
    <w:basedOn w:val="Normal"/>
    <w:qFormat/>
    <w:rsid w:val="00FA364E"/>
    <w:pPr>
      <w:spacing w:after="0" w:line="240" w:lineRule="auto"/>
    </w:pPr>
  </w:style>
  <w:style w:type="character" w:customStyle="1" w:styleId="Tableofcontents20">
    <w:name w:val="Table of contents (20)_"/>
    <w:basedOn w:val="DefaultParagraphFont"/>
    <w:locked/>
    <w:rsid w:val="00FA364E"/>
  </w:style>
  <w:style w:type="paragraph" w:customStyle="1" w:styleId="Tableofcontents200">
    <w:name w:val="Table of contents (20)"/>
    <w:basedOn w:val="Normal"/>
    <w:qFormat/>
    <w:rsid w:val="00FA364E"/>
    <w:pPr>
      <w:spacing w:after="0" w:line="240" w:lineRule="auto"/>
    </w:pPr>
  </w:style>
  <w:style w:type="character" w:customStyle="1" w:styleId="Tableofcontents21">
    <w:name w:val="Table of contents (21)_"/>
    <w:basedOn w:val="DefaultParagraphFont"/>
    <w:locked/>
    <w:rsid w:val="00FA364E"/>
  </w:style>
  <w:style w:type="paragraph" w:customStyle="1" w:styleId="Tableofcontents210">
    <w:name w:val="Table of contents (21)"/>
    <w:basedOn w:val="Normal"/>
    <w:qFormat/>
    <w:rsid w:val="00FA364E"/>
    <w:pPr>
      <w:spacing w:after="0" w:line="240" w:lineRule="auto"/>
    </w:pPr>
  </w:style>
  <w:style w:type="character" w:customStyle="1" w:styleId="Tableofcontents22">
    <w:name w:val="Table of contents (22)_"/>
    <w:basedOn w:val="DefaultParagraphFont"/>
    <w:locked/>
    <w:rsid w:val="00FA364E"/>
  </w:style>
  <w:style w:type="paragraph" w:customStyle="1" w:styleId="Tableofcontents220">
    <w:name w:val="Table of contents (22)"/>
    <w:basedOn w:val="Normal"/>
    <w:qFormat/>
    <w:rsid w:val="00FA364E"/>
    <w:pPr>
      <w:spacing w:after="0" w:line="240" w:lineRule="auto"/>
    </w:pPr>
  </w:style>
  <w:style w:type="character" w:customStyle="1" w:styleId="Bodytext142">
    <w:name w:val="Body text (142)_"/>
    <w:basedOn w:val="DefaultParagraphFont"/>
    <w:locked/>
    <w:rsid w:val="00FA364E"/>
  </w:style>
  <w:style w:type="paragraph" w:customStyle="1" w:styleId="Bodytext1420">
    <w:name w:val="Body text (142)"/>
    <w:basedOn w:val="Normal"/>
    <w:qFormat/>
    <w:rsid w:val="00FA364E"/>
    <w:pPr>
      <w:spacing w:after="0" w:line="240" w:lineRule="auto"/>
    </w:pPr>
  </w:style>
  <w:style w:type="character" w:customStyle="1" w:styleId="Bodytext143">
    <w:name w:val="Body text (143)_"/>
    <w:basedOn w:val="DefaultParagraphFont"/>
    <w:locked/>
    <w:rsid w:val="00FA364E"/>
  </w:style>
  <w:style w:type="paragraph" w:customStyle="1" w:styleId="Bodytext1430">
    <w:name w:val="Body text (143)"/>
    <w:basedOn w:val="Normal"/>
    <w:qFormat/>
    <w:rsid w:val="00FA364E"/>
    <w:pPr>
      <w:spacing w:after="0" w:line="240" w:lineRule="auto"/>
    </w:pPr>
  </w:style>
  <w:style w:type="character" w:customStyle="1" w:styleId="Bodytext144Exact">
    <w:name w:val="Body text (144) Exact"/>
    <w:basedOn w:val="DefaultParagraphFont"/>
    <w:locked/>
    <w:rsid w:val="00FA364E"/>
  </w:style>
  <w:style w:type="paragraph" w:customStyle="1" w:styleId="Bodytext144">
    <w:name w:val="Body text (144)"/>
    <w:basedOn w:val="Normal"/>
    <w:qFormat/>
    <w:rsid w:val="00FA364E"/>
    <w:pPr>
      <w:spacing w:after="0" w:line="240" w:lineRule="auto"/>
    </w:pPr>
  </w:style>
  <w:style w:type="character" w:customStyle="1" w:styleId="Bodytext145Exact">
    <w:name w:val="Body text (145) Exact"/>
    <w:basedOn w:val="DefaultParagraphFont"/>
    <w:locked/>
    <w:rsid w:val="00FA364E"/>
  </w:style>
  <w:style w:type="paragraph" w:customStyle="1" w:styleId="Bodytext145">
    <w:name w:val="Body text (145)"/>
    <w:basedOn w:val="Normal"/>
    <w:qFormat/>
    <w:rsid w:val="00FA364E"/>
    <w:pPr>
      <w:spacing w:after="0" w:line="240" w:lineRule="auto"/>
    </w:pPr>
  </w:style>
  <w:style w:type="character" w:customStyle="1" w:styleId="Bodytext146">
    <w:name w:val="Body text (146)_"/>
    <w:basedOn w:val="DefaultParagraphFont"/>
    <w:locked/>
    <w:rsid w:val="00FA364E"/>
  </w:style>
  <w:style w:type="paragraph" w:customStyle="1" w:styleId="Bodytext1460">
    <w:name w:val="Body text (146)"/>
    <w:basedOn w:val="Normal"/>
    <w:qFormat/>
    <w:rsid w:val="00FA364E"/>
    <w:pPr>
      <w:spacing w:after="0" w:line="240" w:lineRule="auto"/>
    </w:pPr>
  </w:style>
  <w:style w:type="character" w:customStyle="1" w:styleId="Heading23">
    <w:name w:val="Heading #23_"/>
    <w:basedOn w:val="DefaultParagraphFont"/>
    <w:locked/>
    <w:rsid w:val="00FA364E"/>
  </w:style>
  <w:style w:type="paragraph" w:customStyle="1" w:styleId="Heading230">
    <w:name w:val="Heading #23"/>
    <w:basedOn w:val="Normal"/>
    <w:qFormat/>
    <w:rsid w:val="00FA364E"/>
    <w:pPr>
      <w:spacing w:after="0" w:line="240" w:lineRule="auto"/>
    </w:pPr>
  </w:style>
  <w:style w:type="character" w:customStyle="1" w:styleId="Picturecaption36">
    <w:name w:val="Picture caption (36)_"/>
    <w:basedOn w:val="DefaultParagraphFont"/>
    <w:locked/>
    <w:rsid w:val="00FA364E"/>
  </w:style>
  <w:style w:type="paragraph" w:customStyle="1" w:styleId="Picturecaption360">
    <w:name w:val="Picture caption (36)"/>
    <w:basedOn w:val="Normal"/>
    <w:qFormat/>
    <w:rsid w:val="00FA364E"/>
    <w:pPr>
      <w:spacing w:after="0" w:line="240" w:lineRule="auto"/>
    </w:pPr>
  </w:style>
  <w:style w:type="character" w:customStyle="1" w:styleId="Picturecaption42">
    <w:name w:val="Picture caption (42)_"/>
    <w:basedOn w:val="DefaultParagraphFont"/>
    <w:locked/>
    <w:rsid w:val="00FA364E"/>
  </w:style>
  <w:style w:type="paragraph" w:customStyle="1" w:styleId="Picturecaption420">
    <w:name w:val="Picture caption (42)"/>
    <w:basedOn w:val="Normal"/>
    <w:qFormat/>
    <w:rsid w:val="00FA364E"/>
    <w:pPr>
      <w:spacing w:after="0" w:line="240" w:lineRule="auto"/>
    </w:pPr>
  </w:style>
  <w:style w:type="character" w:customStyle="1" w:styleId="Bodytext154">
    <w:name w:val="Body text (154)_"/>
    <w:basedOn w:val="DefaultParagraphFont"/>
    <w:locked/>
    <w:rsid w:val="00FA364E"/>
  </w:style>
  <w:style w:type="paragraph" w:customStyle="1" w:styleId="Bodytext1540">
    <w:name w:val="Body text (154)"/>
    <w:basedOn w:val="Normal"/>
    <w:qFormat/>
    <w:rsid w:val="00FA364E"/>
    <w:pPr>
      <w:spacing w:after="0" w:line="240" w:lineRule="auto"/>
    </w:pPr>
  </w:style>
  <w:style w:type="character" w:customStyle="1" w:styleId="Bodytext155">
    <w:name w:val="Body text (155)_"/>
    <w:basedOn w:val="DefaultParagraphFont"/>
    <w:locked/>
    <w:rsid w:val="00FA364E"/>
  </w:style>
  <w:style w:type="paragraph" w:customStyle="1" w:styleId="Bodytext1550">
    <w:name w:val="Body text (155)"/>
    <w:basedOn w:val="Normal"/>
    <w:qFormat/>
    <w:rsid w:val="00FA364E"/>
    <w:pPr>
      <w:spacing w:after="0" w:line="240" w:lineRule="auto"/>
    </w:pPr>
  </w:style>
  <w:style w:type="character" w:customStyle="1" w:styleId="Bodytext156">
    <w:name w:val="Body text (156)_"/>
    <w:basedOn w:val="DefaultParagraphFont"/>
    <w:locked/>
    <w:rsid w:val="00FA364E"/>
  </w:style>
  <w:style w:type="paragraph" w:customStyle="1" w:styleId="Bodytext1560">
    <w:name w:val="Body text (156)"/>
    <w:basedOn w:val="Normal"/>
    <w:qFormat/>
    <w:rsid w:val="00FA364E"/>
    <w:pPr>
      <w:spacing w:after="0" w:line="240" w:lineRule="auto"/>
    </w:pPr>
  </w:style>
  <w:style w:type="character" w:customStyle="1" w:styleId="Bodytext60">
    <w:name w:val="Body text (60)_"/>
    <w:basedOn w:val="DefaultParagraphFont"/>
    <w:locked/>
    <w:rsid w:val="00FA364E"/>
  </w:style>
  <w:style w:type="paragraph" w:customStyle="1" w:styleId="Bodytext600">
    <w:name w:val="Body text (60)"/>
    <w:basedOn w:val="Normal"/>
    <w:qFormat/>
    <w:rsid w:val="00FA364E"/>
    <w:pPr>
      <w:spacing w:after="0" w:line="240" w:lineRule="auto"/>
    </w:pPr>
  </w:style>
  <w:style w:type="character" w:customStyle="1" w:styleId="Bodytext158">
    <w:name w:val="Body text (158)_"/>
    <w:basedOn w:val="DefaultParagraphFont"/>
    <w:locked/>
    <w:rsid w:val="00FA364E"/>
  </w:style>
  <w:style w:type="paragraph" w:customStyle="1" w:styleId="Bodytext1580">
    <w:name w:val="Body text (158)"/>
    <w:basedOn w:val="Normal"/>
    <w:qFormat/>
    <w:rsid w:val="00FA364E"/>
    <w:pPr>
      <w:spacing w:after="0" w:line="240" w:lineRule="auto"/>
    </w:pPr>
  </w:style>
  <w:style w:type="character" w:customStyle="1" w:styleId="Bodytext159">
    <w:name w:val="Body text (159)_"/>
    <w:basedOn w:val="DefaultParagraphFont"/>
    <w:locked/>
    <w:rsid w:val="00FA364E"/>
  </w:style>
  <w:style w:type="paragraph" w:customStyle="1" w:styleId="Bodytext1590">
    <w:name w:val="Body text (159)"/>
    <w:basedOn w:val="Normal"/>
    <w:qFormat/>
    <w:rsid w:val="00FA364E"/>
    <w:pPr>
      <w:spacing w:after="0" w:line="240" w:lineRule="auto"/>
    </w:pPr>
  </w:style>
  <w:style w:type="character" w:customStyle="1" w:styleId="Bodytext160">
    <w:name w:val="Body text (160)_"/>
    <w:basedOn w:val="DefaultParagraphFont"/>
    <w:locked/>
    <w:rsid w:val="00FA364E"/>
  </w:style>
  <w:style w:type="paragraph" w:customStyle="1" w:styleId="Bodytext1600">
    <w:name w:val="Body text (160)"/>
    <w:basedOn w:val="Normal"/>
    <w:qFormat/>
    <w:rsid w:val="00FA364E"/>
    <w:pPr>
      <w:spacing w:after="0" w:line="240" w:lineRule="auto"/>
    </w:pPr>
  </w:style>
  <w:style w:type="character" w:customStyle="1" w:styleId="Picturecaption4">
    <w:name w:val="Picture caption (4)_"/>
    <w:basedOn w:val="DefaultParagraphFont"/>
    <w:locked/>
    <w:rsid w:val="00FA364E"/>
  </w:style>
  <w:style w:type="paragraph" w:customStyle="1" w:styleId="Picturecaption40">
    <w:name w:val="Picture caption (4)"/>
    <w:basedOn w:val="Normal"/>
    <w:qFormat/>
    <w:rsid w:val="00FA364E"/>
    <w:pPr>
      <w:spacing w:after="0" w:line="240" w:lineRule="auto"/>
    </w:pPr>
  </w:style>
  <w:style w:type="character" w:customStyle="1" w:styleId="Heading10">
    <w:name w:val="Heading #10_"/>
    <w:basedOn w:val="DefaultParagraphFont"/>
    <w:locked/>
    <w:rsid w:val="00FA364E"/>
  </w:style>
  <w:style w:type="paragraph" w:customStyle="1" w:styleId="Heading100">
    <w:name w:val="Heading #10"/>
    <w:basedOn w:val="Normal"/>
    <w:qFormat/>
    <w:rsid w:val="00FA364E"/>
    <w:pPr>
      <w:spacing w:after="0" w:line="240" w:lineRule="auto"/>
    </w:pPr>
  </w:style>
  <w:style w:type="character" w:customStyle="1" w:styleId="Picturecaption3">
    <w:name w:val="Picture caption (3)_"/>
    <w:basedOn w:val="DefaultParagraphFont"/>
    <w:locked/>
    <w:rsid w:val="00FA364E"/>
  </w:style>
  <w:style w:type="paragraph" w:customStyle="1" w:styleId="Picturecaption30">
    <w:name w:val="Picture caption (3)"/>
    <w:basedOn w:val="Normal"/>
    <w:qFormat/>
    <w:rsid w:val="00FA364E"/>
    <w:pPr>
      <w:spacing w:after="0" w:line="240" w:lineRule="auto"/>
    </w:pPr>
  </w:style>
  <w:style w:type="character" w:customStyle="1" w:styleId="Heading13">
    <w:name w:val="Heading #13_"/>
    <w:basedOn w:val="DefaultParagraphFont"/>
    <w:locked/>
    <w:rsid w:val="00FA364E"/>
  </w:style>
  <w:style w:type="paragraph" w:customStyle="1" w:styleId="Heading130">
    <w:name w:val="Heading #13"/>
    <w:basedOn w:val="Normal"/>
    <w:qFormat/>
    <w:rsid w:val="00FA364E"/>
    <w:pPr>
      <w:spacing w:after="0" w:line="240" w:lineRule="auto"/>
    </w:pPr>
  </w:style>
  <w:style w:type="character" w:customStyle="1" w:styleId="Heading92">
    <w:name w:val="Heading #9 (2)_"/>
    <w:basedOn w:val="DefaultParagraphFont"/>
    <w:locked/>
    <w:rsid w:val="00FA364E"/>
  </w:style>
  <w:style w:type="paragraph" w:customStyle="1" w:styleId="Heading920">
    <w:name w:val="Heading #9 (2)"/>
    <w:basedOn w:val="Normal"/>
    <w:qFormat/>
    <w:rsid w:val="00FA364E"/>
    <w:pPr>
      <w:spacing w:after="0" w:line="240" w:lineRule="auto"/>
    </w:pPr>
  </w:style>
  <w:style w:type="character" w:customStyle="1" w:styleId="Heading15">
    <w:name w:val="Heading #15_"/>
    <w:basedOn w:val="DefaultParagraphFont"/>
    <w:locked/>
    <w:rsid w:val="00FA364E"/>
  </w:style>
  <w:style w:type="paragraph" w:customStyle="1" w:styleId="Heading150">
    <w:name w:val="Heading #15"/>
    <w:basedOn w:val="Normal"/>
    <w:qFormat/>
    <w:rsid w:val="00FA364E"/>
    <w:pPr>
      <w:spacing w:after="0" w:line="240" w:lineRule="auto"/>
    </w:pPr>
  </w:style>
  <w:style w:type="character" w:customStyle="1" w:styleId="Bodytext38">
    <w:name w:val="Body text (38)_"/>
    <w:basedOn w:val="DefaultParagraphFont"/>
    <w:locked/>
    <w:rsid w:val="00FA364E"/>
  </w:style>
  <w:style w:type="paragraph" w:customStyle="1" w:styleId="Bodytext380">
    <w:name w:val="Body text (38)"/>
    <w:basedOn w:val="Normal"/>
    <w:qFormat/>
    <w:rsid w:val="00FA364E"/>
    <w:pPr>
      <w:spacing w:after="0" w:line="240" w:lineRule="auto"/>
    </w:pPr>
  </w:style>
  <w:style w:type="character" w:customStyle="1" w:styleId="Heading17">
    <w:name w:val="Heading #17_"/>
    <w:basedOn w:val="DefaultParagraphFont"/>
    <w:locked/>
    <w:rsid w:val="00FA364E"/>
  </w:style>
  <w:style w:type="paragraph" w:customStyle="1" w:styleId="Heading170">
    <w:name w:val="Heading #17"/>
    <w:basedOn w:val="Normal"/>
    <w:qFormat/>
    <w:rsid w:val="00FA364E"/>
    <w:pPr>
      <w:spacing w:after="0" w:line="240" w:lineRule="auto"/>
    </w:pPr>
  </w:style>
  <w:style w:type="character" w:customStyle="1" w:styleId="Bodytext97Exact">
    <w:name w:val="Body text (97) Exact"/>
    <w:basedOn w:val="DefaultParagraphFont"/>
    <w:locked/>
    <w:rsid w:val="00FA364E"/>
  </w:style>
  <w:style w:type="paragraph" w:customStyle="1" w:styleId="Bodytext97">
    <w:name w:val="Body text (97)"/>
    <w:basedOn w:val="Normal"/>
    <w:qFormat/>
    <w:rsid w:val="00FA364E"/>
    <w:pPr>
      <w:spacing w:after="0" w:line="240" w:lineRule="auto"/>
    </w:pPr>
  </w:style>
  <w:style w:type="character" w:customStyle="1" w:styleId="Bodytext42">
    <w:name w:val="Body text (42)_"/>
    <w:basedOn w:val="DefaultParagraphFont"/>
    <w:locked/>
    <w:rsid w:val="00FA364E"/>
  </w:style>
  <w:style w:type="paragraph" w:customStyle="1" w:styleId="Bodytext420">
    <w:name w:val="Body text (42)"/>
    <w:basedOn w:val="Normal"/>
    <w:qFormat/>
    <w:rsid w:val="00FA364E"/>
    <w:pPr>
      <w:spacing w:after="0" w:line="240" w:lineRule="auto"/>
    </w:pPr>
  </w:style>
  <w:style w:type="character" w:customStyle="1" w:styleId="Picturecaption9">
    <w:name w:val="Picture caption (9)_"/>
    <w:basedOn w:val="DefaultParagraphFont"/>
    <w:locked/>
    <w:rsid w:val="00FA364E"/>
  </w:style>
  <w:style w:type="paragraph" w:customStyle="1" w:styleId="Picturecaption90">
    <w:name w:val="Picture caption (9)"/>
    <w:basedOn w:val="Normal"/>
    <w:qFormat/>
    <w:rsid w:val="00FA364E"/>
    <w:pPr>
      <w:spacing w:after="0" w:line="240" w:lineRule="auto"/>
    </w:pPr>
  </w:style>
  <w:style w:type="character" w:customStyle="1" w:styleId="Bodytext96Exact">
    <w:name w:val="Body text (96) Exact"/>
    <w:basedOn w:val="DefaultParagraphFont"/>
    <w:locked/>
    <w:rsid w:val="00FA364E"/>
  </w:style>
  <w:style w:type="paragraph" w:customStyle="1" w:styleId="Bodytext96">
    <w:name w:val="Body text (96)"/>
    <w:basedOn w:val="Normal"/>
    <w:qFormat/>
    <w:rsid w:val="00FA364E"/>
    <w:pPr>
      <w:spacing w:after="0" w:line="240" w:lineRule="auto"/>
    </w:pPr>
  </w:style>
  <w:style w:type="character" w:customStyle="1" w:styleId="Heading142">
    <w:name w:val="Heading #14 (2)_"/>
    <w:basedOn w:val="DefaultParagraphFont"/>
    <w:locked/>
    <w:rsid w:val="00FA364E"/>
  </w:style>
  <w:style w:type="paragraph" w:customStyle="1" w:styleId="Heading1420">
    <w:name w:val="Heading #14 (2)"/>
    <w:basedOn w:val="Normal"/>
    <w:qFormat/>
    <w:rsid w:val="00FA364E"/>
    <w:pPr>
      <w:spacing w:after="0" w:line="240" w:lineRule="auto"/>
    </w:pPr>
  </w:style>
  <w:style w:type="character" w:customStyle="1" w:styleId="Picturecaption31">
    <w:name w:val="Picture caption (31)_"/>
    <w:basedOn w:val="DefaultParagraphFont"/>
    <w:locked/>
    <w:rsid w:val="00FA364E"/>
  </w:style>
  <w:style w:type="paragraph" w:customStyle="1" w:styleId="Picturecaption310">
    <w:name w:val="Picture caption (31)"/>
    <w:basedOn w:val="Normal"/>
    <w:qFormat/>
    <w:rsid w:val="00FA364E"/>
    <w:pPr>
      <w:spacing w:after="0" w:line="240" w:lineRule="auto"/>
    </w:pPr>
  </w:style>
  <w:style w:type="character" w:customStyle="1" w:styleId="Picturecaption27">
    <w:name w:val="Picture caption (27)_"/>
    <w:basedOn w:val="DefaultParagraphFont"/>
    <w:locked/>
    <w:rsid w:val="00FA364E"/>
  </w:style>
  <w:style w:type="paragraph" w:customStyle="1" w:styleId="Picturecaption270">
    <w:name w:val="Picture caption (27)"/>
    <w:basedOn w:val="Normal"/>
    <w:qFormat/>
    <w:rsid w:val="00FA364E"/>
    <w:pPr>
      <w:spacing w:after="0" w:line="240" w:lineRule="auto"/>
    </w:pPr>
  </w:style>
  <w:style w:type="character" w:customStyle="1" w:styleId="Bodytext43Exact">
    <w:name w:val="Body text (43) Exact"/>
    <w:basedOn w:val="DefaultParagraphFont"/>
    <w:locked/>
    <w:rsid w:val="00FA364E"/>
  </w:style>
  <w:style w:type="paragraph" w:customStyle="1" w:styleId="Bodytext43">
    <w:name w:val="Body text (43)"/>
    <w:basedOn w:val="Normal"/>
    <w:qFormat/>
    <w:rsid w:val="00FA364E"/>
    <w:pPr>
      <w:spacing w:after="0" w:line="240" w:lineRule="auto"/>
    </w:pPr>
  </w:style>
  <w:style w:type="character" w:customStyle="1" w:styleId="Bodytext109">
    <w:name w:val="Body text (109)_"/>
    <w:basedOn w:val="DefaultParagraphFont"/>
    <w:locked/>
    <w:rsid w:val="00FA364E"/>
  </w:style>
  <w:style w:type="paragraph" w:customStyle="1" w:styleId="Bodytext1090">
    <w:name w:val="Body text (109)"/>
    <w:basedOn w:val="Normal"/>
    <w:qFormat/>
    <w:rsid w:val="00FA364E"/>
    <w:pPr>
      <w:spacing w:after="0" w:line="240" w:lineRule="auto"/>
    </w:pPr>
  </w:style>
  <w:style w:type="character" w:customStyle="1" w:styleId="Bodytext110">
    <w:name w:val="Body text (110)_"/>
    <w:basedOn w:val="DefaultParagraphFont"/>
    <w:locked/>
    <w:rsid w:val="00FA364E"/>
  </w:style>
  <w:style w:type="paragraph" w:customStyle="1" w:styleId="Bodytext1100">
    <w:name w:val="Body text (110)"/>
    <w:basedOn w:val="Normal"/>
    <w:qFormat/>
    <w:rsid w:val="00FA364E"/>
    <w:pPr>
      <w:spacing w:after="0" w:line="240" w:lineRule="auto"/>
    </w:pPr>
  </w:style>
  <w:style w:type="character" w:customStyle="1" w:styleId="Bodytext111">
    <w:name w:val="Body text (111)_"/>
    <w:basedOn w:val="DefaultParagraphFont"/>
    <w:locked/>
    <w:rsid w:val="00FA364E"/>
  </w:style>
  <w:style w:type="paragraph" w:customStyle="1" w:styleId="Bodytext1110">
    <w:name w:val="Body text (111)"/>
    <w:basedOn w:val="Normal"/>
    <w:qFormat/>
    <w:rsid w:val="00FA364E"/>
    <w:pPr>
      <w:spacing w:after="0" w:line="240" w:lineRule="auto"/>
    </w:pPr>
  </w:style>
  <w:style w:type="character" w:customStyle="1" w:styleId="Tablecaption7">
    <w:name w:val="Table caption (7)_"/>
    <w:basedOn w:val="DefaultParagraphFont"/>
    <w:locked/>
    <w:rsid w:val="00FA364E"/>
  </w:style>
  <w:style w:type="paragraph" w:customStyle="1" w:styleId="Tablecaption70">
    <w:name w:val="Table caption (7)"/>
    <w:basedOn w:val="Normal"/>
    <w:qFormat/>
    <w:rsid w:val="00FA364E"/>
    <w:pPr>
      <w:spacing w:after="0" w:line="240" w:lineRule="auto"/>
    </w:pPr>
  </w:style>
  <w:style w:type="character" w:customStyle="1" w:styleId="Bodytext112">
    <w:name w:val="Body text (112)_"/>
    <w:basedOn w:val="DefaultParagraphFont"/>
    <w:locked/>
    <w:rsid w:val="00FA364E"/>
  </w:style>
  <w:style w:type="paragraph" w:customStyle="1" w:styleId="Bodytext1120">
    <w:name w:val="Body text (112)"/>
    <w:basedOn w:val="Normal"/>
    <w:qFormat/>
    <w:rsid w:val="00FA364E"/>
    <w:pPr>
      <w:spacing w:after="0" w:line="240" w:lineRule="auto"/>
    </w:pPr>
  </w:style>
  <w:style w:type="character" w:customStyle="1" w:styleId="Bodytext113">
    <w:name w:val="Body text (113)_"/>
    <w:basedOn w:val="DefaultParagraphFont"/>
    <w:locked/>
    <w:rsid w:val="00FA364E"/>
  </w:style>
  <w:style w:type="paragraph" w:customStyle="1" w:styleId="Bodytext1130">
    <w:name w:val="Body text (113)"/>
    <w:basedOn w:val="Normal"/>
    <w:qFormat/>
    <w:rsid w:val="00FA364E"/>
    <w:pPr>
      <w:spacing w:after="0" w:line="240" w:lineRule="auto"/>
    </w:pPr>
  </w:style>
  <w:style w:type="character" w:customStyle="1" w:styleId="Tableofcontents10">
    <w:name w:val="Table of contents (10)_"/>
    <w:basedOn w:val="DefaultParagraphFont"/>
    <w:locked/>
    <w:rsid w:val="00FA364E"/>
  </w:style>
  <w:style w:type="paragraph" w:customStyle="1" w:styleId="Tableofcontents100">
    <w:name w:val="Table of contents (10)"/>
    <w:basedOn w:val="Normal"/>
    <w:qFormat/>
    <w:rsid w:val="00FA364E"/>
    <w:pPr>
      <w:spacing w:after="0" w:line="240" w:lineRule="auto"/>
    </w:pPr>
  </w:style>
  <w:style w:type="character" w:customStyle="1" w:styleId="Tableofcontents12">
    <w:name w:val="Table of contents (12)_"/>
    <w:basedOn w:val="DefaultParagraphFont"/>
    <w:locked/>
    <w:rsid w:val="00FA364E"/>
  </w:style>
  <w:style w:type="paragraph" w:customStyle="1" w:styleId="Tableofcontents120">
    <w:name w:val="Table of contents (12)"/>
    <w:basedOn w:val="Normal"/>
    <w:qFormat/>
    <w:rsid w:val="00FA364E"/>
    <w:pPr>
      <w:spacing w:after="0" w:line="240" w:lineRule="auto"/>
    </w:pPr>
  </w:style>
  <w:style w:type="character" w:customStyle="1" w:styleId="Tableofcontents14">
    <w:name w:val="Table of contents (14)_"/>
    <w:basedOn w:val="DefaultParagraphFont"/>
    <w:locked/>
    <w:rsid w:val="00FA364E"/>
  </w:style>
  <w:style w:type="paragraph" w:customStyle="1" w:styleId="Tableofcontents140">
    <w:name w:val="Table of contents (14)"/>
    <w:basedOn w:val="Normal"/>
    <w:qFormat/>
    <w:rsid w:val="00FA364E"/>
    <w:pPr>
      <w:spacing w:after="0" w:line="240" w:lineRule="auto"/>
    </w:pPr>
  </w:style>
  <w:style w:type="character" w:customStyle="1" w:styleId="Heading162">
    <w:name w:val="Heading #16 (2)_"/>
    <w:basedOn w:val="DefaultParagraphFont"/>
    <w:locked/>
    <w:rsid w:val="00FA364E"/>
  </w:style>
  <w:style w:type="paragraph" w:customStyle="1" w:styleId="Heading1620">
    <w:name w:val="Heading #16 (2)"/>
    <w:basedOn w:val="Normal"/>
    <w:qFormat/>
    <w:rsid w:val="00FA364E"/>
    <w:pPr>
      <w:spacing w:after="0" w:line="240" w:lineRule="auto"/>
    </w:pPr>
  </w:style>
  <w:style w:type="character" w:customStyle="1" w:styleId="StyleStyle4LatinTimesNewRomanAsianSimSunChar">
    <w:name w:val="Style Style4 + (Latin) Times New Roman (Asian) SimSun Char"/>
    <w:locked/>
    <w:rsid w:val="00FA364E"/>
  </w:style>
  <w:style w:type="paragraph" w:customStyle="1" w:styleId="StyleStyle4LatinTimesNewRomanAsianSimSun">
    <w:name w:val="Style Style4 + (Latin) Times New Roman (Asian) SimSun"/>
    <w:basedOn w:val="medium-normal"/>
    <w:qFormat/>
    <w:rsid w:val="00FA364E"/>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FA364E"/>
  </w:style>
  <w:style w:type="paragraph" w:customStyle="1" w:styleId="StyleUnderlineCharLatinTimesNewRomanAsianSimSun">
    <w:name w:val="Style Underline Char + (Latin) Times New Roman (Asian) SimSun"/>
    <w:basedOn w:val="Normal"/>
    <w:qFormat/>
    <w:rsid w:val="00FA364E"/>
    <w:pPr>
      <w:spacing w:after="0" w:line="240" w:lineRule="auto"/>
    </w:pPr>
  </w:style>
  <w:style w:type="character" w:customStyle="1" w:styleId="StyleUnderlineCharLatinTimesNewRomanAsianSimSunBoldChar">
    <w:name w:val="Style Underline Char + (Latin) Times New Roman (Asian) SimSun Bold Char"/>
    <w:locked/>
    <w:rsid w:val="00FA364E"/>
  </w:style>
  <w:style w:type="paragraph" w:customStyle="1" w:styleId="StyleUnderlineCharLatinTimesNewRomanAsianSimSunBold">
    <w:name w:val="Style Underline Char + (Latin) Times New Roman (Asian) SimSun Bold"/>
    <w:basedOn w:val="Normal"/>
    <w:qFormat/>
    <w:rsid w:val="00FA364E"/>
    <w:pPr>
      <w:spacing w:after="0" w:line="240" w:lineRule="auto"/>
    </w:pPr>
  </w:style>
  <w:style w:type="character" w:customStyle="1" w:styleId="StyleStyle1BoldChar">
    <w:name w:val="Style Style1 + Bold Char"/>
    <w:locked/>
    <w:rsid w:val="00FA364E"/>
  </w:style>
  <w:style w:type="paragraph" w:customStyle="1" w:styleId="StyleStyle1Bold">
    <w:name w:val="Style Style1 + Bold"/>
    <w:basedOn w:val="Cites"/>
    <w:qFormat/>
    <w:rsid w:val="00FA364E"/>
    <w:pPr>
      <w:widowControl/>
    </w:pPr>
    <w:rPr>
      <w:noProof/>
      <w:szCs w:val="20"/>
    </w:rPr>
  </w:style>
  <w:style w:type="character" w:customStyle="1" w:styleId="StyleBoldandUnderlineChar11ptChar">
    <w:name w:val="Style Bold and Underline Char + 11 pt Char"/>
    <w:locked/>
    <w:rsid w:val="00FA364E"/>
  </w:style>
  <w:style w:type="paragraph" w:customStyle="1" w:styleId="StyleBoldandUnderlineChar11pt">
    <w:name w:val="Style Bold and Underline Char + 11 pt"/>
    <w:basedOn w:val="UnreadText"/>
    <w:qFormat/>
    <w:rsid w:val="00FA364E"/>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FA364E"/>
  </w:style>
  <w:style w:type="paragraph" w:customStyle="1" w:styleId="StyleStyleStyle4LatinTimesNewRomanAsianSimSunBold">
    <w:name w:val="Style Style Style4 + (Latin) Times New Roman (Asian) SimSun Bold +"/>
    <w:basedOn w:val="Normal"/>
    <w:qFormat/>
    <w:rsid w:val="00FA364E"/>
    <w:pPr>
      <w:spacing w:after="0" w:line="240" w:lineRule="auto"/>
    </w:pPr>
  </w:style>
  <w:style w:type="character" w:customStyle="1" w:styleId="StyleStyle4BoldChar">
    <w:name w:val="Style Style4 + Bold Char"/>
    <w:locked/>
    <w:rsid w:val="00FA364E"/>
  </w:style>
  <w:style w:type="paragraph" w:customStyle="1" w:styleId="StyleStyle4Bold">
    <w:name w:val="Style Style4 + Bold"/>
    <w:basedOn w:val="medium-normal"/>
    <w:qFormat/>
    <w:rsid w:val="00FA364E"/>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FA364E"/>
  </w:style>
  <w:style w:type="paragraph" w:customStyle="1" w:styleId="StyleStyle411ptBorderSinglesolidlineAuto05ptL">
    <w:name w:val="Style Style4 + 11 pt Border: : (Single solid line Auto  0.5 pt L..."/>
    <w:basedOn w:val="medium-normal"/>
    <w:qFormat/>
    <w:rsid w:val="00FA364E"/>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FA364E"/>
  </w:style>
  <w:style w:type="paragraph" w:customStyle="1" w:styleId="StyleStyle49ptBoldBorderSinglesolidlineAuto05">
    <w:name w:val="Style Style4 + 9 pt Bold Border: : (Single solid line Auto  0.5..."/>
    <w:basedOn w:val="medium-normal"/>
    <w:qFormat/>
    <w:rsid w:val="00FA364E"/>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FA364E"/>
  </w:style>
  <w:style w:type="paragraph" w:customStyle="1" w:styleId="StyleStyle49ptBorderSinglesolidlineAuto05ptLi">
    <w:name w:val="Style Style4 + 9 pt Border: : (Single solid line Auto  0.5 pt Li..."/>
    <w:basedOn w:val="medium-normal"/>
    <w:next w:val="hotroute1"/>
    <w:qFormat/>
    <w:rsid w:val="00FA364E"/>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FA364E"/>
  </w:style>
  <w:style w:type="paragraph" w:customStyle="1" w:styleId="UnderlineCharCharCharCharChar">
    <w:name w:val="Underline Char Char Char Char Char"/>
    <w:basedOn w:val="Normal"/>
    <w:next w:val="BlockHeaderHidden"/>
    <w:qFormat/>
    <w:rsid w:val="00FA364E"/>
    <w:pPr>
      <w:spacing w:after="0" w:line="240" w:lineRule="auto"/>
    </w:pPr>
  </w:style>
  <w:style w:type="character" w:customStyle="1" w:styleId="TextsmallChar">
    <w:name w:val="Textsmall Char"/>
    <w:locked/>
    <w:rsid w:val="00FA364E"/>
  </w:style>
  <w:style w:type="paragraph" w:customStyle="1" w:styleId="Textsmall0">
    <w:name w:val="Textsmall"/>
    <w:basedOn w:val="Normal"/>
    <w:next w:val="Normal"/>
    <w:qFormat/>
    <w:rsid w:val="00FA364E"/>
    <w:pPr>
      <w:spacing w:after="0" w:line="240" w:lineRule="auto"/>
    </w:pPr>
  </w:style>
  <w:style w:type="paragraph" w:customStyle="1" w:styleId="hotroute1">
    <w:name w:val="hot route!"/>
    <w:basedOn w:val="Normal"/>
    <w:next w:val="UnderlinePara"/>
    <w:qFormat/>
    <w:rsid w:val="00FA364E"/>
    <w:pPr>
      <w:spacing w:after="0" w:line="240" w:lineRule="auto"/>
    </w:pPr>
  </w:style>
  <w:style w:type="character" w:customStyle="1" w:styleId="BlockHeaderHiddenChar">
    <w:name w:val="Block Header Hidden Char"/>
    <w:basedOn w:val="DefaultParagraphFont"/>
    <w:locked/>
    <w:rsid w:val="00FA364E"/>
  </w:style>
  <w:style w:type="paragraph" w:customStyle="1" w:styleId="BlockHeaderHidden">
    <w:name w:val="Block Header Hidden"/>
    <w:basedOn w:val="Normal"/>
    <w:next w:val="Stylecardtext8pt"/>
    <w:autoRedefine/>
    <w:qFormat/>
    <w:rsid w:val="00FA364E"/>
    <w:pPr>
      <w:spacing w:after="0" w:line="240" w:lineRule="auto"/>
    </w:pPr>
  </w:style>
  <w:style w:type="paragraph" w:customStyle="1" w:styleId="txgreen">
    <w:name w:val="txgreen"/>
    <w:basedOn w:val="Normal"/>
    <w:uiPriority w:val="99"/>
    <w:qFormat/>
    <w:rsid w:val="00FA364E"/>
    <w:pPr>
      <w:spacing w:after="0" w:line="240" w:lineRule="auto"/>
    </w:pPr>
  </w:style>
  <w:style w:type="paragraph" w:customStyle="1" w:styleId="rtecenter">
    <w:name w:val="rtecenter"/>
    <w:basedOn w:val="Normal"/>
    <w:uiPriority w:val="99"/>
    <w:qFormat/>
    <w:rsid w:val="00FA364E"/>
    <w:pPr>
      <w:spacing w:after="0" w:line="240" w:lineRule="auto"/>
    </w:pPr>
  </w:style>
  <w:style w:type="paragraph" w:customStyle="1" w:styleId="StyleHeading4TagBigcardNotBold">
    <w:name w:val="Style Heading 4TagBig card + Not Bold"/>
    <w:basedOn w:val="Heading4"/>
    <w:qFormat/>
    <w:rsid w:val="00FA364E"/>
    <w:pPr>
      <w:spacing w:before="200" w:line="240" w:lineRule="auto"/>
    </w:pPr>
    <w:rPr>
      <w:iCs w:val="0"/>
      <w:sz w:val="22"/>
    </w:rPr>
  </w:style>
  <w:style w:type="paragraph" w:customStyle="1" w:styleId="Stylecardtext5pt">
    <w:name w:val="Style card text + 5 pt"/>
    <w:basedOn w:val="Normal"/>
    <w:qFormat/>
    <w:rsid w:val="00FA364E"/>
    <w:pPr>
      <w:spacing w:after="0" w:line="240" w:lineRule="auto"/>
    </w:pPr>
  </w:style>
  <w:style w:type="character" w:customStyle="1" w:styleId="F7-SmallFont">
    <w:name w:val="F7 - Small Font"/>
    <w:rsid w:val="00FA364E"/>
  </w:style>
  <w:style w:type="character" w:customStyle="1" w:styleId="StyleLatinGaramond9ptUnderline">
    <w:name w:val="Style (Latin) Garamond 9 pt Underline"/>
    <w:rsid w:val="00FA364E"/>
  </w:style>
  <w:style w:type="character" w:customStyle="1" w:styleId="tkrname">
    <w:name w:val="tkrname"/>
    <w:basedOn w:val="DefaultParagraphFont"/>
    <w:rsid w:val="00FA364E"/>
  </w:style>
  <w:style w:type="character" w:customStyle="1" w:styleId="tkrchange">
    <w:name w:val="tkrchange"/>
    <w:basedOn w:val="DefaultParagraphFont"/>
    <w:rsid w:val="00FA364E"/>
  </w:style>
  <w:style w:type="character" w:customStyle="1" w:styleId="l9">
    <w:name w:val="l9"/>
    <w:basedOn w:val="DefaultParagraphFont"/>
    <w:rsid w:val="00FA364E"/>
  </w:style>
  <w:style w:type="character" w:customStyle="1" w:styleId="l8">
    <w:name w:val="l8"/>
    <w:basedOn w:val="DefaultParagraphFont"/>
    <w:rsid w:val="00FA364E"/>
  </w:style>
  <w:style w:type="character" w:customStyle="1" w:styleId="l6">
    <w:name w:val="l6"/>
    <w:basedOn w:val="DefaultParagraphFont"/>
    <w:rsid w:val="00FA364E"/>
  </w:style>
  <w:style w:type="character" w:customStyle="1" w:styleId="l7">
    <w:name w:val="l7"/>
    <w:basedOn w:val="DefaultParagraphFont"/>
    <w:rsid w:val="00FA364E"/>
  </w:style>
  <w:style w:type="character" w:customStyle="1" w:styleId="ellipsistext">
    <w:name w:val="ellipsis_text"/>
    <w:basedOn w:val="DefaultParagraphFont"/>
    <w:rsid w:val="00FA364E"/>
  </w:style>
  <w:style w:type="character" w:customStyle="1" w:styleId="referencediv">
    <w:name w:val="referencediv"/>
    <w:basedOn w:val="DefaultParagraphFont"/>
    <w:rsid w:val="00FA364E"/>
  </w:style>
  <w:style w:type="character" w:customStyle="1" w:styleId="A3">
    <w:name w:val="A3"/>
    <w:uiPriority w:val="99"/>
    <w:rsid w:val="00FA364E"/>
  </w:style>
  <w:style w:type="character" w:customStyle="1" w:styleId="cite0">
    <w:name w:val="cite0"/>
    <w:rsid w:val="00FA364E"/>
  </w:style>
  <w:style w:type="character" w:customStyle="1" w:styleId="hilite1">
    <w:name w:val="hilite1"/>
    <w:rsid w:val="00FA364E"/>
  </w:style>
  <w:style w:type="character" w:customStyle="1" w:styleId="Style8pt1">
    <w:name w:val="Style 8 pt1"/>
    <w:basedOn w:val="DefaultParagraphFont"/>
    <w:rsid w:val="00FA364E"/>
  </w:style>
  <w:style w:type="character" w:customStyle="1" w:styleId="qlabel">
    <w:name w:val="q_label"/>
    <w:rsid w:val="00FA364E"/>
  </w:style>
  <w:style w:type="character" w:customStyle="1" w:styleId="alabel">
    <w:name w:val="a_label"/>
    <w:rsid w:val="00FA364E"/>
  </w:style>
  <w:style w:type="character" w:customStyle="1" w:styleId="StyleStyle4CharTimesNewRoman11pt">
    <w:name w:val="Style Style4 Char + Times New Roman 11 pt"/>
    <w:rsid w:val="00FA364E"/>
  </w:style>
  <w:style w:type="character" w:customStyle="1" w:styleId="Aunderline">
    <w:name w:val="Aunderline"/>
    <w:qFormat/>
    <w:rsid w:val="00FA364E"/>
  </w:style>
  <w:style w:type="character" w:customStyle="1" w:styleId="desc">
    <w:name w:val="desc"/>
    <w:basedOn w:val="DefaultParagraphFont"/>
    <w:rsid w:val="00FA364E"/>
  </w:style>
  <w:style w:type="character" w:customStyle="1" w:styleId="titleauthoretc">
    <w:name w:val="titleauthoretc"/>
    <w:rsid w:val="00FA364E"/>
  </w:style>
  <w:style w:type="character" w:customStyle="1" w:styleId="in-top">
    <w:name w:val="in-top"/>
    <w:rsid w:val="00FA364E"/>
  </w:style>
  <w:style w:type="character" w:customStyle="1" w:styleId="nukeled">
    <w:name w:val="nukeled"/>
    <w:rsid w:val="00FA364E"/>
  </w:style>
  <w:style w:type="character" w:customStyle="1" w:styleId="contextlyrelated">
    <w:name w:val="contextly_related"/>
    <w:rsid w:val="00FA364E"/>
  </w:style>
  <w:style w:type="character" w:customStyle="1" w:styleId="in-right">
    <w:name w:val="in-right"/>
    <w:rsid w:val="00FA364E"/>
  </w:style>
  <w:style w:type="character" w:customStyle="1" w:styleId="adtext">
    <w:name w:val="ad_text"/>
    <w:rsid w:val="00FA364E"/>
  </w:style>
  <w:style w:type="character" w:customStyle="1" w:styleId="linkrow">
    <w:name w:val="link_row"/>
    <w:rsid w:val="00FA364E"/>
  </w:style>
  <w:style w:type="character" w:customStyle="1" w:styleId="revision-date">
    <w:name w:val="revision-date"/>
    <w:rsid w:val="00FA364E"/>
  </w:style>
  <w:style w:type="character" w:customStyle="1" w:styleId="facebook-share">
    <w:name w:val="facebook-share"/>
    <w:rsid w:val="00FA364E"/>
  </w:style>
  <w:style w:type="character" w:customStyle="1" w:styleId="facebook-share-label">
    <w:name w:val="facebook-share-label"/>
    <w:rsid w:val="00FA364E"/>
  </w:style>
  <w:style w:type="character" w:customStyle="1" w:styleId="cap">
    <w:name w:val="cap"/>
    <w:rsid w:val="00FA364E"/>
  </w:style>
  <w:style w:type="character" w:customStyle="1" w:styleId="share">
    <w:name w:val="share"/>
    <w:rsid w:val="00FA364E"/>
  </w:style>
  <w:style w:type="character" w:customStyle="1" w:styleId="ata11y">
    <w:name w:val="at_a11y"/>
    <w:rsid w:val="00FA364E"/>
  </w:style>
  <w:style w:type="character" w:customStyle="1" w:styleId="tpk">
    <w:name w:val="tpk"/>
    <w:rsid w:val="00FA364E"/>
  </w:style>
  <w:style w:type="character" w:customStyle="1" w:styleId="A24">
    <w:name w:val="A24"/>
    <w:uiPriority w:val="99"/>
    <w:rsid w:val="00FA364E"/>
  </w:style>
  <w:style w:type="character" w:customStyle="1" w:styleId="A25">
    <w:name w:val="A25"/>
    <w:uiPriority w:val="99"/>
    <w:rsid w:val="00FA364E"/>
  </w:style>
  <w:style w:type="character" w:customStyle="1" w:styleId="Headerorfooter">
    <w:name w:val="Header or footer_"/>
    <w:basedOn w:val="DefaultParagraphFont"/>
    <w:rsid w:val="00FA364E"/>
  </w:style>
  <w:style w:type="character" w:customStyle="1" w:styleId="Bodytext21">
    <w:name w:val="Body text (2)_"/>
    <w:basedOn w:val="DefaultParagraphFont"/>
    <w:rsid w:val="00FA364E"/>
  </w:style>
  <w:style w:type="character" w:customStyle="1" w:styleId="Bodytext22">
    <w:name w:val="Body text (2)"/>
    <w:basedOn w:val="Bodytext30"/>
    <w:rsid w:val="00FA364E"/>
  </w:style>
  <w:style w:type="character" w:customStyle="1" w:styleId="Headerorfooter0">
    <w:name w:val="Header or footer"/>
    <w:basedOn w:val="Bodytext100"/>
    <w:rsid w:val="00FA364E"/>
    <w:rPr>
      <w:shd w:val="clear" w:color="auto" w:fill="FFFFFF"/>
    </w:rPr>
  </w:style>
  <w:style w:type="character" w:customStyle="1" w:styleId="Bodytext32">
    <w:name w:val="Body text (3)_"/>
    <w:basedOn w:val="DefaultParagraphFont"/>
    <w:rsid w:val="00FA364E"/>
  </w:style>
  <w:style w:type="character" w:customStyle="1" w:styleId="Bodytext31Exact">
    <w:name w:val="Body text (31) Exact"/>
    <w:basedOn w:val="DefaultParagraphFont"/>
    <w:rsid w:val="00FA364E"/>
  </w:style>
  <w:style w:type="character" w:customStyle="1" w:styleId="Bodytext100">
    <w:name w:val="Body text (10)_"/>
    <w:basedOn w:val="DefaultParagraphFont"/>
    <w:link w:val="Bodytext101"/>
    <w:uiPriority w:val="99"/>
    <w:rsid w:val="00FA364E"/>
    <w:rPr>
      <w:shd w:val="clear" w:color="auto" w:fill="FFFFFF"/>
    </w:rPr>
  </w:style>
  <w:style w:type="character" w:customStyle="1" w:styleId="Bodytext30">
    <w:name w:val="Body text (3)"/>
    <w:basedOn w:val="Bodytext3Spacing0ptExact"/>
    <w:rsid w:val="00FA364E"/>
  </w:style>
  <w:style w:type="character" w:customStyle="1" w:styleId="Bodytext46">
    <w:name w:val="Body text (46)_"/>
    <w:basedOn w:val="DefaultParagraphFont"/>
    <w:rsid w:val="00FA364E"/>
  </w:style>
  <w:style w:type="character" w:customStyle="1" w:styleId="Bodytext51">
    <w:name w:val="Body text (51)_"/>
    <w:basedOn w:val="DefaultParagraphFont"/>
    <w:rsid w:val="00FA364E"/>
  </w:style>
  <w:style w:type="character" w:customStyle="1" w:styleId="Bodytext34">
    <w:name w:val="Body text (34)_"/>
    <w:basedOn w:val="DefaultParagraphFont"/>
    <w:rsid w:val="00FA364E"/>
  </w:style>
  <w:style w:type="character" w:customStyle="1" w:styleId="Bodytext3Spacing0ptExact">
    <w:name w:val="Body text (3) + Spacing 0 pt Exact"/>
    <w:rsid w:val="00FA364E"/>
  </w:style>
  <w:style w:type="character" w:customStyle="1" w:styleId="Bodytext82">
    <w:name w:val="Body text (82)_"/>
    <w:basedOn w:val="DefaultParagraphFont"/>
    <w:rsid w:val="00FA364E"/>
  </w:style>
  <w:style w:type="character" w:customStyle="1" w:styleId="PicturecaptionSpacing0ptExact">
    <w:name w:val="Picture caption + Spacing 0 pt Exact"/>
    <w:basedOn w:val="DefaultParagraphFont"/>
    <w:rsid w:val="00FA364E"/>
  </w:style>
  <w:style w:type="character" w:customStyle="1" w:styleId="Tableofcontents13">
    <w:name w:val="Table of contents (13)_"/>
    <w:basedOn w:val="DefaultParagraphFont"/>
    <w:rsid w:val="00FA364E"/>
  </w:style>
  <w:style w:type="character" w:customStyle="1" w:styleId="Bodytext114">
    <w:name w:val="Body text (114)_"/>
    <w:basedOn w:val="DefaultParagraphFont"/>
    <w:rsid w:val="00FA364E"/>
  </w:style>
  <w:style w:type="character" w:customStyle="1" w:styleId="Bodytext115">
    <w:name w:val="Body text (115)_"/>
    <w:basedOn w:val="DefaultParagraphFont"/>
    <w:rsid w:val="00FA364E"/>
  </w:style>
  <w:style w:type="character" w:customStyle="1" w:styleId="BodyText40">
    <w:name w:val="Body Text4"/>
    <w:basedOn w:val="DefaultParagraphFont"/>
    <w:rsid w:val="00FA364E"/>
  </w:style>
  <w:style w:type="character" w:customStyle="1" w:styleId="Bodytext1150">
    <w:name w:val="Body text (115)"/>
    <w:basedOn w:val="Picturecaption2Spacing0ptExact"/>
    <w:rsid w:val="00FA364E"/>
  </w:style>
  <w:style w:type="character" w:customStyle="1" w:styleId="Bodytext820">
    <w:name w:val="Body text (82)"/>
    <w:rsid w:val="00FA364E"/>
  </w:style>
  <w:style w:type="character" w:customStyle="1" w:styleId="Bodytext102">
    <w:name w:val="Body text (10)"/>
    <w:basedOn w:val="PicturecaptionSpacing0ptExact"/>
    <w:rsid w:val="00FA364E"/>
  </w:style>
  <w:style w:type="character" w:customStyle="1" w:styleId="Bodytext82Spacing0ptExact">
    <w:name w:val="Body text (82) + Spacing 0 pt Exact"/>
    <w:basedOn w:val="Bodytext820"/>
    <w:rsid w:val="00FA364E"/>
  </w:style>
  <w:style w:type="character" w:customStyle="1" w:styleId="Bodytext131Exact">
    <w:name w:val="Body text (131) Exact"/>
    <w:basedOn w:val="DefaultParagraphFont"/>
    <w:rsid w:val="00FA364E"/>
  </w:style>
  <w:style w:type="character" w:customStyle="1" w:styleId="Picturecaption2Spacing0ptExact">
    <w:name w:val="Picture caption (2) + Spacing 0 pt Exact"/>
    <w:basedOn w:val="DefaultParagraphFont"/>
    <w:rsid w:val="00FA364E"/>
  </w:style>
  <w:style w:type="character" w:customStyle="1" w:styleId="Bodytext114Exact">
    <w:name w:val="Body text (114) Exact"/>
    <w:basedOn w:val="Bodytext131Exact"/>
    <w:rsid w:val="00FA364E"/>
  </w:style>
  <w:style w:type="character" w:customStyle="1" w:styleId="Bodytext340">
    <w:name w:val="Body text (34)"/>
    <w:basedOn w:val="BodyText40"/>
    <w:rsid w:val="00FA364E"/>
  </w:style>
  <w:style w:type="character" w:customStyle="1" w:styleId="Bodytext1409pt">
    <w:name w:val="Body text (140) + 9 pt"/>
    <w:aliases w:val="Not Italic,Table of contents (12) + FrankRuehl,11 pt"/>
    <w:basedOn w:val="DefaultParagraphFont"/>
    <w:rsid w:val="00FA364E"/>
  </w:style>
  <w:style w:type="character" w:customStyle="1" w:styleId="Bodytext510">
    <w:name w:val="Body text (51)"/>
    <w:basedOn w:val="Bodytext115"/>
    <w:rsid w:val="00FA364E"/>
  </w:style>
  <w:style w:type="character" w:customStyle="1" w:styleId="Bodytext1140">
    <w:name w:val="Body text (114)"/>
    <w:basedOn w:val="Bodytext131Exact"/>
    <w:rsid w:val="00FA364E"/>
  </w:style>
  <w:style w:type="character" w:customStyle="1" w:styleId="Tableofcontents130">
    <w:name w:val="Table of contents (13)"/>
    <w:basedOn w:val="Bodytext82Spacing0ptExact"/>
    <w:rsid w:val="00FA364E"/>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FA364E"/>
  </w:style>
  <w:style w:type="character" w:customStyle="1" w:styleId="Bodytext460">
    <w:name w:val="Body text (46)"/>
    <w:basedOn w:val="Bodytext114"/>
    <w:rsid w:val="00FA364E"/>
  </w:style>
  <w:style w:type="character" w:customStyle="1" w:styleId="Bodytext46NotBold">
    <w:name w:val="Body text (46) + Not Bold"/>
    <w:basedOn w:val="Bodytext114"/>
    <w:rsid w:val="00FA364E"/>
  </w:style>
  <w:style w:type="character" w:customStyle="1" w:styleId="Bodytext46SegoeUI">
    <w:name w:val="Body text (46) + Segoe UI"/>
    <w:basedOn w:val="Bodytext114"/>
    <w:rsid w:val="00FA364E"/>
  </w:style>
  <w:style w:type="character" w:customStyle="1" w:styleId="Bodytext115Spacing0ptExact">
    <w:name w:val="Body text (115) + Spacing 0 pt Exact"/>
    <w:basedOn w:val="Picturecaption2Spacing0ptExact"/>
    <w:rsid w:val="00FA364E"/>
  </w:style>
  <w:style w:type="character" w:customStyle="1" w:styleId="Picturecaption42SmallCaps">
    <w:name w:val="Picture caption (42) + Small Caps"/>
    <w:basedOn w:val="DefaultParagraphFont"/>
    <w:rsid w:val="00FA364E"/>
  </w:style>
  <w:style w:type="character" w:customStyle="1" w:styleId="Bodytext155Exact">
    <w:name w:val="Body text (155) Exact"/>
    <w:basedOn w:val="DefaultParagraphFont"/>
    <w:rsid w:val="00FA364E"/>
  </w:style>
  <w:style w:type="character" w:customStyle="1" w:styleId="Bodytext157">
    <w:name w:val="Body text (157)_"/>
    <w:basedOn w:val="DefaultParagraphFont"/>
    <w:rsid w:val="00FA364E"/>
  </w:style>
  <w:style w:type="character" w:customStyle="1" w:styleId="Bodytext157Spacing0pt">
    <w:name w:val="Body text (157) + Spacing 0 pt"/>
    <w:basedOn w:val="Bodytext39"/>
    <w:rsid w:val="00FA364E"/>
  </w:style>
  <w:style w:type="character" w:customStyle="1" w:styleId="Bodytext1570">
    <w:name w:val="Body text (157)"/>
    <w:basedOn w:val="Bodytext39"/>
    <w:rsid w:val="00FA364E"/>
  </w:style>
  <w:style w:type="character" w:customStyle="1" w:styleId="Heading2213pt">
    <w:name w:val="Heading #22 + 13 pt"/>
    <w:basedOn w:val="DefaultParagraphFont"/>
    <w:rsid w:val="00FA364E"/>
  </w:style>
  <w:style w:type="character" w:customStyle="1" w:styleId="Heading22125pt">
    <w:name w:val="Heading #22 + 12.5 pt"/>
    <w:basedOn w:val="DefaultParagraphFont"/>
    <w:rsid w:val="00FA364E"/>
  </w:style>
  <w:style w:type="character" w:customStyle="1" w:styleId="Bodytext300">
    <w:name w:val="Body text (30)_"/>
    <w:basedOn w:val="DefaultParagraphFont"/>
    <w:rsid w:val="00FA364E"/>
  </w:style>
  <w:style w:type="character" w:customStyle="1" w:styleId="Bodytext301">
    <w:name w:val="Body text (30)"/>
    <w:basedOn w:val="Bodytext3TimesNewRoman"/>
    <w:rsid w:val="00FA364E"/>
  </w:style>
  <w:style w:type="character" w:customStyle="1" w:styleId="Bodytext39">
    <w:name w:val="Body text (39)_"/>
    <w:basedOn w:val="DefaultParagraphFont"/>
    <w:rsid w:val="00FA364E"/>
  </w:style>
  <w:style w:type="character" w:customStyle="1" w:styleId="Bodytext390">
    <w:name w:val="Body text (39)"/>
    <w:basedOn w:val="BodytextExact"/>
    <w:rsid w:val="00FA364E"/>
  </w:style>
  <w:style w:type="character" w:customStyle="1" w:styleId="Bodytext159Exact">
    <w:name w:val="Body text (159) Exact"/>
    <w:basedOn w:val="DefaultParagraphFont"/>
    <w:rsid w:val="00FA364E"/>
  </w:style>
  <w:style w:type="character" w:customStyle="1" w:styleId="Bodytext60Spacing0pt">
    <w:name w:val="Body text (60) + Spacing 0 pt"/>
    <w:basedOn w:val="DefaultParagraphFont"/>
    <w:rsid w:val="00FA364E"/>
  </w:style>
  <w:style w:type="character" w:customStyle="1" w:styleId="Bodytext3Spacing-1pt">
    <w:name w:val="Body text (3) + Spacing -1 pt"/>
    <w:basedOn w:val="Bodytext3Spacing0ptExact"/>
    <w:rsid w:val="00FA364E"/>
  </w:style>
  <w:style w:type="character" w:customStyle="1" w:styleId="Bodytext3TimesNewRoman">
    <w:name w:val="Body text (3) + Times New Roman"/>
    <w:aliases w:val="11.5 pt"/>
    <w:basedOn w:val="Bodytext3Spacing0ptExact"/>
    <w:rsid w:val="00FA364E"/>
  </w:style>
  <w:style w:type="character" w:customStyle="1" w:styleId="Bodytext2NotBold">
    <w:name w:val="Body text (2) + Not Bold"/>
    <w:basedOn w:val="Bodytext30"/>
    <w:rsid w:val="00FA364E"/>
  </w:style>
  <w:style w:type="character" w:customStyle="1" w:styleId="BodytextExact">
    <w:name w:val="Body text Exact"/>
    <w:basedOn w:val="DefaultParagraphFont"/>
    <w:rsid w:val="00FA364E"/>
  </w:style>
  <w:style w:type="character" w:customStyle="1" w:styleId="Heading13Italic">
    <w:name w:val="Heading #13 + Italic"/>
    <w:basedOn w:val="DefaultParagraphFont"/>
    <w:rsid w:val="00FA364E"/>
  </w:style>
  <w:style w:type="character" w:customStyle="1" w:styleId="Heading92Spacing2pt">
    <w:name w:val="Heading #9 (2) + Spacing 2 pt"/>
    <w:basedOn w:val="DefaultParagraphFont"/>
    <w:rsid w:val="00FA364E"/>
  </w:style>
  <w:style w:type="character" w:customStyle="1" w:styleId="Bodytext38Spacing0pt">
    <w:name w:val="Body text (38) + Spacing 0 pt"/>
    <w:basedOn w:val="DefaultParagraphFont"/>
    <w:rsid w:val="00FA364E"/>
  </w:style>
  <w:style w:type="character" w:customStyle="1" w:styleId="Bodytext42Spacing-1pt">
    <w:name w:val="Body text (42) + Spacing -1 pt"/>
    <w:basedOn w:val="DefaultParagraphFont"/>
    <w:rsid w:val="00FA364E"/>
  </w:style>
  <w:style w:type="character" w:customStyle="1" w:styleId="Bodytext35">
    <w:name w:val="Body text (35)_"/>
    <w:basedOn w:val="DefaultParagraphFont"/>
    <w:rsid w:val="00FA364E"/>
  </w:style>
  <w:style w:type="character" w:customStyle="1" w:styleId="Picturecaption19">
    <w:name w:val="Picture caption (19)_"/>
    <w:basedOn w:val="DefaultParagraphFont"/>
    <w:rsid w:val="00FA364E"/>
  </w:style>
  <w:style w:type="character" w:customStyle="1" w:styleId="Picturecaption9Exact">
    <w:name w:val="Picture caption (9) Exact"/>
    <w:basedOn w:val="DefaultParagraphFont"/>
    <w:rsid w:val="00FA364E"/>
  </w:style>
  <w:style w:type="character" w:customStyle="1" w:styleId="Bodytext87">
    <w:name w:val="Body text (87)_"/>
    <w:basedOn w:val="DefaultParagraphFont"/>
    <w:rsid w:val="00FA364E"/>
  </w:style>
  <w:style w:type="character" w:customStyle="1" w:styleId="Bodytext61">
    <w:name w:val="Body text (6)_"/>
    <w:basedOn w:val="DefaultParagraphFont"/>
    <w:rsid w:val="00FA364E"/>
  </w:style>
  <w:style w:type="character" w:customStyle="1" w:styleId="Heading142SmallCaps">
    <w:name w:val="Heading #14 (2) + Small Caps"/>
    <w:basedOn w:val="DefaultParagraphFont"/>
    <w:rsid w:val="00FA364E"/>
  </w:style>
  <w:style w:type="character" w:customStyle="1" w:styleId="Bodytext350">
    <w:name w:val="Body text (35)"/>
    <w:basedOn w:val="Picturecaption190"/>
    <w:rsid w:val="00FA364E"/>
  </w:style>
  <w:style w:type="character" w:customStyle="1" w:styleId="Picturecaption190">
    <w:name w:val="Picture caption (19)"/>
    <w:basedOn w:val="Picturecaption27Spacing0pt"/>
    <w:rsid w:val="00FA364E"/>
  </w:style>
  <w:style w:type="character" w:customStyle="1" w:styleId="Picturecaption27Spacing0pt">
    <w:name w:val="Picture caption (27) + Spacing 0 pt"/>
    <w:basedOn w:val="DefaultParagraphFont"/>
    <w:rsid w:val="00FA364E"/>
  </w:style>
  <w:style w:type="character" w:customStyle="1" w:styleId="Bodytext43Spacing0ptExact">
    <w:name w:val="Body text (43) + Spacing 0 pt Exact"/>
    <w:basedOn w:val="DefaultParagraphFont"/>
    <w:rsid w:val="00FA364E"/>
  </w:style>
  <w:style w:type="character" w:customStyle="1" w:styleId="Bodytext62">
    <w:name w:val="Body text (6)"/>
    <w:basedOn w:val="Bodytext870"/>
    <w:rsid w:val="00FA364E"/>
  </w:style>
  <w:style w:type="character" w:customStyle="1" w:styleId="Bodytext870">
    <w:name w:val="Body text (87)"/>
    <w:basedOn w:val="DefaultParagraphFont"/>
    <w:rsid w:val="00FA364E"/>
  </w:style>
  <w:style w:type="character" w:customStyle="1" w:styleId="BodytextSegoeUI">
    <w:name w:val="Body text + Segoe UI"/>
    <w:aliases w:val="21.5 pt"/>
    <w:basedOn w:val="DefaultParagraphFont"/>
    <w:rsid w:val="00FA364E"/>
  </w:style>
  <w:style w:type="character" w:customStyle="1" w:styleId="Bodytext68">
    <w:name w:val="Body text (68)_"/>
    <w:basedOn w:val="DefaultParagraphFont"/>
    <w:rsid w:val="00FA364E"/>
  </w:style>
  <w:style w:type="character" w:customStyle="1" w:styleId="Bodytext112SmallCaps">
    <w:name w:val="Body text (112) + Small Caps"/>
    <w:basedOn w:val="DefaultParagraphFont"/>
    <w:rsid w:val="00FA364E"/>
  </w:style>
  <w:style w:type="character" w:customStyle="1" w:styleId="Bodytext680">
    <w:name w:val="Body text (68)"/>
    <w:basedOn w:val="Heading162SmallCaps"/>
    <w:rsid w:val="00FA364E"/>
  </w:style>
  <w:style w:type="character" w:customStyle="1" w:styleId="Tableofcontents11">
    <w:name w:val="Table of contents (11)_"/>
    <w:basedOn w:val="DefaultParagraphFont"/>
    <w:rsid w:val="00FA364E"/>
  </w:style>
  <w:style w:type="character" w:customStyle="1" w:styleId="Tableofcontents110">
    <w:name w:val="Table of contents (11)"/>
    <w:basedOn w:val="article-quote-right"/>
    <w:rsid w:val="00FA364E"/>
  </w:style>
  <w:style w:type="character" w:customStyle="1" w:styleId="Tableofcontents15">
    <w:name w:val="Table of contents (15)_"/>
    <w:basedOn w:val="DefaultParagraphFont"/>
    <w:rsid w:val="00FA364E"/>
  </w:style>
  <w:style w:type="character" w:customStyle="1" w:styleId="Tableofcontents150">
    <w:name w:val="Table of contents (15)"/>
    <w:basedOn w:val="StyleBox12pt"/>
    <w:rsid w:val="00FA364E"/>
  </w:style>
  <w:style w:type="character" w:customStyle="1" w:styleId="Heading162SmallCaps">
    <w:name w:val="Heading #16 (2) + Small Caps"/>
    <w:basedOn w:val="DefaultParagraphFont"/>
    <w:rsid w:val="00FA364E"/>
  </w:style>
  <w:style w:type="character" w:customStyle="1" w:styleId="ft6">
    <w:name w:val="ft6"/>
    <w:basedOn w:val="DefaultParagraphFont"/>
    <w:rsid w:val="00FA364E"/>
  </w:style>
  <w:style w:type="character" w:customStyle="1" w:styleId="amp">
    <w:name w:val="amp"/>
    <w:basedOn w:val="DefaultParagraphFont"/>
    <w:rsid w:val="00FA364E"/>
  </w:style>
  <w:style w:type="character" w:customStyle="1" w:styleId="article-quote-right">
    <w:name w:val="article-quote-right"/>
    <w:basedOn w:val="DefaultParagraphFont"/>
    <w:rsid w:val="00FA364E"/>
  </w:style>
  <w:style w:type="character" w:customStyle="1" w:styleId="StyleBox12ptBold">
    <w:name w:val="Style Box + 12 pt Bold"/>
    <w:basedOn w:val="DefaultParagraphFont"/>
    <w:rsid w:val="00FA364E"/>
  </w:style>
  <w:style w:type="character" w:customStyle="1" w:styleId="StyleBox12pt">
    <w:name w:val="Style Box + 12 pt"/>
    <w:basedOn w:val="DefaultParagraphFont"/>
    <w:rsid w:val="00FA364E"/>
  </w:style>
  <w:style w:type="character" w:customStyle="1" w:styleId="BoldandUnderlineCharCharCharChar">
    <w:name w:val="Bold and Underline Char Char Char Char"/>
    <w:rsid w:val="00FA364E"/>
  </w:style>
  <w:style w:type="character" w:customStyle="1" w:styleId="BoldandUnderlineCharChar">
    <w:name w:val="Bold and Underline Char Char"/>
    <w:rsid w:val="00FA364E"/>
  </w:style>
  <w:style w:type="character" w:customStyle="1" w:styleId="commentstext">
    <w:name w:val="commentstext"/>
    <w:rsid w:val="00FA364E"/>
  </w:style>
  <w:style w:type="character" w:customStyle="1" w:styleId="dd">
    <w:name w:val="dd"/>
    <w:rsid w:val="00FA364E"/>
  </w:style>
  <w:style w:type="character" w:customStyle="1" w:styleId="underLight">
    <w:name w:val="underLight"/>
    <w:uiPriority w:val="1"/>
    <w:qFormat/>
    <w:rsid w:val="00FA364E"/>
  </w:style>
  <w:style w:type="character" w:customStyle="1" w:styleId="author-rss">
    <w:name w:val="author-rss"/>
    <w:rsid w:val="00FA364E"/>
  </w:style>
  <w:style w:type="character" w:customStyle="1" w:styleId="at">
    <w:name w:val="at"/>
    <w:basedOn w:val="DefaultParagraphFont"/>
    <w:rsid w:val="00FA364E"/>
  </w:style>
  <w:style w:type="character" w:customStyle="1" w:styleId="source">
    <w:name w:val="source"/>
    <w:rsid w:val="00FA364E"/>
  </w:style>
  <w:style w:type="character" w:customStyle="1" w:styleId="bioline">
    <w:name w:val="bioline"/>
    <w:rsid w:val="00FA364E"/>
  </w:style>
  <w:style w:type="character" w:customStyle="1" w:styleId="wikicreatelink">
    <w:name w:val="wikicreatelink"/>
    <w:basedOn w:val="DefaultParagraphFont"/>
    <w:rsid w:val="00FA364E"/>
  </w:style>
  <w:style w:type="character" w:customStyle="1" w:styleId="facebook-share-count">
    <w:name w:val="facebook-share-count"/>
    <w:basedOn w:val="DefaultParagraphFont"/>
    <w:rsid w:val="00FA364E"/>
  </w:style>
  <w:style w:type="character" w:customStyle="1" w:styleId="tickerwrap">
    <w:name w:val="ticker_wrap"/>
    <w:basedOn w:val="DefaultParagraphFont"/>
    <w:rsid w:val="00FA364E"/>
  </w:style>
  <w:style w:type="character" w:customStyle="1" w:styleId="smallcaps0">
    <w:name w:val="small_caps"/>
    <w:basedOn w:val="DefaultParagraphFont"/>
    <w:rsid w:val="00FA364E"/>
  </w:style>
  <w:style w:type="character" w:customStyle="1" w:styleId="bodycopy">
    <w:name w:val="bodycopy"/>
    <w:basedOn w:val="DefaultParagraphFont"/>
    <w:rsid w:val="00FA364E"/>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FA364E"/>
  </w:style>
  <w:style w:type="character" w:customStyle="1" w:styleId="StyleGaramondText1">
    <w:name w:val="Style Garamond Text 1"/>
    <w:basedOn w:val="DefaultParagraphFont"/>
    <w:rsid w:val="00FA364E"/>
  </w:style>
  <w:style w:type="character" w:customStyle="1" w:styleId="StyleGaramondText1Underline">
    <w:name w:val="Style Garamond Text 1 Underline"/>
    <w:basedOn w:val="DefaultParagraphFont"/>
    <w:rsid w:val="00FA364E"/>
  </w:style>
  <w:style w:type="character" w:customStyle="1" w:styleId="StyleBoldUnderlineBorderSinglesolidlineAuto05pt">
    <w:name w:val="Style Bold Underline Border: : (Single solid line Auto  0.5 pt ..."/>
    <w:basedOn w:val="DefaultParagraphFont"/>
    <w:rsid w:val="00FA364E"/>
  </w:style>
  <w:style w:type="character" w:customStyle="1" w:styleId="StyleStyleBoldUnderlineUnderlineIntenseEmphasisIntenseEmpha">
    <w:name w:val="Style Style Bold UnderlineUnderlineIntense EmphasisIntense Empha..."/>
    <w:basedOn w:val="DefaultParagraphFont"/>
    <w:rsid w:val="00FA364E"/>
  </w:style>
  <w:style w:type="character" w:customStyle="1" w:styleId="Style7ptBold">
    <w:name w:val="Style 7 pt Bold"/>
    <w:basedOn w:val="DefaultParagraphFont"/>
    <w:rsid w:val="00FA364E"/>
  </w:style>
  <w:style w:type="character" w:styleId="HTMLAcronym">
    <w:name w:val="HTML Acronym"/>
    <w:basedOn w:val="DefaultParagraphFont"/>
    <w:unhideWhenUsed/>
    <w:rsid w:val="00FA364E"/>
  </w:style>
  <w:style w:type="paragraph" w:styleId="BlockText">
    <w:name w:val="Block Text"/>
    <w:basedOn w:val="Normal"/>
    <w:unhideWhenUsed/>
    <w:rsid w:val="00FA364E"/>
    <w:pPr>
      <w:pBdr>
        <w:top w:val="single" w:sz="2" w:space="10" w:color="4472C4" w:themeColor="accent1" w:shadow="1"/>
        <w:left w:val="single" w:sz="2" w:space="10" w:color="4472C4" w:themeColor="accent1" w:shadow="1"/>
        <w:bottom w:val="single" w:sz="2" w:space="10" w:color="4472C4" w:themeColor="accent1" w:shadow="1"/>
        <w:right w:val="single" w:sz="2" w:space="10" w:color="4472C4" w:themeColor="accent1" w:shadow="1"/>
      </w:pBdr>
      <w:spacing w:after="0" w:line="240" w:lineRule="auto"/>
      <w:ind w:left="1152" w:right="1152"/>
    </w:pPr>
    <w:rPr>
      <w:rFonts w:asciiTheme="minorHAnsi" w:hAnsiTheme="minorHAnsi"/>
      <w:i/>
      <w:iCs/>
      <w:color w:val="4472C4" w:themeColor="accent1"/>
    </w:rPr>
  </w:style>
  <w:style w:type="paragraph" w:styleId="NormalIndent">
    <w:name w:val="Normal Indent"/>
    <w:basedOn w:val="Normal"/>
    <w:unhideWhenUsed/>
    <w:rsid w:val="00FA364E"/>
    <w:pPr>
      <w:spacing w:after="0" w:line="240" w:lineRule="auto"/>
      <w:ind w:left="720"/>
    </w:pPr>
  </w:style>
  <w:style w:type="paragraph" w:styleId="EnvelopeReturn">
    <w:name w:val="envelope return"/>
    <w:basedOn w:val="Normal"/>
    <w:unhideWhenUsed/>
    <w:rsid w:val="00FA364E"/>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FA364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FA364E"/>
    <w:pPr>
      <w:spacing w:after="0" w:line="240" w:lineRule="auto"/>
    </w:pPr>
    <w:rPr>
      <w:i/>
      <w:iCs/>
    </w:rPr>
  </w:style>
  <w:style w:type="character" w:customStyle="1" w:styleId="HTMLAddressChar">
    <w:name w:val="HTML Address Char"/>
    <w:basedOn w:val="DefaultParagraphFont"/>
    <w:link w:val="HTMLAddress"/>
    <w:uiPriority w:val="99"/>
    <w:rsid w:val="00FA364E"/>
    <w:rPr>
      <w:rFonts w:ascii="Calibri" w:hAnsi="Calibri"/>
      <w:i/>
      <w:iCs/>
    </w:rPr>
  </w:style>
  <w:style w:type="paragraph" w:styleId="Index1">
    <w:name w:val="index 1"/>
    <w:basedOn w:val="Normal"/>
    <w:next w:val="Normal"/>
    <w:autoRedefine/>
    <w:unhideWhenUsed/>
    <w:rsid w:val="00FA364E"/>
    <w:pPr>
      <w:spacing w:after="0" w:line="240" w:lineRule="auto"/>
      <w:ind w:left="220" w:hanging="220"/>
    </w:pPr>
  </w:style>
  <w:style w:type="character" w:customStyle="1" w:styleId="BodyTextIndent3Char">
    <w:name w:val="Body Text Indent 3 Char"/>
    <w:basedOn w:val="DefaultParagraphFont"/>
    <w:uiPriority w:val="99"/>
    <w:locked/>
    <w:rsid w:val="00FA364E"/>
  </w:style>
  <w:style w:type="character" w:customStyle="1" w:styleId="cardunderlineChar">
    <w:name w:val="card underline Char"/>
    <w:locked/>
    <w:rsid w:val="00FA364E"/>
  </w:style>
  <w:style w:type="paragraph" w:customStyle="1" w:styleId="cardunderline">
    <w:name w:val="card underline"/>
    <w:basedOn w:val="Normal"/>
    <w:next w:val="GAUnderline"/>
    <w:qFormat/>
    <w:rsid w:val="00FA364E"/>
    <w:pPr>
      <w:spacing w:after="0" w:line="240" w:lineRule="auto"/>
    </w:pPr>
  </w:style>
  <w:style w:type="character" w:customStyle="1" w:styleId="StyleHeading4UnderlinedsmalltextGaramondChar">
    <w:name w:val="Style Heading 4Underlinedsmall text + Garamond Char"/>
    <w:locked/>
    <w:rsid w:val="00FA364E"/>
  </w:style>
  <w:style w:type="paragraph" w:customStyle="1" w:styleId="StyleHeading4UnderlinedsmalltextGaramond">
    <w:name w:val="Style Heading 4Underlinedsmall text + Garamond"/>
    <w:basedOn w:val="Heading4"/>
    <w:qFormat/>
    <w:rsid w:val="00FA364E"/>
    <w:pPr>
      <w:spacing w:before="200" w:line="240" w:lineRule="auto"/>
    </w:pPr>
    <w:rPr>
      <w:iCs w:val="0"/>
      <w:sz w:val="22"/>
    </w:rPr>
  </w:style>
  <w:style w:type="paragraph" w:customStyle="1" w:styleId="Heading2-NotBold">
    <w:name w:val="Heading 2 - Not Bold"/>
    <w:basedOn w:val="Heading2"/>
    <w:autoRedefine/>
    <w:uiPriority w:val="99"/>
    <w:qFormat/>
    <w:rsid w:val="00FA364E"/>
    <w:pPr>
      <w:spacing w:before="480" w:line="240" w:lineRule="auto"/>
    </w:pPr>
  </w:style>
  <w:style w:type="paragraph" w:customStyle="1" w:styleId="Heading2-Bold">
    <w:name w:val="Heading 2 - Bold"/>
    <w:basedOn w:val="Normal"/>
    <w:next w:val="Micro"/>
    <w:autoRedefine/>
    <w:uiPriority w:val="99"/>
    <w:qFormat/>
    <w:rsid w:val="00FA364E"/>
    <w:pPr>
      <w:spacing w:after="0" w:line="240" w:lineRule="auto"/>
    </w:pPr>
  </w:style>
  <w:style w:type="paragraph" w:customStyle="1" w:styleId="tag">
    <w:name w:val="%tag"/>
    <w:basedOn w:val="Normal"/>
    <w:next w:val="Normal"/>
    <w:link w:val="tagChar0"/>
    <w:uiPriority w:val="99"/>
    <w:qFormat/>
    <w:rsid w:val="00FA364E"/>
    <w:pPr>
      <w:spacing w:after="0" w:line="240" w:lineRule="auto"/>
    </w:pPr>
  </w:style>
  <w:style w:type="character" w:customStyle="1" w:styleId="Style2Char0">
    <w:name w:val="Style 2 Char"/>
    <w:uiPriority w:val="99"/>
    <w:locked/>
    <w:rsid w:val="00FA364E"/>
  </w:style>
  <w:style w:type="character" w:customStyle="1" w:styleId="GAUnderlineChar">
    <w:name w:val="GA Underline Char"/>
    <w:locked/>
    <w:rsid w:val="00FA364E"/>
  </w:style>
  <w:style w:type="paragraph" w:customStyle="1" w:styleId="GAUnderline">
    <w:name w:val="GA Underline"/>
    <w:basedOn w:val="Normal"/>
    <w:next w:val="StyleHeading2TagHEADING2TagCite11pt"/>
    <w:qFormat/>
    <w:rsid w:val="00FA364E"/>
    <w:pPr>
      <w:spacing w:after="0" w:line="240" w:lineRule="auto"/>
    </w:pPr>
  </w:style>
  <w:style w:type="character" w:customStyle="1" w:styleId="textsmallChar0">
    <w:name w:val="textsmall Char"/>
    <w:locked/>
    <w:rsid w:val="00FA364E"/>
  </w:style>
  <w:style w:type="character" w:customStyle="1" w:styleId="cardtextChar3">
    <w:name w:val="cardtext Char"/>
    <w:locked/>
    <w:rsid w:val="00FA364E"/>
  </w:style>
  <w:style w:type="paragraph" w:customStyle="1" w:styleId="h-lead">
    <w:name w:val="h-lead"/>
    <w:basedOn w:val="Normal"/>
    <w:next w:val="Brief"/>
    <w:uiPriority w:val="99"/>
    <w:qFormat/>
    <w:rsid w:val="00FA364E"/>
    <w:pPr>
      <w:spacing w:after="0" w:line="240" w:lineRule="auto"/>
    </w:pPr>
  </w:style>
  <w:style w:type="paragraph" w:customStyle="1" w:styleId="intro">
    <w:name w:val="intro"/>
    <w:basedOn w:val="Normal"/>
    <w:next w:val="CM2"/>
    <w:uiPriority w:val="99"/>
    <w:qFormat/>
    <w:rsid w:val="00FA364E"/>
    <w:pPr>
      <w:spacing w:after="0" w:line="240" w:lineRule="auto"/>
    </w:pPr>
  </w:style>
  <w:style w:type="character" w:customStyle="1" w:styleId="StyleHeading2TagHEADING2TagCite11ptChar">
    <w:name w:val="Style Heading 2TagHEADING 2Tag&amp;Cite + 11 pt Char"/>
    <w:locked/>
    <w:rsid w:val="00FA364E"/>
  </w:style>
  <w:style w:type="paragraph" w:customStyle="1" w:styleId="StyleHeading2TagHEADING2TagCite11pt">
    <w:name w:val="Style Heading 2TagHEADING 2Tag&amp;Cite + 11 pt"/>
    <w:basedOn w:val="Heading2"/>
    <w:next w:val="CM16"/>
    <w:qFormat/>
    <w:rsid w:val="00FA364E"/>
    <w:pPr>
      <w:spacing w:before="480" w:line="240" w:lineRule="auto"/>
    </w:pPr>
  </w:style>
  <w:style w:type="paragraph" w:customStyle="1" w:styleId="F3-TagAuthor">
    <w:name w:val="F3 - Tag/Author"/>
    <w:basedOn w:val="Normal"/>
    <w:next w:val="CM19"/>
    <w:uiPriority w:val="99"/>
    <w:qFormat/>
    <w:rsid w:val="00FA364E"/>
    <w:pPr>
      <w:spacing w:after="0" w:line="240" w:lineRule="auto"/>
    </w:pPr>
  </w:style>
  <w:style w:type="paragraph" w:customStyle="1" w:styleId="F5-UnderlineNormal">
    <w:name w:val="F5 - Underline Normal"/>
    <w:basedOn w:val="Normal"/>
    <w:next w:val="CM34"/>
    <w:uiPriority w:val="99"/>
    <w:qFormat/>
    <w:rsid w:val="00FA364E"/>
    <w:pPr>
      <w:spacing w:after="0" w:line="240" w:lineRule="auto"/>
    </w:pPr>
  </w:style>
  <w:style w:type="paragraph" w:customStyle="1" w:styleId="Brief-PrimarySource">
    <w:name w:val="Brief - Primary Source"/>
    <w:basedOn w:val="Normal"/>
    <w:next w:val="CM56"/>
    <w:uiPriority w:val="99"/>
    <w:qFormat/>
    <w:rsid w:val="00FA364E"/>
    <w:pPr>
      <w:spacing w:after="0" w:line="240" w:lineRule="auto"/>
    </w:pPr>
  </w:style>
  <w:style w:type="paragraph" w:customStyle="1" w:styleId="Brief-Underline">
    <w:name w:val="Brief - Underline"/>
    <w:basedOn w:val="Normal"/>
    <w:next w:val="CM58"/>
    <w:uiPriority w:val="99"/>
    <w:qFormat/>
    <w:rsid w:val="00FA364E"/>
    <w:pPr>
      <w:spacing w:after="0" w:line="240" w:lineRule="auto"/>
    </w:pPr>
  </w:style>
  <w:style w:type="paragraph" w:customStyle="1" w:styleId="Brief">
    <w:name w:val="Brief"/>
    <w:basedOn w:val="CM56"/>
    <w:next w:val="CM57"/>
    <w:uiPriority w:val="99"/>
    <w:qFormat/>
    <w:rsid w:val="00FA364E"/>
  </w:style>
  <w:style w:type="paragraph" w:customStyle="1" w:styleId="CM2">
    <w:name w:val="CM2"/>
    <w:basedOn w:val="Normal"/>
    <w:next w:val="Normal"/>
    <w:uiPriority w:val="99"/>
    <w:qFormat/>
    <w:rsid w:val="00FA364E"/>
    <w:pPr>
      <w:spacing w:after="0" w:line="240" w:lineRule="auto"/>
    </w:pPr>
  </w:style>
  <w:style w:type="paragraph" w:customStyle="1" w:styleId="CM11">
    <w:name w:val="CM11"/>
    <w:basedOn w:val="Normal"/>
    <w:next w:val="Normal"/>
    <w:uiPriority w:val="99"/>
    <w:qFormat/>
    <w:rsid w:val="00FA364E"/>
    <w:pPr>
      <w:spacing w:after="0" w:line="240" w:lineRule="auto"/>
    </w:pPr>
  </w:style>
  <w:style w:type="paragraph" w:customStyle="1" w:styleId="CM16">
    <w:name w:val="CM16"/>
    <w:basedOn w:val="Normal"/>
    <w:next w:val="Normal"/>
    <w:uiPriority w:val="99"/>
    <w:qFormat/>
    <w:rsid w:val="00FA364E"/>
    <w:pPr>
      <w:spacing w:after="0" w:line="240" w:lineRule="auto"/>
    </w:pPr>
  </w:style>
  <w:style w:type="paragraph" w:customStyle="1" w:styleId="CM19">
    <w:name w:val="CM19"/>
    <w:basedOn w:val="Normal"/>
    <w:uiPriority w:val="99"/>
    <w:qFormat/>
    <w:rsid w:val="00FA364E"/>
    <w:pPr>
      <w:spacing w:after="0" w:line="240" w:lineRule="auto"/>
    </w:pPr>
  </w:style>
  <w:style w:type="paragraph" w:customStyle="1" w:styleId="CM34">
    <w:name w:val="CM34"/>
    <w:basedOn w:val="Normal"/>
    <w:uiPriority w:val="99"/>
    <w:qFormat/>
    <w:rsid w:val="00FA364E"/>
    <w:pPr>
      <w:spacing w:after="0" w:line="240" w:lineRule="auto"/>
    </w:pPr>
  </w:style>
  <w:style w:type="paragraph" w:customStyle="1" w:styleId="CM56">
    <w:name w:val="CM56"/>
    <w:basedOn w:val="Normal"/>
    <w:uiPriority w:val="99"/>
    <w:qFormat/>
    <w:rsid w:val="00FA364E"/>
    <w:pPr>
      <w:spacing w:after="0" w:line="240" w:lineRule="auto"/>
    </w:pPr>
  </w:style>
  <w:style w:type="paragraph" w:customStyle="1" w:styleId="CM58">
    <w:name w:val="CM58"/>
    <w:basedOn w:val="Normal"/>
    <w:uiPriority w:val="99"/>
    <w:qFormat/>
    <w:rsid w:val="00FA364E"/>
    <w:pPr>
      <w:spacing w:after="0" w:line="240" w:lineRule="auto"/>
    </w:pPr>
  </w:style>
  <w:style w:type="paragraph" w:customStyle="1" w:styleId="CM57">
    <w:name w:val="CM57"/>
    <w:basedOn w:val="Normal"/>
    <w:uiPriority w:val="99"/>
    <w:qFormat/>
    <w:rsid w:val="00FA364E"/>
    <w:pPr>
      <w:spacing w:after="0" w:line="240" w:lineRule="auto"/>
    </w:pPr>
  </w:style>
  <w:style w:type="paragraph" w:customStyle="1" w:styleId="CM1">
    <w:name w:val="CM1"/>
    <w:basedOn w:val="Normal"/>
    <w:uiPriority w:val="99"/>
    <w:qFormat/>
    <w:rsid w:val="00FA364E"/>
    <w:pPr>
      <w:spacing w:after="0" w:line="240" w:lineRule="auto"/>
    </w:pPr>
  </w:style>
  <w:style w:type="paragraph" w:customStyle="1" w:styleId="CM49">
    <w:name w:val="CM49"/>
    <w:basedOn w:val="Normal"/>
    <w:uiPriority w:val="99"/>
    <w:qFormat/>
    <w:rsid w:val="00FA364E"/>
    <w:pPr>
      <w:spacing w:after="0" w:line="240" w:lineRule="auto"/>
    </w:pPr>
  </w:style>
  <w:style w:type="paragraph" w:customStyle="1" w:styleId="CM41">
    <w:name w:val="CM41"/>
    <w:basedOn w:val="Normal"/>
    <w:uiPriority w:val="99"/>
    <w:qFormat/>
    <w:rsid w:val="00FA364E"/>
    <w:pPr>
      <w:spacing w:after="0" w:line="240" w:lineRule="auto"/>
    </w:pPr>
  </w:style>
  <w:style w:type="paragraph" w:customStyle="1" w:styleId="3rdOrderPara">
    <w:name w:val="3rd Order Para"/>
    <w:basedOn w:val="Normal"/>
    <w:qFormat/>
    <w:rsid w:val="00FA364E"/>
    <w:pPr>
      <w:spacing w:after="0" w:line="240" w:lineRule="auto"/>
    </w:pPr>
  </w:style>
  <w:style w:type="paragraph" w:customStyle="1" w:styleId="2ndOrderPara">
    <w:name w:val="2nd Order Para"/>
    <w:basedOn w:val="Normal"/>
    <w:qFormat/>
    <w:rsid w:val="00FA364E"/>
    <w:pPr>
      <w:spacing w:after="0" w:line="240" w:lineRule="auto"/>
    </w:pPr>
  </w:style>
  <w:style w:type="paragraph" w:customStyle="1" w:styleId="Normal-SIGN2">
    <w:name w:val="Normal-SIGN2"/>
    <w:basedOn w:val="Normal"/>
    <w:qFormat/>
    <w:rsid w:val="00FA364E"/>
    <w:pPr>
      <w:spacing w:after="0" w:line="240" w:lineRule="auto"/>
    </w:pPr>
  </w:style>
  <w:style w:type="paragraph" w:customStyle="1" w:styleId="Normal-SIGN1">
    <w:name w:val="Normal-SIGN1"/>
    <w:basedOn w:val="Normal"/>
    <w:uiPriority w:val="99"/>
    <w:qFormat/>
    <w:rsid w:val="00FA364E"/>
    <w:pPr>
      <w:spacing w:after="0" w:line="240" w:lineRule="auto"/>
    </w:pPr>
  </w:style>
  <w:style w:type="paragraph" w:customStyle="1" w:styleId="CM3">
    <w:name w:val="CM3"/>
    <w:basedOn w:val="Normal"/>
    <w:uiPriority w:val="99"/>
    <w:qFormat/>
    <w:rsid w:val="00FA364E"/>
    <w:pPr>
      <w:spacing w:after="0" w:line="240" w:lineRule="auto"/>
    </w:pPr>
  </w:style>
  <w:style w:type="paragraph" w:customStyle="1" w:styleId="CM33">
    <w:name w:val="CM33"/>
    <w:basedOn w:val="Normal"/>
    <w:uiPriority w:val="99"/>
    <w:qFormat/>
    <w:rsid w:val="00FA364E"/>
    <w:pPr>
      <w:spacing w:after="0" w:line="240" w:lineRule="auto"/>
    </w:pPr>
  </w:style>
  <w:style w:type="paragraph" w:customStyle="1" w:styleId="CM37">
    <w:name w:val="CM37"/>
    <w:basedOn w:val="Normal"/>
    <w:uiPriority w:val="99"/>
    <w:qFormat/>
    <w:rsid w:val="00FA364E"/>
    <w:pPr>
      <w:spacing w:after="0" w:line="240" w:lineRule="auto"/>
    </w:pPr>
  </w:style>
  <w:style w:type="paragraph" w:customStyle="1" w:styleId="CM7">
    <w:name w:val="CM7"/>
    <w:basedOn w:val="Normal"/>
    <w:uiPriority w:val="99"/>
    <w:qFormat/>
    <w:rsid w:val="00FA364E"/>
    <w:pPr>
      <w:spacing w:after="0" w:line="240" w:lineRule="auto"/>
    </w:pPr>
  </w:style>
  <w:style w:type="paragraph" w:customStyle="1" w:styleId="Brief-SecondarySource">
    <w:name w:val="Brief - Secondary Source"/>
    <w:basedOn w:val="Normal"/>
    <w:next w:val="ReportDate"/>
    <w:qFormat/>
    <w:rsid w:val="00FA364E"/>
    <w:pPr>
      <w:spacing w:after="0" w:line="240" w:lineRule="auto"/>
    </w:pPr>
  </w:style>
  <w:style w:type="paragraph" w:customStyle="1" w:styleId="Brief-Card">
    <w:name w:val="Brief - Card"/>
    <w:basedOn w:val="Normal"/>
    <w:next w:val="Pa11"/>
    <w:uiPriority w:val="99"/>
    <w:qFormat/>
    <w:rsid w:val="00FA364E"/>
    <w:pPr>
      <w:spacing w:after="0" w:line="240" w:lineRule="auto"/>
    </w:pPr>
  </w:style>
  <w:style w:type="paragraph" w:customStyle="1" w:styleId="Normal3">
    <w:name w:val="Normal+3"/>
    <w:basedOn w:val="Normal"/>
    <w:next w:val="Normal"/>
    <w:uiPriority w:val="99"/>
    <w:qFormat/>
    <w:rsid w:val="00FA364E"/>
    <w:pPr>
      <w:spacing w:after="0" w:line="240" w:lineRule="auto"/>
    </w:pPr>
  </w:style>
  <w:style w:type="paragraph" w:customStyle="1" w:styleId="Normal11">
    <w:name w:val="Normal+1"/>
    <w:basedOn w:val="Normal"/>
    <w:next w:val="Normal"/>
    <w:uiPriority w:val="99"/>
    <w:qFormat/>
    <w:rsid w:val="00FA364E"/>
    <w:pPr>
      <w:spacing w:after="0" w:line="240" w:lineRule="auto"/>
    </w:pPr>
  </w:style>
  <w:style w:type="paragraph" w:customStyle="1" w:styleId="Heading231">
    <w:name w:val="Heading 2+3"/>
    <w:basedOn w:val="Normal"/>
    <w:next w:val="Normal"/>
    <w:uiPriority w:val="99"/>
    <w:qFormat/>
    <w:rsid w:val="00FA364E"/>
    <w:pPr>
      <w:spacing w:after="0" w:line="240" w:lineRule="auto"/>
    </w:pPr>
  </w:style>
  <w:style w:type="paragraph" w:customStyle="1" w:styleId="Normal5">
    <w:name w:val="Normal+5"/>
    <w:basedOn w:val="Normal"/>
    <w:uiPriority w:val="99"/>
    <w:qFormat/>
    <w:rsid w:val="00FA364E"/>
    <w:pPr>
      <w:spacing w:after="0" w:line="240" w:lineRule="auto"/>
    </w:pPr>
  </w:style>
  <w:style w:type="paragraph" w:customStyle="1" w:styleId="Cover1">
    <w:name w:val="Cover 1"/>
    <w:basedOn w:val="Normal"/>
    <w:next w:val="Normal"/>
    <w:uiPriority w:val="99"/>
    <w:qFormat/>
    <w:rsid w:val="00FA364E"/>
    <w:pPr>
      <w:spacing w:after="0" w:line="240" w:lineRule="auto"/>
    </w:pPr>
  </w:style>
  <w:style w:type="paragraph" w:customStyle="1" w:styleId="Cover2">
    <w:name w:val="Cover 2"/>
    <w:basedOn w:val="Normal"/>
    <w:next w:val="Normal"/>
    <w:uiPriority w:val="99"/>
    <w:qFormat/>
    <w:rsid w:val="00FA364E"/>
    <w:pPr>
      <w:spacing w:after="0" w:line="240" w:lineRule="auto"/>
    </w:pPr>
  </w:style>
  <w:style w:type="paragraph" w:customStyle="1" w:styleId="ReportDate">
    <w:name w:val="ReportDate"/>
    <w:basedOn w:val="Normal"/>
    <w:uiPriority w:val="99"/>
    <w:qFormat/>
    <w:rsid w:val="00FA364E"/>
    <w:pPr>
      <w:spacing w:after="0" w:line="240" w:lineRule="auto"/>
    </w:pPr>
  </w:style>
  <w:style w:type="paragraph" w:customStyle="1" w:styleId="Pa11">
    <w:name w:val="Pa11"/>
    <w:basedOn w:val="Normal"/>
    <w:next w:val="Normal"/>
    <w:uiPriority w:val="99"/>
    <w:qFormat/>
    <w:rsid w:val="00FA364E"/>
    <w:pPr>
      <w:spacing w:after="0" w:line="240" w:lineRule="auto"/>
    </w:pPr>
  </w:style>
  <w:style w:type="paragraph" w:customStyle="1" w:styleId="CM30">
    <w:name w:val="CM30"/>
    <w:basedOn w:val="Normal"/>
    <w:uiPriority w:val="99"/>
    <w:qFormat/>
    <w:rsid w:val="00FA364E"/>
    <w:pPr>
      <w:spacing w:after="0" w:line="240" w:lineRule="auto"/>
    </w:pPr>
  </w:style>
  <w:style w:type="paragraph" w:customStyle="1" w:styleId="CM28">
    <w:name w:val="CM28"/>
    <w:basedOn w:val="Normal"/>
    <w:uiPriority w:val="99"/>
    <w:qFormat/>
    <w:rsid w:val="00FA364E"/>
    <w:pPr>
      <w:spacing w:after="0" w:line="240" w:lineRule="auto"/>
    </w:pPr>
  </w:style>
  <w:style w:type="paragraph" w:customStyle="1" w:styleId="CM8">
    <w:name w:val="CM8"/>
    <w:basedOn w:val="Normal"/>
    <w:uiPriority w:val="99"/>
    <w:qFormat/>
    <w:rsid w:val="00FA364E"/>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FA364E"/>
    <w:pPr>
      <w:spacing w:before="480" w:line="240" w:lineRule="auto"/>
    </w:pPr>
  </w:style>
  <w:style w:type="paragraph" w:customStyle="1" w:styleId="IndexFixer">
    <w:name w:val="Index Fixer"/>
    <w:basedOn w:val="Heading1"/>
    <w:next w:val="StyleBoldUnderliningKernat16pt"/>
    <w:uiPriority w:val="99"/>
    <w:qFormat/>
    <w:rsid w:val="00FA364E"/>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FA364E"/>
    <w:pPr>
      <w:spacing w:after="0" w:line="240" w:lineRule="auto"/>
    </w:pPr>
  </w:style>
  <w:style w:type="paragraph" w:customStyle="1" w:styleId="PageHeader-Underline18pt">
    <w:name w:val="Page Header - Underline 18 pt"/>
    <w:next w:val="TxBr6p1"/>
    <w:uiPriority w:val="99"/>
    <w:qFormat/>
    <w:rsid w:val="00FA364E"/>
    <w:pPr>
      <w:spacing w:after="200" w:line="276" w:lineRule="auto"/>
    </w:pPr>
  </w:style>
  <w:style w:type="paragraph" w:customStyle="1" w:styleId="ArgumentTags">
    <w:name w:val="Argument Tags"/>
    <w:basedOn w:val="Heading2"/>
    <w:next w:val="cardCharCharCharCharCharCharCharCharCharCharCharCharCharCharChar"/>
    <w:uiPriority w:val="99"/>
    <w:qFormat/>
    <w:rsid w:val="00FA364E"/>
    <w:pPr>
      <w:spacing w:before="480" w:line="240" w:lineRule="auto"/>
    </w:pPr>
  </w:style>
  <w:style w:type="paragraph" w:customStyle="1" w:styleId="subhead">
    <w:name w:val="subhead"/>
    <w:basedOn w:val="Normal"/>
    <w:qFormat/>
    <w:rsid w:val="00FA364E"/>
    <w:pPr>
      <w:spacing w:after="0" w:line="240" w:lineRule="auto"/>
    </w:pPr>
  </w:style>
  <w:style w:type="paragraph" w:customStyle="1" w:styleId="boldy">
    <w:name w:val="boldy"/>
    <w:basedOn w:val="Heading2"/>
    <w:next w:val="Card1"/>
    <w:uiPriority w:val="99"/>
    <w:qFormat/>
    <w:rsid w:val="00FA364E"/>
    <w:pPr>
      <w:spacing w:before="480" w:line="240" w:lineRule="auto"/>
    </w:pPr>
  </w:style>
  <w:style w:type="paragraph" w:customStyle="1" w:styleId="TxBr6p1">
    <w:name w:val="TxBr_6p1"/>
    <w:basedOn w:val="Normal"/>
    <w:next w:val="Cite21"/>
    <w:uiPriority w:val="99"/>
    <w:qFormat/>
    <w:rsid w:val="00FA364E"/>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FA364E"/>
    <w:pPr>
      <w:spacing w:after="0" w:line="240" w:lineRule="auto"/>
    </w:pPr>
  </w:style>
  <w:style w:type="character" w:customStyle="1" w:styleId="UnderlineStyleChar">
    <w:name w:val="Underline Style Char"/>
    <w:link w:val="UnderlineStyle0"/>
    <w:locked/>
    <w:rsid w:val="00FA364E"/>
  </w:style>
  <w:style w:type="paragraph" w:customStyle="1" w:styleId="Normalization">
    <w:name w:val="Normalization"/>
    <w:basedOn w:val="Normal"/>
    <w:next w:val="articletext"/>
    <w:uiPriority w:val="99"/>
    <w:qFormat/>
    <w:rsid w:val="00FA364E"/>
    <w:pPr>
      <w:spacing w:after="0" w:line="240" w:lineRule="auto"/>
    </w:pPr>
  </w:style>
  <w:style w:type="paragraph" w:customStyle="1" w:styleId="listlevel1">
    <w:name w:val="list level 1"/>
    <w:basedOn w:val="Normal"/>
    <w:next w:val="cardtextsmall"/>
    <w:uiPriority w:val="99"/>
    <w:qFormat/>
    <w:rsid w:val="00FA364E"/>
    <w:pPr>
      <w:spacing w:after="0" w:line="240" w:lineRule="auto"/>
    </w:pPr>
  </w:style>
  <w:style w:type="paragraph" w:customStyle="1" w:styleId="listlevel2">
    <w:name w:val="list level 2"/>
    <w:basedOn w:val="Normal"/>
    <w:next w:val="CaseListNormal"/>
    <w:uiPriority w:val="99"/>
    <w:qFormat/>
    <w:rsid w:val="00FA364E"/>
    <w:pPr>
      <w:spacing w:after="0" w:line="240" w:lineRule="auto"/>
    </w:pPr>
  </w:style>
  <w:style w:type="paragraph" w:customStyle="1" w:styleId="listlevel3">
    <w:name w:val="list level 3"/>
    <w:basedOn w:val="CaseListNormal"/>
    <w:next w:val="Body"/>
    <w:uiPriority w:val="99"/>
    <w:qFormat/>
    <w:rsid w:val="00FA364E"/>
  </w:style>
  <w:style w:type="paragraph" w:customStyle="1" w:styleId="PageNumber1">
    <w:name w:val="Page Number1"/>
    <w:basedOn w:val="Normal"/>
    <w:next w:val="Normal"/>
    <w:uiPriority w:val="99"/>
    <w:qFormat/>
    <w:rsid w:val="00FA364E"/>
    <w:pPr>
      <w:spacing w:after="0" w:line="240" w:lineRule="auto"/>
    </w:pPr>
  </w:style>
  <w:style w:type="paragraph" w:customStyle="1" w:styleId="Card1">
    <w:name w:val="Card1"/>
    <w:next w:val="TimesNewRoman12"/>
    <w:uiPriority w:val="99"/>
    <w:qFormat/>
    <w:rsid w:val="00FA364E"/>
    <w:pPr>
      <w:spacing w:after="200" w:line="276" w:lineRule="auto"/>
    </w:pPr>
  </w:style>
  <w:style w:type="paragraph" w:customStyle="1" w:styleId="Cite21">
    <w:name w:val="Cite2"/>
    <w:next w:val="htmlbody"/>
    <w:uiPriority w:val="99"/>
    <w:qFormat/>
    <w:rsid w:val="00FA364E"/>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FA364E"/>
    <w:pPr>
      <w:spacing w:after="0" w:line="240" w:lineRule="auto"/>
    </w:pPr>
  </w:style>
  <w:style w:type="paragraph" w:customStyle="1" w:styleId="articletext">
    <w:name w:val="articletext"/>
    <w:basedOn w:val="Normal"/>
    <w:next w:val="story-headline"/>
    <w:qFormat/>
    <w:rsid w:val="00FA364E"/>
    <w:pPr>
      <w:spacing w:after="0" w:line="240" w:lineRule="auto"/>
    </w:pPr>
  </w:style>
  <w:style w:type="paragraph" w:customStyle="1" w:styleId="cardtextsmall">
    <w:name w:val="card text small"/>
    <w:basedOn w:val="Normal"/>
    <w:next w:val="story-body"/>
    <w:qFormat/>
    <w:rsid w:val="00FA364E"/>
    <w:pPr>
      <w:spacing w:after="0" w:line="240" w:lineRule="auto"/>
    </w:pPr>
  </w:style>
  <w:style w:type="paragraph" w:customStyle="1" w:styleId="CaseListNormal">
    <w:name w:val="Case List Normal"/>
    <w:basedOn w:val="Normal"/>
    <w:next w:val="story-dateline"/>
    <w:uiPriority w:val="99"/>
    <w:qFormat/>
    <w:rsid w:val="00FA364E"/>
    <w:pPr>
      <w:spacing w:after="0" w:line="240" w:lineRule="auto"/>
    </w:pPr>
  </w:style>
  <w:style w:type="paragraph" w:customStyle="1" w:styleId="3text">
    <w:name w:val="3text"/>
    <w:basedOn w:val="Normal"/>
    <w:next w:val="Corpotesto"/>
    <w:uiPriority w:val="99"/>
    <w:qFormat/>
    <w:rsid w:val="00FA364E"/>
    <w:pPr>
      <w:spacing w:after="0" w:line="240" w:lineRule="auto"/>
    </w:pPr>
  </w:style>
  <w:style w:type="paragraph" w:customStyle="1" w:styleId="TimesNewRoman12">
    <w:name w:val="TimesNewRoman12"/>
    <w:next w:val="tagCharChar1Char"/>
    <w:uiPriority w:val="99"/>
    <w:qFormat/>
    <w:rsid w:val="00FA364E"/>
    <w:pPr>
      <w:spacing w:after="200" w:line="276" w:lineRule="auto"/>
    </w:pPr>
  </w:style>
  <w:style w:type="paragraph" w:customStyle="1" w:styleId="htmlbody">
    <w:name w:val="htmlbody"/>
    <w:basedOn w:val="Normal"/>
    <w:next w:val="OmniPage1"/>
    <w:uiPriority w:val="99"/>
    <w:qFormat/>
    <w:rsid w:val="00FA364E"/>
    <w:pPr>
      <w:spacing w:after="0" w:line="240" w:lineRule="auto"/>
    </w:pPr>
  </w:style>
  <w:style w:type="paragraph" w:customStyle="1" w:styleId="textChar">
    <w:name w:val="text Char"/>
    <w:basedOn w:val="Normal"/>
    <w:next w:val="TitlePageCenter"/>
    <w:autoRedefine/>
    <w:uiPriority w:val="99"/>
    <w:qFormat/>
    <w:rsid w:val="00FA364E"/>
    <w:pPr>
      <w:spacing w:after="0" w:line="240" w:lineRule="auto"/>
    </w:pPr>
  </w:style>
  <w:style w:type="paragraph" w:customStyle="1" w:styleId="story-headline">
    <w:name w:val="story-headline"/>
    <w:basedOn w:val="Normal"/>
    <w:next w:val="ProjectTitleLine"/>
    <w:uiPriority w:val="99"/>
    <w:qFormat/>
    <w:rsid w:val="00FA364E"/>
    <w:pPr>
      <w:spacing w:after="0" w:line="240" w:lineRule="auto"/>
    </w:pPr>
  </w:style>
  <w:style w:type="paragraph" w:customStyle="1" w:styleId="story-dateline">
    <w:name w:val="story-dateline"/>
    <w:basedOn w:val="Normal"/>
    <w:next w:val="cardChar1Char"/>
    <w:uiPriority w:val="99"/>
    <w:qFormat/>
    <w:rsid w:val="00FA364E"/>
    <w:pPr>
      <w:spacing w:after="0" w:line="240" w:lineRule="auto"/>
    </w:pPr>
  </w:style>
  <w:style w:type="paragraph" w:customStyle="1" w:styleId="TextofCards">
    <w:name w:val="Text of Cards"/>
    <w:basedOn w:val="Normal"/>
    <w:next w:val="CM12"/>
    <w:uiPriority w:val="99"/>
    <w:qFormat/>
    <w:rsid w:val="00FA364E"/>
    <w:pPr>
      <w:spacing w:after="0" w:line="240" w:lineRule="auto"/>
    </w:pPr>
  </w:style>
  <w:style w:type="paragraph" w:customStyle="1" w:styleId="Corpotesto">
    <w:name w:val="Corpo testo"/>
    <w:basedOn w:val="Normal"/>
    <w:next w:val="CM44"/>
    <w:uiPriority w:val="99"/>
    <w:qFormat/>
    <w:rsid w:val="00FA364E"/>
    <w:pPr>
      <w:spacing w:after="0" w:line="240" w:lineRule="auto"/>
    </w:pPr>
  </w:style>
  <w:style w:type="paragraph" w:customStyle="1" w:styleId="tagCharChar1Char">
    <w:name w:val="tag Char Char1 Char"/>
    <w:uiPriority w:val="99"/>
    <w:qFormat/>
    <w:rsid w:val="00FA364E"/>
    <w:pPr>
      <w:spacing w:after="200" w:line="276" w:lineRule="auto"/>
    </w:pPr>
  </w:style>
  <w:style w:type="paragraph" w:customStyle="1" w:styleId="OmniPage1">
    <w:name w:val="OmniPage #1"/>
    <w:basedOn w:val="Normal"/>
    <w:next w:val="StrikeThrough"/>
    <w:uiPriority w:val="99"/>
    <w:qFormat/>
    <w:rsid w:val="00FA364E"/>
    <w:pPr>
      <w:spacing w:after="0" w:line="240" w:lineRule="auto"/>
    </w:pPr>
  </w:style>
  <w:style w:type="paragraph" w:customStyle="1" w:styleId="TitlePageCenter">
    <w:name w:val="Title Page Center"/>
    <w:basedOn w:val="Normal"/>
    <w:next w:val="textbodyblack"/>
    <w:autoRedefine/>
    <w:uiPriority w:val="99"/>
    <w:qFormat/>
    <w:rsid w:val="00FA364E"/>
    <w:pPr>
      <w:spacing w:after="0" w:line="240" w:lineRule="auto"/>
    </w:pPr>
  </w:style>
  <w:style w:type="paragraph" w:customStyle="1" w:styleId="TitlePageBy">
    <w:name w:val="Title Page By"/>
    <w:basedOn w:val="textbodyblack"/>
    <w:next w:val="Normal"/>
    <w:autoRedefine/>
    <w:uiPriority w:val="99"/>
    <w:qFormat/>
    <w:rsid w:val="00FA364E"/>
  </w:style>
  <w:style w:type="paragraph" w:customStyle="1" w:styleId="ProjectTitleLine">
    <w:name w:val="Project Title Line"/>
    <w:basedOn w:val="Normal"/>
    <w:next w:val="Normal"/>
    <w:autoRedefine/>
    <w:uiPriority w:val="99"/>
    <w:qFormat/>
    <w:rsid w:val="00FA364E"/>
    <w:pPr>
      <w:spacing w:after="0" w:line="240" w:lineRule="auto"/>
    </w:pPr>
  </w:style>
  <w:style w:type="paragraph" w:customStyle="1" w:styleId="NormalVerdana">
    <w:name w:val="Normal + Verdana"/>
    <w:aliases w:val="White,Normal + Arial,10 pt"/>
    <w:basedOn w:val="Normal"/>
    <w:next w:val="CiteCorrected"/>
    <w:uiPriority w:val="99"/>
    <w:qFormat/>
    <w:rsid w:val="00FA364E"/>
    <w:pPr>
      <w:spacing w:after="0" w:line="240" w:lineRule="auto"/>
    </w:pPr>
  </w:style>
  <w:style w:type="paragraph" w:customStyle="1" w:styleId="cardChar1Char">
    <w:name w:val="card Char1 Char"/>
    <w:basedOn w:val="Normal"/>
    <w:next w:val="StyleLeft02"/>
    <w:uiPriority w:val="99"/>
    <w:qFormat/>
    <w:rsid w:val="00FA364E"/>
    <w:pPr>
      <w:spacing w:after="0" w:line="240" w:lineRule="auto"/>
    </w:pPr>
  </w:style>
  <w:style w:type="paragraph" w:customStyle="1" w:styleId="CM12">
    <w:name w:val="CM12"/>
    <w:basedOn w:val="Normal"/>
    <w:uiPriority w:val="99"/>
    <w:qFormat/>
    <w:rsid w:val="00FA364E"/>
    <w:pPr>
      <w:spacing w:after="0" w:line="240" w:lineRule="auto"/>
    </w:pPr>
  </w:style>
  <w:style w:type="paragraph" w:customStyle="1" w:styleId="CM44">
    <w:name w:val="CM44"/>
    <w:basedOn w:val="Normal"/>
    <w:uiPriority w:val="99"/>
    <w:qFormat/>
    <w:rsid w:val="00FA364E"/>
    <w:pPr>
      <w:spacing w:after="0" w:line="240" w:lineRule="auto"/>
    </w:pPr>
  </w:style>
  <w:style w:type="paragraph" w:customStyle="1" w:styleId="StrikeThrough">
    <w:name w:val="Strike Through"/>
    <w:basedOn w:val="Normal"/>
    <w:next w:val="Normal"/>
    <w:uiPriority w:val="99"/>
    <w:qFormat/>
    <w:rsid w:val="00FA364E"/>
    <w:pPr>
      <w:spacing w:after="0" w:line="240" w:lineRule="auto"/>
    </w:pPr>
  </w:style>
  <w:style w:type="paragraph" w:customStyle="1" w:styleId="textbodyblack">
    <w:name w:val="textbodyblack"/>
    <w:basedOn w:val="Normal"/>
    <w:next w:val="Pa5"/>
    <w:uiPriority w:val="99"/>
    <w:qFormat/>
    <w:rsid w:val="00FA364E"/>
    <w:pPr>
      <w:spacing w:after="0" w:line="240" w:lineRule="auto"/>
    </w:pPr>
  </w:style>
  <w:style w:type="character" w:customStyle="1" w:styleId="CiteCorrectedChar">
    <w:name w:val="Cite Corrected Char"/>
    <w:locked/>
    <w:rsid w:val="00FA364E"/>
  </w:style>
  <w:style w:type="paragraph" w:customStyle="1" w:styleId="CiteCorrected">
    <w:name w:val="Cite Corrected"/>
    <w:basedOn w:val="Normal"/>
    <w:next w:val="tagline1"/>
    <w:qFormat/>
    <w:rsid w:val="00FA364E"/>
    <w:pPr>
      <w:spacing w:after="0" w:line="240" w:lineRule="auto"/>
    </w:pPr>
  </w:style>
  <w:style w:type="paragraph" w:customStyle="1" w:styleId="StyleLeft02">
    <w:name w:val="Style Left:  0.2&quot;"/>
    <w:basedOn w:val="Normal"/>
    <w:next w:val="Block1"/>
    <w:uiPriority w:val="99"/>
    <w:qFormat/>
    <w:rsid w:val="00FA364E"/>
    <w:pPr>
      <w:spacing w:after="0" w:line="240" w:lineRule="auto"/>
    </w:pPr>
  </w:style>
  <w:style w:type="paragraph" w:customStyle="1" w:styleId="Hat1">
    <w:name w:val="Hat1"/>
    <w:basedOn w:val="Normal"/>
    <w:next w:val="Normal"/>
    <w:uiPriority w:val="2"/>
    <w:qFormat/>
    <w:rsid w:val="00FA364E"/>
    <w:pPr>
      <w:spacing w:after="0" w:line="240" w:lineRule="auto"/>
    </w:pPr>
  </w:style>
  <w:style w:type="paragraph" w:customStyle="1" w:styleId="post-subtitle">
    <w:name w:val="post-subtitle"/>
    <w:basedOn w:val="Normal"/>
    <w:qFormat/>
    <w:rsid w:val="00FA364E"/>
    <w:pPr>
      <w:spacing w:after="0" w:line="240" w:lineRule="auto"/>
    </w:pPr>
  </w:style>
  <w:style w:type="paragraph" w:customStyle="1" w:styleId="Pa5">
    <w:name w:val="Pa5"/>
    <w:basedOn w:val="Normal"/>
    <w:uiPriority w:val="99"/>
    <w:qFormat/>
    <w:rsid w:val="00FA364E"/>
    <w:pPr>
      <w:spacing w:after="0" w:line="240" w:lineRule="auto"/>
    </w:pPr>
  </w:style>
  <w:style w:type="paragraph" w:customStyle="1" w:styleId="Pa6">
    <w:name w:val="Pa6"/>
    <w:basedOn w:val="Normal"/>
    <w:uiPriority w:val="99"/>
    <w:qFormat/>
    <w:rsid w:val="00FA364E"/>
    <w:pPr>
      <w:spacing w:after="0" w:line="240" w:lineRule="auto"/>
    </w:pPr>
  </w:style>
  <w:style w:type="paragraph" w:customStyle="1" w:styleId="noindent0">
    <w:name w:val="no_indent"/>
    <w:basedOn w:val="Normal"/>
    <w:next w:val="NormalWeb3"/>
    <w:qFormat/>
    <w:rsid w:val="00FA364E"/>
    <w:pPr>
      <w:spacing w:after="0" w:line="240" w:lineRule="auto"/>
    </w:pPr>
  </w:style>
  <w:style w:type="paragraph" w:customStyle="1" w:styleId="tagline1">
    <w:name w:val="tagline"/>
    <w:basedOn w:val="Normal"/>
    <w:next w:val="cardCharCharCharCharChar"/>
    <w:qFormat/>
    <w:rsid w:val="00FA364E"/>
    <w:pPr>
      <w:spacing w:after="0" w:line="240" w:lineRule="auto"/>
    </w:pPr>
  </w:style>
  <w:style w:type="paragraph" w:customStyle="1" w:styleId="Block1">
    <w:name w:val="Block1"/>
    <w:basedOn w:val="Normal"/>
    <w:next w:val="Normal"/>
    <w:uiPriority w:val="3"/>
    <w:qFormat/>
    <w:rsid w:val="00FA364E"/>
    <w:pPr>
      <w:spacing w:after="0" w:line="240" w:lineRule="auto"/>
    </w:pPr>
  </w:style>
  <w:style w:type="paragraph" w:customStyle="1" w:styleId="TOCHeading1">
    <w:name w:val="TOC Heading1"/>
    <w:basedOn w:val="Heading1"/>
    <w:next w:val="Normal"/>
    <w:uiPriority w:val="39"/>
    <w:qFormat/>
    <w:rsid w:val="00FA364E"/>
    <w:pPr>
      <w:spacing w:before="480" w:line="240" w:lineRule="auto"/>
    </w:pPr>
  </w:style>
  <w:style w:type="paragraph" w:customStyle="1" w:styleId="NoteLevel11">
    <w:name w:val="Note Level 11"/>
    <w:basedOn w:val="Normal"/>
    <w:next w:val="HeaderFooter"/>
    <w:uiPriority w:val="99"/>
    <w:qFormat/>
    <w:rsid w:val="00FA364E"/>
    <w:pPr>
      <w:spacing w:after="0" w:line="240" w:lineRule="auto"/>
    </w:pPr>
  </w:style>
  <w:style w:type="character" w:customStyle="1" w:styleId="ReallySamllTextChar">
    <w:name w:val="ReallySamllText Char"/>
    <w:locked/>
    <w:rsid w:val="00FA364E"/>
  </w:style>
  <w:style w:type="paragraph" w:customStyle="1" w:styleId="ReallySamllText">
    <w:name w:val="ReallySamllText"/>
    <w:basedOn w:val="Normal"/>
    <w:next w:val="CardTextUnderlined"/>
    <w:autoRedefine/>
    <w:qFormat/>
    <w:rsid w:val="00FA364E"/>
    <w:pPr>
      <w:spacing w:after="0" w:line="240" w:lineRule="auto"/>
    </w:pPr>
  </w:style>
  <w:style w:type="paragraph" w:customStyle="1" w:styleId="Card6pt">
    <w:name w:val="Card 6pt"/>
    <w:basedOn w:val="Normal"/>
    <w:next w:val="HeaderDebate"/>
    <w:uiPriority w:val="99"/>
    <w:qFormat/>
    <w:rsid w:val="00FA364E"/>
    <w:pPr>
      <w:spacing w:after="0" w:line="240" w:lineRule="auto"/>
    </w:pPr>
  </w:style>
  <w:style w:type="paragraph" w:customStyle="1" w:styleId="NormalWeb3">
    <w:name w:val="Normal (Web)3"/>
    <w:basedOn w:val="Normal"/>
    <w:next w:val="CardTagCharChar"/>
    <w:qFormat/>
    <w:rsid w:val="00FA364E"/>
    <w:pPr>
      <w:spacing w:after="0" w:line="240" w:lineRule="auto"/>
    </w:pPr>
  </w:style>
  <w:style w:type="paragraph" w:customStyle="1" w:styleId="cardCharCharCharCharChar">
    <w:name w:val="card Char Char Char Char Char"/>
    <w:basedOn w:val="Normal"/>
    <w:next w:val="fixed"/>
    <w:qFormat/>
    <w:rsid w:val="00FA364E"/>
    <w:pPr>
      <w:spacing w:after="0" w:line="240" w:lineRule="auto"/>
    </w:pPr>
  </w:style>
  <w:style w:type="paragraph" w:customStyle="1" w:styleId="TagCiteChar2">
    <w:name w:val="Tag / Cite Char"/>
    <w:basedOn w:val="Normal"/>
    <w:next w:val="textonormal"/>
    <w:qFormat/>
    <w:rsid w:val="00FA364E"/>
    <w:pPr>
      <w:spacing w:after="0" w:line="240" w:lineRule="auto"/>
    </w:pPr>
  </w:style>
  <w:style w:type="paragraph" w:customStyle="1" w:styleId="PageNumber2">
    <w:name w:val="Page Number2"/>
    <w:basedOn w:val="Normal"/>
    <w:next w:val="Normal"/>
    <w:qFormat/>
    <w:rsid w:val="00FA364E"/>
    <w:pPr>
      <w:spacing w:after="0" w:line="240" w:lineRule="auto"/>
    </w:pPr>
  </w:style>
  <w:style w:type="paragraph" w:customStyle="1" w:styleId="HeaderFooter">
    <w:name w:val="Header &amp; Footer"/>
    <w:next w:val="ExecutiveSummarytext"/>
    <w:qFormat/>
    <w:rsid w:val="00FA364E"/>
    <w:pPr>
      <w:spacing w:after="200" w:line="276" w:lineRule="auto"/>
    </w:pPr>
  </w:style>
  <w:style w:type="paragraph" w:customStyle="1" w:styleId="CardTextSmall0">
    <w:name w:val="Card Text Small"/>
    <w:basedOn w:val="Normal"/>
    <w:qFormat/>
    <w:rsid w:val="00FA364E"/>
    <w:pPr>
      <w:spacing w:after="0" w:line="240" w:lineRule="auto"/>
    </w:pPr>
  </w:style>
  <w:style w:type="paragraph" w:customStyle="1" w:styleId="CardTextUnderlined">
    <w:name w:val="Card Text Underlined"/>
    <w:basedOn w:val="Normal"/>
    <w:next w:val="NormalUnderline"/>
    <w:qFormat/>
    <w:rsid w:val="00FA364E"/>
    <w:pPr>
      <w:spacing w:after="0" w:line="240" w:lineRule="auto"/>
    </w:pPr>
  </w:style>
  <w:style w:type="paragraph" w:customStyle="1" w:styleId="HeaderDebate">
    <w:name w:val="Header Debate"/>
    <w:basedOn w:val="Normal"/>
    <w:next w:val="byline1"/>
    <w:qFormat/>
    <w:rsid w:val="00FA364E"/>
    <w:pPr>
      <w:spacing w:after="0" w:line="240" w:lineRule="auto"/>
    </w:pPr>
  </w:style>
  <w:style w:type="paragraph" w:customStyle="1" w:styleId="NormalWeb1">
    <w:name w:val="Normal (Web)1"/>
    <w:basedOn w:val="Normal"/>
    <w:next w:val="PlaceholderText1"/>
    <w:qFormat/>
    <w:rsid w:val="00FA364E"/>
    <w:pPr>
      <w:spacing w:after="0" w:line="240" w:lineRule="auto"/>
    </w:pPr>
  </w:style>
  <w:style w:type="paragraph" w:customStyle="1" w:styleId="CardTagCharChar">
    <w:name w:val="Card Tag Char Char"/>
    <w:basedOn w:val="Normal"/>
    <w:next w:val="NoteLevel31"/>
    <w:qFormat/>
    <w:rsid w:val="00FA364E"/>
    <w:pPr>
      <w:spacing w:after="0" w:line="240" w:lineRule="auto"/>
    </w:pPr>
  </w:style>
  <w:style w:type="paragraph" w:customStyle="1" w:styleId="fixed">
    <w:name w:val="fixed"/>
    <w:basedOn w:val="Normal"/>
    <w:next w:val="NoteLevel41"/>
    <w:qFormat/>
    <w:rsid w:val="00FA364E"/>
    <w:pPr>
      <w:spacing w:after="0" w:line="240" w:lineRule="auto"/>
    </w:pPr>
  </w:style>
  <w:style w:type="paragraph" w:customStyle="1" w:styleId="textonormal">
    <w:name w:val="textonormal"/>
    <w:basedOn w:val="Normal"/>
    <w:next w:val="NoteLevel51"/>
    <w:qFormat/>
    <w:rsid w:val="00FA364E"/>
    <w:pPr>
      <w:spacing w:after="0" w:line="240" w:lineRule="auto"/>
    </w:pPr>
  </w:style>
  <w:style w:type="paragraph" w:customStyle="1" w:styleId="Subtitle10">
    <w:name w:val="Subtitle1"/>
    <w:basedOn w:val="Normal"/>
    <w:next w:val="NoteLevel61"/>
    <w:qFormat/>
    <w:rsid w:val="00FA364E"/>
    <w:pPr>
      <w:spacing w:after="0" w:line="240" w:lineRule="auto"/>
    </w:pPr>
  </w:style>
  <w:style w:type="paragraph" w:customStyle="1" w:styleId="ExecutiveSummarytext">
    <w:name w:val="Executive Summary text"/>
    <w:basedOn w:val="Normal"/>
    <w:next w:val="Normal"/>
    <w:qFormat/>
    <w:rsid w:val="00FA364E"/>
    <w:pPr>
      <w:spacing w:after="0" w:line="240" w:lineRule="auto"/>
    </w:pPr>
  </w:style>
  <w:style w:type="character" w:customStyle="1" w:styleId="NormalUnderlineChar1">
    <w:name w:val="Normal Underline Char1"/>
    <w:locked/>
    <w:rsid w:val="00FA364E"/>
  </w:style>
  <w:style w:type="paragraph" w:customStyle="1" w:styleId="NormalUnderline">
    <w:name w:val="Normal Underline"/>
    <w:basedOn w:val="Normal"/>
    <w:next w:val="NoteLevel91"/>
    <w:qFormat/>
    <w:rsid w:val="00FA364E"/>
    <w:pPr>
      <w:spacing w:after="0" w:line="240" w:lineRule="auto"/>
    </w:pPr>
  </w:style>
  <w:style w:type="paragraph" w:customStyle="1" w:styleId="byline1">
    <w:name w:val="byline1"/>
    <w:basedOn w:val="Normal"/>
    <w:qFormat/>
    <w:rsid w:val="00FA364E"/>
    <w:pPr>
      <w:spacing w:after="0" w:line="240" w:lineRule="auto"/>
    </w:pPr>
  </w:style>
  <w:style w:type="paragraph" w:customStyle="1" w:styleId="PlaceholderText1">
    <w:name w:val="Placeholder Text1"/>
    <w:basedOn w:val="Normal"/>
    <w:next w:val="ImportantText"/>
    <w:qFormat/>
    <w:rsid w:val="00FA364E"/>
    <w:pPr>
      <w:spacing w:after="0" w:line="240" w:lineRule="auto"/>
    </w:pPr>
  </w:style>
  <w:style w:type="paragraph" w:customStyle="1" w:styleId="NoteLevel31">
    <w:name w:val="Note Level 31"/>
    <w:basedOn w:val="Normal"/>
    <w:qFormat/>
    <w:rsid w:val="00FA364E"/>
    <w:pPr>
      <w:spacing w:after="0" w:line="240" w:lineRule="auto"/>
    </w:pPr>
  </w:style>
  <w:style w:type="paragraph" w:customStyle="1" w:styleId="NoteLevel41">
    <w:name w:val="Note Level 41"/>
    <w:basedOn w:val="Normal"/>
    <w:next w:val="StyleBodyText11ptBlackUnderline"/>
    <w:qFormat/>
    <w:rsid w:val="00FA364E"/>
    <w:pPr>
      <w:spacing w:after="0" w:line="240" w:lineRule="auto"/>
    </w:pPr>
  </w:style>
  <w:style w:type="paragraph" w:customStyle="1" w:styleId="NoteLevel51">
    <w:name w:val="Note Level 51"/>
    <w:basedOn w:val="Normal"/>
    <w:qFormat/>
    <w:rsid w:val="00FA364E"/>
    <w:pPr>
      <w:spacing w:after="0" w:line="240" w:lineRule="auto"/>
    </w:pPr>
  </w:style>
  <w:style w:type="paragraph" w:customStyle="1" w:styleId="NoteLevel61">
    <w:name w:val="Note Level 61"/>
    <w:basedOn w:val="Normal"/>
    <w:next w:val="StyleBodyText11ptBoldBlack"/>
    <w:qFormat/>
    <w:rsid w:val="00FA364E"/>
    <w:pPr>
      <w:spacing w:after="0" w:line="240" w:lineRule="auto"/>
    </w:pPr>
  </w:style>
  <w:style w:type="paragraph" w:customStyle="1" w:styleId="NoteLevel71">
    <w:name w:val="Note Level 71"/>
    <w:basedOn w:val="Normal"/>
    <w:qFormat/>
    <w:rsid w:val="00FA364E"/>
    <w:pPr>
      <w:spacing w:after="0" w:line="240" w:lineRule="auto"/>
    </w:pPr>
  </w:style>
  <w:style w:type="paragraph" w:customStyle="1" w:styleId="NoteLevel81">
    <w:name w:val="Note Level 81"/>
    <w:basedOn w:val="Normal"/>
    <w:next w:val="StyletinyBold"/>
    <w:qFormat/>
    <w:rsid w:val="00FA364E"/>
    <w:pPr>
      <w:spacing w:after="0" w:line="240" w:lineRule="auto"/>
    </w:pPr>
  </w:style>
  <w:style w:type="paragraph" w:customStyle="1" w:styleId="NoteLevel91">
    <w:name w:val="Note Level 91"/>
    <w:basedOn w:val="Normal"/>
    <w:qFormat/>
    <w:rsid w:val="00FA364E"/>
    <w:pPr>
      <w:spacing w:after="0" w:line="240" w:lineRule="auto"/>
    </w:pPr>
  </w:style>
  <w:style w:type="character" w:customStyle="1" w:styleId="ImportantTextChar">
    <w:name w:val="Important Text Char"/>
    <w:locked/>
    <w:rsid w:val="00FA364E"/>
  </w:style>
  <w:style w:type="paragraph" w:customStyle="1" w:styleId="ImportantText">
    <w:name w:val="Important Text"/>
    <w:basedOn w:val="Normal"/>
    <w:next w:val="Normal"/>
    <w:qFormat/>
    <w:rsid w:val="00FA364E"/>
    <w:pPr>
      <w:spacing w:after="0" w:line="240" w:lineRule="auto"/>
    </w:pPr>
  </w:style>
  <w:style w:type="character" w:customStyle="1" w:styleId="StyleBodyText11ptBlackUnderlineChar">
    <w:name w:val="Style Body Text + 11 pt Black Underline Char"/>
    <w:locked/>
    <w:rsid w:val="00FA364E"/>
  </w:style>
  <w:style w:type="paragraph" w:customStyle="1" w:styleId="StyleBodyText11ptBlackUnderline">
    <w:name w:val="Style Body Text + 11 pt Black Underline"/>
    <w:basedOn w:val="Normal"/>
    <w:next w:val="ListContents"/>
    <w:qFormat/>
    <w:rsid w:val="00FA364E"/>
    <w:pPr>
      <w:spacing w:after="0" w:line="240" w:lineRule="auto"/>
    </w:pPr>
  </w:style>
  <w:style w:type="character" w:customStyle="1" w:styleId="StyleBodyText11ptBoldBlackChar">
    <w:name w:val="Style Body Text + 11 pt Bold Black Char"/>
    <w:locked/>
    <w:rsid w:val="00FA364E"/>
  </w:style>
  <w:style w:type="paragraph" w:customStyle="1" w:styleId="StyleBodyText11ptBoldBlack">
    <w:name w:val="Style Body Text + 11 pt Bold Black"/>
    <w:basedOn w:val="Normal"/>
    <w:next w:val="StyleListContents11ptCustomColorRGB353132Underline"/>
    <w:qFormat/>
    <w:rsid w:val="00FA364E"/>
    <w:pPr>
      <w:spacing w:after="0" w:line="240" w:lineRule="auto"/>
    </w:pPr>
  </w:style>
  <w:style w:type="character" w:customStyle="1" w:styleId="StyletinyBoldChar">
    <w:name w:val="Style tiny + Bold Char"/>
    <w:locked/>
    <w:rsid w:val="00FA364E"/>
  </w:style>
  <w:style w:type="paragraph" w:customStyle="1" w:styleId="StyletinyBold">
    <w:name w:val="Style tiny + Bold"/>
    <w:basedOn w:val="TagF3"/>
    <w:qFormat/>
    <w:rsid w:val="00FA364E"/>
  </w:style>
  <w:style w:type="character" w:customStyle="1" w:styleId="Heading5SizeDownChar">
    <w:name w:val="Heading 5 Size Down Char"/>
    <w:locked/>
    <w:rsid w:val="00FA364E"/>
  </w:style>
  <w:style w:type="character" w:customStyle="1" w:styleId="Normal2BoldChar">
    <w:name w:val="Normal2 + Bold Char"/>
    <w:locked/>
    <w:rsid w:val="00FA364E"/>
  </w:style>
  <w:style w:type="paragraph" w:customStyle="1" w:styleId="Normal2Bold">
    <w:name w:val="Normal2 + Bold"/>
    <w:basedOn w:val="Normal"/>
    <w:next w:val="Unimportant"/>
    <w:qFormat/>
    <w:rsid w:val="00FA364E"/>
    <w:pPr>
      <w:spacing w:after="0" w:line="240" w:lineRule="auto"/>
    </w:pPr>
  </w:style>
  <w:style w:type="character" w:customStyle="1" w:styleId="ListContentsChar">
    <w:name w:val="List Contents Char"/>
    <w:locked/>
    <w:rsid w:val="00FA364E"/>
  </w:style>
  <w:style w:type="paragraph" w:customStyle="1" w:styleId="ListContents">
    <w:name w:val="List Contents"/>
    <w:basedOn w:val="Normal"/>
    <w:next w:val="Ununderlined"/>
    <w:qFormat/>
    <w:rsid w:val="00FA364E"/>
    <w:pPr>
      <w:spacing w:after="0" w:line="240" w:lineRule="auto"/>
    </w:pPr>
  </w:style>
  <w:style w:type="character" w:customStyle="1" w:styleId="StyleListContents11ptCustomColorRGB353132UnderlineChar">
    <w:name w:val="Style List Contents + 11 pt Custom Color(RGB(353132)) Underline Char"/>
    <w:locked/>
    <w:rsid w:val="00FA364E"/>
  </w:style>
  <w:style w:type="paragraph" w:customStyle="1" w:styleId="StyleListContents11ptCustomColorRGB353132Underline">
    <w:name w:val="Style List Contents + 11 pt Custom Color(RGB(353132)) Underline"/>
    <w:basedOn w:val="Ununderlined"/>
    <w:qFormat/>
    <w:rsid w:val="00FA364E"/>
  </w:style>
  <w:style w:type="character" w:customStyle="1" w:styleId="StyleCards12ptThickunderlineChar2">
    <w:name w:val="Style Cards + 12 pt Thick underline Char2"/>
    <w:locked/>
    <w:rsid w:val="00FA364E"/>
  </w:style>
  <w:style w:type="paragraph" w:customStyle="1" w:styleId="StyleCards12ptThickunderline">
    <w:name w:val="Style Cards + 12 pt Thick underline"/>
    <w:basedOn w:val="Normal"/>
    <w:qFormat/>
    <w:rsid w:val="00FA364E"/>
    <w:pPr>
      <w:spacing w:after="0" w:line="240" w:lineRule="auto"/>
    </w:pPr>
  </w:style>
  <w:style w:type="character" w:customStyle="1" w:styleId="UnimportantCharChar">
    <w:name w:val="Unimportant Char Char"/>
    <w:locked/>
    <w:rsid w:val="00FA364E"/>
  </w:style>
  <w:style w:type="paragraph" w:customStyle="1" w:styleId="Unimportant">
    <w:name w:val="Unimportant"/>
    <w:basedOn w:val="Normal"/>
    <w:next w:val="DebateCite"/>
    <w:qFormat/>
    <w:rsid w:val="00FA364E"/>
    <w:pPr>
      <w:spacing w:after="0" w:line="240" w:lineRule="auto"/>
    </w:pPr>
  </w:style>
  <w:style w:type="character" w:customStyle="1" w:styleId="UnunderlinedChar">
    <w:name w:val="Ununderlined Char"/>
    <w:locked/>
    <w:rsid w:val="00FA364E"/>
  </w:style>
  <w:style w:type="paragraph" w:customStyle="1" w:styleId="Ununderlined">
    <w:name w:val="Ununderlined"/>
    <w:basedOn w:val="Normal"/>
    <w:next w:val="PreformattedText"/>
    <w:qFormat/>
    <w:rsid w:val="00FA364E"/>
    <w:pPr>
      <w:spacing w:after="0" w:line="240" w:lineRule="auto"/>
    </w:pPr>
  </w:style>
  <w:style w:type="paragraph" w:customStyle="1" w:styleId="StyleHeading1Justified">
    <w:name w:val="Style Heading 1 + Justified"/>
    <w:basedOn w:val="Normal"/>
    <w:next w:val="Normal"/>
    <w:qFormat/>
    <w:rsid w:val="00FA364E"/>
    <w:pPr>
      <w:spacing w:after="0" w:line="240" w:lineRule="auto"/>
    </w:pPr>
  </w:style>
  <w:style w:type="character" w:customStyle="1" w:styleId="textunderlineChar0">
    <w:name w:val="text underline Char"/>
    <w:locked/>
    <w:rsid w:val="00FA364E"/>
  </w:style>
  <w:style w:type="paragraph" w:customStyle="1" w:styleId="textunderline0">
    <w:name w:val="text underline"/>
    <w:basedOn w:val="Normal"/>
    <w:next w:val="Heading4Cite"/>
    <w:autoRedefine/>
    <w:qFormat/>
    <w:rsid w:val="00FA364E"/>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FA364E"/>
  </w:style>
  <w:style w:type="paragraph" w:customStyle="1" w:styleId="DebateTag">
    <w:name w:val="Debate Tag"/>
    <w:basedOn w:val="Normal"/>
    <w:autoRedefine/>
    <w:qFormat/>
    <w:rsid w:val="00FA364E"/>
    <w:pPr>
      <w:spacing w:after="0" w:line="240" w:lineRule="auto"/>
    </w:pPr>
  </w:style>
  <w:style w:type="paragraph" w:customStyle="1" w:styleId="DebateCite">
    <w:name w:val="Debate Cite"/>
    <w:basedOn w:val="Normal"/>
    <w:next w:val="Normaltag"/>
    <w:autoRedefine/>
    <w:qFormat/>
    <w:rsid w:val="00FA364E"/>
    <w:pPr>
      <w:spacing w:after="0" w:line="240" w:lineRule="auto"/>
    </w:pPr>
  </w:style>
  <w:style w:type="paragraph" w:customStyle="1" w:styleId="PreformattedText">
    <w:name w:val="Preformatted Text"/>
    <w:basedOn w:val="Normal"/>
    <w:next w:val="Cardnon-underlined"/>
    <w:qFormat/>
    <w:rsid w:val="00FA364E"/>
    <w:pPr>
      <w:spacing w:after="0" w:line="240" w:lineRule="auto"/>
    </w:pPr>
  </w:style>
  <w:style w:type="paragraph" w:customStyle="1" w:styleId="MaggieTag">
    <w:name w:val="MaggieTag"/>
    <w:basedOn w:val="Heading2"/>
    <w:next w:val="BlockTitle4"/>
    <w:qFormat/>
    <w:rsid w:val="00FA364E"/>
    <w:pPr>
      <w:spacing w:before="480" w:line="240" w:lineRule="auto"/>
    </w:pPr>
  </w:style>
  <w:style w:type="paragraph" w:customStyle="1" w:styleId="4">
    <w:name w:val="4"/>
    <w:basedOn w:val="Normal"/>
    <w:next w:val="DottedUnderline0"/>
    <w:qFormat/>
    <w:rsid w:val="00FA364E"/>
    <w:pPr>
      <w:spacing w:after="0" w:line="240" w:lineRule="auto"/>
    </w:pPr>
  </w:style>
  <w:style w:type="character" w:customStyle="1" w:styleId="Cardnon-underlinedChar">
    <w:name w:val="Card non-underlined Char"/>
    <w:uiPriority w:val="99"/>
    <w:locked/>
    <w:rsid w:val="00FA364E"/>
  </w:style>
  <w:style w:type="paragraph" w:customStyle="1" w:styleId="BlockTitle4">
    <w:name w:val="%Block Title"/>
    <w:basedOn w:val="Heading1"/>
    <w:next w:val="PageNumber4"/>
    <w:qFormat/>
    <w:rsid w:val="00FA364E"/>
    <w:pPr>
      <w:spacing w:before="480" w:line="240" w:lineRule="auto"/>
    </w:pPr>
  </w:style>
  <w:style w:type="paragraph" w:customStyle="1" w:styleId="CARD0">
    <w:name w:val="CARD"/>
    <w:basedOn w:val="Normal"/>
    <w:next w:val="PageNumber5"/>
    <w:link w:val="CARDChar0"/>
    <w:qFormat/>
    <w:rsid w:val="00FA364E"/>
    <w:pPr>
      <w:spacing w:after="0" w:line="240" w:lineRule="auto"/>
    </w:pPr>
  </w:style>
  <w:style w:type="paragraph" w:customStyle="1" w:styleId="HiddenBlockHeader">
    <w:name w:val="Hidden Block Header"/>
    <w:basedOn w:val="Normal"/>
    <w:next w:val="Cardtext0"/>
    <w:link w:val="HiddenBlockHeaderChar"/>
    <w:qFormat/>
    <w:rsid w:val="00FA364E"/>
    <w:pPr>
      <w:spacing w:after="0" w:line="240" w:lineRule="auto"/>
    </w:pPr>
  </w:style>
  <w:style w:type="paragraph" w:customStyle="1" w:styleId="ThickUnderline">
    <w:name w:val="ThickUnderline"/>
    <w:qFormat/>
    <w:rsid w:val="00FA364E"/>
    <w:pPr>
      <w:spacing w:after="200" w:line="276" w:lineRule="auto"/>
    </w:pPr>
  </w:style>
  <w:style w:type="paragraph" w:customStyle="1" w:styleId="DottedUnderline0">
    <w:name w:val="DottedUnderline"/>
    <w:basedOn w:val="Normal"/>
    <w:qFormat/>
    <w:rsid w:val="00FA364E"/>
    <w:pPr>
      <w:spacing w:after="0" w:line="240" w:lineRule="auto"/>
    </w:pPr>
  </w:style>
  <w:style w:type="paragraph" w:customStyle="1" w:styleId="AAAcard">
    <w:name w:val="AAAcard"/>
    <w:basedOn w:val="Normal"/>
    <w:next w:val="citeunread"/>
    <w:link w:val="AAAcardChar"/>
    <w:uiPriority w:val="99"/>
    <w:qFormat/>
    <w:rsid w:val="00FA364E"/>
    <w:pPr>
      <w:spacing w:after="0" w:line="240" w:lineRule="auto"/>
    </w:pPr>
  </w:style>
  <w:style w:type="character" w:customStyle="1" w:styleId="Card-UnderlineChar">
    <w:name w:val="Card-Underline Char"/>
    <w:locked/>
    <w:rsid w:val="00FA364E"/>
  </w:style>
  <w:style w:type="paragraph" w:customStyle="1" w:styleId="Card-Underline">
    <w:name w:val="Card-Underline"/>
    <w:basedOn w:val="Normal"/>
    <w:next w:val="read"/>
    <w:qFormat/>
    <w:rsid w:val="00FA364E"/>
    <w:pPr>
      <w:spacing w:after="0" w:line="240" w:lineRule="auto"/>
    </w:pPr>
  </w:style>
  <w:style w:type="paragraph" w:customStyle="1" w:styleId="PageNumber3">
    <w:name w:val="Page Number3"/>
    <w:basedOn w:val="Normal"/>
    <w:next w:val="Normal"/>
    <w:qFormat/>
    <w:rsid w:val="00FA364E"/>
    <w:pPr>
      <w:spacing w:after="0" w:line="240" w:lineRule="auto"/>
    </w:pPr>
  </w:style>
  <w:style w:type="paragraph" w:customStyle="1" w:styleId="PageNumber4">
    <w:name w:val="Page Number4"/>
    <w:basedOn w:val="Normal"/>
    <w:next w:val="Normal"/>
    <w:qFormat/>
    <w:rsid w:val="00FA364E"/>
    <w:pPr>
      <w:spacing w:after="0" w:line="240" w:lineRule="auto"/>
    </w:pPr>
  </w:style>
  <w:style w:type="paragraph" w:customStyle="1" w:styleId="PageNumber5">
    <w:name w:val="Page Number5"/>
    <w:basedOn w:val="Normal"/>
    <w:next w:val="Normal"/>
    <w:qFormat/>
    <w:rsid w:val="00FA364E"/>
    <w:pPr>
      <w:spacing w:after="0" w:line="240" w:lineRule="auto"/>
    </w:pPr>
  </w:style>
  <w:style w:type="paragraph" w:customStyle="1" w:styleId="smalltext1">
    <w:name w:val="small text1"/>
    <w:basedOn w:val="Normal"/>
    <w:next w:val="Normal"/>
    <w:uiPriority w:val="4"/>
    <w:qFormat/>
    <w:rsid w:val="00FA364E"/>
    <w:pPr>
      <w:spacing w:after="0" w:line="240" w:lineRule="auto"/>
    </w:pPr>
  </w:style>
  <w:style w:type="character" w:customStyle="1" w:styleId="CircleChar">
    <w:name w:val="Circle Char"/>
    <w:locked/>
    <w:rsid w:val="00FA364E"/>
  </w:style>
  <w:style w:type="character" w:customStyle="1" w:styleId="citeunreadChar">
    <w:name w:val="cite unread Char"/>
    <w:locked/>
    <w:rsid w:val="00FA364E"/>
  </w:style>
  <w:style w:type="paragraph" w:customStyle="1" w:styleId="citeunread">
    <w:name w:val="cite unread"/>
    <w:basedOn w:val="Normal"/>
    <w:next w:val="StyleStyle16pt"/>
    <w:qFormat/>
    <w:rsid w:val="00FA364E"/>
    <w:pPr>
      <w:spacing w:after="0" w:line="240" w:lineRule="auto"/>
    </w:pPr>
  </w:style>
  <w:style w:type="character" w:customStyle="1" w:styleId="readCharChar">
    <w:name w:val="read Char Char"/>
    <w:locked/>
    <w:rsid w:val="00FA364E"/>
  </w:style>
  <w:style w:type="paragraph" w:customStyle="1" w:styleId="read">
    <w:name w:val="read"/>
    <w:basedOn w:val="Normal"/>
    <w:next w:val="Normal"/>
    <w:qFormat/>
    <w:rsid w:val="00FA364E"/>
    <w:pPr>
      <w:spacing w:after="0" w:line="240" w:lineRule="auto"/>
    </w:pPr>
  </w:style>
  <w:style w:type="paragraph" w:customStyle="1" w:styleId="CiteReal0">
    <w:name w:val="Cite Real"/>
    <w:basedOn w:val="Normal"/>
    <w:next w:val="Normal"/>
    <w:qFormat/>
    <w:rsid w:val="00FA364E"/>
    <w:pPr>
      <w:spacing w:after="0" w:line="240" w:lineRule="auto"/>
    </w:pPr>
  </w:style>
  <w:style w:type="paragraph" w:customStyle="1" w:styleId="PageNumber6">
    <w:name w:val="Page Number6"/>
    <w:basedOn w:val="Normal"/>
    <w:next w:val="Normal"/>
    <w:qFormat/>
    <w:rsid w:val="00FA364E"/>
    <w:pPr>
      <w:spacing w:after="0" w:line="240" w:lineRule="auto"/>
    </w:pPr>
  </w:style>
  <w:style w:type="paragraph" w:customStyle="1" w:styleId="lastupdated">
    <w:name w:val="lastupdated"/>
    <w:basedOn w:val="Normal"/>
    <w:next w:val="Subtitle2"/>
    <w:qFormat/>
    <w:rsid w:val="00FA364E"/>
    <w:pPr>
      <w:spacing w:after="0" w:line="240" w:lineRule="auto"/>
    </w:pPr>
  </w:style>
  <w:style w:type="paragraph" w:customStyle="1" w:styleId="hn-byline">
    <w:name w:val="hn-byline"/>
    <w:basedOn w:val="Normal"/>
    <w:next w:val="bodyintro"/>
    <w:qFormat/>
    <w:rsid w:val="00FA364E"/>
    <w:pPr>
      <w:spacing w:after="0" w:line="240" w:lineRule="auto"/>
    </w:pPr>
  </w:style>
  <w:style w:type="paragraph" w:customStyle="1" w:styleId="articleinfo">
    <w:name w:val="articleinfo"/>
    <w:basedOn w:val="Normal"/>
    <w:next w:val="indent"/>
    <w:qFormat/>
    <w:rsid w:val="00FA364E"/>
    <w:pPr>
      <w:spacing w:after="0" w:line="240" w:lineRule="auto"/>
    </w:pPr>
  </w:style>
  <w:style w:type="character" w:customStyle="1" w:styleId="StyleStyle16ptChar">
    <w:name w:val="Style Style1 + 6 pt Char"/>
    <w:locked/>
    <w:rsid w:val="00FA364E"/>
  </w:style>
  <w:style w:type="paragraph" w:customStyle="1" w:styleId="StyleStyle16pt">
    <w:name w:val="Style Style1 + 6 pt"/>
    <w:basedOn w:val="Normal"/>
    <w:qFormat/>
    <w:rsid w:val="00FA364E"/>
    <w:pPr>
      <w:spacing w:after="0" w:line="240" w:lineRule="auto"/>
    </w:pPr>
  </w:style>
  <w:style w:type="paragraph" w:customStyle="1" w:styleId="PageNumber7">
    <w:name w:val="Page Number7"/>
    <w:basedOn w:val="Normal"/>
    <w:next w:val="Normal"/>
    <w:qFormat/>
    <w:rsid w:val="00FA364E"/>
    <w:pPr>
      <w:spacing w:after="0" w:line="240" w:lineRule="auto"/>
    </w:pPr>
  </w:style>
  <w:style w:type="paragraph" w:customStyle="1" w:styleId="OmniPage4">
    <w:name w:val="OmniPage #4"/>
    <w:basedOn w:val="Normal"/>
    <w:qFormat/>
    <w:rsid w:val="00FA364E"/>
    <w:pPr>
      <w:spacing w:after="0" w:line="240" w:lineRule="auto"/>
    </w:pPr>
  </w:style>
  <w:style w:type="paragraph" w:customStyle="1" w:styleId="OmniPage10">
    <w:name w:val="OmniPage #10"/>
    <w:basedOn w:val="Normal"/>
    <w:qFormat/>
    <w:rsid w:val="00FA364E"/>
    <w:pPr>
      <w:spacing w:after="0" w:line="240" w:lineRule="auto"/>
    </w:pPr>
  </w:style>
  <w:style w:type="paragraph" w:customStyle="1" w:styleId="PageNumber8">
    <w:name w:val="Page Number8"/>
    <w:basedOn w:val="Normal"/>
    <w:next w:val="Normal"/>
    <w:uiPriority w:val="99"/>
    <w:qFormat/>
    <w:rsid w:val="00FA364E"/>
    <w:pPr>
      <w:spacing w:after="0" w:line="240" w:lineRule="auto"/>
    </w:pPr>
  </w:style>
  <w:style w:type="paragraph" w:customStyle="1" w:styleId="Subtitle2">
    <w:name w:val="Subtitle2"/>
    <w:basedOn w:val="Normal"/>
    <w:qFormat/>
    <w:rsid w:val="00FA364E"/>
    <w:pPr>
      <w:spacing w:after="0" w:line="240" w:lineRule="auto"/>
    </w:pPr>
  </w:style>
  <w:style w:type="paragraph" w:customStyle="1" w:styleId="bodyintro">
    <w:name w:val="bodyintro"/>
    <w:basedOn w:val="Normal"/>
    <w:uiPriority w:val="99"/>
    <w:qFormat/>
    <w:rsid w:val="00FA364E"/>
    <w:pPr>
      <w:spacing w:after="0" w:line="240" w:lineRule="auto"/>
    </w:pPr>
  </w:style>
  <w:style w:type="paragraph" w:customStyle="1" w:styleId="indent">
    <w:name w:val="indent"/>
    <w:basedOn w:val="Normal"/>
    <w:qFormat/>
    <w:rsid w:val="00FA364E"/>
    <w:pPr>
      <w:spacing w:after="0" w:line="240" w:lineRule="auto"/>
    </w:pPr>
  </w:style>
  <w:style w:type="paragraph" w:customStyle="1" w:styleId="center">
    <w:name w:val="center"/>
    <w:basedOn w:val="Normal"/>
    <w:uiPriority w:val="99"/>
    <w:qFormat/>
    <w:rsid w:val="00FA364E"/>
    <w:pPr>
      <w:spacing w:after="0" w:line="240" w:lineRule="auto"/>
    </w:pPr>
  </w:style>
  <w:style w:type="character" w:customStyle="1" w:styleId="tagChar2">
    <w:name w:val="tag Char2"/>
    <w:qFormat/>
    <w:rsid w:val="00FA364E"/>
  </w:style>
  <w:style w:type="character" w:customStyle="1" w:styleId="cardchar00">
    <w:name w:val="cardchar0"/>
    <w:basedOn w:val="DefaultParagraphFont"/>
    <w:rsid w:val="00FA364E"/>
  </w:style>
  <w:style w:type="character" w:customStyle="1" w:styleId="UnderlineNon-bold">
    <w:name w:val="Underline Non - bold"/>
    <w:rsid w:val="00FA364E"/>
  </w:style>
  <w:style w:type="character" w:customStyle="1" w:styleId="UnderlineBold0">
    <w:name w:val="Underline Bold"/>
    <w:uiPriority w:val="6"/>
    <w:qFormat/>
    <w:rsid w:val="00FA364E"/>
  </w:style>
  <w:style w:type="character" w:customStyle="1" w:styleId="Heading5Char2">
    <w:name w:val="Heading 5 Char2"/>
    <w:rsid w:val="00FA364E"/>
  </w:style>
  <w:style w:type="character" w:customStyle="1" w:styleId="underlinechar0">
    <w:name w:val="underlinechar"/>
    <w:rsid w:val="00FA364E"/>
  </w:style>
  <w:style w:type="character" w:customStyle="1" w:styleId="authordate2">
    <w:name w:val="authordate"/>
    <w:rsid w:val="00FA364E"/>
  </w:style>
  <w:style w:type="character" w:customStyle="1" w:styleId="underline4">
    <w:name w:val="%underline"/>
    <w:qFormat/>
    <w:rsid w:val="00FA364E"/>
  </w:style>
  <w:style w:type="character" w:customStyle="1" w:styleId="AUNDERLINE0">
    <w:name w:val="AUNDERLINE"/>
    <w:qFormat/>
    <w:rsid w:val="00FA364E"/>
  </w:style>
  <w:style w:type="character" w:customStyle="1" w:styleId="slug-doi">
    <w:name w:val="slug-doi"/>
    <w:basedOn w:val="DefaultParagraphFont"/>
    <w:rsid w:val="00FA364E"/>
  </w:style>
  <w:style w:type="character" w:customStyle="1" w:styleId="af">
    <w:name w:val="af"/>
    <w:basedOn w:val="DefaultParagraphFont"/>
    <w:rsid w:val="00FA364E"/>
  </w:style>
  <w:style w:type="character" w:customStyle="1" w:styleId="ab">
    <w:name w:val="ab"/>
    <w:basedOn w:val="DefaultParagraphFont"/>
    <w:rsid w:val="00FA364E"/>
  </w:style>
  <w:style w:type="character" w:customStyle="1" w:styleId="em">
    <w:name w:val="em"/>
    <w:basedOn w:val="DefaultParagraphFont"/>
    <w:rsid w:val="00FA364E"/>
  </w:style>
  <w:style w:type="character" w:customStyle="1" w:styleId="au">
    <w:name w:val="au"/>
    <w:basedOn w:val="DefaultParagraphFont"/>
    <w:rsid w:val="00FA364E"/>
  </w:style>
  <w:style w:type="character" w:customStyle="1" w:styleId="ti">
    <w:name w:val="ti"/>
    <w:basedOn w:val="DefaultParagraphFont"/>
    <w:rsid w:val="00FA364E"/>
  </w:style>
  <w:style w:type="character" w:customStyle="1" w:styleId="subheadblue">
    <w:name w:val="subhead_blue"/>
    <w:basedOn w:val="DefaultParagraphFont"/>
    <w:rsid w:val="00FA364E"/>
  </w:style>
  <w:style w:type="character" w:customStyle="1" w:styleId="affiliation">
    <w:name w:val="affiliation"/>
    <w:basedOn w:val="DefaultParagraphFont"/>
    <w:rsid w:val="00FA364E"/>
  </w:style>
  <w:style w:type="character" w:customStyle="1" w:styleId="slug-doi-wrapper">
    <w:name w:val="slug-doi-wrapper"/>
    <w:basedOn w:val="DefaultParagraphFont"/>
    <w:rsid w:val="00FA364E"/>
  </w:style>
  <w:style w:type="character" w:customStyle="1" w:styleId="slug-metadata-noteahead-of-print">
    <w:name w:val="slug-metadata-note ahead-of-print"/>
    <w:basedOn w:val="DefaultParagraphFont"/>
    <w:rsid w:val="00FA364E"/>
  </w:style>
  <w:style w:type="character" w:customStyle="1" w:styleId="slug-ahead-of-print-date">
    <w:name w:val="slug-ahead-of-print-date"/>
    <w:basedOn w:val="DefaultParagraphFont"/>
    <w:rsid w:val="00FA364E"/>
  </w:style>
  <w:style w:type="character" w:customStyle="1" w:styleId="medium-bold">
    <w:name w:val="medium-bold"/>
    <w:basedOn w:val="DefaultParagraphFont"/>
    <w:rsid w:val="00FA364E"/>
  </w:style>
  <w:style w:type="character" w:customStyle="1" w:styleId="updated-short-citation">
    <w:name w:val="updated-short-citation"/>
    <w:basedOn w:val="DefaultParagraphFont"/>
    <w:rsid w:val="00FA364E"/>
  </w:style>
  <w:style w:type="character" w:customStyle="1" w:styleId="TagCharChar1">
    <w:name w:val="Tag Char Char1"/>
    <w:rsid w:val="00FA364E"/>
  </w:style>
  <w:style w:type="character" w:customStyle="1" w:styleId="berief">
    <w:name w:val="berief"/>
    <w:rsid w:val="00FA364E"/>
  </w:style>
  <w:style w:type="character" w:customStyle="1" w:styleId="Brief-Smalltext">
    <w:name w:val="Brief - Small text"/>
    <w:rsid w:val="00FA364E"/>
  </w:style>
  <w:style w:type="character" w:customStyle="1" w:styleId="F8-UnderlineBold">
    <w:name w:val="F8 - Underline/Bold"/>
    <w:rsid w:val="00FA364E"/>
  </w:style>
  <w:style w:type="character" w:customStyle="1" w:styleId="Brief-Bold">
    <w:name w:val="Brief - Bold"/>
    <w:rsid w:val="00FA364E"/>
  </w:style>
  <w:style w:type="character" w:customStyle="1" w:styleId="Card-Underline0">
    <w:name w:val="Card - Underline"/>
    <w:rsid w:val="00FA364E"/>
  </w:style>
  <w:style w:type="character" w:customStyle="1" w:styleId="beriefunderline">
    <w:name w:val="berief = underline"/>
    <w:rsid w:val="00FA364E"/>
  </w:style>
  <w:style w:type="character" w:customStyle="1" w:styleId="BoldText10pt">
    <w:name w:val="Bold Text 10 pt"/>
    <w:rsid w:val="00FA364E"/>
  </w:style>
  <w:style w:type="character" w:customStyle="1" w:styleId="eoeaheader">
    <w:name w:val="eoea_header"/>
    <w:basedOn w:val="DefaultParagraphFont"/>
    <w:rsid w:val="00FA364E"/>
  </w:style>
  <w:style w:type="character" w:customStyle="1" w:styleId="SC4208902">
    <w:name w:val="SC.4.208902"/>
    <w:rsid w:val="00FA364E"/>
  </w:style>
  <w:style w:type="character" w:customStyle="1" w:styleId="SC4208915">
    <w:name w:val="SC.4.208915"/>
    <w:rsid w:val="00FA364E"/>
  </w:style>
  <w:style w:type="character" w:customStyle="1" w:styleId="SC273764">
    <w:name w:val="SC.2.73764"/>
    <w:rsid w:val="00FA364E"/>
  </w:style>
  <w:style w:type="character" w:customStyle="1" w:styleId="SC273779">
    <w:name w:val="SC.2.73779"/>
    <w:rsid w:val="00FA364E"/>
  </w:style>
  <w:style w:type="character" w:customStyle="1" w:styleId="SC273763">
    <w:name w:val="SC.2.73763"/>
    <w:rsid w:val="00FA364E"/>
  </w:style>
  <w:style w:type="character" w:customStyle="1" w:styleId="SC4208910">
    <w:name w:val="SC.4.208910"/>
    <w:rsid w:val="00FA364E"/>
  </w:style>
  <w:style w:type="character" w:customStyle="1" w:styleId="SC4208911">
    <w:name w:val="SC.4.208911"/>
    <w:rsid w:val="00FA364E"/>
  </w:style>
  <w:style w:type="character" w:customStyle="1" w:styleId="articlesubtitle">
    <w:name w:val="article_sub_title"/>
    <w:basedOn w:val="DefaultParagraphFont"/>
    <w:rsid w:val="00FA364E"/>
  </w:style>
  <w:style w:type="character" w:customStyle="1" w:styleId="newsdate2">
    <w:name w:val="news_date2"/>
    <w:basedOn w:val="DefaultParagraphFont"/>
    <w:rsid w:val="00FA364E"/>
  </w:style>
  <w:style w:type="character" w:customStyle="1" w:styleId="readarticleheader">
    <w:name w:val="readarticleheader"/>
    <w:basedOn w:val="DefaultParagraphFont"/>
    <w:rsid w:val="00FA364E"/>
  </w:style>
  <w:style w:type="character" w:customStyle="1" w:styleId="char">
    <w:name w:val="char"/>
    <w:basedOn w:val="DefaultParagraphFont"/>
    <w:rsid w:val="00FA364E"/>
  </w:style>
  <w:style w:type="character" w:customStyle="1" w:styleId="hdr">
    <w:name w:val="hdr"/>
    <w:basedOn w:val="DefaultParagraphFont"/>
    <w:rsid w:val="00FA364E"/>
  </w:style>
  <w:style w:type="character" w:customStyle="1" w:styleId="bolding1">
    <w:name w:val="bolding1"/>
    <w:rsid w:val="00FA364E"/>
  </w:style>
  <w:style w:type="character" w:customStyle="1" w:styleId="bookoptions1">
    <w:name w:val="book_options1"/>
    <w:rsid w:val="00FA364E"/>
  </w:style>
  <w:style w:type="character" w:customStyle="1" w:styleId="descriptionblock">
    <w:name w:val="description block"/>
    <w:basedOn w:val="DefaultParagraphFont"/>
    <w:rsid w:val="00FA364E"/>
  </w:style>
  <w:style w:type="character" w:customStyle="1" w:styleId="detailsboxblock">
    <w:name w:val="detailsbox block"/>
    <w:basedOn w:val="DefaultParagraphFont"/>
    <w:rsid w:val="00FA364E"/>
  </w:style>
  <w:style w:type="character" w:customStyle="1" w:styleId="CardTextUnderlinedChar">
    <w:name w:val="Card Text Underlined Char"/>
    <w:rsid w:val="00FA364E"/>
  </w:style>
  <w:style w:type="character" w:customStyle="1" w:styleId="cardtextsmallChar">
    <w:name w:val="card text small Char"/>
    <w:rsid w:val="00FA364E"/>
  </w:style>
  <w:style w:type="character" w:customStyle="1" w:styleId="countrytitle1">
    <w:name w:val="countrytitle1"/>
    <w:rsid w:val="00FA364E"/>
  </w:style>
  <w:style w:type="character" w:customStyle="1" w:styleId="storyheader1">
    <w:name w:val="storyheader1"/>
    <w:rsid w:val="00FA364E"/>
  </w:style>
  <w:style w:type="character" w:customStyle="1" w:styleId="cardunderlinedChar1">
    <w:name w:val="card underlined Char"/>
    <w:rsid w:val="00FA364E"/>
  </w:style>
  <w:style w:type="character" w:customStyle="1" w:styleId="article1">
    <w:name w:val="article1"/>
    <w:rsid w:val="00FA364E"/>
  </w:style>
  <w:style w:type="character" w:customStyle="1" w:styleId="story-posted-date1">
    <w:name w:val="story-posted-date1"/>
    <w:rsid w:val="00FA364E"/>
  </w:style>
  <w:style w:type="character" w:customStyle="1" w:styleId="Heading2CharCharCharCharCharCharCharCharCharCharCharCharCharChar">
    <w:name w:val="Heading 2 Char Char Char Char Char Char Char Char Char Char Char Char Char Char"/>
    <w:rsid w:val="00FA364E"/>
  </w:style>
  <w:style w:type="character" w:customStyle="1" w:styleId="citation1">
    <w:name w:val="citation1"/>
    <w:rsid w:val="00FA364E"/>
  </w:style>
  <w:style w:type="character" w:customStyle="1" w:styleId="hithighlite">
    <w:name w:val="hithighlite"/>
    <w:basedOn w:val="DefaultParagraphFont"/>
    <w:rsid w:val="00FA364E"/>
  </w:style>
  <w:style w:type="character" w:customStyle="1" w:styleId="articlecontent">
    <w:name w:val="articlecontent"/>
    <w:basedOn w:val="DefaultParagraphFont"/>
    <w:rsid w:val="00FA364E"/>
  </w:style>
  <w:style w:type="character" w:customStyle="1" w:styleId="fource1">
    <w:name w:val="fource1"/>
    <w:rsid w:val="00FA364E"/>
  </w:style>
  <w:style w:type="character" w:customStyle="1" w:styleId="ds">
    <w:name w:val="ds"/>
    <w:basedOn w:val="DefaultParagraphFont"/>
    <w:rsid w:val="00FA364E"/>
  </w:style>
  <w:style w:type="character" w:customStyle="1" w:styleId="MicroTextChar1">
    <w:name w:val="MicroText Char1"/>
    <w:rsid w:val="00FA364E"/>
  </w:style>
  <w:style w:type="character" w:customStyle="1" w:styleId="DefaultPara">
    <w:name w:val="Default Para"/>
    <w:rsid w:val="00FA364E"/>
  </w:style>
  <w:style w:type="character" w:customStyle="1" w:styleId="SYSHYPERTEXT">
    <w:name w:val="SYS_HYPERTEXT"/>
    <w:rsid w:val="00FA364E"/>
  </w:style>
  <w:style w:type="character" w:customStyle="1" w:styleId="BlockHeading1Char">
    <w:name w:val="Block Heading 1 Char"/>
    <w:rsid w:val="00FA364E"/>
  </w:style>
  <w:style w:type="character" w:customStyle="1" w:styleId="StyleTagTimesNewRomanChar">
    <w:name w:val="Style Tag + Times New Roman Char"/>
    <w:rsid w:val="00FA364E"/>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A364E"/>
  </w:style>
  <w:style w:type="character" w:customStyle="1" w:styleId="StyleArialNarrow12ptBold">
    <w:name w:val="Style Arial Narrow 12 pt Bold"/>
    <w:rsid w:val="00FA364E"/>
  </w:style>
  <w:style w:type="character" w:customStyle="1" w:styleId="UnderlinedCharChar1">
    <w:name w:val="Underlined Char Char1"/>
    <w:rsid w:val="00FA364E"/>
  </w:style>
  <w:style w:type="character" w:customStyle="1" w:styleId="Heading2CharChar2">
    <w:name w:val="Heading 2 Char Char2"/>
    <w:rsid w:val="00FA364E"/>
  </w:style>
  <w:style w:type="character" w:customStyle="1" w:styleId="doctitle">
    <w:name w:val="doctitle"/>
    <w:rsid w:val="00FA364E"/>
  </w:style>
  <w:style w:type="character" w:customStyle="1" w:styleId="cardtext-underlined0">
    <w:name w:val="card text- underlined"/>
    <w:rsid w:val="00FA364E"/>
  </w:style>
  <w:style w:type="character" w:customStyle="1" w:styleId="Style8ptChar">
    <w:name w:val="Style 8 pt Char"/>
    <w:rsid w:val="00FA364E"/>
  </w:style>
  <w:style w:type="character" w:customStyle="1" w:styleId="message-item">
    <w:name w:val="message-item"/>
    <w:rsid w:val="00FA364E"/>
  </w:style>
  <w:style w:type="character" w:customStyle="1" w:styleId="A0">
    <w:name w:val="A0"/>
    <w:uiPriority w:val="99"/>
    <w:rsid w:val="00FA364E"/>
  </w:style>
  <w:style w:type="character" w:customStyle="1" w:styleId="datestamp">
    <w:name w:val="datestamp"/>
    <w:rsid w:val="00FA364E"/>
  </w:style>
  <w:style w:type="character" w:customStyle="1" w:styleId="i">
    <w:name w:val="i"/>
    <w:uiPriority w:val="99"/>
    <w:rsid w:val="00FA364E"/>
  </w:style>
  <w:style w:type="character" w:customStyle="1" w:styleId="name">
    <w:name w:val="name"/>
    <w:rsid w:val="00FA364E"/>
  </w:style>
  <w:style w:type="character" w:customStyle="1" w:styleId="forenames">
    <w:name w:val="forenames"/>
    <w:rsid w:val="00FA364E"/>
  </w:style>
  <w:style w:type="character" w:customStyle="1" w:styleId="surname">
    <w:name w:val="surname"/>
    <w:rsid w:val="00FA364E"/>
  </w:style>
  <w:style w:type="character" w:customStyle="1" w:styleId="sifr-alternate">
    <w:name w:val="sifr-alternate"/>
    <w:rsid w:val="00FA364E"/>
  </w:style>
  <w:style w:type="character" w:customStyle="1" w:styleId="medium-font">
    <w:name w:val="medium-font"/>
    <w:rsid w:val="00FA364E"/>
  </w:style>
  <w:style w:type="character" w:customStyle="1" w:styleId="title-link-wrapper">
    <w:name w:val="title-link-wrapper"/>
    <w:rsid w:val="00FA364E"/>
  </w:style>
  <w:style w:type="character" w:customStyle="1" w:styleId="A7">
    <w:name w:val="A7"/>
    <w:uiPriority w:val="99"/>
    <w:rsid w:val="00FA364E"/>
  </w:style>
  <w:style w:type="character" w:customStyle="1" w:styleId="refpreview">
    <w:name w:val="refpreview"/>
    <w:rsid w:val="00FA364E"/>
  </w:style>
  <w:style w:type="character" w:customStyle="1" w:styleId="loose1">
    <w:name w:val="loose1"/>
    <w:rsid w:val="00FA364E"/>
  </w:style>
  <w:style w:type="character" w:customStyle="1" w:styleId="email">
    <w:name w:val="email"/>
    <w:rsid w:val="00FA364E"/>
  </w:style>
  <w:style w:type="character" w:customStyle="1" w:styleId="gsa">
    <w:name w:val="gs_a"/>
    <w:rsid w:val="00FA364E"/>
  </w:style>
  <w:style w:type="character" w:customStyle="1" w:styleId="mainarttitle">
    <w:name w:val="mainarttitle"/>
    <w:rsid w:val="00FA364E"/>
  </w:style>
  <w:style w:type="character" w:customStyle="1" w:styleId="mainartauthor">
    <w:name w:val="mainartauthor"/>
    <w:rsid w:val="00FA364E"/>
  </w:style>
  <w:style w:type="character" w:customStyle="1" w:styleId="mainartdate">
    <w:name w:val="mainartdate"/>
    <w:rsid w:val="00FA364E"/>
  </w:style>
  <w:style w:type="character" w:customStyle="1" w:styleId="gsggs">
    <w:name w:val="gs_ggs"/>
    <w:rsid w:val="00FA364E"/>
  </w:style>
  <w:style w:type="character" w:customStyle="1" w:styleId="ahead">
    <w:name w:val="a_head"/>
    <w:rsid w:val="00FA364E"/>
  </w:style>
  <w:style w:type="character" w:customStyle="1" w:styleId="footnote1">
    <w:name w:val="footnote"/>
    <w:rsid w:val="00FA364E"/>
  </w:style>
  <w:style w:type="character" w:customStyle="1" w:styleId="docbody">
    <w:name w:val="docbody"/>
    <w:rsid w:val="00FA364E"/>
  </w:style>
  <w:style w:type="paragraph" w:styleId="BodyTextIndent3">
    <w:name w:val="Body Text Indent 3"/>
    <w:basedOn w:val="Normal"/>
    <w:link w:val="BodyTextIndent3Char1"/>
    <w:uiPriority w:val="99"/>
    <w:unhideWhenUsed/>
    <w:rsid w:val="00FA364E"/>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FA364E"/>
    <w:rPr>
      <w:rFonts w:ascii="Calibri" w:hAnsi="Calibri"/>
      <w:szCs w:val="16"/>
    </w:rPr>
  </w:style>
  <w:style w:type="character" w:customStyle="1" w:styleId="superscript">
    <w:name w:val="superscript"/>
    <w:rsid w:val="00FA364E"/>
  </w:style>
  <w:style w:type="character" w:customStyle="1" w:styleId="bwxsm">
    <w:name w:val="b w xsm"/>
    <w:rsid w:val="00FA364E"/>
  </w:style>
  <w:style w:type="character" w:customStyle="1" w:styleId="fstd">
    <w:name w:val="f std"/>
    <w:rsid w:val="00FA364E"/>
  </w:style>
  <w:style w:type="character" w:customStyle="1" w:styleId="gl">
    <w:name w:val="gl"/>
    <w:rsid w:val="00FA364E"/>
  </w:style>
  <w:style w:type="character" w:customStyle="1" w:styleId="bio1">
    <w:name w:val="bio1"/>
    <w:rsid w:val="00FA364E"/>
  </w:style>
  <w:style w:type="character" w:customStyle="1" w:styleId="BoldChar">
    <w:name w:val="Bold Char"/>
    <w:rsid w:val="00FA364E"/>
  </w:style>
  <w:style w:type="character" w:customStyle="1" w:styleId="cardCharCharCharCharCharChar">
    <w:name w:val="card Char Char Char Char Char Char"/>
    <w:rsid w:val="00FA364E"/>
  </w:style>
  <w:style w:type="character" w:customStyle="1" w:styleId="Style24ptBoldUnderlineCenteredCharChar">
    <w:name w:val="Style 24 pt Bold Underline Centered Char Char"/>
    <w:rsid w:val="00FA364E"/>
  </w:style>
  <w:style w:type="character" w:customStyle="1" w:styleId="TagCiteCharChar0">
    <w:name w:val="Tag / Cite Char Char"/>
    <w:rsid w:val="00FA364E"/>
  </w:style>
  <w:style w:type="character" w:customStyle="1" w:styleId="CardTextChar10">
    <w:name w:val="Card Text Char1"/>
    <w:rsid w:val="00FA364E"/>
  </w:style>
  <w:style w:type="character" w:customStyle="1" w:styleId="CardTextUnderlinedCharChar">
    <w:name w:val="Card Text Underlined Char Char"/>
    <w:rsid w:val="00FA364E"/>
  </w:style>
  <w:style w:type="character" w:customStyle="1" w:styleId="CardTagCharCharChar">
    <w:name w:val="Card Tag Char Char Char"/>
    <w:rsid w:val="00FA364E"/>
  </w:style>
  <w:style w:type="character" w:customStyle="1" w:styleId="mainbody">
    <w:name w:val="mainbody"/>
    <w:basedOn w:val="DefaultParagraphFont"/>
    <w:rsid w:val="00FA364E"/>
  </w:style>
  <w:style w:type="character" w:customStyle="1" w:styleId="UnderlineStyleChar2">
    <w:name w:val="Underline Style Char2"/>
    <w:rsid w:val="00FA364E"/>
  </w:style>
  <w:style w:type="character" w:customStyle="1" w:styleId="t13">
    <w:name w:val="t13"/>
    <w:basedOn w:val="DefaultParagraphFont"/>
    <w:rsid w:val="00FA364E"/>
  </w:style>
  <w:style w:type="character" w:customStyle="1" w:styleId="SmallFont7pt">
    <w:name w:val="Small Font (7 pt)"/>
    <w:qFormat/>
    <w:rsid w:val="00FA364E"/>
  </w:style>
  <w:style w:type="character" w:customStyle="1" w:styleId="timestamp">
    <w:name w:val="timestamp"/>
    <w:basedOn w:val="DefaultParagraphFont"/>
    <w:rsid w:val="00FA364E"/>
  </w:style>
  <w:style w:type="character" w:customStyle="1" w:styleId="CharChar17">
    <w:name w:val="Char Char17"/>
    <w:locked/>
    <w:rsid w:val="00FA364E"/>
  </w:style>
  <w:style w:type="character" w:customStyle="1" w:styleId="ilspan">
    <w:name w:val="il_span"/>
    <w:basedOn w:val="DefaultParagraphFont"/>
    <w:rsid w:val="00FA364E"/>
  </w:style>
  <w:style w:type="character" w:customStyle="1" w:styleId="leftidx1">
    <w:name w:val="leftidx1"/>
    <w:rsid w:val="00FA364E"/>
  </w:style>
  <w:style w:type="character" w:customStyle="1" w:styleId="blue1">
    <w:name w:val="blue1"/>
    <w:rsid w:val="00FA364E"/>
  </w:style>
  <w:style w:type="character" w:customStyle="1" w:styleId="author-link1">
    <w:name w:val="author-link1"/>
    <w:rsid w:val="00FA364E"/>
  </w:style>
  <w:style w:type="character" w:customStyle="1" w:styleId="black1">
    <w:name w:val="black1"/>
    <w:rsid w:val="00FA364E"/>
  </w:style>
  <w:style w:type="character" w:customStyle="1" w:styleId="StyleunderlinedCharBold">
    <w:name w:val="Style underlined Char + Bold"/>
    <w:rsid w:val="00FA364E"/>
  </w:style>
  <w:style w:type="character" w:customStyle="1" w:styleId="CardUnderline0">
    <w:name w:val="Card Underline"/>
    <w:rsid w:val="00FA364E"/>
  </w:style>
  <w:style w:type="character" w:customStyle="1" w:styleId="lingoregion">
    <w:name w:val="lingo_region"/>
    <w:basedOn w:val="DefaultParagraphFont"/>
    <w:rsid w:val="00FA364E"/>
  </w:style>
  <w:style w:type="character" w:customStyle="1" w:styleId="cite">
    <w:name w:val="%cite"/>
    <w:rsid w:val="00FA364E"/>
  </w:style>
  <w:style w:type="character" w:customStyle="1" w:styleId="Emphasis21">
    <w:name w:val="%Emphasis2"/>
    <w:rsid w:val="00FA364E"/>
  </w:style>
  <w:style w:type="character" w:customStyle="1" w:styleId="bodycontentlink">
    <w:name w:val="bodycontentlink"/>
    <w:basedOn w:val="DefaultParagraphFont"/>
    <w:rsid w:val="00FA364E"/>
  </w:style>
  <w:style w:type="character" w:customStyle="1" w:styleId="AAAcite">
    <w:name w:val="AAAcite"/>
    <w:rsid w:val="00FA364E"/>
  </w:style>
  <w:style w:type="character" w:customStyle="1" w:styleId="tmplheaderlink">
    <w:name w:val="tmplheaderlink"/>
    <w:rsid w:val="00FA364E"/>
  </w:style>
  <w:style w:type="character" w:customStyle="1" w:styleId="SubtleEmphasis1">
    <w:name w:val="Subtle Emphasis1"/>
    <w:uiPriority w:val="19"/>
    <w:qFormat/>
    <w:rsid w:val="00FA364E"/>
  </w:style>
  <w:style w:type="table" w:styleId="ColorfulGrid-Accent1">
    <w:name w:val="Colorful Grid Accent 1"/>
    <w:basedOn w:val="TableNormal"/>
    <w:uiPriority w:val="29"/>
    <w:unhideWhenUsed/>
    <w:rsid w:val="00FA364E"/>
    <w:pPr>
      <w:spacing w:after="200" w:line="276" w:lineRule="auto"/>
    </w:pPr>
    <w:tblPr>
      <w:tblStyleRowBandSize w:val="1"/>
      <w:tblStyleColBandSize w:val="1"/>
      <w:tblBorders>
        <w:insideH w:val="single" w:sz="4" w:space="0" w:color="FFFFFF" w:themeColor="background1"/>
      </w:tblBorders>
    </w:tblPr>
    <w:tcPr>
      <w:shd w:val="clear" w:color="auto" w:fill="D9E2F3" w:themeFill="accent1" w:themeFillTint="33"/>
    </w:tcPr>
  </w:style>
  <w:style w:type="character" w:customStyle="1" w:styleId="FontStyle505">
    <w:name w:val="Font Style505"/>
    <w:basedOn w:val="DefaultParagraphFont"/>
    <w:uiPriority w:val="99"/>
    <w:rsid w:val="00FA364E"/>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FA364E"/>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FA364E"/>
    <w:rPr>
      <w:b w:val="0"/>
      <w:sz w:val="24"/>
      <w:u w:val="single"/>
      <w:bdr w:val="none" w:sz="0" w:space="0" w:color="auto"/>
    </w:rPr>
  </w:style>
  <w:style w:type="character" w:customStyle="1" w:styleId="Bodytext11">
    <w:name w:val="Body text (11)"/>
    <w:rsid w:val="00FA364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FA364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FA364E"/>
  </w:style>
  <w:style w:type="paragraph" w:customStyle="1" w:styleId="Style5">
    <w:name w:val="Style5"/>
    <w:basedOn w:val="Normal"/>
    <w:link w:val="Style5Char"/>
    <w:uiPriority w:val="4"/>
    <w:qFormat/>
    <w:rsid w:val="00FA364E"/>
    <w:pPr>
      <w:spacing w:after="0" w:line="240" w:lineRule="auto"/>
      <w:ind w:left="432" w:right="432"/>
      <w:jc w:val="both"/>
    </w:pPr>
    <w:rPr>
      <w:rFonts w:eastAsia="Times New Roman"/>
      <w:sz w:val="20"/>
    </w:rPr>
  </w:style>
  <w:style w:type="character" w:customStyle="1" w:styleId="Style5Char">
    <w:name w:val="Style5 Char"/>
    <w:link w:val="Style5"/>
    <w:uiPriority w:val="4"/>
    <w:rsid w:val="00FA364E"/>
    <w:rPr>
      <w:rFonts w:ascii="Calibri" w:eastAsia="Times New Roman" w:hAnsi="Calibri"/>
      <w:sz w:val="20"/>
    </w:rPr>
  </w:style>
  <w:style w:type="paragraph" w:customStyle="1" w:styleId="Style100">
    <w:name w:val="Style10"/>
    <w:basedOn w:val="Normal"/>
    <w:link w:val="Style10Char"/>
    <w:qFormat/>
    <w:rsid w:val="00FA364E"/>
    <w:pPr>
      <w:spacing w:after="0" w:line="240" w:lineRule="auto"/>
      <w:ind w:right="432"/>
    </w:pPr>
    <w:rPr>
      <w:rFonts w:eastAsia="Times New Roman"/>
      <w:b/>
      <w:sz w:val="24"/>
    </w:rPr>
  </w:style>
  <w:style w:type="character" w:customStyle="1" w:styleId="Style10Char">
    <w:name w:val="Style10 Char"/>
    <w:link w:val="Style100"/>
    <w:rsid w:val="00FA364E"/>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FA364E"/>
    <w:rPr>
      <w:b w:val="0"/>
      <w:bCs w:val="0"/>
      <w:sz w:val="22"/>
      <w:u w:val="single"/>
      <w:bdr w:val="none" w:sz="0" w:space="0" w:color="auto"/>
    </w:rPr>
  </w:style>
  <w:style w:type="paragraph" w:customStyle="1" w:styleId="UnderlinedEv">
    <w:name w:val="Underlined Ev"/>
    <w:basedOn w:val="Normal"/>
    <w:next w:val="Normal"/>
    <w:link w:val="UnderlinedEvChar"/>
    <w:qFormat/>
    <w:rsid w:val="00FA364E"/>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FA364E"/>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FA364E"/>
    <w:rPr>
      <w:u w:val="single"/>
      <w:bdr w:val="none" w:sz="0" w:space="0" w:color="auto"/>
    </w:rPr>
  </w:style>
  <w:style w:type="paragraph" w:customStyle="1" w:styleId="BodyText20">
    <w:name w:val="Body Text2"/>
    <w:basedOn w:val="Normal"/>
    <w:link w:val="Bodytext6"/>
    <w:rsid w:val="00FA364E"/>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FA364E"/>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FA364E"/>
    <w:rPr>
      <w:rFonts w:ascii="Verdana" w:hAnsi="Verdana" w:hint="default"/>
      <w:sz w:val="21"/>
      <w:szCs w:val="21"/>
      <w:u w:val="thick"/>
      <w:lang w:val="en-US" w:eastAsia="en-US" w:bidi="ar-SA"/>
    </w:rPr>
  </w:style>
  <w:style w:type="character" w:customStyle="1" w:styleId="role">
    <w:name w:val="role"/>
    <w:rsid w:val="00FA364E"/>
  </w:style>
  <w:style w:type="character" w:customStyle="1" w:styleId="pagination0">
    <w:name w:val="pagination"/>
    <w:basedOn w:val="DefaultParagraphFont"/>
    <w:rsid w:val="00FA364E"/>
  </w:style>
  <w:style w:type="character" w:customStyle="1" w:styleId="doi">
    <w:name w:val="doi"/>
    <w:basedOn w:val="DefaultParagraphFont"/>
    <w:rsid w:val="00FA364E"/>
  </w:style>
  <w:style w:type="character" w:customStyle="1" w:styleId="bodycontents">
    <w:name w:val="bodycontents"/>
    <w:basedOn w:val="DefaultParagraphFont"/>
    <w:rsid w:val="00FA364E"/>
  </w:style>
  <w:style w:type="character" w:customStyle="1" w:styleId="comma">
    <w:name w:val="comma"/>
    <w:basedOn w:val="DefaultParagraphFont"/>
    <w:rsid w:val="00FA364E"/>
  </w:style>
  <w:style w:type="character" w:customStyle="1" w:styleId="pad5right">
    <w:name w:val="pad5right"/>
    <w:basedOn w:val="DefaultParagraphFont"/>
    <w:rsid w:val="00FA364E"/>
  </w:style>
  <w:style w:type="character" w:customStyle="1" w:styleId="pnumber">
    <w:name w:val="pnumber"/>
    <w:rsid w:val="00FA364E"/>
  </w:style>
  <w:style w:type="character" w:customStyle="1" w:styleId="ital">
    <w:name w:val="ital"/>
    <w:rsid w:val="00FA364E"/>
  </w:style>
  <w:style w:type="character" w:customStyle="1" w:styleId="orgdiv">
    <w:name w:val="orgdiv"/>
    <w:rsid w:val="00FA364E"/>
  </w:style>
  <w:style w:type="character" w:customStyle="1" w:styleId="orgname">
    <w:name w:val="orgname"/>
    <w:rsid w:val="00FA364E"/>
  </w:style>
  <w:style w:type="character" w:customStyle="1" w:styleId="city">
    <w:name w:val="city"/>
    <w:rsid w:val="00FA364E"/>
  </w:style>
  <w:style w:type="character" w:customStyle="1" w:styleId="state">
    <w:name w:val="state"/>
    <w:rsid w:val="00FA364E"/>
  </w:style>
  <w:style w:type="character" w:customStyle="1" w:styleId="country">
    <w:name w:val="country"/>
    <w:rsid w:val="00FA364E"/>
  </w:style>
  <w:style w:type="character" w:customStyle="1" w:styleId="readChar">
    <w:name w:val="read Char"/>
    <w:rsid w:val="00FA364E"/>
    <w:rPr>
      <w:szCs w:val="22"/>
      <w:u w:val="single"/>
      <w:lang w:val="en-US" w:eastAsia="en-US" w:bidi="ar-SA"/>
    </w:rPr>
  </w:style>
  <w:style w:type="character" w:customStyle="1" w:styleId="divider">
    <w:name w:val="divider"/>
    <w:basedOn w:val="DefaultParagraphFont"/>
    <w:rsid w:val="00FA364E"/>
  </w:style>
  <w:style w:type="character" w:customStyle="1" w:styleId="blogdate">
    <w:name w:val="blogdate"/>
    <w:basedOn w:val="DefaultParagraphFont"/>
    <w:rsid w:val="00FA364E"/>
  </w:style>
  <w:style w:type="character" w:customStyle="1" w:styleId="ticker">
    <w:name w:val="ticker"/>
    <w:basedOn w:val="DefaultParagraphFont"/>
    <w:rsid w:val="00FA364E"/>
  </w:style>
  <w:style w:type="character" w:customStyle="1" w:styleId="posted">
    <w:name w:val="posted"/>
    <w:basedOn w:val="DefaultParagraphFont"/>
    <w:rsid w:val="00FA364E"/>
  </w:style>
  <w:style w:type="character" w:customStyle="1" w:styleId="time">
    <w:name w:val="time"/>
    <w:basedOn w:val="DefaultParagraphFont"/>
    <w:rsid w:val="00FA364E"/>
  </w:style>
  <w:style w:type="character" w:customStyle="1" w:styleId="dot">
    <w:name w:val="dot"/>
    <w:basedOn w:val="DefaultParagraphFont"/>
    <w:rsid w:val="00FA364E"/>
  </w:style>
  <w:style w:type="character" w:customStyle="1" w:styleId="hn-date">
    <w:name w:val="hn-date"/>
    <w:basedOn w:val="DefaultParagraphFont"/>
    <w:rsid w:val="00FA364E"/>
  </w:style>
  <w:style w:type="character" w:customStyle="1" w:styleId="location">
    <w:name w:val="location"/>
    <w:basedOn w:val="DefaultParagraphFont"/>
    <w:rsid w:val="00FA364E"/>
  </w:style>
  <w:style w:type="character" w:customStyle="1" w:styleId="dropcap-letter">
    <w:name w:val="dropcap-letter"/>
    <w:basedOn w:val="DefaultParagraphFont"/>
    <w:rsid w:val="00FA364E"/>
  </w:style>
  <w:style w:type="character" w:customStyle="1" w:styleId="offscreen">
    <w:name w:val="offscreen"/>
    <w:basedOn w:val="DefaultParagraphFont"/>
    <w:rsid w:val="00FA364E"/>
  </w:style>
  <w:style w:type="character" w:customStyle="1" w:styleId="linked-in">
    <w:name w:val="linked-in"/>
    <w:basedOn w:val="DefaultParagraphFont"/>
    <w:rsid w:val="00FA364E"/>
  </w:style>
  <w:style w:type="character" w:customStyle="1" w:styleId="divs">
    <w:name w:val="divs"/>
    <w:basedOn w:val="DefaultParagraphFont"/>
    <w:rsid w:val="00FA364E"/>
  </w:style>
  <w:style w:type="character" w:customStyle="1" w:styleId="CardUnderlineChar0">
    <w:name w:val="Card Underline Char"/>
    <w:locked/>
    <w:rsid w:val="00FA364E"/>
    <w:rPr>
      <w:szCs w:val="24"/>
      <w:u w:val="single"/>
    </w:rPr>
  </w:style>
  <w:style w:type="character" w:customStyle="1" w:styleId="h4">
    <w:name w:val="h4"/>
    <w:rsid w:val="00FA364E"/>
  </w:style>
  <w:style w:type="character" w:customStyle="1" w:styleId="Date2">
    <w:name w:val="Date2"/>
    <w:rsid w:val="00FA364E"/>
  </w:style>
  <w:style w:type="character" w:customStyle="1" w:styleId="entry-title">
    <w:name w:val="entry-title"/>
    <w:basedOn w:val="DefaultParagraphFont"/>
    <w:rsid w:val="00FA364E"/>
  </w:style>
  <w:style w:type="character" w:customStyle="1" w:styleId="postheader">
    <w:name w:val="postheader"/>
    <w:basedOn w:val="DefaultParagraphFont"/>
    <w:rsid w:val="00FA364E"/>
  </w:style>
  <w:style w:type="numbering" w:customStyle="1" w:styleId="1ai1">
    <w:name w:val="1 / a / i1"/>
    <w:rsid w:val="00FA364E"/>
    <w:pPr>
      <w:numPr>
        <w:numId w:val="13"/>
      </w:numPr>
    </w:pPr>
  </w:style>
  <w:style w:type="numbering" w:styleId="1ai">
    <w:name w:val="Outline List 1"/>
    <w:basedOn w:val="NoList"/>
    <w:unhideWhenUsed/>
    <w:rsid w:val="00FA364E"/>
    <w:pPr>
      <w:numPr>
        <w:numId w:val="14"/>
      </w:numPr>
    </w:pPr>
  </w:style>
  <w:style w:type="numbering" w:customStyle="1" w:styleId="NoList6">
    <w:name w:val="No List6"/>
    <w:next w:val="NoList"/>
    <w:uiPriority w:val="99"/>
    <w:semiHidden/>
    <w:unhideWhenUsed/>
    <w:rsid w:val="00FA364E"/>
  </w:style>
  <w:style w:type="numbering" w:customStyle="1" w:styleId="NoList7">
    <w:name w:val="No List7"/>
    <w:next w:val="NoList"/>
    <w:semiHidden/>
    <w:unhideWhenUsed/>
    <w:rsid w:val="00FA364E"/>
  </w:style>
  <w:style w:type="paragraph" w:styleId="Index2">
    <w:name w:val="index 2"/>
    <w:basedOn w:val="Normal"/>
    <w:next w:val="Normal"/>
    <w:autoRedefine/>
    <w:rsid w:val="00FA364E"/>
    <w:pPr>
      <w:spacing w:after="200" w:line="276" w:lineRule="auto"/>
      <w:ind w:left="400" w:hanging="200"/>
    </w:pPr>
    <w:rPr>
      <w:bCs/>
    </w:rPr>
  </w:style>
  <w:style w:type="paragraph" w:styleId="Index3">
    <w:name w:val="index 3"/>
    <w:basedOn w:val="Normal"/>
    <w:next w:val="Normal"/>
    <w:autoRedefine/>
    <w:rsid w:val="00FA364E"/>
    <w:pPr>
      <w:spacing w:after="200" w:line="276" w:lineRule="auto"/>
      <w:ind w:left="600" w:hanging="200"/>
    </w:pPr>
    <w:rPr>
      <w:bCs/>
    </w:rPr>
  </w:style>
  <w:style w:type="paragraph" w:styleId="Index4">
    <w:name w:val="index 4"/>
    <w:basedOn w:val="Normal"/>
    <w:next w:val="Normal"/>
    <w:autoRedefine/>
    <w:rsid w:val="00FA364E"/>
    <w:pPr>
      <w:spacing w:after="200" w:line="276" w:lineRule="auto"/>
      <w:ind w:left="800" w:hanging="200"/>
    </w:pPr>
    <w:rPr>
      <w:bCs/>
    </w:rPr>
  </w:style>
  <w:style w:type="paragraph" w:styleId="Index5">
    <w:name w:val="index 5"/>
    <w:basedOn w:val="Normal"/>
    <w:next w:val="Normal"/>
    <w:autoRedefine/>
    <w:rsid w:val="00FA364E"/>
    <w:pPr>
      <w:spacing w:after="200" w:line="276" w:lineRule="auto"/>
      <w:ind w:left="1000" w:hanging="200"/>
    </w:pPr>
    <w:rPr>
      <w:bCs/>
    </w:rPr>
  </w:style>
  <w:style w:type="paragraph" w:styleId="Index6">
    <w:name w:val="index 6"/>
    <w:basedOn w:val="Normal"/>
    <w:next w:val="Normal"/>
    <w:autoRedefine/>
    <w:rsid w:val="00FA364E"/>
    <w:pPr>
      <w:spacing w:after="200" w:line="276" w:lineRule="auto"/>
      <w:ind w:left="1200" w:hanging="200"/>
    </w:pPr>
    <w:rPr>
      <w:bCs/>
    </w:rPr>
  </w:style>
  <w:style w:type="paragraph" w:styleId="Index7">
    <w:name w:val="index 7"/>
    <w:basedOn w:val="Normal"/>
    <w:next w:val="Normal"/>
    <w:autoRedefine/>
    <w:rsid w:val="00FA364E"/>
    <w:pPr>
      <w:spacing w:after="200" w:line="276" w:lineRule="auto"/>
      <w:ind w:left="1400" w:hanging="200"/>
    </w:pPr>
    <w:rPr>
      <w:bCs/>
    </w:rPr>
  </w:style>
  <w:style w:type="paragraph" w:styleId="Index8">
    <w:name w:val="index 8"/>
    <w:basedOn w:val="Normal"/>
    <w:next w:val="Normal"/>
    <w:autoRedefine/>
    <w:rsid w:val="00FA364E"/>
    <w:pPr>
      <w:spacing w:after="200" w:line="276" w:lineRule="auto"/>
      <w:ind w:left="1600" w:hanging="200"/>
    </w:pPr>
    <w:rPr>
      <w:bCs/>
    </w:rPr>
  </w:style>
  <w:style w:type="paragraph" w:styleId="Index9">
    <w:name w:val="index 9"/>
    <w:basedOn w:val="Normal"/>
    <w:next w:val="Normal"/>
    <w:autoRedefine/>
    <w:rsid w:val="00FA364E"/>
    <w:pPr>
      <w:spacing w:after="200" w:line="276" w:lineRule="auto"/>
      <w:ind w:left="1800" w:hanging="200"/>
    </w:pPr>
    <w:rPr>
      <w:bCs/>
    </w:rPr>
  </w:style>
  <w:style w:type="paragraph" w:styleId="IndexHeading">
    <w:name w:val="index heading"/>
    <w:basedOn w:val="Normal"/>
    <w:next w:val="Index1"/>
    <w:rsid w:val="00FA364E"/>
    <w:pPr>
      <w:spacing w:after="200" w:line="276" w:lineRule="auto"/>
    </w:pPr>
    <w:rPr>
      <w:bCs/>
    </w:rPr>
  </w:style>
  <w:style w:type="numbering" w:customStyle="1" w:styleId="NoList8">
    <w:name w:val="No List8"/>
    <w:next w:val="NoList"/>
    <w:semiHidden/>
    <w:unhideWhenUsed/>
    <w:rsid w:val="00FA364E"/>
  </w:style>
  <w:style w:type="numbering" w:customStyle="1" w:styleId="NoList9">
    <w:name w:val="No List9"/>
    <w:next w:val="NoList"/>
    <w:semiHidden/>
    <w:unhideWhenUsed/>
    <w:rsid w:val="00FA364E"/>
  </w:style>
  <w:style w:type="numbering" w:customStyle="1" w:styleId="NoList10">
    <w:name w:val="No List10"/>
    <w:next w:val="NoList"/>
    <w:semiHidden/>
    <w:unhideWhenUsed/>
    <w:rsid w:val="00FA364E"/>
  </w:style>
  <w:style w:type="numbering" w:customStyle="1" w:styleId="NoList13">
    <w:name w:val="No List13"/>
    <w:next w:val="NoList"/>
    <w:semiHidden/>
    <w:unhideWhenUsed/>
    <w:rsid w:val="00FA364E"/>
  </w:style>
  <w:style w:type="numbering" w:customStyle="1" w:styleId="NoList14">
    <w:name w:val="No List14"/>
    <w:next w:val="NoList"/>
    <w:semiHidden/>
    <w:unhideWhenUsed/>
    <w:rsid w:val="00FA364E"/>
  </w:style>
  <w:style w:type="numbering" w:customStyle="1" w:styleId="NoList15">
    <w:name w:val="No List15"/>
    <w:next w:val="NoList"/>
    <w:uiPriority w:val="99"/>
    <w:semiHidden/>
    <w:unhideWhenUsed/>
    <w:rsid w:val="00FA364E"/>
  </w:style>
  <w:style w:type="numbering" w:customStyle="1" w:styleId="NoList16">
    <w:name w:val="No List16"/>
    <w:next w:val="NoList"/>
    <w:uiPriority w:val="99"/>
    <w:semiHidden/>
    <w:unhideWhenUsed/>
    <w:rsid w:val="00FA364E"/>
  </w:style>
  <w:style w:type="numbering" w:customStyle="1" w:styleId="NoList17">
    <w:name w:val="No List17"/>
    <w:next w:val="NoList"/>
    <w:semiHidden/>
    <w:unhideWhenUsed/>
    <w:rsid w:val="00FA364E"/>
  </w:style>
  <w:style w:type="numbering" w:customStyle="1" w:styleId="NoList18">
    <w:name w:val="No List18"/>
    <w:next w:val="NoList"/>
    <w:uiPriority w:val="99"/>
    <w:semiHidden/>
    <w:unhideWhenUsed/>
    <w:rsid w:val="00FA364E"/>
  </w:style>
  <w:style w:type="numbering" w:customStyle="1" w:styleId="NoList19">
    <w:name w:val="No List19"/>
    <w:next w:val="NoList"/>
    <w:uiPriority w:val="99"/>
    <w:semiHidden/>
    <w:unhideWhenUsed/>
    <w:rsid w:val="00FA364E"/>
  </w:style>
  <w:style w:type="numbering" w:customStyle="1" w:styleId="NoList20">
    <w:name w:val="No List20"/>
    <w:next w:val="NoList"/>
    <w:semiHidden/>
    <w:unhideWhenUsed/>
    <w:rsid w:val="00FA364E"/>
  </w:style>
  <w:style w:type="numbering" w:customStyle="1" w:styleId="NoList31">
    <w:name w:val="No List31"/>
    <w:next w:val="NoList"/>
    <w:semiHidden/>
    <w:unhideWhenUsed/>
    <w:rsid w:val="00FA364E"/>
  </w:style>
  <w:style w:type="numbering" w:customStyle="1" w:styleId="NoList41">
    <w:name w:val="No List41"/>
    <w:next w:val="NoList"/>
    <w:semiHidden/>
    <w:unhideWhenUsed/>
    <w:rsid w:val="00FA364E"/>
  </w:style>
  <w:style w:type="numbering" w:customStyle="1" w:styleId="NoList51">
    <w:name w:val="No List51"/>
    <w:next w:val="NoList"/>
    <w:semiHidden/>
    <w:unhideWhenUsed/>
    <w:rsid w:val="00FA364E"/>
  </w:style>
  <w:style w:type="numbering" w:customStyle="1" w:styleId="NoList61">
    <w:name w:val="No List61"/>
    <w:next w:val="NoList"/>
    <w:semiHidden/>
    <w:unhideWhenUsed/>
    <w:rsid w:val="00FA364E"/>
  </w:style>
  <w:style w:type="numbering" w:customStyle="1" w:styleId="NoList71">
    <w:name w:val="No List71"/>
    <w:next w:val="NoList"/>
    <w:semiHidden/>
    <w:unhideWhenUsed/>
    <w:rsid w:val="00FA364E"/>
  </w:style>
  <w:style w:type="numbering" w:customStyle="1" w:styleId="NoList81">
    <w:name w:val="No List81"/>
    <w:next w:val="NoList"/>
    <w:semiHidden/>
    <w:unhideWhenUsed/>
    <w:rsid w:val="00FA364E"/>
  </w:style>
  <w:style w:type="numbering" w:customStyle="1" w:styleId="NoList91">
    <w:name w:val="No List91"/>
    <w:next w:val="NoList"/>
    <w:semiHidden/>
    <w:unhideWhenUsed/>
    <w:rsid w:val="00FA364E"/>
  </w:style>
  <w:style w:type="numbering" w:customStyle="1" w:styleId="NoList101">
    <w:name w:val="No List101"/>
    <w:next w:val="NoList"/>
    <w:uiPriority w:val="99"/>
    <w:semiHidden/>
    <w:unhideWhenUsed/>
    <w:rsid w:val="00FA364E"/>
  </w:style>
  <w:style w:type="numbering" w:customStyle="1" w:styleId="NoList121">
    <w:name w:val="No List121"/>
    <w:next w:val="NoList"/>
    <w:semiHidden/>
    <w:unhideWhenUsed/>
    <w:rsid w:val="00FA364E"/>
  </w:style>
  <w:style w:type="numbering" w:customStyle="1" w:styleId="NoList131">
    <w:name w:val="No List131"/>
    <w:next w:val="NoList"/>
    <w:semiHidden/>
    <w:unhideWhenUsed/>
    <w:rsid w:val="00FA364E"/>
  </w:style>
  <w:style w:type="numbering" w:customStyle="1" w:styleId="NoList141">
    <w:name w:val="No List141"/>
    <w:next w:val="NoList"/>
    <w:semiHidden/>
    <w:unhideWhenUsed/>
    <w:rsid w:val="00FA364E"/>
  </w:style>
  <w:style w:type="paragraph" w:customStyle="1" w:styleId="Quote20">
    <w:name w:val="Quote2"/>
    <w:basedOn w:val="Default"/>
    <w:next w:val="Default"/>
    <w:qFormat/>
    <w:rsid w:val="00FA364E"/>
    <w:rPr>
      <w:rFonts w:eastAsia="Calibri"/>
      <w:color w:val="auto"/>
      <w:szCs w:val="22"/>
    </w:rPr>
  </w:style>
  <w:style w:type="character" w:customStyle="1" w:styleId="StyleLatinBaskervilleUnderline">
    <w:name w:val="Style (Latin) Baskerville Underline"/>
    <w:rsid w:val="00FA364E"/>
    <w:rPr>
      <w:rFonts w:ascii="Baskerville" w:hAnsi="Baskerville"/>
      <w:sz w:val="26"/>
      <w:u w:val="single"/>
    </w:rPr>
  </w:style>
  <w:style w:type="numbering" w:customStyle="1" w:styleId="NoList22">
    <w:name w:val="No List22"/>
    <w:next w:val="NoList"/>
    <w:semiHidden/>
    <w:unhideWhenUsed/>
    <w:rsid w:val="00FA364E"/>
  </w:style>
  <w:style w:type="numbering" w:customStyle="1" w:styleId="NoList23">
    <w:name w:val="No List23"/>
    <w:next w:val="NoList"/>
    <w:semiHidden/>
    <w:unhideWhenUsed/>
    <w:rsid w:val="00FA364E"/>
  </w:style>
  <w:style w:type="numbering" w:customStyle="1" w:styleId="NoList24">
    <w:name w:val="No List24"/>
    <w:next w:val="NoList"/>
    <w:semiHidden/>
    <w:unhideWhenUsed/>
    <w:rsid w:val="00FA364E"/>
  </w:style>
  <w:style w:type="numbering" w:customStyle="1" w:styleId="NoList25">
    <w:name w:val="No List25"/>
    <w:next w:val="NoList"/>
    <w:semiHidden/>
    <w:unhideWhenUsed/>
    <w:rsid w:val="00FA364E"/>
  </w:style>
  <w:style w:type="character" w:customStyle="1" w:styleId="StyleStyleUnderline411pt">
    <w:name w:val="Style Style Underline4 + 11 pt"/>
    <w:basedOn w:val="DefaultParagraphFont"/>
    <w:rsid w:val="00FA364E"/>
    <w:rPr>
      <w:sz w:val="20"/>
      <w:u w:val="single"/>
    </w:rPr>
  </w:style>
  <w:style w:type="character" w:customStyle="1" w:styleId="StyleStyleUnderline411ptBold">
    <w:name w:val="Style Style Underline4 + 11 pt Bold"/>
    <w:basedOn w:val="DefaultParagraphFont"/>
    <w:rsid w:val="00FA364E"/>
    <w:rPr>
      <w:b/>
      <w:bCs/>
      <w:sz w:val="20"/>
      <w:u w:val="single"/>
    </w:rPr>
  </w:style>
  <w:style w:type="character" w:customStyle="1" w:styleId="StyleStyleUnderline311pt">
    <w:name w:val="Style Style Underline3 + 11 pt"/>
    <w:basedOn w:val="DefaultParagraphFont"/>
    <w:rsid w:val="00FA364E"/>
    <w:rPr>
      <w:sz w:val="20"/>
      <w:u w:val="single"/>
    </w:rPr>
  </w:style>
  <w:style w:type="character" w:customStyle="1" w:styleId="StyleStyleUnderline311ptBold">
    <w:name w:val="Style Style Underline3 + 11 pt Bold"/>
    <w:basedOn w:val="DefaultParagraphFont"/>
    <w:rsid w:val="00FA364E"/>
    <w:rPr>
      <w:b/>
      <w:bCs/>
      <w:sz w:val="20"/>
      <w:u w:val="single"/>
    </w:rPr>
  </w:style>
  <w:style w:type="character" w:customStyle="1" w:styleId="dropcap1">
    <w:name w:val="dropcap1"/>
    <w:rsid w:val="00FA364E"/>
  </w:style>
  <w:style w:type="character" w:customStyle="1" w:styleId="HighlightedUnderlineEmphasis">
    <w:name w:val="Highlighted Underline Emphasis"/>
    <w:rsid w:val="00FA364E"/>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FA364E"/>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A364E"/>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A364E"/>
    <w:rPr>
      <w:rFonts w:ascii="Georgia" w:hAnsi="Georgia"/>
      <w:u w:val="single"/>
    </w:rPr>
  </w:style>
  <w:style w:type="paragraph" w:customStyle="1" w:styleId="StyleCardsGeorgia12ptBoldThickunderlineBorderSin">
    <w:name w:val="Style Cards + Georgia 12 pt Bold Thick underline Border: : (Sin..."/>
    <w:basedOn w:val="Normal"/>
    <w:qFormat/>
    <w:rsid w:val="00FA364E"/>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FA364E"/>
    <w:rPr>
      <w:rFonts w:ascii="Georgia" w:hAnsi="Georgia"/>
      <w:sz w:val="24"/>
      <w:u w:val="single"/>
    </w:rPr>
  </w:style>
  <w:style w:type="paragraph" w:customStyle="1" w:styleId="StyleCardsGeorgia">
    <w:name w:val="Style Cards + Georgia"/>
    <w:basedOn w:val="Normal"/>
    <w:qFormat/>
    <w:rsid w:val="00FA364E"/>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FA364E"/>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FA364E"/>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FA364E"/>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FA364E"/>
    <w:rPr>
      <w:b w:val="0"/>
      <w:bCs w:val="0"/>
      <w:sz w:val="22"/>
      <w:u w:val="single"/>
      <w:bdr w:val="none" w:sz="0" w:space="0" w:color="auto"/>
    </w:rPr>
  </w:style>
  <w:style w:type="character" w:customStyle="1" w:styleId="maintitle">
    <w:name w:val="maintitle"/>
    <w:basedOn w:val="DefaultParagraphFont"/>
    <w:rsid w:val="00FA364E"/>
  </w:style>
  <w:style w:type="character" w:customStyle="1" w:styleId="cit-title">
    <w:name w:val="cit-title"/>
    <w:basedOn w:val="DefaultParagraphFont"/>
    <w:rsid w:val="00FA364E"/>
  </w:style>
  <w:style w:type="paragraph" w:customStyle="1" w:styleId="txttitle">
    <w:name w:val="txttitle"/>
    <w:basedOn w:val="Normal"/>
    <w:rsid w:val="00FA364E"/>
    <w:pPr>
      <w:spacing w:before="100" w:beforeAutospacing="1" w:after="100" w:afterAutospacing="1" w:line="240" w:lineRule="auto"/>
    </w:pPr>
    <w:rPr>
      <w:sz w:val="24"/>
    </w:rPr>
  </w:style>
  <w:style w:type="character" w:customStyle="1" w:styleId="volume">
    <w:name w:val="volume"/>
    <w:basedOn w:val="DefaultParagraphFont"/>
    <w:rsid w:val="00FA364E"/>
  </w:style>
  <w:style w:type="character" w:customStyle="1" w:styleId="z3988">
    <w:name w:val="z3988"/>
    <w:basedOn w:val="DefaultParagraphFont"/>
    <w:rsid w:val="00FA364E"/>
  </w:style>
  <w:style w:type="paragraph" w:customStyle="1" w:styleId="SmallCards">
    <w:name w:val="Small Cards"/>
    <w:basedOn w:val="Normal"/>
    <w:autoRedefine/>
    <w:rsid w:val="00FA364E"/>
    <w:pPr>
      <w:spacing w:after="0" w:line="240" w:lineRule="auto"/>
    </w:pPr>
    <w:rPr>
      <w:rFonts w:eastAsia="Times New Roman"/>
      <w:szCs w:val="20"/>
    </w:rPr>
  </w:style>
  <w:style w:type="character" w:customStyle="1" w:styleId="freeaccess">
    <w:name w:val="freeaccess"/>
    <w:basedOn w:val="DefaultParagraphFont"/>
    <w:rsid w:val="00FA364E"/>
  </w:style>
  <w:style w:type="character" w:customStyle="1" w:styleId="person-name">
    <w:name w:val="person-name"/>
    <w:basedOn w:val="DefaultParagraphFont"/>
    <w:rsid w:val="00FA364E"/>
  </w:style>
  <w:style w:type="character" w:customStyle="1" w:styleId="articoloinside">
    <w:name w:val="articolo_inside"/>
    <w:rsid w:val="00FA364E"/>
  </w:style>
  <w:style w:type="paragraph" w:customStyle="1" w:styleId="pagetools">
    <w:name w:val="pagetools"/>
    <w:basedOn w:val="Normal"/>
    <w:qFormat/>
    <w:rsid w:val="00FA364E"/>
    <w:pPr>
      <w:spacing w:before="100" w:beforeAutospacing="1" w:after="100" w:afterAutospacing="1" w:line="240" w:lineRule="auto"/>
    </w:pPr>
    <w:rPr>
      <w:rFonts w:eastAsia="Times New Roman"/>
      <w:sz w:val="24"/>
    </w:rPr>
  </w:style>
  <w:style w:type="character" w:customStyle="1" w:styleId="job">
    <w:name w:val="job"/>
    <w:basedOn w:val="DefaultParagraphFont"/>
    <w:rsid w:val="00FA364E"/>
  </w:style>
  <w:style w:type="character" w:customStyle="1" w:styleId="company">
    <w:name w:val="company"/>
    <w:basedOn w:val="DefaultParagraphFont"/>
    <w:rsid w:val="00FA364E"/>
  </w:style>
  <w:style w:type="character" w:customStyle="1" w:styleId="publisher">
    <w:name w:val="publisher"/>
    <w:basedOn w:val="DefaultParagraphFont"/>
    <w:rsid w:val="00FA364E"/>
  </w:style>
  <w:style w:type="character" w:customStyle="1" w:styleId="pubyear">
    <w:name w:val="pubyear"/>
    <w:basedOn w:val="DefaultParagraphFont"/>
    <w:rsid w:val="00FA364E"/>
  </w:style>
  <w:style w:type="character" w:customStyle="1" w:styleId="pubcity">
    <w:name w:val="pubcity"/>
    <w:basedOn w:val="DefaultParagraphFont"/>
    <w:rsid w:val="00FA364E"/>
  </w:style>
  <w:style w:type="paragraph" w:customStyle="1" w:styleId="C-Text">
    <w:name w:val="C-Text"/>
    <w:basedOn w:val="Normal"/>
    <w:qFormat/>
    <w:rsid w:val="00FA364E"/>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FA364E"/>
    <w:pPr>
      <w:spacing w:before="100" w:beforeAutospacing="1" w:after="100" w:afterAutospacing="1" w:line="240" w:lineRule="auto"/>
    </w:pPr>
    <w:rPr>
      <w:sz w:val="24"/>
    </w:rPr>
  </w:style>
  <w:style w:type="character" w:customStyle="1" w:styleId="ecdate">
    <w:name w:val="ec_date"/>
    <w:basedOn w:val="DefaultParagraphFont"/>
    <w:rsid w:val="00FA364E"/>
    <w:rPr>
      <w:rFonts w:ascii="Verdana" w:hAnsi="Verdana" w:hint="default"/>
      <w:sz w:val="20"/>
      <w:szCs w:val="20"/>
      <w:shd w:val="clear" w:color="auto" w:fill="FFFFFF"/>
    </w:rPr>
  </w:style>
  <w:style w:type="paragraph" w:customStyle="1" w:styleId="ecmsonormal">
    <w:name w:val="ec_msonormal"/>
    <w:basedOn w:val="Normal"/>
    <w:qFormat/>
    <w:rsid w:val="00FA364E"/>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FA364E"/>
  </w:style>
  <w:style w:type="character" w:customStyle="1" w:styleId="hittermhilite">
    <w:name w:val="hittermhilite"/>
    <w:basedOn w:val="DefaultParagraphFont"/>
    <w:rsid w:val="00FA364E"/>
  </w:style>
  <w:style w:type="character" w:customStyle="1" w:styleId="articleheadline">
    <w:name w:val="articleheadline"/>
    <w:basedOn w:val="DefaultParagraphFont"/>
    <w:rsid w:val="00FA364E"/>
  </w:style>
  <w:style w:type="paragraph" w:customStyle="1" w:styleId="u-intro">
    <w:name w:val="u-intro"/>
    <w:basedOn w:val="Normal"/>
    <w:qFormat/>
    <w:rsid w:val="00FA364E"/>
    <w:pPr>
      <w:spacing w:before="100" w:beforeAutospacing="1" w:after="100" w:afterAutospacing="1" w:line="240" w:lineRule="auto"/>
    </w:pPr>
    <w:rPr>
      <w:sz w:val="24"/>
    </w:rPr>
  </w:style>
  <w:style w:type="character" w:customStyle="1" w:styleId="u-byline">
    <w:name w:val="u-byline"/>
    <w:basedOn w:val="DefaultParagraphFont"/>
    <w:rsid w:val="00FA364E"/>
  </w:style>
  <w:style w:type="character" w:customStyle="1" w:styleId="articlebya">
    <w:name w:val="articleby_a"/>
    <w:basedOn w:val="DefaultParagraphFont"/>
    <w:rsid w:val="00FA364E"/>
  </w:style>
  <w:style w:type="character" w:customStyle="1" w:styleId="popupwinby">
    <w:name w:val="popupwinby"/>
    <w:basedOn w:val="DefaultParagraphFont"/>
    <w:rsid w:val="00FA364E"/>
  </w:style>
  <w:style w:type="character" w:customStyle="1" w:styleId="storyheader">
    <w:name w:val="storyheader"/>
    <w:basedOn w:val="DefaultParagraphFont"/>
    <w:rsid w:val="00FA364E"/>
  </w:style>
  <w:style w:type="character" w:customStyle="1" w:styleId="marron">
    <w:name w:val="marron"/>
    <w:basedOn w:val="DefaultParagraphFont"/>
    <w:rsid w:val="00FA364E"/>
  </w:style>
  <w:style w:type="character" w:customStyle="1" w:styleId="UnderlineChar4Char">
    <w:name w:val="Underline Char4 Char"/>
    <w:basedOn w:val="DefaultParagraphFont"/>
    <w:link w:val="UnderlineChar4"/>
    <w:rsid w:val="00FA364E"/>
    <w:rPr>
      <w:u w:val="single"/>
    </w:rPr>
  </w:style>
  <w:style w:type="character" w:customStyle="1" w:styleId="BoldandUnderlineChar3Char2">
    <w:name w:val="Bold and Underline Char3 Char2"/>
    <w:basedOn w:val="DefaultParagraphFont"/>
    <w:link w:val="BoldandUnderlineChar3"/>
    <w:rsid w:val="00FA364E"/>
    <w:rPr>
      <w:b/>
      <w:u w:val="single"/>
    </w:rPr>
  </w:style>
  <w:style w:type="character" w:customStyle="1" w:styleId="LanguageChar">
    <w:name w:val="Language Char"/>
    <w:basedOn w:val="DefaultParagraphFont"/>
    <w:link w:val="Language"/>
    <w:rsid w:val="00FA364E"/>
    <w:rPr>
      <w:strike/>
      <w:sz w:val="16"/>
      <w:szCs w:val="16"/>
    </w:rPr>
  </w:style>
  <w:style w:type="character" w:customStyle="1" w:styleId="StyleNormalWeb10ptChar">
    <w:name w:val="Style Normal (Web) + 10 pt Char"/>
    <w:basedOn w:val="DefaultParagraphFont"/>
    <w:rsid w:val="00FA364E"/>
    <w:rPr>
      <w:szCs w:val="24"/>
      <w:lang w:val="en-US" w:eastAsia="en-US" w:bidi="ar-SA"/>
    </w:rPr>
  </w:style>
  <w:style w:type="paragraph" w:customStyle="1" w:styleId="TagCiteShells">
    <w:name w:val="Tag/Cite/Shells"/>
    <w:basedOn w:val="Normal"/>
    <w:qFormat/>
    <w:rsid w:val="00FA364E"/>
    <w:pPr>
      <w:spacing w:after="0" w:line="240" w:lineRule="auto"/>
    </w:pPr>
    <w:rPr>
      <w:b/>
    </w:rPr>
  </w:style>
  <w:style w:type="paragraph" w:customStyle="1" w:styleId="DefinitionTerm">
    <w:name w:val="Definition Term"/>
    <w:basedOn w:val="Normal"/>
    <w:next w:val="Normal"/>
    <w:qFormat/>
    <w:rsid w:val="00FA364E"/>
    <w:pPr>
      <w:spacing w:after="0" w:line="240" w:lineRule="auto"/>
    </w:pPr>
    <w:rPr>
      <w:snapToGrid w:val="0"/>
      <w:sz w:val="24"/>
    </w:rPr>
  </w:style>
  <w:style w:type="character" w:customStyle="1" w:styleId="Style3CharChar">
    <w:name w:val="Style3 Char Char"/>
    <w:basedOn w:val="DefaultParagraphFont"/>
    <w:rsid w:val="00FA364E"/>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FA364E"/>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FA364E"/>
    <w:rPr>
      <w:lang w:eastAsia="en-US"/>
    </w:rPr>
  </w:style>
  <w:style w:type="character" w:customStyle="1" w:styleId="BoldUnderlineChar3">
    <w:name w:val="Bold + Underline Char"/>
    <w:basedOn w:val="DefaultParagraphFont"/>
    <w:rsid w:val="00FA364E"/>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FA364E"/>
  </w:style>
  <w:style w:type="character" w:customStyle="1" w:styleId="CharacterStyle7">
    <w:name w:val="Character Style 7"/>
    <w:rsid w:val="00FA364E"/>
    <w:rPr>
      <w:rFonts w:ascii="Arial Narrow" w:hAnsi="Arial Narrow" w:cs="Arial Narrow"/>
      <w:sz w:val="20"/>
      <w:szCs w:val="20"/>
      <w:u w:val="single"/>
    </w:rPr>
  </w:style>
  <w:style w:type="character" w:customStyle="1" w:styleId="StyleStyle4Char">
    <w:name w:val="Style Style4 + Char"/>
    <w:basedOn w:val="DefaultParagraphFont"/>
    <w:rsid w:val="00FA364E"/>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FA364E"/>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FA364E"/>
    <w:pPr>
      <w:spacing w:after="0" w:line="240" w:lineRule="auto"/>
    </w:pPr>
    <w:rPr>
      <w:rFonts w:ascii="Verdana" w:hAnsi="Verdana"/>
      <w:sz w:val="21"/>
      <w:szCs w:val="21"/>
      <w:u w:val="thick"/>
    </w:rPr>
  </w:style>
  <w:style w:type="character" w:styleId="PlaceholderText">
    <w:name w:val="Placeholder Text"/>
    <w:basedOn w:val="DefaultParagraphFont"/>
    <w:uiPriority w:val="99"/>
    <w:rsid w:val="00FA364E"/>
    <w:rPr>
      <w:color w:val="808080"/>
    </w:rPr>
  </w:style>
  <w:style w:type="paragraph" w:customStyle="1" w:styleId="Cite8">
    <w:name w:val="Cite8"/>
    <w:basedOn w:val="Normal"/>
    <w:autoRedefine/>
    <w:qFormat/>
    <w:rsid w:val="00FA364E"/>
    <w:pPr>
      <w:spacing w:after="0" w:line="240" w:lineRule="auto"/>
    </w:pPr>
    <w:rPr>
      <w:rFonts w:ascii="Arial Narrow" w:eastAsia="Calibri" w:hAnsi="Arial Narrow"/>
    </w:rPr>
  </w:style>
  <w:style w:type="character" w:customStyle="1" w:styleId="BoxX2">
    <w:name w:val="BoxX2"/>
    <w:qFormat/>
    <w:rsid w:val="00FA364E"/>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FA364E"/>
    <w:rPr>
      <w:rFonts w:ascii="Garamond" w:hAnsi="Garamond" w:hint="default"/>
      <w:sz w:val="16"/>
    </w:rPr>
  </w:style>
  <w:style w:type="paragraph" w:customStyle="1" w:styleId="StyleStyle49pt9">
    <w:name w:val="Style Style4 + 9 pt9"/>
    <w:basedOn w:val="Style4"/>
    <w:link w:val="StyleStyle49pt9Char"/>
    <w:rsid w:val="00FA364E"/>
    <w:pPr>
      <w:numPr>
        <w:numId w:val="0"/>
      </w:numPr>
    </w:pPr>
    <w:rPr>
      <w:rFonts w:eastAsia="SimSun"/>
      <w:lang w:eastAsia="zh-CN"/>
    </w:rPr>
  </w:style>
  <w:style w:type="character" w:customStyle="1" w:styleId="StyleStyle49pt9Char">
    <w:name w:val="Style Style4 + 9 pt9 Char"/>
    <w:link w:val="StyleStyle49pt9"/>
    <w:rsid w:val="00FA364E"/>
    <w:rPr>
      <w:rFonts w:ascii="Arial Narrow" w:eastAsia="SimSun" w:hAnsi="Arial Narrow"/>
      <w:szCs w:val="24"/>
      <w:u w:val="single"/>
      <w:lang w:eastAsia="zh-CN"/>
    </w:rPr>
  </w:style>
  <w:style w:type="character" w:customStyle="1" w:styleId="UnderlineCard1">
    <w:name w:val="Underline Card"/>
    <w:uiPriority w:val="6"/>
    <w:qFormat/>
    <w:rsid w:val="00FA364E"/>
    <w:rPr>
      <w:rFonts w:ascii="Arial" w:hAnsi="Arial"/>
      <w:b w:val="0"/>
      <w:bCs/>
      <w:sz w:val="20"/>
      <w:u w:val="single"/>
    </w:rPr>
  </w:style>
  <w:style w:type="paragraph" w:customStyle="1" w:styleId="2ndLevel-TAG">
    <w:name w:val="2nd Level - TAG"/>
    <w:basedOn w:val="Normal"/>
    <w:next w:val="Normal"/>
    <w:uiPriority w:val="99"/>
    <w:qFormat/>
    <w:rsid w:val="00FA364E"/>
    <w:pPr>
      <w:spacing w:after="0" w:line="240" w:lineRule="auto"/>
    </w:pPr>
  </w:style>
  <w:style w:type="character" w:customStyle="1" w:styleId="underlining0">
    <w:name w:val="underlining"/>
    <w:rsid w:val="00FA364E"/>
  </w:style>
  <w:style w:type="character" w:customStyle="1" w:styleId="btitle">
    <w:name w:val="btitle"/>
    <w:rsid w:val="00FA364E"/>
  </w:style>
  <w:style w:type="character" w:customStyle="1" w:styleId="green">
    <w:name w:val="green"/>
    <w:rsid w:val="00FA364E"/>
  </w:style>
  <w:style w:type="paragraph" w:customStyle="1" w:styleId="CM14">
    <w:name w:val="CM14"/>
    <w:basedOn w:val="Normal"/>
    <w:uiPriority w:val="99"/>
    <w:qFormat/>
    <w:rsid w:val="00FA364E"/>
    <w:pPr>
      <w:spacing w:after="0" w:line="240" w:lineRule="auto"/>
    </w:pPr>
  </w:style>
  <w:style w:type="character" w:customStyle="1" w:styleId="BodyText33">
    <w:name w:val="Body Text3"/>
    <w:rsid w:val="00FA364E"/>
  </w:style>
  <w:style w:type="character" w:customStyle="1" w:styleId="BodytextBold">
    <w:name w:val="Body text + Bold"/>
    <w:rsid w:val="00FA364E"/>
  </w:style>
  <w:style w:type="character" w:customStyle="1" w:styleId="Bodytext6pt">
    <w:name w:val="Body text + 6 pt"/>
    <w:rsid w:val="00FA364E"/>
  </w:style>
  <w:style w:type="paragraph" w:customStyle="1" w:styleId="DebateBlocking">
    <w:name w:val="DebateBlocking"/>
    <w:basedOn w:val="Normal"/>
    <w:next w:val="Nothing"/>
    <w:uiPriority w:val="99"/>
    <w:qFormat/>
    <w:rsid w:val="00FA364E"/>
    <w:pPr>
      <w:spacing w:after="0" w:line="240" w:lineRule="auto"/>
    </w:pPr>
  </w:style>
  <w:style w:type="character" w:customStyle="1" w:styleId="BodytextItalic1">
    <w:name w:val="Body text + Italic1"/>
    <w:aliases w:val="Spacing 0 pt1"/>
    <w:uiPriority w:val="99"/>
    <w:rsid w:val="00FA364E"/>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FA364E"/>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FA364E"/>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FA364E"/>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FA364E"/>
  </w:style>
  <w:style w:type="paragraph" w:customStyle="1" w:styleId="8font">
    <w:name w:val="8font"/>
    <w:basedOn w:val="Normal"/>
    <w:next w:val="Normal"/>
    <w:autoRedefine/>
    <w:qFormat/>
    <w:rsid w:val="00FA364E"/>
    <w:pPr>
      <w:spacing w:after="0" w:line="240" w:lineRule="auto"/>
    </w:pPr>
    <w:rPr>
      <w:rFonts w:eastAsia="Cambria"/>
      <w:szCs w:val="16"/>
    </w:rPr>
  </w:style>
  <w:style w:type="paragraph" w:customStyle="1" w:styleId="CiteLittle">
    <w:name w:val="Cite Little"/>
    <w:next w:val="Normal"/>
    <w:qFormat/>
    <w:rsid w:val="00FA364E"/>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FA364E"/>
    <w:rPr>
      <w:rFonts w:ascii="Times New Roman" w:eastAsia="MS Mincho" w:hAnsi="Times New Roman"/>
      <w:b/>
      <w:bCs/>
      <w:u w:val="thick"/>
    </w:rPr>
  </w:style>
  <w:style w:type="character" w:customStyle="1" w:styleId="StyleAsianMSMincho">
    <w:name w:val="Style (Asian) MS Mincho"/>
    <w:rsid w:val="00FA364E"/>
    <w:rPr>
      <w:rFonts w:ascii="Times New Roman" w:eastAsia="MS Mincho" w:hAnsi="Times New Roman"/>
      <w:u w:val="thick"/>
    </w:rPr>
  </w:style>
  <w:style w:type="paragraph" w:customStyle="1" w:styleId="docheader">
    <w:name w:val="doc header"/>
    <w:autoRedefine/>
    <w:qFormat/>
    <w:rsid w:val="00FA364E"/>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FA364E"/>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FA364E"/>
  </w:style>
  <w:style w:type="character" w:customStyle="1" w:styleId="CardCharChar1">
    <w:name w:val="Card Char Char1"/>
    <w:rsid w:val="00FA364E"/>
    <w:rPr>
      <w:b/>
      <w:bCs/>
      <w:sz w:val="28"/>
      <w:szCs w:val="28"/>
    </w:rPr>
  </w:style>
  <w:style w:type="character" w:customStyle="1" w:styleId="CharacterStyle3">
    <w:name w:val="Character Style 3"/>
    <w:uiPriority w:val="99"/>
    <w:rsid w:val="00FA364E"/>
    <w:rPr>
      <w:sz w:val="18"/>
      <w:szCs w:val="18"/>
    </w:rPr>
  </w:style>
  <w:style w:type="paragraph" w:customStyle="1" w:styleId="bloctitles">
    <w:name w:val="bloc titles"/>
    <w:basedOn w:val="Heading1"/>
    <w:next w:val="Normal"/>
    <w:link w:val="bloctitlesChar"/>
    <w:autoRedefine/>
    <w:qFormat/>
    <w:rsid w:val="00FA364E"/>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FA364E"/>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FA364E"/>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FA364E"/>
    <w:rPr>
      <w:rFonts w:ascii="Calibri" w:eastAsia="Times New Roman" w:hAnsi="Calibri" w:cs="Times New Roman"/>
      <w:b/>
      <w:sz w:val="4"/>
      <w:szCs w:val="32"/>
      <w:u w:val="single"/>
    </w:rPr>
  </w:style>
  <w:style w:type="character" w:customStyle="1" w:styleId="UnderlineBoldChar">
    <w:name w:val="Underline Bold Char"/>
    <w:locked/>
    <w:rsid w:val="00FA364E"/>
    <w:rPr>
      <w:rFonts w:ascii="Times New Roman" w:eastAsia="Times New Roman" w:hAnsi="Times New Roman" w:cs="Calibri"/>
      <w:b/>
      <w:sz w:val="24"/>
      <w:szCs w:val="20"/>
      <w:u w:val="single"/>
    </w:rPr>
  </w:style>
  <w:style w:type="character" w:customStyle="1" w:styleId="tagChar0">
    <w:name w:val="%tag Char"/>
    <w:link w:val="tag"/>
    <w:uiPriority w:val="99"/>
    <w:rsid w:val="00FA364E"/>
    <w:rPr>
      <w:rFonts w:ascii="Calibri" w:hAnsi="Calibri"/>
    </w:rPr>
  </w:style>
  <w:style w:type="character" w:customStyle="1" w:styleId="AAAcardChar">
    <w:name w:val="AAAcard Char"/>
    <w:link w:val="AAAcard"/>
    <w:uiPriority w:val="99"/>
    <w:rsid w:val="00FA364E"/>
    <w:rPr>
      <w:rFonts w:ascii="Calibri" w:hAnsi="Calibri"/>
    </w:rPr>
  </w:style>
  <w:style w:type="character" w:customStyle="1" w:styleId="underlineCharChar0">
    <w:name w:val="underline Char Char"/>
    <w:rsid w:val="00FA364E"/>
    <w:rPr>
      <w:rFonts w:ascii="Arial Narrow" w:eastAsia="Times New Roman" w:hAnsi="Arial Narrow" w:cs="Calibri"/>
      <w:sz w:val="24"/>
      <w:u w:val="single"/>
    </w:rPr>
  </w:style>
  <w:style w:type="paragraph" w:customStyle="1" w:styleId="tagstyle0">
    <w:name w:val="tagstyle"/>
    <w:basedOn w:val="Normal"/>
    <w:rsid w:val="00FA364E"/>
    <w:pPr>
      <w:spacing w:before="100" w:beforeAutospacing="1" w:after="100" w:afterAutospacing="1" w:line="240" w:lineRule="auto"/>
    </w:pPr>
    <w:rPr>
      <w:rFonts w:eastAsia="Times New Roman"/>
      <w:sz w:val="24"/>
    </w:rPr>
  </w:style>
  <w:style w:type="character" w:customStyle="1" w:styleId="newsstorytitle">
    <w:name w:val="news_story_title"/>
    <w:rsid w:val="00FA364E"/>
  </w:style>
  <w:style w:type="character" w:customStyle="1" w:styleId="yqlink">
    <w:name w:val="yqlink"/>
    <w:rsid w:val="00FA364E"/>
  </w:style>
  <w:style w:type="character" w:customStyle="1" w:styleId="clbody">
    <w:name w:val="clbody"/>
    <w:rsid w:val="00FA364E"/>
  </w:style>
  <w:style w:type="character" w:customStyle="1" w:styleId="Boxing">
    <w:name w:val="Boxing"/>
    <w:rsid w:val="00FA364E"/>
    <w:rPr>
      <w:rFonts w:ascii="Arial Narrow" w:hAnsi="Arial Narrow"/>
      <w:dstrike w:val="0"/>
      <w:sz w:val="20"/>
      <w:bdr w:val="single" w:sz="2" w:space="0" w:color="auto"/>
      <w:vertAlign w:val="baseline"/>
    </w:rPr>
  </w:style>
  <w:style w:type="paragraph" w:customStyle="1" w:styleId="Analyticals">
    <w:name w:val="Analyticals"/>
    <w:basedOn w:val="Normal"/>
    <w:rsid w:val="00FA364E"/>
    <w:pPr>
      <w:spacing w:after="0" w:line="240" w:lineRule="auto"/>
    </w:pPr>
    <w:rPr>
      <w:rFonts w:eastAsia="Times New Roman"/>
      <w:sz w:val="24"/>
    </w:rPr>
  </w:style>
  <w:style w:type="character" w:customStyle="1" w:styleId="norm">
    <w:name w:val="norm"/>
    <w:rsid w:val="00FA364E"/>
  </w:style>
  <w:style w:type="character" w:customStyle="1" w:styleId="boldandunderlinecharcharcharcharcharcharcharcharcharcharcharcharcharcharcharchar0">
    <w:name w:val="boldandunderlinecharcharcharcharcharcharcharcharcharcharcharcharcharcharcharchar"/>
    <w:rsid w:val="00FA364E"/>
  </w:style>
  <w:style w:type="character" w:customStyle="1" w:styleId="underlinecharcharcharcharcharcharcharcharcharcharcharcharcharchar0">
    <w:name w:val="underlinecharcharcharcharcharcharcharcharcharcharcharcharcharchar"/>
    <w:rsid w:val="00FA364E"/>
  </w:style>
  <w:style w:type="character" w:customStyle="1" w:styleId="CharCharCharCharCharChar1Char">
    <w:name w:val="Char Char Char Char Char Char1 Char"/>
    <w:rsid w:val="00FA364E"/>
    <w:rPr>
      <w:rFonts w:ascii="Times New Roman" w:eastAsia="Times New Roman" w:hAnsi="Times New Roman" w:cs="Times New Roman"/>
      <w:b/>
      <w:sz w:val="24"/>
      <w:szCs w:val="24"/>
    </w:rPr>
  </w:style>
  <w:style w:type="character" w:customStyle="1" w:styleId="Taggin-New">
    <w:name w:val="Taggin - New"/>
    <w:rsid w:val="00FA364E"/>
    <w:rPr>
      <w:rFonts w:ascii="Arial Narrow" w:hAnsi="Arial Narrow"/>
      <w:b/>
      <w:sz w:val="22"/>
    </w:rPr>
  </w:style>
  <w:style w:type="character" w:customStyle="1" w:styleId="emphasis22">
    <w:name w:val="emphasis2"/>
    <w:rsid w:val="00FA364E"/>
  </w:style>
  <w:style w:type="character" w:customStyle="1" w:styleId="citechar0">
    <w:name w:val="citechar"/>
    <w:rsid w:val="00FA364E"/>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FA364E"/>
    <w:rPr>
      <w:sz w:val="24"/>
      <w:szCs w:val="24"/>
      <w:lang w:val="en-US" w:eastAsia="en-US" w:bidi="ar-SA"/>
    </w:rPr>
  </w:style>
  <w:style w:type="character" w:customStyle="1" w:styleId="NewTag">
    <w:name w:val="NewTag"/>
    <w:uiPriority w:val="1"/>
    <w:qFormat/>
    <w:rsid w:val="00FA364E"/>
    <w:rPr>
      <w:rFonts w:ascii="Georgia" w:hAnsi="Georgia"/>
      <w:b/>
      <w:sz w:val="24"/>
    </w:rPr>
  </w:style>
  <w:style w:type="character" w:customStyle="1" w:styleId="searchtools-record-title">
    <w:name w:val="searchtools-record-title"/>
    <w:basedOn w:val="DefaultParagraphFont"/>
    <w:rsid w:val="00FA364E"/>
  </w:style>
  <w:style w:type="character" w:customStyle="1" w:styleId="HighlightedUnderline0">
    <w:name w:val="Highlighted Underline"/>
    <w:basedOn w:val="DefaultParagraphFont"/>
    <w:uiPriority w:val="1"/>
    <w:qFormat/>
    <w:rsid w:val="00FA364E"/>
    <w:rPr>
      <w:rFonts w:ascii="Arial Narrow" w:hAnsi="Arial Narrow"/>
      <w:b w:val="0"/>
      <w:sz w:val="22"/>
      <w:u w:val="single"/>
      <w:bdr w:val="none" w:sz="0" w:space="0" w:color="auto"/>
      <w:shd w:val="clear" w:color="auto" w:fill="C76361"/>
    </w:rPr>
  </w:style>
  <w:style w:type="character" w:customStyle="1" w:styleId="rightside">
    <w:name w:val="rightside"/>
    <w:rsid w:val="00FA364E"/>
  </w:style>
  <w:style w:type="character" w:customStyle="1" w:styleId="flourish">
    <w:name w:val="flourish"/>
    <w:rsid w:val="00FA364E"/>
  </w:style>
  <w:style w:type="character" w:customStyle="1" w:styleId="style150">
    <w:name w:val="style150"/>
    <w:rsid w:val="00FA364E"/>
  </w:style>
  <w:style w:type="character" w:customStyle="1" w:styleId="head">
    <w:name w:val="head"/>
    <w:rsid w:val="00FA364E"/>
  </w:style>
  <w:style w:type="character" w:customStyle="1" w:styleId="first-letter">
    <w:name w:val="first-letter"/>
    <w:rsid w:val="00FA364E"/>
  </w:style>
  <w:style w:type="character" w:customStyle="1" w:styleId="focusparagraph">
    <w:name w:val="focusparagraph"/>
    <w:rsid w:val="00FA364E"/>
  </w:style>
  <w:style w:type="character" w:customStyle="1" w:styleId="StyleUnderlineCharChar111pt">
    <w:name w:val="Style Underline Char Char1 + 11 pt"/>
    <w:rsid w:val="00FA364E"/>
    <w:rPr>
      <w:rFonts w:ascii="Times New Roman" w:hAnsi="Times New Roman"/>
      <w:sz w:val="20"/>
      <w:u w:val="single"/>
      <w:lang w:val="en-US" w:eastAsia="en-US" w:bidi="ar-SA"/>
    </w:rPr>
  </w:style>
  <w:style w:type="character" w:customStyle="1" w:styleId="CharChar31">
    <w:name w:val="Char Char31"/>
    <w:rsid w:val="00FA364E"/>
    <w:rPr>
      <w:rFonts w:cs="Arial"/>
      <w:b/>
      <w:bCs/>
      <w:szCs w:val="32"/>
      <w:lang w:val="en-US" w:eastAsia="en-US" w:bidi="ar-SA"/>
    </w:rPr>
  </w:style>
  <w:style w:type="character" w:customStyle="1" w:styleId="citationgenerated">
    <w:name w:val="citation generated"/>
    <w:rsid w:val="00FA364E"/>
  </w:style>
  <w:style w:type="character" w:customStyle="1" w:styleId="commentstext0">
    <w:name w:val="comments_text"/>
    <w:uiPriority w:val="99"/>
    <w:rsid w:val="00FA364E"/>
    <w:rPr>
      <w:rFonts w:cs="Times New Roman"/>
    </w:rPr>
  </w:style>
  <w:style w:type="paragraph" w:customStyle="1" w:styleId="CM25">
    <w:name w:val="CM25"/>
    <w:basedOn w:val="Default"/>
    <w:next w:val="Default"/>
    <w:qFormat/>
    <w:rsid w:val="00FA364E"/>
    <w:pPr>
      <w:spacing w:after="233" w:line="276" w:lineRule="auto"/>
    </w:pPr>
    <w:rPr>
      <w:rFonts w:ascii="Georgia" w:eastAsia="Calibri" w:hAnsi="Georgia"/>
      <w:color w:val="auto"/>
      <w:sz w:val="22"/>
    </w:rPr>
  </w:style>
  <w:style w:type="character" w:customStyle="1" w:styleId="FontStyle29">
    <w:name w:val="Font Style29"/>
    <w:uiPriority w:val="99"/>
    <w:rsid w:val="00FA364E"/>
    <w:rPr>
      <w:rFonts w:ascii="Arial" w:hAnsi="Arial" w:cs="Arial"/>
      <w:sz w:val="14"/>
      <w:szCs w:val="14"/>
    </w:rPr>
  </w:style>
  <w:style w:type="character" w:customStyle="1" w:styleId="A8">
    <w:name w:val="A8"/>
    <w:rsid w:val="00FA364E"/>
    <w:rPr>
      <w:color w:val="000000"/>
      <w:sz w:val="12"/>
      <w:szCs w:val="12"/>
    </w:rPr>
  </w:style>
  <w:style w:type="character" w:customStyle="1" w:styleId="apturelink">
    <w:name w:val="apturelink"/>
    <w:rsid w:val="00FA364E"/>
  </w:style>
  <w:style w:type="character" w:customStyle="1" w:styleId="apturelinkicon">
    <w:name w:val="apturelinkicon"/>
    <w:rsid w:val="00FA364E"/>
  </w:style>
  <w:style w:type="character" w:customStyle="1" w:styleId="titletxt">
    <w:name w:val="titletxt"/>
    <w:rsid w:val="00FA364E"/>
  </w:style>
  <w:style w:type="character" w:customStyle="1" w:styleId="colbcopy">
    <w:name w:val="colbcopy"/>
    <w:rsid w:val="00FA364E"/>
  </w:style>
  <w:style w:type="character" w:customStyle="1" w:styleId="hcard">
    <w:name w:val="hcard"/>
    <w:rsid w:val="00FA364E"/>
  </w:style>
  <w:style w:type="table" w:styleId="MediumGrid2">
    <w:name w:val="Medium Grid 2"/>
    <w:basedOn w:val="TableNormal"/>
    <w:uiPriority w:val="68"/>
    <w:rsid w:val="00FA364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FA364E"/>
    <w:rPr>
      <w:rFonts w:ascii="Courier" w:eastAsia="Cambria" w:hAnsi="Courier"/>
      <w:sz w:val="21"/>
      <w:szCs w:val="21"/>
    </w:rPr>
  </w:style>
  <w:style w:type="paragraph" w:customStyle="1" w:styleId="hotroute2">
    <w:name w:val="hotroute"/>
    <w:basedOn w:val="Normal"/>
    <w:qFormat/>
    <w:rsid w:val="00FA364E"/>
    <w:pPr>
      <w:spacing w:after="0" w:line="240" w:lineRule="auto"/>
      <w:ind w:left="288"/>
    </w:pPr>
  </w:style>
  <w:style w:type="paragraph" w:customStyle="1" w:styleId="DeleteAnalytics">
    <w:name w:val="Delete Analytics"/>
    <w:basedOn w:val="Heading4"/>
    <w:qFormat/>
    <w:rsid w:val="00FA364E"/>
    <w:pPr>
      <w:spacing w:before="200" w:line="240" w:lineRule="auto"/>
    </w:pPr>
    <w:rPr>
      <w:iCs w:val="0"/>
      <w:color w:val="800000"/>
      <w:sz w:val="22"/>
    </w:rPr>
  </w:style>
  <w:style w:type="paragraph" w:customStyle="1" w:styleId="ReallyFuckingSmall0">
    <w:name w:val="Really Fucking Small"/>
    <w:basedOn w:val="Normal"/>
    <w:link w:val="ReallyFuckingSmallChar0"/>
    <w:rsid w:val="00FA364E"/>
    <w:pPr>
      <w:spacing w:after="0" w:line="240" w:lineRule="auto"/>
      <w:ind w:left="144"/>
    </w:pPr>
    <w:rPr>
      <w:rFonts w:eastAsia="Times New Roman"/>
      <w:sz w:val="12"/>
    </w:rPr>
  </w:style>
  <w:style w:type="character" w:customStyle="1" w:styleId="ReallyFuckingSmallChar0">
    <w:name w:val="Really Fucking Small Char"/>
    <w:link w:val="ReallyFuckingSmall0"/>
    <w:rsid w:val="00FA364E"/>
    <w:rPr>
      <w:rFonts w:ascii="Calibri" w:eastAsia="Times New Roman" w:hAnsi="Calibri"/>
      <w:sz w:val="12"/>
    </w:rPr>
  </w:style>
  <w:style w:type="paragraph" w:customStyle="1" w:styleId="Boxempahsis">
    <w:name w:val="Box empahsis"/>
    <w:basedOn w:val="Normal"/>
    <w:link w:val="BoxempahsisChar"/>
    <w:qFormat/>
    <w:rsid w:val="00FA364E"/>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FA364E"/>
    <w:rPr>
      <w:rFonts w:ascii="Franklin Gothic Heavy" w:hAnsi="Franklin Gothic Heavy"/>
      <w:sz w:val="24"/>
      <w:u w:val="single"/>
      <w:bdr w:val="single" w:sz="4" w:space="0" w:color="auto"/>
    </w:rPr>
  </w:style>
  <w:style w:type="character" w:customStyle="1" w:styleId="Qualified">
    <w:name w:val="Qualified"/>
    <w:rsid w:val="00FA364E"/>
    <w:rPr>
      <w:rFonts w:asciiTheme="majorHAnsi" w:hAnsiTheme="majorHAnsi"/>
      <w:b/>
      <w:bCs/>
      <w:sz w:val="16"/>
    </w:rPr>
  </w:style>
  <w:style w:type="character" w:customStyle="1" w:styleId="Underline-Highlighted-WFU">
    <w:name w:val="Underline-Highlighted-WFU"/>
    <w:basedOn w:val="DefaultParagraphFont"/>
    <w:uiPriority w:val="1"/>
    <w:qFormat/>
    <w:rsid w:val="00FA364E"/>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FA364E"/>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FA364E"/>
    <w:rPr>
      <w:rFonts w:ascii="Arial" w:eastAsia="Times New Roman" w:hAnsi="Arial" w:cs="Arial"/>
      <w:b/>
      <w:bCs/>
      <w:kern w:val="32"/>
      <w:sz w:val="28"/>
      <w:szCs w:val="32"/>
    </w:rPr>
  </w:style>
  <w:style w:type="character" w:customStyle="1" w:styleId="columntexthead">
    <w:name w:val="columntexthead"/>
    <w:rsid w:val="00FA364E"/>
  </w:style>
  <w:style w:type="character" w:customStyle="1" w:styleId="instruction">
    <w:name w:val="instruction"/>
    <w:rsid w:val="00FA364E"/>
  </w:style>
  <w:style w:type="character" w:customStyle="1" w:styleId="listpipe">
    <w:name w:val="listpipe"/>
    <w:rsid w:val="00FA364E"/>
  </w:style>
  <w:style w:type="character" w:customStyle="1" w:styleId="imagelink">
    <w:name w:val="imagelink"/>
    <w:rsid w:val="00FA364E"/>
  </w:style>
  <w:style w:type="character" w:customStyle="1" w:styleId="leadin">
    <w:name w:val="leadin"/>
    <w:rsid w:val="00FA364E"/>
  </w:style>
  <w:style w:type="character" w:customStyle="1" w:styleId="A4">
    <w:name w:val="A4"/>
    <w:uiPriority w:val="99"/>
    <w:rsid w:val="00FA364E"/>
    <w:rPr>
      <w:rFonts w:ascii="Baskerville" w:hAnsi="Baskerville" w:cs="Baskerville"/>
      <w:b/>
      <w:bCs/>
      <w:color w:val="000000"/>
      <w:sz w:val="22"/>
      <w:szCs w:val="22"/>
    </w:rPr>
  </w:style>
  <w:style w:type="character" w:customStyle="1" w:styleId="noticiabyline">
    <w:name w:val="noticia_byline"/>
    <w:rsid w:val="00FA364E"/>
  </w:style>
  <w:style w:type="character" w:customStyle="1" w:styleId="sep">
    <w:name w:val="sep"/>
    <w:rsid w:val="00FA364E"/>
  </w:style>
  <w:style w:type="character" w:customStyle="1" w:styleId="rightnowyahoo">
    <w:name w:val="right_now_yahoo"/>
    <w:rsid w:val="00FA364E"/>
  </w:style>
  <w:style w:type="character" w:customStyle="1" w:styleId="submittedmeta">
    <w:name w:val="submitted meta"/>
    <w:rsid w:val="00FA364E"/>
  </w:style>
  <w:style w:type="character" w:customStyle="1" w:styleId="A10">
    <w:name w:val="A10"/>
    <w:uiPriority w:val="99"/>
    <w:rsid w:val="00FA364E"/>
    <w:rPr>
      <w:color w:val="000000"/>
      <w:sz w:val="12"/>
      <w:szCs w:val="12"/>
    </w:rPr>
  </w:style>
  <w:style w:type="paragraph" w:customStyle="1" w:styleId="Pa7">
    <w:name w:val="Pa7"/>
    <w:basedOn w:val="Default"/>
    <w:next w:val="Default"/>
    <w:uiPriority w:val="99"/>
    <w:qFormat/>
    <w:rsid w:val="00FA364E"/>
    <w:pPr>
      <w:spacing w:before="280" w:line="221" w:lineRule="atLeast"/>
    </w:pPr>
    <w:rPr>
      <w:rFonts w:ascii="Baskerville" w:eastAsia="Times New Roman" w:hAnsi="Baskerville"/>
      <w:color w:val="auto"/>
    </w:rPr>
  </w:style>
  <w:style w:type="character" w:customStyle="1" w:styleId="AAAunderline">
    <w:name w:val="AAAunderline"/>
    <w:qFormat/>
    <w:rsid w:val="00FA364E"/>
    <w:rPr>
      <w:b/>
      <w:u w:val="single"/>
    </w:rPr>
  </w:style>
  <w:style w:type="paragraph" w:customStyle="1" w:styleId="IndexHeader">
    <w:name w:val="Index Header"/>
    <w:basedOn w:val="Normal"/>
    <w:rsid w:val="00FA364E"/>
    <w:pPr>
      <w:spacing w:after="0" w:line="240" w:lineRule="auto"/>
      <w:ind w:left="-720"/>
      <w:outlineLvl w:val="0"/>
    </w:pPr>
    <w:rPr>
      <w:rFonts w:eastAsia="Times New Roman"/>
      <w:b/>
      <w:bCs/>
      <w:sz w:val="36"/>
      <w:szCs w:val="20"/>
    </w:rPr>
  </w:style>
  <w:style w:type="character" w:customStyle="1" w:styleId="IndexHeaderChar">
    <w:name w:val="Index Header Char"/>
    <w:rsid w:val="00FA364E"/>
    <w:rPr>
      <w:rFonts w:ascii="Times New Roman" w:eastAsia="Times New Roman" w:hAnsi="Times New Roman"/>
      <w:b/>
      <w:bCs/>
      <w:sz w:val="36"/>
    </w:rPr>
  </w:style>
  <w:style w:type="paragraph" w:customStyle="1" w:styleId="CardRead">
    <w:name w:val="Card_Read"/>
    <w:basedOn w:val="Normal"/>
    <w:rsid w:val="00FA364E"/>
    <w:pPr>
      <w:spacing w:after="0" w:line="240" w:lineRule="auto"/>
    </w:pPr>
    <w:rPr>
      <w:rFonts w:ascii="Times" w:eastAsia="Times" w:hAnsi="Times"/>
      <w:szCs w:val="20"/>
    </w:rPr>
  </w:style>
  <w:style w:type="paragraph" w:customStyle="1" w:styleId="CardNU">
    <w:name w:val="CardNU"/>
    <w:basedOn w:val="Normal"/>
    <w:rsid w:val="00FA364E"/>
    <w:pPr>
      <w:spacing w:after="0" w:line="240" w:lineRule="auto"/>
    </w:pPr>
    <w:rPr>
      <w:rFonts w:ascii="Times" w:eastAsia="Times" w:hAnsi="Times"/>
      <w:sz w:val="14"/>
      <w:szCs w:val="20"/>
    </w:rPr>
  </w:style>
  <w:style w:type="paragraph" w:customStyle="1" w:styleId="StyleHeading310pt">
    <w:name w:val="Style Heading 3 + 10 pt"/>
    <w:basedOn w:val="Heading3"/>
    <w:rsid w:val="00FA364E"/>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FA364E"/>
    <w:rPr>
      <w:rFonts w:ascii="Times New Roman" w:eastAsia="Times New Roman" w:hAnsi="Times New Roman" w:cs="Arial"/>
      <w:b/>
      <w:bCs/>
      <w:sz w:val="26"/>
      <w:szCs w:val="26"/>
    </w:rPr>
  </w:style>
  <w:style w:type="paragraph" w:customStyle="1" w:styleId="Style30">
    <w:name w:val="Style 3"/>
    <w:basedOn w:val="Normal"/>
    <w:rsid w:val="00FA364E"/>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FA364E"/>
    <w:rPr>
      <w:b/>
      <w:sz w:val="22"/>
      <w:szCs w:val="24"/>
      <w:u w:val="single"/>
      <w:lang w:val="en-US" w:eastAsia="en-US" w:bidi="ar-SA"/>
    </w:rPr>
  </w:style>
  <w:style w:type="paragraph" w:customStyle="1" w:styleId="CardText-NotUnderlined">
    <w:name w:val="Card Text - Not Underlined"/>
    <w:basedOn w:val="Normal"/>
    <w:rsid w:val="00FA364E"/>
    <w:pPr>
      <w:spacing w:after="60" w:line="240" w:lineRule="auto"/>
    </w:pPr>
    <w:rPr>
      <w:rFonts w:eastAsia="Times New Roman"/>
      <w:sz w:val="18"/>
    </w:rPr>
  </w:style>
  <w:style w:type="paragraph" w:customStyle="1" w:styleId="OmniPage8">
    <w:name w:val="OmniPage #8"/>
    <w:basedOn w:val="Normal"/>
    <w:rsid w:val="00FA364E"/>
    <w:pPr>
      <w:spacing w:after="0" w:line="240" w:lineRule="auto"/>
    </w:pPr>
    <w:rPr>
      <w:rFonts w:eastAsia="Times New Roman"/>
      <w:color w:val="000000"/>
      <w:sz w:val="20"/>
      <w:szCs w:val="20"/>
    </w:rPr>
  </w:style>
  <w:style w:type="paragraph" w:customStyle="1" w:styleId="OmniPage2">
    <w:name w:val="OmniPage #2"/>
    <w:basedOn w:val="Normal"/>
    <w:rsid w:val="00FA364E"/>
    <w:pPr>
      <w:spacing w:after="0" w:line="240" w:lineRule="auto"/>
    </w:pPr>
    <w:rPr>
      <w:rFonts w:eastAsia="Times New Roman"/>
      <w:color w:val="000000"/>
      <w:sz w:val="20"/>
      <w:szCs w:val="20"/>
    </w:rPr>
  </w:style>
  <w:style w:type="paragraph" w:customStyle="1" w:styleId="OmniPage6">
    <w:name w:val="OmniPage #6"/>
    <w:basedOn w:val="Normal"/>
    <w:rsid w:val="00FA364E"/>
    <w:pPr>
      <w:spacing w:after="0" w:line="240" w:lineRule="auto"/>
    </w:pPr>
    <w:rPr>
      <w:rFonts w:eastAsia="Times New Roman"/>
      <w:color w:val="000000"/>
      <w:sz w:val="20"/>
      <w:szCs w:val="20"/>
    </w:rPr>
  </w:style>
  <w:style w:type="paragraph" w:customStyle="1" w:styleId="OmniPage7">
    <w:name w:val="OmniPage #7"/>
    <w:basedOn w:val="Normal"/>
    <w:rsid w:val="00FA364E"/>
    <w:pPr>
      <w:spacing w:after="0" w:line="240" w:lineRule="auto"/>
    </w:pPr>
    <w:rPr>
      <w:rFonts w:eastAsia="Times New Roman"/>
      <w:color w:val="000000"/>
      <w:sz w:val="20"/>
      <w:szCs w:val="20"/>
    </w:rPr>
  </w:style>
  <w:style w:type="paragraph" w:customStyle="1" w:styleId="OmniPage11">
    <w:name w:val="OmniPage #11"/>
    <w:basedOn w:val="Normal"/>
    <w:rsid w:val="00FA364E"/>
    <w:pPr>
      <w:spacing w:after="0" w:line="240" w:lineRule="auto"/>
    </w:pPr>
    <w:rPr>
      <w:rFonts w:eastAsia="Times New Roman"/>
      <w:color w:val="000000"/>
      <w:sz w:val="20"/>
      <w:szCs w:val="20"/>
    </w:rPr>
  </w:style>
  <w:style w:type="paragraph" w:customStyle="1" w:styleId="OmniPage12">
    <w:name w:val="OmniPage #12"/>
    <w:basedOn w:val="Normal"/>
    <w:rsid w:val="00FA364E"/>
    <w:pPr>
      <w:spacing w:after="0" w:line="240" w:lineRule="auto"/>
    </w:pPr>
    <w:rPr>
      <w:rFonts w:eastAsia="Times New Roman"/>
      <w:color w:val="000000"/>
      <w:sz w:val="20"/>
      <w:szCs w:val="20"/>
    </w:rPr>
  </w:style>
  <w:style w:type="paragraph" w:customStyle="1" w:styleId="OmniPage13">
    <w:name w:val="OmniPage #13"/>
    <w:basedOn w:val="Normal"/>
    <w:rsid w:val="00FA364E"/>
    <w:pPr>
      <w:spacing w:after="0" w:line="240" w:lineRule="auto"/>
    </w:pPr>
    <w:rPr>
      <w:rFonts w:eastAsia="Times New Roman"/>
      <w:color w:val="000000"/>
      <w:sz w:val="20"/>
      <w:szCs w:val="20"/>
    </w:rPr>
  </w:style>
  <w:style w:type="paragraph" w:customStyle="1" w:styleId="OmniPage14">
    <w:name w:val="OmniPage #14"/>
    <w:basedOn w:val="Normal"/>
    <w:rsid w:val="00FA364E"/>
    <w:pPr>
      <w:spacing w:after="0" w:line="240" w:lineRule="auto"/>
    </w:pPr>
    <w:rPr>
      <w:rFonts w:eastAsia="Times New Roman"/>
      <w:color w:val="000000"/>
      <w:sz w:val="20"/>
      <w:szCs w:val="20"/>
    </w:rPr>
  </w:style>
  <w:style w:type="paragraph" w:customStyle="1" w:styleId="OmniPage15">
    <w:name w:val="OmniPage #15"/>
    <w:basedOn w:val="Normal"/>
    <w:rsid w:val="00FA364E"/>
    <w:pPr>
      <w:spacing w:after="0" w:line="240" w:lineRule="auto"/>
    </w:pPr>
    <w:rPr>
      <w:rFonts w:eastAsia="Times New Roman"/>
      <w:color w:val="000000"/>
      <w:sz w:val="20"/>
      <w:szCs w:val="20"/>
    </w:rPr>
  </w:style>
  <w:style w:type="paragraph" w:customStyle="1" w:styleId="OmniPage17">
    <w:name w:val="OmniPage #17"/>
    <w:basedOn w:val="Normal"/>
    <w:rsid w:val="00FA364E"/>
    <w:pPr>
      <w:spacing w:after="0" w:line="240" w:lineRule="auto"/>
    </w:pPr>
    <w:rPr>
      <w:rFonts w:eastAsia="Times New Roman"/>
      <w:color w:val="000000"/>
      <w:sz w:val="20"/>
      <w:szCs w:val="20"/>
    </w:rPr>
  </w:style>
  <w:style w:type="paragraph" w:customStyle="1" w:styleId="OmniPage19">
    <w:name w:val="OmniPage #19"/>
    <w:basedOn w:val="Normal"/>
    <w:rsid w:val="00FA364E"/>
    <w:pPr>
      <w:spacing w:after="0" w:line="240" w:lineRule="auto"/>
    </w:pPr>
    <w:rPr>
      <w:rFonts w:eastAsia="Times New Roman"/>
      <w:color w:val="000000"/>
      <w:sz w:val="20"/>
      <w:szCs w:val="20"/>
    </w:rPr>
  </w:style>
  <w:style w:type="paragraph" w:customStyle="1" w:styleId="OmniPage20">
    <w:name w:val="OmniPage #20"/>
    <w:basedOn w:val="Normal"/>
    <w:rsid w:val="00FA364E"/>
    <w:pPr>
      <w:spacing w:after="0" w:line="240" w:lineRule="auto"/>
    </w:pPr>
    <w:rPr>
      <w:rFonts w:eastAsia="Times New Roman"/>
      <w:color w:val="000000"/>
      <w:sz w:val="20"/>
      <w:szCs w:val="20"/>
    </w:rPr>
  </w:style>
  <w:style w:type="paragraph" w:customStyle="1" w:styleId="OmniPage21">
    <w:name w:val="OmniPage #21"/>
    <w:basedOn w:val="Normal"/>
    <w:rsid w:val="00FA364E"/>
    <w:pPr>
      <w:spacing w:after="0" w:line="240" w:lineRule="auto"/>
    </w:pPr>
    <w:rPr>
      <w:rFonts w:eastAsia="Times New Roman"/>
      <w:color w:val="000000"/>
      <w:sz w:val="20"/>
      <w:szCs w:val="20"/>
    </w:rPr>
  </w:style>
  <w:style w:type="paragraph" w:customStyle="1" w:styleId="OmniPage22">
    <w:name w:val="OmniPage #22"/>
    <w:basedOn w:val="Normal"/>
    <w:rsid w:val="00FA364E"/>
    <w:pPr>
      <w:spacing w:after="0" w:line="240" w:lineRule="auto"/>
    </w:pPr>
    <w:rPr>
      <w:rFonts w:eastAsia="Times New Roman"/>
      <w:color w:val="000000"/>
      <w:sz w:val="20"/>
      <w:szCs w:val="20"/>
    </w:rPr>
  </w:style>
  <w:style w:type="paragraph" w:customStyle="1" w:styleId="OmniPage25">
    <w:name w:val="OmniPage #25"/>
    <w:basedOn w:val="Normal"/>
    <w:rsid w:val="00FA364E"/>
    <w:pPr>
      <w:spacing w:after="0" w:line="240" w:lineRule="auto"/>
    </w:pPr>
    <w:rPr>
      <w:rFonts w:eastAsia="Times New Roman"/>
      <w:color w:val="000000"/>
      <w:sz w:val="20"/>
      <w:szCs w:val="20"/>
    </w:rPr>
  </w:style>
  <w:style w:type="paragraph" w:customStyle="1" w:styleId="OmniPage18">
    <w:name w:val="OmniPage #18"/>
    <w:basedOn w:val="Normal"/>
    <w:rsid w:val="00FA364E"/>
    <w:pPr>
      <w:spacing w:after="0" w:line="240" w:lineRule="auto"/>
    </w:pPr>
    <w:rPr>
      <w:rFonts w:eastAsia="Times New Roman"/>
      <w:color w:val="000000"/>
      <w:sz w:val="20"/>
      <w:szCs w:val="20"/>
    </w:rPr>
  </w:style>
  <w:style w:type="paragraph" w:customStyle="1" w:styleId="OmniPage26">
    <w:name w:val="OmniPage #26"/>
    <w:basedOn w:val="Normal"/>
    <w:rsid w:val="00FA364E"/>
    <w:pPr>
      <w:spacing w:after="0" w:line="240" w:lineRule="auto"/>
    </w:pPr>
    <w:rPr>
      <w:rFonts w:eastAsia="Times New Roman"/>
      <w:color w:val="000000"/>
      <w:sz w:val="20"/>
      <w:szCs w:val="20"/>
    </w:rPr>
  </w:style>
  <w:style w:type="character" w:customStyle="1" w:styleId="iagsheaderlarge">
    <w:name w:val="iags_header_large"/>
    <w:rsid w:val="00FA364E"/>
  </w:style>
  <w:style w:type="paragraph" w:customStyle="1" w:styleId="OmniPage9">
    <w:name w:val="OmniPage #9"/>
    <w:basedOn w:val="Normal"/>
    <w:rsid w:val="00FA364E"/>
    <w:pPr>
      <w:spacing w:after="0" w:line="240" w:lineRule="auto"/>
    </w:pPr>
    <w:rPr>
      <w:rFonts w:eastAsia="Times New Roman"/>
      <w:color w:val="000000"/>
      <w:sz w:val="20"/>
      <w:szCs w:val="20"/>
    </w:rPr>
  </w:style>
  <w:style w:type="paragraph" w:customStyle="1" w:styleId="OmniPage5">
    <w:name w:val="OmniPage #5"/>
    <w:basedOn w:val="Normal"/>
    <w:rsid w:val="00FA364E"/>
    <w:pPr>
      <w:spacing w:after="0" w:line="240" w:lineRule="auto"/>
    </w:pPr>
    <w:rPr>
      <w:rFonts w:eastAsia="Times New Roman"/>
      <w:color w:val="000000"/>
      <w:sz w:val="20"/>
      <w:szCs w:val="20"/>
    </w:rPr>
  </w:style>
  <w:style w:type="character" w:customStyle="1" w:styleId="style12char0">
    <w:name w:val="style12char"/>
    <w:rsid w:val="00FA364E"/>
  </w:style>
  <w:style w:type="character" w:customStyle="1" w:styleId="charchar2">
    <w:name w:val="charchar2"/>
    <w:rsid w:val="00FA364E"/>
  </w:style>
  <w:style w:type="character" w:customStyle="1" w:styleId="style11char0">
    <w:name w:val="style11char"/>
    <w:rsid w:val="00FA364E"/>
  </w:style>
  <w:style w:type="paragraph" w:customStyle="1" w:styleId="CitesandCardText">
    <w:name w:val="Cites and Card Text"/>
    <w:basedOn w:val="Normal"/>
    <w:rsid w:val="00FA364E"/>
    <w:pPr>
      <w:spacing w:after="0" w:line="240" w:lineRule="auto"/>
    </w:pPr>
    <w:rPr>
      <w:rFonts w:eastAsia="Times New Roman"/>
      <w:sz w:val="20"/>
    </w:rPr>
  </w:style>
  <w:style w:type="paragraph" w:styleId="List2">
    <w:name w:val="List 2"/>
    <w:basedOn w:val="Default"/>
    <w:next w:val="Default"/>
    <w:rsid w:val="00FA364E"/>
    <w:rPr>
      <w:rFonts w:eastAsia="Times New Roman"/>
      <w:color w:val="auto"/>
    </w:rPr>
  </w:style>
  <w:style w:type="paragraph" w:customStyle="1" w:styleId="Style16">
    <w:name w:val="Style 16"/>
    <w:basedOn w:val="Normal"/>
    <w:rsid w:val="00FA364E"/>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FA364E"/>
    <w:pPr>
      <w:spacing w:after="0" w:line="240" w:lineRule="auto"/>
    </w:pPr>
    <w:rPr>
      <w:rFonts w:eastAsia="Times New Roman"/>
    </w:rPr>
  </w:style>
  <w:style w:type="character" w:customStyle="1" w:styleId="smalltextChar0">
    <w:name w:val="smalltext Char"/>
    <w:link w:val="smalltext2"/>
    <w:rsid w:val="00FA364E"/>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FA364E"/>
    <w:pPr>
      <w:spacing w:after="120"/>
    </w:pPr>
    <w:rPr>
      <w:rFonts w:eastAsia="Times New Roman"/>
      <w:color w:val="auto"/>
    </w:rPr>
  </w:style>
  <w:style w:type="paragraph" w:customStyle="1" w:styleId="headingChar">
    <w:name w:val="heading Char"/>
    <w:basedOn w:val="Normal"/>
    <w:rsid w:val="00FA364E"/>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FA364E"/>
    <w:rPr>
      <w:b/>
      <w:sz w:val="22"/>
      <w:szCs w:val="24"/>
      <w:u w:val="single"/>
      <w:lang w:val="en-US" w:eastAsia="en-US" w:bidi="ar-SA"/>
    </w:rPr>
  </w:style>
  <w:style w:type="paragraph" w:customStyle="1" w:styleId="Bullets-squares">
    <w:name w:val="Bullets - squares"/>
    <w:basedOn w:val="Normal"/>
    <w:next w:val="Normal"/>
    <w:rsid w:val="00FA364E"/>
    <w:pPr>
      <w:numPr>
        <w:numId w:val="15"/>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FA364E"/>
    <w:pPr>
      <w:spacing w:after="0" w:line="240" w:lineRule="auto"/>
      <w:ind w:left="288"/>
    </w:pPr>
    <w:rPr>
      <w:rFonts w:asciiTheme="minorHAnsi" w:hAnsiTheme="minorHAnsi"/>
      <w:u w:val="single"/>
    </w:rPr>
  </w:style>
  <w:style w:type="paragraph" w:customStyle="1" w:styleId="Size8">
    <w:name w:val="Size 8"/>
    <w:link w:val="Size8Char"/>
    <w:rsid w:val="00FA364E"/>
    <w:pPr>
      <w:spacing w:after="0" w:line="240" w:lineRule="auto"/>
    </w:pPr>
    <w:rPr>
      <w:rFonts w:ascii="Times New Roman" w:eastAsia="Times New Roman" w:hAnsi="Times New Roman" w:cs="Times New Roman"/>
      <w:sz w:val="16"/>
    </w:rPr>
  </w:style>
  <w:style w:type="character" w:customStyle="1" w:styleId="Size8Char">
    <w:name w:val="Size 8 Char"/>
    <w:link w:val="Size8"/>
    <w:rsid w:val="00FA364E"/>
    <w:rPr>
      <w:rFonts w:ascii="Times New Roman" w:eastAsia="Times New Roman" w:hAnsi="Times New Roman" w:cs="Times New Roman"/>
      <w:sz w:val="16"/>
    </w:rPr>
  </w:style>
  <w:style w:type="paragraph" w:customStyle="1" w:styleId="RegularCite">
    <w:name w:val="Regular Cite"/>
    <w:qFormat/>
    <w:rsid w:val="00FA364E"/>
    <w:pPr>
      <w:spacing w:after="0" w:line="240" w:lineRule="auto"/>
    </w:pPr>
    <w:rPr>
      <w:rFonts w:ascii="Times New Roman" w:eastAsia="Times New Roman" w:hAnsi="Times New Roman" w:cs="Times New Roman"/>
      <w:sz w:val="20"/>
    </w:rPr>
  </w:style>
  <w:style w:type="character" w:customStyle="1" w:styleId="eudoraheader">
    <w:name w:val="eudoraheader"/>
    <w:rsid w:val="00FA364E"/>
  </w:style>
  <w:style w:type="character" w:customStyle="1" w:styleId="emailstyle26">
    <w:name w:val="emailstyle26"/>
    <w:rsid w:val="00FA364E"/>
  </w:style>
  <w:style w:type="paragraph" w:customStyle="1" w:styleId="context">
    <w:name w:val="context"/>
    <w:basedOn w:val="Normal"/>
    <w:rsid w:val="00FA364E"/>
    <w:pPr>
      <w:spacing w:before="100" w:beforeAutospacing="1" w:after="100" w:afterAutospacing="1" w:line="240" w:lineRule="auto"/>
    </w:pPr>
    <w:rPr>
      <w:rFonts w:eastAsia="Times New Roman"/>
      <w:sz w:val="24"/>
    </w:rPr>
  </w:style>
  <w:style w:type="character" w:customStyle="1" w:styleId="newstitle1">
    <w:name w:val="newstitle1"/>
    <w:rsid w:val="00FA364E"/>
  </w:style>
  <w:style w:type="character" w:customStyle="1" w:styleId="dateline">
    <w:name w:val="dateline"/>
    <w:rsid w:val="00FA364E"/>
  </w:style>
  <w:style w:type="character" w:customStyle="1" w:styleId="sendtofriend">
    <w:name w:val="sendtofriend"/>
    <w:rsid w:val="00FA364E"/>
  </w:style>
  <w:style w:type="character" w:customStyle="1" w:styleId="pagetype">
    <w:name w:val="pagetype"/>
    <w:rsid w:val="00FA364E"/>
  </w:style>
  <w:style w:type="character" w:customStyle="1" w:styleId="byl">
    <w:name w:val="byl"/>
    <w:rsid w:val="00FA364E"/>
  </w:style>
  <w:style w:type="character" w:customStyle="1" w:styleId="byd">
    <w:name w:val="byd"/>
    <w:rsid w:val="00FA364E"/>
  </w:style>
  <w:style w:type="paragraph" w:customStyle="1" w:styleId="Size6">
    <w:name w:val="Size 6"/>
    <w:link w:val="Size6Char"/>
    <w:qFormat/>
    <w:rsid w:val="00FA364E"/>
    <w:pPr>
      <w:spacing w:after="0" w:line="240" w:lineRule="auto"/>
    </w:pPr>
    <w:rPr>
      <w:rFonts w:ascii="Times New Roman" w:eastAsia="Times New Roman" w:hAnsi="Times New Roman" w:cs="Times New Roman"/>
      <w:sz w:val="16"/>
    </w:rPr>
  </w:style>
  <w:style w:type="character" w:customStyle="1" w:styleId="Size6Char">
    <w:name w:val="Size 6 Char"/>
    <w:link w:val="Size6"/>
    <w:rsid w:val="00FA364E"/>
    <w:rPr>
      <w:rFonts w:ascii="Times New Roman" w:eastAsia="Times New Roman" w:hAnsi="Times New Roman" w:cs="Times New Roman"/>
      <w:sz w:val="16"/>
    </w:rPr>
  </w:style>
  <w:style w:type="character" w:customStyle="1" w:styleId="underliningchar0">
    <w:name w:val="underliningchar"/>
    <w:rsid w:val="00FA364E"/>
  </w:style>
  <w:style w:type="paragraph" w:customStyle="1" w:styleId="TxBrp11">
    <w:name w:val="TxBr_p11"/>
    <w:basedOn w:val="Normal"/>
    <w:rsid w:val="00FA364E"/>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FA364E"/>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FA364E"/>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FA364E"/>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FA364E"/>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FA364E"/>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FA364E"/>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FA364E"/>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FA364E"/>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FA364E"/>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FA364E"/>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FA364E"/>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FA364E"/>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FA364E"/>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FA364E"/>
    <w:rPr>
      <w:vanish w:val="0"/>
      <w:webHidden w:val="0"/>
      <w:color w:val="999999"/>
      <w:sz w:val="12"/>
      <w:szCs w:val="12"/>
      <w:specVanish/>
    </w:rPr>
  </w:style>
  <w:style w:type="paragraph" w:customStyle="1" w:styleId="CardsFont8pt">
    <w:name w:val="Cards + Font: 8 pt"/>
    <w:basedOn w:val="Normal"/>
    <w:rsid w:val="00FA364E"/>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FA364E"/>
    <w:rPr>
      <w:sz w:val="16"/>
    </w:rPr>
  </w:style>
  <w:style w:type="character" w:customStyle="1" w:styleId="TagLineCharChar">
    <w:name w:val="Tag Line Char Char"/>
    <w:rsid w:val="00FA364E"/>
    <w:rPr>
      <w:rFonts w:cs="Arial"/>
      <w:b/>
      <w:bCs/>
      <w:iCs/>
      <w:sz w:val="24"/>
      <w:szCs w:val="28"/>
      <w:lang w:val="en-US" w:eastAsia="en-US" w:bidi="ar-SA"/>
    </w:rPr>
  </w:style>
  <w:style w:type="paragraph" w:customStyle="1" w:styleId="published">
    <w:name w:val="published"/>
    <w:basedOn w:val="Normal"/>
    <w:rsid w:val="00FA364E"/>
    <w:pPr>
      <w:spacing w:before="100" w:beforeAutospacing="1" w:after="100" w:afterAutospacing="1" w:line="240" w:lineRule="auto"/>
    </w:pPr>
    <w:rPr>
      <w:rFonts w:eastAsia="Times New Roman"/>
      <w:sz w:val="24"/>
    </w:rPr>
  </w:style>
  <w:style w:type="paragraph" w:customStyle="1" w:styleId="updated">
    <w:name w:val="updated"/>
    <w:basedOn w:val="Normal"/>
    <w:rsid w:val="00FA364E"/>
    <w:pPr>
      <w:spacing w:before="100" w:beforeAutospacing="1" w:after="100" w:afterAutospacing="1" w:line="240" w:lineRule="auto"/>
    </w:pPr>
    <w:rPr>
      <w:rFonts w:eastAsia="Times New Roman"/>
      <w:sz w:val="24"/>
    </w:rPr>
  </w:style>
  <w:style w:type="character" w:customStyle="1" w:styleId="articlecommentcount">
    <w:name w:val="article_comment_count"/>
    <w:rsid w:val="00FA364E"/>
  </w:style>
  <w:style w:type="character" w:customStyle="1" w:styleId="articlerecommendcount">
    <w:name w:val="article_recommend_count"/>
    <w:rsid w:val="00FA364E"/>
  </w:style>
  <w:style w:type="character" w:customStyle="1" w:styleId="normaltext1">
    <w:name w:val="normal_text"/>
    <w:rsid w:val="00FA364E"/>
  </w:style>
  <w:style w:type="paragraph" w:customStyle="1" w:styleId="storytimestamp">
    <w:name w:val="storytimestamp"/>
    <w:basedOn w:val="Normal"/>
    <w:rsid w:val="00FA364E"/>
    <w:pPr>
      <w:spacing w:before="100" w:beforeAutospacing="1" w:after="100" w:afterAutospacing="1" w:line="240" w:lineRule="auto"/>
    </w:pPr>
    <w:rPr>
      <w:rFonts w:eastAsia="Times New Roman"/>
      <w:sz w:val="24"/>
    </w:rPr>
  </w:style>
  <w:style w:type="character" w:customStyle="1" w:styleId="story-byline">
    <w:name w:val="story-byline"/>
    <w:rsid w:val="00FA364E"/>
  </w:style>
  <w:style w:type="character" w:customStyle="1" w:styleId="story-titleline">
    <w:name w:val="story-titleline"/>
    <w:rsid w:val="00FA364E"/>
  </w:style>
  <w:style w:type="paragraph" w:styleId="ListBullet2">
    <w:name w:val="List Bullet 2"/>
    <w:basedOn w:val="Normal"/>
    <w:rsid w:val="00FA364E"/>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FA364E"/>
    <w:pPr>
      <w:spacing w:after="0" w:line="240" w:lineRule="auto"/>
    </w:pPr>
    <w:rPr>
      <w:rFonts w:eastAsia="Times New Roman"/>
      <w:color w:val="000000"/>
      <w:sz w:val="10"/>
    </w:rPr>
  </w:style>
  <w:style w:type="character" w:customStyle="1" w:styleId="UnderlineCardChar1">
    <w:name w:val="Underline Card Char"/>
    <w:rsid w:val="00FA364E"/>
    <w:rPr>
      <w:sz w:val="22"/>
      <w:szCs w:val="24"/>
      <w:u w:val="single"/>
      <w:lang w:val="en-US" w:eastAsia="en-US" w:bidi="ar-SA"/>
    </w:rPr>
  </w:style>
  <w:style w:type="character" w:customStyle="1" w:styleId="SourcesCharChar1">
    <w:name w:val="Sources Char Char1"/>
    <w:rsid w:val="00FA364E"/>
    <w:rPr>
      <w:rFonts w:cs="Arial"/>
      <w:b/>
      <w:bCs/>
      <w:iCs/>
      <w:sz w:val="24"/>
      <w:szCs w:val="28"/>
      <w:lang w:val="en-US" w:eastAsia="en-US" w:bidi="ar-SA"/>
    </w:rPr>
  </w:style>
  <w:style w:type="character" w:customStyle="1" w:styleId="UnderlinesCharChar">
    <w:name w:val="Underlines Char Char"/>
    <w:rsid w:val="00FA364E"/>
    <w:rPr>
      <w:rFonts w:cs="Arial"/>
      <w:b/>
      <w:bCs/>
      <w:sz w:val="22"/>
      <w:szCs w:val="26"/>
      <w:u w:val="single"/>
      <w:lang w:val="en-US" w:eastAsia="en-US" w:bidi="ar-SA"/>
    </w:rPr>
  </w:style>
  <w:style w:type="paragraph" w:customStyle="1" w:styleId="OmniPage3">
    <w:name w:val="OmniPage #3"/>
    <w:basedOn w:val="Normal"/>
    <w:rsid w:val="00FA364E"/>
    <w:pPr>
      <w:spacing w:after="0" w:line="240" w:lineRule="auto"/>
    </w:pPr>
    <w:rPr>
      <w:rFonts w:eastAsia="Times New Roman"/>
      <w:color w:val="000000"/>
      <w:sz w:val="20"/>
      <w:szCs w:val="20"/>
    </w:rPr>
  </w:style>
  <w:style w:type="paragraph" w:customStyle="1" w:styleId="OmniPage16">
    <w:name w:val="OmniPage #16"/>
    <w:basedOn w:val="Normal"/>
    <w:rsid w:val="00FA364E"/>
    <w:pPr>
      <w:spacing w:after="0" w:line="240" w:lineRule="auto"/>
    </w:pPr>
    <w:rPr>
      <w:rFonts w:eastAsia="Times New Roman"/>
      <w:color w:val="000000"/>
      <w:sz w:val="20"/>
      <w:szCs w:val="20"/>
    </w:rPr>
  </w:style>
  <w:style w:type="paragraph" w:customStyle="1" w:styleId="OmniPage23">
    <w:name w:val="OmniPage #23"/>
    <w:basedOn w:val="Normal"/>
    <w:rsid w:val="00FA364E"/>
    <w:pPr>
      <w:spacing w:after="0" w:line="240" w:lineRule="auto"/>
    </w:pPr>
    <w:rPr>
      <w:rFonts w:eastAsia="Times New Roman"/>
      <w:color w:val="000000"/>
      <w:sz w:val="20"/>
      <w:szCs w:val="20"/>
    </w:rPr>
  </w:style>
  <w:style w:type="paragraph" w:customStyle="1" w:styleId="OmniPage24">
    <w:name w:val="OmniPage #24"/>
    <w:basedOn w:val="Normal"/>
    <w:rsid w:val="00FA364E"/>
    <w:pPr>
      <w:spacing w:after="0" w:line="240" w:lineRule="auto"/>
    </w:pPr>
    <w:rPr>
      <w:rFonts w:eastAsia="Times New Roman"/>
      <w:color w:val="000000"/>
      <w:sz w:val="20"/>
      <w:szCs w:val="20"/>
    </w:rPr>
  </w:style>
  <w:style w:type="paragraph" w:customStyle="1" w:styleId="OmniPage27">
    <w:name w:val="OmniPage #27"/>
    <w:basedOn w:val="Normal"/>
    <w:rsid w:val="00FA364E"/>
    <w:pPr>
      <w:spacing w:after="0" w:line="240" w:lineRule="auto"/>
    </w:pPr>
    <w:rPr>
      <w:rFonts w:eastAsia="Times New Roman"/>
      <w:color w:val="000000"/>
      <w:sz w:val="20"/>
      <w:szCs w:val="20"/>
    </w:rPr>
  </w:style>
  <w:style w:type="paragraph" w:customStyle="1" w:styleId="OmniPage28">
    <w:name w:val="OmniPage #28"/>
    <w:basedOn w:val="Normal"/>
    <w:rsid w:val="00FA364E"/>
    <w:pPr>
      <w:spacing w:after="0" w:line="240" w:lineRule="auto"/>
    </w:pPr>
    <w:rPr>
      <w:rFonts w:eastAsia="Times New Roman"/>
      <w:color w:val="000000"/>
      <w:sz w:val="20"/>
      <w:szCs w:val="20"/>
    </w:rPr>
  </w:style>
  <w:style w:type="paragraph" w:customStyle="1" w:styleId="OmniPage29">
    <w:name w:val="OmniPage #29"/>
    <w:basedOn w:val="Normal"/>
    <w:rsid w:val="00FA364E"/>
    <w:pPr>
      <w:spacing w:after="0" w:line="240" w:lineRule="auto"/>
    </w:pPr>
    <w:rPr>
      <w:rFonts w:eastAsia="Times New Roman"/>
      <w:color w:val="000000"/>
      <w:sz w:val="20"/>
      <w:szCs w:val="20"/>
    </w:rPr>
  </w:style>
  <w:style w:type="paragraph" w:customStyle="1" w:styleId="OmniPage30">
    <w:name w:val="OmniPage #30"/>
    <w:basedOn w:val="Normal"/>
    <w:rsid w:val="00FA364E"/>
    <w:pPr>
      <w:spacing w:after="0" w:line="240" w:lineRule="auto"/>
    </w:pPr>
    <w:rPr>
      <w:rFonts w:eastAsia="Times New Roman"/>
      <w:color w:val="000000"/>
      <w:sz w:val="20"/>
      <w:szCs w:val="20"/>
    </w:rPr>
  </w:style>
  <w:style w:type="paragraph" w:customStyle="1" w:styleId="OmniPage31">
    <w:name w:val="OmniPage #31"/>
    <w:basedOn w:val="Normal"/>
    <w:rsid w:val="00FA364E"/>
    <w:pPr>
      <w:spacing w:after="0" w:line="240" w:lineRule="auto"/>
    </w:pPr>
    <w:rPr>
      <w:rFonts w:eastAsia="Times New Roman"/>
      <w:color w:val="000000"/>
      <w:sz w:val="20"/>
      <w:szCs w:val="20"/>
    </w:rPr>
  </w:style>
  <w:style w:type="paragraph" w:customStyle="1" w:styleId="OmniPage32">
    <w:name w:val="OmniPage #32"/>
    <w:basedOn w:val="Normal"/>
    <w:rsid w:val="00FA364E"/>
    <w:pPr>
      <w:spacing w:after="0" w:line="240" w:lineRule="auto"/>
    </w:pPr>
    <w:rPr>
      <w:rFonts w:eastAsia="Times New Roman"/>
      <w:color w:val="000000"/>
      <w:sz w:val="20"/>
      <w:szCs w:val="20"/>
    </w:rPr>
  </w:style>
  <w:style w:type="paragraph" w:customStyle="1" w:styleId="OmniPage33">
    <w:name w:val="OmniPage #33"/>
    <w:basedOn w:val="Normal"/>
    <w:rsid w:val="00FA364E"/>
    <w:pPr>
      <w:spacing w:after="0" w:line="240" w:lineRule="auto"/>
    </w:pPr>
    <w:rPr>
      <w:rFonts w:eastAsia="Times New Roman"/>
      <w:color w:val="000000"/>
      <w:sz w:val="20"/>
      <w:szCs w:val="20"/>
    </w:rPr>
  </w:style>
  <w:style w:type="paragraph" w:customStyle="1" w:styleId="OmniPage34">
    <w:name w:val="OmniPage #34"/>
    <w:basedOn w:val="Normal"/>
    <w:rsid w:val="00FA364E"/>
    <w:pPr>
      <w:spacing w:after="0" w:line="240" w:lineRule="auto"/>
    </w:pPr>
    <w:rPr>
      <w:rFonts w:eastAsia="Times New Roman"/>
      <w:color w:val="000000"/>
      <w:sz w:val="20"/>
      <w:szCs w:val="20"/>
    </w:rPr>
  </w:style>
  <w:style w:type="paragraph" w:customStyle="1" w:styleId="OmniPage35">
    <w:name w:val="OmniPage #35"/>
    <w:basedOn w:val="Normal"/>
    <w:rsid w:val="00FA364E"/>
    <w:pPr>
      <w:spacing w:after="0" w:line="240" w:lineRule="auto"/>
    </w:pPr>
    <w:rPr>
      <w:rFonts w:eastAsia="Times New Roman"/>
      <w:color w:val="000000"/>
      <w:sz w:val="20"/>
      <w:szCs w:val="20"/>
    </w:rPr>
  </w:style>
  <w:style w:type="paragraph" w:customStyle="1" w:styleId="OmniPage36">
    <w:name w:val="OmniPage #36"/>
    <w:basedOn w:val="Normal"/>
    <w:rsid w:val="00FA364E"/>
    <w:pPr>
      <w:spacing w:after="0" w:line="240" w:lineRule="auto"/>
    </w:pPr>
    <w:rPr>
      <w:rFonts w:eastAsia="Times New Roman"/>
      <w:color w:val="000000"/>
      <w:sz w:val="20"/>
      <w:szCs w:val="20"/>
    </w:rPr>
  </w:style>
  <w:style w:type="paragraph" w:customStyle="1" w:styleId="OmniPage37">
    <w:name w:val="OmniPage #37"/>
    <w:basedOn w:val="Normal"/>
    <w:rsid w:val="00FA364E"/>
    <w:pPr>
      <w:spacing w:after="0" w:line="240" w:lineRule="auto"/>
    </w:pPr>
    <w:rPr>
      <w:rFonts w:eastAsia="Times New Roman"/>
      <w:color w:val="000000"/>
      <w:sz w:val="20"/>
      <w:szCs w:val="20"/>
    </w:rPr>
  </w:style>
  <w:style w:type="paragraph" w:customStyle="1" w:styleId="OmniPage38">
    <w:name w:val="OmniPage #38"/>
    <w:basedOn w:val="Normal"/>
    <w:rsid w:val="00FA364E"/>
    <w:pPr>
      <w:spacing w:after="0" w:line="240" w:lineRule="auto"/>
    </w:pPr>
    <w:rPr>
      <w:rFonts w:eastAsia="Times New Roman"/>
      <w:color w:val="000000"/>
      <w:sz w:val="20"/>
      <w:szCs w:val="20"/>
    </w:rPr>
  </w:style>
  <w:style w:type="paragraph" w:customStyle="1" w:styleId="OmniPage39">
    <w:name w:val="OmniPage #39"/>
    <w:basedOn w:val="Normal"/>
    <w:rsid w:val="00FA364E"/>
    <w:pPr>
      <w:spacing w:after="0" w:line="240" w:lineRule="auto"/>
    </w:pPr>
    <w:rPr>
      <w:rFonts w:eastAsia="Times New Roman"/>
      <w:color w:val="000000"/>
      <w:sz w:val="20"/>
      <w:szCs w:val="20"/>
    </w:rPr>
  </w:style>
  <w:style w:type="paragraph" w:customStyle="1" w:styleId="OmniPage40">
    <w:name w:val="OmniPage #40"/>
    <w:basedOn w:val="Normal"/>
    <w:rsid w:val="00FA364E"/>
    <w:pPr>
      <w:spacing w:after="0" w:line="240" w:lineRule="auto"/>
    </w:pPr>
    <w:rPr>
      <w:rFonts w:eastAsia="Times New Roman"/>
      <w:color w:val="000000"/>
      <w:sz w:val="20"/>
      <w:szCs w:val="20"/>
    </w:rPr>
  </w:style>
  <w:style w:type="paragraph" w:customStyle="1" w:styleId="OmniPage41">
    <w:name w:val="OmniPage #41"/>
    <w:basedOn w:val="Normal"/>
    <w:rsid w:val="00FA364E"/>
    <w:pPr>
      <w:spacing w:after="0" w:line="240" w:lineRule="auto"/>
    </w:pPr>
    <w:rPr>
      <w:rFonts w:eastAsia="Times New Roman"/>
      <w:color w:val="000000"/>
      <w:sz w:val="20"/>
      <w:szCs w:val="20"/>
    </w:rPr>
  </w:style>
  <w:style w:type="paragraph" w:customStyle="1" w:styleId="OmniPage42">
    <w:name w:val="OmniPage #42"/>
    <w:basedOn w:val="Normal"/>
    <w:rsid w:val="00FA364E"/>
    <w:pPr>
      <w:spacing w:after="0" w:line="240" w:lineRule="auto"/>
    </w:pPr>
    <w:rPr>
      <w:rFonts w:eastAsia="Times New Roman"/>
      <w:color w:val="000000"/>
      <w:sz w:val="20"/>
      <w:szCs w:val="20"/>
    </w:rPr>
  </w:style>
  <w:style w:type="paragraph" w:customStyle="1" w:styleId="OmniPage43">
    <w:name w:val="OmniPage #43"/>
    <w:basedOn w:val="Normal"/>
    <w:rsid w:val="00FA364E"/>
    <w:pPr>
      <w:spacing w:after="0" w:line="240" w:lineRule="auto"/>
    </w:pPr>
    <w:rPr>
      <w:rFonts w:eastAsia="Times New Roman"/>
      <w:color w:val="000000"/>
      <w:sz w:val="20"/>
      <w:szCs w:val="20"/>
    </w:rPr>
  </w:style>
  <w:style w:type="paragraph" w:customStyle="1" w:styleId="OmniPage44">
    <w:name w:val="OmniPage #44"/>
    <w:basedOn w:val="Normal"/>
    <w:rsid w:val="00FA364E"/>
    <w:pPr>
      <w:spacing w:after="0" w:line="240" w:lineRule="auto"/>
    </w:pPr>
    <w:rPr>
      <w:rFonts w:eastAsia="Times New Roman"/>
      <w:color w:val="000000"/>
      <w:sz w:val="20"/>
      <w:szCs w:val="20"/>
    </w:rPr>
  </w:style>
  <w:style w:type="paragraph" w:customStyle="1" w:styleId="OmniPage45">
    <w:name w:val="OmniPage #45"/>
    <w:basedOn w:val="Normal"/>
    <w:rsid w:val="00FA364E"/>
    <w:pPr>
      <w:spacing w:after="0" w:line="240" w:lineRule="auto"/>
    </w:pPr>
    <w:rPr>
      <w:rFonts w:eastAsia="Times New Roman"/>
      <w:color w:val="000000"/>
      <w:sz w:val="20"/>
      <w:szCs w:val="20"/>
    </w:rPr>
  </w:style>
  <w:style w:type="paragraph" w:customStyle="1" w:styleId="OmniPage46">
    <w:name w:val="OmniPage #46"/>
    <w:basedOn w:val="Normal"/>
    <w:rsid w:val="00FA364E"/>
    <w:pPr>
      <w:spacing w:after="0" w:line="240" w:lineRule="auto"/>
    </w:pPr>
    <w:rPr>
      <w:rFonts w:eastAsia="Times New Roman"/>
      <w:color w:val="000000"/>
      <w:sz w:val="20"/>
      <w:szCs w:val="20"/>
    </w:rPr>
  </w:style>
  <w:style w:type="paragraph" w:customStyle="1" w:styleId="OmniPage47">
    <w:name w:val="OmniPage #47"/>
    <w:basedOn w:val="Normal"/>
    <w:rsid w:val="00FA364E"/>
    <w:pPr>
      <w:spacing w:after="0" w:line="240" w:lineRule="auto"/>
    </w:pPr>
    <w:rPr>
      <w:rFonts w:eastAsia="Times New Roman"/>
      <w:color w:val="000000"/>
      <w:sz w:val="20"/>
      <w:szCs w:val="20"/>
    </w:rPr>
  </w:style>
  <w:style w:type="paragraph" w:customStyle="1" w:styleId="OmniPage48">
    <w:name w:val="OmniPage #48"/>
    <w:basedOn w:val="Normal"/>
    <w:rsid w:val="00FA364E"/>
    <w:pPr>
      <w:spacing w:after="0" w:line="240" w:lineRule="auto"/>
    </w:pPr>
    <w:rPr>
      <w:rFonts w:eastAsia="Times New Roman"/>
      <w:color w:val="000000"/>
      <w:sz w:val="20"/>
      <w:szCs w:val="20"/>
    </w:rPr>
  </w:style>
  <w:style w:type="paragraph" w:customStyle="1" w:styleId="OmniPage49">
    <w:name w:val="OmniPage #49"/>
    <w:basedOn w:val="Normal"/>
    <w:rsid w:val="00FA364E"/>
    <w:pPr>
      <w:spacing w:after="0" w:line="240" w:lineRule="auto"/>
    </w:pPr>
    <w:rPr>
      <w:rFonts w:eastAsia="Times New Roman"/>
      <w:color w:val="000000"/>
      <w:sz w:val="20"/>
      <w:szCs w:val="20"/>
    </w:rPr>
  </w:style>
  <w:style w:type="paragraph" w:customStyle="1" w:styleId="OmniPage50">
    <w:name w:val="OmniPage #50"/>
    <w:basedOn w:val="Normal"/>
    <w:rsid w:val="00FA364E"/>
    <w:pPr>
      <w:spacing w:after="0" w:line="240" w:lineRule="auto"/>
    </w:pPr>
    <w:rPr>
      <w:rFonts w:eastAsia="Times New Roman"/>
      <w:color w:val="000000"/>
      <w:sz w:val="20"/>
      <w:szCs w:val="20"/>
    </w:rPr>
  </w:style>
  <w:style w:type="paragraph" w:customStyle="1" w:styleId="OmniPage51">
    <w:name w:val="OmniPage #51"/>
    <w:basedOn w:val="Normal"/>
    <w:rsid w:val="00FA364E"/>
    <w:pPr>
      <w:spacing w:after="0" w:line="240" w:lineRule="auto"/>
    </w:pPr>
    <w:rPr>
      <w:rFonts w:eastAsia="Times New Roman"/>
      <w:color w:val="000000"/>
      <w:sz w:val="20"/>
      <w:szCs w:val="20"/>
    </w:rPr>
  </w:style>
  <w:style w:type="paragraph" w:customStyle="1" w:styleId="OmniPage52">
    <w:name w:val="OmniPage #52"/>
    <w:basedOn w:val="Normal"/>
    <w:rsid w:val="00FA364E"/>
    <w:pPr>
      <w:spacing w:after="0" w:line="240" w:lineRule="auto"/>
    </w:pPr>
    <w:rPr>
      <w:rFonts w:eastAsia="Times New Roman"/>
      <w:color w:val="000000"/>
      <w:sz w:val="20"/>
      <w:szCs w:val="20"/>
    </w:rPr>
  </w:style>
  <w:style w:type="paragraph" w:customStyle="1" w:styleId="OmniPage53">
    <w:name w:val="OmniPage #53"/>
    <w:basedOn w:val="Normal"/>
    <w:rsid w:val="00FA364E"/>
    <w:pPr>
      <w:spacing w:after="0" w:line="240" w:lineRule="auto"/>
    </w:pPr>
    <w:rPr>
      <w:rFonts w:eastAsia="Times New Roman"/>
      <w:color w:val="000000"/>
      <w:sz w:val="20"/>
      <w:szCs w:val="20"/>
    </w:rPr>
  </w:style>
  <w:style w:type="paragraph" w:customStyle="1" w:styleId="OmniPage54">
    <w:name w:val="OmniPage #54"/>
    <w:basedOn w:val="Normal"/>
    <w:rsid w:val="00FA364E"/>
    <w:pPr>
      <w:spacing w:after="0" w:line="240" w:lineRule="auto"/>
    </w:pPr>
    <w:rPr>
      <w:rFonts w:eastAsia="Times New Roman"/>
      <w:color w:val="000000"/>
      <w:sz w:val="20"/>
      <w:szCs w:val="20"/>
    </w:rPr>
  </w:style>
  <w:style w:type="paragraph" w:customStyle="1" w:styleId="OmniPage55">
    <w:name w:val="OmniPage #55"/>
    <w:basedOn w:val="Normal"/>
    <w:rsid w:val="00FA364E"/>
    <w:pPr>
      <w:spacing w:after="0" w:line="240" w:lineRule="auto"/>
    </w:pPr>
    <w:rPr>
      <w:rFonts w:eastAsia="Times New Roman"/>
      <w:color w:val="000000"/>
      <w:sz w:val="20"/>
      <w:szCs w:val="20"/>
    </w:rPr>
  </w:style>
  <w:style w:type="paragraph" w:customStyle="1" w:styleId="OmniPage56">
    <w:name w:val="OmniPage #56"/>
    <w:basedOn w:val="Normal"/>
    <w:rsid w:val="00FA364E"/>
    <w:pPr>
      <w:spacing w:after="0" w:line="240" w:lineRule="auto"/>
    </w:pPr>
    <w:rPr>
      <w:rFonts w:eastAsia="Times New Roman"/>
      <w:color w:val="000000"/>
      <w:sz w:val="20"/>
      <w:szCs w:val="20"/>
    </w:rPr>
  </w:style>
  <w:style w:type="paragraph" w:customStyle="1" w:styleId="OmniPage57">
    <w:name w:val="OmniPage #57"/>
    <w:basedOn w:val="Normal"/>
    <w:rsid w:val="00FA364E"/>
    <w:pPr>
      <w:spacing w:after="0" w:line="240" w:lineRule="auto"/>
    </w:pPr>
    <w:rPr>
      <w:rFonts w:eastAsia="Times New Roman"/>
      <w:color w:val="000000"/>
      <w:sz w:val="20"/>
      <w:szCs w:val="20"/>
    </w:rPr>
  </w:style>
  <w:style w:type="paragraph" w:customStyle="1" w:styleId="OmniPage58">
    <w:name w:val="OmniPage #58"/>
    <w:basedOn w:val="Normal"/>
    <w:rsid w:val="00FA364E"/>
    <w:pPr>
      <w:spacing w:after="0" w:line="240" w:lineRule="auto"/>
    </w:pPr>
    <w:rPr>
      <w:rFonts w:eastAsia="Times New Roman"/>
      <w:color w:val="000000"/>
      <w:sz w:val="20"/>
      <w:szCs w:val="20"/>
    </w:rPr>
  </w:style>
  <w:style w:type="paragraph" w:customStyle="1" w:styleId="OmniPage59">
    <w:name w:val="OmniPage #59"/>
    <w:basedOn w:val="Normal"/>
    <w:rsid w:val="00FA364E"/>
    <w:pPr>
      <w:spacing w:after="0" w:line="240" w:lineRule="auto"/>
    </w:pPr>
    <w:rPr>
      <w:rFonts w:eastAsia="Times New Roman"/>
      <w:color w:val="000000"/>
      <w:sz w:val="20"/>
      <w:szCs w:val="20"/>
    </w:rPr>
  </w:style>
  <w:style w:type="paragraph" w:customStyle="1" w:styleId="OmniPage60">
    <w:name w:val="OmniPage #60"/>
    <w:basedOn w:val="Normal"/>
    <w:rsid w:val="00FA364E"/>
    <w:pPr>
      <w:spacing w:after="0" w:line="240" w:lineRule="auto"/>
    </w:pPr>
    <w:rPr>
      <w:rFonts w:eastAsia="Times New Roman"/>
      <w:color w:val="000000"/>
      <w:sz w:val="20"/>
      <w:szCs w:val="20"/>
    </w:rPr>
  </w:style>
  <w:style w:type="paragraph" w:customStyle="1" w:styleId="OmniPage61">
    <w:name w:val="OmniPage #61"/>
    <w:basedOn w:val="Normal"/>
    <w:rsid w:val="00FA364E"/>
    <w:pPr>
      <w:spacing w:after="0" w:line="240" w:lineRule="auto"/>
    </w:pPr>
    <w:rPr>
      <w:rFonts w:eastAsia="Times New Roman"/>
      <w:color w:val="000000"/>
      <w:sz w:val="20"/>
      <w:szCs w:val="20"/>
    </w:rPr>
  </w:style>
  <w:style w:type="paragraph" w:customStyle="1" w:styleId="OmniPage62">
    <w:name w:val="OmniPage #62"/>
    <w:basedOn w:val="Normal"/>
    <w:rsid w:val="00FA364E"/>
    <w:pPr>
      <w:spacing w:after="0" w:line="240" w:lineRule="auto"/>
    </w:pPr>
    <w:rPr>
      <w:rFonts w:eastAsia="Times New Roman"/>
      <w:color w:val="000000"/>
      <w:sz w:val="20"/>
      <w:szCs w:val="20"/>
    </w:rPr>
  </w:style>
  <w:style w:type="paragraph" w:customStyle="1" w:styleId="OmniPage63">
    <w:name w:val="OmniPage #63"/>
    <w:basedOn w:val="Normal"/>
    <w:rsid w:val="00FA364E"/>
    <w:pPr>
      <w:spacing w:after="0" w:line="240" w:lineRule="auto"/>
    </w:pPr>
    <w:rPr>
      <w:rFonts w:eastAsia="Times New Roman"/>
      <w:color w:val="000000"/>
      <w:sz w:val="20"/>
      <w:szCs w:val="20"/>
    </w:rPr>
  </w:style>
  <w:style w:type="paragraph" w:customStyle="1" w:styleId="OmniPage64">
    <w:name w:val="OmniPage #64"/>
    <w:basedOn w:val="Normal"/>
    <w:rsid w:val="00FA364E"/>
    <w:pPr>
      <w:spacing w:after="0" w:line="240" w:lineRule="auto"/>
    </w:pPr>
    <w:rPr>
      <w:rFonts w:eastAsia="Times New Roman"/>
      <w:color w:val="000000"/>
      <w:sz w:val="20"/>
      <w:szCs w:val="20"/>
    </w:rPr>
  </w:style>
  <w:style w:type="paragraph" w:customStyle="1" w:styleId="OmniPage65">
    <w:name w:val="OmniPage #65"/>
    <w:basedOn w:val="Normal"/>
    <w:rsid w:val="00FA364E"/>
    <w:pPr>
      <w:spacing w:after="0" w:line="240" w:lineRule="auto"/>
    </w:pPr>
    <w:rPr>
      <w:rFonts w:eastAsia="Times New Roman"/>
      <w:color w:val="000000"/>
      <w:sz w:val="20"/>
      <w:szCs w:val="20"/>
    </w:rPr>
  </w:style>
  <w:style w:type="paragraph" w:customStyle="1" w:styleId="OmniPage66">
    <w:name w:val="OmniPage #66"/>
    <w:basedOn w:val="Normal"/>
    <w:rsid w:val="00FA364E"/>
    <w:pPr>
      <w:spacing w:after="0" w:line="240" w:lineRule="auto"/>
    </w:pPr>
    <w:rPr>
      <w:rFonts w:eastAsia="Times New Roman"/>
      <w:color w:val="000000"/>
      <w:sz w:val="20"/>
      <w:szCs w:val="20"/>
    </w:rPr>
  </w:style>
  <w:style w:type="paragraph" w:customStyle="1" w:styleId="OmniPage67">
    <w:name w:val="OmniPage #67"/>
    <w:basedOn w:val="Normal"/>
    <w:rsid w:val="00FA364E"/>
    <w:pPr>
      <w:spacing w:after="0" w:line="240" w:lineRule="auto"/>
    </w:pPr>
    <w:rPr>
      <w:rFonts w:eastAsia="Times New Roman"/>
      <w:color w:val="000000"/>
      <w:sz w:val="20"/>
      <w:szCs w:val="20"/>
    </w:rPr>
  </w:style>
  <w:style w:type="paragraph" w:customStyle="1" w:styleId="OmniPage68">
    <w:name w:val="OmniPage #68"/>
    <w:basedOn w:val="Normal"/>
    <w:rsid w:val="00FA364E"/>
    <w:pPr>
      <w:spacing w:after="0" w:line="240" w:lineRule="auto"/>
    </w:pPr>
    <w:rPr>
      <w:rFonts w:eastAsia="Times New Roman"/>
      <w:color w:val="000000"/>
      <w:sz w:val="20"/>
      <w:szCs w:val="20"/>
    </w:rPr>
  </w:style>
  <w:style w:type="paragraph" w:customStyle="1" w:styleId="OmniPage69">
    <w:name w:val="OmniPage #69"/>
    <w:basedOn w:val="Normal"/>
    <w:rsid w:val="00FA364E"/>
    <w:pPr>
      <w:spacing w:after="0" w:line="240" w:lineRule="auto"/>
    </w:pPr>
    <w:rPr>
      <w:rFonts w:eastAsia="Times New Roman"/>
      <w:color w:val="000000"/>
      <w:sz w:val="20"/>
      <w:szCs w:val="20"/>
    </w:rPr>
  </w:style>
  <w:style w:type="paragraph" w:customStyle="1" w:styleId="OmniPage70">
    <w:name w:val="OmniPage #70"/>
    <w:basedOn w:val="Normal"/>
    <w:rsid w:val="00FA364E"/>
    <w:pPr>
      <w:spacing w:after="0" w:line="240" w:lineRule="auto"/>
    </w:pPr>
    <w:rPr>
      <w:rFonts w:eastAsia="Times New Roman"/>
      <w:color w:val="000000"/>
      <w:sz w:val="20"/>
      <w:szCs w:val="20"/>
    </w:rPr>
  </w:style>
  <w:style w:type="paragraph" w:customStyle="1" w:styleId="OmniPage71">
    <w:name w:val="OmniPage #71"/>
    <w:basedOn w:val="Normal"/>
    <w:rsid w:val="00FA364E"/>
    <w:pPr>
      <w:spacing w:after="0" w:line="240" w:lineRule="auto"/>
    </w:pPr>
    <w:rPr>
      <w:rFonts w:eastAsia="Times New Roman"/>
      <w:color w:val="000000"/>
      <w:sz w:val="20"/>
      <w:szCs w:val="20"/>
    </w:rPr>
  </w:style>
  <w:style w:type="table" w:customStyle="1" w:styleId="MediumGrid22">
    <w:name w:val="Medium Grid 22"/>
    <w:basedOn w:val="TableNormal"/>
    <w:uiPriority w:val="68"/>
    <w:rsid w:val="00FA364E"/>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FA364E"/>
    <w:rPr>
      <w:rFonts w:ascii="Times New Roman" w:eastAsia="Times New Roman" w:hAnsi="Times New Roman" w:cs="Calibri"/>
      <w:sz w:val="16"/>
      <w:szCs w:val="20"/>
    </w:rPr>
  </w:style>
  <w:style w:type="character" w:customStyle="1" w:styleId="createby">
    <w:name w:val="createby"/>
    <w:rsid w:val="00FA364E"/>
  </w:style>
  <w:style w:type="character" w:customStyle="1" w:styleId="quote-right">
    <w:name w:val="quote-right"/>
    <w:rsid w:val="00FA364E"/>
  </w:style>
  <w:style w:type="character" w:customStyle="1" w:styleId="smallcase">
    <w:name w:val="smallcase"/>
    <w:rsid w:val="00FA364E"/>
  </w:style>
  <w:style w:type="character" w:customStyle="1" w:styleId="ft0">
    <w:name w:val="ft0"/>
    <w:rsid w:val="00FA364E"/>
  </w:style>
  <w:style w:type="character" w:customStyle="1" w:styleId="ft2">
    <w:name w:val="ft2"/>
    <w:rsid w:val="00FA364E"/>
  </w:style>
  <w:style w:type="character" w:customStyle="1" w:styleId="ft1">
    <w:name w:val="ft1"/>
    <w:rsid w:val="00FA364E"/>
  </w:style>
  <w:style w:type="character" w:customStyle="1" w:styleId="ft3">
    <w:name w:val="ft3"/>
    <w:rsid w:val="00FA364E"/>
  </w:style>
  <w:style w:type="character" w:customStyle="1" w:styleId="StyleTimesNewRoman12ptBold1">
    <w:name w:val="Style Times New Roman 12 pt Bold1"/>
    <w:rsid w:val="00FA364E"/>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FA364E"/>
    <w:rPr>
      <w:rFonts w:eastAsia="MS Mincho"/>
      <w:szCs w:val="24"/>
      <w:u w:val="single"/>
      <w:lang w:val="en-US" w:eastAsia="ja-JP" w:bidi="ar-SA"/>
    </w:rPr>
  </w:style>
  <w:style w:type="character" w:customStyle="1" w:styleId="CircledChar2">
    <w:name w:val="Circled Char2"/>
    <w:rsid w:val="00FA364E"/>
    <w:rPr>
      <w:rFonts w:eastAsia="MS Mincho"/>
      <w:b/>
      <w:szCs w:val="24"/>
      <w:u w:val="single"/>
      <w:lang w:val="en-US" w:eastAsia="ja-JP" w:bidi="ar-SA"/>
    </w:rPr>
  </w:style>
  <w:style w:type="character" w:customStyle="1" w:styleId="SmallTextChar2">
    <w:name w:val="Small Text Char2"/>
    <w:rsid w:val="00FA364E"/>
    <w:rPr>
      <w:rFonts w:eastAsia="MS Mincho"/>
      <w:sz w:val="15"/>
      <w:szCs w:val="24"/>
      <w:lang w:val="en-US" w:eastAsia="ja-JP" w:bidi="ar-SA"/>
    </w:rPr>
  </w:style>
  <w:style w:type="character" w:customStyle="1" w:styleId="BoldandUnderlineCharCharCharCharChar1">
    <w:name w:val="Bold and Underline Char Char Char Char Char1"/>
    <w:rsid w:val="00FA364E"/>
    <w:rPr>
      <w:b/>
      <w:szCs w:val="24"/>
      <w:u w:val="single"/>
      <w:lang w:val="en-US" w:eastAsia="en-US" w:bidi="ar-SA"/>
    </w:rPr>
  </w:style>
  <w:style w:type="character" w:customStyle="1" w:styleId="SmallCardChar">
    <w:name w:val="Small Card Char"/>
    <w:rsid w:val="00FA364E"/>
    <w:rPr>
      <w:rFonts w:ascii="Palatino Linotype" w:eastAsia="Times New Roman" w:hAnsi="Palatino Linotype"/>
      <w:sz w:val="12"/>
      <w:szCs w:val="24"/>
    </w:rPr>
  </w:style>
  <w:style w:type="character" w:customStyle="1" w:styleId="StyleBoldUnderline10ptBold">
    <w:name w:val="Style Bold Underline + 10 pt Bold"/>
    <w:rsid w:val="00FA364E"/>
    <w:rPr>
      <w:b/>
      <w:bCs/>
      <w:sz w:val="20"/>
      <w:u w:val="thick"/>
    </w:rPr>
  </w:style>
  <w:style w:type="character" w:customStyle="1" w:styleId="separator">
    <w:name w:val="separator"/>
    <w:rsid w:val="00FA364E"/>
  </w:style>
  <w:style w:type="character" w:customStyle="1" w:styleId="PageHeaderChar">
    <w:name w:val="Page Header Char"/>
    <w:link w:val="PageHeader"/>
    <w:rsid w:val="00FA364E"/>
    <w:rPr>
      <w:rFonts w:ascii="Calibri" w:hAnsi="Calibri"/>
    </w:rPr>
  </w:style>
  <w:style w:type="paragraph" w:customStyle="1" w:styleId="NormalUnderline0">
    <w:name w:val="Normal + Underline"/>
    <w:basedOn w:val="Normal"/>
    <w:link w:val="NormalUnderlineChar0"/>
    <w:qFormat/>
    <w:rsid w:val="00FA364E"/>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FA364E"/>
    <w:pPr>
      <w:spacing w:after="0" w:line="240" w:lineRule="auto"/>
      <w:ind w:left="720"/>
    </w:pPr>
    <w:rPr>
      <w:rFonts w:eastAsia="Times New Roman"/>
      <w:sz w:val="12"/>
    </w:rPr>
  </w:style>
  <w:style w:type="character" w:customStyle="1" w:styleId="NormalUnderlineChar0">
    <w:name w:val="Normal + Underline Char"/>
    <w:link w:val="NormalUnderline0"/>
    <w:rsid w:val="00FA364E"/>
    <w:rPr>
      <w:rFonts w:ascii="Calibri" w:eastAsia="Times New Roman" w:hAnsi="Calibri"/>
      <w:b/>
      <w:sz w:val="24"/>
      <w:u w:val="single"/>
    </w:rPr>
  </w:style>
  <w:style w:type="character" w:customStyle="1" w:styleId="NormalNoUnderlineChar">
    <w:name w:val="Normal + No Underline Char"/>
    <w:link w:val="NormalNoUnderline"/>
    <w:rsid w:val="00FA364E"/>
    <w:rPr>
      <w:rFonts w:ascii="Calibri" w:eastAsia="Times New Roman" w:hAnsi="Calibri"/>
      <w:sz w:val="12"/>
    </w:rPr>
  </w:style>
  <w:style w:type="paragraph" w:customStyle="1" w:styleId="TagCite3">
    <w:name w:val="Tag Cite"/>
    <w:basedOn w:val="PageHeader"/>
    <w:link w:val="TagCiteChar3"/>
    <w:qFormat/>
    <w:rsid w:val="00FA364E"/>
    <w:rPr>
      <w:rFonts w:ascii="Arial Narrow" w:eastAsia="SimSun" w:hAnsi="Arial Narrow"/>
      <w:b/>
      <w:sz w:val="24"/>
      <w:lang w:eastAsia="zh-CN"/>
    </w:rPr>
  </w:style>
  <w:style w:type="character" w:customStyle="1" w:styleId="TagCiteChar3">
    <w:name w:val="Tag Cite Char"/>
    <w:link w:val="TagCite3"/>
    <w:rsid w:val="00FA364E"/>
    <w:rPr>
      <w:rFonts w:ascii="Arial Narrow" w:eastAsia="SimSun" w:hAnsi="Arial Narrow"/>
      <w:b/>
      <w:sz w:val="24"/>
      <w:lang w:eastAsia="zh-CN"/>
    </w:rPr>
  </w:style>
  <w:style w:type="character" w:customStyle="1" w:styleId="smalllink">
    <w:name w:val="smalllink"/>
    <w:rsid w:val="00FA364E"/>
  </w:style>
  <w:style w:type="character" w:customStyle="1" w:styleId="bighead1">
    <w:name w:val="bighead1"/>
    <w:rsid w:val="00FA364E"/>
    <w:rPr>
      <w:rFonts w:ascii="Verdana" w:hAnsi="Verdana" w:hint="default"/>
      <w:b/>
      <w:bCs/>
      <w:sz w:val="27"/>
      <w:szCs w:val="27"/>
    </w:rPr>
  </w:style>
  <w:style w:type="character" w:customStyle="1" w:styleId="Underline-WFU">
    <w:name w:val="Underline-WFU"/>
    <w:uiPriority w:val="1"/>
    <w:qFormat/>
    <w:rsid w:val="00FA364E"/>
    <w:rPr>
      <w:rFonts w:ascii="Cambria" w:hAnsi="Cambria"/>
      <w:sz w:val="21"/>
      <w:u w:val="single"/>
    </w:rPr>
  </w:style>
  <w:style w:type="paragraph" w:customStyle="1" w:styleId="Tiny-WFU">
    <w:name w:val="Tiny-WFU"/>
    <w:basedOn w:val="Normal"/>
    <w:qFormat/>
    <w:rsid w:val="00FA364E"/>
    <w:pPr>
      <w:spacing w:after="0" w:line="240" w:lineRule="auto"/>
    </w:pPr>
    <w:rPr>
      <w:rFonts w:eastAsia="Malgun Gothic"/>
      <w:sz w:val="12"/>
      <w:lang w:eastAsia="ko-KR"/>
    </w:rPr>
  </w:style>
  <w:style w:type="character" w:customStyle="1" w:styleId="b">
    <w:name w:val="b"/>
    <w:rsid w:val="00FA364E"/>
  </w:style>
  <w:style w:type="paragraph" w:customStyle="1" w:styleId="Indentation">
    <w:name w:val="Indentation"/>
    <w:basedOn w:val="Normal"/>
    <w:uiPriority w:val="99"/>
    <w:qFormat/>
    <w:rsid w:val="00FA364E"/>
    <w:pPr>
      <w:spacing w:after="0" w:line="240" w:lineRule="auto"/>
      <w:ind w:left="288" w:right="288"/>
    </w:pPr>
    <w:rPr>
      <w:rFonts w:eastAsia="Calibri"/>
    </w:rPr>
  </w:style>
  <w:style w:type="paragraph" w:customStyle="1" w:styleId="departments">
    <w:name w:val="departments"/>
    <w:basedOn w:val="Normal"/>
    <w:uiPriority w:val="99"/>
    <w:qFormat/>
    <w:rsid w:val="00FA364E"/>
    <w:pPr>
      <w:spacing w:before="100" w:beforeAutospacing="1" w:after="100" w:afterAutospacing="1" w:line="240" w:lineRule="auto"/>
    </w:pPr>
    <w:rPr>
      <w:rFonts w:eastAsia="Times New Roman"/>
      <w:sz w:val="24"/>
    </w:rPr>
  </w:style>
  <w:style w:type="character" w:customStyle="1" w:styleId="left-date1">
    <w:name w:val="left-date1"/>
    <w:rsid w:val="00FA364E"/>
    <w:rPr>
      <w:rFonts w:ascii="Verdana" w:hAnsi="Verdana" w:hint="default"/>
      <w:color w:val="666666"/>
      <w:sz w:val="14"/>
      <w:szCs w:val="14"/>
    </w:rPr>
  </w:style>
  <w:style w:type="character" w:customStyle="1" w:styleId="org">
    <w:name w:val="org"/>
    <w:basedOn w:val="DefaultParagraphFont"/>
    <w:rsid w:val="00FA364E"/>
  </w:style>
  <w:style w:type="paragraph" w:customStyle="1" w:styleId="seeall">
    <w:name w:val="seeall"/>
    <w:basedOn w:val="Normal"/>
    <w:rsid w:val="00FA364E"/>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FA364E"/>
  </w:style>
  <w:style w:type="character" w:customStyle="1" w:styleId="livefyre-commentcount">
    <w:name w:val="livefyre-commentcount"/>
    <w:basedOn w:val="DefaultParagraphFont"/>
    <w:rsid w:val="00FA364E"/>
  </w:style>
  <w:style w:type="character" w:customStyle="1" w:styleId="rednegchange">
    <w:name w:val="red_neg_change"/>
    <w:basedOn w:val="DefaultParagraphFont"/>
    <w:rsid w:val="00FA364E"/>
  </w:style>
  <w:style w:type="character" w:customStyle="1" w:styleId="wsodqchgshow">
    <w:name w:val="wsodq_chgshow"/>
    <w:basedOn w:val="DefaultParagraphFont"/>
    <w:rsid w:val="00FA364E"/>
  </w:style>
  <w:style w:type="character" w:customStyle="1" w:styleId="greenposchange">
    <w:name w:val="green_pos_change"/>
    <w:basedOn w:val="DefaultParagraphFont"/>
    <w:rsid w:val="00FA364E"/>
  </w:style>
  <w:style w:type="paragraph" w:customStyle="1" w:styleId="image-caption">
    <w:name w:val="image-caption"/>
    <w:basedOn w:val="Normal"/>
    <w:uiPriority w:val="99"/>
    <w:qFormat/>
    <w:rsid w:val="00FA364E"/>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FA364E"/>
  </w:style>
  <w:style w:type="paragraph" w:customStyle="1" w:styleId="gascontcredit">
    <w:name w:val="gas_cont_credit"/>
    <w:basedOn w:val="Normal"/>
    <w:rsid w:val="00FA364E"/>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FA364E"/>
    <w:rPr>
      <w:b/>
      <w:szCs w:val="24"/>
      <w:u w:val="single"/>
      <w:lang w:val="en-US" w:eastAsia="en-US" w:bidi="ar-SA"/>
    </w:rPr>
  </w:style>
  <w:style w:type="paragraph" w:customStyle="1" w:styleId="endarticle">
    <w:name w:val="endarticle"/>
    <w:basedOn w:val="Normal"/>
    <w:uiPriority w:val="99"/>
    <w:qFormat/>
    <w:rsid w:val="00FA364E"/>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FA364E"/>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FA364E"/>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FA364E"/>
  </w:style>
  <w:style w:type="character" w:customStyle="1" w:styleId="honorific-prefix">
    <w:name w:val="honorific-prefix"/>
    <w:basedOn w:val="DefaultParagraphFont"/>
    <w:rsid w:val="00FA364E"/>
  </w:style>
  <w:style w:type="character" w:customStyle="1" w:styleId="given-name">
    <w:name w:val="given-name"/>
    <w:basedOn w:val="DefaultParagraphFont"/>
    <w:rsid w:val="00FA364E"/>
  </w:style>
  <w:style w:type="character" w:customStyle="1" w:styleId="family-name">
    <w:name w:val="family-name"/>
    <w:basedOn w:val="DefaultParagraphFont"/>
    <w:rsid w:val="00FA364E"/>
  </w:style>
  <w:style w:type="character" w:customStyle="1" w:styleId="chead">
    <w:name w:val="chead"/>
    <w:basedOn w:val="DefaultParagraphFont"/>
    <w:rsid w:val="00FA364E"/>
  </w:style>
  <w:style w:type="character" w:customStyle="1" w:styleId="obgcapsstart">
    <w:name w:val="obg_caps_start"/>
    <w:basedOn w:val="DefaultParagraphFont"/>
    <w:rsid w:val="00FA364E"/>
  </w:style>
  <w:style w:type="character" w:customStyle="1" w:styleId="underlinedCharChar0">
    <w:name w:val="underlined Char Char"/>
    <w:basedOn w:val="DefaultParagraphFont"/>
    <w:rsid w:val="00FA364E"/>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FA364E"/>
    <w:pPr>
      <w:spacing w:after="0" w:line="240" w:lineRule="auto"/>
    </w:pPr>
    <w:rPr>
      <w:strike/>
      <w:sz w:val="16"/>
      <w:szCs w:val="16"/>
    </w:rPr>
  </w:style>
  <w:style w:type="paragraph" w:customStyle="1" w:styleId="Pa4">
    <w:name w:val="Pa4"/>
    <w:basedOn w:val="Normal"/>
    <w:next w:val="Normal"/>
    <w:uiPriority w:val="99"/>
    <w:qFormat/>
    <w:rsid w:val="00FA364E"/>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FA364E"/>
  </w:style>
  <w:style w:type="paragraph" w:customStyle="1" w:styleId="attribution">
    <w:name w:val="attribution"/>
    <w:basedOn w:val="Normal"/>
    <w:uiPriority w:val="99"/>
    <w:qFormat/>
    <w:rsid w:val="00FA364E"/>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FA364E"/>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FA364E"/>
    <w:pPr>
      <w:spacing w:before="100" w:beforeAutospacing="1" w:after="100" w:afterAutospacing="1" w:line="240" w:lineRule="auto"/>
    </w:pPr>
    <w:rPr>
      <w:rFonts w:eastAsia="Times New Roman"/>
      <w:sz w:val="24"/>
    </w:rPr>
  </w:style>
  <w:style w:type="character" w:customStyle="1" w:styleId="text2">
    <w:name w:val="text2"/>
    <w:basedOn w:val="DefaultParagraphFont"/>
    <w:rsid w:val="00FA364E"/>
  </w:style>
  <w:style w:type="paragraph" w:customStyle="1" w:styleId="msolistparagraph0">
    <w:name w:val="msolistparagraph"/>
    <w:basedOn w:val="Normal"/>
    <w:uiPriority w:val="99"/>
    <w:qFormat/>
    <w:rsid w:val="00FA364E"/>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FA364E"/>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FA364E"/>
  </w:style>
  <w:style w:type="character" w:customStyle="1" w:styleId="StyleUnderlineChar2CharChar11pt">
    <w:name w:val="Style Underline Char2 Char Char + 11 pt"/>
    <w:basedOn w:val="Style11pt"/>
    <w:rsid w:val="00FA364E"/>
    <w:rPr>
      <w:rFonts w:ascii="Times New Roman" w:hAnsi="Times New Roman"/>
      <w:sz w:val="20"/>
      <w:u w:val="single"/>
    </w:rPr>
  </w:style>
  <w:style w:type="character" w:customStyle="1" w:styleId="StyleStyleBoldUnderline11pt">
    <w:name w:val="Style Style Bold Underline + 11 pt"/>
    <w:basedOn w:val="DefaultParagraphFont"/>
    <w:rsid w:val="00FA364E"/>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A364E"/>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FA364E"/>
    <w:rPr>
      <w:rFonts w:ascii="Arial Narrow" w:eastAsia="SimSun" w:hAnsi="Arial Narrow"/>
      <w:b/>
      <w:bCs/>
      <w:sz w:val="20"/>
      <w:szCs w:val="24"/>
      <w:u w:val="single"/>
      <w:lang w:eastAsia="zh-CN"/>
    </w:rPr>
  </w:style>
  <w:style w:type="character" w:customStyle="1" w:styleId="Styleunderline11pt">
    <w:name w:val="Style underline + 11 pt"/>
    <w:basedOn w:val="underline"/>
    <w:rsid w:val="00FA364E"/>
    <w:rPr>
      <w:u w:val="single"/>
      <w:lang w:val="en-US" w:eastAsia="en-US" w:bidi="ar-SA"/>
    </w:rPr>
  </w:style>
  <w:style w:type="character" w:customStyle="1" w:styleId="Styleunderline11ptBold">
    <w:name w:val="Style underline + 11 pt Bold"/>
    <w:basedOn w:val="underline"/>
    <w:rsid w:val="00FA364E"/>
    <w:rPr>
      <w:u w:val="single"/>
      <w:lang w:val="en-US" w:eastAsia="en-US" w:bidi="ar-SA"/>
    </w:rPr>
  </w:style>
  <w:style w:type="paragraph" w:customStyle="1" w:styleId="StyleStyle49pt10">
    <w:name w:val="Style Style4 + 9 pt10"/>
    <w:basedOn w:val="Style4"/>
    <w:link w:val="StyleStyle49pt10Char"/>
    <w:qFormat/>
    <w:rsid w:val="00FA364E"/>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FA364E"/>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FA364E"/>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FA364E"/>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FA364E"/>
  </w:style>
  <w:style w:type="character" w:customStyle="1" w:styleId="pronset">
    <w:name w:val="pronset"/>
    <w:basedOn w:val="DefaultParagraphFont"/>
    <w:rsid w:val="00FA364E"/>
  </w:style>
  <w:style w:type="character" w:customStyle="1" w:styleId="showipapr">
    <w:name w:val="show_ipapr"/>
    <w:basedOn w:val="DefaultParagraphFont"/>
    <w:rsid w:val="00FA364E"/>
  </w:style>
  <w:style w:type="character" w:customStyle="1" w:styleId="prondelim">
    <w:name w:val="prondelim"/>
    <w:basedOn w:val="DefaultParagraphFont"/>
    <w:rsid w:val="00FA364E"/>
  </w:style>
  <w:style w:type="character" w:customStyle="1" w:styleId="pron">
    <w:name w:val="pron"/>
    <w:basedOn w:val="DefaultParagraphFont"/>
    <w:rsid w:val="00FA364E"/>
  </w:style>
  <w:style w:type="character" w:customStyle="1" w:styleId="prontoggle">
    <w:name w:val="pron_toggle"/>
    <w:basedOn w:val="DefaultParagraphFont"/>
    <w:rsid w:val="00FA364E"/>
  </w:style>
  <w:style w:type="character" w:customStyle="1" w:styleId="showspellpr">
    <w:name w:val="show_spellpr"/>
    <w:basedOn w:val="DefaultParagraphFont"/>
    <w:rsid w:val="00FA364E"/>
  </w:style>
  <w:style w:type="character" w:customStyle="1" w:styleId="boldface">
    <w:name w:val="boldface"/>
    <w:basedOn w:val="DefaultParagraphFont"/>
    <w:rsid w:val="00FA364E"/>
  </w:style>
  <w:style w:type="character" w:customStyle="1" w:styleId="pg">
    <w:name w:val="pg"/>
    <w:basedOn w:val="DefaultParagraphFont"/>
    <w:rsid w:val="00FA364E"/>
  </w:style>
  <w:style w:type="character" w:customStyle="1" w:styleId="secondary-bf">
    <w:name w:val="secondary-bf"/>
    <w:basedOn w:val="DefaultParagraphFont"/>
    <w:rsid w:val="00FA364E"/>
  </w:style>
  <w:style w:type="character" w:customStyle="1" w:styleId="dnindex">
    <w:name w:val="dnindex"/>
    <w:basedOn w:val="DefaultParagraphFont"/>
    <w:rsid w:val="00FA364E"/>
  </w:style>
  <w:style w:type="character" w:customStyle="1" w:styleId="ital-inline">
    <w:name w:val="ital-inline"/>
    <w:basedOn w:val="DefaultParagraphFont"/>
    <w:rsid w:val="00FA364E"/>
  </w:style>
  <w:style w:type="character" w:customStyle="1" w:styleId="Styleterm111ptUnderline">
    <w:name w:val="Style term1 + 11 pt Underline"/>
    <w:basedOn w:val="term1"/>
    <w:rsid w:val="00FA364E"/>
    <w:rPr>
      <w:b/>
      <w:bCs/>
      <w:sz w:val="20"/>
      <w:u w:val="single"/>
    </w:rPr>
  </w:style>
  <w:style w:type="paragraph" w:customStyle="1" w:styleId="StyleMinimizedTextArialNarrow10pt">
    <w:name w:val="Style Minimized Text + Arial Narrow 10 pt"/>
    <w:basedOn w:val="MinimizedText"/>
    <w:link w:val="StyleMinimizedTextArialNarrow10ptChar"/>
    <w:qFormat/>
    <w:rsid w:val="00FA364E"/>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FA364E"/>
    <w:rPr>
      <w:rFonts w:ascii="Georgia" w:eastAsia="Times New Roman" w:hAnsi="Georgia"/>
      <w:sz w:val="20"/>
    </w:rPr>
  </w:style>
  <w:style w:type="paragraph" w:customStyle="1" w:styleId="StyleStyle49pt3">
    <w:name w:val="Style Style4 + 9 pt3"/>
    <w:basedOn w:val="Style4"/>
    <w:link w:val="StyleStyle49pt3Char"/>
    <w:qFormat/>
    <w:rsid w:val="00FA364E"/>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FA364E"/>
    <w:rPr>
      <w:rFonts w:ascii="Arial Narrow" w:eastAsia="Times New Roman" w:hAnsi="Arial Narrow"/>
      <w:sz w:val="20"/>
      <w:szCs w:val="24"/>
      <w:u w:val="single"/>
      <w:lang w:eastAsia="zh-CN"/>
    </w:rPr>
  </w:style>
  <w:style w:type="character" w:customStyle="1" w:styleId="ct-with-fmlt">
    <w:name w:val="ct-with-fmlt"/>
    <w:basedOn w:val="DefaultParagraphFont"/>
    <w:rsid w:val="00FA364E"/>
  </w:style>
  <w:style w:type="character" w:customStyle="1" w:styleId="althead">
    <w:name w:val="althead"/>
    <w:basedOn w:val="DefaultParagraphFont"/>
    <w:rsid w:val="00FA364E"/>
  </w:style>
  <w:style w:type="character" w:customStyle="1" w:styleId="arbd1">
    <w:name w:val="arbd1"/>
    <w:basedOn w:val="DefaultParagraphFont"/>
    <w:rsid w:val="00FA364E"/>
  </w:style>
  <w:style w:type="character" w:customStyle="1" w:styleId="unx">
    <w:name w:val="unx"/>
    <w:basedOn w:val="DefaultParagraphFont"/>
    <w:rsid w:val="00FA364E"/>
  </w:style>
  <w:style w:type="character" w:customStyle="1" w:styleId="lrdctph">
    <w:name w:val="lr_dct_ph"/>
    <w:basedOn w:val="DefaultParagraphFont"/>
    <w:rsid w:val="00FA364E"/>
  </w:style>
  <w:style w:type="character" w:customStyle="1" w:styleId="tagciteChar4">
    <w:name w:val="tag/cite Char"/>
    <w:basedOn w:val="DefaultParagraphFont"/>
    <w:rsid w:val="00FA364E"/>
    <w:rPr>
      <w:b/>
      <w:sz w:val="24"/>
      <w:lang w:val="en-US" w:eastAsia="en-US" w:bidi="ar-SA"/>
    </w:rPr>
  </w:style>
  <w:style w:type="paragraph" w:customStyle="1" w:styleId="TxBr41p1">
    <w:name w:val="TxBr_41p1"/>
    <w:basedOn w:val="Normal"/>
    <w:qFormat/>
    <w:rsid w:val="00FA364E"/>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FA364E"/>
    <w:rPr>
      <w:sz w:val="18"/>
      <w:szCs w:val="24"/>
      <w:lang w:val="en-US" w:eastAsia="en-US" w:bidi="ar-SA"/>
    </w:rPr>
  </w:style>
  <w:style w:type="paragraph" w:customStyle="1" w:styleId="003Cite">
    <w:name w:val="003Cite"/>
    <w:basedOn w:val="Normal"/>
    <w:qFormat/>
    <w:rsid w:val="00FA364E"/>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FA364E"/>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FA364E"/>
    <w:rPr>
      <w:rFonts w:ascii="Calibri" w:hAnsi="Calibri"/>
      <w:b/>
      <w:color w:val="000000"/>
      <w:u w:val="single"/>
    </w:rPr>
  </w:style>
  <w:style w:type="character" w:customStyle="1" w:styleId="StyleBold1">
    <w:name w:val="Style Bold1"/>
    <w:rsid w:val="00FA364E"/>
    <w:rPr>
      <w:rFonts w:ascii="Georgia" w:hAnsi="Georgia"/>
      <w:b/>
      <w:bCs/>
      <w:sz w:val="22"/>
    </w:rPr>
  </w:style>
  <w:style w:type="character" w:customStyle="1" w:styleId="BlockHeadingsChar1">
    <w:name w:val="Block Headings Char1"/>
    <w:rsid w:val="00FA364E"/>
    <w:rPr>
      <w:b/>
      <w:caps/>
    </w:rPr>
  </w:style>
  <w:style w:type="character" w:customStyle="1" w:styleId="CARDChar0">
    <w:name w:val="CARD Char"/>
    <w:link w:val="CARD0"/>
    <w:rsid w:val="00FA364E"/>
    <w:rPr>
      <w:rFonts w:ascii="Calibri" w:hAnsi="Calibri"/>
    </w:rPr>
  </w:style>
  <w:style w:type="character" w:customStyle="1" w:styleId="FontStyle170">
    <w:name w:val="Font Style170"/>
    <w:uiPriority w:val="99"/>
    <w:rsid w:val="00FA364E"/>
    <w:rPr>
      <w:rFonts w:ascii="Bookman Old Style" w:hAnsi="Bookman Old Style" w:cs="Bookman Old Style"/>
      <w:sz w:val="16"/>
      <w:szCs w:val="16"/>
    </w:rPr>
  </w:style>
  <w:style w:type="character" w:customStyle="1" w:styleId="label">
    <w:name w:val="label"/>
    <w:rsid w:val="00FA364E"/>
  </w:style>
  <w:style w:type="character" w:customStyle="1" w:styleId="Styleunderline12pt">
    <w:name w:val="Style underline + 12 pt"/>
    <w:rsid w:val="00FA364E"/>
    <w:rPr>
      <w:rFonts w:ascii="Times New Roman" w:hAnsi="Times New Roman"/>
      <w:bCs/>
      <w:sz w:val="20"/>
      <w:u w:val="single"/>
    </w:rPr>
  </w:style>
  <w:style w:type="character" w:customStyle="1" w:styleId="StyleUnderlineChar19pt">
    <w:name w:val="Style Underline Char1 + 9 pt"/>
    <w:basedOn w:val="UnderlineChar1"/>
    <w:rsid w:val="00FA364E"/>
    <w:rPr>
      <w:rFonts w:ascii="Times New Roman" w:hAnsi="Times New Roman"/>
      <w:sz w:val="20"/>
      <w:szCs w:val="24"/>
      <w:u w:val="single"/>
      <w:lang w:val="en-US" w:eastAsia="en-US" w:bidi="ar-SA"/>
    </w:rPr>
  </w:style>
  <w:style w:type="character" w:customStyle="1" w:styleId="StyleUnderlineChar1Bold">
    <w:name w:val="Style Underline Char1 + Bold"/>
    <w:rsid w:val="00FA364E"/>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FA364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A364E"/>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FA364E"/>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FA364E"/>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FA364E"/>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FA364E"/>
    <w:rPr>
      <w:rFonts w:ascii="Times New Roman" w:hAnsi="Times New Roman"/>
      <w:sz w:val="20"/>
      <w:u w:val="single"/>
      <w:lang w:val="en-US" w:eastAsia="en-US" w:bidi="ar-SA"/>
    </w:rPr>
  </w:style>
  <w:style w:type="paragraph" w:customStyle="1" w:styleId="StyleUnderline9pt1">
    <w:name w:val="Style Underline + 9 pt1"/>
    <w:rsid w:val="00FA364E"/>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FA364E"/>
    <w:rPr>
      <w:sz w:val="20"/>
      <w:u w:val="single"/>
    </w:rPr>
  </w:style>
  <w:style w:type="character" w:customStyle="1" w:styleId="StyleUnderlineChar19pt2">
    <w:name w:val="Style Underline Char1 + 9 pt2"/>
    <w:basedOn w:val="UnderlineChar1"/>
    <w:rsid w:val="00FA364E"/>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FA364E"/>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FA364E"/>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FA364E"/>
    <w:rPr>
      <w:rFonts w:ascii="Times New Roman" w:hAnsi="Times New Roman"/>
      <w:b/>
      <w:bCs/>
      <w:sz w:val="20"/>
      <w:szCs w:val="24"/>
      <w:u w:val="single"/>
      <w:lang w:val="en-US" w:eastAsia="en-US" w:bidi="ar-SA"/>
    </w:rPr>
  </w:style>
  <w:style w:type="character" w:customStyle="1" w:styleId="content">
    <w:name w:val="content"/>
    <w:basedOn w:val="DefaultParagraphFont"/>
    <w:rsid w:val="00FA364E"/>
  </w:style>
  <w:style w:type="character" w:customStyle="1" w:styleId="Style9ptBoldUnderline1">
    <w:name w:val="Style 9 pt Bold Underline1"/>
    <w:rsid w:val="00FA364E"/>
    <w:rPr>
      <w:b/>
      <w:bCs/>
      <w:sz w:val="20"/>
      <w:u w:val="single"/>
    </w:rPr>
  </w:style>
  <w:style w:type="character" w:customStyle="1" w:styleId="tagCharCharCharChar">
    <w:name w:val="tag Char Char Char Char"/>
    <w:rsid w:val="00FA364E"/>
    <w:rPr>
      <w:rFonts w:ascii="Georgia" w:eastAsia="Calibri" w:hAnsi="Georgia" w:cs="Calibri"/>
      <w:b/>
      <w:sz w:val="24"/>
    </w:rPr>
  </w:style>
  <w:style w:type="character" w:customStyle="1" w:styleId="3">
    <w:name w:val="3"/>
    <w:rsid w:val="00FA364E"/>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FA364E"/>
    <w:rPr>
      <w:rFonts w:cs="Arial"/>
      <w:b/>
      <w:bCs/>
      <w:iCs/>
      <w:szCs w:val="28"/>
      <w:lang w:val="en-US" w:eastAsia="en-US" w:bidi="ar-SA"/>
    </w:rPr>
  </w:style>
  <w:style w:type="paragraph" w:customStyle="1" w:styleId="EmphasisText">
    <w:name w:val="Emphasis Text"/>
    <w:basedOn w:val="UnderlinedText"/>
    <w:link w:val="EmphasisTextChar"/>
    <w:rsid w:val="00FA364E"/>
    <w:rPr>
      <w:rFonts w:eastAsia="SimSun"/>
      <w:sz w:val="24"/>
      <w:u w:val="single"/>
    </w:rPr>
  </w:style>
  <w:style w:type="character" w:customStyle="1" w:styleId="EmphasisTextChar">
    <w:name w:val="Emphasis Text Char"/>
    <w:link w:val="EmphasisText"/>
    <w:rsid w:val="00FA364E"/>
    <w:rPr>
      <w:rFonts w:ascii="Calibri" w:eastAsia="SimSun" w:hAnsi="Calibri"/>
      <w:b/>
      <w:sz w:val="24"/>
      <w:u w:val="single"/>
    </w:rPr>
  </w:style>
  <w:style w:type="character" w:customStyle="1" w:styleId="featuretitle">
    <w:name w:val="feature_title"/>
    <w:basedOn w:val="DefaultParagraphFont"/>
    <w:rsid w:val="00FA364E"/>
  </w:style>
  <w:style w:type="character" w:customStyle="1" w:styleId="6">
    <w:name w:val="6"/>
    <w:rsid w:val="00FA364E"/>
    <w:rPr>
      <w:rFonts w:cs="Arial"/>
      <w:bCs/>
      <w:sz w:val="20"/>
      <w:u w:val="single"/>
      <w:lang w:val="en-US" w:eastAsia="en-US" w:bidi="ar-SA"/>
    </w:rPr>
  </w:style>
  <w:style w:type="character" w:customStyle="1" w:styleId="7">
    <w:name w:val="7"/>
    <w:rsid w:val="00FA364E"/>
    <w:rPr>
      <w:rFonts w:cs="Arial"/>
      <w:bCs/>
      <w:sz w:val="20"/>
      <w:u w:val="single"/>
      <w:lang w:val="en-US" w:eastAsia="en-US" w:bidi="ar-SA"/>
    </w:rPr>
  </w:style>
  <w:style w:type="character" w:customStyle="1" w:styleId="StyleUnderlineChar19pt4">
    <w:name w:val="Style Underline Char1 + 9 pt4"/>
    <w:basedOn w:val="UnderlineChar1"/>
    <w:rsid w:val="00FA364E"/>
    <w:rPr>
      <w:rFonts w:ascii="Times New Roman" w:hAnsi="Times New Roman"/>
      <w:sz w:val="20"/>
      <w:szCs w:val="24"/>
      <w:u w:val="single"/>
      <w:lang w:val="en-US" w:eastAsia="en-US" w:bidi="ar-SA"/>
    </w:rPr>
  </w:style>
  <w:style w:type="character" w:customStyle="1" w:styleId="StyleUnderlineChar19ptBold1">
    <w:name w:val="Style Underline Char1 + 9 pt Bold1"/>
    <w:rsid w:val="00FA364E"/>
    <w:rPr>
      <w:rFonts w:ascii="Times New Roman" w:hAnsi="Times New Roman"/>
      <w:b/>
      <w:bCs/>
      <w:sz w:val="20"/>
      <w:szCs w:val="24"/>
      <w:u w:val="single"/>
      <w:lang w:val="en-US" w:eastAsia="en-US" w:bidi="ar-SA"/>
    </w:rPr>
  </w:style>
  <w:style w:type="character" w:customStyle="1" w:styleId="Style9ptUnderline3">
    <w:name w:val="Style 9 pt Underline3"/>
    <w:rsid w:val="00FA364E"/>
    <w:rPr>
      <w:sz w:val="20"/>
      <w:u w:val="single"/>
    </w:rPr>
  </w:style>
  <w:style w:type="paragraph" w:customStyle="1" w:styleId="Stylecard9pt">
    <w:name w:val="Style card + 9 pt"/>
    <w:basedOn w:val="Normal"/>
    <w:link w:val="Stylecard9ptChar"/>
    <w:qFormat/>
    <w:rsid w:val="00FA364E"/>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DefaultParagraphFont"/>
    <w:link w:val="Stylecard9pt"/>
    <w:rsid w:val="00FA364E"/>
    <w:rPr>
      <w:rFonts w:ascii="Calibri" w:eastAsia="Calibri" w:hAnsi="Calibri" w:cs="Times New Roman"/>
      <w:sz w:val="20"/>
      <w:szCs w:val="20"/>
      <w:u w:val="single"/>
    </w:rPr>
  </w:style>
  <w:style w:type="character" w:customStyle="1" w:styleId="Styleunderline9pt0">
    <w:name w:val="Style underline + 9 pt"/>
    <w:basedOn w:val="underline"/>
    <w:rsid w:val="00FA364E"/>
    <w:rPr>
      <w:u w:val="single"/>
      <w:lang w:val="en-US" w:eastAsia="en-US" w:bidi="ar-SA"/>
    </w:rPr>
  </w:style>
  <w:style w:type="character" w:customStyle="1" w:styleId="Style9ptUnderline4">
    <w:name w:val="Style 9 pt Underline4"/>
    <w:rsid w:val="00FA364E"/>
    <w:rPr>
      <w:sz w:val="20"/>
      <w:u w:val="single"/>
    </w:rPr>
  </w:style>
  <w:style w:type="character" w:customStyle="1" w:styleId="55">
    <w:name w:val="55"/>
    <w:rsid w:val="00FA364E"/>
    <w:rPr>
      <w:rFonts w:cs="Arial"/>
      <w:bCs/>
      <w:sz w:val="20"/>
      <w:u w:val="single"/>
      <w:lang w:val="en-US" w:eastAsia="en-US" w:bidi="ar-SA"/>
    </w:rPr>
  </w:style>
  <w:style w:type="paragraph" w:customStyle="1" w:styleId="CardBody">
    <w:name w:val="Card Body"/>
    <w:basedOn w:val="Normal"/>
    <w:link w:val="CardBodyChar"/>
    <w:qFormat/>
    <w:rsid w:val="00FA364E"/>
    <w:pPr>
      <w:spacing w:after="0" w:line="240" w:lineRule="auto"/>
    </w:pPr>
    <w:rPr>
      <w:rFonts w:eastAsia="Calibri"/>
    </w:rPr>
  </w:style>
  <w:style w:type="character" w:customStyle="1" w:styleId="CardBodyChar">
    <w:name w:val="Card Body Char"/>
    <w:link w:val="CardBody"/>
    <w:rsid w:val="00FA364E"/>
    <w:rPr>
      <w:rFonts w:ascii="Calibri" w:eastAsia="Calibri" w:hAnsi="Calibri"/>
    </w:rPr>
  </w:style>
  <w:style w:type="character" w:customStyle="1" w:styleId="Styleunderline9pt10">
    <w:name w:val="Style underline + 9 pt1"/>
    <w:basedOn w:val="underline"/>
    <w:rsid w:val="00FA364E"/>
    <w:rPr>
      <w:u w:val="single"/>
      <w:lang w:val="en-US" w:eastAsia="en-US" w:bidi="ar-SA"/>
    </w:rPr>
  </w:style>
  <w:style w:type="character" w:customStyle="1" w:styleId="Styleunderline9ptBold">
    <w:name w:val="Style underline + 9 pt Bold"/>
    <w:rsid w:val="00FA364E"/>
    <w:rPr>
      <w:b/>
      <w:bCs/>
      <w:sz w:val="20"/>
      <w:u w:val="single"/>
    </w:rPr>
  </w:style>
  <w:style w:type="character" w:customStyle="1" w:styleId="StyleUnderliningChar9ptBold">
    <w:name w:val="Style Underlining Char + 9 pt Bold"/>
    <w:rsid w:val="00FA364E"/>
    <w:rPr>
      <w:rFonts w:ascii="Times New Roman" w:hAnsi="Times New Roman"/>
      <w:b/>
      <w:bCs/>
      <w:sz w:val="20"/>
      <w:szCs w:val="24"/>
      <w:u w:val="single"/>
      <w:lang w:val="en-US" w:eastAsia="en-US" w:bidi="ar-SA"/>
    </w:rPr>
  </w:style>
  <w:style w:type="character" w:customStyle="1" w:styleId="StyleUnderliningChar9pt">
    <w:name w:val="Style Underlining Char + 9 pt"/>
    <w:rsid w:val="00FA364E"/>
    <w:rPr>
      <w:rFonts w:ascii="Times New Roman" w:hAnsi="Times New Roman"/>
      <w:sz w:val="20"/>
      <w:szCs w:val="24"/>
      <w:u w:val="single"/>
      <w:lang w:val="en-US" w:eastAsia="en-US" w:bidi="ar-SA"/>
    </w:rPr>
  </w:style>
  <w:style w:type="character" w:customStyle="1" w:styleId="34">
    <w:name w:val="34"/>
    <w:rsid w:val="00FA364E"/>
    <w:rPr>
      <w:rFonts w:ascii="Times New Roman" w:hAnsi="Times New Roman" w:cs="Arial"/>
      <w:bCs/>
      <w:sz w:val="20"/>
      <w:u w:val="single"/>
      <w:lang w:val="en-US" w:eastAsia="en-US" w:bidi="ar-SA"/>
    </w:rPr>
  </w:style>
  <w:style w:type="character" w:customStyle="1" w:styleId="45">
    <w:name w:val="45"/>
    <w:rsid w:val="00FA364E"/>
    <w:rPr>
      <w:rFonts w:ascii="Times New Roman" w:hAnsi="Times New Roman" w:cs="Arial"/>
      <w:b/>
      <w:bCs/>
      <w:sz w:val="20"/>
      <w:u w:val="single"/>
      <w:lang w:val="en-US" w:eastAsia="en-US" w:bidi="ar-SA"/>
    </w:rPr>
  </w:style>
  <w:style w:type="character" w:customStyle="1" w:styleId="Style9ptUnderline5">
    <w:name w:val="Style 9 pt Underline5"/>
    <w:rsid w:val="00FA364E"/>
    <w:rPr>
      <w:rFonts w:ascii="Times New Roman" w:hAnsi="Times New Roman"/>
      <w:sz w:val="20"/>
      <w:u w:val="single"/>
    </w:rPr>
  </w:style>
  <w:style w:type="character" w:customStyle="1" w:styleId="Style9ptBoldUnderline2">
    <w:name w:val="Style 9 pt Bold Underline2"/>
    <w:rsid w:val="00FA364E"/>
    <w:rPr>
      <w:rFonts w:ascii="Times New Roman" w:hAnsi="Times New Roman"/>
      <w:b/>
      <w:bCs/>
      <w:sz w:val="20"/>
      <w:u w:val="single"/>
    </w:rPr>
  </w:style>
  <w:style w:type="character" w:customStyle="1" w:styleId="StyleBoldItalicUnderlineBorderSinglesolidlineAuto">
    <w:name w:val="Style Bold Italic Underline Border: : (Single solid line Auto ..."/>
    <w:rsid w:val="00FA364E"/>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FA364E"/>
    <w:pPr>
      <w:numPr>
        <w:numId w:val="0"/>
      </w:numPr>
    </w:pPr>
    <w:rPr>
      <w:sz w:val="20"/>
      <w:lang w:eastAsia="zh-CN"/>
    </w:rPr>
  </w:style>
  <w:style w:type="character" w:customStyle="1" w:styleId="StyleStyle49pt1Char">
    <w:name w:val="Style Style4 + 9 pt1 Char"/>
    <w:basedOn w:val="Style4Char"/>
    <w:link w:val="StyleStyle49pt1"/>
    <w:rsid w:val="00FA364E"/>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FA364E"/>
    <w:pPr>
      <w:numPr>
        <w:numId w:val="0"/>
      </w:numPr>
    </w:pPr>
    <w:rPr>
      <w:b/>
      <w:bCs/>
    </w:rPr>
  </w:style>
  <w:style w:type="character" w:customStyle="1" w:styleId="StyleStyle49ptBold1Char">
    <w:name w:val="Style Style4 + 9 pt Bold1 Char"/>
    <w:link w:val="StyleStyle49ptBold1"/>
    <w:rsid w:val="00FA364E"/>
    <w:rPr>
      <w:rFonts w:ascii="Arial Narrow" w:hAnsi="Arial Narrow"/>
      <w:b/>
      <w:bCs/>
      <w:szCs w:val="24"/>
      <w:u w:val="single"/>
    </w:rPr>
  </w:style>
  <w:style w:type="paragraph" w:customStyle="1" w:styleId="StyleStyle49pt2">
    <w:name w:val="Style Style4 + 9 pt2"/>
    <w:basedOn w:val="Style4"/>
    <w:link w:val="StyleStyle49pt2Char"/>
    <w:rsid w:val="00FA364E"/>
    <w:pPr>
      <w:numPr>
        <w:numId w:val="0"/>
      </w:numPr>
    </w:pPr>
    <w:rPr>
      <w:sz w:val="20"/>
      <w:lang w:eastAsia="zh-CN"/>
    </w:rPr>
  </w:style>
  <w:style w:type="character" w:customStyle="1" w:styleId="StyleStyle49pt2Char">
    <w:name w:val="Style Style4 + 9 pt2 Char"/>
    <w:basedOn w:val="Style4Char"/>
    <w:link w:val="StyleStyle49pt2"/>
    <w:rsid w:val="00FA364E"/>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FA364E"/>
    <w:pPr>
      <w:numPr>
        <w:numId w:val="0"/>
      </w:numPr>
    </w:pPr>
    <w:rPr>
      <w:b/>
      <w:bCs/>
    </w:rPr>
  </w:style>
  <w:style w:type="character" w:customStyle="1" w:styleId="StyleStyle49ptBold2Char">
    <w:name w:val="Style Style4 + 9 pt Bold2 Char"/>
    <w:link w:val="StyleStyle49ptBold2"/>
    <w:rsid w:val="00FA364E"/>
    <w:rPr>
      <w:rFonts w:ascii="Arial Narrow" w:hAnsi="Arial Narrow"/>
      <w:b/>
      <w:bCs/>
      <w:szCs w:val="24"/>
      <w:u w:val="single"/>
    </w:rPr>
  </w:style>
  <w:style w:type="character" w:customStyle="1" w:styleId="23">
    <w:name w:val="23"/>
    <w:rsid w:val="00FA364E"/>
    <w:rPr>
      <w:rFonts w:ascii="Times New Roman" w:hAnsi="Times New Roman" w:cs="Arial"/>
      <w:bCs/>
      <w:sz w:val="20"/>
      <w:u w:val="single"/>
      <w:lang w:val="en-US" w:eastAsia="en-US" w:bidi="ar-SA"/>
    </w:rPr>
  </w:style>
  <w:style w:type="character" w:customStyle="1" w:styleId="33">
    <w:name w:val="33"/>
    <w:rsid w:val="00FA364E"/>
    <w:rPr>
      <w:rFonts w:ascii="Times New Roman" w:hAnsi="Times New Roman" w:cs="Arial"/>
      <w:b/>
      <w:bCs/>
      <w:sz w:val="20"/>
      <w:u w:val="single"/>
      <w:lang w:val="en-US" w:eastAsia="en-US" w:bidi="ar-SA"/>
    </w:rPr>
  </w:style>
  <w:style w:type="character" w:customStyle="1" w:styleId="27">
    <w:name w:val="27"/>
    <w:rsid w:val="00FA364E"/>
    <w:rPr>
      <w:rFonts w:cs="Arial"/>
      <w:bCs/>
      <w:sz w:val="20"/>
      <w:u w:val="single"/>
      <w:lang w:val="en-US" w:eastAsia="en-US" w:bidi="ar-SA"/>
    </w:rPr>
  </w:style>
  <w:style w:type="character" w:customStyle="1" w:styleId="StyleArialNarrow9pt">
    <w:name w:val="Style Arial Narrow 9 pt"/>
    <w:rsid w:val="00FA364E"/>
    <w:rPr>
      <w:rFonts w:ascii="Times New Roman" w:hAnsi="Times New Roman"/>
      <w:sz w:val="20"/>
    </w:rPr>
  </w:style>
  <w:style w:type="paragraph" w:customStyle="1" w:styleId="CiteBody">
    <w:name w:val="Cite Body"/>
    <w:basedOn w:val="Normal"/>
    <w:link w:val="CiteBodyChar"/>
    <w:qFormat/>
    <w:rsid w:val="00FA364E"/>
    <w:pPr>
      <w:spacing w:after="0" w:line="240" w:lineRule="auto"/>
    </w:pPr>
    <w:rPr>
      <w:rFonts w:eastAsia="Calibri"/>
      <w:szCs w:val="16"/>
    </w:rPr>
  </w:style>
  <w:style w:type="paragraph" w:customStyle="1" w:styleId="CiteBold">
    <w:name w:val="Cite Bold"/>
    <w:basedOn w:val="CiteBody"/>
    <w:link w:val="CiteBoldChar"/>
    <w:qFormat/>
    <w:rsid w:val="00FA364E"/>
    <w:rPr>
      <w:b/>
    </w:rPr>
  </w:style>
  <w:style w:type="character" w:customStyle="1" w:styleId="CiteBodyChar">
    <w:name w:val="Cite Body Char"/>
    <w:link w:val="CiteBody"/>
    <w:rsid w:val="00FA364E"/>
    <w:rPr>
      <w:rFonts w:ascii="Calibri" w:eastAsia="Calibri" w:hAnsi="Calibri"/>
      <w:szCs w:val="16"/>
    </w:rPr>
  </w:style>
  <w:style w:type="character" w:customStyle="1" w:styleId="CiteBoldChar">
    <w:name w:val="Cite Bold Char"/>
    <w:link w:val="CiteBold"/>
    <w:rsid w:val="00FA364E"/>
    <w:rPr>
      <w:rFonts w:ascii="Calibri" w:eastAsia="Calibri" w:hAnsi="Calibri"/>
      <w:b/>
      <w:szCs w:val="16"/>
    </w:rPr>
  </w:style>
  <w:style w:type="paragraph" w:customStyle="1" w:styleId="StyleCardBody11ptUnderline">
    <w:name w:val="Style Card Body + 11 pt Underline"/>
    <w:basedOn w:val="CardBody"/>
    <w:link w:val="StyleCardBody11ptUnderlineChar"/>
    <w:rsid w:val="00FA364E"/>
    <w:rPr>
      <w:sz w:val="20"/>
      <w:u w:val="single"/>
    </w:rPr>
  </w:style>
  <w:style w:type="character" w:customStyle="1" w:styleId="StyleCardBody11ptUnderlineChar">
    <w:name w:val="Style Card Body + 11 pt Underline Char"/>
    <w:link w:val="StyleCardBody11ptUnderline"/>
    <w:rsid w:val="00FA364E"/>
    <w:rPr>
      <w:rFonts w:ascii="Calibri" w:eastAsia="Calibri" w:hAnsi="Calibri"/>
      <w:sz w:val="20"/>
      <w:u w:val="single"/>
    </w:rPr>
  </w:style>
  <w:style w:type="paragraph" w:customStyle="1" w:styleId="StyleStyle49pt4">
    <w:name w:val="Style Style4 + 9 pt4"/>
    <w:basedOn w:val="Style4"/>
    <w:link w:val="StyleStyle49pt4Char"/>
    <w:rsid w:val="00FA364E"/>
    <w:pPr>
      <w:numPr>
        <w:numId w:val="0"/>
      </w:numPr>
    </w:pPr>
    <w:rPr>
      <w:sz w:val="20"/>
      <w:lang w:eastAsia="zh-CN"/>
    </w:rPr>
  </w:style>
  <w:style w:type="character" w:customStyle="1" w:styleId="StyleStyle49pt4Char">
    <w:name w:val="Style Style4 + 9 pt4 Char"/>
    <w:basedOn w:val="Style4Char"/>
    <w:link w:val="StyleStyle49pt4"/>
    <w:rsid w:val="00FA364E"/>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FA364E"/>
    <w:pPr>
      <w:numPr>
        <w:numId w:val="0"/>
      </w:numPr>
    </w:pPr>
    <w:rPr>
      <w:b/>
      <w:bCs/>
    </w:rPr>
  </w:style>
  <w:style w:type="character" w:customStyle="1" w:styleId="StyleStyle49ptBold4Char">
    <w:name w:val="Style Style4 + 9 pt Bold4 Char"/>
    <w:link w:val="StyleStyle49ptBold4"/>
    <w:rsid w:val="00FA364E"/>
    <w:rPr>
      <w:rFonts w:ascii="Arial Narrow" w:hAnsi="Arial Narrow"/>
      <w:b/>
      <w:bCs/>
      <w:szCs w:val="24"/>
      <w:u w:val="single"/>
    </w:rPr>
  </w:style>
  <w:style w:type="character" w:customStyle="1" w:styleId="StyleUnderlineCharChar9pt2">
    <w:name w:val="Style Underline Char Char + 9 pt2"/>
    <w:basedOn w:val="DefaultParagraphFont"/>
    <w:rsid w:val="00FA364E"/>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FA364E"/>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FA364E"/>
    <w:rPr>
      <w:b/>
      <w:bCs/>
      <w:sz w:val="20"/>
      <w:u w:val="single"/>
      <w:bdr w:val="single" w:sz="4" w:space="0" w:color="auto"/>
    </w:rPr>
  </w:style>
  <w:style w:type="character" w:customStyle="1" w:styleId="Style9ptUnderline7">
    <w:name w:val="Style 9 pt Underline7"/>
    <w:rsid w:val="00FA364E"/>
    <w:rPr>
      <w:sz w:val="20"/>
      <w:u w:val="single"/>
    </w:rPr>
  </w:style>
  <w:style w:type="character" w:customStyle="1" w:styleId="Style9ptBoldUnderline3">
    <w:name w:val="Style 9 pt Bold Underline3"/>
    <w:rsid w:val="00FA364E"/>
    <w:rPr>
      <w:b/>
      <w:bCs/>
      <w:sz w:val="20"/>
      <w:u w:val="single"/>
    </w:rPr>
  </w:style>
  <w:style w:type="character" w:customStyle="1" w:styleId="Style9ptUnderline8">
    <w:name w:val="Style 9 pt Underline8"/>
    <w:rsid w:val="00FA364E"/>
    <w:rPr>
      <w:sz w:val="20"/>
      <w:u w:val="single"/>
    </w:rPr>
  </w:style>
  <w:style w:type="paragraph" w:customStyle="1" w:styleId="StyleStyle49pt5">
    <w:name w:val="Style Style4 + 9 pt5"/>
    <w:basedOn w:val="Style4"/>
    <w:link w:val="StyleStyle49pt5Char"/>
    <w:rsid w:val="00FA364E"/>
    <w:pPr>
      <w:numPr>
        <w:numId w:val="0"/>
      </w:numPr>
    </w:pPr>
    <w:rPr>
      <w:sz w:val="20"/>
      <w:lang w:eastAsia="zh-CN"/>
    </w:rPr>
  </w:style>
  <w:style w:type="character" w:customStyle="1" w:styleId="StyleStyle49pt5Char">
    <w:name w:val="Style Style4 + 9 pt5 Char"/>
    <w:basedOn w:val="Style4Char"/>
    <w:link w:val="StyleStyle49pt5"/>
    <w:rsid w:val="00FA364E"/>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FA364E"/>
    <w:pPr>
      <w:numPr>
        <w:numId w:val="0"/>
      </w:numPr>
    </w:pPr>
    <w:rPr>
      <w:sz w:val="20"/>
      <w:lang w:eastAsia="zh-CN"/>
    </w:rPr>
  </w:style>
  <w:style w:type="character" w:customStyle="1" w:styleId="StyleStyle49pt6Char">
    <w:name w:val="Style Style4 + 9 pt6 Char"/>
    <w:basedOn w:val="Style4Char"/>
    <w:link w:val="StyleStyle49pt6"/>
    <w:rsid w:val="00FA364E"/>
    <w:rPr>
      <w:rFonts w:ascii="Arial Narrow" w:hAnsi="Arial Narrow"/>
      <w:sz w:val="20"/>
      <w:szCs w:val="24"/>
      <w:u w:val="single"/>
      <w:lang w:eastAsia="zh-CN"/>
    </w:rPr>
  </w:style>
  <w:style w:type="character" w:customStyle="1" w:styleId="66">
    <w:name w:val="66"/>
    <w:rsid w:val="00FA364E"/>
    <w:rPr>
      <w:rFonts w:cs="Arial"/>
      <w:bCs/>
      <w:sz w:val="20"/>
      <w:u w:val="single"/>
      <w:lang w:val="en-US" w:eastAsia="en-US" w:bidi="ar-SA"/>
    </w:rPr>
  </w:style>
  <w:style w:type="character" w:customStyle="1" w:styleId="Style9ptUnderline9">
    <w:name w:val="Style 9 pt Underline9"/>
    <w:rsid w:val="00FA364E"/>
    <w:rPr>
      <w:sz w:val="20"/>
      <w:u w:val="single"/>
    </w:rPr>
  </w:style>
  <w:style w:type="paragraph" w:customStyle="1" w:styleId="StyleStyle49ptBold5">
    <w:name w:val="Style Style4 + 9 pt Bold5"/>
    <w:basedOn w:val="Style4"/>
    <w:link w:val="StyleStyle49ptBold5Char"/>
    <w:rsid w:val="00FA364E"/>
    <w:pPr>
      <w:numPr>
        <w:numId w:val="0"/>
      </w:numPr>
    </w:pPr>
    <w:rPr>
      <w:b/>
      <w:bCs/>
    </w:rPr>
  </w:style>
  <w:style w:type="character" w:customStyle="1" w:styleId="StyleStyle49ptBold5Char">
    <w:name w:val="Style Style4 + 9 pt Bold5 Char"/>
    <w:link w:val="StyleStyle49ptBold5"/>
    <w:rsid w:val="00FA364E"/>
    <w:rPr>
      <w:rFonts w:ascii="Arial Narrow" w:hAnsi="Arial Narrow"/>
      <w:b/>
      <w:bCs/>
      <w:szCs w:val="24"/>
      <w:u w:val="single"/>
    </w:rPr>
  </w:style>
  <w:style w:type="character" w:customStyle="1" w:styleId="Style9ptBoldUnderline4">
    <w:name w:val="Style 9 pt Bold Underline4"/>
    <w:rsid w:val="00FA364E"/>
    <w:rPr>
      <w:b/>
      <w:bCs/>
      <w:sz w:val="20"/>
      <w:u w:val="single"/>
    </w:rPr>
  </w:style>
  <w:style w:type="paragraph" w:customStyle="1" w:styleId="StyleStyle49pt7">
    <w:name w:val="Style Style4 + 9 pt7"/>
    <w:basedOn w:val="Style4"/>
    <w:link w:val="StyleStyle49pt7Char"/>
    <w:rsid w:val="00FA364E"/>
    <w:pPr>
      <w:numPr>
        <w:numId w:val="0"/>
      </w:numPr>
    </w:pPr>
    <w:rPr>
      <w:sz w:val="20"/>
      <w:lang w:eastAsia="zh-CN"/>
    </w:rPr>
  </w:style>
  <w:style w:type="character" w:customStyle="1" w:styleId="StyleStyle49pt7Char">
    <w:name w:val="Style Style4 + 9 pt7 Char"/>
    <w:basedOn w:val="Style4Char"/>
    <w:link w:val="StyleStyle49pt7"/>
    <w:rsid w:val="00FA364E"/>
    <w:rPr>
      <w:rFonts w:ascii="Arial Narrow" w:hAnsi="Arial Narrow"/>
      <w:sz w:val="20"/>
      <w:szCs w:val="24"/>
      <w:u w:val="single"/>
      <w:lang w:eastAsia="zh-CN"/>
    </w:rPr>
  </w:style>
  <w:style w:type="character" w:customStyle="1" w:styleId="titleblue14">
    <w:name w:val="titleblue14"/>
    <w:basedOn w:val="DefaultParagraphFont"/>
    <w:rsid w:val="00FA364E"/>
  </w:style>
  <w:style w:type="paragraph" w:customStyle="1" w:styleId="FONT7">
    <w:name w:val="FONT 7"/>
    <w:qFormat/>
    <w:rsid w:val="00FA364E"/>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FA364E"/>
    <w:pPr>
      <w:numPr>
        <w:numId w:val="0"/>
      </w:numPr>
    </w:pPr>
  </w:style>
  <w:style w:type="paragraph" w:customStyle="1" w:styleId="StyleHeading2Underline">
    <w:name w:val="Style Heading 2 + Underline"/>
    <w:basedOn w:val="Heading2"/>
    <w:link w:val="StyleHeading2UnderlineChar"/>
    <w:rsid w:val="00FA364E"/>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FA364E"/>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FA364E"/>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FA364E"/>
    <w:rPr>
      <w:rFonts w:eastAsia="Calibri"/>
      <w:szCs w:val="24"/>
      <w:u w:val="single"/>
    </w:rPr>
  </w:style>
  <w:style w:type="paragraph" w:customStyle="1" w:styleId="StyleCardText11ptBoldUnderline">
    <w:name w:val="Style Card Text + 11 pt Bold Underline"/>
    <w:link w:val="StyleCardText11ptBoldUnderlineChar"/>
    <w:rsid w:val="00FA364E"/>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FA364E"/>
    <w:rPr>
      <w:rFonts w:eastAsia="Calibri"/>
      <w:b/>
      <w:bCs/>
      <w:szCs w:val="24"/>
      <w:u w:val="single"/>
    </w:rPr>
  </w:style>
  <w:style w:type="paragraph" w:customStyle="1" w:styleId="StyleStyle49ptBold6">
    <w:name w:val="Style Style4 + 9 pt Bold6"/>
    <w:basedOn w:val="Style4"/>
    <w:link w:val="StyleStyle49ptBold6Char"/>
    <w:rsid w:val="00FA364E"/>
    <w:pPr>
      <w:numPr>
        <w:numId w:val="0"/>
      </w:numPr>
    </w:pPr>
    <w:rPr>
      <w:b/>
      <w:bCs/>
    </w:rPr>
  </w:style>
  <w:style w:type="character" w:customStyle="1" w:styleId="StyleStyle49ptBold6Char">
    <w:name w:val="Style Style4 + 9 pt Bold6 Char"/>
    <w:link w:val="StyleStyle49ptBold6"/>
    <w:rsid w:val="00FA364E"/>
    <w:rPr>
      <w:rFonts w:ascii="Arial Narrow" w:hAnsi="Arial Narrow"/>
      <w:b/>
      <w:bCs/>
      <w:szCs w:val="24"/>
      <w:u w:val="single"/>
    </w:rPr>
  </w:style>
  <w:style w:type="paragraph" w:customStyle="1" w:styleId="StyleUnderlined11pt">
    <w:name w:val="Style Underlined + 11 pt"/>
    <w:link w:val="StyleUnderlined11ptChar"/>
    <w:qFormat/>
    <w:rsid w:val="00FA364E"/>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FA364E"/>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FA364E"/>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FA364E"/>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FA364E"/>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FA364E"/>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FA364E"/>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FA364E"/>
    <w:rPr>
      <w:rFonts w:ascii="Times New Roman" w:eastAsia="Calibri" w:hAnsi="Times New Roman" w:cs="Times New Roman"/>
      <w:sz w:val="16"/>
    </w:rPr>
  </w:style>
  <w:style w:type="paragraph" w:customStyle="1" w:styleId="Underlinestyle1">
    <w:name w:val="Underline style"/>
    <w:basedOn w:val="Normal"/>
    <w:qFormat/>
    <w:rsid w:val="00FA364E"/>
    <w:pPr>
      <w:spacing w:after="0" w:line="240" w:lineRule="auto"/>
    </w:pPr>
    <w:rPr>
      <w:rFonts w:eastAsia="Calibri"/>
      <w:u w:val="single"/>
    </w:rPr>
  </w:style>
  <w:style w:type="character" w:customStyle="1" w:styleId="Style11ptUnderline3">
    <w:name w:val="Style 11 pt Underline3"/>
    <w:rsid w:val="00FA364E"/>
    <w:rPr>
      <w:sz w:val="20"/>
      <w:u w:val="single"/>
    </w:rPr>
  </w:style>
  <w:style w:type="character" w:customStyle="1" w:styleId="StyleUnderlineCharChar9pt3">
    <w:name w:val="Style Underline Char Char + 9 pt3"/>
    <w:basedOn w:val="DefaultParagraphFont"/>
    <w:rsid w:val="00FA364E"/>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FA364E"/>
    <w:rPr>
      <w:sz w:val="20"/>
      <w:u w:val="single"/>
    </w:rPr>
  </w:style>
  <w:style w:type="character" w:customStyle="1" w:styleId="Style9ptUnderline11">
    <w:name w:val="Style 9 pt Underline11"/>
    <w:rsid w:val="00FA364E"/>
    <w:rPr>
      <w:sz w:val="20"/>
      <w:u w:val="single"/>
    </w:rPr>
  </w:style>
  <w:style w:type="character" w:customStyle="1" w:styleId="Style9ptBoldUnderline5">
    <w:name w:val="Style 9 pt Bold Underline5"/>
    <w:rsid w:val="00FA364E"/>
    <w:rPr>
      <w:b/>
      <w:bCs/>
      <w:sz w:val="20"/>
      <w:u w:val="single"/>
    </w:rPr>
  </w:style>
  <w:style w:type="character" w:customStyle="1" w:styleId="UnderlineChar2CharChar">
    <w:name w:val="Underline Char2 Char Char"/>
    <w:rsid w:val="00FA364E"/>
    <w:rPr>
      <w:szCs w:val="24"/>
      <w:u w:val="single"/>
      <w:lang w:val="en-US" w:eastAsia="en-US" w:bidi="ar-SA"/>
    </w:rPr>
  </w:style>
  <w:style w:type="character" w:customStyle="1" w:styleId="BoldandUnderlineChar2CharCharChar">
    <w:name w:val="Bold and Underline Char2 Char Char Char"/>
    <w:link w:val="BoldandUnderlineChar2CharChar"/>
    <w:rsid w:val="00FA364E"/>
    <w:rPr>
      <w:b/>
      <w:u w:val="single"/>
    </w:rPr>
  </w:style>
  <w:style w:type="paragraph" w:customStyle="1" w:styleId="textboldChar">
    <w:name w:val="text bold Char"/>
    <w:basedOn w:val="Normal"/>
    <w:link w:val="textboldCharChar"/>
    <w:rsid w:val="00FA364E"/>
    <w:pPr>
      <w:spacing w:after="0" w:line="240" w:lineRule="auto"/>
      <w:ind w:left="720"/>
    </w:pPr>
    <w:rPr>
      <w:rFonts w:eastAsia="Calibri"/>
      <w:b/>
      <w:sz w:val="24"/>
      <w:u w:val="thick"/>
    </w:rPr>
  </w:style>
  <w:style w:type="character" w:customStyle="1" w:styleId="textboldCharChar">
    <w:name w:val="text bold Char Char"/>
    <w:link w:val="textboldChar"/>
    <w:rsid w:val="00FA364E"/>
    <w:rPr>
      <w:rFonts w:ascii="Calibri" w:eastAsia="Calibri" w:hAnsi="Calibri"/>
      <w:b/>
      <w:sz w:val="24"/>
      <w:u w:val="thick"/>
    </w:rPr>
  </w:style>
  <w:style w:type="character" w:customStyle="1" w:styleId="snapnoshots">
    <w:name w:val="snap_noshots"/>
    <w:basedOn w:val="DefaultParagraphFont"/>
    <w:rsid w:val="00FA364E"/>
  </w:style>
  <w:style w:type="character" w:customStyle="1" w:styleId="cnbcsbhdcomp">
    <w:name w:val="cnbc_sbhd_comp"/>
    <w:rsid w:val="00FA364E"/>
  </w:style>
  <w:style w:type="character" w:customStyle="1" w:styleId="blox-headline">
    <w:name w:val="blox-headline"/>
    <w:rsid w:val="00FA364E"/>
  </w:style>
  <w:style w:type="character" w:customStyle="1" w:styleId="Heading2CharCharCharCharCharChar1CharChar">
    <w:name w:val="Heading 2 Char Char Char Char Char Char1 Char Char"/>
    <w:basedOn w:val="DefaultParagraphFont"/>
    <w:uiPriority w:val="99"/>
    <w:rsid w:val="00FA364E"/>
    <w:rPr>
      <w:rFonts w:cs="Arial"/>
      <w:b/>
      <w:bCs/>
      <w:iCs/>
      <w:sz w:val="28"/>
      <w:lang w:val="en-US" w:eastAsia="en-US"/>
    </w:rPr>
  </w:style>
  <w:style w:type="character" w:customStyle="1" w:styleId="postsubtitle">
    <w:name w:val="post_subtitle"/>
    <w:basedOn w:val="DefaultParagraphFont"/>
    <w:rsid w:val="00FA364E"/>
  </w:style>
  <w:style w:type="character" w:customStyle="1" w:styleId="NoterefInText">
    <w:name w:val="_NoterefInText"/>
    <w:uiPriority w:val="99"/>
    <w:rsid w:val="00FA364E"/>
    <w:rPr>
      <w:rFonts w:cs="New Baskerville"/>
      <w:color w:val="000000"/>
    </w:rPr>
  </w:style>
  <w:style w:type="character" w:customStyle="1" w:styleId="postauthor">
    <w:name w:val="postauthor"/>
    <w:basedOn w:val="DefaultParagraphFont"/>
    <w:rsid w:val="00FA364E"/>
  </w:style>
  <w:style w:type="paragraph" w:customStyle="1" w:styleId="notes-source-hasnotes">
    <w:name w:val="notes-source-hasnotes"/>
    <w:basedOn w:val="Normal"/>
    <w:qFormat/>
    <w:rsid w:val="00FA364E"/>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FA364E"/>
  </w:style>
  <w:style w:type="character" w:customStyle="1" w:styleId="thirdparty-logo">
    <w:name w:val="thirdparty-logo"/>
    <w:basedOn w:val="DefaultParagraphFont"/>
    <w:rsid w:val="00FA364E"/>
  </w:style>
  <w:style w:type="paragraph" w:customStyle="1" w:styleId="articlemeta">
    <w:name w:val="articlemeta"/>
    <w:basedOn w:val="Normal"/>
    <w:qFormat/>
    <w:rsid w:val="00FA364E"/>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FA364E"/>
  </w:style>
  <w:style w:type="character" w:customStyle="1" w:styleId="print-footnote">
    <w:name w:val="print-footnote"/>
    <w:basedOn w:val="DefaultParagraphFont"/>
    <w:rsid w:val="00FA364E"/>
  </w:style>
  <w:style w:type="character" w:customStyle="1" w:styleId="datestring">
    <w:name w:val="datestring"/>
    <w:basedOn w:val="DefaultParagraphFont"/>
    <w:rsid w:val="00FA364E"/>
  </w:style>
  <w:style w:type="paragraph" w:customStyle="1" w:styleId="left">
    <w:name w:val="left"/>
    <w:basedOn w:val="Normal"/>
    <w:qFormat/>
    <w:rsid w:val="00FA364E"/>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FA364E"/>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FA364E"/>
  </w:style>
  <w:style w:type="paragraph" w:customStyle="1" w:styleId="creditpostedmodified">
    <w:name w:val="credit_posted_modified"/>
    <w:basedOn w:val="Normal"/>
    <w:qFormat/>
    <w:rsid w:val="00FA364E"/>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FA364E"/>
  </w:style>
  <w:style w:type="character" w:customStyle="1" w:styleId="grd">
    <w:name w:val="grd"/>
    <w:basedOn w:val="DefaultParagraphFont"/>
    <w:rsid w:val="00FA364E"/>
  </w:style>
  <w:style w:type="paragraph" w:customStyle="1" w:styleId="hs-text-container">
    <w:name w:val="hs-text-container"/>
    <w:basedOn w:val="Normal"/>
    <w:qFormat/>
    <w:rsid w:val="00FA364E"/>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FA364E"/>
  </w:style>
  <w:style w:type="character" w:customStyle="1" w:styleId="article-author-name">
    <w:name w:val="article-author-name"/>
    <w:basedOn w:val="DefaultParagraphFont"/>
    <w:rsid w:val="00FA364E"/>
  </w:style>
  <w:style w:type="character" w:customStyle="1" w:styleId="bioexcerpt">
    <w:name w:val="bio_excerpt"/>
    <w:basedOn w:val="DefaultParagraphFont"/>
    <w:rsid w:val="00FA364E"/>
  </w:style>
  <w:style w:type="character" w:customStyle="1" w:styleId="commentcount">
    <w:name w:val="comment_count"/>
    <w:basedOn w:val="DefaultParagraphFont"/>
    <w:rsid w:val="00FA364E"/>
  </w:style>
  <w:style w:type="character" w:customStyle="1" w:styleId="searchtermshighlighted">
    <w:name w:val="searchtermshighlighted"/>
    <w:basedOn w:val="DefaultParagraphFont"/>
    <w:rsid w:val="00FA364E"/>
  </w:style>
  <w:style w:type="character" w:customStyle="1" w:styleId="contributornametrigger">
    <w:name w:val="contributornametrigger"/>
    <w:basedOn w:val="DefaultParagraphFont"/>
    <w:rsid w:val="00FA364E"/>
  </w:style>
  <w:style w:type="character" w:customStyle="1" w:styleId="bylinepipe">
    <w:name w:val="bylinepipe"/>
    <w:basedOn w:val="DefaultParagraphFont"/>
    <w:rsid w:val="00FA364E"/>
  </w:style>
  <w:style w:type="character" w:customStyle="1" w:styleId="lucenesearchresulturlb">
    <w:name w:val="lucene_search_result_url_b"/>
    <w:basedOn w:val="DefaultParagraphFont"/>
    <w:rsid w:val="00FA364E"/>
  </w:style>
  <w:style w:type="character" w:customStyle="1" w:styleId="faculty-title">
    <w:name w:val="faculty-title"/>
    <w:basedOn w:val="DefaultParagraphFont"/>
    <w:rsid w:val="00FA364E"/>
  </w:style>
  <w:style w:type="character" w:customStyle="1" w:styleId="issue">
    <w:name w:val="issue"/>
    <w:basedOn w:val="DefaultParagraphFont"/>
    <w:rsid w:val="00FA364E"/>
  </w:style>
  <w:style w:type="character" w:customStyle="1" w:styleId="pages">
    <w:name w:val="pages"/>
    <w:basedOn w:val="DefaultParagraphFont"/>
    <w:rsid w:val="00FA364E"/>
  </w:style>
  <w:style w:type="character" w:customStyle="1" w:styleId="person">
    <w:name w:val="person"/>
    <w:basedOn w:val="DefaultParagraphFont"/>
    <w:rsid w:val="00FA364E"/>
  </w:style>
  <w:style w:type="character" w:customStyle="1" w:styleId="corresponding">
    <w:name w:val="corresponding"/>
    <w:basedOn w:val="DefaultParagraphFont"/>
    <w:rsid w:val="00FA364E"/>
  </w:style>
  <w:style w:type="paragraph" w:customStyle="1" w:styleId="entry-meta">
    <w:name w:val="entry-meta"/>
    <w:basedOn w:val="Normal"/>
    <w:qFormat/>
    <w:rsid w:val="00FA364E"/>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FA364E"/>
  </w:style>
  <w:style w:type="character" w:customStyle="1" w:styleId="post-category">
    <w:name w:val="post-category"/>
    <w:basedOn w:val="DefaultParagraphFont"/>
    <w:rsid w:val="00FA364E"/>
  </w:style>
  <w:style w:type="paragraph" w:customStyle="1" w:styleId="articledetails">
    <w:name w:val="articledetails"/>
    <w:basedOn w:val="Normal"/>
    <w:qFormat/>
    <w:rsid w:val="00FA364E"/>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FA364E"/>
  </w:style>
  <w:style w:type="paragraph" w:customStyle="1" w:styleId="aff">
    <w:name w:val="aff"/>
    <w:basedOn w:val="Normal"/>
    <w:qFormat/>
    <w:rsid w:val="00FA364E"/>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FA364E"/>
  </w:style>
  <w:style w:type="character" w:customStyle="1" w:styleId="entry-author-name">
    <w:name w:val="entry-author-name"/>
    <w:basedOn w:val="DefaultParagraphFont"/>
    <w:rsid w:val="00FA364E"/>
  </w:style>
  <w:style w:type="character" w:customStyle="1" w:styleId="contrib-degrees">
    <w:name w:val="contrib-degrees"/>
    <w:basedOn w:val="DefaultParagraphFont"/>
    <w:rsid w:val="00FA364E"/>
  </w:style>
  <w:style w:type="character" w:customStyle="1" w:styleId="contrib-on-behalf-of">
    <w:name w:val="contrib-on-behalf-of"/>
    <w:basedOn w:val="DefaultParagraphFont"/>
    <w:rsid w:val="00FA364E"/>
  </w:style>
  <w:style w:type="character" w:customStyle="1" w:styleId="pubtime">
    <w:name w:val="pubtime"/>
    <w:basedOn w:val="DefaultParagraphFont"/>
    <w:rsid w:val="00FA364E"/>
  </w:style>
  <w:style w:type="character" w:customStyle="1" w:styleId="fbcommentscount">
    <w:name w:val="fb_comments_count"/>
    <w:basedOn w:val="DefaultParagraphFont"/>
    <w:rsid w:val="00FA364E"/>
  </w:style>
  <w:style w:type="character" w:customStyle="1" w:styleId="stsharethiscustom">
    <w:name w:val="st_sharethis_custom"/>
    <w:basedOn w:val="DefaultParagraphFont"/>
    <w:rsid w:val="00FA364E"/>
  </w:style>
  <w:style w:type="paragraph" w:customStyle="1" w:styleId="permalinkable">
    <w:name w:val="permalinkable"/>
    <w:basedOn w:val="Normal"/>
    <w:qFormat/>
    <w:rsid w:val="00FA364E"/>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FA364E"/>
  </w:style>
  <w:style w:type="character" w:customStyle="1" w:styleId="articleauthor0">
    <w:name w:val="article_author"/>
    <w:basedOn w:val="DefaultParagraphFont"/>
    <w:rsid w:val="00FA364E"/>
  </w:style>
  <w:style w:type="character" w:customStyle="1" w:styleId="articleissue">
    <w:name w:val="article_issue"/>
    <w:basedOn w:val="DefaultParagraphFont"/>
    <w:rsid w:val="00FA364E"/>
  </w:style>
  <w:style w:type="character" w:customStyle="1" w:styleId="a-size-large">
    <w:name w:val="a-size-large"/>
    <w:basedOn w:val="DefaultParagraphFont"/>
    <w:rsid w:val="00FA364E"/>
  </w:style>
  <w:style w:type="character" w:customStyle="1" w:styleId="a-size-medium">
    <w:name w:val="a-size-medium"/>
    <w:basedOn w:val="DefaultParagraphFont"/>
    <w:rsid w:val="00FA364E"/>
  </w:style>
  <w:style w:type="character" w:customStyle="1" w:styleId="contribution">
    <w:name w:val="contribution"/>
    <w:basedOn w:val="DefaultParagraphFont"/>
    <w:rsid w:val="00FA364E"/>
  </w:style>
  <w:style w:type="character" w:customStyle="1" w:styleId="a-color-secondary">
    <w:name w:val="a-color-secondary"/>
    <w:basedOn w:val="DefaultParagraphFont"/>
    <w:rsid w:val="00FA364E"/>
  </w:style>
  <w:style w:type="paragraph" w:customStyle="1" w:styleId="sbyline">
    <w:name w:val="sbyline"/>
    <w:basedOn w:val="Normal"/>
    <w:qFormat/>
    <w:rsid w:val="00FA364E"/>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FA364E"/>
  </w:style>
  <w:style w:type="character" w:customStyle="1" w:styleId="ui-staffline">
    <w:name w:val="ui-staffline"/>
    <w:basedOn w:val="DefaultParagraphFont"/>
    <w:rsid w:val="00FA364E"/>
  </w:style>
  <w:style w:type="paragraph" w:customStyle="1" w:styleId="promotion-tag-p">
    <w:name w:val="promotion-tag-p"/>
    <w:basedOn w:val="Normal"/>
    <w:qFormat/>
    <w:rsid w:val="00FA364E"/>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FA364E"/>
  </w:style>
  <w:style w:type="character" w:customStyle="1" w:styleId="specialissuelabel">
    <w:name w:val="specialissuelabel"/>
    <w:basedOn w:val="DefaultParagraphFont"/>
    <w:rsid w:val="00FA364E"/>
  </w:style>
  <w:style w:type="character" w:customStyle="1" w:styleId="wp-smiley">
    <w:name w:val="wp-smiley"/>
    <w:basedOn w:val="DefaultParagraphFont"/>
    <w:rsid w:val="00FA364E"/>
  </w:style>
  <w:style w:type="character" w:customStyle="1" w:styleId="artjournal">
    <w:name w:val="art_journal"/>
    <w:basedOn w:val="DefaultParagraphFont"/>
    <w:rsid w:val="00FA364E"/>
  </w:style>
  <w:style w:type="character" w:customStyle="1" w:styleId="artdatevolumeissuepart">
    <w:name w:val="art_datevolumeissuepart"/>
    <w:basedOn w:val="DefaultParagraphFont"/>
    <w:rsid w:val="00FA364E"/>
  </w:style>
  <w:style w:type="character" w:customStyle="1" w:styleId="artpages">
    <w:name w:val="art_pages"/>
    <w:basedOn w:val="DefaultParagraphFont"/>
    <w:rsid w:val="00FA364E"/>
  </w:style>
  <w:style w:type="paragraph" w:customStyle="1" w:styleId="lede">
    <w:name w:val="lede"/>
    <w:basedOn w:val="Normal"/>
    <w:qFormat/>
    <w:rsid w:val="00FA364E"/>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FA364E"/>
  </w:style>
  <w:style w:type="character" w:customStyle="1" w:styleId="degree">
    <w:name w:val="degree"/>
    <w:basedOn w:val="DefaultParagraphFont"/>
    <w:rsid w:val="00FA364E"/>
  </w:style>
  <w:style w:type="character" w:customStyle="1" w:styleId="major">
    <w:name w:val="major"/>
    <w:basedOn w:val="DefaultParagraphFont"/>
    <w:rsid w:val="00FA364E"/>
  </w:style>
  <w:style w:type="character" w:customStyle="1" w:styleId="views">
    <w:name w:val="views"/>
    <w:basedOn w:val="DefaultParagraphFont"/>
    <w:rsid w:val="00FA364E"/>
  </w:style>
  <w:style w:type="character" w:customStyle="1" w:styleId="stmainservices">
    <w:name w:val="stmainservices"/>
    <w:basedOn w:val="DefaultParagraphFont"/>
    <w:rsid w:val="00FA364E"/>
  </w:style>
  <w:style w:type="character" w:customStyle="1" w:styleId="stbubblehcount">
    <w:name w:val="stbubble_hcount"/>
    <w:basedOn w:val="DefaultParagraphFont"/>
    <w:rsid w:val="00FA364E"/>
  </w:style>
  <w:style w:type="paragraph" w:customStyle="1" w:styleId="Document">
    <w:name w:val="_Document"/>
    <w:basedOn w:val="Default"/>
    <w:next w:val="Default"/>
    <w:uiPriority w:val="99"/>
    <w:qFormat/>
    <w:rsid w:val="00FA364E"/>
    <w:rPr>
      <w:rFonts w:ascii="New Baskerville" w:eastAsiaTheme="minorEastAsia" w:hAnsi="New Baskerville"/>
      <w:color w:val="auto"/>
    </w:rPr>
  </w:style>
  <w:style w:type="paragraph" w:customStyle="1" w:styleId="SubHead1">
    <w:name w:val="_SubHead1"/>
    <w:basedOn w:val="Default"/>
    <w:next w:val="Default"/>
    <w:uiPriority w:val="99"/>
    <w:qFormat/>
    <w:rsid w:val="00FA364E"/>
    <w:rPr>
      <w:rFonts w:ascii="New Baskerville" w:eastAsiaTheme="minorEastAsia" w:hAnsi="New Baskerville"/>
      <w:color w:val="auto"/>
    </w:rPr>
  </w:style>
  <w:style w:type="paragraph" w:customStyle="1" w:styleId="SubHead2">
    <w:name w:val="_SubHead2"/>
    <w:basedOn w:val="Default"/>
    <w:next w:val="Default"/>
    <w:uiPriority w:val="99"/>
    <w:qFormat/>
    <w:rsid w:val="00FA364E"/>
    <w:rPr>
      <w:rFonts w:ascii="New Baskerville" w:eastAsiaTheme="minorEastAsia" w:hAnsi="New Baskerville"/>
      <w:color w:val="auto"/>
    </w:rPr>
  </w:style>
  <w:style w:type="paragraph" w:customStyle="1" w:styleId="collapsed-hide">
    <w:name w:val="collapsed-hide"/>
    <w:basedOn w:val="Normal"/>
    <w:qFormat/>
    <w:rsid w:val="00FA364E"/>
    <w:pPr>
      <w:spacing w:before="100" w:beforeAutospacing="1" w:after="100" w:afterAutospacing="1" w:line="240" w:lineRule="auto"/>
    </w:pPr>
    <w:rPr>
      <w:rFonts w:ascii="Times" w:hAnsi="Times"/>
      <w:sz w:val="20"/>
      <w:szCs w:val="20"/>
    </w:rPr>
  </w:style>
  <w:style w:type="paragraph" w:customStyle="1" w:styleId="odd">
    <w:name w:val="odd"/>
    <w:basedOn w:val="Normal"/>
    <w:qFormat/>
    <w:rsid w:val="00FA364E"/>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FA364E"/>
  </w:style>
  <w:style w:type="character" w:customStyle="1" w:styleId="tolocaltime">
    <w:name w:val="tolocaltime"/>
    <w:basedOn w:val="DefaultParagraphFont"/>
    <w:rsid w:val="00FA364E"/>
  </w:style>
  <w:style w:type="character" w:customStyle="1" w:styleId="pb-byline">
    <w:name w:val="pb-byline"/>
    <w:basedOn w:val="DefaultParagraphFont"/>
    <w:rsid w:val="00FA364E"/>
  </w:style>
  <w:style w:type="character" w:customStyle="1" w:styleId="pb-timestamp">
    <w:name w:val="pb-timestamp"/>
    <w:basedOn w:val="DefaultParagraphFont"/>
    <w:rsid w:val="00FA364E"/>
  </w:style>
  <w:style w:type="character" w:customStyle="1" w:styleId="posted-on">
    <w:name w:val="posted-on"/>
    <w:basedOn w:val="DefaultParagraphFont"/>
    <w:rsid w:val="00FA364E"/>
  </w:style>
  <w:style w:type="character" w:customStyle="1" w:styleId="even">
    <w:name w:val="even"/>
    <w:basedOn w:val="DefaultParagraphFont"/>
    <w:rsid w:val="00FA364E"/>
  </w:style>
  <w:style w:type="character" w:customStyle="1" w:styleId="foreground">
    <w:name w:val="foreground"/>
    <w:basedOn w:val="DefaultParagraphFont"/>
    <w:rsid w:val="00FA364E"/>
  </w:style>
  <w:style w:type="paragraph" w:customStyle="1" w:styleId="volissue">
    <w:name w:val="volissue"/>
    <w:basedOn w:val="Normal"/>
    <w:qFormat/>
    <w:rsid w:val="00FA364E"/>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FA364E"/>
  </w:style>
  <w:style w:type="character" w:customStyle="1" w:styleId="articledate">
    <w:name w:val="articledate"/>
    <w:basedOn w:val="DefaultParagraphFont"/>
    <w:rsid w:val="00FA364E"/>
  </w:style>
  <w:style w:type="character" w:customStyle="1" w:styleId="post-byline">
    <w:name w:val="post-byline"/>
    <w:basedOn w:val="DefaultParagraphFont"/>
    <w:rsid w:val="00FA364E"/>
  </w:style>
  <w:style w:type="character" w:customStyle="1" w:styleId="upper">
    <w:name w:val="upper"/>
    <w:basedOn w:val="DefaultParagraphFont"/>
    <w:rsid w:val="00FA364E"/>
  </w:style>
  <w:style w:type="character" w:customStyle="1" w:styleId="metadate">
    <w:name w:val="meta_date"/>
    <w:basedOn w:val="DefaultParagraphFont"/>
    <w:rsid w:val="00FA364E"/>
  </w:style>
  <w:style w:type="character" w:customStyle="1" w:styleId="fa">
    <w:name w:val="fa"/>
    <w:basedOn w:val="DefaultParagraphFont"/>
    <w:rsid w:val="00FA364E"/>
  </w:style>
  <w:style w:type="character" w:customStyle="1" w:styleId="longname">
    <w:name w:val="longname"/>
    <w:basedOn w:val="DefaultParagraphFont"/>
    <w:rsid w:val="00FA364E"/>
  </w:style>
  <w:style w:type="character" w:customStyle="1" w:styleId="echocontainer">
    <w:name w:val="echo_container"/>
    <w:basedOn w:val="DefaultParagraphFont"/>
    <w:rsid w:val="00FA364E"/>
  </w:style>
  <w:style w:type="character" w:customStyle="1" w:styleId="comment-display">
    <w:name w:val="comment-display"/>
    <w:basedOn w:val="DefaultParagraphFont"/>
    <w:rsid w:val="00FA364E"/>
  </w:style>
  <w:style w:type="paragraph" w:customStyle="1" w:styleId="comment-count-label">
    <w:name w:val="comment-count-label"/>
    <w:basedOn w:val="Normal"/>
    <w:rsid w:val="00FA364E"/>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FA364E"/>
  </w:style>
  <w:style w:type="character" w:customStyle="1" w:styleId="discussion-policy">
    <w:name w:val="discussion-policy"/>
    <w:basedOn w:val="DefaultParagraphFont"/>
    <w:rsid w:val="00FA364E"/>
  </w:style>
  <w:style w:type="character" w:customStyle="1" w:styleId="echo-apps-conversations-streamcaption">
    <w:name w:val="echo-apps-conversations-streamcaption"/>
    <w:basedOn w:val="DefaultParagraphFont"/>
    <w:rsid w:val="00FA364E"/>
  </w:style>
  <w:style w:type="character" w:customStyle="1" w:styleId="echo-streamserver-controls-stream-item-text">
    <w:name w:val="echo-streamserver-controls-stream-item-text"/>
    <w:basedOn w:val="DefaultParagraphFont"/>
    <w:rsid w:val="00FA364E"/>
  </w:style>
  <w:style w:type="character" w:customStyle="1" w:styleId="echo-streamserver-controls-facepile-more">
    <w:name w:val="echo-streamserver-controls-facepile-more"/>
    <w:basedOn w:val="DefaultParagraphFont"/>
    <w:rsid w:val="00FA364E"/>
  </w:style>
  <w:style w:type="character" w:customStyle="1" w:styleId="echo-primaryfont">
    <w:name w:val="echo-primaryfont"/>
    <w:basedOn w:val="DefaultParagraphFont"/>
    <w:rsid w:val="00FA364E"/>
  </w:style>
  <w:style w:type="character" w:customStyle="1" w:styleId="section">
    <w:name w:val="section"/>
    <w:basedOn w:val="DefaultParagraphFont"/>
    <w:rsid w:val="00FA364E"/>
  </w:style>
  <w:style w:type="character" w:customStyle="1" w:styleId="wpsr-txt-headline">
    <w:name w:val="wpsr-txt-headline"/>
    <w:basedOn w:val="DefaultParagraphFont"/>
    <w:rsid w:val="00FA364E"/>
  </w:style>
  <w:style w:type="character" w:customStyle="1" w:styleId="asset-metabar-author">
    <w:name w:val="asset-metabar-author"/>
    <w:basedOn w:val="DefaultParagraphFont"/>
    <w:rsid w:val="00FA364E"/>
  </w:style>
  <w:style w:type="character" w:customStyle="1" w:styleId="asset-metabar-time">
    <w:name w:val="asset-metabar-time"/>
    <w:basedOn w:val="DefaultParagraphFont"/>
    <w:rsid w:val="00FA364E"/>
  </w:style>
  <w:style w:type="character" w:customStyle="1" w:styleId="eza-dateline">
    <w:name w:val="eza-dateline"/>
    <w:basedOn w:val="DefaultParagraphFont"/>
    <w:rsid w:val="00FA364E"/>
  </w:style>
  <w:style w:type="character" w:customStyle="1" w:styleId="eza-authors">
    <w:name w:val="eza-authors"/>
    <w:basedOn w:val="DefaultParagraphFont"/>
    <w:rsid w:val="00FA364E"/>
  </w:style>
  <w:style w:type="character" w:customStyle="1" w:styleId="csmstaff">
    <w:name w:val="csm_staff"/>
    <w:basedOn w:val="DefaultParagraphFont"/>
    <w:rsid w:val="00FA364E"/>
  </w:style>
  <w:style w:type="paragraph" w:customStyle="1" w:styleId="mol-para-with-font">
    <w:name w:val="mol-para-with-font"/>
    <w:basedOn w:val="Normal"/>
    <w:rsid w:val="00FA364E"/>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FA364E"/>
  </w:style>
  <w:style w:type="character" w:customStyle="1" w:styleId="byline-text">
    <w:name w:val="byline-text"/>
    <w:basedOn w:val="DefaultParagraphFont"/>
    <w:rsid w:val="00FA364E"/>
  </w:style>
  <w:style w:type="character" w:customStyle="1" w:styleId="itemauthor">
    <w:name w:val="itemauthor"/>
    <w:basedOn w:val="DefaultParagraphFont"/>
    <w:rsid w:val="00FA364E"/>
  </w:style>
  <w:style w:type="character" w:customStyle="1" w:styleId="itemdatecreated">
    <w:name w:val="itemdatecreated"/>
    <w:basedOn w:val="DefaultParagraphFont"/>
    <w:rsid w:val="00FA364E"/>
  </w:style>
  <w:style w:type="character" w:customStyle="1" w:styleId="slug-metadata-note">
    <w:name w:val="slug-metadata-note"/>
    <w:basedOn w:val="DefaultParagraphFont"/>
    <w:rsid w:val="00FA364E"/>
  </w:style>
  <w:style w:type="character" w:customStyle="1" w:styleId="drop-capped">
    <w:name w:val="drop-capped"/>
    <w:basedOn w:val="DefaultParagraphFont"/>
    <w:rsid w:val="00FA364E"/>
  </w:style>
  <w:style w:type="paragraph" w:customStyle="1" w:styleId="articleopinion-standfirst">
    <w:name w:val="articleopinion-standfirst"/>
    <w:basedOn w:val="Normal"/>
    <w:rsid w:val="00FA364E"/>
    <w:pPr>
      <w:spacing w:before="100" w:beforeAutospacing="1" w:after="100" w:afterAutospacing="1" w:line="240" w:lineRule="auto"/>
    </w:pPr>
    <w:rPr>
      <w:rFonts w:ascii="Times" w:hAnsi="Times"/>
      <w:sz w:val="20"/>
      <w:szCs w:val="20"/>
    </w:rPr>
  </w:style>
  <w:style w:type="paragraph" w:customStyle="1" w:styleId="snippet">
    <w:name w:val="snippet"/>
    <w:basedOn w:val="Normal"/>
    <w:rsid w:val="00FA364E"/>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FA364E"/>
  </w:style>
  <w:style w:type="character" w:customStyle="1" w:styleId="view-count">
    <w:name w:val="view-count"/>
    <w:basedOn w:val="DefaultParagraphFont"/>
    <w:rsid w:val="00FA364E"/>
  </w:style>
  <w:style w:type="character" w:customStyle="1" w:styleId="rupee">
    <w:name w:val="rupee"/>
    <w:basedOn w:val="DefaultParagraphFont"/>
    <w:rsid w:val="00FA364E"/>
  </w:style>
  <w:style w:type="character" w:customStyle="1" w:styleId="grey1">
    <w:name w:val="grey1"/>
    <w:basedOn w:val="DefaultParagraphFont"/>
    <w:rsid w:val="00FA364E"/>
  </w:style>
  <w:style w:type="paragraph" w:customStyle="1" w:styleId="Pa13">
    <w:name w:val="Pa13"/>
    <w:basedOn w:val="Default"/>
    <w:next w:val="Default"/>
    <w:uiPriority w:val="99"/>
    <w:rsid w:val="00FA364E"/>
    <w:pPr>
      <w:spacing w:line="201" w:lineRule="atLeast"/>
    </w:pPr>
    <w:rPr>
      <w:rFonts w:eastAsiaTheme="minorEastAsia"/>
      <w:color w:val="auto"/>
    </w:rPr>
  </w:style>
  <w:style w:type="paragraph" w:customStyle="1" w:styleId="Pa14">
    <w:name w:val="Pa14"/>
    <w:basedOn w:val="Default"/>
    <w:next w:val="Default"/>
    <w:uiPriority w:val="99"/>
    <w:qFormat/>
    <w:rsid w:val="00FA364E"/>
    <w:pPr>
      <w:spacing w:line="241" w:lineRule="atLeast"/>
    </w:pPr>
    <w:rPr>
      <w:rFonts w:eastAsiaTheme="minorEastAsia"/>
      <w:color w:val="auto"/>
    </w:rPr>
  </w:style>
  <w:style w:type="paragraph" w:customStyle="1" w:styleId="Pa9">
    <w:name w:val="Pa9"/>
    <w:basedOn w:val="Default"/>
    <w:next w:val="Default"/>
    <w:uiPriority w:val="99"/>
    <w:rsid w:val="00FA364E"/>
    <w:pPr>
      <w:spacing w:line="241" w:lineRule="atLeast"/>
    </w:pPr>
    <w:rPr>
      <w:rFonts w:ascii="Gill Sans" w:eastAsiaTheme="minorEastAsia" w:hAnsi="Gill Sans"/>
      <w:color w:val="auto"/>
    </w:rPr>
  </w:style>
  <w:style w:type="character" w:customStyle="1" w:styleId="bureau">
    <w:name w:val="bureau"/>
    <w:basedOn w:val="DefaultParagraphFont"/>
    <w:rsid w:val="00FA364E"/>
  </w:style>
  <w:style w:type="character" w:customStyle="1" w:styleId="reporttitle">
    <w:name w:val="report_title"/>
    <w:basedOn w:val="DefaultParagraphFont"/>
    <w:rsid w:val="00FA364E"/>
  </w:style>
  <w:style w:type="character" w:customStyle="1" w:styleId="documenttype-longreleases">
    <w:name w:val="document_type_-_long_releases"/>
    <w:basedOn w:val="DefaultParagraphFont"/>
    <w:rsid w:val="00FA364E"/>
  </w:style>
  <w:style w:type="character" w:customStyle="1" w:styleId="alt-date">
    <w:name w:val="alt-date"/>
    <w:basedOn w:val="DefaultParagraphFont"/>
    <w:rsid w:val="00FA364E"/>
  </w:style>
  <w:style w:type="character" w:customStyle="1" w:styleId="entry-byline">
    <w:name w:val="entry-byline"/>
    <w:basedOn w:val="DefaultParagraphFont"/>
    <w:rsid w:val="00FA364E"/>
  </w:style>
  <w:style w:type="character" w:customStyle="1" w:styleId="taglinecontrib">
    <w:name w:val="tagline_contrib"/>
    <w:basedOn w:val="DefaultParagraphFont"/>
    <w:rsid w:val="00FA364E"/>
  </w:style>
  <w:style w:type="character" w:customStyle="1" w:styleId="articledate0">
    <w:name w:val="article_date"/>
    <w:basedOn w:val="DefaultParagraphFont"/>
    <w:rsid w:val="00FA364E"/>
  </w:style>
  <w:style w:type="paragraph" w:customStyle="1" w:styleId="hg-daily">
    <w:name w:val="hg-daily"/>
    <w:basedOn w:val="Normal"/>
    <w:rsid w:val="00FA364E"/>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FA364E"/>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FA364E"/>
  </w:style>
  <w:style w:type="character" w:customStyle="1" w:styleId="text-label">
    <w:name w:val="text-label"/>
    <w:basedOn w:val="DefaultParagraphFont"/>
    <w:rsid w:val="00FA364E"/>
  </w:style>
  <w:style w:type="character" w:customStyle="1" w:styleId="metad">
    <w:name w:val="metad"/>
    <w:rsid w:val="00FA364E"/>
  </w:style>
  <w:style w:type="character" w:customStyle="1" w:styleId="justify1">
    <w:name w:val="justify1"/>
    <w:rsid w:val="00FA364E"/>
  </w:style>
  <w:style w:type="paragraph" w:customStyle="1" w:styleId="TOC3Char">
    <w:name w:val="TOC 3 Char"/>
    <w:basedOn w:val="Normal"/>
    <w:next w:val="Normal"/>
    <w:rsid w:val="00FA364E"/>
    <w:pPr>
      <w:spacing w:after="0" w:line="240" w:lineRule="auto"/>
    </w:pPr>
    <w:rPr>
      <w:rFonts w:eastAsia="Times New Roman"/>
      <w:sz w:val="24"/>
      <w:szCs w:val="20"/>
    </w:rPr>
  </w:style>
  <w:style w:type="paragraph" w:customStyle="1" w:styleId="TOC1Char">
    <w:name w:val="TOC 1 Char"/>
    <w:basedOn w:val="Normal"/>
    <w:next w:val="Normal"/>
    <w:rsid w:val="00FA364E"/>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FA364E"/>
    <w:pPr>
      <w:spacing w:after="0" w:line="240" w:lineRule="auto"/>
      <w:jc w:val="both"/>
    </w:pPr>
    <w:rPr>
      <w:rFonts w:eastAsia="Times New Roman"/>
      <w:i/>
      <w:iCs/>
      <w:color w:val="000000"/>
    </w:rPr>
  </w:style>
  <w:style w:type="character" w:customStyle="1" w:styleId="MediumGrid11">
    <w:name w:val="Medium Grid 11"/>
    <w:uiPriority w:val="99"/>
    <w:rsid w:val="00FA364E"/>
    <w:rPr>
      <w:color w:val="808080"/>
    </w:rPr>
  </w:style>
  <w:style w:type="paragraph" w:customStyle="1" w:styleId="PlaceholderText2">
    <w:name w:val="Placeholder Text2"/>
    <w:basedOn w:val="Normal"/>
    <w:uiPriority w:val="99"/>
    <w:rsid w:val="00FA364E"/>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FA364E"/>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FA364E"/>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FA364E"/>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FA364E"/>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FA364E"/>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FA364E"/>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FA364E"/>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FA364E"/>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FA364E"/>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FA364E"/>
  </w:style>
  <w:style w:type="character" w:customStyle="1" w:styleId="s2">
    <w:name w:val="s2"/>
    <w:basedOn w:val="DefaultParagraphFont"/>
    <w:rsid w:val="00FA364E"/>
  </w:style>
  <w:style w:type="character" w:customStyle="1" w:styleId="s1">
    <w:name w:val="s1"/>
    <w:basedOn w:val="DefaultParagraphFont"/>
    <w:rsid w:val="00FA364E"/>
  </w:style>
  <w:style w:type="paragraph" w:customStyle="1" w:styleId="LanguageEditing">
    <w:name w:val="Language Editing"/>
    <w:basedOn w:val="Normal"/>
    <w:link w:val="LanguageEditingChar"/>
    <w:qFormat/>
    <w:rsid w:val="00FA364E"/>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FA364E"/>
    <w:rPr>
      <w:rFonts w:ascii="Calibri" w:eastAsia="Times New Roman" w:hAnsi="Calibri"/>
      <w:strike/>
    </w:rPr>
  </w:style>
  <w:style w:type="character" w:customStyle="1" w:styleId="action-menu-toggled-item">
    <w:name w:val="action-menu-toggled-item"/>
    <w:basedOn w:val="DefaultParagraphFont"/>
    <w:rsid w:val="00FA364E"/>
    <w:rPr>
      <w:rFonts w:ascii="Times New Roman" w:hAnsi="Times New Roman"/>
    </w:rPr>
  </w:style>
  <w:style w:type="character" w:customStyle="1" w:styleId="1Tag">
    <w:name w:val="1) Tag"/>
    <w:rsid w:val="00FA364E"/>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FA364E"/>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FA364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FA364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FA364E"/>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FA364E"/>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FA364E"/>
    <w:rPr>
      <w:rFonts w:ascii="Calibri" w:eastAsia="Times New Roman" w:hAnsi="Calibri"/>
      <w:b/>
      <w:caps/>
      <w:sz w:val="40"/>
      <w:szCs w:val="40"/>
    </w:rPr>
  </w:style>
  <w:style w:type="paragraph" w:customStyle="1" w:styleId="Strikethrough0">
    <w:name w:val="Strikethrough"/>
    <w:basedOn w:val="Normal"/>
    <w:link w:val="StrikethroughChar"/>
    <w:qFormat/>
    <w:rsid w:val="00FA364E"/>
    <w:pPr>
      <w:spacing w:after="0" w:line="240" w:lineRule="auto"/>
    </w:pPr>
    <w:rPr>
      <w:strike/>
    </w:rPr>
  </w:style>
  <w:style w:type="character" w:customStyle="1" w:styleId="StrikethroughChar">
    <w:name w:val="Strikethrough Char"/>
    <w:basedOn w:val="DefaultParagraphFont"/>
    <w:link w:val="Strikethrough0"/>
    <w:rsid w:val="00FA364E"/>
    <w:rPr>
      <w:rFonts w:ascii="Calibri" w:hAnsi="Calibri"/>
      <w:strike/>
    </w:rPr>
  </w:style>
  <w:style w:type="character" w:styleId="SubtleReference">
    <w:name w:val="Subtle Reference"/>
    <w:basedOn w:val="DefaultParagraphFont"/>
    <w:uiPriority w:val="31"/>
    <w:rsid w:val="00FA364E"/>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FA364E"/>
    <w:pPr>
      <w:spacing w:after="0" w:line="240" w:lineRule="auto"/>
    </w:pPr>
    <w:rPr>
      <w:rFonts w:asciiTheme="minorHAnsi" w:hAnsiTheme="minorHAnsi"/>
      <w:bCs/>
    </w:rPr>
  </w:style>
  <w:style w:type="character" w:customStyle="1" w:styleId="BoxBoldUnderline">
    <w:name w:val="Box Bold Underline"/>
    <w:rsid w:val="00FA364E"/>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FA364E"/>
    <w:pPr>
      <w:spacing w:after="0" w:line="240" w:lineRule="auto"/>
    </w:pPr>
    <w:rPr>
      <w:rFonts w:eastAsia="Times New Roman"/>
      <w:sz w:val="24"/>
    </w:rPr>
  </w:style>
  <w:style w:type="character" w:customStyle="1" w:styleId="NormalF6Char">
    <w:name w:val="Normal F6 Char"/>
    <w:link w:val="NormalF6"/>
    <w:rsid w:val="00FA364E"/>
    <w:rPr>
      <w:rFonts w:ascii="Calibri" w:eastAsia="Times New Roman" w:hAnsi="Calibri"/>
      <w:sz w:val="24"/>
    </w:rPr>
  </w:style>
  <w:style w:type="paragraph" w:customStyle="1" w:styleId="TagNew">
    <w:name w:val="Tag New"/>
    <w:qFormat/>
    <w:rsid w:val="00FA364E"/>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FA364E"/>
    <w:rPr>
      <w:b/>
      <w:bCs/>
      <w:sz w:val="20"/>
      <w:u w:val="single"/>
      <w:bdr w:val="single" w:sz="4" w:space="0" w:color="auto"/>
    </w:rPr>
  </w:style>
  <w:style w:type="character" w:customStyle="1" w:styleId="postby">
    <w:name w:val="post_by"/>
    <w:rsid w:val="00FA364E"/>
  </w:style>
  <w:style w:type="character" w:customStyle="1" w:styleId="postdate">
    <w:name w:val="post_date"/>
    <w:rsid w:val="00FA364E"/>
  </w:style>
  <w:style w:type="character" w:customStyle="1" w:styleId="moretop">
    <w:name w:val="more_top"/>
    <w:rsid w:val="00FA364E"/>
  </w:style>
  <w:style w:type="paragraph" w:customStyle="1" w:styleId="TagNew0">
    <w:name w:val="Tag_New"/>
    <w:qFormat/>
    <w:rsid w:val="00FA364E"/>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FA364E"/>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FA364E"/>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FA364E"/>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FA364E"/>
    <w:rPr>
      <w:rFonts w:ascii="Times New Roman" w:hAnsi="Times New Roman"/>
      <w:sz w:val="20"/>
      <w:szCs w:val="20"/>
      <w:u w:val="single"/>
    </w:rPr>
  </w:style>
  <w:style w:type="character" w:customStyle="1" w:styleId="allocatoragentsleft">
    <w:name w:val="al_locatoragentsleft"/>
    <w:basedOn w:val="DefaultParagraphFont"/>
    <w:rsid w:val="00FA364E"/>
  </w:style>
  <w:style w:type="character" w:customStyle="1" w:styleId="Style12ptBoldUnderline1">
    <w:name w:val="Style 12 pt Bold Underline1"/>
    <w:rsid w:val="00FA364E"/>
    <w:rPr>
      <w:b/>
      <w:bCs/>
      <w:sz w:val="24"/>
      <w:u w:val="single"/>
    </w:rPr>
  </w:style>
  <w:style w:type="paragraph" w:customStyle="1" w:styleId="Carding">
    <w:name w:val="Carding"/>
    <w:basedOn w:val="Normal"/>
    <w:uiPriority w:val="99"/>
    <w:qFormat/>
    <w:rsid w:val="00FA364E"/>
    <w:pPr>
      <w:spacing w:after="0" w:line="240" w:lineRule="auto"/>
    </w:pPr>
    <w:rPr>
      <w:rFonts w:eastAsia="Times New Roman"/>
      <w:sz w:val="18"/>
    </w:rPr>
  </w:style>
  <w:style w:type="character" w:customStyle="1" w:styleId="aunderline1">
    <w:name w:val="aunderline"/>
    <w:qFormat/>
    <w:rsid w:val="00FA364E"/>
    <w:rPr>
      <w:rFonts w:ascii="Times New Roman" w:hAnsi="Times New Roman"/>
      <w:sz w:val="20"/>
      <w:szCs w:val="24"/>
      <w:u w:val="thick"/>
    </w:rPr>
  </w:style>
  <w:style w:type="character" w:customStyle="1" w:styleId="StyleStyle4CharTimesNewRoman11ptBold">
    <w:name w:val="Style Style4 Char + Times New Roman 11 pt Bold"/>
    <w:rsid w:val="00FA364E"/>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FA364E"/>
  </w:style>
  <w:style w:type="character" w:customStyle="1" w:styleId="sensecontent">
    <w:name w:val="sense_content"/>
    <w:basedOn w:val="DefaultParagraphFont"/>
    <w:rsid w:val="00FA364E"/>
  </w:style>
  <w:style w:type="character" w:customStyle="1" w:styleId="vi">
    <w:name w:val="vi"/>
    <w:basedOn w:val="DefaultParagraphFont"/>
    <w:rsid w:val="00FA364E"/>
  </w:style>
  <w:style w:type="character" w:customStyle="1" w:styleId="pagetitle0">
    <w:name w:val="pagetitle"/>
    <w:basedOn w:val="DefaultParagraphFont"/>
    <w:rsid w:val="00FA364E"/>
  </w:style>
  <w:style w:type="paragraph" w:customStyle="1" w:styleId="NormalWeb8">
    <w:name w:val="Normal (Web)8"/>
    <w:basedOn w:val="Normal"/>
    <w:uiPriority w:val="99"/>
    <w:qFormat/>
    <w:rsid w:val="00FA364E"/>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FA364E"/>
    <w:rPr>
      <w:rFonts w:cs="Arial"/>
      <w:b/>
      <w:bCs/>
      <w:iCs/>
      <w:sz w:val="24"/>
      <w:szCs w:val="28"/>
      <w:lang w:val="en-US" w:eastAsia="en-US" w:bidi="ar-SA"/>
    </w:rPr>
  </w:style>
  <w:style w:type="character" w:customStyle="1" w:styleId="StyleUnderlineCharTimesBold">
    <w:name w:val="Style Underline Char + Times Bold"/>
    <w:rsid w:val="00FA364E"/>
    <w:rPr>
      <w:rFonts w:ascii="Times" w:hAnsi="Times"/>
      <w:b w:val="0"/>
      <w:bCs/>
      <w:sz w:val="20"/>
      <w:u w:val="single"/>
    </w:rPr>
  </w:style>
  <w:style w:type="character" w:customStyle="1" w:styleId="blubigktbiz">
    <w:name w:val="blubigktbiz"/>
    <w:rsid w:val="00FA364E"/>
  </w:style>
  <w:style w:type="character" w:customStyle="1" w:styleId="Style4CharChar">
    <w:name w:val="Style4 Char Char"/>
    <w:rsid w:val="00FA364E"/>
    <w:rPr>
      <w:rFonts w:ascii="Arial Narrow" w:hAnsi="Arial Narrow"/>
      <w:noProof w:val="0"/>
      <w:szCs w:val="24"/>
      <w:u w:val="single"/>
      <w:lang w:val="en-US" w:eastAsia="en-US" w:bidi="ar-SA"/>
    </w:rPr>
  </w:style>
  <w:style w:type="character" w:customStyle="1" w:styleId="StyleEmphasisArial12ptBold">
    <w:name w:val="Style Emphasis + Arial 12 pt Bold"/>
    <w:rsid w:val="00FA364E"/>
    <w:rPr>
      <w:rFonts w:ascii="Arial" w:hAnsi="Arial"/>
      <w:b/>
      <w:bCs/>
      <w:i/>
      <w:iCs/>
      <w:sz w:val="24"/>
    </w:rPr>
  </w:style>
  <w:style w:type="character" w:customStyle="1" w:styleId="super">
    <w:name w:val="super"/>
    <w:rsid w:val="00FA364E"/>
  </w:style>
  <w:style w:type="character" w:customStyle="1" w:styleId="text30">
    <w:name w:val="text30"/>
    <w:rsid w:val="00FA364E"/>
  </w:style>
  <w:style w:type="character" w:customStyle="1" w:styleId="uppercase">
    <w:name w:val="uppercase"/>
    <w:rsid w:val="00FA364E"/>
  </w:style>
  <w:style w:type="character" w:customStyle="1" w:styleId="mainbody1">
    <w:name w:val="mainbody1"/>
    <w:rsid w:val="00FA364E"/>
    <w:rPr>
      <w:rFonts w:ascii="Verdana" w:hAnsi="Verdana" w:hint="default"/>
      <w:color w:val="000000"/>
      <w:sz w:val="22"/>
      <w:szCs w:val="22"/>
    </w:rPr>
  </w:style>
  <w:style w:type="paragraph" w:customStyle="1" w:styleId="author-credentials">
    <w:name w:val="author-credentials"/>
    <w:basedOn w:val="Normal"/>
    <w:qFormat/>
    <w:rsid w:val="00FA364E"/>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FA364E"/>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FA364E"/>
    <w:rPr>
      <w:b/>
      <w:bCs/>
      <w:u w:val="single"/>
    </w:rPr>
  </w:style>
  <w:style w:type="paragraph" w:customStyle="1" w:styleId="StyleUnderlined11ptBold">
    <w:name w:val="Style Underlined + 11 pt Bold"/>
    <w:basedOn w:val="underlined"/>
    <w:link w:val="StyleUnderlined11ptBoldChar"/>
    <w:qFormat/>
    <w:rsid w:val="00FA364E"/>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FA364E"/>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FA364E"/>
    <w:rPr>
      <w:rFonts w:cs="Arial"/>
      <w:bCs/>
      <w:szCs w:val="26"/>
      <w:u w:val="single"/>
      <w:lang w:val="en-US" w:eastAsia="en-US" w:bidi="ar-SA"/>
    </w:rPr>
  </w:style>
  <w:style w:type="character" w:customStyle="1" w:styleId="StyleUnderlinePatternClearYellow">
    <w:name w:val="Style Underline Pattern: Clear (Yellow)"/>
    <w:basedOn w:val="DefaultParagraphFont"/>
    <w:rsid w:val="00FA364E"/>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FA364E"/>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FA364E"/>
    <w:rPr>
      <w:rFonts w:eastAsia="Calibri"/>
      <w:u w:val="single"/>
    </w:rPr>
  </w:style>
  <w:style w:type="paragraph" w:customStyle="1" w:styleId="StyleStyleStyleCNA9ptBefore1pt8ptPatternClear">
    <w:name w:val="Style Style Style CN A + 9 pt Before:  1 pt + 8 pt + Pattern: Clear..."/>
    <w:basedOn w:val="Normal"/>
    <w:autoRedefine/>
    <w:rsid w:val="00FA364E"/>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FA364E"/>
    <w:rPr>
      <w:b w:val="0"/>
      <w:bCs/>
      <w:u w:val="single"/>
    </w:rPr>
  </w:style>
  <w:style w:type="character" w:customStyle="1" w:styleId="formatp">
    <w:name w:val="formatp"/>
    <w:rsid w:val="00FA364E"/>
  </w:style>
  <w:style w:type="character" w:customStyle="1" w:styleId="yshortcutscs4-ndcor">
    <w:name w:val="yshortcuts cs4-ndcor"/>
    <w:rsid w:val="00FA364E"/>
  </w:style>
  <w:style w:type="character" w:customStyle="1" w:styleId="price">
    <w:name w:val="price"/>
    <w:rsid w:val="00FA364E"/>
  </w:style>
  <w:style w:type="character" w:customStyle="1" w:styleId="price-change">
    <w:name w:val="price-change"/>
    <w:rsid w:val="00FA364E"/>
  </w:style>
  <w:style w:type="character" w:customStyle="1" w:styleId="percent-change">
    <w:name w:val="percent-change"/>
    <w:rsid w:val="00FA364E"/>
  </w:style>
  <w:style w:type="character" w:customStyle="1" w:styleId="bibfont">
    <w:name w:val="bibfont"/>
    <w:rsid w:val="00FA364E"/>
    <w:rPr>
      <w:rFonts w:cs="Times New Roman"/>
    </w:rPr>
  </w:style>
  <w:style w:type="paragraph" w:customStyle="1" w:styleId="underlined1">
    <w:name w:val="underlined1"/>
    <w:next w:val="Normal"/>
    <w:autoRedefine/>
    <w:rsid w:val="00FA364E"/>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FA364E"/>
    <w:rPr>
      <w:rFonts w:eastAsia="Times New Roman"/>
      <w:b/>
      <w:sz w:val="24"/>
      <w:lang w:val="x-none" w:eastAsia="x-none"/>
    </w:rPr>
  </w:style>
  <w:style w:type="character" w:customStyle="1" w:styleId="SourceBoldedChar">
    <w:name w:val="Source Bolded Char"/>
    <w:link w:val="SourceBolded"/>
    <w:rsid w:val="00FA364E"/>
    <w:rPr>
      <w:rFonts w:ascii="Calibri" w:eastAsia="Times New Roman" w:hAnsi="Calibri"/>
      <w:b/>
      <w:sz w:val="24"/>
      <w:lang w:val="x-none" w:eastAsia="x-none"/>
    </w:rPr>
  </w:style>
  <w:style w:type="paragraph" w:customStyle="1" w:styleId="CardDownSize">
    <w:name w:val="CardDownSize"/>
    <w:basedOn w:val="Normal"/>
    <w:link w:val="CardDownSizeChar"/>
    <w:rsid w:val="00FA364E"/>
    <w:pPr>
      <w:spacing w:after="0" w:line="240" w:lineRule="auto"/>
    </w:pPr>
    <w:rPr>
      <w:rFonts w:eastAsia="Calibri"/>
      <w:szCs w:val="20"/>
      <w:lang w:val="x-none" w:eastAsia="x-none"/>
    </w:rPr>
  </w:style>
  <w:style w:type="character" w:customStyle="1" w:styleId="CardDownSizeChar">
    <w:name w:val="CardDownSize Char"/>
    <w:link w:val="CardDownSize"/>
    <w:rsid w:val="00FA364E"/>
    <w:rPr>
      <w:rFonts w:ascii="Calibri" w:eastAsia="Calibri" w:hAnsi="Calibri"/>
      <w:szCs w:val="20"/>
      <w:lang w:val="x-none" w:eastAsia="x-none"/>
    </w:rPr>
  </w:style>
  <w:style w:type="paragraph" w:customStyle="1" w:styleId="Citation10">
    <w:name w:val="Citation1"/>
    <w:basedOn w:val="Normal"/>
    <w:link w:val="Citation1Char"/>
    <w:qFormat/>
    <w:rsid w:val="00FA364E"/>
    <w:pPr>
      <w:spacing w:after="0" w:line="240" w:lineRule="auto"/>
    </w:pPr>
    <w:rPr>
      <w:rFonts w:eastAsia="Calibri"/>
      <w:b/>
      <w:sz w:val="24"/>
      <w:u w:val="single"/>
      <w:lang w:val="x-none" w:eastAsia="x-none"/>
    </w:rPr>
  </w:style>
  <w:style w:type="character" w:customStyle="1" w:styleId="Citation1Char">
    <w:name w:val="Citation1 Char"/>
    <w:link w:val="Citation10"/>
    <w:rsid w:val="00FA364E"/>
    <w:rPr>
      <w:rFonts w:ascii="Calibri" w:eastAsia="Calibri" w:hAnsi="Calibri"/>
      <w:b/>
      <w:sz w:val="24"/>
      <w:u w:val="single"/>
      <w:lang w:val="x-none" w:eastAsia="x-none"/>
    </w:rPr>
  </w:style>
  <w:style w:type="character" w:customStyle="1" w:styleId="TaglineChar">
    <w:name w:val="Tagline Char"/>
    <w:link w:val="Tagline0"/>
    <w:rsid w:val="00FA364E"/>
    <w:rPr>
      <w:rFonts w:ascii="Calibri" w:hAnsi="Calibri"/>
      <w:b/>
    </w:rPr>
  </w:style>
  <w:style w:type="character" w:customStyle="1" w:styleId="boldciteChar1">
    <w:name w:val="bold cite Char1"/>
    <w:rsid w:val="00FA364E"/>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FA364E"/>
  </w:style>
  <w:style w:type="character" w:customStyle="1" w:styleId="leveluptitle">
    <w:name w:val="leveluptitle"/>
    <w:basedOn w:val="DefaultParagraphFont"/>
    <w:rsid w:val="00FA364E"/>
  </w:style>
  <w:style w:type="character" w:customStyle="1" w:styleId="Irrelevant6fontChar">
    <w:name w:val="Irrelevant (6 font) Char"/>
    <w:basedOn w:val="DefaultParagraphFont"/>
    <w:link w:val="Irrelevant6font"/>
    <w:rsid w:val="00FA364E"/>
    <w:rPr>
      <w:rFonts w:ascii="Calibri" w:eastAsia="Calibri" w:hAnsi="Calibri"/>
      <w:sz w:val="12"/>
      <w:szCs w:val="12"/>
    </w:rPr>
  </w:style>
  <w:style w:type="numbering" w:customStyle="1" w:styleId="NoList11111">
    <w:name w:val="No List11111"/>
    <w:next w:val="NoList"/>
    <w:uiPriority w:val="99"/>
    <w:semiHidden/>
    <w:unhideWhenUsed/>
    <w:rsid w:val="00FA364E"/>
  </w:style>
  <w:style w:type="paragraph" w:customStyle="1" w:styleId="Non-NavPanelTag">
    <w:name w:val="Non-Nav Panel Tag"/>
    <w:basedOn w:val="Normal"/>
    <w:qFormat/>
    <w:rsid w:val="00FA364E"/>
    <w:pPr>
      <w:spacing w:after="0" w:line="240" w:lineRule="auto"/>
    </w:pPr>
    <w:rPr>
      <w:b/>
    </w:rPr>
  </w:style>
  <w:style w:type="character" w:customStyle="1" w:styleId="Hyperlink3">
    <w:name w:val="Hyperlink.3"/>
    <w:basedOn w:val="DefaultParagraphFont"/>
    <w:rsid w:val="00FA364E"/>
    <w:rPr>
      <w:sz w:val="18"/>
      <w:szCs w:val="18"/>
    </w:rPr>
  </w:style>
  <w:style w:type="character" w:customStyle="1" w:styleId="Hyperlink40">
    <w:name w:val="Hyperlink.4"/>
    <w:basedOn w:val="DefaultParagraphFont"/>
    <w:rsid w:val="00FA364E"/>
    <w:rPr>
      <w:sz w:val="18"/>
      <w:szCs w:val="18"/>
    </w:rPr>
  </w:style>
  <w:style w:type="character" w:customStyle="1" w:styleId="SmallCharChar">
    <w:name w:val="Small Char Char"/>
    <w:basedOn w:val="DefaultParagraphFont"/>
    <w:rsid w:val="00FA364E"/>
    <w:rPr>
      <w:sz w:val="17"/>
      <w:szCs w:val="24"/>
      <w:lang w:val="en-US" w:eastAsia="en-US" w:bidi="ar-SA"/>
    </w:rPr>
  </w:style>
  <w:style w:type="paragraph" w:customStyle="1" w:styleId="TagsFutura">
    <w:name w:val="TagsFutura"/>
    <w:basedOn w:val="Normal"/>
    <w:next w:val="Cites"/>
    <w:rsid w:val="00FA364E"/>
    <w:pPr>
      <w:spacing w:after="0" w:line="240" w:lineRule="auto"/>
    </w:pPr>
    <w:rPr>
      <w:rFonts w:ascii="Futura" w:eastAsia="Times" w:hAnsi="Futura"/>
      <w:b/>
      <w:caps/>
      <w:sz w:val="18"/>
      <w:szCs w:val="20"/>
    </w:rPr>
  </w:style>
  <w:style w:type="paragraph" w:customStyle="1" w:styleId="DebateTag0">
    <w:name w:val="DebateTag"/>
    <w:basedOn w:val="Normal"/>
    <w:qFormat/>
    <w:rsid w:val="00FA364E"/>
    <w:pPr>
      <w:spacing w:after="0" w:line="240" w:lineRule="auto"/>
    </w:pPr>
    <w:rPr>
      <w:rFonts w:eastAsia="Calibri"/>
      <w:b/>
    </w:rPr>
  </w:style>
  <w:style w:type="character" w:customStyle="1" w:styleId="Intemphasis">
    <w:name w:val="Intemphasis"/>
    <w:uiPriority w:val="1"/>
    <w:qFormat/>
    <w:rsid w:val="00FA364E"/>
    <w:rPr>
      <w:rFonts w:ascii="Cambria" w:hAnsi="Cambria"/>
      <w:b/>
      <w:sz w:val="20"/>
      <w:u w:val="single"/>
      <w:bdr w:val="single" w:sz="4" w:space="0" w:color="auto"/>
      <w:shd w:val="pct25" w:color="auto" w:fill="auto"/>
    </w:rPr>
  </w:style>
  <w:style w:type="paragraph" w:customStyle="1" w:styleId="Heading42">
    <w:name w:val="Heading 42"/>
    <w:basedOn w:val="Normal"/>
    <w:qFormat/>
    <w:rsid w:val="00FA364E"/>
    <w:pPr>
      <w:spacing w:after="0" w:line="240" w:lineRule="auto"/>
    </w:pPr>
    <w:rPr>
      <w:rFonts w:eastAsia="Times New Roman"/>
    </w:rPr>
  </w:style>
  <w:style w:type="paragraph" w:customStyle="1" w:styleId="DebateNormal">
    <w:name w:val="DebateNormal"/>
    <w:basedOn w:val="Normal"/>
    <w:link w:val="DebateNormalChar"/>
    <w:qFormat/>
    <w:rsid w:val="00FA364E"/>
    <w:pPr>
      <w:spacing w:after="0" w:line="276" w:lineRule="auto"/>
    </w:pPr>
    <w:rPr>
      <w:rFonts w:eastAsia="Calibri"/>
      <w:szCs w:val="20"/>
    </w:rPr>
  </w:style>
  <w:style w:type="character" w:customStyle="1" w:styleId="DebateNormalChar">
    <w:name w:val="DebateNormal Char"/>
    <w:basedOn w:val="DefaultParagraphFont"/>
    <w:link w:val="DebateNormal"/>
    <w:rsid w:val="00FA364E"/>
    <w:rPr>
      <w:rFonts w:ascii="Calibri" w:eastAsia="Calibri" w:hAnsi="Calibri"/>
      <w:szCs w:val="20"/>
    </w:rPr>
  </w:style>
  <w:style w:type="paragraph" w:customStyle="1" w:styleId="DebateEmphasis">
    <w:name w:val="DebateEmphasis"/>
    <w:basedOn w:val="Normal"/>
    <w:link w:val="DebateEmphasisChar"/>
    <w:qFormat/>
    <w:rsid w:val="00FA364E"/>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FA364E"/>
    <w:rPr>
      <w:rFonts w:ascii="Calibri" w:eastAsia="Calibri" w:hAnsi="Calibri"/>
      <w:b/>
      <w:szCs w:val="20"/>
      <w:u w:val="single"/>
    </w:rPr>
  </w:style>
  <w:style w:type="paragraph" w:customStyle="1" w:styleId="NormalCite">
    <w:name w:val="NormalCite"/>
    <w:link w:val="NormalCiteChar"/>
    <w:qFormat/>
    <w:rsid w:val="00FA364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A364E"/>
    <w:rPr>
      <w:rFonts w:ascii="Times New Roman" w:hAnsi="Times New Roman" w:cs="Times New Roman"/>
      <w:sz w:val="18"/>
    </w:rPr>
  </w:style>
  <w:style w:type="paragraph" w:customStyle="1" w:styleId="StyleUnderlineChar11pt2">
    <w:name w:val="Style Underline Char + 11 pt2"/>
    <w:link w:val="StyleUnderlineChar11pt2Char"/>
    <w:qFormat/>
    <w:rsid w:val="00FA364E"/>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FA364E"/>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FA364E"/>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A364E"/>
    <w:rPr>
      <w:rFonts w:eastAsia="Times New Roman" w:cs="Calibri"/>
      <w:szCs w:val="24"/>
      <w:u w:val="single"/>
      <w:bdr w:val="single" w:sz="4" w:space="0" w:color="auto"/>
    </w:rPr>
  </w:style>
  <w:style w:type="character" w:customStyle="1" w:styleId="Style9pt">
    <w:name w:val="Style 9 pt"/>
    <w:basedOn w:val="DefaultParagraphFont"/>
    <w:rsid w:val="00FA364E"/>
    <w:rPr>
      <w:rFonts w:ascii="Times New Roman" w:hAnsi="Times New Roman"/>
      <w:sz w:val="20"/>
    </w:rPr>
  </w:style>
  <w:style w:type="character" w:customStyle="1" w:styleId="StyleunderlineArialNarrow9ptBold">
    <w:name w:val="Style underline + Arial Narrow 9 pt Bold"/>
    <w:basedOn w:val="underline"/>
    <w:rsid w:val="00FA364E"/>
    <w:rPr>
      <w:u w:val="single"/>
      <w:lang w:val="en-US" w:eastAsia="en-US" w:bidi="ar-SA"/>
    </w:rPr>
  </w:style>
  <w:style w:type="paragraph" w:customStyle="1" w:styleId="StylecardCharCharArialNarrow9pt">
    <w:name w:val="Style card Char Char + Arial Narrow 9 pt"/>
    <w:link w:val="StylecardCharCharArialNarrow9ptChar"/>
    <w:qFormat/>
    <w:rsid w:val="00FA364E"/>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FA364E"/>
    <w:rPr>
      <w:rFonts w:eastAsia="Times New Roman"/>
      <w:szCs w:val="20"/>
    </w:rPr>
  </w:style>
  <w:style w:type="paragraph" w:customStyle="1" w:styleId="StyleCardTextArialNarrow9pt">
    <w:name w:val="Style Card Text + Arial Narrow 9 pt"/>
    <w:link w:val="StyleCardTextArialNarrow9ptChar"/>
    <w:qFormat/>
    <w:rsid w:val="00FA364E"/>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FA364E"/>
    <w:rPr>
      <w:rFonts w:eastAsia="Times New Roman"/>
      <w:szCs w:val="24"/>
    </w:rPr>
  </w:style>
  <w:style w:type="character" w:customStyle="1" w:styleId="StyleBoldandUnderlineCharCharCharChar9pt">
    <w:name w:val="Style Bold and Underline Char Char Char Char + 9 pt"/>
    <w:basedOn w:val="DefaultParagraphFont"/>
    <w:rsid w:val="00FA364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FA364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FA364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A364E"/>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FA364E"/>
    <w:rPr>
      <w:rFonts w:eastAsia="Times New Roman"/>
      <w:szCs w:val="24"/>
    </w:rPr>
  </w:style>
  <w:style w:type="paragraph" w:customStyle="1" w:styleId="StyleMinimizedTextArialNarrow9pt">
    <w:name w:val="Style Minimized Text + Arial Narrow 9 pt"/>
    <w:basedOn w:val="Normal"/>
    <w:link w:val="StyleMinimizedTextArialNarrow9ptChar"/>
    <w:qFormat/>
    <w:rsid w:val="00FA364E"/>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FA364E"/>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FA364E"/>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A364E"/>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FA364E"/>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FA364E"/>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FA364E"/>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FA364E"/>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A364E"/>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FA364E"/>
    <w:rPr>
      <w:rFonts w:cs="Arial"/>
      <w:bCs/>
      <w:szCs w:val="26"/>
      <w:u w:val="single"/>
      <w:lang w:val="en-US" w:eastAsia="en-US" w:bidi="ar-SA"/>
    </w:rPr>
  </w:style>
  <w:style w:type="character" w:customStyle="1" w:styleId="AUnterdline">
    <w:name w:val="AUnterdline"/>
    <w:qFormat/>
    <w:rsid w:val="00FA364E"/>
    <w:rPr>
      <w:rFonts w:ascii="Times New Roman" w:hAnsi="Times New Roman"/>
      <w:sz w:val="20"/>
      <w:u w:val="single"/>
    </w:rPr>
  </w:style>
  <w:style w:type="character" w:customStyle="1" w:styleId="DontRead">
    <w:name w:val="Don't Read"/>
    <w:qFormat/>
    <w:rsid w:val="00FA364E"/>
    <w:rPr>
      <w:rFonts w:ascii="Times New Roman" w:hAnsi="Times New Roman"/>
      <w:sz w:val="16"/>
    </w:rPr>
  </w:style>
  <w:style w:type="character" w:customStyle="1" w:styleId="CharChar113">
    <w:name w:val="Char Char113"/>
    <w:basedOn w:val="DefaultParagraphFont"/>
    <w:rsid w:val="00FA364E"/>
    <w:rPr>
      <w:rFonts w:cs="Arial"/>
      <w:bCs/>
      <w:szCs w:val="26"/>
      <w:u w:val="single"/>
      <w:lang w:val="en-US" w:eastAsia="en-US" w:bidi="ar-SA"/>
    </w:rPr>
  </w:style>
  <w:style w:type="character" w:customStyle="1" w:styleId="StyleunderlineBold0">
    <w:name w:val="Style underline + Bold"/>
    <w:basedOn w:val="underline"/>
    <w:rsid w:val="00FA364E"/>
    <w:rPr>
      <w:u w:val="single"/>
      <w:lang w:val="en-US" w:eastAsia="en-US" w:bidi="ar-SA"/>
    </w:rPr>
  </w:style>
  <w:style w:type="character" w:customStyle="1" w:styleId="StyleunderlineCharNotBold">
    <w:name w:val="Style underline Char + Not Bold"/>
    <w:basedOn w:val="underlineChar"/>
    <w:rsid w:val="00FA364E"/>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FA364E"/>
    <w:pPr>
      <w:spacing w:after="0" w:line="240" w:lineRule="auto"/>
    </w:pPr>
    <w:rPr>
      <w:rFonts w:eastAsia="Times New Roman"/>
      <w:b/>
      <w:u w:val="single"/>
    </w:rPr>
  </w:style>
  <w:style w:type="character" w:customStyle="1" w:styleId="UnderlineChar5Char">
    <w:name w:val="Underline Char5 Char"/>
    <w:basedOn w:val="DefaultParagraphFont"/>
    <w:rsid w:val="00FA364E"/>
    <w:rPr>
      <w:szCs w:val="24"/>
      <w:u w:val="single"/>
      <w:lang w:val="en-US" w:eastAsia="en-US" w:bidi="ar-SA"/>
    </w:rPr>
  </w:style>
  <w:style w:type="paragraph" w:customStyle="1" w:styleId="UnderlineChar4">
    <w:name w:val="Underline Char4"/>
    <w:basedOn w:val="Normal"/>
    <w:link w:val="UnderlineChar4Char"/>
    <w:qFormat/>
    <w:rsid w:val="00FA364E"/>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FA364E"/>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FA364E"/>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FA364E"/>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FA364E"/>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FA364E"/>
    <w:rPr>
      <w:rFonts w:ascii="Calibri" w:eastAsia="Times New Roman" w:hAnsi="Calibri"/>
      <w:b/>
      <w:u w:val="single"/>
    </w:rPr>
  </w:style>
  <w:style w:type="character" w:customStyle="1" w:styleId="base">
    <w:name w:val="base"/>
    <w:basedOn w:val="DefaultParagraphFont"/>
    <w:rsid w:val="00FA364E"/>
  </w:style>
  <w:style w:type="character" w:customStyle="1" w:styleId="part-of-speech">
    <w:name w:val="part-of-speech"/>
    <w:basedOn w:val="DefaultParagraphFont"/>
    <w:rsid w:val="00FA364E"/>
  </w:style>
  <w:style w:type="paragraph" w:customStyle="1" w:styleId="UnderlineBoldIndent">
    <w:name w:val="Underline + Bold Indent"/>
    <w:basedOn w:val="Normal"/>
    <w:link w:val="UnderlineBoldIndentCharChar"/>
    <w:qFormat/>
    <w:rsid w:val="00FA364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A364E"/>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FA364E"/>
    <w:rPr>
      <w:u w:val="single"/>
    </w:rPr>
  </w:style>
  <w:style w:type="character" w:customStyle="1" w:styleId="StyleUnderlineBoldIndent11ptChar">
    <w:name w:val="Style Underline + Bold Indent + 11 pt Char"/>
    <w:link w:val="StyleUnderlineBoldIndent11pt"/>
    <w:rsid w:val="00FA364E"/>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FA364E"/>
    <w:rPr>
      <w:b/>
      <w:bCs/>
      <w:u w:val="single"/>
    </w:rPr>
  </w:style>
  <w:style w:type="character" w:customStyle="1" w:styleId="StyleUnderlineBoldIndent11ptBoldChar">
    <w:name w:val="Style Underline + Bold Indent + 11 pt Bold Char"/>
    <w:link w:val="StyleUnderlineBoldIndent11ptBold"/>
    <w:rsid w:val="00FA364E"/>
    <w:rPr>
      <w:rFonts w:ascii="Calibri" w:eastAsia="Times New Roman" w:hAnsi="Calibri"/>
      <w:b/>
      <w:bCs/>
      <w:szCs w:val="20"/>
      <w:u w:val="single"/>
    </w:rPr>
  </w:style>
  <w:style w:type="character" w:customStyle="1" w:styleId="FontStyle177">
    <w:name w:val="Font Style177"/>
    <w:basedOn w:val="DefaultParagraphFont"/>
    <w:uiPriority w:val="99"/>
    <w:rsid w:val="00FA364E"/>
    <w:rPr>
      <w:rFonts w:ascii="Times New Roman" w:hAnsi="Times New Roman" w:cs="Times New Roman"/>
      <w:sz w:val="20"/>
      <w:szCs w:val="20"/>
    </w:rPr>
  </w:style>
  <w:style w:type="character" w:customStyle="1" w:styleId="FontStyle173">
    <w:name w:val="Font Style173"/>
    <w:basedOn w:val="DefaultParagraphFont"/>
    <w:uiPriority w:val="99"/>
    <w:rsid w:val="00FA364E"/>
    <w:rPr>
      <w:rFonts w:ascii="Times New Roman" w:hAnsi="Times New Roman" w:cs="Times New Roman"/>
      <w:sz w:val="14"/>
      <w:szCs w:val="14"/>
    </w:rPr>
  </w:style>
  <w:style w:type="character" w:customStyle="1" w:styleId="FontStyle151">
    <w:name w:val="Font Style151"/>
    <w:basedOn w:val="DefaultParagraphFont"/>
    <w:uiPriority w:val="99"/>
    <w:rsid w:val="00FA364E"/>
    <w:rPr>
      <w:rFonts w:ascii="Arial Narrow" w:hAnsi="Arial Narrow" w:cs="Arial Narrow"/>
      <w:b/>
      <w:bCs/>
      <w:sz w:val="12"/>
      <w:szCs w:val="12"/>
    </w:rPr>
  </w:style>
  <w:style w:type="character" w:customStyle="1" w:styleId="FontStyle156">
    <w:name w:val="Font Style156"/>
    <w:basedOn w:val="DefaultParagraphFont"/>
    <w:uiPriority w:val="99"/>
    <w:rsid w:val="00FA364E"/>
    <w:rPr>
      <w:rFonts w:ascii="Arial Narrow" w:hAnsi="Arial Narrow" w:cs="Arial Narrow"/>
      <w:sz w:val="8"/>
      <w:szCs w:val="8"/>
    </w:rPr>
  </w:style>
  <w:style w:type="character" w:customStyle="1" w:styleId="FontStyle160">
    <w:name w:val="Font Style160"/>
    <w:basedOn w:val="DefaultParagraphFont"/>
    <w:uiPriority w:val="99"/>
    <w:rsid w:val="00FA364E"/>
    <w:rPr>
      <w:rFonts w:ascii="Times New Roman" w:hAnsi="Times New Roman" w:cs="Times New Roman"/>
      <w:b/>
      <w:bCs/>
      <w:sz w:val="20"/>
      <w:szCs w:val="20"/>
    </w:rPr>
  </w:style>
  <w:style w:type="character" w:customStyle="1" w:styleId="FontStyle178">
    <w:name w:val="Font Style178"/>
    <w:basedOn w:val="DefaultParagraphFont"/>
    <w:uiPriority w:val="99"/>
    <w:rsid w:val="00FA364E"/>
    <w:rPr>
      <w:rFonts w:ascii="Times New Roman" w:hAnsi="Times New Roman" w:cs="Times New Roman"/>
      <w:sz w:val="18"/>
      <w:szCs w:val="18"/>
    </w:rPr>
  </w:style>
  <w:style w:type="paragraph" w:customStyle="1" w:styleId="Style140">
    <w:name w:val="Style14"/>
    <w:basedOn w:val="Normal"/>
    <w:uiPriority w:val="99"/>
    <w:qFormat/>
    <w:rsid w:val="00FA364E"/>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FA364E"/>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FA364E"/>
    <w:rPr>
      <w:rFonts w:ascii="Times New Roman" w:hAnsi="Times New Roman" w:cs="Times New Roman"/>
      <w:sz w:val="12"/>
      <w:szCs w:val="12"/>
    </w:rPr>
  </w:style>
  <w:style w:type="paragraph" w:customStyle="1" w:styleId="Style90">
    <w:name w:val="Style9"/>
    <w:basedOn w:val="Normal"/>
    <w:uiPriority w:val="99"/>
    <w:qFormat/>
    <w:rsid w:val="00FA364E"/>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FA364E"/>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FA364E"/>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FA364E"/>
    <w:rPr>
      <w:rFonts w:ascii="Times New Roman" w:hAnsi="Times New Roman" w:cs="Times New Roman"/>
      <w:sz w:val="16"/>
      <w:szCs w:val="16"/>
    </w:rPr>
  </w:style>
  <w:style w:type="paragraph" w:customStyle="1" w:styleId="Stylecard11pt">
    <w:name w:val="Style card + 11 pt"/>
    <w:basedOn w:val="Normal"/>
    <w:link w:val="Stylecard11ptChar"/>
    <w:qFormat/>
    <w:rsid w:val="00FA364E"/>
    <w:pPr>
      <w:spacing w:after="0" w:line="240" w:lineRule="auto"/>
      <w:ind w:left="288" w:right="288"/>
    </w:pPr>
    <w:rPr>
      <w:rFonts w:eastAsia="SimSun"/>
      <w:sz w:val="20"/>
      <w:lang w:eastAsia="zh-CN"/>
    </w:rPr>
  </w:style>
  <w:style w:type="character" w:customStyle="1" w:styleId="Stylecard11ptChar">
    <w:name w:val="Style card + 11 pt Char"/>
    <w:link w:val="Stylecard11pt"/>
    <w:rsid w:val="00FA364E"/>
    <w:rPr>
      <w:rFonts w:ascii="Calibri" w:eastAsia="SimSun" w:hAnsi="Calibri"/>
      <w:sz w:val="20"/>
      <w:lang w:eastAsia="zh-CN"/>
    </w:rPr>
  </w:style>
  <w:style w:type="character" w:customStyle="1" w:styleId="globalcontentbody">
    <w:name w:val="globalcontentbody"/>
    <w:basedOn w:val="DefaultParagraphFont"/>
    <w:rsid w:val="00FA364E"/>
  </w:style>
  <w:style w:type="character" w:customStyle="1" w:styleId="authorbio">
    <w:name w:val="authorbio"/>
    <w:basedOn w:val="DefaultParagraphFont"/>
    <w:rsid w:val="00FA364E"/>
  </w:style>
  <w:style w:type="character" w:customStyle="1" w:styleId="StyleBoldandUnderlineCharChar11pt">
    <w:name w:val="Style Bold and Underline Char Char + 11 pt"/>
    <w:basedOn w:val="DefaultParagraphFont"/>
    <w:rsid w:val="00FA364E"/>
    <w:rPr>
      <w:b/>
      <w:bCs/>
      <w:noProof w:val="0"/>
      <w:sz w:val="20"/>
      <w:u w:val="single"/>
      <w:lang w:val="en-US" w:eastAsia="en-US" w:bidi="ar-SA"/>
    </w:rPr>
  </w:style>
  <w:style w:type="character" w:customStyle="1" w:styleId="Hyperlink23">
    <w:name w:val="Hyperlink23"/>
    <w:basedOn w:val="DefaultParagraphFont"/>
    <w:rsid w:val="00FA364E"/>
    <w:rPr>
      <w:color w:val="3300CC"/>
      <w:u w:val="single"/>
    </w:rPr>
  </w:style>
  <w:style w:type="character" w:customStyle="1" w:styleId="CharChar114">
    <w:name w:val="Char Char114"/>
    <w:basedOn w:val="DefaultParagraphFont"/>
    <w:rsid w:val="00FA364E"/>
    <w:rPr>
      <w:rFonts w:cs="Arial"/>
      <w:bCs/>
      <w:szCs w:val="26"/>
      <w:u w:val="single"/>
      <w:lang w:val="en-US" w:eastAsia="en-US" w:bidi="ar-SA"/>
    </w:rPr>
  </w:style>
  <w:style w:type="character" w:customStyle="1" w:styleId="CharChar112">
    <w:name w:val="Char Char112"/>
    <w:basedOn w:val="DefaultParagraphFont"/>
    <w:rsid w:val="00FA364E"/>
    <w:rPr>
      <w:rFonts w:cs="Arial"/>
      <w:bCs/>
      <w:szCs w:val="26"/>
      <w:u w:val="single"/>
      <w:lang w:val="en-US" w:eastAsia="en-US" w:bidi="ar-SA"/>
    </w:rPr>
  </w:style>
  <w:style w:type="paragraph" w:customStyle="1" w:styleId="WW-Default1">
    <w:name w:val="WW-Default1"/>
    <w:basedOn w:val="Normal"/>
    <w:qFormat/>
    <w:rsid w:val="00FA364E"/>
    <w:pPr>
      <w:suppressAutoHyphens/>
      <w:spacing w:after="0" w:line="240" w:lineRule="auto"/>
    </w:pPr>
    <w:rPr>
      <w:rFonts w:eastAsia="Times New Roman"/>
      <w:b/>
      <w:bCs/>
      <w:szCs w:val="20"/>
      <w:lang w:eastAsia="ar-SA"/>
    </w:rPr>
  </w:style>
  <w:style w:type="character" w:customStyle="1" w:styleId="zoomme">
    <w:name w:val="zoomme"/>
    <w:basedOn w:val="DefaultParagraphFont"/>
    <w:rsid w:val="00FA364E"/>
  </w:style>
  <w:style w:type="character" w:customStyle="1" w:styleId="classauthor">
    <w:name w:val="class=&quot;author&quot;"/>
    <w:basedOn w:val="DefaultParagraphFont"/>
    <w:rsid w:val="00FA364E"/>
  </w:style>
  <w:style w:type="paragraph" w:customStyle="1" w:styleId="Stylecard11ptUnderline">
    <w:name w:val="Style card + 11 pt Underline"/>
    <w:basedOn w:val="Normal"/>
    <w:link w:val="Stylecard11ptUnderlineChar"/>
    <w:qFormat/>
    <w:rsid w:val="00FA364E"/>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FA364E"/>
    <w:rPr>
      <w:rFonts w:ascii="Calibri" w:eastAsia="SimSun" w:hAnsi="Calibri"/>
      <w:sz w:val="20"/>
      <w:u w:val="single"/>
      <w:lang w:eastAsia="zh-CN"/>
    </w:rPr>
  </w:style>
  <w:style w:type="character" w:customStyle="1" w:styleId="officialstitle-">
    <w:name w:val="official_s_title-"/>
    <w:basedOn w:val="DefaultParagraphFont"/>
    <w:rsid w:val="00FA364E"/>
  </w:style>
  <w:style w:type="character" w:customStyle="1" w:styleId="officialsbureau">
    <w:name w:val="official_s_bureau"/>
    <w:basedOn w:val="DefaultParagraphFont"/>
    <w:rsid w:val="00FA364E"/>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A364E"/>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A364E"/>
    <w:rPr>
      <w:rFonts w:ascii="Calibri" w:eastAsia="Times New Roman" w:hAnsi="Calibri" w:cs="Arial"/>
      <w:b/>
      <w:bCs/>
      <w:sz w:val="24"/>
      <w:szCs w:val="28"/>
    </w:rPr>
  </w:style>
  <w:style w:type="character" w:customStyle="1" w:styleId="gray">
    <w:name w:val="gray"/>
    <w:basedOn w:val="DefaultParagraphFont"/>
    <w:rsid w:val="00FA364E"/>
  </w:style>
  <w:style w:type="character" w:customStyle="1" w:styleId="Styleunderline11ptBorderSinglesolidlineAuto05p">
    <w:name w:val="Style underline + 11 pt Border: : (Single solid line Auto  0.5 p..."/>
    <w:rsid w:val="00FA364E"/>
    <w:rPr>
      <w:sz w:val="20"/>
      <w:u w:val="single"/>
      <w:bdr w:val="single" w:sz="4" w:space="0" w:color="auto"/>
    </w:rPr>
  </w:style>
  <w:style w:type="character" w:customStyle="1" w:styleId="Citation-CompleteChar">
    <w:name w:val="Citation - Complete Char"/>
    <w:basedOn w:val="DefaultParagraphFont"/>
    <w:link w:val="Citation-Complete"/>
    <w:locked/>
    <w:rsid w:val="00FA364E"/>
    <w:rPr>
      <w:rFonts w:ascii="Calibri" w:hAnsi="Calibri"/>
    </w:rPr>
  </w:style>
  <w:style w:type="paragraph" w:customStyle="1" w:styleId="StyleStyle49ptBoldItalic">
    <w:name w:val="Style Style4 + 9 pt Bold Italic"/>
    <w:basedOn w:val="Normal"/>
    <w:link w:val="StyleStyle49ptBoldItalicChar"/>
    <w:qFormat/>
    <w:rsid w:val="00FA364E"/>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A364E"/>
    <w:rPr>
      <w:rFonts w:ascii="Calibri" w:eastAsia="Times New Roman" w:hAnsi="Calibri"/>
      <w:b/>
      <w:bCs/>
      <w:i/>
      <w:iCs/>
      <w:u w:val="single"/>
    </w:rPr>
  </w:style>
  <w:style w:type="character" w:customStyle="1" w:styleId="newscontent">
    <w:name w:val="newscontent"/>
    <w:rsid w:val="00FA364E"/>
  </w:style>
  <w:style w:type="character" w:customStyle="1" w:styleId="FontStyle172">
    <w:name w:val="Font Style172"/>
    <w:basedOn w:val="DefaultParagraphFont"/>
    <w:uiPriority w:val="99"/>
    <w:rsid w:val="00FA364E"/>
    <w:rPr>
      <w:rFonts w:ascii="Times New Roman" w:hAnsi="Times New Roman" w:cs="Times New Roman"/>
      <w:b/>
      <w:bCs/>
      <w:sz w:val="16"/>
      <w:szCs w:val="16"/>
    </w:rPr>
  </w:style>
  <w:style w:type="paragraph" w:customStyle="1" w:styleId="Style180">
    <w:name w:val="Style18"/>
    <w:basedOn w:val="Normal"/>
    <w:uiPriority w:val="99"/>
    <w:qFormat/>
    <w:rsid w:val="00FA364E"/>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FA364E"/>
    <w:rPr>
      <w:rFonts w:ascii="Times New Roman" w:hAnsi="Times New Roman" w:cs="Times New Roman"/>
      <w:i/>
      <w:iCs/>
      <w:sz w:val="16"/>
      <w:szCs w:val="16"/>
    </w:rPr>
  </w:style>
  <w:style w:type="character" w:customStyle="1" w:styleId="FontStyle162">
    <w:name w:val="Font Style162"/>
    <w:basedOn w:val="DefaultParagraphFont"/>
    <w:uiPriority w:val="99"/>
    <w:rsid w:val="00FA364E"/>
    <w:rPr>
      <w:rFonts w:ascii="Times New Roman" w:hAnsi="Times New Roman" w:cs="Times New Roman"/>
      <w:b/>
      <w:bCs/>
      <w:sz w:val="18"/>
      <w:szCs w:val="18"/>
    </w:rPr>
  </w:style>
  <w:style w:type="character" w:customStyle="1" w:styleId="FontStyle167">
    <w:name w:val="Font Style167"/>
    <w:basedOn w:val="DefaultParagraphFont"/>
    <w:uiPriority w:val="99"/>
    <w:rsid w:val="00FA364E"/>
    <w:rPr>
      <w:rFonts w:ascii="Times New Roman" w:hAnsi="Times New Roman" w:cs="Times New Roman"/>
      <w:sz w:val="10"/>
      <w:szCs w:val="10"/>
    </w:rPr>
  </w:style>
  <w:style w:type="character" w:customStyle="1" w:styleId="FontStyle174">
    <w:name w:val="Font Style174"/>
    <w:basedOn w:val="DefaultParagraphFont"/>
    <w:uiPriority w:val="99"/>
    <w:rsid w:val="00FA364E"/>
    <w:rPr>
      <w:rFonts w:ascii="Arial Narrow" w:hAnsi="Arial Narrow" w:cs="Arial Narrow"/>
      <w:b/>
      <w:bCs/>
      <w:sz w:val="18"/>
      <w:szCs w:val="18"/>
    </w:rPr>
  </w:style>
  <w:style w:type="paragraph" w:customStyle="1" w:styleId="Style47">
    <w:name w:val="Style47"/>
    <w:basedOn w:val="Normal"/>
    <w:uiPriority w:val="99"/>
    <w:qFormat/>
    <w:rsid w:val="00FA364E"/>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FA364E"/>
    <w:rPr>
      <w:rFonts w:ascii="Times New Roman" w:hAnsi="Times New Roman" w:cs="Times New Roman"/>
      <w:sz w:val="12"/>
      <w:szCs w:val="12"/>
    </w:rPr>
  </w:style>
  <w:style w:type="paragraph" w:customStyle="1" w:styleId="Style24">
    <w:name w:val="Style24"/>
    <w:basedOn w:val="Normal"/>
    <w:uiPriority w:val="99"/>
    <w:qFormat/>
    <w:rsid w:val="00FA364E"/>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FA364E"/>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FA364E"/>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FA364E"/>
    <w:rPr>
      <w:rFonts w:ascii="Times New Roman" w:hAnsi="Times New Roman" w:cs="Times New Roman"/>
      <w:b/>
      <w:bCs/>
      <w:sz w:val="18"/>
      <w:szCs w:val="18"/>
    </w:rPr>
  </w:style>
  <w:style w:type="paragraph" w:customStyle="1" w:styleId="Style210">
    <w:name w:val="Style21"/>
    <w:basedOn w:val="Normal"/>
    <w:uiPriority w:val="99"/>
    <w:qFormat/>
    <w:rsid w:val="00FA364E"/>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FA364E"/>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FA364E"/>
    <w:pPr>
      <w:spacing w:before="200" w:line="240" w:lineRule="auto"/>
    </w:pPr>
    <w:rPr>
      <w:bCs/>
      <w:sz w:val="22"/>
    </w:rPr>
  </w:style>
  <w:style w:type="paragraph" w:customStyle="1" w:styleId="Aa">
    <w:name w:val="A"/>
    <w:basedOn w:val="Default"/>
    <w:next w:val="Default"/>
    <w:rsid w:val="00FA364E"/>
    <w:rPr>
      <w:rFonts w:eastAsia="Times New Roman"/>
      <w:color w:val="auto"/>
      <w:lang w:bidi="en-US"/>
    </w:rPr>
  </w:style>
  <w:style w:type="character" w:customStyle="1" w:styleId="ac">
    <w:name w:val="••••"/>
    <w:rsid w:val="00FA364E"/>
    <w:rPr>
      <w:color w:val="000000"/>
    </w:rPr>
  </w:style>
  <w:style w:type="character" w:customStyle="1" w:styleId="UL-Bold">
    <w:name w:val="UL-Bold"/>
    <w:basedOn w:val="DefaultParagraphFont"/>
    <w:rsid w:val="00FA364E"/>
    <w:rPr>
      <w:u w:val="thick"/>
    </w:rPr>
  </w:style>
  <w:style w:type="character" w:customStyle="1" w:styleId="UL-None">
    <w:name w:val="UL-None"/>
    <w:basedOn w:val="DefaultParagraphFont"/>
    <w:rsid w:val="00FA364E"/>
    <w:rPr>
      <w:u w:val="none"/>
    </w:rPr>
  </w:style>
  <w:style w:type="character" w:customStyle="1" w:styleId="styletimesnewroman12ptbold0">
    <w:name w:val="styletimesnewroman12ptbold"/>
    <w:basedOn w:val="DefaultParagraphFont"/>
    <w:rsid w:val="00FA364E"/>
  </w:style>
  <w:style w:type="character" w:customStyle="1" w:styleId="FontStyle19">
    <w:name w:val="Font Style19"/>
    <w:basedOn w:val="DefaultParagraphFont"/>
    <w:uiPriority w:val="99"/>
    <w:rsid w:val="00FA364E"/>
    <w:rPr>
      <w:rFonts w:ascii="Times New Roman" w:hAnsi="Times New Roman" w:cs="Times New Roman"/>
      <w:sz w:val="18"/>
      <w:szCs w:val="18"/>
    </w:rPr>
  </w:style>
  <w:style w:type="character" w:customStyle="1" w:styleId="UnderlineBox">
    <w:name w:val="Underline + Box"/>
    <w:uiPriority w:val="1"/>
    <w:qFormat/>
    <w:rsid w:val="00FA364E"/>
    <w:rPr>
      <w:rFonts w:ascii="Georgia" w:hAnsi="Georgia"/>
      <w:b w:val="0"/>
      <w:sz w:val="22"/>
      <w:u w:val="single"/>
      <w:bdr w:val="single" w:sz="4" w:space="0" w:color="auto"/>
    </w:rPr>
  </w:style>
  <w:style w:type="character" w:customStyle="1" w:styleId="10ptnotbold">
    <w:name w:val="10ptnotbold"/>
    <w:basedOn w:val="DefaultParagraphFont"/>
    <w:rsid w:val="00FA364E"/>
    <w:rPr>
      <w:sz w:val="20"/>
    </w:rPr>
  </w:style>
  <w:style w:type="paragraph" w:customStyle="1" w:styleId="ALLCAPS">
    <w:name w:val="ALL CAPS"/>
    <w:basedOn w:val="Normal"/>
    <w:link w:val="ALLCAPSChar"/>
    <w:qFormat/>
    <w:rsid w:val="00FA364E"/>
    <w:pPr>
      <w:spacing w:after="0" w:line="240" w:lineRule="auto"/>
    </w:pPr>
    <w:rPr>
      <w:rFonts w:eastAsia="Times New Roman"/>
      <w:b/>
      <w:caps/>
      <w:szCs w:val="20"/>
    </w:rPr>
  </w:style>
  <w:style w:type="character" w:customStyle="1" w:styleId="kn">
    <w:name w:val="kn"/>
    <w:basedOn w:val="DefaultParagraphFont"/>
    <w:rsid w:val="00FA364E"/>
  </w:style>
  <w:style w:type="paragraph" w:customStyle="1" w:styleId="StyleCardworksLinespacingsingle">
    <w:name w:val="Style Card works + Line spacing:  single"/>
    <w:basedOn w:val="Normal"/>
    <w:link w:val="StyleCardworksLinespacingsingleChar"/>
    <w:qFormat/>
    <w:rsid w:val="00FA364E"/>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FA364E"/>
    <w:rPr>
      <w:rFonts w:ascii="Calibri" w:eastAsia="Times New Roman" w:hAnsi="Calibri"/>
      <w:spacing w:val="-3"/>
      <w:szCs w:val="20"/>
    </w:rPr>
  </w:style>
  <w:style w:type="paragraph" w:customStyle="1" w:styleId="BriefTitleWorks">
    <w:name w:val="Brief Title Works"/>
    <w:basedOn w:val="Heading1"/>
    <w:link w:val="BriefTitleWorksChar"/>
    <w:qFormat/>
    <w:rsid w:val="00FA364E"/>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FA364E"/>
    <w:rPr>
      <w:rFonts w:ascii="Calibri" w:eastAsia="Times New Roman" w:hAnsi="Calibri" w:cs="Arial"/>
      <w:b/>
      <w:kern w:val="32"/>
      <w:sz w:val="24"/>
      <w:szCs w:val="32"/>
      <w:u w:val="single"/>
    </w:rPr>
  </w:style>
  <w:style w:type="character" w:customStyle="1" w:styleId="twelptblackblack1">
    <w:name w:val="twelptblackblack1"/>
    <w:basedOn w:val="DefaultParagraphFont"/>
    <w:rsid w:val="00FA364E"/>
    <w:rPr>
      <w:rFonts w:ascii="Verdana" w:hAnsi="Verdana" w:hint="default"/>
      <w:color w:val="000000"/>
      <w:sz w:val="16"/>
      <w:szCs w:val="16"/>
    </w:rPr>
  </w:style>
  <w:style w:type="character" w:customStyle="1" w:styleId="TagCharCharCharChar0">
    <w:name w:val="Tag Char Char Char Char"/>
    <w:basedOn w:val="DefaultParagraphFont"/>
    <w:rsid w:val="00FA364E"/>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FA364E"/>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FA364E"/>
    <w:rPr>
      <w:sz w:val="30"/>
      <w:szCs w:val="30"/>
    </w:rPr>
  </w:style>
  <w:style w:type="character" w:customStyle="1" w:styleId="CharacterStyle13">
    <w:name w:val="Character Style 13"/>
    <w:rsid w:val="00FA364E"/>
    <w:rPr>
      <w:i/>
      <w:iCs/>
      <w:sz w:val="17"/>
      <w:szCs w:val="17"/>
    </w:rPr>
  </w:style>
  <w:style w:type="character" w:customStyle="1" w:styleId="CardsNotUnderlined">
    <w:name w:val="Cards Not Underlined"/>
    <w:rsid w:val="00FA364E"/>
    <w:rPr>
      <w:rFonts w:ascii="Times New Roman" w:hAnsi="Times New Roman"/>
      <w:sz w:val="16"/>
    </w:rPr>
  </w:style>
  <w:style w:type="character" w:customStyle="1" w:styleId="a13">
    <w:name w:val="a1"/>
    <w:rsid w:val="00FA364E"/>
    <w:rPr>
      <w:color w:val="008000"/>
    </w:rPr>
  </w:style>
  <w:style w:type="paragraph" w:customStyle="1" w:styleId="Fifth">
    <w:name w:val="Fifth"/>
    <w:basedOn w:val="Normal"/>
    <w:link w:val="FifthChar"/>
    <w:qFormat/>
    <w:rsid w:val="00FA364E"/>
    <w:pPr>
      <w:spacing w:after="0" w:line="240" w:lineRule="auto"/>
    </w:pPr>
    <w:rPr>
      <w:rFonts w:eastAsia="Times New Roman"/>
      <w:sz w:val="20"/>
      <w:lang w:val="x-none" w:eastAsia="x-none"/>
    </w:rPr>
  </w:style>
  <w:style w:type="character" w:customStyle="1" w:styleId="FifthChar">
    <w:name w:val="Fifth Char"/>
    <w:link w:val="Fifth"/>
    <w:rsid w:val="00FA364E"/>
    <w:rPr>
      <w:rFonts w:ascii="Calibri" w:eastAsia="Times New Roman" w:hAnsi="Calibri"/>
      <w:sz w:val="20"/>
      <w:lang w:val="x-none" w:eastAsia="x-none"/>
    </w:rPr>
  </w:style>
  <w:style w:type="paragraph" w:customStyle="1" w:styleId="Repeatblockheading0">
    <w:name w:val="Repeat block heading"/>
    <w:basedOn w:val="Normal"/>
    <w:rsid w:val="00FA364E"/>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FA364E"/>
  </w:style>
  <w:style w:type="character" w:customStyle="1" w:styleId="imgcreditcaption">
    <w:name w:val="imgcreditcaption"/>
    <w:rsid w:val="00FA364E"/>
  </w:style>
  <w:style w:type="character" w:customStyle="1" w:styleId="current-article">
    <w:name w:val="current-article"/>
    <w:rsid w:val="00FA364E"/>
  </w:style>
  <w:style w:type="character" w:customStyle="1" w:styleId="hps">
    <w:name w:val="hps"/>
    <w:rsid w:val="00FA364E"/>
  </w:style>
  <w:style w:type="paragraph" w:customStyle="1" w:styleId="introduction">
    <w:name w:val="introduction"/>
    <w:basedOn w:val="Normal"/>
    <w:uiPriority w:val="99"/>
    <w:qFormat/>
    <w:rsid w:val="00FA364E"/>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FA364E"/>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FA364E"/>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FA364E"/>
    <w:rPr>
      <w:rFonts w:cs="Calibri"/>
    </w:rPr>
  </w:style>
  <w:style w:type="paragraph" w:customStyle="1" w:styleId="CitationCharCharCharCharCharCharChar">
    <w:name w:val="Citation Char Char Char Char Char Char Char"/>
    <w:basedOn w:val="Normal"/>
    <w:link w:val="CitationCharCharCharCharCharCharCharChar"/>
    <w:rsid w:val="00FA364E"/>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FA364E"/>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FA364E"/>
    <w:pPr>
      <w:spacing w:before="100" w:beforeAutospacing="1" w:after="100" w:afterAutospacing="1" w:line="240" w:lineRule="auto"/>
    </w:pPr>
    <w:rPr>
      <w:rFonts w:eastAsia="Times New Roman"/>
      <w:sz w:val="24"/>
    </w:rPr>
  </w:style>
  <w:style w:type="character" w:customStyle="1" w:styleId="source-org">
    <w:name w:val="source-org"/>
    <w:rsid w:val="00FA364E"/>
  </w:style>
  <w:style w:type="paragraph" w:customStyle="1" w:styleId="BodyText311">
    <w:name w:val="Body Text 31"/>
    <w:basedOn w:val="Normal"/>
    <w:next w:val="BodyText3"/>
    <w:unhideWhenUsed/>
    <w:rsid w:val="00FA364E"/>
    <w:pPr>
      <w:spacing w:after="120" w:line="240" w:lineRule="auto"/>
    </w:pPr>
    <w:rPr>
      <w:bCs/>
      <w:color w:val="000000"/>
    </w:rPr>
  </w:style>
  <w:style w:type="paragraph" w:customStyle="1" w:styleId="BodyText210">
    <w:name w:val="Body Text 21"/>
    <w:basedOn w:val="Normal"/>
    <w:next w:val="BodyText2"/>
    <w:unhideWhenUsed/>
    <w:rsid w:val="00FA364E"/>
    <w:pPr>
      <w:spacing w:after="120" w:line="480" w:lineRule="auto"/>
    </w:pPr>
    <w:rPr>
      <w:sz w:val="12"/>
    </w:rPr>
  </w:style>
  <w:style w:type="paragraph" w:customStyle="1" w:styleId="BodyTextIndent1">
    <w:name w:val="Body Text Indent1"/>
    <w:basedOn w:val="Normal"/>
    <w:next w:val="BodyTextIndent"/>
    <w:unhideWhenUsed/>
    <w:rsid w:val="00FA364E"/>
    <w:pPr>
      <w:spacing w:after="120" w:line="240" w:lineRule="auto"/>
      <w:ind w:left="360"/>
    </w:pPr>
  </w:style>
  <w:style w:type="paragraph" w:customStyle="1" w:styleId="BodyTextIndent31">
    <w:name w:val="Body Text Indent 31"/>
    <w:basedOn w:val="Normal"/>
    <w:next w:val="BodyTextIndent3"/>
    <w:semiHidden/>
    <w:unhideWhenUsed/>
    <w:rsid w:val="00FA364E"/>
    <w:pPr>
      <w:spacing w:after="120" w:line="240" w:lineRule="auto"/>
      <w:ind w:left="360"/>
    </w:pPr>
    <w:rPr>
      <w:sz w:val="14"/>
    </w:rPr>
  </w:style>
  <w:style w:type="paragraph" w:customStyle="1" w:styleId="BodyTextIndent21">
    <w:name w:val="Body Text Indent 21"/>
    <w:basedOn w:val="Normal"/>
    <w:next w:val="BodyTextIndent2"/>
    <w:unhideWhenUsed/>
    <w:rsid w:val="00FA364E"/>
    <w:pPr>
      <w:spacing w:after="120" w:line="480" w:lineRule="auto"/>
      <w:ind w:left="360"/>
    </w:pPr>
  </w:style>
  <w:style w:type="character" w:customStyle="1" w:styleId="Caption11">
    <w:name w:val="Caption11"/>
    <w:rsid w:val="00FA364E"/>
  </w:style>
  <w:style w:type="paragraph" w:customStyle="1" w:styleId="z-BottomofForm1">
    <w:name w:val="z-Bottom of Form1"/>
    <w:basedOn w:val="Normal"/>
    <w:next w:val="Normal"/>
    <w:hidden/>
    <w:unhideWhenUsed/>
    <w:rsid w:val="00FA364E"/>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FA364E"/>
    <w:pPr>
      <w:spacing w:before="100" w:beforeAutospacing="1" w:after="100" w:afterAutospacing="1" w:line="240" w:lineRule="auto"/>
    </w:pPr>
    <w:rPr>
      <w:rFonts w:eastAsia="Times New Roman"/>
      <w:sz w:val="24"/>
    </w:rPr>
  </w:style>
  <w:style w:type="paragraph" w:customStyle="1" w:styleId="cptchblock">
    <w:name w:val="cptch_block"/>
    <w:basedOn w:val="Normal"/>
    <w:rsid w:val="00FA364E"/>
    <w:pPr>
      <w:spacing w:before="100" w:beforeAutospacing="1" w:after="100" w:afterAutospacing="1" w:line="240" w:lineRule="auto"/>
    </w:pPr>
    <w:rPr>
      <w:rFonts w:eastAsia="Times New Roman"/>
      <w:sz w:val="24"/>
    </w:rPr>
  </w:style>
  <w:style w:type="paragraph" w:customStyle="1" w:styleId="publisheddate">
    <w:name w:val="published_date"/>
    <w:basedOn w:val="Normal"/>
    <w:rsid w:val="00FA364E"/>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FA364E"/>
    <w:pPr>
      <w:spacing w:before="100" w:beforeAutospacing="1" w:after="100" w:afterAutospacing="1" w:line="240" w:lineRule="auto"/>
    </w:pPr>
    <w:rPr>
      <w:rFonts w:eastAsia="Times New Roman"/>
      <w:sz w:val="24"/>
    </w:rPr>
  </w:style>
  <w:style w:type="character" w:customStyle="1" w:styleId="mainheading">
    <w:name w:val="mainheading"/>
    <w:rsid w:val="00FA364E"/>
  </w:style>
  <w:style w:type="character" w:customStyle="1" w:styleId="StyleStyleunderlineBold11pt">
    <w:name w:val="Style Style underline + Bold + 11 pt"/>
    <w:rsid w:val="00FA364E"/>
    <w:rPr>
      <w:bCs/>
      <w:sz w:val="20"/>
      <w:u w:val="single"/>
    </w:rPr>
  </w:style>
  <w:style w:type="character" w:customStyle="1" w:styleId="StyleunderlineAsianTimesNewRomanBold">
    <w:name w:val="Style underline + (Asian) Times New Roman Bold"/>
    <w:rsid w:val="00FA364E"/>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FA364E"/>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FA364E"/>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FA364E"/>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FA364E"/>
    <w:rPr>
      <w:b/>
      <w:bCs/>
      <w:sz w:val="20"/>
      <w:u w:val="single"/>
      <w:bdr w:val="single" w:sz="4" w:space="0" w:color="auto"/>
    </w:rPr>
  </w:style>
  <w:style w:type="paragraph" w:customStyle="1" w:styleId="emactive">
    <w:name w:val="emactive"/>
    <w:basedOn w:val="Normal"/>
    <w:uiPriority w:val="99"/>
    <w:qFormat/>
    <w:rsid w:val="00FA364E"/>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FA364E"/>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FA364E"/>
    <w:rPr>
      <w:rFonts w:cs="Calibri"/>
      <w:u w:val="single"/>
      <w:shd w:val="clear" w:color="auto" w:fill="66FFFF"/>
    </w:rPr>
  </w:style>
  <w:style w:type="paragraph" w:customStyle="1" w:styleId="CardHighlight">
    <w:name w:val="Card Highlight"/>
    <w:basedOn w:val="Normal"/>
    <w:link w:val="CardHighlightChar"/>
    <w:qFormat/>
    <w:rsid w:val="00FA364E"/>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FA364E"/>
    <w:pPr>
      <w:spacing w:before="200" w:line="240" w:lineRule="auto"/>
    </w:pPr>
    <w:rPr>
      <w:rFonts w:eastAsia="MS Gothic" w:cs="Arial"/>
      <w:bCs/>
      <w:sz w:val="24"/>
      <w:lang w:eastAsia="zh-CN"/>
    </w:rPr>
  </w:style>
  <w:style w:type="character" w:customStyle="1" w:styleId="metaorigin">
    <w:name w:val="meta_origin"/>
    <w:rsid w:val="00FA364E"/>
  </w:style>
  <w:style w:type="character" w:customStyle="1" w:styleId="eminfo">
    <w:name w:val="eminfo"/>
    <w:rsid w:val="00FA364E"/>
  </w:style>
  <w:style w:type="character" w:customStyle="1" w:styleId="emhighlight">
    <w:name w:val="emhighlight"/>
    <w:rsid w:val="00FA364E"/>
  </w:style>
  <w:style w:type="character" w:customStyle="1" w:styleId="last">
    <w:name w:val="last"/>
    <w:rsid w:val="00FA364E"/>
  </w:style>
  <w:style w:type="character" w:customStyle="1" w:styleId="institution">
    <w:name w:val="institution"/>
    <w:rsid w:val="00FA364E"/>
  </w:style>
  <w:style w:type="character" w:customStyle="1" w:styleId="NormalCard">
    <w:name w:val="Normal Card"/>
    <w:uiPriority w:val="1"/>
    <w:qFormat/>
    <w:rsid w:val="00FA364E"/>
    <w:rPr>
      <w:rFonts w:ascii="Times New Roman" w:hAnsi="Times New Roman" w:cs="Times New Roman" w:hint="default"/>
      <w:sz w:val="24"/>
    </w:rPr>
  </w:style>
  <w:style w:type="character" w:customStyle="1" w:styleId="timebox">
    <w:name w:val="timebox"/>
    <w:rsid w:val="00FA364E"/>
  </w:style>
  <w:style w:type="character" w:customStyle="1" w:styleId="Heading2Subtext">
    <w:name w:val="Heading 2 Subtext"/>
    <w:rsid w:val="00FA364E"/>
    <w:rPr>
      <w:rFonts w:ascii="Times New Roman" w:hAnsi="Times New Roman" w:cs="Times New Roman" w:hint="default"/>
      <w:sz w:val="16"/>
    </w:rPr>
  </w:style>
  <w:style w:type="table" w:styleId="MediumGrid1">
    <w:name w:val="Medium Grid 1"/>
    <w:basedOn w:val="TableNormal"/>
    <w:uiPriority w:val="67"/>
    <w:rsid w:val="00FA364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FA364E"/>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FA364E"/>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FA364E"/>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FA364E"/>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FA364E"/>
    <w:rPr>
      <w:rFonts w:ascii="Calibri" w:hAnsi="Calibri"/>
      <w:b/>
    </w:rPr>
  </w:style>
  <w:style w:type="character" w:customStyle="1" w:styleId="caps-label">
    <w:name w:val="caps-label"/>
    <w:rsid w:val="00FA364E"/>
  </w:style>
  <w:style w:type="paragraph" w:customStyle="1" w:styleId="firstletter">
    <w:name w:val="firstletter"/>
    <w:basedOn w:val="Normal"/>
    <w:uiPriority w:val="99"/>
    <w:qFormat/>
    <w:rsid w:val="00FA364E"/>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FA364E"/>
    <w:pPr>
      <w:spacing w:before="100" w:beforeAutospacing="1" w:after="100" w:afterAutospacing="1" w:line="240" w:lineRule="auto"/>
    </w:pPr>
    <w:rPr>
      <w:rFonts w:eastAsia="Times New Roman"/>
      <w:sz w:val="24"/>
    </w:rPr>
  </w:style>
  <w:style w:type="character" w:customStyle="1" w:styleId="cardshighlight0">
    <w:name w:val="cardshighlight"/>
    <w:rsid w:val="00FA364E"/>
  </w:style>
  <w:style w:type="character" w:customStyle="1" w:styleId="cardsfont12pt1">
    <w:name w:val="cardsfont12pt"/>
    <w:rsid w:val="00FA364E"/>
  </w:style>
  <w:style w:type="paragraph" w:customStyle="1" w:styleId="H1numbered">
    <w:name w:val="H1 numbered"/>
    <w:basedOn w:val="Normal"/>
    <w:uiPriority w:val="99"/>
    <w:qFormat/>
    <w:rsid w:val="00FA364E"/>
    <w:pPr>
      <w:pageBreakBefore/>
      <w:numPr>
        <w:numId w:val="1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FA364E"/>
    <w:pPr>
      <w:numPr>
        <w:ilvl w:val="1"/>
        <w:numId w:val="1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FA364E"/>
  </w:style>
  <w:style w:type="character" w:customStyle="1" w:styleId="backcontent">
    <w:name w:val="backcontent"/>
    <w:rsid w:val="00FA364E"/>
  </w:style>
  <w:style w:type="character" w:customStyle="1" w:styleId="daystmp">
    <w:name w:val="daystmp"/>
    <w:rsid w:val="00FA364E"/>
  </w:style>
  <w:style w:type="paragraph" w:customStyle="1" w:styleId="in">
    <w:name w:val="in"/>
    <w:basedOn w:val="Normal"/>
    <w:uiPriority w:val="99"/>
    <w:qFormat/>
    <w:rsid w:val="00FA364E"/>
    <w:pPr>
      <w:spacing w:before="100" w:beforeAutospacing="1" w:after="100" w:afterAutospacing="1" w:line="240" w:lineRule="auto"/>
    </w:pPr>
    <w:rPr>
      <w:rFonts w:eastAsia="Times New Roman"/>
      <w:sz w:val="24"/>
    </w:rPr>
  </w:style>
  <w:style w:type="character" w:customStyle="1" w:styleId="cardsfont12ptchar">
    <w:name w:val="cardsfont12ptchar"/>
    <w:rsid w:val="00FA364E"/>
  </w:style>
  <w:style w:type="character" w:customStyle="1" w:styleId="gal">
    <w:name w:val="gal"/>
    <w:rsid w:val="00FA364E"/>
  </w:style>
  <w:style w:type="paragraph" w:customStyle="1" w:styleId="imagecontain">
    <w:name w:val="imagecontain"/>
    <w:basedOn w:val="Normal"/>
    <w:uiPriority w:val="99"/>
    <w:qFormat/>
    <w:rsid w:val="00FA364E"/>
    <w:pPr>
      <w:spacing w:before="100" w:beforeAutospacing="1" w:after="100" w:afterAutospacing="1" w:line="240" w:lineRule="auto"/>
    </w:pPr>
    <w:rPr>
      <w:rFonts w:eastAsia="Times New Roman"/>
      <w:sz w:val="24"/>
    </w:rPr>
  </w:style>
  <w:style w:type="character" w:customStyle="1" w:styleId="imagedateline">
    <w:name w:val="image_dateline"/>
    <w:rsid w:val="00FA364E"/>
  </w:style>
  <w:style w:type="character" w:customStyle="1" w:styleId="authordatecharchar">
    <w:name w:val="authordatecharchar"/>
    <w:rsid w:val="00FA364E"/>
  </w:style>
  <w:style w:type="character" w:customStyle="1" w:styleId="style1char0">
    <w:name w:val="style1char"/>
    <w:rsid w:val="00FA364E"/>
  </w:style>
  <w:style w:type="character" w:customStyle="1" w:styleId="tagcharchar0">
    <w:name w:val="tagcharchar"/>
    <w:rsid w:val="00FA364E"/>
  </w:style>
  <w:style w:type="character" w:customStyle="1" w:styleId="underlinedcharchar2">
    <w:name w:val="underlinedcharchar"/>
    <w:rsid w:val="00FA364E"/>
  </w:style>
  <w:style w:type="paragraph" w:customStyle="1" w:styleId="CM62">
    <w:name w:val="CM62"/>
    <w:basedOn w:val="Normal"/>
    <w:next w:val="Normal"/>
    <w:uiPriority w:val="99"/>
    <w:qFormat/>
    <w:rsid w:val="00FA364E"/>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FA364E"/>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FA364E"/>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FA364E"/>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FA364E"/>
    <w:pPr>
      <w:spacing w:line="228" w:lineRule="atLeast"/>
    </w:pPr>
    <w:rPr>
      <w:rFonts w:ascii="Showcard Gothic" w:eastAsia="Times New Roman" w:hAnsi="Showcard Gothic"/>
      <w:color w:val="auto"/>
      <w:lang w:eastAsia="zh-CN"/>
    </w:rPr>
  </w:style>
  <w:style w:type="character" w:customStyle="1" w:styleId="BoxedChar">
    <w:name w:val="Boxed Char"/>
    <w:rsid w:val="00FA364E"/>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FA364E"/>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FA364E"/>
    <w:rPr>
      <w:rFonts w:ascii="Calibri" w:eastAsia="Times New Roman" w:hAnsi="Calibri" w:cs="Times New Roman"/>
    </w:rPr>
  </w:style>
  <w:style w:type="paragraph" w:customStyle="1" w:styleId="StyleCards11pt">
    <w:name w:val="Style Cards + 11 pt"/>
    <w:basedOn w:val="Cards"/>
    <w:link w:val="StyleCards11ptChar"/>
    <w:qFormat/>
    <w:rsid w:val="00FA364E"/>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FA364E"/>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FA364E"/>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FA364E"/>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FA364E"/>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FA364E"/>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A364E"/>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FA364E"/>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FA364E"/>
    <w:pPr>
      <w:ind w:left="288" w:right="288"/>
    </w:pPr>
    <w:rPr>
      <w:rFonts w:eastAsia="Times New Roman"/>
      <w:sz w:val="20"/>
      <w:szCs w:val="20"/>
      <w:lang w:val="x-none" w:eastAsia="x-none"/>
    </w:rPr>
  </w:style>
  <w:style w:type="character" w:customStyle="1" w:styleId="cardCharCharChar1">
    <w:name w:val="card Char Char Char1"/>
    <w:rsid w:val="00FA364E"/>
    <w:rPr>
      <w:lang w:val="en-US" w:eastAsia="en-US" w:bidi="ar-SA"/>
    </w:rPr>
  </w:style>
  <w:style w:type="character" w:customStyle="1" w:styleId="StylecardCharChar11ptChar">
    <w:name w:val="Style card Char Char + 11 pt Char"/>
    <w:link w:val="StylecardCharChar11pt"/>
    <w:rsid w:val="00FA364E"/>
    <w:rPr>
      <w:rFonts w:eastAsia="Times New Roman"/>
      <w:sz w:val="20"/>
      <w:szCs w:val="20"/>
      <w:lang w:val="x-none" w:eastAsia="x-none"/>
    </w:rPr>
  </w:style>
  <w:style w:type="paragraph" w:customStyle="1" w:styleId="NormalFont">
    <w:name w:val="Normal Font"/>
    <w:link w:val="NormalFontChar"/>
    <w:qFormat/>
    <w:rsid w:val="00FA364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A364E"/>
    <w:pPr>
      <w:spacing w:after="200" w:line="276" w:lineRule="auto"/>
    </w:pPr>
    <w:rPr>
      <w:rFonts w:ascii="Times" w:eastAsia="Times New Roman" w:hAnsi="Times" w:cs="Times New Roman"/>
      <w:sz w:val="20"/>
    </w:rPr>
  </w:style>
  <w:style w:type="character" w:customStyle="1" w:styleId="Style11ptThickunderline">
    <w:name w:val="Style 11 pt Thick underline"/>
    <w:rsid w:val="00FA364E"/>
    <w:rPr>
      <w:sz w:val="20"/>
      <w:u w:val="thick"/>
    </w:rPr>
  </w:style>
  <w:style w:type="character" w:customStyle="1" w:styleId="Style11ptBoldThickunderline">
    <w:name w:val="Style 11 pt Bold Thick underline"/>
    <w:rsid w:val="00FA364E"/>
    <w:rPr>
      <w:b/>
      <w:bCs/>
      <w:sz w:val="20"/>
      <w:u w:val="thick"/>
    </w:rPr>
  </w:style>
  <w:style w:type="paragraph" w:customStyle="1" w:styleId="StyleNormalFont11ptUnderline">
    <w:name w:val="Style Normal Font + 11 pt Underline"/>
    <w:basedOn w:val="NormalFont"/>
    <w:link w:val="StyleNormalFont11ptUnderlineChar"/>
    <w:qFormat/>
    <w:rsid w:val="00FA364E"/>
    <w:rPr>
      <w:u w:val="single"/>
      <w:lang w:val="x-none" w:eastAsia="x-none"/>
    </w:rPr>
  </w:style>
  <w:style w:type="character" w:customStyle="1" w:styleId="NormalFontChar">
    <w:name w:val="Normal Font Char"/>
    <w:link w:val="NormalFont"/>
    <w:rsid w:val="00FA364E"/>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FA364E"/>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A364E"/>
    <w:rPr>
      <w:b/>
      <w:bCs/>
      <w:u w:val="single"/>
      <w:lang w:val="x-none" w:eastAsia="x-none"/>
    </w:rPr>
  </w:style>
  <w:style w:type="character" w:customStyle="1" w:styleId="StyleNormalFont11ptBoldUnderlineChar">
    <w:name w:val="Style Normal Font + 11 pt Bold Underline Char"/>
    <w:link w:val="StyleNormalFont11ptBoldUnderline"/>
    <w:rsid w:val="00FA364E"/>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FA364E"/>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FA364E"/>
    <w:pPr>
      <w:spacing w:after="0" w:line="240" w:lineRule="auto"/>
    </w:pPr>
    <w:rPr>
      <w:rFonts w:eastAsia="Times New Roman"/>
      <w:sz w:val="15"/>
    </w:rPr>
  </w:style>
  <w:style w:type="character" w:customStyle="1" w:styleId="authors1">
    <w:name w:val="authors1"/>
    <w:rsid w:val="00FA364E"/>
    <w:rPr>
      <w:rFonts w:ascii="Verdana" w:hAnsi="Verdana" w:hint="default"/>
      <w:b/>
      <w:bCs/>
      <w:color w:val="006699"/>
      <w:sz w:val="20"/>
      <w:szCs w:val="20"/>
    </w:rPr>
  </w:style>
  <w:style w:type="character" w:customStyle="1" w:styleId="headlinesectionlarge">
    <w:name w:val="headline_section_large"/>
    <w:rsid w:val="00FA364E"/>
  </w:style>
  <w:style w:type="paragraph" w:customStyle="1" w:styleId="formatvorlage2">
    <w:name w:val="formatvorlage2"/>
    <w:basedOn w:val="Normal"/>
    <w:uiPriority w:val="99"/>
    <w:qFormat/>
    <w:rsid w:val="00FA364E"/>
    <w:pPr>
      <w:spacing w:before="100" w:beforeAutospacing="1" w:after="100" w:afterAutospacing="1" w:line="240" w:lineRule="auto"/>
    </w:pPr>
    <w:rPr>
      <w:sz w:val="24"/>
    </w:rPr>
  </w:style>
  <w:style w:type="character" w:customStyle="1" w:styleId="Styleunderline11ptBlack">
    <w:name w:val="Style underline + 11 pt Black"/>
    <w:rsid w:val="00FA364E"/>
    <w:rPr>
      <w:color w:val="000000"/>
      <w:sz w:val="20"/>
      <w:u w:val="single"/>
    </w:rPr>
  </w:style>
  <w:style w:type="character" w:customStyle="1" w:styleId="Styleunderline11ptBoldBlack">
    <w:name w:val="Style underline + 11 pt Bold Black"/>
    <w:rsid w:val="00FA364E"/>
    <w:rPr>
      <w:b/>
      <w:bCs/>
      <w:color w:val="000000"/>
      <w:sz w:val="20"/>
      <w:u w:val="single"/>
    </w:rPr>
  </w:style>
  <w:style w:type="paragraph" w:customStyle="1" w:styleId="StyleTitle11ptNotBold">
    <w:name w:val="Style Title + 11 pt Not Bold"/>
    <w:basedOn w:val="Title"/>
    <w:link w:val="StyleTitle11ptNotBoldChar"/>
    <w:qFormat/>
    <w:rsid w:val="00FA364E"/>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FA364E"/>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FA364E"/>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FA364E"/>
    <w:rPr>
      <w:rFonts w:ascii="Georgia" w:eastAsia="Times New Roman" w:hAnsi="Georgia"/>
      <w:u w:val="single"/>
      <w:lang w:val="x-none" w:eastAsia="x-none"/>
    </w:rPr>
  </w:style>
  <w:style w:type="character" w:customStyle="1" w:styleId="Style11ptBoldBlackUnderline">
    <w:name w:val="Style 11 pt Bold Black Underline"/>
    <w:rsid w:val="00FA364E"/>
    <w:rPr>
      <w:b/>
      <w:bCs/>
      <w:color w:val="000000"/>
      <w:sz w:val="20"/>
      <w:u w:val="single"/>
    </w:rPr>
  </w:style>
  <w:style w:type="character" w:customStyle="1" w:styleId="Style11ptBoldBlackUnderlineBorderSinglesolidline">
    <w:name w:val="Style 11 pt Bold Black Underline Border: : (Single solid line ..."/>
    <w:rsid w:val="00FA364E"/>
    <w:rPr>
      <w:b/>
      <w:bCs/>
      <w:color w:val="000000"/>
      <w:sz w:val="20"/>
      <w:u w:val="single"/>
      <w:bdr w:val="single" w:sz="4" w:space="0" w:color="auto"/>
    </w:rPr>
  </w:style>
  <w:style w:type="character" w:customStyle="1" w:styleId="StyleLatinMeridien-Italic11ptItalicUnderline">
    <w:name w:val="Style (Latin) Meridien-Italic 11 pt Italic Underline"/>
    <w:rsid w:val="00FA364E"/>
    <w:rPr>
      <w:rFonts w:ascii="Meridien-Italic" w:hAnsi="Meridien-Italic"/>
      <w:i/>
      <w:iCs/>
      <w:sz w:val="20"/>
      <w:u w:val="single"/>
    </w:rPr>
  </w:style>
  <w:style w:type="character" w:customStyle="1" w:styleId="underlinestylechar0">
    <w:name w:val="underlinestylechar"/>
    <w:rsid w:val="00FA364E"/>
  </w:style>
  <w:style w:type="character" w:customStyle="1" w:styleId="StyleCards12ptThickunderlineChar1">
    <w:name w:val="Style Cards + 12 pt Thick underline Char1"/>
    <w:rsid w:val="00FA364E"/>
    <w:rPr>
      <w:sz w:val="24"/>
      <w:szCs w:val="24"/>
      <w:u w:val="thick"/>
    </w:rPr>
  </w:style>
  <w:style w:type="character" w:customStyle="1" w:styleId="BodyTextIndentChar2">
    <w:name w:val="Body Text Indent Char2"/>
    <w:basedOn w:val="DefaultParagraphFont"/>
    <w:uiPriority w:val="99"/>
    <w:semiHidden/>
    <w:rsid w:val="00FA364E"/>
    <w:rPr>
      <w:rFonts w:ascii="Georgia" w:hAnsi="Georgia"/>
      <w:sz w:val="22"/>
      <w:szCs w:val="22"/>
    </w:rPr>
  </w:style>
  <w:style w:type="character" w:customStyle="1" w:styleId="BodyText2Char2">
    <w:name w:val="Body Text 2 Char2"/>
    <w:basedOn w:val="DefaultParagraphFont"/>
    <w:uiPriority w:val="99"/>
    <w:semiHidden/>
    <w:rsid w:val="00FA364E"/>
    <w:rPr>
      <w:rFonts w:ascii="Georgia" w:hAnsi="Georgia"/>
      <w:sz w:val="22"/>
      <w:szCs w:val="22"/>
    </w:rPr>
  </w:style>
  <w:style w:type="character" w:customStyle="1" w:styleId="BodyText3Char2">
    <w:name w:val="Body Text 3 Char2"/>
    <w:basedOn w:val="DefaultParagraphFont"/>
    <w:uiPriority w:val="99"/>
    <w:semiHidden/>
    <w:rsid w:val="00FA364E"/>
    <w:rPr>
      <w:rFonts w:ascii="Georgia" w:hAnsi="Georgia"/>
      <w:sz w:val="16"/>
      <w:szCs w:val="16"/>
    </w:rPr>
  </w:style>
  <w:style w:type="character" w:customStyle="1" w:styleId="BodyTextIndent2Char2">
    <w:name w:val="Body Text Indent 2 Char2"/>
    <w:basedOn w:val="DefaultParagraphFont"/>
    <w:uiPriority w:val="99"/>
    <w:semiHidden/>
    <w:rsid w:val="00FA364E"/>
    <w:rPr>
      <w:rFonts w:ascii="Georgia" w:hAnsi="Georgia"/>
      <w:sz w:val="22"/>
      <w:szCs w:val="22"/>
    </w:rPr>
  </w:style>
  <w:style w:type="character" w:customStyle="1" w:styleId="BodyTextIndent3Char2">
    <w:name w:val="Body Text Indent 3 Char2"/>
    <w:basedOn w:val="DefaultParagraphFont"/>
    <w:uiPriority w:val="99"/>
    <w:semiHidden/>
    <w:rsid w:val="00FA364E"/>
    <w:rPr>
      <w:rFonts w:ascii="Georgia" w:hAnsi="Georgia"/>
      <w:sz w:val="16"/>
      <w:szCs w:val="16"/>
    </w:rPr>
  </w:style>
  <w:style w:type="character" w:customStyle="1" w:styleId="z-BottomofFormChar2">
    <w:name w:val="z-Bottom of Form Char2"/>
    <w:basedOn w:val="DefaultParagraphFont"/>
    <w:uiPriority w:val="99"/>
    <w:semiHidden/>
    <w:rsid w:val="00FA364E"/>
    <w:rPr>
      <w:rFonts w:ascii="Arial" w:hAnsi="Arial" w:cs="Arial"/>
      <w:vanish/>
      <w:sz w:val="16"/>
      <w:szCs w:val="16"/>
    </w:rPr>
  </w:style>
  <w:style w:type="paragraph" w:customStyle="1" w:styleId="BodyA">
    <w:name w:val="Body A"/>
    <w:autoRedefine/>
    <w:uiPriority w:val="99"/>
    <w:qFormat/>
    <w:rsid w:val="00FA364E"/>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FA364E"/>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FA364E"/>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FA364E"/>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FA364E"/>
    <w:rPr>
      <w:rFonts w:ascii="Garamond" w:eastAsia="Cambria" w:hAnsi="Garamond"/>
      <w:sz w:val="20"/>
      <w:u w:val="single"/>
    </w:rPr>
  </w:style>
  <w:style w:type="character" w:customStyle="1" w:styleId="m5686307894942199640gmail-style13ptbold">
    <w:name w:val="m_5686307894942199640gmail-style13ptbold"/>
    <w:basedOn w:val="DefaultParagraphFont"/>
    <w:rsid w:val="00FA364E"/>
  </w:style>
  <w:style w:type="character" w:customStyle="1" w:styleId="m5686307894942199640gmail-styleunderline">
    <w:name w:val="m_5686307894942199640gmail-styleunderline"/>
    <w:basedOn w:val="DefaultParagraphFont"/>
    <w:rsid w:val="00FA364E"/>
  </w:style>
  <w:style w:type="character" w:customStyle="1" w:styleId="UnderlineCharCharChar">
    <w:name w:val="Underline Char Char Char"/>
    <w:rsid w:val="00FA364E"/>
    <w:rPr>
      <w:noProof w:val="0"/>
      <w:u w:val="single"/>
      <w:lang w:val="en-US" w:eastAsia="en-US" w:bidi="ar-SA"/>
    </w:rPr>
  </w:style>
  <w:style w:type="paragraph" w:customStyle="1" w:styleId="PageHeading">
    <w:name w:val="Page Heading"/>
    <w:basedOn w:val="Heading2"/>
    <w:uiPriority w:val="99"/>
    <w:qFormat/>
    <w:rsid w:val="00FA364E"/>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FA364E"/>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FA364E"/>
    <w:pPr>
      <w:spacing w:after="0" w:line="240" w:lineRule="auto"/>
    </w:pPr>
    <w:rPr>
      <w:rFonts w:ascii="Arial" w:eastAsia="Calibri" w:hAnsi="Arial" w:cs="Arial"/>
      <w:color w:val="00B0F0"/>
      <w:sz w:val="20"/>
      <w:u w:val="single" w:color="00B0F0"/>
    </w:rPr>
  </w:style>
  <w:style w:type="character" w:customStyle="1" w:styleId="messagecontent">
    <w:name w:val="message_content"/>
    <w:rsid w:val="00FA364E"/>
  </w:style>
  <w:style w:type="paragraph" w:customStyle="1" w:styleId="UnderlineCharCharCharCharCharCharCharCharChar">
    <w:name w:val="Underline Char Char Char Char Char Char Char Char Char"/>
    <w:link w:val="UnderlineCharCharCharCharCharCharCharCharCharChar"/>
    <w:rsid w:val="00FA364E"/>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FA364E"/>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FA364E"/>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FA364E"/>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FA364E"/>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FA364E"/>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FA364E"/>
  </w:style>
  <w:style w:type="paragraph" w:customStyle="1" w:styleId="Style31">
    <w:name w:val="Style31"/>
    <w:basedOn w:val="Normal"/>
    <w:uiPriority w:val="99"/>
    <w:qFormat/>
    <w:rsid w:val="00FA364E"/>
    <w:pPr>
      <w:spacing w:after="0" w:line="197" w:lineRule="exact"/>
      <w:jc w:val="both"/>
    </w:pPr>
    <w:rPr>
      <w:rFonts w:ascii="Arial" w:hAnsi="Arial" w:cs="Arial"/>
    </w:rPr>
  </w:style>
  <w:style w:type="paragraph" w:customStyle="1" w:styleId="Style42">
    <w:name w:val="Style42"/>
    <w:basedOn w:val="Normal"/>
    <w:uiPriority w:val="99"/>
    <w:qFormat/>
    <w:rsid w:val="00FA364E"/>
    <w:pPr>
      <w:spacing w:after="0" w:line="202" w:lineRule="exact"/>
      <w:jc w:val="both"/>
    </w:pPr>
    <w:rPr>
      <w:rFonts w:ascii="Arial" w:hAnsi="Arial" w:cs="Arial"/>
    </w:rPr>
  </w:style>
  <w:style w:type="paragraph" w:customStyle="1" w:styleId="Style51">
    <w:name w:val="Style51"/>
    <w:basedOn w:val="Normal"/>
    <w:uiPriority w:val="99"/>
    <w:qFormat/>
    <w:rsid w:val="00FA364E"/>
    <w:pPr>
      <w:spacing w:after="0" w:line="200" w:lineRule="exact"/>
      <w:jc w:val="both"/>
    </w:pPr>
    <w:rPr>
      <w:rFonts w:ascii="Arial" w:hAnsi="Arial" w:cs="Arial"/>
    </w:rPr>
  </w:style>
  <w:style w:type="character" w:customStyle="1" w:styleId="FontStyle72">
    <w:name w:val="Font Style72"/>
    <w:uiPriority w:val="99"/>
    <w:rsid w:val="00FA364E"/>
    <w:rPr>
      <w:rFonts w:ascii="Times New Roman" w:hAnsi="Times New Roman" w:cs="Times New Roman" w:hint="default"/>
      <w:sz w:val="16"/>
      <w:szCs w:val="16"/>
    </w:rPr>
  </w:style>
  <w:style w:type="character" w:customStyle="1" w:styleId="FontStyle73">
    <w:name w:val="Font Style73"/>
    <w:uiPriority w:val="99"/>
    <w:rsid w:val="00FA364E"/>
    <w:rPr>
      <w:rFonts w:ascii="Times New Roman" w:hAnsi="Times New Roman" w:cs="Times New Roman" w:hint="default"/>
      <w:i/>
      <w:iCs/>
      <w:sz w:val="16"/>
      <w:szCs w:val="16"/>
    </w:rPr>
  </w:style>
  <w:style w:type="character" w:customStyle="1" w:styleId="UnderlinestyleChar20">
    <w:name w:val="Underline style Char2"/>
    <w:rsid w:val="00FA364E"/>
    <w:rPr>
      <w:sz w:val="22"/>
      <w:szCs w:val="24"/>
      <w:u w:val="single"/>
      <w:lang w:val="en-US" w:eastAsia="en-US" w:bidi="ar-SA"/>
    </w:rPr>
  </w:style>
  <w:style w:type="character" w:customStyle="1" w:styleId="FontStyle49">
    <w:name w:val="Font Style49"/>
    <w:uiPriority w:val="99"/>
    <w:rsid w:val="00FA364E"/>
    <w:rPr>
      <w:rFonts w:ascii="Times New Roman" w:hAnsi="Times New Roman" w:cs="Times New Roman"/>
      <w:sz w:val="20"/>
      <w:szCs w:val="20"/>
    </w:rPr>
  </w:style>
  <w:style w:type="character" w:customStyle="1" w:styleId="FontStyle50">
    <w:name w:val="Font Style50"/>
    <w:uiPriority w:val="99"/>
    <w:rsid w:val="00FA364E"/>
    <w:rPr>
      <w:rFonts w:ascii="Times New Roman" w:hAnsi="Times New Roman" w:cs="Times New Roman"/>
      <w:b/>
      <w:bCs/>
      <w:sz w:val="20"/>
      <w:szCs w:val="20"/>
    </w:rPr>
  </w:style>
  <w:style w:type="character" w:customStyle="1" w:styleId="ListBulletChar">
    <w:name w:val="List Bullet Char"/>
    <w:link w:val="ListBullet"/>
    <w:uiPriority w:val="99"/>
    <w:locked/>
    <w:rsid w:val="00FA364E"/>
    <w:rPr>
      <w:rFonts w:ascii="Calibri" w:hAnsi="Calibri"/>
    </w:rPr>
  </w:style>
  <w:style w:type="character" w:customStyle="1" w:styleId="BoldUnderlineChar2Char">
    <w:name w:val="BoldUnderline Char2 Char"/>
    <w:link w:val="BoldUnderlineChar20"/>
    <w:locked/>
    <w:rsid w:val="00FA364E"/>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FA364E"/>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FA364E"/>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FA364E"/>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FA364E"/>
    <w:rPr>
      <w:rFonts w:eastAsia="Times New Roman"/>
      <w:u w:val="single"/>
      <w:lang w:val="en-GB"/>
    </w:rPr>
  </w:style>
  <w:style w:type="paragraph" w:customStyle="1" w:styleId="StyleUnderlining11pt">
    <w:name w:val="Style Underlining + 11 pt"/>
    <w:basedOn w:val="Normal"/>
    <w:link w:val="StyleUnderlining11ptChar"/>
    <w:qFormat/>
    <w:rsid w:val="00FA364E"/>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FA364E"/>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FA364E"/>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DefaultParagraphFont"/>
    <w:link w:val="Stylecard11ptBoldUnderline"/>
    <w:locked/>
    <w:rsid w:val="00FA364E"/>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FA364E"/>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DefaultParagraphFont"/>
    <w:link w:val="Stylecard8pt"/>
    <w:locked/>
    <w:rsid w:val="00FA364E"/>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FA364E"/>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FA364E"/>
    <w:pPr>
      <w:spacing w:line="256" w:lineRule="auto"/>
    </w:pPr>
    <w:rPr>
      <w:rFonts w:ascii="Georgia" w:hAnsi="Georgia"/>
      <w:b/>
    </w:rPr>
  </w:style>
  <w:style w:type="paragraph" w:customStyle="1" w:styleId="Normal20pt">
    <w:name w:val="Normal  + 20 pt"/>
    <w:basedOn w:val="Normal"/>
    <w:uiPriority w:val="6"/>
    <w:qFormat/>
    <w:rsid w:val="00FA364E"/>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FA364E"/>
    <w:rPr>
      <w:rFonts w:eastAsia="Calibri"/>
      <w:u w:val="single"/>
    </w:rPr>
  </w:style>
  <w:style w:type="paragraph" w:customStyle="1" w:styleId="StyleNormalWeb11ptUnderline">
    <w:name w:val="Style Normal (Web) + 11 pt Underline"/>
    <w:basedOn w:val="NormalWeb"/>
    <w:link w:val="StyleNormalWeb11ptUnderlineChar"/>
    <w:qFormat/>
    <w:rsid w:val="00FA364E"/>
    <w:pPr>
      <w:spacing w:line="256" w:lineRule="auto"/>
    </w:pPr>
    <w:rPr>
      <w:rFonts w:asciiTheme="minorHAnsi" w:eastAsia="Calibri" w:hAnsiTheme="minorHAnsi"/>
      <w:u w:val="single"/>
    </w:rPr>
  </w:style>
  <w:style w:type="paragraph" w:customStyle="1" w:styleId="conintrotext">
    <w:name w:val="conintrotext"/>
    <w:basedOn w:val="Normal"/>
    <w:uiPriority w:val="99"/>
    <w:qFormat/>
    <w:rsid w:val="00FA364E"/>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FA364E"/>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FA364E"/>
    <w:pPr>
      <w:spacing w:after="0" w:line="256" w:lineRule="auto"/>
    </w:pPr>
    <w:rPr>
      <w:rFonts w:ascii="MS Mincho" w:eastAsia="MS Mincho" w:hAnsiTheme="minorHAnsi"/>
      <w:b/>
      <w:u w:val="single"/>
    </w:rPr>
  </w:style>
  <w:style w:type="paragraph" w:customStyle="1" w:styleId="assert">
    <w:name w:val="assert"/>
    <w:basedOn w:val="Normal"/>
    <w:uiPriority w:val="99"/>
    <w:qFormat/>
    <w:rsid w:val="00FA364E"/>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FA364E"/>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FA364E"/>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FA364E"/>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FA364E"/>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FA364E"/>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FA364E"/>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FA364E"/>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FA364E"/>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FA364E"/>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FA364E"/>
    <w:rPr>
      <w:rFonts w:eastAsia="Times New Roman"/>
      <w:u w:val="single"/>
    </w:rPr>
  </w:style>
  <w:style w:type="paragraph" w:customStyle="1" w:styleId="StyleStyle4ArialNarrow9pt">
    <w:name w:val="Style Style4 + Arial Narrow 9 pt"/>
    <w:basedOn w:val="Normal"/>
    <w:link w:val="StyleStyle4ArialNarrow9ptChar"/>
    <w:qFormat/>
    <w:rsid w:val="00FA364E"/>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FA364E"/>
    <w:rPr>
      <w:rFonts w:eastAsia="Times New Roman"/>
      <w:b/>
      <w:bCs/>
      <w:u w:val="single"/>
    </w:rPr>
  </w:style>
  <w:style w:type="paragraph" w:customStyle="1" w:styleId="StyleStyle4ArialNarrow9ptBold">
    <w:name w:val="Style Style4 + Arial Narrow 9 pt Bold"/>
    <w:basedOn w:val="Normal"/>
    <w:link w:val="StyleStyle4ArialNarrow9ptBoldChar"/>
    <w:qFormat/>
    <w:rsid w:val="00FA364E"/>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FA364E"/>
    <w:rPr>
      <w:rFonts w:eastAsia="Times New Roman"/>
      <w:b/>
      <w:smallCaps/>
      <w:sz w:val="24"/>
      <w:szCs w:val="24"/>
      <w:u w:val="single"/>
    </w:rPr>
  </w:style>
  <w:style w:type="character" w:customStyle="1" w:styleId="HiddenBlockHeaderChar">
    <w:name w:val="Hidden Block Header Char"/>
    <w:link w:val="HiddenBlockHeader"/>
    <w:locked/>
    <w:rsid w:val="00FA364E"/>
    <w:rPr>
      <w:rFonts w:ascii="Calibri" w:hAnsi="Calibri"/>
    </w:rPr>
  </w:style>
  <w:style w:type="character" w:customStyle="1" w:styleId="ThirdChar">
    <w:name w:val="Third Char"/>
    <w:link w:val="Third"/>
    <w:locked/>
    <w:rsid w:val="00FA364E"/>
    <w:rPr>
      <w:rFonts w:eastAsia="Times New Roman"/>
      <w:b/>
      <w:u w:val="single"/>
      <w:lang w:val="x-none" w:eastAsia="x-none"/>
    </w:rPr>
  </w:style>
  <w:style w:type="paragraph" w:customStyle="1" w:styleId="Third">
    <w:name w:val="Third"/>
    <w:basedOn w:val="Normal"/>
    <w:link w:val="ThirdChar"/>
    <w:qFormat/>
    <w:rsid w:val="00FA364E"/>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FA364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FA364E"/>
    <w:rPr>
      <w:rFonts w:eastAsia="Times New Roman"/>
      <w:b/>
      <w:szCs w:val="24"/>
      <w:u w:val="thick"/>
    </w:rPr>
  </w:style>
  <w:style w:type="paragraph" w:customStyle="1" w:styleId="SynergyTag">
    <w:name w:val="SynergyTag"/>
    <w:basedOn w:val="Normal"/>
    <w:uiPriority w:val="99"/>
    <w:qFormat/>
    <w:rsid w:val="00FA364E"/>
    <w:pPr>
      <w:spacing w:after="0" w:line="256" w:lineRule="auto"/>
    </w:pPr>
    <w:rPr>
      <w:b/>
    </w:rPr>
  </w:style>
  <w:style w:type="paragraph" w:customStyle="1" w:styleId="CiteSmallText">
    <w:name w:val="Cite Small Text"/>
    <w:basedOn w:val="Normal"/>
    <w:uiPriority w:val="99"/>
    <w:qFormat/>
    <w:rsid w:val="00FA364E"/>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FA364E"/>
    <w:rPr>
      <w:lang w:val="x-none"/>
    </w:rPr>
  </w:style>
  <w:style w:type="paragraph" w:customStyle="1" w:styleId="Cards1CharChar">
    <w:name w:val="Cards1 Char Char"/>
    <w:basedOn w:val="Normal"/>
    <w:link w:val="Cards1CharCharChar"/>
    <w:qFormat/>
    <w:rsid w:val="00FA364E"/>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FA364E"/>
    <w:rPr>
      <w:color w:val="0000FF"/>
      <w:sz w:val="12"/>
      <w:u w:val="single"/>
    </w:rPr>
  </w:style>
  <w:style w:type="paragraph" w:customStyle="1" w:styleId="Swag">
    <w:name w:val="Swag"/>
    <w:basedOn w:val="Normal"/>
    <w:link w:val="SwagChar"/>
    <w:qFormat/>
    <w:rsid w:val="00FA364E"/>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FA364E"/>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FA364E"/>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FA364E"/>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FA364E"/>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FA364E"/>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FA364E"/>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FA364E"/>
    <w:rPr>
      <w:rFonts w:eastAsia="Times New Roman"/>
      <w:b/>
      <w:bCs/>
      <w:u w:val="single"/>
    </w:rPr>
  </w:style>
  <w:style w:type="paragraph" w:customStyle="1" w:styleId="StyleUnderlineChar11ptBold2">
    <w:name w:val="Style Underline Char + 11 pt Bold2"/>
    <w:basedOn w:val="Normal"/>
    <w:link w:val="StyleUnderlineChar11ptBold2Char"/>
    <w:qFormat/>
    <w:rsid w:val="00FA364E"/>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FA364E"/>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FA364E"/>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FA364E"/>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FA364E"/>
    <w:pPr>
      <w:spacing w:after="0" w:line="256" w:lineRule="auto"/>
    </w:pPr>
    <w:rPr>
      <w:rFonts w:asciiTheme="minorHAnsi" w:eastAsia="Times New Roman" w:hAnsiTheme="minorHAnsi"/>
      <w:u w:val="single"/>
    </w:rPr>
  </w:style>
  <w:style w:type="character" w:customStyle="1" w:styleId="TagsCharCharCharChar">
    <w:name w:val="Tags Char Char Char Char"/>
    <w:locked/>
    <w:rsid w:val="00FA364E"/>
    <w:rPr>
      <w:rFonts w:ascii="Times New Roman" w:eastAsia="Times New Roman" w:hAnsi="Times New Roman" w:cs="Times New Roman"/>
      <w:b/>
      <w:sz w:val="24"/>
      <w:szCs w:val="24"/>
    </w:rPr>
  </w:style>
  <w:style w:type="character" w:customStyle="1" w:styleId="NothingCharChar">
    <w:name w:val="Nothing Char Char"/>
    <w:link w:val="NothingCharCharChar"/>
    <w:locked/>
    <w:rsid w:val="00FA364E"/>
  </w:style>
  <w:style w:type="paragraph" w:customStyle="1" w:styleId="NothingCharCharChar">
    <w:name w:val="Nothing Char Char Char"/>
    <w:link w:val="NothingCharChar"/>
    <w:qFormat/>
    <w:rsid w:val="00FA364E"/>
    <w:pPr>
      <w:spacing w:after="0" w:line="240" w:lineRule="auto"/>
      <w:jc w:val="both"/>
    </w:pPr>
  </w:style>
  <w:style w:type="paragraph" w:customStyle="1" w:styleId="StyleLeft021">
    <w:name w:val="Style Left:  0.2&quot;1"/>
    <w:basedOn w:val="Normal"/>
    <w:uiPriority w:val="99"/>
    <w:qFormat/>
    <w:rsid w:val="00FA364E"/>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FA364E"/>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FA364E"/>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FA364E"/>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FA364E"/>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FA364E"/>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FA364E"/>
    <w:pPr>
      <w:spacing w:after="0" w:line="256" w:lineRule="auto"/>
    </w:pPr>
    <w:rPr>
      <w:b/>
    </w:rPr>
  </w:style>
  <w:style w:type="paragraph" w:customStyle="1" w:styleId="CM27">
    <w:name w:val="CM27"/>
    <w:basedOn w:val="Normal"/>
    <w:next w:val="Normal"/>
    <w:qFormat/>
    <w:rsid w:val="00FA364E"/>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FA364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FA364E"/>
    <w:rPr>
      <w:szCs w:val="24"/>
      <w:u w:val="single"/>
      <w:lang w:val="en-US" w:eastAsia="en-US" w:bidi="ar-SA"/>
    </w:rPr>
  </w:style>
  <w:style w:type="character" w:customStyle="1" w:styleId="BoldUnderlineCharChar3">
    <w:name w:val="BoldUnderline Char Char3"/>
    <w:rsid w:val="00FA364E"/>
    <w:rPr>
      <w:b/>
      <w:bCs w:val="0"/>
      <w:szCs w:val="24"/>
      <w:u w:val="single"/>
      <w:lang w:val="en-US" w:eastAsia="en-US" w:bidi="ar-SA"/>
    </w:rPr>
  </w:style>
  <w:style w:type="character" w:customStyle="1" w:styleId="UnderlineCharChar3">
    <w:name w:val="Underline Char Char3"/>
    <w:rsid w:val="00FA364E"/>
    <w:rPr>
      <w:szCs w:val="24"/>
      <w:u w:val="single"/>
      <w:lang w:val="en-US" w:eastAsia="en-US" w:bidi="ar-SA"/>
    </w:rPr>
  </w:style>
  <w:style w:type="character" w:customStyle="1" w:styleId="BoldUnderlineCharChar2">
    <w:name w:val="BoldUnderline Char Char2"/>
    <w:rsid w:val="00FA364E"/>
    <w:rPr>
      <w:b/>
      <w:bCs w:val="0"/>
      <w:szCs w:val="24"/>
      <w:u w:val="single"/>
      <w:lang w:val="en-US" w:eastAsia="en-US" w:bidi="ar-SA"/>
    </w:rPr>
  </w:style>
  <w:style w:type="character" w:customStyle="1" w:styleId="volume-issue">
    <w:name w:val="volume-issue"/>
    <w:rsid w:val="00FA364E"/>
    <w:rPr>
      <w:rFonts w:ascii="Times New Roman" w:hAnsi="Times New Roman" w:cs="Times New Roman" w:hint="default"/>
    </w:rPr>
  </w:style>
  <w:style w:type="character" w:customStyle="1" w:styleId="boldness1">
    <w:name w:val="boldness1"/>
    <w:rsid w:val="00FA364E"/>
  </w:style>
  <w:style w:type="character" w:customStyle="1" w:styleId="story-author">
    <w:name w:val="story-author"/>
    <w:basedOn w:val="DefaultParagraphFont"/>
    <w:rsid w:val="00FA364E"/>
  </w:style>
  <w:style w:type="character" w:customStyle="1" w:styleId="StyleEmphasisArial12ptBoldNotItalic">
    <w:name w:val="Style Emphasis + Arial 12 pt Bold Not Italic"/>
    <w:basedOn w:val="Emphasis"/>
    <w:rsid w:val="00FA364E"/>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FA364E"/>
  </w:style>
  <w:style w:type="character" w:customStyle="1" w:styleId="StyleStyle4CharTimesNewRoman11ptItalic">
    <w:name w:val="Style Style4 Char + Times New Roman 11 pt Italic"/>
    <w:basedOn w:val="DefaultParagraphFont"/>
    <w:rsid w:val="00FA364E"/>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FA364E"/>
  </w:style>
  <w:style w:type="character" w:customStyle="1" w:styleId="ad">
    <w:name w:val="_"/>
    <w:basedOn w:val="DefaultParagraphFont"/>
    <w:rsid w:val="00FA364E"/>
  </w:style>
  <w:style w:type="character" w:customStyle="1" w:styleId="Heading3CharCharCharChar1">
    <w:name w:val="Heading 3 Char Char Char Char1"/>
    <w:rsid w:val="00FA364E"/>
    <w:rPr>
      <w:rFonts w:ascii="Arial" w:hAnsi="Arial" w:cs="Arial" w:hint="default"/>
      <w:bCs/>
      <w:szCs w:val="26"/>
      <w:u w:val="single"/>
      <w:lang w:val="en-US" w:eastAsia="en-US" w:bidi="ar-SA"/>
    </w:rPr>
  </w:style>
  <w:style w:type="character" w:customStyle="1" w:styleId="comment-body">
    <w:name w:val="comment-body"/>
    <w:rsid w:val="00FA364E"/>
  </w:style>
  <w:style w:type="character" w:customStyle="1" w:styleId="UnderlineCharCharChar1">
    <w:name w:val="Underline Char Char Char1"/>
    <w:rsid w:val="00FA364E"/>
    <w:rPr>
      <w:u w:val="single"/>
      <w:lang w:val="en-US" w:eastAsia="en-US" w:bidi="ar-SA"/>
    </w:rPr>
  </w:style>
  <w:style w:type="character" w:customStyle="1" w:styleId="reality">
    <w:name w:val="reality"/>
    <w:rsid w:val="00FA364E"/>
  </w:style>
  <w:style w:type="character" w:customStyle="1" w:styleId="UnderlineChar1Char">
    <w:name w:val="Underline Char1 Char"/>
    <w:rsid w:val="00FA364E"/>
    <w:rPr>
      <w:rFonts w:ascii="Calibri" w:eastAsia="MS Mincho" w:hAnsi="Calibri" w:cs="Calibri" w:hint="default"/>
      <w:szCs w:val="20"/>
      <w:u w:val="single"/>
    </w:rPr>
  </w:style>
  <w:style w:type="character" w:customStyle="1" w:styleId="StyleBoldandUnderlineCharChar29pt">
    <w:name w:val="Style Bold and Underline Char Char2 + 9 pt"/>
    <w:rsid w:val="00FA364E"/>
    <w:rPr>
      <w:rFonts w:ascii="Times New Roman" w:hAnsi="Times New Roman" w:cs="Times New Roman" w:hint="default"/>
      <w:b/>
      <w:bCs/>
      <w:noProof w:val="0"/>
      <w:sz w:val="20"/>
      <w:u w:val="single"/>
    </w:rPr>
  </w:style>
  <w:style w:type="character" w:customStyle="1" w:styleId="StyleUnderlineCharChar19pt">
    <w:name w:val="Style Underline Char Char1 + 9 pt"/>
    <w:rsid w:val="00FA364E"/>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FA364E"/>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FA364E"/>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FA364E"/>
    <w:rPr>
      <w:rFonts w:ascii="Times New Roman" w:hAnsi="Times New Roman" w:cs="Times New Roman" w:hint="default"/>
      <w:sz w:val="20"/>
      <w:u w:val="dottedHeavy"/>
    </w:rPr>
  </w:style>
  <w:style w:type="character" w:customStyle="1" w:styleId="article-record-publication-volume-issue">
    <w:name w:val="article-record-publication-volume-issue"/>
    <w:rsid w:val="00FA364E"/>
  </w:style>
  <w:style w:type="character" w:customStyle="1" w:styleId="resultbodyblack">
    <w:name w:val="resultbodyblack"/>
    <w:rsid w:val="00FA364E"/>
    <w:rPr>
      <w:rFonts w:ascii="Times New Roman" w:hAnsi="Times New Roman" w:cs="Times New Roman" w:hint="default"/>
    </w:rPr>
  </w:style>
  <w:style w:type="character" w:customStyle="1" w:styleId="quotechar0">
    <w:name w:val="quotechar"/>
    <w:rsid w:val="00FA364E"/>
  </w:style>
  <w:style w:type="character" w:customStyle="1" w:styleId="3TagCite">
    <w:name w:val="3 Tag/Cite"/>
    <w:rsid w:val="00FA364E"/>
    <w:rPr>
      <w:rFonts w:ascii="Times New Roman" w:hAnsi="Times New Roman" w:cs="Times New Roman" w:hint="default"/>
      <w:b/>
      <w:bCs w:val="0"/>
    </w:rPr>
  </w:style>
  <w:style w:type="character" w:customStyle="1" w:styleId="4Qualifications">
    <w:name w:val="4 Qualifications"/>
    <w:rsid w:val="00FA364E"/>
    <w:rPr>
      <w:rFonts w:ascii="Times New Roman" w:hAnsi="Times New Roman" w:cs="Times New Roman" w:hint="default"/>
      <w:sz w:val="19"/>
    </w:rPr>
  </w:style>
  <w:style w:type="character" w:customStyle="1" w:styleId="6Underlined">
    <w:name w:val="6 Underlined"/>
    <w:rsid w:val="00FA364E"/>
    <w:rPr>
      <w:rFonts w:ascii="Times New Roman" w:hAnsi="Times New Roman" w:cs="Times New Roman" w:hint="default"/>
      <w:b/>
      <w:bCs w:val="0"/>
      <w:sz w:val="21"/>
      <w:u w:val="single"/>
    </w:rPr>
  </w:style>
  <w:style w:type="character" w:customStyle="1" w:styleId="nohighlighting">
    <w:name w:val="no highlighting"/>
    <w:rsid w:val="00FA364E"/>
    <w:rPr>
      <w:rFonts w:ascii="Times New Roman" w:hAnsi="Times New Roman" w:cs="Times New Roman" w:hint="default"/>
      <w:color w:val="auto"/>
      <w:sz w:val="20"/>
      <w:u w:val="thick"/>
      <w:bdr w:val="none" w:sz="0" w:space="0" w:color="auto" w:frame="1"/>
    </w:rPr>
  </w:style>
  <w:style w:type="character" w:customStyle="1" w:styleId="CharChar61">
    <w:name w:val="Char Char61"/>
    <w:rsid w:val="00FA364E"/>
    <w:rPr>
      <w:rFonts w:ascii="Arial" w:hAnsi="Arial" w:cs="Arial" w:hint="default"/>
      <w:bCs/>
      <w:sz w:val="16"/>
      <w:szCs w:val="26"/>
      <w:lang w:val="en-US" w:eastAsia="en-US" w:bidi="ar-SA"/>
    </w:rPr>
  </w:style>
  <w:style w:type="character" w:customStyle="1" w:styleId="styledate">
    <w:name w:val="styledate"/>
    <w:rsid w:val="00FA364E"/>
  </w:style>
  <w:style w:type="character" w:customStyle="1" w:styleId="StyleUnderlineChar9ptChar">
    <w:name w:val="Style Underline Char + 9 pt Char"/>
    <w:rsid w:val="00FA364E"/>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FA364E"/>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FA364E"/>
    <w:rPr>
      <w:b/>
      <w:bCs w:val="0"/>
      <w:szCs w:val="24"/>
      <w:u w:val="single"/>
      <w:lang w:val="en-US" w:eastAsia="en-US" w:bidi="ar-SA"/>
    </w:rPr>
  </w:style>
  <w:style w:type="character" w:customStyle="1" w:styleId="BoldandUnderlineChar1Char2">
    <w:name w:val="Bold and Underline Char1 Char2"/>
    <w:rsid w:val="00FA364E"/>
    <w:rPr>
      <w:b/>
      <w:bCs w:val="0"/>
      <w:szCs w:val="24"/>
      <w:u w:val="single"/>
      <w:lang w:val="en-US" w:eastAsia="en-US" w:bidi="ar-SA"/>
    </w:rPr>
  </w:style>
  <w:style w:type="character" w:customStyle="1" w:styleId="BoldandUnderlineCharChar1">
    <w:name w:val="Bold and Underline Char Char1"/>
    <w:rsid w:val="00FA364E"/>
    <w:rPr>
      <w:b/>
      <w:bCs w:val="0"/>
      <w:szCs w:val="24"/>
      <w:u w:val="single"/>
      <w:lang w:val="en-US" w:eastAsia="en-US" w:bidi="ar-SA"/>
    </w:rPr>
  </w:style>
  <w:style w:type="character" w:customStyle="1" w:styleId="authoraffil">
    <w:name w:val="authoraffil"/>
    <w:rsid w:val="00FA364E"/>
  </w:style>
  <w:style w:type="character" w:customStyle="1" w:styleId="CharChar8">
    <w:name w:val="Char Char8"/>
    <w:rsid w:val="00FA364E"/>
    <w:rPr>
      <w:rFonts w:ascii="Georgia" w:eastAsia="Times New Roman" w:hAnsi="Georgia" w:hint="default"/>
      <w:b/>
      <w:bCs/>
      <w:sz w:val="30"/>
      <w:szCs w:val="28"/>
      <w:u w:val="single"/>
    </w:rPr>
  </w:style>
  <w:style w:type="character" w:customStyle="1" w:styleId="StyleArial6ptBold">
    <w:name w:val="Style Arial 6 pt Bold"/>
    <w:rsid w:val="00FA364E"/>
    <w:rPr>
      <w:rFonts w:ascii="Arial" w:hAnsi="Arial" w:cs="Arial" w:hint="default"/>
      <w:bCs/>
      <w:sz w:val="12"/>
    </w:rPr>
  </w:style>
  <w:style w:type="character" w:customStyle="1" w:styleId="Heading2Char5">
    <w:name w:val="Heading 2 Char5"/>
    <w:rsid w:val="00FA364E"/>
    <w:rPr>
      <w:rFonts w:ascii="Garamond" w:hAnsi="Garamond" w:cs="Arial" w:hint="default"/>
      <w:b/>
      <w:bCs/>
      <w:iCs/>
      <w:sz w:val="24"/>
      <w:szCs w:val="28"/>
      <w:lang w:val="en-US" w:eastAsia="en-US" w:bidi="ar-SA"/>
    </w:rPr>
  </w:style>
  <w:style w:type="character" w:customStyle="1" w:styleId="boldcitationChar">
    <w:name w:val="bold citation Char"/>
    <w:rsid w:val="00FA364E"/>
    <w:rPr>
      <w:rFonts w:ascii="Arial" w:hAnsi="Arial" w:cs="Arial" w:hint="default"/>
      <w:b/>
      <w:bCs w:val="0"/>
      <w:sz w:val="28"/>
      <w:szCs w:val="24"/>
      <w:u w:val="thick"/>
      <w:lang w:val="en-US" w:eastAsia="en-US" w:bidi="ar-SA"/>
    </w:rPr>
  </w:style>
  <w:style w:type="character" w:customStyle="1" w:styleId="BoldunderlineChar4">
    <w:name w:val="Bold/underline Char"/>
    <w:rsid w:val="00FA364E"/>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FA364E"/>
  </w:style>
  <w:style w:type="character" w:customStyle="1" w:styleId="tagCharCharChar1">
    <w:name w:val="tag Char Char Char1"/>
    <w:rsid w:val="00FA364E"/>
    <w:rPr>
      <w:b/>
      <w:bCs w:val="0"/>
      <w:sz w:val="24"/>
      <w:lang w:val="en-US" w:eastAsia="en-US" w:bidi="ar-SA"/>
    </w:rPr>
  </w:style>
  <w:style w:type="character" w:customStyle="1" w:styleId="bylines">
    <w:name w:val="bylines"/>
    <w:basedOn w:val="DefaultParagraphFont"/>
    <w:rsid w:val="00FA364E"/>
  </w:style>
  <w:style w:type="character" w:customStyle="1" w:styleId="StyleStyleBoldUnderlineUnderlineIntenseEmphasis1apple-style-2">
    <w:name w:val="Style Style Bold UnderlineUnderlineIntense Emphasis1apple-style-...2"/>
    <w:basedOn w:val="DefaultParagraphFont"/>
    <w:rsid w:val="00FA364E"/>
    <w:rPr>
      <w:b w:val="0"/>
      <w:bCs/>
      <w:sz w:val="22"/>
      <w:u w:val="single"/>
    </w:rPr>
  </w:style>
  <w:style w:type="character" w:customStyle="1" w:styleId="FontStyle57">
    <w:name w:val="Font Style57"/>
    <w:rsid w:val="00FA364E"/>
    <w:rPr>
      <w:rFonts w:ascii="Georgia" w:hAnsi="Georgia" w:cs="Georgia" w:hint="default"/>
      <w:b/>
      <w:bCs/>
      <w:sz w:val="14"/>
      <w:szCs w:val="14"/>
    </w:rPr>
  </w:style>
  <w:style w:type="character" w:customStyle="1" w:styleId="FontStyle89">
    <w:name w:val="Font Style89"/>
    <w:rsid w:val="00FA364E"/>
    <w:rPr>
      <w:rFonts w:ascii="Times New Roman" w:hAnsi="Times New Roman" w:cs="Times New Roman" w:hint="default"/>
      <w:b/>
      <w:bCs/>
      <w:smallCaps/>
      <w:spacing w:val="40"/>
      <w:sz w:val="16"/>
      <w:szCs w:val="16"/>
    </w:rPr>
  </w:style>
  <w:style w:type="character" w:customStyle="1" w:styleId="hvr">
    <w:name w:val="hvr"/>
    <w:basedOn w:val="DefaultParagraphFont"/>
    <w:rsid w:val="00FA364E"/>
  </w:style>
  <w:style w:type="paragraph" w:customStyle="1" w:styleId="svarticle">
    <w:name w:val="svarticle"/>
    <w:basedOn w:val="Normal"/>
    <w:uiPriority w:val="99"/>
    <w:qFormat/>
    <w:rsid w:val="00FA364E"/>
    <w:pPr>
      <w:spacing w:before="100" w:beforeAutospacing="1" w:after="100" w:afterAutospacing="1" w:line="240" w:lineRule="auto"/>
    </w:pPr>
    <w:rPr>
      <w:rFonts w:eastAsia="Times New Roman"/>
    </w:rPr>
  </w:style>
  <w:style w:type="character" w:customStyle="1" w:styleId="cardChar2">
    <w:name w:val="card Char2"/>
    <w:basedOn w:val="DefaultParagraphFont"/>
    <w:rsid w:val="00FA364E"/>
    <w:rPr>
      <w:rFonts w:ascii="Times New Roman" w:hAnsi="Times New Roman" w:cs="Calibri"/>
      <w:szCs w:val="20"/>
    </w:rPr>
  </w:style>
  <w:style w:type="paragraph" w:customStyle="1" w:styleId="Pol">
    <w:name w:val="Pol"/>
    <w:basedOn w:val="Heading2"/>
    <w:uiPriority w:val="99"/>
    <w:qFormat/>
    <w:rsid w:val="00FA364E"/>
    <w:pPr>
      <w:spacing w:before="480" w:line="240" w:lineRule="auto"/>
    </w:pPr>
    <w:rPr>
      <w:bCs/>
      <w:caps/>
    </w:rPr>
  </w:style>
  <w:style w:type="paragraph" w:customStyle="1" w:styleId="Style70">
    <w:name w:val="Style7"/>
    <w:basedOn w:val="Normal"/>
    <w:uiPriority w:val="99"/>
    <w:qFormat/>
    <w:rsid w:val="00FA364E"/>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FA364E"/>
  </w:style>
  <w:style w:type="character" w:customStyle="1" w:styleId="Footnote2Char">
    <w:name w:val="Footnote2 Char"/>
    <w:link w:val="Footnote2"/>
    <w:locked/>
    <w:rsid w:val="00FA364E"/>
  </w:style>
  <w:style w:type="paragraph" w:customStyle="1" w:styleId="Footnote2">
    <w:name w:val="Footnote2"/>
    <w:basedOn w:val="Normal"/>
    <w:next w:val="Normal"/>
    <w:link w:val="Footnote2Char"/>
    <w:autoRedefine/>
    <w:qFormat/>
    <w:rsid w:val="00FA364E"/>
    <w:pPr>
      <w:spacing w:after="120" w:line="480" w:lineRule="auto"/>
    </w:pPr>
    <w:rPr>
      <w:rFonts w:asciiTheme="minorHAnsi" w:hAnsiTheme="minorHAnsi"/>
    </w:rPr>
  </w:style>
  <w:style w:type="paragraph" w:customStyle="1" w:styleId="xhead">
    <w:name w:val="xhead"/>
    <w:basedOn w:val="Normal"/>
    <w:uiPriority w:val="99"/>
    <w:qFormat/>
    <w:rsid w:val="00FA364E"/>
    <w:pPr>
      <w:spacing w:before="100" w:beforeAutospacing="1" w:after="100" w:afterAutospacing="1" w:line="240" w:lineRule="auto"/>
    </w:pPr>
  </w:style>
  <w:style w:type="character" w:customStyle="1" w:styleId="Heading5Char1">
    <w:name w:val="Heading 5 Char1"/>
    <w:aliases w:val="Text Char1"/>
    <w:basedOn w:val="DefaultParagraphFont"/>
    <w:semiHidden/>
    <w:rsid w:val="00FA364E"/>
    <w:rPr>
      <w:rFonts w:asciiTheme="majorHAnsi" w:eastAsiaTheme="majorEastAsia" w:hAnsiTheme="majorHAnsi" w:cstheme="majorBidi"/>
      <w:color w:val="1F3763" w:themeColor="accent1" w:themeShade="7F"/>
      <w:sz w:val="22"/>
      <w:szCs w:val="22"/>
    </w:rPr>
  </w:style>
  <w:style w:type="paragraph" w:customStyle="1" w:styleId="headlinemeta">
    <w:name w:val="headline_meta"/>
    <w:basedOn w:val="Normal"/>
    <w:uiPriority w:val="99"/>
    <w:qFormat/>
    <w:rsid w:val="00FA364E"/>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FA364E"/>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FA364E"/>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FA364E"/>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FA364E"/>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FA364E"/>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FA364E"/>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FA364E"/>
    <w:pPr>
      <w:spacing w:after="0" w:line="240" w:lineRule="auto"/>
    </w:pPr>
    <w:rPr>
      <w:rFonts w:asciiTheme="minorHAnsi" w:hAnsiTheme="minorHAnsi"/>
    </w:rPr>
  </w:style>
  <w:style w:type="paragraph" w:customStyle="1" w:styleId="ReadCharCh1">
    <w:name w:val="Read Char Ch1"/>
    <w:basedOn w:val="Normal"/>
    <w:next w:val="Normal"/>
    <w:uiPriority w:val="3"/>
    <w:qFormat/>
    <w:rsid w:val="00FA364E"/>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FA364E"/>
    <w:pPr>
      <w:spacing w:after="0" w:line="240" w:lineRule="auto"/>
    </w:pPr>
    <w:rPr>
      <w:rFonts w:ascii="Lucida Grande" w:eastAsia="Cambria" w:hAnsi="Lucida Grande"/>
    </w:rPr>
  </w:style>
  <w:style w:type="paragraph" w:customStyle="1" w:styleId="Pa16">
    <w:name w:val="Pa16"/>
    <w:basedOn w:val="Default"/>
    <w:next w:val="Default"/>
    <w:uiPriority w:val="99"/>
    <w:qFormat/>
    <w:rsid w:val="00FA364E"/>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FA364E"/>
    <w:pPr>
      <w:spacing w:before="100" w:beforeAutospacing="1" w:after="100" w:afterAutospacing="1" w:line="240" w:lineRule="auto"/>
    </w:pPr>
  </w:style>
  <w:style w:type="paragraph" w:customStyle="1" w:styleId="Pa22">
    <w:name w:val="Pa2+2"/>
    <w:basedOn w:val="Default"/>
    <w:next w:val="Default"/>
    <w:uiPriority w:val="99"/>
    <w:qFormat/>
    <w:rsid w:val="00FA364E"/>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FA364E"/>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FA364E"/>
    <w:pPr>
      <w:spacing w:before="100" w:beforeAutospacing="1" w:after="100" w:afterAutospacing="1" w:line="240" w:lineRule="auto"/>
    </w:pPr>
  </w:style>
  <w:style w:type="paragraph" w:customStyle="1" w:styleId="Number">
    <w:name w:val="Number"/>
    <w:basedOn w:val="Heading2"/>
    <w:qFormat/>
    <w:rsid w:val="00FA364E"/>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FA364E"/>
    <w:rPr>
      <w:rFonts w:ascii="Calibri" w:eastAsia="Times New Roman" w:hAnsi="Calibri" w:cs="Arial"/>
      <w:bCs/>
      <w:iCs/>
      <w:sz w:val="20"/>
      <w:szCs w:val="20"/>
    </w:rPr>
  </w:style>
  <w:style w:type="paragraph" w:customStyle="1" w:styleId="CITEF3">
    <w:name w:val="CITE F3"/>
    <w:uiPriority w:val="99"/>
    <w:qFormat/>
    <w:rsid w:val="00FA364E"/>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FA364E"/>
  </w:style>
  <w:style w:type="character" w:customStyle="1" w:styleId="meta-sep">
    <w:name w:val="meta-sep"/>
    <w:basedOn w:val="DefaultParagraphFont"/>
    <w:rsid w:val="00FA364E"/>
  </w:style>
  <w:style w:type="character" w:customStyle="1" w:styleId="A19">
    <w:name w:val="A19"/>
    <w:uiPriority w:val="99"/>
    <w:rsid w:val="00FA364E"/>
    <w:rPr>
      <w:rFonts w:ascii="Georgia" w:hAnsi="Georgia" w:cs="Georgia" w:hint="default"/>
      <w:color w:val="000000"/>
      <w:sz w:val="20"/>
      <w:szCs w:val="20"/>
      <w:u w:val="single"/>
    </w:rPr>
  </w:style>
  <w:style w:type="character" w:customStyle="1" w:styleId="A130">
    <w:name w:val="A13"/>
    <w:rsid w:val="00FA364E"/>
    <w:rPr>
      <w:rFonts w:ascii="Georgia" w:hAnsi="Georgia" w:cs="Georgia" w:hint="default"/>
      <w:color w:val="000000"/>
      <w:sz w:val="11"/>
      <w:szCs w:val="11"/>
    </w:rPr>
  </w:style>
  <w:style w:type="character" w:customStyle="1" w:styleId="ontext">
    <w:name w:val="ontext"/>
    <w:basedOn w:val="DefaultParagraphFont"/>
    <w:rsid w:val="00FA364E"/>
  </w:style>
  <w:style w:type="character" w:customStyle="1" w:styleId="archive-title">
    <w:name w:val="archive-title"/>
    <w:basedOn w:val="DefaultParagraphFont"/>
    <w:rsid w:val="00FA364E"/>
  </w:style>
  <w:style w:type="character" w:customStyle="1" w:styleId="imgleft">
    <w:name w:val="imgleft"/>
    <w:basedOn w:val="DefaultParagraphFont"/>
    <w:rsid w:val="00FA364E"/>
  </w:style>
  <w:style w:type="character" w:customStyle="1" w:styleId="imgcenter">
    <w:name w:val="imgcenter"/>
    <w:basedOn w:val="DefaultParagraphFont"/>
    <w:rsid w:val="00FA364E"/>
  </w:style>
  <w:style w:type="character" w:customStyle="1" w:styleId="A42">
    <w:name w:val="A4+2"/>
    <w:uiPriority w:val="99"/>
    <w:rsid w:val="00FA364E"/>
    <w:rPr>
      <w:rFonts w:ascii="Helvetica LT Std" w:hAnsi="Helvetica LT Std" w:cs="Helvetica LT Std" w:hint="default"/>
      <w:color w:val="000000"/>
      <w:sz w:val="11"/>
      <w:szCs w:val="11"/>
    </w:rPr>
  </w:style>
  <w:style w:type="character" w:customStyle="1" w:styleId="fstitle">
    <w:name w:val="fs_title"/>
    <w:basedOn w:val="DefaultParagraphFont"/>
    <w:rsid w:val="00FA364E"/>
  </w:style>
  <w:style w:type="character" w:customStyle="1" w:styleId="reportbody1">
    <w:name w:val="reportbody1"/>
    <w:basedOn w:val="DefaultParagraphFont"/>
    <w:rsid w:val="00FA364E"/>
    <w:rPr>
      <w:rFonts w:ascii="Tahoma" w:hAnsi="Tahoma" w:cs="Tahoma" w:hint="default"/>
      <w:color w:val="000000"/>
      <w:sz w:val="14"/>
      <w:szCs w:val="14"/>
    </w:rPr>
  </w:style>
  <w:style w:type="character" w:customStyle="1" w:styleId="dateday">
    <w:name w:val="date_day"/>
    <w:basedOn w:val="DefaultParagraphFont"/>
    <w:rsid w:val="00FA364E"/>
  </w:style>
  <w:style w:type="character" w:customStyle="1" w:styleId="datemonth">
    <w:name w:val="date_month"/>
    <w:basedOn w:val="DefaultParagraphFont"/>
    <w:rsid w:val="00FA364E"/>
  </w:style>
  <w:style w:type="character" w:customStyle="1" w:styleId="dateyear">
    <w:name w:val="date_year"/>
    <w:basedOn w:val="DefaultParagraphFont"/>
    <w:rsid w:val="00FA364E"/>
  </w:style>
  <w:style w:type="character" w:customStyle="1" w:styleId="Heading3CharCharCharCharCharChar">
    <w:name w:val="Heading 3 Char Char Char Char Char Char"/>
    <w:basedOn w:val="DefaultParagraphFont"/>
    <w:rsid w:val="00FA364E"/>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FA364E"/>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FA364E"/>
    <w:rPr>
      <w:sz w:val="24"/>
      <w:szCs w:val="24"/>
      <w:lang w:val="en-US" w:eastAsia="en-US" w:bidi="ar-SA"/>
    </w:rPr>
  </w:style>
  <w:style w:type="character" w:customStyle="1" w:styleId="insideitro">
    <w:name w:val="insideitro"/>
    <w:basedOn w:val="DefaultParagraphFont"/>
    <w:rsid w:val="00FA364E"/>
  </w:style>
  <w:style w:type="character" w:customStyle="1" w:styleId="wcfont">
    <w:name w:val="wcfont"/>
    <w:basedOn w:val="DefaultParagraphFont"/>
    <w:rsid w:val="00FA364E"/>
  </w:style>
  <w:style w:type="character" w:customStyle="1" w:styleId="qftext">
    <w:name w:val="qftext"/>
    <w:basedOn w:val="DefaultParagraphFont"/>
    <w:rsid w:val="00FA364E"/>
  </w:style>
  <w:style w:type="character" w:customStyle="1" w:styleId="leftidx">
    <w:name w:val="leftidx"/>
    <w:basedOn w:val="DefaultParagraphFont"/>
    <w:rsid w:val="00FA364E"/>
  </w:style>
  <w:style w:type="paragraph" w:customStyle="1" w:styleId="NotUnderlined">
    <w:name w:val="Not Underlined"/>
    <w:basedOn w:val="Normal"/>
    <w:uiPriority w:val="99"/>
    <w:qFormat/>
    <w:rsid w:val="00FA364E"/>
    <w:pPr>
      <w:spacing w:after="0" w:line="240" w:lineRule="auto"/>
    </w:pPr>
    <w:rPr>
      <w:rFonts w:ascii="Century Gothic" w:hAnsi="Century Gothic"/>
      <w:szCs w:val="20"/>
    </w:rPr>
  </w:style>
  <w:style w:type="paragraph" w:customStyle="1" w:styleId="width100">
    <w:name w:val="width100"/>
    <w:basedOn w:val="Normal"/>
    <w:uiPriority w:val="99"/>
    <w:qFormat/>
    <w:rsid w:val="00FA364E"/>
    <w:pPr>
      <w:spacing w:before="100" w:beforeAutospacing="1" w:after="100" w:afterAutospacing="1" w:line="240" w:lineRule="auto"/>
    </w:pPr>
  </w:style>
  <w:style w:type="character" w:customStyle="1" w:styleId="eventtitle">
    <w:name w:val="eventtitle"/>
    <w:basedOn w:val="DefaultParagraphFont"/>
    <w:rsid w:val="00FA364E"/>
  </w:style>
  <w:style w:type="character" w:customStyle="1" w:styleId="eventsubtitle">
    <w:name w:val="eventsubtitle"/>
    <w:basedOn w:val="DefaultParagraphFont"/>
    <w:rsid w:val="00FA364E"/>
  </w:style>
  <w:style w:type="character" w:customStyle="1" w:styleId="eventdate">
    <w:name w:val="eventdate"/>
    <w:basedOn w:val="DefaultParagraphFont"/>
    <w:rsid w:val="00FA364E"/>
  </w:style>
  <w:style w:type="character" w:customStyle="1" w:styleId="legend">
    <w:name w:val="legend"/>
    <w:basedOn w:val="DefaultParagraphFont"/>
    <w:rsid w:val="00FA364E"/>
  </w:style>
  <w:style w:type="character" w:customStyle="1" w:styleId="slug-elocation">
    <w:name w:val="slug-elocation"/>
    <w:basedOn w:val="DefaultParagraphFont"/>
    <w:rsid w:val="00FA364E"/>
  </w:style>
  <w:style w:type="character" w:customStyle="1" w:styleId="fu-autorenangabe-fu-beschreibung">
    <w:name w:val="fu-autorenangabe-fu-beschreibung"/>
    <w:rsid w:val="00FA364E"/>
  </w:style>
  <w:style w:type="paragraph" w:customStyle="1" w:styleId="introshadow">
    <w:name w:val="intro_shadow"/>
    <w:basedOn w:val="Normal"/>
    <w:uiPriority w:val="99"/>
    <w:qFormat/>
    <w:rsid w:val="00FA364E"/>
    <w:pPr>
      <w:spacing w:before="100" w:beforeAutospacing="1" w:after="100" w:afterAutospacing="1" w:line="240" w:lineRule="auto"/>
    </w:pPr>
  </w:style>
  <w:style w:type="paragraph" w:customStyle="1" w:styleId="articleintro">
    <w:name w:val="articleintro"/>
    <w:basedOn w:val="Normal"/>
    <w:uiPriority w:val="99"/>
    <w:qFormat/>
    <w:rsid w:val="00FA364E"/>
    <w:pPr>
      <w:spacing w:before="100" w:beforeAutospacing="1" w:after="100" w:afterAutospacing="1" w:line="240" w:lineRule="auto"/>
    </w:pPr>
  </w:style>
  <w:style w:type="character" w:customStyle="1" w:styleId="commentscontainer">
    <w:name w:val="comments_container"/>
    <w:basedOn w:val="DefaultParagraphFont"/>
    <w:rsid w:val="00FA364E"/>
  </w:style>
  <w:style w:type="paragraph" w:customStyle="1" w:styleId="Caption40">
    <w:name w:val="Caption4"/>
    <w:basedOn w:val="Normal"/>
    <w:uiPriority w:val="99"/>
    <w:qFormat/>
    <w:rsid w:val="00FA364E"/>
    <w:pPr>
      <w:spacing w:before="100" w:beforeAutospacing="1" w:after="100" w:afterAutospacing="1" w:line="240" w:lineRule="auto"/>
    </w:pPr>
  </w:style>
  <w:style w:type="paragraph" w:customStyle="1" w:styleId="publishedon">
    <w:name w:val="published_on"/>
    <w:basedOn w:val="Normal"/>
    <w:uiPriority w:val="99"/>
    <w:qFormat/>
    <w:rsid w:val="00FA364E"/>
    <w:pPr>
      <w:spacing w:before="100" w:beforeAutospacing="1" w:after="100" w:afterAutospacing="1" w:line="240" w:lineRule="auto"/>
    </w:pPr>
  </w:style>
  <w:style w:type="character" w:customStyle="1" w:styleId="hparticlefooter">
    <w:name w:val="hparticlefooter"/>
    <w:basedOn w:val="DefaultParagraphFont"/>
    <w:rsid w:val="00FA364E"/>
  </w:style>
  <w:style w:type="table" w:customStyle="1" w:styleId="TableGrid2">
    <w:name w:val="Table Grid2"/>
    <w:basedOn w:val="TableNormal"/>
    <w:next w:val="TableGrid"/>
    <w:rsid w:val="00FA36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FA364E"/>
  </w:style>
  <w:style w:type="character" w:customStyle="1" w:styleId="BlockCharCharCharCharChar">
    <w:name w:val="Block Char Char Char Char Char"/>
    <w:aliases w:val="Block Char Char Char Char Char Char Char Char,Block Char Char Char Char Char Char Char1"/>
    <w:basedOn w:val="DefaultParagraphFont"/>
    <w:rsid w:val="00FA364E"/>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FA364E"/>
    <w:pPr>
      <w:spacing w:after="0" w:line="240" w:lineRule="auto"/>
    </w:pPr>
    <w:rPr>
      <w:b/>
      <w:color w:val="000000"/>
      <w:u w:val="single"/>
    </w:rPr>
  </w:style>
  <w:style w:type="character" w:customStyle="1" w:styleId="CiteEmphasisChar">
    <w:name w:val="Cite/Emphasis Char"/>
    <w:basedOn w:val="DefaultParagraphFont"/>
    <w:link w:val="CiteEmphasis"/>
    <w:rsid w:val="00FA364E"/>
    <w:rPr>
      <w:rFonts w:ascii="Calibri" w:hAnsi="Calibri"/>
      <w:b/>
      <w:color w:val="000000"/>
      <w:u w:val="single"/>
    </w:rPr>
  </w:style>
  <w:style w:type="character" w:customStyle="1" w:styleId="ReadText">
    <w:name w:val="Read Text"/>
    <w:basedOn w:val="DefaultParagraphFont"/>
    <w:rsid w:val="00FA364E"/>
    <w:rPr>
      <w:rFonts w:ascii="Times New Roman" w:hAnsi="Times New Roman"/>
      <w:b/>
      <w:bCs/>
      <w:sz w:val="24"/>
      <w:u w:val="single"/>
    </w:rPr>
  </w:style>
  <w:style w:type="paragraph" w:customStyle="1" w:styleId="Styleunread8pt">
    <w:name w:val="Style unread + 8 pt"/>
    <w:basedOn w:val="Normal"/>
    <w:link w:val="Styleunread8ptChar"/>
    <w:qFormat/>
    <w:rsid w:val="00FA364E"/>
    <w:pPr>
      <w:spacing w:after="0" w:line="240" w:lineRule="auto"/>
    </w:pPr>
    <w:rPr>
      <w:color w:val="000000"/>
    </w:rPr>
  </w:style>
  <w:style w:type="character" w:customStyle="1" w:styleId="Styleunread8ptChar">
    <w:name w:val="Style unread + 8 pt Char"/>
    <w:basedOn w:val="DefaultParagraphFont"/>
    <w:link w:val="Styleunread8pt"/>
    <w:rsid w:val="00FA364E"/>
    <w:rPr>
      <w:rFonts w:ascii="Calibri" w:hAnsi="Calibri"/>
      <w:color w:val="000000"/>
    </w:rPr>
  </w:style>
  <w:style w:type="character" w:customStyle="1" w:styleId="main">
    <w:name w:val="main"/>
    <w:basedOn w:val="DefaultParagraphFont"/>
    <w:rsid w:val="00FA364E"/>
  </w:style>
  <w:style w:type="character" w:customStyle="1" w:styleId="textunderlineCharChar">
    <w:name w:val="text underline Char Char"/>
    <w:basedOn w:val="DefaultParagraphFont"/>
    <w:rsid w:val="00FA364E"/>
    <w:rPr>
      <w:rFonts w:ascii="Garamond" w:hAnsi="Garamond"/>
      <w:color w:val="000000"/>
      <w:u w:val="single"/>
    </w:rPr>
  </w:style>
  <w:style w:type="paragraph" w:customStyle="1" w:styleId="ekprop-p">
    <w:name w:val="ekprop-p"/>
    <w:basedOn w:val="Normal"/>
    <w:uiPriority w:val="99"/>
    <w:qFormat/>
    <w:rsid w:val="00FA364E"/>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FA364E"/>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FA364E"/>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FA364E"/>
    <w:pPr>
      <w:spacing w:after="0" w:line="240" w:lineRule="auto"/>
    </w:pPr>
    <w:rPr>
      <w:color w:val="000000"/>
    </w:rPr>
  </w:style>
  <w:style w:type="character" w:customStyle="1" w:styleId="SmalltextCharChar">
    <w:name w:val="Smalltext Char Char"/>
    <w:basedOn w:val="DefaultParagraphFont"/>
    <w:link w:val="SmalltextChar1"/>
    <w:rsid w:val="00FA364E"/>
    <w:rPr>
      <w:rFonts w:ascii="Calibri" w:hAnsi="Calibri"/>
      <w:color w:val="000000"/>
    </w:rPr>
  </w:style>
  <w:style w:type="character" w:customStyle="1" w:styleId="FullCiteCharChar">
    <w:name w:val="Full Cite Char Char"/>
    <w:basedOn w:val="DefaultParagraphFont"/>
    <w:rsid w:val="00FA364E"/>
    <w:rPr>
      <w:rFonts w:ascii="Georgia" w:hAnsi="Georgia" w:cs="Calibri"/>
      <w:color w:val="000000"/>
      <w:sz w:val="20"/>
      <w:szCs w:val="24"/>
    </w:rPr>
  </w:style>
  <w:style w:type="character" w:customStyle="1" w:styleId="submitted-wrapper">
    <w:name w:val="submitted-wrapper"/>
    <w:basedOn w:val="DefaultParagraphFont"/>
    <w:rsid w:val="00FA364E"/>
  </w:style>
  <w:style w:type="paragraph" w:customStyle="1" w:styleId="Spacer">
    <w:name w:val="Spacer"/>
    <w:basedOn w:val="Heading1"/>
    <w:link w:val="SpacerChar"/>
    <w:autoRedefine/>
    <w:uiPriority w:val="4"/>
    <w:qFormat/>
    <w:rsid w:val="00FA364E"/>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FA364E"/>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FA364E"/>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FA364E"/>
  </w:style>
  <w:style w:type="character" w:customStyle="1" w:styleId="top-publish">
    <w:name w:val="top-publish"/>
    <w:basedOn w:val="DefaultParagraphFont"/>
    <w:rsid w:val="00FA364E"/>
  </w:style>
  <w:style w:type="character" w:customStyle="1" w:styleId="byline-italic">
    <w:name w:val="byline-italic"/>
    <w:basedOn w:val="DefaultParagraphFont"/>
    <w:rsid w:val="00FA364E"/>
  </w:style>
  <w:style w:type="paragraph" w:customStyle="1" w:styleId="infuse">
    <w:name w:val="infuse"/>
    <w:basedOn w:val="Normal"/>
    <w:uiPriority w:val="99"/>
    <w:qFormat/>
    <w:rsid w:val="00FA364E"/>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FA364E"/>
    <w:rPr>
      <w:rFonts w:ascii="Arial Narrow" w:hAnsi="Arial Narrow"/>
      <w:sz w:val="22"/>
      <w:szCs w:val="24"/>
      <w:u w:val="single"/>
      <w:lang w:val="en-US" w:eastAsia="en-US" w:bidi="ar-SA"/>
    </w:rPr>
  </w:style>
  <w:style w:type="character" w:customStyle="1" w:styleId="gd">
    <w:name w:val="gd"/>
    <w:basedOn w:val="DefaultParagraphFont"/>
    <w:rsid w:val="00FA364E"/>
  </w:style>
  <w:style w:type="character" w:customStyle="1" w:styleId="g3">
    <w:name w:val="g3"/>
    <w:basedOn w:val="DefaultParagraphFont"/>
    <w:rsid w:val="00FA364E"/>
  </w:style>
  <w:style w:type="character" w:customStyle="1" w:styleId="hb">
    <w:name w:val="hb"/>
    <w:basedOn w:val="DefaultParagraphFont"/>
    <w:rsid w:val="00FA364E"/>
  </w:style>
  <w:style w:type="character" w:customStyle="1" w:styleId="g2">
    <w:name w:val="g2"/>
    <w:basedOn w:val="DefaultParagraphFont"/>
    <w:rsid w:val="00FA364E"/>
  </w:style>
  <w:style w:type="character" w:customStyle="1" w:styleId="nameplatehead">
    <w:name w:val="nameplatehead"/>
    <w:basedOn w:val="DefaultParagraphFont"/>
    <w:rsid w:val="00FA364E"/>
  </w:style>
  <w:style w:type="character" w:customStyle="1" w:styleId="nameplatelink">
    <w:name w:val="nameplatelink"/>
    <w:basedOn w:val="DefaultParagraphFont"/>
    <w:rsid w:val="00FA364E"/>
  </w:style>
  <w:style w:type="paragraph" w:customStyle="1" w:styleId="calibre8">
    <w:name w:val="calibre8"/>
    <w:basedOn w:val="Normal"/>
    <w:uiPriority w:val="99"/>
    <w:qFormat/>
    <w:rsid w:val="00FA364E"/>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FA364E"/>
  </w:style>
  <w:style w:type="character" w:customStyle="1" w:styleId="djhat-arrow">
    <w:name w:val="djhat-arrow"/>
    <w:basedOn w:val="DefaultParagraphFont"/>
    <w:rsid w:val="00FA364E"/>
  </w:style>
  <w:style w:type="character" w:customStyle="1" w:styleId="mname">
    <w:name w:val="mname"/>
    <w:basedOn w:val="DefaultParagraphFont"/>
    <w:rsid w:val="00FA364E"/>
  </w:style>
  <w:style w:type="character" w:customStyle="1" w:styleId="mvalue">
    <w:name w:val="mvalue"/>
    <w:basedOn w:val="DefaultParagraphFont"/>
    <w:rsid w:val="00FA364E"/>
  </w:style>
  <w:style w:type="character" w:customStyle="1" w:styleId="mchange">
    <w:name w:val="mchange"/>
    <w:basedOn w:val="DefaultParagraphFont"/>
    <w:rsid w:val="00FA364E"/>
  </w:style>
  <w:style w:type="character" w:customStyle="1" w:styleId="categoryaside">
    <w:name w:val="category__aside"/>
    <w:basedOn w:val="DefaultParagraphFont"/>
    <w:rsid w:val="00FA364E"/>
  </w:style>
  <w:style w:type="character" w:customStyle="1" w:styleId="article-breadcrumb-wrapper">
    <w:name w:val="article-breadcrumb-wrapper"/>
    <w:basedOn w:val="DefaultParagraphFont"/>
    <w:rsid w:val="00FA364E"/>
  </w:style>
  <w:style w:type="character" w:customStyle="1" w:styleId="wsj-article-caption-content">
    <w:name w:val="wsj-article-caption-content"/>
    <w:basedOn w:val="DefaultParagraphFont"/>
    <w:rsid w:val="00FA364E"/>
  </w:style>
  <w:style w:type="character" w:customStyle="1" w:styleId="wsj-article-credit">
    <w:name w:val="wsj-article-credit"/>
    <w:basedOn w:val="DefaultParagraphFont"/>
    <w:rsid w:val="00FA364E"/>
  </w:style>
  <w:style w:type="character" w:customStyle="1" w:styleId="wsj-article-credit-tag">
    <w:name w:val="wsj-article-credit-tag"/>
    <w:basedOn w:val="DefaultParagraphFont"/>
    <w:rsid w:val="00FA364E"/>
  </w:style>
  <w:style w:type="character" w:customStyle="1" w:styleId="commentscounticon">
    <w:name w:val="comments_count_icon"/>
    <w:basedOn w:val="DefaultParagraphFont"/>
    <w:rsid w:val="00FA364E"/>
  </w:style>
  <w:style w:type="character" w:customStyle="1" w:styleId="comments-count-word">
    <w:name w:val="comments-count-word"/>
    <w:basedOn w:val="DefaultParagraphFont"/>
    <w:rsid w:val="00FA364E"/>
  </w:style>
  <w:style w:type="character" w:customStyle="1" w:styleId="company-name-type">
    <w:name w:val="company-name-type"/>
    <w:basedOn w:val="DefaultParagraphFont"/>
    <w:rsid w:val="00FA364E"/>
  </w:style>
  <w:style w:type="character" w:customStyle="1" w:styleId="nav-prevnext-lbl">
    <w:name w:val="nav-prevnext-lbl"/>
    <w:basedOn w:val="DefaultParagraphFont"/>
    <w:rsid w:val="00FA364E"/>
  </w:style>
  <w:style w:type="character" w:customStyle="1" w:styleId="nav-prevnext-hed">
    <w:name w:val="nav-prevnext-hed"/>
    <w:basedOn w:val="DefaultParagraphFont"/>
    <w:rsid w:val="00FA364E"/>
  </w:style>
  <w:style w:type="character" w:customStyle="1" w:styleId="readcomments">
    <w:name w:val="readcomments"/>
    <w:basedOn w:val="DefaultParagraphFont"/>
    <w:rsid w:val="00FA364E"/>
  </w:style>
  <w:style w:type="character" w:customStyle="1" w:styleId="selected-edition">
    <w:name w:val="selected-edition"/>
    <w:basedOn w:val="DefaultParagraphFont"/>
    <w:rsid w:val="00FA364E"/>
  </w:style>
  <w:style w:type="character" w:customStyle="1" w:styleId="rotate">
    <w:name w:val="rotate"/>
    <w:basedOn w:val="DefaultParagraphFont"/>
    <w:rsid w:val="00FA364E"/>
  </w:style>
  <w:style w:type="paragraph" w:customStyle="1" w:styleId="column-name">
    <w:name w:val="column-name"/>
    <w:basedOn w:val="Normal"/>
    <w:rsid w:val="00FA364E"/>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FA364E"/>
  </w:style>
  <w:style w:type="character" w:customStyle="1" w:styleId="tl8wme">
    <w:name w:val="tl8wme"/>
    <w:basedOn w:val="DefaultParagraphFont"/>
    <w:rsid w:val="00FA364E"/>
  </w:style>
  <w:style w:type="character" w:customStyle="1" w:styleId="CardStyleChar">
    <w:name w:val="Card Style Char"/>
    <w:link w:val="CardStyle"/>
    <w:locked/>
    <w:rsid w:val="00FA364E"/>
    <w:rPr>
      <w:rFonts w:ascii="Calibri" w:eastAsia="Times New Roman" w:hAnsi="Calibri"/>
      <w:sz w:val="20"/>
    </w:rPr>
  </w:style>
  <w:style w:type="character" w:customStyle="1" w:styleId="SmallSizeParagraphChar">
    <w:name w:val="Small Size Paragraph Char"/>
    <w:link w:val="SmallSizeParagraph"/>
    <w:locked/>
    <w:rsid w:val="00FA364E"/>
    <w:rPr>
      <w:rFonts w:eastAsia="Calibri"/>
      <w:sz w:val="16"/>
      <w:szCs w:val="16"/>
    </w:rPr>
  </w:style>
  <w:style w:type="paragraph" w:customStyle="1" w:styleId="SmallSizeParagraph">
    <w:name w:val="Small Size Paragraph"/>
    <w:basedOn w:val="Normal"/>
    <w:link w:val="SmallSizeParagraphChar"/>
    <w:qFormat/>
    <w:rsid w:val="00FA364E"/>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DefaultParagraphFont"/>
    <w:link w:val="StylecardLatinVerdana-BoldUnderline"/>
    <w:locked/>
    <w:rsid w:val="00FA364E"/>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FA364E"/>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FA364E"/>
    <w:rPr>
      <w:rFonts w:eastAsia="Calibri"/>
    </w:rPr>
  </w:style>
  <w:style w:type="paragraph" w:customStyle="1" w:styleId="StyleCardText9pt">
    <w:name w:val="Style Card Text + 9 pt"/>
    <w:basedOn w:val="Normal"/>
    <w:link w:val="StyleCardText9ptChar"/>
    <w:qFormat/>
    <w:rsid w:val="00FA364E"/>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FA364E"/>
    <w:rPr>
      <w:rFonts w:eastAsia="Calibri"/>
      <w:u w:val="single"/>
      <w:lang w:val="x-none" w:eastAsia="zh-CN"/>
    </w:rPr>
  </w:style>
  <w:style w:type="paragraph" w:customStyle="1" w:styleId="UnderlineS">
    <w:name w:val="Underline S"/>
    <w:basedOn w:val="Normal"/>
    <w:link w:val="UnderlineSChar"/>
    <w:qFormat/>
    <w:rsid w:val="00FA364E"/>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FA364E"/>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FA364E"/>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FA364E"/>
    <w:rPr>
      <w:rFonts w:ascii="Times New Roman" w:hAnsi="Times New Roman" w:cs="Times New Roman"/>
    </w:rPr>
  </w:style>
  <w:style w:type="paragraph" w:customStyle="1" w:styleId="Debatenoraml">
    <w:name w:val="Debatenoraml"/>
    <w:basedOn w:val="NoSpacing"/>
    <w:link w:val="DebatenoramlChar"/>
    <w:qFormat/>
    <w:rsid w:val="00FA364E"/>
    <w:pPr>
      <w:spacing w:before="0" w:line="240" w:lineRule="auto"/>
    </w:pPr>
    <w:rPr>
      <w:rFonts w:ascii="Times New Roman" w:hAnsi="Times New Roman" w:cs="Times New Roman"/>
    </w:rPr>
  </w:style>
  <w:style w:type="character" w:customStyle="1" w:styleId="QualsChar">
    <w:name w:val="Quals Char"/>
    <w:link w:val="Quals"/>
    <w:locked/>
    <w:rsid w:val="00FA364E"/>
    <w:rPr>
      <w:rFonts w:eastAsia="Calibri"/>
      <w:sz w:val="18"/>
    </w:rPr>
  </w:style>
  <w:style w:type="paragraph" w:customStyle="1" w:styleId="Quals">
    <w:name w:val="Quals"/>
    <w:basedOn w:val="Normal"/>
    <w:link w:val="QualsChar"/>
    <w:qFormat/>
    <w:rsid w:val="00FA364E"/>
    <w:pPr>
      <w:spacing w:after="0" w:line="240" w:lineRule="auto"/>
    </w:pPr>
    <w:rPr>
      <w:rFonts w:asciiTheme="minorHAnsi" w:eastAsia="Calibri" w:hAnsiTheme="minorHAnsi"/>
      <w:sz w:val="18"/>
    </w:rPr>
  </w:style>
  <w:style w:type="character" w:customStyle="1" w:styleId="StarredChar">
    <w:name w:val="Starred Char"/>
    <w:link w:val="Starred"/>
    <w:locked/>
    <w:rsid w:val="00FA364E"/>
    <w:rPr>
      <w:rFonts w:eastAsia="Times New Roman"/>
      <w:b/>
      <w:caps/>
      <w:szCs w:val="28"/>
      <w:u w:val="single"/>
    </w:rPr>
  </w:style>
  <w:style w:type="paragraph" w:customStyle="1" w:styleId="Starred">
    <w:name w:val="Starred"/>
    <w:basedOn w:val="Normal"/>
    <w:link w:val="StarredChar"/>
    <w:qFormat/>
    <w:rsid w:val="00FA364E"/>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FA364E"/>
    <w:rPr>
      <w:rFonts w:eastAsia="Times New Roman"/>
      <w:b/>
      <w:caps/>
      <w:szCs w:val="28"/>
      <w:u w:val="single"/>
    </w:rPr>
  </w:style>
  <w:style w:type="paragraph" w:customStyle="1" w:styleId="NotStarred">
    <w:name w:val="NotStarred"/>
    <w:basedOn w:val="Normal"/>
    <w:link w:val="NotStarredChar"/>
    <w:qFormat/>
    <w:rsid w:val="00FA364E"/>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FA364E"/>
    <w:rPr>
      <w:rFonts w:eastAsia="Times New Roman"/>
      <w:b/>
      <w:szCs w:val="28"/>
      <w:u w:val="single"/>
    </w:rPr>
  </w:style>
  <w:style w:type="paragraph" w:customStyle="1" w:styleId="NewHeading2">
    <w:name w:val="NewHeading2"/>
    <w:basedOn w:val="Normal"/>
    <w:link w:val="NewHeading2Char"/>
    <w:qFormat/>
    <w:rsid w:val="00FA364E"/>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FA364E"/>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FA364E"/>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FA364E"/>
    <w:rPr>
      <w:rFonts w:eastAsia="SimSun"/>
      <w:u w:val="single"/>
      <w:lang w:eastAsia="zh-CN"/>
    </w:rPr>
  </w:style>
  <w:style w:type="paragraph" w:customStyle="1" w:styleId="StylecardThickunderline">
    <w:name w:val="Style card + Thick underline"/>
    <w:basedOn w:val="Normal"/>
    <w:link w:val="StylecardThickunderlineChar"/>
    <w:qFormat/>
    <w:rsid w:val="00FA364E"/>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FA364E"/>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FA364E"/>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FA364E"/>
    <w:rPr>
      <w:rFonts w:eastAsia="Times New Roman"/>
      <w:bCs/>
      <w:lang w:bidi="he-IL"/>
    </w:rPr>
  </w:style>
  <w:style w:type="paragraph" w:customStyle="1" w:styleId="MTDisplayEquation">
    <w:name w:val="MTDisplayEquation"/>
    <w:basedOn w:val="Normal"/>
    <w:next w:val="Normal"/>
    <w:link w:val="MTDisplayEquationChar"/>
    <w:qFormat/>
    <w:rsid w:val="00FA364E"/>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FA364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A364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A364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A364E"/>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FA364E"/>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FA364E"/>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FA364E"/>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FA364E"/>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FA364E"/>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FA364E"/>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FA364E"/>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FA364E"/>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FA364E"/>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FA364E"/>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FA364E"/>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FA364E"/>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FA364E"/>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FA364E"/>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FA364E"/>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FA364E"/>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FA364E"/>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FA364E"/>
    <w:pPr>
      <w:keepNext/>
      <w:spacing w:after="0" w:line="240" w:lineRule="auto"/>
      <w:ind w:left="288" w:right="288"/>
    </w:pPr>
    <w:rPr>
      <w:rFonts w:eastAsia="MS Gothic"/>
      <w:szCs w:val="20"/>
    </w:rPr>
  </w:style>
  <w:style w:type="paragraph" w:customStyle="1" w:styleId="canvas-atom">
    <w:name w:val="canvas-atom"/>
    <w:basedOn w:val="Normal"/>
    <w:uiPriority w:val="99"/>
    <w:qFormat/>
    <w:rsid w:val="00FA364E"/>
    <w:pPr>
      <w:spacing w:before="100" w:beforeAutospacing="1" w:after="100" w:afterAutospacing="1" w:line="240" w:lineRule="auto"/>
    </w:pPr>
    <w:rPr>
      <w:sz w:val="24"/>
    </w:rPr>
  </w:style>
  <w:style w:type="paragraph" w:customStyle="1" w:styleId="tweet-text">
    <w:name w:val="tweet-text"/>
    <w:basedOn w:val="Normal"/>
    <w:uiPriority w:val="99"/>
    <w:qFormat/>
    <w:rsid w:val="00FA364E"/>
    <w:pPr>
      <w:spacing w:before="100" w:beforeAutospacing="1" w:after="100" w:afterAutospacing="1" w:line="240" w:lineRule="auto"/>
    </w:pPr>
  </w:style>
  <w:style w:type="paragraph" w:customStyle="1" w:styleId="graf">
    <w:name w:val="graf"/>
    <w:basedOn w:val="Normal"/>
    <w:uiPriority w:val="99"/>
    <w:qFormat/>
    <w:rsid w:val="00FA364E"/>
    <w:pPr>
      <w:spacing w:before="100" w:beforeAutospacing="1" w:after="100" w:afterAutospacing="1" w:line="240" w:lineRule="auto"/>
    </w:pPr>
  </w:style>
  <w:style w:type="paragraph" w:customStyle="1" w:styleId="column">
    <w:name w:val="column"/>
    <w:basedOn w:val="Normal"/>
    <w:uiPriority w:val="99"/>
    <w:qFormat/>
    <w:rsid w:val="00FA364E"/>
    <w:pPr>
      <w:spacing w:before="100" w:beforeAutospacing="1" w:after="100" w:afterAutospacing="1" w:line="240" w:lineRule="auto"/>
    </w:pPr>
  </w:style>
  <w:style w:type="paragraph" w:customStyle="1" w:styleId="recirc-container">
    <w:name w:val="recirc-container"/>
    <w:basedOn w:val="Normal"/>
    <w:uiPriority w:val="99"/>
    <w:qFormat/>
    <w:rsid w:val="00FA364E"/>
    <w:pPr>
      <w:spacing w:before="100" w:beforeAutospacing="1" w:after="100" w:afterAutospacing="1" w:line="240" w:lineRule="auto"/>
    </w:pPr>
    <w:rPr>
      <w:sz w:val="24"/>
    </w:rPr>
  </w:style>
  <w:style w:type="paragraph" w:customStyle="1" w:styleId="interstitial-link">
    <w:name w:val="interstitial-link"/>
    <w:basedOn w:val="Normal"/>
    <w:uiPriority w:val="99"/>
    <w:qFormat/>
    <w:rsid w:val="00FA364E"/>
    <w:pPr>
      <w:spacing w:before="100" w:beforeAutospacing="1" w:after="100" w:afterAutospacing="1" w:line="240" w:lineRule="auto"/>
    </w:pPr>
    <w:rPr>
      <w:sz w:val="24"/>
    </w:rPr>
  </w:style>
  <w:style w:type="paragraph" w:customStyle="1" w:styleId="see-also">
    <w:name w:val="see-also"/>
    <w:basedOn w:val="Normal"/>
    <w:uiPriority w:val="99"/>
    <w:qFormat/>
    <w:rsid w:val="00FA364E"/>
    <w:pPr>
      <w:spacing w:before="100" w:beforeAutospacing="1" w:after="100" w:afterAutospacing="1" w:line="240" w:lineRule="auto"/>
    </w:pPr>
    <w:rPr>
      <w:sz w:val="24"/>
    </w:rPr>
  </w:style>
  <w:style w:type="character" w:customStyle="1" w:styleId="BriefTitleChar">
    <w:name w:val="Brief Title Char"/>
    <w:basedOn w:val="DefaultParagraphFont"/>
    <w:rsid w:val="00FA364E"/>
    <w:rPr>
      <w:b/>
      <w:bCs w:val="0"/>
      <w:sz w:val="24"/>
      <w:szCs w:val="24"/>
      <w:u w:val="single"/>
      <w:lang w:val="en-US" w:eastAsia="en-US" w:bidi="ar-SA"/>
    </w:rPr>
  </w:style>
  <w:style w:type="character" w:customStyle="1" w:styleId="BriefTitle2Char">
    <w:name w:val="Brief Title 2 Char"/>
    <w:basedOn w:val="BriefTitleChar"/>
    <w:rsid w:val="00FA364E"/>
    <w:rPr>
      <w:b/>
      <w:bCs w:val="0"/>
      <w:sz w:val="24"/>
      <w:szCs w:val="24"/>
      <w:u w:val="single"/>
      <w:lang w:val="en-US" w:eastAsia="en-US" w:bidi="ar-SA"/>
    </w:rPr>
  </w:style>
  <w:style w:type="character" w:customStyle="1" w:styleId="FontStyle477">
    <w:name w:val="Font Style477"/>
    <w:basedOn w:val="DefaultParagraphFont"/>
    <w:uiPriority w:val="99"/>
    <w:rsid w:val="00FA364E"/>
    <w:rPr>
      <w:rFonts w:ascii="Times New Roman" w:hAnsi="Times New Roman" w:cs="Times New Roman" w:hint="default"/>
      <w:sz w:val="18"/>
      <w:szCs w:val="18"/>
    </w:rPr>
  </w:style>
  <w:style w:type="character" w:customStyle="1" w:styleId="FontStyle514">
    <w:name w:val="Font Style514"/>
    <w:basedOn w:val="DefaultParagraphFont"/>
    <w:uiPriority w:val="99"/>
    <w:rsid w:val="00FA364E"/>
    <w:rPr>
      <w:rFonts w:ascii="Times New Roman" w:hAnsi="Times New Roman" w:cs="Times New Roman" w:hint="default"/>
      <w:sz w:val="14"/>
      <w:szCs w:val="14"/>
    </w:rPr>
  </w:style>
  <w:style w:type="character" w:customStyle="1" w:styleId="FontStyle500">
    <w:name w:val="Font Style500"/>
    <w:basedOn w:val="DefaultParagraphFont"/>
    <w:uiPriority w:val="99"/>
    <w:rsid w:val="00FA364E"/>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FA364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A364E"/>
    <w:rPr>
      <w:rFonts w:ascii="Times New Roman" w:hAnsi="Times New Roman" w:cs="Times New Roman" w:hint="default"/>
      <w:b/>
      <w:bCs/>
      <w:sz w:val="22"/>
      <w:szCs w:val="22"/>
    </w:rPr>
  </w:style>
  <w:style w:type="character" w:customStyle="1" w:styleId="UnderlineStyleChar7">
    <w:name w:val="Underline Style Char7"/>
    <w:rsid w:val="00FA364E"/>
    <w:rPr>
      <w:rFonts w:ascii="Garamond" w:hAnsi="Garamond" w:hint="default"/>
      <w:sz w:val="22"/>
      <w:szCs w:val="24"/>
      <w:u w:val="single"/>
      <w:lang w:val="en-US" w:eastAsia="en-US" w:bidi="ar-SA"/>
    </w:rPr>
  </w:style>
  <w:style w:type="character" w:customStyle="1" w:styleId="s4">
    <w:name w:val="s4"/>
    <w:rsid w:val="00FA364E"/>
  </w:style>
  <w:style w:type="character" w:customStyle="1" w:styleId="s5">
    <w:name w:val="s5"/>
    <w:rsid w:val="00FA364E"/>
  </w:style>
  <w:style w:type="character" w:customStyle="1" w:styleId="rightsnotice">
    <w:name w:val="rightsnotice"/>
    <w:rsid w:val="00FA364E"/>
  </w:style>
  <w:style w:type="character" w:customStyle="1" w:styleId="related-current-indicator">
    <w:name w:val="related-current-indicator"/>
    <w:rsid w:val="00FA364E"/>
  </w:style>
  <w:style w:type="character" w:customStyle="1" w:styleId="bylclear">
    <w:name w:val="bylclear"/>
    <w:rsid w:val="00FA364E"/>
  </w:style>
  <w:style w:type="character" w:customStyle="1" w:styleId="essaytext">
    <w:name w:val="essaytext"/>
    <w:rsid w:val="00FA364E"/>
  </w:style>
  <w:style w:type="character" w:customStyle="1" w:styleId="username">
    <w:name w:val="username"/>
    <w:rsid w:val="00FA364E"/>
  </w:style>
  <w:style w:type="character" w:customStyle="1" w:styleId="toplinks">
    <w:name w:val="toplinks"/>
    <w:rsid w:val="00FA364E"/>
  </w:style>
  <w:style w:type="character" w:customStyle="1" w:styleId="titles">
    <w:name w:val="titles"/>
    <w:rsid w:val="00FA364E"/>
  </w:style>
  <w:style w:type="character" w:customStyle="1" w:styleId="contentauthor">
    <w:name w:val="contentauthor"/>
    <w:rsid w:val="00FA364E"/>
  </w:style>
  <w:style w:type="character" w:customStyle="1" w:styleId="subarticleheader">
    <w:name w:val="subarticleheader"/>
    <w:rsid w:val="00FA364E"/>
  </w:style>
  <w:style w:type="character" w:customStyle="1" w:styleId="copy">
    <w:name w:val="copy"/>
    <w:rsid w:val="00FA364E"/>
  </w:style>
  <w:style w:type="character" w:customStyle="1" w:styleId="topheadline">
    <w:name w:val="topheadline"/>
    <w:rsid w:val="00FA364E"/>
  </w:style>
  <w:style w:type="character" w:customStyle="1" w:styleId="Stylereduce27pt">
    <w:name w:val="Style reduce2 + 7 pt"/>
    <w:rsid w:val="00FA364E"/>
    <w:rPr>
      <w:rFonts w:ascii="Times New Roman" w:hAnsi="Times New Roman" w:cs="Arial" w:hint="default"/>
      <w:color w:val="000000"/>
      <w:sz w:val="14"/>
      <w:szCs w:val="22"/>
    </w:rPr>
  </w:style>
  <w:style w:type="character" w:customStyle="1" w:styleId="srtitle">
    <w:name w:val="srtitle"/>
    <w:rsid w:val="00FA364E"/>
  </w:style>
  <w:style w:type="character" w:customStyle="1" w:styleId="st1">
    <w:name w:val="st1"/>
    <w:rsid w:val="00FA364E"/>
  </w:style>
  <w:style w:type="character" w:customStyle="1" w:styleId="StyleStyleGaramond">
    <w:name w:val="Style Style Garamond +"/>
    <w:rsid w:val="00FA364E"/>
    <w:rPr>
      <w:rFonts w:ascii="Garamond" w:hAnsi="Garamond" w:cs="Times New Roman" w:hint="default"/>
      <w:sz w:val="20"/>
    </w:rPr>
  </w:style>
  <w:style w:type="character" w:customStyle="1" w:styleId="boldunderline2">
    <w:name w:val="boldunderline"/>
    <w:rsid w:val="00FA364E"/>
  </w:style>
  <w:style w:type="character" w:customStyle="1" w:styleId="Date11">
    <w:name w:val="Date11"/>
    <w:rsid w:val="00FA364E"/>
  </w:style>
  <w:style w:type="character" w:customStyle="1" w:styleId="artbody1">
    <w:name w:val="art_body1"/>
    <w:rsid w:val="00FA364E"/>
    <w:rPr>
      <w:rFonts w:ascii="Arial" w:hAnsi="Arial" w:cs="Arial" w:hint="default"/>
    </w:rPr>
  </w:style>
  <w:style w:type="character" w:customStyle="1" w:styleId="Boxout0">
    <w:name w:val="Boxout"/>
    <w:uiPriority w:val="1"/>
    <w:qFormat/>
    <w:rsid w:val="00FA364E"/>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FA364E"/>
  </w:style>
  <w:style w:type="character" w:customStyle="1" w:styleId="preloadwrap">
    <w:name w:val="preloadwrap"/>
    <w:rsid w:val="00FA364E"/>
  </w:style>
  <w:style w:type="character" w:customStyle="1" w:styleId="creditwrap">
    <w:name w:val="creditwrap"/>
    <w:rsid w:val="00FA364E"/>
  </w:style>
  <w:style w:type="character" w:customStyle="1" w:styleId="DefaultChar1">
    <w:name w:val="Default Char1"/>
    <w:rsid w:val="00FA364E"/>
    <w:rPr>
      <w:noProof w:val="0"/>
      <w:color w:val="000000"/>
      <w:lang w:val="en-US" w:eastAsia="en-US" w:bidi="ar-SA"/>
    </w:rPr>
  </w:style>
  <w:style w:type="character" w:customStyle="1" w:styleId="pmterms31">
    <w:name w:val="pmterms31"/>
    <w:rsid w:val="00FA364E"/>
    <w:rPr>
      <w:b/>
      <w:bCs/>
      <w:i w:val="0"/>
      <w:iCs w:val="0"/>
      <w:color w:val="000000"/>
    </w:rPr>
  </w:style>
  <w:style w:type="character" w:customStyle="1" w:styleId="copyrightdescription">
    <w:name w:val="copyrightdescription"/>
    <w:rsid w:val="00FA364E"/>
  </w:style>
  <w:style w:type="character" w:customStyle="1" w:styleId="ft01">
    <w:name w:val="ft01"/>
    <w:rsid w:val="00FA364E"/>
    <w:rPr>
      <w:rFonts w:ascii="Times" w:hAnsi="Times" w:cs="Times" w:hint="default"/>
      <w:color w:val="000000"/>
      <w:sz w:val="14"/>
      <w:szCs w:val="14"/>
    </w:rPr>
  </w:style>
  <w:style w:type="character" w:customStyle="1" w:styleId="ft11">
    <w:name w:val="ft11"/>
    <w:rsid w:val="00FA364E"/>
    <w:rPr>
      <w:rFonts w:ascii="Times" w:hAnsi="Times" w:cs="Times" w:hint="default"/>
      <w:color w:val="000000"/>
      <w:sz w:val="17"/>
      <w:szCs w:val="17"/>
    </w:rPr>
  </w:style>
  <w:style w:type="character" w:customStyle="1" w:styleId="ft21">
    <w:name w:val="ft21"/>
    <w:rsid w:val="00FA364E"/>
    <w:rPr>
      <w:rFonts w:ascii="Times" w:hAnsi="Times" w:cs="Times" w:hint="default"/>
      <w:color w:val="000000"/>
      <w:sz w:val="15"/>
      <w:szCs w:val="15"/>
    </w:rPr>
  </w:style>
  <w:style w:type="character" w:customStyle="1" w:styleId="ft31">
    <w:name w:val="ft31"/>
    <w:rsid w:val="00FA364E"/>
    <w:rPr>
      <w:rFonts w:ascii="Times" w:hAnsi="Times" w:cs="Times" w:hint="default"/>
      <w:color w:val="000000"/>
      <w:sz w:val="15"/>
      <w:szCs w:val="15"/>
    </w:rPr>
  </w:style>
  <w:style w:type="character" w:customStyle="1" w:styleId="dquo">
    <w:name w:val="dquo"/>
    <w:rsid w:val="00FA364E"/>
  </w:style>
  <w:style w:type="character" w:customStyle="1" w:styleId="caps2">
    <w:name w:val="caps2"/>
    <w:rsid w:val="00FA364E"/>
  </w:style>
  <w:style w:type="character" w:customStyle="1" w:styleId="ccs">
    <w:name w:val="c cs"/>
    <w:rsid w:val="00FA364E"/>
  </w:style>
  <w:style w:type="character" w:customStyle="1" w:styleId="dropshadow">
    <w:name w:val="dropshadow"/>
    <w:rsid w:val="00FA364E"/>
  </w:style>
  <w:style w:type="character" w:customStyle="1" w:styleId="d05ws">
    <w:name w:val="d05ws"/>
    <w:rsid w:val="00FA364E"/>
  </w:style>
  <w:style w:type="character" w:customStyle="1" w:styleId="rzibod">
    <w:name w:val="rzibod"/>
    <w:rsid w:val="00FA364E"/>
  </w:style>
  <w:style w:type="character" w:customStyle="1" w:styleId="headertext">
    <w:name w:val="headertext"/>
    <w:rsid w:val="00FA364E"/>
  </w:style>
  <w:style w:type="character" w:customStyle="1" w:styleId="endnote-reference">
    <w:name w:val="endnote-reference"/>
    <w:rsid w:val="00FA364E"/>
  </w:style>
  <w:style w:type="character" w:customStyle="1" w:styleId="officialsname">
    <w:name w:val="official_s_name"/>
    <w:rsid w:val="00FA364E"/>
  </w:style>
  <w:style w:type="character" w:customStyle="1" w:styleId="audience">
    <w:name w:val="audience"/>
    <w:rsid w:val="00FA364E"/>
  </w:style>
  <w:style w:type="character" w:customStyle="1" w:styleId="normalchar0">
    <w:name w:val="normal__char"/>
    <w:rsid w:val="00FA364E"/>
  </w:style>
  <w:style w:type="character" w:customStyle="1" w:styleId="hyperlink002cheading0020100200028block0020title0029char">
    <w:name w:val="hyperlink_002cheading_00201_0020_0028block_0020title_0029__char"/>
    <w:rsid w:val="00FA364E"/>
  </w:style>
  <w:style w:type="character" w:customStyle="1" w:styleId="underline002cstyle0020bold0020underlinechar">
    <w:name w:val="underline_002cstyle_0020bold_0020underline__char"/>
    <w:rsid w:val="00FA364E"/>
  </w:style>
  <w:style w:type="character" w:customStyle="1" w:styleId="copyboldblack">
    <w:name w:val="copyboldblack"/>
    <w:rsid w:val="00FA364E"/>
  </w:style>
  <w:style w:type="character" w:customStyle="1" w:styleId="copybold">
    <w:name w:val="copybold"/>
    <w:rsid w:val="00FA364E"/>
  </w:style>
  <w:style w:type="character" w:customStyle="1" w:styleId="author-date0">
    <w:name w:val="author-date"/>
    <w:rsid w:val="00FA364E"/>
  </w:style>
  <w:style w:type="character" w:customStyle="1" w:styleId="articlebegin">
    <w:name w:val="articlebegin"/>
    <w:rsid w:val="00FA364E"/>
  </w:style>
  <w:style w:type="character" w:customStyle="1" w:styleId="mediaoverlay">
    <w:name w:val="mediaoverlay"/>
    <w:rsid w:val="00FA364E"/>
  </w:style>
  <w:style w:type="character" w:customStyle="1" w:styleId="blogcaption">
    <w:name w:val="blog_caption"/>
    <w:rsid w:val="00FA364E"/>
  </w:style>
  <w:style w:type="character" w:customStyle="1" w:styleId="commnet-abuzz">
    <w:name w:val="commnet-abuzz"/>
    <w:rsid w:val="00FA364E"/>
  </w:style>
  <w:style w:type="character" w:customStyle="1" w:styleId="stbuttontext">
    <w:name w:val="stbuttontext"/>
    <w:rsid w:val="00FA364E"/>
  </w:style>
  <w:style w:type="character" w:customStyle="1" w:styleId="grey">
    <w:name w:val="grey"/>
    <w:rsid w:val="00FA364E"/>
  </w:style>
  <w:style w:type="character" w:customStyle="1" w:styleId="bdx">
    <w:name w:val="bdx"/>
    <w:rsid w:val="00FA364E"/>
  </w:style>
  <w:style w:type="character" w:customStyle="1" w:styleId="bdl">
    <w:name w:val="bdl"/>
    <w:rsid w:val="00FA364E"/>
  </w:style>
  <w:style w:type="character" w:customStyle="1" w:styleId="breadcrumbitemcurrent">
    <w:name w:val="breadcrumbitemcurrent"/>
    <w:rsid w:val="00FA364E"/>
  </w:style>
  <w:style w:type="character" w:customStyle="1" w:styleId="bbl">
    <w:name w:val="bbl"/>
    <w:rsid w:val="00FA364E"/>
  </w:style>
  <w:style w:type="character" w:customStyle="1" w:styleId="itxtnewhookspan">
    <w:name w:val="itxtnewhookspan"/>
    <w:rsid w:val="00FA364E"/>
  </w:style>
  <w:style w:type="character" w:customStyle="1" w:styleId="gstxthlt">
    <w:name w:val="gstxt_hlt"/>
    <w:rsid w:val="00FA364E"/>
  </w:style>
  <w:style w:type="character" w:customStyle="1" w:styleId="StyleBoldRed">
    <w:name w:val="Style Bold Red"/>
    <w:rsid w:val="00FA364E"/>
    <w:rPr>
      <w:b/>
      <w:bCs/>
      <w:color w:val="auto"/>
    </w:rPr>
  </w:style>
  <w:style w:type="character" w:customStyle="1" w:styleId="StyleTimesNewRoman8pt">
    <w:name w:val="Style Times New Roman 8 pt"/>
    <w:rsid w:val="00FA364E"/>
    <w:rPr>
      <w:rFonts w:ascii="Georgia" w:hAnsi="Georgia" w:hint="default"/>
      <w:sz w:val="16"/>
    </w:rPr>
  </w:style>
  <w:style w:type="character" w:customStyle="1" w:styleId="goldbldtext">
    <w:name w:val="goldbldtext"/>
    <w:rsid w:val="00FA364E"/>
  </w:style>
  <w:style w:type="character" w:customStyle="1" w:styleId="labeltext">
    <w:name w:val="labeltext"/>
    <w:rsid w:val="00FA364E"/>
  </w:style>
  <w:style w:type="character" w:customStyle="1" w:styleId="viewlink">
    <w:name w:val="viewlink"/>
    <w:rsid w:val="00FA364E"/>
  </w:style>
  <w:style w:type="character" w:customStyle="1" w:styleId="inlinkchart">
    <w:name w:val="inlink_chart"/>
    <w:rsid w:val="00FA364E"/>
  </w:style>
  <w:style w:type="character" w:customStyle="1" w:styleId="fbsharecountwrapper">
    <w:name w:val="fb_share_count_wrapper"/>
    <w:rsid w:val="00FA364E"/>
  </w:style>
  <w:style w:type="character" w:customStyle="1" w:styleId="hw">
    <w:name w:val="hw"/>
    <w:rsid w:val="00FA364E"/>
  </w:style>
  <w:style w:type="character" w:customStyle="1" w:styleId="linktotop">
    <w:name w:val="linktotop"/>
    <w:rsid w:val="00FA364E"/>
  </w:style>
  <w:style w:type="character" w:customStyle="1" w:styleId="descriptionstyle1block">
    <w:name w:val="description style1 block"/>
    <w:rsid w:val="00FA364E"/>
  </w:style>
  <w:style w:type="character" w:customStyle="1" w:styleId="gutter-right-1">
    <w:name w:val="gutter-right-1"/>
    <w:basedOn w:val="DefaultParagraphFont"/>
    <w:rsid w:val="00FA364E"/>
  </w:style>
  <w:style w:type="character" w:customStyle="1" w:styleId="Header11">
    <w:name w:val="Header11"/>
    <w:rsid w:val="00FA364E"/>
  </w:style>
  <w:style w:type="character" w:customStyle="1" w:styleId="posa">
    <w:name w:val="pos(a)"/>
    <w:basedOn w:val="DefaultParagraphFont"/>
    <w:rsid w:val="00FA364E"/>
  </w:style>
  <w:style w:type="character" w:customStyle="1" w:styleId="u-hiddeninnarrowenv">
    <w:name w:val="u-hiddeninnarrowenv"/>
    <w:basedOn w:val="DefaultParagraphFont"/>
    <w:rsid w:val="00FA364E"/>
  </w:style>
  <w:style w:type="character" w:customStyle="1" w:styleId="followbutton-bird">
    <w:name w:val="followbutton-bird"/>
    <w:basedOn w:val="DefaultParagraphFont"/>
    <w:rsid w:val="00FA364E"/>
  </w:style>
  <w:style w:type="character" w:customStyle="1" w:styleId="tweetauthor-name">
    <w:name w:val="tweetauthor-name"/>
    <w:basedOn w:val="DefaultParagraphFont"/>
    <w:rsid w:val="00FA364E"/>
  </w:style>
  <w:style w:type="character" w:customStyle="1" w:styleId="tweetauthor-verifiedbadge">
    <w:name w:val="tweetauthor-verifiedbadge"/>
    <w:basedOn w:val="DefaultParagraphFont"/>
    <w:rsid w:val="00FA364E"/>
  </w:style>
  <w:style w:type="character" w:customStyle="1" w:styleId="tweetauthor-screenname">
    <w:name w:val="tweetauthor-screenname"/>
    <w:basedOn w:val="DefaultParagraphFont"/>
    <w:rsid w:val="00FA364E"/>
  </w:style>
  <w:style w:type="character" w:customStyle="1" w:styleId="u-hiddenvisually">
    <w:name w:val="u-hiddenvisually"/>
    <w:basedOn w:val="DefaultParagraphFont"/>
    <w:rsid w:val="00FA364E"/>
  </w:style>
  <w:style w:type="character" w:customStyle="1" w:styleId="tweetaction-stat">
    <w:name w:val="tweetaction-stat"/>
    <w:basedOn w:val="DefaultParagraphFont"/>
    <w:rsid w:val="00FA364E"/>
  </w:style>
  <w:style w:type="character" w:customStyle="1" w:styleId="related">
    <w:name w:val="related"/>
    <w:basedOn w:val="DefaultParagraphFont"/>
    <w:rsid w:val="00FA364E"/>
  </w:style>
  <w:style w:type="character" w:customStyle="1" w:styleId="related-content">
    <w:name w:val="related-content"/>
    <w:basedOn w:val="DefaultParagraphFont"/>
    <w:rsid w:val="00FA364E"/>
  </w:style>
  <w:style w:type="character" w:customStyle="1" w:styleId="name-of-author">
    <w:name w:val="name-of-author"/>
    <w:basedOn w:val="DefaultParagraphFont"/>
    <w:rsid w:val="00FA364E"/>
  </w:style>
  <w:style w:type="character" w:customStyle="1" w:styleId="first-name">
    <w:name w:val="first-name"/>
    <w:basedOn w:val="DefaultParagraphFont"/>
    <w:rsid w:val="00FA364E"/>
  </w:style>
  <w:style w:type="character" w:customStyle="1" w:styleId="last-name">
    <w:name w:val="last-name"/>
    <w:basedOn w:val="DefaultParagraphFont"/>
    <w:rsid w:val="00FA364E"/>
  </w:style>
  <w:style w:type="character" w:customStyle="1" w:styleId="recirc-text">
    <w:name w:val="&quot;recirc-text”"/>
    <w:basedOn w:val="DefaultParagraphFont"/>
    <w:rsid w:val="00FA364E"/>
  </w:style>
  <w:style w:type="character" w:customStyle="1" w:styleId="video-icon">
    <w:name w:val="video-icon"/>
    <w:basedOn w:val="DefaultParagraphFont"/>
    <w:rsid w:val="00FA364E"/>
  </w:style>
  <w:style w:type="character" w:customStyle="1" w:styleId="powa-shot-play-btn-text">
    <w:name w:val="powa-shot-play-btn-text"/>
    <w:basedOn w:val="DefaultParagraphFont"/>
    <w:rsid w:val="00FA364E"/>
  </w:style>
  <w:style w:type="character" w:customStyle="1" w:styleId="powa-shot-click">
    <w:name w:val="powa-shot-click"/>
    <w:basedOn w:val="DefaultParagraphFont"/>
    <w:rsid w:val="00FA364E"/>
  </w:style>
  <w:style w:type="character" w:customStyle="1" w:styleId="wpv-blurb">
    <w:name w:val="wpv-blurb"/>
    <w:basedOn w:val="DefaultParagraphFont"/>
    <w:rsid w:val="00FA364E"/>
  </w:style>
  <w:style w:type="character" w:customStyle="1" w:styleId="pb-caption">
    <w:name w:val="pb-caption"/>
    <w:basedOn w:val="DefaultParagraphFont"/>
    <w:rsid w:val="00FA364E"/>
  </w:style>
  <w:style w:type="paragraph" w:customStyle="1" w:styleId="NoteLevel23">
    <w:name w:val="Note Level 23"/>
    <w:basedOn w:val="Normal"/>
    <w:next w:val="Normal"/>
    <w:uiPriority w:val="99"/>
    <w:qFormat/>
    <w:rsid w:val="00FA364E"/>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FA364E"/>
  </w:style>
  <w:style w:type="character" w:customStyle="1" w:styleId="m-2745674872889869693gmail-styleunderline">
    <w:name w:val="m_-2745674872889869693gmail-styleunderline"/>
    <w:basedOn w:val="DefaultParagraphFont"/>
    <w:rsid w:val="00FA364E"/>
  </w:style>
  <w:style w:type="character" w:customStyle="1" w:styleId="HeaderChar3">
    <w:name w:val="Header Char3"/>
    <w:basedOn w:val="DefaultParagraphFont"/>
    <w:uiPriority w:val="99"/>
    <w:semiHidden/>
    <w:rsid w:val="00FA364E"/>
    <w:rPr>
      <w:rFonts w:ascii="Georgia" w:hAnsi="Georgia"/>
    </w:rPr>
  </w:style>
  <w:style w:type="paragraph" w:customStyle="1" w:styleId="NoteLevel24">
    <w:name w:val="Note Level 24"/>
    <w:basedOn w:val="Normal"/>
    <w:next w:val="Normal"/>
    <w:uiPriority w:val="99"/>
    <w:qFormat/>
    <w:rsid w:val="00FA364E"/>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FA364E"/>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FA364E"/>
  </w:style>
  <w:style w:type="character" w:customStyle="1" w:styleId="UnresolvedMention31">
    <w:name w:val="Unresolved Mention31"/>
    <w:basedOn w:val="DefaultParagraphFont"/>
    <w:uiPriority w:val="99"/>
    <w:semiHidden/>
    <w:unhideWhenUsed/>
    <w:rsid w:val="00FA364E"/>
    <w:rPr>
      <w:color w:val="808080"/>
      <w:shd w:val="clear" w:color="auto" w:fill="E6E6E6"/>
    </w:rPr>
  </w:style>
  <w:style w:type="paragraph" w:customStyle="1" w:styleId="po-hr-cndek">
    <w:name w:val="po-hr-cn__dek"/>
    <w:basedOn w:val="Normal"/>
    <w:rsid w:val="00FA364E"/>
    <w:pPr>
      <w:spacing w:before="100" w:beforeAutospacing="1" w:after="100" w:afterAutospacing="1"/>
    </w:pPr>
  </w:style>
  <w:style w:type="character" w:customStyle="1" w:styleId="publication-date">
    <w:name w:val="publication-date"/>
    <w:basedOn w:val="DefaultParagraphFont"/>
    <w:rsid w:val="00FA364E"/>
  </w:style>
  <w:style w:type="character" w:customStyle="1" w:styleId="m4481627234786388783gmail-style13ptbold">
    <w:name w:val="m_4481627234786388783gmail-style13ptbold"/>
    <w:basedOn w:val="DefaultParagraphFont"/>
    <w:rsid w:val="00FA364E"/>
  </w:style>
  <w:style w:type="character" w:customStyle="1" w:styleId="m4481627234786388783gmail-styleunderline">
    <w:name w:val="m_4481627234786388783gmail-styleunderline"/>
    <w:basedOn w:val="DefaultParagraphFont"/>
    <w:rsid w:val="00FA364E"/>
  </w:style>
  <w:style w:type="character" w:customStyle="1" w:styleId="m4481627234786388783gmail-apple-converted-space">
    <w:name w:val="m_4481627234786388783gmail-apple-converted-space"/>
    <w:basedOn w:val="DefaultParagraphFont"/>
    <w:rsid w:val="00FA364E"/>
  </w:style>
  <w:style w:type="character" w:customStyle="1" w:styleId="m4481627234786388783gmail-grame">
    <w:name w:val="m_4481627234786388783gmail-grame"/>
    <w:basedOn w:val="DefaultParagraphFont"/>
    <w:rsid w:val="00FA364E"/>
  </w:style>
  <w:style w:type="character" w:customStyle="1" w:styleId="m4481627234786388783gmail-underline">
    <w:name w:val="m_4481627234786388783gmail-underline"/>
    <w:basedOn w:val="DefaultParagraphFont"/>
    <w:rsid w:val="00FA364E"/>
  </w:style>
  <w:style w:type="paragraph" w:customStyle="1" w:styleId="m4481627234786388783gmail-card">
    <w:name w:val="m_4481627234786388783gmail-card"/>
    <w:basedOn w:val="Normal"/>
    <w:rsid w:val="00FA364E"/>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FA364E"/>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FA364E"/>
  </w:style>
  <w:style w:type="paragraph" w:customStyle="1" w:styleId="m-2671184907397832551gmail-p2">
    <w:name w:val="m_-2671184907397832551gmail-p2"/>
    <w:basedOn w:val="Normal"/>
    <w:rsid w:val="00FA364E"/>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FA364E"/>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FA364E"/>
  </w:style>
  <w:style w:type="character" w:customStyle="1" w:styleId="m-4364835325198423527gmail-m-487226309709519571m8778339509743264076gmail-style13ptbold">
    <w:name w:val="m_-4364835325198423527gmail-m_-487226309709519571m_8778339509743264076gmail-style13ptbold"/>
    <w:basedOn w:val="DefaultParagraphFont"/>
    <w:rsid w:val="00FA364E"/>
  </w:style>
  <w:style w:type="character" w:customStyle="1" w:styleId="m-4364835325198423527gmail-m-487226309709519571m8778339509743264076gmail-styleunderline">
    <w:name w:val="m_-4364835325198423527gmail-m_-487226309709519571m_8778339509743264076gmail-styleunderline"/>
    <w:basedOn w:val="DefaultParagraphFont"/>
    <w:rsid w:val="00FA364E"/>
  </w:style>
  <w:style w:type="character" w:customStyle="1" w:styleId="m-4886631745483256254gmail-style13ptbold">
    <w:name w:val="m_-4886631745483256254gmail-style13ptbold"/>
    <w:basedOn w:val="DefaultParagraphFont"/>
    <w:rsid w:val="00FA364E"/>
  </w:style>
  <w:style w:type="character" w:customStyle="1" w:styleId="m8525170829296705783gmail-style13ptbold">
    <w:name w:val="m_8525170829296705783gmail-style13ptbold"/>
    <w:basedOn w:val="DefaultParagraphFont"/>
    <w:rsid w:val="00FA364E"/>
  </w:style>
  <w:style w:type="character" w:customStyle="1" w:styleId="m8525170829296705783gmail-styleunderline">
    <w:name w:val="m_8525170829296705783gmail-styleunderline"/>
    <w:basedOn w:val="DefaultParagraphFont"/>
    <w:rsid w:val="00FA364E"/>
  </w:style>
  <w:style w:type="character" w:customStyle="1" w:styleId="m113202149284569794gmail-style13ptbold">
    <w:name w:val="m_113202149284569794gmail-style13ptbold"/>
    <w:basedOn w:val="DefaultParagraphFont"/>
    <w:rsid w:val="00FA364E"/>
  </w:style>
  <w:style w:type="character" w:customStyle="1" w:styleId="m113202149284569794gmail-styleunderline">
    <w:name w:val="m_113202149284569794gmail-styleunderline"/>
    <w:basedOn w:val="DefaultParagraphFont"/>
    <w:rsid w:val="00FA364E"/>
  </w:style>
  <w:style w:type="character" w:customStyle="1" w:styleId="m-5741597242490756161gmail-field-content">
    <w:name w:val="m_-5741597242490756161gmail-field-content"/>
    <w:basedOn w:val="DefaultParagraphFont"/>
    <w:rsid w:val="00FA364E"/>
  </w:style>
  <w:style w:type="paragraph" w:customStyle="1" w:styleId="FUCKTHISFONT">
    <w:name w:val="FUCK THIS FONT"/>
    <w:basedOn w:val="Normal"/>
    <w:rsid w:val="00FA364E"/>
    <w:pPr>
      <w:autoSpaceDE w:val="0"/>
      <w:autoSpaceDN w:val="0"/>
      <w:adjustRightInd w:val="0"/>
      <w:jc w:val="both"/>
    </w:pPr>
    <w:rPr>
      <w:u w:val="single"/>
    </w:rPr>
  </w:style>
  <w:style w:type="paragraph" w:customStyle="1" w:styleId="TagChar1CharCharCharChar">
    <w:name w:val="Tag Char1 Char Char Char Char"/>
    <w:basedOn w:val="Normal"/>
    <w:rsid w:val="00FA364E"/>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FA364E"/>
    <w:rPr>
      <w:rFonts w:ascii="Arial Narrow" w:hAnsi="Arial Narrow"/>
      <w:szCs w:val="24"/>
      <w:u w:val="single"/>
    </w:rPr>
  </w:style>
  <w:style w:type="character" w:customStyle="1" w:styleId="hyperlink60">
    <w:name w:val="hyperlink6"/>
    <w:basedOn w:val="DefaultParagraphFont"/>
    <w:rsid w:val="00FA364E"/>
  </w:style>
  <w:style w:type="character" w:customStyle="1" w:styleId="heading2char2charchar">
    <w:name w:val="heading2char2charchar"/>
    <w:basedOn w:val="DefaultParagraphFont"/>
    <w:rsid w:val="00FA364E"/>
  </w:style>
  <w:style w:type="character" w:customStyle="1" w:styleId="heading2char10">
    <w:name w:val="heading2char1"/>
    <w:basedOn w:val="DefaultParagraphFont"/>
    <w:rsid w:val="00FA364E"/>
  </w:style>
  <w:style w:type="character" w:customStyle="1" w:styleId="CiteChar2">
    <w:name w:val="Cite Char"/>
    <w:basedOn w:val="DefaultParagraphFont"/>
    <w:rsid w:val="00FA364E"/>
    <w:rPr>
      <w:rFonts w:ascii="Garamond" w:hAnsi="Garamond"/>
      <w:b/>
      <w:sz w:val="20"/>
      <w:szCs w:val="22"/>
      <w:u w:val="none"/>
    </w:rPr>
  </w:style>
  <w:style w:type="character" w:customStyle="1" w:styleId="StyleUnderlineCharTitleCharBold">
    <w:name w:val="Style Underline CharTitle Char + Bold"/>
    <w:basedOn w:val="DefaultParagraphFont"/>
    <w:rsid w:val="00FA364E"/>
    <w:rPr>
      <w:rFonts w:ascii="Garamond" w:hAnsi="Garamond"/>
      <w:b/>
      <w:bCs/>
      <w:color w:val="000000"/>
      <w:sz w:val="22"/>
      <w:szCs w:val="22"/>
    </w:rPr>
  </w:style>
  <w:style w:type="character" w:customStyle="1" w:styleId="bnp-articles-title1">
    <w:name w:val="bnp-articles-title1"/>
    <w:basedOn w:val="DefaultParagraphFont"/>
    <w:rsid w:val="00FA364E"/>
    <w:rPr>
      <w:rFonts w:ascii="Verdana" w:hAnsi="Verdana" w:hint="default"/>
      <w:b/>
      <w:bCs/>
      <w:color w:val="545454"/>
      <w:sz w:val="12"/>
      <w:szCs w:val="12"/>
    </w:rPr>
  </w:style>
  <w:style w:type="character" w:customStyle="1" w:styleId="featuretext">
    <w:name w:val="featuretext"/>
    <w:basedOn w:val="DefaultParagraphFont"/>
    <w:rsid w:val="00FA364E"/>
  </w:style>
  <w:style w:type="character" w:customStyle="1" w:styleId="relatedtext">
    <w:name w:val="related_text"/>
    <w:basedOn w:val="DefaultParagraphFont"/>
    <w:rsid w:val="00FA364E"/>
  </w:style>
  <w:style w:type="character" w:customStyle="1" w:styleId="fullpost">
    <w:name w:val="fullpost"/>
    <w:basedOn w:val="DefaultParagraphFont"/>
    <w:rsid w:val="00FA364E"/>
  </w:style>
  <w:style w:type="character" w:customStyle="1" w:styleId="bcktital">
    <w:name w:val="bcktital"/>
    <w:basedOn w:val="DefaultParagraphFont"/>
    <w:rsid w:val="00FA364E"/>
  </w:style>
  <w:style w:type="character" w:customStyle="1" w:styleId="bcktital0">
    <w:name w:val="bckt_ital"/>
    <w:basedOn w:val="DefaultParagraphFont"/>
    <w:rsid w:val="00FA364E"/>
  </w:style>
  <w:style w:type="paragraph" w:styleId="TOAHeading">
    <w:name w:val="toa heading"/>
    <w:basedOn w:val="Normal"/>
    <w:next w:val="Normal"/>
    <w:semiHidden/>
    <w:rsid w:val="00FA364E"/>
    <w:pPr>
      <w:spacing w:before="120"/>
    </w:pPr>
    <w:rPr>
      <w:rFonts w:eastAsia="Calibri"/>
    </w:rPr>
  </w:style>
  <w:style w:type="character" w:customStyle="1" w:styleId="fwanimclass">
    <w:name w:val="fwanim_class"/>
    <w:basedOn w:val="DefaultParagraphFont"/>
    <w:rsid w:val="00FA364E"/>
  </w:style>
  <w:style w:type="paragraph" w:customStyle="1" w:styleId="DebateUnderline0">
    <w:name w:val="DebateUnderline"/>
    <w:basedOn w:val="DebateNormal"/>
    <w:qFormat/>
    <w:rsid w:val="00FA364E"/>
    <w:pPr>
      <w:spacing w:after="160"/>
    </w:pPr>
    <w:rPr>
      <w:sz w:val="24"/>
      <w:szCs w:val="24"/>
      <w:u w:val="single"/>
    </w:rPr>
  </w:style>
  <w:style w:type="character" w:customStyle="1" w:styleId="DebateUnderlineChar">
    <w:name w:val="DebateUnderline Char"/>
    <w:basedOn w:val="DebateNormalChar"/>
    <w:rsid w:val="00FA364E"/>
    <w:rPr>
      <w:rFonts w:ascii="Calibri" w:eastAsia="Calibri" w:hAnsi="Calibri"/>
      <w:sz w:val="24"/>
      <w:szCs w:val="24"/>
      <w:u w:val="single"/>
      <w:lang w:val="en-US" w:eastAsia="en-US" w:bidi="ar-SA"/>
    </w:rPr>
  </w:style>
  <w:style w:type="character" w:customStyle="1" w:styleId="DebateTagChar0">
    <w:name w:val="DebateTag Char"/>
    <w:basedOn w:val="DefaultParagraphFont"/>
    <w:rsid w:val="00FA364E"/>
    <w:rPr>
      <w:rFonts w:eastAsia="Calibri"/>
      <w:b/>
      <w:sz w:val="24"/>
      <w:szCs w:val="24"/>
      <w:lang w:val="en-US" w:eastAsia="en-US" w:bidi="ar-SA"/>
    </w:rPr>
  </w:style>
  <w:style w:type="paragraph" w:customStyle="1" w:styleId="DebateHeaderFinal">
    <w:name w:val="DebateHeaderFinal"/>
    <w:basedOn w:val="Heading1"/>
    <w:qFormat/>
    <w:rsid w:val="00FA364E"/>
    <w:pPr>
      <w:spacing w:line="276" w:lineRule="auto"/>
      <w:jc w:val="left"/>
    </w:pPr>
    <w:rPr>
      <w:rFonts w:eastAsia="Times New Roman" w:cs="Times New Roman"/>
      <w:bCs/>
      <w:caps/>
      <w:sz w:val="36"/>
      <w:szCs w:val="36"/>
    </w:rPr>
  </w:style>
  <w:style w:type="character" w:customStyle="1" w:styleId="DebateHeaderFinalChar">
    <w:name w:val="DebateHeaderFinal Char"/>
    <w:rsid w:val="00FA364E"/>
    <w:rPr>
      <w:b/>
      <w:bCs/>
      <w:sz w:val="36"/>
      <w:szCs w:val="36"/>
      <w:u w:val="single"/>
      <w:lang w:val="en-US" w:eastAsia="en-US" w:bidi="ar-SA"/>
    </w:rPr>
  </w:style>
  <w:style w:type="paragraph" w:customStyle="1" w:styleId="HeaderInitial0">
    <w:name w:val="HeaderInitial"/>
    <w:basedOn w:val="Normal"/>
    <w:rsid w:val="00FA364E"/>
    <w:pPr>
      <w:jc w:val="center"/>
      <w:outlineLvl w:val="0"/>
    </w:pPr>
    <w:rPr>
      <w:rFonts w:eastAsia="Calibri"/>
      <w:b/>
      <w:caps/>
      <w:sz w:val="28"/>
    </w:rPr>
  </w:style>
  <w:style w:type="character" w:customStyle="1" w:styleId="FooterChar2">
    <w:name w:val="Footer Char2"/>
    <w:basedOn w:val="DefaultParagraphFont"/>
    <w:rsid w:val="00FA364E"/>
    <w:rPr>
      <w:rFonts w:eastAsia="MS Mincho"/>
      <w:sz w:val="24"/>
      <w:szCs w:val="24"/>
      <w:lang w:val="en-US" w:eastAsia="ja-JP" w:bidi="ar-SA"/>
    </w:rPr>
  </w:style>
  <w:style w:type="character" w:customStyle="1" w:styleId="BalloonTextChar2">
    <w:name w:val="Balloon Text Char2"/>
    <w:basedOn w:val="DefaultParagraphFont"/>
    <w:rsid w:val="00FA364E"/>
    <w:rPr>
      <w:rFonts w:ascii="Tahoma" w:eastAsia="MS Mincho" w:hAnsi="Tahoma" w:cs="Tahoma"/>
      <w:sz w:val="16"/>
      <w:szCs w:val="16"/>
      <w:lang w:val="en-US" w:eastAsia="ja-JP" w:bidi="ar-SA"/>
    </w:rPr>
  </w:style>
  <w:style w:type="paragraph" w:customStyle="1" w:styleId="StyleLinespacingDouble">
    <w:name w:val="Style Line spacing:  Double"/>
    <w:basedOn w:val="Normal"/>
    <w:rsid w:val="00FA364E"/>
    <w:pPr>
      <w:spacing w:after="240" w:line="480" w:lineRule="auto"/>
    </w:pPr>
    <w:rPr>
      <w:rFonts w:eastAsia="Calibri"/>
      <w:sz w:val="24"/>
      <w:szCs w:val="20"/>
    </w:rPr>
  </w:style>
  <w:style w:type="character" w:customStyle="1" w:styleId="StyleLinespacingDoubleChar">
    <w:name w:val="Style Line spacing:  Double Char"/>
    <w:basedOn w:val="DefaultParagraphFont"/>
    <w:rsid w:val="00FA364E"/>
    <w:rPr>
      <w:rFonts w:ascii="Cambria" w:hAnsi="Cambria"/>
      <w:sz w:val="24"/>
      <w:lang w:val="en-US" w:eastAsia="en-US" w:bidi="ar-SA"/>
    </w:rPr>
  </w:style>
  <w:style w:type="paragraph" w:customStyle="1" w:styleId="Normalspacing">
    <w:name w:val="Normal + spacing"/>
    <w:basedOn w:val="StyleLinespacingDouble"/>
    <w:qFormat/>
    <w:rsid w:val="00FA364E"/>
  </w:style>
  <w:style w:type="character" w:customStyle="1" w:styleId="NormalspacingChar">
    <w:name w:val="Normal + spacing Char"/>
    <w:basedOn w:val="StyleLinespacingDoubleChar"/>
    <w:rsid w:val="00FA364E"/>
    <w:rPr>
      <w:rFonts w:ascii="Cambria" w:hAnsi="Cambria"/>
      <w:sz w:val="24"/>
      <w:lang w:val="en-US" w:eastAsia="en-US" w:bidi="ar-SA"/>
    </w:rPr>
  </w:style>
  <w:style w:type="character" w:customStyle="1" w:styleId="textbold0">
    <w:name w:val="textbold"/>
    <w:basedOn w:val="DefaultParagraphFont"/>
    <w:rsid w:val="00FA364E"/>
  </w:style>
  <w:style w:type="character" w:customStyle="1" w:styleId="textitalics">
    <w:name w:val="textitalics"/>
    <w:basedOn w:val="DefaultParagraphFont"/>
    <w:rsid w:val="00FA364E"/>
  </w:style>
  <w:style w:type="paragraph" w:customStyle="1" w:styleId="lastpar">
    <w:name w:val="lastpar"/>
    <w:basedOn w:val="Normal"/>
    <w:rsid w:val="00FA364E"/>
    <w:pPr>
      <w:spacing w:before="100" w:beforeAutospacing="1" w:after="100" w:afterAutospacing="1"/>
    </w:pPr>
    <w:rPr>
      <w:rFonts w:eastAsia="Calibri"/>
      <w:sz w:val="24"/>
    </w:rPr>
  </w:style>
  <w:style w:type="table" w:styleId="TableClassic1">
    <w:name w:val="Table Classic 1"/>
    <w:basedOn w:val="TableNormal"/>
    <w:rsid w:val="00FA364E"/>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FA364E"/>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FA364E"/>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FA364E"/>
    <w:pPr>
      <w:tabs>
        <w:tab w:val="left" w:pos="9450"/>
      </w:tabs>
      <w:spacing w:before="100" w:beforeAutospacing="1" w:after="100" w:afterAutospacing="1"/>
    </w:pPr>
    <w:rPr>
      <w:rFonts w:eastAsia="Calibri"/>
    </w:rPr>
  </w:style>
  <w:style w:type="character" w:customStyle="1" w:styleId="CharacterStyle8">
    <w:name w:val="Character Style 8"/>
    <w:rsid w:val="00FA364E"/>
    <w:rPr>
      <w:sz w:val="22"/>
      <w:szCs w:val="22"/>
    </w:rPr>
  </w:style>
  <w:style w:type="paragraph" w:customStyle="1" w:styleId="Style110">
    <w:name w:val="Style 11"/>
    <w:rsid w:val="00FA364E"/>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FA364E"/>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FA364E"/>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FA364E"/>
    <w:rPr>
      <w:rFonts w:ascii="Arial Narrow" w:hAnsi="Arial Narrow"/>
      <w:color w:val="000000"/>
      <w:sz w:val="22"/>
      <w:szCs w:val="22"/>
      <w:u w:val="single"/>
      <w:lang w:val="en-US" w:eastAsia="en-US" w:bidi="ar-SA"/>
    </w:rPr>
  </w:style>
  <w:style w:type="paragraph" w:customStyle="1" w:styleId="Style52">
    <w:name w:val="Style 5"/>
    <w:rsid w:val="00FA364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FA364E"/>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FA364E"/>
    <w:pPr>
      <w:tabs>
        <w:tab w:val="left" w:pos="9450"/>
      </w:tabs>
    </w:pPr>
    <w:rPr>
      <w:rFonts w:eastAsia="SimSun"/>
      <w:b/>
      <w:sz w:val="24"/>
    </w:rPr>
  </w:style>
  <w:style w:type="paragraph" w:customStyle="1" w:styleId="TableContents">
    <w:name w:val="Table Contents"/>
    <w:basedOn w:val="Normal"/>
    <w:rsid w:val="00FA364E"/>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FA364E"/>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FA364E"/>
    <w:pPr>
      <w:tabs>
        <w:tab w:val="left" w:pos="9450"/>
      </w:tabs>
      <w:jc w:val="center"/>
    </w:pPr>
    <w:rPr>
      <w:rFonts w:ascii="Verdana" w:eastAsia="Calibri" w:hAnsi="Verdana"/>
      <w:sz w:val="24"/>
    </w:rPr>
  </w:style>
  <w:style w:type="paragraph" w:customStyle="1" w:styleId="heading1fake0">
    <w:name w:val="heading 1 fake"/>
    <w:basedOn w:val="Heading1"/>
    <w:autoRedefine/>
    <w:rsid w:val="00FA364E"/>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FA364E"/>
    <w:pPr>
      <w:tabs>
        <w:tab w:val="left" w:pos="9450"/>
      </w:tabs>
    </w:pPr>
    <w:rPr>
      <w:rFonts w:eastAsia="Calibri"/>
      <w:szCs w:val="20"/>
    </w:rPr>
  </w:style>
  <w:style w:type="character" w:customStyle="1" w:styleId="textCharChar1">
    <w:name w:val="text Char Char1"/>
    <w:basedOn w:val="DefaultParagraphFont"/>
    <w:rsid w:val="00FA364E"/>
    <w:rPr>
      <w:sz w:val="18"/>
      <w:szCs w:val="24"/>
      <w:lang w:val="en-US" w:eastAsia="en-US" w:bidi="ar-SA"/>
    </w:rPr>
  </w:style>
  <w:style w:type="character" w:customStyle="1" w:styleId="text1CharChar">
    <w:name w:val="text1 Char Char"/>
    <w:basedOn w:val="DefaultParagraphFont"/>
    <w:rsid w:val="00FA364E"/>
    <w:rPr>
      <w:lang w:val="en-US" w:eastAsia="en-US" w:bidi="ar-SA"/>
    </w:rPr>
  </w:style>
  <w:style w:type="character" w:customStyle="1" w:styleId="textCharChar">
    <w:name w:val="text Char Char"/>
    <w:basedOn w:val="DefaultParagraphFont"/>
    <w:rsid w:val="00FA364E"/>
    <w:rPr>
      <w:sz w:val="18"/>
      <w:szCs w:val="24"/>
      <w:lang w:val="en-US" w:eastAsia="en-US" w:bidi="ar-SA"/>
    </w:rPr>
  </w:style>
  <w:style w:type="character" w:customStyle="1" w:styleId="normalloose1">
    <w:name w:val="normalloose1"/>
    <w:basedOn w:val="DefaultParagraphFont"/>
    <w:rsid w:val="00FA364E"/>
    <w:rPr>
      <w:sz w:val="20"/>
      <w:szCs w:val="20"/>
    </w:rPr>
  </w:style>
  <w:style w:type="paragraph" w:customStyle="1" w:styleId="printerheadline">
    <w:name w:val="printer_headline"/>
    <w:basedOn w:val="Normal"/>
    <w:rsid w:val="00FA364E"/>
    <w:pPr>
      <w:tabs>
        <w:tab w:val="left" w:pos="9450"/>
      </w:tabs>
      <w:spacing w:before="100" w:beforeAutospacing="1" w:after="100" w:afterAutospacing="1"/>
    </w:pPr>
    <w:rPr>
      <w:rFonts w:eastAsia="Calibri"/>
      <w:sz w:val="24"/>
    </w:rPr>
  </w:style>
  <w:style w:type="paragraph" w:customStyle="1" w:styleId="help">
    <w:name w:val="help"/>
    <w:basedOn w:val="Normal"/>
    <w:rsid w:val="00FA364E"/>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FA364E"/>
  </w:style>
  <w:style w:type="character" w:customStyle="1" w:styleId="georgia">
    <w:name w:val="georgia"/>
    <w:basedOn w:val="DefaultParagraphFont"/>
    <w:rsid w:val="00FA364E"/>
  </w:style>
  <w:style w:type="character" w:customStyle="1" w:styleId="isdefault">
    <w:name w:val="isdefault"/>
    <w:basedOn w:val="DefaultParagraphFont"/>
    <w:rsid w:val="00FA364E"/>
  </w:style>
  <w:style w:type="character" w:customStyle="1" w:styleId="arial">
    <w:name w:val="arial"/>
    <w:basedOn w:val="DefaultParagraphFont"/>
    <w:rsid w:val="00FA364E"/>
  </w:style>
  <w:style w:type="character" w:customStyle="1" w:styleId="pipe">
    <w:name w:val="pipe"/>
    <w:basedOn w:val="DefaultParagraphFont"/>
    <w:rsid w:val="00FA364E"/>
  </w:style>
  <w:style w:type="paragraph" w:customStyle="1" w:styleId="dtlcomment">
    <w:name w:val="dtlcomment"/>
    <w:basedOn w:val="Normal"/>
    <w:rsid w:val="00FA364E"/>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FA364E"/>
  </w:style>
  <w:style w:type="character" w:customStyle="1" w:styleId="CharChar18">
    <w:name w:val="Char Char18"/>
    <w:basedOn w:val="DefaultParagraphFont"/>
    <w:rsid w:val="00FA364E"/>
    <w:rPr>
      <w:sz w:val="16"/>
      <w:szCs w:val="24"/>
      <w:lang w:val="en-US" w:eastAsia="en-US" w:bidi="ar-SA"/>
    </w:rPr>
  </w:style>
  <w:style w:type="character" w:customStyle="1" w:styleId="CharChar24">
    <w:name w:val="Char Char24"/>
    <w:basedOn w:val="DefaultParagraphFont"/>
    <w:rsid w:val="00FA364E"/>
    <w:rPr>
      <w:b/>
      <w:bCs/>
      <w:sz w:val="28"/>
      <w:szCs w:val="28"/>
      <w:lang w:val="en-US" w:eastAsia="en-US" w:bidi="ar-SA"/>
    </w:rPr>
  </w:style>
  <w:style w:type="character" w:customStyle="1" w:styleId="ln2">
    <w:name w:val="ln2"/>
    <w:basedOn w:val="DefaultParagraphFont"/>
    <w:rsid w:val="00FA364E"/>
  </w:style>
  <w:style w:type="paragraph" w:customStyle="1" w:styleId="StyleStyle1">
    <w:name w:val="Style Style1 +"/>
    <w:basedOn w:val="Normal"/>
    <w:rsid w:val="00FA364E"/>
    <w:rPr>
      <w:rFonts w:eastAsia="Calibri"/>
      <w:sz w:val="24"/>
    </w:rPr>
  </w:style>
  <w:style w:type="character" w:customStyle="1" w:styleId="StyleStyle1Char">
    <w:name w:val="Style Style1 + Char"/>
    <w:basedOn w:val="Style1Char"/>
    <w:rsid w:val="00FA364E"/>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FA364E"/>
  </w:style>
  <w:style w:type="character" w:customStyle="1" w:styleId="CharChar16">
    <w:name w:val="Char Char16"/>
    <w:basedOn w:val="DefaultParagraphFont"/>
    <w:rsid w:val="00FA364E"/>
    <w:rPr>
      <w:rFonts w:ascii="Cambria" w:hAnsi="Cambria"/>
      <w:lang w:val="en-US" w:eastAsia="en-US" w:bidi="ar-SA"/>
    </w:rPr>
  </w:style>
  <w:style w:type="character" w:customStyle="1" w:styleId="CharChar15">
    <w:name w:val="Char Char15"/>
    <w:basedOn w:val="CharChar16"/>
    <w:rsid w:val="00FA364E"/>
    <w:rPr>
      <w:rFonts w:ascii="Cambria" w:hAnsi="Cambria"/>
      <w:b/>
      <w:bCs/>
      <w:lang w:val="en-US" w:eastAsia="en-US" w:bidi="ar-SA"/>
    </w:rPr>
  </w:style>
  <w:style w:type="character" w:customStyle="1" w:styleId="CharChar14">
    <w:name w:val="Char Char14"/>
    <w:basedOn w:val="DefaultParagraphFont"/>
    <w:rsid w:val="00FA364E"/>
    <w:rPr>
      <w:rFonts w:ascii="Tahoma" w:hAnsi="Tahoma" w:cs="Tahoma"/>
      <w:sz w:val="16"/>
      <w:szCs w:val="16"/>
      <w:lang w:val="en-US" w:eastAsia="en-US" w:bidi="ar-SA"/>
    </w:rPr>
  </w:style>
  <w:style w:type="character" w:customStyle="1" w:styleId="CharChar13">
    <w:name w:val="Char Char13"/>
    <w:basedOn w:val="DefaultParagraphFont"/>
    <w:rsid w:val="00FA364E"/>
    <w:rPr>
      <w:rFonts w:ascii="Cambria" w:hAnsi="Cambria"/>
      <w:lang w:val="en-US" w:eastAsia="en-US" w:bidi="ar-SA"/>
    </w:rPr>
  </w:style>
  <w:style w:type="paragraph" w:customStyle="1" w:styleId="normalChar1">
    <w:name w:val="normal Char"/>
    <w:basedOn w:val="Normal"/>
    <w:rsid w:val="00FA364E"/>
    <w:rPr>
      <w:rFonts w:eastAsia="Calibri"/>
    </w:rPr>
  </w:style>
  <w:style w:type="character" w:customStyle="1" w:styleId="cardtextsmallCharChar">
    <w:name w:val="card text small Char Char"/>
    <w:basedOn w:val="DefaultParagraphFont"/>
    <w:rsid w:val="00FA364E"/>
    <w:rPr>
      <w:rFonts w:ascii="Arial Narrow" w:hAnsi="Arial Narrow" w:cs="Times New Roman"/>
      <w:sz w:val="16"/>
    </w:rPr>
  </w:style>
  <w:style w:type="character" w:customStyle="1" w:styleId="TagChar4">
    <w:name w:val="Tag Char4"/>
    <w:basedOn w:val="DefaultParagraphFont"/>
    <w:rsid w:val="00FA364E"/>
    <w:rPr>
      <w:b/>
      <w:sz w:val="26"/>
      <w:szCs w:val="24"/>
      <w:lang w:val="en-US" w:eastAsia="en-US" w:bidi="ar-SA"/>
    </w:rPr>
  </w:style>
  <w:style w:type="paragraph" w:customStyle="1" w:styleId="SmallTextGaramond">
    <w:name w:val="Small Text Garamond"/>
    <w:basedOn w:val="Normal"/>
    <w:rsid w:val="00FA364E"/>
    <w:pPr>
      <w:widowControl w:val="0"/>
      <w:suppressAutoHyphens/>
      <w:contextualSpacing/>
    </w:pPr>
    <w:rPr>
      <w:rFonts w:eastAsia="Calibri"/>
      <w:szCs w:val="18"/>
    </w:rPr>
  </w:style>
  <w:style w:type="paragraph" w:customStyle="1" w:styleId="Taglines">
    <w:name w:val="Taglines"/>
    <w:basedOn w:val="Heading2"/>
    <w:rsid w:val="00FA364E"/>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FA364E"/>
    <w:rPr>
      <w:rFonts w:cs="Arial"/>
      <w:bCs/>
      <w:iCs/>
      <w:szCs w:val="22"/>
      <w:lang w:val="en-US" w:eastAsia="en-US" w:bidi="ar-SA"/>
    </w:rPr>
  </w:style>
  <w:style w:type="paragraph" w:customStyle="1" w:styleId="listterm">
    <w:name w:val="listterm"/>
    <w:basedOn w:val="Normal"/>
    <w:rsid w:val="00FA364E"/>
    <w:pPr>
      <w:spacing w:before="100" w:beforeAutospacing="1" w:after="100" w:afterAutospacing="1"/>
    </w:pPr>
    <w:rPr>
      <w:rFonts w:eastAsia="Calibri"/>
      <w:sz w:val="24"/>
    </w:rPr>
  </w:style>
  <w:style w:type="character" w:customStyle="1" w:styleId="WW8Num2z0">
    <w:name w:val="WW8Num2z0"/>
    <w:rsid w:val="00FA364E"/>
    <w:rPr>
      <w:rFonts w:ascii="Garamond" w:hAnsi="Garamond"/>
    </w:rPr>
  </w:style>
  <w:style w:type="character" w:customStyle="1" w:styleId="WW8Num3z0">
    <w:name w:val="WW8Num3z0"/>
    <w:rsid w:val="00FA364E"/>
    <w:rPr>
      <w:rFonts w:ascii="Garamond" w:hAnsi="Garamond"/>
    </w:rPr>
  </w:style>
  <w:style w:type="character" w:customStyle="1" w:styleId="WW8Num4z1">
    <w:name w:val="WW8Num4z1"/>
    <w:rsid w:val="00FA364E"/>
    <w:rPr>
      <w:rFonts w:ascii="Garamond" w:hAnsi="Garamond"/>
    </w:rPr>
  </w:style>
  <w:style w:type="character" w:customStyle="1" w:styleId="WW8Num5z0">
    <w:name w:val="WW8Num5z0"/>
    <w:rsid w:val="00FA364E"/>
    <w:rPr>
      <w:rFonts w:ascii="Garamond" w:hAnsi="Garamond"/>
    </w:rPr>
  </w:style>
  <w:style w:type="character" w:customStyle="1" w:styleId="WW8Num6z0">
    <w:name w:val="WW8Num6z0"/>
    <w:rsid w:val="00FA364E"/>
    <w:rPr>
      <w:rFonts w:ascii="Symbol" w:hAnsi="Symbol"/>
    </w:rPr>
  </w:style>
  <w:style w:type="character" w:customStyle="1" w:styleId="WW8Num7z0">
    <w:name w:val="WW8Num7z0"/>
    <w:rsid w:val="00FA364E"/>
    <w:rPr>
      <w:rFonts w:ascii="Symbol" w:hAnsi="Symbol"/>
    </w:rPr>
  </w:style>
  <w:style w:type="character" w:customStyle="1" w:styleId="WW8Num8z0">
    <w:name w:val="WW8Num8z0"/>
    <w:rsid w:val="00FA364E"/>
    <w:rPr>
      <w:rFonts w:ascii="Symbol" w:hAnsi="Symbol"/>
    </w:rPr>
  </w:style>
  <w:style w:type="character" w:customStyle="1" w:styleId="WW8Num9z0">
    <w:name w:val="WW8Num9z0"/>
    <w:rsid w:val="00FA364E"/>
    <w:rPr>
      <w:rFonts w:ascii="Symbol" w:hAnsi="Symbol"/>
    </w:rPr>
  </w:style>
  <w:style w:type="character" w:customStyle="1" w:styleId="WW8Num10z0">
    <w:name w:val="WW8Num10z0"/>
    <w:rsid w:val="00FA364E"/>
    <w:rPr>
      <w:rFonts w:ascii="Garamond" w:hAnsi="Garamond"/>
    </w:rPr>
  </w:style>
  <w:style w:type="character" w:customStyle="1" w:styleId="WW8Num11z1">
    <w:name w:val="WW8Num11z1"/>
    <w:rsid w:val="00FA364E"/>
    <w:rPr>
      <w:rFonts w:ascii="Garamond" w:hAnsi="Garamond"/>
    </w:rPr>
  </w:style>
  <w:style w:type="character" w:customStyle="1" w:styleId="Absatz-Standardschriftart">
    <w:name w:val="Absatz-Standardschriftart"/>
    <w:rsid w:val="00FA364E"/>
  </w:style>
  <w:style w:type="character" w:customStyle="1" w:styleId="WW-Absatz-Standardschriftart">
    <w:name w:val="WW-Absatz-Standardschriftart"/>
    <w:rsid w:val="00FA364E"/>
  </w:style>
  <w:style w:type="character" w:customStyle="1" w:styleId="WW-Absatz-Standardschriftart1">
    <w:name w:val="WW-Absatz-Standardschriftart1"/>
    <w:rsid w:val="00FA364E"/>
  </w:style>
  <w:style w:type="character" w:customStyle="1" w:styleId="EndnoteCharacters">
    <w:name w:val="Endnote Characters"/>
    <w:basedOn w:val="DefaultParagraphFont"/>
    <w:rsid w:val="00FA364E"/>
    <w:rPr>
      <w:position w:val="0"/>
      <w:sz w:val="24"/>
      <w:vertAlign w:val="baseline"/>
    </w:rPr>
  </w:style>
  <w:style w:type="character" w:customStyle="1" w:styleId="WW8Num1z0">
    <w:name w:val="WW8Num1z0"/>
    <w:rsid w:val="00FA364E"/>
    <w:rPr>
      <w:rFonts w:ascii="Symbol" w:hAnsi="Symbol"/>
    </w:rPr>
  </w:style>
  <w:style w:type="character" w:customStyle="1" w:styleId="WW8Num1z2">
    <w:name w:val="WW8Num1z2"/>
    <w:rsid w:val="00FA364E"/>
    <w:rPr>
      <w:rFonts w:ascii="Courier New" w:hAnsi="Courier New"/>
    </w:rPr>
  </w:style>
  <w:style w:type="character" w:customStyle="1" w:styleId="WW8Num1z3">
    <w:name w:val="WW8Num1z3"/>
    <w:rsid w:val="00FA364E"/>
    <w:rPr>
      <w:rFonts w:ascii="Wingdings" w:hAnsi="Wingdings"/>
    </w:rPr>
  </w:style>
  <w:style w:type="character" w:customStyle="1" w:styleId="WW8Num11z0">
    <w:name w:val="WW8Num11z0"/>
    <w:rsid w:val="00FA364E"/>
    <w:rPr>
      <w:rFonts w:ascii="Symbol" w:hAnsi="Symbol"/>
    </w:rPr>
  </w:style>
  <w:style w:type="character" w:customStyle="1" w:styleId="WW8Num83z0">
    <w:name w:val="WW8Num83z0"/>
    <w:rsid w:val="00FA364E"/>
    <w:rPr>
      <w:rFonts w:ascii="Symbol" w:hAnsi="Symbol"/>
    </w:rPr>
  </w:style>
  <w:style w:type="character" w:customStyle="1" w:styleId="WW8Num83z1">
    <w:name w:val="WW8Num83z1"/>
    <w:rsid w:val="00FA364E"/>
    <w:rPr>
      <w:rFonts w:ascii="Courier New" w:hAnsi="Courier New"/>
    </w:rPr>
  </w:style>
  <w:style w:type="character" w:customStyle="1" w:styleId="WW8Num83z2">
    <w:name w:val="WW8Num83z2"/>
    <w:rsid w:val="00FA364E"/>
    <w:rPr>
      <w:rFonts w:ascii="Wingdings" w:hAnsi="Wingdings"/>
    </w:rPr>
  </w:style>
  <w:style w:type="character" w:customStyle="1" w:styleId="WW8Num89z0">
    <w:name w:val="WW8Num89z0"/>
    <w:rsid w:val="00FA364E"/>
    <w:rPr>
      <w:rFonts w:ascii="Symbol" w:hAnsi="Symbol"/>
      <w:sz w:val="20"/>
    </w:rPr>
  </w:style>
  <w:style w:type="character" w:customStyle="1" w:styleId="WW8Num90z0">
    <w:name w:val="WW8Num90z0"/>
    <w:rsid w:val="00FA364E"/>
    <w:rPr>
      <w:rFonts w:ascii="Times New Roman" w:eastAsia="Times New Roman" w:hAnsi="Times New Roman" w:cs="Times New Roman"/>
    </w:rPr>
  </w:style>
  <w:style w:type="character" w:customStyle="1" w:styleId="WW8Num92z0">
    <w:name w:val="WW8Num92z0"/>
    <w:rsid w:val="00FA364E"/>
    <w:rPr>
      <w:rFonts w:ascii="Symbol" w:eastAsia="Times New Roman" w:hAnsi="Symbol"/>
    </w:rPr>
  </w:style>
  <w:style w:type="character" w:customStyle="1" w:styleId="WW8Num92z1">
    <w:name w:val="WW8Num92z1"/>
    <w:rsid w:val="00FA364E"/>
    <w:rPr>
      <w:rFonts w:ascii="Courier New" w:hAnsi="Courier New"/>
    </w:rPr>
  </w:style>
  <w:style w:type="character" w:customStyle="1" w:styleId="WW8Num92z2">
    <w:name w:val="WW8Num92z2"/>
    <w:rsid w:val="00FA364E"/>
    <w:rPr>
      <w:rFonts w:ascii="Wingdings" w:hAnsi="Wingdings"/>
    </w:rPr>
  </w:style>
  <w:style w:type="character" w:customStyle="1" w:styleId="WW8Num92z3">
    <w:name w:val="WW8Num92z3"/>
    <w:rsid w:val="00FA364E"/>
    <w:rPr>
      <w:rFonts w:ascii="Symbol" w:hAnsi="Symbol"/>
    </w:rPr>
  </w:style>
  <w:style w:type="character" w:customStyle="1" w:styleId="WW8Num96z0">
    <w:name w:val="WW8Num96z0"/>
    <w:rsid w:val="00FA364E"/>
    <w:rPr>
      <w:rFonts w:ascii="Symbol" w:hAnsi="Symbol"/>
      <w:sz w:val="20"/>
    </w:rPr>
  </w:style>
  <w:style w:type="character" w:customStyle="1" w:styleId="WW8Num96z1">
    <w:name w:val="WW8Num96z1"/>
    <w:rsid w:val="00FA364E"/>
    <w:rPr>
      <w:rFonts w:ascii="Courier New" w:hAnsi="Courier New"/>
      <w:sz w:val="20"/>
    </w:rPr>
  </w:style>
  <w:style w:type="character" w:customStyle="1" w:styleId="WW8Num96z2">
    <w:name w:val="WW8Num96z2"/>
    <w:rsid w:val="00FA364E"/>
    <w:rPr>
      <w:rFonts w:ascii="Wingdings" w:hAnsi="Wingdings"/>
      <w:sz w:val="20"/>
    </w:rPr>
  </w:style>
  <w:style w:type="character" w:customStyle="1" w:styleId="WW8Num103z0">
    <w:name w:val="WW8Num103z0"/>
    <w:rsid w:val="00FA364E"/>
    <w:rPr>
      <w:rFonts w:ascii="Symbol" w:hAnsi="Symbol"/>
      <w:sz w:val="20"/>
    </w:rPr>
  </w:style>
  <w:style w:type="character" w:customStyle="1" w:styleId="WW8Num103z1">
    <w:name w:val="WW8Num103z1"/>
    <w:rsid w:val="00FA364E"/>
    <w:rPr>
      <w:rFonts w:ascii="Courier New" w:hAnsi="Courier New"/>
      <w:sz w:val="20"/>
    </w:rPr>
  </w:style>
  <w:style w:type="character" w:customStyle="1" w:styleId="WW8Num103z2">
    <w:name w:val="WW8Num103z2"/>
    <w:rsid w:val="00FA364E"/>
    <w:rPr>
      <w:rFonts w:ascii="Wingdings" w:hAnsi="Wingdings"/>
      <w:sz w:val="20"/>
    </w:rPr>
  </w:style>
  <w:style w:type="character" w:customStyle="1" w:styleId="WW8Num108z0">
    <w:name w:val="WW8Num108z0"/>
    <w:rsid w:val="00FA364E"/>
    <w:rPr>
      <w:rFonts w:ascii="Symbol" w:hAnsi="Symbol"/>
      <w:sz w:val="20"/>
    </w:rPr>
  </w:style>
  <w:style w:type="character" w:customStyle="1" w:styleId="WW8Num108z1">
    <w:name w:val="WW8Num108z1"/>
    <w:rsid w:val="00FA364E"/>
    <w:rPr>
      <w:rFonts w:ascii="Courier New" w:hAnsi="Courier New"/>
      <w:sz w:val="20"/>
    </w:rPr>
  </w:style>
  <w:style w:type="character" w:customStyle="1" w:styleId="WW8Num108z2">
    <w:name w:val="WW8Num108z2"/>
    <w:rsid w:val="00FA364E"/>
    <w:rPr>
      <w:rFonts w:ascii="Wingdings" w:hAnsi="Wingdings"/>
      <w:sz w:val="20"/>
    </w:rPr>
  </w:style>
  <w:style w:type="character" w:customStyle="1" w:styleId="WW8Num109z0">
    <w:name w:val="WW8Num109z0"/>
    <w:rsid w:val="00FA364E"/>
    <w:rPr>
      <w:rFonts w:ascii="Symbol" w:eastAsia="Times New Roman" w:hAnsi="Symbol"/>
    </w:rPr>
  </w:style>
  <w:style w:type="character" w:customStyle="1" w:styleId="WW8Num109z1">
    <w:name w:val="WW8Num109z1"/>
    <w:rsid w:val="00FA364E"/>
    <w:rPr>
      <w:rFonts w:ascii="Courier New" w:hAnsi="Courier New"/>
    </w:rPr>
  </w:style>
  <w:style w:type="character" w:customStyle="1" w:styleId="WW8Num109z2">
    <w:name w:val="WW8Num109z2"/>
    <w:rsid w:val="00FA364E"/>
    <w:rPr>
      <w:rFonts w:ascii="Wingdings" w:hAnsi="Wingdings"/>
    </w:rPr>
  </w:style>
  <w:style w:type="character" w:customStyle="1" w:styleId="WW8Num109z3">
    <w:name w:val="WW8Num109z3"/>
    <w:rsid w:val="00FA364E"/>
    <w:rPr>
      <w:rFonts w:ascii="Symbol" w:hAnsi="Symbol"/>
    </w:rPr>
  </w:style>
  <w:style w:type="character" w:customStyle="1" w:styleId="WW8Num111z0">
    <w:name w:val="WW8Num111z0"/>
    <w:rsid w:val="00FA364E"/>
    <w:rPr>
      <w:rFonts w:ascii="Symbol" w:hAnsi="Symbol"/>
      <w:sz w:val="20"/>
    </w:rPr>
  </w:style>
  <w:style w:type="character" w:customStyle="1" w:styleId="WW8Num111z1">
    <w:name w:val="WW8Num111z1"/>
    <w:rsid w:val="00FA364E"/>
    <w:rPr>
      <w:rFonts w:ascii="Courier New" w:hAnsi="Courier New"/>
      <w:sz w:val="20"/>
    </w:rPr>
  </w:style>
  <w:style w:type="character" w:customStyle="1" w:styleId="WW8Num111z2">
    <w:name w:val="WW8Num111z2"/>
    <w:rsid w:val="00FA364E"/>
    <w:rPr>
      <w:rFonts w:ascii="Wingdings" w:hAnsi="Wingdings"/>
      <w:sz w:val="20"/>
    </w:rPr>
  </w:style>
  <w:style w:type="character" w:customStyle="1" w:styleId="WW8Num117z0">
    <w:name w:val="WW8Num117z0"/>
    <w:rsid w:val="00FA364E"/>
    <w:rPr>
      <w:rFonts w:ascii="Symbol" w:eastAsia="Times New Roman" w:hAnsi="Symbol"/>
    </w:rPr>
  </w:style>
  <w:style w:type="character" w:customStyle="1" w:styleId="WW8Num117z1">
    <w:name w:val="WW8Num117z1"/>
    <w:rsid w:val="00FA364E"/>
    <w:rPr>
      <w:rFonts w:ascii="Courier New" w:hAnsi="Courier New"/>
    </w:rPr>
  </w:style>
  <w:style w:type="character" w:customStyle="1" w:styleId="WW8Num117z2">
    <w:name w:val="WW8Num117z2"/>
    <w:rsid w:val="00FA364E"/>
    <w:rPr>
      <w:rFonts w:ascii="Wingdings" w:hAnsi="Wingdings"/>
    </w:rPr>
  </w:style>
  <w:style w:type="character" w:customStyle="1" w:styleId="WW8Num117z3">
    <w:name w:val="WW8Num117z3"/>
    <w:rsid w:val="00FA364E"/>
    <w:rPr>
      <w:rFonts w:ascii="Symbol" w:hAnsi="Symbol"/>
    </w:rPr>
  </w:style>
  <w:style w:type="character" w:customStyle="1" w:styleId="WW8Num126z0">
    <w:name w:val="WW8Num126z0"/>
    <w:rsid w:val="00FA364E"/>
    <w:rPr>
      <w:rFonts w:ascii="Symbol" w:eastAsia="SimSun" w:hAnsi="Symbol"/>
    </w:rPr>
  </w:style>
  <w:style w:type="character" w:customStyle="1" w:styleId="WW8Num126z1">
    <w:name w:val="WW8Num126z1"/>
    <w:rsid w:val="00FA364E"/>
    <w:rPr>
      <w:rFonts w:ascii="Courier New" w:hAnsi="Courier New"/>
    </w:rPr>
  </w:style>
  <w:style w:type="character" w:customStyle="1" w:styleId="WW8Num126z2">
    <w:name w:val="WW8Num126z2"/>
    <w:rsid w:val="00FA364E"/>
    <w:rPr>
      <w:rFonts w:ascii="Wingdings" w:hAnsi="Wingdings"/>
    </w:rPr>
  </w:style>
  <w:style w:type="character" w:customStyle="1" w:styleId="WW8Num126z3">
    <w:name w:val="WW8Num126z3"/>
    <w:rsid w:val="00FA364E"/>
    <w:rPr>
      <w:rFonts w:ascii="Symbol" w:hAnsi="Symbol"/>
    </w:rPr>
  </w:style>
  <w:style w:type="character" w:customStyle="1" w:styleId="WW8Num128z0">
    <w:name w:val="WW8Num128z0"/>
    <w:rsid w:val="00FA364E"/>
    <w:rPr>
      <w:rFonts w:ascii="Symbol" w:eastAsia="Times New Roman" w:hAnsi="Symbol"/>
    </w:rPr>
  </w:style>
  <w:style w:type="character" w:customStyle="1" w:styleId="WW8Num128z1">
    <w:name w:val="WW8Num128z1"/>
    <w:rsid w:val="00FA364E"/>
    <w:rPr>
      <w:rFonts w:ascii="Courier New" w:hAnsi="Courier New"/>
    </w:rPr>
  </w:style>
  <w:style w:type="character" w:customStyle="1" w:styleId="WW8Num128z2">
    <w:name w:val="WW8Num128z2"/>
    <w:rsid w:val="00FA364E"/>
    <w:rPr>
      <w:rFonts w:ascii="Wingdings" w:hAnsi="Wingdings"/>
    </w:rPr>
  </w:style>
  <w:style w:type="character" w:customStyle="1" w:styleId="WW8Num128z3">
    <w:name w:val="WW8Num128z3"/>
    <w:rsid w:val="00FA364E"/>
    <w:rPr>
      <w:rFonts w:ascii="Symbol" w:hAnsi="Symbol"/>
    </w:rPr>
  </w:style>
  <w:style w:type="character" w:customStyle="1" w:styleId="WW8Num138z0">
    <w:name w:val="WW8Num138z0"/>
    <w:rsid w:val="00FA364E"/>
    <w:rPr>
      <w:rFonts w:ascii="Times-Italic" w:eastAsia="Times New Roman" w:hAnsi="Times-Italic"/>
    </w:rPr>
  </w:style>
  <w:style w:type="character" w:customStyle="1" w:styleId="WW8Num138z1">
    <w:name w:val="WW8Num138z1"/>
    <w:rsid w:val="00FA364E"/>
    <w:rPr>
      <w:rFonts w:ascii="Courier New" w:hAnsi="Courier New"/>
    </w:rPr>
  </w:style>
  <w:style w:type="character" w:customStyle="1" w:styleId="WW8Num138z2">
    <w:name w:val="WW8Num138z2"/>
    <w:rsid w:val="00FA364E"/>
    <w:rPr>
      <w:rFonts w:ascii="Wingdings" w:hAnsi="Wingdings"/>
    </w:rPr>
  </w:style>
  <w:style w:type="character" w:customStyle="1" w:styleId="WW8Num138z3">
    <w:name w:val="WW8Num138z3"/>
    <w:rsid w:val="00FA364E"/>
    <w:rPr>
      <w:rFonts w:ascii="Symbol" w:hAnsi="Symbol"/>
    </w:rPr>
  </w:style>
  <w:style w:type="character" w:customStyle="1" w:styleId="WW8Num143z0">
    <w:name w:val="WW8Num143z0"/>
    <w:rsid w:val="00FA364E"/>
    <w:rPr>
      <w:rFonts w:ascii="Times New Roman" w:eastAsia="Times New Roman" w:hAnsi="Times New Roman" w:cs="Times New Roman"/>
    </w:rPr>
  </w:style>
  <w:style w:type="character" w:customStyle="1" w:styleId="WW8Num148z0">
    <w:name w:val="WW8Num148z0"/>
    <w:rsid w:val="00FA364E"/>
    <w:rPr>
      <w:rFonts w:ascii="Symbol" w:hAnsi="Symbol"/>
      <w:sz w:val="20"/>
    </w:rPr>
  </w:style>
  <w:style w:type="character" w:customStyle="1" w:styleId="WW8Num148z1">
    <w:name w:val="WW8Num148z1"/>
    <w:rsid w:val="00FA364E"/>
    <w:rPr>
      <w:rFonts w:ascii="Courier New" w:hAnsi="Courier New"/>
      <w:sz w:val="20"/>
    </w:rPr>
  </w:style>
  <w:style w:type="character" w:customStyle="1" w:styleId="WW8Num148z2">
    <w:name w:val="WW8Num148z2"/>
    <w:rsid w:val="00FA364E"/>
    <w:rPr>
      <w:rFonts w:ascii="Wingdings" w:hAnsi="Wingdings"/>
      <w:sz w:val="20"/>
    </w:rPr>
  </w:style>
  <w:style w:type="character" w:customStyle="1" w:styleId="WW8Num151z0">
    <w:name w:val="WW8Num151z0"/>
    <w:rsid w:val="00FA364E"/>
    <w:rPr>
      <w:rFonts w:ascii="Times New Roman" w:eastAsia="Times New Roman" w:hAnsi="Times New Roman" w:cs="Times New Roman"/>
    </w:rPr>
  </w:style>
  <w:style w:type="character" w:customStyle="1" w:styleId="WW8Num152z0">
    <w:name w:val="WW8Num152z0"/>
    <w:rsid w:val="00FA364E"/>
    <w:rPr>
      <w:rFonts w:ascii="Symbol" w:hAnsi="Symbol"/>
      <w:sz w:val="20"/>
    </w:rPr>
  </w:style>
  <w:style w:type="character" w:customStyle="1" w:styleId="WW8Num152z1">
    <w:name w:val="WW8Num152z1"/>
    <w:rsid w:val="00FA364E"/>
    <w:rPr>
      <w:rFonts w:ascii="Courier New" w:hAnsi="Courier New"/>
      <w:sz w:val="20"/>
    </w:rPr>
  </w:style>
  <w:style w:type="character" w:customStyle="1" w:styleId="WW8Num152z2">
    <w:name w:val="WW8Num152z2"/>
    <w:rsid w:val="00FA364E"/>
    <w:rPr>
      <w:rFonts w:ascii="Wingdings" w:hAnsi="Wingdings"/>
      <w:sz w:val="20"/>
    </w:rPr>
  </w:style>
  <w:style w:type="character" w:customStyle="1" w:styleId="WW8Num153z0">
    <w:name w:val="WW8Num153z0"/>
    <w:rsid w:val="00FA364E"/>
    <w:rPr>
      <w:sz w:val="24"/>
    </w:rPr>
  </w:style>
  <w:style w:type="character" w:customStyle="1" w:styleId="WW8Num155z0">
    <w:name w:val="WW8Num155z0"/>
    <w:rsid w:val="00FA364E"/>
    <w:rPr>
      <w:rFonts w:ascii="Times New Roman" w:eastAsia="Times New Roman" w:hAnsi="Times New Roman" w:cs="Times New Roman"/>
    </w:rPr>
  </w:style>
  <w:style w:type="character" w:customStyle="1" w:styleId="WW8Num157z0">
    <w:name w:val="WW8Num157z0"/>
    <w:rsid w:val="00FA364E"/>
    <w:rPr>
      <w:rFonts w:ascii="Symbol" w:hAnsi="Symbol"/>
      <w:sz w:val="20"/>
    </w:rPr>
  </w:style>
  <w:style w:type="character" w:customStyle="1" w:styleId="WW8Num157z1">
    <w:name w:val="WW8Num157z1"/>
    <w:rsid w:val="00FA364E"/>
    <w:rPr>
      <w:rFonts w:ascii="Courier New" w:hAnsi="Courier New"/>
      <w:sz w:val="20"/>
    </w:rPr>
  </w:style>
  <w:style w:type="character" w:customStyle="1" w:styleId="WW8Num157z2">
    <w:name w:val="WW8Num157z2"/>
    <w:rsid w:val="00FA364E"/>
    <w:rPr>
      <w:rFonts w:ascii="Wingdings" w:hAnsi="Wingdings"/>
      <w:sz w:val="20"/>
    </w:rPr>
  </w:style>
  <w:style w:type="character" w:customStyle="1" w:styleId="WW8Num163z0">
    <w:name w:val="WW8Num163z0"/>
    <w:rsid w:val="00FA364E"/>
    <w:rPr>
      <w:rFonts w:ascii="Symbol" w:hAnsi="Symbol"/>
      <w:sz w:val="20"/>
    </w:rPr>
  </w:style>
  <w:style w:type="character" w:customStyle="1" w:styleId="WW8Num163z1">
    <w:name w:val="WW8Num163z1"/>
    <w:rsid w:val="00FA364E"/>
    <w:rPr>
      <w:rFonts w:ascii="Courier New" w:hAnsi="Courier New"/>
      <w:sz w:val="20"/>
    </w:rPr>
  </w:style>
  <w:style w:type="character" w:customStyle="1" w:styleId="WW8Num163z2">
    <w:name w:val="WW8Num163z2"/>
    <w:rsid w:val="00FA364E"/>
    <w:rPr>
      <w:rFonts w:ascii="Wingdings" w:hAnsi="Wingdings"/>
      <w:sz w:val="20"/>
    </w:rPr>
  </w:style>
  <w:style w:type="character" w:customStyle="1" w:styleId="WW8Num170z0">
    <w:name w:val="WW8Num170z0"/>
    <w:rsid w:val="00FA364E"/>
    <w:rPr>
      <w:rFonts w:ascii="Symbol" w:eastAsia="Times New Roman" w:hAnsi="Symbol"/>
    </w:rPr>
  </w:style>
  <w:style w:type="character" w:customStyle="1" w:styleId="WW8Num170z1">
    <w:name w:val="WW8Num170z1"/>
    <w:rsid w:val="00FA364E"/>
    <w:rPr>
      <w:rFonts w:ascii="Courier New" w:hAnsi="Courier New"/>
    </w:rPr>
  </w:style>
  <w:style w:type="character" w:customStyle="1" w:styleId="WW8Num170z2">
    <w:name w:val="WW8Num170z2"/>
    <w:rsid w:val="00FA364E"/>
    <w:rPr>
      <w:rFonts w:ascii="Wingdings" w:hAnsi="Wingdings"/>
    </w:rPr>
  </w:style>
  <w:style w:type="character" w:customStyle="1" w:styleId="WW8Num170z3">
    <w:name w:val="WW8Num170z3"/>
    <w:rsid w:val="00FA364E"/>
    <w:rPr>
      <w:rFonts w:ascii="Symbol" w:hAnsi="Symbol"/>
    </w:rPr>
  </w:style>
  <w:style w:type="character" w:customStyle="1" w:styleId="WW8Num177z0">
    <w:name w:val="WW8Num177z0"/>
    <w:rsid w:val="00FA364E"/>
    <w:rPr>
      <w:rFonts w:ascii="Symbol" w:hAnsi="Symbol"/>
      <w:sz w:val="20"/>
    </w:rPr>
  </w:style>
  <w:style w:type="character" w:customStyle="1" w:styleId="WW8Num177z1">
    <w:name w:val="WW8Num177z1"/>
    <w:rsid w:val="00FA364E"/>
    <w:rPr>
      <w:rFonts w:ascii="Courier New" w:hAnsi="Courier New"/>
      <w:sz w:val="20"/>
    </w:rPr>
  </w:style>
  <w:style w:type="character" w:customStyle="1" w:styleId="WW8Num177z2">
    <w:name w:val="WW8Num177z2"/>
    <w:rsid w:val="00FA364E"/>
    <w:rPr>
      <w:rFonts w:ascii="Wingdings" w:hAnsi="Wingdings"/>
      <w:sz w:val="20"/>
    </w:rPr>
  </w:style>
  <w:style w:type="character" w:customStyle="1" w:styleId="WW8Num181z0">
    <w:name w:val="WW8Num181z0"/>
    <w:rsid w:val="00FA364E"/>
    <w:rPr>
      <w:rFonts w:ascii="Symbol" w:eastAsia="Times New Roman" w:hAnsi="Symbol"/>
    </w:rPr>
  </w:style>
  <w:style w:type="character" w:customStyle="1" w:styleId="WW8Num181z1">
    <w:name w:val="WW8Num181z1"/>
    <w:rsid w:val="00FA364E"/>
    <w:rPr>
      <w:rFonts w:ascii="Courier New" w:hAnsi="Courier New"/>
    </w:rPr>
  </w:style>
  <w:style w:type="character" w:customStyle="1" w:styleId="WW8Num181z2">
    <w:name w:val="WW8Num181z2"/>
    <w:rsid w:val="00FA364E"/>
    <w:rPr>
      <w:rFonts w:ascii="Wingdings" w:hAnsi="Wingdings"/>
    </w:rPr>
  </w:style>
  <w:style w:type="character" w:customStyle="1" w:styleId="WW8Num181z3">
    <w:name w:val="WW8Num181z3"/>
    <w:rsid w:val="00FA364E"/>
    <w:rPr>
      <w:rFonts w:ascii="Symbol" w:hAnsi="Symbol"/>
    </w:rPr>
  </w:style>
  <w:style w:type="character" w:customStyle="1" w:styleId="WW8Num185z0">
    <w:name w:val="WW8Num185z0"/>
    <w:rsid w:val="00FA364E"/>
    <w:rPr>
      <w:rFonts w:ascii="Symbol" w:eastAsia="Times New Roman" w:hAnsi="Symbol"/>
    </w:rPr>
  </w:style>
  <w:style w:type="character" w:customStyle="1" w:styleId="WW8Num185z1">
    <w:name w:val="WW8Num185z1"/>
    <w:rsid w:val="00FA364E"/>
    <w:rPr>
      <w:rFonts w:ascii="Courier New" w:hAnsi="Courier New"/>
    </w:rPr>
  </w:style>
  <w:style w:type="character" w:customStyle="1" w:styleId="WW8Num185z2">
    <w:name w:val="WW8Num185z2"/>
    <w:rsid w:val="00FA364E"/>
    <w:rPr>
      <w:rFonts w:ascii="Wingdings" w:hAnsi="Wingdings"/>
    </w:rPr>
  </w:style>
  <w:style w:type="character" w:customStyle="1" w:styleId="WW8Num185z3">
    <w:name w:val="WW8Num185z3"/>
    <w:rsid w:val="00FA364E"/>
    <w:rPr>
      <w:rFonts w:ascii="Symbol" w:hAnsi="Symbol"/>
    </w:rPr>
  </w:style>
  <w:style w:type="character" w:customStyle="1" w:styleId="WW8Num186z0">
    <w:name w:val="WW8Num186z0"/>
    <w:rsid w:val="00FA364E"/>
    <w:rPr>
      <w:rFonts w:ascii="Symbol" w:hAnsi="Symbol"/>
      <w:sz w:val="20"/>
    </w:rPr>
  </w:style>
  <w:style w:type="character" w:customStyle="1" w:styleId="WW8Num186z1">
    <w:name w:val="WW8Num186z1"/>
    <w:rsid w:val="00FA364E"/>
    <w:rPr>
      <w:rFonts w:ascii="Courier New" w:hAnsi="Courier New"/>
      <w:sz w:val="20"/>
    </w:rPr>
  </w:style>
  <w:style w:type="character" w:customStyle="1" w:styleId="WW8Num186z2">
    <w:name w:val="WW8Num186z2"/>
    <w:rsid w:val="00FA364E"/>
    <w:rPr>
      <w:rFonts w:ascii="Wingdings" w:hAnsi="Wingdings"/>
      <w:sz w:val="20"/>
    </w:rPr>
  </w:style>
  <w:style w:type="character" w:customStyle="1" w:styleId="WW8Num192z0">
    <w:name w:val="WW8Num192z0"/>
    <w:rsid w:val="00FA364E"/>
    <w:rPr>
      <w:rFonts w:ascii="Symbol" w:hAnsi="Symbol"/>
    </w:rPr>
  </w:style>
  <w:style w:type="character" w:customStyle="1" w:styleId="WW8Num192z1">
    <w:name w:val="WW8Num192z1"/>
    <w:rsid w:val="00FA364E"/>
    <w:rPr>
      <w:rFonts w:ascii="Courier New" w:hAnsi="Courier New"/>
    </w:rPr>
  </w:style>
  <w:style w:type="character" w:customStyle="1" w:styleId="WW8Num192z2">
    <w:name w:val="WW8Num192z2"/>
    <w:rsid w:val="00FA364E"/>
    <w:rPr>
      <w:rFonts w:ascii="Wingdings" w:hAnsi="Wingdings"/>
    </w:rPr>
  </w:style>
  <w:style w:type="character" w:customStyle="1" w:styleId="WW8Num194z0">
    <w:name w:val="WW8Num194z0"/>
    <w:rsid w:val="00FA364E"/>
    <w:rPr>
      <w:rFonts w:ascii="Times-Roman" w:eastAsia="Times New Roman" w:hAnsi="Times-Roman"/>
      <w:i w:val="0"/>
    </w:rPr>
  </w:style>
  <w:style w:type="character" w:customStyle="1" w:styleId="WW8Num194z1">
    <w:name w:val="WW8Num194z1"/>
    <w:rsid w:val="00FA364E"/>
    <w:rPr>
      <w:rFonts w:ascii="Courier New" w:hAnsi="Courier New"/>
    </w:rPr>
  </w:style>
  <w:style w:type="character" w:customStyle="1" w:styleId="WW8Num194z2">
    <w:name w:val="WW8Num194z2"/>
    <w:rsid w:val="00FA364E"/>
    <w:rPr>
      <w:rFonts w:ascii="Wingdings" w:hAnsi="Wingdings"/>
    </w:rPr>
  </w:style>
  <w:style w:type="character" w:customStyle="1" w:styleId="WW8Num194z3">
    <w:name w:val="WW8Num194z3"/>
    <w:rsid w:val="00FA364E"/>
    <w:rPr>
      <w:rFonts w:ascii="Symbol" w:hAnsi="Symbol"/>
    </w:rPr>
  </w:style>
  <w:style w:type="character" w:customStyle="1" w:styleId="WW8Num203z0">
    <w:name w:val="WW8Num203z0"/>
    <w:rsid w:val="00FA364E"/>
    <w:rPr>
      <w:rFonts w:ascii="Wingdings" w:eastAsia="Times New Roman" w:hAnsi="Wingdings"/>
    </w:rPr>
  </w:style>
  <w:style w:type="character" w:customStyle="1" w:styleId="WW8Num203z1">
    <w:name w:val="WW8Num203z1"/>
    <w:rsid w:val="00FA364E"/>
    <w:rPr>
      <w:rFonts w:ascii="Courier New" w:hAnsi="Courier New"/>
    </w:rPr>
  </w:style>
  <w:style w:type="character" w:customStyle="1" w:styleId="WW8Num203z2">
    <w:name w:val="WW8Num203z2"/>
    <w:rsid w:val="00FA364E"/>
    <w:rPr>
      <w:rFonts w:ascii="Wingdings" w:hAnsi="Wingdings"/>
    </w:rPr>
  </w:style>
  <w:style w:type="character" w:customStyle="1" w:styleId="WW8Num203z3">
    <w:name w:val="WW8Num203z3"/>
    <w:rsid w:val="00FA364E"/>
    <w:rPr>
      <w:rFonts w:ascii="Symbol" w:hAnsi="Symbol"/>
    </w:rPr>
  </w:style>
  <w:style w:type="character" w:customStyle="1" w:styleId="WW8Num204z1">
    <w:name w:val="WW8Num204z1"/>
    <w:rsid w:val="00FA364E"/>
    <w:rPr>
      <w:b/>
    </w:rPr>
  </w:style>
  <w:style w:type="character" w:customStyle="1" w:styleId="WW8Num206z0">
    <w:name w:val="WW8Num206z0"/>
    <w:rsid w:val="00FA364E"/>
    <w:rPr>
      <w:rFonts w:ascii="Symbol" w:eastAsia="Times New Roman" w:hAnsi="Symbol"/>
    </w:rPr>
  </w:style>
  <w:style w:type="character" w:customStyle="1" w:styleId="WW8Num206z1">
    <w:name w:val="WW8Num206z1"/>
    <w:rsid w:val="00FA364E"/>
    <w:rPr>
      <w:rFonts w:ascii="Courier New" w:hAnsi="Courier New"/>
    </w:rPr>
  </w:style>
  <w:style w:type="character" w:customStyle="1" w:styleId="WW8Num206z2">
    <w:name w:val="WW8Num206z2"/>
    <w:rsid w:val="00FA364E"/>
    <w:rPr>
      <w:rFonts w:ascii="Wingdings" w:hAnsi="Wingdings"/>
    </w:rPr>
  </w:style>
  <w:style w:type="character" w:customStyle="1" w:styleId="WW8Num206z3">
    <w:name w:val="WW8Num206z3"/>
    <w:rsid w:val="00FA364E"/>
    <w:rPr>
      <w:rFonts w:ascii="Symbol" w:hAnsi="Symbol"/>
    </w:rPr>
  </w:style>
  <w:style w:type="character" w:customStyle="1" w:styleId="WW8Num207z0">
    <w:name w:val="WW8Num207z0"/>
    <w:rsid w:val="00FA364E"/>
    <w:rPr>
      <w:rFonts w:ascii="Symbol" w:hAnsi="Symbol"/>
      <w:sz w:val="20"/>
    </w:rPr>
  </w:style>
  <w:style w:type="character" w:customStyle="1" w:styleId="WW8Num213z0">
    <w:name w:val="WW8Num213z0"/>
    <w:rsid w:val="00FA364E"/>
    <w:rPr>
      <w:rFonts w:ascii="Symbol" w:hAnsi="Symbol"/>
      <w:sz w:val="20"/>
    </w:rPr>
  </w:style>
  <w:style w:type="character" w:customStyle="1" w:styleId="WW8Num214z0">
    <w:name w:val="WW8Num214z0"/>
    <w:rsid w:val="00FA364E"/>
    <w:rPr>
      <w:rFonts w:ascii="Symbol" w:hAnsi="Symbol"/>
    </w:rPr>
  </w:style>
  <w:style w:type="character" w:customStyle="1" w:styleId="WW8Num214z1">
    <w:name w:val="WW8Num214z1"/>
    <w:rsid w:val="00FA364E"/>
    <w:rPr>
      <w:rFonts w:ascii="Courier New" w:hAnsi="Courier New"/>
    </w:rPr>
  </w:style>
  <w:style w:type="character" w:customStyle="1" w:styleId="WW8Num220z0">
    <w:name w:val="WW8Num220z0"/>
    <w:rsid w:val="00FA364E"/>
    <w:rPr>
      <w:u w:val="single"/>
    </w:rPr>
  </w:style>
  <w:style w:type="character" w:customStyle="1" w:styleId="WW8Num228z0">
    <w:name w:val="WW8Num228z0"/>
    <w:rsid w:val="00FA364E"/>
    <w:rPr>
      <w:rFonts w:ascii="Symbol" w:hAnsi="Symbol"/>
      <w:sz w:val="20"/>
    </w:rPr>
  </w:style>
  <w:style w:type="character" w:customStyle="1" w:styleId="WW8Num228z1">
    <w:name w:val="WW8Num228z1"/>
    <w:rsid w:val="00FA364E"/>
    <w:rPr>
      <w:rFonts w:ascii="Courier New" w:hAnsi="Courier New"/>
      <w:sz w:val="20"/>
    </w:rPr>
  </w:style>
  <w:style w:type="character" w:customStyle="1" w:styleId="WW8Num228z2">
    <w:name w:val="WW8Num228z2"/>
    <w:rsid w:val="00FA364E"/>
    <w:rPr>
      <w:rFonts w:ascii="Wingdings" w:hAnsi="Wingdings"/>
      <w:sz w:val="20"/>
    </w:rPr>
  </w:style>
  <w:style w:type="character" w:customStyle="1" w:styleId="WW8Num236z0">
    <w:name w:val="WW8Num236z0"/>
    <w:rsid w:val="00FA364E"/>
    <w:rPr>
      <w:rFonts w:ascii="Symbol" w:eastAsia="Times New Roman" w:hAnsi="Symbol"/>
    </w:rPr>
  </w:style>
  <w:style w:type="character" w:customStyle="1" w:styleId="WW8Num236z1">
    <w:name w:val="WW8Num236z1"/>
    <w:rsid w:val="00FA364E"/>
    <w:rPr>
      <w:rFonts w:ascii="Courier New" w:hAnsi="Courier New"/>
    </w:rPr>
  </w:style>
  <w:style w:type="character" w:customStyle="1" w:styleId="WW8Num236z2">
    <w:name w:val="WW8Num236z2"/>
    <w:rsid w:val="00FA364E"/>
    <w:rPr>
      <w:rFonts w:ascii="Wingdings" w:hAnsi="Wingdings"/>
    </w:rPr>
  </w:style>
  <w:style w:type="character" w:customStyle="1" w:styleId="WW8Num236z3">
    <w:name w:val="WW8Num236z3"/>
    <w:rsid w:val="00FA364E"/>
    <w:rPr>
      <w:rFonts w:ascii="Symbol" w:hAnsi="Symbol"/>
    </w:rPr>
  </w:style>
  <w:style w:type="character" w:customStyle="1" w:styleId="WW8Num239z0">
    <w:name w:val="WW8Num239z0"/>
    <w:rsid w:val="00FA364E"/>
    <w:rPr>
      <w:rFonts w:ascii="Times New Roman" w:eastAsia="Times New Roman" w:hAnsi="Times New Roman" w:cs="Times New Roman"/>
    </w:rPr>
  </w:style>
  <w:style w:type="character" w:customStyle="1" w:styleId="WW8Num239z1">
    <w:name w:val="WW8Num239z1"/>
    <w:rsid w:val="00FA364E"/>
    <w:rPr>
      <w:rFonts w:ascii="Courier New" w:hAnsi="Courier New"/>
    </w:rPr>
  </w:style>
  <w:style w:type="character" w:customStyle="1" w:styleId="WW8Num239z2">
    <w:name w:val="WW8Num239z2"/>
    <w:rsid w:val="00FA364E"/>
    <w:rPr>
      <w:rFonts w:ascii="Wingdings" w:hAnsi="Wingdings"/>
    </w:rPr>
  </w:style>
  <w:style w:type="character" w:customStyle="1" w:styleId="WW8Num239z3">
    <w:name w:val="WW8Num239z3"/>
    <w:rsid w:val="00FA364E"/>
    <w:rPr>
      <w:rFonts w:ascii="Symbol" w:hAnsi="Symbol"/>
    </w:rPr>
  </w:style>
  <w:style w:type="character" w:customStyle="1" w:styleId="NumberingSymbols">
    <w:name w:val="Numbering Symbols"/>
    <w:rsid w:val="00FA364E"/>
    <w:rPr>
      <w:rFonts w:ascii="Garamond" w:hAnsi="Garamond"/>
    </w:rPr>
  </w:style>
  <w:style w:type="character" w:customStyle="1" w:styleId="Bullets">
    <w:name w:val="Bullets"/>
    <w:rsid w:val="00FA364E"/>
    <w:rPr>
      <w:rFonts w:ascii="StarSymbol" w:eastAsia="StarSymbol" w:hAnsi="StarSymbol" w:cs="StarSymbol"/>
      <w:sz w:val="18"/>
      <w:szCs w:val="18"/>
    </w:rPr>
  </w:style>
  <w:style w:type="paragraph" w:customStyle="1" w:styleId="NoteLevel1">
    <w:name w:val="Note Level 1"/>
    <w:basedOn w:val="Normal"/>
    <w:rsid w:val="00FA364E"/>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FA364E"/>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FA364E"/>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FA364E"/>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FA364E"/>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FA364E"/>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FA364E"/>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FA364E"/>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FA364E"/>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FA364E"/>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FA364E"/>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FA364E"/>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FA364E"/>
  </w:style>
  <w:style w:type="character" w:customStyle="1" w:styleId="quotedtooltip">
    <w:name w:val="quotedtooltip"/>
    <w:basedOn w:val="DefaultParagraphFont"/>
    <w:rsid w:val="00FA364E"/>
  </w:style>
  <w:style w:type="character" w:customStyle="1" w:styleId="quotedtooltipbox">
    <w:name w:val="quotedtooltipbox"/>
    <w:basedOn w:val="DefaultParagraphFont"/>
    <w:rsid w:val="00FA364E"/>
  </w:style>
  <w:style w:type="character" w:customStyle="1" w:styleId="mwlivequotes">
    <w:name w:val="mwlivequotes"/>
    <w:basedOn w:val="DefaultParagraphFont"/>
    <w:rsid w:val="00FA364E"/>
  </w:style>
  <w:style w:type="character" w:customStyle="1" w:styleId="lastlabel">
    <w:name w:val="lastlabel"/>
    <w:basedOn w:val="DefaultParagraphFont"/>
    <w:rsid w:val="00FA364E"/>
  </w:style>
  <w:style w:type="character" w:customStyle="1" w:styleId="lb07">
    <w:name w:val="lb07"/>
    <w:basedOn w:val="DefaultParagraphFont"/>
    <w:rsid w:val="00FA364E"/>
  </w:style>
  <w:style w:type="character" w:customStyle="1" w:styleId="qted">
    <w:name w:val="qted"/>
    <w:basedOn w:val="DefaultParagraphFont"/>
    <w:rsid w:val="00FA364E"/>
  </w:style>
  <w:style w:type="character" w:customStyle="1" w:styleId="t14">
    <w:name w:val="t14"/>
    <w:basedOn w:val="DefaultParagraphFont"/>
    <w:rsid w:val="00FA364E"/>
  </w:style>
  <w:style w:type="paragraph" w:customStyle="1" w:styleId="format-body">
    <w:name w:val="format-body"/>
    <w:basedOn w:val="Normal"/>
    <w:rsid w:val="00FA364E"/>
    <w:pPr>
      <w:spacing w:before="100" w:beforeAutospacing="1" w:after="100" w:afterAutospacing="1"/>
    </w:pPr>
    <w:rPr>
      <w:rFonts w:eastAsia="Calibri"/>
      <w:sz w:val="24"/>
    </w:rPr>
  </w:style>
  <w:style w:type="character" w:customStyle="1" w:styleId="nfakpe">
    <w:name w:val="nfakpe"/>
    <w:basedOn w:val="DefaultParagraphFont"/>
    <w:rsid w:val="00FA364E"/>
  </w:style>
  <w:style w:type="character" w:customStyle="1" w:styleId="DebateBlockCharChar">
    <w:name w:val="Debate Block Char Char"/>
    <w:basedOn w:val="DefaultParagraphFont"/>
    <w:rsid w:val="00FA364E"/>
    <w:rPr>
      <w:rFonts w:cs="Arial"/>
      <w:b/>
      <w:bCs/>
      <w:kern w:val="32"/>
      <w:sz w:val="36"/>
      <w:szCs w:val="32"/>
      <w:u w:val="single"/>
    </w:rPr>
  </w:style>
  <w:style w:type="character" w:customStyle="1" w:styleId="citsource">
    <w:name w:val="citsource"/>
    <w:basedOn w:val="DefaultParagraphFont"/>
    <w:rsid w:val="00FA364E"/>
  </w:style>
  <w:style w:type="character" w:customStyle="1" w:styleId="sc">
    <w:name w:val="sc"/>
    <w:basedOn w:val="DefaultParagraphFont"/>
    <w:rsid w:val="00FA364E"/>
  </w:style>
  <w:style w:type="character" w:customStyle="1" w:styleId="atime">
    <w:name w:val="atime"/>
    <w:basedOn w:val="DefaultParagraphFont"/>
    <w:rsid w:val="00FA364E"/>
  </w:style>
  <w:style w:type="paragraph" w:customStyle="1" w:styleId="unread">
    <w:name w:val="unread"/>
    <w:basedOn w:val="Normal"/>
    <w:rsid w:val="00FA364E"/>
    <w:rPr>
      <w:rFonts w:eastAsia="Calibri"/>
    </w:rPr>
  </w:style>
  <w:style w:type="character" w:customStyle="1" w:styleId="unreadChar">
    <w:name w:val="unread Char"/>
    <w:basedOn w:val="DefaultParagraphFont"/>
    <w:rsid w:val="00FA364E"/>
    <w:rPr>
      <w:szCs w:val="24"/>
      <w:lang w:val="en-US" w:eastAsia="en-US" w:bidi="ar-SA"/>
    </w:rPr>
  </w:style>
  <w:style w:type="paragraph" w:customStyle="1" w:styleId="cardunderlined0">
    <w:name w:val="card underlined"/>
    <w:basedOn w:val="Normal"/>
    <w:rsid w:val="00FA364E"/>
    <w:rPr>
      <w:rFonts w:ascii="Arial" w:eastAsia="Calibri" w:hAnsi="Arial"/>
      <w:u w:val="single"/>
    </w:rPr>
  </w:style>
  <w:style w:type="character" w:customStyle="1" w:styleId="Internetlink1">
    <w:name w:val="Internet link1"/>
    <w:rsid w:val="00FA364E"/>
    <w:rPr>
      <w:color w:val="000080"/>
      <w:u w:val="single"/>
    </w:rPr>
  </w:style>
  <w:style w:type="character" w:customStyle="1" w:styleId="underliningChar3">
    <w:name w:val="underlining Char"/>
    <w:basedOn w:val="DefaultParagraphFont"/>
    <w:rsid w:val="00FA364E"/>
    <w:rPr>
      <w:b/>
      <w:szCs w:val="24"/>
      <w:u w:val="single"/>
      <w:lang w:val="en-US" w:eastAsia="en-US" w:bidi="ar-SA"/>
    </w:rPr>
  </w:style>
  <w:style w:type="character" w:customStyle="1" w:styleId="notreadChar">
    <w:name w:val="not read Char"/>
    <w:basedOn w:val="DefaultParagraphFont"/>
    <w:rsid w:val="00FA364E"/>
    <w:rPr>
      <w:sz w:val="18"/>
      <w:szCs w:val="24"/>
      <w:lang w:val="en-US" w:eastAsia="en-US" w:bidi="ar-SA"/>
    </w:rPr>
  </w:style>
  <w:style w:type="character" w:customStyle="1" w:styleId="journalname">
    <w:name w:val="journalname"/>
    <w:basedOn w:val="DefaultParagraphFont"/>
    <w:rsid w:val="00FA364E"/>
  </w:style>
  <w:style w:type="character" w:customStyle="1" w:styleId="insideheadline">
    <w:name w:val="insideheadline"/>
    <w:basedOn w:val="DefaultParagraphFont"/>
    <w:rsid w:val="00FA364E"/>
  </w:style>
  <w:style w:type="paragraph" w:customStyle="1" w:styleId="article-text">
    <w:name w:val="article-text"/>
    <w:basedOn w:val="Normal"/>
    <w:rsid w:val="00FA364E"/>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FA364E"/>
  </w:style>
  <w:style w:type="character" w:customStyle="1" w:styleId="mwlivequotesdowndelayed">
    <w:name w:val="mwlivequotes down delayed"/>
    <w:basedOn w:val="DefaultParagraphFont"/>
    <w:rsid w:val="00FA364E"/>
  </w:style>
  <w:style w:type="character" w:customStyle="1" w:styleId="shirttail">
    <w:name w:val="shirttail"/>
    <w:basedOn w:val="DefaultParagraphFont"/>
    <w:rsid w:val="00FA364E"/>
  </w:style>
  <w:style w:type="character" w:customStyle="1" w:styleId="definition">
    <w:name w:val="definition"/>
    <w:basedOn w:val="DefaultParagraphFont"/>
    <w:rsid w:val="00FA364E"/>
  </w:style>
  <w:style w:type="character" w:customStyle="1" w:styleId="CardTextCharCharChar">
    <w:name w:val="Card Text Char Char Char"/>
    <w:basedOn w:val="DefaultParagraphFont"/>
    <w:rsid w:val="00FA364E"/>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FA364E"/>
    <w:rPr>
      <w:rFonts w:ascii="Arial Narrow" w:hAnsi="Arial Narrow"/>
      <w:sz w:val="18"/>
      <w:u w:val="single"/>
    </w:rPr>
  </w:style>
  <w:style w:type="character" w:customStyle="1" w:styleId="UnderlineStyleCharCharChar">
    <w:name w:val="Underline Style Char Char Char"/>
    <w:basedOn w:val="DefaultParagraphFont"/>
    <w:rsid w:val="00FA364E"/>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FA364E"/>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FA364E"/>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FA364E"/>
    <w:rPr>
      <w:rFonts w:ascii="Arial" w:hAnsi="Arial" w:cs="Arial" w:hint="default"/>
      <w:b/>
      <w:bCs/>
      <w:color w:val="990000"/>
      <w:sz w:val="26"/>
      <w:szCs w:val="26"/>
    </w:rPr>
  </w:style>
  <w:style w:type="character" w:customStyle="1" w:styleId="bodytitle1">
    <w:name w:val="bodytitle1"/>
    <w:basedOn w:val="DefaultParagraphFont"/>
    <w:rsid w:val="00FA364E"/>
    <w:rPr>
      <w:rFonts w:ascii="Arial" w:hAnsi="Arial" w:cs="Arial" w:hint="default"/>
      <w:b/>
      <w:bCs/>
      <w:smallCaps w:val="0"/>
      <w:color w:val="000000"/>
      <w:sz w:val="28"/>
      <w:szCs w:val="28"/>
    </w:rPr>
  </w:style>
  <w:style w:type="paragraph" w:customStyle="1" w:styleId="style109">
    <w:name w:val="style109"/>
    <w:basedOn w:val="Normal"/>
    <w:rsid w:val="00FA364E"/>
    <w:pPr>
      <w:spacing w:before="100" w:beforeAutospacing="1" w:after="100" w:afterAutospacing="1"/>
    </w:pPr>
    <w:rPr>
      <w:rFonts w:eastAsia="Calibri"/>
      <w:sz w:val="24"/>
    </w:rPr>
  </w:style>
  <w:style w:type="paragraph" w:customStyle="1" w:styleId="style1100">
    <w:name w:val="style110"/>
    <w:basedOn w:val="Normal"/>
    <w:rsid w:val="00FA364E"/>
    <w:pPr>
      <w:spacing w:before="100" w:beforeAutospacing="1" w:after="100" w:afterAutospacing="1"/>
    </w:pPr>
    <w:rPr>
      <w:rFonts w:eastAsia="Calibri"/>
      <w:sz w:val="24"/>
    </w:rPr>
  </w:style>
  <w:style w:type="paragraph" w:customStyle="1" w:styleId="captionpaddingstyle114">
    <w:name w:val="captionpadding style114"/>
    <w:basedOn w:val="Normal"/>
    <w:rsid w:val="00FA364E"/>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FA364E"/>
  </w:style>
  <w:style w:type="character" w:customStyle="1" w:styleId="style114style118">
    <w:name w:val="style114 style118"/>
    <w:basedOn w:val="DefaultParagraphFont"/>
    <w:rsid w:val="00FA364E"/>
  </w:style>
  <w:style w:type="paragraph" w:customStyle="1" w:styleId="mainstorybody">
    <w:name w:val="mainstorybody"/>
    <w:basedOn w:val="Normal"/>
    <w:rsid w:val="00FA364E"/>
    <w:pPr>
      <w:spacing w:before="100" w:beforeAutospacing="1" w:after="100" w:afterAutospacing="1"/>
    </w:pPr>
    <w:rPr>
      <w:rFonts w:eastAsia="Calibri"/>
      <w:sz w:val="24"/>
    </w:rPr>
  </w:style>
  <w:style w:type="character" w:customStyle="1" w:styleId="hint">
    <w:name w:val="hint"/>
    <w:basedOn w:val="DefaultParagraphFont"/>
    <w:rsid w:val="00FA364E"/>
  </w:style>
  <w:style w:type="character" w:customStyle="1" w:styleId="flw">
    <w:name w:val="flw"/>
    <w:basedOn w:val="DefaultParagraphFont"/>
    <w:rsid w:val="00FA364E"/>
  </w:style>
  <w:style w:type="character" w:customStyle="1" w:styleId="illustration">
    <w:name w:val="illustration"/>
    <w:basedOn w:val="DefaultParagraphFont"/>
    <w:rsid w:val="00FA364E"/>
  </w:style>
  <w:style w:type="paragraph" w:customStyle="1" w:styleId="ga">
    <w:name w:val="ga"/>
    <w:basedOn w:val="Normal"/>
    <w:rsid w:val="00FA364E"/>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FA364E"/>
    <w:rPr>
      <w:rFonts w:ascii="Arial Narrow" w:hAnsi="Arial Narrow"/>
      <w:b/>
      <w:bCs/>
      <w:u w:val="thick"/>
    </w:rPr>
  </w:style>
  <w:style w:type="character" w:customStyle="1" w:styleId="subtitlesarticles1">
    <w:name w:val="subtitles_articles1"/>
    <w:basedOn w:val="DefaultParagraphFont"/>
    <w:rsid w:val="00FA364E"/>
    <w:rPr>
      <w:rFonts w:ascii="Verdana" w:hAnsi="Verdana" w:cs="Times New Roman"/>
      <w:b/>
      <w:bCs/>
      <w:color w:val="000000"/>
      <w:sz w:val="20"/>
      <w:szCs w:val="20"/>
    </w:rPr>
  </w:style>
  <w:style w:type="character" w:customStyle="1" w:styleId="fulstoryreporter">
    <w:name w:val="ful_storyreporter"/>
    <w:basedOn w:val="DefaultParagraphFont"/>
    <w:rsid w:val="00FA364E"/>
  </w:style>
  <w:style w:type="character" w:customStyle="1" w:styleId="editsection">
    <w:name w:val="editsection"/>
    <w:basedOn w:val="DefaultParagraphFont"/>
    <w:rsid w:val="00FA364E"/>
  </w:style>
  <w:style w:type="paragraph" w:customStyle="1" w:styleId="body-indent-60">
    <w:name w:val="body-indent-60"/>
    <w:basedOn w:val="Normal"/>
    <w:rsid w:val="00FA364E"/>
    <w:pPr>
      <w:spacing w:before="100" w:beforeAutospacing="1" w:after="100" w:afterAutospacing="1"/>
    </w:pPr>
    <w:rPr>
      <w:rFonts w:eastAsia="Calibri"/>
      <w:sz w:val="24"/>
    </w:rPr>
  </w:style>
  <w:style w:type="paragraph" w:customStyle="1" w:styleId="body-indent-60-start">
    <w:name w:val="body-indent-60-start"/>
    <w:basedOn w:val="Normal"/>
    <w:rsid w:val="00FA364E"/>
    <w:pPr>
      <w:spacing w:before="100" w:beforeAutospacing="1" w:after="100" w:afterAutospacing="1"/>
    </w:pPr>
    <w:rPr>
      <w:rFonts w:eastAsia="Calibri"/>
      <w:sz w:val="24"/>
    </w:rPr>
  </w:style>
  <w:style w:type="character" w:customStyle="1" w:styleId="StyleArial12ptBlack">
    <w:name w:val="Style Arial 12 pt Black"/>
    <w:basedOn w:val="DefaultParagraphFont"/>
    <w:rsid w:val="00FA364E"/>
    <w:rPr>
      <w:rFonts w:ascii="Garamond" w:hAnsi="Garamond"/>
      <w:color w:val="000000"/>
      <w:sz w:val="20"/>
      <w:u w:val="single"/>
    </w:rPr>
  </w:style>
  <w:style w:type="character" w:customStyle="1" w:styleId="StyleArialBlack">
    <w:name w:val="Style Arial Black"/>
    <w:basedOn w:val="DefaultParagraphFont"/>
    <w:rsid w:val="00FA364E"/>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FA364E"/>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FA364E"/>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FA364E"/>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FA364E"/>
    <w:rPr>
      <w:rFonts w:eastAsia="Times New Roman"/>
      <w:b/>
      <w:bCs/>
      <w:szCs w:val="24"/>
      <w:u w:val="thick"/>
    </w:rPr>
  </w:style>
  <w:style w:type="paragraph" w:customStyle="1" w:styleId="StyleSmallTimesNewRoman11pt">
    <w:name w:val="Style Small + Times New Roman 11 pt"/>
    <w:link w:val="StyleSmallTimesNewRoman11ptChar"/>
    <w:rsid w:val="00FA364E"/>
    <w:rPr>
      <w:rFonts w:eastAsia="Times New Roman"/>
      <w:szCs w:val="24"/>
    </w:rPr>
  </w:style>
  <w:style w:type="character" w:customStyle="1" w:styleId="StyleSmallTimesNewRoman11ptChar">
    <w:name w:val="Style Small + Times New Roman 11 pt Char"/>
    <w:basedOn w:val="DefaultParagraphFont"/>
    <w:link w:val="StyleSmallTimesNewRoman11pt"/>
    <w:rsid w:val="00FA364E"/>
    <w:rPr>
      <w:rFonts w:eastAsia="Times New Roman"/>
      <w:szCs w:val="24"/>
    </w:rPr>
  </w:style>
  <w:style w:type="paragraph" w:customStyle="1" w:styleId="StyleSmallTimesNewRoman11ptThickunderline">
    <w:name w:val="Style Small + Times New Roman 11 pt Thick underline"/>
    <w:link w:val="StyleSmallTimesNewRoman11ptThickunderlineChar"/>
    <w:rsid w:val="00FA364E"/>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FA364E"/>
    <w:rPr>
      <w:rFonts w:eastAsia="Times New Roman"/>
      <w:szCs w:val="24"/>
      <w:u w:val="thick"/>
    </w:rPr>
  </w:style>
  <w:style w:type="character" w:customStyle="1" w:styleId="Style11ptBorderSinglesolidlineAuto05ptLinewidth">
    <w:name w:val="Style 11 pt Border: : (Single solid line Auto  0.5 pt Line width)"/>
    <w:rsid w:val="00FA364E"/>
    <w:rPr>
      <w:sz w:val="20"/>
      <w:bdr w:val="single" w:sz="4" w:space="0" w:color="auto" w:frame="1"/>
    </w:rPr>
  </w:style>
  <w:style w:type="character" w:customStyle="1" w:styleId="StyleUnderlineChar6CharCharCharCharCharCharCharChar11">
    <w:name w:val="Style Underline Char6 Char Char Char Char Char Char Char Char + 11 ..."/>
    <w:rsid w:val="00FA364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A364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A364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A364E"/>
    <w:rPr>
      <w:sz w:val="20"/>
      <w:szCs w:val="24"/>
      <w:u w:val="single"/>
      <w:bdr w:val="single" w:sz="4" w:space="0" w:color="auto"/>
      <w:lang w:val="en-US" w:eastAsia="en-US" w:bidi="ar-SA"/>
    </w:rPr>
  </w:style>
  <w:style w:type="character" w:customStyle="1" w:styleId="StyleLatinGaramondUnderline">
    <w:name w:val="Style (Latin) Garamond Underline"/>
    <w:rsid w:val="00FA364E"/>
    <w:rPr>
      <w:rFonts w:ascii="Times New Roman" w:hAnsi="Times New Roman"/>
      <w:sz w:val="20"/>
      <w:u w:val="single"/>
    </w:rPr>
  </w:style>
  <w:style w:type="character" w:customStyle="1" w:styleId="StyleLatinGaramond">
    <w:name w:val="Style (Latin) Garamond"/>
    <w:rsid w:val="00FA364E"/>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FA364E"/>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FA364E"/>
    <w:rPr>
      <w:rFonts w:ascii="Times" w:eastAsia="Times New Roman" w:hAnsi="Times" w:cs="Arial"/>
      <w:szCs w:val="28"/>
      <w:u w:val="single"/>
    </w:rPr>
  </w:style>
  <w:style w:type="paragraph" w:customStyle="1" w:styleId="HeaderStyle">
    <w:name w:val="Header Style"/>
    <w:basedOn w:val="Normal"/>
    <w:rsid w:val="00FA364E"/>
    <w:pPr>
      <w:jc w:val="center"/>
    </w:pPr>
    <w:rPr>
      <w:rFonts w:eastAsia="Times New Roman"/>
      <w:b/>
      <w:sz w:val="24"/>
      <w:szCs w:val="20"/>
      <w:u w:val="single"/>
    </w:rPr>
  </w:style>
  <w:style w:type="character" w:customStyle="1" w:styleId="CardChar20">
    <w:name w:val="Card Char2"/>
    <w:basedOn w:val="DefaultParagraphFont"/>
    <w:rsid w:val="00FA364E"/>
    <w:rPr>
      <w:rFonts w:ascii="Times New Roman" w:eastAsia="Times New Roman" w:hAnsi="Times New Roman" w:cs="Times New Roman"/>
      <w:bCs/>
      <w:color w:val="000000"/>
      <w:sz w:val="20"/>
      <w:szCs w:val="20"/>
    </w:rPr>
  </w:style>
  <w:style w:type="character" w:customStyle="1" w:styleId="A17">
    <w:name w:val="A17"/>
    <w:rsid w:val="00FA364E"/>
    <w:rPr>
      <w:rFonts w:cs="Baskerville"/>
      <w:color w:val="000000"/>
      <w:sz w:val="12"/>
      <w:szCs w:val="12"/>
    </w:rPr>
  </w:style>
  <w:style w:type="paragraph" w:customStyle="1" w:styleId="Pa19">
    <w:name w:val="Pa19"/>
    <w:basedOn w:val="Normal"/>
    <w:next w:val="Normal"/>
    <w:rsid w:val="00FA364E"/>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FA364E"/>
    <w:pPr>
      <w:autoSpaceDE w:val="0"/>
      <w:autoSpaceDN w:val="0"/>
      <w:adjustRightInd w:val="0"/>
      <w:spacing w:line="441" w:lineRule="atLeast"/>
    </w:pPr>
    <w:rPr>
      <w:rFonts w:ascii="Baskerville" w:eastAsia="Times New Roman" w:hAnsi="Baskerville"/>
      <w:sz w:val="24"/>
    </w:rPr>
  </w:style>
  <w:style w:type="character" w:customStyle="1" w:styleId="A14">
    <w:name w:val="A14"/>
    <w:rsid w:val="00FA364E"/>
    <w:rPr>
      <w:rFonts w:ascii="Frutiger 45 Light" w:hAnsi="Frutiger 45 Light" w:cs="Frutiger 45 Light"/>
      <w:b/>
      <w:bCs/>
      <w:i/>
      <w:iCs/>
      <w:color w:val="000000"/>
      <w:sz w:val="36"/>
      <w:szCs w:val="36"/>
    </w:rPr>
  </w:style>
  <w:style w:type="character" w:customStyle="1" w:styleId="A20">
    <w:name w:val="A20"/>
    <w:rsid w:val="00FA364E"/>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FA364E"/>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FA364E"/>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FA364E"/>
    <w:rPr>
      <w:rFonts w:cs="Arial"/>
      <w:b/>
      <w:bCs/>
      <w:sz w:val="24"/>
      <w:szCs w:val="26"/>
      <w:lang w:val="en-US" w:eastAsia="en-US" w:bidi="ar-SA"/>
    </w:rPr>
  </w:style>
  <w:style w:type="character" w:customStyle="1" w:styleId="brief-smalltext0">
    <w:name w:val="brief-smalltext"/>
    <w:basedOn w:val="DefaultParagraphFont"/>
    <w:rsid w:val="00FA364E"/>
  </w:style>
  <w:style w:type="paragraph" w:customStyle="1" w:styleId="Coverintroduction">
    <w:name w:val="Cover introduction"/>
    <w:basedOn w:val="Default"/>
    <w:next w:val="Default"/>
    <w:rsid w:val="00FA364E"/>
    <w:rPr>
      <w:rFonts w:ascii="Arial" w:eastAsia="Times New Roman" w:hAnsi="Arial"/>
      <w:color w:val="auto"/>
    </w:rPr>
  </w:style>
  <w:style w:type="character" w:customStyle="1" w:styleId="style53">
    <w:name w:val="style5"/>
    <w:basedOn w:val="DefaultParagraphFont"/>
    <w:rsid w:val="00FA364E"/>
  </w:style>
  <w:style w:type="character" w:customStyle="1" w:styleId="TagCharCharCharCharCharChar">
    <w:name w:val="Tag Char Char Char Char Char Char"/>
    <w:rsid w:val="00FA364E"/>
    <w:rPr>
      <w:rFonts w:cs="Arial"/>
      <w:b/>
      <w:bCs/>
      <w:sz w:val="24"/>
      <w:szCs w:val="26"/>
      <w:lang w:val="en-US" w:eastAsia="en-US" w:bidi="ar-SA"/>
    </w:rPr>
  </w:style>
  <w:style w:type="character" w:customStyle="1" w:styleId="pmterms3">
    <w:name w:val="pmterms3"/>
    <w:basedOn w:val="DefaultParagraphFont"/>
    <w:rsid w:val="00FA364E"/>
  </w:style>
  <w:style w:type="character" w:customStyle="1" w:styleId="interiorheadline">
    <w:name w:val="interiorheadline"/>
    <w:basedOn w:val="DefaultParagraphFont"/>
    <w:rsid w:val="00FA364E"/>
  </w:style>
  <w:style w:type="character" w:customStyle="1" w:styleId="Heading31CharCharCharChar1">
    <w:name w:val="Heading 31 Char Char Char Char1"/>
    <w:rsid w:val="00FA364E"/>
    <w:rPr>
      <w:rFonts w:cs="Arial"/>
      <w:b/>
      <w:bCs/>
      <w:sz w:val="24"/>
      <w:szCs w:val="26"/>
      <w:lang w:val="en-US" w:eastAsia="en-US" w:bidi="ar-SA"/>
    </w:rPr>
  </w:style>
  <w:style w:type="character" w:customStyle="1" w:styleId="Heading31CharCharChar">
    <w:name w:val="Heading 31 Char Char Char"/>
    <w:rsid w:val="00FA364E"/>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FA364E"/>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FA364E"/>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FA364E"/>
    <w:rPr>
      <w:rFonts w:eastAsia="MS Mincho"/>
      <w:b/>
      <w:u w:val="single"/>
    </w:rPr>
  </w:style>
  <w:style w:type="character" w:customStyle="1" w:styleId="BoldandUnderlineCharChar1CharChar">
    <w:name w:val="Bold and Underline Char Char1 Char Char"/>
    <w:basedOn w:val="DefaultParagraphFont"/>
    <w:link w:val="BoldandUnderlineCharChar1Char"/>
    <w:rsid w:val="00FA364E"/>
    <w:rPr>
      <w:rFonts w:ascii="Calibri" w:eastAsia="MS Mincho" w:hAnsi="Calibri"/>
      <w:b/>
      <w:u w:val="single"/>
    </w:rPr>
  </w:style>
  <w:style w:type="character" w:customStyle="1" w:styleId="author-bio-box">
    <w:name w:val="author-bio-box"/>
    <w:basedOn w:val="DefaultParagraphFont"/>
    <w:rsid w:val="00FA364E"/>
  </w:style>
  <w:style w:type="character" w:customStyle="1" w:styleId="CharCharCharCharChar">
    <w:name w:val="Char Char Char Char Char"/>
    <w:aliases w:val="Char Char Char Char,Char Char Char Char Char Char Char1,Heading 2 Char1 Char Char Char Char Char Char"/>
    <w:basedOn w:val="DefaultParagraphFont"/>
    <w:rsid w:val="00FA364E"/>
    <w:rPr>
      <w:rFonts w:cs="Arial"/>
      <w:b/>
      <w:bCs/>
      <w:iCs/>
      <w:sz w:val="24"/>
      <w:szCs w:val="28"/>
      <w:lang w:val="en-US" w:eastAsia="en-US" w:bidi="ar-SA"/>
    </w:rPr>
  </w:style>
  <w:style w:type="character" w:customStyle="1" w:styleId="SmalltextChar">
    <w:name w:val="Small text Char"/>
    <w:aliases w:val="Quote1 Char1"/>
    <w:link w:val="Smalltext"/>
    <w:rsid w:val="00FA364E"/>
    <w:rPr>
      <w:rFonts w:ascii="Calibri" w:eastAsia="Times New Roman" w:hAnsi="Calibri"/>
      <w:color w:val="000000"/>
    </w:rPr>
  </w:style>
  <w:style w:type="character" w:customStyle="1" w:styleId="SubtitleChar2">
    <w:name w:val="Subtitle Char2"/>
    <w:basedOn w:val="DefaultParagraphFont"/>
    <w:uiPriority w:val="11"/>
    <w:rsid w:val="00FA364E"/>
    <w:rPr>
      <w:rFonts w:eastAsiaTheme="minorEastAsia"/>
      <w:color w:val="5A5A5A" w:themeColor="text1" w:themeTint="A5"/>
      <w:spacing w:val="15"/>
    </w:rPr>
  </w:style>
  <w:style w:type="paragraph" w:customStyle="1" w:styleId="blocktitle5">
    <w:name w:val="block title"/>
    <w:basedOn w:val="Normal"/>
    <w:autoRedefine/>
    <w:qFormat/>
    <w:rsid w:val="00FA364E"/>
    <w:pPr>
      <w:spacing w:after="240"/>
      <w:jc w:val="center"/>
      <w:outlineLvl w:val="0"/>
    </w:pPr>
    <w:rPr>
      <w:rFonts w:eastAsia="Calibri"/>
      <w:b/>
      <w:caps/>
      <w:sz w:val="28"/>
      <w:szCs w:val="28"/>
      <w:lang w:val="es-ES"/>
    </w:rPr>
  </w:style>
  <w:style w:type="paragraph" w:customStyle="1" w:styleId="type">
    <w:name w:val="type"/>
    <w:basedOn w:val="Normal"/>
    <w:qFormat/>
    <w:rsid w:val="00FA364E"/>
    <w:pPr>
      <w:spacing w:before="100" w:beforeAutospacing="1" w:after="100" w:afterAutospacing="1"/>
    </w:pPr>
    <w:rPr>
      <w:rFonts w:eastAsia="Times New Roman"/>
    </w:rPr>
  </w:style>
  <w:style w:type="character" w:customStyle="1" w:styleId="abodyblack3">
    <w:name w:val="abodyblack3"/>
    <w:basedOn w:val="DefaultParagraphFont"/>
    <w:rsid w:val="00FA364E"/>
  </w:style>
  <w:style w:type="character" w:customStyle="1" w:styleId="cit-first-element">
    <w:name w:val="cit-first-element"/>
    <w:basedOn w:val="DefaultParagraphFont"/>
    <w:rsid w:val="00FA364E"/>
  </w:style>
  <w:style w:type="character" w:customStyle="1" w:styleId="StyleThickunderline1">
    <w:name w:val="Style Thick underline1"/>
    <w:basedOn w:val="DefaultParagraphFont"/>
    <w:rsid w:val="00FA364E"/>
    <w:rPr>
      <w:u w:val="single"/>
    </w:rPr>
  </w:style>
  <w:style w:type="character" w:customStyle="1" w:styleId="UnderlineChar5">
    <w:name w:val="UnderlineChar"/>
    <w:rsid w:val="00FA364E"/>
    <w:rPr>
      <w:sz w:val="24"/>
      <w:u w:val="single"/>
      <w:shd w:val="clear" w:color="auto" w:fill="auto"/>
    </w:rPr>
  </w:style>
  <w:style w:type="paragraph" w:customStyle="1" w:styleId="Tag21">
    <w:name w:val="Tag21"/>
    <w:basedOn w:val="Normal"/>
    <w:qFormat/>
    <w:rsid w:val="00FA364E"/>
    <w:rPr>
      <w:rFonts w:ascii="Arial" w:eastAsia="Times New Roman" w:hAnsi="Arial" w:cs="Arial"/>
      <w:b/>
      <w:sz w:val="24"/>
    </w:rPr>
  </w:style>
  <w:style w:type="character" w:customStyle="1" w:styleId="Bodytext10NotItalic">
    <w:name w:val="Body text (10) + Not Italic"/>
    <w:basedOn w:val="Bodytext100"/>
    <w:uiPriority w:val="99"/>
    <w:rsid w:val="00FA364E"/>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FA364E"/>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FA364E"/>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FA364E"/>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FA364E"/>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FA364E"/>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FA364E"/>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FA364E"/>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FA364E"/>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FA364E"/>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FA364E"/>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FA364E"/>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FA364E"/>
  </w:style>
  <w:style w:type="paragraph" w:customStyle="1" w:styleId="leader">
    <w:name w:val="leader"/>
    <w:basedOn w:val="Normal"/>
    <w:rsid w:val="00FA364E"/>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FA364E"/>
  </w:style>
  <w:style w:type="character" w:customStyle="1" w:styleId="m5776082503052064917gmail-style13ptbold">
    <w:name w:val="m_5776082503052064917gmail-style13ptbold"/>
    <w:basedOn w:val="DefaultParagraphFont"/>
    <w:rsid w:val="00FA364E"/>
  </w:style>
  <w:style w:type="character" w:customStyle="1" w:styleId="m5776082503052064917gmail-styleunderline">
    <w:name w:val="m_5776082503052064917gmail-styleunderline"/>
    <w:basedOn w:val="DefaultParagraphFont"/>
    <w:rsid w:val="00FA364E"/>
  </w:style>
  <w:style w:type="paragraph" w:customStyle="1" w:styleId="DateTime0">
    <w:name w:val="DateTime"/>
    <w:basedOn w:val="Normal"/>
    <w:link w:val="DateTimeChar"/>
    <w:autoRedefine/>
    <w:uiPriority w:val="4"/>
    <w:qFormat/>
    <w:rsid w:val="00FA364E"/>
    <w:rPr>
      <w:rFonts w:ascii="Arial" w:hAnsi="Arial" w:cs="Arial"/>
    </w:rPr>
  </w:style>
  <w:style w:type="character" w:customStyle="1" w:styleId="DateTimeChar">
    <w:name w:val="DateTime Char"/>
    <w:basedOn w:val="DefaultParagraphFont"/>
    <w:link w:val="DateTime0"/>
    <w:uiPriority w:val="4"/>
    <w:rsid w:val="00FA364E"/>
    <w:rPr>
      <w:rFonts w:ascii="Arial" w:hAnsi="Arial" w:cs="Arial"/>
    </w:rPr>
  </w:style>
  <w:style w:type="paragraph" w:customStyle="1" w:styleId="Lecture">
    <w:name w:val="Lecture"/>
    <w:next w:val="BodyText"/>
    <w:link w:val="LectureChar"/>
    <w:autoRedefine/>
    <w:uiPriority w:val="4"/>
    <w:qFormat/>
    <w:rsid w:val="00FA364E"/>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FA364E"/>
    <w:rPr>
      <w:rFonts w:ascii="Arial" w:hAnsi="Arial" w:cs="Arial"/>
      <w:spacing w:val="-10"/>
      <w:sz w:val="16"/>
    </w:rPr>
  </w:style>
  <w:style w:type="paragraph" w:customStyle="1" w:styleId="BreakTag">
    <w:name w:val="Break Tag"/>
    <w:basedOn w:val="Normal"/>
    <w:autoRedefine/>
    <w:uiPriority w:val="4"/>
    <w:qFormat/>
    <w:rsid w:val="00FA364E"/>
    <w:pPr>
      <w:spacing w:before="240"/>
    </w:pPr>
    <w:rPr>
      <w:rFonts w:ascii="Arial" w:hAnsi="Arial" w:cs="Arial"/>
      <w:b/>
    </w:rPr>
  </w:style>
  <w:style w:type="paragraph" w:customStyle="1" w:styleId="BreakBlock">
    <w:name w:val="Break Block"/>
    <w:basedOn w:val="Normal"/>
    <w:link w:val="BreakBlockChar"/>
    <w:autoRedefine/>
    <w:qFormat/>
    <w:rsid w:val="00FA364E"/>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FA364E"/>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FA364E"/>
    <w:rPr>
      <w:rFonts w:asciiTheme="minorHAnsi" w:hAnsiTheme="minorHAnsi"/>
      <w:b/>
      <w:u w:val="single"/>
    </w:rPr>
  </w:style>
  <w:style w:type="character" w:customStyle="1" w:styleId="Reduce8ptCharChar">
    <w:name w:val="Reduce 8pt Char Char"/>
    <w:basedOn w:val="DefaultParagraphFont"/>
    <w:link w:val="Reduce8pt"/>
    <w:rsid w:val="00FA364E"/>
    <w:rPr>
      <w:sz w:val="16"/>
    </w:rPr>
  </w:style>
  <w:style w:type="paragraph" w:customStyle="1" w:styleId="Reduce8pt">
    <w:name w:val="Reduce 8pt"/>
    <w:basedOn w:val="Normal"/>
    <w:link w:val="Reduce8ptCharChar"/>
    <w:qFormat/>
    <w:rsid w:val="00FA364E"/>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FA364E"/>
    <w:rPr>
      <w:color w:val="2B579A"/>
      <w:shd w:val="clear" w:color="auto" w:fill="E6E6E6"/>
    </w:rPr>
  </w:style>
  <w:style w:type="character" w:customStyle="1" w:styleId="m6370699461968006786gmail-styleunderline">
    <w:name w:val="m_6370699461968006786gmail-styleunderline"/>
    <w:basedOn w:val="DefaultParagraphFont"/>
    <w:rsid w:val="00FA364E"/>
  </w:style>
  <w:style w:type="character" w:customStyle="1" w:styleId="Mention2">
    <w:name w:val="Mention2"/>
    <w:basedOn w:val="DefaultParagraphFont"/>
    <w:uiPriority w:val="99"/>
    <w:semiHidden/>
    <w:unhideWhenUsed/>
    <w:rsid w:val="00FA364E"/>
    <w:rPr>
      <w:color w:val="2B579A"/>
      <w:shd w:val="clear" w:color="auto" w:fill="E6E6E6"/>
    </w:rPr>
  </w:style>
  <w:style w:type="paragraph" w:customStyle="1" w:styleId="FlashTag">
    <w:name w:val="FlashTag"/>
    <w:basedOn w:val="Normal"/>
    <w:link w:val="FlashTagChar"/>
    <w:autoRedefine/>
    <w:uiPriority w:val="4"/>
    <w:qFormat/>
    <w:rsid w:val="00FA364E"/>
    <w:rPr>
      <w:rFonts w:asciiTheme="majorHAnsi" w:hAnsiTheme="majorHAnsi" w:cs="Arial"/>
      <w:b/>
      <w:sz w:val="28"/>
    </w:rPr>
  </w:style>
  <w:style w:type="character" w:customStyle="1" w:styleId="FlashTagChar">
    <w:name w:val="FlashTag Char"/>
    <w:basedOn w:val="DefaultParagraphFont"/>
    <w:link w:val="FlashTag"/>
    <w:uiPriority w:val="4"/>
    <w:rsid w:val="00FA364E"/>
    <w:rPr>
      <w:rFonts w:asciiTheme="majorHAnsi" w:hAnsiTheme="majorHAnsi" w:cs="Arial"/>
      <w:b/>
      <w:sz w:val="28"/>
    </w:rPr>
  </w:style>
  <w:style w:type="paragraph" w:customStyle="1" w:styleId="Warrant">
    <w:name w:val="Warrant"/>
    <w:autoRedefine/>
    <w:uiPriority w:val="4"/>
    <w:qFormat/>
    <w:rsid w:val="00FA364E"/>
    <w:pPr>
      <w:ind w:left="720"/>
    </w:pPr>
    <w:rPr>
      <w:rFonts w:ascii="Calibri" w:hAnsi="Calibri" w:cs="Arial"/>
    </w:rPr>
  </w:style>
  <w:style w:type="character" w:customStyle="1" w:styleId="m-8793234324905335251gmail-style13ptbold">
    <w:name w:val="m_-8793234324905335251gmail-style13ptbold"/>
    <w:basedOn w:val="DefaultParagraphFont"/>
    <w:rsid w:val="00FA364E"/>
  </w:style>
  <w:style w:type="character" w:customStyle="1" w:styleId="m3965771245576658108gmail-styleunderline">
    <w:name w:val="m_3965771245576658108gmail-styleunderline"/>
    <w:basedOn w:val="DefaultParagraphFont"/>
    <w:rsid w:val="00FA364E"/>
  </w:style>
  <w:style w:type="character" w:customStyle="1" w:styleId="BodytextItalic">
    <w:name w:val="Body text + Italic"/>
    <w:aliases w:val="Body text + CordiaUPC,12 pt,Body text + 9 pt"/>
    <w:uiPriority w:val="99"/>
    <w:rsid w:val="00FA364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FA364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FA364E"/>
  </w:style>
  <w:style w:type="numbering" w:customStyle="1" w:styleId="NoList1111111">
    <w:name w:val="No List1111111"/>
    <w:next w:val="NoList"/>
    <w:uiPriority w:val="99"/>
    <w:semiHidden/>
    <w:unhideWhenUsed/>
    <w:rsid w:val="00FA364E"/>
  </w:style>
  <w:style w:type="numbering" w:customStyle="1" w:styleId="NoList11111111">
    <w:name w:val="No List11111111"/>
    <w:next w:val="NoList"/>
    <w:uiPriority w:val="99"/>
    <w:semiHidden/>
    <w:unhideWhenUsed/>
    <w:rsid w:val="00FA364E"/>
  </w:style>
  <w:style w:type="numbering" w:customStyle="1" w:styleId="NoList111111111">
    <w:name w:val="No List111111111"/>
    <w:next w:val="NoList"/>
    <w:uiPriority w:val="99"/>
    <w:semiHidden/>
    <w:unhideWhenUsed/>
    <w:rsid w:val="00FA364E"/>
  </w:style>
  <w:style w:type="numbering" w:customStyle="1" w:styleId="NoList1111111111">
    <w:name w:val="No List1111111111"/>
    <w:next w:val="NoList"/>
    <w:uiPriority w:val="99"/>
    <w:semiHidden/>
    <w:unhideWhenUsed/>
    <w:rsid w:val="00FA364E"/>
  </w:style>
  <w:style w:type="numbering" w:customStyle="1" w:styleId="NoList11111111111">
    <w:name w:val="No List11111111111"/>
    <w:next w:val="NoList"/>
    <w:uiPriority w:val="99"/>
    <w:semiHidden/>
    <w:unhideWhenUsed/>
    <w:rsid w:val="00FA364E"/>
  </w:style>
  <w:style w:type="numbering" w:customStyle="1" w:styleId="NoList111111111111">
    <w:name w:val="No List111111111111"/>
    <w:next w:val="NoList"/>
    <w:uiPriority w:val="99"/>
    <w:semiHidden/>
    <w:unhideWhenUsed/>
    <w:rsid w:val="00FA364E"/>
  </w:style>
  <w:style w:type="numbering" w:customStyle="1" w:styleId="NoList1111111111111">
    <w:name w:val="No List1111111111111"/>
    <w:next w:val="NoList"/>
    <w:uiPriority w:val="99"/>
    <w:semiHidden/>
    <w:unhideWhenUsed/>
    <w:rsid w:val="00FA364E"/>
  </w:style>
  <w:style w:type="numbering" w:customStyle="1" w:styleId="NoList11111111111111">
    <w:name w:val="No List11111111111111"/>
    <w:next w:val="NoList"/>
    <w:uiPriority w:val="99"/>
    <w:semiHidden/>
    <w:unhideWhenUsed/>
    <w:rsid w:val="00FA364E"/>
  </w:style>
  <w:style w:type="numbering" w:customStyle="1" w:styleId="NoList111111111111111">
    <w:name w:val="No List111111111111111"/>
    <w:next w:val="NoList"/>
    <w:uiPriority w:val="99"/>
    <w:semiHidden/>
    <w:unhideWhenUsed/>
    <w:rsid w:val="00FA364E"/>
  </w:style>
  <w:style w:type="numbering" w:customStyle="1" w:styleId="NoList1111111111111111">
    <w:name w:val="No List1111111111111111"/>
    <w:next w:val="NoList"/>
    <w:uiPriority w:val="99"/>
    <w:semiHidden/>
    <w:unhideWhenUsed/>
    <w:rsid w:val="00FA364E"/>
  </w:style>
  <w:style w:type="numbering" w:customStyle="1" w:styleId="NoList11111111111111111">
    <w:name w:val="No List11111111111111111"/>
    <w:next w:val="NoList"/>
    <w:uiPriority w:val="99"/>
    <w:semiHidden/>
    <w:unhideWhenUsed/>
    <w:rsid w:val="00FA364E"/>
  </w:style>
  <w:style w:type="character" w:customStyle="1" w:styleId="FontStyle220">
    <w:name w:val="Font Style220"/>
    <w:basedOn w:val="DefaultParagraphFont"/>
    <w:uiPriority w:val="99"/>
    <w:rsid w:val="00FA364E"/>
    <w:rPr>
      <w:rFonts w:ascii="Candara" w:hAnsi="Candara" w:cs="Candara" w:hint="default"/>
      <w:i/>
      <w:iCs/>
      <w:sz w:val="18"/>
      <w:szCs w:val="18"/>
    </w:rPr>
  </w:style>
  <w:style w:type="character" w:customStyle="1" w:styleId="FontStyle290">
    <w:name w:val="Font Style290"/>
    <w:basedOn w:val="DefaultParagraphFont"/>
    <w:uiPriority w:val="99"/>
    <w:rsid w:val="00FA364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A364E"/>
    <w:rPr>
      <w:rFonts w:ascii="Arial" w:hAnsi="Arial" w:cs="Arial"/>
      <w:b/>
      <w:bCs/>
      <w:sz w:val="16"/>
      <w:szCs w:val="16"/>
    </w:rPr>
  </w:style>
  <w:style w:type="character" w:customStyle="1" w:styleId="m-5498913268213319940gmail-styleunderline">
    <w:name w:val="m_-5498913268213319940gmail-styleunderline"/>
    <w:basedOn w:val="DefaultParagraphFont"/>
    <w:rsid w:val="00FA364E"/>
  </w:style>
  <w:style w:type="paragraph" w:customStyle="1" w:styleId="speakable">
    <w:name w:val="speakable"/>
    <w:basedOn w:val="Normal"/>
    <w:uiPriority w:val="99"/>
    <w:qFormat/>
    <w:rsid w:val="00FA364E"/>
    <w:pPr>
      <w:spacing w:before="100" w:beforeAutospacing="1" w:after="100" w:afterAutospacing="1"/>
    </w:pPr>
    <w:rPr>
      <w:rFonts w:eastAsia="Times New Roman"/>
      <w:sz w:val="24"/>
    </w:rPr>
  </w:style>
  <w:style w:type="character" w:customStyle="1" w:styleId="overlay">
    <w:name w:val="overlay"/>
    <w:basedOn w:val="DefaultParagraphFont"/>
    <w:rsid w:val="00FA364E"/>
  </w:style>
  <w:style w:type="paragraph" w:customStyle="1" w:styleId="g-body">
    <w:name w:val="g-body"/>
    <w:basedOn w:val="Normal"/>
    <w:uiPriority w:val="99"/>
    <w:qFormat/>
    <w:rsid w:val="00FA364E"/>
    <w:pPr>
      <w:spacing w:before="100" w:beforeAutospacing="1" w:after="100" w:afterAutospacing="1"/>
    </w:pPr>
    <w:rPr>
      <w:rFonts w:eastAsia="Times New Roman"/>
      <w:sz w:val="24"/>
    </w:rPr>
  </w:style>
  <w:style w:type="paragraph" w:customStyle="1" w:styleId="g-pstyle0">
    <w:name w:val="g-pstyle0"/>
    <w:basedOn w:val="Normal"/>
    <w:uiPriority w:val="99"/>
    <w:qFormat/>
    <w:rsid w:val="00FA364E"/>
    <w:pPr>
      <w:spacing w:before="100" w:beforeAutospacing="1" w:after="100" w:afterAutospacing="1"/>
    </w:pPr>
    <w:rPr>
      <w:rFonts w:eastAsia="Times New Roman"/>
      <w:sz w:val="24"/>
    </w:rPr>
  </w:style>
  <w:style w:type="paragraph" w:customStyle="1" w:styleId="g-pstyle1">
    <w:name w:val="g-pstyle1"/>
    <w:basedOn w:val="Normal"/>
    <w:uiPriority w:val="99"/>
    <w:qFormat/>
    <w:rsid w:val="00FA364E"/>
    <w:pPr>
      <w:spacing w:before="100" w:beforeAutospacing="1" w:after="100" w:afterAutospacing="1"/>
    </w:pPr>
    <w:rPr>
      <w:rFonts w:eastAsia="Times New Roman"/>
      <w:sz w:val="24"/>
    </w:rPr>
  </w:style>
  <w:style w:type="paragraph" w:customStyle="1" w:styleId="g-asset-hed">
    <w:name w:val="g-asset-hed"/>
    <w:basedOn w:val="Normal"/>
    <w:uiPriority w:val="99"/>
    <w:qFormat/>
    <w:rsid w:val="00FA364E"/>
    <w:pPr>
      <w:spacing w:before="100" w:beforeAutospacing="1" w:after="100" w:afterAutospacing="1"/>
    </w:pPr>
    <w:rPr>
      <w:rFonts w:eastAsia="Times New Roman"/>
      <w:sz w:val="24"/>
    </w:rPr>
  </w:style>
  <w:style w:type="paragraph" w:customStyle="1" w:styleId="js-tweet-text">
    <w:name w:val="js-tweet-text"/>
    <w:basedOn w:val="Normal"/>
    <w:uiPriority w:val="99"/>
    <w:qFormat/>
    <w:rsid w:val="00FA364E"/>
    <w:pPr>
      <w:spacing w:before="100" w:beforeAutospacing="1" w:after="100" w:afterAutospacing="1"/>
    </w:pPr>
    <w:rPr>
      <w:rFonts w:ascii="Arial" w:hAnsi="Arial" w:cs="Arial"/>
      <w:sz w:val="24"/>
    </w:rPr>
  </w:style>
  <w:style w:type="paragraph" w:customStyle="1" w:styleId="style41">
    <w:name w:val="style4"/>
    <w:basedOn w:val="Normal"/>
    <w:uiPriority w:val="99"/>
    <w:qFormat/>
    <w:rsid w:val="00FA364E"/>
    <w:pPr>
      <w:spacing w:before="100" w:beforeAutospacing="1" w:after="100" w:afterAutospacing="1"/>
    </w:pPr>
    <w:rPr>
      <w:rFonts w:cs="Arial"/>
      <w:sz w:val="24"/>
    </w:rPr>
  </w:style>
  <w:style w:type="paragraph" w:customStyle="1" w:styleId="speech">
    <w:name w:val="speech"/>
    <w:basedOn w:val="Normal"/>
    <w:uiPriority w:val="99"/>
    <w:qFormat/>
    <w:rsid w:val="00FA364E"/>
    <w:pPr>
      <w:spacing w:before="100" w:beforeAutospacing="1" w:after="100" w:afterAutospacing="1"/>
    </w:pPr>
    <w:rPr>
      <w:rFonts w:cs="Arial"/>
      <w:sz w:val="24"/>
    </w:rPr>
  </w:style>
  <w:style w:type="character" w:customStyle="1" w:styleId="adtext0">
    <w:name w:val="adtext"/>
    <w:basedOn w:val="DefaultParagraphFont"/>
    <w:rsid w:val="00FA364E"/>
  </w:style>
  <w:style w:type="character" w:customStyle="1" w:styleId="qu730rj69h">
    <w:name w:val="qu730rj69h"/>
    <w:basedOn w:val="DefaultParagraphFont"/>
    <w:rsid w:val="00FA364E"/>
  </w:style>
  <w:style w:type="paragraph" w:customStyle="1" w:styleId="optext">
    <w:name w:val="optext"/>
    <w:basedOn w:val="Normal"/>
    <w:uiPriority w:val="99"/>
    <w:qFormat/>
    <w:rsid w:val="00FA364E"/>
    <w:pPr>
      <w:spacing w:before="100" w:beforeAutospacing="1" w:after="100" w:afterAutospacing="1"/>
    </w:pPr>
    <w:rPr>
      <w:rFonts w:cs="Arial"/>
      <w:sz w:val="24"/>
    </w:rPr>
  </w:style>
  <w:style w:type="character" w:customStyle="1" w:styleId="lmy74qr12z">
    <w:name w:val="lmy74qr12z"/>
    <w:basedOn w:val="DefaultParagraphFont"/>
    <w:rsid w:val="00FA364E"/>
  </w:style>
  <w:style w:type="character" w:customStyle="1" w:styleId="icr880">
    <w:name w:val="icr880"/>
    <w:basedOn w:val="DefaultParagraphFont"/>
    <w:rsid w:val="00FA364E"/>
  </w:style>
  <w:style w:type="character" w:customStyle="1" w:styleId="hx23q54">
    <w:name w:val="hx23q54"/>
    <w:basedOn w:val="DefaultParagraphFont"/>
    <w:rsid w:val="00FA364E"/>
  </w:style>
  <w:style w:type="character" w:customStyle="1" w:styleId="m-5348258726587825636gmail-style13ptbold">
    <w:name w:val="m_-5348258726587825636gmail-style13ptbold"/>
    <w:basedOn w:val="DefaultParagraphFont"/>
    <w:rsid w:val="00FA364E"/>
  </w:style>
  <w:style w:type="character" w:customStyle="1" w:styleId="m-5348258726587825636gmail-styleunderline">
    <w:name w:val="m_-5348258726587825636gmail-styleunderline"/>
    <w:basedOn w:val="DefaultParagraphFont"/>
    <w:rsid w:val="00FA364E"/>
  </w:style>
  <w:style w:type="paragraph" w:customStyle="1" w:styleId="useless">
    <w:name w:val="useless"/>
    <w:basedOn w:val="Normal"/>
    <w:uiPriority w:val="99"/>
    <w:qFormat/>
    <w:rsid w:val="00FA364E"/>
    <w:rPr>
      <w:rFonts w:eastAsia="Times New Roman" w:cs="Arial"/>
      <w:sz w:val="12"/>
    </w:rPr>
  </w:style>
  <w:style w:type="character" w:customStyle="1" w:styleId="ALLCAPSChar">
    <w:name w:val="ALL CAPS Char"/>
    <w:basedOn w:val="DefaultParagraphFont"/>
    <w:link w:val="ALLCAPS"/>
    <w:rsid w:val="00FA364E"/>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FA364E"/>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FA364E"/>
    <w:rPr>
      <w:rFonts w:ascii="Calibri" w:eastAsia="Times New Roman" w:hAnsi="Calibri" w:cs="Arial"/>
      <w:b/>
      <w:sz w:val="24"/>
    </w:rPr>
  </w:style>
  <w:style w:type="character" w:customStyle="1" w:styleId="m489902567989944824gmail-style13ptbold">
    <w:name w:val="m_489902567989944824gmail-style13ptbold"/>
    <w:basedOn w:val="DefaultParagraphFont"/>
    <w:rsid w:val="00FA364E"/>
  </w:style>
  <w:style w:type="character" w:customStyle="1" w:styleId="m489902567989944824gmail-styleunderline">
    <w:name w:val="m_489902567989944824gmail-styleunderline"/>
    <w:basedOn w:val="DefaultParagraphFont"/>
    <w:rsid w:val="00FA364E"/>
  </w:style>
  <w:style w:type="character" w:customStyle="1" w:styleId="Mention3">
    <w:name w:val="Mention3"/>
    <w:basedOn w:val="DefaultParagraphFont"/>
    <w:uiPriority w:val="99"/>
    <w:semiHidden/>
    <w:unhideWhenUsed/>
    <w:rsid w:val="00FA364E"/>
    <w:rPr>
      <w:color w:val="2B579A"/>
      <w:shd w:val="clear" w:color="auto" w:fill="E6E6E6"/>
    </w:rPr>
  </w:style>
  <w:style w:type="character" w:customStyle="1" w:styleId="m-5251091010484660064gmail-style13ptbold">
    <w:name w:val="m_-5251091010484660064gmail-style13ptbold"/>
    <w:basedOn w:val="DefaultParagraphFont"/>
    <w:rsid w:val="00FA364E"/>
  </w:style>
  <w:style w:type="character" w:customStyle="1" w:styleId="m-5251091010484660064gmail-styleunderline">
    <w:name w:val="m_-5251091010484660064gmail-styleunderline"/>
    <w:basedOn w:val="DefaultParagraphFont"/>
    <w:rsid w:val="00FA364E"/>
  </w:style>
  <w:style w:type="character" w:customStyle="1" w:styleId="tablecaption1">
    <w:name w:val="tablecaption"/>
    <w:basedOn w:val="DefaultParagraphFont"/>
    <w:rsid w:val="00FA364E"/>
  </w:style>
  <w:style w:type="character" w:customStyle="1" w:styleId="StyleLatinHelvetica105ptBlack">
    <w:name w:val="Style (Latin) Helvetica 10.5 pt Black"/>
    <w:basedOn w:val="DefaultParagraphFont"/>
    <w:rsid w:val="00FA364E"/>
    <w:rPr>
      <w:rFonts w:ascii="Times New Roman" w:hAnsi="Times New Roman"/>
      <w:color w:val="000000"/>
      <w:sz w:val="21"/>
    </w:rPr>
  </w:style>
  <w:style w:type="character" w:customStyle="1" w:styleId="m-413333960618644972gmail-style13ptbold">
    <w:name w:val="m_-413333960618644972gmail-style13ptbold"/>
    <w:basedOn w:val="DefaultParagraphFont"/>
    <w:rsid w:val="00FA364E"/>
  </w:style>
  <w:style w:type="character" w:customStyle="1" w:styleId="m-413333960618644972gmail-styleunderline">
    <w:name w:val="m_-413333960618644972gmail-styleunderline"/>
    <w:basedOn w:val="DefaultParagraphFont"/>
    <w:rsid w:val="00FA364E"/>
  </w:style>
  <w:style w:type="character" w:customStyle="1" w:styleId="m8314098763611656848gmail-stylestylebold12pt">
    <w:name w:val="m_8314098763611656848gmail-stylestylebold12pt"/>
    <w:basedOn w:val="DefaultParagraphFont"/>
    <w:rsid w:val="00FA364E"/>
  </w:style>
  <w:style w:type="character" w:customStyle="1" w:styleId="m8314098763611656848gmail-styleboldunderline">
    <w:name w:val="m_8314098763611656848gmail-styleboldunderline"/>
    <w:basedOn w:val="DefaultParagraphFont"/>
    <w:rsid w:val="00FA364E"/>
  </w:style>
  <w:style w:type="character" w:customStyle="1" w:styleId="tChar">
    <w:name w:val="t Char"/>
    <w:rsid w:val="00FA364E"/>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FA364E"/>
    <w:rPr>
      <w:color w:val="2B579A"/>
      <w:shd w:val="clear" w:color="auto" w:fill="E6E6E6"/>
    </w:rPr>
  </w:style>
  <w:style w:type="character" w:customStyle="1" w:styleId="m-895152127622952443gmail-style13ptbold">
    <w:name w:val="m_-895152127622952443gmail-style13ptbold"/>
    <w:basedOn w:val="DefaultParagraphFont"/>
    <w:rsid w:val="00FA364E"/>
  </w:style>
  <w:style w:type="character" w:customStyle="1" w:styleId="m4133802843404377303gmail-style13ptbold">
    <w:name w:val="m_4133802843404377303gmail-style13ptbold"/>
    <w:basedOn w:val="DefaultParagraphFont"/>
    <w:rsid w:val="00FA364E"/>
  </w:style>
  <w:style w:type="character" w:customStyle="1" w:styleId="m4133802843404377303gmail-styleunderline">
    <w:name w:val="m_4133802843404377303gmail-styleunderline"/>
    <w:basedOn w:val="DefaultParagraphFont"/>
    <w:rsid w:val="00FA364E"/>
  </w:style>
  <w:style w:type="character" w:customStyle="1" w:styleId="m1864609289044096952gmail-style13ptbold">
    <w:name w:val="m_1864609289044096952gmail-style13ptbold"/>
    <w:basedOn w:val="DefaultParagraphFont"/>
    <w:rsid w:val="00FA364E"/>
  </w:style>
  <w:style w:type="character" w:customStyle="1" w:styleId="m-2434640214339110092gmail-style13ptbold">
    <w:name w:val="m_-2434640214339110092gmail-style13ptbold"/>
    <w:basedOn w:val="DefaultParagraphFont"/>
    <w:rsid w:val="00FA364E"/>
  </w:style>
  <w:style w:type="character" w:customStyle="1" w:styleId="m-2434640214339110092gmail-styleunderline">
    <w:name w:val="m_-2434640214339110092gmail-styleunderline"/>
    <w:basedOn w:val="DefaultParagraphFont"/>
    <w:rsid w:val="00FA364E"/>
  </w:style>
  <w:style w:type="character" w:customStyle="1" w:styleId="m-3350902899047358468gmail-styleunderline">
    <w:name w:val="m_-3350902899047358468gmail-styleunderline"/>
    <w:basedOn w:val="DefaultParagraphFont"/>
    <w:rsid w:val="00FA364E"/>
  </w:style>
  <w:style w:type="paragraph" w:customStyle="1" w:styleId="Style5pt">
    <w:name w:val="Style 5 pt"/>
    <w:basedOn w:val="Normal"/>
    <w:link w:val="Style5ptChar"/>
    <w:rsid w:val="00FA364E"/>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FA364E"/>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FA364E"/>
  </w:style>
  <w:style w:type="paragraph" w:customStyle="1" w:styleId="m462447500549623171gmail-msonormal">
    <w:name w:val="m_462447500549623171gmail-msonormal"/>
    <w:basedOn w:val="Normal"/>
    <w:uiPriority w:val="99"/>
    <w:rsid w:val="00FA364E"/>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FA364E"/>
  </w:style>
  <w:style w:type="paragraph" w:customStyle="1" w:styleId="dek">
    <w:name w:val="dek"/>
    <w:basedOn w:val="Normal"/>
    <w:uiPriority w:val="99"/>
    <w:rsid w:val="00FA364E"/>
    <w:pPr>
      <w:spacing w:before="100" w:beforeAutospacing="1" w:after="100" w:afterAutospacing="1"/>
    </w:pPr>
    <w:rPr>
      <w:rFonts w:eastAsia="Times New Roman"/>
      <w:sz w:val="24"/>
    </w:rPr>
  </w:style>
  <w:style w:type="character" w:customStyle="1" w:styleId="arttitle">
    <w:name w:val="art_title"/>
    <w:basedOn w:val="DefaultParagraphFont"/>
    <w:rsid w:val="00FA364E"/>
  </w:style>
  <w:style w:type="character" w:customStyle="1" w:styleId="serialtitle">
    <w:name w:val="serial_title"/>
    <w:basedOn w:val="DefaultParagraphFont"/>
    <w:rsid w:val="00FA364E"/>
  </w:style>
  <w:style w:type="character" w:customStyle="1" w:styleId="volumeissue">
    <w:name w:val="volume_issue"/>
    <w:basedOn w:val="DefaultParagraphFont"/>
    <w:rsid w:val="00FA364E"/>
  </w:style>
  <w:style w:type="character" w:customStyle="1" w:styleId="pagerange">
    <w:name w:val="page_range"/>
    <w:basedOn w:val="DefaultParagraphFont"/>
    <w:rsid w:val="00FA364E"/>
  </w:style>
  <w:style w:type="character" w:customStyle="1" w:styleId="doilink">
    <w:name w:val="doi_link"/>
    <w:basedOn w:val="DefaultParagraphFont"/>
    <w:rsid w:val="00FA364E"/>
  </w:style>
  <w:style w:type="character" w:customStyle="1" w:styleId="headingnumber">
    <w:name w:val="headingnumber"/>
    <w:basedOn w:val="DefaultParagraphFont"/>
    <w:rsid w:val="00FA364E"/>
  </w:style>
  <w:style w:type="character" w:customStyle="1" w:styleId="internalref">
    <w:name w:val="internalref"/>
    <w:basedOn w:val="DefaultParagraphFont"/>
    <w:rsid w:val="00FA364E"/>
  </w:style>
  <w:style w:type="character" w:customStyle="1" w:styleId="articlepage-articlebody-firstletter">
    <w:name w:val="articlepage-articlebody-firstletter"/>
    <w:basedOn w:val="DefaultParagraphFont"/>
    <w:rsid w:val="00FA364E"/>
  </w:style>
  <w:style w:type="character" w:customStyle="1" w:styleId="hubidentifier">
    <w:name w:val="hub_identifier"/>
    <w:basedOn w:val="DefaultParagraphFont"/>
    <w:rsid w:val="00FA364E"/>
  </w:style>
  <w:style w:type="paragraph" w:customStyle="1" w:styleId="standardeinzug">
    <w:name w:val="standardeinzug"/>
    <w:basedOn w:val="Normal"/>
    <w:rsid w:val="00FA364E"/>
    <w:pPr>
      <w:spacing w:before="100" w:beforeAutospacing="1" w:after="100" w:afterAutospacing="1"/>
    </w:pPr>
    <w:rPr>
      <w:rFonts w:eastAsia="Times New Roman"/>
      <w:sz w:val="24"/>
    </w:rPr>
  </w:style>
  <w:style w:type="paragraph" w:customStyle="1" w:styleId="aufzhlungnormal">
    <w:name w:val="aufzhlungnormal"/>
    <w:basedOn w:val="Normal"/>
    <w:rsid w:val="00FA364E"/>
    <w:pPr>
      <w:spacing w:before="100" w:beforeAutospacing="1" w:after="100" w:afterAutospacing="1"/>
    </w:pPr>
    <w:rPr>
      <w:rFonts w:eastAsia="Times New Roman"/>
      <w:sz w:val="24"/>
    </w:rPr>
  </w:style>
  <w:style w:type="character" w:customStyle="1" w:styleId="auszeichnungkursiv">
    <w:name w:val="auszeichnungkursiv"/>
    <w:basedOn w:val="DefaultParagraphFont"/>
    <w:rsid w:val="00FA364E"/>
  </w:style>
  <w:style w:type="paragraph" w:customStyle="1" w:styleId="entrefilet">
    <w:name w:val="entrefilet"/>
    <w:basedOn w:val="Normal"/>
    <w:rsid w:val="00FA364E"/>
    <w:pPr>
      <w:spacing w:before="100" w:beforeAutospacing="1" w:after="100" w:afterAutospacing="1"/>
    </w:pPr>
    <w:rPr>
      <w:rFonts w:eastAsia="Times New Roman"/>
      <w:sz w:val="24"/>
    </w:rPr>
  </w:style>
  <w:style w:type="paragraph" w:customStyle="1" w:styleId="kapitelreferenzkopf">
    <w:name w:val="kapitelreferenzkopf"/>
    <w:basedOn w:val="Normal"/>
    <w:rsid w:val="00FA364E"/>
    <w:pPr>
      <w:spacing w:before="100" w:beforeAutospacing="1" w:after="100" w:afterAutospacing="1"/>
    </w:pPr>
    <w:rPr>
      <w:rFonts w:eastAsia="Times New Roman"/>
      <w:sz w:val="24"/>
    </w:rPr>
  </w:style>
  <w:style w:type="paragraph" w:customStyle="1" w:styleId="tabberschrift">
    <w:name w:val="tabberschrift"/>
    <w:basedOn w:val="Normal"/>
    <w:rsid w:val="00FA364E"/>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FA364E"/>
  </w:style>
  <w:style w:type="character" w:customStyle="1" w:styleId="m-268162420547309261gmail-stylestylebold12pt">
    <w:name w:val="m_-268162420547309261gmail-stylestylebold12pt"/>
    <w:basedOn w:val="DefaultParagraphFont"/>
    <w:rsid w:val="00FA364E"/>
  </w:style>
  <w:style w:type="character" w:customStyle="1" w:styleId="m-268162420547309261gmail-styleboldunderline">
    <w:name w:val="m_-268162420547309261gmail-styleboldunderline"/>
    <w:basedOn w:val="DefaultParagraphFont"/>
    <w:rsid w:val="00FA364E"/>
  </w:style>
  <w:style w:type="character" w:customStyle="1" w:styleId="m-5621139387307470627gmail-style13ptbold">
    <w:name w:val="m_-5621139387307470627gmail-style13ptbold"/>
    <w:basedOn w:val="DefaultParagraphFont"/>
    <w:rsid w:val="00FA364E"/>
  </w:style>
  <w:style w:type="character" w:customStyle="1" w:styleId="m-5621139387307470627gmail-styleunderline">
    <w:name w:val="m_-5621139387307470627gmail-styleunderline"/>
    <w:basedOn w:val="DefaultParagraphFont"/>
    <w:rsid w:val="00FA364E"/>
  </w:style>
  <w:style w:type="character" w:customStyle="1" w:styleId="m-4930835733434609408gmail-style13ptbold">
    <w:name w:val="m_-4930835733434609408gmail-style13ptbold"/>
    <w:basedOn w:val="DefaultParagraphFont"/>
    <w:rsid w:val="00FA364E"/>
  </w:style>
  <w:style w:type="character" w:customStyle="1" w:styleId="m-4930835733434609408gmail-styleunderline">
    <w:name w:val="m_-4930835733434609408gmail-styleunderline"/>
    <w:basedOn w:val="DefaultParagraphFont"/>
    <w:rsid w:val="00FA364E"/>
  </w:style>
  <w:style w:type="character" w:customStyle="1" w:styleId="m-2456650549122369157gmail-style13ptbold">
    <w:name w:val="m_-2456650549122369157gmail-style13ptbold"/>
    <w:basedOn w:val="DefaultParagraphFont"/>
    <w:rsid w:val="00FA364E"/>
  </w:style>
  <w:style w:type="character" w:customStyle="1" w:styleId="m-2456650549122369157gmail-styleunderline">
    <w:name w:val="m_-2456650549122369157gmail-styleunderline"/>
    <w:basedOn w:val="DefaultParagraphFont"/>
    <w:rsid w:val="00FA364E"/>
  </w:style>
  <w:style w:type="character" w:customStyle="1" w:styleId="mdash">
    <w:name w:val="mdash"/>
    <w:basedOn w:val="DefaultParagraphFont"/>
    <w:rsid w:val="00FA364E"/>
  </w:style>
  <w:style w:type="character" w:customStyle="1" w:styleId="untext">
    <w:name w:val="untext"/>
    <w:basedOn w:val="DefaultParagraphFont"/>
    <w:rsid w:val="00FA364E"/>
  </w:style>
  <w:style w:type="character" w:customStyle="1" w:styleId="css-1ly73wi">
    <w:name w:val="css-1ly73wi"/>
    <w:basedOn w:val="DefaultParagraphFont"/>
    <w:rsid w:val="00FA364E"/>
  </w:style>
  <w:style w:type="paragraph" w:customStyle="1" w:styleId="e-navigation-primary-iteme-navigation-primary-item--first">
    <w:name w:val="e-navigation-primary-item&#10;     &#10;     &#10;     &#10;     e-navigation-primary-item--first"/>
    <w:basedOn w:val="Normal"/>
    <w:rsid w:val="00FA364E"/>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FA364E"/>
  </w:style>
  <w:style w:type="paragraph" w:customStyle="1" w:styleId="e-navigation-primary-iteme-navigation-primary-item--current">
    <w:name w:val="e-navigation-primary-item&#10;     e-navigation-primary-item--current"/>
    <w:basedOn w:val="Normal"/>
    <w:rsid w:val="00FA364E"/>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FA364E"/>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FA364E"/>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FA364E"/>
  </w:style>
  <w:style w:type="paragraph" w:customStyle="1" w:styleId="e-navigation-secondary-iteme-navigation-secondary-item--has-children">
    <w:name w:val="e-navigation-secondary-item&#10;     &#10;     e-navigation-secondary-item--has-children"/>
    <w:basedOn w:val="Normal"/>
    <w:rsid w:val="00FA364E"/>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FA364E"/>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FA364E"/>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FA364E"/>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FA364E"/>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FA364E"/>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FA364E"/>
    <w:pPr>
      <w:spacing w:before="100" w:beforeAutospacing="1" w:after="100" w:afterAutospacing="1" w:line="240" w:lineRule="auto"/>
    </w:pPr>
    <w:rPr>
      <w:rFonts w:eastAsia="Times New Roman"/>
      <w:sz w:val="24"/>
    </w:rPr>
  </w:style>
  <w:style w:type="paragraph" w:customStyle="1" w:styleId="bylineauthor">
    <w:name w:val="byline__author"/>
    <w:basedOn w:val="Normal"/>
    <w:rsid w:val="00FA364E"/>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FA364E"/>
  </w:style>
  <w:style w:type="character" w:customStyle="1" w:styleId="component-content">
    <w:name w:val="component-content"/>
    <w:basedOn w:val="DefaultParagraphFont"/>
    <w:rsid w:val="00FA364E"/>
  </w:style>
  <w:style w:type="paragraph" w:customStyle="1" w:styleId="social-shareitem">
    <w:name w:val="social-share__item"/>
    <w:basedOn w:val="Normal"/>
    <w:rsid w:val="00FA364E"/>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FA364E"/>
  </w:style>
  <w:style w:type="character" w:customStyle="1" w:styleId="lead-asset-caption">
    <w:name w:val="lead-asset-caption"/>
    <w:basedOn w:val="DefaultParagraphFont"/>
    <w:rsid w:val="00FA364E"/>
  </w:style>
  <w:style w:type="character" w:customStyle="1" w:styleId="lead-asset-copyright">
    <w:name w:val="lead-asset-copyright"/>
    <w:basedOn w:val="DefaultParagraphFont"/>
    <w:rsid w:val="00FA364E"/>
  </w:style>
  <w:style w:type="character" w:customStyle="1" w:styleId="lead-asset-copyright-label">
    <w:name w:val="lead-asset-copyright-label"/>
    <w:basedOn w:val="DefaultParagraphFont"/>
    <w:rsid w:val="00FA364E"/>
  </w:style>
  <w:style w:type="character" w:customStyle="1" w:styleId="mfirst-letter">
    <w:name w:val="m_first-letter"/>
    <w:basedOn w:val="DefaultParagraphFont"/>
    <w:rsid w:val="00FA364E"/>
  </w:style>
  <w:style w:type="paragraph" w:customStyle="1" w:styleId="list-of-tagsitem">
    <w:name w:val="list-of-tags__item"/>
    <w:basedOn w:val="Normal"/>
    <w:rsid w:val="00FA364E"/>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FA364E"/>
  </w:style>
  <w:style w:type="paragraph" w:customStyle="1" w:styleId="social-followitem">
    <w:name w:val="social-follow__item"/>
    <w:basedOn w:val="Normal"/>
    <w:rsid w:val="00FA364E"/>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FA364E"/>
  </w:style>
  <w:style w:type="paragraph" w:customStyle="1" w:styleId="recommended-articlesitem">
    <w:name w:val="recommended-articles__item"/>
    <w:basedOn w:val="Normal"/>
    <w:rsid w:val="00FA364E"/>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FA364E"/>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FA364E"/>
  </w:style>
  <w:style w:type="character" w:customStyle="1" w:styleId="mmeta-propertydate-date">
    <w:name w:val="m_meta-property__date-date"/>
    <w:basedOn w:val="DefaultParagraphFont"/>
    <w:rsid w:val="00FA364E"/>
  </w:style>
  <w:style w:type="character" w:customStyle="1" w:styleId="mmeta-propertydate-separator">
    <w:name w:val="m_meta-property__date-separator"/>
    <w:basedOn w:val="DefaultParagraphFont"/>
    <w:rsid w:val="00FA364E"/>
  </w:style>
  <w:style w:type="character" w:customStyle="1" w:styleId="mmeta-propertydate-time">
    <w:name w:val="m_meta-property__date-time"/>
    <w:basedOn w:val="DefaultParagraphFont"/>
    <w:rsid w:val="00FA364E"/>
  </w:style>
  <w:style w:type="character" w:customStyle="1" w:styleId="live-indicatortext">
    <w:name w:val="live-indicator__text"/>
    <w:basedOn w:val="DefaultParagraphFont"/>
    <w:rsid w:val="00FA364E"/>
  </w:style>
  <w:style w:type="character" w:customStyle="1" w:styleId="sr-only">
    <w:name w:val="sr-only"/>
    <w:basedOn w:val="DefaultParagraphFont"/>
    <w:rsid w:val="00FA364E"/>
  </w:style>
  <w:style w:type="character" w:customStyle="1" w:styleId="site-footerback-to-top-text">
    <w:name w:val="site-footer__back-to-top-text"/>
    <w:basedOn w:val="DefaultParagraphFont"/>
    <w:rsid w:val="00FA364E"/>
  </w:style>
  <w:style w:type="character" w:customStyle="1" w:styleId="site-footersocial-description">
    <w:name w:val="site-footer__social-description"/>
    <w:basedOn w:val="DefaultParagraphFont"/>
    <w:rsid w:val="00FA364E"/>
  </w:style>
  <w:style w:type="paragraph" w:customStyle="1" w:styleId="site-footersocial-item">
    <w:name w:val="site-footer__social-item"/>
    <w:basedOn w:val="Normal"/>
    <w:rsid w:val="00FA364E"/>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FA364E"/>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FA364E"/>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FA364E"/>
  </w:style>
  <w:style w:type="character" w:customStyle="1" w:styleId="hgkelc">
    <w:name w:val="hgkelc"/>
    <w:basedOn w:val="DefaultParagraphFont"/>
    <w:rsid w:val="00FA364E"/>
  </w:style>
  <w:style w:type="character" w:customStyle="1" w:styleId="TagsChar">
    <w:name w:val="Tags Char"/>
    <w:locked/>
    <w:rsid w:val="00FA364E"/>
    <w:rPr>
      <w:b/>
    </w:rPr>
  </w:style>
  <w:style w:type="paragraph" w:customStyle="1" w:styleId="BlockHeading10">
    <w:name w:val="Block Heading1"/>
    <w:basedOn w:val="Normal"/>
    <w:next w:val="Normal"/>
    <w:uiPriority w:val="6"/>
    <w:qFormat/>
    <w:rsid w:val="00FA364E"/>
    <w:pPr>
      <w:ind w:left="720"/>
      <w:outlineLvl w:val="0"/>
    </w:pPr>
    <w:rPr>
      <w:b/>
      <w:bCs/>
      <w:u w:val="single"/>
    </w:rPr>
  </w:style>
  <w:style w:type="character" w:customStyle="1" w:styleId="m-3219784662334730384gmail-style13ptbold">
    <w:name w:val="m_-3219784662334730384gmail-style13ptbold"/>
    <w:basedOn w:val="DefaultParagraphFont"/>
    <w:rsid w:val="00FA364E"/>
  </w:style>
  <w:style w:type="character" w:customStyle="1" w:styleId="crosshead">
    <w:name w:val="crosshead"/>
    <w:basedOn w:val="DefaultParagraphFont"/>
    <w:rsid w:val="00FA364E"/>
  </w:style>
  <w:style w:type="paragraph" w:customStyle="1" w:styleId="REALCARD">
    <w:name w:val="REAL CARD"/>
    <w:basedOn w:val="Normal"/>
    <w:link w:val="REALCARDChar"/>
    <w:qFormat/>
    <w:rsid w:val="00FA364E"/>
    <w:pPr>
      <w:ind w:left="288" w:right="288"/>
    </w:pPr>
    <w:rPr>
      <w:sz w:val="16"/>
    </w:rPr>
  </w:style>
  <w:style w:type="character" w:customStyle="1" w:styleId="REALCARDChar">
    <w:name w:val="REAL CARD Char"/>
    <w:basedOn w:val="DefaultParagraphFont"/>
    <w:link w:val="REALCARD"/>
    <w:rsid w:val="00FA364E"/>
    <w:rPr>
      <w:rFonts w:ascii="Calibri" w:hAnsi="Calibri"/>
      <w:sz w:val="16"/>
    </w:rPr>
  </w:style>
  <w:style w:type="character" w:customStyle="1" w:styleId="Underline5">
    <w:name w:val="Underline!!"/>
    <w:basedOn w:val="DefaultParagraphFont"/>
    <w:uiPriority w:val="1"/>
    <w:qFormat/>
    <w:rsid w:val="00FA364E"/>
    <w:rPr>
      <w:b w:val="0"/>
      <w:bCs/>
      <w:sz w:val="20"/>
      <w:u w:val="single"/>
    </w:rPr>
  </w:style>
  <w:style w:type="character" w:customStyle="1" w:styleId="m3000812295800329957gmail-style13ptbold">
    <w:name w:val="m_3000812295800329957gmail-style13ptbold"/>
    <w:basedOn w:val="DefaultParagraphFont"/>
    <w:rsid w:val="00FA364E"/>
  </w:style>
  <w:style w:type="character" w:customStyle="1" w:styleId="m3000812295800329957gmail-styleunderline">
    <w:name w:val="m_3000812295800329957gmail-styleunderline"/>
    <w:basedOn w:val="DefaultParagraphFont"/>
    <w:rsid w:val="00FA364E"/>
  </w:style>
  <w:style w:type="character" w:customStyle="1" w:styleId="m-1980040478036286082gmail-styleunderline">
    <w:name w:val="m_-1980040478036286082gmail-styleunderline"/>
    <w:basedOn w:val="DefaultParagraphFont"/>
    <w:rsid w:val="00FA364E"/>
  </w:style>
  <w:style w:type="character" w:customStyle="1" w:styleId="m-7861393314226884088gmail-style13ptbold">
    <w:name w:val="m_-7861393314226884088gmail-style13ptbold"/>
    <w:basedOn w:val="DefaultParagraphFont"/>
    <w:rsid w:val="00FA364E"/>
  </w:style>
  <w:style w:type="character" w:customStyle="1" w:styleId="m-7861393314226884088gmail-styleunderline">
    <w:name w:val="m_-7861393314226884088gmail-styleunderline"/>
    <w:basedOn w:val="DefaultParagraphFont"/>
    <w:rsid w:val="00FA364E"/>
  </w:style>
  <w:style w:type="character" w:customStyle="1" w:styleId="m9157140472398192259gmail-style13ptbold">
    <w:name w:val="m_9157140472398192259gmail-style13ptbold"/>
    <w:basedOn w:val="DefaultParagraphFont"/>
    <w:rsid w:val="00FA364E"/>
  </w:style>
  <w:style w:type="character" w:customStyle="1" w:styleId="m9157140472398192259gmail-msohyperlink">
    <w:name w:val="m_9157140472398192259gmail-msohyperlink"/>
    <w:basedOn w:val="DefaultParagraphFont"/>
    <w:rsid w:val="00FA364E"/>
  </w:style>
  <w:style w:type="character" w:customStyle="1" w:styleId="m9157140472398192259gmail-styleunderline">
    <w:name w:val="m_9157140472398192259gmail-styleunderline"/>
    <w:basedOn w:val="DefaultParagraphFont"/>
    <w:rsid w:val="00FA364E"/>
  </w:style>
  <w:style w:type="character" w:customStyle="1" w:styleId="Heading1Char3">
    <w:name w:val="Heading 1 Char3"/>
    <w:basedOn w:val="DefaultParagraphFont"/>
    <w:rsid w:val="00FA364E"/>
    <w:rPr>
      <w:rFonts w:ascii="Times New Roman" w:eastAsia="Malgun Gothic" w:hAnsi="Times New Roman" w:cs="Times New Roman"/>
      <w:b/>
      <w:sz w:val="24"/>
      <w:szCs w:val="24"/>
      <w:u w:val="single"/>
    </w:rPr>
  </w:style>
  <w:style w:type="character" w:customStyle="1" w:styleId="Heading1CharChar1">
    <w:name w:val="Heading 1 Char Char1"/>
    <w:rsid w:val="00FA364E"/>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conversation.com/solar-power-stations-in-space-could-be-the-answer-to-our-energy-needs-150007" TargetMode="External"/><Relationship Id="rId3" Type="http://schemas.openxmlformats.org/officeDocument/2006/relationships/settings" Target="settings.xml"/><Relationship Id="rId7" Type="http://schemas.openxmlformats.org/officeDocument/2006/relationships/hyperlink" Target="https://www.hhs.se/en/about-us/news/hoi-news/2021/new-article-examines-entrepreneurship-in-the-space-indust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ad.dukeupress.edu/american-literature/article/89/4/761/132823/Impossible-Futures-Fictions-of-Risk-in-the-Longue" TargetMode="External"/><Relationship Id="rId11" Type="http://schemas.openxmlformats.org/officeDocument/2006/relationships/theme" Target="theme/theme1.xml"/><Relationship Id="rId5" Type="http://schemas.openxmlformats.org/officeDocument/2006/relationships/hyperlink" Target="http://www.tandfonline.com/doi/pdf/10.1080/00455091.2016.1278150?needAccess=tru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ium.com/swlh/space-based-solar-power-804e301c8af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55</TotalTime>
  <Pages>14</Pages>
  <Words>9533</Words>
  <Characters>54341</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Samhith Dharani</cp:lastModifiedBy>
  <cp:revision>7</cp:revision>
  <dcterms:created xsi:type="dcterms:W3CDTF">2022-02-18T21:10:00Z</dcterms:created>
  <dcterms:modified xsi:type="dcterms:W3CDTF">2022-02-19T13:41:00Z</dcterms:modified>
</cp:coreProperties>
</file>