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7AD" w:rsidRDefault="001337AD" w:rsidP="001337AD">
      <w:pPr>
        <w:pStyle w:val="Heading3"/>
      </w:pPr>
      <w:r>
        <w:t>1</w:t>
      </w:r>
    </w:p>
    <w:p w:rsidR="001337AD" w:rsidRPr="009811A7" w:rsidRDefault="001337AD" w:rsidP="001337AD">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rsidR="001337AD" w:rsidRPr="009811A7" w:rsidRDefault="001337AD" w:rsidP="001337A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rsidR="001337AD" w:rsidRPr="009811A7" w:rsidRDefault="001337AD" w:rsidP="001337AD">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w:t>
      </w:r>
      <w:proofErr w:type="gramStart"/>
      <w:r w:rsidRPr="009811A7">
        <w:rPr>
          <w:rStyle w:val="StyleUnderline"/>
          <w:highlight w:val="green"/>
        </w:rPr>
        <w:t>can’t</w:t>
      </w:r>
      <w:proofErr w:type="gramEnd"/>
      <w:r w:rsidRPr="009811A7">
        <w:rPr>
          <w:rStyle w:val="StyleUnderline"/>
          <w:highlight w:val="green"/>
        </w:rPr>
        <w:t xml:space="preserve"> be affirmed by specifying particular instances</w:t>
      </w:r>
      <w:r w:rsidRPr="009811A7">
        <w:rPr>
          <w:sz w:val="12"/>
        </w:rPr>
        <w:t xml:space="preserve">. </w:t>
      </w:r>
      <w:proofErr w:type="gramStart"/>
      <w:r w:rsidRPr="009811A7">
        <w:rPr>
          <w:sz w:val="12"/>
        </w:rPr>
        <w:t>But</w:t>
      </w:r>
      <w:proofErr w:type="gramEnd"/>
      <w:r w:rsidRPr="009811A7">
        <w:rPr>
          <w:sz w:val="12"/>
        </w:rPr>
        <w:t xml:space="preserve">,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 xml:space="preserve">Bare plurals </w:t>
      </w:r>
      <w:proofErr w:type="gramStart"/>
      <w:r w:rsidRPr="009811A7">
        <w:rPr>
          <w:rStyle w:val="StyleUnderline"/>
        </w:rPr>
        <w:t>are typically used</w:t>
      </w:r>
      <w:proofErr w:type="gramEnd"/>
      <w:r w:rsidRPr="009811A7">
        <w:rPr>
          <w:rStyle w:val="StyleUnderline"/>
        </w:rPr>
        <w:t xml:space="preserve"> to express generic generalizations</w:t>
      </w:r>
      <w:r w:rsidRPr="009811A7">
        <w:rPr>
          <w:sz w:val="12"/>
        </w:rPr>
        <w:t xml:space="preserve">. </w:t>
      </w:r>
      <w:proofErr w:type="gramStart"/>
      <w:r w:rsidRPr="009811A7">
        <w:rPr>
          <w:sz w:val="12"/>
        </w:rPr>
        <w:t>But</w:t>
      </w:r>
      <w:proofErr w:type="gramEnd"/>
      <w:r w:rsidRPr="009811A7">
        <w:rPr>
          <w:sz w:val="12"/>
        </w:rPr>
        <w:t xml:space="preserve"> there are two important things to keep in mind. First, generic generalizations </w:t>
      </w:r>
      <w:proofErr w:type="gramStart"/>
      <w:r w:rsidRPr="009811A7">
        <w:rPr>
          <w:sz w:val="12"/>
        </w:rPr>
        <w:t>are also often expressed</w:t>
      </w:r>
      <w:proofErr w:type="gramEnd"/>
      <w:r w:rsidRPr="009811A7">
        <w:rPr>
          <w:sz w:val="12"/>
        </w:rPr>
        <w:t xml:space="preserve"> via other means (e.g., definite singulars, indefinite singulars, and bare singulars). Second, and more importantly for present purposes, bare plurals </w:t>
      </w:r>
      <w:proofErr w:type="gramStart"/>
      <w:r w:rsidRPr="009811A7">
        <w:rPr>
          <w:sz w:val="12"/>
        </w:rPr>
        <w:t>can also</w:t>
      </w:r>
      <w:proofErr w:type="gramEnd"/>
      <w:r w:rsidRPr="009811A7">
        <w:rPr>
          <w:sz w:val="12"/>
        </w:rPr>
        <w:t xml:space="preserve"> be used to express existential generalizations. For example, “Birds are singing outside my window” is true just in case there are some birds singing outside my window; it </w:t>
      </w:r>
      <w:proofErr w:type="gramStart"/>
      <w:r w:rsidRPr="009811A7">
        <w:rPr>
          <w:sz w:val="12"/>
        </w:rPr>
        <w:t>doesn’t</w:t>
      </w:r>
      <w:proofErr w:type="gramEnd"/>
      <w:r w:rsidRPr="009811A7">
        <w:rPr>
          <w:sz w:val="12"/>
        </w:rPr>
        <w:t xml:space="preserve"> require birds in general to be singing outside my window. So, what about “colleges and universities,” “standardized tests,” and “undergraduate admissions decisions”? Are they generic or existential bare plurals? On other </w:t>
      </w:r>
      <w:proofErr w:type="gramStart"/>
      <w:r w:rsidRPr="009811A7">
        <w:rPr>
          <w:sz w:val="12"/>
        </w:rPr>
        <w:t>topics</w:t>
      </w:r>
      <w:proofErr w:type="gramEnd"/>
      <w:r w:rsidRPr="009811A7">
        <w:rPr>
          <w:sz w:val="12"/>
        </w:rPr>
        <w:t xml:space="preserve"> I have taken great pains to point out that their bare plurals are generic—because, well, they are. On this topic, though, I think the answer </w:t>
      </w:r>
      <w:proofErr w:type="gramStart"/>
      <w:r w:rsidRPr="009811A7">
        <w:rPr>
          <w:sz w:val="12"/>
        </w:rPr>
        <w:t>is a bit more nuanced</w:t>
      </w:r>
      <w:proofErr w:type="gramEnd"/>
      <w:r w:rsidRPr="009811A7">
        <w:rPr>
          <w:sz w:val="12"/>
        </w:rPr>
        <w:t xml:space="preserve">. </w:t>
      </w:r>
      <w:proofErr w:type="gramStart"/>
      <w:r w:rsidRPr="009811A7">
        <w:rPr>
          <w:sz w:val="12"/>
        </w:rPr>
        <w:t>Let’s</w:t>
      </w:r>
      <w:proofErr w:type="gramEnd"/>
      <w:r w:rsidRPr="009811A7">
        <w:rPr>
          <w:sz w:val="12"/>
        </w:rPr>
        <w:t xml:space="preserve"> see why. </w:t>
      </w:r>
      <w:proofErr w:type="gramStart"/>
      <w:r w:rsidRPr="009811A7">
        <w:rPr>
          <w:sz w:val="12"/>
        </w:rPr>
        <w:t>1.1</w:t>
      </w:r>
      <w:proofErr w:type="gramEnd"/>
      <w:r w:rsidRPr="009811A7">
        <w:rPr>
          <w:sz w:val="12"/>
        </w:rPr>
        <w:t xml:space="preserve"> “Colleges and Universities” </w:t>
      </w:r>
      <w:r w:rsidRPr="009811A7">
        <w:rPr>
          <w:rStyle w:val="StyleUnderline"/>
        </w:rPr>
        <w:t>“Colleges and universities” is a generic bare plural.</w:t>
      </w:r>
      <w:r w:rsidRPr="009811A7">
        <w:rPr>
          <w:sz w:val="12"/>
        </w:rPr>
        <w:t xml:space="preserve"> I </w:t>
      </w:r>
      <w:proofErr w:type="gramStart"/>
      <w:r w:rsidRPr="009811A7">
        <w:rPr>
          <w:sz w:val="12"/>
        </w:rPr>
        <w:t>don’t</w:t>
      </w:r>
      <w:proofErr w:type="gramEnd"/>
      <w:r w:rsidRPr="009811A7">
        <w:rPr>
          <w:sz w:val="12"/>
        </w:rPr>
        <w:t xml:space="preserve">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 xml:space="preserve">ought </w:t>
      </w:r>
      <w:proofErr w:type="gramStart"/>
      <w:r w:rsidRPr="009811A7">
        <w:rPr>
          <w:rStyle w:val="StyleUnderline"/>
          <w:highlight w:val="green"/>
        </w:rPr>
        <w:t>not</w:t>
      </w:r>
      <w:proofErr w:type="gramEnd"/>
      <w:r w:rsidRPr="009811A7">
        <w:rPr>
          <w:rStyle w:val="StyleUnderline"/>
          <w:highlight w:val="green"/>
        </w:rPr>
        <w:t xml:space="preserve">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 xml:space="preserve">colleges and universities ought </w:t>
      </w:r>
      <w:proofErr w:type="gramStart"/>
      <w:r w:rsidRPr="009811A7">
        <w:rPr>
          <w:rStyle w:val="StyleUnderline"/>
          <w:highlight w:val="green"/>
        </w:rPr>
        <w:t>not</w:t>
      </w:r>
      <w:proofErr w:type="gramEnd"/>
      <w:r w:rsidRPr="009811A7">
        <w:rPr>
          <w:rStyle w:val="StyleUnderline"/>
          <w:highlight w:val="green"/>
        </w:rPr>
        <w:t xml:space="preserve">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w:t>
      </w:r>
      <w:proofErr w:type="gramStart"/>
      <w:r w:rsidRPr="009811A7">
        <w:rPr>
          <w:sz w:val="12"/>
        </w:rPr>
        <w:t>But</w:t>
      </w:r>
      <w:proofErr w:type="gramEnd"/>
      <w:r w:rsidRPr="009811A7">
        <w:rPr>
          <w:sz w:val="12"/>
        </w:rPr>
        <w:t xml:space="preserve"> the inference above would be good if “colleges and universities” in the resolution were existential. By way of contrast: “Eight birds are singing outside my window. Maybe </w:t>
      </w:r>
      <w:proofErr w:type="gramStart"/>
      <w:r w:rsidRPr="009811A7">
        <w:rPr>
          <w:sz w:val="12"/>
        </w:rPr>
        <w:t>lots of</w:t>
      </w:r>
      <w:proofErr w:type="gramEnd"/>
      <w:r w:rsidRPr="009811A7">
        <w:rPr>
          <w:sz w:val="12"/>
        </w:rPr>
        <w:t xml:space="preserve">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proofErr w:type="gramStart"/>
      <w:r w:rsidRPr="009811A7">
        <w:rPr>
          <w:rStyle w:val="StyleUnderline"/>
          <w:highlight w:val="green"/>
        </w:rPr>
        <w:t>it’s</w:t>
      </w:r>
      <w:proofErr w:type="gramEnd"/>
      <w:r w:rsidRPr="009811A7">
        <w:rPr>
          <w:rStyle w:val="StyleUnderline"/>
          <w:highlight w:val="green"/>
        </w:rPr>
        <w:t xml:space="preserve">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w:t>
      </w:r>
      <w:proofErr w:type="gramStart"/>
      <w:r w:rsidRPr="009811A7">
        <w:rPr>
          <w:rStyle w:val="StyleUnderline"/>
        </w:rPr>
        <w:t>not</w:t>
      </w:r>
      <w:proofErr w:type="gramEnd"/>
      <w:r w:rsidRPr="009811A7">
        <w:rPr>
          <w:rStyle w:val="StyleUnderline"/>
        </w:rPr>
        <w:t xml:space="preserve"> consider the SAT.” (</w:t>
      </w:r>
      <w:r w:rsidRPr="009811A7">
        <w:rPr>
          <w:sz w:val="12"/>
        </w:rPr>
        <w:t xml:space="preserve">To isolate “colleges and universities,” </w:t>
      </w:r>
      <w:proofErr w:type="gramStart"/>
      <w:r w:rsidRPr="009811A7">
        <w:rPr>
          <w:sz w:val="12"/>
        </w:rPr>
        <w:t>I’ve</w:t>
      </w:r>
      <w:proofErr w:type="gramEnd"/>
      <w:r w:rsidRPr="009811A7">
        <w:rPr>
          <w:sz w:val="12"/>
        </w:rPr>
        <w:t xml:space="preser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w:t>
      </w:r>
      <w:proofErr w:type="gramStart"/>
      <w:r w:rsidRPr="009811A7">
        <w:rPr>
          <w:rStyle w:val="StyleUnderline"/>
        </w:rPr>
        <w:t>not</w:t>
      </w:r>
      <w:proofErr w:type="gramEnd"/>
      <w:r w:rsidRPr="009811A7">
        <w:rPr>
          <w:rStyle w:val="StyleUnderline"/>
        </w:rPr>
        <w:t xml:space="preserve">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w:t>
      </w:r>
      <w:proofErr w:type="gramStart"/>
      <w:r w:rsidRPr="009811A7">
        <w:rPr>
          <w:rStyle w:val="StyleUnderline"/>
        </w:rPr>
        <w:t>let’s</w:t>
      </w:r>
      <w:proofErr w:type="gramEnd"/>
      <w:r w:rsidRPr="009811A7">
        <w:rPr>
          <w:rStyle w:val="StyleUnderline"/>
        </w:rPr>
        <w:t xml:space="preserve"> again isolate the bare plural subject: “Colleges and universities ought not consider the SAT.” Adding </w:t>
      </w:r>
      <w:proofErr w:type="gramStart"/>
      <w:r w:rsidRPr="009811A7">
        <w:rPr>
          <w:rStyle w:val="StyleUnderline"/>
        </w:rPr>
        <w:t>generally</w:t>
      </w:r>
      <w:proofErr w:type="gramEnd"/>
      <w:r w:rsidRPr="009811A7">
        <w:rPr>
          <w:rStyle w:val="StyleUnderline"/>
        </w:rPr>
        <w:t xml:space="preserve"> (“Colleges and universities generally ought not consider the SAT”) or ever (“Colleges and universities ought not ever consider the SAT”) result in comparatively minor changes of meaning. </w:t>
      </w:r>
      <w:r w:rsidRPr="009811A7">
        <w:rPr>
          <w:sz w:val="12"/>
        </w:rPr>
        <w:t xml:space="preserve">(Note that this test </w:t>
      </w:r>
      <w:proofErr w:type="gramStart"/>
      <w:r w:rsidRPr="009811A7">
        <w:rPr>
          <w:sz w:val="12"/>
        </w:rPr>
        <w:t>doesn’t</w:t>
      </w:r>
      <w:proofErr w:type="gramEnd"/>
      <w:r w:rsidRPr="009811A7">
        <w:rPr>
          <w:sz w:val="12"/>
        </w:rPr>
        <w:t xml:space="preserve">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 xml:space="preserve">the topic committee would </w:t>
      </w:r>
      <w:r w:rsidRPr="009811A7">
        <w:rPr>
          <w:rStyle w:val="StyleUnderline"/>
          <w:highlight w:val="green"/>
        </w:rPr>
        <w:lastRenderedPageBreak/>
        <w:t>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w:t>
      </w:r>
      <w:proofErr w:type="gramStart"/>
      <w:r w:rsidRPr="009811A7">
        <w:rPr>
          <w:sz w:val="12"/>
        </w:rPr>
        <w:t>it’s</w:t>
      </w:r>
      <w:proofErr w:type="gramEnd"/>
      <w:r w:rsidRPr="009811A7">
        <w:rPr>
          <w:sz w:val="12"/>
        </w:rPr>
        <w:t xml:space="preserve"> prima facie unlikely that a committee charged with writing a sentence to be debated would be so badly mistaken about what their sentence means (which they would be if they intended the existential interpretation). </w:t>
      </w:r>
      <w:proofErr w:type="gramStart"/>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roofErr w:type="gramEnd"/>
    </w:p>
    <w:p w:rsidR="001337AD" w:rsidRPr="009811A7" w:rsidRDefault="001337AD" w:rsidP="001337AD">
      <w:pPr>
        <w:rPr>
          <w:sz w:val="12"/>
        </w:rPr>
      </w:pPr>
    </w:p>
    <w:p w:rsidR="001337AD" w:rsidRPr="009811A7" w:rsidRDefault="001337AD" w:rsidP="001337AD">
      <w:pPr>
        <w:pStyle w:val="Heading4"/>
        <w:rPr>
          <w:rFonts w:cs="Calibri"/>
        </w:rPr>
      </w:pPr>
      <w:r w:rsidRPr="009811A7">
        <w:rPr>
          <w:rFonts w:cs="Calibri"/>
        </w:rPr>
        <w:t>It applies to medicines:</w:t>
      </w:r>
    </w:p>
    <w:p w:rsidR="001337AD" w:rsidRPr="009811A7" w:rsidRDefault="001337AD" w:rsidP="001337AD">
      <w:pPr>
        <w:pStyle w:val="Heading4"/>
        <w:numPr>
          <w:ilvl w:val="0"/>
          <w:numId w:val="11"/>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1337AD" w:rsidRPr="009811A7" w:rsidRDefault="001337AD" w:rsidP="001337AD"/>
    <w:p w:rsidR="001337AD" w:rsidRPr="009811A7" w:rsidRDefault="001337AD" w:rsidP="001337AD">
      <w:pPr>
        <w:pStyle w:val="Heading4"/>
        <w:rPr>
          <w:rFonts w:cs="Calibri"/>
        </w:rPr>
      </w:pPr>
      <w:r w:rsidRPr="009811A7">
        <w:rPr>
          <w:rFonts w:cs="Calibri"/>
        </w:rPr>
        <w:t xml:space="preserve">Vote </w:t>
      </w:r>
      <w:proofErr w:type="spellStart"/>
      <w:r w:rsidRPr="009811A7">
        <w:rPr>
          <w:rFonts w:cs="Calibri"/>
        </w:rPr>
        <w:t>neg</w:t>
      </w:r>
      <w:proofErr w:type="spellEnd"/>
      <w:r w:rsidRPr="009811A7">
        <w:rPr>
          <w:rFonts w:cs="Calibri"/>
        </w:rPr>
        <w:t>:</w:t>
      </w:r>
    </w:p>
    <w:p w:rsidR="001337AD" w:rsidRPr="009811A7" w:rsidRDefault="001337AD" w:rsidP="001337AD">
      <w:pPr>
        <w:pStyle w:val="Heading4"/>
        <w:numPr>
          <w:ilvl w:val="0"/>
          <w:numId w:val="12"/>
        </w:numPr>
        <w:rPr>
          <w:rFonts w:cs="Calibri"/>
        </w:rPr>
      </w:pPr>
      <w:r w:rsidRPr="009811A7">
        <w:rPr>
          <w:rFonts w:cs="Calibri"/>
        </w:rPr>
        <w:t>Semantics o</w:t>
      </w:r>
      <w:r w:rsidRPr="009811A7">
        <w:rPr>
          <w:rFonts w:eastAsia="MS Gothic" w:cs="Calibri"/>
        </w:rPr>
        <w:t>utweigh:</w:t>
      </w:r>
    </w:p>
    <w:p w:rsidR="001337AD" w:rsidRPr="009811A7" w:rsidRDefault="001337AD" w:rsidP="001337AD">
      <w:pPr>
        <w:pStyle w:val="Heading4"/>
        <w:numPr>
          <w:ilvl w:val="1"/>
          <w:numId w:val="12"/>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1337AD" w:rsidRPr="009811A7" w:rsidRDefault="001337AD" w:rsidP="001337AD">
      <w:pPr>
        <w:pStyle w:val="Heading4"/>
        <w:numPr>
          <w:ilvl w:val="1"/>
          <w:numId w:val="12"/>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1337AD" w:rsidRDefault="001337AD" w:rsidP="001337AD">
      <w:pPr>
        <w:pStyle w:val="Heading4"/>
        <w:numPr>
          <w:ilvl w:val="1"/>
          <w:numId w:val="12"/>
        </w:numPr>
        <w:rPr>
          <w:rFonts w:cs="Calibri"/>
        </w:rPr>
      </w:pPr>
      <w:r w:rsidRPr="009811A7">
        <w:rPr>
          <w:rFonts w:cs="Calibri"/>
        </w:rPr>
        <w:t>It’s the only stasis point we know before the round so it controls the internal link to engagement – there’s no way to use ground if debaters aren’t prepared to defend it</w:t>
      </w:r>
    </w:p>
    <w:p w:rsidR="001337AD" w:rsidRPr="001337AD" w:rsidRDefault="001337AD" w:rsidP="001337AD">
      <w:pPr>
        <w:pStyle w:val="Heading4"/>
        <w:numPr>
          <w:ilvl w:val="1"/>
          <w:numId w:val="12"/>
        </w:numPr>
        <w:rPr>
          <w:rFonts w:cs="Calibri"/>
        </w:rPr>
      </w:pPr>
      <w:r w:rsidRPr="00D81E22">
        <w:rPr>
          <w:rFonts w:cs="Calibri"/>
        </w:rPr>
        <w:t xml:space="preserve">Precision o/w – anything else justifies the </w:t>
      </w:r>
      <w:proofErr w:type="spellStart"/>
      <w:r w:rsidRPr="00D81E22">
        <w:rPr>
          <w:rFonts w:cs="Calibri"/>
        </w:rPr>
        <w:t>aff</w:t>
      </w:r>
      <w:proofErr w:type="spellEnd"/>
      <w:r w:rsidRPr="00D81E22">
        <w:rPr>
          <w:rFonts w:cs="Calibri"/>
        </w:rPr>
        <w:t xml:space="preserve"> arbitrarily jettisoning words in the resolution at their whim which decks negative ground and preparation because the </w:t>
      </w:r>
      <w:proofErr w:type="spellStart"/>
      <w:r w:rsidRPr="00D81E22">
        <w:rPr>
          <w:rFonts w:cs="Calibri"/>
        </w:rPr>
        <w:t>aff</w:t>
      </w:r>
      <w:proofErr w:type="spellEnd"/>
      <w:r w:rsidRPr="00D81E22">
        <w:rPr>
          <w:rFonts w:cs="Calibri"/>
        </w:rPr>
        <w:t xml:space="preserve"> </w:t>
      </w:r>
      <w:proofErr w:type="gramStart"/>
      <w:r w:rsidRPr="00D81E22">
        <w:rPr>
          <w:rFonts w:cs="Calibri"/>
        </w:rPr>
        <w:t>is no longer bounded</w:t>
      </w:r>
      <w:proofErr w:type="gramEnd"/>
      <w:r w:rsidRPr="00D81E22">
        <w:rPr>
          <w:rFonts w:cs="Calibri"/>
        </w:rPr>
        <w:t xml:space="preserve"> by the resolution. </w:t>
      </w:r>
    </w:p>
    <w:p w:rsidR="001337AD" w:rsidRPr="009811A7" w:rsidRDefault="001337AD" w:rsidP="001337AD"/>
    <w:p w:rsidR="001337AD" w:rsidRPr="00122B32" w:rsidRDefault="001337AD" w:rsidP="001337AD">
      <w:pPr>
        <w:pStyle w:val="Heading4"/>
        <w:numPr>
          <w:ilvl w:val="0"/>
          <w:numId w:val="12"/>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w:t>
      </w:r>
      <w:proofErr w:type="spellStart"/>
      <w:r w:rsidRPr="009811A7">
        <w:rPr>
          <w:rFonts w:cs="Calibri"/>
        </w:rPr>
        <w:t>negs</w:t>
      </w:r>
      <w:proofErr w:type="spellEnd"/>
      <w:r w:rsidRPr="009811A7">
        <w:rPr>
          <w:rFonts w:cs="Calibri"/>
        </w:rPr>
        <w:t xml:space="preserve"> won’t have prep on – limits are key to reciprocal prep burden – potential abuse doesn’t justify foregoing the topic and 1AR theory checks PICs</w:t>
      </w:r>
    </w:p>
    <w:p w:rsidR="001337AD" w:rsidRPr="009811A7" w:rsidRDefault="001337AD" w:rsidP="001337AD"/>
    <w:p w:rsidR="001337AD" w:rsidRPr="009811A7" w:rsidRDefault="001337AD" w:rsidP="001337A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1337AD" w:rsidRPr="009811A7" w:rsidRDefault="001337AD" w:rsidP="001337AD">
      <w:pPr>
        <w:rPr>
          <w:rStyle w:val="Style13ptBold"/>
        </w:rPr>
      </w:pPr>
      <w:r w:rsidRPr="009811A7">
        <w:rPr>
          <w:rStyle w:val="Style13ptBold"/>
        </w:rPr>
        <w:t xml:space="preserve">FDA 11/18 </w:t>
      </w:r>
      <w:r w:rsidRPr="009811A7">
        <w:rPr>
          <w:rStyle w:val="Style13ptBold"/>
          <w:b w:val="0"/>
          <w:bCs w:val="0"/>
          <w:sz w:val="16"/>
          <w:szCs w:val="16"/>
        </w:rPr>
        <w:t xml:space="preserve">[(U.S. Food and Drug Administration, </w:t>
      </w:r>
      <w:r w:rsidRPr="009811A7">
        <w:rPr>
          <w:bCs/>
          <w:szCs w:val="16"/>
        </w:rPr>
        <w:t>federal agency of the Department of Health and Human Service</w:t>
      </w:r>
      <w:r w:rsidRPr="009811A7">
        <w:rPr>
          <w:rStyle w:val="Style13ptBold"/>
          <w:b w:val="0"/>
          <w:bCs w:val="0"/>
          <w:sz w:val="16"/>
          <w:szCs w:val="16"/>
        </w:rPr>
        <w:t>) “</w:t>
      </w:r>
      <w:r w:rsidRPr="009811A7">
        <w:rPr>
          <w:szCs w:val="16"/>
        </w:rPr>
        <w:t>Fact Sheet: FDA at a Glance,” 11/18/2020] JL</w:t>
      </w:r>
    </w:p>
    <w:p w:rsidR="001337AD" w:rsidRPr="009811A7" w:rsidRDefault="001337AD" w:rsidP="001337A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rsidR="001337AD" w:rsidRPr="009811A7" w:rsidRDefault="001337AD" w:rsidP="001337AD">
      <w:pPr>
        <w:rPr>
          <w:sz w:val="12"/>
          <w:szCs w:val="12"/>
        </w:rPr>
      </w:pPr>
      <w:r w:rsidRPr="009811A7">
        <w:rPr>
          <w:sz w:val="12"/>
          <w:szCs w:val="12"/>
        </w:rPr>
        <w:t>FDA oversees over 6,500 different medical device product categories.</w:t>
      </w:r>
    </w:p>
    <w:p w:rsidR="001337AD" w:rsidRPr="009811A7" w:rsidRDefault="001337AD" w:rsidP="001337AD">
      <w:pPr>
        <w:rPr>
          <w:sz w:val="12"/>
          <w:szCs w:val="12"/>
        </w:rPr>
      </w:pPr>
      <w:r w:rsidRPr="009811A7">
        <w:rPr>
          <w:sz w:val="12"/>
          <w:szCs w:val="12"/>
        </w:rPr>
        <w:t>There are over 1,600 FDA-approved animal drug products.</w:t>
      </w:r>
    </w:p>
    <w:p w:rsidR="001337AD" w:rsidRPr="009811A7" w:rsidRDefault="001337AD" w:rsidP="001337A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rsidR="001337AD" w:rsidRPr="009811A7" w:rsidRDefault="001337AD" w:rsidP="001337AD"/>
    <w:p w:rsidR="001337AD" w:rsidRDefault="001337AD" w:rsidP="001337AD">
      <w:pPr>
        <w:pStyle w:val="Heading4"/>
        <w:numPr>
          <w:ilvl w:val="0"/>
          <w:numId w:val="12"/>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1337AD" w:rsidRPr="009811A7" w:rsidRDefault="001337AD" w:rsidP="001337AD"/>
    <w:p w:rsidR="001337AD" w:rsidRPr="009811A7" w:rsidRDefault="001337AD" w:rsidP="001337AD">
      <w:pPr>
        <w:pStyle w:val="Heading4"/>
        <w:numPr>
          <w:ilvl w:val="0"/>
          <w:numId w:val="12"/>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ED5DD3" w:rsidRPr="00ED5DD3" w:rsidRDefault="00ED5DD3" w:rsidP="00ED5DD3">
      <w:pPr>
        <w:pStyle w:val="ListParagraph"/>
      </w:pPr>
    </w:p>
    <w:p w:rsidR="001337AD" w:rsidRPr="009811A7" w:rsidRDefault="001337AD" w:rsidP="001337AD">
      <w:pPr>
        <w:pStyle w:val="ListParagraph"/>
      </w:pPr>
    </w:p>
    <w:p w:rsidR="001337AD" w:rsidRPr="009811A7" w:rsidRDefault="001337AD" w:rsidP="001337AD">
      <w:pPr>
        <w:pStyle w:val="Heading4"/>
        <w:rPr>
          <w:rFonts w:cs="Calibri"/>
        </w:rPr>
      </w:pPr>
      <w:r w:rsidRPr="009811A7">
        <w:rPr>
          <w:rFonts w:cs="Calibri"/>
        </w:rPr>
        <w:t>Paradigm issues:</w:t>
      </w:r>
    </w:p>
    <w:p w:rsidR="001337AD" w:rsidRPr="009811A7" w:rsidRDefault="001337AD" w:rsidP="001337AD">
      <w:pPr>
        <w:pStyle w:val="Heading4"/>
        <w:numPr>
          <w:ilvl w:val="0"/>
          <w:numId w:val="13"/>
        </w:numPr>
        <w:rPr>
          <w:rFonts w:cs="Calibri"/>
        </w:rPr>
      </w:pPr>
      <w:r w:rsidRPr="009811A7">
        <w:rPr>
          <w:rFonts w:cs="Calibri"/>
        </w:rPr>
        <w:t xml:space="preserve">Drop the debater – their abusive advocacy skewed the debate from the start </w:t>
      </w:r>
    </w:p>
    <w:p w:rsidR="001337AD" w:rsidRPr="009811A7" w:rsidRDefault="001337AD" w:rsidP="001337AD">
      <w:pPr>
        <w:pStyle w:val="Heading4"/>
        <w:numPr>
          <w:ilvl w:val="0"/>
          <w:numId w:val="13"/>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1337AD" w:rsidRPr="009811A7" w:rsidRDefault="001337AD" w:rsidP="001337AD">
      <w:pPr>
        <w:pStyle w:val="Heading4"/>
        <w:numPr>
          <w:ilvl w:val="0"/>
          <w:numId w:val="13"/>
        </w:numPr>
        <w:rPr>
          <w:rFonts w:cs="Calibri"/>
        </w:rPr>
      </w:pPr>
      <w:r w:rsidRPr="009811A7">
        <w:rPr>
          <w:rFonts w:cs="Calibri"/>
        </w:rPr>
        <w:t xml:space="preserve">Fairness is a voter </w:t>
      </w:r>
      <w:r w:rsidRPr="009811A7">
        <w:rPr>
          <w:rFonts w:cs="Calibri"/>
        </w:rPr>
        <w:softHyphen/>
        <w:t>– necessary to determine the better debater</w:t>
      </w:r>
    </w:p>
    <w:p w:rsidR="001337AD" w:rsidRDefault="001337AD" w:rsidP="001337AD">
      <w:pPr>
        <w:pStyle w:val="Heading4"/>
        <w:numPr>
          <w:ilvl w:val="0"/>
          <w:numId w:val="13"/>
        </w:numPr>
        <w:rPr>
          <w:rFonts w:cs="Calibri"/>
        </w:rPr>
      </w:pPr>
      <w:r w:rsidRPr="009811A7">
        <w:rPr>
          <w:rFonts w:cs="Calibri"/>
        </w:rPr>
        <w:t>Education is a voter – why schools fund debate</w:t>
      </w:r>
    </w:p>
    <w:p w:rsidR="001337AD" w:rsidRPr="00D81E22" w:rsidRDefault="001337AD" w:rsidP="001337AD">
      <w:pPr>
        <w:pStyle w:val="Heading4"/>
        <w:numPr>
          <w:ilvl w:val="0"/>
          <w:numId w:val="13"/>
        </w:numPr>
        <w:rPr>
          <w:rFonts w:cs="Calibri"/>
        </w:rPr>
      </w:pPr>
      <w:r w:rsidRPr="00D81E22">
        <w:rPr>
          <w:rFonts w:cs="Calibri"/>
        </w:rPr>
        <w:t xml:space="preserve">No RVIs – a) illogical – you </w:t>
      </w:r>
      <w:proofErr w:type="gramStart"/>
      <w:r w:rsidRPr="00D81E22">
        <w:rPr>
          <w:rFonts w:cs="Calibri"/>
        </w:rPr>
        <w:t>shouldn’t</w:t>
      </w:r>
      <w:proofErr w:type="gramEnd"/>
      <w:r w:rsidRPr="00D81E22">
        <w:rPr>
          <w:rFonts w:cs="Calibri"/>
        </w:rPr>
        <w:t xml:space="preserve"> win for being fair – it’s a litmus</w:t>
      </w:r>
      <w:r>
        <w:rPr>
          <w:rFonts w:cs="Calibri"/>
        </w:rPr>
        <w:t xml:space="preserve"> test for engaging in substance. Logic </w:t>
      </w:r>
      <w:proofErr w:type="spellStart"/>
      <w:r>
        <w:rPr>
          <w:rFonts w:cs="Calibri"/>
        </w:rPr>
        <w:t>ow’s</w:t>
      </w:r>
      <w:proofErr w:type="spellEnd"/>
      <w:r>
        <w:rPr>
          <w:rFonts w:cs="Calibri"/>
        </w:rPr>
        <w:t xml:space="preserve"> </w:t>
      </w:r>
      <w:proofErr w:type="gramStart"/>
      <w:r>
        <w:rPr>
          <w:rFonts w:cs="Calibri"/>
        </w:rPr>
        <w:t>it’s</w:t>
      </w:r>
      <w:proofErr w:type="gramEnd"/>
      <w:r>
        <w:rPr>
          <w:rFonts w:cs="Calibri"/>
        </w:rPr>
        <w:t xml:space="preserve"> the basis for all argumentation</w:t>
      </w:r>
      <w:r w:rsidRPr="00D81E22">
        <w:rPr>
          <w:rFonts w:cs="Calibri"/>
        </w:rPr>
        <w:t xml:space="preserve"> b) norming – I can’t concede the </w:t>
      </w:r>
      <w:proofErr w:type="spellStart"/>
      <w:r w:rsidRPr="00D81E22">
        <w:rPr>
          <w:rFonts w:cs="Calibri"/>
        </w:rPr>
        <w:t>counterinterp</w:t>
      </w:r>
      <w:proofErr w:type="spellEnd"/>
      <w:r w:rsidRPr="00D81E22">
        <w:rPr>
          <w:rFonts w:cs="Calibri"/>
        </w:rPr>
        <w:t xml:space="preserve"> if I realize I’m wrong which forces me to argue for bad norms</w:t>
      </w:r>
      <w:r>
        <w:rPr>
          <w:rFonts w:cs="Calibri"/>
        </w:rPr>
        <w:t xml:space="preserve">. C) </w:t>
      </w:r>
      <w:proofErr w:type="gramStart"/>
      <w:r>
        <w:rPr>
          <w:rFonts w:cs="Calibri"/>
        </w:rPr>
        <w:t>causes</w:t>
      </w:r>
      <w:proofErr w:type="gramEnd"/>
      <w:r>
        <w:rPr>
          <w:rFonts w:cs="Calibri"/>
        </w:rPr>
        <w:t xml:space="preserve"> a chilling effect, abusive debaters will just get really good at the RVI debate and prep out a ci which baits theory and ultimately disincentives people from reading it. </w:t>
      </w:r>
      <w:r w:rsidR="00C413B6">
        <w:rPr>
          <w:rFonts w:cs="Calibri"/>
        </w:rPr>
        <w:t xml:space="preserve">D) Incentivizes </w:t>
      </w:r>
      <w:r w:rsidR="00C413B6">
        <w:t>Going all in on theory</w:t>
      </w:r>
      <w:r w:rsidR="00C413B6" w:rsidRPr="008C23A1">
        <w:t xml:space="preserve"> kills substance education which outweighs on timeframe</w:t>
      </w:r>
    </w:p>
    <w:p w:rsidR="00ED5DD3" w:rsidRPr="005113D0" w:rsidRDefault="00ED5DD3" w:rsidP="00ED5DD3"/>
    <w:p w:rsidR="001337AD" w:rsidRPr="001337AD" w:rsidRDefault="001337AD" w:rsidP="001337AD">
      <w:pPr>
        <w:pStyle w:val="ListParagraph"/>
      </w:pPr>
    </w:p>
    <w:p w:rsidR="001337AD" w:rsidRDefault="001337AD" w:rsidP="001337AD">
      <w:pPr>
        <w:pStyle w:val="Heading3"/>
      </w:pPr>
      <w:r>
        <w:t>2</w:t>
      </w:r>
    </w:p>
    <w:p w:rsidR="00C413B6" w:rsidRPr="00AE32FC" w:rsidRDefault="00C413B6" w:rsidP="00C413B6">
      <w:pPr>
        <w:pStyle w:val="Heading4"/>
      </w:pPr>
      <w:r>
        <w:t xml:space="preserve">CP: Member nations of the World Trade Organization should enter into a prior and binding consultation with the World Health Organization over </w:t>
      </w:r>
      <w:r>
        <w:t>whether they s</w:t>
      </w:r>
      <w:r w:rsidRPr="00687D0D">
        <w:t>hould</w:t>
      </w:r>
      <w:r>
        <w:t xml:space="preserve"> t</w:t>
      </w:r>
      <w:r>
        <w:t>erminate current and</w:t>
      </w:r>
      <w:r w:rsidRPr="00687D0D">
        <w:t xml:space="preserve"> ban </w:t>
      </w:r>
      <w:r>
        <w:t>secondary patents</w:t>
      </w:r>
      <w:r w:rsidRPr="00687D0D">
        <w:t xml:space="preserve"> of opio</w:t>
      </w:r>
      <w:r>
        <w:t>i</w:t>
      </w:r>
      <w:r w:rsidRPr="00687D0D">
        <w:t>d</w:t>
      </w:r>
      <w:r>
        <w:t xml:space="preserve"> painkillers</w:t>
      </w:r>
      <w:r>
        <w:t xml:space="preserve">. </w:t>
      </w:r>
      <w:r>
        <w:t xml:space="preserve">Member nations will support the proposal and adopt the results of consultation. </w:t>
      </w:r>
    </w:p>
    <w:p w:rsidR="00C413B6" w:rsidRPr="00624CF9" w:rsidRDefault="00C413B6" w:rsidP="00C413B6">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rsidR="00C413B6" w:rsidRPr="00F97FE0" w:rsidRDefault="00C413B6" w:rsidP="00C413B6">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rsidR="00C413B6" w:rsidRPr="00253762" w:rsidRDefault="00C413B6" w:rsidP="00C413B6">
      <w:hyperlink r:id="rId5"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rsidR="00C413B6" w:rsidRDefault="00C413B6" w:rsidP="00C413B6">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D93FBE">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D93FBE">
        <w:rPr>
          <w:b/>
          <w:bCs/>
          <w:szCs w:val="24"/>
          <w:highlight w:val="green"/>
          <w:u w:val="single"/>
        </w:rPr>
        <w:t xml:space="preserve">was less active in </w:t>
      </w:r>
      <w:r w:rsidRPr="00146FCD">
        <w:rPr>
          <w:b/>
          <w:bCs/>
          <w:szCs w:val="24"/>
          <w:u w:val="single"/>
        </w:rPr>
        <w:t xml:space="preserve">the debate over </w:t>
      </w:r>
      <w:r w:rsidRPr="00D93FBE">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D93FBE">
        <w:rPr>
          <w:rStyle w:val="StyleUnderline"/>
          <w:sz w:val="24"/>
          <w:szCs w:val="24"/>
          <w:highlight w:val="green"/>
        </w:rPr>
        <w:t>WHO</w:t>
      </w:r>
      <w:r w:rsidRPr="00D93FBE">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a number of </w:t>
      </w:r>
      <w:r w:rsidRPr="002548A8">
        <w:rPr>
          <w:rStyle w:val="StyleUnderline"/>
          <w:b/>
          <w:bCs/>
          <w:sz w:val="24"/>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D93FBE">
        <w:rPr>
          <w:szCs w:val="24"/>
          <w:highlight w:val="green"/>
          <w:u w:val="single"/>
        </w:rPr>
        <w:t xml:space="preserve">could be a much more </w:t>
      </w:r>
      <w:r w:rsidRPr="00F97FE0">
        <w:rPr>
          <w:szCs w:val="24"/>
          <w:u w:val="single"/>
        </w:rPr>
        <w:t xml:space="preserve">informed and </w:t>
      </w:r>
      <w:r w:rsidRPr="00D93FBE">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xml:space="preserve">. </w:t>
      </w:r>
      <w:proofErr w:type="gramStart"/>
      <w:r w:rsidRPr="002548A8">
        <w:rPr>
          <w:sz w:val="16"/>
          <w:szCs w:val="24"/>
        </w:rPr>
        <w:t>Spokesman</w:t>
      </w:r>
      <w:proofErr w:type="gramEnd"/>
      <w:r w:rsidRPr="002548A8">
        <w:rPr>
          <w:sz w:val="16"/>
          <w:szCs w:val="24"/>
        </w:rPr>
        <w:t xml:space="preserve"> Dick Thompson said: ‘What we care about is [that] the international collaboration continues to function. </w:t>
      </w:r>
      <w:proofErr w:type="gramStart"/>
      <w:r w:rsidRPr="002548A8">
        <w:rPr>
          <w:sz w:val="16"/>
          <w:szCs w:val="24"/>
        </w:rPr>
        <w:t xml:space="preserve">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w:t>
      </w:r>
      <w:proofErr w:type="gramEnd"/>
      <w:r w:rsidRPr="00F97FE0">
        <w:rPr>
          <w:sz w:val="16"/>
          <w:szCs w:val="24"/>
        </w:rPr>
        <w:t xml:space="preserve"> </w:t>
      </w:r>
      <w:proofErr w:type="gramStart"/>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‘At a certain point of time you have to give way for competitive pharmaceutical companies’.210 </w:t>
      </w:r>
      <w:r w:rsidRPr="00D93FBE">
        <w:rPr>
          <w:rStyle w:val="StyleUnderline"/>
          <w:sz w:val="24"/>
          <w:szCs w:val="24"/>
          <w:highlight w:val="green"/>
        </w:rPr>
        <w:t xml:space="preserve">On a policy front, the WHO </w:t>
      </w:r>
      <w:r w:rsidRPr="00D93FBE">
        <w:rPr>
          <w:rStyle w:val="StyleUnderline"/>
          <w:b/>
          <w:bCs/>
          <w:sz w:val="24"/>
          <w:szCs w:val="24"/>
          <w:highlight w:val="green"/>
        </w:rPr>
        <w:t>remained deferential</w:t>
      </w:r>
      <w:r w:rsidRPr="00D93FBE">
        <w:rPr>
          <w:rStyle w:val="StyleUnderline"/>
          <w:sz w:val="24"/>
          <w:szCs w:val="24"/>
          <w:highlight w:val="green"/>
        </w:rPr>
        <w:t xml:space="preserve"> to the WTO</w:t>
      </w:r>
      <w:r w:rsidRPr="00F97FE0">
        <w:rPr>
          <w:szCs w:val="24"/>
          <w:u w:val="single"/>
        </w:rPr>
        <w:t xml:space="preserve"> </w:t>
      </w:r>
      <w:r w:rsidRPr="00D93FBE">
        <w:rPr>
          <w:szCs w:val="24"/>
          <w:highlight w:val="green"/>
          <w:u w:val="single"/>
        </w:rPr>
        <w:t xml:space="preserve">over </w:t>
      </w:r>
      <w:r w:rsidRPr="00F97FE0">
        <w:rPr>
          <w:szCs w:val="24"/>
          <w:u w:val="single"/>
        </w:rPr>
        <w:t xml:space="preserve">the debate over </w:t>
      </w:r>
      <w:r w:rsidRPr="00D93FBE">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w:t>
      </w:r>
      <w:proofErr w:type="gramEnd"/>
      <w:r w:rsidRPr="00F97FE0">
        <w:rPr>
          <w:sz w:val="16"/>
          <w:szCs w:val="24"/>
        </w:rPr>
        <w:t xml:space="preserve">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D93FBE">
        <w:rPr>
          <w:rStyle w:val="StyleUnderline"/>
          <w:b/>
          <w:bCs/>
          <w:sz w:val="24"/>
          <w:szCs w:val="24"/>
          <w:highlight w:val="green"/>
        </w:rPr>
        <w:t>unwilling to take on more than a spectator</w:t>
      </w:r>
      <w:r w:rsidRPr="00D93FBE">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D93FBE">
        <w:rPr>
          <w:szCs w:val="24"/>
          <w:highlight w:val="green"/>
          <w:u w:val="single"/>
        </w:rPr>
        <w:t xml:space="preserve">The </w:t>
      </w:r>
      <w:proofErr w:type="spellStart"/>
      <w:r w:rsidRPr="00D93FBE">
        <w:rPr>
          <w:szCs w:val="24"/>
          <w:highlight w:val="green"/>
          <w:u w:val="single"/>
        </w:rPr>
        <w:t>organisation</w:t>
      </w:r>
      <w:proofErr w:type="spellEnd"/>
      <w:r w:rsidRPr="00D93FBE">
        <w:rPr>
          <w:szCs w:val="24"/>
          <w:highlight w:val="green"/>
          <w:u w:val="single"/>
        </w:rPr>
        <w:t xml:space="preserve"> could take a much stronger stance on </w:t>
      </w:r>
      <w:r w:rsidRPr="00F97FE0">
        <w:rPr>
          <w:szCs w:val="24"/>
          <w:u w:val="single"/>
        </w:rPr>
        <w:t xml:space="preserve">the impact of the </w:t>
      </w:r>
      <w:r w:rsidRPr="00D93FBE">
        <w:rPr>
          <w:b/>
          <w:bCs/>
          <w:szCs w:val="24"/>
          <w:highlight w:val="green"/>
          <w:u w:val="single"/>
        </w:rPr>
        <w:t>TRIPS</w:t>
      </w:r>
      <w:r w:rsidRPr="00D93FBE">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proofErr w:type="gramStart"/>
      <w:r w:rsidRPr="002548A8">
        <w:rPr>
          <w:szCs w:val="24"/>
          <w:u w:val="single"/>
        </w:rPr>
        <w:t>Arguably</w:t>
      </w:r>
      <w:proofErr w:type="gramEnd"/>
      <w:r w:rsidRPr="002548A8">
        <w:rPr>
          <w:szCs w:val="24"/>
          <w:u w:val="single"/>
        </w:rPr>
        <w:t xml:space="preserve">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D93FBE">
        <w:rPr>
          <w:rStyle w:val="StyleUnderline"/>
          <w:b/>
          <w:bCs/>
          <w:sz w:val="24"/>
          <w:szCs w:val="24"/>
          <w:highlight w:val="green"/>
        </w:rPr>
        <w:t>needs</w:t>
      </w:r>
      <w:r w:rsidRPr="00D93FBE">
        <w:rPr>
          <w:b/>
          <w:bCs/>
          <w:szCs w:val="24"/>
          <w:highlight w:val="green"/>
          <w:u w:val="single"/>
        </w:rPr>
        <w:t xml:space="preserve"> </w:t>
      </w:r>
      <w:r w:rsidRPr="00D93FBE">
        <w:rPr>
          <w:rStyle w:val="StyleUnderline"/>
          <w:b/>
          <w:bCs/>
          <w:sz w:val="24"/>
          <w:szCs w:val="24"/>
          <w:highlight w:val="green"/>
        </w:rPr>
        <w:t>to</w:t>
      </w:r>
      <w:r w:rsidRPr="00D93FBE">
        <w:rPr>
          <w:b/>
          <w:bCs/>
          <w:szCs w:val="24"/>
          <w:highlight w:val="green"/>
          <w:u w:val="single"/>
        </w:rPr>
        <w:t xml:space="preserve"> </w:t>
      </w:r>
      <w:r w:rsidRPr="00D93FBE">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w:t>
      </w:r>
      <w:proofErr w:type="gramStart"/>
      <w:r w:rsidRPr="00F97FE0">
        <w:rPr>
          <w:sz w:val="16"/>
          <w:szCs w:val="24"/>
        </w:rPr>
        <w:t xml:space="preserve">The WHO released a position statement on ‘Patent Applications for the SARS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w:t>
      </w:r>
      <w:proofErr w:type="gramEnd"/>
      <w:r w:rsidRPr="00F97FE0">
        <w:rPr>
          <w:sz w:val="16"/>
          <w:szCs w:val="24"/>
        </w:rPr>
        <w:t xml:space="preserve"> This distinction no longer prevents the granting of patents; the novel claim rests not with the virus itself but with its isolation, and likewise with the identification of the genetic sequence not its mere occurrence. </w:t>
      </w:r>
      <w:proofErr w:type="gramStart"/>
      <w:r w:rsidRPr="00F97FE0">
        <w:rPr>
          <w:sz w:val="16"/>
          <w:szCs w:val="24"/>
        </w:rPr>
        <w:t xml:space="preserve">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w:t>
      </w:r>
      <w:proofErr w:type="gramEnd"/>
      <w:r w:rsidRPr="00F97FE0">
        <w:rPr>
          <w:sz w:val="16"/>
          <w:szCs w:val="24"/>
        </w:rPr>
        <w:t xml:space="preserve"> It </w:t>
      </w:r>
      <w:proofErr w:type="gramStart"/>
      <w:r w:rsidRPr="00F97FE0">
        <w:rPr>
          <w:sz w:val="16"/>
          <w:szCs w:val="24"/>
        </w:rPr>
        <w:t>observed:</w:t>
      </w:r>
      <w:proofErr w:type="gramEnd"/>
      <w:r w:rsidRPr="00F97FE0">
        <w:rPr>
          <w:sz w:val="16"/>
          <w:szCs w:val="24"/>
        </w:rPr>
        <w:t xml:space="preserve"> In the longer term, the manner in which SARS patent rights are pursued could have a profound effect on the willingness of researchers and public health officials to collaborate regarding future outbreaks of new infectious diseases. </w:t>
      </w:r>
      <w:proofErr w:type="gramStart"/>
      <w:r w:rsidRPr="00F97FE0">
        <w:rPr>
          <w:sz w:val="16"/>
          <w:szCs w:val="24"/>
        </w:rPr>
        <w:t xml:space="preserve">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szCs w:val="24"/>
          <w:highlight w:val="green"/>
          <w:u w:val="single"/>
        </w:rPr>
        <w:t xml:space="preserve">The </w:t>
      </w:r>
      <w:r w:rsidRPr="00F97FE0">
        <w:rPr>
          <w:szCs w:val="24"/>
          <w:u w:val="single"/>
        </w:rPr>
        <w:t xml:space="preserve">Director-General of the </w:t>
      </w:r>
      <w:r w:rsidRPr="00D93FBE">
        <w:rPr>
          <w:szCs w:val="24"/>
          <w:highlight w:val="green"/>
          <w:u w:val="single"/>
        </w:rPr>
        <w:t>WHO</w:t>
      </w:r>
      <w:r w:rsidRPr="00F97FE0">
        <w:rPr>
          <w:szCs w:val="24"/>
          <w:u w:val="single"/>
        </w:rPr>
        <w:t xml:space="preserve">, </w:t>
      </w:r>
      <w:proofErr w:type="spellStart"/>
      <w:r w:rsidRPr="00F97FE0">
        <w:rPr>
          <w:szCs w:val="24"/>
          <w:u w:val="single"/>
        </w:rPr>
        <w:t>Dr</w:t>
      </w:r>
      <w:proofErr w:type="spellEnd"/>
      <w:r w:rsidRPr="00F97FE0">
        <w:rPr>
          <w:szCs w:val="24"/>
          <w:u w:val="single"/>
        </w:rPr>
        <w:t xml:space="preserve"> </w:t>
      </w:r>
      <w:proofErr w:type="spellStart"/>
      <w:r w:rsidRPr="00F97FE0">
        <w:rPr>
          <w:szCs w:val="24"/>
          <w:u w:val="single"/>
        </w:rPr>
        <w:t>Gro</w:t>
      </w:r>
      <w:proofErr w:type="spellEnd"/>
      <w:r w:rsidRPr="00F97FE0">
        <w:rPr>
          <w:szCs w:val="24"/>
          <w:u w:val="single"/>
        </w:rPr>
        <w:t xml:space="preserve"> Harlem </w:t>
      </w:r>
      <w:proofErr w:type="spellStart"/>
      <w:r w:rsidRPr="00F97FE0">
        <w:rPr>
          <w:szCs w:val="24"/>
          <w:u w:val="single"/>
        </w:rPr>
        <w:t>Brundtland</w:t>
      </w:r>
      <w:proofErr w:type="spellEnd"/>
      <w:r w:rsidRPr="00F97FE0">
        <w:rPr>
          <w:szCs w:val="24"/>
          <w:u w:val="single"/>
        </w:rPr>
        <w:t xml:space="preserve">, </w:t>
      </w:r>
      <w:r w:rsidRPr="00D93FBE">
        <w:rPr>
          <w:b/>
          <w:bCs/>
          <w:szCs w:val="24"/>
          <w:highlight w:val="green"/>
          <w:u w:val="single"/>
        </w:rPr>
        <w:t xml:space="preserve">told </w:t>
      </w:r>
      <w:r w:rsidRPr="00F97FE0">
        <w:rPr>
          <w:b/>
          <w:bCs/>
          <w:szCs w:val="24"/>
          <w:u w:val="single"/>
        </w:rPr>
        <w:t xml:space="preserve">the </w:t>
      </w:r>
      <w:r w:rsidRPr="00D93FBE">
        <w:rPr>
          <w:b/>
          <w:bCs/>
          <w:szCs w:val="24"/>
          <w:highlight w:val="green"/>
          <w:u w:val="single"/>
        </w:rPr>
        <w:t>W</w:t>
      </w:r>
      <w:r w:rsidRPr="00F97FE0">
        <w:rPr>
          <w:b/>
          <w:bCs/>
          <w:szCs w:val="24"/>
          <w:u w:val="single"/>
        </w:rPr>
        <w:t xml:space="preserve">orld </w:t>
      </w:r>
      <w:r w:rsidRPr="00D93FBE">
        <w:rPr>
          <w:b/>
          <w:bCs/>
          <w:szCs w:val="24"/>
          <w:highlight w:val="green"/>
          <w:u w:val="single"/>
        </w:rPr>
        <w:t>H</w:t>
      </w:r>
      <w:r w:rsidRPr="00F97FE0">
        <w:rPr>
          <w:b/>
          <w:bCs/>
          <w:szCs w:val="24"/>
          <w:u w:val="single"/>
        </w:rPr>
        <w:t>ealth</w:t>
      </w:r>
      <w:r w:rsidRPr="00F97FE0">
        <w:rPr>
          <w:szCs w:val="24"/>
          <w:u w:val="single"/>
        </w:rPr>
        <w:t xml:space="preserve"> </w:t>
      </w:r>
      <w:r w:rsidRPr="00D93FBE">
        <w:rPr>
          <w:szCs w:val="24"/>
          <w:highlight w:val="green"/>
          <w:u w:val="single"/>
        </w:rPr>
        <w:t>A</w:t>
      </w:r>
      <w:r w:rsidRPr="00F97FE0">
        <w:rPr>
          <w:szCs w:val="24"/>
          <w:u w:val="single"/>
        </w:rPr>
        <w:t>ssembly that there was a need to build trust and forge solidarity in the face of public health epidemics: ‘</w:t>
      </w:r>
      <w:r w:rsidRPr="00624CF9">
        <w:rPr>
          <w:b/>
          <w:bCs/>
          <w:szCs w:val="24"/>
          <w:highlight w:val="green"/>
          <w:u w:val="single"/>
        </w:rPr>
        <w:t xml:space="preserve">Ensuring </w:t>
      </w:r>
      <w:r w:rsidRPr="00624CF9">
        <w:rPr>
          <w:b/>
          <w:bCs/>
          <w:szCs w:val="24"/>
          <w:u w:val="single"/>
        </w:rPr>
        <w:t xml:space="preserve">that </w:t>
      </w:r>
      <w:r w:rsidRPr="00624CF9">
        <w:rPr>
          <w:b/>
          <w:bCs/>
          <w:szCs w:val="24"/>
          <w:highlight w:val="green"/>
          <w:u w:val="single"/>
        </w:rPr>
        <w:t xml:space="preserve">patent regimes </w:t>
      </w:r>
      <w:r w:rsidRPr="00624CF9">
        <w:rPr>
          <w:b/>
          <w:bCs/>
          <w:szCs w:val="24"/>
          <w:u w:val="single"/>
        </w:rPr>
        <w:t xml:space="preserve">stimulate research and </w:t>
      </w:r>
      <w:r w:rsidRPr="00624CF9">
        <w:rPr>
          <w:b/>
          <w:bCs/>
          <w:szCs w:val="24"/>
          <w:highlight w:val="green"/>
          <w:u w:val="single"/>
        </w:rPr>
        <w:t xml:space="preserve">do not hinder international </w:t>
      </w:r>
      <w:r w:rsidRPr="00624CF9">
        <w:rPr>
          <w:b/>
          <w:bCs/>
          <w:szCs w:val="24"/>
          <w:u w:val="single"/>
        </w:rPr>
        <w:t xml:space="preserve">scientific </w:t>
      </w:r>
      <w:r w:rsidRPr="00624CF9">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 xml:space="preserve">224 Similarly, </w:t>
      </w:r>
      <w:proofErr w:type="spellStart"/>
      <w:r w:rsidRPr="00F97FE0">
        <w:rPr>
          <w:sz w:val="16"/>
          <w:szCs w:val="24"/>
        </w:rPr>
        <w:t>Dr</w:t>
      </w:r>
      <w:proofErr w:type="spellEnd"/>
      <w:r w:rsidRPr="00F97FE0">
        <w:rPr>
          <w:sz w:val="16"/>
          <w:szCs w:val="24"/>
        </w:rPr>
        <w:t xml:space="preserve">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Director of the WHO Initiative for Vaccine Research, said: If we are to develop a SARS vaccine more quickly than usual, we have to continue to work together on many fronts at once, on scientific research, intellectual property and patents issues, and accessibility.</w:t>
      </w:r>
      <w:proofErr w:type="gramEnd"/>
      <w:r w:rsidRPr="00F97FE0">
        <w:rPr>
          <w:sz w:val="16"/>
          <w:szCs w:val="24"/>
        </w:rPr>
        <w:t xml:space="preserve"> </w:t>
      </w:r>
      <w:proofErr w:type="gramStart"/>
      <w:r w:rsidRPr="00F97FE0">
        <w:rPr>
          <w:sz w:val="16"/>
          <w:szCs w:val="24"/>
        </w:rPr>
        <w:t xml:space="preserve">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w:t>
      </w:r>
      <w:proofErr w:type="gramEnd"/>
      <w:r w:rsidRPr="00F97FE0">
        <w:rPr>
          <w:sz w:val="16"/>
          <w:szCs w:val="24"/>
        </w:rPr>
        <w:t xml:space="preserve"> </w:t>
      </w:r>
      <w:proofErr w:type="gramStart"/>
      <w:r w:rsidRPr="00F97FE0">
        <w:rPr>
          <w:sz w:val="16"/>
          <w:szCs w:val="24"/>
        </w:rPr>
        <w:t xml:space="preserve">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D93FBE">
        <w:rPr>
          <w:szCs w:val="24"/>
          <w:highlight w:val="green"/>
          <w:u w:val="single"/>
        </w:rPr>
        <w:t xml:space="preserve">As </w:t>
      </w:r>
      <w:r w:rsidRPr="00F97FE0">
        <w:rPr>
          <w:szCs w:val="24"/>
          <w:u w:val="single"/>
        </w:rPr>
        <w:t xml:space="preserve">the </w:t>
      </w:r>
      <w:r w:rsidRPr="00D93FBE">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D93FBE">
        <w:rPr>
          <w:szCs w:val="24"/>
          <w:highlight w:val="green"/>
          <w:u w:val="single"/>
        </w:rPr>
        <w:t xml:space="preserve">the WHO can </w:t>
      </w:r>
      <w:r w:rsidRPr="00F97FE0">
        <w:rPr>
          <w:szCs w:val="24"/>
          <w:u w:val="single"/>
        </w:rPr>
        <w:t xml:space="preserve">and should </w:t>
      </w:r>
      <w:r w:rsidRPr="00D93FBE">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D93FBE">
        <w:rPr>
          <w:szCs w:val="24"/>
          <w:highlight w:val="green"/>
          <w:u w:val="single"/>
        </w:rPr>
        <w:t xml:space="preserve">at </w:t>
      </w:r>
      <w:r w:rsidRPr="00F97FE0">
        <w:rPr>
          <w:szCs w:val="24"/>
          <w:u w:val="single"/>
        </w:rPr>
        <w:t xml:space="preserve">the WTO and its </w:t>
      </w:r>
      <w:r w:rsidRPr="00D93FBE">
        <w:rPr>
          <w:szCs w:val="24"/>
          <w:highlight w:val="green"/>
          <w:u w:val="single"/>
        </w:rPr>
        <w:t xml:space="preserve">TRIPS Council </w:t>
      </w:r>
      <w:r w:rsidRPr="00F97FE0">
        <w:rPr>
          <w:szCs w:val="24"/>
          <w:u w:val="single"/>
        </w:rPr>
        <w:t>— especially in relation to patent law and the SARS virus.</w:t>
      </w:r>
      <w:proofErr w:type="gramEnd"/>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t>
      </w:r>
      <w:proofErr w:type="gramStart"/>
      <w:r w:rsidRPr="00F97FE0">
        <w:rPr>
          <w:sz w:val="16"/>
          <w:szCs w:val="24"/>
        </w:rPr>
        <w:t>were promoted</w:t>
      </w:r>
      <w:proofErr w:type="gramEnd"/>
      <w:r w:rsidRPr="00F97FE0">
        <w:rPr>
          <w:sz w:val="16"/>
          <w:szCs w:val="24"/>
        </w:rPr>
        <w:t xml:space="preserve">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w:t>
      </w:r>
      <w:proofErr w:type="gramStart"/>
      <w:r w:rsidRPr="00F97FE0">
        <w:rPr>
          <w:sz w:val="16"/>
          <w:szCs w:val="24"/>
        </w:rPr>
        <w:t>that</w:t>
      </w:r>
      <w:proofErr w:type="gramEnd"/>
      <w:r w:rsidRPr="00F97FE0">
        <w:rPr>
          <w:sz w:val="16"/>
          <w:szCs w:val="24"/>
        </w:rPr>
        <w:t xml:space="preserve"> they were involved in an international research network together. </w:t>
      </w:r>
      <w:proofErr w:type="gramStart"/>
      <w:r w:rsidRPr="00F97FE0">
        <w:rPr>
          <w:sz w:val="16"/>
          <w:szCs w:val="24"/>
        </w:rPr>
        <w:t>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w:t>
      </w:r>
      <w:proofErr w:type="gramEnd"/>
      <w:r w:rsidRPr="00F97FE0">
        <w:rPr>
          <w:sz w:val="16"/>
          <w:szCs w:val="24"/>
        </w:rPr>
        <w:t xml:space="preserve"> After all, the hallmark of an opportunistic virus like the one that causes SARS is its ability to spread quickly. Those mounting a response need to disseminate their information and innovation just as rapidly.230 </w:t>
      </w:r>
      <w:proofErr w:type="gramStart"/>
      <w:r w:rsidRPr="00F97FE0">
        <w:rPr>
          <w:sz w:val="16"/>
          <w:szCs w:val="24"/>
        </w:rPr>
        <w:t>There</w:t>
      </w:r>
      <w:proofErr w:type="gramEnd"/>
      <w:r w:rsidRPr="00F97FE0">
        <w:rPr>
          <w:sz w:val="16"/>
          <w:szCs w:val="24"/>
        </w:rPr>
        <w:t xml:space="preserve"> is a danger that such competition for patent rights may undermine trust and cooperation within the research network. </w:t>
      </w:r>
      <w:proofErr w:type="gramStart"/>
      <w:r w:rsidRPr="00F97FE0">
        <w:rPr>
          <w:sz w:val="16"/>
          <w:szCs w:val="24"/>
        </w:rPr>
        <w:t>Hopefully,</w:t>
      </w:r>
      <w:proofErr w:type="gramEnd"/>
      <w:r w:rsidRPr="00F97FE0">
        <w:rPr>
          <w:sz w:val="16"/>
          <w:szCs w:val="24"/>
        </w:rPr>
        <w:t xml:space="preserve">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w:t>
      </w:r>
      <w:proofErr w:type="gramStart"/>
      <w:r w:rsidRPr="00F97FE0">
        <w:rPr>
          <w:sz w:val="16"/>
          <w:szCs w:val="24"/>
        </w:rPr>
        <w:t>have been put</w:t>
      </w:r>
      <w:proofErr w:type="gramEnd"/>
      <w:r w:rsidRPr="00F97FE0">
        <w:rPr>
          <w:sz w:val="16"/>
          <w:szCs w:val="24"/>
        </w:rPr>
        <w:t xml:space="preserve"> forward. There has been a renewed debate over whether patents </w:t>
      </w:r>
      <w:proofErr w:type="gramStart"/>
      <w:r w:rsidRPr="00F97FE0">
        <w:rPr>
          <w:sz w:val="16"/>
          <w:szCs w:val="24"/>
        </w:rPr>
        <w:t>should be granted</w:t>
      </w:r>
      <w:proofErr w:type="gramEnd"/>
      <w:r w:rsidRPr="00F97FE0">
        <w:rPr>
          <w:sz w:val="16"/>
          <w:szCs w:val="24"/>
        </w:rPr>
        <w:t xml:space="preserve">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w:t>
      </w:r>
      <w:proofErr w:type="gramStart"/>
      <w:r w:rsidRPr="00F97FE0">
        <w:rPr>
          <w:sz w:val="16"/>
          <w:szCs w:val="24"/>
        </w:rPr>
        <w:t>are intended</w:t>
      </w:r>
      <w:proofErr w:type="gramEnd"/>
      <w:r w:rsidRPr="00F97FE0">
        <w:rPr>
          <w:sz w:val="16"/>
          <w:szCs w:val="24"/>
        </w:rPr>
        <w:t xml:space="preserve">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D93FBE">
        <w:rPr>
          <w:rStyle w:val="StyleUnderline"/>
          <w:b/>
          <w:bCs/>
          <w:sz w:val="24"/>
          <w:szCs w:val="24"/>
          <w:highlight w:val="green"/>
        </w:rPr>
        <w:t>over patent law and</w:t>
      </w:r>
      <w:r w:rsidRPr="00D93FBE">
        <w:rPr>
          <w:szCs w:val="24"/>
          <w:highlight w:val="green"/>
          <w:u w:val="single"/>
        </w:rPr>
        <w:t xml:space="preserve"> </w:t>
      </w:r>
      <w:r w:rsidRPr="00F97FE0">
        <w:rPr>
          <w:szCs w:val="24"/>
          <w:u w:val="single"/>
        </w:rPr>
        <w:t xml:space="preserve">access to essential </w:t>
      </w:r>
      <w:r w:rsidRPr="00D93FBE">
        <w:rPr>
          <w:rStyle w:val="StyleUnderline"/>
          <w:sz w:val="24"/>
          <w:szCs w:val="24"/>
          <w:highlight w:val="green"/>
        </w:rPr>
        <w:t>medicines</w:t>
      </w:r>
      <w:r w:rsidRPr="00F97FE0">
        <w:rPr>
          <w:szCs w:val="24"/>
          <w:u w:val="single"/>
        </w:rPr>
        <w:t xml:space="preserve">. </w:t>
      </w:r>
      <w:r w:rsidRPr="00D93FBE">
        <w:rPr>
          <w:rStyle w:val="StyleUnderline"/>
          <w:b/>
          <w:bCs/>
          <w:sz w:val="24"/>
          <w:szCs w:val="24"/>
          <w:highlight w:val="green"/>
          <w:bdr w:val="single" w:sz="4" w:space="0" w:color="auto"/>
        </w:rPr>
        <w:t>Not only could it mediate legal disputes</w:t>
      </w:r>
      <w:r w:rsidRPr="00D93FBE">
        <w:rPr>
          <w:szCs w:val="24"/>
          <w:highlight w:val="green"/>
          <w:u w:val="single"/>
        </w:rPr>
        <w:t xml:space="preserve"> </w:t>
      </w:r>
      <w:r w:rsidRPr="00F97FE0">
        <w:rPr>
          <w:szCs w:val="24"/>
          <w:u w:val="single"/>
        </w:rPr>
        <w:t>over patents in respect of essential medicines</w:t>
      </w:r>
      <w:r w:rsidRPr="00D93FBE">
        <w:rPr>
          <w:rStyle w:val="StyleUnderline"/>
          <w:sz w:val="24"/>
          <w:szCs w:val="24"/>
          <w:highlight w:val="green"/>
        </w:rPr>
        <w:t>, it could be a</w:t>
      </w:r>
      <w:r w:rsidRPr="00D93FBE">
        <w:rPr>
          <w:szCs w:val="24"/>
          <w:highlight w:val="green"/>
          <w:u w:val="single"/>
        </w:rPr>
        <w:t xml:space="preserve"> </w:t>
      </w:r>
      <w:r w:rsidRPr="00F97FE0">
        <w:rPr>
          <w:szCs w:val="24"/>
          <w:u w:val="single"/>
        </w:rPr>
        <w:t xml:space="preserve">vocal </w:t>
      </w:r>
      <w:r w:rsidRPr="00D93FBE">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w:t>
      </w:r>
      <w:proofErr w:type="gramStart"/>
      <w:r w:rsidRPr="00F97FE0">
        <w:rPr>
          <w:sz w:val="16"/>
          <w:szCs w:val="24"/>
        </w:rPr>
        <w:t>should be learned</w:t>
      </w:r>
      <w:proofErr w:type="gramEnd"/>
      <w:r w:rsidRPr="00F97FE0">
        <w:rPr>
          <w:sz w:val="16"/>
          <w:szCs w:val="24"/>
        </w:rPr>
        <w:t xml:space="preserve">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w:t>
      </w:r>
      <w:proofErr w:type="gramStart"/>
      <w:r w:rsidRPr="00F97FE0">
        <w:rPr>
          <w:sz w:val="16"/>
          <w:szCs w:val="24"/>
        </w:rPr>
        <w:t>person</w:t>
      </w:r>
      <w:proofErr w:type="gramEnd"/>
      <w:r w:rsidRPr="00F97FE0">
        <w:rPr>
          <w:sz w:val="16"/>
          <w:szCs w:val="24"/>
        </w:rPr>
        <w:t xml:space="preserve"> as does SARS. Some will emerge, cause illness in humans and then disappear, perhaps to recur at some time in the future. Others will emerge, cause human illness and transmit for a few generations, become attenuated, and likewise disappear. </w:t>
      </w:r>
      <w:proofErr w:type="gramStart"/>
      <w:r w:rsidRPr="00F97FE0">
        <w:rPr>
          <w:sz w:val="16"/>
          <w:szCs w:val="24"/>
        </w:rPr>
        <w:t>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w:t>
      </w:r>
      <w:proofErr w:type="gramEnd"/>
      <w:r w:rsidRPr="00F97FE0">
        <w:rPr>
          <w:sz w:val="16"/>
          <w:szCs w:val="24"/>
        </w:rPr>
        <w:t xml:space="preserve"> </w:t>
      </w:r>
    </w:p>
    <w:p w:rsidR="00C413B6" w:rsidRDefault="00C413B6" w:rsidP="00C413B6"/>
    <w:p w:rsidR="00C413B6" w:rsidRDefault="00C413B6" w:rsidP="00C413B6">
      <w:pPr>
        <w:pStyle w:val="Heading4"/>
      </w:pPr>
      <w:r>
        <w:t>WHO says yes – it supports increasing the availability of generics and limiting TRIPS</w:t>
      </w:r>
    </w:p>
    <w:p w:rsidR="00C413B6" w:rsidRPr="007F404A" w:rsidRDefault="00C413B6" w:rsidP="00C413B6">
      <w:pPr>
        <w:rPr>
          <w:rStyle w:val="Style13ptBold"/>
          <w:b w:val="0"/>
          <w:bCs w:val="0"/>
        </w:rPr>
      </w:pPr>
      <w:proofErr w:type="spellStart"/>
      <w:proofErr w:type="gram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roofErr w:type="gramEnd"/>
    </w:p>
    <w:p w:rsidR="00C413B6" w:rsidRPr="007F404A" w:rsidRDefault="00C413B6" w:rsidP="00C413B6">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rsidR="00C413B6" w:rsidRPr="007F404A" w:rsidRDefault="00C413B6" w:rsidP="00C413B6">
      <w:pPr>
        <w:rPr>
          <w:rStyle w:val="StyleUnderline"/>
        </w:rPr>
      </w:pPr>
      <w:r w:rsidRPr="007F404A">
        <w:rPr>
          <w:sz w:val="12"/>
        </w:rPr>
        <w:t xml:space="preserve">– </w:t>
      </w:r>
      <w:proofErr w:type="gramStart"/>
      <w:r w:rsidRPr="007F404A">
        <w:rPr>
          <w:rStyle w:val="StyleUnderline"/>
          <w:highlight w:val="green"/>
        </w:rPr>
        <w:t>the</w:t>
      </w:r>
      <w:proofErr w:type="gramEnd"/>
      <w:r w:rsidRPr="007F404A">
        <w:rPr>
          <w:rStyle w:val="StyleUnderline"/>
          <w:highlight w:val="green"/>
        </w:rPr>
        <w:t xml:space="preserv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rsidR="00C413B6" w:rsidRDefault="00C413B6" w:rsidP="00C413B6">
      <w:pPr>
        <w:rPr>
          <w:rStyle w:val="Emphasis"/>
        </w:rPr>
      </w:pPr>
      <w:r w:rsidRPr="007F404A">
        <w:rPr>
          <w:sz w:val="12"/>
        </w:rPr>
        <w:t xml:space="preserve">– </w:t>
      </w:r>
      <w:proofErr w:type="gramStart"/>
      <w:r w:rsidRPr="007F404A">
        <w:rPr>
          <w:rStyle w:val="StyleUnderline"/>
          <w:highlight w:val="green"/>
        </w:rPr>
        <w:t>and</w:t>
      </w:r>
      <w:proofErr w:type="gramEnd"/>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rsidR="00C413B6" w:rsidRDefault="00C413B6" w:rsidP="00C413B6">
      <w:pPr>
        <w:rPr>
          <w:rStyle w:val="Emphasis"/>
        </w:rPr>
      </w:pPr>
    </w:p>
    <w:p w:rsidR="00C413B6" w:rsidRDefault="00C413B6" w:rsidP="00C413B6">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rsidR="00C413B6" w:rsidRPr="009F03D9" w:rsidRDefault="00C413B6" w:rsidP="00C413B6">
      <w:pPr>
        <w:rPr>
          <w:rStyle w:val="Style13ptBold"/>
          <w:b w:val="0"/>
          <w:bCs w:val="0"/>
        </w:rPr>
      </w:pPr>
      <w:proofErr w:type="spellStart"/>
      <w:proofErr w:type="gram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roofErr w:type="gramEnd"/>
    </w:p>
    <w:p w:rsidR="00C413B6" w:rsidRPr="009F03D9" w:rsidRDefault="00C413B6" w:rsidP="00C413B6">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 xml:space="preserve">the WHO </w:t>
      </w:r>
      <w:proofErr w:type="gramStart"/>
      <w:r w:rsidRPr="009F03D9">
        <w:rPr>
          <w:rStyle w:val="StyleUnderline"/>
          <w:highlight w:val="green"/>
        </w:rPr>
        <w:t>is pulled</w:t>
      </w:r>
      <w:proofErr w:type="gramEnd"/>
      <w:r w:rsidRPr="009F03D9">
        <w:rPr>
          <w:rStyle w:val="StyleUnderline"/>
          <w:highlight w:val="green"/>
        </w:rPr>
        <w:t xml:space="preserve">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rsidR="00C413B6" w:rsidRPr="009F03D9" w:rsidRDefault="00C413B6" w:rsidP="00C413B6">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w:t>
      </w:r>
      <w:proofErr w:type="gramStart"/>
      <w:r w:rsidRPr="009F03D9">
        <w:rPr>
          <w:sz w:val="12"/>
        </w:rPr>
        <w:t>This</w:t>
      </w:r>
      <w:proofErr w:type="gramEnd"/>
      <w:r w:rsidRPr="009F03D9">
        <w:rPr>
          <w:sz w:val="12"/>
        </w:rPr>
        <w:t xml:space="preserve">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C413B6" w:rsidRPr="009F03D9" w:rsidRDefault="00C413B6" w:rsidP="00C413B6">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w:t>
      </w:r>
      <w:proofErr w:type="gramStart"/>
      <w:r w:rsidRPr="009F03D9">
        <w:rPr>
          <w:rStyle w:val="StyleUnderline"/>
        </w:rPr>
        <w:t>But</w:t>
      </w:r>
      <w:proofErr w:type="gramEnd"/>
      <w:r w:rsidRPr="009F03D9">
        <w:rPr>
          <w:rStyle w:val="StyleUnderline"/>
        </w:rPr>
        <w:t xml:space="preserve">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C413B6" w:rsidRDefault="00C413B6" w:rsidP="00C413B6"/>
    <w:p w:rsidR="00C413B6" w:rsidRDefault="00C413B6" w:rsidP="00C413B6">
      <w:pPr>
        <w:pStyle w:val="Heading4"/>
      </w:pPr>
      <w:r>
        <w:t>WHO is critical to disease prevention – it is the only international institution that can disperse information, standardize global public health, and facilitate public-private cooperation</w:t>
      </w:r>
    </w:p>
    <w:p w:rsidR="00C413B6" w:rsidRPr="005472CA" w:rsidRDefault="00C413B6" w:rsidP="00C413B6">
      <w:pPr>
        <w:rPr>
          <w:rStyle w:val="Style13ptBold"/>
          <w:bCs w:val="0"/>
        </w:rPr>
      </w:pPr>
      <w:proofErr w:type="spellStart"/>
      <w:r>
        <w:rPr>
          <w:rStyle w:val="Style13ptBold"/>
        </w:rPr>
        <w:t>Murtugudde</w:t>
      </w:r>
      <w:proofErr w:type="spellEnd"/>
      <w:r>
        <w:rPr>
          <w:rStyle w:val="Style13ptBold"/>
        </w:rPr>
        <w:t xml:space="preserv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C413B6" w:rsidRPr="005472CA" w:rsidRDefault="00C413B6" w:rsidP="00C413B6">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C413B6" w:rsidRPr="005472CA" w:rsidRDefault="00C413B6" w:rsidP="00C413B6">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rsidR="00C413B6" w:rsidRPr="005472CA" w:rsidRDefault="00C413B6" w:rsidP="00C413B6">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t>
      </w:r>
      <w:proofErr w:type="gramStart"/>
      <w:r w:rsidRPr="005472CA">
        <w:rPr>
          <w:rStyle w:val="StyleUnderline"/>
        </w:rPr>
        <w:t>WHO’s</w:t>
      </w:r>
      <w:proofErr w:type="gramEnd"/>
      <w:r w:rsidRPr="005472CA">
        <w:rPr>
          <w:rStyle w:val="StyleUnderline"/>
        </w:rPr>
        <w:t xml:space="preserve">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w:t>
      </w:r>
      <w:proofErr w:type="gramStart"/>
      <w:r w:rsidRPr="005472CA">
        <w:rPr>
          <w:rStyle w:val="StyleUnderline"/>
        </w:rPr>
        <w:t>track record</w:t>
      </w:r>
      <w:proofErr w:type="gramEnd"/>
      <w:r w:rsidRPr="005472CA">
        <w:rPr>
          <w:rStyle w:val="StyleUnderline"/>
        </w:rPr>
        <w:t xml:space="preserve">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rsidR="00C413B6" w:rsidRPr="005472CA" w:rsidRDefault="00C413B6" w:rsidP="00C413B6">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xml:space="preserve">. COVID-19 has highlighted how political calculations can hamper </w:t>
      </w:r>
      <w:proofErr w:type="gramStart"/>
      <w:r w:rsidRPr="005472CA">
        <w:rPr>
          <w:sz w:val="12"/>
        </w:rPr>
        <w:t>data-sharing</w:t>
      </w:r>
      <w:proofErr w:type="gramEnd"/>
      <w:r w:rsidRPr="005472CA">
        <w:rPr>
          <w:sz w:val="12"/>
        </w:rPr>
        <w:t xml:space="preserve"> and mitigation efforts within and across national borders, and WHO often simply becomes a convenient political scapegoat in such situations.</w:t>
      </w:r>
    </w:p>
    <w:p w:rsidR="00C413B6" w:rsidRPr="005472CA" w:rsidRDefault="00C413B6" w:rsidP="00C413B6">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rsidR="00C413B6" w:rsidRDefault="00C413B6" w:rsidP="00C413B6"/>
    <w:p w:rsidR="00C413B6" w:rsidRPr="00131F53" w:rsidRDefault="00C413B6" w:rsidP="00C413B6">
      <w:pPr>
        <w:pStyle w:val="Heading4"/>
      </w:pPr>
      <w:r w:rsidRPr="009A7E01">
        <w:rPr>
          <w:u w:val="single"/>
        </w:rPr>
        <w:t>Extinction</w:t>
      </w:r>
      <w:r>
        <w:t xml:space="preserve"> – </w:t>
      </w:r>
      <w:r w:rsidRPr="00131F53">
        <w:t xml:space="preserve">defense is wrong </w:t>
      </w:r>
    </w:p>
    <w:p w:rsidR="00C413B6" w:rsidRPr="00131F53" w:rsidRDefault="00C413B6" w:rsidP="00C413B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C413B6" w:rsidRPr="00131F53" w:rsidRDefault="00C413B6" w:rsidP="00C413B6">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w:t>
      </w:r>
      <w:proofErr w:type="gramStart"/>
      <w:r w:rsidRPr="00131F53">
        <w:rPr>
          <w:rStyle w:val="StyleUnderline"/>
        </w:rPr>
        <w:t>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w:t>
      </w:r>
      <w:proofErr w:type="gramEnd"/>
      <w:r w:rsidRPr="00131F53">
        <w:t xml:space="preserve"> </w:t>
      </w:r>
    </w:p>
    <w:p w:rsidR="00C413B6" w:rsidRPr="00131F53" w:rsidRDefault="00C413B6" w:rsidP="00C413B6">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and so evolutionary pressures could push against maximally lethal wild-type pathogens.5</w:t>
      </w:r>
      <w:proofErr w:type="gramStart"/>
      <w:r w:rsidRPr="00131F53">
        <w:t>,6</w:t>
      </w:r>
      <w:proofErr w:type="gramEnd"/>
      <w:r w:rsidRPr="00131F53">
        <w:t xml:space="preserve"> </w:t>
      </w:r>
    </w:p>
    <w:p w:rsidR="00C413B6" w:rsidRPr="00131F53" w:rsidRDefault="00C413B6" w:rsidP="00C413B6">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—primarily in amphibians, but also in 1 mammalian species of rat on Christmas Island.7</w:t>
      </w:r>
      <w:proofErr w:type="gramStart"/>
      <w:r w:rsidRPr="00131F53">
        <w:t>,8</w:t>
      </w:r>
      <w:proofErr w:type="gramEnd"/>
      <w:r w:rsidRPr="00131F53">
        <w:t xml:space="preserve">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rsidR="00C413B6" w:rsidRDefault="00C413B6" w:rsidP="00C413B6">
      <w:r w:rsidRPr="00131F53">
        <w:t xml:space="preserve">In the modern context, no single disease currently exists that combines the worst-case levels of transmissibility, lethality, resistance to countermeasures, and global reach. </w:t>
      </w:r>
      <w:proofErr w:type="gramStart"/>
      <w:r w:rsidRPr="00131F53">
        <w:t>But</w:t>
      </w:r>
      <w:proofErr w:type="gramEnd"/>
      <w:r w:rsidRPr="00131F53">
        <w:t xml:space="preserve">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proofErr w:type="gramStart"/>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proofErr w:type="spellStart"/>
      <w:r w:rsidRPr="00131F53">
        <w:rPr>
          <w:rStyle w:val="StyleUnderline"/>
        </w:rPr>
        <w:t>seroprevalence</w:t>
      </w:r>
      <w:proofErr w:type="spellEnd"/>
      <w:r w:rsidRPr="00131F53">
        <w:rPr>
          <w:rStyle w:val="StyleUnderline"/>
        </w:rPr>
        <w:t xml:space="preserv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virulence, and global reach.</w:t>
      </w:r>
      <w:proofErr w:type="gramEnd"/>
      <w:r w:rsidRPr="00131F53">
        <w:t xml:space="preserve"> </w:t>
      </w:r>
      <w:proofErr w:type="gramStart"/>
      <w:r w:rsidRPr="00131F53">
        <w:rPr>
          <w:rStyle w:val="StyleUnderline"/>
        </w:rPr>
        <w:t>But</w:t>
      </w:r>
      <w:proofErr w:type="gramEnd"/>
      <w:r w:rsidRPr="00131F53">
        <w:rPr>
          <w:rStyle w:val="StyleUnderline"/>
        </w:rPr>
        <w:t xml:space="preserve">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w:t>
      </w:r>
      <w:proofErr w:type="gramStart"/>
      <w:r w:rsidRPr="00131F53">
        <w:t xml:space="preserve">Recent controversy has already emerged over a number of scientific experiments that resulted in viruses with enhanced transmissibility, lethality, and/or the ability to overcome therapeutics.13-17 Other experiments demonstrated that </w:t>
      </w:r>
      <w:proofErr w:type="spellStart"/>
      <w:r w:rsidRPr="00131F53">
        <w:t>mousepox</w:t>
      </w:r>
      <w:proofErr w:type="spellEnd"/>
      <w:r w:rsidRPr="00131F53">
        <w:t xml:space="preserve"> could be modified to have a 100% case fatality rate and render a </w:t>
      </w:r>
      <w:bookmarkStart w:id="0" w:name="_GoBack"/>
      <w:bookmarkEnd w:id="0"/>
      <w:r w:rsidRPr="00131F53">
        <w:t xml:space="preserve">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roofErr w:type="gramEnd"/>
    </w:p>
    <w:p w:rsidR="0073230B" w:rsidRDefault="0073230B" w:rsidP="00C413B6">
      <w:pPr>
        <w:rPr>
          <w:sz w:val="12"/>
        </w:rPr>
      </w:pPr>
    </w:p>
    <w:p w:rsidR="00C413B6" w:rsidRDefault="00140EA2" w:rsidP="00140EA2">
      <w:pPr>
        <w:pStyle w:val="Heading3"/>
      </w:pPr>
      <w:proofErr w:type="spellStart"/>
      <w:r>
        <w:t>Underview</w:t>
      </w:r>
      <w:proofErr w:type="spellEnd"/>
    </w:p>
    <w:p w:rsidR="00C413B6" w:rsidRDefault="00C413B6" w:rsidP="00C413B6">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w:t>
      </w:r>
      <w:proofErr w:type="gramStart"/>
      <w:r>
        <w:t>get</w:t>
      </w:r>
      <w:proofErr w:type="gramEnd"/>
      <w:r>
        <w:t xml:space="preserve"> responded to– reasonability checks 2AR sandbagging by preventing really abusive 1NCs while still giving the 2N a chance. </w:t>
      </w:r>
    </w:p>
    <w:p w:rsidR="00C413B6" w:rsidRDefault="00C413B6" w:rsidP="00C413B6">
      <w:pPr>
        <w:pStyle w:val="Heading4"/>
      </w:pPr>
      <w:r>
        <w:t xml:space="preserve">DTA on 1AR shells - They can blow up </w:t>
      </w:r>
      <w:proofErr w:type="spellStart"/>
      <w:r>
        <w:t>blippy</w:t>
      </w:r>
      <w:proofErr w:type="spellEnd"/>
      <w:r>
        <w:t xml:space="preserve"> </w:t>
      </w:r>
      <w:proofErr w:type="gramStart"/>
      <w:r>
        <w:t>20 second</w:t>
      </w:r>
      <w:proofErr w:type="gramEnd"/>
      <w:r>
        <w:t xml:space="preserve"> shells in the 2AR while I have to split my time and can’t preempt 2AR spin which necessitates judge intervention and means 1AR theory is irresolvable so you shouldn’t stake the round on it. </w:t>
      </w:r>
    </w:p>
    <w:p w:rsidR="0073230B" w:rsidRDefault="0073230B" w:rsidP="0073230B">
      <w:r>
        <w:t xml:space="preserve">1ar theory </w:t>
      </w:r>
      <w:proofErr w:type="gramStart"/>
      <w:r>
        <w:t>doesn’t</w:t>
      </w:r>
      <w:proofErr w:type="gramEnd"/>
      <w:r>
        <w:t xml:space="preserve"> come first, just because you spend more time in the 1ar talking about it doesn’t mean we were more </w:t>
      </w:r>
      <w:proofErr w:type="spellStart"/>
      <w:r>
        <w:t>absusive</w:t>
      </w:r>
      <w:proofErr w:type="spellEnd"/>
      <w:r>
        <w:t xml:space="preserve">, like you could spend all 4 </w:t>
      </w:r>
      <w:proofErr w:type="spellStart"/>
      <w:r>
        <w:t>mins</w:t>
      </w:r>
      <w:proofErr w:type="spellEnd"/>
      <w:r>
        <w:t xml:space="preserve"> of the 1ar reading font sized theory even though it’s a silly argument. </w:t>
      </w:r>
    </w:p>
    <w:p w:rsidR="0073230B" w:rsidRDefault="0073230B" w:rsidP="0073230B">
      <w:r>
        <w:t>Condo logic, res isn’t an if p then q statement</w:t>
      </w:r>
    </w:p>
    <w:p w:rsidR="0073230B" w:rsidRDefault="0073230B" w:rsidP="0073230B">
      <w:r>
        <w:t xml:space="preserve">Theory can be </w:t>
      </w:r>
      <w:proofErr w:type="spellStart"/>
      <w:r>
        <w:t>dta</w:t>
      </w:r>
      <w:proofErr w:type="spellEnd"/>
      <w:r>
        <w:t xml:space="preserve"> but T is </w:t>
      </w:r>
      <w:proofErr w:type="spellStart"/>
      <w:r>
        <w:t>dtd</w:t>
      </w:r>
      <w:proofErr w:type="spellEnd"/>
      <w:r>
        <w:t xml:space="preserve"> </w:t>
      </w:r>
      <w:proofErr w:type="gramStart"/>
      <w:r>
        <w:t xml:space="preserve">because it indicts your entire advocacy and skewed my </w:t>
      </w:r>
      <w:proofErr w:type="spellStart"/>
      <w:r>
        <w:t>enegament</w:t>
      </w:r>
      <w:proofErr w:type="spellEnd"/>
      <w:r>
        <w:t xml:space="preserve"> from the start</w:t>
      </w:r>
      <w:proofErr w:type="gramEnd"/>
      <w:r>
        <w:t xml:space="preserve">. </w:t>
      </w:r>
      <w:r w:rsidR="007F1409">
        <w:t xml:space="preserve">You </w:t>
      </w:r>
      <w:proofErr w:type="gramStart"/>
      <w:r w:rsidR="007F1409">
        <w:t>can’t</w:t>
      </w:r>
      <w:proofErr w:type="gramEnd"/>
      <w:r w:rsidR="007F1409">
        <w:t xml:space="preserve"> be reasonably topical. </w:t>
      </w:r>
      <w:proofErr w:type="gramStart"/>
      <w:r w:rsidR="007F1409">
        <w:t>It’s</w:t>
      </w:r>
      <w:proofErr w:type="gramEnd"/>
      <w:r w:rsidR="007F1409">
        <w:t xml:space="preserve"> a binary</w:t>
      </w:r>
    </w:p>
    <w:p w:rsidR="007F1409" w:rsidRPr="0073230B" w:rsidRDefault="007F1409" w:rsidP="0073230B">
      <w:r>
        <w:t xml:space="preserve">All of their </w:t>
      </w:r>
      <w:proofErr w:type="spellStart"/>
      <w:r>
        <w:t>RVi</w:t>
      </w:r>
      <w:proofErr w:type="spellEnd"/>
      <w:r>
        <w:t xml:space="preserve"> stuff </w:t>
      </w:r>
      <w:proofErr w:type="gramStart"/>
      <w:r>
        <w:t>isn’t</w:t>
      </w:r>
      <w:proofErr w:type="gramEnd"/>
      <w:r>
        <w:t xml:space="preserve"> contextual to T but they don’t get it. If a shell </w:t>
      </w:r>
      <w:proofErr w:type="gramStart"/>
      <w:r>
        <w:t>Is</w:t>
      </w:r>
      <w:proofErr w:type="gramEnd"/>
      <w:r>
        <w:t xml:space="preserve"> really silly and there’s no abuse you should just beat it and move to substance. </w:t>
      </w:r>
      <w:r>
        <w:br/>
        <w:t>On reciprocity</w:t>
      </w:r>
      <w:r w:rsidR="00DD03F3">
        <w:t xml:space="preserve">: the </w:t>
      </w:r>
      <w:proofErr w:type="spellStart"/>
      <w:r w:rsidR="00DD03F3">
        <w:t>aff</w:t>
      </w:r>
      <w:proofErr w:type="spellEnd"/>
      <w:r w:rsidR="00DD03F3">
        <w:t xml:space="preserve"> has a unique route in 1ar theory which obviously the </w:t>
      </w:r>
      <w:proofErr w:type="spellStart"/>
      <w:r w:rsidR="00DD03F3">
        <w:t>neg</w:t>
      </w:r>
      <w:proofErr w:type="spellEnd"/>
      <w:r w:rsidR="00DD03F3">
        <w:t xml:space="preserve"> </w:t>
      </w:r>
      <w:proofErr w:type="spellStart"/>
      <w:proofErr w:type="gramStart"/>
      <w:r w:rsidR="00DD03F3">
        <w:t>cant</w:t>
      </w:r>
      <w:proofErr w:type="spellEnd"/>
      <w:proofErr w:type="gramEnd"/>
      <w:r w:rsidR="00DD03F3">
        <w:t xml:space="preserve"> read. </w:t>
      </w:r>
    </w:p>
    <w:p w:rsidR="00C413B6" w:rsidRPr="00C24D9F" w:rsidRDefault="00C413B6" w:rsidP="00C413B6">
      <w:pPr>
        <w:rPr>
          <w:sz w:val="12"/>
        </w:rPr>
      </w:pPr>
    </w:p>
    <w:sectPr w:rsidR="00C413B6" w:rsidRPr="00C24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altName w:val="Arial"/>
    <w:panose1 w:val="020B0502040204020203"/>
    <w:charset w:val="00"/>
    <w:family w:val="swiss"/>
    <w:pitch w:val="variable"/>
    <w:sig w:usb0="E4002EFF" w:usb1="C000E47F" w:usb2="00000009" w:usb3="00000000" w:csb0="000001FF" w:csb1="00000000"/>
  </w:font>
  <w:font w:name="Georgia">
    <w:altName w:val="Times New Roman"/>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Droid Sans Fallback">
    <w:altName w:val="Times New Roman"/>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EF" w:usb1="C0007841" w:usb2="00000009" w:usb3="00000000" w:csb0="000001FF" w:csb1="00000000"/>
  </w:font>
  <w:font w:name="Futura">
    <w:altName w:val="﷽﷽﷽﷽﷽﷽﷽4A9}"/>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4D"/>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swiss"/>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panose1 w:val="00000000000000000000"/>
    <w:charset w:val="00"/>
    <w:family w:val="roman"/>
    <w:notTrueType/>
    <w:pitch w:val="default"/>
  </w:font>
  <w:font w:name="Palatino">
    <w:altName w:val="Segoe UI Historic"/>
    <w:panose1 w:val="00000000000000000000"/>
    <w:charset w:val="4D"/>
    <w:family w:val="auto"/>
    <w:notTrueType/>
    <w:pitch w:val="variable"/>
    <w:sig w:usb0="A00002FF" w:usb1="7800205A" w:usb2="14600000" w:usb3="00000000" w:csb0="00000193" w:csb1="00000000"/>
  </w:font>
  <w:font w:name="Scala">
    <w:altName w:val="Arial"/>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Candara">
    <w:panose1 w:val="020E0502030303020204"/>
    <w:charset w:val="00"/>
    <w:family w:val="auto"/>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8"/>
  </w:num>
  <w:num w:numId="13">
    <w:abstractNumId w:val="15"/>
  </w:num>
  <w:num w:numId="14">
    <w:abstractNumId w:val="13"/>
  </w:num>
  <w:num w:numId="15">
    <w:abstractNumId w:val="10"/>
  </w:num>
  <w:num w:numId="16">
    <w:abstractNumId w:val="14"/>
  </w:num>
  <w:num w:numId="17">
    <w:abstractNumId w:val="19"/>
  </w:num>
  <w:num w:numId="18">
    <w:abstractNumId w:val="11"/>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7AD"/>
    <w:rsid w:val="00124A43"/>
    <w:rsid w:val="001337AD"/>
    <w:rsid w:val="00140EA2"/>
    <w:rsid w:val="0073230B"/>
    <w:rsid w:val="007A052D"/>
    <w:rsid w:val="007F1409"/>
    <w:rsid w:val="00832ACD"/>
    <w:rsid w:val="00880B91"/>
    <w:rsid w:val="00AF5433"/>
    <w:rsid w:val="00C413B6"/>
    <w:rsid w:val="00D10EA3"/>
    <w:rsid w:val="00D9181A"/>
    <w:rsid w:val="00DC5A3A"/>
    <w:rsid w:val="00DD03F3"/>
    <w:rsid w:val="00ED5DD3"/>
    <w:rsid w:val="00F9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0AB32"/>
  <w15:chartTrackingRefBased/>
  <w15:docId w15:val="{C64574F9-38FC-4241-89D3-BFF889A2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24A43"/>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124A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24A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24A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124A43"/>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73230B"/>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73230B"/>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73230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3230B"/>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73230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124A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A4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124A4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
    <w:basedOn w:val="DefaultParagraphFont"/>
    <w:link w:val="Heading2"/>
    <w:uiPriority w:val="1"/>
    <w:rsid w:val="00124A4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24A43"/>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124A4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B"/>
    <w:basedOn w:val="DefaultParagraphFont"/>
    <w:link w:val="textbold"/>
    <w:uiPriority w:val="7"/>
    <w:qFormat/>
    <w:rsid w:val="00124A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24A4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6"/>
    <w:qFormat/>
    <w:rsid w:val="00124A4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link w:val="Card"/>
    <w:uiPriority w:val="99"/>
    <w:unhideWhenUsed/>
    <w:rsid w:val="00124A43"/>
    <w:rPr>
      <w:color w:val="auto"/>
      <w:u w:val="none"/>
    </w:rPr>
  </w:style>
  <w:style w:type="character" w:styleId="FollowedHyperlink">
    <w:name w:val="FollowedHyperlink"/>
    <w:basedOn w:val="DefaultParagraphFont"/>
    <w:uiPriority w:val="99"/>
    <w:unhideWhenUsed/>
    <w:rsid w:val="00124A43"/>
    <w:rPr>
      <w:color w:val="auto"/>
      <w:u w:val="none"/>
    </w:rPr>
  </w:style>
  <w:style w:type="paragraph" w:customStyle="1" w:styleId="textbold">
    <w:name w:val="text bold"/>
    <w:basedOn w:val="Normal"/>
    <w:link w:val="Emphasis"/>
    <w:uiPriority w:val="7"/>
    <w:qFormat/>
    <w:rsid w:val="001337A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1337AD"/>
    <w:pPr>
      <w:ind w:left="720"/>
      <w:contextualSpacing/>
    </w:pPr>
  </w:style>
  <w:style w:type="paragraph" w:customStyle="1" w:styleId="Emphasis1">
    <w:name w:val="Emphasis1"/>
    <w:basedOn w:val="Normal"/>
    <w:autoRedefine/>
    <w:uiPriority w:val="7"/>
    <w:qFormat/>
    <w:rsid w:val="00140E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140E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Blocks Char"/>
    <w:basedOn w:val="DefaultParagraphFont"/>
    <w:link w:val="Heading5"/>
    <w:rsid w:val="0073230B"/>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73230B"/>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73230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3230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73230B"/>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73230B"/>
    <w:rPr>
      <w:color w:val="605E5C"/>
      <w:shd w:val="clear" w:color="auto" w:fill="E1DFDD"/>
    </w:rPr>
  </w:style>
  <w:style w:type="paragraph" w:styleId="DocumentMap">
    <w:name w:val="Document Map"/>
    <w:basedOn w:val="Normal"/>
    <w:link w:val="DocumentMapChar"/>
    <w:uiPriority w:val="99"/>
    <w:unhideWhenUsed/>
    <w:rsid w:val="007323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3230B"/>
    <w:rPr>
      <w:rFonts w:ascii="Lucida Grande" w:hAnsi="Lucida Grande" w:cs="Lucida Grande"/>
      <w:sz w:val="24"/>
    </w:rPr>
  </w:style>
  <w:style w:type="paragraph" w:customStyle="1" w:styleId="UnderlinePara">
    <w:name w:val="Underline Para"/>
    <w:basedOn w:val="Normal"/>
    <w:uiPriority w:val="6"/>
    <w:qFormat/>
    <w:rsid w:val="0073230B"/>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73230B"/>
    <w:rPr>
      <w:b/>
      <w:u w:val="single"/>
    </w:rPr>
  </w:style>
  <w:style w:type="character" w:customStyle="1" w:styleId="Minimize">
    <w:name w:val="Minimize"/>
    <w:uiPriority w:val="1"/>
    <w:qFormat/>
    <w:rsid w:val="0073230B"/>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73230B"/>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3230B"/>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73230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3230B"/>
    <w:rPr>
      <w:b/>
      <w:u w:val="single"/>
    </w:rPr>
  </w:style>
  <w:style w:type="character" w:customStyle="1" w:styleId="Underline2Char">
    <w:name w:val="Underline2 Char"/>
    <w:basedOn w:val="DefaultParagraphFont"/>
    <w:link w:val="Underline2"/>
    <w:uiPriority w:val="4"/>
    <w:rsid w:val="0073230B"/>
    <w:rPr>
      <w:rFonts w:ascii="Calibri" w:hAnsi="Calibri"/>
      <w:b/>
      <w:u w:val="single"/>
    </w:rPr>
  </w:style>
  <w:style w:type="character" w:customStyle="1" w:styleId="BoldUnderline0">
    <w:name w:val="BoldUnderline"/>
    <w:basedOn w:val="DefaultParagraphFont"/>
    <w:uiPriority w:val="1"/>
    <w:qFormat/>
    <w:rsid w:val="0073230B"/>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73230B"/>
    <w:rPr>
      <w:vertAlign w:val="superscript"/>
    </w:rPr>
  </w:style>
  <w:style w:type="paragraph" w:styleId="FootnoteText">
    <w:name w:val="footnote text"/>
    <w:basedOn w:val="Normal"/>
    <w:link w:val="FootnoteTextChar"/>
    <w:unhideWhenUsed/>
    <w:qFormat/>
    <w:rsid w:val="0073230B"/>
    <w:pPr>
      <w:spacing w:line="256" w:lineRule="auto"/>
    </w:pPr>
    <w:rPr>
      <w:sz w:val="20"/>
      <w:szCs w:val="20"/>
    </w:rPr>
  </w:style>
  <w:style w:type="character" w:customStyle="1" w:styleId="FootnoteTextChar">
    <w:name w:val="Footnote Text Char"/>
    <w:basedOn w:val="DefaultParagraphFont"/>
    <w:link w:val="FootnoteText"/>
    <w:rsid w:val="0073230B"/>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3230B"/>
    <w:pPr>
      <w:spacing w:before="100" w:beforeAutospacing="1" w:after="100" w:afterAutospacing="1" w:line="240" w:lineRule="auto"/>
    </w:pPr>
    <w:rPr>
      <w:rFonts w:eastAsia="Times New Roman"/>
    </w:rPr>
  </w:style>
  <w:style w:type="paragraph" w:customStyle="1" w:styleId="clay-paragraph">
    <w:name w:val="clay-paragraph"/>
    <w:basedOn w:val="Normal"/>
    <w:rsid w:val="0073230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3230B"/>
  </w:style>
  <w:style w:type="character" w:customStyle="1" w:styleId="gmail-styleunderline">
    <w:name w:val="gmail-styleunderline"/>
    <w:basedOn w:val="DefaultParagraphFont"/>
    <w:rsid w:val="0073230B"/>
  </w:style>
  <w:style w:type="paragraph" w:customStyle="1" w:styleId="css-182kmce">
    <w:name w:val="css-182kmce"/>
    <w:basedOn w:val="Normal"/>
    <w:rsid w:val="0073230B"/>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73230B"/>
  </w:style>
  <w:style w:type="paragraph" w:customStyle="1" w:styleId="pullquote-paragraph">
    <w:name w:val="pullquote-paragraph"/>
    <w:basedOn w:val="Normal"/>
    <w:rsid w:val="0073230B"/>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73230B"/>
    <w:rPr>
      <w:i/>
      <w:iCs/>
    </w:rPr>
  </w:style>
  <w:style w:type="paragraph" w:customStyle="1" w:styleId="font--body">
    <w:name w:val="font--body"/>
    <w:basedOn w:val="Normal"/>
    <w:uiPriority w:val="99"/>
    <w:rsid w:val="0073230B"/>
    <w:pPr>
      <w:spacing w:before="100" w:beforeAutospacing="1" w:after="100" w:afterAutospacing="1" w:line="240" w:lineRule="auto"/>
    </w:pPr>
    <w:rPr>
      <w:rFonts w:eastAsia="Times New Roman"/>
      <w:lang w:eastAsia="ko-KR"/>
    </w:rPr>
  </w:style>
  <w:style w:type="paragraph" w:customStyle="1" w:styleId="gntarbp">
    <w:name w:val="gnt_ar_b_p"/>
    <w:basedOn w:val="Normal"/>
    <w:rsid w:val="0073230B"/>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73230B"/>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73230B"/>
  </w:style>
  <w:style w:type="paragraph" w:customStyle="1" w:styleId="endmarkenabled">
    <w:name w:val="endmarkenabled"/>
    <w:basedOn w:val="Normal"/>
    <w:rsid w:val="0073230B"/>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73230B"/>
  </w:style>
  <w:style w:type="paragraph" w:customStyle="1" w:styleId="css-exrw3m">
    <w:name w:val="css-exrw3m"/>
    <w:basedOn w:val="Normal"/>
    <w:uiPriority w:val="99"/>
    <w:rsid w:val="0073230B"/>
    <w:pPr>
      <w:spacing w:before="100" w:beforeAutospacing="1" w:after="100" w:afterAutospacing="1" w:line="240" w:lineRule="auto"/>
    </w:pPr>
    <w:rPr>
      <w:rFonts w:eastAsia="Times New Roman"/>
    </w:rPr>
  </w:style>
  <w:style w:type="character" w:customStyle="1" w:styleId="css-8l6xbc">
    <w:name w:val="css-8l6xbc"/>
    <w:basedOn w:val="DefaultParagraphFont"/>
    <w:rsid w:val="0073230B"/>
  </w:style>
  <w:style w:type="paragraph" w:customStyle="1" w:styleId="t-body-text">
    <w:name w:val="t-body-text"/>
    <w:basedOn w:val="Normal"/>
    <w:uiPriority w:val="99"/>
    <w:rsid w:val="0073230B"/>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73230B"/>
    <w:rPr>
      <w:b/>
      <w:bCs/>
    </w:rPr>
  </w:style>
  <w:style w:type="paragraph" w:styleId="BalloonText">
    <w:name w:val="Balloon Text"/>
    <w:basedOn w:val="Normal"/>
    <w:link w:val="BalloonTextChar"/>
    <w:uiPriority w:val="99"/>
    <w:unhideWhenUsed/>
    <w:rsid w:val="007323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3230B"/>
    <w:rPr>
      <w:rFonts w:ascii="Segoe UI" w:hAnsi="Segoe UI" w:cs="Segoe UI"/>
      <w:sz w:val="18"/>
      <w:szCs w:val="18"/>
    </w:rPr>
  </w:style>
  <w:style w:type="character" w:customStyle="1" w:styleId="caps">
    <w:name w:val="caps"/>
    <w:basedOn w:val="DefaultParagraphFont"/>
    <w:rsid w:val="0073230B"/>
  </w:style>
  <w:style w:type="paragraph" w:customStyle="1" w:styleId="c-user-cardbio">
    <w:name w:val="c-user-card__bio"/>
    <w:basedOn w:val="Normal"/>
    <w:uiPriority w:val="99"/>
    <w:rsid w:val="0073230B"/>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73230B"/>
    <w:pPr>
      <w:spacing w:before="100" w:beforeAutospacing="1" w:after="100" w:afterAutospacing="1" w:line="240" w:lineRule="auto"/>
    </w:pPr>
    <w:rPr>
      <w:rFonts w:eastAsia="Times New Roman"/>
    </w:rPr>
  </w:style>
  <w:style w:type="character" w:customStyle="1" w:styleId="3oh-">
    <w:name w:val="_3oh-"/>
    <w:basedOn w:val="DefaultParagraphFont"/>
    <w:rsid w:val="0073230B"/>
  </w:style>
  <w:style w:type="paragraph" w:customStyle="1" w:styleId="normal1">
    <w:name w:val="normal1"/>
    <w:basedOn w:val="Normal"/>
    <w:rsid w:val="0073230B"/>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73230B"/>
  </w:style>
  <w:style w:type="character" w:customStyle="1" w:styleId="c-messagelistunreaddividerlabel">
    <w:name w:val="c-message_list__unread_divider__label"/>
    <w:basedOn w:val="DefaultParagraphFont"/>
    <w:rsid w:val="0073230B"/>
  </w:style>
  <w:style w:type="character" w:customStyle="1" w:styleId="c-messagesender">
    <w:name w:val="c-message__sender"/>
    <w:basedOn w:val="DefaultParagraphFont"/>
    <w:rsid w:val="0073230B"/>
  </w:style>
  <w:style w:type="character" w:customStyle="1" w:styleId="c-reactioncount">
    <w:name w:val="c-reaction__count"/>
    <w:basedOn w:val="DefaultParagraphFont"/>
    <w:rsid w:val="0073230B"/>
  </w:style>
  <w:style w:type="paragraph" w:customStyle="1" w:styleId="Analytic">
    <w:name w:val="Analytic"/>
    <w:basedOn w:val="Normal"/>
    <w:link w:val="AnalyticChar"/>
    <w:autoRedefine/>
    <w:uiPriority w:val="4"/>
    <w:qFormat/>
    <w:rsid w:val="0073230B"/>
    <w:rPr>
      <w:color w:val="44546A" w:themeColor="text2"/>
    </w:rPr>
  </w:style>
  <w:style w:type="character" w:customStyle="1" w:styleId="AnalyticChar">
    <w:name w:val="Analytic Char"/>
    <w:basedOn w:val="DefaultParagraphFont"/>
    <w:link w:val="Analytic"/>
    <w:uiPriority w:val="4"/>
    <w:rsid w:val="0073230B"/>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3230B"/>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73230B"/>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73230B"/>
    <w:rPr>
      <w:rFonts w:ascii="Calibri" w:hAnsi="Calibri"/>
    </w:rPr>
  </w:style>
  <w:style w:type="paragraph" w:styleId="Footer">
    <w:name w:val="footer"/>
    <w:basedOn w:val="Normal"/>
    <w:link w:val="FooterChar"/>
    <w:uiPriority w:val="99"/>
    <w:unhideWhenUsed/>
    <w:rsid w:val="00732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30B"/>
    <w:rPr>
      <w:rFonts w:ascii="Calibri" w:hAnsi="Calibri"/>
    </w:rPr>
  </w:style>
  <w:style w:type="character" w:customStyle="1" w:styleId="z-TopofFormChar">
    <w:name w:val="z-Top of Form Char"/>
    <w:basedOn w:val="DefaultParagraphFont"/>
    <w:link w:val="z-TopofForm"/>
    <w:uiPriority w:val="99"/>
    <w:rsid w:val="0073230B"/>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73230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73230B"/>
    <w:rPr>
      <w:rFonts w:ascii="Arial" w:hAnsi="Arial" w:cs="Arial"/>
      <w:vanish/>
      <w:sz w:val="16"/>
      <w:szCs w:val="16"/>
    </w:rPr>
  </w:style>
  <w:style w:type="character" w:customStyle="1" w:styleId="z-BottomofFormChar">
    <w:name w:val="z-Bottom of Form Char"/>
    <w:basedOn w:val="DefaultParagraphFont"/>
    <w:link w:val="z-BottomofForm"/>
    <w:uiPriority w:val="99"/>
    <w:rsid w:val="0073230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3230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73230B"/>
    <w:rPr>
      <w:rFonts w:ascii="Arial" w:hAnsi="Arial" w:cs="Arial"/>
      <w:vanish/>
      <w:sz w:val="16"/>
      <w:szCs w:val="16"/>
    </w:rPr>
  </w:style>
  <w:style w:type="paragraph" w:customStyle="1" w:styleId="Emphasize">
    <w:name w:val="Emphasize"/>
    <w:basedOn w:val="Normal"/>
    <w:uiPriority w:val="7"/>
    <w:qFormat/>
    <w:rsid w:val="0073230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73230B"/>
  </w:style>
  <w:style w:type="character" w:customStyle="1" w:styleId="UnderlineBold">
    <w:name w:val="Underline + Bold"/>
    <w:uiPriority w:val="1"/>
    <w:qFormat/>
    <w:rsid w:val="0073230B"/>
    <w:rPr>
      <w:b/>
      <w:sz w:val="20"/>
      <w:u w:val="single"/>
    </w:rPr>
  </w:style>
  <w:style w:type="paragraph" w:customStyle="1" w:styleId="8MIn">
    <w:name w:val="8 MIn"/>
    <w:basedOn w:val="Normal"/>
    <w:link w:val="8MInChar"/>
    <w:uiPriority w:val="4"/>
    <w:qFormat/>
    <w:rsid w:val="0073230B"/>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73230B"/>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73230B"/>
  </w:style>
  <w:style w:type="character" w:customStyle="1" w:styleId="c-messagekittext">
    <w:name w:val="c-message_kit__text"/>
    <w:basedOn w:val="DefaultParagraphFont"/>
    <w:rsid w:val="0073230B"/>
  </w:style>
  <w:style w:type="character" w:customStyle="1" w:styleId="cardChar">
    <w:name w:val="card Char"/>
    <w:aliases w:val="Bold Cite Char Char,Speed Cite Char"/>
    <w:basedOn w:val="DefaultParagraphFont"/>
    <w:rsid w:val="0073230B"/>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73230B"/>
    <w:rPr>
      <w:color w:val="605E5C"/>
      <w:shd w:val="clear" w:color="auto" w:fill="E1DFDD"/>
    </w:rPr>
  </w:style>
  <w:style w:type="character" w:customStyle="1" w:styleId="expertise">
    <w:name w:val="expertise"/>
    <w:basedOn w:val="DefaultParagraphFont"/>
    <w:rsid w:val="0073230B"/>
  </w:style>
  <w:style w:type="character" w:customStyle="1" w:styleId="education">
    <w:name w:val="education"/>
    <w:basedOn w:val="DefaultParagraphFont"/>
    <w:rsid w:val="0073230B"/>
  </w:style>
  <w:style w:type="character" w:customStyle="1" w:styleId="rollover-people">
    <w:name w:val="rollover-people"/>
    <w:basedOn w:val="DefaultParagraphFont"/>
    <w:rsid w:val="0073230B"/>
  </w:style>
  <w:style w:type="character" w:customStyle="1" w:styleId="UnresolvedMention2">
    <w:name w:val="Unresolved Mention2"/>
    <w:basedOn w:val="DefaultParagraphFont"/>
    <w:uiPriority w:val="99"/>
    <w:unhideWhenUsed/>
    <w:rsid w:val="0073230B"/>
    <w:rPr>
      <w:color w:val="605E5C"/>
      <w:shd w:val="clear" w:color="auto" w:fill="E1DFDD"/>
    </w:rPr>
  </w:style>
  <w:style w:type="character" w:customStyle="1" w:styleId="UnresolvedMention3">
    <w:name w:val="Unresolved Mention3"/>
    <w:basedOn w:val="DefaultParagraphFont"/>
    <w:uiPriority w:val="99"/>
    <w:rsid w:val="0073230B"/>
    <w:rPr>
      <w:color w:val="605E5C"/>
      <w:shd w:val="clear" w:color="auto" w:fill="E1DFDD"/>
    </w:rPr>
  </w:style>
  <w:style w:type="paragraph" w:customStyle="1" w:styleId="Body">
    <w:name w:val="Body"/>
    <w:link w:val="BodyChar"/>
    <w:autoRedefine/>
    <w:uiPriority w:val="99"/>
    <w:qFormat/>
    <w:rsid w:val="0073230B"/>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73230B"/>
    <w:rPr>
      <w:rFonts w:ascii="Calibri" w:eastAsiaTheme="majorEastAsia" w:hAnsi="Calibri" w:cstheme="majorBidi"/>
      <w:iCs/>
      <w:color w:val="000000" w:themeColor="text1"/>
      <w:sz w:val="8"/>
    </w:rPr>
  </w:style>
  <w:style w:type="character" w:customStyle="1" w:styleId="url">
    <w:name w:val="url"/>
    <w:basedOn w:val="DefaultParagraphFont"/>
    <w:rsid w:val="0073230B"/>
  </w:style>
  <w:style w:type="character" w:customStyle="1" w:styleId="ellip">
    <w:name w:val="ellip"/>
    <w:basedOn w:val="DefaultParagraphFont"/>
    <w:rsid w:val="0073230B"/>
  </w:style>
  <w:style w:type="character" w:customStyle="1" w:styleId="nowrap">
    <w:name w:val="nowrap"/>
    <w:basedOn w:val="DefaultParagraphFont"/>
    <w:rsid w:val="0073230B"/>
  </w:style>
  <w:style w:type="paragraph" w:customStyle="1" w:styleId="msonormal0">
    <w:name w:val="msonormal"/>
    <w:basedOn w:val="Normal"/>
    <w:qFormat/>
    <w:rsid w:val="0073230B"/>
    <w:pPr>
      <w:spacing w:before="100" w:beforeAutospacing="1" w:after="100" w:afterAutospacing="1" w:line="256" w:lineRule="auto"/>
    </w:pPr>
  </w:style>
  <w:style w:type="paragraph" w:styleId="Revision">
    <w:name w:val="Revision"/>
    <w:uiPriority w:val="99"/>
    <w:semiHidden/>
    <w:rsid w:val="0073230B"/>
    <w:pPr>
      <w:spacing w:after="0" w:line="240" w:lineRule="auto"/>
    </w:pPr>
    <w:rPr>
      <w:rFonts w:ascii="Calibri" w:eastAsiaTheme="minorEastAsia" w:hAnsi="Calibri" w:cs="Arial"/>
      <w:szCs w:val="24"/>
    </w:rPr>
  </w:style>
  <w:style w:type="paragraph" w:customStyle="1" w:styleId="Tag2">
    <w:name w:val="Tag2"/>
    <w:basedOn w:val="Normal"/>
    <w:qFormat/>
    <w:rsid w:val="0073230B"/>
    <w:pPr>
      <w:spacing w:line="256" w:lineRule="auto"/>
    </w:pPr>
    <w:rPr>
      <w:b/>
    </w:rPr>
  </w:style>
  <w:style w:type="paragraph" w:customStyle="1" w:styleId="megaarticlebodyfirst-p2htdt">
    <w:name w:val="megaarticlebody_first-p_2htdt"/>
    <w:basedOn w:val="Normal"/>
    <w:uiPriority w:val="99"/>
    <w:semiHidden/>
    <w:rsid w:val="0073230B"/>
    <w:pPr>
      <w:spacing w:before="100" w:beforeAutospacing="1" w:after="100" w:afterAutospacing="1" w:line="256" w:lineRule="auto"/>
    </w:pPr>
  </w:style>
  <w:style w:type="paragraph" w:customStyle="1" w:styleId="p1">
    <w:name w:val="p1"/>
    <w:basedOn w:val="Normal"/>
    <w:uiPriority w:val="99"/>
    <w:qFormat/>
    <w:rsid w:val="0073230B"/>
    <w:pPr>
      <w:spacing w:line="256" w:lineRule="auto"/>
    </w:pPr>
    <w:rPr>
      <w:sz w:val="20"/>
      <w:szCs w:val="20"/>
    </w:rPr>
  </w:style>
  <w:style w:type="character" w:customStyle="1" w:styleId="underlinedChar">
    <w:name w:val="underlined Char"/>
    <w:link w:val="underlined"/>
    <w:locked/>
    <w:rsid w:val="0073230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3230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73230B"/>
    <w:pPr>
      <w:spacing w:line="256" w:lineRule="auto"/>
    </w:pPr>
    <w:rPr>
      <w:rFonts w:ascii="Georgia" w:eastAsia="Calibri" w:hAnsi="Georgia"/>
      <w:sz w:val="12"/>
    </w:rPr>
  </w:style>
  <w:style w:type="paragraph" w:customStyle="1" w:styleId="Scrunched">
    <w:name w:val="Scrunched"/>
    <w:basedOn w:val="Normal"/>
    <w:next w:val="Normal"/>
    <w:uiPriority w:val="99"/>
    <w:qFormat/>
    <w:rsid w:val="0073230B"/>
    <w:pPr>
      <w:spacing w:line="256" w:lineRule="auto"/>
    </w:pPr>
  </w:style>
  <w:style w:type="character" w:styleId="EndnoteReference">
    <w:name w:val="endnote reference"/>
    <w:basedOn w:val="DefaultParagraphFont"/>
    <w:unhideWhenUsed/>
    <w:rsid w:val="0073230B"/>
    <w:rPr>
      <w:vertAlign w:val="superscript"/>
    </w:rPr>
  </w:style>
  <w:style w:type="character" w:customStyle="1" w:styleId="Emph">
    <w:name w:val="Emph"/>
    <w:basedOn w:val="DefaultParagraphFont"/>
    <w:uiPriority w:val="1"/>
    <w:qFormat/>
    <w:rsid w:val="0073230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3230B"/>
    <w:rPr>
      <w:u w:val="single"/>
    </w:rPr>
  </w:style>
  <w:style w:type="character" w:customStyle="1" w:styleId="BoldUnderlineChar">
    <w:name w:val="Bold Underline Char"/>
    <w:basedOn w:val="DefaultParagraphFont"/>
    <w:rsid w:val="0073230B"/>
    <w:rPr>
      <w:rFonts w:ascii="Arial" w:hAnsi="Arial" w:cs="Arial" w:hint="default"/>
      <w:b/>
      <w:bCs w:val="0"/>
      <w:u w:val="single"/>
    </w:rPr>
  </w:style>
  <w:style w:type="character" w:customStyle="1" w:styleId="ReadCard">
    <w:name w:val="ReadCard"/>
    <w:uiPriority w:val="1"/>
    <w:qFormat/>
    <w:rsid w:val="0073230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3230B"/>
    <w:pPr>
      <w:spacing w:before="60" w:after="60"/>
    </w:pPr>
  </w:style>
  <w:style w:type="character" w:customStyle="1" w:styleId="FooterChar1">
    <w:name w:val="Footer Char1"/>
    <w:basedOn w:val="DefaultParagraphFont"/>
    <w:uiPriority w:val="99"/>
    <w:semiHidden/>
    <w:rsid w:val="0073230B"/>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Very Small Text,No Spacing311"/>
    <w:uiPriority w:val="1"/>
    <w:unhideWhenUsed/>
    <w:qFormat/>
    <w:rsid w:val="0073230B"/>
    <w:pPr>
      <w:spacing w:after="0" w:line="240" w:lineRule="auto"/>
    </w:pPr>
    <w:rPr>
      <w:rFonts w:ascii="Times New Roman" w:hAnsi="Times New Roman" w:cs="Times New Roman"/>
      <w:sz w:val="16"/>
    </w:rPr>
  </w:style>
  <w:style w:type="paragraph" w:customStyle="1" w:styleId="Cards">
    <w:name w:val="Cards"/>
    <w:next w:val="Normal"/>
    <w:link w:val="CardsChar"/>
    <w:qFormat/>
    <w:rsid w:val="0073230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3230B"/>
    <w:rPr>
      <w:rFonts w:ascii="Times New Roman" w:eastAsia="Times New Roman" w:hAnsi="Times New Roman" w:cs="Times New Roman"/>
      <w:sz w:val="20"/>
      <w:szCs w:val="24"/>
    </w:rPr>
  </w:style>
  <w:style w:type="character" w:customStyle="1" w:styleId="DebateUnderline">
    <w:name w:val="Debate Underline"/>
    <w:qFormat/>
    <w:rsid w:val="0073230B"/>
    <w:rPr>
      <w:rFonts w:ascii="Times New Roman" w:hAnsi="Times New Roman"/>
      <w:sz w:val="20"/>
      <w:u w:val="thick"/>
    </w:rPr>
  </w:style>
  <w:style w:type="paragraph" w:customStyle="1" w:styleId="Nothing">
    <w:name w:val="Nothing"/>
    <w:link w:val="NothingChar"/>
    <w:qFormat/>
    <w:rsid w:val="0073230B"/>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73230B"/>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73230B"/>
    <w:rPr>
      <w:rFonts w:ascii="Calibri" w:eastAsiaTheme="minorHAnsi" w:hAnsi="Calibri" w:cs="Calibri"/>
      <w:sz w:val="16"/>
      <w:szCs w:val="22"/>
    </w:rPr>
  </w:style>
  <w:style w:type="paragraph" w:customStyle="1" w:styleId="cardtext">
    <w:name w:val="card text"/>
    <w:basedOn w:val="Normal"/>
    <w:link w:val="cardtextChar"/>
    <w:qFormat/>
    <w:rsid w:val="0073230B"/>
    <w:pPr>
      <w:ind w:left="288" w:right="288"/>
    </w:pPr>
    <w:rPr>
      <w:rFonts w:ascii="Book Antiqua" w:hAnsi="Book Antiqua" w:cs="Lucida Grande"/>
    </w:rPr>
  </w:style>
  <w:style w:type="character" w:customStyle="1" w:styleId="cardtextChar">
    <w:name w:val="card text Char"/>
    <w:basedOn w:val="DefaultParagraphFont"/>
    <w:link w:val="cardtext"/>
    <w:rsid w:val="0073230B"/>
    <w:rPr>
      <w:rFonts w:ascii="Book Antiqua" w:hAnsi="Book Antiqua" w:cs="Lucida Grande"/>
    </w:rPr>
  </w:style>
  <w:style w:type="paragraph" w:customStyle="1" w:styleId="TagText">
    <w:name w:val="TagText"/>
    <w:basedOn w:val="Normal"/>
    <w:uiPriority w:val="99"/>
    <w:qFormat/>
    <w:rsid w:val="0073230B"/>
    <w:rPr>
      <w:rFonts w:eastAsia="Calibri"/>
      <w:b/>
    </w:rPr>
  </w:style>
  <w:style w:type="paragraph" w:customStyle="1" w:styleId="UnderlineEmphasis">
    <w:name w:val="Underline + Emphasis"/>
    <w:basedOn w:val="Normal"/>
    <w:next w:val="Normal"/>
    <w:link w:val="UnderlineEmphasisChar"/>
    <w:autoRedefine/>
    <w:qFormat/>
    <w:rsid w:val="0073230B"/>
    <w:rPr>
      <w:rFonts w:eastAsia="Calibri"/>
      <w:b/>
      <w:color w:val="000000"/>
      <w:u w:val="single"/>
    </w:rPr>
  </w:style>
  <w:style w:type="character" w:customStyle="1" w:styleId="UnderlineEmphasisChar">
    <w:name w:val="Underline + Emphasis Char"/>
    <w:basedOn w:val="DefaultParagraphFont"/>
    <w:link w:val="UnderlineEmphasis"/>
    <w:rsid w:val="0073230B"/>
    <w:rPr>
      <w:rFonts w:ascii="Calibri" w:eastAsia="Calibri" w:hAnsi="Calibri"/>
      <w:b/>
      <w:color w:val="000000"/>
      <w:u w:val="single"/>
    </w:rPr>
  </w:style>
  <w:style w:type="character" w:customStyle="1" w:styleId="BoldUnderlineUNDO">
    <w:name w:val="Bold.Underline.UNDO"/>
    <w:uiPriority w:val="1"/>
    <w:qFormat/>
    <w:rsid w:val="0073230B"/>
    <w:rPr>
      <w:b w:val="0"/>
    </w:rPr>
  </w:style>
  <w:style w:type="character" w:customStyle="1" w:styleId="LinedDown">
    <w:name w:val="Lined Down"/>
    <w:qFormat/>
    <w:rsid w:val="0073230B"/>
    <w:rPr>
      <w:rFonts w:ascii="Times New Roman" w:hAnsi="Times New Roman" w:cs="Times New Roman"/>
      <w:b w:val="0"/>
      <w:bCs w:val="0"/>
      <w:i w:val="0"/>
      <w:iCs w:val="0"/>
      <w:color w:val="000000"/>
      <w:sz w:val="12"/>
      <w:szCs w:val="12"/>
      <w:u w:val="none"/>
    </w:rPr>
  </w:style>
  <w:style w:type="character" w:customStyle="1" w:styleId="Carded">
    <w:name w:val="Carded"/>
    <w:qFormat/>
    <w:rsid w:val="0073230B"/>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73230B"/>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73230B"/>
    <w:rPr>
      <w:bCs/>
      <w:sz w:val="20"/>
      <w:u w:val="single"/>
    </w:rPr>
  </w:style>
  <w:style w:type="character" w:customStyle="1" w:styleId="LDAnalytics">
    <w:name w:val="LD Analytics"/>
    <w:basedOn w:val="DefaultParagraphFont"/>
    <w:autoRedefine/>
    <w:uiPriority w:val="1"/>
    <w:qFormat/>
    <w:rsid w:val="0073230B"/>
  </w:style>
  <w:style w:type="paragraph" w:customStyle="1" w:styleId="evidencetext">
    <w:name w:val="evidence text"/>
    <w:basedOn w:val="Normal"/>
    <w:next w:val="Normal"/>
    <w:link w:val="evidencetextChar1"/>
    <w:qFormat/>
    <w:rsid w:val="0073230B"/>
    <w:pPr>
      <w:ind w:left="432" w:right="432"/>
    </w:pPr>
    <w:rPr>
      <w:rFonts w:eastAsia="Times New Roman"/>
      <w:color w:val="000000"/>
    </w:rPr>
  </w:style>
  <w:style w:type="character" w:customStyle="1" w:styleId="evidencetextChar1">
    <w:name w:val="evidence text Char1"/>
    <w:basedOn w:val="DefaultParagraphFont"/>
    <w:link w:val="evidencetext"/>
    <w:rsid w:val="0073230B"/>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73230B"/>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3230B"/>
    <w:rPr>
      <w:rFonts w:ascii="Calibri" w:hAnsi="Calibri"/>
      <w:color w:val="5A5A5A" w:themeColor="text1" w:themeTint="A5"/>
      <w:spacing w:val="15"/>
    </w:rPr>
  </w:style>
  <w:style w:type="paragraph" w:customStyle="1" w:styleId="Citation">
    <w:name w:val="Citation"/>
    <w:basedOn w:val="Normal"/>
    <w:autoRedefine/>
    <w:uiPriority w:val="1"/>
    <w:qFormat/>
    <w:rsid w:val="0073230B"/>
    <w:rPr>
      <w:rFonts w:eastAsia="Times New Roman" w:cs="Garamond"/>
      <w:bCs/>
      <w:u w:val="single"/>
    </w:rPr>
  </w:style>
  <w:style w:type="paragraph" w:styleId="BodyText">
    <w:name w:val="Body Text"/>
    <w:aliases w:val="BT"/>
    <w:basedOn w:val="Normal"/>
    <w:link w:val="BodyTextChar"/>
    <w:uiPriority w:val="99"/>
    <w:unhideWhenUsed/>
    <w:qFormat/>
    <w:rsid w:val="0073230B"/>
    <w:pPr>
      <w:spacing w:after="120"/>
    </w:pPr>
  </w:style>
  <w:style w:type="character" w:customStyle="1" w:styleId="BodyTextChar">
    <w:name w:val="Body Text Char"/>
    <w:aliases w:val="BT Char"/>
    <w:basedOn w:val="DefaultParagraphFont"/>
    <w:link w:val="BodyText"/>
    <w:uiPriority w:val="99"/>
    <w:rsid w:val="0073230B"/>
    <w:rPr>
      <w:rFonts w:ascii="Calibri" w:hAnsi="Calibri"/>
    </w:rPr>
  </w:style>
  <w:style w:type="paragraph" w:customStyle="1" w:styleId="tiny">
    <w:name w:val="tiny"/>
    <w:next w:val="Normal"/>
    <w:link w:val="tinyChar"/>
    <w:autoRedefine/>
    <w:qFormat/>
    <w:rsid w:val="0073230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3230B"/>
    <w:rPr>
      <w:rFonts w:ascii="Times New Roman" w:eastAsia="Malgun Gothic" w:hAnsi="Times New Roman" w:cs="Times New Roman"/>
      <w:sz w:val="12"/>
      <w:szCs w:val="24"/>
    </w:rPr>
  </w:style>
  <w:style w:type="character" w:customStyle="1" w:styleId="LDCut">
    <w:name w:val="LD Cut"/>
    <w:basedOn w:val="DefaultParagraphFont"/>
    <w:uiPriority w:val="1"/>
    <w:qFormat/>
    <w:rsid w:val="0073230B"/>
    <w:rPr>
      <w:rFonts w:ascii="Times New Roman" w:hAnsi="Times New Roman"/>
      <w:b w:val="0"/>
      <w:color w:val="auto"/>
      <w:sz w:val="12"/>
    </w:rPr>
  </w:style>
  <w:style w:type="character" w:customStyle="1" w:styleId="LDUnderline">
    <w:name w:val="LD Underline"/>
    <w:basedOn w:val="DefaultParagraphFont"/>
    <w:uiPriority w:val="1"/>
    <w:qFormat/>
    <w:rsid w:val="0073230B"/>
    <w:rPr>
      <w:rFonts w:ascii="Times New Roman" w:hAnsi="Times New Roman" w:cs="Times New Roman"/>
      <w:b/>
      <w:color w:val="auto"/>
      <w:sz w:val="24"/>
      <w:u w:val="single"/>
    </w:rPr>
  </w:style>
  <w:style w:type="character" w:customStyle="1" w:styleId="Style4Char">
    <w:name w:val="Style4 Char"/>
    <w:link w:val="Style4"/>
    <w:rsid w:val="0073230B"/>
    <w:rPr>
      <w:rFonts w:ascii="Arial Narrow" w:hAnsi="Arial Narrow"/>
      <w:szCs w:val="24"/>
      <w:u w:val="single"/>
    </w:rPr>
  </w:style>
  <w:style w:type="character" w:customStyle="1" w:styleId="Style1Char">
    <w:name w:val="Style1 Char"/>
    <w:locked/>
    <w:rsid w:val="0073230B"/>
    <w:rPr>
      <w:rFonts w:ascii="Times New Roman" w:eastAsia="SimSun" w:hAnsi="Times New Roman"/>
      <w:szCs w:val="24"/>
      <w:u w:val="single"/>
      <w:lang w:eastAsia="zh-CN"/>
    </w:rPr>
  </w:style>
  <w:style w:type="character" w:customStyle="1" w:styleId="Style11pt">
    <w:name w:val="Style 11 pt"/>
    <w:basedOn w:val="DefaultParagraphFont"/>
    <w:rsid w:val="0073230B"/>
    <w:rPr>
      <w:sz w:val="20"/>
    </w:rPr>
  </w:style>
  <w:style w:type="character" w:customStyle="1" w:styleId="DebateHighlighted">
    <w:name w:val="Debate Highlighted"/>
    <w:qFormat/>
    <w:rsid w:val="0073230B"/>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73230B"/>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73230B"/>
    <w:rPr>
      <w:b/>
      <w:sz w:val="24"/>
    </w:rPr>
  </w:style>
  <w:style w:type="character" w:customStyle="1" w:styleId="regtext">
    <w:name w:val="regtext"/>
    <w:uiPriority w:val="99"/>
    <w:rsid w:val="0073230B"/>
  </w:style>
  <w:style w:type="character" w:customStyle="1" w:styleId="Dottedunderline">
    <w:name w:val="Dotted underline"/>
    <w:rsid w:val="0073230B"/>
    <w:rPr>
      <w:u w:val="dotted"/>
    </w:rPr>
  </w:style>
  <w:style w:type="character" w:customStyle="1" w:styleId="slug-pub-date">
    <w:name w:val="slug-pub-date"/>
    <w:rsid w:val="0073230B"/>
  </w:style>
  <w:style w:type="character" w:customStyle="1" w:styleId="slug-vol">
    <w:name w:val="slug-vol"/>
    <w:rsid w:val="0073230B"/>
  </w:style>
  <w:style w:type="character" w:customStyle="1" w:styleId="slug-issue">
    <w:name w:val="slug-issue"/>
    <w:rsid w:val="0073230B"/>
  </w:style>
  <w:style w:type="character" w:customStyle="1" w:styleId="slug-pages">
    <w:name w:val="slug-pages"/>
    <w:rsid w:val="0073230B"/>
  </w:style>
  <w:style w:type="character" w:customStyle="1" w:styleId="DDIUnderline">
    <w:name w:val="DDI Underline"/>
    <w:qFormat/>
    <w:rsid w:val="0073230B"/>
    <w:rPr>
      <w:sz w:val="20"/>
      <w:u w:val="thick"/>
    </w:rPr>
  </w:style>
  <w:style w:type="character" w:customStyle="1" w:styleId="CardsChar1">
    <w:name w:val="Cards Char1"/>
    <w:locked/>
    <w:rsid w:val="0073230B"/>
    <w:rPr>
      <w:rFonts w:ascii="Times New Roman" w:eastAsia="Times New Roman" w:hAnsi="Times New Roman" w:cs="Times New Roman"/>
    </w:rPr>
  </w:style>
  <w:style w:type="character" w:customStyle="1" w:styleId="DocumentMapChar1">
    <w:name w:val="Document Map Char1"/>
    <w:basedOn w:val="DefaultParagraphFont"/>
    <w:uiPriority w:val="99"/>
    <w:rsid w:val="0073230B"/>
    <w:rPr>
      <w:rFonts w:ascii="Segoe UI" w:hAnsi="Segoe UI" w:cs="Segoe UI"/>
      <w:sz w:val="16"/>
      <w:szCs w:val="16"/>
    </w:rPr>
  </w:style>
  <w:style w:type="character" w:customStyle="1" w:styleId="CardTextChar0">
    <w:name w:val="Card Text Char"/>
    <w:locked/>
    <w:rsid w:val="0073230B"/>
    <w:rPr>
      <w:rFonts w:ascii="Georgia" w:hAnsi="Georgia"/>
      <w:sz w:val="18"/>
      <w:u w:val="single"/>
    </w:rPr>
  </w:style>
  <w:style w:type="character" w:customStyle="1" w:styleId="normaltextrun">
    <w:name w:val="normaltextrun"/>
    <w:basedOn w:val="DefaultParagraphFont"/>
    <w:rsid w:val="0073230B"/>
  </w:style>
  <w:style w:type="character" w:customStyle="1" w:styleId="eop">
    <w:name w:val="eop"/>
    <w:basedOn w:val="DefaultParagraphFont"/>
    <w:rsid w:val="0073230B"/>
  </w:style>
  <w:style w:type="character" w:customStyle="1" w:styleId="spellingerror">
    <w:name w:val="spellingerror"/>
    <w:basedOn w:val="DefaultParagraphFont"/>
    <w:rsid w:val="0073230B"/>
  </w:style>
  <w:style w:type="paragraph" w:customStyle="1" w:styleId="m-2839544472620372085msonospacing">
    <w:name w:val="m_-2839544472620372085msonospacing"/>
    <w:basedOn w:val="Normal"/>
    <w:uiPriority w:val="99"/>
    <w:rsid w:val="0073230B"/>
    <w:pPr>
      <w:spacing w:before="100" w:beforeAutospacing="1" w:after="100" w:afterAutospacing="1"/>
    </w:pPr>
  </w:style>
  <w:style w:type="paragraph" w:customStyle="1" w:styleId="franklin-light1">
    <w:name w:val="franklin-light1"/>
    <w:basedOn w:val="Normal"/>
    <w:uiPriority w:val="99"/>
    <w:rsid w:val="0073230B"/>
    <w:pPr>
      <w:spacing w:before="100" w:beforeAutospacing="1" w:after="100" w:afterAutospacing="1"/>
    </w:pPr>
  </w:style>
  <w:style w:type="character" w:customStyle="1" w:styleId="powa-tease">
    <w:name w:val="powa-tease"/>
    <w:basedOn w:val="DefaultParagraphFont"/>
    <w:rsid w:val="0073230B"/>
  </w:style>
  <w:style w:type="character" w:customStyle="1" w:styleId="powa-byline">
    <w:name w:val="powa-byline"/>
    <w:basedOn w:val="DefaultParagraphFont"/>
    <w:rsid w:val="0073230B"/>
  </w:style>
  <w:style w:type="character" w:customStyle="1" w:styleId="apple-style-span">
    <w:name w:val="apple-style-span"/>
    <w:basedOn w:val="DefaultParagraphFont"/>
    <w:rsid w:val="0073230B"/>
    <w:rPr>
      <w:rFonts w:cs="Times New Roman"/>
    </w:rPr>
  </w:style>
  <w:style w:type="paragraph" w:customStyle="1" w:styleId="noindent">
    <w:name w:val="noindent"/>
    <w:basedOn w:val="Normal"/>
    <w:uiPriority w:val="99"/>
    <w:qFormat/>
    <w:rsid w:val="0073230B"/>
    <w:pPr>
      <w:spacing w:before="100" w:beforeAutospacing="1" w:after="100" w:afterAutospacing="1"/>
    </w:pPr>
    <w:rPr>
      <w:rFonts w:eastAsia="Times New Roman"/>
    </w:rPr>
  </w:style>
  <w:style w:type="character" w:customStyle="1" w:styleId="st">
    <w:name w:val="st"/>
    <w:rsid w:val="0073230B"/>
  </w:style>
  <w:style w:type="character" w:customStyle="1" w:styleId="highlight2">
    <w:name w:val="highlight2"/>
    <w:basedOn w:val="DefaultParagraphFont"/>
    <w:rsid w:val="0073230B"/>
    <w:rPr>
      <w:rFonts w:ascii="Arial" w:hAnsi="Arial"/>
      <w:b/>
      <w:sz w:val="19"/>
      <w:u w:val="thick"/>
      <w:bdr w:val="none" w:sz="0" w:space="0" w:color="auto"/>
      <w:shd w:val="clear" w:color="auto" w:fill="auto"/>
    </w:rPr>
  </w:style>
  <w:style w:type="character" w:customStyle="1" w:styleId="Emphasis2">
    <w:name w:val="Emphasis2"/>
    <w:basedOn w:val="DefaultParagraphFont"/>
    <w:rsid w:val="0073230B"/>
    <w:rPr>
      <w:rFonts w:ascii="Franklin Gothic Heavy" w:hAnsi="Franklin Gothic Heavy" w:hint="default"/>
      <w:iCs/>
      <w:u w:val="single"/>
    </w:rPr>
  </w:style>
  <w:style w:type="character" w:customStyle="1" w:styleId="EmphasizeThis">
    <w:name w:val="EmphasizeThis"/>
    <w:rsid w:val="0073230B"/>
    <w:rPr>
      <w:rFonts w:ascii="Georgia" w:hAnsi="Georgia" w:hint="default"/>
      <w:b/>
      <w:bCs w:val="0"/>
      <w:iCs/>
      <w:sz w:val="24"/>
      <w:u w:val="thick"/>
    </w:rPr>
  </w:style>
  <w:style w:type="character" w:customStyle="1" w:styleId="Style3Char">
    <w:name w:val="Style3 Char"/>
    <w:link w:val="Style3"/>
    <w:rsid w:val="0073230B"/>
    <w:rPr>
      <w:rFonts w:ascii="Arial Narrow" w:hAnsi="Arial Narrow"/>
      <w:b/>
      <w:szCs w:val="24"/>
    </w:rPr>
  </w:style>
  <w:style w:type="character" w:styleId="CommentReference">
    <w:name w:val="annotation reference"/>
    <w:basedOn w:val="DefaultParagraphFont"/>
    <w:uiPriority w:val="99"/>
    <w:unhideWhenUsed/>
    <w:rsid w:val="0073230B"/>
    <w:rPr>
      <w:sz w:val="16"/>
      <w:szCs w:val="16"/>
    </w:rPr>
  </w:style>
  <w:style w:type="paragraph" w:styleId="CommentText">
    <w:name w:val="annotation text"/>
    <w:basedOn w:val="Normal"/>
    <w:link w:val="CommentTextChar"/>
    <w:uiPriority w:val="99"/>
    <w:unhideWhenUsed/>
    <w:rsid w:val="0073230B"/>
    <w:rPr>
      <w:sz w:val="20"/>
      <w:szCs w:val="20"/>
    </w:rPr>
  </w:style>
  <w:style w:type="character" w:customStyle="1" w:styleId="CommentTextChar">
    <w:name w:val="Comment Text Char"/>
    <w:basedOn w:val="DefaultParagraphFont"/>
    <w:link w:val="CommentText"/>
    <w:uiPriority w:val="99"/>
    <w:rsid w:val="0073230B"/>
    <w:rPr>
      <w:rFonts w:ascii="Calibri" w:hAnsi="Calibri"/>
      <w:sz w:val="20"/>
      <w:szCs w:val="20"/>
    </w:rPr>
  </w:style>
  <w:style w:type="character" w:customStyle="1" w:styleId="balancedheadline">
    <w:name w:val="balancedheadline"/>
    <w:basedOn w:val="DefaultParagraphFont"/>
    <w:rsid w:val="0073230B"/>
  </w:style>
  <w:style w:type="paragraph" w:customStyle="1" w:styleId="analytic0">
    <w:name w:val="analytic"/>
    <w:basedOn w:val="Analytic"/>
    <w:link w:val="analyticChar0"/>
    <w:autoRedefine/>
    <w:uiPriority w:val="4"/>
    <w:qFormat/>
    <w:rsid w:val="0073230B"/>
    <w:rPr>
      <w:i/>
      <w:color w:val="2D72B1"/>
    </w:rPr>
  </w:style>
  <w:style w:type="character" w:customStyle="1" w:styleId="analyticChar0">
    <w:name w:val="analytic Char"/>
    <w:basedOn w:val="DefaultParagraphFont"/>
    <w:link w:val="analytic0"/>
    <w:uiPriority w:val="4"/>
    <w:rsid w:val="0073230B"/>
    <w:rPr>
      <w:rFonts w:ascii="Calibri" w:hAnsi="Calibri"/>
      <w:i/>
      <w:color w:val="2D72B1"/>
    </w:rPr>
  </w:style>
  <w:style w:type="paragraph" w:customStyle="1" w:styleId="ColorfulList-Accent11">
    <w:name w:val="Colorful List - Accent 11"/>
    <w:basedOn w:val="Normal"/>
    <w:uiPriority w:val="34"/>
    <w:qFormat/>
    <w:rsid w:val="0073230B"/>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73230B"/>
    <w:rPr>
      <w:color w:val="605E5C"/>
      <w:shd w:val="clear" w:color="auto" w:fill="E1DFDD"/>
    </w:rPr>
  </w:style>
  <w:style w:type="character" w:customStyle="1" w:styleId="m-4339160018974791352style13ptbold">
    <w:name w:val="m_-4339160018974791352style13ptbold"/>
    <w:basedOn w:val="DefaultParagraphFont"/>
    <w:rsid w:val="0073230B"/>
  </w:style>
  <w:style w:type="character" w:customStyle="1" w:styleId="m-4339160018974791352styleunderline">
    <w:name w:val="m_-4339160018974791352styleunderline"/>
    <w:basedOn w:val="DefaultParagraphFont"/>
    <w:rsid w:val="0073230B"/>
  </w:style>
  <w:style w:type="character" w:customStyle="1" w:styleId="m8622195508348221850gmail-msohyperlink">
    <w:name w:val="m_8622195508348221850gmail-msohyperlink"/>
    <w:basedOn w:val="DefaultParagraphFont"/>
    <w:rsid w:val="0073230B"/>
  </w:style>
  <w:style w:type="character" w:customStyle="1" w:styleId="UnresolvedMention4">
    <w:name w:val="Unresolved Mention4"/>
    <w:basedOn w:val="DefaultParagraphFont"/>
    <w:uiPriority w:val="99"/>
    <w:semiHidden/>
    <w:unhideWhenUsed/>
    <w:rsid w:val="0073230B"/>
    <w:rPr>
      <w:color w:val="605E5C"/>
      <w:shd w:val="clear" w:color="auto" w:fill="E1DFDD"/>
    </w:rPr>
  </w:style>
  <w:style w:type="character" w:customStyle="1" w:styleId="longbio">
    <w:name w:val="long_bio"/>
    <w:basedOn w:val="DefaultParagraphFont"/>
    <w:rsid w:val="0073230B"/>
  </w:style>
  <w:style w:type="paragraph" w:customStyle="1" w:styleId="css-1ygdjhk">
    <w:name w:val="css-1ygdjhk"/>
    <w:basedOn w:val="Normal"/>
    <w:uiPriority w:val="99"/>
    <w:rsid w:val="0073230B"/>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73230B"/>
    <w:rPr>
      <w:color w:val="605E5C"/>
      <w:shd w:val="clear" w:color="auto" w:fill="E1DFDD"/>
    </w:rPr>
  </w:style>
  <w:style w:type="table" w:styleId="TableGrid">
    <w:name w:val="Table Grid"/>
    <w:basedOn w:val="TableNormal"/>
    <w:rsid w:val="0073230B"/>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3230B"/>
    <w:rPr>
      <w:color w:val="605E5C"/>
      <w:shd w:val="clear" w:color="auto" w:fill="E1DFDD"/>
    </w:rPr>
  </w:style>
  <w:style w:type="character" w:customStyle="1" w:styleId="UnresolvedMention7">
    <w:name w:val="Unresolved Mention7"/>
    <w:basedOn w:val="DefaultParagraphFont"/>
    <w:uiPriority w:val="99"/>
    <w:semiHidden/>
    <w:unhideWhenUsed/>
    <w:rsid w:val="0073230B"/>
    <w:rPr>
      <w:color w:val="605E5C"/>
      <w:shd w:val="clear" w:color="auto" w:fill="E1DFDD"/>
    </w:rPr>
  </w:style>
  <w:style w:type="character" w:customStyle="1" w:styleId="UnresolvedMention8">
    <w:name w:val="Unresolved Mention8"/>
    <w:basedOn w:val="DefaultParagraphFont"/>
    <w:uiPriority w:val="99"/>
    <w:semiHidden/>
    <w:unhideWhenUsed/>
    <w:rsid w:val="0073230B"/>
    <w:rPr>
      <w:color w:val="605E5C"/>
      <w:shd w:val="clear" w:color="auto" w:fill="E1DFDD"/>
    </w:rPr>
  </w:style>
  <w:style w:type="paragraph" w:customStyle="1" w:styleId="CardText2">
    <w:name w:val="Card Text 2"/>
    <w:basedOn w:val="Normal"/>
    <w:link w:val="CardText2Char"/>
    <w:qFormat/>
    <w:rsid w:val="0073230B"/>
    <w:rPr>
      <w:rFonts w:eastAsia="Calibri"/>
      <w:b/>
      <w:color w:val="000000"/>
      <w:u w:val="single"/>
      <w:lang w:val="x-none" w:eastAsia="x-none"/>
    </w:rPr>
  </w:style>
  <w:style w:type="character" w:customStyle="1" w:styleId="CardText2Char">
    <w:name w:val="Card Text 2 Char"/>
    <w:link w:val="CardText2"/>
    <w:rsid w:val="0073230B"/>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73230B"/>
  </w:style>
  <w:style w:type="character" w:customStyle="1" w:styleId="UnresolvedMention9">
    <w:name w:val="Unresolved Mention9"/>
    <w:basedOn w:val="DefaultParagraphFont"/>
    <w:uiPriority w:val="99"/>
    <w:semiHidden/>
    <w:unhideWhenUsed/>
    <w:rsid w:val="0073230B"/>
    <w:rPr>
      <w:color w:val="605E5C"/>
      <w:shd w:val="clear" w:color="auto" w:fill="E1DFDD"/>
    </w:rPr>
  </w:style>
  <w:style w:type="character" w:customStyle="1" w:styleId="UnresolvedMention100">
    <w:name w:val="Unresolved Mention100"/>
    <w:basedOn w:val="DefaultParagraphFont"/>
    <w:uiPriority w:val="99"/>
    <w:semiHidden/>
    <w:unhideWhenUsed/>
    <w:rsid w:val="0073230B"/>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73230B"/>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73230B"/>
    <w:rPr>
      <w:color w:val="605E5C"/>
      <w:shd w:val="clear" w:color="auto" w:fill="E1DFDD"/>
    </w:rPr>
  </w:style>
  <w:style w:type="paragraph" w:customStyle="1" w:styleId="flashline">
    <w:name w:val="flashline"/>
    <w:basedOn w:val="Normal"/>
    <w:uiPriority w:val="99"/>
    <w:rsid w:val="0073230B"/>
    <w:pPr>
      <w:spacing w:before="100" w:beforeAutospacing="1" w:after="100" w:afterAutospacing="1"/>
    </w:pPr>
    <w:rPr>
      <w:rFonts w:eastAsia="Times New Roman"/>
    </w:rPr>
  </w:style>
  <w:style w:type="paragraph" w:customStyle="1" w:styleId="lbexhangwithmargin">
    <w:name w:val="lbexhangwithmargin"/>
    <w:basedOn w:val="Normal"/>
    <w:uiPriority w:val="99"/>
    <w:rsid w:val="0073230B"/>
    <w:pPr>
      <w:spacing w:before="100" w:beforeAutospacing="1" w:after="100" w:afterAutospacing="1"/>
    </w:pPr>
    <w:rPr>
      <w:rFonts w:eastAsia="Times New Roman"/>
    </w:rPr>
  </w:style>
  <w:style w:type="character" w:customStyle="1" w:styleId="lbexsectionlevelolc">
    <w:name w:val="lbexsectionlevelolc"/>
    <w:basedOn w:val="DefaultParagraphFont"/>
    <w:rsid w:val="0073230B"/>
  </w:style>
  <w:style w:type="character" w:customStyle="1" w:styleId="lbexallcap">
    <w:name w:val="lbexallcap"/>
    <w:basedOn w:val="DefaultParagraphFont"/>
    <w:rsid w:val="0073230B"/>
  </w:style>
  <w:style w:type="paragraph" w:customStyle="1" w:styleId="lbexindent">
    <w:name w:val="lbexindent"/>
    <w:basedOn w:val="Normal"/>
    <w:uiPriority w:val="99"/>
    <w:rsid w:val="0073230B"/>
    <w:pPr>
      <w:spacing w:before="100" w:beforeAutospacing="1" w:after="100" w:afterAutospacing="1"/>
    </w:pPr>
    <w:rPr>
      <w:rFonts w:eastAsia="Times New Roman"/>
    </w:rPr>
  </w:style>
  <w:style w:type="paragraph" w:customStyle="1" w:styleId="lbexindentparagraph">
    <w:name w:val="lbexindentparagraph"/>
    <w:basedOn w:val="Normal"/>
    <w:uiPriority w:val="99"/>
    <w:rsid w:val="0073230B"/>
    <w:pPr>
      <w:spacing w:before="100" w:beforeAutospacing="1" w:after="100" w:afterAutospacing="1"/>
    </w:pPr>
    <w:rPr>
      <w:rFonts w:eastAsia="Times New Roman"/>
    </w:rPr>
  </w:style>
  <w:style w:type="paragraph" w:customStyle="1" w:styleId="zn-bodyparagraph">
    <w:name w:val="zn-body__paragraph"/>
    <w:basedOn w:val="Normal"/>
    <w:uiPriority w:val="99"/>
    <w:rsid w:val="0073230B"/>
    <w:pPr>
      <w:spacing w:before="100" w:beforeAutospacing="1" w:after="100" w:afterAutospacing="1"/>
    </w:pPr>
    <w:rPr>
      <w:rFonts w:eastAsia="Times New Roman"/>
    </w:rPr>
  </w:style>
  <w:style w:type="character" w:customStyle="1" w:styleId="c-messagebody">
    <w:name w:val="c-message__body"/>
    <w:basedOn w:val="DefaultParagraphFont"/>
    <w:rsid w:val="0073230B"/>
  </w:style>
  <w:style w:type="character" w:customStyle="1" w:styleId="m7735155540857680774gmail-style13ptbold">
    <w:name w:val="m_7735155540857680774gmail-style13ptbold"/>
    <w:basedOn w:val="DefaultParagraphFont"/>
    <w:rsid w:val="0073230B"/>
  </w:style>
  <w:style w:type="character" w:customStyle="1" w:styleId="style65">
    <w:name w:val="style65"/>
    <w:basedOn w:val="DefaultParagraphFont"/>
    <w:rsid w:val="0073230B"/>
  </w:style>
  <w:style w:type="character" w:customStyle="1" w:styleId="bodytext0">
    <w:name w:val="body_text"/>
    <w:basedOn w:val="DefaultParagraphFont"/>
    <w:rsid w:val="0073230B"/>
  </w:style>
  <w:style w:type="character" w:customStyle="1" w:styleId="bio">
    <w:name w:val="bio"/>
    <w:basedOn w:val="DefaultParagraphFont"/>
    <w:rsid w:val="0073230B"/>
  </w:style>
  <w:style w:type="character" w:customStyle="1" w:styleId="citesChar0">
    <w:name w:val="cites Char"/>
    <w:link w:val="cites0"/>
    <w:rsid w:val="0073230B"/>
    <w:rPr>
      <w:rFonts w:eastAsia="SimSun"/>
      <w:b/>
      <w:lang w:eastAsia="zh-CN"/>
    </w:rPr>
  </w:style>
  <w:style w:type="paragraph" w:customStyle="1" w:styleId="cites0">
    <w:name w:val="cites"/>
    <w:next w:val="Normal"/>
    <w:link w:val="citesChar0"/>
    <w:autoRedefine/>
    <w:qFormat/>
    <w:rsid w:val="0073230B"/>
    <w:pPr>
      <w:spacing w:after="0" w:line="240" w:lineRule="auto"/>
      <w:contextualSpacing/>
    </w:pPr>
    <w:rPr>
      <w:rFonts w:eastAsia="SimSun"/>
      <w:b/>
      <w:lang w:eastAsia="zh-CN"/>
    </w:rPr>
  </w:style>
  <w:style w:type="character" w:customStyle="1" w:styleId="5yl5">
    <w:name w:val="_5yl5"/>
    <w:basedOn w:val="DefaultParagraphFont"/>
    <w:rsid w:val="0073230B"/>
  </w:style>
  <w:style w:type="character" w:customStyle="1" w:styleId="text">
    <w:name w:val="text"/>
    <w:basedOn w:val="DefaultParagraphFont"/>
    <w:rsid w:val="0073230B"/>
  </w:style>
  <w:style w:type="paragraph" w:customStyle="1" w:styleId="generic-articlebody">
    <w:name w:val="generic-article__body"/>
    <w:basedOn w:val="Normal"/>
    <w:uiPriority w:val="99"/>
    <w:rsid w:val="0073230B"/>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73230B"/>
    <w:pPr>
      <w:spacing w:line="240" w:lineRule="auto"/>
    </w:pPr>
    <w:rPr>
      <w:b/>
      <w:bCs/>
    </w:rPr>
  </w:style>
  <w:style w:type="character" w:customStyle="1" w:styleId="CommentSubjectChar">
    <w:name w:val="Comment Subject Char"/>
    <w:basedOn w:val="CommentTextChar"/>
    <w:link w:val="CommentSubject"/>
    <w:rsid w:val="0073230B"/>
    <w:rPr>
      <w:rFonts w:ascii="Calibri" w:hAnsi="Calibri"/>
      <w:b/>
      <w:bCs/>
      <w:sz w:val="20"/>
      <w:szCs w:val="20"/>
    </w:rPr>
  </w:style>
  <w:style w:type="character" w:customStyle="1" w:styleId="UnresolvedMention12">
    <w:name w:val="Unresolved Mention12"/>
    <w:basedOn w:val="DefaultParagraphFont"/>
    <w:uiPriority w:val="99"/>
    <w:rsid w:val="0073230B"/>
    <w:rPr>
      <w:color w:val="605E5C"/>
      <w:shd w:val="clear" w:color="auto" w:fill="E1DFDD"/>
    </w:rPr>
  </w:style>
  <w:style w:type="paragraph" w:customStyle="1" w:styleId="CardNotUnderlined">
    <w:name w:val="Card Not Underlined"/>
    <w:basedOn w:val="Normal"/>
    <w:link w:val="CardNotUnderlinedChar1"/>
    <w:autoRedefine/>
    <w:qFormat/>
    <w:rsid w:val="0073230B"/>
    <w:rPr>
      <w:rFonts w:eastAsia="Times New Roman"/>
      <w:sz w:val="12"/>
      <w:szCs w:val="20"/>
    </w:rPr>
  </w:style>
  <w:style w:type="character" w:customStyle="1" w:styleId="UnresolvedMention13">
    <w:name w:val="Unresolved Mention13"/>
    <w:basedOn w:val="DefaultParagraphFont"/>
    <w:uiPriority w:val="99"/>
    <w:rsid w:val="0073230B"/>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3230B"/>
    <w:rPr>
      <w:rFonts w:ascii="Calibri" w:eastAsia="Times New Roman" w:hAnsi="Calibri"/>
    </w:rPr>
  </w:style>
  <w:style w:type="character" w:customStyle="1" w:styleId="blast">
    <w:name w:val="blast"/>
    <w:basedOn w:val="DefaultParagraphFont"/>
    <w:rsid w:val="0073230B"/>
  </w:style>
  <w:style w:type="paragraph" w:customStyle="1" w:styleId="paragraph">
    <w:name w:val="paragraph"/>
    <w:basedOn w:val="Normal"/>
    <w:uiPriority w:val="99"/>
    <w:qFormat/>
    <w:rsid w:val="0073230B"/>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73230B"/>
  </w:style>
  <w:style w:type="character" w:customStyle="1" w:styleId="UnresolvedMention">
    <w:name w:val="Unresolved Mention"/>
    <w:basedOn w:val="DefaultParagraphFont"/>
    <w:uiPriority w:val="99"/>
    <w:rsid w:val="0073230B"/>
    <w:rPr>
      <w:color w:val="605E5C"/>
      <w:shd w:val="clear" w:color="auto" w:fill="E1DFDD"/>
    </w:rPr>
  </w:style>
  <w:style w:type="character" w:customStyle="1" w:styleId="ata-controlscomplain-btn">
    <w:name w:val="ata-controls__complain-btn"/>
    <w:basedOn w:val="DefaultParagraphFont"/>
    <w:rsid w:val="0073230B"/>
  </w:style>
  <w:style w:type="character" w:customStyle="1" w:styleId="u-tcgraydarker">
    <w:name w:val="u-tcgraydarker"/>
    <w:basedOn w:val="DefaultParagraphFont"/>
    <w:rsid w:val="0073230B"/>
  </w:style>
  <w:style w:type="paragraph" w:customStyle="1" w:styleId="stcontent-block">
    <w:name w:val="st__content-block"/>
    <w:basedOn w:val="Normal"/>
    <w:rsid w:val="0073230B"/>
    <w:pPr>
      <w:spacing w:before="100" w:beforeAutospacing="1" w:after="100" w:afterAutospacing="1"/>
    </w:pPr>
  </w:style>
  <w:style w:type="character" w:customStyle="1" w:styleId="drop">
    <w:name w:val="drop"/>
    <w:basedOn w:val="DefaultParagraphFont"/>
    <w:rsid w:val="0073230B"/>
  </w:style>
  <w:style w:type="paragraph" w:customStyle="1" w:styleId="pullquote">
    <w:name w:val="pullquote"/>
    <w:basedOn w:val="Normal"/>
    <w:rsid w:val="0073230B"/>
    <w:pPr>
      <w:spacing w:before="100" w:beforeAutospacing="1" w:after="100" w:afterAutospacing="1"/>
    </w:pPr>
  </w:style>
  <w:style w:type="paragraph" w:customStyle="1" w:styleId="TableParagraph">
    <w:name w:val="Table Paragraph"/>
    <w:basedOn w:val="Normal"/>
    <w:uiPriority w:val="1"/>
    <w:qFormat/>
    <w:rsid w:val="0073230B"/>
    <w:pPr>
      <w:widowControl w:val="0"/>
      <w:autoSpaceDE w:val="0"/>
      <w:autoSpaceDN w:val="0"/>
      <w:adjustRightInd w:val="0"/>
    </w:pPr>
    <w:rPr>
      <w:rFonts w:eastAsiaTheme="minorEastAsia"/>
    </w:rPr>
  </w:style>
  <w:style w:type="paragraph" w:customStyle="1" w:styleId="p">
    <w:name w:val="p"/>
    <w:basedOn w:val="Normal"/>
    <w:qFormat/>
    <w:rsid w:val="0073230B"/>
    <w:pPr>
      <w:spacing w:before="100" w:beforeAutospacing="1" w:after="100" w:afterAutospacing="1"/>
    </w:pPr>
  </w:style>
  <w:style w:type="character" w:customStyle="1" w:styleId="figpopup-sensitive-area">
    <w:name w:val="figpopup-sensitive-area"/>
    <w:basedOn w:val="DefaultParagraphFont"/>
    <w:rsid w:val="0073230B"/>
  </w:style>
  <w:style w:type="paragraph" w:customStyle="1" w:styleId="css-qckjh9">
    <w:name w:val="css-qckjh9"/>
    <w:basedOn w:val="Normal"/>
    <w:rsid w:val="0073230B"/>
    <w:pPr>
      <w:spacing w:before="100" w:beforeAutospacing="1" w:after="100" w:afterAutospacing="1" w:line="240" w:lineRule="auto"/>
    </w:pPr>
    <w:rPr>
      <w:rFonts w:eastAsia="Times New Roman"/>
      <w:sz w:val="24"/>
    </w:rPr>
  </w:style>
  <w:style w:type="paragraph" w:customStyle="1" w:styleId="css-158dogj">
    <w:name w:val="css-158dogj"/>
    <w:basedOn w:val="Normal"/>
    <w:rsid w:val="0073230B"/>
    <w:pPr>
      <w:spacing w:before="100" w:beforeAutospacing="1" w:after="100" w:afterAutospacing="1" w:line="240" w:lineRule="auto"/>
    </w:pPr>
    <w:rPr>
      <w:rFonts w:eastAsia="Times New Roman"/>
      <w:sz w:val="24"/>
    </w:rPr>
  </w:style>
  <w:style w:type="character" w:customStyle="1" w:styleId="num">
    <w:name w:val="num"/>
    <w:basedOn w:val="DefaultParagraphFont"/>
    <w:rsid w:val="0073230B"/>
  </w:style>
  <w:style w:type="character" w:customStyle="1" w:styleId="letter">
    <w:name w:val="letter"/>
    <w:basedOn w:val="DefaultParagraphFont"/>
    <w:rsid w:val="0073230B"/>
  </w:style>
  <w:style w:type="character" w:customStyle="1" w:styleId="dttext">
    <w:name w:val="dttext"/>
    <w:basedOn w:val="DefaultParagraphFont"/>
    <w:rsid w:val="0073230B"/>
  </w:style>
  <w:style w:type="character" w:customStyle="1" w:styleId="sdsense">
    <w:name w:val="sdsense"/>
    <w:basedOn w:val="DefaultParagraphFont"/>
    <w:rsid w:val="0073230B"/>
  </w:style>
  <w:style w:type="character" w:customStyle="1" w:styleId="sd">
    <w:name w:val="sd"/>
    <w:basedOn w:val="DefaultParagraphFont"/>
    <w:rsid w:val="0073230B"/>
  </w:style>
  <w:style w:type="paragraph" w:customStyle="1" w:styleId="flfc">
    <w:name w:val="flfc"/>
    <w:basedOn w:val="Normal"/>
    <w:uiPriority w:val="99"/>
    <w:rsid w:val="0073230B"/>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73230B"/>
  </w:style>
  <w:style w:type="paragraph" w:customStyle="1" w:styleId="story-body-text">
    <w:name w:val="story-body-text"/>
    <w:basedOn w:val="Normal"/>
    <w:uiPriority w:val="99"/>
    <w:qFormat/>
    <w:rsid w:val="0073230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73230B"/>
  </w:style>
  <w:style w:type="paragraph" w:customStyle="1" w:styleId="CardText1">
    <w:name w:val="Card Text 1"/>
    <w:link w:val="CardText1Char"/>
    <w:qFormat/>
    <w:rsid w:val="0073230B"/>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73230B"/>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73230B"/>
  </w:style>
  <w:style w:type="paragraph" w:customStyle="1" w:styleId="Analytic2">
    <w:name w:val="Analytic2"/>
    <w:basedOn w:val="Heading4"/>
    <w:link w:val="Analytic2Char"/>
    <w:uiPriority w:val="4"/>
    <w:rsid w:val="0073230B"/>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73230B"/>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73230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73230B"/>
  </w:style>
  <w:style w:type="character" w:customStyle="1" w:styleId="AnalyticsPipChar">
    <w:name w:val="AnalyticsPip Char"/>
    <w:basedOn w:val="DefaultParagraphFont"/>
    <w:link w:val="AnalyticsPip"/>
    <w:uiPriority w:val="4"/>
    <w:rsid w:val="0073230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73230B"/>
  </w:style>
  <w:style w:type="character" w:customStyle="1" w:styleId="AnalyticsGBNChar">
    <w:name w:val="AnalyticsGBN Char"/>
    <w:basedOn w:val="DefaultParagraphFont"/>
    <w:link w:val="AnalyticsGBN"/>
    <w:uiPriority w:val="4"/>
    <w:rsid w:val="0073230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73230B"/>
    <w:pPr>
      <w:spacing w:after="0" w:line="240" w:lineRule="auto"/>
    </w:pPr>
    <w:rPr>
      <w:i/>
      <w:iCs/>
      <w:color w:val="000000" w:themeColor="text1"/>
    </w:rPr>
  </w:style>
  <w:style w:type="character" w:customStyle="1" w:styleId="QuoteChar">
    <w:name w:val="Quote Char"/>
    <w:basedOn w:val="DefaultParagraphFont"/>
    <w:link w:val="Quote"/>
    <w:uiPriority w:val="29"/>
    <w:rsid w:val="0073230B"/>
    <w:rPr>
      <w:rFonts w:ascii="Calibri" w:hAnsi="Calibri"/>
      <w:i/>
      <w:iCs/>
      <w:color w:val="000000" w:themeColor="text1"/>
    </w:rPr>
  </w:style>
  <w:style w:type="paragraph" w:styleId="TOCHeading">
    <w:name w:val="TOC Heading"/>
    <w:basedOn w:val="Heading1"/>
    <w:next w:val="Normal"/>
    <w:uiPriority w:val="39"/>
    <w:unhideWhenUsed/>
    <w:qFormat/>
    <w:rsid w:val="0073230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73230B"/>
  </w:style>
  <w:style w:type="character" w:customStyle="1" w:styleId="ref-overlay">
    <w:name w:val="ref-overlay"/>
    <w:basedOn w:val="DefaultParagraphFont"/>
    <w:rsid w:val="0073230B"/>
  </w:style>
  <w:style w:type="character" w:customStyle="1" w:styleId="ref-fn-p">
    <w:name w:val="ref-fn-p"/>
    <w:basedOn w:val="DefaultParagraphFont"/>
    <w:rsid w:val="0073230B"/>
  </w:style>
  <w:style w:type="character" w:customStyle="1" w:styleId="opinion-articlebody">
    <w:name w:val="opinion-article__body"/>
    <w:basedOn w:val="DefaultParagraphFont"/>
    <w:rsid w:val="0073230B"/>
  </w:style>
  <w:style w:type="paragraph" w:customStyle="1" w:styleId="opinion-articlebody1">
    <w:name w:val="opinion-article__body1"/>
    <w:basedOn w:val="Normal"/>
    <w:rsid w:val="0073230B"/>
    <w:pPr>
      <w:spacing w:before="100" w:beforeAutospacing="1" w:after="100" w:afterAutospacing="1" w:line="240" w:lineRule="auto"/>
    </w:pPr>
    <w:rPr>
      <w:rFonts w:eastAsia="Times New Roman"/>
      <w:sz w:val="24"/>
    </w:rPr>
  </w:style>
  <w:style w:type="paragraph" w:customStyle="1" w:styleId="para">
    <w:name w:val="para"/>
    <w:basedOn w:val="Normal"/>
    <w:qFormat/>
    <w:rsid w:val="0073230B"/>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73230B"/>
  </w:style>
  <w:style w:type="character" w:customStyle="1" w:styleId="journaltitle">
    <w:name w:val="journaltitle"/>
    <w:basedOn w:val="DefaultParagraphFont"/>
    <w:rsid w:val="0073230B"/>
  </w:style>
  <w:style w:type="character" w:customStyle="1" w:styleId="hit">
    <w:name w:val="hit"/>
    <w:basedOn w:val="DefaultParagraphFont"/>
    <w:rsid w:val="0073230B"/>
  </w:style>
  <w:style w:type="paragraph" w:customStyle="1" w:styleId="wp-caption-text">
    <w:name w:val="wp-caption-text"/>
    <w:basedOn w:val="Normal"/>
    <w:qFormat/>
    <w:rsid w:val="0073230B"/>
    <w:pPr>
      <w:spacing w:before="100" w:beforeAutospacing="1" w:after="100" w:afterAutospacing="1" w:line="240" w:lineRule="auto"/>
    </w:pPr>
    <w:rPr>
      <w:rFonts w:eastAsia="Times New Roman"/>
      <w:sz w:val="24"/>
    </w:rPr>
  </w:style>
  <w:style w:type="paragraph" w:customStyle="1" w:styleId="css-utmy9y">
    <w:name w:val="css-utmy9y"/>
    <w:basedOn w:val="Normal"/>
    <w:rsid w:val="0073230B"/>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73230B"/>
    <w:rPr>
      <w:sz w:val="20"/>
      <w:u w:val="single"/>
    </w:rPr>
  </w:style>
  <w:style w:type="character" w:customStyle="1" w:styleId="Style11ptBoldUnderlineBorderSinglesolidlineAuto">
    <w:name w:val="Style 11 pt Bold Underline Border: : (Single solid line Auto  ..."/>
    <w:basedOn w:val="DefaultParagraphFont"/>
    <w:rsid w:val="0073230B"/>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73230B"/>
  </w:style>
  <w:style w:type="paragraph" w:customStyle="1" w:styleId="Small">
    <w:name w:val="Small"/>
    <w:basedOn w:val="Normal"/>
    <w:next w:val="Normal"/>
    <w:uiPriority w:val="99"/>
    <w:qFormat/>
    <w:rsid w:val="0073230B"/>
    <w:pPr>
      <w:jc w:val="both"/>
    </w:pPr>
    <w:rPr>
      <w:rFonts w:ascii="Arial" w:eastAsia="Calibri" w:hAnsi="Arial" w:cs="Arial"/>
    </w:rPr>
  </w:style>
  <w:style w:type="character" w:customStyle="1" w:styleId="Footnote">
    <w:name w:val="Footnote_"/>
    <w:basedOn w:val="DefaultParagraphFont"/>
    <w:link w:val="Footnote0"/>
    <w:rsid w:val="0073230B"/>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73230B"/>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73230B"/>
    <w:rPr>
      <w:rFonts w:ascii="Arial Narrow" w:hAnsi="Arial Narrow"/>
      <w:b/>
      <w:color w:val="000000"/>
      <w:sz w:val="26"/>
    </w:rPr>
  </w:style>
  <w:style w:type="paragraph" w:customStyle="1" w:styleId="CardTagandCite">
    <w:name w:val="Card Tag and Cite"/>
    <w:basedOn w:val="Normal"/>
    <w:next w:val="Normal"/>
    <w:link w:val="CardTagandCiteChar"/>
    <w:qFormat/>
    <w:rsid w:val="0073230B"/>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73230B"/>
    <w:rPr>
      <w:b/>
      <w:bCs/>
    </w:rPr>
  </w:style>
  <w:style w:type="paragraph" w:customStyle="1" w:styleId="Cite2">
    <w:name w:val="Cite 2"/>
    <w:basedOn w:val="Normal"/>
    <w:qFormat/>
    <w:rsid w:val="0073230B"/>
    <w:pPr>
      <w:spacing w:after="0" w:line="240" w:lineRule="auto"/>
    </w:pPr>
    <w:rPr>
      <w:rFonts w:ascii="Arial" w:eastAsia="Calibri" w:hAnsi="Arial" w:cs="Arial"/>
      <w:b/>
      <w:sz w:val="24"/>
      <w:u w:val="single"/>
    </w:rPr>
  </w:style>
  <w:style w:type="character" w:customStyle="1" w:styleId="aqj">
    <w:name w:val="aqj"/>
    <w:basedOn w:val="DefaultParagraphFont"/>
    <w:rsid w:val="0073230B"/>
  </w:style>
  <w:style w:type="paragraph" w:customStyle="1" w:styleId="StyleJustified">
    <w:name w:val="Style Justified"/>
    <w:basedOn w:val="Normal"/>
    <w:qFormat/>
    <w:rsid w:val="0073230B"/>
    <w:pPr>
      <w:spacing w:after="0" w:line="240" w:lineRule="auto"/>
    </w:pPr>
    <w:rPr>
      <w:rFonts w:eastAsia="Times New Roman"/>
      <w:szCs w:val="20"/>
    </w:rPr>
  </w:style>
  <w:style w:type="paragraph" w:customStyle="1" w:styleId="AuthorDate">
    <w:name w:val="AuthorDate"/>
    <w:next w:val="Normal"/>
    <w:link w:val="AuthorDateChar"/>
    <w:qFormat/>
    <w:rsid w:val="0073230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3230B"/>
    <w:rPr>
      <w:rFonts w:ascii="Times New Roman" w:eastAsia="Calibri" w:hAnsi="Times New Roman" w:cs="Times New Roman"/>
      <w:b/>
      <w:sz w:val="24"/>
      <w:szCs w:val="20"/>
      <w:u w:val="single"/>
    </w:rPr>
  </w:style>
  <w:style w:type="character" w:customStyle="1" w:styleId="maintext">
    <w:name w:val="maintext"/>
    <w:basedOn w:val="DefaultParagraphFont"/>
    <w:rsid w:val="0073230B"/>
  </w:style>
  <w:style w:type="paragraph" w:customStyle="1" w:styleId="Stylecardtext8pt">
    <w:name w:val="Style card text + 8 pt"/>
    <w:basedOn w:val="Normal"/>
    <w:qFormat/>
    <w:rsid w:val="0073230B"/>
    <w:pPr>
      <w:spacing w:after="0" w:line="240" w:lineRule="auto"/>
      <w:ind w:right="288"/>
    </w:pPr>
  </w:style>
  <w:style w:type="character" w:customStyle="1" w:styleId="NotBold10Final">
    <w:name w:val="NotBold10Final"/>
    <w:uiPriority w:val="1"/>
    <w:qFormat/>
    <w:rsid w:val="0073230B"/>
    <w:rPr>
      <w:rFonts w:ascii="Times New Roman" w:hAnsi="Times New Roman"/>
      <w:b w:val="0"/>
      <w:i w:val="0"/>
      <w:sz w:val="20"/>
    </w:rPr>
  </w:style>
  <w:style w:type="character" w:customStyle="1" w:styleId="Bold12">
    <w:name w:val="Bold12"/>
    <w:uiPriority w:val="1"/>
    <w:qFormat/>
    <w:rsid w:val="0073230B"/>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73230B"/>
    <w:pPr>
      <w:spacing w:after="0" w:line="240" w:lineRule="auto"/>
      <w:ind w:left="288" w:right="288"/>
    </w:pPr>
    <w:rPr>
      <w:rFonts w:eastAsia="Times New Roman"/>
      <w:sz w:val="20"/>
      <w:szCs w:val="20"/>
    </w:rPr>
  </w:style>
  <w:style w:type="character" w:customStyle="1" w:styleId="CardtextChar1">
    <w:name w:val="Card text Char"/>
    <w:link w:val="Cardtext0"/>
    <w:locked/>
    <w:rsid w:val="0073230B"/>
    <w:rPr>
      <w:rFonts w:ascii="Arial Narrow" w:hAnsi="Arial Narrow"/>
      <w:u w:val="single"/>
    </w:rPr>
  </w:style>
  <w:style w:type="paragraph" w:customStyle="1" w:styleId="Cardtext0">
    <w:name w:val="Card text"/>
    <w:link w:val="CardtextChar1"/>
    <w:qFormat/>
    <w:rsid w:val="0073230B"/>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73230B"/>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73230B"/>
    <w:rPr>
      <w:rFonts w:ascii="Calibri" w:eastAsia="Times New Roman" w:hAnsi="Calibri"/>
      <w:sz w:val="24"/>
      <w:lang w:val="x-none" w:eastAsia="ar-SA"/>
    </w:rPr>
  </w:style>
  <w:style w:type="paragraph" w:customStyle="1" w:styleId="Default">
    <w:name w:val="Default"/>
    <w:qFormat/>
    <w:rsid w:val="0073230B"/>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73230B"/>
    <w:pPr>
      <w:spacing w:after="0" w:line="240" w:lineRule="auto"/>
    </w:pPr>
    <w:rPr>
      <w:rFonts w:eastAsia="Calibri"/>
    </w:rPr>
  </w:style>
  <w:style w:type="paragraph" w:customStyle="1" w:styleId="newpage">
    <w:name w:val="new page"/>
    <w:basedOn w:val="Heading4"/>
    <w:rsid w:val="0073230B"/>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73230B"/>
    <w:pPr>
      <w:spacing w:after="0" w:line="240" w:lineRule="auto"/>
    </w:pPr>
    <w:rPr>
      <w:rFonts w:eastAsia="Times"/>
      <w:sz w:val="18"/>
      <w:szCs w:val="20"/>
    </w:rPr>
  </w:style>
  <w:style w:type="character" w:customStyle="1" w:styleId="textexposedshow">
    <w:name w:val="text_exposed_show"/>
    <w:basedOn w:val="DefaultParagraphFont"/>
    <w:rsid w:val="0073230B"/>
  </w:style>
  <w:style w:type="paragraph" w:customStyle="1" w:styleId="Heading">
    <w:name w:val="Heading"/>
    <w:basedOn w:val="Normal"/>
    <w:next w:val="BodyText"/>
    <w:rsid w:val="0073230B"/>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73230B"/>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73230B"/>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73230B"/>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73230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73230B"/>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73230B"/>
    <w:rPr>
      <w:rFonts w:ascii="Arial" w:hAnsi="Arial"/>
      <w:b/>
      <w:sz w:val="24"/>
    </w:rPr>
  </w:style>
  <w:style w:type="character" w:customStyle="1" w:styleId="Style11ptBlackUnderline">
    <w:name w:val="Style 11 pt Black Underline"/>
    <w:rsid w:val="0073230B"/>
    <w:rPr>
      <w:color w:val="000000"/>
      <w:sz w:val="20"/>
      <w:u w:val="single"/>
    </w:rPr>
  </w:style>
  <w:style w:type="character" w:customStyle="1" w:styleId="Style11ptBlack">
    <w:name w:val="Style 11 pt Black"/>
    <w:rsid w:val="0073230B"/>
    <w:rPr>
      <w:color w:val="000000"/>
      <w:sz w:val="20"/>
    </w:rPr>
  </w:style>
  <w:style w:type="paragraph" w:customStyle="1" w:styleId="CardsHighlighted">
    <w:name w:val="Cards Highlighted"/>
    <w:basedOn w:val="Normal"/>
    <w:link w:val="CardsHighlightedChar"/>
    <w:autoRedefine/>
    <w:qFormat/>
    <w:rsid w:val="0073230B"/>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73230B"/>
    <w:rPr>
      <w:rFonts w:ascii="Calibri" w:eastAsia="Calibri" w:hAnsi="Calibri"/>
      <w:sz w:val="24"/>
      <w:u w:val="single"/>
      <w:shd w:val="clear" w:color="auto" w:fill="00FFFF"/>
    </w:rPr>
  </w:style>
  <w:style w:type="character" w:customStyle="1" w:styleId="CitesChar">
    <w:name w:val="Cites Char"/>
    <w:basedOn w:val="DefaultParagraphFont"/>
    <w:link w:val="Cites"/>
    <w:rsid w:val="0073230B"/>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73230B"/>
    <w:pPr>
      <w:spacing w:after="0" w:line="240" w:lineRule="auto"/>
    </w:pPr>
    <w:rPr>
      <w:b/>
      <w:color w:val="C00000"/>
    </w:rPr>
  </w:style>
  <w:style w:type="character" w:customStyle="1" w:styleId="analyticsChar0">
    <w:name w:val="analytics Char"/>
    <w:basedOn w:val="DefaultParagraphFont"/>
    <w:link w:val="analytics0"/>
    <w:uiPriority w:val="4"/>
    <w:rsid w:val="0073230B"/>
    <w:rPr>
      <w:rFonts w:ascii="Calibri" w:hAnsi="Calibri"/>
      <w:b/>
      <w:color w:val="C00000"/>
    </w:rPr>
  </w:style>
  <w:style w:type="character" w:customStyle="1" w:styleId="swauthor">
    <w:name w:val="sw_author"/>
    <w:rsid w:val="0073230B"/>
  </w:style>
  <w:style w:type="character" w:customStyle="1" w:styleId="Mention1">
    <w:name w:val="Mention1"/>
    <w:basedOn w:val="DefaultParagraphFont"/>
    <w:uiPriority w:val="99"/>
    <w:semiHidden/>
    <w:unhideWhenUsed/>
    <w:rsid w:val="0073230B"/>
    <w:rPr>
      <w:color w:val="2B579A"/>
      <w:shd w:val="clear" w:color="auto" w:fill="E6E6E6"/>
    </w:rPr>
  </w:style>
  <w:style w:type="paragraph" w:customStyle="1" w:styleId="citenon-bold">
    <w:name w:val="cite non-bold"/>
    <w:basedOn w:val="Normal"/>
    <w:link w:val="citenon-boldChar"/>
    <w:qFormat/>
    <w:rsid w:val="0073230B"/>
    <w:pPr>
      <w:spacing w:after="0" w:line="240" w:lineRule="auto"/>
    </w:pPr>
    <w:rPr>
      <w:rFonts w:eastAsia="Calibri"/>
      <w:sz w:val="20"/>
      <w:szCs w:val="20"/>
      <w:lang w:val="x-none" w:eastAsia="x-none"/>
    </w:rPr>
  </w:style>
  <w:style w:type="character" w:customStyle="1" w:styleId="citenon-boldChar">
    <w:name w:val="cite non-bold Char"/>
    <w:link w:val="citenon-bold"/>
    <w:rsid w:val="0073230B"/>
    <w:rPr>
      <w:rFonts w:ascii="Calibri" w:eastAsia="Calibri" w:hAnsi="Calibri"/>
      <w:sz w:val="20"/>
      <w:szCs w:val="20"/>
      <w:lang w:val="x-none" w:eastAsia="x-none"/>
    </w:rPr>
  </w:style>
  <w:style w:type="paragraph" w:customStyle="1" w:styleId="HotRoute">
    <w:name w:val="Hot Route!"/>
    <w:basedOn w:val="Normal"/>
    <w:link w:val="HotRouteChar"/>
    <w:qFormat/>
    <w:rsid w:val="0073230B"/>
    <w:pPr>
      <w:spacing w:after="0" w:line="240" w:lineRule="auto"/>
      <w:ind w:left="144"/>
    </w:pPr>
    <w:rPr>
      <w:rFonts w:eastAsia="Calibri"/>
      <w:color w:val="000000"/>
    </w:rPr>
  </w:style>
  <w:style w:type="character" w:customStyle="1" w:styleId="HotRouteChar">
    <w:name w:val="Hot Route! Char"/>
    <w:link w:val="HotRoute"/>
    <w:rsid w:val="0073230B"/>
    <w:rPr>
      <w:rFonts w:ascii="Calibri" w:eastAsia="Calibri" w:hAnsi="Calibri"/>
      <w:color w:val="000000"/>
    </w:rPr>
  </w:style>
  <w:style w:type="paragraph" w:customStyle="1" w:styleId="CardIndented">
    <w:name w:val="Card (Indented)"/>
    <w:basedOn w:val="Normal"/>
    <w:link w:val="CardIndentedChar"/>
    <w:qFormat/>
    <w:rsid w:val="0073230B"/>
    <w:pPr>
      <w:spacing w:after="0" w:line="240" w:lineRule="auto"/>
      <w:ind w:left="288"/>
    </w:pPr>
  </w:style>
  <w:style w:type="paragraph" w:customStyle="1" w:styleId="PhoTag">
    <w:name w:val="PhoTag"/>
    <w:basedOn w:val="Normal"/>
    <w:next w:val="Normal"/>
    <w:autoRedefine/>
    <w:qFormat/>
    <w:rsid w:val="0073230B"/>
    <w:pPr>
      <w:spacing w:after="0" w:line="240" w:lineRule="auto"/>
    </w:pPr>
    <w:rPr>
      <w:b/>
    </w:rPr>
  </w:style>
  <w:style w:type="character" w:customStyle="1" w:styleId="BoldUnderlineChar0">
    <w:name w:val="BoldUnderline Char"/>
    <w:uiPriority w:val="99"/>
    <w:rsid w:val="0073230B"/>
    <w:rPr>
      <w:rFonts w:ascii="Times New Roman" w:eastAsia="Times New Roman" w:hAnsi="Times New Roman" w:cs="Times New Roman"/>
      <w:b/>
      <w:sz w:val="20"/>
      <w:u w:val="single"/>
    </w:rPr>
  </w:style>
  <w:style w:type="character" w:customStyle="1" w:styleId="wikiexternallink">
    <w:name w:val="wikiexternallink"/>
    <w:basedOn w:val="DefaultParagraphFont"/>
    <w:rsid w:val="0073230B"/>
  </w:style>
  <w:style w:type="character" w:customStyle="1" w:styleId="wikigeneratedlinkcontent">
    <w:name w:val="wikigeneratedlinkcontent"/>
    <w:basedOn w:val="DefaultParagraphFont"/>
    <w:rsid w:val="0073230B"/>
  </w:style>
  <w:style w:type="character" w:customStyle="1" w:styleId="boldunderlineChar1">
    <w:name w:val="bold underline Char"/>
    <w:basedOn w:val="DefaultParagraphFont"/>
    <w:rsid w:val="0073230B"/>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73230B"/>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73230B"/>
    <w:pPr>
      <w:spacing w:after="0" w:line="240" w:lineRule="auto"/>
      <w:jc w:val="both"/>
    </w:pPr>
    <w:rPr>
      <w:rFonts w:eastAsia="Calibri"/>
      <w:sz w:val="20"/>
      <w:szCs w:val="26"/>
    </w:rPr>
  </w:style>
  <w:style w:type="character" w:customStyle="1" w:styleId="Author">
    <w:name w:val="Author"/>
    <w:aliases w:val="Style Date"/>
    <w:basedOn w:val="DefaultParagraphFont"/>
    <w:qFormat/>
    <w:rsid w:val="0073230B"/>
    <w:rPr>
      <w:sz w:val="24"/>
    </w:rPr>
  </w:style>
  <w:style w:type="character" w:customStyle="1" w:styleId="box">
    <w:name w:val="box"/>
    <w:basedOn w:val="DefaultParagraphFont"/>
    <w:rsid w:val="0073230B"/>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73230B"/>
    <w:pPr>
      <w:spacing w:after="0" w:line="240" w:lineRule="auto"/>
    </w:pPr>
    <w:rPr>
      <w:rFonts w:eastAsia="Times New Roman"/>
      <w:szCs w:val="20"/>
    </w:rPr>
  </w:style>
  <w:style w:type="character" w:customStyle="1" w:styleId="ReallySmallChar">
    <w:name w:val="Really Small Char"/>
    <w:basedOn w:val="DefaultParagraphFont"/>
    <w:link w:val="ReallySmall"/>
    <w:rsid w:val="0073230B"/>
    <w:rPr>
      <w:rFonts w:ascii="Calibri" w:eastAsia="Times New Roman" w:hAnsi="Calibri"/>
      <w:szCs w:val="20"/>
    </w:rPr>
  </w:style>
  <w:style w:type="paragraph" w:customStyle="1" w:styleId="PageHeaderLine1">
    <w:name w:val="PageHeaderLine1"/>
    <w:basedOn w:val="Normal"/>
    <w:qFormat/>
    <w:rsid w:val="0073230B"/>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73230B"/>
    <w:pPr>
      <w:tabs>
        <w:tab w:val="right" w:pos="10800"/>
      </w:tabs>
      <w:spacing w:after="0" w:line="480" w:lineRule="auto"/>
    </w:pPr>
    <w:rPr>
      <w:b/>
    </w:rPr>
  </w:style>
  <w:style w:type="paragraph" w:styleId="TOC4">
    <w:name w:val="toc 4"/>
    <w:basedOn w:val="Normal"/>
    <w:next w:val="Normal"/>
    <w:autoRedefine/>
    <w:unhideWhenUsed/>
    <w:rsid w:val="0073230B"/>
    <w:pPr>
      <w:spacing w:before="240" w:after="0" w:line="240" w:lineRule="auto"/>
    </w:pPr>
    <w:rPr>
      <w:b/>
      <w:u w:val="single"/>
    </w:rPr>
  </w:style>
  <w:style w:type="paragraph" w:customStyle="1" w:styleId="BlockTitle2">
    <w:name w:val="Block Title2"/>
    <w:basedOn w:val="Normal"/>
    <w:next w:val="Normal"/>
    <w:link w:val="BlockTitle2Char"/>
    <w:qFormat/>
    <w:rsid w:val="0073230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3230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73230B"/>
    <w:pPr>
      <w:spacing w:after="0" w:line="240" w:lineRule="auto"/>
      <w:ind w:left="200"/>
    </w:pPr>
    <w:rPr>
      <w:rFonts w:eastAsia="Calibri"/>
      <w:color w:val="000000"/>
    </w:rPr>
  </w:style>
  <w:style w:type="paragraph" w:styleId="TOC3">
    <w:name w:val="toc 3"/>
    <w:basedOn w:val="Normal"/>
    <w:next w:val="Normal"/>
    <w:autoRedefine/>
    <w:rsid w:val="0073230B"/>
    <w:pPr>
      <w:spacing w:after="0" w:line="240" w:lineRule="auto"/>
      <w:ind w:left="400"/>
    </w:pPr>
    <w:rPr>
      <w:rFonts w:eastAsia="Calibri"/>
      <w:color w:val="000000"/>
    </w:rPr>
  </w:style>
  <w:style w:type="paragraph" w:styleId="TOC5">
    <w:name w:val="toc 5"/>
    <w:basedOn w:val="Normal"/>
    <w:next w:val="Normal"/>
    <w:autoRedefine/>
    <w:rsid w:val="0073230B"/>
    <w:pPr>
      <w:spacing w:after="0" w:line="240" w:lineRule="auto"/>
      <w:ind w:left="800"/>
    </w:pPr>
    <w:rPr>
      <w:rFonts w:eastAsia="Calibri"/>
      <w:color w:val="000000"/>
    </w:rPr>
  </w:style>
  <w:style w:type="paragraph" w:styleId="TOC6">
    <w:name w:val="toc 6"/>
    <w:basedOn w:val="Normal"/>
    <w:next w:val="Normal"/>
    <w:autoRedefine/>
    <w:rsid w:val="0073230B"/>
    <w:pPr>
      <w:spacing w:after="0" w:line="240" w:lineRule="auto"/>
      <w:ind w:left="1000"/>
    </w:pPr>
    <w:rPr>
      <w:rFonts w:eastAsia="Calibri"/>
      <w:color w:val="000000"/>
    </w:rPr>
  </w:style>
  <w:style w:type="paragraph" w:styleId="TOC7">
    <w:name w:val="toc 7"/>
    <w:basedOn w:val="Normal"/>
    <w:next w:val="Normal"/>
    <w:autoRedefine/>
    <w:rsid w:val="0073230B"/>
    <w:pPr>
      <w:spacing w:after="0" w:line="240" w:lineRule="auto"/>
      <w:ind w:left="1200"/>
    </w:pPr>
    <w:rPr>
      <w:rFonts w:eastAsia="Calibri"/>
      <w:color w:val="000000"/>
    </w:rPr>
  </w:style>
  <w:style w:type="paragraph" w:styleId="TOC8">
    <w:name w:val="toc 8"/>
    <w:basedOn w:val="Normal"/>
    <w:next w:val="Normal"/>
    <w:autoRedefine/>
    <w:rsid w:val="0073230B"/>
    <w:pPr>
      <w:spacing w:after="0" w:line="240" w:lineRule="auto"/>
      <w:ind w:left="1400"/>
    </w:pPr>
    <w:rPr>
      <w:rFonts w:eastAsia="Calibri"/>
      <w:color w:val="000000"/>
    </w:rPr>
  </w:style>
  <w:style w:type="paragraph" w:styleId="TOC9">
    <w:name w:val="toc 9"/>
    <w:basedOn w:val="Normal"/>
    <w:next w:val="Normal"/>
    <w:autoRedefine/>
    <w:rsid w:val="0073230B"/>
    <w:pPr>
      <w:spacing w:after="0" w:line="240" w:lineRule="auto"/>
      <w:ind w:left="1600"/>
    </w:pPr>
    <w:rPr>
      <w:rFonts w:eastAsia="Calibri"/>
      <w:color w:val="000000"/>
    </w:rPr>
  </w:style>
  <w:style w:type="paragraph" w:customStyle="1" w:styleId="TxBrp1">
    <w:name w:val="TxBr_p1"/>
    <w:basedOn w:val="Normal"/>
    <w:qFormat/>
    <w:rsid w:val="0073230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3230B"/>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73230B"/>
    <w:pPr>
      <w:spacing w:before="240" w:after="240" w:line="240" w:lineRule="auto"/>
      <w:jc w:val="center"/>
      <w:outlineLvl w:val="0"/>
    </w:pPr>
    <w:rPr>
      <w:rFonts w:eastAsia="Calibri"/>
      <w:b/>
      <w:bCs/>
      <w:color w:val="000000"/>
      <w:sz w:val="32"/>
      <w:u w:val="single"/>
    </w:rPr>
  </w:style>
  <w:style w:type="character" w:customStyle="1" w:styleId="Style8pt">
    <w:name w:val="Style 8 pt"/>
    <w:rsid w:val="0073230B"/>
    <w:rPr>
      <w:rFonts w:ascii="Times New Roman" w:hAnsi="Times New Roman"/>
      <w:sz w:val="16"/>
      <w:u w:val="none"/>
    </w:rPr>
  </w:style>
  <w:style w:type="paragraph" w:customStyle="1" w:styleId="cards0">
    <w:name w:val="cards"/>
    <w:basedOn w:val="Normal"/>
    <w:qFormat/>
    <w:rsid w:val="0073230B"/>
    <w:pPr>
      <w:spacing w:after="0" w:line="240" w:lineRule="auto"/>
    </w:pPr>
    <w:rPr>
      <w:rFonts w:eastAsia="Calibri"/>
      <w:color w:val="000000"/>
    </w:rPr>
  </w:style>
  <w:style w:type="character" w:customStyle="1" w:styleId="7TimesNewRoman">
    <w:name w:val="7 Times New Roman"/>
    <w:rsid w:val="0073230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73230B"/>
    <w:pPr>
      <w:spacing w:after="0" w:line="240" w:lineRule="auto"/>
    </w:pPr>
    <w:rPr>
      <w:rFonts w:eastAsia="Calibri"/>
      <w:color w:val="000000"/>
    </w:rPr>
  </w:style>
  <w:style w:type="character" w:customStyle="1" w:styleId="Heading4CiteChar">
    <w:name w:val="Heading 4 Cite Char"/>
    <w:link w:val="Heading4Cite"/>
    <w:rsid w:val="0073230B"/>
    <w:rPr>
      <w:rFonts w:ascii="Calibri" w:eastAsia="Calibri" w:hAnsi="Calibri"/>
      <w:color w:val="000000"/>
    </w:rPr>
  </w:style>
  <w:style w:type="character" w:customStyle="1" w:styleId="BoldUnderlineCharChar">
    <w:name w:val="BoldUnderline Char Char"/>
    <w:rsid w:val="0073230B"/>
    <w:rPr>
      <w:rFonts w:ascii="Calibri" w:hAnsi="Calibri"/>
      <w:b/>
      <w:szCs w:val="24"/>
      <w:u w:val="single"/>
      <w:lang w:val="en-US" w:eastAsia="en-US" w:bidi="ar-SA"/>
    </w:rPr>
  </w:style>
  <w:style w:type="paragraph" w:customStyle="1" w:styleId="Underlining">
    <w:name w:val="Underlining"/>
    <w:basedOn w:val="Normal"/>
    <w:link w:val="UnderliningChar"/>
    <w:qFormat/>
    <w:rsid w:val="0073230B"/>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73230B"/>
    <w:rPr>
      <w:rFonts w:ascii="Arial Narrow" w:eastAsia="Calibri" w:hAnsi="Arial Narrow"/>
      <w:color w:val="000000"/>
      <w:u w:val="single"/>
    </w:rPr>
  </w:style>
  <w:style w:type="character" w:customStyle="1" w:styleId="UnderlinedCharChar">
    <w:name w:val="Underlined Char Char"/>
    <w:rsid w:val="0073230B"/>
    <w:rPr>
      <w:szCs w:val="28"/>
      <w:u w:val="single"/>
      <w:lang w:val="en-US" w:eastAsia="en-US" w:bidi="ar-SA"/>
    </w:rPr>
  </w:style>
  <w:style w:type="paragraph" w:customStyle="1" w:styleId="Microtext">
    <w:name w:val="Microtext"/>
    <w:basedOn w:val="Normal"/>
    <w:next w:val="Normal"/>
    <w:link w:val="MicrotextChar"/>
    <w:qFormat/>
    <w:rsid w:val="0073230B"/>
    <w:pPr>
      <w:spacing w:after="0" w:line="240" w:lineRule="auto"/>
    </w:pPr>
    <w:rPr>
      <w:rFonts w:eastAsia="Calibri"/>
      <w:color w:val="000000"/>
      <w:sz w:val="12"/>
    </w:rPr>
  </w:style>
  <w:style w:type="character" w:customStyle="1" w:styleId="MicrotextChar">
    <w:name w:val="Microtext Char"/>
    <w:link w:val="Microtext"/>
    <w:rsid w:val="0073230B"/>
    <w:rPr>
      <w:rFonts w:ascii="Calibri" w:eastAsia="Calibri" w:hAnsi="Calibri"/>
      <w:color w:val="000000"/>
      <w:sz w:val="12"/>
    </w:rPr>
  </w:style>
  <w:style w:type="paragraph" w:customStyle="1" w:styleId="PageTitle">
    <w:name w:val="Page Title"/>
    <w:basedOn w:val="Normal"/>
    <w:next w:val="Normal"/>
    <w:qFormat/>
    <w:rsid w:val="0073230B"/>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73230B"/>
    <w:rPr>
      <w:sz w:val="20"/>
      <w:u w:val="single"/>
    </w:rPr>
  </w:style>
  <w:style w:type="character" w:customStyle="1" w:styleId="StyleTimesNewRoman9pt">
    <w:name w:val="Style Times New Roman 9 pt"/>
    <w:rsid w:val="0073230B"/>
    <w:rPr>
      <w:sz w:val="20"/>
    </w:rPr>
  </w:style>
  <w:style w:type="character" w:customStyle="1" w:styleId="Style9ptItalicUnderline">
    <w:name w:val="Style 9 pt Italic Underline"/>
    <w:rsid w:val="0073230B"/>
    <w:rPr>
      <w:i/>
      <w:iCs/>
      <w:sz w:val="20"/>
      <w:u w:val="single"/>
    </w:rPr>
  </w:style>
  <w:style w:type="paragraph" w:customStyle="1" w:styleId="Style4">
    <w:name w:val="Style4"/>
    <w:basedOn w:val="Normal"/>
    <w:link w:val="Style4Char"/>
    <w:qFormat/>
    <w:rsid w:val="0073230B"/>
    <w:pPr>
      <w:numPr>
        <w:numId w:val="15"/>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73230B"/>
  </w:style>
  <w:style w:type="character" w:customStyle="1" w:styleId="StyleStyle49ptChar">
    <w:name w:val="Style Style4 + 9 pt Char"/>
    <w:link w:val="StyleStyle49pt"/>
    <w:rsid w:val="0073230B"/>
    <w:rPr>
      <w:rFonts w:ascii="Arial Narrow" w:hAnsi="Arial Narrow"/>
      <w:szCs w:val="24"/>
      <w:u w:val="single"/>
    </w:rPr>
  </w:style>
  <w:style w:type="paragraph" w:customStyle="1" w:styleId="StyleStyle49ptBold">
    <w:name w:val="Style Style4 + 9 pt Bold"/>
    <w:basedOn w:val="Style4"/>
    <w:link w:val="StyleStyle49ptBoldChar"/>
    <w:qFormat/>
    <w:rsid w:val="0073230B"/>
    <w:rPr>
      <w:b/>
      <w:bCs/>
    </w:rPr>
  </w:style>
  <w:style w:type="character" w:customStyle="1" w:styleId="StyleStyle49ptBoldChar">
    <w:name w:val="Style Style4 + 9 pt Bold Char"/>
    <w:link w:val="StyleStyle49ptBold"/>
    <w:rsid w:val="0073230B"/>
    <w:rPr>
      <w:rFonts w:ascii="Arial Narrow" w:hAnsi="Arial Narrow"/>
      <w:b/>
      <w:bCs/>
      <w:szCs w:val="24"/>
      <w:u w:val="single"/>
    </w:rPr>
  </w:style>
  <w:style w:type="character" w:customStyle="1" w:styleId="Style9ptBoldUnderline">
    <w:name w:val="Style 9 pt Bold Underline"/>
    <w:rsid w:val="0073230B"/>
    <w:rPr>
      <w:b/>
      <w:bCs/>
      <w:sz w:val="20"/>
      <w:u w:val="single"/>
    </w:rPr>
  </w:style>
  <w:style w:type="paragraph" w:customStyle="1" w:styleId="Style3">
    <w:name w:val="Style3"/>
    <w:basedOn w:val="Normal"/>
    <w:link w:val="Style3Char"/>
    <w:qFormat/>
    <w:rsid w:val="0073230B"/>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73230B"/>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73230B"/>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3230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3230B"/>
    <w:rPr>
      <w:rFonts w:ascii="Calibri" w:eastAsia="Times New Roman" w:hAnsi="Calibri" w:cs="Times New Roman"/>
      <w:iCs/>
      <w:color w:val="000000"/>
      <w:sz w:val="16"/>
      <w:szCs w:val="28"/>
    </w:rPr>
  </w:style>
  <w:style w:type="paragraph" w:customStyle="1" w:styleId="Style1">
    <w:name w:val="Style 1"/>
    <w:uiPriority w:val="99"/>
    <w:qFormat/>
    <w:rsid w:val="0073230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73230B"/>
  </w:style>
  <w:style w:type="character" w:customStyle="1" w:styleId="Style9ptUnderline2">
    <w:name w:val="Style 9 pt Underline2"/>
    <w:rsid w:val="0073230B"/>
    <w:rPr>
      <w:sz w:val="20"/>
      <w:u w:val="single"/>
    </w:rPr>
  </w:style>
  <w:style w:type="paragraph" w:customStyle="1" w:styleId="StyleUnderline9pt2">
    <w:name w:val="Style Underline + 9 pt2"/>
    <w:basedOn w:val="Normal"/>
    <w:link w:val="StyleUnderline9pt2Char"/>
    <w:rsid w:val="0073230B"/>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73230B"/>
    <w:rPr>
      <w:rFonts w:ascii="Calibri" w:eastAsia="Times New Roman" w:hAnsi="Calibri"/>
      <w:color w:val="000000"/>
      <w:sz w:val="20"/>
      <w:szCs w:val="20"/>
      <w:u w:val="single"/>
    </w:rPr>
  </w:style>
  <w:style w:type="character" w:customStyle="1" w:styleId="CharChar11">
    <w:name w:val="Char Char11"/>
    <w:rsid w:val="0073230B"/>
    <w:rPr>
      <w:rFonts w:cs="Arial"/>
      <w:bCs/>
      <w:szCs w:val="26"/>
      <w:u w:val="single"/>
      <w:lang w:val="en-US" w:eastAsia="en-US" w:bidi="ar-SA"/>
    </w:rPr>
  </w:style>
  <w:style w:type="paragraph" w:customStyle="1" w:styleId="cardCharCharChar">
    <w:name w:val="card Char Char Char"/>
    <w:basedOn w:val="Normal"/>
    <w:link w:val="cardCharCharCharChar"/>
    <w:rsid w:val="0073230B"/>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73230B"/>
    <w:rPr>
      <w:rFonts w:ascii="Calibri" w:eastAsia="Times New Roman" w:hAnsi="Calibri"/>
      <w:color w:val="000000"/>
      <w:sz w:val="20"/>
      <w:szCs w:val="20"/>
    </w:rPr>
  </w:style>
  <w:style w:type="paragraph" w:customStyle="1" w:styleId="TxBr5p1">
    <w:name w:val="TxBr_5p1"/>
    <w:basedOn w:val="Normal"/>
    <w:rsid w:val="0073230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73230B"/>
    <w:pPr>
      <w:spacing w:after="0" w:line="240" w:lineRule="auto"/>
      <w:ind w:left="400"/>
    </w:pPr>
    <w:rPr>
      <w:rFonts w:eastAsia="Calibri"/>
      <w:color w:val="000000"/>
    </w:rPr>
  </w:style>
  <w:style w:type="character" w:customStyle="1" w:styleId="12TimesNewRoman">
    <w:name w:val="12 Times New Roman"/>
    <w:rsid w:val="0073230B"/>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73230B"/>
    <w:pPr>
      <w:spacing w:after="0" w:line="240" w:lineRule="auto"/>
      <w:ind w:left="144"/>
    </w:pPr>
    <w:rPr>
      <w:rFonts w:eastAsia="Calibri"/>
      <w:color w:val="000000"/>
    </w:rPr>
  </w:style>
  <w:style w:type="character" w:customStyle="1" w:styleId="StyleUnderlineChar">
    <w:name w:val="Style Underline Char"/>
    <w:rsid w:val="0073230B"/>
    <w:rPr>
      <w:u w:val="single"/>
      <w:lang w:val="en-US" w:eastAsia="en-US" w:bidi="ar-SA"/>
    </w:rPr>
  </w:style>
  <w:style w:type="paragraph" w:customStyle="1" w:styleId="Smalltext">
    <w:name w:val="Small text"/>
    <w:aliases w:val="Quote1,Quote11"/>
    <w:basedOn w:val="Normal"/>
    <w:link w:val="SmalltextChar"/>
    <w:qFormat/>
    <w:rsid w:val="0073230B"/>
    <w:pPr>
      <w:spacing w:after="0" w:line="240" w:lineRule="auto"/>
    </w:pPr>
    <w:rPr>
      <w:rFonts w:eastAsia="Times New Roman"/>
      <w:color w:val="000000"/>
    </w:rPr>
  </w:style>
  <w:style w:type="character" w:customStyle="1" w:styleId="Highlightedunderline">
    <w:name w:val="Highlighted underline"/>
    <w:qFormat/>
    <w:rsid w:val="0073230B"/>
    <w:rPr>
      <w:rFonts w:ascii="Times New Roman" w:hAnsi="Times New Roman"/>
      <w:sz w:val="20"/>
      <w:u w:val="single"/>
      <w:bdr w:val="none" w:sz="0" w:space="0" w:color="auto"/>
      <w:shd w:val="clear" w:color="auto" w:fill="C0C0C0"/>
    </w:rPr>
  </w:style>
  <w:style w:type="character" w:customStyle="1" w:styleId="cardChar1">
    <w:name w:val="card Char1"/>
    <w:rsid w:val="0073230B"/>
    <w:rPr>
      <w:rFonts w:ascii="Times New Roman" w:hAnsi="Times New Roman"/>
      <w:sz w:val="22"/>
    </w:rPr>
  </w:style>
  <w:style w:type="paragraph" w:customStyle="1" w:styleId="Paste">
    <w:name w:val="Paste"/>
    <w:basedOn w:val="Normal"/>
    <w:qFormat/>
    <w:rsid w:val="0073230B"/>
    <w:pPr>
      <w:spacing w:after="0" w:line="240" w:lineRule="auto"/>
    </w:pPr>
    <w:rPr>
      <w:rFonts w:ascii="Arial Narrow" w:eastAsia="Calibri" w:hAnsi="Arial Narrow"/>
      <w:color w:val="000000"/>
      <w:szCs w:val="20"/>
    </w:rPr>
  </w:style>
  <w:style w:type="character" w:customStyle="1" w:styleId="pubdate">
    <w:name w:val="pubdate"/>
    <w:rsid w:val="0073230B"/>
  </w:style>
  <w:style w:type="character" w:customStyle="1" w:styleId="UnderlineChar1">
    <w:name w:val="Underline Char1"/>
    <w:aliases w:val="Cards + Font: 12 pt Char1"/>
    <w:rsid w:val="0073230B"/>
    <w:rPr>
      <w:rFonts w:ascii="Garamond" w:hAnsi="Garamond"/>
      <w:sz w:val="22"/>
      <w:szCs w:val="24"/>
      <w:u w:val="single"/>
      <w:lang w:val="en-US" w:eastAsia="en-US" w:bidi="ar-SA"/>
    </w:rPr>
  </w:style>
  <w:style w:type="character" w:customStyle="1" w:styleId="Box0">
    <w:name w:val="Box!"/>
    <w:rsid w:val="0073230B"/>
    <w:rPr>
      <w:rFonts w:ascii="Times New Roman" w:hAnsi="Times New Roman"/>
      <w:sz w:val="20"/>
      <w:u w:val="thick"/>
      <w:bdr w:val="single" w:sz="4" w:space="0" w:color="auto"/>
    </w:rPr>
  </w:style>
  <w:style w:type="character" w:customStyle="1" w:styleId="CharacterStyle1">
    <w:name w:val="Character Style 1"/>
    <w:rsid w:val="0073230B"/>
    <w:rPr>
      <w:sz w:val="20"/>
      <w:szCs w:val="20"/>
    </w:rPr>
  </w:style>
  <w:style w:type="character" w:customStyle="1" w:styleId="ReallyfuckingsmallChar">
    <w:name w:val="Really fucking small Char"/>
    <w:rsid w:val="0073230B"/>
    <w:rPr>
      <w:sz w:val="10"/>
      <w:szCs w:val="24"/>
      <w:lang w:val="en-US" w:eastAsia="en-US" w:bidi="ar-SA"/>
    </w:rPr>
  </w:style>
  <w:style w:type="numbering" w:customStyle="1" w:styleId="NoList1">
    <w:name w:val="No List1"/>
    <w:next w:val="NoList"/>
    <w:semiHidden/>
    <w:unhideWhenUsed/>
    <w:rsid w:val="0073230B"/>
  </w:style>
  <w:style w:type="paragraph" w:customStyle="1" w:styleId="Normaltag">
    <w:name w:val="Normal tag"/>
    <w:basedOn w:val="Normal"/>
    <w:link w:val="NormaltagChar"/>
    <w:uiPriority w:val="99"/>
    <w:qFormat/>
    <w:rsid w:val="0073230B"/>
    <w:pPr>
      <w:spacing w:after="0" w:line="240" w:lineRule="auto"/>
    </w:pPr>
    <w:rPr>
      <w:rFonts w:eastAsia="Times New Roman"/>
      <w:b/>
      <w:color w:val="000000"/>
      <w:szCs w:val="20"/>
    </w:rPr>
  </w:style>
  <w:style w:type="character" w:customStyle="1" w:styleId="SmallText-New">
    <w:name w:val="Small Text - New"/>
    <w:rsid w:val="0073230B"/>
    <w:rPr>
      <w:rFonts w:ascii="Arial Narrow" w:hAnsi="Arial Narrow"/>
      <w:sz w:val="14"/>
    </w:rPr>
  </w:style>
  <w:style w:type="character" w:customStyle="1" w:styleId="Underlined-New">
    <w:name w:val="Underlined - New"/>
    <w:rsid w:val="0073230B"/>
    <w:rPr>
      <w:rFonts w:ascii="Arial Narrow" w:hAnsi="Arial Narrow"/>
      <w:sz w:val="16"/>
      <w:u w:val="single"/>
    </w:rPr>
  </w:style>
  <w:style w:type="character" w:customStyle="1" w:styleId="NormalTextChar">
    <w:name w:val="Normal Text Char"/>
    <w:link w:val="NormalText"/>
    <w:rsid w:val="0073230B"/>
    <w:rPr>
      <w:rFonts w:ascii="Calibri" w:eastAsia="Calibri" w:hAnsi="Calibri"/>
      <w:sz w:val="20"/>
      <w:szCs w:val="26"/>
    </w:rPr>
  </w:style>
  <w:style w:type="numbering" w:customStyle="1" w:styleId="NoList2">
    <w:name w:val="No List2"/>
    <w:next w:val="NoList"/>
    <w:uiPriority w:val="99"/>
    <w:semiHidden/>
    <w:unhideWhenUsed/>
    <w:rsid w:val="0073230B"/>
  </w:style>
  <w:style w:type="numbering" w:customStyle="1" w:styleId="NoList11">
    <w:name w:val="No List11"/>
    <w:next w:val="NoList"/>
    <w:uiPriority w:val="99"/>
    <w:semiHidden/>
    <w:unhideWhenUsed/>
    <w:rsid w:val="0073230B"/>
  </w:style>
  <w:style w:type="numbering" w:customStyle="1" w:styleId="NoList3">
    <w:name w:val="No List3"/>
    <w:next w:val="NoList"/>
    <w:uiPriority w:val="99"/>
    <w:semiHidden/>
    <w:unhideWhenUsed/>
    <w:rsid w:val="0073230B"/>
  </w:style>
  <w:style w:type="numbering" w:customStyle="1" w:styleId="NoList12">
    <w:name w:val="No List12"/>
    <w:next w:val="NoList"/>
    <w:semiHidden/>
    <w:unhideWhenUsed/>
    <w:rsid w:val="0073230B"/>
  </w:style>
  <w:style w:type="numbering" w:customStyle="1" w:styleId="NoList21">
    <w:name w:val="No List21"/>
    <w:next w:val="NoList"/>
    <w:semiHidden/>
    <w:unhideWhenUsed/>
    <w:rsid w:val="0073230B"/>
  </w:style>
  <w:style w:type="numbering" w:customStyle="1" w:styleId="NoList111">
    <w:name w:val="No List111"/>
    <w:next w:val="NoList"/>
    <w:uiPriority w:val="99"/>
    <w:semiHidden/>
    <w:unhideWhenUsed/>
    <w:rsid w:val="0073230B"/>
  </w:style>
  <w:style w:type="numbering" w:customStyle="1" w:styleId="NoList211">
    <w:name w:val="No List211"/>
    <w:next w:val="NoList"/>
    <w:uiPriority w:val="99"/>
    <w:semiHidden/>
    <w:unhideWhenUsed/>
    <w:rsid w:val="0073230B"/>
  </w:style>
  <w:style w:type="numbering" w:customStyle="1" w:styleId="NoList1111">
    <w:name w:val="No List1111"/>
    <w:next w:val="NoList"/>
    <w:uiPriority w:val="99"/>
    <w:semiHidden/>
    <w:unhideWhenUsed/>
    <w:rsid w:val="0073230B"/>
  </w:style>
  <w:style w:type="numbering" w:customStyle="1" w:styleId="NoList4">
    <w:name w:val="No List4"/>
    <w:next w:val="NoList"/>
    <w:uiPriority w:val="99"/>
    <w:semiHidden/>
    <w:unhideWhenUsed/>
    <w:rsid w:val="0073230B"/>
  </w:style>
  <w:style w:type="numbering" w:customStyle="1" w:styleId="NoList5">
    <w:name w:val="No List5"/>
    <w:next w:val="NoList"/>
    <w:semiHidden/>
    <w:unhideWhenUsed/>
    <w:rsid w:val="0073230B"/>
  </w:style>
  <w:style w:type="character" w:customStyle="1" w:styleId="BoldUnderlining">
    <w:name w:val="Bold Underlining"/>
    <w:rsid w:val="0073230B"/>
    <w:rPr>
      <w:b/>
      <w:u w:val="single"/>
    </w:rPr>
  </w:style>
  <w:style w:type="character" w:customStyle="1" w:styleId="cardCharChar">
    <w:name w:val="card Char Char"/>
    <w:rsid w:val="0073230B"/>
    <w:rPr>
      <w:szCs w:val="24"/>
      <w:lang w:val="en-US" w:eastAsia="en-US" w:bidi="ar-SA"/>
    </w:rPr>
  </w:style>
  <w:style w:type="character" w:customStyle="1" w:styleId="flagicon">
    <w:name w:val="flagicon"/>
    <w:basedOn w:val="DefaultParagraphFont"/>
    <w:rsid w:val="0073230B"/>
  </w:style>
  <w:style w:type="character" w:customStyle="1" w:styleId="Style11ptUnderline2">
    <w:name w:val="Style 11 pt Underline2"/>
    <w:rsid w:val="0073230B"/>
    <w:rPr>
      <w:sz w:val="20"/>
      <w:u w:val="single"/>
    </w:rPr>
  </w:style>
  <w:style w:type="character" w:customStyle="1" w:styleId="Style11ptBoldUnderline2">
    <w:name w:val="Style 11 pt Bold Underline2"/>
    <w:rsid w:val="0073230B"/>
    <w:rPr>
      <w:b/>
      <w:bCs/>
      <w:sz w:val="20"/>
      <w:u w:val="single"/>
    </w:rPr>
  </w:style>
  <w:style w:type="character" w:customStyle="1" w:styleId="MicroChar">
    <w:name w:val="Micro Char"/>
    <w:link w:val="Micro"/>
    <w:rsid w:val="0073230B"/>
    <w:rPr>
      <w:rFonts w:ascii="Arial" w:hAnsi="Arial"/>
      <w:sz w:val="12"/>
    </w:rPr>
  </w:style>
  <w:style w:type="paragraph" w:customStyle="1" w:styleId="Micro">
    <w:name w:val="Micro"/>
    <w:basedOn w:val="Normal"/>
    <w:next w:val="Normal"/>
    <w:link w:val="MicroChar"/>
    <w:qFormat/>
    <w:rsid w:val="0073230B"/>
    <w:pPr>
      <w:spacing w:after="0" w:line="240" w:lineRule="auto"/>
    </w:pPr>
    <w:rPr>
      <w:rFonts w:ascii="Arial" w:hAnsi="Arial"/>
      <w:sz w:val="12"/>
    </w:rPr>
  </w:style>
  <w:style w:type="character" w:customStyle="1" w:styleId="Style11ptUnderline1">
    <w:name w:val="Style 11 pt Underline1"/>
    <w:rsid w:val="0073230B"/>
    <w:rPr>
      <w:sz w:val="20"/>
      <w:u w:val="single"/>
    </w:rPr>
  </w:style>
  <w:style w:type="character" w:customStyle="1" w:styleId="Style11ptBoldUnderline1">
    <w:name w:val="Style 11 pt Bold Underline1"/>
    <w:rsid w:val="0073230B"/>
    <w:rPr>
      <w:b/>
      <w:bCs/>
      <w:sz w:val="20"/>
      <w:u w:val="single"/>
    </w:rPr>
  </w:style>
  <w:style w:type="character" w:customStyle="1" w:styleId="1">
    <w:name w:val="1"/>
    <w:rsid w:val="0073230B"/>
    <w:rPr>
      <w:rFonts w:cs="Arial"/>
      <w:bCs/>
      <w:sz w:val="20"/>
      <w:u w:val="single"/>
      <w:lang w:val="en-US" w:eastAsia="en-US" w:bidi="ar-SA"/>
    </w:rPr>
  </w:style>
  <w:style w:type="character" w:customStyle="1" w:styleId="StyleStyle49ptBold3Char">
    <w:name w:val="Style Style4 + 9 pt Bold3 Char"/>
    <w:link w:val="StyleStyle49ptBold3"/>
    <w:locked/>
    <w:rsid w:val="0073230B"/>
    <w:rPr>
      <w:b/>
      <w:bCs/>
      <w:u w:val="single"/>
    </w:rPr>
  </w:style>
  <w:style w:type="paragraph" w:customStyle="1" w:styleId="StyleStyle49ptBold3">
    <w:name w:val="Style Style4 + 9 pt Bold3"/>
    <w:basedOn w:val="Normal"/>
    <w:link w:val="StyleStyle49ptBold3Char"/>
    <w:qFormat/>
    <w:rsid w:val="0073230B"/>
    <w:pPr>
      <w:spacing w:after="0" w:line="256" w:lineRule="auto"/>
    </w:pPr>
    <w:rPr>
      <w:rFonts w:asciiTheme="minorHAnsi" w:hAnsiTheme="minorHAnsi"/>
      <w:b/>
      <w:bCs/>
      <w:u w:val="single"/>
    </w:rPr>
  </w:style>
  <w:style w:type="character" w:customStyle="1" w:styleId="Style9ptUnderline6">
    <w:name w:val="Style 9 pt Underline6"/>
    <w:rsid w:val="0073230B"/>
    <w:rPr>
      <w:sz w:val="20"/>
      <w:u w:val="single"/>
    </w:rPr>
  </w:style>
  <w:style w:type="paragraph" w:styleId="ListBullet">
    <w:name w:val="List Bullet"/>
    <w:basedOn w:val="Normal"/>
    <w:link w:val="ListBulletChar"/>
    <w:uiPriority w:val="99"/>
    <w:unhideWhenUsed/>
    <w:rsid w:val="0073230B"/>
    <w:pPr>
      <w:tabs>
        <w:tab w:val="num" w:pos="360"/>
      </w:tabs>
      <w:spacing w:after="0" w:line="240" w:lineRule="auto"/>
      <w:ind w:left="360" w:hanging="360"/>
      <w:contextualSpacing/>
    </w:pPr>
  </w:style>
  <w:style w:type="character" w:customStyle="1" w:styleId="CardUnderlined">
    <w:name w:val="Card Underlined"/>
    <w:rsid w:val="0073230B"/>
    <w:rPr>
      <w:rFonts w:ascii="Garamond" w:hAnsi="Garamond"/>
      <w:sz w:val="22"/>
      <w:szCs w:val="24"/>
      <w:u w:val="single"/>
      <w:lang w:val="en-US" w:eastAsia="en-US" w:bidi="ar-SA"/>
    </w:rPr>
  </w:style>
  <w:style w:type="character" w:customStyle="1" w:styleId="StyleUnderline1">
    <w:name w:val="Style Underline1"/>
    <w:rsid w:val="0073230B"/>
    <w:rPr>
      <w:u w:val="single"/>
    </w:rPr>
  </w:style>
  <w:style w:type="character" w:customStyle="1" w:styleId="A6">
    <w:name w:val="A6"/>
    <w:uiPriority w:val="99"/>
    <w:rsid w:val="0073230B"/>
    <w:rPr>
      <w:rFonts w:ascii="Minion Pro" w:hAnsi="Minion Pro" w:cs="Minion Pro" w:hint="default"/>
      <w:color w:val="211D1E"/>
      <w:sz w:val="21"/>
      <w:szCs w:val="21"/>
    </w:rPr>
  </w:style>
  <w:style w:type="character" w:customStyle="1" w:styleId="A11">
    <w:name w:val="A11"/>
    <w:uiPriority w:val="99"/>
    <w:rsid w:val="0073230B"/>
    <w:rPr>
      <w:rFonts w:ascii="Minion Pro" w:hAnsi="Minion Pro" w:cs="Minion Pro" w:hint="default"/>
      <w:color w:val="211D1E"/>
      <w:sz w:val="12"/>
      <w:szCs w:val="12"/>
    </w:rPr>
  </w:style>
  <w:style w:type="character" w:customStyle="1" w:styleId="A12">
    <w:name w:val="A12"/>
    <w:uiPriority w:val="99"/>
    <w:rsid w:val="0073230B"/>
    <w:rPr>
      <w:rFonts w:ascii="Minion Pro" w:hAnsi="Minion Pro" w:cs="Minion Pro" w:hint="default"/>
      <w:color w:val="211D1E"/>
      <w:sz w:val="22"/>
      <w:szCs w:val="22"/>
    </w:rPr>
  </w:style>
  <w:style w:type="character" w:customStyle="1" w:styleId="CardsCharChar">
    <w:name w:val="Cards Char Char"/>
    <w:rsid w:val="0073230B"/>
    <w:rPr>
      <w:szCs w:val="24"/>
      <w:lang w:val="en-US" w:eastAsia="en-US" w:bidi="ar-SA"/>
    </w:rPr>
  </w:style>
  <w:style w:type="character" w:customStyle="1" w:styleId="CitationChar1">
    <w:name w:val="Citation Char1"/>
    <w:basedOn w:val="DefaultParagraphFont"/>
    <w:rsid w:val="0073230B"/>
    <w:rPr>
      <w:rFonts w:ascii="Times New Roman" w:eastAsia="Times New Roman" w:hAnsi="Times New Roman" w:cs="Arial"/>
      <w:b/>
      <w:sz w:val="20"/>
      <w:szCs w:val="36"/>
    </w:rPr>
  </w:style>
  <w:style w:type="character" w:customStyle="1" w:styleId="bold-italic-sub-c">
    <w:name w:val="bold-italic-sub-c"/>
    <w:basedOn w:val="DefaultParagraphFont"/>
    <w:rsid w:val="0073230B"/>
  </w:style>
  <w:style w:type="character" w:customStyle="1" w:styleId="charoverride-4">
    <w:name w:val="charoverride-4"/>
    <w:basedOn w:val="DefaultParagraphFont"/>
    <w:rsid w:val="0073230B"/>
  </w:style>
  <w:style w:type="character" w:customStyle="1" w:styleId="charoverride-3">
    <w:name w:val="charoverride-3"/>
    <w:basedOn w:val="DefaultParagraphFont"/>
    <w:rsid w:val="0073230B"/>
  </w:style>
  <w:style w:type="paragraph" w:customStyle="1" w:styleId="body-text">
    <w:name w:val="body-text"/>
    <w:basedOn w:val="Normal"/>
    <w:rsid w:val="0073230B"/>
    <w:pPr>
      <w:spacing w:before="100" w:beforeAutospacing="1" w:after="100" w:afterAutospacing="1" w:line="240" w:lineRule="auto"/>
    </w:pPr>
    <w:rPr>
      <w:rFonts w:eastAsia="Times New Roman"/>
    </w:rPr>
  </w:style>
  <w:style w:type="character" w:customStyle="1" w:styleId="f">
    <w:name w:val="f"/>
    <w:rsid w:val="0073230B"/>
  </w:style>
  <w:style w:type="character" w:customStyle="1" w:styleId="BodyTextChar1">
    <w:name w:val="Body Text Char1"/>
    <w:aliases w:val="BT Char1,Very Small Text Char1"/>
    <w:basedOn w:val="DefaultParagraphFont"/>
    <w:uiPriority w:val="99"/>
    <w:rsid w:val="0073230B"/>
    <w:rPr>
      <w:rFonts w:ascii="Times New Roman" w:hAnsi="Times New Roman" w:cs="Times New Roman"/>
    </w:rPr>
  </w:style>
  <w:style w:type="character" w:customStyle="1" w:styleId="DateChar1">
    <w:name w:val="Date Char1"/>
    <w:aliases w:val="date Char1"/>
    <w:basedOn w:val="DefaultParagraphFont"/>
    <w:uiPriority w:val="99"/>
    <w:rsid w:val="0073230B"/>
    <w:rPr>
      <w:rFonts w:ascii="Georgia" w:hAnsi="Georgia"/>
    </w:rPr>
  </w:style>
  <w:style w:type="character" w:customStyle="1" w:styleId="BlockTitle2Char">
    <w:name w:val="Block Title2 Char"/>
    <w:link w:val="BlockTitle2"/>
    <w:rsid w:val="0073230B"/>
    <w:rPr>
      <w:rFonts w:ascii="Calibri" w:eastAsia="Calibri" w:hAnsi="Calibri"/>
      <w:b/>
      <w:color w:val="000000"/>
      <w:sz w:val="32"/>
      <w:u w:val="single"/>
    </w:rPr>
  </w:style>
  <w:style w:type="paragraph" w:customStyle="1" w:styleId="TagCite">
    <w:name w:val="TagCite"/>
    <w:basedOn w:val="Normal"/>
    <w:qFormat/>
    <w:rsid w:val="0073230B"/>
    <w:pPr>
      <w:spacing w:after="0" w:line="240" w:lineRule="auto"/>
    </w:pPr>
    <w:rPr>
      <w:rFonts w:eastAsia="Times New Roman"/>
      <w:b/>
    </w:rPr>
  </w:style>
  <w:style w:type="paragraph" w:customStyle="1" w:styleId="SmallNormal">
    <w:name w:val="Small Normal"/>
    <w:basedOn w:val="Normal"/>
    <w:uiPriority w:val="99"/>
    <w:qFormat/>
    <w:rsid w:val="0073230B"/>
    <w:pPr>
      <w:suppressAutoHyphens/>
      <w:spacing w:after="0" w:line="240" w:lineRule="auto"/>
      <w:contextualSpacing/>
    </w:pPr>
    <w:rPr>
      <w:rFonts w:eastAsia="Times New Roman"/>
      <w:sz w:val="18"/>
      <w:szCs w:val="18"/>
    </w:rPr>
  </w:style>
  <w:style w:type="paragraph" w:customStyle="1" w:styleId="Shrink">
    <w:name w:val="Shrink"/>
    <w:qFormat/>
    <w:rsid w:val="0073230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73230B"/>
    <w:pPr>
      <w:spacing w:after="0" w:line="240" w:lineRule="auto"/>
    </w:pPr>
    <w:rPr>
      <w:rFonts w:eastAsia="Times New Roman"/>
      <w:b/>
      <w:szCs w:val="20"/>
    </w:rPr>
  </w:style>
  <w:style w:type="paragraph" w:customStyle="1" w:styleId="tagcite0">
    <w:name w:val="tagcite"/>
    <w:basedOn w:val="Normal"/>
    <w:qFormat/>
    <w:rsid w:val="0073230B"/>
    <w:pPr>
      <w:spacing w:after="0" w:line="240" w:lineRule="auto"/>
    </w:pPr>
    <w:rPr>
      <w:rFonts w:eastAsia="Times New Roman"/>
      <w:b/>
    </w:rPr>
  </w:style>
  <w:style w:type="paragraph" w:customStyle="1" w:styleId="SmallFont">
    <w:name w:val="Small Font"/>
    <w:basedOn w:val="Normal"/>
    <w:qFormat/>
    <w:rsid w:val="0073230B"/>
    <w:pPr>
      <w:spacing w:after="200" w:line="240" w:lineRule="auto"/>
      <w:contextualSpacing/>
    </w:pPr>
    <w:rPr>
      <w:rFonts w:eastAsia="Calibri"/>
      <w:sz w:val="12"/>
    </w:rPr>
  </w:style>
  <w:style w:type="paragraph" w:customStyle="1" w:styleId="SmallFontCharCharChar">
    <w:name w:val="Small Font Char Char Char"/>
    <w:basedOn w:val="Normal"/>
    <w:qFormat/>
    <w:rsid w:val="0073230B"/>
    <w:pPr>
      <w:spacing w:after="0" w:line="240" w:lineRule="auto"/>
    </w:pPr>
    <w:rPr>
      <w:rFonts w:eastAsia="Times New Roman"/>
      <w:sz w:val="12"/>
    </w:rPr>
  </w:style>
  <w:style w:type="character" w:customStyle="1" w:styleId="CardNotUnderlinedChar1">
    <w:name w:val="Card Not Underlined Char1"/>
    <w:link w:val="CardNotUnderlined"/>
    <w:rsid w:val="0073230B"/>
    <w:rPr>
      <w:rFonts w:ascii="Calibri" w:eastAsia="Times New Roman" w:hAnsi="Calibri"/>
      <w:sz w:val="12"/>
      <w:szCs w:val="20"/>
    </w:rPr>
  </w:style>
  <w:style w:type="paragraph" w:customStyle="1" w:styleId="CardStyle">
    <w:name w:val="Card Style"/>
    <w:basedOn w:val="Normal"/>
    <w:link w:val="CardStyleChar"/>
    <w:qFormat/>
    <w:rsid w:val="0073230B"/>
    <w:pPr>
      <w:spacing w:after="0" w:line="240" w:lineRule="auto"/>
    </w:pPr>
    <w:rPr>
      <w:rFonts w:eastAsia="Times New Roman"/>
      <w:sz w:val="20"/>
    </w:rPr>
  </w:style>
  <w:style w:type="paragraph" w:customStyle="1" w:styleId="loose">
    <w:name w:val="loose"/>
    <w:basedOn w:val="Normal"/>
    <w:qFormat/>
    <w:rsid w:val="0073230B"/>
    <w:pPr>
      <w:spacing w:beforeLines="1" w:after="0" w:line="240" w:lineRule="auto"/>
    </w:pPr>
    <w:rPr>
      <w:rFonts w:ascii="Times" w:eastAsia="Times New Roman" w:hAnsi="Times"/>
      <w:sz w:val="20"/>
      <w:szCs w:val="20"/>
    </w:rPr>
  </w:style>
  <w:style w:type="paragraph" w:customStyle="1" w:styleId="Regular">
    <w:name w:val="Regular"/>
    <w:qFormat/>
    <w:rsid w:val="0073230B"/>
    <w:pPr>
      <w:spacing w:after="0" w:line="240" w:lineRule="auto"/>
    </w:pPr>
    <w:rPr>
      <w:rFonts w:ascii="Garamond" w:eastAsia="Times New Roman" w:hAnsi="Garamond" w:cs="Arial"/>
      <w:bCs/>
      <w:kern w:val="20"/>
      <w:sz w:val="20"/>
      <w:szCs w:val="32"/>
    </w:rPr>
  </w:style>
  <w:style w:type="character" w:customStyle="1" w:styleId="CharChar6">
    <w:name w:val="Char Char6"/>
    <w:rsid w:val="0073230B"/>
    <w:rPr>
      <w:rFonts w:ascii="Arial" w:hAnsi="Arial" w:cs="Arial" w:hint="default"/>
      <w:b/>
      <w:bCs/>
      <w:kern w:val="32"/>
      <w:sz w:val="28"/>
      <w:szCs w:val="32"/>
      <w:lang w:val="en-US" w:eastAsia="en-US" w:bidi="ar-SA"/>
    </w:rPr>
  </w:style>
  <w:style w:type="character" w:customStyle="1" w:styleId="standardcontent">
    <w:name w:val="standardcontent"/>
    <w:rsid w:val="0073230B"/>
  </w:style>
  <w:style w:type="character" w:customStyle="1" w:styleId="storyby">
    <w:name w:val="storyby"/>
    <w:rsid w:val="0073230B"/>
  </w:style>
  <w:style w:type="character" w:customStyle="1" w:styleId="Boxed">
    <w:name w:val="Boxed"/>
    <w:qFormat/>
    <w:rsid w:val="0073230B"/>
    <w:rPr>
      <w:rFonts w:ascii="Garamond" w:hAnsi="Garamond" w:hint="default"/>
      <w:sz w:val="20"/>
      <w:bdr w:val="single" w:sz="6" w:space="0" w:color="auto" w:frame="1"/>
    </w:rPr>
  </w:style>
  <w:style w:type="character" w:customStyle="1" w:styleId="ShrinkChar">
    <w:name w:val="Shrink Char"/>
    <w:rsid w:val="0073230B"/>
    <w:rPr>
      <w:rFonts w:ascii="Garamond" w:hAnsi="Garamond" w:hint="default"/>
      <w:sz w:val="12"/>
      <w:lang w:val="en-US" w:eastAsia="en-US" w:bidi="ar-SA"/>
    </w:rPr>
  </w:style>
  <w:style w:type="character" w:customStyle="1" w:styleId="CitesChar2">
    <w:name w:val="Cites Char2"/>
    <w:rsid w:val="0073230B"/>
    <w:rPr>
      <w:b/>
      <w:bCs/>
    </w:rPr>
  </w:style>
  <w:style w:type="character" w:customStyle="1" w:styleId="CardsFont12ptCharCharCharCharCharCharCharCharCharCharChar">
    <w:name w:val="Cards + Font: 12 pt Char Char Char Char Char Char Char Char Char Char Char"/>
    <w:aliases w:val="Cards + Font: 12 pt1,Thick Underline1"/>
    <w:rsid w:val="0073230B"/>
    <w:rPr>
      <w:sz w:val="24"/>
      <w:szCs w:val="24"/>
      <w:u w:val="thick"/>
    </w:rPr>
  </w:style>
  <w:style w:type="character" w:customStyle="1" w:styleId="CharChar3">
    <w:name w:val="Char Char3"/>
    <w:rsid w:val="0073230B"/>
    <w:rPr>
      <w:rFonts w:ascii="Arial" w:hAnsi="Arial" w:cs="Arial" w:hint="default"/>
      <w:bCs/>
      <w:szCs w:val="26"/>
      <w:u w:val="single"/>
      <w:lang w:val="en-US" w:eastAsia="en-US" w:bidi="ar-SA"/>
    </w:rPr>
  </w:style>
  <w:style w:type="character" w:customStyle="1" w:styleId="UNDERLINECharChar">
    <w:name w:val="UNDERLINE Char Char"/>
    <w:rsid w:val="0073230B"/>
    <w:rPr>
      <w:bCs/>
      <w:kern w:val="28"/>
      <w:szCs w:val="32"/>
      <w:u w:val="single"/>
    </w:rPr>
  </w:style>
  <w:style w:type="character" w:customStyle="1" w:styleId="tag1Char">
    <w:name w:val="tag1 Char"/>
    <w:rsid w:val="0073230B"/>
    <w:rPr>
      <w:b/>
      <w:bCs w:val="0"/>
      <w:sz w:val="24"/>
    </w:rPr>
  </w:style>
  <w:style w:type="character" w:customStyle="1" w:styleId="SmallFontChar">
    <w:name w:val="Small Font Char"/>
    <w:rsid w:val="0073230B"/>
    <w:rPr>
      <w:rFonts w:ascii="Arial" w:eastAsia="Calibri" w:hAnsi="Arial" w:cs="Arial" w:hint="default"/>
      <w:sz w:val="12"/>
      <w:szCs w:val="22"/>
    </w:rPr>
  </w:style>
  <w:style w:type="character" w:customStyle="1" w:styleId="CardUnderlinedChar">
    <w:name w:val="Card Underlined Char"/>
    <w:rsid w:val="0073230B"/>
    <w:rPr>
      <w:rFonts w:ascii="Tahoma" w:hAnsi="Tahoma" w:cs="Tahoma"/>
      <w:sz w:val="18"/>
      <w:u w:val="single"/>
    </w:rPr>
  </w:style>
  <w:style w:type="character" w:customStyle="1" w:styleId="SmallFontCharCharCharChar">
    <w:name w:val="Small Font Char Char Char Char"/>
    <w:rsid w:val="0073230B"/>
    <w:rPr>
      <w:rFonts w:ascii="Arial" w:hAnsi="Arial" w:cs="Arial" w:hint="default"/>
      <w:sz w:val="12"/>
      <w:szCs w:val="24"/>
    </w:rPr>
  </w:style>
  <w:style w:type="character" w:customStyle="1" w:styleId="Style2Char">
    <w:name w:val="Style2 Char"/>
    <w:link w:val="Style2"/>
    <w:rsid w:val="0073230B"/>
    <w:rPr>
      <w:rFonts w:ascii="Times New Roman" w:hAnsi="Times New Roman" w:cs="Times New Roman"/>
      <w:sz w:val="16"/>
      <w:szCs w:val="16"/>
    </w:rPr>
  </w:style>
  <w:style w:type="paragraph" w:customStyle="1" w:styleId="Style2">
    <w:name w:val="Style2"/>
    <w:basedOn w:val="Normal"/>
    <w:link w:val="Style2Char"/>
    <w:qFormat/>
    <w:rsid w:val="0073230B"/>
    <w:pPr>
      <w:spacing w:after="0" w:line="240" w:lineRule="auto"/>
    </w:pPr>
    <w:rPr>
      <w:rFonts w:ascii="Times New Roman" w:hAnsi="Times New Roman" w:cs="Times New Roman"/>
      <w:sz w:val="16"/>
      <w:szCs w:val="16"/>
    </w:rPr>
  </w:style>
  <w:style w:type="character" w:customStyle="1" w:styleId="TagCiteChar">
    <w:name w:val="TagCite Char"/>
    <w:rsid w:val="0073230B"/>
    <w:rPr>
      <w:rFonts w:ascii="Garamond" w:hAnsi="Garamond" w:hint="default"/>
      <w:b/>
      <w:bCs w:val="0"/>
      <w:sz w:val="24"/>
      <w:szCs w:val="24"/>
    </w:rPr>
  </w:style>
  <w:style w:type="character" w:customStyle="1" w:styleId="CharChar4">
    <w:name w:val="Char Char4"/>
    <w:rsid w:val="0073230B"/>
    <w:rPr>
      <w:b/>
      <w:bCs/>
      <w:sz w:val="28"/>
      <w:szCs w:val="28"/>
    </w:rPr>
  </w:style>
  <w:style w:type="character" w:customStyle="1" w:styleId="Text0">
    <w:name w:val="Text"/>
    <w:qFormat/>
    <w:rsid w:val="0073230B"/>
    <w:rPr>
      <w:rFonts w:ascii="Times New Roman" w:hAnsi="Times New Roman" w:cs="Times New Roman" w:hint="default"/>
      <w:sz w:val="20"/>
    </w:rPr>
  </w:style>
  <w:style w:type="character" w:customStyle="1" w:styleId="CharChar5">
    <w:name w:val="Char Char5"/>
    <w:rsid w:val="0073230B"/>
    <w:rPr>
      <w:rFonts w:ascii="Arial" w:hAnsi="Arial" w:cs="Arial" w:hint="default"/>
      <w:b/>
      <w:bCs/>
      <w:sz w:val="26"/>
      <w:szCs w:val="26"/>
    </w:rPr>
  </w:style>
  <w:style w:type="character" w:customStyle="1" w:styleId="heading2char2charchar1">
    <w:name w:val="heading2char2charchar1"/>
    <w:rsid w:val="0073230B"/>
  </w:style>
  <w:style w:type="character" w:customStyle="1" w:styleId="charchar60">
    <w:name w:val="charchar6"/>
    <w:rsid w:val="0073230B"/>
  </w:style>
  <w:style w:type="character" w:customStyle="1" w:styleId="yshortcuts">
    <w:name w:val="yshortcuts"/>
    <w:rsid w:val="0073230B"/>
  </w:style>
  <w:style w:type="character" w:customStyle="1" w:styleId="term1">
    <w:name w:val="term1"/>
    <w:rsid w:val="0073230B"/>
    <w:rPr>
      <w:b/>
      <w:bCs/>
    </w:rPr>
  </w:style>
  <w:style w:type="character" w:customStyle="1" w:styleId="verdana">
    <w:name w:val="verdana"/>
    <w:rsid w:val="0073230B"/>
  </w:style>
  <w:style w:type="character" w:customStyle="1" w:styleId="searchtermbold">
    <w:name w:val="searchtermbold"/>
    <w:rsid w:val="0073230B"/>
  </w:style>
  <w:style w:type="character" w:customStyle="1" w:styleId="ssl0">
    <w:name w:val="ss_l0"/>
    <w:rsid w:val="0073230B"/>
  </w:style>
  <w:style w:type="character" w:customStyle="1" w:styleId="vitstoryheadline">
    <w:name w:val="vitstoryheadline"/>
    <w:rsid w:val="0073230B"/>
  </w:style>
  <w:style w:type="character" w:customStyle="1" w:styleId="bps-topic-ident">
    <w:name w:val="bps-topic-ident"/>
    <w:rsid w:val="0073230B"/>
  </w:style>
  <w:style w:type="character" w:customStyle="1" w:styleId="byline">
    <w:name w:val="byline"/>
    <w:rsid w:val="0073230B"/>
  </w:style>
  <w:style w:type="character" w:customStyle="1" w:styleId="TextUnderlineChar">
    <w:name w:val="Text Underline Char"/>
    <w:rsid w:val="0073230B"/>
    <w:rPr>
      <w:rFonts w:ascii="Garamond" w:hAnsi="Garamond" w:cs="Arial" w:hint="default"/>
      <w:bCs/>
      <w:kern w:val="20"/>
      <w:szCs w:val="32"/>
      <w:u w:val="single"/>
      <w:lang w:val="en-US" w:eastAsia="en-US" w:bidi="ar-SA"/>
    </w:rPr>
  </w:style>
  <w:style w:type="character" w:customStyle="1" w:styleId="RegularChar">
    <w:name w:val="Regular Char"/>
    <w:rsid w:val="0073230B"/>
    <w:rPr>
      <w:rFonts w:ascii="Garamond" w:hAnsi="Garamond" w:cs="Arial" w:hint="default"/>
      <w:bCs/>
      <w:kern w:val="20"/>
      <w:szCs w:val="32"/>
      <w:lang w:val="en-US" w:eastAsia="en-US" w:bidi="ar-SA"/>
    </w:rPr>
  </w:style>
  <w:style w:type="character" w:customStyle="1" w:styleId="BoldunderlineChar2">
    <w:name w:val="Bold underline Char"/>
    <w:rsid w:val="0073230B"/>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73230B"/>
    <w:rPr>
      <w:u w:val="single"/>
    </w:rPr>
  </w:style>
  <w:style w:type="paragraph" w:customStyle="1" w:styleId="Boldunderline1">
    <w:name w:val="Bold underline"/>
    <w:basedOn w:val="TextUnderline"/>
    <w:qFormat/>
    <w:rsid w:val="0073230B"/>
    <w:rPr>
      <w:b/>
    </w:rPr>
  </w:style>
  <w:style w:type="paragraph" w:customStyle="1" w:styleId="FullText">
    <w:name w:val="Full Text"/>
    <w:basedOn w:val="Normal"/>
    <w:uiPriority w:val="99"/>
    <w:qFormat/>
    <w:rsid w:val="0073230B"/>
    <w:pPr>
      <w:spacing w:after="0" w:line="240" w:lineRule="auto"/>
    </w:pPr>
    <w:rPr>
      <w:rFonts w:ascii="Arial Narrow" w:eastAsia="Times New Roman" w:hAnsi="Arial Narrow"/>
    </w:rPr>
  </w:style>
  <w:style w:type="character" w:customStyle="1" w:styleId="UnderlinedCard">
    <w:name w:val="Underlined Card"/>
    <w:rsid w:val="0073230B"/>
    <w:rPr>
      <w:rFonts w:ascii="Arial Narrow" w:hAnsi="Arial Narrow"/>
      <w:sz w:val="22"/>
      <w:u w:val="single"/>
    </w:rPr>
  </w:style>
  <w:style w:type="paragraph" w:customStyle="1" w:styleId="TagLine">
    <w:name w:val="Tag Line"/>
    <w:basedOn w:val="Normal"/>
    <w:next w:val="FullText"/>
    <w:uiPriority w:val="99"/>
    <w:qFormat/>
    <w:rsid w:val="0073230B"/>
    <w:pPr>
      <w:spacing w:after="0" w:line="240" w:lineRule="auto"/>
    </w:pPr>
    <w:rPr>
      <w:rFonts w:ascii="Arial Narrow" w:eastAsia="Times New Roman" w:hAnsi="Arial Narrow"/>
      <w:b/>
      <w:sz w:val="28"/>
    </w:rPr>
  </w:style>
  <w:style w:type="character" w:customStyle="1" w:styleId="SourceBold">
    <w:name w:val="Source Bold"/>
    <w:rsid w:val="0073230B"/>
    <w:rPr>
      <w:rFonts w:ascii="Arial Narrow" w:hAnsi="Arial Narrow"/>
      <w:b/>
      <w:sz w:val="24"/>
      <w:u w:val="none"/>
    </w:rPr>
  </w:style>
  <w:style w:type="paragraph" w:customStyle="1" w:styleId="FreeForm">
    <w:name w:val="Free Form"/>
    <w:qFormat/>
    <w:rsid w:val="0073230B"/>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73230B"/>
    <w:rPr>
      <w:color w:val="002FF6"/>
      <w:sz w:val="24"/>
      <w:u w:val="single"/>
    </w:rPr>
  </w:style>
  <w:style w:type="character" w:customStyle="1" w:styleId="CardsFont12pt0">
    <w:name w:val="Cards + Font 12pt"/>
    <w:rsid w:val="0073230B"/>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73230B"/>
    <w:rPr>
      <w:rFonts w:cs="Calibri"/>
      <w:b/>
      <w:u w:val="single"/>
    </w:rPr>
  </w:style>
  <w:style w:type="paragraph" w:customStyle="1" w:styleId="AuthorDate0">
    <w:name w:val="Author/Date"/>
    <w:basedOn w:val="Normal"/>
    <w:link w:val="AuthorDateChar0"/>
    <w:qFormat/>
    <w:rsid w:val="0073230B"/>
    <w:pPr>
      <w:spacing w:after="0" w:line="240" w:lineRule="auto"/>
    </w:pPr>
    <w:rPr>
      <w:rFonts w:asciiTheme="minorHAnsi" w:hAnsiTheme="minorHAnsi" w:cs="Calibri"/>
      <w:b/>
      <w:u w:val="single"/>
    </w:rPr>
  </w:style>
  <w:style w:type="character" w:customStyle="1" w:styleId="HilightChar">
    <w:name w:val="Hilight Char"/>
    <w:rsid w:val="0073230B"/>
    <w:rPr>
      <w:rFonts w:eastAsia="Calibri"/>
      <w:b/>
      <w:noProof w:val="0"/>
      <w:sz w:val="22"/>
      <w:szCs w:val="22"/>
      <w:u w:val="single"/>
      <w:lang w:val="en-US" w:eastAsia="ar-SA" w:bidi="ar-SA"/>
    </w:rPr>
  </w:style>
  <w:style w:type="paragraph" w:customStyle="1" w:styleId="TagCite1">
    <w:name w:val="Tag &amp; Cite"/>
    <w:basedOn w:val="Normal"/>
    <w:link w:val="TagCiteChar0"/>
    <w:qFormat/>
    <w:rsid w:val="0073230B"/>
    <w:pPr>
      <w:spacing w:after="0" w:line="240" w:lineRule="auto"/>
      <w:jc w:val="both"/>
    </w:pPr>
    <w:rPr>
      <w:rFonts w:ascii="Arial Narrow" w:eastAsia="Times New Roman" w:hAnsi="Arial Narrow"/>
      <w:b/>
    </w:rPr>
  </w:style>
  <w:style w:type="character" w:customStyle="1" w:styleId="TagCiteChar0">
    <w:name w:val="Tag &amp; Cite Char"/>
    <w:link w:val="TagCite1"/>
    <w:rsid w:val="0073230B"/>
    <w:rPr>
      <w:rFonts w:ascii="Arial Narrow" w:eastAsia="Times New Roman" w:hAnsi="Arial Narrow"/>
      <w:b/>
    </w:rPr>
  </w:style>
  <w:style w:type="paragraph" w:customStyle="1" w:styleId="HighlightedText">
    <w:name w:val="Highlighted Text"/>
    <w:basedOn w:val="Normal"/>
    <w:link w:val="HighlightedTextChar"/>
    <w:qFormat/>
    <w:rsid w:val="0073230B"/>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73230B"/>
    <w:rPr>
      <w:rFonts w:ascii="Arial Narrow" w:eastAsia="Times New Roman" w:hAnsi="Arial Narrow"/>
      <w:u w:val="thick"/>
    </w:rPr>
  </w:style>
  <w:style w:type="character" w:customStyle="1" w:styleId="StyleUnderlineCharChar">
    <w:name w:val="Style Underline Char Char"/>
    <w:rsid w:val="0073230B"/>
    <w:rPr>
      <w:rFonts w:ascii="Times New Roman" w:eastAsia="Times New Roman" w:hAnsi="Times New Roman" w:cs="Times New Roman"/>
      <w:sz w:val="20"/>
      <w:szCs w:val="20"/>
      <w:u w:val="single"/>
    </w:rPr>
  </w:style>
  <w:style w:type="character" w:customStyle="1" w:styleId="c1">
    <w:name w:val="c1"/>
    <w:rsid w:val="0073230B"/>
  </w:style>
  <w:style w:type="paragraph" w:customStyle="1" w:styleId="TagStyle">
    <w:name w:val="Tag Style"/>
    <w:basedOn w:val="Normal"/>
    <w:qFormat/>
    <w:rsid w:val="0073230B"/>
    <w:pPr>
      <w:spacing w:after="0" w:line="240" w:lineRule="auto"/>
    </w:pPr>
    <w:rPr>
      <w:rFonts w:eastAsia="Times New Roman"/>
      <w:b/>
    </w:rPr>
  </w:style>
  <w:style w:type="character" w:customStyle="1" w:styleId="author0">
    <w:name w:val="author"/>
    <w:rsid w:val="0073230B"/>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73230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73230B"/>
  </w:style>
  <w:style w:type="character" w:customStyle="1" w:styleId="AuthorYear">
    <w:name w:val="AuthorYear"/>
    <w:uiPriority w:val="1"/>
    <w:qFormat/>
    <w:rsid w:val="0073230B"/>
    <w:rPr>
      <w:rFonts w:ascii="Georgia" w:hAnsi="Georgia"/>
      <w:b/>
      <w:sz w:val="24"/>
    </w:rPr>
  </w:style>
  <w:style w:type="character" w:customStyle="1" w:styleId="Highlight">
    <w:name w:val="Highlight"/>
    <w:uiPriority w:val="1"/>
    <w:qFormat/>
    <w:rsid w:val="0073230B"/>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73230B"/>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73230B"/>
    <w:rPr>
      <w:rFonts w:ascii="Arial Narrow" w:hAnsi="Arial Narrow"/>
      <w:sz w:val="12"/>
    </w:rPr>
  </w:style>
  <w:style w:type="paragraph" w:customStyle="1" w:styleId="MicroText0">
    <w:name w:val="MicroText"/>
    <w:basedOn w:val="Normal"/>
    <w:next w:val="Normal"/>
    <w:link w:val="MicroTextChar0"/>
    <w:qFormat/>
    <w:rsid w:val="0073230B"/>
    <w:pPr>
      <w:spacing w:after="0" w:line="240" w:lineRule="auto"/>
    </w:pPr>
    <w:rPr>
      <w:rFonts w:ascii="Arial Narrow" w:hAnsi="Arial Narrow"/>
      <w:sz w:val="12"/>
    </w:rPr>
  </w:style>
  <w:style w:type="character" w:customStyle="1" w:styleId="reduce2">
    <w:name w:val="reduce2"/>
    <w:basedOn w:val="DefaultParagraphFont"/>
    <w:rsid w:val="0073230B"/>
    <w:rPr>
      <w:rFonts w:ascii="Arial" w:hAnsi="Arial" w:cs="Arial" w:hint="default"/>
      <w:color w:val="000000"/>
      <w:sz w:val="12"/>
      <w:szCs w:val="22"/>
    </w:rPr>
  </w:style>
  <w:style w:type="character" w:customStyle="1" w:styleId="Emphasis20">
    <w:name w:val="Emphasis 2"/>
    <w:basedOn w:val="Emphasis"/>
    <w:uiPriority w:val="1"/>
    <w:qFormat/>
    <w:rsid w:val="0073230B"/>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73230B"/>
    <w:rPr>
      <w:rFonts w:ascii="Calibri" w:eastAsia="Calibri" w:hAnsi="Calibri"/>
      <w:sz w:val="15"/>
    </w:rPr>
  </w:style>
  <w:style w:type="paragraph" w:customStyle="1" w:styleId="UnreadText">
    <w:name w:val="Unread Text"/>
    <w:basedOn w:val="Normal"/>
    <w:link w:val="UnreadTextChar"/>
    <w:autoRedefine/>
    <w:qFormat/>
    <w:rsid w:val="0073230B"/>
    <w:pPr>
      <w:spacing w:after="0" w:line="256" w:lineRule="auto"/>
    </w:pPr>
    <w:rPr>
      <w:rFonts w:eastAsia="Calibri"/>
      <w:sz w:val="15"/>
    </w:rPr>
  </w:style>
  <w:style w:type="character" w:customStyle="1" w:styleId="CircledChar">
    <w:name w:val="Circled Char"/>
    <w:link w:val="Circled"/>
    <w:locked/>
    <w:rsid w:val="0073230B"/>
    <w:rPr>
      <w:rFonts w:ascii="Calibri" w:eastAsia="Calibri" w:hAnsi="Calibri"/>
      <w:b/>
      <w:szCs w:val="20"/>
      <w:u w:val="thick"/>
    </w:rPr>
  </w:style>
  <w:style w:type="paragraph" w:customStyle="1" w:styleId="Circled">
    <w:name w:val="Circled"/>
    <w:basedOn w:val="Normal"/>
    <w:link w:val="CircledChar"/>
    <w:qFormat/>
    <w:rsid w:val="0073230B"/>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73230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3230B"/>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73230B"/>
    <w:rPr>
      <w:b/>
      <w:bCs w:val="0"/>
      <w:u w:val="thick"/>
      <w:lang w:val="en-US" w:eastAsia="en-US" w:bidi="ar-SA"/>
    </w:rPr>
  </w:style>
  <w:style w:type="paragraph" w:customStyle="1" w:styleId="Tagtemplate">
    <w:name w:val="Tagtemplate"/>
    <w:basedOn w:val="Normal"/>
    <w:link w:val="TagtemplateChar"/>
    <w:autoRedefine/>
    <w:qFormat/>
    <w:rsid w:val="0073230B"/>
    <w:pPr>
      <w:keepNext/>
      <w:keepLines/>
      <w:spacing w:after="0" w:line="240" w:lineRule="auto"/>
    </w:pPr>
    <w:rPr>
      <w:b/>
    </w:rPr>
  </w:style>
  <w:style w:type="character" w:customStyle="1" w:styleId="TagtemplateChar">
    <w:name w:val="Tagtemplate Char"/>
    <w:link w:val="Tagtemplate"/>
    <w:rsid w:val="0073230B"/>
    <w:rPr>
      <w:rFonts w:ascii="Calibri" w:hAnsi="Calibri"/>
      <w:b/>
    </w:rPr>
  </w:style>
  <w:style w:type="character" w:customStyle="1" w:styleId="citation0">
    <w:name w:val="citation"/>
    <w:rsid w:val="0073230B"/>
  </w:style>
  <w:style w:type="character" w:customStyle="1" w:styleId="Underline0">
    <w:name w:val="*Underline*"/>
    <w:rsid w:val="0073230B"/>
    <w:rPr>
      <w:rFonts w:ascii="Times New Roman" w:hAnsi="Times New Roman"/>
      <w:b/>
      <w:sz w:val="24"/>
      <w:u w:val="single"/>
    </w:rPr>
  </w:style>
  <w:style w:type="paragraph" w:customStyle="1" w:styleId="TxBr33p1">
    <w:name w:val="TxBr_33p1"/>
    <w:basedOn w:val="Normal"/>
    <w:uiPriority w:val="99"/>
    <w:qFormat/>
    <w:rsid w:val="0073230B"/>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73230B"/>
    <w:rPr>
      <w:b/>
      <w:bCs w:val="0"/>
      <w:sz w:val="24"/>
      <w:u w:val="thick"/>
    </w:rPr>
  </w:style>
  <w:style w:type="paragraph" w:customStyle="1" w:styleId="StyleStyle411pt">
    <w:name w:val="Style Style4 + 11 pt"/>
    <w:basedOn w:val="Normal"/>
    <w:link w:val="StyleStyle411ptChar"/>
    <w:qFormat/>
    <w:rsid w:val="0073230B"/>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73230B"/>
    <w:rPr>
      <w:rFonts w:ascii="Calibri" w:eastAsia="Times New Roman" w:hAnsi="Calibri"/>
      <w:u w:val="single"/>
    </w:rPr>
  </w:style>
  <w:style w:type="paragraph" w:customStyle="1" w:styleId="StyleStyle411ptBold">
    <w:name w:val="Style Style4 + 11 pt Bold"/>
    <w:basedOn w:val="Normal"/>
    <w:link w:val="StyleStyle411ptBoldChar"/>
    <w:qFormat/>
    <w:rsid w:val="0073230B"/>
    <w:pPr>
      <w:spacing w:after="0" w:line="240" w:lineRule="auto"/>
    </w:pPr>
    <w:rPr>
      <w:rFonts w:eastAsia="Times New Roman"/>
      <w:b/>
      <w:bCs/>
      <w:u w:val="single"/>
    </w:rPr>
  </w:style>
  <w:style w:type="character" w:customStyle="1" w:styleId="StyleStyle411ptBoldChar">
    <w:name w:val="Style Style4 + 11 pt Bold Char"/>
    <w:link w:val="StyleStyle411ptBold"/>
    <w:rsid w:val="0073230B"/>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73230B"/>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3230B"/>
    <w:rPr>
      <w:rFonts w:ascii="Calibri" w:eastAsia="Times New Roman" w:hAnsi="Calibri"/>
      <w:b/>
      <w:bCs/>
      <w:u w:val="single"/>
      <w:bdr w:val="single" w:sz="4" w:space="0" w:color="auto"/>
    </w:rPr>
  </w:style>
  <w:style w:type="character" w:customStyle="1" w:styleId="UnderlineChar2">
    <w:name w:val="Underline Char2"/>
    <w:rsid w:val="0073230B"/>
    <w:rPr>
      <w:rFonts w:ascii="Trebuchet MS" w:hAnsi="Trebuchet MS"/>
      <w:u w:val="thick"/>
      <w:lang w:val="en-US" w:eastAsia="zh-CN" w:bidi="ar-SA"/>
    </w:rPr>
  </w:style>
  <w:style w:type="character" w:customStyle="1" w:styleId="Style1Char1">
    <w:name w:val="Style1 Char1"/>
    <w:rsid w:val="0073230B"/>
    <w:rPr>
      <w:rFonts w:ascii="Book Antiqua" w:hAnsi="Book Antiqua"/>
      <w:sz w:val="16"/>
      <w:szCs w:val="16"/>
      <w:lang w:val="en-US" w:eastAsia="en-US" w:bidi="ar-SA"/>
    </w:rPr>
  </w:style>
  <w:style w:type="character" w:customStyle="1" w:styleId="NothingChar1">
    <w:name w:val="Nothing Char1"/>
    <w:rsid w:val="0073230B"/>
    <w:rPr>
      <w:rFonts w:ascii="Times New Roman" w:eastAsia="Calibri" w:hAnsi="Times New Roman" w:cs="Times New Roman"/>
      <w:sz w:val="24"/>
      <w:szCs w:val="20"/>
    </w:rPr>
  </w:style>
  <w:style w:type="character" w:customStyle="1" w:styleId="Style2Char1">
    <w:name w:val="Style2 Char1"/>
    <w:rsid w:val="0073230B"/>
    <w:rPr>
      <w:rFonts w:ascii="Book Antiqua" w:hAnsi="Book Antiqua"/>
      <w:szCs w:val="24"/>
      <w:u w:val="thick"/>
      <w:lang w:val="en-US" w:eastAsia="en-US" w:bidi="ar-SA"/>
    </w:rPr>
  </w:style>
  <w:style w:type="character" w:customStyle="1" w:styleId="NormalUnderlineChar">
    <w:name w:val="Normal Underline Char"/>
    <w:rsid w:val="0073230B"/>
    <w:rPr>
      <w:szCs w:val="24"/>
      <w:u w:val="single"/>
    </w:rPr>
  </w:style>
  <w:style w:type="paragraph" w:customStyle="1" w:styleId="Stylecites10ptNotBold">
    <w:name w:val="Style cites + 10 pt Not Bold"/>
    <w:basedOn w:val="Normal"/>
    <w:uiPriority w:val="99"/>
    <w:qFormat/>
    <w:rsid w:val="0073230B"/>
    <w:pPr>
      <w:spacing w:after="0" w:line="240" w:lineRule="auto"/>
    </w:pPr>
    <w:rPr>
      <w:rFonts w:eastAsia="SimSun"/>
      <w:lang w:eastAsia="zh-CN"/>
    </w:rPr>
  </w:style>
  <w:style w:type="character" w:customStyle="1" w:styleId="heading3char0">
    <w:name w:val="heading3char"/>
    <w:rsid w:val="0073230B"/>
  </w:style>
  <w:style w:type="character" w:customStyle="1" w:styleId="SmallChar">
    <w:name w:val="Small Char"/>
    <w:aliases w:val="No Spacing3 Char,No Spacing1 Char1,CD - Cite Char,Debate Text Char1,No Spacing2 Char1,No Spacing11 Char1"/>
    <w:qFormat/>
    <w:rsid w:val="0073230B"/>
    <w:rPr>
      <w:rFonts w:ascii="Georgia" w:eastAsia="Calibri" w:hAnsi="Georgia"/>
      <w:color w:val="000000"/>
      <w:sz w:val="16"/>
    </w:rPr>
  </w:style>
  <w:style w:type="paragraph" w:customStyle="1" w:styleId="BlockHeadings">
    <w:name w:val="Block Headings"/>
    <w:basedOn w:val="Normal"/>
    <w:link w:val="BlockHeadingsChar"/>
    <w:qFormat/>
    <w:rsid w:val="0073230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73230B"/>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73230B"/>
    <w:rPr>
      <w:rFonts w:ascii="Times New Roman" w:eastAsia="Times New Roman" w:hAnsi="Times New Roman" w:cs="Times New Roman"/>
      <w:b/>
      <w:sz w:val="24"/>
      <w:szCs w:val="20"/>
    </w:rPr>
  </w:style>
  <w:style w:type="paragraph" w:styleId="PlainText">
    <w:name w:val="Plain Text"/>
    <w:basedOn w:val="Normal"/>
    <w:link w:val="PlainTextChar"/>
    <w:rsid w:val="0073230B"/>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73230B"/>
    <w:rPr>
      <w:rFonts w:ascii="Courier New" w:eastAsia="Calibri" w:hAnsi="Courier New"/>
      <w:szCs w:val="20"/>
    </w:rPr>
  </w:style>
  <w:style w:type="character" w:customStyle="1" w:styleId="Heading51">
    <w:name w:val="Heading 51"/>
    <w:aliases w:val="Heading 5 Char Char Char"/>
    <w:rsid w:val="0073230B"/>
    <w:rPr>
      <w:b/>
      <w:bCs/>
      <w:iCs/>
      <w:szCs w:val="26"/>
      <w:lang w:val="en-US" w:eastAsia="en-US" w:bidi="ar-SA"/>
    </w:rPr>
  </w:style>
  <w:style w:type="paragraph" w:styleId="BodyText2">
    <w:name w:val="Body Text 2"/>
    <w:basedOn w:val="Normal"/>
    <w:link w:val="BodyText2Char"/>
    <w:rsid w:val="0073230B"/>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73230B"/>
    <w:rPr>
      <w:rFonts w:ascii="Calibri" w:eastAsia="Times New Roman" w:hAnsi="Calibri"/>
      <w:b/>
      <w:szCs w:val="20"/>
    </w:rPr>
  </w:style>
  <w:style w:type="character" w:customStyle="1" w:styleId="comments-post">
    <w:name w:val="comments-post"/>
    <w:rsid w:val="0073230B"/>
  </w:style>
  <w:style w:type="paragraph" w:customStyle="1" w:styleId="boldcite">
    <w:name w:val="bold cite"/>
    <w:basedOn w:val="Normal"/>
    <w:link w:val="boldciteChar4"/>
    <w:qFormat/>
    <w:rsid w:val="0073230B"/>
    <w:pPr>
      <w:spacing w:after="0" w:line="240" w:lineRule="auto"/>
    </w:pPr>
    <w:rPr>
      <w:rFonts w:eastAsia="Calibri"/>
      <w:b/>
      <w:color w:val="000000"/>
      <w:sz w:val="28"/>
      <w:u w:val="thick" w:color="000000"/>
    </w:rPr>
  </w:style>
  <w:style w:type="character" w:customStyle="1" w:styleId="boldciteChar4">
    <w:name w:val="bold cite Char4"/>
    <w:link w:val="boldcite"/>
    <w:locked/>
    <w:rsid w:val="0073230B"/>
    <w:rPr>
      <w:rFonts w:ascii="Calibri" w:eastAsia="Calibri" w:hAnsi="Calibri"/>
      <w:b/>
      <w:color w:val="000000"/>
      <w:sz w:val="28"/>
      <w:u w:val="thick" w:color="000000"/>
    </w:rPr>
  </w:style>
  <w:style w:type="character" w:customStyle="1" w:styleId="underlinecardChar">
    <w:name w:val="underline card Char"/>
    <w:rsid w:val="0073230B"/>
    <w:rPr>
      <w:rFonts w:ascii="Arial" w:hAnsi="Arial"/>
      <w:sz w:val="18"/>
      <w:szCs w:val="24"/>
      <w:u w:val="single"/>
      <w:lang w:val="en-US" w:eastAsia="en-US" w:bidi="ar-SA"/>
    </w:rPr>
  </w:style>
  <w:style w:type="paragraph" w:customStyle="1" w:styleId="Normal10">
    <w:name w:val="Normal1"/>
    <w:basedOn w:val="Normal"/>
    <w:qFormat/>
    <w:rsid w:val="0073230B"/>
    <w:pPr>
      <w:spacing w:after="0" w:line="240" w:lineRule="auto"/>
    </w:pPr>
    <w:rPr>
      <w:rFonts w:eastAsia="Calibri"/>
    </w:rPr>
  </w:style>
  <w:style w:type="paragraph" w:customStyle="1" w:styleId="Irrelevant6font">
    <w:name w:val="Irrelevant (6 font)"/>
    <w:basedOn w:val="Normal"/>
    <w:link w:val="Irrelevant6fontChar"/>
    <w:qFormat/>
    <w:rsid w:val="0073230B"/>
    <w:pPr>
      <w:spacing w:after="0" w:line="240" w:lineRule="auto"/>
      <w:ind w:left="547" w:right="648"/>
      <w:jc w:val="both"/>
    </w:pPr>
    <w:rPr>
      <w:rFonts w:eastAsia="Calibri"/>
      <w:sz w:val="12"/>
      <w:szCs w:val="12"/>
    </w:rPr>
  </w:style>
  <w:style w:type="character" w:customStyle="1" w:styleId="Irrelevant5fontChar">
    <w:name w:val="Irrelevant (5 font) Char"/>
    <w:rsid w:val="0073230B"/>
    <w:rPr>
      <w:sz w:val="10"/>
      <w:szCs w:val="10"/>
      <w:lang w:val="en-US" w:eastAsia="en-US" w:bidi="ar-SA"/>
    </w:rPr>
  </w:style>
  <w:style w:type="character" w:customStyle="1" w:styleId="TagsCharCharChar">
    <w:name w:val="Tags Char Char Char"/>
    <w:rsid w:val="0073230B"/>
    <w:rPr>
      <w:b/>
      <w:lang w:val="en-US" w:eastAsia="en-US" w:bidi="ar-SA"/>
    </w:rPr>
  </w:style>
  <w:style w:type="character" w:customStyle="1" w:styleId="CitesChar1">
    <w:name w:val="Cites Char1"/>
    <w:rsid w:val="0073230B"/>
    <w:rPr>
      <w:b/>
      <w:bCs/>
      <w:lang w:val="en-US" w:eastAsia="en-US" w:bidi="ar-SA"/>
    </w:rPr>
  </w:style>
  <w:style w:type="paragraph" w:customStyle="1" w:styleId="CardsFont6pt">
    <w:name w:val="Cards + Font: 6 pt"/>
    <w:basedOn w:val="Cards"/>
    <w:link w:val="CardsFont6ptChar1"/>
    <w:autoRedefine/>
    <w:qFormat/>
    <w:rsid w:val="0073230B"/>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73230B"/>
    <w:rPr>
      <w:rFonts w:ascii="Georgia" w:eastAsia="Times New Roman" w:hAnsi="Georgia"/>
      <w:sz w:val="12"/>
      <w:szCs w:val="24"/>
    </w:rPr>
  </w:style>
  <w:style w:type="character" w:customStyle="1" w:styleId="Hyperlink13">
    <w:name w:val="Hyperlink13"/>
    <w:rsid w:val="0073230B"/>
    <w:rPr>
      <w:b w:val="0"/>
      <w:bCs w:val="0"/>
      <w:strike w:val="0"/>
      <w:dstrike w:val="0"/>
      <w:color w:val="008000"/>
      <w:sz w:val="20"/>
      <w:szCs w:val="20"/>
      <w:u w:val="none"/>
      <w:effect w:val="none"/>
    </w:rPr>
  </w:style>
  <w:style w:type="character" w:customStyle="1" w:styleId="standardcontent1">
    <w:name w:val="standardcontent1"/>
    <w:rsid w:val="0073230B"/>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73230B"/>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73230B"/>
    <w:rPr>
      <w:rFonts w:ascii="Calibri" w:eastAsia="Calibri" w:hAnsi="Calibri"/>
      <w:szCs w:val="20"/>
    </w:rPr>
  </w:style>
  <w:style w:type="character" w:customStyle="1" w:styleId="Hyperlink4">
    <w:name w:val="Hyperlink4"/>
    <w:rsid w:val="0073230B"/>
    <w:rPr>
      <w:color w:val="000066"/>
      <w:u w:val="single"/>
    </w:rPr>
  </w:style>
  <w:style w:type="paragraph" w:customStyle="1" w:styleId="rddateline">
    <w:name w:val="rddateline"/>
    <w:basedOn w:val="Normal"/>
    <w:uiPriority w:val="99"/>
    <w:qFormat/>
    <w:rsid w:val="0073230B"/>
    <w:pPr>
      <w:spacing w:after="0" w:line="240" w:lineRule="auto"/>
    </w:pPr>
    <w:rPr>
      <w:rFonts w:eastAsia="Calibri"/>
      <w:szCs w:val="20"/>
    </w:rPr>
  </w:style>
  <w:style w:type="paragraph" w:customStyle="1" w:styleId="rdheadline">
    <w:name w:val="rdheadline"/>
    <w:basedOn w:val="Normal"/>
    <w:uiPriority w:val="99"/>
    <w:qFormat/>
    <w:rsid w:val="0073230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3230B"/>
    <w:pPr>
      <w:spacing w:after="100" w:afterAutospacing="1" w:line="240" w:lineRule="auto"/>
    </w:pPr>
    <w:rPr>
      <w:rFonts w:ascii="Verdana" w:eastAsia="Calibri" w:hAnsi="Verdana"/>
      <w:szCs w:val="20"/>
    </w:rPr>
  </w:style>
  <w:style w:type="character" w:customStyle="1" w:styleId="rddeckline1">
    <w:name w:val="rddeckline1"/>
    <w:rsid w:val="0073230B"/>
    <w:rPr>
      <w:rFonts w:ascii="Verdana" w:hAnsi="Verdana" w:hint="default"/>
      <w:b/>
      <w:bCs/>
      <w:sz w:val="22"/>
      <w:szCs w:val="22"/>
    </w:rPr>
  </w:style>
  <w:style w:type="character" w:customStyle="1" w:styleId="link-external">
    <w:name w:val="link-external"/>
    <w:rsid w:val="0073230B"/>
  </w:style>
  <w:style w:type="character" w:customStyle="1" w:styleId="contact1">
    <w:name w:val="contact1"/>
    <w:rsid w:val="0073230B"/>
    <w:rPr>
      <w:rFonts w:ascii="Tahoma" w:hAnsi="Tahoma" w:cs="Tahoma" w:hint="default"/>
      <w:color w:val="999999"/>
      <w:sz w:val="20"/>
      <w:szCs w:val="20"/>
    </w:rPr>
  </w:style>
  <w:style w:type="character" w:customStyle="1" w:styleId="credits1">
    <w:name w:val="credits1"/>
    <w:rsid w:val="0073230B"/>
    <w:rPr>
      <w:rFonts w:ascii="Tahoma" w:hAnsi="Tahoma" w:cs="Tahoma" w:hint="default"/>
      <w:color w:val="999999"/>
      <w:sz w:val="16"/>
      <w:szCs w:val="16"/>
    </w:rPr>
  </w:style>
  <w:style w:type="paragraph" w:customStyle="1" w:styleId="Heading20">
    <w:name w:val="Heading2"/>
    <w:basedOn w:val="Normal"/>
    <w:link w:val="Heading2Char0"/>
    <w:qFormat/>
    <w:rsid w:val="0073230B"/>
    <w:pPr>
      <w:spacing w:after="0" w:line="240" w:lineRule="auto"/>
      <w:jc w:val="center"/>
    </w:pPr>
    <w:rPr>
      <w:rFonts w:eastAsia="Times New Roman"/>
      <w:b/>
      <w:caps/>
    </w:rPr>
  </w:style>
  <w:style w:type="character" w:customStyle="1" w:styleId="Heading2Char0">
    <w:name w:val="Heading2 Char"/>
    <w:link w:val="Heading20"/>
    <w:rsid w:val="0073230B"/>
    <w:rPr>
      <w:rFonts w:ascii="Calibri" w:eastAsia="Times New Roman" w:hAnsi="Calibri"/>
      <w:b/>
      <w:caps/>
    </w:rPr>
  </w:style>
  <w:style w:type="paragraph" w:customStyle="1" w:styleId="Header2">
    <w:name w:val="Header2"/>
    <w:basedOn w:val="Heading20"/>
    <w:link w:val="Header2Char"/>
    <w:qFormat/>
    <w:rsid w:val="0073230B"/>
  </w:style>
  <w:style w:type="character" w:customStyle="1" w:styleId="Header2Char">
    <w:name w:val="Header2 Char"/>
    <w:link w:val="Header2"/>
    <w:rsid w:val="0073230B"/>
    <w:rPr>
      <w:rFonts w:ascii="Calibri" w:eastAsia="Times New Roman" w:hAnsi="Calibri"/>
      <w:b/>
      <w:caps/>
    </w:rPr>
  </w:style>
  <w:style w:type="paragraph" w:customStyle="1" w:styleId="Underlinedcard0">
    <w:name w:val="Underlined card"/>
    <w:basedOn w:val="Normal"/>
    <w:link w:val="UnderlinedcardChar"/>
    <w:autoRedefine/>
    <w:qFormat/>
    <w:rsid w:val="0073230B"/>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73230B"/>
    <w:rPr>
      <w:rFonts w:ascii="Calibri" w:eastAsia="Times New Roman" w:hAnsi="Calibri"/>
      <w:u w:val="thick"/>
    </w:rPr>
  </w:style>
  <w:style w:type="paragraph" w:styleId="HTMLPreformatted">
    <w:name w:val="HTML Preformatted"/>
    <w:basedOn w:val="Normal"/>
    <w:link w:val="HTMLPreformattedChar"/>
    <w:rsid w:val="00732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73230B"/>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73230B"/>
    <w:rPr>
      <w:bCs/>
    </w:rPr>
  </w:style>
  <w:style w:type="character" w:customStyle="1" w:styleId="StyleHeading212ptChar">
    <w:name w:val="Style Heading2 + 12 pt Char"/>
    <w:link w:val="StyleHeading212pt"/>
    <w:rsid w:val="0073230B"/>
    <w:rPr>
      <w:rFonts w:ascii="Calibri" w:eastAsia="Times New Roman" w:hAnsi="Calibri"/>
      <w:b/>
      <w:bCs/>
      <w:caps/>
    </w:rPr>
  </w:style>
  <w:style w:type="paragraph" w:customStyle="1" w:styleId="Heading212pt">
    <w:name w:val="Heading2 + 12 pt"/>
    <w:basedOn w:val="StyleHeading212pt"/>
    <w:link w:val="Heading212ptChar"/>
    <w:qFormat/>
    <w:rsid w:val="0073230B"/>
  </w:style>
  <w:style w:type="character" w:customStyle="1" w:styleId="Heading212ptChar">
    <w:name w:val="Heading2 + 12 pt Char"/>
    <w:link w:val="Heading212pt"/>
    <w:rsid w:val="0073230B"/>
    <w:rPr>
      <w:rFonts w:ascii="Calibri" w:eastAsia="Times New Roman" w:hAnsi="Calibri"/>
      <w:b/>
      <w:bCs/>
      <w:caps/>
    </w:rPr>
  </w:style>
  <w:style w:type="character" w:customStyle="1" w:styleId="underline20">
    <w:name w:val="underline2"/>
    <w:rsid w:val="0073230B"/>
    <w:rPr>
      <w:u w:val="single"/>
    </w:rPr>
  </w:style>
  <w:style w:type="character" w:customStyle="1" w:styleId="CardsFont12ptCharCharCharChar">
    <w:name w:val="Cards + Font: 12 pt Char Char Char Char"/>
    <w:rsid w:val="0073230B"/>
    <w:rPr>
      <w:sz w:val="24"/>
      <w:szCs w:val="24"/>
      <w:u w:val="thick"/>
      <w:lang w:val="en-US" w:eastAsia="en-US" w:bidi="ar-SA"/>
    </w:rPr>
  </w:style>
  <w:style w:type="character" w:customStyle="1" w:styleId="UnderlinedCardChar0">
    <w:name w:val="Underlined Card Char"/>
    <w:rsid w:val="0073230B"/>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73230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73230B"/>
  </w:style>
  <w:style w:type="paragraph" w:customStyle="1" w:styleId="StyleUnderliningTimesNewRomanBoldNounderlineKernat16">
    <w:name w:val="Style Underlining + Times New Roman Bold No underline Kern at 16..."/>
    <w:basedOn w:val="Normal"/>
    <w:uiPriority w:val="99"/>
    <w:qFormat/>
    <w:rsid w:val="0073230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3230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73230B"/>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73230B"/>
    <w:rPr>
      <w:sz w:val="32"/>
      <w:szCs w:val="32"/>
      <w:u w:val="single"/>
    </w:rPr>
  </w:style>
  <w:style w:type="character" w:customStyle="1" w:styleId="StyleBoldText12pt10ptNotBoldKernat16pt">
    <w:name w:val="Style Bold Text 12 pt + 10 pt Not Bold Kern at 16 pt"/>
    <w:rsid w:val="0073230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73230B"/>
  </w:style>
  <w:style w:type="paragraph" w:customStyle="1" w:styleId="highlightcardtext">
    <w:name w:val="highlight card text"/>
    <w:basedOn w:val="evidencetext"/>
    <w:uiPriority w:val="99"/>
    <w:qFormat/>
    <w:rsid w:val="0073230B"/>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73230B"/>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73230B"/>
    <w:pPr>
      <w:spacing w:after="0" w:line="240" w:lineRule="auto"/>
    </w:pPr>
    <w:rPr>
      <w:rFonts w:eastAsia="Calibri"/>
      <w:bCs/>
      <w:color w:val="000000"/>
    </w:rPr>
  </w:style>
  <w:style w:type="character" w:customStyle="1" w:styleId="BodyText3Char">
    <w:name w:val="Body Text 3 Char"/>
    <w:basedOn w:val="DefaultParagraphFont"/>
    <w:link w:val="BodyText3"/>
    <w:rsid w:val="0073230B"/>
    <w:rPr>
      <w:rFonts w:ascii="Calibri" w:eastAsia="Calibri" w:hAnsi="Calibri"/>
      <w:bCs/>
      <w:color w:val="000000"/>
    </w:rPr>
  </w:style>
  <w:style w:type="paragraph" w:customStyle="1" w:styleId="underlinecard">
    <w:name w:val="underline card"/>
    <w:basedOn w:val="Normal"/>
    <w:uiPriority w:val="99"/>
    <w:qFormat/>
    <w:rsid w:val="0073230B"/>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73230B"/>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73230B"/>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73230B"/>
    <w:rPr>
      <w:rFonts w:eastAsia="Times New Roman"/>
      <w:sz w:val="12"/>
      <w:szCs w:val="24"/>
    </w:rPr>
  </w:style>
  <w:style w:type="character" w:customStyle="1" w:styleId="CardsFont6ptCharChar">
    <w:name w:val="Cards + Font: 6 pt Char Char"/>
    <w:link w:val="CardsFont6ptChar"/>
    <w:rsid w:val="0073230B"/>
    <w:rPr>
      <w:rFonts w:ascii="Calibri" w:eastAsia="Times New Roman" w:hAnsi="Calibri"/>
      <w:sz w:val="12"/>
      <w:szCs w:val="24"/>
    </w:rPr>
  </w:style>
  <w:style w:type="paragraph" w:customStyle="1" w:styleId="CitesCharChar">
    <w:name w:val="Cites Char Char"/>
    <w:basedOn w:val="Normal"/>
    <w:link w:val="CitesCharCharChar"/>
    <w:qFormat/>
    <w:rsid w:val="0073230B"/>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73230B"/>
    <w:rPr>
      <w:rFonts w:ascii="Calibri" w:eastAsia="Times New Roman" w:hAnsi="Calibri"/>
      <w:b/>
      <w:bCs/>
    </w:rPr>
  </w:style>
  <w:style w:type="paragraph" w:customStyle="1" w:styleId="TagsCharChar">
    <w:name w:val="Tags Char Char"/>
    <w:basedOn w:val="Normal"/>
    <w:uiPriority w:val="99"/>
    <w:qFormat/>
    <w:rsid w:val="0073230B"/>
    <w:pPr>
      <w:autoSpaceDE w:val="0"/>
      <w:autoSpaceDN w:val="0"/>
      <w:adjustRightInd w:val="0"/>
      <w:spacing w:after="0" w:line="240" w:lineRule="auto"/>
      <w:jc w:val="both"/>
      <w:outlineLvl w:val="1"/>
    </w:pPr>
    <w:rPr>
      <w:rFonts w:eastAsia="Calibri"/>
      <w:b/>
      <w:szCs w:val="20"/>
    </w:rPr>
  </w:style>
  <w:style w:type="character" w:customStyle="1" w:styleId="Char3">
    <w:name w:val="Char3"/>
    <w:rsid w:val="0073230B"/>
    <w:rPr>
      <w:rFonts w:ascii="Arial Narrow" w:eastAsia="Batang" w:hAnsi="Arial Narrow" w:cs="Arial"/>
      <w:b/>
      <w:bCs/>
      <w:iCs/>
      <w:sz w:val="24"/>
      <w:szCs w:val="28"/>
      <w:lang w:val="en-US" w:eastAsia="en-US" w:bidi="ar-SA"/>
    </w:rPr>
  </w:style>
  <w:style w:type="character" w:customStyle="1" w:styleId="UnderlinedCards">
    <w:name w:val="Underlined Cards"/>
    <w:rsid w:val="0073230B"/>
    <w:rPr>
      <w:sz w:val="24"/>
      <w:szCs w:val="24"/>
      <w:u w:val="thick"/>
      <w:lang w:val="en-US" w:eastAsia="en-US" w:bidi="ar-SA"/>
    </w:rPr>
  </w:style>
  <w:style w:type="paragraph" w:customStyle="1" w:styleId="story-body">
    <w:name w:val="story-body"/>
    <w:basedOn w:val="Normal"/>
    <w:uiPriority w:val="99"/>
    <w:qFormat/>
    <w:rsid w:val="0073230B"/>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73230B"/>
    <w:rPr>
      <w:sz w:val="24"/>
      <w:szCs w:val="24"/>
      <w:u w:val="thick"/>
      <w:lang w:val="en-US" w:eastAsia="en-US" w:bidi="ar-SA"/>
    </w:rPr>
  </w:style>
  <w:style w:type="character" w:customStyle="1" w:styleId="highlightcardtextChar">
    <w:name w:val="highlight card text Char"/>
    <w:rsid w:val="0073230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3230B"/>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73230B"/>
    <w:rPr>
      <w:rFonts w:ascii="Calibri" w:eastAsia="Times New Roman" w:hAnsi="Calibri"/>
      <w:sz w:val="18"/>
    </w:rPr>
  </w:style>
  <w:style w:type="character" w:customStyle="1" w:styleId="TagsChar4">
    <w:name w:val="Tags Char4"/>
    <w:rsid w:val="0073230B"/>
    <w:rPr>
      <w:b/>
      <w:lang w:val="en-US" w:eastAsia="en-US" w:bidi="ar-SA"/>
    </w:rPr>
  </w:style>
  <w:style w:type="character" w:customStyle="1" w:styleId="hit1">
    <w:name w:val="hit1"/>
    <w:rsid w:val="0073230B"/>
    <w:rPr>
      <w:rFonts w:ascii="Verdana" w:hAnsi="Verdana" w:hint="default"/>
      <w:b/>
      <w:bCs/>
      <w:vanish w:val="0"/>
      <w:webHidden w:val="0"/>
      <w:color w:val="CC0033"/>
      <w:sz w:val="20"/>
      <w:szCs w:val="20"/>
      <w:specVanish w:val="0"/>
    </w:rPr>
  </w:style>
  <w:style w:type="character" w:customStyle="1" w:styleId="ssl01">
    <w:name w:val="ss_l01"/>
    <w:rsid w:val="0073230B"/>
    <w:rPr>
      <w:rFonts w:ascii="Verdana" w:hAnsi="Verdana" w:hint="default"/>
      <w:color w:val="000000"/>
      <w:sz w:val="20"/>
      <w:szCs w:val="20"/>
    </w:rPr>
  </w:style>
  <w:style w:type="character" w:customStyle="1" w:styleId="tightinline1">
    <w:name w:val="tightinline1"/>
    <w:rsid w:val="0073230B"/>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73230B"/>
    <w:pPr>
      <w:spacing w:after="0" w:line="240" w:lineRule="auto"/>
      <w:ind w:left="1728" w:right="1728"/>
    </w:pPr>
    <w:rPr>
      <w:rFonts w:eastAsia="Calibri"/>
      <w:sz w:val="18"/>
    </w:rPr>
  </w:style>
  <w:style w:type="paragraph" w:customStyle="1" w:styleId="boldciteChar">
    <w:name w:val="bold cite Char"/>
    <w:basedOn w:val="Heading1"/>
    <w:uiPriority w:val="99"/>
    <w:qFormat/>
    <w:rsid w:val="0073230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73230B"/>
    <w:rPr>
      <w:rFonts w:ascii="Calibri" w:eastAsia="Times New Roman" w:hAnsi="Calibri"/>
      <w:b/>
      <w:color w:val="000000"/>
      <w:szCs w:val="20"/>
    </w:rPr>
  </w:style>
  <w:style w:type="paragraph" w:customStyle="1" w:styleId="Cardnon-underlined">
    <w:name w:val="Card non-underlined"/>
    <w:basedOn w:val="Normal"/>
    <w:uiPriority w:val="99"/>
    <w:qFormat/>
    <w:rsid w:val="0073230B"/>
    <w:pPr>
      <w:spacing w:after="0" w:line="240" w:lineRule="auto"/>
    </w:pPr>
    <w:rPr>
      <w:rFonts w:eastAsia="Calibri"/>
      <w:szCs w:val="20"/>
    </w:rPr>
  </w:style>
  <w:style w:type="paragraph" w:customStyle="1" w:styleId="CardCites">
    <w:name w:val="Card Cites"/>
    <w:basedOn w:val="Normal"/>
    <w:next w:val="Normal"/>
    <w:qFormat/>
    <w:rsid w:val="0073230B"/>
    <w:pPr>
      <w:spacing w:after="0" w:line="240" w:lineRule="auto"/>
    </w:pPr>
    <w:rPr>
      <w:rFonts w:eastAsia="Calibri"/>
      <w:b/>
    </w:rPr>
  </w:style>
  <w:style w:type="character" w:customStyle="1" w:styleId="blsp-spelling-corrected">
    <w:name w:val="blsp-spelling-corrected"/>
    <w:rsid w:val="0073230B"/>
  </w:style>
  <w:style w:type="character" w:customStyle="1" w:styleId="blsp-spelling-error">
    <w:name w:val="blsp-spelling-error"/>
    <w:rsid w:val="0073230B"/>
  </w:style>
  <w:style w:type="character" w:customStyle="1" w:styleId="sup">
    <w:name w:val="sup"/>
    <w:rsid w:val="0073230B"/>
  </w:style>
  <w:style w:type="character" w:customStyle="1" w:styleId="pgnum">
    <w:name w:val="pgnum"/>
    <w:rsid w:val="0073230B"/>
  </w:style>
  <w:style w:type="character" w:customStyle="1" w:styleId="SmallFontCharChar">
    <w:name w:val="Small Font Char Char"/>
    <w:rsid w:val="0073230B"/>
    <w:rPr>
      <w:rFonts w:ascii="Arial" w:hAnsi="Arial"/>
      <w:sz w:val="12"/>
      <w:szCs w:val="24"/>
      <w:lang w:val="en-US" w:eastAsia="en-US" w:bidi="ar-SA"/>
    </w:rPr>
  </w:style>
  <w:style w:type="paragraph" w:customStyle="1" w:styleId="textmargin">
    <w:name w:val="textmargin"/>
    <w:basedOn w:val="Normal"/>
    <w:uiPriority w:val="99"/>
    <w:qFormat/>
    <w:rsid w:val="0073230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3230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3230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3230B"/>
    <w:pPr>
      <w:spacing w:after="0" w:line="240" w:lineRule="auto"/>
    </w:pPr>
    <w:rPr>
      <w:rFonts w:ascii="Verdana" w:eastAsia="Calibri" w:hAnsi="Verdana"/>
      <w:szCs w:val="20"/>
    </w:rPr>
  </w:style>
  <w:style w:type="character" w:customStyle="1" w:styleId="BoldUnderliningChar">
    <w:name w:val="Bold Underlining Char"/>
    <w:rsid w:val="0073230B"/>
    <w:rPr>
      <w:rFonts w:ascii="Arial Narrow" w:eastAsia="Calibri" w:hAnsi="Arial Narrow" w:cs="Times New Roman"/>
      <w:b/>
      <w:sz w:val="20"/>
      <w:u w:val="single"/>
    </w:rPr>
  </w:style>
  <w:style w:type="paragraph" w:customStyle="1" w:styleId="correctindex">
    <w:name w:val="correct index"/>
    <w:basedOn w:val="Normal"/>
    <w:uiPriority w:val="99"/>
    <w:qFormat/>
    <w:rsid w:val="0073230B"/>
    <w:pPr>
      <w:spacing w:after="0" w:line="240" w:lineRule="auto"/>
    </w:pPr>
    <w:rPr>
      <w:rFonts w:ascii="Arial Narrow" w:eastAsia="Calibri" w:hAnsi="Arial Narrow"/>
      <w:color w:val="000000"/>
    </w:rPr>
  </w:style>
  <w:style w:type="paragraph" w:customStyle="1" w:styleId="bc2">
    <w:name w:val="bc_2"/>
    <w:basedOn w:val="Normal"/>
    <w:uiPriority w:val="99"/>
    <w:qFormat/>
    <w:rsid w:val="0073230B"/>
    <w:pPr>
      <w:spacing w:before="100" w:beforeAutospacing="1" w:after="100" w:afterAutospacing="1" w:line="240" w:lineRule="auto"/>
    </w:pPr>
    <w:rPr>
      <w:rFonts w:eastAsia="Calibri"/>
      <w:color w:val="000000"/>
    </w:rPr>
  </w:style>
  <w:style w:type="character" w:customStyle="1" w:styleId="bc21">
    <w:name w:val="bc_21"/>
    <w:rsid w:val="0073230B"/>
  </w:style>
  <w:style w:type="paragraph" w:customStyle="1" w:styleId="inside-copy">
    <w:name w:val="inside-copy"/>
    <w:basedOn w:val="Normal"/>
    <w:uiPriority w:val="99"/>
    <w:qFormat/>
    <w:rsid w:val="0073230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3230B"/>
    <w:pPr>
      <w:spacing w:after="0" w:line="240" w:lineRule="auto"/>
    </w:pPr>
    <w:rPr>
      <w:rFonts w:ascii="Verdana" w:eastAsia="Calibri" w:hAnsi="Verdana"/>
      <w:szCs w:val="20"/>
    </w:rPr>
  </w:style>
  <w:style w:type="paragraph" w:customStyle="1" w:styleId="quote2">
    <w:name w:val="quote2"/>
    <w:basedOn w:val="Normal"/>
    <w:uiPriority w:val="99"/>
    <w:qFormat/>
    <w:rsid w:val="0073230B"/>
    <w:pPr>
      <w:spacing w:after="0" w:line="240" w:lineRule="auto"/>
    </w:pPr>
    <w:rPr>
      <w:rFonts w:ascii="Verdana" w:eastAsia="Calibri" w:hAnsi="Verdana"/>
      <w:szCs w:val="20"/>
    </w:rPr>
  </w:style>
  <w:style w:type="character" w:customStyle="1" w:styleId="copystyle">
    <w:name w:val="copystyle"/>
    <w:rsid w:val="0073230B"/>
  </w:style>
  <w:style w:type="paragraph" w:customStyle="1" w:styleId="BlockTitle1">
    <w:name w:val="Block Title #1"/>
    <w:basedOn w:val="Heading1"/>
    <w:qFormat/>
    <w:rsid w:val="0073230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73230B"/>
    <w:rPr>
      <w:rFonts w:ascii="Arial" w:hAnsi="Arial" w:cs="Arial"/>
      <w:b/>
      <w:bCs/>
      <w:kern w:val="32"/>
      <w:sz w:val="24"/>
      <w:szCs w:val="24"/>
      <w:lang w:val="en-US" w:eastAsia="en-US" w:bidi="ar-SA"/>
    </w:rPr>
  </w:style>
  <w:style w:type="character" w:customStyle="1" w:styleId="ReadUnderline">
    <w:name w:val="Read Underline"/>
    <w:rsid w:val="0073230B"/>
    <w:rPr>
      <w:rFonts w:ascii="Arial" w:hAnsi="Arial"/>
      <w:b/>
      <w:sz w:val="18"/>
      <w:u w:val="thick"/>
    </w:rPr>
  </w:style>
  <w:style w:type="character" w:customStyle="1" w:styleId="ShrinkText">
    <w:name w:val="Shrink Text"/>
    <w:rsid w:val="0073230B"/>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3230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3230B"/>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73230B"/>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73230B"/>
  </w:style>
  <w:style w:type="paragraph" w:customStyle="1" w:styleId="body-paragraph">
    <w:name w:val="body-paragraph"/>
    <w:basedOn w:val="Normal"/>
    <w:uiPriority w:val="99"/>
    <w:qFormat/>
    <w:rsid w:val="0073230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3230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3230B"/>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73230B"/>
    <w:pPr>
      <w:spacing w:after="0" w:line="240" w:lineRule="auto"/>
    </w:pPr>
    <w:rPr>
      <w:rFonts w:ascii="Arial Narrow" w:eastAsia="Times New Roman" w:hAnsi="Arial Narrow"/>
      <w:b/>
    </w:rPr>
  </w:style>
  <w:style w:type="character" w:customStyle="1" w:styleId="TagCiteChar1">
    <w:name w:val="Tag/Cite Char"/>
    <w:link w:val="TagCite2"/>
    <w:rsid w:val="0073230B"/>
    <w:rPr>
      <w:rFonts w:ascii="Arial Narrow" w:eastAsia="Times New Roman" w:hAnsi="Arial Narrow"/>
      <w:b/>
    </w:rPr>
  </w:style>
  <w:style w:type="paragraph" w:customStyle="1" w:styleId="F4">
    <w:name w:val="F4"/>
    <w:basedOn w:val="Normal"/>
    <w:link w:val="F4Char"/>
    <w:qFormat/>
    <w:rsid w:val="0073230B"/>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73230B"/>
    <w:rPr>
      <w:rFonts w:ascii="Arial Narrow" w:eastAsia="Times New Roman" w:hAnsi="Arial Narrow"/>
      <w:szCs w:val="20"/>
      <w:u w:val="single"/>
    </w:rPr>
  </w:style>
  <w:style w:type="paragraph" w:customStyle="1" w:styleId="StyleCARD">
    <w:name w:val="Style CARD +"/>
    <w:basedOn w:val="Normal"/>
    <w:link w:val="StyleCARDChar"/>
    <w:qFormat/>
    <w:rsid w:val="0073230B"/>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73230B"/>
    <w:rPr>
      <w:rFonts w:ascii="Arial Narrow" w:eastAsia="Times New Roman" w:hAnsi="Arial Narrow"/>
      <w:szCs w:val="20"/>
    </w:rPr>
  </w:style>
  <w:style w:type="paragraph" w:customStyle="1" w:styleId="UnderlinedText">
    <w:name w:val="Underlined Text"/>
    <w:basedOn w:val="Normal"/>
    <w:autoRedefine/>
    <w:qFormat/>
    <w:rsid w:val="0073230B"/>
    <w:pPr>
      <w:spacing w:after="0" w:line="240" w:lineRule="auto"/>
    </w:pPr>
    <w:rPr>
      <w:b/>
    </w:rPr>
  </w:style>
  <w:style w:type="character" w:customStyle="1" w:styleId="noiconheadline">
    <w:name w:val="noicon_headline"/>
    <w:rsid w:val="0073230B"/>
  </w:style>
  <w:style w:type="character" w:customStyle="1" w:styleId="CommentSubjectChar1">
    <w:name w:val="Comment Subject Char1"/>
    <w:basedOn w:val="CommentTextChar"/>
    <w:uiPriority w:val="99"/>
    <w:rsid w:val="0073230B"/>
    <w:rPr>
      <w:rFonts w:ascii="Calibri" w:eastAsia="Calibri" w:hAnsi="Calibri" w:cs="Calibri"/>
      <w:b/>
      <w:bCs/>
      <w:sz w:val="16"/>
      <w:szCs w:val="20"/>
    </w:rPr>
  </w:style>
  <w:style w:type="paragraph" w:customStyle="1" w:styleId="tagCharChar">
    <w:name w:val="tag Char Char"/>
    <w:basedOn w:val="Normal"/>
    <w:link w:val="tagCharCharChar"/>
    <w:qFormat/>
    <w:rsid w:val="0073230B"/>
    <w:pPr>
      <w:spacing w:after="0" w:line="240" w:lineRule="auto"/>
    </w:pPr>
    <w:rPr>
      <w:rFonts w:eastAsia="Times New Roman"/>
      <w:b/>
      <w:szCs w:val="20"/>
    </w:rPr>
  </w:style>
  <w:style w:type="character" w:customStyle="1" w:styleId="tagCharCharChar">
    <w:name w:val="tag Char Char Char"/>
    <w:link w:val="tagCharChar"/>
    <w:rsid w:val="0073230B"/>
    <w:rPr>
      <w:rFonts w:ascii="Calibri" w:eastAsia="Times New Roman" w:hAnsi="Calibri"/>
      <w:b/>
      <w:szCs w:val="20"/>
    </w:rPr>
  </w:style>
  <w:style w:type="character" w:customStyle="1" w:styleId="BlockTitleCharChar">
    <w:name w:val="Block Title Char Char"/>
    <w:rsid w:val="0073230B"/>
    <w:rPr>
      <w:rFonts w:ascii="Georgia" w:hAnsi="Georgia" w:cs="Arial"/>
      <w:b/>
      <w:bCs/>
      <w:kern w:val="32"/>
      <w:sz w:val="28"/>
      <w:szCs w:val="32"/>
      <w:lang w:val="en-US" w:eastAsia="en-US" w:bidi="ar-SA"/>
    </w:rPr>
  </w:style>
  <w:style w:type="paragraph" w:styleId="MacroText">
    <w:name w:val="macro"/>
    <w:link w:val="MacroTextChar"/>
    <w:rsid w:val="0073230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3230B"/>
    <w:rPr>
      <w:rFonts w:ascii="Courier New" w:eastAsia="Times New Roman" w:hAnsi="Courier New" w:cs="Courier New"/>
      <w:sz w:val="20"/>
      <w:szCs w:val="20"/>
    </w:rPr>
  </w:style>
  <w:style w:type="paragraph" w:customStyle="1" w:styleId="CardFormat">
    <w:name w:val="Card Format"/>
    <w:basedOn w:val="Normal"/>
    <w:qFormat/>
    <w:rsid w:val="0073230B"/>
    <w:pPr>
      <w:autoSpaceDE w:val="0"/>
      <w:autoSpaceDN w:val="0"/>
      <w:adjustRightInd w:val="0"/>
      <w:spacing w:after="0" w:line="240" w:lineRule="auto"/>
    </w:pPr>
    <w:rPr>
      <w:rFonts w:eastAsia="Times New Roman"/>
      <w:sz w:val="18"/>
      <w:szCs w:val="18"/>
    </w:rPr>
  </w:style>
  <w:style w:type="character" w:customStyle="1" w:styleId="pp1">
    <w:name w:val="pp1"/>
    <w:rsid w:val="0073230B"/>
    <w:rPr>
      <w:rFonts w:ascii="Times New Roman" w:hAnsi="Times New Roman" w:cs="Times New Roman" w:hint="default"/>
      <w:i w:val="0"/>
      <w:iCs w:val="0"/>
      <w:smallCaps w:val="0"/>
      <w:sz w:val="30"/>
      <w:szCs w:val="30"/>
    </w:rPr>
  </w:style>
  <w:style w:type="character" w:customStyle="1" w:styleId="prbodytext1">
    <w:name w:val="pr_bodytext1"/>
    <w:rsid w:val="0073230B"/>
    <w:rPr>
      <w:rFonts w:ascii="Arial" w:hAnsi="Arial" w:cs="Arial" w:hint="default"/>
      <w:sz w:val="20"/>
      <w:szCs w:val="20"/>
    </w:rPr>
  </w:style>
  <w:style w:type="character" w:customStyle="1" w:styleId="italic">
    <w:name w:val="italic"/>
    <w:rsid w:val="0073230B"/>
  </w:style>
  <w:style w:type="character" w:customStyle="1" w:styleId="marrontitulobig">
    <w:name w:val="marron_titulo_big"/>
    <w:rsid w:val="0073230B"/>
  </w:style>
  <w:style w:type="character" w:customStyle="1" w:styleId="articlehead">
    <w:name w:val="articlehead"/>
    <w:rsid w:val="0073230B"/>
  </w:style>
  <w:style w:type="character" w:customStyle="1" w:styleId="lead">
    <w:name w:val="lead"/>
    <w:rsid w:val="0073230B"/>
  </w:style>
  <w:style w:type="character" w:customStyle="1" w:styleId="manchettebig2">
    <w:name w:val="manchettebig2"/>
    <w:rsid w:val="0073230B"/>
  </w:style>
  <w:style w:type="character" w:customStyle="1" w:styleId="blue3">
    <w:name w:val="blue3"/>
    <w:rsid w:val="0073230B"/>
  </w:style>
  <w:style w:type="paragraph" w:customStyle="1" w:styleId="issuedetails">
    <w:name w:val="issue_details"/>
    <w:basedOn w:val="Normal"/>
    <w:uiPriority w:val="99"/>
    <w:qFormat/>
    <w:rsid w:val="0073230B"/>
    <w:pPr>
      <w:spacing w:before="100" w:beforeAutospacing="1" w:after="100" w:afterAutospacing="1" w:line="240" w:lineRule="auto"/>
    </w:pPr>
    <w:rPr>
      <w:rFonts w:eastAsia="Times New Roman"/>
    </w:rPr>
  </w:style>
  <w:style w:type="character" w:customStyle="1" w:styleId="over-title">
    <w:name w:val="over-title"/>
    <w:rsid w:val="0073230B"/>
  </w:style>
  <w:style w:type="character" w:customStyle="1" w:styleId="contentheader">
    <w:name w:val="contentheader"/>
    <w:rsid w:val="0073230B"/>
  </w:style>
  <w:style w:type="paragraph" w:customStyle="1" w:styleId="TxBrp2">
    <w:name w:val="TxBr_p2"/>
    <w:basedOn w:val="Normal"/>
    <w:qFormat/>
    <w:rsid w:val="0073230B"/>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73230B"/>
    <w:rPr>
      <w:rFonts w:eastAsia="SimSun"/>
      <w:szCs w:val="24"/>
      <w:lang w:val="en-US" w:eastAsia="zh-CN" w:bidi="ar-SA"/>
    </w:rPr>
  </w:style>
  <w:style w:type="character" w:customStyle="1" w:styleId="tagscharchar0">
    <w:name w:val="tagscharchar"/>
    <w:rsid w:val="0073230B"/>
  </w:style>
  <w:style w:type="paragraph" w:customStyle="1" w:styleId="cite20">
    <w:name w:val="cite2"/>
    <w:basedOn w:val="Normal"/>
    <w:uiPriority w:val="99"/>
    <w:qFormat/>
    <w:rsid w:val="0073230B"/>
    <w:pPr>
      <w:spacing w:after="0" w:line="240" w:lineRule="auto"/>
    </w:pPr>
    <w:rPr>
      <w:rFonts w:eastAsia="Times New Roman"/>
      <w:color w:val="000000"/>
      <w:szCs w:val="20"/>
    </w:rPr>
  </w:style>
  <w:style w:type="character" w:customStyle="1" w:styleId="btx">
    <w:name w:val="btx"/>
    <w:rsid w:val="0073230B"/>
  </w:style>
  <w:style w:type="character" w:customStyle="1" w:styleId="bhl">
    <w:name w:val="bhl"/>
    <w:rsid w:val="0073230B"/>
  </w:style>
  <w:style w:type="character" w:customStyle="1" w:styleId="FontStyle13">
    <w:name w:val="Font Style13"/>
    <w:uiPriority w:val="99"/>
    <w:rsid w:val="0073230B"/>
    <w:rPr>
      <w:rFonts w:ascii="Times New Roman" w:hAnsi="Times New Roman" w:cs="Times New Roman"/>
      <w:sz w:val="18"/>
      <w:szCs w:val="18"/>
    </w:rPr>
  </w:style>
  <w:style w:type="character" w:customStyle="1" w:styleId="FontStyle11">
    <w:name w:val="Font Style11"/>
    <w:uiPriority w:val="99"/>
    <w:rsid w:val="0073230B"/>
    <w:rPr>
      <w:rFonts w:ascii="Times New Roman" w:hAnsi="Times New Roman" w:cs="Times New Roman"/>
      <w:b/>
      <w:bCs/>
      <w:sz w:val="24"/>
      <w:szCs w:val="24"/>
    </w:rPr>
  </w:style>
  <w:style w:type="character" w:customStyle="1" w:styleId="FontStyle12">
    <w:name w:val="Font Style12"/>
    <w:uiPriority w:val="99"/>
    <w:rsid w:val="0073230B"/>
    <w:rPr>
      <w:rFonts w:ascii="Times New Roman" w:hAnsi="Times New Roman" w:cs="Times New Roman"/>
      <w:sz w:val="24"/>
      <w:szCs w:val="24"/>
    </w:rPr>
  </w:style>
  <w:style w:type="character" w:customStyle="1" w:styleId="FontStyle14">
    <w:name w:val="Font Style14"/>
    <w:uiPriority w:val="99"/>
    <w:rsid w:val="0073230B"/>
    <w:rPr>
      <w:rFonts w:ascii="Times New Roman" w:hAnsi="Times New Roman" w:cs="Times New Roman"/>
      <w:i/>
      <w:iCs/>
      <w:sz w:val="18"/>
      <w:szCs w:val="18"/>
    </w:rPr>
  </w:style>
  <w:style w:type="character" w:customStyle="1" w:styleId="FontStyle15">
    <w:name w:val="Font Style15"/>
    <w:uiPriority w:val="99"/>
    <w:rsid w:val="0073230B"/>
    <w:rPr>
      <w:rFonts w:ascii="Times New Roman" w:hAnsi="Times New Roman" w:cs="Times New Roman"/>
      <w:b/>
      <w:bCs/>
      <w:sz w:val="18"/>
      <w:szCs w:val="18"/>
    </w:rPr>
  </w:style>
  <w:style w:type="character" w:customStyle="1" w:styleId="FontStyle16">
    <w:name w:val="Font Style16"/>
    <w:uiPriority w:val="99"/>
    <w:rsid w:val="0073230B"/>
    <w:rPr>
      <w:rFonts w:ascii="Times New Roman" w:hAnsi="Times New Roman" w:cs="Times New Roman"/>
      <w:b/>
      <w:bCs/>
      <w:spacing w:val="-20"/>
      <w:sz w:val="16"/>
      <w:szCs w:val="16"/>
    </w:rPr>
  </w:style>
  <w:style w:type="character" w:customStyle="1" w:styleId="FontStyle17">
    <w:name w:val="Font Style17"/>
    <w:uiPriority w:val="99"/>
    <w:rsid w:val="0073230B"/>
    <w:rPr>
      <w:rFonts w:ascii="Times New Roman" w:hAnsi="Times New Roman" w:cs="Times New Roman"/>
      <w:b/>
      <w:bCs/>
      <w:sz w:val="10"/>
      <w:szCs w:val="10"/>
    </w:rPr>
  </w:style>
  <w:style w:type="character" w:customStyle="1" w:styleId="in-widget">
    <w:name w:val="in-widget"/>
    <w:rsid w:val="0073230B"/>
  </w:style>
  <w:style w:type="paragraph" w:customStyle="1" w:styleId="bodycopyindent">
    <w:name w:val="bodycopyindent"/>
    <w:basedOn w:val="Normal"/>
    <w:uiPriority w:val="99"/>
    <w:qFormat/>
    <w:rsid w:val="0073230B"/>
    <w:pPr>
      <w:spacing w:before="100" w:beforeAutospacing="1" w:after="100" w:afterAutospacing="1" w:line="240" w:lineRule="auto"/>
    </w:pPr>
    <w:rPr>
      <w:rFonts w:eastAsia="Times New Roman"/>
    </w:rPr>
  </w:style>
  <w:style w:type="character" w:customStyle="1" w:styleId="copyright">
    <w:name w:val="copyright"/>
    <w:rsid w:val="0073230B"/>
  </w:style>
  <w:style w:type="character" w:customStyle="1" w:styleId="spanstyle">
    <w:name w:val="spanstyle"/>
    <w:rsid w:val="0073230B"/>
  </w:style>
  <w:style w:type="character" w:customStyle="1" w:styleId="ssl3">
    <w:name w:val="ss_l3"/>
    <w:rsid w:val="0073230B"/>
  </w:style>
  <w:style w:type="character" w:customStyle="1" w:styleId="bold">
    <w:name w:val="bold"/>
    <w:rsid w:val="0073230B"/>
  </w:style>
  <w:style w:type="paragraph" w:customStyle="1" w:styleId="StyleUnderlineChar11pt3">
    <w:name w:val="Style Underline Char + 11 pt3"/>
    <w:link w:val="StyleUnderlineChar11pt3Char"/>
    <w:qFormat/>
    <w:rsid w:val="0073230B"/>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73230B"/>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73230B"/>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73230B"/>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73230B"/>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73230B"/>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73230B"/>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73230B"/>
    <w:rPr>
      <w:rFonts w:ascii="Arial Narrow" w:eastAsia="Times New Roman" w:hAnsi="Arial Narrow"/>
      <w:b/>
      <w:bCs/>
      <w:szCs w:val="24"/>
      <w:u w:val="single"/>
    </w:rPr>
  </w:style>
  <w:style w:type="paragraph" w:customStyle="1" w:styleId="tussenkop">
    <w:name w:val="tussenkop"/>
    <w:basedOn w:val="Normal"/>
    <w:uiPriority w:val="99"/>
    <w:qFormat/>
    <w:rsid w:val="0073230B"/>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73230B"/>
    <w:pPr>
      <w:spacing w:after="0" w:line="240" w:lineRule="auto"/>
    </w:pPr>
    <w:rPr>
      <w:rFonts w:eastAsia="Times New Roman"/>
      <w:szCs w:val="20"/>
    </w:rPr>
  </w:style>
  <w:style w:type="character" w:customStyle="1" w:styleId="docnumbertitle">
    <w:name w:val="doc_number_title"/>
    <w:basedOn w:val="DefaultParagraphFont"/>
    <w:rsid w:val="0073230B"/>
  </w:style>
  <w:style w:type="character" w:customStyle="1" w:styleId="HotRouteChar0">
    <w:name w:val="Hot Route Char"/>
    <w:link w:val="HotRoute0"/>
    <w:rsid w:val="0073230B"/>
    <w:rPr>
      <w:rFonts w:ascii="Calibri" w:eastAsia="Calibri" w:hAnsi="Calibri"/>
      <w:color w:val="000000"/>
    </w:rPr>
  </w:style>
  <w:style w:type="paragraph" w:customStyle="1" w:styleId="Style6">
    <w:name w:val="Style6"/>
    <w:basedOn w:val="Normal"/>
    <w:link w:val="Style6Char"/>
    <w:autoRedefine/>
    <w:qFormat/>
    <w:rsid w:val="0073230B"/>
    <w:pPr>
      <w:spacing w:after="0" w:line="240" w:lineRule="auto"/>
    </w:pPr>
    <w:rPr>
      <w:b/>
    </w:rPr>
  </w:style>
  <w:style w:type="character" w:customStyle="1" w:styleId="Style6Char">
    <w:name w:val="Style6 Char"/>
    <w:basedOn w:val="DefaultParagraphFont"/>
    <w:link w:val="Style6"/>
    <w:rsid w:val="0073230B"/>
    <w:rPr>
      <w:rFonts w:ascii="Calibri" w:hAnsi="Calibri"/>
      <w:b/>
    </w:rPr>
  </w:style>
  <w:style w:type="paragraph" w:customStyle="1" w:styleId="Style11">
    <w:name w:val="Style11"/>
    <w:basedOn w:val="Normal"/>
    <w:link w:val="Style11Char"/>
    <w:qFormat/>
    <w:rsid w:val="0073230B"/>
    <w:pPr>
      <w:spacing w:after="0" w:line="240" w:lineRule="auto"/>
    </w:pPr>
    <w:rPr>
      <w:rFonts w:eastAsia="Times New Roman"/>
      <w:b/>
      <w:szCs w:val="20"/>
      <w:u w:val="thick"/>
    </w:rPr>
  </w:style>
  <w:style w:type="character" w:customStyle="1" w:styleId="Style11Char">
    <w:name w:val="Style11 Char"/>
    <w:basedOn w:val="DefaultParagraphFont"/>
    <w:link w:val="Style11"/>
    <w:rsid w:val="0073230B"/>
    <w:rPr>
      <w:rFonts w:ascii="Calibri" w:eastAsia="Times New Roman" w:hAnsi="Calibri"/>
      <w:b/>
      <w:szCs w:val="20"/>
      <w:u w:val="thick"/>
    </w:rPr>
  </w:style>
  <w:style w:type="paragraph" w:customStyle="1" w:styleId="Style12">
    <w:name w:val="Style12"/>
    <w:basedOn w:val="Normal"/>
    <w:link w:val="Style12Char"/>
    <w:qFormat/>
    <w:rsid w:val="0073230B"/>
    <w:pPr>
      <w:spacing w:after="0" w:line="240" w:lineRule="auto"/>
    </w:pPr>
    <w:rPr>
      <w:rFonts w:eastAsia="Times New Roman"/>
      <w:b/>
      <w:u w:val="thick"/>
    </w:rPr>
  </w:style>
  <w:style w:type="character" w:customStyle="1" w:styleId="Style12Char">
    <w:name w:val="Style12 Char"/>
    <w:basedOn w:val="DefaultParagraphFont"/>
    <w:link w:val="Style12"/>
    <w:rsid w:val="0073230B"/>
    <w:rPr>
      <w:rFonts w:ascii="Calibri" w:eastAsia="Times New Roman" w:hAnsi="Calibri"/>
      <w:b/>
      <w:u w:val="thick"/>
    </w:rPr>
  </w:style>
  <w:style w:type="character" w:customStyle="1" w:styleId="StyleUnderlineChar9pt">
    <w:name w:val="Style Underline Char + 9 pt"/>
    <w:basedOn w:val="DefaultParagraphFont"/>
    <w:rsid w:val="0073230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3230B"/>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3230B"/>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3230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3230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3230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3230B"/>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73230B"/>
    <w:rPr>
      <w:b w:val="0"/>
      <w:bCs w:val="0"/>
      <w:sz w:val="22"/>
      <w:u w:val="single"/>
      <w:bdr w:val="none" w:sz="0" w:space="0" w:color="auto"/>
    </w:rPr>
  </w:style>
  <w:style w:type="character" w:customStyle="1" w:styleId="pmterms1">
    <w:name w:val="pmterms1"/>
    <w:rsid w:val="0073230B"/>
  </w:style>
  <w:style w:type="character" w:customStyle="1" w:styleId="title1">
    <w:name w:val="title1"/>
    <w:basedOn w:val="DefaultParagraphFont"/>
    <w:rsid w:val="0073230B"/>
  </w:style>
  <w:style w:type="paragraph" w:customStyle="1" w:styleId="Cardd">
    <w:name w:val="Cardd"/>
    <w:basedOn w:val="Normal"/>
    <w:uiPriority w:val="4"/>
    <w:qFormat/>
    <w:rsid w:val="0073230B"/>
    <w:pPr>
      <w:spacing w:after="0" w:line="240" w:lineRule="auto"/>
      <w:ind w:left="288" w:right="288"/>
    </w:pPr>
  </w:style>
  <w:style w:type="character" w:customStyle="1" w:styleId="2">
    <w:name w:val="2"/>
    <w:rsid w:val="0073230B"/>
    <w:rPr>
      <w:rFonts w:cs="Arial"/>
      <w:bCs/>
      <w:sz w:val="20"/>
      <w:u w:val="single"/>
      <w:lang w:val="en-US" w:eastAsia="en-US" w:bidi="ar-SA"/>
    </w:rPr>
  </w:style>
  <w:style w:type="paragraph" w:customStyle="1" w:styleId="MinimizedText">
    <w:name w:val="Minimized Text"/>
    <w:link w:val="MinimizedTextChar"/>
    <w:qFormat/>
    <w:rsid w:val="0073230B"/>
    <w:rPr>
      <w:sz w:val="16"/>
    </w:rPr>
  </w:style>
  <w:style w:type="character" w:customStyle="1" w:styleId="MinimizedTextChar">
    <w:name w:val="Minimized Text Char"/>
    <w:link w:val="MinimizedText"/>
    <w:rsid w:val="0073230B"/>
    <w:rPr>
      <w:sz w:val="16"/>
    </w:rPr>
  </w:style>
  <w:style w:type="paragraph" w:customStyle="1" w:styleId="StyleMinimizedText11pt">
    <w:name w:val="Style Minimized Text + 11 pt"/>
    <w:basedOn w:val="MinimizedText"/>
    <w:link w:val="StyleMinimizedText11ptChar"/>
    <w:qFormat/>
    <w:rsid w:val="0073230B"/>
    <w:rPr>
      <w:sz w:val="20"/>
    </w:rPr>
  </w:style>
  <w:style w:type="character" w:customStyle="1" w:styleId="StyleMinimizedText11ptChar">
    <w:name w:val="Style Minimized Text + 11 pt Char"/>
    <w:basedOn w:val="MinimizedTextChar"/>
    <w:link w:val="StyleMinimizedText11pt"/>
    <w:rsid w:val="0073230B"/>
    <w:rPr>
      <w:sz w:val="20"/>
    </w:rPr>
  </w:style>
  <w:style w:type="character" w:customStyle="1" w:styleId="SubtitleChar1">
    <w:name w:val="Subtitle Char1"/>
    <w:aliases w:val="Underlined card text Char1"/>
    <w:basedOn w:val="DefaultParagraphFont"/>
    <w:rsid w:val="0073230B"/>
    <w:rPr>
      <w:rFonts w:eastAsiaTheme="minorEastAsia"/>
      <w:color w:val="5A5A5A" w:themeColor="text1" w:themeTint="A5"/>
      <w:spacing w:val="15"/>
    </w:rPr>
  </w:style>
  <w:style w:type="character" w:customStyle="1" w:styleId="Style11ptBoldUnderline">
    <w:name w:val="Style 11 pt Bold Underline"/>
    <w:rsid w:val="0073230B"/>
    <w:rPr>
      <w:b/>
      <w:bCs/>
      <w:sz w:val="20"/>
      <w:u w:val="single"/>
    </w:rPr>
  </w:style>
  <w:style w:type="character" w:customStyle="1" w:styleId="erasure">
    <w:name w:val="erasure"/>
    <w:rsid w:val="0073230B"/>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73230B"/>
    <w:rPr>
      <w:rFonts w:ascii="Georgia" w:hAnsi="Georgia" w:cs="Verdana"/>
      <w:u w:val="single"/>
    </w:rPr>
  </w:style>
  <w:style w:type="paragraph" w:customStyle="1" w:styleId="Debate-EmphasizedText-F5">
    <w:name w:val="Debate- Emphasized Text- F5"/>
    <w:basedOn w:val="Normal"/>
    <w:link w:val="Debate-EmphasizedText-F5Char"/>
    <w:qFormat/>
    <w:rsid w:val="0073230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73230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3230B"/>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73230B"/>
    <w:pPr>
      <w:spacing w:after="0" w:line="240" w:lineRule="auto"/>
      <w:jc w:val="both"/>
    </w:pPr>
    <w:rPr>
      <w:rFonts w:eastAsia="Calibri"/>
      <w:kern w:val="2"/>
      <w:sz w:val="14"/>
      <w:szCs w:val="14"/>
      <w:lang w:eastAsia="zh-TW"/>
    </w:rPr>
  </w:style>
  <w:style w:type="character" w:customStyle="1" w:styleId="CardT1Char">
    <w:name w:val="CardT1 Char"/>
    <w:link w:val="CardT1"/>
    <w:rsid w:val="0073230B"/>
    <w:rPr>
      <w:rFonts w:ascii="Calibri" w:eastAsia="Calibri" w:hAnsi="Calibri"/>
      <w:kern w:val="2"/>
      <w:sz w:val="14"/>
      <w:szCs w:val="14"/>
      <w:lang w:eastAsia="zh-TW"/>
    </w:rPr>
  </w:style>
  <w:style w:type="character" w:customStyle="1" w:styleId="CardCite1">
    <w:name w:val="CardCite1"/>
    <w:qFormat/>
    <w:rsid w:val="0073230B"/>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73230B"/>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73230B"/>
    <w:rPr>
      <w:rFonts w:ascii="Calibri" w:eastAsia="Times New Roman" w:hAnsi="Calibri"/>
      <w:szCs w:val="20"/>
    </w:rPr>
  </w:style>
  <w:style w:type="character" w:customStyle="1" w:styleId="CardIndentedChar">
    <w:name w:val="Card (Indented) Char"/>
    <w:basedOn w:val="DefaultParagraphFont"/>
    <w:link w:val="CardIndented"/>
    <w:rsid w:val="0073230B"/>
    <w:rPr>
      <w:rFonts w:ascii="Calibri" w:hAnsi="Calibri"/>
    </w:rPr>
  </w:style>
  <w:style w:type="character" w:customStyle="1" w:styleId="StyleUnderline3">
    <w:name w:val="Style Underline3"/>
    <w:basedOn w:val="DefaultParagraphFont"/>
    <w:rsid w:val="0073230B"/>
    <w:rPr>
      <w:u w:val="single"/>
    </w:rPr>
  </w:style>
  <w:style w:type="character" w:customStyle="1" w:styleId="addmd">
    <w:name w:val="addmd"/>
    <w:basedOn w:val="DefaultParagraphFont"/>
    <w:rsid w:val="0073230B"/>
  </w:style>
  <w:style w:type="character" w:customStyle="1" w:styleId="MinimizeChar">
    <w:name w:val="Minimize Char"/>
    <w:basedOn w:val="cardChar"/>
    <w:locked/>
    <w:rsid w:val="0073230B"/>
    <w:rPr>
      <w:rFonts w:ascii="Calibri" w:eastAsiaTheme="minorHAnsi" w:hAnsi="Calibri" w:cs="Calibri"/>
      <w:sz w:val="24"/>
      <w:lang w:eastAsia="en-US"/>
    </w:rPr>
  </w:style>
  <w:style w:type="character" w:customStyle="1" w:styleId="StyleUnderline4">
    <w:name w:val="Style Underline4"/>
    <w:basedOn w:val="DefaultParagraphFont"/>
    <w:rsid w:val="0073230B"/>
    <w:rPr>
      <w:u w:val="single"/>
    </w:rPr>
  </w:style>
  <w:style w:type="character" w:customStyle="1" w:styleId="Heading6Char1">
    <w:name w:val="Heading 6 Char1"/>
    <w:aliases w:val="Title (no index) Char1"/>
    <w:basedOn w:val="DefaultParagraphFont"/>
    <w:uiPriority w:val="9"/>
    <w:semiHidden/>
    <w:rsid w:val="0073230B"/>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73230B"/>
    <w:rPr>
      <w:rFonts w:ascii="Times New Roman" w:hAnsi="Times New Roman" w:cs="Times New Roman"/>
      <w:sz w:val="20"/>
      <w:szCs w:val="20"/>
    </w:rPr>
  </w:style>
  <w:style w:type="character" w:customStyle="1" w:styleId="HTMLPreformattedChar1">
    <w:name w:val="HTML Preformatted Char1"/>
    <w:basedOn w:val="DefaultParagraphFont"/>
    <w:uiPriority w:val="99"/>
    <w:rsid w:val="0073230B"/>
    <w:rPr>
      <w:rFonts w:ascii="Consolas" w:hAnsi="Consolas" w:cs="Consolas" w:hint="default"/>
      <w:sz w:val="20"/>
      <w:szCs w:val="20"/>
    </w:rPr>
  </w:style>
  <w:style w:type="character" w:customStyle="1" w:styleId="MacroTextChar1">
    <w:name w:val="Macro Text Char1"/>
    <w:basedOn w:val="DefaultParagraphFont"/>
    <w:semiHidden/>
    <w:rsid w:val="0073230B"/>
    <w:rPr>
      <w:rFonts w:ascii="Consolas" w:hAnsi="Consolas" w:cs="Consolas"/>
      <w:sz w:val="20"/>
      <w:szCs w:val="20"/>
    </w:rPr>
  </w:style>
  <w:style w:type="character" w:customStyle="1" w:styleId="BodyTextIndentChar1">
    <w:name w:val="Body Text Indent Char1"/>
    <w:basedOn w:val="DefaultParagraphFont"/>
    <w:uiPriority w:val="99"/>
    <w:rsid w:val="0073230B"/>
    <w:rPr>
      <w:rFonts w:ascii="Times New Roman" w:hAnsi="Times New Roman" w:cs="Times New Roman"/>
    </w:rPr>
  </w:style>
  <w:style w:type="character" w:customStyle="1" w:styleId="BodyText2Char1">
    <w:name w:val="Body Text 2 Char1"/>
    <w:basedOn w:val="DefaultParagraphFont"/>
    <w:rsid w:val="0073230B"/>
    <w:rPr>
      <w:rFonts w:ascii="Times New Roman" w:hAnsi="Times New Roman" w:cs="Times New Roman"/>
    </w:rPr>
  </w:style>
  <w:style w:type="character" w:customStyle="1" w:styleId="BodyText3Char1">
    <w:name w:val="Body Text 3 Char1"/>
    <w:basedOn w:val="DefaultParagraphFont"/>
    <w:rsid w:val="0073230B"/>
    <w:rPr>
      <w:rFonts w:ascii="Times New Roman" w:hAnsi="Times New Roman" w:cs="Times New Roman"/>
      <w:sz w:val="16"/>
      <w:szCs w:val="16"/>
    </w:rPr>
  </w:style>
  <w:style w:type="character" w:customStyle="1" w:styleId="PlainTextChar1">
    <w:name w:val="Plain Text Char1"/>
    <w:basedOn w:val="DefaultParagraphFont"/>
    <w:rsid w:val="0073230B"/>
    <w:rPr>
      <w:rFonts w:ascii="Consolas" w:hAnsi="Consolas" w:cs="Consolas"/>
      <w:sz w:val="21"/>
      <w:szCs w:val="21"/>
    </w:rPr>
  </w:style>
  <w:style w:type="paragraph" w:customStyle="1" w:styleId="Tagline0">
    <w:name w:val="Tagline"/>
    <w:basedOn w:val="Normal"/>
    <w:link w:val="TaglineChar"/>
    <w:qFormat/>
    <w:rsid w:val="0073230B"/>
    <w:pPr>
      <w:spacing w:after="0" w:line="256" w:lineRule="auto"/>
    </w:pPr>
    <w:rPr>
      <w:b/>
    </w:rPr>
  </w:style>
  <w:style w:type="character" w:customStyle="1" w:styleId="FontStyle39">
    <w:name w:val="Font Style39"/>
    <w:uiPriority w:val="99"/>
    <w:rsid w:val="0073230B"/>
    <w:rPr>
      <w:rFonts w:ascii="Constantia" w:hAnsi="Constantia" w:cs="Constantia"/>
      <w:b/>
      <w:bCs/>
      <w:sz w:val="18"/>
      <w:szCs w:val="18"/>
    </w:rPr>
  </w:style>
  <w:style w:type="character" w:customStyle="1" w:styleId="hidden">
    <w:name w:val="hidden"/>
    <w:basedOn w:val="DefaultParagraphFont"/>
    <w:rsid w:val="0073230B"/>
  </w:style>
  <w:style w:type="paragraph" w:customStyle="1" w:styleId="StyleHeading3BlockLatinBodyCalibri">
    <w:name w:val="Style Heading 3Block + (Latin) +Body (Calibri)"/>
    <w:basedOn w:val="Heading3"/>
    <w:rsid w:val="0073230B"/>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73230B"/>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73230B"/>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73230B"/>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73230B"/>
    <w:rPr>
      <w:rFonts w:ascii="Garamond" w:hAnsi="Garamond"/>
      <w:iCs/>
      <w:color w:val="auto"/>
      <w:spacing w:val="0"/>
      <w:sz w:val="22"/>
      <w:u w:val="single"/>
      <w:bdr w:val="none" w:sz="0" w:space="0" w:color="auto"/>
    </w:rPr>
  </w:style>
  <w:style w:type="character" w:customStyle="1" w:styleId="arial11">
    <w:name w:val="arial_11"/>
    <w:basedOn w:val="DefaultParagraphFont"/>
    <w:rsid w:val="0073230B"/>
  </w:style>
  <w:style w:type="character" w:customStyle="1" w:styleId="dropcap">
    <w:name w:val="dropcap"/>
    <w:basedOn w:val="DefaultParagraphFont"/>
    <w:rsid w:val="0073230B"/>
  </w:style>
  <w:style w:type="character" w:customStyle="1" w:styleId="articleauthor">
    <w:name w:val="articleauthor"/>
    <w:basedOn w:val="DefaultParagraphFont"/>
    <w:rsid w:val="0073230B"/>
  </w:style>
  <w:style w:type="character" w:customStyle="1" w:styleId="article-date">
    <w:name w:val="article-date"/>
    <w:basedOn w:val="DefaultParagraphFont"/>
    <w:rsid w:val="0073230B"/>
  </w:style>
  <w:style w:type="paragraph" w:customStyle="1" w:styleId="bodytext4">
    <w:name w:val="bodytext"/>
    <w:basedOn w:val="Normal"/>
    <w:qFormat/>
    <w:rsid w:val="0073230B"/>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73230B"/>
  </w:style>
  <w:style w:type="character" w:customStyle="1" w:styleId="bodysubtoc">
    <w:name w:val="bodysubtoc"/>
    <w:basedOn w:val="DefaultParagraphFont"/>
    <w:rsid w:val="0073230B"/>
  </w:style>
  <w:style w:type="character" w:customStyle="1" w:styleId="lefttitlesmaller">
    <w:name w:val="lefttitlesmaller"/>
    <w:basedOn w:val="DefaultParagraphFont"/>
    <w:rsid w:val="0073230B"/>
  </w:style>
  <w:style w:type="character" w:customStyle="1" w:styleId="mb">
    <w:name w:val="mb"/>
    <w:basedOn w:val="DefaultParagraphFont"/>
    <w:rsid w:val="0073230B"/>
  </w:style>
  <w:style w:type="character" w:customStyle="1" w:styleId="fn">
    <w:name w:val="fn"/>
    <w:basedOn w:val="DefaultParagraphFont"/>
    <w:rsid w:val="0073230B"/>
  </w:style>
  <w:style w:type="character" w:customStyle="1" w:styleId="smallcaps">
    <w:name w:val="smallcaps"/>
    <w:basedOn w:val="DefaultParagraphFont"/>
    <w:rsid w:val="0073230B"/>
  </w:style>
  <w:style w:type="character" w:customStyle="1" w:styleId="field-content">
    <w:name w:val="field-content"/>
    <w:basedOn w:val="DefaultParagraphFont"/>
    <w:rsid w:val="0073230B"/>
  </w:style>
  <w:style w:type="character" w:customStyle="1" w:styleId="submitted">
    <w:name w:val="submitted"/>
    <w:basedOn w:val="DefaultParagraphFont"/>
    <w:rsid w:val="0073230B"/>
  </w:style>
  <w:style w:type="character" w:customStyle="1" w:styleId="submitted-date">
    <w:name w:val="submitted-date"/>
    <w:basedOn w:val="DefaultParagraphFont"/>
    <w:rsid w:val="0073230B"/>
  </w:style>
  <w:style w:type="character" w:customStyle="1" w:styleId="submitted-time">
    <w:name w:val="submitted-time"/>
    <w:basedOn w:val="DefaultParagraphFont"/>
    <w:rsid w:val="0073230B"/>
  </w:style>
  <w:style w:type="paragraph" w:customStyle="1" w:styleId="date-comments">
    <w:name w:val="date-comments"/>
    <w:basedOn w:val="Normal"/>
    <w:uiPriority w:val="99"/>
    <w:qFormat/>
    <w:rsid w:val="0073230B"/>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73230B"/>
    <w:pPr>
      <w:spacing w:line="181" w:lineRule="atLeast"/>
    </w:pPr>
    <w:rPr>
      <w:rFonts w:ascii="Sabon LT Std" w:eastAsia="MS Mincho" w:hAnsi="Sabon LT Std"/>
      <w:color w:val="auto"/>
      <w:sz w:val="22"/>
    </w:rPr>
  </w:style>
  <w:style w:type="character" w:customStyle="1" w:styleId="A2">
    <w:name w:val="A2"/>
    <w:uiPriority w:val="99"/>
    <w:rsid w:val="0073230B"/>
    <w:rPr>
      <w:rFonts w:cs="Sabon LT Std"/>
      <w:color w:val="000000"/>
      <w:sz w:val="15"/>
      <w:szCs w:val="15"/>
    </w:rPr>
  </w:style>
  <w:style w:type="paragraph" w:customStyle="1" w:styleId="Pa15">
    <w:name w:val="Pa15"/>
    <w:basedOn w:val="Default"/>
    <w:next w:val="Default"/>
    <w:uiPriority w:val="99"/>
    <w:qFormat/>
    <w:rsid w:val="0073230B"/>
    <w:pPr>
      <w:spacing w:line="241" w:lineRule="atLeast"/>
    </w:pPr>
    <w:rPr>
      <w:rFonts w:ascii="Sabon LT Std" w:eastAsia="MS Mincho" w:hAnsi="Sabon LT Std"/>
      <w:color w:val="auto"/>
      <w:sz w:val="22"/>
    </w:rPr>
  </w:style>
  <w:style w:type="character" w:customStyle="1" w:styleId="searchword">
    <w:name w:val="searchword"/>
    <w:basedOn w:val="DefaultParagraphFont"/>
    <w:rsid w:val="0073230B"/>
  </w:style>
  <w:style w:type="character" w:customStyle="1" w:styleId="meta-prep">
    <w:name w:val="meta-prep"/>
    <w:basedOn w:val="DefaultParagraphFont"/>
    <w:rsid w:val="0073230B"/>
  </w:style>
  <w:style w:type="character" w:customStyle="1" w:styleId="entry-date">
    <w:name w:val="entry-date"/>
    <w:basedOn w:val="DefaultParagraphFont"/>
    <w:rsid w:val="0073230B"/>
  </w:style>
  <w:style w:type="paragraph" w:customStyle="1" w:styleId="Header10">
    <w:name w:val="Header1"/>
    <w:aliases w:val="Header Char Char Char Char Char Char Char Cha,Char Char Char Cha"/>
    <w:basedOn w:val="Normal"/>
    <w:qFormat/>
    <w:rsid w:val="0073230B"/>
    <w:pPr>
      <w:spacing w:before="100" w:beforeAutospacing="1" w:after="100" w:afterAutospacing="1" w:line="240" w:lineRule="auto"/>
    </w:pPr>
    <w:rPr>
      <w:rFonts w:eastAsia="Times New Roman"/>
    </w:rPr>
  </w:style>
  <w:style w:type="character" w:customStyle="1" w:styleId="Date1">
    <w:name w:val="Date1"/>
    <w:basedOn w:val="DefaultParagraphFont"/>
    <w:rsid w:val="0073230B"/>
  </w:style>
  <w:style w:type="character" w:customStyle="1" w:styleId="CiteReal">
    <w:name w:val="CiteReal"/>
    <w:uiPriority w:val="1"/>
    <w:qFormat/>
    <w:rsid w:val="0073230B"/>
    <w:rPr>
      <w:rFonts w:ascii="Arial" w:hAnsi="Arial"/>
      <w:b/>
      <w:sz w:val="24"/>
      <w:u w:val="single"/>
    </w:rPr>
  </w:style>
  <w:style w:type="character" w:customStyle="1" w:styleId="tagChar1">
    <w:name w:val="tag Char1"/>
    <w:aliases w:val="No Spacing Char1,No Spacing311 Char,Card Format Char,Small Text Char1"/>
    <w:rsid w:val="0073230B"/>
    <w:rPr>
      <w:b/>
      <w:sz w:val="24"/>
    </w:rPr>
  </w:style>
  <w:style w:type="character" w:customStyle="1" w:styleId="articletitle">
    <w:name w:val="articletitle"/>
    <w:rsid w:val="0073230B"/>
    <w:rPr>
      <w:rFonts w:cs="Times New Roman"/>
    </w:rPr>
  </w:style>
  <w:style w:type="character" w:customStyle="1" w:styleId="6pointChar">
    <w:name w:val="6 point Char"/>
    <w:rsid w:val="0073230B"/>
    <w:rPr>
      <w:rFonts w:cs="Times New Roman"/>
      <w:sz w:val="12"/>
      <w:lang w:val="en-US" w:eastAsia="en-US"/>
    </w:rPr>
  </w:style>
  <w:style w:type="character" w:customStyle="1" w:styleId="StyleThickunderline">
    <w:name w:val="Style Thick underline"/>
    <w:qFormat/>
    <w:rsid w:val="0073230B"/>
    <w:rPr>
      <w:u w:val="thick"/>
    </w:rPr>
  </w:style>
  <w:style w:type="character" w:customStyle="1" w:styleId="UnderlineTextChar">
    <w:name w:val="Underline Text Char"/>
    <w:link w:val="UnderlineText"/>
    <w:rsid w:val="0073230B"/>
    <w:rPr>
      <w:u w:val="single"/>
    </w:rPr>
  </w:style>
  <w:style w:type="character" w:customStyle="1" w:styleId="SmallText0">
    <w:name w:val="SmallText"/>
    <w:rsid w:val="0073230B"/>
    <w:rPr>
      <w:color w:val="000000"/>
    </w:rPr>
  </w:style>
  <w:style w:type="paragraph" w:customStyle="1" w:styleId="HeadingsBase">
    <w:name w:val="Headings Base"/>
    <w:basedOn w:val="Normal"/>
    <w:link w:val="HeadingsBaseChar"/>
    <w:qFormat/>
    <w:rsid w:val="0073230B"/>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73230B"/>
    <w:rPr>
      <w:rFonts w:ascii="Calibri" w:eastAsia="Times New Roman" w:hAnsi="Calibri"/>
      <w:b/>
      <w:kern w:val="32"/>
      <w:sz w:val="32"/>
      <w:szCs w:val="20"/>
    </w:rPr>
  </w:style>
  <w:style w:type="character" w:customStyle="1" w:styleId="underline3">
    <w:name w:val="underline3"/>
    <w:basedOn w:val="underline20"/>
    <w:rsid w:val="0073230B"/>
    <w:rPr>
      <w:u w:val="single"/>
      <w:bdr w:val="none" w:sz="0" w:space="0" w:color="auto"/>
      <w:shd w:val="clear" w:color="auto" w:fill="FFFF00"/>
    </w:rPr>
  </w:style>
  <w:style w:type="paragraph" w:customStyle="1" w:styleId="HeadingFake">
    <w:name w:val="Heading Fake"/>
    <w:basedOn w:val="Heading3"/>
    <w:qFormat/>
    <w:rsid w:val="0073230B"/>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73230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3230B"/>
  </w:style>
  <w:style w:type="paragraph" w:customStyle="1" w:styleId="SchoolWorksCited">
    <w:name w:val="School Works Cited"/>
    <w:basedOn w:val="SchoolPaper"/>
    <w:qFormat/>
    <w:rsid w:val="0073230B"/>
  </w:style>
  <w:style w:type="paragraph" w:customStyle="1" w:styleId="BlockQuote">
    <w:name w:val="Block Quote"/>
    <w:basedOn w:val="Normal"/>
    <w:qFormat/>
    <w:rsid w:val="0073230B"/>
    <w:pPr>
      <w:spacing w:after="0" w:line="240" w:lineRule="auto"/>
      <w:ind w:left="720" w:right="720"/>
    </w:pPr>
    <w:rPr>
      <w:rFonts w:eastAsia="Times New Roman"/>
      <w:kern w:val="32"/>
      <w:szCs w:val="20"/>
    </w:rPr>
  </w:style>
  <w:style w:type="character" w:customStyle="1" w:styleId="menu">
    <w:name w:val="menu"/>
    <w:basedOn w:val="DefaultParagraphFont"/>
    <w:rsid w:val="0073230B"/>
  </w:style>
  <w:style w:type="paragraph" w:customStyle="1" w:styleId="PaperBody">
    <w:name w:val="Paper Body"/>
    <w:basedOn w:val="Normal"/>
    <w:qFormat/>
    <w:rsid w:val="0073230B"/>
    <w:pPr>
      <w:spacing w:after="0" w:line="480" w:lineRule="auto"/>
      <w:ind w:firstLine="720"/>
    </w:pPr>
    <w:rPr>
      <w:rFonts w:eastAsia="Times New Roman"/>
      <w:kern w:val="32"/>
    </w:rPr>
  </w:style>
  <w:style w:type="paragraph" w:customStyle="1" w:styleId="PaperCitation">
    <w:name w:val="Paper Citation"/>
    <w:basedOn w:val="Normal"/>
    <w:qFormat/>
    <w:rsid w:val="0073230B"/>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73230B"/>
    <w:rPr>
      <w:rFonts w:ascii="Calibri" w:eastAsia="Calibri" w:hAnsi="Calibri"/>
      <w:b/>
      <w:bCs/>
      <w:color w:val="000000"/>
      <w:sz w:val="32"/>
      <w:u w:val="single"/>
    </w:rPr>
  </w:style>
  <w:style w:type="paragraph" w:customStyle="1" w:styleId="WW-Default">
    <w:name w:val="WW-Default"/>
    <w:qFormat/>
    <w:rsid w:val="0073230B"/>
    <w:pPr>
      <w:suppressAutoHyphens/>
      <w:spacing w:after="0" w:line="240" w:lineRule="auto"/>
    </w:pPr>
    <w:rPr>
      <w:rFonts w:ascii="Georgia" w:eastAsia="Calibri" w:hAnsi="Georgia" w:cs="Calibri"/>
      <w:lang w:eastAsia="ar-SA"/>
    </w:rPr>
  </w:style>
  <w:style w:type="paragraph" w:customStyle="1" w:styleId="Standard">
    <w:name w:val="Standard"/>
    <w:qFormat/>
    <w:rsid w:val="0073230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73230B"/>
  </w:style>
  <w:style w:type="character" w:customStyle="1" w:styleId="A-Underlining">
    <w:name w:val="A-Underlining"/>
    <w:basedOn w:val="DefaultParagraphFont"/>
    <w:rsid w:val="0073230B"/>
    <w:rPr>
      <w:rFonts w:ascii="Garamond" w:hAnsi="Garamond"/>
      <w:color w:val="auto"/>
      <w:sz w:val="24"/>
      <w:u w:val="single"/>
    </w:rPr>
  </w:style>
  <w:style w:type="paragraph" w:customStyle="1" w:styleId="B-TagCite">
    <w:name w:val="B-TagCite"/>
    <w:qFormat/>
    <w:rsid w:val="0073230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73230B"/>
    <w:rPr>
      <w:rFonts w:ascii="Times New Roman" w:eastAsia="Times New Roman" w:hAnsi="Times New Roman" w:cs="Times New Roman"/>
      <w:b/>
      <w:szCs w:val="20"/>
    </w:rPr>
  </w:style>
  <w:style w:type="character" w:customStyle="1" w:styleId="StyleUnderlineBold">
    <w:name w:val="Style Underline + Bold"/>
    <w:rsid w:val="0073230B"/>
    <w:rPr>
      <w:b/>
      <w:bCs/>
      <w:u w:val="single"/>
    </w:rPr>
  </w:style>
  <w:style w:type="character" w:customStyle="1" w:styleId="smallChar0">
    <w:name w:val="small Char"/>
    <w:rsid w:val="0073230B"/>
    <w:rPr>
      <w:rFonts w:eastAsia="Calibri"/>
      <w:sz w:val="16"/>
      <w:szCs w:val="22"/>
      <w:lang w:val="en-US" w:eastAsia="en-US" w:bidi="ar-SA"/>
    </w:rPr>
  </w:style>
  <w:style w:type="character" w:customStyle="1" w:styleId="Underline-Highlighted">
    <w:name w:val="Underline-Highlighted"/>
    <w:uiPriority w:val="1"/>
    <w:qFormat/>
    <w:rsid w:val="0073230B"/>
    <w:rPr>
      <w:rFonts w:ascii="Cambria" w:hAnsi="Cambria"/>
      <w:sz w:val="24"/>
      <w:u w:val="single"/>
      <w:bdr w:val="none" w:sz="0" w:space="0" w:color="auto"/>
      <w:shd w:val="clear" w:color="auto" w:fill="99FF66"/>
    </w:rPr>
  </w:style>
  <w:style w:type="character" w:customStyle="1" w:styleId="newsmain">
    <w:name w:val="news_main"/>
    <w:basedOn w:val="DefaultParagraphFont"/>
    <w:rsid w:val="0073230B"/>
  </w:style>
  <w:style w:type="character" w:customStyle="1" w:styleId="UnderlinedTextCharChar">
    <w:name w:val="Underlined Text Char Char"/>
    <w:basedOn w:val="DefaultParagraphFont"/>
    <w:rsid w:val="0073230B"/>
    <w:rPr>
      <w:rFonts w:cs="Arial"/>
      <w:bCs/>
      <w:noProof w:val="0"/>
      <w:szCs w:val="26"/>
      <w:u w:val="single"/>
      <w:lang w:val="en-US" w:eastAsia="en-US" w:bidi="ar-SA"/>
    </w:rPr>
  </w:style>
  <w:style w:type="character" w:customStyle="1" w:styleId="il">
    <w:name w:val="il"/>
    <w:rsid w:val="0073230B"/>
  </w:style>
  <w:style w:type="character" w:customStyle="1" w:styleId="BodyText10">
    <w:name w:val="Body Text1"/>
    <w:rsid w:val="007323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3230B"/>
  </w:style>
  <w:style w:type="paragraph" w:customStyle="1" w:styleId="10ptfont">
    <w:name w:val="10pt font"/>
    <w:basedOn w:val="Normal"/>
    <w:link w:val="10ptfontChar"/>
    <w:autoRedefine/>
    <w:rsid w:val="0073230B"/>
    <w:pPr>
      <w:spacing w:after="0" w:line="240" w:lineRule="auto"/>
    </w:pPr>
    <w:rPr>
      <w:rFonts w:eastAsia="Times New Roman"/>
      <w:sz w:val="20"/>
    </w:rPr>
  </w:style>
  <w:style w:type="character" w:customStyle="1" w:styleId="10ptfontChar">
    <w:name w:val="10pt font Char"/>
    <w:link w:val="10ptfont"/>
    <w:rsid w:val="0073230B"/>
    <w:rPr>
      <w:rFonts w:ascii="Calibri" w:eastAsia="Times New Roman" w:hAnsi="Calibri"/>
      <w:sz w:val="20"/>
    </w:rPr>
  </w:style>
  <w:style w:type="character" w:customStyle="1" w:styleId="HIGHLIGHT0">
    <w:name w:val="HIGHLIGHT"/>
    <w:uiPriority w:val="1"/>
    <w:rsid w:val="0073230B"/>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73230B"/>
    <w:rPr>
      <w:rFonts w:ascii="Georgia" w:eastAsia="Calibri" w:hAnsi="Georgia"/>
      <w:iCs/>
      <w:sz w:val="16"/>
    </w:rPr>
  </w:style>
  <w:style w:type="paragraph" w:customStyle="1" w:styleId="Shrink8">
    <w:name w:val="Shrink8"/>
    <w:basedOn w:val="Normal"/>
    <w:qFormat/>
    <w:rsid w:val="0073230B"/>
    <w:pPr>
      <w:spacing w:after="0" w:line="240" w:lineRule="auto"/>
    </w:pPr>
    <w:rPr>
      <w:rFonts w:eastAsia="Cambria"/>
    </w:rPr>
  </w:style>
  <w:style w:type="character" w:customStyle="1" w:styleId="StyleUnderlineCharChar9pt">
    <w:name w:val="Style Underline Char Char + 9 pt"/>
    <w:rsid w:val="0073230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3230B"/>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73230B"/>
    <w:pPr>
      <w:suppressAutoHyphens/>
      <w:spacing w:before="280" w:after="280" w:line="240" w:lineRule="auto"/>
    </w:pPr>
    <w:rPr>
      <w:color w:val="000000"/>
    </w:rPr>
  </w:style>
  <w:style w:type="character" w:customStyle="1" w:styleId="StyleIntenseReferenceGaramond">
    <w:name w:val="Style Intense Reference + Garamond"/>
    <w:rsid w:val="0073230B"/>
    <w:rPr>
      <w:rFonts w:ascii="Garamond" w:hAnsi="Garamond"/>
      <w:bCs/>
      <w:color w:val="auto"/>
      <w:spacing w:val="5"/>
      <w:sz w:val="20"/>
      <w:u w:val="single"/>
    </w:rPr>
  </w:style>
  <w:style w:type="character" w:customStyle="1" w:styleId="StyleIntenseReferenceGaramondBold">
    <w:name w:val="Style Intense Reference + Garamond Bold"/>
    <w:rsid w:val="0073230B"/>
    <w:rPr>
      <w:rFonts w:ascii="Garamond" w:hAnsi="Garamond"/>
      <w:b/>
      <w:bCs/>
      <w:color w:val="auto"/>
      <w:spacing w:val="5"/>
      <w:sz w:val="20"/>
      <w:u w:val="single"/>
    </w:rPr>
  </w:style>
  <w:style w:type="character" w:customStyle="1" w:styleId="detailtitle">
    <w:name w:val="detailtitle"/>
    <w:basedOn w:val="DefaultParagraphFont"/>
    <w:rsid w:val="0073230B"/>
  </w:style>
  <w:style w:type="character" w:customStyle="1" w:styleId="a">
    <w:name w:val="a"/>
    <w:basedOn w:val="DefaultParagraphFont"/>
    <w:rsid w:val="0073230B"/>
  </w:style>
  <w:style w:type="character" w:customStyle="1" w:styleId="newstime">
    <w:name w:val="newstime"/>
    <w:basedOn w:val="DefaultParagraphFont"/>
    <w:rsid w:val="0073230B"/>
  </w:style>
  <w:style w:type="character" w:customStyle="1" w:styleId="IntenseReference1">
    <w:name w:val="Intense Reference1"/>
    <w:qFormat/>
    <w:rsid w:val="0073230B"/>
    <w:rPr>
      <w:rFonts w:ascii="Arial" w:hAnsi="Arial"/>
      <w:bCs/>
      <w:color w:val="auto"/>
      <w:spacing w:val="5"/>
      <w:sz w:val="20"/>
      <w:u w:val="thick"/>
    </w:rPr>
  </w:style>
  <w:style w:type="character" w:customStyle="1" w:styleId="TagChar3">
    <w:name w:val="Tag Char3"/>
    <w:rsid w:val="0073230B"/>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73230B"/>
    <w:rPr>
      <w:rFonts w:ascii="Garamond" w:hAnsi="Garamond"/>
      <w:b/>
      <w:sz w:val="24"/>
      <w:szCs w:val="26"/>
      <w:bdr w:val="none" w:sz="0" w:space="0" w:color="auto"/>
      <w:shd w:val="clear" w:color="auto" w:fill="FFFF00"/>
    </w:rPr>
  </w:style>
  <w:style w:type="character" w:customStyle="1" w:styleId="texto1">
    <w:name w:val="texto1"/>
    <w:basedOn w:val="DefaultParagraphFont"/>
    <w:rsid w:val="0073230B"/>
  </w:style>
  <w:style w:type="character" w:customStyle="1" w:styleId="ilad1">
    <w:name w:val="il_ad1"/>
    <w:rsid w:val="0073230B"/>
    <w:rPr>
      <w:vanish/>
      <w:webHidden w:val="0"/>
      <w:color w:val="000000"/>
      <w:u w:val="single"/>
      <w:specVanish/>
    </w:rPr>
  </w:style>
  <w:style w:type="character" w:customStyle="1" w:styleId="ThickUnderlineCharChar">
    <w:name w:val="Thick Underline Char Char"/>
    <w:rsid w:val="0073230B"/>
    <w:rPr>
      <w:sz w:val="24"/>
      <w:szCs w:val="24"/>
      <w:u w:val="thick"/>
      <w:lang w:val="en-US" w:eastAsia="en-US" w:bidi="ar-SA"/>
    </w:rPr>
  </w:style>
  <w:style w:type="character" w:customStyle="1" w:styleId="Underline21">
    <w:name w:val="Underline 2"/>
    <w:basedOn w:val="DefaultParagraphFont"/>
    <w:uiPriority w:val="1"/>
    <w:qFormat/>
    <w:rsid w:val="0073230B"/>
    <w:rPr>
      <w:b/>
      <w:u w:val="single"/>
    </w:rPr>
  </w:style>
  <w:style w:type="paragraph" w:customStyle="1" w:styleId="first">
    <w:name w:val="first"/>
    <w:basedOn w:val="Normal"/>
    <w:qFormat/>
    <w:rsid w:val="0073230B"/>
    <w:pPr>
      <w:spacing w:before="100" w:beforeAutospacing="1" w:after="100" w:afterAutospacing="1" w:line="240" w:lineRule="auto"/>
    </w:pPr>
    <w:rPr>
      <w:rFonts w:eastAsia="Times New Roman"/>
      <w:sz w:val="24"/>
    </w:rPr>
  </w:style>
  <w:style w:type="character" w:customStyle="1" w:styleId="tx">
    <w:name w:val="tx"/>
    <w:basedOn w:val="DefaultParagraphFont"/>
    <w:rsid w:val="0073230B"/>
  </w:style>
  <w:style w:type="character" w:customStyle="1" w:styleId="oneclick-link">
    <w:name w:val="oneclick-link"/>
    <w:basedOn w:val="DefaultParagraphFont"/>
    <w:rsid w:val="0073230B"/>
  </w:style>
  <w:style w:type="paragraph" w:customStyle="1" w:styleId="StyleHeading4TagsmalltextBigcardbodyNormalTagNotBold">
    <w:name w:val="Style Heading 4Tagsmall textBig cardbodyNormal Tag + Not Bold"/>
    <w:basedOn w:val="Heading4"/>
    <w:next w:val="loose"/>
    <w:qFormat/>
    <w:rsid w:val="0073230B"/>
    <w:pPr>
      <w:spacing w:before="200" w:line="240" w:lineRule="auto"/>
    </w:pPr>
    <w:rPr>
      <w:iCs w:val="0"/>
      <w:sz w:val="22"/>
    </w:rPr>
  </w:style>
  <w:style w:type="character" w:styleId="HTMLTypewriter">
    <w:name w:val="HTML Typewriter"/>
    <w:basedOn w:val="DefaultParagraphFont"/>
    <w:unhideWhenUsed/>
    <w:rsid w:val="0073230B"/>
    <w:rPr>
      <w:rFonts w:ascii="Consolas" w:hAnsi="Consolas" w:cs="Consolas"/>
      <w:sz w:val="20"/>
      <w:szCs w:val="20"/>
    </w:rPr>
  </w:style>
  <w:style w:type="character" w:customStyle="1" w:styleId="EndnoteTextChar">
    <w:name w:val="Endnote Text Char"/>
    <w:basedOn w:val="DefaultParagraphFont"/>
    <w:locked/>
    <w:rsid w:val="0073230B"/>
  </w:style>
  <w:style w:type="character" w:customStyle="1" w:styleId="BodyTextFirstIndentChar">
    <w:name w:val="Body Text First Indent Char"/>
    <w:basedOn w:val="Heading8Char"/>
    <w:locked/>
    <w:rsid w:val="0073230B"/>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73230B"/>
  </w:style>
  <w:style w:type="character" w:customStyle="1" w:styleId="BlockHeadingsCharCharChar">
    <w:name w:val="Block Headings Char Char Char"/>
    <w:locked/>
    <w:rsid w:val="0073230B"/>
  </w:style>
  <w:style w:type="paragraph" w:customStyle="1" w:styleId="BlockHeadingsCharChar">
    <w:name w:val="Block Headings Char Char"/>
    <w:basedOn w:val="Normal"/>
    <w:qFormat/>
    <w:rsid w:val="0073230B"/>
    <w:pPr>
      <w:spacing w:after="0" w:line="240" w:lineRule="auto"/>
    </w:pPr>
  </w:style>
  <w:style w:type="character" w:customStyle="1" w:styleId="CitesCharCharCharChar">
    <w:name w:val="Cites Char Char Char Char"/>
    <w:locked/>
    <w:rsid w:val="0073230B"/>
  </w:style>
  <w:style w:type="character" w:customStyle="1" w:styleId="TagsChar1CharChar">
    <w:name w:val="Tags Char1 Char Char"/>
    <w:locked/>
    <w:rsid w:val="0073230B"/>
  </w:style>
  <w:style w:type="paragraph" w:customStyle="1" w:styleId="TagsChar1Char">
    <w:name w:val="Tags Char1 Char"/>
    <w:basedOn w:val="Normal"/>
    <w:qFormat/>
    <w:rsid w:val="0073230B"/>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3230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3230B"/>
    <w:pPr>
      <w:spacing w:after="0" w:line="240" w:lineRule="auto"/>
    </w:pPr>
  </w:style>
  <w:style w:type="character" w:customStyle="1" w:styleId="CardsFont6ptCharCharChar">
    <w:name w:val="Cards + Font: 6 pt Char Char Char"/>
    <w:locked/>
    <w:rsid w:val="0073230B"/>
  </w:style>
  <w:style w:type="character" w:customStyle="1" w:styleId="blocktitleChar">
    <w:name w:val="block title Char"/>
    <w:locked/>
    <w:rsid w:val="0073230B"/>
  </w:style>
  <w:style w:type="character" w:customStyle="1" w:styleId="Cards1Char">
    <w:name w:val="Cards1 Char"/>
    <w:locked/>
    <w:rsid w:val="0073230B"/>
  </w:style>
  <w:style w:type="paragraph" w:customStyle="1" w:styleId="Cards1">
    <w:name w:val="Cards1"/>
    <w:basedOn w:val="Normal"/>
    <w:qFormat/>
    <w:rsid w:val="0073230B"/>
    <w:pPr>
      <w:spacing w:after="0" w:line="240" w:lineRule="auto"/>
    </w:pPr>
  </w:style>
  <w:style w:type="character" w:customStyle="1" w:styleId="CardsUnderlineChar">
    <w:name w:val="Cards + Underline Char"/>
    <w:locked/>
    <w:rsid w:val="0073230B"/>
  </w:style>
  <w:style w:type="paragraph" w:customStyle="1" w:styleId="CardsUnderline">
    <w:name w:val="Cards + Underline"/>
    <w:basedOn w:val="Normal"/>
    <w:next w:val="Style3"/>
    <w:qFormat/>
    <w:rsid w:val="0073230B"/>
    <w:pPr>
      <w:spacing w:after="0" w:line="240" w:lineRule="auto"/>
    </w:pPr>
  </w:style>
  <w:style w:type="paragraph" w:customStyle="1" w:styleId="StyleNormalWebNormalWebChar1CharNormalWebCharCharC">
    <w:name w:val="Style Normal (Web)Normal (Web) Char1 CharNormal (Web) Char Char C..."/>
    <w:basedOn w:val="Title"/>
    <w:qFormat/>
    <w:rsid w:val="0073230B"/>
    <w:pPr>
      <w:pBdr>
        <w:bottom w:val="none" w:sz="0" w:space="0" w:color="auto"/>
      </w:pBdr>
      <w:spacing w:after="0"/>
      <w:contextualSpacing w:val="0"/>
    </w:pPr>
    <w:rPr>
      <w:rFonts w:ascii="Georgia" w:hAnsi="Georgia"/>
      <w:bCs w:val="0"/>
      <w:u w:val="none"/>
    </w:rPr>
  </w:style>
  <w:style w:type="paragraph" w:customStyle="1" w:styleId="Reference">
    <w:name w:val="Reference"/>
    <w:qFormat/>
    <w:rsid w:val="0073230B"/>
    <w:pPr>
      <w:spacing w:after="200" w:line="276" w:lineRule="auto"/>
    </w:pPr>
  </w:style>
  <w:style w:type="character" w:customStyle="1" w:styleId="Debate-CardSmalltextF2Char">
    <w:name w:val="Debate- Card Small text F2 Char"/>
    <w:locked/>
    <w:rsid w:val="0073230B"/>
  </w:style>
  <w:style w:type="paragraph" w:customStyle="1" w:styleId="Debate-CardSmalltextF2">
    <w:name w:val="Debate- Card Small text F2"/>
    <w:basedOn w:val="Normal"/>
    <w:next w:val="Normal"/>
    <w:qFormat/>
    <w:rsid w:val="0073230B"/>
    <w:pPr>
      <w:spacing w:after="0" w:line="240" w:lineRule="auto"/>
    </w:pPr>
  </w:style>
  <w:style w:type="paragraph" w:customStyle="1" w:styleId="StyleHeading2Heading2Char2CharHeading2Char1CharCharHead">
    <w:name w:val="Style Heading 2Heading 2 Char2 CharHeading 2 Char1 Char CharHead..."/>
    <w:basedOn w:val="Heading2"/>
    <w:qFormat/>
    <w:rsid w:val="0073230B"/>
    <w:pPr>
      <w:spacing w:before="480" w:line="240" w:lineRule="auto"/>
    </w:pPr>
  </w:style>
  <w:style w:type="paragraph" w:customStyle="1" w:styleId="Blocktitle0">
    <w:name w:val="Block title"/>
    <w:basedOn w:val="Heading1"/>
    <w:next w:val="Debate-EmphasizedText-F5"/>
    <w:autoRedefine/>
    <w:qFormat/>
    <w:rsid w:val="0073230B"/>
    <w:pPr>
      <w:spacing w:before="480" w:line="240" w:lineRule="auto"/>
    </w:pPr>
  </w:style>
  <w:style w:type="paragraph" w:customStyle="1" w:styleId="BlockHeading1">
    <w:name w:val="Block Heading 1"/>
    <w:basedOn w:val="Normal"/>
    <w:uiPriority w:val="99"/>
    <w:qFormat/>
    <w:rsid w:val="0073230B"/>
    <w:pPr>
      <w:spacing w:after="0" w:line="240" w:lineRule="auto"/>
    </w:pPr>
  </w:style>
  <w:style w:type="paragraph" w:customStyle="1" w:styleId="RepeatBlockHeading">
    <w:name w:val="Repeat Block Heading"/>
    <w:basedOn w:val="Normal"/>
    <w:next w:val="Underlining"/>
    <w:uiPriority w:val="99"/>
    <w:qFormat/>
    <w:rsid w:val="0073230B"/>
    <w:pPr>
      <w:spacing w:after="0" w:line="240" w:lineRule="auto"/>
    </w:pPr>
  </w:style>
  <w:style w:type="character" w:customStyle="1" w:styleId="CardTagChar">
    <w:name w:val="Card Tag Char"/>
    <w:locked/>
    <w:rsid w:val="0073230B"/>
  </w:style>
  <w:style w:type="paragraph" w:customStyle="1" w:styleId="CardTag">
    <w:name w:val="Card Tag"/>
    <w:next w:val="CardNotUnderlined"/>
    <w:qFormat/>
    <w:rsid w:val="0073230B"/>
    <w:pPr>
      <w:spacing w:after="200" w:line="276" w:lineRule="auto"/>
    </w:pPr>
  </w:style>
  <w:style w:type="paragraph" w:customStyle="1" w:styleId="textsmall">
    <w:name w:val="textsmall"/>
    <w:basedOn w:val="Normal"/>
    <w:next w:val="MicroText0"/>
    <w:qFormat/>
    <w:rsid w:val="0073230B"/>
    <w:pPr>
      <w:spacing w:after="0" w:line="240" w:lineRule="auto"/>
    </w:pPr>
  </w:style>
  <w:style w:type="paragraph" w:customStyle="1" w:styleId="SmallCite">
    <w:name w:val="Small Cite"/>
    <w:basedOn w:val="Normal"/>
    <w:next w:val="BlockHeading1"/>
    <w:qFormat/>
    <w:rsid w:val="0073230B"/>
    <w:pPr>
      <w:spacing w:after="0" w:line="240" w:lineRule="auto"/>
    </w:pPr>
  </w:style>
  <w:style w:type="paragraph" w:customStyle="1" w:styleId="links1">
    <w:name w:val="links1"/>
    <w:basedOn w:val="Normal"/>
    <w:qFormat/>
    <w:rsid w:val="0073230B"/>
    <w:pPr>
      <w:spacing w:after="0" w:line="240" w:lineRule="auto"/>
    </w:pPr>
  </w:style>
  <w:style w:type="paragraph" w:customStyle="1" w:styleId="endtext">
    <w:name w:val="endtext"/>
    <w:basedOn w:val="Normal"/>
    <w:next w:val="CardTag"/>
    <w:qFormat/>
    <w:rsid w:val="0073230B"/>
    <w:pPr>
      <w:spacing w:after="0" w:line="240" w:lineRule="auto"/>
    </w:pPr>
  </w:style>
  <w:style w:type="paragraph" w:customStyle="1" w:styleId="g">
    <w:name w:val="g"/>
    <w:basedOn w:val="Normal"/>
    <w:next w:val="Paste"/>
    <w:qFormat/>
    <w:rsid w:val="0073230B"/>
    <w:pPr>
      <w:spacing w:after="0" w:line="240" w:lineRule="auto"/>
    </w:pPr>
  </w:style>
  <w:style w:type="paragraph" w:customStyle="1" w:styleId="Repeatheader">
    <w:name w:val="Repeat header"/>
    <w:basedOn w:val="Normal"/>
    <w:next w:val="noindent"/>
    <w:autoRedefine/>
    <w:qFormat/>
    <w:rsid w:val="0073230B"/>
    <w:pPr>
      <w:spacing w:after="0" w:line="240" w:lineRule="auto"/>
    </w:pPr>
  </w:style>
  <w:style w:type="paragraph" w:customStyle="1" w:styleId="StyleCardNotUnderlined8pt">
    <w:name w:val="Style Card Not Underlined + 8 pt"/>
    <w:basedOn w:val="Debate-CardTextUnderlined-F3"/>
    <w:next w:val="endtext"/>
    <w:qFormat/>
    <w:rsid w:val="0073230B"/>
    <w:pPr>
      <w:spacing w:after="0"/>
      <w:contextualSpacing w:val="0"/>
    </w:pPr>
    <w:rPr>
      <w:rFonts w:cstheme="minorBidi"/>
      <w:u w:val="none"/>
    </w:rPr>
  </w:style>
  <w:style w:type="paragraph" w:customStyle="1" w:styleId="CardNotUnderlined3">
    <w:name w:val="Card Not Underlined 3"/>
    <w:basedOn w:val="Debate-CardTextUnderlined-F3"/>
    <w:qFormat/>
    <w:rsid w:val="0073230B"/>
    <w:pPr>
      <w:spacing w:after="0"/>
      <w:contextualSpacing w:val="0"/>
    </w:pPr>
    <w:rPr>
      <w:rFonts w:cstheme="minorBidi"/>
      <w:u w:val="none"/>
    </w:rPr>
  </w:style>
  <w:style w:type="paragraph" w:customStyle="1" w:styleId="CardNotUnderlinedFinal">
    <w:name w:val="Card Not Underlined Final"/>
    <w:next w:val="g"/>
    <w:qFormat/>
    <w:rsid w:val="0073230B"/>
  </w:style>
  <w:style w:type="paragraph" w:customStyle="1" w:styleId="Numbering">
    <w:name w:val="Numbering"/>
    <w:basedOn w:val="Normal"/>
    <w:next w:val="Normal"/>
    <w:qFormat/>
    <w:rsid w:val="0073230B"/>
    <w:pPr>
      <w:spacing w:after="0" w:line="240" w:lineRule="auto"/>
    </w:pPr>
  </w:style>
  <w:style w:type="paragraph" w:customStyle="1" w:styleId="Un-IndexedHeading">
    <w:name w:val="Un-Indexed Heading"/>
    <w:basedOn w:val="Heading1"/>
    <w:next w:val="Normal"/>
    <w:qFormat/>
    <w:rsid w:val="0073230B"/>
    <w:pPr>
      <w:spacing w:before="480" w:line="240" w:lineRule="auto"/>
    </w:pPr>
  </w:style>
  <w:style w:type="paragraph" w:customStyle="1" w:styleId="Circle">
    <w:name w:val="Circle"/>
    <w:basedOn w:val="Normal"/>
    <w:next w:val="Normal"/>
    <w:qFormat/>
    <w:rsid w:val="0073230B"/>
    <w:pPr>
      <w:spacing w:after="0" w:line="240" w:lineRule="auto"/>
    </w:pPr>
  </w:style>
  <w:style w:type="paragraph" w:customStyle="1" w:styleId="PageHeader">
    <w:name w:val="Page Header"/>
    <w:basedOn w:val="Normal"/>
    <w:next w:val="CardNotUnderlined3"/>
    <w:link w:val="PageHeaderChar"/>
    <w:qFormat/>
    <w:rsid w:val="0073230B"/>
    <w:pPr>
      <w:spacing w:after="0" w:line="240" w:lineRule="auto"/>
    </w:pPr>
  </w:style>
  <w:style w:type="paragraph" w:customStyle="1" w:styleId="IndentedLettering">
    <w:name w:val="Indented Lettering"/>
    <w:next w:val="Normal"/>
    <w:qFormat/>
    <w:rsid w:val="0073230B"/>
  </w:style>
  <w:style w:type="paragraph" w:customStyle="1" w:styleId="Lettering">
    <w:name w:val="Lettering"/>
    <w:next w:val="Normal"/>
    <w:qFormat/>
    <w:rsid w:val="0073230B"/>
  </w:style>
  <w:style w:type="paragraph" w:customStyle="1" w:styleId="FileName">
    <w:name w:val="File Name"/>
    <w:basedOn w:val="Normal"/>
    <w:next w:val="Normal"/>
    <w:qFormat/>
    <w:rsid w:val="0073230B"/>
    <w:pPr>
      <w:spacing w:after="0" w:line="240" w:lineRule="auto"/>
    </w:pPr>
  </w:style>
  <w:style w:type="paragraph" w:customStyle="1" w:styleId="Pagination">
    <w:name w:val="Pagination"/>
    <w:basedOn w:val="Normal"/>
    <w:next w:val="Normal"/>
    <w:qFormat/>
    <w:rsid w:val="0073230B"/>
    <w:pPr>
      <w:spacing w:after="0" w:line="240" w:lineRule="auto"/>
    </w:pPr>
  </w:style>
  <w:style w:type="paragraph" w:customStyle="1" w:styleId="IndentedNumbering">
    <w:name w:val="Indented Numbering"/>
    <w:basedOn w:val="CardNotUnderlinedFinal"/>
    <w:next w:val="Normal"/>
    <w:qFormat/>
    <w:rsid w:val="0073230B"/>
  </w:style>
  <w:style w:type="paragraph" w:customStyle="1" w:styleId="CardContinued1">
    <w:name w:val="Card Continued 1"/>
    <w:basedOn w:val="Normal"/>
    <w:next w:val="Normal"/>
    <w:qFormat/>
    <w:rsid w:val="0073230B"/>
    <w:pPr>
      <w:spacing w:after="0" w:line="240" w:lineRule="auto"/>
    </w:pPr>
  </w:style>
  <w:style w:type="paragraph" w:customStyle="1" w:styleId="CardContinued2">
    <w:name w:val="Card Continued 2"/>
    <w:basedOn w:val="Circle"/>
    <w:next w:val="Normal"/>
    <w:qFormat/>
    <w:rsid w:val="0073230B"/>
  </w:style>
  <w:style w:type="paragraph" w:customStyle="1" w:styleId="Clearformatting">
    <w:name w:val="Clear formatting"/>
    <w:basedOn w:val="Normal"/>
    <w:next w:val="IndentedLettering"/>
    <w:qFormat/>
    <w:rsid w:val="0073230B"/>
    <w:pPr>
      <w:spacing w:after="0" w:line="240" w:lineRule="auto"/>
    </w:pPr>
  </w:style>
  <w:style w:type="paragraph" w:customStyle="1" w:styleId="SmallCardText">
    <w:name w:val="Small Card Text"/>
    <w:basedOn w:val="Lettering"/>
    <w:next w:val="FileName"/>
    <w:qFormat/>
    <w:rsid w:val="0073230B"/>
  </w:style>
  <w:style w:type="paragraph" w:customStyle="1" w:styleId="TAGFONT">
    <w:name w:val="TAG FONT"/>
    <w:basedOn w:val="Normal"/>
    <w:next w:val="Pagination"/>
    <w:autoRedefine/>
    <w:qFormat/>
    <w:rsid w:val="0073230B"/>
    <w:pPr>
      <w:spacing w:after="0" w:line="240" w:lineRule="auto"/>
    </w:pPr>
  </w:style>
  <w:style w:type="character" w:customStyle="1" w:styleId="LanguageStrikeChar">
    <w:name w:val="Language Strike Char"/>
    <w:locked/>
    <w:rsid w:val="0073230B"/>
  </w:style>
  <w:style w:type="paragraph" w:customStyle="1" w:styleId="LanguageStrike">
    <w:name w:val="Language Strike"/>
    <w:basedOn w:val="Normal"/>
    <w:next w:val="Normal"/>
    <w:uiPriority w:val="99"/>
    <w:qFormat/>
    <w:rsid w:val="0073230B"/>
    <w:pPr>
      <w:spacing w:after="0" w:line="240" w:lineRule="auto"/>
    </w:pPr>
  </w:style>
  <w:style w:type="character" w:customStyle="1" w:styleId="8pointChar">
    <w:name w:val="8 point Char"/>
    <w:locked/>
    <w:rsid w:val="0073230B"/>
  </w:style>
  <w:style w:type="paragraph" w:customStyle="1" w:styleId="8point">
    <w:name w:val="8 point"/>
    <w:basedOn w:val="Normal"/>
    <w:next w:val="fullstory"/>
    <w:qFormat/>
    <w:rsid w:val="0073230B"/>
    <w:pPr>
      <w:spacing w:after="0" w:line="240" w:lineRule="auto"/>
    </w:pPr>
  </w:style>
  <w:style w:type="character" w:customStyle="1" w:styleId="citationunderlineChar">
    <w:name w:val="citation/underline Char"/>
    <w:locked/>
    <w:rsid w:val="0073230B"/>
  </w:style>
  <w:style w:type="paragraph" w:customStyle="1" w:styleId="citationunderline">
    <w:name w:val="citation/underline"/>
    <w:autoRedefine/>
    <w:qFormat/>
    <w:rsid w:val="0073230B"/>
    <w:pPr>
      <w:spacing w:after="200" w:line="276" w:lineRule="auto"/>
    </w:pPr>
  </w:style>
  <w:style w:type="paragraph" w:customStyle="1" w:styleId="Style60">
    <w:name w:val="Style 6"/>
    <w:next w:val="8point"/>
    <w:qFormat/>
    <w:rsid w:val="0073230B"/>
    <w:pPr>
      <w:spacing w:after="200" w:line="276" w:lineRule="auto"/>
    </w:pPr>
  </w:style>
  <w:style w:type="paragraph" w:customStyle="1" w:styleId="Citation-Complete">
    <w:name w:val="Citation - Complete"/>
    <w:basedOn w:val="Normal"/>
    <w:next w:val="Lettering"/>
    <w:link w:val="Citation-CompleteChar"/>
    <w:autoRedefine/>
    <w:qFormat/>
    <w:rsid w:val="0073230B"/>
    <w:pPr>
      <w:spacing w:after="0" w:line="240" w:lineRule="auto"/>
    </w:pPr>
  </w:style>
  <w:style w:type="paragraph" w:customStyle="1" w:styleId="Citation-FirstLine">
    <w:name w:val="Citation - First Line"/>
    <w:basedOn w:val="Normal"/>
    <w:next w:val="Style4"/>
    <w:autoRedefine/>
    <w:qFormat/>
    <w:rsid w:val="0073230B"/>
    <w:pPr>
      <w:spacing w:after="0" w:line="240" w:lineRule="auto"/>
    </w:pPr>
  </w:style>
  <w:style w:type="character" w:customStyle="1" w:styleId="DateCitesAuthorCharChar">
    <w:name w:val="DateCitesAuthor Char Char"/>
    <w:locked/>
    <w:rsid w:val="0073230B"/>
  </w:style>
  <w:style w:type="paragraph" w:customStyle="1" w:styleId="DateCitesAuthorChar">
    <w:name w:val="DateCitesAuthor Char"/>
    <w:basedOn w:val="Normal"/>
    <w:qFormat/>
    <w:rsid w:val="0073230B"/>
    <w:pPr>
      <w:spacing w:after="0" w:line="240" w:lineRule="auto"/>
    </w:pPr>
  </w:style>
  <w:style w:type="paragraph" w:customStyle="1" w:styleId="articlebodynormaltext">
    <w:name w:val="articlebody_normaltext"/>
    <w:basedOn w:val="Normal"/>
    <w:next w:val="Citation-Complete"/>
    <w:qFormat/>
    <w:rsid w:val="0073230B"/>
    <w:pPr>
      <w:spacing w:after="0" w:line="240" w:lineRule="auto"/>
    </w:pPr>
  </w:style>
  <w:style w:type="paragraph" w:customStyle="1" w:styleId="2909F619802848F09E01365C32F34654">
    <w:name w:val="2909F619802848F09E01365C32F34654"/>
    <w:next w:val="Citation-FirstLine"/>
    <w:uiPriority w:val="99"/>
    <w:qFormat/>
    <w:rsid w:val="0073230B"/>
    <w:pPr>
      <w:spacing w:after="200" w:line="276" w:lineRule="auto"/>
    </w:pPr>
  </w:style>
  <w:style w:type="paragraph" w:customStyle="1" w:styleId="D345FF3D873148C5AE3FBF3267827368">
    <w:name w:val="D345FF3D873148C5AE3FBF3267827368"/>
    <w:uiPriority w:val="99"/>
    <w:qFormat/>
    <w:rsid w:val="0073230B"/>
    <w:pPr>
      <w:spacing w:after="200" w:line="276" w:lineRule="auto"/>
    </w:pPr>
  </w:style>
  <w:style w:type="paragraph" w:customStyle="1" w:styleId="targetcaption">
    <w:name w:val="targetcaption"/>
    <w:basedOn w:val="Normal"/>
    <w:next w:val="2909F619802848F09E01365C32F34654"/>
    <w:qFormat/>
    <w:rsid w:val="0073230B"/>
    <w:pPr>
      <w:spacing w:after="0" w:line="240" w:lineRule="auto"/>
    </w:pPr>
  </w:style>
  <w:style w:type="paragraph" w:customStyle="1" w:styleId="Tag12">
    <w:name w:val="Tag12"/>
    <w:basedOn w:val="Normal"/>
    <w:next w:val="Smalltext"/>
    <w:qFormat/>
    <w:rsid w:val="0073230B"/>
    <w:pPr>
      <w:spacing w:after="0" w:line="240" w:lineRule="auto"/>
    </w:pPr>
  </w:style>
  <w:style w:type="character" w:customStyle="1" w:styleId="StyleStyle411pt1Char">
    <w:name w:val="Style Style4 + 11 pt1 Char"/>
    <w:locked/>
    <w:rsid w:val="0073230B"/>
  </w:style>
  <w:style w:type="paragraph" w:customStyle="1" w:styleId="StyleStyle411pt1">
    <w:name w:val="Style Style4 + 11 pt1"/>
    <w:basedOn w:val="Normal"/>
    <w:next w:val="cards0"/>
    <w:qFormat/>
    <w:rsid w:val="0073230B"/>
    <w:pPr>
      <w:spacing w:after="0" w:line="240" w:lineRule="auto"/>
    </w:pPr>
  </w:style>
  <w:style w:type="paragraph" w:customStyle="1" w:styleId="CM5">
    <w:name w:val="CM5"/>
    <w:basedOn w:val="Normal"/>
    <w:qFormat/>
    <w:rsid w:val="0073230B"/>
    <w:pPr>
      <w:spacing w:after="0" w:line="240" w:lineRule="auto"/>
    </w:pPr>
  </w:style>
  <w:style w:type="paragraph" w:customStyle="1" w:styleId="CM9">
    <w:name w:val="CM9"/>
    <w:basedOn w:val="Normal"/>
    <w:uiPriority w:val="99"/>
    <w:qFormat/>
    <w:rsid w:val="0073230B"/>
    <w:pPr>
      <w:spacing w:after="0" w:line="240" w:lineRule="auto"/>
    </w:pPr>
  </w:style>
  <w:style w:type="paragraph" w:customStyle="1" w:styleId="CM6">
    <w:name w:val="CM6"/>
    <w:basedOn w:val="Normal"/>
    <w:uiPriority w:val="99"/>
    <w:qFormat/>
    <w:rsid w:val="0073230B"/>
    <w:pPr>
      <w:spacing w:after="0" w:line="240" w:lineRule="auto"/>
    </w:pPr>
  </w:style>
  <w:style w:type="paragraph" w:customStyle="1" w:styleId="boldness">
    <w:name w:val="boldness"/>
    <w:basedOn w:val="Normal"/>
    <w:next w:val="TagCite"/>
    <w:qFormat/>
    <w:rsid w:val="0073230B"/>
    <w:pPr>
      <w:spacing w:after="0" w:line="240" w:lineRule="auto"/>
    </w:pPr>
  </w:style>
  <w:style w:type="character" w:customStyle="1" w:styleId="UnderlineCardChar0">
    <w:name w:val="UnderlineCard Char"/>
    <w:locked/>
    <w:rsid w:val="0073230B"/>
  </w:style>
  <w:style w:type="paragraph" w:customStyle="1" w:styleId="UnderlineCard0">
    <w:name w:val="UnderlineCard"/>
    <w:basedOn w:val="Heading4"/>
    <w:next w:val="CM6"/>
    <w:qFormat/>
    <w:rsid w:val="0073230B"/>
    <w:pPr>
      <w:spacing w:before="200" w:line="240" w:lineRule="auto"/>
    </w:pPr>
    <w:rPr>
      <w:iCs w:val="0"/>
      <w:sz w:val="22"/>
    </w:rPr>
  </w:style>
  <w:style w:type="paragraph" w:customStyle="1" w:styleId="CM21">
    <w:name w:val="CM21"/>
    <w:basedOn w:val="Normal"/>
    <w:uiPriority w:val="99"/>
    <w:qFormat/>
    <w:rsid w:val="0073230B"/>
    <w:pPr>
      <w:spacing w:after="0" w:line="240" w:lineRule="auto"/>
    </w:pPr>
  </w:style>
  <w:style w:type="paragraph" w:customStyle="1" w:styleId="CM22">
    <w:name w:val="CM22"/>
    <w:basedOn w:val="Normal"/>
    <w:uiPriority w:val="99"/>
    <w:qFormat/>
    <w:rsid w:val="0073230B"/>
    <w:pPr>
      <w:spacing w:after="0" w:line="240" w:lineRule="auto"/>
    </w:pPr>
  </w:style>
  <w:style w:type="paragraph" w:customStyle="1" w:styleId="CM4">
    <w:name w:val="CM4"/>
    <w:basedOn w:val="Normal"/>
    <w:uiPriority w:val="99"/>
    <w:qFormat/>
    <w:rsid w:val="0073230B"/>
    <w:pPr>
      <w:spacing w:after="0" w:line="240" w:lineRule="auto"/>
    </w:pPr>
  </w:style>
  <w:style w:type="paragraph" w:customStyle="1" w:styleId="Pa10">
    <w:name w:val="Pa10"/>
    <w:basedOn w:val="Normal"/>
    <w:uiPriority w:val="99"/>
    <w:qFormat/>
    <w:rsid w:val="0073230B"/>
    <w:pPr>
      <w:spacing w:after="0" w:line="240" w:lineRule="auto"/>
    </w:pPr>
  </w:style>
  <w:style w:type="paragraph" w:customStyle="1" w:styleId="Pa31">
    <w:name w:val="Pa3+1"/>
    <w:basedOn w:val="Normal"/>
    <w:uiPriority w:val="99"/>
    <w:qFormat/>
    <w:rsid w:val="0073230B"/>
    <w:pPr>
      <w:spacing w:after="0" w:line="240" w:lineRule="auto"/>
    </w:pPr>
  </w:style>
  <w:style w:type="paragraph" w:customStyle="1" w:styleId="Pa1">
    <w:name w:val="Pa1"/>
    <w:basedOn w:val="Normal"/>
    <w:qFormat/>
    <w:rsid w:val="0073230B"/>
    <w:pPr>
      <w:spacing w:after="0" w:line="240" w:lineRule="auto"/>
    </w:pPr>
  </w:style>
  <w:style w:type="paragraph" w:customStyle="1" w:styleId="Pa2">
    <w:name w:val="Pa2"/>
    <w:basedOn w:val="Normal"/>
    <w:uiPriority w:val="99"/>
    <w:qFormat/>
    <w:rsid w:val="0073230B"/>
    <w:pPr>
      <w:spacing w:after="0" w:line="240" w:lineRule="auto"/>
    </w:pPr>
  </w:style>
  <w:style w:type="paragraph" w:customStyle="1" w:styleId="FreeFormA">
    <w:name w:val="Free Form A"/>
    <w:next w:val="Pa10"/>
    <w:uiPriority w:val="99"/>
    <w:qFormat/>
    <w:rsid w:val="0073230B"/>
    <w:pPr>
      <w:spacing w:after="200" w:line="276" w:lineRule="auto"/>
    </w:pPr>
  </w:style>
  <w:style w:type="paragraph" w:customStyle="1" w:styleId="H4Tag">
    <w:name w:val="H4 (Tag)"/>
    <w:basedOn w:val="Normal"/>
    <w:next w:val="Pa31"/>
    <w:qFormat/>
    <w:rsid w:val="0073230B"/>
    <w:pPr>
      <w:spacing w:after="0" w:line="240" w:lineRule="auto"/>
    </w:pPr>
  </w:style>
  <w:style w:type="character" w:customStyle="1" w:styleId="CardUpSize-LightChar">
    <w:name w:val="CardUpSize - Light Char"/>
    <w:basedOn w:val="DefaultParagraphFont"/>
    <w:locked/>
    <w:rsid w:val="0073230B"/>
  </w:style>
  <w:style w:type="paragraph" w:customStyle="1" w:styleId="CardUpSize-Light">
    <w:name w:val="CardUpSize - Light"/>
    <w:basedOn w:val="Normal"/>
    <w:next w:val="Pa2"/>
    <w:qFormat/>
    <w:rsid w:val="0073230B"/>
    <w:pPr>
      <w:spacing w:after="0" w:line="240" w:lineRule="auto"/>
    </w:pPr>
  </w:style>
  <w:style w:type="character" w:customStyle="1" w:styleId="CiteCardUpSize-HeavyChar">
    <w:name w:val="Cite // CardUpSize - Heavy Char"/>
    <w:basedOn w:val="DefaultParagraphFont"/>
    <w:locked/>
    <w:rsid w:val="0073230B"/>
  </w:style>
  <w:style w:type="paragraph" w:customStyle="1" w:styleId="CiteCardUpSize-Heavy">
    <w:name w:val="Cite // CardUpSize - Heavy"/>
    <w:basedOn w:val="Normal"/>
    <w:next w:val="H4Tag"/>
    <w:qFormat/>
    <w:rsid w:val="0073230B"/>
    <w:pPr>
      <w:spacing w:after="0" w:line="240" w:lineRule="auto"/>
    </w:pPr>
  </w:style>
  <w:style w:type="character" w:customStyle="1" w:styleId="HotRouteCharCharCharCharCharChar">
    <w:name w:val="Hot Route! Char Char Char Char Char Char"/>
    <w:locked/>
    <w:rsid w:val="0073230B"/>
  </w:style>
  <w:style w:type="paragraph" w:customStyle="1" w:styleId="HotRouteCharCharCharCharChar">
    <w:name w:val="Hot Route! Char Char Char Char Char"/>
    <w:basedOn w:val="Normal"/>
    <w:next w:val="CardUpSize-Light"/>
    <w:qFormat/>
    <w:rsid w:val="0073230B"/>
    <w:pPr>
      <w:spacing w:after="0" w:line="240" w:lineRule="auto"/>
    </w:pPr>
  </w:style>
  <w:style w:type="character" w:customStyle="1" w:styleId="SmallTextCharCharCharChar">
    <w:name w:val="Small Text Char Char Char Char"/>
    <w:locked/>
    <w:rsid w:val="0073230B"/>
  </w:style>
  <w:style w:type="paragraph" w:customStyle="1" w:styleId="SmallTextCharCharChar">
    <w:name w:val="Small Text Char Char Char"/>
    <w:basedOn w:val="Normal"/>
    <w:next w:val="CiteCardUpSize-Heavy"/>
    <w:qFormat/>
    <w:rsid w:val="0073230B"/>
    <w:pPr>
      <w:spacing w:after="0" w:line="240" w:lineRule="auto"/>
    </w:pPr>
  </w:style>
  <w:style w:type="character" w:customStyle="1" w:styleId="UnderlineCharCharCharCharCharCharCharChar">
    <w:name w:val="Underline Char Char Char Char Char Char Char Char"/>
    <w:basedOn w:val="DefaultParagraphFont"/>
    <w:locked/>
    <w:rsid w:val="0073230B"/>
  </w:style>
  <w:style w:type="paragraph" w:customStyle="1" w:styleId="UnderlineCharCharCharCharCharCharChar">
    <w:name w:val="Underline Char Char Char Char Char Char Char"/>
    <w:basedOn w:val="Normal"/>
    <w:qFormat/>
    <w:rsid w:val="0073230B"/>
    <w:pPr>
      <w:spacing w:after="0" w:line="240" w:lineRule="auto"/>
    </w:pPr>
  </w:style>
  <w:style w:type="character" w:customStyle="1" w:styleId="SmalltextCharCharCharChar0">
    <w:name w:val="Small text Char Char Char Char"/>
    <w:basedOn w:val="DefaultParagraphFont"/>
    <w:locked/>
    <w:rsid w:val="0073230B"/>
  </w:style>
  <w:style w:type="paragraph" w:customStyle="1" w:styleId="SmalltextCharCharChar0">
    <w:name w:val="Small text Char Char Char"/>
    <w:basedOn w:val="Normal"/>
    <w:next w:val="Analytics"/>
    <w:qFormat/>
    <w:rsid w:val="0073230B"/>
    <w:pPr>
      <w:spacing w:after="0" w:line="240" w:lineRule="auto"/>
    </w:pPr>
  </w:style>
  <w:style w:type="paragraph" w:customStyle="1" w:styleId="Tagandcite">
    <w:name w:val="Tag and cite"/>
    <w:basedOn w:val="Normal"/>
    <w:uiPriority w:val="99"/>
    <w:qFormat/>
    <w:rsid w:val="0073230B"/>
    <w:pPr>
      <w:spacing w:after="0" w:line="240" w:lineRule="auto"/>
    </w:pPr>
  </w:style>
  <w:style w:type="paragraph" w:customStyle="1" w:styleId="Textbody">
    <w:name w:val="Text body"/>
    <w:basedOn w:val="SmalltextCharCharChar0"/>
    <w:next w:val="WW-Default"/>
    <w:qFormat/>
    <w:rsid w:val="0073230B"/>
  </w:style>
  <w:style w:type="paragraph" w:customStyle="1" w:styleId="comments">
    <w:name w:val="comments"/>
    <w:basedOn w:val="Normal"/>
    <w:next w:val="Standard"/>
    <w:qFormat/>
    <w:rsid w:val="0073230B"/>
    <w:pPr>
      <w:spacing w:after="0" w:line="240" w:lineRule="auto"/>
    </w:pPr>
  </w:style>
  <w:style w:type="paragraph" w:customStyle="1" w:styleId="Default1">
    <w:name w:val="Default1"/>
    <w:basedOn w:val="Normal"/>
    <w:uiPriority w:val="99"/>
    <w:qFormat/>
    <w:rsid w:val="0073230B"/>
    <w:pPr>
      <w:spacing w:after="0" w:line="240" w:lineRule="auto"/>
    </w:pPr>
  </w:style>
  <w:style w:type="paragraph" w:customStyle="1" w:styleId="NFAPWPheader">
    <w:name w:val="NFAP WP header"/>
    <w:basedOn w:val="Normal"/>
    <w:uiPriority w:val="99"/>
    <w:qFormat/>
    <w:rsid w:val="0073230B"/>
    <w:pPr>
      <w:spacing w:after="0" w:line="240" w:lineRule="auto"/>
    </w:pPr>
  </w:style>
  <w:style w:type="character" w:customStyle="1" w:styleId="UnderlinedCardTextChar">
    <w:name w:val="Underlined Card Text Char"/>
    <w:locked/>
    <w:rsid w:val="0073230B"/>
  </w:style>
  <w:style w:type="paragraph" w:customStyle="1" w:styleId="UnderlinedCardText">
    <w:name w:val="Underlined Card Text"/>
    <w:basedOn w:val="Normal"/>
    <w:next w:val="Circled"/>
    <w:qFormat/>
    <w:rsid w:val="0073230B"/>
    <w:pPr>
      <w:spacing w:after="0" w:line="240" w:lineRule="auto"/>
    </w:pPr>
  </w:style>
  <w:style w:type="character" w:customStyle="1" w:styleId="cardtextemphasisChar">
    <w:name w:val="card text emphasis Char"/>
    <w:locked/>
    <w:rsid w:val="0073230B"/>
  </w:style>
  <w:style w:type="paragraph" w:customStyle="1" w:styleId="cardtextemphasis">
    <w:name w:val="card text emphasis"/>
    <w:basedOn w:val="Circled"/>
    <w:next w:val="MinimizedText"/>
    <w:qFormat/>
    <w:rsid w:val="0073230B"/>
    <w:pPr>
      <w:spacing w:line="240" w:lineRule="auto"/>
    </w:pPr>
    <w:rPr>
      <w:rFonts w:eastAsiaTheme="minorHAnsi"/>
      <w:b w:val="0"/>
      <w:szCs w:val="22"/>
      <w:u w:val="none"/>
    </w:rPr>
  </w:style>
  <w:style w:type="character" w:customStyle="1" w:styleId="CiteCharCharChar">
    <w:name w:val="Cite Char Char Char"/>
    <w:locked/>
    <w:rsid w:val="0073230B"/>
  </w:style>
  <w:style w:type="paragraph" w:customStyle="1" w:styleId="CiteCharChar">
    <w:name w:val="Cite Char Char"/>
    <w:basedOn w:val="Normal"/>
    <w:next w:val="Normal"/>
    <w:qFormat/>
    <w:rsid w:val="0073230B"/>
    <w:pPr>
      <w:spacing w:after="0" w:line="240" w:lineRule="auto"/>
    </w:pPr>
  </w:style>
  <w:style w:type="character" w:customStyle="1" w:styleId="CiteCardChar">
    <w:name w:val="Cite_Card Char"/>
    <w:locked/>
    <w:rsid w:val="0073230B"/>
  </w:style>
  <w:style w:type="paragraph" w:customStyle="1" w:styleId="CiteCard">
    <w:name w:val="Cite_Card"/>
    <w:next w:val="CiteCharChar"/>
    <w:qFormat/>
    <w:rsid w:val="0073230B"/>
    <w:pPr>
      <w:spacing w:after="200" w:line="276" w:lineRule="auto"/>
    </w:pPr>
  </w:style>
  <w:style w:type="character" w:customStyle="1" w:styleId="BoldandUnderlineCharChar2">
    <w:name w:val="Bold and Underline Char Char2"/>
    <w:locked/>
    <w:rsid w:val="0073230B"/>
  </w:style>
  <w:style w:type="paragraph" w:customStyle="1" w:styleId="BoldandUnderlineChar">
    <w:name w:val="Bold and Underline Char"/>
    <w:basedOn w:val="Normal"/>
    <w:next w:val="UnreadText"/>
    <w:qFormat/>
    <w:rsid w:val="0073230B"/>
    <w:pPr>
      <w:spacing w:after="0" w:line="240" w:lineRule="auto"/>
    </w:pPr>
  </w:style>
  <w:style w:type="paragraph" w:customStyle="1" w:styleId="CiteCardCharChar">
    <w:name w:val="Cite_Card Char Char"/>
    <w:autoRedefine/>
    <w:qFormat/>
    <w:rsid w:val="0073230B"/>
    <w:pPr>
      <w:spacing w:after="200" w:line="276" w:lineRule="auto"/>
    </w:pPr>
  </w:style>
  <w:style w:type="character" w:customStyle="1" w:styleId="CiteCardCharCharCharChar">
    <w:name w:val="Cite_Card Char Char Char Char"/>
    <w:locked/>
    <w:rsid w:val="0073230B"/>
  </w:style>
  <w:style w:type="paragraph" w:customStyle="1" w:styleId="CiteCardCharCharChar">
    <w:name w:val="Cite_Card Char Char Char"/>
    <w:qFormat/>
    <w:rsid w:val="0073230B"/>
    <w:pPr>
      <w:spacing w:after="200" w:line="276" w:lineRule="auto"/>
    </w:pPr>
  </w:style>
  <w:style w:type="paragraph" w:customStyle="1" w:styleId="heading0">
    <w:name w:val="heading"/>
    <w:basedOn w:val="Normal"/>
    <w:next w:val="BoldandUnderlineChar"/>
    <w:qFormat/>
    <w:rsid w:val="0073230B"/>
    <w:pPr>
      <w:spacing w:after="0" w:line="240" w:lineRule="auto"/>
    </w:pPr>
  </w:style>
  <w:style w:type="character" w:customStyle="1" w:styleId="LittleChar">
    <w:name w:val="Little Char"/>
    <w:locked/>
    <w:rsid w:val="0073230B"/>
  </w:style>
  <w:style w:type="paragraph" w:customStyle="1" w:styleId="Little">
    <w:name w:val="Little"/>
    <w:basedOn w:val="Normal"/>
    <w:qFormat/>
    <w:rsid w:val="0073230B"/>
    <w:pPr>
      <w:spacing w:after="0" w:line="240" w:lineRule="auto"/>
    </w:pPr>
  </w:style>
  <w:style w:type="character" w:customStyle="1" w:styleId="DebateHeaderChar">
    <w:name w:val="Debate Header Char"/>
    <w:locked/>
    <w:rsid w:val="0073230B"/>
  </w:style>
  <w:style w:type="paragraph" w:customStyle="1" w:styleId="DebateHeader">
    <w:name w:val="Debate Header"/>
    <w:basedOn w:val="Normal"/>
    <w:next w:val="Normal"/>
    <w:autoRedefine/>
    <w:uiPriority w:val="99"/>
    <w:qFormat/>
    <w:rsid w:val="0073230B"/>
    <w:pPr>
      <w:spacing w:after="0" w:line="240" w:lineRule="auto"/>
    </w:pPr>
  </w:style>
  <w:style w:type="paragraph" w:customStyle="1" w:styleId="articletitle0">
    <w:name w:val="article_title"/>
    <w:basedOn w:val="Normal"/>
    <w:qFormat/>
    <w:rsid w:val="0073230B"/>
    <w:pPr>
      <w:spacing w:after="0" w:line="240" w:lineRule="auto"/>
    </w:pPr>
  </w:style>
  <w:style w:type="character" w:customStyle="1" w:styleId="UnhighlightedChar">
    <w:name w:val="Unhighlighted Char"/>
    <w:locked/>
    <w:rsid w:val="0073230B"/>
  </w:style>
  <w:style w:type="paragraph" w:customStyle="1" w:styleId="Unhighlighted">
    <w:name w:val="Unhighlighted"/>
    <w:basedOn w:val="Normal"/>
    <w:next w:val="TagCite1"/>
    <w:autoRedefine/>
    <w:qFormat/>
    <w:rsid w:val="0073230B"/>
    <w:pPr>
      <w:spacing w:after="0" w:line="240" w:lineRule="auto"/>
    </w:pPr>
  </w:style>
  <w:style w:type="paragraph" w:customStyle="1" w:styleId="Caption1">
    <w:name w:val="Caption1"/>
    <w:basedOn w:val="Normal"/>
    <w:qFormat/>
    <w:rsid w:val="0073230B"/>
    <w:pPr>
      <w:spacing w:after="0" w:line="240" w:lineRule="auto"/>
    </w:pPr>
  </w:style>
  <w:style w:type="character" w:customStyle="1" w:styleId="StylecardUnderlineChar">
    <w:name w:val="Style card + Underline Char"/>
    <w:locked/>
    <w:rsid w:val="0073230B"/>
  </w:style>
  <w:style w:type="paragraph" w:customStyle="1" w:styleId="StylecardUnderline">
    <w:name w:val="Style card + Underline"/>
    <w:basedOn w:val="CiteSpacing"/>
    <w:next w:val="Unhighlighted"/>
    <w:qFormat/>
    <w:rsid w:val="0073230B"/>
    <w:pPr>
      <w:spacing w:line="240" w:lineRule="auto"/>
    </w:pPr>
  </w:style>
  <w:style w:type="paragraph" w:customStyle="1" w:styleId="TagF3">
    <w:name w:val="Tag (F3)"/>
    <w:next w:val="Caption1"/>
    <w:qFormat/>
    <w:rsid w:val="0073230B"/>
    <w:pPr>
      <w:spacing w:after="200" w:line="276" w:lineRule="auto"/>
    </w:pPr>
  </w:style>
  <w:style w:type="paragraph" w:customStyle="1" w:styleId="i1">
    <w:name w:val="i1"/>
    <w:basedOn w:val="Normal"/>
    <w:uiPriority w:val="99"/>
    <w:qFormat/>
    <w:rsid w:val="0073230B"/>
    <w:pPr>
      <w:spacing w:after="0" w:line="240" w:lineRule="auto"/>
    </w:pPr>
  </w:style>
  <w:style w:type="paragraph" w:customStyle="1" w:styleId="style14">
    <w:name w:val="style14"/>
    <w:basedOn w:val="Normal"/>
    <w:next w:val="Heading1"/>
    <w:qFormat/>
    <w:rsid w:val="0073230B"/>
    <w:pPr>
      <w:spacing w:after="0" w:line="240" w:lineRule="auto"/>
    </w:pPr>
  </w:style>
  <w:style w:type="paragraph" w:customStyle="1" w:styleId="CardTagCite1Char">
    <w:name w:val="Card Tag + Cite #1 Char"/>
    <w:basedOn w:val="Normal"/>
    <w:qFormat/>
    <w:rsid w:val="0073230B"/>
    <w:pPr>
      <w:spacing w:after="0" w:line="240" w:lineRule="auto"/>
    </w:pPr>
  </w:style>
  <w:style w:type="paragraph" w:customStyle="1" w:styleId="articlebody">
    <w:name w:val="articlebody"/>
    <w:basedOn w:val="Normal"/>
    <w:next w:val="i1"/>
    <w:qFormat/>
    <w:rsid w:val="0073230B"/>
    <w:pPr>
      <w:spacing w:after="0" w:line="240" w:lineRule="auto"/>
    </w:pPr>
  </w:style>
  <w:style w:type="character" w:customStyle="1" w:styleId="CiteCardCharCharCharCharCharCharCharChar">
    <w:name w:val="Cite_Card Char Char Char Char Char Char Char Char"/>
    <w:locked/>
    <w:rsid w:val="0073230B"/>
  </w:style>
  <w:style w:type="paragraph" w:customStyle="1" w:styleId="CiteCardCharCharCharCharCharCharChar">
    <w:name w:val="Cite_Card Char Char Char Char Char Char Char"/>
    <w:next w:val="CardTagCite1Char"/>
    <w:autoRedefine/>
    <w:qFormat/>
    <w:rsid w:val="0073230B"/>
    <w:pPr>
      <w:spacing w:after="200" w:line="276" w:lineRule="auto"/>
    </w:pPr>
  </w:style>
  <w:style w:type="paragraph" w:customStyle="1" w:styleId="foldie">
    <w:name w:val="foldie"/>
    <w:basedOn w:val="BoldandUnderlineChar"/>
    <w:next w:val="HotRoute0"/>
    <w:qFormat/>
    <w:rsid w:val="0073230B"/>
  </w:style>
  <w:style w:type="paragraph" w:customStyle="1" w:styleId="billtextsection">
    <w:name w:val="bill_text_section"/>
    <w:basedOn w:val="Normal"/>
    <w:next w:val="articlebody"/>
    <w:qFormat/>
    <w:rsid w:val="0073230B"/>
    <w:pPr>
      <w:spacing w:after="0" w:line="240" w:lineRule="auto"/>
    </w:pPr>
  </w:style>
  <w:style w:type="character" w:customStyle="1" w:styleId="CiteNormalChar">
    <w:name w:val="Cite Normal Char"/>
    <w:locked/>
    <w:rsid w:val="0073230B"/>
  </w:style>
  <w:style w:type="paragraph" w:customStyle="1" w:styleId="Pa3">
    <w:name w:val="Pa3"/>
    <w:basedOn w:val="Normal"/>
    <w:uiPriority w:val="99"/>
    <w:qFormat/>
    <w:rsid w:val="0073230B"/>
    <w:pPr>
      <w:spacing w:after="0" w:line="240" w:lineRule="auto"/>
    </w:pPr>
  </w:style>
  <w:style w:type="character" w:customStyle="1" w:styleId="NormaltextCharChar">
    <w:name w:val="Normal text Char Char"/>
    <w:locked/>
    <w:rsid w:val="0073230B"/>
  </w:style>
  <w:style w:type="paragraph" w:customStyle="1" w:styleId="Normaltext0">
    <w:name w:val="Normal text"/>
    <w:basedOn w:val="Normal"/>
    <w:autoRedefine/>
    <w:qFormat/>
    <w:rsid w:val="0073230B"/>
    <w:pPr>
      <w:spacing w:after="0" w:line="240" w:lineRule="auto"/>
    </w:pPr>
  </w:style>
  <w:style w:type="character" w:customStyle="1" w:styleId="underlinedcardChar1">
    <w:name w:val="underlined card Char"/>
    <w:locked/>
    <w:rsid w:val="0073230B"/>
  </w:style>
  <w:style w:type="paragraph" w:customStyle="1" w:styleId="underlinedcard1">
    <w:name w:val="underlined card"/>
    <w:basedOn w:val="Normal"/>
    <w:next w:val="Pa3"/>
    <w:autoRedefine/>
    <w:qFormat/>
    <w:rsid w:val="0073230B"/>
    <w:pPr>
      <w:spacing w:after="0" w:line="240" w:lineRule="auto"/>
    </w:pPr>
  </w:style>
  <w:style w:type="character" w:customStyle="1" w:styleId="Debate-CardTagandCite-F6Char">
    <w:name w:val="Debate- Card Tag and Cite- F6 Char"/>
    <w:locked/>
    <w:rsid w:val="0073230B"/>
  </w:style>
  <w:style w:type="paragraph" w:customStyle="1" w:styleId="Debate-CardTagandCite-F6">
    <w:name w:val="Debate- Card Tag and Cite- F6"/>
    <w:basedOn w:val="Normal"/>
    <w:next w:val="Normaltext0"/>
    <w:qFormat/>
    <w:rsid w:val="0073230B"/>
    <w:pPr>
      <w:spacing w:after="0" w:line="240" w:lineRule="auto"/>
    </w:pPr>
  </w:style>
  <w:style w:type="paragraph" w:customStyle="1" w:styleId="BLOCKTITLE3">
    <w:name w:val="BLOCK TITLE"/>
    <w:basedOn w:val="Normal"/>
    <w:uiPriority w:val="99"/>
    <w:qFormat/>
    <w:rsid w:val="0073230B"/>
    <w:pPr>
      <w:spacing w:after="0" w:line="240" w:lineRule="auto"/>
    </w:pPr>
  </w:style>
  <w:style w:type="paragraph" w:customStyle="1" w:styleId="StyleNormalWeb10pt">
    <w:name w:val="Style Normal (Web) + 10 pt"/>
    <w:basedOn w:val="Title"/>
    <w:next w:val="Boldunderline1"/>
    <w:qFormat/>
    <w:rsid w:val="0073230B"/>
    <w:pPr>
      <w:pBdr>
        <w:bottom w:val="none" w:sz="0" w:space="0" w:color="auto"/>
      </w:pBdr>
      <w:spacing w:after="0"/>
      <w:contextualSpacing w:val="0"/>
    </w:pPr>
    <w:rPr>
      <w:rFonts w:ascii="Georgia" w:hAnsi="Georgia"/>
      <w:bCs w:val="0"/>
      <w:u w:val="none"/>
    </w:rPr>
  </w:style>
  <w:style w:type="character" w:customStyle="1" w:styleId="cardChar0">
    <w:name w:val="%card Char"/>
    <w:locked/>
    <w:rsid w:val="0073230B"/>
  </w:style>
  <w:style w:type="paragraph" w:customStyle="1" w:styleId="card0">
    <w:name w:val="%card"/>
    <w:basedOn w:val="Normal"/>
    <w:next w:val="BLOCKTITLE3"/>
    <w:qFormat/>
    <w:rsid w:val="0073230B"/>
    <w:pPr>
      <w:spacing w:after="0" w:line="240" w:lineRule="auto"/>
    </w:pPr>
  </w:style>
  <w:style w:type="character" w:customStyle="1" w:styleId="UnunderlinedTextChar">
    <w:name w:val="Ununderlined Text Char"/>
    <w:locked/>
    <w:rsid w:val="0073230B"/>
  </w:style>
  <w:style w:type="paragraph" w:customStyle="1" w:styleId="UnunderlinedText">
    <w:name w:val="Ununderlined Text"/>
    <w:basedOn w:val="Normal"/>
    <w:next w:val="card0"/>
    <w:autoRedefine/>
    <w:qFormat/>
    <w:rsid w:val="0073230B"/>
    <w:pPr>
      <w:spacing w:after="0" w:line="240" w:lineRule="auto"/>
    </w:pPr>
  </w:style>
  <w:style w:type="character" w:customStyle="1" w:styleId="ReallyfuckingsmallCharCharCharChar">
    <w:name w:val="Really fucking small Char Char Char Char"/>
    <w:locked/>
    <w:rsid w:val="0073230B"/>
  </w:style>
  <w:style w:type="paragraph" w:customStyle="1" w:styleId="ReallyfuckingsmallCharCharChar">
    <w:name w:val="Really fucking small Char Char Char"/>
    <w:basedOn w:val="Normal"/>
    <w:next w:val="CardFormat"/>
    <w:qFormat/>
    <w:rsid w:val="0073230B"/>
    <w:pPr>
      <w:spacing w:after="0" w:line="240" w:lineRule="auto"/>
    </w:pPr>
  </w:style>
  <w:style w:type="character" w:customStyle="1" w:styleId="CardDownx1Char">
    <w:name w:val="CardDown x1 Char"/>
    <w:locked/>
    <w:rsid w:val="0073230B"/>
  </w:style>
  <w:style w:type="paragraph" w:customStyle="1" w:styleId="CardDownx1">
    <w:name w:val="CardDown x1"/>
    <w:basedOn w:val="Normal"/>
    <w:next w:val="Regular"/>
    <w:qFormat/>
    <w:rsid w:val="0073230B"/>
    <w:pPr>
      <w:spacing w:after="0" w:line="240" w:lineRule="auto"/>
    </w:pPr>
  </w:style>
  <w:style w:type="paragraph" w:customStyle="1" w:styleId="CardDownx15">
    <w:name w:val="CardDown x1.5"/>
    <w:basedOn w:val="Normal"/>
    <w:qFormat/>
    <w:rsid w:val="0073230B"/>
    <w:pPr>
      <w:spacing w:after="0" w:line="240" w:lineRule="auto"/>
    </w:pPr>
  </w:style>
  <w:style w:type="paragraph" w:customStyle="1" w:styleId="Reallyfuckingsmall">
    <w:name w:val="Really fucking small"/>
    <w:basedOn w:val="Normal"/>
    <w:qFormat/>
    <w:rsid w:val="0073230B"/>
    <w:pPr>
      <w:spacing w:after="0" w:line="240" w:lineRule="auto"/>
    </w:pPr>
  </w:style>
  <w:style w:type="character" w:customStyle="1" w:styleId="FullCiteChar">
    <w:name w:val="Full Cite Char"/>
    <w:locked/>
    <w:rsid w:val="0073230B"/>
  </w:style>
  <w:style w:type="paragraph" w:customStyle="1" w:styleId="FullCite">
    <w:name w:val="Full Cite"/>
    <w:basedOn w:val="Normal"/>
    <w:next w:val="Normal"/>
    <w:qFormat/>
    <w:rsid w:val="0073230B"/>
    <w:pPr>
      <w:spacing w:after="0" w:line="240" w:lineRule="auto"/>
    </w:pPr>
  </w:style>
  <w:style w:type="paragraph" w:customStyle="1" w:styleId="CiteTag">
    <w:name w:val="Cite/Tag"/>
    <w:basedOn w:val="Normal"/>
    <w:uiPriority w:val="99"/>
    <w:qFormat/>
    <w:rsid w:val="0073230B"/>
    <w:pPr>
      <w:spacing w:after="0" w:line="240" w:lineRule="auto"/>
    </w:pPr>
  </w:style>
  <w:style w:type="paragraph" w:customStyle="1" w:styleId="cardtext4">
    <w:name w:val="cardtext"/>
    <w:basedOn w:val="Normal"/>
    <w:next w:val="Reallyfuckingsmall"/>
    <w:qFormat/>
    <w:rsid w:val="0073230B"/>
    <w:pPr>
      <w:spacing w:after="0" w:line="240" w:lineRule="auto"/>
    </w:pPr>
  </w:style>
  <w:style w:type="paragraph" w:customStyle="1" w:styleId="Heading5SizeDown">
    <w:name w:val="Heading 5 Size Down"/>
    <w:basedOn w:val="Normal"/>
    <w:autoRedefine/>
    <w:qFormat/>
    <w:rsid w:val="0073230B"/>
    <w:pPr>
      <w:spacing w:after="0" w:line="240" w:lineRule="auto"/>
    </w:pPr>
  </w:style>
  <w:style w:type="character" w:customStyle="1" w:styleId="evidencetextChar">
    <w:name w:val="evidence text Char"/>
    <w:locked/>
    <w:rsid w:val="0073230B"/>
  </w:style>
  <w:style w:type="character" w:customStyle="1" w:styleId="StyleStyleArialNarrow9ptLeft-075ArialNarrowChar">
    <w:name w:val="Style Style Arial Narrow 9 pt Left:  -0.75&quot; + Arial Narrow Char"/>
    <w:locked/>
    <w:rsid w:val="0073230B"/>
  </w:style>
  <w:style w:type="paragraph" w:customStyle="1" w:styleId="StyleStyleArialNarrow9ptLeft-075ArialNarrow">
    <w:name w:val="Style Style Arial Narrow 9 pt Left:  -0.75&quot; + Arial Narrow"/>
    <w:basedOn w:val="Normal"/>
    <w:next w:val="Heading5SizeDown"/>
    <w:qFormat/>
    <w:rsid w:val="0073230B"/>
    <w:pPr>
      <w:spacing w:after="0" w:line="240" w:lineRule="auto"/>
    </w:pPr>
  </w:style>
  <w:style w:type="character" w:customStyle="1" w:styleId="StyleStyleCardTextLeft-075Right0Char">
    <w:name w:val="Style Style Card Text + Left:  -0.75&quot; + Right:  0&quot; Char"/>
    <w:locked/>
    <w:rsid w:val="0073230B"/>
  </w:style>
  <w:style w:type="paragraph" w:customStyle="1" w:styleId="StyleStyleCardTextLeft-075Right0">
    <w:name w:val="Style Style Card Text + Left:  -0.75&quot; + Right:  0&quot;"/>
    <w:basedOn w:val="Normal"/>
    <w:next w:val="evidencetext"/>
    <w:autoRedefine/>
    <w:qFormat/>
    <w:rsid w:val="0073230B"/>
    <w:pPr>
      <w:spacing w:after="0" w:line="240" w:lineRule="auto"/>
    </w:pPr>
  </w:style>
  <w:style w:type="paragraph" w:customStyle="1" w:styleId="ecxmsonormal">
    <w:name w:val="ecxmsonormal"/>
    <w:basedOn w:val="Normal"/>
    <w:qFormat/>
    <w:rsid w:val="0073230B"/>
    <w:pPr>
      <w:spacing w:after="0" w:line="240" w:lineRule="auto"/>
    </w:pPr>
  </w:style>
  <w:style w:type="character" w:customStyle="1" w:styleId="DebateUnderlineBoldChar">
    <w:name w:val="Debate Underline Bold Char"/>
    <w:locked/>
    <w:rsid w:val="0073230B"/>
  </w:style>
  <w:style w:type="paragraph" w:customStyle="1" w:styleId="DebateUnderlineBold">
    <w:name w:val="Debate Underline Bold"/>
    <w:basedOn w:val="Cardtext0"/>
    <w:qFormat/>
    <w:rsid w:val="0073230B"/>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73230B"/>
  </w:style>
  <w:style w:type="paragraph" w:customStyle="1" w:styleId="StyleArialNarrow12ptBoldLeft-075">
    <w:name w:val="Style Arial Narrow 12 pt Bold Left:  -0.75&quot;"/>
    <w:basedOn w:val="Normal"/>
    <w:next w:val="ecxmsonormal"/>
    <w:qFormat/>
    <w:rsid w:val="0073230B"/>
    <w:pPr>
      <w:spacing w:after="0" w:line="240" w:lineRule="auto"/>
    </w:pPr>
  </w:style>
  <w:style w:type="character" w:customStyle="1" w:styleId="StyleStyleevidencetextBorderSinglesolidlineAuto05Char">
    <w:name w:val="Style Style evidence text + Border: : (Single solid line Auto  0.5 ... Char"/>
    <w:locked/>
    <w:rsid w:val="0073230B"/>
  </w:style>
  <w:style w:type="paragraph" w:customStyle="1" w:styleId="StyleStyleevidencetextBorderSinglesolidlineAuto05">
    <w:name w:val="Style Style evidence text + Border: : (Single solid line Auto  0.5 ..."/>
    <w:basedOn w:val="Normal"/>
    <w:next w:val="DebateUnderlineBold"/>
    <w:qFormat/>
    <w:rsid w:val="0073230B"/>
    <w:pPr>
      <w:spacing w:after="0" w:line="240" w:lineRule="auto"/>
    </w:pPr>
  </w:style>
  <w:style w:type="character" w:customStyle="1" w:styleId="StyleevidencetextBorderSinglesolidlineAuto05ptLChar">
    <w:name w:val="Style evidence text + Border: : (Single solid line Auto  0.5 pt L... Char"/>
    <w:locked/>
    <w:rsid w:val="0073230B"/>
  </w:style>
  <w:style w:type="paragraph" w:customStyle="1" w:styleId="StyleevidencetextBorderSinglesolidlineAuto05ptL">
    <w:name w:val="Style evidence text + Border: : (Single solid line Auto  0.5 pt L..."/>
    <w:basedOn w:val="CiteTag"/>
    <w:next w:val="StyleArialNarrow12ptBoldLeft-075"/>
    <w:qFormat/>
    <w:rsid w:val="0073230B"/>
  </w:style>
  <w:style w:type="character" w:customStyle="1" w:styleId="HighlightingChar">
    <w:name w:val="Highlighting Char"/>
    <w:locked/>
    <w:rsid w:val="0073230B"/>
  </w:style>
  <w:style w:type="paragraph" w:customStyle="1" w:styleId="Highlighting">
    <w:name w:val="Highlighting"/>
    <w:basedOn w:val="Normal"/>
    <w:next w:val="StyleStyleevidencetextBorderSinglesolidlineAuto05"/>
    <w:autoRedefine/>
    <w:qFormat/>
    <w:rsid w:val="0073230B"/>
    <w:pPr>
      <w:spacing w:after="0" w:line="240" w:lineRule="auto"/>
    </w:pPr>
  </w:style>
  <w:style w:type="paragraph" w:customStyle="1" w:styleId="CiteCharCharCharChar">
    <w:name w:val="Cite Char Char Char Char"/>
    <w:basedOn w:val="Normal"/>
    <w:next w:val="Normal"/>
    <w:qFormat/>
    <w:rsid w:val="0073230B"/>
    <w:pPr>
      <w:spacing w:after="0" w:line="240" w:lineRule="auto"/>
    </w:pPr>
  </w:style>
  <w:style w:type="character" w:customStyle="1" w:styleId="UnderliningCharChar1CharCharChar">
    <w:name w:val="Underlining Char Char1 Char Char Char"/>
    <w:locked/>
    <w:rsid w:val="0073230B"/>
  </w:style>
  <w:style w:type="paragraph" w:customStyle="1" w:styleId="UnderliningCharChar1CharChar">
    <w:name w:val="Underlining Char Char1 Char Char"/>
    <w:basedOn w:val="Normal"/>
    <w:next w:val="Normal"/>
    <w:qFormat/>
    <w:rsid w:val="0073230B"/>
    <w:pPr>
      <w:spacing w:after="0" w:line="240" w:lineRule="auto"/>
    </w:pPr>
  </w:style>
  <w:style w:type="character" w:customStyle="1" w:styleId="CiteCharCharCharCharCharChar">
    <w:name w:val="Cite Char Char Char Char Char Char"/>
    <w:locked/>
    <w:rsid w:val="0073230B"/>
  </w:style>
  <w:style w:type="paragraph" w:customStyle="1" w:styleId="CiteCharCharCharCharChar">
    <w:name w:val="Cite Char Char Char Char Char"/>
    <w:basedOn w:val="Normal"/>
    <w:next w:val="Normal"/>
    <w:qFormat/>
    <w:rsid w:val="0073230B"/>
    <w:pPr>
      <w:spacing w:after="0" w:line="240" w:lineRule="auto"/>
    </w:pPr>
  </w:style>
  <w:style w:type="character" w:customStyle="1" w:styleId="UnderliningCharCharChar">
    <w:name w:val="Underlining Char Char Char"/>
    <w:locked/>
    <w:rsid w:val="0073230B"/>
  </w:style>
  <w:style w:type="paragraph" w:customStyle="1" w:styleId="UnderliningCharChar">
    <w:name w:val="Underlining Char Char"/>
    <w:basedOn w:val="Normal"/>
    <w:next w:val="Normal"/>
    <w:qFormat/>
    <w:rsid w:val="0073230B"/>
    <w:pPr>
      <w:spacing w:after="0" w:line="240" w:lineRule="auto"/>
    </w:pPr>
  </w:style>
  <w:style w:type="paragraph" w:customStyle="1" w:styleId="Style120">
    <w:name w:val="Style 12"/>
    <w:qFormat/>
    <w:rsid w:val="0073230B"/>
    <w:pPr>
      <w:spacing w:after="200" w:line="276" w:lineRule="auto"/>
    </w:pPr>
  </w:style>
  <w:style w:type="paragraph" w:customStyle="1" w:styleId="Style7">
    <w:name w:val="Style 7"/>
    <w:next w:val="CiteCharCharCharCharChar"/>
    <w:qFormat/>
    <w:rsid w:val="0073230B"/>
    <w:pPr>
      <w:spacing w:after="200" w:line="276" w:lineRule="auto"/>
    </w:pPr>
  </w:style>
  <w:style w:type="paragraph" w:customStyle="1" w:styleId="Style9">
    <w:name w:val="Style 9"/>
    <w:qFormat/>
    <w:rsid w:val="0073230B"/>
    <w:pPr>
      <w:spacing w:after="200" w:line="276" w:lineRule="auto"/>
    </w:pPr>
  </w:style>
  <w:style w:type="paragraph" w:customStyle="1" w:styleId="Emphasis3">
    <w:name w:val="Emphasis3"/>
    <w:next w:val="UnderliningCharChar"/>
    <w:qFormat/>
    <w:rsid w:val="0073230B"/>
    <w:pPr>
      <w:spacing w:after="200" w:line="276" w:lineRule="auto"/>
    </w:pPr>
  </w:style>
  <w:style w:type="paragraph" w:customStyle="1" w:styleId="SmallCard">
    <w:name w:val="Small Card"/>
    <w:basedOn w:val="Normal"/>
    <w:next w:val="Style7"/>
    <w:uiPriority w:val="99"/>
    <w:qFormat/>
    <w:rsid w:val="0073230B"/>
    <w:pPr>
      <w:spacing w:after="0" w:line="240" w:lineRule="auto"/>
    </w:pPr>
  </w:style>
  <w:style w:type="paragraph" w:customStyle="1" w:styleId="BreifTitle">
    <w:name w:val="Breif Title"/>
    <w:basedOn w:val="Normal"/>
    <w:next w:val="Style9"/>
    <w:autoRedefine/>
    <w:uiPriority w:val="99"/>
    <w:qFormat/>
    <w:rsid w:val="0073230B"/>
    <w:pPr>
      <w:spacing w:after="0" w:line="240" w:lineRule="auto"/>
    </w:pPr>
  </w:style>
  <w:style w:type="paragraph" w:customStyle="1" w:styleId="Normal10pt">
    <w:name w:val="Normal + 10 pt"/>
    <w:basedOn w:val="Normal"/>
    <w:next w:val="Emphasis3"/>
    <w:uiPriority w:val="99"/>
    <w:qFormat/>
    <w:rsid w:val="0073230B"/>
    <w:pPr>
      <w:spacing w:after="0" w:line="240" w:lineRule="auto"/>
    </w:pPr>
  </w:style>
  <w:style w:type="paragraph" w:customStyle="1" w:styleId="formfldssel">
    <w:name w:val="formfldssel"/>
    <w:basedOn w:val="Normal"/>
    <w:qFormat/>
    <w:rsid w:val="0073230B"/>
    <w:pPr>
      <w:spacing w:after="0" w:line="240" w:lineRule="auto"/>
    </w:pPr>
  </w:style>
  <w:style w:type="paragraph" w:customStyle="1" w:styleId="hpleftlk">
    <w:name w:val="hpleftlk"/>
    <w:basedOn w:val="Normal"/>
    <w:next w:val="SmallCard"/>
    <w:qFormat/>
    <w:rsid w:val="0073230B"/>
    <w:pPr>
      <w:spacing w:after="0" w:line="240" w:lineRule="auto"/>
    </w:pPr>
  </w:style>
  <w:style w:type="paragraph" w:customStyle="1" w:styleId="lblu">
    <w:name w:val="lblu"/>
    <w:basedOn w:val="Normal"/>
    <w:next w:val="BreifTitle"/>
    <w:qFormat/>
    <w:rsid w:val="0073230B"/>
    <w:pPr>
      <w:spacing w:after="0" w:line="240" w:lineRule="auto"/>
    </w:pPr>
  </w:style>
  <w:style w:type="paragraph" w:customStyle="1" w:styleId="Underlinestyle">
    <w:name w:val="Underlinestyle"/>
    <w:basedOn w:val="Normal"/>
    <w:next w:val="Normal10pt"/>
    <w:qFormat/>
    <w:rsid w:val="0073230B"/>
    <w:pPr>
      <w:spacing w:after="0" w:line="240" w:lineRule="auto"/>
    </w:pPr>
  </w:style>
  <w:style w:type="paragraph" w:customStyle="1" w:styleId="DebateCiteCharChar">
    <w:name w:val="Debate Cite Char Char"/>
    <w:basedOn w:val="Normal"/>
    <w:next w:val="formfldssel"/>
    <w:autoRedefine/>
    <w:qFormat/>
    <w:rsid w:val="0073230B"/>
    <w:pPr>
      <w:spacing w:after="0" w:line="240" w:lineRule="auto"/>
    </w:pPr>
  </w:style>
  <w:style w:type="paragraph" w:customStyle="1" w:styleId="StyleTagandCiteFranklinGothicDemi">
    <w:name w:val="Style Tag and Cite + Franklin Gothic Demi"/>
    <w:basedOn w:val="HotRoute"/>
    <w:next w:val="lblu"/>
    <w:autoRedefine/>
    <w:uiPriority w:val="99"/>
    <w:qFormat/>
    <w:rsid w:val="0073230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73230B"/>
  </w:style>
  <w:style w:type="paragraph" w:customStyle="1" w:styleId="CiteCard0">
    <w:name w:val="Cite/Card"/>
    <w:basedOn w:val="Normal"/>
    <w:next w:val="StyleTagandCiteFranklinGothicDemi"/>
    <w:qFormat/>
    <w:rsid w:val="0073230B"/>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73230B"/>
    <w:pPr>
      <w:spacing w:after="0" w:line="240" w:lineRule="auto"/>
    </w:pPr>
  </w:style>
  <w:style w:type="paragraph" w:customStyle="1" w:styleId="title-bold-medium">
    <w:name w:val="title-bold-medium"/>
    <w:basedOn w:val="Normal"/>
    <w:next w:val="TagCite2"/>
    <w:uiPriority w:val="99"/>
    <w:qFormat/>
    <w:rsid w:val="0073230B"/>
    <w:pPr>
      <w:spacing w:after="0" w:line="240" w:lineRule="auto"/>
    </w:pPr>
  </w:style>
  <w:style w:type="paragraph" w:customStyle="1" w:styleId="lact">
    <w:name w:val="lact"/>
    <w:basedOn w:val="Normal"/>
    <w:next w:val="CiteCard0"/>
    <w:uiPriority w:val="99"/>
    <w:qFormat/>
    <w:rsid w:val="0073230B"/>
    <w:pPr>
      <w:spacing w:after="0" w:line="240" w:lineRule="auto"/>
    </w:pPr>
  </w:style>
  <w:style w:type="paragraph" w:customStyle="1" w:styleId="shellscontentions">
    <w:name w:val="shells/contentions"/>
    <w:basedOn w:val="DebateCiteCharChar"/>
    <w:next w:val="tagCharCharCharCharCharCharChar"/>
    <w:uiPriority w:val="99"/>
    <w:qFormat/>
    <w:rsid w:val="0073230B"/>
  </w:style>
  <w:style w:type="paragraph" w:customStyle="1" w:styleId="BriefTitle1">
    <w:name w:val="Brief Title 1"/>
    <w:basedOn w:val="Normal"/>
    <w:next w:val="title-bold-medium"/>
    <w:uiPriority w:val="99"/>
    <w:qFormat/>
    <w:rsid w:val="0073230B"/>
    <w:pPr>
      <w:spacing w:after="0" w:line="240" w:lineRule="auto"/>
    </w:pPr>
  </w:style>
  <w:style w:type="paragraph" w:customStyle="1" w:styleId="ShellTitles">
    <w:name w:val="ShellTitles"/>
    <w:basedOn w:val="Normal"/>
    <w:next w:val="shellscontentions"/>
    <w:uiPriority w:val="99"/>
    <w:qFormat/>
    <w:rsid w:val="0073230B"/>
    <w:pPr>
      <w:spacing w:after="0" w:line="240" w:lineRule="auto"/>
    </w:pPr>
  </w:style>
  <w:style w:type="paragraph" w:customStyle="1" w:styleId="ToRead">
    <w:name w:val="To Read"/>
    <w:basedOn w:val="Normal"/>
    <w:uiPriority w:val="99"/>
    <w:qFormat/>
    <w:rsid w:val="0073230B"/>
    <w:pPr>
      <w:spacing w:after="0" w:line="240" w:lineRule="auto"/>
    </w:pPr>
  </w:style>
  <w:style w:type="paragraph" w:customStyle="1" w:styleId="Style21">
    <w:name w:val="Style 2"/>
    <w:basedOn w:val="Normal"/>
    <w:next w:val="ShellTitles"/>
    <w:uiPriority w:val="99"/>
    <w:qFormat/>
    <w:rsid w:val="0073230B"/>
    <w:pPr>
      <w:spacing w:after="0" w:line="240" w:lineRule="auto"/>
    </w:pPr>
  </w:style>
  <w:style w:type="paragraph" w:customStyle="1" w:styleId="Style40">
    <w:name w:val="Style 4"/>
    <w:basedOn w:val="Normal"/>
    <w:uiPriority w:val="99"/>
    <w:qFormat/>
    <w:rsid w:val="0073230B"/>
    <w:pPr>
      <w:spacing w:after="0" w:line="240" w:lineRule="auto"/>
    </w:pPr>
  </w:style>
  <w:style w:type="paragraph" w:customStyle="1" w:styleId="CM10">
    <w:name w:val="CM10"/>
    <w:basedOn w:val="Normal"/>
    <w:uiPriority w:val="99"/>
    <w:qFormat/>
    <w:rsid w:val="0073230B"/>
    <w:pPr>
      <w:spacing w:after="0" w:line="240" w:lineRule="auto"/>
    </w:pPr>
  </w:style>
  <w:style w:type="paragraph" w:customStyle="1" w:styleId="OffensiveLanguage">
    <w:name w:val="Offensive Language"/>
    <w:basedOn w:val="Normal"/>
    <w:next w:val="Normal"/>
    <w:qFormat/>
    <w:rsid w:val="0073230B"/>
    <w:pPr>
      <w:spacing w:after="0" w:line="240" w:lineRule="auto"/>
    </w:pPr>
  </w:style>
  <w:style w:type="paragraph" w:customStyle="1" w:styleId="clearformatting0">
    <w:name w:val="clear formatting"/>
    <w:basedOn w:val="Normal"/>
    <w:next w:val="Style40"/>
    <w:qFormat/>
    <w:rsid w:val="0073230B"/>
    <w:pPr>
      <w:spacing w:after="0" w:line="240" w:lineRule="auto"/>
    </w:pPr>
  </w:style>
  <w:style w:type="paragraph" w:customStyle="1" w:styleId="Style18">
    <w:name w:val="Style 18"/>
    <w:next w:val="CM10"/>
    <w:uiPriority w:val="99"/>
    <w:qFormat/>
    <w:rsid w:val="0073230B"/>
    <w:pPr>
      <w:spacing w:after="200" w:line="276" w:lineRule="auto"/>
    </w:pPr>
  </w:style>
  <w:style w:type="paragraph" w:customStyle="1" w:styleId="formfld">
    <w:name w:val="formfld"/>
    <w:basedOn w:val="Normal"/>
    <w:next w:val="OffensiveLanguage"/>
    <w:qFormat/>
    <w:rsid w:val="0073230B"/>
    <w:pPr>
      <w:spacing w:after="0" w:line="240" w:lineRule="auto"/>
    </w:pPr>
  </w:style>
  <w:style w:type="paragraph" w:customStyle="1" w:styleId="Caption3">
    <w:name w:val="Caption3"/>
    <w:basedOn w:val="Normal"/>
    <w:next w:val="clearformatting0"/>
    <w:uiPriority w:val="99"/>
    <w:qFormat/>
    <w:rsid w:val="0073230B"/>
    <w:pPr>
      <w:spacing w:after="0" w:line="240" w:lineRule="auto"/>
    </w:pPr>
  </w:style>
  <w:style w:type="paragraph" w:customStyle="1" w:styleId="teaserpermalink">
    <w:name w:val="teaser_permalink"/>
    <w:basedOn w:val="Normal"/>
    <w:next w:val="Style18"/>
    <w:uiPriority w:val="99"/>
    <w:qFormat/>
    <w:rsid w:val="0073230B"/>
    <w:pPr>
      <w:spacing w:after="0" w:line="240" w:lineRule="auto"/>
    </w:pPr>
  </w:style>
  <w:style w:type="character" w:styleId="BookTitle">
    <w:name w:val="Book Title"/>
    <w:basedOn w:val="DefaultParagraphFont"/>
    <w:qFormat/>
    <w:rsid w:val="0073230B"/>
    <w:rPr>
      <w:b/>
      <w:bCs/>
      <w:i/>
      <w:iCs/>
      <w:spacing w:val="5"/>
    </w:rPr>
  </w:style>
  <w:style w:type="character" w:customStyle="1" w:styleId="Heading7Char1">
    <w:name w:val="Heading 7 Char1"/>
    <w:basedOn w:val="DefaultParagraphFont"/>
    <w:semiHidden/>
    <w:rsid w:val="0073230B"/>
  </w:style>
  <w:style w:type="character" w:customStyle="1" w:styleId="Heading8Char1">
    <w:name w:val="Heading 8 Char1"/>
    <w:basedOn w:val="DefaultParagraphFont"/>
    <w:semiHidden/>
    <w:rsid w:val="0073230B"/>
  </w:style>
  <w:style w:type="character" w:customStyle="1" w:styleId="Heading9Char1">
    <w:name w:val="Heading 9 Char1"/>
    <w:basedOn w:val="DefaultParagraphFont"/>
    <w:semiHidden/>
    <w:rsid w:val="0073230B"/>
  </w:style>
  <w:style w:type="character" w:customStyle="1" w:styleId="sup1">
    <w:name w:val="sup1"/>
    <w:rsid w:val="0073230B"/>
  </w:style>
  <w:style w:type="character" w:customStyle="1" w:styleId="pgnum1">
    <w:name w:val="pgnum1"/>
    <w:rsid w:val="0073230B"/>
  </w:style>
  <w:style w:type="character" w:customStyle="1" w:styleId="nw">
    <w:name w:val="nw"/>
    <w:rsid w:val="0073230B"/>
  </w:style>
  <w:style w:type="character" w:customStyle="1" w:styleId="CardsHighlight">
    <w:name w:val="Cards Highlight"/>
    <w:uiPriority w:val="1"/>
    <w:rsid w:val="0073230B"/>
  </w:style>
  <w:style w:type="character" w:customStyle="1" w:styleId="apple">
    <w:name w:val="apple"/>
    <w:rsid w:val="0073230B"/>
  </w:style>
  <w:style w:type="character" w:customStyle="1" w:styleId="inhoud">
    <w:name w:val="inhoud"/>
    <w:rsid w:val="0073230B"/>
  </w:style>
  <w:style w:type="character" w:customStyle="1" w:styleId="CardsUnderlined">
    <w:name w:val="Cards Underlined"/>
    <w:qFormat/>
    <w:rsid w:val="0073230B"/>
  </w:style>
  <w:style w:type="character" w:customStyle="1" w:styleId="Cites-AuthorDate">
    <w:name w:val="Cites-Author/Date"/>
    <w:qFormat/>
    <w:rsid w:val="0073230B"/>
  </w:style>
  <w:style w:type="character" w:customStyle="1" w:styleId="StyleCardtextChar10pt">
    <w:name w:val="Style Card text Char + 10 pt"/>
    <w:rsid w:val="0073230B"/>
  </w:style>
  <w:style w:type="character" w:customStyle="1" w:styleId="UnderliningChar2">
    <w:name w:val="Underlining Char2"/>
    <w:rsid w:val="0073230B"/>
  </w:style>
  <w:style w:type="character" w:customStyle="1" w:styleId="UnderliningChar1">
    <w:name w:val="Underlining Char1"/>
    <w:rsid w:val="0073230B"/>
  </w:style>
  <w:style w:type="character" w:customStyle="1" w:styleId="smcaps">
    <w:name w:val="smcaps"/>
    <w:rsid w:val="0073230B"/>
  </w:style>
  <w:style w:type="character" w:customStyle="1" w:styleId="Style1Char2">
    <w:name w:val="Style1 Char2"/>
    <w:rsid w:val="0073230B"/>
  </w:style>
  <w:style w:type="character" w:customStyle="1" w:styleId="inside-head1">
    <w:name w:val="inside-head1"/>
    <w:rsid w:val="0073230B"/>
  </w:style>
  <w:style w:type="character" w:customStyle="1" w:styleId="datestamp1">
    <w:name w:val="datestamp1"/>
    <w:rsid w:val="0073230B"/>
  </w:style>
  <w:style w:type="character" w:customStyle="1" w:styleId="pagetools1">
    <w:name w:val="pagetools1"/>
    <w:rsid w:val="0073230B"/>
  </w:style>
  <w:style w:type="character" w:customStyle="1" w:styleId="smallredtext">
    <w:name w:val="smallredtext"/>
    <w:rsid w:val="0073230B"/>
  </w:style>
  <w:style w:type="character" w:customStyle="1" w:styleId="storyheading31">
    <w:name w:val="storyheading31"/>
    <w:rsid w:val="0073230B"/>
  </w:style>
  <w:style w:type="character" w:customStyle="1" w:styleId="storydeck31">
    <w:name w:val="storydeck31"/>
    <w:rsid w:val="0073230B"/>
  </w:style>
  <w:style w:type="character" w:customStyle="1" w:styleId="subtitle1">
    <w:name w:val="subtitle1"/>
    <w:rsid w:val="0073230B"/>
  </w:style>
  <w:style w:type="character" w:customStyle="1" w:styleId="Title10">
    <w:name w:val="Title1"/>
    <w:rsid w:val="0073230B"/>
  </w:style>
  <w:style w:type="character" w:customStyle="1" w:styleId="clsbiolink">
    <w:name w:val="clsbiolink"/>
    <w:rsid w:val="0073230B"/>
  </w:style>
  <w:style w:type="character" w:customStyle="1" w:styleId="clssmaller">
    <w:name w:val="clssmaller"/>
    <w:rsid w:val="0073230B"/>
  </w:style>
  <w:style w:type="character" w:customStyle="1" w:styleId="sm1">
    <w:name w:val="sm1"/>
    <w:rsid w:val="0073230B"/>
  </w:style>
  <w:style w:type="character" w:customStyle="1" w:styleId="noindentChar">
    <w:name w:val="noindent Char"/>
    <w:rsid w:val="0073230B"/>
  </w:style>
  <w:style w:type="character" w:customStyle="1" w:styleId="SmallChar1">
    <w:name w:val="Small Char1"/>
    <w:rsid w:val="0073230B"/>
  </w:style>
  <w:style w:type="character" w:customStyle="1" w:styleId="fullcite0">
    <w:name w:val="fullcite"/>
    <w:rsid w:val="0073230B"/>
  </w:style>
  <w:style w:type="character" w:customStyle="1" w:styleId="Style9ptThickunderline">
    <w:name w:val="Style 9 pt Thick underline"/>
    <w:rsid w:val="0073230B"/>
  </w:style>
  <w:style w:type="character" w:customStyle="1" w:styleId="CardNotUnderlinedChar">
    <w:name w:val="Card Not Underlined Char"/>
    <w:rsid w:val="0073230B"/>
  </w:style>
  <w:style w:type="character" w:customStyle="1" w:styleId="IndexHeadersCharChar">
    <w:name w:val="Index Headers Char Char"/>
    <w:rsid w:val="0073230B"/>
  </w:style>
  <w:style w:type="character" w:customStyle="1" w:styleId="CircleChar1">
    <w:name w:val="Circle Char1"/>
    <w:rsid w:val="0073230B"/>
  </w:style>
  <w:style w:type="character" w:customStyle="1" w:styleId="textmedium">
    <w:name w:val="textmedium"/>
    <w:rsid w:val="0073230B"/>
  </w:style>
  <w:style w:type="character" w:customStyle="1" w:styleId="justify">
    <w:name w:val="justify"/>
    <w:rsid w:val="0073230B"/>
  </w:style>
  <w:style w:type="character" w:customStyle="1" w:styleId="SmallCardTextChar">
    <w:name w:val="Small Card Text Char"/>
    <w:rsid w:val="0073230B"/>
  </w:style>
  <w:style w:type="character" w:customStyle="1" w:styleId="tagChar30">
    <w:name w:val="tag Char3"/>
    <w:rsid w:val="0073230B"/>
  </w:style>
  <w:style w:type="character" w:customStyle="1" w:styleId="medium-normal1">
    <w:name w:val="medium-normal1"/>
    <w:rsid w:val="0073230B"/>
  </w:style>
  <w:style w:type="character" w:customStyle="1" w:styleId="inside-head">
    <w:name w:val="inside-head"/>
    <w:rsid w:val="0073230B"/>
  </w:style>
  <w:style w:type="character" w:customStyle="1" w:styleId="awtw">
    <w:name w:val="awtw"/>
    <w:rsid w:val="0073230B"/>
  </w:style>
  <w:style w:type="character" w:customStyle="1" w:styleId="CardText-Underlined">
    <w:name w:val="Card Text - Underlined"/>
    <w:rsid w:val="0073230B"/>
  </w:style>
  <w:style w:type="character" w:customStyle="1" w:styleId="Citation-AuthorDate">
    <w:name w:val="Citation - Author/Date"/>
    <w:rsid w:val="0073230B"/>
  </w:style>
  <w:style w:type="character" w:customStyle="1" w:styleId="ld3">
    <w:name w:val="ld3"/>
    <w:rsid w:val="0073230B"/>
  </w:style>
  <w:style w:type="character" w:customStyle="1" w:styleId="5Notunderlined">
    <w:name w:val="5 Not underlined"/>
    <w:rsid w:val="0073230B"/>
  </w:style>
  <w:style w:type="character" w:customStyle="1" w:styleId="postbody">
    <w:name w:val="postbody"/>
    <w:rsid w:val="0073230B"/>
  </w:style>
  <w:style w:type="paragraph" w:styleId="EndnoteText">
    <w:name w:val="endnote text"/>
    <w:basedOn w:val="Normal"/>
    <w:link w:val="EndnoteTextChar1"/>
    <w:unhideWhenUsed/>
    <w:rsid w:val="0073230B"/>
    <w:pPr>
      <w:spacing w:after="0" w:line="240" w:lineRule="auto"/>
    </w:pPr>
    <w:rPr>
      <w:sz w:val="20"/>
      <w:szCs w:val="20"/>
    </w:rPr>
  </w:style>
  <w:style w:type="character" w:customStyle="1" w:styleId="EndnoteTextChar1">
    <w:name w:val="Endnote Text Char1"/>
    <w:basedOn w:val="DefaultParagraphFont"/>
    <w:link w:val="EndnoteText"/>
    <w:rsid w:val="0073230B"/>
    <w:rPr>
      <w:rFonts w:ascii="Calibri" w:hAnsi="Calibri"/>
      <w:sz w:val="20"/>
      <w:szCs w:val="20"/>
    </w:rPr>
  </w:style>
  <w:style w:type="character" w:customStyle="1" w:styleId="ssl4">
    <w:name w:val="ss_l4"/>
    <w:rsid w:val="0073230B"/>
  </w:style>
  <w:style w:type="character" w:customStyle="1" w:styleId="stylestylebold12pt">
    <w:name w:val="stylestylebold12pt"/>
    <w:rsid w:val="0073230B"/>
  </w:style>
  <w:style w:type="character" w:customStyle="1" w:styleId="externaledithide">
    <w:name w:val="external_edit_hide"/>
    <w:rsid w:val="0073230B"/>
  </w:style>
  <w:style w:type="character" w:customStyle="1" w:styleId="grey10">
    <w:name w:val="grey10"/>
    <w:rsid w:val="0073230B"/>
  </w:style>
  <w:style w:type="character" w:customStyle="1" w:styleId="CharacterStyle20">
    <w:name w:val="Character Style 20"/>
    <w:rsid w:val="0073230B"/>
  </w:style>
  <w:style w:type="character" w:customStyle="1" w:styleId="Style11ptUnderlineBorderSinglesolidlineAuto05pt">
    <w:name w:val="Style 11 pt Underline Border: : (Single solid line Auto  0.5 pt..."/>
    <w:rsid w:val="0073230B"/>
  </w:style>
  <w:style w:type="character" w:customStyle="1" w:styleId="A9">
    <w:name w:val="A9"/>
    <w:uiPriority w:val="99"/>
    <w:rsid w:val="0073230B"/>
  </w:style>
  <w:style w:type="character" w:customStyle="1" w:styleId="A5">
    <w:name w:val="A5"/>
    <w:uiPriority w:val="99"/>
    <w:rsid w:val="0073230B"/>
  </w:style>
  <w:style w:type="character" w:customStyle="1" w:styleId="underline1">
    <w:name w:val="underline1"/>
    <w:rsid w:val="0073230B"/>
  </w:style>
  <w:style w:type="character" w:customStyle="1" w:styleId="see">
    <w:name w:val="see"/>
    <w:rsid w:val="0073230B"/>
  </w:style>
  <w:style w:type="character" w:customStyle="1" w:styleId="CharacterStyle2">
    <w:name w:val="Character Style 2"/>
    <w:uiPriority w:val="99"/>
    <w:rsid w:val="0073230B"/>
  </w:style>
  <w:style w:type="character" w:customStyle="1" w:styleId="lightblue">
    <w:name w:val="lightblue"/>
    <w:rsid w:val="0073230B"/>
  </w:style>
  <w:style w:type="character" w:customStyle="1" w:styleId="centerheadlines">
    <w:name w:val="centerheadlines"/>
    <w:rsid w:val="0073230B"/>
  </w:style>
  <w:style w:type="character" w:customStyle="1" w:styleId="datetime">
    <w:name w:val="datetime"/>
    <w:rsid w:val="0073230B"/>
  </w:style>
  <w:style w:type="character" w:customStyle="1" w:styleId="info">
    <w:name w:val="info"/>
    <w:rsid w:val="0073230B"/>
  </w:style>
  <w:style w:type="character" w:customStyle="1" w:styleId="datestory">
    <w:name w:val="datestory"/>
    <w:rsid w:val="0073230B"/>
  </w:style>
  <w:style w:type="character" w:customStyle="1" w:styleId="A1">
    <w:name w:val="A1"/>
    <w:uiPriority w:val="99"/>
    <w:rsid w:val="0073230B"/>
  </w:style>
  <w:style w:type="character" w:customStyle="1" w:styleId="-SmallText-">
    <w:name w:val="-Small Text-"/>
    <w:rsid w:val="0073230B"/>
  </w:style>
  <w:style w:type="character" w:customStyle="1" w:styleId="goohl1">
    <w:name w:val="goohl1"/>
    <w:rsid w:val="0073230B"/>
  </w:style>
  <w:style w:type="character" w:customStyle="1" w:styleId="goohl2">
    <w:name w:val="goohl2"/>
    <w:rsid w:val="0073230B"/>
  </w:style>
  <w:style w:type="character" w:customStyle="1" w:styleId="goohl0">
    <w:name w:val="goohl0"/>
    <w:rsid w:val="0073230B"/>
  </w:style>
  <w:style w:type="character" w:customStyle="1" w:styleId="StyleUnderlineBorderSinglesolidlineAuto05ptLinew">
    <w:name w:val="Style Underline Border: : (Single solid line Auto  0.5 pt Line w..."/>
    <w:basedOn w:val="DefaultParagraphFont"/>
    <w:rsid w:val="0073230B"/>
  </w:style>
  <w:style w:type="character" w:customStyle="1" w:styleId="citeschar10">
    <w:name w:val="citeschar1"/>
    <w:basedOn w:val="DefaultParagraphFont"/>
    <w:rsid w:val="0073230B"/>
  </w:style>
  <w:style w:type="character" w:customStyle="1" w:styleId="cardunderlinedchar0">
    <w:name w:val="cardunderlinedchar"/>
    <w:basedOn w:val="DefaultParagraphFont"/>
    <w:rsid w:val="0073230B"/>
  </w:style>
  <w:style w:type="paragraph" w:customStyle="1" w:styleId="Style1CharChar">
    <w:name w:val="Style1 Char Char"/>
    <w:basedOn w:val="Normal"/>
    <w:qFormat/>
    <w:rsid w:val="0073230B"/>
    <w:pPr>
      <w:spacing w:after="0" w:line="240" w:lineRule="auto"/>
    </w:pPr>
  </w:style>
  <w:style w:type="character" w:customStyle="1" w:styleId="Style1CharCharChar">
    <w:name w:val="Style1 Char Char Char"/>
    <w:locked/>
    <w:rsid w:val="0073230B"/>
  </w:style>
  <w:style w:type="character" w:customStyle="1" w:styleId="FootnoteTextChar1">
    <w:name w:val="Footnote Text Char1"/>
    <w:basedOn w:val="DefaultParagraphFont"/>
    <w:rsid w:val="0073230B"/>
    <w:rPr>
      <w:rFonts w:ascii="Georgia" w:hAnsi="Georgia"/>
      <w:sz w:val="20"/>
      <w:szCs w:val="20"/>
    </w:rPr>
  </w:style>
  <w:style w:type="character" w:customStyle="1" w:styleId="headline">
    <w:name w:val="headline"/>
    <w:rsid w:val="0073230B"/>
  </w:style>
  <w:style w:type="character" w:customStyle="1" w:styleId="provider">
    <w:name w:val="provider"/>
    <w:basedOn w:val="DefaultParagraphFont"/>
    <w:rsid w:val="0073230B"/>
  </w:style>
  <w:style w:type="character" w:customStyle="1" w:styleId="ilad">
    <w:name w:val="il_ad"/>
    <w:rsid w:val="0073230B"/>
  </w:style>
  <w:style w:type="character" w:customStyle="1" w:styleId="grame">
    <w:name w:val="grame"/>
    <w:rsid w:val="0073230B"/>
  </w:style>
  <w:style w:type="character" w:customStyle="1" w:styleId="spelle">
    <w:name w:val="spelle"/>
    <w:rsid w:val="0073230B"/>
  </w:style>
  <w:style w:type="character" w:customStyle="1" w:styleId="vitstorybyline">
    <w:name w:val="vitstorybyline"/>
    <w:rsid w:val="0073230B"/>
  </w:style>
  <w:style w:type="character" w:customStyle="1" w:styleId="yahoobuzzbadge-form">
    <w:name w:val="yahoobuzzbadge-form"/>
    <w:rsid w:val="0073230B"/>
  </w:style>
  <w:style w:type="character" w:customStyle="1" w:styleId="tickerlinx">
    <w:name w:val="tickerlinx"/>
    <w:rsid w:val="0073230B"/>
  </w:style>
  <w:style w:type="character" w:customStyle="1" w:styleId="post-author">
    <w:name w:val="post-author"/>
    <w:rsid w:val="0073230B"/>
  </w:style>
  <w:style w:type="character" w:customStyle="1" w:styleId="post-timestamp">
    <w:name w:val="post-timestamp"/>
    <w:rsid w:val="0073230B"/>
  </w:style>
  <w:style w:type="character" w:customStyle="1" w:styleId="mw-headline">
    <w:name w:val="mw-headline"/>
    <w:rsid w:val="0073230B"/>
  </w:style>
  <w:style w:type="character" w:customStyle="1" w:styleId="month">
    <w:name w:val="month"/>
    <w:rsid w:val="0073230B"/>
  </w:style>
  <w:style w:type="character" w:customStyle="1" w:styleId="2xBoldUnderline">
    <w:name w:val="2x_Bold_Underline"/>
    <w:rsid w:val="0073230B"/>
  </w:style>
  <w:style w:type="character" w:customStyle="1" w:styleId="texttitlebigred">
    <w:name w:val="texttitlebigred"/>
    <w:rsid w:val="0073230B"/>
  </w:style>
  <w:style w:type="character" w:customStyle="1" w:styleId="subtitles">
    <w:name w:val="subtitles"/>
    <w:rsid w:val="0073230B"/>
  </w:style>
  <w:style w:type="character" w:customStyle="1" w:styleId="UnderlineCharChar1">
    <w:name w:val="Underline Char Char1"/>
    <w:rsid w:val="0073230B"/>
  </w:style>
  <w:style w:type="character" w:customStyle="1" w:styleId="CiteCardChar1">
    <w:name w:val="Cite_Card Char1"/>
    <w:rsid w:val="0073230B"/>
  </w:style>
  <w:style w:type="character" w:customStyle="1" w:styleId="ptitleinside">
    <w:name w:val="p_title_inside"/>
    <w:rsid w:val="0073230B"/>
  </w:style>
  <w:style w:type="character" w:customStyle="1" w:styleId="paramv">
    <w:name w:val="paramv"/>
    <w:rsid w:val="0073230B"/>
  </w:style>
  <w:style w:type="character" w:customStyle="1" w:styleId="quotepeekbase">
    <w:name w:val="quotepeekbase"/>
    <w:rsid w:val="0073230B"/>
  </w:style>
  <w:style w:type="character" w:customStyle="1" w:styleId="symbol">
    <w:name w:val="symbol"/>
    <w:rsid w:val="0073230B"/>
  </w:style>
  <w:style w:type="character" w:customStyle="1" w:styleId="data">
    <w:name w:val="data"/>
    <w:rsid w:val="0073230B"/>
  </w:style>
  <w:style w:type="character" w:customStyle="1" w:styleId="cross-head">
    <w:name w:val="cross-head"/>
    <w:rsid w:val="0073230B"/>
  </w:style>
  <w:style w:type="character" w:customStyle="1" w:styleId="scaps">
    <w:name w:val="scaps"/>
    <w:rsid w:val="0073230B"/>
  </w:style>
  <w:style w:type="character" w:customStyle="1" w:styleId="pub-date">
    <w:name w:val="pub-date"/>
    <w:rsid w:val="0073230B"/>
  </w:style>
  <w:style w:type="character" w:customStyle="1" w:styleId="StyleTimesNewRoman12ptBold">
    <w:name w:val="Style Times New Roman 12 pt Bold"/>
    <w:rsid w:val="0073230B"/>
  </w:style>
  <w:style w:type="character" w:customStyle="1" w:styleId="AuthorDateF4">
    <w:name w:val="Author Date (F4)"/>
    <w:rsid w:val="0073230B"/>
  </w:style>
  <w:style w:type="character" w:customStyle="1" w:styleId="BoldUnderlineF6">
    <w:name w:val="Bold Underline (F6)"/>
    <w:rsid w:val="0073230B"/>
  </w:style>
  <w:style w:type="character" w:customStyle="1" w:styleId="grouptext">
    <w:name w:val="group_text"/>
    <w:rsid w:val="0073230B"/>
  </w:style>
  <w:style w:type="character" w:customStyle="1" w:styleId="authors">
    <w:name w:val="authors"/>
    <w:rsid w:val="0073230B"/>
  </w:style>
  <w:style w:type="character" w:customStyle="1" w:styleId="StyleArial12ptBoldItalic">
    <w:name w:val="Style Arial 12 pt Bold Italic"/>
    <w:rsid w:val="0073230B"/>
  </w:style>
  <w:style w:type="character" w:customStyle="1" w:styleId="verdana12grey1">
    <w:name w:val="verdana12grey1"/>
    <w:rsid w:val="0073230B"/>
  </w:style>
  <w:style w:type="character" w:customStyle="1" w:styleId="verdana9grey1a">
    <w:name w:val="verdana9grey1a"/>
    <w:rsid w:val="0073230B"/>
  </w:style>
  <w:style w:type="character" w:customStyle="1" w:styleId="nn-twttr-share-btn">
    <w:name w:val="nn-twttr-share-btn"/>
    <w:rsid w:val="0073230B"/>
  </w:style>
  <w:style w:type="character" w:customStyle="1" w:styleId="count">
    <w:name w:val="count"/>
    <w:rsid w:val="0073230B"/>
  </w:style>
  <w:style w:type="character" w:customStyle="1" w:styleId="fbbuttontext">
    <w:name w:val="fb_button_text"/>
    <w:rsid w:val="0073230B"/>
  </w:style>
  <w:style w:type="character" w:customStyle="1" w:styleId="comment-count">
    <w:name w:val="comment-count"/>
    <w:rsid w:val="0073230B"/>
  </w:style>
  <w:style w:type="character" w:customStyle="1" w:styleId="comment-count-text">
    <w:name w:val="comment-count-text"/>
    <w:rsid w:val="0073230B"/>
  </w:style>
  <w:style w:type="character" w:customStyle="1" w:styleId="author-name">
    <w:name w:val="author-name"/>
    <w:rsid w:val="0073230B"/>
  </w:style>
  <w:style w:type="character" w:customStyle="1" w:styleId="lightheader">
    <w:name w:val="lightheader"/>
    <w:rsid w:val="0073230B"/>
  </w:style>
  <w:style w:type="character" w:customStyle="1" w:styleId="CiteCardCharCharCharCharChar">
    <w:name w:val="Cite_Card Char Char Char Char Char"/>
    <w:rsid w:val="0073230B"/>
  </w:style>
  <w:style w:type="character" w:customStyle="1" w:styleId="CiteCardCharCharCharCharCharChar">
    <w:name w:val="Cite_Card Char Char Char Char Char Char"/>
    <w:rsid w:val="0073230B"/>
  </w:style>
  <w:style w:type="character" w:customStyle="1" w:styleId="yahoobuzzbadge">
    <w:name w:val="yahoobuzzbadge"/>
    <w:rsid w:val="0073230B"/>
  </w:style>
  <w:style w:type="character" w:customStyle="1" w:styleId="fbsharecountinner">
    <w:name w:val="fb_share_count_inner"/>
    <w:rsid w:val="0073230B"/>
  </w:style>
  <w:style w:type="character" w:customStyle="1" w:styleId="fbconnectbuttontext">
    <w:name w:val="fbconnectbutton_text"/>
    <w:rsid w:val="0073230B"/>
  </w:style>
  <w:style w:type="paragraph" w:customStyle="1" w:styleId="Sourcename">
    <w:name w:val="Source name"/>
    <w:basedOn w:val="Normal"/>
    <w:qFormat/>
    <w:rsid w:val="0073230B"/>
    <w:pPr>
      <w:spacing w:after="0" w:line="240" w:lineRule="auto"/>
    </w:pPr>
  </w:style>
  <w:style w:type="character" w:customStyle="1" w:styleId="SourcenameChar">
    <w:name w:val="Source name Char"/>
    <w:locked/>
    <w:rsid w:val="0073230B"/>
  </w:style>
  <w:style w:type="character" w:customStyle="1" w:styleId="StrongEmphasis">
    <w:name w:val="Strong Emphasis"/>
    <w:rsid w:val="0073230B"/>
  </w:style>
  <w:style w:type="character" w:customStyle="1" w:styleId="Caption2">
    <w:name w:val="Caption2"/>
    <w:rsid w:val="0073230B"/>
  </w:style>
  <w:style w:type="character" w:customStyle="1" w:styleId="Style11ptItalicUnderline">
    <w:name w:val="Style 11 pt Italic Underline"/>
    <w:rsid w:val="0073230B"/>
  </w:style>
  <w:style w:type="character" w:customStyle="1" w:styleId="Style11ptItalic">
    <w:name w:val="Style 11 pt Italic"/>
    <w:rsid w:val="0073230B"/>
  </w:style>
  <w:style w:type="character" w:customStyle="1" w:styleId="Style6pt">
    <w:name w:val="Style 6 pt"/>
    <w:qFormat/>
    <w:rsid w:val="0073230B"/>
  </w:style>
  <w:style w:type="character" w:customStyle="1" w:styleId="article-articlebody">
    <w:name w:val="article-articlebody"/>
    <w:basedOn w:val="DefaultParagraphFont"/>
    <w:rsid w:val="0073230B"/>
  </w:style>
  <w:style w:type="character" w:customStyle="1" w:styleId="pageheader0">
    <w:name w:val="pageheader"/>
    <w:basedOn w:val="DefaultParagraphFont"/>
    <w:rsid w:val="0073230B"/>
  </w:style>
  <w:style w:type="character" w:customStyle="1" w:styleId="AuthorCharChar">
    <w:name w:val="Author Char Char"/>
    <w:rsid w:val="0073230B"/>
  </w:style>
  <w:style w:type="character" w:customStyle="1" w:styleId="smallchar2">
    <w:name w:val="smallchar"/>
    <w:basedOn w:val="DefaultParagraphFont"/>
    <w:rsid w:val="0073230B"/>
  </w:style>
  <w:style w:type="character" w:customStyle="1" w:styleId="Shortcite">
    <w:name w:val="Shortcite"/>
    <w:rsid w:val="0073230B"/>
  </w:style>
  <w:style w:type="character" w:customStyle="1" w:styleId="Longcite">
    <w:name w:val="Longcite"/>
    <w:rsid w:val="0073230B"/>
  </w:style>
  <w:style w:type="character" w:customStyle="1" w:styleId="StyleStyle7pt8pt">
    <w:name w:val="Style Style 7 pt + 8 pt"/>
    <w:rsid w:val="0073230B"/>
  </w:style>
  <w:style w:type="character" w:customStyle="1" w:styleId="StyleStyleThickunderlineBold1">
    <w:name w:val="Style Style Thick underline + Bold1"/>
    <w:rsid w:val="0073230B"/>
  </w:style>
  <w:style w:type="character" w:customStyle="1" w:styleId="StyleUnderline2">
    <w:name w:val="Style Underline2"/>
    <w:rsid w:val="0073230B"/>
  </w:style>
  <w:style w:type="character" w:customStyle="1" w:styleId="tagchar">
    <w:name w:val="tagchar"/>
    <w:basedOn w:val="DefaultParagraphFont"/>
    <w:rsid w:val="0073230B"/>
  </w:style>
  <w:style w:type="character" w:customStyle="1" w:styleId="address">
    <w:name w:val="address"/>
    <w:rsid w:val="0073230B"/>
  </w:style>
  <w:style w:type="character" w:customStyle="1" w:styleId="NormalizationChar">
    <w:name w:val="Normalization Char"/>
    <w:rsid w:val="0073230B"/>
  </w:style>
  <w:style w:type="character" w:customStyle="1" w:styleId="maintextbldleft">
    <w:name w:val="maintextbldleft"/>
    <w:basedOn w:val="DefaultParagraphFont"/>
    <w:rsid w:val="0073230B"/>
  </w:style>
  <w:style w:type="character" w:customStyle="1" w:styleId="maintextleft">
    <w:name w:val="maintextleft"/>
    <w:basedOn w:val="DefaultParagraphFont"/>
    <w:rsid w:val="0073230B"/>
  </w:style>
  <w:style w:type="character" w:customStyle="1" w:styleId="highlight1">
    <w:name w:val="highlight"/>
    <w:rsid w:val="0073230B"/>
  </w:style>
  <w:style w:type="character" w:customStyle="1" w:styleId="Shrinker">
    <w:name w:val="Shrinker"/>
    <w:rsid w:val="0073230B"/>
  </w:style>
  <w:style w:type="character" w:customStyle="1" w:styleId="heading2char1">
    <w:name w:val="heading2char"/>
    <w:basedOn w:val="DefaultParagraphFont"/>
    <w:rsid w:val="0073230B"/>
  </w:style>
  <w:style w:type="character" w:customStyle="1" w:styleId="heading3char1">
    <w:name w:val="heading3char1"/>
    <w:basedOn w:val="DefaultParagraphFont"/>
    <w:rsid w:val="0073230B"/>
  </w:style>
  <w:style w:type="character" w:customStyle="1" w:styleId="underlinea">
    <w:name w:val="underlinea"/>
    <w:basedOn w:val="DefaultParagraphFont"/>
    <w:rsid w:val="0073230B"/>
  </w:style>
  <w:style w:type="character" w:customStyle="1" w:styleId="StyleUnderlineChar9pt2">
    <w:name w:val="Style Underline Char + 9 pt2"/>
    <w:rsid w:val="0073230B"/>
  </w:style>
  <w:style w:type="character" w:customStyle="1" w:styleId="StyleUnderlineChar9ptBold1">
    <w:name w:val="Style Underline Char + 9 pt Bold1"/>
    <w:rsid w:val="0073230B"/>
  </w:style>
  <w:style w:type="character" w:customStyle="1" w:styleId="FontStyle329">
    <w:name w:val="Font Style329"/>
    <w:uiPriority w:val="99"/>
    <w:rsid w:val="0073230B"/>
  </w:style>
  <w:style w:type="character" w:customStyle="1" w:styleId="styleboldunderline">
    <w:name w:val="styleboldunderline"/>
    <w:rsid w:val="0073230B"/>
  </w:style>
  <w:style w:type="character" w:customStyle="1" w:styleId="FontStyle291">
    <w:name w:val="Font Style291"/>
    <w:uiPriority w:val="99"/>
    <w:rsid w:val="0073230B"/>
  </w:style>
  <w:style w:type="character" w:customStyle="1" w:styleId="FontStyle232">
    <w:name w:val="Font Style232"/>
    <w:uiPriority w:val="99"/>
    <w:rsid w:val="0073230B"/>
  </w:style>
  <w:style w:type="character" w:customStyle="1" w:styleId="MicroTextCharChar">
    <w:name w:val="MicroText Char Char"/>
    <w:rsid w:val="0073230B"/>
  </w:style>
  <w:style w:type="character" w:customStyle="1" w:styleId="Hyperlink6">
    <w:name w:val="Hyperlink6"/>
    <w:rsid w:val="0073230B"/>
  </w:style>
  <w:style w:type="character" w:customStyle="1" w:styleId="pmterms11">
    <w:name w:val="pmterms11"/>
    <w:rsid w:val="0073230B"/>
  </w:style>
  <w:style w:type="character" w:customStyle="1" w:styleId="style61">
    <w:name w:val="style6"/>
    <w:rsid w:val="0073230B"/>
  </w:style>
  <w:style w:type="character" w:customStyle="1" w:styleId="Title2">
    <w:name w:val="Title2"/>
    <w:basedOn w:val="DefaultParagraphFont"/>
    <w:rsid w:val="0073230B"/>
  </w:style>
  <w:style w:type="character" w:customStyle="1" w:styleId="pmterms12">
    <w:name w:val="pmterms12"/>
    <w:basedOn w:val="DefaultParagraphFont"/>
    <w:rsid w:val="0073230B"/>
  </w:style>
  <w:style w:type="character" w:customStyle="1" w:styleId="BoldandUnderlineChar1Char2Char">
    <w:name w:val="Bold and Underline Char1 Char2 Char"/>
    <w:basedOn w:val="DefaultParagraphFont"/>
    <w:rsid w:val="0073230B"/>
  </w:style>
  <w:style w:type="character" w:customStyle="1" w:styleId="cardtextsmallCharCharCharCharCharCharCharCharCharCharCharChar">
    <w:name w:val="card text small Char Char Char Char Char Char Char Char Char Char Char Char"/>
    <w:basedOn w:val="DefaultParagraphFont"/>
    <w:rsid w:val="0073230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3230B"/>
  </w:style>
  <w:style w:type="character" w:customStyle="1" w:styleId="pmterms2">
    <w:name w:val="pmterms2"/>
    <w:basedOn w:val="DefaultParagraphFont"/>
    <w:rsid w:val="0073230B"/>
  </w:style>
  <w:style w:type="character" w:customStyle="1" w:styleId="BoldandUnderlineChar1Char2CharChar">
    <w:name w:val="Bold and Underline Char1 Char2 Char Char"/>
    <w:basedOn w:val="DefaultParagraphFont"/>
    <w:rsid w:val="0073230B"/>
  </w:style>
  <w:style w:type="character" w:customStyle="1" w:styleId="UnderlineChar1Char1">
    <w:name w:val="Underline Char1 Char1"/>
    <w:basedOn w:val="DefaultParagraphFont"/>
    <w:rsid w:val="0073230B"/>
  </w:style>
  <w:style w:type="character" w:customStyle="1" w:styleId="UnderlineChar6CharCharCharCharCharCharCharChar">
    <w:name w:val="Underline Char6 Char Char Char Char Char Char Char Char"/>
    <w:basedOn w:val="DefaultParagraphFont"/>
    <w:rsid w:val="0073230B"/>
  </w:style>
  <w:style w:type="character" w:customStyle="1" w:styleId="BoldText12pt">
    <w:name w:val="Bold Text 12 pt"/>
    <w:autoRedefine/>
    <w:rsid w:val="0073230B"/>
  </w:style>
  <w:style w:type="paragraph" w:styleId="BodyTextIndent2">
    <w:name w:val="Body Text Indent 2"/>
    <w:basedOn w:val="Normal"/>
    <w:link w:val="BodyTextIndent2Char1"/>
    <w:unhideWhenUsed/>
    <w:rsid w:val="0073230B"/>
    <w:pPr>
      <w:spacing w:after="120" w:line="480" w:lineRule="auto"/>
      <w:ind w:left="360"/>
    </w:pPr>
  </w:style>
  <w:style w:type="character" w:customStyle="1" w:styleId="BodyTextIndent2Char1">
    <w:name w:val="Body Text Indent 2 Char1"/>
    <w:basedOn w:val="DefaultParagraphFont"/>
    <w:link w:val="BodyTextIndent2"/>
    <w:rsid w:val="0073230B"/>
    <w:rPr>
      <w:rFonts w:ascii="Calibri" w:hAnsi="Calibri"/>
    </w:rPr>
  </w:style>
  <w:style w:type="character" w:customStyle="1" w:styleId="Style2CharChar">
    <w:name w:val="Style2 Char Char"/>
    <w:basedOn w:val="DefaultParagraphFont"/>
    <w:rsid w:val="0073230B"/>
  </w:style>
  <w:style w:type="character" w:customStyle="1" w:styleId="DebateCiteCharCharChar">
    <w:name w:val="Debate Cite Char Char Char"/>
    <w:basedOn w:val="DefaultParagraphFont"/>
    <w:rsid w:val="0073230B"/>
  </w:style>
  <w:style w:type="paragraph" w:styleId="BodyTextFirstIndent">
    <w:name w:val="Body Text First Indent"/>
    <w:basedOn w:val="BodyText"/>
    <w:link w:val="BodyTextFirstIndentChar1"/>
    <w:rsid w:val="0073230B"/>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73230B"/>
    <w:rPr>
      <w:rFonts w:ascii="Georgia" w:hAnsi="Georgia"/>
    </w:rPr>
  </w:style>
  <w:style w:type="character" w:customStyle="1" w:styleId="Style10ptBold">
    <w:name w:val="Style 10 pt Bold"/>
    <w:basedOn w:val="DefaultParagraphFont"/>
    <w:rsid w:val="0073230B"/>
  </w:style>
  <w:style w:type="character" w:customStyle="1" w:styleId="text9">
    <w:name w:val="text9"/>
    <w:basedOn w:val="DefaultParagraphFont"/>
    <w:rsid w:val="0073230B"/>
  </w:style>
  <w:style w:type="character" w:customStyle="1" w:styleId="text21">
    <w:name w:val="text21"/>
    <w:basedOn w:val="DefaultParagraphFont"/>
    <w:rsid w:val="0073230B"/>
  </w:style>
  <w:style w:type="character" w:customStyle="1" w:styleId="text19">
    <w:name w:val="text19"/>
    <w:basedOn w:val="DefaultParagraphFont"/>
    <w:rsid w:val="0073230B"/>
  </w:style>
  <w:style w:type="character" w:customStyle="1" w:styleId="term2">
    <w:name w:val="term2"/>
    <w:basedOn w:val="DefaultParagraphFont"/>
    <w:rsid w:val="0073230B"/>
  </w:style>
  <w:style w:type="character" w:customStyle="1" w:styleId="ToReadChar">
    <w:name w:val="To Read Char"/>
    <w:basedOn w:val="DefaultParagraphFont"/>
    <w:rsid w:val="0073230B"/>
  </w:style>
  <w:style w:type="character" w:customStyle="1" w:styleId="ToReadCharChar">
    <w:name w:val="To Read Char Char"/>
    <w:basedOn w:val="DefaultParagraphFont"/>
    <w:rsid w:val="0073230B"/>
  </w:style>
  <w:style w:type="character" w:customStyle="1" w:styleId="storytextstyle">
    <w:name w:val="storytextstyle"/>
    <w:basedOn w:val="DefaultParagraphFont"/>
    <w:rsid w:val="0073230B"/>
  </w:style>
  <w:style w:type="character" w:customStyle="1" w:styleId="cardunderlinedCharChar">
    <w:name w:val="card underlined Char Char"/>
    <w:basedOn w:val="DefaultParagraphFont"/>
    <w:rsid w:val="0073230B"/>
  </w:style>
  <w:style w:type="character" w:customStyle="1" w:styleId="articlehead21">
    <w:name w:val="articlehead21"/>
    <w:basedOn w:val="DefaultParagraphFont"/>
    <w:rsid w:val="0073230B"/>
  </w:style>
  <w:style w:type="character" w:customStyle="1" w:styleId="BoldandUnderlineChar2Char1">
    <w:name w:val="Bold and Underline Char2 Char1"/>
    <w:basedOn w:val="DefaultParagraphFont"/>
    <w:rsid w:val="0073230B"/>
  </w:style>
  <w:style w:type="character" w:customStyle="1" w:styleId="TagCiteChar10">
    <w:name w:val="Tag/Cite Char1"/>
    <w:basedOn w:val="DefaultParagraphFont"/>
    <w:rsid w:val="0073230B"/>
  </w:style>
  <w:style w:type="character" w:customStyle="1" w:styleId="CardCharChar0">
    <w:name w:val="Card Char Char"/>
    <w:basedOn w:val="DefaultParagraphFont"/>
    <w:rsid w:val="0073230B"/>
  </w:style>
  <w:style w:type="character" w:customStyle="1" w:styleId="BriefTitle1Char">
    <w:name w:val="Brief Title 1 Char"/>
    <w:basedOn w:val="DefaultParagraphFont"/>
    <w:rsid w:val="0073230B"/>
  </w:style>
  <w:style w:type="character" w:customStyle="1" w:styleId="TagCiteCharChar">
    <w:name w:val="Tag/Cite Char Char"/>
    <w:basedOn w:val="DefaultParagraphFont"/>
    <w:rsid w:val="0073230B"/>
  </w:style>
  <w:style w:type="character" w:customStyle="1" w:styleId="prodgeneral1">
    <w:name w:val="prodgeneral1"/>
    <w:basedOn w:val="DefaultParagraphFont"/>
    <w:rsid w:val="0073230B"/>
  </w:style>
  <w:style w:type="character" w:customStyle="1" w:styleId="texto11">
    <w:name w:val="texto11"/>
    <w:basedOn w:val="DefaultParagraphFont"/>
    <w:rsid w:val="0073230B"/>
  </w:style>
  <w:style w:type="character" w:customStyle="1" w:styleId="date10">
    <w:name w:val="date1"/>
    <w:basedOn w:val="DefaultParagraphFont"/>
    <w:rsid w:val="0073230B"/>
  </w:style>
  <w:style w:type="character" w:customStyle="1" w:styleId="summary1">
    <w:name w:val="summary1"/>
    <w:basedOn w:val="DefaultParagraphFont"/>
    <w:rsid w:val="0073230B"/>
  </w:style>
  <w:style w:type="character" w:customStyle="1" w:styleId="text3">
    <w:name w:val="text3"/>
    <w:basedOn w:val="DefaultParagraphFont"/>
    <w:rsid w:val="0073230B"/>
  </w:style>
  <w:style w:type="character" w:customStyle="1" w:styleId="featurecontentgray1">
    <w:name w:val="featurecontentgray1"/>
    <w:basedOn w:val="DefaultParagraphFont"/>
    <w:rsid w:val="0073230B"/>
  </w:style>
  <w:style w:type="character" w:customStyle="1" w:styleId="CardCharCharChar0">
    <w:name w:val="Card Char Char Char"/>
    <w:basedOn w:val="DefaultParagraphFont"/>
    <w:rsid w:val="0073230B"/>
  </w:style>
  <w:style w:type="character" w:customStyle="1" w:styleId="big1">
    <w:name w:val="big1"/>
    <w:basedOn w:val="DefaultParagraphFont"/>
    <w:rsid w:val="0073230B"/>
  </w:style>
  <w:style w:type="character" w:customStyle="1" w:styleId="articletitle1">
    <w:name w:val="articletitle1"/>
    <w:basedOn w:val="DefaultParagraphFont"/>
    <w:rsid w:val="0073230B"/>
  </w:style>
  <w:style w:type="character" w:customStyle="1" w:styleId="prodgeneral">
    <w:name w:val="prodgeneral"/>
    <w:basedOn w:val="DefaultParagraphFont"/>
    <w:rsid w:val="0073230B"/>
  </w:style>
  <w:style w:type="character" w:customStyle="1" w:styleId="Style10pt">
    <w:name w:val="Style 10 pt"/>
    <w:basedOn w:val="DefaultParagraphFont"/>
    <w:rsid w:val="0073230B"/>
  </w:style>
  <w:style w:type="character" w:customStyle="1" w:styleId="StyleUnderlineChar0">
    <w:name w:val="Style Underline + Char"/>
    <w:basedOn w:val="DefaultParagraphFont"/>
    <w:rsid w:val="0073230B"/>
  </w:style>
  <w:style w:type="character" w:customStyle="1" w:styleId="highlightChar">
    <w:name w:val="highlight Char"/>
    <w:basedOn w:val="DefaultParagraphFont"/>
    <w:rsid w:val="0073230B"/>
  </w:style>
  <w:style w:type="character" w:customStyle="1" w:styleId="citeChar">
    <w:name w:val="cite Char"/>
    <w:basedOn w:val="DefaultParagraphFont"/>
    <w:rsid w:val="0073230B"/>
  </w:style>
  <w:style w:type="character" w:customStyle="1" w:styleId="OffensiveLanguageChar">
    <w:name w:val="Offensive Language Char"/>
    <w:rsid w:val="0073230B"/>
  </w:style>
  <w:style w:type="character" w:customStyle="1" w:styleId="yellowfadeinnerspan">
    <w:name w:val="yellowfadeinnerspan"/>
    <w:rsid w:val="0073230B"/>
  </w:style>
  <w:style w:type="character" w:customStyle="1" w:styleId="ipa">
    <w:name w:val="ipa"/>
    <w:basedOn w:val="DefaultParagraphFont"/>
    <w:rsid w:val="0073230B"/>
  </w:style>
  <w:style w:type="table" w:customStyle="1" w:styleId="TableGrid1">
    <w:name w:val="Table Grid1"/>
    <w:basedOn w:val="TableNormal"/>
    <w:rsid w:val="0073230B"/>
    <w:pPr>
      <w:spacing w:after="200" w:line="276" w:lineRule="auto"/>
    </w:pPr>
    <w:tblPr/>
  </w:style>
  <w:style w:type="character" w:customStyle="1" w:styleId="StyleciteChar">
    <w:name w:val="Style cite + Char"/>
    <w:basedOn w:val="DefaultParagraphFont"/>
    <w:rsid w:val="0073230B"/>
  </w:style>
  <w:style w:type="character" w:customStyle="1" w:styleId="H4TagChar1">
    <w:name w:val="H4 (Tag) Char1"/>
    <w:locked/>
    <w:rsid w:val="0073230B"/>
  </w:style>
  <w:style w:type="paragraph" w:customStyle="1" w:styleId="description">
    <w:name w:val="description"/>
    <w:basedOn w:val="Normal"/>
    <w:uiPriority w:val="99"/>
    <w:qFormat/>
    <w:rsid w:val="0073230B"/>
    <w:pPr>
      <w:spacing w:after="0" w:line="240" w:lineRule="auto"/>
    </w:pPr>
  </w:style>
  <w:style w:type="paragraph" w:customStyle="1" w:styleId="credit">
    <w:name w:val="credit"/>
    <w:basedOn w:val="Normal"/>
    <w:next w:val="BodyText5"/>
    <w:qFormat/>
    <w:rsid w:val="0073230B"/>
    <w:pPr>
      <w:spacing w:after="0" w:line="240" w:lineRule="auto"/>
    </w:pPr>
  </w:style>
  <w:style w:type="character" w:customStyle="1" w:styleId="DebateUnderlinedChar">
    <w:name w:val="Debate Underlined Char"/>
    <w:locked/>
    <w:rsid w:val="0073230B"/>
  </w:style>
  <w:style w:type="paragraph" w:customStyle="1" w:styleId="DebateUnderlined">
    <w:name w:val="Debate Underlined"/>
    <w:basedOn w:val="Normal"/>
    <w:next w:val="about"/>
    <w:qFormat/>
    <w:rsid w:val="0073230B"/>
    <w:pPr>
      <w:spacing w:after="0" w:line="240" w:lineRule="auto"/>
    </w:pPr>
  </w:style>
  <w:style w:type="character" w:customStyle="1" w:styleId="Card10f2Char">
    <w:name w:val="Card.10.f2 Char"/>
    <w:locked/>
    <w:rsid w:val="0073230B"/>
  </w:style>
  <w:style w:type="paragraph" w:customStyle="1" w:styleId="Card10f2">
    <w:name w:val="Card.10.f2"/>
    <w:basedOn w:val="Normal"/>
    <w:next w:val="thumbnail"/>
    <w:autoRedefine/>
    <w:qFormat/>
    <w:rsid w:val="0073230B"/>
    <w:pPr>
      <w:spacing w:after="0" w:line="240" w:lineRule="auto"/>
    </w:pPr>
  </w:style>
  <w:style w:type="character" w:customStyle="1" w:styleId="Bodytext6">
    <w:name w:val="Body text_"/>
    <w:basedOn w:val="DefaultParagraphFont"/>
    <w:link w:val="BodyText20"/>
    <w:locked/>
    <w:rsid w:val="0073230B"/>
    <w:rPr>
      <w:shd w:val="clear" w:color="auto" w:fill="FFFFFF"/>
    </w:rPr>
  </w:style>
  <w:style w:type="paragraph" w:customStyle="1" w:styleId="BodyText5">
    <w:name w:val="Body Text5"/>
    <w:basedOn w:val="Normal"/>
    <w:next w:val="wallacepara"/>
    <w:qFormat/>
    <w:rsid w:val="0073230B"/>
    <w:pPr>
      <w:spacing w:after="0" w:line="240" w:lineRule="auto"/>
    </w:pPr>
  </w:style>
  <w:style w:type="paragraph" w:customStyle="1" w:styleId="user">
    <w:name w:val="user"/>
    <w:basedOn w:val="Normal"/>
    <w:next w:val="morelink"/>
    <w:qFormat/>
    <w:rsid w:val="0073230B"/>
    <w:pPr>
      <w:spacing w:after="0" w:line="240" w:lineRule="auto"/>
    </w:pPr>
  </w:style>
  <w:style w:type="paragraph" w:customStyle="1" w:styleId="about">
    <w:name w:val="about"/>
    <w:basedOn w:val="Normal"/>
    <w:next w:val="audiolink"/>
    <w:qFormat/>
    <w:rsid w:val="0073230B"/>
    <w:pPr>
      <w:spacing w:after="0" w:line="240" w:lineRule="auto"/>
    </w:pPr>
  </w:style>
  <w:style w:type="paragraph" w:customStyle="1" w:styleId="t6">
    <w:name w:val="t6"/>
    <w:basedOn w:val="Normal"/>
    <w:next w:val="nav1"/>
    <w:qFormat/>
    <w:rsid w:val="0073230B"/>
    <w:pPr>
      <w:spacing w:after="0" w:line="240" w:lineRule="auto"/>
    </w:pPr>
  </w:style>
  <w:style w:type="paragraph" w:customStyle="1" w:styleId="thumbnail">
    <w:name w:val="thumbnail"/>
    <w:basedOn w:val="Normal"/>
    <w:next w:val="nav2"/>
    <w:qFormat/>
    <w:rsid w:val="0073230B"/>
    <w:pPr>
      <w:spacing w:after="0" w:line="240" w:lineRule="auto"/>
    </w:pPr>
  </w:style>
  <w:style w:type="paragraph" w:customStyle="1" w:styleId="stand-first-alone">
    <w:name w:val="stand-first-alone"/>
    <w:basedOn w:val="Normal"/>
    <w:next w:val="Pa0"/>
    <w:qFormat/>
    <w:rsid w:val="0073230B"/>
    <w:pPr>
      <w:spacing w:after="0" w:line="240" w:lineRule="auto"/>
    </w:pPr>
  </w:style>
  <w:style w:type="paragraph" w:customStyle="1" w:styleId="wallacepara">
    <w:name w:val="wallacepara"/>
    <w:basedOn w:val="Normal"/>
    <w:next w:val="CM45"/>
    <w:qFormat/>
    <w:rsid w:val="0073230B"/>
    <w:pPr>
      <w:spacing w:after="0" w:line="240" w:lineRule="auto"/>
    </w:pPr>
  </w:style>
  <w:style w:type="paragraph" w:customStyle="1" w:styleId="morelink">
    <w:name w:val="morelink"/>
    <w:basedOn w:val="Normal"/>
    <w:next w:val="CM46"/>
    <w:qFormat/>
    <w:rsid w:val="0073230B"/>
    <w:pPr>
      <w:spacing w:after="0" w:line="240" w:lineRule="auto"/>
    </w:pPr>
  </w:style>
  <w:style w:type="paragraph" w:customStyle="1" w:styleId="audiolink">
    <w:name w:val="audiolink"/>
    <w:basedOn w:val="Normal"/>
    <w:next w:val="F4-NormalText"/>
    <w:qFormat/>
    <w:rsid w:val="0073230B"/>
    <w:pPr>
      <w:spacing w:after="0" w:line="240" w:lineRule="auto"/>
    </w:pPr>
  </w:style>
  <w:style w:type="paragraph" w:customStyle="1" w:styleId="titlestyle1">
    <w:name w:val="titlestyle1"/>
    <w:basedOn w:val="Normal"/>
    <w:next w:val="FullText"/>
    <w:qFormat/>
    <w:rsid w:val="0073230B"/>
    <w:pPr>
      <w:spacing w:after="0" w:line="240" w:lineRule="auto"/>
    </w:pPr>
  </w:style>
  <w:style w:type="paragraph" w:customStyle="1" w:styleId="nav1">
    <w:name w:val="nav1"/>
    <w:basedOn w:val="Normal"/>
    <w:next w:val="TagLine"/>
    <w:qFormat/>
    <w:rsid w:val="0073230B"/>
    <w:pPr>
      <w:spacing w:after="0" w:line="240" w:lineRule="auto"/>
    </w:pPr>
  </w:style>
  <w:style w:type="paragraph" w:customStyle="1" w:styleId="nav2">
    <w:name w:val="nav2"/>
    <w:basedOn w:val="Normal"/>
    <w:qFormat/>
    <w:rsid w:val="0073230B"/>
    <w:pPr>
      <w:spacing w:after="0" w:line="240" w:lineRule="auto"/>
    </w:pPr>
  </w:style>
  <w:style w:type="paragraph" w:customStyle="1" w:styleId="Pa0">
    <w:name w:val="Pa0"/>
    <w:basedOn w:val="Normal"/>
    <w:uiPriority w:val="99"/>
    <w:qFormat/>
    <w:rsid w:val="0073230B"/>
    <w:pPr>
      <w:spacing w:after="0" w:line="240" w:lineRule="auto"/>
    </w:pPr>
  </w:style>
  <w:style w:type="paragraph" w:customStyle="1" w:styleId="CM45">
    <w:name w:val="CM45"/>
    <w:basedOn w:val="Normal"/>
    <w:uiPriority w:val="99"/>
    <w:qFormat/>
    <w:rsid w:val="0073230B"/>
    <w:pPr>
      <w:spacing w:after="0" w:line="240" w:lineRule="auto"/>
    </w:pPr>
  </w:style>
  <w:style w:type="paragraph" w:customStyle="1" w:styleId="CM46">
    <w:name w:val="CM46"/>
    <w:basedOn w:val="Normal"/>
    <w:uiPriority w:val="99"/>
    <w:qFormat/>
    <w:rsid w:val="0073230B"/>
    <w:pPr>
      <w:spacing w:after="0" w:line="240" w:lineRule="auto"/>
    </w:pPr>
  </w:style>
  <w:style w:type="paragraph" w:customStyle="1" w:styleId="F4-NormalText">
    <w:name w:val="F4 - Normal Text"/>
    <w:basedOn w:val="Normal"/>
    <w:uiPriority w:val="99"/>
    <w:qFormat/>
    <w:rsid w:val="0073230B"/>
    <w:pPr>
      <w:spacing w:after="0" w:line="240" w:lineRule="auto"/>
    </w:pPr>
  </w:style>
  <w:style w:type="character" w:customStyle="1" w:styleId="Heading18">
    <w:name w:val="Heading #18_"/>
    <w:basedOn w:val="DefaultParagraphFont"/>
    <w:locked/>
    <w:rsid w:val="0073230B"/>
  </w:style>
  <w:style w:type="paragraph" w:customStyle="1" w:styleId="Heading180">
    <w:name w:val="Heading #18"/>
    <w:basedOn w:val="Normal"/>
    <w:qFormat/>
    <w:rsid w:val="0073230B"/>
    <w:pPr>
      <w:spacing w:after="0" w:line="240" w:lineRule="auto"/>
    </w:pPr>
  </w:style>
  <w:style w:type="character" w:customStyle="1" w:styleId="Picturecaption2">
    <w:name w:val="Picture caption (2)_"/>
    <w:basedOn w:val="DefaultParagraphFont"/>
    <w:locked/>
    <w:rsid w:val="0073230B"/>
  </w:style>
  <w:style w:type="paragraph" w:customStyle="1" w:styleId="Picturecaption20">
    <w:name w:val="Picture caption (2)"/>
    <w:basedOn w:val="Normal"/>
    <w:qFormat/>
    <w:rsid w:val="0073230B"/>
    <w:pPr>
      <w:spacing w:after="0" w:line="240" w:lineRule="auto"/>
    </w:pPr>
  </w:style>
  <w:style w:type="character" w:customStyle="1" w:styleId="Picturecaption">
    <w:name w:val="Picture caption_"/>
    <w:basedOn w:val="DefaultParagraphFont"/>
    <w:locked/>
    <w:rsid w:val="0073230B"/>
  </w:style>
  <w:style w:type="paragraph" w:customStyle="1" w:styleId="Picturecaption0">
    <w:name w:val="Picture caption"/>
    <w:basedOn w:val="Normal"/>
    <w:qFormat/>
    <w:rsid w:val="0073230B"/>
    <w:pPr>
      <w:spacing w:after="0" w:line="240" w:lineRule="auto"/>
    </w:pPr>
  </w:style>
  <w:style w:type="character" w:customStyle="1" w:styleId="Bodytext31">
    <w:name w:val="Body text (31)_"/>
    <w:basedOn w:val="DefaultParagraphFont"/>
    <w:locked/>
    <w:rsid w:val="0073230B"/>
  </w:style>
  <w:style w:type="paragraph" w:customStyle="1" w:styleId="Bodytext310">
    <w:name w:val="Body text (31)"/>
    <w:basedOn w:val="Normal"/>
    <w:qFormat/>
    <w:rsid w:val="0073230B"/>
    <w:pPr>
      <w:spacing w:after="0" w:line="240" w:lineRule="auto"/>
    </w:pPr>
  </w:style>
  <w:style w:type="character" w:customStyle="1" w:styleId="Heading22">
    <w:name w:val="Heading #22_"/>
    <w:basedOn w:val="DefaultParagraphFont"/>
    <w:locked/>
    <w:rsid w:val="0073230B"/>
  </w:style>
  <w:style w:type="paragraph" w:customStyle="1" w:styleId="Heading220">
    <w:name w:val="Heading #22"/>
    <w:basedOn w:val="Normal"/>
    <w:qFormat/>
    <w:rsid w:val="0073230B"/>
    <w:pPr>
      <w:spacing w:after="0" w:line="240" w:lineRule="auto"/>
    </w:pPr>
  </w:style>
  <w:style w:type="character" w:customStyle="1" w:styleId="Bodytext131">
    <w:name w:val="Body text (131)_"/>
    <w:basedOn w:val="DefaultParagraphFont"/>
    <w:locked/>
    <w:rsid w:val="0073230B"/>
  </w:style>
  <w:style w:type="paragraph" w:customStyle="1" w:styleId="Bodytext1310">
    <w:name w:val="Body text (131)"/>
    <w:basedOn w:val="Normal"/>
    <w:qFormat/>
    <w:rsid w:val="0073230B"/>
    <w:pPr>
      <w:spacing w:after="0" w:line="240" w:lineRule="auto"/>
    </w:pPr>
  </w:style>
  <w:style w:type="character" w:customStyle="1" w:styleId="Bodytext140">
    <w:name w:val="Body text (140)_"/>
    <w:basedOn w:val="DefaultParagraphFont"/>
    <w:locked/>
    <w:rsid w:val="0073230B"/>
  </w:style>
  <w:style w:type="paragraph" w:customStyle="1" w:styleId="Bodytext1400">
    <w:name w:val="Body text (140)"/>
    <w:basedOn w:val="Normal"/>
    <w:qFormat/>
    <w:rsid w:val="0073230B"/>
    <w:pPr>
      <w:spacing w:after="0" w:line="240" w:lineRule="auto"/>
    </w:pPr>
  </w:style>
  <w:style w:type="character" w:customStyle="1" w:styleId="Bodytext141">
    <w:name w:val="Body text (141)_"/>
    <w:basedOn w:val="DefaultParagraphFont"/>
    <w:locked/>
    <w:rsid w:val="0073230B"/>
  </w:style>
  <w:style w:type="paragraph" w:customStyle="1" w:styleId="Bodytext1410">
    <w:name w:val="Body text (141)"/>
    <w:basedOn w:val="Normal"/>
    <w:qFormat/>
    <w:rsid w:val="0073230B"/>
    <w:pPr>
      <w:spacing w:after="0" w:line="240" w:lineRule="auto"/>
    </w:pPr>
  </w:style>
  <w:style w:type="character" w:customStyle="1" w:styleId="Tableofcontents20">
    <w:name w:val="Table of contents (20)_"/>
    <w:basedOn w:val="DefaultParagraphFont"/>
    <w:locked/>
    <w:rsid w:val="0073230B"/>
  </w:style>
  <w:style w:type="paragraph" w:customStyle="1" w:styleId="Tableofcontents200">
    <w:name w:val="Table of contents (20)"/>
    <w:basedOn w:val="Normal"/>
    <w:qFormat/>
    <w:rsid w:val="0073230B"/>
    <w:pPr>
      <w:spacing w:after="0" w:line="240" w:lineRule="auto"/>
    </w:pPr>
  </w:style>
  <w:style w:type="character" w:customStyle="1" w:styleId="Tableofcontents21">
    <w:name w:val="Table of contents (21)_"/>
    <w:basedOn w:val="DefaultParagraphFont"/>
    <w:locked/>
    <w:rsid w:val="0073230B"/>
  </w:style>
  <w:style w:type="paragraph" w:customStyle="1" w:styleId="Tableofcontents210">
    <w:name w:val="Table of contents (21)"/>
    <w:basedOn w:val="Normal"/>
    <w:qFormat/>
    <w:rsid w:val="0073230B"/>
    <w:pPr>
      <w:spacing w:after="0" w:line="240" w:lineRule="auto"/>
    </w:pPr>
  </w:style>
  <w:style w:type="character" w:customStyle="1" w:styleId="Tableofcontents22">
    <w:name w:val="Table of contents (22)_"/>
    <w:basedOn w:val="DefaultParagraphFont"/>
    <w:locked/>
    <w:rsid w:val="0073230B"/>
  </w:style>
  <w:style w:type="paragraph" w:customStyle="1" w:styleId="Tableofcontents220">
    <w:name w:val="Table of contents (22)"/>
    <w:basedOn w:val="Normal"/>
    <w:qFormat/>
    <w:rsid w:val="0073230B"/>
    <w:pPr>
      <w:spacing w:after="0" w:line="240" w:lineRule="auto"/>
    </w:pPr>
  </w:style>
  <w:style w:type="character" w:customStyle="1" w:styleId="Bodytext142">
    <w:name w:val="Body text (142)_"/>
    <w:basedOn w:val="DefaultParagraphFont"/>
    <w:locked/>
    <w:rsid w:val="0073230B"/>
  </w:style>
  <w:style w:type="paragraph" w:customStyle="1" w:styleId="Bodytext1420">
    <w:name w:val="Body text (142)"/>
    <w:basedOn w:val="Normal"/>
    <w:qFormat/>
    <w:rsid w:val="0073230B"/>
    <w:pPr>
      <w:spacing w:after="0" w:line="240" w:lineRule="auto"/>
    </w:pPr>
  </w:style>
  <w:style w:type="character" w:customStyle="1" w:styleId="Bodytext143">
    <w:name w:val="Body text (143)_"/>
    <w:basedOn w:val="DefaultParagraphFont"/>
    <w:locked/>
    <w:rsid w:val="0073230B"/>
  </w:style>
  <w:style w:type="paragraph" w:customStyle="1" w:styleId="Bodytext1430">
    <w:name w:val="Body text (143)"/>
    <w:basedOn w:val="Normal"/>
    <w:qFormat/>
    <w:rsid w:val="0073230B"/>
    <w:pPr>
      <w:spacing w:after="0" w:line="240" w:lineRule="auto"/>
    </w:pPr>
  </w:style>
  <w:style w:type="character" w:customStyle="1" w:styleId="Bodytext144Exact">
    <w:name w:val="Body text (144) Exact"/>
    <w:basedOn w:val="DefaultParagraphFont"/>
    <w:locked/>
    <w:rsid w:val="0073230B"/>
  </w:style>
  <w:style w:type="paragraph" w:customStyle="1" w:styleId="Bodytext144">
    <w:name w:val="Body text (144)"/>
    <w:basedOn w:val="Normal"/>
    <w:qFormat/>
    <w:rsid w:val="0073230B"/>
    <w:pPr>
      <w:spacing w:after="0" w:line="240" w:lineRule="auto"/>
    </w:pPr>
  </w:style>
  <w:style w:type="character" w:customStyle="1" w:styleId="Bodytext145Exact">
    <w:name w:val="Body text (145) Exact"/>
    <w:basedOn w:val="DefaultParagraphFont"/>
    <w:locked/>
    <w:rsid w:val="0073230B"/>
  </w:style>
  <w:style w:type="paragraph" w:customStyle="1" w:styleId="Bodytext145">
    <w:name w:val="Body text (145)"/>
    <w:basedOn w:val="Normal"/>
    <w:qFormat/>
    <w:rsid w:val="0073230B"/>
    <w:pPr>
      <w:spacing w:after="0" w:line="240" w:lineRule="auto"/>
    </w:pPr>
  </w:style>
  <w:style w:type="character" w:customStyle="1" w:styleId="Bodytext146">
    <w:name w:val="Body text (146)_"/>
    <w:basedOn w:val="DefaultParagraphFont"/>
    <w:locked/>
    <w:rsid w:val="0073230B"/>
  </w:style>
  <w:style w:type="paragraph" w:customStyle="1" w:styleId="Bodytext1460">
    <w:name w:val="Body text (146)"/>
    <w:basedOn w:val="Normal"/>
    <w:qFormat/>
    <w:rsid w:val="0073230B"/>
    <w:pPr>
      <w:spacing w:after="0" w:line="240" w:lineRule="auto"/>
    </w:pPr>
  </w:style>
  <w:style w:type="character" w:customStyle="1" w:styleId="Heading23">
    <w:name w:val="Heading #23_"/>
    <w:basedOn w:val="DefaultParagraphFont"/>
    <w:locked/>
    <w:rsid w:val="0073230B"/>
  </w:style>
  <w:style w:type="paragraph" w:customStyle="1" w:styleId="Heading230">
    <w:name w:val="Heading #23"/>
    <w:basedOn w:val="Normal"/>
    <w:qFormat/>
    <w:rsid w:val="0073230B"/>
    <w:pPr>
      <w:spacing w:after="0" w:line="240" w:lineRule="auto"/>
    </w:pPr>
  </w:style>
  <w:style w:type="character" w:customStyle="1" w:styleId="Picturecaption36">
    <w:name w:val="Picture caption (36)_"/>
    <w:basedOn w:val="DefaultParagraphFont"/>
    <w:locked/>
    <w:rsid w:val="0073230B"/>
  </w:style>
  <w:style w:type="paragraph" w:customStyle="1" w:styleId="Picturecaption360">
    <w:name w:val="Picture caption (36)"/>
    <w:basedOn w:val="Normal"/>
    <w:qFormat/>
    <w:rsid w:val="0073230B"/>
    <w:pPr>
      <w:spacing w:after="0" w:line="240" w:lineRule="auto"/>
    </w:pPr>
  </w:style>
  <w:style w:type="character" w:customStyle="1" w:styleId="Picturecaption42">
    <w:name w:val="Picture caption (42)_"/>
    <w:basedOn w:val="DefaultParagraphFont"/>
    <w:locked/>
    <w:rsid w:val="0073230B"/>
  </w:style>
  <w:style w:type="paragraph" w:customStyle="1" w:styleId="Picturecaption420">
    <w:name w:val="Picture caption (42)"/>
    <w:basedOn w:val="Normal"/>
    <w:qFormat/>
    <w:rsid w:val="0073230B"/>
    <w:pPr>
      <w:spacing w:after="0" w:line="240" w:lineRule="auto"/>
    </w:pPr>
  </w:style>
  <w:style w:type="character" w:customStyle="1" w:styleId="Bodytext154">
    <w:name w:val="Body text (154)_"/>
    <w:basedOn w:val="DefaultParagraphFont"/>
    <w:locked/>
    <w:rsid w:val="0073230B"/>
  </w:style>
  <w:style w:type="paragraph" w:customStyle="1" w:styleId="Bodytext1540">
    <w:name w:val="Body text (154)"/>
    <w:basedOn w:val="Normal"/>
    <w:qFormat/>
    <w:rsid w:val="0073230B"/>
    <w:pPr>
      <w:spacing w:after="0" w:line="240" w:lineRule="auto"/>
    </w:pPr>
  </w:style>
  <w:style w:type="character" w:customStyle="1" w:styleId="Bodytext155">
    <w:name w:val="Body text (155)_"/>
    <w:basedOn w:val="DefaultParagraphFont"/>
    <w:locked/>
    <w:rsid w:val="0073230B"/>
  </w:style>
  <w:style w:type="paragraph" w:customStyle="1" w:styleId="Bodytext1550">
    <w:name w:val="Body text (155)"/>
    <w:basedOn w:val="Normal"/>
    <w:qFormat/>
    <w:rsid w:val="0073230B"/>
    <w:pPr>
      <w:spacing w:after="0" w:line="240" w:lineRule="auto"/>
    </w:pPr>
  </w:style>
  <w:style w:type="character" w:customStyle="1" w:styleId="Bodytext156">
    <w:name w:val="Body text (156)_"/>
    <w:basedOn w:val="DefaultParagraphFont"/>
    <w:locked/>
    <w:rsid w:val="0073230B"/>
  </w:style>
  <w:style w:type="paragraph" w:customStyle="1" w:styleId="Bodytext1560">
    <w:name w:val="Body text (156)"/>
    <w:basedOn w:val="Normal"/>
    <w:qFormat/>
    <w:rsid w:val="0073230B"/>
    <w:pPr>
      <w:spacing w:after="0" w:line="240" w:lineRule="auto"/>
    </w:pPr>
  </w:style>
  <w:style w:type="character" w:customStyle="1" w:styleId="Bodytext60">
    <w:name w:val="Body text (60)_"/>
    <w:basedOn w:val="DefaultParagraphFont"/>
    <w:locked/>
    <w:rsid w:val="0073230B"/>
  </w:style>
  <w:style w:type="paragraph" w:customStyle="1" w:styleId="Bodytext600">
    <w:name w:val="Body text (60)"/>
    <w:basedOn w:val="Normal"/>
    <w:qFormat/>
    <w:rsid w:val="0073230B"/>
    <w:pPr>
      <w:spacing w:after="0" w:line="240" w:lineRule="auto"/>
    </w:pPr>
  </w:style>
  <w:style w:type="character" w:customStyle="1" w:styleId="Bodytext158">
    <w:name w:val="Body text (158)_"/>
    <w:basedOn w:val="DefaultParagraphFont"/>
    <w:locked/>
    <w:rsid w:val="0073230B"/>
  </w:style>
  <w:style w:type="paragraph" w:customStyle="1" w:styleId="Bodytext1580">
    <w:name w:val="Body text (158)"/>
    <w:basedOn w:val="Normal"/>
    <w:qFormat/>
    <w:rsid w:val="0073230B"/>
    <w:pPr>
      <w:spacing w:after="0" w:line="240" w:lineRule="auto"/>
    </w:pPr>
  </w:style>
  <w:style w:type="character" w:customStyle="1" w:styleId="Bodytext159">
    <w:name w:val="Body text (159)_"/>
    <w:basedOn w:val="DefaultParagraphFont"/>
    <w:locked/>
    <w:rsid w:val="0073230B"/>
  </w:style>
  <w:style w:type="paragraph" w:customStyle="1" w:styleId="Bodytext1590">
    <w:name w:val="Body text (159)"/>
    <w:basedOn w:val="Normal"/>
    <w:qFormat/>
    <w:rsid w:val="0073230B"/>
    <w:pPr>
      <w:spacing w:after="0" w:line="240" w:lineRule="auto"/>
    </w:pPr>
  </w:style>
  <w:style w:type="character" w:customStyle="1" w:styleId="Bodytext160">
    <w:name w:val="Body text (160)_"/>
    <w:basedOn w:val="DefaultParagraphFont"/>
    <w:locked/>
    <w:rsid w:val="0073230B"/>
  </w:style>
  <w:style w:type="paragraph" w:customStyle="1" w:styleId="Bodytext1600">
    <w:name w:val="Body text (160)"/>
    <w:basedOn w:val="Normal"/>
    <w:qFormat/>
    <w:rsid w:val="0073230B"/>
    <w:pPr>
      <w:spacing w:after="0" w:line="240" w:lineRule="auto"/>
    </w:pPr>
  </w:style>
  <w:style w:type="character" w:customStyle="1" w:styleId="Picturecaption4">
    <w:name w:val="Picture caption (4)_"/>
    <w:basedOn w:val="DefaultParagraphFont"/>
    <w:locked/>
    <w:rsid w:val="0073230B"/>
  </w:style>
  <w:style w:type="paragraph" w:customStyle="1" w:styleId="Picturecaption40">
    <w:name w:val="Picture caption (4)"/>
    <w:basedOn w:val="Normal"/>
    <w:qFormat/>
    <w:rsid w:val="0073230B"/>
    <w:pPr>
      <w:spacing w:after="0" w:line="240" w:lineRule="auto"/>
    </w:pPr>
  </w:style>
  <w:style w:type="character" w:customStyle="1" w:styleId="Heading10">
    <w:name w:val="Heading #10_"/>
    <w:basedOn w:val="DefaultParagraphFont"/>
    <w:locked/>
    <w:rsid w:val="0073230B"/>
  </w:style>
  <w:style w:type="paragraph" w:customStyle="1" w:styleId="Heading100">
    <w:name w:val="Heading #10"/>
    <w:basedOn w:val="Normal"/>
    <w:qFormat/>
    <w:rsid w:val="0073230B"/>
    <w:pPr>
      <w:spacing w:after="0" w:line="240" w:lineRule="auto"/>
    </w:pPr>
  </w:style>
  <w:style w:type="character" w:customStyle="1" w:styleId="Picturecaption3">
    <w:name w:val="Picture caption (3)_"/>
    <w:basedOn w:val="DefaultParagraphFont"/>
    <w:locked/>
    <w:rsid w:val="0073230B"/>
  </w:style>
  <w:style w:type="paragraph" w:customStyle="1" w:styleId="Picturecaption30">
    <w:name w:val="Picture caption (3)"/>
    <w:basedOn w:val="Normal"/>
    <w:qFormat/>
    <w:rsid w:val="0073230B"/>
    <w:pPr>
      <w:spacing w:after="0" w:line="240" w:lineRule="auto"/>
    </w:pPr>
  </w:style>
  <w:style w:type="character" w:customStyle="1" w:styleId="Heading13">
    <w:name w:val="Heading #13_"/>
    <w:basedOn w:val="DefaultParagraphFont"/>
    <w:locked/>
    <w:rsid w:val="0073230B"/>
  </w:style>
  <w:style w:type="paragraph" w:customStyle="1" w:styleId="Heading130">
    <w:name w:val="Heading #13"/>
    <w:basedOn w:val="Normal"/>
    <w:qFormat/>
    <w:rsid w:val="0073230B"/>
    <w:pPr>
      <w:spacing w:after="0" w:line="240" w:lineRule="auto"/>
    </w:pPr>
  </w:style>
  <w:style w:type="character" w:customStyle="1" w:styleId="Heading92">
    <w:name w:val="Heading #9 (2)_"/>
    <w:basedOn w:val="DefaultParagraphFont"/>
    <w:locked/>
    <w:rsid w:val="0073230B"/>
  </w:style>
  <w:style w:type="paragraph" w:customStyle="1" w:styleId="Heading920">
    <w:name w:val="Heading #9 (2)"/>
    <w:basedOn w:val="Normal"/>
    <w:qFormat/>
    <w:rsid w:val="0073230B"/>
    <w:pPr>
      <w:spacing w:after="0" w:line="240" w:lineRule="auto"/>
    </w:pPr>
  </w:style>
  <w:style w:type="character" w:customStyle="1" w:styleId="Heading15">
    <w:name w:val="Heading #15_"/>
    <w:basedOn w:val="DefaultParagraphFont"/>
    <w:locked/>
    <w:rsid w:val="0073230B"/>
  </w:style>
  <w:style w:type="paragraph" w:customStyle="1" w:styleId="Heading150">
    <w:name w:val="Heading #15"/>
    <w:basedOn w:val="Normal"/>
    <w:qFormat/>
    <w:rsid w:val="0073230B"/>
    <w:pPr>
      <w:spacing w:after="0" w:line="240" w:lineRule="auto"/>
    </w:pPr>
  </w:style>
  <w:style w:type="character" w:customStyle="1" w:styleId="Bodytext38">
    <w:name w:val="Body text (38)_"/>
    <w:basedOn w:val="DefaultParagraphFont"/>
    <w:locked/>
    <w:rsid w:val="0073230B"/>
  </w:style>
  <w:style w:type="paragraph" w:customStyle="1" w:styleId="Bodytext380">
    <w:name w:val="Body text (38)"/>
    <w:basedOn w:val="Normal"/>
    <w:qFormat/>
    <w:rsid w:val="0073230B"/>
    <w:pPr>
      <w:spacing w:after="0" w:line="240" w:lineRule="auto"/>
    </w:pPr>
  </w:style>
  <w:style w:type="character" w:customStyle="1" w:styleId="Heading17">
    <w:name w:val="Heading #17_"/>
    <w:basedOn w:val="DefaultParagraphFont"/>
    <w:locked/>
    <w:rsid w:val="0073230B"/>
  </w:style>
  <w:style w:type="paragraph" w:customStyle="1" w:styleId="Heading170">
    <w:name w:val="Heading #17"/>
    <w:basedOn w:val="Normal"/>
    <w:qFormat/>
    <w:rsid w:val="0073230B"/>
    <w:pPr>
      <w:spacing w:after="0" w:line="240" w:lineRule="auto"/>
    </w:pPr>
  </w:style>
  <w:style w:type="character" w:customStyle="1" w:styleId="Bodytext97Exact">
    <w:name w:val="Body text (97) Exact"/>
    <w:basedOn w:val="DefaultParagraphFont"/>
    <w:locked/>
    <w:rsid w:val="0073230B"/>
  </w:style>
  <w:style w:type="paragraph" w:customStyle="1" w:styleId="Bodytext97">
    <w:name w:val="Body text (97)"/>
    <w:basedOn w:val="Normal"/>
    <w:qFormat/>
    <w:rsid w:val="0073230B"/>
    <w:pPr>
      <w:spacing w:after="0" w:line="240" w:lineRule="auto"/>
    </w:pPr>
  </w:style>
  <w:style w:type="character" w:customStyle="1" w:styleId="Bodytext42">
    <w:name w:val="Body text (42)_"/>
    <w:basedOn w:val="DefaultParagraphFont"/>
    <w:locked/>
    <w:rsid w:val="0073230B"/>
  </w:style>
  <w:style w:type="paragraph" w:customStyle="1" w:styleId="Bodytext420">
    <w:name w:val="Body text (42)"/>
    <w:basedOn w:val="Normal"/>
    <w:qFormat/>
    <w:rsid w:val="0073230B"/>
    <w:pPr>
      <w:spacing w:after="0" w:line="240" w:lineRule="auto"/>
    </w:pPr>
  </w:style>
  <w:style w:type="character" w:customStyle="1" w:styleId="Picturecaption9">
    <w:name w:val="Picture caption (9)_"/>
    <w:basedOn w:val="DefaultParagraphFont"/>
    <w:locked/>
    <w:rsid w:val="0073230B"/>
  </w:style>
  <w:style w:type="paragraph" w:customStyle="1" w:styleId="Picturecaption90">
    <w:name w:val="Picture caption (9)"/>
    <w:basedOn w:val="Normal"/>
    <w:qFormat/>
    <w:rsid w:val="0073230B"/>
    <w:pPr>
      <w:spacing w:after="0" w:line="240" w:lineRule="auto"/>
    </w:pPr>
  </w:style>
  <w:style w:type="character" w:customStyle="1" w:styleId="Bodytext96Exact">
    <w:name w:val="Body text (96) Exact"/>
    <w:basedOn w:val="DefaultParagraphFont"/>
    <w:locked/>
    <w:rsid w:val="0073230B"/>
  </w:style>
  <w:style w:type="paragraph" w:customStyle="1" w:styleId="Bodytext96">
    <w:name w:val="Body text (96)"/>
    <w:basedOn w:val="Normal"/>
    <w:qFormat/>
    <w:rsid w:val="0073230B"/>
    <w:pPr>
      <w:spacing w:after="0" w:line="240" w:lineRule="auto"/>
    </w:pPr>
  </w:style>
  <w:style w:type="character" w:customStyle="1" w:styleId="Heading142">
    <w:name w:val="Heading #14 (2)_"/>
    <w:basedOn w:val="DefaultParagraphFont"/>
    <w:locked/>
    <w:rsid w:val="0073230B"/>
  </w:style>
  <w:style w:type="paragraph" w:customStyle="1" w:styleId="Heading1420">
    <w:name w:val="Heading #14 (2)"/>
    <w:basedOn w:val="Normal"/>
    <w:qFormat/>
    <w:rsid w:val="0073230B"/>
    <w:pPr>
      <w:spacing w:after="0" w:line="240" w:lineRule="auto"/>
    </w:pPr>
  </w:style>
  <w:style w:type="character" w:customStyle="1" w:styleId="Picturecaption31">
    <w:name w:val="Picture caption (31)_"/>
    <w:basedOn w:val="DefaultParagraphFont"/>
    <w:locked/>
    <w:rsid w:val="0073230B"/>
  </w:style>
  <w:style w:type="paragraph" w:customStyle="1" w:styleId="Picturecaption310">
    <w:name w:val="Picture caption (31)"/>
    <w:basedOn w:val="Normal"/>
    <w:qFormat/>
    <w:rsid w:val="0073230B"/>
    <w:pPr>
      <w:spacing w:after="0" w:line="240" w:lineRule="auto"/>
    </w:pPr>
  </w:style>
  <w:style w:type="character" w:customStyle="1" w:styleId="Picturecaption27">
    <w:name w:val="Picture caption (27)_"/>
    <w:basedOn w:val="DefaultParagraphFont"/>
    <w:locked/>
    <w:rsid w:val="0073230B"/>
  </w:style>
  <w:style w:type="paragraph" w:customStyle="1" w:styleId="Picturecaption270">
    <w:name w:val="Picture caption (27)"/>
    <w:basedOn w:val="Normal"/>
    <w:qFormat/>
    <w:rsid w:val="0073230B"/>
    <w:pPr>
      <w:spacing w:after="0" w:line="240" w:lineRule="auto"/>
    </w:pPr>
  </w:style>
  <w:style w:type="character" w:customStyle="1" w:styleId="Bodytext43Exact">
    <w:name w:val="Body text (43) Exact"/>
    <w:basedOn w:val="DefaultParagraphFont"/>
    <w:locked/>
    <w:rsid w:val="0073230B"/>
  </w:style>
  <w:style w:type="paragraph" w:customStyle="1" w:styleId="Bodytext43">
    <w:name w:val="Body text (43)"/>
    <w:basedOn w:val="Normal"/>
    <w:qFormat/>
    <w:rsid w:val="0073230B"/>
    <w:pPr>
      <w:spacing w:after="0" w:line="240" w:lineRule="auto"/>
    </w:pPr>
  </w:style>
  <w:style w:type="character" w:customStyle="1" w:styleId="Bodytext109">
    <w:name w:val="Body text (109)_"/>
    <w:basedOn w:val="DefaultParagraphFont"/>
    <w:locked/>
    <w:rsid w:val="0073230B"/>
  </w:style>
  <w:style w:type="paragraph" w:customStyle="1" w:styleId="Bodytext1090">
    <w:name w:val="Body text (109)"/>
    <w:basedOn w:val="Normal"/>
    <w:qFormat/>
    <w:rsid w:val="0073230B"/>
    <w:pPr>
      <w:spacing w:after="0" w:line="240" w:lineRule="auto"/>
    </w:pPr>
  </w:style>
  <w:style w:type="character" w:customStyle="1" w:styleId="Bodytext110">
    <w:name w:val="Body text (110)_"/>
    <w:basedOn w:val="DefaultParagraphFont"/>
    <w:locked/>
    <w:rsid w:val="0073230B"/>
  </w:style>
  <w:style w:type="paragraph" w:customStyle="1" w:styleId="Bodytext1100">
    <w:name w:val="Body text (110)"/>
    <w:basedOn w:val="Normal"/>
    <w:qFormat/>
    <w:rsid w:val="0073230B"/>
    <w:pPr>
      <w:spacing w:after="0" w:line="240" w:lineRule="auto"/>
    </w:pPr>
  </w:style>
  <w:style w:type="character" w:customStyle="1" w:styleId="Bodytext111">
    <w:name w:val="Body text (111)_"/>
    <w:basedOn w:val="DefaultParagraphFont"/>
    <w:locked/>
    <w:rsid w:val="0073230B"/>
  </w:style>
  <w:style w:type="paragraph" w:customStyle="1" w:styleId="Bodytext1110">
    <w:name w:val="Body text (111)"/>
    <w:basedOn w:val="Normal"/>
    <w:qFormat/>
    <w:rsid w:val="0073230B"/>
    <w:pPr>
      <w:spacing w:after="0" w:line="240" w:lineRule="auto"/>
    </w:pPr>
  </w:style>
  <w:style w:type="character" w:customStyle="1" w:styleId="Tablecaption7">
    <w:name w:val="Table caption (7)_"/>
    <w:basedOn w:val="DefaultParagraphFont"/>
    <w:locked/>
    <w:rsid w:val="0073230B"/>
  </w:style>
  <w:style w:type="paragraph" w:customStyle="1" w:styleId="Tablecaption70">
    <w:name w:val="Table caption (7)"/>
    <w:basedOn w:val="Normal"/>
    <w:qFormat/>
    <w:rsid w:val="0073230B"/>
    <w:pPr>
      <w:spacing w:after="0" w:line="240" w:lineRule="auto"/>
    </w:pPr>
  </w:style>
  <w:style w:type="character" w:customStyle="1" w:styleId="Bodytext112">
    <w:name w:val="Body text (112)_"/>
    <w:basedOn w:val="DefaultParagraphFont"/>
    <w:locked/>
    <w:rsid w:val="0073230B"/>
  </w:style>
  <w:style w:type="paragraph" w:customStyle="1" w:styleId="Bodytext1120">
    <w:name w:val="Body text (112)"/>
    <w:basedOn w:val="Normal"/>
    <w:qFormat/>
    <w:rsid w:val="0073230B"/>
    <w:pPr>
      <w:spacing w:after="0" w:line="240" w:lineRule="auto"/>
    </w:pPr>
  </w:style>
  <w:style w:type="character" w:customStyle="1" w:styleId="Bodytext113">
    <w:name w:val="Body text (113)_"/>
    <w:basedOn w:val="DefaultParagraphFont"/>
    <w:locked/>
    <w:rsid w:val="0073230B"/>
  </w:style>
  <w:style w:type="paragraph" w:customStyle="1" w:styleId="Bodytext1130">
    <w:name w:val="Body text (113)"/>
    <w:basedOn w:val="Normal"/>
    <w:qFormat/>
    <w:rsid w:val="0073230B"/>
    <w:pPr>
      <w:spacing w:after="0" w:line="240" w:lineRule="auto"/>
    </w:pPr>
  </w:style>
  <w:style w:type="character" w:customStyle="1" w:styleId="Tableofcontents10">
    <w:name w:val="Table of contents (10)_"/>
    <w:basedOn w:val="DefaultParagraphFont"/>
    <w:locked/>
    <w:rsid w:val="0073230B"/>
  </w:style>
  <w:style w:type="paragraph" w:customStyle="1" w:styleId="Tableofcontents100">
    <w:name w:val="Table of contents (10)"/>
    <w:basedOn w:val="Normal"/>
    <w:qFormat/>
    <w:rsid w:val="0073230B"/>
    <w:pPr>
      <w:spacing w:after="0" w:line="240" w:lineRule="auto"/>
    </w:pPr>
  </w:style>
  <w:style w:type="character" w:customStyle="1" w:styleId="Tableofcontents12">
    <w:name w:val="Table of contents (12)_"/>
    <w:basedOn w:val="DefaultParagraphFont"/>
    <w:locked/>
    <w:rsid w:val="0073230B"/>
  </w:style>
  <w:style w:type="paragraph" w:customStyle="1" w:styleId="Tableofcontents120">
    <w:name w:val="Table of contents (12)"/>
    <w:basedOn w:val="Normal"/>
    <w:qFormat/>
    <w:rsid w:val="0073230B"/>
    <w:pPr>
      <w:spacing w:after="0" w:line="240" w:lineRule="auto"/>
    </w:pPr>
  </w:style>
  <w:style w:type="character" w:customStyle="1" w:styleId="Tableofcontents14">
    <w:name w:val="Table of contents (14)_"/>
    <w:basedOn w:val="DefaultParagraphFont"/>
    <w:locked/>
    <w:rsid w:val="0073230B"/>
  </w:style>
  <w:style w:type="paragraph" w:customStyle="1" w:styleId="Tableofcontents140">
    <w:name w:val="Table of contents (14)"/>
    <w:basedOn w:val="Normal"/>
    <w:qFormat/>
    <w:rsid w:val="0073230B"/>
    <w:pPr>
      <w:spacing w:after="0" w:line="240" w:lineRule="auto"/>
    </w:pPr>
  </w:style>
  <w:style w:type="character" w:customStyle="1" w:styleId="Heading162">
    <w:name w:val="Heading #16 (2)_"/>
    <w:basedOn w:val="DefaultParagraphFont"/>
    <w:locked/>
    <w:rsid w:val="0073230B"/>
  </w:style>
  <w:style w:type="paragraph" w:customStyle="1" w:styleId="Heading1620">
    <w:name w:val="Heading #16 (2)"/>
    <w:basedOn w:val="Normal"/>
    <w:qFormat/>
    <w:rsid w:val="0073230B"/>
    <w:pPr>
      <w:spacing w:after="0" w:line="240" w:lineRule="auto"/>
    </w:pPr>
  </w:style>
  <w:style w:type="character" w:customStyle="1" w:styleId="StyleStyle4LatinTimesNewRomanAsianSimSunChar">
    <w:name w:val="Style Style4 + (Latin) Times New Roman (Asian) SimSun Char"/>
    <w:locked/>
    <w:rsid w:val="0073230B"/>
  </w:style>
  <w:style w:type="paragraph" w:customStyle="1" w:styleId="StyleStyle4LatinTimesNewRomanAsianSimSun">
    <w:name w:val="Style Style4 + (Latin) Times New Roman (Asian) SimSun"/>
    <w:basedOn w:val="medium-normal"/>
    <w:qFormat/>
    <w:rsid w:val="0073230B"/>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73230B"/>
  </w:style>
  <w:style w:type="paragraph" w:customStyle="1" w:styleId="StyleUnderlineCharLatinTimesNewRomanAsianSimSun">
    <w:name w:val="Style Underline Char + (Latin) Times New Roman (Asian) SimSun"/>
    <w:basedOn w:val="Normal"/>
    <w:qFormat/>
    <w:rsid w:val="0073230B"/>
    <w:pPr>
      <w:spacing w:after="0" w:line="240" w:lineRule="auto"/>
    </w:pPr>
  </w:style>
  <w:style w:type="character" w:customStyle="1" w:styleId="StyleUnderlineCharLatinTimesNewRomanAsianSimSunBoldChar">
    <w:name w:val="Style Underline Char + (Latin) Times New Roman (Asian) SimSun Bold Char"/>
    <w:locked/>
    <w:rsid w:val="0073230B"/>
  </w:style>
  <w:style w:type="paragraph" w:customStyle="1" w:styleId="StyleUnderlineCharLatinTimesNewRomanAsianSimSunBold">
    <w:name w:val="Style Underline Char + (Latin) Times New Roman (Asian) SimSun Bold"/>
    <w:basedOn w:val="Normal"/>
    <w:qFormat/>
    <w:rsid w:val="0073230B"/>
    <w:pPr>
      <w:spacing w:after="0" w:line="240" w:lineRule="auto"/>
    </w:pPr>
  </w:style>
  <w:style w:type="character" w:customStyle="1" w:styleId="StyleStyle1BoldChar">
    <w:name w:val="Style Style1 + Bold Char"/>
    <w:locked/>
    <w:rsid w:val="0073230B"/>
  </w:style>
  <w:style w:type="paragraph" w:customStyle="1" w:styleId="StyleStyle1Bold">
    <w:name w:val="Style Style1 + Bold"/>
    <w:basedOn w:val="Cites"/>
    <w:qFormat/>
    <w:rsid w:val="0073230B"/>
    <w:pPr>
      <w:widowControl/>
    </w:pPr>
    <w:rPr>
      <w:noProof/>
      <w:szCs w:val="20"/>
    </w:rPr>
  </w:style>
  <w:style w:type="character" w:customStyle="1" w:styleId="StyleBoldandUnderlineChar11ptChar">
    <w:name w:val="Style Bold and Underline Char + 11 pt Char"/>
    <w:locked/>
    <w:rsid w:val="0073230B"/>
  </w:style>
  <w:style w:type="paragraph" w:customStyle="1" w:styleId="StyleBoldandUnderlineChar11pt">
    <w:name w:val="Style Bold and Underline Char + 11 pt"/>
    <w:basedOn w:val="UnreadText"/>
    <w:qFormat/>
    <w:rsid w:val="0073230B"/>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73230B"/>
  </w:style>
  <w:style w:type="paragraph" w:customStyle="1" w:styleId="StyleStyleStyle4LatinTimesNewRomanAsianSimSunBold">
    <w:name w:val="Style Style Style4 + (Latin) Times New Roman (Asian) SimSun Bold +"/>
    <w:basedOn w:val="Normal"/>
    <w:qFormat/>
    <w:rsid w:val="0073230B"/>
    <w:pPr>
      <w:spacing w:after="0" w:line="240" w:lineRule="auto"/>
    </w:pPr>
  </w:style>
  <w:style w:type="character" w:customStyle="1" w:styleId="StyleStyle4BoldChar">
    <w:name w:val="Style Style4 + Bold Char"/>
    <w:locked/>
    <w:rsid w:val="0073230B"/>
  </w:style>
  <w:style w:type="paragraph" w:customStyle="1" w:styleId="StyleStyle4Bold">
    <w:name w:val="Style Style4 + Bold"/>
    <w:basedOn w:val="medium-normal"/>
    <w:qFormat/>
    <w:rsid w:val="0073230B"/>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73230B"/>
  </w:style>
  <w:style w:type="paragraph" w:customStyle="1" w:styleId="StyleStyle411ptBorderSinglesolidlineAuto05ptL">
    <w:name w:val="Style Style4 + 11 pt Border: : (Single solid line Auto  0.5 pt L..."/>
    <w:basedOn w:val="medium-normal"/>
    <w:qFormat/>
    <w:rsid w:val="0073230B"/>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73230B"/>
  </w:style>
  <w:style w:type="paragraph" w:customStyle="1" w:styleId="StyleStyle49ptBoldBorderSinglesolidlineAuto05">
    <w:name w:val="Style Style4 + 9 pt Bold Border: : (Single solid line Auto  0.5..."/>
    <w:basedOn w:val="medium-normal"/>
    <w:qFormat/>
    <w:rsid w:val="0073230B"/>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73230B"/>
  </w:style>
  <w:style w:type="paragraph" w:customStyle="1" w:styleId="StyleStyle49ptBorderSinglesolidlineAuto05ptLi">
    <w:name w:val="Style Style4 + 9 pt Border: : (Single solid line Auto  0.5 pt Li..."/>
    <w:basedOn w:val="medium-normal"/>
    <w:next w:val="hotroute1"/>
    <w:qFormat/>
    <w:rsid w:val="0073230B"/>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73230B"/>
  </w:style>
  <w:style w:type="paragraph" w:customStyle="1" w:styleId="UnderlineCharCharCharCharChar">
    <w:name w:val="Underline Char Char Char Char Char"/>
    <w:basedOn w:val="Normal"/>
    <w:next w:val="BlockHeaderHidden"/>
    <w:qFormat/>
    <w:rsid w:val="0073230B"/>
    <w:pPr>
      <w:spacing w:after="0" w:line="240" w:lineRule="auto"/>
    </w:pPr>
  </w:style>
  <w:style w:type="character" w:customStyle="1" w:styleId="TextsmallChar">
    <w:name w:val="Textsmall Char"/>
    <w:locked/>
    <w:rsid w:val="0073230B"/>
  </w:style>
  <w:style w:type="paragraph" w:customStyle="1" w:styleId="Textsmall0">
    <w:name w:val="Textsmall"/>
    <w:basedOn w:val="Normal"/>
    <w:next w:val="Normal"/>
    <w:qFormat/>
    <w:rsid w:val="0073230B"/>
    <w:pPr>
      <w:spacing w:after="0" w:line="240" w:lineRule="auto"/>
    </w:pPr>
  </w:style>
  <w:style w:type="paragraph" w:customStyle="1" w:styleId="hotroute1">
    <w:name w:val="hot route!"/>
    <w:basedOn w:val="Normal"/>
    <w:next w:val="UnderlinePara"/>
    <w:qFormat/>
    <w:rsid w:val="0073230B"/>
    <w:pPr>
      <w:spacing w:after="0" w:line="240" w:lineRule="auto"/>
    </w:pPr>
  </w:style>
  <w:style w:type="character" w:customStyle="1" w:styleId="BlockHeaderHiddenChar">
    <w:name w:val="Block Header Hidden Char"/>
    <w:basedOn w:val="DefaultParagraphFont"/>
    <w:locked/>
    <w:rsid w:val="0073230B"/>
  </w:style>
  <w:style w:type="paragraph" w:customStyle="1" w:styleId="BlockHeaderHidden">
    <w:name w:val="Block Header Hidden"/>
    <w:basedOn w:val="Normal"/>
    <w:next w:val="Stylecardtext8pt"/>
    <w:autoRedefine/>
    <w:qFormat/>
    <w:rsid w:val="0073230B"/>
    <w:pPr>
      <w:spacing w:after="0" w:line="240" w:lineRule="auto"/>
    </w:pPr>
  </w:style>
  <w:style w:type="paragraph" w:customStyle="1" w:styleId="txgreen">
    <w:name w:val="txgreen"/>
    <w:basedOn w:val="Normal"/>
    <w:uiPriority w:val="99"/>
    <w:qFormat/>
    <w:rsid w:val="0073230B"/>
    <w:pPr>
      <w:spacing w:after="0" w:line="240" w:lineRule="auto"/>
    </w:pPr>
  </w:style>
  <w:style w:type="paragraph" w:customStyle="1" w:styleId="rtecenter">
    <w:name w:val="rtecenter"/>
    <w:basedOn w:val="Normal"/>
    <w:uiPriority w:val="99"/>
    <w:qFormat/>
    <w:rsid w:val="0073230B"/>
    <w:pPr>
      <w:spacing w:after="0" w:line="240" w:lineRule="auto"/>
    </w:pPr>
  </w:style>
  <w:style w:type="paragraph" w:customStyle="1" w:styleId="StyleHeading4TagBigcardNotBold">
    <w:name w:val="Style Heading 4TagBig card + Not Bold"/>
    <w:basedOn w:val="Heading4"/>
    <w:qFormat/>
    <w:rsid w:val="0073230B"/>
    <w:pPr>
      <w:spacing w:before="200" w:line="240" w:lineRule="auto"/>
    </w:pPr>
    <w:rPr>
      <w:iCs w:val="0"/>
      <w:sz w:val="22"/>
    </w:rPr>
  </w:style>
  <w:style w:type="paragraph" w:customStyle="1" w:styleId="Stylecardtext5pt">
    <w:name w:val="Style card text + 5 pt"/>
    <w:basedOn w:val="Normal"/>
    <w:qFormat/>
    <w:rsid w:val="0073230B"/>
    <w:pPr>
      <w:spacing w:after="0" w:line="240" w:lineRule="auto"/>
    </w:pPr>
  </w:style>
  <w:style w:type="character" w:customStyle="1" w:styleId="F7-SmallFont">
    <w:name w:val="F7 - Small Font"/>
    <w:rsid w:val="0073230B"/>
  </w:style>
  <w:style w:type="character" w:customStyle="1" w:styleId="StyleLatinGaramond9ptUnderline">
    <w:name w:val="Style (Latin) Garamond 9 pt Underline"/>
    <w:rsid w:val="0073230B"/>
  </w:style>
  <w:style w:type="character" w:customStyle="1" w:styleId="tkrname">
    <w:name w:val="tkrname"/>
    <w:basedOn w:val="DefaultParagraphFont"/>
    <w:rsid w:val="0073230B"/>
  </w:style>
  <w:style w:type="character" w:customStyle="1" w:styleId="tkrchange">
    <w:name w:val="tkrchange"/>
    <w:basedOn w:val="DefaultParagraphFont"/>
    <w:rsid w:val="0073230B"/>
  </w:style>
  <w:style w:type="character" w:customStyle="1" w:styleId="l9">
    <w:name w:val="l9"/>
    <w:basedOn w:val="DefaultParagraphFont"/>
    <w:rsid w:val="0073230B"/>
  </w:style>
  <w:style w:type="character" w:customStyle="1" w:styleId="l8">
    <w:name w:val="l8"/>
    <w:basedOn w:val="DefaultParagraphFont"/>
    <w:rsid w:val="0073230B"/>
  </w:style>
  <w:style w:type="character" w:customStyle="1" w:styleId="l6">
    <w:name w:val="l6"/>
    <w:basedOn w:val="DefaultParagraphFont"/>
    <w:rsid w:val="0073230B"/>
  </w:style>
  <w:style w:type="character" w:customStyle="1" w:styleId="l7">
    <w:name w:val="l7"/>
    <w:basedOn w:val="DefaultParagraphFont"/>
    <w:rsid w:val="0073230B"/>
  </w:style>
  <w:style w:type="character" w:customStyle="1" w:styleId="ellipsistext">
    <w:name w:val="ellipsis_text"/>
    <w:basedOn w:val="DefaultParagraphFont"/>
    <w:rsid w:val="0073230B"/>
  </w:style>
  <w:style w:type="character" w:customStyle="1" w:styleId="referencediv">
    <w:name w:val="referencediv"/>
    <w:basedOn w:val="DefaultParagraphFont"/>
    <w:rsid w:val="0073230B"/>
  </w:style>
  <w:style w:type="character" w:customStyle="1" w:styleId="A3">
    <w:name w:val="A3"/>
    <w:uiPriority w:val="99"/>
    <w:rsid w:val="0073230B"/>
  </w:style>
  <w:style w:type="character" w:customStyle="1" w:styleId="cite0">
    <w:name w:val="cite0"/>
    <w:rsid w:val="0073230B"/>
  </w:style>
  <w:style w:type="character" w:customStyle="1" w:styleId="hilite1">
    <w:name w:val="hilite1"/>
    <w:rsid w:val="0073230B"/>
  </w:style>
  <w:style w:type="character" w:customStyle="1" w:styleId="Style8pt1">
    <w:name w:val="Style 8 pt1"/>
    <w:basedOn w:val="DefaultParagraphFont"/>
    <w:rsid w:val="0073230B"/>
  </w:style>
  <w:style w:type="character" w:customStyle="1" w:styleId="qlabel">
    <w:name w:val="q_label"/>
    <w:rsid w:val="0073230B"/>
  </w:style>
  <w:style w:type="character" w:customStyle="1" w:styleId="alabel">
    <w:name w:val="a_label"/>
    <w:rsid w:val="0073230B"/>
  </w:style>
  <w:style w:type="character" w:customStyle="1" w:styleId="StyleStyle4CharTimesNewRoman11pt">
    <w:name w:val="Style Style4 Char + Times New Roman 11 pt"/>
    <w:rsid w:val="0073230B"/>
  </w:style>
  <w:style w:type="character" w:customStyle="1" w:styleId="Aunderline">
    <w:name w:val="Aunderline"/>
    <w:qFormat/>
    <w:rsid w:val="0073230B"/>
  </w:style>
  <w:style w:type="character" w:customStyle="1" w:styleId="desc">
    <w:name w:val="desc"/>
    <w:basedOn w:val="DefaultParagraphFont"/>
    <w:rsid w:val="0073230B"/>
  </w:style>
  <w:style w:type="character" w:customStyle="1" w:styleId="titleauthoretc">
    <w:name w:val="titleauthoretc"/>
    <w:rsid w:val="0073230B"/>
  </w:style>
  <w:style w:type="character" w:customStyle="1" w:styleId="in-top">
    <w:name w:val="in-top"/>
    <w:rsid w:val="0073230B"/>
  </w:style>
  <w:style w:type="character" w:customStyle="1" w:styleId="nukeled">
    <w:name w:val="nukeled"/>
    <w:rsid w:val="0073230B"/>
  </w:style>
  <w:style w:type="character" w:customStyle="1" w:styleId="contextlyrelated">
    <w:name w:val="contextly_related"/>
    <w:rsid w:val="0073230B"/>
  </w:style>
  <w:style w:type="character" w:customStyle="1" w:styleId="in-right">
    <w:name w:val="in-right"/>
    <w:rsid w:val="0073230B"/>
  </w:style>
  <w:style w:type="character" w:customStyle="1" w:styleId="adtext">
    <w:name w:val="ad_text"/>
    <w:rsid w:val="0073230B"/>
  </w:style>
  <w:style w:type="character" w:customStyle="1" w:styleId="linkrow">
    <w:name w:val="link_row"/>
    <w:rsid w:val="0073230B"/>
  </w:style>
  <w:style w:type="character" w:customStyle="1" w:styleId="revision-date">
    <w:name w:val="revision-date"/>
    <w:rsid w:val="0073230B"/>
  </w:style>
  <w:style w:type="character" w:customStyle="1" w:styleId="facebook-share">
    <w:name w:val="facebook-share"/>
    <w:rsid w:val="0073230B"/>
  </w:style>
  <w:style w:type="character" w:customStyle="1" w:styleId="facebook-share-label">
    <w:name w:val="facebook-share-label"/>
    <w:rsid w:val="0073230B"/>
  </w:style>
  <w:style w:type="character" w:customStyle="1" w:styleId="cap">
    <w:name w:val="cap"/>
    <w:rsid w:val="0073230B"/>
  </w:style>
  <w:style w:type="character" w:customStyle="1" w:styleId="share">
    <w:name w:val="share"/>
    <w:rsid w:val="0073230B"/>
  </w:style>
  <w:style w:type="character" w:customStyle="1" w:styleId="ata11y">
    <w:name w:val="at_a11y"/>
    <w:rsid w:val="0073230B"/>
  </w:style>
  <w:style w:type="character" w:customStyle="1" w:styleId="tpk">
    <w:name w:val="tpk"/>
    <w:rsid w:val="0073230B"/>
  </w:style>
  <w:style w:type="character" w:customStyle="1" w:styleId="A24">
    <w:name w:val="A24"/>
    <w:uiPriority w:val="99"/>
    <w:rsid w:val="0073230B"/>
  </w:style>
  <w:style w:type="character" w:customStyle="1" w:styleId="A25">
    <w:name w:val="A25"/>
    <w:uiPriority w:val="99"/>
    <w:rsid w:val="0073230B"/>
  </w:style>
  <w:style w:type="character" w:customStyle="1" w:styleId="Headerorfooter">
    <w:name w:val="Header or footer_"/>
    <w:basedOn w:val="DefaultParagraphFont"/>
    <w:rsid w:val="0073230B"/>
  </w:style>
  <w:style w:type="character" w:customStyle="1" w:styleId="Bodytext21">
    <w:name w:val="Body text (2)_"/>
    <w:basedOn w:val="DefaultParagraphFont"/>
    <w:rsid w:val="0073230B"/>
  </w:style>
  <w:style w:type="character" w:customStyle="1" w:styleId="Bodytext22">
    <w:name w:val="Body text (2)"/>
    <w:basedOn w:val="Bodytext30"/>
    <w:rsid w:val="0073230B"/>
  </w:style>
  <w:style w:type="character" w:customStyle="1" w:styleId="Headerorfooter0">
    <w:name w:val="Header or footer"/>
    <w:basedOn w:val="Bodytext100"/>
    <w:rsid w:val="0073230B"/>
    <w:rPr>
      <w:shd w:val="clear" w:color="auto" w:fill="FFFFFF"/>
    </w:rPr>
  </w:style>
  <w:style w:type="character" w:customStyle="1" w:styleId="Bodytext32">
    <w:name w:val="Body text (3)_"/>
    <w:basedOn w:val="DefaultParagraphFont"/>
    <w:rsid w:val="0073230B"/>
  </w:style>
  <w:style w:type="character" w:customStyle="1" w:styleId="Bodytext31Exact">
    <w:name w:val="Body text (31) Exact"/>
    <w:basedOn w:val="DefaultParagraphFont"/>
    <w:rsid w:val="0073230B"/>
  </w:style>
  <w:style w:type="character" w:customStyle="1" w:styleId="Bodytext100">
    <w:name w:val="Body text (10)_"/>
    <w:basedOn w:val="DefaultParagraphFont"/>
    <w:link w:val="Bodytext101"/>
    <w:uiPriority w:val="99"/>
    <w:rsid w:val="0073230B"/>
    <w:rPr>
      <w:shd w:val="clear" w:color="auto" w:fill="FFFFFF"/>
    </w:rPr>
  </w:style>
  <w:style w:type="character" w:customStyle="1" w:styleId="Bodytext30">
    <w:name w:val="Body text (3)"/>
    <w:basedOn w:val="Bodytext3Spacing0ptExact"/>
    <w:rsid w:val="0073230B"/>
  </w:style>
  <w:style w:type="character" w:customStyle="1" w:styleId="Bodytext46">
    <w:name w:val="Body text (46)_"/>
    <w:basedOn w:val="DefaultParagraphFont"/>
    <w:rsid w:val="0073230B"/>
  </w:style>
  <w:style w:type="character" w:customStyle="1" w:styleId="Bodytext51">
    <w:name w:val="Body text (51)_"/>
    <w:basedOn w:val="DefaultParagraphFont"/>
    <w:rsid w:val="0073230B"/>
  </w:style>
  <w:style w:type="character" w:customStyle="1" w:styleId="Bodytext34">
    <w:name w:val="Body text (34)_"/>
    <w:basedOn w:val="DefaultParagraphFont"/>
    <w:rsid w:val="0073230B"/>
  </w:style>
  <w:style w:type="character" w:customStyle="1" w:styleId="Bodytext3Spacing0ptExact">
    <w:name w:val="Body text (3) + Spacing 0 pt Exact"/>
    <w:rsid w:val="0073230B"/>
  </w:style>
  <w:style w:type="character" w:customStyle="1" w:styleId="Bodytext82">
    <w:name w:val="Body text (82)_"/>
    <w:basedOn w:val="DefaultParagraphFont"/>
    <w:rsid w:val="0073230B"/>
  </w:style>
  <w:style w:type="character" w:customStyle="1" w:styleId="PicturecaptionSpacing0ptExact">
    <w:name w:val="Picture caption + Spacing 0 pt Exact"/>
    <w:basedOn w:val="DefaultParagraphFont"/>
    <w:rsid w:val="0073230B"/>
  </w:style>
  <w:style w:type="character" w:customStyle="1" w:styleId="Tableofcontents13">
    <w:name w:val="Table of contents (13)_"/>
    <w:basedOn w:val="DefaultParagraphFont"/>
    <w:rsid w:val="0073230B"/>
  </w:style>
  <w:style w:type="character" w:customStyle="1" w:styleId="Bodytext114">
    <w:name w:val="Body text (114)_"/>
    <w:basedOn w:val="DefaultParagraphFont"/>
    <w:rsid w:val="0073230B"/>
  </w:style>
  <w:style w:type="character" w:customStyle="1" w:styleId="Bodytext115">
    <w:name w:val="Body text (115)_"/>
    <w:basedOn w:val="DefaultParagraphFont"/>
    <w:rsid w:val="0073230B"/>
  </w:style>
  <w:style w:type="character" w:customStyle="1" w:styleId="BodyText40">
    <w:name w:val="Body Text4"/>
    <w:basedOn w:val="DefaultParagraphFont"/>
    <w:rsid w:val="0073230B"/>
  </w:style>
  <w:style w:type="character" w:customStyle="1" w:styleId="Bodytext1150">
    <w:name w:val="Body text (115)"/>
    <w:basedOn w:val="Picturecaption2Spacing0ptExact"/>
    <w:rsid w:val="0073230B"/>
  </w:style>
  <w:style w:type="character" w:customStyle="1" w:styleId="Bodytext820">
    <w:name w:val="Body text (82)"/>
    <w:rsid w:val="0073230B"/>
  </w:style>
  <w:style w:type="character" w:customStyle="1" w:styleId="Bodytext102">
    <w:name w:val="Body text (10)"/>
    <w:basedOn w:val="PicturecaptionSpacing0ptExact"/>
    <w:rsid w:val="0073230B"/>
  </w:style>
  <w:style w:type="character" w:customStyle="1" w:styleId="Bodytext82Spacing0ptExact">
    <w:name w:val="Body text (82) + Spacing 0 pt Exact"/>
    <w:basedOn w:val="Bodytext820"/>
    <w:rsid w:val="0073230B"/>
  </w:style>
  <w:style w:type="character" w:customStyle="1" w:styleId="Bodytext131Exact">
    <w:name w:val="Body text (131) Exact"/>
    <w:basedOn w:val="DefaultParagraphFont"/>
    <w:rsid w:val="0073230B"/>
  </w:style>
  <w:style w:type="character" w:customStyle="1" w:styleId="Picturecaption2Spacing0ptExact">
    <w:name w:val="Picture caption (2) + Spacing 0 pt Exact"/>
    <w:basedOn w:val="DefaultParagraphFont"/>
    <w:rsid w:val="0073230B"/>
  </w:style>
  <w:style w:type="character" w:customStyle="1" w:styleId="Bodytext114Exact">
    <w:name w:val="Body text (114) Exact"/>
    <w:basedOn w:val="Bodytext131Exact"/>
    <w:rsid w:val="0073230B"/>
  </w:style>
  <w:style w:type="character" w:customStyle="1" w:styleId="Bodytext340">
    <w:name w:val="Body text (34)"/>
    <w:basedOn w:val="BodyText40"/>
    <w:rsid w:val="0073230B"/>
  </w:style>
  <w:style w:type="character" w:customStyle="1" w:styleId="Bodytext1409pt">
    <w:name w:val="Body text (140) + 9 pt"/>
    <w:aliases w:val="Not Italic,Table of contents (12) + FrankRuehl,11 pt"/>
    <w:basedOn w:val="DefaultParagraphFont"/>
    <w:rsid w:val="0073230B"/>
  </w:style>
  <w:style w:type="character" w:customStyle="1" w:styleId="Bodytext510">
    <w:name w:val="Body text (51)"/>
    <w:basedOn w:val="Bodytext115"/>
    <w:rsid w:val="0073230B"/>
  </w:style>
  <w:style w:type="character" w:customStyle="1" w:styleId="Bodytext1140">
    <w:name w:val="Body text (114)"/>
    <w:basedOn w:val="Bodytext131Exact"/>
    <w:rsid w:val="0073230B"/>
  </w:style>
  <w:style w:type="character" w:customStyle="1" w:styleId="Tableofcontents130">
    <w:name w:val="Table of contents (13)"/>
    <w:basedOn w:val="Bodytext82Spacing0ptExact"/>
    <w:rsid w:val="0073230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3230B"/>
  </w:style>
  <w:style w:type="character" w:customStyle="1" w:styleId="Bodytext460">
    <w:name w:val="Body text (46)"/>
    <w:basedOn w:val="Bodytext114"/>
    <w:rsid w:val="0073230B"/>
  </w:style>
  <w:style w:type="character" w:customStyle="1" w:styleId="Bodytext46NotBold">
    <w:name w:val="Body text (46) + Not Bold"/>
    <w:basedOn w:val="Bodytext114"/>
    <w:rsid w:val="0073230B"/>
  </w:style>
  <w:style w:type="character" w:customStyle="1" w:styleId="Bodytext46SegoeUI">
    <w:name w:val="Body text (46) + Segoe UI"/>
    <w:basedOn w:val="Bodytext114"/>
    <w:rsid w:val="0073230B"/>
  </w:style>
  <w:style w:type="character" w:customStyle="1" w:styleId="Bodytext115Spacing0ptExact">
    <w:name w:val="Body text (115) + Spacing 0 pt Exact"/>
    <w:basedOn w:val="Picturecaption2Spacing0ptExact"/>
    <w:rsid w:val="0073230B"/>
  </w:style>
  <w:style w:type="character" w:customStyle="1" w:styleId="Picturecaption42SmallCaps">
    <w:name w:val="Picture caption (42) + Small Caps"/>
    <w:basedOn w:val="DefaultParagraphFont"/>
    <w:rsid w:val="0073230B"/>
  </w:style>
  <w:style w:type="character" w:customStyle="1" w:styleId="Bodytext155Exact">
    <w:name w:val="Body text (155) Exact"/>
    <w:basedOn w:val="DefaultParagraphFont"/>
    <w:rsid w:val="0073230B"/>
  </w:style>
  <w:style w:type="character" w:customStyle="1" w:styleId="Bodytext157">
    <w:name w:val="Body text (157)_"/>
    <w:basedOn w:val="DefaultParagraphFont"/>
    <w:rsid w:val="0073230B"/>
  </w:style>
  <w:style w:type="character" w:customStyle="1" w:styleId="Bodytext157Spacing0pt">
    <w:name w:val="Body text (157) + Spacing 0 pt"/>
    <w:basedOn w:val="Bodytext39"/>
    <w:rsid w:val="0073230B"/>
  </w:style>
  <w:style w:type="character" w:customStyle="1" w:styleId="Bodytext1570">
    <w:name w:val="Body text (157)"/>
    <w:basedOn w:val="Bodytext39"/>
    <w:rsid w:val="0073230B"/>
  </w:style>
  <w:style w:type="character" w:customStyle="1" w:styleId="Heading2213pt">
    <w:name w:val="Heading #22 + 13 pt"/>
    <w:basedOn w:val="DefaultParagraphFont"/>
    <w:rsid w:val="0073230B"/>
  </w:style>
  <w:style w:type="character" w:customStyle="1" w:styleId="Heading22125pt">
    <w:name w:val="Heading #22 + 12.5 pt"/>
    <w:basedOn w:val="DefaultParagraphFont"/>
    <w:rsid w:val="0073230B"/>
  </w:style>
  <w:style w:type="character" w:customStyle="1" w:styleId="Bodytext300">
    <w:name w:val="Body text (30)_"/>
    <w:basedOn w:val="DefaultParagraphFont"/>
    <w:rsid w:val="0073230B"/>
  </w:style>
  <w:style w:type="character" w:customStyle="1" w:styleId="Bodytext301">
    <w:name w:val="Body text (30)"/>
    <w:basedOn w:val="Bodytext3TimesNewRoman"/>
    <w:rsid w:val="0073230B"/>
  </w:style>
  <w:style w:type="character" w:customStyle="1" w:styleId="Bodytext39">
    <w:name w:val="Body text (39)_"/>
    <w:basedOn w:val="DefaultParagraphFont"/>
    <w:rsid w:val="0073230B"/>
  </w:style>
  <w:style w:type="character" w:customStyle="1" w:styleId="Bodytext390">
    <w:name w:val="Body text (39)"/>
    <w:basedOn w:val="BodytextExact"/>
    <w:rsid w:val="0073230B"/>
  </w:style>
  <w:style w:type="character" w:customStyle="1" w:styleId="Bodytext159Exact">
    <w:name w:val="Body text (159) Exact"/>
    <w:basedOn w:val="DefaultParagraphFont"/>
    <w:rsid w:val="0073230B"/>
  </w:style>
  <w:style w:type="character" w:customStyle="1" w:styleId="Bodytext60Spacing0pt">
    <w:name w:val="Body text (60) + Spacing 0 pt"/>
    <w:basedOn w:val="DefaultParagraphFont"/>
    <w:rsid w:val="0073230B"/>
  </w:style>
  <w:style w:type="character" w:customStyle="1" w:styleId="Bodytext3Spacing-1pt">
    <w:name w:val="Body text (3) + Spacing -1 pt"/>
    <w:basedOn w:val="Bodytext3Spacing0ptExact"/>
    <w:rsid w:val="0073230B"/>
  </w:style>
  <w:style w:type="character" w:customStyle="1" w:styleId="Bodytext3TimesNewRoman">
    <w:name w:val="Body text (3) + Times New Roman"/>
    <w:aliases w:val="11.5 pt"/>
    <w:basedOn w:val="Bodytext3Spacing0ptExact"/>
    <w:rsid w:val="0073230B"/>
  </w:style>
  <w:style w:type="character" w:customStyle="1" w:styleId="Bodytext2NotBold">
    <w:name w:val="Body text (2) + Not Bold"/>
    <w:basedOn w:val="Bodytext30"/>
    <w:rsid w:val="0073230B"/>
  </w:style>
  <w:style w:type="character" w:customStyle="1" w:styleId="BodytextExact">
    <w:name w:val="Body text Exact"/>
    <w:basedOn w:val="DefaultParagraphFont"/>
    <w:rsid w:val="0073230B"/>
  </w:style>
  <w:style w:type="character" w:customStyle="1" w:styleId="Heading13Italic">
    <w:name w:val="Heading #13 + Italic"/>
    <w:basedOn w:val="DefaultParagraphFont"/>
    <w:rsid w:val="0073230B"/>
  </w:style>
  <w:style w:type="character" w:customStyle="1" w:styleId="Heading92Spacing2pt">
    <w:name w:val="Heading #9 (2) + Spacing 2 pt"/>
    <w:basedOn w:val="DefaultParagraphFont"/>
    <w:rsid w:val="0073230B"/>
  </w:style>
  <w:style w:type="character" w:customStyle="1" w:styleId="Bodytext38Spacing0pt">
    <w:name w:val="Body text (38) + Spacing 0 pt"/>
    <w:basedOn w:val="DefaultParagraphFont"/>
    <w:rsid w:val="0073230B"/>
  </w:style>
  <w:style w:type="character" w:customStyle="1" w:styleId="Bodytext42Spacing-1pt">
    <w:name w:val="Body text (42) + Spacing -1 pt"/>
    <w:basedOn w:val="DefaultParagraphFont"/>
    <w:rsid w:val="0073230B"/>
  </w:style>
  <w:style w:type="character" w:customStyle="1" w:styleId="Bodytext35">
    <w:name w:val="Body text (35)_"/>
    <w:basedOn w:val="DefaultParagraphFont"/>
    <w:rsid w:val="0073230B"/>
  </w:style>
  <w:style w:type="character" w:customStyle="1" w:styleId="Picturecaption19">
    <w:name w:val="Picture caption (19)_"/>
    <w:basedOn w:val="DefaultParagraphFont"/>
    <w:rsid w:val="0073230B"/>
  </w:style>
  <w:style w:type="character" w:customStyle="1" w:styleId="Picturecaption9Exact">
    <w:name w:val="Picture caption (9) Exact"/>
    <w:basedOn w:val="DefaultParagraphFont"/>
    <w:rsid w:val="0073230B"/>
  </w:style>
  <w:style w:type="character" w:customStyle="1" w:styleId="Bodytext87">
    <w:name w:val="Body text (87)_"/>
    <w:basedOn w:val="DefaultParagraphFont"/>
    <w:rsid w:val="0073230B"/>
  </w:style>
  <w:style w:type="character" w:customStyle="1" w:styleId="Bodytext61">
    <w:name w:val="Body text (6)_"/>
    <w:basedOn w:val="DefaultParagraphFont"/>
    <w:rsid w:val="0073230B"/>
  </w:style>
  <w:style w:type="character" w:customStyle="1" w:styleId="Heading142SmallCaps">
    <w:name w:val="Heading #14 (2) + Small Caps"/>
    <w:basedOn w:val="DefaultParagraphFont"/>
    <w:rsid w:val="0073230B"/>
  </w:style>
  <w:style w:type="character" w:customStyle="1" w:styleId="Bodytext350">
    <w:name w:val="Body text (35)"/>
    <w:basedOn w:val="Picturecaption190"/>
    <w:rsid w:val="0073230B"/>
  </w:style>
  <w:style w:type="character" w:customStyle="1" w:styleId="Picturecaption190">
    <w:name w:val="Picture caption (19)"/>
    <w:basedOn w:val="Picturecaption27Spacing0pt"/>
    <w:rsid w:val="0073230B"/>
  </w:style>
  <w:style w:type="character" w:customStyle="1" w:styleId="Picturecaption27Spacing0pt">
    <w:name w:val="Picture caption (27) + Spacing 0 pt"/>
    <w:basedOn w:val="DefaultParagraphFont"/>
    <w:rsid w:val="0073230B"/>
  </w:style>
  <w:style w:type="character" w:customStyle="1" w:styleId="Bodytext43Spacing0ptExact">
    <w:name w:val="Body text (43) + Spacing 0 pt Exact"/>
    <w:basedOn w:val="DefaultParagraphFont"/>
    <w:rsid w:val="0073230B"/>
  </w:style>
  <w:style w:type="character" w:customStyle="1" w:styleId="Bodytext62">
    <w:name w:val="Body text (6)"/>
    <w:basedOn w:val="Bodytext870"/>
    <w:rsid w:val="0073230B"/>
  </w:style>
  <w:style w:type="character" w:customStyle="1" w:styleId="Bodytext870">
    <w:name w:val="Body text (87)"/>
    <w:basedOn w:val="DefaultParagraphFont"/>
    <w:rsid w:val="0073230B"/>
  </w:style>
  <w:style w:type="character" w:customStyle="1" w:styleId="BodytextSegoeUI">
    <w:name w:val="Body text + Segoe UI"/>
    <w:aliases w:val="21.5 pt"/>
    <w:basedOn w:val="DefaultParagraphFont"/>
    <w:rsid w:val="0073230B"/>
  </w:style>
  <w:style w:type="character" w:customStyle="1" w:styleId="Bodytext68">
    <w:name w:val="Body text (68)_"/>
    <w:basedOn w:val="DefaultParagraphFont"/>
    <w:rsid w:val="0073230B"/>
  </w:style>
  <w:style w:type="character" w:customStyle="1" w:styleId="Bodytext112SmallCaps">
    <w:name w:val="Body text (112) + Small Caps"/>
    <w:basedOn w:val="DefaultParagraphFont"/>
    <w:rsid w:val="0073230B"/>
  </w:style>
  <w:style w:type="character" w:customStyle="1" w:styleId="Bodytext680">
    <w:name w:val="Body text (68)"/>
    <w:basedOn w:val="Heading162SmallCaps"/>
    <w:rsid w:val="0073230B"/>
  </w:style>
  <w:style w:type="character" w:customStyle="1" w:styleId="Tableofcontents11">
    <w:name w:val="Table of contents (11)_"/>
    <w:basedOn w:val="DefaultParagraphFont"/>
    <w:rsid w:val="0073230B"/>
  </w:style>
  <w:style w:type="character" w:customStyle="1" w:styleId="Tableofcontents110">
    <w:name w:val="Table of contents (11)"/>
    <w:basedOn w:val="article-quote-right"/>
    <w:rsid w:val="0073230B"/>
  </w:style>
  <w:style w:type="character" w:customStyle="1" w:styleId="Tableofcontents15">
    <w:name w:val="Table of contents (15)_"/>
    <w:basedOn w:val="DefaultParagraphFont"/>
    <w:rsid w:val="0073230B"/>
  </w:style>
  <w:style w:type="character" w:customStyle="1" w:styleId="Tableofcontents150">
    <w:name w:val="Table of contents (15)"/>
    <w:basedOn w:val="StyleBox12pt"/>
    <w:rsid w:val="0073230B"/>
  </w:style>
  <w:style w:type="character" w:customStyle="1" w:styleId="Heading162SmallCaps">
    <w:name w:val="Heading #16 (2) + Small Caps"/>
    <w:basedOn w:val="DefaultParagraphFont"/>
    <w:rsid w:val="0073230B"/>
  </w:style>
  <w:style w:type="character" w:customStyle="1" w:styleId="ft6">
    <w:name w:val="ft6"/>
    <w:basedOn w:val="DefaultParagraphFont"/>
    <w:rsid w:val="0073230B"/>
  </w:style>
  <w:style w:type="character" w:customStyle="1" w:styleId="amp">
    <w:name w:val="amp"/>
    <w:basedOn w:val="DefaultParagraphFont"/>
    <w:rsid w:val="0073230B"/>
  </w:style>
  <w:style w:type="character" w:customStyle="1" w:styleId="article-quote-right">
    <w:name w:val="article-quote-right"/>
    <w:basedOn w:val="DefaultParagraphFont"/>
    <w:rsid w:val="0073230B"/>
  </w:style>
  <w:style w:type="character" w:customStyle="1" w:styleId="StyleBox12ptBold">
    <w:name w:val="Style Box + 12 pt Bold"/>
    <w:basedOn w:val="DefaultParagraphFont"/>
    <w:rsid w:val="0073230B"/>
  </w:style>
  <w:style w:type="character" w:customStyle="1" w:styleId="StyleBox12pt">
    <w:name w:val="Style Box + 12 pt"/>
    <w:basedOn w:val="DefaultParagraphFont"/>
    <w:rsid w:val="0073230B"/>
  </w:style>
  <w:style w:type="character" w:customStyle="1" w:styleId="BoldandUnderlineCharCharCharChar">
    <w:name w:val="Bold and Underline Char Char Char Char"/>
    <w:rsid w:val="0073230B"/>
  </w:style>
  <w:style w:type="character" w:customStyle="1" w:styleId="BoldandUnderlineCharChar">
    <w:name w:val="Bold and Underline Char Char"/>
    <w:rsid w:val="0073230B"/>
  </w:style>
  <w:style w:type="character" w:customStyle="1" w:styleId="commentstext">
    <w:name w:val="commentstext"/>
    <w:rsid w:val="0073230B"/>
  </w:style>
  <w:style w:type="character" w:customStyle="1" w:styleId="dd">
    <w:name w:val="dd"/>
    <w:rsid w:val="0073230B"/>
  </w:style>
  <w:style w:type="character" w:customStyle="1" w:styleId="underLight">
    <w:name w:val="underLight"/>
    <w:uiPriority w:val="1"/>
    <w:qFormat/>
    <w:rsid w:val="0073230B"/>
  </w:style>
  <w:style w:type="character" w:customStyle="1" w:styleId="author-rss">
    <w:name w:val="author-rss"/>
    <w:rsid w:val="0073230B"/>
  </w:style>
  <w:style w:type="character" w:customStyle="1" w:styleId="at">
    <w:name w:val="at"/>
    <w:basedOn w:val="DefaultParagraphFont"/>
    <w:rsid w:val="0073230B"/>
  </w:style>
  <w:style w:type="character" w:customStyle="1" w:styleId="source">
    <w:name w:val="source"/>
    <w:rsid w:val="0073230B"/>
  </w:style>
  <w:style w:type="character" w:customStyle="1" w:styleId="bioline">
    <w:name w:val="bioline"/>
    <w:rsid w:val="0073230B"/>
  </w:style>
  <w:style w:type="character" w:customStyle="1" w:styleId="wikicreatelink">
    <w:name w:val="wikicreatelink"/>
    <w:basedOn w:val="DefaultParagraphFont"/>
    <w:rsid w:val="0073230B"/>
  </w:style>
  <w:style w:type="character" w:customStyle="1" w:styleId="facebook-share-count">
    <w:name w:val="facebook-share-count"/>
    <w:basedOn w:val="DefaultParagraphFont"/>
    <w:rsid w:val="0073230B"/>
  </w:style>
  <w:style w:type="character" w:customStyle="1" w:styleId="tickerwrap">
    <w:name w:val="ticker_wrap"/>
    <w:basedOn w:val="DefaultParagraphFont"/>
    <w:rsid w:val="0073230B"/>
  </w:style>
  <w:style w:type="character" w:customStyle="1" w:styleId="smallcaps0">
    <w:name w:val="small_caps"/>
    <w:basedOn w:val="DefaultParagraphFont"/>
    <w:rsid w:val="0073230B"/>
  </w:style>
  <w:style w:type="character" w:customStyle="1" w:styleId="bodycopy">
    <w:name w:val="bodycopy"/>
    <w:basedOn w:val="DefaultParagraphFont"/>
    <w:rsid w:val="0073230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3230B"/>
  </w:style>
  <w:style w:type="character" w:customStyle="1" w:styleId="StyleGaramondText1">
    <w:name w:val="Style Garamond Text 1"/>
    <w:basedOn w:val="DefaultParagraphFont"/>
    <w:rsid w:val="0073230B"/>
  </w:style>
  <w:style w:type="character" w:customStyle="1" w:styleId="StyleGaramondText1Underline">
    <w:name w:val="Style Garamond Text 1 Underline"/>
    <w:basedOn w:val="DefaultParagraphFont"/>
    <w:rsid w:val="0073230B"/>
  </w:style>
  <w:style w:type="character" w:customStyle="1" w:styleId="StyleBoldUnderlineBorderSinglesolidlineAuto05pt">
    <w:name w:val="Style Bold Underline Border: : (Single solid line Auto  0.5 pt ..."/>
    <w:basedOn w:val="DefaultParagraphFont"/>
    <w:rsid w:val="0073230B"/>
  </w:style>
  <w:style w:type="character" w:customStyle="1" w:styleId="StyleStyleBoldUnderlineUnderlineIntenseEmphasisIntenseEmpha">
    <w:name w:val="Style Style Bold UnderlineUnderlineIntense EmphasisIntense Empha..."/>
    <w:basedOn w:val="DefaultParagraphFont"/>
    <w:rsid w:val="0073230B"/>
  </w:style>
  <w:style w:type="character" w:customStyle="1" w:styleId="Style7ptBold">
    <w:name w:val="Style 7 pt Bold"/>
    <w:basedOn w:val="DefaultParagraphFont"/>
    <w:rsid w:val="0073230B"/>
  </w:style>
  <w:style w:type="character" w:styleId="HTMLAcronym">
    <w:name w:val="HTML Acronym"/>
    <w:basedOn w:val="DefaultParagraphFont"/>
    <w:unhideWhenUsed/>
    <w:rsid w:val="0073230B"/>
  </w:style>
  <w:style w:type="paragraph" w:styleId="BlockText">
    <w:name w:val="Block Text"/>
    <w:basedOn w:val="Normal"/>
    <w:unhideWhenUsed/>
    <w:rsid w:val="0073230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73230B"/>
    <w:pPr>
      <w:spacing w:after="0" w:line="240" w:lineRule="auto"/>
      <w:ind w:left="720"/>
    </w:pPr>
  </w:style>
  <w:style w:type="paragraph" w:styleId="EnvelopeReturn">
    <w:name w:val="envelope return"/>
    <w:basedOn w:val="Normal"/>
    <w:unhideWhenUsed/>
    <w:rsid w:val="0073230B"/>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73230B"/>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73230B"/>
    <w:pPr>
      <w:spacing w:after="0" w:line="240" w:lineRule="auto"/>
    </w:pPr>
    <w:rPr>
      <w:i/>
      <w:iCs/>
    </w:rPr>
  </w:style>
  <w:style w:type="character" w:customStyle="1" w:styleId="HTMLAddressChar">
    <w:name w:val="HTML Address Char"/>
    <w:basedOn w:val="DefaultParagraphFont"/>
    <w:link w:val="HTMLAddress"/>
    <w:uiPriority w:val="99"/>
    <w:rsid w:val="0073230B"/>
    <w:rPr>
      <w:rFonts w:ascii="Calibri" w:hAnsi="Calibri"/>
      <w:i/>
      <w:iCs/>
    </w:rPr>
  </w:style>
  <w:style w:type="paragraph" w:styleId="Index1">
    <w:name w:val="index 1"/>
    <w:basedOn w:val="Normal"/>
    <w:next w:val="Normal"/>
    <w:autoRedefine/>
    <w:unhideWhenUsed/>
    <w:rsid w:val="0073230B"/>
    <w:pPr>
      <w:spacing w:after="0" w:line="240" w:lineRule="auto"/>
      <w:ind w:left="220" w:hanging="220"/>
    </w:pPr>
  </w:style>
  <w:style w:type="character" w:customStyle="1" w:styleId="BodyTextIndent3Char">
    <w:name w:val="Body Text Indent 3 Char"/>
    <w:basedOn w:val="DefaultParagraphFont"/>
    <w:uiPriority w:val="99"/>
    <w:locked/>
    <w:rsid w:val="0073230B"/>
  </w:style>
  <w:style w:type="character" w:customStyle="1" w:styleId="cardunderlineChar">
    <w:name w:val="card underline Char"/>
    <w:locked/>
    <w:rsid w:val="0073230B"/>
  </w:style>
  <w:style w:type="paragraph" w:customStyle="1" w:styleId="cardunderline">
    <w:name w:val="card underline"/>
    <w:basedOn w:val="Normal"/>
    <w:next w:val="GAUnderline"/>
    <w:qFormat/>
    <w:rsid w:val="0073230B"/>
    <w:pPr>
      <w:spacing w:after="0" w:line="240" w:lineRule="auto"/>
    </w:pPr>
  </w:style>
  <w:style w:type="character" w:customStyle="1" w:styleId="StyleHeading4UnderlinedsmalltextGaramondChar">
    <w:name w:val="Style Heading 4Underlinedsmall text + Garamond Char"/>
    <w:locked/>
    <w:rsid w:val="0073230B"/>
  </w:style>
  <w:style w:type="paragraph" w:customStyle="1" w:styleId="StyleHeading4UnderlinedsmalltextGaramond">
    <w:name w:val="Style Heading 4Underlinedsmall text + Garamond"/>
    <w:basedOn w:val="Heading4"/>
    <w:qFormat/>
    <w:rsid w:val="0073230B"/>
    <w:pPr>
      <w:spacing w:before="200" w:line="240" w:lineRule="auto"/>
    </w:pPr>
    <w:rPr>
      <w:iCs w:val="0"/>
      <w:sz w:val="22"/>
    </w:rPr>
  </w:style>
  <w:style w:type="paragraph" w:customStyle="1" w:styleId="Heading2-NotBold">
    <w:name w:val="Heading 2 - Not Bold"/>
    <w:basedOn w:val="Heading2"/>
    <w:autoRedefine/>
    <w:uiPriority w:val="99"/>
    <w:qFormat/>
    <w:rsid w:val="0073230B"/>
    <w:pPr>
      <w:spacing w:before="480" w:line="240" w:lineRule="auto"/>
    </w:pPr>
  </w:style>
  <w:style w:type="paragraph" w:customStyle="1" w:styleId="Heading2-Bold">
    <w:name w:val="Heading 2 - Bold"/>
    <w:basedOn w:val="Normal"/>
    <w:next w:val="Micro"/>
    <w:autoRedefine/>
    <w:uiPriority w:val="99"/>
    <w:qFormat/>
    <w:rsid w:val="0073230B"/>
    <w:pPr>
      <w:spacing w:after="0" w:line="240" w:lineRule="auto"/>
    </w:pPr>
  </w:style>
  <w:style w:type="paragraph" w:customStyle="1" w:styleId="tag">
    <w:name w:val="%tag"/>
    <w:basedOn w:val="Normal"/>
    <w:next w:val="Normal"/>
    <w:link w:val="tagChar0"/>
    <w:uiPriority w:val="99"/>
    <w:qFormat/>
    <w:rsid w:val="0073230B"/>
    <w:pPr>
      <w:spacing w:after="0" w:line="240" w:lineRule="auto"/>
    </w:pPr>
  </w:style>
  <w:style w:type="character" w:customStyle="1" w:styleId="Style2Char0">
    <w:name w:val="Style 2 Char"/>
    <w:uiPriority w:val="99"/>
    <w:locked/>
    <w:rsid w:val="0073230B"/>
  </w:style>
  <w:style w:type="character" w:customStyle="1" w:styleId="GAUnderlineChar">
    <w:name w:val="GA Underline Char"/>
    <w:locked/>
    <w:rsid w:val="0073230B"/>
  </w:style>
  <w:style w:type="paragraph" w:customStyle="1" w:styleId="GAUnderline">
    <w:name w:val="GA Underline"/>
    <w:basedOn w:val="Normal"/>
    <w:next w:val="StyleHeading2TagHEADING2TagCite11pt"/>
    <w:qFormat/>
    <w:rsid w:val="0073230B"/>
    <w:pPr>
      <w:spacing w:after="0" w:line="240" w:lineRule="auto"/>
    </w:pPr>
  </w:style>
  <w:style w:type="character" w:customStyle="1" w:styleId="textsmallChar0">
    <w:name w:val="textsmall Char"/>
    <w:locked/>
    <w:rsid w:val="0073230B"/>
  </w:style>
  <w:style w:type="character" w:customStyle="1" w:styleId="cardtextChar3">
    <w:name w:val="cardtext Char"/>
    <w:locked/>
    <w:rsid w:val="0073230B"/>
  </w:style>
  <w:style w:type="paragraph" w:customStyle="1" w:styleId="h-lead">
    <w:name w:val="h-lead"/>
    <w:basedOn w:val="Normal"/>
    <w:next w:val="Brief"/>
    <w:uiPriority w:val="99"/>
    <w:qFormat/>
    <w:rsid w:val="0073230B"/>
    <w:pPr>
      <w:spacing w:after="0" w:line="240" w:lineRule="auto"/>
    </w:pPr>
  </w:style>
  <w:style w:type="paragraph" w:customStyle="1" w:styleId="intro">
    <w:name w:val="intro"/>
    <w:basedOn w:val="Normal"/>
    <w:next w:val="CM2"/>
    <w:uiPriority w:val="99"/>
    <w:qFormat/>
    <w:rsid w:val="0073230B"/>
    <w:pPr>
      <w:spacing w:after="0" w:line="240" w:lineRule="auto"/>
    </w:pPr>
  </w:style>
  <w:style w:type="character" w:customStyle="1" w:styleId="StyleHeading2TagHEADING2TagCite11ptChar">
    <w:name w:val="Style Heading 2TagHEADING 2Tag&amp;Cite + 11 pt Char"/>
    <w:locked/>
    <w:rsid w:val="0073230B"/>
  </w:style>
  <w:style w:type="paragraph" w:customStyle="1" w:styleId="StyleHeading2TagHEADING2TagCite11pt">
    <w:name w:val="Style Heading 2TagHEADING 2Tag&amp;Cite + 11 pt"/>
    <w:basedOn w:val="Heading2"/>
    <w:next w:val="CM16"/>
    <w:qFormat/>
    <w:rsid w:val="0073230B"/>
    <w:pPr>
      <w:spacing w:before="480" w:line="240" w:lineRule="auto"/>
    </w:pPr>
  </w:style>
  <w:style w:type="paragraph" w:customStyle="1" w:styleId="F3-TagAuthor">
    <w:name w:val="F3 - Tag/Author"/>
    <w:basedOn w:val="Normal"/>
    <w:next w:val="CM19"/>
    <w:uiPriority w:val="99"/>
    <w:qFormat/>
    <w:rsid w:val="0073230B"/>
    <w:pPr>
      <w:spacing w:after="0" w:line="240" w:lineRule="auto"/>
    </w:pPr>
  </w:style>
  <w:style w:type="paragraph" w:customStyle="1" w:styleId="F5-UnderlineNormal">
    <w:name w:val="F5 - Underline Normal"/>
    <w:basedOn w:val="Normal"/>
    <w:next w:val="CM34"/>
    <w:uiPriority w:val="99"/>
    <w:qFormat/>
    <w:rsid w:val="0073230B"/>
    <w:pPr>
      <w:spacing w:after="0" w:line="240" w:lineRule="auto"/>
    </w:pPr>
  </w:style>
  <w:style w:type="paragraph" w:customStyle="1" w:styleId="Brief-PrimarySource">
    <w:name w:val="Brief - Primary Source"/>
    <w:basedOn w:val="Normal"/>
    <w:next w:val="CM56"/>
    <w:uiPriority w:val="99"/>
    <w:qFormat/>
    <w:rsid w:val="0073230B"/>
    <w:pPr>
      <w:spacing w:after="0" w:line="240" w:lineRule="auto"/>
    </w:pPr>
  </w:style>
  <w:style w:type="paragraph" w:customStyle="1" w:styleId="Brief-Underline">
    <w:name w:val="Brief - Underline"/>
    <w:basedOn w:val="Normal"/>
    <w:next w:val="CM58"/>
    <w:uiPriority w:val="99"/>
    <w:qFormat/>
    <w:rsid w:val="0073230B"/>
    <w:pPr>
      <w:spacing w:after="0" w:line="240" w:lineRule="auto"/>
    </w:pPr>
  </w:style>
  <w:style w:type="paragraph" w:customStyle="1" w:styleId="Brief">
    <w:name w:val="Brief"/>
    <w:basedOn w:val="CM56"/>
    <w:next w:val="CM57"/>
    <w:uiPriority w:val="99"/>
    <w:qFormat/>
    <w:rsid w:val="0073230B"/>
  </w:style>
  <w:style w:type="paragraph" w:customStyle="1" w:styleId="CM2">
    <w:name w:val="CM2"/>
    <w:basedOn w:val="Normal"/>
    <w:next w:val="Normal"/>
    <w:uiPriority w:val="99"/>
    <w:qFormat/>
    <w:rsid w:val="0073230B"/>
    <w:pPr>
      <w:spacing w:after="0" w:line="240" w:lineRule="auto"/>
    </w:pPr>
  </w:style>
  <w:style w:type="paragraph" w:customStyle="1" w:styleId="CM11">
    <w:name w:val="CM11"/>
    <w:basedOn w:val="Normal"/>
    <w:next w:val="Normal"/>
    <w:uiPriority w:val="99"/>
    <w:qFormat/>
    <w:rsid w:val="0073230B"/>
    <w:pPr>
      <w:spacing w:after="0" w:line="240" w:lineRule="auto"/>
    </w:pPr>
  </w:style>
  <w:style w:type="paragraph" w:customStyle="1" w:styleId="CM16">
    <w:name w:val="CM16"/>
    <w:basedOn w:val="Normal"/>
    <w:next w:val="Normal"/>
    <w:uiPriority w:val="99"/>
    <w:qFormat/>
    <w:rsid w:val="0073230B"/>
    <w:pPr>
      <w:spacing w:after="0" w:line="240" w:lineRule="auto"/>
    </w:pPr>
  </w:style>
  <w:style w:type="paragraph" w:customStyle="1" w:styleId="CM19">
    <w:name w:val="CM19"/>
    <w:basedOn w:val="Normal"/>
    <w:uiPriority w:val="99"/>
    <w:qFormat/>
    <w:rsid w:val="0073230B"/>
    <w:pPr>
      <w:spacing w:after="0" w:line="240" w:lineRule="auto"/>
    </w:pPr>
  </w:style>
  <w:style w:type="paragraph" w:customStyle="1" w:styleId="CM34">
    <w:name w:val="CM34"/>
    <w:basedOn w:val="Normal"/>
    <w:uiPriority w:val="99"/>
    <w:qFormat/>
    <w:rsid w:val="0073230B"/>
    <w:pPr>
      <w:spacing w:after="0" w:line="240" w:lineRule="auto"/>
    </w:pPr>
  </w:style>
  <w:style w:type="paragraph" w:customStyle="1" w:styleId="CM56">
    <w:name w:val="CM56"/>
    <w:basedOn w:val="Normal"/>
    <w:uiPriority w:val="99"/>
    <w:qFormat/>
    <w:rsid w:val="0073230B"/>
    <w:pPr>
      <w:spacing w:after="0" w:line="240" w:lineRule="auto"/>
    </w:pPr>
  </w:style>
  <w:style w:type="paragraph" w:customStyle="1" w:styleId="CM58">
    <w:name w:val="CM58"/>
    <w:basedOn w:val="Normal"/>
    <w:uiPriority w:val="99"/>
    <w:qFormat/>
    <w:rsid w:val="0073230B"/>
    <w:pPr>
      <w:spacing w:after="0" w:line="240" w:lineRule="auto"/>
    </w:pPr>
  </w:style>
  <w:style w:type="paragraph" w:customStyle="1" w:styleId="CM57">
    <w:name w:val="CM57"/>
    <w:basedOn w:val="Normal"/>
    <w:uiPriority w:val="99"/>
    <w:qFormat/>
    <w:rsid w:val="0073230B"/>
    <w:pPr>
      <w:spacing w:after="0" w:line="240" w:lineRule="auto"/>
    </w:pPr>
  </w:style>
  <w:style w:type="paragraph" w:customStyle="1" w:styleId="CM1">
    <w:name w:val="CM1"/>
    <w:basedOn w:val="Normal"/>
    <w:uiPriority w:val="99"/>
    <w:qFormat/>
    <w:rsid w:val="0073230B"/>
    <w:pPr>
      <w:spacing w:after="0" w:line="240" w:lineRule="auto"/>
    </w:pPr>
  </w:style>
  <w:style w:type="paragraph" w:customStyle="1" w:styleId="CM49">
    <w:name w:val="CM49"/>
    <w:basedOn w:val="Normal"/>
    <w:uiPriority w:val="99"/>
    <w:qFormat/>
    <w:rsid w:val="0073230B"/>
    <w:pPr>
      <w:spacing w:after="0" w:line="240" w:lineRule="auto"/>
    </w:pPr>
  </w:style>
  <w:style w:type="paragraph" w:customStyle="1" w:styleId="CM41">
    <w:name w:val="CM41"/>
    <w:basedOn w:val="Normal"/>
    <w:uiPriority w:val="99"/>
    <w:qFormat/>
    <w:rsid w:val="0073230B"/>
    <w:pPr>
      <w:spacing w:after="0" w:line="240" w:lineRule="auto"/>
    </w:pPr>
  </w:style>
  <w:style w:type="paragraph" w:customStyle="1" w:styleId="3rdOrderPara">
    <w:name w:val="3rd Order Para"/>
    <w:basedOn w:val="Normal"/>
    <w:qFormat/>
    <w:rsid w:val="0073230B"/>
    <w:pPr>
      <w:spacing w:after="0" w:line="240" w:lineRule="auto"/>
    </w:pPr>
  </w:style>
  <w:style w:type="paragraph" w:customStyle="1" w:styleId="2ndOrderPara">
    <w:name w:val="2nd Order Para"/>
    <w:basedOn w:val="Normal"/>
    <w:qFormat/>
    <w:rsid w:val="0073230B"/>
    <w:pPr>
      <w:spacing w:after="0" w:line="240" w:lineRule="auto"/>
    </w:pPr>
  </w:style>
  <w:style w:type="paragraph" w:customStyle="1" w:styleId="Normal-SIGN2">
    <w:name w:val="Normal-SIGN2"/>
    <w:basedOn w:val="Normal"/>
    <w:qFormat/>
    <w:rsid w:val="0073230B"/>
    <w:pPr>
      <w:spacing w:after="0" w:line="240" w:lineRule="auto"/>
    </w:pPr>
  </w:style>
  <w:style w:type="paragraph" w:customStyle="1" w:styleId="Normal-SIGN1">
    <w:name w:val="Normal-SIGN1"/>
    <w:basedOn w:val="Normal"/>
    <w:uiPriority w:val="99"/>
    <w:qFormat/>
    <w:rsid w:val="0073230B"/>
    <w:pPr>
      <w:spacing w:after="0" w:line="240" w:lineRule="auto"/>
    </w:pPr>
  </w:style>
  <w:style w:type="paragraph" w:customStyle="1" w:styleId="CM3">
    <w:name w:val="CM3"/>
    <w:basedOn w:val="Normal"/>
    <w:uiPriority w:val="99"/>
    <w:qFormat/>
    <w:rsid w:val="0073230B"/>
    <w:pPr>
      <w:spacing w:after="0" w:line="240" w:lineRule="auto"/>
    </w:pPr>
  </w:style>
  <w:style w:type="paragraph" w:customStyle="1" w:styleId="CM33">
    <w:name w:val="CM33"/>
    <w:basedOn w:val="Normal"/>
    <w:uiPriority w:val="99"/>
    <w:qFormat/>
    <w:rsid w:val="0073230B"/>
    <w:pPr>
      <w:spacing w:after="0" w:line="240" w:lineRule="auto"/>
    </w:pPr>
  </w:style>
  <w:style w:type="paragraph" w:customStyle="1" w:styleId="CM37">
    <w:name w:val="CM37"/>
    <w:basedOn w:val="Normal"/>
    <w:uiPriority w:val="99"/>
    <w:qFormat/>
    <w:rsid w:val="0073230B"/>
    <w:pPr>
      <w:spacing w:after="0" w:line="240" w:lineRule="auto"/>
    </w:pPr>
  </w:style>
  <w:style w:type="paragraph" w:customStyle="1" w:styleId="CM7">
    <w:name w:val="CM7"/>
    <w:basedOn w:val="Normal"/>
    <w:uiPriority w:val="99"/>
    <w:qFormat/>
    <w:rsid w:val="0073230B"/>
    <w:pPr>
      <w:spacing w:after="0" w:line="240" w:lineRule="auto"/>
    </w:pPr>
  </w:style>
  <w:style w:type="paragraph" w:customStyle="1" w:styleId="Brief-SecondarySource">
    <w:name w:val="Brief - Secondary Source"/>
    <w:basedOn w:val="Normal"/>
    <w:next w:val="ReportDate"/>
    <w:qFormat/>
    <w:rsid w:val="0073230B"/>
    <w:pPr>
      <w:spacing w:after="0" w:line="240" w:lineRule="auto"/>
    </w:pPr>
  </w:style>
  <w:style w:type="paragraph" w:customStyle="1" w:styleId="Brief-Card">
    <w:name w:val="Brief - Card"/>
    <w:basedOn w:val="Normal"/>
    <w:next w:val="Pa11"/>
    <w:uiPriority w:val="99"/>
    <w:qFormat/>
    <w:rsid w:val="0073230B"/>
    <w:pPr>
      <w:spacing w:after="0" w:line="240" w:lineRule="auto"/>
    </w:pPr>
  </w:style>
  <w:style w:type="paragraph" w:customStyle="1" w:styleId="Normal3">
    <w:name w:val="Normal+3"/>
    <w:basedOn w:val="Normal"/>
    <w:next w:val="Normal"/>
    <w:uiPriority w:val="99"/>
    <w:qFormat/>
    <w:rsid w:val="0073230B"/>
    <w:pPr>
      <w:spacing w:after="0" w:line="240" w:lineRule="auto"/>
    </w:pPr>
  </w:style>
  <w:style w:type="paragraph" w:customStyle="1" w:styleId="Normal11">
    <w:name w:val="Normal+1"/>
    <w:basedOn w:val="Normal"/>
    <w:next w:val="Normal"/>
    <w:uiPriority w:val="99"/>
    <w:qFormat/>
    <w:rsid w:val="0073230B"/>
    <w:pPr>
      <w:spacing w:after="0" w:line="240" w:lineRule="auto"/>
    </w:pPr>
  </w:style>
  <w:style w:type="paragraph" w:customStyle="1" w:styleId="Heading231">
    <w:name w:val="Heading 2+3"/>
    <w:basedOn w:val="Normal"/>
    <w:next w:val="Normal"/>
    <w:uiPriority w:val="99"/>
    <w:qFormat/>
    <w:rsid w:val="0073230B"/>
    <w:pPr>
      <w:spacing w:after="0" w:line="240" w:lineRule="auto"/>
    </w:pPr>
  </w:style>
  <w:style w:type="paragraph" w:customStyle="1" w:styleId="Normal5">
    <w:name w:val="Normal+5"/>
    <w:basedOn w:val="Normal"/>
    <w:uiPriority w:val="99"/>
    <w:qFormat/>
    <w:rsid w:val="0073230B"/>
    <w:pPr>
      <w:spacing w:after="0" w:line="240" w:lineRule="auto"/>
    </w:pPr>
  </w:style>
  <w:style w:type="paragraph" w:customStyle="1" w:styleId="Cover1">
    <w:name w:val="Cover 1"/>
    <w:basedOn w:val="Normal"/>
    <w:next w:val="Normal"/>
    <w:uiPriority w:val="99"/>
    <w:qFormat/>
    <w:rsid w:val="0073230B"/>
    <w:pPr>
      <w:spacing w:after="0" w:line="240" w:lineRule="auto"/>
    </w:pPr>
  </w:style>
  <w:style w:type="paragraph" w:customStyle="1" w:styleId="Cover2">
    <w:name w:val="Cover 2"/>
    <w:basedOn w:val="Normal"/>
    <w:next w:val="Normal"/>
    <w:uiPriority w:val="99"/>
    <w:qFormat/>
    <w:rsid w:val="0073230B"/>
    <w:pPr>
      <w:spacing w:after="0" w:line="240" w:lineRule="auto"/>
    </w:pPr>
  </w:style>
  <w:style w:type="paragraph" w:customStyle="1" w:styleId="ReportDate">
    <w:name w:val="ReportDate"/>
    <w:basedOn w:val="Normal"/>
    <w:uiPriority w:val="99"/>
    <w:qFormat/>
    <w:rsid w:val="0073230B"/>
    <w:pPr>
      <w:spacing w:after="0" w:line="240" w:lineRule="auto"/>
    </w:pPr>
  </w:style>
  <w:style w:type="paragraph" w:customStyle="1" w:styleId="Pa11">
    <w:name w:val="Pa11"/>
    <w:basedOn w:val="Normal"/>
    <w:next w:val="Normal"/>
    <w:uiPriority w:val="99"/>
    <w:qFormat/>
    <w:rsid w:val="0073230B"/>
    <w:pPr>
      <w:spacing w:after="0" w:line="240" w:lineRule="auto"/>
    </w:pPr>
  </w:style>
  <w:style w:type="paragraph" w:customStyle="1" w:styleId="CM30">
    <w:name w:val="CM30"/>
    <w:basedOn w:val="Normal"/>
    <w:uiPriority w:val="99"/>
    <w:qFormat/>
    <w:rsid w:val="0073230B"/>
    <w:pPr>
      <w:spacing w:after="0" w:line="240" w:lineRule="auto"/>
    </w:pPr>
  </w:style>
  <w:style w:type="paragraph" w:customStyle="1" w:styleId="CM28">
    <w:name w:val="CM28"/>
    <w:basedOn w:val="Normal"/>
    <w:uiPriority w:val="99"/>
    <w:qFormat/>
    <w:rsid w:val="0073230B"/>
    <w:pPr>
      <w:spacing w:after="0" w:line="240" w:lineRule="auto"/>
    </w:pPr>
  </w:style>
  <w:style w:type="paragraph" w:customStyle="1" w:styleId="CM8">
    <w:name w:val="CM8"/>
    <w:basedOn w:val="Normal"/>
    <w:uiPriority w:val="99"/>
    <w:qFormat/>
    <w:rsid w:val="0073230B"/>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73230B"/>
    <w:pPr>
      <w:spacing w:before="480" w:line="240" w:lineRule="auto"/>
    </w:pPr>
  </w:style>
  <w:style w:type="paragraph" w:customStyle="1" w:styleId="IndexFixer">
    <w:name w:val="Index Fixer"/>
    <w:basedOn w:val="Heading1"/>
    <w:next w:val="StyleBoldUnderliningKernat16pt"/>
    <w:uiPriority w:val="99"/>
    <w:qFormat/>
    <w:rsid w:val="0073230B"/>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73230B"/>
    <w:pPr>
      <w:spacing w:after="0" w:line="240" w:lineRule="auto"/>
    </w:pPr>
  </w:style>
  <w:style w:type="paragraph" w:customStyle="1" w:styleId="PageHeader-Underline18pt">
    <w:name w:val="Page Header - Underline 18 pt"/>
    <w:next w:val="TxBr6p1"/>
    <w:uiPriority w:val="99"/>
    <w:qFormat/>
    <w:rsid w:val="0073230B"/>
    <w:pPr>
      <w:spacing w:after="200" w:line="276" w:lineRule="auto"/>
    </w:pPr>
  </w:style>
  <w:style w:type="paragraph" w:customStyle="1" w:styleId="ArgumentTags">
    <w:name w:val="Argument Tags"/>
    <w:basedOn w:val="Heading2"/>
    <w:next w:val="cardCharCharCharCharCharCharCharCharCharCharCharCharCharCharChar"/>
    <w:uiPriority w:val="99"/>
    <w:qFormat/>
    <w:rsid w:val="0073230B"/>
    <w:pPr>
      <w:spacing w:before="480" w:line="240" w:lineRule="auto"/>
    </w:pPr>
  </w:style>
  <w:style w:type="paragraph" w:customStyle="1" w:styleId="subhead">
    <w:name w:val="subhead"/>
    <w:basedOn w:val="Normal"/>
    <w:qFormat/>
    <w:rsid w:val="0073230B"/>
    <w:pPr>
      <w:spacing w:after="0" w:line="240" w:lineRule="auto"/>
    </w:pPr>
  </w:style>
  <w:style w:type="paragraph" w:customStyle="1" w:styleId="boldy">
    <w:name w:val="boldy"/>
    <w:basedOn w:val="Heading2"/>
    <w:next w:val="Card1"/>
    <w:uiPriority w:val="99"/>
    <w:qFormat/>
    <w:rsid w:val="0073230B"/>
    <w:pPr>
      <w:spacing w:before="480" w:line="240" w:lineRule="auto"/>
    </w:pPr>
  </w:style>
  <w:style w:type="paragraph" w:customStyle="1" w:styleId="TxBr6p1">
    <w:name w:val="TxBr_6p1"/>
    <w:basedOn w:val="Normal"/>
    <w:next w:val="Cite21"/>
    <w:uiPriority w:val="99"/>
    <w:qFormat/>
    <w:rsid w:val="0073230B"/>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73230B"/>
    <w:pPr>
      <w:spacing w:after="0" w:line="240" w:lineRule="auto"/>
    </w:pPr>
  </w:style>
  <w:style w:type="character" w:customStyle="1" w:styleId="UnderlineStyleChar">
    <w:name w:val="Underline Style Char"/>
    <w:link w:val="UnderlineStyle0"/>
    <w:locked/>
    <w:rsid w:val="0073230B"/>
  </w:style>
  <w:style w:type="paragraph" w:customStyle="1" w:styleId="Normalization">
    <w:name w:val="Normalization"/>
    <w:basedOn w:val="Normal"/>
    <w:next w:val="articletext"/>
    <w:uiPriority w:val="99"/>
    <w:qFormat/>
    <w:rsid w:val="0073230B"/>
    <w:pPr>
      <w:spacing w:after="0" w:line="240" w:lineRule="auto"/>
    </w:pPr>
  </w:style>
  <w:style w:type="paragraph" w:customStyle="1" w:styleId="listlevel1">
    <w:name w:val="list level 1"/>
    <w:basedOn w:val="Normal"/>
    <w:next w:val="cardtextsmall"/>
    <w:uiPriority w:val="99"/>
    <w:qFormat/>
    <w:rsid w:val="0073230B"/>
    <w:pPr>
      <w:spacing w:after="0" w:line="240" w:lineRule="auto"/>
    </w:pPr>
  </w:style>
  <w:style w:type="paragraph" w:customStyle="1" w:styleId="listlevel2">
    <w:name w:val="list level 2"/>
    <w:basedOn w:val="Normal"/>
    <w:next w:val="CaseListNormal"/>
    <w:uiPriority w:val="99"/>
    <w:qFormat/>
    <w:rsid w:val="0073230B"/>
    <w:pPr>
      <w:spacing w:after="0" w:line="240" w:lineRule="auto"/>
    </w:pPr>
  </w:style>
  <w:style w:type="paragraph" w:customStyle="1" w:styleId="listlevel3">
    <w:name w:val="list level 3"/>
    <w:basedOn w:val="CaseListNormal"/>
    <w:next w:val="Body"/>
    <w:uiPriority w:val="99"/>
    <w:qFormat/>
    <w:rsid w:val="0073230B"/>
  </w:style>
  <w:style w:type="paragraph" w:customStyle="1" w:styleId="PageNumber1">
    <w:name w:val="Page Number1"/>
    <w:basedOn w:val="Normal"/>
    <w:next w:val="Normal"/>
    <w:uiPriority w:val="99"/>
    <w:qFormat/>
    <w:rsid w:val="0073230B"/>
    <w:pPr>
      <w:spacing w:after="0" w:line="240" w:lineRule="auto"/>
    </w:pPr>
  </w:style>
  <w:style w:type="paragraph" w:customStyle="1" w:styleId="Card1">
    <w:name w:val="Card1"/>
    <w:next w:val="TimesNewRoman12"/>
    <w:uiPriority w:val="99"/>
    <w:qFormat/>
    <w:rsid w:val="0073230B"/>
    <w:pPr>
      <w:spacing w:after="200" w:line="276" w:lineRule="auto"/>
    </w:pPr>
  </w:style>
  <w:style w:type="paragraph" w:customStyle="1" w:styleId="Cite21">
    <w:name w:val="Cite2"/>
    <w:next w:val="htmlbody"/>
    <w:uiPriority w:val="99"/>
    <w:qFormat/>
    <w:rsid w:val="0073230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73230B"/>
    <w:pPr>
      <w:spacing w:after="0" w:line="240" w:lineRule="auto"/>
    </w:pPr>
  </w:style>
  <w:style w:type="paragraph" w:customStyle="1" w:styleId="articletext">
    <w:name w:val="articletext"/>
    <w:basedOn w:val="Normal"/>
    <w:next w:val="story-headline"/>
    <w:qFormat/>
    <w:rsid w:val="0073230B"/>
    <w:pPr>
      <w:spacing w:after="0" w:line="240" w:lineRule="auto"/>
    </w:pPr>
  </w:style>
  <w:style w:type="paragraph" w:customStyle="1" w:styleId="cardtextsmall">
    <w:name w:val="card text small"/>
    <w:basedOn w:val="Normal"/>
    <w:next w:val="story-body"/>
    <w:qFormat/>
    <w:rsid w:val="0073230B"/>
    <w:pPr>
      <w:spacing w:after="0" w:line="240" w:lineRule="auto"/>
    </w:pPr>
  </w:style>
  <w:style w:type="paragraph" w:customStyle="1" w:styleId="CaseListNormal">
    <w:name w:val="Case List Normal"/>
    <w:basedOn w:val="Normal"/>
    <w:next w:val="story-dateline"/>
    <w:uiPriority w:val="99"/>
    <w:qFormat/>
    <w:rsid w:val="0073230B"/>
    <w:pPr>
      <w:spacing w:after="0" w:line="240" w:lineRule="auto"/>
    </w:pPr>
  </w:style>
  <w:style w:type="paragraph" w:customStyle="1" w:styleId="3text">
    <w:name w:val="3text"/>
    <w:basedOn w:val="Normal"/>
    <w:next w:val="Corpotesto"/>
    <w:uiPriority w:val="99"/>
    <w:qFormat/>
    <w:rsid w:val="0073230B"/>
    <w:pPr>
      <w:spacing w:after="0" w:line="240" w:lineRule="auto"/>
    </w:pPr>
  </w:style>
  <w:style w:type="paragraph" w:customStyle="1" w:styleId="TimesNewRoman12">
    <w:name w:val="TimesNewRoman12"/>
    <w:next w:val="tagCharChar1Char"/>
    <w:uiPriority w:val="99"/>
    <w:qFormat/>
    <w:rsid w:val="0073230B"/>
    <w:pPr>
      <w:spacing w:after="200" w:line="276" w:lineRule="auto"/>
    </w:pPr>
  </w:style>
  <w:style w:type="paragraph" w:customStyle="1" w:styleId="htmlbody">
    <w:name w:val="htmlbody"/>
    <w:basedOn w:val="Normal"/>
    <w:next w:val="OmniPage1"/>
    <w:uiPriority w:val="99"/>
    <w:qFormat/>
    <w:rsid w:val="0073230B"/>
    <w:pPr>
      <w:spacing w:after="0" w:line="240" w:lineRule="auto"/>
    </w:pPr>
  </w:style>
  <w:style w:type="paragraph" w:customStyle="1" w:styleId="textChar">
    <w:name w:val="text Char"/>
    <w:basedOn w:val="Normal"/>
    <w:next w:val="TitlePageCenter"/>
    <w:autoRedefine/>
    <w:uiPriority w:val="99"/>
    <w:qFormat/>
    <w:rsid w:val="0073230B"/>
    <w:pPr>
      <w:spacing w:after="0" w:line="240" w:lineRule="auto"/>
    </w:pPr>
  </w:style>
  <w:style w:type="paragraph" w:customStyle="1" w:styleId="story-headline">
    <w:name w:val="story-headline"/>
    <w:basedOn w:val="Normal"/>
    <w:next w:val="ProjectTitleLine"/>
    <w:uiPriority w:val="99"/>
    <w:qFormat/>
    <w:rsid w:val="0073230B"/>
    <w:pPr>
      <w:spacing w:after="0" w:line="240" w:lineRule="auto"/>
    </w:pPr>
  </w:style>
  <w:style w:type="paragraph" w:customStyle="1" w:styleId="story-dateline">
    <w:name w:val="story-dateline"/>
    <w:basedOn w:val="Normal"/>
    <w:next w:val="cardChar1Char"/>
    <w:uiPriority w:val="99"/>
    <w:qFormat/>
    <w:rsid w:val="0073230B"/>
    <w:pPr>
      <w:spacing w:after="0" w:line="240" w:lineRule="auto"/>
    </w:pPr>
  </w:style>
  <w:style w:type="paragraph" w:customStyle="1" w:styleId="TextofCards">
    <w:name w:val="Text of Cards"/>
    <w:basedOn w:val="Normal"/>
    <w:next w:val="CM12"/>
    <w:uiPriority w:val="99"/>
    <w:qFormat/>
    <w:rsid w:val="0073230B"/>
    <w:pPr>
      <w:spacing w:after="0" w:line="240" w:lineRule="auto"/>
    </w:pPr>
  </w:style>
  <w:style w:type="paragraph" w:customStyle="1" w:styleId="Corpotesto">
    <w:name w:val="Corpo testo"/>
    <w:basedOn w:val="Normal"/>
    <w:next w:val="CM44"/>
    <w:uiPriority w:val="99"/>
    <w:qFormat/>
    <w:rsid w:val="0073230B"/>
    <w:pPr>
      <w:spacing w:after="0" w:line="240" w:lineRule="auto"/>
    </w:pPr>
  </w:style>
  <w:style w:type="paragraph" w:customStyle="1" w:styleId="tagCharChar1Char">
    <w:name w:val="tag Char Char1 Char"/>
    <w:uiPriority w:val="99"/>
    <w:qFormat/>
    <w:rsid w:val="0073230B"/>
    <w:pPr>
      <w:spacing w:after="200" w:line="276" w:lineRule="auto"/>
    </w:pPr>
  </w:style>
  <w:style w:type="paragraph" w:customStyle="1" w:styleId="OmniPage1">
    <w:name w:val="OmniPage #1"/>
    <w:basedOn w:val="Normal"/>
    <w:next w:val="StrikeThrough"/>
    <w:uiPriority w:val="99"/>
    <w:qFormat/>
    <w:rsid w:val="0073230B"/>
    <w:pPr>
      <w:spacing w:after="0" w:line="240" w:lineRule="auto"/>
    </w:pPr>
  </w:style>
  <w:style w:type="paragraph" w:customStyle="1" w:styleId="TitlePageCenter">
    <w:name w:val="Title Page Center"/>
    <w:basedOn w:val="Normal"/>
    <w:next w:val="textbodyblack"/>
    <w:autoRedefine/>
    <w:uiPriority w:val="99"/>
    <w:qFormat/>
    <w:rsid w:val="0073230B"/>
    <w:pPr>
      <w:spacing w:after="0" w:line="240" w:lineRule="auto"/>
    </w:pPr>
  </w:style>
  <w:style w:type="paragraph" w:customStyle="1" w:styleId="TitlePageBy">
    <w:name w:val="Title Page By"/>
    <w:basedOn w:val="textbodyblack"/>
    <w:next w:val="Normal"/>
    <w:autoRedefine/>
    <w:uiPriority w:val="99"/>
    <w:qFormat/>
    <w:rsid w:val="0073230B"/>
  </w:style>
  <w:style w:type="paragraph" w:customStyle="1" w:styleId="ProjectTitleLine">
    <w:name w:val="Project Title Line"/>
    <w:basedOn w:val="Normal"/>
    <w:next w:val="Normal"/>
    <w:autoRedefine/>
    <w:uiPriority w:val="99"/>
    <w:qFormat/>
    <w:rsid w:val="0073230B"/>
    <w:pPr>
      <w:spacing w:after="0" w:line="240" w:lineRule="auto"/>
    </w:pPr>
  </w:style>
  <w:style w:type="paragraph" w:customStyle="1" w:styleId="NormalVerdana">
    <w:name w:val="Normal + Verdana"/>
    <w:aliases w:val="White,Normal + Arial,10 pt"/>
    <w:basedOn w:val="Normal"/>
    <w:next w:val="CiteCorrected"/>
    <w:uiPriority w:val="99"/>
    <w:qFormat/>
    <w:rsid w:val="0073230B"/>
    <w:pPr>
      <w:spacing w:after="0" w:line="240" w:lineRule="auto"/>
    </w:pPr>
  </w:style>
  <w:style w:type="paragraph" w:customStyle="1" w:styleId="cardChar1Char">
    <w:name w:val="card Char1 Char"/>
    <w:basedOn w:val="Normal"/>
    <w:next w:val="StyleLeft02"/>
    <w:uiPriority w:val="99"/>
    <w:qFormat/>
    <w:rsid w:val="0073230B"/>
    <w:pPr>
      <w:spacing w:after="0" w:line="240" w:lineRule="auto"/>
    </w:pPr>
  </w:style>
  <w:style w:type="paragraph" w:customStyle="1" w:styleId="CM12">
    <w:name w:val="CM12"/>
    <w:basedOn w:val="Normal"/>
    <w:uiPriority w:val="99"/>
    <w:qFormat/>
    <w:rsid w:val="0073230B"/>
    <w:pPr>
      <w:spacing w:after="0" w:line="240" w:lineRule="auto"/>
    </w:pPr>
  </w:style>
  <w:style w:type="paragraph" w:customStyle="1" w:styleId="CM44">
    <w:name w:val="CM44"/>
    <w:basedOn w:val="Normal"/>
    <w:uiPriority w:val="99"/>
    <w:qFormat/>
    <w:rsid w:val="0073230B"/>
    <w:pPr>
      <w:spacing w:after="0" w:line="240" w:lineRule="auto"/>
    </w:pPr>
  </w:style>
  <w:style w:type="paragraph" w:customStyle="1" w:styleId="StrikeThrough">
    <w:name w:val="Strike Through"/>
    <w:basedOn w:val="Normal"/>
    <w:next w:val="Normal"/>
    <w:uiPriority w:val="99"/>
    <w:qFormat/>
    <w:rsid w:val="0073230B"/>
    <w:pPr>
      <w:spacing w:after="0" w:line="240" w:lineRule="auto"/>
    </w:pPr>
  </w:style>
  <w:style w:type="paragraph" w:customStyle="1" w:styleId="textbodyblack">
    <w:name w:val="textbodyblack"/>
    <w:basedOn w:val="Normal"/>
    <w:next w:val="Pa5"/>
    <w:uiPriority w:val="99"/>
    <w:qFormat/>
    <w:rsid w:val="0073230B"/>
    <w:pPr>
      <w:spacing w:after="0" w:line="240" w:lineRule="auto"/>
    </w:pPr>
  </w:style>
  <w:style w:type="character" w:customStyle="1" w:styleId="CiteCorrectedChar">
    <w:name w:val="Cite Corrected Char"/>
    <w:locked/>
    <w:rsid w:val="0073230B"/>
  </w:style>
  <w:style w:type="paragraph" w:customStyle="1" w:styleId="CiteCorrected">
    <w:name w:val="Cite Corrected"/>
    <w:basedOn w:val="Normal"/>
    <w:next w:val="tagline1"/>
    <w:qFormat/>
    <w:rsid w:val="0073230B"/>
    <w:pPr>
      <w:spacing w:after="0" w:line="240" w:lineRule="auto"/>
    </w:pPr>
  </w:style>
  <w:style w:type="paragraph" w:customStyle="1" w:styleId="StyleLeft02">
    <w:name w:val="Style Left:  0.2&quot;"/>
    <w:basedOn w:val="Normal"/>
    <w:next w:val="Block1"/>
    <w:uiPriority w:val="99"/>
    <w:qFormat/>
    <w:rsid w:val="0073230B"/>
    <w:pPr>
      <w:spacing w:after="0" w:line="240" w:lineRule="auto"/>
    </w:pPr>
  </w:style>
  <w:style w:type="paragraph" w:customStyle="1" w:styleId="Hat1">
    <w:name w:val="Hat1"/>
    <w:basedOn w:val="Normal"/>
    <w:next w:val="Normal"/>
    <w:uiPriority w:val="2"/>
    <w:qFormat/>
    <w:rsid w:val="0073230B"/>
    <w:pPr>
      <w:spacing w:after="0" w:line="240" w:lineRule="auto"/>
    </w:pPr>
  </w:style>
  <w:style w:type="paragraph" w:customStyle="1" w:styleId="post-subtitle">
    <w:name w:val="post-subtitle"/>
    <w:basedOn w:val="Normal"/>
    <w:qFormat/>
    <w:rsid w:val="0073230B"/>
    <w:pPr>
      <w:spacing w:after="0" w:line="240" w:lineRule="auto"/>
    </w:pPr>
  </w:style>
  <w:style w:type="paragraph" w:customStyle="1" w:styleId="Pa5">
    <w:name w:val="Pa5"/>
    <w:basedOn w:val="Normal"/>
    <w:uiPriority w:val="99"/>
    <w:qFormat/>
    <w:rsid w:val="0073230B"/>
    <w:pPr>
      <w:spacing w:after="0" w:line="240" w:lineRule="auto"/>
    </w:pPr>
  </w:style>
  <w:style w:type="paragraph" w:customStyle="1" w:styleId="Pa6">
    <w:name w:val="Pa6"/>
    <w:basedOn w:val="Normal"/>
    <w:uiPriority w:val="99"/>
    <w:qFormat/>
    <w:rsid w:val="0073230B"/>
    <w:pPr>
      <w:spacing w:after="0" w:line="240" w:lineRule="auto"/>
    </w:pPr>
  </w:style>
  <w:style w:type="paragraph" w:customStyle="1" w:styleId="noindent0">
    <w:name w:val="no_indent"/>
    <w:basedOn w:val="Normal"/>
    <w:next w:val="NormalWeb3"/>
    <w:qFormat/>
    <w:rsid w:val="0073230B"/>
    <w:pPr>
      <w:spacing w:after="0" w:line="240" w:lineRule="auto"/>
    </w:pPr>
  </w:style>
  <w:style w:type="paragraph" w:customStyle="1" w:styleId="tagline1">
    <w:name w:val="tagline"/>
    <w:basedOn w:val="Normal"/>
    <w:next w:val="cardCharCharCharCharChar"/>
    <w:qFormat/>
    <w:rsid w:val="0073230B"/>
    <w:pPr>
      <w:spacing w:after="0" w:line="240" w:lineRule="auto"/>
    </w:pPr>
  </w:style>
  <w:style w:type="paragraph" w:customStyle="1" w:styleId="Block1">
    <w:name w:val="Block1"/>
    <w:basedOn w:val="Normal"/>
    <w:next w:val="Normal"/>
    <w:uiPriority w:val="3"/>
    <w:qFormat/>
    <w:rsid w:val="0073230B"/>
    <w:pPr>
      <w:spacing w:after="0" w:line="240" w:lineRule="auto"/>
    </w:pPr>
  </w:style>
  <w:style w:type="paragraph" w:customStyle="1" w:styleId="TOCHeading1">
    <w:name w:val="TOC Heading1"/>
    <w:basedOn w:val="Heading1"/>
    <w:next w:val="Normal"/>
    <w:uiPriority w:val="39"/>
    <w:qFormat/>
    <w:rsid w:val="0073230B"/>
    <w:pPr>
      <w:spacing w:before="480" w:line="240" w:lineRule="auto"/>
    </w:pPr>
  </w:style>
  <w:style w:type="paragraph" w:customStyle="1" w:styleId="NoteLevel11">
    <w:name w:val="Note Level 11"/>
    <w:basedOn w:val="Normal"/>
    <w:next w:val="HeaderFooter"/>
    <w:uiPriority w:val="99"/>
    <w:qFormat/>
    <w:rsid w:val="0073230B"/>
    <w:pPr>
      <w:spacing w:after="0" w:line="240" w:lineRule="auto"/>
    </w:pPr>
  </w:style>
  <w:style w:type="character" w:customStyle="1" w:styleId="ReallySamllTextChar">
    <w:name w:val="ReallySamllText Char"/>
    <w:locked/>
    <w:rsid w:val="0073230B"/>
  </w:style>
  <w:style w:type="paragraph" w:customStyle="1" w:styleId="ReallySamllText">
    <w:name w:val="ReallySamllText"/>
    <w:basedOn w:val="Normal"/>
    <w:next w:val="CardTextUnderlined"/>
    <w:autoRedefine/>
    <w:qFormat/>
    <w:rsid w:val="0073230B"/>
    <w:pPr>
      <w:spacing w:after="0" w:line="240" w:lineRule="auto"/>
    </w:pPr>
  </w:style>
  <w:style w:type="paragraph" w:customStyle="1" w:styleId="Card6pt">
    <w:name w:val="Card 6pt"/>
    <w:basedOn w:val="Normal"/>
    <w:next w:val="HeaderDebate"/>
    <w:uiPriority w:val="99"/>
    <w:qFormat/>
    <w:rsid w:val="0073230B"/>
    <w:pPr>
      <w:spacing w:after="0" w:line="240" w:lineRule="auto"/>
    </w:pPr>
  </w:style>
  <w:style w:type="paragraph" w:customStyle="1" w:styleId="NormalWeb3">
    <w:name w:val="Normal (Web)3"/>
    <w:basedOn w:val="Normal"/>
    <w:next w:val="CardTagCharChar"/>
    <w:qFormat/>
    <w:rsid w:val="0073230B"/>
    <w:pPr>
      <w:spacing w:after="0" w:line="240" w:lineRule="auto"/>
    </w:pPr>
  </w:style>
  <w:style w:type="paragraph" w:customStyle="1" w:styleId="cardCharCharCharCharChar">
    <w:name w:val="card Char Char Char Char Char"/>
    <w:basedOn w:val="Normal"/>
    <w:next w:val="fixed"/>
    <w:qFormat/>
    <w:rsid w:val="0073230B"/>
    <w:pPr>
      <w:spacing w:after="0" w:line="240" w:lineRule="auto"/>
    </w:pPr>
  </w:style>
  <w:style w:type="paragraph" w:customStyle="1" w:styleId="TagCiteChar2">
    <w:name w:val="Tag / Cite Char"/>
    <w:basedOn w:val="Normal"/>
    <w:next w:val="textonormal"/>
    <w:qFormat/>
    <w:rsid w:val="0073230B"/>
    <w:pPr>
      <w:spacing w:after="0" w:line="240" w:lineRule="auto"/>
    </w:pPr>
  </w:style>
  <w:style w:type="paragraph" w:customStyle="1" w:styleId="PageNumber2">
    <w:name w:val="Page Number2"/>
    <w:basedOn w:val="Normal"/>
    <w:next w:val="Normal"/>
    <w:qFormat/>
    <w:rsid w:val="0073230B"/>
    <w:pPr>
      <w:spacing w:after="0" w:line="240" w:lineRule="auto"/>
    </w:pPr>
  </w:style>
  <w:style w:type="paragraph" w:customStyle="1" w:styleId="HeaderFooter">
    <w:name w:val="Header &amp; Footer"/>
    <w:next w:val="ExecutiveSummarytext"/>
    <w:qFormat/>
    <w:rsid w:val="0073230B"/>
    <w:pPr>
      <w:spacing w:after="200" w:line="276" w:lineRule="auto"/>
    </w:pPr>
  </w:style>
  <w:style w:type="paragraph" w:customStyle="1" w:styleId="CardTextSmall0">
    <w:name w:val="Card Text Small"/>
    <w:basedOn w:val="Normal"/>
    <w:qFormat/>
    <w:rsid w:val="0073230B"/>
    <w:pPr>
      <w:spacing w:after="0" w:line="240" w:lineRule="auto"/>
    </w:pPr>
  </w:style>
  <w:style w:type="paragraph" w:customStyle="1" w:styleId="CardTextUnderlined">
    <w:name w:val="Card Text Underlined"/>
    <w:basedOn w:val="Normal"/>
    <w:next w:val="NormalUnderline"/>
    <w:qFormat/>
    <w:rsid w:val="0073230B"/>
    <w:pPr>
      <w:spacing w:after="0" w:line="240" w:lineRule="auto"/>
    </w:pPr>
  </w:style>
  <w:style w:type="paragraph" w:customStyle="1" w:styleId="HeaderDebate">
    <w:name w:val="Header Debate"/>
    <w:basedOn w:val="Normal"/>
    <w:next w:val="byline1"/>
    <w:qFormat/>
    <w:rsid w:val="0073230B"/>
    <w:pPr>
      <w:spacing w:after="0" w:line="240" w:lineRule="auto"/>
    </w:pPr>
  </w:style>
  <w:style w:type="paragraph" w:customStyle="1" w:styleId="NormalWeb1">
    <w:name w:val="Normal (Web)1"/>
    <w:basedOn w:val="Normal"/>
    <w:next w:val="PlaceholderText1"/>
    <w:qFormat/>
    <w:rsid w:val="0073230B"/>
    <w:pPr>
      <w:spacing w:after="0" w:line="240" w:lineRule="auto"/>
    </w:pPr>
  </w:style>
  <w:style w:type="paragraph" w:customStyle="1" w:styleId="CardTagCharChar">
    <w:name w:val="Card Tag Char Char"/>
    <w:basedOn w:val="Normal"/>
    <w:next w:val="NoteLevel31"/>
    <w:qFormat/>
    <w:rsid w:val="0073230B"/>
    <w:pPr>
      <w:spacing w:after="0" w:line="240" w:lineRule="auto"/>
    </w:pPr>
  </w:style>
  <w:style w:type="paragraph" w:customStyle="1" w:styleId="fixed">
    <w:name w:val="fixed"/>
    <w:basedOn w:val="Normal"/>
    <w:next w:val="NoteLevel41"/>
    <w:qFormat/>
    <w:rsid w:val="0073230B"/>
    <w:pPr>
      <w:spacing w:after="0" w:line="240" w:lineRule="auto"/>
    </w:pPr>
  </w:style>
  <w:style w:type="paragraph" w:customStyle="1" w:styleId="textonormal">
    <w:name w:val="textonormal"/>
    <w:basedOn w:val="Normal"/>
    <w:next w:val="NoteLevel51"/>
    <w:qFormat/>
    <w:rsid w:val="0073230B"/>
    <w:pPr>
      <w:spacing w:after="0" w:line="240" w:lineRule="auto"/>
    </w:pPr>
  </w:style>
  <w:style w:type="paragraph" w:customStyle="1" w:styleId="Subtitle10">
    <w:name w:val="Subtitle1"/>
    <w:basedOn w:val="Normal"/>
    <w:next w:val="NoteLevel61"/>
    <w:qFormat/>
    <w:rsid w:val="0073230B"/>
    <w:pPr>
      <w:spacing w:after="0" w:line="240" w:lineRule="auto"/>
    </w:pPr>
  </w:style>
  <w:style w:type="paragraph" w:customStyle="1" w:styleId="ExecutiveSummarytext">
    <w:name w:val="Executive Summary text"/>
    <w:basedOn w:val="Normal"/>
    <w:next w:val="Normal"/>
    <w:qFormat/>
    <w:rsid w:val="0073230B"/>
    <w:pPr>
      <w:spacing w:after="0" w:line="240" w:lineRule="auto"/>
    </w:pPr>
  </w:style>
  <w:style w:type="character" w:customStyle="1" w:styleId="NormalUnderlineChar1">
    <w:name w:val="Normal Underline Char1"/>
    <w:locked/>
    <w:rsid w:val="0073230B"/>
  </w:style>
  <w:style w:type="paragraph" w:customStyle="1" w:styleId="NormalUnderline">
    <w:name w:val="Normal Underline"/>
    <w:basedOn w:val="Normal"/>
    <w:next w:val="NoteLevel91"/>
    <w:qFormat/>
    <w:rsid w:val="0073230B"/>
    <w:pPr>
      <w:spacing w:after="0" w:line="240" w:lineRule="auto"/>
    </w:pPr>
  </w:style>
  <w:style w:type="paragraph" w:customStyle="1" w:styleId="byline1">
    <w:name w:val="byline1"/>
    <w:basedOn w:val="Normal"/>
    <w:qFormat/>
    <w:rsid w:val="0073230B"/>
    <w:pPr>
      <w:spacing w:after="0" w:line="240" w:lineRule="auto"/>
    </w:pPr>
  </w:style>
  <w:style w:type="paragraph" w:customStyle="1" w:styleId="PlaceholderText1">
    <w:name w:val="Placeholder Text1"/>
    <w:basedOn w:val="Normal"/>
    <w:next w:val="ImportantText"/>
    <w:qFormat/>
    <w:rsid w:val="0073230B"/>
    <w:pPr>
      <w:spacing w:after="0" w:line="240" w:lineRule="auto"/>
    </w:pPr>
  </w:style>
  <w:style w:type="paragraph" w:customStyle="1" w:styleId="NoteLevel31">
    <w:name w:val="Note Level 31"/>
    <w:basedOn w:val="Normal"/>
    <w:qFormat/>
    <w:rsid w:val="0073230B"/>
    <w:pPr>
      <w:spacing w:after="0" w:line="240" w:lineRule="auto"/>
    </w:pPr>
  </w:style>
  <w:style w:type="paragraph" w:customStyle="1" w:styleId="NoteLevel41">
    <w:name w:val="Note Level 41"/>
    <w:basedOn w:val="Normal"/>
    <w:next w:val="StyleBodyText11ptBlackUnderline"/>
    <w:qFormat/>
    <w:rsid w:val="0073230B"/>
    <w:pPr>
      <w:spacing w:after="0" w:line="240" w:lineRule="auto"/>
    </w:pPr>
  </w:style>
  <w:style w:type="paragraph" w:customStyle="1" w:styleId="NoteLevel51">
    <w:name w:val="Note Level 51"/>
    <w:basedOn w:val="Normal"/>
    <w:qFormat/>
    <w:rsid w:val="0073230B"/>
    <w:pPr>
      <w:spacing w:after="0" w:line="240" w:lineRule="auto"/>
    </w:pPr>
  </w:style>
  <w:style w:type="paragraph" w:customStyle="1" w:styleId="NoteLevel61">
    <w:name w:val="Note Level 61"/>
    <w:basedOn w:val="Normal"/>
    <w:next w:val="StyleBodyText11ptBoldBlack"/>
    <w:qFormat/>
    <w:rsid w:val="0073230B"/>
    <w:pPr>
      <w:spacing w:after="0" w:line="240" w:lineRule="auto"/>
    </w:pPr>
  </w:style>
  <w:style w:type="paragraph" w:customStyle="1" w:styleId="NoteLevel71">
    <w:name w:val="Note Level 71"/>
    <w:basedOn w:val="Normal"/>
    <w:qFormat/>
    <w:rsid w:val="0073230B"/>
    <w:pPr>
      <w:spacing w:after="0" w:line="240" w:lineRule="auto"/>
    </w:pPr>
  </w:style>
  <w:style w:type="paragraph" w:customStyle="1" w:styleId="NoteLevel81">
    <w:name w:val="Note Level 81"/>
    <w:basedOn w:val="Normal"/>
    <w:next w:val="StyletinyBold"/>
    <w:qFormat/>
    <w:rsid w:val="0073230B"/>
    <w:pPr>
      <w:spacing w:after="0" w:line="240" w:lineRule="auto"/>
    </w:pPr>
  </w:style>
  <w:style w:type="paragraph" w:customStyle="1" w:styleId="NoteLevel91">
    <w:name w:val="Note Level 91"/>
    <w:basedOn w:val="Normal"/>
    <w:qFormat/>
    <w:rsid w:val="0073230B"/>
    <w:pPr>
      <w:spacing w:after="0" w:line="240" w:lineRule="auto"/>
    </w:pPr>
  </w:style>
  <w:style w:type="character" w:customStyle="1" w:styleId="ImportantTextChar">
    <w:name w:val="Important Text Char"/>
    <w:locked/>
    <w:rsid w:val="0073230B"/>
  </w:style>
  <w:style w:type="paragraph" w:customStyle="1" w:styleId="ImportantText">
    <w:name w:val="Important Text"/>
    <w:basedOn w:val="Normal"/>
    <w:next w:val="Normal"/>
    <w:qFormat/>
    <w:rsid w:val="0073230B"/>
    <w:pPr>
      <w:spacing w:after="0" w:line="240" w:lineRule="auto"/>
    </w:pPr>
  </w:style>
  <w:style w:type="character" w:customStyle="1" w:styleId="StyleBodyText11ptBlackUnderlineChar">
    <w:name w:val="Style Body Text + 11 pt Black Underline Char"/>
    <w:locked/>
    <w:rsid w:val="0073230B"/>
  </w:style>
  <w:style w:type="paragraph" w:customStyle="1" w:styleId="StyleBodyText11ptBlackUnderline">
    <w:name w:val="Style Body Text + 11 pt Black Underline"/>
    <w:basedOn w:val="Normal"/>
    <w:next w:val="ListContents"/>
    <w:qFormat/>
    <w:rsid w:val="0073230B"/>
    <w:pPr>
      <w:spacing w:after="0" w:line="240" w:lineRule="auto"/>
    </w:pPr>
  </w:style>
  <w:style w:type="character" w:customStyle="1" w:styleId="StyleBodyText11ptBoldBlackChar">
    <w:name w:val="Style Body Text + 11 pt Bold Black Char"/>
    <w:locked/>
    <w:rsid w:val="0073230B"/>
  </w:style>
  <w:style w:type="paragraph" w:customStyle="1" w:styleId="StyleBodyText11ptBoldBlack">
    <w:name w:val="Style Body Text + 11 pt Bold Black"/>
    <w:basedOn w:val="Normal"/>
    <w:next w:val="StyleListContents11ptCustomColorRGB353132Underline"/>
    <w:qFormat/>
    <w:rsid w:val="0073230B"/>
    <w:pPr>
      <w:spacing w:after="0" w:line="240" w:lineRule="auto"/>
    </w:pPr>
  </w:style>
  <w:style w:type="character" w:customStyle="1" w:styleId="StyletinyBoldChar">
    <w:name w:val="Style tiny + Bold Char"/>
    <w:locked/>
    <w:rsid w:val="0073230B"/>
  </w:style>
  <w:style w:type="paragraph" w:customStyle="1" w:styleId="StyletinyBold">
    <w:name w:val="Style tiny + Bold"/>
    <w:basedOn w:val="TagF3"/>
    <w:qFormat/>
    <w:rsid w:val="0073230B"/>
  </w:style>
  <w:style w:type="character" w:customStyle="1" w:styleId="Heading5SizeDownChar">
    <w:name w:val="Heading 5 Size Down Char"/>
    <w:locked/>
    <w:rsid w:val="0073230B"/>
  </w:style>
  <w:style w:type="character" w:customStyle="1" w:styleId="Normal2BoldChar">
    <w:name w:val="Normal2 + Bold Char"/>
    <w:locked/>
    <w:rsid w:val="0073230B"/>
  </w:style>
  <w:style w:type="paragraph" w:customStyle="1" w:styleId="Normal2Bold">
    <w:name w:val="Normal2 + Bold"/>
    <w:basedOn w:val="Normal"/>
    <w:next w:val="Unimportant"/>
    <w:qFormat/>
    <w:rsid w:val="0073230B"/>
    <w:pPr>
      <w:spacing w:after="0" w:line="240" w:lineRule="auto"/>
    </w:pPr>
  </w:style>
  <w:style w:type="character" w:customStyle="1" w:styleId="ListContentsChar">
    <w:name w:val="List Contents Char"/>
    <w:locked/>
    <w:rsid w:val="0073230B"/>
  </w:style>
  <w:style w:type="paragraph" w:customStyle="1" w:styleId="ListContents">
    <w:name w:val="List Contents"/>
    <w:basedOn w:val="Normal"/>
    <w:next w:val="Ununderlined"/>
    <w:qFormat/>
    <w:rsid w:val="0073230B"/>
    <w:pPr>
      <w:spacing w:after="0" w:line="240" w:lineRule="auto"/>
    </w:pPr>
  </w:style>
  <w:style w:type="character" w:customStyle="1" w:styleId="StyleListContents11ptCustomColorRGB353132UnderlineChar">
    <w:name w:val="Style List Contents + 11 pt Custom Color(RGB(353132)) Underline Char"/>
    <w:locked/>
    <w:rsid w:val="0073230B"/>
  </w:style>
  <w:style w:type="paragraph" w:customStyle="1" w:styleId="StyleListContents11ptCustomColorRGB353132Underline">
    <w:name w:val="Style List Contents + 11 pt Custom Color(RGB(353132)) Underline"/>
    <w:basedOn w:val="Ununderlined"/>
    <w:qFormat/>
    <w:rsid w:val="0073230B"/>
  </w:style>
  <w:style w:type="character" w:customStyle="1" w:styleId="StyleCards12ptThickunderlineChar2">
    <w:name w:val="Style Cards + 12 pt Thick underline Char2"/>
    <w:locked/>
    <w:rsid w:val="0073230B"/>
  </w:style>
  <w:style w:type="paragraph" w:customStyle="1" w:styleId="StyleCards12ptThickunderline">
    <w:name w:val="Style Cards + 12 pt Thick underline"/>
    <w:basedOn w:val="Normal"/>
    <w:qFormat/>
    <w:rsid w:val="0073230B"/>
    <w:pPr>
      <w:spacing w:after="0" w:line="240" w:lineRule="auto"/>
    </w:pPr>
  </w:style>
  <w:style w:type="character" w:customStyle="1" w:styleId="UnimportantCharChar">
    <w:name w:val="Unimportant Char Char"/>
    <w:locked/>
    <w:rsid w:val="0073230B"/>
  </w:style>
  <w:style w:type="paragraph" w:customStyle="1" w:styleId="Unimportant">
    <w:name w:val="Unimportant"/>
    <w:basedOn w:val="Normal"/>
    <w:next w:val="DebateCite"/>
    <w:qFormat/>
    <w:rsid w:val="0073230B"/>
    <w:pPr>
      <w:spacing w:after="0" w:line="240" w:lineRule="auto"/>
    </w:pPr>
  </w:style>
  <w:style w:type="character" w:customStyle="1" w:styleId="UnunderlinedChar">
    <w:name w:val="Ununderlined Char"/>
    <w:locked/>
    <w:rsid w:val="0073230B"/>
  </w:style>
  <w:style w:type="paragraph" w:customStyle="1" w:styleId="Ununderlined">
    <w:name w:val="Ununderlined"/>
    <w:basedOn w:val="Normal"/>
    <w:next w:val="PreformattedText"/>
    <w:qFormat/>
    <w:rsid w:val="0073230B"/>
    <w:pPr>
      <w:spacing w:after="0" w:line="240" w:lineRule="auto"/>
    </w:pPr>
  </w:style>
  <w:style w:type="paragraph" w:customStyle="1" w:styleId="StyleHeading1Justified">
    <w:name w:val="Style Heading 1 + Justified"/>
    <w:basedOn w:val="Normal"/>
    <w:next w:val="Normal"/>
    <w:qFormat/>
    <w:rsid w:val="0073230B"/>
    <w:pPr>
      <w:spacing w:after="0" w:line="240" w:lineRule="auto"/>
    </w:pPr>
  </w:style>
  <w:style w:type="character" w:customStyle="1" w:styleId="textunderlineChar0">
    <w:name w:val="text underline Char"/>
    <w:locked/>
    <w:rsid w:val="0073230B"/>
  </w:style>
  <w:style w:type="paragraph" w:customStyle="1" w:styleId="textunderline0">
    <w:name w:val="text underline"/>
    <w:basedOn w:val="Normal"/>
    <w:next w:val="Heading4Cite"/>
    <w:autoRedefine/>
    <w:qFormat/>
    <w:rsid w:val="0073230B"/>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3230B"/>
  </w:style>
  <w:style w:type="paragraph" w:customStyle="1" w:styleId="DebateTag">
    <w:name w:val="Debate Tag"/>
    <w:basedOn w:val="Normal"/>
    <w:autoRedefine/>
    <w:qFormat/>
    <w:rsid w:val="0073230B"/>
    <w:pPr>
      <w:spacing w:after="0" w:line="240" w:lineRule="auto"/>
    </w:pPr>
  </w:style>
  <w:style w:type="paragraph" w:customStyle="1" w:styleId="DebateCite">
    <w:name w:val="Debate Cite"/>
    <w:basedOn w:val="Normal"/>
    <w:next w:val="Normaltag"/>
    <w:autoRedefine/>
    <w:qFormat/>
    <w:rsid w:val="0073230B"/>
    <w:pPr>
      <w:spacing w:after="0" w:line="240" w:lineRule="auto"/>
    </w:pPr>
  </w:style>
  <w:style w:type="paragraph" w:customStyle="1" w:styleId="PreformattedText">
    <w:name w:val="Preformatted Text"/>
    <w:basedOn w:val="Normal"/>
    <w:next w:val="Cardnon-underlined"/>
    <w:qFormat/>
    <w:rsid w:val="0073230B"/>
    <w:pPr>
      <w:spacing w:after="0" w:line="240" w:lineRule="auto"/>
    </w:pPr>
  </w:style>
  <w:style w:type="paragraph" w:customStyle="1" w:styleId="MaggieTag">
    <w:name w:val="MaggieTag"/>
    <w:basedOn w:val="Heading2"/>
    <w:next w:val="BlockTitle4"/>
    <w:qFormat/>
    <w:rsid w:val="0073230B"/>
    <w:pPr>
      <w:spacing w:before="480" w:line="240" w:lineRule="auto"/>
    </w:pPr>
  </w:style>
  <w:style w:type="paragraph" w:customStyle="1" w:styleId="NoteLevel21">
    <w:name w:val="Note Level 21"/>
    <w:basedOn w:val="Normal"/>
    <w:next w:val="CARD2"/>
    <w:uiPriority w:val="99"/>
    <w:qFormat/>
    <w:rsid w:val="0073230B"/>
    <w:pPr>
      <w:spacing w:after="0" w:line="240" w:lineRule="auto"/>
    </w:pPr>
  </w:style>
  <w:style w:type="paragraph" w:customStyle="1" w:styleId="4">
    <w:name w:val="4"/>
    <w:basedOn w:val="Normal"/>
    <w:next w:val="DottedUnderline0"/>
    <w:qFormat/>
    <w:rsid w:val="0073230B"/>
    <w:pPr>
      <w:spacing w:after="0" w:line="240" w:lineRule="auto"/>
    </w:pPr>
  </w:style>
  <w:style w:type="character" w:customStyle="1" w:styleId="Cardnon-underlinedChar">
    <w:name w:val="Card non-underlined Char"/>
    <w:uiPriority w:val="99"/>
    <w:locked/>
    <w:rsid w:val="0073230B"/>
  </w:style>
  <w:style w:type="paragraph" w:customStyle="1" w:styleId="BlockTitle4">
    <w:name w:val="%Block Title"/>
    <w:basedOn w:val="Heading1"/>
    <w:next w:val="PageNumber4"/>
    <w:qFormat/>
    <w:rsid w:val="0073230B"/>
    <w:pPr>
      <w:spacing w:before="480" w:line="240" w:lineRule="auto"/>
    </w:pPr>
  </w:style>
  <w:style w:type="paragraph" w:customStyle="1" w:styleId="CARD2">
    <w:name w:val="CARD"/>
    <w:basedOn w:val="Normal"/>
    <w:next w:val="PageNumber5"/>
    <w:link w:val="CARDChar2"/>
    <w:qFormat/>
    <w:rsid w:val="0073230B"/>
    <w:pPr>
      <w:spacing w:after="0" w:line="240" w:lineRule="auto"/>
    </w:pPr>
  </w:style>
  <w:style w:type="paragraph" w:customStyle="1" w:styleId="HiddenBlockHeader">
    <w:name w:val="Hidden Block Header"/>
    <w:basedOn w:val="Normal"/>
    <w:next w:val="Cardtext0"/>
    <w:link w:val="HiddenBlockHeaderChar"/>
    <w:qFormat/>
    <w:rsid w:val="0073230B"/>
    <w:pPr>
      <w:spacing w:after="0" w:line="240" w:lineRule="auto"/>
    </w:pPr>
  </w:style>
  <w:style w:type="paragraph" w:customStyle="1" w:styleId="ThickUnderline">
    <w:name w:val="ThickUnderline"/>
    <w:qFormat/>
    <w:rsid w:val="0073230B"/>
    <w:pPr>
      <w:spacing w:after="200" w:line="276" w:lineRule="auto"/>
    </w:pPr>
  </w:style>
  <w:style w:type="paragraph" w:customStyle="1" w:styleId="DottedUnderline0">
    <w:name w:val="DottedUnderline"/>
    <w:basedOn w:val="Normal"/>
    <w:qFormat/>
    <w:rsid w:val="0073230B"/>
    <w:pPr>
      <w:spacing w:after="0" w:line="240" w:lineRule="auto"/>
    </w:pPr>
  </w:style>
  <w:style w:type="paragraph" w:customStyle="1" w:styleId="AAAcard">
    <w:name w:val="AAAcard"/>
    <w:basedOn w:val="Normal"/>
    <w:next w:val="citeunread"/>
    <w:link w:val="AAAcardChar"/>
    <w:uiPriority w:val="99"/>
    <w:qFormat/>
    <w:rsid w:val="0073230B"/>
    <w:pPr>
      <w:spacing w:after="0" w:line="240" w:lineRule="auto"/>
    </w:pPr>
  </w:style>
  <w:style w:type="character" w:customStyle="1" w:styleId="Card-UnderlineChar">
    <w:name w:val="Card-Underline Char"/>
    <w:locked/>
    <w:rsid w:val="0073230B"/>
  </w:style>
  <w:style w:type="paragraph" w:customStyle="1" w:styleId="Card-Underline">
    <w:name w:val="Card-Underline"/>
    <w:basedOn w:val="Normal"/>
    <w:next w:val="read"/>
    <w:qFormat/>
    <w:rsid w:val="0073230B"/>
    <w:pPr>
      <w:spacing w:after="0" w:line="240" w:lineRule="auto"/>
    </w:pPr>
  </w:style>
  <w:style w:type="paragraph" w:customStyle="1" w:styleId="PageNumber3">
    <w:name w:val="Page Number3"/>
    <w:basedOn w:val="Normal"/>
    <w:next w:val="Normal"/>
    <w:qFormat/>
    <w:rsid w:val="0073230B"/>
    <w:pPr>
      <w:spacing w:after="0" w:line="240" w:lineRule="auto"/>
    </w:pPr>
  </w:style>
  <w:style w:type="paragraph" w:customStyle="1" w:styleId="PageNumber4">
    <w:name w:val="Page Number4"/>
    <w:basedOn w:val="Normal"/>
    <w:next w:val="Normal"/>
    <w:qFormat/>
    <w:rsid w:val="0073230B"/>
    <w:pPr>
      <w:spacing w:after="0" w:line="240" w:lineRule="auto"/>
    </w:pPr>
  </w:style>
  <w:style w:type="paragraph" w:customStyle="1" w:styleId="PageNumber5">
    <w:name w:val="Page Number5"/>
    <w:basedOn w:val="Normal"/>
    <w:next w:val="Normal"/>
    <w:qFormat/>
    <w:rsid w:val="0073230B"/>
    <w:pPr>
      <w:spacing w:after="0" w:line="240" w:lineRule="auto"/>
    </w:pPr>
  </w:style>
  <w:style w:type="paragraph" w:customStyle="1" w:styleId="smalltext1">
    <w:name w:val="small text1"/>
    <w:basedOn w:val="Normal"/>
    <w:next w:val="Normal"/>
    <w:uiPriority w:val="4"/>
    <w:qFormat/>
    <w:rsid w:val="0073230B"/>
    <w:pPr>
      <w:spacing w:after="0" w:line="240" w:lineRule="auto"/>
    </w:pPr>
  </w:style>
  <w:style w:type="character" w:customStyle="1" w:styleId="CircleChar">
    <w:name w:val="Circle Char"/>
    <w:locked/>
    <w:rsid w:val="0073230B"/>
  </w:style>
  <w:style w:type="character" w:customStyle="1" w:styleId="citeunreadChar">
    <w:name w:val="cite unread Char"/>
    <w:locked/>
    <w:rsid w:val="0073230B"/>
  </w:style>
  <w:style w:type="paragraph" w:customStyle="1" w:styleId="citeunread">
    <w:name w:val="cite unread"/>
    <w:basedOn w:val="Normal"/>
    <w:next w:val="StyleStyle16pt"/>
    <w:qFormat/>
    <w:rsid w:val="0073230B"/>
    <w:pPr>
      <w:spacing w:after="0" w:line="240" w:lineRule="auto"/>
    </w:pPr>
  </w:style>
  <w:style w:type="character" w:customStyle="1" w:styleId="readCharChar">
    <w:name w:val="read Char Char"/>
    <w:locked/>
    <w:rsid w:val="0073230B"/>
  </w:style>
  <w:style w:type="paragraph" w:customStyle="1" w:styleId="read">
    <w:name w:val="read"/>
    <w:basedOn w:val="Normal"/>
    <w:next w:val="Normal"/>
    <w:qFormat/>
    <w:rsid w:val="0073230B"/>
    <w:pPr>
      <w:spacing w:after="0" w:line="240" w:lineRule="auto"/>
    </w:pPr>
  </w:style>
  <w:style w:type="paragraph" w:customStyle="1" w:styleId="CiteReal0">
    <w:name w:val="Cite Real"/>
    <w:basedOn w:val="Normal"/>
    <w:next w:val="Normal"/>
    <w:qFormat/>
    <w:rsid w:val="0073230B"/>
    <w:pPr>
      <w:spacing w:after="0" w:line="240" w:lineRule="auto"/>
    </w:pPr>
  </w:style>
  <w:style w:type="paragraph" w:customStyle="1" w:styleId="PageNumber6">
    <w:name w:val="Page Number6"/>
    <w:basedOn w:val="Normal"/>
    <w:next w:val="Normal"/>
    <w:qFormat/>
    <w:rsid w:val="0073230B"/>
    <w:pPr>
      <w:spacing w:after="0" w:line="240" w:lineRule="auto"/>
    </w:pPr>
  </w:style>
  <w:style w:type="paragraph" w:customStyle="1" w:styleId="lastupdated">
    <w:name w:val="lastupdated"/>
    <w:basedOn w:val="Normal"/>
    <w:next w:val="Subtitle2"/>
    <w:qFormat/>
    <w:rsid w:val="0073230B"/>
    <w:pPr>
      <w:spacing w:after="0" w:line="240" w:lineRule="auto"/>
    </w:pPr>
  </w:style>
  <w:style w:type="paragraph" w:customStyle="1" w:styleId="hn-byline">
    <w:name w:val="hn-byline"/>
    <w:basedOn w:val="Normal"/>
    <w:next w:val="bodyintro"/>
    <w:qFormat/>
    <w:rsid w:val="0073230B"/>
    <w:pPr>
      <w:spacing w:after="0" w:line="240" w:lineRule="auto"/>
    </w:pPr>
  </w:style>
  <w:style w:type="paragraph" w:customStyle="1" w:styleId="articleinfo">
    <w:name w:val="articleinfo"/>
    <w:basedOn w:val="Normal"/>
    <w:next w:val="indent"/>
    <w:qFormat/>
    <w:rsid w:val="0073230B"/>
    <w:pPr>
      <w:spacing w:after="0" w:line="240" w:lineRule="auto"/>
    </w:pPr>
  </w:style>
  <w:style w:type="character" w:customStyle="1" w:styleId="StyleStyle16ptChar">
    <w:name w:val="Style Style1 + 6 pt Char"/>
    <w:locked/>
    <w:rsid w:val="0073230B"/>
  </w:style>
  <w:style w:type="paragraph" w:customStyle="1" w:styleId="StyleStyle16pt">
    <w:name w:val="Style Style1 + 6 pt"/>
    <w:basedOn w:val="Normal"/>
    <w:qFormat/>
    <w:rsid w:val="0073230B"/>
    <w:pPr>
      <w:spacing w:after="0" w:line="240" w:lineRule="auto"/>
    </w:pPr>
  </w:style>
  <w:style w:type="paragraph" w:customStyle="1" w:styleId="PageNumber7">
    <w:name w:val="Page Number7"/>
    <w:basedOn w:val="Normal"/>
    <w:next w:val="Normal"/>
    <w:qFormat/>
    <w:rsid w:val="0073230B"/>
    <w:pPr>
      <w:spacing w:after="0" w:line="240" w:lineRule="auto"/>
    </w:pPr>
  </w:style>
  <w:style w:type="paragraph" w:customStyle="1" w:styleId="OmniPage4">
    <w:name w:val="OmniPage #4"/>
    <w:basedOn w:val="Normal"/>
    <w:qFormat/>
    <w:rsid w:val="0073230B"/>
    <w:pPr>
      <w:spacing w:after="0" w:line="240" w:lineRule="auto"/>
    </w:pPr>
  </w:style>
  <w:style w:type="paragraph" w:customStyle="1" w:styleId="OmniPage10">
    <w:name w:val="OmniPage #10"/>
    <w:basedOn w:val="Normal"/>
    <w:qFormat/>
    <w:rsid w:val="0073230B"/>
    <w:pPr>
      <w:spacing w:after="0" w:line="240" w:lineRule="auto"/>
    </w:pPr>
  </w:style>
  <w:style w:type="paragraph" w:customStyle="1" w:styleId="PageNumber8">
    <w:name w:val="Page Number8"/>
    <w:basedOn w:val="Normal"/>
    <w:next w:val="Normal"/>
    <w:uiPriority w:val="99"/>
    <w:qFormat/>
    <w:rsid w:val="0073230B"/>
    <w:pPr>
      <w:spacing w:after="0" w:line="240" w:lineRule="auto"/>
    </w:pPr>
  </w:style>
  <w:style w:type="paragraph" w:customStyle="1" w:styleId="Subtitle2">
    <w:name w:val="Subtitle2"/>
    <w:basedOn w:val="Normal"/>
    <w:qFormat/>
    <w:rsid w:val="0073230B"/>
    <w:pPr>
      <w:spacing w:after="0" w:line="240" w:lineRule="auto"/>
    </w:pPr>
  </w:style>
  <w:style w:type="paragraph" w:customStyle="1" w:styleId="bodyintro">
    <w:name w:val="bodyintro"/>
    <w:basedOn w:val="Normal"/>
    <w:uiPriority w:val="99"/>
    <w:qFormat/>
    <w:rsid w:val="0073230B"/>
    <w:pPr>
      <w:spacing w:after="0" w:line="240" w:lineRule="auto"/>
    </w:pPr>
  </w:style>
  <w:style w:type="paragraph" w:customStyle="1" w:styleId="indent">
    <w:name w:val="indent"/>
    <w:basedOn w:val="Normal"/>
    <w:qFormat/>
    <w:rsid w:val="0073230B"/>
    <w:pPr>
      <w:spacing w:after="0" w:line="240" w:lineRule="auto"/>
    </w:pPr>
  </w:style>
  <w:style w:type="paragraph" w:customStyle="1" w:styleId="center">
    <w:name w:val="center"/>
    <w:basedOn w:val="Normal"/>
    <w:uiPriority w:val="99"/>
    <w:qFormat/>
    <w:rsid w:val="0073230B"/>
    <w:pPr>
      <w:spacing w:after="0" w:line="240" w:lineRule="auto"/>
    </w:pPr>
  </w:style>
  <w:style w:type="character" w:customStyle="1" w:styleId="tagChar2">
    <w:name w:val="tag Char2"/>
    <w:qFormat/>
    <w:rsid w:val="0073230B"/>
  </w:style>
  <w:style w:type="character" w:customStyle="1" w:styleId="cardchar00">
    <w:name w:val="cardchar0"/>
    <w:basedOn w:val="DefaultParagraphFont"/>
    <w:rsid w:val="0073230B"/>
  </w:style>
  <w:style w:type="character" w:customStyle="1" w:styleId="UnderlineNon-bold">
    <w:name w:val="Underline Non - bold"/>
    <w:rsid w:val="0073230B"/>
  </w:style>
  <w:style w:type="character" w:customStyle="1" w:styleId="UnderlineBold0">
    <w:name w:val="Underline Bold"/>
    <w:uiPriority w:val="6"/>
    <w:qFormat/>
    <w:rsid w:val="0073230B"/>
  </w:style>
  <w:style w:type="character" w:customStyle="1" w:styleId="Heading5Char2">
    <w:name w:val="Heading 5 Char2"/>
    <w:rsid w:val="0073230B"/>
  </w:style>
  <w:style w:type="character" w:customStyle="1" w:styleId="underlinechar0">
    <w:name w:val="underlinechar"/>
    <w:rsid w:val="0073230B"/>
  </w:style>
  <w:style w:type="character" w:customStyle="1" w:styleId="authordate2">
    <w:name w:val="authordate"/>
    <w:rsid w:val="0073230B"/>
  </w:style>
  <w:style w:type="character" w:customStyle="1" w:styleId="underline4">
    <w:name w:val="%underline"/>
    <w:qFormat/>
    <w:rsid w:val="0073230B"/>
  </w:style>
  <w:style w:type="character" w:customStyle="1" w:styleId="AUNDERLINE0">
    <w:name w:val="AUNDERLINE"/>
    <w:qFormat/>
    <w:rsid w:val="0073230B"/>
  </w:style>
  <w:style w:type="character" w:customStyle="1" w:styleId="slug-doi">
    <w:name w:val="slug-doi"/>
    <w:basedOn w:val="DefaultParagraphFont"/>
    <w:rsid w:val="0073230B"/>
  </w:style>
  <w:style w:type="character" w:customStyle="1" w:styleId="af">
    <w:name w:val="af"/>
    <w:basedOn w:val="DefaultParagraphFont"/>
    <w:rsid w:val="0073230B"/>
  </w:style>
  <w:style w:type="character" w:customStyle="1" w:styleId="ab">
    <w:name w:val="ab"/>
    <w:basedOn w:val="DefaultParagraphFont"/>
    <w:rsid w:val="0073230B"/>
  </w:style>
  <w:style w:type="character" w:customStyle="1" w:styleId="em">
    <w:name w:val="em"/>
    <w:basedOn w:val="DefaultParagraphFont"/>
    <w:rsid w:val="0073230B"/>
  </w:style>
  <w:style w:type="character" w:customStyle="1" w:styleId="au">
    <w:name w:val="au"/>
    <w:basedOn w:val="DefaultParagraphFont"/>
    <w:rsid w:val="0073230B"/>
  </w:style>
  <w:style w:type="character" w:customStyle="1" w:styleId="ti">
    <w:name w:val="ti"/>
    <w:basedOn w:val="DefaultParagraphFont"/>
    <w:rsid w:val="0073230B"/>
  </w:style>
  <w:style w:type="character" w:customStyle="1" w:styleId="subheadblue">
    <w:name w:val="subhead_blue"/>
    <w:basedOn w:val="DefaultParagraphFont"/>
    <w:rsid w:val="0073230B"/>
  </w:style>
  <w:style w:type="character" w:customStyle="1" w:styleId="affiliation">
    <w:name w:val="affiliation"/>
    <w:basedOn w:val="DefaultParagraphFont"/>
    <w:rsid w:val="0073230B"/>
  </w:style>
  <w:style w:type="character" w:customStyle="1" w:styleId="slug-doi-wrapper">
    <w:name w:val="slug-doi-wrapper"/>
    <w:basedOn w:val="DefaultParagraphFont"/>
    <w:rsid w:val="0073230B"/>
  </w:style>
  <w:style w:type="character" w:customStyle="1" w:styleId="slug-metadata-noteahead-of-print">
    <w:name w:val="slug-metadata-note ahead-of-print"/>
    <w:basedOn w:val="DefaultParagraphFont"/>
    <w:rsid w:val="0073230B"/>
  </w:style>
  <w:style w:type="character" w:customStyle="1" w:styleId="slug-ahead-of-print-date">
    <w:name w:val="slug-ahead-of-print-date"/>
    <w:basedOn w:val="DefaultParagraphFont"/>
    <w:rsid w:val="0073230B"/>
  </w:style>
  <w:style w:type="character" w:customStyle="1" w:styleId="medium-bold">
    <w:name w:val="medium-bold"/>
    <w:basedOn w:val="DefaultParagraphFont"/>
    <w:rsid w:val="0073230B"/>
  </w:style>
  <w:style w:type="character" w:customStyle="1" w:styleId="updated-short-citation">
    <w:name w:val="updated-short-citation"/>
    <w:basedOn w:val="DefaultParagraphFont"/>
    <w:rsid w:val="0073230B"/>
  </w:style>
  <w:style w:type="character" w:customStyle="1" w:styleId="TagCharChar1">
    <w:name w:val="Tag Char Char1"/>
    <w:rsid w:val="0073230B"/>
  </w:style>
  <w:style w:type="character" w:customStyle="1" w:styleId="berief">
    <w:name w:val="berief"/>
    <w:rsid w:val="0073230B"/>
  </w:style>
  <w:style w:type="character" w:customStyle="1" w:styleId="Brief-Smalltext">
    <w:name w:val="Brief - Small text"/>
    <w:rsid w:val="0073230B"/>
  </w:style>
  <w:style w:type="character" w:customStyle="1" w:styleId="F8-UnderlineBold">
    <w:name w:val="F8 - Underline/Bold"/>
    <w:rsid w:val="0073230B"/>
  </w:style>
  <w:style w:type="character" w:customStyle="1" w:styleId="Brief-Bold">
    <w:name w:val="Brief - Bold"/>
    <w:rsid w:val="0073230B"/>
  </w:style>
  <w:style w:type="character" w:customStyle="1" w:styleId="Card-Underline0">
    <w:name w:val="Card - Underline"/>
    <w:rsid w:val="0073230B"/>
  </w:style>
  <w:style w:type="character" w:customStyle="1" w:styleId="beriefunderline">
    <w:name w:val="berief = underline"/>
    <w:rsid w:val="0073230B"/>
  </w:style>
  <w:style w:type="character" w:customStyle="1" w:styleId="BoldText10pt">
    <w:name w:val="Bold Text 10 pt"/>
    <w:rsid w:val="0073230B"/>
  </w:style>
  <w:style w:type="character" w:customStyle="1" w:styleId="eoeaheader">
    <w:name w:val="eoea_header"/>
    <w:basedOn w:val="DefaultParagraphFont"/>
    <w:rsid w:val="0073230B"/>
  </w:style>
  <w:style w:type="character" w:customStyle="1" w:styleId="SC4208902">
    <w:name w:val="SC.4.208902"/>
    <w:rsid w:val="0073230B"/>
  </w:style>
  <w:style w:type="character" w:customStyle="1" w:styleId="SC4208915">
    <w:name w:val="SC.4.208915"/>
    <w:rsid w:val="0073230B"/>
  </w:style>
  <w:style w:type="character" w:customStyle="1" w:styleId="SC273764">
    <w:name w:val="SC.2.73764"/>
    <w:rsid w:val="0073230B"/>
  </w:style>
  <w:style w:type="character" w:customStyle="1" w:styleId="SC273779">
    <w:name w:val="SC.2.73779"/>
    <w:rsid w:val="0073230B"/>
  </w:style>
  <w:style w:type="character" w:customStyle="1" w:styleId="SC273763">
    <w:name w:val="SC.2.73763"/>
    <w:rsid w:val="0073230B"/>
  </w:style>
  <w:style w:type="character" w:customStyle="1" w:styleId="SC4208910">
    <w:name w:val="SC.4.208910"/>
    <w:rsid w:val="0073230B"/>
  </w:style>
  <w:style w:type="character" w:customStyle="1" w:styleId="SC4208911">
    <w:name w:val="SC.4.208911"/>
    <w:rsid w:val="0073230B"/>
  </w:style>
  <w:style w:type="character" w:customStyle="1" w:styleId="articlesubtitle">
    <w:name w:val="article_sub_title"/>
    <w:basedOn w:val="DefaultParagraphFont"/>
    <w:rsid w:val="0073230B"/>
  </w:style>
  <w:style w:type="character" w:customStyle="1" w:styleId="newsdate2">
    <w:name w:val="news_date2"/>
    <w:basedOn w:val="DefaultParagraphFont"/>
    <w:rsid w:val="0073230B"/>
  </w:style>
  <w:style w:type="character" w:customStyle="1" w:styleId="readarticleheader">
    <w:name w:val="readarticleheader"/>
    <w:basedOn w:val="DefaultParagraphFont"/>
    <w:rsid w:val="0073230B"/>
  </w:style>
  <w:style w:type="character" w:customStyle="1" w:styleId="char">
    <w:name w:val="char"/>
    <w:basedOn w:val="DefaultParagraphFont"/>
    <w:rsid w:val="0073230B"/>
  </w:style>
  <w:style w:type="character" w:customStyle="1" w:styleId="hdr">
    <w:name w:val="hdr"/>
    <w:basedOn w:val="DefaultParagraphFont"/>
    <w:rsid w:val="0073230B"/>
  </w:style>
  <w:style w:type="character" w:customStyle="1" w:styleId="bolding1">
    <w:name w:val="bolding1"/>
    <w:rsid w:val="0073230B"/>
  </w:style>
  <w:style w:type="character" w:customStyle="1" w:styleId="bookoptions1">
    <w:name w:val="book_options1"/>
    <w:rsid w:val="0073230B"/>
  </w:style>
  <w:style w:type="character" w:customStyle="1" w:styleId="descriptionblock">
    <w:name w:val="description block"/>
    <w:basedOn w:val="DefaultParagraphFont"/>
    <w:rsid w:val="0073230B"/>
  </w:style>
  <w:style w:type="character" w:customStyle="1" w:styleId="detailsboxblock">
    <w:name w:val="detailsbox block"/>
    <w:basedOn w:val="DefaultParagraphFont"/>
    <w:rsid w:val="0073230B"/>
  </w:style>
  <w:style w:type="character" w:customStyle="1" w:styleId="CardTextUnderlinedChar">
    <w:name w:val="Card Text Underlined Char"/>
    <w:rsid w:val="0073230B"/>
  </w:style>
  <w:style w:type="character" w:customStyle="1" w:styleId="cardtextsmallChar">
    <w:name w:val="card text small Char"/>
    <w:rsid w:val="0073230B"/>
  </w:style>
  <w:style w:type="character" w:customStyle="1" w:styleId="countrytitle1">
    <w:name w:val="countrytitle1"/>
    <w:rsid w:val="0073230B"/>
  </w:style>
  <w:style w:type="character" w:customStyle="1" w:styleId="storyheader1">
    <w:name w:val="storyheader1"/>
    <w:rsid w:val="0073230B"/>
  </w:style>
  <w:style w:type="character" w:customStyle="1" w:styleId="cardunderlinedChar1">
    <w:name w:val="card underlined Char"/>
    <w:rsid w:val="0073230B"/>
  </w:style>
  <w:style w:type="character" w:customStyle="1" w:styleId="article1">
    <w:name w:val="article1"/>
    <w:rsid w:val="0073230B"/>
  </w:style>
  <w:style w:type="character" w:customStyle="1" w:styleId="story-posted-date1">
    <w:name w:val="story-posted-date1"/>
    <w:rsid w:val="0073230B"/>
  </w:style>
  <w:style w:type="character" w:customStyle="1" w:styleId="Heading2CharCharCharCharCharCharCharCharCharCharCharCharCharChar">
    <w:name w:val="Heading 2 Char Char Char Char Char Char Char Char Char Char Char Char Char Char"/>
    <w:rsid w:val="0073230B"/>
  </w:style>
  <w:style w:type="character" w:customStyle="1" w:styleId="citation1">
    <w:name w:val="citation1"/>
    <w:rsid w:val="0073230B"/>
  </w:style>
  <w:style w:type="character" w:customStyle="1" w:styleId="hithighlite">
    <w:name w:val="hithighlite"/>
    <w:basedOn w:val="DefaultParagraphFont"/>
    <w:rsid w:val="0073230B"/>
  </w:style>
  <w:style w:type="character" w:customStyle="1" w:styleId="articlecontent">
    <w:name w:val="articlecontent"/>
    <w:basedOn w:val="DefaultParagraphFont"/>
    <w:rsid w:val="0073230B"/>
  </w:style>
  <w:style w:type="character" w:customStyle="1" w:styleId="fource1">
    <w:name w:val="fource1"/>
    <w:rsid w:val="0073230B"/>
  </w:style>
  <w:style w:type="character" w:customStyle="1" w:styleId="ds">
    <w:name w:val="ds"/>
    <w:basedOn w:val="DefaultParagraphFont"/>
    <w:rsid w:val="0073230B"/>
  </w:style>
  <w:style w:type="character" w:customStyle="1" w:styleId="MicroTextChar1">
    <w:name w:val="MicroText Char1"/>
    <w:rsid w:val="0073230B"/>
  </w:style>
  <w:style w:type="character" w:customStyle="1" w:styleId="DefaultPara">
    <w:name w:val="Default Para"/>
    <w:rsid w:val="0073230B"/>
  </w:style>
  <w:style w:type="character" w:customStyle="1" w:styleId="SYSHYPERTEXT">
    <w:name w:val="SYS_HYPERTEXT"/>
    <w:rsid w:val="0073230B"/>
  </w:style>
  <w:style w:type="character" w:customStyle="1" w:styleId="BlockHeading1Char">
    <w:name w:val="Block Heading 1 Char"/>
    <w:rsid w:val="0073230B"/>
  </w:style>
  <w:style w:type="character" w:customStyle="1" w:styleId="StyleTagTimesNewRomanChar">
    <w:name w:val="Style Tag + Times New Roman Char"/>
    <w:rsid w:val="0073230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3230B"/>
  </w:style>
  <w:style w:type="character" w:customStyle="1" w:styleId="StyleArialNarrow12ptBold">
    <w:name w:val="Style Arial Narrow 12 pt Bold"/>
    <w:rsid w:val="0073230B"/>
  </w:style>
  <w:style w:type="character" w:customStyle="1" w:styleId="UnderlinedCharChar1">
    <w:name w:val="Underlined Char Char1"/>
    <w:rsid w:val="0073230B"/>
  </w:style>
  <w:style w:type="character" w:customStyle="1" w:styleId="Heading2CharChar2">
    <w:name w:val="Heading 2 Char Char2"/>
    <w:rsid w:val="0073230B"/>
  </w:style>
  <w:style w:type="character" w:customStyle="1" w:styleId="doctitle">
    <w:name w:val="doctitle"/>
    <w:rsid w:val="0073230B"/>
  </w:style>
  <w:style w:type="character" w:customStyle="1" w:styleId="cardtext-underlined0">
    <w:name w:val="card text- underlined"/>
    <w:rsid w:val="0073230B"/>
  </w:style>
  <w:style w:type="character" w:customStyle="1" w:styleId="Style8ptChar">
    <w:name w:val="Style 8 pt Char"/>
    <w:rsid w:val="0073230B"/>
  </w:style>
  <w:style w:type="character" w:customStyle="1" w:styleId="message-item">
    <w:name w:val="message-item"/>
    <w:rsid w:val="0073230B"/>
  </w:style>
  <w:style w:type="character" w:customStyle="1" w:styleId="A0">
    <w:name w:val="A0"/>
    <w:uiPriority w:val="99"/>
    <w:rsid w:val="0073230B"/>
  </w:style>
  <w:style w:type="character" w:customStyle="1" w:styleId="datestamp">
    <w:name w:val="datestamp"/>
    <w:rsid w:val="0073230B"/>
  </w:style>
  <w:style w:type="character" w:customStyle="1" w:styleId="i">
    <w:name w:val="i"/>
    <w:uiPriority w:val="99"/>
    <w:rsid w:val="0073230B"/>
  </w:style>
  <w:style w:type="character" w:customStyle="1" w:styleId="name">
    <w:name w:val="name"/>
    <w:rsid w:val="0073230B"/>
  </w:style>
  <w:style w:type="character" w:customStyle="1" w:styleId="forenames">
    <w:name w:val="forenames"/>
    <w:rsid w:val="0073230B"/>
  </w:style>
  <w:style w:type="character" w:customStyle="1" w:styleId="surname">
    <w:name w:val="surname"/>
    <w:rsid w:val="0073230B"/>
  </w:style>
  <w:style w:type="character" w:customStyle="1" w:styleId="sifr-alternate">
    <w:name w:val="sifr-alternate"/>
    <w:rsid w:val="0073230B"/>
  </w:style>
  <w:style w:type="character" w:customStyle="1" w:styleId="medium-font">
    <w:name w:val="medium-font"/>
    <w:rsid w:val="0073230B"/>
  </w:style>
  <w:style w:type="character" w:customStyle="1" w:styleId="title-link-wrapper">
    <w:name w:val="title-link-wrapper"/>
    <w:rsid w:val="0073230B"/>
  </w:style>
  <w:style w:type="character" w:customStyle="1" w:styleId="A7">
    <w:name w:val="A7"/>
    <w:uiPriority w:val="99"/>
    <w:rsid w:val="0073230B"/>
  </w:style>
  <w:style w:type="character" w:customStyle="1" w:styleId="refpreview">
    <w:name w:val="refpreview"/>
    <w:rsid w:val="0073230B"/>
  </w:style>
  <w:style w:type="character" w:customStyle="1" w:styleId="loose1">
    <w:name w:val="loose1"/>
    <w:rsid w:val="0073230B"/>
  </w:style>
  <w:style w:type="character" w:customStyle="1" w:styleId="email">
    <w:name w:val="email"/>
    <w:rsid w:val="0073230B"/>
  </w:style>
  <w:style w:type="character" w:customStyle="1" w:styleId="gsa">
    <w:name w:val="gs_a"/>
    <w:rsid w:val="0073230B"/>
  </w:style>
  <w:style w:type="character" w:customStyle="1" w:styleId="mainarttitle">
    <w:name w:val="mainarttitle"/>
    <w:rsid w:val="0073230B"/>
  </w:style>
  <w:style w:type="character" w:customStyle="1" w:styleId="mainartauthor">
    <w:name w:val="mainartauthor"/>
    <w:rsid w:val="0073230B"/>
  </w:style>
  <w:style w:type="character" w:customStyle="1" w:styleId="mainartdate">
    <w:name w:val="mainartdate"/>
    <w:rsid w:val="0073230B"/>
  </w:style>
  <w:style w:type="character" w:customStyle="1" w:styleId="gsggs">
    <w:name w:val="gs_ggs"/>
    <w:rsid w:val="0073230B"/>
  </w:style>
  <w:style w:type="character" w:customStyle="1" w:styleId="ahead">
    <w:name w:val="a_head"/>
    <w:rsid w:val="0073230B"/>
  </w:style>
  <w:style w:type="character" w:customStyle="1" w:styleId="footnote1">
    <w:name w:val="footnote"/>
    <w:rsid w:val="0073230B"/>
  </w:style>
  <w:style w:type="character" w:customStyle="1" w:styleId="docbody">
    <w:name w:val="docbody"/>
    <w:rsid w:val="0073230B"/>
  </w:style>
  <w:style w:type="paragraph" w:styleId="BodyTextIndent3">
    <w:name w:val="Body Text Indent 3"/>
    <w:basedOn w:val="Normal"/>
    <w:link w:val="BodyTextIndent3Char1"/>
    <w:uiPriority w:val="99"/>
    <w:unhideWhenUsed/>
    <w:rsid w:val="0073230B"/>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73230B"/>
    <w:rPr>
      <w:rFonts w:ascii="Calibri" w:hAnsi="Calibri"/>
      <w:szCs w:val="16"/>
    </w:rPr>
  </w:style>
  <w:style w:type="character" w:customStyle="1" w:styleId="superscript">
    <w:name w:val="superscript"/>
    <w:rsid w:val="0073230B"/>
  </w:style>
  <w:style w:type="character" w:customStyle="1" w:styleId="bwxsm">
    <w:name w:val="b w xsm"/>
    <w:rsid w:val="0073230B"/>
  </w:style>
  <w:style w:type="character" w:customStyle="1" w:styleId="fstd">
    <w:name w:val="f std"/>
    <w:rsid w:val="0073230B"/>
  </w:style>
  <w:style w:type="character" w:customStyle="1" w:styleId="gl">
    <w:name w:val="gl"/>
    <w:rsid w:val="0073230B"/>
  </w:style>
  <w:style w:type="character" w:customStyle="1" w:styleId="bio1">
    <w:name w:val="bio1"/>
    <w:rsid w:val="0073230B"/>
  </w:style>
  <w:style w:type="character" w:customStyle="1" w:styleId="BoldChar">
    <w:name w:val="Bold Char"/>
    <w:rsid w:val="0073230B"/>
  </w:style>
  <w:style w:type="character" w:customStyle="1" w:styleId="cardCharCharCharCharCharChar">
    <w:name w:val="card Char Char Char Char Char Char"/>
    <w:rsid w:val="0073230B"/>
  </w:style>
  <w:style w:type="character" w:customStyle="1" w:styleId="Style24ptBoldUnderlineCenteredCharChar">
    <w:name w:val="Style 24 pt Bold Underline Centered Char Char"/>
    <w:rsid w:val="0073230B"/>
  </w:style>
  <w:style w:type="character" w:customStyle="1" w:styleId="TagCiteCharChar0">
    <w:name w:val="Tag / Cite Char Char"/>
    <w:rsid w:val="0073230B"/>
  </w:style>
  <w:style w:type="character" w:customStyle="1" w:styleId="CardTextChar10">
    <w:name w:val="Card Text Char1"/>
    <w:rsid w:val="0073230B"/>
  </w:style>
  <w:style w:type="character" w:customStyle="1" w:styleId="CardTextUnderlinedCharChar">
    <w:name w:val="Card Text Underlined Char Char"/>
    <w:rsid w:val="0073230B"/>
  </w:style>
  <w:style w:type="character" w:customStyle="1" w:styleId="CardTagCharCharChar">
    <w:name w:val="Card Tag Char Char Char"/>
    <w:rsid w:val="0073230B"/>
  </w:style>
  <w:style w:type="character" w:customStyle="1" w:styleId="mainbody">
    <w:name w:val="mainbody"/>
    <w:basedOn w:val="DefaultParagraphFont"/>
    <w:rsid w:val="0073230B"/>
  </w:style>
  <w:style w:type="character" w:customStyle="1" w:styleId="UnderlineStyleChar2">
    <w:name w:val="Underline Style Char2"/>
    <w:rsid w:val="0073230B"/>
  </w:style>
  <w:style w:type="character" w:customStyle="1" w:styleId="t13">
    <w:name w:val="t13"/>
    <w:basedOn w:val="DefaultParagraphFont"/>
    <w:rsid w:val="0073230B"/>
  </w:style>
  <w:style w:type="character" w:customStyle="1" w:styleId="SmallFont7pt">
    <w:name w:val="Small Font (7 pt)"/>
    <w:qFormat/>
    <w:rsid w:val="0073230B"/>
  </w:style>
  <w:style w:type="character" w:customStyle="1" w:styleId="timestamp">
    <w:name w:val="timestamp"/>
    <w:basedOn w:val="DefaultParagraphFont"/>
    <w:rsid w:val="0073230B"/>
  </w:style>
  <w:style w:type="character" w:customStyle="1" w:styleId="CharChar17">
    <w:name w:val="Char Char17"/>
    <w:locked/>
    <w:rsid w:val="0073230B"/>
  </w:style>
  <w:style w:type="character" w:customStyle="1" w:styleId="ilspan">
    <w:name w:val="il_span"/>
    <w:basedOn w:val="DefaultParagraphFont"/>
    <w:rsid w:val="0073230B"/>
  </w:style>
  <w:style w:type="character" w:customStyle="1" w:styleId="leftidx1">
    <w:name w:val="leftidx1"/>
    <w:rsid w:val="0073230B"/>
  </w:style>
  <w:style w:type="character" w:customStyle="1" w:styleId="blue1">
    <w:name w:val="blue1"/>
    <w:rsid w:val="0073230B"/>
  </w:style>
  <w:style w:type="character" w:customStyle="1" w:styleId="author-link1">
    <w:name w:val="author-link1"/>
    <w:rsid w:val="0073230B"/>
  </w:style>
  <w:style w:type="character" w:customStyle="1" w:styleId="black1">
    <w:name w:val="black1"/>
    <w:rsid w:val="0073230B"/>
  </w:style>
  <w:style w:type="character" w:customStyle="1" w:styleId="StyleunderlinedCharBold">
    <w:name w:val="Style underlined Char + Bold"/>
    <w:rsid w:val="0073230B"/>
  </w:style>
  <w:style w:type="character" w:customStyle="1" w:styleId="CardUnderline0">
    <w:name w:val="Card Underline"/>
    <w:rsid w:val="0073230B"/>
  </w:style>
  <w:style w:type="character" w:customStyle="1" w:styleId="lingoregion">
    <w:name w:val="lingo_region"/>
    <w:basedOn w:val="DefaultParagraphFont"/>
    <w:rsid w:val="0073230B"/>
  </w:style>
  <w:style w:type="character" w:customStyle="1" w:styleId="cite">
    <w:name w:val="%cite"/>
    <w:rsid w:val="0073230B"/>
  </w:style>
  <w:style w:type="character" w:customStyle="1" w:styleId="Emphasis21">
    <w:name w:val="%Emphasis2"/>
    <w:rsid w:val="0073230B"/>
  </w:style>
  <w:style w:type="character" w:customStyle="1" w:styleId="bodycontentlink">
    <w:name w:val="bodycontentlink"/>
    <w:basedOn w:val="DefaultParagraphFont"/>
    <w:rsid w:val="0073230B"/>
  </w:style>
  <w:style w:type="character" w:customStyle="1" w:styleId="AAAcite">
    <w:name w:val="AAAcite"/>
    <w:rsid w:val="0073230B"/>
  </w:style>
  <w:style w:type="character" w:customStyle="1" w:styleId="tmplheaderlink">
    <w:name w:val="tmplheaderlink"/>
    <w:rsid w:val="0073230B"/>
  </w:style>
  <w:style w:type="character" w:customStyle="1" w:styleId="SubtleEmphasis1">
    <w:name w:val="Subtle Emphasis1"/>
    <w:uiPriority w:val="19"/>
    <w:qFormat/>
    <w:rsid w:val="0073230B"/>
  </w:style>
  <w:style w:type="table" w:styleId="ColorfulGrid-Accent1">
    <w:name w:val="Colorful Grid Accent 1"/>
    <w:basedOn w:val="TableNormal"/>
    <w:uiPriority w:val="29"/>
    <w:unhideWhenUsed/>
    <w:rsid w:val="0073230B"/>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73230B"/>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73230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3230B"/>
    <w:rPr>
      <w:b w:val="0"/>
      <w:sz w:val="24"/>
      <w:u w:val="single"/>
      <w:bdr w:val="none" w:sz="0" w:space="0" w:color="auto"/>
    </w:rPr>
  </w:style>
  <w:style w:type="character" w:customStyle="1" w:styleId="Bodytext11">
    <w:name w:val="Body text (11)"/>
    <w:rsid w:val="0073230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3230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3230B"/>
  </w:style>
  <w:style w:type="paragraph" w:customStyle="1" w:styleId="Style5">
    <w:name w:val="Style5"/>
    <w:basedOn w:val="Normal"/>
    <w:link w:val="Style5Char"/>
    <w:uiPriority w:val="4"/>
    <w:qFormat/>
    <w:rsid w:val="0073230B"/>
    <w:pPr>
      <w:spacing w:after="0" w:line="240" w:lineRule="auto"/>
      <w:ind w:left="432" w:right="432"/>
      <w:jc w:val="both"/>
    </w:pPr>
    <w:rPr>
      <w:rFonts w:eastAsia="Times New Roman"/>
      <w:sz w:val="20"/>
    </w:rPr>
  </w:style>
  <w:style w:type="character" w:customStyle="1" w:styleId="Style5Char">
    <w:name w:val="Style5 Char"/>
    <w:link w:val="Style5"/>
    <w:uiPriority w:val="4"/>
    <w:rsid w:val="0073230B"/>
    <w:rPr>
      <w:rFonts w:ascii="Calibri" w:eastAsia="Times New Roman" w:hAnsi="Calibri"/>
      <w:sz w:val="20"/>
    </w:rPr>
  </w:style>
  <w:style w:type="paragraph" w:customStyle="1" w:styleId="Style100">
    <w:name w:val="Style10"/>
    <w:basedOn w:val="Normal"/>
    <w:link w:val="Style10Char"/>
    <w:qFormat/>
    <w:rsid w:val="0073230B"/>
    <w:pPr>
      <w:spacing w:after="0" w:line="240" w:lineRule="auto"/>
      <w:ind w:right="432"/>
    </w:pPr>
    <w:rPr>
      <w:rFonts w:eastAsia="Times New Roman"/>
      <w:b/>
      <w:sz w:val="24"/>
    </w:rPr>
  </w:style>
  <w:style w:type="character" w:customStyle="1" w:styleId="Style10Char">
    <w:name w:val="Style10 Char"/>
    <w:link w:val="Style100"/>
    <w:rsid w:val="0073230B"/>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73230B"/>
    <w:rPr>
      <w:b w:val="0"/>
      <w:bCs w:val="0"/>
      <w:sz w:val="22"/>
      <w:u w:val="single"/>
      <w:bdr w:val="none" w:sz="0" w:space="0" w:color="auto"/>
    </w:rPr>
  </w:style>
  <w:style w:type="paragraph" w:customStyle="1" w:styleId="UnderlinedEv">
    <w:name w:val="Underlined Ev"/>
    <w:basedOn w:val="Normal"/>
    <w:next w:val="Normal"/>
    <w:link w:val="UnderlinedEvChar"/>
    <w:qFormat/>
    <w:rsid w:val="0073230B"/>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73230B"/>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73230B"/>
    <w:rPr>
      <w:u w:val="single"/>
      <w:bdr w:val="none" w:sz="0" w:space="0" w:color="auto"/>
    </w:rPr>
  </w:style>
  <w:style w:type="paragraph" w:customStyle="1" w:styleId="BodyText20">
    <w:name w:val="Body Text2"/>
    <w:basedOn w:val="Normal"/>
    <w:link w:val="Bodytext6"/>
    <w:rsid w:val="0073230B"/>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73230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3230B"/>
    <w:rPr>
      <w:rFonts w:ascii="Verdana" w:hAnsi="Verdana" w:hint="default"/>
      <w:sz w:val="21"/>
      <w:szCs w:val="21"/>
      <w:u w:val="thick"/>
      <w:lang w:val="en-US" w:eastAsia="en-US" w:bidi="ar-SA"/>
    </w:rPr>
  </w:style>
  <w:style w:type="character" w:customStyle="1" w:styleId="role">
    <w:name w:val="role"/>
    <w:rsid w:val="0073230B"/>
  </w:style>
  <w:style w:type="character" w:customStyle="1" w:styleId="pagination0">
    <w:name w:val="pagination"/>
    <w:basedOn w:val="DefaultParagraphFont"/>
    <w:rsid w:val="0073230B"/>
  </w:style>
  <w:style w:type="character" w:customStyle="1" w:styleId="doi">
    <w:name w:val="doi"/>
    <w:basedOn w:val="DefaultParagraphFont"/>
    <w:rsid w:val="0073230B"/>
  </w:style>
  <w:style w:type="character" w:customStyle="1" w:styleId="bodycontents">
    <w:name w:val="bodycontents"/>
    <w:basedOn w:val="DefaultParagraphFont"/>
    <w:rsid w:val="0073230B"/>
  </w:style>
  <w:style w:type="character" w:customStyle="1" w:styleId="comma">
    <w:name w:val="comma"/>
    <w:basedOn w:val="DefaultParagraphFont"/>
    <w:rsid w:val="0073230B"/>
  </w:style>
  <w:style w:type="character" w:customStyle="1" w:styleId="pad5right">
    <w:name w:val="pad5right"/>
    <w:basedOn w:val="DefaultParagraphFont"/>
    <w:rsid w:val="0073230B"/>
  </w:style>
  <w:style w:type="character" w:customStyle="1" w:styleId="pnumber">
    <w:name w:val="pnumber"/>
    <w:rsid w:val="0073230B"/>
  </w:style>
  <w:style w:type="character" w:customStyle="1" w:styleId="ital">
    <w:name w:val="ital"/>
    <w:rsid w:val="0073230B"/>
  </w:style>
  <w:style w:type="character" w:customStyle="1" w:styleId="orgdiv">
    <w:name w:val="orgdiv"/>
    <w:rsid w:val="0073230B"/>
  </w:style>
  <w:style w:type="character" w:customStyle="1" w:styleId="orgname">
    <w:name w:val="orgname"/>
    <w:rsid w:val="0073230B"/>
  </w:style>
  <w:style w:type="character" w:customStyle="1" w:styleId="city">
    <w:name w:val="city"/>
    <w:rsid w:val="0073230B"/>
  </w:style>
  <w:style w:type="character" w:customStyle="1" w:styleId="state">
    <w:name w:val="state"/>
    <w:rsid w:val="0073230B"/>
  </w:style>
  <w:style w:type="character" w:customStyle="1" w:styleId="country">
    <w:name w:val="country"/>
    <w:rsid w:val="0073230B"/>
  </w:style>
  <w:style w:type="character" w:customStyle="1" w:styleId="readChar">
    <w:name w:val="read Char"/>
    <w:rsid w:val="0073230B"/>
    <w:rPr>
      <w:szCs w:val="22"/>
      <w:u w:val="single"/>
      <w:lang w:val="en-US" w:eastAsia="en-US" w:bidi="ar-SA"/>
    </w:rPr>
  </w:style>
  <w:style w:type="character" w:customStyle="1" w:styleId="divider">
    <w:name w:val="divider"/>
    <w:basedOn w:val="DefaultParagraphFont"/>
    <w:rsid w:val="0073230B"/>
  </w:style>
  <w:style w:type="character" w:customStyle="1" w:styleId="blogdate">
    <w:name w:val="blogdate"/>
    <w:basedOn w:val="DefaultParagraphFont"/>
    <w:rsid w:val="0073230B"/>
  </w:style>
  <w:style w:type="character" w:customStyle="1" w:styleId="ticker">
    <w:name w:val="ticker"/>
    <w:basedOn w:val="DefaultParagraphFont"/>
    <w:rsid w:val="0073230B"/>
  </w:style>
  <w:style w:type="character" w:customStyle="1" w:styleId="posted">
    <w:name w:val="posted"/>
    <w:basedOn w:val="DefaultParagraphFont"/>
    <w:rsid w:val="0073230B"/>
  </w:style>
  <w:style w:type="character" w:customStyle="1" w:styleId="time">
    <w:name w:val="time"/>
    <w:basedOn w:val="DefaultParagraphFont"/>
    <w:rsid w:val="0073230B"/>
  </w:style>
  <w:style w:type="character" w:customStyle="1" w:styleId="dot">
    <w:name w:val="dot"/>
    <w:basedOn w:val="DefaultParagraphFont"/>
    <w:rsid w:val="0073230B"/>
  </w:style>
  <w:style w:type="character" w:customStyle="1" w:styleId="hn-date">
    <w:name w:val="hn-date"/>
    <w:basedOn w:val="DefaultParagraphFont"/>
    <w:rsid w:val="0073230B"/>
  </w:style>
  <w:style w:type="character" w:customStyle="1" w:styleId="location">
    <w:name w:val="location"/>
    <w:basedOn w:val="DefaultParagraphFont"/>
    <w:rsid w:val="0073230B"/>
  </w:style>
  <w:style w:type="character" w:customStyle="1" w:styleId="dropcap-letter">
    <w:name w:val="dropcap-letter"/>
    <w:basedOn w:val="DefaultParagraphFont"/>
    <w:rsid w:val="0073230B"/>
  </w:style>
  <w:style w:type="character" w:customStyle="1" w:styleId="offscreen">
    <w:name w:val="offscreen"/>
    <w:basedOn w:val="DefaultParagraphFont"/>
    <w:rsid w:val="0073230B"/>
  </w:style>
  <w:style w:type="character" w:customStyle="1" w:styleId="linked-in">
    <w:name w:val="linked-in"/>
    <w:basedOn w:val="DefaultParagraphFont"/>
    <w:rsid w:val="0073230B"/>
  </w:style>
  <w:style w:type="character" w:customStyle="1" w:styleId="divs">
    <w:name w:val="divs"/>
    <w:basedOn w:val="DefaultParagraphFont"/>
    <w:rsid w:val="0073230B"/>
  </w:style>
  <w:style w:type="character" w:customStyle="1" w:styleId="CardUnderlineChar0">
    <w:name w:val="Card Underline Char"/>
    <w:locked/>
    <w:rsid w:val="0073230B"/>
    <w:rPr>
      <w:szCs w:val="24"/>
      <w:u w:val="single"/>
    </w:rPr>
  </w:style>
  <w:style w:type="character" w:customStyle="1" w:styleId="h4">
    <w:name w:val="h4"/>
    <w:rsid w:val="0073230B"/>
  </w:style>
  <w:style w:type="character" w:customStyle="1" w:styleId="Date2">
    <w:name w:val="Date2"/>
    <w:rsid w:val="0073230B"/>
  </w:style>
  <w:style w:type="character" w:customStyle="1" w:styleId="entry-title">
    <w:name w:val="entry-title"/>
    <w:basedOn w:val="DefaultParagraphFont"/>
    <w:rsid w:val="0073230B"/>
  </w:style>
  <w:style w:type="character" w:customStyle="1" w:styleId="postheader">
    <w:name w:val="postheader"/>
    <w:basedOn w:val="DefaultParagraphFont"/>
    <w:rsid w:val="0073230B"/>
  </w:style>
  <w:style w:type="numbering" w:customStyle="1" w:styleId="1ai1">
    <w:name w:val="1 / a / i1"/>
    <w:rsid w:val="0073230B"/>
    <w:pPr>
      <w:numPr>
        <w:numId w:val="16"/>
      </w:numPr>
    </w:pPr>
  </w:style>
  <w:style w:type="numbering" w:styleId="1ai">
    <w:name w:val="Outline List 1"/>
    <w:basedOn w:val="NoList"/>
    <w:unhideWhenUsed/>
    <w:rsid w:val="0073230B"/>
    <w:pPr>
      <w:numPr>
        <w:numId w:val="17"/>
      </w:numPr>
    </w:pPr>
  </w:style>
  <w:style w:type="numbering" w:customStyle="1" w:styleId="NoList6">
    <w:name w:val="No List6"/>
    <w:next w:val="NoList"/>
    <w:uiPriority w:val="99"/>
    <w:semiHidden/>
    <w:unhideWhenUsed/>
    <w:rsid w:val="0073230B"/>
  </w:style>
  <w:style w:type="numbering" w:customStyle="1" w:styleId="NoList7">
    <w:name w:val="No List7"/>
    <w:next w:val="NoList"/>
    <w:semiHidden/>
    <w:unhideWhenUsed/>
    <w:rsid w:val="0073230B"/>
  </w:style>
  <w:style w:type="paragraph" w:styleId="Index2">
    <w:name w:val="index 2"/>
    <w:basedOn w:val="Normal"/>
    <w:next w:val="Normal"/>
    <w:autoRedefine/>
    <w:rsid w:val="0073230B"/>
    <w:pPr>
      <w:spacing w:after="200" w:line="276" w:lineRule="auto"/>
      <w:ind w:left="400" w:hanging="200"/>
    </w:pPr>
    <w:rPr>
      <w:bCs/>
    </w:rPr>
  </w:style>
  <w:style w:type="paragraph" w:styleId="Index3">
    <w:name w:val="index 3"/>
    <w:basedOn w:val="Normal"/>
    <w:next w:val="Normal"/>
    <w:autoRedefine/>
    <w:rsid w:val="0073230B"/>
    <w:pPr>
      <w:spacing w:after="200" w:line="276" w:lineRule="auto"/>
      <w:ind w:left="600" w:hanging="200"/>
    </w:pPr>
    <w:rPr>
      <w:bCs/>
    </w:rPr>
  </w:style>
  <w:style w:type="paragraph" w:styleId="Index4">
    <w:name w:val="index 4"/>
    <w:basedOn w:val="Normal"/>
    <w:next w:val="Normal"/>
    <w:autoRedefine/>
    <w:rsid w:val="0073230B"/>
    <w:pPr>
      <w:spacing w:after="200" w:line="276" w:lineRule="auto"/>
      <w:ind w:left="800" w:hanging="200"/>
    </w:pPr>
    <w:rPr>
      <w:bCs/>
    </w:rPr>
  </w:style>
  <w:style w:type="paragraph" w:styleId="Index5">
    <w:name w:val="index 5"/>
    <w:basedOn w:val="Normal"/>
    <w:next w:val="Normal"/>
    <w:autoRedefine/>
    <w:rsid w:val="0073230B"/>
    <w:pPr>
      <w:spacing w:after="200" w:line="276" w:lineRule="auto"/>
      <w:ind w:left="1000" w:hanging="200"/>
    </w:pPr>
    <w:rPr>
      <w:bCs/>
    </w:rPr>
  </w:style>
  <w:style w:type="paragraph" w:styleId="Index6">
    <w:name w:val="index 6"/>
    <w:basedOn w:val="Normal"/>
    <w:next w:val="Normal"/>
    <w:autoRedefine/>
    <w:rsid w:val="0073230B"/>
    <w:pPr>
      <w:spacing w:after="200" w:line="276" w:lineRule="auto"/>
      <w:ind w:left="1200" w:hanging="200"/>
    </w:pPr>
    <w:rPr>
      <w:bCs/>
    </w:rPr>
  </w:style>
  <w:style w:type="paragraph" w:styleId="Index7">
    <w:name w:val="index 7"/>
    <w:basedOn w:val="Normal"/>
    <w:next w:val="Normal"/>
    <w:autoRedefine/>
    <w:rsid w:val="0073230B"/>
    <w:pPr>
      <w:spacing w:after="200" w:line="276" w:lineRule="auto"/>
      <w:ind w:left="1400" w:hanging="200"/>
    </w:pPr>
    <w:rPr>
      <w:bCs/>
    </w:rPr>
  </w:style>
  <w:style w:type="paragraph" w:styleId="Index8">
    <w:name w:val="index 8"/>
    <w:basedOn w:val="Normal"/>
    <w:next w:val="Normal"/>
    <w:autoRedefine/>
    <w:rsid w:val="0073230B"/>
    <w:pPr>
      <w:spacing w:after="200" w:line="276" w:lineRule="auto"/>
      <w:ind w:left="1600" w:hanging="200"/>
    </w:pPr>
    <w:rPr>
      <w:bCs/>
    </w:rPr>
  </w:style>
  <w:style w:type="paragraph" w:styleId="Index9">
    <w:name w:val="index 9"/>
    <w:basedOn w:val="Normal"/>
    <w:next w:val="Normal"/>
    <w:autoRedefine/>
    <w:rsid w:val="0073230B"/>
    <w:pPr>
      <w:spacing w:after="200" w:line="276" w:lineRule="auto"/>
      <w:ind w:left="1800" w:hanging="200"/>
    </w:pPr>
    <w:rPr>
      <w:bCs/>
    </w:rPr>
  </w:style>
  <w:style w:type="paragraph" w:styleId="IndexHeading">
    <w:name w:val="index heading"/>
    <w:basedOn w:val="Normal"/>
    <w:next w:val="Index1"/>
    <w:rsid w:val="0073230B"/>
    <w:pPr>
      <w:spacing w:after="200" w:line="276" w:lineRule="auto"/>
    </w:pPr>
    <w:rPr>
      <w:bCs/>
    </w:rPr>
  </w:style>
  <w:style w:type="numbering" w:customStyle="1" w:styleId="NoList8">
    <w:name w:val="No List8"/>
    <w:next w:val="NoList"/>
    <w:semiHidden/>
    <w:unhideWhenUsed/>
    <w:rsid w:val="0073230B"/>
  </w:style>
  <w:style w:type="numbering" w:customStyle="1" w:styleId="NoList9">
    <w:name w:val="No List9"/>
    <w:next w:val="NoList"/>
    <w:semiHidden/>
    <w:unhideWhenUsed/>
    <w:rsid w:val="0073230B"/>
  </w:style>
  <w:style w:type="numbering" w:customStyle="1" w:styleId="NoList10">
    <w:name w:val="No List10"/>
    <w:next w:val="NoList"/>
    <w:semiHidden/>
    <w:unhideWhenUsed/>
    <w:rsid w:val="0073230B"/>
  </w:style>
  <w:style w:type="numbering" w:customStyle="1" w:styleId="NoList13">
    <w:name w:val="No List13"/>
    <w:next w:val="NoList"/>
    <w:semiHidden/>
    <w:unhideWhenUsed/>
    <w:rsid w:val="0073230B"/>
  </w:style>
  <w:style w:type="numbering" w:customStyle="1" w:styleId="NoList14">
    <w:name w:val="No List14"/>
    <w:next w:val="NoList"/>
    <w:semiHidden/>
    <w:unhideWhenUsed/>
    <w:rsid w:val="0073230B"/>
  </w:style>
  <w:style w:type="numbering" w:customStyle="1" w:styleId="NoList15">
    <w:name w:val="No List15"/>
    <w:next w:val="NoList"/>
    <w:uiPriority w:val="99"/>
    <w:semiHidden/>
    <w:unhideWhenUsed/>
    <w:rsid w:val="0073230B"/>
  </w:style>
  <w:style w:type="numbering" w:customStyle="1" w:styleId="NoList16">
    <w:name w:val="No List16"/>
    <w:next w:val="NoList"/>
    <w:uiPriority w:val="99"/>
    <w:semiHidden/>
    <w:unhideWhenUsed/>
    <w:rsid w:val="0073230B"/>
  </w:style>
  <w:style w:type="numbering" w:customStyle="1" w:styleId="NoList17">
    <w:name w:val="No List17"/>
    <w:next w:val="NoList"/>
    <w:semiHidden/>
    <w:unhideWhenUsed/>
    <w:rsid w:val="0073230B"/>
  </w:style>
  <w:style w:type="numbering" w:customStyle="1" w:styleId="NoList18">
    <w:name w:val="No List18"/>
    <w:next w:val="NoList"/>
    <w:uiPriority w:val="99"/>
    <w:semiHidden/>
    <w:unhideWhenUsed/>
    <w:rsid w:val="0073230B"/>
  </w:style>
  <w:style w:type="numbering" w:customStyle="1" w:styleId="NoList19">
    <w:name w:val="No List19"/>
    <w:next w:val="NoList"/>
    <w:uiPriority w:val="99"/>
    <w:semiHidden/>
    <w:unhideWhenUsed/>
    <w:rsid w:val="0073230B"/>
  </w:style>
  <w:style w:type="numbering" w:customStyle="1" w:styleId="NoList20">
    <w:name w:val="No List20"/>
    <w:next w:val="NoList"/>
    <w:semiHidden/>
    <w:unhideWhenUsed/>
    <w:rsid w:val="0073230B"/>
  </w:style>
  <w:style w:type="numbering" w:customStyle="1" w:styleId="NoList31">
    <w:name w:val="No List31"/>
    <w:next w:val="NoList"/>
    <w:semiHidden/>
    <w:unhideWhenUsed/>
    <w:rsid w:val="0073230B"/>
  </w:style>
  <w:style w:type="numbering" w:customStyle="1" w:styleId="NoList41">
    <w:name w:val="No List41"/>
    <w:next w:val="NoList"/>
    <w:semiHidden/>
    <w:unhideWhenUsed/>
    <w:rsid w:val="0073230B"/>
  </w:style>
  <w:style w:type="numbering" w:customStyle="1" w:styleId="NoList51">
    <w:name w:val="No List51"/>
    <w:next w:val="NoList"/>
    <w:semiHidden/>
    <w:unhideWhenUsed/>
    <w:rsid w:val="0073230B"/>
  </w:style>
  <w:style w:type="numbering" w:customStyle="1" w:styleId="NoList61">
    <w:name w:val="No List61"/>
    <w:next w:val="NoList"/>
    <w:semiHidden/>
    <w:unhideWhenUsed/>
    <w:rsid w:val="0073230B"/>
  </w:style>
  <w:style w:type="numbering" w:customStyle="1" w:styleId="NoList71">
    <w:name w:val="No List71"/>
    <w:next w:val="NoList"/>
    <w:semiHidden/>
    <w:unhideWhenUsed/>
    <w:rsid w:val="0073230B"/>
  </w:style>
  <w:style w:type="numbering" w:customStyle="1" w:styleId="NoList81">
    <w:name w:val="No List81"/>
    <w:next w:val="NoList"/>
    <w:semiHidden/>
    <w:unhideWhenUsed/>
    <w:rsid w:val="0073230B"/>
  </w:style>
  <w:style w:type="numbering" w:customStyle="1" w:styleId="NoList91">
    <w:name w:val="No List91"/>
    <w:next w:val="NoList"/>
    <w:semiHidden/>
    <w:unhideWhenUsed/>
    <w:rsid w:val="0073230B"/>
  </w:style>
  <w:style w:type="numbering" w:customStyle="1" w:styleId="NoList101">
    <w:name w:val="No List101"/>
    <w:next w:val="NoList"/>
    <w:uiPriority w:val="99"/>
    <w:semiHidden/>
    <w:unhideWhenUsed/>
    <w:rsid w:val="0073230B"/>
  </w:style>
  <w:style w:type="numbering" w:customStyle="1" w:styleId="NoList121">
    <w:name w:val="No List121"/>
    <w:next w:val="NoList"/>
    <w:semiHidden/>
    <w:unhideWhenUsed/>
    <w:rsid w:val="0073230B"/>
  </w:style>
  <w:style w:type="numbering" w:customStyle="1" w:styleId="NoList131">
    <w:name w:val="No List131"/>
    <w:next w:val="NoList"/>
    <w:semiHidden/>
    <w:unhideWhenUsed/>
    <w:rsid w:val="0073230B"/>
  </w:style>
  <w:style w:type="numbering" w:customStyle="1" w:styleId="NoList141">
    <w:name w:val="No List141"/>
    <w:next w:val="NoList"/>
    <w:semiHidden/>
    <w:unhideWhenUsed/>
    <w:rsid w:val="0073230B"/>
  </w:style>
  <w:style w:type="paragraph" w:customStyle="1" w:styleId="Quote20">
    <w:name w:val="Quote2"/>
    <w:basedOn w:val="Default"/>
    <w:next w:val="Default"/>
    <w:qFormat/>
    <w:rsid w:val="0073230B"/>
    <w:rPr>
      <w:rFonts w:eastAsia="Calibri"/>
      <w:color w:val="auto"/>
      <w:szCs w:val="22"/>
    </w:rPr>
  </w:style>
  <w:style w:type="character" w:customStyle="1" w:styleId="StyleLatinBaskervilleUnderline">
    <w:name w:val="Style (Latin) Baskerville Underline"/>
    <w:rsid w:val="0073230B"/>
    <w:rPr>
      <w:rFonts w:ascii="Baskerville" w:hAnsi="Baskerville"/>
      <w:sz w:val="26"/>
      <w:u w:val="single"/>
    </w:rPr>
  </w:style>
  <w:style w:type="numbering" w:customStyle="1" w:styleId="NoList22">
    <w:name w:val="No List22"/>
    <w:next w:val="NoList"/>
    <w:semiHidden/>
    <w:unhideWhenUsed/>
    <w:rsid w:val="0073230B"/>
  </w:style>
  <w:style w:type="numbering" w:customStyle="1" w:styleId="NoList23">
    <w:name w:val="No List23"/>
    <w:next w:val="NoList"/>
    <w:semiHidden/>
    <w:unhideWhenUsed/>
    <w:rsid w:val="0073230B"/>
  </w:style>
  <w:style w:type="numbering" w:customStyle="1" w:styleId="NoList24">
    <w:name w:val="No List24"/>
    <w:next w:val="NoList"/>
    <w:semiHidden/>
    <w:unhideWhenUsed/>
    <w:rsid w:val="0073230B"/>
  </w:style>
  <w:style w:type="numbering" w:customStyle="1" w:styleId="NoList25">
    <w:name w:val="No List25"/>
    <w:next w:val="NoList"/>
    <w:semiHidden/>
    <w:unhideWhenUsed/>
    <w:rsid w:val="0073230B"/>
  </w:style>
  <w:style w:type="character" w:customStyle="1" w:styleId="StyleStyleUnderline411pt">
    <w:name w:val="Style Style Underline4 + 11 pt"/>
    <w:basedOn w:val="DefaultParagraphFont"/>
    <w:rsid w:val="0073230B"/>
    <w:rPr>
      <w:sz w:val="20"/>
      <w:u w:val="single"/>
    </w:rPr>
  </w:style>
  <w:style w:type="character" w:customStyle="1" w:styleId="StyleStyleUnderline411ptBold">
    <w:name w:val="Style Style Underline4 + 11 pt Bold"/>
    <w:basedOn w:val="DefaultParagraphFont"/>
    <w:rsid w:val="0073230B"/>
    <w:rPr>
      <w:b/>
      <w:bCs/>
      <w:sz w:val="20"/>
      <w:u w:val="single"/>
    </w:rPr>
  </w:style>
  <w:style w:type="character" w:customStyle="1" w:styleId="StyleStyleUnderline311pt">
    <w:name w:val="Style Style Underline3 + 11 pt"/>
    <w:basedOn w:val="DefaultParagraphFont"/>
    <w:rsid w:val="0073230B"/>
    <w:rPr>
      <w:sz w:val="20"/>
      <w:u w:val="single"/>
    </w:rPr>
  </w:style>
  <w:style w:type="character" w:customStyle="1" w:styleId="StyleStyleUnderline311ptBold">
    <w:name w:val="Style Style Underline3 + 11 pt Bold"/>
    <w:basedOn w:val="DefaultParagraphFont"/>
    <w:rsid w:val="0073230B"/>
    <w:rPr>
      <w:b/>
      <w:bCs/>
      <w:sz w:val="20"/>
      <w:u w:val="single"/>
    </w:rPr>
  </w:style>
  <w:style w:type="character" w:customStyle="1" w:styleId="dropcap1">
    <w:name w:val="dropcap1"/>
    <w:rsid w:val="0073230B"/>
  </w:style>
  <w:style w:type="character" w:customStyle="1" w:styleId="HighlightedUnderlineEmphasis">
    <w:name w:val="Highlighted Underline Emphasis"/>
    <w:rsid w:val="0073230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3230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3230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3230B"/>
    <w:rPr>
      <w:rFonts w:ascii="Georgia" w:hAnsi="Georgia"/>
      <w:u w:val="single"/>
    </w:rPr>
  </w:style>
  <w:style w:type="paragraph" w:customStyle="1" w:styleId="StyleCardsGeorgia12ptBoldThickunderlineBorderSin">
    <w:name w:val="Style Cards + Georgia 12 pt Bold Thick underline Border: : (Sin..."/>
    <w:basedOn w:val="Normal"/>
    <w:qFormat/>
    <w:rsid w:val="0073230B"/>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3230B"/>
    <w:rPr>
      <w:rFonts w:ascii="Georgia" w:hAnsi="Georgia"/>
      <w:sz w:val="24"/>
      <w:u w:val="single"/>
    </w:rPr>
  </w:style>
  <w:style w:type="paragraph" w:customStyle="1" w:styleId="StyleCardsGeorgia">
    <w:name w:val="Style Cards + Georgia"/>
    <w:basedOn w:val="Normal"/>
    <w:qFormat/>
    <w:rsid w:val="0073230B"/>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73230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73230B"/>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73230B"/>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73230B"/>
    <w:rPr>
      <w:b w:val="0"/>
      <w:bCs w:val="0"/>
      <w:sz w:val="22"/>
      <w:u w:val="single"/>
      <w:bdr w:val="none" w:sz="0" w:space="0" w:color="auto"/>
    </w:rPr>
  </w:style>
  <w:style w:type="character" w:customStyle="1" w:styleId="maintitle">
    <w:name w:val="maintitle"/>
    <w:basedOn w:val="DefaultParagraphFont"/>
    <w:rsid w:val="0073230B"/>
  </w:style>
  <w:style w:type="character" w:customStyle="1" w:styleId="cit-title">
    <w:name w:val="cit-title"/>
    <w:basedOn w:val="DefaultParagraphFont"/>
    <w:rsid w:val="0073230B"/>
  </w:style>
  <w:style w:type="paragraph" w:customStyle="1" w:styleId="txttitle">
    <w:name w:val="txttitle"/>
    <w:basedOn w:val="Normal"/>
    <w:rsid w:val="0073230B"/>
    <w:pPr>
      <w:spacing w:before="100" w:beforeAutospacing="1" w:after="100" w:afterAutospacing="1" w:line="240" w:lineRule="auto"/>
    </w:pPr>
    <w:rPr>
      <w:sz w:val="24"/>
    </w:rPr>
  </w:style>
  <w:style w:type="character" w:customStyle="1" w:styleId="volume">
    <w:name w:val="volume"/>
    <w:basedOn w:val="DefaultParagraphFont"/>
    <w:rsid w:val="0073230B"/>
  </w:style>
  <w:style w:type="character" w:customStyle="1" w:styleId="z3988">
    <w:name w:val="z3988"/>
    <w:basedOn w:val="DefaultParagraphFont"/>
    <w:rsid w:val="0073230B"/>
  </w:style>
  <w:style w:type="paragraph" w:customStyle="1" w:styleId="SmallCards">
    <w:name w:val="Small Cards"/>
    <w:basedOn w:val="Normal"/>
    <w:autoRedefine/>
    <w:rsid w:val="0073230B"/>
    <w:pPr>
      <w:spacing w:after="0" w:line="240" w:lineRule="auto"/>
    </w:pPr>
    <w:rPr>
      <w:rFonts w:eastAsia="Times New Roman"/>
      <w:szCs w:val="20"/>
    </w:rPr>
  </w:style>
  <w:style w:type="character" w:customStyle="1" w:styleId="freeaccess">
    <w:name w:val="freeaccess"/>
    <w:basedOn w:val="DefaultParagraphFont"/>
    <w:rsid w:val="0073230B"/>
  </w:style>
  <w:style w:type="character" w:customStyle="1" w:styleId="person-name">
    <w:name w:val="person-name"/>
    <w:basedOn w:val="DefaultParagraphFont"/>
    <w:rsid w:val="0073230B"/>
  </w:style>
  <w:style w:type="character" w:customStyle="1" w:styleId="articoloinside">
    <w:name w:val="articolo_inside"/>
    <w:rsid w:val="0073230B"/>
  </w:style>
  <w:style w:type="paragraph" w:customStyle="1" w:styleId="pagetools">
    <w:name w:val="pagetools"/>
    <w:basedOn w:val="Normal"/>
    <w:qFormat/>
    <w:rsid w:val="0073230B"/>
    <w:pPr>
      <w:spacing w:before="100" w:beforeAutospacing="1" w:after="100" w:afterAutospacing="1" w:line="240" w:lineRule="auto"/>
    </w:pPr>
    <w:rPr>
      <w:rFonts w:eastAsia="Times New Roman"/>
      <w:sz w:val="24"/>
    </w:rPr>
  </w:style>
  <w:style w:type="character" w:customStyle="1" w:styleId="job">
    <w:name w:val="job"/>
    <w:basedOn w:val="DefaultParagraphFont"/>
    <w:rsid w:val="0073230B"/>
  </w:style>
  <w:style w:type="character" w:customStyle="1" w:styleId="company">
    <w:name w:val="company"/>
    <w:basedOn w:val="DefaultParagraphFont"/>
    <w:rsid w:val="0073230B"/>
  </w:style>
  <w:style w:type="character" w:customStyle="1" w:styleId="publisher">
    <w:name w:val="publisher"/>
    <w:basedOn w:val="DefaultParagraphFont"/>
    <w:rsid w:val="0073230B"/>
  </w:style>
  <w:style w:type="character" w:customStyle="1" w:styleId="pubyear">
    <w:name w:val="pubyear"/>
    <w:basedOn w:val="DefaultParagraphFont"/>
    <w:rsid w:val="0073230B"/>
  </w:style>
  <w:style w:type="character" w:customStyle="1" w:styleId="pubcity">
    <w:name w:val="pubcity"/>
    <w:basedOn w:val="DefaultParagraphFont"/>
    <w:rsid w:val="0073230B"/>
  </w:style>
  <w:style w:type="paragraph" w:customStyle="1" w:styleId="C-Text">
    <w:name w:val="C-Text"/>
    <w:basedOn w:val="Normal"/>
    <w:qFormat/>
    <w:rsid w:val="0073230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3230B"/>
    <w:pPr>
      <w:spacing w:before="100" w:beforeAutospacing="1" w:after="100" w:afterAutospacing="1" w:line="240" w:lineRule="auto"/>
    </w:pPr>
    <w:rPr>
      <w:sz w:val="24"/>
    </w:rPr>
  </w:style>
  <w:style w:type="character" w:customStyle="1" w:styleId="ecdate">
    <w:name w:val="ec_date"/>
    <w:basedOn w:val="DefaultParagraphFont"/>
    <w:rsid w:val="0073230B"/>
    <w:rPr>
      <w:rFonts w:ascii="Verdana" w:hAnsi="Verdana" w:hint="default"/>
      <w:sz w:val="20"/>
      <w:szCs w:val="20"/>
      <w:shd w:val="clear" w:color="auto" w:fill="FFFFFF"/>
    </w:rPr>
  </w:style>
  <w:style w:type="paragraph" w:customStyle="1" w:styleId="ecmsonormal">
    <w:name w:val="ec_msonormal"/>
    <w:basedOn w:val="Normal"/>
    <w:qFormat/>
    <w:rsid w:val="0073230B"/>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73230B"/>
  </w:style>
  <w:style w:type="character" w:customStyle="1" w:styleId="hittermhilite">
    <w:name w:val="hittermhilite"/>
    <w:basedOn w:val="DefaultParagraphFont"/>
    <w:rsid w:val="0073230B"/>
  </w:style>
  <w:style w:type="character" w:customStyle="1" w:styleId="articleheadline">
    <w:name w:val="articleheadline"/>
    <w:basedOn w:val="DefaultParagraphFont"/>
    <w:rsid w:val="0073230B"/>
  </w:style>
  <w:style w:type="paragraph" w:customStyle="1" w:styleId="u-intro">
    <w:name w:val="u-intro"/>
    <w:basedOn w:val="Normal"/>
    <w:qFormat/>
    <w:rsid w:val="0073230B"/>
    <w:pPr>
      <w:spacing w:before="100" w:beforeAutospacing="1" w:after="100" w:afterAutospacing="1" w:line="240" w:lineRule="auto"/>
    </w:pPr>
    <w:rPr>
      <w:sz w:val="24"/>
    </w:rPr>
  </w:style>
  <w:style w:type="character" w:customStyle="1" w:styleId="u-byline">
    <w:name w:val="u-byline"/>
    <w:basedOn w:val="DefaultParagraphFont"/>
    <w:rsid w:val="0073230B"/>
  </w:style>
  <w:style w:type="character" w:customStyle="1" w:styleId="articlebya">
    <w:name w:val="articleby_a"/>
    <w:basedOn w:val="DefaultParagraphFont"/>
    <w:rsid w:val="0073230B"/>
  </w:style>
  <w:style w:type="character" w:customStyle="1" w:styleId="popupwinby">
    <w:name w:val="popupwinby"/>
    <w:basedOn w:val="DefaultParagraphFont"/>
    <w:rsid w:val="0073230B"/>
  </w:style>
  <w:style w:type="character" w:customStyle="1" w:styleId="storyheader">
    <w:name w:val="storyheader"/>
    <w:basedOn w:val="DefaultParagraphFont"/>
    <w:rsid w:val="0073230B"/>
  </w:style>
  <w:style w:type="character" w:customStyle="1" w:styleId="marron">
    <w:name w:val="marron"/>
    <w:basedOn w:val="DefaultParagraphFont"/>
    <w:rsid w:val="0073230B"/>
  </w:style>
  <w:style w:type="character" w:customStyle="1" w:styleId="UnderlineChar4Char">
    <w:name w:val="Underline Char4 Char"/>
    <w:basedOn w:val="DefaultParagraphFont"/>
    <w:link w:val="UnderlineChar4"/>
    <w:rsid w:val="0073230B"/>
    <w:rPr>
      <w:u w:val="single"/>
    </w:rPr>
  </w:style>
  <w:style w:type="character" w:customStyle="1" w:styleId="BoldandUnderlineChar3Char2">
    <w:name w:val="Bold and Underline Char3 Char2"/>
    <w:basedOn w:val="DefaultParagraphFont"/>
    <w:link w:val="BoldandUnderlineChar3"/>
    <w:rsid w:val="0073230B"/>
    <w:rPr>
      <w:b/>
      <w:u w:val="single"/>
    </w:rPr>
  </w:style>
  <w:style w:type="character" w:customStyle="1" w:styleId="LanguageChar">
    <w:name w:val="Language Char"/>
    <w:basedOn w:val="DefaultParagraphFont"/>
    <w:link w:val="Language"/>
    <w:rsid w:val="0073230B"/>
    <w:rPr>
      <w:strike/>
      <w:sz w:val="16"/>
      <w:szCs w:val="16"/>
    </w:rPr>
  </w:style>
  <w:style w:type="character" w:customStyle="1" w:styleId="StyleNormalWeb10ptChar">
    <w:name w:val="Style Normal (Web) + 10 pt Char"/>
    <w:basedOn w:val="DefaultParagraphFont"/>
    <w:rsid w:val="0073230B"/>
    <w:rPr>
      <w:szCs w:val="24"/>
      <w:lang w:val="en-US" w:eastAsia="en-US" w:bidi="ar-SA"/>
    </w:rPr>
  </w:style>
  <w:style w:type="paragraph" w:customStyle="1" w:styleId="TagCiteShells">
    <w:name w:val="Tag/Cite/Shells"/>
    <w:basedOn w:val="Normal"/>
    <w:qFormat/>
    <w:rsid w:val="0073230B"/>
    <w:pPr>
      <w:spacing w:after="0" w:line="240" w:lineRule="auto"/>
    </w:pPr>
    <w:rPr>
      <w:b/>
    </w:rPr>
  </w:style>
  <w:style w:type="paragraph" w:customStyle="1" w:styleId="DefinitionTerm">
    <w:name w:val="Definition Term"/>
    <w:basedOn w:val="Normal"/>
    <w:next w:val="Normal"/>
    <w:qFormat/>
    <w:rsid w:val="0073230B"/>
    <w:pPr>
      <w:spacing w:after="0" w:line="240" w:lineRule="auto"/>
    </w:pPr>
    <w:rPr>
      <w:snapToGrid w:val="0"/>
      <w:sz w:val="24"/>
    </w:rPr>
  </w:style>
  <w:style w:type="character" w:customStyle="1" w:styleId="Style3CharChar">
    <w:name w:val="Style3 Char Char"/>
    <w:basedOn w:val="DefaultParagraphFont"/>
    <w:rsid w:val="0073230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3230B"/>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73230B"/>
    <w:rPr>
      <w:lang w:eastAsia="en-US"/>
    </w:rPr>
  </w:style>
  <w:style w:type="character" w:customStyle="1" w:styleId="BoldUnderlineChar3">
    <w:name w:val="Bold + Underline Char"/>
    <w:basedOn w:val="DefaultParagraphFont"/>
    <w:rsid w:val="0073230B"/>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73230B"/>
  </w:style>
  <w:style w:type="character" w:customStyle="1" w:styleId="CharacterStyle7">
    <w:name w:val="Character Style 7"/>
    <w:rsid w:val="0073230B"/>
    <w:rPr>
      <w:rFonts w:ascii="Arial Narrow" w:hAnsi="Arial Narrow" w:cs="Arial Narrow"/>
      <w:sz w:val="20"/>
      <w:szCs w:val="20"/>
      <w:u w:val="single"/>
    </w:rPr>
  </w:style>
  <w:style w:type="character" w:customStyle="1" w:styleId="StyleStyle4Char">
    <w:name w:val="Style Style4 + Char"/>
    <w:basedOn w:val="DefaultParagraphFont"/>
    <w:rsid w:val="0073230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3230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73230B"/>
    <w:pPr>
      <w:spacing w:after="0" w:line="240" w:lineRule="auto"/>
    </w:pPr>
    <w:rPr>
      <w:rFonts w:ascii="Verdana" w:hAnsi="Verdana"/>
      <w:sz w:val="21"/>
      <w:szCs w:val="21"/>
      <w:u w:val="thick"/>
    </w:rPr>
  </w:style>
  <w:style w:type="character" w:styleId="PlaceholderText">
    <w:name w:val="Placeholder Text"/>
    <w:basedOn w:val="DefaultParagraphFont"/>
    <w:uiPriority w:val="99"/>
    <w:rsid w:val="0073230B"/>
    <w:rPr>
      <w:color w:val="808080"/>
    </w:rPr>
  </w:style>
  <w:style w:type="paragraph" w:customStyle="1" w:styleId="Cite8">
    <w:name w:val="Cite8"/>
    <w:basedOn w:val="Normal"/>
    <w:autoRedefine/>
    <w:qFormat/>
    <w:rsid w:val="0073230B"/>
    <w:pPr>
      <w:spacing w:after="0" w:line="240" w:lineRule="auto"/>
    </w:pPr>
    <w:rPr>
      <w:rFonts w:ascii="Arial Narrow" w:eastAsia="Calibri" w:hAnsi="Arial Narrow"/>
    </w:rPr>
  </w:style>
  <w:style w:type="character" w:customStyle="1" w:styleId="BoxX2">
    <w:name w:val="BoxX2"/>
    <w:qFormat/>
    <w:rsid w:val="0073230B"/>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73230B"/>
    <w:rPr>
      <w:rFonts w:ascii="Garamond" w:hAnsi="Garamond" w:hint="default"/>
      <w:sz w:val="16"/>
    </w:rPr>
  </w:style>
  <w:style w:type="paragraph" w:customStyle="1" w:styleId="StyleStyle49pt9">
    <w:name w:val="Style Style4 + 9 pt9"/>
    <w:basedOn w:val="Style4"/>
    <w:link w:val="StyleStyle49pt9Char"/>
    <w:rsid w:val="0073230B"/>
    <w:pPr>
      <w:numPr>
        <w:numId w:val="0"/>
      </w:numPr>
    </w:pPr>
    <w:rPr>
      <w:rFonts w:eastAsia="SimSun"/>
      <w:lang w:eastAsia="zh-CN"/>
    </w:rPr>
  </w:style>
  <w:style w:type="character" w:customStyle="1" w:styleId="StyleStyle49pt9Char">
    <w:name w:val="Style Style4 + 9 pt9 Char"/>
    <w:link w:val="StyleStyle49pt9"/>
    <w:rsid w:val="0073230B"/>
    <w:rPr>
      <w:rFonts w:ascii="Arial Narrow" w:eastAsia="SimSun" w:hAnsi="Arial Narrow"/>
      <w:szCs w:val="24"/>
      <w:u w:val="single"/>
      <w:lang w:eastAsia="zh-CN"/>
    </w:rPr>
  </w:style>
  <w:style w:type="character" w:customStyle="1" w:styleId="UnderlineCard1">
    <w:name w:val="Underline Card"/>
    <w:uiPriority w:val="6"/>
    <w:qFormat/>
    <w:rsid w:val="0073230B"/>
    <w:rPr>
      <w:rFonts w:ascii="Arial" w:hAnsi="Arial"/>
      <w:b w:val="0"/>
      <w:bCs/>
      <w:sz w:val="20"/>
      <w:u w:val="single"/>
    </w:rPr>
  </w:style>
  <w:style w:type="paragraph" w:customStyle="1" w:styleId="2ndLevel-TAG">
    <w:name w:val="2nd Level - TAG"/>
    <w:basedOn w:val="Normal"/>
    <w:next w:val="Normal"/>
    <w:uiPriority w:val="99"/>
    <w:qFormat/>
    <w:rsid w:val="0073230B"/>
    <w:pPr>
      <w:spacing w:after="0" w:line="240" w:lineRule="auto"/>
    </w:pPr>
  </w:style>
  <w:style w:type="character" w:customStyle="1" w:styleId="underlining0">
    <w:name w:val="underlining"/>
    <w:rsid w:val="0073230B"/>
  </w:style>
  <w:style w:type="character" w:customStyle="1" w:styleId="btitle">
    <w:name w:val="btitle"/>
    <w:rsid w:val="0073230B"/>
  </w:style>
  <w:style w:type="character" w:customStyle="1" w:styleId="green">
    <w:name w:val="green"/>
    <w:rsid w:val="0073230B"/>
  </w:style>
  <w:style w:type="paragraph" w:customStyle="1" w:styleId="CM14">
    <w:name w:val="CM14"/>
    <w:basedOn w:val="Normal"/>
    <w:uiPriority w:val="99"/>
    <w:qFormat/>
    <w:rsid w:val="0073230B"/>
    <w:pPr>
      <w:spacing w:after="0" w:line="240" w:lineRule="auto"/>
    </w:pPr>
  </w:style>
  <w:style w:type="character" w:customStyle="1" w:styleId="BodyText33">
    <w:name w:val="Body Text3"/>
    <w:rsid w:val="0073230B"/>
  </w:style>
  <w:style w:type="character" w:customStyle="1" w:styleId="BodytextBold">
    <w:name w:val="Body text + Bold"/>
    <w:rsid w:val="0073230B"/>
  </w:style>
  <w:style w:type="character" w:customStyle="1" w:styleId="Bodytext6pt">
    <w:name w:val="Body text + 6 pt"/>
    <w:rsid w:val="0073230B"/>
  </w:style>
  <w:style w:type="paragraph" w:customStyle="1" w:styleId="DebateBlocking">
    <w:name w:val="DebateBlocking"/>
    <w:basedOn w:val="Normal"/>
    <w:next w:val="Nothing"/>
    <w:uiPriority w:val="99"/>
    <w:qFormat/>
    <w:rsid w:val="0073230B"/>
    <w:pPr>
      <w:spacing w:after="0" w:line="240" w:lineRule="auto"/>
    </w:pPr>
  </w:style>
  <w:style w:type="character" w:customStyle="1" w:styleId="BodytextItalic1">
    <w:name w:val="Body text + Italic1"/>
    <w:aliases w:val="Spacing 0 pt1"/>
    <w:uiPriority w:val="99"/>
    <w:rsid w:val="0073230B"/>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73230B"/>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3230B"/>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73230B"/>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73230B"/>
  </w:style>
  <w:style w:type="paragraph" w:customStyle="1" w:styleId="8font">
    <w:name w:val="8font"/>
    <w:basedOn w:val="Normal"/>
    <w:next w:val="Normal"/>
    <w:autoRedefine/>
    <w:qFormat/>
    <w:rsid w:val="0073230B"/>
    <w:pPr>
      <w:spacing w:after="0" w:line="240" w:lineRule="auto"/>
    </w:pPr>
    <w:rPr>
      <w:rFonts w:eastAsia="Cambria"/>
      <w:szCs w:val="16"/>
    </w:rPr>
  </w:style>
  <w:style w:type="paragraph" w:customStyle="1" w:styleId="CiteLittle">
    <w:name w:val="Cite Little"/>
    <w:next w:val="Normal"/>
    <w:qFormat/>
    <w:rsid w:val="0073230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73230B"/>
    <w:rPr>
      <w:rFonts w:ascii="Times New Roman" w:eastAsia="MS Mincho" w:hAnsi="Times New Roman"/>
      <w:b/>
      <w:bCs/>
      <w:u w:val="thick"/>
    </w:rPr>
  </w:style>
  <w:style w:type="character" w:customStyle="1" w:styleId="StyleAsianMSMincho">
    <w:name w:val="Style (Asian) MS Mincho"/>
    <w:rsid w:val="0073230B"/>
    <w:rPr>
      <w:rFonts w:ascii="Times New Roman" w:eastAsia="MS Mincho" w:hAnsi="Times New Roman"/>
      <w:u w:val="thick"/>
    </w:rPr>
  </w:style>
  <w:style w:type="paragraph" w:customStyle="1" w:styleId="docheader">
    <w:name w:val="doc header"/>
    <w:autoRedefine/>
    <w:qFormat/>
    <w:rsid w:val="0073230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3230B"/>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73230B"/>
  </w:style>
  <w:style w:type="character" w:customStyle="1" w:styleId="CardCharChar1">
    <w:name w:val="Card Char Char1"/>
    <w:rsid w:val="0073230B"/>
    <w:rPr>
      <w:b/>
      <w:bCs/>
      <w:sz w:val="28"/>
      <w:szCs w:val="28"/>
    </w:rPr>
  </w:style>
  <w:style w:type="character" w:customStyle="1" w:styleId="CharacterStyle3">
    <w:name w:val="Character Style 3"/>
    <w:uiPriority w:val="99"/>
    <w:rsid w:val="0073230B"/>
    <w:rPr>
      <w:sz w:val="18"/>
      <w:szCs w:val="18"/>
    </w:rPr>
  </w:style>
  <w:style w:type="paragraph" w:customStyle="1" w:styleId="bloctitles">
    <w:name w:val="bloc titles"/>
    <w:basedOn w:val="Heading1"/>
    <w:next w:val="Normal"/>
    <w:link w:val="bloctitlesChar"/>
    <w:autoRedefine/>
    <w:qFormat/>
    <w:rsid w:val="0073230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73230B"/>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73230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73230B"/>
    <w:rPr>
      <w:rFonts w:ascii="Calibri" w:eastAsia="Times New Roman" w:hAnsi="Calibri" w:cs="Times New Roman"/>
      <w:b/>
      <w:sz w:val="4"/>
      <w:szCs w:val="32"/>
      <w:u w:val="single"/>
    </w:rPr>
  </w:style>
  <w:style w:type="character" w:customStyle="1" w:styleId="UnderlineBoldChar">
    <w:name w:val="Underline Bold Char"/>
    <w:locked/>
    <w:rsid w:val="0073230B"/>
    <w:rPr>
      <w:rFonts w:ascii="Times New Roman" w:eastAsia="Times New Roman" w:hAnsi="Times New Roman" w:cs="Calibri"/>
      <w:b/>
      <w:sz w:val="24"/>
      <w:szCs w:val="20"/>
      <w:u w:val="single"/>
    </w:rPr>
  </w:style>
  <w:style w:type="character" w:customStyle="1" w:styleId="tagChar0">
    <w:name w:val="%tag Char"/>
    <w:link w:val="tag"/>
    <w:uiPriority w:val="99"/>
    <w:rsid w:val="0073230B"/>
    <w:rPr>
      <w:rFonts w:ascii="Calibri" w:hAnsi="Calibri"/>
    </w:rPr>
  </w:style>
  <w:style w:type="character" w:customStyle="1" w:styleId="AAAcardChar">
    <w:name w:val="AAAcard Char"/>
    <w:link w:val="AAAcard"/>
    <w:uiPriority w:val="99"/>
    <w:rsid w:val="0073230B"/>
    <w:rPr>
      <w:rFonts w:ascii="Calibri" w:hAnsi="Calibri"/>
    </w:rPr>
  </w:style>
  <w:style w:type="character" w:customStyle="1" w:styleId="underlineCharChar0">
    <w:name w:val="underline Char Char"/>
    <w:rsid w:val="0073230B"/>
    <w:rPr>
      <w:rFonts w:ascii="Arial Narrow" w:eastAsia="Times New Roman" w:hAnsi="Arial Narrow" w:cs="Calibri"/>
      <w:sz w:val="24"/>
      <w:u w:val="single"/>
    </w:rPr>
  </w:style>
  <w:style w:type="paragraph" w:customStyle="1" w:styleId="tagstyle0">
    <w:name w:val="tagstyle"/>
    <w:basedOn w:val="Normal"/>
    <w:rsid w:val="0073230B"/>
    <w:pPr>
      <w:spacing w:before="100" w:beforeAutospacing="1" w:after="100" w:afterAutospacing="1" w:line="240" w:lineRule="auto"/>
    </w:pPr>
    <w:rPr>
      <w:rFonts w:eastAsia="Times New Roman"/>
      <w:sz w:val="24"/>
    </w:rPr>
  </w:style>
  <w:style w:type="character" w:customStyle="1" w:styleId="newsstorytitle">
    <w:name w:val="news_story_title"/>
    <w:rsid w:val="0073230B"/>
  </w:style>
  <w:style w:type="character" w:customStyle="1" w:styleId="yqlink">
    <w:name w:val="yqlink"/>
    <w:rsid w:val="0073230B"/>
  </w:style>
  <w:style w:type="character" w:customStyle="1" w:styleId="clbody">
    <w:name w:val="clbody"/>
    <w:rsid w:val="0073230B"/>
  </w:style>
  <w:style w:type="character" w:customStyle="1" w:styleId="Boxing">
    <w:name w:val="Boxing"/>
    <w:rsid w:val="0073230B"/>
    <w:rPr>
      <w:rFonts w:ascii="Arial Narrow" w:hAnsi="Arial Narrow"/>
      <w:dstrike w:val="0"/>
      <w:sz w:val="20"/>
      <w:bdr w:val="single" w:sz="2" w:space="0" w:color="auto"/>
      <w:vertAlign w:val="baseline"/>
    </w:rPr>
  </w:style>
  <w:style w:type="paragraph" w:customStyle="1" w:styleId="Analyticals">
    <w:name w:val="Analyticals"/>
    <w:basedOn w:val="Normal"/>
    <w:rsid w:val="0073230B"/>
    <w:pPr>
      <w:spacing w:after="0" w:line="240" w:lineRule="auto"/>
    </w:pPr>
    <w:rPr>
      <w:rFonts w:eastAsia="Times New Roman"/>
      <w:sz w:val="24"/>
    </w:rPr>
  </w:style>
  <w:style w:type="character" w:customStyle="1" w:styleId="norm">
    <w:name w:val="norm"/>
    <w:rsid w:val="0073230B"/>
  </w:style>
  <w:style w:type="character" w:customStyle="1" w:styleId="boldandunderlinecharcharcharcharcharcharcharcharcharcharcharcharcharcharcharchar0">
    <w:name w:val="boldandunderlinecharcharcharcharcharcharcharcharcharcharcharcharcharcharcharchar"/>
    <w:rsid w:val="0073230B"/>
  </w:style>
  <w:style w:type="character" w:customStyle="1" w:styleId="underlinecharcharcharcharcharcharcharcharcharcharcharcharcharchar0">
    <w:name w:val="underlinecharcharcharcharcharcharcharcharcharcharcharcharcharchar"/>
    <w:rsid w:val="0073230B"/>
  </w:style>
  <w:style w:type="character" w:customStyle="1" w:styleId="CharCharCharCharCharChar1Char">
    <w:name w:val="Char Char Char Char Char Char1 Char"/>
    <w:rsid w:val="0073230B"/>
    <w:rPr>
      <w:rFonts w:ascii="Times New Roman" w:eastAsia="Times New Roman" w:hAnsi="Times New Roman" w:cs="Times New Roman"/>
      <w:b/>
      <w:sz w:val="24"/>
      <w:szCs w:val="24"/>
    </w:rPr>
  </w:style>
  <w:style w:type="character" w:customStyle="1" w:styleId="Taggin-New">
    <w:name w:val="Taggin - New"/>
    <w:rsid w:val="0073230B"/>
    <w:rPr>
      <w:rFonts w:ascii="Arial Narrow" w:hAnsi="Arial Narrow"/>
      <w:b/>
      <w:sz w:val="22"/>
    </w:rPr>
  </w:style>
  <w:style w:type="character" w:customStyle="1" w:styleId="emphasis22">
    <w:name w:val="emphasis2"/>
    <w:rsid w:val="0073230B"/>
  </w:style>
  <w:style w:type="character" w:customStyle="1" w:styleId="citechar0">
    <w:name w:val="citechar"/>
    <w:rsid w:val="0073230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3230B"/>
    <w:rPr>
      <w:sz w:val="24"/>
      <w:szCs w:val="24"/>
      <w:lang w:val="en-US" w:eastAsia="en-US" w:bidi="ar-SA"/>
    </w:rPr>
  </w:style>
  <w:style w:type="character" w:customStyle="1" w:styleId="NewTag">
    <w:name w:val="NewTag"/>
    <w:uiPriority w:val="1"/>
    <w:qFormat/>
    <w:rsid w:val="0073230B"/>
    <w:rPr>
      <w:rFonts w:ascii="Georgia" w:hAnsi="Georgia"/>
      <w:b/>
      <w:sz w:val="24"/>
    </w:rPr>
  </w:style>
  <w:style w:type="character" w:customStyle="1" w:styleId="searchtools-record-title">
    <w:name w:val="searchtools-record-title"/>
    <w:basedOn w:val="DefaultParagraphFont"/>
    <w:rsid w:val="0073230B"/>
  </w:style>
  <w:style w:type="character" w:customStyle="1" w:styleId="HighlightedUnderline0">
    <w:name w:val="Highlighted Underline"/>
    <w:basedOn w:val="DefaultParagraphFont"/>
    <w:uiPriority w:val="1"/>
    <w:qFormat/>
    <w:rsid w:val="0073230B"/>
    <w:rPr>
      <w:rFonts w:ascii="Arial Narrow" w:hAnsi="Arial Narrow"/>
      <w:b w:val="0"/>
      <w:sz w:val="22"/>
      <w:u w:val="single"/>
      <w:bdr w:val="none" w:sz="0" w:space="0" w:color="auto"/>
      <w:shd w:val="clear" w:color="auto" w:fill="C76361"/>
    </w:rPr>
  </w:style>
  <w:style w:type="character" w:customStyle="1" w:styleId="rightside">
    <w:name w:val="rightside"/>
    <w:rsid w:val="0073230B"/>
  </w:style>
  <w:style w:type="character" w:customStyle="1" w:styleId="flourish">
    <w:name w:val="flourish"/>
    <w:rsid w:val="0073230B"/>
  </w:style>
  <w:style w:type="character" w:customStyle="1" w:styleId="style150">
    <w:name w:val="style150"/>
    <w:rsid w:val="0073230B"/>
  </w:style>
  <w:style w:type="character" w:customStyle="1" w:styleId="head">
    <w:name w:val="head"/>
    <w:rsid w:val="0073230B"/>
  </w:style>
  <w:style w:type="character" w:customStyle="1" w:styleId="first-letter">
    <w:name w:val="first-letter"/>
    <w:rsid w:val="0073230B"/>
  </w:style>
  <w:style w:type="character" w:customStyle="1" w:styleId="focusparagraph">
    <w:name w:val="focusparagraph"/>
    <w:rsid w:val="0073230B"/>
  </w:style>
  <w:style w:type="character" w:customStyle="1" w:styleId="StyleUnderlineCharChar111pt">
    <w:name w:val="Style Underline Char Char1 + 11 pt"/>
    <w:rsid w:val="0073230B"/>
    <w:rPr>
      <w:rFonts w:ascii="Times New Roman" w:hAnsi="Times New Roman"/>
      <w:sz w:val="20"/>
      <w:u w:val="single"/>
      <w:lang w:val="en-US" w:eastAsia="en-US" w:bidi="ar-SA"/>
    </w:rPr>
  </w:style>
  <w:style w:type="character" w:customStyle="1" w:styleId="CharChar31">
    <w:name w:val="Char Char31"/>
    <w:rsid w:val="0073230B"/>
    <w:rPr>
      <w:rFonts w:cs="Arial"/>
      <w:b/>
      <w:bCs/>
      <w:szCs w:val="32"/>
      <w:lang w:val="en-US" w:eastAsia="en-US" w:bidi="ar-SA"/>
    </w:rPr>
  </w:style>
  <w:style w:type="character" w:customStyle="1" w:styleId="citationgenerated">
    <w:name w:val="citation generated"/>
    <w:rsid w:val="0073230B"/>
  </w:style>
  <w:style w:type="character" w:customStyle="1" w:styleId="commentstext0">
    <w:name w:val="comments_text"/>
    <w:uiPriority w:val="99"/>
    <w:rsid w:val="0073230B"/>
    <w:rPr>
      <w:rFonts w:cs="Times New Roman"/>
    </w:rPr>
  </w:style>
  <w:style w:type="paragraph" w:customStyle="1" w:styleId="CM25">
    <w:name w:val="CM25"/>
    <w:basedOn w:val="Default"/>
    <w:next w:val="Default"/>
    <w:qFormat/>
    <w:rsid w:val="0073230B"/>
    <w:pPr>
      <w:spacing w:after="233" w:line="276" w:lineRule="auto"/>
    </w:pPr>
    <w:rPr>
      <w:rFonts w:ascii="Georgia" w:eastAsia="Calibri" w:hAnsi="Georgia"/>
      <w:color w:val="auto"/>
      <w:sz w:val="22"/>
    </w:rPr>
  </w:style>
  <w:style w:type="character" w:customStyle="1" w:styleId="FontStyle29">
    <w:name w:val="Font Style29"/>
    <w:uiPriority w:val="99"/>
    <w:rsid w:val="0073230B"/>
    <w:rPr>
      <w:rFonts w:ascii="Arial" w:hAnsi="Arial" w:cs="Arial"/>
      <w:sz w:val="14"/>
      <w:szCs w:val="14"/>
    </w:rPr>
  </w:style>
  <w:style w:type="character" w:customStyle="1" w:styleId="A8">
    <w:name w:val="A8"/>
    <w:rsid w:val="0073230B"/>
    <w:rPr>
      <w:color w:val="000000"/>
      <w:sz w:val="12"/>
      <w:szCs w:val="12"/>
    </w:rPr>
  </w:style>
  <w:style w:type="character" w:customStyle="1" w:styleId="apturelink">
    <w:name w:val="apturelink"/>
    <w:rsid w:val="0073230B"/>
  </w:style>
  <w:style w:type="character" w:customStyle="1" w:styleId="apturelinkicon">
    <w:name w:val="apturelinkicon"/>
    <w:rsid w:val="0073230B"/>
  </w:style>
  <w:style w:type="character" w:customStyle="1" w:styleId="titletxt">
    <w:name w:val="titletxt"/>
    <w:rsid w:val="0073230B"/>
  </w:style>
  <w:style w:type="character" w:customStyle="1" w:styleId="colbcopy">
    <w:name w:val="colbcopy"/>
    <w:rsid w:val="0073230B"/>
  </w:style>
  <w:style w:type="character" w:customStyle="1" w:styleId="hcard">
    <w:name w:val="hcard"/>
    <w:rsid w:val="0073230B"/>
  </w:style>
  <w:style w:type="table" w:styleId="MediumGrid2">
    <w:name w:val="Medium Grid 2"/>
    <w:basedOn w:val="TableNormal"/>
    <w:uiPriority w:val="68"/>
    <w:rsid w:val="0073230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73230B"/>
    <w:rPr>
      <w:rFonts w:ascii="Courier" w:eastAsia="Cambria" w:hAnsi="Courier"/>
      <w:sz w:val="21"/>
      <w:szCs w:val="21"/>
    </w:rPr>
  </w:style>
  <w:style w:type="paragraph" w:customStyle="1" w:styleId="hotroute2">
    <w:name w:val="hotroute"/>
    <w:basedOn w:val="Normal"/>
    <w:qFormat/>
    <w:rsid w:val="0073230B"/>
    <w:pPr>
      <w:spacing w:after="0" w:line="240" w:lineRule="auto"/>
      <w:ind w:left="288"/>
    </w:pPr>
  </w:style>
  <w:style w:type="paragraph" w:customStyle="1" w:styleId="DeleteAnalytics">
    <w:name w:val="Delete Analytics"/>
    <w:basedOn w:val="Heading4"/>
    <w:qFormat/>
    <w:rsid w:val="0073230B"/>
    <w:pPr>
      <w:spacing w:before="200" w:line="240" w:lineRule="auto"/>
    </w:pPr>
    <w:rPr>
      <w:iCs w:val="0"/>
      <w:color w:val="800000"/>
      <w:sz w:val="22"/>
    </w:rPr>
  </w:style>
  <w:style w:type="paragraph" w:customStyle="1" w:styleId="ReallyFuckingSmall0">
    <w:name w:val="Really Fucking Small"/>
    <w:basedOn w:val="Normal"/>
    <w:link w:val="ReallyFuckingSmallChar0"/>
    <w:rsid w:val="0073230B"/>
    <w:pPr>
      <w:spacing w:after="0" w:line="240" w:lineRule="auto"/>
      <w:ind w:left="144"/>
    </w:pPr>
    <w:rPr>
      <w:rFonts w:eastAsia="Times New Roman"/>
      <w:sz w:val="12"/>
    </w:rPr>
  </w:style>
  <w:style w:type="character" w:customStyle="1" w:styleId="ReallyFuckingSmallChar0">
    <w:name w:val="Really Fucking Small Char"/>
    <w:link w:val="ReallyFuckingSmall0"/>
    <w:rsid w:val="0073230B"/>
    <w:rPr>
      <w:rFonts w:ascii="Calibri" w:eastAsia="Times New Roman" w:hAnsi="Calibri"/>
      <w:sz w:val="12"/>
    </w:rPr>
  </w:style>
  <w:style w:type="paragraph" w:customStyle="1" w:styleId="Boxempahsis">
    <w:name w:val="Box empahsis"/>
    <w:basedOn w:val="Normal"/>
    <w:link w:val="BoxempahsisChar"/>
    <w:qFormat/>
    <w:rsid w:val="0073230B"/>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3230B"/>
    <w:rPr>
      <w:rFonts w:ascii="Franklin Gothic Heavy" w:hAnsi="Franklin Gothic Heavy"/>
      <w:sz w:val="24"/>
      <w:u w:val="single"/>
      <w:bdr w:val="single" w:sz="4" w:space="0" w:color="auto"/>
    </w:rPr>
  </w:style>
  <w:style w:type="character" w:customStyle="1" w:styleId="Qualified">
    <w:name w:val="Qualified"/>
    <w:rsid w:val="0073230B"/>
    <w:rPr>
      <w:rFonts w:asciiTheme="majorHAnsi" w:hAnsiTheme="majorHAnsi"/>
      <w:b/>
      <w:bCs/>
      <w:sz w:val="16"/>
    </w:rPr>
  </w:style>
  <w:style w:type="character" w:customStyle="1" w:styleId="Underline-Highlighted-WFU">
    <w:name w:val="Underline-Highlighted-WFU"/>
    <w:basedOn w:val="DefaultParagraphFont"/>
    <w:uiPriority w:val="1"/>
    <w:qFormat/>
    <w:rsid w:val="0073230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3230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73230B"/>
    <w:rPr>
      <w:rFonts w:ascii="Arial" w:eastAsia="Times New Roman" w:hAnsi="Arial" w:cs="Arial"/>
      <w:b/>
      <w:bCs/>
      <w:kern w:val="32"/>
      <w:sz w:val="28"/>
      <w:szCs w:val="32"/>
    </w:rPr>
  </w:style>
  <w:style w:type="character" w:customStyle="1" w:styleId="columntexthead">
    <w:name w:val="columntexthead"/>
    <w:rsid w:val="0073230B"/>
  </w:style>
  <w:style w:type="character" w:customStyle="1" w:styleId="instruction">
    <w:name w:val="instruction"/>
    <w:rsid w:val="0073230B"/>
  </w:style>
  <w:style w:type="character" w:customStyle="1" w:styleId="listpipe">
    <w:name w:val="listpipe"/>
    <w:rsid w:val="0073230B"/>
  </w:style>
  <w:style w:type="character" w:customStyle="1" w:styleId="imagelink">
    <w:name w:val="imagelink"/>
    <w:rsid w:val="0073230B"/>
  </w:style>
  <w:style w:type="character" w:customStyle="1" w:styleId="leadin">
    <w:name w:val="leadin"/>
    <w:rsid w:val="0073230B"/>
  </w:style>
  <w:style w:type="character" w:customStyle="1" w:styleId="A4">
    <w:name w:val="A4"/>
    <w:uiPriority w:val="99"/>
    <w:rsid w:val="0073230B"/>
    <w:rPr>
      <w:rFonts w:ascii="Baskerville" w:hAnsi="Baskerville" w:cs="Baskerville"/>
      <w:b/>
      <w:bCs/>
      <w:color w:val="000000"/>
      <w:sz w:val="22"/>
      <w:szCs w:val="22"/>
    </w:rPr>
  </w:style>
  <w:style w:type="character" w:customStyle="1" w:styleId="noticiabyline">
    <w:name w:val="noticia_byline"/>
    <w:rsid w:val="0073230B"/>
  </w:style>
  <w:style w:type="character" w:customStyle="1" w:styleId="sep">
    <w:name w:val="sep"/>
    <w:rsid w:val="0073230B"/>
  </w:style>
  <w:style w:type="character" w:customStyle="1" w:styleId="rightnowyahoo">
    <w:name w:val="right_now_yahoo"/>
    <w:rsid w:val="0073230B"/>
  </w:style>
  <w:style w:type="character" w:customStyle="1" w:styleId="submittedmeta">
    <w:name w:val="submitted meta"/>
    <w:rsid w:val="0073230B"/>
  </w:style>
  <w:style w:type="character" w:customStyle="1" w:styleId="A10">
    <w:name w:val="A10"/>
    <w:uiPriority w:val="99"/>
    <w:rsid w:val="0073230B"/>
    <w:rPr>
      <w:color w:val="000000"/>
      <w:sz w:val="12"/>
      <w:szCs w:val="12"/>
    </w:rPr>
  </w:style>
  <w:style w:type="paragraph" w:customStyle="1" w:styleId="Pa7">
    <w:name w:val="Pa7"/>
    <w:basedOn w:val="Default"/>
    <w:next w:val="Default"/>
    <w:uiPriority w:val="99"/>
    <w:qFormat/>
    <w:rsid w:val="0073230B"/>
    <w:pPr>
      <w:spacing w:before="280" w:line="221" w:lineRule="atLeast"/>
    </w:pPr>
    <w:rPr>
      <w:rFonts w:ascii="Baskerville" w:eastAsia="Times New Roman" w:hAnsi="Baskerville"/>
      <w:color w:val="auto"/>
    </w:rPr>
  </w:style>
  <w:style w:type="character" w:customStyle="1" w:styleId="AAAunderline">
    <w:name w:val="AAAunderline"/>
    <w:qFormat/>
    <w:rsid w:val="0073230B"/>
    <w:rPr>
      <w:b/>
      <w:u w:val="single"/>
    </w:rPr>
  </w:style>
  <w:style w:type="paragraph" w:customStyle="1" w:styleId="IndexHeader">
    <w:name w:val="Index Header"/>
    <w:basedOn w:val="Normal"/>
    <w:rsid w:val="0073230B"/>
    <w:pPr>
      <w:spacing w:after="0" w:line="240" w:lineRule="auto"/>
      <w:ind w:left="-720"/>
      <w:outlineLvl w:val="0"/>
    </w:pPr>
    <w:rPr>
      <w:rFonts w:eastAsia="Times New Roman"/>
      <w:b/>
      <w:bCs/>
      <w:sz w:val="36"/>
      <w:szCs w:val="20"/>
    </w:rPr>
  </w:style>
  <w:style w:type="character" w:customStyle="1" w:styleId="IndexHeaderChar">
    <w:name w:val="Index Header Char"/>
    <w:rsid w:val="0073230B"/>
    <w:rPr>
      <w:rFonts w:ascii="Times New Roman" w:eastAsia="Times New Roman" w:hAnsi="Times New Roman"/>
      <w:b/>
      <w:bCs/>
      <w:sz w:val="36"/>
    </w:rPr>
  </w:style>
  <w:style w:type="paragraph" w:customStyle="1" w:styleId="CardRead">
    <w:name w:val="Card_Read"/>
    <w:basedOn w:val="Normal"/>
    <w:rsid w:val="0073230B"/>
    <w:pPr>
      <w:spacing w:after="0" w:line="240" w:lineRule="auto"/>
    </w:pPr>
    <w:rPr>
      <w:rFonts w:ascii="Times" w:eastAsia="Times" w:hAnsi="Times"/>
      <w:szCs w:val="20"/>
    </w:rPr>
  </w:style>
  <w:style w:type="paragraph" w:customStyle="1" w:styleId="CardNU">
    <w:name w:val="CardNU"/>
    <w:basedOn w:val="Normal"/>
    <w:rsid w:val="0073230B"/>
    <w:pPr>
      <w:spacing w:after="0" w:line="240" w:lineRule="auto"/>
    </w:pPr>
    <w:rPr>
      <w:rFonts w:ascii="Times" w:eastAsia="Times" w:hAnsi="Times"/>
      <w:sz w:val="14"/>
      <w:szCs w:val="20"/>
    </w:rPr>
  </w:style>
  <w:style w:type="paragraph" w:customStyle="1" w:styleId="StyleHeading310pt">
    <w:name w:val="Style Heading 3 + 10 pt"/>
    <w:basedOn w:val="Heading3"/>
    <w:rsid w:val="0073230B"/>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73230B"/>
    <w:rPr>
      <w:rFonts w:ascii="Times New Roman" w:eastAsia="Times New Roman" w:hAnsi="Times New Roman" w:cs="Arial"/>
      <w:b/>
      <w:bCs/>
      <w:sz w:val="26"/>
      <w:szCs w:val="26"/>
    </w:rPr>
  </w:style>
  <w:style w:type="paragraph" w:customStyle="1" w:styleId="Style30">
    <w:name w:val="Style 3"/>
    <w:basedOn w:val="Normal"/>
    <w:rsid w:val="0073230B"/>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73230B"/>
    <w:rPr>
      <w:b/>
      <w:sz w:val="22"/>
      <w:szCs w:val="24"/>
      <w:u w:val="single"/>
      <w:lang w:val="en-US" w:eastAsia="en-US" w:bidi="ar-SA"/>
    </w:rPr>
  </w:style>
  <w:style w:type="paragraph" w:customStyle="1" w:styleId="CardText-NotUnderlined">
    <w:name w:val="Card Text - Not Underlined"/>
    <w:basedOn w:val="Normal"/>
    <w:rsid w:val="0073230B"/>
    <w:pPr>
      <w:spacing w:after="60" w:line="240" w:lineRule="auto"/>
    </w:pPr>
    <w:rPr>
      <w:rFonts w:eastAsia="Times New Roman"/>
      <w:sz w:val="18"/>
    </w:rPr>
  </w:style>
  <w:style w:type="paragraph" w:customStyle="1" w:styleId="OmniPage8">
    <w:name w:val="OmniPage #8"/>
    <w:basedOn w:val="Normal"/>
    <w:rsid w:val="0073230B"/>
    <w:pPr>
      <w:spacing w:after="0" w:line="240" w:lineRule="auto"/>
    </w:pPr>
    <w:rPr>
      <w:rFonts w:eastAsia="Times New Roman"/>
      <w:color w:val="000000"/>
      <w:sz w:val="20"/>
      <w:szCs w:val="20"/>
    </w:rPr>
  </w:style>
  <w:style w:type="paragraph" w:customStyle="1" w:styleId="OmniPage2">
    <w:name w:val="OmniPage #2"/>
    <w:basedOn w:val="Normal"/>
    <w:rsid w:val="0073230B"/>
    <w:pPr>
      <w:spacing w:after="0" w:line="240" w:lineRule="auto"/>
    </w:pPr>
    <w:rPr>
      <w:rFonts w:eastAsia="Times New Roman"/>
      <w:color w:val="000000"/>
      <w:sz w:val="20"/>
      <w:szCs w:val="20"/>
    </w:rPr>
  </w:style>
  <w:style w:type="paragraph" w:customStyle="1" w:styleId="OmniPage6">
    <w:name w:val="OmniPage #6"/>
    <w:basedOn w:val="Normal"/>
    <w:rsid w:val="0073230B"/>
    <w:pPr>
      <w:spacing w:after="0" w:line="240" w:lineRule="auto"/>
    </w:pPr>
    <w:rPr>
      <w:rFonts w:eastAsia="Times New Roman"/>
      <w:color w:val="000000"/>
      <w:sz w:val="20"/>
      <w:szCs w:val="20"/>
    </w:rPr>
  </w:style>
  <w:style w:type="paragraph" w:customStyle="1" w:styleId="OmniPage7">
    <w:name w:val="OmniPage #7"/>
    <w:basedOn w:val="Normal"/>
    <w:rsid w:val="0073230B"/>
    <w:pPr>
      <w:spacing w:after="0" w:line="240" w:lineRule="auto"/>
    </w:pPr>
    <w:rPr>
      <w:rFonts w:eastAsia="Times New Roman"/>
      <w:color w:val="000000"/>
      <w:sz w:val="20"/>
      <w:szCs w:val="20"/>
    </w:rPr>
  </w:style>
  <w:style w:type="paragraph" w:customStyle="1" w:styleId="OmniPage11">
    <w:name w:val="OmniPage #11"/>
    <w:basedOn w:val="Normal"/>
    <w:rsid w:val="0073230B"/>
    <w:pPr>
      <w:spacing w:after="0" w:line="240" w:lineRule="auto"/>
    </w:pPr>
    <w:rPr>
      <w:rFonts w:eastAsia="Times New Roman"/>
      <w:color w:val="000000"/>
      <w:sz w:val="20"/>
      <w:szCs w:val="20"/>
    </w:rPr>
  </w:style>
  <w:style w:type="paragraph" w:customStyle="1" w:styleId="OmniPage12">
    <w:name w:val="OmniPage #12"/>
    <w:basedOn w:val="Normal"/>
    <w:rsid w:val="0073230B"/>
    <w:pPr>
      <w:spacing w:after="0" w:line="240" w:lineRule="auto"/>
    </w:pPr>
    <w:rPr>
      <w:rFonts w:eastAsia="Times New Roman"/>
      <w:color w:val="000000"/>
      <w:sz w:val="20"/>
      <w:szCs w:val="20"/>
    </w:rPr>
  </w:style>
  <w:style w:type="paragraph" w:customStyle="1" w:styleId="OmniPage13">
    <w:name w:val="OmniPage #13"/>
    <w:basedOn w:val="Normal"/>
    <w:rsid w:val="0073230B"/>
    <w:pPr>
      <w:spacing w:after="0" w:line="240" w:lineRule="auto"/>
    </w:pPr>
    <w:rPr>
      <w:rFonts w:eastAsia="Times New Roman"/>
      <w:color w:val="000000"/>
      <w:sz w:val="20"/>
      <w:szCs w:val="20"/>
    </w:rPr>
  </w:style>
  <w:style w:type="paragraph" w:customStyle="1" w:styleId="OmniPage14">
    <w:name w:val="OmniPage #14"/>
    <w:basedOn w:val="Normal"/>
    <w:rsid w:val="0073230B"/>
    <w:pPr>
      <w:spacing w:after="0" w:line="240" w:lineRule="auto"/>
    </w:pPr>
    <w:rPr>
      <w:rFonts w:eastAsia="Times New Roman"/>
      <w:color w:val="000000"/>
      <w:sz w:val="20"/>
      <w:szCs w:val="20"/>
    </w:rPr>
  </w:style>
  <w:style w:type="paragraph" w:customStyle="1" w:styleId="OmniPage15">
    <w:name w:val="OmniPage #15"/>
    <w:basedOn w:val="Normal"/>
    <w:rsid w:val="0073230B"/>
    <w:pPr>
      <w:spacing w:after="0" w:line="240" w:lineRule="auto"/>
    </w:pPr>
    <w:rPr>
      <w:rFonts w:eastAsia="Times New Roman"/>
      <w:color w:val="000000"/>
      <w:sz w:val="20"/>
      <w:szCs w:val="20"/>
    </w:rPr>
  </w:style>
  <w:style w:type="paragraph" w:customStyle="1" w:styleId="OmniPage17">
    <w:name w:val="OmniPage #17"/>
    <w:basedOn w:val="Normal"/>
    <w:rsid w:val="0073230B"/>
    <w:pPr>
      <w:spacing w:after="0" w:line="240" w:lineRule="auto"/>
    </w:pPr>
    <w:rPr>
      <w:rFonts w:eastAsia="Times New Roman"/>
      <w:color w:val="000000"/>
      <w:sz w:val="20"/>
      <w:szCs w:val="20"/>
    </w:rPr>
  </w:style>
  <w:style w:type="paragraph" w:customStyle="1" w:styleId="OmniPage19">
    <w:name w:val="OmniPage #19"/>
    <w:basedOn w:val="Normal"/>
    <w:rsid w:val="0073230B"/>
    <w:pPr>
      <w:spacing w:after="0" w:line="240" w:lineRule="auto"/>
    </w:pPr>
    <w:rPr>
      <w:rFonts w:eastAsia="Times New Roman"/>
      <w:color w:val="000000"/>
      <w:sz w:val="20"/>
      <w:szCs w:val="20"/>
    </w:rPr>
  </w:style>
  <w:style w:type="paragraph" w:customStyle="1" w:styleId="OmniPage20">
    <w:name w:val="OmniPage #20"/>
    <w:basedOn w:val="Normal"/>
    <w:rsid w:val="0073230B"/>
    <w:pPr>
      <w:spacing w:after="0" w:line="240" w:lineRule="auto"/>
    </w:pPr>
    <w:rPr>
      <w:rFonts w:eastAsia="Times New Roman"/>
      <w:color w:val="000000"/>
      <w:sz w:val="20"/>
      <w:szCs w:val="20"/>
    </w:rPr>
  </w:style>
  <w:style w:type="paragraph" w:customStyle="1" w:styleId="OmniPage21">
    <w:name w:val="OmniPage #21"/>
    <w:basedOn w:val="Normal"/>
    <w:rsid w:val="0073230B"/>
    <w:pPr>
      <w:spacing w:after="0" w:line="240" w:lineRule="auto"/>
    </w:pPr>
    <w:rPr>
      <w:rFonts w:eastAsia="Times New Roman"/>
      <w:color w:val="000000"/>
      <w:sz w:val="20"/>
      <w:szCs w:val="20"/>
    </w:rPr>
  </w:style>
  <w:style w:type="paragraph" w:customStyle="1" w:styleId="OmniPage22">
    <w:name w:val="OmniPage #22"/>
    <w:basedOn w:val="Normal"/>
    <w:rsid w:val="0073230B"/>
    <w:pPr>
      <w:spacing w:after="0" w:line="240" w:lineRule="auto"/>
    </w:pPr>
    <w:rPr>
      <w:rFonts w:eastAsia="Times New Roman"/>
      <w:color w:val="000000"/>
      <w:sz w:val="20"/>
      <w:szCs w:val="20"/>
    </w:rPr>
  </w:style>
  <w:style w:type="paragraph" w:customStyle="1" w:styleId="OmniPage25">
    <w:name w:val="OmniPage #25"/>
    <w:basedOn w:val="Normal"/>
    <w:rsid w:val="0073230B"/>
    <w:pPr>
      <w:spacing w:after="0" w:line="240" w:lineRule="auto"/>
    </w:pPr>
    <w:rPr>
      <w:rFonts w:eastAsia="Times New Roman"/>
      <w:color w:val="000000"/>
      <w:sz w:val="20"/>
      <w:szCs w:val="20"/>
    </w:rPr>
  </w:style>
  <w:style w:type="paragraph" w:customStyle="1" w:styleId="OmniPage18">
    <w:name w:val="OmniPage #18"/>
    <w:basedOn w:val="Normal"/>
    <w:rsid w:val="0073230B"/>
    <w:pPr>
      <w:spacing w:after="0" w:line="240" w:lineRule="auto"/>
    </w:pPr>
    <w:rPr>
      <w:rFonts w:eastAsia="Times New Roman"/>
      <w:color w:val="000000"/>
      <w:sz w:val="20"/>
      <w:szCs w:val="20"/>
    </w:rPr>
  </w:style>
  <w:style w:type="paragraph" w:customStyle="1" w:styleId="OmniPage26">
    <w:name w:val="OmniPage #26"/>
    <w:basedOn w:val="Normal"/>
    <w:rsid w:val="0073230B"/>
    <w:pPr>
      <w:spacing w:after="0" w:line="240" w:lineRule="auto"/>
    </w:pPr>
    <w:rPr>
      <w:rFonts w:eastAsia="Times New Roman"/>
      <w:color w:val="000000"/>
      <w:sz w:val="20"/>
      <w:szCs w:val="20"/>
    </w:rPr>
  </w:style>
  <w:style w:type="character" w:customStyle="1" w:styleId="iagsheaderlarge">
    <w:name w:val="iags_header_large"/>
    <w:rsid w:val="0073230B"/>
  </w:style>
  <w:style w:type="paragraph" w:customStyle="1" w:styleId="OmniPage9">
    <w:name w:val="OmniPage #9"/>
    <w:basedOn w:val="Normal"/>
    <w:rsid w:val="0073230B"/>
    <w:pPr>
      <w:spacing w:after="0" w:line="240" w:lineRule="auto"/>
    </w:pPr>
    <w:rPr>
      <w:rFonts w:eastAsia="Times New Roman"/>
      <w:color w:val="000000"/>
      <w:sz w:val="20"/>
      <w:szCs w:val="20"/>
    </w:rPr>
  </w:style>
  <w:style w:type="paragraph" w:customStyle="1" w:styleId="OmniPage5">
    <w:name w:val="OmniPage #5"/>
    <w:basedOn w:val="Normal"/>
    <w:rsid w:val="0073230B"/>
    <w:pPr>
      <w:spacing w:after="0" w:line="240" w:lineRule="auto"/>
    </w:pPr>
    <w:rPr>
      <w:rFonts w:eastAsia="Times New Roman"/>
      <w:color w:val="000000"/>
      <w:sz w:val="20"/>
      <w:szCs w:val="20"/>
    </w:rPr>
  </w:style>
  <w:style w:type="character" w:customStyle="1" w:styleId="style12char0">
    <w:name w:val="style12char"/>
    <w:rsid w:val="0073230B"/>
  </w:style>
  <w:style w:type="character" w:customStyle="1" w:styleId="charchar2">
    <w:name w:val="charchar2"/>
    <w:rsid w:val="0073230B"/>
  </w:style>
  <w:style w:type="character" w:customStyle="1" w:styleId="style11char0">
    <w:name w:val="style11char"/>
    <w:rsid w:val="0073230B"/>
  </w:style>
  <w:style w:type="paragraph" w:customStyle="1" w:styleId="CitesandCardText">
    <w:name w:val="Cites and Card Text"/>
    <w:basedOn w:val="Normal"/>
    <w:rsid w:val="0073230B"/>
    <w:pPr>
      <w:spacing w:after="0" w:line="240" w:lineRule="auto"/>
    </w:pPr>
    <w:rPr>
      <w:rFonts w:eastAsia="Times New Roman"/>
      <w:sz w:val="20"/>
    </w:rPr>
  </w:style>
  <w:style w:type="paragraph" w:styleId="List2">
    <w:name w:val="List 2"/>
    <w:basedOn w:val="Default"/>
    <w:next w:val="Default"/>
    <w:rsid w:val="0073230B"/>
    <w:rPr>
      <w:rFonts w:eastAsia="Times New Roman"/>
      <w:color w:val="auto"/>
    </w:rPr>
  </w:style>
  <w:style w:type="paragraph" w:customStyle="1" w:styleId="Style16">
    <w:name w:val="Style 16"/>
    <w:basedOn w:val="Normal"/>
    <w:rsid w:val="0073230B"/>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73230B"/>
    <w:pPr>
      <w:spacing w:after="0" w:line="240" w:lineRule="auto"/>
    </w:pPr>
    <w:rPr>
      <w:rFonts w:eastAsia="Times New Roman"/>
    </w:rPr>
  </w:style>
  <w:style w:type="character" w:customStyle="1" w:styleId="smalltextChar0">
    <w:name w:val="smalltext Char"/>
    <w:link w:val="smalltext2"/>
    <w:rsid w:val="0073230B"/>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73230B"/>
    <w:pPr>
      <w:spacing w:after="120"/>
    </w:pPr>
    <w:rPr>
      <w:rFonts w:eastAsia="Times New Roman"/>
      <w:color w:val="auto"/>
    </w:rPr>
  </w:style>
  <w:style w:type="paragraph" w:customStyle="1" w:styleId="headingChar">
    <w:name w:val="heading Char"/>
    <w:basedOn w:val="Normal"/>
    <w:rsid w:val="0073230B"/>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73230B"/>
    <w:rPr>
      <w:b/>
      <w:sz w:val="22"/>
      <w:szCs w:val="24"/>
      <w:u w:val="single"/>
      <w:lang w:val="en-US" w:eastAsia="en-US" w:bidi="ar-SA"/>
    </w:rPr>
  </w:style>
  <w:style w:type="paragraph" w:customStyle="1" w:styleId="Bullets-squares">
    <w:name w:val="Bullets - squares"/>
    <w:basedOn w:val="Normal"/>
    <w:next w:val="Normal"/>
    <w:rsid w:val="0073230B"/>
    <w:pPr>
      <w:numPr>
        <w:numId w:val="18"/>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73230B"/>
    <w:pPr>
      <w:spacing w:after="0" w:line="240" w:lineRule="auto"/>
      <w:ind w:left="288"/>
    </w:pPr>
    <w:rPr>
      <w:rFonts w:asciiTheme="minorHAnsi" w:hAnsiTheme="minorHAnsi"/>
      <w:u w:val="single"/>
    </w:rPr>
  </w:style>
  <w:style w:type="paragraph" w:customStyle="1" w:styleId="Size8">
    <w:name w:val="Size 8"/>
    <w:link w:val="Size8Char"/>
    <w:rsid w:val="0073230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73230B"/>
    <w:rPr>
      <w:rFonts w:ascii="Times New Roman" w:eastAsia="Times New Roman" w:hAnsi="Times New Roman" w:cs="Times New Roman"/>
      <w:sz w:val="16"/>
    </w:rPr>
  </w:style>
  <w:style w:type="paragraph" w:customStyle="1" w:styleId="RegularCite">
    <w:name w:val="Regular Cite"/>
    <w:qFormat/>
    <w:rsid w:val="0073230B"/>
    <w:pPr>
      <w:spacing w:after="0" w:line="240" w:lineRule="auto"/>
    </w:pPr>
    <w:rPr>
      <w:rFonts w:ascii="Times New Roman" w:eastAsia="Times New Roman" w:hAnsi="Times New Roman" w:cs="Times New Roman"/>
      <w:sz w:val="20"/>
    </w:rPr>
  </w:style>
  <w:style w:type="character" w:customStyle="1" w:styleId="eudoraheader">
    <w:name w:val="eudoraheader"/>
    <w:rsid w:val="0073230B"/>
  </w:style>
  <w:style w:type="character" w:customStyle="1" w:styleId="emailstyle26">
    <w:name w:val="emailstyle26"/>
    <w:rsid w:val="0073230B"/>
  </w:style>
  <w:style w:type="paragraph" w:customStyle="1" w:styleId="context">
    <w:name w:val="context"/>
    <w:basedOn w:val="Normal"/>
    <w:rsid w:val="0073230B"/>
    <w:pPr>
      <w:spacing w:before="100" w:beforeAutospacing="1" w:after="100" w:afterAutospacing="1" w:line="240" w:lineRule="auto"/>
    </w:pPr>
    <w:rPr>
      <w:rFonts w:eastAsia="Times New Roman"/>
      <w:sz w:val="24"/>
    </w:rPr>
  </w:style>
  <w:style w:type="character" w:customStyle="1" w:styleId="newstitle1">
    <w:name w:val="newstitle1"/>
    <w:rsid w:val="0073230B"/>
  </w:style>
  <w:style w:type="character" w:customStyle="1" w:styleId="dateline">
    <w:name w:val="dateline"/>
    <w:rsid w:val="0073230B"/>
  </w:style>
  <w:style w:type="character" w:customStyle="1" w:styleId="sendtofriend">
    <w:name w:val="sendtofriend"/>
    <w:rsid w:val="0073230B"/>
  </w:style>
  <w:style w:type="character" w:customStyle="1" w:styleId="pagetype">
    <w:name w:val="pagetype"/>
    <w:rsid w:val="0073230B"/>
  </w:style>
  <w:style w:type="character" w:customStyle="1" w:styleId="byl">
    <w:name w:val="byl"/>
    <w:rsid w:val="0073230B"/>
  </w:style>
  <w:style w:type="character" w:customStyle="1" w:styleId="byd">
    <w:name w:val="byd"/>
    <w:rsid w:val="0073230B"/>
  </w:style>
  <w:style w:type="paragraph" w:customStyle="1" w:styleId="Size6">
    <w:name w:val="Size 6"/>
    <w:link w:val="Size6Char"/>
    <w:qFormat/>
    <w:rsid w:val="0073230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73230B"/>
    <w:rPr>
      <w:rFonts w:ascii="Times New Roman" w:eastAsia="Times New Roman" w:hAnsi="Times New Roman" w:cs="Times New Roman"/>
      <w:sz w:val="16"/>
    </w:rPr>
  </w:style>
  <w:style w:type="character" w:customStyle="1" w:styleId="underliningchar0">
    <w:name w:val="underliningchar"/>
    <w:rsid w:val="0073230B"/>
  </w:style>
  <w:style w:type="paragraph" w:customStyle="1" w:styleId="TxBrp11">
    <w:name w:val="TxBr_p11"/>
    <w:basedOn w:val="Normal"/>
    <w:rsid w:val="0073230B"/>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73230B"/>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73230B"/>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73230B"/>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73230B"/>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73230B"/>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73230B"/>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73230B"/>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73230B"/>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73230B"/>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73230B"/>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73230B"/>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73230B"/>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73230B"/>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73230B"/>
    <w:rPr>
      <w:vanish w:val="0"/>
      <w:webHidden w:val="0"/>
      <w:color w:val="999999"/>
      <w:sz w:val="12"/>
      <w:szCs w:val="12"/>
      <w:specVanish/>
    </w:rPr>
  </w:style>
  <w:style w:type="paragraph" w:customStyle="1" w:styleId="CardsFont8pt">
    <w:name w:val="Cards + Font: 8 pt"/>
    <w:basedOn w:val="Normal"/>
    <w:rsid w:val="0073230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73230B"/>
    <w:rPr>
      <w:sz w:val="16"/>
    </w:rPr>
  </w:style>
  <w:style w:type="character" w:customStyle="1" w:styleId="TagLineCharChar">
    <w:name w:val="Tag Line Char Char"/>
    <w:rsid w:val="0073230B"/>
    <w:rPr>
      <w:rFonts w:cs="Arial"/>
      <w:b/>
      <w:bCs/>
      <w:iCs/>
      <w:sz w:val="24"/>
      <w:szCs w:val="28"/>
      <w:lang w:val="en-US" w:eastAsia="en-US" w:bidi="ar-SA"/>
    </w:rPr>
  </w:style>
  <w:style w:type="paragraph" w:customStyle="1" w:styleId="published">
    <w:name w:val="published"/>
    <w:basedOn w:val="Normal"/>
    <w:rsid w:val="0073230B"/>
    <w:pPr>
      <w:spacing w:before="100" w:beforeAutospacing="1" w:after="100" w:afterAutospacing="1" w:line="240" w:lineRule="auto"/>
    </w:pPr>
    <w:rPr>
      <w:rFonts w:eastAsia="Times New Roman"/>
      <w:sz w:val="24"/>
    </w:rPr>
  </w:style>
  <w:style w:type="paragraph" w:customStyle="1" w:styleId="updated">
    <w:name w:val="updated"/>
    <w:basedOn w:val="Normal"/>
    <w:rsid w:val="0073230B"/>
    <w:pPr>
      <w:spacing w:before="100" w:beforeAutospacing="1" w:after="100" w:afterAutospacing="1" w:line="240" w:lineRule="auto"/>
    </w:pPr>
    <w:rPr>
      <w:rFonts w:eastAsia="Times New Roman"/>
      <w:sz w:val="24"/>
    </w:rPr>
  </w:style>
  <w:style w:type="character" w:customStyle="1" w:styleId="articlecommentcount">
    <w:name w:val="article_comment_count"/>
    <w:rsid w:val="0073230B"/>
  </w:style>
  <w:style w:type="character" w:customStyle="1" w:styleId="articlerecommendcount">
    <w:name w:val="article_recommend_count"/>
    <w:rsid w:val="0073230B"/>
  </w:style>
  <w:style w:type="character" w:customStyle="1" w:styleId="normaltext1">
    <w:name w:val="normal_text"/>
    <w:rsid w:val="0073230B"/>
  </w:style>
  <w:style w:type="paragraph" w:customStyle="1" w:styleId="storytimestamp">
    <w:name w:val="storytimestamp"/>
    <w:basedOn w:val="Normal"/>
    <w:rsid w:val="0073230B"/>
    <w:pPr>
      <w:spacing w:before="100" w:beforeAutospacing="1" w:after="100" w:afterAutospacing="1" w:line="240" w:lineRule="auto"/>
    </w:pPr>
    <w:rPr>
      <w:rFonts w:eastAsia="Times New Roman"/>
      <w:sz w:val="24"/>
    </w:rPr>
  </w:style>
  <w:style w:type="character" w:customStyle="1" w:styleId="story-byline">
    <w:name w:val="story-byline"/>
    <w:rsid w:val="0073230B"/>
  </w:style>
  <w:style w:type="character" w:customStyle="1" w:styleId="story-titleline">
    <w:name w:val="story-titleline"/>
    <w:rsid w:val="0073230B"/>
  </w:style>
  <w:style w:type="paragraph" w:styleId="ListBullet2">
    <w:name w:val="List Bullet 2"/>
    <w:basedOn w:val="Normal"/>
    <w:rsid w:val="0073230B"/>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73230B"/>
    <w:pPr>
      <w:spacing w:after="0" w:line="240" w:lineRule="auto"/>
    </w:pPr>
    <w:rPr>
      <w:rFonts w:eastAsia="Times New Roman"/>
      <w:color w:val="000000"/>
      <w:sz w:val="10"/>
    </w:rPr>
  </w:style>
  <w:style w:type="character" w:customStyle="1" w:styleId="UnderlineCardChar1">
    <w:name w:val="Underline Card Char"/>
    <w:rsid w:val="0073230B"/>
    <w:rPr>
      <w:sz w:val="22"/>
      <w:szCs w:val="24"/>
      <w:u w:val="single"/>
      <w:lang w:val="en-US" w:eastAsia="en-US" w:bidi="ar-SA"/>
    </w:rPr>
  </w:style>
  <w:style w:type="character" w:customStyle="1" w:styleId="SourcesCharChar1">
    <w:name w:val="Sources Char Char1"/>
    <w:rsid w:val="0073230B"/>
    <w:rPr>
      <w:rFonts w:cs="Arial"/>
      <w:b/>
      <w:bCs/>
      <w:iCs/>
      <w:sz w:val="24"/>
      <w:szCs w:val="28"/>
      <w:lang w:val="en-US" w:eastAsia="en-US" w:bidi="ar-SA"/>
    </w:rPr>
  </w:style>
  <w:style w:type="character" w:customStyle="1" w:styleId="UnderlinesCharChar">
    <w:name w:val="Underlines Char Char"/>
    <w:rsid w:val="0073230B"/>
    <w:rPr>
      <w:rFonts w:cs="Arial"/>
      <w:b/>
      <w:bCs/>
      <w:sz w:val="22"/>
      <w:szCs w:val="26"/>
      <w:u w:val="single"/>
      <w:lang w:val="en-US" w:eastAsia="en-US" w:bidi="ar-SA"/>
    </w:rPr>
  </w:style>
  <w:style w:type="paragraph" w:customStyle="1" w:styleId="OmniPage3">
    <w:name w:val="OmniPage #3"/>
    <w:basedOn w:val="Normal"/>
    <w:rsid w:val="0073230B"/>
    <w:pPr>
      <w:spacing w:after="0" w:line="240" w:lineRule="auto"/>
    </w:pPr>
    <w:rPr>
      <w:rFonts w:eastAsia="Times New Roman"/>
      <w:color w:val="000000"/>
      <w:sz w:val="20"/>
      <w:szCs w:val="20"/>
    </w:rPr>
  </w:style>
  <w:style w:type="paragraph" w:customStyle="1" w:styleId="OmniPage16">
    <w:name w:val="OmniPage #16"/>
    <w:basedOn w:val="Normal"/>
    <w:rsid w:val="0073230B"/>
    <w:pPr>
      <w:spacing w:after="0" w:line="240" w:lineRule="auto"/>
    </w:pPr>
    <w:rPr>
      <w:rFonts w:eastAsia="Times New Roman"/>
      <w:color w:val="000000"/>
      <w:sz w:val="20"/>
      <w:szCs w:val="20"/>
    </w:rPr>
  </w:style>
  <w:style w:type="paragraph" w:customStyle="1" w:styleId="OmniPage23">
    <w:name w:val="OmniPage #23"/>
    <w:basedOn w:val="Normal"/>
    <w:rsid w:val="0073230B"/>
    <w:pPr>
      <w:spacing w:after="0" w:line="240" w:lineRule="auto"/>
    </w:pPr>
    <w:rPr>
      <w:rFonts w:eastAsia="Times New Roman"/>
      <w:color w:val="000000"/>
      <w:sz w:val="20"/>
      <w:szCs w:val="20"/>
    </w:rPr>
  </w:style>
  <w:style w:type="paragraph" w:customStyle="1" w:styleId="OmniPage24">
    <w:name w:val="OmniPage #24"/>
    <w:basedOn w:val="Normal"/>
    <w:rsid w:val="0073230B"/>
    <w:pPr>
      <w:spacing w:after="0" w:line="240" w:lineRule="auto"/>
    </w:pPr>
    <w:rPr>
      <w:rFonts w:eastAsia="Times New Roman"/>
      <w:color w:val="000000"/>
      <w:sz w:val="20"/>
      <w:szCs w:val="20"/>
    </w:rPr>
  </w:style>
  <w:style w:type="paragraph" w:customStyle="1" w:styleId="OmniPage27">
    <w:name w:val="OmniPage #27"/>
    <w:basedOn w:val="Normal"/>
    <w:rsid w:val="0073230B"/>
    <w:pPr>
      <w:spacing w:after="0" w:line="240" w:lineRule="auto"/>
    </w:pPr>
    <w:rPr>
      <w:rFonts w:eastAsia="Times New Roman"/>
      <w:color w:val="000000"/>
      <w:sz w:val="20"/>
      <w:szCs w:val="20"/>
    </w:rPr>
  </w:style>
  <w:style w:type="paragraph" w:customStyle="1" w:styleId="OmniPage28">
    <w:name w:val="OmniPage #28"/>
    <w:basedOn w:val="Normal"/>
    <w:rsid w:val="0073230B"/>
    <w:pPr>
      <w:spacing w:after="0" w:line="240" w:lineRule="auto"/>
    </w:pPr>
    <w:rPr>
      <w:rFonts w:eastAsia="Times New Roman"/>
      <w:color w:val="000000"/>
      <w:sz w:val="20"/>
      <w:szCs w:val="20"/>
    </w:rPr>
  </w:style>
  <w:style w:type="paragraph" w:customStyle="1" w:styleId="OmniPage29">
    <w:name w:val="OmniPage #29"/>
    <w:basedOn w:val="Normal"/>
    <w:rsid w:val="0073230B"/>
    <w:pPr>
      <w:spacing w:after="0" w:line="240" w:lineRule="auto"/>
    </w:pPr>
    <w:rPr>
      <w:rFonts w:eastAsia="Times New Roman"/>
      <w:color w:val="000000"/>
      <w:sz w:val="20"/>
      <w:szCs w:val="20"/>
    </w:rPr>
  </w:style>
  <w:style w:type="paragraph" w:customStyle="1" w:styleId="OmniPage30">
    <w:name w:val="OmniPage #30"/>
    <w:basedOn w:val="Normal"/>
    <w:rsid w:val="0073230B"/>
    <w:pPr>
      <w:spacing w:after="0" w:line="240" w:lineRule="auto"/>
    </w:pPr>
    <w:rPr>
      <w:rFonts w:eastAsia="Times New Roman"/>
      <w:color w:val="000000"/>
      <w:sz w:val="20"/>
      <w:szCs w:val="20"/>
    </w:rPr>
  </w:style>
  <w:style w:type="paragraph" w:customStyle="1" w:styleId="OmniPage31">
    <w:name w:val="OmniPage #31"/>
    <w:basedOn w:val="Normal"/>
    <w:rsid w:val="0073230B"/>
    <w:pPr>
      <w:spacing w:after="0" w:line="240" w:lineRule="auto"/>
    </w:pPr>
    <w:rPr>
      <w:rFonts w:eastAsia="Times New Roman"/>
      <w:color w:val="000000"/>
      <w:sz w:val="20"/>
      <w:szCs w:val="20"/>
    </w:rPr>
  </w:style>
  <w:style w:type="paragraph" w:customStyle="1" w:styleId="OmniPage32">
    <w:name w:val="OmniPage #32"/>
    <w:basedOn w:val="Normal"/>
    <w:rsid w:val="0073230B"/>
    <w:pPr>
      <w:spacing w:after="0" w:line="240" w:lineRule="auto"/>
    </w:pPr>
    <w:rPr>
      <w:rFonts w:eastAsia="Times New Roman"/>
      <w:color w:val="000000"/>
      <w:sz w:val="20"/>
      <w:szCs w:val="20"/>
    </w:rPr>
  </w:style>
  <w:style w:type="paragraph" w:customStyle="1" w:styleId="OmniPage33">
    <w:name w:val="OmniPage #33"/>
    <w:basedOn w:val="Normal"/>
    <w:rsid w:val="0073230B"/>
    <w:pPr>
      <w:spacing w:after="0" w:line="240" w:lineRule="auto"/>
    </w:pPr>
    <w:rPr>
      <w:rFonts w:eastAsia="Times New Roman"/>
      <w:color w:val="000000"/>
      <w:sz w:val="20"/>
      <w:szCs w:val="20"/>
    </w:rPr>
  </w:style>
  <w:style w:type="paragraph" w:customStyle="1" w:styleId="OmniPage34">
    <w:name w:val="OmniPage #34"/>
    <w:basedOn w:val="Normal"/>
    <w:rsid w:val="0073230B"/>
    <w:pPr>
      <w:spacing w:after="0" w:line="240" w:lineRule="auto"/>
    </w:pPr>
    <w:rPr>
      <w:rFonts w:eastAsia="Times New Roman"/>
      <w:color w:val="000000"/>
      <w:sz w:val="20"/>
      <w:szCs w:val="20"/>
    </w:rPr>
  </w:style>
  <w:style w:type="paragraph" w:customStyle="1" w:styleId="OmniPage35">
    <w:name w:val="OmniPage #35"/>
    <w:basedOn w:val="Normal"/>
    <w:rsid w:val="0073230B"/>
    <w:pPr>
      <w:spacing w:after="0" w:line="240" w:lineRule="auto"/>
    </w:pPr>
    <w:rPr>
      <w:rFonts w:eastAsia="Times New Roman"/>
      <w:color w:val="000000"/>
      <w:sz w:val="20"/>
      <w:szCs w:val="20"/>
    </w:rPr>
  </w:style>
  <w:style w:type="paragraph" w:customStyle="1" w:styleId="OmniPage36">
    <w:name w:val="OmniPage #36"/>
    <w:basedOn w:val="Normal"/>
    <w:rsid w:val="0073230B"/>
    <w:pPr>
      <w:spacing w:after="0" w:line="240" w:lineRule="auto"/>
    </w:pPr>
    <w:rPr>
      <w:rFonts w:eastAsia="Times New Roman"/>
      <w:color w:val="000000"/>
      <w:sz w:val="20"/>
      <w:szCs w:val="20"/>
    </w:rPr>
  </w:style>
  <w:style w:type="paragraph" w:customStyle="1" w:styleId="OmniPage37">
    <w:name w:val="OmniPage #37"/>
    <w:basedOn w:val="Normal"/>
    <w:rsid w:val="0073230B"/>
    <w:pPr>
      <w:spacing w:after="0" w:line="240" w:lineRule="auto"/>
    </w:pPr>
    <w:rPr>
      <w:rFonts w:eastAsia="Times New Roman"/>
      <w:color w:val="000000"/>
      <w:sz w:val="20"/>
      <w:szCs w:val="20"/>
    </w:rPr>
  </w:style>
  <w:style w:type="paragraph" w:customStyle="1" w:styleId="OmniPage38">
    <w:name w:val="OmniPage #38"/>
    <w:basedOn w:val="Normal"/>
    <w:rsid w:val="0073230B"/>
    <w:pPr>
      <w:spacing w:after="0" w:line="240" w:lineRule="auto"/>
    </w:pPr>
    <w:rPr>
      <w:rFonts w:eastAsia="Times New Roman"/>
      <w:color w:val="000000"/>
      <w:sz w:val="20"/>
      <w:szCs w:val="20"/>
    </w:rPr>
  </w:style>
  <w:style w:type="paragraph" w:customStyle="1" w:styleId="OmniPage39">
    <w:name w:val="OmniPage #39"/>
    <w:basedOn w:val="Normal"/>
    <w:rsid w:val="0073230B"/>
    <w:pPr>
      <w:spacing w:after="0" w:line="240" w:lineRule="auto"/>
    </w:pPr>
    <w:rPr>
      <w:rFonts w:eastAsia="Times New Roman"/>
      <w:color w:val="000000"/>
      <w:sz w:val="20"/>
      <w:szCs w:val="20"/>
    </w:rPr>
  </w:style>
  <w:style w:type="paragraph" w:customStyle="1" w:styleId="OmniPage40">
    <w:name w:val="OmniPage #40"/>
    <w:basedOn w:val="Normal"/>
    <w:rsid w:val="0073230B"/>
    <w:pPr>
      <w:spacing w:after="0" w:line="240" w:lineRule="auto"/>
    </w:pPr>
    <w:rPr>
      <w:rFonts w:eastAsia="Times New Roman"/>
      <w:color w:val="000000"/>
      <w:sz w:val="20"/>
      <w:szCs w:val="20"/>
    </w:rPr>
  </w:style>
  <w:style w:type="paragraph" w:customStyle="1" w:styleId="OmniPage41">
    <w:name w:val="OmniPage #41"/>
    <w:basedOn w:val="Normal"/>
    <w:rsid w:val="0073230B"/>
    <w:pPr>
      <w:spacing w:after="0" w:line="240" w:lineRule="auto"/>
    </w:pPr>
    <w:rPr>
      <w:rFonts w:eastAsia="Times New Roman"/>
      <w:color w:val="000000"/>
      <w:sz w:val="20"/>
      <w:szCs w:val="20"/>
    </w:rPr>
  </w:style>
  <w:style w:type="paragraph" w:customStyle="1" w:styleId="OmniPage42">
    <w:name w:val="OmniPage #42"/>
    <w:basedOn w:val="Normal"/>
    <w:rsid w:val="0073230B"/>
    <w:pPr>
      <w:spacing w:after="0" w:line="240" w:lineRule="auto"/>
    </w:pPr>
    <w:rPr>
      <w:rFonts w:eastAsia="Times New Roman"/>
      <w:color w:val="000000"/>
      <w:sz w:val="20"/>
      <w:szCs w:val="20"/>
    </w:rPr>
  </w:style>
  <w:style w:type="paragraph" w:customStyle="1" w:styleId="OmniPage43">
    <w:name w:val="OmniPage #43"/>
    <w:basedOn w:val="Normal"/>
    <w:rsid w:val="0073230B"/>
    <w:pPr>
      <w:spacing w:after="0" w:line="240" w:lineRule="auto"/>
    </w:pPr>
    <w:rPr>
      <w:rFonts w:eastAsia="Times New Roman"/>
      <w:color w:val="000000"/>
      <w:sz w:val="20"/>
      <w:szCs w:val="20"/>
    </w:rPr>
  </w:style>
  <w:style w:type="paragraph" w:customStyle="1" w:styleId="OmniPage44">
    <w:name w:val="OmniPage #44"/>
    <w:basedOn w:val="Normal"/>
    <w:rsid w:val="0073230B"/>
    <w:pPr>
      <w:spacing w:after="0" w:line="240" w:lineRule="auto"/>
    </w:pPr>
    <w:rPr>
      <w:rFonts w:eastAsia="Times New Roman"/>
      <w:color w:val="000000"/>
      <w:sz w:val="20"/>
      <w:szCs w:val="20"/>
    </w:rPr>
  </w:style>
  <w:style w:type="paragraph" w:customStyle="1" w:styleId="OmniPage45">
    <w:name w:val="OmniPage #45"/>
    <w:basedOn w:val="Normal"/>
    <w:rsid w:val="0073230B"/>
    <w:pPr>
      <w:spacing w:after="0" w:line="240" w:lineRule="auto"/>
    </w:pPr>
    <w:rPr>
      <w:rFonts w:eastAsia="Times New Roman"/>
      <w:color w:val="000000"/>
      <w:sz w:val="20"/>
      <w:szCs w:val="20"/>
    </w:rPr>
  </w:style>
  <w:style w:type="paragraph" w:customStyle="1" w:styleId="OmniPage46">
    <w:name w:val="OmniPage #46"/>
    <w:basedOn w:val="Normal"/>
    <w:rsid w:val="0073230B"/>
    <w:pPr>
      <w:spacing w:after="0" w:line="240" w:lineRule="auto"/>
    </w:pPr>
    <w:rPr>
      <w:rFonts w:eastAsia="Times New Roman"/>
      <w:color w:val="000000"/>
      <w:sz w:val="20"/>
      <w:szCs w:val="20"/>
    </w:rPr>
  </w:style>
  <w:style w:type="paragraph" w:customStyle="1" w:styleId="OmniPage47">
    <w:name w:val="OmniPage #47"/>
    <w:basedOn w:val="Normal"/>
    <w:rsid w:val="0073230B"/>
    <w:pPr>
      <w:spacing w:after="0" w:line="240" w:lineRule="auto"/>
    </w:pPr>
    <w:rPr>
      <w:rFonts w:eastAsia="Times New Roman"/>
      <w:color w:val="000000"/>
      <w:sz w:val="20"/>
      <w:szCs w:val="20"/>
    </w:rPr>
  </w:style>
  <w:style w:type="paragraph" w:customStyle="1" w:styleId="OmniPage48">
    <w:name w:val="OmniPage #48"/>
    <w:basedOn w:val="Normal"/>
    <w:rsid w:val="0073230B"/>
    <w:pPr>
      <w:spacing w:after="0" w:line="240" w:lineRule="auto"/>
    </w:pPr>
    <w:rPr>
      <w:rFonts w:eastAsia="Times New Roman"/>
      <w:color w:val="000000"/>
      <w:sz w:val="20"/>
      <w:szCs w:val="20"/>
    </w:rPr>
  </w:style>
  <w:style w:type="paragraph" w:customStyle="1" w:styleId="OmniPage49">
    <w:name w:val="OmniPage #49"/>
    <w:basedOn w:val="Normal"/>
    <w:rsid w:val="0073230B"/>
    <w:pPr>
      <w:spacing w:after="0" w:line="240" w:lineRule="auto"/>
    </w:pPr>
    <w:rPr>
      <w:rFonts w:eastAsia="Times New Roman"/>
      <w:color w:val="000000"/>
      <w:sz w:val="20"/>
      <w:szCs w:val="20"/>
    </w:rPr>
  </w:style>
  <w:style w:type="paragraph" w:customStyle="1" w:styleId="OmniPage50">
    <w:name w:val="OmniPage #50"/>
    <w:basedOn w:val="Normal"/>
    <w:rsid w:val="0073230B"/>
    <w:pPr>
      <w:spacing w:after="0" w:line="240" w:lineRule="auto"/>
    </w:pPr>
    <w:rPr>
      <w:rFonts w:eastAsia="Times New Roman"/>
      <w:color w:val="000000"/>
      <w:sz w:val="20"/>
      <w:szCs w:val="20"/>
    </w:rPr>
  </w:style>
  <w:style w:type="paragraph" w:customStyle="1" w:styleId="OmniPage51">
    <w:name w:val="OmniPage #51"/>
    <w:basedOn w:val="Normal"/>
    <w:rsid w:val="0073230B"/>
    <w:pPr>
      <w:spacing w:after="0" w:line="240" w:lineRule="auto"/>
    </w:pPr>
    <w:rPr>
      <w:rFonts w:eastAsia="Times New Roman"/>
      <w:color w:val="000000"/>
      <w:sz w:val="20"/>
      <w:szCs w:val="20"/>
    </w:rPr>
  </w:style>
  <w:style w:type="paragraph" w:customStyle="1" w:styleId="OmniPage52">
    <w:name w:val="OmniPage #52"/>
    <w:basedOn w:val="Normal"/>
    <w:rsid w:val="0073230B"/>
    <w:pPr>
      <w:spacing w:after="0" w:line="240" w:lineRule="auto"/>
    </w:pPr>
    <w:rPr>
      <w:rFonts w:eastAsia="Times New Roman"/>
      <w:color w:val="000000"/>
      <w:sz w:val="20"/>
      <w:szCs w:val="20"/>
    </w:rPr>
  </w:style>
  <w:style w:type="paragraph" w:customStyle="1" w:styleId="OmniPage53">
    <w:name w:val="OmniPage #53"/>
    <w:basedOn w:val="Normal"/>
    <w:rsid w:val="0073230B"/>
    <w:pPr>
      <w:spacing w:after="0" w:line="240" w:lineRule="auto"/>
    </w:pPr>
    <w:rPr>
      <w:rFonts w:eastAsia="Times New Roman"/>
      <w:color w:val="000000"/>
      <w:sz w:val="20"/>
      <w:szCs w:val="20"/>
    </w:rPr>
  </w:style>
  <w:style w:type="paragraph" w:customStyle="1" w:styleId="OmniPage54">
    <w:name w:val="OmniPage #54"/>
    <w:basedOn w:val="Normal"/>
    <w:rsid w:val="0073230B"/>
    <w:pPr>
      <w:spacing w:after="0" w:line="240" w:lineRule="auto"/>
    </w:pPr>
    <w:rPr>
      <w:rFonts w:eastAsia="Times New Roman"/>
      <w:color w:val="000000"/>
      <w:sz w:val="20"/>
      <w:szCs w:val="20"/>
    </w:rPr>
  </w:style>
  <w:style w:type="paragraph" w:customStyle="1" w:styleId="OmniPage55">
    <w:name w:val="OmniPage #55"/>
    <w:basedOn w:val="Normal"/>
    <w:rsid w:val="0073230B"/>
    <w:pPr>
      <w:spacing w:after="0" w:line="240" w:lineRule="auto"/>
    </w:pPr>
    <w:rPr>
      <w:rFonts w:eastAsia="Times New Roman"/>
      <w:color w:val="000000"/>
      <w:sz w:val="20"/>
      <w:szCs w:val="20"/>
    </w:rPr>
  </w:style>
  <w:style w:type="paragraph" w:customStyle="1" w:styleId="OmniPage56">
    <w:name w:val="OmniPage #56"/>
    <w:basedOn w:val="Normal"/>
    <w:rsid w:val="0073230B"/>
    <w:pPr>
      <w:spacing w:after="0" w:line="240" w:lineRule="auto"/>
    </w:pPr>
    <w:rPr>
      <w:rFonts w:eastAsia="Times New Roman"/>
      <w:color w:val="000000"/>
      <w:sz w:val="20"/>
      <w:szCs w:val="20"/>
    </w:rPr>
  </w:style>
  <w:style w:type="paragraph" w:customStyle="1" w:styleId="OmniPage57">
    <w:name w:val="OmniPage #57"/>
    <w:basedOn w:val="Normal"/>
    <w:rsid w:val="0073230B"/>
    <w:pPr>
      <w:spacing w:after="0" w:line="240" w:lineRule="auto"/>
    </w:pPr>
    <w:rPr>
      <w:rFonts w:eastAsia="Times New Roman"/>
      <w:color w:val="000000"/>
      <w:sz w:val="20"/>
      <w:szCs w:val="20"/>
    </w:rPr>
  </w:style>
  <w:style w:type="paragraph" w:customStyle="1" w:styleId="OmniPage58">
    <w:name w:val="OmniPage #58"/>
    <w:basedOn w:val="Normal"/>
    <w:rsid w:val="0073230B"/>
    <w:pPr>
      <w:spacing w:after="0" w:line="240" w:lineRule="auto"/>
    </w:pPr>
    <w:rPr>
      <w:rFonts w:eastAsia="Times New Roman"/>
      <w:color w:val="000000"/>
      <w:sz w:val="20"/>
      <w:szCs w:val="20"/>
    </w:rPr>
  </w:style>
  <w:style w:type="paragraph" w:customStyle="1" w:styleId="OmniPage59">
    <w:name w:val="OmniPage #59"/>
    <w:basedOn w:val="Normal"/>
    <w:rsid w:val="0073230B"/>
    <w:pPr>
      <w:spacing w:after="0" w:line="240" w:lineRule="auto"/>
    </w:pPr>
    <w:rPr>
      <w:rFonts w:eastAsia="Times New Roman"/>
      <w:color w:val="000000"/>
      <w:sz w:val="20"/>
      <w:szCs w:val="20"/>
    </w:rPr>
  </w:style>
  <w:style w:type="paragraph" w:customStyle="1" w:styleId="OmniPage60">
    <w:name w:val="OmniPage #60"/>
    <w:basedOn w:val="Normal"/>
    <w:rsid w:val="0073230B"/>
    <w:pPr>
      <w:spacing w:after="0" w:line="240" w:lineRule="auto"/>
    </w:pPr>
    <w:rPr>
      <w:rFonts w:eastAsia="Times New Roman"/>
      <w:color w:val="000000"/>
      <w:sz w:val="20"/>
      <w:szCs w:val="20"/>
    </w:rPr>
  </w:style>
  <w:style w:type="paragraph" w:customStyle="1" w:styleId="OmniPage61">
    <w:name w:val="OmniPage #61"/>
    <w:basedOn w:val="Normal"/>
    <w:rsid w:val="0073230B"/>
    <w:pPr>
      <w:spacing w:after="0" w:line="240" w:lineRule="auto"/>
    </w:pPr>
    <w:rPr>
      <w:rFonts w:eastAsia="Times New Roman"/>
      <w:color w:val="000000"/>
      <w:sz w:val="20"/>
      <w:szCs w:val="20"/>
    </w:rPr>
  </w:style>
  <w:style w:type="paragraph" w:customStyle="1" w:styleId="OmniPage62">
    <w:name w:val="OmniPage #62"/>
    <w:basedOn w:val="Normal"/>
    <w:rsid w:val="0073230B"/>
    <w:pPr>
      <w:spacing w:after="0" w:line="240" w:lineRule="auto"/>
    </w:pPr>
    <w:rPr>
      <w:rFonts w:eastAsia="Times New Roman"/>
      <w:color w:val="000000"/>
      <w:sz w:val="20"/>
      <w:szCs w:val="20"/>
    </w:rPr>
  </w:style>
  <w:style w:type="paragraph" w:customStyle="1" w:styleId="OmniPage63">
    <w:name w:val="OmniPage #63"/>
    <w:basedOn w:val="Normal"/>
    <w:rsid w:val="0073230B"/>
    <w:pPr>
      <w:spacing w:after="0" w:line="240" w:lineRule="auto"/>
    </w:pPr>
    <w:rPr>
      <w:rFonts w:eastAsia="Times New Roman"/>
      <w:color w:val="000000"/>
      <w:sz w:val="20"/>
      <w:szCs w:val="20"/>
    </w:rPr>
  </w:style>
  <w:style w:type="paragraph" w:customStyle="1" w:styleId="OmniPage64">
    <w:name w:val="OmniPage #64"/>
    <w:basedOn w:val="Normal"/>
    <w:rsid w:val="0073230B"/>
    <w:pPr>
      <w:spacing w:after="0" w:line="240" w:lineRule="auto"/>
    </w:pPr>
    <w:rPr>
      <w:rFonts w:eastAsia="Times New Roman"/>
      <w:color w:val="000000"/>
      <w:sz w:val="20"/>
      <w:szCs w:val="20"/>
    </w:rPr>
  </w:style>
  <w:style w:type="paragraph" w:customStyle="1" w:styleId="OmniPage65">
    <w:name w:val="OmniPage #65"/>
    <w:basedOn w:val="Normal"/>
    <w:rsid w:val="0073230B"/>
    <w:pPr>
      <w:spacing w:after="0" w:line="240" w:lineRule="auto"/>
    </w:pPr>
    <w:rPr>
      <w:rFonts w:eastAsia="Times New Roman"/>
      <w:color w:val="000000"/>
      <w:sz w:val="20"/>
      <w:szCs w:val="20"/>
    </w:rPr>
  </w:style>
  <w:style w:type="paragraph" w:customStyle="1" w:styleId="OmniPage66">
    <w:name w:val="OmniPage #66"/>
    <w:basedOn w:val="Normal"/>
    <w:rsid w:val="0073230B"/>
    <w:pPr>
      <w:spacing w:after="0" w:line="240" w:lineRule="auto"/>
    </w:pPr>
    <w:rPr>
      <w:rFonts w:eastAsia="Times New Roman"/>
      <w:color w:val="000000"/>
      <w:sz w:val="20"/>
      <w:szCs w:val="20"/>
    </w:rPr>
  </w:style>
  <w:style w:type="paragraph" w:customStyle="1" w:styleId="OmniPage67">
    <w:name w:val="OmniPage #67"/>
    <w:basedOn w:val="Normal"/>
    <w:rsid w:val="0073230B"/>
    <w:pPr>
      <w:spacing w:after="0" w:line="240" w:lineRule="auto"/>
    </w:pPr>
    <w:rPr>
      <w:rFonts w:eastAsia="Times New Roman"/>
      <w:color w:val="000000"/>
      <w:sz w:val="20"/>
      <w:szCs w:val="20"/>
    </w:rPr>
  </w:style>
  <w:style w:type="paragraph" w:customStyle="1" w:styleId="OmniPage68">
    <w:name w:val="OmniPage #68"/>
    <w:basedOn w:val="Normal"/>
    <w:rsid w:val="0073230B"/>
    <w:pPr>
      <w:spacing w:after="0" w:line="240" w:lineRule="auto"/>
    </w:pPr>
    <w:rPr>
      <w:rFonts w:eastAsia="Times New Roman"/>
      <w:color w:val="000000"/>
      <w:sz w:val="20"/>
      <w:szCs w:val="20"/>
    </w:rPr>
  </w:style>
  <w:style w:type="paragraph" w:customStyle="1" w:styleId="OmniPage69">
    <w:name w:val="OmniPage #69"/>
    <w:basedOn w:val="Normal"/>
    <w:rsid w:val="0073230B"/>
    <w:pPr>
      <w:spacing w:after="0" w:line="240" w:lineRule="auto"/>
    </w:pPr>
    <w:rPr>
      <w:rFonts w:eastAsia="Times New Roman"/>
      <w:color w:val="000000"/>
      <w:sz w:val="20"/>
      <w:szCs w:val="20"/>
    </w:rPr>
  </w:style>
  <w:style w:type="paragraph" w:customStyle="1" w:styleId="OmniPage70">
    <w:name w:val="OmniPage #70"/>
    <w:basedOn w:val="Normal"/>
    <w:rsid w:val="0073230B"/>
    <w:pPr>
      <w:spacing w:after="0" w:line="240" w:lineRule="auto"/>
    </w:pPr>
    <w:rPr>
      <w:rFonts w:eastAsia="Times New Roman"/>
      <w:color w:val="000000"/>
      <w:sz w:val="20"/>
      <w:szCs w:val="20"/>
    </w:rPr>
  </w:style>
  <w:style w:type="paragraph" w:customStyle="1" w:styleId="OmniPage71">
    <w:name w:val="OmniPage #71"/>
    <w:basedOn w:val="Normal"/>
    <w:rsid w:val="0073230B"/>
    <w:pPr>
      <w:spacing w:after="0" w:line="240" w:lineRule="auto"/>
    </w:pPr>
    <w:rPr>
      <w:rFonts w:eastAsia="Times New Roman"/>
      <w:color w:val="000000"/>
      <w:sz w:val="20"/>
      <w:szCs w:val="20"/>
    </w:rPr>
  </w:style>
  <w:style w:type="table" w:customStyle="1" w:styleId="MediumGrid22">
    <w:name w:val="Medium Grid 22"/>
    <w:basedOn w:val="TableNormal"/>
    <w:uiPriority w:val="68"/>
    <w:rsid w:val="0073230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3230B"/>
    <w:rPr>
      <w:rFonts w:ascii="Times New Roman" w:eastAsia="Times New Roman" w:hAnsi="Times New Roman" w:cs="Calibri"/>
      <w:sz w:val="16"/>
      <w:szCs w:val="20"/>
    </w:rPr>
  </w:style>
  <w:style w:type="character" w:customStyle="1" w:styleId="createby">
    <w:name w:val="createby"/>
    <w:rsid w:val="0073230B"/>
  </w:style>
  <w:style w:type="character" w:customStyle="1" w:styleId="quote-right">
    <w:name w:val="quote-right"/>
    <w:rsid w:val="0073230B"/>
  </w:style>
  <w:style w:type="character" w:customStyle="1" w:styleId="smallcase">
    <w:name w:val="smallcase"/>
    <w:rsid w:val="0073230B"/>
  </w:style>
  <w:style w:type="character" w:customStyle="1" w:styleId="ft0">
    <w:name w:val="ft0"/>
    <w:rsid w:val="0073230B"/>
  </w:style>
  <w:style w:type="character" w:customStyle="1" w:styleId="ft2">
    <w:name w:val="ft2"/>
    <w:rsid w:val="0073230B"/>
  </w:style>
  <w:style w:type="character" w:customStyle="1" w:styleId="ft1">
    <w:name w:val="ft1"/>
    <w:rsid w:val="0073230B"/>
  </w:style>
  <w:style w:type="character" w:customStyle="1" w:styleId="ft3">
    <w:name w:val="ft3"/>
    <w:rsid w:val="0073230B"/>
  </w:style>
  <w:style w:type="character" w:customStyle="1" w:styleId="StyleTimesNewRoman12ptBold1">
    <w:name w:val="Style Times New Roman 12 pt Bold1"/>
    <w:rsid w:val="0073230B"/>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73230B"/>
    <w:rPr>
      <w:rFonts w:eastAsia="MS Mincho"/>
      <w:szCs w:val="24"/>
      <w:u w:val="single"/>
      <w:lang w:val="en-US" w:eastAsia="ja-JP" w:bidi="ar-SA"/>
    </w:rPr>
  </w:style>
  <w:style w:type="character" w:customStyle="1" w:styleId="CircledChar2">
    <w:name w:val="Circled Char2"/>
    <w:rsid w:val="0073230B"/>
    <w:rPr>
      <w:rFonts w:eastAsia="MS Mincho"/>
      <w:b/>
      <w:szCs w:val="24"/>
      <w:u w:val="single"/>
      <w:lang w:val="en-US" w:eastAsia="ja-JP" w:bidi="ar-SA"/>
    </w:rPr>
  </w:style>
  <w:style w:type="character" w:customStyle="1" w:styleId="SmallTextChar2">
    <w:name w:val="Small Text Char2"/>
    <w:rsid w:val="0073230B"/>
    <w:rPr>
      <w:rFonts w:eastAsia="MS Mincho"/>
      <w:sz w:val="15"/>
      <w:szCs w:val="24"/>
      <w:lang w:val="en-US" w:eastAsia="ja-JP" w:bidi="ar-SA"/>
    </w:rPr>
  </w:style>
  <w:style w:type="character" w:customStyle="1" w:styleId="BoldandUnderlineCharCharCharCharChar1">
    <w:name w:val="Bold and Underline Char Char Char Char Char1"/>
    <w:rsid w:val="0073230B"/>
    <w:rPr>
      <w:b/>
      <w:szCs w:val="24"/>
      <w:u w:val="single"/>
      <w:lang w:val="en-US" w:eastAsia="en-US" w:bidi="ar-SA"/>
    </w:rPr>
  </w:style>
  <w:style w:type="character" w:customStyle="1" w:styleId="SmallCardChar">
    <w:name w:val="Small Card Char"/>
    <w:rsid w:val="0073230B"/>
    <w:rPr>
      <w:rFonts w:ascii="Palatino Linotype" w:eastAsia="Times New Roman" w:hAnsi="Palatino Linotype"/>
      <w:sz w:val="12"/>
      <w:szCs w:val="24"/>
    </w:rPr>
  </w:style>
  <w:style w:type="character" w:customStyle="1" w:styleId="StyleBoldUnderline10ptBold">
    <w:name w:val="Style Bold Underline + 10 pt Bold"/>
    <w:rsid w:val="0073230B"/>
    <w:rPr>
      <w:b/>
      <w:bCs/>
      <w:sz w:val="20"/>
      <w:u w:val="thick"/>
    </w:rPr>
  </w:style>
  <w:style w:type="character" w:customStyle="1" w:styleId="separator">
    <w:name w:val="separator"/>
    <w:rsid w:val="0073230B"/>
  </w:style>
  <w:style w:type="character" w:customStyle="1" w:styleId="PageHeaderChar">
    <w:name w:val="Page Header Char"/>
    <w:link w:val="PageHeader"/>
    <w:rsid w:val="0073230B"/>
    <w:rPr>
      <w:rFonts w:ascii="Calibri" w:hAnsi="Calibri"/>
    </w:rPr>
  </w:style>
  <w:style w:type="paragraph" w:customStyle="1" w:styleId="NormalUnderline0">
    <w:name w:val="Normal + Underline"/>
    <w:basedOn w:val="Normal"/>
    <w:link w:val="NormalUnderlineChar0"/>
    <w:qFormat/>
    <w:rsid w:val="0073230B"/>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73230B"/>
    <w:pPr>
      <w:spacing w:after="0" w:line="240" w:lineRule="auto"/>
      <w:ind w:left="720"/>
    </w:pPr>
    <w:rPr>
      <w:rFonts w:eastAsia="Times New Roman"/>
      <w:sz w:val="12"/>
    </w:rPr>
  </w:style>
  <w:style w:type="character" w:customStyle="1" w:styleId="NormalUnderlineChar0">
    <w:name w:val="Normal + Underline Char"/>
    <w:link w:val="NormalUnderline0"/>
    <w:rsid w:val="0073230B"/>
    <w:rPr>
      <w:rFonts w:ascii="Calibri" w:eastAsia="Times New Roman" w:hAnsi="Calibri"/>
      <w:b/>
      <w:sz w:val="24"/>
      <w:u w:val="single"/>
    </w:rPr>
  </w:style>
  <w:style w:type="character" w:customStyle="1" w:styleId="NormalNoUnderlineChar">
    <w:name w:val="Normal + No Underline Char"/>
    <w:link w:val="NormalNoUnderline"/>
    <w:rsid w:val="0073230B"/>
    <w:rPr>
      <w:rFonts w:ascii="Calibri" w:eastAsia="Times New Roman" w:hAnsi="Calibri"/>
      <w:sz w:val="12"/>
    </w:rPr>
  </w:style>
  <w:style w:type="paragraph" w:customStyle="1" w:styleId="TagCite3">
    <w:name w:val="Tag Cite"/>
    <w:basedOn w:val="PageHeader"/>
    <w:link w:val="TagCiteChar3"/>
    <w:qFormat/>
    <w:rsid w:val="0073230B"/>
    <w:rPr>
      <w:rFonts w:ascii="Arial Narrow" w:eastAsia="SimSun" w:hAnsi="Arial Narrow"/>
      <w:b/>
      <w:sz w:val="24"/>
      <w:lang w:eastAsia="zh-CN"/>
    </w:rPr>
  </w:style>
  <w:style w:type="character" w:customStyle="1" w:styleId="TagCiteChar3">
    <w:name w:val="Tag Cite Char"/>
    <w:link w:val="TagCite3"/>
    <w:rsid w:val="0073230B"/>
    <w:rPr>
      <w:rFonts w:ascii="Arial Narrow" w:eastAsia="SimSun" w:hAnsi="Arial Narrow"/>
      <w:b/>
      <w:sz w:val="24"/>
      <w:lang w:eastAsia="zh-CN"/>
    </w:rPr>
  </w:style>
  <w:style w:type="character" w:customStyle="1" w:styleId="smalllink">
    <w:name w:val="smalllink"/>
    <w:rsid w:val="0073230B"/>
  </w:style>
  <w:style w:type="character" w:customStyle="1" w:styleId="bighead1">
    <w:name w:val="bighead1"/>
    <w:rsid w:val="0073230B"/>
    <w:rPr>
      <w:rFonts w:ascii="Verdana" w:hAnsi="Verdana" w:hint="default"/>
      <w:b/>
      <w:bCs/>
      <w:sz w:val="27"/>
      <w:szCs w:val="27"/>
    </w:rPr>
  </w:style>
  <w:style w:type="character" w:customStyle="1" w:styleId="Underline-WFU">
    <w:name w:val="Underline-WFU"/>
    <w:uiPriority w:val="1"/>
    <w:qFormat/>
    <w:rsid w:val="0073230B"/>
    <w:rPr>
      <w:rFonts w:ascii="Cambria" w:hAnsi="Cambria"/>
      <w:sz w:val="21"/>
      <w:u w:val="single"/>
    </w:rPr>
  </w:style>
  <w:style w:type="paragraph" w:customStyle="1" w:styleId="Tiny-WFU">
    <w:name w:val="Tiny-WFU"/>
    <w:basedOn w:val="Normal"/>
    <w:qFormat/>
    <w:rsid w:val="0073230B"/>
    <w:pPr>
      <w:spacing w:after="0" w:line="240" w:lineRule="auto"/>
    </w:pPr>
    <w:rPr>
      <w:rFonts w:eastAsia="Malgun Gothic"/>
      <w:sz w:val="12"/>
      <w:lang w:eastAsia="ko-KR"/>
    </w:rPr>
  </w:style>
  <w:style w:type="character" w:customStyle="1" w:styleId="b">
    <w:name w:val="b"/>
    <w:rsid w:val="0073230B"/>
  </w:style>
  <w:style w:type="paragraph" w:customStyle="1" w:styleId="Indentation">
    <w:name w:val="Indentation"/>
    <w:basedOn w:val="Normal"/>
    <w:uiPriority w:val="99"/>
    <w:qFormat/>
    <w:rsid w:val="0073230B"/>
    <w:pPr>
      <w:spacing w:after="0" w:line="240" w:lineRule="auto"/>
      <w:ind w:left="288" w:right="288"/>
    </w:pPr>
    <w:rPr>
      <w:rFonts w:eastAsia="Calibri"/>
    </w:rPr>
  </w:style>
  <w:style w:type="paragraph" w:customStyle="1" w:styleId="departments">
    <w:name w:val="departments"/>
    <w:basedOn w:val="Normal"/>
    <w:uiPriority w:val="99"/>
    <w:qFormat/>
    <w:rsid w:val="0073230B"/>
    <w:pPr>
      <w:spacing w:before="100" w:beforeAutospacing="1" w:after="100" w:afterAutospacing="1" w:line="240" w:lineRule="auto"/>
    </w:pPr>
    <w:rPr>
      <w:rFonts w:eastAsia="Times New Roman"/>
      <w:sz w:val="24"/>
    </w:rPr>
  </w:style>
  <w:style w:type="character" w:customStyle="1" w:styleId="left-date1">
    <w:name w:val="left-date1"/>
    <w:rsid w:val="0073230B"/>
    <w:rPr>
      <w:rFonts w:ascii="Verdana" w:hAnsi="Verdana" w:hint="default"/>
      <w:color w:val="666666"/>
      <w:sz w:val="14"/>
      <w:szCs w:val="14"/>
    </w:rPr>
  </w:style>
  <w:style w:type="character" w:customStyle="1" w:styleId="org">
    <w:name w:val="org"/>
    <w:basedOn w:val="DefaultParagraphFont"/>
    <w:rsid w:val="0073230B"/>
  </w:style>
  <w:style w:type="paragraph" w:customStyle="1" w:styleId="seeall">
    <w:name w:val="seeall"/>
    <w:basedOn w:val="Normal"/>
    <w:rsid w:val="0073230B"/>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73230B"/>
  </w:style>
  <w:style w:type="character" w:customStyle="1" w:styleId="livefyre-commentcount">
    <w:name w:val="livefyre-commentcount"/>
    <w:basedOn w:val="DefaultParagraphFont"/>
    <w:rsid w:val="0073230B"/>
  </w:style>
  <w:style w:type="character" w:customStyle="1" w:styleId="rednegchange">
    <w:name w:val="red_neg_change"/>
    <w:basedOn w:val="DefaultParagraphFont"/>
    <w:rsid w:val="0073230B"/>
  </w:style>
  <w:style w:type="character" w:customStyle="1" w:styleId="wsodqchgshow">
    <w:name w:val="wsodq_chgshow"/>
    <w:basedOn w:val="DefaultParagraphFont"/>
    <w:rsid w:val="0073230B"/>
  </w:style>
  <w:style w:type="character" w:customStyle="1" w:styleId="greenposchange">
    <w:name w:val="green_pos_change"/>
    <w:basedOn w:val="DefaultParagraphFont"/>
    <w:rsid w:val="0073230B"/>
  </w:style>
  <w:style w:type="paragraph" w:customStyle="1" w:styleId="image-caption">
    <w:name w:val="image-caption"/>
    <w:basedOn w:val="Normal"/>
    <w:uiPriority w:val="99"/>
    <w:qFormat/>
    <w:rsid w:val="0073230B"/>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73230B"/>
  </w:style>
  <w:style w:type="paragraph" w:customStyle="1" w:styleId="gascontcredit">
    <w:name w:val="gas_cont_credit"/>
    <w:basedOn w:val="Normal"/>
    <w:rsid w:val="0073230B"/>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73230B"/>
    <w:rPr>
      <w:b/>
      <w:szCs w:val="24"/>
      <w:u w:val="single"/>
      <w:lang w:val="en-US" w:eastAsia="en-US" w:bidi="ar-SA"/>
    </w:rPr>
  </w:style>
  <w:style w:type="paragraph" w:customStyle="1" w:styleId="endarticle">
    <w:name w:val="endarticle"/>
    <w:basedOn w:val="Normal"/>
    <w:uiPriority w:val="99"/>
    <w:qFormat/>
    <w:rsid w:val="0073230B"/>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73230B"/>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73230B"/>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73230B"/>
  </w:style>
  <w:style w:type="character" w:customStyle="1" w:styleId="honorific-prefix">
    <w:name w:val="honorific-prefix"/>
    <w:basedOn w:val="DefaultParagraphFont"/>
    <w:rsid w:val="0073230B"/>
  </w:style>
  <w:style w:type="character" w:customStyle="1" w:styleId="given-name">
    <w:name w:val="given-name"/>
    <w:basedOn w:val="DefaultParagraphFont"/>
    <w:rsid w:val="0073230B"/>
  </w:style>
  <w:style w:type="character" w:customStyle="1" w:styleId="family-name">
    <w:name w:val="family-name"/>
    <w:basedOn w:val="DefaultParagraphFont"/>
    <w:rsid w:val="0073230B"/>
  </w:style>
  <w:style w:type="character" w:customStyle="1" w:styleId="chead">
    <w:name w:val="chead"/>
    <w:basedOn w:val="DefaultParagraphFont"/>
    <w:rsid w:val="0073230B"/>
  </w:style>
  <w:style w:type="character" w:customStyle="1" w:styleId="obgcapsstart">
    <w:name w:val="obg_caps_start"/>
    <w:basedOn w:val="DefaultParagraphFont"/>
    <w:rsid w:val="0073230B"/>
  </w:style>
  <w:style w:type="character" w:customStyle="1" w:styleId="underlinedCharChar0">
    <w:name w:val="underlined Char Char"/>
    <w:basedOn w:val="DefaultParagraphFont"/>
    <w:rsid w:val="0073230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3230B"/>
    <w:pPr>
      <w:spacing w:after="0" w:line="240" w:lineRule="auto"/>
    </w:pPr>
    <w:rPr>
      <w:strike/>
      <w:sz w:val="16"/>
      <w:szCs w:val="16"/>
    </w:rPr>
  </w:style>
  <w:style w:type="paragraph" w:customStyle="1" w:styleId="Pa4">
    <w:name w:val="Pa4"/>
    <w:basedOn w:val="Normal"/>
    <w:next w:val="Normal"/>
    <w:uiPriority w:val="99"/>
    <w:qFormat/>
    <w:rsid w:val="0073230B"/>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73230B"/>
  </w:style>
  <w:style w:type="paragraph" w:customStyle="1" w:styleId="attribution">
    <w:name w:val="attribution"/>
    <w:basedOn w:val="Normal"/>
    <w:uiPriority w:val="99"/>
    <w:qFormat/>
    <w:rsid w:val="0073230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73230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73230B"/>
    <w:pPr>
      <w:spacing w:before="100" w:beforeAutospacing="1" w:after="100" w:afterAutospacing="1" w:line="240" w:lineRule="auto"/>
    </w:pPr>
    <w:rPr>
      <w:rFonts w:eastAsia="Times New Roman"/>
      <w:sz w:val="24"/>
    </w:rPr>
  </w:style>
  <w:style w:type="character" w:customStyle="1" w:styleId="text2">
    <w:name w:val="text2"/>
    <w:basedOn w:val="DefaultParagraphFont"/>
    <w:rsid w:val="0073230B"/>
  </w:style>
  <w:style w:type="paragraph" w:customStyle="1" w:styleId="msolistparagraph0">
    <w:name w:val="msolistparagraph"/>
    <w:basedOn w:val="Normal"/>
    <w:uiPriority w:val="99"/>
    <w:qFormat/>
    <w:rsid w:val="0073230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73230B"/>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73230B"/>
  </w:style>
  <w:style w:type="character" w:customStyle="1" w:styleId="StyleUnderlineChar2CharChar11pt">
    <w:name w:val="Style Underline Char2 Char Char + 11 pt"/>
    <w:basedOn w:val="Style11pt"/>
    <w:rsid w:val="0073230B"/>
    <w:rPr>
      <w:rFonts w:ascii="Times New Roman" w:hAnsi="Times New Roman"/>
      <w:sz w:val="20"/>
      <w:u w:val="single"/>
    </w:rPr>
  </w:style>
  <w:style w:type="character" w:customStyle="1" w:styleId="StyleStyleBoldUnderline11pt">
    <w:name w:val="Style Style Bold Underline + 11 pt"/>
    <w:basedOn w:val="DefaultParagraphFont"/>
    <w:rsid w:val="0073230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3230B"/>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3230B"/>
    <w:rPr>
      <w:rFonts w:ascii="Arial Narrow" w:eastAsia="SimSun" w:hAnsi="Arial Narrow"/>
      <w:b/>
      <w:bCs/>
      <w:sz w:val="20"/>
      <w:szCs w:val="24"/>
      <w:u w:val="single"/>
      <w:lang w:eastAsia="zh-CN"/>
    </w:rPr>
  </w:style>
  <w:style w:type="character" w:customStyle="1" w:styleId="Styleunderline11pt">
    <w:name w:val="Style underline + 11 pt"/>
    <w:basedOn w:val="underline"/>
    <w:rsid w:val="0073230B"/>
    <w:rPr>
      <w:u w:val="single"/>
      <w:lang w:val="en-US" w:eastAsia="en-US" w:bidi="ar-SA"/>
    </w:rPr>
  </w:style>
  <w:style w:type="character" w:customStyle="1" w:styleId="Styleunderline11ptBold">
    <w:name w:val="Style underline + 11 pt Bold"/>
    <w:basedOn w:val="underline"/>
    <w:rsid w:val="0073230B"/>
    <w:rPr>
      <w:u w:val="single"/>
      <w:lang w:val="en-US" w:eastAsia="en-US" w:bidi="ar-SA"/>
    </w:rPr>
  </w:style>
  <w:style w:type="paragraph" w:customStyle="1" w:styleId="StyleStyle49pt10">
    <w:name w:val="Style Style4 + 9 pt10"/>
    <w:basedOn w:val="Style4"/>
    <w:link w:val="StyleStyle49pt10Char"/>
    <w:qFormat/>
    <w:rsid w:val="0073230B"/>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73230B"/>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73230B"/>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73230B"/>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73230B"/>
  </w:style>
  <w:style w:type="character" w:customStyle="1" w:styleId="pronset">
    <w:name w:val="pronset"/>
    <w:basedOn w:val="DefaultParagraphFont"/>
    <w:rsid w:val="0073230B"/>
  </w:style>
  <w:style w:type="character" w:customStyle="1" w:styleId="showipapr">
    <w:name w:val="show_ipapr"/>
    <w:basedOn w:val="DefaultParagraphFont"/>
    <w:rsid w:val="0073230B"/>
  </w:style>
  <w:style w:type="character" w:customStyle="1" w:styleId="prondelim">
    <w:name w:val="prondelim"/>
    <w:basedOn w:val="DefaultParagraphFont"/>
    <w:rsid w:val="0073230B"/>
  </w:style>
  <w:style w:type="character" w:customStyle="1" w:styleId="pron">
    <w:name w:val="pron"/>
    <w:basedOn w:val="DefaultParagraphFont"/>
    <w:rsid w:val="0073230B"/>
  </w:style>
  <w:style w:type="character" w:customStyle="1" w:styleId="prontoggle">
    <w:name w:val="pron_toggle"/>
    <w:basedOn w:val="DefaultParagraphFont"/>
    <w:rsid w:val="0073230B"/>
  </w:style>
  <w:style w:type="character" w:customStyle="1" w:styleId="showspellpr">
    <w:name w:val="show_spellpr"/>
    <w:basedOn w:val="DefaultParagraphFont"/>
    <w:rsid w:val="0073230B"/>
  </w:style>
  <w:style w:type="character" w:customStyle="1" w:styleId="boldface">
    <w:name w:val="boldface"/>
    <w:basedOn w:val="DefaultParagraphFont"/>
    <w:rsid w:val="0073230B"/>
  </w:style>
  <w:style w:type="character" w:customStyle="1" w:styleId="pg">
    <w:name w:val="pg"/>
    <w:basedOn w:val="DefaultParagraphFont"/>
    <w:rsid w:val="0073230B"/>
  </w:style>
  <w:style w:type="character" w:customStyle="1" w:styleId="secondary-bf">
    <w:name w:val="secondary-bf"/>
    <w:basedOn w:val="DefaultParagraphFont"/>
    <w:rsid w:val="0073230B"/>
  </w:style>
  <w:style w:type="character" w:customStyle="1" w:styleId="dnindex">
    <w:name w:val="dnindex"/>
    <w:basedOn w:val="DefaultParagraphFont"/>
    <w:rsid w:val="0073230B"/>
  </w:style>
  <w:style w:type="character" w:customStyle="1" w:styleId="ital-inline">
    <w:name w:val="ital-inline"/>
    <w:basedOn w:val="DefaultParagraphFont"/>
    <w:rsid w:val="0073230B"/>
  </w:style>
  <w:style w:type="character" w:customStyle="1" w:styleId="Styleterm111ptUnderline">
    <w:name w:val="Style term1 + 11 pt Underline"/>
    <w:basedOn w:val="term1"/>
    <w:rsid w:val="0073230B"/>
    <w:rPr>
      <w:b/>
      <w:bCs/>
      <w:sz w:val="20"/>
      <w:u w:val="single"/>
    </w:rPr>
  </w:style>
  <w:style w:type="paragraph" w:customStyle="1" w:styleId="StyleMinimizedTextArialNarrow10pt">
    <w:name w:val="Style Minimized Text + Arial Narrow 10 pt"/>
    <w:basedOn w:val="MinimizedText"/>
    <w:link w:val="StyleMinimizedTextArialNarrow10ptChar"/>
    <w:qFormat/>
    <w:rsid w:val="0073230B"/>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73230B"/>
    <w:rPr>
      <w:rFonts w:ascii="Georgia" w:eastAsia="Times New Roman" w:hAnsi="Georgia"/>
      <w:sz w:val="20"/>
    </w:rPr>
  </w:style>
  <w:style w:type="paragraph" w:customStyle="1" w:styleId="StyleStyle49pt3">
    <w:name w:val="Style Style4 + 9 pt3"/>
    <w:basedOn w:val="Style4"/>
    <w:link w:val="StyleStyle49pt3Char"/>
    <w:qFormat/>
    <w:rsid w:val="0073230B"/>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73230B"/>
    <w:rPr>
      <w:rFonts w:ascii="Arial Narrow" w:eastAsia="Times New Roman" w:hAnsi="Arial Narrow"/>
      <w:sz w:val="20"/>
      <w:szCs w:val="24"/>
      <w:u w:val="single"/>
      <w:lang w:eastAsia="zh-CN"/>
    </w:rPr>
  </w:style>
  <w:style w:type="character" w:customStyle="1" w:styleId="ct-with-fmlt">
    <w:name w:val="ct-with-fmlt"/>
    <w:basedOn w:val="DefaultParagraphFont"/>
    <w:rsid w:val="0073230B"/>
  </w:style>
  <w:style w:type="character" w:customStyle="1" w:styleId="althead">
    <w:name w:val="althead"/>
    <w:basedOn w:val="DefaultParagraphFont"/>
    <w:rsid w:val="0073230B"/>
  </w:style>
  <w:style w:type="character" w:customStyle="1" w:styleId="arbd1">
    <w:name w:val="arbd1"/>
    <w:basedOn w:val="DefaultParagraphFont"/>
    <w:rsid w:val="0073230B"/>
  </w:style>
  <w:style w:type="character" w:customStyle="1" w:styleId="unx">
    <w:name w:val="unx"/>
    <w:basedOn w:val="DefaultParagraphFont"/>
    <w:rsid w:val="0073230B"/>
  </w:style>
  <w:style w:type="character" w:customStyle="1" w:styleId="lrdctph">
    <w:name w:val="lr_dct_ph"/>
    <w:basedOn w:val="DefaultParagraphFont"/>
    <w:rsid w:val="0073230B"/>
  </w:style>
  <w:style w:type="character" w:customStyle="1" w:styleId="tagciteChar4">
    <w:name w:val="tag/cite Char"/>
    <w:basedOn w:val="DefaultParagraphFont"/>
    <w:rsid w:val="0073230B"/>
    <w:rPr>
      <w:b/>
      <w:sz w:val="24"/>
      <w:lang w:val="en-US" w:eastAsia="en-US" w:bidi="ar-SA"/>
    </w:rPr>
  </w:style>
  <w:style w:type="paragraph" w:customStyle="1" w:styleId="TxBr41p1">
    <w:name w:val="TxBr_41p1"/>
    <w:basedOn w:val="Normal"/>
    <w:qFormat/>
    <w:rsid w:val="0073230B"/>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73230B"/>
    <w:rPr>
      <w:sz w:val="18"/>
      <w:szCs w:val="24"/>
      <w:lang w:val="en-US" w:eastAsia="en-US" w:bidi="ar-SA"/>
    </w:rPr>
  </w:style>
  <w:style w:type="paragraph" w:customStyle="1" w:styleId="003Cite">
    <w:name w:val="003Cite"/>
    <w:basedOn w:val="Normal"/>
    <w:qFormat/>
    <w:rsid w:val="0073230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73230B"/>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73230B"/>
    <w:rPr>
      <w:rFonts w:ascii="Calibri" w:hAnsi="Calibri"/>
      <w:b/>
      <w:color w:val="000000"/>
      <w:u w:val="single"/>
    </w:rPr>
  </w:style>
  <w:style w:type="character" w:customStyle="1" w:styleId="StyleBold1">
    <w:name w:val="Style Bold1"/>
    <w:rsid w:val="0073230B"/>
    <w:rPr>
      <w:rFonts w:ascii="Georgia" w:hAnsi="Georgia"/>
      <w:b/>
      <w:bCs/>
      <w:sz w:val="22"/>
    </w:rPr>
  </w:style>
  <w:style w:type="character" w:customStyle="1" w:styleId="BlockHeadingsChar1">
    <w:name w:val="Block Headings Char1"/>
    <w:rsid w:val="0073230B"/>
    <w:rPr>
      <w:b/>
      <w:caps/>
    </w:rPr>
  </w:style>
  <w:style w:type="character" w:customStyle="1" w:styleId="CARDChar2">
    <w:name w:val="CARD Char"/>
    <w:link w:val="CARD2"/>
    <w:rsid w:val="0073230B"/>
    <w:rPr>
      <w:rFonts w:ascii="Calibri" w:hAnsi="Calibri"/>
    </w:rPr>
  </w:style>
  <w:style w:type="character" w:customStyle="1" w:styleId="FontStyle170">
    <w:name w:val="Font Style170"/>
    <w:uiPriority w:val="99"/>
    <w:rsid w:val="0073230B"/>
    <w:rPr>
      <w:rFonts w:ascii="Bookman Old Style" w:hAnsi="Bookman Old Style" w:cs="Bookman Old Style"/>
      <w:sz w:val="16"/>
      <w:szCs w:val="16"/>
    </w:rPr>
  </w:style>
  <w:style w:type="character" w:customStyle="1" w:styleId="label">
    <w:name w:val="label"/>
    <w:rsid w:val="0073230B"/>
  </w:style>
  <w:style w:type="character" w:customStyle="1" w:styleId="Styleunderline12pt">
    <w:name w:val="Style underline + 12 pt"/>
    <w:rsid w:val="0073230B"/>
    <w:rPr>
      <w:rFonts w:ascii="Times New Roman" w:hAnsi="Times New Roman"/>
      <w:bCs/>
      <w:sz w:val="20"/>
      <w:u w:val="single"/>
    </w:rPr>
  </w:style>
  <w:style w:type="character" w:customStyle="1" w:styleId="StyleUnderlineChar19pt">
    <w:name w:val="Style Underline Char1 + 9 pt"/>
    <w:basedOn w:val="UnderlineChar1"/>
    <w:rsid w:val="0073230B"/>
    <w:rPr>
      <w:rFonts w:ascii="Times New Roman" w:hAnsi="Times New Roman"/>
      <w:sz w:val="20"/>
      <w:szCs w:val="24"/>
      <w:u w:val="single"/>
      <w:lang w:val="en-US" w:eastAsia="en-US" w:bidi="ar-SA"/>
    </w:rPr>
  </w:style>
  <w:style w:type="character" w:customStyle="1" w:styleId="StyleUnderlineChar1Bold">
    <w:name w:val="Style Underline Char1 + Bold"/>
    <w:rsid w:val="0073230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3230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3230B"/>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73230B"/>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73230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73230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3230B"/>
    <w:rPr>
      <w:rFonts w:ascii="Times New Roman" w:hAnsi="Times New Roman"/>
      <w:sz w:val="20"/>
      <w:u w:val="single"/>
      <w:lang w:val="en-US" w:eastAsia="en-US" w:bidi="ar-SA"/>
    </w:rPr>
  </w:style>
  <w:style w:type="paragraph" w:customStyle="1" w:styleId="StyleUnderline9pt1">
    <w:name w:val="Style Underline + 9 pt1"/>
    <w:rsid w:val="0073230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73230B"/>
    <w:rPr>
      <w:sz w:val="20"/>
      <w:u w:val="single"/>
    </w:rPr>
  </w:style>
  <w:style w:type="character" w:customStyle="1" w:styleId="StyleUnderlineChar19pt2">
    <w:name w:val="Style Underline Char1 + 9 pt2"/>
    <w:basedOn w:val="UnderlineChar1"/>
    <w:rsid w:val="0073230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3230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3230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3230B"/>
    <w:rPr>
      <w:rFonts w:ascii="Times New Roman" w:hAnsi="Times New Roman"/>
      <w:b/>
      <w:bCs/>
      <w:sz w:val="20"/>
      <w:szCs w:val="24"/>
      <w:u w:val="single"/>
      <w:lang w:val="en-US" w:eastAsia="en-US" w:bidi="ar-SA"/>
    </w:rPr>
  </w:style>
  <w:style w:type="character" w:customStyle="1" w:styleId="content">
    <w:name w:val="content"/>
    <w:basedOn w:val="DefaultParagraphFont"/>
    <w:rsid w:val="0073230B"/>
  </w:style>
  <w:style w:type="character" w:customStyle="1" w:styleId="Style9ptBoldUnderline1">
    <w:name w:val="Style 9 pt Bold Underline1"/>
    <w:rsid w:val="0073230B"/>
    <w:rPr>
      <w:b/>
      <w:bCs/>
      <w:sz w:val="20"/>
      <w:u w:val="single"/>
    </w:rPr>
  </w:style>
  <w:style w:type="character" w:customStyle="1" w:styleId="tagCharCharCharChar">
    <w:name w:val="tag Char Char Char Char"/>
    <w:rsid w:val="0073230B"/>
    <w:rPr>
      <w:rFonts w:ascii="Georgia" w:eastAsia="Calibri" w:hAnsi="Georgia" w:cs="Calibri"/>
      <w:b/>
      <w:sz w:val="24"/>
    </w:rPr>
  </w:style>
  <w:style w:type="character" w:customStyle="1" w:styleId="3">
    <w:name w:val="3"/>
    <w:rsid w:val="0073230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3230B"/>
    <w:rPr>
      <w:rFonts w:cs="Arial"/>
      <w:b/>
      <w:bCs/>
      <w:iCs/>
      <w:szCs w:val="28"/>
      <w:lang w:val="en-US" w:eastAsia="en-US" w:bidi="ar-SA"/>
    </w:rPr>
  </w:style>
  <w:style w:type="paragraph" w:customStyle="1" w:styleId="EmphasisText">
    <w:name w:val="Emphasis Text"/>
    <w:basedOn w:val="UnderlinedText"/>
    <w:link w:val="EmphasisTextChar"/>
    <w:rsid w:val="0073230B"/>
    <w:rPr>
      <w:rFonts w:eastAsia="SimSun"/>
      <w:sz w:val="24"/>
      <w:u w:val="single"/>
    </w:rPr>
  </w:style>
  <w:style w:type="character" w:customStyle="1" w:styleId="EmphasisTextChar">
    <w:name w:val="Emphasis Text Char"/>
    <w:link w:val="EmphasisText"/>
    <w:rsid w:val="0073230B"/>
    <w:rPr>
      <w:rFonts w:ascii="Calibri" w:eastAsia="SimSun" w:hAnsi="Calibri"/>
      <w:b/>
      <w:sz w:val="24"/>
      <w:u w:val="single"/>
    </w:rPr>
  </w:style>
  <w:style w:type="character" w:customStyle="1" w:styleId="featuretitle">
    <w:name w:val="feature_title"/>
    <w:basedOn w:val="DefaultParagraphFont"/>
    <w:rsid w:val="0073230B"/>
  </w:style>
  <w:style w:type="character" w:customStyle="1" w:styleId="6">
    <w:name w:val="6"/>
    <w:rsid w:val="0073230B"/>
    <w:rPr>
      <w:rFonts w:cs="Arial"/>
      <w:bCs/>
      <w:sz w:val="20"/>
      <w:u w:val="single"/>
      <w:lang w:val="en-US" w:eastAsia="en-US" w:bidi="ar-SA"/>
    </w:rPr>
  </w:style>
  <w:style w:type="character" w:customStyle="1" w:styleId="7">
    <w:name w:val="7"/>
    <w:rsid w:val="0073230B"/>
    <w:rPr>
      <w:rFonts w:cs="Arial"/>
      <w:bCs/>
      <w:sz w:val="20"/>
      <w:u w:val="single"/>
      <w:lang w:val="en-US" w:eastAsia="en-US" w:bidi="ar-SA"/>
    </w:rPr>
  </w:style>
  <w:style w:type="character" w:customStyle="1" w:styleId="StyleUnderlineChar19pt4">
    <w:name w:val="Style Underline Char1 + 9 pt4"/>
    <w:basedOn w:val="UnderlineChar1"/>
    <w:rsid w:val="0073230B"/>
    <w:rPr>
      <w:rFonts w:ascii="Times New Roman" w:hAnsi="Times New Roman"/>
      <w:sz w:val="20"/>
      <w:szCs w:val="24"/>
      <w:u w:val="single"/>
      <w:lang w:val="en-US" w:eastAsia="en-US" w:bidi="ar-SA"/>
    </w:rPr>
  </w:style>
  <w:style w:type="character" w:customStyle="1" w:styleId="StyleUnderlineChar19ptBold1">
    <w:name w:val="Style Underline Char1 + 9 pt Bold1"/>
    <w:rsid w:val="0073230B"/>
    <w:rPr>
      <w:rFonts w:ascii="Times New Roman" w:hAnsi="Times New Roman"/>
      <w:b/>
      <w:bCs/>
      <w:sz w:val="20"/>
      <w:szCs w:val="24"/>
      <w:u w:val="single"/>
      <w:lang w:val="en-US" w:eastAsia="en-US" w:bidi="ar-SA"/>
    </w:rPr>
  </w:style>
  <w:style w:type="character" w:customStyle="1" w:styleId="Style9ptUnderline3">
    <w:name w:val="Style 9 pt Underline3"/>
    <w:rsid w:val="0073230B"/>
    <w:rPr>
      <w:sz w:val="20"/>
      <w:u w:val="single"/>
    </w:rPr>
  </w:style>
  <w:style w:type="paragraph" w:customStyle="1" w:styleId="Stylecard9pt">
    <w:name w:val="Style card + 9 pt"/>
    <w:basedOn w:val="Normal"/>
    <w:link w:val="Stylecard9ptChar"/>
    <w:qFormat/>
    <w:rsid w:val="0073230B"/>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73230B"/>
    <w:rPr>
      <w:rFonts w:ascii="Calibri" w:eastAsia="Calibri" w:hAnsi="Calibri" w:cs="Times New Roman"/>
      <w:sz w:val="20"/>
      <w:szCs w:val="20"/>
      <w:u w:val="single"/>
    </w:rPr>
  </w:style>
  <w:style w:type="character" w:customStyle="1" w:styleId="Styleunderline9pt0">
    <w:name w:val="Style underline + 9 pt"/>
    <w:basedOn w:val="underline"/>
    <w:rsid w:val="0073230B"/>
    <w:rPr>
      <w:u w:val="single"/>
      <w:lang w:val="en-US" w:eastAsia="en-US" w:bidi="ar-SA"/>
    </w:rPr>
  </w:style>
  <w:style w:type="character" w:customStyle="1" w:styleId="Style9ptUnderline4">
    <w:name w:val="Style 9 pt Underline4"/>
    <w:rsid w:val="0073230B"/>
    <w:rPr>
      <w:sz w:val="20"/>
      <w:u w:val="single"/>
    </w:rPr>
  </w:style>
  <w:style w:type="character" w:customStyle="1" w:styleId="55">
    <w:name w:val="55"/>
    <w:rsid w:val="0073230B"/>
    <w:rPr>
      <w:rFonts w:cs="Arial"/>
      <w:bCs/>
      <w:sz w:val="20"/>
      <w:u w:val="single"/>
      <w:lang w:val="en-US" w:eastAsia="en-US" w:bidi="ar-SA"/>
    </w:rPr>
  </w:style>
  <w:style w:type="paragraph" w:customStyle="1" w:styleId="CardBody">
    <w:name w:val="Card Body"/>
    <w:basedOn w:val="Normal"/>
    <w:link w:val="CardBodyChar"/>
    <w:qFormat/>
    <w:rsid w:val="0073230B"/>
    <w:pPr>
      <w:spacing w:after="0" w:line="240" w:lineRule="auto"/>
    </w:pPr>
    <w:rPr>
      <w:rFonts w:eastAsia="Calibri"/>
    </w:rPr>
  </w:style>
  <w:style w:type="character" w:customStyle="1" w:styleId="CardBodyChar">
    <w:name w:val="Card Body Char"/>
    <w:link w:val="CardBody"/>
    <w:rsid w:val="0073230B"/>
    <w:rPr>
      <w:rFonts w:ascii="Calibri" w:eastAsia="Calibri" w:hAnsi="Calibri"/>
    </w:rPr>
  </w:style>
  <w:style w:type="character" w:customStyle="1" w:styleId="Styleunderline9pt10">
    <w:name w:val="Style underline + 9 pt1"/>
    <w:basedOn w:val="underline"/>
    <w:rsid w:val="0073230B"/>
    <w:rPr>
      <w:u w:val="single"/>
      <w:lang w:val="en-US" w:eastAsia="en-US" w:bidi="ar-SA"/>
    </w:rPr>
  </w:style>
  <w:style w:type="character" w:customStyle="1" w:styleId="Styleunderline9ptBold">
    <w:name w:val="Style underline + 9 pt Bold"/>
    <w:rsid w:val="0073230B"/>
    <w:rPr>
      <w:b/>
      <w:bCs/>
      <w:sz w:val="20"/>
      <w:u w:val="single"/>
    </w:rPr>
  </w:style>
  <w:style w:type="character" w:customStyle="1" w:styleId="StyleUnderliningChar9ptBold">
    <w:name w:val="Style Underlining Char + 9 pt Bold"/>
    <w:rsid w:val="0073230B"/>
    <w:rPr>
      <w:rFonts w:ascii="Times New Roman" w:hAnsi="Times New Roman"/>
      <w:b/>
      <w:bCs/>
      <w:sz w:val="20"/>
      <w:szCs w:val="24"/>
      <w:u w:val="single"/>
      <w:lang w:val="en-US" w:eastAsia="en-US" w:bidi="ar-SA"/>
    </w:rPr>
  </w:style>
  <w:style w:type="character" w:customStyle="1" w:styleId="StyleUnderliningChar9pt">
    <w:name w:val="Style Underlining Char + 9 pt"/>
    <w:rsid w:val="0073230B"/>
    <w:rPr>
      <w:rFonts w:ascii="Times New Roman" w:hAnsi="Times New Roman"/>
      <w:sz w:val="20"/>
      <w:szCs w:val="24"/>
      <w:u w:val="single"/>
      <w:lang w:val="en-US" w:eastAsia="en-US" w:bidi="ar-SA"/>
    </w:rPr>
  </w:style>
  <w:style w:type="character" w:customStyle="1" w:styleId="34">
    <w:name w:val="34"/>
    <w:rsid w:val="0073230B"/>
    <w:rPr>
      <w:rFonts w:ascii="Times New Roman" w:hAnsi="Times New Roman" w:cs="Arial"/>
      <w:bCs/>
      <w:sz w:val="20"/>
      <w:u w:val="single"/>
      <w:lang w:val="en-US" w:eastAsia="en-US" w:bidi="ar-SA"/>
    </w:rPr>
  </w:style>
  <w:style w:type="character" w:customStyle="1" w:styleId="45">
    <w:name w:val="45"/>
    <w:rsid w:val="0073230B"/>
    <w:rPr>
      <w:rFonts w:ascii="Times New Roman" w:hAnsi="Times New Roman" w:cs="Arial"/>
      <w:b/>
      <w:bCs/>
      <w:sz w:val="20"/>
      <w:u w:val="single"/>
      <w:lang w:val="en-US" w:eastAsia="en-US" w:bidi="ar-SA"/>
    </w:rPr>
  </w:style>
  <w:style w:type="character" w:customStyle="1" w:styleId="Style9ptUnderline5">
    <w:name w:val="Style 9 pt Underline5"/>
    <w:rsid w:val="0073230B"/>
    <w:rPr>
      <w:rFonts w:ascii="Times New Roman" w:hAnsi="Times New Roman"/>
      <w:sz w:val="20"/>
      <w:u w:val="single"/>
    </w:rPr>
  </w:style>
  <w:style w:type="character" w:customStyle="1" w:styleId="Style9ptBoldUnderline2">
    <w:name w:val="Style 9 pt Bold Underline2"/>
    <w:rsid w:val="0073230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3230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73230B"/>
    <w:pPr>
      <w:numPr>
        <w:numId w:val="0"/>
      </w:numPr>
    </w:pPr>
    <w:rPr>
      <w:sz w:val="20"/>
      <w:lang w:eastAsia="zh-CN"/>
    </w:rPr>
  </w:style>
  <w:style w:type="character" w:customStyle="1" w:styleId="StyleStyle49pt1Char">
    <w:name w:val="Style Style4 + 9 pt1 Char"/>
    <w:basedOn w:val="Style4Char"/>
    <w:link w:val="StyleStyle49pt1"/>
    <w:rsid w:val="0073230B"/>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73230B"/>
    <w:pPr>
      <w:numPr>
        <w:numId w:val="0"/>
      </w:numPr>
    </w:pPr>
    <w:rPr>
      <w:b/>
      <w:bCs/>
    </w:rPr>
  </w:style>
  <w:style w:type="character" w:customStyle="1" w:styleId="StyleStyle49ptBold1Char">
    <w:name w:val="Style Style4 + 9 pt Bold1 Char"/>
    <w:link w:val="StyleStyle49ptBold1"/>
    <w:rsid w:val="0073230B"/>
    <w:rPr>
      <w:rFonts w:ascii="Arial Narrow" w:hAnsi="Arial Narrow"/>
      <w:b/>
      <w:bCs/>
      <w:szCs w:val="24"/>
      <w:u w:val="single"/>
    </w:rPr>
  </w:style>
  <w:style w:type="paragraph" w:customStyle="1" w:styleId="StyleStyle49pt2">
    <w:name w:val="Style Style4 + 9 pt2"/>
    <w:basedOn w:val="Style4"/>
    <w:link w:val="StyleStyle49pt2Char"/>
    <w:rsid w:val="0073230B"/>
    <w:pPr>
      <w:numPr>
        <w:numId w:val="0"/>
      </w:numPr>
    </w:pPr>
    <w:rPr>
      <w:sz w:val="20"/>
      <w:lang w:eastAsia="zh-CN"/>
    </w:rPr>
  </w:style>
  <w:style w:type="character" w:customStyle="1" w:styleId="StyleStyle49pt2Char">
    <w:name w:val="Style Style4 + 9 pt2 Char"/>
    <w:basedOn w:val="Style4Char"/>
    <w:link w:val="StyleStyle49pt2"/>
    <w:rsid w:val="0073230B"/>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73230B"/>
    <w:pPr>
      <w:numPr>
        <w:numId w:val="0"/>
      </w:numPr>
    </w:pPr>
    <w:rPr>
      <w:b/>
      <w:bCs/>
    </w:rPr>
  </w:style>
  <w:style w:type="character" w:customStyle="1" w:styleId="StyleStyle49ptBold2Char">
    <w:name w:val="Style Style4 + 9 pt Bold2 Char"/>
    <w:link w:val="StyleStyle49ptBold2"/>
    <w:rsid w:val="0073230B"/>
    <w:rPr>
      <w:rFonts w:ascii="Arial Narrow" w:hAnsi="Arial Narrow"/>
      <w:b/>
      <w:bCs/>
      <w:szCs w:val="24"/>
      <w:u w:val="single"/>
    </w:rPr>
  </w:style>
  <w:style w:type="character" w:customStyle="1" w:styleId="23">
    <w:name w:val="23"/>
    <w:rsid w:val="0073230B"/>
    <w:rPr>
      <w:rFonts w:ascii="Times New Roman" w:hAnsi="Times New Roman" w:cs="Arial"/>
      <w:bCs/>
      <w:sz w:val="20"/>
      <w:u w:val="single"/>
      <w:lang w:val="en-US" w:eastAsia="en-US" w:bidi="ar-SA"/>
    </w:rPr>
  </w:style>
  <w:style w:type="character" w:customStyle="1" w:styleId="33">
    <w:name w:val="33"/>
    <w:rsid w:val="0073230B"/>
    <w:rPr>
      <w:rFonts w:ascii="Times New Roman" w:hAnsi="Times New Roman" w:cs="Arial"/>
      <w:b/>
      <w:bCs/>
      <w:sz w:val="20"/>
      <w:u w:val="single"/>
      <w:lang w:val="en-US" w:eastAsia="en-US" w:bidi="ar-SA"/>
    </w:rPr>
  </w:style>
  <w:style w:type="character" w:customStyle="1" w:styleId="27">
    <w:name w:val="27"/>
    <w:rsid w:val="0073230B"/>
    <w:rPr>
      <w:rFonts w:cs="Arial"/>
      <w:bCs/>
      <w:sz w:val="20"/>
      <w:u w:val="single"/>
      <w:lang w:val="en-US" w:eastAsia="en-US" w:bidi="ar-SA"/>
    </w:rPr>
  </w:style>
  <w:style w:type="character" w:customStyle="1" w:styleId="StyleArialNarrow9pt">
    <w:name w:val="Style Arial Narrow 9 pt"/>
    <w:rsid w:val="0073230B"/>
    <w:rPr>
      <w:rFonts w:ascii="Times New Roman" w:hAnsi="Times New Roman"/>
      <w:sz w:val="20"/>
    </w:rPr>
  </w:style>
  <w:style w:type="paragraph" w:customStyle="1" w:styleId="CiteBody">
    <w:name w:val="Cite Body"/>
    <w:basedOn w:val="Normal"/>
    <w:link w:val="CiteBodyChar"/>
    <w:qFormat/>
    <w:rsid w:val="0073230B"/>
    <w:pPr>
      <w:spacing w:after="0" w:line="240" w:lineRule="auto"/>
    </w:pPr>
    <w:rPr>
      <w:rFonts w:eastAsia="Calibri"/>
      <w:szCs w:val="16"/>
    </w:rPr>
  </w:style>
  <w:style w:type="paragraph" w:customStyle="1" w:styleId="CiteBold">
    <w:name w:val="Cite Bold"/>
    <w:basedOn w:val="CiteBody"/>
    <w:link w:val="CiteBoldChar"/>
    <w:qFormat/>
    <w:rsid w:val="0073230B"/>
    <w:rPr>
      <w:b/>
    </w:rPr>
  </w:style>
  <w:style w:type="character" w:customStyle="1" w:styleId="CiteBodyChar">
    <w:name w:val="Cite Body Char"/>
    <w:link w:val="CiteBody"/>
    <w:rsid w:val="0073230B"/>
    <w:rPr>
      <w:rFonts w:ascii="Calibri" w:eastAsia="Calibri" w:hAnsi="Calibri"/>
      <w:szCs w:val="16"/>
    </w:rPr>
  </w:style>
  <w:style w:type="character" w:customStyle="1" w:styleId="CiteBoldChar">
    <w:name w:val="Cite Bold Char"/>
    <w:link w:val="CiteBold"/>
    <w:rsid w:val="0073230B"/>
    <w:rPr>
      <w:rFonts w:ascii="Calibri" w:eastAsia="Calibri" w:hAnsi="Calibri"/>
      <w:b/>
      <w:szCs w:val="16"/>
    </w:rPr>
  </w:style>
  <w:style w:type="paragraph" w:customStyle="1" w:styleId="StyleCardBody11ptUnderline">
    <w:name w:val="Style Card Body + 11 pt Underline"/>
    <w:basedOn w:val="CardBody"/>
    <w:link w:val="StyleCardBody11ptUnderlineChar"/>
    <w:rsid w:val="0073230B"/>
    <w:rPr>
      <w:sz w:val="20"/>
      <w:u w:val="single"/>
    </w:rPr>
  </w:style>
  <w:style w:type="character" w:customStyle="1" w:styleId="StyleCardBody11ptUnderlineChar">
    <w:name w:val="Style Card Body + 11 pt Underline Char"/>
    <w:link w:val="StyleCardBody11ptUnderline"/>
    <w:rsid w:val="0073230B"/>
    <w:rPr>
      <w:rFonts w:ascii="Calibri" w:eastAsia="Calibri" w:hAnsi="Calibri"/>
      <w:sz w:val="20"/>
      <w:u w:val="single"/>
    </w:rPr>
  </w:style>
  <w:style w:type="paragraph" w:customStyle="1" w:styleId="StyleStyle49pt4">
    <w:name w:val="Style Style4 + 9 pt4"/>
    <w:basedOn w:val="Style4"/>
    <w:link w:val="StyleStyle49pt4Char"/>
    <w:rsid w:val="0073230B"/>
    <w:pPr>
      <w:numPr>
        <w:numId w:val="0"/>
      </w:numPr>
    </w:pPr>
    <w:rPr>
      <w:sz w:val="20"/>
      <w:lang w:eastAsia="zh-CN"/>
    </w:rPr>
  </w:style>
  <w:style w:type="character" w:customStyle="1" w:styleId="StyleStyle49pt4Char">
    <w:name w:val="Style Style4 + 9 pt4 Char"/>
    <w:basedOn w:val="Style4Char"/>
    <w:link w:val="StyleStyle49pt4"/>
    <w:rsid w:val="0073230B"/>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73230B"/>
    <w:pPr>
      <w:numPr>
        <w:numId w:val="0"/>
      </w:numPr>
    </w:pPr>
    <w:rPr>
      <w:b/>
      <w:bCs/>
    </w:rPr>
  </w:style>
  <w:style w:type="character" w:customStyle="1" w:styleId="StyleStyle49ptBold4Char">
    <w:name w:val="Style Style4 + 9 pt Bold4 Char"/>
    <w:link w:val="StyleStyle49ptBold4"/>
    <w:rsid w:val="0073230B"/>
    <w:rPr>
      <w:rFonts w:ascii="Arial Narrow" w:hAnsi="Arial Narrow"/>
      <w:b/>
      <w:bCs/>
      <w:szCs w:val="24"/>
      <w:u w:val="single"/>
    </w:rPr>
  </w:style>
  <w:style w:type="character" w:customStyle="1" w:styleId="StyleUnderlineCharChar9pt2">
    <w:name w:val="Style Underline Char Char + 9 pt2"/>
    <w:basedOn w:val="DefaultParagraphFont"/>
    <w:rsid w:val="0073230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3230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3230B"/>
    <w:rPr>
      <w:b/>
      <w:bCs/>
      <w:sz w:val="20"/>
      <w:u w:val="single"/>
      <w:bdr w:val="single" w:sz="4" w:space="0" w:color="auto"/>
    </w:rPr>
  </w:style>
  <w:style w:type="character" w:customStyle="1" w:styleId="Style9ptUnderline7">
    <w:name w:val="Style 9 pt Underline7"/>
    <w:rsid w:val="0073230B"/>
    <w:rPr>
      <w:sz w:val="20"/>
      <w:u w:val="single"/>
    </w:rPr>
  </w:style>
  <w:style w:type="character" w:customStyle="1" w:styleId="Style9ptBoldUnderline3">
    <w:name w:val="Style 9 pt Bold Underline3"/>
    <w:rsid w:val="0073230B"/>
    <w:rPr>
      <w:b/>
      <w:bCs/>
      <w:sz w:val="20"/>
      <w:u w:val="single"/>
    </w:rPr>
  </w:style>
  <w:style w:type="character" w:customStyle="1" w:styleId="Style9ptUnderline8">
    <w:name w:val="Style 9 pt Underline8"/>
    <w:rsid w:val="0073230B"/>
    <w:rPr>
      <w:sz w:val="20"/>
      <w:u w:val="single"/>
    </w:rPr>
  </w:style>
  <w:style w:type="paragraph" w:customStyle="1" w:styleId="StyleStyle49pt5">
    <w:name w:val="Style Style4 + 9 pt5"/>
    <w:basedOn w:val="Style4"/>
    <w:link w:val="StyleStyle49pt5Char"/>
    <w:rsid w:val="0073230B"/>
    <w:pPr>
      <w:numPr>
        <w:numId w:val="0"/>
      </w:numPr>
    </w:pPr>
    <w:rPr>
      <w:sz w:val="20"/>
      <w:lang w:eastAsia="zh-CN"/>
    </w:rPr>
  </w:style>
  <w:style w:type="character" w:customStyle="1" w:styleId="StyleStyle49pt5Char">
    <w:name w:val="Style Style4 + 9 pt5 Char"/>
    <w:basedOn w:val="Style4Char"/>
    <w:link w:val="StyleStyle49pt5"/>
    <w:rsid w:val="0073230B"/>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73230B"/>
    <w:pPr>
      <w:numPr>
        <w:numId w:val="0"/>
      </w:numPr>
    </w:pPr>
    <w:rPr>
      <w:sz w:val="20"/>
      <w:lang w:eastAsia="zh-CN"/>
    </w:rPr>
  </w:style>
  <w:style w:type="character" w:customStyle="1" w:styleId="StyleStyle49pt6Char">
    <w:name w:val="Style Style4 + 9 pt6 Char"/>
    <w:basedOn w:val="Style4Char"/>
    <w:link w:val="StyleStyle49pt6"/>
    <w:rsid w:val="0073230B"/>
    <w:rPr>
      <w:rFonts w:ascii="Arial Narrow" w:hAnsi="Arial Narrow"/>
      <w:sz w:val="20"/>
      <w:szCs w:val="24"/>
      <w:u w:val="single"/>
      <w:lang w:eastAsia="zh-CN"/>
    </w:rPr>
  </w:style>
  <w:style w:type="character" w:customStyle="1" w:styleId="66">
    <w:name w:val="66"/>
    <w:rsid w:val="0073230B"/>
    <w:rPr>
      <w:rFonts w:cs="Arial"/>
      <w:bCs/>
      <w:sz w:val="20"/>
      <w:u w:val="single"/>
      <w:lang w:val="en-US" w:eastAsia="en-US" w:bidi="ar-SA"/>
    </w:rPr>
  </w:style>
  <w:style w:type="character" w:customStyle="1" w:styleId="Style9ptUnderline9">
    <w:name w:val="Style 9 pt Underline9"/>
    <w:rsid w:val="0073230B"/>
    <w:rPr>
      <w:sz w:val="20"/>
      <w:u w:val="single"/>
    </w:rPr>
  </w:style>
  <w:style w:type="paragraph" w:customStyle="1" w:styleId="StyleStyle49ptBold5">
    <w:name w:val="Style Style4 + 9 pt Bold5"/>
    <w:basedOn w:val="Style4"/>
    <w:link w:val="StyleStyle49ptBold5Char"/>
    <w:rsid w:val="0073230B"/>
    <w:pPr>
      <w:numPr>
        <w:numId w:val="0"/>
      </w:numPr>
    </w:pPr>
    <w:rPr>
      <w:b/>
      <w:bCs/>
    </w:rPr>
  </w:style>
  <w:style w:type="character" w:customStyle="1" w:styleId="StyleStyle49ptBold5Char">
    <w:name w:val="Style Style4 + 9 pt Bold5 Char"/>
    <w:link w:val="StyleStyle49ptBold5"/>
    <w:rsid w:val="0073230B"/>
    <w:rPr>
      <w:rFonts w:ascii="Arial Narrow" w:hAnsi="Arial Narrow"/>
      <w:b/>
      <w:bCs/>
      <w:szCs w:val="24"/>
      <w:u w:val="single"/>
    </w:rPr>
  </w:style>
  <w:style w:type="character" w:customStyle="1" w:styleId="Style9ptBoldUnderline4">
    <w:name w:val="Style 9 pt Bold Underline4"/>
    <w:rsid w:val="0073230B"/>
    <w:rPr>
      <w:b/>
      <w:bCs/>
      <w:sz w:val="20"/>
      <w:u w:val="single"/>
    </w:rPr>
  </w:style>
  <w:style w:type="paragraph" w:customStyle="1" w:styleId="StyleStyle49pt7">
    <w:name w:val="Style Style4 + 9 pt7"/>
    <w:basedOn w:val="Style4"/>
    <w:link w:val="StyleStyle49pt7Char"/>
    <w:rsid w:val="0073230B"/>
    <w:pPr>
      <w:numPr>
        <w:numId w:val="0"/>
      </w:numPr>
    </w:pPr>
    <w:rPr>
      <w:sz w:val="20"/>
      <w:lang w:eastAsia="zh-CN"/>
    </w:rPr>
  </w:style>
  <w:style w:type="character" w:customStyle="1" w:styleId="StyleStyle49pt7Char">
    <w:name w:val="Style Style4 + 9 pt7 Char"/>
    <w:basedOn w:val="Style4Char"/>
    <w:link w:val="StyleStyle49pt7"/>
    <w:rsid w:val="0073230B"/>
    <w:rPr>
      <w:rFonts w:ascii="Arial Narrow" w:hAnsi="Arial Narrow"/>
      <w:sz w:val="20"/>
      <w:szCs w:val="24"/>
      <w:u w:val="single"/>
      <w:lang w:eastAsia="zh-CN"/>
    </w:rPr>
  </w:style>
  <w:style w:type="character" w:customStyle="1" w:styleId="titleblue14">
    <w:name w:val="titleblue14"/>
    <w:basedOn w:val="DefaultParagraphFont"/>
    <w:rsid w:val="0073230B"/>
  </w:style>
  <w:style w:type="paragraph" w:customStyle="1" w:styleId="FONT7">
    <w:name w:val="FONT 7"/>
    <w:qFormat/>
    <w:rsid w:val="0073230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73230B"/>
    <w:pPr>
      <w:numPr>
        <w:numId w:val="0"/>
      </w:numPr>
    </w:pPr>
  </w:style>
  <w:style w:type="paragraph" w:customStyle="1" w:styleId="StyleHeading2Underline">
    <w:name w:val="Style Heading 2 + Underline"/>
    <w:basedOn w:val="Heading2"/>
    <w:link w:val="StyleHeading2UnderlineChar"/>
    <w:rsid w:val="0073230B"/>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3230B"/>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73230B"/>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73230B"/>
    <w:rPr>
      <w:rFonts w:eastAsia="Calibri"/>
      <w:szCs w:val="24"/>
      <w:u w:val="single"/>
    </w:rPr>
  </w:style>
  <w:style w:type="paragraph" w:customStyle="1" w:styleId="StyleCardText11ptBoldUnderline">
    <w:name w:val="Style Card Text + 11 pt Bold Underline"/>
    <w:link w:val="StyleCardText11ptBoldUnderlineChar"/>
    <w:rsid w:val="0073230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73230B"/>
    <w:rPr>
      <w:rFonts w:eastAsia="Calibri"/>
      <w:b/>
      <w:bCs/>
      <w:szCs w:val="24"/>
      <w:u w:val="single"/>
    </w:rPr>
  </w:style>
  <w:style w:type="paragraph" w:customStyle="1" w:styleId="StyleStyle49ptBold6">
    <w:name w:val="Style Style4 + 9 pt Bold6"/>
    <w:basedOn w:val="Style4"/>
    <w:link w:val="StyleStyle49ptBold6Char"/>
    <w:rsid w:val="0073230B"/>
    <w:pPr>
      <w:numPr>
        <w:numId w:val="0"/>
      </w:numPr>
    </w:pPr>
    <w:rPr>
      <w:b/>
      <w:bCs/>
    </w:rPr>
  </w:style>
  <w:style w:type="character" w:customStyle="1" w:styleId="StyleStyle49ptBold6Char">
    <w:name w:val="Style Style4 + 9 pt Bold6 Char"/>
    <w:link w:val="StyleStyle49ptBold6"/>
    <w:rsid w:val="0073230B"/>
    <w:rPr>
      <w:rFonts w:ascii="Arial Narrow" w:hAnsi="Arial Narrow"/>
      <w:b/>
      <w:bCs/>
      <w:szCs w:val="24"/>
      <w:u w:val="single"/>
    </w:rPr>
  </w:style>
  <w:style w:type="paragraph" w:customStyle="1" w:styleId="StyleUnderlined11pt">
    <w:name w:val="Style Underlined + 11 pt"/>
    <w:link w:val="StyleUnderlined11ptChar"/>
    <w:qFormat/>
    <w:rsid w:val="0073230B"/>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73230B"/>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73230B"/>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73230B"/>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73230B"/>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3230B"/>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73230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73230B"/>
    <w:rPr>
      <w:rFonts w:ascii="Times New Roman" w:eastAsia="Calibri" w:hAnsi="Times New Roman" w:cs="Times New Roman"/>
      <w:sz w:val="16"/>
    </w:rPr>
  </w:style>
  <w:style w:type="paragraph" w:customStyle="1" w:styleId="Underlinestyle1">
    <w:name w:val="Underline style"/>
    <w:basedOn w:val="Normal"/>
    <w:qFormat/>
    <w:rsid w:val="0073230B"/>
    <w:pPr>
      <w:spacing w:after="0" w:line="240" w:lineRule="auto"/>
    </w:pPr>
    <w:rPr>
      <w:rFonts w:eastAsia="Calibri"/>
      <w:u w:val="single"/>
    </w:rPr>
  </w:style>
  <w:style w:type="character" w:customStyle="1" w:styleId="Style11ptUnderline3">
    <w:name w:val="Style 11 pt Underline3"/>
    <w:rsid w:val="0073230B"/>
    <w:rPr>
      <w:sz w:val="20"/>
      <w:u w:val="single"/>
    </w:rPr>
  </w:style>
  <w:style w:type="character" w:customStyle="1" w:styleId="StyleUnderlineCharChar9pt3">
    <w:name w:val="Style Underline Char Char + 9 pt3"/>
    <w:basedOn w:val="DefaultParagraphFont"/>
    <w:rsid w:val="0073230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3230B"/>
    <w:rPr>
      <w:sz w:val="20"/>
      <w:u w:val="single"/>
    </w:rPr>
  </w:style>
  <w:style w:type="character" w:customStyle="1" w:styleId="Style9ptUnderline11">
    <w:name w:val="Style 9 pt Underline11"/>
    <w:rsid w:val="0073230B"/>
    <w:rPr>
      <w:sz w:val="20"/>
      <w:u w:val="single"/>
    </w:rPr>
  </w:style>
  <w:style w:type="character" w:customStyle="1" w:styleId="Style9ptBoldUnderline5">
    <w:name w:val="Style 9 pt Bold Underline5"/>
    <w:rsid w:val="0073230B"/>
    <w:rPr>
      <w:b/>
      <w:bCs/>
      <w:sz w:val="20"/>
      <w:u w:val="single"/>
    </w:rPr>
  </w:style>
  <w:style w:type="character" w:customStyle="1" w:styleId="UnderlineChar2CharChar">
    <w:name w:val="Underline Char2 Char Char"/>
    <w:rsid w:val="0073230B"/>
    <w:rPr>
      <w:szCs w:val="24"/>
      <w:u w:val="single"/>
      <w:lang w:val="en-US" w:eastAsia="en-US" w:bidi="ar-SA"/>
    </w:rPr>
  </w:style>
  <w:style w:type="character" w:customStyle="1" w:styleId="BoldandUnderlineChar2CharCharChar">
    <w:name w:val="Bold and Underline Char2 Char Char Char"/>
    <w:link w:val="BoldandUnderlineChar2CharChar"/>
    <w:rsid w:val="0073230B"/>
    <w:rPr>
      <w:b/>
      <w:u w:val="single"/>
    </w:rPr>
  </w:style>
  <w:style w:type="paragraph" w:customStyle="1" w:styleId="textboldChar">
    <w:name w:val="text bold Char"/>
    <w:basedOn w:val="Normal"/>
    <w:link w:val="textboldCharChar"/>
    <w:rsid w:val="0073230B"/>
    <w:pPr>
      <w:spacing w:after="0" w:line="240" w:lineRule="auto"/>
      <w:ind w:left="720"/>
    </w:pPr>
    <w:rPr>
      <w:rFonts w:eastAsia="Calibri"/>
      <w:b/>
      <w:sz w:val="24"/>
      <w:u w:val="thick"/>
    </w:rPr>
  </w:style>
  <w:style w:type="character" w:customStyle="1" w:styleId="textboldCharChar">
    <w:name w:val="text bold Char Char"/>
    <w:link w:val="textboldChar"/>
    <w:rsid w:val="0073230B"/>
    <w:rPr>
      <w:rFonts w:ascii="Calibri" w:eastAsia="Calibri" w:hAnsi="Calibri"/>
      <w:b/>
      <w:sz w:val="24"/>
      <w:u w:val="thick"/>
    </w:rPr>
  </w:style>
  <w:style w:type="character" w:customStyle="1" w:styleId="snapnoshots">
    <w:name w:val="snap_noshots"/>
    <w:basedOn w:val="DefaultParagraphFont"/>
    <w:rsid w:val="0073230B"/>
  </w:style>
  <w:style w:type="character" w:customStyle="1" w:styleId="cnbcsbhdcomp">
    <w:name w:val="cnbc_sbhd_comp"/>
    <w:rsid w:val="0073230B"/>
  </w:style>
  <w:style w:type="character" w:customStyle="1" w:styleId="blox-headline">
    <w:name w:val="blox-headline"/>
    <w:rsid w:val="0073230B"/>
  </w:style>
  <w:style w:type="character" w:customStyle="1" w:styleId="Heading2CharCharCharCharCharChar1CharChar">
    <w:name w:val="Heading 2 Char Char Char Char Char Char1 Char Char"/>
    <w:basedOn w:val="DefaultParagraphFont"/>
    <w:uiPriority w:val="99"/>
    <w:rsid w:val="0073230B"/>
    <w:rPr>
      <w:rFonts w:cs="Arial"/>
      <w:b/>
      <w:bCs/>
      <w:iCs/>
      <w:sz w:val="28"/>
      <w:lang w:val="en-US" w:eastAsia="en-US"/>
    </w:rPr>
  </w:style>
  <w:style w:type="character" w:customStyle="1" w:styleId="postsubtitle">
    <w:name w:val="post_subtitle"/>
    <w:basedOn w:val="DefaultParagraphFont"/>
    <w:rsid w:val="0073230B"/>
  </w:style>
  <w:style w:type="character" w:customStyle="1" w:styleId="NoterefInText">
    <w:name w:val="_NoterefInText"/>
    <w:uiPriority w:val="99"/>
    <w:rsid w:val="0073230B"/>
    <w:rPr>
      <w:rFonts w:cs="New Baskerville"/>
      <w:color w:val="000000"/>
    </w:rPr>
  </w:style>
  <w:style w:type="character" w:customStyle="1" w:styleId="postauthor">
    <w:name w:val="postauthor"/>
    <w:basedOn w:val="DefaultParagraphFont"/>
    <w:rsid w:val="0073230B"/>
  </w:style>
  <w:style w:type="paragraph" w:customStyle="1" w:styleId="notes-source-hasnotes">
    <w:name w:val="notes-source-hasnotes"/>
    <w:basedOn w:val="Normal"/>
    <w:qFormat/>
    <w:rsid w:val="0073230B"/>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73230B"/>
  </w:style>
  <w:style w:type="character" w:customStyle="1" w:styleId="thirdparty-logo">
    <w:name w:val="thirdparty-logo"/>
    <w:basedOn w:val="DefaultParagraphFont"/>
    <w:rsid w:val="0073230B"/>
  </w:style>
  <w:style w:type="paragraph" w:customStyle="1" w:styleId="articlemeta">
    <w:name w:val="articlemeta"/>
    <w:basedOn w:val="Normal"/>
    <w:qFormat/>
    <w:rsid w:val="0073230B"/>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73230B"/>
  </w:style>
  <w:style w:type="character" w:customStyle="1" w:styleId="print-footnote">
    <w:name w:val="print-footnote"/>
    <w:basedOn w:val="DefaultParagraphFont"/>
    <w:rsid w:val="0073230B"/>
  </w:style>
  <w:style w:type="character" w:customStyle="1" w:styleId="datestring">
    <w:name w:val="datestring"/>
    <w:basedOn w:val="DefaultParagraphFont"/>
    <w:rsid w:val="0073230B"/>
  </w:style>
  <w:style w:type="paragraph" w:customStyle="1" w:styleId="left">
    <w:name w:val="left"/>
    <w:basedOn w:val="Normal"/>
    <w:qFormat/>
    <w:rsid w:val="0073230B"/>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73230B"/>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73230B"/>
  </w:style>
  <w:style w:type="paragraph" w:customStyle="1" w:styleId="creditpostedmodified">
    <w:name w:val="credit_posted_modified"/>
    <w:basedOn w:val="Normal"/>
    <w:qFormat/>
    <w:rsid w:val="0073230B"/>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73230B"/>
  </w:style>
  <w:style w:type="character" w:customStyle="1" w:styleId="grd">
    <w:name w:val="grd"/>
    <w:basedOn w:val="DefaultParagraphFont"/>
    <w:rsid w:val="0073230B"/>
  </w:style>
  <w:style w:type="paragraph" w:customStyle="1" w:styleId="hs-text-container">
    <w:name w:val="hs-text-container"/>
    <w:basedOn w:val="Normal"/>
    <w:qFormat/>
    <w:rsid w:val="0073230B"/>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73230B"/>
  </w:style>
  <w:style w:type="character" w:customStyle="1" w:styleId="article-author-name">
    <w:name w:val="article-author-name"/>
    <w:basedOn w:val="DefaultParagraphFont"/>
    <w:rsid w:val="0073230B"/>
  </w:style>
  <w:style w:type="character" w:customStyle="1" w:styleId="bioexcerpt">
    <w:name w:val="bio_excerpt"/>
    <w:basedOn w:val="DefaultParagraphFont"/>
    <w:rsid w:val="0073230B"/>
  </w:style>
  <w:style w:type="character" w:customStyle="1" w:styleId="commentcount">
    <w:name w:val="comment_count"/>
    <w:basedOn w:val="DefaultParagraphFont"/>
    <w:rsid w:val="0073230B"/>
  </w:style>
  <w:style w:type="character" w:customStyle="1" w:styleId="searchtermshighlighted">
    <w:name w:val="searchtermshighlighted"/>
    <w:basedOn w:val="DefaultParagraphFont"/>
    <w:rsid w:val="0073230B"/>
  </w:style>
  <w:style w:type="character" w:customStyle="1" w:styleId="contributornametrigger">
    <w:name w:val="contributornametrigger"/>
    <w:basedOn w:val="DefaultParagraphFont"/>
    <w:rsid w:val="0073230B"/>
  </w:style>
  <w:style w:type="character" w:customStyle="1" w:styleId="bylinepipe">
    <w:name w:val="bylinepipe"/>
    <w:basedOn w:val="DefaultParagraphFont"/>
    <w:rsid w:val="0073230B"/>
  </w:style>
  <w:style w:type="character" w:customStyle="1" w:styleId="lucenesearchresulturlb">
    <w:name w:val="lucene_search_result_url_b"/>
    <w:basedOn w:val="DefaultParagraphFont"/>
    <w:rsid w:val="0073230B"/>
  </w:style>
  <w:style w:type="character" w:customStyle="1" w:styleId="faculty-title">
    <w:name w:val="faculty-title"/>
    <w:basedOn w:val="DefaultParagraphFont"/>
    <w:rsid w:val="0073230B"/>
  </w:style>
  <w:style w:type="character" w:customStyle="1" w:styleId="issue">
    <w:name w:val="issue"/>
    <w:basedOn w:val="DefaultParagraphFont"/>
    <w:rsid w:val="0073230B"/>
  </w:style>
  <w:style w:type="character" w:customStyle="1" w:styleId="pages">
    <w:name w:val="pages"/>
    <w:basedOn w:val="DefaultParagraphFont"/>
    <w:rsid w:val="0073230B"/>
  </w:style>
  <w:style w:type="character" w:customStyle="1" w:styleId="person">
    <w:name w:val="person"/>
    <w:basedOn w:val="DefaultParagraphFont"/>
    <w:rsid w:val="0073230B"/>
  </w:style>
  <w:style w:type="character" w:customStyle="1" w:styleId="corresponding">
    <w:name w:val="corresponding"/>
    <w:basedOn w:val="DefaultParagraphFont"/>
    <w:rsid w:val="0073230B"/>
  </w:style>
  <w:style w:type="paragraph" w:customStyle="1" w:styleId="entry-meta">
    <w:name w:val="entry-meta"/>
    <w:basedOn w:val="Normal"/>
    <w:qFormat/>
    <w:rsid w:val="0073230B"/>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73230B"/>
  </w:style>
  <w:style w:type="character" w:customStyle="1" w:styleId="post-category">
    <w:name w:val="post-category"/>
    <w:basedOn w:val="DefaultParagraphFont"/>
    <w:rsid w:val="0073230B"/>
  </w:style>
  <w:style w:type="paragraph" w:customStyle="1" w:styleId="articledetails">
    <w:name w:val="articledetails"/>
    <w:basedOn w:val="Normal"/>
    <w:qFormat/>
    <w:rsid w:val="0073230B"/>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73230B"/>
  </w:style>
  <w:style w:type="paragraph" w:customStyle="1" w:styleId="aff">
    <w:name w:val="aff"/>
    <w:basedOn w:val="Normal"/>
    <w:qFormat/>
    <w:rsid w:val="0073230B"/>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73230B"/>
  </w:style>
  <w:style w:type="character" w:customStyle="1" w:styleId="entry-author-name">
    <w:name w:val="entry-author-name"/>
    <w:basedOn w:val="DefaultParagraphFont"/>
    <w:rsid w:val="0073230B"/>
  </w:style>
  <w:style w:type="character" w:customStyle="1" w:styleId="contrib-degrees">
    <w:name w:val="contrib-degrees"/>
    <w:basedOn w:val="DefaultParagraphFont"/>
    <w:rsid w:val="0073230B"/>
  </w:style>
  <w:style w:type="character" w:customStyle="1" w:styleId="contrib-on-behalf-of">
    <w:name w:val="contrib-on-behalf-of"/>
    <w:basedOn w:val="DefaultParagraphFont"/>
    <w:rsid w:val="0073230B"/>
  </w:style>
  <w:style w:type="character" w:customStyle="1" w:styleId="pubtime">
    <w:name w:val="pubtime"/>
    <w:basedOn w:val="DefaultParagraphFont"/>
    <w:rsid w:val="0073230B"/>
  </w:style>
  <w:style w:type="character" w:customStyle="1" w:styleId="fbcommentscount">
    <w:name w:val="fb_comments_count"/>
    <w:basedOn w:val="DefaultParagraphFont"/>
    <w:rsid w:val="0073230B"/>
  </w:style>
  <w:style w:type="character" w:customStyle="1" w:styleId="stsharethiscustom">
    <w:name w:val="st_sharethis_custom"/>
    <w:basedOn w:val="DefaultParagraphFont"/>
    <w:rsid w:val="0073230B"/>
  </w:style>
  <w:style w:type="paragraph" w:customStyle="1" w:styleId="permalinkable">
    <w:name w:val="permalinkable"/>
    <w:basedOn w:val="Normal"/>
    <w:qFormat/>
    <w:rsid w:val="0073230B"/>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73230B"/>
  </w:style>
  <w:style w:type="character" w:customStyle="1" w:styleId="articleauthor0">
    <w:name w:val="article_author"/>
    <w:basedOn w:val="DefaultParagraphFont"/>
    <w:rsid w:val="0073230B"/>
  </w:style>
  <w:style w:type="character" w:customStyle="1" w:styleId="articleissue">
    <w:name w:val="article_issue"/>
    <w:basedOn w:val="DefaultParagraphFont"/>
    <w:rsid w:val="0073230B"/>
  </w:style>
  <w:style w:type="character" w:customStyle="1" w:styleId="a-size-large">
    <w:name w:val="a-size-large"/>
    <w:basedOn w:val="DefaultParagraphFont"/>
    <w:rsid w:val="0073230B"/>
  </w:style>
  <w:style w:type="character" w:customStyle="1" w:styleId="a-size-medium">
    <w:name w:val="a-size-medium"/>
    <w:basedOn w:val="DefaultParagraphFont"/>
    <w:rsid w:val="0073230B"/>
  </w:style>
  <w:style w:type="character" w:customStyle="1" w:styleId="contribution">
    <w:name w:val="contribution"/>
    <w:basedOn w:val="DefaultParagraphFont"/>
    <w:rsid w:val="0073230B"/>
  </w:style>
  <w:style w:type="character" w:customStyle="1" w:styleId="a-color-secondary">
    <w:name w:val="a-color-secondary"/>
    <w:basedOn w:val="DefaultParagraphFont"/>
    <w:rsid w:val="0073230B"/>
  </w:style>
  <w:style w:type="paragraph" w:customStyle="1" w:styleId="sbyline">
    <w:name w:val="sbyline"/>
    <w:basedOn w:val="Normal"/>
    <w:qFormat/>
    <w:rsid w:val="0073230B"/>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73230B"/>
  </w:style>
  <w:style w:type="character" w:customStyle="1" w:styleId="ui-staffline">
    <w:name w:val="ui-staffline"/>
    <w:basedOn w:val="DefaultParagraphFont"/>
    <w:rsid w:val="0073230B"/>
  </w:style>
  <w:style w:type="paragraph" w:customStyle="1" w:styleId="promotion-tag-p">
    <w:name w:val="promotion-tag-p"/>
    <w:basedOn w:val="Normal"/>
    <w:qFormat/>
    <w:rsid w:val="0073230B"/>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73230B"/>
  </w:style>
  <w:style w:type="character" w:customStyle="1" w:styleId="specialissuelabel">
    <w:name w:val="specialissuelabel"/>
    <w:basedOn w:val="DefaultParagraphFont"/>
    <w:rsid w:val="0073230B"/>
  </w:style>
  <w:style w:type="character" w:customStyle="1" w:styleId="wp-smiley">
    <w:name w:val="wp-smiley"/>
    <w:basedOn w:val="DefaultParagraphFont"/>
    <w:rsid w:val="0073230B"/>
  </w:style>
  <w:style w:type="character" w:customStyle="1" w:styleId="artjournal">
    <w:name w:val="art_journal"/>
    <w:basedOn w:val="DefaultParagraphFont"/>
    <w:rsid w:val="0073230B"/>
  </w:style>
  <w:style w:type="character" w:customStyle="1" w:styleId="artdatevolumeissuepart">
    <w:name w:val="art_datevolumeissuepart"/>
    <w:basedOn w:val="DefaultParagraphFont"/>
    <w:rsid w:val="0073230B"/>
  </w:style>
  <w:style w:type="character" w:customStyle="1" w:styleId="artpages">
    <w:name w:val="art_pages"/>
    <w:basedOn w:val="DefaultParagraphFont"/>
    <w:rsid w:val="0073230B"/>
  </w:style>
  <w:style w:type="paragraph" w:customStyle="1" w:styleId="lede">
    <w:name w:val="lede"/>
    <w:basedOn w:val="Normal"/>
    <w:qFormat/>
    <w:rsid w:val="0073230B"/>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73230B"/>
  </w:style>
  <w:style w:type="character" w:customStyle="1" w:styleId="degree">
    <w:name w:val="degree"/>
    <w:basedOn w:val="DefaultParagraphFont"/>
    <w:rsid w:val="0073230B"/>
  </w:style>
  <w:style w:type="character" w:customStyle="1" w:styleId="major">
    <w:name w:val="major"/>
    <w:basedOn w:val="DefaultParagraphFont"/>
    <w:rsid w:val="0073230B"/>
  </w:style>
  <w:style w:type="character" w:customStyle="1" w:styleId="views">
    <w:name w:val="views"/>
    <w:basedOn w:val="DefaultParagraphFont"/>
    <w:rsid w:val="0073230B"/>
  </w:style>
  <w:style w:type="character" w:customStyle="1" w:styleId="stmainservices">
    <w:name w:val="stmainservices"/>
    <w:basedOn w:val="DefaultParagraphFont"/>
    <w:rsid w:val="0073230B"/>
  </w:style>
  <w:style w:type="character" w:customStyle="1" w:styleId="stbubblehcount">
    <w:name w:val="stbubble_hcount"/>
    <w:basedOn w:val="DefaultParagraphFont"/>
    <w:rsid w:val="0073230B"/>
  </w:style>
  <w:style w:type="paragraph" w:customStyle="1" w:styleId="Document">
    <w:name w:val="_Document"/>
    <w:basedOn w:val="Default"/>
    <w:next w:val="Default"/>
    <w:uiPriority w:val="99"/>
    <w:qFormat/>
    <w:rsid w:val="0073230B"/>
    <w:rPr>
      <w:rFonts w:ascii="New Baskerville" w:eastAsiaTheme="minorEastAsia" w:hAnsi="New Baskerville"/>
      <w:color w:val="auto"/>
    </w:rPr>
  </w:style>
  <w:style w:type="paragraph" w:customStyle="1" w:styleId="SubHead1">
    <w:name w:val="_SubHead1"/>
    <w:basedOn w:val="Default"/>
    <w:next w:val="Default"/>
    <w:uiPriority w:val="99"/>
    <w:qFormat/>
    <w:rsid w:val="0073230B"/>
    <w:rPr>
      <w:rFonts w:ascii="New Baskerville" w:eastAsiaTheme="minorEastAsia" w:hAnsi="New Baskerville"/>
      <w:color w:val="auto"/>
    </w:rPr>
  </w:style>
  <w:style w:type="paragraph" w:customStyle="1" w:styleId="SubHead2">
    <w:name w:val="_SubHead2"/>
    <w:basedOn w:val="Default"/>
    <w:next w:val="Default"/>
    <w:uiPriority w:val="99"/>
    <w:qFormat/>
    <w:rsid w:val="0073230B"/>
    <w:rPr>
      <w:rFonts w:ascii="New Baskerville" w:eastAsiaTheme="minorEastAsia" w:hAnsi="New Baskerville"/>
      <w:color w:val="auto"/>
    </w:rPr>
  </w:style>
  <w:style w:type="paragraph" w:customStyle="1" w:styleId="collapsed-hide">
    <w:name w:val="collapsed-hide"/>
    <w:basedOn w:val="Normal"/>
    <w:qFormat/>
    <w:rsid w:val="0073230B"/>
    <w:pPr>
      <w:spacing w:before="100" w:beforeAutospacing="1" w:after="100" w:afterAutospacing="1" w:line="240" w:lineRule="auto"/>
    </w:pPr>
    <w:rPr>
      <w:rFonts w:ascii="Times" w:hAnsi="Times"/>
      <w:sz w:val="20"/>
      <w:szCs w:val="20"/>
    </w:rPr>
  </w:style>
  <w:style w:type="paragraph" w:customStyle="1" w:styleId="odd">
    <w:name w:val="odd"/>
    <w:basedOn w:val="Normal"/>
    <w:qFormat/>
    <w:rsid w:val="0073230B"/>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73230B"/>
  </w:style>
  <w:style w:type="character" w:customStyle="1" w:styleId="tolocaltime">
    <w:name w:val="tolocaltime"/>
    <w:basedOn w:val="DefaultParagraphFont"/>
    <w:rsid w:val="0073230B"/>
  </w:style>
  <w:style w:type="character" w:customStyle="1" w:styleId="pb-byline">
    <w:name w:val="pb-byline"/>
    <w:basedOn w:val="DefaultParagraphFont"/>
    <w:rsid w:val="0073230B"/>
  </w:style>
  <w:style w:type="character" w:customStyle="1" w:styleId="pb-timestamp">
    <w:name w:val="pb-timestamp"/>
    <w:basedOn w:val="DefaultParagraphFont"/>
    <w:rsid w:val="0073230B"/>
  </w:style>
  <w:style w:type="character" w:customStyle="1" w:styleId="posted-on">
    <w:name w:val="posted-on"/>
    <w:basedOn w:val="DefaultParagraphFont"/>
    <w:rsid w:val="0073230B"/>
  </w:style>
  <w:style w:type="character" w:customStyle="1" w:styleId="even">
    <w:name w:val="even"/>
    <w:basedOn w:val="DefaultParagraphFont"/>
    <w:rsid w:val="0073230B"/>
  </w:style>
  <w:style w:type="character" w:customStyle="1" w:styleId="foreground">
    <w:name w:val="foreground"/>
    <w:basedOn w:val="DefaultParagraphFont"/>
    <w:rsid w:val="0073230B"/>
  </w:style>
  <w:style w:type="paragraph" w:customStyle="1" w:styleId="volissue">
    <w:name w:val="volissue"/>
    <w:basedOn w:val="Normal"/>
    <w:qFormat/>
    <w:rsid w:val="0073230B"/>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73230B"/>
  </w:style>
  <w:style w:type="character" w:customStyle="1" w:styleId="articledate">
    <w:name w:val="articledate"/>
    <w:basedOn w:val="DefaultParagraphFont"/>
    <w:rsid w:val="0073230B"/>
  </w:style>
  <w:style w:type="character" w:customStyle="1" w:styleId="post-byline">
    <w:name w:val="post-byline"/>
    <w:basedOn w:val="DefaultParagraphFont"/>
    <w:rsid w:val="0073230B"/>
  </w:style>
  <w:style w:type="character" w:customStyle="1" w:styleId="upper">
    <w:name w:val="upper"/>
    <w:basedOn w:val="DefaultParagraphFont"/>
    <w:rsid w:val="0073230B"/>
  </w:style>
  <w:style w:type="character" w:customStyle="1" w:styleId="metadate">
    <w:name w:val="meta_date"/>
    <w:basedOn w:val="DefaultParagraphFont"/>
    <w:rsid w:val="0073230B"/>
  </w:style>
  <w:style w:type="character" w:customStyle="1" w:styleId="fa">
    <w:name w:val="fa"/>
    <w:basedOn w:val="DefaultParagraphFont"/>
    <w:rsid w:val="0073230B"/>
  </w:style>
  <w:style w:type="character" w:customStyle="1" w:styleId="longname">
    <w:name w:val="longname"/>
    <w:basedOn w:val="DefaultParagraphFont"/>
    <w:rsid w:val="0073230B"/>
  </w:style>
  <w:style w:type="character" w:customStyle="1" w:styleId="echocontainer">
    <w:name w:val="echo_container"/>
    <w:basedOn w:val="DefaultParagraphFont"/>
    <w:rsid w:val="0073230B"/>
  </w:style>
  <w:style w:type="character" w:customStyle="1" w:styleId="comment-display">
    <w:name w:val="comment-display"/>
    <w:basedOn w:val="DefaultParagraphFont"/>
    <w:rsid w:val="0073230B"/>
  </w:style>
  <w:style w:type="paragraph" w:customStyle="1" w:styleId="comment-count-label">
    <w:name w:val="comment-count-label"/>
    <w:basedOn w:val="Normal"/>
    <w:rsid w:val="0073230B"/>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73230B"/>
  </w:style>
  <w:style w:type="character" w:customStyle="1" w:styleId="discussion-policy">
    <w:name w:val="discussion-policy"/>
    <w:basedOn w:val="DefaultParagraphFont"/>
    <w:rsid w:val="0073230B"/>
  </w:style>
  <w:style w:type="character" w:customStyle="1" w:styleId="echo-apps-conversations-streamcaption">
    <w:name w:val="echo-apps-conversations-streamcaption"/>
    <w:basedOn w:val="DefaultParagraphFont"/>
    <w:rsid w:val="0073230B"/>
  </w:style>
  <w:style w:type="character" w:customStyle="1" w:styleId="echo-streamserver-controls-stream-item-text">
    <w:name w:val="echo-streamserver-controls-stream-item-text"/>
    <w:basedOn w:val="DefaultParagraphFont"/>
    <w:rsid w:val="0073230B"/>
  </w:style>
  <w:style w:type="character" w:customStyle="1" w:styleId="echo-streamserver-controls-facepile-more">
    <w:name w:val="echo-streamserver-controls-facepile-more"/>
    <w:basedOn w:val="DefaultParagraphFont"/>
    <w:rsid w:val="0073230B"/>
  </w:style>
  <w:style w:type="character" w:customStyle="1" w:styleId="echo-primaryfont">
    <w:name w:val="echo-primaryfont"/>
    <w:basedOn w:val="DefaultParagraphFont"/>
    <w:rsid w:val="0073230B"/>
  </w:style>
  <w:style w:type="character" w:customStyle="1" w:styleId="section">
    <w:name w:val="section"/>
    <w:basedOn w:val="DefaultParagraphFont"/>
    <w:rsid w:val="0073230B"/>
  </w:style>
  <w:style w:type="character" w:customStyle="1" w:styleId="wpsr-txt-headline">
    <w:name w:val="wpsr-txt-headline"/>
    <w:basedOn w:val="DefaultParagraphFont"/>
    <w:rsid w:val="0073230B"/>
  </w:style>
  <w:style w:type="character" w:customStyle="1" w:styleId="asset-metabar-author">
    <w:name w:val="asset-metabar-author"/>
    <w:basedOn w:val="DefaultParagraphFont"/>
    <w:rsid w:val="0073230B"/>
  </w:style>
  <w:style w:type="character" w:customStyle="1" w:styleId="asset-metabar-time">
    <w:name w:val="asset-metabar-time"/>
    <w:basedOn w:val="DefaultParagraphFont"/>
    <w:rsid w:val="0073230B"/>
  </w:style>
  <w:style w:type="character" w:customStyle="1" w:styleId="eza-dateline">
    <w:name w:val="eza-dateline"/>
    <w:basedOn w:val="DefaultParagraphFont"/>
    <w:rsid w:val="0073230B"/>
  </w:style>
  <w:style w:type="character" w:customStyle="1" w:styleId="eza-authors">
    <w:name w:val="eza-authors"/>
    <w:basedOn w:val="DefaultParagraphFont"/>
    <w:rsid w:val="0073230B"/>
  </w:style>
  <w:style w:type="character" w:customStyle="1" w:styleId="csmstaff">
    <w:name w:val="csm_staff"/>
    <w:basedOn w:val="DefaultParagraphFont"/>
    <w:rsid w:val="0073230B"/>
  </w:style>
  <w:style w:type="paragraph" w:customStyle="1" w:styleId="mol-para-with-font">
    <w:name w:val="mol-para-with-font"/>
    <w:basedOn w:val="Normal"/>
    <w:rsid w:val="0073230B"/>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73230B"/>
  </w:style>
  <w:style w:type="character" w:customStyle="1" w:styleId="byline-text">
    <w:name w:val="byline-text"/>
    <w:basedOn w:val="DefaultParagraphFont"/>
    <w:rsid w:val="0073230B"/>
  </w:style>
  <w:style w:type="character" w:customStyle="1" w:styleId="itemauthor">
    <w:name w:val="itemauthor"/>
    <w:basedOn w:val="DefaultParagraphFont"/>
    <w:rsid w:val="0073230B"/>
  </w:style>
  <w:style w:type="character" w:customStyle="1" w:styleId="itemdatecreated">
    <w:name w:val="itemdatecreated"/>
    <w:basedOn w:val="DefaultParagraphFont"/>
    <w:rsid w:val="0073230B"/>
  </w:style>
  <w:style w:type="character" w:customStyle="1" w:styleId="slug-metadata-note">
    <w:name w:val="slug-metadata-note"/>
    <w:basedOn w:val="DefaultParagraphFont"/>
    <w:rsid w:val="0073230B"/>
  </w:style>
  <w:style w:type="character" w:customStyle="1" w:styleId="drop-capped">
    <w:name w:val="drop-capped"/>
    <w:basedOn w:val="DefaultParagraphFont"/>
    <w:rsid w:val="0073230B"/>
  </w:style>
  <w:style w:type="paragraph" w:customStyle="1" w:styleId="articleopinion-standfirst">
    <w:name w:val="articleopinion-standfirst"/>
    <w:basedOn w:val="Normal"/>
    <w:rsid w:val="0073230B"/>
    <w:pPr>
      <w:spacing w:before="100" w:beforeAutospacing="1" w:after="100" w:afterAutospacing="1" w:line="240" w:lineRule="auto"/>
    </w:pPr>
    <w:rPr>
      <w:rFonts w:ascii="Times" w:hAnsi="Times"/>
      <w:sz w:val="20"/>
      <w:szCs w:val="20"/>
    </w:rPr>
  </w:style>
  <w:style w:type="paragraph" w:customStyle="1" w:styleId="snippet">
    <w:name w:val="snippet"/>
    <w:basedOn w:val="Normal"/>
    <w:rsid w:val="0073230B"/>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73230B"/>
  </w:style>
  <w:style w:type="character" w:customStyle="1" w:styleId="view-count">
    <w:name w:val="view-count"/>
    <w:basedOn w:val="DefaultParagraphFont"/>
    <w:rsid w:val="0073230B"/>
  </w:style>
  <w:style w:type="character" w:customStyle="1" w:styleId="rupee">
    <w:name w:val="rupee"/>
    <w:basedOn w:val="DefaultParagraphFont"/>
    <w:rsid w:val="0073230B"/>
  </w:style>
  <w:style w:type="character" w:customStyle="1" w:styleId="grey1">
    <w:name w:val="grey1"/>
    <w:basedOn w:val="DefaultParagraphFont"/>
    <w:rsid w:val="0073230B"/>
  </w:style>
  <w:style w:type="paragraph" w:customStyle="1" w:styleId="Pa13">
    <w:name w:val="Pa13"/>
    <w:basedOn w:val="Default"/>
    <w:next w:val="Default"/>
    <w:uiPriority w:val="99"/>
    <w:rsid w:val="0073230B"/>
    <w:pPr>
      <w:spacing w:line="201" w:lineRule="atLeast"/>
    </w:pPr>
    <w:rPr>
      <w:rFonts w:eastAsiaTheme="minorEastAsia"/>
      <w:color w:val="auto"/>
    </w:rPr>
  </w:style>
  <w:style w:type="paragraph" w:customStyle="1" w:styleId="Pa14">
    <w:name w:val="Pa14"/>
    <w:basedOn w:val="Default"/>
    <w:next w:val="Default"/>
    <w:uiPriority w:val="99"/>
    <w:qFormat/>
    <w:rsid w:val="0073230B"/>
    <w:pPr>
      <w:spacing w:line="241" w:lineRule="atLeast"/>
    </w:pPr>
    <w:rPr>
      <w:rFonts w:eastAsiaTheme="minorEastAsia"/>
      <w:color w:val="auto"/>
    </w:rPr>
  </w:style>
  <w:style w:type="paragraph" w:customStyle="1" w:styleId="Pa9">
    <w:name w:val="Pa9"/>
    <w:basedOn w:val="Default"/>
    <w:next w:val="Default"/>
    <w:uiPriority w:val="99"/>
    <w:rsid w:val="0073230B"/>
    <w:pPr>
      <w:spacing w:line="241" w:lineRule="atLeast"/>
    </w:pPr>
    <w:rPr>
      <w:rFonts w:ascii="Gill Sans" w:eastAsiaTheme="minorEastAsia" w:hAnsi="Gill Sans"/>
      <w:color w:val="auto"/>
    </w:rPr>
  </w:style>
  <w:style w:type="character" w:customStyle="1" w:styleId="bureau">
    <w:name w:val="bureau"/>
    <w:basedOn w:val="DefaultParagraphFont"/>
    <w:rsid w:val="0073230B"/>
  </w:style>
  <w:style w:type="character" w:customStyle="1" w:styleId="reporttitle">
    <w:name w:val="report_title"/>
    <w:basedOn w:val="DefaultParagraphFont"/>
    <w:rsid w:val="0073230B"/>
  </w:style>
  <w:style w:type="character" w:customStyle="1" w:styleId="documenttype-longreleases">
    <w:name w:val="document_type_-_long_releases"/>
    <w:basedOn w:val="DefaultParagraphFont"/>
    <w:rsid w:val="0073230B"/>
  </w:style>
  <w:style w:type="character" w:customStyle="1" w:styleId="alt-date">
    <w:name w:val="alt-date"/>
    <w:basedOn w:val="DefaultParagraphFont"/>
    <w:rsid w:val="0073230B"/>
  </w:style>
  <w:style w:type="character" w:customStyle="1" w:styleId="entry-byline">
    <w:name w:val="entry-byline"/>
    <w:basedOn w:val="DefaultParagraphFont"/>
    <w:rsid w:val="0073230B"/>
  </w:style>
  <w:style w:type="character" w:customStyle="1" w:styleId="taglinecontrib">
    <w:name w:val="tagline_contrib"/>
    <w:basedOn w:val="DefaultParagraphFont"/>
    <w:rsid w:val="0073230B"/>
  </w:style>
  <w:style w:type="character" w:customStyle="1" w:styleId="articledate0">
    <w:name w:val="article_date"/>
    <w:basedOn w:val="DefaultParagraphFont"/>
    <w:rsid w:val="0073230B"/>
  </w:style>
  <w:style w:type="paragraph" w:customStyle="1" w:styleId="hg-daily">
    <w:name w:val="hg-daily"/>
    <w:basedOn w:val="Normal"/>
    <w:rsid w:val="0073230B"/>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73230B"/>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73230B"/>
  </w:style>
  <w:style w:type="character" w:customStyle="1" w:styleId="text-label">
    <w:name w:val="text-label"/>
    <w:basedOn w:val="DefaultParagraphFont"/>
    <w:rsid w:val="0073230B"/>
  </w:style>
  <w:style w:type="character" w:customStyle="1" w:styleId="metad">
    <w:name w:val="metad"/>
    <w:rsid w:val="0073230B"/>
  </w:style>
  <w:style w:type="character" w:customStyle="1" w:styleId="justify1">
    <w:name w:val="justify1"/>
    <w:rsid w:val="0073230B"/>
  </w:style>
  <w:style w:type="paragraph" w:customStyle="1" w:styleId="TOC3Char">
    <w:name w:val="TOC 3 Char"/>
    <w:basedOn w:val="Normal"/>
    <w:next w:val="Normal"/>
    <w:rsid w:val="0073230B"/>
    <w:pPr>
      <w:spacing w:after="0" w:line="240" w:lineRule="auto"/>
    </w:pPr>
    <w:rPr>
      <w:rFonts w:eastAsia="Times New Roman"/>
      <w:sz w:val="24"/>
      <w:szCs w:val="20"/>
    </w:rPr>
  </w:style>
  <w:style w:type="paragraph" w:customStyle="1" w:styleId="TOC1Char">
    <w:name w:val="TOC 1 Char"/>
    <w:basedOn w:val="Normal"/>
    <w:next w:val="Normal"/>
    <w:rsid w:val="0073230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3230B"/>
    <w:pPr>
      <w:spacing w:after="0" w:line="240" w:lineRule="auto"/>
      <w:jc w:val="both"/>
    </w:pPr>
    <w:rPr>
      <w:rFonts w:eastAsia="Times New Roman"/>
      <w:i/>
      <w:iCs/>
      <w:color w:val="000000"/>
    </w:rPr>
  </w:style>
  <w:style w:type="character" w:customStyle="1" w:styleId="MediumGrid11">
    <w:name w:val="Medium Grid 11"/>
    <w:uiPriority w:val="99"/>
    <w:rsid w:val="0073230B"/>
    <w:rPr>
      <w:color w:val="808080"/>
    </w:rPr>
  </w:style>
  <w:style w:type="paragraph" w:customStyle="1" w:styleId="PlaceholderText2">
    <w:name w:val="Placeholder Text2"/>
    <w:basedOn w:val="Normal"/>
    <w:uiPriority w:val="99"/>
    <w:rsid w:val="0073230B"/>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73230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73230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73230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73230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73230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73230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73230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73230B"/>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73230B"/>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73230B"/>
  </w:style>
  <w:style w:type="character" w:customStyle="1" w:styleId="s2">
    <w:name w:val="s2"/>
    <w:basedOn w:val="DefaultParagraphFont"/>
    <w:rsid w:val="0073230B"/>
  </w:style>
  <w:style w:type="character" w:customStyle="1" w:styleId="s1">
    <w:name w:val="s1"/>
    <w:basedOn w:val="DefaultParagraphFont"/>
    <w:rsid w:val="0073230B"/>
  </w:style>
  <w:style w:type="paragraph" w:customStyle="1" w:styleId="LanguageEditing">
    <w:name w:val="Language Editing"/>
    <w:basedOn w:val="Normal"/>
    <w:link w:val="LanguageEditingChar"/>
    <w:qFormat/>
    <w:rsid w:val="0073230B"/>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73230B"/>
    <w:rPr>
      <w:rFonts w:ascii="Calibri" w:eastAsia="Times New Roman" w:hAnsi="Calibri"/>
      <w:strike/>
    </w:rPr>
  </w:style>
  <w:style w:type="character" w:customStyle="1" w:styleId="action-menu-toggled-item">
    <w:name w:val="action-menu-toggled-item"/>
    <w:basedOn w:val="DefaultParagraphFont"/>
    <w:rsid w:val="0073230B"/>
    <w:rPr>
      <w:rFonts w:ascii="Times New Roman" w:hAnsi="Times New Roman"/>
    </w:rPr>
  </w:style>
  <w:style w:type="character" w:customStyle="1" w:styleId="1Tag">
    <w:name w:val="1) Tag"/>
    <w:rsid w:val="0073230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3230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3230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3230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3230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73230B"/>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73230B"/>
    <w:rPr>
      <w:rFonts w:ascii="Calibri" w:eastAsia="Times New Roman" w:hAnsi="Calibri"/>
      <w:b/>
      <w:caps/>
      <w:sz w:val="40"/>
      <w:szCs w:val="40"/>
    </w:rPr>
  </w:style>
  <w:style w:type="paragraph" w:customStyle="1" w:styleId="Strikethrough0">
    <w:name w:val="Strikethrough"/>
    <w:basedOn w:val="Normal"/>
    <w:link w:val="StrikethroughChar"/>
    <w:qFormat/>
    <w:rsid w:val="0073230B"/>
    <w:pPr>
      <w:spacing w:after="0" w:line="240" w:lineRule="auto"/>
    </w:pPr>
    <w:rPr>
      <w:strike/>
    </w:rPr>
  </w:style>
  <w:style w:type="character" w:customStyle="1" w:styleId="StrikethroughChar">
    <w:name w:val="Strikethrough Char"/>
    <w:basedOn w:val="DefaultParagraphFont"/>
    <w:link w:val="Strikethrough0"/>
    <w:rsid w:val="0073230B"/>
    <w:rPr>
      <w:rFonts w:ascii="Calibri" w:hAnsi="Calibri"/>
      <w:strike/>
    </w:rPr>
  </w:style>
  <w:style w:type="character" w:styleId="SubtleReference">
    <w:name w:val="Subtle Reference"/>
    <w:basedOn w:val="DefaultParagraphFont"/>
    <w:uiPriority w:val="31"/>
    <w:rsid w:val="0073230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73230B"/>
    <w:pPr>
      <w:spacing w:after="0" w:line="240" w:lineRule="auto"/>
    </w:pPr>
    <w:rPr>
      <w:rFonts w:asciiTheme="minorHAnsi" w:hAnsiTheme="minorHAnsi"/>
      <w:bCs/>
    </w:rPr>
  </w:style>
  <w:style w:type="character" w:customStyle="1" w:styleId="BoxBoldUnderline">
    <w:name w:val="Box Bold Underline"/>
    <w:rsid w:val="0073230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73230B"/>
    <w:pPr>
      <w:spacing w:after="0" w:line="240" w:lineRule="auto"/>
    </w:pPr>
    <w:rPr>
      <w:rFonts w:eastAsia="Times New Roman"/>
      <w:sz w:val="24"/>
    </w:rPr>
  </w:style>
  <w:style w:type="character" w:customStyle="1" w:styleId="NormalF6Char">
    <w:name w:val="Normal F6 Char"/>
    <w:link w:val="NormalF6"/>
    <w:rsid w:val="0073230B"/>
    <w:rPr>
      <w:rFonts w:ascii="Calibri" w:eastAsia="Times New Roman" w:hAnsi="Calibri"/>
      <w:sz w:val="24"/>
    </w:rPr>
  </w:style>
  <w:style w:type="paragraph" w:customStyle="1" w:styleId="TagNew">
    <w:name w:val="Tag New"/>
    <w:qFormat/>
    <w:rsid w:val="0073230B"/>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73230B"/>
    <w:rPr>
      <w:b/>
      <w:bCs/>
      <w:sz w:val="20"/>
      <w:u w:val="single"/>
      <w:bdr w:val="single" w:sz="4" w:space="0" w:color="auto"/>
    </w:rPr>
  </w:style>
  <w:style w:type="character" w:customStyle="1" w:styleId="postby">
    <w:name w:val="post_by"/>
    <w:rsid w:val="0073230B"/>
  </w:style>
  <w:style w:type="character" w:customStyle="1" w:styleId="postdate">
    <w:name w:val="post_date"/>
    <w:rsid w:val="0073230B"/>
  </w:style>
  <w:style w:type="character" w:customStyle="1" w:styleId="moretop">
    <w:name w:val="more_top"/>
    <w:rsid w:val="0073230B"/>
  </w:style>
  <w:style w:type="paragraph" w:customStyle="1" w:styleId="TagNew0">
    <w:name w:val="Tag_New"/>
    <w:qFormat/>
    <w:rsid w:val="0073230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3230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73230B"/>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73230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73230B"/>
    <w:rPr>
      <w:rFonts w:ascii="Times New Roman" w:hAnsi="Times New Roman"/>
      <w:sz w:val="20"/>
      <w:szCs w:val="20"/>
      <w:u w:val="single"/>
    </w:rPr>
  </w:style>
  <w:style w:type="character" w:customStyle="1" w:styleId="allocatoragentsleft">
    <w:name w:val="al_locatoragentsleft"/>
    <w:basedOn w:val="DefaultParagraphFont"/>
    <w:rsid w:val="0073230B"/>
  </w:style>
  <w:style w:type="character" w:customStyle="1" w:styleId="Style12ptBoldUnderline1">
    <w:name w:val="Style 12 pt Bold Underline1"/>
    <w:rsid w:val="0073230B"/>
    <w:rPr>
      <w:b/>
      <w:bCs/>
      <w:sz w:val="24"/>
      <w:u w:val="single"/>
    </w:rPr>
  </w:style>
  <w:style w:type="paragraph" w:customStyle="1" w:styleId="Carding">
    <w:name w:val="Carding"/>
    <w:basedOn w:val="Normal"/>
    <w:uiPriority w:val="99"/>
    <w:qFormat/>
    <w:rsid w:val="0073230B"/>
    <w:pPr>
      <w:spacing w:after="0" w:line="240" w:lineRule="auto"/>
    </w:pPr>
    <w:rPr>
      <w:rFonts w:eastAsia="Times New Roman"/>
      <w:sz w:val="18"/>
    </w:rPr>
  </w:style>
  <w:style w:type="character" w:customStyle="1" w:styleId="aunderline1">
    <w:name w:val="aunderline"/>
    <w:qFormat/>
    <w:rsid w:val="0073230B"/>
    <w:rPr>
      <w:rFonts w:ascii="Times New Roman" w:hAnsi="Times New Roman"/>
      <w:sz w:val="20"/>
      <w:szCs w:val="24"/>
      <w:u w:val="thick"/>
    </w:rPr>
  </w:style>
  <w:style w:type="character" w:customStyle="1" w:styleId="StyleStyle4CharTimesNewRoman11ptBold">
    <w:name w:val="Style Style4 Char + Times New Roman 11 pt Bold"/>
    <w:rsid w:val="0073230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3230B"/>
  </w:style>
  <w:style w:type="character" w:customStyle="1" w:styleId="sensecontent">
    <w:name w:val="sense_content"/>
    <w:basedOn w:val="DefaultParagraphFont"/>
    <w:rsid w:val="0073230B"/>
  </w:style>
  <w:style w:type="character" w:customStyle="1" w:styleId="vi">
    <w:name w:val="vi"/>
    <w:basedOn w:val="DefaultParagraphFont"/>
    <w:rsid w:val="0073230B"/>
  </w:style>
  <w:style w:type="character" w:customStyle="1" w:styleId="pagetitle0">
    <w:name w:val="pagetitle"/>
    <w:basedOn w:val="DefaultParagraphFont"/>
    <w:rsid w:val="0073230B"/>
  </w:style>
  <w:style w:type="paragraph" w:customStyle="1" w:styleId="NormalWeb8">
    <w:name w:val="Normal (Web)8"/>
    <w:basedOn w:val="Normal"/>
    <w:uiPriority w:val="99"/>
    <w:qFormat/>
    <w:rsid w:val="0073230B"/>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73230B"/>
    <w:rPr>
      <w:rFonts w:cs="Arial"/>
      <w:b/>
      <w:bCs/>
      <w:iCs/>
      <w:sz w:val="24"/>
      <w:szCs w:val="28"/>
      <w:lang w:val="en-US" w:eastAsia="en-US" w:bidi="ar-SA"/>
    </w:rPr>
  </w:style>
  <w:style w:type="character" w:customStyle="1" w:styleId="StyleUnderlineCharTimesBold">
    <w:name w:val="Style Underline Char + Times Bold"/>
    <w:rsid w:val="0073230B"/>
    <w:rPr>
      <w:rFonts w:ascii="Times" w:hAnsi="Times"/>
      <w:b w:val="0"/>
      <w:bCs/>
      <w:sz w:val="20"/>
      <w:u w:val="single"/>
    </w:rPr>
  </w:style>
  <w:style w:type="character" w:customStyle="1" w:styleId="blubigktbiz">
    <w:name w:val="blubigktbiz"/>
    <w:rsid w:val="0073230B"/>
  </w:style>
  <w:style w:type="character" w:customStyle="1" w:styleId="Style4CharChar">
    <w:name w:val="Style4 Char Char"/>
    <w:rsid w:val="0073230B"/>
    <w:rPr>
      <w:rFonts w:ascii="Arial Narrow" w:hAnsi="Arial Narrow"/>
      <w:noProof w:val="0"/>
      <w:szCs w:val="24"/>
      <w:u w:val="single"/>
      <w:lang w:val="en-US" w:eastAsia="en-US" w:bidi="ar-SA"/>
    </w:rPr>
  </w:style>
  <w:style w:type="character" w:customStyle="1" w:styleId="StyleEmphasisArial12ptBold">
    <w:name w:val="Style Emphasis + Arial 12 pt Bold"/>
    <w:rsid w:val="0073230B"/>
    <w:rPr>
      <w:rFonts w:ascii="Arial" w:hAnsi="Arial"/>
      <w:b/>
      <w:bCs/>
      <w:i/>
      <w:iCs/>
      <w:sz w:val="24"/>
    </w:rPr>
  </w:style>
  <w:style w:type="character" w:customStyle="1" w:styleId="super">
    <w:name w:val="super"/>
    <w:rsid w:val="0073230B"/>
  </w:style>
  <w:style w:type="character" w:customStyle="1" w:styleId="text30">
    <w:name w:val="text30"/>
    <w:rsid w:val="0073230B"/>
  </w:style>
  <w:style w:type="character" w:customStyle="1" w:styleId="uppercase">
    <w:name w:val="uppercase"/>
    <w:rsid w:val="0073230B"/>
  </w:style>
  <w:style w:type="character" w:customStyle="1" w:styleId="mainbody1">
    <w:name w:val="mainbody1"/>
    <w:rsid w:val="0073230B"/>
    <w:rPr>
      <w:rFonts w:ascii="Verdana" w:hAnsi="Verdana" w:hint="default"/>
      <w:color w:val="000000"/>
      <w:sz w:val="22"/>
      <w:szCs w:val="22"/>
    </w:rPr>
  </w:style>
  <w:style w:type="paragraph" w:customStyle="1" w:styleId="author-credentials">
    <w:name w:val="author-credentials"/>
    <w:basedOn w:val="Normal"/>
    <w:qFormat/>
    <w:rsid w:val="0073230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3230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3230B"/>
    <w:rPr>
      <w:b/>
      <w:bCs/>
      <w:u w:val="single"/>
    </w:rPr>
  </w:style>
  <w:style w:type="paragraph" w:customStyle="1" w:styleId="StyleUnderlined11ptBold">
    <w:name w:val="Style Underlined + 11 pt Bold"/>
    <w:basedOn w:val="underlined"/>
    <w:link w:val="StyleUnderlined11ptBoldChar"/>
    <w:qFormat/>
    <w:rsid w:val="0073230B"/>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73230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3230B"/>
    <w:rPr>
      <w:rFonts w:cs="Arial"/>
      <w:bCs/>
      <w:szCs w:val="26"/>
      <w:u w:val="single"/>
      <w:lang w:val="en-US" w:eastAsia="en-US" w:bidi="ar-SA"/>
    </w:rPr>
  </w:style>
  <w:style w:type="character" w:customStyle="1" w:styleId="StyleUnderlinePatternClearYellow">
    <w:name w:val="Style Underline Pattern: Clear (Yellow)"/>
    <w:basedOn w:val="DefaultParagraphFont"/>
    <w:rsid w:val="0073230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3230B"/>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73230B"/>
    <w:rPr>
      <w:rFonts w:eastAsia="Calibri"/>
      <w:u w:val="single"/>
    </w:rPr>
  </w:style>
  <w:style w:type="paragraph" w:customStyle="1" w:styleId="StyleStyleStyleCNA9ptBefore1pt8ptPatternClear">
    <w:name w:val="Style Style Style CN A + 9 pt Before:  1 pt + 8 pt + Pattern: Clear..."/>
    <w:basedOn w:val="Normal"/>
    <w:autoRedefine/>
    <w:rsid w:val="0073230B"/>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73230B"/>
    <w:rPr>
      <w:b w:val="0"/>
      <w:bCs/>
      <w:u w:val="single"/>
    </w:rPr>
  </w:style>
  <w:style w:type="character" w:customStyle="1" w:styleId="formatp">
    <w:name w:val="formatp"/>
    <w:rsid w:val="0073230B"/>
  </w:style>
  <w:style w:type="character" w:customStyle="1" w:styleId="yshortcutscs4-ndcor">
    <w:name w:val="yshortcuts cs4-ndcor"/>
    <w:rsid w:val="0073230B"/>
  </w:style>
  <w:style w:type="character" w:customStyle="1" w:styleId="price">
    <w:name w:val="price"/>
    <w:rsid w:val="0073230B"/>
  </w:style>
  <w:style w:type="character" w:customStyle="1" w:styleId="price-change">
    <w:name w:val="price-change"/>
    <w:rsid w:val="0073230B"/>
  </w:style>
  <w:style w:type="character" w:customStyle="1" w:styleId="percent-change">
    <w:name w:val="percent-change"/>
    <w:rsid w:val="0073230B"/>
  </w:style>
  <w:style w:type="character" w:customStyle="1" w:styleId="bibfont">
    <w:name w:val="bibfont"/>
    <w:rsid w:val="0073230B"/>
    <w:rPr>
      <w:rFonts w:cs="Times New Roman"/>
    </w:rPr>
  </w:style>
  <w:style w:type="paragraph" w:customStyle="1" w:styleId="underlined1">
    <w:name w:val="underlined1"/>
    <w:next w:val="Normal"/>
    <w:autoRedefine/>
    <w:rsid w:val="0073230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73230B"/>
    <w:rPr>
      <w:rFonts w:eastAsia="Times New Roman"/>
      <w:b/>
      <w:sz w:val="24"/>
      <w:lang w:val="x-none" w:eastAsia="x-none"/>
    </w:rPr>
  </w:style>
  <w:style w:type="character" w:customStyle="1" w:styleId="SourceBoldedChar">
    <w:name w:val="Source Bolded Char"/>
    <w:link w:val="SourceBolded"/>
    <w:rsid w:val="0073230B"/>
    <w:rPr>
      <w:rFonts w:ascii="Calibri" w:eastAsia="Times New Roman" w:hAnsi="Calibri"/>
      <w:b/>
      <w:sz w:val="24"/>
      <w:lang w:val="x-none" w:eastAsia="x-none"/>
    </w:rPr>
  </w:style>
  <w:style w:type="paragraph" w:customStyle="1" w:styleId="CardDownSize">
    <w:name w:val="CardDownSize"/>
    <w:basedOn w:val="Normal"/>
    <w:link w:val="CardDownSizeChar"/>
    <w:rsid w:val="0073230B"/>
    <w:pPr>
      <w:spacing w:after="0" w:line="240" w:lineRule="auto"/>
    </w:pPr>
    <w:rPr>
      <w:rFonts w:eastAsia="Calibri"/>
      <w:szCs w:val="20"/>
      <w:lang w:val="x-none" w:eastAsia="x-none"/>
    </w:rPr>
  </w:style>
  <w:style w:type="character" w:customStyle="1" w:styleId="CardDownSizeChar">
    <w:name w:val="CardDownSize Char"/>
    <w:link w:val="CardDownSize"/>
    <w:rsid w:val="0073230B"/>
    <w:rPr>
      <w:rFonts w:ascii="Calibri" w:eastAsia="Calibri" w:hAnsi="Calibri"/>
      <w:szCs w:val="20"/>
      <w:lang w:val="x-none" w:eastAsia="x-none"/>
    </w:rPr>
  </w:style>
  <w:style w:type="paragraph" w:customStyle="1" w:styleId="Citation10">
    <w:name w:val="Citation1"/>
    <w:basedOn w:val="Normal"/>
    <w:link w:val="Citation1Char"/>
    <w:qFormat/>
    <w:rsid w:val="0073230B"/>
    <w:pPr>
      <w:spacing w:after="0" w:line="240" w:lineRule="auto"/>
    </w:pPr>
    <w:rPr>
      <w:rFonts w:eastAsia="Calibri"/>
      <w:b/>
      <w:sz w:val="24"/>
      <w:u w:val="single"/>
      <w:lang w:val="x-none" w:eastAsia="x-none"/>
    </w:rPr>
  </w:style>
  <w:style w:type="character" w:customStyle="1" w:styleId="Citation1Char">
    <w:name w:val="Citation1 Char"/>
    <w:link w:val="Citation10"/>
    <w:rsid w:val="0073230B"/>
    <w:rPr>
      <w:rFonts w:ascii="Calibri" w:eastAsia="Calibri" w:hAnsi="Calibri"/>
      <w:b/>
      <w:sz w:val="24"/>
      <w:u w:val="single"/>
      <w:lang w:val="x-none" w:eastAsia="x-none"/>
    </w:rPr>
  </w:style>
  <w:style w:type="character" w:customStyle="1" w:styleId="TaglineChar">
    <w:name w:val="Tagline Char"/>
    <w:link w:val="Tagline0"/>
    <w:rsid w:val="0073230B"/>
    <w:rPr>
      <w:rFonts w:ascii="Calibri" w:hAnsi="Calibri"/>
      <w:b/>
    </w:rPr>
  </w:style>
  <w:style w:type="character" w:customStyle="1" w:styleId="boldciteChar1">
    <w:name w:val="bold cite Char1"/>
    <w:rsid w:val="0073230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3230B"/>
  </w:style>
  <w:style w:type="character" w:customStyle="1" w:styleId="leveluptitle">
    <w:name w:val="leveluptitle"/>
    <w:basedOn w:val="DefaultParagraphFont"/>
    <w:rsid w:val="0073230B"/>
  </w:style>
  <w:style w:type="character" w:customStyle="1" w:styleId="Irrelevant6fontChar">
    <w:name w:val="Irrelevant (6 font) Char"/>
    <w:basedOn w:val="DefaultParagraphFont"/>
    <w:link w:val="Irrelevant6font"/>
    <w:rsid w:val="0073230B"/>
    <w:rPr>
      <w:rFonts w:ascii="Calibri" w:eastAsia="Calibri" w:hAnsi="Calibri"/>
      <w:sz w:val="12"/>
      <w:szCs w:val="12"/>
    </w:rPr>
  </w:style>
  <w:style w:type="numbering" w:customStyle="1" w:styleId="NoList11111">
    <w:name w:val="No List11111"/>
    <w:next w:val="NoList"/>
    <w:uiPriority w:val="99"/>
    <w:semiHidden/>
    <w:unhideWhenUsed/>
    <w:rsid w:val="0073230B"/>
  </w:style>
  <w:style w:type="paragraph" w:customStyle="1" w:styleId="Non-NavPanelTag">
    <w:name w:val="Non-Nav Panel Tag"/>
    <w:basedOn w:val="Normal"/>
    <w:qFormat/>
    <w:rsid w:val="0073230B"/>
    <w:pPr>
      <w:spacing w:after="0" w:line="240" w:lineRule="auto"/>
    </w:pPr>
    <w:rPr>
      <w:b/>
    </w:rPr>
  </w:style>
  <w:style w:type="character" w:customStyle="1" w:styleId="Hyperlink3">
    <w:name w:val="Hyperlink.3"/>
    <w:basedOn w:val="DefaultParagraphFont"/>
    <w:rsid w:val="0073230B"/>
    <w:rPr>
      <w:sz w:val="18"/>
      <w:szCs w:val="18"/>
    </w:rPr>
  </w:style>
  <w:style w:type="character" w:customStyle="1" w:styleId="Hyperlink40">
    <w:name w:val="Hyperlink.4"/>
    <w:basedOn w:val="DefaultParagraphFont"/>
    <w:rsid w:val="0073230B"/>
    <w:rPr>
      <w:sz w:val="18"/>
      <w:szCs w:val="18"/>
    </w:rPr>
  </w:style>
  <w:style w:type="character" w:customStyle="1" w:styleId="SmallCharChar">
    <w:name w:val="Small Char Char"/>
    <w:basedOn w:val="DefaultParagraphFont"/>
    <w:rsid w:val="0073230B"/>
    <w:rPr>
      <w:sz w:val="17"/>
      <w:szCs w:val="24"/>
      <w:lang w:val="en-US" w:eastAsia="en-US" w:bidi="ar-SA"/>
    </w:rPr>
  </w:style>
  <w:style w:type="paragraph" w:customStyle="1" w:styleId="TagsFutura">
    <w:name w:val="TagsFutura"/>
    <w:basedOn w:val="Normal"/>
    <w:next w:val="Cites"/>
    <w:rsid w:val="0073230B"/>
    <w:pPr>
      <w:spacing w:after="0" w:line="240" w:lineRule="auto"/>
    </w:pPr>
    <w:rPr>
      <w:rFonts w:ascii="Futura" w:eastAsia="Times" w:hAnsi="Futura"/>
      <w:b/>
      <w:caps/>
      <w:sz w:val="18"/>
      <w:szCs w:val="20"/>
    </w:rPr>
  </w:style>
  <w:style w:type="paragraph" w:customStyle="1" w:styleId="DebateTag0">
    <w:name w:val="DebateTag"/>
    <w:basedOn w:val="Normal"/>
    <w:qFormat/>
    <w:rsid w:val="0073230B"/>
    <w:pPr>
      <w:spacing w:after="0" w:line="240" w:lineRule="auto"/>
    </w:pPr>
    <w:rPr>
      <w:rFonts w:eastAsia="Calibri"/>
      <w:b/>
    </w:rPr>
  </w:style>
  <w:style w:type="character" w:customStyle="1" w:styleId="Intemphasis">
    <w:name w:val="Intemphasis"/>
    <w:uiPriority w:val="1"/>
    <w:qFormat/>
    <w:rsid w:val="0073230B"/>
    <w:rPr>
      <w:rFonts w:ascii="Cambria" w:hAnsi="Cambria"/>
      <w:b/>
      <w:sz w:val="20"/>
      <w:u w:val="single"/>
      <w:bdr w:val="single" w:sz="4" w:space="0" w:color="auto"/>
      <w:shd w:val="pct25" w:color="auto" w:fill="auto"/>
    </w:rPr>
  </w:style>
  <w:style w:type="paragraph" w:customStyle="1" w:styleId="Heading42">
    <w:name w:val="Heading 42"/>
    <w:basedOn w:val="Normal"/>
    <w:qFormat/>
    <w:rsid w:val="0073230B"/>
    <w:pPr>
      <w:spacing w:after="0" w:line="240" w:lineRule="auto"/>
    </w:pPr>
    <w:rPr>
      <w:rFonts w:eastAsia="Times New Roman"/>
    </w:rPr>
  </w:style>
  <w:style w:type="paragraph" w:customStyle="1" w:styleId="DebateNormal">
    <w:name w:val="DebateNormal"/>
    <w:basedOn w:val="Normal"/>
    <w:link w:val="DebateNormalChar"/>
    <w:qFormat/>
    <w:rsid w:val="0073230B"/>
    <w:pPr>
      <w:spacing w:after="0" w:line="276" w:lineRule="auto"/>
    </w:pPr>
    <w:rPr>
      <w:rFonts w:eastAsia="Calibri"/>
      <w:szCs w:val="20"/>
    </w:rPr>
  </w:style>
  <w:style w:type="character" w:customStyle="1" w:styleId="DebateNormalChar">
    <w:name w:val="DebateNormal Char"/>
    <w:basedOn w:val="DefaultParagraphFont"/>
    <w:link w:val="DebateNormal"/>
    <w:rsid w:val="0073230B"/>
    <w:rPr>
      <w:rFonts w:ascii="Calibri" w:eastAsia="Calibri" w:hAnsi="Calibri"/>
      <w:szCs w:val="20"/>
    </w:rPr>
  </w:style>
  <w:style w:type="paragraph" w:customStyle="1" w:styleId="DebateEmphasis">
    <w:name w:val="DebateEmphasis"/>
    <w:basedOn w:val="Normal"/>
    <w:link w:val="DebateEmphasisChar"/>
    <w:qFormat/>
    <w:rsid w:val="0073230B"/>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73230B"/>
    <w:rPr>
      <w:rFonts w:ascii="Calibri" w:eastAsia="Calibri" w:hAnsi="Calibri"/>
      <w:b/>
      <w:szCs w:val="20"/>
      <w:u w:val="single"/>
    </w:rPr>
  </w:style>
  <w:style w:type="paragraph" w:customStyle="1" w:styleId="NormalCite">
    <w:name w:val="NormalCite"/>
    <w:link w:val="NormalCiteChar"/>
    <w:qFormat/>
    <w:rsid w:val="0073230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3230B"/>
    <w:rPr>
      <w:rFonts w:ascii="Times New Roman" w:hAnsi="Times New Roman" w:cs="Times New Roman"/>
      <w:sz w:val="18"/>
    </w:rPr>
  </w:style>
  <w:style w:type="paragraph" w:customStyle="1" w:styleId="StyleUnderlineChar11pt2">
    <w:name w:val="Style Underline Char + 11 pt2"/>
    <w:link w:val="StyleUnderlineChar11pt2Char"/>
    <w:qFormat/>
    <w:rsid w:val="0073230B"/>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73230B"/>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73230B"/>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3230B"/>
    <w:rPr>
      <w:rFonts w:eastAsia="Times New Roman" w:cs="Calibri"/>
      <w:szCs w:val="24"/>
      <w:u w:val="single"/>
      <w:bdr w:val="single" w:sz="4" w:space="0" w:color="auto"/>
    </w:rPr>
  </w:style>
  <w:style w:type="character" w:customStyle="1" w:styleId="Style9pt">
    <w:name w:val="Style 9 pt"/>
    <w:basedOn w:val="DefaultParagraphFont"/>
    <w:rsid w:val="0073230B"/>
    <w:rPr>
      <w:rFonts w:ascii="Times New Roman" w:hAnsi="Times New Roman"/>
      <w:sz w:val="20"/>
    </w:rPr>
  </w:style>
  <w:style w:type="character" w:customStyle="1" w:styleId="StyleunderlineArialNarrow9ptBold">
    <w:name w:val="Style underline + Arial Narrow 9 pt Bold"/>
    <w:basedOn w:val="underline"/>
    <w:rsid w:val="0073230B"/>
    <w:rPr>
      <w:u w:val="single"/>
      <w:lang w:val="en-US" w:eastAsia="en-US" w:bidi="ar-SA"/>
    </w:rPr>
  </w:style>
  <w:style w:type="paragraph" w:customStyle="1" w:styleId="StylecardCharCharArialNarrow9pt">
    <w:name w:val="Style card Char Char + Arial Narrow 9 pt"/>
    <w:link w:val="StylecardCharCharArialNarrow9ptChar"/>
    <w:qFormat/>
    <w:rsid w:val="0073230B"/>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73230B"/>
    <w:rPr>
      <w:rFonts w:eastAsia="Times New Roman"/>
      <w:szCs w:val="20"/>
    </w:rPr>
  </w:style>
  <w:style w:type="paragraph" w:customStyle="1" w:styleId="StyleCardTextArialNarrow9pt">
    <w:name w:val="Style Card Text + Arial Narrow 9 pt"/>
    <w:link w:val="StyleCardTextArialNarrow9ptChar"/>
    <w:qFormat/>
    <w:rsid w:val="0073230B"/>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73230B"/>
    <w:rPr>
      <w:rFonts w:eastAsia="Times New Roman"/>
      <w:szCs w:val="24"/>
    </w:rPr>
  </w:style>
  <w:style w:type="character" w:customStyle="1" w:styleId="StyleBoldandUnderlineCharCharCharChar9pt">
    <w:name w:val="Style Bold and Underline Char Char Char Char + 9 pt"/>
    <w:basedOn w:val="DefaultParagraphFont"/>
    <w:rsid w:val="0073230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3230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3230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3230B"/>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73230B"/>
    <w:rPr>
      <w:rFonts w:eastAsia="Times New Roman"/>
      <w:szCs w:val="24"/>
    </w:rPr>
  </w:style>
  <w:style w:type="paragraph" w:customStyle="1" w:styleId="StyleMinimizedTextArialNarrow9pt">
    <w:name w:val="Style Minimized Text + Arial Narrow 9 pt"/>
    <w:basedOn w:val="Normal"/>
    <w:link w:val="StyleMinimizedTextArialNarrow9ptChar"/>
    <w:qFormat/>
    <w:rsid w:val="0073230B"/>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73230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73230B"/>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3230B"/>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73230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73230B"/>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73230B"/>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3230B"/>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3230B"/>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73230B"/>
    <w:rPr>
      <w:rFonts w:cs="Arial"/>
      <w:bCs/>
      <w:szCs w:val="26"/>
      <w:u w:val="single"/>
      <w:lang w:val="en-US" w:eastAsia="en-US" w:bidi="ar-SA"/>
    </w:rPr>
  </w:style>
  <w:style w:type="character" w:customStyle="1" w:styleId="AUnterdline">
    <w:name w:val="AUnterdline"/>
    <w:qFormat/>
    <w:rsid w:val="0073230B"/>
    <w:rPr>
      <w:rFonts w:ascii="Times New Roman" w:hAnsi="Times New Roman"/>
      <w:sz w:val="20"/>
      <w:u w:val="single"/>
    </w:rPr>
  </w:style>
  <w:style w:type="character" w:customStyle="1" w:styleId="DontRead">
    <w:name w:val="Don't Read"/>
    <w:qFormat/>
    <w:rsid w:val="0073230B"/>
    <w:rPr>
      <w:rFonts w:ascii="Times New Roman" w:hAnsi="Times New Roman"/>
      <w:sz w:val="16"/>
    </w:rPr>
  </w:style>
  <w:style w:type="character" w:customStyle="1" w:styleId="CharChar113">
    <w:name w:val="Char Char113"/>
    <w:basedOn w:val="DefaultParagraphFont"/>
    <w:rsid w:val="0073230B"/>
    <w:rPr>
      <w:rFonts w:cs="Arial"/>
      <w:bCs/>
      <w:szCs w:val="26"/>
      <w:u w:val="single"/>
      <w:lang w:val="en-US" w:eastAsia="en-US" w:bidi="ar-SA"/>
    </w:rPr>
  </w:style>
  <w:style w:type="character" w:customStyle="1" w:styleId="StyleunderlineBold0">
    <w:name w:val="Style underline + Bold"/>
    <w:basedOn w:val="underline"/>
    <w:rsid w:val="0073230B"/>
    <w:rPr>
      <w:u w:val="single"/>
      <w:lang w:val="en-US" w:eastAsia="en-US" w:bidi="ar-SA"/>
    </w:rPr>
  </w:style>
  <w:style w:type="character" w:customStyle="1" w:styleId="StyleunderlineCharNotBold">
    <w:name w:val="Style underline Char + Not Bold"/>
    <w:basedOn w:val="underlineChar"/>
    <w:rsid w:val="0073230B"/>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73230B"/>
    <w:pPr>
      <w:spacing w:after="0" w:line="240" w:lineRule="auto"/>
    </w:pPr>
    <w:rPr>
      <w:rFonts w:eastAsia="Times New Roman"/>
      <w:b/>
      <w:u w:val="single"/>
    </w:rPr>
  </w:style>
  <w:style w:type="character" w:customStyle="1" w:styleId="UnderlineChar5Char">
    <w:name w:val="Underline Char5 Char"/>
    <w:basedOn w:val="DefaultParagraphFont"/>
    <w:rsid w:val="0073230B"/>
    <w:rPr>
      <w:szCs w:val="24"/>
      <w:u w:val="single"/>
      <w:lang w:val="en-US" w:eastAsia="en-US" w:bidi="ar-SA"/>
    </w:rPr>
  </w:style>
  <w:style w:type="paragraph" w:customStyle="1" w:styleId="UnderlineChar4">
    <w:name w:val="Underline Char4"/>
    <w:basedOn w:val="Normal"/>
    <w:link w:val="UnderlineChar4Char"/>
    <w:qFormat/>
    <w:rsid w:val="0073230B"/>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73230B"/>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73230B"/>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73230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73230B"/>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73230B"/>
    <w:rPr>
      <w:rFonts w:ascii="Calibri" w:eastAsia="Times New Roman" w:hAnsi="Calibri"/>
      <w:b/>
      <w:u w:val="single"/>
    </w:rPr>
  </w:style>
  <w:style w:type="character" w:customStyle="1" w:styleId="base">
    <w:name w:val="base"/>
    <w:basedOn w:val="DefaultParagraphFont"/>
    <w:rsid w:val="0073230B"/>
  </w:style>
  <w:style w:type="character" w:customStyle="1" w:styleId="part-of-speech">
    <w:name w:val="part-of-speech"/>
    <w:basedOn w:val="DefaultParagraphFont"/>
    <w:rsid w:val="0073230B"/>
  </w:style>
  <w:style w:type="paragraph" w:customStyle="1" w:styleId="UnderlineBoldIndent">
    <w:name w:val="Underline + Bold Indent"/>
    <w:basedOn w:val="Normal"/>
    <w:link w:val="UnderlineBoldIndentCharChar"/>
    <w:qFormat/>
    <w:rsid w:val="0073230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3230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73230B"/>
    <w:rPr>
      <w:u w:val="single"/>
    </w:rPr>
  </w:style>
  <w:style w:type="character" w:customStyle="1" w:styleId="StyleUnderlineBoldIndent11ptChar">
    <w:name w:val="Style Underline + Bold Indent + 11 pt Char"/>
    <w:link w:val="StyleUnderlineBoldIndent11pt"/>
    <w:rsid w:val="0073230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73230B"/>
    <w:rPr>
      <w:b/>
      <w:bCs/>
      <w:u w:val="single"/>
    </w:rPr>
  </w:style>
  <w:style w:type="character" w:customStyle="1" w:styleId="StyleUnderlineBoldIndent11ptBoldChar">
    <w:name w:val="Style Underline + Bold Indent + 11 pt Bold Char"/>
    <w:link w:val="StyleUnderlineBoldIndent11ptBold"/>
    <w:rsid w:val="0073230B"/>
    <w:rPr>
      <w:rFonts w:ascii="Calibri" w:eastAsia="Times New Roman" w:hAnsi="Calibri"/>
      <w:b/>
      <w:bCs/>
      <w:szCs w:val="20"/>
      <w:u w:val="single"/>
    </w:rPr>
  </w:style>
  <w:style w:type="character" w:customStyle="1" w:styleId="FontStyle177">
    <w:name w:val="Font Style177"/>
    <w:basedOn w:val="DefaultParagraphFont"/>
    <w:uiPriority w:val="99"/>
    <w:rsid w:val="0073230B"/>
    <w:rPr>
      <w:rFonts w:ascii="Times New Roman" w:hAnsi="Times New Roman" w:cs="Times New Roman"/>
      <w:sz w:val="20"/>
      <w:szCs w:val="20"/>
    </w:rPr>
  </w:style>
  <w:style w:type="character" w:customStyle="1" w:styleId="FontStyle173">
    <w:name w:val="Font Style173"/>
    <w:basedOn w:val="DefaultParagraphFont"/>
    <w:uiPriority w:val="99"/>
    <w:rsid w:val="0073230B"/>
    <w:rPr>
      <w:rFonts w:ascii="Times New Roman" w:hAnsi="Times New Roman" w:cs="Times New Roman"/>
      <w:sz w:val="14"/>
      <w:szCs w:val="14"/>
    </w:rPr>
  </w:style>
  <w:style w:type="character" w:customStyle="1" w:styleId="FontStyle151">
    <w:name w:val="Font Style151"/>
    <w:basedOn w:val="DefaultParagraphFont"/>
    <w:uiPriority w:val="99"/>
    <w:rsid w:val="0073230B"/>
    <w:rPr>
      <w:rFonts w:ascii="Arial Narrow" w:hAnsi="Arial Narrow" w:cs="Arial Narrow"/>
      <w:b/>
      <w:bCs/>
      <w:sz w:val="12"/>
      <w:szCs w:val="12"/>
    </w:rPr>
  </w:style>
  <w:style w:type="character" w:customStyle="1" w:styleId="FontStyle156">
    <w:name w:val="Font Style156"/>
    <w:basedOn w:val="DefaultParagraphFont"/>
    <w:uiPriority w:val="99"/>
    <w:rsid w:val="0073230B"/>
    <w:rPr>
      <w:rFonts w:ascii="Arial Narrow" w:hAnsi="Arial Narrow" w:cs="Arial Narrow"/>
      <w:sz w:val="8"/>
      <w:szCs w:val="8"/>
    </w:rPr>
  </w:style>
  <w:style w:type="character" w:customStyle="1" w:styleId="FontStyle160">
    <w:name w:val="Font Style160"/>
    <w:basedOn w:val="DefaultParagraphFont"/>
    <w:uiPriority w:val="99"/>
    <w:rsid w:val="0073230B"/>
    <w:rPr>
      <w:rFonts w:ascii="Times New Roman" w:hAnsi="Times New Roman" w:cs="Times New Roman"/>
      <w:b/>
      <w:bCs/>
      <w:sz w:val="20"/>
      <w:szCs w:val="20"/>
    </w:rPr>
  </w:style>
  <w:style w:type="character" w:customStyle="1" w:styleId="FontStyle178">
    <w:name w:val="Font Style178"/>
    <w:basedOn w:val="DefaultParagraphFont"/>
    <w:uiPriority w:val="99"/>
    <w:rsid w:val="0073230B"/>
    <w:rPr>
      <w:rFonts w:ascii="Times New Roman" w:hAnsi="Times New Roman" w:cs="Times New Roman"/>
      <w:sz w:val="18"/>
      <w:szCs w:val="18"/>
    </w:rPr>
  </w:style>
  <w:style w:type="paragraph" w:customStyle="1" w:styleId="Style140">
    <w:name w:val="Style14"/>
    <w:basedOn w:val="Normal"/>
    <w:uiPriority w:val="99"/>
    <w:qFormat/>
    <w:rsid w:val="0073230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3230B"/>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73230B"/>
    <w:rPr>
      <w:rFonts w:ascii="Times New Roman" w:hAnsi="Times New Roman" w:cs="Times New Roman"/>
      <w:sz w:val="12"/>
      <w:szCs w:val="12"/>
    </w:rPr>
  </w:style>
  <w:style w:type="paragraph" w:customStyle="1" w:styleId="Style90">
    <w:name w:val="Style9"/>
    <w:basedOn w:val="Normal"/>
    <w:uiPriority w:val="99"/>
    <w:qFormat/>
    <w:rsid w:val="0073230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3230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3230B"/>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73230B"/>
    <w:rPr>
      <w:rFonts w:ascii="Times New Roman" w:hAnsi="Times New Roman" w:cs="Times New Roman"/>
      <w:sz w:val="16"/>
      <w:szCs w:val="16"/>
    </w:rPr>
  </w:style>
  <w:style w:type="paragraph" w:customStyle="1" w:styleId="Stylecard11pt">
    <w:name w:val="Style card + 11 pt"/>
    <w:basedOn w:val="Normal"/>
    <w:link w:val="Stylecard11ptChar"/>
    <w:qFormat/>
    <w:rsid w:val="0073230B"/>
    <w:pPr>
      <w:spacing w:after="0" w:line="240" w:lineRule="auto"/>
      <w:ind w:left="288" w:right="288"/>
    </w:pPr>
    <w:rPr>
      <w:rFonts w:eastAsia="SimSun"/>
      <w:sz w:val="20"/>
      <w:lang w:eastAsia="zh-CN"/>
    </w:rPr>
  </w:style>
  <w:style w:type="character" w:customStyle="1" w:styleId="Stylecard11ptChar">
    <w:name w:val="Style card + 11 pt Char"/>
    <w:link w:val="Stylecard11pt"/>
    <w:rsid w:val="0073230B"/>
    <w:rPr>
      <w:rFonts w:ascii="Calibri" w:eastAsia="SimSun" w:hAnsi="Calibri"/>
      <w:sz w:val="20"/>
      <w:lang w:eastAsia="zh-CN"/>
    </w:rPr>
  </w:style>
  <w:style w:type="character" w:customStyle="1" w:styleId="globalcontentbody">
    <w:name w:val="globalcontentbody"/>
    <w:basedOn w:val="DefaultParagraphFont"/>
    <w:rsid w:val="0073230B"/>
  </w:style>
  <w:style w:type="character" w:customStyle="1" w:styleId="authorbio">
    <w:name w:val="authorbio"/>
    <w:basedOn w:val="DefaultParagraphFont"/>
    <w:rsid w:val="0073230B"/>
  </w:style>
  <w:style w:type="character" w:customStyle="1" w:styleId="StyleBoldandUnderlineCharChar11pt">
    <w:name w:val="Style Bold and Underline Char Char + 11 pt"/>
    <w:basedOn w:val="DefaultParagraphFont"/>
    <w:rsid w:val="0073230B"/>
    <w:rPr>
      <w:b/>
      <w:bCs/>
      <w:noProof w:val="0"/>
      <w:sz w:val="20"/>
      <w:u w:val="single"/>
      <w:lang w:val="en-US" w:eastAsia="en-US" w:bidi="ar-SA"/>
    </w:rPr>
  </w:style>
  <w:style w:type="character" w:customStyle="1" w:styleId="Hyperlink23">
    <w:name w:val="Hyperlink23"/>
    <w:basedOn w:val="DefaultParagraphFont"/>
    <w:rsid w:val="0073230B"/>
    <w:rPr>
      <w:color w:val="3300CC"/>
      <w:u w:val="single"/>
    </w:rPr>
  </w:style>
  <w:style w:type="character" w:customStyle="1" w:styleId="CharChar114">
    <w:name w:val="Char Char114"/>
    <w:basedOn w:val="DefaultParagraphFont"/>
    <w:rsid w:val="0073230B"/>
    <w:rPr>
      <w:rFonts w:cs="Arial"/>
      <w:bCs/>
      <w:szCs w:val="26"/>
      <w:u w:val="single"/>
      <w:lang w:val="en-US" w:eastAsia="en-US" w:bidi="ar-SA"/>
    </w:rPr>
  </w:style>
  <w:style w:type="character" w:customStyle="1" w:styleId="CharChar112">
    <w:name w:val="Char Char112"/>
    <w:basedOn w:val="DefaultParagraphFont"/>
    <w:rsid w:val="0073230B"/>
    <w:rPr>
      <w:rFonts w:cs="Arial"/>
      <w:bCs/>
      <w:szCs w:val="26"/>
      <w:u w:val="single"/>
      <w:lang w:val="en-US" w:eastAsia="en-US" w:bidi="ar-SA"/>
    </w:rPr>
  </w:style>
  <w:style w:type="paragraph" w:customStyle="1" w:styleId="WW-Default1">
    <w:name w:val="WW-Default1"/>
    <w:basedOn w:val="Normal"/>
    <w:qFormat/>
    <w:rsid w:val="0073230B"/>
    <w:pPr>
      <w:suppressAutoHyphens/>
      <w:spacing w:after="0" w:line="240" w:lineRule="auto"/>
    </w:pPr>
    <w:rPr>
      <w:rFonts w:eastAsia="Times New Roman"/>
      <w:b/>
      <w:bCs/>
      <w:szCs w:val="20"/>
      <w:lang w:eastAsia="ar-SA"/>
    </w:rPr>
  </w:style>
  <w:style w:type="character" w:customStyle="1" w:styleId="zoomme">
    <w:name w:val="zoomme"/>
    <w:basedOn w:val="DefaultParagraphFont"/>
    <w:rsid w:val="0073230B"/>
  </w:style>
  <w:style w:type="character" w:customStyle="1" w:styleId="classauthor">
    <w:name w:val="class=&quot;author&quot;"/>
    <w:basedOn w:val="DefaultParagraphFont"/>
    <w:rsid w:val="0073230B"/>
  </w:style>
  <w:style w:type="paragraph" w:customStyle="1" w:styleId="Stylecard11ptUnderline">
    <w:name w:val="Style card + 11 pt Underline"/>
    <w:basedOn w:val="Normal"/>
    <w:link w:val="Stylecard11ptUnderlineChar"/>
    <w:qFormat/>
    <w:rsid w:val="0073230B"/>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73230B"/>
    <w:rPr>
      <w:rFonts w:ascii="Calibri" w:eastAsia="SimSun" w:hAnsi="Calibri"/>
      <w:sz w:val="20"/>
      <w:u w:val="single"/>
      <w:lang w:eastAsia="zh-CN"/>
    </w:rPr>
  </w:style>
  <w:style w:type="character" w:customStyle="1" w:styleId="officialstitle-">
    <w:name w:val="official_s_title-"/>
    <w:basedOn w:val="DefaultParagraphFont"/>
    <w:rsid w:val="0073230B"/>
  </w:style>
  <w:style w:type="character" w:customStyle="1" w:styleId="officialsbureau">
    <w:name w:val="official_s_bureau"/>
    <w:basedOn w:val="DefaultParagraphFont"/>
    <w:rsid w:val="0073230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3230B"/>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3230B"/>
    <w:rPr>
      <w:rFonts w:ascii="Calibri" w:eastAsia="Times New Roman" w:hAnsi="Calibri" w:cs="Arial"/>
      <w:b/>
      <w:bCs/>
      <w:sz w:val="24"/>
      <w:szCs w:val="28"/>
    </w:rPr>
  </w:style>
  <w:style w:type="character" w:customStyle="1" w:styleId="gray">
    <w:name w:val="gray"/>
    <w:basedOn w:val="DefaultParagraphFont"/>
    <w:rsid w:val="0073230B"/>
  </w:style>
  <w:style w:type="character" w:customStyle="1" w:styleId="Styleunderline11ptBorderSinglesolidlineAuto05p">
    <w:name w:val="Style underline + 11 pt Border: : (Single solid line Auto  0.5 p..."/>
    <w:rsid w:val="0073230B"/>
    <w:rPr>
      <w:sz w:val="20"/>
      <w:u w:val="single"/>
      <w:bdr w:val="single" w:sz="4" w:space="0" w:color="auto"/>
    </w:rPr>
  </w:style>
  <w:style w:type="character" w:customStyle="1" w:styleId="Citation-CompleteChar">
    <w:name w:val="Citation - Complete Char"/>
    <w:basedOn w:val="DefaultParagraphFont"/>
    <w:link w:val="Citation-Complete"/>
    <w:locked/>
    <w:rsid w:val="0073230B"/>
    <w:rPr>
      <w:rFonts w:ascii="Calibri" w:hAnsi="Calibri"/>
    </w:rPr>
  </w:style>
  <w:style w:type="paragraph" w:customStyle="1" w:styleId="StyleStyle49ptBoldItalic">
    <w:name w:val="Style Style4 + 9 pt Bold Italic"/>
    <w:basedOn w:val="Normal"/>
    <w:link w:val="StyleStyle49ptBoldItalicChar"/>
    <w:qFormat/>
    <w:rsid w:val="0073230B"/>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3230B"/>
    <w:rPr>
      <w:rFonts w:ascii="Calibri" w:eastAsia="Times New Roman" w:hAnsi="Calibri"/>
      <w:b/>
      <w:bCs/>
      <w:i/>
      <w:iCs/>
      <w:u w:val="single"/>
    </w:rPr>
  </w:style>
  <w:style w:type="character" w:customStyle="1" w:styleId="newscontent">
    <w:name w:val="newscontent"/>
    <w:rsid w:val="0073230B"/>
  </w:style>
  <w:style w:type="character" w:customStyle="1" w:styleId="FontStyle172">
    <w:name w:val="Font Style172"/>
    <w:basedOn w:val="DefaultParagraphFont"/>
    <w:uiPriority w:val="99"/>
    <w:rsid w:val="0073230B"/>
    <w:rPr>
      <w:rFonts w:ascii="Times New Roman" w:hAnsi="Times New Roman" w:cs="Times New Roman"/>
      <w:b/>
      <w:bCs/>
      <w:sz w:val="16"/>
      <w:szCs w:val="16"/>
    </w:rPr>
  </w:style>
  <w:style w:type="paragraph" w:customStyle="1" w:styleId="Style180">
    <w:name w:val="Style18"/>
    <w:basedOn w:val="Normal"/>
    <w:uiPriority w:val="99"/>
    <w:qFormat/>
    <w:rsid w:val="0073230B"/>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73230B"/>
    <w:rPr>
      <w:rFonts w:ascii="Times New Roman" w:hAnsi="Times New Roman" w:cs="Times New Roman"/>
      <w:i/>
      <w:iCs/>
      <w:sz w:val="16"/>
      <w:szCs w:val="16"/>
    </w:rPr>
  </w:style>
  <w:style w:type="character" w:customStyle="1" w:styleId="FontStyle162">
    <w:name w:val="Font Style162"/>
    <w:basedOn w:val="DefaultParagraphFont"/>
    <w:uiPriority w:val="99"/>
    <w:rsid w:val="0073230B"/>
    <w:rPr>
      <w:rFonts w:ascii="Times New Roman" w:hAnsi="Times New Roman" w:cs="Times New Roman"/>
      <w:b/>
      <w:bCs/>
      <w:sz w:val="18"/>
      <w:szCs w:val="18"/>
    </w:rPr>
  </w:style>
  <w:style w:type="character" w:customStyle="1" w:styleId="FontStyle167">
    <w:name w:val="Font Style167"/>
    <w:basedOn w:val="DefaultParagraphFont"/>
    <w:uiPriority w:val="99"/>
    <w:rsid w:val="0073230B"/>
    <w:rPr>
      <w:rFonts w:ascii="Times New Roman" w:hAnsi="Times New Roman" w:cs="Times New Roman"/>
      <w:sz w:val="10"/>
      <w:szCs w:val="10"/>
    </w:rPr>
  </w:style>
  <w:style w:type="character" w:customStyle="1" w:styleId="FontStyle174">
    <w:name w:val="Font Style174"/>
    <w:basedOn w:val="DefaultParagraphFont"/>
    <w:uiPriority w:val="99"/>
    <w:rsid w:val="0073230B"/>
    <w:rPr>
      <w:rFonts w:ascii="Arial Narrow" w:hAnsi="Arial Narrow" w:cs="Arial Narrow"/>
      <w:b/>
      <w:bCs/>
      <w:sz w:val="18"/>
      <w:szCs w:val="18"/>
    </w:rPr>
  </w:style>
  <w:style w:type="paragraph" w:customStyle="1" w:styleId="Style47">
    <w:name w:val="Style47"/>
    <w:basedOn w:val="Normal"/>
    <w:uiPriority w:val="99"/>
    <w:qFormat/>
    <w:rsid w:val="0073230B"/>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73230B"/>
    <w:rPr>
      <w:rFonts w:ascii="Times New Roman" w:hAnsi="Times New Roman" w:cs="Times New Roman"/>
      <w:sz w:val="12"/>
      <w:szCs w:val="12"/>
    </w:rPr>
  </w:style>
  <w:style w:type="paragraph" w:customStyle="1" w:styleId="Style24">
    <w:name w:val="Style24"/>
    <w:basedOn w:val="Normal"/>
    <w:uiPriority w:val="99"/>
    <w:qFormat/>
    <w:rsid w:val="0073230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3230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3230B"/>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73230B"/>
    <w:rPr>
      <w:rFonts w:ascii="Times New Roman" w:hAnsi="Times New Roman" w:cs="Times New Roman"/>
      <w:b/>
      <w:bCs/>
      <w:sz w:val="18"/>
      <w:szCs w:val="18"/>
    </w:rPr>
  </w:style>
  <w:style w:type="paragraph" w:customStyle="1" w:styleId="Style210">
    <w:name w:val="Style21"/>
    <w:basedOn w:val="Normal"/>
    <w:uiPriority w:val="99"/>
    <w:qFormat/>
    <w:rsid w:val="0073230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3230B"/>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73230B"/>
    <w:pPr>
      <w:spacing w:before="200" w:line="240" w:lineRule="auto"/>
    </w:pPr>
    <w:rPr>
      <w:bCs/>
      <w:sz w:val="22"/>
    </w:rPr>
  </w:style>
  <w:style w:type="paragraph" w:customStyle="1" w:styleId="Aa">
    <w:name w:val="A"/>
    <w:basedOn w:val="Default"/>
    <w:next w:val="Default"/>
    <w:rsid w:val="0073230B"/>
    <w:rPr>
      <w:rFonts w:eastAsia="Times New Roman"/>
      <w:color w:val="auto"/>
      <w:lang w:bidi="en-US"/>
    </w:rPr>
  </w:style>
  <w:style w:type="character" w:customStyle="1" w:styleId="ac">
    <w:name w:val="••••"/>
    <w:rsid w:val="0073230B"/>
    <w:rPr>
      <w:color w:val="000000"/>
    </w:rPr>
  </w:style>
  <w:style w:type="character" w:customStyle="1" w:styleId="UL-Bold">
    <w:name w:val="UL-Bold"/>
    <w:basedOn w:val="DefaultParagraphFont"/>
    <w:rsid w:val="0073230B"/>
    <w:rPr>
      <w:u w:val="thick"/>
    </w:rPr>
  </w:style>
  <w:style w:type="character" w:customStyle="1" w:styleId="UL-None">
    <w:name w:val="UL-None"/>
    <w:basedOn w:val="DefaultParagraphFont"/>
    <w:rsid w:val="0073230B"/>
    <w:rPr>
      <w:u w:val="none"/>
    </w:rPr>
  </w:style>
  <w:style w:type="character" w:customStyle="1" w:styleId="styletimesnewroman12ptbold0">
    <w:name w:val="styletimesnewroman12ptbold"/>
    <w:basedOn w:val="DefaultParagraphFont"/>
    <w:rsid w:val="0073230B"/>
  </w:style>
  <w:style w:type="character" w:customStyle="1" w:styleId="FontStyle19">
    <w:name w:val="Font Style19"/>
    <w:basedOn w:val="DefaultParagraphFont"/>
    <w:uiPriority w:val="99"/>
    <w:rsid w:val="0073230B"/>
    <w:rPr>
      <w:rFonts w:ascii="Times New Roman" w:hAnsi="Times New Roman" w:cs="Times New Roman"/>
      <w:sz w:val="18"/>
      <w:szCs w:val="18"/>
    </w:rPr>
  </w:style>
  <w:style w:type="character" w:customStyle="1" w:styleId="UnderlineBox">
    <w:name w:val="Underline + Box"/>
    <w:uiPriority w:val="1"/>
    <w:qFormat/>
    <w:rsid w:val="0073230B"/>
    <w:rPr>
      <w:rFonts w:ascii="Georgia" w:hAnsi="Georgia"/>
      <w:b w:val="0"/>
      <w:sz w:val="22"/>
      <w:u w:val="single"/>
      <w:bdr w:val="single" w:sz="4" w:space="0" w:color="auto"/>
    </w:rPr>
  </w:style>
  <w:style w:type="character" w:customStyle="1" w:styleId="10ptnotbold">
    <w:name w:val="10ptnotbold"/>
    <w:basedOn w:val="DefaultParagraphFont"/>
    <w:rsid w:val="0073230B"/>
    <w:rPr>
      <w:sz w:val="20"/>
    </w:rPr>
  </w:style>
  <w:style w:type="paragraph" w:customStyle="1" w:styleId="ALLCAPS">
    <w:name w:val="ALL CAPS"/>
    <w:basedOn w:val="Normal"/>
    <w:link w:val="ALLCAPSChar"/>
    <w:qFormat/>
    <w:rsid w:val="0073230B"/>
    <w:pPr>
      <w:spacing w:after="0" w:line="240" w:lineRule="auto"/>
    </w:pPr>
    <w:rPr>
      <w:rFonts w:eastAsia="Times New Roman"/>
      <w:b/>
      <w:caps/>
      <w:szCs w:val="20"/>
    </w:rPr>
  </w:style>
  <w:style w:type="character" w:customStyle="1" w:styleId="kn">
    <w:name w:val="kn"/>
    <w:basedOn w:val="DefaultParagraphFont"/>
    <w:rsid w:val="0073230B"/>
  </w:style>
  <w:style w:type="paragraph" w:customStyle="1" w:styleId="StyleCardworksLinespacingsingle">
    <w:name w:val="Style Card works + Line spacing:  single"/>
    <w:basedOn w:val="Normal"/>
    <w:link w:val="StyleCardworksLinespacingsingleChar"/>
    <w:qFormat/>
    <w:rsid w:val="0073230B"/>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3230B"/>
    <w:rPr>
      <w:rFonts w:ascii="Calibri" w:eastAsia="Times New Roman" w:hAnsi="Calibri"/>
      <w:spacing w:val="-3"/>
      <w:szCs w:val="20"/>
    </w:rPr>
  </w:style>
  <w:style w:type="paragraph" w:customStyle="1" w:styleId="BriefTitleWorks">
    <w:name w:val="Brief Title Works"/>
    <w:basedOn w:val="Heading1"/>
    <w:link w:val="BriefTitleWorksChar"/>
    <w:qFormat/>
    <w:rsid w:val="0073230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73230B"/>
    <w:rPr>
      <w:rFonts w:ascii="Calibri" w:eastAsia="Times New Roman" w:hAnsi="Calibri" w:cs="Arial"/>
      <w:b/>
      <w:kern w:val="32"/>
      <w:sz w:val="24"/>
      <w:szCs w:val="32"/>
      <w:u w:val="single"/>
    </w:rPr>
  </w:style>
  <w:style w:type="character" w:customStyle="1" w:styleId="twelptblackblack1">
    <w:name w:val="twelptblackblack1"/>
    <w:basedOn w:val="DefaultParagraphFont"/>
    <w:rsid w:val="0073230B"/>
    <w:rPr>
      <w:rFonts w:ascii="Verdana" w:hAnsi="Verdana" w:hint="default"/>
      <w:color w:val="000000"/>
      <w:sz w:val="16"/>
      <w:szCs w:val="16"/>
    </w:rPr>
  </w:style>
  <w:style w:type="character" w:customStyle="1" w:styleId="TagCharCharCharChar0">
    <w:name w:val="Tag Char Char Char Char"/>
    <w:basedOn w:val="DefaultParagraphFont"/>
    <w:rsid w:val="0073230B"/>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73230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73230B"/>
    <w:rPr>
      <w:sz w:val="30"/>
      <w:szCs w:val="30"/>
    </w:rPr>
  </w:style>
  <w:style w:type="character" w:customStyle="1" w:styleId="CharacterStyle13">
    <w:name w:val="Character Style 13"/>
    <w:rsid w:val="0073230B"/>
    <w:rPr>
      <w:i/>
      <w:iCs/>
      <w:sz w:val="17"/>
      <w:szCs w:val="17"/>
    </w:rPr>
  </w:style>
  <w:style w:type="character" w:customStyle="1" w:styleId="CardsNotUnderlined">
    <w:name w:val="Cards Not Underlined"/>
    <w:rsid w:val="0073230B"/>
    <w:rPr>
      <w:rFonts w:ascii="Times New Roman" w:hAnsi="Times New Roman"/>
      <w:sz w:val="16"/>
    </w:rPr>
  </w:style>
  <w:style w:type="character" w:customStyle="1" w:styleId="a13">
    <w:name w:val="a1"/>
    <w:rsid w:val="0073230B"/>
    <w:rPr>
      <w:color w:val="008000"/>
    </w:rPr>
  </w:style>
  <w:style w:type="paragraph" w:customStyle="1" w:styleId="Fifth">
    <w:name w:val="Fifth"/>
    <w:basedOn w:val="Normal"/>
    <w:link w:val="FifthChar"/>
    <w:qFormat/>
    <w:rsid w:val="0073230B"/>
    <w:pPr>
      <w:spacing w:after="0" w:line="240" w:lineRule="auto"/>
    </w:pPr>
    <w:rPr>
      <w:rFonts w:eastAsia="Times New Roman"/>
      <w:sz w:val="20"/>
      <w:lang w:val="x-none" w:eastAsia="x-none"/>
    </w:rPr>
  </w:style>
  <w:style w:type="character" w:customStyle="1" w:styleId="FifthChar">
    <w:name w:val="Fifth Char"/>
    <w:link w:val="Fifth"/>
    <w:rsid w:val="0073230B"/>
    <w:rPr>
      <w:rFonts w:ascii="Calibri" w:eastAsia="Times New Roman" w:hAnsi="Calibri"/>
      <w:sz w:val="20"/>
      <w:lang w:val="x-none" w:eastAsia="x-none"/>
    </w:rPr>
  </w:style>
  <w:style w:type="paragraph" w:customStyle="1" w:styleId="Repeatblockheading0">
    <w:name w:val="Repeat block heading"/>
    <w:basedOn w:val="Normal"/>
    <w:rsid w:val="0073230B"/>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73230B"/>
  </w:style>
  <w:style w:type="character" w:customStyle="1" w:styleId="imgcreditcaption">
    <w:name w:val="imgcreditcaption"/>
    <w:rsid w:val="0073230B"/>
  </w:style>
  <w:style w:type="character" w:customStyle="1" w:styleId="current-article">
    <w:name w:val="current-article"/>
    <w:rsid w:val="0073230B"/>
  </w:style>
  <w:style w:type="character" w:customStyle="1" w:styleId="hps">
    <w:name w:val="hps"/>
    <w:rsid w:val="0073230B"/>
  </w:style>
  <w:style w:type="paragraph" w:customStyle="1" w:styleId="introduction">
    <w:name w:val="introduction"/>
    <w:basedOn w:val="Normal"/>
    <w:uiPriority w:val="99"/>
    <w:qFormat/>
    <w:rsid w:val="0073230B"/>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73230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73230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73230B"/>
    <w:rPr>
      <w:rFonts w:cs="Calibri"/>
    </w:rPr>
  </w:style>
  <w:style w:type="paragraph" w:customStyle="1" w:styleId="CitationCharCharCharCharCharCharChar">
    <w:name w:val="Citation Char Char Char Char Char Char Char"/>
    <w:basedOn w:val="Normal"/>
    <w:link w:val="CitationCharCharCharCharCharCharCharChar"/>
    <w:rsid w:val="0073230B"/>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73230B"/>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73230B"/>
    <w:pPr>
      <w:spacing w:before="100" w:beforeAutospacing="1" w:after="100" w:afterAutospacing="1" w:line="240" w:lineRule="auto"/>
    </w:pPr>
    <w:rPr>
      <w:rFonts w:eastAsia="Times New Roman"/>
      <w:sz w:val="24"/>
    </w:rPr>
  </w:style>
  <w:style w:type="character" w:customStyle="1" w:styleId="source-org">
    <w:name w:val="source-org"/>
    <w:rsid w:val="0073230B"/>
  </w:style>
  <w:style w:type="paragraph" w:customStyle="1" w:styleId="BodyText311">
    <w:name w:val="Body Text 31"/>
    <w:basedOn w:val="Normal"/>
    <w:next w:val="BodyText3"/>
    <w:unhideWhenUsed/>
    <w:rsid w:val="0073230B"/>
    <w:pPr>
      <w:spacing w:after="120" w:line="240" w:lineRule="auto"/>
    </w:pPr>
    <w:rPr>
      <w:bCs/>
      <w:color w:val="000000"/>
    </w:rPr>
  </w:style>
  <w:style w:type="paragraph" w:customStyle="1" w:styleId="BodyText210">
    <w:name w:val="Body Text 21"/>
    <w:basedOn w:val="Normal"/>
    <w:next w:val="BodyText2"/>
    <w:unhideWhenUsed/>
    <w:rsid w:val="0073230B"/>
    <w:pPr>
      <w:spacing w:after="120" w:line="480" w:lineRule="auto"/>
    </w:pPr>
    <w:rPr>
      <w:sz w:val="12"/>
    </w:rPr>
  </w:style>
  <w:style w:type="paragraph" w:customStyle="1" w:styleId="BodyTextIndent1">
    <w:name w:val="Body Text Indent1"/>
    <w:basedOn w:val="Normal"/>
    <w:next w:val="BodyTextIndent"/>
    <w:unhideWhenUsed/>
    <w:rsid w:val="0073230B"/>
    <w:pPr>
      <w:spacing w:after="120" w:line="240" w:lineRule="auto"/>
      <w:ind w:left="360"/>
    </w:pPr>
  </w:style>
  <w:style w:type="paragraph" w:customStyle="1" w:styleId="BodyTextIndent31">
    <w:name w:val="Body Text Indent 31"/>
    <w:basedOn w:val="Normal"/>
    <w:next w:val="BodyTextIndent3"/>
    <w:semiHidden/>
    <w:unhideWhenUsed/>
    <w:rsid w:val="0073230B"/>
    <w:pPr>
      <w:spacing w:after="120" w:line="240" w:lineRule="auto"/>
      <w:ind w:left="360"/>
    </w:pPr>
    <w:rPr>
      <w:sz w:val="14"/>
    </w:rPr>
  </w:style>
  <w:style w:type="paragraph" w:customStyle="1" w:styleId="BodyTextIndent21">
    <w:name w:val="Body Text Indent 21"/>
    <w:basedOn w:val="Normal"/>
    <w:next w:val="BodyTextIndent2"/>
    <w:unhideWhenUsed/>
    <w:rsid w:val="0073230B"/>
    <w:pPr>
      <w:spacing w:after="120" w:line="480" w:lineRule="auto"/>
      <w:ind w:left="360"/>
    </w:pPr>
  </w:style>
  <w:style w:type="character" w:customStyle="1" w:styleId="Caption11">
    <w:name w:val="Caption11"/>
    <w:rsid w:val="0073230B"/>
  </w:style>
  <w:style w:type="paragraph" w:customStyle="1" w:styleId="z-BottomofForm1">
    <w:name w:val="z-Bottom of Form1"/>
    <w:basedOn w:val="Normal"/>
    <w:next w:val="Normal"/>
    <w:hidden/>
    <w:unhideWhenUsed/>
    <w:rsid w:val="0073230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73230B"/>
    <w:pPr>
      <w:spacing w:before="100" w:beforeAutospacing="1" w:after="100" w:afterAutospacing="1" w:line="240" w:lineRule="auto"/>
    </w:pPr>
    <w:rPr>
      <w:rFonts w:eastAsia="Times New Roman"/>
      <w:sz w:val="24"/>
    </w:rPr>
  </w:style>
  <w:style w:type="paragraph" w:customStyle="1" w:styleId="cptchblock">
    <w:name w:val="cptch_block"/>
    <w:basedOn w:val="Normal"/>
    <w:rsid w:val="0073230B"/>
    <w:pPr>
      <w:spacing w:before="100" w:beforeAutospacing="1" w:after="100" w:afterAutospacing="1" w:line="240" w:lineRule="auto"/>
    </w:pPr>
    <w:rPr>
      <w:rFonts w:eastAsia="Times New Roman"/>
      <w:sz w:val="24"/>
    </w:rPr>
  </w:style>
  <w:style w:type="paragraph" w:customStyle="1" w:styleId="publisheddate">
    <w:name w:val="published_date"/>
    <w:basedOn w:val="Normal"/>
    <w:rsid w:val="0073230B"/>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73230B"/>
    <w:pPr>
      <w:spacing w:before="100" w:beforeAutospacing="1" w:after="100" w:afterAutospacing="1" w:line="240" w:lineRule="auto"/>
    </w:pPr>
    <w:rPr>
      <w:rFonts w:eastAsia="Times New Roman"/>
      <w:sz w:val="24"/>
    </w:rPr>
  </w:style>
  <w:style w:type="character" w:customStyle="1" w:styleId="mainheading">
    <w:name w:val="mainheading"/>
    <w:rsid w:val="0073230B"/>
  </w:style>
  <w:style w:type="character" w:customStyle="1" w:styleId="StyleStyleunderlineBold11pt">
    <w:name w:val="Style Style underline + Bold + 11 pt"/>
    <w:rsid w:val="0073230B"/>
    <w:rPr>
      <w:bCs/>
      <w:sz w:val="20"/>
      <w:u w:val="single"/>
    </w:rPr>
  </w:style>
  <w:style w:type="character" w:customStyle="1" w:styleId="StyleunderlineAsianTimesNewRomanBold">
    <w:name w:val="Style underline + (Asian) Times New Roman Bold"/>
    <w:rsid w:val="0073230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73230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73230B"/>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73230B"/>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73230B"/>
    <w:rPr>
      <w:b/>
      <w:bCs/>
      <w:sz w:val="20"/>
      <w:u w:val="single"/>
      <w:bdr w:val="single" w:sz="4" w:space="0" w:color="auto"/>
    </w:rPr>
  </w:style>
  <w:style w:type="paragraph" w:customStyle="1" w:styleId="emactive">
    <w:name w:val="emactive"/>
    <w:basedOn w:val="Normal"/>
    <w:uiPriority w:val="99"/>
    <w:qFormat/>
    <w:rsid w:val="0073230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3230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3230B"/>
    <w:rPr>
      <w:rFonts w:cs="Calibri"/>
      <w:u w:val="single"/>
      <w:shd w:val="clear" w:color="auto" w:fill="66FFFF"/>
    </w:rPr>
  </w:style>
  <w:style w:type="paragraph" w:customStyle="1" w:styleId="CardHighlight">
    <w:name w:val="Card Highlight"/>
    <w:basedOn w:val="Normal"/>
    <w:link w:val="CardHighlightChar"/>
    <w:qFormat/>
    <w:rsid w:val="0073230B"/>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73230B"/>
    <w:pPr>
      <w:spacing w:before="200" w:line="240" w:lineRule="auto"/>
    </w:pPr>
    <w:rPr>
      <w:rFonts w:eastAsia="MS Gothic" w:cs="Arial"/>
      <w:bCs/>
      <w:sz w:val="24"/>
      <w:lang w:eastAsia="zh-CN"/>
    </w:rPr>
  </w:style>
  <w:style w:type="character" w:customStyle="1" w:styleId="metaorigin">
    <w:name w:val="meta_origin"/>
    <w:rsid w:val="0073230B"/>
  </w:style>
  <w:style w:type="character" w:customStyle="1" w:styleId="eminfo">
    <w:name w:val="eminfo"/>
    <w:rsid w:val="0073230B"/>
  </w:style>
  <w:style w:type="character" w:customStyle="1" w:styleId="emhighlight">
    <w:name w:val="emhighlight"/>
    <w:rsid w:val="0073230B"/>
  </w:style>
  <w:style w:type="character" w:customStyle="1" w:styleId="last">
    <w:name w:val="last"/>
    <w:rsid w:val="0073230B"/>
  </w:style>
  <w:style w:type="character" w:customStyle="1" w:styleId="institution">
    <w:name w:val="institution"/>
    <w:rsid w:val="0073230B"/>
  </w:style>
  <w:style w:type="character" w:customStyle="1" w:styleId="NormalCard">
    <w:name w:val="Normal Card"/>
    <w:uiPriority w:val="1"/>
    <w:qFormat/>
    <w:rsid w:val="0073230B"/>
    <w:rPr>
      <w:rFonts w:ascii="Times New Roman" w:hAnsi="Times New Roman" w:cs="Times New Roman" w:hint="default"/>
      <w:sz w:val="24"/>
    </w:rPr>
  </w:style>
  <w:style w:type="character" w:customStyle="1" w:styleId="timebox">
    <w:name w:val="timebox"/>
    <w:rsid w:val="0073230B"/>
  </w:style>
  <w:style w:type="character" w:customStyle="1" w:styleId="Heading2Subtext">
    <w:name w:val="Heading 2 Subtext"/>
    <w:rsid w:val="0073230B"/>
    <w:rPr>
      <w:rFonts w:ascii="Times New Roman" w:hAnsi="Times New Roman" w:cs="Times New Roman" w:hint="default"/>
      <w:sz w:val="16"/>
    </w:rPr>
  </w:style>
  <w:style w:type="table" w:styleId="MediumGrid1">
    <w:name w:val="Medium Grid 1"/>
    <w:basedOn w:val="TableNormal"/>
    <w:uiPriority w:val="67"/>
    <w:rsid w:val="0073230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73230B"/>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73230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3230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3230B"/>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73230B"/>
    <w:rPr>
      <w:rFonts w:ascii="Calibri" w:hAnsi="Calibri"/>
      <w:b/>
    </w:rPr>
  </w:style>
  <w:style w:type="character" w:customStyle="1" w:styleId="caps-label">
    <w:name w:val="caps-label"/>
    <w:rsid w:val="0073230B"/>
  </w:style>
  <w:style w:type="paragraph" w:customStyle="1" w:styleId="firstletter">
    <w:name w:val="firstletter"/>
    <w:basedOn w:val="Normal"/>
    <w:uiPriority w:val="99"/>
    <w:qFormat/>
    <w:rsid w:val="0073230B"/>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73230B"/>
    <w:pPr>
      <w:spacing w:before="100" w:beforeAutospacing="1" w:after="100" w:afterAutospacing="1" w:line="240" w:lineRule="auto"/>
    </w:pPr>
    <w:rPr>
      <w:rFonts w:eastAsia="Times New Roman"/>
      <w:sz w:val="24"/>
    </w:rPr>
  </w:style>
  <w:style w:type="character" w:customStyle="1" w:styleId="cardshighlight0">
    <w:name w:val="cardshighlight"/>
    <w:rsid w:val="0073230B"/>
  </w:style>
  <w:style w:type="character" w:customStyle="1" w:styleId="cardsfont12pt1">
    <w:name w:val="cardsfont12pt"/>
    <w:rsid w:val="0073230B"/>
  </w:style>
  <w:style w:type="paragraph" w:customStyle="1" w:styleId="H1numbered">
    <w:name w:val="H1 numbered"/>
    <w:basedOn w:val="Normal"/>
    <w:uiPriority w:val="99"/>
    <w:qFormat/>
    <w:rsid w:val="0073230B"/>
    <w:pPr>
      <w:pageBreakBefore/>
      <w:numPr>
        <w:numId w:val="19"/>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3230B"/>
    <w:pPr>
      <w:numPr>
        <w:ilvl w:val="1"/>
        <w:numId w:val="19"/>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73230B"/>
  </w:style>
  <w:style w:type="character" w:customStyle="1" w:styleId="backcontent">
    <w:name w:val="backcontent"/>
    <w:rsid w:val="0073230B"/>
  </w:style>
  <w:style w:type="character" w:customStyle="1" w:styleId="daystmp">
    <w:name w:val="daystmp"/>
    <w:rsid w:val="0073230B"/>
  </w:style>
  <w:style w:type="paragraph" w:customStyle="1" w:styleId="in">
    <w:name w:val="in"/>
    <w:basedOn w:val="Normal"/>
    <w:uiPriority w:val="99"/>
    <w:qFormat/>
    <w:rsid w:val="0073230B"/>
    <w:pPr>
      <w:spacing w:before="100" w:beforeAutospacing="1" w:after="100" w:afterAutospacing="1" w:line="240" w:lineRule="auto"/>
    </w:pPr>
    <w:rPr>
      <w:rFonts w:eastAsia="Times New Roman"/>
      <w:sz w:val="24"/>
    </w:rPr>
  </w:style>
  <w:style w:type="character" w:customStyle="1" w:styleId="cardsfont12ptchar">
    <w:name w:val="cardsfont12ptchar"/>
    <w:rsid w:val="0073230B"/>
  </w:style>
  <w:style w:type="character" w:customStyle="1" w:styleId="gal">
    <w:name w:val="gal"/>
    <w:rsid w:val="0073230B"/>
  </w:style>
  <w:style w:type="paragraph" w:customStyle="1" w:styleId="imagecontain">
    <w:name w:val="imagecontain"/>
    <w:basedOn w:val="Normal"/>
    <w:uiPriority w:val="99"/>
    <w:qFormat/>
    <w:rsid w:val="0073230B"/>
    <w:pPr>
      <w:spacing w:before="100" w:beforeAutospacing="1" w:after="100" w:afterAutospacing="1" w:line="240" w:lineRule="auto"/>
    </w:pPr>
    <w:rPr>
      <w:rFonts w:eastAsia="Times New Roman"/>
      <w:sz w:val="24"/>
    </w:rPr>
  </w:style>
  <w:style w:type="character" w:customStyle="1" w:styleId="imagedateline">
    <w:name w:val="image_dateline"/>
    <w:rsid w:val="0073230B"/>
  </w:style>
  <w:style w:type="character" w:customStyle="1" w:styleId="authordatecharchar">
    <w:name w:val="authordatecharchar"/>
    <w:rsid w:val="0073230B"/>
  </w:style>
  <w:style w:type="character" w:customStyle="1" w:styleId="style1char0">
    <w:name w:val="style1char"/>
    <w:rsid w:val="0073230B"/>
  </w:style>
  <w:style w:type="character" w:customStyle="1" w:styleId="tagcharchar0">
    <w:name w:val="tagcharchar"/>
    <w:rsid w:val="0073230B"/>
  </w:style>
  <w:style w:type="character" w:customStyle="1" w:styleId="underlinedcharchar2">
    <w:name w:val="underlinedcharchar"/>
    <w:rsid w:val="0073230B"/>
  </w:style>
  <w:style w:type="paragraph" w:customStyle="1" w:styleId="CM62">
    <w:name w:val="CM62"/>
    <w:basedOn w:val="Normal"/>
    <w:next w:val="Normal"/>
    <w:uiPriority w:val="99"/>
    <w:qFormat/>
    <w:rsid w:val="0073230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73230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73230B"/>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73230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73230B"/>
    <w:pPr>
      <w:spacing w:line="228" w:lineRule="atLeast"/>
    </w:pPr>
    <w:rPr>
      <w:rFonts w:ascii="Showcard Gothic" w:eastAsia="Times New Roman" w:hAnsi="Showcard Gothic"/>
      <w:color w:val="auto"/>
      <w:lang w:eastAsia="zh-CN"/>
    </w:rPr>
  </w:style>
  <w:style w:type="character" w:customStyle="1" w:styleId="BoxedChar">
    <w:name w:val="Boxed Char"/>
    <w:rsid w:val="0073230B"/>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73230B"/>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73230B"/>
    <w:rPr>
      <w:rFonts w:ascii="Calibri" w:eastAsia="Times New Roman" w:hAnsi="Calibri" w:cs="Times New Roman"/>
    </w:rPr>
  </w:style>
  <w:style w:type="paragraph" w:customStyle="1" w:styleId="StyleCards11pt">
    <w:name w:val="Style Cards + 11 pt"/>
    <w:basedOn w:val="Cards"/>
    <w:link w:val="StyleCards11ptChar"/>
    <w:qFormat/>
    <w:rsid w:val="0073230B"/>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73230B"/>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73230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73230B"/>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73230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73230B"/>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3230B"/>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73230B"/>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73230B"/>
    <w:pPr>
      <w:ind w:left="288" w:right="288"/>
    </w:pPr>
    <w:rPr>
      <w:rFonts w:eastAsia="Times New Roman"/>
      <w:sz w:val="20"/>
      <w:szCs w:val="20"/>
      <w:lang w:val="x-none" w:eastAsia="x-none"/>
    </w:rPr>
  </w:style>
  <w:style w:type="character" w:customStyle="1" w:styleId="cardCharCharChar1">
    <w:name w:val="card Char Char Char1"/>
    <w:rsid w:val="0073230B"/>
    <w:rPr>
      <w:lang w:val="en-US" w:eastAsia="en-US" w:bidi="ar-SA"/>
    </w:rPr>
  </w:style>
  <w:style w:type="character" w:customStyle="1" w:styleId="StylecardCharChar11ptChar">
    <w:name w:val="Style card Char Char + 11 pt Char"/>
    <w:link w:val="StylecardCharChar11pt"/>
    <w:rsid w:val="0073230B"/>
    <w:rPr>
      <w:rFonts w:eastAsia="Times New Roman"/>
      <w:sz w:val="20"/>
      <w:szCs w:val="20"/>
      <w:lang w:val="x-none" w:eastAsia="x-none"/>
    </w:rPr>
  </w:style>
  <w:style w:type="paragraph" w:customStyle="1" w:styleId="NormalFont">
    <w:name w:val="Normal Font"/>
    <w:link w:val="NormalFontChar"/>
    <w:qFormat/>
    <w:rsid w:val="0073230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3230B"/>
    <w:pPr>
      <w:spacing w:after="200" w:line="276" w:lineRule="auto"/>
    </w:pPr>
    <w:rPr>
      <w:rFonts w:ascii="Times" w:eastAsia="Times New Roman" w:hAnsi="Times" w:cs="Times New Roman"/>
      <w:sz w:val="20"/>
    </w:rPr>
  </w:style>
  <w:style w:type="character" w:customStyle="1" w:styleId="Style11ptThickunderline">
    <w:name w:val="Style 11 pt Thick underline"/>
    <w:rsid w:val="0073230B"/>
    <w:rPr>
      <w:sz w:val="20"/>
      <w:u w:val="thick"/>
    </w:rPr>
  </w:style>
  <w:style w:type="character" w:customStyle="1" w:styleId="Style11ptBoldThickunderline">
    <w:name w:val="Style 11 pt Bold Thick underline"/>
    <w:rsid w:val="0073230B"/>
    <w:rPr>
      <w:b/>
      <w:bCs/>
      <w:sz w:val="20"/>
      <w:u w:val="thick"/>
    </w:rPr>
  </w:style>
  <w:style w:type="paragraph" w:customStyle="1" w:styleId="StyleNormalFont11ptUnderline">
    <w:name w:val="Style Normal Font + 11 pt Underline"/>
    <w:basedOn w:val="NormalFont"/>
    <w:link w:val="StyleNormalFont11ptUnderlineChar"/>
    <w:qFormat/>
    <w:rsid w:val="0073230B"/>
    <w:rPr>
      <w:u w:val="single"/>
      <w:lang w:val="x-none" w:eastAsia="x-none"/>
    </w:rPr>
  </w:style>
  <w:style w:type="character" w:customStyle="1" w:styleId="NormalFontChar">
    <w:name w:val="Normal Font Char"/>
    <w:link w:val="NormalFont"/>
    <w:rsid w:val="0073230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73230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3230B"/>
    <w:rPr>
      <w:b/>
      <w:bCs/>
      <w:u w:val="single"/>
      <w:lang w:val="x-none" w:eastAsia="x-none"/>
    </w:rPr>
  </w:style>
  <w:style w:type="character" w:customStyle="1" w:styleId="StyleNormalFont11ptBoldUnderlineChar">
    <w:name w:val="Style Normal Font + 11 pt Bold Underline Char"/>
    <w:link w:val="StyleNormalFont11ptBoldUnderline"/>
    <w:rsid w:val="0073230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73230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73230B"/>
    <w:pPr>
      <w:spacing w:after="0" w:line="240" w:lineRule="auto"/>
    </w:pPr>
    <w:rPr>
      <w:rFonts w:eastAsia="Times New Roman"/>
      <w:sz w:val="15"/>
    </w:rPr>
  </w:style>
  <w:style w:type="character" w:customStyle="1" w:styleId="authors1">
    <w:name w:val="authors1"/>
    <w:rsid w:val="0073230B"/>
    <w:rPr>
      <w:rFonts w:ascii="Verdana" w:hAnsi="Verdana" w:hint="default"/>
      <w:b/>
      <w:bCs/>
      <w:color w:val="006699"/>
      <w:sz w:val="20"/>
      <w:szCs w:val="20"/>
    </w:rPr>
  </w:style>
  <w:style w:type="character" w:customStyle="1" w:styleId="headlinesectionlarge">
    <w:name w:val="headline_section_large"/>
    <w:rsid w:val="0073230B"/>
  </w:style>
  <w:style w:type="paragraph" w:customStyle="1" w:styleId="formatvorlage2">
    <w:name w:val="formatvorlage2"/>
    <w:basedOn w:val="Normal"/>
    <w:uiPriority w:val="99"/>
    <w:qFormat/>
    <w:rsid w:val="0073230B"/>
    <w:pPr>
      <w:spacing w:before="100" w:beforeAutospacing="1" w:after="100" w:afterAutospacing="1" w:line="240" w:lineRule="auto"/>
    </w:pPr>
    <w:rPr>
      <w:sz w:val="24"/>
    </w:rPr>
  </w:style>
  <w:style w:type="character" w:customStyle="1" w:styleId="Styleunderline11ptBlack">
    <w:name w:val="Style underline + 11 pt Black"/>
    <w:rsid w:val="0073230B"/>
    <w:rPr>
      <w:color w:val="000000"/>
      <w:sz w:val="20"/>
      <w:u w:val="single"/>
    </w:rPr>
  </w:style>
  <w:style w:type="character" w:customStyle="1" w:styleId="Styleunderline11ptBoldBlack">
    <w:name w:val="Style underline + 11 pt Bold Black"/>
    <w:rsid w:val="0073230B"/>
    <w:rPr>
      <w:b/>
      <w:bCs/>
      <w:color w:val="000000"/>
      <w:sz w:val="20"/>
      <w:u w:val="single"/>
    </w:rPr>
  </w:style>
  <w:style w:type="paragraph" w:customStyle="1" w:styleId="StyleTitle11ptNotBold">
    <w:name w:val="Style Title + 11 pt Not Bold"/>
    <w:basedOn w:val="Title"/>
    <w:link w:val="StyleTitle11ptNotBoldChar"/>
    <w:qFormat/>
    <w:rsid w:val="0073230B"/>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73230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73230B"/>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73230B"/>
    <w:rPr>
      <w:rFonts w:ascii="Georgia" w:eastAsia="Times New Roman" w:hAnsi="Georgia"/>
      <w:u w:val="single"/>
      <w:lang w:val="x-none" w:eastAsia="x-none"/>
    </w:rPr>
  </w:style>
  <w:style w:type="character" w:customStyle="1" w:styleId="Style11ptBoldBlackUnderline">
    <w:name w:val="Style 11 pt Bold Black Underline"/>
    <w:rsid w:val="0073230B"/>
    <w:rPr>
      <w:b/>
      <w:bCs/>
      <w:color w:val="000000"/>
      <w:sz w:val="20"/>
      <w:u w:val="single"/>
    </w:rPr>
  </w:style>
  <w:style w:type="character" w:customStyle="1" w:styleId="Style11ptBoldBlackUnderlineBorderSinglesolidline">
    <w:name w:val="Style 11 pt Bold Black Underline Border: : (Single solid line ..."/>
    <w:rsid w:val="0073230B"/>
    <w:rPr>
      <w:b/>
      <w:bCs/>
      <w:color w:val="000000"/>
      <w:sz w:val="20"/>
      <w:u w:val="single"/>
      <w:bdr w:val="single" w:sz="4" w:space="0" w:color="auto"/>
    </w:rPr>
  </w:style>
  <w:style w:type="character" w:customStyle="1" w:styleId="StyleLatinMeridien-Italic11ptItalicUnderline">
    <w:name w:val="Style (Latin) Meridien-Italic 11 pt Italic Underline"/>
    <w:rsid w:val="0073230B"/>
    <w:rPr>
      <w:rFonts w:ascii="Meridien-Italic" w:hAnsi="Meridien-Italic"/>
      <w:i/>
      <w:iCs/>
      <w:sz w:val="20"/>
      <w:u w:val="single"/>
    </w:rPr>
  </w:style>
  <w:style w:type="character" w:customStyle="1" w:styleId="underlinestylechar0">
    <w:name w:val="underlinestylechar"/>
    <w:rsid w:val="0073230B"/>
  </w:style>
  <w:style w:type="character" w:customStyle="1" w:styleId="StyleCards12ptThickunderlineChar1">
    <w:name w:val="Style Cards + 12 pt Thick underline Char1"/>
    <w:rsid w:val="0073230B"/>
    <w:rPr>
      <w:sz w:val="24"/>
      <w:szCs w:val="24"/>
      <w:u w:val="thick"/>
    </w:rPr>
  </w:style>
  <w:style w:type="character" w:customStyle="1" w:styleId="BodyTextIndentChar2">
    <w:name w:val="Body Text Indent Char2"/>
    <w:basedOn w:val="DefaultParagraphFont"/>
    <w:uiPriority w:val="99"/>
    <w:semiHidden/>
    <w:rsid w:val="0073230B"/>
    <w:rPr>
      <w:rFonts w:ascii="Georgia" w:hAnsi="Georgia"/>
      <w:sz w:val="22"/>
      <w:szCs w:val="22"/>
    </w:rPr>
  </w:style>
  <w:style w:type="character" w:customStyle="1" w:styleId="BodyText2Char2">
    <w:name w:val="Body Text 2 Char2"/>
    <w:basedOn w:val="DefaultParagraphFont"/>
    <w:uiPriority w:val="99"/>
    <w:semiHidden/>
    <w:rsid w:val="0073230B"/>
    <w:rPr>
      <w:rFonts w:ascii="Georgia" w:hAnsi="Georgia"/>
      <w:sz w:val="22"/>
      <w:szCs w:val="22"/>
    </w:rPr>
  </w:style>
  <w:style w:type="character" w:customStyle="1" w:styleId="BodyText3Char2">
    <w:name w:val="Body Text 3 Char2"/>
    <w:basedOn w:val="DefaultParagraphFont"/>
    <w:uiPriority w:val="99"/>
    <w:semiHidden/>
    <w:rsid w:val="0073230B"/>
    <w:rPr>
      <w:rFonts w:ascii="Georgia" w:hAnsi="Georgia"/>
      <w:sz w:val="16"/>
      <w:szCs w:val="16"/>
    </w:rPr>
  </w:style>
  <w:style w:type="character" w:customStyle="1" w:styleId="BodyTextIndent2Char2">
    <w:name w:val="Body Text Indent 2 Char2"/>
    <w:basedOn w:val="DefaultParagraphFont"/>
    <w:uiPriority w:val="99"/>
    <w:semiHidden/>
    <w:rsid w:val="0073230B"/>
    <w:rPr>
      <w:rFonts w:ascii="Georgia" w:hAnsi="Georgia"/>
      <w:sz w:val="22"/>
      <w:szCs w:val="22"/>
    </w:rPr>
  </w:style>
  <w:style w:type="character" w:customStyle="1" w:styleId="BodyTextIndent3Char2">
    <w:name w:val="Body Text Indent 3 Char2"/>
    <w:basedOn w:val="DefaultParagraphFont"/>
    <w:uiPriority w:val="99"/>
    <w:semiHidden/>
    <w:rsid w:val="0073230B"/>
    <w:rPr>
      <w:rFonts w:ascii="Georgia" w:hAnsi="Georgia"/>
      <w:sz w:val="16"/>
      <w:szCs w:val="16"/>
    </w:rPr>
  </w:style>
  <w:style w:type="character" w:customStyle="1" w:styleId="z-BottomofFormChar2">
    <w:name w:val="z-Bottom of Form Char2"/>
    <w:basedOn w:val="DefaultParagraphFont"/>
    <w:uiPriority w:val="99"/>
    <w:semiHidden/>
    <w:rsid w:val="0073230B"/>
    <w:rPr>
      <w:rFonts w:ascii="Arial" w:hAnsi="Arial" w:cs="Arial"/>
      <w:vanish/>
      <w:sz w:val="16"/>
      <w:szCs w:val="16"/>
    </w:rPr>
  </w:style>
  <w:style w:type="paragraph" w:customStyle="1" w:styleId="BodyA">
    <w:name w:val="Body A"/>
    <w:autoRedefine/>
    <w:uiPriority w:val="99"/>
    <w:qFormat/>
    <w:rsid w:val="0073230B"/>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73230B"/>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73230B"/>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73230B"/>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3230B"/>
    <w:rPr>
      <w:rFonts w:ascii="Garamond" w:eastAsia="Cambria" w:hAnsi="Garamond"/>
      <w:sz w:val="20"/>
      <w:u w:val="single"/>
    </w:rPr>
  </w:style>
  <w:style w:type="character" w:customStyle="1" w:styleId="m5686307894942199640gmail-style13ptbold">
    <w:name w:val="m_5686307894942199640gmail-style13ptbold"/>
    <w:basedOn w:val="DefaultParagraphFont"/>
    <w:rsid w:val="0073230B"/>
  </w:style>
  <w:style w:type="character" w:customStyle="1" w:styleId="m5686307894942199640gmail-styleunderline">
    <w:name w:val="m_5686307894942199640gmail-styleunderline"/>
    <w:basedOn w:val="DefaultParagraphFont"/>
    <w:rsid w:val="0073230B"/>
  </w:style>
  <w:style w:type="character" w:customStyle="1" w:styleId="UnderlineCharCharChar">
    <w:name w:val="Underline Char Char Char"/>
    <w:rsid w:val="0073230B"/>
    <w:rPr>
      <w:noProof w:val="0"/>
      <w:u w:val="single"/>
      <w:lang w:val="en-US" w:eastAsia="en-US" w:bidi="ar-SA"/>
    </w:rPr>
  </w:style>
  <w:style w:type="paragraph" w:customStyle="1" w:styleId="PageHeading">
    <w:name w:val="Page Heading"/>
    <w:basedOn w:val="Heading2"/>
    <w:uiPriority w:val="99"/>
    <w:qFormat/>
    <w:rsid w:val="0073230B"/>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73230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73230B"/>
    <w:pPr>
      <w:spacing w:after="0" w:line="240" w:lineRule="auto"/>
    </w:pPr>
    <w:rPr>
      <w:rFonts w:ascii="Arial" w:eastAsia="Calibri" w:hAnsi="Arial" w:cs="Arial"/>
      <w:color w:val="00B0F0"/>
      <w:sz w:val="20"/>
      <w:u w:val="single" w:color="00B0F0"/>
    </w:rPr>
  </w:style>
  <w:style w:type="character" w:customStyle="1" w:styleId="messagecontent">
    <w:name w:val="message_content"/>
    <w:rsid w:val="0073230B"/>
  </w:style>
  <w:style w:type="paragraph" w:customStyle="1" w:styleId="UnderlineCharCharCharCharCharCharCharCharChar">
    <w:name w:val="Underline Char Char Char Char Char Char Char Char Char"/>
    <w:link w:val="UnderlineCharCharCharCharCharCharCharCharCharChar"/>
    <w:rsid w:val="0073230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73230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3230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73230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3230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73230B"/>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73230B"/>
  </w:style>
  <w:style w:type="character" w:customStyle="1" w:styleId="CitationChar">
    <w:name w:val="Citation Char"/>
    <w:rsid w:val="0073230B"/>
    <w:rPr>
      <w:bCs/>
      <w:u w:val="single"/>
    </w:rPr>
  </w:style>
  <w:style w:type="paragraph" w:customStyle="1" w:styleId="Style31">
    <w:name w:val="Style31"/>
    <w:basedOn w:val="Normal"/>
    <w:uiPriority w:val="99"/>
    <w:qFormat/>
    <w:rsid w:val="0073230B"/>
    <w:pPr>
      <w:spacing w:after="0" w:line="197" w:lineRule="exact"/>
      <w:jc w:val="both"/>
    </w:pPr>
    <w:rPr>
      <w:rFonts w:ascii="Arial" w:hAnsi="Arial" w:cs="Arial"/>
    </w:rPr>
  </w:style>
  <w:style w:type="paragraph" w:customStyle="1" w:styleId="Style42">
    <w:name w:val="Style42"/>
    <w:basedOn w:val="Normal"/>
    <w:uiPriority w:val="99"/>
    <w:qFormat/>
    <w:rsid w:val="0073230B"/>
    <w:pPr>
      <w:spacing w:after="0" w:line="202" w:lineRule="exact"/>
      <w:jc w:val="both"/>
    </w:pPr>
    <w:rPr>
      <w:rFonts w:ascii="Arial" w:hAnsi="Arial" w:cs="Arial"/>
    </w:rPr>
  </w:style>
  <w:style w:type="paragraph" w:customStyle="1" w:styleId="Style51">
    <w:name w:val="Style51"/>
    <w:basedOn w:val="Normal"/>
    <w:uiPriority w:val="99"/>
    <w:qFormat/>
    <w:rsid w:val="0073230B"/>
    <w:pPr>
      <w:spacing w:after="0" w:line="200" w:lineRule="exact"/>
      <w:jc w:val="both"/>
    </w:pPr>
    <w:rPr>
      <w:rFonts w:ascii="Arial" w:hAnsi="Arial" w:cs="Arial"/>
    </w:rPr>
  </w:style>
  <w:style w:type="character" w:customStyle="1" w:styleId="FontStyle72">
    <w:name w:val="Font Style72"/>
    <w:uiPriority w:val="99"/>
    <w:rsid w:val="0073230B"/>
    <w:rPr>
      <w:rFonts w:ascii="Times New Roman" w:hAnsi="Times New Roman" w:cs="Times New Roman" w:hint="default"/>
      <w:sz w:val="16"/>
      <w:szCs w:val="16"/>
    </w:rPr>
  </w:style>
  <w:style w:type="character" w:customStyle="1" w:styleId="FontStyle73">
    <w:name w:val="Font Style73"/>
    <w:uiPriority w:val="99"/>
    <w:rsid w:val="0073230B"/>
    <w:rPr>
      <w:rFonts w:ascii="Times New Roman" w:hAnsi="Times New Roman" w:cs="Times New Roman" w:hint="default"/>
      <w:i/>
      <w:iCs/>
      <w:sz w:val="16"/>
      <w:szCs w:val="16"/>
    </w:rPr>
  </w:style>
  <w:style w:type="character" w:customStyle="1" w:styleId="UnderlinestyleChar20">
    <w:name w:val="Underline style Char2"/>
    <w:rsid w:val="0073230B"/>
    <w:rPr>
      <w:sz w:val="22"/>
      <w:szCs w:val="24"/>
      <w:u w:val="single"/>
      <w:lang w:val="en-US" w:eastAsia="en-US" w:bidi="ar-SA"/>
    </w:rPr>
  </w:style>
  <w:style w:type="character" w:customStyle="1" w:styleId="FontStyle49">
    <w:name w:val="Font Style49"/>
    <w:uiPriority w:val="99"/>
    <w:rsid w:val="0073230B"/>
    <w:rPr>
      <w:rFonts w:ascii="Times New Roman" w:hAnsi="Times New Roman" w:cs="Times New Roman"/>
      <w:sz w:val="20"/>
      <w:szCs w:val="20"/>
    </w:rPr>
  </w:style>
  <w:style w:type="character" w:customStyle="1" w:styleId="FontStyle50">
    <w:name w:val="Font Style50"/>
    <w:uiPriority w:val="99"/>
    <w:rsid w:val="0073230B"/>
    <w:rPr>
      <w:rFonts w:ascii="Times New Roman" w:hAnsi="Times New Roman" w:cs="Times New Roman"/>
      <w:b/>
      <w:bCs/>
      <w:sz w:val="20"/>
      <w:szCs w:val="20"/>
    </w:rPr>
  </w:style>
  <w:style w:type="character" w:customStyle="1" w:styleId="ListBulletChar">
    <w:name w:val="List Bullet Char"/>
    <w:link w:val="ListBullet"/>
    <w:uiPriority w:val="99"/>
    <w:locked/>
    <w:rsid w:val="0073230B"/>
    <w:rPr>
      <w:rFonts w:ascii="Calibri" w:hAnsi="Calibri"/>
    </w:rPr>
  </w:style>
  <w:style w:type="character" w:customStyle="1" w:styleId="BoldUnderlineChar2Char">
    <w:name w:val="BoldUnderline Char2 Char"/>
    <w:link w:val="BoldUnderlineChar20"/>
    <w:locked/>
    <w:rsid w:val="0073230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73230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73230B"/>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73230B"/>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73230B"/>
    <w:rPr>
      <w:rFonts w:eastAsia="Times New Roman"/>
      <w:u w:val="single"/>
      <w:lang w:val="en-GB"/>
    </w:rPr>
  </w:style>
  <w:style w:type="paragraph" w:customStyle="1" w:styleId="StyleUnderlining11pt">
    <w:name w:val="Style Underlining + 11 pt"/>
    <w:basedOn w:val="Normal"/>
    <w:link w:val="StyleUnderlining11ptChar"/>
    <w:qFormat/>
    <w:rsid w:val="0073230B"/>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3230B"/>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73230B"/>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73230B"/>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3230B"/>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73230B"/>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73230B"/>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3230B"/>
    <w:pPr>
      <w:spacing w:line="256" w:lineRule="auto"/>
    </w:pPr>
    <w:rPr>
      <w:rFonts w:ascii="Georgia" w:hAnsi="Georgia"/>
      <w:b/>
    </w:rPr>
  </w:style>
  <w:style w:type="paragraph" w:customStyle="1" w:styleId="Normal20pt">
    <w:name w:val="Normal  + 20 pt"/>
    <w:basedOn w:val="Normal"/>
    <w:uiPriority w:val="6"/>
    <w:qFormat/>
    <w:rsid w:val="0073230B"/>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3230B"/>
    <w:rPr>
      <w:rFonts w:eastAsia="Calibri"/>
      <w:u w:val="single"/>
    </w:rPr>
  </w:style>
  <w:style w:type="paragraph" w:customStyle="1" w:styleId="StyleNormalWeb11ptUnderline">
    <w:name w:val="Style Normal (Web) + 11 pt Underline"/>
    <w:basedOn w:val="NormalWeb"/>
    <w:link w:val="StyleNormalWeb11ptUnderlineChar"/>
    <w:qFormat/>
    <w:rsid w:val="0073230B"/>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73230B"/>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3230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3230B"/>
    <w:pPr>
      <w:spacing w:after="0" w:line="256" w:lineRule="auto"/>
    </w:pPr>
    <w:rPr>
      <w:rFonts w:ascii="MS Mincho" w:eastAsia="MS Mincho" w:hAnsiTheme="minorHAnsi"/>
      <w:b/>
      <w:u w:val="single"/>
    </w:rPr>
  </w:style>
  <w:style w:type="paragraph" w:customStyle="1" w:styleId="assert">
    <w:name w:val="assert"/>
    <w:basedOn w:val="Normal"/>
    <w:uiPriority w:val="99"/>
    <w:qFormat/>
    <w:rsid w:val="0073230B"/>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3230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3230B"/>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3230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3230B"/>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73230B"/>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3230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3230B"/>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3230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3230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3230B"/>
    <w:rPr>
      <w:rFonts w:eastAsia="Times New Roman"/>
      <w:u w:val="single"/>
    </w:rPr>
  </w:style>
  <w:style w:type="paragraph" w:customStyle="1" w:styleId="StyleStyle4ArialNarrow9pt">
    <w:name w:val="Style Style4 + Arial Narrow 9 pt"/>
    <w:basedOn w:val="Normal"/>
    <w:link w:val="StyleStyle4ArialNarrow9ptChar"/>
    <w:qFormat/>
    <w:rsid w:val="0073230B"/>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73230B"/>
    <w:rPr>
      <w:rFonts w:eastAsia="Times New Roman"/>
      <w:b/>
      <w:bCs/>
      <w:u w:val="single"/>
    </w:rPr>
  </w:style>
  <w:style w:type="paragraph" w:customStyle="1" w:styleId="StyleStyle4ArialNarrow9ptBold">
    <w:name w:val="Style Style4 + Arial Narrow 9 pt Bold"/>
    <w:basedOn w:val="Normal"/>
    <w:link w:val="StyleStyle4ArialNarrow9ptBoldChar"/>
    <w:qFormat/>
    <w:rsid w:val="0073230B"/>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73230B"/>
    <w:rPr>
      <w:rFonts w:eastAsia="Times New Roman"/>
      <w:b/>
      <w:smallCaps/>
      <w:sz w:val="24"/>
      <w:szCs w:val="24"/>
      <w:u w:val="single"/>
    </w:rPr>
  </w:style>
  <w:style w:type="character" w:customStyle="1" w:styleId="HiddenBlockHeaderChar">
    <w:name w:val="Hidden Block Header Char"/>
    <w:link w:val="HiddenBlockHeader"/>
    <w:locked/>
    <w:rsid w:val="0073230B"/>
    <w:rPr>
      <w:rFonts w:ascii="Calibri" w:hAnsi="Calibri"/>
    </w:rPr>
  </w:style>
  <w:style w:type="character" w:customStyle="1" w:styleId="ThirdChar">
    <w:name w:val="Third Char"/>
    <w:link w:val="Third"/>
    <w:locked/>
    <w:rsid w:val="0073230B"/>
    <w:rPr>
      <w:rFonts w:eastAsia="Times New Roman"/>
      <w:b/>
      <w:u w:val="single"/>
      <w:lang w:val="x-none" w:eastAsia="x-none"/>
    </w:rPr>
  </w:style>
  <w:style w:type="paragraph" w:customStyle="1" w:styleId="Third">
    <w:name w:val="Third"/>
    <w:basedOn w:val="Normal"/>
    <w:link w:val="ThirdChar"/>
    <w:qFormat/>
    <w:rsid w:val="0073230B"/>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73230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73230B"/>
    <w:rPr>
      <w:rFonts w:eastAsia="Times New Roman"/>
      <w:b/>
      <w:szCs w:val="24"/>
      <w:u w:val="thick"/>
    </w:rPr>
  </w:style>
  <w:style w:type="paragraph" w:customStyle="1" w:styleId="SynergyTag">
    <w:name w:val="SynergyTag"/>
    <w:basedOn w:val="Normal"/>
    <w:uiPriority w:val="99"/>
    <w:qFormat/>
    <w:rsid w:val="0073230B"/>
    <w:pPr>
      <w:spacing w:after="0" w:line="256" w:lineRule="auto"/>
    </w:pPr>
    <w:rPr>
      <w:b/>
    </w:rPr>
  </w:style>
  <w:style w:type="paragraph" w:customStyle="1" w:styleId="CiteSmallText">
    <w:name w:val="Cite Small Text"/>
    <w:basedOn w:val="Normal"/>
    <w:uiPriority w:val="99"/>
    <w:qFormat/>
    <w:rsid w:val="0073230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3230B"/>
    <w:rPr>
      <w:lang w:val="x-none"/>
    </w:rPr>
  </w:style>
  <w:style w:type="paragraph" w:customStyle="1" w:styleId="Cards1CharChar">
    <w:name w:val="Cards1 Char Char"/>
    <w:basedOn w:val="Normal"/>
    <w:link w:val="Cards1CharCharChar"/>
    <w:qFormat/>
    <w:rsid w:val="0073230B"/>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73230B"/>
    <w:rPr>
      <w:color w:val="0000FF"/>
      <w:sz w:val="12"/>
      <w:u w:val="single"/>
    </w:rPr>
  </w:style>
  <w:style w:type="paragraph" w:customStyle="1" w:styleId="Swag">
    <w:name w:val="Swag"/>
    <w:basedOn w:val="Normal"/>
    <w:link w:val="SwagChar"/>
    <w:qFormat/>
    <w:rsid w:val="0073230B"/>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73230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3230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3230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3230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3230B"/>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73230B"/>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73230B"/>
    <w:rPr>
      <w:rFonts w:eastAsia="Times New Roman"/>
      <w:b/>
      <w:bCs/>
      <w:u w:val="single"/>
    </w:rPr>
  </w:style>
  <w:style w:type="paragraph" w:customStyle="1" w:styleId="StyleUnderlineChar11ptBold2">
    <w:name w:val="Style Underline Char + 11 pt Bold2"/>
    <w:basedOn w:val="Normal"/>
    <w:link w:val="StyleUnderlineChar11ptBold2Char"/>
    <w:qFormat/>
    <w:rsid w:val="0073230B"/>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73230B"/>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73230B"/>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73230B"/>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3230B"/>
    <w:pPr>
      <w:spacing w:after="0" w:line="256" w:lineRule="auto"/>
    </w:pPr>
    <w:rPr>
      <w:rFonts w:asciiTheme="minorHAnsi" w:eastAsia="Times New Roman" w:hAnsiTheme="minorHAnsi"/>
      <w:u w:val="single"/>
    </w:rPr>
  </w:style>
  <w:style w:type="character" w:customStyle="1" w:styleId="TagsCharCharCharChar">
    <w:name w:val="Tags Char Char Char Char"/>
    <w:locked/>
    <w:rsid w:val="0073230B"/>
    <w:rPr>
      <w:rFonts w:ascii="Times New Roman" w:eastAsia="Times New Roman" w:hAnsi="Times New Roman" w:cs="Times New Roman"/>
      <w:b/>
      <w:sz w:val="24"/>
      <w:szCs w:val="24"/>
    </w:rPr>
  </w:style>
  <w:style w:type="character" w:customStyle="1" w:styleId="NothingCharChar">
    <w:name w:val="Nothing Char Char"/>
    <w:link w:val="NothingCharCharChar"/>
    <w:locked/>
    <w:rsid w:val="0073230B"/>
  </w:style>
  <w:style w:type="paragraph" w:customStyle="1" w:styleId="NothingCharCharChar">
    <w:name w:val="Nothing Char Char Char"/>
    <w:link w:val="NothingCharChar"/>
    <w:qFormat/>
    <w:rsid w:val="0073230B"/>
    <w:pPr>
      <w:spacing w:after="0" w:line="240" w:lineRule="auto"/>
      <w:jc w:val="both"/>
    </w:pPr>
  </w:style>
  <w:style w:type="paragraph" w:customStyle="1" w:styleId="StyleLeft021">
    <w:name w:val="Style Left:  0.2&quot;1"/>
    <w:basedOn w:val="Normal"/>
    <w:uiPriority w:val="99"/>
    <w:qFormat/>
    <w:rsid w:val="0073230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3230B"/>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3230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3230B"/>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3230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73230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73230B"/>
    <w:pPr>
      <w:spacing w:after="0" w:line="256" w:lineRule="auto"/>
    </w:pPr>
    <w:rPr>
      <w:b/>
    </w:rPr>
  </w:style>
  <w:style w:type="paragraph" w:customStyle="1" w:styleId="CM27">
    <w:name w:val="CM27"/>
    <w:basedOn w:val="Normal"/>
    <w:next w:val="Normal"/>
    <w:qFormat/>
    <w:rsid w:val="0073230B"/>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3230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73230B"/>
    <w:rPr>
      <w:szCs w:val="24"/>
      <w:u w:val="single"/>
      <w:lang w:val="en-US" w:eastAsia="en-US" w:bidi="ar-SA"/>
    </w:rPr>
  </w:style>
  <w:style w:type="character" w:customStyle="1" w:styleId="BoldUnderlineCharChar3">
    <w:name w:val="BoldUnderline Char Char3"/>
    <w:rsid w:val="0073230B"/>
    <w:rPr>
      <w:b/>
      <w:bCs w:val="0"/>
      <w:szCs w:val="24"/>
      <w:u w:val="single"/>
      <w:lang w:val="en-US" w:eastAsia="en-US" w:bidi="ar-SA"/>
    </w:rPr>
  </w:style>
  <w:style w:type="character" w:customStyle="1" w:styleId="UnderlineCharChar3">
    <w:name w:val="Underline Char Char3"/>
    <w:rsid w:val="0073230B"/>
    <w:rPr>
      <w:szCs w:val="24"/>
      <w:u w:val="single"/>
      <w:lang w:val="en-US" w:eastAsia="en-US" w:bidi="ar-SA"/>
    </w:rPr>
  </w:style>
  <w:style w:type="character" w:customStyle="1" w:styleId="BoldUnderlineCharChar2">
    <w:name w:val="BoldUnderline Char Char2"/>
    <w:rsid w:val="0073230B"/>
    <w:rPr>
      <w:b/>
      <w:bCs w:val="0"/>
      <w:szCs w:val="24"/>
      <w:u w:val="single"/>
      <w:lang w:val="en-US" w:eastAsia="en-US" w:bidi="ar-SA"/>
    </w:rPr>
  </w:style>
  <w:style w:type="character" w:customStyle="1" w:styleId="volume-issue">
    <w:name w:val="volume-issue"/>
    <w:rsid w:val="0073230B"/>
    <w:rPr>
      <w:rFonts w:ascii="Times New Roman" w:hAnsi="Times New Roman" w:cs="Times New Roman" w:hint="default"/>
    </w:rPr>
  </w:style>
  <w:style w:type="character" w:customStyle="1" w:styleId="boldness1">
    <w:name w:val="boldness1"/>
    <w:rsid w:val="0073230B"/>
  </w:style>
  <w:style w:type="character" w:customStyle="1" w:styleId="story-author">
    <w:name w:val="story-author"/>
    <w:basedOn w:val="DefaultParagraphFont"/>
    <w:rsid w:val="0073230B"/>
  </w:style>
  <w:style w:type="character" w:customStyle="1" w:styleId="Heading3CharCharCharChar">
    <w:name w:val="Heading 3 Char Char Char Char"/>
    <w:basedOn w:val="DefaultParagraphFont"/>
    <w:rsid w:val="0073230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3230B"/>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73230B"/>
  </w:style>
  <w:style w:type="character" w:customStyle="1" w:styleId="StyleStyle4CharTimesNewRoman11ptItalic">
    <w:name w:val="Style Style4 Char + Times New Roman 11 pt Italic"/>
    <w:basedOn w:val="DefaultParagraphFont"/>
    <w:rsid w:val="0073230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3230B"/>
  </w:style>
  <w:style w:type="character" w:customStyle="1" w:styleId="ad">
    <w:name w:val="_"/>
    <w:basedOn w:val="DefaultParagraphFont"/>
    <w:rsid w:val="0073230B"/>
  </w:style>
  <w:style w:type="character" w:customStyle="1" w:styleId="Heading3CharCharCharChar1">
    <w:name w:val="Heading 3 Char Char Char Char1"/>
    <w:rsid w:val="0073230B"/>
    <w:rPr>
      <w:rFonts w:ascii="Arial" w:hAnsi="Arial" w:cs="Arial" w:hint="default"/>
      <w:bCs/>
      <w:szCs w:val="26"/>
      <w:u w:val="single"/>
      <w:lang w:val="en-US" w:eastAsia="en-US" w:bidi="ar-SA"/>
    </w:rPr>
  </w:style>
  <w:style w:type="character" w:customStyle="1" w:styleId="comment-body">
    <w:name w:val="comment-body"/>
    <w:rsid w:val="0073230B"/>
  </w:style>
  <w:style w:type="character" w:customStyle="1" w:styleId="UnderlineCharCharChar1">
    <w:name w:val="Underline Char Char Char1"/>
    <w:rsid w:val="0073230B"/>
    <w:rPr>
      <w:u w:val="single"/>
      <w:lang w:val="en-US" w:eastAsia="en-US" w:bidi="ar-SA"/>
    </w:rPr>
  </w:style>
  <w:style w:type="character" w:customStyle="1" w:styleId="reality">
    <w:name w:val="reality"/>
    <w:rsid w:val="0073230B"/>
  </w:style>
  <w:style w:type="character" w:customStyle="1" w:styleId="UnderlineChar1Char">
    <w:name w:val="Underline Char1 Char"/>
    <w:rsid w:val="0073230B"/>
    <w:rPr>
      <w:rFonts w:ascii="Calibri" w:eastAsia="MS Mincho" w:hAnsi="Calibri" w:cs="Calibri" w:hint="default"/>
      <w:szCs w:val="20"/>
      <w:u w:val="single"/>
    </w:rPr>
  </w:style>
  <w:style w:type="character" w:customStyle="1" w:styleId="StyleBoldandUnderlineCharChar29pt">
    <w:name w:val="Style Bold and Underline Char Char2 + 9 pt"/>
    <w:rsid w:val="0073230B"/>
    <w:rPr>
      <w:rFonts w:ascii="Times New Roman" w:hAnsi="Times New Roman" w:cs="Times New Roman" w:hint="default"/>
      <w:b/>
      <w:bCs/>
      <w:noProof w:val="0"/>
      <w:sz w:val="20"/>
      <w:u w:val="single"/>
    </w:rPr>
  </w:style>
  <w:style w:type="character" w:customStyle="1" w:styleId="StyleUnderlineCharChar19pt">
    <w:name w:val="Style Underline Char Char1 + 9 pt"/>
    <w:rsid w:val="0073230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3230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3230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3230B"/>
    <w:rPr>
      <w:rFonts w:ascii="Times New Roman" w:hAnsi="Times New Roman" w:cs="Times New Roman" w:hint="default"/>
      <w:sz w:val="20"/>
      <w:u w:val="dottedHeavy"/>
    </w:rPr>
  </w:style>
  <w:style w:type="character" w:customStyle="1" w:styleId="article-record-publication-volume-issue">
    <w:name w:val="article-record-publication-volume-issue"/>
    <w:rsid w:val="0073230B"/>
  </w:style>
  <w:style w:type="character" w:customStyle="1" w:styleId="resultbodyblack">
    <w:name w:val="resultbodyblack"/>
    <w:rsid w:val="0073230B"/>
    <w:rPr>
      <w:rFonts w:ascii="Times New Roman" w:hAnsi="Times New Roman" w:cs="Times New Roman" w:hint="default"/>
    </w:rPr>
  </w:style>
  <w:style w:type="character" w:customStyle="1" w:styleId="quotechar0">
    <w:name w:val="quotechar"/>
    <w:rsid w:val="0073230B"/>
  </w:style>
  <w:style w:type="character" w:customStyle="1" w:styleId="3TagCite">
    <w:name w:val="3 Tag/Cite"/>
    <w:rsid w:val="0073230B"/>
    <w:rPr>
      <w:rFonts w:ascii="Times New Roman" w:hAnsi="Times New Roman" w:cs="Times New Roman" w:hint="default"/>
      <w:b/>
      <w:bCs w:val="0"/>
    </w:rPr>
  </w:style>
  <w:style w:type="character" w:customStyle="1" w:styleId="4Qualifications">
    <w:name w:val="4 Qualifications"/>
    <w:rsid w:val="0073230B"/>
    <w:rPr>
      <w:rFonts w:ascii="Times New Roman" w:hAnsi="Times New Roman" w:cs="Times New Roman" w:hint="default"/>
      <w:sz w:val="19"/>
    </w:rPr>
  </w:style>
  <w:style w:type="character" w:customStyle="1" w:styleId="6Underlined">
    <w:name w:val="6 Underlined"/>
    <w:rsid w:val="0073230B"/>
    <w:rPr>
      <w:rFonts w:ascii="Times New Roman" w:hAnsi="Times New Roman" w:cs="Times New Roman" w:hint="default"/>
      <w:b/>
      <w:bCs w:val="0"/>
      <w:sz w:val="21"/>
      <w:u w:val="single"/>
    </w:rPr>
  </w:style>
  <w:style w:type="character" w:customStyle="1" w:styleId="nohighlighting">
    <w:name w:val="no highlighting"/>
    <w:rsid w:val="0073230B"/>
    <w:rPr>
      <w:rFonts w:ascii="Times New Roman" w:hAnsi="Times New Roman" w:cs="Times New Roman" w:hint="default"/>
      <w:color w:val="auto"/>
      <w:sz w:val="20"/>
      <w:u w:val="thick"/>
      <w:bdr w:val="none" w:sz="0" w:space="0" w:color="auto" w:frame="1"/>
    </w:rPr>
  </w:style>
  <w:style w:type="character" w:customStyle="1" w:styleId="CharChar61">
    <w:name w:val="Char Char61"/>
    <w:rsid w:val="0073230B"/>
    <w:rPr>
      <w:rFonts w:ascii="Arial" w:hAnsi="Arial" w:cs="Arial" w:hint="default"/>
      <w:bCs/>
      <w:sz w:val="16"/>
      <w:szCs w:val="26"/>
      <w:lang w:val="en-US" w:eastAsia="en-US" w:bidi="ar-SA"/>
    </w:rPr>
  </w:style>
  <w:style w:type="character" w:customStyle="1" w:styleId="styledate">
    <w:name w:val="styledate"/>
    <w:rsid w:val="0073230B"/>
  </w:style>
  <w:style w:type="character" w:customStyle="1" w:styleId="StyleUnderlineChar9ptChar">
    <w:name w:val="Style Underline Char + 9 pt Char"/>
    <w:rsid w:val="0073230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3230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3230B"/>
    <w:rPr>
      <w:b/>
      <w:bCs w:val="0"/>
      <w:szCs w:val="24"/>
      <w:u w:val="single"/>
      <w:lang w:val="en-US" w:eastAsia="en-US" w:bidi="ar-SA"/>
    </w:rPr>
  </w:style>
  <w:style w:type="character" w:customStyle="1" w:styleId="BoldandUnderlineChar1Char2">
    <w:name w:val="Bold and Underline Char1 Char2"/>
    <w:rsid w:val="0073230B"/>
    <w:rPr>
      <w:b/>
      <w:bCs w:val="0"/>
      <w:szCs w:val="24"/>
      <w:u w:val="single"/>
      <w:lang w:val="en-US" w:eastAsia="en-US" w:bidi="ar-SA"/>
    </w:rPr>
  </w:style>
  <w:style w:type="character" w:customStyle="1" w:styleId="BoldandUnderlineCharChar1">
    <w:name w:val="Bold and Underline Char Char1"/>
    <w:rsid w:val="0073230B"/>
    <w:rPr>
      <w:b/>
      <w:bCs w:val="0"/>
      <w:szCs w:val="24"/>
      <w:u w:val="single"/>
      <w:lang w:val="en-US" w:eastAsia="en-US" w:bidi="ar-SA"/>
    </w:rPr>
  </w:style>
  <w:style w:type="character" w:customStyle="1" w:styleId="authoraffil">
    <w:name w:val="authoraffil"/>
    <w:rsid w:val="0073230B"/>
  </w:style>
  <w:style w:type="character" w:customStyle="1" w:styleId="CharChar8">
    <w:name w:val="Char Char8"/>
    <w:rsid w:val="0073230B"/>
    <w:rPr>
      <w:rFonts w:ascii="Georgia" w:eastAsia="Times New Roman" w:hAnsi="Georgia" w:hint="default"/>
      <w:b/>
      <w:bCs/>
      <w:sz w:val="30"/>
      <w:szCs w:val="28"/>
      <w:u w:val="single"/>
    </w:rPr>
  </w:style>
  <w:style w:type="character" w:customStyle="1" w:styleId="StyleArial6ptBold">
    <w:name w:val="Style Arial 6 pt Bold"/>
    <w:rsid w:val="0073230B"/>
    <w:rPr>
      <w:rFonts w:ascii="Arial" w:hAnsi="Arial" w:cs="Arial" w:hint="default"/>
      <w:bCs/>
      <w:sz w:val="12"/>
    </w:rPr>
  </w:style>
  <w:style w:type="character" w:customStyle="1" w:styleId="Heading2Char5">
    <w:name w:val="Heading 2 Char5"/>
    <w:rsid w:val="0073230B"/>
    <w:rPr>
      <w:rFonts w:ascii="Garamond" w:hAnsi="Garamond" w:cs="Arial" w:hint="default"/>
      <w:b/>
      <w:bCs/>
      <w:iCs/>
      <w:sz w:val="24"/>
      <w:szCs w:val="28"/>
      <w:lang w:val="en-US" w:eastAsia="en-US" w:bidi="ar-SA"/>
    </w:rPr>
  </w:style>
  <w:style w:type="character" w:customStyle="1" w:styleId="boldcitationChar">
    <w:name w:val="bold citation Char"/>
    <w:rsid w:val="0073230B"/>
    <w:rPr>
      <w:rFonts w:ascii="Arial" w:hAnsi="Arial" w:cs="Arial" w:hint="default"/>
      <w:b/>
      <w:bCs w:val="0"/>
      <w:sz w:val="28"/>
      <w:szCs w:val="24"/>
      <w:u w:val="thick"/>
      <w:lang w:val="en-US" w:eastAsia="en-US" w:bidi="ar-SA"/>
    </w:rPr>
  </w:style>
  <w:style w:type="character" w:customStyle="1" w:styleId="BoldunderlineChar4">
    <w:name w:val="Bold/underline Char"/>
    <w:rsid w:val="0073230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3230B"/>
  </w:style>
  <w:style w:type="character" w:customStyle="1" w:styleId="tagCharCharChar1">
    <w:name w:val="tag Char Char Char1"/>
    <w:rsid w:val="0073230B"/>
    <w:rPr>
      <w:b/>
      <w:bCs w:val="0"/>
      <w:sz w:val="24"/>
      <w:lang w:val="en-US" w:eastAsia="en-US" w:bidi="ar-SA"/>
    </w:rPr>
  </w:style>
  <w:style w:type="character" w:customStyle="1" w:styleId="bylines">
    <w:name w:val="bylines"/>
    <w:basedOn w:val="DefaultParagraphFont"/>
    <w:rsid w:val="0073230B"/>
  </w:style>
  <w:style w:type="character" w:customStyle="1" w:styleId="StyleStyleBoldUnderlineUnderlineIntenseEmphasis1apple-style-2">
    <w:name w:val="Style Style Bold UnderlineUnderlineIntense Emphasis1apple-style-...2"/>
    <w:basedOn w:val="DefaultParagraphFont"/>
    <w:rsid w:val="0073230B"/>
    <w:rPr>
      <w:b w:val="0"/>
      <w:bCs/>
      <w:sz w:val="22"/>
      <w:u w:val="single"/>
    </w:rPr>
  </w:style>
  <w:style w:type="character" w:customStyle="1" w:styleId="FontStyle57">
    <w:name w:val="Font Style57"/>
    <w:rsid w:val="0073230B"/>
    <w:rPr>
      <w:rFonts w:ascii="Georgia" w:hAnsi="Georgia" w:cs="Georgia" w:hint="default"/>
      <w:b/>
      <w:bCs/>
      <w:sz w:val="14"/>
      <w:szCs w:val="14"/>
    </w:rPr>
  </w:style>
  <w:style w:type="character" w:customStyle="1" w:styleId="FontStyle89">
    <w:name w:val="Font Style89"/>
    <w:rsid w:val="0073230B"/>
    <w:rPr>
      <w:rFonts w:ascii="Times New Roman" w:hAnsi="Times New Roman" w:cs="Times New Roman" w:hint="default"/>
      <w:b/>
      <w:bCs/>
      <w:smallCaps/>
      <w:spacing w:val="40"/>
      <w:sz w:val="16"/>
      <w:szCs w:val="16"/>
    </w:rPr>
  </w:style>
  <w:style w:type="character" w:customStyle="1" w:styleId="hvr">
    <w:name w:val="hvr"/>
    <w:basedOn w:val="DefaultParagraphFont"/>
    <w:rsid w:val="0073230B"/>
  </w:style>
  <w:style w:type="paragraph" w:customStyle="1" w:styleId="svarticle">
    <w:name w:val="svarticle"/>
    <w:basedOn w:val="Normal"/>
    <w:uiPriority w:val="99"/>
    <w:qFormat/>
    <w:rsid w:val="0073230B"/>
    <w:pPr>
      <w:spacing w:before="100" w:beforeAutospacing="1" w:after="100" w:afterAutospacing="1" w:line="240" w:lineRule="auto"/>
    </w:pPr>
    <w:rPr>
      <w:rFonts w:eastAsia="Times New Roman"/>
    </w:rPr>
  </w:style>
  <w:style w:type="character" w:customStyle="1" w:styleId="cardChar20">
    <w:name w:val="card Char2"/>
    <w:basedOn w:val="DefaultParagraphFont"/>
    <w:rsid w:val="0073230B"/>
    <w:rPr>
      <w:rFonts w:ascii="Times New Roman" w:hAnsi="Times New Roman" w:cs="Calibri"/>
      <w:szCs w:val="20"/>
    </w:rPr>
  </w:style>
  <w:style w:type="paragraph" w:customStyle="1" w:styleId="Pol">
    <w:name w:val="Pol"/>
    <w:basedOn w:val="Heading2"/>
    <w:uiPriority w:val="99"/>
    <w:qFormat/>
    <w:rsid w:val="0073230B"/>
    <w:pPr>
      <w:spacing w:before="480" w:line="240" w:lineRule="auto"/>
    </w:pPr>
    <w:rPr>
      <w:bCs/>
      <w:caps/>
    </w:rPr>
  </w:style>
  <w:style w:type="paragraph" w:customStyle="1" w:styleId="Style70">
    <w:name w:val="Style7"/>
    <w:basedOn w:val="Normal"/>
    <w:uiPriority w:val="99"/>
    <w:qFormat/>
    <w:rsid w:val="0073230B"/>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73230B"/>
  </w:style>
  <w:style w:type="character" w:customStyle="1" w:styleId="Footnote2Char">
    <w:name w:val="Footnote2 Char"/>
    <w:link w:val="Footnote2"/>
    <w:locked/>
    <w:rsid w:val="0073230B"/>
  </w:style>
  <w:style w:type="paragraph" w:customStyle="1" w:styleId="Footnote2">
    <w:name w:val="Footnote2"/>
    <w:basedOn w:val="Normal"/>
    <w:next w:val="Normal"/>
    <w:link w:val="Footnote2Char"/>
    <w:autoRedefine/>
    <w:qFormat/>
    <w:rsid w:val="0073230B"/>
    <w:pPr>
      <w:spacing w:after="120" w:line="480" w:lineRule="auto"/>
    </w:pPr>
    <w:rPr>
      <w:rFonts w:asciiTheme="minorHAnsi" w:hAnsiTheme="minorHAnsi"/>
    </w:rPr>
  </w:style>
  <w:style w:type="paragraph" w:customStyle="1" w:styleId="xhead">
    <w:name w:val="xhead"/>
    <w:basedOn w:val="Normal"/>
    <w:uiPriority w:val="99"/>
    <w:qFormat/>
    <w:rsid w:val="0073230B"/>
    <w:pPr>
      <w:spacing w:before="100" w:beforeAutospacing="1" w:after="100" w:afterAutospacing="1" w:line="240" w:lineRule="auto"/>
    </w:pPr>
  </w:style>
  <w:style w:type="character" w:customStyle="1" w:styleId="Heading5Char1">
    <w:name w:val="Heading 5 Char1"/>
    <w:aliases w:val="Text Char1"/>
    <w:basedOn w:val="DefaultParagraphFont"/>
    <w:semiHidden/>
    <w:rsid w:val="0073230B"/>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73230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3230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3230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3230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3230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3230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3230B"/>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73230B"/>
    <w:pPr>
      <w:spacing w:after="0" w:line="240" w:lineRule="auto"/>
    </w:pPr>
    <w:rPr>
      <w:rFonts w:asciiTheme="minorHAnsi" w:hAnsiTheme="minorHAnsi"/>
    </w:rPr>
  </w:style>
  <w:style w:type="paragraph" w:customStyle="1" w:styleId="ReadCharCh1">
    <w:name w:val="Read Char Ch1"/>
    <w:basedOn w:val="Normal"/>
    <w:next w:val="Normal"/>
    <w:uiPriority w:val="3"/>
    <w:qFormat/>
    <w:rsid w:val="0073230B"/>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73230B"/>
    <w:pPr>
      <w:spacing w:after="0" w:line="240" w:lineRule="auto"/>
    </w:pPr>
    <w:rPr>
      <w:rFonts w:ascii="Lucida Grande" w:eastAsia="Cambria" w:hAnsi="Lucida Grande"/>
    </w:rPr>
  </w:style>
  <w:style w:type="paragraph" w:customStyle="1" w:styleId="Pa16">
    <w:name w:val="Pa16"/>
    <w:basedOn w:val="Default"/>
    <w:next w:val="Default"/>
    <w:uiPriority w:val="99"/>
    <w:qFormat/>
    <w:rsid w:val="0073230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3230B"/>
    <w:pPr>
      <w:spacing w:before="100" w:beforeAutospacing="1" w:after="100" w:afterAutospacing="1" w:line="240" w:lineRule="auto"/>
    </w:pPr>
  </w:style>
  <w:style w:type="paragraph" w:customStyle="1" w:styleId="Pa22">
    <w:name w:val="Pa2+2"/>
    <w:basedOn w:val="Default"/>
    <w:next w:val="Default"/>
    <w:uiPriority w:val="99"/>
    <w:qFormat/>
    <w:rsid w:val="0073230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3230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3230B"/>
    <w:pPr>
      <w:spacing w:before="100" w:beforeAutospacing="1" w:after="100" w:afterAutospacing="1" w:line="240" w:lineRule="auto"/>
    </w:pPr>
  </w:style>
  <w:style w:type="paragraph" w:customStyle="1" w:styleId="Number">
    <w:name w:val="Number"/>
    <w:basedOn w:val="Heading2"/>
    <w:qFormat/>
    <w:rsid w:val="0073230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73230B"/>
    <w:rPr>
      <w:rFonts w:ascii="Calibri" w:eastAsia="Times New Roman" w:hAnsi="Calibri" w:cs="Arial"/>
      <w:bCs/>
      <w:iCs/>
      <w:sz w:val="20"/>
      <w:szCs w:val="20"/>
    </w:rPr>
  </w:style>
  <w:style w:type="paragraph" w:customStyle="1" w:styleId="CITEF3">
    <w:name w:val="CITE F3"/>
    <w:uiPriority w:val="99"/>
    <w:qFormat/>
    <w:rsid w:val="0073230B"/>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73230B"/>
  </w:style>
  <w:style w:type="character" w:customStyle="1" w:styleId="meta-sep">
    <w:name w:val="meta-sep"/>
    <w:basedOn w:val="DefaultParagraphFont"/>
    <w:rsid w:val="0073230B"/>
  </w:style>
  <w:style w:type="character" w:customStyle="1" w:styleId="A19">
    <w:name w:val="A19"/>
    <w:uiPriority w:val="99"/>
    <w:rsid w:val="0073230B"/>
    <w:rPr>
      <w:rFonts w:ascii="Georgia" w:hAnsi="Georgia" w:cs="Georgia" w:hint="default"/>
      <w:color w:val="000000"/>
      <w:sz w:val="20"/>
      <w:szCs w:val="20"/>
      <w:u w:val="single"/>
    </w:rPr>
  </w:style>
  <w:style w:type="character" w:customStyle="1" w:styleId="A130">
    <w:name w:val="A13"/>
    <w:rsid w:val="0073230B"/>
    <w:rPr>
      <w:rFonts w:ascii="Georgia" w:hAnsi="Georgia" w:cs="Georgia" w:hint="default"/>
      <w:color w:val="000000"/>
      <w:sz w:val="11"/>
      <w:szCs w:val="11"/>
    </w:rPr>
  </w:style>
  <w:style w:type="character" w:customStyle="1" w:styleId="ontext">
    <w:name w:val="ontext"/>
    <w:basedOn w:val="DefaultParagraphFont"/>
    <w:rsid w:val="0073230B"/>
  </w:style>
  <w:style w:type="character" w:customStyle="1" w:styleId="archive-title">
    <w:name w:val="archive-title"/>
    <w:basedOn w:val="DefaultParagraphFont"/>
    <w:rsid w:val="0073230B"/>
  </w:style>
  <w:style w:type="character" w:customStyle="1" w:styleId="imgleft">
    <w:name w:val="imgleft"/>
    <w:basedOn w:val="DefaultParagraphFont"/>
    <w:rsid w:val="0073230B"/>
  </w:style>
  <w:style w:type="character" w:customStyle="1" w:styleId="imgcenter">
    <w:name w:val="imgcenter"/>
    <w:basedOn w:val="DefaultParagraphFont"/>
    <w:rsid w:val="0073230B"/>
  </w:style>
  <w:style w:type="character" w:customStyle="1" w:styleId="A42">
    <w:name w:val="A4+2"/>
    <w:uiPriority w:val="99"/>
    <w:rsid w:val="0073230B"/>
    <w:rPr>
      <w:rFonts w:ascii="Helvetica LT Std" w:hAnsi="Helvetica LT Std" w:cs="Helvetica LT Std" w:hint="default"/>
      <w:color w:val="000000"/>
      <w:sz w:val="11"/>
      <w:szCs w:val="11"/>
    </w:rPr>
  </w:style>
  <w:style w:type="character" w:customStyle="1" w:styleId="fstitle">
    <w:name w:val="fs_title"/>
    <w:basedOn w:val="DefaultParagraphFont"/>
    <w:rsid w:val="0073230B"/>
  </w:style>
  <w:style w:type="character" w:customStyle="1" w:styleId="reportbody1">
    <w:name w:val="reportbody1"/>
    <w:basedOn w:val="DefaultParagraphFont"/>
    <w:rsid w:val="0073230B"/>
    <w:rPr>
      <w:rFonts w:ascii="Tahoma" w:hAnsi="Tahoma" w:cs="Tahoma" w:hint="default"/>
      <w:color w:val="000000"/>
      <w:sz w:val="14"/>
      <w:szCs w:val="14"/>
    </w:rPr>
  </w:style>
  <w:style w:type="character" w:customStyle="1" w:styleId="dateday">
    <w:name w:val="date_day"/>
    <w:basedOn w:val="DefaultParagraphFont"/>
    <w:rsid w:val="0073230B"/>
  </w:style>
  <w:style w:type="character" w:customStyle="1" w:styleId="datemonth">
    <w:name w:val="date_month"/>
    <w:basedOn w:val="DefaultParagraphFont"/>
    <w:rsid w:val="0073230B"/>
  </w:style>
  <w:style w:type="character" w:customStyle="1" w:styleId="dateyear">
    <w:name w:val="date_year"/>
    <w:basedOn w:val="DefaultParagraphFont"/>
    <w:rsid w:val="0073230B"/>
  </w:style>
  <w:style w:type="character" w:customStyle="1" w:styleId="Heading3CharCharCharCharCharChar">
    <w:name w:val="Heading 3 Char Char Char Char Char Char"/>
    <w:basedOn w:val="DefaultParagraphFont"/>
    <w:rsid w:val="0073230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3230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3230B"/>
    <w:rPr>
      <w:sz w:val="24"/>
      <w:szCs w:val="24"/>
      <w:lang w:val="en-US" w:eastAsia="en-US" w:bidi="ar-SA"/>
    </w:rPr>
  </w:style>
  <w:style w:type="character" w:customStyle="1" w:styleId="insideitro">
    <w:name w:val="insideitro"/>
    <w:basedOn w:val="DefaultParagraphFont"/>
    <w:rsid w:val="0073230B"/>
  </w:style>
  <w:style w:type="character" w:customStyle="1" w:styleId="wcfont">
    <w:name w:val="wcfont"/>
    <w:basedOn w:val="DefaultParagraphFont"/>
    <w:rsid w:val="0073230B"/>
  </w:style>
  <w:style w:type="character" w:customStyle="1" w:styleId="qftext">
    <w:name w:val="qftext"/>
    <w:basedOn w:val="DefaultParagraphFont"/>
    <w:rsid w:val="0073230B"/>
  </w:style>
  <w:style w:type="character" w:customStyle="1" w:styleId="leftidx">
    <w:name w:val="leftidx"/>
    <w:basedOn w:val="DefaultParagraphFont"/>
    <w:rsid w:val="0073230B"/>
  </w:style>
  <w:style w:type="paragraph" w:customStyle="1" w:styleId="NotUnderlined">
    <w:name w:val="Not Underlined"/>
    <w:basedOn w:val="Normal"/>
    <w:uiPriority w:val="99"/>
    <w:qFormat/>
    <w:rsid w:val="0073230B"/>
    <w:pPr>
      <w:spacing w:after="0" w:line="240" w:lineRule="auto"/>
    </w:pPr>
    <w:rPr>
      <w:rFonts w:ascii="Century Gothic" w:hAnsi="Century Gothic"/>
      <w:szCs w:val="20"/>
    </w:rPr>
  </w:style>
  <w:style w:type="paragraph" w:customStyle="1" w:styleId="width100">
    <w:name w:val="width100"/>
    <w:basedOn w:val="Normal"/>
    <w:uiPriority w:val="99"/>
    <w:qFormat/>
    <w:rsid w:val="0073230B"/>
    <w:pPr>
      <w:spacing w:before="100" w:beforeAutospacing="1" w:after="100" w:afterAutospacing="1" w:line="240" w:lineRule="auto"/>
    </w:pPr>
  </w:style>
  <w:style w:type="character" w:customStyle="1" w:styleId="eventtitle">
    <w:name w:val="eventtitle"/>
    <w:basedOn w:val="DefaultParagraphFont"/>
    <w:rsid w:val="0073230B"/>
  </w:style>
  <w:style w:type="character" w:customStyle="1" w:styleId="eventsubtitle">
    <w:name w:val="eventsubtitle"/>
    <w:basedOn w:val="DefaultParagraphFont"/>
    <w:rsid w:val="0073230B"/>
  </w:style>
  <w:style w:type="character" w:customStyle="1" w:styleId="eventdate">
    <w:name w:val="eventdate"/>
    <w:basedOn w:val="DefaultParagraphFont"/>
    <w:rsid w:val="0073230B"/>
  </w:style>
  <w:style w:type="character" w:customStyle="1" w:styleId="legend">
    <w:name w:val="legend"/>
    <w:basedOn w:val="DefaultParagraphFont"/>
    <w:rsid w:val="0073230B"/>
  </w:style>
  <w:style w:type="character" w:customStyle="1" w:styleId="slug-elocation">
    <w:name w:val="slug-elocation"/>
    <w:basedOn w:val="DefaultParagraphFont"/>
    <w:rsid w:val="0073230B"/>
  </w:style>
  <w:style w:type="character" w:customStyle="1" w:styleId="fu-autorenangabe-fu-beschreibung">
    <w:name w:val="fu-autorenangabe-fu-beschreibung"/>
    <w:rsid w:val="0073230B"/>
  </w:style>
  <w:style w:type="paragraph" w:customStyle="1" w:styleId="introshadow">
    <w:name w:val="intro_shadow"/>
    <w:basedOn w:val="Normal"/>
    <w:uiPriority w:val="99"/>
    <w:qFormat/>
    <w:rsid w:val="0073230B"/>
    <w:pPr>
      <w:spacing w:before="100" w:beforeAutospacing="1" w:after="100" w:afterAutospacing="1" w:line="240" w:lineRule="auto"/>
    </w:pPr>
  </w:style>
  <w:style w:type="paragraph" w:customStyle="1" w:styleId="articleintro">
    <w:name w:val="articleintro"/>
    <w:basedOn w:val="Normal"/>
    <w:uiPriority w:val="99"/>
    <w:qFormat/>
    <w:rsid w:val="0073230B"/>
    <w:pPr>
      <w:spacing w:before="100" w:beforeAutospacing="1" w:after="100" w:afterAutospacing="1" w:line="240" w:lineRule="auto"/>
    </w:pPr>
  </w:style>
  <w:style w:type="character" w:customStyle="1" w:styleId="commentscontainer">
    <w:name w:val="comments_container"/>
    <w:basedOn w:val="DefaultParagraphFont"/>
    <w:rsid w:val="0073230B"/>
  </w:style>
  <w:style w:type="paragraph" w:customStyle="1" w:styleId="Caption40">
    <w:name w:val="Caption4"/>
    <w:basedOn w:val="Normal"/>
    <w:uiPriority w:val="99"/>
    <w:qFormat/>
    <w:rsid w:val="0073230B"/>
    <w:pPr>
      <w:spacing w:before="100" w:beforeAutospacing="1" w:after="100" w:afterAutospacing="1" w:line="240" w:lineRule="auto"/>
    </w:pPr>
  </w:style>
  <w:style w:type="paragraph" w:customStyle="1" w:styleId="publishedon">
    <w:name w:val="published_on"/>
    <w:basedOn w:val="Normal"/>
    <w:uiPriority w:val="99"/>
    <w:qFormat/>
    <w:rsid w:val="0073230B"/>
    <w:pPr>
      <w:spacing w:before="100" w:beforeAutospacing="1" w:after="100" w:afterAutospacing="1" w:line="240" w:lineRule="auto"/>
    </w:pPr>
  </w:style>
  <w:style w:type="character" w:customStyle="1" w:styleId="hparticlefooter">
    <w:name w:val="hparticlefooter"/>
    <w:basedOn w:val="DefaultParagraphFont"/>
    <w:rsid w:val="0073230B"/>
  </w:style>
  <w:style w:type="table" w:customStyle="1" w:styleId="TableGrid2">
    <w:name w:val="Table Grid2"/>
    <w:basedOn w:val="TableNormal"/>
    <w:next w:val="TableGrid"/>
    <w:rsid w:val="007323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3230B"/>
  </w:style>
  <w:style w:type="character" w:customStyle="1" w:styleId="BlockCharCharCharCharChar">
    <w:name w:val="Block Char Char Char Char Char"/>
    <w:aliases w:val="Block Char Char Char Char Char Char Char Char,Block Char Char Char Char Char Char Char1"/>
    <w:basedOn w:val="DefaultParagraphFont"/>
    <w:rsid w:val="0073230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3230B"/>
    <w:pPr>
      <w:spacing w:after="0" w:line="240" w:lineRule="auto"/>
    </w:pPr>
    <w:rPr>
      <w:b/>
      <w:color w:val="000000"/>
      <w:u w:val="single"/>
    </w:rPr>
  </w:style>
  <w:style w:type="character" w:customStyle="1" w:styleId="CiteEmphasisChar">
    <w:name w:val="Cite/Emphasis Char"/>
    <w:basedOn w:val="DefaultParagraphFont"/>
    <w:link w:val="CiteEmphasis"/>
    <w:rsid w:val="0073230B"/>
    <w:rPr>
      <w:rFonts w:ascii="Calibri" w:hAnsi="Calibri"/>
      <w:b/>
      <w:color w:val="000000"/>
      <w:u w:val="single"/>
    </w:rPr>
  </w:style>
  <w:style w:type="character" w:customStyle="1" w:styleId="ReadText">
    <w:name w:val="Read Text"/>
    <w:basedOn w:val="DefaultParagraphFont"/>
    <w:rsid w:val="0073230B"/>
    <w:rPr>
      <w:rFonts w:ascii="Times New Roman" w:hAnsi="Times New Roman"/>
      <w:b/>
      <w:bCs/>
      <w:sz w:val="24"/>
      <w:u w:val="single"/>
    </w:rPr>
  </w:style>
  <w:style w:type="paragraph" w:customStyle="1" w:styleId="Styleunread8pt">
    <w:name w:val="Style unread + 8 pt"/>
    <w:basedOn w:val="Normal"/>
    <w:link w:val="Styleunread8ptChar"/>
    <w:qFormat/>
    <w:rsid w:val="0073230B"/>
    <w:pPr>
      <w:spacing w:after="0" w:line="240" w:lineRule="auto"/>
    </w:pPr>
    <w:rPr>
      <w:color w:val="000000"/>
    </w:rPr>
  </w:style>
  <w:style w:type="character" w:customStyle="1" w:styleId="Styleunread8ptChar">
    <w:name w:val="Style unread + 8 pt Char"/>
    <w:basedOn w:val="DefaultParagraphFont"/>
    <w:link w:val="Styleunread8pt"/>
    <w:rsid w:val="0073230B"/>
    <w:rPr>
      <w:rFonts w:ascii="Calibri" w:hAnsi="Calibri"/>
      <w:color w:val="000000"/>
    </w:rPr>
  </w:style>
  <w:style w:type="character" w:customStyle="1" w:styleId="main">
    <w:name w:val="main"/>
    <w:basedOn w:val="DefaultParagraphFont"/>
    <w:rsid w:val="0073230B"/>
  </w:style>
  <w:style w:type="character" w:customStyle="1" w:styleId="textunderlineCharChar">
    <w:name w:val="text underline Char Char"/>
    <w:basedOn w:val="DefaultParagraphFont"/>
    <w:rsid w:val="0073230B"/>
    <w:rPr>
      <w:rFonts w:ascii="Garamond" w:hAnsi="Garamond"/>
      <w:color w:val="000000"/>
      <w:u w:val="single"/>
    </w:rPr>
  </w:style>
  <w:style w:type="paragraph" w:customStyle="1" w:styleId="ekprop-p">
    <w:name w:val="ekprop-p"/>
    <w:basedOn w:val="Normal"/>
    <w:uiPriority w:val="99"/>
    <w:qFormat/>
    <w:rsid w:val="0073230B"/>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73230B"/>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73230B"/>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73230B"/>
    <w:pPr>
      <w:spacing w:after="0" w:line="240" w:lineRule="auto"/>
    </w:pPr>
    <w:rPr>
      <w:color w:val="000000"/>
    </w:rPr>
  </w:style>
  <w:style w:type="character" w:customStyle="1" w:styleId="SmalltextCharChar">
    <w:name w:val="Smalltext Char Char"/>
    <w:basedOn w:val="DefaultParagraphFont"/>
    <w:link w:val="SmalltextChar1"/>
    <w:rsid w:val="0073230B"/>
    <w:rPr>
      <w:rFonts w:ascii="Calibri" w:hAnsi="Calibri"/>
      <w:color w:val="000000"/>
    </w:rPr>
  </w:style>
  <w:style w:type="character" w:customStyle="1" w:styleId="FullCiteCharChar">
    <w:name w:val="Full Cite Char Char"/>
    <w:basedOn w:val="DefaultParagraphFont"/>
    <w:rsid w:val="0073230B"/>
    <w:rPr>
      <w:rFonts w:ascii="Georgia" w:hAnsi="Georgia" w:cs="Calibri"/>
      <w:color w:val="000000"/>
      <w:sz w:val="20"/>
      <w:szCs w:val="24"/>
    </w:rPr>
  </w:style>
  <w:style w:type="character" w:customStyle="1" w:styleId="submitted-wrapper">
    <w:name w:val="submitted-wrapper"/>
    <w:basedOn w:val="DefaultParagraphFont"/>
    <w:rsid w:val="0073230B"/>
  </w:style>
  <w:style w:type="paragraph" w:customStyle="1" w:styleId="Spacer">
    <w:name w:val="Spacer"/>
    <w:basedOn w:val="Heading1"/>
    <w:link w:val="SpacerChar"/>
    <w:autoRedefine/>
    <w:uiPriority w:val="4"/>
    <w:qFormat/>
    <w:rsid w:val="0073230B"/>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73230B"/>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73230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73230B"/>
  </w:style>
  <w:style w:type="character" w:customStyle="1" w:styleId="top-publish">
    <w:name w:val="top-publish"/>
    <w:basedOn w:val="DefaultParagraphFont"/>
    <w:rsid w:val="0073230B"/>
  </w:style>
  <w:style w:type="character" w:customStyle="1" w:styleId="byline-italic">
    <w:name w:val="byline-italic"/>
    <w:basedOn w:val="DefaultParagraphFont"/>
    <w:rsid w:val="0073230B"/>
  </w:style>
  <w:style w:type="paragraph" w:customStyle="1" w:styleId="infuse">
    <w:name w:val="infuse"/>
    <w:basedOn w:val="Normal"/>
    <w:uiPriority w:val="99"/>
    <w:qFormat/>
    <w:rsid w:val="0073230B"/>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73230B"/>
    <w:rPr>
      <w:rFonts w:ascii="Arial Narrow" w:hAnsi="Arial Narrow"/>
      <w:sz w:val="22"/>
      <w:szCs w:val="24"/>
      <w:u w:val="single"/>
      <w:lang w:val="en-US" w:eastAsia="en-US" w:bidi="ar-SA"/>
    </w:rPr>
  </w:style>
  <w:style w:type="character" w:customStyle="1" w:styleId="gd">
    <w:name w:val="gd"/>
    <w:basedOn w:val="DefaultParagraphFont"/>
    <w:rsid w:val="0073230B"/>
  </w:style>
  <w:style w:type="character" w:customStyle="1" w:styleId="g3">
    <w:name w:val="g3"/>
    <w:basedOn w:val="DefaultParagraphFont"/>
    <w:rsid w:val="0073230B"/>
  </w:style>
  <w:style w:type="character" w:customStyle="1" w:styleId="hb">
    <w:name w:val="hb"/>
    <w:basedOn w:val="DefaultParagraphFont"/>
    <w:rsid w:val="0073230B"/>
  </w:style>
  <w:style w:type="character" w:customStyle="1" w:styleId="g2">
    <w:name w:val="g2"/>
    <w:basedOn w:val="DefaultParagraphFont"/>
    <w:rsid w:val="0073230B"/>
  </w:style>
  <w:style w:type="character" w:customStyle="1" w:styleId="nameplatehead">
    <w:name w:val="nameplatehead"/>
    <w:basedOn w:val="DefaultParagraphFont"/>
    <w:rsid w:val="0073230B"/>
  </w:style>
  <w:style w:type="character" w:customStyle="1" w:styleId="nameplatelink">
    <w:name w:val="nameplatelink"/>
    <w:basedOn w:val="DefaultParagraphFont"/>
    <w:rsid w:val="0073230B"/>
  </w:style>
  <w:style w:type="paragraph" w:customStyle="1" w:styleId="calibre8">
    <w:name w:val="calibre8"/>
    <w:basedOn w:val="Normal"/>
    <w:uiPriority w:val="99"/>
    <w:qFormat/>
    <w:rsid w:val="0073230B"/>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73230B"/>
  </w:style>
  <w:style w:type="character" w:customStyle="1" w:styleId="djhat-arrow">
    <w:name w:val="djhat-arrow"/>
    <w:basedOn w:val="DefaultParagraphFont"/>
    <w:rsid w:val="0073230B"/>
  </w:style>
  <w:style w:type="character" w:customStyle="1" w:styleId="mname">
    <w:name w:val="mname"/>
    <w:basedOn w:val="DefaultParagraphFont"/>
    <w:rsid w:val="0073230B"/>
  </w:style>
  <w:style w:type="character" w:customStyle="1" w:styleId="mvalue">
    <w:name w:val="mvalue"/>
    <w:basedOn w:val="DefaultParagraphFont"/>
    <w:rsid w:val="0073230B"/>
  </w:style>
  <w:style w:type="character" w:customStyle="1" w:styleId="mchange">
    <w:name w:val="mchange"/>
    <w:basedOn w:val="DefaultParagraphFont"/>
    <w:rsid w:val="0073230B"/>
  </w:style>
  <w:style w:type="character" w:customStyle="1" w:styleId="categoryaside">
    <w:name w:val="category__aside"/>
    <w:basedOn w:val="DefaultParagraphFont"/>
    <w:rsid w:val="0073230B"/>
  </w:style>
  <w:style w:type="character" w:customStyle="1" w:styleId="article-breadcrumb-wrapper">
    <w:name w:val="article-breadcrumb-wrapper"/>
    <w:basedOn w:val="DefaultParagraphFont"/>
    <w:rsid w:val="0073230B"/>
  </w:style>
  <w:style w:type="character" w:customStyle="1" w:styleId="wsj-article-caption-content">
    <w:name w:val="wsj-article-caption-content"/>
    <w:basedOn w:val="DefaultParagraphFont"/>
    <w:rsid w:val="0073230B"/>
  </w:style>
  <w:style w:type="character" w:customStyle="1" w:styleId="wsj-article-credit">
    <w:name w:val="wsj-article-credit"/>
    <w:basedOn w:val="DefaultParagraphFont"/>
    <w:rsid w:val="0073230B"/>
  </w:style>
  <w:style w:type="character" w:customStyle="1" w:styleId="wsj-article-credit-tag">
    <w:name w:val="wsj-article-credit-tag"/>
    <w:basedOn w:val="DefaultParagraphFont"/>
    <w:rsid w:val="0073230B"/>
  </w:style>
  <w:style w:type="character" w:customStyle="1" w:styleId="commentscounticon">
    <w:name w:val="comments_count_icon"/>
    <w:basedOn w:val="DefaultParagraphFont"/>
    <w:rsid w:val="0073230B"/>
  </w:style>
  <w:style w:type="character" w:customStyle="1" w:styleId="comments-count-word">
    <w:name w:val="comments-count-word"/>
    <w:basedOn w:val="DefaultParagraphFont"/>
    <w:rsid w:val="0073230B"/>
  </w:style>
  <w:style w:type="character" w:customStyle="1" w:styleId="company-name-type">
    <w:name w:val="company-name-type"/>
    <w:basedOn w:val="DefaultParagraphFont"/>
    <w:rsid w:val="0073230B"/>
  </w:style>
  <w:style w:type="character" w:customStyle="1" w:styleId="nav-prevnext-lbl">
    <w:name w:val="nav-prevnext-lbl"/>
    <w:basedOn w:val="DefaultParagraphFont"/>
    <w:rsid w:val="0073230B"/>
  </w:style>
  <w:style w:type="character" w:customStyle="1" w:styleId="nav-prevnext-hed">
    <w:name w:val="nav-prevnext-hed"/>
    <w:basedOn w:val="DefaultParagraphFont"/>
    <w:rsid w:val="0073230B"/>
  </w:style>
  <w:style w:type="character" w:customStyle="1" w:styleId="readcomments">
    <w:name w:val="readcomments"/>
    <w:basedOn w:val="DefaultParagraphFont"/>
    <w:rsid w:val="0073230B"/>
  </w:style>
  <w:style w:type="character" w:customStyle="1" w:styleId="selected-edition">
    <w:name w:val="selected-edition"/>
    <w:basedOn w:val="DefaultParagraphFont"/>
    <w:rsid w:val="0073230B"/>
  </w:style>
  <w:style w:type="character" w:customStyle="1" w:styleId="rotate">
    <w:name w:val="rotate"/>
    <w:basedOn w:val="DefaultParagraphFont"/>
    <w:rsid w:val="0073230B"/>
  </w:style>
  <w:style w:type="paragraph" w:customStyle="1" w:styleId="column-name">
    <w:name w:val="column-name"/>
    <w:basedOn w:val="Normal"/>
    <w:rsid w:val="0073230B"/>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73230B"/>
  </w:style>
  <w:style w:type="character" w:customStyle="1" w:styleId="tl8wme">
    <w:name w:val="tl8wme"/>
    <w:basedOn w:val="DefaultParagraphFont"/>
    <w:rsid w:val="0073230B"/>
  </w:style>
  <w:style w:type="character" w:customStyle="1" w:styleId="CardStyleChar">
    <w:name w:val="Card Style Char"/>
    <w:link w:val="CardStyle"/>
    <w:locked/>
    <w:rsid w:val="0073230B"/>
    <w:rPr>
      <w:rFonts w:ascii="Calibri" w:eastAsia="Times New Roman" w:hAnsi="Calibri"/>
      <w:sz w:val="20"/>
    </w:rPr>
  </w:style>
  <w:style w:type="character" w:customStyle="1" w:styleId="SmallSizeParagraphChar">
    <w:name w:val="Small Size Paragraph Char"/>
    <w:link w:val="SmallSizeParagraph"/>
    <w:locked/>
    <w:rsid w:val="0073230B"/>
    <w:rPr>
      <w:rFonts w:eastAsia="Calibri"/>
      <w:sz w:val="16"/>
      <w:szCs w:val="16"/>
    </w:rPr>
  </w:style>
  <w:style w:type="paragraph" w:customStyle="1" w:styleId="SmallSizeParagraph">
    <w:name w:val="Small Size Paragraph"/>
    <w:basedOn w:val="Normal"/>
    <w:link w:val="SmallSizeParagraphChar"/>
    <w:qFormat/>
    <w:rsid w:val="0073230B"/>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73230B"/>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3230B"/>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73230B"/>
    <w:rPr>
      <w:rFonts w:eastAsia="Calibri"/>
    </w:rPr>
  </w:style>
  <w:style w:type="paragraph" w:customStyle="1" w:styleId="StyleCardText9pt">
    <w:name w:val="Style Card Text + 9 pt"/>
    <w:basedOn w:val="Normal"/>
    <w:link w:val="StyleCardText9ptChar"/>
    <w:qFormat/>
    <w:rsid w:val="0073230B"/>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73230B"/>
    <w:rPr>
      <w:rFonts w:eastAsia="Calibri"/>
      <w:u w:val="single"/>
      <w:lang w:val="x-none" w:eastAsia="zh-CN"/>
    </w:rPr>
  </w:style>
  <w:style w:type="paragraph" w:customStyle="1" w:styleId="UnderlineS">
    <w:name w:val="Underline S"/>
    <w:basedOn w:val="Normal"/>
    <w:link w:val="UnderlineSChar"/>
    <w:qFormat/>
    <w:rsid w:val="0073230B"/>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73230B"/>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73230B"/>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73230B"/>
    <w:rPr>
      <w:rFonts w:ascii="Times New Roman" w:hAnsi="Times New Roman" w:cs="Times New Roman"/>
    </w:rPr>
  </w:style>
  <w:style w:type="paragraph" w:customStyle="1" w:styleId="Debatenoraml">
    <w:name w:val="Debatenoraml"/>
    <w:basedOn w:val="NoSpacing"/>
    <w:link w:val="DebatenoramlChar"/>
    <w:qFormat/>
    <w:rsid w:val="0073230B"/>
    <w:rPr>
      <w:sz w:val="22"/>
    </w:rPr>
  </w:style>
  <w:style w:type="character" w:customStyle="1" w:styleId="QualsChar">
    <w:name w:val="Quals Char"/>
    <w:link w:val="Quals"/>
    <w:locked/>
    <w:rsid w:val="0073230B"/>
    <w:rPr>
      <w:rFonts w:eastAsia="Calibri"/>
      <w:sz w:val="18"/>
    </w:rPr>
  </w:style>
  <w:style w:type="paragraph" w:customStyle="1" w:styleId="Quals">
    <w:name w:val="Quals"/>
    <w:basedOn w:val="Normal"/>
    <w:link w:val="QualsChar"/>
    <w:qFormat/>
    <w:rsid w:val="0073230B"/>
    <w:pPr>
      <w:spacing w:after="0" w:line="240" w:lineRule="auto"/>
    </w:pPr>
    <w:rPr>
      <w:rFonts w:asciiTheme="minorHAnsi" w:eastAsia="Calibri" w:hAnsiTheme="minorHAnsi"/>
      <w:sz w:val="18"/>
    </w:rPr>
  </w:style>
  <w:style w:type="character" w:customStyle="1" w:styleId="StarredChar">
    <w:name w:val="Starred Char"/>
    <w:link w:val="Starred"/>
    <w:locked/>
    <w:rsid w:val="0073230B"/>
    <w:rPr>
      <w:rFonts w:eastAsia="Times New Roman"/>
      <w:b/>
      <w:caps/>
      <w:szCs w:val="28"/>
      <w:u w:val="single"/>
    </w:rPr>
  </w:style>
  <w:style w:type="paragraph" w:customStyle="1" w:styleId="Starred">
    <w:name w:val="Starred"/>
    <w:basedOn w:val="Normal"/>
    <w:link w:val="StarredChar"/>
    <w:qFormat/>
    <w:rsid w:val="0073230B"/>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73230B"/>
    <w:rPr>
      <w:rFonts w:eastAsia="Times New Roman"/>
      <w:b/>
      <w:caps/>
      <w:szCs w:val="28"/>
      <w:u w:val="single"/>
    </w:rPr>
  </w:style>
  <w:style w:type="paragraph" w:customStyle="1" w:styleId="NotStarred">
    <w:name w:val="NotStarred"/>
    <w:basedOn w:val="Normal"/>
    <w:link w:val="NotStarredChar"/>
    <w:qFormat/>
    <w:rsid w:val="0073230B"/>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73230B"/>
    <w:rPr>
      <w:rFonts w:eastAsia="Times New Roman"/>
      <w:b/>
      <w:szCs w:val="28"/>
      <w:u w:val="single"/>
    </w:rPr>
  </w:style>
  <w:style w:type="paragraph" w:customStyle="1" w:styleId="NewHeading2">
    <w:name w:val="NewHeading2"/>
    <w:basedOn w:val="Normal"/>
    <w:link w:val="NewHeading2Char"/>
    <w:qFormat/>
    <w:rsid w:val="0073230B"/>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73230B"/>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73230B"/>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73230B"/>
    <w:rPr>
      <w:rFonts w:eastAsia="SimSun"/>
      <w:u w:val="single"/>
      <w:lang w:eastAsia="zh-CN"/>
    </w:rPr>
  </w:style>
  <w:style w:type="paragraph" w:customStyle="1" w:styleId="StylecardThickunderline">
    <w:name w:val="Style card + Thick underline"/>
    <w:basedOn w:val="Normal"/>
    <w:link w:val="StylecardThickunderlineChar"/>
    <w:qFormat/>
    <w:rsid w:val="0073230B"/>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73230B"/>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73230B"/>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73230B"/>
    <w:rPr>
      <w:rFonts w:eastAsia="Times New Roman"/>
      <w:bCs/>
      <w:lang w:bidi="he-IL"/>
    </w:rPr>
  </w:style>
  <w:style w:type="paragraph" w:customStyle="1" w:styleId="MTDisplayEquation">
    <w:name w:val="MTDisplayEquation"/>
    <w:basedOn w:val="Normal"/>
    <w:next w:val="Normal"/>
    <w:link w:val="MTDisplayEquationChar"/>
    <w:qFormat/>
    <w:rsid w:val="0073230B"/>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73230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3230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3230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3230B"/>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73230B"/>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73230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3230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3230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3230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3230B"/>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73230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3230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3230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3230B"/>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73230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3230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3230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3230B"/>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73230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3230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3230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3230B"/>
    <w:pPr>
      <w:keepNext/>
      <w:spacing w:after="0" w:line="240" w:lineRule="auto"/>
      <w:ind w:left="288" w:right="288"/>
    </w:pPr>
    <w:rPr>
      <w:rFonts w:eastAsia="MS Gothic"/>
      <w:szCs w:val="20"/>
    </w:rPr>
  </w:style>
  <w:style w:type="paragraph" w:customStyle="1" w:styleId="canvas-atom">
    <w:name w:val="canvas-atom"/>
    <w:basedOn w:val="Normal"/>
    <w:uiPriority w:val="99"/>
    <w:qFormat/>
    <w:rsid w:val="0073230B"/>
    <w:pPr>
      <w:spacing w:before="100" w:beforeAutospacing="1" w:after="100" w:afterAutospacing="1" w:line="240" w:lineRule="auto"/>
    </w:pPr>
    <w:rPr>
      <w:sz w:val="24"/>
    </w:rPr>
  </w:style>
  <w:style w:type="paragraph" w:customStyle="1" w:styleId="tweet-text">
    <w:name w:val="tweet-text"/>
    <w:basedOn w:val="Normal"/>
    <w:uiPriority w:val="99"/>
    <w:qFormat/>
    <w:rsid w:val="0073230B"/>
    <w:pPr>
      <w:spacing w:before="100" w:beforeAutospacing="1" w:after="100" w:afterAutospacing="1" w:line="240" w:lineRule="auto"/>
    </w:pPr>
  </w:style>
  <w:style w:type="paragraph" w:customStyle="1" w:styleId="graf">
    <w:name w:val="graf"/>
    <w:basedOn w:val="Normal"/>
    <w:uiPriority w:val="99"/>
    <w:qFormat/>
    <w:rsid w:val="0073230B"/>
    <w:pPr>
      <w:spacing w:before="100" w:beforeAutospacing="1" w:after="100" w:afterAutospacing="1" w:line="240" w:lineRule="auto"/>
    </w:pPr>
  </w:style>
  <w:style w:type="paragraph" w:customStyle="1" w:styleId="column">
    <w:name w:val="column"/>
    <w:basedOn w:val="Normal"/>
    <w:uiPriority w:val="99"/>
    <w:qFormat/>
    <w:rsid w:val="0073230B"/>
    <w:pPr>
      <w:spacing w:before="100" w:beforeAutospacing="1" w:after="100" w:afterAutospacing="1" w:line="240" w:lineRule="auto"/>
    </w:pPr>
  </w:style>
  <w:style w:type="paragraph" w:customStyle="1" w:styleId="recirc-container">
    <w:name w:val="recirc-container"/>
    <w:basedOn w:val="Normal"/>
    <w:uiPriority w:val="99"/>
    <w:qFormat/>
    <w:rsid w:val="0073230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3230B"/>
    <w:pPr>
      <w:spacing w:before="100" w:beforeAutospacing="1" w:after="100" w:afterAutospacing="1" w:line="240" w:lineRule="auto"/>
    </w:pPr>
    <w:rPr>
      <w:sz w:val="24"/>
    </w:rPr>
  </w:style>
  <w:style w:type="paragraph" w:customStyle="1" w:styleId="see-also">
    <w:name w:val="see-also"/>
    <w:basedOn w:val="Normal"/>
    <w:uiPriority w:val="99"/>
    <w:qFormat/>
    <w:rsid w:val="0073230B"/>
    <w:pPr>
      <w:spacing w:before="100" w:beforeAutospacing="1" w:after="100" w:afterAutospacing="1" w:line="240" w:lineRule="auto"/>
    </w:pPr>
    <w:rPr>
      <w:sz w:val="24"/>
    </w:rPr>
  </w:style>
  <w:style w:type="character" w:customStyle="1" w:styleId="BriefTitleChar">
    <w:name w:val="Brief Title Char"/>
    <w:basedOn w:val="DefaultParagraphFont"/>
    <w:rsid w:val="0073230B"/>
    <w:rPr>
      <w:b/>
      <w:bCs w:val="0"/>
      <w:sz w:val="24"/>
      <w:szCs w:val="24"/>
      <w:u w:val="single"/>
      <w:lang w:val="en-US" w:eastAsia="en-US" w:bidi="ar-SA"/>
    </w:rPr>
  </w:style>
  <w:style w:type="character" w:customStyle="1" w:styleId="BriefTitle2Char">
    <w:name w:val="Brief Title 2 Char"/>
    <w:basedOn w:val="BriefTitleChar"/>
    <w:rsid w:val="0073230B"/>
    <w:rPr>
      <w:b/>
      <w:bCs w:val="0"/>
      <w:sz w:val="24"/>
      <w:szCs w:val="24"/>
      <w:u w:val="single"/>
      <w:lang w:val="en-US" w:eastAsia="en-US" w:bidi="ar-SA"/>
    </w:rPr>
  </w:style>
  <w:style w:type="character" w:customStyle="1" w:styleId="FontStyle477">
    <w:name w:val="Font Style477"/>
    <w:basedOn w:val="DefaultParagraphFont"/>
    <w:uiPriority w:val="99"/>
    <w:rsid w:val="0073230B"/>
    <w:rPr>
      <w:rFonts w:ascii="Times New Roman" w:hAnsi="Times New Roman" w:cs="Times New Roman" w:hint="default"/>
      <w:sz w:val="18"/>
      <w:szCs w:val="18"/>
    </w:rPr>
  </w:style>
  <w:style w:type="character" w:customStyle="1" w:styleId="FontStyle514">
    <w:name w:val="Font Style514"/>
    <w:basedOn w:val="DefaultParagraphFont"/>
    <w:uiPriority w:val="99"/>
    <w:rsid w:val="0073230B"/>
    <w:rPr>
      <w:rFonts w:ascii="Times New Roman" w:hAnsi="Times New Roman" w:cs="Times New Roman" w:hint="default"/>
      <w:sz w:val="14"/>
      <w:szCs w:val="14"/>
    </w:rPr>
  </w:style>
  <w:style w:type="character" w:customStyle="1" w:styleId="FontStyle500">
    <w:name w:val="Font Style500"/>
    <w:basedOn w:val="DefaultParagraphFont"/>
    <w:uiPriority w:val="99"/>
    <w:rsid w:val="0073230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3230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3230B"/>
    <w:rPr>
      <w:rFonts w:ascii="Times New Roman" w:hAnsi="Times New Roman" w:cs="Times New Roman" w:hint="default"/>
      <w:b/>
      <w:bCs/>
      <w:sz w:val="22"/>
      <w:szCs w:val="22"/>
    </w:rPr>
  </w:style>
  <w:style w:type="character" w:customStyle="1" w:styleId="UnderlineStyleChar7">
    <w:name w:val="Underline Style Char7"/>
    <w:rsid w:val="0073230B"/>
    <w:rPr>
      <w:rFonts w:ascii="Garamond" w:hAnsi="Garamond" w:hint="default"/>
      <w:sz w:val="22"/>
      <w:szCs w:val="24"/>
      <w:u w:val="single"/>
      <w:lang w:val="en-US" w:eastAsia="en-US" w:bidi="ar-SA"/>
    </w:rPr>
  </w:style>
  <w:style w:type="character" w:customStyle="1" w:styleId="s4">
    <w:name w:val="s4"/>
    <w:rsid w:val="0073230B"/>
  </w:style>
  <w:style w:type="character" w:customStyle="1" w:styleId="s5">
    <w:name w:val="s5"/>
    <w:rsid w:val="0073230B"/>
  </w:style>
  <w:style w:type="character" w:customStyle="1" w:styleId="rightsnotice">
    <w:name w:val="rightsnotice"/>
    <w:rsid w:val="0073230B"/>
  </w:style>
  <w:style w:type="character" w:customStyle="1" w:styleId="related-current-indicator">
    <w:name w:val="related-current-indicator"/>
    <w:rsid w:val="0073230B"/>
  </w:style>
  <w:style w:type="character" w:customStyle="1" w:styleId="bylclear">
    <w:name w:val="bylclear"/>
    <w:rsid w:val="0073230B"/>
  </w:style>
  <w:style w:type="character" w:customStyle="1" w:styleId="essaytext">
    <w:name w:val="essaytext"/>
    <w:rsid w:val="0073230B"/>
  </w:style>
  <w:style w:type="character" w:customStyle="1" w:styleId="username">
    <w:name w:val="username"/>
    <w:rsid w:val="0073230B"/>
  </w:style>
  <w:style w:type="character" w:customStyle="1" w:styleId="toplinks">
    <w:name w:val="toplinks"/>
    <w:rsid w:val="0073230B"/>
  </w:style>
  <w:style w:type="character" w:customStyle="1" w:styleId="titles">
    <w:name w:val="titles"/>
    <w:rsid w:val="0073230B"/>
  </w:style>
  <w:style w:type="character" w:customStyle="1" w:styleId="contentauthor">
    <w:name w:val="contentauthor"/>
    <w:rsid w:val="0073230B"/>
  </w:style>
  <w:style w:type="character" w:customStyle="1" w:styleId="subarticleheader">
    <w:name w:val="subarticleheader"/>
    <w:rsid w:val="0073230B"/>
  </w:style>
  <w:style w:type="character" w:customStyle="1" w:styleId="copy">
    <w:name w:val="copy"/>
    <w:rsid w:val="0073230B"/>
  </w:style>
  <w:style w:type="character" w:customStyle="1" w:styleId="topheadline">
    <w:name w:val="topheadline"/>
    <w:rsid w:val="0073230B"/>
  </w:style>
  <w:style w:type="character" w:customStyle="1" w:styleId="Stylereduce27pt">
    <w:name w:val="Style reduce2 + 7 pt"/>
    <w:rsid w:val="0073230B"/>
    <w:rPr>
      <w:rFonts w:ascii="Times New Roman" w:hAnsi="Times New Roman" w:cs="Arial" w:hint="default"/>
      <w:color w:val="000000"/>
      <w:sz w:val="14"/>
      <w:szCs w:val="22"/>
    </w:rPr>
  </w:style>
  <w:style w:type="character" w:customStyle="1" w:styleId="srtitle">
    <w:name w:val="srtitle"/>
    <w:rsid w:val="0073230B"/>
  </w:style>
  <w:style w:type="character" w:customStyle="1" w:styleId="st1">
    <w:name w:val="st1"/>
    <w:rsid w:val="0073230B"/>
  </w:style>
  <w:style w:type="character" w:customStyle="1" w:styleId="StyleStyleGaramond">
    <w:name w:val="Style Style Garamond +"/>
    <w:rsid w:val="0073230B"/>
    <w:rPr>
      <w:rFonts w:ascii="Garamond" w:hAnsi="Garamond" w:cs="Times New Roman" w:hint="default"/>
      <w:sz w:val="20"/>
    </w:rPr>
  </w:style>
  <w:style w:type="character" w:customStyle="1" w:styleId="boldunderline2">
    <w:name w:val="boldunderline"/>
    <w:rsid w:val="0073230B"/>
  </w:style>
  <w:style w:type="character" w:customStyle="1" w:styleId="Date11">
    <w:name w:val="Date11"/>
    <w:rsid w:val="0073230B"/>
  </w:style>
  <w:style w:type="character" w:customStyle="1" w:styleId="artbody1">
    <w:name w:val="art_body1"/>
    <w:rsid w:val="0073230B"/>
    <w:rPr>
      <w:rFonts w:ascii="Arial" w:hAnsi="Arial" w:cs="Arial" w:hint="default"/>
    </w:rPr>
  </w:style>
  <w:style w:type="character" w:customStyle="1" w:styleId="Boxout0">
    <w:name w:val="Boxout"/>
    <w:uiPriority w:val="1"/>
    <w:qFormat/>
    <w:rsid w:val="0073230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3230B"/>
  </w:style>
  <w:style w:type="character" w:customStyle="1" w:styleId="preloadwrap">
    <w:name w:val="preloadwrap"/>
    <w:rsid w:val="0073230B"/>
  </w:style>
  <w:style w:type="character" w:customStyle="1" w:styleId="creditwrap">
    <w:name w:val="creditwrap"/>
    <w:rsid w:val="0073230B"/>
  </w:style>
  <w:style w:type="character" w:customStyle="1" w:styleId="DefaultChar1">
    <w:name w:val="Default Char1"/>
    <w:rsid w:val="0073230B"/>
    <w:rPr>
      <w:noProof w:val="0"/>
      <w:color w:val="000000"/>
      <w:lang w:val="en-US" w:eastAsia="en-US" w:bidi="ar-SA"/>
    </w:rPr>
  </w:style>
  <w:style w:type="character" w:customStyle="1" w:styleId="pmterms31">
    <w:name w:val="pmterms31"/>
    <w:rsid w:val="0073230B"/>
    <w:rPr>
      <w:b/>
      <w:bCs/>
      <w:i w:val="0"/>
      <w:iCs w:val="0"/>
      <w:color w:val="000000"/>
    </w:rPr>
  </w:style>
  <w:style w:type="character" w:customStyle="1" w:styleId="copyrightdescription">
    <w:name w:val="copyrightdescription"/>
    <w:rsid w:val="0073230B"/>
  </w:style>
  <w:style w:type="character" w:customStyle="1" w:styleId="ft01">
    <w:name w:val="ft01"/>
    <w:rsid w:val="0073230B"/>
    <w:rPr>
      <w:rFonts w:ascii="Times" w:hAnsi="Times" w:cs="Times" w:hint="default"/>
      <w:color w:val="000000"/>
      <w:sz w:val="14"/>
      <w:szCs w:val="14"/>
    </w:rPr>
  </w:style>
  <w:style w:type="character" w:customStyle="1" w:styleId="ft11">
    <w:name w:val="ft11"/>
    <w:rsid w:val="0073230B"/>
    <w:rPr>
      <w:rFonts w:ascii="Times" w:hAnsi="Times" w:cs="Times" w:hint="default"/>
      <w:color w:val="000000"/>
      <w:sz w:val="17"/>
      <w:szCs w:val="17"/>
    </w:rPr>
  </w:style>
  <w:style w:type="character" w:customStyle="1" w:styleId="ft21">
    <w:name w:val="ft21"/>
    <w:rsid w:val="0073230B"/>
    <w:rPr>
      <w:rFonts w:ascii="Times" w:hAnsi="Times" w:cs="Times" w:hint="default"/>
      <w:color w:val="000000"/>
      <w:sz w:val="15"/>
      <w:szCs w:val="15"/>
    </w:rPr>
  </w:style>
  <w:style w:type="character" w:customStyle="1" w:styleId="ft31">
    <w:name w:val="ft31"/>
    <w:rsid w:val="0073230B"/>
    <w:rPr>
      <w:rFonts w:ascii="Times" w:hAnsi="Times" w:cs="Times" w:hint="default"/>
      <w:color w:val="000000"/>
      <w:sz w:val="15"/>
      <w:szCs w:val="15"/>
    </w:rPr>
  </w:style>
  <w:style w:type="character" w:customStyle="1" w:styleId="dquo">
    <w:name w:val="dquo"/>
    <w:rsid w:val="0073230B"/>
  </w:style>
  <w:style w:type="character" w:customStyle="1" w:styleId="caps2">
    <w:name w:val="caps2"/>
    <w:rsid w:val="0073230B"/>
  </w:style>
  <w:style w:type="character" w:customStyle="1" w:styleId="ccs">
    <w:name w:val="c cs"/>
    <w:rsid w:val="0073230B"/>
  </w:style>
  <w:style w:type="character" w:customStyle="1" w:styleId="dropshadow">
    <w:name w:val="dropshadow"/>
    <w:rsid w:val="0073230B"/>
  </w:style>
  <w:style w:type="character" w:customStyle="1" w:styleId="d05ws">
    <w:name w:val="d05ws"/>
    <w:rsid w:val="0073230B"/>
  </w:style>
  <w:style w:type="character" w:customStyle="1" w:styleId="rzibod">
    <w:name w:val="rzibod"/>
    <w:rsid w:val="0073230B"/>
  </w:style>
  <w:style w:type="character" w:customStyle="1" w:styleId="headertext">
    <w:name w:val="headertext"/>
    <w:rsid w:val="0073230B"/>
  </w:style>
  <w:style w:type="character" w:customStyle="1" w:styleId="endnote-reference">
    <w:name w:val="endnote-reference"/>
    <w:rsid w:val="0073230B"/>
  </w:style>
  <w:style w:type="character" w:customStyle="1" w:styleId="officialsname">
    <w:name w:val="official_s_name"/>
    <w:rsid w:val="0073230B"/>
  </w:style>
  <w:style w:type="character" w:customStyle="1" w:styleId="audience">
    <w:name w:val="audience"/>
    <w:rsid w:val="0073230B"/>
  </w:style>
  <w:style w:type="character" w:customStyle="1" w:styleId="normalchar0">
    <w:name w:val="normal__char"/>
    <w:rsid w:val="0073230B"/>
  </w:style>
  <w:style w:type="character" w:customStyle="1" w:styleId="hyperlink002cheading0020100200028block0020title0029char">
    <w:name w:val="hyperlink_002cheading_00201_0020_0028block_0020title_0029__char"/>
    <w:rsid w:val="0073230B"/>
  </w:style>
  <w:style w:type="character" w:customStyle="1" w:styleId="underline002cstyle0020bold0020underlinechar">
    <w:name w:val="underline_002cstyle_0020bold_0020underline__char"/>
    <w:rsid w:val="0073230B"/>
  </w:style>
  <w:style w:type="character" w:customStyle="1" w:styleId="copyboldblack">
    <w:name w:val="copyboldblack"/>
    <w:rsid w:val="0073230B"/>
  </w:style>
  <w:style w:type="character" w:customStyle="1" w:styleId="copybold">
    <w:name w:val="copybold"/>
    <w:rsid w:val="0073230B"/>
  </w:style>
  <w:style w:type="character" w:customStyle="1" w:styleId="author-date0">
    <w:name w:val="author-date"/>
    <w:rsid w:val="0073230B"/>
  </w:style>
  <w:style w:type="character" w:customStyle="1" w:styleId="articlebegin">
    <w:name w:val="articlebegin"/>
    <w:rsid w:val="0073230B"/>
  </w:style>
  <w:style w:type="character" w:customStyle="1" w:styleId="mediaoverlay">
    <w:name w:val="mediaoverlay"/>
    <w:rsid w:val="0073230B"/>
  </w:style>
  <w:style w:type="character" w:customStyle="1" w:styleId="blogcaption">
    <w:name w:val="blog_caption"/>
    <w:rsid w:val="0073230B"/>
  </w:style>
  <w:style w:type="character" w:customStyle="1" w:styleId="commnet-abuzz">
    <w:name w:val="commnet-abuzz"/>
    <w:rsid w:val="0073230B"/>
  </w:style>
  <w:style w:type="character" w:customStyle="1" w:styleId="stbuttontext">
    <w:name w:val="stbuttontext"/>
    <w:rsid w:val="0073230B"/>
  </w:style>
  <w:style w:type="character" w:customStyle="1" w:styleId="grey">
    <w:name w:val="grey"/>
    <w:rsid w:val="0073230B"/>
  </w:style>
  <w:style w:type="character" w:customStyle="1" w:styleId="bdx">
    <w:name w:val="bdx"/>
    <w:rsid w:val="0073230B"/>
  </w:style>
  <w:style w:type="character" w:customStyle="1" w:styleId="bdl">
    <w:name w:val="bdl"/>
    <w:rsid w:val="0073230B"/>
  </w:style>
  <w:style w:type="character" w:customStyle="1" w:styleId="breadcrumbitemcurrent">
    <w:name w:val="breadcrumbitemcurrent"/>
    <w:rsid w:val="0073230B"/>
  </w:style>
  <w:style w:type="character" w:customStyle="1" w:styleId="bbl">
    <w:name w:val="bbl"/>
    <w:rsid w:val="0073230B"/>
  </w:style>
  <w:style w:type="character" w:customStyle="1" w:styleId="itxtnewhookspan">
    <w:name w:val="itxtnewhookspan"/>
    <w:rsid w:val="0073230B"/>
  </w:style>
  <w:style w:type="character" w:customStyle="1" w:styleId="gstxthlt">
    <w:name w:val="gstxt_hlt"/>
    <w:rsid w:val="0073230B"/>
  </w:style>
  <w:style w:type="character" w:customStyle="1" w:styleId="StyleBoldRed">
    <w:name w:val="Style Bold Red"/>
    <w:rsid w:val="0073230B"/>
    <w:rPr>
      <w:b/>
      <w:bCs/>
      <w:color w:val="auto"/>
    </w:rPr>
  </w:style>
  <w:style w:type="character" w:customStyle="1" w:styleId="StyleTimesNewRoman8pt">
    <w:name w:val="Style Times New Roman 8 pt"/>
    <w:rsid w:val="0073230B"/>
    <w:rPr>
      <w:rFonts w:ascii="Georgia" w:hAnsi="Georgia" w:hint="default"/>
      <w:sz w:val="16"/>
    </w:rPr>
  </w:style>
  <w:style w:type="character" w:customStyle="1" w:styleId="goldbldtext">
    <w:name w:val="goldbldtext"/>
    <w:rsid w:val="0073230B"/>
  </w:style>
  <w:style w:type="character" w:customStyle="1" w:styleId="labeltext">
    <w:name w:val="labeltext"/>
    <w:rsid w:val="0073230B"/>
  </w:style>
  <w:style w:type="character" w:customStyle="1" w:styleId="viewlink">
    <w:name w:val="viewlink"/>
    <w:rsid w:val="0073230B"/>
  </w:style>
  <w:style w:type="character" w:customStyle="1" w:styleId="inlinkchart">
    <w:name w:val="inlink_chart"/>
    <w:rsid w:val="0073230B"/>
  </w:style>
  <w:style w:type="character" w:customStyle="1" w:styleId="fbsharecountwrapper">
    <w:name w:val="fb_share_count_wrapper"/>
    <w:rsid w:val="0073230B"/>
  </w:style>
  <w:style w:type="character" w:customStyle="1" w:styleId="hw">
    <w:name w:val="hw"/>
    <w:rsid w:val="0073230B"/>
  </w:style>
  <w:style w:type="character" w:customStyle="1" w:styleId="linktotop">
    <w:name w:val="linktotop"/>
    <w:rsid w:val="0073230B"/>
  </w:style>
  <w:style w:type="character" w:customStyle="1" w:styleId="descriptionstyle1block">
    <w:name w:val="description style1 block"/>
    <w:rsid w:val="0073230B"/>
  </w:style>
  <w:style w:type="character" w:customStyle="1" w:styleId="gutter-right-1">
    <w:name w:val="gutter-right-1"/>
    <w:basedOn w:val="DefaultParagraphFont"/>
    <w:rsid w:val="0073230B"/>
  </w:style>
  <w:style w:type="character" w:customStyle="1" w:styleId="Header11">
    <w:name w:val="Header11"/>
    <w:rsid w:val="0073230B"/>
  </w:style>
  <w:style w:type="character" w:customStyle="1" w:styleId="posa">
    <w:name w:val="pos(a)"/>
    <w:basedOn w:val="DefaultParagraphFont"/>
    <w:rsid w:val="0073230B"/>
  </w:style>
  <w:style w:type="character" w:customStyle="1" w:styleId="u-hiddeninnarrowenv">
    <w:name w:val="u-hiddeninnarrowenv"/>
    <w:basedOn w:val="DefaultParagraphFont"/>
    <w:rsid w:val="0073230B"/>
  </w:style>
  <w:style w:type="character" w:customStyle="1" w:styleId="followbutton-bird">
    <w:name w:val="followbutton-bird"/>
    <w:basedOn w:val="DefaultParagraphFont"/>
    <w:rsid w:val="0073230B"/>
  </w:style>
  <w:style w:type="character" w:customStyle="1" w:styleId="tweetauthor-name">
    <w:name w:val="tweetauthor-name"/>
    <w:basedOn w:val="DefaultParagraphFont"/>
    <w:rsid w:val="0073230B"/>
  </w:style>
  <w:style w:type="character" w:customStyle="1" w:styleId="tweetauthor-verifiedbadge">
    <w:name w:val="tweetauthor-verifiedbadge"/>
    <w:basedOn w:val="DefaultParagraphFont"/>
    <w:rsid w:val="0073230B"/>
  </w:style>
  <w:style w:type="character" w:customStyle="1" w:styleId="tweetauthor-screenname">
    <w:name w:val="tweetauthor-screenname"/>
    <w:basedOn w:val="DefaultParagraphFont"/>
    <w:rsid w:val="0073230B"/>
  </w:style>
  <w:style w:type="character" w:customStyle="1" w:styleId="u-hiddenvisually">
    <w:name w:val="u-hiddenvisually"/>
    <w:basedOn w:val="DefaultParagraphFont"/>
    <w:rsid w:val="0073230B"/>
  </w:style>
  <w:style w:type="character" w:customStyle="1" w:styleId="tweetaction-stat">
    <w:name w:val="tweetaction-stat"/>
    <w:basedOn w:val="DefaultParagraphFont"/>
    <w:rsid w:val="0073230B"/>
  </w:style>
  <w:style w:type="character" w:customStyle="1" w:styleId="related">
    <w:name w:val="related"/>
    <w:basedOn w:val="DefaultParagraphFont"/>
    <w:rsid w:val="0073230B"/>
  </w:style>
  <w:style w:type="character" w:customStyle="1" w:styleId="related-content">
    <w:name w:val="related-content"/>
    <w:basedOn w:val="DefaultParagraphFont"/>
    <w:rsid w:val="0073230B"/>
  </w:style>
  <w:style w:type="character" w:customStyle="1" w:styleId="name-of-author">
    <w:name w:val="name-of-author"/>
    <w:basedOn w:val="DefaultParagraphFont"/>
    <w:rsid w:val="0073230B"/>
  </w:style>
  <w:style w:type="character" w:customStyle="1" w:styleId="first-name">
    <w:name w:val="first-name"/>
    <w:basedOn w:val="DefaultParagraphFont"/>
    <w:rsid w:val="0073230B"/>
  </w:style>
  <w:style w:type="character" w:customStyle="1" w:styleId="last-name">
    <w:name w:val="last-name"/>
    <w:basedOn w:val="DefaultParagraphFont"/>
    <w:rsid w:val="0073230B"/>
  </w:style>
  <w:style w:type="character" w:customStyle="1" w:styleId="recirc-text">
    <w:name w:val="&quot;recirc-text”"/>
    <w:basedOn w:val="DefaultParagraphFont"/>
    <w:rsid w:val="0073230B"/>
  </w:style>
  <w:style w:type="character" w:customStyle="1" w:styleId="video-icon">
    <w:name w:val="video-icon"/>
    <w:basedOn w:val="DefaultParagraphFont"/>
    <w:rsid w:val="0073230B"/>
  </w:style>
  <w:style w:type="character" w:customStyle="1" w:styleId="powa-shot-play-btn-text">
    <w:name w:val="powa-shot-play-btn-text"/>
    <w:basedOn w:val="DefaultParagraphFont"/>
    <w:rsid w:val="0073230B"/>
  </w:style>
  <w:style w:type="character" w:customStyle="1" w:styleId="powa-shot-click">
    <w:name w:val="powa-shot-click"/>
    <w:basedOn w:val="DefaultParagraphFont"/>
    <w:rsid w:val="0073230B"/>
  </w:style>
  <w:style w:type="character" w:customStyle="1" w:styleId="wpv-blurb">
    <w:name w:val="wpv-blurb"/>
    <w:basedOn w:val="DefaultParagraphFont"/>
    <w:rsid w:val="0073230B"/>
  </w:style>
  <w:style w:type="character" w:customStyle="1" w:styleId="pb-caption">
    <w:name w:val="pb-caption"/>
    <w:basedOn w:val="DefaultParagraphFont"/>
    <w:rsid w:val="0073230B"/>
  </w:style>
  <w:style w:type="paragraph" w:customStyle="1" w:styleId="NoteLevel23">
    <w:name w:val="Note Level 23"/>
    <w:basedOn w:val="Normal"/>
    <w:next w:val="Normal"/>
    <w:uiPriority w:val="99"/>
    <w:qFormat/>
    <w:rsid w:val="0073230B"/>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73230B"/>
  </w:style>
  <w:style w:type="character" w:customStyle="1" w:styleId="m-2745674872889869693gmail-styleunderline">
    <w:name w:val="m_-2745674872889869693gmail-styleunderline"/>
    <w:basedOn w:val="DefaultParagraphFont"/>
    <w:rsid w:val="0073230B"/>
  </w:style>
  <w:style w:type="character" w:customStyle="1" w:styleId="HeaderChar3">
    <w:name w:val="Header Char3"/>
    <w:basedOn w:val="DefaultParagraphFont"/>
    <w:uiPriority w:val="99"/>
    <w:semiHidden/>
    <w:rsid w:val="0073230B"/>
    <w:rPr>
      <w:rFonts w:ascii="Georgia" w:hAnsi="Georgia"/>
    </w:rPr>
  </w:style>
  <w:style w:type="paragraph" w:customStyle="1" w:styleId="NoteLevel24">
    <w:name w:val="Note Level 24"/>
    <w:basedOn w:val="Normal"/>
    <w:next w:val="Normal"/>
    <w:uiPriority w:val="99"/>
    <w:qFormat/>
    <w:rsid w:val="0073230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3230B"/>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73230B"/>
  </w:style>
  <w:style w:type="character" w:customStyle="1" w:styleId="UnresolvedMention31">
    <w:name w:val="Unresolved Mention31"/>
    <w:basedOn w:val="DefaultParagraphFont"/>
    <w:uiPriority w:val="99"/>
    <w:semiHidden/>
    <w:unhideWhenUsed/>
    <w:rsid w:val="0073230B"/>
    <w:rPr>
      <w:color w:val="808080"/>
      <w:shd w:val="clear" w:color="auto" w:fill="E6E6E6"/>
    </w:rPr>
  </w:style>
  <w:style w:type="paragraph" w:customStyle="1" w:styleId="po-hr-cndek">
    <w:name w:val="po-hr-cn__dek"/>
    <w:basedOn w:val="Normal"/>
    <w:rsid w:val="0073230B"/>
    <w:pPr>
      <w:spacing w:before="100" w:beforeAutospacing="1" w:after="100" w:afterAutospacing="1"/>
    </w:pPr>
  </w:style>
  <w:style w:type="character" w:customStyle="1" w:styleId="publication-date">
    <w:name w:val="publication-date"/>
    <w:basedOn w:val="DefaultParagraphFont"/>
    <w:rsid w:val="0073230B"/>
  </w:style>
  <w:style w:type="character" w:customStyle="1" w:styleId="m4481627234786388783gmail-style13ptbold">
    <w:name w:val="m_4481627234786388783gmail-style13ptbold"/>
    <w:basedOn w:val="DefaultParagraphFont"/>
    <w:rsid w:val="0073230B"/>
  </w:style>
  <w:style w:type="character" w:customStyle="1" w:styleId="m4481627234786388783gmail-styleunderline">
    <w:name w:val="m_4481627234786388783gmail-styleunderline"/>
    <w:basedOn w:val="DefaultParagraphFont"/>
    <w:rsid w:val="0073230B"/>
  </w:style>
  <w:style w:type="character" w:customStyle="1" w:styleId="m4481627234786388783gmail-apple-converted-space">
    <w:name w:val="m_4481627234786388783gmail-apple-converted-space"/>
    <w:basedOn w:val="DefaultParagraphFont"/>
    <w:rsid w:val="0073230B"/>
  </w:style>
  <w:style w:type="character" w:customStyle="1" w:styleId="m4481627234786388783gmail-grame">
    <w:name w:val="m_4481627234786388783gmail-grame"/>
    <w:basedOn w:val="DefaultParagraphFont"/>
    <w:rsid w:val="0073230B"/>
  </w:style>
  <w:style w:type="character" w:customStyle="1" w:styleId="m4481627234786388783gmail-underline">
    <w:name w:val="m_4481627234786388783gmail-underline"/>
    <w:basedOn w:val="DefaultParagraphFont"/>
    <w:rsid w:val="0073230B"/>
  </w:style>
  <w:style w:type="paragraph" w:customStyle="1" w:styleId="m4481627234786388783gmail-card">
    <w:name w:val="m_4481627234786388783gmail-card"/>
    <w:basedOn w:val="Normal"/>
    <w:rsid w:val="0073230B"/>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73230B"/>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73230B"/>
  </w:style>
  <w:style w:type="paragraph" w:customStyle="1" w:styleId="m-2671184907397832551gmail-p2">
    <w:name w:val="m_-2671184907397832551gmail-p2"/>
    <w:basedOn w:val="Normal"/>
    <w:rsid w:val="0073230B"/>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73230B"/>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73230B"/>
  </w:style>
  <w:style w:type="character" w:customStyle="1" w:styleId="m-4364835325198423527gmail-m-487226309709519571m8778339509743264076gmail-style13ptbold">
    <w:name w:val="m_-4364835325198423527gmail-m_-487226309709519571m_8778339509743264076gmail-style13ptbold"/>
    <w:basedOn w:val="DefaultParagraphFont"/>
    <w:rsid w:val="0073230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3230B"/>
  </w:style>
  <w:style w:type="character" w:customStyle="1" w:styleId="m-4886631745483256254gmail-style13ptbold">
    <w:name w:val="m_-4886631745483256254gmail-style13ptbold"/>
    <w:basedOn w:val="DefaultParagraphFont"/>
    <w:rsid w:val="0073230B"/>
  </w:style>
  <w:style w:type="character" w:customStyle="1" w:styleId="m8525170829296705783gmail-style13ptbold">
    <w:name w:val="m_8525170829296705783gmail-style13ptbold"/>
    <w:basedOn w:val="DefaultParagraphFont"/>
    <w:rsid w:val="0073230B"/>
  </w:style>
  <w:style w:type="character" w:customStyle="1" w:styleId="m8525170829296705783gmail-styleunderline">
    <w:name w:val="m_8525170829296705783gmail-styleunderline"/>
    <w:basedOn w:val="DefaultParagraphFont"/>
    <w:rsid w:val="0073230B"/>
  </w:style>
  <w:style w:type="character" w:customStyle="1" w:styleId="m113202149284569794gmail-style13ptbold">
    <w:name w:val="m_113202149284569794gmail-style13ptbold"/>
    <w:basedOn w:val="DefaultParagraphFont"/>
    <w:rsid w:val="0073230B"/>
  </w:style>
  <w:style w:type="character" w:customStyle="1" w:styleId="m113202149284569794gmail-styleunderline">
    <w:name w:val="m_113202149284569794gmail-styleunderline"/>
    <w:basedOn w:val="DefaultParagraphFont"/>
    <w:rsid w:val="0073230B"/>
  </w:style>
  <w:style w:type="character" w:customStyle="1" w:styleId="m-5741597242490756161gmail-field-content">
    <w:name w:val="m_-5741597242490756161gmail-field-content"/>
    <w:basedOn w:val="DefaultParagraphFont"/>
    <w:rsid w:val="0073230B"/>
  </w:style>
  <w:style w:type="paragraph" w:customStyle="1" w:styleId="FUCKTHISFONT">
    <w:name w:val="FUCK THIS FONT"/>
    <w:basedOn w:val="Normal"/>
    <w:rsid w:val="0073230B"/>
    <w:pPr>
      <w:autoSpaceDE w:val="0"/>
      <w:autoSpaceDN w:val="0"/>
      <w:adjustRightInd w:val="0"/>
      <w:jc w:val="both"/>
    </w:pPr>
    <w:rPr>
      <w:u w:val="single"/>
    </w:rPr>
  </w:style>
  <w:style w:type="paragraph" w:customStyle="1" w:styleId="TagChar1CharCharCharChar">
    <w:name w:val="Tag Char1 Char Char Char Char"/>
    <w:basedOn w:val="Normal"/>
    <w:rsid w:val="0073230B"/>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73230B"/>
    <w:rPr>
      <w:rFonts w:ascii="Arial Narrow" w:hAnsi="Arial Narrow"/>
      <w:szCs w:val="24"/>
      <w:u w:val="single"/>
    </w:rPr>
  </w:style>
  <w:style w:type="character" w:customStyle="1" w:styleId="hyperlink60">
    <w:name w:val="hyperlink6"/>
    <w:basedOn w:val="DefaultParagraphFont"/>
    <w:rsid w:val="0073230B"/>
  </w:style>
  <w:style w:type="character" w:customStyle="1" w:styleId="heading2char2charchar">
    <w:name w:val="heading2char2charchar"/>
    <w:basedOn w:val="DefaultParagraphFont"/>
    <w:rsid w:val="0073230B"/>
  </w:style>
  <w:style w:type="character" w:customStyle="1" w:styleId="heading2char10">
    <w:name w:val="heading2char1"/>
    <w:basedOn w:val="DefaultParagraphFont"/>
    <w:rsid w:val="0073230B"/>
  </w:style>
  <w:style w:type="character" w:customStyle="1" w:styleId="CiteChar2">
    <w:name w:val="Cite Char"/>
    <w:basedOn w:val="DefaultParagraphFont"/>
    <w:rsid w:val="0073230B"/>
    <w:rPr>
      <w:rFonts w:ascii="Garamond" w:hAnsi="Garamond"/>
      <w:b/>
      <w:sz w:val="20"/>
      <w:szCs w:val="22"/>
      <w:u w:val="none"/>
    </w:rPr>
  </w:style>
  <w:style w:type="character" w:customStyle="1" w:styleId="StyleUnderlineCharTitleCharBold">
    <w:name w:val="Style Underline CharTitle Char + Bold"/>
    <w:basedOn w:val="DefaultParagraphFont"/>
    <w:rsid w:val="0073230B"/>
    <w:rPr>
      <w:rFonts w:ascii="Garamond" w:hAnsi="Garamond"/>
      <w:b/>
      <w:bCs/>
      <w:color w:val="000000"/>
      <w:sz w:val="22"/>
      <w:szCs w:val="22"/>
    </w:rPr>
  </w:style>
  <w:style w:type="character" w:customStyle="1" w:styleId="bnp-articles-title1">
    <w:name w:val="bnp-articles-title1"/>
    <w:basedOn w:val="DefaultParagraphFont"/>
    <w:rsid w:val="0073230B"/>
    <w:rPr>
      <w:rFonts w:ascii="Verdana" w:hAnsi="Verdana" w:hint="default"/>
      <w:b/>
      <w:bCs/>
      <w:color w:val="545454"/>
      <w:sz w:val="12"/>
      <w:szCs w:val="12"/>
    </w:rPr>
  </w:style>
  <w:style w:type="character" w:customStyle="1" w:styleId="featuretext">
    <w:name w:val="featuretext"/>
    <w:basedOn w:val="DefaultParagraphFont"/>
    <w:rsid w:val="0073230B"/>
  </w:style>
  <w:style w:type="character" w:customStyle="1" w:styleId="relatedtext">
    <w:name w:val="related_text"/>
    <w:basedOn w:val="DefaultParagraphFont"/>
    <w:rsid w:val="0073230B"/>
  </w:style>
  <w:style w:type="character" w:customStyle="1" w:styleId="fullpost">
    <w:name w:val="fullpost"/>
    <w:basedOn w:val="DefaultParagraphFont"/>
    <w:rsid w:val="0073230B"/>
  </w:style>
  <w:style w:type="character" w:customStyle="1" w:styleId="bcktital">
    <w:name w:val="bcktital"/>
    <w:basedOn w:val="DefaultParagraphFont"/>
    <w:rsid w:val="0073230B"/>
  </w:style>
  <w:style w:type="character" w:customStyle="1" w:styleId="bcktital0">
    <w:name w:val="bckt_ital"/>
    <w:basedOn w:val="DefaultParagraphFont"/>
    <w:rsid w:val="0073230B"/>
  </w:style>
  <w:style w:type="paragraph" w:styleId="TOAHeading">
    <w:name w:val="toa heading"/>
    <w:basedOn w:val="Normal"/>
    <w:next w:val="Normal"/>
    <w:semiHidden/>
    <w:rsid w:val="0073230B"/>
    <w:pPr>
      <w:spacing w:before="120"/>
    </w:pPr>
    <w:rPr>
      <w:rFonts w:eastAsia="Calibri"/>
    </w:rPr>
  </w:style>
  <w:style w:type="character" w:customStyle="1" w:styleId="fwanimclass">
    <w:name w:val="fwanim_class"/>
    <w:basedOn w:val="DefaultParagraphFont"/>
    <w:rsid w:val="0073230B"/>
  </w:style>
  <w:style w:type="paragraph" w:customStyle="1" w:styleId="DebateUnderline0">
    <w:name w:val="DebateUnderline"/>
    <w:basedOn w:val="DebateNormal"/>
    <w:qFormat/>
    <w:rsid w:val="0073230B"/>
    <w:pPr>
      <w:spacing w:after="160"/>
    </w:pPr>
    <w:rPr>
      <w:sz w:val="24"/>
      <w:szCs w:val="24"/>
      <w:u w:val="single"/>
    </w:rPr>
  </w:style>
  <w:style w:type="character" w:customStyle="1" w:styleId="DebateUnderlineChar">
    <w:name w:val="DebateUnderline Char"/>
    <w:basedOn w:val="DebateNormalChar"/>
    <w:rsid w:val="0073230B"/>
    <w:rPr>
      <w:rFonts w:ascii="Calibri" w:eastAsia="Calibri" w:hAnsi="Calibri"/>
      <w:sz w:val="24"/>
      <w:szCs w:val="24"/>
      <w:u w:val="single"/>
      <w:lang w:val="en-US" w:eastAsia="en-US" w:bidi="ar-SA"/>
    </w:rPr>
  </w:style>
  <w:style w:type="character" w:customStyle="1" w:styleId="DebateTagChar0">
    <w:name w:val="DebateTag Char"/>
    <w:basedOn w:val="DefaultParagraphFont"/>
    <w:rsid w:val="0073230B"/>
    <w:rPr>
      <w:rFonts w:eastAsia="Calibri"/>
      <w:b/>
      <w:sz w:val="24"/>
      <w:szCs w:val="24"/>
      <w:lang w:val="en-US" w:eastAsia="en-US" w:bidi="ar-SA"/>
    </w:rPr>
  </w:style>
  <w:style w:type="paragraph" w:customStyle="1" w:styleId="DebateHeaderFinal">
    <w:name w:val="DebateHeaderFinal"/>
    <w:basedOn w:val="Heading1"/>
    <w:qFormat/>
    <w:rsid w:val="0073230B"/>
    <w:pPr>
      <w:spacing w:line="276" w:lineRule="auto"/>
      <w:jc w:val="left"/>
    </w:pPr>
    <w:rPr>
      <w:rFonts w:eastAsia="Times New Roman" w:cs="Times New Roman"/>
      <w:bCs/>
      <w:caps/>
      <w:sz w:val="36"/>
      <w:szCs w:val="36"/>
    </w:rPr>
  </w:style>
  <w:style w:type="character" w:customStyle="1" w:styleId="DebateHeaderFinalChar">
    <w:name w:val="DebateHeaderFinal Char"/>
    <w:rsid w:val="0073230B"/>
    <w:rPr>
      <w:b/>
      <w:bCs/>
      <w:sz w:val="36"/>
      <w:szCs w:val="36"/>
      <w:u w:val="single"/>
      <w:lang w:val="en-US" w:eastAsia="en-US" w:bidi="ar-SA"/>
    </w:rPr>
  </w:style>
  <w:style w:type="paragraph" w:customStyle="1" w:styleId="HeaderInitial0">
    <w:name w:val="HeaderInitial"/>
    <w:basedOn w:val="Normal"/>
    <w:rsid w:val="0073230B"/>
    <w:pPr>
      <w:jc w:val="center"/>
      <w:outlineLvl w:val="0"/>
    </w:pPr>
    <w:rPr>
      <w:rFonts w:eastAsia="Calibri"/>
      <w:b/>
      <w:caps/>
      <w:sz w:val="28"/>
    </w:rPr>
  </w:style>
  <w:style w:type="character" w:customStyle="1" w:styleId="FooterChar2">
    <w:name w:val="Footer Char2"/>
    <w:basedOn w:val="DefaultParagraphFont"/>
    <w:rsid w:val="0073230B"/>
    <w:rPr>
      <w:rFonts w:eastAsia="MS Mincho"/>
      <w:sz w:val="24"/>
      <w:szCs w:val="24"/>
      <w:lang w:val="en-US" w:eastAsia="ja-JP" w:bidi="ar-SA"/>
    </w:rPr>
  </w:style>
  <w:style w:type="character" w:customStyle="1" w:styleId="BalloonTextChar2">
    <w:name w:val="Balloon Text Char2"/>
    <w:basedOn w:val="DefaultParagraphFont"/>
    <w:rsid w:val="0073230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73230B"/>
    <w:pPr>
      <w:spacing w:after="240" w:line="480" w:lineRule="auto"/>
    </w:pPr>
    <w:rPr>
      <w:rFonts w:eastAsia="Calibri"/>
      <w:sz w:val="24"/>
      <w:szCs w:val="20"/>
    </w:rPr>
  </w:style>
  <w:style w:type="character" w:customStyle="1" w:styleId="StyleLinespacingDoubleChar">
    <w:name w:val="Style Line spacing:  Double Char"/>
    <w:basedOn w:val="DefaultParagraphFont"/>
    <w:rsid w:val="0073230B"/>
    <w:rPr>
      <w:rFonts w:ascii="Cambria" w:hAnsi="Cambria"/>
      <w:sz w:val="24"/>
      <w:lang w:val="en-US" w:eastAsia="en-US" w:bidi="ar-SA"/>
    </w:rPr>
  </w:style>
  <w:style w:type="paragraph" w:customStyle="1" w:styleId="Normalspacing">
    <w:name w:val="Normal + spacing"/>
    <w:basedOn w:val="StyleLinespacingDouble"/>
    <w:qFormat/>
    <w:rsid w:val="0073230B"/>
  </w:style>
  <w:style w:type="character" w:customStyle="1" w:styleId="NormalspacingChar">
    <w:name w:val="Normal + spacing Char"/>
    <w:basedOn w:val="StyleLinespacingDoubleChar"/>
    <w:rsid w:val="0073230B"/>
    <w:rPr>
      <w:rFonts w:ascii="Cambria" w:hAnsi="Cambria"/>
      <w:sz w:val="24"/>
      <w:lang w:val="en-US" w:eastAsia="en-US" w:bidi="ar-SA"/>
    </w:rPr>
  </w:style>
  <w:style w:type="character" w:customStyle="1" w:styleId="textbold0">
    <w:name w:val="textbold"/>
    <w:basedOn w:val="DefaultParagraphFont"/>
    <w:rsid w:val="0073230B"/>
  </w:style>
  <w:style w:type="character" w:customStyle="1" w:styleId="textitalics">
    <w:name w:val="textitalics"/>
    <w:basedOn w:val="DefaultParagraphFont"/>
    <w:rsid w:val="0073230B"/>
  </w:style>
  <w:style w:type="paragraph" w:customStyle="1" w:styleId="lastpar">
    <w:name w:val="lastpar"/>
    <w:basedOn w:val="Normal"/>
    <w:rsid w:val="0073230B"/>
    <w:pPr>
      <w:spacing w:before="100" w:beforeAutospacing="1" w:after="100" w:afterAutospacing="1"/>
    </w:pPr>
    <w:rPr>
      <w:rFonts w:eastAsia="Calibri"/>
      <w:sz w:val="24"/>
    </w:rPr>
  </w:style>
  <w:style w:type="table" w:styleId="TableClassic1">
    <w:name w:val="Table Classic 1"/>
    <w:basedOn w:val="TableNormal"/>
    <w:rsid w:val="0073230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3230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73230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73230B"/>
    <w:pPr>
      <w:tabs>
        <w:tab w:val="left" w:pos="9450"/>
      </w:tabs>
      <w:spacing w:before="100" w:beforeAutospacing="1" w:after="100" w:afterAutospacing="1"/>
    </w:pPr>
    <w:rPr>
      <w:rFonts w:eastAsia="Calibri"/>
    </w:rPr>
  </w:style>
  <w:style w:type="character" w:customStyle="1" w:styleId="CharacterStyle8">
    <w:name w:val="Character Style 8"/>
    <w:rsid w:val="0073230B"/>
    <w:rPr>
      <w:sz w:val="22"/>
      <w:szCs w:val="22"/>
    </w:rPr>
  </w:style>
  <w:style w:type="paragraph" w:customStyle="1" w:styleId="Style110">
    <w:name w:val="Style 11"/>
    <w:rsid w:val="0073230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73230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73230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3230B"/>
    <w:rPr>
      <w:rFonts w:ascii="Arial Narrow" w:hAnsi="Arial Narrow"/>
      <w:color w:val="000000"/>
      <w:sz w:val="22"/>
      <w:szCs w:val="22"/>
      <w:u w:val="single"/>
      <w:lang w:val="en-US" w:eastAsia="en-US" w:bidi="ar-SA"/>
    </w:rPr>
  </w:style>
  <w:style w:type="paragraph" w:customStyle="1" w:styleId="Style52">
    <w:name w:val="Style 5"/>
    <w:rsid w:val="0073230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3230B"/>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73230B"/>
    <w:pPr>
      <w:tabs>
        <w:tab w:val="left" w:pos="9450"/>
      </w:tabs>
    </w:pPr>
    <w:rPr>
      <w:rFonts w:eastAsia="SimSun"/>
      <w:b/>
      <w:sz w:val="24"/>
    </w:rPr>
  </w:style>
  <w:style w:type="paragraph" w:customStyle="1" w:styleId="TableContents">
    <w:name w:val="Table Contents"/>
    <w:basedOn w:val="Normal"/>
    <w:rsid w:val="0073230B"/>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73230B"/>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73230B"/>
    <w:pPr>
      <w:tabs>
        <w:tab w:val="left" w:pos="9450"/>
      </w:tabs>
      <w:jc w:val="center"/>
    </w:pPr>
    <w:rPr>
      <w:rFonts w:ascii="Verdana" w:eastAsia="Calibri" w:hAnsi="Verdana"/>
      <w:sz w:val="24"/>
    </w:rPr>
  </w:style>
  <w:style w:type="paragraph" w:customStyle="1" w:styleId="heading1fake0">
    <w:name w:val="heading 1 fake"/>
    <w:basedOn w:val="Heading1"/>
    <w:autoRedefine/>
    <w:rsid w:val="0073230B"/>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73230B"/>
    <w:pPr>
      <w:tabs>
        <w:tab w:val="left" w:pos="9450"/>
      </w:tabs>
    </w:pPr>
    <w:rPr>
      <w:rFonts w:eastAsia="Calibri"/>
      <w:szCs w:val="20"/>
    </w:rPr>
  </w:style>
  <w:style w:type="character" w:customStyle="1" w:styleId="textCharChar1">
    <w:name w:val="text Char Char1"/>
    <w:basedOn w:val="DefaultParagraphFont"/>
    <w:rsid w:val="0073230B"/>
    <w:rPr>
      <w:sz w:val="18"/>
      <w:szCs w:val="24"/>
      <w:lang w:val="en-US" w:eastAsia="en-US" w:bidi="ar-SA"/>
    </w:rPr>
  </w:style>
  <w:style w:type="character" w:customStyle="1" w:styleId="text1CharChar">
    <w:name w:val="text1 Char Char"/>
    <w:basedOn w:val="DefaultParagraphFont"/>
    <w:rsid w:val="0073230B"/>
    <w:rPr>
      <w:lang w:val="en-US" w:eastAsia="en-US" w:bidi="ar-SA"/>
    </w:rPr>
  </w:style>
  <w:style w:type="character" w:customStyle="1" w:styleId="textCharChar">
    <w:name w:val="text Char Char"/>
    <w:basedOn w:val="DefaultParagraphFont"/>
    <w:rsid w:val="0073230B"/>
    <w:rPr>
      <w:sz w:val="18"/>
      <w:szCs w:val="24"/>
      <w:lang w:val="en-US" w:eastAsia="en-US" w:bidi="ar-SA"/>
    </w:rPr>
  </w:style>
  <w:style w:type="character" w:customStyle="1" w:styleId="normalloose1">
    <w:name w:val="normalloose1"/>
    <w:basedOn w:val="DefaultParagraphFont"/>
    <w:rsid w:val="0073230B"/>
    <w:rPr>
      <w:sz w:val="20"/>
      <w:szCs w:val="20"/>
    </w:rPr>
  </w:style>
  <w:style w:type="paragraph" w:customStyle="1" w:styleId="printerheadline">
    <w:name w:val="printer_headline"/>
    <w:basedOn w:val="Normal"/>
    <w:rsid w:val="0073230B"/>
    <w:pPr>
      <w:tabs>
        <w:tab w:val="left" w:pos="9450"/>
      </w:tabs>
      <w:spacing w:before="100" w:beforeAutospacing="1" w:after="100" w:afterAutospacing="1"/>
    </w:pPr>
    <w:rPr>
      <w:rFonts w:eastAsia="Calibri"/>
      <w:sz w:val="24"/>
    </w:rPr>
  </w:style>
  <w:style w:type="paragraph" w:customStyle="1" w:styleId="help">
    <w:name w:val="help"/>
    <w:basedOn w:val="Normal"/>
    <w:rsid w:val="0073230B"/>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73230B"/>
  </w:style>
  <w:style w:type="character" w:customStyle="1" w:styleId="georgia">
    <w:name w:val="georgia"/>
    <w:basedOn w:val="DefaultParagraphFont"/>
    <w:rsid w:val="0073230B"/>
  </w:style>
  <w:style w:type="character" w:customStyle="1" w:styleId="isdefault">
    <w:name w:val="isdefault"/>
    <w:basedOn w:val="DefaultParagraphFont"/>
    <w:rsid w:val="0073230B"/>
  </w:style>
  <w:style w:type="character" w:customStyle="1" w:styleId="arial">
    <w:name w:val="arial"/>
    <w:basedOn w:val="DefaultParagraphFont"/>
    <w:rsid w:val="0073230B"/>
  </w:style>
  <w:style w:type="character" w:customStyle="1" w:styleId="pipe">
    <w:name w:val="pipe"/>
    <w:basedOn w:val="DefaultParagraphFont"/>
    <w:rsid w:val="0073230B"/>
  </w:style>
  <w:style w:type="paragraph" w:customStyle="1" w:styleId="dtlcomment">
    <w:name w:val="dtlcomment"/>
    <w:basedOn w:val="Normal"/>
    <w:rsid w:val="0073230B"/>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73230B"/>
  </w:style>
  <w:style w:type="character" w:customStyle="1" w:styleId="CharChar18">
    <w:name w:val="Char Char18"/>
    <w:basedOn w:val="DefaultParagraphFont"/>
    <w:rsid w:val="0073230B"/>
    <w:rPr>
      <w:sz w:val="16"/>
      <w:szCs w:val="24"/>
      <w:lang w:val="en-US" w:eastAsia="en-US" w:bidi="ar-SA"/>
    </w:rPr>
  </w:style>
  <w:style w:type="character" w:customStyle="1" w:styleId="CharChar24">
    <w:name w:val="Char Char24"/>
    <w:basedOn w:val="DefaultParagraphFont"/>
    <w:rsid w:val="0073230B"/>
    <w:rPr>
      <w:b/>
      <w:bCs/>
      <w:sz w:val="28"/>
      <w:szCs w:val="28"/>
      <w:lang w:val="en-US" w:eastAsia="en-US" w:bidi="ar-SA"/>
    </w:rPr>
  </w:style>
  <w:style w:type="character" w:customStyle="1" w:styleId="ln2">
    <w:name w:val="ln2"/>
    <w:basedOn w:val="DefaultParagraphFont"/>
    <w:rsid w:val="0073230B"/>
  </w:style>
  <w:style w:type="paragraph" w:customStyle="1" w:styleId="StyleStyle1">
    <w:name w:val="Style Style1 +"/>
    <w:basedOn w:val="Normal"/>
    <w:rsid w:val="0073230B"/>
    <w:rPr>
      <w:rFonts w:eastAsia="Calibri"/>
      <w:sz w:val="24"/>
    </w:rPr>
  </w:style>
  <w:style w:type="character" w:customStyle="1" w:styleId="StyleStyle1Char">
    <w:name w:val="Style Style1 + Char"/>
    <w:basedOn w:val="Style1Char"/>
    <w:rsid w:val="0073230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3230B"/>
  </w:style>
  <w:style w:type="character" w:customStyle="1" w:styleId="CharChar16">
    <w:name w:val="Char Char16"/>
    <w:basedOn w:val="DefaultParagraphFont"/>
    <w:rsid w:val="0073230B"/>
    <w:rPr>
      <w:rFonts w:ascii="Cambria" w:hAnsi="Cambria"/>
      <w:lang w:val="en-US" w:eastAsia="en-US" w:bidi="ar-SA"/>
    </w:rPr>
  </w:style>
  <w:style w:type="character" w:customStyle="1" w:styleId="CharChar15">
    <w:name w:val="Char Char15"/>
    <w:basedOn w:val="CharChar16"/>
    <w:rsid w:val="0073230B"/>
    <w:rPr>
      <w:rFonts w:ascii="Cambria" w:hAnsi="Cambria"/>
      <w:b/>
      <w:bCs/>
      <w:lang w:val="en-US" w:eastAsia="en-US" w:bidi="ar-SA"/>
    </w:rPr>
  </w:style>
  <w:style w:type="character" w:customStyle="1" w:styleId="CharChar14">
    <w:name w:val="Char Char14"/>
    <w:basedOn w:val="DefaultParagraphFont"/>
    <w:rsid w:val="0073230B"/>
    <w:rPr>
      <w:rFonts w:ascii="Tahoma" w:hAnsi="Tahoma" w:cs="Tahoma"/>
      <w:sz w:val="16"/>
      <w:szCs w:val="16"/>
      <w:lang w:val="en-US" w:eastAsia="en-US" w:bidi="ar-SA"/>
    </w:rPr>
  </w:style>
  <w:style w:type="character" w:customStyle="1" w:styleId="CharChar13">
    <w:name w:val="Char Char13"/>
    <w:basedOn w:val="DefaultParagraphFont"/>
    <w:rsid w:val="0073230B"/>
    <w:rPr>
      <w:rFonts w:ascii="Cambria" w:hAnsi="Cambria"/>
      <w:lang w:val="en-US" w:eastAsia="en-US" w:bidi="ar-SA"/>
    </w:rPr>
  </w:style>
  <w:style w:type="paragraph" w:customStyle="1" w:styleId="normalChar1">
    <w:name w:val="normal Char"/>
    <w:basedOn w:val="Normal"/>
    <w:rsid w:val="0073230B"/>
    <w:rPr>
      <w:rFonts w:eastAsia="Calibri"/>
    </w:rPr>
  </w:style>
  <w:style w:type="character" w:customStyle="1" w:styleId="cardtextsmallCharChar">
    <w:name w:val="card text small Char Char"/>
    <w:basedOn w:val="DefaultParagraphFont"/>
    <w:rsid w:val="0073230B"/>
    <w:rPr>
      <w:rFonts w:ascii="Arial Narrow" w:hAnsi="Arial Narrow" w:cs="Times New Roman"/>
      <w:sz w:val="16"/>
    </w:rPr>
  </w:style>
  <w:style w:type="character" w:customStyle="1" w:styleId="TagChar4">
    <w:name w:val="Tag Char4"/>
    <w:basedOn w:val="DefaultParagraphFont"/>
    <w:rsid w:val="0073230B"/>
    <w:rPr>
      <w:b/>
      <w:sz w:val="26"/>
      <w:szCs w:val="24"/>
      <w:lang w:val="en-US" w:eastAsia="en-US" w:bidi="ar-SA"/>
    </w:rPr>
  </w:style>
  <w:style w:type="paragraph" w:customStyle="1" w:styleId="SmallTextGaramond">
    <w:name w:val="Small Text Garamond"/>
    <w:basedOn w:val="Normal"/>
    <w:rsid w:val="0073230B"/>
    <w:pPr>
      <w:widowControl w:val="0"/>
      <w:suppressAutoHyphens/>
      <w:contextualSpacing/>
    </w:pPr>
    <w:rPr>
      <w:rFonts w:eastAsia="Calibri"/>
      <w:szCs w:val="18"/>
    </w:rPr>
  </w:style>
  <w:style w:type="paragraph" w:customStyle="1" w:styleId="Taglines">
    <w:name w:val="Taglines"/>
    <w:basedOn w:val="Heading2"/>
    <w:rsid w:val="0073230B"/>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73230B"/>
    <w:rPr>
      <w:rFonts w:cs="Arial"/>
      <w:bCs/>
      <w:iCs/>
      <w:szCs w:val="22"/>
      <w:lang w:val="en-US" w:eastAsia="en-US" w:bidi="ar-SA"/>
    </w:rPr>
  </w:style>
  <w:style w:type="paragraph" w:customStyle="1" w:styleId="listterm">
    <w:name w:val="listterm"/>
    <w:basedOn w:val="Normal"/>
    <w:rsid w:val="0073230B"/>
    <w:pPr>
      <w:spacing w:before="100" w:beforeAutospacing="1" w:after="100" w:afterAutospacing="1"/>
    </w:pPr>
    <w:rPr>
      <w:rFonts w:eastAsia="Calibri"/>
      <w:sz w:val="24"/>
    </w:rPr>
  </w:style>
  <w:style w:type="character" w:customStyle="1" w:styleId="WW8Num2z0">
    <w:name w:val="WW8Num2z0"/>
    <w:rsid w:val="0073230B"/>
    <w:rPr>
      <w:rFonts w:ascii="Garamond" w:hAnsi="Garamond"/>
    </w:rPr>
  </w:style>
  <w:style w:type="character" w:customStyle="1" w:styleId="WW8Num3z0">
    <w:name w:val="WW8Num3z0"/>
    <w:rsid w:val="0073230B"/>
    <w:rPr>
      <w:rFonts w:ascii="Garamond" w:hAnsi="Garamond"/>
    </w:rPr>
  </w:style>
  <w:style w:type="character" w:customStyle="1" w:styleId="WW8Num4z1">
    <w:name w:val="WW8Num4z1"/>
    <w:rsid w:val="0073230B"/>
    <w:rPr>
      <w:rFonts w:ascii="Garamond" w:hAnsi="Garamond"/>
    </w:rPr>
  </w:style>
  <w:style w:type="character" w:customStyle="1" w:styleId="WW8Num5z0">
    <w:name w:val="WW8Num5z0"/>
    <w:rsid w:val="0073230B"/>
    <w:rPr>
      <w:rFonts w:ascii="Garamond" w:hAnsi="Garamond"/>
    </w:rPr>
  </w:style>
  <w:style w:type="character" w:customStyle="1" w:styleId="WW8Num6z0">
    <w:name w:val="WW8Num6z0"/>
    <w:rsid w:val="0073230B"/>
    <w:rPr>
      <w:rFonts w:ascii="Symbol" w:hAnsi="Symbol"/>
    </w:rPr>
  </w:style>
  <w:style w:type="character" w:customStyle="1" w:styleId="WW8Num7z0">
    <w:name w:val="WW8Num7z0"/>
    <w:rsid w:val="0073230B"/>
    <w:rPr>
      <w:rFonts w:ascii="Symbol" w:hAnsi="Symbol"/>
    </w:rPr>
  </w:style>
  <w:style w:type="character" w:customStyle="1" w:styleId="WW8Num8z0">
    <w:name w:val="WW8Num8z0"/>
    <w:rsid w:val="0073230B"/>
    <w:rPr>
      <w:rFonts w:ascii="Symbol" w:hAnsi="Symbol"/>
    </w:rPr>
  </w:style>
  <w:style w:type="character" w:customStyle="1" w:styleId="WW8Num9z0">
    <w:name w:val="WW8Num9z0"/>
    <w:rsid w:val="0073230B"/>
    <w:rPr>
      <w:rFonts w:ascii="Symbol" w:hAnsi="Symbol"/>
    </w:rPr>
  </w:style>
  <w:style w:type="character" w:customStyle="1" w:styleId="WW8Num10z0">
    <w:name w:val="WW8Num10z0"/>
    <w:rsid w:val="0073230B"/>
    <w:rPr>
      <w:rFonts w:ascii="Garamond" w:hAnsi="Garamond"/>
    </w:rPr>
  </w:style>
  <w:style w:type="character" w:customStyle="1" w:styleId="WW8Num11z1">
    <w:name w:val="WW8Num11z1"/>
    <w:rsid w:val="0073230B"/>
    <w:rPr>
      <w:rFonts w:ascii="Garamond" w:hAnsi="Garamond"/>
    </w:rPr>
  </w:style>
  <w:style w:type="character" w:customStyle="1" w:styleId="Absatz-Standardschriftart">
    <w:name w:val="Absatz-Standardschriftart"/>
    <w:rsid w:val="0073230B"/>
  </w:style>
  <w:style w:type="character" w:customStyle="1" w:styleId="WW-Absatz-Standardschriftart">
    <w:name w:val="WW-Absatz-Standardschriftart"/>
    <w:rsid w:val="0073230B"/>
  </w:style>
  <w:style w:type="character" w:customStyle="1" w:styleId="WW-Absatz-Standardschriftart1">
    <w:name w:val="WW-Absatz-Standardschriftart1"/>
    <w:rsid w:val="0073230B"/>
  </w:style>
  <w:style w:type="character" w:customStyle="1" w:styleId="EndnoteCharacters">
    <w:name w:val="Endnote Characters"/>
    <w:basedOn w:val="DefaultParagraphFont"/>
    <w:rsid w:val="0073230B"/>
    <w:rPr>
      <w:position w:val="0"/>
      <w:sz w:val="24"/>
      <w:vertAlign w:val="baseline"/>
    </w:rPr>
  </w:style>
  <w:style w:type="character" w:customStyle="1" w:styleId="WW8Num1z0">
    <w:name w:val="WW8Num1z0"/>
    <w:rsid w:val="0073230B"/>
    <w:rPr>
      <w:rFonts w:ascii="Symbol" w:hAnsi="Symbol"/>
    </w:rPr>
  </w:style>
  <w:style w:type="character" w:customStyle="1" w:styleId="WW8Num1z2">
    <w:name w:val="WW8Num1z2"/>
    <w:rsid w:val="0073230B"/>
    <w:rPr>
      <w:rFonts w:ascii="Courier New" w:hAnsi="Courier New"/>
    </w:rPr>
  </w:style>
  <w:style w:type="character" w:customStyle="1" w:styleId="WW8Num1z3">
    <w:name w:val="WW8Num1z3"/>
    <w:rsid w:val="0073230B"/>
    <w:rPr>
      <w:rFonts w:ascii="Wingdings" w:hAnsi="Wingdings"/>
    </w:rPr>
  </w:style>
  <w:style w:type="character" w:customStyle="1" w:styleId="WW8Num11z0">
    <w:name w:val="WW8Num11z0"/>
    <w:rsid w:val="0073230B"/>
    <w:rPr>
      <w:rFonts w:ascii="Symbol" w:hAnsi="Symbol"/>
    </w:rPr>
  </w:style>
  <w:style w:type="character" w:customStyle="1" w:styleId="WW8Num83z0">
    <w:name w:val="WW8Num83z0"/>
    <w:rsid w:val="0073230B"/>
    <w:rPr>
      <w:rFonts w:ascii="Symbol" w:hAnsi="Symbol"/>
    </w:rPr>
  </w:style>
  <w:style w:type="character" w:customStyle="1" w:styleId="WW8Num83z1">
    <w:name w:val="WW8Num83z1"/>
    <w:rsid w:val="0073230B"/>
    <w:rPr>
      <w:rFonts w:ascii="Courier New" w:hAnsi="Courier New"/>
    </w:rPr>
  </w:style>
  <w:style w:type="character" w:customStyle="1" w:styleId="WW8Num83z2">
    <w:name w:val="WW8Num83z2"/>
    <w:rsid w:val="0073230B"/>
    <w:rPr>
      <w:rFonts w:ascii="Wingdings" w:hAnsi="Wingdings"/>
    </w:rPr>
  </w:style>
  <w:style w:type="character" w:customStyle="1" w:styleId="WW8Num89z0">
    <w:name w:val="WW8Num89z0"/>
    <w:rsid w:val="0073230B"/>
    <w:rPr>
      <w:rFonts w:ascii="Symbol" w:hAnsi="Symbol"/>
      <w:sz w:val="20"/>
    </w:rPr>
  </w:style>
  <w:style w:type="character" w:customStyle="1" w:styleId="WW8Num90z0">
    <w:name w:val="WW8Num90z0"/>
    <w:rsid w:val="0073230B"/>
    <w:rPr>
      <w:rFonts w:ascii="Times New Roman" w:eastAsia="Times New Roman" w:hAnsi="Times New Roman" w:cs="Times New Roman"/>
    </w:rPr>
  </w:style>
  <w:style w:type="character" w:customStyle="1" w:styleId="WW8Num92z0">
    <w:name w:val="WW8Num92z0"/>
    <w:rsid w:val="0073230B"/>
    <w:rPr>
      <w:rFonts w:ascii="Symbol" w:eastAsia="Times New Roman" w:hAnsi="Symbol"/>
    </w:rPr>
  </w:style>
  <w:style w:type="character" w:customStyle="1" w:styleId="WW8Num92z1">
    <w:name w:val="WW8Num92z1"/>
    <w:rsid w:val="0073230B"/>
    <w:rPr>
      <w:rFonts w:ascii="Courier New" w:hAnsi="Courier New"/>
    </w:rPr>
  </w:style>
  <w:style w:type="character" w:customStyle="1" w:styleId="WW8Num92z2">
    <w:name w:val="WW8Num92z2"/>
    <w:rsid w:val="0073230B"/>
    <w:rPr>
      <w:rFonts w:ascii="Wingdings" w:hAnsi="Wingdings"/>
    </w:rPr>
  </w:style>
  <w:style w:type="character" w:customStyle="1" w:styleId="WW8Num92z3">
    <w:name w:val="WW8Num92z3"/>
    <w:rsid w:val="0073230B"/>
    <w:rPr>
      <w:rFonts w:ascii="Symbol" w:hAnsi="Symbol"/>
    </w:rPr>
  </w:style>
  <w:style w:type="character" w:customStyle="1" w:styleId="WW8Num96z0">
    <w:name w:val="WW8Num96z0"/>
    <w:rsid w:val="0073230B"/>
    <w:rPr>
      <w:rFonts w:ascii="Symbol" w:hAnsi="Symbol"/>
      <w:sz w:val="20"/>
    </w:rPr>
  </w:style>
  <w:style w:type="character" w:customStyle="1" w:styleId="WW8Num96z1">
    <w:name w:val="WW8Num96z1"/>
    <w:rsid w:val="0073230B"/>
    <w:rPr>
      <w:rFonts w:ascii="Courier New" w:hAnsi="Courier New"/>
      <w:sz w:val="20"/>
    </w:rPr>
  </w:style>
  <w:style w:type="character" w:customStyle="1" w:styleId="WW8Num96z2">
    <w:name w:val="WW8Num96z2"/>
    <w:rsid w:val="0073230B"/>
    <w:rPr>
      <w:rFonts w:ascii="Wingdings" w:hAnsi="Wingdings"/>
      <w:sz w:val="20"/>
    </w:rPr>
  </w:style>
  <w:style w:type="character" w:customStyle="1" w:styleId="WW8Num103z0">
    <w:name w:val="WW8Num103z0"/>
    <w:rsid w:val="0073230B"/>
    <w:rPr>
      <w:rFonts w:ascii="Symbol" w:hAnsi="Symbol"/>
      <w:sz w:val="20"/>
    </w:rPr>
  </w:style>
  <w:style w:type="character" w:customStyle="1" w:styleId="WW8Num103z1">
    <w:name w:val="WW8Num103z1"/>
    <w:rsid w:val="0073230B"/>
    <w:rPr>
      <w:rFonts w:ascii="Courier New" w:hAnsi="Courier New"/>
      <w:sz w:val="20"/>
    </w:rPr>
  </w:style>
  <w:style w:type="character" w:customStyle="1" w:styleId="WW8Num103z2">
    <w:name w:val="WW8Num103z2"/>
    <w:rsid w:val="0073230B"/>
    <w:rPr>
      <w:rFonts w:ascii="Wingdings" w:hAnsi="Wingdings"/>
      <w:sz w:val="20"/>
    </w:rPr>
  </w:style>
  <w:style w:type="character" w:customStyle="1" w:styleId="WW8Num108z0">
    <w:name w:val="WW8Num108z0"/>
    <w:rsid w:val="0073230B"/>
    <w:rPr>
      <w:rFonts w:ascii="Symbol" w:hAnsi="Symbol"/>
      <w:sz w:val="20"/>
    </w:rPr>
  </w:style>
  <w:style w:type="character" w:customStyle="1" w:styleId="WW8Num108z1">
    <w:name w:val="WW8Num108z1"/>
    <w:rsid w:val="0073230B"/>
    <w:rPr>
      <w:rFonts w:ascii="Courier New" w:hAnsi="Courier New"/>
      <w:sz w:val="20"/>
    </w:rPr>
  </w:style>
  <w:style w:type="character" w:customStyle="1" w:styleId="WW8Num108z2">
    <w:name w:val="WW8Num108z2"/>
    <w:rsid w:val="0073230B"/>
    <w:rPr>
      <w:rFonts w:ascii="Wingdings" w:hAnsi="Wingdings"/>
      <w:sz w:val="20"/>
    </w:rPr>
  </w:style>
  <w:style w:type="character" w:customStyle="1" w:styleId="WW8Num109z0">
    <w:name w:val="WW8Num109z0"/>
    <w:rsid w:val="0073230B"/>
    <w:rPr>
      <w:rFonts w:ascii="Symbol" w:eastAsia="Times New Roman" w:hAnsi="Symbol"/>
    </w:rPr>
  </w:style>
  <w:style w:type="character" w:customStyle="1" w:styleId="WW8Num109z1">
    <w:name w:val="WW8Num109z1"/>
    <w:rsid w:val="0073230B"/>
    <w:rPr>
      <w:rFonts w:ascii="Courier New" w:hAnsi="Courier New"/>
    </w:rPr>
  </w:style>
  <w:style w:type="character" w:customStyle="1" w:styleId="WW8Num109z2">
    <w:name w:val="WW8Num109z2"/>
    <w:rsid w:val="0073230B"/>
    <w:rPr>
      <w:rFonts w:ascii="Wingdings" w:hAnsi="Wingdings"/>
    </w:rPr>
  </w:style>
  <w:style w:type="character" w:customStyle="1" w:styleId="WW8Num109z3">
    <w:name w:val="WW8Num109z3"/>
    <w:rsid w:val="0073230B"/>
    <w:rPr>
      <w:rFonts w:ascii="Symbol" w:hAnsi="Symbol"/>
    </w:rPr>
  </w:style>
  <w:style w:type="character" w:customStyle="1" w:styleId="WW8Num111z0">
    <w:name w:val="WW8Num111z0"/>
    <w:rsid w:val="0073230B"/>
    <w:rPr>
      <w:rFonts w:ascii="Symbol" w:hAnsi="Symbol"/>
      <w:sz w:val="20"/>
    </w:rPr>
  </w:style>
  <w:style w:type="character" w:customStyle="1" w:styleId="WW8Num111z1">
    <w:name w:val="WW8Num111z1"/>
    <w:rsid w:val="0073230B"/>
    <w:rPr>
      <w:rFonts w:ascii="Courier New" w:hAnsi="Courier New"/>
      <w:sz w:val="20"/>
    </w:rPr>
  </w:style>
  <w:style w:type="character" w:customStyle="1" w:styleId="WW8Num111z2">
    <w:name w:val="WW8Num111z2"/>
    <w:rsid w:val="0073230B"/>
    <w:rPr>
      <w:rFonts w:ascii="Wingdings" w:hAnsi="Wingdings"/>
      <w:sz w:val="20"/>
    </w:rPr>
  </w:style>
  <w:style w:type="character" w:customStyle="1" w:styleId="WW8Num117z0">
    <w:name w:val="WW8Num117z0"/>
    <w:rsid w:val="0073230B"/>
    <w:rPr>
      <w:rFonts w:ascii="Symbol" w:eastAsia="Times New Roman" w:hAnsi="Symbol"/>
    </w:rPr>
  </w:style>
  <w:style w:type="character" w:customStyle="1" w:styleId="WW8Num117z1">
    <w:name w:val="WW8Num117z1"/>
    <w:rsid w:val="0073230B"/>
    <w:rPr>
      <w:rFonts w:ascii="Courier New" w:hAnsi="Courier New"/>
    </w:rPr>
  </w:style>
  <w:style w:type="character" w:customStyle="1" w:styleId="WW8Num117z2">
    <w:name w:val="WW8Num117z2"/>
    <w:rsid w:val="0073230B"/>
    <w:rPr>
      <w:rFonts w:ascii="Wingdings" w:hAnsi="Wingdings"/>
    </w:rPr>
  </w:style>
  <w:style w:type="character" w:customStyle="1" w:styleId="WW8Num117z3">
    <w:name w:val="WW8Num117z3"/>
    <w:rsid w:val="0073230B"/>
    <w:rPr>
      <w:rFonts w:ascii="Symbol" w:hAnsi="Symbol"/>
    </w:rPr>
  </w:style>
  <w:style w:type="character" w:customStyle="1" w:styleId="WW8Num126z0">
    <w:name w:val="WW8Num126z0"/>
    <w:rsid w:val="0073230B"/>
    <w:rPr>
      <w:rFonts w:ascii="Symbol" w:eastAsia="SimSun" w:hAnsi="Symbol"/>
    </w:rPr>
  </w:style>
  <w:style w:type="character" w:customStyle="1" w:styleId="WW8Num126z1">
    <w:name w:val="WW8Num126z1"/>
    <w:rsid w:val="0073230B"/>
    <w:rPr>
      <w:rFonts w:ascii="Courier New" w:hAnsi="Courier New"/>
    </w:rPr>
  </w:style>
  <w:style w:type="character" w:customStyle="1" w:styleId="WW8Num126z2">
    <w:name w:val="WW8Num126z2"/>
    <w:rsid w:val="0073230B"/>
    <w:rPr>
      <w:rFonts w:ascii="Wingdings" w:hAnsi="Wingdings"/>
    </w:rPr>
  </w:style>
  <w:style w:type="character" w:customStyle="1" w:styleId="WW8Num126z3">
    <w:name w:val="WW8Num126z3"/>
    <w:rsid w:val="0073230B"/>
    <w:rPr>
      <w:rFonts w:ascii="Symbol" w:hAnsi="Symbol"/>
    </w:rPr>
  </w:style>
  <w:style w:type="character" w:customStyle="1" w:styleId="WW8Num128z0">
    <w:name w:val="WW8Num128z0"/>
    <w:rsid w:val="0073230B"/>
    <w:rPr>
      <w:rFonts w:ascii="Symbol" w:eastAsia="Times New Roman" w:hAnsi="Symbol"/>
    </w:rPr>
  </w:style>
  <w:style w:type="character" w:customStyle="1" w:styleId="WW8Num128z1">
    <w:name w:val="WW8Num128z1"/>
    <w:rsid w:val="0073230B"/>
    <w:rPr>
      <w:rFonts w:ascii="Courier New" w:hAnsi="Courier New"/>
    </w:rPr>
  </w:style>
  <w:style w:type="character" w:customStyle="1" w:styleId="WW8Num128z2">
    <w:name w:val="WW8Num128z2"/>
    <w:rsid w:val="0073230B"/>
    <w:rPr>
      <w:rFonts w:ascii="Wingdings" w:hAnsi="Wingdings"/>
    </w:rPr>
  </w:style>
  <w:style w:type="character" w:customStyle="1" w:styleId="WW8Num128z3">
    <w:name w:val="WW8Num128z3"/>
    <w:rsid w:val="0073230B"/>
    <w:rPr>
      <w:rFonts w:ascii="Symbol" w:hAnsi="Symbol"/>
    </w:rPr>
  </w:style>
  <w:style w:type="character" w:customStyle="1" w:styleId="WW8Num138z0">
    <w:name w:val="WW8Num138z0"/>
    <w:rsid w:val="0073230B"/>
    <w:rPr>
      <w:rFonts w:ascii="Times-Italic" w:eastAsia="Times New Roman" w:hAnsi="Times-Italic"/>
    </w:rPr>
  </w:style>
  <w:style w:type="character" w:customStyle="1" w:styleId="WW8Num138z1">
    <w:name w:val="WW8Num138z1"/>
    <w:rsid w:val="0073230B"/>
    <w:rPr>
      <w:rFonts w:ascii="Courier New" w:hAnsi="Courier New"/>
    </w:rPr>
  </w:style>
  <w:style w:type="character" w:customStyle="1" w:styleId="WW8Num138z2">
    <w:name w:val="WW8Num138z2"/>
    <w:rsid w:val="0073230B"/>
    <w:rPr>
      <w:rFonts w:ascii="Wingdings" w:hAnsi="Wingdings"/>
    </w:rPr>
  </w:style>
  <w:style w:type="character" w:customStyle="1" w:styleId="WW8Num138z3">
    <w:name w:val="WW8Num138z3"/>
    <w:rsid w:val="0073230B"/>
    <w:rPr>
      <w:rFonts w:ascii="Symbol" w:hAnsi="Symbol"/>
    </w:rPr>
  </w:style>
  <w:style w:type="character" w:customStyle="1" w:styleId="WW8Num143z0">
    <w:name w:val="WW8Num143z0"/>
    <w:rsid w:val="0073230B"/>
    <w:rPr>
      <w:rFonts w:ascii="Times New Roman" w:eastAsia="Times New Roman" w:hAnsi="Times New Roman" w:cs="Times New Roman"/>
    </w:rPr>
  </w:style>
  <w:style w:type="character" w:customStyle="1" w:styleId="WW8Num148z0">
    <w:name w:val="WW8Num148z0"/>
    <w:rsid w:val="0073230B"/>
    <w:rPr>
      <w:rFonts w:ascii="Symbol" w:hAnsi="Symbol"/>
      <w:sz w:val="20"/>
    </w:rPr>
  </w:style>
  <w:style w:type="character" w:customStyle="1" w:styleId="WW8Num148z1">
    <w:name w:val="WW8Num148z1"/>
    <w:rsid w:val="0073230B"/>
    <w:rPr>
      <w:rFonts w:ascii="Courier New" w:hAnsi="Courier New"/>
      <w:sz w:val="20"/>
    </w:rPr>
  </w:style>
  <w:style w:type="character" w:customStyle="1" w:styleId="WW8Num148z2">
    <w:name w:val="WW8Num148z2"/>
    <w:rsid w:val="0073230B"/>
    <w:rPr>
      <w:rFonts w:ascii="Wingdings" w:hAnsi="Wingdings"/>
      <w:sz w:val="20"/>
    </w:rPr>
  </w:style>
  <w:style w:type="character" w:customStyle="1" w:styleId="WW8Num151z0">
    <w:name w:val="WW8Num151z0"/>
    <w:rsid w:val="0073230B"/>
    <w:rPr>
      <w:rFonts w:ascii="Times New Roman" w:eastAsia="Times New Roman" w:hAnsi="Times New Roman" w:cs="Times New Roman"/>
    </w:rPr>
  </w:style>
  <w:style w:type="character" w:customStyle="1" w:styleId="WW8Num152z0">
    <w:name w:val="WW8Num152z0"/>
    <w:rsid w:val="0073230B"/>
    <w:rPr>
      <w:rFonts w:ascii="Symbol" w:hAnsi="Symbol"/>
      <w:sz w:val="20"/>
    </w:rPr>
  </w:style>
  <w:style w:type="character" w:customStyle="1" w:styleId="WW8Num152z1">
    <w:name w:val="WW8Num152z1"/>
    <w:rsid w:val="0073230B"/>
    <w:rPr>
      <w:rFonts w:ascii="Courier New" w:hAnsi="Courier New"/>
      <w:sz w:val="20"/>
    </w:rPr>
  </w:style>
  <w:style w:type="character" w:customStyle="1" w:styleId="WW8Num152z2">
    <w:name w:val="WW8Num152z2"/>
    <w:rsid w:val="0073230B"/>
    <w:rPr>
      <w:rFonts w:ascii="Wingdings" w:hAnsi="Wingdings"/>
      <w:sz w:val="20"/>
    </w:rPr>
  </w:style>
  <w:style w:type="character" w:customStyle="1" w:styleId="WW8Num153z0">
    <w:name w:val="WW8Num153z0"/>
    <w:rsid w:val="0073230B"/>
    <w:rPr>
      <w:sz w:val="24"/>
    </w:rPr>
  </w:style>
  <w:style w:type="character" w:customStyle="1" w:styleId="WW8Num155z0">
    <w:name w:val="WW8Num155z0"/>
    <w:rsid w:val="0073230B"/>
    <w:rPr>
      <w:rFonts w:ascii="Times New Roman" w:eastAsia="Times New Roman" w:hAnsi="Times New Roman" w:cs="Times New Roman"/>
    </w:rPr>
  </w:style>
  <w:style w:type="character" w:customStyle="1" w:styleId="WW8Num157z0">
    <w:name w:val="WW8Num157z0"/>
    <w:rsid w:val="0073230B"/>
    <w:rPr>
      <w:rFonts w:ascii="Symbol" w:hAnsi="Symbol"/>
      <w:sz w:val="20"/>
    </w:rPr>
  </w:style>
  <w:style w:type="character" w:customStyle="1" w:styleId="WW8Num157z1">
    <w:name w:val="WW8Num157z1"/>
    <w:rsid w:val="0073230B"/>
    <w:rPr>
      <w:rFonts w:ascii="Courier New" w:hAnsi="Courier New"/>
      <w:sz w:val="20"/>
    </w:rPr>
  </w:style>
  <w:style w:type="character" w:customStyle="1" w:styleId="WW8Num157z2">
    <w:name w:val="WW8Num157z2"/>
    <w:rsid w:val="0073230B"/>
    <w:rPr>
      <w:rFonts w:ascii="Wingdings" w:hAnsi="Wingdings"/>
      <w:sz w:val="20"/>
    </w:rPr>
  </w:style>
  <w:style w:type="character" w:customStyle="1" w:styleId="WW8Num163z0">
    <w:name w:val="WW8Num163z0"/>
    <w:rsid w:val="0073230B"/>
    <w:rPr>
      <w:rFonts w:ascii="Symbol" w:hAnsi="Symbol"/>
      <w:sz w:val="20"/>
    </w:rPr>
  </w:style>
  <w:style w:type="character" w:customStyle="1" w:styleId="WW8Num163z1">
    <w:name w:val="WW8Num163z1"/>
    <w:rsid w:val="0073230B"/>
    <w:rPr>
      <w:rFonts w:ascii="Courier New" w:hAnsi="Courier New"/>
      <w:sz w:val="20"/>
    </w:rPr>
  </w:style>
  <w:style w:type="character" w:customStyle="1" w:styleId="WW8Num163z2">
    <w:name w:val="WW8Num163z2"/>
    <w:rsid w:val="0073230B"/>
    <w:rPr>
      <w:rFonts w:ascii="Wingdings" w:hAnsi="Wingdings"/>
      <w:sz w:val="20"/>
    </w:rPr>
  </w:style>
  <w:style w:type="character" w:customStyle="1" w:styleId="WW8Num170z0">
    <w:name w:val="WW8Num170z0"/>
    <w:rsid w:val="0073230B"/>
    <w:rPr>
      <w:rFonts w:ascii="Symbol" w:eastAsia="Times New Roman" w:hAnsi="Symbol"/>
    </w:rPr>
  </w:style>
  <w:style w:type="character" w:customStyle="1" w:styleId="WW8Num170z1">
    <w:name w:val="WW8Num170z1"/>
    <w:rsid w:val="0073230B"/>
    <w:rPr>
      <w:rFonts w:ascii="Courier New" w:hAnsi="Courier New"/>
    </w:rPr>
  </w:style>
  <w:style w:type="character" w:customStyle="1" w:styleId="WW8Num170z2">
    <w:name w:val="WW8Num170z2"/>
    <w:rsid w:val="0073230B"/>
    <w:rPr>
      <w:rFonts w:ascii="Wingdings" w:hAnsi="Wingdings"/>
    </w:rPr>
  </w:style>
  <w:style w:type="character" w:customStyle="1" w:styleId="WW8Num170z3">
    <w:name w:val="WW8Num170z3"/>
    <w:rsid w:val="0073230B"/>
    <w:rPr>
      <w:rFonts w:ascii="Symbol" w:hAnsi="Symbol"/>
    </w:rPr>
  </w:style>
  <w:style w:type="character" w:customStyle="1" w:styleId="WW8Num177z0">
    <w:name w:val="WW8Num177z0"/>
    <w:rsid w:val="0073230B"/>
    <w:rPr>
      <w:rFonts w:ascii="Symbol" w:hAnsi="Symbol"/>
      <w:sz w:val="20"/>
    </w:rPr>
  </w:style>
  <w:style w:type="character" w:customStyle="1" w:styleId="WW8Num177z1">
    <w:name w:val="WW8Num177z1"/>
    <w:rsid w:val="0073230B"/>
    <w:rPr>
      <w:rFonts w:ascii="Courier New" w:hAnsi="Courier New"/>
      <w:sz w:val="20"/>
    </w:rPr>
  </w:style>
  <w:style w:type="character" w:customStyle="1" w:styleId="WW8Num177z2">
    <w:name w:val="WW8Num177z2"/>
    <w:rsid w:val="0073230B"/>
    <w:rPr>
      <w:rFonts w:ascii="Wingdings" w:hAnsi="Wingdings"/>
      <w:sz w:val="20"/>
    </w:rPr>
  </w:style>
  <w:style w:type="character" w:customStyle="1" w:styleId="WW8Num181z0">
    <w:name w:val="WW8Num181z0"/>
    <w:rsid w:val="0073230B"/>
    <w:rPr>
      <w:rFonts w:ascii="Symbol" w:eastAsia="Times New Roman" w:hAnsi="Symbol"/>
    </w:rPr>
  </w:style>
  <w:style w:type="character" w:customStyle="1" w:styleId="WW8Num181z1">
    <w:name w:val="WW8Num181z1"/>
    <w:rsid w:val="0073230B"/>
    <w:rPr>
      <w:rFonts w:ascii="Courier New" w:hAnsi="Courier New"/>
    </w:rPr>
  </w:style>
  <w:style w:type="character" w:customStyle="1" w:styleId="WW8Num181z2">
    <w:name w:val="WW8Num181z2"/>
    <w:rsid w:val="0073230B"/>
    <w:rPr>
      <w:rFonts w:ascii="Wingdings" w:hAnsi="Wingdings"/>
    </w:rPr>
  </w:style>
  <w:style w:type="character" w:customStyle="1" w:styleId="WW8Num181z3">
    <w:name w:val="WW8Num181z3"/>
    <w:rsid w:val="0073230B"/>
    <w:rPr>
      <w:rFonts w:ascii="Symbol" w:hAnsi="Symbol"/>
    </w:rPr>
  </w:style>
  <w:style w:type="character" w:customStyle="1" w:styleId="WW8Num185z0">
    <w:name w:val="WW8Num185z0"/>
    <w:rsid w:val="0073230B"/>
    <w:rPr>
      <w:rFonts w:ascii="Symbol" w:eastAsia="Times New Roman" w:hAnsi="Symbol"/>
    </w:rPr>
  </w:style>
  <w:style w:type="character" w:customStyle="1" w:styleId="WW8Num185z1">
    <w:name w:val="WW8Num185z1"/>
    <w:rsid w:val="0073230B"/>
    <w:rPr>
      <w:rFonts w:ascii="Courier New" w:hAnsi="Courier New"/>
    </w:rPr>
  </w:style>
  <w:style w:type="character" w:customStyle="1" w:styleId="WW8Num185z2">
    <w:name w:val="WW8Num185z2"/>
    <w:rsid w:val="0073230B"/>
    <w:rPr>
      <w:rFonts w:ascii="Wingdings" w:hAnsi="Wingdings"/>
    </w:rPr>
  </w:style>
  <w:style w:type="character" w:customStyle="1" w:styleId="WW8Num185z3">
    <w:name w:val="WW8Num185z3"/>
    <w:rsid w:val="0073230B"/>
    <w:rPr>
      <w:rFonts w:ascii="Symbol" w:hAnsi="Symbol"/>
    </w:rPr>
  </w:style>
  <w:style w:type="character" w:customStyle="1" w:styleId="WW8Num186z0">
    <w:name w:val="WW8Num186z0"/>
    <w:rsid w:val="0073230B"/>
    <w:rPr>
      <w:rFonts w:ascii="Symbol" w:hAnsi="Symbol"/>
      <w:sz w:val="20"/>
    </w:rPr>
  </w:style>
  <w:style w:type="character" w:customStyle="1" w:styleId="WW8Num186z1">
    <w:name w:val="WW8Num186z1"/>
    <w:rsid w:val="0073230B"/>
    <w:rPr>
      <w:rFonts w:ascii="Courier New" w:hAnsi="Courier New"/>
      <w:sz w:val="20"/>
    </w:rPr>
  </w:style>
  <w:style w:type="character" w:customStyle="1" w:styleId="WW8Num186z2">
    <w:name w:val="WW8Num186z2"/>
    <w:rsid w:val="0073230B"/>
    <w:rPr>
      <w:rFonts w:ascii="Wingdings" w:hAnsi="Wingdings"/>
      <w:sz w:val="20"/>
    </w:rPr>
  </w:style>
  <w:style w:type="character" w:customStyle="1" w:styleId="WW8Num192z0">
    <w:name w:val="WW8Num192z0"/>
    <w:rsid w:val="0073230B"/>
    <w:rPr>
      <w:rFonts w:ascii="Symbol" w:hAnsi="Symbol"/>
    </w:rPr>
  </w:style>
  <w:style w:type="character" w:customStyle="1" w:styleId="WW8Num192z1">
    <w:name w:val="WW8Num192z1"/>
    <w:rsid w:val="0073230B"/>
    <w:rPr>
      <w:rFonts w:ascii="Courier New" w:hAnsi="Courier New"/>
    </w:rPr>
  </w:style>
  <w:style w:type="character" w:customStyle="1" w:styleId="WW8Num192z2">
    <w:name w:val="WW8Num192z2"/>
    <w:rsid w:val="0073230B"/>
    <w:rPr>
      <w:rFonts w:ascii="Wingdings" w:hAnsi="Wingdings"/>
    </w:rPr>
  </w:style>
  <w:style w:type="character" w:customStyle="1" w:styleId="WW8Num194z0">
    <w:name w:val="WW8Num194z0"/>
    <w:rsid w:val="0073230B"/>
    <w:rPr>
      <w:rFonts w:ascii="Times-Roman" w:eastAsia="Times New Roman" w:hAnsi="Times-Roman"/>
      <w:i w:val="0"/>
    </w:rPr>
  </w:style>
  <w:style w:type="character" w:customStyle="1" w:styleId="WW8Num194z1">
    <w:name w:val="WW8Num194z1"/>
    <w:rsid w:val="0073230B"/>
    <w:rPr>
      <w:rFonts w:ascii="Courier New" w:hAnsi="Courier New"/>
    </w:rPr>
  </w:style>
  <w:style w:type="character" w:customStyle="1" w:styleId="WW8Num194z2">
    <w:name w:val="WW8Num194z2"/>
    <w:rsid w:val="0073230B"/>
    <w:rPr>
      <w:rFonts w:ascii="Wingdings" w:hAnsi="Wingdings"/>
    </w:rPr>
  </w:style>
  <w:style w:type="character" w:customStyle="1" w:styleId="WW8Num194z3">
    <w:name w:val="WW8Num194z3"/>
    <w:rsid w:val="0073230B"/>
    <w:rPr>
      <w:rFonts w:ascii="Symbol" w:hAnsi="Symbol"/>
    </w:rPr>
  </w:style>
  <w:style w:type="character" w:customStyle="1" w:styleId="WW8Num203z0">
    <w:name w:val="WW8Num203z0"/>
    <w:rsid w:val="0073230B"/>
    <w:rPr>
      <w:rFonts w:ascii="Wingdings" w:eastAsia="Times New Roman" w:hAnsi="Wingdings"/>
    </w:rPr>
  </w:style>
  <w:style w:type="character" w:customStyle="1" w:styleId="WW8Num203z1">
    <w:name w:val="WW8Num203z1"/>
    <w:rsid w:val="0073230B"/>
    <w:rPr>
      <w:rFonts w:ascii="Courier New" w:hAnsi="Courier New"/>
    </w:rPr>
  </w:style>
  <w:style w:type="character" w:customStyle="1" w:styleId="WW8Num203z2">
    <w:name w:val="WW8Num203z2"/>
    <w:rsid w:val="0073230B"/>
    <w:rPr>
      <w:rFonts w:ascii="Wingdings" w:hAnsi="Wingdings"/>
    </w:rPr>
  </w:style>
  <w:style w:type="character" w:customStyle="1" w:styleId="WW8Num203z3">
    <w:name w:val="WW8Num203z3"/>
    <w:rsid w:val="0073230B"/>
    <w:rPr>
      <w:rFonts w:ascii="Symbol" w:hAnsi="Symbol"/>
    </w:rPr>
  </w:style>
  <w:style w:type="character" w:customStyle="1" w:styleId="WW8Num204z1">
    <w:name w:val="WW8Num204z1"/>
    <w:rsid w:val="0073230B"/>
    <w:rPr>
      <w:b/>
    </w:rPr>
  </w:style>
  <w:style w:type="character" w:customStyle="1" w:styleId="WW8Num206z0">
    <w:name w:val="WW8Num206z0"/>
    <w:rsid w:val="0073230B"/>
    <w:rPr>
      <w:rFonts w:ascii="Symbol" w:eastAsia="Times New Roman" w:hAnsi="Symbol"/>
    </w:rPr>
  </w:style>
  <w:style w:type="character" w:customStyle="1" w:styleId="WW8Num206z1">
    <w:name w:val="WW8Num206z1"/>
    <w:rsid w:val="0073230B"/>
    <w:rPr>
      <w:rFonts w:ascii="Courier New" w:hAnsi="Courier New"/>
    </w:rPr>
  </w:style>
  <w:style w:type="character" w:customStyle="1" w:styleId="WW8Num206z2">
    <w:name w:val="WW8Num206z2"/>
    <w:rsid w:val="0073230B"/>
    <w:rPr>
      <w:rFonts w:ascii="Wingdings" w:hAnsi="Wingdings"/>
    </w:rPr>
  </w:style>
  <w:style w:type="character" w:customStyle="1" w:styleId="WW8Num206z3">
    <w:name w:val="WW8Num206z3"/>
    <w:rsid w:val="0073230B"/>
    <w:rPr>
      <w:rFonts w:ascii="Symbol" w:hAnsi="Symbol"/>
    </w:rPr>
  </w:style>
  <w:style w:type="character" w:customStyle="1" w:styleId="WW8Num207z0">
    <w:name w:val="WW8Num207z0"/>
    <w:rsid w:val="0073230B"/>
    <w:rPr>
      <w:rFonts w:ascii="Symbol" w:hAnsi="Symbol"/>
      <w:sz w:val="20"/>
    </w:rPr>
  </w:style>
  <w:style w:type="character" w:customStyle="1" w:styleId="WW8Num213z0">
    <w:name w:val="WW8Num213z0"/>
    <w:rsid w:val="0073230B"/>
    <w:rPr>
      <w:rFonts w:ascii="Symbol" w:hAnsi="Symbol"/>
      <w:sz w:val="20"/>
    </w:rPr>
  </w:style>
  <w:style w:type="character" w:customStyle="1" w:styleId="WW8Num214z0">
    <w:name w:val="WW8Num214z0"/>
    <w:rsid w:val="0073230B"/>
    <w:rPr>
      <w:rFonts w:ascii="Symbol" w:hAnsi="Symbol"/>
    </w:rPr>
  </w:style>
  <w:style w:type="character" w:customStyle="1" w:styleId="WW8Num214z1">
    <w:name w:val="WW8Num214z1"/>
    <w:rsid w:val="0073230B"/>
    <w:rPr>
      <w:rFonts w:ascii="Courier New" w:hAnsi="Courier New"/>
    </w:rPr>
  </w:style>
  <w:style w:type="character" w:customStyle="1" w:styleId="WW8Num220z0">
    <w:name w:val="WW8Num220z0"/>
    <w:rsid w:val="0073230B"/>
    <w:rPr>
      <w:u w:val="single"/>
    </w:rPr>
  </w:style>
  <w:style w:type="character" w:customStyle="1" w:styleId="WW8Num228z0">
    <w:name w:val="WW8Num228z0"/>
    <w:rsid w:val="0073230B"/>
    <w:rPr>
      <w:rFonts w:ascii="Symbol" w:hAnsi="Symbol"/>
      <w:sz w:val="20"/>
    </w:rPr>
  </w:style>
  <w:style w:type="character" w:customStyle="1" w:styleId="WW8Num228z1">
    <w:name w:val="WW8Num228z1"/>
    <w:rsid w:val="0073230B"/>
    <w:rPr>
      <w:rFonts w:ascii="Courier New" w:hAnsi="Courier New"/>
      <w:sz w:val="20"/>
    </w:rPr>
  </w:style>
  <w:style w:type="character" w:customStyle="1" w:styleId="WW8Num228z2">
    <w:name w:val="WW8Num228z2"/>
    <w:rsid w:val="0073230B"/>
    <w:rPr>
      <w:rFonts w:ascii="Wingdings" w:hAnsi="Wingdings"/>
      <w:sz w:val="20"/>
    </w:rPr>
  </w:style>
  <w:style w:type="character" w:customStyle="1" w:styleId="WW8Num236z0">
    <w:name w:val="WW8Num236z0"/>
    <w:rsid w:val="0073230B"/>
    <w:rPr>
      <w:rFonts w:ascii="Symbol" w:eastAsia="Times New Roman" w:hAnsi="Symbol"/>
    </w:rPr>
  </w:style>
  <w:style w:type="character" w:customStyle="1" w:styleId="WW8Num236z1">
    <w:name w:val="WW8Num236z1"/>
    <w:rsid w:val="0073230B"/>
    <w:rPr>
      <w:rFonts w:ascii="Courier New" w:hAnsi="Courier New"/>
    </w:rPr>
  </w:style>
  <w:style w:type="character" w:customStyle="1" w:styleId="WW8Num236z2">
    <w:name w:val="WW8Num236z2"/>
    <w:rsid w:val="0073230B"/>
    <w:rPr>
      <w:rFonts w:ascii="Wingdings" w:hAnsi="Wingdings"/>
    </w:rPr>
  </w:style>
  <w:style w:type="character" w:customStyle="1" w:styleId="WW8Num236z3">
    <w:name w:val="WW8Num236z3"/>
    <w:rsid w:val="0073230B"/>
    <w:rPr>
      <w:rFonts w:ascii="Symbol" w:hAnsi="Symbol"/>
    </w:rPr>
  </w:style>
  <w:style w:type="character" w:customStyle="1" w:styleId="WW8Num239z0">
    <w:name w:val="WW8Num239z0"/>
    <w:rsid w:val="0073230B"/>
    <w:rPr>
      <w:rFonts w:ascii="Times New Roman" w:eastAsia="Times New Roman" w:hAnsi="Times New Roman" w:cs="Times New Roman"/>
    </w:rPr>
  </w:style>
  <w:style w:type="character" w:customStyle="1" w:styleId="WW8Num239z1">
    <w:name w:val="WW8Num239z1"/>
    <w:rsid w:val="0073230B"/>
    <w:rPr>
      <w:rFonts w:ascii="Courier New" w:hAnsi="Courier New"/>
    </w:rPr>
  </w:style>
  <w:style w:type="character" w:customStyle="1" w:styleId="WW8Num239z2">
    <w:name w:val="WW8Num239z2"/>
    <w:rsid w:val="0073230B"/>
    <w:rPr>
      <w:rFonts w:ascii="Wingdings" w:hAnsi="Wingdings"/>
    </w:rPr>
  </w:style>
  <w:style w:type="character" w:customStyle="1" w:styleId="WW8Num239z3">
    <w:name w:val="WW8Num239z3"/>
    <w:rsid w:val="0073230B"/>
    <w:rPr>
      <w:rFonts w:ascii="Symbol" w:hAnsi="Symbol"/>
    </w:rPr>
  </w:style>
  <w:style w:type="character" w:customStyle="1" w:styleId="NumberingSymbols">
    <w:name w:val="Numbering Symbols"/>
    <w:rsid w:val="0073230B"/>
    <w:rPr>
      <w:rFonts w:ascii="Garamond" w:hAnsi="Garamond"/>
    </w:rPr>
  </w:style>
  <w:style w:type="character" w:customStyle="1" w:styleId="Bullets">
    <w:name w:val="Bullets"/>
    <w:rsid w:val="0073230B"/>
    <w:rPr>
      <w:rFonts w:ascii="StarSymbol" w:eastAsia="StarSymbol" w:hAnsi="StarSymbol" w:cs="StarSymbol"/>
      <w:sz w:val="18"/>
      <w:szCs w:val="18"/>
    </w:rPr>
  </w:style>
  <w:style w:type="paragraph" w:customStyle="1" w:styleId="NoteLevel1">
    <w:name w:val="Note Level 1"/>
    <w:basedOn w:val="Normal"/>
    <w:rsid w:val="0073230B"/>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73230B"/>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73230B"/>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73230B"/>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73230B"/>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73230B"/>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73230B"/>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73230B"/>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73230B"/>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73230B"/>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73230B"/>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73230B"/>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73230B"/>
  </w:style>
  <w:style w:type="character" w:customStyle="1" w:styleId="quotedtooltip">
    <w:name w:val="quotedtooltip"/>
    <w:basedOn w:val="DefaultParagraphFont"/>
    <w:rsid w:val="0073230B"/>
  </w:style>
  <w:style w:type="character" w:customStyle="1" w:styleId="quotedtooltipbox">
    <w:name w:val="quotedtooltipbox"/>
    <w:basedOn w:val="DefaultParagraphFont"/>
    <w:rsid w:val="0073230B"/>
  </w:style>
  <w:style w:type="character" w:customStyle="1" w:styleId="mwlivequotes">
    <w:name w:val="mwlivequotes"/>
    <w:basedOn w:val="DefaultParagraphFont"/>
    <w:rsid w:val="0073230B"/>
  </w:style>
  <w:style w:type="character" w:customStyle="1" w:styleId="lastlabel">
    <w:name w:val="lastlabel"/>
    <w:basedOn w:val="DefaultParagraphFont"/>
    <w:rsid w:val="0073230B"/>
  </w:style>
  <w:style w:type="character" w:customStyle="1" w:styleId="lb07">
    <w:name w:val="lb07"/>
    <w:basedOn w:val="DefaultParagraphFont"/>
    <w:rsid w:val="0073230B"/>
  </w:style>
  <w:style w:type="character" w:customStyle="1" w:styleId="qted">
    <w:name w:val="qted"/>
    <w:basedOn w:val="DefaultParagraphFont"/>
    <w:rsid w:val="0073230B"/>
  </w:style>
  <w:style w:type="character" w:customStyle="1" w:styleId="t14">
    <w:name w:val="t14"/>
    <w:basedOn w:val="DefaultParagraphFont"/>
    <w:rsid w:val="0073230B"/>
  </w:style>
  <w:style w:type="paragraph" w:customStyle="1" w:styleId="format-body">
    <w:name w:val="format-body"/>
    <w:basedOn w:val="Normal"/>
    <w:rsid w:val="0073230B"/>
    <w:pPr>
      <w:spacing w:before="100" w:beforeAutospacing="1" w:after="100" w:afterAutospacing="1"/>
    </w:pPr>
    <w:rPr>
      <w:rFonts w:eastAsia="Calibri"/>
      <w:sz w:val="24"/>
    </w:rPr>
  </w:style>
  <w:style w:type="character" w:customStyle="1" w:styleId="nfakpe">
    <w:name w:val="nfakpe"/>
    <w:basedOn w:val="DefaultParagraphFont"/>
    <w:rsid w:val="0073230B"/>
  </w:style>
  <w:style w:type="character" w:customStyle="1" w:styleId="DebateBlockCharChar">
    <w:name w:val="Debate Block Char Char"/>
    <w:basedOn w:val="DefaultParagraphFont"/>
    <w:rsid w:val="0073230B"/>
    <w:rPr>
      <w:rFonts w:cs="Arial"/>
      <w:b/>
      <w:bCs/>
      <w:kern w:val="32"/>
      <w:sz w:val="36"/>
      <w:szCs w:val="32"/>
      <w:u w:val="single"/>
    </w:rPr>
  </w:style>
  <w:style w:type="character" w:customStyle="1" w:styleId="citsource">
    <w:name w:val="citsource"/>
    <w:basedOn w:val="DefaultParagraphFont"/>
    <w:rsid w:val="0073230B"/>
  </w:style>
  <w:style w:type="character" w:customStyle="1" w:styleId="sc">
    <w:name w:val="sc"/>
    <w:basedOn w:val="DefaultParagraphFont"/>
    <w:rsid w:val="0073230B"/>
  </w:style>
  <w:style w:type="character" w:customStyle="1" w:styleId="atime">
    <w:name w:val="atime"/>
    <w:basedOn w:val="DefaultParagraphFont"/>
    <w:rsid w:val="0073230B"/>
  </w:style>
  <w:style w:type="paragraph" w:customStyle="1" w:styleId="unread">
    <w:name w:val="unread"/>
    <w:basedOn w:val="Normal"/>
    <w:rsid w:val="0073230B"/>
    <w:rPr>
      <w:rFonts w:eastAsia="Calibri"/>
    </w:rPr>
  </w:style>
  <w:style w:type="character" w:customStyle="1" w:styleId="unreadChar">
    <w:name w:val="unread Char"/>
    <w:basedOn w:val="DefaultParagraphFont"/>
    <w:rsid w:val="0073230B"/>
    <w:rPr>
      <w:szCs w:val="24"/>
      <w:lang w:val="en-US" w:eastAsia="en-US" w:bidi="ar-SA"/>
    </w:rPr>
  </w:style>
  <w:style w:type="paragraph" w:customStyle="1" w:styleId="cardunderlined0">
    <w:name w:val="card underlined"/>
    <w:basedOn w:val="Normal"/>
    <w:rsid w:val="0073230B"/>
    <w:rPr>
      <w:rFonts w:ascii="Arial" w:eastAsia="Calibri" w:hAnsi="Arial"/>
      <w:u w:val="single"/>
    </w:rPr>
  </w:style>
  <w:style w:type="character" w:customStyle="1" w:styleId="Internetlink1">
    <w:name w:val="Internet link1"/>
    <w:rsid w:val="0073230B"/>
    <w:rPr>
      <w:color w:val="000080"/>
      <w:u w:val="single"/>
    </w:rPr>
  </w:style>
  <w:style w:type="character" w:customStyle="1" w:styleId="underliningChar3">
    <w:name w:val="underlining Char"/>
    <w:basedOn w:val="DefaultParagraphFont"/>
    <w:rsid w:val="0073230B"/>
    <w:rPr>
      <w:b/>
      <w:szCs w:val="24"/>
      <w:u w:val="single"/>
      <w:lang w:val="en-US" w:eastAsia="en-US" w:bidi="ar-SA"/>
    </w:rPr>
  </w:style>
  <w:style w:type="character" w:customStyle="1" w:styleId="notreadChar">
    <w:name w:val="not read Char"/>
    <w:basedOn w:val="DefaultParagraphFont"/>
    <w:rsid w:val="0073230B"/>
    <w:rPr>
      <w:sz w:val="18"/>
      <w:szCs w:val="24"/>
      <w:lang w:val="en-US" w:eastAsia="en-US" w:bidi="ar-SA"/>
    </w:rPr>
  </w:style>
  <w:style w:type="character" w:customStyle="1" w:styleId="journalname">
    <w:name w:val="journalname"/>
    <w:basedOn w:val="DefaultParagraphFont"/>
    <w:rsid w:val="0073230B"/>
  </w:style>
  <w:style w:type="character" w:customStyle="1" w:styleId="insideheadline">
    <w:name w:val="insideheadline"/>
    <w:basedOn w:val="DefaultParagraphFont"/>
    <w:rsid w:val="0073230B"/>
  </w:style>
  <w:style w:type="paragraph" w:customStyle="1" w:styleId="article-text">
    <w:name w:val="article-text"/>
    <w:basedOn w:val="Normal"/>
    <w:rsid w:val="0073230B"/>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73230B"/>
  </w:style>
  <w:style w:type="character" w:customStyle="1" w:styleId="mwlivequotesdowndelayed">
    <w:name w:val="mwlivequotes down delayed"/>
    <w:basedOn w:val="DefaultParagraphFont"/>
    <w:rsid w:val="0073230B"/>
  </w:style>
  <w:style w:type="character" w:customStyle="1" w:styleId="shirttail">
    <w:name w:val="shirttail"/>
    <w:basedOn w:val="DefaultParagraphFont"/>
    <w:rsid w:val="0073230B"/>
  </w:style>
  <w:style w:type="character" w:customStyle="1" w:styleId="definition">
    <w:name w:val="definition"/>
    <w:basedOn w:val="DefaultParagraphFont"/>
    <w:rsid w:val="0073230B"/>
  </w:style>
  <w:style w:type="character" w:customStyle="1" w:styleId="CardTextCharCharChar">
    <w:name w:val="Card Text Char Char Char"/>
    <w:basedOn w:val="DefaultParagraphFont"/>
    <w:rsid w:val="0073230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3230B"/>
    <w:rPr>
      <w:rFonts w:ascii="Arial Narrow" w:hAnsi="Arial Narrow"/>
      <w:sz w:val="18"/>
      <w:u w:val="single"/>
    </w:rPr>
  </w:style>
  <w:style w:type="character" w:customStyle="1" w:styleId="UnderlineStyleCharCharChar">
    <w:name w:val="Underline Style Char Char Char"/>
    <w:basedOn w:val="DefaultParagraphFont"/>
    <w:rsid w:val="0073230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3230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73230B"/>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73230B"/>
    <w:rPr>
      <w:rFonts w:ascii="Arial" w:hAnsi="Arial" w:cs="Arial" w:hint="default"/>
      <w:b/>
      <w:bCs/>
      <w:color w:val="990000"/>
      <w:sz w:val="26"/>
      <w:szCs w:val="26"/>
    </w:rPr>
  </w:style>
  <w:style w:type="character" w:customStyle="1" w:styleId="bodytitle1">
    <w:name w:val="bodytitle1"/>
    <w:basedOn w:val="DefaultParagraphFont"/>
    <w:rsid w:val="0073230B"/>
    <w:rPr>
      <w:rFonts w:ascii="Arial" w:hAnsi="Arial" w:cs="Arial" w:hint="default"/>
      <w:b/>
      <w:bCs/>
      <w:smallCaps w:val="0"/>
      <w:color w:val="000000"/>
      <w:sz w:val="28"/>
      <w:szCs w:val="28"/>
    </w:rPr>
  </w:style>
  <w:style w:type="paragraph" w:customStyle="1" w:styleId="style109">
    <w:name w:val="style109"/>
    <w:basedOn w:val="Normal"/>
    <w:rsid w:val="0073230B"/>
    <w:pPr>
      <w:spacing w:before="100" w:beforeAutospacing="1" w:after="100" w:afterAutospacing="1"/>
    </w:pPr>
    <w:rPr>
      <w:rFonts w:eastAsia="Calibri"/>
      <w:sz w:val="24"/>
    </w:rPr>
  </w:style>
  <w:style w:type="paragraph" w:customStyle="1" w:styleId="style1100">
    <w:name w:val="style110"/>
    <w:basedOn w:val="Normal"/>
    <w:rsid w:val="0073230B"/>
    <w:pPr>
      <w:spacing w:before="100" w:beforeAutospacing="1" w:after="100" w:afterAutospacing="1"/>
    </w:pPr>
    <w:rPr>
      <w:rFonts w:eastAsia="Calibri"/>
      <w:sz w:val="24"/>
    </w:rPr>
  </w:style>
  <w:style w:type="paragraph" w:customStyle="1" w:styleId="captionpaddingstyle114">
    <w:name w:val="captionpadding style114"/>
    <w:basedOn w:val="Normal"/>
    <w:rsid w:val="0073230B"/>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73230B"/>
  </w:style>
  <w:style w:type="character" w:customStyle="1" w:styleId="style114style118">
    <w:name w:val="style114 style118"/>
    <w:basedOn w:val="DefaultParagraphFont"/>
    <w:rsid w:val="0073230B"/>
  </w:style>
  <w:style w:type="paragraph" w:customStyle="1" w:styleId="mainstorybody">
    <w:name w:val="mainstorybody"/>
    <w:basedOn w:val="Normal"/>
    <w:rsid w:val="0073230B"/>
    <w:pPr>
      <w:spacing w:before="100" w:beforeAutospacing="1" w:after="100" w:afterAutospacing="1"/>
    </w:pPr>
    <w:rPr>
      <w:rFonts w:eastAsia="Calibri"/>
      <w:sz w:val="24"/>
    </w:rPr>
  </w:style>
  <w:style w:type="character" w:customStyle="1" w:styleId="hint">
    <w:name w:val="hint"/>
    <w:basedOn w:val="DefaultParagraphFont"/>
    <w:rsid w:val="0073230B"/>
  </w:style>
  <w:style w:type="character" w:customStyle="1" w:styleId="flw">
    <w:name w:val="flw"/>
    <w:basedOn w:val="DefaultParagraphFont"/>
    <w:rsid w:val="0073230B"/>
  </w:style>
  <w:style w:type="character" w:customStyle="1" w:styleId="illustration">
    <w:name w:val="illustration"/>
    <w:basedOn w:val="DefaultParagraphFont"/>
    <w:rsid w:val="0073230B"/>
  </w:style>
  <w:style w:type="paragraph" w:customStyle="1" w:styleId="ga">
    <w:name w:val="ga"/>
    <w:basedOn w:val="Normal"/>
    <w:rsid w:val="0073230B"/>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73230B"/>
    <w:rPr>
      <w:rFonts w:ascii="Arial Narrow" w:hAnsi="Arial Narrow"/>
      <w:b/>
      <w:bCs/>
      <w:u w:val="thick"/>
    </w:rPr>
  </w:style>
  <w:style w:type="character" w:customStyle="1" w:styleId="subtitlesarticles1">
    <w:name w:val="subtitles_articles1"/>
    <w:basedOn w:val="DefaultParagraphFont"/>
    <w:rsid w:val="0073230B"/>
    <w:rPr>
      <w:rFonts w:ascii="Verdana" w:hAnsi="Verdana" w:cs="Times New Roman"/>
      <w:b/>
      <w:bCs/>
      <w:color w:val="000000"/>
      <w:sz w:val="20"/>
      <w:szCs w:val="20"/>
    </w:rPr>
  </w:style>
  <w:style w:type="character" w:customStyle="1" w:styleId="fulstoryreporter">
    <w:name w:val="ful_storyreporter"/>
    <w:basedOn w:val="DefaultParagraphFont"/>
    <w:rsid w:val="0073230B"/>
  </w:style>
  <w:style w:type="character" w:customStyle="1" w:styleId="editsection">
    <w:name w:val="editsection"/>
    <w:basedOn w:val="DefaultParagraphFont"/>
    <w:rsid w:val="0073230B"/>
  </w:style>
  <w:style w:type="paragraph" w:customStyle="1" w:styleId="body-indent-60">
    <w:name w:val="body-indent-60"/>
    <w:basedOn w:val="Normal"/>
    <w:rsid w:val="0073230B"/>
    <w:pPr>
      <w:spacing w:before="100" w:beforeAutospacing="1" w:after="100" w:afterAutospacing="1"/>
    </w:pPr>
    <w:rPr>
      <w:rFonts w:eastAsia="Calibri"/>
      <w:sz w:val="24"/>
    </w:rPr>
  </w:style>
  <w:style w:type="paragraph" w:customStyle="1" w:styleId="body-indent-60-start">
    <w:name w:val="body-indent-60-start"/>
    <w:basedOn w:val="Normal"/>
    <w:rsid w:val="0073230B"/>
    <w:pPr>
      <w:spacing w:before="100" w:beforeAutospacing="1" w:after="100" w:afterAutospacing="1"/>
    </w:pPr>
    <w:rPr>
      <w:rFonts w:eastAsia="Calibri"/>
      <w:sz w:val="24"/>
    </w:rPr>
  </w:style>
  <w:style w:type="character" w:customStyle="1" w:styleId="StyleArial12ptBlack">
    <w:name w:val="Style Arial 12 pt Black"/>
    <w:basedOn w:val="DefaultParagraphFont"/>
    <w:rsid w:val="0073230B"/>
    <w:rPr>
      <w:rFonts w:ascii="Garamond" w:hAnsi="Garamond"/>
      <w:color w:val="000000"/>
      <w:sz w:val="20"/>
      <w:u w:val="single"/>
    </w:rPr>
  </w:style>
  <w:style w:type="character" w:customStyle="1" w:styleId="StyleArialBlack">
    <w:name w:val="Style Arial Black"/>
    <w:basedOn w:val="DefaultParagraphFont"/>
    <w:rsid w:val="0073230B"/>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73230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73230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73230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73230B"/>
    <w:rPr>
      <w:rFonts w:eastAsia="Times New Roman"/>
      <w:b/>
      <w:bCs/>
      <w:szCs w:val="24"/>
      <w:u w:val="thick"/>
    </w:rPr>
  </w:style>
  <w:style w:type="paragraph" w:customStyle="1" w:styleId="StyleSmallTimesNewRoman11pt">
    <w:name w:val="Style Small + Times New Roman 11 pt"/>
    <w:link w:val="StyleSmallTimesNewRoman11ptChar"/>
    <w:rsid w:val="0073230B"/>
    <w:rPr>
      <w:rFonts w:eastAsia="Times New Roman"/>
      <w:szCs w:val="24"/>
    </w:rPr>
  </w:style>
  <w:style w:type="character" w:customStyle="1" w:styleId="StyleSmallTimesNewRoman11ptChar">
    <w:name w:val="Style Small + Times New Roman 11 pt Char"/>
    <w:basedOn w:val="DefaultParagraphFont"/>
    <w:link w:val="StyleSmallTimesNewRoman11pt"/>
    <w:rsid w:val="0073230B"/>
    <w:rPr>
      <w:rFonts w:eastAsia="Times New Roman"/>
      <w:szCs w:val="24"/>
    </w:rPr>
  </w:style>
  <w:style w:type="paragraph" w:customStyle="1" w:styleId="StyleSmallTimesNewRoman11ptThickunderline">
    <w:name w:val="Style Small + Times New Roman 11 pt Thick underline"/>
    <w:link w:val="StyleSmallTimesNewRoman11ptThickunderlineChar"/>
    <w:rsid w:val="0073230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73230B"/>
    <w:rPr>
      <w:rFonts w:eastAsia="Times New Roman"/>
      <w:szCs w:val="24"/>
      <w:u w:val="thick"/>
    </w:rPr>
  </w:style>
  <w:style w:type="character" w:customStyle="1" w:styleId="Style11ptBorderSinglesolidlineAuto05ptLinewidth">
    <w:name w:val="Style 11 pt Border: : (Single solid line Auto  0.5 pt Line width)"/>
    <w:rsid w:val="0073230B"/>
    <w:rPr>
      <w:sz w:val="20"/>
      <w:bdr w:val="single" w:sz="4" w:space="0" w:color="auto" w:frame="1"/>
    </w:rPr>
  </w:style>
  <w:style w:type="character" w:customStyle="1" w:styleId="StyleUnderlineChar6CharCharCharCharCharCharCharChar11">
    <w:name w:val="Style Underline Char6 Char Char Char Char Char Char Char Char + 11 ..."/>
    <w:rsid w:val="0073230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3230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3230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3230B"/>
    <w:rPr>
      <w:sz w:val="20"/>
      <w:szCs w:val="24"/>
      <w:u w:val="single"/>
      <w:bdr w:val="single" w:sz="4" w:space="0" w:color="auto"/>
      <w:lang w:val="en-US" w:eastAsia="en-US" w:bidi="ar-SA"/>
    </w:rPr>
  </w:style>
  <w:style w:type="character" w:customStyle="1" w:styleId="StyleLatinGaramondUnderline">
    <w:name w:val="Style (Latin) Garamond Underline"/>
    <w:rsid w:val="0073230B"/>
    <w:rPr>
      <w:rFonts w:ascii="Times New Roman" w:hAnsi="Times New Roman"/>
      <w:sz w:val="20"/>
      <w:u w:val="single"/>
    </w:rPr>
  </w:style>
  <w:style w:type="character" w:customStyle="1" w:styleId="StyleLatinGaramond">
    <w:name w:val="Style (Latin) Garamond"/>
    <w:rsid w:val="0073230B"/>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73230B"/>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73230B"/>
    <w:rPr>
      <w:rFonts w:ascii="Times" w:eastAsia="Times New Roman" w:hAnsi="Times" w:cs="Arial"/>
      <w:szCs w:val="28"/>
      <w:u w:val="single"/>
    </w:rPr>
  </w:style>
  <w:style w:type="paragraph" w:customStyle="1" w:styleId="HeaderStyle">
    <w:name w:val="Header Style"/>
    <w:basedOn w:val="Normal"/>
    <w:rsid w:val="0073230B"/>
    <w:pPr>
      <w:jc w:val="center"/>
    </w:pPr>
    <w:rPr>
      <w:rFonts w:eastAsia="Times New Roman"/>
      <w:b/>
      <w:sz w:val="24"/>
      <w:szCs w:val="20"/>
      <w:u w:val="single"/>
    </w:rPr>
  </w:style>
  <w:style w:type="character" w:customStyle="1" w:styleId="CardChar21">
    <w:name w:val="Card Char2"/>
    <w:basedOn w:val="DefaultParagraphFont"/>
    <w:rsid w:val="0073230B"/>
    <w:rPr>
      <w:rFonts w:ascii="Times New Roman" w:eastAsia="Times New Roman" w:hAnsi="Times New Roman" w:cs="Times New Roman"/>
      <w:bCs/>
      <w:color w:val="000000"/>
      <w:sz w:val="20"/>
      <w:szCs w:val="20"/>
    </w:rPr>
  </w:style>
  <w:style w:type="character" w:customStyle="1" w:styleId="A17">
    <w:name w:val="A17"/>
    <w:rsid w:val="0073230B"/>
    <w:rPr>
      <w:rFonts w:cs="Baskerville"/>
      <w:color w:val="000000"/>
      <w:sz w:val="12"/>
      <w:szCs w:val="12"/>
    </w:rPr>
  </w:style>
  <w:style w:type="paragraph" w:customStyle="1" w:styleId="Pa19">
    <w:name w:val="Pa19"/>
    <w:basedOn w:val="Normal"/>
    <w:next w:val="Normal"/>
    <w:rsid w:val="0073230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73230B"/>
    <w:pPr>
      <w:autoSpaceDE w:val="0"/>
      <w:autoSpaceDN w:val="0"/>
      <w:adjustRightInd w:val="0"/>
      <w:spacing w:line="441" w:lineRule="atLeast"/>
    </w:pPr>
    <w:rPr>
      <w:rFonts w:ascii="Baskerville" w:eastAsia="Times New Roman" w:hAnsi="Baskerville"/>
      <w:sz w:val="24"/>
    </w:rPr>
  </w:style>
  <w:style w:type="character" w:customStyle="1" w:styleId="A14">
    <w:name w:val="A14"/>
    <w:rsid w:val="0073230B"/>
    <w:rPr>
      <w:rFonts w:ascii="Frutiger 45 Light" w:hAnsi="Frutiger 45 Light" w:cs="Frutiger 45 Light"/>
      <w:b/>
      <w:bCs/>
      <w:i/>
      <w:iCs/>
      <w:color w:val="000000"/>
      <w:sz w:val="36"/>
      <w:szCs w:val="36"/>
    </w:rPr>
  </w:style>
  <w:style w:type="character" w:customStyle="1" w:styleId="A20">
    <w:name w:val="A20"/>
    <w:rsid w:val="0073230B"/>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3230B"/>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3230B"/>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3230B"/>
    <w:rPr>
      <w:rFonts w:cs="Arial"/>
      <w:b/>
      <w:bCs/>
      <w:sz w:val="24"/>
      <w:szCs w:val="26"/>
      <w:lang w:val="en-US" w:eastAsia="en-US" w:bidi="ar-SA"/>
    </w:rPr>
  </w:style>
  <w:style w:type="character" w:customStyle="1" w:styleId="brief-smalltext0">
    <w:name w:val="brief-smalltext"/>
    <w:basedOn w:val="DefaultParagraphFont"/>
    <w:rsid w:val="0073230B"/>
  </w:style>
  <w:style w:type="paragraph" w:customStyle="1" w:styleId="Coverintroduction">
    <w:name w:val="Cover introduction"/>
    <w:basedOn w:val="Default"/>
    <w:next w:val="Default"/>
    <w:rsid w:val="0073230B"/>
    <w:rPr>
      <w:rFonts w:ascii="Arial" w:eastAsia="Times New Roman" w:hAnsi="Arial"/>
      <w:color w:val="auto"/>
    </w:rPr>
  </w:style>
  <w:style w:type="character" w:customStyle="1" w:styleId="style53">
    <w:name w:val="style5"/>
    <w:basedOn w:val="DefaultParagraphFont"/>
    <w:rsid w:val="0073230B"/>
  </w:style>
  <w:style w:type="character" w:customStyle="1" w:styleId="TagCharCharCharCharCharChar">
    <w:name w:val="Tag Char Char Char Char Char Char"/>
    <w:rsid w:val="0073230B"/>
    <w:rPr>
      <w:rFonts w:cs="Arial"/>
      <w:b/>
      <w:bCs/>
      <w:sz w:val="24"/>
      <w:szCs w:val="26"/>
      <w:lang w:val="en-US" w:eastAsia="en-US" w:bidi="ar-SA"/>
    </w:rPr>
  </w:style>
  <w:style w:type="character" w:customStyle="1" w:styleId="pmterms3">
    <w:name w:val="pmterms3"/>
    <w:basedOn w:val="DefaultParagraphFont"/>
    <w:rsid w:val="0073230B"/>
  </w:style>
  <w:style w:type="character" w:customStyle="1" w:styleId="interiorheadline">
    <w:name w:val="interiorheadline"/>
    <w:basedOn w:val="DefaultParagraphFont"/>
    <w:rsid w:val="0073230B"/>
  </w:style>
  <w:style w:type="character" w:customStyle="1" w:styleId="Heading31CharCharCharChar1">
    <w:name w:val="Heading 31 Char Char Char Char1"/>
    <w:rsid w:val="0073230B"/>
    <w:rPr>
      <w:rFonts w:cs="Arial"/>
      <w:b/>
      <w:bCs/>
      <w:sz w:val="24"/>
      <w:szCs w:val="26"/>
      <w:lang w:val="en-US" w:eastAsia="en-US" w:bidi="ar-SA"/>
    </w:rPr>
  </w:style>
  <w:style w:type="character" w:customStyle="1" w:styleId="Heading31CharCharChar">
    <w:name w:val="Heading 31 Char Char Char"/>
    <w:rsid w:val="0073230B"/>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73230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73230B"/>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73230B"/>
    <w:rPr>
      <w:rFonts w:eastAsia="MS Mincho"/>
      <w:b/>
      <w:u w:val="single"/>
    </w:rPr>
  </w:style>
  <w:style w:type="character" w:customStyle="1" w:styleId="BoldandUnderlineCharChar1CharChar">
    <w:name w:val="Bold and Underline Char Char1 Char Char"/>
    <w:basedOn w:val="DefaultParagraphFont"/>
    <w:link w:val="BoldandUnderlineCharChar1Char"/>
    <w:rsid w:val="0073230B"/>
    <w:rPr>
      <w:rFonts w:ascii="Calibri" w:eastAsia="MS Mincho" w:hAnsi="Calibri"/>
      <w:b/>
      <w:u w:val="single"/>
    </w:rPr>
  </w:style>
  <w:style w:type="character" w:customStyle="1" w:styleId="author-bio-box">
    <w:name w:val="author-bio-box"/>
    <w:basedOn w:val="DefaultParagraphFont"/>
    <w:rsid w:val="0073230B"/>
  </w:style>
  <w:style w:type="character" w:customStyle="1" w:styleId="CharCharCharCharChar">
    <w:name w:val="Char Char Char Char Char"/>
    <w:aliases w:val="Char Char Char Char,Char Char Char Char Char Char Char1,Heading 2 Char1 Char Char Char Char Char Char"/>
    <w:basedOn w:val="DefaultParagraphFont"/>
    <w:rsid w:val="0073230B"/>
    <w:rPr>
      <w:rFonts w:cs="Arial"/>
      <w:b/>
      <w:bCs/>
      <w:iCs/>
      <w:sz w:val="24"/>
      <w:szCs w:val="28"/>
      <w:lang w:val="en-US" w:eastAsia="en-US" w:bidi="ar-SA"/>
    </w:rPr>
  </w:style>
  <w:style w:type="character" w:customStyle="1" w:styleId="SmalltextChar">
    <w:name w:val="Small text Char"/>
    <w:aliases w:val="Quote1 Char1"/>
    <w:link w:val="Smalltext"/>
    <w:rsid w:val="0073230B"/>
    <w:rPr>
      <w:rFonts w:ascii="Calibri" w:eastAsia="Times New Roman" w:hAnsi="Calibri"/>
      <w:color w:val="000000"/>
    </w:rPr>
  </w:style>
  <w:style w:type="character" w:customStyle="1" w:styleId="SubtitleChar2">
    <w:name w:val="Subtitle Char2"/>
    <w:basedOn w:val="DefaultParagraphFont"/>
    <w:uiPriority w:val="11"/>
    <w:rsid w:val="0073230B"/>
    <w:rPr>
      <w:rFonts w:eastAsiaTheme="minorEastAsia"/>
      <w:color w:val="5A5A5A" w:themeColor="text1" w:themeTint="A5"/>
      <w:spacing w:val="15"/>
    </w:rPr>
  </w:style>
  <w:style w:type="paragraph" w:customStyle="1" w:styleId="blocktitle5">
    <w:name w:val="block title"/>
    <w:basedOn w:val="Normal"/>
    <w:autoRedefine/>
    <w:qFormat/>
    <w:rsid w:val="0073230B"/>
    <w:pPr>
      <w:spacing w:after="240"/>
      <w:jc w:val="center"/>
      <w:outlineLvl w:val="0"/>
    </w:pPr>
    <w:rPr>
      <w:rFonts w:eastAsia="Calibri"/>
      <w:b/>
      <w:caps/>
      <w:sz w:val="28"/>
      <w:szCs w:val="28"/>
      <w:lang w:val="es-ES"/>
    </w:rPr>
  </w:style>
  <w:style w:type="paragraph" w:customStyle="1" w:styleId="type">
    <w:name w:val="type"/>
    <w:basedOn w:val="Normal"/>
    <w:qFormat/>
    <w:rsid w:val="0073230B"/>
    <w:pPr>
      <w:spacing w:before="100" w:beforeAutospacing="1" w:after="100" w:afterAutospacing="1"/>
    </w:pPr>
    <w:rPr>
      <w:rFonts w:eastAsia="Times New Roman"/>
    </w:rPr>
  </w:style>
  <w:style w:type="character" w:customStyle="1" w:styleId="abodyblack3">
    <w:name w:val="abodyblack3"/>
    <w:basedOn w:val="DefaultParagraphFont"/>
    <w:rsid w:val="0073230B"/>
  </w:style>
  <w:style w:type="character" w:customStyle="1" w:styleId="cit-first-element">
    <w:name w:val="cit-first-element"/>
    <w:basedOn w:val="DefaultParagraphFont"/>
    <w:rsid w:val="0073230B"/>
  </w:style>
  <w:style w:type="character" w:customStyle="1" w:styleId="StyleThickunderline1">
    <w:name w:val="Style Thick underline1"/>
    <w:basedOn w:val="DefaultParagraphFont"/>
    <w:rsid w:val="0073230B"/>
    <w:rPr>
      <w:u w:val="single"/>
    </w:rPr>
  </w:style>
  <w:style w:type="character" w:customStyle="1" w:styleId="UnderlineChar5">
    <w:name w:val="UnderlineChar"/>
    <w:rsid w:val="0073230B"/>
    <w:rPr>
      <w:sz w:val="24"/>
      <w:u w:val="single"/>
      <w:shd w:val="clear" w:color="auto" w:fill="auto"/>
    </w:rPr>
  </w:style>
  <w:style w:type="paragraph" w:customStyle="1" w:styleId="Tag21">
    <w:name w:val="Tag21"/>
    <w:basedOn w:val="Normal"/>
    <w:qFormat/>
    <w:rsid w:val="0073230B"/>
    <w:rPr>
      <w:rFonts w:ascii="Arial" w:eastAsia="Times New Roman" w:hAnsi="Arial" w:cs="Arial"/>
      <w:b/>
      <w:sz w:val="24"/>
    </w:rPr>
  </w:style>
  <w:style w:type="character" w:customStyle="1" w:styleId="Bodytext10NotItalic">
    <w:name w:val="Body text (10) + Not Italic"/>
    <w:basedOn w:val="Bodytext100"/>
    <w:uiPriority w:val="99"/>
    <w:rsid w:val="0073230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73230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73230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73230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73230B"/>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73230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73230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3230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73230B"/>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73230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73230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73230B"/>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73230B"/>
  </w:style>
  <w:style w:type="paragraph" w:customStyle="1" w:styleId="leader">
    <w:name w:val="leader"/>
    <w:basedOn w:val="Normal"/>
    <w:rsid w:val="0073230B"/>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73230B"/>
  </w:style>
  <w:style w:type="character" w:customStyle="1" w:styleId="m5776082503052064917gmail-style13ptbold">
    <w:name w:val="m_5776082503052064917gmail-style13ptbold"/>
    <w:basedOn w:val="DefaultParagraphFont"/>
    <w:rsid w:val="0073230B"/>
  </w:style>
  <w:style w:type="character" w:customStyle="1" w:styleId="m5776082503052064917gmail-styleunderline">
    <w:name w:val="m_5776082503052064917gmail-styleunderline"/>
    <w:basedOn w:val="DefaultParagraphFont"/>
    <w:rsid w:val="0073230B"/>
  </w:style>
  <w:style w:type="paragraph" w:customStyle="1" w:styleId="DateTime0">
    <w:name w:val="DateTime"/>
    <w:basedOn w:val="Normal"/>
    <w:link w:val="DateTimeChar"/>
    <w:autoRedefine/>
    <w:uiPriority w:val="4"/>
    <w:qFormat/>
    <w:rsid w:val="0073230B"/>
    <w:rPr>
      <w:rFonts w:ascii="Arial" w:hAnsi="Arial" w:cs="Arial"/>
    </w:rPr>
  </w:style>
  <w:style w:type="character" w:customStyle="1" w:styleId="DateTimeChar">
    <w:name w:val="DateTime Char"/>
    <w:basedOn w:val="DefaultParagraphFont"/>
    <w:link w:val="DateTime0"/>
    <w:uiPriority w:val="4"/>
    <w:rsid w:val="0073230B"/>
    <w:rPr>
      <w:rFonts w:ascii="Arial" w:hAnsi="Arial" w:cs="Arial"/>
    </w:rPr>
  </w:style>
  <w:style w:type="paragraph" w:customStyle="1" w:styleId="Lecture">
    <w:name w:val="Lecture"/>
    <w:next w:val="BodyText"/>
    <w:link w:val="LectureChar"/>
    <w:autoRedefine/>
    <w:uiPriority w:val="4"/>
    <w:qFormat/>
    <w:rsid w:val="0073230B"/>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73230B"/>
    <w:rPr>
      <w:rFonts w:ascii="Arial" w:hAnsi="Arial" w:cs="Arial"/>
      <w:spacing w:val="-10"/>
      <w:sz w:val="16"/>
    </w:rPr>
  </w:style>
  <w:style w:type="paragraph" w:customStyle="1" w:styleId="BreakTag">
    <w:name w:val="Break Tag"/>
    <w:basedOn w:val="Normal"/>
    <w:autoRedefine/>
    <w:uiPriority w:val="4"/>
    <w:qFormat/>
    <w:rsid w:val="0073230B"/>
    <w:pPr>
      <w:spacing w:before="240"/>
    </w:pPr>
    <w:rPr>
      <w:rFonts w:ascii="Arial" w:hAnsi="Arial" w:cs="Arial"/>
      <w:b/>
    </w:rPr>
  </w:style>
  <w:style w:type="paragraph" w:customStyle="1" w:styleId="BreakBlock">
    <w:name w:val="Break Block"/>
    <w:basedOn w:val="Normal"/>
    <w:link w:val="BreakBlockChar"/>
    <w:autoRedefine/>
    <w:qFormat/>
    <w:rsid w:val="0073230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3230B"/>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73230B"/>
    <w:rPr>
      <w:rFonts w:asciiTheme="minorHAnsi" w:hAnsiTheme="minorHAnsi"/>
      <w:b/>
      <w:u w:val="single"/>
    </w:rPr>
  </w:style>
  <w:style w:type="character" w:customStyle="1" w:styleId="Reduce8ptCharChar">
    <w:name w:val="Reduce 8pt Char Char"/>
    <w:basedOn w:val="DefaultParagraphFont"/>
    <w:link w:val="Reduce8pt"/>
    <w:rsid w:val="0073230B"/>
    <w:rPr>
      <w:sz w:val="16"/>
    </w:rPr>
  </w:style>
  <w:style w:type="paragraph" w:customStyle="1" w:styleId="Reduce8pt">
    <w:name w:val="Reduce 8pt"/>
    <w:basedOn w:val="Normal"/>
    <w:link w:val="Reduce8ptCharChar"/>
    <w:qFormat/>
    <w:rsid w:val="0073230B"/>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73230B"/>
    <w:rPr>
      <w:color w:val="2B579A"/>
      <w:shd w:val="clear" w:color="auto" w:fill="E6E6E6"/>
    </w:rPr>
  </w:style>
  <w:style w:type="character" w:customStyle="1" w:styleId="m6370699461968006786gmail-styleunderline">
    <w:name w:val="m_6370699461968006786gmail-styleunderline"/>
    <w:basedOn w:val="DefaultParagraphFont"/>
    <w:rsid w:val="0073230B"/>
  </w:style>
  <w:style w:type="character" w:customStyle="1" w:styleId="Mention2">
    <w:name w:val="Mention2"/>
    <w:basedOn w:val="DefaultParagraphFont"/>
    <w:uiPriority w:val="99"/>
    <w:semiHidden/>
    <w:unhideWhenUsed/>
    <w:rsid w:val="0073230B"/>
    <w:rPr>
      <w:color w:val="2B579A"/>
      <w:shd w:val="clear" w:color="auto" w:fill="E6E6E6"/>
    </w:rPr>
  </w:style>
  <w:style w:type="paragraph" w:customStyle="1" w:styleId="FlashTag">
    <w:name w:val="FlashTag"/>
    <w:basedOn w:val="Normal"/>
    <w:link w:val="FlashTagChar"/>
    <w:autoRedefine/>
    <w:uiPriority w:val="4"/>
    <w:qFormat/>
    <w:rsid w:val="0073230B"/>
    <w:rPr>
      <w:rFonts w:asciiTheme="majorHAnsi" w:hAnsiTheme="majorHAnsi" w:cs="Arial"/>
      <w:b/>
      <w:sz w:val="28"/>
    </w:rPr>
  </w:style>
  <w:style w:type="character" w:customStyle="1" w:styleId="FlashTagChar">
    <w:name w:val="FlashTag Char"/>
    <w:basedOn w:val="DefaultParagraphFont"/>
    <w:link w:val="FlashTag"/>
    <w:uiPriority w:val="4"/>
    <w:rsid w:val="0073230B"/>
    <w:rPr>
      <w:rFonts w:asciiTheme="majorHAnsi" w:hAnsiTheme="majorHAnsi" w:cs="Arial"/>
      <w:b/>
      <w:sz w:val="28"/>
    </w:rPr>
  </w:style>
  <w:style w:type="paragraph" w:customStyle="1" w:styleId="Warrant">
    <w:name w:val="Warrant"/>
    <w:autoRedefine/>
    <w:uiPriority w:val="4"/>
    <w:qFormat/>
    <w:rsid w:val="0073230B"/>
    <w:pPr>
      <w:ind w:left="720"/>
    </w:pPr>
    <w:rPr>
      <w:rFonts w:ascii="Calibri" w:hAnsi="Calibri" w:cs="Arial"/>
    </w:rPr>
  </w:style>
  <w:style w:type="character" w:customStyle="1" w:styleId="m-8793234324905335251gmail-style13ptbold">
    <w:name w:val="m_-8793234324905335251gmail-style13ptbold"/>
    <w:basedOn w:val="DefaultParagraphFont"/>
    <w:rsid w:val="0073230B"/>
  </w:style>
  <w:style w:type="character" w:customStyle="1" w:styleId="m3965771245576658108gmail-styleunderline">
    <w:name w:val="m_3965771245576658108gmail-styleunderline"/>
    <w:basedOn w:val="DefaultParagraphFont"/>
    <w:rsid w:val="0073230B"/>
  </w:style>
  <w:style w:type="character" w:customStyle="1" w:styleId="BodytextItalic">
    <w:name w:val="Body text + Italic"/>
    <w:aliases w:val="Body text + CordiaUPC,12 pt,Body text + 9 pt"/>
    <w:uiPriority w:val="99"/>
    <w:rsid w:val="0073230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3230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73230B"/>
  </w:style>
  <w:style w:type="numbering" w:customStyle="1" w:styleId="NoList1111111">
    <w:name w:val="No List1111111"/>
    <w:next w:val="NoList"/>
    <w:uiPriority w:val="99"/>
    <w:semiHidden/>
    <w:unhideWhenUsed/>
    <w:rsid w:val="0073230B"/>
  </w:style>
  <w:style w:type="numbering" w:customStyle="1" w:styleId="NoList11111111">
    <w:name w:val="No List11111111"/>
    <w:next w:val="NoList"/>
    <w:uiPriority w:val="99"/>
    <w:semiHidden/>
    <w:unhideWhenUsed/>
    <w:rsid w:val="0073230B"/>
  </w:style>
  <w:style w:type="numbering" w:customStyle="1" w:styleId="NoList111111111">
    <w:name w:val="No List111111111"/>
    <w:next w:val="NoList"/>
    <w:uiPriority w:val="99"/>
    <w:semiHidden/>
    <w:unhideWhenUsed/>
    <w:rsid w:val="0073230B"/>
  </w:style>
  <w:style w:type="numbering" w:customStyle="1" w:styleId="NoList1111111111">
    <w:name w:val="No List1111111111"/>
    <w:next w:val="NoList"/>
    <w:uiPriority w:val="99"/>
    <w:semiHidden/>
    <w:unhideWhenUsed/>
    <w:rsid w:val="0073230B"/>
  </w:style>
  <w:style w:type="numbering" w:customStyle="1" w:styleId="NoList11111111111">
    <w:name w:val="No List11111111111"/>
    <w:next w:val="NoList"/>
    <w:uiPriority w:val="99"/>
    <w:semiHidden/>
    <w:unhideWhenUsed/>
    <w:rsid w:val="0073230B"/>
  </w:style>
  <w:style w:type="numbering" w:customStyle="1" w:styleId="NoList111111111111">
    <w:name w:val="No List111111111111"/>
    <w:next w:val="NoList"/>
    <w:uiPriority w:val="99"/>
    <w:semiHidden/>
    <w:unhideWhenUsed/>
    <w:rsid w:val="0073230B"/>
  </w:style>
  <w:style w:type="numbering" w:customStyle="1" w:styleId="NoList1111111111111">
    <w:name w:val="No List1111111111111"/>
    <w:next w:val="NoList"/>
    <w:uiPriority w:val="99"/>
    <w:semiHidden/>
    <w:unhideWhenUsed/>
    <w:rsid w:val="0073230B"/>
  </w:style>
  <w:style w:type="numbering" w:customStyle="1" w:styleId="NoList11111111111111">
    <w:name w:val="No List11111111111111"/>
    <w:next w:val="NoList"/>
    <w:uiPriority w:val="99"/>
    <w:semiHidden/>
    <w:unhideWhenUsed/>
    <w:rsid w:val="0073230B"/>
  </w:style>
  <w:style w:type="numbering" w:customStyle="1" w:styleId="NoList111111111111111">
    <w:name w:val="No List111111111111111"/>
    <w:next w:val="NoList"/>
    <w:uiPriority w:val="99"/>
    <w:semiHidden/>
    <w:unhideWhenUsed/>
    <w:rsid w:val="0073230B"/>
  </w:style>
  <w:style w:type="numbering" w:customStyle="1" w:styleId="NoList1111111111111111">
    <w:name w:val="No List1111111111111111"/>
    <w:next w:val="NoList"/>
    <w:uiPriority w:val="99"/>
    <w:semiHidden/>
    <w:unhideWhenUsed/>
    <w:rsid w:val="0073230B"/>
  </w:style>
  <w:style w:type="numbering" w:customStyle="1" w:styleId="NoList11111111111111111">
    <w:name w:val="No List11111111111111111"/>
    <w:next w:val="NoList"/>
    <w:uiPriority w:val="99"/>
    <w:semiHidden/>
    <w:unhideWhenUsed/>
    <w:rsid w:val="0073230B"/>
  </w:style>
  <w:style w:type="character" w:customStyle="1" w:styleId="FontStyle220">
    <w:name w:val="Font Style220"/>
    <w:basedOn w:val="DefaultParagraphFont"/>
    <w:uiPriority w:val="99"/>
    <w:rsid w:val="0073230B"/>
    <w:rPr>
      <w:rFonts w:ascii="Candara" w:hAnsi="Candara" w:cs="Candara" w:hint="default"/>
      <w:i/>
      <w:iCs/>
      <w:sz w:val="18"/>
      <w:szCs w:val="18"/>
    </w:rPr>
  </w:style>
  <w:style w:type="character" w:customStyle="1" w:styleId="FontStyle290">
    <w:name w:val="Font Style290"/>
    <w:basedOn w:val="DefaultParagraphFont"/>
    <w:uiPriority w:val="99"/>
    <w:rsid w:val="0073230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3230B"/>
    <w:rPr>
      <w:rFonts w:ascii="Arial" w:hAnsi="Arial" w:cs="Arial"/>
      <w:b/>
      <w:bCs/>
      <w:sz w:val="16"/>
      <w:szCs w:val="16"/>
    </w:rPr>
  </w:style>
  <w:style w:type="character" w:customStyle="1" w:styleId="m-5498913268213319940gmail-styleunderline">
    <w:name w:val="m_-5498913268213319940gmail-styleunderline"/>
    <w:basedOn w:val="DefaultParagraphFont"/>
    <w:rsid w:val="0073230B"/>
  </w:style>
  <w:style w:type="paragraph" w:customStyle="1" w:styleId="speakable">
    <w:name w:val="speakable"/>
    <w:basedOn w:val="Normal"/>
    <w:uiPriority w:val="99"/>
    <w:qFormat/>
    <w:rsid w:val="0073230B"/>
    <w:pPr>
      <w:spacing w:before="100" w:beforeAutospacing="1" w:after="100" w:afterAutospacing="1"/>
    </w:pPr>
    <w:rPr>
      <w:rFonts w:eastAsia="Times New Roman"/>
      <w:sz w:val="24"/>
    </w:rPr>
  </w:style>
  <w:style w:type="character" w:customStyle="1" w:styleId="overlay">
    <w:name w:val="overlay"/>
    <w:basedOn w:val="DefaultParagraphFont"/>
    <w:rsid w:val="0073230B"/>
  </w:style>
  <w:style w:type="paragraph" w:customStyle="1" w:styleId="g-body">
    <w:name w:val="g-body"/>
    <w:basedOn w:val="Normal"/>
    <w:uiPriority w:val="99"/>
    <w:qFormat/>
    <w:rsid w:val="0073230B"/>
    <w:pPr>
      <w:spacing w:before="100" w:beforeAutospacing="1" w:after="100" w:afterAutospacing="1"/>
    </w:pPr>
    <w:rPr>
      <w:rFonts w:eastAsia="Times New Roman"/>
      <w:sz w:val="24"/>
    </w:rPr>
  </w:style>
  <w:style w:type="paragraph" w:customStyle="1" w:styleId="g-pstyle0">
    <w:name w:val="g-pstyle0"/>
    <w:basedOn w:val="Normal"/>
    <w:uiPriority w:val="99"/>
    <w:qFormat/>
    <w:rsid w:val="0073230B"/>
    <w:pPr>
      <w:spacing w:before="100" w:beforeAutospacing="1" w:after="100" w:afterAutospacing="1"/>
    </w:pPr>
    <w:rPr>
      <w:rFonts w:eastAsia="Times New Roman"/>
      <w:sz w:val="24"/>
    </w:rPr>
  </w:style>
  <w:style w:type="paragraph" w:customStyle="1" w:styleId="g-pstyle1">
    <w:name w:val="g-pstyle1"/>
    <w:basedOn w:val="Normal"/>
    <w:uiPriority w:val="99"/>
    <w:qFormat/>
    <w:rsid w:val="0073230B"/>
    <w:pPr>
      <w:spacing w:before="100" w:beforeAutospacing="1" w:after="100" w:afterAutospacing="1"/>
    </w:pPr>
    <w:rPr>
      <w:rFonts w:eastAsia="Times New Roman"/>
      <w:sz w:val="24"/>
    </w:rPr>
  </w:style>
  <w:style w:type="paragraph" w:customStyle="1" w:styleId="g-asset-hed">
    <w:name w:val="g-asset-hed"/>
    <w:basedOn w:val="Normal"/>
    <w:uiPriority w:val="99"/>
    <w:qFormat/>
    <w:rsid w:val="0073230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3230B"/>
    <w:pPr>
      <w:spacing w:before="100" w:beforeAutospacing="1" w:after="100" w:afterAutospacing="1"/>
    </w:pPr>
    <w:rPr>
      <w:rFonts w:ascii="Arial" w:hAnsi="Arial" w:cs="Arial"/>
      <w:sz w:val="24"/>
    </w:rPr>
  </w:style>
  <w:style w:type="paragraph" w:customStyle="1" w:styleId="style41">
    <w:name w:val="style4"/>
    <w:basedOn w:val="Normal"/>
    <w:uiPriority w:val="99"/>
    <w:qFormat/>
    <w:rsid w:val="0073230B"/>
    <w:pPr>
      <w:spacing w:before="100" w:beforeAutospacing="1" w:after="100" w:afterAutospacing="1"/>
    </w:pPr>
    <w:rPr>
      <w:rFonts w:cs="Arial"/>
      <w:sz w:val="24"/>
    </w:rPr>
  </w:style>
  <w:style w:type="paragraph" w:customStyle="1" w:styleId="speech">
    <w:name w:val="speech"/>
    <w:basedOn w:val="Normal"/>
    <w:uiPriority w:val="99"/>
    <w:qFormat/>
    <w:rsid w:val="0073230B"/>
    <w:pPr>
      <w:spacing w:before="100" w:beforeAutospacing="1" w:after="100" w:afterAutospacing="1"/>
    </w:pPr>
    <w:rPr>
      <w:rFonts w:cs="Arial"/>
      <w:sz w:val="24"/>
    </w:rPr>
  </w:style>
  <w:style w:type="character" w:customStyle="1" w:styleId="adtext0">
    <w:name w:val="adtext"/>
    <w:basedOn w:val="DefaultParagraphFont"/>
    <w:rsid w:val="0073230B"/>
  </w:style>
  <w:style w:type="character" w:customStyle="1" w:styleId="qu730rj69h">
    <w:name w:val="qu730rj69h"/>
    <w:basedOn w:val="DefaultParagraphFont"/>
    <w:rsid w:val="0073230B"/>
  </w:style>
  <w:style w:type="paragraph" w:customStyle="1" w:styleId="optext">
    <w:name w:val="optext"/>
    <w:basedOn w:val="Normal"/>
    <w:uiPriority w:val="99"/>
    <w:qFormat/>
    <w:rsid w:val="0073230B"/>
    <w:pPr>
      <w:spacing w:before="100" w:beforeAutospacing="1" w:after="100" w:afterAutospacing="1"/>
    </w:pPr>
    <w:rPr>
      <w:rFonts w:cs="Arial"/>
      <w:sz w:val="24"/>
    </w:rPr>
  </w:style>
  <w:style w:type="character" w:customStyle="1" w:styleId="lmy74qr12z">
    <w:name w:val="lmy74qr12z"/>
    <w:basedOn w:val="DefaultParagraphFont"/>
    <w:rsid w:val="0073230B"/>
  </w:style>
  <w:style w:type="character" w:customStyle="1" w:styleId="icr880">
    <w:name w:val="icr880"/>
    <w:basedOn w:val="DefaultParagraphFont"/>
    <w:rsid w:val="0073230B"/>
  </w:style>
  <w:style w:type="character" w:customStyle="1" w:styleId="hx23q54">
    <w:name w:val="hx23q54"/>
    <w:basedOn w:val="DefaultParagraphFont"/>
    <w:rsid w:val="0073230B"/>
  </w:style>
  <w:style w:type="character" w:customStyle="1" w:styleId="m-5348258726587825636gmail-style13ptbold">
    <w:name w:val="m_-5348258726587825636gmail-style13ptbold"/>
    <w:basedOn w:val="DefaultParagraphFont"/>
    <w:rsid w:val="0073230B"/>
  </w:style>
  <w:style w:type="character" w:customStyle="1" w:styleId="m-5348258726587825636gmail-styleunderline">
    <w:name w:val="m_-5348258726587825636gmail-styleunderline"/>
    <w:basedOn w:val="DefaultParagraphFont"/>
    <w:rsid w:val="0073230B"/>
  </w:style>
  <w:style w:type="paragraph" w:customStyle="1" w:styleId="useless">
    <w:name w:val="useless"/>
    <w:basedOn w:val="Normal"/>
    <w:uiPriority w:val="99"/>
    <w:qFormat/>
    <w:rsid w:val="0073230B"/>
    <w:rPr>
      <w:rFonts w:eastAsia="Times New Roman" w:cs="Arial"/>
      <w:sz w:val="12"/>
    </w:rPr>
  </w:style>
  <w:style w:type="character" w:customStyle="1" w:styleId="ALLCAPSChar">
    <w:name w:val="ALL CAPS Char"/>
    <w:basedOn w:val="DefaultParagraphFont"/>
    <w:link w:val="ALLCAPS"/>
    <w:rsid w:val="0073230B"/>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73230B"/>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73230B"/>
    <w:rPr>
      <w:rFonts w:ascii="Calibri" w:eastAsia="Times New Roman" w:hAnsi="Calibri" w:cs="Arial"/>
      <w:b/>
      <w:sz w:val="24"/>
    </w:rPr>
  </w:style>
  <w:style w:type="character" w:customStyle="1" w:styleId="m489902567989944824gmail-style13ptbold">
    <w:name w:val="m_489902567989944824gmail-style13ptbold"/>
    <w:basedOn w:val="DefaultParagraphFont"/>
    <w:rsid w:val="0073230B"/>
  </w:style>
  <w:style w:type="character" w:customStyle="1" w:styleId="m489902567989944824gmail-styleunderline">
    <w:name w:val="m_489902567989944824gmail-styleunderline"/>
    <w:basedOn w:val="DefaultParagraphFont"/>
    <w:rsid w:val="0073230B"/>
  </w:style>
  <w:style w:type="character" w:customStyle="1" w:styleId="Mention3">
    <w:name w:val="Mention3"/>
    <w:basedOn w:val="DefaultParagraphFont"/>
    <w:uiPriority w:val="99"/>
    <w:semiHidden/>
    <w:unhideWhenUsed/>
    <w:rsid w:val="0073230B"/>
    <w:rPr>
      <w:color w:val="2B579A"/>
      <w:shd w:val="clear" w:color="auto" w:fill="E6E6E6"/>
    </w:rPr>
  </w:style>
  <w:style w:type="character" w:customStyle="1" w:styleId="m-5251091010484660064gmail-style13ptbold">
    <w:name w:val="m_-5251091010484660064gmail-style13ptbold"/>
    <w:basedOn w:val="DefaultParagraphFont"/>
    <w:rsid w:val="0073230B"/>
  </w:style>
  <w:style w:type="character" w:customStyle="1" w:styleId="m-5251091010484660064gmail-styleunderline">
    <w:name w:val="m_-5251091010484660064gmail-styleunderline"/>
    <w:basedOn w:val="DefaultParagraphFont"/>
    <w:rsid w:val="0073230B"/>
  </w:style>
  <w:style w:type="character" w:customStyle="1" w:styleId="tablecaption1">
    <w:name w:val="tablecaption"/>
    <w:basedOn w:val="DefaultParagraphFont"/>
    <w:rsid w:val="0073230B"/>
  </w:style>
  <w:style w:type="character" w:customStyle="1" w:styleId="StyleLatinHelvetica105ptBlack">
    <w:name w:val="Style (Latin) Helvetica 10.5 pt Black"/>
    <w:basedOn w:val="DefaultParagraphFont"/>
    <w:rsid w:val="0073230B"/>
    <w:rPr>
      <w:rFonts w:ascii="Times New Roman" w:hAnsi="Times New Roman"/>
      <w:color w:val="000000"/>
      <w:sz w:val="21"/>
    </w:rPr>
  </w:style>
  <w:style w:type="character" w:customStyle="1" w:styleId="m-413333960618644972gmail-style13ptbold">
    <w:name w:val="m_-413333960618644972gmail-style13ptbold"/>
    <w:basedOn w:val="DefaultParagraphFont"/>
    <w:rsid w:val="0073230B"/>
  </w:style>
  <w:style w:type="character" w:customStyle="1" w:styleId="m-413333960618644972gmail-styleunderline">
    <w:name w:val="m_-413333960618644972gmail-styleunderline"/>
    <w:basedOn w:val="DefaultParagraphFont"/>
    <w:rsid w:val="0073230B"/>
  </w:style>
  <w:style w:type="character" w:customStyle="1" w:styleId="m8314098763611656848gmail-stylestylebold12pt">
    <w:name w:val="m_8314098763611656848gmail-stylestylebold12pt"/>
    <w:basedOn w:val="DefaultParagraphFont"/>
    <w:rsid w:val="0073230B"/>
  </w:style>
  <w:style w:type="character" w:customStyle="1" w:styleId="m8314098763611656848gmail-styleboldunderline">
    <w:name w:val="m_8314098763611656848gmail-styleboldunderline"/>
    <w:basedOn w:val="DefaultParagraphFont"/>
    <w:rsid w:val="0073230B"/>
  </w:style>
  <w:style w:type="character" w:customStyle="1" w:styleId="tChar">
    <w:name w:val="t Char"/>
    <w:rsid w:val="0073230B"/>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73230B"/>
    <w:rPr>
      <w:color w:val="2B579A"/>
      <w:shd w:val="clear" w:color="auto" w:fill="E6E6E6"/>
    </w:rPr>
  </w:style>
  <w:style w:type="character" w:customStyle="1" w:styleId="m-895152127622952443gmail-style13ptbold">
    <w:name w:val="m_-895152127622952443gmail-style13ptbold"/>
    <w:basedOn w:val="DefaultParagraphFont"/>
    <w:rsid w:val="0073230B"/>
  </w:style>
  <w:style w:type="character" w:customStyle="1" w:styleId="m4133802843404377303gmail-style13ptbold">
    <w:name w:val="m_4133802843404377303gmail-style13ptbold"/>
    <w:basedOn w:val="DefaultParagraphFont"/>
    <w:rsid w:val="0073230B"/>
  </w:style>
  <w:style w:type="character" w:customStyle="1" w:styleId="m4133802843404377303gmail-styleunderline">
    <w:name w:val="m_4133802843404377303gmail-styleunderline"/>
    <w:basedOn w:val="DefaultParagraphFont"/>
    <w:rsid w:val="0073230B"/>
  </w:style>
  <w:style w:type="character" w:customStyle="1" w:styleId="m1864609289044096952gmail-style13ptbold">
    <w:name w:val="m_1864609289044096952gmail-style13ptbold"/>
    <w:basedOn w:val="DefaultParagraphFont"/>
    <w:rsid w:val="0073230B"/>
  </w:style>
  <w:style w:type="character" w:customStyle="1" w:styleId="m-2434640214339110092gmail-style13ptbold">
    <w:name w:val="m_-2434640214339110092gmail-style13ptbold"/>
    <w:basedOn w:val="DefaultParagraphFont"/>
    <w:rsid w:val="0073230B"/>
  </w:style>
  <w:style w:type="character" w:customStyle="1" w:styleId="m-2434640214339110092gmail-styleunderline">
    <w:name w:val="m_-2434640214339110092gmail-styleunderline"/>
    <w:basedOn w:val="DefaultParagraphFont"/>
    <w:rsid w:val="0073230B"/>
  </w:style>
  <w:style w:type="character" w:customStyle="1" w:styleId="m-3350902899047358468gmail-styleunderline">
    <w:name w:val="m_-3350902899047358468gmail-styleunderline"/>
    <w:basedOn w:val="DefaultParagraphFont"/>
    <w:rsid w:val="0073230B"/>
  </w:style>
  <w:style w:type="paragraph" w:customStyle="1" w:styleId="Style5pt">
    <w:name w:val="Style 5 pt"/>
    <w:basedOn w:val="Normal"/>
    <w:link w:val="Style5ptChar"/>
    <w:rsid w:val="0073230B"/>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73230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73230B"/>
  </w:style>
  <w:style w:type="paragraph" w:customStyle="1" w:styleId="m462447500549623171gmail-msonormal">
    <w:name w:val="m_462447500549623171gmail-msonormal"/>
    <w:basedOn w:val="Normal"/>
    <w:uiPriority w:val="99"/>
    <w:rsid w:val="0073230B"/>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73230B"/>
  </w:style>
  <w:style w:type="paragraph" w:customStyle="1" w:styleId="dek">
    <w:name w:val="dek"/>
    <w:basedOn w:val="Normal"/>
    <w:uiPriority w:val="99"/>
    <w:rsid w:val="0073230B"/>
    <w:pPr>
      <w:spacing w:before="100" w:beforeAutospacing="1" w:after="100" w:afterAutospacing="1"/>
    </w:pPr>
    <w:rPr>
      <w:rFonts w:eastAsia="Times New Roman"/>
      <w:sz w:val="24"/>
    </w:rPr>
  </w:style>
  <w:style w:type="character" w:customStyle="1" w:styleId="arttitle">
    <w:name w:val="art_title"/>
    <w:basedOn w:val="DefaultParagraphFont"/>
    <w:rsid w:val="0073230B"/>
  </w:style>
  <w:style w:type="character" w:customStyle="1" w:styleId="serialtitle">
    <w:name w:val="serial_title"/>
    <w:basedOn w:val="DefaultParagraphFont"/>
    <w:rsid w:val="0073230B"/>
  </w:style>
  <w:style w:type="character" w:customStyle="1" w:styleId="volumeissue">
    <w:name w:val="volume_issue"/>
    <w:basedOn w:val="DefaultParagraphFont"/>
    <w:rsid w:val="0073230B"/>
  </w:style>
  <w:style w:type="character" w:customStyle="1" w:styleId="pagerange">
    <w:name w:val="page_range"/>
    <w:basedOn w:val="DefaultParagraphFont"/>
    <w:rsid w:val="0073230B"/>
  </w:style>
  <w:style w:type="character" w:customStyle="1" w:styleId="doilink">
    <w:name w:val="doi_link"/>
    <w:basedOn w:val="DefaultParagraphFont"/>
    <w:rsid w:val="0073230B"/>
  </w:style>
  <w:style w:type="character" w:customStyle="1" w:styleId="headingnumber">
    <w:name w:val="headingnumber"/>
    <w:basedOn w:val="DefaultParagraphFont"/>
    <w:rsid w:val="0073230B"/>
  </w:style>
  <w:style w:type="character" w:customStyle="1" w:styleId="internalref">
    <w:name w:val="internalref"/>
    <w:basedOn w:val="DefaultParagraphFont"/>
    <w:rsid w:val="0073230B"/>
  </w:style>
  <w:style w:type="character" w:customStyle="1" w:styleId="articlepage-articlebody-firstletter">
    <w:name w:val="articlepage-articlebody-firstletter"/>
    <w:basedOn w:val="DefaultParagraphFont"/>
    <w:rsid w:val="0073230B"/>
  </w:style>
  <w:style w:type="character" w:customStyle="1" w:styleId="hubidentifier">
    <w:name w:val="hub_identifier"/>
    <w:basedOn w:val="DefaultParagraphFont"/>
    <w:rsid w:val="0073230B"/>
  </w:style>
  <w:style w:type="paragraph" w:customStyle="1" w:styleId="standardeinzug">
    <w:name w:val="standardeinzug"/>
    <w:basedOn w:val="Normal"/>
    <w:rsid w:val="0073230B"/>
    <w:pPr>
      <w:spacing w:before="100" w:beforeAutospacing="1" w:after="100" w:afterAutospacing="1"/>
    </w:pPr>
    <w:rPr>
      <w:rFonts w:eastAsia="Times New Roman"/>
      <w:sz w:val="24"/>
    </w:rPr>
  </w:style>
  <w:style w:type="paragraph" w:customStyle="1" w:styleId="aufzhlungnormal">
    <w:name w:val="aufzhlungnormal"/>
    <w:basedOn w:val="Normal"/>
    <w:rsid w:val="0073230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3230B"/>
  </w:style>
  <w:style w:type="paragraph" w:customStyle="1" w:styleId="entrefilet">
    <w:name w:val="entrefilet"/>
    <w:basedOn w:val="Normal"/>
    <w:rsid w:val="0073230B"/>
    <w:pPr>
      <w:spacing w:before="100" w:beforeAutospacing="1" w:after="100" w:afterAutospacing="1"/>
    </w:pPr>
    <w:rPr>
      <w:rFonts w:eastAsia="Times New Roman"/>
      <w:sz w:val="24"/>
    </w:rPr>
  </w:style>
  <w:style w:type="paragraph" w:customStyle="1" w:styleId="kapitelreferenzkopf">
    <w:name w:val="kapitelreferenzkopf"/>
    <w:basedOn w:val="Normal"/>
    <w:rsid w:val="0073230B"/>
    <w:pPr>
      <w:spacing w:before="100" w:beforeAutospacing="1" w:after="100" w:afterAutospacing="1"/>
    </w:pPr>
    <w:rPr>
      <w:rFonts w:eastAsia="Times New Roman"/>
      <w:sz w:val="24"/>
    </w:rPr>
  </w:style>
  <w:style w:type="paragraph" w:customStyle="1" w:styleId="tabberschrift">
    <w:name w:val="tabberschrift"/>
    <w:basedOn w:val="Normal"/>
    <w:rsid w:val="0073230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3230B"/>
  </w:style>
  <w:style w:type="character" w:customStyle="1" w:styleId="m-268162420547309261gmail-stylestylebold12pt">
    <w:name w:val="m_-268162420547309261gmail-stylestylebold12pt"/>
    <w:basedOn w:val="DefaultParagraphFont"/>
    <w:rsid w:val="0073230B"/>
  </w:style>
  <w:style w:type="character" w:customStyle="1" w:styleId="m-268162420547309261gmail-styleboldunderline">
    <w:name w:val="m_-268162420547309261gmail-styleboldunderline"/>
    <w:basedOn w:val="DefaultParagraphFont"/>
    <w:rsid w:val="0073230B"/>
  </w:style>
  <w:style w:type="character" w:customStyle="1" w:styleId="m-5621139387307470627gmail-style13ptbold">
    <w:name w:val="m_-5621139387307470627gmail-style13ptbold"/>
    <w:basedOn w:val="DefaultParagraphFont"/>
    <w:rsid w:val="0073230B"/>
  </w:style>
  <w:style w:type="character" w:customStyle="1" w:styleId="m-5621139387307470627gmail-styleunderline">
    <w:name w:val="m_-5621139387307470627gmail-styleunderline"/>
    <w:basedOn w:val="DefaultParagraphFont"/>
    <w:rsid w:val="0073230B"/>
  </w:style>
  <w:style w:type="character" w:customStyle="1" w:styleId="m-4930835733434609408gmail-style13ptbold">
    <w:name w:val="m_-4930835733434609408gmail-style13ptbold"/>
    <w:basedOn w:val="DefaultParagraphFont"/>
    <w:rsid w:val="0073230B"/>
  </w:style>
  <w:style w:type="character" w:customStyle="1" w:styleId="m-4930835733434609408gmail-styleunderline">
    <w:name w:val="m_-4930835733434609408gmail-styleunderline"/>
    <w:basedOn w:val="DefaultParagraphFont"/>
    <w:rsid w:val="0073230B"/>
  </w:style>
  <w:style w:type="character" w:customStyle="1" w:styleId="m-2456650549122369157gmail-style13ptbold">
    <w:name w:val="m_-2456650549122369157gmail-style13ptbold"/>
    <w:basedOn w:val="DefaultParagraphFont"/>
    <w:rsid w:val="0073230B"/>
  </w:style>
  <w:style w:type="character" w:customStyle="1" w:styleId="m-2456650549122369157gmail-styleunderline">
    <w:name w:val="m_-2456650549122369157gmail-styleunderline"/>
    <w:basedOn w:val="DefaultParagraphFont"/>
    <w:rsid w:val="0073230B"/>
  </w:style>
  <w:style w:type="character" w:customStyle="1" w:styleId="mdash">
    <w:name w:val="mdash"/>
    <w:basedOn w:val="DefaultParagraphFont"/>
    <w:rsid w:val="0073230B"/>
  </w:style>
  <w:style w:type="character" w:customStyle="1" w:styleId="untext">
    <w:name w:val="untext"/>
    <w:basedOn w:val="DefaultParagraphFont"/>
    <w:rsid w:val="0073230B"/>
  </w:style>
  <w:style w:type="character" w:customStyle="1" w:styleId="css-1ly73wi">
    <w:name w:val="css-1ly73wi"/>
    <w:basedOn w:val="DefaultParagraphFont"/>
    <w:rsid w:val="0073230B"/>
  </w:style>
  <w:style w:type="paragraph" w:customStyle="1" w:styleId="e-navigation-primary-iteme-navigation-primary-item--first">
    <w:name w:val="e-navigation-primary-item&#10;     &#10;     &#10;     &#10;     e-navigation-primary-item--first"/>
    <w:basedOn w:val="Normal"/>
    <w:rsid w:val="0073230B"/>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73230B"/>
  </w:style>
  <w:style w:type="paragraph" w:customStyle="1" w:styleId="e-navigation-primary-iteme-navigation-primary-item--current">
    <w:name w:val="e-navigation-primary-item&#10;     e-navigation-primary-item--current"/>
    <w:basedOn w:val="Normal"/>
    <w:rsid w:val="0073230B"/>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73230B"/>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73230B"/>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73230B"/>
  </w:style>
  <w:style w:type="paragraph" w:customStyle="1" w:styleId="e-navigation-secondary-iteme-navigation-secondary-item--has-children">
    <w:name w:val="e-navigation-secondary-item&#10;     &#10;     e-navigation-secondary-item--has-children"/>
    <w:basedOn w:val="Normal"/>
    <w:rsid w:val="0073230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73230B"/>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73230B"/>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73230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73230B"/>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73230B"/>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73230B"/>
    <w:pPr>
      <w:spacing w:before="100" w:beforeAutospacing="1" w:after="100" w:afterAutospacing="1" w:line="240" w:lineRule="auto"/>
    </w:pPr>
    <w:rPr>
      <w:rFonts w:eastAsia="Times New Roman"/>
      <w:sz w:val="24"/>
    </w:rPr>
  </w:style>
  <w:style w:type="paragraph" w:customStyle="1" w:styleId="bylineauthor">
    <w:name w:val="byline__author"/>
    <w:basedOn w:val="Normal"/>
    <w:rsid w:val="0073230B"/>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73230B"/>
  </w:style>
  <w:style w:type="character" w:customStyle="1" w:styleId="component-content">
    <w:name w:val="component-content"/>
    <w:basedOn w:val="DefaultParagraphFont"/>
    <w:rsid w:val="0073230B"/>
  </w:style>
  <w:style w:type="paragraph" w:customStyle="1" w:styleId="social-shareitem">
    <w:name w:val="social-share__item"/>
    <w:basedOn w:val="Normal"/>
    <w:rsid w:val="0073230B"/>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73230B"/>
  </w:style>
  <w:style w:type="character" w:customStyle="1" w:styleId="lead-asset-caption">
    <w:name w:val="lead-asset-caption"/>
    <w:basedOn w:val="DefaultParagraphFont"/>
    <w:rsid w:val="0073230B"/>
  </w:style>
  <w:style w:type="character" w:customStyle="1" w:styleId="lead-asset-copyright">
    <w:name w:val="lead-asset-copyright"/>
    <w:basedOn w:val="DefaultParagraphFont"/>
    <w:rsid w:val="0073230B"/>
  </w:style>
  <w:style w:type="character" w:customStyle="1" w:styleId="lead-asset-copyright-label">
    <w:name w:val="lead-asset-copyright-label"/>
    <w:basedOn w:val="DefaultParagraphFont"/>
    <w:rsid w:val="0073230B"/>
  </w:style>
  <w:style w:type="character" w:customStyle="1" w:styleId="mfirst-letter">
    <w:name w:val="m_first-letter"/>
    <w:basedOn w:val="DefaultParagraphFont"/>
    <w:rsid w:val="0073230B"/>
  </w:style>
  <w:style w:type="paragraph" w:customStyle="1" w:styleId="list-of-tagsitem">
    <w:name w:val="list-of-tags__item"/>
    <w:basedOn w:val="Normal"/>
    <w:rsid w:val="0073230B"/>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73230B"/>
  </w:style>
  <w:style w:type="paragraph" w:customStyle="1" w:styleId="social-followitem">
    <w:name w:val="social-follow__item"/>
    <w:basedOn w:val="Normal"/>
    <w:rsid w:val="0073230B"/>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73230B"/>
  </w:style>
  <w:style w:type="paragraph" w:customStyle="1" w:styleId="recommended-articlesitem">
    <w:name w:val="recommended-articles__item"/>
    <w:basedOn w:val="Normal"/>
    <w:rsid w:val="0073230B"/>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73230B"/>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73230B"/>
  </w:style>
  <w:style w:type="character" w:customStyle="1" w:styleId="mmeta-propertydate-date">
    <w:name w:val="m_meta-property__date-date"/>
    <w:basedOn w:val="DefaultParagraphFont"/>
    <w:rsid w:val="0073230B"/>
  </w:style>
  <w:style w:type="character" w:customStyle="1" w:styleId="mmeta-propertydate-separator">
    <w:name w:val="m_meta-property__date-separator"/>
    <w:basedOn w:val="DefaultParagraphFont"/>
    <w:rsid w:val="0073230B"/>
  </w:style>
  <w:style w:type="character" w:customStyle="1" w:styleId="mmeta-propertydate-time">
    <w:name w:val="m_meta-property__date-time"/>
    <w:basedOn w:val="DefaultParagraphFont"/>
    <w:rsid w:val="0073230B"/>
  </w:style>
  <w:style w:type="character" w:customStyle="1" w:styleId="live-indicatortext">
    <w:name w:val="live-indicator__text"/>
    <w:basedOn w:val="DefaultParagraphFont"/>
    <w:rsid w:val="0073230B"/>
  </w:style>
  <w:style w:type="character" w:customStyle="1" w:styleId="sr-only">
    <w:name w:val="sr-only"/>
    <w:basedOn w:val="DefaultParagraphFont"/>
    <w:rsid w:val="0073230B"/>
  </w:style>
  <w:style w:type="character" w:customStyle="1" w:styleId="site-footerback-to-top-text">
    <w:name w:val="site-footer__back-to-top-text"/>
    <w:basedOn w:val="DefaultParagraphFont"/>
    <w:rsid w:val="0073230B"/>
  </w:style>
  <w:style w:type="character" w:customStyle="1" w:styleId="site-footersocial-description">
    <w:name w:val="site-footer__social-description"/>
    <w:basedOn w:val="DefaultParagraphFont"/>
    <w:rsid w:val="0073230B"/>
  </w:style>
  <w:style w:type="paragraph" w:customStyle="1" w:styleId="site-footersocial-item">
    <w:name w:val="site-footer__social-item"/>
    <w:basedOn w:val="Normal"/>
    <w:rsid w:val="0073230B"/>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73230B"/>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73230B"/>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73230B"/>
  </w:style>
  <w:style w:type="character" w:customStyle="1" w:styleId="hgkelc">
    <w:name w:val="hgkelc"/>
    <w:basedOn w:val="DefaultParagraphFont"/>
    <w:rsid w:val="0073230B"/>
  </w:style>
  <w:style w:type="character" w:customStyle="1" w:styleId="TagsChar">
    <w:name w:val="Tags Char"/>
    <w:locked/>
    <w:rsid w:val="0073230B"/>
    <w:rPr>
      <w:b/>
    </w:rPr>
  </w:style>
  <w:style w:type="character" w:customStyle="1" w:styleId="SmallTextChar3">
    <w:name w:val="Small Text Char"/>
    <w:basedOn w:val="DefaultParagraphFont"/>
    <w:rsid w:val="0073230B"/>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73230B"/>
    <w:pPr>
      <w:ind w:left="720"/>
      <w:outlineLvl w:val="0"/>
    </w:pPr>
    <w:rPr>
      <w:b/>
      <w:bCs/>
      <w:u w:val="single"/>
    </w:rPr>
  </w:style>
  <w:style w:type="character" w:customStyle="1" w:styleId="m-3219784662334730384gmail-style13ptbold">
    <w:name w:val="m_-3219784662334730384gmail-style13ptbold"/>
    <w:basedOn w:val="DefaultParagraphFont"/>
    <w:rsid w:val="0073230B"/>
  </w:style>
  <w:style w:type="character" w:customStyle="1" w:styleId="crosshead">
    <w:name w:val="crosshead"/>
    <w:basedOn w:val="DefaultParagraphFont"/>
    <w:rsid w:val="0073230B"/>
  </w:style>
  <w:style w:type="paragraph" w:customStyle="1" w:styleId="REALCARD">
    <w:name w:val="REAL CARD"/>
    <w:basedOn w:val="Normal"/>
    <w:link w:val="REALCARDChar"/>
    <w:qFormat/>
    <w:rsid w:val="0073230B"/>
    <w:pPr>
      <w:ind w:left="288" w:right="288"/>
    </w:pPr>
    <w:rPr>
      <w:sz w:val="16"/>
    </w:rPr>
  </w:style>
  <w:style w:type="character" w:customStyle="1" w:styleId="REALCARDChar">
    <w:name w:val="REAL CARD Char"/>
    <w:basedOn w:val="DefaultParagraphFont"/>
    <w:link w:val="REALCARD"/>
    <w:rsid w:val="0073230B"/>
    <w:rPr>
      <w:rFonts w:ascii="Calibri" w:hAnsi="Calibri"/>
      <w:sz w:val="16"/>
    </w:rPr>
  </w:style>
  <w:style w:type="character" w:customStyle="1" w:styleId="Underline5">
    <w:name w:val="Underline!!"/>
    <w:basedOn w:val="DefaultParagraphFont"/>
    <w:uiPriority w:val="1"/>
    <w:qFormat/>
    <w:rsid w:val="0073230B"/>
    <w:rPr>
      <w:b w:val="0"/>
      <w:bCs/>
      <w:sz w:val="20"/>
      <w:u w:val="single"/>
    </w:rPr>
  </w:style>
  <w:style w:type="character" w:customStyle="1" w:styleId="m3000812295800329957gmail-style13ptbold">
    <w:name w:val="m_3000812295800329957gmail-style13ptbold"/>
    <w:basedOn w:val="DefaultParagraphFont"/>
    <w:rsid w:val="0073230B"/>
  </w:style>
  <w:style w:type="character" w:customStyle="1" w:styleId="m3000812295800329957gmail-styleunderline">
    <w:name w:val="m_3000812295800329957gmail-styleunderline"/>
    <w:basedOn w:val="DefaultParagraphFont"/>
    <w:rsid w:val="0073230B"/>
  </w:style>
  <w:style w:type="character" w:customStyle="1" w:styleId="m-1980040478036286082gmail-styleunderline">
    <w:name w:val="m_-1980040478036286082gmail-styleunderline"/>
    <w:basedOn w:val="DefaultParagraphFont"/>
    <w:rsid w:val="0073230B"/>
  </w:style>
  <w:style w:type="character" w:customStyle="1" w:styleId="m-7861393314226884088gmail-style13ptbold">
    <w:name w:val="m_-7861393314226884088gmail-style13ptbold"/>
    <w:basedOn w:val="DefaultParagraphFont"/>
    <w:rsid w:val="0073230B"/>
  </w:style>
  <w:style w:type="character" w:customStyle="1" w:styleId="m-7861393314226884088gmail-styleunderline">
    <w:name w:val="m_-7861393314226884088gmail-styleunderline"/>
    <w:basedOn w:val="DefaultParagraphFont"/>
    <w:rsid w:val="0073230B"/>
  </w:style>
  <w:style w:type="character" w:customStyle="1" w:styleId="m9157140472398192259gmail-style13ptbold">
    <w:name w:val="m_9157140472398192259gmail-style13ptbold"/>
    <w:basedOn w:val="DefaultParagraphFont"/>
    <w:rsid w:val="0073230B"/>
  </w:style>
  <w:style w:type="character" w:customStyle="1" w:styleId="m9157140472398192259gmail-msohyperlink">
    <w:name w:val="m_9157140472398192259gmail-msohyperlink"/>
    <w:basedOn w:val="DefaultParagraphFont"/>
    <w:rsid w:val="0073230B"/>
  </w:style>
  <w:style w:type="character" w:customStyle="1" w:styleId="m9157140472398192259gmail-styleunderline">
    <w:name w:val="m_9157140472398192259gmail-styleunderline"/>
    <w:basedOn w:val="DefaultParagraphFont"/>
    <w:rsid w:val="0073230B"/>
  </w:style>
  <w:style w:type="character" w:customStyle="1" w:styleId="Heading1Char3">
    <w:name w:val="Heading 1 Char3"/>
    <w:basedOn w:val="DefaultParagraphFont"/>
    <w:rsid w:val="0073230B"/>
    <w:rPr>
      <w:rFonts w:ascii="Times New Roman" w:eastAsia="Malgun Gothic" w:hAnsi="Times New Roman" w:cs="Times New Roman"/>
      <w:b/>
      <w:sz w:val="24"/>
      <w:szCs w:val="24"/>
      <w:u w:val="single"/>
    </w:rPr>
  </w:style>
  <w:style w:type="character" w:customStyle="1" w:styleId="Heading1CharChar1">
    <w:name w:val="Heading 1 Char Char1"/>
    <w:rsid w:val="0073230B"/>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w.unimelb.edu.au/__data/assets/pdf_file/0007/1681117/Rimme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52</TotalTime>
  <Pages>10</Pages>
  <Words>5435</Words>
  <Characters>30986</Characters>
  <Application>Microsoft Office Word</Application>
  <DocSecurity>0</DocSecurity>
  <Lines>258</Lines>
  <Paragraphs>72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Underview</vt:lpstr>
    </vt:vector>
  </TitlesOfParts>
  <Company>CISD</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2021-09-04T21:30:00Z</dcterms:created>
  <dcterms:modified xsi:type="dcterms:W3CDTF">2021-09-05T15:39:00Z</dcterms:modified>
</cp:coreProperties>
</file>