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1204" w:rsidRDefault="00C41204" w:rsidP="00C41204">
      <w:pPr>
        <w:pStyle w:val="Heading3"/>
      </w:pPr>
      <w:r>
        <w:t>1</w:t>
      </w:r>
    </w:p>
    <w:p w:rsidR="00C41204" w:rsidRDefault="00C41204" w:rsidP="00C41204">
      <w:pPr>
        <w:pStyle w:val="Heading4"/>
        <w:rPr>
          <w:rFonts w:eastAsia="Times New Roman"/>
        </w:rPr>
      </w:pPr>
      <w:bookmarkStart w:id="0" w:name="_Hlk78371048"/>
      <w:proofErr w:type="spellStart"/>
      <w:r w:rsidRPr="00F767F1">
        <w:t>Interp</w:t>
      </w:r>
      <w:proofErr w:type="spellEnd"/>
      <w:r w:rsidRPr="00F767F1">
        <w:t xml:space="preserve"> and Violation: </w:t>
      </w:r>
      <w:r w:rsidRPr="00F767F1">
        <w:rPr>
          <w:rFonts w:eastAsia="Times New Roman"/>
        </w:rPr>
        <w:t xml:space="preserve">The affirmative must </w:t>
      </w:r>
      <w:r>
        <w:rPr>
          <w:rFonts w:eastAsia="Times New Roman"/>
        </w:rPr>
        <w:t xml:space="preserve">only </w:t>
      </w:r>
      <w:r w:rsidRPr="00F767F1">
        <w:rPr>
          <w:rFonts w:eastAsia="Times New Roman"/>
        </w:rPr>
        <w:t>defend t</w:t>
      </w:r>
      <w:r>
        <w:rPr>
          <w:rFonts w:eastAsia="Times New Roman"/>
        </w:rPr>
        <w:t xml:space="preserve">hat member nations of the WTO ought to reduce intellectual property protections for medicines and </w:t>
      </w:r>
      <w:proofErr w:type="gramStart"/>
      <w:r>
        <w:rPr>
          <w:rFonts w:eastAsia="Times New Roman"/>
        </w:rPr>
        <w:t>may</w:t>
      </w:r>
      <w:proofErr w:type="gramEnd"/>
      <w:r>
        <w:rPr>
          <w:rFonts w:eastAsia="Times New Roman"/>
        </w:rPr>
        <w:t xml:space="preserve"> only garner offense from the hypothetical implementation of the plan </w:t>
      </w:r>
      <w:r w:rsidRPr="00F767F1">
        <w:rPr>
          <w:rFonts w:eastAsia="Times New Roman"/>
        </w:rPr>
        <w:t>– they don’t.</w:t>
      </w:r>
    </w:p>
    <w:p w:rsidR="00C41204" w:rsidRPr="00F767F1" w:rsidRDefault="00C41204" w:rsidP="00C41204">
      <w:pPr>
        <w:pStyle w:val="Heading4"/>
        <w:rPr>
          <w:rFonts w:cs="Calibri"/>
        </w:rPr>
      </w:pPr>
      <w:r w:rsidRPr="00F767F1">
        <w:rPr>
          <w:rFonts w:cs="Calibri"/>
        </w:rPr>
        <w:t>"Resolved" requires a policy.</w:t>
      </w:r>
    </w:p>
    <w:p w:rsidR="00C41204" w:rsidRPr="00F767F1" w:rsidRDefault="00C41204" w:rsidP="00C41204">
      <w:pPr>
        <w:rPr>
          <w:rStyle w:val="StyleUnderline"/>
        </w:rPr>
      </w:pPr>
      <w:r w:rsidRPr="00F767F1">
        <w:rPr>
          <w:rStyle w:val="Heading4Char"/>
          <w:rFonts w:cs="Calibri"/>
        </w:rPr>
        <w:t>Merriam Webster '18</w:t>
      </w:r>
      <w:r w:rsidRPr="00F767F1">
        <w:t> (Merriam Webster; 2018 Edition; Online dictionary and legal resource; Merriam Webster, "resolve," </w:t>
      </w:r>
      <w:hyperlink r:id="rId6" w:history="1">
        <w:r w:rsidRPr="00F767F1">
          <w:rPr>
            <w:rStyle w:val="Hyperlink"/>
          </w:rPr>
          <w:t>https://www.merriam-webster.com/dictionary/resolve;</w:t>
        </w:r>
      </w:hyperlink>
      <w:r w:rsidRPr="00F767F1">
        <w:t> RP)</w:t>
      </w:r>
      <w:r w:rsidRPr="00F767F1">
        <w:br/>
      </w:r>
      <w:r w:rsidRPr="00F767F1">
        <w:rPr>
          <w:rStyle w:val="StyleUnderline"/>
        </w:rPr>
        <w:t>: </w:t>
      </w:r>
      <w:r w:rsidRPr="00151001">
        <w:rPr>
          <w:rStyle w:val="StyleUnderline"/>
          <w:highlight w:val="green"/>
        </w:rPr>
        <w:t>a legal</w:t>
      </w:r>
      <w:r w:rsidRPr="00F767F1">
        <w:rPr>
          <w:rStyle w:val="StyleUnderline"/>
        </w:rPr>
        <w:t xml:space="preserve"> or official </w:t>
      </w:r>
      <w:r w:rsidRPr="00151001">
        <w:rPr>
          <w:rStyle w:val="StyleUnderline"/>
          <w:highlight w:val="green"/>
        </w:rPr>
        <w:t>determination especially: a legislative declaration</w:t>
      </w:r>
    </w:p>
    <w:p w:rsidR="00C41204" w:rsidRDefault="00C41204" w:rsidP="00C41204"/>
    <w:p w:rsidR="00C41204" w:rsidRDefault="00C41204" w:rsidP="00C41204">
      <w:pPr>
        <w:pStyle w:val="Heading4"/>
      </w:pPr>
      <w:r>
        <w:t>Member nations of the WTO are the 164 countries</w:t>
      </w:r>
    </w:p>
    <w:p w:rsidR="00C41204" w:rsidRDefault="00C41204" w:rsidP="00C41204">
      <w:pPr>
        <w:rPr>
          <w:rStyle w:val="StyleUnderline"/>
        </w:rPr>
      </w:pPr>
      <w:r w:rsidRPr="00C77F40">
        <w:t>https://www.wto.org/english/thewto_e/whatis_e/tif_e/org6_e.htm</w:t>
      </w:r>
    </w:p>
    <w:p w:rsidR="00C41204" w:rsidRDefault="00C41204" w:rsidP="00C41204"/>
    <w:p w:rsidR="00C41204" w:rsidRDefault="00C41204" w:rsidP="00C41204">
      <w:pPr>
        <w:pStyle w:val="Heading4"/>
      </w:pPr>
      <w:r>
        <w:t>Medicines prevent, diagnose, or treat disease and injury</w:t>
      </w:r>
    </w:p>
    <w:p w:rsidR="00C41204" w:rsidRPr="005B1684" w:rsidRDefault="00C41204" w:rsidP="00C41204">
      <w:pPr>
        <w:rPr>
          <w:rStyle w:val="StyleUnderline"/>
          <w:b/>
        </w:rPr>
      </w:pPr>
      <w:r w:rsidRPr="005B1684">
        <w:rPr>
          <w:rFonts w:eastAsiaTheme="majorEastAsia" w:cstheme="majorBidi"/>
          <w:b/>
          <w:bCs/>
          <w:sz w:val="26"/>
          <w:szCs w:val="26"/>
        </w:rPr>
        <w:t>MRS 20</w:t>
      </w:r>
      <w:r>
        <w:t xml:space="preserve"> [(MAINE REVENUE SERVICE SALES, FUEL &amp; SPECIAL TAX DIVISION) “A REFERENCE GUIDE TO THE SALES AND USE TAX LAW” </w:t>
      </w:r>
      <w:hyperlink r:id="rId7" w:history="1">
        <w:r w:rsidRPr="001B321A">
          <w:rPr>
            <w:rStyle w:val="Hyperlink"/>
          </w:rPr>
          <w:t>https://www.maine.gov/revenue/sites/maine.gov.revenue/files/inline-files/Reference%20Guide%202020.pdf</w:t>
        </w:r>
      </w:hyperlink>
      <w:r>
        <w:t xml:space="preserve"> </w:t>
      </w:r>
      <w:r w:rsidRPr="005B1684">
        <w:t>December 2020</w:t>
      </w:r>
      <w:r>
        <w:t>] SS</w:t>
      </w:r>
      <w:r w:rsidRPr="00AB4021">
        <w:rPr>
          <w:rStyle w:val="StyleUnderline"/>
          <w:highlight w:val="green"/>
        </w:rPr>
        <w:t xml:space="preserve"> </w:t>
      </w:r>
    </w:p>
    <w:p w:rsidR="00C41204" w:rsidRDefault="00C41204" w:rsidP="00C41204">
      <w:hyperlink r:id="rId8" w:history="1">
        <w:proofErr w:type="gramStart"/>
        <w:r w:rsidRPr="00AB4021">
          <w:rPr>
            <w:rStyle w:val="StyleUnderline"/>
            <w:highlight w:val="green"/>
          </w:rPr>
          <w:t>Medicines</w:t>
        </w:r>
      </w:hyperlink>
      <w:r w:rsidRPr="00AB4021">
        <w:rPr>
          <w:rStyle w:val="StyleUnderline"/>
          <w:highlight w:val="green"/>
        </w:rPr>
        <w:t> means</w:t>
      </w:r>
      <w:r w:rsidRPr="00E53A40">
        <w:rPr>
          <w:rStyle w:val="StyleUnderline"/>
        </w:rPr>
        <w:t xml:space="preserve"> antibiotics, analgesics, antipyretics, stimulants, sedatives, antitoxins, anesthetics, </w:t>
      </w:r>
      <w:proofErr w:type="spellStart"/>
      <w:r w:rsidRPr="00E53A40">
        <w:rPr>
          <w:rStyle w:val="StyleUnderline"/>
        </w:rPr>
        <w:t>antipruritics</w:t>
      </w:r>
      <w:proofErr w:type="spellEnd"/>
      <w:r w:rsidRPr="00E53A40">
        <w:rPr>
          <w:rStyle w:val="StyleUnderline"/>
        </w:rPr>
        <w:t>, hormones, antihistamines, certain “dermal fillers</w:t>
      </w:r>
      <w:r w:rsidRPr="00BB1C01">
        <w:t xml:space="preserve">” (such as </w:t>
      </w:r>
      <w:proofErr w:type="spellStart"/>
      <w:r w:rsidRPr="00BB1C01">
        <w:t>BoTox</w:t>
      </w:r>
      <w:proofErr w:type="spellEnd"/>
      <w:r w:rsidRPr="00BB1C01">
        <w:t xml:space="preserve">®), </w:t>
      </w:r>
      <w:r w:rsidRPr="00E53A40">
        <w:rPr>
          <w:rStyle w:val="StyleUnderline"/>
        </w:rPr>
        <w:t xml:space="preserve">injectable contrast agents, vitamins, oxygen, </w:t>
      </w:r>
      <w:r w:rsidRPr="00686025">
        <w:rPr>
          <w:rStyle w:val="Emphasis"/>
        </w:rPr>
        <w:t>vaccines a</w:t>
      </w:r>
      <w:r w:rsidRPr="00B4179F">
        <w:rPr>
          <w:rStyle w:val="Emphasis"/>
        </w:rPr>
        <w:t xml:space="preserve">nd other </w:t>
      </w:r>
      <w:r w:rsidRPr="00AB4021">
        <w:rPr>
          <w:rStyle w:val="Emphasis"/>
          <w:highlight w:val="green"/>
        </w:rPr>
        <w:t>substances</w:t>
      </w:r>
      <w:r w:rsidRPr="00B4179F">
        <w:rPr>
          <w:rStyle w:val="Emphasis"/>
        </w:rPr>
        <w:t xml:space="preserve"> that are </w:t>
      </w:r>
      <w:r w:rsidRPr="00AB4021">
        <w:rPr>
          <w:rStyle w:val="Emphasis"/>
          <w:highlight w:val="green"/>
        </w:rPr>
        <w:t>used in the prevention, diagnosis or treatment of disease or injury</w:t>
      </w:r>
      <w:r w:rsidRPr="00686025">
        <w:t xml:space="preserve"> and that either (1) require a prescription in order to be purchased or administered to the retail consumer or patient; or (2) are sold in packaging.</w:t>
      </w:r>
      <w:proofErr w:type="gramEnd"/>
    </w:p>
    <w:p w:rsidR="00C41204" w:rsidRDefault="00C41204" w:rsidP="00C41204"/>
    <w:p w:rsidR="00C41204" w:rsidRDefault="00C41204" w:rsidP="00C41204">
      <w:pPr>
        <w:pStyle w:val="Heading4"/>
      </w:pPr>
      <w:r>
        <w:t>Intellectual property includes four things</w:t>
      </w:r>
    </w:p>
    <w:p w:rsidR="00C41204" w:rsidRPr="00A06110" w:rsidRDefault="00C41204" w:rsidP="00C41204">
      <w:r w:rsidRPr="00677B91">
        <w:rPr>
          <w:rStyle w:val="Style13ptBold"/>
        </w:rPr>
        <w:t>Brewer 19</w:t>
      </w:r>
      <w:r>
        <w:t xml:space="preserve"> [(</w:t>
      </w:r>
      <w:proofErr w:type="gramStart"/>
      <w:r>
        <w:t>Trevor,</w:t>
      </w:r>
      <w:proofErr w:type="gramEnd"/>
      <w:r>
        <w:t xml:space="preserve"> </w:t>
      </w:r>
      <w:r w:rsidRPr="00A06110">
        <w:t>advises clients on business structuring and sale transactions, regulatory compliance, third-party contracts, liability protection and general matters facing small business owners. His focus extends beyond legal advice and includes business strategy and wealth preservation.</w:t>
      </w:r>
      <w:r>
        <w:t>) “</w:t>
      </w:r>
      <w:r w:rsidRPr="00677B91">
        <w:t>WHAT ARE THE FOUR BASIC TYPES OF INTELLECTUAL PROPERTY RIGHTS?</w:t>
      </w:r>
      <w:r>
        <w:t xml:space="preserve">” Brewer Long, 5/16/19. </w:t>
      </w:r>
      <w:hyperlink r:id="rId9" w:history="1">
        <w:r w:rsidRPr="00C13040">
          <w:rPr>
            <w:rStyle w:val="Hyperlink"/>
          </w:rPr>
          <w:t>https://brewerlong.com/information/business-law/four-types-of-intellectual-property/</w:t>
        </w:r>
      </w:hyperlink>
      <w:r>
        <w:t>] RR</w:t>
      </w:r>
    </w:p>
    <w:p w:rsidR="00C41204" w:rsidRPr="00A06110" w:rsidRDefault="00C41204" w:rsidP="00C41204">
      <w:pPr>
        <w:rPr>
          <w:rStyle w:val="StyleUnderline"/>
        </w:rPr>
      </w:pPr>
      <w:r w:rsidRPr="00A06110">
        <w:rPr>
          <w:rStyle w:val="StyleUnderline"/>
        </w:rPr>
        <w:t xml:space="preserve">There are </w:t>
      </w:r>
      <w:r w:rsidRPr="00691553">
        <w:rPr>
          <w:rStyle w:val="StyleUnderline"/>
          <w:highlight w:val="green"/>
        </w:rPr>
        <w:t>four types of intellectual property rights</w:t>
      </w:r>
      <w:r>
        <w:t xml:space="preserve"> and protections (although multiple types of intellectual property itself). </w:t>
      </w:r>
      <w:r w:rsidRPr="00A06110">
        <w:t>Securing</w:t>
      </w:r>
      <w:r>
        <w:t xml:space="preserve"> the correct protection for your property is important, which is why consulting with a lawyer is </w:t>
      </w:r>
      <w:proofErr w:type="gramStart"/>
      <w:r>
        <w:t>a must</w:t>
      </w:r>
      <w:proofErr w:type="gramEnd"/>
      <w:r w:rsidRPr="00A06110">
        <w:rPr>
          <w:rStyle w:val="StyleUnderline"/>
        </w:rPr>
        <w:t>. The four categories of intellectual property protections include:</w:t>
      </w:r>
    </w:p>
    <w:p w:rsidR="00C41204" w:rsidRPr="00A06110" w:rsidRDefault="00C41204" w:rsidP="00C41204">
      <w:pPr>
        <w:rPr>
          <w:rStyle w:val="Emphasis"/>
        </w:rPr>
      </w:pPr>
      <w:r w:rsidRPr="00691553">
        <w:rPr>
          <w:rStyle w:val="Emphasis"/>
          <w:highlight w:val="green"/>
        </w:rPr>
        <w:t>TRADE SECRETS</w:t>
      </w:r>
    </w:p>
    <w:p w:rsidR="00C41204" w:rsidRDefault="00C41204" w:rsidP="00C41204">
      <w:r w:rsidRPr="00A06110">
        <w:rPr>
          <w:rStyle w:val="StyleUnderline"/>
        </w:rPr>
        <w:t>Trade secrets refer to specific</w:t>
      </w:r>
      <w:r>
        <w:t xml:space="preserve">, private </w:t>
      </w:r>
      <w:r w:rsidRPr="00A06110">
        <w:rPr>
          <w:rStyle w:val="StyleUnderline"/>
        </w:rPr>
        <w:t>information that</w:t>
      </w:r>
      <w:r>
        <w:t xml:space="preserve"> is important to a business because it </w:t>
      </w:r>
      <w:r w:rsidRPr="00A06110">
        <w:rPr>
          <w:rStyle w:val="StyleUnderline"/>
        </w:rPr>
        <w:t>gives the business a competitive advantage in its marketplace</w:t>
      </w:r>
      <w:r>
        <w:t xml:space="preserve">. If </w:t>
      </w:r>
      <w:proofErr w:type="gramStart"/>
      <w:r>
        <w:t>a trade secret is acquired by another company</w:t>
      </w:r>
      <w:proofErr w:type="gramEnd"/>
      <w:r>
        <w:t>, it could harm the original holder.</w:t>
      </w:r>
    </w:p>
    <w:p w:rsidR="00C41204" w:rsidRDefault="00C41204" w:rsidP="00C41204">
      <w:r w:rsidRPr="00A06110">
        <w:rPr>
          <w:rStyle w:val="StyleUnderline"/>
        </w:rPr>
        <w:lastRenderedPageBreak/>
        <w:t xml:space="preserve">Examples of trade secrets include </w:t>
      </w:r>
      <w:proofErr w:type="gramStart"/>
      <w:r w:rsidRPr="00A06110">
        <w:rPr>
          <w:rStyle w:val="StyleUnderline"/>
        </w:rPr>
        <w:t>recipes for certain</w:t>
      </w:r>
      <w:proofErr w:type="gramEnd"/>
      <w:r w:rsidRPr="00A06110">
        <w:rPr>
          <w:rStyle w:val="StyleUnderline"/>
        </w:rPr>
        <w:t xml:space="preserve"> foods and beverages </w:t>
      </w:r>
      <w:r>
        <w:t xml:space="preserve">(like Mrs. Fields’ cookies or Sprite), </w:t>
      </w:r>
      <w:r w:rsidRPr="00A06110">
        <w:rPr>
          <w:rStyle w:val="StyleUnderline"/>
        </w:rPr>
        <w:t>new inventions, software, processes</w:t>
      </w:r>
      <w:r>
        <w:t xml:space="preserve">, and even different marketing strategies. </w:t>
      </w:r>
    </w:p>
    <w:p w:rsidR="00C41204" w:rsidRDefault="00C41204" w:rsidP="00C41204">
      <w:r>
        <w:t xml:space="preserve">When a person or business holds a trade secret protection, </w:t>
      </w:r>
      <w:r w:rsidRPr="00A06110">
        <w:rPr>
          <w:rStyle w:val="Emphasis"/>
        </w:rPr>
        <w:t>others cannot copy or steal the idea</w:t>
      </w:r>
      <w:r w:rsidRPr="00A06110">
        <w:rPr>
          <w:rStyle w:val="StyleUnderline"/>
        </w:rPr>
        <w:t>.</w:t>
      </w:r>
      <w:r>
        <w:t xml:space="preserve"> In order to establish information as a “trade secret,” and to incur the legal protections associated with trade secrets, businesses must actively behave in a manner that demonstrates their desire to protect the information.</w:t>
      </w:r>
    </w:p>
    <w:p w:rsidR="00C41204" w:rsidRDefault="00C41204" w:rsidP="00C41204">
      <w:r w:rsidRPr="00A06110">
        <w:rPr>
          <w:rStyle w:val="StyleUnderline"/>
        </w:rPr>
        <w:t xml:space="preserve">Trade secrets </w:t>
      </w:r>
      <w:proofErr w:type="gramStart"/>
      <w:r w:rsidRPr="00A06110">
        <w:rPr>
          <w:rStyle w:val="StyleUnderline"/>
        </w:rPr>
        <w:t>are protected</w:t>
      </w:r>
      <w:proofErr w:type="gramEnd"/>
      <w:r w:rsidRPr="00A06110">
        <w:rPr>
          <w:rStyle w:val="StyleUnderline"/>
        </w:rPr>
        <w:t xml:space="preserve"> without official registration</w:t>
      </w:r>
      <w:r>
        <w:t>; however, an owner of a trade secret whose rights are breached–i.e. someone steals their trade secret–may ask a court to ask against that individual and prevent them from using the trade secret.</w:t>
      </w:r>
    </w:p>
    <w:p w:rsidR="00C41204" w:rsidRPr="00A06110" w:rsidRDefault="00C41204" w:rsidP="00C41204">
      <w:pPr>
        <w:rPr>
          <w:rStyle w:val="Emphasis"/>
        </w:rPr>
      </w:pPr>
      <w:r w:rsidRPr="00691553">
        <w:rPr>
          <w:rStyle w:val="Emphasis"/>
          <w:highlight w:val="green"/>
        </w:rPr>
        <w:t>PATENTS</w:t>
      </w:r>
    </w:p>
    <w:p w:rsidR="00C41204" w:rsidRDefault="00C41204" w:rsidP="00C41204">
      <w:r>
        <w:t xml:space="preserve">As defined by the U.S. Patent and Trademark Office (USPTO), </w:t>
      </w:r>
      <w:r w:rsidRPr="00A06110">
        <w:rPr>
          <w:rStyle w:val="StyleUnderline"/>
        </w:rPr>
        <w:t>a patent is a type of limited-duration protection that can be used to protect inventions</w:t>
      </w:r>
      <w:r>
        <w:t xml:space="preserve"> (or discoveries) that are new, non-obvious, and useful, such a new process, machine, article of manufacture, or composition of matter.</w:t>
      </w:r>
    </w:p>
    <w:p w:rsidR="00C41204" w:rsidRDefault="00C41204" w:rsidP="00C41204">
      <w:r>
        <w:t xml:space="preserve">When a property owner holds a patent, </w:t>
      </w:r>
      <w:r w:rsidRPr="00A06110">
        <w:rPr>
          <w:rStyle w:val="Emphasis"/>
        </w:rPr>
        <w:t xml:space="preserve">others </w:t>
      </w:r>
      <w:proofErr w:type="gramStart"/>
      <w:r w:rsidRPr="00A06110">
        <w:rPr>
          <w:rStyle w:val="Emphasis"/>
        </w:rPr>
        <w:t>are prevented</w:t>
      </w:r>
      <w:proofErr w:type="gramEnd"/>
      <w:r w:rsidRPr="00A06110">
        <w:rPr>
          <w:rStyle w:val="Emphasis"/>
        </w:rPr>
        <w:t>, under law, from offering for sale, making, or using the product</w:t>
      </w:r>
      <w:r>
        <w:t>.</w:t>
      </w:r>
    </w:p>
    <w:p w:rsidR="00C41204" w:rsidRPr="00A06110" w:rsidRDefault="00C41204" w:rsidP="00C41204">
      <w:pPr>
        <w:rPr>
          <w:rStyle w:val="Emphasis"/>
        </w:rPr>
      </w:pPr>
      <w:r w:rsidRPr="00691553">
        <w:rPr>
          <w:rStyle w:val="Emphasis"/>
          <w:highlight w:val="green"/>
        </w:rPr>
        <w:t>COPYRIGHTS</w:t>
      </w:r>
    </w:p>
    <w:p w:rsidR="00C41204" w:rsidRDefault="00C41204" w:rsidP="00C41204">
      <w:r>
        <w:t xml:space="preserve">Copyrights and patents are not the same things, although they are often confused. </w:t>
      </w:r>
      <w:r w:rsidRPr="00A06110">
        <w:rPr>
          <w:rStyle w:val="StyleUnderline"/>
        </w:rPr>
        <w:t>A copyright is a type of intellectual property protection that protects original works of authorship,</w:t>
      </w:r>
      <w:r>
        <w:t xml:space="preserve"> which might include literary works, music, art, and more. Today, copyrights also protect computer software and architecture.</w:t>
      </w:r>
    </w:p>
    <w:p w:rsidR="00C41204" w:rsidRDefault="00C41204" w:rsidP="00C41204">
      <w:r w:rsidRPr="00A06110">
        <w:rPr>
          <w:rStyle w:val="StyleUnderline"/>
        </w:rPr>
        <w:t>Copyright protections are automatic;</w:t>
      </w:r>
      <w:r>
        <w:t xml:space="preserve"> once you create something, it is yours. However, if your rights under copyright protections are infringed and you wish to file a lawsuit, then registration of your copyright will be necessary.</w:t>
      </w:r>
    </w:p>
    <w:p w:rsidR="00C41204" w:rsidRPr="00A06110" w:rsidRDefault="00C41204" w:rsidP="00C41204">
      <w:pPr>
        <w:rPr>
          <w:rStyle w:val="Emphasis"/>
        </w:rPr>
      </w:pPr>
      <w:r w:rsidRPr="00691553">
        <w:rPr>
          <w:rStyle w:val="Emphasis"/>
          <w:highlight w:val="green"/>
        </w:rPr>
        <w:t>TRADEMARKS</w:t>
      </w:r>
    </w:p>
    <w:p w:rsidR="00C41204" w:rsidRDefault="00C41204" w:rsidP="00C41204">
      <w:r>
        <w:t xml:space="preserve">Finally, the fourth type of intellectual property protection is </w:t>
      </w:r>
      <w:r w:rsidRPr="00A06110">
        <w:rPr>
          <w:rStyle w:val="StyleUnderline"/>
        </w:rPr>
        <w:t>a trademark protection</w:t>
      </w:r>
      <w:r>
        <w:t xml:space="preserve">. Remember, patents </w:t>
      </w:r>
      <w:proofErr w:type="gramStart"/>
      <w:r>
        <w:t>are used</w:t>
      </w:r>
      <w:proofErr w:type="gramEnd"/>
      <w:r>
        <w:t xml:space="preserve"> to protect inventions and discoveries and copyrights are used to protect expressions of ideas and creations, like art and writing.</w:t>
      </w:r>
    </w:p>
    <w:p w:rsidR="00C41204" w:rsidRDefault="00C41204" w:rsidP="00C41204">
      <w:r w:rsidRPr="00A06110">
        <w:rPr>
          <w:rStyle w:val="StyleUnderline"/>
        </w:rPr>
        <w:t>Trademarks</w:t>
      </w:r>
      <w:r>
        <w:t xml:space="preserve">, then, </w:t>
      </w:r>
      <w:r w:rsidRPr="00A06110">
        <w:rPr>
          <w:rStyle w:val="StyleUnderline"/>
        </w:rPr>
        <w:t>refer to phrases, words, or symbols that distinguish the source of a product</w:t>
      </w:r>
      <w:r>
        <w:t xml:space="preserve"> or services of one party from another. For example, the Nike symbol–which nearly all could easily recognize and identify–is a type of trademark.</w:t>
      </w:r>
    </w:p>
    <w:p w:rsidR="00C41204" w:rsidRDefault="00C41204" w:rsidP="00C41204">
      <w:r>
        <w:t xml:space="preserve">While patents and copyrights can expire, trademark rights come from the use of the </w:t>
      </w:r>
      <w:r w:rsidRPr="00A06110">
        <w:rPr>
          <w:rStyle w:val="StyleUnderline"/>
        </w:rPr>
        <w:t>trademark, and</w:t>
      </w:r>
      <w:r>
        <w:t xml:space="preserve"> therefore </w:t>
      </w:r>
      <w:proofErr w:type="gramStart"/>
      <w:r w:rsidRPr="00A06110">
        <w:rPr>
          <w:rStyle w:val="StyleUnderline"/>
        </w:rPr>
        <w:t>can be held</w:t>
      </w:r>
      <w:proofErr w:type="gramEnd"/>
      <w:r w:rsidRPr="00A06110">
        <w:rPr>
          <w:rStyle w:val="StyleUnderline"/>
        </w:rPr>
        <w:t xml:space="preserve"> indefinitely.</w:t>
      </w:r>
      <w:r>
        <w:t xml:space="preserve"> Like a copyright, registration of a trademark is not required, but registering can offer additional advantages.</w:t>
      </w:r>
    </w:p>
    <w:p w:rsidR="00C41204" w:rsidRPr="001D61F2" w:rsidRDefault="00C41204" w:rsidP="00C41204"/>
    <w:p w:rsidR="00C41204" w:rsidRPr="00C41204" w:rsidRDefault="00C41204" w:rsidP="00C41204">
      <w:pPr>
        <w:pStyle w:val="Heading4"/>
        <w:rPr>
          <w:rFonts w:cs="Calibri"/>
        </w:rPr>
      </w:pPr>
      <w:r w:rsidRPr="00F767F1">
        <w:rPr>
          <w:rFonts w:cs="Calibri"/>
        </w:rPr>
        <w:t xml:space="preserve">Vote </w:t>
      </w:r>
      <w:proofErr w:type="spellStart"/>
      <w:r w:rsidRPr="00F767F1">
        <w:rPr>
          <w:rFonts w:cs="Calibri"/>
        </w:rPr>
        <w:t>neg</w:t>
      </w:r>
      <w:proofErr w:type="spellEnd"/>
      <w:r w:rsidRPr="00F767F1">
        <w:rPr>
          <w:rFonts w:cs="Calibri"/>
        </w:rPr>
        <w:t>:</w:t>
      </w:r>
    </w:p>
    <w:p w:rsidR="00C41204" w:rsidRDefault="00C41204" w:rsidP="00C41204">
      <w:pPr>
        <w:pStyle w:val="Heading4"/>
        <w:rPr>
          <w:rFonts w:cs="Calibri"/>
        </w:rPr>
      </w:pPr>
      <w:r>
        <w:rPr>
          <w:rFonts w:cs="Calibri"/>
        </w:rPr>
        <w:t>1</w:t>
      </w:r>
      <w:r w:rsidRPr="00F767F1">
        <w:rPr>
          <w:rFonts w:cs="Calibri"/>
        </w:rPr>
        <w:t xml:space="preserve">] </w:t>
      </w:r>
      <w:r>
        <w:rPr>
          <w:rFonts w:cs="Calibri"/>
        </w:rPr>
        <w:t xml:space="preserve">Clash – argumentative testing along a stable tether and </w:t>
      </w:r>
      <w:r w:rsidRPr="00F767F1">
        <w:rPr>
          <w:rFonts w:cs="Calibri"/>
        </w:rPr>
        <w:t xml:space="preserve">SSD </w:t>
      </w:r>
      <w:r>
        <w:rPr>
          <w:rFonts w:cs="Calibri"/>
        </w:rPr>
        <w:t xml:space="preserve">are </w:t>
      </w:r>
      <w:r w:rsidRPr="00F767F1">
        <w:rPr>
          <w:rFonts w:cs="Calibri"/>
        </w:rPr>
        <w:t xml:space="preserve">good – </w:t>
      </w:r>
      <w:r>
        <w:rPr>
          <w:rFonts w:cs="Calibri"/>
        </w:rPr>
        <w:t>they force</w:t>
      </w:r>
      <w:r w:rsidRPr="00F767F1">
        <w:rPr>
          <w:rFonts w:cs="Calibri"/>
        </w:rPr>
        <w:t xml:space="preserve"> debaters to consider a controversial issue from multiple perspectives</w:t>
      </w:r>
      <w:r>
        <w:rPr>
          <w:rFonts w:cs="Calibri"/>
        </w:rPr>
        <w:t xml:space="preserve"> through nuanced </w:t>
      </w:r>
      <w:proofErr w:type="gramStart"/>
      <w:r>
        <w:rPr>
          <w:rFonts w:cs="Calibri"/>
        </w:rPr>
        <w:t>3</w:t>
      </w:r>
      <w:r w:rsidRPr="0055362D">
        <w:rPr>
          <w:rFonts w:cs="Calibri"/>
          <w:vertAlign w:val="superscript"/>
        </w:rPr>
        <w:t>rd</w:t>
      </w:r>
      <w:proofErr w:type="gramEnd"/>
      <w:r>
        <w:rPr>
          <w:rFonts w:cs="Calibri"/>
        </w:rPr>
        <w:t xml:space="preserve"> and 4</w:t>
      </w:r>
      <w:r w:rsidRPr="0055362D">
        <w:rPr>
          <w:rFonts w:cs="Calibri"/>
          <w:vertAlign w:val="superscript"/>
        </w:rPr>
        <w:t>th</w:t>
      </w:r>
      <w:r>
        <w:rPr>
          <w:rFonts w:cs="Calibri"/>
        </w:rPr>
        <w:t xml:space="preserve"> level testing that only occurs alongside a stasis point for preparation</w:t>
      </w:r>
      <w:r w:rsidRPr="00F767F1">
        <w:rPr>
          <w:rFonts w:cs="Calibri"/>
        </w:rPr>
        <w:t xml:space="preserve">. Non-T </w:t>
      </w:r>
      <w:proofErr w:type="spellStart"/>
      <w:r w:rsidRPr="00F767F1">
        <w:rPr>
          <w:rFonts w:cs="Calibri"/>
        </w:rPr>
        <w:t>affs</w:t>
      </w:r>
      <w:proofErr w:type="spellEnd"/>
      <w:r w:rsidRPr="00F767F1">
        <w:rPr>
          <w:rFonts w:cs="Calibri"/>
        </w:rPr>
        <w:t xml:space="preserve"> allow individuals to establish their own metrics for what they want to debate leading to ideological dogmatism</w:t>
      </w:r>
      <w:r>
        <w:rPr>
          <w:rFonts w:cs="Calibri"/>
        </w:rPr>
        <w:t xml:space="preserve"> – </w:t>
      </w:r>
      <w:r w:rsidRPr="00F767F1">
        <w:rPr>
          <w:rFonts w:cs="Calibri"/>
        </w:rPr>
        <w:t xml:space="preserve">our argument is that the process of defending </w:t>
      </w:r>
      <w:r>
        <w:rPr>
          <w:rFonts w:cs="Calibri"/>
        </w:rPr>
        <w:t xml:space="preserve">and answering </w:t>
      </w:r>
      <w:r w:rsidRPr="00F767F1">
        <w:rPr>
          <w:rFonts w:cs="Calibri"/>
        </w:rPr>
        <w:t xml:space="preserve">proposals </w:t>
      </w:r>
      <w:r>
        <w:rPr>
          <w:rFonts w:cs="Calibri"/>
        </w:rPr>
        <w:t xml:space="preserve">against a well-researched opponent </w:t>
      </w:r>
      <w:r w:rsidRPr="00F767F1">
        <w:rPr>
          <w:rFonts w:cs="Calibri"/>
        </w:rPr>
        <w:t xml:space="preserve">is a benefit of engaging </w:t>
      </w:r>
      <w:r>
        <w:rPr>
          <w:rFonts w:cs="Calibri"/>
        </w:rPr>
        <w:t xml:space="preserve">the topic regardless of the </w:t>
      </w:r>
      <w:proofErr w:type="gramStart"/>
      <w:r>
        <w:rPr>
          <w:rFonts w:cs="Calibri"/>
        </w:rPr>
        <w:t>truth value</w:t>
      </w:r>
      <w:proofErr w:type="gramEnd"/>
      <w:r>
        <w:rPr>
          <w:rFonts w:cs="Calibri"/>
        </w:rPr>
        <w:t xml:space="preserve"> of those proposals</w:t>
      </w:r>
      <w:r w:rsidRPr="00F767F1">
        <w:rPr>
          <w:rFonts w:cs="Calibri"/>
        </w:rPr>
        <w:t xml:space="preserve">. </w:t>
      </w:r>
    </w:p>
    <w:p w:rsidR="00C41204" w:rsidRPr="004D38A5" w:rsidRDefault="00C41204" w:rsidP="00C41204"/>
    <w:bookmarkEnd w:id="0"/>
    <w:p w:rsidR="00EA128C" w:rsidRPr="00F767F1" w:rsidRDefault="00EA128C" w:rsidP="00EA128C">
      <w:pPr>
        <w:pStyle w:val="Heading4"/>
        <w:rPr>
          <w:rFonts w:cs="Calibri"/>
        </w:rPr>
      </w:pPr>
      <w:r w:rsidRPr="00F767F1">
        <w:rPr>
          <w:rFonts w:cs="Calibri"/>
        </w:rPr>
        <w:t xml:space="preserve">Use competing </w:t>
      </w:r>
      <w:proofErr w:type="spellStart"/>
      <w:r w:rsidRPr="00F767F1">
        <w:rPr>
          <w:rFonts w:cs="Calibri"/>
        </w:rPr>
        <w:t>interps</w:t>
      </w:r>
      <w:proofErr w:type="spellEnd"/>
      <w:r w:rsidRPr="00F767F1">
        <w:rPr>
          <w:rFonts w:cs="Calibri"/>
        </w:rPr>
        <w:t xml:space="preserve"> – topicality is question of models of </w:t>
      </w:r>
      <w:proofErr w:type="gramStart"/>
      <w:r w:rsidRPr="00F767F1">
        <w:rPr>
          <w:rFonts w:cs="Calibri"/>
        </w:rPr>
        <w:t>debate which they should have to proactively justify</w:t>
      </w:r>
      <w:proofErr w:type="gramEnd"/>
      <w:r w:rsidRPr="00F767F1">
        <w:rPr>
          <w:rFonts w:cs="Calibri"/>
        </w:rPr>
        <w:t xml:space="preserve"> and we’ll win reasonability links to our offense.</w:t>
      </w:r>
    </w:p>
    <w:p w:rsidR="00EA128C" w:rsidRPr="00F767F1" w:rsidRDefault="00EA128C" w:rsidP="00EA128C">
      <w:pPr>
        <w:pStyle w:val="Heading4"/>
        <w:rPr>
          <w:rFonts w:cs="Calibri"/>
        </w:rPr>
      </w:pPr>
      <w:r w:rsidRPr="00F767F1">
        <w:rPr>
          <w:rFonts w:cs="Calibri"/>
        </w:rPr>
        <w:t xml:space="preserve">They can’t weigh the case—lack of </w:t>
      </w:r>
      <w:proofErr w:type="spellStart"/>
      <w:r w:rsidRPr="00F767F1">
        <w:rPr>
          <w:rFonts w:cs="Calibri"/>
        </w:rPr>
        <w:t>preround</w:t>
      </w:r>
      <w:proofErr w:type="spellEnd"/>
      <w:r w:rsidRPr="00F767F1">
        <w:rPr>
          <w:rFonts w:cs="Calibri"/>
        </w:rPr>
        <w:t xml:space="preserve"> prep means their truth claims are untested which you should presume false—they’re also only winning case because we couldn’t engage with it </w:t>
      </w:r>
    </w:p>
    <w:p w:rsidR="00C41204" w:rsidRDefault="00C41204" w:rsidP="00EA128C">
      <w:pPr>
        <w:pStyle w:val="Heading3"/>
        <w:jc w:val="left"/>
      </w:pPr>
      <w:bookmarkStart w:id="1" w:name="_GoBack"/>
      <w:bookmarkEnd w:id="1"/>
      <w:r>
        <w:t>Case</w:t>
      </w:r>
    </w:p>
    <w:p w:rsidR="00FD7F11" w:rsidRPr="00730CE9" w:rsidRDefault="00FD7F11" w:rsidP="00FD7F11">
      <w:pPr>
        <w:pStyle w:val="Heading4"/>
        <w:rPr>
          <w:rFonts w:cs="Arial"/>
          <w:szCs w:val="26"/>
        </w:rPr>
      </w:pPr>
      <w:r>
        <w:rPr>
          <w:rFonts w:cs="Arial"/>
          <w:szCs w:val="26"/>
        </w:rPr>
        <w:t>Extinction</w:t>
      </w:r>
      <w:r w:rsidRPr="00730CE9">
        <w:rPr>
          <w:rFonts w:cs="Arial"/>
          <w:szCs w:val="26"/>
        </w:rPr>
        <w:t xml:space="preserve"> outweighs---</w:t>
      </w:r>
      <w:proofErr w:type="gramStart"/>
      <w:r w:rsidRPr="00730CE9">
        <w:rPr>
          <w:rFonts w:cs="Arial"/>
          <w:szCs w:val="26"/>
        </w:rPr>
        <w:t>it’s</w:t>
      </w:r>
      <w:proofErr w:type="gramEnd"/>
      <w:r w:rsidRPr="00730CE9">
        <w:rPr>
          <w:rFonts w:cs="Arial"/>
          <w:szCs w:val="26"/>
        </w:rPr>
        <w:t xml:space="preserve"> the upmost moral evil and disavowal of the risk makes it more likely.</w:t>
      </w:r>
    </w:p>
    <w:p w:rsidR="00FD7F11" w:rsidRPr="00AE4834" w:rsidRDefault="00FD7F11" w:rsidP="00FD7F11">
      <w:pPr>
        <w:rPr>
          <w:rStyle w:val="Style13ptBold"/>
          <w:b w:val="0"/>
        </w:rPr>
      </w:pPr>
      <w:r w:rsidRPr="00AE4834">
        <w:rPr>
          <w:rStyle w:val="Style13ptBold"/>
          <w:rFonts w:eastAsia="Calibri"/>
        </w:rPr>
        <w:t>Burns</w:t>
      </w:r>
      <w:r w:rsidRPr="00AE4834">
        <w:rPr>
          <w:rStyle w:val="Style13ptBold"/>
        </w:rPr>
        <w:t xml:space="preserve"> 2017 (</w:t>
      </w:r>
      <w:r w:rsidRPr="00AE4834">
        <w:rPr>
          <w:rStyle w:val="Style13ptBold"/>
          <w:rFonts w:eastAsia="Calibri"/>
          <w:b w:val="0"/>
        </w:rPr>
        <w:t>Elizabeth</w:t>
      </w:r>
      <w:r w:rsidRPr="00AE4834">
        <w:rPr>
          <w:rStyle w:val="Style13ptBold"/>
          <w:b w:val="0"/>
        </w:rPr>
        <w:t xml:space="preserve"> </w:t>
      </w:r>
      <w:proofErr w:type="spellStart"/>
      <w:r w:rsidRPr="00AE4834">
        <w:rPr>
          <w:rStyle w:val="Style13ptBold"/>
          <w:rFonts w:eastAsia="Calibri"/>
          <w:b w:val="0"/>
        </w:rPr>
        <w:t>Finneron</w:t>
      </w:r>
      <w:proofErr w:type="spellEnd"/>
      <w:r w:rsidRPr="00AE4834">
        <w:rPr>
          <w:rStyle w:val="Style13ptBold"/>
          <w:b w:val="0"/>
        </w:rPr>
        <w:t>-</w:t>
      </w:r>
      <w:r w:rsidRPr="00AE4834">
        <w:rPr>
          <w:rStyle w:val="Style13ptBold"/>
          <w:rFonts w:eastAsia="Calibri"/>
          <w:b w:val="0"/>
        </w:rPr>
        <w:t>Burns</w:t>
      </w:r>
      <w:r w:rsidRPr="00AE4834">
        <w:rPr>
          <w:rStyle w:val="Style13ptBold"/>
          <w:b w:val="0"/>
        </w:rPr>
        <w:t xml:space="preserve"> </w:t>
      </w:r>
      <w:r w:rsidRPr="00AE4834">
        <w:rPr>
          <w:rStyle w:val="Style13ptBold"/>
          <w:rFonts w:eastAsia="Calibri"/>
          <w:b w:val="0"/>
        </w:rPr>
        <w:t>is</w:t>
      </w:r>
      <w:r w:rsidRPr="00AE4834">
        <w:rPr>
          <w:rStyle w:val="Style13ptBold"/>
          <w:b w:val="0"/>
        </w:rPr>
        <w:t xml:space="preserve"> </w:t>
      </w:r>
      <w:r w:rsidRPr="00AE4834">
        <w:rPr>
          <w:rStyle w:val="Style13ptBold"/>
          <w:rFonts w:eastAsia="Calibri"/>
          <w:b w:val="0"/>
        </w:rPr>
        <w:t>a</w:t>
      </w:r>
      <w:r w:rsidRPr="00AE4834">
        <w:rPr>
          <w:rStyle w:val="Style13ptBold"/>
          <w:b w:val="0"/>
        </w:rPr>
        <w:t xml:space="preserve"> </w:t>
      </w:r>
      <w:r w:rsidRPr="00AE4834">
        <w:rPr>
          <w:rStyle w:val="Style13ptBold"/>
          <w:rFonts w:eastAsia="Calibri"/>
          <w:b w:val="0"/>
        </w:rPr>
        <w:t>Teaching</w:t>
      </w:r>
      <w:r w:rsidRPr="00AE4834">
        <w:rPr>
          <w:rStyle w:val="Style13ptBold"/>
          <w:b w:val="0"/>
        </w:rPr>
        <w:t xml:space="preserve"> </w:t>
      </w:r>
      <w:r w:rsidRPr="00AE4834">
        <w:rPr>
          <w:rStyle w:val="Style13ptBold"/>
          <w:rFonts w:eastAsia="Calibri"/>
          <w:b w:val="0"/>
        </w:rPr>
        <w:t>Fellow</w:t>
      </w:r>
      <w:r w:rsidRPr="00AE4834">
        <w:rPr>
          <w:rStyle w:val="Style13ptBold"/>
          <w:b w:val="0"/>
        </w:rPr>
        <w:t xml:space="preserve"> </w:t>
      </w:r>
      <w:r w:rsidRPr="00AE4834">
        <w:rPr>
          <w:rStyle w:val="Style13ptBold"/>
          <w:rFonts w:eastAsia="Calibri"/>
          <w:b w:val="0"/>
        </w:rPr>
        <w:t>at</w:t>
      </w:r>
      <w:r w:rsidRPr="00AE4834">
        <w:rPr>
          <w:rStyle w:val="Style13ptBold"/>
          <w:b w:val="0"/>
        </w:rPr>
        <w:t xml:space="preserve"> </w:t>
      </w:r>
      <w:r w:rsidRPr="00AE4834">
        <w:rPr>
          <w:rStyle w:val="Style13ptBold"/>
          <w:rFonts w:eastAsia="Calibri"/>
          <w:b w:val="0"/>
        </w:rPr>
        <w:t>the</w:t>
      </w:r>
      <w:r w:rsidRPr="00AE4834">
        <w:rPr>
          <w:rStyle w:val="Style13ptBold"/>
          <w:b w:val="0"/>
        </w:rPr>
        <w:t xml:space="preserve"> </w:t>
      </w:r>
      <w:r w:rsidRPr="00AE4834">
        <w:rPr>
          <w:rStyle w:val="Style13ptBold"/>
          <w:rFonts w:eastAsia="Calibri"/>
          <w:b w:val="0"/>
        </w:rPr>
        <w:t>University</w:t>
      </w:r>
      <w:r w:rsidRPr="00AE4834">
        <w:rPr>
          <w:rStyle w:val="Style13ptBold"/>
          <w:b w:val="0"/>
        </w:rPr>
        <w:t xml:space="preserve"> </w:t>
      </w:r>
      <w:r w:rsidRPr="00AE4834">
        <w:rPr>
          <w:rStyle w:val="Style13ptBold"/>
          <w:rFonts w:eastAsia="Calibri"/>
          <w:b w:val="0"/>
        </w:rPr>
        <w:t>of</w:t>
      </w:r>
      <w:r w:rsidRPr="00AE4834">
        <w:rPr>
          <w:rStyle w:val="Style13ptBold"/>
          <w:b w:val="0"/>
        </w:rPr>
        <w:t xml:space="preserve"> </w:t>
      </w:r>
      <w:r w:rsidRPr="00AE4834">
        <w:rPr>
          <w:rStyle w:val="Style13ptBold"/>
          <w:rFonts w:eastAsia="Calibri"/>
          <w:b w:val="0"/>
        </w:rPr>
        <w:t>Warwick</w:t>
      </w:r>
      <w:r w:rsidRPr="00AE4834">
        <w:rPr>
          <w:rStyle w:val="Style13ptBold"/>
          <w:b w:val="0"/>
        </w:rPr>
        <w:t xml:space="preserve"> </w:t>
      </w:r>
      <w:r w:rsidRPr="00AE4834">
        <w:rPr>
          <w:rStyle w:val="Style13ptBold"/>
          <w:rFonts w:eastAsia="Calibri"/>
          <w:b w:val="0"/>
        </w:rPr>
        <w:t>and</w:t>
      </w:r>
      <w:r w:rsidRPr="00AE4834">
        <w:rPr>
          <w:rStyle w:val="Style13ptBold"/>
          <w:b w:val="0"/>
        </w:rPr>
        <w:t xml:space="preserve"> </w:t>
      </w:r>
      <w:r w:rsidRPr="00AE4834">
        <w:rPr>
          <w:rStyle w:val="Style13ptBold"/>
          <w:rFonts w:eastAsia="Calibri"/>
          <w:b w:val="0"/>
        </w:rPr>
        <w:t>an</w:t>
      </w:r>
      <w:r w:rsidRPr="00AE4834">
        <w:rPr>
          <w:rStyle w:val="Style13ptBold"/>
          <w:b w:val="0"/>
        </w:rPr>
        <w:t xml:space="preserve"> </w:t>
      </w:r>
      <w:r w:rsidRPr="00AE4834">
        <w:rPr>
          <w:rStyle w:val="Style13ptBold"/>
          <w:rFonts w:eastAsia="Calibri"/>
          <w:b w:val="0"/>
        </w:rPr>
        <w:t>Affiliated</w:t>
      </w:r>
      <w:r w:rsidRPr="00AE4834">
        <w:rPr>
          <w:rStyle w:val="Style13ptBold"/>
          <w:b w:val="0"/>
        </w:rPr>
        <w:t xml:space="preserve"> </w:t>
      </w:r>
      <w:r w:rsidRPr="00AE4834">
        <w:rPr>
          <w:rStyle w:val="Style13ptBold"/>
          <w:rFonts w:eastAsia="Calibri"/>
          <w:b w:val="0"/>
        </w:rPr>
        <w:t>Researcher</w:t>
      </w:r>
      <w:r w:rsidRPr="00AE4834">
        <w:rPr>
          <w:rStyle w:val="Style13ptBold"/>
          <w:b w:val="0"/>
        </w:rPr>
        <w:t xml:space="preserve"> </w:t>
      </w:r>
      <w:r w:rsidRPr="00AE4834">
        <w:rPr>
          <w:rStyle w:val="Style13ptBold"/>
          <w:rFonts w:eastAsia="Calibri"/>
          <w:b w:val="0"/>
        </w:rPr>
        <w:t>at</w:t>
      </w:r>
      <w:r w:rsidRPr="00AE4834">
        <w:rPr>
          <w:rStyle w:val="Style13ptBold"/>
          <w:b w:val="0"/>
        </w:rPr>
        <w:t xml:space="preserve"> </w:t>
      </w:r>
      <w:r w:rsidRPr="00AE4834">
        <w:rPr>
          <w:rStyle w:val="Style13ptBold"/>
          <w:rFonts w:eastAsia="Calibri"/>
          <w:b w:val="0"/>
        </w:rPr>
        <w:t>the</w:t>
      </w:r>
      <w:r w:rsidRPr="00AE4834">
        <w:rPr>
          <w:rStyle w:val="Style13ptBold"/>
          <w:b w:val="0"/>
        </w:rPr>
        <w:t xml:space="preserve"> </w:t>
      </w:r>
      <w:r w:rsidRPr="00AE4834">
        <w:rPr>
          <w:rStyle w:val="Style13ptBold"/>
          <w:rFonts w:eastAsia="Calibri"/>
          <w:b w:val="0"/>
        </w:rPr>
        <w:t>Institute</w:t>
      </w:r>
      <w:r w:rsidRPr="00AE4834">
        <w:rPr>
          <w:rStyle w:val="Style13ptBold"/>
          <w:b w:val="0"/>
        </w:rPr>
        <w:t xml:space="preserve"> </w:t>
      </w:r>
      <w:r w:rsidRPr="00AE4834">
        <w:rPr>
          <w:rStyle w:val="Style13ptBold"/>
          <w:rFonts w:eastAsia="Calibri"/>
          <w:b w:val="0"/>
        </w:rPr>
        <w:t>for</w:t>
      </w:r>
      <w:r w:rsidRPr="00AE4834">
        <w:rPr>
          <w:rStyle w:val="Style13ptBold"/>
          <w:b w:val="0"/>
        </w:rPr>
        <w:t xml:space="preserve"> </w:t>
      </w:r>
      <w:r w:rsidRPr="00AE4834">
        <w:rPr>
          <w:rStyle w:val="Style13ptBold"/>
          <w:rFonts w:eastAsia="Calibri"/>
          <w:b w:val="0"/>
        </w:rPr>
        <w:t>Futures</w:t>
      </w:r>
      <w:r w:rsidRPr="00AE4834">
        <w:rPr>
          <w:rStyle w:val="Style13ptBold"/>
          <w:b w:val="0"/>
        </w:rPr>
        <w:t xml:space="preserve"> </w:t>
      </w:r>
      <w:r w:rsidRPr="00AE4834">
        <w:rPr>
          <w:rStyle w:val="Style13ptBold"/>
          <w:rFonts w:eastAsia="Calibri"/>
          <w:b w:val="0"/>
        </w:rPr>
        <w:t>Studies</w:t>
      </w:r>
      <w:r w:rsidRPr="00AE4834">
        <w:rPr>
          <w:rStyle w:val="Style13ptBold"/>
          <w:b w:val="0"/>
        </w:rPr>
        <w:t xml:space="preserve"> </w:t>
      </w:r>
      <w:r w:rsidRPr="00AE4834">
        <w:rPr>
          <w:rStyle w:val="Style13ptBold"/>
          <w:rFonts w:eastAsia="Calibri"/>
          <w:b w:val="0"/>
        </w:rPr>
        <w:t>in</w:t>
      </w:r>
      <w:r w:rsidRPr="00AE4834">
        <w:rPr>
          <w:rStyle w:val="Style13ptBold"/>
          <w:b w:val="0"/>
        </w:rPr>
        <w:t xml:space="preserve"> </w:t>
      </w:r>
      <w:r w:rsidRPr="00AE4834">
        <w:rPr>
          <w:rStyle w:val="Style13ptBold"/>
          <w:rFonts w:eastAsia="Calibri"/>
          <w:b w:val="0"/>
        </w:rPr>
        <w:t>Stockholm</w:t>
      </w:r>
      <w:r w:rsidRPr="00AE4834">
        <w:rPr>
          <w:rStyle w:val="Style13ptBold"/>
          <w:b w:val="0"/>
        </w:rPr>
        <w:t xml:space="preserve">, </w:t>
      </w:r>
      <w:r w:rsidRPr="00AE4834">
        <w:rPr>
          <w:rStyle w:val="Style13ptBold"/>
          <w:rFonts w:eastAsia="Calibri"/>
          <w:b w:val="0"/>
        </w:rPr>
        <w:t>What</w:t>
      </w:r>
      <w:r w:rsidRPr="00AE4834">
        <w:rPr>
          <w:rStyle w:val="Style13ptBold"/>
          <w:b w:val="0"/>
        </w:rPr>
        <w:t>’</w:t>
      </w:r>
      <w:r w:rsidRPr="00AE4834">
        <w:rPr>
          <w:rStyle w:val="Style13ptBold"/>
          <w:rFonts w:eastAsia="Calibri"/>
          <w:b w:val="0"/>
        </w:rPr>
        <w:t>s</w:t>
      </w:r>
      <w:r w:rsidRPr="00AE4834">
        <w:rPr>
          <w:rStyle w:val="Style13ptBold"/>
          <w:b w:val="0"/>
        </w:rPr>
        <w:t xml:space="preserve"> </w:t>
      </w:r>
      <w:r w:rsidRPr="00AE4834">
        <w:rPr>
          <w:rStyle w:val="Style13ptBold"/>
          <w:rFonts w:eastAsia="Calibri"/>
          <w:b w:val="0"/>
        </w:rPr>
        <w:t>wrong</w:t>
      </w:r>
      <w:r w:rsidRPr="00AE4834">
        <w:rPr>
          <w:rStyle w:val="Style13ptBold"/>
          <w:b w:val="0"/>
        </w:rPr>
        <w:t xml:space="preserve"> </w:t>
      </w:r>
      <w:r w:rsidRPr="00AE4834">
        <w:rPr>
          <w:rStyle w:val="Style13ptBold"/>
          <w:rFonts w:eastAsia="Calibri"/>
          <w:b w:val="0"/>
        </w:rPr>
        <w:t>with</w:t>
      </w:r>
      <w:r w:rsidRPr="00AE4834">
        <w:rPr>
          <w:rStyle w:val="Style13ptBold"/>
          <w:b w:val="0"/>
        </w:rPr>
        <w:t xml:space="preserve"> </w:t>
      </w:r>
      <w:r w:rsidRPr="00AE4834">
        <w:rPr>
          <w:rStyle w:val="Style13ptBold"/>
          <w:rFonts w:eastAsia="Calibri"/>
          <w:b w:val="0"/>
        </w:rPr>
        <w:t>human</w:t>
      </w:r>
      <w:r w:rsidRPr="00AE4834">
        <w:rPr>
          <w:rStyle w:val="Style13ptBold"/>
          <w:b w:val="0"/>
        </w:rPr>
        <w:t xml:space="preserve"> </w:t>
      </w:r>
      <w:r w:rsidRPr="00AE4834">
        <w:rPr>
          <w:rStyle w:val="Style13ptBold"/>
          <w:rFonts w:eastAsia="Calibri"/>
          <w:b w:val="0"/>
        </w:rPr>
        <w:t>extinction</w:t>
      </w:r>
      <w:r w:rsidRPr="00AE4834">
        <w:rPr>
          <w:rStyle w:val="Style13ptBold"/>
          <w:b w:val="0"/>
        </w:rPr>
        <w:t xml:space="preserve">?, </w:t>
      </w:r>
      <w:hyperlink r:id="rId10" w:history="1">
        <w:r w:rsidRPr="00AE4834">
          <w:rPr>
            <w:rStyle w:val="Hyperlink"/>
            <w:rFonts w:eastAsia="Calibri"/>
          </w:rPr>
          <w:t>http</w:t>
        </w:r>
        <w:r w:rsidRPr="00AE4834">
          <w:rPr>
            <w:rStyle w:val="Hyperlink"/>
          </w:rPr>
          <w:t>://</w:t>
        </w:r>
        <w:r w:rsidRPr="00AE4834">
          <w:rPr>
            <w:rStyle w:val="Hyperlink"/>
            <w:rFonts w:eastAsia="Calibri"/>
          </w:rPr>
          <w:t>www</w:t>
        </w:r>
        <w:r w:rsidRPr="00AE4834">
          <w:rPr>
            <w:rStyle w:val="Hyperlink"/>
          </w:rPr>
          <w:t>.</w:t>
        </w:r>
        <w:r w:rsidRPr="00AE4834">
          <w:rPr>
            <w:rStyle w:val="Hyperlink"/>
            <w:rFonts w:eastAsia="Calibri"/>
          </w:rPr>
          <w:t>tandfonline</w:t>
        </w:r>
        <w:r w:rsidRPr="00AE4834">
          <w:rPr>
            <w:rStyle w:val="Hyperlink"/>
          </w:rPr>
          <w:t>.</w:t>
        </w:r>
        <w:r w:rsidRPr="00AE4834">
          <w:rPr>
            <w:rStyle w:val="Hyperlink"/>
            <w:rFonts w:eastAsia="Calibri"/>
          </w:rPr>
          <w:t>com</w:t>
        </w:r>
        <w:r w:rsidRPr="00AE4834">
          <w:rPr>
            <w:rStyle w:val="Hyperlink"/>
          </w:rPr>
          <w:t>/</w:t>
        </w:r>
        <w:r w:rsidRPr="00AE4834">
          <w:rPr>
            <w:rStyle w:val="Hyperlink"/>
            <w:rFonts w:eastAsia="Calibri"/>
          </w:rPr>
          <w:t>doi</w:t>
        </w:r>
        <w:r w:rsidRPr="00AE4834">
          <w:rPr>
            <w:rStyle w:val="Hyperlink"/>
          </w:rPr>
          <w:t>/</w:t>
        </w:r>
        <w:r w:rsidRPr="00AE4834">
          <w:rPr>
            <w:rStyle w:val="Hyperlink"/>
            <w:rFonts w:eastAsia="Calibri"/>
          </w:rPr>
          <w:t>pdf</w:t>
        </w:r>
        <w:r w:rsidRPr="00AE4834">
          <w:rPr>
            <w:rStyle w:val="Hyperlink"/>
          </w:rPr>
          <w:t>/10.1080/00455091.2016.1278150?</w:t>
        </w:r>
        <w:r w:rsidRPr="00AE4834">
          <w:rPr>
            <w:rStyle w:val="Hyperlink"/>
            <w:rFonts w:eastAsia="Calibri"/>
          </w:rPr>
          <w:t>needAccess</w:t>
        </w:r>
        <w:r w:rsidRPr="00AE4834">
          <w:rPr>
            <w:rStyle w:val="Hyperlink"/>
          </w:rPr>
          <w:t>=</w:t>
        </w:r>
        <w:r w:rsidRPr="00AE4834">
          <w:rPr>
            <w:rStyle w:val="Hyperlink"/>
            <w:rFonts w:eastAsia="Calibri"/>
          </w:rPr>
          <w:t>true</w:t>
        </w:r>
      </w:hyperlink>
      <w:r w:rsidRPr="00AE4834">
        <w:rPr>
          <w:rStyle w:val="Style13ptBold"/>
          <w:b w:val="0"/>
        </w:rPr>
        <w:t xml:space="preserve">, </w:t>
      </w:r>
      <w:r w:rsidRPr="00AE4834">
        <w:rPr>
          <w:rStyle w:val="Style13ptBold"/>
          <w:rFonts w:eastAsia="Calibri"/>
          <w:b w:val="0"/>
        </w:rPr>
        <w:t>Canadian</w:t>
      </w:r>
      <w:r w:rsidRPr="00AE4834">
        <w:rPr>
          <w:rStyle w:val="Style13ptBold"/>
          <w:b w:val="0"/>
        </w:rPr>
        <w:t xml:space="preserve"> </w:t>
      </w:r>
      <w:r w:rsidRPr="00AE4834">
        <w:rPr>
          <w:rStyle w:val="Style13ptBold"/>
          <w:rFonts w:eastAsia="Calibri"/>
          <w:b w:val="0"/>
        </w:rPr>
        <w:t>Journal</w:t>
      </w:r>
      <w:r w:rsidRPr="00AE4834">
        <w:rPr>
          <w:rStyle w:val="Style13ptBold"/>
          <w:b w:val="0"/>
        </w:rPr>
        <w:t xml:space="preserve"> </w:t>
      </w:r>
      <w:r w:rsidRPr="00AE4834">
        <w:rPr>
          <w:rStyle w:val="Style13ptBold"/>
          <w:rFonts w:eastAsia="Calibri"/>
          <w:b w:val="0"/>
        </w:rPr>
        <w:t>of</w:t>
      </w:r>
      <w:r w:rsidRPr="00AE4834">
        <w:rPr>
          <w:rStyle w:val="Style13ptBold"/>
          <w:b w:val="0"/>
        </w:rPr>
        <w:t xml:space="preserve"> </w:t>
      </w:r>
      <w:r w:rsidRPr="00AE4834">
        <w:rPr>
          <w:rStyle w:val="Style13ptBold"/>
          <w:rFonts w:eastAsia="Calibri"/>
          <w:b w:val="0"/>
        </w:rPr>
        <w:t>Philosophy</w:t>
      </w:r>
      <w:r w:rsidRPr="00AE4834">
        <w:rPr>
          <w:rStyle w:val="Style13ptBold"/>
          <w:b w:val="0"/>
        </w:rPr>
        <w:t>, 2017)</w:t>
      </w:r>
    </w:p>
    <w:p w:rsidR="00FD7F11" w:rsidRPr="00AE4834" w:rsidRDefault="00FD7F11" w:rsidP="00FD7F11">
      <w:pPr>
        <w:rPr>
          <w:sz w:val="8"/>
        </w:rPr>
      </w:pPr>
      <w:r w:rsidRPr="00AE4834">
        <w:rPr>
          <w:rFonts w:eastAsia="Calibri"/>
          <w:sz w:val="8"/>
        </w:rPr>
        <w:t>Many</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certainly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belief</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various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begin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four</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proofErr w:type="gramStart"/>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given</w:t>
      </w:r>
      <w:proofErr w:type="gramEnd"/>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proofErr w:type="gramStart"/>
      <w:r w:rsidRPr="00AE4834">
        <w:rPr>
          <w:rFonts w:eastAsia="Calibri"/>
          <w:sz w:val="8"/>
        </w:rPr>
        <w:t>impact</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upcoming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occurs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explain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use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conclusion</w:t>
      </w:r>
      <w:r w:rsidRPr="00AE4834">
        <w:rPr>
          <w:sz w:val="8"/>
        </w:rPr>
        <w:t xml:space="preserve"> </w:t>
      </w:r>
      <w:proofErr w:type="gramStart"/>
      <w:r w:rsidRPr="00AE4834">
        <w:rPr>
          <w:rFonts w:eastAsia="Calibri"/>
          <w:sz w:val="8"/>
        </w:rPr>
        <w:t>to</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consider</w:t>
      </w:r>
      <w:proofErr w:type="gramEnd"/>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morally</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impermissible</w:t>
      </w:r>
      <w:r w:rsidRPr="00AE4834">
        <w:rPr>
          <w:sz w:val="8"/>
        </w:rPr>
        <w:t xml:space="preserve">, </w:t>
      </w:r>
      <w:r w:rsidRPr="00AE4834">
        <w:rPr>
          <w:rFonts w:eastAsia="Calibri"/>
          <w:sz w:val="8"/>
        </w:rPr>
        <w:t>arguing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small</w:t>
      </w:r>
      <w:r w:rsidRPr="00AE4834">
        <w:rPr>
          <w:sz w:val="8"/>
        </w:rPr>
        <w:t xml:space="preserve"> </w:t>
      </w:r>
      <w:r w:rsidRPr="00AE4834">
        <w:rPr>
          <w:rFonts w:eastAsia="Calibri"/>
          <w:sz w:val="8"/>
        </w:rPr>
        <w:t>class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happen</w:t>
      </w:r>
      <w:r w:rsidRPr="00AE4834">
        <w:rPr>
          <w:sz w:val="8"/>
        </w:rPr>
        <w:t xml:space="preserve">. 2.1. </w:t>
      </w:r>
      <w:r w:rsidRPr="00AE4834">
        <w:rPr>
          <w:rFonts w:eastAsia="Calibri"/>
          <w:sz w:val="8"/>
        </w:rPr>
        <w:t>It</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existence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very</w:t>
      </w:r>
      <w:r w:rsidRPr="00AE4834">
        <w:rPr>
          <w:rStyle w:val="StyleUnderline"/>
        </w:rPr>
        <w:t xml:space="preserve"> </w:t>
      </w:r>
      <w:r w:rsidRPr="00AE4834">
        <w:rPr>
          <w:rStyle w:val="StyleUnderline"/>
          <w:rFonts w:eastAsia="Calibri"/>
        </w:rPr>
        <w:t>many</w:t>
      </w:r>
      <w:r w:rsidRPr="00AE4834">
        <w:rPr>
          <w:sz w:val="8"/>
        </w:rPr>
        <w:t xml:space="preserve"> </w:t>
      </w:r>
      <w:r w:rsidRPr="00AE4834">
        <w:rPr>
          <w:rFonts w:eastAsia="Calibri"/>
          <w:sz w:val="8"/>
        </w:rPr>
        <w:t>happy</w:t>
      </w:r>
      <w:r w:rsidRPr="00AE4834">
        <w:rPr>
          <w:sz w:val="8"/>
        </w:rPr>
        <w:t xml:space="preserve"> </w:t>
      </w:r>
      <w:r w:rsidRPr="00AE4834">
        <w:rPr>
          <w:rStyle w:val="StyleUnderline"/>
          <w:rFonts w:eastAsia="Calibri"/>
        </w:rPr>
        <w:t>people</w:t>
      </w:r>
      <w:r w:rsidRPr="00AE4834">
        <w:rPr>
          <w:sz w:val="8"/>
        </w:rPr>
        <w:t xml:space="preserve"> </w:t>
      </w:r>
      <w:proofErr w:type="gramStart"/>
      <w:r w:rsidRPr="00AE4834">
        <w:rPr>
          <w:rFonts w:eastAsia="Calibri"/>
          <w:sz w:val="8"/>
        </w:rPr>
        <w:t>One</w:t>
      </w:r>
      <w:proofErr w:type="gramEnd"/>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lies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it</w:t>
      </w:r>
      <w:r w:rsidRPr="000A2C32">
        <w:rPr>
          <w:rStyle w:val="StyleUnderline"/>
          <w:highlight w:val="cyan"/>
        </w:rPr>
        <w:t xml:space="preserve"> </w:t>
      </w:r>
      <w:r w:rsidRPr="000A2C32">
        <w:rPr>
          <w:rStyle w:val="StyleUnderline"/>
          <w:rFonts w:eastAsia="Calibri"/>
          <w:highlight w:val="cyan"/>
        </w:rPr>
        <w:t>is</w:t>
      </w:r>
      <w:r w:rsidRPr="000A2C32">
        <w:rPr>
          <w:rStyle w:val="StyleUnderline"/>
          <w:highlight w:val="cyan"/>
        </w:rPr>
        <w:t xml:space="preserve"> </w:t>
      </w:r>
      <w:r w:rsidRPr="00AE4834">
        <w:rPr>
          <w:rStyle w:val="StyleUnderline"/>
          <w:rFonts w:eastAsia="Calibri"/>
        </w:rPr>
        <w:t>a</w:t>
      </w:r>
      <w:r w:rsidRPr="00AE4834">
        <w:rPr>
          <w:rStyle w:val="StyleUnderline"/>
        </w:rPr>
        <w:t xml:space="preserve"> </w:t>
      </w:r>
      <w:r w:rsidRPr="000A2C32">
        <w:rPr>
          <w:rStyle w:val="StyleUnderline"/>
          <w:rFonts w:eastAsia="Calibri"/>
          <w:highlight w:val="cyan"/>
        </w:rPr>
        <w:t>good</w:t>
      </w:r>
      <w:r w:rsidRPr="000A2C32">
        <w:rPr>
          <w:rStyle w:val="StyleUnderline"/>
          <w:highlight w:val="cyan"/>
        </w:rPr>
        <w:t xml:space="preserve"> </w:t>
      </w:r>
      <w:r w:rsidRPr="00AE4834">
        <w:rPr>
          <w:rStyle w:val="StyleUnderline"/>
          <w:rFonts w:eastAsia="Calibri"/>
        </w:rPr>
        <w:t>thing</w:t>
      </w:r>
      <w:r w:rsidRPr="00AE4834">
        <w:rPr>
          <w:rStyle w:val="StyleUnderline"/>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to</w:t>
      </w:r>
      <w:r w:rsidRPr="000A2C32">
        <w:rPr>
          <w:rStyle w:val="StyleUnderline"/>
          <w:highlight w:val="cyan"/>
        </w:rPr>
        <w:t xml:space="preserve"> </w:t>
      </w:r>
      <w:r w:rsidRPr="000A2C32">
        <w:rPr>
          <w:rStyle w:val="StyleUnderline"/>
          <w:rFonts w:eastAsia="Calibri"/>
          <w:highlight w:val="cyan"/>
        </w:rPr>
        <w:t>exist</w:t>
      </w:r>
      <w:r w:rsidRPr="000A2C32">
        <w:rPr>
          <w:sz w:val="8"/>
          <w:highlight w:val="cyan"/>
        </w:rPr>
        <w:t xml:space="preserve"> </w:t>
      </w:r>
      <w:r w:rsidRPr="00AE4834">
        <w:rPr>
          <w:rFonts w:eastAsia="Calibri"/>
          <w:sz w:val="8"/>
        </w:rPr>
        <w:t>and</w:t>
      </w:r>
      <w:r w:rsidRPr="00AE4834">
        <w:rPr>
          <w:sz w:val="8"/>
        </w:rPr>
        <w:t xml:space="preserve"> </w:t>
      </w:r>
      <w:r w:rsidRPr="00AE4834">
        <w:rPr>
          <w:rFonts w:eastAsia="Calibri"/>
          <w:sz w:val="8"/>
        </w:rPr>
        <w:t>enjoy</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lives</w:t>
      </w:r>
      <w:r w:rsidRPr="00AE4834">
        <w:rPr>
          <w:sz w:val="8"/>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extinction</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deprive</w:t>
      </w:r>
      <w:r w:rsidRPr="000A2C32">
        <w:rPr>
          <w:rStyle w:val="StyleUnderline"/>
          <w:highlight w:val="cyan"/>
        </w:rPr>
        <w:t xml:space="preserve"> </w:t>
      </w:r>
      <w:r w:rsidRPr="00AE4834">
        <w:rPr>
          <w:rStyle w:val="StyleUnderline"/>
          <w:rFonts w:eastAsia="Calibri"/>
        </w:rPr>
        <w:t>more</w:t>
      </w:r>
      <w:r w:rsidRPr="00AE4834">
        <w:rPr>
          <w:rStyle w:val="StyleUnderline"/>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AE4834">
        <w:rPr>
          <w:rStyle w:val="StyleUnderline"/>
          <w:rFonts w:eastAsia="Calibri"/>
        </w:rPr>
        <w:t>enjoying</w:t>
      </w:r>
      <w:r w:rsidRPr="00AE4834">
        <w:rPr>
          <w:rStyle w:val="StyleUnderline"/>
        </w:rPr>
        <w:t xml:space="preserve"> </w:t>
      </w:r>
      <w:r w:rsidRPr="000A2C32">
        <w:rPr>
          <w:rStyle w:val="StyleUnderline"/>
          <w:rFonts w:eastAsia="Calibri"/>
          <w:highlight w:val="cyan"/>
        </w:rPr>
        <w:t>this</w:t>
      </w:r>
      <w:r w:rsidRPr="000A2C32">
        <w:rPr>
          <w:sz w:val="8"/>
          <w:highlight w:val="cyan"/>
        </w:rPr>
        <w:t xml:space="preserve"> </w:t>
      </w:r>
      <w:r w:rsidRPr="00AE4834">
        <w:rPr>
          <w:rFonts w:eastAsia="Calibri"/>
          <w:sz w:val="8"/>
        </w:rPr>
        <w:t>good</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good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proofErr w:type="gramStart"/>
      <w:r w:rsidRPr="00AE4834">
        <w:rPr>
          <w:rStyle w:val="StyleUnderline"/>
          <w:rFonts w:eastAsia="Calibri"/>
        </w:rPr>
        <w:t>could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understood</w:t>
      </w:r>
      <w:proofErr w:type="gramEnd"/>
      <w:r w:rsidRPr="00AE4834">
        <w:rPr>
          <w:rStyle w:val="StyleUnderline"/>
        </w:rPr>
        <w:t xml:space="preserve"> </w:t>
      </w:r>
      <w:r w:rsidRPr="00AE4834">
        <w:rPr>
          <w:rStyle w:val="StyleUnderline"/>
          <w:rFonts w:eastAsia="Calibri"/>
        </w:rPr>
        <w:t>in</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ways</w:t>
      </w:r>
      <w:r w:rsidRPr="00AE4834">
        <w:rPr>
          <w:rStyle w:val="StyleUnderline"/>
        </w:rPr>
        <w:t>.</w:t>
      </w:r>
      <w:r w:rsidRPr="00AE4834">
        <w:rPr>
          <w:sz w:val="8"/>
        </w:rPr>
        <w:t xml:space="preserve"> </w:t>
      </w:r>
      <w:r w:rsidRPr="00AE4834">
        <w:rPr>
          <w:rFonts w:eastAsia="Calibri"/>
          <w:sz w:val="8"/>
        </w:rPr>
        <w:t>According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first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bringing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good</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if</w:t>
      </w:r>
      <w:r w:rsidRPr="00AE4834">
        <w:rPr>
          <w:rStyle w:val="StyleUnderline"/>
        </w:rPr>
        <w:t xml:space="preserve"> </w:t>
      </w:r>
      <w:r w:rsidRPr="00AE4834">
        <w:rPr>
          <w:rStyle w:val="StyleUnderline"/>
          <w:rFonts w:eastAsia="Calibri"/>
        </w:rPr>
        <w:t>humans</w:t>
      </w:r>
      <w:r w:rsidRPr="00AE4834">
        <w:rPr>
          <w:rStyle w:val="StyleUnderline"/>
        </w:rPr>
        <w:t xml:space="preserve"> </w:t>
      </w:r>
      <w:r w:rsidRPr="00AE4834">
        <w:rPr>
          <w:rStyle w:val="StyleUnderline"/>
          <w:rFonts w:eastAsia="Calibri"/>
        </w:rPr>
        <w:t>were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go</w:t>
      </w:r>
      <w:r w:rsidRPr="00AE4834">
        <w:rPr>
          <w:rStyle w:val="StyleUnderline"/>
        </w:rPr>
        <w:t xml:space="preserve"> </w:t>
      </w:r>
      <w:r w:rsidRPr="00AE4834">
        <w:rPr>
          <w:rStyle w:val="StyleUnderline"/>
          <w:rFonts w:eastAsia="Calibri"/>
        </w:rPr>
        <w:t>extinct</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utility</w:t>
      </w:r>
      <w:r w:rsidRPr="00AE4834">
        <w:rPr>
          <w:rStyle w:val="StyleUnderline"/>
        </w:rPr>
        <w:t xml:space="preserve"> </w:t>
      </w:r>
      <w:r w:rsidRPr="00AE4834">
        <w:rPr>
          <w:rStyle w:val="StyleUnderline"/>
          <w:rFonts w:eastAsia="Calibri"/>
        </w:rPr>
        <w:t>foregone</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billions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lived</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get</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opportunity</w:t>
      </w:r>
      <w:r w:rsidRPr="00AE4834">
        <w:rPr>
          <w:sz w:val="8"/>
        </w:rPr>
        <w:t xml:space="preserve">, </w:t>
      </w:r>
      <w:r w:rsidRPr="00AE4834">
        <w:rPr>
          <w:rFonts w:eastAsia="Calibri"/>
          <w:sz w:val="8"/>
        </w:rPr>
        <w:t>renders</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incidence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wrongdoing</w:t>
      </w:r>
      <w:r w:rsidRPr="00AE4834">
        <w:rPr>
          <w:sz w:val="8"/>
        </w:rPr>
        <w:t xml:space="preserve">. </w:t>
      </w:r>
      <w:proofErr w:type="gramStart"/>
      <w:r w:rsidRPr="00AE4834">
        <w:rPr>
          <w:rFonts w:eastAsia="Calibri"/>
          <w:sz w:val="8"/>
        </w:rPr>
        <w:t>An</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quotes</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Effective</w:t>
      </w:r>
      <w:r w:rsidRPr="00AE4834">
        <w:rPr>
          <w:sz w:val="8"/>
        </w:rPr>
        <w:t xml:space="preserve"> </w:t>
      </w:r>
      <w:r w:rsidRPr="00AE4834">
        <w:rPr>
          <w:rFonts w:eastAsia="Calibri"/>
          <w:sz w:val="8"/>
        </w:rPr>
        <w:t>Altruism</w:t>
      </w:r>
      <w:r w:rsidRPr="00AE4834">
        <w:rPr>
          <w:sz w:val="8"/>
        </w:rPr>
        <w:t xml:space="preserve"> </w:t>
      </w:r>
      <w:r w:rsidRPr="00AE4834">
        <w:rPr>
          <w:rFonts w:eastAsia="Calibri"/>
          <w:sz w:val="8"/>
        </w:rPr>
        <w:t>blog</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Nick</w:t>
      </w:r>
      <w:r w:rsidRPr="00AE4834">
        <w:rPr>
          <w:sz w:val="8"/>
        </w:rPr>
        <w:t xml:space="preserve"> </w:t>
      </w:r>
      <w:proofErr w:type="spellStart"/>
      <w:r w:rsidRPr="00AE4834">
        <w:rPr>
          <w:rFonts w:eastAsia="Calibri"/>
          <w:sz w:val="8"/>
        </w:rPr>
        <w:t>Beckstead</w:t>
      </w:r>
      <w:proofErr w:type="spellEnd"/>
      <w:r w:rsidRPr="00AE4834">
        <w:rPr>
          <w:sz w:val="8"/>
        </w:rPr>
        <w:t xml:space="preserve"> </w:t>
      </w:r>
      <w:r w:rsidRPr="00AE4834">
        <w:rPr>
          <w:rFonts w:eastAsia="Calibri"/>
          <w:sz w:val="8"/>
        </w:rPr>
        <w:t>and</w:t>
      </w:r>
      <w:r w:rsidRPr="00AE4834">
        <w:rPr>
          <w:sz w:val="8"/>
        </w:rPr>
        <w:t xml:space="preserve"> </w:t>
      </w:r>
      <w:r w:rsidRPr="00AE4834">
        <w:rPr>
          <w:rFonts w:eastAsia="Calibri"/>
          <w:sz w:val="8"/>
        </w:rPr>
        <w:t>Matt</w:t>
      </w:r>
      <w:r w:rsidRPr="00AE4834">
        <w:rPr>
          <w:sz w:val="8"/>
        </w:rPr>
        <w:t xml:space="preserve"> </w:t>
      </w:r>
      <w:r w:rsidRPr="00AE4834">
        <w:rPr>
          <w:rFonts w:eastAsia="Calibri"/>
          <w:sz w:val="8"/>
        </w:rPr>
        <w:t>Wage</w:t>
      </w:r>
      <w:proofErr w:type="gramEnd"/>
      <w:r w:rsidRPr="00AE4834">
        <w:rPr>
          <w:sz w:val="8"/>
        </w:rPr>
        <w:t xml:space="preserve">: </w:t>
      </w:r>
      <w:r w:rsidRPr="00AE4834">
        <w:rPr>
          <w:rFonts w:eastAsia="Calibri"/>
          <w:sz w:val="8"/>
        </w:rPr>
        <w:t>One</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Emphasis"/>
          <w:rFonts w:eastAsia="Calibri"/>
          <w:highlight w:val="cyan"/>
        </w:rPr>
        <w:t>billions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AE4834">
        <w:rPr>
          <w:rStyle w:val="Emphasis"/>
          <w:rFonts w:eastAsia="Calibri"/>
        </w:rPr>
        <w:t>likely</w:t>
      </w:r>
      <w:r w:rsidRPr="00AE4834">
        <w:rPr>
          <w:rStyle w:val="Emphasis"/>
        </w:rPr>
        <w:t xml:space="preserve"> </w:t>
      </w:r>
      <w:r w:rsidRPr="000A2C32">
        <w:rPr>
          <w:rStyle w:val="Emphasis"/>
          <w:rFonts w:eastAsia="Calibri"/>
          <w:highlight w:val="cyan"/>
        </w:rPr>
        <w:t>die</w:t>
      </w:r>
      <w:r w:rsidRPr="000A2C32">
        <w:rPr>
          <w:rStyle w:val="Emphasis"/>
          <w:highlight w:val="cyan"/>
        </w:rPr>
        <w:t xml:space="preserve"> </w:t>
      </w:r>
      <w:r w:rsidRPr="000A2C32">
        <w:rPr>
          <w:rStyle w:val="Emphasis"/>
          <w:rFonts w:eastAsia="Calibri"/>
          <w:highlight w:val="cyan"/>
        </w:rPr>
        <w:t>painful</w:t>
      </w:r>
      <w:r w:rsidRPr="000A2C32">
        <w:rPr>
          <w:rStyle w:val="Emphasis"/>
          <w:highlight w:val="cyan"/>
        </w:rPr>
        <w:t xml:space="preserve"> </w:t>
      </w:r>
      <w:r w:rsidRPr="000A2C32">
        <w:rPr>
          <w:rStyle w:val="Emphasis"/>
          <w:rFonts w:eastAsia="Calibri"/>
          <w:highlight w:val="cyan"/>
        </w:rPr>
        <w:t>deaths</w:t>
      </w:r>
      <w:r w:rsidRPr="00AE4834">
        <w:rPr>
          <w:sz w:val="8"/>
        </w:rPr>
        <w:t xml:space="preserve">. </w:t>
      </w:r>
      <w:proofErr w:type="gramStart"/>
      <w:r w:rsidRPr="00AE4834">
        <w:rPr>
          <w:rFonts w:eastAsia="Calibri"/>
          <w:sz w:val="8"/>
        </w:rPr>
        <w:t>But</w:t>
      </w:r>
      <w:proofErr w:type="gramEnd"/>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worst</w:t>
      </w:r>
      <w:r w:rsidRPr="00AE4834">
        <w:rPr>
          <w:rStyle w:val="StyleUnderline"/>
        </w:rPr>
        <w:t xml:space="preserve"> </w:t>
      </w:r>
      <w:r w:rsidRPr="00AE4834">
        <w:rPr>
          <w:rStyle w:val="StyleUnderline"/>
          <w:rFonts w:eastAsia="Calibri"/>
        </w:rPr>
        <w:t>thing</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future</w:t>
      </w:r>
      <w:r w:rsidRPr="000A2C32">
        <w:rPr>
          <w:rStyle w:val="StyleUnderline"/>
          <w:highlight w:val="cyan"/>
        </w:rPr>
        <w:t xml:space="preserve"> </w:t>
      </w:r>
      <w:r w:rsidRPr="000A2C32">
        <w:rPr>
          <w:rStyle w:val="StyleUnderline"/>
          <w:rFonts w:eastAsia="Calibri"/>
          <w:highlight w:val="cyan"/>
        </w:rPr>
        <w:t>generations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future</w:t>
      </w:r>
      <w:r w:rsidRPr="00AE4834">
        <w:rPr>
          <w:sz w:val="8"/>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all</w:t>
      </w:r>
      <w:r w:rsidRPr="000A2C32">
        <w:rPr>
          <w:rStyle w:val="Emphasis"/>
          <w:highlight w:val="cyan"/>
        </w:rPr>
        <w:t xml:space="preserve"> </w:t>
      </w:r>
      <w:r w:rsidRPr="000A2C32">
        <w:rPr>
          <w:rStyle w:val="Emphasis"/>
          <w:rFonts w:eastAsia="Calibri"/>
          <w:highlight w:val="cyan"/>
        </w:rPr>
        <w:t>those</w:t>
      </w:r>
      <w:r w:rsidRPr="000A2C32">
        <w:rPr>
          <w:rStyle w:val="Emphasis"/>
          <w:highlight w:val="cyan"/>
        </w:rPr>
        <w:t xml:space="preserve"> </w:t>
      </w:r>
      <w:r w:rsidRPr="000A2C32">
        <w:rPr>
          <w:rStyle w:val="Emphasis"/>
          <w:rFonts w:eastAsia="Calibri"/>
          <w:highlight w:val="cyan"/>
        </w:rPr>
        <w:t>generations</w:t>
      </w:r>
      <w:r w:rsidRPr="000A2C32">
        <w:rPr>
          <w:rStyle w:val="Emphasis"/>
          <w:highlight w:val="cyan"/>
        </w:rPr>
        <w:t xml:space="preserve"> </w:t>
      </w:r>
      <w:r w:rsidRPr="000A2C32">
        <w:rPr>
          <w:rStyle w:val="Emphasis"/>
          <w:rFonts w:eastAsia="Calibri"/>
          <w:highlight w:val="cyan"/>
        </w:rPr>
        <w:t>together</w:t>
      </w:r>
      <w:r w:rsidRPr="000A2C32">
        <w:rPr>
          <w:rStyle w:val="Emphasis"/>
          <w:highlight w:val="cyan"/>
        </w:rPr>
        <w:t xml:space="preserve"> </w:t>
      </w:r>
      <w:r w:rsidRPr="000A2C32">
        <w:rPr>
          <w:rStyle w:val="Emphasis"/>
          <w:rFonts w:eastAsia="Calibri"/>
          <w:highlight w:val="cyan"/>
        </w:rPr>
        <w:t>greatly</w:t>
      </w:r>
      <w:r w:rsidRPr="000A2C32">
        <w:rPr>
          <w:rStyle w:val="Emphasis"/>
          <w:highlight w:val="cyan"/>
        </w:rPr>
        <w:t xml:space="preserve"> </w:t>
      </w:r>
      <w:r w:rsidRPr="000A2C32">
        <w:rPr>
          <w:rStyle w:val="Emphasis"/>
          <w:rFonts w:eastAsia="Calibri"/>
          <w:highlight w:val="cyan"/>
        </w:rPr>
        <w:t>exceeds</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current</w:t>
      </w:r>
      <w:r w:rsidRPr="000A2C32">
        <w:rPr>
          <w:rStyle w:val="Emphasis"/>
          <w:highlight w:val="cyan"/>
        </w:rPr>
        <w:t xml:space="preserve"> </w:t>
      </w:r>
      <w:r w:rsidRPr="000A2C32">
        <w:rPr>
          <w:rStyle w:val="Emphasis"/>
          <w:rFonts w:eastAsia="Calibri"/>
          <w:highlight w:val="cyan"/>
        </w:rPr>
        <w:t>generation</w:t>
      </w:r>
      <w:r w:rsidRPr="00AE4834">
        <w:rPr>
          <w:sz w:val="8"/>
        </w:rPr>
        <w:t>. (</w:t>
      </w:r>
      <w:proofErr w:type="spellStart"/>
      <w:r w:rsidRPr="00AE4834">
        <w:rPr>
          <w:rFonts w:eastAsia="Calibri"/>
          <w:sz w:val="8"/>
        </w:rPr>
        <w:t>Beckstead</w:t>
      </w:r>
      <w:proofErr w:type="spellEnd"/>
      <w:r w:rsidRPr="00AE4834">
        <w:rPr>
          <w:sz w:val="8"/>
        </w:rPr>
        <w:t xml:space="preserve">, </w:t>
      </w:r>
      <w:r w:rsidRPr="00AE4834">
        <w:rPr>
          <w:rFonts w:eastAsia="Calibri"/>
          <w:sz w:val="8"/>
        </w:rPr>
        <w:t>Singer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Wage</w:t>
      </w:r>
      <w:r w:rsidRPr="00AE4834">
        <w:rPr>
          <w:sz w:val="8"/>
        </w:rPr>
        <w:t xml:space="preserve"> 2013) </w:t>
      </w:r>
      <w:r w:rsidRPr="00AE4834">
        <w:rPr>
          <w:rFonts w:eastAsia="Calibri"/>
          <w:sz w:val="8"/>
        </w:rPr>
        <w:t>The</w:t>
      </w:r>
      <w:r w:rsidRPr="00AE4834">
        <w:rPr>
          <w:sz w:val="8"/>
        </w:rPr>
        <w:t xml:space="preserve"> </w:t>
      </w:r>
      <w:r w:rsidRPr="00AE4834">
        <w:rPr>
          <w:rFonts w:eastAsia="Calibri"/>
          <w:sz w:val="8"/>
        </w:rPr>
        <w:t>authors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making</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in</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proofErr w:type="gramStart"/>
      <w:r w:rsidRPr="00AE4834">
        <w:rPr>
          <w:rStyle w:val="StyleUnderline"/>
          <w:rFonts w:eastAsia="Calibri"/>
        </w:rPr>
        <w:t>and</w:t>
      </w:r>
      <w:r w:rsidRPr="00AE4834">
        <w:rPr>
          <w:sz w:val="8"/>
        </w:rPr>
        <w:t xml:space="preserve"> </w:t>
      </w:r>
      <w:r w:rsidRPr="00AE4834">
        <w:rPr>
          <w:rFonts w:eastAsia="Calibri"/>
          <w:sz w:val="8"/>
        </w:rPr>
        <w:t>also</w:t>
      </w:r>
      <w:proofErr w:type="gramEnd"/>
      <w:r w:rsidRPr="00AE4834">
        <w:rPr>
          <w:sz w:val="8"/>
        </w:rPr>
        <w:t xml:space="preserve"> </w:t>
      </w:r>
      <w:r w:rsidRPr="00AE4834">
        <w:rPr>
          <w:rStyle w:val="StyleUnderline"/>
          <w:rFonts w:eastAsia="Calibri"/>
        </w:rPr>
        <w:t>something</w:t>
      </w:r>
      <w:r w:rsidRPr="00AE4834">
        <w:rPr>
          <w:rStyle w:val="StyleUnderline"/>
        </w:rPr>
        <w:t xml:space="preserve"> </w:t>
      </w:r>
      <w:r w:rsidRPr="00AE4834">
        <w:rPr>
          <w:rStyle w:val="StyleUnderline"/>
          <w:rFonts w:eastAsia="Calibri"/>
        </w:rPr>
        <w:t>valuable</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creating</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proofErr w:type="gramStart"/>
      <w:r w:rsidRPr="00AE4834">
        <w:rPr>
          <w:rFonts w:eastAsia="Calibri"/>
          <w:sz w:val="8"/>
        </w:rPr>
        <w:t>but</w:t>
      </w:r>
      <w:proofErr w:type="gramEnd"/>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ever</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brought</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currently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w:t>
      </w:r>
      <w:r w:rsidRPr="00AE4834">
        <w:rPr>
          <w:rFonts w:eastAsia="Calibri"/>
          <w:sz w:val="8"/>
        </w:rPr>
        <w: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latter</w:t>
      </w:r>
      <w:r w:rsidRPr="00AE4834">
        <w:rPr>
          <w:sz w:val="8"/>
        </w:rPr>
        <w:t>’</w:t>
      </w:r>
      <w:r w:rsidRPr="00AE4834">
        <w:rPr>
          <w:rFonts w:eastAsia="Calibri"/>
          <w:sz w:val="8"/>
        </w:rPr>
        <w:t>s</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intrinsic</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makes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assumption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lived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that</w:t>
      </w:r>
      <w:r w:rsidRPr="00AE4834">
        <w:rPr>
          <w:sz w:val="8"/>
        </w:rPr>
        <w:t xml:space="preserve"> </w:t>
      </w:r>
      <w:proofErr w:type="gramStart"/>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accrued</w:t>
      </w:r>
      <w:proofErr w:type="gramEnd"/>
      <w:r w:rsidRPr="00AE4834">
        <w:rPr>
          <w:sz w:val="8"/>
        </w:rPr>
        <w:t xml:space="preserve"> </w:t>
      </w:r>
      <w:r w:rsidRPr="00AE4834">
        <w:rPr>
          <w:rFonts w:eastAsia="Calibri"/>
          <w:sz w:val="8"/>
        </w:rPr>
        <w:t>by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suffering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w:t>
      </w:r>
      <w:r w:rsidRPr="00AE4834">
        <w:rPr>
          <w:rFonts w:eastAsia="Calibri"/>
          <w:sz w:val="8"/>
        </w:rPr>
        <w:t>known</w:t>
      </w:r>
      <w:r w:rsidRPr="00AE4834">
        <w:rPr>
          <w:sz w:val="8"/>
        </w:rPr>
        <w:t xml:space="preserve"> </w:t>
      </w:r>
      <w:r w:rsidRPr="00AE4834">
        <w:rPr>
          <w:rFonts w:eastAsia="Calibri"/>
          <w:sz w:val="8"/>
        </w:rPr>
        <w:t>author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prominent</w:t>
      </w:r>
      <w:r w:rsidRPr="00AE4834">
        <w:rPr>
          <w:sz w:val="8"/>
        </w:rPr>
        <w:t xml:space="preserve"> </w:t>
      </w:r>
      <w:r w:rsidRPr="00AE4834">
        <w:rPr>
          <w:rFonts w:eastAsia="Calibri"/>
          <w:sz w:val="8"/>
        </w:rPr>
        <w:t>utilitarian</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surprising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proofErr w:type="gramStart"/>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just</w:t>
      </w:r>
      <w:r w:rsidRPr="00AE4834">
        <w:rPr>
          <w:sz w:val="8"/>
        </w:rPr>
        <w:t xml:space="preserve"> </w:t>
      </w:r>
      <w:proofErr w:type="spellStart"/>
      <w:r w:rsidRPr="00AE4834">
        <w:rPr>
          <w:rFonts w:eastAsia="Calibri"/>
          <w:sz w:val="8"/>
        </w:rPr>
        <w:t>utilitarians</w:t>
      </w:r>
      <w:proofErr w:type="spellEnd"/>
      <w:r w:rsidRPr="00AE4834">
        <w:rPr>
          <w:sz w:val="8"/>
        </w:rPr>
        <w:t xml:space="preserve"> </w:t>
      </w:r>
      <w:r w:rsidRPr="00AE4834">
        <w:rPr>
          <w:rFonts w:eastAsia="Calibri"/>
          <w:sz w:val="8"/>
        </w:rPr>
        <w:t>who</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implicitly</w:t>
      </w:r>
      <w:r w:rsidRPr="00AE4834">
        <w:rPr>
          <w:sz w:val="8"/>
        </w:rPr>
        <w:t>.</w:t>
      </w:r>
      <w:proofErr w:type="gramEnd"/>
      <w:r w:rsidRPr="00AE4834">
        <w:rPr>
          <w:sz w:val="8"/>
        </w:rPr>
        <w:t xml:space="preserve"> </w:t>
      </w:r>
      <w:r w:rsidRPr="00AE4834">
        <w:rPr>
          <w:rFonts w:eastAsia="Calibri"/>
          <w:sz w:val="8"/>
        </w:rPr>
        <w:t>Indeed</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seem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imply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intuition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Stephen</w:t>
      </w:r>
      <w:r w:rsidRPr="00AE4834">
        <w:rPr>
          <w:sz w:val="8"/>
        </w:rPr>
        <w:t xml:space="preserve"> </w:t>
      </w:r>
      <w:r w:rsidRPr="00AE4834">
        <w:rPr>
          <w:rFonts w:eastAsia="Calibri"/>
          <w:sz w:val="8"/>
        </w:rPr>
        <w:t>Gardiner</w:t>
      </w:r>
      <w:r w:rsidRPr="00AE4834">
        <w:rPr>
          <w:sz w:val="8"/>
        </w:rPr>
        <w:t xml:space="preserve"> (2009) </w:t>
      </w:r>
      <w:r w:rsidRPr="00AE4834">
        <w:rPr>
          <w:rFonts w:eastAsia="Calibri"/>
          <w:sz w:val="8"/>
        </w:rPr>
        <w:t>and</w:t>
      </w:r>
      <w:r w:rsidRPr="00AE4834">
        <w:rPr>
          <w:sz w:val="8"/>
        </w:rPr>
        <w:t xml:space="preserve"> </w:t>
      </w:r>
      <w:r w:rsidRPr="00AE4834">
        <w:rPr>
          <w:rFonts w:eastAsia="Calibri"/>
          <w:sz w:val="8"/>
        </w:rPr>
        <w:t>Martin</w:t>
      </w:r>
      <w:r w:rsidRPr="00AE4834">
        <w:rPr>
          <w:sz w:val="8"/>
        </w:rPr>
        <w:t xml:space="preserve"> </w:t>
      </w:r>
      <w:r w:rsidRPr="00AE4834">
        <w:rPr>
          <w:rFonts w:eastAsia="Calibri"/>
          <w:sz w:val="8"/>
        </w:rPr>
        <w:t>O</w:t>
      </w:r>
      <w:r w:rsidRPr="00AE4834">
        <w:rPr>
          <w:sz w:val="8"/>
        </w:rPr>
        <w:t>’</w:t>
      </w:r>
      <w:r w:rsidRPr="00AE4834">
        <w:rPr>
          <w:rFonts w:eastAsia="Calibri"/>
          <w:sz w:val="8"/>
        </w:rPr>
        <w:t>Neill</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correspondence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sympathetic</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contract</w:t>
      </w:r>
      <w:r w:rsidRPr="00AE4834">
        <w:rPr>
          <w:sz w:val="8"/>
        </w:rPr>
        <w:t xml:space="preserve"> </w:t>
      </w:r>
      <w:r w:rsidRPr="00AE4834">
        <w:rPr>
          <w:rFonts w:eastAsia="Calibri"/>
          <w:sz w:val="8"/>
        </w:rPr>
        <w:t>theory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intuitive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should</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plausible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non</w:t>
      </w:r>
      <w:r w:rsidRPr="00AE4834">
        <w:rPr>
          <w:sz w:val="8"/>
        </w:rPr>
        <w:t>-</w:t>
      </w:r>
      <w:r w:rsidRPr="00AE4834">
        <w:rPr>
          <w:rFonts w:eastAsia="Calibri"/>
          <w:sz w:val="8"/>
        </w:rPr>
        <w:t>philosophers</w:t>
      </w:r>
      <w:r w:rsidRPr="00AE4834">
        <w:rPr>
          <w:sz w:val="8"/>
        </w:rPr>
        <w:t xml:space="preserve"> </w:t>
      </w:r>
      <w:r w:rsidRPr="00AE4834">
        <w:rPr>
          <w:rFonts w:eastAsia="Calibri"/>
          <w:sz w:val="8"/>
        </w:rPr>
        <w:t>alike</w:t>
      </w:r>
      <w:r w:rsidRPr="00AE4834">
        <w:rPr>
          <w:sz w:val="8"/>
        </w:rPr>
        <w:t xml:space="preserve">) </w:t>
      </w:r>
      <w:r w:rsidRPr="00AE4834">
        <w:rPr>
          <w:rFonts w:eastAsia="Calibri"/>
          <w:sz w:val="8"/>
        </w:rPr>
        <w:t>probably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intuition</w:t>
      </w:r>
      <w:r w:rsidRPr="00AE4834">
        <w:rPr>
          <w:sz w:val="8"/>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talk</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prevented</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saying</w:t>
      </w:r>
      <w:r w:rsidRPr="00AE4834">
        <w:rPr>
          <w:rStyle w:val="StyleUnderline"/>
        </w:rPr>
        <w:t xml:space="preserve"> </w:t>
      </w:r>
      <w:r w:rsidRPr="00AE4834">
        <w:rPr>
          <w:rStyle w:val="StyleUnderline"/>
          <w:rFonts w:eastAsia="Calibri"/>
        </w:rPr>
        <w:t>that</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Style w:val="StyleUnderline"/>
          <w:rFonts w:eastAsia="Calibri"/>
        </w:rPr>
        <w:t>set</w:t>
      </w:r>
      <w:r w:rsidRPr="00AE4834">
        <w:rPr>
          <w:sz w:val="8"/>
        </w:rPr>
        <w:t xml:space="preserve"> </w:t>
      </w:r>
      <w:r w:rsidRPr="00AE4834">
        <w:rPr>
          <w:rStyle w:val="StyleUnderline"/>
          <w:rFonts w:eastAsia="Calibri"/>
        </w:rPr>
        <w:t>of</w:t>
      </w:r>
      <w:r w:rsidRPr="00AE4834">
        <w:rPr>
          <w:sz w:val="8"/>
        </w:rPr>
        <w:t xml:space="preserve"> </w:t>
      </w:r>
      <w:r w:rsidRPr="00AE4834">
        <w:rPr>
          <w:rFonts w:eastAsia="Calibri"/>
          <w:sz w:val="8"/>
        </w:rPr>
        <w:t>possible</w:t>
      </w:r>
      <w:r w:rsidRPr="00AE4834">
        <w:rPr>
          <w:sz w:val="8"/>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potentially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existed</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actually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say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could</w:t>
      </w:r>
      <w:r w:rsidRPr="00AE4834">
        <w:rPr>
          <w:sz w:val="8"/>
        </w:rPr>
        <w:t xml:space="preserve"> </w:t>
      </w:r>
      <w:proofErr w:type="gramStart"/>
      <w:r w:rsidRPr="00AE4834">
        <w:rPr>
          <w:rFonts w:eastAsia="Calibri"/>
          <w:sz w:val="8"/>
        </w:rPr>
        <w:t>either</w:t>
      </w:r>
      <w:r w:rsidRPr="00AE4834">
        <w:rPr>
          <w:sz w:val="8"/>
        </w:rPr>
        <w:t xml:space="preserve"> </w:t>
      </w:r>
      <w:r w:rsidRPr="00AE4834">
        <w:rPr>
          <w:rFonts w:eastAsia="Calibri"/>
          <w:sz w:val="8"/>
        </w:rPr>
        <w:t>mean</w:t>
      </w:r>
      <w:proofErr w:type="gramEnd"/>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permits</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make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existence</w:t>
      </w:r>
      <w:r w:rsidRPr="00AE4834">
        <w:rPr>
          <w:sz w:val="8"/>
        </w:rPr>
        <w:t xml:space="preserve"> </w:t>
      </w:r>
      <w:proofErr w:type="gramStart"/>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that</w:t>
      </w:r>
      <w:proofErr w:type="gramEnd"/>
      <w:r w:rsidRPr="00AE4834">
        <w:rPr>
          <w:sz w:val="8"/>
        </w:rPr>
        <w:t xml:space="preserve"> </w:t>
      </w:r>
      <w:r w:rsidRPr="00AE4834">
        <w:rPr>
          <w:rFonts w:eastAsia="Calibri"/>
          <w:sz w:val="8"/>
        </w:rPr>
        <w:t>it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wronging</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proofErr w:type="gramStart"/>
      <w:r w:rsidRPr="00AE4834">
        <w:rPr>
          <w:rFonts w:eastAsia="Calibri"/>
          <w:sz w:val="8"/>
        </w:rPr>
        <w:t>take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proofErr w:type="gramEnd"/>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X</w:t>
      </w:r>
      <w:r w:rsidRPr="00AE4834">
        <w:rPr>
          <w:sz w:val="8"/>
        </w:rPr>
        <w:t>’</w:t>
      </w:r>
      <w:r w:rsidRPr="00AE4834">
        <w:rPr>
          <w:rFonts w:eastAsia="Calibri"/>
          <w:sz w:val="8"/>
        </w:rPr>
        <w:t>s</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follow</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proofErr w:type="gramStart"/>
      <w:r w:rsidRPr="00AE4834">
        <w:rPr>
          <w:rFonts w:eastAsia="Calibri"/>
          <w:sz w:val="8"/>
        </w:rPr>
        <w:t>deliberations</w:t>
      </w:r>
      <w:proofErr w:type="gramEnd"/>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followed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proofErr w:type="gramStart"/>
      <w:r w:rsidRPr="00AE4834">
        <w:rPr>
          <w:rFonts w:eastAsia="Calibri"/>
          <w:sz w:val="8"/>
        </w:rPr>
        <w:t>So</w:t>
      </w:r>
      <w:proofErr w:type="gramEnd"/>
      <w:r w:rsidRPr="00AE4834">
        <w:rPr>
          <w:sz w:val="8"/>
        </w:rPr>
        <w:t xml:space="preserve">, </w:t>
      </w:r>
      <w:r w:rsidRPr="00AE4834">
        <w:rPr>
          <w:rFonts w:eastAsia="Calibri"/>
          <w:sz w:val="8"/>
        </w:rPr>
        <w:t>only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do</w:t>
      </w:r>
      <w:r w:rsidRPr="00AE4834">
        <w:rPr>
          <w:sz w:val="8"/>
        </w:rPr>
        <w:t>/</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brunt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occupy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owed</w:t>
      </w:r>
      <w:r w:rsidRPr="00AE4834">
        <w:rPr>
          <w:sz w:val="8"/>
        </w:rPr>
        <w:t xml:space="preserve"> </w:t>
      </w:r>
      <w:r w:rsidRPr="00AE4834">
        <w:rPr>
          <w:rFonts w:eastAsia="Calibri"/>
          <w:sz w:val="8"/>
        </w:rPr>
        <w:t>justification</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proofErr w:type="gramStart"/>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disadvantaged</w:t>
      </w:r>
      <w:proofErr w:type="gramEnd"/>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necessary</w:t>
      </w:r>
      <w:r w:rsidRPr="00AE4834">
        <w:rPr>
          <w:sz w:val="8"/>
        </w:rPr>
        <w:t xml:space="preserve"> </w:t>
      </w:r>
      <w:r w:rsidRPr="00AE4834">
        <w:rPr>
          <w:rFonts w:eastAsia="Calibri"/>
          <w:sz w:val="8"/>
        </w:rPr>
        <w:t>requirement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proofErr w:type="spellStart"/>
      <w:r w:rsidRPr="00AE4834">
        <w:rPr>
          <w:rFonts w:eastAsia="Calibri"/>
          <w:sz w:val="8"/>
        </w:rPr>
        <w:t>Rivka</w:t>
      </w:r>
      <w:proofErr w:type="spellEnd"/>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neutral</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subject</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itself</w:t>
      </w:r>
      <w:r w:rsidRPr="00AE4834">
        <w:rPr>
          <w:sz w:val="8"/>
        </w:rPr>
        <w:t xml:space="preserve">.3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detrimental</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they</w:t>
      </w:r>
      <w:r w:rsidRPr="00AE4834">
        <w:rPr>
          <w:sz w:val="8"/>
        </w:rPr>
        <w:t xml:space="preserve"> </w:t>
      </w:r>
      <w:proofErr w:type="gramStart"/>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proofErr w:type="gramEnd"/>
      <w:r w:rsidRPr="00AE4834">
        <w:rPr>
          <w:sz w:val="8"/>
        </w:rPr>
        <w:t xml:space="preserve"> </w:t>
      </w:r>
      <w:r w:rsidRPr="00AE4834">
        <w:rPr>
          <w:rFonts w:eastAsia="Calibri"/>
          <w:sz w:val="8"/>
        </w:rPr>
        <w:t>by</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kept</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points</w:t>
      </w:r>
      <w:r w:rsidRPr="00AE4834">
        <w:rPr>
          <w:sz w:val="8"/>
        </w:rPr>
        <w:t xml:space="preserve"> </w:t>
      </w:r>
      <w:r w:rsidRPr="00AE4834">
        <w:rPr>
          <w:rFonts w:eastAsia="Calibri"/>
          <w:sz w:val="8"/>
        </w:rPr>
        <w:t>out</w:t>
      </w:r>
      <w:r w:rsidRPr="00AE4834">
        <w:rPr>
          <w:sz w:val="8"/>
        </w:rPr>
        <w:t>, ‘</w:t>
      </w:r>
      <w:r w:rsidRPr="00AE4834">
        <w:rPr>
          <w:rFonts w:eastAsia="Calibri"/>
          <w:sz w:val="8"/>
        </w:rPr>
        <w:t>never</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contrary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bearers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w:t>
      </w:r>
      <w:r w:rsidRPr="00AE4834">
        <w:rPr>
          <w:rFonts w:eastAsia="Calibri"/>
          <w:sz w:val="8"/>
        </w:rPr>
        <w:t>Weinberg</w:t>
      </w:r>
      <w:r w:rsidRPr="00AE4834">
        <w:rPr>
          <w:sz w:val="8"/>
        </w:rPr>
        <w:t xml:space="preserve"> 2008, 13). </w:t>
      </w:r>
      <w:r w:rsidRPr="00AE4834">
        <w:rPr>
          <w:rFonts w:eastAsia="Calibri"/>
          <w:sz w:val="8"/>
        </w:rPr>
        <w:t>So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results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never</w:t>
      </w:r>
      <w:r w:rsidRPr="00AE4834">
        <w:rPr>
          <w:sz w:val="8"/>
        </w:rPr>
        <w:t xml:space="preserve"> </w:t>
      </w:r>
      <w:r w:rsidRPr="00AE4834">
        <w:rPr>
          <w:rFonts w:eastAsia="Calibri"/>
          <w:sz w:val="8"/>
        </w:rPr>
        <w:t>becoming</w:t>
      </w:r>
      <w:r w:rsidRPr="00AE4834">
        <w:rPr>
          <w:sz w:val="8"/>
        </w:rPr>
        <w:t xml:space="preserve"> </w:t>
      </w:r>
      <w:r w:rsidRPr="00AE4834">
        <w:rPr>
          <w:rFonts w:eastAsia="Calibri"/>
          <w:sz w:val="8"/>
        </w:rPr>
        <w:t>actual</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impose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costs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nobody</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.4 </w:t>
      </w:r>
      <w:r w:rsidRPr="00AE4834">
        <w:rPr>
          <w:rFonts w:eastAsia="Calibri"/>
          <w:sz w:val="8"/>
        </w:rPr>
        <w:t>It</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wrongly</w:t>
      </w:r>
      <w:r w:rsidRPr="00AE4834">
        <w:rPr>
          <w:sz w:val="8"/>
        </w:rPr>
        <w:t xml:space="preserve"> </w:t>
      </w:r>
      <w:r w:rsidRPr="00AE4834">
        <w:rPr>
          <w:rFonts w:eastAsia="Calibri"/>
          <w:sz w:val="8"/>
        </w:rPr>
        <w:t>when</w:t>
      </w:r>
      <w:r w:rsidRPr="00AE4834">
        <w:rPr>
          <w:sz w:val="8"/>
        </w:rPr>
        <w:t xml:space="preserve"> </w:t>
      </w:r>
      <w:proofErr w:type="gramStart"/>
      <w:r w:rsidRPr="00AE4834">
        <w:rPr>
          <w:rFonts w:eastAsia="Calibri"/>
          <w:sz w:val="8"/>
        </w:rPr>
        <w:t>they</w:t>
      </w:r>
      <w:proofErr w:type="gramEnd"/>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everybody</w:t>
      </w:r>
      <w:r w:rsidRPr="00AE4834">
        <w:rPr>
          <w:sz w:val="8"/>
        </w:rPr>
        <w:t xml:space="preserve"> </w:t>
      </w:r>
      <w:r w:rsidRPr="00AE4834">
        <w:rPr>
          <w:rFonts w:eastAsia="Calibri"/>
          <w:sz w:val="8"/>
        </w:rPr>
        <w:t>decided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exercise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prerogative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potentially</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consequence</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respond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saying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everyone</w:t>
      </w:r>
      <w:r w:rsidRPr="00AE4834">
        <w:rPr>
          <w:sz w:val="8"/>
        </w:rPr>
        <w:t xml:space="preserve"> </w:t>
      </w:r>
      <w:r w:rsidRPr="00AE4834">
        <w:rPr>
          <w:rFonts w:eastAsia="Calibri"/>
          <w:sz w:val="8"/>
        </w:rPr>
        <w:t>chooses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forgo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huge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takes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understanding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preventing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acknowledge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groups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terms</w:t>
      </w:r>
      <w:r w:rsidRPr="00AE4834">
        <w:rPr>
          <w:sz w:val="8"/>
        </w:rPr>
        <w:t xml:space="preserve"> (</w:t>
      </w:r>
      <w:proofErr w:type="spellStart"/>
      <w:r w:rsidRPr="00AE4834">
        <w:rPr>
          <w:rFonts w:eastAsia="Calibri"/>
          <w:sz w:val="8"/>
        </w:rPr>
        <w:t>Parfit</w:t>
      </w:r>
      <w:proofErr w:type="spellEnd"/>
      <w:r w:rsidRPr="00AE4834">
        <w:rPr>
          <w:sz w:val="8"/>
        </w:rPr>
        <w:t xml:space="preserve"> 1984; </w:t>
      </w:r>
      <w:proofErr w:type="spellStart"/>
      <w:r w:rsidRPr="00AE4834">
        <w:rPr>
          <w:rFonts w:eastAsia="Calibri"/>
          <w:sz w:val="8"/>
        </w:rPr>
        <w:t>Reiman</w:t>
      </w:r>
      <w:proofErr w:type="spellEnd"/>
      <w:r w:rsidRPr="00AE4834">
        <w:rPr>
          <w:sz w:val="8"/>
        </w:rPr>
        <w:t xml:space="preserve"> 2007; </w:t>
      </w:r>
      <w:r w:rsidRPr="00AE4834">
        <w:rPr>
          <w:rFonts w:eastAsia="Calibri"/>
          <w:sz w:val="8"/>
        </w:rPr>
        <w:t>McMahan</w:t>
      </w:r>
      <w:r w:rsidRPr="00AE4834">
        <w:rPr>
          <w:sz w:val="8"/>
        </w:rPr>
        <w:t xml:space="preserve"> 2009). </w:t>
      </w:r>
      <w:proofErr w:type="gramStart"/>
      <w:r w:rsidRPr="00AE4834">
        <w:rPr>
          <w:rFonts w:eastAsia="Calibri"/>
          <w:sz w:val="8"/>
        </w:rPr>
        <w:t>Jeff</w:t>
      </w:r>
      <w:r w:rsidRPr="00AE4834">
        <w:rPr>
          <w:sz w:val="8"/>
        </w:rPr>
        <w:t xml:space="preserve"> </w:t>
      </w:r>
      <w:r w:rsidRPr="00AE4834">
        <w:rPr>
          <w:rFonts w:eastAsia="Calibri"/>
          <w:sz w:val="8"/>
        </w:rPr>
        <w:t>McMahan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writes</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independently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sake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is</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individual</w:t>
      </w:r>
      <w:r w:rsidRPr="00AE4834">
        <w:rPr>
          <w:sz w:val="8"/>
        </w:rPr>
        <w:t>-</w:t>
      </w:r>
      <w:r w:rsidRPr="00AE4834">
        <w:rPr>
          <w:rFonts w:eastAsia="Calibri"/>
          <w:sz w:val="8"/>
        </w:rPr>
        <w:t>affecting</w:t>
      </w:r>
      <w:r w:rsidRPr="00AE4834">
        <w:rPr>
          <w:sz w:val="8"/>
        </w:rPr>
        <w:t xml:space="preserve"> </w:t>
      </w:r>
      <w:r w:rsidRPr="00AE4834">
        <w:rPr>
          <w:rFonts w:eastAsia="Calibri"/>
          <w:sz w:val="8"/>
        </w:rPr>
        <w:t>reason</w:t>
      </w:r>
      <w:r w:rsidRPr="00AE4834">
        <w:rPr>
          <w:sz w:val="8"/>
        </w:rPr>
        <w:t>’ (</w:t>
      </w:r>
      <w:r w:rsidRPr="00AE4834">
        <w:rPr>
          <w:rFonts w:eastAsia="Calibri"/>
          <w:sz w:val="8"/>
        </w:rPr>
        <w:t>McMahan</w:t>
      </w:r>
      <w:r w:rsidRPr="00AE4834">
        <w:rPr>
          <w:sz w:val="8"/>
        </w:rPr>
        <w:t xml:space="preserve"> 2009, 52).</w:t>
      </w:r>
      <w:proofErr w:type="gramEnd"/>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along</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lines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appeal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several</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ex</w:t>
      </w:r>
      <w:r w:rsidRPr="00AE4834">
        <w:rPr>
          <w:sz w:val="8"/>
        </w:rPr>
        <w:t xml:space="preserve"> </w:t>
      </w:r>
      <w:proofErr w:type="spellStart"/>
      <w:r w:rsidRPr="00AE4834">
        <w:rPr>
          <w:rFonts w:eastAsia="Calibri"/>
          <w:sz w:val="8"/>
        </w:rPr>
        <w:t>hypothesi</w:t>
      </w:r>
      <w:proofErr w:type="spellEnd"/>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positive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worse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fewer</w:t>
      </w:r>
      <w:r w:rsidRPr="00AE4834">
        <w:rPr>
          <w:sz w:val="8"/>
        </w:rPr>
        <w:t xml:space="preserve">. </w:t>
      </w:r>
      <w:proofErr w:type="gramStart"/>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billions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w:t>
      </w:r>
      <w:proofErr w:type="gramEnd"/>
      <w:r w:rsidRPr="00AE4834">
        <w:rPr>
          <w:sz w:val="8"/>
        </w:rPr>
        <w:t xml:space="preserve"> </w:t>
      </w:r>
      <w:r w:rsidRPr="00AE4834">
        <w:rPr>
          <w:rFonts w:eastAsia="Calibri"/>
          <w:sz w:val="8"/>
        </w:rPr>
        <w:t>This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already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much</w:t>
      </w:r>
      <w:r w:rsidRPr="00AE4834">
        <w:rPr>
          <w:sz w:val="8"/>
        </w:rPr>
        <w:t xml:space="preserve"> </w:t>
      </w:r>
      <w:r w:rsidRPr="00AE4834">
        <w:rPr>
          <w:rFonts w:eastAsia="Calibri"/>
          <w:sz w:val="8"/>
        </w:rPr>
        <w:t>vaster</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replies</w:t>
      </w:r>
      <w:r w:rsidRPr="00AE4834">
        <w:rPr>
          <w:sz w:val="8"/>
        </w:rPr>
        <w:t xml:space="preserve"> </w:t>
      </w:r>
      <w:r w:rsidRPr="00AE4834">
        <w:rPr>
          <w:rFonts w:eastAsia="Calibri"/>
          <w:sz w:val="8"/>
        </w:rPr>
        <w:t>depend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recall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contractualism</w:t>
      </w:r>
      <w:proofErr w:type="spellEnd"/>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himself</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flow</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less</w:t>
      </w:r>
      <w:r w:rsidRPr="00AE4834">
        <w:rPr>
          <w:sz w:val="8"/>
        </w:rPr>
        <w:t xml:space="preserve">’ (104). </w:t>
      </w:r>
      <w:r w:rsidRPr="00AE4834">
        <w:rPr>
          <w:rFonts w:eastAsia="Calibri"/>
          <w:sz w:val="8"/>
        </w:rPr>
        <w:t>In</w:t>
      </w:r>
      <w:r w:rsidRPr="00AE4834">
        <w:rPr>
          <w:sz w:val="8"/>
        </w:rPr>
        <w:t xml:space="preserve"> </w:t>
      </w:r>
      <w:proofErr w:type="spellStart"/>
      <w:r w:rsidRPr="00AE4834">
        <w:rPr>
          <w:rFonts w:eastAsia="Calibri"/>
          <w:sz w:val="8"/>
        </w:rPr>
        <w:t>contractualism</w:t>
      </w:r>
      <w:proofErr w:type="spellEnd"/>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unless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neither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creating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nor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proofErr w:type="gramStart"/>
      <w:r w:rsidRPr="00AE4834">
        <w:rPr>
          <w:rFonts w:eastAsia="Calibri"/>
          <w:sz w:val="8"/>
        </w:rPr>
        <w:t>could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provide</w:t>
      </w:r>
      <w:proofErr w:type="gramEnd"/>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proofErr w:type="gramStart"/>
      <w:r w:rsidRPr="00AE4834">
        <w:rPr>
          <w:rFonts w:eastAsia="Calibri"/>
          <w:sz w:val="8"/>
        </w:rPr>
        <w:t>worth</w:t>
      </w:r>
      <w:r w:rsidRPr="00AE4834">
        <w:rPr>
          <w:sz w:val="8"/>
        </w:rPr>
        <w:t>-</w:t>
      </w:r>
      <w:r w:rsidRPr="00AE4834">
        <w:rPr>
          <w:rFonts w:eastAsia="Calibri"/>
          <w:sz w:val="8"/>
        </w:rPr>
        <w:t>living</w:t>
      </w:r>
      <w:proofErr w:type="gramEnd"/>
      <w:r w:rsidRPr="00AE4834">
        <w:rPr>
          <w:sz w:val="8"/>
        </w:rPr>
        <w:t xml:space="preserve"> </w:t>
      </w:r>
      <w:r w:rsidRPr="00AE4834">
        <w:rPr>
          <w:rFonts w:eastAsia="Calibri"/>
          <w:sz w:val="8"/>
        </w:rPr>
        <w:t>lives</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explaining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proofErr w:type="gramStart"/>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might</w:t>
      </w:r>
      <w:proofErr w:type="gramEnd"/>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possibility</w:t>
      </w:r>
      <w:r w:rsidRPr="00AE4834">
        <w:rPr>
          <w:sz w:val="8"/>
        </w:rPr>
        <w:t xml:space="preserve"> </w:t>
      </w:r>
      <w:r w:rsidRPr="00AE4834">
        <w:rPr>
          <w:rFonts w:eastAsia="Calibri"/>
          <w:sz w:val="8"/>
        </w:rPr>
        <w:t>later</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section</w:t>
      </w:r>
      <w:r w:rsidRPr="00AE4834">
        <w:rPr>
          <w:sz w:val="8"/>
        </w:rPr>
        <w:t xml:space="preserve"> (</w:t>
      </w:r>
      <w:r w:rsidRPr="00AE4834">
        <w:rPr>
          <w:rFonts w:eastAsia="Calibri"/>
          <w:sz w:val="8"/>
        </w:rPr>
        <w:t>d</w:t>
      </w:r>
      <w:r w:rsidRPr="00AE4834">
        <w:rPr>
          <w:sz w:val="8"/>
        </w:rPr>
        <w:t xml:space="preserve">). </w:t>
      </w:r>
      <w:proofErr w:type="gramStart"/>
      <w:r w:rsidRPr="00AE4834">
        <w:rPr>
          <w:rFonts w:eastAsia="Calibri"/>
          <w:sz w:val="8"/>
        </w:rPr>
        <w:t>But</w:t>
      </w:r>
      <w:r w:rsidRPr="00AE4834">
        <w:rPr>
          <w:sz w:val="8"/>
        </w:rPr>
        <w:t xml:space="preserve"> </w:t>
      </w:r>
      <w:r w:rsidRPr="00AE4834">
        <w:rPr>
          <w:rFonts w:eastAsia="Calibri"/>
          <w:sz w:val="8"/>
        </w:rPr>
        <w:t>first</w:t>
      </w:r>
      <w:proofErr w:type="gramEnd"/>
      <w:r w:rsidRPr="00AE4834">
        <w:rPr>
          <w:sz w:val="8"/>
        </w:rPr>
        <w:t xml:space="preserve"> </w:t>
      </w:r>
      <w:r w:rsidRPr="00AE4834">
        <w:rPr>
          <w:rFonts w:eastAsia="Calibri"/>
          <w:sz w:val="8"/>
        </w:rPr>
        <w:t>I</w:t>
      </w:r>
      <w:r w:rsidRPr="00AE4834">
        <w:rPr>
          <w:sz w:val="8"/>
        </w:rPr>
        <w:t xml:space="preserve"> </w:t>
      </w:r>
      <w:r w:rsidRPr="00AE4834">
        <w:rPr>
          <w:rFonts w:eastAsia="Calibri"/>
          <w:sz w:val="8"/>
        </w:rPr>
        <w:t>move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2.2. </w:t>
      </w:r>
      <w:proofErr w:type="gramStart"/>
      <w:r w:rsidRPr="000A2C32">
        <w:rPr>
          <w:rStyle w:val="Emphasis"/>
          <w:rFonts w:eastAsia="Calibri"/>
          <w:highlight w:val="cyan"/>
        </w:rPr>
        <w:t>It</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mean</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loss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only</w:t>
      </w:r>
      <w:r w:rsidRPr="000A2C32">
        <w:rPr>
          <w:rStyle w:val="Emphasis"/>
          <w:highlight w:val="cyan"/>
        </w:rPr>
        <w:t xml:space="preserve"> </w:t>
      </w:r>
      <w:r w:rsidRPr="000A2C32">
        <w:rPr>
          <w:rStyle w:val="Emphasis"/>
          <w:rFonts w:eastAsia="Calibri"/>
          <w:highlight w:val="cyan"/>
        </w:rPr>
        <w:t>known</w:t>
      </w:r>
      <w:r w:rsidRPr="000A2C32">
        <w:rPr>
          <w:rStyle w:val="Emphasis"/>
          <w:highlight w:val="cyan"/>
        </w:rPr>
        <w:t xml:space="preserve"> </w:t>
      </w:r>
      <w:r w:rsidRPr="000A2C32">
        <w:rPr>
          <w:rStyle w:val="Emphasis"/>
          <w:rFonts w:eastAsia="Calibri"/>
          <w:highlight w:val="cyan"/>
        </w:rPr>
        <w:t>form</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intelligent</w:t>
      </w:r>
      <w:r w:rsidRPr="000A2C32">
        <w:rPr>
          <w:rStyle w:val="Emphasis"/>
          <w:highlight w:val="cyan"/>
        </w:rPr>
        <w:t xml:space="preserve"> </w:t>
      </w:r>
      <w:r w:rsidRPr="000A2C32">
        <w:rPr>
          <w:rStyle w:val="Emphasis"/>
          <w:rFonts w:eastAsia="Calibri"/>
          <w:highlight w:val="cyan"/>
        </w:rPr>
        <w:t>life</w:t>
      </w:r>
      <w:r w:rsidRPr="000A2C32">
        <w:rPr>
          <w:rStyle w:val="Emphasis"/>
          <w:highlight w:val="cyan"/>
        </w:rPr>
        <w:t xml:space="preserve"> </w:t>
      </w:r>
      <w:r w:rsidRPr="00AE4834">
        <w:rPr>
          <w:rStyle w:val="Emphasis"/>
          <w:rFonts w:eastAsia="Calibri"/>
        </w:rPr>
        <w:t>and</w:t>
      </w:r>
      <w:r w:rsidRPr="00AE4834">
        <w:rPr>
          <w:rStyle w:val="Emphasis"/>
        </w:rPr>
        <w:t xml:space="preserve"> </w:t>
      </w:r>
      <w:r w:rsidRPr="00AE4834">
        <w:rPr>
          <w:rStyle w:val="Emphasis"/>
          <w:rFonts w:eastAsia="Calibri"/>
        </w:rPr>
        <w:t>all</w:t>
      </w:r>
      <w:r w:rsidRPr="00AE4834">
        <w:rPr>
          <w:rStyle w:val="Emphasis"/>
        </w:rPr>
        <w:t xml:space="preserve"> </w:t>
      </w:r>
      <w:r w:rsidRPr="00AE4834">
        <w:rPr>
          <w:rStyle w:val="Emphasis"/>
          <w:rFonts w:eastAsia="Calibri"/>
        </w:rPr>
        <w:t>civilization</w:t>
      </w:r>
      <w:r w:rsidRPr="00AE4834">
        <w:rPr>
          <w:rStyle w:val="Emphasis"/>
        </w:rPr>
        <w:t xml:space="preserve"> </w:t>
      </w:r>
      <w:r w:rsidRPr="00AE4834">
        <w:rPr>
          <w:rStyle w:val="Emphasis"/>
          <w:rFonts w:eastAsia="Calibri"/>
        </w:rPr>
        <w:t>and</w:t>
      </w:r>
      <w:r w:rsidRPr="00AE4834">
        <w:rPr>
          <w:rStyle w:val="Emphasis"/>
        </w:rPr>
        <w:t xml:space="preserve"> </w:t>
      </w:r>
      <w:r w:rsidRPr="00AE4834">
        <w:rPr>
          <w:rStyle w:val="Emphasis"/>
          <w:rFonts w:eastAsia="Calibri"/>
        </w:rPr>
        <w:t>intellectual</w:t>
      </w:r>
      <w:r w:rsidRPr="00AE4834">
        <w:rPr>
          <w:rStyle w:val="Emphasis"/>
        </w:rPr>
        <w:t xml:space="preserve"> </w:t>
      </w:r>
      <w:r w:rsidRPr="00AE4834">
        <w:rPr>
          <w:rStyle w:val="Emphasis"/>
          <w:rFonts w:eastAsia="Calibri"/>
        </w:rPr>
        <w:t>progress</w:t>
      </w:r>
      <w:r w:rsidRPr="00AE4834">
        <w:rPr>
          <w:rStyle w:val="Emphasis"/>
        </w:rPr>
        <w:t xml:space="preserve"> </w:t>
      </w:r>
      <w:r w:rsidRPr="00AE4834">
        <w:rPr>
          <w:rStyle w:val="Emphasis"/>
          <w:rFonts w:eastAsia="Calibri"/>
        </w:rPr>
        <w:t>would</w:t>
      </w:r>
      <w:r w:rsidRPr="00AE4834">
        <w:rPr>
          <w:rStyle w:val="Emphasis"/>
        </w:rPr>
        <w:t xml:space="preserve"> </w:t>
      </w:r>
      <w:r w:rsidRPr="00AE4834">
        <w:rPr>
          <w:rStyle w:val="Emphasis"/>
          <w:rFonts w:eastAsia="Calibri"/>
        </w:rPr>
        <w:t>be</w:t>
      </w:r>
      <w:r w:rsidRPr="00AE4834">
        <w:rPr>
          <w:rStyle w:val="Emphasis"/>
        </w:rPr>
        <w:t xml:space="preserve"> </w:t>
      </w:r>
      <w:r w:rsidRPr="00AE4834">
        <w:rPr>
          <w:rStyle w:val="Emphasis"/>
          <w:rFonts w:eastAsia="Calibri"/>
        </w:rPr>
        <w:t>lost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known</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created</w:t>
      </w:r>
      <w:r w:rsidRPr="00AE4834">
        <w:rPr>
          <w:sz w:val="8"/>
        </w:rPr>
        <w:t>.</w:t>
      </w:r>
      <w:proofErr w:type="gramEnd"/>
      <w:r w:rsidRPr="00AE4834">
        <w:rPr>
          <w:sz w:val="8"/>
        </w:rPr>
        <w:t xml:space="preserve"> </w:t>
      </w:r>
      <w:r w:rsidRPr="00AE4834">
        <w:rPr>
          <w:rFonts w:eastAsia="Calibri"/>
          <w:sz w:val="8"/>
        </w:rPr>
        <w:t>One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heritage</w:t>
      </w:r>
      <w:r w:rsidRPr="00AE4834">
        <w:rPr>
          <w:sz w:val="8"/>
        </w:rPr>
        <w:t xml:space="preserve"> </w:t>
      </w:r>
      <w:r w:rsidRPr="00AE4834">
        <w:rPr>
          <w:rFonts w:eastAsia="Calibri"/>
          <w:sz w:val="8"/>
        </w:rPr>
        <w:t>monument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Sphinx</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advances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past</w:t>
      </w:r>
      <w:r w:rsidRPr="00AE4834">
        <w:rPr>
          <w:sz w:val="8"/>
        </w:rPr>
        <w:t xml:space="preserve"> </w:t>
      </w:r>
      <w:r w:rsidRPr="00AE4834">
        <w:rPr>
          <w:rFonts w:eastAsia="Calibri"/>
          <w:sz w:val="8"/>
        </w:rPr>
        <w:t>few</w:t>
      </w:r>
      <w:r w:rsidRPr="00AE4834">
        <w:rPr>
          <w:sz w:val="8"/>
        </w:rPr>
        <w:t xml:space="preserve"> </w:t>
      </w:r>
      <w:r w:rsidRPr="00AE4834">
        <w:rPr>
          <w:rFonts w:eastAsia="Calibri"/>
          <w:sz w:val="8"/>
        </w:rPr>
        <w:t>millennia</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progressing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related</w:t>
      </w:r>
      <w:r w:rsidRPr="00AE4834">
        <w:rPr>
          <w:sz w:val="8"/>
        </w:rPr>
        <w:t xml:space="preserve"> </w:t>
      </w:r>
      <w:r w:rsidRPr="00AE4834">
        <w:rPr>
          <w:rFonts w:eastAsia="Calibri"/>
          <w:sz w:val="8"/>
        </w:rPr>
        <w:t>argument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feel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capacity</w:t>
      </w:r>
      <w:r w:rsidRPr="000A2C32">
        <w:rPr>
          <w:rStyle w:val="StyleUnderline"/>
          <w:highlight w:val="cyan"/>
        </w:rPr>
        <w:t xml:space="preserve"> </w:t>
      </w:r>
      <w:r w:rsidRPr="000A2C32">
        <w:rPr>
          <w:rStyle w:val="StyleUnderline"/>
          <w:rFonts w:eastAsia="Calibri"/>
          <w:highlight w:val="cyan"/>
        </w:rPr>
        <w:t>for</w:t>
      </w:r>
      <w:r w:rsidRPr="000A2C32">
        <w:rPr>
          <w:rStyle w:val="StyleUnderline"/>
          <w:highlight w:val="cyan"/>
        </w:rPr>
        <w:t xml:space="preserve"> </w:t>
      </w:r>
      <w:proofErr w:type="gramStart"/>
      <w:r w:rsidRPr="000A2C32">
        <w:rPr>
          <w:rStyle w:val="StyleUnderline"/>
          <w:rFonts w:eastAsia="Calibri"/>
          <w:highlight w:val="cyan"/>
        </w:rPr>
        <w:t>rationality</w:t>
      </w:r>
      <w:r w:rsidRPr="000A2C32">
        <w:rPr>
          <w:sz w:val="8"/>
          <w:highlight w:val="cyan"/>
        </w:rPr>
        <w:t xml:space="preserve"> </w:t>
      </w:r>
      <w:r w:rsidRPr="00AE4834">
        <w:rPr>
          <w:rFonts w:eastAsia="Calibri"/>
          <w:sz w:val="8"/>
        </w:rPr>
        <w:t>which</w:t>
      </w:r>
      <w:proofErr w:type="gramEnd"/>
      <w:r w:rsidRPr="00AE4834">
        <w:rPr>
          <w:sz w:val="8"/>
        </w:rPr>
        <w:t xml:space="preserve"> </w:t>
      </w:r>
      <w:r w:rsidRPr="000A2C32">
        <w:rPr>
          <w:rStyle w:val="StyleUnderline"/>
          <w:rFonts w:eastAsia="Calibri"/>
          <w:highlight w:val="cyan"/>
        </w:rPr>
        <w:t>is</w:t>
      </w:r>
      <w:r w:rsidRPr="000A2C32">
        <w:rPr>
          <w:rStyle w:val="StyleUnderline"/>
          <w:highlight w:val="cyan"/>
        </w:rPr>
        <w:t xml:space="preserve"> </w:t>
      </w:r>
      <w:r w:rsidRPr="000A2C32">
        <w:rPr>
          <w:rStyle w:val="StyleUnderline"/>
          <w:rFonts w:eastAsia="Calibri"/>
          <w:highlight w:val="cyan"/>
        </w:rPr>
        <w:t>valuable</w:t>
      </w:r>
      <w:r w:rsidRPr="000A2C32">
        <w:rPr>
          <w:rStyle w:val="StyleUnderline"/>
          <w:highlight w:val="cyan"/>
        </w:rPr>
        <w:t xml:space="preserve"> </w:t>
      </w:r>
      <w:r w:rsidRPr="000A2C32">
        <w:rPr>
          <w:rStyle w:val="StyleUnderline"/>
          <w:rFonts w:eastAsia="Calibri"/>
          <w:highlight w:val="cyan"/>
        </w:rPr>
        <w:t>in</w:t>
      </w:r>
      <w:r w:rsidRPr="000A2C32">
        <w:rPr>
          <w:rStyle w:val="StyleUnderline"/>
          <w:highlight w:val="cyan"/>
        </w:rPr>
        <w:t xml:space="preserve"> </w:t>
      </w:r>
      <w:r w:rsidRPr="000A2C32">
        <w:rPr>
          <w:rStyle w:val="StyleUnderline"/>
          <w:rFonts w:eastAsia="Calibri"/>
          <w:highlight w:val="cyan"/>
        </w:rPr>
        <w:t>itself</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know</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admit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struggle</w:t>
      </w:r>
      <w:r w:rsidRPr="00AE4834">
        <w:rPr>
          <w:sz w:val="8"/>
        </w:rPr>
        <w:t xml:space="preserve"> </w:t>
      </w:r>
      <w:proofErr w:type="gramStart"/>
      <w:r w:rsidRPr="00AE4834">
        <w:rPr>
          <w:rFonts w:eastAsia="Calibri"/>
          <w:sz w:val="8"/>
        </w:rPr>
        <w:t>to</w:t>
      </w:r>
      <w:r w:rsidRPr="00AE4834">
        <w:rPr>
          <w:sz w:val="8"/>
        </w:rPr>
        <w:t xml:space="preserve"> </w:t>
      </w:r>
      <w:r w:rsidRPr="00AE4834">
        <w:rPr>
          <w:rFonts w:eastAsia="Calibri"/>
          <w:sz w:val="8"/>
        </w:rPr>
        <w:t>fully</w:t>
      </w:r>
      <w:r w:rsidRPr="00AE4834">
        <w:rPr>
          <w:sz w:val="8"/>
        </w:rPr>
        <w:t xml:space="preserve"> </w:t>
      </w:r>
      <w:r w:rsidRPr="00AE4834">
        <w:rPr>
          <w:rFonts w:eastAsia="Calibri"/>
          <w:sz w:val="8"/>
        </w:rPr>
        <w:t>appreciate</w:t>
      </w:r>
      <w:proofErr w:type="gramEnd"/>
      <w:r w:rsidRPr="00AE4834">
        <w:rPr>
          <w:sz w:val="8"/>
        </w:rPr>
        <w:t xml:space="preserve"> </w:t>
      </w:r>
      <w:r w:rsidRPr="00AE4834">
        <w:rPr>
          <w:rFonts w:eastAsia="Calibri"/>
          <w:sz w:val="8"/>
        </w:rPr>
        <w:t>this</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Henry</w:t>
      </w:r>
      <w:r w:rsidRPr="00AE4834">
        <w:rPr>
          <w:sz w:val="8"/>
        </w:rPr>
        <w:t xml:space="preserve"> </w:t>
      </w:r>
      <w:proofErr w:type="spellStart"/>
      <w:r w:rsidRPr="00AE4834">
        <w:rPr>
          <w:rFonts w:eastAsia="Calibri"/>
          <w:sz w:val="8"/>
        </w:rPr>
        <w:t>Sidgwick</w:t>
      </w:r>
      <w:proofErr w:type="spellEnd"/>
      <w:r w:rsidRPr="00AE4834">
        <w:rPr>
          <w:sz w:val="8"/>
        </w:rPr>
        <w:t xml:space="preserve"> </w:t>
      </w:r>
      <w:r w:rsidRPr="00AE4834">
        <w:rPr>
          <w:rFonts w:eastAsia="Calibri"/>
          <w:sz w:val="8"/>
        </w:rPr>
        <w:t>was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thinking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things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insofar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humans</w:t>
      </w:r>
      <w:r w:rsidRPr="00AE4834">
        <w:rPr>
          <w:sz w:val="8"/>
        </w:rPr>
        <w:t xml:space="preserve"> (</w:t>
      </w:r>
      <w:proofErr w:type="spellStart"/>
      <w:r w:rsidRPr="00AE4834">
        <w:rPr>
          <w:rFonts w:eastAsia="Calibri"/>
          <w:sz w:val="8"/>
        </w:rPr>
        <w:t>Sidgwick</w:t>
      </w:r>
      <w:proofErr w:type="spellEnd"/>
      <w:r w:rsidRPr="00AE4834">
        <w:rPr>
          <w:sz w:val="8"/>
        </w:rPr>
        <w:t xml:space="preserve"> 1874, </w:t>
      </w:r>
      <w:r w:rsidRPr="00AE4834">
        <w:rPr>
          <w:rFonts w:eastAsia="Calibri"/>
          <w:sz w:val="8"/>
        </w:rPr>
        <w:t>I</w:t>
      </w:r>
      <w:r w:rsidRPr="00AE4834">
        <w:rPr>
          <w:sz w:val="8"/>
        </w:rPr>
        <w:t>.</w:t>
      </w:r>
      <w:r w:rsidRPr="00AE4834">
        <w:rPr>
          <w:rFonts w:eastAsia="Calibri"/>
          <w:sz w:val="8"/>
        </w:rPr>
        <w:t>IX</w:t>
      </w:r>
      <w:r w:rsidRPr="00AE4834">
        <w:rPr>
          <w:sz w:val="8"/>
        </w:rPr>
        <w:t xml:space="preserve">.4).5 </w:t>
      </w:r>
      <w:proofErr w:type="gramStart"/>
      <w:r w:rsidRPr="00AE4834">
        <w:rPr>
          <w:rFonts w:eastAsia="Calibri"/>
          <w:sz w:val="8"/>
        </w:rPr>
        <w:t>If</w:t>
      </w:r>
      <w:proofErr w:type="gramEnd"/>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capable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appreciating</w:t>
      </w:r>
      <w:r w:rsidRPr="00AE4834">
        <w:rPr>
          <w:sz w:val="8"/>
        </w:rPr>
        <w:t xml:space="preserve"> </w:t>
      </w:r>
      <w:r w:rsidRPr="00AE4834">
        <w:rPr>
          <w:rFonts w:eastAsia="Calibri"/>
          <w:sz w:val="8"/>
        </w:rPr>
        <w:t>intelligence</w:t>
      </w:r>
      <w:r w:rsidRPr="00AE4834">
        <w:rPr>
          <w:sz w:val="8"/>
        </w:rPr>
        <w:t xml:space="preserve">? </w:t>
      </w:r>
      <w:proofErr w:type="gramStart"/>
      <w:r w:rsidRPr="00AE4834">
        <w:rPr>
          <w:rFonts w:eastAsia="Calibri"/>
          <w:sz w:val="8"/>
        </w:rPr>
        <w:t>Similarly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capacity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historic</w:t>
      </w:r>
      <w:r w:rsidRPr="00AE4834">
        <w:rPr>
          <w:sz w:val="8"/>
        </w:rPr>
        <w:t xml:space="preserve"> </w:t>
      </w:r>
      <w:r w:rsidRPr="00AE4834">
        <w:rPr>
          <w:rFonts w:eastAsia="Calibri"/>
          <w:sz w:val="8"/>
        </w:rPr>
        <w:t>monuments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w:t>
      </w:r>
      <w:r w:rsidRPr="00AE4834">
        <w:rPr>
          <w:sz w:val="8"/>
        </w:rPr>
        <w:t xml:space="preserve"> </w:t>
      </w:r>
      <w:r w:rsidRPr="00AE4834">
        <w:rPr>
          <w:rFonts w:eastAsia="Calibri"/>
          <w:sz w:val="8"/>
        </w:rPr>
        <w:t>progress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notice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?6 </w:t>
      </w:r>
      <w:r w:rsidRPr="00AE4834">
        <w:rPr>
          <w:rFonts w:eastAsia="Calibri"/>
          <w:sz w:val="8"/>
        </w:rPr>
        <w:t>However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rationality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nonhuman</w:t>
      </w:r>
      <w:r w:rsidRPr="00AE4834">
        <w:rPr>
          <w:sz w:val="8"/>
        </w:rPr>
        <w:t xml:space="preserve"> </w:t>
      </w:r>
      <w:r w:rsidRPr="00AE4834">
        <w:rPr>
          <w:rFonts w:eastAsia="Calibri"/>
          <w:sz w:val="8"/>
        </w:rPr>
        <w:t>animal</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ought</w:t>
      </w:r>
      <w:r w:rsidRPr="00AE4834">
        <w:rPr>
          <w:rStyle w:val="StyleUnderline"/>
        </w:rPr>
        <w:t xml:space="preserve"> </w:t>
      </w:r>
      <w:r w:rsidRPr="00AE4834">
        <w:rPr>
          <w:rStyle w:val="StyleUnderline"/>
          <w:rFonts w:eastAsia="Calibri"/>
        </w:rPr>
        <w:t>also</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sake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biodiversity</w:t>
      </w:r>
      <w:r w:rsidRPr="00AE4834">
        <w:rPr>
          <w:sz w:val="8"/>
        </w:rPr>
        <w:t>.</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well</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somehow</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impersonally</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badness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ask</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that</w:t>
      </w:r>
      <w:r w:rsidRPr="00AE4834">
        <w:rPr>
          <w:sz w:val="8"/>
        </w:rPr>
        <w:t xml:space="preserve"> </w:t>
      </w:r>
      <w:proofErr w:type="gramStart"/>
      <w:r w:rsidRPr="00AE4834">
        <w:rPr>
          <w:rFonts w:eastAsia="Calibri"/>
          <w:sz w:val="8"/>
        </w:rPr>
        <w:t>impacts</w:t>
      </w:r>
      <w:proofErr w:type="gramEnd"/>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status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saw</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Scanlon</w:t>
      </w:r>
      <w:r w:rsidRPr="00AE4834">
        <w:rPr>
          <w:sz w:val="8"/>
        </w:rPr>
        <w:t xml:space="preserve"> 1998, 218–223). </w:t>
      </w:r>
      <w:r w:rsidRPr="00AE4834">
        <w:rPr>
          <w:rFonts w:eastAsia="Calibri"/>
          <w:sz w:val="8"/>
        </w:rPr>
        <w:t>Since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proofErr w:type="gramStart"/>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used</w:t>
      </w:r>
      <w:proofErr w:type="gramEnd"/>
      <w:r w:rsidRPr="00AE4834">
        <w:rPr>
          <w:sz w:val="8"/>
        </w:rPr>
        <w:t xml:space="preserve"> </w:t>
      </w:r>
      <w:r w:rsidRPr="00AE4834">
        <w:rPr>
          <w:rFonts w:eastAsia="Calibri"/>
          <w:sz w:val="8"/>
        </w:rPr>
        <w:t>to</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2.3. </w:t>
      </w:r>
      <w:r w:rsidRPr="000A2C32">
        <w:rPr>
          <w:rStyle w:val="Emphasis"/>
          <w:rFonts w:eastAsia="Calibri"/>
          <w:highlight w:val="cyan"/>
        </w:rPr>
        <w:t>Existing</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endure</w:t>
      </w:r>
      <w:r w:rsidRPr="000A2C32">
        <w:rPr>
          <w:rStyle w:val="Emphasis"/>
          <w:highlight w:val="cyan"/>
        </w:rPr>
        <w:t xml:space="preserve"> </w:t>
      </w:r>
      <w:r w:rsidRPr="000A2C32">
        <w:rPr>
          <w:rStyle w:val="Emphasis"/>
          <w:rFonts w:eastAsia="Calibri"/>
          <w:highlight w:val="cyan"/>
        </w:rPr>
        <w:t>physical</w:t>
      </w:r>
      <w:r w:rsidRPr="000A2C32">
        <w:rPr>
          <w:rStyle w:val="Emphasis"/>
          <w:highlight w:val="cyan"/>
        </w:rPr>
        <w:t xml:space="preserve"> </w:t>
      </w:r>
      <w:r w:rsidRPr="000A2C32">
        <w:rPr>
          <w:rStyle w:val="Emphasis"/>
          <w:rFonts w:eastAsia="Calibri"/>
          <w:highlight w:val="cyan"/>
        </w:rPr>
        <w:t>pain</w:t>
      </w:r>
      <w:r w:rsidRPr="000A2C32">
        <w:rPr>
          <w:rStyle w:val="Emphasis"/>
          <w:highlight w:val="cyan"/>
        </w:rPr>
        <w:t xml:space="preserve"> </w:t>
      </w:r>
      <w:r w:rsidRPr="000A2C32">
        <w:rPr>
          <w:rStyle w:val="Emphasis"/>
          <w:rFonts w:eastAsia="Calibri"/>
          <w:highlight w:val="cyan"/>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painful</w:t>
      </w:r>
      <w:r w:rsidRPr="000A2C32">
        <w:rPr>
          <w:rStyle w:val="Emphasis"/>
          <w:highlight w:val="cyan"/>
        </w:rPr>
        <w:t xml:space="preserve"> </w:t>
      </w:r>
      <w:r w:rsidRPr="00AE4834">
        <w:rPr>
          <w:rStyle w:val="Emphasis"/>
          <w:rFonts w:eastAsia="Calibri"/>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premature</w:t>
      </w:r>
      <w:r w:rsidRPr="000A2C32">
        <w:rPr>
          <w:rStyle w:val="Emphasis"/>
          <w:highlight w:val="cyan"/>
        </w:rPr>
        <w:t xml:space="preserve"> </w:t>
      </w:r>
      <w:r w:rsidRPr="000A2C32">
        <w:rPr>
          <w:rStyle w:val="Emphasis"/>
          <w:rFonts w:eastAsia="Calibri"/>
          <w:highlight w:val="cyan"/>
        </w:rPr>
        <w:t>deaths</w:t>
      </w:r>
      <w:r w:rsidRPr="000A2C32">
        <w:rPr>
          <w:sz w:val="8"/>
          <w:highlight w:val="cyan"/>
        </w:rPr>
        <w:t xml:space="preserve"> </w:t>
      </w:r>
      <w:proofErr w:type="gramStart"/>
      <w:r w:rsidRPr="00AE4834">
        <w:rPr>
          <w:rFonts w:eastAsia="Calibri"/>
          <w:sz w:val="8"/>
        </w:rPr>
        <w:t>Thinking</w:t>
      </w:r>
      <w:proofErr w:type="gramEnd"/>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brings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It</w:t>
      </w:r>
      <w:r w:rsidRPr="00AE4834">
        <w:rPr>
          <w:sz w:val="8"/>
        </w:rPr>
        <w:t xml:space="preserve"> </w:t>
      </w:r>
      <w:proofErr w:type="gramStart"/>
      <w:r w:rsidRPr="00AE4834">
        <w:rPr>
          <w:rFonts w:eastAsia="Calibri"/>
          <w:sz w:val="8"/>
        </w:rPr>
        <w:t>could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occur</w:t>
      </w:r>
      <w:proofErr w:type="gramEnd"/>
      <w:r w:rsidRPr="00AE4834">
        <w:rPr>
          <w:sz w:val="8"/>
        </w:rPr>
        <w:t xml:space="preserve"> </w:t>
      </w:r>
      <w:r w:rsidRPr="00AE4834">
        <w:rPr>
          <w:rFonts w:eastAsia="Calibri"/>
          <w:sz w:val="8"/>
        </w:rPr>
        <w:t>if</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critical</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needed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unable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replenish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population</w:t>
      </w:r>
      <w:r w:rsidRPr="00AE4834">
        <w:rPr>
          <w:sz w:val="8"/>
        </w:rPr>
        <w:t xml:space="preserve">, </w:t>
      </w:r>
      <w:r w:rsidRPr="00AE4834">
        <w:rPr>
          <w:rFonts w:eastAsia="Calibri"/>
          <w:sz w:val="8"/>
        </w:rPr>
        <w:t>leading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eventual</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underwent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sterilization</w:t>
      </w:r>
      <w:r w:rsidRPr="00AE4834">
        <w:rPr>
          <w:sz w:val="8"/>
        </w:rPr>
        <w:t xml:space="preserve"> </w:t>
      </w:r>
      <w:r w:rsidRPr="00AE4834">
        <w:rPr>
          <w:rFonts w:eastAsia="Calibri"/>
          <w:sz w:val="8"/>
        </w:rPr>
        <w:t>procedure</w:t>
      </w:r>
      <w:r w:rsidRPr="00AE4834">
        <w:rPr>
          <w:sz w:val="8"/>
        </w:rPr>
        <w:t xml:space="preserve">. </w:t>
      </w:r>
      <w:proofErr w:type="gramStart"/>
      <w:r w:rsidRPr="00AE4834">
        <w:rPr>
          <w:rFonts w:eastAsia="Calibri"/>
          <w:sz w:val="8"/>
        </w:rPr>
        <w:t>Or</w:t>
      </w:r>
      <w:proofErr w:type="gramEnd"/>
      <w:r w:rsidRPr="00AE4834">
        <w:rPr>
          <w:sz w:val="8"/>
        </w:rPr>
        <w:t xml:space="preserve"> </w:t>
      </w:r>
      <w:r w:rsidRPr="00AE4834">
        <w:rPr>
          <w:rFonts w:eastAsia="Calibri"/>
          <w:sz w:val="8"/>
        </w:rPr>
        <w:t>perhaps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anthropogenic</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massive</w:t>
      </w:r>
      <w:r w:rsidRPr="00AE4834">
        <w:rPr>
          <w:sz w:val="8"/>
        </w:rPr>
        <w:t xml:space="preserve"> </w:t>
      </w:r>
      <w:r w:rsidRPr="00AE4834">
        <w:rPr>
          <w:rFonts w:eastAsia="Calibri"/>
          <w:sz w:val="8"/>
        </w:rPr>
        <w:t>asteroid</w:t>
      </w:r>
      <w:r w:rsidRPr="00AE4834">
        <w:rPr>
          <w:sz w:val="8"/>
        </w:rPr>
        <w:t xml:space="preserve"> </w:t>
      </w:r>
      <w:r w:rsidRPr="00AE4834">
        <w:rPr>
          <w:rFonts w:eastAsia="Calibri"/>
          <w:sz w:val="8"/>
        </w:rPr>
        <w:t>hitting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wiping</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same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dinosaurs</w:t>
      </w:r>
      <w:r w:rsidRPr="00AE4834">
        <w:rPr>
          <w:sz w:val="8"/>
        </w:rPr>
        <w:t xml:space="preserve"> </w:t>
      </w:r>
      <w:r w:rsidRPr="00AE4834">
        <w:rPr>
          <w:rFonts w:eastAsia="Calibri"/>
          <w:sz w:val="8"/>
        </w:rPr>
        <w:t>millions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years</w:t>
      </w:r>
      <w:r w:rsidRPr="00AE4834">
        <w:rPr>
          <w:sz w:val="8"/>
        </w:rPr>
        <w:t xml:space="preserve"> </w:t>
      </w:r>
      <w:r w:rsidRPr="00AE4834">
        <w:rPr>
          <w:rFonts w:eastAsia="Calibri"/>
          <w:sz w:val="8"/>
        </w:rPr>
        <w:t>ago</w:t>
      </w:r>
      <w:r w:rsidRPr="00AE4834">
        <w:rPr>
          <w:sz w:val="8"/>
        </w:rPr>
        <w:t xml:space="preserve">. </w:t>
      </w:r>
      <w:r w:rsidRPr="00AE4834">
        <w:rPr>
          <w:rStyle w:val="StyleUnderline"/>
          <w:rFonts w:eastAsia="Calibri"/>
        </w:rPr>
        <w:t>Each</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Style w:val="StyleUnderline"/>
          <w:rFonts w:eastAsia="Calibri"/>
        </w:rPr>
        <w:t>scenario</w:t>
      </w:r>
      <w:r w:rsidRPr="00AE4834">
        <w:rPr>
          <w:rFonts w:eastAsia="Calibri"/>
          <w:sz w:val="8"/>
        </w:rPr>
        <w:t>s</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involve</w:t>
      </w:r>
      <w:r w:rsidRPr="00AE4834">
        <w:rPr>
          <w:rStyle w:val="StyleUnderline"/>
        </w:rPr>
        <w:t xml:space="preserve"> </w:t>
      </w:r>
      <w:r w:rsidRPr="00AE4834">
        <w:rPr>
          <w:rStyle w:val="StyleUnderline"/>
          <w:rFonts w:eastAsia="Calibri"/>
        </w:rPr>
        <w:t>significant</w:t>
      </w:r>
      <w:r w:rsidRPr="00AE4834">
        <w:rPr>
          <w:rStyle w:val="StyleUnderline"/>
        </w:rPr>
        <w:t xml:space="preserve"> </w:t>
      </w:r>
      <w:r w:rsidRPr="00AE4834">
        <w:rPr>
          <w:rStyle w:val="StyleUnderline"/>
          <w:rFonts w:eastAsia="Calibri"/>
        </w:rPr>
        <w:t>physical</w:t>
      </w:r>
      <w:r w:rsidRPr="00AE4834">
        <w:rPr>
          <w:sz w:val="8"/>
        </w:rPr>
        <w:t xml:space="preserve"> </w:t>
      </w:r>
      <w:r w:rsidRPr="00AE4834">
        <w:rPr>
          <w:rStyle w:val="StyleUnderline"/>
          <w:rFonts w:eastAsia="Calibri"/>
        </w:rPr>
        <w:t>and</w:t>
      </w:r>
      <w:r w:rsidRPr="00AE4834">
        <w:rPr>
          <w:rStyle w:val="StyleUnderline"/>
        </w:rPr>
        <w:t>/</w:t>
      </w:r>
      <w:r w:rsidRPr="00AE4834">
        <w:rPr>
          <w:rFonts w:eastAsia="Calibri"/>
          <w:sz w:val="8"/>
        </w:rPr>
        <w:t>or</w:t>
      </w:r>
      <w:r w:rsidRPr="00AE4834">
        <w:rPr>
          <w:sz w:val="8"/>
        </w:rPr>
        <w:t xml:space="preserve"> </w:t>
      </w:r>
      <w:r w:rsidRPr="00AE4834">
        <w:rPr>
          <w:rStyle w:val="StyleUnderline"/>
          <w:rFonts w:eastAsia="Calibri"/>
        </w:rPr>
        <w:t>non</w:t>
      </w:r>
      <w:r w:rsidRPr="00AE4834">
        <w:rPr>
          <w:rStyle w:val="StyleUnderline"/>
        </w:rPr>
        <w:t>-</w:t>
      </w:r>
      <w:r w:rsidRPr="00AE4834">
        <w:rPr>
          <w:rStyle w:val="StyleUnderline"/>
          <w:rFonts w:eastAsia="Calibri"/>
        </w:rPr>
        <w:t>physical</w:t>
      </w:r>
      <w:r w:rsidRPr="00AE4834">
        <w:rPr>
          <w:rStyle w:val="StyleUnderline"/>
        </w:rPr>
        <w:t xml:space="preserve"> </w:t>
      </w:r>
      <w:r w:rsidRPr="00AE4834">
        <w:rPr>
          <w:rStyle w:val="StyleUnderline"/>
          <w:rFonts w:eastAsia="Calibri"/>
        </w:rPr>
        <w:t>harms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Physically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and</w:t>
      </w:r>
      <w:r w:rsidRPr="00AE4834">
        <w:rPr>
          <w:sz w:val="8"/>
        </w:rPr>
        <w:t xml:space="preserve"> </w:t>
      </w:r>
      <w:proofErr w:type="gramStart"/>
      <w:r w:rsidRPr="00AE4834">
        <w:rPr>
          <w:rFonts w:eastAsia="Calibri"/>
          <w:sz w:val="8"/>
        </w:rPr>
        <w:t>possibly</w:t>
      </w:r>
      <w:r w:rsidRPr="00AE4834">
        <w:rPr>
          <w:sz w:val="8"/>
        </w:rPr>
        <w:t xml:space="preserve"> </w:t>
      </w:r>
      <w:r w:rsidRPr="00AE4834">
        <w:rPr>
          <w:rFonts w:eastAsia="Calibri"/>
          <w:sz w:val="8"/>
        </w:rPr>
        <w:t>also</w:t>
      </w:r>
      <w:proofErr w:type="gramEnd"/>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hard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process</w:t>
      </w:r>
      <w:r w:rsidRPr="00AE4834">
        <w:rPr>
          <w:sz w:val="8"/>
        </w:rPr>
        <w:t xml:space="preserve"> </w:t>
      </w:r>
      <w:r w:rsidRPr="00AE4834">
        <w:rPr>
          <w:rFonts w:eastAsia="Calibri"/>
          <w:sz w:val="8"/>
        </w:rPr>
        <w:t>of</w:t>
      </w:r>
      <w:r w:rsidRPr="00AE4834">
        <w:rPr>
          <w:sz w:val="8"/>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cause</w:t>
      </w:r>
      <w:r w:rsidRPr="00AE4834">
        <w:rPr>
          <w:sz w:val="8"/>
        </w:rPr>
        <w:t xml:space="preserve"> </w:t>
      </w:r>
      <w:r w:rsidRPr="00AE4834">
        <w:rPr>
          <w:rStyle w:val="StyleUnderline"/>
          <w:rFonts w:eastAsia="Calibri"/>
        </w:rPr>
        <w:t>premature</w:t>
      </w:r>
      <w:r w:rsidRPr="00AE4834">
        <w:rPr>
          <w:rStyle w:val="StyleUnderline"/>
        </w:rPr>
        <w:t xml:space="preserve"> </w:t>
      </w:r>
      <w:r w:rsidRPr="00AE4834">
        <w:rPr>
          <w:rStyle w:val="StyleUnderline"/>
          <w:rFonts w:eastAsia="Calibri"/>
        </w:rPr>
        <w:t>death</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winter</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killed</w:t>
      </w:r>
      <w:r w:rsidRPr="00AE4834">
        <w:rPr>
          <w:rStyle w:val="StyleUnderline"/>
        </w:rPr>
        <w:t xml:space="preserve"> </w:t>
      </w:r>
      <w:r w:rsidRPr="00AE4834">
        <w:rPr>
          <w:rStyle w:val="StyleUnderline"/>
          <w:rFonts w:eastAsia="Calibri"/>
        </w:rPr>
        <w:t>everyone</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just</w:t>
      </w:r>
      <w:r w:rsidRPr="00AE4834">
        <w:rPr>
          <w:rStyle w:val="StyleUnderline"/>
        </w:rPr>
        <w:t xml:space="preserve"> </w:t>
      </w:r>
      <w:r w:rsidRPr="00AE4834">
        <w:rPr>
          <w:rStyle w:val="StyleUnderline"/>
          <w:rFonts w:eastAsia="Calibri"/>
        </w:rPr>
        <w:t>every</w:t>
      </w:r>
      <w:r w:rsidRPr="00AE4834">
        <w:rPr>
          <w:rStyle w:val="StyleUnderline"/>
        </w:rPr>
        <w:t xml:space="preserve"> </w:t>
      </w:r>
      <w:r w:rsidRPr="00AE4834">
        <w:rPr>
          <w:rStyle w:val="StyleUnderline"/>
          <w:rFonts w:eastAsia="Calibri"/>
        </w:rPr>
        <w:t>woman</w:t>
      </w:r>
      <w:r w:rsidRPr="00AE4834">
        <w:rPr>
          <w:rStyle w:val="StyleUnderline"/>
        </w:rPr>
        <w:t xml:space="preserve"> </w:t>
      </w:r>
      <w:r w:rsidRPr="00AE4834">
        <w:rPr>
          <w:rStyle w:val="StyleUnderline"/>
          <w:rFonts w:eastAsia="Calibri"/>
        </w:rPr>
        <w:t>under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age</w:t>
      </w:r>
      <w:r w:rsidRPr="00AE4834">
        <w:rPr>
          <w:rStyle w:val="StyleUnderline"/>
        </w:rPr>
        <w:t xml:space="preserve"> </w:t>
      </w:r>
      <w:r w:rsidRPr="00AE4834">
        <w:rPr>
          <w:rStyle w:val="StyleUnderline"/>
          <w:rFonts w:eastAsia="Calibri"/>
        </w:rPr>
        <w:t>of</w:t>
      </w:r>
      <w:r w:rsidRPr="00AE4834">
        <w:rPr>
          <w:rStyle w:val="StyleUnderline"/>
        </w:rPr>
        <w:t xml:space="preserve"> 50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clear</w:t>
      </w:r>
      <w:r w:rsidRPr="00AE4834">
        <w:rPr>
          <w:rStyle w:val="StyleUnderline"/>
        </w:rPr>
        <w:t xml:space="preserve"> </w:t>
      </w:r>
      <w:r w:rsidRPr="00AE4834">
        <w:rPr>
          <w:rStyle w:val="StyleUnderline"/>
          <w:rFonts w:eastAsia="Calibri"/>
        </w:rPr>
        <w:t>example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such</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case</w:t>
      </w:r>
      <w:r w:rsidRPr="00AE4834">
        <w:rPr>
          <w:sz w:val="8"/>
        </w:rPr>
        <w:t xml:space="preserve">. </w:t>
      </w:r>
      <w:r w:rsidRPr="00AE4834">
        <w:rPr>
          <w:rFonts w:eastAsia="Calibri"/>
          <w:sz w:val="8"/>
        </w:rPr>
        <w:t>Obviously</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types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themselves</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eventually</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standard</w:t>
      </w:r>
      <w:r w:rsidRPr="00AE4834">
        <w:rPr>
          <w:sz w:val="8"/>
        </w:rPr>
        <w:t xml:space="preserve"> </w:t>
      </w:r>
      <w:r w:rsidRPr="00AE4834">
        <w:rPr>
          <w:rFonts w:eastAsia="Calibri"/>
          <w:sz w:val="8"/>
        </w:rPr>
        <w:t>expected</w:t>
      </w:r>
      <w:r w:rsidRPr="00AE4834">
        <w:rPr>
          <w:sz w:val="8"/>
        </w:rPr>
        <w:t xml:space="preserve"> </w:t>
      </w:r>
      <w:r w:rsidRPr="00AE4834">
        <w:rPr>
          <w:rFonts w:eastAsia="Calibri"/>
          <w:sz w:val="8"/>
        </w:rPr>
        <w:t>lifespan</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accidents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spontaneously</w:t>
      </w:r>
      <w:r w:rsidRPr="00AE4834">
        <w:rPr>
          <w:sz w:val="8"/>
        </w:rPr>
        <w:t xml:space="preserve"> </w:t>
      </w:r>
      <w:r w:rsidRPr="00AE4834">
        <w:rPr>
          <w:rFonts w:eastAsia="Calibri"/>
          <w:sz w:val="8"/>
        </w:rPr>
        <w:t>occurring</w:t>
      </w:r>
      <w:r w:rsidRPr="00AE4834">
        <w:rPr>
          <w:sz w:val="8"/>
        </w:rPr>
        <w:t xml:space="preserve"> </w:t>
      </w:r>
      <w:r w:rsidRPr="00AE4834">
        <w:rPr>
          <w:rFonts w:eastAsia="Calibri"/>
          <w:sz w:val="8"/>
        </w:rPr>
        <w:t>incurable</w:t>
      </w:r>
      <w:r w:rsidRPr="00AE4834">
        <w:rPr>
          <w:sz w:val="8"/>
        </w:rPr>
        <w:t xml:space="preserve"> </w:t>
      </w:r>
      <w:r w:rsidRPr="00AE4834">
        <w:rPr>
          <w:rFonts w:eastAsia="Calibri"/>
          <w:sz w:val="8"/>
        </w:rPr>
        <w:t>cancers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disease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agent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unavoidably</w:t>
      </w:r>
      <w:r w:rsidRPr="00AE4834">
        <w:rPr>
          <w:sz w:val="8"/>
        </w:rPr>
        <w:t xml:space="preserve"> </w:t>
      </w:r>
      <w:r w:rsidRPr="00AE4834">
        <w:rPr>
          <w:rFonts w:eastAsia="Calibri"/>
          <w:sz w:val="8"/>
        </w:rPr>
        <w:t>kills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prematurely</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w:t>
      </w:r>
      <w:r w:rsidRPr="00AE4834">
        <w:rPr>
          <w:rFonts w:eastAsia="Calibri"/>
          <w:sz w:val="8"/>
        </w:rPr>
        <w:t>components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figure</w:t>
      </w:r>
      <w:r w:rsidRPr="00AE4834">
        <w:rPr>
          <w:sz w:val="8"/>
        </w:rPr>
        <w:t xml:space="preserve"> </w:t>
      </w:r>
      <w:r w:rsidRPr="00AE4834">
        <w:rPr>
          <w:rFonts w:eastAsia="Calibri"/>
          <w:sz w:val="8"/>
        </w:rPr>
        <w:t>prominently</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w:t>
      </w:r>
      <w:r w:rsidRPr="00AE4834">
        <w:rPr>
          <w:rFonts w:eastAsia="Calibri"/>
          <w:sz w:val="8"/>
        </w:rPr>
        <w:t>Scanlon</w:t>
      </w:r>
      <w:r w:rsidRPr="00AE4834">
        <w:rPr>
          <w:sz w:val="8"/>
        </w:rPr>
        <w:t xml:space="preserve"> 1998, 214).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proofErr w:type="gramStart"/>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settled</w:t>
      </w:r>
      <w:proofErr w:type="gramEnd"/>
      <w:r w:rsidRPr="00AE4834">
        <w:rPr>
          <w:sz w:val="8"/>
        </w:rPr>
        <w:t xml:space="preserve"> </w:t>
      </w:r>
      <w:r w:rsidRPr="00AE4834">
        <w:rPr>
          <w:rFonts w:eastAsia="Calibri"/>
          <w:sz w:val="8"/>
        </w:rPr>
        <w:t>yet</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setback</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whilst</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proofErr w:type="gramStart"/>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.7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proofErr w:type="gramEnd"/>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debate</w:t>
      </w:r>
      <w:r w:rsidRPr="00AE4834">
        <w:rPr>
          <w:sz w:val="8"/>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caused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die</w:t>
      </w:r>
      <w:r w:rsidRPr="00AE4834">
        <w:rPr>
          <w:rStyle w:val="StyleUnderline"/>
        </w:rPr>
        <w:t xml:space="preserve"> </w:t>
      </w:r>
      <w:r w:rsidRPr="00AE4834">
        <w:rPr>
          <w:rStyle w:val="StyleUnderline"/>
          <w:rFonts w:eastAsia="Calibri"/>
        </w:rPr>
        <w:t>prematurely</w:t>
      </w:r>
      <w:r w:rsidRPr="00AE4834">
        <w:rPr>
          <w:rStyle w:val="StyleUnderline"/>
        </w:rPr>
        <w:t xml:space="preserve"> </w:t>
      </w:r>
      <w:r w:rsidRPr="00AE4834">
        <w:rPr>
          <w:rStyle w:val="StyleUnderline"/>
          <w:rFonts w:eastAsia="Calibri"/>
        </w:rPr>
        <w:t>can</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reason</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fails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show</w:t>
      </w:r>
      <w:r w:rsidRPr="00AE4834">
        <w:rPr>
          <w:rStyle w:val="StyleUnderline"/>
        </w:rPr>
        <w:t xml:space="preserve"> </w:t>
      </w:r>
      <w:r w:rsidRPr="00AE4834">
        <w:rPr>
          <w:rStyle w:val="StyleUnderline"/>
          <w:rFonts w:eastAsia="Calibri"/>
        </w:rPr>
        <w:t>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as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rational</w:t>
      </w:r>
      <w:r w:rsidRPr="00AE4834">
        <w:rPr>
          <w:rStyle w:val="StyleUnderline"/>
        </w:rPr>
        <w:t xml:space="preserve"> </w:t>
      </w:r>
      <w:r w:rsidRPr="00AE4834">
        <w:rPr>
          <w:rStyle w:val="StyleUnderline"/>
          <w:rFonts w:eastAsia="Calibri"/>
        </w:rPr>
        <w:t>agent</w:t>
      </w:r>
      <w:r w:rsidRPr="00AE4834">
        <w:rPr>
          <w:sz w:val="8"/>
        </w:rPr>
        <w:t xml:space="preserve">. </w:t>
      </w:r>
      <w:proofErr w:type="gramStart"/>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recognizing</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beings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preserve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death</w:t>
      </w:r>
      <w:r w:rsidRPr="00AE4834">
        <w:rPr>
          <w:sz w:val="8"/>
        </w:rPr>
        <w:t>: ‘</w:t>
      </w:r>
      <w:r w:rsidRPr="00AE4834">
        <w:rPr>
          <w:rStyle w:val="StyleUnderline"/>
          <w:rFonts w:eastAsia="Calibri"/>
        </w:rPr>
        <w:t>appreciating</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primarily</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matter</w:t>
      </w:r>
      <w:r w:rsidRPr="00AE4834">
        <w:rPr>
          <w:rStyle w:val="StyleUnderline"/>
        </w:rPr>
        <w:t xml:space="preserve"> </w:t>
      </w:r>
      <w:r w:rsidRPr="00AE4834">
        <w:rPr>
          <w:rStyle w:val="StyleUnderline"/>
          <w:rFonts w:eastAsia="Calibri"/>
        </w:rPr>
        <w:t>of</w:t>
      </w:r>
      <w:r w:rsidRPr="00AE4834">
        <w:rPr>
          <w:sz w:val="8"/>
        </w:rPr>
        <w:t xml:space="preserve"> </w:t>
      </w:r>
      <w:r w:rsidRPr="00AE4834">
        <w:rPr>
          <w:rStyle w:val="StyleUnderline"/>
          <w:rFonts w:eastAsia="Calibri"/>
        </w:rPr>
        <w:t>seeing</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as</w:t>
      </w:r>
      <w:r w:rsidRPr="00AE4834">
        <w:rPr>
          <w:sz w:val="8"/>
        </w:rPr>
        <w:t xml:space="preserve"> </w:t>
      </w:r>
      <w:r w:rsidRPr="00AE4834">
        <w:rPr>
          <w:rFonts w:eastAsia="Calibri"/>
          <w:sz w:val="8"/>
        </w:rPr>
        <w:t>something</w:t>
      </w:r>
      <w:r w:rsidRPr="00AE4834">
        <w:rPr>
          <w:sz w:val="8"/>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respected</w:t>
      </w:r>
      <w:r w:rsidRPr="00AE4834">
        <w:rPr>
          <w:sz w:val="8"/>
        </w:rPr>
        <w:t xml:space="preserve">, </w:t>
      </w:r>
      <w:r w:rsidRPr="00AE4834">
        <w:rPr>
          <w:rFonts w:eastAsia="Calibri"/>
          <w:sz w:val="8"/>
        </w:rPr>
        <w:t>where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well</w:t>
      </w:r>
      <w:r w:rsidRPr="00AE4834">
        <w:rPr>
          <w:sz w:val="8"/>
        </w:rPr>
        <w:t>’ (</w:t>
      </w:r>
      <w:r w:rsidRPr="00AE4834">
        <w:rPr>
          <w:rFonts w:eastAsia="Calibri"/>
          <w:sz w:val="8"/>
        </w:rPr>
        <w:t>Scanlon</w:t>
      </w:r>
      <w:r w:rsidRPr="00AE4834">
        <w:rPr>
          <w:sz w:val="8"/>
        </w:rPr>
        <w:t xml:space="preserve"> 1998, 104).</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abstract</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wrongfully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faces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unending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she</w:t>
      </w:r>
      <w:r w:rsidRPr="00AE4834">
        <w:rPr>
          <w:sz w:val="8"/>
        </w:rPr>
        <w:t xml:space="preserve"> </w:t>
      </w:r>
      <w:r w:rsidRPr="00AE4834">
        <w:rPr>
          <w:rFonts w:eastAsia="Calibri"/>
          <w:sz w:val="8"/>
        </w:rPr>
        <w:t>wishes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committing</w:t>
      </w:r>
      <w:r w:rsidRPr="00AE4834">
        <w:rPr>
          <w:sz w:val="8"/>
        </w:rPr>
        <w:t xml:space="preserve"> </w:t>
      </w:r>
      <w:r w:rsidRPr="00AE4834">
        <w:rPr>
          <w:rFonts w:eastAsia="Calibri"/>
          <w:sz w:val="8"/>
        </w:rPr>
        <w:t>suicide</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suicidal</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seeking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note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emphasizes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proofErr w:type="gramStart"/>
      <w:r w:rsidRPr="00AE4834">
        <w:rPr>
          <w:rFonts w:eastAsia="Calibri"/>
          <w:sz w:val="8"/>
        </w:rPr>
        <w:t>person</w:t>
      </w:r>
      <w:r w:rsidRPr="00AE4834">
        <w:rPr>
          <w:sz w:val="8"/>
        </w:rPr>
        <w:t>-</w:t>
      </w:r>
      <w:r w:rsidRPr="00AE4834">
        <w:rPr>
          <w:rFonts w:eastAsia="Calibri"/>
          <w:sz w:val="8"/>
        </w:rPr>
        <w:t>affecting</w:t>
      </w:r>
      <w:proofErr w:type="gramEnd"/>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because</w:t>
      </w:r>
      <w:r w:rsidRPr="00AE4834">
        <w:rPr>
          <w:sz w:val="8"/>
        </w:rPr>
        <w:t xml:space="preserve"> </w:t>
      </w:r>
      <w:r w:rsidRPr="00AE4834">
        <w:rPr>
          <w:rStyle w:val="StyleUnderline"/>
          <w:rFonts w:eastAsia="Calibri"/>
        </w:rPr>
        <w:t>taking</w:t>
      </w:r>
      <w:r w:rsidRPr="00AE4834">
        <w:rPr>
          <w:rStyle w:val="StyleUnderline"/>
        </w:rPr>
        <w:t xml:space="preserve"> </w:t>
      </w:r>
      <w:r w:rsidRPr="00AE4834">
        <w:rPr>
          <w:rStyle w:val="StyleUnderline"/>
          <w:rFonts w:eastAsia="Calibri"/>
        </w:rPr>
        <w:t>someone</w:t>
      </w:r>
      <w:r w:rsidRPr="00AE4834">
        <w:rPr>
          <w:rStyle w:val="StyleUnderline"/>
        </w:rPr>
        <w:t>’</w:t>
      </w:r>
      <w:r w:rsidRPr="00AE4834">
        <w:rPr>
          <w:rStyle w:val="StyleUnderline"/>
          <w:rFonts w:eastAsia="Calibri"/>
        </w:rPr>
        <w:t>s</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without</w:t>
      </w:r>
      <w:r w:rsidRPr="00AE4834">
        <w:rPr>
          <w:rStyle w:val="StyleUnderline"/>
        </w:rPr>
        <w:t xml:space="preserve"> </w:t>
      </w:r>
      <w:proofErr w:type="gramStart"/>
      <w:r w:rsidRPr="00AE4834">
        <w:rPr>
          <w:rStyle w:val="StyleUnderline"/>
          <w:rFonts w:eastAsia="Calibri"/>
        </w:rPr>
        <w:t>their</w:t>
      </w:r>
      <w:proofErr w:type="gramEnd"/>
      <w:r w:rsidRPr="00AE4834">
        <w:rPr>
          <w:rStyle w:val="StyleUnderline"/>
        </w:rPr>
        <w:t xml:space="preserve"> </w:t>
      </w:r>
      <w:r w:rsidRPr="00AE4834">
        <w:rPr>
          <w:rStyle w:val="StyleUnderline"/>
          <w:rFonts w:eastAsia="Calibri"/>
        </w:rPr>
        <w:t>permission</w:t>
      </w:r>
      <w:r w:rsidRPr="00AE4834">
        <w:rPr>
          <w:rStyle w:val="StyleUnderline"/>
        </w:rPr>
        <w:t xml:space="preserve"> </w:t>
      </w:r>
      <w:r w:rsidRPr="00AE4834">
        <w:rPr>
          <w:rStyle w:val="StyleUnderline"/>
          <w:rFonts w:eastAsia="Calibri"/>
        </w:rPr>
        <w:t>shows</w:t>
      </w:r>
      <w:r w:rsidRPr="00AE4834">
        <w:rPr>
          <w:rStyle w:val="StyleUnderline"/>
        </w:rPr>
        <w:t xml:space="preserve"> </w:t>
      </w:r>
      <w:r w:rsidRPr="00AE4834">
        <w:rPr>
          <w:rStyle w:val="StyleUnderline"/>
          <w:rFonts w:eastAsia="Calibri"/>
        </w:rPr>
        <w:t>disrespect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supports</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inclusion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formula</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side</w:t>
      </w:r>
      <w:r w:rsidRPr="00AE4834">
        <w:rPr>
          <w:sz w:val="8"/>
        </w:rPr>
        <w:t xml:space="preserve"> </w:t>
      </w:r>
      <w:r w:rsidRPr="00AE4834">
        <w:rPr>
          <w:rFonts w:eastAsia="Calibri"/>
          <w:sz w:val="8"/>
        </w:rPr>
        <w:t>ends</w:t>
      </w:r>
      <w:r w:rsidRPr="00AE4834">
        <w:rPr>
          <w:sz w:val="8"/>
        </w:rPr>
        <w:t xml:space="preserve"> </w:t>
      </w:r>
      <w:r w:rsidRPr="00AE4834">
        <w:rPr>
          <w:rFonts w:eastAsia="Calibri"/>
          <w:sz w:val="8"/>
        </w:rPr>
        <w:t>up</w:t>
      </w:r>
      <w:r w:rsidRPr="00AE4834">
        <w:rPr>
          <w:sz w:val="8"/>
        </w:rPr>
        <w:t xml:space="preserve"> </w:t>
      </w:r>
      <w:r w:rsidRPr="00AE4834">
        <w:rPr>
          <w:rFonts w:eastAsia="Calibri"/>
          <w:sz w:val="8"/>
        </w:rPr>
        <w:t>winning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debate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died</w:t>
      </w:r>
      <w:r w:rsidRPr="00AE4834">
        <w:rPr>
          <w:sz w:val="8"/>
        </w:rPr>
        <w:t xml:space="preserve">, </w:t>
      </w:r>
      <w:r w:rsidRPr="00AE4834">
        <w:rPr>
          <w:rFonts w:eastAsia="Calibri"/>
          <w:sz w:val="8"/>
        </w:rPr>
        <w:t>ending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consent</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disrespect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presumably</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die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manner</w:t>
      </w:r>
      <w:r w:rsidRPr="00AE4834">
        <w:rPr>
          <w:sz w:val="8"/>
        </w:rPr>
        <w:t xml:space="preserve">. </w:t>
      </w:r>
      <w:r w:rsidRPr="00AE4834">
        <w:rPr>
          <w:rFonts w:eastAsia="Calibri"/>
          <w:sz w:val="8"/>
        </w:rPr>
        <w:t>Thus</w:t>
      </w:r>
      <w:r w:rsidRPr="00AE4834">
        <w:rPr>
          <w:sz w:val="8"/>
        </w:rPr>
        <w:t xml:space="preserve">, </w:t>
      </w:r>
      <w:r w:rsidRPr="00AE4834">
        <w:rPr>
          <w:rStyle w:val="Emphasis"/>
          <w:rFonts w:eastAsia="Calibri"/>
        </w:rPr>
        <w:t>if</w:t>
      </w:r>
      <w:r w:rsidRPr="00AE4834">
        <w:rPr>
          <w:rStyle w:val="Emphasis"/>
        </w:rPr>
        <w:t xml:space="preserve"> </w:t>
      </w:r>
      <w:r w:rsidRPr="00AE4834">
        <w:rPr>
          <w:rStyle w:val="Emphasis"/>
          <w:rFonts w:eastAsia="Calibri"/>
        </w:rPr>
        <w:t>they</w:t>
      </w:r>
      <w:r w:rsidRPr="00AE4834">
        <w:rPr>
          <w:rStyle w:val="Emphasis"/>
        </w:rPr>
        <w:t xml:space="preserve"> </w:t>
      </w:r>
      <w:r w:rsidRPr="00AE4834">
        <w:rPr>
          <w:rStyle w:val="Emphasis"/>
          <w:rFonts w:eastAsia="Calibri"/>
        </w:rPr>
        <w:t>are</w:t>
      </w:r>
      <w:r w:rsidRPr="00AE4834">
        <w:rPr>
          <w:rStyle w:val="Emphasis"/>
        </w:rPr>
        <w:t xml:space="preserve"> </w:t>
      </w:r>
      <w:r w:rsidRPr="00AE4834">
        <w:rPr>
          <w:rStyle w:val="Emphasis"/>
          <w:rFonts w:eastAsia="Calibri"/>
        </w:rPr>
        <w:t>killed</w:t>
      </w:r>
      <w:r w:rsidRPr="00AE4834">
        <w:rPr>
          <w:rStyle w:val="Emphasis"/>
        </w:rPr>
        <w:t xml:space="preserve"> </w:t>
      </w:r>
      <w:r w:rsidRPr="00AE4834">
        <w:rPr>
          <w:rStyle w:val="Emphasis"/>
          <w:rFonts w:eastAsia="Calibri"/>
        </w:rPr>
        <w:t>without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consent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interests</w:t>
      </w:r>
      <w:r w:rsidRPr="00AE4834">
        <w:rPr>
          <w:rStyle w:val="Emphasis"/>
        </w:rPr>
        <w:t xml:space="preserve"> </w:t>
      </w:r>
      <w:r w:rsidRPr="00AE4834">
        <w:rPr>
          <w:rStyle w:val="Emphasis"/>
          <w:rFonts w:eastAsia="Calibri"/>
        </w:rPr>
        <w:t>have</w:t>
      </w:r>
      <w:r w:rsidRPr="00AE4834">
        <w:rPr>
          <w:rStyle w:val="Emphasis"/>
        </w:rPr>
        <w:t xml:space="preserve"> </w:t>
      </w:r>
      <w:r w:rsidRPr="00AE4834">
        <w:rPr>
          <w:rStyle w:val="Emphasis"/>
          <w:rFonts w:eastAsia="Calibri"/>
        </w:rPr>
        <w:t>not</w:t>
      </w:r>
      <w:r w:rsidRPr="00AE4834">
        <w:rPr>
          <w:rStyle w:val="Emphasis"/>
        </w:rPr>
        <w:t xml:space="preserve"> </w:t>
      </w:r>
      <w:r w:rsidRPr="00AE4834">
        <w:rPr>
          <w:rStyle w:val="Emphasis"/>
          <w:rFonts w:eastAsia="Calibri"/>
        </w:rPr>
        <w:t>been</w:t>
      </w:r>
      <w:r w:rsidRPr="00AE4834">
        <w:rPr>
          <w:rStyle w:val="Emphasis"/>
        </w:rPr>
        <w:t xml:space="preserve"> </w:t>
      </w:r>
      <w:r w:rsidRPr="00AE4834">
        <w:rPr>
          <w:rStyle w:val="Emphasis"/>
          <w:rFonts w:eastAsia="Calibri"/>
        </w:rPr>
        <w:t>taken</w:t>
      </w:r>
      <w:r w:rsidRPr="00AE4834">
        <w:rPr>
          <w:rStyle w:val="Emphasis"/>
        </w:rPr>
        <w:t xml:space="preserve"> </w:t>
      </w:r>
      <w:r w:rsidRPr="00AE4834">
        <w:rPr>
          <w:rStyle w:val="Emphasis"/>
          <w:rFonts w:eastAsia="Calibri"/>
        </w:rPr>
        <w:t>into</w:t>
      </w:r>
      <w:r w:rsidRPr="00AE4834">
        <w:rPr>
          <w:rStyle w:val="Emphasis"/>
        </w:rPr>
        <w:t xml:space="preserve"> </w:t>
      </w:r>
      <w:r w:rsidRPr="00AE4834">
        <w:rPr>
          <w:rStyle w:val="Emphasis"/>
          <w:rFonts w:eastAsia="Calibri"/>
        </w:rPr>
        <w:t>account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allowed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.8 </w:t>
      </w:r>
      <w:proofErr w:type="gramStart"/>
      <w:r w:rsidRPr="00AE4834">
        <w:rPr>
          <w:rFonts w:eastAsia="Calibri"/>
          <w:sz w:val="8"/>
        </w:rPr>
        <w:t>This</w:t>
      </w:r>
      <w:proofErr w:type="gramEnd"/>
      <w:r w:rsidRPr="00AE4834">
        <w:rPr>
          <w:sz w:val="8"/>
        </w:rPr>
        <w:t xml:space="preserve"> </w:t>
      </w:r>
      <w:r w:rsidRPr="00AE4834">
        <w:rPr>
          <w:rFonts w:eastAsia="Calibri"/>
          <w:sz w:val="8"/>
        </w:rPr>
        <w:t>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true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proofErr w:type="gramStart"/>
      <w:r w:rsidRPr="00AE4834">
        <w:rPr>
          <w:rFonts w:eastAsia="Calibri"/>
          <w:sz w:val="8"/>
        </w:rPr>
        <w:t>may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caused</w:t>
      </w:r>
      <w:proofErr w:type="gramEnd"/>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resulting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surgically</w:t>
      </w:r>
      <w:r w:rsidRPr="00AE4834">
        <w:rPr>
          <w:sz w:val="8"/>
        </w:rPr>
        <w:t xml:space="preserve"> </w:t>
      </w:r>
      <w:r w:rsidRPr="00AE4834">
        <w:rPr>
          <w:rFonts w:eastAsia="Calibri"/>
          <w:sz w:val="8"/>
        </w:rPr>
        <w:t>removing</w:t>
      </w:r>
      <w:r w:rsidRPr="00AE4834">
        <w:rPr>
          <w:sz w:val="8"/>
        </w:rPr>
        <w:t xml:space="preserve"> </w:t>
      </w:r>
      <w:r w:rsidRPr="00AE4834">
        <w:rPr>
          <w:rFonts w:eastAsia="Calibri"/>
          <w:sz w:val="8"/>
        </w:rPr>
        <w:t>everyone</w:t>
      </w:r>
      <w:r w:rsidRPr="00AE4834">
        <w:rPr>
          <w:sz w:val="8"/>
        </w:rPr>
        <w:t>’</w:t>
      </w:r>
      <w:r w:rsidRPr="00AE4834">
        <w:rPr>
          <w:rFonts w:eastAsia="Calibri"/>
          <w:sz w:val="8"/>
        </w:rPr>
        <w:t>s</w:t>
      </w:r>
      <w:r w:rsidRPr="00AE4834">
        <w:rPr>
          <w:sz w:val="8"/>
        </w:rPr>
        <w:t xml:space="preserve"> </w:t>
      </w:r>
      <w:r w:rsidRPr="00AE4834">
        <w:rPr>
          <w:rFonts w:eastAsia="Calibri"/>
          <w:sz w:val="8"/>
        </w:rPr>
        <w:t>reproductive</w:t>
      </w:r>
      <w:r w:rsidRPr="00AE4834">
        <w:rPr>
          <w:sz w:val="8"/>
        </w:rPr>
        <w:t xml:space="preserve"> </w:t>
      </w:r>
      <w:r w:rsidRPr="00AE4834">
        <w:rPr>
          <w:rFonts w:eastAsia="Calibri"/>
          <w:sz w:val="8"/>
        </w:rPr>
        <w:t>organs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bomb</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kill</w:t>
      </w:r>
      <w:r w:rsidRPr="00AE4834">
        <w:rPr>
          <w:rStyle w:val="StyleUnderline"/>
        </w:rPr>
        <w:t xml:space="preserve"> </w:t>
      </w:r>
      <w:r w:rsidRPr="00AE4834">
        <w:rPr>
          <w:rStyle w:val="StyleUnderline"/>
          <w:rFonts w:eastAsia="Calibri"/>
        </w:rPr>
        <w:t>anyone</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painfully</w:t>
      </w:r>
      <w:r w:rsidRPr="00AE4834">
        <w:rPr>
          <w:rStyle w:val="StyleUnderline"/>
        </w:rPr>
        <w:t xml:space="preserve"> </w:t>
      </w:r>
      <w:r w:rsidRPr="00AE4834">
        <w:rPr>
          <w:rStyle w:val="StyleUnderline"/>
          <w:rFonts w:eastAsia="Calibri"/>
        </w:rPr>
        <w:t>render</w:t>
      </w:r>
      <w:r w:rsidRPr="00AE4834">
        <w:rPr>
          <w:rStyle w:val="StyleUnderline"/>
        </w:rPr>
        <w:t xml:space="preserve"> </w:t>
      </w:r>
      <w:proofErr w:type="gramStart"/>
      <w:r w:rsidRPr="00AE4834">
        <w:rPr>
          <w:rStyle w:val="StyleUnderline"/>
          <w:rFonts w:eastAsia="Calibri"/>
        </w:rPr>
        <w:t>them</w:t>
      </w:r>
      <w:proofErr w:type="gramEnd"/>
      <w:r w:rsidRPr="00AE4834">
        <w:rPr>
          <w:rStyle w:val="StyleUnderline"/>
        </w:rPr>
        <w:t xml:space="preserve"> </w:t>
      </w:r>
      <w:r w:rsidRPr="00AE4834">
        <w:rPr>
          <w:rStyle w:val="StyleUnderline"/>
          <w:rFonts w:eastAsia="Calibri"/>
        </w:rPr>
        <w:t>infertile</w:t>
      </w:r>
      <w:r w:rsidRPr="00AE4834">
        <w:rPr>
          <w:rStyle w:val="StyleUnderline"/>
        </w:rPr>
        <w:t xml:space="preserve"> </w:t>
      </w:r>
      <w:r w:rsidRPr="00AE4834">
        <w:rPr>
          <w:rStyle w:val="StyleUnderline"/>
          <w:rFonts w:eastAsia="Calibri"/>
        </w:rPr>
        <w:t>through</w:t>
      </w:r>
      <w:r w:rsidRPr="00AE4834">
        <w:rPr>
          <w:rStyle w:val="StyleUnderline"/>
        </w:rPr>
        <w:t xml:space="preserve"> </w:t>
      </w:r>
      <w:r w:rsidRPr="00AE4834">
        <w:rPr>
          <w:rStyle w:val="StyleUnderline"/>
          <w:rFonts w:eastAsia="Calibri"/>
        </w:rPr>
        <w:t>illness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injury</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bombs</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proofErr w:type="gramStart"/>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proofErr w:type="gramEnd"/>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incident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situation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bomb</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killed</w:t>
      </w:r>
      <w:r w:rsidRPr="00AE4834">
        <w:rPr>
          <w:sz w:val="8"/>
        </w:rPr>
        <w:t xml:space="preserve"> </w:t>
      </w:r>
      <w:r w:rsidRPr="00AE4834">
        <w:rPr>
          <w:rFonts w:eastAsia="Calibri"/>
          <w:sz w:val="8"/>
        </w:rPr>
        <w:t>enough</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remained</w:t>
      </w:r>
      <w:r w:rsidRPr="00AE4834">
        <w:rPr>
          <w:sz w:val="8"/>
        </w:rPr>
        <w:t xml:space="preserve"> </w:t>
      </w:r>
      <w:r w:rsidRPr="00AE4834">
        <w:rPr>
          <w:rFonts w:eastAsia="Calibri"/>
          <w:sz w:val="8"/>
        </w:rPr>
        <w:t>alive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terrible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injuries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uncontroversial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infliction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plays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role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likely</w:t>
      </w:r>
      <w:r w:rsidRPr="00AE4834">
        <w:rPr>
          <w:sz w:val="8"/>
        </w:rPr>
        <w:t xml:space="preserve"> </w:t>
      </w:r>
      <w:r w:rsidRPr="00AE4834">
        <w:rPr>
          <w:rFonts w:eastAsia="Calibri"/>
          <w:sz w:val="8"/>
        </w:rPr>
        <w:t>to</w:t>
      </w:r>
      <w:r w:rsidRPr="00AE4834">
        <w:rPr>
          <w:sz w:val="8"/>
        </w:rPr>
        <w:t xml:space="preserve"> </w:t>
      </w:r>
      <w:proofErr w:type="gramStart"/>
      <w:r w:rsidRPr="00AE4834">
        <w:rPr>
          <w:rFonts w:eastAsia="Calibri"/>
          <w:sz w:val="8"/>
        </w:rPr>
        <w:t>be</w:t>
      </w:r>
      <w:r w:rsidRPr="00AE4834">
        <w:rPr>
          <w:sz w:val="8"/>
        </w:rPr>
        <w:t xml:space="preserve"> </w:t>
      </w:r>
      <w:r w:rsidRPr="00AE4834">
        <w:rPr>
          <w:rFonts w:eastAsia="Calibri"/>
          <w:sz w:val="8"/>
        </w:rPr>
        <w:t>rejected</w:t>
      </w:r>
      <w:proofErr w:type="gramEnd"/>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otherwise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queried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involuntariness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suffers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proofErr w:type="spellStart"/>
      <w:r w:rsidRPr="00AE4834">
        <w:rPr>
          <w:rFonts w:eastAsia="Calibri"/>
          <w:sz w:val="8"/>
        </w:rPr>
        <w:t>rejectable</w:t>
      </w:r>
      <w:proofErr w:type="spellEnd"/>
      <w:r w:rsidRPr="00AE4834">
        <w:rPr>
          <w:sz w:val="8"/>
        </w:rPr>
        <w:t xml:space="preserve"> — </w:t>
      </w:r>
      <w:proofErr w:type="gramStart"/>
      <w:r w:rsidRPr="00AE4834">
        <w:rPr>
          <w:rFonts w:eastAsia="Calibri"/>
          <w:sz w:val="8"/>
        </w:rPr>
        <w:t>base</w:t>
      </w:r>
      <w:r w:rsidRPr="00AE4834">
        <w:rPr>
          <w:sz w:val="8"/>
        </w:rPr>
        <w:t xml:space="preserve"> </w:t>
      </w:r>
      <w:r w:rsidRPr="00AE4834">
        <w:rPr>
          <w:rFonts w:eastAsia="Calibri"/>
          <w:sz w:val="8"/>
        </w:rPr>
        <w:t>jumping</w:t>
      </w:r>
      <w:proofErr w:type="gramEnd"/>
      <w:r w:rsidRPr="00AE4834">
        <w:rPr>
          <w:sz w:val="8"/>
        </w:rPr>
        <w:t xml:space="preserve"> </w:t>
      </w:r>
      <w:r w:rsidRPr="00AE4834">
        <w:rPr>
          <w:rFonts w:eastAsia="Calibri"/>
          <w:sz w:val="8"/>
        </w:rPr>
        <w:t>or</w:t>
      </w:r>
      <w:r w:rsidRPr="00AE4834">
        <w:rPr>
          <w:sz w:val="8"/>
        </w:rPr>
        <w:t xml:space="preserve"> </w:t>
      </w:r>
      <w:r w:rsidRPr="00AE4834">
        <w:rPr>
          <w:rFonts w:eastAsia="Calibri"/>
          <w:sz w:val="8"/>
        </w:rPr>
        <w:t>life</w:t>
      </w:r>
      <w:r w:rsidRPr="00AE4834">
        <w:rPr>
          <w:sz w:val="8"/>
        </w:rPr>
        <w:t>-</w:t>
      </w:r>
      <w:r w:rsidRPr="00AE4834">
        <w:rPr>
          <w:rFonts w:eastAsia="Calibri"/>
          <w:sz w:val="8"/>
        </w:rPr>
        <w:t>saving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improving</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hand</w:t>
      </w:r>
      <w:r w:rsidRPr="00AE4834">
        <w:rPr>
          <w:sz w:val="8"/>
        </w:rPr>
        <w:t xml:space="preserve">, </w:t>
      </w:r>
      <w:r w:rsidRPr="00AE4834">
        <w:rPr>
          <w:rFonts w:eastAsia="Calibri"/>
          <w:sz w:val="8"/>
        </w:rPr>
        <w:t>pushing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off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cliff</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cutting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scalpel</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clearly</w:t>
      </w:r>
      <w:r w:rsidRPr="00AE4834">
        <w:rPr>
          <w:sz w:val="8"/>
        </w:rPr>
        <w:t xml:space="preserve"> </w:t>
      </w:r>
      <w:proofErr w:type="spellStart"/>
      <w:r w:rsidRPr="00AE4834">
        <w:rPr>
          <w:rFonts w:eastAsia="Calibri"/>
          <w:sz w:val="8"/>
        </w:rPr>
        <w:t>rejectable</w:t>
      </w:r>
      <w:proofErr w:type="spellEnd"/>
      <w:r w:rsidRPr="00AE4834">
        <w:rPr>
          <w:sz w:val="8"/>
        </w:rPr>
        <w:t xml:space="preserve"> </w:t>
      </w:r>
      <w:r w:rsidRPr="00AE4834">
        <w:rPr>
          <w:rFonts w:eastAsia="Calibri"/>
          <w:sz w:val="8"/>
        </w:rPr>
        <w:t>acts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difference</w:t>
      </w:r>
      <w:r w:rsidRPr="00AE4834">
        <w:rPr>
          <w:sz w:val="8"/>
        </w:rPr>
        <w:t xml:space="preserve"> </w:t>
      </w:r>
      <w:r w:rsidRPr="00AE4834">
        <w:rPr>
          <w:rFonts w:eastAsia="Calibri"/>
          <w:sz w:val="8"/>
        </w:rPr>
        <w:t>between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consented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risk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My</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proofErr w:type="gramStart"/>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separated</w:t>
      </w:r>
      <w:proofErr w:type="gramEnd"/>
      <w:r w:rsidRPr="00AE4834">
        <w:rPr>
          <w:sz w:val="8"/>
        </w:rPr>
        <w:t xml:space="preserve"> </w:t>
      </w:r>
      <w:r w:rsidRPr="00AE4834">
        <w:rPr>
          <w:rFonts w:eastAsia="Calibri"/>
          <w:sz w:val="8"/>
        </w:rPr>
        <w:t>in</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unwanted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proofErr w:type="gramStart"/>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subjected</w:t>
      </w:r>
      <w:proofErr w:type="gramEnd"/>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Of</w:t>
      </w:r>
      <w:r w:rsidRPr="00AE4834">
        <w:rPr>
          <w:sz w:val="8"/>
        </w:rPr>
        <w:t xml:space="preserve"> </w:t>
      </w:r>
      <w:proofErr w:type="gramStart"/>
      <w:r w:rsidRPr="00AE4834">
        <w:rPr>
          <w:rFonts w:eastAsia="Calibri"/>
          <w:sz w:val="8"/>
        </w:rPr>
        <w:t>course</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mere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sufficient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declare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proofErr w:type="spellStart"/>
      <w:r w:rsidRPr="00AE4834">
        <w:rPr>
          <w:rFonts w:eastAsia="Calibri"/>
          <w:sz w:val="8"/>
        </w:rPr>
        <w:t>rejectable</w:t>
      </w:r>
      <w:proofErr w:type="spellEnd"/>
      <w:r w:rsidRPr="00AE4834">
        <w:rPr>
          <w:sz w:val="8"/>
        </w:rPr>
        <w:t xml:space="preserve"> — </w:t>
      </w:r>
      <w:r w:rsidRPr="00AE4834">
        <w:rPr>
          <w:rFonts w:eastAsia="Calibri"/>
          <w:sz w:val="8"/>
        </w:rPr>
        <w:t>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proofErr w:type="gramStart"/>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proofErr w:type="gramEnd"/>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favour</w:t>
      </w:r>
      <w:proofErr w:type="spellEnd"/>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death</w:t>
      </w:r>
      <w:r w:rsidRPr="00AE4834">
        <w:rPr>
          <w:sz w:val="8"/>
        </w:rPr>
        <w:t>-</w:t>
      </w:r>
      <w:r w:rsidRPr="00AE4834">
        <w:rPr>
          <w:rFonts w:eastAsia="Calibri"/>
          <w:sz w:val="8"/>
        </w:rPr>
        <w:t>inducing</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that</w:t>
      </w:r>
      <w:r w:rsidRPr="00AE4834">
        <w:rPr>
          <w:sz w:val="8"/>
        </w:rPr>
        <w:t xml:space="preserve"> </w:t>
      </w:r>
      <w:proofErr w:type="gramStart"/>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proofErr w:type="gramEnd"/>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rightfully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all</w:t>
      </w:r>
      <w:r w:rsidRPr="00AE4834">
        <w:rPr>
          <w:sz w:val="8"/>
        </w:rPr>
        <w:t>-</w:t>
      </w:r>
      <w:r w:rsidRPr="00AE4834">
        <w:rPr>
          <w:rFonts w:eastAsia="Calibri"/>
          <w:sz w:val="8"/>
        </w:rPr>
        <w:t>things</w:t>
      </w:r>
      <w:r w:rsidRPr="00AE4834">
        <w:rPr>
          <w:sz w:val="8"/>
        </w:rPr>
        <w:t>-</w:t>
      </w:r>
      <w:r w:rsidRPr="00AE4834">
        <w:rPr>
          <w:rFonts w:eastAsia="Calibri"/>
          <w:sz w:val="8"/>
        </w:rPr>
        <w:t>considered</w:t>
      </w:r>
      <w:r w:rsidRPr="00AE4834">
        <w:rPr>
          <w:sz w:val="8"/>
        </w:rPr>
        <w:t xml:space="preserve"> </w:t>
      </w:r>
      <w:r w:rsidRPr="00AE4834">
        <w:rPr>
          <w:rFonts w:eastAsia="Calibri"/>
          <w:sz w:val="8"/>
        </w:rPr>
        <w:t>hindrance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been</w:t>
      </w:r>
      <w:r w:rsidRPr="00AE4834">
        <w:rPr>
          <w:sz w:val="8"/>
        </w:rPr>
        <w:t xml:space="preserve"> </w:t>
      </w:r>
      <w:r w:rsidRPr="00AE4834">
        <w:rPr>
          <w:rFonts w:eastAsia="Calibri"/>
          <w:sz w:val="8"/>
        </w:rPr>
        <w:t>largely</w:t>
      </w:r>
      <w:r w:rsidRPr="00AE4834">
        <w:rPr>
          <w:sz w:val="8"/>
        </w:rPr>
        <w:t xml:space="preserve"> </w:t>
      </w:r>
      <w:r w:rsidRPr="00AE4834">
        <w:rPr>
          <w:rFonts w:eastAsia="Calibri"/>
          <w:sz w:val="8"/>
        </w:rPr>
        <w:t>responsible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pollution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recently</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proofErr w:type="gramStart"/>
      <w:r w:rsidRPr="00AE4834">
        <w:rPr>
          <w:rFonts w:eastAsia="Calibri"/>
          <w:sz w:val="8"/>
        </w:rPr>
        <w:t>which</w:t>
      </w:r>
      <w:proofErr w:type="gramEnd"/>
      <w:r w:rsidRPr="00AE4834">
        <w:rPr>
          <w:sz w:val="8"/>
        </w:rPr>
        <w:t xml:space="preserve"> </w:t>
      </w:r>
      <w:r w:rsidRPr="00AE4834">
        <w:rPr>
          <w:rFonts w:eastAsia="Calibri"/>
          <w:sz w:val="8"/>
        </w:rPr>
        <w:t>have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beginning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improve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degrading</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favour</w:t>
      </w:r>
      <w:proofErr w:type="spellEnd"/>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weighed</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described</w:t>
      </w:r>
      <w:r w:rsidRPr="00AE4834">
        <w:rPr>
          <w:sz w:val="8"/>
        </w:rPr>
        <w:t xml:space="preserve"> </w:t>
      </w:r>
      <w:r w:rsidRPr="00AE4834">
        <w:rPr>
          <w:rFonts w:eastAsia="Calibri"/>
          <w:sz w:val="8"/>
        </w:rPr>
        <w:t>above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proofErr w:type="gramStart"/>
      <w:r w:rsidRPr="00AE4834">
        <w:rPr>
          <w:rFonts w:eastAsia="Calibri"/>
          <w:sz w:val="8"/>
        </w:rPr>
        <w:t>Just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determining</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countervail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avoid</w:t>
      </w:r>
      <w:r w:rsidRPr="00AE4834">
        <w:rPr>
          <w:sz w:val="8"/>
        </w:rPr>
        <w:t xml:space="preserve"> </w:t>
      </w:r>
      <w:r w:rsidRPr="00AE4834">
        <w:rPr>
          <w:rFonts w:eastAsia="Calibri"/>
          <w:sz w:val="8"/>
        </w:rPr>
        <w:t>pain</w:t>
      </w:r>
      <w:r w:rsidRPr="00AE4834">
        <w:rPr>
          <w:sz w:val="8"/>
        </w:rPr>
        <w:t>/</w:t>
      </w:r>
      <w:r w:rsidRPr="00AE4834">
        <w:rPr>
          <w:rFonts w:eastAsia="Calibri"/>
          <w:sz w:val="8"/>
        </w:rPr>
        <w:t>death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.9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forced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considerations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w:t>
      </w:r>
      <w:proofErr w:type="gramEnd"/>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proofErr w:type="gramStart"/>
      <w:r w:rsidRPr="00AE4834">
        <w:rPr>
          <w:rFonts w:eastAsia="Calibri"/>
          <w:sz w:val="8"/>
        </w:rPr>
        <w:t>be</w:t>
      </w:r>
      <w:r w:rsidRPr="00AE4834">
        <w:rPr>
          <w:sz w:val="8"/>
        </w:rPr>
        <w:t xml:space="preserve"> </w:t>
      </w:r>
      <w:r w:rsidRPr="00AE4834">
        <w:rPr>
          <w:rFonts w:eastAsia="Calibri"/>
          <w:sz w:val="8"/>
        </w:rPr>
        <w:t>accomplished</w:t>
      </w:r>
      <w:proofErr w:type="gramEnd"/>
      <w:r w:rsidRPr="00AE4834">
        <w:rPr>
          <w:sz w:val="8"/>
        </w:rPr>
        <w:t xml:space="preserve"> </w:t>
      </w:r>
      <w:r w:rsidRPr="00AE4834">
        <w:rPr>
          <w:rFonts w:eastAsia="Calibri"/>
          <w:sz w:val="8"/>
        </w:rPr>
        <w:t>in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quite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be</w:t>
      </w:r>
      <w:r w:rsidRPr="00AE4834">
        <w:rPr>
          <w:sz w:val="8"/>
        </w:rPr>
        <w:t xml:space="preserve"> </w:t>
      </w:r>
      <w:proofErr w:type="spellStart"/>
      <w:r w:rsidRPr="00AE4834">
        <w:rPr>
          <w:rFonts w:eastAsia="Calibri"/>
          <w:sz w:val="8"/>
        </w:rPr>
        <w:t>rejectable</w:t>
      </w:r>
      <w:proofErr w:type="spellEnd"/>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relevant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additional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similar</w:t>
      </w:r>
      <w:r w:rsidRPr="00AE4834">
        <w:rPr>
          <w:sz w:val="8"/>
        </w:rPr>
        <w:t xml:space="preserve"> </w:t>
      </w:r>
      <w:proofErr w:type="gramStart"/>
      <w:r w:rsidRPr="00AE4834">
        <w:rPr>
          <w:rFonts w:eastAsia="Calibri"/>
          <w:sz w:val="8"/>
        </w:rPr>
        <w:t>principle</w:t>
      </w:r>
      <w:r w:rsidRPr="00AE4834">
        <w:rPr>
          <w:sz w:val="8"/>
        </w:rPr>
        <w:t xml:space="preserve"> </w:t>
      </w:r>
      <w:r w:rsidRPr="00AE4834">
        <w:rPr>
          <w:rFonts w:eastAsia="Calibri"/>
          <w:sz w:val="8"/>
        </w:rPr>
        <w:t>which</w:t>
      </w:r>
      <w:proofErr w:type="gramEnd"/>
      <w:r w:rsidRPr="00AE4834">
        <w:rPr>
          <w:sz w:val="8"/>
        </w:rPr>
        <w:t xml:space="preserve"> </w:t>
      </w:r>
      <w:r w:rsidRPr="00AE4834">
        <w:rPr>
          <w:rFonts w:eastAsia="Calibri"/>
          <w:sz w:val="8"/>
        </w:rPr>
        <w:t>I</w:t>
      </w:r>
      <w:r w:rsidRPr="00AE4834">
        <w:rPr>
          <w:sz w:val="8"/>
        </w:rPr>
        <w:t xml:space="preserve"> </w:t>
      </w:r>
      <w:r w:rsidRPr="00AE4834">
        <w:rPr>
          <w:rFonts w:eastAsia="Calibri"/>
          <w:sz w:val="8"/>
        </w:rPr>
        <w:t>now</w:t>
      </w:r>
      <w:r w:rsidRPr="00AE4834">
        <w:rPr>
          <w:sz w:val="8"/>
        </w:rPr>
        <w:t xml:space="preserve"> </w:t>
      </w:r>
      <w:r w:rsidRPr="00AE4834">
        <w:rPr>
          <w:rFonts w:eastAsia="Calibri"/>
          <w:sz w:val="8"/>
        </w:rPr>
        <w:t>turn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address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section</w:t>
      </w:r>
      <w:r w:rsidRPr="00AE4834">
        <w:rPr>
          <w:sz w:val="8"/>
        </w:rPr>
        <w:t xml:space="preserve">. 2.4. </w:t>
      </w:r>
      <w:r w:rsidRPr="00AE4834">
        <w:rPr>
          <w:rStyle w:val="Emphasis"/>
          <w:rFonts w:eastAsia="Calibri"/>
        </w:rPr>
        <w:t>Existing</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could</w:t>
      </w:r>
      <w:r w:rsidRPr="00AE4834">
        <w:rPr>
          <w:rStyle w:val="Emphasis"/>
        </w:rPr>
        <w:t xml:space="preserve"> </w:t>
      </w:r>
      <w:r w:rsidRPr="00AE4834">
        <w:rPr>
          <w:rStyle w:val="Emphasis"/>
          <w:rFonts w:eastAsia="Calibri"/>
        </w:rPr>
        <w:t>endure</w:t>
      </w:r>
      <w:r w:rsidRPr="00AE4834">
        <w:rPr>
          <w:rStyle w:val="Emphasis"/>
        </w:rPr>
        <w:t xml:space="preserve"> </w:t>
      </w:r>
      <w:r w:rsidRPr="00AE4834">
        <w:rPr>
          <w:rStyle w:val="Emphasis"/>
          <w:rFonts w:eastAsia="Calibri"/>
        </w:rPr>
        <w:t>non</w:t>
      </w:r>
      <w:r w:rsidRPr="00AE4834">
        <w:rPr>
          <w:rStyle w:val="Emphasis"/>
        </w:rPr>
        <w:t>-</w:t>
      </w:r>
      <w:r w:rsidRPr="00AE4834">
        <w:rPr>
          <w:rStyle w:val="Emphasis"/>
          <w:rFonts w:eastAsia="Calibri"/>
        </w:rPr>
        <w:t>physical</w:t>
      </w:r>
      <w:r w:rsidRPr="00AE4834">
        <w:rPr>
          <w:rStyle w:val="Emphasis"/>
        </w:rPr>
        <w:t xml:space="preserve"> </w:t>
      </w:r>
      <w:r w:rsidRPr="00AE4834">
        <w:rPr>
          <w:rStyle w:val="Emphasis"/>
          <w:rFonts w:eastAsia="Calibri"/>
        </w:rPr>
        <w:t>harms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said</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fact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give</w:t>
      </w:r>
      <w:r w:rsidRPr="00AE4834">
        <w:rPr>
          <w:rStyle w:val="StyleUnderline"/>
        </w:rPr>
        <w:t xml:space="preserve"> </w:t>
      </w:r>
      <w:r w:rsidRPr="00AE4834">
        <w:rPr>
          <w:rStyle w:val="StyleUnderline"/>
          <w:rFonts w:eastAsia="Calibri"/>
        </w:rPr>
        <w:t>rise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admissible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final</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could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various</w:t>
      </w:r>
      <w:r w:rsidRPr="000A2C32">
        <w:rPr>
          <w:rStyle w:val="StyleUnderline"/>
          <w:highlight w:val="cyan"/>
        </w:rPr>
        <w:t xml:space="preserve"> </w:t>
      </w:r>
      <w:r w:rsidRPr="00AE4834">
        <w:rPr>
          <w:rStyle w:val="StyleUnderline"/>
          <w:rFonts w:eastAsia="Calibri"/>
        </w:rPr>
        <w:t>deleterious</w:t>
      </w:r>
      <w:r w:rsidRPr="00AE4834">
        <w:rPr>
          <w:rStyle w:val="StyleUnderline"/>
        </w:rPr>
        <w:t xml:space="preserve"> </w:t>
      </w:r>
      <w:r w:rsidRPr="000A2C32">
        <w:rPr>
          <w:rStyle w:val="StyleUnderline"/>
          <w:rFonts w:eastAsia="Calibri"/>
          <w:highlight w:val="cyan"/>
        </w:rPr>
        <w:t>psychological</w:t>
      </w:r>
      <w:r w:rsidRPr="000A2C32">
        <w:rPr>
          <w:rStyle w:val="StyleUnderline"/>
          <w:highlight w:val="cyan"/>
        </w:rPr>
        <w:t xml:space="preserve"> </w:t>
      </w:r>
      <w:r w:rsidRPr="000A2C32">
        <w:rPr>
          <w:rStyle w:val="StyleUnderline"/>
          <w:rFonts w:eastAsia="Calibri"/>
          <w:highlight w:val="cyan"/>
        </w:rPr>
        <w:t>effects</w:t>
      </w:r>
      <w:r w:rsidRPr="000A2C32">
        <w:rPr>
          <w:sz w:val="8"/>
          <w:highlight w:val="cyan"/>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endured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generations</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main</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this</w:t>
      </w:r>
      <w:r w:rsidRPr="00AE4834">
        <w:rPr>
          <w:rStyle w:val="StyleUnderline"/>
        </w:rPr>
        <w:t xml:space="preserve"> </w:t>
      </w:r>
      <w:r w:rsidRPr="00AE4834">
        <w:rPr>
          <w:rStyle w:val="StyleUnderline"/>
          <w:rFonts w:eastAsia="Calibri"/>
        </w:rPr>
        <w:t>trauma</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arising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first</w:t>
      </w:r>
      <w:r w:rsidRPr="00AE4834">
        <w:rPr>
          <w:rStyle w:val="StyleUnderline"/>
        </w:rPr>
        <w:t xml:space="preserve"> </w:t>
      </w:r>
      <w:r w:rsidRPr="00AE4834">
        <w:rPr>
          <w:rStyle w:val="StyleUnderline"/>
          <w:rFonts w:eastAsia="Calibri"/>
        </w:rPr>
        <w:t>relates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individual</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undesired</w:t>
      </w:r>
      <w:r w:rsidRPr="00AE4834">
        <w:rPr>
          <w:rStyle w:val="StyleUnderline"/>
        </w:rPr>
        <w:t xml:space="preserve"> </w:t>
      </w:r>
      <w:r w:rsidRPr="00AE4834">
        <w:rPr>
          <w:rStyle w:val="StyleUnderline"/>
          <w:rFonts w:eastAsia="Calibri"/>
        </w:rPr>
        <w:t>negative</w:t>
      </w:r>
      <w:r w:rsidRPr="00AE4834">
        <w:rPr>
          <w:rStyle w:val="StyleUnderline"/>
        </w:rPr>
        <w:t xml:space="preserve"> </w:t>
      </w:r>
      <w:r w:rsidRPr="00AE4834">
        <w:rPr>
          <w:rStyle w:val="StyleUnderline"/>
          <w:rFonts w:eastAsia="Calibri"/>
        </w:rPr>
        <w:t>effect</w:t>
      </w:r>
      <w:r w:rsidRPr="00AE4834">
        <w:rPr>
          <w:rStyle w:val="StyleUnderline"/>
        </w:rPr>
        <w:t xml:space="preserve"> </w:t>
      </w:r>
      <w:r w:rsidRPr="00AE4834">
        <w:rPr>
          <w:rStyle w:val="StyleUnderline"/>
          <w:rFonts w:eastAsia="Calibri"/>
        </w:rPr>
        <w:t>on</w:t>
      </w:r>
      <w:r w:rsidRPr="00AE4834">
        <w:rPr>
          <w:rStyle w:val="StyleUnderline"/>
        </w:rPr>
        <w:t xml:space="preserve"> </w:t>
      </w:r>
      <w:r w:rsidRPr="00AE4834">
        <w:rPr>
          <w:rStyle w:val="StyleUnderline"/>
          <w:rFonts w:eastAsia="Calibri"/>
        </w:rPr>
        <w:t>well</w:t>
      </w:r>
      <w:r w:rsidRPr="00AE4834">
        <w:rPr>
          <w:rStyle w:val="StyleUnderline"/>
        </w:rPr>
        <w:t>-</w:t>
      </w:r>
      <w:r w:rsidRPr="00AE4834">
        <w:rPr>
          <w:rStyle w:val="StyleUnderline"/>
          <w:rFonts w:eastAsia="Calibri"/>
        </w:rPr>
        <w:t>being</w:t>
      </w:r>
      <w:r w:rsidRPr="00AE4834">
        <w:rPr>
          <w:sz w:val="8"/>
        </w:rPr>
        <w:t xml:space="preserve"> </w:t>
      </w:r>
      <w:r w:rsidRPr="00AE4834">
        <w:rPr>
          <w:rStyle w:val="StyleUnderline"/>
          <w:rFonts w:eastAsia="Calibri"/>
        </w:rPr>
        <w:t>that</w:t>
      </w:r>
      <w:r w:rsidRPr="00AE4834">
        <w:rPr>
          <w:rStyle w:val="StyleUnderline"/>
        </w:rPr>
        <w:t xml:space="preserve"> </w:t>
      </w:r>
      <w:proofErr w:type="gramStart"/>
      <w:r w:rsidRPr="00AE4834">
        <w:rPr>
          <w:rStyle w:val="StyleUnderline"/>
          <w:rFonts w:eastAsia="Calibri"/>
        </w:rPr>
        <w:t>would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experienced</w:t>
      </w:r>
      <w:proofErr w:type="gramEnd"/>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wanted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children</w:t>
      </w:r>
      <w:r w:rsidRPr="00AE4834">
        <w:rPr>
          <w:sz w:val="8"/>
        </w:rPr>
        <w:t xml:space="preserve">. </w:t>
      </w:r>
      <w:r w:rsidRPr="00AE4834">
        <w:rPr>
          <w:rFonts w:eastAsia="Calibri"/>
          <w:sz w:val="8"/>
        </w:rPr>
        <w:t>Whilst</w:t>
      </w:r>
      <w:r w:rsidRPr="00AE4834">
        <w:rPr>
          <w:sz w:val="8"/>
        </w:rPr>
        <w:t xml:space="preserve"> </w:t>
      </w:r>
      <w:r w:rsidRPr="00AE4834">
        <w:rPr>
          <w:rStyle w:val="Emphasis"/>
          <w:rFonts w:eastAsia="Calibri"/>
        </w:rPr>
        <w:t>this</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by</w:t>
      </w:r>
      <w:r w:rsidRPr="00AE4834">
        <w:rPr>
          <w:rStyle w:val="Emphasis"/>
        </w:rPr>
        <w:t xml:space="preserve"> </w:t>
      </w:r>
      <w:r w:rsidRPr="00AE4834">
        <w:rPr>
          <w:rStyle w:val="Emphasis"/>
          <w:rFonts w:eastAsia="Calibri"/>
        </w:rPr>
        <w:t>no</w:t>
      </w:r>
      <w:r w:rsidRPr="00AE4834">
        <w:rPr>
          <w:rStyle w:val="Emphasis"/>
        </w:rPr>
        <w:t xml:space="preserve"> </w:t>
      </w:r>
      <w:r w:rsidRPr="00AE4834">
        <w:rPr>
          <w:rStyle w:val="Emphasis"/>
          <w:rFonts w:eastAsia="Calibri"/>
        </w:rPr>
        <w:t>means</w:t>
      </w:r>
      <w:r w:rsidRPr="00AE4834">
        <w:rPr>
          <w:rStyle w:val="Emphasis"/>
        </w:rPr>
        <w:t xml:space="preserve"> </w:t>
      </w:r>
      <w:r w:rsidRPr="00AE4834">
        <w:rPr>
          <w:rStyle w:val="Emphasis"/>
          <w:rFonts w:eastAsia="Calibri"/>
        </w:rPr>
        <w:t>universa</w:t>
      </w:r>
      <w:r w:rsidRPr="00AE4834">
        <w:rPr>
          <w:rFonts w:eastAsia="Calibri"/>
          <w:sz w:val="8"/>
        </w:rPr>
        <w:t>l</w:t>
      </w:r>
      <w:r w:rsidRPr="00AE4834">
        <w:rPr>
          <w:sz w:val="8"/>
        </w:rPr>
        <w:t xml:space="preserve">, </w:t>
      </w:r>
      <w:r w:rsidRPr="00AE4834">
        <w:rPr>
          <w:rStyle w:val="Emphasis"/>
          <w:rFonts w:eastAsia="Calibri"/>
        </w:rPr>
        <w:t>it</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fair</w:t>
      </w:r>
      <w:r w:rsidRPr="00AE4834">
        <w:rPr>
          <w:rStyle w:val="Emphasis"/>
        </w:rPr>
        <w:t xml:space="preserve"> </w:t>
      </w:r>
      <w:r w:rsidRPr="00AE4834">
        <w:rPr>
          <w:rStyle w:val="Emphasis"/>
          <w:rFonts w:eastAsia="Calibri"/>
        </w:rPr>
        <w:t>to</w:t>
      </w:r>
      <w:r w:rsidRPr="00AE4834">
        <w:rPr>
          <w:rStyle w:val="Emphasis"/>
        </w:rPr>
        <w:t xml:space="preserve"> </w:t>
      </w:r>
      <w:r w:rsidRPr="00AE4834">
        <w:rPr>
          <w:rStyle w:val="Emphasis"/>
          <w:rFonts w:eastAsia="Calibri"/>
        </w:rPr>
        <w:t>say</w:t>
      </w:r>
      <w:r w:rsidRPr="00AE4834">
        <w:rPr>
          <w:rStyle w:val="Emphasis"/>
        </w:rPr>
        <w:t xml:space="preserve"> </w:t>
      </w:r>
      <w:r w:rsidRPr="00AE4834">
        <w:rPr>
          <w:rStyle w:val="Emphasis"/>
          <w:rFonts w:eastAsia="Calibri"/>
        </w:rPr>
        <w:t>that</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good</w:t>
      </w:r>
      <w:r w:rsidRPr="00AE4834">
        <w:rPr>
          <w:rStyle w:val="Emphasis"/>
        </w:rPr>
        <w:t xml:space="preserve"> </w:t>
      </w:r>
      <w:r w:rsidRPr="00AE4834">
        <w:rPr>
          <w:rStyle w:val="Emphasis"/>
          <w:rFonts w:eastAsia="Calibri"/>
        </w:rPr>
        <w:t>proportion</w:t>
      </w:r>
      <w:r w:rsidRPr="00AE4834">
        <w:rPr>
          <w:rStyle w:val="Emphasis"/>
        </w:rPr>
        <w:t xml:space="preserve"> </w:t>
      </w:r>
      <w:r w:rsidRPr="00AE4834">
        <w:rPr>
          <w:rStyle w:val="Emphasis"/>
          <w:rFonts w:eastAsia="Calibri"/>
        </w:rPr>
        <w:t>of</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feel</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strong</w:t>
      </w:r>
      <w:r w:rsidRPr="00AE4834">
        <w:rPr>
          <w:rStyle w:val="Emphasis"/>
        </w:rPr>
        <w:t xml:space="preserve"> </w:t>
      </w:r>
      <w:r w:rsidRPr="00AE4834">
        <w:rPr>
          <w:rStyle w:val="Emphasis"/>
          <w:rFonts w:eastAsia="Calibri"/>
        </w:rPr>
        <w:t>pull</w:t>
      </w:r>
      <w:r w:rsidRPr="00AE4834">
        <w:rPr>
          <w:rStyle w:val="Emphasis"/>
        </w:rPr>
        <w:t xml:space="preserve"> </w:t>
      </w:r>
      <w:r w:rsidRPr="00AE4834">
        <w:rPr>
          <w:rStyle w:val="Emphasis"/>
          <w:rFonts w:eastAsia="Calibri"/>
        </w:rPr>
        <w:t>towards</w:t>
      </w:r>
      <w:r w:rsidRPr="00AE4834">
        <w:rPr>
          <w:rStyle w:val="Emphasis"/>
        </w:rPr>
        <w:t xml:space="preserve"> </w:t>
      </w:r>
      <w:r w:rsidRPr="00AE4834">
        <w:rPr>
          <w:rStyle w:val="Emphasis"/>
          <w:rFonts w:eastAsia="Calibri"/>
        </w:rPr>
        <w:t>reproduction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lineage</w:t>
      </w:r>
      <w:r w:rsidRPr="00AE4834">
        <w:rPr>
          <w:sz w:val="8"/>
        </w:rPr>
        <w:t xml:space="preserve"> </w:t>
      </w:r>
      <w:r w:rsidRPr="00AE4834">
        <w:rPr>
          <w:rFonts w:eastAsia="Calibri"/>
          <w:sz w:val="8"/>
        </w:rPr>
        <w:t>continue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Samuel</w:t>
      </w:r>
      <w:r w:rsidRPr="00AE4834">
        <w:rPr>
          <w:sz w:val="8"/>
        </w:rPr>
        <w:t xml:space="preserve"> </w:t>
      </w:r>
      <w:proofErr w:type="spellStart"/>
      <w:r w:rsidRPr="00AE4834">
        <w:rPr>
          <w:rFonts w:eastAsia="Calibri"/>
          <w:sz w:val="8"/>
        </w:rPr>
        <w:t>Scheffler</w:t>
      </w:r>
      <w:proofErr w:type="spellEnd"/>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pull</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reproduction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personalized</w:t>
      </w:r>
      <w:r w:rsidRPr="00AE4834">
        <w:rPr>
          <w:sz w:val="8"/>
        </w:rPr>
        <w:t xml:space="preserve"> </w:t>
      </w:r>
      <w:r w:rsidRPr="00AE4834">
        <w:rPr>
          <w:rFonts w:eastAsia="Calibri"/>
          <w:sz w:val="8"/>
        </w:rPr>
        <w:t>relationship</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w:t>
      </w:r>
      <w:proofErr w:type="spellStart"/>
      <w:r w:rsidRPr="00AE4834">
        <w:rPr>
          <w:rFonts w:eastAsia="Calibri"/>
          <w:sz w:val="8"/>
        </w:rPr>
        <w:t>Scheffler</w:t>
      </w:r>
      <w:proofErr w:type="spellEnd"/>
      <w:r w:rsidRPr="00AE4834">
        <w:rPr>
          <w:sz w:val="8"/>
        </w:rPr>
        <w:t xml:space="preserve"> 2012, 31). </w:t>
      </w:r>
      <w:r w:rsidRPr="00AE4834">
        <w:rPr>
          <w:rFonts w:eastAsia="Calibri"/>
          <w:sz w:val="8"/>
        </w:rPr>
        <w:t>Reproducing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widely</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joys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parenthood</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sense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despair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pointlessness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reproduce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w:t>
      </w:r>
      <w:r w:rsidRPr="00AE4834">
        <w:rPr>
          <w:rFonts w:eastAsia="Calibri"/>
          <w:sz w:val="8"/>
        </w:rPr>
        <w:t>policy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bans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interventions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infringement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basic</w:t>
      </w:r>
      <w:r w:rsidRPr="00AE4834">
        <w:rPr>
          <w:sz w:val="8"/>
        </w:rPr>
        <w:t xml:space="preserve"> </w:t>
      </w:r>
      <w:r w:rsidRPr="00AE4834">
        <w:rPr>
          <w:rFonts w:eastAsia="Calibri"/>
          <w:sz w:val="8"/>
        </w:rPr>
        <w:t>right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control</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happens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body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traumas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harms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associated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second</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general</w:t>
      </w:r>
      <w:r w:rsidRPr="00AE4834">
        <w:rPr>
          <w:sz w:val="8"/>
        </w:rPr>
        <w:t xml:space="preserve">, </w:t>
      </w:r>
      <w:r w:rsidRPr="00AE4834">
        <w:rPr>
          <w:rStyle w:val="StyleUnderline"/>
          <w:rFonts w:eastAsia="Calibri"/>
        </w:rPr>
        <w:t>higher</w:t>
      </w:r>
      <w:r w:rsidRPr="00AE4834">
        <w:rPr>
          <w:rStyle w:val="StyleUnderline"/>
        </w:rPr>
        <w:t xml:space="preserve"> </w:t>
      </w:r>
      <w:r w:rsidRPr="00AE4834">
        <w:rPr>
          <w:rStyle w:val="StyleUnderline"/>
          <w:rFonts w:eastAsia="Calibri"/>
        </w:rPr>
        <w:t>level</w:t>
      </w:r>
      <w:r w:rsidRPr="00AE4834">
        <w:rPr>
          <w:rStyle w:val="StyleUnderline"/>
        </w:rPr>
        <w:t xml:space="preserve"> </w:t>
      </w:r>
      <w:r w:rsidRPr="000A2C32">
        <w:rPr>
          <w:rStyle w:val="StyleUnderline"/>
          <w:rFonts w:eastAsia="Calibri"/>
          <w:highlight w:val="cyan"/>
        </w:rPr>
        <w:t>sense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0A2C32">
        <w:rPr>
          <w:rStyle w:val="StyleUnderline"/>
          <w:rFonts w:eastAsia="Calibri"/>
          <w:highlight w:val="cyan"/>
        </w:rPr>
        <w:t>hopelessness</w:t>
      </w:r>
      <w:r w:rsidRPr="000A2C32">
        <w:rPr>
          <w:rStyle w:val="StyleUnderline"/>
          <w:highlight w:val="cyan"/>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despair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more</w:t>
      </w:r>
      <w:r w:rsidRPr="000A2C32">
        <w:rPr>
          <w:rStyle w:val="StyleUnderline"/>
          <w:highlight w:val="cyan"/>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that</w:t>
      </w:r>
      <w:r w:rsidRPr="000A2C32">
        <w:rPr>
          <w:rStyle w:val="StyleUnderline"/>
          <w:highlight w:val="cyan"/>
        </w:rPr>
        <w:t xml:space="preserve"> </w:t>
      </w:r>
      <w:r w:rsidRPr="000A2C32">
        <w:rPr>
          <w:rStyle w:val="StyleUnderline"/>
          <w:rFonts w:eastAsia="Calibri"/>
          <w:highlight w:val="cyan"/>
        </w:rPr>
        <w:t>your</w:t>
      </w:r>
      <w:r w:rsidRPr="000A2C32">
        <w:rPr>
          <w:rStyle w:val="StyleUnderline"/>
          <w:highlight w:val="cyan"/>
        </w:rPr>
        <w:t xml:space="preserve"> </w:t>
      </w:r>
      <w:r w:rsidRPr="000A2C32">
        <w:rPr>
          <w:rStyle w:val="StyleUnderline"/>
          <w:rFonts w:eastAsia="Calibri"/>
          <w:highlight w:val="cyan"/>
        </w:rPr>
        <w:t>projects</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end</w:t>
      </w:r>
      <w:r w:rsidRPr="000A2C32">
        <w:rPr>
          <w:rStyle w:val="StyleUnderline"/>
          <w:highlight w:val="cyan"/>
        </w:rPr>
        <w:t xml:space="preserve"> </w:t>
      </w:r>
      <w:r w:rsidRPr="000A2C32">
        <w:rPr>
          <w:rStyle w:val="StyleUnderline"/>
          <w:rFonts w:eastAsia="Calibri"/>
          <w:highlight w:val="cyan"/>
        </w:rPr>
        <w:t>with</w:t>
      </w:r>
      <w:r w:rsidRPr="000A2C32">
        <w:rPr>
          <w:rStyle w:val="StyleUnderline"/>
          <w:highlight w:val="cyan"/>
        </w:rPr>
        <w:t xml:space="preserve"> </w:t>
      </w:r>
      <w:r w:rsidRPr="000A2C32">
        <w:rPr>
          <w:rStyle w:val="StyleUnderline"/>
          <w:rFonts w:eastAsia="Calibri"/>
          <w:highlight w:val="cyan"/>
        </w:rPr>
        <w:t>you</w:t>
      </w:r>
      <w:r w:rsidRPr="000A2C32">
        <w:rPr>
          <w:sz w:val="8"/>
          <w:highlight w:val="cyan"/>
        </w:rPr>
        <w:t>.</w:t>
      </w:r>
      <w:r w:rsidRPr="00AE4834">
        <w:rPr>
          <w:sz w:val="8"/>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strong</w:t>
      </w:r>
      <w:r w:rsidRPr="00AE4834">
        <w:rPr>
          <w:rStyle w:val="StyleUnderline"/>
        </w:rPr>
        <w:t xml:space="preserve"> </w:t>
      </w:r>
      <w:r w:rsidRPr="00AE4834">
        <w:rPr>
          <w:rStyle w:val="StyleUnderline"/>
          <w:rFonts w:eastAsia="Calibri"/>
        </w:rPr>
        <w:t>desire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procreate</w:t>
      </w:r>
      <w:r w:rsidRPr="00AE4834">
        <w:rPr>
          <w:rStyle w:val="StyleUnderline"/>
        </w:rPr>
        <w:t xml:space="preserve"> </w:t>
      </w:r>
      <w:r w:rsidRPr="00AE4834">
        <w:rPr>
          <w:rStyle w:val="StyleUnderline"/>
          <w:rFonts w:eastAsia="Calibri"/>
        </w:rPr>
        <w:t>themselves</w:t>
      </w:r>
      <w:r w:rsidRPr="00AE4834">
        <w:rPr>
          <w:rStyle w:val="StyleUnderline"/>
        </w:rPr>
        <w:t xml:space="preserve"> </w:t>
      </w:r>
      <w:r w:rsidRPr="00AE4834">
        <w:rPr>
          <w:rStyle w:val="StyleUnderline"/>
          <w:rFonts w:eastAsia="Calibri"/>
        </w:rPr>
        <w:t>might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sense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hopelessness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projects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goals</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future</w:t>
      </w:r>
      <w:r w:rsidRPr="00AE4834">
        <w:rPr>
          <w:rStyle w:val="StyleUnderline"/>
        </w:rPr>
        <w:t xml:space="preserve"> </w:t>
      </w:r>
      <w:proofErr w:type="gramStart"/>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fulfilled</w:t>
      </w:r>
      <w:proofErr w:type="gramEnd"/>
      <w:r w:rsidRPr="00AE4834">
        <w:rPr>
          <w:sz w:val="8"/>
        </w:rPr>
        <w:t xml:space="preserve">. </w:t>
      </w:r>
      <w:r w:rsidRPr="00AE4834">
        <w:rPr>
          <w:rFonts w:eastAsia="Calibri"/>
          <w:sz w:val="8"/>
        </w:rPr>
        <w:t>Many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during</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partly</w:t>
      </w:r>
      <w:r w:rsidRPr="00AE4834">
        <w:rPr>
          <w:sz w:val="8"/>
        </w:rPr>
        <w:t xml:space="preserve"> </w:t>
      </w:r>
      <w:r w:rsidRPr="00AE4834">
        <w:rPr>
          <w:rFonts w:eastAsia="Calibri"/>
          <w:sz w:val="8"/>
        </w:rPr>
        <w:t>future</w:t>
      </w:r>
      <w:r w:rsidRPr="00AE4834">
        <w:rPr>
          <w:sz w:val="8"/>
        </w:rPr>
        <w:t>-</w:t>
      </w:r>
      <w:r w:rsidRPr="00AE4834">
        <w:rPr>
          <w:rFonts w:eastAsia="Calibri"/>
          <w:sz w:val="8"/>
        </w:rPr>
        <w:t>oriented</w:t>
      </w:r>
      <w:r w:rsidRPr="00AE4834">
        <w:rPr>
          <w:sz w:val="8"/>
        </w:rPr>
        <w:t xml:space="preserve">. </w:t>
      </w:r>
      <w:r w:rsidRPr="00AE4834">
        <w:rPr>
          <w:rFonts w:eastAsia="Calibri"/>
          <w:sz w:val="8"/>
        </w:rPr>
        <w:t>Why</w:t>
      </w:r>
      <w:r w:rsidRPr="00AE4834">
        <w:rPr>
          <w:sz w:val="8"/>
        </w:rPr>
        <w:t xml:space="preserve"> </w:t>
      </w:r>
      <w:r w:rsidRPr="00AE4834">
        <w:rPr>
          <w:rFonts w:eastAsia="Calibri"/>
          <w:sz w:val="8"/>
        </w:rPr>
        <w:t>bother</w:t>
      </w:r>
      <w:r w:rsidRPr="00AE4834">
        <w:rPr>
          <w:sz w:val="8"/>
        </w:rPr>
        <w:t xml:space="preserve"> </w:t>
      </w:r>
      <w:r w:rsidRPr="00AE4834">
        <w:rPr>
          <w:rFonts w:eastAsia="Calibri"/>
          <w:sz w:val="8"/>
        </w:rPr>
        <w:t>continuing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search</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cure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cancer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it</w:t>
      </w:r>
      <w:r w:rsidRPr="00AE4834">
        <w:rPr>
          <w:sz w:val="8"/>
        </w:rPr>
        <w:t xml:space="preserve"> </w:t>
      </w:r>
      <w:proofErr w:type="gramStart"/>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proofErr w:type="gramEnd"/>
      <w:r w:rsidRPr="00AE4834">
        <w:rPr>
          <w:sz w:val="8"/>
        </w:rPr>
        <w:t xml:space="preserve"> </w:t>
      </w:r>
      <w:r w:rsidRPr="00AE4834">
        <w:rPr>
          <w:rFonts w:eastAsia="Calibri"/>
          <w:sz w:val="8"/>
        </w:rPr>
        <w:t>within</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once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lose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meaning</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confronted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include</w:t>
      </w:r>
      <w:r w:rsidRPr="00AE4834">
        <w:rPr>
          <w:sz w:val="8"/>
        </w:rPr>
        <w:t xml:space="preserve"> </w:t>
      </w:r>
      <w:r w:rsidRPr="00AE4834">
        <w:rPr>
          <w:rFonts w:eastAsia="Calibri"/>
          <w:sz w:val="8"/>
        </w:rPr>
        <w:t>politics</w:t>
      </w:r>
      <w:r w:rsidRPr="00AE4834">
        <w:rPr>
          <w:sz w:val="8"/>
        </w:rPr>
        <w:t xml:space="preserve">, </w:t>
      </w:r>
      <w:r w:rsidRPr="00AE4834">
        <w:rPr>
          <w:rFonts w:eastAsia="Calibri"/>
          <w:sz w:val="8"/>
        </w:rPr>
        <w:t>artistic</w:t>
      </w:r>
      <w:r w:rsidRPr="00AE4834">
        <w:rPr>
          <w:sz w:val="8"/>
        </w:rPr>
        <w:t xml:space="preserve"> </w:t>
      </w:r>
      <w:r w:rsidRPr="00AE4834">
        <w:rPr>
          <w:rFonts w:eastAsia="Calibri"/>
          <w:sz w:val="8"/>
        </w:rPr>
        <w:t>pursuits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type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philosophical</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paper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concerned</w:t>
      </w:r>
      <w:r w:rsidRPr="00AE4834">
        <w:rPr>
          <w:sz w:val="8"/>
        </w:rPr>
        <w:t xml:space="preserve">. </w:t>
      </w:r>
      <w:proofErr w:type="gramStart"/>
      <w:r w:rsidRPr="00AE4834">
        <w:rPr>
          <w:rFonts w:eastAsia="Calibri"/>
          <w:sz w:val="8"/>
        </w:rPr>
        <w:t>Even</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character</w:t>
      </w:r>
      <w:r w:rsidRPr="00AE4834">
        <w:rPr>
          <w:sz w:val="8"/>
        </w:rPr>
        <w:t xml:space="preserve"> </w:t>
      </w:r>
      <w:r w:rsidRPr="00AE4834">
        <w:rPr>
          <w:rFonts w:eastAsia="Calibri"/>
          <w:sz w:val="8"/>
        </w:rPr>
        <w:t>Theo</w:t>
      </w:r>
      <w:r w:rsidRPr="00AE4834">
        <w:rPr>
          <w:sz w:val="8"/>
        </w:rPr>
        <w:t xml:space="preserve"> </w:t>
      </w:r>
      <w:proofErr w:type="spellStart"/>
      <w:r w:rsidRPr="00AE4834">
        <w:rPr>
          <w:rFonts w:eastAsia="Calibri"/>
          <w:sz w:val="8"/>
        </w:rPr>
        <w:t>Faron</w:t>
      </w:r>
      <w:proofErr w:type="spellEnd"/>
      <w:r w:rsidRPr="00AE4834">
        <w:rPr>
          <w:sz w:val="8"/>
        </w:rPr>
        <w:t xml:space="preserve">, </w:t>
      </w:r>
      <w:r w:rsidRPr="00AE4834">
        <w:rPr>
          <w:rFonts w:eastAsia="Calibri"/>
          <w:sz w:val="8"/>
        </w:rPr>
        <w:t>P</w:t>
      </w:r>
      <w:r w:rsidRPr="00AE4834">
        <w:rPr>
          <w:sz w:val="8"/>
        </w:rPr>
        <w:t>.</w:t>
      </w:r>
      <w:r w:rsidRPr="00AE4834">
        <w:rPr>
          <w:rFonts w:eastAsia="Calibri"/>
          <w:sz w:val="8"/>
        </w:rPr>
        <w:t>D</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novel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Men</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hope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posterity</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ourselves</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assurance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dead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live</w:t>
      </w:r>
      <w:r w:rsidRPr="00AE4834">
        <w:rPr>
          <w:sz w:val="8"/>
        </w:rPr>
        <w:t xml:space="preserve">, </w:t>
      </w:r>
      <w:r w:rsidRPr="00AE4834">
        <w:rPr>
          <w:rStyle w:val="StyleUnderline"/>
          <w:rFonts w:eastAsia="Calibri"/>
        </w:rPr>
        <w:t>all</w:t>
      </w:r>
      <w:r w:rsidRPr="00AE4834">
        <w:rPr>
          <w:rStyle w:val="StyleUnderline"/>
        </w:rPr>
        <w:t xml:space="preserve"> </w:t>
      </w:r>
      <w:r w:rsidRPr="00AE4834">
        <w:rPr>
          <w:rStyle w:val="StyleUnderline"/>
          <w:rFonts w:eastAsia="Calibri"/>
        </w:rPr>
        <w:t>pleasures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mind</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senses</w:t>
      </w:r>
      <w:r w:rsidRPr="00AE4834">
        <w:rPr>
          <w:rStyle w:val="StyleUnderline"/>
        </w:rPr>
        <w:t xml:space="preserve"> </w:t>
      </w:r>
      <w:r w:rsidRPr="00AE4834">
        <w:rPr>
          <w:rStyle w:val="StyleUnderline"/>
          <w:rFonts w:eastAsia="Calibri"/>
        </w:rPr>
        <w:t>sometimes</w:t>
      </w:r>
      <w:r w:rsidRPr="00AE4834">
        <w:rPr>
          <w:rStyle w:val="StyleUnderline"/>
        </w:rPr>
        <w:t xml:space="preserve"> </w:t>
      </w:r>
      <w:r w:rsidRPr="00AE4834">
        <w:rPr>
          <w:rStyle w:val="StyleUnderline"/>
          <w:rFonts w:eastAsia="Calibri"/>
        </w:rPr>
        <w:t>seem</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me</w:t>
      </w:r>
      <w:r w:rsidRPr="00AE4834">
        <w:rPr>
          <w:rStyle w:val="StyleUnderline"/>
        </w:rPr>
        <w:t xml:space="preserve"> </w:t>
      </w:r>
      <w:r w:rsidRPr="00AE4834">
        <w:rPr>
          <w:rStyle w:val="StyleUnderline"/>
          <w:rFonts w:eastAsia="Calibri"/>
        </w:rPr>
        <w:t>no</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than</w:t>
      </w:r>
      <w:r w:rsidRPr="00AE4834">
        <w:rPr>
          <w:rStyle w:val="StyleUnderline"/>
        </w:rPr>
        <w:t xml:space="preserve"> </w:t>
      </w:r>
      <w:r w:rsidRPr="00AE4834">
        <w:rPr>
          <w:rStyle w:val="StyleUnderline"/>
          <w:rFonts w:eastAsia="Calibri"/>
        </w:rPr>
        <w:t>pathetic</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crumbling</w:t>
      </w:r>
      <w:r w:rsidRPr="00AE4834">
        <w:rPr>
          <w:rStyle w:val="StyleUnderline"/>
        </w:rPr>
        <w:t xml:space="preserve"> </w:t>
      </w:r>
      <w:proofErr w:type="spellStart"/>
      <w:r w:rsidRPr="00AE4834">
        <w:rPr>
          <w:rStyle w:val="StyleUnderline"/>
          <w:rFonts w:eastAsia="Calibri"/>
        </w:rPr>
        <w:t>defences</w:t>
      </w:r>
      <w:proofErr w:type="spellEnd"/>
      <w:r w:rsidRPr="00AE4834">
        <w:rPr>
          <w:rStyle w:val="StyleUnderline"/>
        </w:rPr>
        <w:t xml:space="preserve"> </w:t>
      </w:r>
      <w:r w:rsidRPr="00AE4834">
        <w:rPr>
          <w:rStyle w:val="StyleUnderline"/>
          <w:rFonts w:eastAsia="Calibri"/>
        </w:rPr>
        <w:t>shored</w:t>
      </w:r>
      <w:r w:rsidRPr="00AE4834">
        <w:rPr>
          <w:rStyle w:val="StyleUnderline"/>
        </w:rPr>
        <w:t xml:space="preserve"> </w:t>
      </w:r>
      <w:r w:rsidRPr="00AE4834">
        <w:rPr>
          <w:rStyle w:val="StyleUnderline"/>
          <w:rFonts w:eastAsia="Calibri"/>
        </w:rPr>
        <w:t>up</w:t>
      </w:r>
      <w:r w:rsidRPr="00AE4834">
        <w:rPr>
          <w:rStyle w:val="StyleUnderline"/>
        </w:rPr>
        <w:t xml:space="preserve"> </w:t>
      </w:r>
      <w:r w:rsidRPr="00AE4834">
        <w:rPr>
          <w:rStyle w:val="StyleUnderline"/>
          <w:rFonts w:eastAsia="Calibri"/>
        </w:rPr>
        <w:t>against</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ruins</w:t>
      </w:r>
      <w:r w:rsidRPr="00AE4834">
        <w:rPr>
          <w:rStyle w:val="StyleUnderline"/>
        </w:rPr>
        <w:t>’</w:t>
      </w:r>
      <w:r w:rsidRPr="00AE4834">
        <w:rPr>
          <w:sz w:val="8"/>
        </w:rPr>
        <w:t xml:space="preserve"> (</w:t>
      </w:r>
      <w:r w:rsidRPr="00AE4834">
        <w:rPr>
          <w:rFonts w:eastAsia="Calibri"/>
          <w:sz w:val="8"/>
        </w:rPr>
        <w:t>James</w:t>
      </w:r>
      <w:r w:rsidRPr="00AE4834">
        <w:rPr>
          <w:sz w:val="8"/>
        </w:rPr>
        <w:t xml:space="preserve"> 2006, 9).</w:t>
      </w:r>
      <w:proofErr w:type="gramEnd"/>
      <w:r w:rsidRPr="00AE4834">
        <w:rPr>
          <w:sz w:val="8"/>
        </w:rPr>
        <w:t xml:space="preserve"> </w:t>
      </w:r>
      <w:proofErr w:type="gramStart"/>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bit</w:t>
      </w:r>
      <w:r w:rsidRPr="00AE4834">
        <w:rPr>
          <w:sz w:val="8"/>
        </w:rPr>
        <w:t xml:space="preserve"> </w:t>
      </w:r>
      <w:r w:rsidRPr="00AE4834">
        <w:rPr>
          <w:rFonts w:eastAsia="Calibri"/>
          <w:sz w:val="8"/>
        </w:rPr>
        <w:t>hyperbolic</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pleasures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agree</w:t>
      </w:r>
      <w:r w:rsidRPr="00AE4834">
        <w:rPr>
          <w:sz w:val="8"/>
        </w:rPr>
        <w:t xml:space="preserve"> </w:t>
      </w:r>
      <w:r w:rsidRPr="00AE4834">
        <w:rPr>
          <w:rFonts w:eastAsia="Calibri"/>
          <w:sz w:val="8"/>
        </w:rPr>
        <w:t>with</w:t>
      </w:r>
      <w:r w:rsidRPr="00AE4834">
        <w:rPr>
          <w:sz w:val="8"/>
        </w:rPr>
        <w:t xml:space="preserve"> </w:t>
      </w:r>
      <w:proofErr w:type="spellStart"/>
      <w:r w:rsidRPr="00AE4834">
        <w:rPr>
          <w:rFonts w:eastAsia="Calibri"/>
          <w:sz w:val="8"/>
        </w:rPr>
        <w:t>Scheffler</w:t>
      </w:r>
      <w:proofErr w:type="spellEnd"/>
      <w:r w:rsidRPr="00AE4834">
        <w:rPr>
          <w:sz w:val="8"/>
        </w:rPr>
        <w:t xml:space="preserve"> </w:t>
      </w:r>
      <w:r w:rsidRPr="00AE4834">
        <w:rPr>
          <w:rFonts w:eastAsia="Calibri"/>
          <w:sz w:val="8"/>
        </w:rPr>
        <w:t>in</w:t>
      </w:r>
      <w:r w:rsidRPr="00AE4834">
        <w:rPr>
          <w:sz w:val="8"/>
        </w:rPr>
        <w:t xml:space="preserve"> </w:t>
      </w:r>
      <w:r w:rsidRPr="00AE4834">
        <w:rPr>
          <w:rFonts w:eastAsia="Calibri"/>
          <w:sz w:val="8"/>
        </w:rPr>
        <w:t>finding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depressive</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motivation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confidence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joy</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activities</w:t>
      </w:r>
      <w:r w:rsidRPr="00AE4834">
        <w:rPr>
          <w:sz w:val="8"/>
        </w:rPr>
        <w:t xml:space="preserve"> (</w:t>
      </w:r>
      <w:proofErr w:type="spellStart"/>
      <w:r w:rsidRPr="00AE4834">
        <w:rPr>
          <w:rFonts w:eastAsia="Calibri"/>
          <w:sz w:val="8"/>
        </w:rPr>
        <w:t>Scheffler</w:t>
      </w:r>
      <w:proofErr w:type="spellEnd"/>
      <w:r w:rsidRPr="00AE4834">
        <w:rPr>
          <w:sz w:val="8"/>
        </w:rPr>
        <w:t xml:space="preserve"> 2012, 43).</w:t>
      </w:r>
      <w:proofErr w:type="gramEnd"/>
      <w:r w:rsidRPr="00AE4834">
        <w:rPr>
          <w:sz w:val="8"/>
        </w:rPr>
        <w:t xml:space="preserve"> </w:t>
      </w:r>
      <w:r w:rsidRPr="00AE4834">
        <w:rPr>
          <w:rStyle w:val="StyleUnderline"/>
          <w:rFonts w:eastAsia="Calibri"/>
        </w:rPr>
        <w:t>Both</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psychological</w:t>
      </w:r>
      <w:r w:rsidRPr="00AE4834">
        <w:rPr>
          <w:rStyle w:val="StyleUnderline"/>
        </w:rPr>
        <w:t xml:space="preserve"> </w:t>
      </w:r>
      <w:r w:rsidRPr="00AE4834">
        <w:rPr>
          <w:rStyle w:val="StyleUnderline"/>
          <w:rFonts w:eastAsia="Calibri"/>
        </w:rPr>
        <w:t>harm</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permitted</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pursue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acceptable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too</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infringements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rights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entitlements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accept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valid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required</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p>
    <w:p w:rsidR="00FD7F11" w:rsidRPr="00730CE9" w:rsidRDefault="00FD7F11" w:rsidP="00FD7F11">
      <w:pPr>
        <w:pStyle w:val="Heading4"/>
        <w:rPr>
          <w:rFonts w:cs="Arial"/>
          <w:szCs w:val="26"/>
        </w:rPr>
      </w:pPr>
      <w:r w:rsidRPr="00730CE9">
        <w:rPr>
          <w:rFonts w:cs="Arial"/>
          <w:szCs w:val="26"/>
        </w:rPr>
        <w:t xml:space="preserve">That is the only </w:t>
      </w:r>
      <w:r w:rsidRPr="00730CE9">
        <w:rPr>
          <w:rFonts w:cs="Arial"/>
          <w:szCs w:val="26"/>
          <w:u w:val="single"/>
        </w:rPr>
        <w:t>egalitarian metric</w:t>
      </w:r>
      <w:r w:rsidRPr="00730CE9">
        <w:rPr>
          <w:rFonts w:cs="Arial"/>
          <w:szCs w:val="26"/>
        </w:rPr>
        <w:t xml:space="preserve">---anything else collapses cooperation on </w:t>
      </w:r>
      <w:r w:rsidRPr="00730CE9">
        <w:rPr>
          <w:rFonts w:cs="Arial"/>
          <w:szCs w:val="26"/>
          <w:u w:val="single"/>
        </w:rPr>
        <w:t>collective action</w:t>
      </w:r>
      <w:r w:rsidRPr="00730CE9">
        <w:rPr>
          <w:rFonts w:cs="Arial"/>
          <w:szCs w:val="26"/>
        </w:rPr>
        <w:t xml:space="preserve"> crises and makes extinction inevitable </w:t>
      </w:r>
    </w:p>
    <w:p w:rsidR="00FD7F11" w:rsidRPr="00AE4834" w:rsidRDefault="00FD7F11" w:rsidP="00FD7F11">
      <w:r w:rsidRPr="00AE4834">
        <w:rPr>
          <w:rStyle w:val="Style13ptBold"/>
        </w:rPr>
        <w:t xml:space="preserve">Khan 18 </w:t>
      </w:r>
      <w:r w:rsidRPr="00AE4834">
        <w:t>(</w:t>
      </w:r>
      <w:proofErr w:type="spellStart"/>
      <w:r w:rsidRPr="00AE4834">
        <w:t>Risalat</w:t>
      </w:r>
      <w:proofErr w:type="spellEnd"/>
      <w:r w:rsidRPr="00AE4834">
        <w:t xml:space="preserve">, activist and entrepreneur from Bangladesh passionate about addressing climate change, biodiversity loss, and other existential challenges. </w:t>
      </w:r>
      <w:proofErr w:type="gramStart"/>
      <w:r w:rsidRPr="00AE4834">
        <w:t>He was featured by The Guardian as one of the “young climate campaigners to watch”</w:t>
      </w:r>
      <w:proofErr w:type="gramEnd"/>
      <w:r w:rsidRPr="00AE4834">
        <w:t xml:space="preserve"> (2015). As a campaigner with the global civic movement </w:t>
      </w:r>
      <w:proofErr w:type="spellStart"/>
      <w:r w:rsidRPr="00AE4834">
        <w:t>Avaaz</w:t>
      </w:r>
      <w:proofErr w:type="spellEnd"/>
      <w:r w:rsidRPr="00AE4834">
        <w:t xml:space="preserve"> (2014-17), </w:t>
      </w:r>
      <w:proofErr w:type="spellStart"/>
      <w:r w:rsidRPr="00AE4834">
        <w:t>Risalat</w:t>
      </w:r>
      <w:proofErr w:type="spellEnd"/>
      <w:r w:rsidRPr="00AE4834">
        <w:t xml:space="preserve"> was part of a small core team that spearheaded the largest climate marches in history with a turnout of over 800,000 across 2,000 cities. After fighting for the Paris Agreement, </w:t>
      </w:r>
      <w:proofErr w:type="spellStart"/>
      <w:r w:rsidRPr="00AE4834">
        <w:t>Risalat</w:t>
      </w:r>
      <w:proofErr w:type="spellEnd"/>
      <w:r w:rsidRPr="00AE4834">
        <w:t xml:space="preserve"> led a campaign joined by over a million people to stop the </w:t>
      </w:r>
      <w:proofErr w:type="spellStart"/>
      <w:r w:rsidRPr="00AE4834">
        <w:t>Rampal</w:t>
      </w:r>
      <w:proofErr w:type="spellEnd"/>
      <w:r w:rsidRPr="00AE4834">
        <w:t xml:space="preserve"> coal plant in Bangladesh to protect the Sundarbans World Heritage forest, and elicited criticism of the plant from </w:t>
      </w:r>
      <w:proofErr w:type="spellStart"/>
      <w:r w:rsidRPr="00AE4834">
        <w:t>Crédit</w:t>
      </w:r>
      <w:proofErr w:type="spellEnd"/>
      <w:r w:rsidRPr="00AE4834">
        <w:t xml:space="preserve"> </w:t>
      </w:r>
      <w:proofErr w:type="spellStart"/>
      <w:r w:rsidRPr="00AE4834">
        <w:t>Agricolé</w:t>
      </w:r>
      <w:proofErr w:type="spellEnd"/>
      <w:r w:rsidRPr="00AE4834">
        <w:t xml:space="preserve"> through targeted advocacy. Currently, </w:t>
      </w:r>
      <w:proofErr w:type="spellStart"/>
      <w:r w:rsidRPr="00AE4834">
        <w:t>Risalat</w:t>
      </w:r>
      <w:proofErr w:type="spellEnd"/>
      <w:r w:rsidRPr="00AE4834">
        <w:t xml:space="preserve"> is pursuing an MPA in Environmental Science and Policy at Columbia University as a SIPA Environmental Fellow, “5 reasons why we need to start talking about existential risks,” https://www.weforum.org/agenda/2018/01/5-reasons-start-talking-existential-risks-extinction-moriori/)</w:t>
      </w:r>
    </w:p>
    <w:p w:rsidR="00FD7F11" w:rsidRPr="00AE4834" w:rsidRDefault="00FD7F11" w:rsidP="00FD7F11">
      <w:pPr>
        <w:rPr>
          <w:u w:val="single"/>
        </w:rPr>
      </w:pPr>
      <w:r w:rsidRPr="00AE4834">
        <w:rPr>
          <w:rStyle w:val="Emphasis"/>
        </w:rPr>
        <w:t>Infinite</w:t>
      </w:r>
      <w:r w:rsidRPr="00AE4834">
        <w:rPr>
          <w:sz w:val="12"/>
        </w:rPr>
        <w:t xml:space="preserve"> future </w:t>
      </w:r>
      <w:r w:rsidRPr="00AE4834">
        <w:rPr>
          <w:rStyle w:val="Emphasis"/>
        </w:rPr>
        <w:t>possibilities</w:t>
      </w:r>
      <w:r w:rsidRPr="00AE4834">
        <w:rPr>
          <w:sz w:val="12"/>
        </w:rPr>
        <w:t xml:space="preserve"> I find the story of the </w:t>
      </w:r>
      <w:proofErr w:type="spellStart"/>
      <w:r w:rsidRPr="00AE4834">
        <w:rPr>
          <w:sz w:val="12"/>
        </w:rPr>
        <w:t>Moriori</w:t>
      </w:r>
      <w:proofErr w:type="spellEnd"/>
      <w:r w:rsidRPr="00AE4834">
        <w:rPr>
          <w:sz w:val="12"/>
        </w:rPr>
        <w:t xml:space="preserve"> profound. It teaches me two lessons. Firstly, that </w:t>
      </w:r>
      <w:r w:rsidRPr="000A2C32">
        <w:rPr>
          <w:rStyle w:val="StyleUnderline"/>
          <w:highlight w:val="cyan"/>
        </w:rPr>
        <w:t xml:space="preserve">human culture is </w:t>
      </w:r>
      <w:r w:rsidRPr="000A2C32">
        <w:rPr>
          <w:rStyle w:val="Emphasis"/>
          <w:highlight w:val="cyan"/>
        </w:rPr>
        <w:t>far from immutable</w:t>
      </w:r>
      <w:r w:rsidRPr="000A2C32">
        <w:rPr>
          <w:sz w:val="12"/>
          <w:highlight w:val="cyan"/>
        </w:rPr>
        <w:t>.</w:t>
      </w:r>
      <w:r w:rsidRPr="00AE4834">
        <w:rPr>
          <w:sz w:val="12"/>
        </w:rPr>
        <w:t xml:space="preserve"> That we can struggle against our baser instincts. That </w:t>
      </w:r>
      <w:r w:rsidRPr="000A2C32">
        <w:rPr>
          <w:rStyle w:val="Emphasis"/>
          <w:highlight w:val="cyan"/>
        </w:rPr>
        <w:t>we can</w:t>
      </w:r>
      <w:r w:rsidRPr="00AE4834">
        <w:rPr>
          <w:rStyle w:val="Emphasis"/>
        </w:rPr>
        <w:t xml:space="preserve"> master them and </w:t>
      </w:r>
      <w:r w:rsidRPr="000A2C32">
        <w:rPr>
          <w:rStyle w:val="Emphasis"/>
          <w:highlight w:val="cyan"/>
        </w:rPr>
        <w:t>rise to</w:t>
      </w:r>
      <w:r w:rsidRPr="00AE4834">
        <w:rPr>
          <w:rStyle w:val="Emphasis"/>
        </w:rPr>
        <w:t xml:space="preserve"> unprecedented </w:t>
      </w:r>
      <w:r w:rsidRPr="000A2C32">
        <w:rPr>
          <w:rStyle w:val="Emphasis"/>
          <w:highlight w:val="cyan"/>
        </w:rPr>
        <w:t>challenges</w:t>
      </w:r>
      <w:r w:rsidRPr="00AE4834">
        <w:rPr>
          <w:sz w:val="12"/>
        </w:rPr>
        <w:t xml:space="preserve">. Secondly, that </w:t>
      </w:r>
      <w:r w:rsidRPr="00AE4834">
        <w:rPr>
          <w:rStyle w:val="StyleUnderline"/>
        </w:rPr>
        <w:t xml:space="preserve">even this does not make us masters of our own destiny. We can make visionary choices, but the future can still surprise us. </w:t>
      </w:r>
      <w:r w:rsidRPr="00AE4834">
        <w:rPr>
          <w:sz w:val="12"/>
        </w:rPr>
        <w:t xml:space="preserve">This is a humbling realization. Because </w:t>
      </w:r>
      <w:r w:rsidRPr="000A2C32">
        <w:rPr>
          <w:rStyle w:val="Emphasis"/>
          <w:highlight w:val="cyan"/>
        </w:rPr>
        <w:t>faced with an uncertain future, the only wise thing we can do is prepare</w:t>
      </w:r>
      <w:r w:rsidRPr="00AE4834">
        <w:rPr>
          <w:sz w:val="12"/>
        </w:rPr>
        <w:t xml:space="preserve"> for possibilities. Standing at the launch pad of the Fourth Industrial Revolution, </w:t>
      </w:r>
      <w:r w:rsidRPr="00AE4834">
        <w:rPr>
          <w:rStyle w:val="StyleUnderline"/>
        </w:rPr>
        <w:t>the possibilities seem endless. They range from</w:t>
      </w:r>
      <w:r w:rsidRPr="00AE4834">
        <w:rPr>
          <w:sz w:val="12"/>
        </w:rPr>
        <w:t xml:space="preserve"> an era of </w:t>
      </w:r>
      <w:r w:rsidRPr="00AE4834">
        <w:rPr>
          <w:rStyle w:val="StyleUnderline"/>
        </w:rPr>
        <w:t>abundance to the end of humanity</w:t>
      </w:r>
      <w:r w:rsidRPr="00AE4834">
        <w:rPr>
          <w:sz w:val="12"/>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AE4834">
        <w:rPr>
          <w:rStyle w:val="StyleUnderline"/>
        </w:rPr>
        <w:t>Among the infinite future possibilities</w:t>
      </w:r>
      <w:r w:rsidRPr="00AE4834">
        <w:rPr>
          <w:rStyle w:val="Emphasis"/>
        </w:rPr>
        <w:t xml:space="preserve">, </w:t>
      </w:r>
      <w:r w:rsidRPr="000A2C32">
        <w:rPr>
          <w:rStyle w:val="Emphasis"/>
          <w:highlight w:val="cyan"/>
        </w:rPr>
        <w:t>only one outcome is truly irreversible: extinction</w:t>
      </w:r>
      <w:r w:rsidRPr="000A2C32">
        <w:rPr>
          <w:sz w:val="12"/>
          <w:highlight w:val="cyan"/>
        </w:rPr>
        <w:t xml:space="preserve">. </w:t>
      </w:r>
      <w:r w:rsidRPr="000A2C32">
        <w:rPr>
          <w:rStyle w:val="StyleUnderline"/>
          <w:highlight w:val="cyan"/>
        </w:rPr>
        <w:t>Concerns</w:t>
      </w:r>
      <w:r w:rsidRPr="00AE4834">
        <w:rPr>
          <w:sz w:val="12"/>
        </w:rPr>
        <w:t xml:space="preserve"> about extinction </w:t>
      </w:r>
      <w:proofErr w:type="gramStart"/>
      <w:r w:rsidRPr="000A2C32">
        <w:rPr>
          <w:rStyle w:val="StyleUnderline"/>
          <w:highlight w:val="cyan"/>
        </w:rPr>
        <w:t>are</w:t>
      </w:r>
      <w:r w:rsidRPr="00AE4834">
        <w:rPr>
          <w:sz w:val="12"/>
        </w:rPr>
        <w:t xml:space="preserve"> often </w:t>
      </w:r>
      <w:r w:rsidRPr="000A2C32">
        <w:rPr>
          <w:rStyle w:val="StyleUnderline"/>
          <w:highlight w:val="cyan"/>
        </w:rPr>
        <w:t>dismissed</w:t>
      </w:r>
      <w:proofErr w:type="gramEnd"/>
      <w:r w:rsidRPr="00AE4834">
        <w:rPr>
          <w:rStyle w:val="StyleUnderline"/>
        </w:rPr>
        <w:t xml:space="preserve"> as </w:t>
      </w:r>
      <w:r w:rsidRPr="00AE4834">
        <w:rPr>
          <w:rStyle w:val="Emphasis"/>
        </w:rPr>
        <w:t>apocalyptic alarmism</w:t>
      </w:r>
      <w:r w:rsidRPr="00AE4834">
        <w:rPr>
          <w:sz w:val="12"/>
        </w:rPr>
        <w:t xml:space="preserve">. Sometimes, they are. </w:t>
      </w:r>
      <w:proofErr w:type="gramStart"/>
      <w:r w:rsidRPr="00AE4834">
        <w:rPr>
          <w:sz w:val="12"/>
        </w:rPr>
        <w:t>But</w:t>
      </w:r>
      <w:proofErr w:type="gramEnd"/>
      <w:r w:rsidRPr="00AE4834">
        <w:rPr>
          <w:sz w:val="12"/>
        </w:rPr>
        <w:t xml:space="preserve"> </w:t>
      </w:r>
      <w:r w:rsidRPr="00AE4834">
        <w:rPr>
          <w:rStyle w:val="StyleUnderline"/>
        </w:rPr>
        <w:t xml:space="preserve">repeating that mankind is still here after 70 years of existential warning about nuclear warfare is a </w:t>
      </w:r>
      <w:r w:rsidRPr="00AE4834">
        <w:rPr>
          <w:rStyle w:val="Emphasis"/>
        </w:rPr>
        <w:t>straw man argument</w:t>
      </w:r>
      <w:r w:rsidRPr="00AE4834">
        <w:rPr>
          <w:rStyle w:val="StyleUnderline"/>
        </w:rPr>
        <w:t>.</w:t>
      </w:r>
      <w:r w:rsidRPr="00AE4834">
        <w:rPr>
          <w:sz w:val="12"/>
        </w:rPr>
        <w:t xml:space="preserve"> </w:t>
      </w:r>
      <w:r w:rsidRPr="00AE4834">
        <w:rPr>
          <w:rStyle w:val="Emphasis"/>
        </w:rPr>
        <w:t>The fact that a 1000-year flood has not happened does not negate its possibility</w:t>
      </w:r>
      <w:r w:rsidRPr="00AE4834">
        <w:rPr>
          <w:sz w:val="12"/>
        </w:rPr>
        <w:t xml:space="preserve">. </w:t>
      </w:r>
      <w:proofErr w:type="gramStart"/>
      <w:r w:rsidRPr="00AE4834">
        <w:rPr>
          <w:sz w:val="12"/>
        </w:rPr>
        <w:t>And</w:t>
      </w:r>
      <w:proofErr w:type="gramEnd"/>
      <w:r w:rsidRPr="00AE4834">
        <w:rPr>
          <w:sz w:val="12"/>
        </w:rPr>
        <w:t xml:space="preserve"> </w:t>
      </w:r>
      <w:r w:rsidRPr="000A2C32">
        <w:rPr>
          <w:rStyle w:val="StyleUnderline"/>
          <w:highlight w:val="cyan"/>
        </w:rPr>
        <w:t xml:space="preserve">there have been </w:t>
      </w:r>
      <w:r w:rsidRPr="000A2C32">
        <w:rPr>
          <w:rStyle w:val="Emphasis"/>
          <w:highlight w:val="cyan"/>
        </w:rPr>
        <w:t>far too many nuclear near-misses to rest easy.</w:t>
      </w:r>
      <w:r w:rsidRPr="00AE4834">
        <w:rPr>
          <w:rStyle w:val="Emphasis"/>
        </w:rPr>
        <w:t xml:space="preserve"> </w:t>
      </w:r>
      <w:r w:rsidRPr="00AE4834">
        <w:rPr>
          <w:sz w:val="12"/>
        </w:rPr>
        <w:t xml:space="preserve">As the World Economic Forum’s Annual Meeting in </w:t>
      </w:r>
      <w:r w:rsidRPr="00AE4834">
        <w:rPr>
          <w:rStyle w:val="StyleUnderline"/>
        </w:rPr>
        <w:t>Davos discusses</w:t>
      </w:r>
      <w:r w:rsidRPr="00AE4834">
        <w:rPr>
          <w:sz w:val="12"/>
        </w:rPr>
        <w:t xml:space="preserve"> how to create a shared future in a fractured world, here are </w:t>
      </w:r>
      <w:r w:rsidRPr="00AE4834">
        <w:rPr>
          <w:rStyle w:val="StyleUnderline"/>
        </w:rPr>
        <w:t xml:space="preserve">five reasons why the possibility of existential risks should raise the stakes of conversation: </w:t>
      </w:r>
      <w:r w:rsidRPr="00AE4834">
        <w:rPr>
          <w:sz w:val="12"/>
        </w:rPr>
        <w:t xml:space="preserve">1. </w:t>
      </w:r>
      <w:r w:rsidRPr="000A2C32">
        <w:rPr>
          <w:rStyle w:val="Emphasis"/>
          <w:highlight w:val="cyan"/>
        </w:rPr>
        <w:t>Extinction is the rule</w:t>
      </w:r>
      <w:r w:rsidRPr="00AE4834">
        <w:rPr>
          <w:rStyle w:val="Emphasis"/>
        </w:rPr>
        <w:t>, not the exception</w:t>
      </w:r>
      <w:r w:rsidRPr="00AE4834">
        <w:rPr>
          <w:sz w:val="12"/>
        </w:rPr>
        <w:t xml:space="preserve"> </w:t>
      </w:r>
      <w:proofErr w:type="gramStart"/>
      <w:r w:rsidRPr="00AE4834">
        <w:rPr>
          <w:sz w:val="12"/>
        </w:rPr>
        <w:t>More</w:t>
      </w:r>
      <w:proofErr w:type="gramEnd"/>
      <w:r w:rsidRPr="00AE4834">
        <w:rPr>
          <w:sz w:val="12"/>
        </w:rPr>
        <w:t xml:space="preserve"> than </w:t>
      </w:r>
      <w:r w:rsidRPr="000A2C32">
        <w:rPr>
          <w:rStyle w:val="StyleUnderline"/>
          <w:highlight w:val="cyan"/>
        </w:rPr>
        <w:t>99.9% of all the species that ever existed are gone</w:t>
      </w:r>
      <w:r w:rsidRPr="000A2C32">
        <w:rPr>
          <w:sz w:val="12"/>
          <w:highlight w:val="cyan"/>
        </w:rPr>
        <w:t xml:space="preserve">. </w:t>
      </w:r>
      <w:r w:rsidRPr="000A2C32">
        <w:rPr>
          <w:rStyle w:val="Emphasis"/>
          <w:highlight w:val="cyan"/>
        </w:rPr>
        <w:t>Deep time is unfathomable</w:t>
      </w:r>
      <w:r w:rsidRPr="00AE4834">
        <w:rPr>
          <w:sz w:val="12"/>
        </w:rPr>
        <w:t xml:space="preserve"> to the human brain. </w:t>
      </w:r>
      <w:proofErr w:type="gramStart"/>
      <w:r w:rsidRPr="00AE4834">
        <w:rPr>
          <w:sz w:val="12"/>
        </w:rPr>
        <w:t>But</w:t>
      </w:r>
      <w:proofErr w:type="gramEnd"/>
      <w:r w:rsidRPr="00AE4834">
        <w:rPr>
          <w:sz w:val="12"/>
        </w:rPr>
        <w:t xml:space="preserve"> </w:t>
      </w:r>
      <w:r w:rsidRPr="00AE4834">
        <w:rPr>
          <w:rStyle w:val="StyleUnderline"/>
        </w:rPr>
        <w:t xml:space="preserve">if one cares to take a tour of the billions of years of life’s history, we find a litany of forgotten species. </w:t>
      </w:r>
      <w:proofErr w:type="gramStart"/>
      <w:r w:rsidRPr="00AE4834">
        <w:rPr>
          <w:sz w:val="12"/>
        </w:rPr>
        <w:t>And</w:t>
      </w:r>
      <w:proofErr w:type="gramEnd"/>
      <w:r w:rsidRPr="00AE4834">
        <w:rPr>
          <w:sz w:val="12"/>
        </w:rPr>
        <w:t xml:space="preserve"> we have only discovered a mere fraction of the extinct species that once roamed the planet. In the speck of time since the first humans evolved, more than </w:t>
      </w:r>
      <w:r w:rsidRPr="00AE4834">
        <w:rPr>
          <w:rStyle w:val="StyleUnderline"/>
        </w:rPr>
        <w:t>99.9% of all</w:t>
      </w:r>
      <w:r w:rsidRPr="00AE4834">
        <w:rPr>
          <w:sz w:val="12"/>
        </w:rPr>
        <w:t xml:space="preserve"> the distinct </w:t>
      </w:r>
      <w:r w:rsidRPr="00AE4834">
        <w:rPr>
          <w:rStyle w:val="StyleUnderline"/>
        </w:rPr>
        <w:t>human cultures that have ever existed are extinct.</w:t>
      </w:r>
      <w:r w:rsidRPr="00AE4834">
        <w:rPr>
          <w:sz w:val="12"/>
        </w:rPr>
        <w:t xml:space="preserve"> Each hunter-gatherer tribe had its own mythologies, traditions and norms. They wiped each other out, or coalesced into larger formations following the agricultural revolution. However, as major civilizations emerged, even those that reached incredible heights, such as the Egyptians and the Romans, eventually collapsed. </w:t>
      </w:r>
      <w:r w:rsidRPr="00AE4834">
        <w:rPr>
          <w:rStyle w:val="StyleUnderline"/>
        </w:rPr>
        <w:t>It is only in the very recent past that we became a truly global civilization</w:t>
      </w:r>
      <w:r w:rsidRPr="00AE4834">
        <w:rPr>
          <w:sz w:val="12"/>
        </w:rPr>
        <w:t xml:space="preserve">. Our interconnectedness continues to grow rapidly. “Stand or fall, we are the last civilization”, as </w:t>
      </w:r>
      <w:proofErr w:type="spellStart"/>
      <w:r w:rsidRPr="00AE4834">
        <w:rPr>
          <w:sz w:val="12"/>
        </w:rPr>
        <w:t>Ricken</w:t>
      </w:r>
      <w:proofErr w:type="spellEnd"/>
      <w:r w:rsidRPr="00AE4834">
        <w:rPr>
          <w:sz w:val="12"/>
        </w:rPr>
        <w:t xml:space="preserve"> Patel, the founder of the global civic movement </w:t>
      </w:r>
      <w:proofErr w:type="spellStart"/>
      <w:r w:rsidRPr="00AE4834">
        <w:rPr>
          <w:sz w:val="12"/>
        </w:rPr>
        <w:t>Avaaz</w:t>
      </w:r>
      <w:proofErr w:type="spellEnd"/>
      <w:r w:rsidRPr="00AE4834">
        <w:rPr>
          <w:sz w:val="12"/>
        </w:rPr>
        <w:t xml:space="preserve">, put it. 2. Environmental pressures can drive extinction More than </w:t>
      </w:r>
      <w:r w:rsidRPr="00AE4834">
        <w:rPr>
          <w:rStyle w:val="StyleUnderline"/>
        </w:rPr>
        <w:t>15,000 scientists just issued a ‘warning to humanity’</w:t>
      </w:r>
      <w:r w:rsidRPr="00AE4834">
        <w:rPr>
          <w:sz w:val="12"/>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AE4834">
        <w:rPr>
          <w:rStyle w:val="StyleUnderline"/>
        </w:rPr>
        <w:t>Diamond charts the history of past societies</w:t>
      </w:r>
      <w:r w:rsidRPr="00AE4834">
        <w:rPr>
          <w:sz w:val="12"/>
        </w:rPr>
        <w:t xml:space="preserve">. He makes the case that </w:t>
      </w:r>
      <w:r w:rsidRPr="00AE4834">
        <w:rPr>
          <w:rStyle w:val="StyleUnderline"/>
        </w:rPr>
        <w:t xml:space="preserve">overpopulation and resource use beyond the carrying capacity have often been important, </w:t>
      </w:r>
      <w:r w:rsidRPr="00AE4834">
        <w:rPr>
          <w:sz w:val="12"/>
        </w:rPr>
        <w:t xml:space="preserve">if not the only, drivers </w:t>
      </w:r>
      <w:r w:rsidRPr="00AE4834">
        <w:rPr>
          <w:rStyle w:val="StyleUnderline"/>
        </w:rPr>
        <w:t xml:space="preserve">of collapse. </w:t>
      </w:r>
      <w:r w:rsidRPr="00AE4834">
        <w:rPr>
          <w:sz w:val="12"/>
        </w:rPr>
        <w:t xml:space="preserve">Even though we are making important incremental progress in battles such as climate change, </w:t>
      </w:r>
      <w:r w:rsidRPr="00AE4834">
        <w:rPr>
          <w:rStyle w:val="StyleUnderline"/>
        </w:rPr>
        <w:t>we must</w:t>
      </w:r>
      <w:r w:rsidRPr="00AE4834">
        <w:rPr>
          <w:sz w:val="12"/>
        </w:rPr>
        <w:t xml:space="preserve"> still </w:t>
      </w:r>
      <w:r w:rsidRPr="00AE4834">
        <w:rPr>
          <w:rStyle w:val="StyleUnderline"/>
        </w:rPr>
        <w:t xml:space="preserve">achieve tremendous </w:t>
      </w:r>
      <w:r w:rsidRPr="00AE4834">
        <w:rPr>
          <w:sz w:val="12"/>
        </w:rPr>
        <w:t xml:space="preserve">step </w:t>
      </w:r>
      <w:r w:rsidRPr="00AE4834">
        <w:rPr>
          <w:rStyle w:val="StyleUnderline"/>
        </w:rPr>
        <w:t>changes in our response to several major environmental crises.</w:t>
      </w:r>
      <w:r w:rsidRPr="00AE4834">
        <w:rPr>
          <w:sz w:val="12"/>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w:t>
      </w:r>
      <w:proofErr w:type="gramStart"/>
      <w:r w:rsidRPr="00AE4834">
        <w:rPr>
          <w:sz w:val="12"/>
        </w:rPr>
        <w:t>crafted</w:t>
      </w:r>
      <w:proofErr w:type="gramEnd"/>
      <w:r w:rsidRPr="00AE4834">
        <w:rPr>
          <w:sz w:val="12"/>
        </w:rPr>
        <w:t xml:space="preserve"> the most ingenious plan it could: starve the humans by taking away all their bananas. Foolproof plan, right? This story describes the fundamental difficulty with superintelligence. A </w:t>
      </w:r>
      <w:proofErr w:type="spellStart"/>
      <w:r w:rsidRPr="00AE4834">
        <w:rPr>
          <w:sz w:val="12"/>
        </w:rPr>
        <w:t>superintelligent</w:t>
      </w:r>
      <w:proofErr w:type="spellEnd"/>
      <w:r w:rsidRPr="00AE4834">
        <w:rPr>
          <w:sz w:val="12"/>
        </w:rPr>
        <w:t xml:space="preserve"> being may always do something entirely different from what we, with our mere mortal intelligence, can foresee. In his 2014 book Superintelligence, Swedish philosopher Nick </w:t>
      </w:r>
      <w:proofErr w:type="spellStart"/>
      <w:r w:rsidRPr="00AE4834">
        <w:rPr>
          <w:sz w:val="12"/>
        </w:rPr>
        <w:t>Bostrom</w:t>
      </w:r>
      <w:proofErr w:type="spellEnd"/>
      <w:r w:rsidRPr="00AE4834">
        <w:rPr>
          <w:sz w:val="12"/>
        </w:rPr>
        <w:t xml:space="preserve"> presents the challenge in thought-provoking detail, and advises caution. </w:t>
      </w:r>
      <w:proofErr w:type="spellStart"/>
      <w:r w:rsidRPr="00AE4834">
        <w:rPr>
          <w:rStyle w:val="Emphasis"/>
        </w:rPr>
        <w:t>Bostrom</w:t>
      </w:r>
      <w:proofErr w:type="spellEnd"/>
      <w:r w:rsidRPr="00AE4834">
        <w:rPr>
          <w:rStyle w:val="Emphasis"/>
        </w:rPr>
        <w:t xml:space="preserve"> cites a survey of industry experts that projected a 50% chance of the development of artificial superintelligence by 2050</w:t>
      </w:r>
      <w:r w:rsidRPr="00AE4834">
        <w:rPr>
          <w:sz w:val="12"/>
        </w:rPr>
        <w:t xml:space="preserve">, </w:t>
      </w:r>
      <w:r w:rsidRPr="00AE4834">
        <w:rPr>
          <w:rStyle w:val="Emphasis"/>
        </w:rPr>
        <w:t>and a 90% chance by 2075</w:t>
      </w:r>
      <w:r w:rsidRPr="00AE4834">
        <w:rPr>
          <w:sz w:val="12"/>
        </w:rPr>
        <w:t xml:space="preserve">. The latter date is within the life expectancy of many alive today. </w:t>
      </w:r>
      <w:r w:rsidRPr="00AE4834">
        <w:rPr>
          <w:rStyle w:val="StyleUnderline"/>
        </w:rPr>
        <w:t>Visionaries</w:t>
      </w:r>
      <w:r w:rsidRPr="00AE4834">
        <w:rPr>
          <w:sz w:val="12"/>
        </w:rPr>
        <w:t xml:space="preserve"> like Stephen Hawking and Elon Musk have </w:t>
      </w:r>
      <w:r w:rsidRPr="00AE4834">
        <w:rPr>
          <w:rStyle w:val="StyleUnderline"/>
        </w:rPr>
        <w:t xml:space="preserve">warned of the existential risks from artificial superintelligence. </w:t>
      </w:r>
      <w:r w:rsidRPr="00AE4834">
        <w:rPr>
          <w:sz w:val="12"/>
        </w:rPr>
        <w:t xml:space="preserve">Their opposite camp includes Larry Page and Mark Zuckerberg. </w:t>
      </w:r>
      <w:proofErr w:type="gramStart"/>
      <w:r w:rsidRPr="00AE4834">
        <w:rPr>
          <w:sz w:val="12"/>
        </w:rPr>
        <w:t>But</w:t>
      </w:r>
      <w:proofErr w:type="gramEnd"/>
      <w:r w:rsidRPr="00AE4834">
        <w:rPr>
          <w:sz w:val="12"/>
        </w:rPr>
        <w:t xml:space="preserve"> on an issue that concerns the future of humanity, is it really wise to ignore the guy who explained the nature of space to us and another guy who just put a reusable rocket in it? 4. Technology: known knowns and unknown unknowns </w:t>
      </w:r>
      <w:proofErr w:type="gramStart"/>
      <w:r w:rsidRPr="00AE4834">
        <w:rPr>
          <w:sz w:val="12"/>
        </w:rPr>
        <w:t>Many</w:t>
      </w:r>
      <w:proofErr w:type="gramEnd"/>
      <w:r w:rsidRPr="00AE4834">
        <w:rPr>
          <w:sz w:val="12"/>
        </w:rPr>
        <w:t xml:space="preserve">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t>
      </w:r>
      <w:proofErr w:type="gramStart"/>
      <w:r w:rsidRPr="00AE4834">
        <w:rPr>
          <w:sz w:val="12"/>
        </w:rPr>
        <w:t>Would ISIS?</w:t>
      </w:r>
      <w:proofErr w:type="gramEnd"/>
      <w:r w:rsidRPr="00AE4834">
        <w:rPr>
          <w:sz w:val="12"/>
        </w:rPr>
        <w:t xml:space="preserve">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w:t>
      </w:r>
      <w:proofErr w:type="gramStart"/>
      <w:r w:rsidRPr="00AE4834">
        <w:rPr>
          <w:sz w:val="12"/>
        </w:rPr>
        <w:t>are added</w:t>
      </w:r>
      <w:proofErr w:type="gramEnd"/>
      <w:r w:rsidRPr="00AE4834">
        <w:rPr>
          <w:sz w:val="12"/>
        </w:rPr>
        <w:t xml:space="preserve"> to this melee, we find ourselves on a tightrope. What choices must we now make now to create a shared future, in which we are not at perpetual risk of destroying ourselves? Common enemy to common cause </w:t>
      </w:r>
      <w:proofErr w:type="gramStart"/>
      <w:r w:rsidRPr="00AE4834">
        <w:rPr>
          <w:rStyle w:val="StyleUnderline"/>
        </w:rPr>
        <w:t>Throughout</w:t>
      </w:r>
      <w:proofErr w:type="gramEnd"/>
      <w:r w:rsidRPr="00AE4834">
        <w:rPr>
          <w:rStyle w:val="StyleUnderline"/>
        </w:rPr>
        <w:t xml:space="preserve"> history, we have rallied against the ‘other’</w:t>
      </w:r>
      <w:r w:rsidRPr="00AE4834">
        <w:rPr>
          <w:sz w:val="12"/>
        </w:rPr>
        <w:t xml:space="preserve">. </w:t>
      </w:r>
      <w:proofErr w:type="gramStart"/>
      <w:r w:rsidRPr="00AE4834">
        <w:rPr>
          <w:rStyle w:val="StyleUnderline"/>
        </w:rPr>
        <w:t>Tribes</w:t>
      </w:r>
      <w:r w:rsidRPr="00AE4834">
        <w:rPr>
          <w:sz w:val="12"/>
        </w:rPr>
        <w:t xml:space="preserve"> have </w:t>
      </w:r>
      <w:r w:rsidRPr="00AE4834">
        <w:rPr>
          <w:rStyle w:val="StyleUnderline"/>
        </w:rPr>
        <w:t>overpowered tribes</w:t>
      </w:r>
      <w:proofErr w:type="gramEnd"/>
      <w:r w:rsidRPr="00AE4834">
        <w:rPr>
          <w:rStyle w:val="StyleUnderline"/>
        </w:rPr>
        <w:t>,</w:t>
      </w:r>
      <w:r w:rsidRPr="00AE4834">
        <w:rPr>
          <w:sz w:val="12"/>
        </w:rPr>
        <w:t xml:space="preserve"> </w:t>
      </w:r>
      <w:proofErr w:type="gramStart"/>
      <w:r w:rsidRPr="00AE4834">
        <w:rPr>
          <w:rStyle w:val="StyleUnderline"/>
        </w:rPr>
        <w:t>empires have conquered rivals</w:t>
      </w:r>
      <w:proofErr w:type="gramEnd"/>
      <w:r w:rsidRPr="00AE4834">
        <w:rPr>
          <w:sz w:val="12"/>
        </w:rPr>
        <w:t xml:space="preserve">. Even today, </w:t>
      </w:r>
      <w:r w:rsidRPr="00AE4834">
        <w:rPr>
          <w:rStyle w:val="StyleUnderline"/>
        </w:rPr>
        <w:t xml:space="preserve">our fiercest </w:t>
      </w:r>
      <w:r w:rsidRPr="000A2C32">
        <w:rPr>
          <w:rStyle w:val="StyleUnderline"/>
          <w:highlight w:val="cyan"/>
        </w:rPr>
        <w:t>displays of unity typically happen at wartime.</w:t>
      </w:r>
      <w:r w:rsidRPr="00AE4834">
        <w:rPr>
          <w:rStyle w:val="StyleUnderline"/>
        </w:rPr>
        <w:t xml:space="preserve"> We</w:t>
      </w:r>
      <w:r w:rsidRPr="00AE4834">
        <w:rPr>
          <w:sz w:val="12"/>
        </w:rPr>
        <w:t xml:space="preserve"> give our lives for our motherland and defend nationalistic pride like a wounded lion. </w:t>
      </w:r>
      <w:proofErr w:type="gramStart"/>
      <w:r w:rsidRPr="00AE4834">
        <w:rPr>
          <w:sz w:val="12"/>
        </w:rPr>
        <w:t>But</w:t>
      </w:r>
      <w:proofErr w:type="gramEnd"/>
      <w:r w:rsidRPr="00AE4834">
        <w:rPr>
          <w:sz w:val="12"/>
        </w:rPr>
        <w:t xml:space="preserve"> like the early </w:t>
      </w:r>
      <w:proofErr w:type="spellStart"/>
      <w:r w:rsidRPr="00AE4834">
        <w:rPr>
          <w:sz w:val="12"/>
        </w:rPr>
        <w:t>Morioris</w:t>
      </w:r>
      <w:proofErr w:type="spellEnd"/>
      <w:r w:rsidRPr="00AE4834">
        <w:rPr>
          <w:sz w:val="12"/>
        </w:rPr>
        <w:t xml:space="preserve">, </w:t>
      </w:r>
      <w:r w:rsidRPr="00AE4834">
        <w:rPr>
          <w:rStyle w:val="StyleUnderline"/>
        </w:rPr>
        <w:t xml:space="preserve">we 21st-century citizens find ourselves on an </w:t>
      </w:r>
      <w:r w:rsidRPr="00AE4834">
        <w:rPr>
          <w:rStyle w:val="Emphasis"/>
        </w:rPr>
        <w:t>increasingly unstable island</w:t>
      </w:r>
      <w:r w:rsidRPr="00AE4834">
        <w:rPr>
          <w:rStyle w:val="StyleUnderline"/>
        </w:rPr>
        <w:t>.</w:t>
      </w:r>
      <w:r w:rsidRPr="00AE4834">
        <w:rPr>
          <w:sz w:val="12"/>
        </w:rPr>
        <w:t xml:space="preserve"> </w:t>
      </w:r>
      <w:r w:rsidRPr="000A2C32">
        <w:rPr>
          <w:rStyle w:val="StyleUnderline"/>
          <w:highlight w:val="cyan"/>
        </w:rPr>
        <w:t>We may have a violent past, but</w:t>
      </w:r>
      <w:r w:rsidRPr="00AE4834">
        <w:rPr>
          <w:rStyle w:val="StyleUnderline"/>
        </w:rPr>
        <w:t xml:space="preserve"> </w:t>
      </w:r>
      <w:r w:rsidRPr="00AE4834">
        <w:rPr>
          <w:rStyle w:val="Emphasis"/>
        </w:rPr>
        <w:t xml:space="preserve">we have </w:t>
      </w:r>
      <w:r w:rsidRPr="000A2C32">
        <w:rPr>
          <w:rStyle w:val="Emphasis"/>
          <w:highlight w:val="cyan"/>
        </w:rPr>
        <w:t>no more dangerous enemy than ourselves</w:t>
      </w:r>
      <w:r w:rsidRPr="00AE4834">
        <w:rPr>
          <w:sz w:val="12"/>
        </w:rPr>
        <w:t xml:space="preserve">. </w:t>
      </w:r>
      <w:r w:rsidRPr="00AE4834">
        <w:rPr>
          <w:rStyle w:val="StyleUnderline"/>
        </w:rPr>
        <w:t>Our task is to find</w:t>
      </w:r>
      <w:r w:rsidRPr="00AE4834">
        <w:rPr>
          <w:sz w:val="12"/>
        </w:rPr>
        <w:t xml:space="preserve"> our own </w:t>
      </w:r>
      <w:proofErr w:type="spellStart"/>
      <w:r w:rsidRPr="00AE4834">
        <w:rPr>
          <w:sz w:val="12"/>
        </w:rPr>
        <w:t>Nunuku’s</w:t>
      </w:r>
      <w:proofErr w:type="spellEnd"/>
      <w:r w:rsidRPr="00AE4834">
        <w:rPr>
          <w:sz w:val="12"/>
        </w:rPr>
        <w:t xml:space="preserve"> Law. </w:t>
      </w:r>
      <w:r w:rsidRPr="00AE4834">
        <w:rPr>
          <w:rStyle w:val="StyleUnderline"/>
        </w:rPr>
        <w:t xml:space="preserve">Our </w:t>
      </w:r>
      <w:proofErr w:type="gramStart"/>
      <w:r w:rsidRPr="00AE4834">
        <w:rPr>
          <w:rStyle w:val="StyleUnderline"/>
        </w:rPr>
        <w:t>own shared</w:t>
      </w:r>
      <w:proofErr w:type="gramEnd"/>
      <w:r w:rsidRPr="00AE4834">
        <w:rPr>
          <w:rStyle w:val="StyleUnderline"/>
        </w:rPr>
        <w:t xml:space="preserve"> contract, based on </w:t>
      </w:r>
      <w:r w:rsidRPr="000A2C32">
        <w:rPr>
          <w:rStyle w:val="StyleUnderline"/>
          <w:highlight w:val="cyan"/>
        </w:rPr>
        <w:t>equity, would help us navigate safely.</w:t>
      </w:r>
      <w:r w:rsidRPr="00AE4834">
        <w:rPr>
          <w:sz w:val="12"/>
        </w:rPr>
        <w:t xml:space="preserve"> It </w:t>
      </w:r>
      <w:r w:rsidRPr="00AE4834">
        <w:rPr>
          <w:rStyle w:val="StyleUnderline"/>
        </w:rPr>
        <w:t xml:space="preserve">would ensure </w:t>
      </w:r>
      <w:r w:rsidRPr="000A2C32">
        <w:rPr>
          <w:rStyle w:val="StyleUnderline"/>
          <w:highlight w:val="cyan"/>
        </w:rPr>
        <w:t>a future that unleashes the full potential of our</w:t>
      </w:r>
      <w:r w:rsidRPr="00AE4834">
        <w:rPr>
          <w:rStyle w:val="StyleUnderline"/>
        </w:rPr>
        <w:t xml:space="preserve"> still-budding human </w:t>
      </w:r>
      <w:r w:rsidRPr="000A2C32">
        <w:rPr>
          <w:rStyle w:val="StyleUnderline"/>
          <w:highlight w:val="cyan"/>
        </w:rPr>
        <w:t>civilization</w:t>
      </w:r>
      <w:r w:rsidRPr="00AE4834">
        <w:rPr>
          <w:rStyle w:val="StyleUnderline"/>
        </w:rPr>
        <w:t xml:space="preserve">, in all its diversity. </w:t>
      </w:r>
      <w:r w:rsidRPr="000A2C32">
        <w:rPr>
          <w:rStyle w:val="StyleUnderline"/>
          <w:highlight w:val="cyan"/>
        </w:rPr>
        <w:t xml:space="preserve">We cannot do this unless we </w:t>
      </w:r>
      <w:proofErr w:type="gramStart"/>
      <w:r w:rsidRPr="000A2C32">
        <w:rPr>
          <w:rStyle w:val="StyleUnderline"/>
          <w:highlight w:val="cyan"/>
        </w:rPr>
        <w:t xml:space="preserve">are </w:t>
      </w:r>
      <w:r w:rsidRPr="000A2C32">
        <w:rPr>
          <w:rStyle w:val="Emphasis"/>
          <w:highlight w:val="cyan"/>
        </w:rPr>
        <w:t>humbly grounded</w:t>
      </w:r>
      <w:proofErr w:type="gramEnd"/>
      <w:r w:rsidRPr="000A2C32">
        <w:rPr>
          <w:rStyle w:val="Emphasis"/>
          <w:highlight w:val="cyan"/>
        </w:rPr>
        <w:t xml:space="preserve"> in the possibility of our own destruction</w:t>
      </w:r>
      <w:r w:rsidRPr="000A2C32">
        <w:rPr>
          <w:sz w:val="12"/>
          <w:highlight w:val="cyan"/>
        </w:rPr>
        <w:t xml:space="preserve">. </w:t>
      </w:r>
      <w:r w:rsidRPr="000A2C32">
        <w:rPr>
          <w:rStyle w:val="Emphasis"/>
          <w:highlight w:val="cyan"/>
        </w:rPr>
        <w:t>Survival is life’s primal instinct</w:t>
      </w:r>
      <w:r w:rsidRPr="000A2C32">
        <w:rPr>
          <w:sz w:val="12"/>
          <w:highlight w:val="cyan"/>
        </w:rPr>
        <w:t xml:space="preserve">. </w:t>
      </w:r>
      <w:r w:rsidRPr="000A2C32">
        <w:rPr>
          <w:rStyle w:val="StyleUnderline"/>
          <w:highlight w:val="cyan"/>
        </w:rPr>
        <w:t>In the absence of a common enemy, we must find common cause in survival.</w:t>
      </w:r>
      <w:r w:rsidRPr="00AE4834">
        <w:rPr>
          <w:rStyle w:val="StyleUnderline"/>
        </w:rPr>
        <w:t xml:space="preserve"> Our future may depend on whether we realize this.</w:t>
      </w:r>
    </w:p>
    <w:p w:rsidR="00FD7F11" w:rsidRDefault="00FD7F11" w:rsidP="00FD7F11">
      <w:pPr>
        <w:pStyle w:val="Heading4"/>
      </w:pPr>
      <w:r>
        <w:t>The world is getting better</w:t>
      </w:r>
    </w:p>
    <w:p w:rsidR="00FD7F11" w:rsidRDefault="00FD7F11" w:rsidP="00FD7F11">
      <w:r>
        <w:t xml:space="preserve">Nicholas </w:t>
      </w:r>
      <w:r w:rsidRPr="00EB0803">
        <w:rPr>
          <w:rStyle w:val="Style13ptBold"/>
        </w:rPr>
        <w:t>Kristof</w:t>
      </w:r>
      <w:r>
        <w:t xml:space="preserve">, </w:t>
      </w:r>
      <w:r w:rsidRPr="00EB0803">
        <w:t>This Has Been the Best Year Ever</w:t>
      </w:r>
      <w:r>
        <w:t xml:space="preserve">, </w:t>
      </w:r>
      <w:r w:rsidRPr="00383A15">
        <w:rPr>
          <w:rStyle w:val="Style13ptBold"/>
          <w:b w:val="0"/>
          <w:sz w:val="28"/>
          <w:szCs w:val="28"/>
        </w:rPr>
        <w:t>12/28</w:t>
      </w:r>
      <w:r w:rsidRPr="00383A15">
        <w:rPr>
          <w:b/>
          <w:sz w:val="28"/>
          <w:szCs w:val="28"/>
        </w:rPr>
        <w:t>/19</w:t>
      </w:r>
      <w:r>
        <w:t>, New York Times</w:t>
      </w:r>
    </w:p>
    <w:p w:rsidR="00FD7F11" w:rsidRDefault="00FD7F11" w:rsidP="00FD7F11">
      <w:r>
        <w:t>*Language modified</w:t>
      </w:r>
    </w:p>
    <w:p w:rsidR="00FD7F11" w:rsidRDefault="00FD7F11" w:rsidP="00FD7F11"/>
    <w:p w:rsidR="00FD7F11" w:rsidRPr="00EB0803" w:rsidRDefault="00FD7F11" w:rsidP="00FD7F11">
      <w:pPr>
        <w:rPr>
          <w:rStyle w:val="Emphasis"/>
        </w:rPr>
      </w:pPr>
      <w:r w:rsidRPr="000F17F5">
        <w:rPr>
          <w:sz w:val="16"/>
        </w:rPr>
        <w:t xml:space="preserve">If </w:t>
      </w:r>
      <w:proofErr w:type="gramStart"/>
      <w:r w:rsidRPr="000F17F5">
        <w:rPr>
          <w:sz w:val="16"/>
        </w:rPr>
        <w:t>you’re</w:t>
      </w:r>
      <w:proofErr w:type="gramEnd"/>
      <w:r w:rsidRPr="000F17F5">
        <w:rPr>
          <w:sz w:val="16"/>
        </w:rPr>
        <w:t xml:space="preserve"> depressed by the state of the world, let me toss out an idea: </w:t>
      </w:r>
      <w:r w:rsidRPr="00EB0803">
        <w:rPr>
          <w:u w:val="single"/>
        </w:rPr>
        <w:t>In the long arc of human history</w:t>
      </w:r>
      <w:r w:rsidRPr="000F17F5">
        <w:rPr>
          <w:sz w:val="16"/>
        </w:rPr>
        <w:t xml:space="preserve">, </w:t>
      </w:r>
      <w:r w:rsidRPr="000F17F5">
        <w:rPr>
          <w:rStyle w:val="Emphasis"/>
          <w:highlight w:val="cyan"/>
        </w:rPr>
        <w:t>2019 has been the best year ever</w:t>
      </w:r>
      <w:r w:rsidRPr="00EB0803">
        <w:rPr>
          <w:rStyle w:val="Emphasis"/>
        </w:rPr>
        <w:t>.</w:t>
      </w:r>
    </w:p>
    <w:p w:rsidR="00FD7F11" w:rsidRPr="000F17F5" w:rsidRDefault="00FD7F11" w:rsidP="00FD7F11">
      <w:pPr>
        <w:rPr>
          <w:sz w:val="16"/>
        </w:rPr>
      </w:pPr>
      <w:r w:rsidRPr="00EB0803">
        <w:rPr>
          <w:rStyle w:val="Emphasis"/>
        </w:rPr>
        <w:t xml:space="preserve">The </w:t>
      </w:r>
      <w:r w:rsidRPr="000F17F5">
        <w:rPr>
          <w:rStyle w:val="Emphasis"/>
          <w:highlight w:val="cyan"/>
        </w:rPr>
        <w:t>bad things</w:t>
      </w:r>
      <w:r w:rsidRPr="00EB0803">
        <w:rPr>
          <w:rStyle w:val="Emphasis"/>
        </w:rPr>
        <w:t xml:space="preserve"> that you fret about </w:t>
      </w:r>
      <w:r w:rsidRPr="000F17F5">
        <w:rPr>
          <w:rStyle w:val="Emphasis"/>
          <w:highlight w:val="cyan"/>
        </w:rPr>
        <w:t>are true</w:t>
      </w:r>
      <w:r w:rsidRPr="00EB0803">
        <w:rPr>
          <w:rStyle w:val="Emphasis"/>
        </w:rPr>
        <w:t>.</w:t>
      </w:r>
      <w:r w:rsidRPr="000F17F5">
        <w:rPr>
          <w:sz w:val="16"/>
        </w:rPr>
        <w:t xml:space="preserve"> </w:t>
      </w:r>
      <w:proofErr w:type="gramStart"/>
      <w:r w:rsidRPr="000F17F5">
        <w:rPr>
          <w:highlight w:val="cyan"/>
          <w:u w:val="single"/>
        </w:rPr>
        <w:t>But</w:t>
      </w:r>
      <w:proofErr w:type="gramEnd"/>
      <w:r w:rsidRPr="00EB0803">
        <w:rPr>
          <w:u w:val="single"/>
        </w:rPr>
        <w:t xml:space="preserve"> it’s also true that since modern humans emerged about 200,000 years ago</w:t>
      </w:r>
      <w:r w:rsidRPr="000F17F5">
        <w:rPr>
          <w:sz w:val="16"/>
        </w:rPr>
        <w:t xml:space="preserve">, </w:t>
      </w:r>
      <w:r w:rsidRPr="00EB0803">
        <w:rPr>
          <w:u w:val="single"/>
        </w:rPr>
        <w:t>2019 was probably the</w:t>
      </w:r>
      <w:r w:rsidRPr="000F17F5">
        <w:rPr>
          <w:sz w:val="16"/>
        </w:rPr>
        <w:t xml:space="preserve"> </w:t>
      </w:r>
      <w:r w:rsidRPr="00EB0803">
        <w:rPr>
          <w:u w:val="single"/>
        </w:rPr>
        <w:t xml:space="preserve">year in which </w:t>
      </w:r>
      <w:r w:rsidRPr="000F17F5">
        <w:rPr>
          <w:highlight w:val="cyan"/>
          <w:u w:val="single"/>
        </w:rPr>
        <w:t xml:space="preserve">children were </w:t>
      </w:r>
      <w:r w:rsidRPr="000F17F5">
        <w:rPr>
          <w:rStyle w:val="Emphasis"/>
          <w:highlight w:val="cyan"/>
        </w:rPr>
        <w:t>least likely to die</w:t>
      </w:r>
      <w:r w:rsidRPr="000F17F5">
        <w:rPr>
          <w:sz w:val="16"/>
          <w:highlight w:val="cyan"/>
        </w:rPr>
        <w:t>,</w:t>
      </w:r>
      <w:r w:rsidRPr="000F17F5">
        <w:rPr>
          <w:sz w:val="16"/>
        </w:rPr>
        <w:t xml:space="preserve"> </w:t>
      </w:r>
      <w:r w:rsidRPr="000F17F5">
        <w:rPr>
          <w:highlight w:val="cyan"/>
          <w:u w:val="single"/>
        </w:rPr>
        <w:t>adults</w:t>
      </w:r>
      <w:r w:rsidRPr="00EB0803">
        <w:rPr>
          <w:u w:val="single"/>
        </w:rPr>
        <w:t xml:space="preserve"> were </w:t>
      </w:r>
      <w:r w:rsidRPr="000F17F5">
        <w:rPr>
          <w:rStyle w:val="Emphasis"/>
          <w:highlight w:val="cyan"/>
        </w:rPr>
        <w:t>least likely to be illiterate</w:t>
      </w:r>
      <w:r w:rsidRPr="000F17F5">
        <w:rPr>
          <w:sz w:val="16"/>
        </w:rPr>
        <w:t xml:space="preserve"> </w:t>
      </w:r>
      <w:r w:rsidRPr="000F17F5">
        <w:rPr>
          <w:highlight w:val="cyan"/>
          <w:u w:val="single"/>
        </w:rPr>
        <w:t>and</w:t>
      </w:r>
      <w:r w:rsidRPr="00EB0803">
        <w:rPr>
          <w:u w:val="single"/>
        </w:rPr>
        <w:t xml:space="preserve"> </w:t>
      </w:r>
      <w:r w:rsidRPr="000F17F5">
        <w:rPr>
          <w:highlight w:val="cyan"/>
          <w:u w:val="single"/>
        </w:rPr>
        <w:t>people</w:t>
      </w:r>
      <w:r w:rsidRPr="00EB0803">
        <w:rPr>
          <w:u w:val="single"/>
        </w:rPr>
        <w:t xml:space="preserve"> were </w:t>
      </w:r>
      <w:r w:rsidRPr="000F17F5">
        <w:rPr>
          <w:rStyle w:val="Emphasis"/>
          <w:highlight w:val="cyan"/>
        </w:rPr>
        <w:t>least likely to suffer excruciating</w:t>
      </w:r>
      <w:r w:rsidRPr="00EB0803">
        <w:rPr>
          <w:u w:val="single"/>
        </w:rPr>
        <w:t xml:space="preserve"> and </w:t>
      </w:r>
      <w:r w:rsidRPr="00EB0803">
        <w:rPr>
          <w:rStyle w:val="Emphasis"/>
        </w:rPr>
        <w:t xml:space="preserve">disfiguring </w:t>
      </w:r>
      <w:r w:rsidRPr="000F17F5">
        <w:rPr>
          <w:rStyle w:val="Emphasis"/>
          <w:highlight w:val="cyan"/>
        </w:rPr>
        <w:t>diseases</w:t>
      </w:r>
      <w:r w:rsidRPr="000F17F5">
        <w:rPr>
          <w:sz w:val="16"/>
        </w:rPr>
        <w:t>.</w:t>
      </w:r>
    </w:p>
    <w:p w:rsidR="00FD7F11" w:rsidRPr="000F17F5" w:rsidRDefault="00FD7F11" w:rsidP="00FD7F11">
      <w:pPr>
        <w:rPr>
          <w:sz w:val="16"/>
        </w:rPr>
      </w:pPr>
      <w:r w:rsidRPr="000F17F5">
        <w:rPr>
          <w:highlight w:val="cyan"/>
          <w:u w:val="single"/>
        </w:rPr>
        <w:t>Every</w:t>
      </w:r>
      <w:r w:rsidRPr="00EB0803">
        <w:rPr>
          <w:u w:val="single"/>
        </w:rPr>
        <w:t xml:space="preserve"> single </w:t>
      </w:r>
      <w:r w:rsidRPr="000F17F5">
        <w:rPr>
          <w:highlight w:val="cyan"/>
          <w:u w:val="single"/>
        </w:rPr>
        <w:t>day</w:t>
      </w:r>
      <w:r w:rsidRPr="000F17F5">
        <w:rPr>
          <w:sz w:val="16"/>
        </w:rPr>
        <w:t xml:space="preserve"> in recent years, </w:t>
      </w:r>
      <w:r w:rsidRPr="000F17F5">
        <w:rPr>
          <w:highlight w:val="cyan"/>
          <w:u w:val="single"/>
        </w:rPr>
        <w:t>another</w:t>
      </w:r>
      <w:r w:rsidRPr="00EB0803">
        <w:rPr>
          <w:u w:val="single"/>
        </w:rPr>
        <w:t xml:space="preserve"> </w:t>
      </w:r>
      <w:r w:rsidRPr="000F17F5">
        <w:rPr>
          <w:highlight w:val="cyan"/>
          <w:u w:val="single"/>
        </w:rPr>
        <w:t xml:space="preserve">325,000 people got </w:t>
      </w:r>
      <w:r w:rsidRPr="000F17F5">
        <w:rPr>
          <w:u w:val="single"/>
        </w:rPr>
        <w:t>their</w:t>
      </w:r>
      <w:r w:rsidRPr="00EB0803">
        <w:rPr>
          <w:u w:val="single"/>
        </w:rPr>
        <w:t xml:space="preserve"> first access to </w:t>
      </w:r>
      <w:r w:rsidRPr="000F17F5">
        <w:rPr>
          <w:highlight w:val="cyan"/>
          <w:u w:val="single"/>
        </w:rPr>
        <w:t>electricity</w:t>
      </w:r>
      <w:r w:rsidRPr="000F17F5">
        <w:rPr>
          <w:sz w:val="16"/>
        </w:rPr>
        <w:t xml:space="preserve">. Each day, </w:t>
      </w:r>
      <w:r w:rsidRPr="00EB0803">
        <w:rPr>
          <w:rStyle w:val="Emphasis"/>
        </w:rPr>
        <w:t xml:space="preserve">more than </w:t>
      </w:r>
      <w:r w:rsidRPr="000F17F5">
        <w:rPr>
          <w:rStyle w:val="Emphasis"/>
          <w:highlight w:val="cyan"/>
        </w:rPr>
        <w:t>200,000 got piped water</w:t>
      </w:r>
      <w:r w:rsidRPr="000F17F5">
        <w:rPr>
          <w:sz w:val="16"/>
        </w:rPr>
        <w:t xml:space="preserve"> for the first time. </w:t>
      </w:r>
      <w:proofErr w:type="gramStart"/>
      <w:r w:rsidRPr="00EB0803">
        <w:rPr>
          <w:u w:val="single"/>
        </w:rPr>
        <w:t>And</w:t>
      </w:r>
      <w:proofErr w:type="gramEnd"/>
      <w:r w:rsidRPr="00EB0803">
        <w:rPr>
          <w:u w:val="single"/>
        </w:rPr>
        <w:t xml:space="preserve"> some 650,000 went online for the first time,</w:t>
      </w:r>
      <w:r w:rsidRPr="000F17F5">
        <w:rPr>
          <w:sz w:val="16"/>
        </w:rPr>
        <w:t xml:space="preserve"> every single day.</w:t>
      </w:r>
    </w:p>
    <w:p w:rsidR="00FD7F11" w:rsidRPr="00EB0803" w:rsidRDefault="00FD7F11" w:rsidP="00FD7F11">
      <w:pPr>
        <w:rPr>
          <w:rStyle w:val="Emphasis"/>
        </w:rPr>
      </w:pPr>
      <w:r w:rsidRPr="000F17F5">
        <w:rPr>
          <w:sz w:val="16"/>
        </w:rPr>
        <w:t xml:space="preserve">Perhaps </w:t>
      </w:r>
      <w:r w:rsidRPr="00EB0803">
        <w:rPr>
          <w:u w:val="single"/>
        </w:rPr>
        <w:t xml:space="preserve">the greatest calamity for </w:t>
      </w:r>
      <w:r w:rsidRPr="000F17F5">
        <w:rPr>
          <w:u w:val="single"/>
        </w:rPr>
        <w:t>anyone is to lose a child</w:t>
      </w:r>
      <w:r w:rsidRPr="000F17F5">
        <w:rPr>
          <w:sz w:val="16"/>
        </w:rPr>
        <w:t xml:space="preserve">. </w:t>
      </w:r>
      <w:r w:rsidRPr="000F17F5">
        <w:rPr>
          <w:rStyle w:val="Emphasis"/>
        </w:rPr>
        <w:t>That used to be common</w:t>
      </w:r>
      <w:r w:rsidRPr="000F17F5">
        <w:rPr>
          <w:sz w:val="16"/>
        </w:rPr>
        <w:t xml:space="preserve">: Historically, almost half of all humans died in childhood. </w:t>
      </w:r>
      <w:r w:rsidRPr="000F17F5">
        <w:rPr>
          <w:u w:val="single"/>
        </w:rPr>
        <w:t xml:space="preserve">As recently </w:t>
      </w:r>
      <w:r w:rsidRPr="000F17F5">
        <w:rPr>
          <w:highlight w:val="cyan"/>
          <w:u w:val="single"/>
        </w:rPr>
        <w:t xml:space="preserve">as 1950, </w:t>
      </w:r>
      <w:r w:rsidRPr="000F17F5">
        <w:rPr>
          <w:rStyle w:val="Emphasis"/>
          <w:highlight w:val="cyan"/>
        </w:rPr>
        <w:t>27 percent</w:t>
      </w:r>
      <w:r w:rsidRPr="000F17F5">
        <w:rPr>
          <w:u w:val="single"/>
        </w:rPr>
        <w:t xml:space="preserve"> </w:t>
      </w:r>
      <w:r w:rsidRPr="000F17F5">
        <w:rPr>
          <w:highlight w:val="cyan"/>
          <w:u w:val="single"/>
        </w:rPr>
        <w:t>of</w:t>
      </w:r>
      <w:r w:rsidRPr="000F17F5">
        <w:rPr>
          <w:u w:val="single"/>
        </w:rPr>
        <w:t xml:space="preserve"> all </w:t>
      </w:r>
      <w:r w:rsidRPr="000F17F5">
        <w:rPr>
          <w:highlight w:val="cyan"/>
          <w:u w:val="single"/>
        </w:rPr>
        <w:t>children</w:t>
      </w:r>
      <w:r w:rsidRPr="000F17F5">
        <w:rPr>
          <w:u w:val="single"/>
        </w:rPr>
        <w:t xml:space="preserve"> still </w:t>
      </w:r>
      <w:r w:rsidRPr="000F17F5">
        <w:rPr>
          <w:highlight w:val="cyan"/>
          <w:u w:val="single"/>
        </w:rPr>
        <w:t>died</w:t>
      </w:r>
      <w:r w:rsidRPr="000F17F5">
        <w:rPr>
          <w:u w:val="single"/>
        </w:rPr>
        <w:t xml:space="preserve"> by age 15.</w:t>
      </w:r>
      <w:r w:rsidRPr="000F17F5">
        <w:rPr>
          <w:sz w:val="16"/>
        </w:rPr>
        <w:t xml:space="preserve"> </w:t>
      </w:r>
      <w:r w:rsidRPr="000F17F5">
        <w:rPr>
          <w:rStyle w:val="Emphasis"/>
          <w:highlight w:val="cyan"/>
        </w:rPr>
        <w:t>Now</w:t>
      </w:r>
      <w:r w:rsidRPr="000F17F5">
        <w:rPr>
          <w:rStyle w:val="Emphasis"/>
        </w:rPr>
        <w:t xml:space="preserve"> that figure has dropped to </w:t>
      </w:r>
      <w:r w:rsidRPr="000F17F5">
        <w:rPr>
          <w:rStyle w:val="Emphasis"/>
          <w:highlight w:val="cyan"/>
        </w:rPr>
        <w:t>about 4 percent.</w:t>
      </w:r>
    </w:p>
    <w:p w:rsidR="00FD7F11" w:rsidRPr="000F17F5" w:rsidRDefault="00FD7F11" w:rsidP="00FD7F11">
      <w:pPr>
        <w:rPr>
          <w:sz w:val="16"/>
        </w:rPr>
      </w:pPr>
      <w:r w:rsidRPr="000F17F5">
        <w:rPr>
          <w:sz w:val="16"/>
        </w:rPr>
        <w:t xml:space="preserve">“If you were given the opportunity to choose the time you were born in, it’d be pretty risky to choose a time in any of the thousands of generations in the past,” noted Max </w:t>
      </w:r>
      <w:proofErr w:type="spellStart"/>
      <w:r w:rsidRPr="000F17F5">
        <w:rPr>
          <w:sz w:val="16"/>
        </w:rPr>
        <w:t>Roser</w:t>
      </w:r>
      <w:proofErr w:type="spellEnd"/>
      <w:r w:rsidRPr="000F17F5">
        <w:rPr>
          <w:sz w:val="16"/>
        </w:rPr>
        <w:t>, an Oxford University economist who runs the Our World in Data website. “Almost everyone lived in poverty, hunger was widespread and famines common.”</w:t>
      </w:r>
    </w:p>
    <w:p w:rsidR="00FD7F11" w:rsidRPr="000F17F5" w:rsidRDefault="00FD7F11" w:rsidP="00FD7F11">
      <w:pPr>
        <w:rPr>
          <w:sz w:val="16"/>
        </w:rPr>
      </w:pPr>
      <w:proofErr w:type="gramStart"/>
      <w:r w:rsidRPr="000E1CB1">
        <w:rPr>
          <w:rStyle w:val="Emphasis"/>
          <w:szCs w:val="32"/>
        </w:rPr>
        <w:t>But</w:t>
      </w:r>
      <w:proofErr w:type="gramEnd"/>
      <w:r w:rsidRPr="000E1CB1">
        <w:rPr>
          <w:rStyle w:val="Emphasis"/>
          <w:szCs w:val="32"/>
        </w:rPr>
        <w:t xml:space="preserve"> … but … but</w:t>
      </w:r>
      <w:r w:rsidRPr="000F17F5">
        <w:rPr>
          <w:sz w:val="16"/>
          <w:szCs w:val="32"/>
        </w:rPr>
        <w:t xml:space="preserve"> </w:t>
      </w:r>
      <w:r w:rsidRPr="000F17F5">
        <w:rPr>
          <w:sz w:val="16"/>
        </w:rPr>
        <w:t xml:space="preserve">President </w:t>
      </w:r>
      <w:r w:rsidRPr="000E1CB1">
        <w:rPr>
          <w:rStyle w:val="Emphasis"/>
        </w:rPr>
        <w:t>Trump!</w:t>
      </w:r>
      <w:r w:rsidRPr="000F17F5">
        <w:rPr>
          <w:sz w:val="16"/>
        </w:rPr>
        <w:t xml:space="preserve"> </w:t>
      </w:r>
      <w:proofErr w:type="gramStart"/>
      <w:r w:rsidRPr="000F17F5">
        <w:rPr>
          <w:sz w:val="16"/>
        </w:rPr>
        <w:t>But</w:t>
      </w:r>
      <w:proofErr w:type="gramEnd"/>
      <w:r w:rsidRPr="000F17F5">
        <w:rPr>
          <w:sz w:val="16"/>
        </w:rPr>
        <w:t xml:space="preserve"> </w:t>
      </w:r>
      <w:r w:rsidRPr="000E1CB1">
        <w:rPr>
          <w:rStyle w:val="Emphasis"/>
        </w:rPr>
        <w:t>climate</w:t>
      </w:r>
      <w:r w:rsidRPr="000F17F5">
        <w:rPr>
          <w:sz w:val="16"/>
        </w:rPr>
        <w:t xml:space="preserve"> change! War in </w:t>
      </w:r>
      <w:r w:rsidRPr="000E1CB1">
        <w:rPr>
          <w:rStyle w:val="Emphasis"/>
        </w:rPr>
        <w:t>Yemen!</w:t>
      </w:r>
      <w:r w:rsidRPr="000F17F5">
        <w:rPr>
          <w:sz w:val="16"/>
        </w:rPr>
        <w:t xml:space="preserve"> Starvation in </w:t>
      </w:r>
      <w:r w:rsidRPr="000E1CB1">
        <w:rPr>
          <w:rStyle w:val="Emphasis"/>
        </w:rPr>
        <w:t>Venezuela!</w:t>
      </w:r>
      <w:r w:rsidRPr="000F17F5">
        <w:rPr>
          <w:sz w:val="16"/>
        </w:rPr>
        <w:t xml:space="preserve"> Risk of nuclear war with </w:t>
      </w:r>
      <w:r w:rsidRPr="000E1CB1">
        <w:rPr>
          <w:rStyle w:val="Emphasis"/>
        </w:rPr>
        <w:t>North Korea</w:t>
      </w:r>
      <w:r w:rsidRPr="000F17F5">
        <w:rPr>
          <w:sz w:val="16"/>
        </w:rPr>
        <w:t>. …</w:t>
      </w:r>
    </w:p>
    <w:p w:rsidR="00FD7F11" w:rsidRPr="000F17F5" w:rsidRDefault="00FD7F11" w:rsidP="00FD7F11">
      <w:pPr>
        <w:rPr>
          <w:sz w:val="16"/>
        </w:rPr>
      </w:pPr>
      <w:r w:rsidRPr="000F17F5">
        <w:rPr>
          <w:sz w:val="16"/>
        </w:rPr>
        <w:t xml:space="preserve">All </w:t>
      </w:r>
      <w:r w:rsidRPr="000E1CB1">
        <w:rPr>
          <w:u w:val="single"/>
        </w:rPr>
        <w:t>those are important concerns</w:t>
      </w:r>
      <w:r w:rsidRPr="000F17F5">
        <w:rPr>
          <w:sz w:val="16"/>
        </w:rPr>
        <w:t xml:space="preserve">, and </w:t>
      </w:r>
      <w:proofErr w:type="gramStart"/>
      <w:r w:rsidRPr="000F17F5">
        <w:rPr>
          <w:sz w:val="16"/>
        </w:rPr>
        <w:t>that’s</w:t>
      </w:r>
      <w:proofErr w:type="gramEnd"/>
      <w:r w:rsidRPr="000F17F5">
        <w:rPr>
          <w:sz w:val="16"/>
        </w:rPr>
        <w:t xml:space="preserve"> why I write about them regularly. Yet </w:t>
      </w:r>
      <w:r w:rsidRPr="000E1CB1">
        <w:rPr>
          <w:u w:val="single"/>
        </w:rPr>
        <w:t xml:space="preserve">I fear that </w:t>
      </w:r>
      <w:r w:rsidRPr="000F17F5">
        <w:rPr>
          <w:highlight w:val="cyan"/>
          <w:u w:val="single"/>
        </w:rPr>
        <w:t>the</w:t>
      </w:r>
      <w:r w:rsidRPr="000F17F5">
        <w:rPr>
          <w:sz w:val="16"/>
        </w:rPr>
        <w:t xml:space="preserve"> news </w:t>
      </w:r>
      <w:r w:rsidRPr="000F17F5">
        <w:rPr>
          <w:highlight w:val="cyan"/>
          <w:u w:val="single"/>
        </w:rPr>
        <w:t>media</w:t>
      </w:r>
      <w:r w:rsidRPr="000F17F5">
        <w:rPr>
          <w:sz w:val="16"/>
        </w:rPr>
        <w:t xml:space="preserve"> </w:t>
      </w:r>
      <w:r w:rsidRPr="000E1CB1">
        <w:rPr>
          <w:u w:val="single"/>
        </w:rPr>
        <w:t>and</w:t>
      </w:r>
      <w:r w:rsidRPr="000F17F5">
        <w:rPr>
          <w:sz w:val="16"/>
        </w:rPr>
        <w:t xml:space="preserve"> the </w:t>
      </w:r>
      <w:r w:rsidRPr="000E1CB1">
        <w:rPr>
          <w:u w:val="single"/>
        </w:rPr>
        <w:t>humanitarian world</w:t>
      </w:r>
      <w:r w:rsidRPr="000F17F5">
        <w:rPr>
          <w:sz w:val="16"/>
        </w:rPr>
        <w:t xml:space="preserve"> </w:t>
      </w:r>
      <w:r w:rsidRPr="000F17F5">
        <w:rPr>
          <w:rStyle w:val="Emphasis"/>
          <w:highlight w:val="cyan"/>
        </w:rPr>
        <w:t>focus so relentlessly on the bad news</w:t>
      </w:r>
      <w:r w:rsidRPr="000F17F5">
        <w:rPr>
          <w:sz w:val="16"/>
        </w:rPr>
        <w:t xml:space="preserve"> </w:t>
      </w:r>
      <w:r w:rsidRPr="000E1CB1">
        <w:rPr>
          <w:u w:val="single"/>
        </w:rPr>
        <w:t xml:space="preserve">that </w:t>
      </w:r>
      <w:r w:rsidRPr="000F17F5">
        <w:rPr>
          <w:highlight w:val="cyan"/>
          <w:u w:val="single"/>
        </w:rPr>
        <w:t>we leave the public</w:t>
      </w:r>
      <w:r w:rsidRPr="000E1CB1">
        <w:rPr>
          <w:u w:val="single"/>
        </w:rPr>
        <w:t xml:space="preserve"> </w:t>
      </w:r>
      <w:r w:rsidRPr="000F17F5">
        <w:rPr>
          <w:rStyle w:val="Emphasis"/>
          <w:highlight w:val="cyan"/>
        </w:rPr>
        <w:t>believing</w:t>
      </w:r>
      <w:r w:rsidRPr="000F17F5">
        <w:rPr>
          <w:sz w:val="16"/>
        </w:rPr>
        <w:t xml:space="preserve"> </w:t>
      </w:r>
      <w:r w:rsidRPr="000E1CB1">
        <w:rPr>
          <w:u w:val="single"/>
        </w:rPr>
        <w:t xml:space="preserve">that </w:t>
      </w:r>
      <w:r w:rsidRPr="000F17F5">
        <w:rPr>
          <w:rStyle w:val="Emphasis"/>
          <w:highlight w:val="cyan"/>
        </w:rPr>
        <w:t>every trend is going in the wrong direction</w:t>
      </w:r>
      <w:r w:rsidRPr="000F17F5">
        <w:rPr>
          <w:sz w:val="16"/>
        </w:rPr>
        <w:t>. A majority of Americans say in polls that the share of the world population living in poverty is increasing — yet one of the trends of the last 50 years has been a huge reduction in global poverty.</w:t>
      </w:r>
    </w:p>
    <w:p w:rsidR="00FD7F11" w:rsidRPr="000F17F5" w:rsidRDefault="00FD7F11" w:rsidP="00FD7F11">
      <w:pPr>
        <w:rPr>
          <w:sz w:val="16"/>
        </w:rPr>
      </w:pPr>
      <w:r w:rsidRPr="000E1CB1">
        <w:rPr>
          <w:u w:val="single"/>
        </w:rPr>
        <w:t>As recently as 1981</w:t>
      </w:r>
      <w:r w:rsidRPr="000F17F5">
        <w:rPr>
          <w:sz w:val="16"/>
        </w:rPr>
        <w:t xml:space="preserve">, </w:t>
      </w:r>
      <w:r w:rsidRPr="000F17F5">
        <w:rPr>
          <w:rStyle w:val="Emphasis"/>
          <w:highlight w:val="cyan"/>
        </w:rPr>
        <w:t>42 percent</w:t>
      </w:r>
      <w:r w:rsidRPr="000F17F5">
        <w:rPr>
          <w:sz w:val="16"/>
        </w:rPr>
        <w:t xml:space="preserve"> </w:t>
      </w:r>
      <w:r w:rsidRPr="000E1CB1">
        <w:rPr>
          <w:u w:val="single"/>
        </w:rPr>
        <w:t xml:space="preserve">of the planet’s population </w:t>
      </w:r>
      <w:r w:rsidRPr="000F17F5">
        <w:rPr>
          <w:highlight w:val="cyan"/>
          <w:u w:val="single"/>
        </w:rPr>
        <w:t>endured “extreme poverty,”</w:t>
      </w:r>
      <w:r w:rsidRPr="000F17F5">
        <w:rPr>
          <w:sz w:val="16"/>
        </w:rPr>
        <w:t xml:space="preserve"> defined by the United Nations as living on less than about $2 a day. </w:t>
      </w:r>
      <w:r w:rsidRPr="000F17F5">
        <w:rPr>
          <w:highlight w:val="cyan"/>
          <w:u w:val="single"/>
        </w:rPr>
        <w:t>That portion has</w:t>
      </w:r>
      <w:r w:rsidRPr="000F17F5">
        <w:rPr>
          <w:sz w:val="16"/>
          <w:highlight w:val="cyan"/>
        </w:rPr>
        <w:t xml:space="preserve"> </w:t>
      </w:r>
      <w:r w:rsidRPr="000F17F5">
        <w:rPr>
          <w:rStyle w:val="Emphasis"/>
          <w:highlight w:val="cyan"/>
        </w:rPr>
        <w:t>plunged to less than 10 percent</w:t>
      </w:r>
      <w:r w:rsidRPr="000F17F5">
        <w:rPr>
          <w:sz w:val="16"/>
        </w:rPr>
        <w:t xml:space="preserve"> of the world’s population </w:t>
      </w:r>
      <w:proofErr w:type="gramStart"/>
      <w:r w:rsidRPr="000F17F5">
        <w:rPr>
          <w:sz w:val="16"/>
        </w:rPr>
        <w:t>now</w:t>
      </w:r>
      <w:proofErr w:type="gramEnd"/>
      <w:r w:rsidRPr="000F17F5">
        <w:rPr>
          <w:sz w:val="16"/>
        </w:rPr>
        <w:t>.</w:t>
      </w:r>
    </w:p>
    <w:p w:rsidR="00FD7F11" w:rsidRPr="000F17F5" w:rsidRDefault="00FD7F11" w:rsidP="00FD7F11">
      <w:pPr>
        <w:rPr>
          <w:sz w:val="16"/>
        </w:rPr>
      </w:pPr>
      <w:r w:rsidRPr="000F17F5">
        <w:rPr>
          <w:sz w:val="16"/>
        </w:rPr>
        <w:t xml:space="preserve">Every day for a decade, newspapers could have carried the headline “Another 170,000 Moved </w:t>
      </w:r>
      <w:proofErr w:type="gramStart"/>
      <w:r w:rsidRPr="000F17F5">
        <w:rPr>
          <w:sz w:val="16"/>
        </w:rPr>
        <w:t>Out</w:t>
      </w:r>
      <w:proofErr w:type="gramEnd"/>
      <w:r w:rsidRPr="000F17F5">
        <w:rPr>
          <w:sz w:val="16"/>
        </w:rPr>
        <w:t xml:space="preserve"> of Extreme Poverty Yesterday.” </w:t>
      </w:r>
      <w:proofErr w:type="gramStart"/>
      <w:r w:rsidRPr="000F17F5">
        <w:rPr>
          <w:sz w:val="16"/>
        </w:rPr>
        <w:t>Or</w:t>
      </w:r>
      <w:proofErr w:type="gramEnd"/>
      <w:r w:rsidRPr="000F17F5">
        <w:rPr>
          <w:sz w:val="16"/>
        </w:rPr>
        <w:t xml:space="preserve"> if one uses a higher threshold, the headline could have been: “The Number of People Living on More Than $10 a Day Increased by 245,000 Yesterday.”</w:t>
      </w:r>
    </w:p>
    <w:p w:rsidR="00FD7F11" w:rsidRPr="000F17F5" w:rsidRDefault="00FD7F11" w:rsidP="00FD7F11">
      <w:pPr>
        <w:rPr>
          <w:sz w:val="16"/>
        </w:rPr>
      </w:pPr>
      <w:r w:rsidRPr="000E1CB1">
        <w:rPr>
          <w:u w:val="single"/>
        </w:rPr>
        <w:t>Many</w:t>
      </w:r>
      <w:r w:rsidRPr="000F17F5">
        <w:rPr>
          <w:sz w:val="16"/>
        </w:rPr>
        <w:t xml:space="preserve"> of those moving up </w:t>
      </w:r>
      <w:r w:rsidRPr="000E1CB1">
        <w:rPr>
          <w:u w:val="single"/>
        </w:rPr>
        <w:t>are still very poor</w:t>
      </w:r>
      <w:r w:rsidRPr="000F17F5">
        <w:rPr>
          <w:sz w:val="16"/>
        </w:rPr>
        <w:t xml:space="preserve">, of course. </w:t>
      </w:r>
      <w:proofErr w:type="gramStart"/>
      <w:r w:rsidRPr="000E1CB1">
        <w:rPr>
          <w:u w:val="single"/>
        </w:rPr>
        <w:t>But</w:t>
      </w:r>
      <w:proofErr w:type="gramEnd"/>
      <w:r w:rsidRPr="000E1CB1">
        <w:rPr>
          <w:u w:val="single"/>
        </w:rPr>
        <w:t xml:space="preserve"> because they are </w:t>
      </w:r>
      <w:r w:rsidRPr="000E1CB1">
        <w:rPr>
          <w:rStyle w:val="Emphasis"/>
        </w:rPr>
        <w:t>less poor</w:t>
      </w:r>
      <w:r w:rsidRPr="000F17F5">
        <w:rPr>
          <w:sz w:val="16"/>
        </w:rPr>
        <w:t xml:space="preserve">, </w:t>
      </w:r>
      <w:r w:rsidRPr="000E1CB1">
        <w:rPr>
          <w:u w:val="single"/>
        </w:rPr>
        <w:t>they</w:t>
      </w:r>
      <w:r w:rsidRPr="000F17F5">
        <w:rPr>
          <w:sz w:val="16"/>
        </w:rPr>
        <w:t xml:space="preserve"> </w:t>
      </w:r>
      <w:r w:rsidRPr="000E1CB1">
        <w:rPr>
          <w:u w:val="single"/>
        </w:rPr>
        <w:t xml:space="preserve">are less likely to remain </w:t>
      </w:r>
      <w:r w:rsidRPr="000E1CB1">
        <w:rPr>
          <w:rStyle w:val="Emphasis"/>
        </w:rPr>
        <w:t>illiterate</w:t>
      </w:r>
      <w:r w:rsidRPr="000E1CB1">
        <w:rPr>
          <w:u w:val="single"/>
        </w:rPr>
        <w:t xml:space="preserve"> or to </w:t>
      </w:r>
      <w:r w:rsidRPr="000E1CB1">
        <w:rPr>
          <w:rStyle w:val="Emphasis"/>
        </w:rPr>
        <w:t>starve</w:t>
      </w:r>
      <w:r w:rsidRPr="000F17F5">
        <w:rPr>
          <w:sz w:val="16"/>
        </w:rPr>
        <w:t>: People often think that famine is routine, but the last famine recognized by the World Food Program struck just part of one state in South Sudan and lasted for only a few months in 2017.</w:t>
      </w:r>
    </w:p>
    <w:p w:rsidR="00FD7F11" w:rsidRPr="000F17F5" w:rsidRDefault="00FD7F11" w:rsidP="00FD7F11">
      <w:pPr>
        <w:rPr>
          <w:sz w:val="16"/>
        </w:rPr>
      </w:pPr>
      <w:r w:rsidRPr="000F17F5">
        <w:rPr>
          <w:rStyle w:val="Emphasis"/>
          <w:highlight w:val="cyan"/>
        </w:rPr>
        <w:t>Diseases</w:t>
      </w:r>
      <w:r w:rsidRPr="000F17F5">
        <w:rPr>
          <w:sz w:val="16"/>
        </w:rPr>
        <w:t xml:space="preserve"> </w:t>
      </w:r>
      <w:r w:rsidRPr="00A94ABB">
        <w:rPr>
          <w:u w:val="single"/>
        </w:rPr>
        <w:t xml:space="preserve">like </w:t>
      </w:r>
      <w:r w:rsidRPr="00A94ABB">
        <w:rPr>
          <w:rStyle w:val="Emphasis"/>
        </w:rPr>
        <w:t>polio</w:t>
      </w:r>
      <w:r w:rsidRPr="00A94ABB">
        <w:rPr>
          <w:u w:val="single"/>
        </w:rPr>
        <w:t xml:space="preserve">, </w:t>
      </w:r>
      <w:r w:rsidRPr="00A94ABB">
        <w:rPr>
          <w:rStyle w:val="Emphasis"/>
        </w:rPr>
        <w:t>leprosy</w:t>
      </w:r>
      <w:r w:rsidRPr="00A94ABB">
        <w:rPr>
          <w:u w:val="single"/>
        </w:rPr>
        <w:t xml:space="preserve">, </w:t>
      </w:r>
      <w:r w:rsidRPr="00A94ABB">
        <w:rPr>
          <w:rStyle w:val="Emphasis"/>
        </w:rPr>
        <w:t>river blindness</w:t>
      </w:r>
      <w:r w:rsidRPr="00A94ABB">
        <w:rPr>
          <w:u w:val="single"/>
        </w:rPr>
        <w:t xml:space="preserve"> and </w:t>
      </w:r>
      <w:r w:rsidRPr="00A94ABB">
        <w:rPr>
          <w:rStyle w:val="Emphasis"/>
        </w:rPr>
        <w:t>elephantiasis</w:t>
      </w:r>
      <w:r w:rsidRPr="00A94ABB">
        <w:rPr>
          <w:u w:val="single"/>
        </w:rPr>
        <w:t xml:space="preserve"> </w:t>
      </w:r>
      <w:r w:rsidRPr="000F17F5">
        <w:rPr>
          <w:highlight w:val="cyan"/>
          <w:u w:val="single"/>
        </w:rPr>
        <w:t xml:space="preserve">are on the </w:t>
      </w:r>
      <w:r w:rsidRPr="000F17F5">
        <w:rPr>
          <w:rStyle w:val="Emphasis"/>
          <w:highlight w:val="cyan"/>
        </w:rPr>
        <w:t>decline</w:t>
      </w:r>
      <w:r w:rsidRPr="000F17F5">
        <w:rPr>
          <w:sz w:val="16"/>
        </w:rPr>
        <w:t xml:space="preserve">, </w:t>
      </w:r>
      <w:r w:rsidRPr="00A94ABB">
        <w:rPr>
          <w:u w:val="single"/>
        </w:rPr>
        <w:t>and global efforts</w:t>
      </w:r>
      <w:r w:rsidRPr="000F17F5">
        <w:rPr>
          <w:sz w:val="16"/>
        </w:rPr>
        <w:t xml:space="preserve"> have </w:t>
      </w:r>
      <w:r w:rsidRPr="00A94ABB">
        <w:rPr>
          <w:rStyle w:val="Emphasis"/>
        </w:rPr>
        <w:t xml:space="preserve">turned the tide on AIDS. </w:t>
      </w:r>
      <w:r w:rsidRPr="000F17F5">
        <w:rPr>
          <w:sz w:val="16"/>
        </w:rPr>
        <w:t xml:space="preserve">A half century ago, a majority of the world’s people had always been illiterate; now we are approaching 90 percent adult literacy. </w:t>
      </w:r>
      <w:r w:rsidRPr="000F17F5">
        <w:rPr>
          <w:highlight w:val="cyan"/>
          <w:u w:val="single"/>
        </w:rPr>
        <w:t>There have been</w:t>
      </w:r>
      <w:r w:rsidRPr="00A94ABB">
        <w:rPr>
          <w:u w:val="single"/>
        </w:rPr>
        <w:t xml:space="preserve"> particularly large </w:t>
      </w:r>
      <w:r w:rsidRPr="000F17F5">
        <w:rPr>
          <w:rStyle w:val="Emphasis"/>
          <w:highlight w:val="cyan"/>
        </w:rPr>
        <w:t>gains in girls’ education</w:t>
      </w:r>
      <w:r w:rsidRPr="000F17F5">
        <w:rPr>
          <w:sz w:val="16"/>
        </w:rPr>
        <w:t xml:space="preserve"> — </w:t>
      </w:r>
      <w:r w:rsidRPr="00A94ABB">
        <w:rPr>
          <w:u w:val="single"/>
        </w:rPr>
        <w:t>and few forces</w:t>
      </w:r>
      <w:r w:rsidRPr="000F17F5">
        <w:rPr>
          <w:sz w:val="16"/>
        </w:rPr>
        <w:t xml:space="preserve"> </w:t>
      </w:r>
      <w:r w:rsidRPr="00A94ABB">
        <w:rPr>
          <w:u w:val="single"/>
        </w:rPr>
        <w:t>change the world so much</w:t>
      </w:r>
      <w:r w:rsidRPr="000F17F5">
        <w:rPr>
          <w:sz w:val="16"/>
        </w:rPr>
        <w:t xml:space="preserve"> as education and the empowerment of women.</w:t>
      </w:r>
    </w:p>
    <w:p w:rsidR="00FD7F11" w:rsidRPr="000F17F5" w:rsidRDefault="00FD7F11" w:rsidP="00FD7F11">
      <w:pPr>
        <w:rPr>
          <w:sz w:val="16"/>
        </w:rPr>
      </w:pPr>
      <w:r w:rsidRPr="000F17F5">
        <w:rPr>
          <w:highlight w:val="cyan"/>
          <w:u w:val="single"/>
        </w:rPr>
        <w:t xml:space="preserve">You may feel </w:t>
      </w:r>
      <w:r w:rsidRPr="000F17F5">
        <w:rPr>
          <w:rStyle w:val="Emphasis"/>
          <w:highlight w:val="cyan"/>
        </w:rPr>
        <w:t>uncomfortable</w:t>
      </w:r>
      <w:r w:rsidRPr="000F17F5">
        <w:rPr>
          <w:sz w:val="16"/>
        </w:rPr>
        <w:t xml:space="preserve"> reading this. </w:t>
      </w:r>
      <w:r w:rsidRPr="000F17F5">
        <w:rPr>
          <w:rStyle w:val="Emphasis"/>
          <w:highlight w:val="cyan"/>
        </w:rPr>
        <w:t>It can seem tasteless, misleading or counterproductive</w:t>
      </w:r>
      <w:r w:rsidRPr="000F17F5">
        <w:rPr>
          <w:sz w:val="16"/>
        </w:rPr>
        <w:t xml:space="preserve"> to hail progress when there is still so much wrong with the world. </w:t>
      </w:r>
      <w:r w:rsidRPr="00A94ABB">
        <w:rPr>
          <w:rStyle w:val="Emphasis"/>
        </w:rPr>
        <w:t>I get that.</w:t>
      </w:r>
      <w:r w:rsidRPr="000F17F5">
        <w:rPr>
          <w:sz w:val="16"/>
        </w:rPr>
        <w:t xml:space="preserve"> In addition, the numbers are subject to debate and the 2019 figures </w:t>
      </w:r>
      <w:proofErr w:type="gramStart"/>
      <w:r w:rsidRPr="000F17F5">
        <w:rPr>
          <w:sz w:val="16"/>
        </w:rPr>
        <w:t>are based</w:t>
      </w:r>
      <w:proofErr w:type="gramEnd"/>
      <w:r w:rsidRPr="000F17F5">
        <w:rPr>
          <w:sz w:val="16"/>
        </w:rPr>
        <w:t xml:space="preserve"> on extrapolation. </w:t>
      </w:r>
      <w:proofErr w:type="gramStart"/>
      <w:r w:rsidRPr="000F17F5">
        <w:rPr>
          <w:sz w:val="16"/>
        </w:rPr>
        <w:t>But</w:t>
      </w:r>
      <w:proofErr w:type="gramEnd"/>
      <w:r w:rsidRPr="000F17F5">
        <w:rPr>
          <w:sz w:val="16"/>
        </w:rPr>
        <w:t xml:space="preserve"> </w:t>
      </w:r>
      <w:r w:rsidRPr="00A94ABB">
        <w:rPr>
          <w:rStyle w:val="Emphasis"/>
        </w:rPr>
        <w:t xml:space="preserve">I worry that </w:t>
      </w:r>
      <w:r w:rsidRPr="000F17F5">
        <w:rPr>
          <w:rStyle w:val="Emphasis"/>
          <w:highlight w:val="cyan"/>
        </w:rPr>
        <w:t>deep pessimism</w:t>
      </w:r>
      <w:r w:rsidRPr="000F17F5">
        <w:rPr>
          <w:sz w:val="16"/>
        </w:rPr>
        <w:t xml:space="preserve"> about the state of the world </w:t>
      </w:r>
      <w:r w:rsidRPr="000F17F5">
        <w:rPr>
          <w:rStyle w:val="Emphasis"/>
          <w:highlight w:val="cyan"/>
        </w:rPr>
        <w:t>is</w:t>
      </w:r>
      <w:r w:rsidRPr="00A94ABB">
        <w:rPr>
          <w:rStyle w:val="Emphasis"/>
        </w:rPr>
        <w:t xml:space="preserve"> </w:t>
      </w:r>
      <w:r w:rsidRPr="00A94ABB">
        <w:rPr>
          <w:rStyle w:val="Emphasis"/>
          <w:strike/>
        </w:rPr>
        <w:t>paralyzing</w:t>
      </w:r>
      <w:r w:rsidRPr="00A94ABB">
        <w:rPr>
          <w:rStyle w:val="Emphasis"/>
        </w:rPr>
        <w:t xml:space="preserve"> </w:t>
      </w:r>
      <w:r w:rsidRPr="000F17F5">
        <w:rPr>
          <w:rStyle w:val="Emphasis"/>
          <w:highlight w:val="cyan"/>
        </w:rPr>
        <w:t>disempowering rather than empowering</w:t>
      </w:r>
      <w:r w:rsidRPr="000F17F5">
        <w:rPr>
          <w:sz w:val="16"/>
        </w:rPr>
        <w:t xml:space="preserve">; </w:t>
      </w:r>
      <w:r w:rsidRPr="000F17F5">
        <w:rPr>
          <w:rStyle w:val="Emphasis"/>
          <w:highlight w:val="cyan"/>
        </w:rPr>
        <w:t>excessive</w:t>
      </w:r>
      <w:r w:rsidRPr="00A94ABB">
        <w:rPr>
          <w:rStyle w:val="Emphasis"/>
        </w:rPr>
        <w:t xml:space="preserve"> </w:t>
      </w:r>
      <w:r w:rsidRPr="000F17F5">
        <w:rPr>
          <w:rStyle w:val="Emphasis"/>
          <w:highlight w:val="cyan"/>
        </w:rPr>
        <w:t>pessimism</w:t>
      </w:r>
      <w:r w:rsidRPr="00A94ABB">
        <w:rPr>
          <w:u w:val="single"/>
        </w:rPr>
        <w:t xml:space="preserve"> can </w:t>
      </w:r>
      <w:r w:rsidRPr="000F17F5">
        <w:rPr>
          <w:highlight w:val="cyan"/>
          <w:u w:val="single"/>
        </w:rPr>
        <w:t>leave people feeling</w:t>
      </w:r>
      <w:r w:rsidRPr="00A94ABB">
        <w:rPr>
          <w:u w:val="single"/>
        </w:rPr>
        <w:t xml:space="preserve"> not just </w:t>
      </w:r>
      <w:r w:rsidRPr="00A94ABB">
        <w:rPr>
          <w:rStyle w:val="Emphasis"/>
        </w:rPr>
        <w:t>hopeless</w:t>
      </w:r>
      <w:r w:rsidRPr="00A94ABB">
        <w:rPr>
          <w:u w:val="single"/>
        </w:rPr>
        <w:t xml:space="preserve"> </w:t>
      </w:r>
      <w:r w:rsidRPr="00A94ABB">
        <w:rPr>
          <w:rStyle w:val="Emphasis"/>
          <w:sz w:val="21"/>
          <w:szCs w:val="28"/>
        </w:rPr>
        <w:t xml:space="preserve">but also </w:t>
      </w:r>
      <w:r w:rsidRPr="000F17F5">
        <w:rPr>
          <w:rStyle w:val="Emphasis"/>
          <w:sz w:val="21"/>
          <w:szCs w:val="28"/>
          <w:highlight w:val="cyan"/>
        </w:rPr>
        <w:t>helpless</w:t>
      </w:r>
      <w:r w:rsidRPr="00A94ABB">
        <w:rPr>
          <w:u w:val="single"/>
        </w:rPr>
        <w:t>.</w:t>
      </w:r>
    </w:p>
    <w:p w:rsidR="00FD7F11" w:rsidRPr="000F17F5" w:rsidRDefault="00FD7F11" w:rsidP="00FD7F11">
      <w:pPr>
        <w:rPr>
          <w:sz w:val="16"/>
        </w:rPr>
      </w:pPr>
      <w:r w:rsidRPr="000F17F5">
        <w:rPr>
          <w:sz w:val="16"/>
        </w:rPr>
        <w:t xml:space="preserve">Readers constantly tell me, for example, that if we save children’s lives, the result will be a population crisis that will cause new famines. They </w:t>
      </w:r>
      <w:proofErr w:type="gramStart"/>
      <w:r w:rsidRPr="000F17F5">
        <w:rPr>
          <w:sz w:val="16"/>
        </w:rPr>
        <w:t>don’t</w:t>
      </w:r>
      <w:proofErr w:type="gramEnd"/>
      <w:r w:rsidRPr="000F17F5">
        <w:rPr>
          <w:sz w:val="16"/>
        </w:rPr>
        <w:t xml:space="preserve"> realize that when parents are confident that their children will survive, and have access to birth control, they have fewer children. Bangladesh was once derided by Henry Kissinger as a “basket case,” yet now its economy grows much faster than America’s and Bangladeshi women average just 2.1 births (down from 6.9 in 1973).</w:t>
      </w:r>
    </w:p>
    <w:p w:rsidR="00FD7F11" w:rsidRPr="000F17F5" w:rsidRDefault="00FD7F11" w:rsidP="00FD7F11">
      <w:pPr>
        <w:rPr>
          <w:sz w:val="16"/>
        </w:rPr>
      </w:pPr>
      <w:r w:rsidRPr="000F17F5">
        <w:rPr>
          <w:sz w:val="16"/>
        </w:rPr>
        <w:t xml:space="preserve">Yes, it’s still appalling that a child dies somewhere in the world every six seconds — but consider that just a couple of decades ago, a child died every three seconds. Recognizing that progress is possible can be a spur to do </w:t>
      </w:r>
      <w:proofErr w:type="gramStart"/>
      <w:r w:rsidRPr="000F17F5">
        <w:rPr>
          <w:sz w:val="16"/>
        </w:rPr>
        <w:t>more,</w:t>
      </w:r>
      <w:proofErr w:type="gramEnd"/>
      <w:r w:rsidRPr="000F17F5">
        <w:rPr>
          <w:sz w:val="16"/>
        </w:rPr>
        <w:t xml:space="preserve"> and that’s why I write this annual reminder of gains against the common enemies of humanity.</w:t>
      </w:r>
    </w:p>
    <w:p w:rsidR="00FD7F11" w:rsidRPr="00EB0803" w:rsidRDefault="00FD7F11" w:rsidP="00FD7F11">
      <w:pPr>
        <w:rPr>
          <w:rStyle w:val="Emphasis"/>
        </w:rPr>
      </w:pPr>
      <w:r w:rsidRPr="00EB0803">
        <w:rPr>
          <w:u w:val="single"/>
        </w:rPr>
        <w:t>Climate change remains a huge threat</w:t>
      </w:r>
      <w:r w:rsidRPr="000F17F5">
        <w:rPr>
          <w:sz w:val="16"/>
        </w:rPr>
        <w:t xml:space="preserve"> to our globe, </w:t>
      </w:r>
      <w:r w:rsidRPr="00EB0803">
        <w:rPr>
          <w:u w:val="single"/>
        </w:rPr>
        <w:t xml:space="preserve">as </w:t>
      </w:r>
      <w:proofErr w:type="gramStart"/>
      <w:r w:rsidRPr="00EB0803">
        <w:rPr>
          <w:u w:val="single"/>
        </w:rPr>
        <w:t>does</w:t>
      </w:r>
      <w:proofErr w:type="gramEnd"/>
      <w:r w:rsidRPr="00EB0803">
        <w:rPr>
          <w:u w:val="single"/>
        </w:rPr>
        <w:t xml:space="preserve"> compassion fatigue in the rich world, </w:t>
      </w:r>
      <w:r w:rsidRPr="000F17F5">
        <w:rPr>
          <w:sz w:val="16"/>
        </w:rPr>
        <w:t>and it’s likely that we will miss a United Nations target of eliminating extreme poverty by 2030. Meanwhile, here in the United States</w:t>
      </w:r>
      <w:r w:rsidRPr="00EB0803">
        <w:rPr>
          <w:u w:val="single"/>
        </w:rPr>
        <w:t>, Trump presents a continuing challenge to our institutions,</w:t>
      </w:r>
      <w:r w:rsidRPr="000F17F5">
        <w:rPr>
          <w:sz w:val="16"/>
        </w:rPr>
        <w:t xml:space="preserve"> </w:t>
      </w:r>
      <w:r w:rsidRPr="00EB0803">
        <w:rPr>
          <w:u w:val="single"/>
        </w:rPr>
        <w:t xml:space="preserve">and millions of families </w:t>
      </w:r>
      <w:proofErr w:type="gramStart"/>
      <w:r w:rsidRPr="00EB0803">
        <w:rPr>
          <w:u w:val="single"/>
        </w:rPr>
        <w:t>have been left behind</w:t>
      </w:r>
      <w:proofErr w:type="gramEnd"/>
      <w:r w:rsidRPr="000F17F5">
        <w:rPr>
          <w:sz w:val="16"/>
        </w:rPr>
        <w:t xml:space="preserve"> and are struggling. </w:t>
      </w:r>
      <w:r w:rsidRPr="000F17F5">
        <w:rPr>
          <w:rStyle w:val="Emphasis"/>
          <w:highlight w:val="cyan"/>
        </w:rPr>
        <w:t>We should keep pressing on all</w:t>
      </w:r>
      <w:r w:rsidRPr="00EB0803">
        <w:rPr>
          <w:rStyle w:val="Emphasis"/>
        </w:rPr>
        <w:t xml:space="preserve"> these </w:t>
      </w:r>
      <w:r w:rsidRPr="000F17F5">
        <w:rPr>
          <w:rStyle w:val="Emphasis"/>
          <w:highlight w:val="cyan"/>
        </w:rPr>
        <w:t>fronts</w:t>
      </w:r>
      <w:r w:rsidRPr="000F17F5">
        <w:rPr>
          <w:sz w:val="16"/>
        </w:rPr>
        <w:t xml:space="preserve"> (the last one concerns me enough that </w:t>
      </w:r>
      <w:proofErr w:type="gramStart"/>
      <w:r w:rsidRPr="000F17F5">
        <w:rPr>
          <w:sz w:val="16"/>
        </w:rPr>
        <w:t>it’s</w:t>
      </w:r>
      <w:proofErr w:type="gramEnd"/>
      <w:r w:rsidRPr="000F17F5">
        <w:rPr>
          <w:sz w:val="16"/>
        </w:rPr>
        <w:t xml:space="preserve"> the topic of my new book), </w:t>
      </w:r>
      <w:r w:rsidRPr="000F17F5">
        <w:rPr>
          <w:highlight w:val="cyan"/>
          <w:u w:val="single"/>
        </w:rPr>
        <w:t>but we’ll get a morale boost if we acknowledge</w:t>
      </w:r>
      <w:r w:rsidRPr="00EB0803">
        <w:rPr>
          <w:u w:val="single"/>
        </w:rPr>
        <w:t xml:space="preserve"> the </w:t>
      </w:r>
      <w:r w:rsidRPr="00EB0803">
        <w:rPr>
          <w:rStyle w:val="Emphasis"/>
        </w:rPr>
        <w:t xml:space="preserve">backdrop of </w:t>
      </w:r>
      <w:r w:rsidRPr="000F17F5">
        <w:rPr>
          <w:rStyle w:val="Emphasis"/>
          <w:highlight w:val="cyan"/>
        </w:rPr>
        <w:t>hard-won improvement</w:t>
      </w:r>
      <w:r w:rsidRPr="00EB0803">
        <w:rPr>
          <w:rStyle w:val="Emphasis"/>
        </w:rPr>
        <w:t>.</w:t>
      </w:r>
    </w:p>
    <w:p w:rsidR="00FD7F11" w:rsidRPr="000F17F5" w:rsidRDefault="00FD7F11" w:rsidP="00FD7F11">
      <w:pPr>
        <w:rPr>
          <w:sz w:val="16"/>
        </w:rPr>
      </w:pPr>
      <w:r w:rsidRPr="000F17F5">
        <w:rPr>
          <w:sz w:val="16"/>
        </w:rPr>
        <w:t xml:space="preserve">“We are some of the first people in history who have found ways to make progress against these problems,” says </w:t>
      </w:r>
      <w:proofErr w:type="spellStart"/>
      <w:r w:rsidRPr="000F17F5">
        <w:rPr>
          <w:sz w:val="16"/>
        </w:rPr>
        <w:t>Roser</w:t>
      </w:r>
      <w:proofErr w:type="spellEnd"/>
      <w:r w:rsidRPr="000F17F5">
        <w:rPr>
          <w:sz w:val="16"/>
        </w:rPr>
        <w:t>, the economist. “We have changed the world. How awesome is it to be alive at a time like this?”</w:t>
      </w:r>
    </w:p>
    <w:p w:rsidR="00FD7F11" w:rsidRDefault="00FD7F11" w:rsidP="00FD7F11">
      <w:pPr>
        <w:rPr>
          <w:rStyle w:val="Emphasis"/>
        </w:rPr>
      </w:pPr>
      <w:r w:rsidRPr="00A94ABB">
        <w:rPr>
          <w:rStyle w:val="Emphasis"/>
        </w:rPr>
        <w:t>“</w:t>
      </w:r>
      <w:r w:rsidRPr="000F17F5">
        <w:rPr>
          <w:rStyle w:val="Emphasis"/>
          <w:highlight w:val="cyan"/>
        </w:rPr>
        <w:t>Three things are true</w:t>
      </w:r>
      <w:r w:rsidRPr="00A94ABB">
        <w:rPr>
          <w:rStyle w:val="Emphasis"/>
        </w:rPr>
        <w:t xml:space="preserve"> at the same time,”</w:t>
      </w:r>
      <w:r w:rsidRPr="000F17F5">
        <w:rPr>
          <w:sz w:val="16"/>
        </w:rPr>
        <w:t xml:space="preserve"> he added. “</w:t>
      </w:r>
      <w:r w:rsidRPr="000F17F5">
        <w:rPr>
          <w:rStyle w:val="Emphasis"/>
          <w:highlight w:val="cyan"/>
        </w:rPr>
        <w:t xml:space="preserve">The world is much </w:t>
      </w:r>
      <w:proofErr w:type="gramStart"/>
      <w:r w:rsidRPr="000F17F5">
        <w:rPr>
          <w:rStyle w:val="Emphasis"/>
          <w:highlight w:val="cyan"/>
        </w:rPr>
        <w:t>better,</w:t>
      </w:r>
      <w:proofErr w:type="gramEnd"/>
      <w:r w:rsidRPr="000F17F5">
        <w:rPr>
          <w:rStyle w:val="Emphasis"/>
          <w:highlight w:val="cyan"/>
        </w:rPr>
        <w:t xml:space="preserve"> the world is awful, the world can be much better</w:t>
      </w:r>
      <w:r w:rsidRPr="00A94ABB">
        <w:rPr>
          <w:rStyle w:val="Emphasis"/>
        </w:rPr>
        <w:t>.”</w:t>
      </w:r>
    </w:p>
    <w:p w:rsidR="00FD7F11" w:rsidRPr="00FE1F5A" w:rsidRDefault="00FD7F11" w:rsidP="00FD7F11">
      <w:pPr>
        <w:pStyle w:val="Heading4"/>
        <w:rPr>
          <w:rFonts w:cs="Arial"/>
        </w:rPr>
      </w:pPr>
      <w:r w:rsidRPr="00FE1F5A">
        <w:rPr>
          <w:rFonts w:cs="Arial"/>
        </w:rPr>
        <w:t xml:space="preserve">Empirics outweigh everything – they take into account every factor, which predictive evidence </w:t>
      </w:r>
      <w:proofErr w:type="gramStart"/>
      <w:r w:rsidRPr="00FE1F5A">
        <w:rPr>
          <w:rFonts w:cs="Arial"/>
        </w:rPr>
        <w:t>can’t</w:t>
      </w:r>
      <w:proofErr w:type="gramEnd"/>
      <w:r w:rsidRPr="00FE1F5A">
        <w:rPr>
          <w:rFonts w:cs="Arial"/>
        </w:rPr>
        <w:t xml:space="preserve">. </w:t>
      </w:r>
    </w:p>
    <w:p w:rsidR="00FD7F11" w:rsidRDefault="00FD7F11" w:rsidP="00FD7F11">
      <w:pPr>
        <w:rPr>
          <w:rStyle w:val="Emphasis"/>
        </w:rPr>
      </w:pPr>
    </w:p>
    <w:p w:rsidR="00FD7F11" w:rsidRPr="00DD4672" w:rsidRDefault="00FD7F11" w:rsidP="00FD7F11">
      <w:pPr>
        <w:pStyle w:val="Heading4"/>
        <w:rPr>
          <w:rFonts w:cs="Times New Roman"/>
        </w:rPr>
      </w:pPr>
      <w:r w:rsidRPr="00577DDF">
        <w:rPr>
          <w:rFonts w:cs="Times New Roman"/>
        </w:rPr>
        <w:t>Capitalism is self-correcting and sustainable – war and environmental destruction are not profitable and innovation solves their impacts</w:t>
      </w:r>
    </w:p>
    <w:p w:rsidR="00FD7F11" w:rsidRPr="00DD4672" w:rsidRDefault="00FD7F11" w:rsidP="00FD7F11">
      <w:pPr>
        <w:rPr>
          <w:rFonts w:eastAsia="Calibri"/>
          <w:sz w:val="16"/>
        </w:rPr>
      </w:pPr>
      <w:proofErr w:type="spellStart"/>
      <w:proofErr w:type="gramStart"/>
      <w:r w:rsidRPr="00DD4672">
        <w:rPr>
          <w:rStyle w:val="Style13ptBold"/>
        </w:rPr>
        <w:t>Kaletsky</w:t>
      </w:r>
      <w:proofErr w:type="spellEnd"/>
      <w:r w:rsidRPr="00DD4672">
        <w:rPr>
          <w:rStyle w:val="Style13ptBold"/>
        </w:rPr>
        <w:t xml:space="preserve"> ’11</w:t>
      </w:r>
      <w:r w:rsidRPr="00DD4672">
        <w:rPr>
          <w:rFonts w:eastAsia="Calibri"/>
          <w:sz w:val="16"/>
        </w:rPr>
        <w:t xml:space="preserve"> (Anatole, editor-at-large of </w:t>
      </w:r>
      <w:r w:rsidRPr="00DD4672">
        <w:rPr>
          <w:rFonts w:eastAsia="Calibri"/>
          <w:i/>
          <w:sz w:val="16"/>
        </w:rPr>
        <w:t>The Times</w:t>
      </w:r>
      <w:r w:rsidRPr="00DD4672">
        <w:rPr>
          <w:rFonts w:eastAsia="Calibri"/>
          <w:sz w:val="16"/>
        </w:rPr>
        <w:t xml:space="preserve"> of London, where he writes weekly columns on economics, politics, and international </w:t>
      </w:r>
      <w:proofErr w:type="spellStart"/>
      <w:r w:rsidRPr="00DD4672">
        <w:rPr>
          <w:rFonts w:eastAsia="Calibri"/>
          <w:sz w:val="16"/>
        </w:rPr>
        <w:t>relationsand</w:t>
      </w:r>
      <w:proofErr w:type="spellEnd"/>
      <w:r w:rsidRPr="00DD4672">
        <w:rPr>
          <w:rFonts w:eastAsia="Calibri"/>
          <w:sz w:val="16"/>
        </w:rPr>
        <w:t xml:space="preserve"> on the governing board of the New York-based Institute for New Economic Theory (INET), a nonprofit created after the 2007-2009 crisis to promote and finance academic resear</w:t>
      </w:r>
      <w:r w:rsidRPr="00DD4672">
        <w:rPr>
          <w:sz w:val="16"/>
        </w:rPr>
        <w:t>ch in economics, Capitalism 4.0: The Birth of a New Economy in the Aftermath of Crisis, p. 19-21)</w:t>
      </w:r>
      <w:proofErr w:type="gramEnd"/>
    </w:p>
    <w:p w:rsidR="00FD7F11" w:rsidRPr="00336178" w:rsidRDefault="00FD7F11" w:rsidP="00FD7F11">
      <w:pPr>
        <w:rPr>
          <w:sz w:val="16"/>
        </w:rPr>
      </w:pPr>
      <w:r w:rsidRPr="00336178">
        <w:rPr>
          <w:sz w:val="16"/>
        </w:rPr>
        <w:t xml:space="preserve">Democratic </w:t>
      </w:r>
      <w:r w:rsidRPr="00336178">
        <w:rPr>
          <w:rStyle w:val="Emphasis"/>
          <w:highlight w:val="green"/>
        </w:rPr>
        <w:t>cap</w:t>
      </w:r>
      <w:r w:rsidRPr="00C10CA1">
        <w:rPr>
          <w:rStyle w:val="Emphasis"/>
        </w:rPr>
        <w:t xml:space="preserve">italism </w:t>
      </w:r>
      <w:r w:rsidRPr="00336178">
        <w:rPr>
          <w:rStyle w:val="Emphasis"/>
          <w:highlight w:val="green"/>
        </w:rPr>
        <w:t>is</w:t>
      </w:r>
      <w:r w:rsidRPr="00C10CA1">
        <w:rPr>
          <w:rStyle w:val="Emphasis"/>
        </w:rPr>
        <w:t xml:space="preserve"> a system </w:t>
      </w:r>
      <w:r w:rsidRPr="00336178">
        <w:rPr>
          <w:rStyle w:val="Emphasis"/>
          <w:highlight w:val="green"/>
        </w:rPr>
        <w:t>built for survival.</w:t>
      </w:r>
      <w:r w:rsidRPr="00C10CA1">
        <w:rPr>
          <w:rStyle w:val="Emphasis"/>
        </w:rPr>
        <w:t xml:space="preserve"> </w:t>
      </w:r>
      <w:r w:rsidRPr="00336178">
        <w:rPr>
          <w:rStyle w:val="Emphasis"/>
          <w:highlight w:val="green"/>
        </w:rPr>
        <w:t>It</w:t>
      </w:r>
      <w:r w:rsidRPr="00C10CA1">
        <w:rPr>
          <w:rStyle w:val="Emphasis"/>
        </w:rPr>
        <w:t xml:space="preserve"> has </w:t>
      </w:r>
      <w:r w:rsidRPr="00336178">
        <w:rPr>
          <w:rStyle w:val="Emphasis"/>
          <w:highlight w:val="green"/>
        </w:rPr>
        <w:t>adapted successfully to shocks</w:t>
      </w:r>
      <w:r w:rsidRPr="00C10CA1">
        <w:rPr>
          <w:rStyle w:val="Emphasis"/>
        </w:rPr>
        <w:t xml:space="preserve"> of every kind, to </w:t>
      </w:r>
      <w:r w:rsidRPr="00336178">
        <w:rPr>
          <w:rStyle w:val="Emphasis"/>
          <w:highlight w:val="green"/>
        </w:rPr>
        <w:t>upheavals in tec</w:t>
      </w:r>
      <w:r w:rsidRPr="00C10CA1">
        <w:rPr>
          <w:rStyle w:val="Emphasis"/>
        </w:rPr>
        <w:t xml:space="preserve">hnology </w:t>
      </w:r>
      <w:r w:rsidRPr="00336178">
        <w:rPr>
          <w:rStyle w:val="Emphasis"/>
          <w:highlight w:val="green"/>
        </w:rPr>
        <w:t>and economics</w:t>
      </w:r>
      <w:r w:rsidRPr="00C10CA1">
        <w:rPr>
          <w:rStyle w:val="Emphasis"/>
        </w:rPr>
        <w:t xml:space="preserve">, to political revolutions and world wars. </w:t>
      </w:r>
      <w:r w:rsidRPr="00336178">
        <w:rPr>
          <w:rStyle w:val="Emphasis"/>
          <w:highlight w:val="green"/>
        </w:rPr>
        <w:t>Cap</w:t>
      </w:r>
      <w:r w:rsidRPr="00C10CA1">
        <w:rPr>
          <w:rStyle w:val="Emphasis"/>
        </w:rPr>
        <w:t xml:space="preserve">italism </w:t>
      </w:r>
      <w:r w:rsidRPr="00336178">
        <w:rPr>
          <w:sz w:val="16"/>
        </w:rPr>
        <w:t xml:space="preserve">has been able to do this because, unlike </w:t>
      </w:r>
      <w:proofErr w:type="gramStart"/>
      <w:r w:rsidRPr="00336178">
        <w:rPr>
          <w:sz w:val="16"/>
        </w:rPr>
        <w:t>communism or socialism</w:t>
      </w:r>
      <w:proofErr w:type="gramEnd"/>
      <w:r w:rsidRPr="00336178">
        <w:rPr>
          <w:sz w:val="16"/>
        </w:rPr>
        <w:t xml:space="preserve"> or feudalism, it </w:t>
      </w:r>
      <w:r w:rsidRPr="00C10CA1">
        <w:rPr>
          <w:rStyle w:val="Emphasis"/>
        </w:rPr>
        <w:t>h</w:t>
      </w:r>
      <w:r w:rsidRPr="00336178">
        <w:rPr>
          <w:rStyle w:val="Emphasis"/>
          <w:highlight w:val="green"/>
        </w:rPr>
        <w:t>as an inner dynamic akin to a living thing</w:t>
      </w:r>
      <w:r w:rsidRPr="00C10CA1">
        <w:rPr>
          <w:rStyle w:val="Emphasis"/>
        </w:rPr>
        <w:t>. It can adapt and refine itself in response to the changing environment.</w:t>
      </w:r>
      <w:r w:rsidRPr="00336178">
        <w:rPr>
          <w:sz w:val="16"/>
        </w:rPr>
        <w:t xml:space="preserve"> </w:t>
      </w:r>
      <w:proofErr w:type="gramStart"/>
      <w:r w:rsidRPr="00336178">
        <w:rPr>
          <w:sz w:val="16"/>
        </w:rPr>
        <w:t>And</w:t>
      </w:r>
      <w:proofErr w:type="gramEnd"/>
      <w:r w:rsidRPr="00336178">
        <w:rPr>
          <w:sz w:val="16"/>
        </w:rPr>
        <w:t xml:space="preserve"> it will evolve into a new species of the same capitalist genus if that is what it takes to survive. In the panic of 2008—09, many politicians, businesses, and pundits forgot about the astonishing adaptability of the capitalist system. Predictions of global collapse </w:t>
      </w:r>
      <w:proofErr w:type="gramStart"/>
      <w:r w:rsidRPr="00336178">
        <w:rPr>
          <w:sz w:val="16"/>
        </w:rPr>
        <w:t>were based</w:t>
      </w:r>
      <w:proofErr w:type="gramEnd"/>
      <w:r w:rsidRPr="00336178">
        <w:rPr>
          <w:sz w:val="16"/>
        </w:rPr>
        <w:t xml:space="preserve"> on static views of the world that extrapolated a few months of admittedly terrifying financial chaos into the indefinite future. </w:t>
      </w:r>
      <w:r w:rsidRPr="00336178">
        <w:rPr>
          <w:rStyle w:val="Emphasis"/>
          <w:highlight w:val="green"/>
        </w:rPr>
        <w:t>The self-correcting mechanisms</w:t>
      </w:r>
      <w:r w:rsidRPr="00C10CA1">
        <w:rPr>
          <w:rStyle w:val="Emphasis"/>
        </w:rPr>
        <w:t xml:space="preserve"> that market economies and democratic societies </w:t>
      </w:r>
      <w:r w:rsidRPr="00336178">
        <w:rPr>
          <w:rStyle w:val="Emphasis"/>
          <w:highlight w:val="green"/>
        </w:rPr>
        <w:t>have evolved over several centuries</w:t>
      </w:r>
      <w:r w:rsidRPr="00C10CA1">
        <w:rPr>
          <w:rStyle w:val="Emphasis"/>
        </w:rPr>
        <w:t xml:space="preserve"> </w:t>
      </w:r>
      <w:proofErr w:type="gramStart"/>
      <w:r w:rsidRPr="00C10CA1">
        <w:rPr>
          <w:rStyle w:val="Emphasis"/>
        </w:rPr>
        <w:t>were either forgotten or assumed defunct</w:t>
      </w:r>
      <w:proofErr w:type="gramEnd"/>
      <w:r w:rsidRPr="00C10CA1">
        <w:rPr>
          <w:rStyle w:val="Emphasis"/>
        </w:rPr>
        <w:t>.</w:t>
      </w:r>
      <w:r w:rsidRPr="00336178">
        <w:rPr>
          <w:sz w:val="16"/>
        </w:rPr>
        <w:t xml:space="preserve"> The language of biology has been applied to politics and economics, but rarely to the </w:t>
      </w:r>
      <w:proofErr w:type="gramStart"/>
      <w:r w:rsidRPr="00336178">
        <w:rPr>
          <w:sz w:val="16"/>
        </w:rPr>
        <w:t>way they</w:t>
      </w:r>
      <w:proofErr w:type="gramEnd"/>
      <w:r w:rsidRPr="00336178">
        <w:rPr>
          <w:sz w:val="16"/>
        </w:rPr>
        <w:t xml:space="preserve"> interact. </w:t>
      </w:r>
      <w:r w:rsidRPr="00C10CA1">
        <w:rPr>
          <w:rStyle w:val="Emphasis"/>
        </w:rPr>
        <w:t xml:space="preserve">Democratic </w:t>
      </w:r>
      <w:r w:rsidRPr="00336178">
        <w:rPr>
          <w:rStyle w:val="Emphasis"/>
          <w:highlight w:val="green"/>
        </w:rPr>
        <w:t>capitalism’s</w:t>
      </w:r>
      <w:r w:rsidRPr="00C10CA1">
        <w:rPr>
          <w:rStyle w:val="Emphasis"/>
        </w:rPr>
        <w:t xml:space="preserve"> equivalent of the biological survival instinct is a </w:t>
      </w:r>
      <w:r w:rsidRPr="00336178">
        <w:rPr>
          <w:rStyle w:val="Emphasis"/>
          <w:highlight w:val="green"/>
        </w:rPr>
        <w:t>built-in capacity for solving</w:t>
      </w:r>
      <w:r w:rsidRPr="00C10CA1">
        <w:rPr>
          <w:rStyle w:val="Emphasis"/>
        </w:rPr>
        <w:t xml:space="preserve"> social </w:t>
      </w:r>
      <w:r w:rsidRPr="00336178">
        <w:rPr>
          <w:rStyle w:val="Emphasis"/>
          <w:highlight w:val="green"/>
        </w:rPr>
        <w:t>problem</w:t>
      </w:r>
      <w:r w:rsidRPr="00C10CA1">
        <w:rPr>
          <w:rStyle w:val="Emphasis"/>
        </w:rPr>
        <w:t xml:space="preserve">s and meeting material needs. This capacity </w:t>
      </w:r>
      <w:r w:rsidRPr="00336178">
        <w:rPr>
          <w:rStyle w:val="Emphasis"/>
          <w:highlight w:val="green"/>
        </w:rPr>
        <w:t>stems from the principle of competition</w:t>
      </w:r>
      <w:r w:rsidRPr="00C10CA1">
        <w:rPr>
          <w:rStyle w:val="Emphasis"/>
        </w:rPr>
        <w:t xml:space="preserve">, </w:t>
      </w:r>
      <w:r w:rsidRPr="00336178">
        <w:rPr>
          <w:rStyle w:val="Emphasis"/>
          <w:highlight w:val="green"/>
        </w:rPr>
        <w:t>which drives</w:t>
      </w:r>
      <w:r w:rsidRPr="00C10CA1">
        <w:rPr>
          <w:rStyle w:val="Emphasis"/>
        </w:rPr>
        <w:t xml:space="preserve"> both democratic </w:t>
      </w:r>
      <w:r w:rsidRPr="00336178">
        <w:rPr>
          <w:rStyle w:val="Emphasis"/>
          <w:highlight w:val="green"/>
        </w:rPr>
        <w:t>politics and</w:t>
      </w:r>
      <w:r w:rsidRPr="00C10CA1">
        <w:rPr>
          <w:rStyle w:val="Emphasis"/>
        </w:rPr>
        <w:t xml:space="preserve"> capitalist </w:t>
      </w:r>
      <w:r w:rsidRPr="00336178">
        <w:rPr>
          <w:rStyle w:val="Emphasis"/>
          <w:highlight w:val="green"/>
        </w:rPr>
        <w:t>markets.</w:t>
      </w:r>
      <w:r w:rsidRPr="00C10CA1">
        <w:rPr>
          <w:rStyle w:val="Emphasis"/>
        </w:rPr>
        <w:t xml:space="preserve"> Because </w:t>
      </w:r>
      <w:r w:rsidRPr="00336178">
        <w:rPr>
          <w:rStyle w:val="Emphasis"/>
          <w:highlight w:val="green"/>
        </w:rPr>
        <w:t>market forces generally reward</w:t>
      </w:r>
      <w:r w:rsidRPr="00C10CA1">
        <w:rPr>
          <w:rStyle w:val="Emphasis"/>
        </w:rPr>
        <w:t xml:space="preserve"> the creation of </w:t>
      </w:r>
      <w:r w:rsidRPr="00336178">
        <w:rPr>
          <w:rStyle w:val="Emphasis"/>
          <w:highlight w:val="green"/>
        </w:rPr>
        <w:t>wealth</w:t>
      </w:r>
      <w:r w:rsidRPr="00C10CA1">
        <w:rPr>
          <w:rStyle w:val="Emphasis"/>
        </w:rPr>
        <w:t xml:space="preserve"> rather than its destruction, </w:t>
      </w:r>
      <w:r w:rsidRPr="00336178">
        <w:rPr>
          <w:rStyle w:val="Emphasis"/>
          <w:highlight w:val="green"/>
        </w:rPr>
        <w:t>they direct the</w:t>
      </w:r>
      <w:r w:rsidRPr="00C10CA1">
        <w:rPr>
          <w:rStyle w:val="Emphasis"/>
        </w:rPr>
        <w:t xml:space="preserve"> independent </w:t>
      </w:r>
      <w:r w:rsidRPr="00336178">
        <w:rPr>
          <w:rStyle w:val="Emphasis"/>
          <w:highlight w:val="green"/>
        </w:rPr>
        <w:t>efforts and ambitions of millions</w:t>
      </w:r>
      <w:r w:rsidRPr="00C10CA1">
        <w:rPr>
          <w:rStyle w:val="Emphasis"/>
        </w:rPr>
        <w:t xml:space="preserve"> of individuals </w:t>
      </w:r>
      <w:r w:rsidRPr="00336178">
        <w:rPr>
          <w:rStyle w:val="Emphasis"/>
          <w:highlight w:val="green"/>
        </w:rPr>
        <w:t>toward</w:t>
      </w:r>
      <w:r w:rsidRPr="00C10CA1">
        <w:rPr>
          <w:rStyle w:val="Emphasis"/>
        </w:rPr>
        <w:t xml:space="preserve"> satisfying </w:t>
      </w:r>
      <w:r w:rsidRPr="00336178">
        <w:rPr>
          <w:rStyle w:val="Emphasis"/>
          <w:highlight w:val="green"/>
        </w:rPr>
        <w:t>material demands</w:t>
      </w:r>
      <w:r w:rsidRPr="00C10CA1">
        <w:rPr>
          <w:rStyle w:val="Emphasis"/>
        </w:rPr>
        <w:t>, even if these demands sometimes create unwelcome by-products.</w:t>
      </w:r>
      <w:r w:rsidRPr="00336178">
        <w:rPr>
          <w:sz w:val="16"/>
        </w:rPr>
        <w:t xml:space="preserve"> Because voters generally reward politicians for making their lives better and safer, rather than worse and more dangerous, </w:t>
      </w:r>
      <w:r w:rsidRPr="00D2748D">
        <w:rPr>
          <w:rStyle w:val="Emphasis"/>
        </w:rPr>
        <w:t xml:space="preserve">democratic </w:t>
      </w:r>
      <w:r w:rsidRPr="00336178">
        <w:rPr>
          <w:rStyle w:val="Emphasis"/>
          <w:highlight w:val="green"/>
        </w:rPr>
        <w:t>competition directs</w:t>
      </w:r>
      <w:r w:rsidRPr="00D2748D">
        <w:rPr>
          <w:rStyle w:val="Emphasis"/>
        </w:rPr>
        <w:t xml:space="preserve"> </w:t>
      </w:r>
      <w:r w:rsidRPr="00336178">
        <w:rPr>
          <w:rStyle w:val="Emphasis"/>
          <w:highlight w:val="green"/>
        </w:rPr>
        <w:t>political institutions toward solving</w:t>
      </w:r>
      <w:r w:rsidRPr="00D2748D">
        <w:rPr>
          <w:rStyle w:val="Emphasis"/>
        </w:rPr>
        <w:t xml:space="preserve"> rather than aggravating society’s </w:t>
      </w:r>
      <w:r w:rsidRPr="00336178">
        <w:rPr>
          <w:rStyle w:val="Emphasis"/>
          <w:highlight w:val="green"/>
        </w:rPr>
        <w:t>problems</w:t>
      </w:r>
      <w:r w:rsidRPr="00336178">
        <w:rPr>
          <w:sz w:val="16"/>
        </w:rPr>
        <w:t>, even if these solutions sometimes create new problems of their own</w:t>
      </w:r>
      <w:r w:rsidRPr="00D2748D">
        <w:rPr>
          <w:rStyle w:val="Emphasis"/>
        </w:rPr>
        <w:t xml:space="preserve">. Political competition is slower and less decisive than market competition, so its self-stabilizing qualities play out over decades or even generations, not months or years. </w:t>
      </w:r>
      <w:proofErr w:type="gramStart"/>
      <w:r w:rsidRPr="00336178">
        <w:rPr>
          <w:sz w:val="16"/>
        </w:rPr>
        <w:t>But</w:t>
      </w:r>
      <w:proofErr w:type="gramEnd"/>
      <w:r w:rsidRPr="00336178">
        <w:rPr>
          <w:sz w:val="16"/>
        </w:rPr>
        <w:t xml:space="preserve"> regardless of the difference in timescale, </w:t>
      </w:r>
      <w:r w:rsidRPr="00336178">
        <w:rPr>
          <w:rStyle w:val="Emphasis"/>
          <w:highlight w:val="green"/>
        </w:rPr>
        <w:t>cap</w:t>
      </w:r>
      <w:r w:rsidRPr="00D2748D">
        <w:rPr>
          <w:rStyle w:val="Emphasis"/>
        </w:rPr>
        <w:t>italism</w:t>
      </w:r>
      <w:r w:rsidRPr="00336178">
        <w:rPr>
          <w:sz w:val="16"/>
        </w:rPr>
        <w:t xml:space="preserve"> and democracy have one crucial feature in common: Both are mechanisms that </w:t>
      </w:r>
      <w:r w:rsidRPr="00336178">
        <w:rPr>
          <w:rStyle w:val="Emphasis"/>
          <w:highlight w:val="green"/>
        </w:rPr>
        <w:t>encourage individuals to channel</w:t>
      </w:r>
      <w:r w:rsidRPr="00D2748D">
        <w:rPr>
          <w:rStyle w:val="Emphasis"/>
        </w:rPr>
        <w:t xml:space="preserve"> their </w:t>
      </w:r>
      <w:r w:rsidRPr="00336178">
        <w:rPr>
          <w:rStyle w:val="Emphasis"/>
          <w:highlight w:val="green"/>
        </w:rPr>
        <w:t>creativity, efforts, and</w:t>
      </w:r>
      <w:r w:rsidRPr="00D2748D">
        <w:rPr>
          <w:rStyle w:val="Emphasis"/>
        </w:rPr>
        <w:t xml:space="preserve"> competitive </w:t>
      </w:r>
      <w:r w:rsidRPr="00336178">
        <w:rPr>
          <w:rStyle w:val="Emphasis"/>
          <w:highlight w:val="green"/>
        </w:rPr>
        <w:t>spirit into finding solutions</w:t>
      </w:r>
      <w:r w:rsidRPr="00D2748D">
        <w:rPr>
          <w:rStyle w:val="Emphasis"/>
        </w:rPr>
        <w:t xml:space="preserve"> for material and social problems.</w:t>
      </w:r>
      <w:r w:rsidRPr="00336178">
        <w:rPr>
          <w:sz w:val="16"/>
        </w:rPr>
        <w:t xml:space="preserve"> </w:t>
      </w:r>
      <w:proofErr w:type="gramStart"/>
      <w:r w:rsidRPr="00336178">
        <w:rPr>
          <w:sz w:val="16"/>
        </w:rPr>
        <w:t>And</w:t>
      </w:r>
      <w:proofErr w:type="gramEnd"/>
      <w:r w:rsidRPr="00336178">
        <w:rPr>
          <w:sz w:val="16"/>
        </w:rPr>
        <w:t xml:space="preserve"> in the long run, these mechanisms work very well. If we consider democratic capitalism as a successful problem-solving machine, the implications of this view are very </w:t>
      </w:r>
      <w:proofErr w:type="gramStart"/>
      <w:r w:rsidRPr="00336178">
        <w:rPr>
          <w:sz w:val="16"/>
        </w:rPr>
        <w:t>relevant</w:t>
      </w:r>
      <w:proofErr w:type="gramEnd"/>
      <w:r w:rsidRPr="00336178">
        <w:rPr>
          <w:sz w:val="16"/>
        </w:rPr>
        <w:t xml:space="preserve"> to the 2007-09 economic crisis, but diametrically opposed to the conventional wisdom that prevailed in its aftermath. Governments all over the world </w:t>
      </w:r>
      <w:proofErr w:type="gramStart"/>
      <w:r w:rsidRPr="00336178">
        <w:rPr>
          <w:sz w:val="16"/>
        </w:rPr>
        <w:t>were ridiculed</w:t>
      </w:r>
      <w:proofErr w:type="gramEnd"/>
      <w:r w:rsidRPr="00336178">
        <w:rPr>
          <w:sz w:val="16"/>
        </w:rPr>
        <w:t xml:space="preserve"> for trying to resolve a crisis caused by too much borrowing by borrowing even more. Alan Greenspan </w:t>
      </w:r>
      <w:proofErr w:type="gramStart"/>
      <w:r w:rsidRPr="00336178">
        <w:rPr>
          <w:sz w:val="16"/>
        </w:rPr>
        <w:t>was accused</w:t>
      </w:r>
      <w:proofErr w:type="gramEnd"/>
      <w:r w:rsidRPr="00336178">
        <w:rPr>
          <w:sz w:val="16"/>
        </w:rPr>
        <w:t xml:space="preserve"> of trying to delay an inevitable "day of reckoning” by creating ever-bigger financial bubbles. Regulators </w:t>
      </w:r>
      <w:proofErr w:type="gramStart"/>
      <w:r w:rsidRPr="00336178">
        <w:rPr>
          <w:sz w:val="16"/>
        </w:rPr>
        <w:t>were attacked</w:t>
      </w:r>
      <w:proofErr w:type="gramEnd"/>
      <w:r w:rsidRPr="00336178">
        <w:rPr>
          <w:sz w:val="16"/>
        </w:rPr>
        <w:t xml:space="preserve"> for letting half-dead, “zombie” banks stagger on instead of putting them to death. </w:t>
      </w:r>
      <w:proofErr w:type="gramStart"/>
      <w:r w:rsidRPr="00336178">
        <w:rPr>
          <w:sz w:val="16"/>
        </w:rPr>
        <w:t>But</w:t>
      </w:r>
      <w:proofErr w:type="gramEnd"/>
      <w:r w:rsidRPr="00336178">
        <w:rPr>
          <w:sz w:val="16"/>
        </w:rPr>
        <w:t xml:space="preserve"> these charges missed the point of what the democratic capitalist system is designed to achieve. In a capitalist democracy whose raison </w:t>
      </w:r>
      <w:proofErr w:type="spellStart"/>
      <w:r w:rsidRPr="00336178">
        <w:rPr>
          <w:sz w:val="16"/>
        </w:rPr>
        <w:t>d’etre</w:t>
      </w:r>
      <w:proofErr w:type="spellEnd"/>
      <w:r w:rsidRPr="00336178">
        <w:rPr>
          <w:sz w:val="16"/>
        </w:rPr>
        <w:t xml:space="preserve"> is to devise new solutions to long-standing social and material </w:t>
      </w:r>
      <w:proofErr w:type="gramStart"/>
      <w:r w:rsidRPr="00336178">
        <w:rPr>
          <w:sz w:val="16"/>
        </w:rPr>
        <w:t>demands</w:t>
      </w:r>
      <w:proofErr w:type="gramEnd"/>
      <w:r w:rsidRPr="00336178">
        <w:rPr>
          <w:sz w:val="16"/>
        </w:rPr>
        <w:t xml:space="preserve">, a problem postponed is effectively a problem solved. To be more exact, a problem whose solution </w:t>
      </w:r>
      <w:proofErr w:type="gramStart"/>
      <w:r w:rsidRPr="00336178">
        <w:rPr>
          <w:sz w:val="16"/>
        </w:rPr>
        <w:t>can be deferred</w:t>
      </w:r>
      <w:proofErr w:type="gramEnd"/>
      <w:r w:rsidRPr="00336178">
        <w:rPr>
          <w:sz w:val="16"/>
        </w:rPr>
        <w:t xml:space="preserve"> long enough is a problem that is likely to be solved in ways that are hardly imaginable today. </w:t>
      </w:r>
      <w:r w:rsidRPr="00336178">
        <w:rPr>
          <w:rStyle w:val="Emphasis"/>
        </w:rPr>
        <w:t>Once the self-healing nature of the capitalist system is recognized,</w:t>
      </w:r>
      <w:r w:rsidRPr="00336178">
        <w:rPr>
          <w:sz w:val="16"/>
        </w:rPr>
        <w:t xml:space="preserve"> the charge of “passing on our problems to our grand-children”—whether made about budget deficits by conservatives or about global warming by liberals—becomes morally unconvincing. Our </w:t>
      </w:r>
      <w:proofErr w:type="gramStart"/>
      <w:r w:rsidRPr="00336178">
        <w:rPr>
          <w:sz w:val="16"/>
        </w:rPr>
        <w:t>grand-children</w:t>
      </w:r>
      <w:proofErr w:type="gramEnd"/>
      <w:r w:rsidRPr="00336178">
        <w:rPr>
          <w:sz w:val="16"/>
        </w:rPr>
        <w:t xml:space="preserve"> will almost certainly be much richer than we are and will have more powerful technologies at their disposal. It is far from obvious, therefore, why we should make economic sacrifices on their behalf. Sounder morality, as well as economics, than the Victorians ever imagined is in the wistful refrain of the proverbially optimistic Mr. Micawber: "Something will turn up." </w:t>
      </w:r>
    </w:p>
    <w:p w:rsidR="00FD7F11" w:rsidRDefault="00FD7F11" w:rsidP="00FD7F11">
      <w:pPr>
        <w:pStyle w:val="Heading4"/>
      </w:pPr>
      <w:r>
        <w:t xml:space="preserve">Next, CCS. Markets are key. </w:t>
      </w:r>
    </w:p>
    <w:p w:rsidR="00FD7F11" w:rsidRDefault="00FD7F11" w:rsidP="00FD7F11">
      <w:r w:rsidRPr="00320335">
        <w:t xml:space="preserve">Gregory F. </w:t>
      </w:r>
      <w:proofErr w:type="spellStart"/>
      <w:r w:rsidRPr="00A216AF">
        <w:rPr>
          <w:rStyle w:val="Style13ptBold"/>
        </w:rPr>
        <w:t>Nemet</w:t>
      </w:r>
      <w:proofErr w:type="spellEnd"/>
      <w:r w:rsidRPr="00A216AF">
        <w:rPr>
          <w:rStyle w:val="Style13ptBold"/>
        </w:rPr>
        <w:t xml:space="preserve"> et al.</w:t>
      </w:r>
      <w:r>
        <w:t>,</w:t>
      </w:r>
      <w:r w:rsidRPr="00320335">
        <w:t xml:space="preserve"> Associate Professor, La </w:t>
      </w:r>
      <w:proofErr w:type="spellStart"/>
      <w:r w:rsidRPr="00320335">
        <w:t>Follette</w:t>
      </w:r>
      <w:proofErr w:type="spellEnd"/>
      <w:r w:rsidRPr="00320335">
        <w:t xml:space="preserve"> School of Public Affairs, University of Wisconsin–Madison</w:t>
      </w:r>
      <w:r>
        <w:t xml:space="preserve">, Martina Kraus, German Institute for Economic Research Vera </w:t>
      </w:r>
      <w:proofErr w:type="spellStart"/>
      <w:r>
        <w:t>Zipperer</w:t>
      </w:r>
      <w:proofErr w:type="spellEnd"/>
      <w:r>
        <w:t>, German Institute for Economic Research, November, 20</w:t>
      </w:r>
      <w:r w:rsidRPr="00A216AF">
        <w:rPr>
          <w:rStyle w:val="Style13ptBold"/>
        </w:rPr>
        <w:t>16</w:t>
      </w:r>
      <w:r>
        <w:t xml:space="preserve">, The Valley of Death, the Technology Pork Barrel, and Public Support for Large Demonstration Projects, </w:t>
      </w:r>
      <w:r w:rsidRPr="00A216AF">
        <w:t xml:space="preserve">La </w:t>
      </w:r>
      <w:proofErr w:type="spellStart"/>
      <w:r w:rsidRPr="00A216AF">
        <w:t>Follette</w:t>
      </w:r>
      <w:proofErr w:type="spellEnd"/>
      <w:r w:rsidRPr="00A216AF">
        <w:t xml:space="preserve"> School Working Paper No. 2016-007</w:t>
      </w:r>
    </w:p>
    <w:p w:rsidR="00FD7F11" w:rsidRDefault="00FD7F11" w:rsidP="00FD7F11"/>
    <w:p w:rsidR="00FD7F11" w:rsidRDefault="00FD7F11" w:rsidP="00FD7F11">
      <w:r>
        <w:t xml:space="preserve">Because </w:t>
      </w:r>
      <w:r w:rsidRPr="00C528CE">
        <w:rPr>
          <w:highlight w:val="green"/>
          <w:u w:val="single"/>
        </w:rPr>
        <w:t>the ultimate</w:t>
      </w:r>
      <w:r>
        <w:t xml:space="preserve"> (but not immediate) </w:t>
      </w:r>
      <w:r w:rsidRPr="00C528CE">
        <w:rPr>
          <w:highlight w:val="green"/>
          <w:u w:val="single"/>
        </w:rPr>
        <w:t>goal of</w:t>
      </w:r>
      <w:r w:rsidRPr="003C14E4">
        <w:rPr>
          <w:u w:val="single"/>
        </w:rPr>
        <w:t xml:space="preserve"> supporting </w:t>
      </w:r>
      <w:r w:rsidRPr="00C528CE">
        <w:rPr>
          <w:highlight w:val="green"/>
          <w:u w:val="single"/>
        </w:rPr>
        <w:t xml:space="preserve">demonstrations is to </w:t>
      </w:r>
      <w:r w:rsidRPr="00C528CE">
        <w:rPr>
          <w:rStyle w:val="Emphasis"/>
          <w:highlight w:val="green"/>
        </w:rPr>
        <w:t>facilitate</w:t>
      </w:r>
      <w:r w:rsidRPr="003C14E4">
        <w:rPr>
          <w:rStyle w:val="Emphasis"/>
        </w:rPr>
        <w:t xml:space="preserve"> widespread </w:t>
      </w:r>
      <w:r w:rsidRPr="00C528CE">
        <w:rPr>
          <w:rStyle w:val="Emphasis"/>
          <w:highlight w:val="green"/>
        </w:rPr>
        <w:t>adoption</w:t>
      </w:r>
      <w:r>
        <w:t xml:space="preserve">, </w:t>
      </w:r>
      <w:r w:rsidRPr="00C528CE">
        <w:rPr>
          <w:highlight w:val="green"/>
          <w:u w:val="single"/>
        </w:rPr>
        <w:t>demand and</w:t>
      </w:r>
      <w:r w:rsidRPr="003C14E4">
        <w:rPr>
          <w:u w:val="single"/>
        </w:rPr>
        <w:t xml:space="preserve"> thus </w:t>
      </w:r>
      <w:r w:rsidRPr="00C528CE">
        <w:rPr>
          <w:highlight w:val="green"/>
          <w:u w:val="single"/>
        </w:rPr>
        <w:t>markets are</w:t>
      </w:r>
      <w:r w:rsidRPr="003C14E4">
        <w:rPr>
          <w:u w:val="single"/>
        </w:rPr>
        <w:t xml:space="preserve"> </w:t>
      </w:r>
      <w:r w:rsidRPr="003C14E4">
        <w:rPr>
          <w:rStyle w:val="Emphasis"/>
        </w:rPr>
        <w:t xml:space="preserve">of course </w:t>
      </w:r>
      <w:r w:rsidRPr="00C528CE">
        <w:rPr>
          <w:rStyle w:val="Emphasis"/>
          <w:highlight w:val="green"/>
        </w:rPr>
        <w:t>key</w:t>
      </w:r>
      <w:r>
        <w:rPr>
          <w:rStyle w:val="Emphasis"/>
        </w:rPr>
        <w:t xml:space="preserve"> </w:t>
      </w:r>
      <w:r>
        <w:t xml:space="preserve">(Kingsley et al., 1996). </w:t>
      </w:r>
      <w:r w:rsidRPr="003C14E4">
        <w:rPr>
          <w:u w:val="single"/>
        </w:rPr>
        <w:t xml:space="preserve">In climate change, </w:t>
      </w:r>
      <w:r w:rsidRPr="003C14E4">
        <w:rPr>
          <w:rStyle w:val="Emphasis"/>
        </w:rPr>
        <w:t>policies are central to those markets</w:t>
      </w:r>
      <w:r>
        <w:rPr>
          <w:rStyle w:val="Emphasis"/>
        </w:rPr>
        <w:t xml:space="preserve"> </w:t>
      </w:r>
      <w:r>
        <w:t xml:space="preserve">(Taylor et al., 2003; Zhou et al., 2015), </w:t>
      </w:r>
      <w:r w:rsidRPr="003C14E4">
        <w:rPr>
          <w:u w:val="single"/>
        </w:rPr>
        <w:t xml:space="preserve">thus </w:t>
      </w:r>
      <w:r w:rsidRPr="003C14E4">
        <w:rPr>
          <w:rStyle w:val="Emphasis"/>
        </w:rPr>
        <w:t>credibility in those policies is also</w:t>
      </w:r>
      <w:r>
        <w:rPr>
          <w:rStyle w:val="Emphasis"/>
        </w:rPr>
        <w:t xml:space="preserve"> </w:t>
      </w:r>
      <w:r w:rsidRPr="003C14E4">
        <w:rPr>
          <w:rStyle w:val="Emphasis"/>
        </w:rPr>
        <w:t>central</w:t>
      </w:r>
      <w:r w:rsidRPr="003C14E4">
        <w:rPr>
          <w:u w:val="single"/>
        </w:rPr>
        <w:t xml:space="preserve"> </w:t>
      </w:r>
      <w:r>
        <w:t xml:space="preserve">(Rai et al., 2010; </w:t>
      </w:r>
      <w:proofErr w:type="spellStart"/>
      <w:r>
        <w:t>Finon</w:t>
      </w:r>
      <w:proofErr w:type="spellEnd"/>
      <w:r>
        <w:t xml:space="preserve">, 2012). </w:t>
      </w:r>
      <w:proofErr w:type="gramStart"/>
      <w:r w:rsidRPr="003C14E4">
        <w:rPr>
          <w:u w:val="single"/>
        </w:rPr>
        <w:t>But</w:t>
      </w:r>
      <w:proofErr w:type="gramEnd"/>
      <w:r w:rsidRPr="003C14E4">
        <w:rPr>
          <w:u w:val="single"/>
        </w:rPr>
        <w:t xml:space="preserve"> </w:t>
      </w:r>
      <w:r w:rsidRPr="00C528CE">
        <w:rPr>
          <w:highlight w:val="green"/>
          <w:u w:val="single"/>
        </w:rPr>
        <w:t>it is striking how</w:t>
      </w:r>
      <w:r>
        <w:rPr>
          <w:u w:val="single"/>
        </w:rPr>
        <w:t xml:space="preserve"> many demon</w:t>
      </w:r>
      <w:r w:rsidRPr="003C14E4">
        <w:rPr>
          <w:u w:val="single"/>
        </w:rPr>
        <w:t xml:space="preserve">stration </w:t>
      </w:r>
      <w:r w:rsidRPr="00C528CE">
        <w:rPr>
          <w:highlight w:val="green"/>
          <w:u w:val="single"/>
        </w:rPr>
        <w:t>programs</w:t>
      </w:r>
      <w:r w:rsidRPr="003C14E4">
        <w:rPr>
          <w:u w:val="single"/>
        </w:rPr>
        <w:t xml:space="preserve"> confronted markets that </w:t>
      </w:r>
      <w:r w:rsidRPr="00C528CE">
        <w:rPr>
          <w:rStyle w:val="Emphasis"/>
          <w:highlight w:val="green"/>
        </w:rPr>
        <w:t>involved</w:t>
      </w:r>
      <w:r w:rsidRPr="003C14E4">
        <w:rPr>
          <w:rStyle w:val="Emphasis"/>
        </w:rPr>
        <w:t xml:space="preserve"> negative </w:t>
      </w:r>
      <w:r w:rsidRPr="00C528CE">
        <w:rPr>
          <w:rStyle w:val="Emphasis"/>
          <w:highlight w:val="green"/>
        </w:rPr>
        <w:t>shocks</w:t>
      </w:r>
      <w:r w:rsidRPr="003C14E4">
        <w:rPr>
          <w:u w:val="single"/>
        </w:rPr>
        <w:t xml:space="preserve"> around the</w:t>
      </w:r>
      <w:r>
        <w:rPr>
          <w:u w:val="single"/>
        </w:rPr>
        <w:t xml:space="preserve"> </w:t>
      </w:r>
      <w:r w:rsidRPr="003C14E4">
        <w:rPr>
          <w:u w:val="single"/>
        </w:rPr>
        <w:t>time that projects came on-line</w:t>
      </w:r>
      <w:r>
        <w:t xml:space="preserve">—we see it in </w:t>
      </w:r>
      <w:proofErr w:type="spellStart"/>
      <w:r w:rsidRPr="003C14E4">
        <w:rPr>
          <w:rStyle w:val="Emphasis"/>
        </w:rPr>
        <w:t>synfuels</w:t>
      </w:r>
      <w:proofErr w:type="spellEnd"/>
      <w:r>
        <w:t xml:space="preserve">, </w:t>
      </w:r>
      <w:r w:rsidRPr="00C528CE">
        <w:rPr>
          <w:rStyle w:val="Emphasis"/>
          <w:highlight w:val="green"/>
        </w:rPr>
        <w:t>biofuels</w:t>
      </w:r>
      <w:r>
        <w:t xml:space="preserve">, and solar thermal electricity (Figure 9), </w:t>
      </w:r>
      <w:r w:rsidRPr="00C528CE">
        <w:rPr>
          <w:highlight w:val="green"/>
          <w:u w:val="single"/>
        </w:rPr>
        <w:t xml:space="preserve">and </w:t>
      </w:r>
      <w:r w:rsidRPr="00C528CE">
        <w:rPr>
          <w:rStyle w:val="Emphasis"/>
          <w:highlight w:val="green"/>
        </w:rPr>
        <w:t>CCS</w:t>
      </w:r>
      <w:r>
        <w:t xml:space="preserve"> (Figure 10). </w:t>
      </w:r>
      <w:r w:rsidRPr="00C528CE">
        <w:rPr>
          <w:highlight w:val="green"/>
          <w:u w:val="single"/>
        </w:rPr>
        <w:t>The</w:t>
      </w:r>
      <w:r w:rsidRPr="003C14E4">
        <w:rPr>
          <w:u w:val="single"/>
        </w:rPr>
        <w:t xml:space="preserve"> </w:t>
      </w:r>
      <w:proofErr w:type="gramStart"/>
      <w:r w:rsidRPr="003C14E4">
        <w:rPr>
          <w:u w:val="single"/>
        </w:rPr>
        <w:t>1.9 year</w:t>
      </w:r>
      <w:proofErr w:type="gramEnd"/>
      <w:r w:rsidRPr="003C14E4">
        <w:rPr>
          <w:u w:val="single"/>
        </w:rPr>
        <w:t xml:space="preserve"> </w:t>
      </w:r>
      <w:r w:rsidRPr="00C528CE">
        <w:rPr>
          <w:rStyle w:val="Emphasis"/>
          <w:highlight w:val="green"/>
        </w:rPr>
        <w:t>average lag from</w:t>
      </w:r>
      <w:r>
        <w:rPr>
          <w:rStyle w:val="Emphasis"/>
        </w:rPr>
        <w:t xml:space="preserve"> </w:t>
      </w:r>
      <w:r w:rsidRPr="003C14E4">
        <w:rPr>
          <w:rStyle w:val="Emphasis"/>
        </w:rPr>
        <w:t xml:space="preserve">project </w:t>
      </w:r>
      <w:r w:rsidRPr="00C528CE">
        <w:rPr>
          <w:rStyle w:val="Emphasis"/>
          <w:highlight w:val="green"/>
        </w:rPr>
        <w:t>initiation to time on-line is crucial</w:t>
      </w:r>
      <w:r>
        <w:t xml:space="preserve">. </w:t>
      </w:r>
      <w:r w:rsidRPr="003C14E4">
        <w:rPr>
          <w:u w:val="single"/>
        </w:rPr>
        <w:t>It would be a mistake to assume a</w:t>
      </w:r>
      <w:r>
        <w:rPr>
          <w:u w:val="single"/>
        </w:rPr>
        <w:t xml:space="preserve"> </w:t>
      </w:r>
      <w:proofErr w:type="spellStart"/>
      <w:r w:rsidRPr="003C14E4">
        <w:rPr>
          <w:u w:val="single"/>
        </w:rPr>
        <w:t>Hotelling</w:t>
      </w:r>
      <w:proofErr w:type="spellEnd"/>
      <w:r w:rsidRPr="003C14E4">
        <w:rPr>
          <w:u w:val="single"/>
        </w:rPr>
        <w:t xml:space="preserve"> price path in which prices of an exhaustible resource</w:t>
      </w:r>
      <w:r>
        <w:t xml:space="preserve"> (e.g. oil, atmospheric storage of CO2) </w:t>
      </w:r>
      <w:r w:rsidRPr="003C14E4">
        <w:rPr>
          <w:u w:val="single"/>
        </w:rPr>
        <w:t>rise at a constant pure rate of time preference</w:t>
      </w:r>
      <w:r>
        <w:t xml:space="preserve">. In </w:t>
      </w:r>
      <w:proofErr w:type="gramStart"/>
      <w:r>
        <w:t>this</w:t>
      </w:r>
      <w:proofErr w:type="gramEnd"/>
      <w:r>
        <w:t xml:space="preserve"> case the relevant price is the level at which avoided CO2 emissions are remunerated. </w:t>
      </w:r>
      <w:r w:rsidRPr="003C14E4">
        <w:rPr>
          <w:u w:val="single"/>
        </w:rPr>
        <w:t>Rather the experience of the past suggests we are more likely to see</w:t>
      </w:r>
      <w:r>
        <w:rPr>
          <w:u w:val="single"/>
        </w:rPr>
        <w:t xml:space="preserve"> </w:t>
      </w:r>
      <w:r w:rsidRPr="003C14E4">
        <w:rPr>
          <w:u w:val="single"/>
        </w:rPr>
        <w:t>shocks and boom–bust cycles</w:t>
      </w:r>
      <w:r>
        <w:t xml:space="preserve"> (</w:t>
      </w:r>
      <w:proofErr w:type="spellStart"/>
      <w:r w:rsidRPr="00CF7AC5">
        <w:t>Krautkraemer</w:t>
      </w:r>
      <w:proofErr w:type="spellEnd"/>
      <w:r w:rsidRPr="00CF7AC5">
        <w:t xml:space="preserve">, 1998; </w:t>
      </w:r>
      <w:proofErr w:type="spellStart"/>
      <w:r w:rsidRPr="00CF7AC5">
        <w:t>Zak</w:t>
      </w:r>
      <w:r>
        <w:t>lan</w:t>
      </w:r>
      <w:proofErr w:type="spellEnd"/>
      <w:r>
        <w:t xml:space="preserve"> et al., 2011). </w:t>
      </w:r>
      <w:r w:rsidRPr="003C14E4">
        <w:rPr>
          <w:u w:val="single"/>
        </w:rPr>
        <w:t>We</w:t>
      </w:r>
      <w:r>
        <w:rPr>
          <w:u w:val="single"/>
        </w:rPr>
        <w:t xml:space="preserve"> </w:t>
      </w:r>
      <w:r w:rsidRPr="003C14E4">
        <w:rPr>
          <w:u w:val="single"/>
        </w:rPr>
        <w:t>see it in our data in the prices related to each demonstration program</w:t>
      </w:r>
      <w:r>
        <w:t xml:space="preserve"> (</w:t>
      </w:r>
      <w:r w:rsidRPr="00CF7AC5">
        <w:t xml:space="preserve">Figure 8). </w:t>
      </w:r>
      <w:proofErr w:type="spellStart"/>
      <w:r w:rsidRPr="00CF7AC5">
        <w:t>Lupion</w:t>
      </w:r>
      <w:proofErr w:type="spellEnd"/>
      <w:r w:rsidRPr="00CF7AC5">
        <w:t xml:space="preserve"> and Herzog (2013) </w:t>
      </w:r>
      <w:r w:rsidRPr="00CF7AC5">
        <w:rPr>
          <w:u w:val="single"/>
        </w:rPr>
        <w:t>attribute the</w:t>
      </w:r>
      <w:r w:rsidRPr="003C14E4">
        <w:rPr>
          <w:u w:val="single"/>
        </w:rPr>
        <w:t xml:space="preserve"> </w:t>
      </w:r>
      <w:r w:rsidRPr="00C528CE">
        <w:rPr>
          <w:highlight w:val="green"/>
          <w:u w:val="single"/>
        </w:rPr>
        <w:t xml:space="preserve">failure </w:t>
      </w:r>
      <w:r w:rsidRPr="003C14E4">
        <w:rPr>
          <w:u w:val="single"/>
        </w:rPr>
        <w:t>of the NER300 program to</w:t>
      </w:r>
      <w:r>
        <w:rPr>
          <w:u w:val="single"/>
        </w:rPr>
        <w:t xml:space="preserve"> </w:t>
      </w:r>
      <w:r w:rsidRPr="003C14E4">
        <w:rPr>
          <w:u w:val="single"/>
        </w:rPr>
        <w:t xml:space="preserve">stimulate the construction </w:t>
      </w:r>
      <w:r w:rsidRPr="00C528CE">
        <w:rPr>
          <w:highlight w:val="green"/>
          <w:u w:val="single"/>
        </w:rPr>
        <w:t>of</w:t>
      </w:r>
      <w:r w:rsidRPr="003C14E4">
        <w:rPr>
          <w:u w:val="single"/>
        </w:rPr>
        <w:t xml:space="preserve"> any </w:t>
      </w:r>
      <w:r w:rsidRPr="00C528CE">
        <w:rPr>
          <w:highlight w:val="green"/>
          <w:u w:val="single"/>
        </w:rPr>
        <w:t xml:space="preserve">CCS projects </w:t>
      </w:r>
      <w:r w:rsidRPr="00CF7AC5">
        <w:rPr>
          <w:u w:val="single"/>
        </w:rPr>
        <w:t xml:space="preserve">to </w:t>
      </w:r>
      <w:proofErr w:type="gramStart"/>
      <w:r w:rsidRPr="00CF7AC5">
        <w:rPr>
          <w:u w:val="single"/>
        </w:rPr>
        <w:t>4</w:t>
      </w:r>
      <w:proofErr w:type="gramEnd"/>
      <w:r w:rsidRPr="00CF7AC5">
        <w:rPr>
          <w:u w:val="single"/>
        </w:rPr>
        <w:t xml:space="preserve"> factors</w:t>
      </w:r>
      <w:r w:rsidRPr="00CF7AC5">
        <w:t xml:space="preserve">: </w:t>
      </w:r>
      <w:r w:rsidRPr="00CF7AC5">
        <w:rPr>
          <w:rStyle w:val="Emphasis"/>
        </w:rPr>
        <w:t>competition with renewables</w:t>
      </w:r>
      <w:r w:rsidRPr="00CF7AC5">
        <w:rPr>
          <w:u w:val="single"/>
        </w:rPr>
        <w:t xml:space="preserve">, project complexity, </w:t>
      </w:r>
      <w:r w:rsidRPr="00CF7AC5">
        <w:rPr>
          <w:rStyle w:val="Emphasis"/>
        </w:rPr>
        <w:t>low carbon prices</w:t>
      </w:r>
      <w:r w:rsidRPr="00CF7AC5">
        <w:rPr>
          <w:u w:val="single"/>
        </w:rPr>
        <w:t xml:space="preserve">, and a combination of fiscal austerity </w:t>
      </w:r>
      <w:r w:rsidRPr="00CF7AC5">
        <w:rPr>
          <w:rStyle w:val="Emphasis"/>
        </w:rPr>
        <w:t>and weak climate policy</w:t>
      </w:r>
      <w:r w:rsidRPr="00CF7AC5">
        <w:t xml:space="preserve"> around the global financial crisis. </w:t>
      </w:r>
      <w:r w:rsidRPr="00CF7AC5">
        <w:rPr>
          <w:u w:val="single"/>
        </w:rPr>
        <w:t xml:space="preserve">Note that </w:t>
      </w:r>
      <w:r w:rsidRPr="00CF7AC5">
        <w:rPr>
          <w:rStyle w:val="Emphasis"/>
          <w:sz w:val="24"/>
        </w:rPr>
        <w:t>three of the four problems</w:t>
      </w:r>
      <w:r w:rsidRPr="00C528CE">
        <w:rPr>
          <w:rStyle w:val="Emphasis"/>
          <w:sz w:val="24"/>
          <w:highlight w:val="green"/>
        </w:rPr>
        <w:t xml:space="preserve"> involved future demand, not the funding structure itself</w:t>
      </w:r>
      <w:r>
        <w:t xml:space="preserve">. </w:t>
      </w:r>
      <w:r w:rsidRPr="00C528CE">
        <w:rPr>
          <w:highlight w:val="green"/>
          <w:u w:val="single"/>
        </w:rPr>
        <w:t>Demonstrations need markets that pay off innovation</w:t>
      </w:r>
      <w:r w:rsidRPr="003C14E4">
        <w:rPr>
          <w:u w:val="single"/>
        </w:rPr>
        <w:t xml:space="preserve"> investments </w:t>
      </w:r>
      <w:r w:rsidRPr="00CF7AC5">
        <w:rPr>
          <w:u w:val="single"/>
        </w:rPr>
        <w:t xml:space="preserve">not just under a steadily increasing </w:t>
      </w:r>
      <w:proofErr w:type="spellStart"/>
      <w:r w:rsidRPr="00CF7AC5">
        <w:rPr>
          <w:u w:val="single"/>
        </w:rPr>
        <w:t>Hotelling</w:t>
      </w:r>
      <w:proofErr w:type="spellEnd"/>
      <w:r w:rsidRPr="00CF7AC5">
        <w:rPr>
          <w:u w:val="single"/>
        </w:rPr>
        <w:t>-style market</w:t>
      </w:r>
      <w:r w:rsidRPr="00CF7AC5">
        <w:t xml:space="preserve">, </w:t>
      </w:r>
      <w:proofErr w:type="gramStart"/>
      <w:r w:rsidRPr="00CF7AC5">
        <w:rPr>
          <w:u w:val="single"/>
        </w:rPr>
        <w:t>but</w:t>
      </w:r>
      <w:proofErr w:type="gramEnd"/>
      <w:r w:rsidRPr="00CF7AC5">
        <w:rPr>
          <w:u w:val="single"/>
        </w:rPr>
        <w:t xml:space="preserve"> </w:t>
      </w:r>
      <w:r w:rsidRPr="00C528CE">
        <w:rPr>
          <w:highlight w:val="green"/>
          <w:u w:val="single"/>
        </w:rPr>
        <w:t xml:space="preserve">under a </w:t>
      </w:r>
      <w:r w:rsidRPr="00C528CE">
        <w:rPr>
          <w:rStyle w:val="Emphasis"/>
          <w:highlight w:val="green"/>
        </w:rPr>
        <w:t>broad range of market conditions</w:t>
      </w:r>
      <w:r>
        <w:t>. F</w:t>
      </w:r>
      <w:r w:rsidRPr="003C14E4">
        <w:rPr>
          <w:u w:val="single"/>
        </w:rPr>
        <w:t xml:space="preserve">eatures of robust </w:t>
      </w:r>
      <w:proofErr w:type="gramStart"/>
      <w:r w:rsidRPr="003C14E4">
        <w:rPr>
          <w:u w:val="single"/>
        </w:rPr>
        <w:t>demand pull</w:t>
      </w:r>
      <w:proofErr w:type="gramEnd"/>
      <w:r w:rsidRPr="003C14E4">
        <w:rPr>
          <w:u w:val="single"/>
        </w:rPr>
        <w:t xml:space="preserve"> include niche markets</w:t>
      </w:r>
      <w:r>
        <w:rPr>
          <w:u w:val="single"/>
        </w:rPr>
        <w:t xml:space="preserve"> </w:t>
      </w:r>
      <w:r>
        <w:t>(Kemp et al., 1998), hedging across jurisdictions (</w:t>
      </w:r>
      <w:proofErr w:type="spellStart"/>
      <w:r>
        <w:t>Nemet</w:t>
      </w:r>
      <w:proofErr w:type="spellEnd"/>
      <w:r>
        <w:t xml:space="preserve">, 2010), </w:t>
      </w:r>
      <w:r w:rsidRPr="003C14E4">
        <w:rPr>
          <w:u w:val="single"/>
        </w:rPr>
        <w:t>and flexible</w:t>
      </w:r>
      <w:r>
        <w:rPr>
          <w:u w:val="single"/>
        </w:rPr>
        <w:t xml:space="preserve"> </w:t>
      </w:r>
      <w:r w:rsidRPr="003C14E4">
        <w:rPr>
          <w:u w:val="single"/>
        </w:rPr>
        <w:t>production</w:t>
      </w:r>
      <w:r>
        <w:t xml:space="preserve"> (Sanchez and </w:t>
      </w:r>
      <w:proofErr w:type="spellStart"/>
      <w:r>
        <w:t>Kammen</w:t>
      </w:r>
      <w:proofErr w:type="spellEnd"/>
      <w:r>
        <w:t xml:space="preserve">, 2016). Government price guarantees have played an important role as we have seen on </w:t>
      </w:r>
      <w:proofErr w:type="spellStart"/>
      <w:r>
        <w:t>synfuels</w:t>
      </w:r>
      <w:proofErr w:type="spellEnd"/>
      <w:r>
        <w:t>, solar thermal electricity, and on a smaller scale, photovoltaics.</w:t>
      </w:r>
    </w:p>
    <w:p w:rsidR="00FD7F11" w:rsidRDefault="00FD7F11" w:rsidP="00FD7F11">
      <w:pPr>
        <w:pStyle w:val="Heading4"/>
      </w:pPr>
      <w:r>
        <w:t>Try or die for CCS to solve warming</w:t>
      </w:r>
    </w:p>
    <w:p w:rsidR="00FD7F11" w:rsidRPr="006F6973" w:rsidRDefault="00FD7F11" w:rsidP="00FD7F11">
      <w:r>
        <w:rPr>
          <w:rStyle w:val="Style13ptBold"/>
        </w:rPr>
        <w:t xml:space="preserve">Moniz 9/23/19 </w:t>
      </w:r>
      <w:r w:rsidRPr="006F6973">
        <w:t>- 13th Secretary of Energy (2013 to 2017) and is the founder and CEO of the Energy Futures Initiative</w:t>
      </w:r>
    </w:p>
    <w:p w:rsidR="00FD7F11" w:rsidRPr="006F6973" w:rsidRDefault="00FD7F11" w:rsidP="00FD7F11">
      <w:proofErr w:type="spellStart"/>
      <w:r w:rsidRPr="006F6973">
        <w:t>Fredd</w:t>
      </w:r>
      <w:proofErr w:type="spellEnd"/>
      <w:r w:rsidRPr="006F6973">
        <w:t xml:space="preserve"> Krupp is president of the Environmental Defense Fund, Ernest Moniz, “Cutting Climate Pollution Isn’t Enough — We Also Need Carbon Removal,” Text, </w:t>
      </w:r>
      <w:proofErr w:type="spellStart"/>
      <w:r w:rsidRPr="006F6973">
        <w:t>TheHill</w:t>
      </w:r>
      <w:proofErr w:type="spellEnd"/>
      <w:r w:rsidRPr="006F6973">
        <w:t xml:space="preserve">, September 23, 2019, </w:t>
      </w:r>
      <w:hyperlink r:id="rId11" w:history="1">
        <w:r w:rsidRPr="006F6973">
          <w:rPr>
            <w:rStyle w:val="Hyperlink"/>
          </w:rPr>
          <w:t>https://thehill.com/opinion/energy-environment/462609-cutting-climate-pollution-isnt-enough-we-also-need-carbon-removal</w:t>
        </w:r>
      </w:hyperlink>
      <w:r w:rsidRPr="006F6973">
        <w:t>.</w:t>
      </w:r>
    </w:p>
    <w:p w:rsidR="00FD7F11" w:rsidRPr="006F6973" w:rsidRDefault="00FD7F11" w:rsidP="00FD7F11"/>
    <w:p w:rsidR="00FD7F11" w:rsidRPr="006F6973" w:rsidRDefault="00FD7F11" w:rsidP="00FD7F11">
      <w:pPr>
        <w:rPr>
          <w:sz w:val="16"/>
        </w:rPr>
      </w:pPr>
      <w:r w:rsidRPr="006F6973">
        <w:rPr>
          <w:sz w:val="16"/>
        </w:rPr>
        <w:t xml:space="preserve">It has been almost four years since the Paris climate agreement </w:t>
      </w:r>
      <w:proofErr w:type="gramStart"/>
      <w:r w:rsidRPr="006F6973">
        <w:rPr>
          <w:sz w:val="16"/>
        </w:rPr>
        <w:t>was signed</w:t>
      </w:r>
      <w:proofErr w:type="gramEnd"/>
      <w:r w:rsidRPr="006F6973">
        <w:rPr>
          <w:sz w:val="16"/>
        </w:rPr>
        <w:t xml:space="preserve">. </w:t>
      </w:r>
      <w:proofErr w:type="gramStart"/>
      <w:r w:rsidRPr="006F6973">
        <w:rPr>
          <w:sz w:val="16"/>
        </w:rPr>
        <w:t>But</w:t>
      </w:r>
      <w:proofErr w:type="gramEnd"/>
      <w:r w:rsidRPr="006F6973">
        <w:rPr>
          <w:sz w:val="16"/>
        </w:rPr>
        <w:t xml:space="preserve"> as leaders gather in New York this week for the United Nations Climate Change </w:t>
      </w:r>
      <w:r w:rsidRPr="002748D8">
        <w:rPr>
          <w:sz w:val="16"/>
        </w:rPr>
        <w:t xml:space="preserve">Summit, </w:t>
      </w:r>
      <w:r w:rsidRPr="002748D8">
        <w:rPr>
          <w:rStyle w:val="StyleUnderline"/>
        </w:rPr>
        <w:t>the world remains far off track from meeting the Paris objective</w:t>
      </w:r>
      <w:r w:rsidRPr="002748D8">
        <w:rPr>
          <w:sz w:val="16"/>
        </w:rPr>
        <w:t xml:space="preserve"> </w:t>
      </w:r>
      <w:r w:rsidRPr="002748D8">
        <w:rPr>
          <w:rStyle w:val="StyleUnderline"/>
        </w:rPr>
        <w:t>of limiting</w:t>
      </w:r>
      <w:r w:rsidRPr="002748D8">
        <w:rPr>
          <w:sz w:val="16"/>
        </w:rPr>
        <w:t xml:space="preserve"> global </w:t>
      </w:r>
      <w:r w:rsidRPr="002748D8">
        <w:rPr>
          <w:rStyle w:val="StyleUnderline"/>
        </w:rPr>
        <w:t>warming to well below</w:t>
      </w:r>
      <w:r w:rsidRPr="006F6973">
        <w:rPr>
          <w:rStyle w:val="StyleUnderline"/>
        </w:rPr>
        <w:t xml:space="preserve"> 2 degrees Celsius --</w:t>
      </w:r>
      <w:r w:rsidRPr="006F6973">
        <w:rPr>
          <w:sz w:val="16"/>
        </w:rPr>
        <w:t xml:space="preserve"> and pursuing efforts at 1.5 degrees.</w:t>
      </w:r>
    </w:p>
    <w:p w:rsidR="00FD7F11" w:rsidRPr="002748D8" w:rsidRDefault="00FD7F11" w:rsidP="00FD7F11">
      <w:pPr>
        <w:rPr>
          <w:rStyle w:val="StyleUnderline"/>
        </w:rPr>
      </w:pPr>
      <w:r w:rsidRPr="006F6973">
        <w:rPr>
          <w:sz w:val="16"/>
        </w:rPr>
        <w:t>T</w:t>
      </w:r>
      <w:r w:rsidRPr="006F6973">
        <w:rPr>
          <w:rStyle w:val="StyleUnderline"/>
        </w:rPr>
        <w:t xml:space="preserve">o meet that target, </w:t>
      </w:r>
      <w:r w:rsidRPr="00C528CE">
        <w:rPr>
          <w:rStyle w:val="Emphasis"/>
          <w:highlight w:val="green"/>
        </w:rPr>
        <w:t>the world must achieve a 100 percent</w:t>
      </w:r>
      <w:r w:rsidRPr="006F6973">
        <w:rPr>
          <w:rStyle w:val="Emphasis"/>
        </w:rPr>
        <w:t xml:space="preserve"> </w:t>
      </w:r>
      <w:r w:rsidRPr="00C528CE">
        <w:rPr>
          <w:rStyle w:val="Emphasis"/>
          <w:highlight w:val="green"/>
        </w:rPr>
        <w:t>clean economy</w:t>
      </w:r>
      <w:r w:rsidRPr="006F6973">
        <w:rPr>
          <w:sz w:val="16"/>
        </w:rPr>
        <w:t xml:space="preserve"> — one </w:t>
      </w:r>
      <w:r w:rsidRPr="00C528CE">
        <w:rPr>
          <w:rStyle w:val="Emphasis"/>
          <w:highlight w:val="green"/>
        </w:rPr>
        <w:t>that produces net zero emissions</w:t>
      </w:r>
      <w:r w:rsidRPr="006F6973">
        <w:rPr>
          <w:sz w:val="16"/>
        </w:rPr>
        <w:t xml:space="preserve">, or no more climate pollution than can be removed from the atmosphere — </w:t>
      </w:r>
      <w:r w:rsidRPr="00C528CE">
        <w:rPr>
          <w:rStyle w:val="Emphasis"/>
          <w:highlight w:val="green"/>
        </w:rPr>
        <w:t>soon</w:t>
      </w:r>
      <w:r w:rsidRPr="006F6973">
        <w:rPr>
          <w:rStyle w:val="Emphasis"/>
        </w:rPr>
        <w:t xml:space="preserve"> </w:t>
      </w:r>
      <w:r w:rsidRPr="00C528CE">
        <w:rPr>
          <w:rStyle w:val="Emphasis"/>
          <w:highlight w:val="green"/>
        </w:rPr>
        <w:t>after mid-century</w:t>
      </w:r>
      <w:r w:rsidRPr="006F6973">
        <w:rPr>
          <w:sz w:val="16"/>
        </w:rPr>
        <w:t xml:space="preserve">, with the United States and other advanced economies reaching that milestone no later than 2050. </w:t>
      </w:r>
      <w:proofErr w:type="gramStart"/>
      <w:r w:rsidRPr="002748D8">
        <w:rPr>
          <w:rStyle w:val="StyleUnderline"/>
        </w:rPr>
        <w:t>It’s</w:t>
      </w:r>
      <w:proofErr w:type="gramEnd"/>
      <w:r w:rsidRPr="002748D8">
        <w:rPr>
          <w:rStyle w:val="StyleUnderline"/>
        </w:rPr>
        <w:t xml:space="preserve"> a daunting but doable task.</w:t>
      </w:r>
    </w:p>
    <w:p w:rsidR="00FD7F11" w:rsidRPr="006F6973" w:rsidRDefault="00FD7F11" w:rsidP="00FD7F11">
      <w:pPr>
        <w:rPr>
          <w:sz w:val="16"/>
        </w:rPr>
      </w:pPr>
      <w:r w:rsidRPr="002748D8">
        <w:rPr>
          <w:rStyle w:val="StyleUnderline"/>
        </w:rPr>
        <w:t>The consequences</w:t>
      </w:r>
      <w:r w:rsidRPr="006F6973">
        <w:rPr>
          <w:rStyle w:val="StyleUnderline"/>
        </w:rPr>
        <w:t xml:space="preserve"> of falling short are enormous</w:t>
      </w:r>
      <w:r w:rsidRPr="006F6973">
        <w:rPr>
          <w:sz w:val="16"/>
        </w:rPr>
        <w:t>. This year, the U.S. government’s fourth National Climate Assessment documented the huge economic and social impacts of unchecked warming. The Pentagon has repeatedly warned of the impacts on national security and our troops.</w:t>
      </w:r>
    </w:p>
    <w:p w:rsidR="00FD7F11" w:rsidRPr="006F6973" w:rsidRDefault="00FD7F11" w:rsidP="00FD7F11">
      <w:pPr>
        <w:rPr>
          <w:sz w:val="16"/>
        </w:rPr>
      </w:pPr>
      <w:r w:rsidRPr="002748D8">
        <w:rPr>
          <w:rStyle w:val="StyleUnderline"/>
        </w:rPr>
        <w:t>Achieving</w:t>
      </w:r>
      <w:r w:rsidRPr="006F6973">
        <w:rPr>
          <w:rStyle w:val="StyleUnderline"/>
        </w:rPr>
        <w:t xml:space="preserve"> a 100 </w:t>
      </w:r>
      <w:proofErr w:type="gramStart"/>
      <w:r w:rsidRPr="006F6973">
        <w:rPr>
          <w:rStyle w:val="StyleUnderline"/>
        </w:rPr>
        <w:t>percent</w:t>
      </w:r>
      <w:proofErr w:type="gramEnd"/>
      <w:r w:rsidRPr="006F6973">
        <w:rPr>
          <w:rStyle w:val="StyleUnderline"/>
        </w:rPr>
        <w:t xml:space="preserve"> clean economy will require a swift transition to renewables</w:t>
      </w:r>
      <w:r w:rsidRPr="006F6973">
        <w:rPr>
          <w:sz w:val="16"/>
        </w:rPr>
        <w:t xml:space="preserve"> and other zero-carbon energy sources. </w:t>
      </w:r>
      <w:proofErr w:type="gramStart"/>
      <w:r w:rsidRPr="006F6973">
        <w:rPr>
          <w:sz w:val="16"/>
        </w:rPr>
        <w:t>But</w:t>
      </w:r>
      <w:proofErr w:type="gramEnd"/>
      <w:r w:rsidRPr="006F6973">
        <w:rPr>
          <w:sz w:val="16"/>
        </w:rPr>
        <w:t xml:space="preserve"> </w:t>
      </w:r>
      <w:r w:rsidRPr="002748D8">
        <w:rPr>
          <w:rStyle w:val="Emphasis"/>
        </w:rPr>
        <w:t xml:space="preserve">we also need to face the reality that </w:t>
      </w:r>
      <w:r w:rsidRPr="00C528CE">
        <w:rPr>
          <w:rStyle w:val="Emphasis"/>
          <w:highlight w:val="green"/>
        </w:rPr>
        <w:t>meeting</w:t>
      </w:r>
      <w:r w:rsidRPr="006F6973">
        <w:rPr>
          <w:sz w:val="16"/>
        </w:rPr>
        <w:t xml:space="preserve"> the </w:t>
      </w:r>
      <w:r w:rsidRPr="00C528CE">
        <w:rPr>
          <w:rStyle w:val="Emphasis"/>
          <w:highlight w:val="green"/>
        </w:rPr>
        <w:t>Paris</w:t>
      </w:r>
      <w:r w:rsidRPr="006F6973">
        <w:rPr>
          <w:sz w:val="16"/>
        </w:rPr>
        <w:t xml:space="preserve"> target </w:t>
      </w:r>
      <w:r w:rsidRPr="00C528CE">
        <w:rPr>
          <w:rStyle w:val="Emphasis"/>
          <w:highlight w:val="green"/>
        </w:rPr>
        <w:t xml:space="preserve">will require taking carbon out of the atmosphere </w:t>
      </w:r>
      <w:r w:rsidRPr="002748D8">
        <w:rPr>
          <w:rStyle w:val="Emphasis"/>
        </w:rPr>
        <w:t>at massive scale</w:t>
      </w:r>
      <w:r w:rsidRPr="006F6973">
        <w:rPr>
          <w:sz w:val="16"/>
        </w:rPr>
        <w:t>. I</w:t>
      </w:r>
      <w:r w:rsidRPr="006F6973">
        <w:rPr>
          <w:rStyle w:val="StyleUnderline"/>
        </w:rPr>
        <w:t xml:space="preserve">n part, </w:t>
      </w:r>
      <w:proofErr w:type="gramStart"/>
      <w:r w:rsidRPr="006F6973">
        <w:rPr>
          <w:rStyle w:val="StyleUnderline"/>
        </w:rPr>
        <w:t>that’s</w:t>
      </w:r>
      <w:proofErr w:type="gramEnd"/>
      <w:r w:rsidRPr="006F6973">
        <w:rPr>
          <w:rStyle w:val="StyleUnderline"/>
        </w:rPr>
        <w:t xml:space="preserve"> </w:t>
      </w:r>
      <w:r w:rsidRPr="00C528CE">
        <w:rPr>
          <w:rStyle w:val="StyleUnderline"/>
          <w:highlight w:val="green"/>
        </w:rPr>
        <w:t>because</w:t>
      </w:r>
      <w:r w:rsidRPr="006F6973">
        <w:rPr>
          <w:rStyle w:val="StyleUnderline"/>
        </w:rPr>
        <w:t xml:space="preserve"> </w:t>
      </w:r>
      <w:r w:rsidRPr="00C528CE">
        <w:rPr>
          <w:rStyle w:val="StyleUnderline"/>
          <w:highlight w:val="green"/>
        </w:rPr>
        <w:t>eliminating emissions will be</w:t>
      </w:r>
      <w:r w:rsidRPr="006F6973">
        <w:rPr>
          <w:rStyle w:val="StyleUnderline"/>
        </w:rPr>
        <w:t xml:space="preserve"> very </w:t>
      </w:r>
      <w:r w:rsidRPr="00C528CE">
        <w:rPr>
          <w:rStyle w:val="StyleUnderline"/>
          <w:highlight w:val="green"/>
        </w:rPr>
        <w:t>challenging</w:t>
      </w:r>
      <w:r w:rsidRPr="006F6973">
        <w:rPr>
          <w:rStyle w:val="StyleUnderline"/>
        </w:rPr>
        <w:t xml:space="preserve"> </w:t>
      </w:r>
      <w:r w:rsidRPr="00C528CE">
        <w:rPr>
          <w:rStyle w:val="StyleUnderline"/>
          <w:highlight w:val="green"/>
        </w:rPr>
        <w:t>for</w:t>
      </w:r>
      <w:r w:rsidRPr="006F6973">
        <w:rPr>
          <w:rStyle w:val="StyleUnderline"/>
        </w:rPr>
        <w:t xml:space="preserve"> some sectors, especially </w:t>
      </w:r>
      <w:r w:rsidRPr="006F6973">
        <w:rPr>
          <w:sz w:val="16"/>
        </w:rPr>
        <w:t>the</w:t>
      </w:r>
      <w:r w:rsidRPr="006F6973">
        <w:rPr>
          <w:rStyle w:val="StyleUnderline"/>
        </w:rPr>
        <w:t xml:space="preserve"> </w:t>
      </w:r>
      <w:r w:rsidRPr="00C528CE">
        <w:rPr>
          <w:rStyle w:val="StyleUnderline"/>
          <w:highlight w:val="green"/>
        </w:rPr>
        <w:t>transportation</w:t>
      </w:r>
      <w:r w:rsidRPr="006F6973">
        <w:rPr>
          <w:rStyle w:val="StyleUnderline"/>
        </w:rPr>
        <w:t xml:space="preserve"> </w:t>
      </w:r>
      <w:r w:rsidRPr="006F6973">
        <w:rPr>
          <w:sz w:val="16"/>
        </w:rPr>
        <w:t>industry</w:t>
      </w:r>
      <w:r w:rsidRPr="006F6973">
        <w:rPr>
          <w:rStyle w:val="StyleUnderline"/>
        </w:rPr>
        <w:t xml:space="preserve"> </w:t>
      </w:r>
      <w:r w:rsidRPr="00C528CE">
        <w:rPr>
          <w:rStyle w:val="StyleUnderline"/>
          <w:highlight w:val="green"/>
        </w:rPr>
        <w:t>and</w:t>
      </w:r>
      <w:r w:rsidRPr="006F6973">
        <w:rPr>
          <w:rStyle w:val="StyleUnderline"/>
        </w:rPr>
        <w:t xml:space="preserve"> </w:t>
      </w:r>
      <w:r w:rsidRPr="00C528CE">
        <w:rPr>
          <w:rStyle w:val="StyleUnderline"/>
          <w:highlight w:val="green"/>
        </w:rPr>
        <w:t>ag</w:t>
      </w:r>
      <w:r w:rsidRPr="006F6973">
        <w:rPr>
          <w:rStyle w:val="StyleUnderline"/>
        </w:rPr>
        <w:t>riculture.</w:t>
      </w:r>
      <w:r w:rsidRPr="006F6973">
        <w:rPr>
          <w:sz w:val="16"/>
        </w:rPr>
        <w:t xml:space="preserve"> </w:t>
      </w:r>
      <w:r w:rsidRPr="006F6973">
        <w:rPr>
          <w:rStyle w:val="StyleUnderline"/>
        </w:rPr>
        <w:t>Removing carbon</w:t>
      </w:r>
      <w:r w:rsidRPr="006F6973">
        <w:rPr>
          <w:sz w:val="16"/>
        </w:rPr>
        <w:t xml:space="preserve"> from the atmosphere </w:t>
      </w:r>
      <w:r w:rsidRPr="006F6973">
        <w:rPr>
          <w:rStyle w:val="StyleUnderline"/>
        </w:rPr>
        <w:t>would</w:t>
      </w:r>
      <w:r w:rsidRPr="006F6973">
        <w:rPr>
          <w:sz w:val="16"/>
        </w:rPr>
        <w:t xml:space="preserve"> also </w:t>
      </w:r>
      <w:r w:rsidRPr="006F6973">
        <w:rPr>
          <w:rStyle w:val="StyleUnderline"/>
        </w:rPr>
        <w:t>bring concentrations down, helping to stabilize the climate</w:t>
      </w:r>
      <w:r w:rsidRPr="006F6973">
        <w:rPr>
          <w:sz w:val="16"/>
        </w:rPr>
        <w:t xml:space="preserve"> at safer levels. So, </w:t>
      </w:r>
      <w:proofErr w:type="gramStart"/>
      <w:r w:rsidRPr="006F6973">
        <w:rPr>
          <w:rStyle w:val="Emphasis"/>
        </w:rPr>
        <w:t xml:space="preserve">the push for </w:t>
      </w:r>
      <w:r w:rsidRPr="00C528CE">
        <w:rPr>
          <w:rStyle w:val="Emphasis"/>
          <w:highlight w:val="green"/>
        </w:rPr>
        <w:t>clean energy must be supplemented</w:t>
      </w:r>
      <w:r w:rsidRPr="006F6973">
        <w:rPr>
          <w:rStyle w:val="Emphasis"/>
        </w:rPr>
        <w:t xml:space="preserve"> by</w:t>
      </w:r>
      <w:r w:rsidRPr="006F6973">
        <w:rPr>
          <w:sz w:val="16"/>
        </w:rPr>
        <w:t xml:space="preserve"> a suite of technologies known as </w:t>
      </w:r>
      <w:r w:rsidRPr="006F6973">
        <w:rPr>
          <w:rStyle w:val="Emphasis"/>
        </w:rPr>
        <w:t>carbon dioxide removal</w:t>
      </w:r>
      <w:r w:rsidRPr="006F6973">
        <w:rPr>
          <w:sz w:val="16"/>
        </w:rPr>
        <w:t xml:space="preserve"> (CDR)</w:t>
      </w:r>
      <w:proofErr w:type="gramEnd"/>
      <w:r w:rsidRPr="006F6973">
        <w:rPr>
          <w:sz w:val="16"/>
        </w:rPr>
        <w:t>.</w:t>
      </w:r>
    </w:p>
    <w:p w:rsidR="00FD7F11" w:rsidRPr="006F6973" w:rsidRDefault="00FD7F11" w:rsidP="00FD7F11">
      <w:pPr>
        <w:rPr>
          <w:sz w:val="16"/>
        </w:rPr>
      </w:pPr>
      <w:r w:rsidRPr="006F6973">
        <w:rPr>
          <w:rStyle w:val="Emphasis"/>
        </w:rPr>
        <w:t xml:space="preserve">It is not a question of what </w:t>
      </w:r>
      <w:proofErr w:type="gramStart"/>
      <w:r w:rsidRPr="006F6973">
        <w:rPr>
          <w:rStyle w:val="Emphasis"/>
        </w:rPr>
        <w:t>we’d</w:t>
      </w:r>
      <w:proofErr w:type="gramEnd"/>
      <w:r w:rsidRPr="006F6973">
        <w:rPr>
          <w:rStyle w:val="Emphasis"/>
        </w:rPr>
        <w:t xml:space="preserve"> prefer. </w:t>
      </w:r>
      <w:proofErr w:type="gramStart"/>
      <w:r w:rsidRPr="00C528CE">
        <w:rPr>
          <w:rStyle w:val="Emphasis"/>
          <w:highlight w:val="green"/>
        </w:rPr>
        <w:t>It’s</w:t>
      </w:r>
      <w:proofErr w:type="gramEnd"/>
      <w:r w:rsidRPr="00C528CE">
        <w:rPr>
          <w:rStyle w:val="Emphasis"/>
          <w:highlight w:val="green"/>
        </w:rPr>
        <w:t xml:space="preserve"> a question of insurmountable math</w:t>
      </w:r>
      <w:r w:rsidRPr="00C528CE">
        <w:rPr>
          <w:sz w:val="16"/>
          <w:highlight w:val="green"/>
        </w:rPr>
        <w:t>.</w:t>
      </w:r>
      <w:r w:rsidRPr="006F6973">
        <w:rPr>
          <w:sz w:val="16"/>
        </w:rPr>
        <w:t xml:space="preserve"> </w:t>
      </w:r>
    </w:p>
    <w:p w:rsidR="00FD7F11" w:rsidRPr="006F6973" w:rsidRDefault="00FD7F11" w:rsidP="00FD7F11">
      <w:pPr>
        <w:rPr>
          <w:rStyle w:val="StyleUnderline"/>
        </w:rPr>
      </w:pPr>
      <w:r w:rsidRPr="006F6973">
        <w:rPr>
          <w:sz w:val="16"/>
        </w:rPr>
        <w:t xml:space="preserve">The crucial role carbon removal must play is becoming more widely recognized. </w:t>
      </w:r>
      <w:r w:rsidRPr="006F6973">
        <w:rPr>
          <w:rStyle w:val="StyleUnderline"/>
        </w:rPr>
        <w:t>The</w:t>
      </w:r>
      <w:r w:rsidRPr="006F6973">
        <w:rPr>
          <w:sz w:val="16"/>
        </w:rPr>
        <w:t xml:space="preserve"> 2018 </w:t>
      </w:r>
      <w:r w:rsidRPr="006F6973">
        <w:rPr>
          <w:rStyle w:val="StyleUnderline"/>
        </w:rPr>
        <w:t>I</w:t>
      </w:r>
      <w:r w:rsidRPr="006F6973">
        <w:rPr>
          <w:sz w:val="16"/>
        </w:rPr>
        <w:t xml:space="preserve">ntergovernmental </w:t>
      </w:r>
      <w:r w:rsidRPr="006F6973">
        <w:rPr>
          <w:rStyle w:val="StyleUnderline"/>
        </w:rPr>
        <w:t>P</w:t>
      </w:r>
      <w:r w:rsidRPr="006F6973">
        <w:rPr>
          <w:sz w:val="16"/>
        </w:rPr>
        <w:t xml:space="preserve">anel on </w:t>
      </w:r>
      <w:r w:rsidRPr="006F6973">
        <w:rPr>
          <w:rStyle w:val="StyleUnderline"/>
        </w:rPr>
        <w:t>C</w:t>
      </w:r>
      <w:r w:rsidRPr="006F6973">
        <w:rPr>
          <w:sz w:val="16"/>
        </w:rPr>
        <w:t xml:space="preserve">limate </w:t>
      </w:r>
      <w:r w:rsidRPr="006F6973">
        <w:rPr>
          <w:rStyle w:val="StyleUnderline"/>
        </w:rPr>
        <w:t>C</w:t>
      </w:r>
      <w:r w:rsidRPr="006F6973">
        <w:rPr>
          <w:sz w:val="16"/>
        </w:rPr>
        <w:t xml:space="preserve">hange report </w:t>
      </w:r>
      <w:r w:rsidRPr="006F6973">
        <w:rPr>
          <w:rStyle w:val="StyleUnderline"/>
        </w:rPr>
        <w:t>stressed the importance of carbon removal</w:t>
      </w:r>
      <w:r w:rsidRPr="006F6973">
        <w:rPr>
          <w:sz w:val="16"/>
        </w:rPr>
        <w:t xml:space="preserve">, and </w:t>
      </w:r>
      <w:r w:rsidRPr="006F6973">
        <w:rPr>
          <w:rStyle w:val="StyleUnderline"/>
        </w:rPr>
        <w:t>the U.S. National Academies of Sciences</w:t>
      </w:r>
      <w:r w:rsidRPr="006F6973">
        <w:rPr>
          <w:sz w:val="16"/>
        </w:rPr>
        <w:t xml:space="preserve">, Engineering and Medicine late last year </w:t>
      </w:r>
      <w:r w:rsidRPr="006F6973">
        <w:rPr>
          <w:rStyle w:val="StyleUnderline"/>
        </w:rPr>
        <w:t>estimated</w:t>
      </w:r>
      <w:r w:rsidRPr="006F6973">
        <w:rPr>
          <w:sz w:val="16"/>
        </w:rPr>
        <w:t xml:space="preserve"> that </w:t>
      </w:r>
      <w:r w:rsidRPr="00C528CE">
        <w:rPr>
          <w:rStyle w:val="Emphasis"/>
          <w:highlight w:val="green"/>
        </w:rPr>
        <w:t>ten billion tons</w:t>
      </w:r>
      <w:r w:rsidRPr="006F6973">
        <w:rPr>
          <w:rStyle w:val="Emphasis"/>
        </w:rPr>
        <w:t xml:space="preserve"> of CO2 </w:t>
      </w:r>
      <w:proofErr w:type="gramStart"/>
      <w:r w:rsidRPr="00C528CE">
        <w:rPr>
          <w:rStyle w:val="Emphasis"/>
          <w:highlight w:val="green"/>
        </w:rPr>
        <w:t>will</w:t>
      </w:r>
      <w:proofErr w:type="gramEnd"/>
      <w:r w:rsidRPr="00C528CE">
        <w:rPr>
          <w:rStyle w:val="Emphasis"/>
          <w:highlight w:val="green"/>
        </w:rPr>
        <w:t xml:space="preserve"> need to be pulled</w:t>
      </w:r>
      <w:r w:rsidRPr="006F6973">
        <w:rPr>
          <w:sz w:val="16"/>
        </w:rPr>
        <w:t xml:space="preserve"> from the atmosphere </w:t>
      </w:r>
      <w:r w:rsidRPr="00C528CE">
        <w:rPr>
          <w:rStyle w:val="Emphasis"/>
          <w:highlight w:val="green"/>
        </w:rPr>
        <w:t>annually</w:t>
      </w:r>
      <w:r w:rsidRPr="006F6973">
        <w:rPr>
          <w:rStyle w:val="Emphasis"/>
        </w:rPr>
        <w:t xml:space="preserve"> by 2050, and double that by 2100</w:t>
      </w:r>
      <w:r w:rsidRPr="006F6973">
        <w:rPr>
          <w:sz w:val="16"/>
        </w:rPr>
        <w:t xml:space="preserve">. For context, today’s global emissions are less than 40 billion tons per year. </w:t>
      </w:r>
      <w:r w:rsidRPr="006F6973">
        <w:rPr>
          <w:rStyle w:val="StyleUnderline"/>
        </w:rPr>
        <w:t xml:space="preserve">If </w:t>
      </w:r>
      <w:proofErr w:type="gramStart"/>
      <w:r w:rsidRPr="006F6973">
        <w:rPr>
          <w:rStyle w:val="StyleUnderline"/>
        </w:rPr>
        <w:t>the</w:t>
      </w:r>
      <w:proofErr w:type="gramEnd"/>
      <w:r w:rsidRPr="006F6973">
        <w:rPr>
          <w:rStyle w:val="StyleUnderline"/>
        </w:rPr>
        <w:t xml:space="preserve"> 10 billion tons of CO2 from CDR were stored underground, that would be roughly double the world’s annual oil production.</w:t>
      </w:r>
    </w:p>
    <w:p w:rsidR="00FD7F11" w:rsidRPr="006F6973" w:rsidRDefault="00FD7F11" w:rsidP="00FD7F11">
      <w:pPr>
        <w:rPr>
          <w:sz w:val="16"/>
        </w:rPr>
      </w:pPr>
      <w:r w:rsidRPr="006F6973">
        <w:rPr>
          <w:rStyle w:val="StyleUnderline"/>
        </w:rPr>
        <w:t>The good news is that</w:t>
      </w:r>
      <w:r w:rsidRPr="006F6973">
        <w:rPr>
          <w:sz w:val="16"/>
        </w:rPr>
        <w:t xml:space="preserve"> </w:t>
      </w:r>
      <w:r w:rsidRPr="00C528CE">
        <w:rPr>
          <w:rStyle w:val="Emphasis"/>
          <w:highlight w:val="green"/>
        </w:rPr>
        <w:t>there are a surprisingly large number of promising pathways</w:t>
      </w:r>
      <w:r w:rsidRPr="006F6973">
        <w:rPr>
          <w:sz w:val="16"/>
        </w:rPr>
        <w:t xml:space="preserve"> for carbon dioxide removal. Nature-based approaches include reforestation and forest management as well as agricultural practices that increase carbon stored in soils. Some of the attendant challenges include competition for land and permanence of the carbon sequestration.</w:t>
      </w:r>
    </w:p>
    <w:p w:rsidR="00FD7F11" w:rsidRPr="006F6973" w:rsidRDefault="00FD7F11" w:rsidP="00FD7F11">
      <w:pPr>
        <w:rPr>
          <w:sz w:val="16"/>
        </w:rPr>
      </w:pPr>
      <w:r w:rsidRPr="006F6973">
        <w:rPr>
          <w:rStyle w:val="StyleUnderline"/>
        </w:rPr>
        <w:t xml:space="preserve">Technological approaches include </w:t>
      </w:r>
      <w:r w:rsidRPr="00C528CE">
        <w:rPr>
          <w:rStyle w:val="StyleUnderline"/>
          <w:highlight w:val="green"/>
        </w:rPr>
        <w:t>direct air captur</w:t>
      </w:r>
      <w:r w:rsidRPr="006F6973">
        <w:rPr>
          <w:rStyle w:val="StyleUnderline"/>
        </w:rPr>
        <w:t>e</w:t>
      </w:r>
      <w:r w:rsidRPr="006F6973">
        <w:rPr>
          <w:sz w:val="16"/>
        </w:rPr>
        <w:t xml:space="preserve"> — machines that actually suck carbon from the air — </w:t>
      </w:r>
      <w:r w:rsidRPr="006F6973">
        <w:rPr>
          <w:rStyle w:val="StyleUnderline"/>
        </w:rPr>
        <w:t>and technologically-enhanced natural processes</w:t>
      </w:r>
      <w:r w:rsidRPr="006F6973">
        <w:rPr>
          <w:sz w:val="16"/>
        </w:rPr>
        <w:t xml:space="preserve">, </w:t>
      </w:r>
      <w:r w:rsidRPr="006F6973">
        <w:rPr>
          <w:rStyle w:val="StyleUnderline"/>
        </w:rPr>
        <w:t xml:space="preserve">such as plants genetically modified </w:t>
      </w:r>
      <w:r w:rsidRPr="006F6973">
        <w:rPr>
          <w:sz w:val="16"/>
        </w:rPr>
        <w:t xml:space="preserve">with deep roots </w:t>
      </w:r>
      <w:r w:rsidRPr="006F6973">
        <w:rPr>
          <w:rStyle w:val="StyleUnderline"/>
        </w:rPr>
        <w:t>to fix carbon in the soil; enhanced mineralization</w:t>
      </w:r>
      <w:r w:rsidRPr="006F6973">
        <w:rPr>
          <w:sz w:val="16"/>
        </w:rPr>
        <w:t xml:space="preserve">, </w:t>
      </w:r>
      <w:r w:rsidRPr="006F6973">
        <w:rPr>
          <w:rStyle w:val="StyleUnderline"/>
        </w:rPr>
        <w:t>which uses</w:t>
      </w:r>
      <w:r w:rsidRPr="006F6973">
        <w:rPr>
          <w:sz w:val="16"/>
        </w:rPr>
        <w:t xml:space="preserve"> certain </w:t>
      </w:r>
      <w:r w:rsidRPr="006F6973">
        <w:rPr>
          <w:rStyle w:val="StyleUnderline"/>
        </w:rPr>
        <w:t>reactive rocks to bind with carbon</w:t>
      </w:r>
      <w:r w:rsidRPr="006F6973">
        <w:rPr>
          <w:sz w:val="16"/>
        </w:rPr>
        <w:t xml:space="preserve"> from the air; </w:t>
      </w:r>
      <w:r w:rsidRPr="006F6973">
        <w:rPr>
          <w:rStyle w:val="StyleUnderline"/>
        </w:rPr>
        <w:t>and accelerated ocean uptake in phytoplankton</w:t>
      </w:r>
      <w:r w:rsidRPr="006F6973">
        <w:rPr>
          <w:sz w:val="16"/>
        </w:rPr>
        <w:t xml:space="preserve">. These </w:t>
      </w:r>
      <w:r w:rsidRPr="006F6973">
        <w:rPr>
          <w:rStyle w:val="StyleUnderline"/>
        </w:rPr>
        <w:t>technologies</w:t>
      </w:r>
      <w:r w:rsidRPr="006F6973">
        <w:rPr>
          <w:sz w:val="16"/>
        </w:rPr>
        <w:t xml:space="preserve"> are immature and </w:t>
      </w:r>
      <w:r w:rsidRPr="00C528CE">
        <w:rPr>
          <w:rStyle w:val="StyleUnderline"/>
          <w:highlight w:val="green"/>
        </w:rPr>
        <w:t>require</w:t>
      </w:r>
      <w:r w:rsidRPr="006F6973">
        <w:rPr>
          <w:sz w:val="16"/>
        </w:rPr>
        <w:t xml:space="preserve"> </w:t>
      </w:r>
      <w:r w:rsidRPr="006F6973">
        <w:rPr>
          <w:rStyle w:val="StyleUnderline"/>
        </w:rPr>
        <w:t>considerable</w:t>
      </w:r>
      <w:r w:rsidRPr="006F6973">
        <w:rPr>
          <w:sz w:val="16"/>
        </w:rPr>
        <w:t xml:space="preserve"> </w:t>
      </w:r>
      <w:r w:rsidRPr="006F6973">
        <w:rPr>
          <w:rStyle w:val="StyleUnderline"/>
        </w:rPr>
        <w:t xml:space="preserve">research, development and </w:t>
      </w:r>
      <w:r w:rsidRPr="00C528CE">
        <w:rPr>
          <w:rStyle w:val="StyleUnderline"/>
          <w:highlight w:val="green"/>
        </w:rPr>
        <w:t>demonstration to ensure viability and affordability</w:t>
      </w:r>
      <w:r w:rsidRPr="006F6973">
        <w:rPr>
          <w:sz w:val="16"/>
        </w:rPr>
        <w:t xml:space="preserve"> at very large scale. </w:t>
      </w:r>
    </w:p>
    <w:p w:rsidR="00FD7F11" w:rsidRPr="006F6973" w:rsidRDefault="00FD7F11" w:rsidP="00FD7F11">
      <w:pPr>
        <w:rPr>
          <w:sz w:val="16"/>
        </w:rPr>
      </w:pPr>
      <w:r w:rsidRPr="006F6973">
        <w:rPr>
          <w:sz w:val="16"/>
        </w:rPr>
        <w:t>Despite the urgency, there is no dedicated federal effort to develop these crucial technologies; existing programs are piecemeal and largely focused on sequestering emissions from industrial and electricity generating sources.</w:t>
      </w:r>
    </w:p>
    <w:p w:rsidR="00FD7F11" w:rsidRPr="006F6973" w:rsidRDefault="00FD7F11" w:rsidP="00FD7F11">
      <w:pPr>
        <w:rPr>
          <w:rStyle w:val="StyleUnderline"/>
        </w:rPr>
      </w:pPr>
      <w:r w:rsidRPr="006F6973">
        <w:rPr>
          <w:rStyle w:val="StyleUnderline"/>
        </w:rPr>
        <w:t>The National Academies recommended the rapid establishment of a robust, focused, scalable and accelerated federal research program</w:t>
      </w:r>
      <w:r w:rsidRPr="006F6973">
        <w:rPr>
          <w:sz w:val="16"/>
        </w:rPr>
        <w:t xml:space="preserve"> spanning the Departments of Energy and Agriculture, the National Oceanic and Atmospheric Administration and the National Science Foundation, among others. Such a program would encompass the full range of technological pathways that can remove CO2 from the environment. ‘’Clearing the Air,’’ an analysis of CDR’s value and a proposed plan to deploy it, has been completed by the Energy Futures Initiative. Over the next decade, </w:t>
      </w:r>
      <w:r w:rsidRPr="006F6973">
        <w:rPr>
          <w:rStyle w:val="StyleUnderline"/>
        </w:rPr>
        <w:t>the program scale would be about a billion dollars a year.</w:t>
      </w:r>
    </w:p>
    <w:p w:rsidR="00FD7F11" w:rsidRPr="006F6973" w:rsidRDefault="00FD7F11" w:rsidP="00FD7F11">
      <w:pPr>
        <w:rPr>
          <w:sz w:val="16"/>
        </w:rPr>
      </w:pPr>
      <w:r w:rsidRPr="006F6973">
        <w:rPr>
          <w:rStyle w:val="Emphasis"/>
        </w:rPr>
        <w:t xml:space="preserve">Carbon dioxide </w:t>
      </w:r>
      <w:r w:rsidRPr="00C528CE">
        <w:rPr>
          <w:rStyle w:val="Emphasis"/>
          <w:highlight w:val="green"/>
        </w:rPr>
        <w:t>removal is not a magic bullet.</w:t>
      </w:r>
      <w:r w:rsidRPr="006F6973">
        <w:rPr>
          <w:sz w:val="16"/>
        </w:rPr>
        <w:t xml:space="preserve"> </w:t>
      </w:r>
      <w:r w:rsidRPr="006F6973">
        <w:rPr>
          <w:rStyle w:val="StyleUnderline"/>
        </w:rPr>
        <w:t>We must do everything we can to deploy innovative low- and zero-carbon methods</w:t>
      </w:r>
      <w:r w:rsidRPr="006F6973">
        <w:rPr>
          <w:sz w:val="16"/>
        </w:rPr>
        <w:t xml:space="preserve"> to generate electricity, heat homes, fuel vehicles, and power industry, creating new economic opportunities in the process. </w:t>
      </w:r>
      <w:r w:rsidRPr="006F6973">
        <w:rPr>
          <w:rStyle w:val="StyleUnderline"/>
        </w:rPr>
        <w:t>Tackling the climate crisis</w:t>
      </w:r>
      <w:r w:rsidRPr="006F6973">
        <w:rPr>
          <w:sz w:val="16"/>
        </w:rPr>
        <w:t xml:space="preserve"> also </w:t>
      </w:r>
      <w:r w:rsidRPr="006F6973">
        <w:rPr>
          <w:rStyle w:val="StyleUnderline"/>
        </w:rPr>
        <w:t>requires placing a declining limit and a price on carbon pollution</w:t>
      </w:r>
      <w:r w:rsidRPr="006F6973">
        <w:rPr>
          <w:sz w:val="16"/>
        </w:rPr>
        <w:t>, as well as a significant increase in energy technology innovation and deployment across the board.</w:t>
      </w:r>
    </w:p>
    <w:p w:rsidR="00FD7F11" w:rsidRPr="006F6973" w:rsidRDefault="00FD7F11" w:rsidP="00FD7F11">
      <w:pPr>
        <w:rPr>
          <w:sz w:val="16"/>
        </w:rPr>
      </w:pPr>
      <w:proofErr w:type="gramStart"/>
      <w:r w:rsidRPr="006F6973">
        <w:rPr>
          <w:sz w:val="16"/>
        </w:rPr>
        <w:t>But</w:t>
      </w:r>
      <w:proofErr w:type="gramEnd"/>
      <w:r w:rsidRPr="006F6973">
        <w:rPr>
          <w:sz w:val="16"/>
        </w:rPr>
        <w:t xml:space="preserve"> </w:t>
      </w:r>
      <w:r w:rsidRPr="00C528CE">
        <w:rPr>
          <w:rStyle w:val="Emphasis"/>
          <w:highlight w:val="green"/>
        </w:rPr>
        <w:t>CDR is also not a “Plan B.” It is a critical part of any “Plan A”</w:t>
      </w:r>
      <w:r w:rsidRPr="006F6973">
        <w:rPr>
          <w:sz w:val="16"/>
        </w:rPr>
        <w:t xml:space="preserve"> for climate, </w:t>
      </w:r>
      <w:r w:rsidRPr="006F6973">
        <w:rPr>
          <w:rStyle w:val="StyleUnderline"/>
        </w:rPr>
        <w:t>a necessary complement to emission reduction</w:t>
      </w:r>
      <w:r w:rsidRPr="006F6973">
        <w:rPr>
          <w:sz w:val="16"/>
        </w:rPr>
        <w:t xml:space="preserve">. </w:t>
      </w:r>
      <w:r w:rsidRPr="00C528CE">
        <w:rPr>
          <w:rStyle w:val="StyleUnderline"/>
          <w:highlight w:val="green"/>
        </w:rPr>
        <w:t>It can provide</w:t>
      </w:r>
      <w:r w:rsidRPr="006F6973">
        <w:rPr>
          <w:rStyle w:val="StyleUnderline"/>
        </w:rPr>
        <w:t xml:space="preserve"> more </w:t>
      </w:r>
      <w:r w:rsidRPr="00C528CE">
        <w:rPr>
          <w:rStyle w:val="StyleUnderline"/>
          <w:highlight w:val="green"/>
        </w:rPr>
        <w:t>flexibility</w:t>
      </w:r>
      <w:r w:rsidRPr="006F6973">
        <w:rPr>
          <w:rStyle w:val="StyleUnderline"/>
        </w:rPr>
        <w:t xml:space="preserve"> and optionality in policy planning, </w:t>
      </w:r>
      <w:r w:rsidRPr="00C528CE">
        <w:rPr>
          <w:rStyle w:val="StyleUnderline"/>
          <w:highlight w:val="green"/>
        </w:rPr>
        <w:t xml:space="preserve">which could </w:t>
      </w:r>
      <w:r w:rsidRPr="00C528CE">
        <w:rPr>
          <w:rStyle w:val="Emphasis"/>
          <w:highlight w:val="green"/>
        </w:rPr>
        <w:t>ease the transition</w:t>
      </w:r>
      <w:r w:rsidRPr="006F6973">
        <w:rPr>
          <w:rStyle w:val="Emphasis"/>
        </w:rPr>
        <w:t xml:space="preserve"> to a carbon-neutral economy </w:t>
      </w:r>
      <w:r w:rsidRPr="00C528CE">
        <w:rPr>
          <w:rStyle w:val="Emphasis"/>
          <w:highlight w:val="green"/>
        </w:rPr>
        <w:t>while</w:t>
      </w:r>
      <w:r w:rsidRPr="006F6973">
        <w:rPr>
          <w:rStyle w:val="Emphasis"/>
        </w:rPr>
        <w:t xml:space="preserve"> </w:t>
      </w:r>
      <w:r w:rsidRPr="00C528CE">
        <w:rPr>
          <w:rStyle w:val="Emphasis"/>
          <w:highlight w:val="green"/>
        </w:rPr>
        <w:t>minimizing transition costs</w:t>
      </w:r>
      <w:r w:rsidRPr="006F6973">
        <w:rPr>
          <w:rStyle w:val="Emphasis"/>
        </w:rPr>
        <w:t xml:space="preserve"> and providing greater assurance </w:t>
      </w:r>
      <w:proofErr w:type="gramStart"/>
      <w:r w:rsidRPr="006F6973">
        <w:rPr>
          <w:rStyle w:val="Emphasis"/>
        </w:rPr>
        <w:t>that</w:t>
      </w:r>
      <w:r w:rsidRPr="006F6973">
        <w:rPr>
          <w:sz w:val="16"/>
        </w:rPr>
        <w:t xml:space="preserve"> science-based climate </w:t>
      </w:r>
      <w:r w:rsidRPr="006F6973">
        <w:rPr>
          <w:rStyle w:val="Emphasis"/>
        </w:rPr>
        <w:t>goals</w:t>
      </w:r>
      <w:proofErr w:type="gramEnd"/>
      <w:r w:rsidRPr="006F6973">
        <w:rPr>
          <w:rStyle w:val="Emphasis"/>
        </w:rPr>
        <w:t xml:space="preserve"> can be met</w:t>
      </w:r>
      <w:r w:rsidRPr="006F6973">
        <w:rPr>
          <w:sz w:val="16"/>
        </w:rPr>
        <w:t xml:space="preserve"> in a timely </w:t>
      </w:r>
      <w:r w:rsidRPr="006F6973">
        <w:rPr>
          <w:rStyle w:val="StyleUnderline"/>
        </w:rPr>
        <w:t>manner. It would eventually enable a net negative global economy that could bring the atmospheric carbon concentrations down — and global temperatures with it.</w:t>
      </w:r>
    </w:p>
    <w:p w:rsidR="00FD7F11" w:rsidRDefault="00FD7F11" w:rsidP="00FD7F11">
      <w:pPr>
        <w:rPr>
          <w:rStyle w:val="Emphasis"/>
        </w:rPr>
      </w:pPr>
      <w:r w:rsidRPr="00C528CE">
        <w:rPr>
          <w:rStyle w:val="Emphasis"/>
          <w:highlight w:val="green"/>
        </w:rPr>
        <w:t>We have delayed meaningful action for far too long</w:t>
      </w:r>
      <w:r w:rsidRPr="006F6973">
        <w:rPr>
          <w:sz w:val="16"/>
        </w:rPr>
        <w:t xml:space="preserve">. As a result, the scale and urgency of the challenge is such that </w:t>
      </w:r>
      <w:r w:rsidRPr="002748D8">
        <w:rPr>
          <w:rStyle w:val="Emphasis"/>
        </w:rPr>
        <w:t>we cannot</w:t>
      </w:r>
      <w:r w:rsidRPr="006F6973">
        <w:rPr>
          <w:rStyle w:val="Emphasis"/>
        </w:rPr>
        <w:t xml:space="preserve"> simply work on doing better in the future. </w:t>
      </w:r>
      <w:r w:rsidRPr="00C528CE">
        <w:rPr>
          <w:rStyle w:val="Emphasis"/>
          <w:highlight w:val="green"/>
        </w:rPr>
        <w:t>We need to correct</w:t>
      </w:r>
      <w:r w:rsidRPr="006F6973">
        <w:rPr>
          <w:rStyle w:val="Emphasis"/>
        </w:rPr>
        <w:t xml:space="preserve"> what we did in </w:t>
      </w:r>
      <w:r w:rsidRPr="00C528CE">
        <w:rPr>
          <w:rStyle w:val="Emphasis"/>
          <w:highlight w:val="green"/>
        </w:rPr>
        <w:t>the past</w:t>
      </w:r>
      <w:r w:rsidRPr="006F6973">
        <w:rPr>
          <w:rStyle w:val="Emphasis"/>
        </w:rPr>
        <w:t xml:space="preserve">. Carbon </w:t>
      </w:r>
      <w:r w:rsidRPr="00C528CE">
        <w:rPr>
          <w:rStyle w:val="Emphasis"/>
          <w:highlight w:val="green"/>
        </w:rPr>
        <w:t>removal is the enabler.</w:t>
      </w:r>
    </w:p>
    <w:p w:rsidR="00FD7F11" w:rsidRDefault="00FD7F11" w:rsidP="00FD7F11">
      <w:pPr>
        <w:rPr>
          <w:rStyle w:val="Emphasis"/>
        </w:rPr>
      </w:pPr>
    </w:p>
    <w:p w:rsidR="00FD7F11" w:rsidRDefault="00FD7F11" w:rsidP="00FD7F11">
      <w:pPr>
        <w:pStyle w:val="Heading4"/>
      </w:pPr>
      <w:r>
        <w:t>Extinction</w:t>
      </w:r>
    </w:p>
    <w:p w:rsidR="00FD7F11" w:rsidRDefault="00FD7F11" w:rsidP="00FD7F11">
      <w:proofErr w:type="spellStart"/>
      <w:proofErr w:type="gramStart"/>
      <w:r>
        <w:t>Yangyang</w:t>
      </w:r>
      <w:proofErr w:type="spellEnd"/>
      <w:r>
        <w:t xml:space="preserve"> </w:t>
      </w:r>
      <w:r>
        <w:rPr>
          <w:rStyle w:val="Style13ptBold"/>
        </w:rPr>
        <w:t>Xu 17</w:t>
      </w:r>
      <w:r>
        <w:t xml:space="preserve">, Assistant Professor of Atmospheric Sciences at Texas A&amp;M University; and </w:t>
      </w:r>
      <w:proofErr w:type="spellStart"/>
      <w:r>
        <w:t>Veerabhadran</w:t>
      </w:r>
      <w:proofErr w:type="spellEnd"/>
      <w:r>
        <w:t xml:space="preserve"> </w:t>
      </w:r>
      <w:proofErr w:type="spellStart"/>
      <w:r>
        <w:t>Ramanathan</w:t>
      </w:r>
      <w:proofErr w:type="spellEnd"/>
      <w:r>
        <w:t>, Distinguished Professor of Atmospheric and Climate Sciences at the Scripps Institution of Oceanography, University of California, San Diego, 9/26/17, “Well below 2 °C: Mitigation strategies for avoiding dangerous to catastrophic climate changes,” Proceedings of the National Academy of Sciences of the United States of America, Vol. 114, No. 39, p. 10315-10323</w:t>
      </w:r>
      <w:proofErr w:type="gramEnd"/>
    </w:p>
    <w:p w:rsidR="00FD7F11" w:rsidRDefault="00FD7F11" w:rsidP="00FD7F11">
      <w:pPr>
        <w:rPr>
          <w:sz w:val="16"/>
        </w:rPr>
      </w:pPr>
      <w:r>
        <w:rPr>
          <w:rStyle w:val="StyleUnderline"/>
        </w:rPr>
        <w:t>We are proposing the following</w:t>
      </w:r>
      <w:r>
        <w:rPr>
          <w:sz w:val="16"/>
        </w:rPr>
        <w:t xml:space="preserve"> extension to the DAI </w:t>
      </w:r>
      <w:r>
        <w:rPr>
          <w:rStyle w:val="StyleUnderline"/>
        </w:rPr>
        <w:t>risk categorization: warming greater than 1.5 °C as “dangerous</w:t>
      </w:r>
      <w:r>
        <w:rPr>
          <w:sz w:val="16"/>
        </w:rPr>
        <w:t xml:space="preserve">”; </w:t>
      </w:r>
      <w:r>
        <w:rPr>
          <w:rStyle w:val="StyleUnderline"/>
        </w:rPr>
        <w:t xml:space="preserve">warming greater than 3 °C as “catastrophic?”; and </w:t>
      </w:r>
      <w:r>
        <w:rPr>
          <w:rStyle w:val="StyleUnderline"/>
          <w:highlight w:val="yellow"/>
        </w:rPr>
        <w:t>warming in excess of</w:t>
      </w:r>
      <w:r>
        <w:rPr>
          <w:sz w:val="16"/>
          <w:highlight w:val="yellow"/>
        </w:rPr>
        <w:t xml:space="preserve"> </w:t>
      </w:r>
      <w:r>
        <w:rPr>
          <w:rStyle w:val="StyleUnderline"/>
          <w:highlight w:val="yellow"/>
        </w:rPr>
        <w:t>5 °</w:t>
      </w:r>
      <w:r>
        <w:rPr>
          <w:rStyle w:val="StyleUnderline"/>
        </w:rPr>
        <w:t>C as “unknown</w:t>
      </w:r>
      <w:r>
        <w:rPr>
          <w:sz w:val="16"/>
        </w:rPr>
        <w:t xml:space="preserve">??,” with the understanding that </w:t>
      </w:r>
      <w:r>
        <w:rPr>
          <w:rStyle w:val="StyleUnderline"/>
        </w:rPr>
        <w:t xml:space="preserve">changes of this magnitude, not experienced in the last 20+ million years, </w:t>
      </w:r>
      <w:r>
        <w:rPr>
          <w:rStyle w:val="StyleUnderline"/>
          <w:highlight w:val="yellow"/>
        </w:rPr>
        <w:t xml:space="preserve">pose </w:t>
      </w:r>
      <w:r>
        <w:rPr>
          <w:rStyle w:val="Emphasis"/>
          <w:highlight w:val="yellow"/>
        </w:rPr>
        <w:t>existential threats</w:t>
      </w:r>
      <w:r>
        <w:rPr>
          <w:rStyle w:val="StyleUnderline"/>
        </w:rPr>
        <w:t xml:space="preserve"> to a majority of the population</w:t>
      </w:r>
      <w:r>
        <w:rPr>
          <w:sz w:val="16"/>
        </w:rPr>
        <w:t xml:space="preserve">. The question mark denotes the subjective nature of our deduction and the fact that catastrophe can strike at even lower warming levels. The justifications for the proposed extension to risk categorization </w:t>
      </w:r>
      <w:proofErr w:type="gramStart"/>
      <w:r>
        <w:rPr>
          <w:sz w:val="16"/>
        </w:rPr>
        <w:t>are given</w:t>
      </w:r>
      <w:proofErr w:type="gramEnd"/>
      <w:r>
        <w:rPr>
          <w:sz w:val="16"/>
        </w:rPr>
        <w:t xml:space="preserve"> below.</w:t>
      </w:r>
    </w:p>
    <w:p w:rsidR="00FD7F11" w:rsidRDefault="00FD7F11" w:rsidP="00FD7F11">
      <w:pPr>
        <w:rPr>
          <w:sz w:val="16"/>
        </w:rPr>
      </w:pPr>
      <w:r>
        <w:rPr>
          <w:sz w:val="16"/>
        </w:rPr>
        <w:t xml:space="preserve">From the IPCC burning embers diagram and from the language of the Paris Agreement, we infer that the DAI begins at warming greater than 1.5 °C. </w:t>
      </w:r>
      <w:r>
        <w:rPr>
          <w:rStyle w:val="StyleUnderline"/>
        </w:rPr>
        <w:t xml:space="preserve">Our </w:t>
      </w:r>
      <w:r>
        <w:rPr>
          <w:rStyle w:val="StyleUnderline"/>
          <w:highlight w:val="yellow"/>
        </w:rPr>
        <w:t>criteria for</w:t>
      </w:r>
      <w:r>
        <w:rPr>
          <w:rStyle w:val="StyleUnderline"/>
        </w:rPr>
        <w:t xml:space="preserve"> extending the risk category</w:t>
      </w:r>
      <w:r>
        <w:rPr>
          <w:sz w:val="16"/>
        </w:rPr>
        <w:t xml:space="preserve"> beyond DAI </w:t>
      </w:r>
      <w:r>
        <w:rPr>
          <w:rStyle w:val="StyleUnderline"/>
        </w:rPr>
        <w:t>include</w:t>
      </w:r>
      <w:r>
        <w:rPr>
          <w:sz w:val="16"/>
        </w:rPr>
        <w:t xml:space="preserve"> the </w:t>
      </w:r>
      <w:r>
        <w:rPr>
          <w:rStyle w:val="StyleUnderline"/>
        </w:rPr>
        <w:t xml:space="preserve">potential </w:t>
      </w:r>
      <w:r>
        <w:rPr>
          <w:rStyle w:val="StyleUnderline"/>
          <w:highlight w:val="yellow"/>
        </w:rPr>
        <w:t>risks of climate change to</w:t>
      </w:r>
      <w:r>
        <w:rPr>
          <w:rStyle w:val="StyleUnderline"/>
        </w:rPr>
        <w:t xml:space="preserve"> the physical climate system, </w:t>
      </w:r>
      <w:r>
        <w:rPr>
          <w:rStyle w:val="StyleUnderline"/>
          <w:highlight w:val="yellow"/>
        </w:rPr>
        <w:t>the ecosystem</w:t>
      </w:r>
      <w:r>
        <w:rPr>
          <w:rStyle w:val="StyleUnderline"/>
        </w:rPr>
        <w:t xml:space="preserve">, human health, </w:t>
      </w:r>
      <w:r>
        <w:rPr>
          <w:rStyle w:val="StyleUnderline"/>
          <w:highlight w:val="yellow"/>
        </w:rPr>
        <w:t xml:space="preserve">and </w:t>
      </w:r>
      <w:r>
        <w:rPr>
          <w:rStyle w:val="Emphasis"/>
          <w:highlight w:val="yellow"/>
        </w:rPr>
        <w:t>species extinction</w:t>
      </w:r>
      <w:r>
        <w:rPr>
          <w:sz w:val="16"/>
        </w:rPr>
        <w:t>. Let us first consider the category of catastrophic (</w:t>
      </w:r>
      <w:proofErr w:type="gramStart"/>
      <w:r>
        <w:rPr>
          <w:sz w:val="16"/>
        </w:rPr>
        <w:t>3</w:t>
      </w:r>
      <w:proofErr w:type="gramEnd"/>
      <w:r>
        <w:rPr>
          <w:sz w:val="16"/>
        </w:rPr>
        <w:t xml:space="preserve"> to 5 °C warming). </w:t>
      </w:r>
      <w:r>
        <w:rPr>
          <w:rStyle w:val="StyleUnderline"/>
        </w:rPr>
        <w:t xml:space="preserve">The </w:t>
      </w:r>
      <w:r>
        <w:rPr>
          <w:rStyle w:val="StyleUnderline"/>
          <w:highlight w:val="yellow"/>
        </w:rPr>
        <w:t>first</w:t>
      </w:r>
      <w:r>
        <w:rPr>
          <w:rStyle w:val="StyleUnderline"/>
        </w:rPr>
        <w:t xml:space="preserve"> major concern </w:t>
      </w:r>
      <w:r>
        <w:rPr>
          <w:rStyle w:val="StyleUnderline"/>
          <w:highlight w:val="yellow"/>
        </w:rPr>
        <w:t>is</w:t>
      </w:r>
      <w:r>
        <w:rPr>
          <w:sz w:val="16"/>
        </w:rPr>
        <w:t xml:space="preserve"> the issue of </w:t>
      </w:r>
      <w:r>
        <w:rPr>
          <w:rStyle w:val="Emphasis"/>
          <w:highlight w:val="yellow"/>
        </w:rPr>
        <w:t>tipping points</w:t>
      </w:r>
      <w:r>
        <w:rPr>
          <w:sz w:val="16"/>
        </w:rPr>
        <w:t xml:space="preserve">. Several studies (48, 49) have concluded that </w:t>
      </w:r>
      <w:r>
        <w:rPr>
          <w:rStyle w:val="StyleUnderline"/>
          <w:highlight w:val="yellow"/>
        </w:rPr>
        <w:t>3 to 5 °C</w:t>
      </w:r>
      <w:r>
        <w:rPr>
          <w:rStyle w:val="StyleUnderline"/>
        </w:rPr>
        <w:t xml:space="preserve"> global warming </w:t>
      </w:r>
      <w:r>
        <w:rPr>
          <w:rStyle w:val="StyleUnderline"/>
          <w:highlight w:val="yellow"/>
        </w:rPr>
        <w:t>is</w:t>
      </w:r>
      <w:r>
        <w:rPr>
          <w:rStyle w:val="StyleUnderline"/>
        </w:rPr>
        <w:t xml:space="preserve"> likely to be </w:t>
      </w:r>
      <w:r>
        <w:rPr>
          <w:rStyle w:val="StyleUnderline"/>
          <w:highlight w:val="yellow"/>
        </w:rPr>
        <w:t>the threshold for tipping points</w:t>
      </w:r>
      <w:r>
        <w:rPr>
          <w:rStyle w:val="StyleUnderline"/>
        </w:rPr>
        <w:t xml:space="preserve"> such as the collapse of the western Antarctic ice sheet, shutdown of </w:t>
      </w:r>
      <w:proofErr w:type="gramStart"/>
      <w:r>
        <w:rPr>
          <w:rStyle w:val="StyleUnderline"/>
        </w:rPr>
        <w:t>deep water</w:t>
      </w:r>
      <w:proofErr w:type="gramEnd"/>
      <w:r>
        <w:rPr>
          <w:rStyle w:val="StyleUnderline"/>
        </w:rPr>
        <w:t xml:space="preserve"> circulation</w:t>
      </w:r>
      <w:r>
        <w:rPr>
          <w:sz w:val="16"/>
        </w:rPr>
        <w:t xml:space="preserve"> in the North Atlantic, </w:t>
      </w:r>
      <w:r>
        <w:rPr>
          <w:rStyle w:val="StyleUnderline"/>
        </w:rPr>
        <w:t>dieback of Amazon rainforests</w:t>
      </w:r>
      <w:r>
        <w:rPr>
          <w:sz w:val="16"/>
        </w:rPr>
        <w:t xml:space="preserve"> as well as boreal forests, and </w:t>
      </w:r>
      <w:r>
        <w:rPr>
          <w:rStyle w:val="StyleUnderline"/>
        </w:rPr>
        <w:t>collapse of the West African monsoon</w:t>
      </w:r>
      <w:r>
        <w:rPr>
          <w:sz w:val="16"/>
        </w:rPr>
        <w:t xml:space="preserve">, among others. While </w:t>
      </w:r>
      <w:r>
        <w:rPr>
          <w:rStyle w:val="StyleUnderline"/>
        </w:rPr>
        <w:t xml:space="preserve">natural scientists refer to these as </w:t>
      </w:r>
      <w:r>
        <w:rPr>
          <w:rStyle w:val="Emphasis"/>
          <w:highlight w:val="yellow"/>
        </w:rPr>
        <w:t>abrupt and irreversible climate changes</w:t>
      </w:r>
      <w:r>
        <w:rPr>
          <w:sz w:val="16"/>
        </w:rPr>
        <w:t>, economists refer to them as catastrophic events (49).</w:t>
      </w:r>
    </w:p>
    <w:p w:rsidR="00FD7F11" w:rsidRDefault="00FD7F11" w:rsidP="00FD7F11">
      <w:pPr>
        <w:rPr>
          <w:sz w:val="16"/>
        </w:rPr>
      </w:pPr>
      <w:r>
        <w:rPr>
          <w:rStyle w:val="StyleUnderline"/>
        </w:rPr>
        <w:t>Warming of such magnitudes</w:t>
      </w:r>
      <w:r>
        <w:rPr>
          <w:sz w:val="16"/>
        </w:rPr>
        <w:t xml:space="preserve"> also </w:t>
      </w:r>
      <w:r>
        <w:rPr>
          <w:rStyle w:val="StyleUnderline"/>
        </w:rPr>
        <w:t xml:space="preserve">has </w:t>
      </w:r>
      <w:r>
        <w:rPr>
          <w:rStyle w:val="Emphasis"/>
        </w:rPr>
        <w:t>catastrophic human health effects</w:t>
      </w:r>
      <w:r>
        <w:rPr>
          <w:sz w:val="16"/>
        </w:rPr>
        <w:t xml:space="preserve">. Many recent studies (50, 51) have focused on the direct influence of extreme events such as heat waves on public health by evaluating exposure to heat stress and hyperthermia. It has been estimated that the likelihood of extreme events (defined as 3-sigma events), including heat waves, has increased 10-fold in the recent decades (52). Human beings are extremely sensitive to heat stress. For example, the 2013 European heat wave led to about 70,000 premature mortalities (53). The major finding of a recent study (51) is that, currently, about 13.6% of land area with a population of 30.6% </w:t>
      </w:r>
      <w:proofErr w:type="gramStart"/>
      <w:r>
        <w:rPr>
          <w:sz w:val="16"/>
        </w:rPr>
        <w:t>is exposed</w:t>
      </w:r>
      <w:proofErr w:type="gramEnd"/>
      <w:r>
        <w:rPr>
          <w:sz w:val="16"/>
        </w:rPr>
        <w:t xml:space="preserve"> to deadly heat. The authors of that study defined deadly heat as exceeding a threshold of temperature as well as humidity. The thresholds were determined from numerous heat wave events and data for mortalities attributed to heat waves. According to this study, a </w:t>
      </w:r>
      <w:r>
        <w:rPr>
          <w:rStyle w:val="StyleUnderline"/>
        </w:rPr>
        <w:t>2 °C warming would double the land area subject to deadly heat and expose 48% of the population</w:t>
      </w:r>
      <w:r>
        <w:rPr>
          <w:sz w:val="16"/>
        </w:rPr>
        <w:t xml:space="preserve">. A </w:t>
      </w:r>
      <w:r>
        <w:rPr>
          <w:rStyle w:val="StyleUnderline"/>
          <w:highlight w:val="yellow"/>
        </w:rPr>
        <w:t>4 °C</w:t>
      </w:r>
      <w:r>
        <w:rPr>
          <w:sz w:val="16"/>
        </w:rPr>
        <w:t xml:space="preserve"> warming by 2100 </w:t>
      </w:r>
      <w:r>
        <w:rPr>
          <w:rStyle w:val="StyleUnderline"/>
        </w:rPr>
        <w:t>would subject</w:t>
      </w:r>
      <w:r>
        <w:rPr>
          <w:sz w:val="16"/>
        </w:rPr>
        <w:t xml:space="preserve"> 47% of the land area and almost </w:t>
      </w:r>
      <w:r>
        <w:rPr>
          <w:rStyle w:val="StyleUnderline"/>
        </w:rPr>
        <w:t xml:space="preserve">74% of the world population to deadly heat, which </w:t>
      </w:r>
      <w:r>
        <w:rPr>
          <w:rStyle w:val="StyleUnderline"/>
          <w:highlight w:val="yellow"/>
        </w:rPr>
        <w:t xml:space="preserve">could pose </w:t>
      </w:r>
      <w:r>
        <w:rPr>
          <w:rStyle w:val="Emphasis"/>
          <w:highlight w:val="yellow"/>
        </w:rPr>
        <w:t>existential risks to humans</w:t>
      </w:r>
      <w:r>
        <w:rPr>
          <w:sz w:val="16"/>
        </w:rPr>
        <w:t xml:space="preserve"> and mammals alike </w:t>
      </w:r>
      <w:r>
        <w:rPr>
          <w:rStyle w:val="StyleUnderline"/>
        </w:rPr>
        <w:t xml:space="preserve">unless massive adaptation measures </w:t>
      </w:r>
      <w:proofErr w:type="gramStart"/>
      <w:r>
        <w:rPr>
          <w:rStyle w:val="StyleUnderline"/>
        </w:rPr>
        <w:t>are implemented</w:t>
      </w:r>
      <w:proofErr w:type="gramEnd"/>
      <w:r>
        <w:rPr>
          <w:sz w:val="16"/>
        </w:rPr>
        <w:t>, such as providing air conditioning to the entire population or a massive relocation of most of the population to safer climates.</w:t>
      </w:r>
    </w:p>
    <w:p w:rsidR="00FD7F11" w:rsidRDefault="00FD7F11" w:rsidP="00FD7F11">
      <w:pPr>
        <w:rPr>
          <w:sz w:val="16"/>
        </w:rPr>
      </w:pPr>
      <w:r>
        <w:rPr>
          <w:rStyle w:val="StyleUnderline"/>
        </w:rPr>
        <w:t>Climate risks</w:t>
      </w:r>
      <w:r>
        <w:rPr>
          <w:sz w:val="16"/>
        </w:rPr>
        <w:t xml:space="preserve"> can </w:t>
      </w:r>
      <w:r>
        <w:rPr>
          <w:rStyle w:val="StyleUnderline"/>
        </w:rPr>
        <w:t>vary markedly depending on</w:t>
      </w:r>
      <w:r>
        <w:rPr>
          <w:sz w:val="16"/>
        </w:rPr>
        <w:t xml:space="preserve"> the </w:t>
      </w:r>
      <w:r>
        <w:rPr>
          <w:rStyle w:val="StyleUnderline"/>
        </w:rPr>
        <w:t>socioeconomic status</w:t>
      </w:r>
      <w:r>
        <w:rPr>
          <w:sz w:val="16"/>
        </w:rPr>
        <w:t xml:space="preserve"> and culture of the population, and so we must take up the question of “</w:t>
      </w:r>
      <w:r>
        <w:rPr>
          <w:sz w:val="16"/>
          <w:szCs w:val="16"/>
        </w:rPr>
        <w:t>dangerous to whom?”</w:t>
      </w:r>
      <w:r>
        <w:rPr>
          <w:sz w:val="16"/>
        </w:rPr>
        <w:t xml:space="preserve"> (54). </w:t>
      </w:r>
      <w:proofErr w:type="gramStart"/>
      <w:r>
        <w:rPr>
          <w:sz w:val="16"/>
        </w:rPr>
        <w:t>Our</w:t>
      </w:r>
      <w:proofErr w:type="gramEnd"/>
      <w:r>
        <w:rPr>
          <w:sz w:val="16"/>
        </w:rPr>
        <w:t xml:space="preserve"> discussion in this study is focused more on people and not on the ecosystem, and even with this limited scope, there are multitudes of categories of people. We will focus on </w:t>
      </w:r>
      <w:r>
        <w:rPr>
          <w:rStyle w:val="StyleUnderline"/>
        </w:rPr>
        <w:t>the poorest 3 billion people</w:t>
      </w:r>
      <w:r>
        <w:rPr>
          <w:sz w:val="16"/>
        </w:rPr>
        <w:t xml:space="preserve"> living mostly in tropical rural areas, who are still relying on 18th-century technologies for meeting basic needs such as cooking and heating. Their contribution to CO2 pollution is roughly 5% compared with the 50% contribution by the wealthiest 1 billion (55). </w:t>
      </w:r>
      <w:proofErr w:type="gramStart"/>
      <w:r>
        <w:rPr>
          <w:sz w:val="16"/>
        </w:rPr>
        <w:t xml:space="preserve">This bottom 3 billion population comprises mostly subsistent farmers, whose </w:t>
      </w:r>
      <w:r>
        <w:rPr>
          <w:rStyle w:val="StyleUnderline"/>
        </w:rPr>
        <w:t>livelihood will be severely impacted, if not destroyed</w:t>
      </w:r>
      <w:r>
        <w:rPr>
          <w:sz w:val="16"/>
        </w:rPr>
        <w:t xml:space="preserve">, with a one- to five-year </w:t>
      </w:r>
      <w:proofErr w:type="spellStart"/>
      <w:r>
        <w:rPr>
          <w:sz w:val="16"/>
        </w:rPr>
        <w:t>megadrought</w:t>
      </w:r>
      <w:proofErr w:type="spellEnd"/>
      <w:r>
        <w:rPr>
          <w:sz w:val="16"/>
        </w:rPr>
        <w:t xml:space="preserve">, heat waves, or heavy floods; for those among the bottom 3 billion of the world’s population who are living in coastal areas, a 1- to 2-m </w:t>
      </w:r>
      <w:r>
        <w:rPr>
          <w:rStyle w:val="StyleUnderline"/>
        </w:rPr>
        <w:t>rise in sea level (likely with</w:t>
      </w:r>
      <w:r>
        <w:rPr>
          <w:sz w:val="16"/>
        </w:rPr>
        <w:t xml:space="preserve"> a </w:t>
      </w:r>
      <w:r>
        <w:rPr>
          <w:rStyle w:val="StyleUnderline"/>
        </w:rPr>
        <w:t xml:space="preserve">warming in excess of 3 °C) poses </w:t>
      </w:r>
      <w:r>
        <w:rPr>
          <w:rStyle w:val="Emphasis"/>
        </w:rPr>
        <w:t>existential threat</w:t>
      </w:r>
      <w:r>
        <w:rPr>
          <w:sz w:val="16"/>
        </w:rPr>
        <w:t xml:space="preserve"> if they do not relocate or migrate.</w:t>
      </w:r>
      <w:proofErr w:type="gramEnd"/>
      <w:r>
        <w:rPr>
          <w:sz w:val="16"/>
        </w:rPr>
        <w:t xml:space="preserve"> It </w:t>
      </w:r>
      <w:proofErr w:type="gramStart"/>
      <w:r>
        <w:rPr>
          <w:sz w:val="16"/>
        </w:rPr>
        <w:t>has been estimated</w:t>
      </w:r>
      <w:proofErr w:type="gramEnd"/>
      <w:r>
        <w:rPr>
          <w:sz w:val="16"/>
        </w:rPr>
        <w:t xml:space="preserve"> that </w:t>
      </w:r>
      <w:r>
        <w:rPr>
          <w:rStyle w:val="StyleUnderline"/>
        </w:rPr>
        <w:t>several hundred million people would be subject to famine</w:t>
      </w:r>
      <w:r>
        <w:rPr>
          <w:sz w:val="16"/>
        </w:rPr>
        <w:t xml:space="preserve"> with warming in excess of 4 °C (54). However, there has essentially been no discussion on warming beyond 5 °C.</w:t>
      </w:r>
    </w:p>
    <w:p w:rsidR="00FD7F11" w:rsidRDefault="00FD7F11" w:rsidP="00FD7F11">
      <w:pPr>
        <w:rPr>
          <w:sz w:val="16"/>
        </w:rPr>
      </w:pPr>
      <w:r>
        <w:rPr>
          <w:rStyle w:val="StyleUnderline"/>
        </w:rPr>
        <w:t>Climate change-induced species extinction is one major concern with warming of such large magnitudes (&gt;5 °C</w:t>
      </w:r>
      <w:r>
        <w:rPr>
          <w:sz w:val="16"/>
        </w:rPr>
        <w:t xml:space="preserve">). The current rate of loss of species is </w:t>
      </w:r>
      <w:r>
        <w:rPr>
          <w:rFonts w:ascii="Cambria Math" w:hAnsi="Cambria Math" w:cs="Cambria Math"/>
          <w:sz w:val="16"/>
        </w:rPr>
        <w:t>∼</w:t>
      </w:r>
      <w:r>
        <w:rPr>
          <w:sz w:val="16"/>
        </w:rPr>
        <w:t xml:space="preserve">1,000-fold the historical rate, due largely to habitat destruction. At this rate, about 25% of species are in danger of extinction in the coming decades (56). Global </w:t>
      </w:r>
      <w:r>
        <w:rPr>
          <w:rStyle w:val="StyleUnderline"/>
        </w:rPr>
        <w:t xml:space="preserve">warming of </w:t>
      </w:r>
      <w:r>
        <w:rPr>
          <w:rStyle w:val="StyleUnderline"/>
          <w:highlight w:val="yellow"/>
        </w:rPr>
        <w:t>6 °C</w:t>
      </w:r>
      <w:r>
        <w:rPr>
          <w:rStyle w:val="StyleUnderline"/>
        </w:rPr>
        <w:t xml:space="preserve"> or more</w:t>
      </w:r>
      <w:r>
        <w:rPr>
          <w:sz w:val="16"/>
        </w:rPr>
        <w:t xml:space="preserve"> (</w:t>
      </w:r>
      <w:r>
        <w:rPr>
          <w:rStyle w:val="StyleUnderline"/>
          <w:highlight w:val="yellow"/>
        </w:rPr>
        <w:t>accompanied by</w:t>
      </w:r>
      <w:r>
        <w:rPr>
          <w:rStyle w:val="StyleUnderline"/>
        </w:rPr>
        <w:t xml:space="preserve"> increase in </w:t>
      </w:r>
      <w:r>
        <w:rPr>
          <w:rStyle w:val="StyleUnderline"/>
          <w:highlight w:val="yellow"/>
        </w:rPr>
        <w:t>ocean acidity</w:t>
      </w:r>
      <w:r>
        <w:rPr>
          <w:sz w:val="16"/>
        </w:rPr>
        <w:t xml:space="preserve"> due to increased CO2) </w:t>
      </w:r>
      <w:r>
        <w:rPr>
          <w:rStyle w:val="StyleUnderline"/>
        </w:rPr>
        <w:t xml:space="preserve">can act as a major force multiplier and </w:t>
      </w:r>
      <w:r>
        <w:rPr>
          <w:rStyle w:val="Emphasis"/>
          <w:highlight w:val="yellow"/>
        </w:rPr>
        <w:t>expose</w:t>
      </w:r>
      <w:r>
        <w:rPr>
          <w:sz w:val="16"/>
        </w:rPr>
        <w:t xml:space="preserve"> as much as </w:t>
      </w:r>
      <w:r>
        <w:rPr>
          <w:rStyle w:val="Emphasis"/>
          <w:highlight w:val="yellow"/>
        </w:rPr>
        <w:t>90% of species to</w:t>
      </w:r>
      <w:r>
        <w:rPr>
          <w:sz w:val="16"/>
        </w:rPr>
        <w:t xml:space="preserve"> the dangers of </w:t>
      </w:r>
      <w:r>
        <w:rPr>
          <w:rStyle w:val="Emphasis"/>
          <w:highlight w:val="yellow"/>
        </w:rPr>
        <w:t>extinction</w:t>
      </w:r>
      <w:r>
        <w:rPr>
          <w:sz w:val="16"/>
        </w:rPr>
        <w:t xml:space="preserve"> (57).</w:t>
      </w:r>
    </w:p>
    <w:p w:rsidR="00FD7F11" w:rsidRDefault="00FD7F11" w:rsidP="00FD7F11">
      <w:pPr>
        <w:rPr>
          <w:sz w:val="16"/>
        </w:rPr>
      </w:pPr>
      <w:r>
        <w:rPr>
          <w:sz w:val="16"/>
        </w:rPr>
        <w:t xml:space="preserve">The bodily harms combined with </w:t>
      </w:r>
      <w:r>
        <w:rPr>
          <w:rStyle w:val="StyleUnderline"/>
          <w:highlight w:val="yellow"/>
        </w:rPr>
        <w:t>climate change-forced</w:t>
      </w:r>
      <w:r>
        <w:rPr>
          <w:rStyle w:val="StyleUnderline"/>
        </w:rPr>
        <w:t xml:space="preserve"> species destruction, </w:t>
      </w:r>
      <w:r>
        <w:rPr>
          <w:rStyle w:val="StyleUnderline"/>
          <w:highlight w:val="yellow"/>
        </w:rPr>
        <w:t>biodiversity loss</w:t>
      </w:r>
      <w:r>
        <w:rPr>
          <w:rStyle w:val="StyleUnderline"/>
        </w:rPr>
        <w:t xml:space="preserve">, and </w:t>
      </w:r>
      <w:r>
        <w:rPr>
          <w:rStyle w:val="StyleUnderline"/>
          <w:highlight w:val="yellow"/>
        </w:rPr>
        <w:t>threats to water and food security</w:t>
      </w:r>
      <w:r>
        <w:rPr>
          <w:sz w:val="16"/>
        </w:rPr>
        <w:t xml:space="preserve">, as summarized recently (58), </w:t>
      </w:r>
      <w:r>
        <w:rPr>
          <w:rStyle w:val="StyleUnderline"/>
          <w:highlight w:val="yellow"/>
        </w:rPr>
        <w:t>motivated us to categorize warming</w:t>
      </w:r>
      <w:r>
        <w:rPr>
          <w:rStyle w:val="StyleUnderline"/>
        </w:rPr>
        <w:t xml:space="preserve"> beyond 5 °C </w:t>
      </w:r>
      <w:r>
        <w:rPr>
          <w:rStyle w:val="StyleUnderline"/>
          <w:highlight w:val="yellow"/>
        </w:rPr>
        <w:t>as</w:t>
      </w:r>
      <w:r>
        <w:rPr>
          <w:rStyle w:val="StyleUnderline"/>
        </w:rPr>
        <w:t xml:space="preserve"> unknown</w:t>
      </w:r>
      <w:r>
        <w:rPr>
          <w:sz w:val="16"/>
        </w:rPr>
        <w:t xml:space="preserve">??, </w:t>
      </w:r>
      <w:r>
        <w:rPr>
          <w:rStyle w:val="StyleUnderline"/>
        </w:rPr>
        <w:t>implying</w:t>
      </w:r>
      <w:r>
        <w:rPr>
          <w:sz w:val="16"/>
        </w:rPr>
        <w:t xml:space="preserve"> the possibility of </w:t>
      </w:r>
      <w:r>
        <w:rPr>
          <w:rStyle w:val="Emphasis"/>
          <w:highlight w:val="yellow"/>
        </w:rPr>
        <w:t xml:space="preserve">existential </w:t>
      </w:r>
      <w:r>
        <w:rPr>
          <w:rStyle w:val="Emphasis"/>
        </w:rPr>
        <w:t>threats</w:t>
      </w:r>
      <w:r>
        <w:rPr>
          <w:sz w:val="16"/>
        </w:rPr>
        <w:t>. Fig. 2 displays these three risk categorizations (vertical dashed lines).</w:t>
      </w:r>
    </w:p>
    <w:p w:rsidR="00FD7F11" w:rsidRPr="00FE1F5A" w:rsidRDefault="00FD7F11" w:rsidP="00FD7F11">
      <w:pPr>
        <w:pStyle w:val="Heading4"/>
        <w:rPr>
          <w:rFonts w:cs="Arial"/>
        </w:rPr>
      </w:pPr>
      <w:r w:rsidRPr="00FE1F5A">
        <w:rPr>
          <w:rFonts w:cs="Arial"/>
        </w:rPr>
        <w:t>Rejection of capitalism causes massive transition wars</w:t>
      </w:r>
    </w:p>
    <w:p w:rsidR="00FD7F11" w:rsidRPr="00FE1F5A" w:rsidRDefault="00FD7F11" w:rsidP="00FD7F11">
      <w:pPr>
        <w:rPr>
          <w:color w:val="000000"/>
          <w:sz w:val="12"/>
        </w:rPr>
      </w:pPr>
      <w:r w:rsidRPr="00FE1F5A">
        <w:rPr>
          <w:rStyle w:val="Style13ptBold"/>
        </w:rPr>
        <w:t>Harris 03.</w:t>
      </w:r>
      <w:r w:rsidRPr="00FE1F5A">
        <w:t xml:space="preserve"> Lee, Analyst – Hoover Institution and Author of The Suicide of Reason, “The Intellectual Origins of America-Bashing”, Policy Review, January, http://www.hoover.org/publications/policyreview/3458371.html</w:t>
      </w:r>
    </w:p>
    <w:p w:rsidR="00FD7F11" w:rsidRPr="00FE1F5A" w:rsidRDefault="00FD7F11" w:rsidP="00FD7F11">
      <w:pPr>
        <w:rPr>
          <w:sz w:val="14"/>
        </w:rPr>
      </w:pPr>
      <w:r w:rsidRPr="00FE1F5A">
        <w:rPr>
          <w:sz w:val="14"/>
        </w:rPr>
        <w:t xml:space="preserve">This is the </w:t>
      </w:r>
      <w:proofErr w:type="spellStart"/>
      <w:r w:rsidRPr="00FE1F5A">
        <w:rPr>
          <w:sz w:val="14"/>
        </w:rPr>
        <w:t>immiserization</w:t>
      </w:r>
      <w:proofErr w:type="spellEnd"/>
      <w:r w:rsidRPr="00FE1F5A">
        <w:rPr>
          <w:sz w:val="14"/>
        </w:rPr>
        <w:t xml:space="preserve"> thesis of Marx. </w:t>
      </w:r>
      <w:proofErr w:type="gramStart"/>
      <w:r w:rsidRPr="00FE1F5A">
        <w:rPr>
          <w:sz w:val="14"/>
        </w:rPr>
        <w:t>And</w:t>
      </w:r>
      <w:proofErr w:type="gramEnd"/>
      <w:r w:rsidRPr="00FE1F5A">
        <w:rPr>
          <w:sz w:val="14"/>
        </w:rPr>
        <w:t xml:space="preserve"> it is central to revolutionary Marxism, since if capitalism produces no widespread misery, then it also produces no fatal internal contradiction: If everyone is getting better off through capitalism, who will dream of struggling to overthrow it? Only genuine misery on the part of the workers would be sufficient to overturn the whole apparatus of the capitalist state, simply because, as Marx insisted, </w:t>
      </w:r>
      <w:r w:rsidRPr="00FE1F5A">
        <w:rPr>
          <w:rStyle w:val="StyleUnderline"/>
        </w:rPr>
        <w:t xml:space="preserve">the </w:t>
      </w:r>
      <w:r w:rsidRPr="00FE1F5A">
        <w:rPr>
          <w:rStyle w:val="StyleUnderline"/>
          <w:highlight w:val="green"/>
        </w:rPr>
        <w:t>capitalist class</w:t>
      </w:r>
      <w:r w:rsidRPr="00FE1F5A">
        <w:rPr>
          <w:rStyle w:val="StyleUnderline"/>
        </w:rPr>
        <w:t xml:space="preserve"> </w:t>
      </w:r>
      <w:proofErr w:type="gramStart"/>
      <w:r w:rsidRPr="00FE1F5A">
        <w:rPr>
          <w:rStyle w:val="StyleUnderline"/>
          <w:highlight w:val="green"/>
        </w:rPr>
        <w:t>could not be</w:t>
      </w:r>
      <w:r w:rsidRPr="00FE1F5A">
        <w:rPr>
          <w:rStyle w:val="StyleUnderline"/>
        </w:rPr>
        <w:t xml:space="preserve"> realistically </w:t>
      </w:r>
      <w:r w:rsidRPr="00FE1F5A">
        <w:rPr>
          <w:rStyle w:val="StyleUnderline"/>
          <w:highlight w:val="green"/>
        </w:rPr>
        <w:t>expected</w:t>
      </w:r>
      <w:proofErr w:type="gramEnd"/>
      <w:r w:rsidRPr="00FE1F5A">
        <w:rPr>
          <w:rStyle w:val="StyleUnderline"/>
        </w:rPr>
        <w:t xml:space="preserve"> </w:t>
      </w:r>
      <w:r w:rsidRPr="00FE1F5A">
        <w:rPr>
          <w:rStyle w:val="StyleUnderline"/>
          <w:highlight w:val="green"/>
        </w:rPr>
        <w:t>to relinquish</w:t>
      </w:r>
      <w:r w:rsidRPr="00FE1F5A">
        <w:rPr>
          <w:rStyle w:val="StyleUnderline"/>
        </w:rPr>
        <w:t xml:space="preserve"> control of </w:t>
      </w:r>
      <w:r w:rsidRPr="00FE1F5A">
        <w:rPr>
          <w:rStyle w:val="StyleUnderline"/>
          <w:highlight w:val="green"/>
        </w:rPr>
        <w:t>the state</w:t>
      </w:r>
      <w:r w:rsidRPr="00FE1F5A">
        <w:rPr>
          <w:rStyle w:val="StyleUnderline"/>
        </w:rPr>
        <w:t xml:space="preserve"> </w:t>
      </w:r>
      <w:r w:rsidRPr="00FE1F5A">
        <w:rPr>
          <w:sz w:val="14"/>
        </w:rPr>
        <w:t xml:space="preserve">apparatus </w:t>
      </w:r>
      <w:r w:rsidRPr="00FE1F5A">
        <w:rPr>
          <w:rStyle w:val="StyleUnderline"/>
          <w:highlight w:val="green"/>
        </w:rPr>
        <w:t>and</w:t>
      </w:r>
      <w:r w:rsidRPr="00FE1F5A">
        <w:rPr>
          <w:sz w:val="14"/>
        </w:rPr>
        <w:t xml:space="preserve">, with it, </w:t>
      </w:r>
      <w:r w:rsidRPr="00FE1F5A">
        <w:rPr>
          <w:rStyle w:val="StyleUnderline"/>
        </w:rPr>
        <w:t xml:space="preserve">the monopoly of </w:t>
      </w:r>
      <w:r w:rsidRPr="00FE1F5A">
        <w:rPr>
          <w:rStyle w:val="StyleUnderline"/>
          <w:highlight w:val="green"/>
        </w:rPr>
        <w:t>force</w:t>
      </w:r>
      <w:r w:rsidRPr="00FE1F5A">
        <w:rPr>
          <w:sz w:val="14"/>
        </w:rPr>
        <w:t xml:space="preserve">. In this, Marx was </w:t>
      </w:r>
      <w:proofErr w:type="gramStart"/>
      <w:r w:rsidRPr="00FE1F5A">
        <w:rPr>
          <w:sz w:val="14"/>
        </w:rPr>
        <w:t>absolutely correct</w:t>
      </w:r>
      <w:proofErr w:type="gramEnd"/>
      <w:r w:rsidRPr="00FE1F5A">
        <w:rPr>
          <w:sz w:val="14"/>
        </w:rPr>
        <w:t xml:space="preserve">. </w:t>
      </w:r>
      <w:r w:rsidRPr="00FE1F5A">
        <w:rPr>
          <w:rStyle w:val="StyleUnderline"/>
          <w:highlight w:val="green"/>
        </w:rPr>
        <w:t>No</w:t>
      </w:r>
      <w:r w:rsidRPr="00FE1F5A">
        <w:rPr>
          <w:rStyle w:val="StyleUnderline"/>
        </w:rPr>
        <w:t xml:space="preserve"> </w:t>
      </w:r>
      <w:r w:rsidRPr="00FE1F5A">
        <w:rPr>
          <w:rStyle w:val="StyleUnderline"/>
          <w:highlight w:val="green"/>
        </w:rPr>
        <w:t>capitalist society</w:t>
      </w:r>
      <w:r w:rsidRPr="00FE1F5A">
        <w:rPr>
          <w:rStyle w:val="StyleUnderline"/>
        </w:rPr>
        <w:t xml:space="preserve"> </w:t>
      </w:r>
      <w:r w:rsidRPr="00FE1F5A">
        <w:rPr>
          <w:rStyle w:val="StyleUnderline"/>
          <w:highlight w:val="green"/>
        </w:rPr>
        <w:t>has</w:t>
      </w:r>
      <w:r w:rsidRPr="00FE1F5A">
        <w:rPr>
          <w:rStyle w:val="StyleUnderline"/>
        </w:rPr>
        <w:t xml:space="preserve"> ever willingly </w:t>
      </w:r>
      <w:r w:rsidRPr="00FE1F5A">
        <w:rPr>
          <w:rStyle w:val="StyleUnderline"/>
          <w:highlight w:val="green"/>
        </w:rPr>
        <w:t>liquidated</w:t>
      </w:r>
      <w:r w:rsidRPr="00FE1F5A">
        <w:rPr>
          <w:rStyle w:val="StyleUnderline"/>
        </w:rPr>
        <w:t xml:space="preserve"> itself, </w:t>
      </w:r>
      <w:r w:rsidRPr="00FE1F5A">
        <w:rPr>
          <w:rStyle w:val="StyleUnderline"/>
          <w:highlight w:val="green"/>
        </w:rPr>
        <w:t>and it is utopian</w:t>
      </w:r>
      <w:r w:rsidRPr="00FE1F5A">
        <w:rPr>
          <w:rStyle w:val="StyleUnderline"/>
        </w:rPr>
        <w:t xml:space="preserve"> </w:t>
      </w:r>
      <w:r w:rsidRPr="00FE1F5A">
        <w:rPr>
          <w:rStyle w:val="StyleUnderline"/>
          <w:highlight w:val="green"/>
        </w:rPr>
        <w:t>to</w:t>
      </w:r>
      <w:r w:rsidRPr="00FE1F5A">
        <w:rPr>
          <w:rStyle w:val="StyleUnderline"/>
        </w:rPr>
        <w:t xml:space="preserve"> </w:t>
      </w:r>
      <w:r w:rsidRPr="00FE1F5A">
        <w:rPr>
          <w:rStyle w:val="StyleUnderline"/>
          <w:highlight w:val="green"/>
        </w:rPr>
        <w:t>think</w:t>
      </w:r>
      <w:r w:rsidRPr="00FE1F5A">
        <w:rPr>
          <w:rStyle w:val="StyleUnderline"/>
        </w:rPr>
        <w:t xml:space="preserve"> that </w:t>
      </w:r>
      <w:r w:rsidRPr="00FE1F5A">
        <w:rPr>
          <w:rStyle w:val="StyleUnderline"/>
          <w:highlight w:val="green"/>
        </w:rPr>
        <w:t>any</w:t>
      </w:r>
      <w:r w:rsidRPr="00FE1F5A">
        <w:rPr>
          <w:rStyle w:val="StyleUnderline"/>
        </w:rPr>
        <w:t xml:space="preserve"> ever </w:t>
      </w:r>
      <w:r w:rsidRPr="00FE1F5A">
        <w:rPr>
          <w:rStyle w:val="StyleUnderline"/>
          <w:highlight w:val="green"/>
        </w:rPr>
        <w:t>will</w:t>
      </w:r>
      <w:r w:rsidRPr="00FE1F5A">
        <w:rPr>
          <w:sz w:val="14"/>
        </w:rPr>
        <w:t xml:space="preserve">. Therefore, </w:t>
      </w:r>
      <w:r w:rsidRPr="00FE1F5A">
        <w:rPr>
          <w:rStyle w:val="StyleUnderline"/>
        </w:rPr>
        <w:t xml:space="preserve">in order to achieve </w:t>
      </w:r>
      <w:r w:rsidRPr="00FE1F5A">
        <w:rPr>
          <w:sz w:val="14"/>
        </w:rPr>
        <w:t xml:space="preserve">the goal of </w:t>
      </w:r>
      <w:r w:rsidRPr="00FE1F5A">
        <w:rPr>
          <w:rStyle w:val="StyleUnderline"/>
        </w:rPr>
        <w:t xml:space="preserve">socialism, </w:t>
      </w:r>
      <w:r w:rsidRPr="00FE1F5A">
        <w:rPr>
          <w:rStyle w:val="StyleUnderline"/>
          <w:highlight w:val="green"/>
        </w:rPr>
        <w:t>nothing short of</w:t>
      </w:r>
      <w:r w:rsidRPr="00FE1F5A">
        <w:rPr>
          <w:sz w:val="14"/>
        </w:rPr>
        <w:t xml:space="preserve"> a complete </w:t>
      </w:r>
      <w:r w:rsidRPr="00FE1F5A">
        <w:rPr>
          <w:rStyle w:val="StyleUnderline"/>
          <w:highlight w:val="green"/>
        </w:rPr>
        <w:t>revolution would do</w:t>
      </w:r>
      <w:r w:rsidRPr="00FE1F5A">
        <w:rPr>
          <w:rStyle w:val="StyleUnderline"/>
        </w:rPr>
        <w:t xml:space="preserve">; and this means, </w:t>
      </w:r>
      <w:proofErr w:type="gramStart"/>
      <w:r w:rsidRPr="00FE1F5A">
        <w:rPr>
          <w:rStyle w:val="StyleUnderline"/>
          <w:highlight w:val="green"/>
        </w:rPr>
        <w:t>in</w:t>
      </w:r>
      <w:r w:rsidRPr="00FE1F5A">
        <w:rPr>
          <w:rStyle w:val="StyleUnderline"/>
        </w:rPr>
        <w:t xml:space="preserve"> point of fact</w:t>
      </w:r>
      <w:proofErr w:type="gramEnd"/>
      <w:r w:rsidRPr="00FE1F5A">
        <w:rPr>
          <w:rStyle w:val="StyleUnderline"/>
        </w:rPr>
        <w:t xml:space="preserve">, </w:t>
      </w:r>
      <w:r w:rsidRPr="00FE1F5A">
        <w:rPr>
          <w:rStyle w:val="StyleUnderline"/>
          <w:highlight w:val="green"/>
        </w:rPr>
        <w:t>a full-fledged</w:t>
      </w:r>
      <w:r w:rsidRPr="00FE1F5A">
        <w:rPr>
          <w:sz w:val="14"/>
        </w:rPr>
        <w:t xml:space="preserve"> civil </w:t>
      </w:r>
      <w:r w:rsidRPr="00FE1F5A">
        <w:rPr>
          <w:rStyle w:val="StyleUnderline"/>
          <w:highlight w:val="green"/>
        </w:rPr>
        <w:t>war</w:t>
      </w:r>
      <w:r w:rsidRPr="00FE1F5A">
        <w:rPr>
          <w:sz w:val="14"/>
        </w:rPr>
        <w:t xml:space="preserve"> not just within one society, but </w:t>
      </w:r>
      <w:r w:rsidRPr="00FE1F5A">
        <w:rPr>
          <w:rStyle w:val="StyleUnderline"/>
          <w:highlight w:val="green"/>
        </w:rPr>
        <w:t>across the globe</w:t>
      </w:r>
      <w:r w:rsidRPr="00FE1F5A">
        <w:rPr>
          <w:rStyle w:val="StyleUnderline"/>
        </w:rPr>
        <w:t xml:space="preserve">. </w:t>
      </w:r>
      <w:r w:rsidRPr="00FE1F5A">
        <w:rPr>
          <w:rStyle w:val="StyleUnderline"/>
          <w:highlight w:val="green"/>
        </w:rPr>
        <w:t>Without</w:t>
      </w:r>
      <w:r w:rsidRPr="00FE1F5A">
        <w:rPr>
          <w:sz w:val="14"/>
        </w:rPr>
        <w:t xml:space="preserve"> this </w:t>
      </w:r>
      <w:r w:rsidRPr="00FE1F5A">
        <w:rPr>
          <w:rStyle w:val="StyleUnderline"/>
          <w:highlight w:val="green"/>
        </w:rPr>
        <w:t>catastrophic upheaval, capitalism would remain</w:t>
      </w:r>
      <w:r w:rsidRPr="00FE1F5A">
        <w:rPr>
          <w:rStyle w:val="StyleUnderline"/>
        </w:rPr>
        <w:t xml:space="preserve"> completely </w:t>
      </w:r>
      <w:r w:rsidRPr="00FE1F5A">
        <w:rPr>
          <w:rStyle w:val="StyleUnderline"/>
          <w:highlight w:val="green"/>
        </w:rPr>
        <w:t>in control</w:t>
      </w:r>
      <w:r w:rsidRPr="00FE1F5A">
        <w:rPr>
          <w:rStyle w:val="StyleUnderline"/>
        </w:rPr>
        <w:t xml:space="preserve"> </w:t>
      </w:r>
      <w:r w:rsidRPr="00FE1F5A">
        <w:rPr>
          <w:sz w:val="14"/>
        </w:rPr>
        <w:t xml:space="preserve">of the social order and all socialist schemes </w:t>
      </w:r>
      <w:proofErr w:type="gramStart"/>
      <w:r w:rsidRPr="00FE1F5A">
        <w:rPr>
          <w:sz w:val="14"/>
        </w:rPr>
        <w:t>would be reduced</w:t>
      </w:r>
      <w:proofErr w:type="gramEnd"/>
      <w:r w:rsidRPr="00FE1F5A">
        <w:rPr>
          <w:sz w:val="14"/>
        </w:rPr>
        <w:t xml:space="preserve"> to pipe dreams.</w:t>
      </w:r>
    </w:p>
    <w:p w:rsidR="00FD7F11" w:rsidRPr="00FE1F5A" w:rsidRDefault="00FD7F11" w:rsidP="00FD7F11">
      <w:pPr>
        <w:pStyle w:val="Heading4"/>
        <w:rPr>
          <w:rFonts w:cs="Arial"/>
        </w:rPr>
      </w:pPr>
      <w:r w:rsidRPr="00FE1F5A">
        <w:rPr>
          <w:rFonts w:cs="Arial"/>
        </w:rPr>
        <w:t>Extinction</w:t>
      </w:r>
    </w:p>
    <w:p w:rsidR="00FD7F11" w:rsidRPr="00FE1F5A" w:rsidRDefault="00FD7F11" w:rsidP="00FD7F11">
      <w:proofErr w:type="spellStart"/>
      <w:r w:rsidRPr="00FE1F5A">
        <w:rPr>
          <w:rStyle w:val="Style13ptBold"/>
        </w:rPr>
        <w:t>Nyquist</w:t>
      </w:r>
      <w:proofErr w:type="spellEnd"/>
      <w:r w:rsidRPr="00FE1F5A">
        <w:rPr>
          <w:rStyle w:val="Style13ptBold"/>
        </w:rPr>
        <w:t xml:space="preserve"> 5.</w:t>
      </w:r>
      <w:r w:rsidRPr="00FE1F5A">
        <w:t xml:space="preserve"> J.R. renowned expert in geopolitics and international relations, </w:t>
      </w:r>
      <w:proofErr w:type="spellStart"/>
      <w:r w:rsidRPr="00FE1F5A">
        <w:t>WorldNetDaily</w:t>
      </w:r>
      <w:proofErr w:type="spellEnd"/>
      <w:r w:rsidRPr="00FE1F5A">
        <w:t xml:space="preserve"> contributing editor, “The Political Consequences of a Financial Crash,” February 4, www.financialsense.com/</w:t>
      </w:r>
      <w:proofErr w:type="spellStart"/>
      <w:r w:rsidRPr="00FE1F5A">
        <w:t>stormw</w:t>
      </w:r>
      <w:proofErr w:type="spellEnd"/>
      <w:r w:rsidRPr="00FE1F5A">
        <w:t>...2005/0204.html</w:t>
      </w:r>
    </w:p>
    <w:p w:rsidR="00FD7F11" w:rsidRPr="00FE1F5A" w:rsidRDefault="00FD7F11" w:rsidP="00FD7F11">
      <w:pPr>
        <w:rPr>
          <w:sz w:val="12"/>
        </w:rPr>
      </w:pPr>
      <w:r w:rsidRPr="00FE1F5A">
        <w:rPr>
          <w:sz w:val="12"/>
        </w:rPr>
        <w:t xml:space="preserve">Should the United States experience a severe economic contraction during the second term of President Bush, the American people will likely support politicians who advocate further restrictions and controls on our market economy – guaranteeing its strangulation and the steady pauperization of the </w:t>
      </w:r>
      <w:proofErr w:type="gramStart"/>
      <w:r w:rsidRPr="00FE1F5A">
        <w:rPr>
          <w:sz w:val="12"/>
        </w:rPr>
        <w:t>country.</w:t>
      </w:r>
      <w:proofErr w:type="gramEnd"/>
      <w:r w:rsidRPr="00FE1F5A">
        <w:rPr>
          <w:sz w:val="12"/>
        </w:rPr>
        <w:t xml:space="preserve"> In Congress today, Sen. Edward Kennedy supports nearly all the economic dogmas listed above. It is easy to see, therefore, that the coming economic contraction, due in part to a policy of massive credit expansion, will have serious political consequences for the Republican Party (to the benefit of the Democrats). Furthermore, an economic contraction will encourage </w:t>
      </w:r>
      <w:r w:rsidRPr="00FE1F5A">
        <w:rPr>
          <w:b/>
          <w:u w:val="single"/>
        </w:rPr>
        <w:t xml:space="preserve">the formation of </w:t>
      </w:r>
      <w:r w:rsidRPr="00FE1F5A">
        <w:rPr>
          <w:b/>
          <w:highlight w:val="green"/>
          <w:u w:val="single"/>
        </w:rPr>
        <w:t>anti-cap</w:t>
      </w:r>
      <w:r w:rsidRPr="00FE1F5A">
        <w:rPr>
          <w:b/>
          <w:u w:val="single"/>
        </w:rPr>
        <w:t xml:space="preserve">italist </w:t>
      </w:r>
      <w:r w:rsidRPr="00FE1F5A">
        <w:rPr>
          <w:b/>
          <w:highlight w:val="green"/>
          <w:u w:val="single"/>
        </w:rPr>
        <w:t>majorities and a turning away from</w:t>
      </w:r>
      <w:r w:rsidRPr="00FE1F5A">
        <w:rPr>
          <w:b/>
          <w:u w:val="single"/>
        </w:rPr>
        <w:t xml:space="preserve"> the </w:t>
      </w:r>
      <w:r w:rsidRPr="00FE1F5A">
        <w:rPr>
          <w:b/>
          <w:highlight w:val="green"/>
          <w:u w:val="single"/>
        </w:rPr>
        <w:t>free market</w:t>
      </w:r>
      <w:r w:rsidRPr="00FE1F5A">
        <w:rPr>
          <w:b/>
          <w:u w:val="single"/>
        </w:rPr>
        <w:t xml:space="preserve"> system. The danger here is not merely economic. The political left openly </w:t>
      </w:r>
      <w:r w:rsidRPr="00FE1F5A">
        <w:rPr>
          <w:b/>
          <w:highlight w:val="green"/>
          <w:u w:val="single"/>
        </w:rPr>
        <w:t xml:space="preserve">favors the </w:t>
      </w:r>
      <w:r w:rsidRPr="00FE1F5A">
        <w:rPr>
          <w:b/>
          <w:u w:val="single"/>
        </w:rPr>
        <w:t xml:space="preserve">collapse of America’s strategic position abroad. The </w:t>
      </w:r>
      <w:r w:rsidRPr="00FE1F5A">
        <w:rPr>
          <w:b/>
          <w:highlight w:val="green"/>
          <w:u w:val="single"/>
        </w:rPr>
        <w:t>withdrawal</w:t>
      </w:r>
      <w:r w:rsidRPr="00FE1F5A">
        <w:rPr>
          <w:b/>
          <w:u w:val="single"/>
        </w:rPr>
        <w:t xml:space="preserve"> </w:t>
      </w:r>
      <w:r w:rsidRPr="00FE1F5A">
        <w:rPr>
          <w:b/>
          <w:highlight w:val="green"/>
          <w:u w:val="single"/>
        </w:rPr>
        <w:t>of the</w:t>
      </w:r>
      <w:r w:rsidRPr="00FE1F5A">
        <w:rPr>
          <w:b/>
          <w:u w:val="single"/>
        </w:rPr>
        <w:t xml:space="preserve"> </w:t>
      </w:r>
      <w:r w:rsidRPr="00FE1F5A">
        <w:rPr>
          <w:b/>
          <w:iCs/>
          <w:highlight w:val="green"/>
          <w:u w:val="single"/>
          <w:bdr w:val="single" w:sz="8" w:space="0" w:color="auto"/>
        </w:rPr>
        <w:t>U</w:t>
      </w:r>
      <w:r w:rsidRPr="00FE1F5A">
        <w:rPr>
          <w:b/>
          <w:u w:val="single"/>
        </w:rPr>
        <w:t xml:space="preserve">nited </w:t>
      </w:r>
      <w:r w:rsidRPr="00FE1F5A">
        <w:rPr>
          <w:b/>
          <w:iCs/>
          <w:highlight w:val="green"/>
          <w:u w:val="single"/>
          <w:bdr w:val="single" w:sz="8" w:space="0" w:color="auto"/>
        </w:rPr>
        <w:t>S</w:t>
      </w:r>
      <w:r w:rsidRPr="00FE1F5A">
        <w:rPr>
          <w:b/>
          <w:u w:val="single"/>
        </w:rPr>
        <w:t xml:space="preserve">tates </w:t>
      </w:r>
      <w:r w:rsidRPr="00FE1F5A">
        <w:rPr>
          <w:b/>
          <w:highlight w:val="green"/>
          <w:u w:val="single"/>
        </w:rPr>
        <w:t>from the Middle East</w:t>
      </w:r>
      <w:r w:rsidRPr="00FE1F5A">
        <w:rPr>
          <w:b/>
          <w:u w:val="single"/>
        </w:rPr>
        <w:t xml:space="preserve">, the </w:t>
      </w:r>
      <w:r w:rsidRPr="00FE1F5A">
        <w:rPr>
          <w:b/>
          <w:highlight w:val="green"/>
          <w:u w:val="single"/>
        </w:rPr>
        <w:t>Far East and Europe</w:t>
      </w:r>
      <w:r w:rsidRPr="00FE1F5A">
        <w:rPr>
          <w:b/>
          <w:u w:val="single"/>
        </w:rPr>
        <w:t xml:space="preserve"> </w:t>
      </w:r>
      <w:r w:rsidRPr="00FE1F5A">
        <w:rPr>
          <w:b/>
          <w:highlight w:val="green"/>
          <w:u w:val="single"/>
        </w:rPr>
        <w:t>would</w:t>
      </w:r>
      <w:r w:rsidRPr="00FE1F5A">
        <w:rPr>
          <w:b/>
          <w:u w:val="single"/>
        </w:rPr>
        <w:t xml:space="preserve"> </w:t>
      </w:r>
      <w:r w:rsidRPr="00FE1F5A">
        <w:rPr>
          <w:b/>
          <w:highlight w:val="green"/>
          <w:u w:val="single"/>
        </w:rPr>
        <w:t xml:space="preserve">catastrophically </w:t>
      </w:r>
      <w:proofErr w:type="gramStart"/>
      <w:r w:rsidRPr="00FE1F5A">
        <w:rPr>
          <w:b/>
          <w:highlight w:val="green"/>
          <w:u w:val="single"/>
        </w:rPr>
        <w:t>impact</w:t>
      </w:r>
      <w:proofErr w:type="gramEnd"/>
      <w:r w:rsidRPr="00FE1F5A">
        <w:rPr>
          <w:b/>
          <w:u w:val="single"/>
        </w:rPr>
        <w:t xml:space="preserve"> an international system that presently allows </w:t>
      </w:r>
      <w:r w:rsidRPr="00FE1F5A">
        <w:rPr>
          <w:b/>
          <w:highlight w:val="green"/>
          <w:u w:val="single"/>
        </w:rPr>
        <w:t>6 billion</w:t>
      </w:r>
      <w:r w:rsidRPr="00FE1F5A">
        <w:rPr>
          <w:b/>
          <w:u w:val="single"/>
        </w:rPr>
        <w:t xml:space="preserve"> people to live on the earth’s surface </w:t>
      </w:r>
      <w:r w:rsidRPr="00FE1F5A">
        <w:rPr>
          <w:b/>
          <w:highlight w:val="green"/>
          <w:u w:val="single"/>
        </w:rPr>
        <w:t>in</w:t>
      </w:r>
      <w:r w:rsidRPr="00FE1F5A">
        <w:rPr>
          <w:b/>
          <w:u w:val="single"/>
        </w:rPr>
        <w:t xml:space="preserve"> relative </w:t>
      </w:r>
      <w:r w:rsidRPr="00FE1F5A">
        <w:rPr>
          <w:b/>
          <w:highlight w:val="green"/>
          <w:u w:val="single"/>
        </w:rPr>
        <w:t>peace</w:t>
      </w:r>
      <w:r w:rsidRPr="00FE1F5A">
        <w:rPr>
          <w:b/>
          <w:u w:val="single"/>
        </w:rPr>
        <w:t xml:space="preserve">. </w:t>
      </w:r>
      <w:r w:rsidRPr="00FE1F5A">
        <w:rPr>
          <w:b/>
          <w:highlight w:val="green"/>
          <w:u w:val="single"/>
        </w:rPr>
        <w:t xml:space="preserve">Should anti-capitalist dogmas overwhelm the global </w:t>
      </w:r>
      <w:proofErr w:type="gramStart"/>
      <w:r w:rsidRPr="00FE1F5A">
        <w:rPr>
          <w:b/>
          <w:highlight w:val="green"/>
          <w:u w:val="single"/>
        </w:rPr>
        <w:t>market</w:t>
      </w:r>
      <w:r w:rsidRPr="00FE1F5A">
        <w:rPr>
          <w:b/>
          <w:u w:val="single"/>
        </w:rPr>
        <w:t xml:space="preserve"> and trading system that evolved under American leadership, the planet’s economy would contract</w:t>
      </w:r>
      <w:proofErr w:type="gramEnd"/>
      <w:r w:rsidRPr="00FE1F5A">
        <w:rPr>
          <w:b/>
          <w:u w:val="single"/>
        </w:rPr>
        <w:t xml:space="preserve"> and untold </w:t>
      </w:r>
      <w:r w:rsidRPr="00FE1F5A">
        <w:rPr>
          <w:b/>
          <w:highlight w:val="green"/>
          <w:u w:val="single"/>
        </w:rPr>
        <w:t>millions would die of starvation</w:t>
      </w:r>
      <w:r w:rsidRPr="00FE1F5A">
        <w:rPr>
          <w:b/>
          <w:u w:val="single"/>
        </w:rPr>
        <w:t xml:space="preserve">. </w:t>
      </w:r>
      <w:r w:rsidRPr="00FE1F5A">
        <w:rPr>
          <w:b/>
          <w:highlight w:val="green"/>
          <w:u w:val="single"/>
        </w:rPr>
        <w:t>Nationalistic totalitarianism</w:t>
      </w:r>
      <w:r w:rsidRPr="00FE1F5A">
        <w:rPr>
          <w:b/>
          <w:u w:val="single"/>
        </w:rPr>
        <w:t xml:space="preserve">, fueled by a politics of blame, </w:t>
      </w:r>
      <w:r w:rsidRPr="00FE1F5A">
        <w:rPr>
          <w:b/>
          <w:highlight w:val="green"/>
          <w:u w:val="single"/>
        </w:rPr>
        <w:t>would</w:t>
      </w:r>
      <w:r w:rsidRPr="00FE1F5A">
        <w:rPr>
          <w:b/>
          <w:u w:val="single"/>
        </w:rPr>
        <w:t xml:space="preserve"> once again </w:t>
      </w:r>
      <w:r w:rsidRPr="00FE1F5A">
        <w:rPr>
          <w:b/>
          <w:highlight w:val="green"/>
          <w:u w:val="single"/>
        </w:rPr>
        <w:t>bring war to Asia and Europe</w:t>
      </w:r>
      <w:r w:rsidRPr="00FE1F5A">
        <w:rPr>
          <w:b/>
          <w:u w:val="single"/>
        </w:rPr>
        <w:t>.</w:t>
      </w:r>
      <w:r w:rsidRPr="00FE1F5A">
        <w:rPr>
          <w:sz w:val="12"/>
        </w:rPr>
        <w:t xml:space="preserve"> </w:t>
      </w:r>
      <w:proofErr w:type="gramStart"/>
      <w:r w:rsidRPr="00FE1F5A">
        <w:rPr>
          <w:sz w:val="12"/>
        </w:rPr>
        <w:t>But</w:t>
      </w:r>
      <w:proofErr w:type="gramEnd"/>
      <w:r w:rsidRPr="00FE1F5A">
        <w:rPr>
          <w:sz w:val="12"/>
        </w:rPr>
        <w:t xml:space="preserve"> </w:t>
      </w:r>
      <w:r w:rsidRPr="00FE1F5A">
        <w:rPr>
          <w:b/>
          <w:u w:val="single"/>
        </w:rPr>
        <w:t xml:space="preserve">this time the war would be </w:t>
      </w:r>
      <w:r w:rsidRPr="00FE1F5A">
        <w:rPr>
          <w:b/>
          <w:highlight w:val="green"/>
          <w:u w:val="single"/>
        </w:rPr>
        <w:t>waged</w:t>
      </w:r>
      <w:r w:rsidRPr="00FE1F5A">
        <w:rPr>
          <w:b/>
          <w:u w:val="single"/>
        </w:rPr>
        <w:t xml:space="preserve"> </w:t>
      </w:r>
      <w:r w:rsidRPr="00FE1F5A">
        <w:rPr>
          <w:b/>
          <w:highlight w:val="green"/>
          <w:u w:val="single"/>
        </w:rPr>
        <w:t>with</w:t>
      </w:r>
      <w:r w:rsidRPr="00FE1F5A">
        <w:rPr>
          <w:b/>
          <w:u w:val="single"/>
        </w:rPr>
        <w:t xml:space="preserve"> </w:t>
      </w:r>
      <w:r w:rsidRPr="00FE1F5A">
        <w:rPr>
          <w:b/>
          <w:highlight w:val="green"/>
          <w:u w:val="single"/>
        </w:rPr>
        <w:t>mass destruction weapons</w:t>
      </w:r>
      <w:r w:rsidRPr="00FE1F5A">
        <w:rPr>
          <w:b/>
          <w:u w:val="single"/>
        </w:rPr>
        <w:t xml:space="preserve"> </w:t>
      </w:r>
      <w:r w:rsidRPr="00FE1F5A">
        <w:rPr>
          <w:sz w:val="12"/>
        </w:rPr>
        <w:t xml:space="preserve">and the United States would be blamed because it is the center of global capitalism. Furthermore, </w:t>
      </w:r>
      <w:r w:rsidRPr="00FE1F5A">
        <w:rPr>
          <w:b/>
          <w:u w:val="single"/>
        </w:rPr>
        <w:t xml:space="preserve">if the anti-capitalist party gains power in Washington, </w:t>
      </w:r>
      <w:r w:rsidRPr="00FE1F5A">
        <w:rPr>
          <w:b/>
          <w:highlight w:val="green"/>
          <w:u w:val="single"/>
        </w:rPr>
        <w:t>we can expect to</w:t>
      </w:r>
      <w:r w:rsidRPr="00FE1F5A">
        <w:rPr>
          <w:b/>
          <w:u w:val="single"/>
        </w:rPr>
        <w:t xml:space="preserve"> see policies of appeasement and unilateral disarmament enacted. </w:t>
      </w:r>
      <w:r w:rsidRPr="00FE1F5A">
        <w:rPr>
          <w:b/>
          <w:highlight w:val="green"/>
          <w:u w:val="single"/>
        </w:rPr>
        <w:t>American appeasement and disarmament</w:t>
      </w:r>
      <w:r w:rsidRPr="00FE1F5A">
        <w:rPr>
          <w:b/>
          <w:u w:val="single"/>
        </w:rPr>
        <w:t xml:space="preserve">, in this context, would be an admission of guilt before the court of world opinion. </w:t>
      </w:r>
      <w:r w:rsidRPr="00FE1F5A">
        <w:rPr>
          <w:b/>
          <w:highlight w:val="green"/>
          <w:u w:val="single"/>
        </w:rPr>
        <w:t>Russia and China</w:t>
      </w:r>
      <w:r w:rsidRPr="00FE1F5A">
        <w:rPr>
          <w:b/>
          <w:u w:val="single"/>
        </w:rPr>
        <w:t>,</w:t>
      </w:r>
      <w:r w:rsidRPr="00FE1F5A">
        <w:rPr>
          <w:sz w:val="12"/>
        </w:rPr>
        <w:t xml:space="preserve"> above all, </w:t>
      </w:r>
      <w:r w:rsidRPr="00FE1F5A">
        <w:rPr>
          <w:b/>
          <w:highlight w:val="green"/>
          <w:u w:val="single"/>
        </w:rPr>
        <w:t>would exploit this</w:t>
      </w:r>
      <w:r w:rsidRPr="00FE1F5A">
        <w:rPr>
          <w:sz w:val="12"/>
        </w:rPr>
        <w:t xml:space="preserve"> admission </w:t>
      </w:r>
      <w:r w:rsidRPr="00FE1F5A">
        <w:rPr>
          <w:b/>
          <w:highlight w:val="green"/>
          <w:u w:val="single"/>
        </w:rPr>
        <w:t>to</w:t>
      </w:r>
      <w:r w:rsidRPr="00FE1F5A">
        <w:rPr>
          <w:b/>
          <w:u w:val="single"/>
        </w:rPr>
        <w:t xml:space="preserve"> </w:t>
      </w:r>
      <w:r w:rsidRPr="00FE1F5A">
        <w:rPr>
          <w:b/>
          <w:highlight w:val="green"/>
          <w:u w:val="single"/>
        </w:rPr>
        <w:t>justify aggressive wars</w:t>
      </w:r>
      <w:r w:rsidRPr="00FE1F5A">
        <w:rPr>
          <w:b/>
          <w:u w:val="single"/>
        </w:rPr>
        <w:t xml:space="preserve">, invasions </w:t>
      </w:r>
      <w:r w:rsidRPr="00FE1F5A">
        <w:rPr>
          <w:b/>
          <w:highlight w:val="green"/>
          <w:u w:val="single"/>
        </w:rPr>
        <w:t>and mass destruction</w:t>
      </w:r>
      <w:r w:rsidRPr="00FE1F5A">
        <w:rPr>
          <w:b/>
          <w:u w:val="single"/>
        </w:rPr>
        <w:t xml:space="preserve"> attacks</w:t>
      </w:r>
      <w:r w:rsidRPr="00FE1F5A">
        <w:rPr>
          <w:sz w:val="12"/>
        </w:rPr>
        <w:t xml:space="preserve">. A future financial crash, therefore, </w:t>
      </w:r>
      <w:proofErr w:type="gramStart"/>
      <w:r w:rsidRPr="00FE1F5A">
        <w:rPr>
          <w:sz w:val="12"/>
        </w:rPr>
        <w:t>must be prevented</w:t>
      </w:r>
      <w:proofErr w:type="gramEnd"/>
      <w:r w:rsidRPr="00FE1F5A">
        <w:rPr>
          <w:sz w:val="12"/>
        </w:rPr>
        <w:t xml:space="preserve"> at all costs.</w:t>
      </w:r>
    </w:p>
    <w:p w:rsidR="00FD7F11" w:rsidRPr="00FE1F5A" w:rsidRDefault="00FD7F11" w:rsidP="00FD7F11">
      <w:pPr>
        <w:rPr>
          <w:sz w:val="14"/>
        </w:rPr>
      </w:pPr>
    </w:p>
    <w:p w:rsidR="00FD7F11" w:rsidRPr="00FE1F5A" w:rsidRDefault="00FD7F11" w:rsidP="00FD7F11">
      <w:pPr>
        <w:pStyle w:val="Heading4"/>
        <w:rPr>
          <w:rFonts w:cs="Arial"/>
        </w:rPr>
      </w:pPr>
      <w:r w:rsidRPr="00FE1F5A">
        <w:rPr>
          <w:rFonts w:cs="Arial"/>
        </w:rPr>
        <w:t>Independently profit motive key to effective resource management</w:t>
      </w:r>
    </w:p>
    <w:p w:rsidR="00FD7F11" w:rsidRPr="00FE1F5A" w:rsidRDefault="00FD7F11" w:rsidP="00FD7F11">
      <w:r w:rsidRPr="00FE1F5A">
        <w:rPr>
          <w:rStyle w:val="Style13ptBold"/>
        </w:rPr>
        <w:t>Fitzmaurice 15.</w:t>
      </w:r>
      <w:r w:rsidRPr="00FE1F5A">
        <w:t xml:space="preserve"> Matthew, CEO, </w:t>
      </w:r>
      <w:proofErr w:type="spellStart"/>
      <w:r w:rsidRPr="00FE1F5A">
        <w:t>EcoAlpha</w:t>
      </w:r>
      <w:proofErr w:type="spellEnd"/>
      <w:r w:rsidRPr="00FE1F5A">
        <w:t xml:space="preserve"> Asset Management LLC. “ONLY CAPITALISM CAN SAVE THE PLANET,” </w:t>
      </w:r>
      <w:proofErr w:type="spellStart"/>
      <w:r w:rsidRPr="00FE1F5A">
        <w:t>Ensla</w:t>
      </w:r>
      <w:proofErr w:type="spellEnd"/>
      <w:r w:rsidRPr="00FE1F5A">
        <w:t>. 3/23/2015. http://ensia.com/voices/only-capitalism-can-save-the-planet/</w:t>
      </w:r>
    </w:p>
    <w:p w:rsidR="00FD7F11" w:rsidRPr="00FE1F5A" w:rsidRDefault="00FD7F11" w:rsidP="00FD7F11">
      <w:pPr>
        <w:rPr>
          <w:rStyle w:val="StyleUnderline"/>
        </w:rPr>
      </w:pPr>
      <w:proofErr w:type="gramStart"/>
      <w:r w:rsidRPr="00FE1F5A">
        <w:rPr>
          <w:sz w:val="16"/>
        </w:rPr>
        <w:t>Here’s</w:t>
      </w:r>
      <w:proofErr w:type="gramEnd"/>
      <w:r w:rsidRPr="00FE1F5A">
        <w:rPr>
          <w:sz w:val="16"/>
        </w:rPr>
        <w:t xml:space="preserve"> the thing, though: where there are problems to be solved, there’s money to be made. </w:t>
      </w:r>
      <w:proofErr w:type="gramStart"/>
      <w:r w:rsidRPr="00FE1F5A">
        <w:rPr>
          <w:sz w:val="16"/>
        </w:rPr>
        <w:t>And</w:t>
      </w:r>
      <w:proofErr w:type="gramEnd"/>
      <w:r w:rsidRPr="00FE1F5A">
        <w:rPr>
          <w:sz w:val="16"/>
        </w:rPr>
        <w:t xml:space="preserve"> </w:t>
      </w:r>
      <w:r w:rsidRPr="00FE1F5A">
        <w:rPr>
          <w:rStyle w:val="StyleUnderline"/>
        </w:rPr>
        <w:t xml:space="preserve">where there’s money to be made, we awaken one of the world’s most powerful forces for change: capitalism. </w:t>
      </w:r>
      <w:r w:rsidRPr="00FE1F5A">
        <w:rPr>
          <w:rStyle w:val="StyleUnderline"/>
          <w:sz w:val="12"/>
        </w:rPr>
        <w:t>¶</w:t>
      </w:r>
      <w:r w:rsidRPr="00FE1F5A">
        <w:rPr>
          <w:sz w:val="16"/>
        </w:rPr>
        <w:t xml:space="preserve"> Of course capitalism has played a starring role in distressing the planet’s resources. Historically, the combination of unchecked industry, a readiness to externalize costs and a relentless thirst for growth have plundered and polluted the earth. </w:t>
      </w:r>
      <w:proofErr w:type="gramStart"/>
      <w:r w:rsidRPr="00FE1F5A">
        <w:rPr>
          <w:sz w:val="16"/>
        </w:rPr>
        <w:t>It’s</w:t>
      </w:r>
      <w:proofErr w:type="gramEnd"/>
      <w:r w:rsidRPr="00FE1F5A">
        <w:rPr>
          <w:sz w:val="16"/>
        </w:rPr>
        <w:t xml:space="preserve"> not a debate, but simple fact that our population size and economies cannot continue on their present trajectories without exhausting the world’s resources. Yet, </w:t>
      </w:r>
      <w:r w:rsidRPr="00FE1F5A">
        <w:rPr>
          <w:rStyle w:val="StyleUnderline"/>
        </w:rPr>
        <w:t>a rapidly expanding global middle class</w:t>
      </w:r>
      <w:r w:rsidRPr="00FE1F5A">
        <w:rPr>
          <w:sz w:val="16"/>
        </w:rPr>
        <w:t xml:space="preserve"> — </w:t>
      </w:r>
      <w:r w:rsidRPr="00FE1F5A">
        <w:rPr>
          <w:rStyle w:val="StyleUnderline"/>
        </w:rPr>
        <w:t>increasingly urbanized and hungry for protein — threatens further and accelerating distress.</w:t>
      </w:r>
      <w:r w:rsidRPr="00FE1F5A">
        <w:rPr>
          <w:sz w:val="16"/>
        </w:rPr>
        <w:t xml:space="preserve"> </w:t>
      </w:r>
      <w:r w:rsidRPr="00FE1F5A">
        <w:rPr>
          <w:sz w:val="12"/>
        </w:rPr>
        <w:t>¶</w:t>
      </w:r>
      <w:r w:rsidRPr="00FE1F5A">
        <w:rPr>
          <w:sz w:val="16"/>
        </w:rPr>
        <w:t xml:space="preserve"> </w:t>
      </w:r>
      <w:proofErr w:type="gramStart"/>
      <w:r w:rsidRPr="00FE1F5A">
        <w:rPr>
          <w:sz w:val="16"/>
        </w:rPr>
        <w:t>The</w:t>
      </w:r>
      <w:proofErr w:type="gramEnd"/>
      <w:r w:rsidRPr="00FE1F5A">
        <w:rPr>
          <w:sz w:val="16"/>
        </w:rPr>
        <w:t xml:space="preserve"> hopeful news is that </w:t>
      </w:r>
      <w:r w:rsidRPr="00FE1F5A">
        <w:rPr>
          <w:rStyle w:val="StyleUnderline"/>
        </w:rPr>
        <w:t>businesses</w:t>
      </w:r>
      <w:r w:rsidRPr="00FE1F5A">
        <w:rPr>
          <w:sz w:val="16"/>
        </w:rPr>
        <w:t xml:space="preserve">, </w:t>
      </w:r>
      <w:r w:rsidRPr="00FE1F5A">
        <w:rPr>
          <w:rStyle w:val="StyleUnderline"/>
        </w:rPr>
        <w:t>with their almost singular focus on economic self-interest</w:t>
      </w:r>
      <w:r w:rsidRPr="00FE1F5A">
        <w:rPr>
          <w:sz w:val="16"/>
        </w:rPr>
        <w:t xml:space="preserve">, and governments, motivated by a variety of interests, </w:t>
      </w:r>
      <w:r w:rsidRPr="00FE1F5A">
        <w:rPr>
          <w:rStyle w:val="StyleUnderline"/>
        </w:rPr>
        <w:t>are beginning to recognize and address in earnest these</w:t>
      </w:r>
      <w:r w:rsidRPr="00FE1F5A">
        <w:rPr>
          <w:sz w:val="16"/>
        </w:rPr>
        <w:t xml:space="preserve"> inevitable </w:t>
      </w:r>
      <w:r w:rsidRPr="00FE1F5A">
        <w:rPr>
          <w:rStyle w:val="StyleUnderline"/>
        </w:rPr>
        <w:t>problems</w:t>
      </w:r>
      <w:r w:rsidRPr="00FE1F5A">
        <w:rPr>
          <w:sz w:val="16"/>
        </w:rPr>
        <w:t xml:space="preserve">. </w:t>
      </w:r>
      <w:r w:rsidRPr="00FE1F5A">
        <w:rPr>
          <w:sz w:val="12"/>
        </w:rPr>
        <w:t>¶</w:t>
      </w:r>
      <w:r w:rsidRPr="00FE1F5A">
        <w:rPr>
          <w:sz w:val="16"/>
        </w:rPr>
        <w:t xml:space="preserve"> </w:t>
      </w:r>
      <w:proofErr w:type="gramStart"/>
      <w:r w:rsidRPr="00FE1F5A">
        <w:rPr>
          <w:sz w:val="16"/>
        </w:rPr>
        <w:t>Today</w:t>
      </w:r>
      <w:proofErr w:type="gramEnd"/>
      <w:r w:rsidRPr="00FE1F5A">
        <w:rPr>
          <w:sz w:val="16"/>
        </w:rPr>
        <w:t xml:space="preserve">, the </w:t>
      </w:r>
      <w:r w:rsidRPr="00FE1F5A">
        <w:rPr>
          <w:rStyle w:val="StyleUnderline"/>
          <w:highlight w:val="green"/>
        </w:rPr>
        <w:t>businesses that develop</w:t>
      </w:r>
      <w:r w:rsidRPr="00FE1F5A">
        <w:rPr>
          <w:rStyle w:val="StyleUnderline"/>
        </w:rPr>
        <w:t xml:space="preserve"> practical and affordable </w:t>
      </w:r>
      <w:r w:rsidRPr="00FE1F5A">
        <w:rPr>
          <w:rStyle w:val="StyleUnderline"/>
          <w:highlight w:val="green"/>
        </w:rPr>
        <w:t xml:space="preserve">solutions to burdened resource problems will end up being </w:t>
      </w:r>
      <w:r w:rsidRPr="00FE1F5A">
        <w:rPr>
          <w:rStyle w:val="StyleUnderline"/>
        </w:rPr>
        <w:t xml:space="preserve">the world’s most </w:t>
      </w:r>
      <w:r w:rsidRPr="00FE1F5A">
        <w:rPr>
          <w:rStyle w:val="StyleUnderline"/>
          <w:highlight w:val="green"/>
        </w:rPr>
        <w:t xml:space="preserve">profitable </w:t>
      </w:r>
      <w:r w:rsidRPr="00FE1F5A">
        <w:rPr>
          <w:rStyle w:val="StyleUnderline"/>
        </w:rPr>
        <w:t>companies</w:t>
      </w:r>
      <w:r w:rsidRPr="00FE1F5A">
        <w:rPr>
          <w:sz w:val="16"/>
        </w:rPr>
        <w:t xml:space="preserve">. No longer </w:t>
      </w:r>
      <w:proofErr w:type="gramStart"/>
      <w:r w:rsidRPr="00FE1F5A">
        <w:rPr>
          <w:sz w:val="16"/>
        </w:rPr>
        <w:t>can they be considered</w:t>
      </w:r>
      <w:proofErr w:type="gramEnd"/>
      <w:r w:rsidRPr="00FE1F5A">
        <w:rPr>
          <w:sz w:val="16"/>
        </w:rPr>
        <w:t xml:space="preserve"> “sustainability” businesses. They are everyday businesses with a long view, targeting problems that are not going away. </w:t>
      </w:r>
      <w:proofErr w:type="gramStart"/>
      <w:r w:rsidRPr="00FE1F5A">
        <w:rPr>
          <w:sz w:val="16"/>
        </w:rPr>
        <w:t>That’s</w:t>
      </w:r>
      <w:proofErr w:type="gramEnd"/>
      <w:r w:rsidRPr="00FE1F5A">
        <w:rPr>
          <w:sz w:val="16"/>
        </w:rPr>
        <w:t xml:space="preserve"> smart business. </w:t>
      </w:r>
      <w:r w:rsidRPr="00FE1F5A">
        <w:rPr>
          <w:rStyle w:val="StyleUnderline"/>
        </w:rPr>
        <w:t>Burdened resources have become a strong economic driver for businesses of all sizes, in all industries everywhere to spend and change — and one that will only grow in scope and intensity over time.</w:t>
      </w:r>
      <w:r w:rsidRPr="00FE1F5A">
        <w:rPr>
          <w:sz w:val="16"/>
        </w:rPr>
        <w:t xml:space="preserve"> </w:t>
      </w:r>
      <w:r w:rsidRPr="00FE1F5A">
        <w:rPr>
          <w:sz w:val="12"/>
        </w:rPr>
        <w:t>¶</w:t>
      </w:r>
      <w:r w:rsidRPr="00FE1F5A">
        <w:rPr>
          <w:sz w:val="16"/>
        </w:rPr>
        <w:t xml:space="preserve"> </w:t>
      </w:r>
      <w:proofErr w:type="gramStart"/>
      <w:r w:rsidRPr="00FE1F5A">
        <w:rPr>
          <w:sz w:val="16"/>
        </w:rPr>
        <w:t>The</w:t>
      </w:r>
      <w:proofErr w:type="gramEnd"/>
      <w:r w:rsidRPr="00FE1F5A">
        <w:rPr>
          <w:sz w:val="16"/>
        </w:rPr>
        <w:t xml:space="preserve"> </w:t>
      </w:r>
      <w:r w:rsidRPr="00FE1F5A">
        <w:rPr>
          <w:rStyle w:val="StyleUnderline"/>
          <w:highlight w:val="green"/>
        </w:rPr>
        <w:t xml:space="preserve">companies that provide effective solutions to burdened resources will </w:t>
      </w:r>
      <w:r w:rsidRPr="00FE1F5A">
        <w:rPr>
          <w:rStyle w:val="StyleUnderline"/>
        </w:rPr>
        <w:t>provide superior risk-adjusted returns to their investors as business</w:t>
      </w:r>
      <w:r w:rsidRPr="00FE1F5A">
        <w:rPr>
          <w:sz w:val="16"/>
        </w:rPr>
        <w:t xml:space="preserve"> and governments </w:t>
      </w:r>
      <w:r w:rsidRPr="00FE1F5A">
        <w:rPr>
          <w:rStyle w:val="StyleUnderline"/>
          <w:highlight w:val="green"/>
        </w:rPr>
        <w:t>accelerate</w:t>
      </w:r>
      <w:r w:rsidRPr="00FE1F5A">
        <w:rPr>
          <w:sz w:val="16"/>
        </w:rPr>
        <w:t xml:space="preserve"> their </w:t>
      </w:r>
      <w:r w:rsidRPr="00FE1F5A">
        <w:rPr>
          <w:rStyle w:val="StyleUnderline"/>
        </w:rPr>
        <w:t>solutions</w:t>
      </w:r>
      <w:r w:rsidRPr="00FE1F5A">
        <w:rPr>
          <w:sz w:val="16"/>
        </w:rPr>
        <w:t xml:space="preserve"> </w:t>
      </w:r>
      <w:r w:rsidRPr="00FE1F5A">
        <w:rPr>
          <w:rStyle w:val="StyleUnderline"/>
        </w:rPr>
        <w:t xml:space="preserve">spending </w:t>
      </w:r>
      <w:r w:rsidRPr="00FE1F5A">
        <w:rPr>
          <w:rStyle w:val="StyleUnderline"/>
          <w:highlight w:val="green"/>
        </w:rPr>
        <w:t>out of their own economic self-interest</w:t>
      </w:r>
      <w:r w:rsidRPr="00FE1F5A">
        <w:rPr>
          <w:sz w:val="16"/>
        </w:rPr>
        <w:t xml:space="preserve">. And because the products, technologies and services these companies provide are common solutions to global problems — and are therefore exponentially repeatable — </w:t>
      </w:r>
      <w:r w:rsidRPr="00FE1F5A">
        <w:rPr>
          <w:rStyle w:val="StyleUnderline"/>
          <w:highlight w:val="green"/>
        </w:rPr>
        <w:t>these investments will have</w:t>
      </w:r>
      <w:r w:rsidRPr="00FE1F5A">
        <w:rPr>
          <w:rStyle w:val="StyleUnderline"/>
        </w:rPr>
        <w:t xml:space="preserve"> amplified </w:t>
      </w:r>
      <w:r w:rsidRPr="00FE1F5A">
        <w:rPr>
          <w:rStyle w:val="StyleUnderline"/>
          <w:highlight w:val="green"/>
        </w:rPr>
        <w:t xml:space="preserve">positive impact on global resource scarcity </w:t>
      </w:r>
      <w:r w:rsidRPr="00FE1F5A">
        <w:rPr>
          <w:rStyle w:val="StyleUnderline"/>
        </w:rPr>
        <w:t xml:space="preserve">issues. </w:t>
      </w:r>
      <w:r w:rsidRPr="00FE1F5A">
        <w:rPr>
          <w:rStyle w:val="StyleUnderline"/>
          <w:sz w:val="12"/>
        </w:rPr>
        <w:t>¶</w:t>
      </w:r>
      <w:r w:rsidRPr="00FE1F5A">
        <w:rPr>
          <w:sz w:val="16"/>
        </w:rPr>
        <w:t xml:space="preserve"> Too often people have a narrow view of these solutions, thinking only of solar panels and windmills. But </w:t>
      </w:r>
      <w:r w:rsidRPr="00FE1F5A">
        <w:rPr>
          <w:rStyle w:val="StyleUnderline"/>
        </w:rPr>
        <w:t>solutions are</w:t>
      </w:r>
      <w:r w:rsidRPr="00FE1F5A">
        <w:rPr>
          <w:sz w:val="16"/>
        </w:rPr>
        <w:t xml:space="preserve"> enormously </w:t>
      </w:r>
      <w:r w:rsidRPr="00FE1F5A">
        <w:rPr>
          <w:rStyle w:val="StyleUnderline"/>
        </w:rPr>
        <w:t>diverse</w:t>
      </w:r>
      <w:r w:rsidRPr="00FE1F5A">
        <w:rPr>
          <w:sz w:val="16"/>
        </w:rPr>
        <w:t xml:space="preserve">: They include, among many others, </w:t>
      </w:r>
      <w:r w:rsidRPr="00FE1F5A">
        <w:rPr>
          <w:rStyle w:val="StyleUnderline"/>
          <w:highlight w:val="green"/>
        </w:rPr>
        <w:t>agricultural drones that monitor soil conditions</w:t>
      </w:r>
      <w:r w:rsidRPr="00FE1F5A">
        <w:rPr>
          <w:rStyle w:val="StyleUnderline"/>
        </w:rPr>
        <w:t xml:space="preserve">, smart </w:t>
      </w:r>
      <w:r w:rsidRPr="00FE1F5A">
        <w:rPr>
          <w:rStyle w:val="StyleUnderline"/>
          <w:highlight w:val="green"/>
        </w:rPr>
        <w:t>irrigation</w:t>
      </w:r>
      <w:r w:rsidRPr="00FE1F5A">
        <w:rPr>
          <w:rStyle w:val="StyleUnderline"/>
        </w:rPr>
        <w:t xml:space="preserve"> technology </w:t>
      </w:r>
      <w:r w:rsidRPr="00FE1F5A">
        <w:rPr>
          <w:rStyle w:val="StyleUnderline"/>
          <w:highlight w:val="green"/>
        </w:rPr>
        <w:t>that delivers water only</w:t>
      </w:r>
      <w:r w:rsidRPr="00FE1F5A">
        <w:rPr>
          <w:rStyle w:val="StyleUnderline"/>
        </w:rPr>
        <w:t xml:space="preserve"> where and when it’s really needed, more </w:t>
      </w:r>
      <w:r w:rsidRPr="00FE1F5A">
        <w:rPr>
          <w:rStyle w:val="StyleUnderline"/>
          <w:highlight w:val="green"/>
        </w:rPr>
        <w:t>efficient distributed energy</w:t>
      </w:r>
      <w:r w:rsidRPr="00FE1F5A">
        <w:rPr>
          <w:rStyle w:val="StyleUnderline"/>
        </w:rPr>
        <w:t xml:space="preserve"> generation </w:t>
      </w:r>
      <w:r w:rsidRPr="00FE1F5A">
        <w:rPr>
          <w:rStyle w:val="StyleUnderline"/>
          <w:highlight w:val="green"/>
        </w:rPr>
        <w:t>and</w:t>
      </w:r>
      <w:r w:rsidRPr="00FE1F5A">
        <w:rPr>
          <w:rStyle w:val="StyleUnderline"/>
        </w:rPr>
        <w:t xml:space="preserve"> component </w:t>
      </w:r>
      <w:r w:rsidRPr="00FE1F5A">
        <w:rPr>
          <w:rStyle w:val="StyleUnderline"/>
          <w:highlight w:val="green"/>
        </w:rPr>
        <w:t>suppliers that make cars use less gas</w:t>
      </w:r>
      <w:r w:rsidRPr="00FE1F5A">
        <w:rPr>
          <w:rStyle w:val="StyleUnderline"/>
        </w:rPr>
        <w:t xml:space="preserve">. </w:t>
      </w:r>
      <w:r w:rsidRPr="00FE1F5A">
        <w:rPr>
          <w:rStyle w:val="StyleUnderline"/>
          <w:sz w:val="12"/>
        </w:rPr>
        <w:t>¶</w:t>
      </w:r>
      <w:r w:rsidRPr="00FE1F5A">
        <w:rPr>
          <w:sz w:val="16"/>
        </w:rPr>
        <w:t xml:space="preserve"> </w:t>
      </w:r>
      <w:proofErr w:type="gramStart"/>
      <w:r w:rsidRPr="00FE1F5A">
        <w:rPr>
          <w:sz w:val="16"/>
        </w:rPr>
        <w:t>We</w:t>
      </w:r>
      <w:proofErr w:type="gramEnd"/>
      <w:r w:rsidRPr="00FE1F5A">
        <w:rPr>
          <w:sz w:val="16"/>
        </w:rPr>
        <w:t xml:space="preserve"> face a new reality in which our economic self-interest and the long-term well-being of the planet are coming into alignment.</w:t>
      </w:r>
      <w:r w:rsidRPr="00FE1F5A">
        <w:rPr>
          <w:sz w:val="12"/>
        </w:rPr>
        <w:t>¶</w:t>
      </w:r>
      <w:r w:rsidRPr="00FE1F5A">
        <w:rPr>
          <w:sz w:val="16"/>
        </w:rPr>
        <w:t xml:space="preserve"> As a whole, the human race has a poor track record when it comes to altruism. Although there are a great many saints among us who spend — and even sacrifice — their lives to help others, most of us are hard pressed to take care of </w:t>
      </w:r>
      <w:proofErr w:type="gramStart"/>
      <w:r w:rsidRPr="00FE1F5A">
        <w:rPr>
          <w:sz w:val="16"/>
        </w:rPr>
        <w:t>ourselves and our families</w:t>
      </w:r>
      <w:proofErr w:type="gramEnd"/>
      <w:r w:rsidRPr="00FE1F5A">
        <w:rPr>
          <w:sz w:val="16"/>
        </w:rPr>
        <w:t xml:space="preserve">. We have a much better </w:t>
      </w:r>
      <w:proofErr w:type="gramStart"/>
      <w:r w:rsidRPr="00FE1F5A">
        <w:rPr>
          <w:sz w:val="16"/>
        </w:rPr>
        <w:t>track record</w:t>
      </w:r>
      <w:proofErr w:type="gramEnd"/>
      <w:r w:rsidRPr="00FE1F5A">
        <w:rPr>
          <w:sz w:val="16"/>
        </w:rPr>
        <w:t xml:space="preserve"> when it comes to </w:t>
      </w:r>
      <w:r w:rsidRPr="00FE1F5A">
        <w:rPr>
          <w:rStyle w:val="StyleUnderline"/>
        </w:rPr>
        <w:t>investing money in our own self- interest</w:t>
      </w:r>
      <w:r w:rsidRPr="00FE1F5A">
        <w:rPr>
          <w:sz w:val="16"/>
        </w:rPr>
        <w:t xml:space="preserve">, </w:t>
      </w:r>
      <w:r w:rsidRPr="00FE1F5A">
        <w:rPr>
          <w:rStyle w:val="StyleUnderline"/>
        </w:rPr>
        <w:t>which has fueled the unprecedented innovation, economic and life-expectancy growth of the past century.</w:t>
      </w:r>
      <w:r w:rsidRPr="00FE1F5A">
        <w:rPr>
          <w:sz w:val="16"/>
        </w:rPr>
        <w:t xml:space="preserve"> </w:t>
      </w:r>
      <w:r w:rsidRPr="00FE1F5A">
        <w:rPr>
          <w:sz w:val="12"/>
        </w:rPr>
        <w:t>¶</w:t>
      </w:r>
      <w:r w:rsidRPr="00FE1F5A">
        <w:rPr>
          <w:sz w:val="16"/>
        </w:rPr>
        <w:t xml:space="preserve"> </w:t>
      </w:r>
      <w:proofErr w:type="gramStart"/>
      <w:r w:rsidRPr="00FE1F5A">
        <w:rPr>
          <w:sz w:val="16"/>
        </w:rPr>
        <w:t>In</w:t>
      </w:r>
      <w:proofErr w:type="gramEnd"/>
      <w:r w:rsidRPr="00FE1F5A">
        <w:rPr>
          <w:sz w:val="16"/>
        </w:rPr>
        <w:t xml:space="preserve"> the past, many people who invested in sustainable solutions were motivated principally by conscience, willing to accept reduced returns in order to invest their money in a way that was consistent with their beliefs and convictions — be they religious, social or environmental. Now, however, we face a new reality in which our economic self-interest and the long-term well-being of the planet are coming into alignment. Because we have to face the reality of burdened resources, </w:t>
      </w:r>
      <w:proofErr w:type="gramStart"/>
      <w:r w:rsidRPr="00FE1F5A">
        <w:rPr>
          <w:sz w:val="16"/>
        </w:rPr>
        <w:t>there’s</w:t>
      </w:r>
      <w:proofErr w:type="gramEnd"/>
      <w:r w:rsidRPr="00FE1F5A">
        <w:rPr>
          <w:sz w:val="16"/>
        </w:rPr>
        <w:t xml:space="preserve"> money in it. </w:t>
      </w:r>
      <w:r w:rsidRPr="00FE1F5A">
        <w:rPr>
          <w:sz w:val="12"/>
        </w:rPr>
        <w:t>¶</w:t>
      </w:r>
      <w:r w:rsidRPr="00FE1F5A">
        <w:rPr>
          <w:sz w:val="16"/>
        </w:rPr>
        <w:t xml:space="preserve"> </w:t>
      </w:r>
      <w:proofErr w:type="gramStart"/>
      <w:r w:rsidRPr="00FE1F5A">
        <w:rPr>
          <w:sz w:val="16"/>
        </w:rPr>
        <w:t>Recently</w:t>
      </w:r>
      <w:proofErr w:type="gramEnd"/>
      <w:r w:rsidRPr="00FE1F5A">
        <w:rPr>
          <w:sz w:val="16"/>
        </w:rPr>
        <w:t xml:space="preserve">, some asset managers have based investments on environmental, social and governance screening, betting that good corporate citizens are inherently better-managed companies, which will therefore be more profitable over time. Increasingly, however, ESG screening is becoming more pervasive and will likely over time become commonplace, robbing this sort of screening as a differentiator when making investment decisions. </w:t>
      </w:r>
      <w:r w:rsidRPr="00FE1F5A">
        <w:rPr>
          <w:sz w:val="12"/>
        </w:rPr>
        <w:t>¶</w:t>
      </w:r>
      <w:r w:rsidRPr="00FE1F5A">
        <w:rPr>
          <w:sz w:val="16"/>
        </w:rPr>
        <w:t xml:space="preserve"> </w:t>
      </w:r>
      <w:proofErr w:type="gramStart"/>
      <w:r w:rsidRPr="00FE1F5A">
        <w:rPr>
          <w:sz w:val="16"/>
        </w:rPr>
        <w:t>The</w:t>
      </w:r>
      <w:proofErr w:type="gramEnd"/>
      <w:r w:rsidRPr="00FE1F5A">
        <w:rPr>
          <w:sz w:val="16"/>
        </w:rPr>
        <w:t xml:space="preserve"> primary goal for investing in sustainable solutions is to achieve superior risk-adjusted returns. </w:t>
      </w:r>
      <w:r w:rsidRPr="00FE1F5A">
        <w:rPr>
          <w:rStyle w:val="StyleUnderline"/>
        </w:rPr>
        <w:t>Companies that provide solutions to the issues of burdened resources will be the recipients of a massive global spend cycle, no matter one’s motivation</w:t>
      </w:r>
      <w:r w:rsidRPr="00FE1F5A">
        <w:rPr>
          <w:sz w:val="16"/>
        </w:rPr>
        <w:t>. The fact that one’s investment is also part of the solution rather than the problem is worth getting excited about. Self-interest is what moves markets. According to McKinsey’s report, How to make Green Growth the new normal, “In order to mobilize the US$3 trillion a year that will be needed to build a resource-efficient growth model, investing in the markets of the future needs to be seen as possessing superior risk-return characteristics.”</w:t>
      </w:r>
      <w:r w:rsidRPr="00FE1F5A">
        <w:rPr>
          <w:sz w:val="12"/>
        </w:rPr>
        <w:t>¶</w:t>
      </w:r>
      <w:r w:rsidRPr="00FE1F5A">
        <w:rPr>
          <w:sz w:val="16"/>
        </w:rPr>
        <w:t xml:space="preserve"> No government subsidy or charity case can move the needle for long</w:t>
      </w:r>
      <w:r w:rsidRPr="00FE1F5A">
        <w:rPr>
          <w:rStyle w:val="StyleUnderline"/>
        </w:rPr>
        <w:t xml:space="preserve">. </w:t>
      </w:r>
      <w:r w:rsidRPr="00FE1F5A">
        <w:rPr>
          <w:rStyle w:val="StyleUnderline"/>
          <w:highlight w:val="green"/>
        </w:rPr>
        <w:t xml:space="preserve">Only capitalism has the power to </w:t>
      </w:r>
      <w:r w:rsidRPr="00FE1F5A">
        <w:rPr>
          <w:rStyle w:val="StyleUnderline"/>
        </w:rPr>
        <w:t xml:space="preserve">retool industries, reshape economies </w:t>
      </w:r>
      <w:r w:rsidRPr="00FE1F5A">
        <w:rPr>
          <w:rStyle w:val="StyleUnderline"/>
          <w:highlight w:val="green"/>
        </w:rPr>
        <w:t>and rebuild infrastructure across the planet</w:t>
      </w:r>
      <w:r w:rsidRPr="00FE1F5A">
        <w:rPr>
          <w:sz w:val="16"/>
          <w:highlight w:val="green"/>
        </w:rPr>
        <w:t xml:space="preserve">. </w:t>
      </w:r>
      <w:proofErr w:type="gramStart"/>
      <w:r w:rsidRPr="00FE1F5A">
        <w:rPr>
          <w:rStyle w:val="StyleUnderline"/>
        </w:rPr>
        <w:t>It’s</w:t>
      </w:r>
      <w:proofErr w:type="gramEnd"/>
      <w:r w:rsidRPr="00FE1F5A">
        <w:rPr>
          <w:rStyle w:val="StyleUnderline"/>
        </w:rPr>
        <w:t xml:space="preserve"> a big part of what got us into this mess, but it’s also what will get us out.</w:t>
      </w:r>
    </w:p>
    <w:p w:rsidR="00FD7F11" w:rsidRPr="00FE1F5A" w:rsidRDefault="00FD7F11" w:rsidP="00FD7F11">
      <w:pPr>
        <w:pStyle w:val="Heading4"/>
        <w:rPr>
          <w:rFonts w:cs="Arial"/>
        </w:rPr>
      </w:pPr>
      <w:r w:rsidRPr="00FE1F5A">
        <w:rPr>
          <w:rFonts w:cs="Arial"/>
        </w:rPr>
        <w:t>Ineffective resource management degrades public health, kills global air quality, and causes tensions over water scarcity in South Asia—culminates in extinction</w:t>
      </w:r>
    </w:p>
    <w:p w:rsidR="00FD7F11" w:rsidRPr="00FE1F5A" w:rsidRDefault="00FD7F11" w:rsidP="00FD7F11">
      <w:r w:rsidRPr="00FE1F5A">
        <w:rPr>
          <w:rStyle w:val="Style13ptBold"/>
        </w:rPr>
        <w:t>Thompson 13.</w:t>
      </w:r>
      <w:r w:rsidRPr="00FE1F5A">
        <w:t xml:space="preserve"> Thomas, President of Analytics Inc., a financial research and economic analysis firm.  Citing Wang </w:t>
      </w:r>
      <w:proofErr w:type="spellStart"/>
      <w:r w:rsidRPr="00FE1F5A">
        <w:t>Shucheng</w:t>
      </w:r>
      <w:proofErr w:type="spellEnd"/>
      <w:r w:rsidRPr="00FE1F5A">
        <w:t>, China’s former minister of water resources. “Choking on China,” Foreign Affairs. 6/8/2013. https://www.foreignaffairs.com/articles/china/2013-04-08/choking-china</w:t>
      </w:r>
    </w:p>
    <w:p w:rsidR="00FD7F11" w:rsidRPr="00FE1F5A" w:rsidRDefault="00FD7F11" w:rsidP="00FD7F11">
      <w:pPr>
        <w:rPr>
          <w:rStyle w:val="StyleUnderline"/>
          <w:highlight w:val="green"/>
        </w:rPr>
      </w:pPr>
      <w:r w:rsidRPr="00FE1F5A">
        <w:rPr>
          <w:rStyle w:val="StyleUnderline"/>
        </w:rPr>
        <w:t>The dangers of China’s environmental degradation go well beyond the country’s borders</w:t>
      </w:r>
      <w:r w:rsidRPr="00FE1F5A">
        <w:rPr>
          <w:sz w:val="16"/>
        </w:rPr>
        <w:t>, as pollution threatens global health more than ever. Chinese leaders have argued that their country has the right to pollute, claiming that, as a developing nation, it cannot sacrifice economic growth for the sake of the environment. In reality, however, China is holding the rest of the world hostage -- and undermining its own prosperity.</w:t>
      </w:r>
      <w:r w:rsidRPr="00FE1F5A">
        <w:rPr>
          <w:sz w:val="12"/>
        </w:rPr>
        <w:t>¶</w:t>
      </w:r>
      <w:r w:rsidRPr="00FE1F5A">
        <w:rPr>
          <w:sz w:val="16"/>
        </w:rPr>
        <w:t xml:space="preserve"> According to the World Bank, only one percent of China’s 560 million urban residents breathe air considered safe by EU standards. Beijing’s levels of PM2.5s -- particles that are smaller than 2.5 micrometers in diameter and can penetrate the gas exchange regions of the lungs -- are the worst in the world. Beijing’s 2012 March average reading was 469 micrograms of such particles per cubic meter, which compares abysmally with Los Angeles’ highest 2012 reading of 43 micrograms per cubic meter.</w:t>
      </w:r>
      <w:r w:rsidRPr="00FE1F5A">
        <w:rPr>
          <w:sz w:val="12"/>
        </w:rPr>
        <w:t>¶</w:t>
      </w:r>
      <w:r w:rsidRPr="00FE1F5A">
        <w:rPr>
          <w:sz w:val="16"/>
        </w:rPr>
        <w:t xml:space="preserve"> Such </w:t>
      </w:r>
      <w:r w:rsidRPr="00FE1F5A">
        <w:rPr>
          <w:rStyle w:val="StyleUnderline"/>
          <w:highlight w:val="green"/>
        </w:rPr>
        <w:t xml:space="preserve">air pollution contributed to 1.2 million premature deaths in China </w:t>
      </w:r>
      <w:r w:rsidRPr="00FE1F5A">
        <w:rPr>
          <w:rStyle w:val="StyleUnderline"/>
        </w:rPr>
        <w:t>in 2010</w:t>
      </w:r>
      <w:r w:rsidRPr="00FE1F5A">
        <w:rPr>
          <w:sz w:val="16"/>
        </w:rPr>
        <w:t xml:space="preserve">, according to the Global Burden of Disease Study. The unrelenting pace of construction of coal-fired power plants is only making matters worse. In his recent monograph, Climate Change: The China Problem, environmental scholar Michael </w:t>
      </w:r>
      <w:proofErr w:type="spellStart"/>
      <w:r w:rsidRPr="00FE1F5A">
        <w:rPr>
          <w:sz w:val="16"/>
        </w:rPr>
        <w:t>Vandenbergh</w:t>
      </w:r>
      <w:proofErr w:type="spellEnd"/>
      <w:r w:rsidRPr="00FE1F5A">
        <w:rPr>
          <w:sz w:val="16"/>
        </w:rPr>
        <w:t xml:space="preserve"> writes, “On average, a new coal-powered electric plant large enough to serve a city the size of Dallas opens in China every seven to ten days.” The lack of widespread coal-washing infrastructure and scrubbers at Chinese industrial facilities exacerbates the problem.</w:t>
      </w:r>
      <w:r w:rsidRPr="00FE1F5A">
        <w:rPr>
          <w:sz w:val="12"/>
        </w:rPr>
        <w:t>¶</w:t>
      </w:r>
      <w:r w:rsidRPr="00FE1F5A">
        <w:rPr>
          <w:sz w:val="16"/>
        </w:rPr>
        <w:t xml:space="preserve"> </w:t>
      </w:r>
      <w:r w:rsidRPr="00FE1F5A">
        <w:rPr>
          <w:rStyle w:val="StyleUnderline"/>
        </w:rPr>
        <w:t xml:space="preserve">Carbon dioxide </w:t>
      </w:r>
      <w:r w:rsidRPr="00FE1F5A">
        <w:rPr>
          <w:rStyle w:val="StyleUnderline"/>
          <w:highlight w:val="green"/>
        </w:rPr>
        <w:t xml:space="preserve">emissions from cars in China are </w:t>
      </w:r>
      <w:r w:rsidRPr="00FE1F5A">
        <w:rPr>
          <w:rStyle w:val="StyleUnderline"/>
        </w:rPr>
        <w:t xml:space="preserve">also growing exponentially, replacing coal-fired power plants as </w:t>
      </w:r>
      <w:r w:rsidRPr="00FE1F5A">
        <w:rPr>
          <w:rStyle w:val="StyleUnderline"/>
          <w:highlight w:val="green"/>
        </w:rPr>
        <w:t xml:space="preserve">the </w:t>
      </w:r>
      <w:r w:rsidRPr="00FE1F5A">
        <w:rPr>
          <w:rStyle w:val="Emphasis"/>
          <w:highlight w:val="green"/>
        </w:rPr>
        <w:t>major source of pollution</w:t>
      </w:r>
      <w:r w:rsidRPr="00FE1F5A">
        <w:rPr>
          <w:rStyle w:val="StyleUnderline"/>
        </w:rPr>
        <w:t xml:space="preserve"> in major Chinese cities</w:t>
      </w:r>
      <w:r w:rsidRPr="00FE1F5A">
        <w:rPr>
          <w:sz w:val="16"/>
        </w:rPr>
        <w:t xml:space="preserve">. Deutsche Bank estimates that </w:t>
      </w:r>
      <w:r w:rsidRPr="00FE1F5A">
        <w:rPr>
          <w:rStyle w:val="StyleUnderline"/>
        </w:rPr>
        <w:t xml:space="preserve">the number of passenger cars in China will reach 400 million by 2030, up from </w:t>
      </w:r>
      <w:proofErr w:type="gramStart"/>
      <w:r w:rsidRPr="00FE1F5A">
        <w:rPr>
          <w:rStyle w:val="StyleUnderline"/>
        </w:rPr>
        <w:t>today’s</w:t>
      </w:r>
      <w:proofErr w:type="gramEnd"/>
      <w:r w:rsidRPr="00FE1F5A">
        <w:rPr>
          <w:rStyle w:val="StyleUnderline"/>
        </w:rPr>
        <w:t xml:space="preserve"> 90 million.</w:t>
      </w:r>
      <w:r w:rsidRPr="00FE1F5A">
        <w:rPr>
          <w:sz w:val="16"/>
        </w:rPr>
        <w:t xml:space="preserve"> </w:t>
      </w:r>
      <w:proofErr w:type="gramStart"/>
      <w:r w:rsidRPr="00FE1F5A">
        <w:rPr>
          <w:sz w:val="16"/>
        </w:rPr>
        <w:t>And</w:t>
      </w:r>
      <w:proofErr w:type="gramEnd"/>
      <w:r w:rsidRPr="00FE1F5A">
        <w:rPr>
          <w:sz w:val="16"/>
        </w:rPr>
        <w:t xml:space="preserve"> the sulfur levels produced by diesel trucks in China are at least 23 times worse than those in the United States</w:t>
      </w:r>
      <w:r w:rsidRPr="00FE1F5A">
        <w:rPr>
          <w:rStyle w:val="StyleUnderline"/>
        </w:rPr>
        <w:t>. Acid rain, caused by these emissions, has damaged a third of China’s limited cropland, in addition to forests and watersheds on the Korean Peninsula and in Japan.</w:t>
      </w:r>
      <w:r w:rsidRPr="00FE1F5A">
        <w:rPr>
          <w:sz w:val="16"/>
        </w:rPr>
        <w:t xml:space="preserve"> This pollution reaches the United States as well, sometimes at levels prohibited by the U.S. Clean Water Act. In 2006, researchers at the University of California–Davis discovered that almost all of the harmful particulates over Lake Tahoe originated in China. The environmental experts </w:t>
      </w:r>
      <w:proofErr w:type="spellStart"/>
      <w:r w:rsidRPr="00FE1F5A">
        <w:rPr>
          <w:sz w:val="16"/>
        </w:rPr>
        <w:t>Juli</w:t>
      </w:r>
      <w:proofErr w:type="spellEnd"/>
      <w:r w:rsidRPr="00FE1F5A">
        <w:rPr>
          <w:sz w:val="16"/>
        </w:rPr>
        <w:t xml:space="preserve"> Kim and Jennifer Turner note in their essay “China’s Filthiest Export” that “by the time it reaches the U.S., mercury transforms into a reactive gaseous material that dissolves easily in the wet climates of the Pacific Northwest.” At least 20 percent of the mercury entering the Willamette River in Oregon most likely comes from China. </w:t>
      </w:r>
      <w:r w:rsidRPr="00FE1F5A">
        <w:rPr>
          <w:rStyle w:val="StyleUnderline"/>
        </w:rPr>
        <w:t>Black carbon soot from China also threatens to block sunlight, lower crop yields, heat the atmosphere, and destabilize weather throughout the Pacific Rim.</w:t>
      </w:r>
      <w:r w:rsidRPr="00FE1F5A">
        <w:rPr>
          <w:rStyle w:val="StyleUnderline"/>
          <w:sz w:val="12"/>
        </w:rPr>
        <w:t>¶</w:t>
      </w:r>
      <w:r w:rsidRPr="00FE1F5A">
        <w:rPr>
          <w:sz w:val="16"/>
        </w:rPr>
        <w:t xml:space="preserve"> China’s use of fresh water resources also threatens those beyond its borders. As Mark </w:t>
      </w:r>
      <w:proofErr w:type="gramStart"/>
      <w:r w:rsidRPr="00FE1F5A">
        <w:rPr>
          <w:sz w:val="16"/>
        </w:rPr>
        <w:t>Twain</w:t>
      </w:r>
      <w:proofErr w:type="gramEnd"/>
      <w:r w:rsidRPr="00FE1F5A">
        <w:rPr>
          <w:sz w:val="16"/>
        </w:rPr>
        <w:t xml:space="preserve"> reportedly said, in reference to California in the late nineteenth century, “Whiskey is for drinking; water is for fighting over.” The sentiment holds true in modern-day Asia as well. </w:t>
      </w:r>
      <w:r w:rsidRPr="00FE1F5A">
        <w:rPr>
          <w:rStyle w:val="StyleUnderline"/>
          <w:highlight w:val="green"/>
        </w:rPr>
        <w:t>Asia’s per capita fresh water availability is less than half the global average.</w:t>
      </w:r>
      <w:r w:rsidRPr="00FE1F5A">
        <w:rPr>
          <w:rStyle w:val="StyleUnderline"/>
        </w:rPr>
        <w:t xml:space="preserve"> </w:t>
      </w:r>
      <w:r w:rsidRPr="00FE1F5A">
        <w:rPr>
          <w:sz w:val="16"/>
        </w:rPr>
        <w:t xml:space="preserve">China and India, for example, are home to 40 percent of the world’s population but make do with ten percent of the world’s fresh water. </w:t>
      </w:r>
      <w:r w:rsidRPr="00FE1F5A">
        <w:rPr>
          <w:rStyle w:val="StyleUnderline"/>
          <w:highlight w:val="green"/>
        </w:rPr>
        <w:t>China is</w:t>
      </w:r>
      <w:r w:rsidRPr="00FE1F5A">
        <w:rPr>
          <w:sz w:val="16"/>
        </w:rPr>
        <w:t xml:space="preserve"> guzzling and </w:t>
      </w:r>
      <w:r w:rsidRPr="00FE1F5A">
        <w:rPr>
          <w:rStyle w:val="StyleUnderline"/>
          <w:highlight w:val="green"/>
        </w:rPr>
        <w:t>polluting this limited resource at an alarming rate</w:t>
      </w:r>
      <w:r w:rsidRPr="00FE1F5A">
        <w:rPr>
          <w:sz w:val="16"/>
        </w:rPr>
        <w:t xml:space="preserve">. The country has dammed every major river on the Tibetan plateau, including the Mekong, the Salween, the Brahmaputra, the Yangtze, the Yellow, the Indus, the Sutlej, the </w:t>
      </w:r>
      <w:proofErr w:type="spellStart"/>
      <w:r w:rsidRPr="00FE1F5A">
        <w:rPr>
          <w:sz w:val="16"/>
        </w:rPr>
        <w:t>Shweli</w:t>
      </w:r>
      <w:proofErr w:type="spellEnd"/>
      <w:r w:rsidRPr="00FE1F5A">
        <w:rPr>
          <w:sz w:val="16"/>
        </w:rPr>
        <w:t xml:space="preserve">, and the </w:t>
      </w:r>
      <w:proofErr w:type="spellStart"/>
      <w:r w:rsidRPr="00FE1F5A">
        <w:rPr>
          <w:sz w:val="16"/>
        </w:rPr>
        <w:t>Karnali</w:t>
      </w:r>
      <w:proofErr w:type="spellEnd"/>
      <w:r w:rsidRPr="00FE1F5A">
        <w:rPr>
          <w:sz w:val="16"/>
        </w:rPr>
        <w:t xml:space="preserve">, and there are large-scale plans to dam others. Of the 50,000 largest dams in the world, more than half are in China. As a result, </w:t>
      </w:r>
      <w:r w:rsidRPr="00FE1F5A">
        <w:rPr>
          <w:rStyle w:val="StyleUnderline"/>
          <w:highlight w:val="green"/>
        </w:rPr>
        <w:t>China</w:t>
      </w:r>
      <w:r w:rsidRPr="00FE1F5A">
        <w:rPr>
          <w:sz w:val="16"/>
        </w:rPr>
        <w:t xml:space="preserve"> now </w:t>
      </w:r>
      <w:r w:rsidRPr="00FE1F5A">
        <w:rPr>
          <w:rStyle w:val="StyleUnderline"/>
          <w:highlight w:val="green"/>
        </w:rPr>
        <w:t>controls</w:t>
      </w:r>
      <w:r w:rsidRPr="00FE1F5A">
        <w:rPr>
          <w:sz w:val="16"/>
        </w:rPr>
        <w:t xml:space="preserve"> the river </w:t>
      </w:r>
      <w:r w:rsidRPr="00FE1F5A">
        <w:rPr>
          <w:rStyle w:val="StyleUnderline"/>
          <w:highlight w:val="green"/>
        </w:rPr>
        <w:t>water supply to 13</w:t>
      </w:r>
      <w:r w:rsidRPr="00FE1F5A">
        <w:rPr>
          <w:rStyle w:val="StyleUnderline"/>
        </w:rPr>
        <w:t xml:space="preserve"> nearby </w:t>
      </w:r>
      <w:r w:rsidRPr="00FE1F5A">
        <w:rPr>
          <w:rStyle w:val="StyleUnderline"/>
          <w:highlight w:val="green"/>
        </w:rPr>
        <w:t>countries but</w:t>
      </w:r>
      <w:r w:rsidRPr="00FE1F5A">
        <w:rPr>
          <w:sz w:val="16"/>
        </w:rPr>
        <w:t xml:space="preserve"> so far has </w:t>
      </w:r>
      <w:r w:rsidRPr="00FE1F5A">
        <w:rPr>
          <w:rStyle w:val="StyleUnderline"/>
          <w:highlight w:val="green"/>
        </w:rPr>
        <w:t xml:space="preserve">refused to sign </w:t>
      </w:r>
      <w:r w:rsidRPr="00FE1F5A">
        <w:rPr>
          <w:rStyle w:val="StyleUnderline"/>
        </w:rPr>
        <w:t xml:space="preserve">any </w:t>
      </w:r>
      <w:r w:rsidRPr="00FE1F5A">
        <w:rPr>
          <w:rStyle w:val="StyleUnderline"/>
          <w:highlight w:val="green"/>
        </w:rPr>
        <w:t>treaties or cooperate with other countries on water issues.</w:t>
      </w:r>
      <w:r w:rsidRPr="00FE1F5A">
        <w:rPr>
          <w:rStyle w:val="StyleUnderline"/>
        </w:rPr>
        <w:t xml:space="preserve"> </w:t>
      </w:r>
      <w:r w:rsidRPr="00FE1F5A">
        <w:rPr>
          <w:sz w:val="16"/>
        </w:rPr>
        <w:t xml:space="preserve">Beijing also voted against the UN attempt to regulate water sharing in the region. China’s former minister of water resources, Wang </w:t>
      </w:r>
      <w:proofErr w:type="spellStart"/>
      <w:r w:rsidRPr="00FE1F5A">
        <w:rPr>
          <w:rStyle w:val="StyleUnderline"/>
        </w:rPr>
        <w:t>Shucheng</w:t>
      </w:r>
      <w:proofErr w:type="spellEnd"/>
      <w:r w:rsidRPr="00FE1F5A">
        <w:rPr>
          <w:sz w:val="16"/>
        </w:rPr>
        <w:t xml:space="preserve">, </w:t>
      </w:r>
      <w:r w:rsidRPr="00FE1F5A">
        <w:rPr>
          <w:rStyle w:val="StyleUnderline"/>
        </w:rPr>
        <w:t xml:space="preserve">described China’s water policy as “fight for every drop of water or die.” </w:t>
      </w:r>
      <w:r w:rsidRPr="00FE1F5A">
        <w:rPr>
          <w:rStyle w:val="StyleUnderline"/>
          <w:highlight w:val="green"/>
        </w:rPr>
        <w:t>This</w:t>
      </w:r>
      <w:r w:rsidRPr="00FE1F5A">
        <w:rPr>
          <w:rStyle w:val="StyleUnderline"/>
        </w:rPr>
        <w:t xml:space="preserve"> philosophy, combined with China’s unabated pursuit of economic development, </w:t>
      </w:r>
      <w:r w:rsidRPr="00FE1F5A">
        <w:rPr>
          <w:rStyle w:val="StyleUnderline"/>
          <w:highlight w:val="green"/>
        </w:rPr>
        <w:t>will have</w:t>
      </w:r>
      <w:r w:rsidRPr="00FE1F5A">
        <w:rPr>
          <w:rStyle w:val="StyleUnderline"/>
        </w:rPr>
        <w:t xml:space="preserve"> </w:t>
      </w:r>
      <w:r w:rsidRPr="00FE1F5A">
        <w:rPr>
          <w:sz w:val="16"/>
        </w:rPr>
        <w:t>profoundly</w:t>
      </w:r>
      <w:r w:rsidRPr="00FE1F5A">
        <w:rPr>
          <w:rStyle w:val="StyleUnderline"/>
        </w:rPr>
        <w:t xml:space="preserve"> </w:t>
      </w:r>
      <w:r w:rsidRPr="00FE1F5A">
        <w:rPr>
          <w:rStyle w:val="StyleUnderline"/>
          <w:highlight w:val="green"/>
        </w:rPr>
        <w:t xml:space="preserve">destabilizing consequences </w:t>
      </w:r>
    </w:p>
    <w:p w:rsidR="00FD7F11" w:rsidRPr="00FE1F5A" w:rsidRDefault="00FD7F11" w:rsidP="00FD7F11">
      <w:pPr>
        <w:rPr>
          <w:rStyle w:val="Emphasis"/>
        </w:rPr>
      </w:pPr>
      <w:proofErr w:type="gramStart"/>
      <w:r w:rsidRPr="00FE1F5A">
        <w:rPr>
          <w:rStyle w:val="StyleUnderline"/>
          <w:highlight w:val="green"/>
        </w:rPr>
        <w:t>for</w:t>
      </w:r>
      <w:proofErr w:type="gramEnd"/>
      <w:r w:rsidRPr="00FE1F5A">
        <w:rPr>
          <w:rStyle w:val="StyleUnderline"/>
          <w:highlight w:val="green"/>
        </w:rPr>
        <w:t xml:space="preserve"> the region</w:t>
      </w:r>
      <w:r w:rsidRPr="00FE1F5A">
        <w:rPr>
          <w:rStyle w:val="StyleUnderline"/>
        </w:rPr>
        <w:t>, both politically and environmentally.</w:t>
      </w:r>
      <w:r w:rsidRPr="00FE1F5A">
        <w:rPr>
          <w:rStyle w:val="StyleUnderline"/>
          <w:sz w:val="12"/>
        </w:rPr>
        <w:t>¶</w:t>
      </w:r>
      <w:r w:rsidRPr="00FE1F5A">
        <w:rPr>
          <w:sz w:val="16"/>
        </w:rPr>
        <w:t xml:space="preserve"> Unfortunately for China, compromising the environment and health in pursuit of economic growth is not a sustainable strategy. </w:t>
      </w:r>
      <w:r w:rsidRPr="00FE1F5A">
        <w:rPr>
          <w:rStyle w:val="StyleUnderline"/>
        </w:rPr>
        <w:t xml:space="preserve">The </w:t>
      </w:r>
      <w:r w:rsidRPr="00FE1F5A">
        <w:rPr>
          <w:rStyle w:val="StyleUnderline"/>
          <w:highlight w:val="green"/>
        </w:rPr>
        <w:t>threat of water scarcity and</w:t>
      </w:r>
      <w:r w:rsidRPr="00FE1F5A">
        <w:rPr>
          <w:rStyle w:val="StyleUnderline"/>
        </w:rPr>
        <w:t xml:space="preserve"> the </w:t>
      </w:r>
      <w:r w:rsidRPr="00FE1F5A">
        <w:rPr>
          <w:rStyle w:val="StyleUnderline"/>
          <w:highlight w:val="green"/>
        </w:rPr>
        <w:t>adverse domestic health effects of pollution darken China’s future</w:t>
      </w:r>
      <w:r w:rsidRPr="00FE1F5A">
        <w:rPr>
          <w:sz w:val="16"/>
          <w:highlight w:val="green"/>
        </w:rPr>
        <w:t>.</w:t>
      </w:r>
      <w:r w:rsidRPr="00FE1F5A">
        <w:rPr>
          <w:sz w:val="16"/>
        </w:rPr>
        <w:t xml:space="preserve"> </w:t>
      </w:r>
      <w:r w:rsidRPr="00FE1F5A">
        <w:rPr>
          <w:rStyle w:val="StyleUnderline"/>
          <w:highlight w:val="green"/>
        </w:rPr>
        <w:t>Pollution-related illnesses are soaring</w:t>
      </w:r>
      <w:r w:rsidRPr="00FE1F5A">
        <w:rPr>
          <w:sz w:val="16"/>
        </w:rPr>
        <w:t>. A recent social media campaign led by locals and international activities shed light on the growing phenomena of “cancer villages” -- areas where water pollution is so bad that it has led to a sharp rise in diseases like stomach cancer. China’s own Ministry of Environmental Protection has concluded that</w:t>
      </w:r>
      <w:r w:rsidRPr="00FE1F5A">
        <w:rPr>
          <w:rStyle w:val="StyleUnderline"/>
        </w:rPr>
        <w:t xml:space="preserve"> 70 percent of the country’s major waterways </w:t>
      </w:r>
      <w:proofErr w:type="gramStart"/>
      <w:r w:rsidRPr="00FE1F5A">
        <w:rPr>
          <w:rStyle w:val="StyleUnderline"/>
        </w:rPr>
        <w:t>are heavily polluted</w:t>
      </w:r>
      <w:proofErr w:type="gramEnd"/>
      <w:r w:rsidRPr="00FE1F5A">
        <w:rPr>
          <w:rStyle w:val="StyleUnderline"/>
        </w:rPr>
        <w:t>.</w:t>
      </w:r>
      <w:r w:rsidRPr="00FE1F5A">
        <w:rPr>
          <w:sz w:val="16"/>
        </w:rPr>
        <w:t xml:space="preserve"> According to Scott Moore of the Sustainability Science Program at Harvard’s Kennedy School of Government, pollutants have even seeped into the country’s </w:t>
      </w:r>
      <w:proofErr w:type="spellStart"/>
      <w:r w:rsidRPr="00FE1F5A">
        <w:rPr>
          <w:sz w:val="16"/>
        </w:rPr>
        <w:t>subsurfaces</w:t>
      </w:r>
      <w:proofErr w:type="spellEnd"/>
      <w:r w:rsidRPr="00FE1F5A">
        <w:rPr>
          <w:sz w:val="16"/>
        </w:rPr>
        <w:t xml:space="preserve">, with more than half of monitored wells deemed unsafe to use for drinking water. The China Geological Survey now estimates that </w:t>
      </w:r>
      <w:r w:rsidRPr="00FE1F5A">
        <w:rPr>
          <w:rStyle w:val="StyleUnderline"/>
        </w:rPr>
        <w:t>90 percent of China’s cities depend on polluted groundwater supplies</w:t>
      </w:r>
      <w:r w:rsidRPr="00FE1F5A">
        <w:rPr>
          <w:sz w:val="16"/>
        </w:rPr>
        <w:t xml:space="preserve">. Water that </w:t>
      </w:r>
      <w:proofErr w:type="gramStart"/>
      <w:r w:rsidRPr="00FE1F5A">
        <w:rPr>
          <w:sz w:val="16"/>
        </w:rPr>
        <w:t>has been purified</w:t>
      </w:r>
      <w:proofErr w:type="gramEnd"/>
      <w:r w:rsidRPr="00FE1F5A">
        <w:rPr>
          <w:sz w:val="16"/>
        </w:rPr>
        <w:t xml:space="preserve"> at treatment plants is often </w:t>
      </w:r>
      <w:proofErr w:type="spellStart"/>
      <w:r w:rsidRPr="00FE1F5A">
        <w:rPr>
          <w:sz w:val="16"/>
        </w:rPr>
        <w:t>recontaminated</w:t>
      </w:r>
      <w:proofErr w:type="spellEnd"/>
      <w:r w:rsidRPr="00FE1F5A">
        <w:rPr>
          <w:sz w:val="16"/>
        </w:rPr>
        <w:t xml:space="preserve"> </w:t>
      </w:r>
      <w:proofErr w:type="spellStart"/>
      <w:r w:rsidRPr="00FE1F5A">
        <w:rPr>
          <w:sz w:val="16"/>
        </w:rPr>
        <w:t>en</w:t>
      </w:r>
      <w:proofErr w:type="spellEnd"/>
      <w:r w:rsidRPr="00FE1F5A">
        <w:rPr>
          <w:sz w:val="16"/>
        </w:rPr>
        <w:t xml:space="preserve"> route to homes. China has plundered its groundwater </w:t>
      </w:r>
      <w:proofErr w:type="gramStart"/>
      <w:r w:rsidRPr="00FE1F5A">
        <w:rPr>
          <w:sz w:val="16"/>
        </w:rPr>
        <w:t>reserves,</w:t>
      </w:r>
      <w:proofErr w:type="gramEnd"/>
      <w:r w:rsidRPr="00FE1F5A">
        <w:rPr>
          <w:sz w:val="16"/>
        </w:rPr>
        <w:t xml:space="preserve"> drilling massive underground tunnels that have even caused some cities to literally sink.</w:t>
      </w:r>
      <w:r w:rsidRPr="00FE1F5A">
        <w:rPr>
          <w:sz w:val="12"/>
        </w:rPr>
        <w:t>¶</w:t>
      </w:r>
      <w:r w:rsidRPr="00FE1F5A">
        <w:rPr>
          <w:sz w:val="16"/>
        </w:rPr>
        <w:t xml:space="preserve"> China has also completely botched its waste-removal efforts. Eighty percent of the East China Sea, one of the world’s largest fisheries, is now unsuitable for fishing, according to Elizabeth C. Economy, a China and environmental expert at the Council on Foreign Relations. Most Chinese coastal cities pump at least half of their waste directly into the ocean, which causes red tides and coastal fish die-offs. According to the World Wildlife Fund, the country is now the largest polluter of the Pacific Ocean.</w:t>
      </w:r>
      <w:r w:rsidRPr="00FE1F5A">
        <w:rPr>
          <w:sz w:val="12"/>
        </w:rPr>
        <w:t>¶</w:t>
      </w:r>
      <w:r w:rsidRPr="00FE1F5A">
        <w:rPr>
          <w:sz w:val="16"/>
        </w:rPr>
        <w:t xml:space="preserve"> </w:t>
      </w:r>
      <w:proofErr w:type="gramStart"/>
      <w:r w:rsidRPr="00FE1F5A">
        <w:rPr>
          <w:sz w:val="16"/>
        </w:rPr>
        <w:t>The</w:t>
      </w:r>
      <w:proofErr w:type="gramEnd"/>
      <w:r w:rsidRPr="00FE1F5A">
        <w:rPr>
          <w:sz w:val="16"/>
        </w:rPr>
        <w:t xml:space="preserve"> economic costs of pollution have been the focus of various government-backed studies in China. A recent study by the Chinese Academy of Environmental Planning found that environmental damage to forests, wetlands, and grasslands shaved 3.5 percent off China’s 2012 GDP. </w:t>
      </w:r>
      <w:r w:rsidRPr="00FE1F5A">
        <w:rPr>
          <w:rStyle w:val="StyleUnderline"/>
        </w:rPr>
        <w:t>The World Bank puts the total cost of China’s environmental degradation in the late 1990s at between 3.5 and 8 percent of GDP. China’s pollution problem is holding back its economy -- and poisoning its own people and the rest of the world in the process</w:t>
      </w:r>
      <w:r w:rsidRPr="00FE1F5A">
        <w:rPr>
          <w:sz w:val="16"/>
        </w:rPr>
        <w:t xml:space="preserve">. The international community should push China to realize that </w:t>
      </w:r>
      <w:r w:rsidRPr="00FE1F5A">
        <w:rPr>
          <w:rStyle w:val="StyleUnderline"/>
          <w:highlight w:val="green"/>
        </w:rPr>
        <w:t xml:space="preserve">if it continues to ravage the environment, it will be unable to secure its future health and prosperity -- or avoid a </w:t>
      </w:r>
      <w:r w:rsidRPr="00FE1F5A">
        <w:rPr>
          <w:rStyle w:val="Emphasis"/>
          <w:highlight w:val="green"/>
        </w:rPr>
        <w:t>global disaster.</w:t>
      </w:r>
    </w:p>
    <w:p w:rsidR="00FD7F11" w:rsidRPr="001D39F1" w:rsidRDefault="00FD7F11" w:rsidP="00FD7F11">
      <w:pPr>
        <w:pStyle w:val="Heading4"/>
        <w:rPr>
          <w:rFonts w:asciiTheme="minorHAnsi" w:hAnsiTheme="minorHAnsi" w:cstheme="minorHAnsi"/>
          <w:iCs w:val="0"/>
        </w:rPr>
      </w:pPr>
      <w:r w:rsidRPr="001D39F1">
        <w:rPr>
          <w:rFonts w:asciiTheme="minorHAnsi" w:hAnsiTheme="minorHAnsi" w:cstheme="minorHAnsi"/>
        </w:rPr>
        <w:t>Neoliberalism key to space colonization – commercial exchanges promote development</w:t>
      </w:r>
    </w:p>
    <w:p w:rsidR="00FD7F11" w:rsidRPr="001D39F1" w:rsidRDefault="00FD7F11" w:rsidP="00FD7F11">
      <w:pPr>
        <w:pStyle w:val="Heading4"/>
        <w:rPr>
          <w:rStyle w:val="Style13ptBold"/>
          <w:rFonts w:asciiTheme="minorHAnsi" w:hAnsiTheme="minorHAnsi" w:cstheme="minorHAnsi"/>
        </w:rPr>
      </w:pPr>
      <w:proofErr w:type="spellStart"/>
      <w:r w:rsidRPr="001D39F1">
        <w:rPr>
          <w:rStyle w:val="Style13ptBold"/>
          <w:rFonts w:asciiTheme="minorHAnsi" w:hAnsiTheme="minorHAnsi" w:cstheme="minorHAnsi"/>
        </w:rPr>
        <w:t>Shakouri</w:t>
      </w:r>
      <w:proofErr w:type="spellEnd"/>
      <w:r w:rsidRPr="001D39F1">
        <w:rPr>
          <w:rStyle w:val="Style13ptBold"/>
          <w:rFonts w:asciiTheme="minorHAnsi" w:hAnsiTheme="minorHAnsi" w:cstheme="minorHAnsi"/>
        </w:rPr>
        <w:t>, 13</w:t>
      </w:r>
    </w:p>
    <w:p w:rsidR="00FD7F11" w:rsidRPr="001D39F1" w:rsidRDefault="00FD7F11" w:rsidP="00FD7F11">
      <w:pPr>
        <w:rPr>
          <w:rFonts w:asciiTheme="minorHAnsi" w:hAnsiTheme="minorHAnsi" w:cstheme="minorHAnsi"/>
        </w:rPr>
      </w:pPr>
      <w:r w:rsidRPr="001D39F1">
        <w:rPr>
          <w:rFonts w:asciiTheme="minorHAnsi" w:hAnsiTheme="minorHAnsi" w:cstheme="minorHAnsi"/>
          <w:sz w:val="14"/>
        </w:rPr>
        <w:t xml:space="preserve"> </w:t>
      </w:r>
      <w:proofErr w:type="gramStart"/>
      <w:r w:rsidRPr="001D39F1">
        <w:rPr>
          <w:rFonts w:asciiTheme="minorHAnsi" w:hAnsiTheme="minorHAnsi" w:cstheme="minorHAnsi"/>
        </w:rPr>
        <w:t>has</w:t>
      </w:r>
      <w:proofErr w:type="gramEnd"/>
      <w:r w:rsidRPr="001D39F1">
        <w:rPr>
          <w:rFonts w:asciiTheme="minorHAnsi" w:hAnsiTheme="minorHAnsi" w:cstheme="minorHAnsi"/>
        </w:rPr>
        <w:t xml:space="preserve"> an LL.M. in international law and is based in Tehran (</w:t>
      </w:r>
      <w:proofErr w:type="spellStart"/>
      <w:r w:rsidRPr="001D39F1">
        <w:rPr>
          <w:rFonts w:asciiTheme="minorHAnsi" w:hAnsiTheme="minorHAnsi" w:cstheme="minorHAnsi"/>
        </w:rPr>
        <w:t>Babak</w:t>
      </w:r>
      <w:proofErr w:type="spellEnd"/>
      <w:r w:rsidRPr="001D39F1">
        <w:rPr>
          <w:rFonts w:asciiTheme="minorHAnsi" w:hAnsiTheme="minorHAnsi" w:cstheme="minorHAnsi"/>
        </w:rPr>
        <w:t xml:space="preserve"> </w:t>
      </w:r>
      <w:proofErr w:type="spellStart"/>
      <w:r w:rsidRPr="001D39F1">
        <w:rPr>
          <w:rFonts w:asciiTheme="minorHAnsi" w:hAnsiTheme="minorHAnsi" w:cstheme="minorHAnsi"/>
        </w:rPr>
        <w:t>Shakouri</w:t>
      </w:r>
      <w:proofErr w:type="spellEnd"/>
      <w:r w:rsidRPr="001D39F1">
        <w:rPr>
          <w:rFonts w:asciiTheme="minorHAnsi" w:hAnsiTheme="minorHAnsi" w:cstheme="minorHAnsi"/>
        </w:rPr>
        <w:t xml:space="preserve"> “Space settlements on the Moon and elsewhere will create new legal issues” 4/1/13 </w:t>
      </w:r>
      <w:hyperlink r:id="rId12" w:history="1">
        <w:r w:rsidRPr="001D39F1">
          <w:rPr>
            <w:rStyle w:val="Hyperlink"/>
            <w:rFonts w:asciiTheme="minorHAnsi" w:hAnsiTheme="minorHAnsi" w:cstheme="minorHAnsi"/>
          </w:rPr>
          <w:t>http://www.thespacereview.com/article/2269/1</w:t>
        </w:r>
      </w:hyperlink>
      <w:r w:rsidRPr="001D39F1">
        <w:rPr>
          <w:rFonts w:asciiTheme="minorHAnsi" w:hAnsiTheme="minorHAnsi" w:cstheme="minorHAnsi"/>
        </w:rPr>
        <w:t>) //NG</w:t>
      </w:r>
    </w:p>
    <w:p w:rsidR="00FD7F11" w:rsidRPr="001D39F1" w:rsidRDefault="00FD7F11" w:rsidP="00FD7F11">
      <w:pPr>
        <w:rPr>
          <w:rFonts w:asciiTheme="minorHAnsi" w:hAnsiTheme="minorHAnsi" w:cstheme="minorHAnsi"/>
          <w:sz w:val="16"/>
        </w:rPr>
      </w:pPr>
      <w:r w:rsidRPr="001D39F1">
        <w:rPr>
          <w:rStyle w:val="StyleUnderline"/>
          <w:rFonts w:asciiTheme="minorHAnsi" w:hAnsiTheme="minorHAnsi" w:cstheme="minorHAnsi"/>
        </w:rPr>
        <w:t>Once human settlements on nearby celestial bodies are established, their commercial exchanges with Earth will become an issue</w:t>
      </w:r>
      <w:r w:rsidRPr="001D39F1">
        <w:rPr>
          <w:rFonts w:asciiTheme="minorHAnsi" w:hAnsiTheme="minorHAnsi" w:cstheme="minorHAnsi"/>
          <w:sz w:val="16"/>
        </w:rPr>
        <w:t>. Space migrants who choose to leave Earth and settle in an uncomfortable concrete or metal base on the Moon or Mars must have very strong incentives to step forth for such breathtaking adventure</w:t>
      </w:r>
      <w:r w:rsidRPr="001D39F1">
        <w:rPr>
          <w:rStyle w:val="StyleUnderline"/>
          <w:rFonts w:asciiTheme="minorHAnsi" w:hAnsiTheme="minorHAnsi" w:cstheme="minorHAnsi"/>
        </w:rPr>
        <w:t xml:space="preserve">. </w:t>
      </w:r>
      <w:r w:rsidRPr="001D39F1">
        <w:rPr>
          <w:rStyle w:val="StyleUnderline"/>
          <w:rFonts w:asciiTheme="minorHAnsi" w:hAnsiTheme="minorHAnsi" w:cstheme="minorHAnsi"/>
          <w:highlight w:val="cyan"/>
        </w:rPr>
        <w:t>There seems to be no greater reward than the lucrative economic opportunities</w:t>
      </w:r>
      <w:r w:rsidRPr="001D39F1">
        <w:rPr>
          <w:rStyle w:val="StyleUnderline"/>
          <w:rFonts w:asciiTheme="minorHAnsi" w:hAnsiTheme="minorHAnsi" w:cstheme="minorHAnsi"/>
        </w:rPr>
        <w:t xml:space="preserve"> found in a settlement </w:t>
      </w:r>
      <w:r w:rsidRPr="001D39F1">
        <w:rPr>
          <w:rStyle w:val="StyleUnderline"/>
          <w:rFonts w:asciiTheme="minorHAnsi" w:hAnsiTheme="minorHAnsi" w:cstheme="minorHAnsi"/>
          <w:highlight w:val="cyan"/>
        </w:rPr>
        <w:t>on an alien surface</w:t>
      </w:r>
      <w:r w:rsidRPr="001D39F1">
        <w:rPr>
          <w:rStyle w:val="StyleUnderline"/>
          <w:rFonts w:asciiTheme="minorHAnsi" w:hAnsiTheme="minorHAnsi" w:cstheme="minorHAnsi"/>
        </w:rPr>
        <w:t xml:space="preserve"> full of potential resources.</w:t>
      </w:r>
      <w:r w:rsidRPr="001D39F1">
        <w:rPr>
          <w:rStyle w:val="StyleUnderline"/>
          <w:rFonts w:asciiTheme="minorHAnsi" w:hAnsiTheme="minorHAnsi" w:cstheme="minorHAnsi"/>
          <w:sz w:val="12"/>
        </w:rPr>
        <w:t>¶</w:t>
      </w:r>
      <w:r w:rsidRPr="001D39F1">
        <w:rPr>
          <w:rFonts w:asciiTheme="minorHAnsi" w:hAnsiTheme="minorHAnsi" w:cstheme="minorHAnsi"/>
          <w:sz w:val="16"/>
        </w:rPr>
        <w:t xml:space="preserve"> </w:t>
      </w:r>
      <w:proofErr w:type="gramStart"/>
      <w:r w:rsidRPr="001D39F1">
        <w:rPr>
          <w:rFonts w:asciiTheme="minorHAnsi" w:hAnsiTheme="minorHAnsi" w:cstheme="minorHAnsi"/>
          <w:sz w:val="16"/>
        </w:rPr>
        <w:t>The</w:t>
      </w:r>
      <w:proofErr w:type="gramEnd"/>
      <w:r w:rsidRPr="001D39F1">
        <w:rPr>
          <w:rFonts w:asciiTheme="minorHAnsi" w:hAnsiTheme="minorHAnsi" w:cstheme="minorHAnsi"/>
          <w:sz w:val="16"/>
        </w:rPr>
        <w:t xml:space="preserve"> positive </w:t>
      </w:r>
      <w:r w:rsidRPr="001D39F1">
        <w:rPr>
          <w:rStyle w:val="StyleUnderline"/>
          <w:rFonts w:asciiTheme="minorHAnsi" w:hAnsiTheme="minorHAnsi" w:cstheme="minorHAnsi"/>
        </w:rPr>
        <w:t xml:space="preserve">economic exchange rate with the </w:t>
      </w:r>
      <w:r w:rsidRPr="001D39F1">
        <w:rPr>
          <w:rStyle w:val="StyleUnderline"/>
          <w:rFonts w:asciiTheme="minorHAnsi" w:hAnsiTheme="minorHAnsi" w:cstheme="minorHAnsi"/>
          <w:highlight w:val="cyan"/>
        </w:rPr>
        <w:t>Earth may assure the continuation</w:t>
      </w:r>
      <w:r w:rsidRPr="001D39F1">
        <w:rPr>
          <w:rStyle w:val="StyleUnderline"/>
          <w:rFonts w:asciiTheme="minorHAnsi" w:hAnsiTheme="minorHAnsi" w:cstheme="minorHAnsi"/>
        </w:rPr>
        <w:t xml:space="preserve"> and even expansion of space settlements on celestial bodies. Otherwise, </w:t>
      </w:r>
      <w:r w:rsidRPr="001D39F1">
        <w:rPr>
          <w:rStyle w:val="StyleUnderline"/>
          <w:rFonts w:asciiTheme="minorHAnsi" w:hAnsiTheme="minorHAnsi" w:cstheme="minorHAnsi"/>
          <w:highlight w:val="cyan"/>
        </w:rPr>
        <w:t>settlers either will depend on equipment and reinforcements from Earth or go bankrupt.</w:t>
      </w:r>
      <w:r w:rsidRPr="001D39F1">
        <w:rPr>
          <w:rStyle w:val="StyleUnderline"/>
          <w:rFonts w:asciiTheme="minorHAnsi" w:hAnsiTheme="minorHAnsi" w:cstheme="minorHAnsi"/>
        </w:rPr>
        <w:t xml:space="preserve"> </w:t>
      </w:r>
      <w:proofErr w:type="gramStart"/>
      <w:r w:rsidRPr="001D39F1">
        <w:rPr>
          <w:rStyle w:val="StyleUnderline"/>
          <w:rFonts w:asciiTheme="minorHAnsi" w:hAnsiTheme="minorHAnsi" w:cstheme="minorHAnsi"/>
        </w:rPr>
        <w:t xml:space="preserve">This may shed light on the importance of adopting </w:t>
      </w:r>
      <w:r w:rsidRPr="001D39F1">
        <w:rPr>
          <w:rFonts w:asciiTheme="minorHAnsi" w:hAnsiTheme="minorHAnsi" w:cstheme="minorHAnsi"/>
          <w:sz w:val="16"/>
        </w:rPr>
        <w:t xml:space="preserve">suitable </w:t>
      </w:r>
      <w:r w:rsidRPr="001D39F1">
        <w:rPr>
          <w:rStyle w:val="StyleUnderline"/>
          <w:rFonts w:asciiTheme="minorHAnsi" w:hAnsiTheme="minorHAnsi" w:cstheme="minorHAnsi"/>
        </w:rPr>
        <w:t>legal regime for human space settlements that,</w:t>
      </w:r>
      <w:r w:rsidRPr="001D39F1">
        <w:rPr>
          <w:rFonts w:asciiTheme="minorHAnsi" w:hAnsiTheme="minorHAnsi" w:cstheme="minorHAnsi"/>
          <w:sz w:val="16"/>
        </w:rPr>
        <w:t xml:space="preserve"> on one hand, fuels </w:t>
      </w:r>
      <w:r w:rsidRPr="001D39F1">
        <w:rPr>
          <w:rStyle w:val="StyleUnderline"/>
          <w:rFonts w:asciiTheme="minorHAnsi" w:hAnsiTheme="minorHAnsi" w:cstheme="minorHAnsi"/>
        </w:rPr>
        <w:t xml:space="preserve">the needed investments for </w:t>
      </w:r>
      <w:r w:rsidRPr="001D39F1">
        <w:rPr>
          <w:rStyle w:val="StyleUnderline"/>
          <w:rFonts w:asciiTheme="minorHAnsi" w:hAnsiTheme="minorHAnsi" w:cstheme="minorHAnsi"/>
          <w:highlight w:val="cyan"/>
        </w:rPr>
        <w:t xml:space="preserve">establishment of space settlements </w:t>
      </w:r>
      <w:r w:rsidRPr="001D39F1">
        <w:rPr>
          <w:rStyle w:val="StyleUnderline"/>
          <w:rFonts w:asciiTheme="minorHAnsi" w:hAnsiTheme="minorHAnsi" w:cstheme="minorHAnsi"/>
        </w:rPr>
        <w:t xml:space="preserve">and, </w:t>
      </w:r>
      <w:r w:rsidRPr="001D39F1">
        <w:rPr>
          <w:rFonts w:asciiTheme="minorHAnsi" w:hAnsiTheme="minorHAnsi" w:cstheme="minorHAnsi"/>
          <w:sz w:val="16"/>
        </w:rPr>
        <w:t xml:space="preserve">on the other hand, </w:t>
      </w:r>
      <w:r w:rsidRPr="001D39F1">
        <w:rPr>
          <w:rStyle w:val="StyleUnderline"/>
          <w:rFonts w:asciiTheme="minorHAnsi" w:hAnsiTheme="minorHAnsi" w:cstheme="minorHAnsi"/>
        </w:rPr>
        <w:t xml:space="preserve">helps the efforts of inhabitants those settlements </w:t>
      </w:r>
      <w:r w:rsidRPr="001D39F1">
        <w:rPr>
          <w:rStyle w:val="StyleUnderline"/>
          <w:rFonts w:asciiTheme="minorHAnsi" w:hAnsiTheme="minorHAnsi" w:cstheme="minorHAnsi"/>
          <w:highlight w:val="cyan"/>
        </w:rPr>
        <w:t>flourish economically</w:t>
      </w:r>
      <w:r w:rsidRPr="001D39F1">
        <w:rPr>
          <w:rStyle w:val="StyleUnderline"/>
          <w:rFonts w:asciiTheme="minorHAnsi" w:hAnsiTheme="minorHAnsi" w:cstheme="minorHAnsi"/>
        </w:rPr>
        <w:t xml:space="preserve"> and leads ultimately to their self-sufficiency.</w:t>
      </w:r>
      <w:r w:rsidRPr="001D39F1">
        <w:rPr>
          <w:rStyle w:val="StyleUnderline"/>
          <w:rFonts w:asciiTheme="minorHAnsi" w:hAnsiTheme="minorHAnsi" w:cstheme="minorHAnsi"/>
          <w:sz w:val="12"/>
        </w:rPr>
        <w:t>¶</w:t>
      </w:r>
      <w:r w:rsidRPr="001D39F1">
        <w:rPr>
          <w:rFonts w:asciiTheme="minorHAnsi" w:hAnsiTheme="minorHAnsi" w:cstheme="minorHAnsi"/>
          <w:sz w:val="16"/>
        </w:rPr>
        <w:t xml:space="preserve"> </w:t>
      </w:r>
      <w:r w:rsidRPr="001D39F1">
        <w:rPr>
          <w:rStyle w:val="StyleUnderline"/>
          <w:rFonts w:asciiTheme="minorHAnsi" w:hAnsiTheme="minorHAnsi" w:cstheme="minorHAnsi"/>
          <w:highlight w:val="cyan"/>
        </w:rPr>
        <w:t>There is sufficient evidence</w:t>
      </w:r>
      <w:r w:rsidRPr="001D39F1">
        <w:rPr>
          <w:rStyle w:val="StyleUnderline"/>
          <w:rFonts w:asciiTheme="minorHAnsi" w:hAnsiTheme="minorHAnsi" w:cstheme="minorHAnsi"/>
        </w:rPr>
        <w:t xml:space="preserve"> </w:t>
      </w:r>
      <w:r w:rsidRPr="001D39F1">
        <w:rPr>
          <w:rFonts w:asciiTheme="minorHAnsi" w:hAnsiTheme="minorHAnsi" w:cstheme="minorHAnsi"/>
          <w:sz w:val="16"/>
        </w:rPr>
        <w:t>to suggest</w:t>
      </w:r>
      <w:r w:rsidRPr="001D39F1">
        <w:rPr>
          <w:rStyle w:val="StyleUnderline"/>
          <w:rFonts w:asciiTheme="minorHAnsi" w:hAnsiTheme="minorHAnsi" w:cstheme="minorHAnsi"/>
        </w:rPr>
        <w:t xml:space="preserve"> </w:t>
      </w:r>
      <w:r w:rsidRPr="001D39F1">
        <w:rPr>
          <w:rStyle w:val="StyleUnderline"/>
          <w:rFonts w:asciiTheme="minorHAnsi" w:hAnsiTheme="minorHAnsi" w:cstheme="minorHAnsi"/>
          <w:highlight w:val="cyan"/>
        </w:rPr>
        <w:t>that the legal framework of a free market economic system incredibly suits</w:t>
      </w:r>
      <w:r w:rsidRPr="001D39F1">
        <w:rPr>
          <w:rStyle w:val="StyleUnderline"/>
          <w:rFonts w:asciiTheme="minorHAnsi" w:hAnsiTheme="minorHAnsi" w:cstheme="minorHAnsi"/>
        </w:rPr>
        <w:t xml:space="preserve"> the requirements of human settlements in space, since freedom of business and market innovation, together with recognition of private property, are the key elements </w:t>
      </w:r>
      <w:r w:rsidRPr="001D39F1">
        <w:rPr>
          <w:rStyle w:val="StyleUnderline"/>
          <w:rFonts w:asciiTheme="minorHAnsi" w:hAnsiTheme="minorHAnsi" w:cstheme="minorHAnsi"/>
          <w:highlight w:val="cyan"/>
        </w:rPr>
        <w:t>in making</w:t>
      </w:r>
      <w:r w:rsidRPr="001D39F1">
        <w:rPr>
          <w:rFonts w:asciiTheme="minorHAnsi" w:hAnsiTheme="minorHAnsi" w:cstheme="minorHAnsi"/>
          <w:sz w:val="16"/>
        </w:rPr>
        <w:t xml:space="preserve"> the </w:t>
      </w:r>
      <w:r w:rsidRPr="001D39F1">
        <w:rPr>
          <w:rStyle w:val="StyleUnderline"/>
          <w:rFonts w:asciiTheme="minorHAnsi" w:hAnsiTheme="minorHAnsi" w:cstheme="minorHAnsi"/>
          <w:highlight w:val="cyan"/>
        </w:rPr>
        <w:t>humans</w:t>
      </w:r>
      <w:r w:rsidRPr="001D39F1">
        <w:rPr>
          <w:rStyle w:val="StyleUnderline"/>
          <w:rFonts w:asciiTheme="minorHAnsi" w:hAnsiTheme="minorHAnsi" w:cstheme="minorHAnsi"/>
        </w:rPr>
        <w:t xml:space="preserve"> </w:t>
      </w:r>
      <w:r w:rsidRPr="001D39F1">
        <w:rPr>
          <w:rFonts w:asciiTheme="minorHAnsi" w:hAnsiTheme="minorHAnsi" w:cstheme="minorHAnsi"/>
          <w:sz w:val="16"/>
        </w:rPr>
        <w:t xml:space="preserve">the first known </w:t>
      </w:r>
      <w:r w:rsidRPr="001D39F1">
        <w:rPr>
          <w:rStyle w:val="StyleUnderline"/>
          <w:rFonts w:asciiTheme="minorHAnsi" w:hAnsiTheme="minorHAnsi" w:cstheme="minorHAnsi"/>
          <w:highlight w:val="cyan"/>
        </w:rPr>
        <w:t>spacefaring</w:t>
      </w:r>
      <w:r w:rsidRPr="001D39F1">
        <w:rPr>
          <w:rFonts w:asciiTheme="minorHAnsi" w:hAnsiTheme="minorHAnsi" w:cstheme="minorHAnsi"/>
          <w:sz w:val="16"/>
        </w:rPr>
        <w:t xml:space="preserve"> intelligent species.</w:t>
      </w:r>
      <w:r w:rsidRPr="001D39F1">
        <w:rPr>
          <w:rFonts w:asciiTheme="minorHAnsi" w:hAnsiTheme="minorHAnsi" w:cstheme="minorHAnsi"/>
          <w:sz w:val="12"/>
        </w:rPr>
        <w:t>¶</w:t>
      </w:r>
      <w:r w:rsidRPr="001D39F1">
        <w:rPr>
          <w:rFonts w:asciiTheme="minorHAnsi" w:hAnsiTheme="minorHAnsi" w:cstheme="minorHAnsi"/>
          <w:sz w:val="16"/>
        </w:rPr>
        <w:t xml:space="preserve"> Finally, the matter of the administrative legal regime of space settlements is another noteworthy issue to be considered.</w:t>
      </w:r>
      <w:proofErr w:type="gramEnd"/>
      <w:r w:rsidRPr="001D39F1">
        <w:rPr>
          <w:rFonts w:asciiTheme="minorHAnsi" w:hAnsiTheme="minorHAnsi" w:cstheme="minorHAnsi"/>
          <w:sz w:val="16"/>
        </w:rPr>
        <w:t xml:space="preserve"> This matter, which </w:t>
      </w:r>
      <w:proofErr w:type="gramStart"/>
      <w:r w:rsidRPr="001D39F1">
        <w:rPr>
          <w:rFonts w:asciiTheme="minorHAnsi" w:hAnsiTheme="minorHAnsi" w:cstheme="minorHAnsi"/>
          <w:sz w:val="16"/>
        </w:rPr>
        <w:t>is mainly categorized</w:t>
      </w:r>
      <w:proofErr w:type="gramEnd"/>
      <w:r w:rsidRPr="001D39F1">
        <w:rPr>
          <w:rFonts w:asciiTheme="minorHAnsi" w:hAnsiTheme="minorHAnsi" w:cstheme="minorHAnsi"/>
          <w:sz w:val="16"/>
        </w:rPr>
        <w:t xml:space="preserve"> within the realm of administrative law, has attracted less attention in comparison with other legal aspects of outer space activities, but in no way should its importance and impact on future space settlement be disregarded.</w:t>
      </w:r>
    </w:p>
    <w:p w:rsidR="00FD7F11" w:rsidRPr="001D39F1" w:rsidRDefault="00FD7F11" w:rsidP="00FD7F11">
      <w:pPr>
        <w:pStyle w:val="Heading4"/>
        <w:rPr>
          <w:rFonts w:asciiTheme="minorHAnsi" w:hAnsiTheme="minorHAnsi" w:cstheme="minorHAnsi"/>
          <w:iCs w:val="0"/>
        </w:rPr>
      </w:pPr>
      <w:r w:rsidRPr="001D39F1">
        <w:rPr>
          <w:rFonts w:asciiTheme="minorHAnsi" w:hAnsiTheme="minorHAnsi" w:cstheme="minorHAnsi"/>
        </w:rPr>
        <w:t>Solves all extinction scenarios.</w:t>
      </w:r>
    </w:p>
    <w:p w:rsidR="00FD7F11" w:rsidRPr="001D39F1" w:rsidRDefault="00FD7F11" w:rsidP="00FD7F11">
      <w:pPr>
        <w:pStyle w:val="Heading4"/>
        <w:rPr>
          <w:rStyle w:val="Style13ptBold"/>
          <w:rFonts w:asciiTheme="minorHAnsi" w:hAnsiTheme="minorHAnsi" w:cstheme="minorHAnsi"/>
        </w:rPr>
      </w:pPr>
      <w:r w:rsidRPr="001D39F1">
        <w:rPr>
          <w:rStyle w:val="Style13ptBold"/>
          <w:rFonts w:asciiTheme="minorHAnsi" w:hAnsiTheme="minorHAnsi" w:cstheme="minorHAnsi"/>
        </w:rPr>
        <w:t>Baum 09</w:t>
      </w:r>
    </w:p>
    <w:p w:rsidR="00FD7F11" w:rsidRPr="001D39F1" w:rsidRDefault="00FD7F11" w:rsidP="00FD7F11">
      <w:pPr>
        <w:rPr>
          <w:rFonts w:asciiTheme="minorHAnsi" w:hAnsiTheme="minorHAnsi" w:cstheme="minorHAnsi"/>
        </w:rPr>
      </w:pPr>
      <w:r w:rsidRPr="001D39F1">
        <w:rPr>
          <w:rFonts w:asciiTheme="minorHAnsi" w:hAnsiTheme="minorHAnsi" w:cstheme="minorHAnsi"/>
          <w:sz w:val="18"/>
        </w:rPr>
        <w:t xml:space="preserve"> </w:t>
      </w:r>
      <w:r w:rsidRPr="001D39F1">
        <w:rPr>
          <w:rFonts w:asciiTheme="minorHAnsi" w:hAnsiTheme="minorHAnsi" w:cstheme="minorHAnsi"/>
        </w:rPr>
        <w:t xml:space="preserve">– (2009, Seth, visiting scholar at Columbia University's Center for Research on Environmental Decisions, PhD candidate in Geography with a focus on risk analysis, “Cost–benefit analysis of space exploration: Some ethical considerations,” Space Policy Volume 25, Issue 2, May 2009, Pages 75-80, science direct </w:t>
      </w:r>
      <w:proofErr w:type="spellStart"/>
      <w:r w:rsidRPr="001D39F1">
        <w:rPr>
          <w:rFonts w:asciiTheme="minorHAnsi" w:hAnsiTheme="minorHAnsi" w:cstheme="minorHAnsi"/>
        </w:rPr>
        <w:t>Ajones</w:t>
      </w:r>
      <w:proofErr w:type="spellEnd"/>
      <w:r w:rsidRPr="001D39F1">
        <w:rPr>
          <w:rFonts w:asciiTheme="minorHAnsi" w:hAnsiTheme="minorHAnsi" w:cstheme="minorHAnsi"/>
        </w:rPr>
        <w:t>)</w:t>
      </w:r>
    </w:p>
    <w:p w:rsidR="00FD7F11" w:rsidRPr="001D39F1" w:rsidRDefault="00FD7F11" w:rsidP="00FD7F11">
      <w:pPr>
        <w:rPr>
          <w:rFonts w:asciiTheme="minorHAnsi" w:hAnsiTheme="minorHAnsi" w:cstheme="minorHAnsi"/>
          <w:sz w:val="12"/>
          <w:szCs w:val="12"/>
        </w:rPr>
      </w:pPr>
      <w:r w:rsidRPr="001D39F1">
        <w:rPr>
          <w:rStyle w:val="StyleUnderline"/>
          <w:rFonts w:asciiTheme="minorHAnsi" w:hAnsiTheme="minorHAnsi" w:cstheme="minorHAnsi"/>
        </w:rPr>
        <w:t xml:space="preserve">Another non-market benefit of space exploration is reduction in the risk of the extinction of humanity and other Earth-originating life. </w:t>
      </w:r>
      <w:r w:rsidRPr="001D39F1">
        <w:rPr>
          <w:rStyle w:val="Emphasis"/>
          <w:rFonts w:asciiTheme="minorHAnsi" w:hAnsiTheme="minorHAnsi" w:cstheme="minorHAnsi"/>
          <w:iCs w:val="0"/>
          <w:highlight w:val="cyan"/>
        </w:rPr>
        <w:t>Without space colonization, the survival of humanity</w:t>
      </w:r>
      <w:r w:rsidRPr="001D39F1">
        <w:rPr>
          <w:rStyle w:val="Emphasis"/>
          <w:rFonts w:asciiTheme="minorHAnsi" w:hAnsiTheme="minorHAnsi" w:cstheme="minorHAnsi"/>
          <w:iCs w:val="0"/>
        </w:rPr>
        <w:t xml:space="preserve"> and other Earth-originating </w:t>
      </w:r>
      <w:r w:rsidRPr="001D39F1">
        <w:rPr>
          <w:rStyle w:val="Emphasis"/>
          <w:rFonts w:asciiTheme="minorHAnsi" w:hAnsiTheme="minorHAnsi" w:cstheme="minorHAnsi"/>
          <w:iCs w:val="0"/>
          <w:highlight w:val="cyan"/>
        </w:rPr>
        <w:t>life becomes extremely difficult- p</w:t>
      </w:r>
      <w:r w:rsidRPr="001D39F1">
        <w:rPr>
          <w:rStyle w:val="Emphasis"/>
          <w:rFonts w:asciiTheme="minorHAnsi" w:hAnsiTheme="minorHAnsi" w:cstheme="minorHAnsi"/>
          <w:iCs w:val="0"/>
        </w:rPr>
        <w:t>erhaps impossible</w:t>
      </w:r>
      <w:r w:rsidRPr="001D39F1">
        <w:rPr>
          <w:rStyle w:val="StyleUnderline"/>
          <w:rFonts w:asciiTheme="minorHAnsi" w:hAnsiTheme="minorHAnsi" w:cstheme="minorHAnsi"/>
        </w:rPr>
        <w:t>-</w:t>
      </w:r>
      <w:r w:rsidRPr="001D39F1">
        <w:rPr>
          <w:rStyle w:val="underlinedChar"/>
          <w:rFonts w:asciiTheme="minorHAnsi" w:hAnsiTheme="minorHAnsi" w:cstheme="minorHAnsi"/>
        </w:rPr>
        <w:t xml:space="preserve"> </w:t>
      </w:r>
      <w:r w:rsidRPr="001D39F1">
        <w:rPr>
          <w:rFonts w:asciiTheme="minorHAnsi" w:hAnsiTheme="minorHAnsi" w:cstheme="minorHAnsi"/>
          <w:sz w:val="12"/>
          <w:szCs w:val="12"/>
        </w:rPr>
        <w:t xml:space="preserve">over the very long-term. This is because the Sun, like all stars, changes in its composition and radiative output over time. </w:t>
      </w:r>
      <w:r w:rsidRPr="001D39F1">
        <w:rPr>
          <w:rStyle w:val="StyleUnderline"/>
          <w:rFonts w:asciiTheme="minorHAnsi" w:hAnsiTheme="minorHAnsi" w:cstheme="minorHAnsi"/>
          <w:highlight w:val="cyan"/>
        </w:rPr>
        <w:t>The Sun is gradually converting hydrogen into helium</w:t>
      </w:r>
      <w:r w:rsidRPr="001D39F1">
        <w:rPr>
          <w:rStyle w:val="StyleUnderline"/>
          <w:rFonts w:asciiTheme="minorHAnsi" w:hAnsiTheme="minorHAnsi" w:cstheme="minorHAnsi"/>
        </w:rPr>
        <w:t>, thereby getting warmer</w:t>
      </w:r>
      <w:r w:rsidRPr="001D39F1">
        <w:rPr>
          <w:rFonts w:asciiTheme="minorHAnsi" w:hAnsiTheme="minorHAnsi" w:cstheme="minorHAnsi"/>
          <w:sz w:val="12"/>
          <w:szCs w:val="12"/>
        </w:rPr>
        <w:t xml:space="preserve">. In approximately 500 million to one billion years, </w:t>
      </w:r>
      <w:r w:rsidRPr="001D39F1">
        <w:rPr>
          <w:rStyle w:val="StyleUnderline"/>
          <w:rFonts w:asciiTheme="minorHAnsi" w:hAnsiTheme="minorHAnsi" w:cstheme="minorHAnsi"/>
        </w:rPr>
        <w:t xml:space="preserve">this warming is projected </w:t>
      </w:r>
      <w:r w:rsidRPr="001D39F1">
        <w:rPr>
          <w:rStyle w:val="StyleUnderline"/>
          <w:rFonts w:asciiTheme="minorHAnsi" w:hAnsiTheme="minorHAnsi" w:cstheme="minorHAnsi"/>
          <w:highlight w:val="cyan"/>
        </w:rPr>
        <w:t>to render Earth uninhabitable</w:t>
      </w:r>
      <w:r w:rsidRPr="001D39F1">
        <w:rPr>
          <w:rFonts w:asciiTheme="minorHAnsi" w:hAnsiTheme="minorHAnsi" w:cstheme="minorHAnsi"/>
          <w:sz w:val="12"/>
          <w:szCs w:val="12"/>
        </w:rPr>
        <w:t xml:space="preserve"> to </w:t>
      </w:r>
      <w:proofErr w:type="gramStart"/>
      <w:r w:rsidRPr="001D39F1">
        <w:rPr>
          <w:rFonts w:asciiTheme="minorHAnsi" w:hAnsiTheme="minorHAnsi" w:cstheme="minorHAnsi"/>
          <w:sz w:val="12"/>
          <w:szCs w:val="12"/>
        </w:rPr>
        <w:t>life</w:t>
      </w:r>
      <w:proofErr w:type="gramEnd"/>
      <w:r w:rsidRPr="001D39F1">
        <w:rPr>
          <w:rFonts w:asciiTheme="minorHAnsi" w:hAnsiTheme="minorHAnsi" w:cstheme="minorHAnsi"/>
          <w:sz w:val="12"/>
          <w:szCs w:val="12"/>
        </w:rPr>
        <w:t xml:space="preserve"> as we know it [25–26]. Humanity, if it still exists on Earth then, could conceivably develop technology by then to survive on Earth despite these radical conditions. Such technology may descend from present proposals to “</w:t>
      </w:r>
      <w:proofErr w:type="spellStart"/>
      <w:r w:rsidRPr="001D39F1">
        <w:rPr>
          <w:rFonts w:asciiTheme="minorHAnsi" w:hAnsiTheme="minorHAnsi" w:cstheme="minorHAnsi"/>
          <w:sz w:val="12"/>
          <w:szCs w:val="12"/>
        </w:rPr>
        <w:t>geoengineer</w:t>
      </w:r>
      <w:proofErr w:type="spellEnd"/>
      <w:r w:rsidRPr="001D39F1">
        <w:rPr>
          <w:rFonts w:asciiTheme="minorHAnsi" w:hAnsiTheme="minorHAnsi" w:cstheme="minorHAnsi"/>
          <w:sz w:val="12"/>
          <w:szCs w:val="12"/>
        </w:rPr>
        <w:t xml:space="preserve">” the planet in response to anthropogenic climate change [27–28].3 </w:t>
      </w:r>
      <w:proofErr w:type="gramStart"/>
      <w:r w:rsidRPr="001D39F1">
        <w:rPr>
          <w:rFonts w:asciiTheme="minorHAnsi" w:hAnsiTheme="minorHAnsi" w:cstheme="minorHAnsi"/>
          <w:sz w:val="12"/>
          <w:szCs w:val="12"/>
        </w:rPr>
        <w:t>However</w:t>
      </w:r>
      <w:r w:rsidRPr="001D39F1">
        <w:rPr>
          <w:rStyle w:val="StyleUnderline"/>
          <w:rFonts w:asciiTheme="minorHAnsi" w:hAnsiTheme="minorHAnsi" w:cstheme="minorHAnsi"/>
        </w:rPr>
        <w:t>,</w:t>
      </w:r>
      <w:proofErr w:type="gramEnd"/>
      <w:r w:rsidRPr="001D39F1">
        <w:rPr>
          <w:rStyle w:val="StyleUnderline"/>
          <w:rFonts w:asciiTheme="minorHAnsi" w:hAnsiTheme="minorHAnsi" w:cstheme="minorHAnsi"/>
        </w:rPr>
        <w:t xml:space="preserve"> the Sun later- approximately seven billion years later- loses mass that spreads into Earth’s orbit</w:t>
      </w:r>
      <w:r w:rsidRPr="001D39F1">
        <w:rPr>
          <w:rFonts w:asciiTheme="minorHAnsi" w:hAnsiTheme="minorHAnsi" w:cstheme="minorHAnsi"/>
          <w:sz w:val="12"/>
          <w:szCs w:val="12"/>
        </w:rPr>
        <w:t xml:space="preserve">, causing Earth to slow, be pulled into the Sun, and evaporate. The only way life could survive on Earth may be if Earth, by sheer coincidence (the odds are </w:t>
      </w:r>
      <w:proofErr w:type="gramStart"/>
      <w:r w:rsidRPr="001D39F1">
        <w:rPr>
          <w:rFonts w:asciiTheme="minorHAnsi" w:hAnsiTheme="minorHAnsi" w:cstheme="minorHAnsi"/>
          <w:sz w:val="12"/>
          <w:szCs w:val="12"/>
        </w:rPr>
        <w:t>on the order of</w:t>
      </w:r>
      <w:proofErr w:type="gramEnd"/>
      <w:r w:rsidRPr="001D39F1">
        <w:rPr>
          <w:rFonts w:asciiTheme="minorHAnsi" w:hAnsiTheme="minorHAnsi" w:cstheme="minorHAnsi"/>
          <w:sz w:val="12"/>
          <w:szCs w:val="12"/>
        </w:rPr>
        <w:t xml:space="preserve"> one in 105 to one in 106 [29]) happens to be pulled out of the solar system by a star system that passes by. This process might enable life to survive on Earth much longer, although the chance of this is quite remote. </w:t>
      </w:r>
      <w:r w:rsidRPr="001D39F1">
        <w:rPr>
          <w:rStyle w:val="Emphasis"/>
          <w:rFonts w:asciiTheme="minorHAnsi" w:hAnsiTheme="minorHAnsi" w:cstheme="minorHAnsi"/>
          <w:iCs w:val="0"/>
        </w:rPr>
        <w:t xml:space="preserve">While </w:t>
      </w:r>
      <w:r w:rsidRPr="001D39F1">
        <w:rPr>
          <w:rStyle w:val="Emphasis"/>
          <w:rFonts w:asciiTheme="minorHAnsi" w:hAnsiTheme="minorHAnsi" w:cstheme="minorHAnsi"/>
          <w:iCs w:val="0"/>
          <w:highlight w:val="cyan"/>
        </w:rPr>
        <w:t xml:space="preserve">space colonization would provide a hedge against these very long-term astrological threats, it would also provide a hedge against the </w:t>
      </w:r>
      <w:proofErr w:type="gramStart"/>
      <w:r w:rsidRPr="001D39F1">
        <w:rPr>
          <w:rStyle w:val="Emphasis"/>
          <w:rFonts w:asciiTheme="minorHAnsi" w:hAnsiTheme="minorHAnsi" w:cstheme="minorHAnsi"/>
          <w:iCs w:val="0"/>
          <w:highlight w:val="cyan"/>
        </w:rPr>
        <w:t>more immediate</w:t>
      </w:r>
      <w:proofErr w:type="gramEnd"/>
      <w:r w:rsidRPr="001D39F1">
        <w:rPr>
          <w:rStyle w:val="Emphasis"/>
          <w:rFonts w:asciiTheme="minorHAnsi" w:hAnsiTheme="minorHAnsi" w:cstheme="minorHAnsi"/>
          <w:iCs w:val="0"/>
          <w:highlight w:val="cyan"/>
        </w:rPr>
        <w:t xml:space="preserve"> threats that face humanity and other species.</w:t>
      </w:r>
      <w:r w:rsidRPr="001D39F1">
        <w:rPr>
          <w:rStyle w:val="underlinedChar"/>
          <w:rFonts w:asciiTheme="minorHAnsi" w:hAnsiTheme="minorHAnsi" w:cstheme="minorHAnsi"/>
        </w:rPr>
        <w:t xml:space="preserve"> </w:t>
      </w:r>
      <w:r w:rsidRPr="001D39F1">
        <w:rPr>
          <w:rStyle w:val="StyleUnderline"/>
          <w:rFonts w:asciiTheme="minorHAnsi" w:hAnsiTheme="minorHAnsi" w:cstheme="minorHAnsi"/>
        </w:rPr>
        <w:t xml:space="preserve">These threats include </w:t>
      </w:r>
      <w:r w:rsidRPr="001D39F1">
        <w:rPr>
          <w:rStyle w:val="StyleUnderline"/>
          <w:rFonts w:asciiTheme="minorHAnsi" w:hAnsiTheme="minorHAnsi" w:cstheme="minorHAnsi"/>
          <w:highlight w:val="cyan"/>
        </w:rPr>
        <w:t>nuclear warfare, pandemics,</w:t>
      </w:r>
      <w:r w:rsidRPr="001D39F1">
        <w:rPr>
          <w:rStyle w:val="StyleUnderline"/>
          <w:rFonts w:asciiTheme="minorHAnsi" w:hAnsiTheme="minorHAnsi" w:cstheme="minorHAnsi"/>
        </w:rPr>
        <w:t xml:space="preserve"> anthropogenic </w:t>
      </w:r>
      <w:r w:rsidRPr="001D39F1">
        <w:rPr>
          <w:rStyle w:val="StyleUnderline"/>
          <w:rFonts w:asciiTheme="minorHAnsi" w:hAnsiTheme="minorHAnsi" w:cstheme="minorHAnsi"/>
          <w:highlight w:val="cyan"/>
        </w:rPr>
        <w:t>climate change</w:t>
      </w:r>
      <w:r w:rsidRPr="001D39F1">
        <w:rPr>
          <w:rStyle w:val="StyleUnderline"/>
          <w:rFonts w:asciiTheme="minorHAnsi" w:hAnsiTheme="minorHAnsi" w:cstheme="minorHAnsi"/>
        </w:rPr>
        <w:t xml:space="preserve">, and </w:t>
      </w:r>
      <w:r w:rsidRPr="001D39F1">
        <w:rPr>
          <w:rStyle w:val="StyleUnderline"/>
          <w:rFonts w:asciiTheme="minorHAnsi" w:hAnsiTheme="minorHAnsi" w:cstheme="minorHAnsi"/>
          <w:highlight w:val="cyan"/>
        </w:rPr>
        <w:t>disruptive technology</w:t>
      </w:r>
      <w:r w:rsidRPr="001D39F1">
        <w:rPr>
          <w:rStyle w:val="StyleUnderline"/>
          <w:rFonts w:asciiTheme="minorHAnsi" w:hAnsiTheme="minorHAnsi" w:cstheme="minorHAnsi"/>
        </w:rPr>
        <w:t xml:space="preserve"> [30]. Because these threats would generally only affect life on Earth and not life elsewhere</w:t>
      </w:r>
      <w:proofErr w:type="gramStart"/>
      <w:r w:rsidRPr="001D39F1">
        <w:rPr>
          <w:rStyle w:val="StyleUnderline"/>
          <w:rFonts w:asciiTheme="minorHAnsi" w:hAnsiTheme="minorHAnsi" w:cstheme="minorHAnsi"/>
        </w:rPr>
        <w:t>,4</w:t>
      </w:r>
      <w:proofErr w:type="gramEnd"/>
      <w:r w:rsidRPr="001D39F1">
        <w:rPr>
          <w:rStyle w:val="StyleUnderline"/>
          <w:rFonts w:asciiTheme="minorHAnsi" w:hAnsiTheme="minorHAnsi" w:cstheme="minorHAnsi"/>
        </w:rPr>
        <w:t xml:space="preserve"> self-sufficient space colonies would survive these catastrophes, enabling life to persist in the universe</w:t>
      </w:r>
      <w:r w:rsidRPr="001D39F1">
        <w:rPr>
          <w:rFonts w:asciiTheme="minorHAnsi" w:hAnsiTheme="minorHAnsi" w:cstheme="minorHAnsi"/>
          <w:sz w:val="12"/>
          <w:szCs w:val="12"/>
        </w:rPr>
        <w:t xml:space="preserve">. For this reason, </w:t>
      </w:r>
      <w:r w:rsidRPr="001D39F1">
        <w:rPr>
          <w:rStyle w:val="StyleUnderline"/>
          <w:rFonts w:asciiTheme="minorHAnsi" w:hAnsiTheme="minorHAnsi" w:cstheme="minorHAnsi"/>
        </w:rPr>
        <w:t xml:space="preserve">space colonization </w:t>
      </w:r>
      <w:proofErr w:type="gramStart"/>
      <w:r w:rsidRPr="001D39F1">
        <w:rPr>
          <w:rStyle w:val="StyleUnderline"/>
          <w:rFonts w:asciiTheme="minorHAnsi" w:hAnsiTheme="minorHAnsi" w:cstheme="minorHAnsi"/>
        </w:rPr>
        <w:t>has been advocated</w:t>
      </w:r>
      <w:proofErr w:type="gramEnd"/>
      <w:r w:rsidRPr="001D39F1">
        <w:rPr>
          <w:rStyle w:val="StyleUnderline"/>
          <w:rFonts w:asciiTheme="minorHAnsi" w:hAnsiTheme="minorHAnsi" w:cstheme="minorHAnsi"/>
        </w:rPr>
        <w:t xml:space="preserve"> as a means of ensuring long-term human survival</w:t>
      </w:r>
      <w:r w:rsidRPr="001D39F1">
        <w:rPr>
          <w:rFonts w:asciiTheme="minorHAnsi" w:hAnsiTheme="minorHAnsi" w:cstheme="minorHAnsi"/>
          <w:sz w:val="12"/>
          <w:szCs w:val="12"/>
        </w:rPr>
        <w:t xml:space="preserve"> [32–33]. Space exploration projects can help increase the probability of long-term human survival in other ways as well: </w:t>
      </w:r>
      <w:r w:rsidRPr="001D39F1">
        <w:rPr>
          <w:rStyle w:val="StyleUnderline"/>
          <w:rFonts w:asciiTheme="minorHAnsi" w:hAnsiTheme="minorHAnsi" w:cstheme="minorHAnsi"/>
        </w:rPr>
        <w:t xml:space="preserve">technology developed for space exploration is central to proposals to avoid threats from large comet and </w:t>
      </w:r>
      <w:r w:rsidRPr="001D39F1">
        <w:rPr>
          <w:rStyle w:val="StyleUnderline"/>
          <w:rFonts w:asciiTheme="minorHAnsi" w:hAnsiTheme="minorHAnsi" w:cstheme="minorHAnsi"/>
          <w:highlight w:val="cyan"/>
        </w:rPr>
        <w:t>asteroid impacts</w:t>
      </w:r>
      <w:r w:rsidRPr="001D39F1">
        <w:rPr>
          <w:rFonts w:asciiTheme="minorHAnsi" w:hAnsiTheme="minorHAnsi" w:cstheme="minorHAnsi"/>
          <w:sz w:val="12"/>
          <w:szCs w:val="12"/>
        </w:rPr>
        <w:t xml:space="preserve"> [34–35]. However, given the goal of increasing the probability of long-term human survival by a certain amount, there may be more cost-effective options than space colonization (with costs defined in terms of money, effort, or related measures). More cost-effective options may include isolated refuges on Earth to help humans survive a catastrophe [36] and materials to assist survivors, such as a how-to manual for civilization [37] or a seed bank [38]. Further analysis is necessary to determine the most cost-effective means of increasing the probability of long-term human survival.</w:t>
      </w:r>
    </w:p>
    <w:p w:rsidR="00341F1A" w:rsidRPr="001D39F1" w:rsidRDefault="00341F1A" w:rsidP="00341F1A">
      <w:pPr>
        <w:pStyle w:val="Heading4"/>
        <w:rPr>
          <w:rFonts w:asciiTheme="minorHAnsi" w:hAnsiTheme="minorHAnsi" w:cstheme="minorHAnsi"/>
          <w:iCs w:val="0"/>
        </w:rPr>
      </w:pPr>
      <w:r w:rsidRPr="001D39F1">
        <w:rPr>
          <w:rFonts w:asciiTheme="minorHAnsi" w:hAnsiTheme="minorHAnsi" w:cstheme="minorHAnsi"/>
        </w:rPr>
        <w:t>No epistemology indicts — all empirical measures show market epistemology is superior to their utopian project</w:t>
      </w:r>
    </w:p>
    <w:p w:rsidR="00341F1A" w:rsidRPr="001D39F1" w:rsidRDefault="00341F1A" w:rsidP="00341F1A">
      <w:pPr>
        <w:pStyle w:val="Heading4"/>
      </w:pPr>
      <w:proofErr w:type="spellStart"/>
      <w:r w:rsidRPr="001D39F1">
        <w:t>Boetke</w:t>
      </w:r>
      <w:proofErr w:type="spellEnd"/>
      <w:r w:rsidRPr="001D39F1">
        <w:t>, 03</w:t>
      </w:r>
    </w:p>
    <w:p w:rsidR="00341F1A" w:rsidRPr="001D39F1" w:rsidRDefault="00341F1A" w:rsidP="00341F1A">
      <w:pPr>
        <w:rPr>
          <w:rFonts w:asciiTheme="minorHAnsi" w:hAnsiTheme="minorHAnsi" w:cstheme="minorHAnsi"/>
          <w:color w:val="000000"/>
          <w:sz w:val="12"/>
        </w:rPr>
      </w:pPr>
      <w:r w:rsidRPr="001D39F1">
        <w:rPr>
          <w:rFonts w:asciiTheme="minorHAnsi" w:hAnsiTheme="minorHAnsi" w:cstheme="minorHAnsi"/>
          <w:color w:val="000000"/>
          <w:sz w:val="12"/>
        </w:rPr>
        <w:t xml:space="preserve"> – </w:t>
      </w:r>
      <w:proofErr w:type="gramStart"/>
      <w:r w:rsidRPr="001D39F1">
        <w:rPr>
          <w:rFonts w:asciiTheme="minorHAnsi" w:hAnsiTheme="minorHAnsi" w:cstheme="minorHAnsi"/>
          <w:color w:val="000000"/>
          <w:sz w:val="12"/>
        </w:rPr>
        <w:t>professor</w:t>
      </w:r>
      <w:proofErr w:type="gramEnd"/>
      <w:r w:rsidRPr="001D39F1">
        <w:rPr>
          <w:rFonts w:asciiTheme="minorHAnsi" w:hAnsiTheme="minorHAnsi" w:cstheme="minorHAnsi"/>
          <w:color w:val="000000"/>
          <w:sz w:val="12"/>
        </w:rPr>
        <w:t xml:space="preserve"> of economics at George Mason (Peter, Review of “Economics as Ideology”, published in Revue de </w:t>
      </w:r>
      <w:proofErr w:type="spellStart"/>
      <w:r w:rsidRPr="001D39F1">
        <w:rPr>
          <w:rFonts w:asciiTheme="minorHAnsi" w:hAnsiTheme="minorHAnsi" w:cstheme="minorHAnsi"/>
          <w:color w:val="000000"/>
          <w:sz w:val="12"/>
        </w:rPr>
        <w:t>Philosophie</w:t>
      </w:r>
      <w:proofErr w:type="spellEnd"/>
      <w:r w:rsidRPr="001D39F1">
        <w:rPr>
          <w:rFonts w:asciiTheme="minorHAnsi" w:hAnsiTheme="minorHAnsi" w:cstheme="minorHAnsi"/>
          <w:color w:val="000000"/>
          <w:sz w:val="12"/>
        </w:rPr>
        <w:t xml:space="preserve"> </w:t>
      </w:r>
      <w:proofErr w:type="spellStart"/>
      <w:r w:rsidRPr="001D39F1">
        <w:rPr>
          <w:rFonts w:asciiTheme="minorHAnsi" w:hAnsiTheme="minorHAnsi" w:cstheme="minorHAnsi"/>
          <w:color w:val="000000"/>
          <w:sz w:val="12"/>
        </w:rPr>
        <w:t>economique</w:t>
      </w:r>
      <w:proofErr w:type="spellEnd"/>
      <w:r w:rsidRPr="001D39F1">
        <w:rPr>
          <w:rFonts w:asciiTheme="minorHAnsi" w:hAnsiTheme="minorHAnsi" w:cstheme="minorHAnsi"/>
          <w:color w:val="000000"/>
          <w:sz w:val="12"/>
        </w:rPr>
        <w:t xml:space="preserve">, </w:t>
      </w:r>
      <w:hyperlink r:id="rId13" w:history="1">
        <w:r w:rsidRPr="001D39F1">
          <w:rPr>
            <w:rStyle w:val="Hyperlink"/>
            <w:rFonts w:asciiTheme="minorHAnsi" w:hAnsiTheme="minorHAnsi" w:cstheme="minorHAnsi"/>
            <w:color w:val="000000"/>
            <w:sz w:val="12"/>
          </w:rPr>
          <w:t>http://www.gmu.edu/departments/economics/pboettke/pubs/recenstion_douvrage.pdf</w:t>
        </w:r>
      </w:hyperlink>
      <w:r w:rsidRPr="001D39F1">
        <w:rPr>
          <w:rFonts w:asciiTheme="minorHAnsi" w:hAnsiTheme="minorHAnsi" w:cstheme="minorHAnsi"/>
          <w:color w:val="000000"/>
          <w:sz w:val="12"/>
        </w:rPr>
        <w:t>)</w:t>
      </w:r>
    </w:p>
    <w:p w:rsidR="00341F1A" w:rsidRPr="001D39F1" w:rsidRDefault="00341F1A" w:rsidP="00341F1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color w:val="000000"/>
          <w:sz w:val="8"/>
          <w:szCs w:val="20"/>
        </w:rPr>
      </w:pPr>
      <w:r w:rsidRPr="001D39F1">
        <w:rPr>
          <w:rFonts w:asciiTheme="minorHAnsi" w:hAnsiTheme="minorHAnsi" w:cstheme="minorHAnsi"/>
          <w:color w:val="000000"/>
          <w:sz w:val="8"/>
        </w:rPr>
        <w:t xml:space="preserve">In fact, </w:t>
      </w:r>
      <w:r w:rsidRPr="001D39F1">
        <w:rPr>
          <w:rFonts w:asciiTheme="minorHAnsi" w:hAnsiTheme="minorHAnsi" w:cstheme="minorHAnsi"/>
          <w:color w:val="000000"/>
          <w:u w:val="single"/>
        </w:rPr>
        <w:t xml:space="preserve">economic history is a long record of government policies that failed because they </w:t>
      </w:r>
      <w:proofErr w:type="gramStart"/>
      <w:r w:rsidRPr="001D39F1">
        <w:rPr>
          <w:rFonts w:asciiTheme="minorHAnsi" w:hAnsiTheme="minorHAnsi" w:cstheme="minorHAnsi"/>
          <w:color w:val="000000"/>
          <w:u w:val="single"/>
        </w:rPr>
        <w:t>were designed</w:t>
      </w:r>
      <w:proofErr w:type="gramEnd"/>
      <w:r w:rsidRPr="001D39F1">
        <w:rPr>
          <w:rFonts w:asciiTheme="minorHAnsi" w:hAnsiTheme="minorHAnsi" w:cstheme="minorHAnsi"/>
          <w:color w:val="000000"/>
          <w:u w:val="single"/>
        </w:rPr>
        <w:t xml:space="preserve"> with a bold disregard for the laws of economics.</w:t>
      </w:r>
      <w:r w:rsidRPr="001D39F1">
        <w:rPr>
          <w:rFonts w:asciiTheme="minorHAnsi" w:hAnsiTheme="minorHAnsi" w:cstheme="minorHAnsi"/>
          <w:color w:val="000000"/>
          <w:sz w:val="8"/>
        </w:rPr>
        <w:t xml:space="preserve"> It is impossible to understand the history of economic thought if one does not pay attention to the fact that </w:t>
      </w:r>
      <w:r w:rsidRPr="001D39F1">
        <w:rPr>
          <w:rFonts w:asciiTheme="minorHAnsi" w:hAnsiTheme="minorHAnsi" w:cstheme="minorHAnsi"/>
          <w:color w:val="000000"/>
          <w:highlight w:val="cyan"/>
          <w:u w:val="single"/>
        </w:rPr>
        <w:t>economics</w:t>
      </w:r>
      <w:r w:rsidRPr="001D39F1">
        <w:rPr>
          <w:rFonts w:asciiTheme="minorHAnsi" w:hAnsiTheme="minorHAnsi" w:cstheme="minorHAnsi"/>
          <w:color w:val="000000"/>
          <w:u w:val="single"/>
        </w:rPr>
        <w:t xml:space="preserve"> </w:t>
      </w:r>
      <w:r w:rsidRPr="001D39F1">
        <w:rPr>
          <w:rFonts w:asciiTheme="minorHAnsi" w:hAnsiTheme="minorHAnsi" w:cstheme="minorHAnsi"/>
          <w:color w:val="000000"/>
          <w:sz w:val="8"/>
        </w:rPr>
        <w:t>as such</w:t>
      </w:r>
      <w:r w:rsidRPr="001D39F1">
        <w:rPr>
          <w:rFonts w:asciiTheme="minorHAnsi" w:hAnsiTheme="minorHAnsi" w:cstheme="minorHAnsi"/>
          <w:color w:val="000000"/>
          <w:u w:val="single"/>
        </w:rPr>
        <w:t xml:space="preserve"> </w:t>
      </w:r>
      <w:r w:rsidRPr="001D39F1">
        <w:rPr>
          <w:rFonts w:asciiTheme="minorHAnsi" w:hAnsiTheme="minorHAnsi" w:cstheme="minorHAnsi"/>
          <w:color w:val="000000"/>
          <w:highlight w:val="cyan"/>
          <w:u w:val="single"/>
        </w:rPr>
        <w:t>is a challenge to</w:t>
      </w:r>
      <w:r w:rsidRPr="001D39F1">
        <w:rPr>
          <w:rFonts w:asciiTheme="minorHAnsi" w:hAnsiTheme="minorHAnsi" w:cstheme="minorHAnsi"/>
          <w:color w:val="000000"/>
          <w:u w:val="single"/>
        </w:rPr>
        <w:t xml:space="preserve"> the conceit of </w:t>
      </w:r>
      <w:r w:rsidRPr="001D39F1">
        <w:rPr>
          <w:rFonts w:asciiTheme="minorHAnsi" w:hAnsiTheme="minorHAnsi" w:cstheme="minorHAnsi"/>
          <w:color w:val="000000"/>
          <w:highlight w:val="cyan"/>
          <w:u w:val="single"/>
        </w:rPr>
        <w:t>those in power</w:t>
      </w:r>
      <w:r w:rsidRPr="001D39F1">
        <w:rPr>
          <w:rFonts w:asciiTheme="minorHAnsi" w:hAnsiTheme="minorHAnsi" w:cstheme="minorHAnsi"/>
          <w:color w:val="000000"/>
          <w:u w:val="single"/>
        </w:rPr>
        <w:t>.</w:t>
      </w:r>
      <w:r w:rsidRPr="001D39F1">
        <w:rPr>
          <w:rFonts w:asciiTheme="minorHAnsi" w:hAnsiTheme="minorHAnsi" w:cstheme="minorHAnsi"/>
          <w:color w:val="000000"/>
          <w:sz w:val="8"/>
        </w:rPr>
        <w:t xml:space="preserve"> An economist can never be a favorite of autocrats and demagogues. With </w:t>
      </w:r>
      <w:proofErr w:type="gramStart"/>
      <w:r w:rsidRPr="001D39F1">
        <w:rPr>
          <w:rFonts w:asciiTheme="minorHAnsi" w:hAnsiTheme="minorHAnsi" w:cstheme="minorHAnsi"/>
          <w:color w:val="000000"/>
          <w:sz w:val="8"/>
        </w:rPr>
        <w:t>them</w:t>
      </w:r>
      <w:proofErr w:type="gramEnd"/>
      <w:r w:rsidRPr="001D39F1">
        <w:rPr>
          <w:rFonts w:asciiTheme="minorHAnsi" w:hAnsiTheme="minorHAnsi" w:cstheme="minorHAnsi"/>
          <w:color w:val="000000"/>
          <w:sz w:val="8"/>
        </w:rPr>
        <w:t xml:space="preserve"> he is always the mischief-maker, and the more they are inwardly convinced that his objections are well founded, the more they hate him.</w:t>
      </w:r>
      <w:r w:rsidRPr="001D39F1">
        <w:rPr>
          <w:rFonts w:asciiTheme="minorHAnsi" w:hAnsiTheme="minorHAnsi" w:cstheme="minorHAnsi"/>
          <w:color w:val="000000"/>
          <w:u w:val="single"/>
        </w:rPr>
        <w:t xml:space="preserve"> </w:t>
      </w:r>
      <w:r w:rsidRPr="001D39F1">
        <w:rPr>
          <w:rFonts w:asciiTheme="minorHAnsi" w:hAnsiTheme="minorHAnsi" w:cstheme="minorHAnsi"/>
          <w:color w:val="000000"/>
          <w:sz w:val="8"/>
        </w:rPr>
        <w:t xml:space="preserve">Ludwig von Mises </w:t>
      </w:r>
      <w:proofErr w:type="gramStart"/>
      <w:r w:rsidRPr="001D39F1">
        <w:rPr>
          <w:rFonts w:asciiTheme="minorHAnsi" w:hAnsiTheme="minorHAnsi" w:cstheme="minorHAnsi"/>
          <w:color w:val="000000"/>
          <w:sz w:val="8"/>
          <w:szCs w:val="32"/>
        </w:rPr>
        <w:t>Is</w:t>
      </w:r>
      <w:proofErr w:type="gramEnd"/>
      <w:r w:rsidRPr="001D39F1">
        <w:rPr>
          <w:rFonts w:asciiTheme="minorHAnsi" w:hAnsiTheme="minorHAnsi" w:cstheme="minorHAnsi"/>
          <w:color w:val="000000"/>
          <w:sz w:val="8"/>
          <w:szCs w:val="32"/>
        </w:rPr>
        <w:t xml:space="preserve"> this statement of Mises one of ideology or science? The politically </w:t>
      </w:r>
      <w:proofErr w:type="spellStart"/>
      <w:r w:rsidRPr="001D39F1">
        <w:rPr>
          <w:rFonts w:asciiTheme="minorHAnsi" w:hAnsiTheme="minorHAnsi" w:cstheme="minorHAnsi"/>
          <w:color w:val="000000"/>
          <w:sz w:val="8"/>
          <w:szCs w:val="32"/>
        </w:rPr>
        <w:t>cor-rect</w:t>
      </w:r>
      <w:proofErr w:type="spellEnd"/>
      <w:r w:rsidRPr="001D39F1">
        <w:rPr>
          <w:rFonts w:asciiTheme="minorHAnsi" w:hAnsiTheme="minorHAnsi" w:cstheme="minorHAnsi"/>
          <w:color w:val="000000"/>
          <w:sz w:val="8"/>
          <w:szCs w:val="32"/>
        </w:rPr>
        <w:t xml:space="preserve"> answer would be that this is just another example of Mises's </w:t>
      </w:r>
      <w:proofErr w:type="spellStart"/>
      <w:r w:rsidRPr="001D39F1">
        <w:rPr>
          <w:rFonts w:asciiTheme="minorHAnsi" w:hAnsiTheme="minorHAnsi" w:cstheme="minorHAnsi"/>
          <w:color w:val="000000"/>
          <w:sz w:val="8"/>
          <w:szCs w:val="32"/>
        </w:rPr>
        <w:t>exces</w:t>
      </w:r>
      <w:proofErr w:type="spellEnd"/>
      <w:r w:rsidRPr="001D39F1">
        <w:rPr>
          <w:rFonts w:asciiTheme="minorHAnsi" w:hAnsiTheme="minorHAnsi" w:cstheme="minorHAnsi"/>
          <w:color w:val="000000"/>
          <w:sz w:val="8"/>
          <w:szCs w:val="32"/>
        </w:rPr>
        <w:t xml:space="preserve">- </w:t>
      </w:r>
      <w:proofErr w:type="spellStart"/>
      <w:r w:rsidRPr="001D39F1">
        <w:rPr>
          <w:rFonts w:asciiTheme="minorHAnsi" w:hAnsiTheme="minorHAnsi" w:cstheme="minorHAnsi"/>
          <w:color w:val="000000"/>
          <w:sz w:val="8"/>
          <w:szCs w:val="32"/>
        </w:rPr>
        <w:t>sive</w:t>
      </w:r>
      <w:proofErr w:type="spellEnd"/>
      <w:r w:rsidRPr="001D39F1">
        <w:rPr>
          <w:rFonts w:asciiTheme="minorHAnsi" w:hAnsiTheme="minorHAnsi" w:cstheme="minorHAnsi"/>
          <w:color w:val="000000"/>
          <w:sz w:val="8"/>
          <w:szCs w:val="32"/>
        </w:rPr>
        <w:t xml:space="preserve"> ideological commitment to laissez faire. </w:t>
      </w:r>
      <w:proofErr w:type="gramStart"/>
      <w:r w:rsidRPr="001D39F1">
        <w:rPr>
          <w:rFonts w:asciiTheme="minorHAnsi" w:hAnsiTheme="minorHAnsi" w:cstheme="minorHAnsi"/>
          <w:color w:val="000000"/>
          <w:sz w:val="8"/>
          <w:szCs w:val="32"/>
        </w:rPr>
        <w:t>But</w:t>
      </w:r>
      <w:proofErr w:type="gramEnd"/>
      <w:r w:rsidRPr="001D39F1">
        <w:rPr>
          <w:rFonts w:asciiTheme="minorHAnsi" w:hAnsiTheme="minorHAnsi" w:cstheme="minorHAnsi"/>
          <w:color w:val="000000"/>
          <w:sz w:val="8"/>
          <w:szCs w:val="32"/>
        </w:rPr>
        <w:t xml:space="preserve"> as with much in modern intellectual life, the desire not to offend produces polite but flawed </w:t>
      </w:r>
      <w:proofErr w:type="spellStart"/>
      <w:r w:rsidRPr="001D39F1">
        <w:rPr>
          <w:rFonts w:asciiTheme="minorHAnsi" w:hAnsiTheme="minorHAnsi" w:cstheme="minorHAnsi"/>
          <w:color w:val="000000"/>
          <w:sz w:val="8"/>
          <w:szCs w:val="32"/>
        </w:rPr>
        <w:t>argu-ment</w:t>
      </w:r>
      <w:proofErr w:type="spellEnd"/>
      <w:r w:rsidRPr="001D39F1">
        <w:rPr>
          <w:rFonts w:asciiTheme="minorHAnsi" w:hAnsiTheme="minorHAnsi" w:cstheme="minorHAnsi"/>
          <w:color w:val="000000"/>
          <w:sz w:val="8"/>
          <w:szCs w:val="32"/>
        </w:rPr>
        <w:t xml:space="preserve"> at the expense of the harsh truth of the matter. The choice of eco-</w:t>
      </w:r>
      <w:proofErr w:type="spellStart"/>
      <w:r w:rsidRPr="001D39F1">
        <w:rPr>
          <w:rFonts w:asciiTheme="minorHAnsi" w:hAnsiTheme="minorHAnsi" w:cstheme="minorHAnsi"/>
          <w:color w:val="000000"/>
          <w:sz w:val="8"/>
          <w:szCs w:val="32"/>
        </w:rPr>
        <w:t>nomic</w:t>
      </w:r>
      <w:proofErr w:type="spellEnd"/>
      <w:r w:rsidRPr="001D39F1">
        <w:rPr>
          <w:rFonts w:asciiTheme="minorHAnsi" w:hAnsiTheme="minorHAnsi" w:cstheme="minorHAnsi"/>
          <w:color w:val="000000"/>
          <w:sz w:val="8"/>
          <w:szCs w:val="32"/>
        </w:rPr>
        <w:t xml:space="preserve"> policy may be a matter of democratic </w:t>
      </w:r>
      <w:proofErr w:type="gramStart"/>
      <w:r w:rsidRPr="001D39F1">
        <w:rPr>
          <w:rFonts w:asciiTheme="minorHAnsi" w:hAnsiTheme="minorHAnsi" w:cstheme="minorHAnsi"/>
          <w:color w:val="000000"/>
          <w:sz w:val="8"/>
          <w:szCs w:val="32"/>
        </w:rPr>
        <w:t>decision making</w:t>
      </w:r>
      <w:proofErr w:type="gramEnd"/>
      <w:r w:rsidRPr="001D39F1">
        <w:rPr>
          <w:rFonts w:asciiTheme="minorHAnsi" w:hAnsiTheme="minorHAnsi" w:cstheme="minorHAnsi"/>
          <w:color w:val="000000"/>
          <w:sz w:val="8"/>
          <w:szCs w:val="32"/>
        </w:rPr>
        <w:t xml:space="preserve">, but the consequences of economic policy on human well-being certainly is not. </w:t>
      </w:r>
      <w:proofErr w:type="gramStart"/>
      <w:r w:rsidRPr="001D39F1">
        <w:rPr>
          <w:rFonts w:asciiTheme="minorHAnsi" w:hAnsiTheme="minorHAnsi" w:cstheme="minorHAnsi"/>
          <w:color w:val="000000"/>
          <w:sz w:val="8"/>
          <w:szCs w:val="32"/>
        </w:rPr>
        <w:t>And</w:t>
      </w:r>
      <w:proofErr w:type="gramEnd"/>
      <w:r w:rsidRPr="001D39F1">
        <w:rPr>
          <w:rFonts w:asciiTheme="minorHAnsi" w:hAnsiTheme="minorHAnsi" w:cstheme="minorHAnsi"/>
          <w:color w:val="000000"/>
          <w:sz w:val="8"/>
          <w:szCs w:val="32"/>
        </w:rPr>
        <w:t xml:space="preserve"> once we recognize that, then the analysis of the development of eco-</w:t>
      </w:r>
      <w:proofErr w:type="spellStart"/>
      <w:r w:rsidRPr="001D39F1">
        <w:rPr>
          <w:rFonts w:asciiTheme="minorHAnsi" w:hAnsiTheme="minorHAnsi" w:cstheme="minorHAnsi"/>
          <w:color w:val="000000"/>
          <w:sz w:val="8"/>
          <w:szCs w:val="32"/>
        </w:rPr>
        <w:t>nomic</w:t>
      </w:r>
      <w:proofErr w:type="spellEnd"/>
      <w:r w:rsidRPr="001D39F1">
        <w:rPr>
          <w:rFonts w:asciiTheme="minorHAnsi" w:hAnsiTheme="minorHAnsi" w:cstheme="minorHAnsi"/>
          <w:color w:val="000000"/>
          <w:sz w:val="8"/>
          <w:szCs w:val="32"/>
        </w:rPr>
        <w:t xml:space="preserve"> doctrine and evolution of political economy in the 20th century </w:t>
      </w:r>
      <w:r w:rsidRPr="001D39F1">
        <w:rPr>
          <w:rFonts w:asciiTheme="minorHAnsi" w:hAnsiTheme="minorHAnsi" w:cstheme="minorHAnsi"/>
          <w:color w:val="000000"/>
          <w:sz w:val="8"/>
          <w:szCs w:val="28"/>
        </w:rPr>
        <w:t xml:space="preserve">looks totally different. </w:t>
      </w:r>
      <w:proofErr w:type="gramStart"/>
      <w:r w:rsidRPr="001D39F1">
        <w:rPr>
          <w:rFonts w:asciiTheme="minorHAnsi" w:hAnsiTheme="minorHAnsi" w:cstheme="minorHAnsi"/>
          <w:color w:val="000000"/>
          <w:sz w:val="8"/>
          <w:szCs w:val="28"/>
        </w:rPr>
        <w:t xml:space="preserve">The breakdown of the Keynesian consensus in the 1970s, </w:t>
      </w:r>
      <w:r w:rsidRPr="001D39F1">
        <w:rPr>
          <w:rFonts w:asciiTheme="minorHAnsi" w:hAnsiTheme="minorHAnsi" w:cstheme="minorHAnsi"/>
          <w:color w:val="000000"/>
          <w:szCs w:val="28"/>
          <w:u w:val="single"/>
        </w:rPr>
        <w:t xml:space="preserve">the collapse of communism in the 1980s and the wide-spread </w:t>
      </w:r>
      <w:proofErr w:type="spellStart"/>
      <w:r w:rsidRPr="001D39F1">
        <w:rPr>
          <w:rFonts w:asciiTheme="minorHAnsi" w:hAnsiTheme="minorHAnsi" w:cstheme="minorHAnsi"/>
          <w:color w:val="000000"/>
          <w:szCs w:val="28"/>
          <w:u w:val="single"/>
        </w:rPr>
        <w:t>reco-gnition</w:t>
      </w:r>
      <w:proofErr w:type="spellEnd"/>
      <w:r w:rsidRPr="001D39F1">
        <w:rPr>
          <w:rFonts w:asciiTheme="minorHAnsi" w:hAnsiTheme="minorHAnsi" w:cstheme="minorHAnsi"/>
          <w:color w:val="000000"/>
          <w:szCs w:val="28"/>
          <w:u w:val="single"/>
        </w:rPr>
        <w:t xml:space="preserve"> of the failure of development planning in the 1990s</w:t>
      </w:r>
      <w:r w:rsidRPr="001D39F1">
        <w:rPr>
          <w:rFonts w:asciiTheme="minorHAnsi" w:hAnsiTheme="minorHAnsi" w:cstheme="minorHAnsi"/>
          <w:color w:val="000000"/>
          <w:sz w:val="8"/>
          <w:szCs w:val="28"/>
        </w:rPr>
        <w:t xml:space="preserve">, </w:t>
      </w:r>
      <w:r w:rsidRPr="001D39F1">
        <w:rPr>
          <w:rFonts w:asciiTheme="minorHAnsi" w:hAnsiTheme="minorHAnsi" w:cstheme="minorHAnsi"/>
          <w:color w:val="000000"/>
          <w:szCs w:val="28"/>
          <w:u w:val="single"/>
        </w:rPr>
        <w:t xml:space="preserve">point 21st century political economy in a direction that would be a radical </w:t>
      </w:r>
      <w:proofErr w:type="spellStart"/>
      <w:r w:rsidRPr="001D39F1">
        <w:rPr>
          <w:rFonts w:asciiTheme="minorHAnsi" w:hAnsiTheme="minorHAnsi" w:cstheme="minorHAnsi"/>
          <w:color w:val="000000"/>
          <w:szCs w:val="28"/>
          <w:u w:val="single"/>
        </w:rPr>
        <w:t>depar-ture</w:t>
      </w:r>
      <w:proofErr w:type="spellEnd"/>
      <w:r w:rsidRPr="001D39F1">
        <w:rPr>
          <w:rFonts w:asciiTheme="minorHAnsi" w:hAnsiTheme="minorHAnsi" w:cstheme="minorHAnsi"/>
          <w:color w:val="000000"/>
          <w:szCs w:val="28"/>
          <w:u w:val="single"/>
        </w:rPr>
        <w:t xml:space="preserve"> from the path it was set on at the beginning of the 20th, when an almost blind-faith in the ability of democratic government to correct social ills captured the imagination of the intellectual elites</w:t>
      </w:r>
      <w:r w:rsidRPr="001D39F1">
        <w:rPr>
          <w:rFonts w:asciiTheme="minorHAnsi" w:hAnsiTheme="minorHAnsi" w:cstheme="minorHAnsi"/>
          <w:color w:val="000000"/>
          <w:sz w:val="8"/>
          <w:szCs w:val="28"/>
        </w:rPr>
        <w:t>.</w:t>
      </w:r>
      <w:proofErr w:type="gramEnd"/>
      <w:r w:rsidRPr="001D39F1">
        <w:rPr>
          <w:rFonts w:asciiTheme="minorHAnsi" w:hAnsiTheme="minorHAnsi" w:cstheme="minorHAnsi"/>
          <w:color w:val="000000"/>
          <w:sz w:val="8"/>
          <w:szCs w:val="28"/>
        </w:rPr>
        <w:t xml:space="preserve"> The lesson of the 20th century for political economy should be one of humility and restraint. </w:t>
      </w:r>
      <w:r w:rsidRPr="001D39F1">
        <w:rPr>
          <w:rFonts w:asciiTheme="minorHAnsi" w:hAnsiTheme="minorHAnsi" w:cstheme="minorHAnsi"/>
          <w:color w:val="000000"/>
          <w:szCs w:val="28"/>
          <w:highlight w:val="cyan"/>
          <w:u w:val="single"/>
        </w:rPr>
        <w:t xml:space="preserve">The fatal conceit </w:t>
      </w:r>
      <w:r w:rsidRPr="001D39F1">
        <w:rPr>
          <w:rFonts w:asciiTheme="minorHAnsi" w:hAnsiTheme="minorHAnsi" w:cstheme="minorHAnsi"/>
          <w:color w:val="000000"/>
          <w:szCs w:val="28"/>
          <w:u w:val="single"/>
        </w:rPr>
        <w:t xml:space="preserve">of the 20th </w:t>
      </w:r>
      <w:proofErr w:type="gramStart"/>
      <w:r w:rsidRPr="001D39F1">
        <w:rPr>
          <w:rFonts w:asciiTheme="minorHAnsi" w:hAnsiTheme="minorHAnsi" w:cstheme="minorHAnsi"/>
          <w:color w:val="000000"/>
          <w:szCs w:val="28"/>
          <w:u w:val="single"/>
        </w:rPr>
        <w:t xml:space="preserve">century </w:t>
      </w:r>
      <w:r w:rsidRPr="001D39F1">
        <w:rPr>
          <w:rFonts w:asciiTheme="minorHAnsi" w:hAnsiTheme="minorHAnsi" w:cstheme="minorHAnsi"/>
          <w:color w:val="000000"/>
          <w:szCs w:val="28"/>
          <w:highlight w:val="cyan"/>
          <w:u w:val="single"/>
        </w:rPr>
        <w:t>which sought to unleash the power of the government elites to do "good</w:t>
      </w:r>
      <w:r w:rsidRPr="001D39F1">
        <w:rPr>
          <w:rFonts w:asciiTheme="minorHAnsi" w:hAnsiTheme="minorHAnsi" w:cstheme="minorHAnsi"/>
          <w:color w:val="000000"/>
          <w:szCs w:val="28"/>
          <w:u w:val="single"/>
        </w:rPr>
        <w:t>"</w:t>
      </w:r>
      <w:r w:rsidRPr="001D39F1">
        <w:rPr>
          <w:rFonts w:asciiTheme="minorHAnsi" w:hAnsiTheme="minorHAnsi" w:cstheme="minorHAnsi"/>
          <w:color w:val="000000"/>
          <w:sz w:val="8"/>
          <w:szCs w:val="28"/>
        </w:rPr>
        <w:t xml:space="preserve"> in the name of the masses</w:t>
      </w:r>
      <w:proofErr w:type="gramEnd"/>
      <w:r w:rsidRPr="001D39F1">
        <w:rPr>
          <w:rFonts w:asciiTheme="minorHAnsi" w:hAnsiTheme="minorHAnsi" w:cstheme="minorHAnsi"/>
          <w:color w:val="000000"/>
          <w:sz w:val="8"/>
          <w:szCs w:val="28"/>
        </w:rPr>
        <w:t xml:space="preserve"> </w:t>
      </w:r>
      <w:r w:rsidRPr="001D39F1">
        <w:rPr>
          <w:rFonts w:asciiTheme="minorHAnsi" w:hAnsiTheme="minorHAnsi" w:cstheme="minorHAnsi"/>
          <w:color w:val="000000"/>
          <w:szCs w:val="28"/>
          <w:highlight w:val="cyan"/>
          <w:u w:val="single"/>
        </w:rPr>
        <w:t>must give way to</w:t>
      </w:r>
      <w:r w:rsidRPr="001D39F1">
        <w:rPr>
          <w:rFonts w:asciiTheme="minorHAnsi" w:hAnsiTheme="minorHAnsi" w:cstheme="minorHAnsi"/>
          <w:color w:val="000000"/>
          <w:szCs w:val="28"/>
          <w:u w:val="single"/>
        </w:rPr>
        <w:t xml:space="preserve"> a contemporary version</w:t>
      </w:r>
      <w:r w:rsidRPr="001D39F1">
        <w:rPr>
          <w:rFonts w:asciiTheme="minorHAnsi" w:hAnsiTheme="minorHAnsi" w:cstheme="minorHAnsi"/>
          <w:color w:val="000000"/>
          <w:sz w:val="8"/>
          <w:szCs w:val="28"/>
        </w:rPr>
        <w:t xml:space="preserve"> of the 18th and 19th century pro-</w:t>
      </w:r>
      <w:proofErr w:type="spellStart"/>
      <w:r w:rsidRPr="001D39F1">
        <w:rPr>
          <w:rFonts w:asciiTheme="minorHAnsi" w:hAnsiTheme="minorHAnsi" w:cstheme="minorHAnsi"/>
          <w:color w:val="000000"/>
          <w:sz w:val="8"/>
          <w:szCs w:val="28"/>
        </w:rPr>
        <w:t>ject</w:t>
      </w:r>
      <w:proofErr w:type="spellEnd"/>
      <w:r w:rsidRPr="001D39F1">
        <w:rPr>
          <w:rFonts w:asciiTheme="minorHAnsi" w:hAnsiTheme="minorHAnsi" w:cstheme="minorHAnsi"/>
          <w:color w:val="000000"/>
          <w:sz w:val="8"/>
          <w:szCs w:val="28"/>
        </w:rPr>
        <w:t xml:space="preserve"> </w:t>
      </w:r>
      <w:r w:rsidRPr="001D39F1">
        <w:rPr>
          <w:rFonts w:asciiTheme="minorHAnsi" w:hAnsiTheme="minorHAnsi" w:cstheme="minorHAnsi"/>
          <w:color w:val="000000"/>
          <w:szCs w:val="28"/>
          <w:u w:val="single"/>
        </w:rPr>
        <w:t xml:space="preserve">of constraining the power of the state and its elites, and unleashing </w:t>
      </w:r>
      <w:r w:rsidRPr="001D39F1">
        <w:rPr>
          <w:rFonts w:asciiTheme="minorHAnsi" w:hAnsiTheme="minorHAnsi" w:cstheme="minorHAnsi"/>
          <w:color w:val="000000"/>
          <w:szCs w:val="28"/>
          <w:highlight w:val="cyan"/>
          <w:u w:val="single"/>
        </w:rPr>
        <w:t>the productive potential of the masses</w:t>
      </w:r>
      <w:r w:rsidRPr="001D39F1">
        <w:rPr>
          <w:rFonts w:asciiTheme="minorHAnsi" w:hAnsiTheme="minorHAnsi" w:cstheme="minorHAnsi"/>
          <w:color w:val="000000"/>
          <w:szCs w:val="28"/>
          <w:u w:val="single"/>
        </w:rPr>
        <w:t xml:space="preserve">. </w:t>
      </w:r>
      <w:r w:rsidRPr="001D39F1">
        <w:rPr>
          <w:rFonts w:asciiTheme="minorHAnsi" w:hAnsiTheme="minorHAnsi" w:cstheme="minorHAnsi"/>
          <w:color w:val="000000"/>
          <w:sz w:val="8"/>
        </w:rPr>
        <w:t xml:space="preserve">"The curious task of economics," Hayek has written, "is to demons- </w:t>
      </w:r>
      <w:proofErr w:type="spellStart"/>
      <w:r w:rsidRPr="001D39F1">
        <w:rPr>
          <w:rFonts w:asciiTheme="minorHAnsi" w:hAnsiTheme="minorHAnsi" w:cstheme="minorHAnsi"/>
          <w:color w:val="000000"/>
          <w:sz w:val="8"/>
        </w:rPr>
        <w:t>trate</w:t>
      </w:r>
      <w:proofErr w:type="spellEnd"/>
      <w:r w:rsidRPr="001D39F1">
        <w:rPr>
          <w:rFonts w:asciiTheme="minorHAnsi" w:hAnsiTheme="minorHAnsi" w:cstheme="minorHAnsi"/>
          <w:color w:val="000000"/>
          <w:sz w:val="8"/>
        </w:rPr>
        <w:t xml:space="preserve"> to men how little they really know about what they imagine they can design." [(1988, p. 76]. But if economic science doesn't exist </w:t>
      </w:r>
      <w:proofErr w:type="spellStart"/>
      <w:r w:rsidRPr="001D39F1">
        <w:rPr>
          <w:rFonts w:asciiTheme="minorHAnsi" w:hAnsiTheme="minorHAnsi" w:cstheme="minorHAnsi"/>
          <w:color w:val="000000"/>
          <w:sz w:val="8"/>
        </w:rPr>
        <w:t>inde</w:t>
      </w:r>
      <w:proofErr w:type="spellEnd"/>
      <w:r w:rsidRPr="001D39F1">
        <w:rPr>
          <w:rFonts w:asciiTheme="minorHAnsi" w:hAnsiTheme="minorHAnsi" w:cstheme="minorHAnsi"/>
          <w:color w:val="000000"/>
          <w:sz w:val="8"/>
        </w:rPr>
        <w:t xml:space="preserve">- </w:t>
      </w:r>
      <w:proofErr w:type="spellStart"/>
      <w:r w:rsidRPr="001D39F1">
        <w:rPr>
          <w:rFonts w:asciiTheme="minorHAnsi" w:hAnsiTheme="minorHAnsi" w:cstheme="minorHAnsi"/>
          <w:color w:val="000000"/>
          <w:sz w:val="8"/>
        </w:rPr>
        <w:t>pendently</w:t>
      </w:r>
      <w:proofErr w:type="spellEnd"/>
      <w:r w:rsidRPr="001D39F1">
        <w:rPr>
          <w:rFonts w:asciiTheme="minorHAnsi" w:hAnsiTheme="minorHAnsi" w:cstheme="minorHAnsi"/>
          <w:color w:val="000000"/>
          <w:sz w:val="8"/>
        </w:rPr>
        <w:t xml:space="preserve"> from the democratic will of the citizens, then such a task is not just curious, but absurd. Enter Kenneth Hoover's Economics as Ideology. At one </w:t>
      </w:r>
      <w:proofErr w:type="gramStart"/>
      <w:r w:rsidRPr="001D39F1">
        <w:rPr>
          <w:rFonts w:asciiTheme="minorHAnsi" w:hAnsiTheme="minorHAnsi" w:cstheme="minorHAnsi"/>
          <w:color w:val="000000"/>
          <w:sz w:val="8"/>
        </w:rPr>
        <w:t>level</w:t>
      </w:r>
      <w:proofErr w:type="gramEnd"/>
      <w:r w:rsidRPr="001D39F1">
        <w:rPr>
          <w:rFonts w:asciiTheme="minorHAnsi" w:hAnsiTheme="minorHAnsi" w:cstheme="minorHAnsi"/>
          <w:color w:val="000000"/>
          <w:sz w:val="8"/>
        </w:rPr>
        <w:t xml:space="preserve"> this is a fascinating book, dealing with an important subject, and approaching it in a unique way. The role of ideology in </w:t>
      </w:r>
      <w:proofErr w:type="gramStart"/>
      <w:r w:rsidRPr="001D39F1">
        <w:rPr>
          <w:rFonts w:asciiTheme="minorHAnsi" w:hAnsiTheme="minorHAnsi" w:cstheme="minorHAnsi"/>
          <w:color w:val="000000"/>
          <w:sz w:val="8"/>
        </w:rPr>
        <w:t>science,</w:t>
      </w:r>
      <w:proofErr w:type="gramEnd"/>
      <w:r w:rsidRPr="001D39F1">
        <w:rPr>
          <w:rFonts w:asciiTheme="minorHAnsi" w:hAnsiTheme="minorHAnsi" w:cstheme="minorHAnsi"/>
          <w:color w:val="000000"/>
          <w:sz w:val="8"/>
        </w:rPr>
        <w:t xml:space="preserve"> and how different thinkers of the past can shape the contemporary political climate is indeed a worthy subject of serious study. Moreover, the attempt to explain how the personal biographies of thinkers shape their own </w:t>
      </w:r>
      <w:proofErr w:type="spellStart"/>
      <w:r w:rsidRPr="001D39F1">
        <w:rPr>
          <w:rFonts w:asciiTheme="minorHAnsi" w:hAnsiTheme="minorHAnsi" w:cstheme="minorHAnsi"/>
          <w:color w:val="000000"/>
          <w:sz w:val="8"/>
        </w:rPr>
        <w:t>iden</w:t>
      </w:r>
      <w:proofErr w:type="spellEnd"/>
      <w:r w:rsidRPr="001D39F1">
        <w:rPr>
          <w:rFonts w:asciiTheme="minorHAnsi" w:hAnsiTheme="minorHAnsi" w:cstheme="minorHAnsi"/>
          <w:color w:val="000000"/>
          <w:sz w:val="8"/>
        </w:rPr>
        <w:t xml:space="preserve">- </w:t>
      </w:r>
      <w:proofErr w:type="spellStart"/>
      <w:r w:rsidRPr="001D39F1">
        <w:rPr>
          <w:rFonts w:asciiTheme="minorHAnsi" w:hAnsiTheme="minorHAnsi" w:cstheme="minorHAnsi"/>
          <w:color w:val="000000"/>
          <w:sz w:val="8"/>
        </w:rPr>
        <w:t>tity</w:t>
      </w:r>
      <w:proofErr w:type="spellEnd"/>
      <w:r w:rsidRPr="001D39F1">
        <w:rPr>
          <w:rFonts w:asciiTheme="minorHAnsi" w:hAnsiTheme="minorHAnsi" w:cstheme="minorHAnsi"/>
          <w:color w:val="000000"/>
          <w:sz w:val="8"/>
        </w:rPr>
        <w:t xml:space="preserve"> and thus ideology is also important. Unfortunately, there is also the problem of truth in scientific discovery. </w:t>
      </w:r>
      <w:proofErr w:type="gramStart"/>
      <w:r w:rsidRPr="001D39F1">
        <w:rPr>
          <w:rFonts w:asciiTheme="minorHAnsi" w:hAnsiTheme="minorHAnsi" w:cstheme="minorHAnsi"/>
          <w:color w:val="000000"/>
          <w:sz w:val="8"/>
        </w:rPr>
        <w:t>All the good will in the world doesn't matter</w:t>
      </w:r>
      <w:proofErr w:type="gramEnd"/>
      <w:r w:rsidRPr="001D39F1">
        <w:rPr>
          <w:rFonts w:asciiTheme="minorHAnsi" w:hAnsiTheme="minorHAnsi" w:cstheme="minorHAnsi"/>
          <w:color w:val="000000"/>
          <w:sz w:val="8"/>
        </w:rPr>
        <w:t xml:space="preserve"> if the theory advocated is simply in conflict with reality. William Easterly, for example, in dealing with the post-WWII era efforts to orchestrate economic development in the </w:t>
      </w:r>
      <w:proofErr w:type="gramStart"/>
      <w:r w:rsidRPr="001D39F1">
        <w:rPr>
          <w:rFonts w:asciiTheme="minorHAnsi" w:hAnsiTheme="minorHAnsi" w:cstheme="minorHAnsi"/>
          <w:color w:val="000000"/>
          <w:sz w:val="8"/>
        </w:rPr>
        <w:t>3rd</w:t>
      </w:r>
      <w:proofErr w:type="gramEnd"/>
      <w:r w:rsidRPr="001D39F1">
        <w:rPr>
          <w:rFonts w:asciiTheme="minorHAnsi" w:hAnsiTheme="minorHAnsi" w:cstheme="minorHAnsi"/>
          <w:color w:val="000000"/>
          <w:sz w:val="8"/>
        </w:rPr>
        <w:t xml:space="preserve"> world refers to the "car-</w:t>
      </w:r>
      <w:proofErr w:type="spellStart"/>
      <w:r w:rsidRPr="001D39F1">
        <w:rPr>
          <w:rFonts w:asciiTheme="minorHAnsi" w:hAnsiTheme="minorHAnsi" w:cstheme="minorHAnsi"/>
          <w:color w:val="000000"/>
          <w:sz w:val="8"/>
        </w:rPr>
        <w:t>tel</w:t>
      </w:r>
      <w:proofErr w:type="spellEnd"/>
      <w:r w:rsidRPr="001D39F1">
        <w:rPr>
          <w:rFonts w:asciiTheme="minorHAnsi" w:hAnsiTheme="minorHAnsi" w:cstheme="minorHAnsi"/>
          <w:color w:val="000000"/>
          <w:sz w:val="8"/>
        </w:rPr>
        <w:t xml:space="preserve"> of good intentions." </w:t>
      </w:r>
      <w:proofErr w:type="gramStart"/>
      <w:r w:rsidRPr="001D39F1">
        <w:rPr>
          <w:rFonts w:asciiTheme="minorHAnsi" w:hAnsiTheme="minorHAnsi" w:cstheme="minorHAnsi"/>
          <w:color w:val="000000"/>
          <w:sz w:val="8"/>
        </w:rPr>
        <w:t xml:space="preserve">(2002) One of the first principles of political eco- </w:t>
      </w:r>
      <w:proofErr w:type="spellStart"/>
      <w:r w:rsidRPr="001D39F1">
        <w:rPr>
          <w:rFonts w:asciiTheme="minorHAnsi" w:hAnsiTheme="minorHAnsi" w:cstheme="minorHAnsi"/>
          <w:color w:val="000000"/>
          <w:sz w:val="8"/>
        </w:rPr>
        <w:t>nomy</w:t>
      </w:r>
      <w:proofErr w:type="spellEnd"/>
      <w:r w:rsidRPr="001D39F1">
        <w:rPr>
          <w:rFonts w:asciiTheme="minorHAnsi" w:hAnsiTheme="minorHAnsi" w:cstheme="minorHAnsi"/>
          <w:color w:val="000000"/>
          <w:sz w:val="8"/>
        </w:rPr>
        <w:t xml:space="preserve"> is that intentions do not equal results - this is true for the central mystery of political economy (how individuals pursuing their own inter-</w:t>
      </w:r>
      <w:proofErr w:type="spellStart"/>
      <w:r w:rsidRPr="001D39F1">
        <w:rPr>
          <w:rFonts w:asciiTheme="minorHAnsi" w:hAnsiTheme="minorHAnsi" w:cstheme="minorHAnsi"/>
          <w:color w:val="000000"/>
          <w:sz w:val="8"/>
        </w:rPr>
        <w:t>ests</w:t>
      </w:r>
      <w:proofErr w:type="spellEnd"/>
      <w:r w:rsidRPr="001D39F1">
        <w:rPr>
          <w:rFonts w:asciiTheme="minorHAnsi" w:hAnsiTheme="minorHAnsi" w:cstheme="minorHAnsi"/>
          <w:color w:val="000000"/>
          <w:sz w:val="8"/>
        </w:rPr>
        <w:t xml:space="preserve">, and only their own interests, can within certain institutional </w:t>
      </w:r>
      <w:proofErr w:type="spellStart"/>
      <w:r w:rsidRPr="001D39F1">
        <w:rPr>
          <w:rFonts w:asciiTheme="minorHAnsi" w:hAnsiTheme="minorHAnsi" w:cstheme="minorHAnsi"/>
          <w:color w:val="000000"/>
          <w:sz w:val="8"/>
        </w:rPr>
        <w:t>envi-ronments</w:t>
      </w:r>
      <w:proofErr w:type="spellEnd"/>
      <w:r w:rsidRPr="001D39F1">
        <w:rPr>
          <w:rFonts w:asciiTheme="minorHAnsi" w:hAnsiTheme="minorHAnsi" w:cstheme="minorHAnsi"/>
          <w:color w:val="000000"/>
          <w:sz w:val="8"/>
        </w:rPr>
        <w:t xml:space="preserve"> generate outcomes which are socially desirable) and for the central tragedy (how individuals can in striving to promote the public good generate unintended undesirable consequences).</w:t>
      </w:r>
      <w:proofErr w:type="gramEnd"/>
      <w:r w:rsidRPr="001D39F1">
        <w:rPr>
          <w:rFonts w:asciiTheme="minorHAnsi" w:hAnsiTheme="minorHAnsi" w:cstheme="minorHAnsi"/>
          <w:color w:val="000000"/>
          <w:sz w:val="8"/>
        </w:rPr>
        <w:t xml:space="preserve"> </w:t>
      </w:r>
      <w:r w:rsidRPr="001D39F1">
        <w:rPr>
          <w:rFonts w:asciiTheme="minorHAnsi" w:hAnsiTheme="minorHAnsi" w:cstheme="minorHAnsi"/>
          <w:color w:val="000000"/>
          <w:u w:val="single"/>
        </w:rPr>
        <w:t xml:space="preserve">There are </w:t>
      </w:r>
      <w:proofErr w:type="spellStart"/>
      <w:r w:rsidRPr="001D39F1">
        <w:rPr>
          <w:rFonts w:asciiTheme="minorHAnsi" w:hAnsiTheme="minorHAnsi" w:cstheme="minorHAnsi"/>
          <w:color w:val="000000"/>
          <w:highlight w:val="cyan"/>
          <w:u w:val="single"/>
        </w:rPr>
        <w:t>syste</w:t>
      </w:r>
      <w:proofErr w:type="spellEnd"/>
      <w:r w:rsidRPr="001D39F1">
        <w:rPr>
          <w:rFonts w:asciiTheme="minorHAnsi" w:hAnsiTheme="minorHAnsi" w:cstheme="minorHAnsi"/>
          <w:color w:val="000000"/>
          <w:highlight w:val="cyan"/>
          <w:u w:val="single"/>
        </w:rPr>
        <w:t>-mic forces</w:t>
      </w:r>
      <w:r w:rsidRPr="001D39F1">
        <w:rPr>
          <w:rFonts w:asciiTheme="minorHAnsi" w:hAnsiTheme="minorHAnsi" w:cstheme="minorHAnsi"/>
          <w:color w:val="000000"/>
          <w:u w:val="single"/>
        </w:rPr>
        <w:t xml:space="preserve"> that are in operation </w:t>
      </w:r>
      <w:r w:rsidRPr="001D39F1">
        <w:rPr>
          <w:rFonts w:asciiTheme="minorHAnsi" w:hAnsiTheme="minorHAnsi" w:cstheme="minorHAnsi"/>
          <w:color w:val="000000"/>
          <w:highlight w:val="cyan"/>
          <w:u w:val="single"/>
        </w:rPr>
        <w:t>in political economy</w:t>
      </w:r>
      <w:r w:rsidRPr="001D39F1">
        <w:rPr>
          <w:rFonts w:asciiTheme="minorHAnsi" w:hAnsiTheme="minorHAnsi" w:cstheme="minorHAnsi"/>
          <w:color w:val="000000"/>
          <w:u w:val="single"/>
        </w:rPr>
        <w:t xml:space="preserve"> and they </w:t>
      </w:r>
      <w:r w:rsidRPr="001D39F1">
        <w:rPr>
          <w:rFonts w:asciiTheme="minorHAnsi" w:hAnsiTheme="minorHAnsi" w:cstheme="minorHAnsi"/>
          <w:color w:val="000000"/>
          <w:highlight w:val="cyan"/>
          <w:u w:val="single"/>
        </w:rPr>
        <w:t xml:space="preserve">exist </w:t>
      </w:r>
      <w:proofErr w:type="spellStart"/>
      <w:r w:rsidRPr="001D39F1">
        <w:rPr>
          <w:rFonts w:asciiTheme="minorHAnsi" w:hAnsiTheme="minorHAnsi" w:cstheme="minorHAnsi"/>
          <w:color w:val="000000"/>
          <w:highlight w:val="cyan"/>
          <w:u w:val="single"/>
        </w:rPr>
        <w:t>inde</w:t>
      </w:r>
      <w:proofErr w:type="spellEnd"/>
      <w:r w:rsidRPr="001D39F1">
        <w:rPr>
          <w:rFonts w:asciiTheme="minorHAnsi" w:hAnsiTheme="minorHAnsi" w:cstheme="minorHAnsi"/>
          <w:color w:val="000000"/>
          <w:highlight w:val="cyan"/>
          <w:u w:val="single"/>
        </w:rPr>
        <w:t xml:space="preserve">-pendent of </w:t>
      </w:r>
      <w:r w:rsidRPr="001D39F1">
        <w:rPr>
          <w:rFonts w:asciiTheme="minorHAnsi" w:hAnsiTheme="minorHAnsi" w:cstheme="minorHAnsi"/>
          <w:color w:val="000000"/>
          <w:u w:val="single"/>
        </w:rPr>
        <w:t xml:space="preserve">the </w:t>
      </w:r>
      <w:proofErr w:type="gramStart"/>
      <w:r w:rsidRPr="001D39F1">
        <w:rPr>
          <w:rFonts w:asciiTheme="minorHAnsi" w:hAnsiTheme="minorHAnsi" w:cstheme="minorHAnsi"/>
          <w:color w:val="000000"/>
          <w:highlight w:val="cyan"/>
          <w:u w:val="single"/>
        </w:rPr>
        <w:t>wishful thinking</w:t>
      </w:r>
      <w:proofErr w:type="gramEnd"/>
      <w:r w:rsidRPr="001D39F1">
        <w:rPr>
          <w:rFonts w:asciiTheme="minorHAnsi" w:hAnsiTheme="minorHAnsi" w:cstheme="minorHAnsi"/>
          <w:color w:val="000000"/>
          <w:highlight w:val="cyan"/>
          <w:u w:val="single"/>
        </w:rPr>
        <w:t xml:space="preserve"> </w:t>
      </w:r>
      <w:r w:rsidRPr="001D39F1">
        <w:rPr>
          <w:rFonts w:asciiTheme="minorHAnsi" w:hAnsiTheme="minorHAnsi" w:cstheme="minorHAnsi"/>
          <w:color w:val="000000"/>
          <w:u w:val="single"/>
        </w:rPr>
        <w:t>of participants in the political-economic nexus.</w:t>
      </w:r>
      <w:r w:rsidRPr="001D39F1">
        <w:rPr>
          <w:rFonts w:asciiTheme="minorHAnsi" w:hAnsiTheme="minorHAnsi" w:cstheme="minorHAnsi"/>
          <w:color w:val="000000"/>
          <w:sz w:val="8"/>
        </w:rPr>
        <w:t xml:space="preserve"> </w:t>
      </w:r>
      <w:r w:rsidRPr="001D39F1">
        <w:rPr>
          <w:rFonts w:asciiTheme="minorHAnsi" w:hAnsiTheme="minorHAnsi" w:cstheme="minorHAnsi"/>
          <w:color w:val="000000"/>
          <w:u w:val="single"/>
        </w:rPr>
        <w:t xml:space="preserve">Hoover </w:t>
      </w:r>
      <w:proofErr w:type="gramStart"/>
      <w:r w:rsidRPr="001D39F1">
        <w:rPr>
          <w:rFonts w:asciiTheme="minorHAnsi" w:hAnsiTheme="minorHAnsi" w:cstheme="minorHAnsi"/>
          <w:color w:val="000000"/>
          <w:u w:val="single"/>
        </w:rPr>
        <w:t>doesn't</w:t>
      </w:r>
      <w:proofErr w:type="gramEnd"/>
      <w:r w:rsidRPr="001D39F1">
        <w:rPr>
          <w:rFonts w:asciiTheme="minorHAnsi" w:hAnsiTheme="minorHAnsi" w:cstheme="minorHAnsi"/>
          <w:color w:val="000000"/>
          <w:u w:val="single"/>
        </w:rPr>
        <w:t xml:space="preserve"> appear to recognize this fundamental point in political economy and thus </w:t>
      </w:r>
      <w:r w:rsidRPr="001D39F1">
        <w:rPr>
          <w:rFonts w:asciiTheme="minorHAnsi" w:hAnsiTheme="minorHAnsi" w:cstheme="minorHAnsi"/>
          <w:color w:val="000000"/>
          <w:highlight w:val="cyan"/>
          <w:u w:val="single"/>
        </w:rPr>
        <w:t xml:space="preserve">his effort </w:t>
      </w:r>
      <w:r w:rsidRPr="001D39F1">
        <w:rPr>
          <w:rFonts w:asciiTheme="minorHAnsi" w:hAnsiTheme="minorHAnsi" w:cstheme="minorHAnsi"/>
          <w:color w:val="000000"/>
          <w:u w:val="single"/>
        </w:rPr>
        <w:t xml:space="preserve">to understand the development of modern political economy </w:t>
      </w:r>
      <w:r w:rsidRPr="001D39F1">
        <w:rPr>
          <w:rFonts w:asciiTheme="minorHAnsi" w:hAnsiTheme="minorHAnsi" w:cstheme="minorHAnsi"/>
          <w:color w:val="000000"/>
          <w:highlight w:val="cyan"/>
          <w:u w:val="single"/>
        </w:rPr>
        <w:t xml:space="preserve">is </w:t>
      </w:r>
      <w:r w:rsidRPr="001D39F1">
        <w:rPr>
          <w:rFonts w:asciiTheme="minorHAnsi" w:hAnsiTheme="minorHAnsi" w:cstheme="minorHAnsi"/>
          <w:color w:val="000000"/>
          <w:highlight w:val="cyan"/>
          <w:u w:val="single"/>
          <w:bdr w:val="single" w:sz="4" w:space="0" w:color="auto"/>
        </w:rPr>
        <w:t>flawed from the start</w:t>
      </w:r>
      <w:r w:rsidRPr="001D39F1">
        <w:rPr>
          <w:rFonts w:asciiTheme="minorHAnsi" w:hAnsiTheme="minorHAnsi" w:cstheme="minorHAnsi"/>
          <w:color w:val="000000"/>
          <w:sz w:val="8"/>
        </w:rPr>
        <w:t xml:space="preserve">. Let me focus on my criticism first and then I will end highlighting </w:t>
      </w:r>
      <w:proofErr w:type="gramStart"/>
      <w:r w:rsidRPr="001D39F1">
        <w:rPr>
          <w:rFonts w:asciiTheme="minorHAnsi" w:hAnsiTheme="minorHAnsi" w:cstheme="minorHAnsi"/>
          <w:color w:val="000000"/>
          <w:sz w:val="8"/>
        </w:rPr>
        <w:t>aspects which</w:t>
      </w:r>
      <w:proofErr w:type="gramEnd"/>
      <w:r w:rsidRPr="001D39F1">
        <w:rPr>
          <w:rFonts w:asciiTheme="minorHAnsi" w:hAnsiTheme="minorHAnsi" w:cstheme="minorHAnsi"/>
          <w:color w:val="000000"/>
          <w:sz w:val="8"/>
        </w:rPr>
        <w:t xml:space="preserve"> I think the reader can benefit from in reading his book nevertheless. First, the selection of subjects is bizarre from the beginning if we are going to talk about economic science and its relation to public policy debates. </w:t>
      </w:r>
      <w:proofErr w:type="gramStart"/>
      <w:r w:rsidRPr="001D39F1">
        <w:rPr>
          <w:rFonts w:asciiTheme="minorHAnsi" w:hAnsiTheme="minorHAnsi" w:cstheme="minorHAnsi"/>
          <w:color w:val="000000"/>
          <w:sz w:val="8"/>
        </w:rPr>
        <w:t>Certainly</w:t>
      </w:r>
      <w:proofErr w:type="gramEnd"/>
      <w:r w:rsidRPr="001D39F1">
        <w:rPr>
          <w:rFonts w:asciiTheme="minorHAnsi" w:hAnsiTheme="minorHAnsi" w:cstheme="minorHAnsi"/>
          <w:color w:val="000000"/>
          <w:sz w:val="8"/>
        </w:rPr>
        <w:t xml:space="preserve"> Keynes and Hayek belong, but Laski has no claim whatsoever to being an original thinker in economics. He was a political theorists and political activist and had little to nothing to say about technical economics. Keynes and Hayek, however, were </w:t>
      </w:r>
      <w:proofErr w:type="gramStart"/>
      <w:r w:rsidRPr="001D39F1">
        <w:rPr>
          <w:rFonts w:asciiTheme="minorHAnsi" w:hAnsiTheme="minorHAnsi" w:cstheme="minorHAnsi"/>
          <w:color w:val="000000"/>
          <w:sz w:val="8"/>
        </w:rPr>
        <w:t>first and foremost</w:t>
      </w:r>
      <w:proofErr w:type="gramEnd"/>
      <w:r w:rsidRPr="001D39F1">
        <w:rPr>
          <w:rFonts w:asciiTheme="minorHAnsi" w:hAnsiTheme="minorHAnsi" w:cstheme="minorHAnsi"/>
          <w:color w:val="000000"/>
          <w:sz w:val="8"/>
        </w:rPr>
        <w:t xml:space="preserve"> skilled technical economists who utilized the knowledge they had gleaned from technical economics to make policy relevant </w:t>
      </w:r>
      <w:proofErr w:type="spellStart"/>
      <w:r w:rsidRPr="001D39F1">
        <w:rPr>
          <w:rFonts w:asciiTheme="minorHAnsi" w:hAnsiTheme="minorHAnsi" w:cstheme="minorHAnsi"/>
          <w:color w:val="000000"/>
          <w:sz w:val="8"/>
        </w:rPr>
        <w:t>contribu</w:t>
      </w:r>
      <w:proofErr w:type="spellEnd"/>
      <w:r w:rsidRPr="001D39F1">
        <w:rPr>
          <w:rFonts w:asciiTheme="minorHAnsi" w:hAnsiTheme="minorHAnsi" w:cstheme="minorHAnsi"/>
          <w:color w:val="000000"/>
          <w:sz w:val="8"/>
        </w:rPr>
        <w:t xml:space="preserve">- </w:t>
      </w:r>
      <w:proofErr w:type="spellStart"/>
      <w:r w:rsidRPr="001D39F1">
        <w:rPr>
          <w:rFonts w:asciiTheme="minorHAnsi" w:hAnsiTheme="minorHAnsi" w:cstheme="minorHAnsi"/>
          <w:color w:val="000000"/>
          <w:sz w:val="8"/>
        </w:rPr>
        <w:t>tions</w:t>
      </w:r>
      <w:proofErr w:type="spellEnd"/>
      <w:r w:rsidRPr="001D39F1">
        <w:rPr>
          <w:rFonts w:asciiTheme="minorHAnsi" w:hAnsiTheme="minorHAnsi" w:cstheme="minorHAnsi"/>
          <w:color w:val="000000"/>
          <w:sz w:val="8"/>
        </w:rPr>
        <w:t xml:space="preserve">. In short, it is </w:t>
      </w:r>
      <w:proofErr w:type="gramStart"/>
      <w:r w:rsidRPr="001D39F1">
        <w:rPr>
          <w:rFonts w:asciiTheme="minorHAnsi" w:hAnsiTheme="minorHAnsi" w:cstheme="minorHAnsi"/>
          <w:color w:val="000000"/>
          <w:sz w:val="8"/>
        </w:rPr>
        <w:t>on the basis of</w:t>
      </w:r>
      <w:proofErr w:type="gramEnd"/>
      <w:r w:rsidRPr="001D39F1">
        <w:rPr>
          <w:rFonts w:asciiTheme="minorHAnsi" w:hAnsiTheme="minorHAnsi" w:cstheme="minorHAnsi"/>
          <w:color w:val="000000"/>
          <w:sz w:val="8"/>
        </w:rPr>
        <w:t xml:space="preserve"> sound economic reasoning that they were able to make policy relevant arguments to their contemporaries. </w:t>
      </w:r>
      <w:proofErr w:type="gramStart"/>
      <w:r w:rsidRPr="001D39F1">
        <w:rPr>
          <w:rFonts w:asciiTheme="minorHAnsi" w:hAnsiTheme="minorHAnsi" w:cstheme="minorHAnsi"/>
          <w:color w:val="000000"/>
          <w:sz w:val="8"/>
        </w:rPr>
        <w:t xml:space="preserve">But except for a paragraph here or there, the technical economics of Keynes and Hayek are passed over in this book to focus instead on their political affiliations and political influence (Keynes with the democratic center, Hayek with the hard right - Laski is given the hard left) and we are treated to asserted arguments about how personal psychology </w:t>
      </w:r>
      <w:proofErr w:type="spellStart"/>
      <w:r w:rsidRPr="001D39F1">
        <w:rPr>
          <w:rFonts w:asciiTheme="minorHAnsi" w:hAnsiTheme="minorHAnsi" w:cstheme="minorHAnsi"/>
          <w:color w:val="000000"/>
          <w:sz w:val="8"/>
        </w:rPr>
        <w:t>impac</w:t>
      </w:r>
      <w:proofErr w:type="spellEnd"/>
      <w:r w:rsidRPr="001D39F1">
        <w:rPr>
          <w:rFonts w:asciiTheme="minorHAnsi" w:hAnsiTheme="minorHAnsi" w:cstheme="minorHAnsi"/>
          <w:color w:val="000000"/>
          <w:sz w:val="8"/>
        </w:rPr>
        <w:t>- ted their position.1 We are treated to these figures as political theorists or rather political icons of movements that identified with them.</w:t>
      </w:r>
      <w:proofErr w:type="gramEnd"/>
      <w:r w:rsidRPr="001D39F1">
        <w:rPr>
          <w:rFonts w:asciiTheme="minorHAnsi" w:hAnsiTheme="minorHAnsi" w:cstheme="minorHAnsi"/>
          <w:color w:val="000000"/>
          <w:sz w:val="8"/>
        </w:rPr>
        <w:t xml:space="preserve"> This enables Hoover's choice of thinkers to have some coherence, though the reason for both Keynes's and Hayek's influence are going to get inadequate treat- </w:t>
      </w:r>
      <w:proofErr w:type="spellStart"/>
      <w:r w:rsidRPr="001D39F1">
        <w:rPr>
          <w:rFonts w:asciiTheme="minorHAnsi" w:hAnsiTheme="minorHAnsi" w:cstheme="minorHAnsi"/>
          <w:color w:val="000000"/>
          <w:sz w:val="8"/>
        </w:rPr>
        <w:t>ment</w:t>
      </w:r>
      <w:proofErr w:type="spellEnd"/>
      <w:r w:rsidRPr="001D39F1">
        <w:rPr>
          <w:rFonts w:asciiTheme="minorHAnsi" w:hAnsiTheme="minorHAnsi" w:cstheme="minorHAnsi"/>
          <w:color w:val="000000"/>
          <w:sz w:val="8"/>
        </w:rPr>
        <w:t xml:space="preserve"> </w:t>
      </w:r>
      <w:proofErr w:type="gramStart"/>
      <w:r w:rsidRPr="001D39F1">
        <w:rPr>
          <w:rFonts w:asciiTheme="minorHAnsi" w:hAnsiTheme="minorHAnsi" w:cstheme="minorHAnsi"/>
          <w:color w:val="000000"/>
          <w:sz w:val="8"/>
        </w:rPr>
        <w:t>as a consequence</w:t>
      </w:r>
      <w:proofErr w:type="gramEnd"/>
      <w:r w:rsidRPr="001D39F1">
        <w:rPr>
          <w:rFonts w:asciiTheme="minorHAnsi" w:hAnsiTheme="minorHAnsi" w:cstheme="minorHAnsi"/>
          <w:color w:val="000000"/>
          <w:sz w:val="8"/>
        </w:rPr>
        <w:t xml:space="preserve">. Second, Hoover is only apparently asking a question about the </w:t>
      </w:r>
      <w:proofErr w:type="spellStart"/>
      <w:r w:rsidRPr="001D39F1">
        <w:rPr>
          <w:rFonts w:asciiTheme="minorHAnsi" w:hAnsiTheme="minorHAnsi" w:cstheme="minorHAnsi"/>
          <w:color w:val="000000"/>
          <w:sz w:val="8"/>
        </w:rPr>
        <w:t>evolu</w:t>
      </w:r>
      <w:proofErr w:type="spellEnd"/>
      <w:r w:rsidRPr="001D39F1">
        <w:rPr>
          <w:rFonts w:asciiTheme="minorHAnsi" w:hAnsiTheme="minorHAnsi" w:cstheme="minorHAnsi"/>
          <w:color w:val="000000"/>
          <w:sz w:val="8"/>
        </w:rPr>
        <w:t xml:space="preserve">- </w:t>
      </w:r>
      <w:proofErr w:type="spellStart"/>
      <w:r w:rsidRPr="001D39F1">
        <w:rPr>
          <w:rFonts w:asciiTheme="minorHAnsi" w:hAnsiTheme="minorHAnsi" w:cstheme="minorHAnsi"/>
          <w:color w:val="000000"/>
          <w:sz w:val="8"/>
        </w:rPr>
        <w:t>tion</w:t>
      </w:r>
      <w:proofErr w:type="spellEnd"/>
      <w:r w:rsidRPr="001D39F1">
        <w:rPr>
          <w:rFonts w:asciiTheme="minorHAnsi" w:hAnsiTheme="minorHAnsi" w:cstheme="minorHAnsi"/>
          <w:color w:val="000000"/>
          <w:sz w:val="8"/>
        </w:rPr>
        <w:t xml:space="preserve"> of ideas and ideological influence. </w:t>
      </w:r>
      <w:proofErr w:type="gramStart"/>
      <w:r w:rsidRPr="001D39F1">
        <w:rPr>
          <w:rFonts w:asciiTheme="minorHAnsi" w:hAnsiTheme="minorHAnsi" w:cstheme="minorHAnsi"/>
          <w:color w:val="000000"/>
          <w:sz w:val="8"/>
        </w:rPr>
        <w:t>But</w:t>
      </w:r>
      <w:proofErr w:type="gramEnd"/>
      <w:r w:rsidRPr="001D39F1">
        <w:rPr>
          <w:rFonts w:asciiTheme="minorHAnsi" w:hAnsiTheme="minorHAnsi" w:cstheme="minorHAnsi"/>
          <w:color w:val="000000"/>
          <w:sz w:val="8"/>
        </w:rPr>
        <w:t xml:space="preserve"> a reader can sense from the second paragraph of the preface where Hoover's sympathies personally lay on the policy questions of the day. He laments that the ideological pendulum has swung too far to the right and then he states </w:t>
      </w:r>
      <w:proofErr w:type="gramStart"/>
      <w:r w:rsidRPr="001D39F1">
        <w:rPr>
          <w:rFonts w:asciiTheme="minorHAnsi" w:hAnsiTheme="minorHAnsi" w:cstheme="minorHAnsi"/>
          <w:color w:val="000000"/>
          <w:sz w:val="8"/>
        </w:rPr>
        <w:t>plainly that</w:t>
      </w:r>
      <w:proofErr w:type="gramEnd"/>
      <w:r w:rsidRPr="001D39F1">
        <w:rPr>
          <w:rFonts w:asciiTheme="minorHAnsi" w:hAnsiTheme="minorHAnsi" w:cstheme="minorHAnsi"/>
          <w:color w:val="000000"/>
          <w:sz w:val="8"/>
        </w:rPr>
        <w:t xml:space="preserve"> "On a moment's reflection, it is clear that governments do good things, as well as bad. And markets likewise are Janus-faced, sometimes </w:t>
      </w:r>
      <w:proofErr w:type="spellStart"/>
      <w:r w:rsidRPr="001D39F1">
        <w:rPr>
          <w:rFonts w:asciiTheme="minorHAnsi" w:hAnsiTheme="minorHAnsi" w:cstheme="minorHAnsi"/>
          <w:color w:val="000000"/>
          <w:sz w:val="8"/>
        </w:rPr>
        <w:t>provi</w:t>
      </w:r>
      <w:proofErr w:type="spellEnd"/>
      <w:r w:rsidRPr="001D39F1">
        <w:rPr>
          <w:rFonts w:asciiTheme="minorHAnsi" w:hAnsiTheme="minorHAnsi" w:cstheme="minorHAnsi"/>
          <w:color w:val="000000"/>
          <w:sz w:val="8"/>
        </w:rPr>
        <w:t>- dent, other times the wastrel." (</w:t>
      </w:r>
      <w:proofErr w:type="gramStart"/>
      <w:r w:rsidRPr="001D39F1">
        <w:rPr>
          <w:rFonts w:asciiTheme="minorHAnsi" w:hAnsiTheme="minorHAnsi" w:cstheme="minorHAnsi"/>
          <w:color w:val="000000"/>
          <w:sz w:val="8"/>
        </w:rPr>
        <w:t>p</w:t>
      </w:r>
      <w:proofErr w:type="gramEnd"/>
      <w:r w:rsidRPr="001D39F1">
        <w:rPr>
          <w:rFonts w:asciiTheme="minorHAnsi" w:hAnsiTheme="minorHAnsi" w:cstheme="minorHAnsi"/>
          <w:color w:val="000000"/>
          <w:sz w:val="8"/>
        </w:rPr>
        <w:t xml:space="preserve">. xi) In other words, Hoover has an </w:t>
      </w:r>
      <w:proofErr w:type="spellStart"/>
      <w:r w:rsidRPr="001D39F1">
        <w:rPr>
          <w:rFonts w:asciiTheme="minorHAnsi" w:hAnsiTheme="minorHAnsi" w:cstheme="minorHAnsi"/>
          <w:color w:val="000000"/>
          <w:sz w:val="8"/>
        </w:rPr>
        <w:t>ans</w:t>
      </w:r>
      <w:proofErr w:type="spellEnd"/>
      <w:r w:rsidRPr="001D39F1">
        <w:rPr>
          <w:rFonts w:asciiTheme="minorHAnsi" w:hAnsiTheme="minorHAnsi" w:cstheme="minorHAnsi"/>
          <w:color w:val="000000"/>
          <w:sz w:val="8"/>
        </w:rPr>
        <w:t xml:space="preserve">- </w:t>
      </w:r>
      <w:proofErr w:type="spellStart"/>
      <w:r w:rsidRPr="001D39F1">
        <w:rPr>
          <w:rFonts w:asciiTheme="minorHAnsi" w:hAnsiTheme="minorHAnsi" w:cstheme="minorHAnsi"/>
          <w:color w:val="000000"/>
          <w:sz w:val="8"/>
        </w:rPr>
        <w:t>wer</w:t>
      </w:r>
      <w:proofErr w:type="spellEnd"/>
      <w:r w:rsidRPr="001D39F1">
        <w:rPr>
          <w:rFonts w:asciiTheme="minorHAnsi" w:hAnsiTheme="minorHAnsi" w:cstheme="minorHAnsi"/>
          <w:color w:val="000000"/>
          <w:sz w:val="8"/>
        </w:rPr>
        <w:t xml:space="preserve"> to his question before he asks it. Political economy is to serve as a means for human betterment within the context of democratic </w:t>
      </w:r>
      <w:proofErr w:type="spellStart"/>
      <w:r w:rsidRPr="001D39F1">
        <w:rPr>
          <w:rFonts w:asciiTheme="minorHAnsi" w:hAnsiTheme="minorHAnsi" w:cstheme="minorHAnsi"/>
          <w:color w:val="000000"/>
          <w:sz w:val="8"/>
        </w:rPr>
        <w:t>delibera</w:t>
      </w:r>
      <w:proofErr w:type="spellEnd"/>
      <w:r w:rsidRPr="001D39F1">
        <w:rPr>
          <w:rFonts w:asciiTheme="minorHAnsi" w:hAnsiTheme="minorHAnsi" w:cstheme="minorHAnsi"/>
          <w:color w:val="000000"/>
          <w:sz w:val="8"/>
        </w:rPr>
        <w:t xml:space="preserve">- </w:t>
      </w:r>
      <w:proofErr w:type="spellStart"/>
      <w:r w:rsidRPr="001D39F1">
        <w:rPr>
          <w:rFonts w:asciiTheme="minorHAnsi" w:hAnsiTheme="minorHAnsi" w:cstheme="minorHAnsi"/>
          <w:color w:val="000000"/>
          <w:sz w:val="8"/>
        </w:rPr>
        <w:t>tion</w:t>
      </w:r>
      <w:proofErr w:type="spellEnd"/>
      <w:r w:rsidRPr="001D39F1">
        <w:rPr>
          <w:rFonts w:asciiTheme="minorHAnsi" w:hAnsiTheme="minorHAnsi" w:cstheme="minorHAnsi"/>
          <w:color w:val="000000"/>
          <w:sz w:val="8"/>
        </w:rPr>
        <w:t xml:space="preserve"> among citizens. These deliberations must be rational and not prone to ideological excess if they are going to generate understanding among citizens of "the need for a complex interweaving of institutions, processes, and constitutional safeguards so that the excesses of any one institution may be limited, while its virtues are brought to the service of society." (p. 270) </w:t>
      </w:r>
      <w:proofErr w:type="gramStart"/>
      <w:r w:rsidRPr="001D39F1">
        <w:rPr>
          <w:rFonts w:asciiTheme="minorHAnsi" w:hAnsiTheme="minorHAnsi" w:cstheme="minorHAnsi"/>
          <w:color w:val="000000"/>
          <w:sz w:val="8"/>
        </w:rPr>
        <w:t>Who</w:t>
      </w:r>
      <w:proofErr w:type="gramEnd"/>
      <w:r w:rsidRPr="001D39F1">
        <w:rPr>
          <w:rFonts w:asciiTheme="minorHAnsi" w:hAnsiTheme="minorHAnsi" w:cstheme="minorHAnsi"/>
          <w:color w:val="000000"/>
          <w:sz w:val="8"/>
        </w:rPr>
        <w:t xml:space="preserve">, the reader must ask, could ever be against limiting abuse and encouraging virtue? Nobody can be against the exercising of wisdom, courage and public spiritedness in making political decisions. But in Hoover's treatment both Laski and Hayek are going to be found wanting in this regard because ideological theorizing in their name can be abused by politicians on the left and right - as Hoover argues we have seen2 - and thus only Keynes is left to rationally mediate between the two extremes of socialism and libertarianism. Overly ideological thinking is what causes problems in democratic deliberation, according to Hoover. Third, Hoover relies on psycho-historical analysis, rather than an </w:t>
      </w:r>
      <w:proofErr w:type="spellStart"/>
      <w:r w:rsidRPr="001D39F1">
        <w:rPr>
          <w:rFonts w:asciiTheme="minorHAnsi" w:hAnsiTheme="minorHAnsi" w:cstheme="minorHAnsi"/>
          <w:color w:val="000000"/>
          <w:sz w:val="8"/>
        </w:rPr>
        <w:t>exa</w:t>
      </w:r>
      <w:proofErr w:type="spellEnd"/>
      <w:r w:rsidRPr="001D39F1">
        <w:rPr>
          <w:rFonts w:asciiTheme="minorHAnsi" w:hAnsiTheme="minorHAnsi" w:cstheme="minorHAnsi"/>
          <w:color w:val="000000"/>
          <w:sz w:val="8"/>
        </w:rPr>
        <w:t xml:space="preserve">- </w:t>
      </w:r>
      <w:proofErr w:type="spellStart"/>
      <w:r w:rsidRPr="001D39F1">
        <w:rPr>
          <w:rFonts w:asciiTheme="minorHAnsi" w:hAnsiTheme="minorHAnsi" w:cstheme="minorHAnsi"/>
          <w:color w:val="000000"/>
          <w:sz w:val="8"/>
        </w:rPr>
        <w:t>mination</w:t>
      </w:r>
      <w:proofErr w:type="spellEnd"/>
      <w:r w:rsidRPr="001D39F1">
        <w:rPr>
          <w:rFonts w:asciiTheme="minorHAnsi" w:hAnsiTheme="minorHAnsi" w:cstheme="minorHAnsi"/>
          <w:color w:val="000000"/>
          <w:sz w:val="8"/>
        </w:rPr>
        <w:t xml:space="preserve"> of economic doctrine and empirical studies, to explain how Keynes, Laski and Hayek came to adopt the ideological positions they represented in public debate. There is no denying that personal </w:t>
      </w:r>
      <w:proofErr w:type="spellStart"/>
      <w:r w:rsidRPr="001D39F1">
        <w:rPr>
          <w:rFonts w:asciiTheme="minorHAnsi" w:hAnsiTheme="minorHAnsi" w:cstheme="minorHAnsi"/>
          <w:color w:val="000000"/>
          <w:sz w:val="8"/>
        </w:rPr>
        <w:t>expe</w:t>
      </w:r>
      <w:proofErr w:type="spellEnd"/>
      <w:r w:rsidRPr="001D39F1">
        <w:rPr>
          <w:rFonts w:asciiTheme="minorHAnsi" w:hAnsiTheme="minorHAnsi" w:cstheme="minorHAnsi"/>
          <w:color w:val="000000"/>
          <w:sz w:val="8"/>
        </w:rPr>
        <w:t xml:space="preserve">- </w:t>
      </w:r>
      <w:proofErr w:type="spellStart"/>
      <w:r w:rsidRPr="001D39F1">
        <w:rPr>
          <w:rFonts w:asciiTheme="minorHAnsi" w:hAnsiTheme="minorHAnsi" w:cstheme="minorHAnsi"/>
          <w:color w:val="000000"/>
          <w:sz w:val="8"/>
        </w:rPr>
        <w:t>rience</w:t>
      </w:r>
      <w:proofErr w:type="spellEnd"/>
      <w:r w:rsidRPr="001D39F1">
        <w:rPr>
          <w:rFonts w:asciiTheme="minorHAnsi" w:hAnsiTheme="minorHAnsi" w:cstheme="minorHAnsi"/>
          <w:color w:val="000000"/>
          <w:sz w:val="8"/>
        </w:rPr>
        <w:t xml:space="preserve"> shapes the way individuals form their identity and thus their </w:t>
      </w:r>
      <w:proofErr w:type="spellStart"/>
      <w:r w:rsidRPr="001D39F1">
        <w:rPr>
          <w:rFonts w:asciiTheme="minorHAnsi" w:hAnsiTheme="minorHAnsi" w:cstheme="minorHAnsi"/>
          <w:color w:val="000000"/>
          <w:sz w:val="8"/>
        </w:rPr>
        <w:t>ideo</w:t>
      </w:r>
      <w:proofErr w:type="spellEnd"/>
      <w:r w:rsidRPr="001D39F1">
        <w:rPr>
          <w:rFonts w:asciiTheme="minorHAnsi" w:hAnsiTheme="minorHAnsi" w:cstheme="minorHAnsi"/>
          <w:color w:val="000000"/>
          <w:sz w:val="8"/>
        </w:rPr>
        <w:t>- logy. There is also no denying that reading personal histories can be engaging and intellectually rewarding. But can we really say that Hayek's libertarianism has as much to do with his desire to justify his divorce as his life-long commitment to the ideals of liberty</w:t>
      </w:r>
      <w:proofErr w:type="gramStart"/>
      <w:r w:rsidRPr="001D39F1">
        <w:rPr>
          <w:rFonts w:asciiTheme="minorHAnsi" w:hAnsiTheme="minorHAnsi" w:cstheme="minorHAnsi"/>
          <w:color w:val="000000"/>
          <w:sz w:val="8"/>
        </w:rPr>
        <w:t>? !</w:t>
      </w:r>
      <w:proofErr w:type="gramEnd"/>
      <w:r w:rsidRPr="001D39F1">
        <w:rPr>
          <w:rFonts w:asciiTheme="minorHAnsi" w:hAnsiTheme="minorHAnsi" w:cstheme="minorHAnsi"/>
          <w:color w:val="000000"/>
          <w:sz w:val="8"/>
        </w:rPr>
        <w:t xml:space="preserve"> (p. 229) Did Keynes's supreme belief in the power of his own intellect and his flaunting of </w:t>
      </w:r>
      <w:proofErr w:type="spellStart"/>
      <w:r w:rsidRPr="001D39F1">
        <w:rPr>
          <w:rFonts w:asciiTheme="minorHAnsi" w:hAnsiTheme="minorHAnsi" w:cstheme="minorHAnsi"/>
          <w:color w:val="000000"/>
          <w:sz w:val="8"/>
        </w:rPr>
        <w:t>tra</w:t>
      </w:r>
      <w:proofErr w:type="spellEnd"/>
      <w:r w:rsidRPr="001D39F1">
        <w:rPr>
          <w:rFonts w:asciiTheme="minorHAnsi" w:hAnsiTheme="minorHAnsi" w:cstheme="minorHAnsi"/>
          <w:color w:val="000000"/>
          <w:sz w:val="8"/>
        </w:rPr>
        <w:t xml:space="preserve">- </w:t>
      </w:r>
      <w:proofErr w:type="spellStart"/>
      <w:r w:rsidRPr="001D39F1">
        <w:rPr>
          <w:rFonts w:asciiTheme="minorHAnsi" w:hAnsiTheme="minorHAnsi" w:cstheme="minorHAnsi"/>
          <w:color w:val="000000"/>
          <w:sz w:val="8"/>
        </w:rPr>
        <w:t>ditional</w:t>
      </w:r>
      <w:proofErr w:type="spellEnd"/>
      <w:r w:rsidRPr="001D39F1">
        <w:rPr>
          <w:rFonts w:asciiTheme="minorHAnsi" w:hAnsiTheme="minorHAnsi" w:cstheme="minorHAnsi"/>
          <w:color w:val="000000"/>
          <w:sz w:val="8"/>
        </w:rPr>
        <w:t xml:space="preserve"> morality all prepare him for the advocacy of rational </w:t>
      </w:r>
      <w:proofErr w:type="spellStart"/>
      <w:r w:rsidRPr="001D39F1">
        <w:rPr>
          <w:rFonts w:asciiTheme="minorHAnsi" w:hAnsiTheme="minorHAnsi" w:cstheme="minorHAnsi"/>
          <w:color w:val="000000"/>
          <w:sz w:val="8"/>
        </w:rPr>
        <w:t>delibera</w:t>
      </w:r>
      <w:proofErr w:type="spellEnd"/>
      <w:r w:rsidRPr="001D39F1">
        <w:rPr>
          <w:rFonts w:asciiTheme="minorHAnsi" w:hAnsiTheme="minorHAnsi" w:cstheme="minorHAnsi"/>
          <w:color w:val="000000"/>
          <w:sz w:val="8"/>
        </w:rPr>
        <w:t xml:space="preserve">- </w:t>
      </w:r>
      <w:proofErr w:type="spellStart"/>
      <w:r w:rsidRPr="001D39F1">
        <w:rPr>
          <w:rFonts w:asciiTheme="minorHAnsi" w:hAnsiTheme="minorHAnsi" w:cstheme="minorHAnsi"/>
          <w:color w:val="000000"/>
          <w:sz w:val="8"/>
        </w:rPr>
        <w:t>tion</w:t>
      </w:r>
      <w:proofErr w:type="spellEnd"/>
      <w:r w:rsidRPr="001D39F1">
        <w:rPr>
          <w:rFonts w:asciiTheme="minorHAnsi" w:hAnsiTheme="minorHAnsi" w:cstheme="minorHAnsi"/>
          <w:color w:val="000000"/>
          <w:sz w:val="8"/>
        </w:rPr>
        <w:t xml:space="preserve"> over values in a democratic manner that came to be the hallmark of progressive politics in the contemporary world? This is all fun to read, but I would rather see the answer to Keynes and Hayek in the different philosophical doctrines they adhered to as reflected in their writings from early on, and the technical arguments in economics they put forth and what they learned as theorists during debates with colleagues in the 1920s- 1940s. Their understanding of the teachings of the science of economics, not the personal psychologies of Keynes and Hayek, explain their res- </w:t>
      </w:r>
      <w:proofErr w:type="spellStart"/>
      <w:r w:rsidRPr="001D39F1">
        <w:rPr>
          <w:rFonts w:asciiTheme="minorHAnsi" w:hAnsiTheme="minorHAnsi" w:cstheme="minorHAnsi"/>
          <w:color w:val="000000"/>
          <w:sz w:val="8"/>
        </w:rPr>
        <w:t>pective</w:t>
      </w:r>
      <w:proofErr w:type="spellEnd"/>
      <w:r w:rsidRPr="001D39F1">
        <w:rPr>
          <w:rFonts w:asciiTheme="minorHAnsi" w:hAnsiTheme="minorHAnsi" w:cstheme="minorHAnsi"/>
          <w:color w:val="000000"/>
          <w:sz w:val="8"/>
        </w:rPr>
        <w:t xml:space="preserve"> positions in contemporary politics, and the lack of </w:t>
      </w:r>
      <w:proofErr w:type="spellStart"/>
      <w:r w:rsidRPr="001D39F1">
        <w:rPr>
          <w:rFonts w:asciiTheme="minorHAnsi" w:hAnsiTheme="minorHAnsi" w:cstheme="minorHAnsi"/>
          <w:color w:val="000000"/>
          <w:sz w:val="8"/>
        </w:rPr>
        <w:t>understan</w:t>
      </w:r>
      <w:proofErr w:type="spellEnd"/>
      <w:r w:rsidRPr="001D39F1">
        <w:rPr>
          <w:rFonts w:asciiTheme="minorHAnsi" w:hAnsiTheme="minorHAnsi" w:cstheme="minorHAnsi"/>
          <w:color w:val="000000"/>
          <w:sz w:val="8"/>
        </w:rPr>
        <w:t>- ding of</w:t>
      </w:r>
      <w:r w:rsidRPr="001D39F1">
        <w:rPr>
          <w:rFonts w:asciiTheme="minorHAnsi" w:hAnsiTheme="minorHAnsi" w:cstheme="minorHAnsi"/>
          <w:b/>
          <w:color w:val="000000"/>
        </w:rPr>
        <w:t xml:space="preserve"> </w:t>
      </w:r>
      <w:r w:rsidRPr="001D39F1">
        <w:rPr>
          <w:rFonts w:asciiTheme="minorHAnsi" w:hAnsiTheme="minorHAnsi" w:cstheme="minorHAnsi"/>
          <w:color w:val="000000"/>
          <w:sz w:val="8"/>
        </w:rPr>
        <w:t xml:space="preserve">basic economics explains Laski's policy positions. Not is all is lost in reading this book. It does benefit the reader. First, it </w:t>
      </w:r>
      <w:proofErr w:type="gramStart"/>
      <w:r w:rsidRPr="001D39F1">
        <w:rPr>
          <w:rFonts w:asciiTheme="minorHAnsi" w:hAnsiTheme="minorHAnsi" w:cstheme="minorHAnsi"/>
          <w:color w:val="000000"/>
          <w:sz w:val="8"/>
        </w:rPr>
        <w:t>is well written</w:t>
      </w:r>
      <w:proofErr w:type="gramEnd"/>
      <w:r w:rsidRPr="001D39F1">
        <w:rPr>
          <w:rFonts w:asciiTheme="minorHAnsi" w:hAnsiTheme="minorHAnsi" w:cstheme="minorHAnsi"/>
          <w:color w:val="000000"/>
          <w:sz w:val="8"/>
        </w:rPr>
        <w:t xml:space="preserve"> and the personal histories are interesting — though any serious scholar of the different thinkers would have already encountered the material either in primary documents or in previous biographies. In short, no new biographical information is unearthed in Hoover's book. </w:t>
      </w:r>
      <w:proofErr w:type="gramStart"/>
      <w:r w:rsidRPr="001D39F1">
        <w:rPr>
          <w:rFonts w:asciiTheme="minorHAnsi" w:hAnsiTheme="minorHAnsi" w:cstheme="minorHAnsi"/>
          <w:color w:val="000000"/>
          <w:sz w:val="8"/>
        </w:rPr>
        <w:t>But</w:t>
      </w:r>
      <w:proofErr w:type="gramEnd"/>
      <w:r w:rsidRPr="001D39F1">
        <w:rPr>
          <w:rFonts w:asciiTheme="minorHAnsi" w:hAnsiTheme="minorHAnsi" w:cstheme="minorHAnsi"/>
          <w:color w:val="000000"/>
          <w:sz w:val="8"/>
        </w:rPr>
        <w:t xml:space="preserve"> the way he weaves it with the development of doctrine and in </w:t>
      </w:r>
      <w:proofErr w:type="spellStart"/>
      <w:r w:rsidRPr="001D39F1">
        <w:rPr>
          <w:rFonts w:asciiTheme="minorHAnsi" w:hAnsiTheme="minorHAnsi" w:cstheme="minorHAnsi"/>
          <w:color w:val="000000"/>
          <w:sz w:val="8"/>
        </w:rPr>
        <w:t>parti</w:t>
      </w:r>
      <w:proofErr w:type="spellEnd"/>
      <w:r w:rsidRPr="001D39F1">
        <w:rPr>
          <w:rFonts w:asciiTheme="minorHAnsi" w:hAnsiTheme="minorHAnsi" w:cstheme="minorHAnsi"/>
          <w:color w:val="000000"/>
          <w:sz w:val="8"/>
        </w:rPr>
        <w:t xml:space="preserve">- </w:t>
      </w:r>
      <w:proofErr w:type="spellStart"/>
      <w:r w:rsidRPr="001D39F1">
        <w:rPr>
          <w:rFonts w:asciiTheme="minorHAnsi" w:hAnsiTheme="minorHAnsi" w:cstheme="minorHAnsi"/>
          <w:color w:val="000000"/>
          <w:sz w:val="8"/>
        </w:rPr>
        <w:t>cular</w:t>
      </w:r>
      <w:proofErr w:type="spellEnd"/>
      <w:r w:rsidRPr="001D39F1">
        <w:rPr>
          <w:rFonts w:asciiTheme="minorHAnsi" w:hAnsiTheme="minorHAnsi" w:cstheme="minorHAnsi"/>
          <w:color w:val="000000"/>
          <w:sz w:val="8"/>
        </w:rPr>
        <w:t xml:space="preserve"> in the clash between these different thinkers during the 1930s and 1940s provides a rewarding read. Second, putting the question of ideology and its role in political eco- </w:t>
      </w:r>
      <w:proofErr w:type="spellStart"/>
      <w:r w:rsidRPr="001D39F1">
        <w:rPr>
          <w:rFonts w:asciiTheme="minorHAnsi" w:hAnsiTheme="minorHAnsi" w:cstheme="minorHAnsi"/>
          <w:color w:val="000000"/>
          <w:sz w:val="8"/>
        </w:rPr>
        <w:t>nomy</w:t>
      </w:r>
      <w:proofErr w:type="spellEnd"/>
      <w:r w:rsidRPr="001D39F1">
        <w:rPr>
          <w:rFonts w:asciiTheme="minorHAnsi" w:hAnsiTheme="minorHAnsi" w:cstheme="minorHAnsi"/>
          <w:color w:val="000000"/>
          <w:sz w:val="8"/>
        </w:rPr>
        <w:t xml:space="preserve"> on the table </w:t>
      </w:r>
      <w:proofErr w:type="gramStart"/>
      <w:r w:rsidRPr="001D39F1">
        <w:rPr>
          <w:rFonts w:asciiTheme="minorHAnsi" w:hAnsiTheme="minorHAnsi" w:cstheme="minorHAnsi"/>
          <w:color w:val="000000"/>
          <w:sz w:val="8"/>
        </w:rPr>
        <w:t>is welcomed</w:t>
      </w:r>
      <w:proofErr w:type="gramEnd"/>
      <w:r w:rsidRPr="001D39F1">
        <w:rPr>
          <w:rFonts w:asciiTheme="minorHAnsi" w:hAnsiTheme="minorHAnsi" w:cstheme="minorHAnsi"/>
          <w:color w:val="000000"/>
          <w:sz w:val="8"/>
        </w:rPr>
        <w:t xml:space="preserve">. But here again, I think Hoover could have benefited from examining what economists have had to say about this and in particular the work of Joseph Schumpeter, History of Economic Analysis (1954). Schumpeter argued that ideology is often indispensable to science because it provides the raw material for scientific analysis. Ideological vision in Schumpeter's terminology is a pre-analytic </w:t>
      </w:r>
      <w:proofErr w:type="spellStart"/>
      <w:r w:rsidRPr="001D39F1">
        <w:rPr>
          <w:rFonts w:asciiTheme="minorHAnsi" w:hAnsiTheme="minorHAnsi" w:cstheme="minorHAnsi"/>
          <w:color w:val="000000"/>
          <w:sz w:val="8"/>
        </w:rPr>
        <w:t>cogni</w:t>
      </w:r>
      <w:proofErr w:type="spellEnd"/>
      <w:r w:rsidRPr="001D39F1">
        <w:rPr>
          <w:rFonts w:asciiTheme="minorHAnsi" w:hAnsiTheme="minorHAnsi" w:cstheme="minorHAnsi"/>
          <w:color w:val="000000"/>
          <w:sz w:val="8"/>
        </w:rPr>
        <w:t xml:space="preserve">- </w:t>
      </w:r>
      <w:proofErr w:type="spellStart"/>
      <w:r w:rsidRPr="001D39F1">
        <w:rPr>
          <w:rFonts w:asciiTheme="minorHAnsi" w:hAnsiTheme="minorHAnsi" w:cstheme="minorHAnsi"/>
          <w:color w:val="000000"/>
          <w:sz w:val="8"/>
        </w:rPr>
        <w:t>tive</w:t>
      </w:r>
      <w:proofErr w:type="spellEnd"/>
      <w:r w:rsidRPr="001D39F1">
        <w:rPr>
          <w:rFonts w:asciiTheme="minorHAnsi" w:hAnsiTheme="minorHAnsi" w:cstheme="minorHAnsi"/>
          <w:color w:val="000000"/>
          <w:sz w:val="8"/>
        </w:rPr>
        <w:t xml:space="preserve"> act that is a necessary though not sufficient step in economics </w:t>
      </w:r>
      <w:proofErr w:type="spellStart"/>
      <w:r w:rsidRPr="001D39F1">
        <w:rPr>
          <w:rFonts w:asciiTheme="minorHAnsi" w:hAnsiTheme="minorHAnsi" w:cstheme="minorHAnsi"/>
          <w:color w:val="000000"/>
          <w:sz w:val="8"/>
        </w:rPr>
        <w:t>analy</w:t>
      </w:r>
      <w:proofErr w:type="spellEnd"/>
      <w:r w:rsidRPr="001D39F1">
        <w:rPr>
          <w:rFonts w:asciiTheme="minorHAnsi" w:hAnsiTheme="minorHAnsi" w:cstheme="minorHAnsi"/>
          <w:color w:val="000000"/>
          <w:sz w:val="8"/>
        </w:rPr>
        <w:t xml:space="preserve">- sis. Ideology is capable of providing the analyst with questions to </w:t>
      </w:r>
      <w:proofErr w:type="gramStart"/>
      <w:r w:rsidRPr="001D39F1">
        <w:rPr>
          <w:rFonts w:asciiTheme="minorHAnsi" w:hAnsiTheme="minorHAnsi" w:cstheme="minorHAnsi"/>
          <w:color w:val="000000"/>
          <w:sz w:val="8"/>
        </w:rPr>
        <w:t>be worked</w:t>
      </w:r>
      <w:proofErr w:type="gramEnd"/>
      <w:r w:rsidRPr="001D39F1">
        <w:rPr>
          <w:rFonts w:asciiTheme="minorHAnsi" w:hAnsiTheme="minorHAnsi" w:cstheme="minorHAnsi"/>
          <w:color w:val="000000"/>
          <w:sz w:val="8"/>
        </w:rPr>
        <w:t xml:space="preserve"> through in a non-ideological manner with economic reasoning. But without the ideological vision in the first place the questions would not be raised and the science of economics may well stall.3 In Hoover's presentation, however, ideology exerts its power only in a negative man- </w:t>
      </w:r>
      <w:proofErr w:type="spellStart"/>
      <w:r w:rsidRPr="001D39F1">
        <w:rPr>
          <w:rFonts w:asciiTheme="minorHAnsi" w:hAnsiTheme="minorHAnsi" w:cstheme="minorHAnsi"/>
          <w:color w:val="000000"/>
          <w:sz w:val="8"/>
        </w:rPr>
        <w:t>ner</w:t>
      </w:r>
      <w:proofErr w:type="spellEnd"/>
      <w:r w:rsidRPr="001D39F1">
        <w:rPr>
          <w:rFonts w:asciiTheme="minorHAnsi" w:hAnsiTheme="minorHAnsi" w:cstheme="minorHAnsi"/>
          <w:color w:val="000000"/>
          <w:sz w:val="8"/>
        </w:rPr>
        <w:t xml:space="preserve"> - by distorting rational discourse and clouding reality. This is too easy, and </w:t>
      </w:r>
      <w:proofErr w:type="gramStart"/>
      <w:r w:rsidRPr="001D39F1">
        <w:rPr>
          <w:rFonts w:asciiTheme="minorHAnsi" w:hAnsiTheme="minorHAnsi" w:cstheme="minorHAnsi"/>
          <w:color w:val="000000"/>
          <w:sz w:val="8"/>
        </w:rPr>
        <w:t>it also</w:t>
      </w:r>
      <w:proofErr w:type="gramEnd"/>
      <w:r w:rsidRPr="001D39F1">
        <w:rPr>
          <w:rFonts w:asciiTheme="minorHAnsi" w:hAnsiTheme="minorHAnsi" w:cstheme="minorHAnsi"/>
          <w:color w:val="000000"/>
          <w:sz w:val="8"/>
        </w:rPr>
        <w:t xml:space="preserve"> overlooks the basic fact that science needs raw material to work with if it is going to make progress. Moreover, the act of </w:t>
      </w:r>
      <w:proofErr w:type="spellStart"/>
      <w:r w:rsidRPr="001D39F1">
        <w:rPr>
          <w:rFonts w:asciiTheme="minorHAnsi" w:hAnsiTheme="minorHAnsi" w:cstheme="minorHAnsi"/>
          <w:color w:val="000000"/>
          <w:sz w:val="8"/>
        </w:rPr>
        <w:t>clai</w:t>
      </w:r>
      <w:proofErr w:type="spellEnd"/>
      <w:r w:rsidRPr="001D39F1">
        <w:rPr>
          <w:rFonts w:asciiTheme="minorHAnsi" w:hAnsiTheme="minorHAnsi" w:cstheme="minorHAnsi"/>
          <w:color w:val="000000"/>
          <w:sz w:val="8"/>
        </w:rPr>
        <w:t xml:space="preserve">- </w:t>
      </w:r>
      <w:proofErr w:type="spellStart"/>
      <w:proofErr w:type="gramStart"/>
      <w:r w:rsidRPr="001D39F1">
        <w:rPr>
          <w:rFonts w:asciiTheme="minorHAnsi" w:hAnsiTheme="minorHAnsi" w:cstheme="minorHAnsi"/>
          <w:color w:val="000000"/>
          <w:sz w:val="8"/>
        </w:rPr>
        <w:t>ming</w:t>
      </w:r>
      <w:proofErr w:type="spellEnd"/>
      <w:proofErr w:type="gramEnd"/>
      <w:r w:rsidRPr="001D39F1">
        <w:rPr>
          <w:rFonts w:asciiTheme="minorHAnsi" w:hAnsiTheme="minorHAnsi" w:cstheme="minorHAnsi"/>
          <w:color w:val="000000"/>
          <w:sz w:val="8"/>
        </w:rPr>
        <w:t xml:space="preserve"> that one occupies the sane rational middle is an ideological trick in its own right to present ones intellectual opponents as irrational </w:t>
      </w:r>
      <w:proofErr w:type="spellStart"/>
      <w:r w:rsidRPr="001D39F1">
        <w:rPr>
          <w:rFonts w:asciiTheme="minorHAnsi" w:hAnsiTheme="minorHAnsi" w:cstheme="minorHAnsi"/>
          <w:color w:val="000000"/>
          <w:sz w:val="8"/>
        </w:rPr>
        <w:t>extre</w:t>
      </w:r>
      <w:proofErr w:type="spellEnd"/>
      <w:r w:rsidRPr="001D39F1">
        <w:rPr>
          <w:rFonts w:asciiTheme="minorHAnsi" w:hAnsiTheme="minorHAnsi" w:cstheme="minorHAnsi"/>
          <w:color w:val="000000"/>
          <w:sz w:val="8"/>
        </w:rPr>
        <w:t xml:space="preserve">- mists. Rational assessment of the logic of an argument and differing </w:t>
      </w:r>
      <w:proofErr w:type="spellStart"/>
      <w:r w:rsidRPr="001D39F1">
        <w:rPr>
          <w:rFonts w:asciiTheme="minorHAnsi" w:hAnsiTheme="minorHAnsi" w:cstheme="minorHAnsi"/>
          <w:color w:val="000000"/>
          <w:sz w:val="8"/>
        </w:rPr>
        <w:t>empi</w:t>
      </w:r>
      <w:proofErr w:type="spellEnd"/>
      <w:r w:rsidRPr="001D39F1">
        <w:rPr>
          <w:rFonts w:asciiTheme="minorHAnsi" w:hAnsiTheme="minorHAnsi" w:cstheme="minorHAnsi"/>
          <w:color w:val="000000"/>
          <w:sz w:val="8"/>
        </w:rPr>
        <w:t xml:space="preserve">- </w:t>
      </w:r>
      <w:proofErr w:type="spellStart"/>
      <w:r w:rsidRPr="001D39F1">
        <w:rPr>
          <w:rFonts w:asciiTheme="minorHAnsi" w:hAnsiTheme="minorHAnsi" w:cstheme="minorHAnsi"/>
          <w:color w:val="000000"/>
          <w:sz w:val="8"/>
        </w:rPr>
        <w:t>rical</w:t>
      </w:r>
      <w:proofErr w:type="spellEnd"/>
      <w:r w:rsidRPr="001D39F1">
        <w:rPr>
          <w:rFonts w:asciiTheme="minorHAnsi" w:hAnsiTheme="minorHAnsi" w:cstheme="minorHAnsi"/>
          <w:color w:val="000000"/>
          <w:sz w:val="8"/>
        </w:rPr>
        <w:t xml:space="preserve"> interpretations offered </w:t>
      </w:r>
      <w:proofErr w:type="gramStart"/>
      <w:r w:rsidRPr="001D39F1">
        <w:rPr>
          <w:rFonts w:asciiTheme="minorHAnsi" w:hAnsiTheme="minorHAnsi" w:cstheme="minorHAnsi"/>
          <w:color w:val="000000"/>
          <w:sz w:val="8"/>
        </w:rPr>
        <w:t>is dismissed</w:t>
      </w:r>
      <w:proofErr w:type="gramEnd"/>
      <w:r w:rsidRPr="001D39F1">
        <w:rPr>
          <w:rFonts w:asciiTheme="minorHAnsi" w:hAnsiTheme="minorHAnsi" w:cstheme="minorHAnsi"/>
          <w:color w:val="000000"/>
          <w:sz w:val="8"/>
        </w:rPr>
        <w:t xml:space="preserve"> in favor of a rhetorical strategy that classifies opponents rather than engages them. As with many of the arguments in this book, it is my assessment that Hoover often believes a position (e.g., the effectiveness of Keynesian consensus policies) is </w:t>
      </w:r>
      <w:proofErr w:type="spellStart"/>
      <w:r w:rsidRPr="001D39F1">
        <w:rPr>
          <w:rFonts w:asciiTheme="minorHAnsi" w:hAnsiTheme="minorHAnsi" w:cstheme="minorHAnsi"/>
          <w:color w:val="000000"/>
          <w:sz w:val="8"/>
        </w:rPr>
        <w:t>sett</w:t>
      </w:r>
      <w:proofErr w:type="spellEnd"/>
      <w:r w:rsidRPr="001D39F1">
        <w:rPr>
          <w:rFonts w:asciiTheme="minorHAnsi" w:hAnsiTheme="minorHAnsi" w:cstheme="minorHAnsi"/>
          <w:color w:val="000000"/>
          <w:sz w:val="8"/>
        </w:rPr>
        <w:t xml:space="preserve">- led when in fact it is precisely that position which is under contestation in the scientific community of economists. </w:t>
      </w:r>
      <w:proofErr w:type="gramStart"/>
      <w:r w:rsidRPr="001D39F1">
        <w:rPr>
          <w:rFonts w:asciiTheme="minorHAnsi" w:hAnsiTheme="minorHAnsi" w:cstheme="minorHAnsi"/>
          <w:color w:val="000000"/>
          <w:sz w:val="8"/>
        </w:rPr>
        <w:t xml:space="preserve">It is my belief that Hoover is led to this, and other positions in his book that I find objectionable, because he fails to see </w:t>
      </w:r>
      <w:r w:rsidRPr="001D39F1">
        <w:rPr>
          <w:rFonts w:asciiTheme="minorHAnsi" w:hAnsiTheme="minorHAnsi" w:cstheme="minorHAnsi"/>
          <w:color w:val="000000"/>
          <w:u w:val="single"/>
        </w:rPr>
        <w:t xml:space="preserve">economics </w:t>
      </w:r>
      <w:r w:rsidRPr="001D39F1">
        <w:rPr>
          <w:rFonts w:asciiTheme="minorHAnsi" w:hAnsiTheme="minorHAnsi" w:cstheme="minorHAnsi"/>
          <w:color w:val="000000"/>
          <w:sz w:val="8"/>
        </w:rPr>
        <w:t xml:space="preserve">as a discipline which </w:t>
      </w:r>
      <w:r w:rsidRPr="001D39F1">
        <w:rPr>
          <w:rFonts w:asciiTheme="minorHAnsi" w:hAnsiTheme="minorHAnsi" w:cstheme="minorHAnsi"/>
          <w:color w:val="000000"/>
          <w:u w:val="single"/>
        </w:rPr>
        <w:t>can provide us with knowledge equivalent in ontological stature to the law of gravity and</w:t>
      </w:r>
      <w:r w:rsidRPr="001D39F1">
        <w:rPr>
          <w:rFonts w:asciiTheme="minorHAnsi" w:hAnsiTheme="minorHAnsi" w:cstheme="minorHAnsi"/>
          <w:color w:val="000000"/>
          <w:sz w:val="8"/>
        </w:rPr>
        <w:t xml:space="preserve"> that</w:t>
      </w:r>
      <w:r w:rsidRPr="001D39F1">
        <w:rPr>
          <w:rFonts w:asciiTheme="minorHAnsi" w:hAnsiTheme="minorHAnsi" w:cstheme="minorHAnsi"/>
          <w:color w:val="000000"/>
          <w:u w:val="single"/>
        </w:rPr>
        <w:t xml:space="preserve"> democratic deliberations often produce economic policies that are the equivalent of engineering proposals for </w:t>
      </w:r>
      <w:r w:rsidRPr="001D39F1">
        <w:rPr>
          <w:rFonts w:asciiTheme="minorHAnsi" w:hAnsiTheme="minorHAnsi" w:cstheme="minorHAnsi"/>
          <w:color w:val="000000"/>
          <w:u w:val="single"/>
          <w:bdr w:val="single" w:sz="4" w:space="0" w:color="auto"/>
        </w:rPr>
        <w:t>human beings to float</w:t>
      </w:r>
      <w:r w:rsidRPr="001D39F1">
        <w:rPr>
          <w:rFonts w:asciiTheme="minorHAnsi" w:hAnsiTheme="minorHAnsi" w:cstheme="minorHAnsi"/>
          <w:color w:val="000000"/>
          <w:u w:val="single"/>
        </w:rPr>
        <w:t xml:space="preserve"> </w:t>
      </w:r>
      <w:r w:rsidRPr="001D39F1">
        <w:rPr>
          <w:rFonts w:asciiTheme="minorHAnsi" w:hAnsiTheme="minorHAnsi" w:cstheme="minorHAnsi"/>
          <w:color w:val="000000"/>
          <w:sz w:val="8"/>
        </w:rPr>
        <w:t xml:space="preserve">rather than walk or drive to their next destination.4 If my characterization is correct, then as we saw in the quote from Mises, the </w:t>
      </w:r>
      <w:r w:rsidRPr="001D39F1">
        <w:rPr>
          <w:rFonts w:asciiTheme="minorHAnsi" w:hAnsiTheme="minorHAnsi" w:cstheme="minorHAnsi"/>
          <w:color w:val="000000"/>
          <w:u w:val="single"/>
        </w:rPr>
        <w:t>economists will find themselves in opposition to proposed policy solutions to right this or that perceived social wrong</w:t>
      </w:r>
      <w:r w:rsidRPr="001D39F1">
        <w:rPr>
          <w:rFonts w:asciiTheme="minorHAnsi" w:hAnsiTheme="minorHAnsi" w:cstheme="minorHAnsi"/>
          <w:color w:val="000000"/>
          <w:sz w:val="8"/>
        </w:rPr>
        <w:t>.</w:t>
      </w:r>
      <w:proofErr w:type="gramEnd"/>
      <w:r w:rsidRPr="001D39F1">
        <w:rPr>
          <w:rFonts w:asciiTheme="minorHAnsi" w:hAnsiTheme="minorHAnsi" w:cstheme="minorHAnsi"/>
          <w:color w:val="000000"/>
          <w:sz w:val="8"/>
        </w:rPr>
        <w:t xml:space="preserve"> The economist is put in the unenviable position of reminding fellow citizens that</w:t>
      </w:r>
      <w:r w:rsidRPr="001D39F1">
        <w:rPr>
          <w:rFonts w:asciiTheme="minorHAnsi" w:hAnsiTheme="minorHAnsi" w:cstheme="minorHAnsi"/>
          <w:color w:val="000000"/>
          <w:u w:val="single"/>
        </w:rPr>
        <w:t xml:space="preserve"> </w:t>
      </w:r>
      <w:r w:rsidRPr="001D39F1">
        <w:rPr>
          <w:rFonts w:asciiTheme="minorHAnsi" w:hAnsiTheme="minorHAnsi" w:cstheme="minorHAnsi"/>
          <w:color w:val="000000"/>
          <w:highlight w:val="cyan"/>
          <w:u w:val="single"/>
          <w:bdr w:val="single" w:sz="4" w:space="0" w:color="auto"/>
        </w:rPr>
        <w:t xml:space="preserve">wishing it so </w:t>
      </w:r>
      <w:proofErr w:type="gramStart"/>
      <w:r w:rsidRPr="001D39F1">
        <w:rPr>
          <w:rFonts w:asciiTheme="minorHAnsi" w:hAnsiTheme="minorHAnsi" w:cstheme="minorHAnsi"/>
          <w:color w:val="000000"/>
          <w:highlight w:val="cyan"/>
          <w:u w:val="single"/>
          <w:bdr w:val="single" w:sz="4" w:space="0" w:color="auto"/>
        </w:rPr>
        <w:t>doesn't</w:t>
      </w:r>
      <w:proofErr w:type="gramEnd"/>
      <w:r w:rsidRPr="001D39F1">
        <w:rPr>
          <w:rFonts w:asciiTheme="minorHAnsi" w:hAnsiTheme="minorHAnsi" w:cstheme="minorHAnsi"/>
          <w:color w:val="000000"/>
          <w:highlight w:val="cyan"/>
          <w:u w:val="single"/>
          <w:bdr w:val="single" w:sz="4" w:space="0" w:color="auto"/>
        </w:rPr>
        <w:t xml:space="preserve"> necessarily make it so</w:t>
      </w:r>
      <w:r w:rsidRPr="001D39F1">
        <w:rPr>
          <w:rFonts w:asciiTheme="minorHAnsi" w:hAnsiTheme="minorHAnsi" w:cstheme="minorHAnsi"/>
          <w:color w:val="000000"/>
          <w:highlight w:val="cyan"/>
          <w:u w:val="single"/>
        </w:rPr>
        <w:t>.</w:t>
      </w:r>
      <w:r w:rsidRPr="001D39F1">
        <w:rPr>
          <w:rFonts w:asciiTheme="minorHAnsi" w:hAnsiTheme="minorHAnsi" w:cstheme="minorHAnsi"/>
          <w:color w:val="000000"/>
          <w:sz w:val="8"/>
          <w:highlight w:val="cyan"/>
        </w:rPr>
        <w:t xml:space="preserve"> </w:t>
      </w:r>
      <w:r w:rsidRPr="001D39F1">
        <w:rPr>
          <w:rFonts w:asciiTheme="minorHAnsi" w:hAnsiTheme="minorHAnsi" w:cstheme="minorHAnsi"/>
          <w:color w:val="000000"/>
          <w:highlight w:val="cyan"/>
          <w:u w:val="single"/>
        </w:rPr>
        <w:t>The science of economics puts para-meters on our utopias</w:t>
      </w:r>
      <w:r w:rsidRPr="001D39F1">
        <w:rPr>
          <w:rFonts w:asciiTheme="minorHAnsi" w:hAnsiTheme="minorHAnsi" w:cstheme="minorHAnsi"/>
          <w:color w:val="000000"/>
          <w:u w:val="single"/>
        </w:rPr>
        <w:t>, and those who advocate Utopian solutions cannot stand any suggestion that their plan for the future is unworkable.</w:t>
      </w:r>
      <w:r w:rsidRPr="001D39F1">
        <w:rPr>
          <w:rFonts w:asciiTheme="minorHAnsi" w:hAnsiTheme="minorHAnsi" w:cstheme="minorHAnsi"/>
          <w:color w:val="000000"/>
          <w:sz w:val="8"/>
        </w:rPr>
        <w:t xml:space="preserve"> </w:t>
      </w:r>
      <w:proofErr w:type="gramStart"/>
      <w:r w:rsidRPr="001D39F1">
        <w:rPr>
          <w:rFonts w:asciiTheme="minorHAnsi" w:hAnsiTheme="minorHAnsi" w:cstheme="minorHAnsi"/>
          <w:color w:val="000000"/>
          <w:sz w:val="8"/>
        </w:rPr>
        <w:t xml:space="preserve">The discipline of economics in addition to providing a critique, also suggests that </w:t>
      </w:r>
      <w:r w:rsidRPr="001D39F1">
        <w:rPr>
          <w:rFonts w:asciiTheme="minorHAnsi" w:hAnsiTheme="minorHAnsi" w:cstheme="minorHAnsi"/>
          <w:color w:val="000000"/>
          <w:u w:val="single"/>
        </w:rPr>
        <w:t xml:space="preserve">any alternative arrangement being proposed must </w:t>
      </w:r>
      <w:r w:rsidRPr="001D39F1">
        <w:rPr>
          <w:rFonts w:asciiTheme="minorHAnsi" w:hAnsiTheme="minorHAnsi" w:cstheme="minorHAnsi"/>
          <w:color w:val="000000"/>
          <w:u w:val="single"/>
          <w:bdr w:val="single" w:sz="4" w:space="0" w:color="auto"/>
        </w:rPr>
        <w:t xml:space="preserve">specify the </w:t>
      </w:r>
      <w:proofErr w:type="spellStart"/>
      <w:r w:rsidRPr="001D39F1">
        <w:rPr>
          <w:rFonts w:asciiTheme="minorHAnsi" w:hAnsiTheme="minorHAnsi" w:cstheme="minorHAnsi"/>
          <w:color w:val="000000"/>
          <w:u w:val="single"/>
          <w:bdr w:val="single" w:sz="4" w:space="0" w:color="auto"/>
        </w:rPr>
        <w:t>insti-tutional</w:t>
      </w:r>
      <w:proofErr w:type="spellEnd"/>
      <w:r w:rsidRPr="001D39F1">
        <w:rPr>
          <w:rFonts w:asciiTheme="minorHAnsi" w:hAnsiTheme="minorHAnsi" w:cstheme="minorHAnsi"/>
          <w:color w:val="000000"/>
          <w:u w:val="single"/>
          <w:bdr w:val="single" w:sz="4" w:space="0" w:color="auto"/>
        </w:rPr>
        <w:t xml:space="preserve"> mechanisms by which incentives between actors will become aligned and the correct information will flow to right actors</w:t>
      </w:r>
      <w:r w:rsidRPr="001D39F1">
        <w:rPr>
          <w:rFonts w:asciiTheme="minorHAnsi" w:hAnsiTheme="minorHAnsi" w:cstheme="minorHAnsi"/>
          <w:color w:val="000000"/>
          <w:u w:val="single"/>
        </w:rPr>
        <w:t xml:space="preserve"> in time for them to make appropriate decisions </w:t>
      </w:r>
      <w:r w:rsidRPr="001D39F1">
        <w:rPr>
          <w:rFonts w:asciiTheme="minorHAnsi" w:hAnsiTheme="minorHAnsi" w:cstheme="minorHAnsi"/>
          <w:color w:val="000000"/>
          <w:sz w:val="8"/>
        </w:rPr>
        <w:t>or learn from their previous decisions that mistakes were made so the appropriate adjustments will be made.</w:t>
      </w:r>
      <w:proofErr w:type="gramEnd"/>
      <w:r w:rsidRPr="001D39F1">
        <w:rPr>
          <w:rFonts w:asciiTheme="minorHAnsi" w:hAnsiTheme="minorHAnsi" w:cstheme="minorHAnsi"/>
          <w:color w:val="000000"/>
          <w:sz w:val="8"/>
        </w:rPr>
        <w:t xml:space="preserve"> </w:t>
      </w:r>
      <w:r w:rsidRPr="001D39F1">
        <w:rPr>
          <w:rFonts w:asciiTheme="minorHAnsi" w:hAnsiTheme="minorHAnsi" w:cstheme="minorHAnsi"/>
          <w:color w:val="000000"/>
          <w:highlight w:val="cyan"/>
          <w:u w:val="single"/>
        </w:rPr>
        <w:t>If no mechanism is in place, then</w:t>
      </w:r>
      <w:r w:rsidRPr="001D39F1">
        <w:rPr>
          <w:rFonts w:asciiTheme="minorHAnsi" w:hAnsiTheme="minorHAnsi" w:cstheme="minorHAnsi"/>
          <w:color w:val="000000"/>
          <w:u w:val="single"/>
        </w:rPr>
        <w:t xml:space="preserve"> incentive incompatibilities and coordination </w:t>
      </w:r>
      <w:r w:rsidRPr="001D39F1">
        <w:rPr>
          <w:rFonts w:asciiTheme="minorHAnsi" w:hAnsiTheme="minorHAnsi" w:cstheme="minorHAnsi"/>
          <w:color w:val="000000"/>
          <w:highlight w:val="cyan"/>
          <w:u w:val="single"/>
        </w:rPr>
        <w:t>failures will result</w:t>
      </w:r>
      <w:r w:rsidRPr="001D39F1">
        <w:rPr>
          <w:rFonts w:asciiTheme="minorHAnsi" w:hAnsiTheme="minorHAnsi" w:cstheme="minorHAnsi"/>
          <w:color w:val="000000"/>
          <w:sz w:val="8"/>
        </w:rPr>
        <w:t xml:space="preserve"> so that </w:t>
      </w:r>
      <w:r w:rsidRPr="001D39F1">
        <w:rPr>
          <w:rFonts w:asciiTheme="minorHAnsi" w:hAnsiTheme="minorHAnsi" w:cstheme="minorHAnsi"/>
          <w:color w:val="000000"/>
          <w:u w:val="single"/>
        </w:rPr>
        <w:t>no matter how beautiful the proposed policy might appear on paper</w:t>
      </w:r>
      <w:r w:rsidRPr="001D39F1">
        <w:rPr>
          <w:rFonts w:asciiTheme="minorHAnsi" w:hAnsiTheme="minorHAnsi" w:cstheme="minorHAnsi"/>
          <w:color w:val="000000"/>
          <w:sz w:val="8"/>
        </w:rPr>
        <w:t xml:space="preserve"> the solution will be one of economic waste and political opportunism. </w:t>
      </w:r>
      <w:proofErr w:type="gramStart"/>
      <w:r w:rsidRPr="001D39F1">
        <w:rPr>
          <w:rFonts w:asciiTheme="minorHAnsi" w:hAnsiTheme="minorHAnsi" w:cstheme="minorHAnsi"/>
          <w:color w:val="000000"/>
          <w:sz w:val="8"/>
        </w:rPr>
        <w:t xml:space="preserve">Because Hoover's book doesn't deal with </w:t>
      </w:r>
      <w:proofErr w:type="spellStart"/>
      <w:r w:rsidRPr="001D39F1">
        <w:rPr>
          <w:rFonts w:asciiTheme="minorHAnsi" w:hAnsiTheme="minorHAnsi" w:cstheme="minorHAnsi"/>
          <w:color w:val="000000"/>
          <w:sz w:val="8"/>
        </w:rPr>
        <w:t>econo</w:t>
      </w:r>
      <w:proofErr w:type="spellEnd"/>
      <w:r w:rsidRPr="001D39F1">
        <w:rPr>
          <w:rFonts w:asciiTheme="minorHAnsi" w:hAnsiTheme="minorHAnsi" w:cstheme="minorHAnsi"/>
          <w:color w:val="000000"/>
          <w:sz w:val="8"/>
        </w:rPr>
        <w:t xml:space="preserve">- mic science in such a sustain way, it cannot at the end of the day explain the evolution of modern economic thought and without that there is no way to understand the creation of contemporary politics in the wake of the breakdown of the Keynesian consensus in the 1970s, the collapse of communism in the 1980s and the realization of the tragic failure of </w:t>
      </w:r>
      <w:proofErr w:type="spellStart"/>
      <w:r w:rsidRPr="001D39F1">
        <w:rPr>
          <w:rFonts w:asciiTheme="minorHAnsi" w:hAnsiTheme="minorHAnsi" w:cstheme="minorHAnsi"/>
          <w:color w:val="000000"/>
          <w:sz w:val="8"/>
        </w:rPr>
        <w:t>deve-lopment</w:t>
      </w:r>
      <w:proofErr w:type="spellEnd"/>
      <w:r w:rsidRPr="001D39F1">
        <w:rPr>
          <w:rFonts w:asciiTheme="minorHAnsi" w:hAnsiTheme="minorHAnsi" w:cstheme="minorHAnsi"/>
          <w:color w:val="000000"/>
          <w:sz w:val="8"/>
        </w:rPr>
        <w:t xml:space="preserve"> planning in the third world in the 1990s.</w:t>
      </w:r>
      <w:proofErr w:type="gramEnd"/>
      <w:r w:rsidRPr="001D39F1">
        <w:rPr>
          <w:rFonts w:asciiTheme="minorHAnsi" w:hAnsiTheme="minorHAnsi" w:cstheme="minorHAnsi"/>
          <w:color w:val="000000"/>
          <w:sz w:val="8"/>
        </w:rPr>
        <w:t xml:space="preserve"> </w:t>
      </w:r>
      <w:r w:rsidRPr="001D39F1">
        <w:rPr>
          <w:rFonts w:asciiTheme="minorHAnsi" w:hAnsiTheme="minorHAnsi" w:cstheme="minorHAnsi"/>
          <w:color w:val="000000"/>
          <w:u w:val="single"/>
        </w:rPr>
        <w:t>Economic reality</w:t>
      </w:r>
      <w:r w:rsidRPr="001D39F1">
        <w:rPr>
          <w:rFonts w:asciiTheme="minorHAnsi" w:hAnsiTheme="minorHAnsi" w:cstheme="minorHAnsi"/>
          <w:color w:val="000000"/>
          <w:sz w:val="8"/>
        </w:rPr>
        <w:t xml:space="preserve">, it turns out, more than </w:t>
      </w:r>
      <w:proofErr w:type="gramStart"/>
      <w:r w:rsidRPr="001D39F1">
        <w:rPr>
          <w:rFonts w:asciiTheme="minorHAnsi" w:hAnsiTheme="minorHAnsi" w:cstheme="minorHAnsi"/>
          <w:color w:val="000000"/>
          <w:sz w:val="8"/>
        </w:rPr>
        <w:t>psycho-history</w:t>
      </w:r>
      <w:proofErr w:type="gramEnd"/>
      <w:r w:rsidRPr="001D39F1">
        <w:rPr>
          <w:rFonts w:asciiTheme="minorHAnsi" w:hAnsiTheme="minorHAnsi" w:cstheme="minorHAnsi"/>
          <w:color w:val="000000"/>
          <w:sz w:val="8"/>
        </w:rPr>
        <w:t xml:space="preserve"> </w:t>
      </w:r>
      <w:r w:rsidRPr="001D39F1">
        <w:rPr>
          <w:rFonts w:asciiTheme="minorHAnsi" w:hAnsiTheme="minorHAnsi" w:cstheme="minorHAnsi"/>
          <w:color w:val="000000"/>
          <w:u w:val="single"/>
        </w:rPr>
        <w:t>is the best way to understand</w:t>
      </w:r>
      <w:r w:rsidRPr="001D39F1">
        <w:rPr>
          <w:rFonts w:asciiTheme="minorHAnsi" w:hAnsiTheme="minorHAnsi" w:cstheme="minorHAnsi"/>
          <w:color w:val="000000"/>
          <w:sz w:val="8"/>
        </w:rPr>
        <w:t xml:space="preserve"> the way</w:t>
      </w:r>
      <w:r w:rsidRPr="001D39F1">
        <w:rPr>
          <w:rFonts w:asciiTheme="minorHAnsi" w:hAnsiTheme="minorHAnsi" w:cstheme="minorHAnsi"/>
          <w:color w:val="000000"/>
          <w:u w:val="single"/>
        </w:rPr>
        <w:t xml:space="preserve"> the world </w:t>
      </w:r>
      <w:r w:rsidRPr="001D39F1">
        <w:rPr>
          <w:rFonts w:asciiTheme="minorHAnsi" w:hAnsiTheme="minorHAnsi" w:cstheme="minorHAnsi"/>
          <w:color w:val="000000"/>
          <w:sz w:val="8"/>
        </w:rPr>
        <w:t xml:space="preserve">work. </w:t>
      </w:r>
      <w:r w:rsidRPr="001D39F1">
        <w:rPr>
          <w:rFonts w:asciiTheme="minorHAnsi" w:hAnsiTheme="minorHAnsi" w:cstheme="minorHAnsi"/>
          <w:b/>
          <w:color w:val="000000"/>
        </w:rPr>
        <w:t>(</w:t>
      </w:r>
      <w:proofErr w:type="gramStart"/>
      <w:r w:rsidRPr="001D39F1">
        <w:rPr>
          <w:rFonts w:asciiTheme="minorHAnsi" w:hAnsiTheme="minorHAnsi" w:cstheme="minorHAnsi"/>
          <w:b/>
          <w:color w:val="000000"/>
        </w:rPr>
        <w:t>footnote</w:t>
      </w:r>
      <w:proofErr w:type="gramEnd"/>
      <w:r w:rsidRPr="001D39F1">
        <w:rPr>
          <w:rFonts w:asciiTheme="minorHAnsi" w:hAnsiTheme="minorHAnsi" w:cstheme="minorHAnsi"/>
          <w:b/>
          <w:color w:val="000000"/>
        </w:rPr>
        <w:t xml:space="preserve"> 4): </w:t>
      </w:r>
      <w:r w:rsidRPr="001D39F1">
        <w:rPr>
          <w:rFonts w:asciiTheme="minorHAnsi" w:hAnsiTheme="minorHAnsi" w:cstheme="minorHAnsi"/>
          <w:color w:val="000000"/>
          <w:sz w:val="8"/>
          <w:szCs w:val="20"/>
        </w:rPr>
        <w:t xml:space="preserve">4. </w:t>
      </w:r>
      <w:r w:rsidRPr="001D39F1">
        <w:rPr>
          <w:rFonts w:asciiTheme="minorHAnsi" w:hAnsiTheme="minorHAnsi" w:cstheme="minorHAnsi"/>
          <w:color w:val="000000"/>
          <w:szCs w:val="20"/>
          <w:u w:val="single"/>
        </w:rPr>
        <w:t xml:space="preserve">The distinction between ontology and epistemology </w:t>
      </w:r>
      <w:proofErr w:type="gramStart"/>
      <w:r w:rsidRPr="001D39F1">
        <w:rPr>
          <w:rFonts w:asciiTheme="minorHAnsi" w:hAnsiTheme="minorHAnsi" w:cstheme="minorHAnsi"/>
          <w:color w:val="000000"/>
          <w:szCs w:val="20"/>
          <w:u w:val="single"/>
        </w:rPr>
        <w:t>are often forgotten</w:t>
      </w:r>
      <w:proofErr w:type="gramEnd"/>
      <w:r w:rsidRPr="001D39F1">
        <w:rPr>
          <w:rFonts w:asciiTheme="minorHAnsi" w:hAnsiTheme="minorHAnsi" w:cstheme="minorHAnsi"/>
          <w:color w:val="000000"/>
          <w:szCs w:val="20"/>
          <w:u w:val="single"/>
        </w:rPr>
        <w:t xml:space="preserve"> in discussions of </w:t>
      </w:r>
      <w:r w:rsidRPr="001D39F1">
        <w:rPr>
          <w:rFonts w:asciiTheme="minorHAnsi" w:hAnsiTheme="minorHAnsi" w:cstheme="minorHAnsi"/>
          <w:color w:val="000000"/>
          <w:sz w:val="8"/>
          <w:szCs w:val="20"/>
        </w:rPr>
        <w:t xml:space="preserve">the </w:t>
      </w:r>
      <w:r w:rsidRPr="001D39F1">
        <w:rPr>
          <w:rFonts w:asciiTheme="minorHAnsi" w:hAnsiTheme="minorHAnsi" w:cstheme="minorHAnsi"/>
          <w:bCs/>
          <w:color w:val="000000"/>
          <w:sz w:val="8"/>
          <w:szCs w:val="20"/>
        </w:rPr>
        <w:t>methodology</w:t>
      </w:r>
      <w:r w:rsidRPr="001D39F1">
        <w:rPr>
          <w:rFonts w:asciiTheme="minorHAnsi" w:hAnsiTheme="minorHAnsi" w:cstheme="minorHAnsi"/>
          <w:color w:val="000000"/>
          <w:sz w:val="8"/>
          <w:szCs w:val="20"/>
        </w:rPr>
        <w:t xml:space="preserve"> and philosophy of the social sciences. </w:t>
      </w:r>
      <w:r w:rsidRPr="001D39F1">
        <w:rPr>
          <w:rFonts w:asciiTheme="minorHAnsi" w:hAnsiTheme="minorHAnsi" w:cstheme="minorHAnsi"/>
          <w:color w:val="000000"/>
          <w:szCs w:val="20"/>
          <w:u w:val="single"/>
        </w:rPr>
        <w:t>We come to know the laws of gravity in a manner different than we come to know the law of demand (question of epistemology), but the forces at work that are described by the law of gravity and the law of demand are nevertheless real in the same way (question of ontology).</w:t>
      </w:r>
      <w:r w:rsidRPr="001D39F1">
        <w:rPr>
          <w:rFonts w:asciiTheme="minorHAnsi" w:hAnsiTheme="minorHAnsi" w:cstheme="minorHAnsi"/>
          <w:color w:val="000000"/>
          <w:sz w:val="8"/>
          <w:szCs w:val="20"/>
        </w:rPr>
        <w:t xml:space="preserve"> The </w:t>
      </w:r>
      <w:proofErr w:type="spellStart"/>
      <w:r w:rsidRPr="001D39F1">
        <w:rPr>
          <w:rFonts w:asciiTheme="minorHAnsi" w:hAnsiTheme="minorHAnsi" w:cstheme="minorHAnsi"/>
          <w:color w:val="000000"/>
          <w:sz w:val="8"/>
          <w:szCs w:val="20"/>
        </w:rPr>
        <w:t>argu</w:t>
      </w:r>
      <w:proofErr w:type="spellEnd"/>
      <w:r w:rsidRPr="001D39F1">
        <w:rPr>
          <w:rFonts w:asciiTheme="minorHAnsi" w:hAnsiTheme="minorHAnsi" w:cstheme="minorHAnsi"/>
          <w:color w:val="000000"/>
          <w:sz w:val="8"/>
          <w:szCs w:val="20"/>
        </w:rPr>
        <w:t xml:space="preserve">- </w:t>
      </w:r>
      <w:proofErr w:type="spellStart"/>
      <w:r w:rsidRPr="001D39F1">
        <w:rPr>
          <w:rFonts w:asciiTheme="minorHAnsi" w:hAnsiTheme="minorHAnsi" w:cstheme="minorHAnsi"/>
          <w:color w:val="000000"/>
          <w:sz w:val="8"/>
          <w:szCs w:val="20"/>
        </w:rPr>
        <w:t>ment</w:t>
      </w:r>
      <w:proofErr w:type="spellEnd"/>
      <w:r w:rsidRPr="001D39F1">
        <w:rPr>
          <w:rFonts w:asciiTheme="minorHAnsi" w:hAnsiTheme="minorHAnsi" w:cstheme="minorHAnsi"/>
          <w:color w:val="000000"/>
          <w:sz w:val="8"/>
          <w:szCs w:val="20"/>
        </w:rPr>
        <w:t xml:space="preserve"> for methodological dualism between the natural and social sciences that </w:t>
      </w:r>
      <w:proofErr w:type="gramStart"/>
      <w:r w:rsidRPr="001D39F1">
        <w:rPr>
          <w:rFonts w:asciiTheme="minorHAnsi" w:hAnsiTheme="minorHAnsi" w:cstheme="minorHAnsi"/>
          <w:color w:val="000000"/>
          <w:sz w:val="8"/>
          <w:szCs w:val="20"/>
        </w:rPr>
        <w:t>was made</w:t>
      </w:r>
      <w:proofErr w:type="gramEnd"/>
      <w:r w:rsidRPr="001D39F1">
        <w:rPr>
          <w:rFonts w:asciiTheme="minorHAnsi" w:hAnsiTheme="minorHAnsi" w:cstheme="minorHAnsi"/>
          <w:color w:val="000000"/>
          <w:sz w:val="8"/>
          <w:szCs w:val="20"/>
        </w:rPr>
        <w:t xml:space="preserve"> by Mises and then Hayek crucially relies on this distinction between ontology and epistemology. In other words, </w:t>
      </w:r>
      <w:r w:rsidRPr="001D39F1">
        <w:rPr>
          <w:rFonts w:asciiTheme="minorHAnsi" w:hAnsiTheme="minorHAnsi" w:cstheme="minorHAnsi"/>
          <w:color w:val="000000"/>
          <w:szCs w:val="20"/>
          <w:highlight w:val="cyan"/>
          <w:u w:val="single"/>
        </w:rPr>
        <w:t>economics is capable of establishing laws that have the same ontological claim as those derived in physics</w:t>
      </w:r>
      <w:r w:rsidRPr="001D39F1">
        <w:rPr>
          <w:rFonts w:asciiTheme="minorHAnsi" w:hAnsiTheme="minorHAnsi" w:cstheme="minorHAnsi"/>
          <w:color w:val="000000"/>
          <w:szCs w:val="20"/>
          <w:u w:val="single"/>
        </w:rPr>
        <w:t xml:space="preserve">, but they are </w:t>
      </w:r>
      <w:proofErr w:type="spellStart"/>
      <w:r w:rsidRPr="001D39F1">
        <w:rPr>
          <w:rFonts w:asciiTheme="minorHAnsi" w:hAnsiTheme="minorHAnsi" w:cstheme="minorHAnsi"/>
          <w:color w:val="000000"/>
          <w:szCs w:val="20"/>
          <w:u w:val="single"/>
        </w:rPr>
        <w:t>arri-ved</w:t>
      </w:r>
      <w:proofErr w:type="spellEnd"/>
      <w:r w:rsidRPr="001D39F1">
        <w:rPr>
          <w:rFonts w:asciiTheme="minorHAnsi" w:hAnsiTheme="minorHAnsi" w:cstheme="minorHAnsi"/>
          <w:color w:val="000000"/>
          <w:szCs w:val="20"/>
          <w:u w:val="single"/>
        </w:rPr>
        <w:t xml:space="preserve"> at through procedures of inquiry entirely different</w:t>
      </w:r>
      <w:r w:rsidRPr="001D39F1">
        <w:rPr>
          <w:rFonts w:asciiTheme="minorHAnsi" w:hAnsiTheme="minorHAnsi" w:cstheme="minorHAnsi"/>
          <w:color w:val="000000"/>
          <w:sz w:val="8"/>
          <w:szCs w:val="20"/>
        </w:rPr>
        <w:t xml:space="preserve"> from those employed in the natural sciences.</w:t>
      </w:r>
    </w:p>
    <w:p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Lucida Grande"/>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Narrow">
    <w:altName w:val="﷽﷽﷽﷽﷽﷽﷽﷽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2020603050405020304"/>
    <w:charset w:val="00"/>
    <w:family w:val="auto"/>
    <w:pitch w:val="variable"/>
    <w:sig w:usb0="E00002FF" w:usb1="5000205A"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Droid Sans Fallback">
    <w:altName w:val="Segoe UI"/>
    <w:panose1 w:val="00000000000000000000"/>
    <w:charset w:val="00"/>
    <w:family w:val="roman"/>
    <w:notTrueType/>
    <w:pitch w:val="default"/>
  </w:font>
  <w:font w:name="Lohit Hindi">
    <w:altName w:val="Yu Gothic"/>
    <w:charset w:val="80"/>
    <w:family w:val="auto"/>
    <w:pitch w:val="variable"/>
  </w:font>
  <w:font w:name="Copperplate Gothic Bold">
    <w:panose1 w:val="020E0705020206020404"/>
    <w:charset w:val="00"/>
    <w:family w:val="swiss"/>
    <w:pitch w:val="variable"/>
    <w:sig w:usb0="00000003" w:usb1="00000000" w:usb2="00000000" w:usb3="00000000" w:csb0="00000001" w:csb1="00000000"/>
  </w:font>
  <w:font w:name="Minion Pro">
    <w:altName w:val="Cambria"/>
    <w:panose1 w:val="00000000000000000000"/>
    <w:charset w:val="00"/>
    <w:family w:val="roman"/>
    <w:notTrueType/>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charset w:val="4E"/>
    <w:family w:val="auto"/>
    <w:pitch w:val="variable"/>
    <w:sig w:usb0="E00002FF" w:usb1="7AC7FFFF" w:usb2="00000012" w:usb3="00000000" w:csb0="0002000D"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onsolas">
    <w:panose1 w:val="020B0609020204030204"/>
    <w:charset w:val="00"/>
    <w:family w:val="modern"/>
    <w:pitch w:val="fixed"/>
    <w:sig w:usb0="E00006FF" w:usb1="0000FCFF" w:usb2="00000001" w:usb3="00000000" w:csb0="0000019F" w:csb1="00000000"/>
  </w:font>
  <w:font w:name="Constantia">
    <w:panose1 w:val="02030602050306030303"/>
    <w:charset w:val="00"/>
    <w:family w:val="roman"/>
    <w:pitch w:val="variable"/>
    <w:sig w:usb0="A00002EF" w:usb1="4000204B" w:usb2="00000000" w:usb3="00000000" w:csb0="0000019F" w:csb1="00000000"/>
  </w:font>
  <w:font w:name="Sabon LT Std">
    <w:altName w:val="Sabon LT Std"/>
    <w:panose1 w:val="00000000000000000000"/>
    <w:charset w:val="4D"/>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Baskerville">
    <w:altName w:val="Baskerville Old Face"/>
    <w:charset w:val="00"/>
    <w:family w:val="roman"/>
    <w:pitch w:val="variable"/>
    <w:sig w:usb0="80000067" w:usb1="02000000" w:usb2="00000000" w:usb3="00000000" w:csb0="0000019F" w:csb1="00000000"/>
  </w:font>
  <w:font w:name="Sylfaen">
    <w:panose1 w:val="010A0502050306030303"/>
    <w:charset w:val="00"/>
    <w:family w:val="roman"/>
    <w:pitch w:val="variable"/>
    <w:sig w:usb0="04000687" w:usb1="00000000" w:usb2="00000000" w:usb3="00000000" w:csb0="0000009F" w:csb1="00000000"/>
  </w:font>
  <w:font w:name="Courier">
    <w:panose1 w:val="02070409020205020404"/>
    <w:charset w:val="00"/>
    <w:family w:val="auto"/>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Bookman Old Style">
    <w:panose1 w:val="02050604050505020204"/>
    <w:charset w:val="00"/>
    <w:family w:val="roman"/>
    <w:pitch w:val="variable"/>
    <w:sig w:usb0="00000287" w:usb1="00000000" w:usb2="00000000" w:usb3="00000000" w:csb0="0000009F" w:csb1="00000000"/>
  </w:font>
  <w:font w:name="New Baskerville">
    <w:altName w:val="Cambria"/>
    <w:panose1 w:val="00000000000000000000"/>
    <w:charset w:val="4D"/>
    <w:family w:val="roman"/>
    <w:notTrueType/>
    <w:pitch w:val="default"/>
    <w:sig w:usb0="00000003" w:usb1="00000000" w:usb2="00000000" w:usb3="00000000" w:csb0="00000001" w:csb1="00000000"/>
  </w:font>
  <w:font w:name="Gill Sans">
    <w:panose1 w:val="00000000000000000000"/>
    <w:charset w:val="B1"/>
    <w:family w:val="swiss"/>
    <w:notTrueType/>
    <w:pitch w:val="variable"/>
    <w:sig w:usb0="80000A67" w:usb1="00000000" w:usb2="00000000" w:usb3="00000000" w:csb0="000001F7" w:csb1="00000000"/>
  </w:font>
  <w:font w:name="Times New Roman Bold">
    <w:altName w:val="Times New Roman"/>
    <w:panose1 w:val="02020803070505020304"/>
    <w:charset w:val="00"/>
    <w:family w:val="auto"/>
    <w:pitch w:val="variable"/>
    <w:sig w:usb0="E0002AFF" w:usb1="C0007841" w:usb2="00000009" w:usb3="00000000" w:csb0="000001FF" w:csb1="00000000"/>
  </w:font>
  <w:font w:name="Futura">
    <w:charset w:val="00"/>
    <w:family w:val="auto"/>
    <w:pitch w:val="variable"/>
    <w:sig w:usb0="00000000" w:usb1="00000000" w:usb2="00000000" w:usb3="00000000" w:csb0="000001FB" w:csb1="00000000"/>
  </w:font>
  <w:font w:name="Estrangelo Edessa">
    <w:panose1 w:val="00000000000000000000"/>
    <w:charset w:val="01"/>
    <w:family w:val="roman"/>
    <w:pitch w:val="variable"/>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Book Antiqua"/>
    <w:charset w:val="00"/>
    <w:family w:val="roman"/>
    <w:pitch w:val="variable"/>
    <w:sig w:usb0="00000287" w:usb1="00000000" w:usb2="00000000" w:usb3="00000000" w:csb0="0000009F" w:csb1="00000000"/>
  </w:font>
  <w:font w:name="Showcard Gothic">
    <w:panose1 w:val="04020904020102020604"/>
    <w:charset w:val="00"/>
    <w:family w:val="decorative"/>
    <w:pitch w:val="variable"/>
    <w:sig w:usb0="00000003" w:usb1="00000000" w:usb2="00000000" w:usb3="00000000" w:csb0="00000001" w:csb1="00000000"/>
  </w:font>
  <w:font w:name="Meridien-Italic">
    <w:panose1 w:val="00000000000000000000"/>
    <w:charset w:val="00"/>
    <w:family w:val="roman"/>
    <w:notTrueType/>
    <w:pitch w:val="default"/>
    <w:sig w:usb0="00000003" w:usb1="00000000" w:usb2="00000000" w:usb3="00000000" w:csb0="00000001" w:csb1="00000000"/>
  </w:font>
  <w:font w:name="Helvetica">
    <w:panose1 w:val="020B0604020202020204"/>
    <w:charset w:val="00"/>
    <w:family w:val="auto"/>
    <w:pitch w:val="variable"/>
    <w:sig w:usb0="00000003" w:usb1="00000000" w:usb2="00000000" w:usb3="00000000" w:csb0="00000001" w:csb1="00000000"/>
  </w:font>
  <w:font w:name="Helvetica Neue">
    <w:charset w:val="00"/>
    <w:family w:val="auto"/>
    <w:pitch w:val="variable"/>
    <w:sig w:usb0="00000003" w:usb1="00000000" w:usb2="00000000" w:usb3="00000000" w:csb0="00000001" w:csb1="00000000"/>
  </w:font>
  <w:font w:name="Helvetica Neue LT">
    <w:altName w:val="Times New Roman"/>
    <w:panose1 w:val="00000000000000000000"/>
    <w:charset w:val="00"/>
    <w:family w:val="swiss"/>
    <w:notTrueType/>
    <w:pitch w:val="default"/>
    <w:sig w:usb0="00000003" w:usb1="00000000" w:usb2="00000000" w:usb3="00000000" w:csb0="00000001" w:csb1="00000000"/>
  </w:font>
  <w:font w:name="Adobe Garamond Pro">
    <w:altName w:val="Times New Roman"/>
    <w:panose1 w:val="00000000000000000000"/>
    <w:charset w:val="00"/>
    <w:family w:val="roman"/>
    <w:notTrueType/>
    <w:pitch w:val="default"/>
    <w:sig w:usb0="00000003" w:usb1="00000000" w:usb2="00000000" w:usb3="00000000" w:csb0="00000001" w:csb1="00000000"/>
  </w:font>
  <w:font w:name="Helvetica LT Std">
    <w:panose1 w:val="00000000000000000000"/>
    <w:charset w:val="00"/>
    <w:family w:val="roman"/>
    <w:notTrueType/>
    <w:pitch w:val="default"/>
  </w:font>
  <w:font w:name="Palatino">
    <w:altName w:val="Segoe UI Historic"/>
    <w:panose1 w:val="00000000000000000000"/>
    <w:charset w:val="4D"/>
    <w:family w:val="auto"/>
    <w:notTrueType/>
    <w:pitch w:val="variable"/>
    <w:sig w:usb0="A00002FF" w:usb1="7800205A" w:usb2="14600000" w:usb3="00000000" w:csb0="00000193" w:csb1="00000000"/>
  </w:font>
  <w:font w:name="Scala">
    <w:altName w:val="Cambria"/>
    <w:panose1 w:val="00000000000000000000"/>
    <w:charset w:val="00"/>
    <w:family w:val="roman"/>
    <w:notTrueType/>
    <w:pitch w:val="default"/>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Times-Italic">
    <w:altName w:val="Times New Roman"/>
    <w:panose1 w:val="00000000000000000000"/>
    <w:charset w:val="4D"/>
    <w:family w:val="roman"/>
    <w:notTrueType/>
    <w:pitch w:val="default"/>
    <w:sig w:usb0="00000003" w:usb1="00000000" w:usb2="00000000" w:usb3="00000000" w:csb0="00000001" w:csb1="00000000"/>
  </w:font>
  <w:font w:name="Times-Roman">
    <w:altName w:val="Times New Roman"/>
    <w:charset w:val="4D"/>
    <w:family w:val="roman"/>
    <w:pitch w:val="default"/>
    <w:sig w:usb0="03000000" w:usb1="00000000" w:usb2="00000000" w:usb3="00000000" w:csb0="00000001" w:csb1="00000000"/>
  </w:font>
  <w:font w:name="StarSymbol">
    <w:altName w:val="ヒラギノ角ゴ Pro W3"/>
    <w:charset w:val="02"/>
    <w:family w:val="auto"/>
    <w:pitch w:val="default"/>
  </w:font>
  <w:font w:name="AKDPE C+ Utopia">
    <w:altName w:val="Cambria"/>
    <w:panose1 w:val="00000000000000000000"/>
    <w:charset w:val="00"/>
    <w:family w:val="roman"/>
    <w:notTrueType/>
    <w:pitch w:val="default"/>
    <w:sig w:usb0="00000003" w:usb1="00000000" w:usb2="00000000" w:usb3="00000000" w:csb0="00000001" w:csb1="00000000"/>
  </w:font>
  <w:font w:name="Frutiger 45 Light">
    <w:altName w:val="Times New Roman"/>
    <w:panose1 w:val="00000000000000000000"/>
    <w:charset w:val="00"/>
    <w:family w:val="swiss"/>
    <w:notTrueType/>
    <w:pitch w:val="default"/>
    <w:sig w:usb0="03000003" w:usb1="00000000" w:usb2="00000000" w:usb3="00000000" w:csb0="00000001" w:csb1="00000000"/>
  </w:font>
  <w:font w:name="Arial Bold">
    <w:altName w:val="Arial"/>
    <w:panose1 w:val="020B0704020202020204"/>
    <w:charset w:val="00"/>
    <w:family w:val="auto"/>
    <w:pitch w:val="variable"/>
    <w:sig w:usb0="E0002AFF" w:usb1="C0007843" w:usb2="00000009" w:usb3="00000000" w:csb0="000001FF" w:csb1="00000000"/>
  </w:font>
  <w:font w:name="Candara">
    <w:panose1 w:val="020E0502030303020204"/>
    <w:charset w:val="00"/>
    <w:family w:val="swiss"/>
    <w:pitch w:val="variable"/>
    <w:sig w:usb0="A00002EF" w:usb1="4000A44B"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6BD0EC9"/>
    <w:multiLevelType w:val="multilevel"/>
    <w:tmpl w:val="0EFAFF54"/>
    <w:lvl w:ilvl="0">
      <w:start w:val="1"/>
      <w:numFmt w:val="decimal"/>
      <w:pStyle w:val="Style4"/>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C64A67"/>
    <w:multiLevelType w:val="hybridMultilevel"/>
    <w:tmpl w:val="B14ADFE0"/>
    <w:lvl w:ilvl="0" w:tplc="5756E9E6">
      <w:start w:val="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0233B94"/>
    <w:multiLevelType w:val="multilevel"/>
    <w:tmpl w:val="36EA2F2C"/>
    <w:lvl w:ilvl="0">
      <w:start w:val="1"/>
      <w:numFmt w:val="decimal"/>
      <w:pStyle w:val="H1numbered"/>
      <w:lvlText w:val="%1."/>
      <w:lvlJc w:val="left"/>
      <w:pPr>
        <w:tabs>
          <w:tab w:val="num" w:pos="680"/>
        </w:tabs>
        <w:ind w:left="680" w:hanging="680"/>
      </w:pPr>
      <w:rPr>
        <w:rFonts w:hint="default"/>
      </w:rPr>
    </w:lvl>
    <w:lvl w:ilvl="1">
      <w:start w:val="1"/>
      <w:numFmt w:val="decimal"/>
      <w:pStyle w:val="Numberedparas"/>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51087883"/>
    <w:multiLevelType w:val="hybridMultilevel"/>
    <w:tmpl w:val="2A4C301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0"/>
  </w:num>
  <w:num w:numId="13">
    <w:abstractNumId w:val="13"/>
  </w:num>
  <w:num w:numId="14">
    <w:abstractNumId w:val="16"/>
  </w:num>
  <w:num w:numId="15">
    <w:abstractNumId w:val="11"/>
  </w:num>
  <w:num w:numId="16">
    <w:abstractNumId w:val="14"/>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9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FD7F11"/>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1F1A"/>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F11F1"/>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41204"/>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A128C"/>
    <w:rsid w:val="00EC7DC4"/>
    <w:rsid w:val="00ED30CF"/>
    <w:rsid w:val="00F176EF"/>
    <w:rsid w:val="00F45E10"/>
    <w:rsid w:val="00F6364A"/>
    <w:rsid w:val="00F9113A"/>
    <w:rsid w:val="00FD7F11"/>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0AEC9"/>
  <w15:chartTrackingRefBased/>
  <w15:docId w15:val="{66394859-F1A6-4707-9933-166C24D58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0" w:unhideWhenUsed="1" w:qFormat="1"/>
    <w:lsdException w:name="Subtle Reference" w:semiHidden="1" w:uiPriority="31" w:unhideWhenUsed="1" w:qFormat="1"/>
    <w:lsdException w:name="Intense Reference" w:semiHidden="1" w:unhideWhenUsed="1" w:qFormat="1"/>
    <w:lsdException w:name="Book Title" w:semiHidden="1" w:uiPriority="0"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FD7F11"/>
    <w:rPr>
      <w:rFonts w:ascii="Calibri" w:hAnsi="Calibri"/>
    </w:rPr>
  </w:style>
  <w:style w:type="paragraph" w:styleId="Heading1">
    <w:name w:val="heading 1"/>
    <w:aliases w:val="Pocket,Block Name,ALEX,Heading 1 Char Char,Heading 1 Char Char Char Char,Header Char Char Char Char Char,Heading 1 Char Char Char Char Char Char,Header 1 Char,AHeading 1,F2 - Heading 1,Brief - Heading 1,Block Header"/>
    <w:basedOn w:val="Normal"/>
    <w:next w:val="Normal"/>
    <w:link w:val="Heading1Char"/>
    <w:qFormat/>
    <w:rsid w:val="00FD7F1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1"/>
    <w:unhideWhenUsed/>
    <w:qFormat/>
    <w:rsid w:val="00FD7F1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FD7F1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3"/>
    <w:unhideWhenUsed/>
    <w:qFormat/>
    <w:rsid w:val="00FD7F11"/>
    <w:pPr>
      <w:keepNext/>
      <w:keepLines/>
      <w:spacing w:before="40" w:after="0"/>
      <w:outlineLvl w:val="3"/>
    </w:pPr>
    <w:rPr>
      <w:rFonts w:eastAsiaTheme="majorEastAsia" w:cstheme="majorBidi"/>
      <w:b/>
      <w:iCs/>
      <w:sz w:val="26"/>
    </w:rPr>
  </w:style>
  <w:style w:type="paragraph" w:styleId="Heading5">
    <w:name w:val="heading 5"/>
    <w:aliases w:val="Blocks"/>
    <w:basedOn w:val="Normal"/>
    <w:next w:val="Normal"/>
    <w:link w:val="Heading5Char"/>
    <w:unhideWhenUsed/>
    <w:qFormat/>
    <w:rsid w:val="00FD7F11"/>
    <w:pPr>
      <w:keepNext/>
      <w:keepLines/>
      <w:spacing w:before="200"/>
      <w:outlineLvl w:val="4"/>
    </w:pPr>
    <w:rPr>
      <w:rFonts w:asciiTheme="majorHAnsi" w:eastAsiaTheme="majorEastAsia" w:hAnsiTheme="majorHAnsi" w:cstheme="majorBidi"/>
      <w:color w:val="1F4D78" w:themeColor="accent1" w:themeShade="7F"/>
    </w:rPr>
  </w:style>
  <w:style w:type="paragraph" w:styleId="Heading6">
    <w:name w:val="heading 6"/>
    <w:aliases w:val="Title (no index)"/>
    <w:basedOn w:val="Heading3"/>
    <w:next w:val="Normal"/>
    <w:link w:val="Heading6Char"/>
    <w:unhideWhenUsed/>
    <w:qFormat/>
    <w:rsid w:val="00FD7F11"/>
    <w:pPr>
      <w:pageBreakBefore w:val="0"/>
      <w:spacing w:before="200" w:line="240" w:lineRule="auto"/>
      <w:jc w:val="left"/>
      <w:outlineLvl w:val="5"/>
    </w:pPr>
    <w:rPr>
      <w:rFonts w:asciiTheme="majorHAnsi" w:hAnsiTheme="majorHAnsi"/>
      <w:b w:val="0"/>
      <w:bCs/>
      <w:i/>
      <w:iCs/>
      <w:color w:val="1F4D78" w:themeColor="accent1" w:themeShade="7F"/>
      <w:sz w:val="22"/>
      <w:szCs w:val="22"/>
      <w:u w:val="none"/>
    </w:rPr>
  </w:style>
  <w:style w:type="paragraph" w:styleId="Heading7">
    <w:name w:val="heading 7"/>
    <w:basedOn w:val="Normal"/>
    <w:next w:val="Normal"/>
    <w:link w:val="Heading7Char"/>
    <w:unhideWhenUsed/>
    <w:qFormat/>
    <w:rsid w:val="00FD7F11"/>
    <w:pPr>
      <w:keepNext/>
      <w:keepLines/>
      <w:spacing w:before="200" w:after="0" w:line="240" w:lineRule="auto"/>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FD7F11"/>
    <w:pPr>
      <w:keepNext/>
      <w:keepLines/>
      <w:spacing w:before="200" w:after="0" w:line="240"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nhideWhenUsed/>
    <w:qFormat/>
    <w:rsid w:val="00FD7F11"/>
    <w:pPr>
      <w:keepNext/>
      <w:keepLines/>
      <w:spacing w:before="200" w:after="0" w:line="240"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rsid w:val="00FD7F1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D7F11"/>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AHeading 1 Char,F2 - Heading 1 Char"/>
    <w:basedOn w:val="DefaultParagraphFont"/>
    <w:link w:val="Heading1"/>
    <w:rsid w:val="00FD7F11"/>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1"/>
    <w:rsid w:val="00FD7F11"/>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2"/>
    <w:rsid w:val="00FD7F11"/>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FD7F11"/>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7"/>
    <w:qFormat/>
    <w:rsid w:val="00FD7F11"/>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D7F11"/>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9."/>
    <w:basedOn w:val="DefaultParagraphFont"/>
    <w:uiPriority w:val="6"/>
    <w:qFormat/>
    <w:rsid w:val="00FD7F11"/>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FD7F11"/>
    <w:rPr>
      <w:color w:val="auto"/>
      <w:u w:val="none"/>
    </w:rPr>
  </w:style>
  <w:style w:type="character" w:styleId="FollowedHyperlink">
    <w:name w:val="FollowedHyperlink"/>
    <w:basedOn w:val="DefaultParagraphFont"/>
    <w:uiPriority w:val="99"/>
    <w:unhideWhenUsed/>
    <w:rsid w:val="00FD7F11"/>
    <w:rPr>
      <w:color w:val="auto"/>
      <w:u w:val="none"/>
    </w:rPr>
  </w:style>
  <w:style w:type="character" w:customStyle="1" w:styleId="Heading5Char">
    <w:name w:val="Heading 5 Char"/>
    <w:aliases w:val="Blocks Char"/>
    <w:basedOn w:val="DefaultParagraphFont"/>
    <w:link w:val="Heading5"/>
    <w:rsid w:val="00FD7F11"/>
    <w:rPr>
      <w:rFonts w:asciiTheme="majorHAnsi" w:eastAsiaTheme="majorEastAsia" w:hAnsiTheme="majorHAnsi" w:cstheme="majorBidi"/>
      <w:color w:val="1F4D78" w:themeColor="accent1" w:themeShade="7F"/>
    </w:rPr>
  </w:style>
  <w:style w:type="character" w:customStyle="1" w:styleId="Heading6Char">
    <w:name w:val="Heading 6 Char"/>
    <w:aliases w:val="Title (no index) Char"/>
    <w:basedOn w:val="DefaultParagraphFont"/>
    <w:link w:val="Heading6"/>
    <w:rsid w:val="00FD7F11"/>
    <w:rPr>
      <w:rFonts w:asciiTheme="majorHAnsi" w:eastAsiaTheme="majorEastAsia" w:hAnsiTheme="majorHAnsi" w:cstheme="majorBidi"/>
      <w:bCs/>
      <w:i/>
      <w:iCs/>
      <w:color w:val="1F4D78" w:themeColor="accent1" w:themeShade="7F"/>
    </w:rPr>
  </w:style>
  <w:style w:type="character" w:customStyle="1" w:styleId="Heading7Char">
    <w:name w:val="Heading 7 Char"/>
    <w:basedOn w:val="DefaultParagraphFont"/>
    <w:link w:val="Heading7"/>
    <w:rsid w:val="00FD7F1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rsid w:val="00FD7F11"/>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rsid w:val="00FD7F11"/>
    <w:rPr>
      <w:rFonts w:asciiTheme="majorHAnsi" w:eastAsiaTheme="majorEastAsia" w:hAnsiTheme="majorHAnsi" w:cstheme="majorBidi"/>
      <w:i/>
      <w:iCs/>
      <w:color w:val="404040" w:themeColor="text1" w:themeTint="BF"/>
      <w:sz w:val="20"/>
      <w:szCs w:val="20"/>
    </w:rPr>
  </w:style>
  <w:style w:type="character" w:customStyle="1" w:styleId="UnresolvedMention1">
    <w:name w:val="Unresolved Mention1"/>
    <w:basedOn w:val="DefaultParagraphFont"/>
    <w:uiPriority w:val="99"/>
    <w:unhideWhenUsed/>
    <w:rsid w:val="00FD7F11"/>
    <w:rPr>
      <w:color w:val="605E5C"/>
      <w:shd w:val="clear" w:color="auto" w:fill="E1DFDD"/>
    </w:rPr>
  </w:style>
  <w:style w:type="paragraph" w:customStyle="1" w:styleId="textbold">
    <w:name w:val="text bold"/>
    <w:basedOn w:val="Normal"/>
    <w:link w:val="Emphasis"/>
    <w:autoRedefine/>
    <w:uiPriority w:val="7"/>
    <w:qFormat/>
    <w:rsid w:val="00FD7F11"/>
    <w:rPr>
      <w:b/>
      <w:iCs/>
      <w:u w:val="single"/>
    </w:rPr>
  </w:style>
  <w:style w:type="paragraph" w:styleId="DocumentMap">
    <w:name w:val="Document Map"/>
    <w:basedOn w:val="Normal"/>
    <w:link w:val="DocumentMapChar"/>
    <w:uiPriority w:val="99"/>
    <w:unhideWhenUsed/>
    <w:rsid w:val="00FD7F1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FD7F11"/>
    <w:rPr>
      <w:rFonts w:ascii="Lucida Grande" w:hAnsi="Lucida Grande" w:cs="Lucida Grande"/>
      <w:sz w:val="24"/>
    </w:rPr>
  </w:style>
  <w:style w:type="paragraph" w:customStyle="1" w:styleId="UnderlinePara">
    <w:name w:val="Underline Para"/>
    <w:basedOn w:val="Normal"/>
    <w:uiPriority w:val="6"/>
    <w:qFormat/>
    <w:rsid w:val="00FD7F11"/>
    <w:pPr>
      <w:widowControl w:val="0"/>
      <w:suppressAutoHyphens/>
      <w:spacing w:after="200"/>
      <w:contextualSpacing/>
    </w:pPr>
    <w:rPr>
      <w:rFonts w:asciiTheme="minorHAnsi" w:hAnsiTheme="minorHAnsi"/>
      <w:b/>
      <w:u w:val="single"/>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FD7F1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99"/>
    <w:unhideWhenUsed/>
    <w:qFormat/>
    <w:rsid w:val="00FD7F11"/>
    <w:pPr>
      <w:ind w:left="720"/>
      <w:contextualSpacing/>
    </w:pPr>
  </w:style>
  <w:style w:type="character" w:customStyle="1" w:styleId="BoldUnderline">
    <w:name w:val="Bold.Underline"/>
    <w:uiPriority w:val="1"/>
    <w:qFormat/>
    <w:rsid w:val="00FD7F11"/>
    <w:rPr>
      <w:b/>
      <w:u w:val="single"/>
    </w:rPr>
  </w:style>
  <w:style w:type="character" w:customStyle="1" w:styleId="Minimize">
    <w:name w:val="Minimize"/>
    <w:uiPriority w:val="1"/>
    <w:qFormat/>
    <w:rsid w:val="00FD7F11"/>
    <w:rPr>
      <w:rFonts w:asciiTheme="minorHAnsi" w:hAnsiTheme="minorHAnsi"/>
      <w:sz w:val="16"/>
    </w:rPr>
  </w:style>
  <w:style w:type="character" w:customStyle="1" w:styleId="TitleChar">
    <w:name w:val="Title Char"/>
    <w:aliases w:val="Cites and Cards Char,UNDERLINE Char,Bold Underlined Char,title Char,Block Heading Char,Read This Char,Non Read Text Char1,Debate Normal Char"/>
    <w:link w:val="Title"/>
    <w:uiPriority w:val="6"/>
    <w:qFormat/>
    <w:rsid w:val="00FD7F11"/>
    <w:rPr>
      <w:rFonts w:ascii="Arial" w:hAnsi="Arial"/>
      <w:bCs/>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FD7F11"/>
    <w:pPr>
      <w:pBdr>
        <w:bottom w:val="single" w:sz="8" w:space="4" w:color="4F81BD"/>
      </w:pBdr>
      <w:spacing w:after="300" w:line="240" w:lineRule="auto"/>
      <w:contextualSpacing/>
    </w:pPr>
    <w:rPr>
      <w:rFonts w:ascii="Arial" w:hAnsi="Arial"/>
      <w:bCs/>
      <w:u w:val="single"/>
    </w:rPr>
  </w:style>
  <w:style w:type="character" w:customStyle="1" w:styleId="TitleChar1">
    <w:name w:val="Title Char1"/>
    <w:aliases w:val="Non Read Text Char"/>
    <w:basedOn w:val="DefaultParagraphFont"/>
    <w:uiPriority w:val="1"/>
    <w:qFormat/>
    <w:rsid w:val="00FD7F11"/>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FD7F11"/>
    <w:rPr>
      <w:b/>
      <w:u w:val="single"/>
    </w:rPr>
  </w:style>
  <w:style w:type="character" w:customStyle="1" w:styleId="Underline2Char">
    <w:name w:val="Underline2 Char"/>
    <w:basedOn w:val="DefaultParagraphFont"/>
    <w:link w:val="Underline2"/>
    <w:uiPriority w:val="4"/>
    <w:rsid w:val="00FD7F11"/>
    <w:rPr>
      <w:rFonts w:ascii="Calibri" w:hAnsi="Calibri"/>
      <w:b/>
      <w:u w:val="single"/>
    </w:rPr>
  </w:style>
  <w:style w:type="character" w:customStyle="1" w:styleId="BoldUnderline0">
    <w:name w:val="BoldUnderline"/>
    <w:basedOn w:val="DefaultParagraphFont"/>
    <w:uiPriority w:val="1"/>
    <w:qFormat/>
    <w:rsid w:val="00FD7F11"/>
    <w:rPr>
      <w:rFonts w:ascii="Arial" w:hAnsi="Arial"/>
      <w:b/>
      <w:sz w:val="20"/>
      <w:u w:val="single"/>
    </w:rPr>
  </w:style>
  <w:style w:type="character" w:styleId="FootnoteReference">
    <w:name w:val="footnote reference"/>
    <w:aliases w:val="FN Ref,footnote reference,fr,o,FR,(NECG) Footnote Reference"/>
    <w:basedOn w:val="DefaultParagraphFont"/>
    <w:unhideWhenUsed/>
    <w:qFormat/>
    <w:rsid w:val="00FD7F11"/>
    <w:rPr>
      <w:vertAlign w:val="superscript"/>
    </w:rPr>
  </w:style>
  <w:style w:type="paragraph" w:styleId="FootnoteText">
    <w:name w:val="footnote text"/>
    <w:basedOn w:val="Normal"/>
    <w:link w:val="FootnoteTextChar"/>
    <w:unhideWhenUsed/>
    <w:qFormat/>
    <w:rsid w:val="00FD7F11"/>
    <w:pPr>
      <w:spacing w:line="256" w:lineRule="auto"/>
    </w:pPr>
    <w:rPr>
      <w:sz w:val="20"/>
      <w:szCs w:val="20"/>
    </w:rPr>
  </w:style>
  <w:style w:type="character" w:customStyle="1" w:styleId="FootnoteTextChar">
    <w:name w:val="Footnote Text Char"/>
    <w:basedOn w:val="DefaultParagraphFont"/>
    <w:link w:val="FootnoteText"/>
    <w:rsid w:val="00FD7F11"/>
    <w:rPr>
      <w:rFonts w:ascii="Calibri" w:hAnsi="Calibri"/>
      <w:sz w:val="20"/>
      <w:szCs w:val="20"/>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FD7F11"/>
    <w:pPr>
      <w:spacing w:before="100" w:beforeAutospacing="1" w:after="100" w:afterAutospacing="1" w:line="240" w:lineRule="auto"/>
    </w:pPr>
    <w:rPr>
      <w:rFonts w:eastAsia="Times New Roman"/>
    </w:rPr>
  </w:style>
  <w:style w:type="paragraph" w:customStyle="1" w:styleId="clay-paragraph">
    <w:name w:val="clay-paragraph"/>
    <w:basedOn w:val="Normal"/>
    <w:rsid w:val="00FD7F11"/>
    <w:pPr>
      <w:spacing w:before="100" w:beforeAutospacing="1" w:after="100" w:afterAutospacing="1" w:line="240" w:lineRule="auto"/>
    </w:pPr>
    <w:rPr>
      <w:rFonts w:eastAsia="Times New Roman"/>
    </w:rPr>
  </w:style>
  <w:style w:type="character" w:customStyle="1" w:styleId="apple-converted-space">
    <w:name w:val="apple-converted-space"/>
    <w:basedOn w:val="DefaultParagraphFont"/>
    <w:rsid w:val="00FD7F11"/>
  </w:style>
  <w:style w:type="character" w:customStyle="1" w:styleId="gmail-styleunderline">
    <w:name w:val="gmail-styleunderline"/>
    <w:basedOn w:val="DefaultParagraphFont"/>
    <w:rsid w:val="00FD7F11"/>
  </w:style>
  <w:style w:type="paragraph" w:customStyle="1" w:styleId="css-182kmce">
    <w:name w:val="css-182kmce"/>
    <w:basedOn w:val="Normal"/>
    <w:rsid w:val="00FD7F11"/>
    <w:pPr>
      <w:spacing w:before="100" w:beforeAutospacing="1" w:after="100" w:afterAutospacing="1" w:line="240" w:lineRule="auto"/>
    </w:pPr>
    <w:rPr>
      <w:rFonts w:eastAsia="Times New Roman"/>
      <w:lang w:eastAsia="ko-KR"/>
    </w:rPr>
  </w:style>
  <w:style w:type="character" w:customStyle="1" w:styleId="inline-garnett-quote">
    <w:name w:val="inline-garnett-quote"/>
    <w:basedOn w:val="DefaultParagraphFont"/>
    <w:rsid w:val="00FD7F11"/>
  </w:style>
  <w:style w:type="paragraph" w:customStyle="1" w:styleId="pullquote-paragraph">
    <w:name w:val="pullquote-paragraph"/>
    <w:basedOn w:val="Normal"/>
    <w:rsid w:val="00FD7F11"/>
    <w:pPr>
      <w:spacing w:before="100" w:beforeAutospacing="1" w:after="100" w:afterAutospacing="1" w:line="240" w:lineRule="auto"/>
    </w:pPr>
    <w:rPr>
      <w:rFonts w:eastAsia="Times New Roman"/>
      <w:lang w:eastAsia="ko-KR"/>
    </w:rPr>
  </w:style>
  <w:style w:type="character" w:styleId="HTMLCite">
    <w:name w:val="HTML Cite"/>
    <w:basedOn w:val="DefaultParagraphFont"/>
    <w:uiPriority w:val="99"/>
    <w:unhideWhenUsed/>
    <w:rsid w:val="00FD7F11"/>
    <w:rPr>
      <w:i/>
      <w:iCs/>
    </w:rPr>
  </w:style>
  <w:style w:type="paragraph" w:customStyle="1" w:styleId="font--body">
    <w:name w:val="font--body"/>
    <w:basedOn w:val="Normal"/>
    <w:uiPriority w:val="99"/>
    <w:rsid w:val="00FD7F11"/>
    <w:pPr>
      <w:spacing w:before="100" w:beforeAutospacing="1" w:after="100" w:afterAutospacing="1" w:line="240" w:lineRule="auto"/>
    </w:pPr>
    <w:rPr>
      <w:rFonts w:eastAsia="Times New Roman"/>
      <w:lang w:eastAsia="ko-KR"/>
    </w:rPr>
  </w:style>
  <w:style w:type="paragraph" w:customStyle="1" w:styleId="gntarbp">
    <w:name w:val="gnt_ar_b_p"/>
    <w:basedOn w:val="Normal"/>
    <w:rsid w:val="00FD7F11"/>
    <w:pPr>
      <w:spacing w:before="100" w:beforeAutospacing="1" w:after="100" w:afterAutospacing="1" w:line="240" w:lineRule="auto"/>
    </w:pPr>
    <w:rPr>
      <w:rFonts w:eastAsia="Times New Roman"/>
      <w:lang w:eastAsia="ko-KR"/>
    </w:rPr>
  </w:style>
  <w:style w:type="paragraph" w:customStyle="1" w:styleId="slate-paragraph">
    <w:name w:val="slate-paragraph"/>
    <w:basedOn w:val="Normal"/>
    <w:uiPriority w:val="99"/>
    <w:rsid w:val="00FD7F11"/>
    <w:pPr>
      <w:spacing w:before="100" w:beforeAutospacing="1" w:after="100" w:afterAutospacing="1" w:line="240" w:lineRule="auto"/>
    </w:pPr>
    <w:rPr>
      <w:rFonts w:eastAsia="Times New Roman"/>
      <w:lang w:eastAsia="ko-KR"/>
    </w:rPr>
  </w:style>
  <w:style w:type="character" w:customStyle="1" w:styleId="numbers">
    <w:name w:val="numbers"/>
    <w:basedOn w:val="DefaultParagraphFont"/>
    <w:rsid w:val="00FD7F11"/>
  </w:style>
  <w:style w:type="paragraph" w:customStyle="1" w:styleId="endmarkenabled">
    <w:name w:val="endmarkenabled"/>
    <w:basedOn w:val="Normal"/>
    <w:rsid w:val="00FD7F11"/>
    <w:pPr>
      <w:spacing w:before="100" w:beforeAutospacing="1" w:after="100" w:afterAutospacing="1" w:line="240" w:lineRule="auto"/>
    </w:pPr>
    <w:rPr>
      <w:rFonts w:eastAsia="Times New Roman"/>
      <w:lang w:eastAsia="ko-KR"/>
    </w:rPr>
  </w:style>
  <w:style w:type="character" w:customStyle="1" w:styleId="link">
    <w:name w:val="link"/>
    <w:basedOn w:val="DefaultParagraphFont"/>
    <w:rsid w:val="00FD7F11"/>
  </w:style>
  <w:style w:type="paragraph" w:customStyle="1" w:styleId="css-exrw3m">
    <w:name w:val="css-exrw3m"/>
    <w:basedOn w:val="Normal"/>
    <w:uiPriority w:val="99"/>
    <w:rsid w:val="00FD7F11"/>
    <w:pPr>
      <w:spacing w:before="100" w:beforeAutospacing="1" w:after="100" w:afterAutospacing="1" w:line="240" w:lineRule="auto"/>
    </w:pPr>
    <w:rPr>
      <w:rFonts w:eastAsia="Times New Roman"/>
    </w:rPr>
  </w:style>
  <w:style w:type="character" w:customStyle="1" w:styleId="css-8l6xbc">
    <w:name w:val="css-8l6xbc"/>
    <w:basedOn w:val="DefaultParagraphFont"/>
    <w:rsid w:val="00FD7F11"/>
  </w:style>
  <w:style w:type="paragraph" w:customStyle="1" w:styleId="t-body-text">
    <w:name w:val="t-body-text"/>
    <w:basedOn w:val="Normal"/>
    <w:uiPriority w:val="99"/>
    <w:rsid w:val="00FD7F11"/>
    <w:pPr>
      <w:spacing w:before="100" w:beforeAutospacing="1" w:after="100" w:afterAutospacing="1" w:line="240" w:lineRule="auto"/>
    </w:pPr>
    <w:rPr>
      <w:rFonts w:eastAsia="Times New Roman"/>
    </w:rPr>
  </w:style>
  <w:style w:type="character" w:styleId="Strong">
    <w:name w:val="Strong"/>
    <w:aliases w:val="8 pt font,Citation Char Char1 Char Char Char Char Char,Cut,Small 1,Read Char Char Char,Citation Char Char Char1,Read Char Char1"/>
    <w:basedOn w:val="DefaultParagraphFont"/>
    <w:uiPriority w:val="22"/>
    <w:qFormat/>
    <w:rsid w:val="00FD7F11"/>
    <w:rPr>
      <w:b/>
      <w:bCs/>
    </w:rPr>
  </w:style>
  <w:style w:type="paragraph" w:styleId="BalloonText">
    <w:name w:val="Balloon Text"/>
    <w:basedOn w:val="Normal"/>
    <w:link w:val="BalloonTextChar"/>
    <w:uiPriority w:val="99"/>
    <w:unhideWhenUsed/>
    <w:rsid w:val="00FD7F1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FD7F11"/>
    <w:rPr>
      <w:rFonts w:ascii="Segoe UI" w:hAnsi="Segoe UI" w:cs="Segoe UI"/>
      <w:sz w:val="18"/>
      <w:szCs w:val="18"/>
    </w:rPr>
  </w:style>
  <w:style w:type="character" w:customStyle="1" w:styleId="caps">
    <w:name w:val="caps"/>
    <w:basedOn w:val="DefaultParagraphFont"/>
    <w:rsid w:val="00FD7F11"/>
  </w:style>
  <w:style w:type="paragraph" w:customStyle="1" w:styleId="c-user-cardbio">
    <w:name w:val="c-user-card__bio"/>
    <w:basedOn w:val="Normal"/>
    <w:uiPriority w:val="99"/>
    <w:rsid w:val="00FD7F11"/>
    <w:pPr>
      <w:spacing w:before="100" w:beforeAutospacing="1" w:after="100" w:afterAutospacing="1" w:line="240" w:lineRule="auto"/>
    </w:pPr>
    <w:rPr>
      <w:rFonts w:eastAsia="Times New Roman"/>
    </w:rPr>
  </w:style>
  <w:style w:type="paragraph" w:customStyle="1" w:styleId="selectionshareable">
    <w:name w:val="selectionshareable"/>
    <w:basedOn w:val="Normal"/>
    <w:uiPriority w:val="99"/>
    <w:qFormat/>
    <w:rsid w:val="00FD7F11"/>
    <w:pPr>
      <w:spacing w:before="100" w:beforeAutospacing="1" w:after="100" w:afterAutospacing="1" w:line="240" w:lineRule="auto"/>
    </w:pPr>
    <w:rPr>
      <w:rFonts w:eastAsia="Times New Roman"/>
    </w:rPr>
  </w:style>
  <w:style w:type="character" w:customStyle="1" w:styleId="3oh-">
    <w:name w:val="_3oh-"/>
    <w:basedOn w:val="DefaultParagraphFont"/>
    <w:rsid w:val="00FD7F11"/>
  </w:style>
  <w:style w:type="paragraph" w:customStyle="1" w:styleId="normal1">
    <w:name w:val="normal1"/>
    <w:basedOn w:val="Normal"/>
    <w:rsid w:val="00FD7F11"/>
    <w:pPr>
      <w:spacing w:before="100" w:beforeAutospacing="1" w:after="100" w:afterAutospacing="1" w:line="240" w:lineRule="auto"/>
    </w:pPr>
    <w:rPr>
      <w:rFonts w:eastAsia="Times New Roman"/>
    </w:rPr>
  </w:style>
  <w:style w:type="character" w:customStyle="1" w:styleId="c-timestamplabel">
    <w:name w:val="c-timestamp__label"/>
    <w:basedOn w:val="DefaultParagraphFont"/>
    <w:rsid w:val="00FD7F11"/>
  </w:style>
  <w:style w:type="character" w:customStyle="1" w:styleId="c-messagelistunreaddividerlabel">
    <w:name w:val="c-message_list__unread_divider__label"/>
    <w:basedOn w:val="DefaultParagraphFont"/>
    <w:rsid w:val="00FD7F11"/>
  </w:style>
  <w:style w:type="character" w:customStyle="1" w:styleId="c-messagesender">
    <w:name w:val="c-message__sender"/>
    <w:basedOn w:val="DefaultParagraphFont"/>
    <w:rsid w:val="00FD7F11"/>
  </w:style>
  <w:style w:type="character" w:customStyle="1" w:styleId="c-reactioncount">
    <w:name w:val="c-reaction__count"/>
    <w:basedOn w:val="DefaultParagraphFont"/>
    <w:rsid w:val="00FD7F11"/>
  </w:style>
  <w:style w:type="paragraph" w:customStyle="1" w:styleId="Analytic">
    <w:name w:val="Analytic"/>
    <w:basedOn w:val="Normal"/>
    <w:link w:val="AnalyticChar"/>
    <w:autoRedefine/>
    <w:uiPriority w:val="4"/>
    <w:qFormat/>
    <w:rsid w:val="00FD7F11"/>
    <w:rPr>
      <w:color w:val="44546A" w:themeColor="text2"/>
    </w:rPr>
  </w:style>
  <w:style w:type="character" w:customStyle="1" w:styleId="AnalyticChar">
    <w:name w:val="Analytic Char"/>
    <w:basedOn w:val="DefaultParagraphFont"/>
    <w:link w:val="Analytic"/>
    <w:uiPriority w:val="4"/>
    <w:rsid w:val="00FD7F11"/>
    <w:rPr>
      <w:rFonts w:ascii="Calibri" w:hAnsi="Calibri"/>
      <w:color w:val="44546A" w:themeColor="text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qFormat/>
    <w:rsid w:val="00FD7F11"/>
    <w:pPr>
      <w:spacing w:after="0" w:line="240" w:lineRule="auto"/>
    </w:pPr>
    <w:rPr>
      <w:b/>
      <w:u w:val="single"/>
    </w:rPr>
  </w:style>
  <w:style w:type="paragraph" w:styleId="Header">
    <w:name w:val="header"/>
    <w:aliases w:val="Header 1, Char2,Header Char Char,Char2,Block Char Char,Header Char1 Char,Header Char Char Char,Header Char Char1 Char,Header Char1 Char Char Char,Header Char Char1 Char Char Char,Header Char1 Char Char1 Char Char Char,HeaderOld,Header Char2"/>
    <w:basedOn w:val="Normal"/>
    <w:link w:val="HeaderChar"/>
    <w:uiPriority w:val="99"/>
    <w:unhideWhenUsed/>
    <w:qFormat/>
    <w:rsid w:val="00FD7F11"/>
    <w:pPr>
      <w:tabs>
        <w:tab w:val="center" w:pos="4680"/>
        <w:tab w:val="right" w:pos="9360"/>
      </w:tabs>
      <w:spacing w:after="0" w:line="240" w:lineRule="auto"/>
    </w:pPr>
  </w:style>
  <w:style w:type="character" w:customStyle="1" w:styleId="HeaderChar">
    <w:name w:val="Header Char"/>
    <w:aliases w:val="Header 1 Char2, Char2 Char,Header Char Char Char1,Char2 Char,Block Char Char Char,Header Char1 Char Char,Header Char Char Char Char,Header Char Char1 Char Char,Header Char1 Char Char Char Char,Header Char Char1 Char Char Char Char"/>
    <w:basedOn w:val="DefaultParagraphFont"/>
    <w:link w:val="Header"/>
    <w:uiPriority w:val="99"/>
    <w:qFormat/>
    <w:rsid w:val="00FD7F11"/>
    <w:rPr>
      <w:rFonts w:ascii="Calibri" w:hAnsi="Calibri"/>
    </w:rPr>
  </w:style>
  <w:style w:type="paragraph" w:styleId="Footer">
    <w:name w:val="footer"/>
    <w:basedOn w:val="Normal"/>
    <w:link w:val="FooterChar"/>
    <w:uiPriority w:val="99"/>
    <w:unhideWhenUsed/>
    <w:rsid w:val="00FD7F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7F11"/>
    <w:rPr>
      <w:rFonts w:ascii="Calibri" w:hAnsi="Calibri"/>
    </w:rPr>
  </w:style>
  <w:style w:type="paragraph" w:customStyle="1" w:styleId="Emphasis1">
    <w:name w:val="Emphasis1"/>
    <w:basedOn w:val="Normal"/>
    <w:autoRedefine/>
    <w:uiPriority w:val="7"/>
    <w:qFormat/>
    <w:rsid w:val="00FD7F11"/>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z-TopofFormChar">
    <w:name w:val="z-Top of Form Char"/>
    <w:basedOn w:val="DefaultParagraphFont"/>
    <w:link w:val="z-TopofForm"/>
    <w:uiPriority w:val="99"/>
    <w:rsid w:val="00FD7F11"/>
    <w:rPr>
      <w:rFonts w:ascii="Arial" w:eastAsia="Times New Roman" w:hAnsi="Arial" w:cs="Arial"/>
      <w:vanish/>
      <w:sz w:val="16"/>
      <w:szCs w:val="16"/>
    </w:rPr>
  </w:style>
  <w:style w:type="paragraph" w:styleId="z-TopofForm">
    <w:name w:val="HTML Top of Form"/>
    <w:basedOn w:val="Normal"/>
    <w:next w:val="Normal"/>
    <w:link w:val="z-TopofFormChar"/>
    <w:hidden/>
    <w:uiPriority w:val="99"/>
    <w:unhideWhenUsed/>
    <w:rsid w:val="00FD7F11"/>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1">
    <w:name w:val="z-Top of Form Char1"/>
    <w:basedOn w:val="DefaultParagraphFont"/>
    <w:uiPriority w:val="99"/>
    <w:rsid w:val="00FD7F11"/>
    <w:rPr>
      <w:rFonts w:ascii="Arial" w:hAnsi="Arial" w:cs="Arial"/>
      <w:vanish/>
      <w:sz w:val="16"/>
      <w:szCs w:val="16"/>
    </w:rPr>
  </w:style>
  <w:style w:type="character" w:customStyle="1" w:styleId="z-BottomofFormChar">
    <w:name w:val="z-Bottom of Form Char"/>
    <w:basedOn w:val="DefaultParagraphFont"/>
    <w:link w:val="z-BottomofForm"/>
    <w:uiPriority w:val="99"/>
    <w:rsid w:val="00FD7F11"/>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FD7F11"/>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rsid w:val="00FD7F11"/>
    <w:rPr>
      <w:rFonts w:ascii="Arial" w:hAnsi="Arial" w:cs="Arial"/>
      <w:vanish/>
      <w:sz w:val="16"/>
      <w:szCs w:val="16"/>
    </w:rPr>
  </w:style>
  <w:style w:type="paragraph" w:customStyle="1" w:styleId="Emphasize">
    <w:name w:val="Emphasize"/>
    <w:basedOn w:val="Normal"/>
    <w:uiPriority w:val="7"/>
    <w:qFormat/>
    <w:rsid w:val="00FD7F11"/>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PageNumber">
    <w:name w:val="page number"/>
    <w:aliases w:val="card ununderlined"/>
    <w:basedOn w:val="DefaultParagraphFont"/>
    <w:uiPriority w:val="99"/>
    <w:unhideWhenUsed/>
    <w:rsid w:val="00FD7F11"/>
  </w:style>
  <w:style w:type="character" w:customStyle="1" w:styleId="UnderlineBold">
    <w:name w:val="Underline + Bold"/>
    <w:uiPriority w:val="1"/>
    <w:qFormat/>
    <w:rsid w:val="00FD7F11"/>
    <w:rPr>
      <w:b/>
      <w:sz w:val="20"/>
      <w:u w:val="single"/>
    </w:rPr>
  </w:style>
  <w:style w:type="paragraph" w:customStyle="1" w:styleId="8MIn">
    <w:name w:val="8 MIn"/>
    <w:basedOn w:val="Normal"/>
    <w:link w:val="8MInChar"/>
    <w:uiPriority w:val="4"/>
    <w:qFormat/>
    <w:rsid w:val="00FD7F11"/>
    <w:pPr>
      <w:shd w:val="clear" w:color="auto" w:fill="FFFFFF"/>
      <w:spacing w:beforeAutospacing="1" w:after="0" w:afterAutospacing="1" w:line="240" w:lineRule="auto"/>
      <w:textAlignment w:val="baseline"/>
    </w:pPr>
    <w:rPr>
      <w:rFonts w:eastAsia="Times New Roman" w:cstheme="minorHAnsi"/>
      <w:color w:val="333333"/>
    </w:rPr>
  </w:style>
  <w:style w:type="character" w:customStyle="1" w:styleId="8MInChar">
    <w:name w:val="8 MIn Char"/>
    <w:basedOn w:val="DefaultParagraphFont"/>
    <w:link w:val="8MIn"/>
    <w:uiPriority w:val="4"/>
    <w:rsid w:val="00FD7F11"/>
    <w:rPr>
      <w:rFonts w:ascii="Calibri" w:eastAsia="Times New Roman" w:hAnsi="Calibri" w:cstheme="minorHAnsi"/>
      <w:color w:val="333333"/>
      <w:shd w:val="clear" w:color="auto" w:fill="FFFFFF"/>
    </w:rPr>
  </w:style>
  <w:style w:type="character" w:customStyle="1" w:styleId="m-2757091861540947080gmail-styleunderline">
    <w:name w:val="m_-2757091861540947080gmail-styleunderline"/>
    <w:basedOn w:val="DefaultParagraphFont"/>
    <w:rsid w:val="00FD7F11"/>
  </w:style>
  <w:style w:type="character" w:customStyle="1" w:styleId="c-messagekittext">
    <w:name w:val="c-message_kit__text"/>
    <w:basedOn w:val="DefaultParagraphFont"/>
    <w:rsid w:val="00FD7F11"/>
  </w:style>
  <w:style w:type="character" w:customStyle="1" w:styleId="cardChar">
    <w:name w:val="card Char"/>
    <w:aliases w:val="Bold Cite Char Char,Speed Cite Char"/>
    <w:basedOn w:val="DefaultParagraphFont"/>
    <w:rsid w:val="00FD7F11"/>
    <w:rPr>
      <w:rFonts w:ascii="Georgia" w:eastAsia="Calibri" w:hAnsi="Georgia" w:cs="Times New Roman"/>
      <w:sz w:val="24"/>
    </w:rPr>
  </w:style>
  <w:style w:type="character" w:customStyle="1" w:styleId="UnresolvedMention10">
    <w:name w:val="Unresolved Mention10"/>
    <w:basedOn w:val="DefaultParagraphFont"/>
    <w:uiPriority w:val="99"/>
    <w:semiHidden/>
    <w:unhideWhenUsed/>
    <w:rsid w:val="00FD7F11"/>
    <w:rPr>
      <w:color w:val="605E5C"/>
      <w:shd w:val="clear" w:color="auto" w:fill="E1DFDD"/>
    </w:rPr>
  </w:style>
  <w:style w:type="character" w:customStyle="1" w:styleId="expertise">
    <w:name w:val="expertise"/>
    <w:basedOn w:val="DefaultParagraphFont"/>
    <w:rsid w:val="00FD7F11"/>
  </w:style>
  <w:style w:type="character" w:customStyle="1" w:styleId="education">
    <w:name w:val="education"/>
    <w:basedOn w:val="DefaultParagraphFont"/>
    <w:rsid w:val="00FD7F11"/>
  </w:style>
  <w:style w:type="character" w:customStyle="1" w:styleId="rollover-people">
    <w:name w:val="rollover-people"/>
    <w:basedOn w:val="DefaultParagraphFont"/>
    <w:rsid w:val="00FD7F11"/>
  </w:style>
  <w:style w:type="character" w:customStyle="1" w:styleId="UnresolvedMention2">
    <w:name w:val="Unresolved Mention2"/>
    <w:basedOn w:val="DefaultParagraphFont"/>
    <w:uiPriority w:val="99"/>
    <w:unhideWhenUsed/>
    <w:rsid w:val="00FD7F11"/>
    <w:rPr>
      <w:color w:val="605E5C"/>
      <w:shd w:val="clear" w:color="auto" w:fill="E1DFDD"/>
    </w:rPr>
  </w:style>
  <w:style w:type="character" w:styleId="IntenseEmphasis">
    <w:name w:val="Intense Emphasis"/>
    <w:aliases w:val="Intense Emphasi,Char Char Char1,cites Char Ch,Citation Char Char Cha,Box Out,Char Char Char Char Char Char Char Char1,Heading 3 Char Char1 Char,cit,8.,Intense Emphasis11111,9.5 pt,Italic,Intense Emphasis5,Heading 3 Char1 Char Char Ch,S"/>
    <w:basedOn w:val="DefaultParagraphFont"/>
    <w:qFormat/>
    <w:rsid w:val="00FD7F11"/>
    <w:rPr>
      <w:b/>
      <w:bCs w:val="0"/>
      <w:sz w:val="26"/>
      <w:u w:val="single"/>
    </w:rPr>
  </w:style>
  <w:style w:type="character" w:customStyle="1" w:styleId="UnresolvedMention3">
    <w:name w:val="Unresolved Mention3"/>
    <w:basedOn w:val="DefaultParagraphFont"/>
    <w:uiPriority w:val="99"/>
    <w:rsid w:val="00FD7F11"/>
    <w:rPr>
      <w:color w:val="605E5C"/>
      <w:shd w:val="clear" w:color="auto" w:fill="E1DFDD"/>
    </w:rPr>
  </w:style>
  <w:style w:type="paragraph" w:customStyle="1" w:styleId="Body">
    <w:name w:val="Body"/>
    <w:link w:val="BodyChar"/>
    <w:autoRedefine/>
    <w:uiPriority w:val="99"/>
    <w:qFormat/>
    <w:rsid w:val="00FD7F11"/>
    <w:pPr>
      <w:spacing w:after="0" w:line="240" w:lineRule="auto"/>
      <w:ind w:left="720"/>
      <w:jc w:val="both"/>
    </w:pPr>
    <w:rPr>
      <w:rFonts w:ascii="Calibri" w:eastAsiaTheme="majorEastAsia" w:hAnsi="Calibri" w:cstheme="majorBidi"/>
      <w:iCs/>
      <w:color w:val="000000" w:themeColor="text1"/>
      <w:sz w:val="8"/>
    </w:rPr>
  </w:style>
  <w:style w:type="character" w:customStyle="1" w:styleId="BodyChar">
    <w:name w:val="Body Char"/>
    <w:basedOn w:val="DefaultParagraphFont"/>
    <w:link w:val="Body"/>
    <w:uiPriority w:val="99"/>
    <w:rsid w:val="00FD7F11"/>
    <w:rPr>
      <w:rFonts w:ascii="Calibri" w:eastAsiaTheme="majorEastAsia" w:hAnsi="Calibri" w:cstheme="majorBidi"/>
      <w:iCs/>
      <w:color w:val="000000" w:themeColor="text1"/>
      <w:sz w:val="8"/>
    </w:rPr>
  </w:style>
  <w:style w:type="character" w:customStyle="1" w:styleId="url">
    <w:name w:val="url"/>
    <w:basedOn w:val="DefaultParagraphFont"/>
    <w:rsid w:val="00FD7F11"/>
  </w:style>
  <w:style w:type="character" w:customStyle="1" w:styleId="ellip">
    <w:name w:val="ellip"/>
    <w:basedOn w:val="DefaultParagraphFont"/>
    <w:rsid w:val="00FD7F11"/>
  </w:style>
  <w:style w:type="character" w:customStyle="1" w:styleId="nowrap">
    <w:name w:val="nowrap"/>
    <w:basedOn w:val="DefaultParagraphFont"/>
    <w:rsid w:val="00FD7F11"/>
  </w:style>
  <w:style w:type="paragraph" w:customStyle="1" w:styleId="msonormal0">
    <w:name w:val="msonormal"/>
    <w:basedOn w:val="Normal"/>
    <w:qFormat/>
    <w:rsid w:val="00FD7F11"/>
    <w:pPr>
      <w:spacing w:before="100" w:beforeAutospacing="1" w:after="100" w:afterAutospacing="1" w:line="256" w:lineRule="auto"/>
    </w:pPr>
  </w:style>
  <w:style w:type="paragraph" w:styleId="Revision">
    <w:name w:val="Revision"/>
    <w:uiPriority w:val="99"/>
    <w:semiHidden/>
    <w:rsid w:val="00FD7F11"/>
    <w:pPr>
      <w:spacing w:after="0" w:line="240" w:lineRule="auto"/>
    </w:pPr>
    <w:rPr>
      <w:rFonts w:ascii="Calibri" w:eastAsiaTheme="minorEastAsia" w:hAnsi="Calibri" w:cs="Arial"/>
      <w:szCs w:val="24"/>
    </w:rPr>
  </w:style>
  <w:style w:type="paragraph" w:customStyle="1" w:styleId="Tag2">
    <w:name w:val="Tag2"/>
    <w:basedOn w:val="Normal"/>
    <w:qFormat/>
    <w:rsid w:val="00FD7F11"/>
    <w:pPr>
      <w:spacing w:line="256" w:lineRule="auto"/>
    </w:pPr>
    <w:rPr>
      <w:b/>
    </w:rPr>
  </w:style>
  <w:style w:type="paragraph" w:customStyle="1" w:styleId="megaarticlebodyfirst-p2htdt">
    <w:name w:val="megaarticlebody_first-p_2htdt"/>
    <w:basedOn w:val="Normal"/>
    <w:uiPriority w:val="99"/>
    <w:semiHidden/>
    <w:rsid w:val="00FD7F11"/>
    <w:pPr>
      <w:spacing w:before="100" w:beforeAutospacing="1" w:after="100" w:afterAutospacing="1" w:line="256" w:lineRule="auto"/>
    </w:pPr>
  </w:style>
  <w:style w:type="paragraph" w:customStyle="1" w:styleId="p1">
    <w:name w:val="p1"/>
    <w:basedOn w:val="Normal"/>
    <w:uiPriority w:val="99"/>
    <w:qFormat/>
    <w:rsid w:val="00FD7F11"/>
    <w:pPr>
      <w:spacing w:line="256" w:lineRule="auto"/>
    </w:pPr>
    <w:rPr>
      <w:sz w:val="20"/>
      <w:szCs w:val="20"/>
    </w:rPr>
  </w:style>
  <w:style w:type="character" w:customStyle="1" w:styleId="underlinedChar">
    <w:name w:val="underlined Char"/>
    <w:link w:val="underlined"/>
    <w:locked/>
    <w:rsid w:val="00FD7F11"/>
    <w:rPr>
      <w:rFonts w:ascii="Times New Roman" w:eastAsia="Malgun Gothic" w:hAnsi="Times New Roman" w:cs="Times New Roman"/>
      <w:u w:val="single"/>
    </w:rPr>
  </w:style>
  <w:style w:type="paragraph" w:customStyle="1" w:styleId="underlined">
    <w:name w:val="underlined"/>
    <w:next w:val="Normal"/>
    <w:link w:val="underlinedChar"/>
    <w:autoRedefine/>
    <w:qFormat/>
    <w:rsid w:val="00FD7F11"/>
    <w:pPr>
      <w:spacing w:after="0" w:line="240" w:lineRule="auto"/>
      <w:contextualSpacing/>
    </w:pPr>
    <w:rPr>
      <w:rFonts w:ascii="Times New Roman" w:eastAsia="Malgun Gothic" w:hAnsi="Times New Roman" w:cs="Times New Roman"/>
      <w:u w:val="single"/>
    </w:rPr>
  </w:style>
  <w:style w:type="paragraph" w:customStyle="1" w:styleId="Shrink6">
    <w:name w:val="Shrink 6"/>
    <w:basedOn w:val="Normal"/>
    <w:qFormat/>
    <w:rsid w:val="00FD7F11"/>
    <w:pPr>
      <w:spacing w:line="256" w:lineRule="auto"/>
    </w:pPr>
    <w:rPr>
      <w:rFonts w:ascii="Georgia" w:eastAsia="Calibri" w:hAnsi="Georgia"/>
      <w:sz w:val="12"/>
    </w:rPr>
  </w:style>
  <w:style w:type="paragraph" w:customStyle="1" w:styleId="Scrunched">
    <w:name w:val="Scrunched"/>
    <w:basedOn w:val="Normal"/>
    <w:next w:val="Normal"/>
    <w:uiPriority w:val="99"/>
    <w:qFormat/>
    <w:rsid w:val="00FD7F11"/>
    <w:pPr>
      <w:spacing w:line="256" w:lineRule="auto"/>
    </w:pPr>
  </w:style>
  <w:style w:type="character" w:styleId="EndnoteReference">
    <w:name w:val="endnote reference"/>
    <w:basedOn w:val="DefaultParagraphFont"/>
    <w:unhideWhenUsed/>
    <w:rsid w:val="00FD7F11"/>
    <w:rPr>
      <w:vertAlign w:val="superscript"/>
    </w:rPr>
  </w:style>
  <w:style w:type="character" w:customStyle="1" w:styleId="Emph">
    <w:name w:val="Emph"/>
    <w:basedOn w:val="DefaultParagraphFont"/>
    <w:uiPriority w:val="1"/>
    <w:qFormat/>
    <w:rsid w:val="00FD7F11"/>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FD7F11"/>
    <w:rPr>
      <w:u w:val="single"/>
    </w:rPr>
  </w:style>
  <w:style w:type="character" w:customStyle="1" w:styleId="BoldUnderlineChar">
    <w:name w:val="Bold Underline Char"/>
    <w:basedOn w:val="DefaultParagraphFont"/>
    <w:rsid w:val="00FD7F11"/>
    <w:rPr>
      <w:rFonts w:ascii="Arial" w:hAnsi="Arial" w:cs="Arial" w:hint="default"/>
      <w:b/>
      <w:bCs w:val="0"/>
      <w:u w:val="single"/>
    </w:rPr>
  </w:style>
  <w:style w:type="character" w:customStyle="1" w:styleId="ReadCard">
    <w:name w:val="ReadCard"/>
    <w:uiPriority w:val="1"/>
    <w:qFormat/>
    <w:rsid w:val="00FD7F11"/>
    <w:rPr>
      <w:rFonts w:ascii="Times New Roman" w:hAnsi="Times New Roman" w:cs="Times New Roman" w:hint="default"/>
      <w:b/>
      <w:bCs w:val="0"/>
      <w:sz w:val="24"/>
      <w:u w:val="single"/>
    </w:rPr>
  </w:style>
  <w:style w:type="paragraph" w:customStyle="1" w:styleId="CiteSpacing">
    <w:name w:val="Cite Spacing"/>
    <w:basedOn w:val="Normal"/>
    <w:uiPriority w:val="4"/>
    <w:qFormat/>
    <w:rsid w:val="00FD7F11"/>
    <w:pPr>
      <w:spacing w:before="60" w:after="60"/>
    </w:pPr>
  </w:style>
  <w:style w:type="character" w:customStyle="1" w:styleId="FooterChar1">
    <w:name w:val="Footer Char1"/>
    <w:basedOn w:val="DefaultParagraphFont"/>
    <w:uiPriority w:val="99"/>
    <w:semiHidden/>
    <w:rsid w:val="00FD7F11"/>
    <w:rPr>
      <w:rFonts w:ascii="Calibri" w:eastAsiaTheme="minorHAnsi" w:hAnsi="Calibri" w:cs="Calibri"/>
      <w:sz w:val="16"/>
      <w:szCs w:val="22"/>
    </w:rPr>
  </w:style>
  <w:style w:type="paragraph" w:styleId="NoSpacing">
    <w:name w:val="No Spacing"/>
    <w:aliases w:val="Tag and Cite,ClearFormatting,Clear,DDI Tag,Tag Title,No Spacing51,No Spacing8,Dont u,No Spacing1111111,No Spacing7,Very Small Text,No Spacing311,No Spacing6,CD - Cite"/>
    <w:uiPriority w:val="99"/>
    <w:unhideWhenUsed/>
    <w:qFormat/>
    <w:rsid w:val="00FD7F11"/>
    <w:pPr>
      <w:spacing w:after="0" w:line="240" w:lineRule="auto"/>
    </w:pPr>
    <w:rPr>
      <w:rFonts w:ascii="Times New Roman" w:hAnsi="Times New Roman" w:cs="Times New Roman"/>
      <w:sz w:val="16"/>
    </w:rPr>
  </w:style>
  <w:style w:type="paragraph" w:customStyle="1" w:styleId="Cards">
    <w:name w:val="Cards"/>
    <w:next w:val="Normal"/>
    <w:link w:val="CardsChar"/>
    <w:qFormat/>
    <w:rsid w:val="00FD7F11"/>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link w:val="Cards"/>
    <w:rsid w:val="00FD7F11"/>
    <w:rPr>
      <w:rFonts w:ascii="Times New Roman" w:eastAsia="Times New Roman" w:hAnsi="Times New Roman" w:cs="Times New Roman"/>
      <w:sz w:val="20"/>
      <w:szCs w:val="24"/>
    </w:rPr>
  </w:style>
  <w:style w:type="character" w:customStyle="1" w:styleId="DebateUnderline">
    <w:name w:val="Debate Underline"/>
    <w:qFormat/>
    <w:rsid w:val="00FD7F11"/>
    <w:rPr>
      <w:rFonts w:ascii="Times New Roman" w:hAnsi="Times New Roman"/>
      <w:sz w:val="20"/>
      <w:u w:val="thick"/>
    </w:rPr>
  </w:style>
  <w:style w:type="paragraph" w:customStyle="1" w:styleId="Nothing">
    <w:name w:val="Nothing"/>
    <w:link w:val="NothingChar"/>
    <w:qFormat/>
    <w:rsid w:val="00FD7F11"/>
    <w:pPr>
      <w:spacing w:after="0" w:line="240" w:lineRule="auto"/>
    </w:pPr>
    <w:rPr>
      <w:rFonts w:ascii="Times New Roman" w:eastAsia="Times New Roman" w:hAnsi="Times New Roman" w:cs="Times New Roman"/>
      <w:sz w:val="20"/>
      <w:szCs w:val="24"/>
    </w:rPr>
  </w:style>
  <w:style w:type="character" w:customStyle="1" w:styleId="NothingChar">
    <w:name w:val="Nothing Char"/>
    <w:link w:val="Nothing"/>
    <w:rsid w:val="00FD7F11"/>
    <w:rPr>
      <w:rFonts w:ascii="Times New Roman" w:eastAsia="Times New Roman" w:hAnsi="Times New Roman" w:cs="Times New Roman"/>
      <w:sz w:val="20"/>
      <w:szCs w:val="24"/>
    </w:rPr>
  </w:style>
  <w:style w:type="character" w:customStyle="1" w:styleId="HeaderChar1">
    <w:name w:val="Header Char1"/>
    <w:aliases w:val="Header Char Char Char Char Char1,Header Char Char Char Char Char Char Char1,Header Char Char Char Char Char Char Char Cha Char,Header 1 Char1,Header 1 Char Char Char1,Char2 Char1,Header Char2 Char1,Header Char1 Char Char1"/>
    <w:basedOn w:val="DefaultParagraphFont"/>
    <w:uiPriority w:val="99"/>
    <w:rsid w:val="00FD7F11"/>
    <w:rPr>
      <w:rFonts w:ascii="Calibri" w:eastAsiaTheme="minorHAnsi" w:hAnsi="Calibri" w:cs="Calibri"/>
      <w:sz w:val="16"/>
      <w:szCs w:val="22"/>
    </w:rPr>
  </w:style>
  <w:style w:type="paragraph" w:customStyle="1" w:styleId="cardtext">
    <w:name w:val="card text"/>
    <w:basedOn w:val="Normal"/>
    <w:link w:val="cardtextChar"/>
    <w:qFormat/>
    <w:rsid w:val="00FD7F11"/>
    <w:pPr>
      <w:ind w:left="288" w:right="288"/>
    </w:pPr>
    <w:rPr>
      <w:rFonts w:ascii="Book Antiqua" w:hAnsi="Book Antiqua" w:cs="Lucida Grande"/>
    </w:rPr>
  </w:style>
  <w:style w:type="character" w:customStyle="1" w:styleId="cardtextChar">
    <w:name w:val="card text Char"/>
    <w:basedOn w:val="DefaultParagraphFont"/>
    <w:link w:val="cardtext"/>
    <w:rsid w:val="00FD7F11"/>
    <w:rPr>
      <w:rFonts w:ascii="Book Antiqua" w:hAnsi="Book Antiqua" w:cs="Lucida Grande"/>
    </w:rPr>
  </w:style>
  <w:style w:type="paragraph" w:customStyle="1" w:styleId="TagText">
    <w:name w:val="TagText"/>
    <w:basedOn w:val="Normal"/>
    <w:uiPriority w:val="99"/>
    <w:qFormat/>
    <w:rsid w:val="00FD7F11"/>
    <w:rPr>
      <w:rFonts w:eastAsia="Calibri"/>
      <w:b/>
    </w:rPr>
  </w:style>
  <w:style w:type="paragraph" w:customStyle="1" w:styleId="UnderlineEmphasis">
    <w:name w:val="Underline + Emphasis"/>
    <w:basedOn w:val="Normal"/>
    <w:next w:val="Normal"/>
    <w:link w:val="UnderlineEmphasisChar"/>
    <w:autoRedefine/>
    <w:qFormat/>
    <w:rsid w:val="00FD7F11"/>
    <w:rPr>
      <w:rFonts w:eastAsia="Calibri"/>
      <w:b/>
      <w:color w:val="000000"/>
      <w:u w:val="single"/>
    </w:rPr>
  </w:style>
  <w:style w:type="character" w:customStyle="1" w:styleId="UnderlineEmphasisChar">
    <w:name w:val="Underline + Emphasis Char"/>
    <w:basedOn w:val="DefaultParagraphFont"/>
    <w:link w:val="UnderlineEmphasis"/>
    <w:rsid w:val="00FD7F11"/>
    <w:rPr>
      <w:rFonts w:ascii="Calibri" w:eastAsia="Calibri" w:hAnsi="Calibri"/>
      <w:b/>
      <w:color w:val="000000"/>
      <w:u w:val="single"/>
    </w:rPr>
  </w:style>
  <w:style w:type="character" w:customStyle="1" w:styleId="BoldUnderlineUNDO">
    <w:name w:val="Bold.Underline.UNDO"/>
    <w:uiPriority w:val="1"/>
    <w:qFormat/>
    <w:rsid w:val="00FD7F11"/>
    <w:rPr>
      <w:b w:val="0"/>
    </w:rPr>
  </w:style>
  <w:style w:type="character" w:customStyle="1" w:styleId="LinedDown">
    <w:name w:val="Lined Down"/>
    <w:qFormat/>
    <w:rsid w:val="00FD7F11"/>
    <w:rPr>
      <w:rFonts w:ascii="Times New Roman" w:hAnsi="Times New Roman" w:cs="Times New Roman"/>
      <w:b w:val="0"/>
      <w:bCs w:val="0"/>
      <w:i w:val="0"/>
      <w:iCs w:val="0"/>
      <w:color w:val="000000"/>
      <w:sz w:val="12"/>
      <w:szCs w:val="12"/>
      <w:u w:val="none"/>
    </w:rPr>
  </w:style>
  <w:style w:type="character" w:customStyle="1" w:styleId="Carded">
    <w:name w:val="Carded"/>
    <w:qFormat/>
    <w:rsid w:val="00FD7F11"/>
    <w:rPr>
      <w:rFonts w:ascii="Times New Roman" w:hAnsi="Times New Roman" w:cs="Times New Roman"/>
      <w:b/>
      <w:bCs/>
      <w:color w:val="000000"/>
      <w:sz w:val="24"/>
      <w:szCs w:val="24"/>
      <w:u w:val="single"/>
    </w:rPr>
  </w:style>
  <w:style w:type="character" w:customStyle="1" w:styleId="BalloonTextChar1">
    <w:name w:val="Balloon Text Char1"/>
    <w:basedOn w:val="DefaultParagraphFont"/>
    <w:uiPriority w:val="99"/>
    <w:rsid w:val="00FD7F11"/>
    <w:rPr>
      <w:rFonts w:ascii="Segoe UI" w:hAnsi="Segoe UI" w:cs="Segoe UI"/>
      <w:sz w:val="18"/>
      <w:szCs w:val="18"/>
    </w:rPr>
  </w:style>
  <w:style w:type="character" w:customStyle="1" w:styleId="TitleChar2">
    <w:name w:val="Title Char2"/>
    <w:aliases w:val="Bold Underlined Char1,UNDERLINE Char1,Cites and Cards Char1,title Char1,Block Heading Char1"/>
    <w:uiPriority w:val="6"/>
    <w:qFormat/>
    <w:locked/>
    <w:rsid w:val="00FD7F11"/>
    <w:rPr>
      <w:bCs/>
      <w:sz w:val="20"/>
      <w:u w:val="single"/>
    </w:rPr>
  </w:style>
  <w:style w:type="character" w:customStyle="1" w:styleId="LDAnalytics">
    <w:name w:val="LD Analytics"/>
    <w:basedOn w:val="DefaultParagraphFont"/>
    <w:autoRedefine/>
    <w:uiPriority w:val="1"/>
    <w:qFormat/>
    <w:rsid w:val="00FD7F11"/>
  </w:style>
  <w:style w:type="paragraph" w:customStyle="1" w:styleId="evidencetext">
    <w:name w:val="evidence text"/>
    <w:basedOn w:val="Normal"/>
    <w:next w:val="Normal"/>
    <w:link w:val="evidencetextChar1"/>
    <w:qFormat/>
    <w:rsid w:val="00FD7F11"/>
    <w:pPr>
      <w:ind w:left="432" w:right="432"/>
    </w:pPr>
    <w:rPr>
      <w:rFonts w:eastAsia="Times New Roman"/>
      <w:color w:val="000000"/>
    </w:rPr>
  </w:style>
  <w:style w:type="character" w:customStyle="1" w:styleId="evidencetextChar1">
    <w:name w:val="evidence text Char1"/>
    <w:basedOn w:val="DefaultParagraphFont"/>
    <w:link w:val="evidencetext"/>
    <w:rsid w:val="00FD7F11"/>
    <w:rPr>
      <w:rFonts w:ascii="Calibri" w:eastAsia="Times New Roman" w:hAnsi="Calibri"/>
      <w:color w:val="000000"/>
    </w:rPr>
  </w:style>
  <w:style w:type="paragraph" w:styleId="Subtitle">
    <w:name w:val="Subtitle"/>
    <w:aliases w:val="Underlined card text"/>
    <w:basedOn w:val="Normal"/>
    <w:next w:val="Normal"/>
    <w:link w:val="SubtitleChar"/>
    <w:uiPriority w:val="99"/>
    <w:unhideWhenUsed/>
    <w:qFormat/>
    <w:rsid w:val="00FD7F11"/>
    <w:pPr>
      <w:numPr>
        <w:ilvl w:val="1"/>
      </w:numPr>
    </w:pPr>
    <w:rPr>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FD7F11"/>
    <w:rPr>
      <w:rFonts w:ascii="Calibri" w:hAnsi="Calibri"/>
      <w:color w:val="5A5A5A" w:themeColor="text1" w:themeTint="A5"/>
      <w:spacing w:val="15"/>
    </w:rPr>
  </w:style>
  <w:style w:type="paragraph" w:customStyle="1" w:styleId="Citation">
    <w:name w:val="Citation"/>
    <w:basedOn w:val="Normal"/>
    <w:autoRedefine/>
    <w:uiPriority w:val="1"/>
    <w:qFormat/>
    <w:rsid w:val="00FD7F11"/>
    <w:rPr>
      <w:rFonts w:eastAsia="Times New Roman" w:cs="Garamond"/>
      <w:bCs/>
      <w:u w:val="single"/>
    </w:rPr>
  </w:style>
  <w:style w:type="paragraph" w:styleId="BodyText">
    <w:name w:val="Body Text"/>
    <w:aliases w:val="BT"/>
    <w:basedOn w:val="Normal"/>
    <w:link w:val="BodyTextChar"/>
    <w:uiPriority w:val="99"/>
    <w:unhideWhenUsed/>
    <w:qFormat/>
    <w:rsid w:val="00FD7F11"/>
    <w:pPr>
      <w:spacing w:after="120"/>
    </w:pPr>
  </w:style>
  <w:style w:type="character" w:customStyle="1" w:styleId="BodyTextChar">
    <w:name w:val="Body Text Char"/>
    <w:aliases w:val="BT Char"/>
    <w:basedOn w:val="DefaultParagraphFont"/>
    <w:link w:val="BodyText"/>
    <w:uiPriority w:val="99"/>
    <w:rsid w:val="00FD7F11"/>
    <w:rPr>
      <w:rFonts w:ascii="Calibri" w:hAnsi="Calibri"/>
    </w:rPr>
  </w:style>
  <w:style w:type="paragraph" w:customStyle="1" w:styleId="tiny">
    <w:name w:val="tiny"/>
    <w:next w:val="Normal"/>
    <w:link w:val="tinyChar"/>
    <w:autoRedefine/>
    <w:qFormat/>
    <w:rsid w:val="00FD7F11"/>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rsid w:val="00FD7F11"/>
    <w:rPr>
      <w:rFonts w:ascii="Times New Roman" w:eastAsia="Malgun Gothic" w:hAnsi="Times New Roman" w:cs="Times New Roman"/>
      <w:sz w:val="12"/>
      <w:szCs w:val="24"/>
    </w:rPr>
  </w:style>
  <w:style w:type="character" w:customStyle="1" w:styleId="LDCut">
    <w:name w:val="LD Cut"/>
    <w:basedOn w:val="DefaultParagraphFont"/>
    <w:uiPriority w:val="1"/>
    <w:qFormat/>
    <w:rsid w:val="00FD7F11"/>
    <w:rPr>
      <w:rFonts w:ascii="Times New Roman" w:hAnsi="Times New Roman"/>
      <w:b w:val="0"/>
      <w:color w:val="auto"/>
      <w:sz w:val="12"/>
    </w:rPr>
  </w:style>
  <w:style w:type="character" w:customStyle="1" w:styleId="LDUnderline">
    <w:name w:val="LD Underline"/>
    <w:basedOn w:val="DefaultParagraphFont"/>
    <w:uiPriority w:val="1"/>
    <w:qFormat/>
    <w:rsid w:val="00FD7F11"/>
    <w:rPr>
      <w:rFonts w:ascii="Times New Roman" w:hAnsi="Times New Roman" w:cs="Times New Roman"/>
      <w:b/>
      <w:color w:val="auto"/>
      <w:sz w:val="24"/>
      <w:u w:val="single"/>
    </w:rPr>
  </w:style>
  <w:style w:type="character" w:customStyle="1" w:styleId="Style4Char">
    <w:name w:val="Style4 Char"/>
    <w:link w:val="Style4"/>
    <w:rsid w:val="00FD7F11"/>
    <w:rPr>
      <w:rFonts w:ascii="Arial Narrow" w:hAnsi="Arial Narrow"/>
      <w:szCs w:val="24"/>
      <w:u w:val="single"/>
    </w:rPr>
  </w:style>
  <w:style w:type="character" w:customStyle="1" w:styleId="Style1Char">
    <w:name w:val="Style1 Char"/>
    <w:locked/>
    <w:rsid w:val="00FD7F11"/>
    <w:rPr>
      <w:rFonts w:ascii="Times New Roman" w:eastAsia="SimSun" w:hAnsi="Times New Roman"/>
      <w:szCs w:val="24"/>
      <w:u w:val="single"/>
      <w:lang w:eastAsia="zh-CN"/>
    </w:rPr>
  </w:style>
  <w:style w:type="character" w:customStyle="1" w:styleId="Style11pt">
    <w:name w:val="Style 11 pt"/>
    <w:basedOn w:val="DefaultParagraphFont"/>
    <w:rsid w:val="00FD7F11"/>
    <w:rPr>
      <w:sz w:val="20"/>
    </w:rPr>
  </w:style>
  <w:style w:type="character" w:customStyle="1" w:styleId="DebateHighlighted">
    <w:name w:val="Debate Highlighted"/>
    <w:qFormat/>
    <w:rsid w:val="00FD7F11"/>
    <w:rPr>
      <w:rFonts w:ascii="Times New Roman" w:hAnsi="Times New Roman"/>
      <w:sz w:val="20"/>
      <w:u w:val="thick"/>
      <w:bdr w:val="none" w:sz="0" w:space="0" w:color="auto"/>
      <w:shd w:val="clear" w:color="auto" w:fill="00FFFF"/>
    </w:rPr>
  </w:style>
  <w:style w:type="paragraph" w:customStyle="1" w:styleId="Cites">
    <w:name w:val="Cites"/>
    <w:next w:val="Cards"/>
    <w:link w:val="CitesChar"/>
    <w:qFormat/>
    <w:rsid w:val="00FD7F11"/>
    <w:pPr>
      <w:widowControl w:val="0"/>
      <w:spacing w:after="0" w:line="240" w:lineRule="auto"/>
    </w:pPr>
    <w:rPr>
      <w:rFonts w:ascii="Times New Roman" w:eastAsia="Times New Roman" w:hAnsi="Times New Roman" w:cs="Times New Roman"/>
      <w:sz w:val="20"/>
      <w:szCs w:val="24"/>
    </w:rPr>
  </w:style>
  <w:style w:type="character" w:customStyle="1" w:styleId="Author-Date">
    <w:name w:val="Author-Date"/>
    <w:qFormat/>
    <w:rsid w:val="00FD7F11"/>
    <w:rPr>
      <w:b/>
      <w:sz w:val="24"/>
    </w:rPr>
  </w:style>
  <w:style w:type="character" w:customStyle="1" w:styleId="regtext">
    <w:name w:val="regtext"/>
    <w:uiPriority w:val="99"/>
    <w:rsid w:val="00FD7F11"/>
  </w:style>
  <w:style w:type="character" w:customStyle="1" w:styleId="Dottedunderline">
    <w:name w:val="Dotted underline"/>
    <w:rsid w:val="00FD7F11"/>
    <w:rPr>
      <w:u w:val="dotted"/>
    </w:rPr>
  </w:style>
  <w:style w:type="character" w:customStyle="1" w:styleId="slug-pub-date">
    <w:name w:val="slug-pub-date"/>
    <w:rsid w:val="00FD7F11"/>
  </w:style>
  <w:style w:type="character" w:customStyle="1" w:styleId="slug-vol">
    <w:name w:val="slug-vol"/>
    <w:rsid w:val="00FD7F11"/>
  </w:style>
  <w:style w:type="character" w:customStyle="1" w:styleId="slug-issue">
    <w:name w:val="slug-issue"/>
    <w:rsid w:val="00FD7F11"/>
  </w:style>
  <w:style w:type="character" w:customStyle="1" w:styleId="slug-pages">
    <w:name w:val="slug-pages"/>
    <w:rsid w:val="00FD7F11"/>
  </w:style>
  <w:style w:type="character" w:customStyle="1" w:styleId="DDIUnderline">
    <w:name w:val="DDI Underline"/>
    <w:qFormat/>
    <w:rsid w:val="00FD7F11"/>
    <w:rPr>
      <w:sz w:val="20"/>
      <w:u w:val="thick"/>
    </w:rPr>
  </w:style>
  <w:style w:type="character" w:customStyle="1" w:styleId="CardsChar1">
    <w:name w:val="Cards Char1"/>
    <w:locked/>
    <w:rsid w:val="00FD7F11"/>
    <w:rPr>
      <w:rFonts w:ascii="Times New Roman" w:eastAsia="Times New Roman" w:hAnsi="Times New Roman" w:cs="Times New Roman"/>
    </w:rPr>
  </w:style>
  <w:style w:type="character" w:customStyle="1" w:styleId="DocumentMapChar1">
    <w:name w:val="Document Map Char1"/>
    <w:basedOn w:val="DefaultParagraphFont"/>
    <w:uiPriority w:val="99"/>
    <w:rsid w:val="00FD7F11"/>
    <w:rPr>
      <w:rFonts w:ascii="Segoe UI" w:hAnsi="Segoe UI" w:cs="Segoe UI"/>
      <w:sz w:val="16"/>
      <w:szCs w:val="16"/>
    </w:rPr>
  </w:style>
  <w:style w:type="character" w:customStyle="1" w:styleId="CardTextChar0">
    <w:name w:val="Card Text Char"/>
    <w:locked/>
    <w:rsid w:val="00FD7F11"/>
    <w:rPr>
      <w:rFonts w:ascii="Georgia" w:hAnsi="Georgia"/>
      <w:sz w:val="18"/>
      <w:u w:val="single"/>
    </w:rPr>
  </w:style>
  <w:style w:type="character" w:customStyle="1" w:styleId="normaltextrun">
    <w:name w:val="normaltextrun"/>
    <w:basedOn w:val="DefaultParagraphFont"/>
    <w:rsid w:val="00FD7F11"/>
  </w:style>
  <w:style w:type="character" w:customStyle="1" w:styleId="eop">
    <w:name w:val="eop"/>
    <w:basedOn w:val="DefaultParagraphFont"/>
    <w:rsid w:val="00FD7F11"/>
  </w:style>
  <w:style w:type="character" w:customStyle="1" w:styleId="spellingerror">
    <w:name w:val="spellingerror"/>
    <w:basedOn w:val="DefaultParagraphFont"/>
    <w:rsid w:val="00FD7F11"/>
  </w:style>
  <w:style w:type="paragraph" w:customStyle="1" w:styleId="m-2839544472620372085msonospacing">
    <w:name w:val="m_-2839544472620372085msonospacing"/>
    <w:basedOn w:val="Normal"/>
    <w:uiPriority w:val="99"/>
    <w:rsid w:val="00FD7F11"/>
    <w:pPr>
      <w:spacing w:before="100" w:beforeAutospacing="1" w:after="100" w:afterAutospacing="1"/>
    </w:pPr>
  </w:style>
  <w:style w:type="paragraph" w:customStyle="1" w:styleId="franklin-light1">
    <w:name w:val="franklin-light1"/>
    <w:basedOn w:val="Normal"/>
    <w:uiPriority w:val="99"/>
    <w:rsid w:val="00FD7F11"/>
    <w:pPr>
      <w:spacing w:before="100" w:beforeAutospacing="1" w:after="100" w:afterAutospacing="1"/>
    </w:pPr>
  </w:style>
  <w:style w:type="character" w:customStyle="1" w:styleId="powa-tease">
    <w:name w:val="powa-tease"/>
    <w:basedOn w:val="DefaultParagraphFont"/>
    <w:rsid w:val="00FD7F11"/>
  </w:style>
  <w:style w:type="character" w:customStyle="1" w:styleId="powa-byline">
    <w:name w:val="powa-byline"/>
    <w:basedOn w:val="DefaultParagraphFont"/>
    <w:rsid w:val="00FD7F11"/>
  </w:style>
  <w:style w:type="character" w:customStyle="1" w:styleId="apple-style-span">
    <w:name w:val="apple-style-span"/>
    <w:basedOn w:val="DefaultParagraphFont"/>
    <w:rsid w:val="00FD7F11"/>
    <w:rPr>
      <w:rFonts w:cs="Times New Roman"/>
    </w:rPr>
  </w:style>
  <w:style w:type="paragraph" w:customStyle="1" w:styleId="noindent">
    <w:name w:val="noindent"/>
    <w:basedOn w:val="Normal"/>
    <w:uiPriority w:val="99"/>
    <w:qFormat/>
    <w:rsid w:val="00FD7F11"/>
    <w:pPr>
      <w:spacing w:before="100" w:beforeAutospacing="1" w:after="100" w:afterAutospacing="1"/>
    </w:pPr>
    <w:rPr>
      <w:rFonts w:eastAsia="Times New Roman"/>
    </w:rPr>
  </w:style>
  <w:style w:type="character" w:customStyle="1" w:styleId="st">
    <w:name w:val="st"/>
    <w:rsid w:val="00FD7F11"/>
  </w:style>
  <w:style w:type="character" w:customStyle="1" w:styleId="highlight2">
    <w:name w:val="highlight2"/>
    <w:basedOn w:val="DefaultParagraphFont"/>
    <w:rsid w:val="00FD7F11"/>
    <w:rPr>
      <w:rFonts w:ascii="Arial" w:hAnsi="Arial"/>
      <w:b/>
      <w:sz w:val="19"/>
      <w:u w:val="thick"/>
      <w:bdr w:val="none" w:sz="0" w:space="0" w:color="auto"/>
      <w:shd w:val="clear" w:color="auto" w:fill="auto"/>
    </w:rPr>
  </w:style>
  <w:style w:type="character" w:customStyle="1" w:styleId="Emphasis2">
    <w:name w:val="Emphasis2"/>
    <w:basedOn w:val="DefaultParagraphFont"/>
    <w:rsid w:val="00FD7F11"/>
    <w:rPr>
      <w:rFonts w:ascii="Franklin Gothic Heavy" w:hAnsi="Franklin Gothic Heavy" w:hint="default"/>
      <w:iCs/>
      <w:u w:val="single"/>
    </w:rPr>
  </w:style>
  <w:style w:type="character" w:customStyle="1" w:styleId="EmphasizeThis">
    <w:name w:val="EmphasizeThis"/>
    <w:rsid w:val="00FD7F11"/>
    <w:rPr>
      <w:rFonts w:ascii="Georgia" w:hAnsi="Georgia" w:hint="default"/>
      <w:b/>
      <w:bCs w:val="0"/>
      <w:iCs/>
      <w:sz w:val="24"/>
      <w:u w:val="thick"/>
    </w:rPr>
  </w:style>
  <w:style w:type="character" w:customStyle="1" w:styleId="Style3Char">
    <w:name w:val="Style3 Char"/>
    <w:link w:val="Style3"/>
    <w:rsid w:val="00FD7F11"/>
    <w:rPr>
      <w:rFonts w:ascii="Arial Narrow" w:hAnsi="Arial Narrow"/>
      <w:b/>
      <w:szCs w:val="24"/>
    </w:rPr>
  </w:style>
  <w:style w:type="character" w:styleId="CommentReference">
    <w:name w:val="annotation reference"/>
    <w:basedOn w:val="DefaultParagraphFont"/>
    <w:uiPriority w:val="99"/>
    <w:unhideWhenUsed/>
    <w:rsid w:val="00FD7F11"/>
    <w:rPr>
      <w:sz w:val="16"/>
      <w:szCs w:val="16"/>
    </w:rPr>
  </w:style>
  <w:style w:type="paragraph" w:styleId="CommentText">
    <w:name w:val="annotation text"/>
    <w:basedOn w:val="Normal"/>
    <w:link w:val="CommentTextChar"/>
    <w:uiPriority w:val="99"/>
    <w:unhideWhenUsed/>
    <w:rsid w:val="00FD7F11"/>
    <w:rPr>
      <w:sz w:val="20"/>
      <w:szCs w:val="20"/>
    </w:rPr>
  </w:style>
  <w:style w:type="character" w:customStyle="1" w:styleId="CommentTextChar">
    <w:name w:val="Comment Text Char"/>
    <w:basedOn w:val="DefaultParagraphFont"/>
    <w:link w:val="CommentText"/>
    <w:uiPriority w:val="99"/>
    <w:rsid w:val="00FD7F11"/>
    <w:rPr>
      <w:rFonts w:ascii="Calibri" w:hAnsi="Calibri"/>
      <w:sz w:val="20"/>
      <w:szCs w:val="20"/>
    </w:rPr>
  </w:style>
  <w:style w:type="character" w:customStyle="1" w:styleId="balancedheadline">
    <w:name w:val="balancedheadline"/>
    <w:basedOn w:val="DefaultParagraphFont"/>
    <w:rsid w:val="00FD7F11"/>
  </w:style>
  <w:style w:type="paragraph" w:customStyle="1" w:styleId="analytic0">
    <w:name w:val="analytic"/>
    <w:basedOn w:val="Analytic"/>
    <w:link w:val="analyticChar0"/>
    <w:autoRedefine/>
    <w:uiPriority w:val="4"/>
    <w:qFormat/>
    <w:rsid w:val="00FD7F11"/>
    <w:rPr>
      <w:i/>
      <w:color w:val="2D72B1"/>
    </w:rPr>
  </w:style>
  <w:style w:type="character" w:customStyle="1" w:styleId="analyticChar0">
    <w:name w:val="analytic Char"/>
    <w:basedOn w:val="DefaultParagraphFont"/>
    <w:link w:val="analytic0"/>
    <w:uiPriority w:val="4"/>
    <w:rsid w:val="00FD7F11"/>
    <w:rPr>
      <w:rFonts w:ascii="Calibri" w:hAnsi="Calibri"/>
      <w:i/>
      <w:color w:val="2D72B1"/>
    </w:rPr>
  </w:style>
  <w:style w:type="paragraph" w:customStyle="1" w:styleId="ColorfulList-Accent11">
    <w:name w:val="Colorful List - Accent 11"/>
    <w:basedOn w:val="Normal"/>
    <w:uiPriority w:val="34"/>
    <w:qFormat/>
    <w:rsid w:val="00FD7F11"/>
    <w:pPr>
      <w:ind w:left="720"/>
      <w:contextualSpacing/>
    </w:pPr>
    <w:rPr>
      <w:rFonts w:eastAsia="SimSun"/>
      <w:lang w:eastAsia="zh-CN"/>
    </w:rPr>
  </w:style>
  <w:style w:type="character" w:customStyle="1" w:styleId="UnresolvedMention30">
    <w:name w:val="Unresolved Mention30"/>
    <w:basedOn w:val="DefaultParagraphFont"/>
    <w:uiPriority w:val="99"/>
    <w:semiHidden/>
    <w:unhideWhenUsed/>
    <w:rsid w:val="00FD7F11"/>
    <w:rPr>
      <w:color w:val="605E5C"/>
      <w:shd w:val="clear" w:color="auto" w:fill="E1DFDD"/>
    </w:rPr>
  </w:style>
  <w:style w:type="character" w:customStyle="1" w:styleId="m-4339160018974791352style13ptbold">
    <w:name w:val="m_-4339160018974791352style13ptbold"/>
    <w:basedOn w:val="DefaultParagraphFont"/>
    <w:rsid w:val="00FD7F11"/>
  </w:style>
  <w:style w:type="character" w:customStyle="1" w:styleId="m-4339160018974791352styleunderline">
    <w:name w:val="m_-4339160018974791352styleunderline"/>
    <w:basedOn w:val="DefaultParagraphFont"/>
    <w:rsid w:val="00FD7F11"/>
  </w:style>
  <w:style w:type="character" w:customStyle="1" w:styleId="m8622195508348221850gmail-msohyperlink">
    <w:name w:val="m_8622195508348221850gmail-msohyperlink"/>
    <w:basedOn w:val="DefaultParagraphFont"/>
    <w:rsid w:val="00FD7F11"/>
  </w:style>
  <w:style w:type="character" w:customStyle="1" w:styleId="UnresolvedMention4">
    <w:name w:val="Unresolved Mention4"/>
    <w:basedOn w:val="DefaultParagraphFont"/>
    <w:uiPriority w:val="99"/>
    <w:semiHidden/>
    <w:unhideWhenUsed/>
    <w:rsid w:val="00FD7F11"/>
    <w:rPr>
      <w:color w:val="605E5C"/>
      <w:shd w:val="clear" w:color="auto" w:fill="E1DFDD"/>
    </w:rPr>
  </w:style>
  <w:style w:type="character" w:customStyle="1" w:styleId="longbio">
    <w:name w:val="long_bio"/>
    <w:basedOn w:val="DefaultParagraphFont"/>
    <w:rsid w:val="00FD7F11"/>
  </w:style>
  <w:style w:type="paragraph" w:customStyle="1" w:styleId="css-1ygdjhk">
    <w:name w:val="css-1ygdjhk"/>
    <w:basedOn w:val="Normal"/>
    <w:uiPriority w:val="99"/>
    <w:rsid w:val="00FD7F11"/>
    <w:pPr>
      <w:spacing w:before="100" w:beforeAutospacing="1" w:after="100" w:afterAutospacing="1"/>
    </w:pPr>
    <w:rPr>
      <w:rFonts w:eastAsia="Times New Roman"/>
    </w:rPr>
  </w:style>
  <w:style w:type="character" w:customStyle="1" w:styleId="UnresolvedMention5">
    <w:name w:val="Unresolved Mention5"/>
    <w:basedOn w:val="DefaultParagraphFont"/>
    <w:uiPriority w:val="99"/>
    <w:semiHidden/>
    <w:unhideWhenUsed/>
    <w:rsid w:val="00FD7F11"/>
    <w:rPr>
      <w:color w:val="605E5C"/>
      <w:shd w:val="clear" w:color="auto" w:fill="E1DFDD"/>
    </w:rPr>
  </w:style>
  <w:style w:type="table" w:styleId="TableGrid">
    <w:name w:val="Table Grid"/>
    <w:basedOn w:val="TableNormal"/>
    <w:rsid w:val="00FD7F11"/>
    <w:pPr>
      <w:spacing w:after="0" w:line="240" w:lineRule="auto"/>
    </w:pPr>
    <w:rPr>
      <w:rFonts w:eastAsiaTheme="minorEastAsia"/>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6">
    <w:name w:val="Unresolved Mention6"/>
    <w:basedOn w:val="DefaultParagraphFont"/>
    <w:uiPriority w:val="99"/>
    <w:semiHidden/>
    <w:unhideWhenUsed/>
    <w:rsid w:val="00FD7F11"/>
    <w:rPr>
      <w:color w:val="605E5C"/>
      <w:shd w:val="clear" w:color="auto" w:fill="E1DFDD"/>
    </w:rPr>
  </w:style>
  <w:style w:type="character" w:customStyle="1" w:styleId="UnresolvedMention7">
    <w:name w:val="Unresolved Mention7"/>
    <w:basedOn w:val="DefaultParagraphFont"/>
    <w:uiPriority w:val="99"/>
    <w:semiHidden/>
    <w:unhideWhenUsed/>
    <w:rsid w:val="00FD7F11"/>
    <w:rPr>
      <w:color w:val="605E5C"/>
      <w:shd w:val="clear" w:color="auto" w:fill="E1DFDD"/>
    </w:rPr>
  </w:style>
  <w:style w:type="character" w:customStyle="1" w:styleId="UnresolvedMention8">
    <w:name w:val="Unresolved Mention8"/>
    <w:basedOn w:val="DefaultParagraphFont"/>
    <w:uiPriority w:val="99"/>
    <w:semiHidden/>
    <w:unhideWhenUsed/>
    <w:rsid w:val="00FD7F11"/>
    <w:rPr>
      <w:color w:val="605E5C"/>
      <w:shd w:val="clear" w:color="auto" w:fill="E1DFDD"/>
    </w:rPr>
  </w:style>
  <w:style w:type="paragraph" w:customStyle="1" w:styleId="CardText2">
    <w:name w:val="Card Text 2"/>
    <w:basedOn w:val="Normal"/>
    <w:link w:val="CardText2Char"/>
    <w:qFormat/>
    <w:rsid w:val="00FD7F11"/>
    <w:rPr>
      <w:rFonts w:eastAsia="Calibri"/>
      <w:b/>
      <w:color w:val="000000"/>
      <w:u w:val="single"/>
      <w:lang w:val="x-none" w:eastAsia="x-none"/>
    </w:rPr>
  </w:style>
  <w:style w:type="character" w:customStyle="1" w:styleId="CardText2Char">
    <w:name w:val="Card Text 2 Char"/>
    <w:link w:val="CardText2"/>
    <w:rsid w:val="00FD7F11"/>
    <w:rPr>
      <w:rFonts w:ascii="Calibri" w:eastAsia="Calibri" w:hAnsi="Calibri"/>
      <w:b/>
      <w:color w:val="000000"/>
      <w:u w:val="single"/>
      <w:lang w:val="x-none" w:eastAsia="x-none"/>
    </w:rPr>
  </w:style>
  <w:style w:type="character" w:customStyle="1" w:styleId="m4841727538114946087gmail-styleunderline">
    <w:name w:val="m_4841727538114946087gmail-styleunderline"/>
    <w:basedOn w:val="DefaultParagraphFont"/>
    <w:rsid w:val="00FD7F11"/>
  </w:style>
  <w:style w:type="character" w:customStyle="1" w:styleId="UnresolvedMention9">
    <w:name w:val="Unresolved Mention9"/>
    <w:basedOn w:val="DefaultParagraphFont"/>
    <w:uiPriority w:val="99"/>
    <w:semiHidden/>
    <w:unhideWhenUsed/>
    <w:rsid w:val="00FD7F11"/>
    <w:rPr>
      <w:color w:val="605E5C"/>
      <w:shd w:val="clear" w:color="auto" w:fill="E1DFDD"/>
    </w:rPr>
  </w:style>
  <w:style w:type="character" w:customStyle="1" w:styleId="UnresolvedMention100">
    <w:name w:val="Unresolved Mention100"/>
    <w:basedOn w:val="DefaultParagraphFont"/>
    <w:uiPriority w:val="99"/>
    <w:semiHidden/>
    <w:unhideWhenUsed/>
    <w:rsid w:val="00FD7F11"/>
    <w:rPr>
      <w:color w:val="605E5C"/>
      <w:shd w:val="clear" w:color="auto" w:fill="E1DFDD"/>
    </w:rPr>
  </w:style>
  <w:style w:type="paragraph" w:customStyle="1" w:styleId="m8953919872937919259gmail-msolistparagraphcxspmiddle">
    <w:name w:val="m_8953919872937919259gmail-msolistparagraphcxspmiddle"/>
    <w:basedOn w:val="Normal"/>
    <w:uiPriority w:val="99"/>
    <w:rsid w:val="00FD7F11"/>
    <w:pPr>
      <w:spacing w:beforeLines="1" w:afterLines="1"/>
    </w:pPr>
    <w:rPr>
      <w:rFonts w:ascii="Times" w:hAnsi="Times"/>
      <w:sz w:val="20"/>
      <w:szCs w:val="20"/>
    </w:rPr>
  </w:style>
  <w:style w:type="character" w:customStyle="1" w:styleId="UnresolvedMention11">
    <w:name w:val="Unresolved Mention11"/>
    <w:basedOn w:val="DefaultParagraphFont"/>
    <w:uiPriority w:val="99"/>
    <w:semiHidden/>
    <w:unhideWhenUsed/>
    <w:rsid w:val="00FD7F11"/>
    <w:rPr>
      <w:color w:val="605E5C"/>
      <w:shd w:val="clear" w:color="auto" w:fill="E1DFDD"/>
    </w:rPr>
  </w:style>
  <w:style w:type="paragraph" w:customStyle="1" w:styleId="flashline">
    <w:name w:val="flashline"/>
    <w:basedOn w:val="Normal"/>
    <w:uiPriority w:val="99"/>
    <w:rsid w:val="00FD7F11"/>
    <w:pPr>
      <w:spacing w:before="100" w:beforeAutospacing="1" w:after="100" w:afterAutospacing="1"/>
    </w:pPr>
    <w:rPr>
      <w:rFonts w:eastAsia="Times New Roman"/>
    </w:rPr>
  </w:style>
  <w:style w:type="paragraph" w:customStyle="1" w:styleId="lbexhangwithmargin">
    <w:name w:val="lbexhangwithmargin"/>
    <w:basedOn w:val="Normal"/>
    <w:uiPriority w:val="99"/>
    <w:rsid w:val="00FD7F11"/>
    <w:pPr>
      <w:spacing w:before="100" w:beforeAutospacing="1" w:after="100" w:afterAutospacing="1"/>
    </w:pPr>
    <w:rPr>
      <w:rFonts w:eastAsia="Times New Roman"/>
    </w:rPr>
  </w:style>
  <w:style w:type="character" w:customStyle="1" w:styleId="lbexsectionlevelolc">
    <w:name w:val="lbexsectionlevelolc"/>
    <w:basedOn w:val="DefaultParagraphFont"/>
    <w:rsid w:val="00FD7F11"/>
  </w:style>
  <w:style w:type="character" w:customStyle="1" w:styleId="lbexallcap">
    <w:name w:val="lbexallcap"/>
    <w:basedOn w:val="DefaultParagraphFont"/>
    <w:rsid w:val="00FD7F11"/>
  </w:style>
  <w:style w:type="paragraph" w:customStyle="1" w:styleId="lbexindent">
    <w:name w:val="lbexindent"/>
    <w:basedOn w:val="Normal"/>
    <w:uiPriority w:val="99"/>
    <w:rsid w:val="00FD7F11"/>
    <w:pPr>
      <w:spacing w:before="100" w:beforeAutospacing="1" w:after="100" w:afterAutospacing="1"/>
    </w:pPr>
    <w:rPr>
      <w:rFonts w:eastAsia="Times New Roman"/>
    </w:rPr>
  </w:style>
  <w:style w:type="paragraph" w:customStyle="1" w:styleId="lbexindentparagraph">
    <w:name w:val="lbexindentparagraph"/>
    <w:basedOn w:val="Normal"/>
    <w:uiPriority w:val="99"/>
    <w:rsid w:val="00FD7F11"/>
    <w:pPr>
      <w:spacing w:before="100" w:beforeAutospacing="1" w:after="100" w:afterAutospacing="1"/>
    </w:pPr>
    <w:rPr>
      <w:rFonts w:eastAsia="Times New Roman"/>
    </w:rPr>
  </w:style>
  <w:style w:type="paragraph" w:customStyle="1" w:styleId="zn-bodyparagraph">
    <w:name w:val="zn-body__paragraph"/>
    <w:basedOn w:val="Normal"/>
    <w:uiPriority w:val="99"/>
    <w:rsid w:val="00FD7F11"/>
    <w:pPr>
      <w:spacing w:before="100" w:beforeAutospacing="1" w:after="100" w:afterAutospacing="1"/>
    </w:pPr>
    <w:rPr>
      <w:rFonts w:eastAsia="Times New Roman"/>
    </w:rPr>
  </w:style>
  <w:style w:type="character" w:customStyle="1" w:styleId="c-messagebody">
    <w:name w:val="c-message__body"/>
    <w:basedOn w:val="DefaultParagraphFont"/>
    <w:rsid w:val="00FD7F11"/>
  </w:style>
  <w:style w:type="character" w:customStyle="1" w:styleId="m7735155540857680774gmail-style13ptbold">
    <w:name w:val="m_7735155540857680774gmail-style13ptbold"/>
    <w:basedOn w:val="DefaultParagraphFont"/>
    <w:rsid w:val="00FD7F11"/>
  </w:style>
  <w:style w:type="character" w:customStyle="1" w:styleId="style65">
    <w:name w:val="style65"/>
    <w:basedOn w:val="DefaultParagraphFont"/>
    <w:rsid w:val="00FD7F11"/>
  </w:style>
  <w:style w:type="character" w:customStyle="1" w:styleId="bodytext0">
    <w:name w:val="body_text"/>
    <w:basedOn w:val="DefaultParagraphFont"/>
    <w:rsid w:val="00FD7F11"/>
  </w:style>
  <w:style w:type="character" w:customStyle="1" w:styleId="bio">
    <w:name w:val="bio"/>
    <w:basedOn w:val="DefaultParagraphFont"/>
    <w:rsid w:val="00FD7F11"/>
  </w:style>
  <w:style w:type="character" w:customStyle="1" w:styleId="citesChar0">
    <w:name w:val="cites Char"/>
    <w:link w:val="cites0"/>
    <w:rsid w:val="00FD7F11"/>
    <w:rPr>
      <w:rFonts w:eastAsia="SimSun"/>
      <w:b/>
      <w:lang w:eastAsia="zh-CN"/>
    </w:rPr>
  </w:style>
  <w:style w:type="paragraph" w:customStyle="1" w:styleId="cites0">
    <w:name w:val="cites"/>
    <w:next w:val="Normal"/>
    <w:link w:val="citesChar0"/>
    <w:autoRedefine/>
    <w:qFormat/>
    <w:rsid w:val="00FD7F11"/>
    <w:pPr>
      <w:spacing w:after="0" w:line="240" w:lineRule="auto"/>
      <w:contextualSpacing/>
    </w:pPr>
    <w:rPr>
      <w:rFonts w:eastAsia="SimSun"/>
      <w:b/>
      <w:lang w:eastAsia="zh-CN"/>
    </w:rPr>
  </w:style>
  <w:style w:type="character" w:customStyle="1" w:styleId="5yl5">
    <w:name w:val="_5yl5"/>
    <w:basedOn w:val="DefaultParagraphFont"/>
    <w:rsid w:val="00FD7F11"/>
  </w:style>
  <w:style w:type="character" w:customStyle="1" w:styleId="text">
    <w:name w:val="text"/>
    <w:basedOn w:val="DefaultParagraphFont"/>
    <w:rsid w:val="00FD7F11"/>
  </w:style>
  <w:style w:type="paragraph" w:customStyle="1" w:styleId="generic-articlebody">
    <w:name w:val="generic-article__body"/>
    <w:basedOn w:val="Normal"/>
    <w:uiPriority w:val="99"/>
    <w:rsid w:val="00FD7F11"/>
    <w:pPr>
      <w:spacing w:before="100" w:beforeAutospacing="1" w:after="100" w:afterAutospacing="1" w:line="240" w:lineRule="auto"/>
    </w:pPr>
    <w:rPr>
      <w:rFonts w:eastAsia="Times New Roman"/>
    </w:rPr>
  </w:style>
  <w:style w:type="paragraph" w:styleId="CommentSubject">
    <w:name w:val="annotation subject"/>
    <w:basedOn w:val="CommentText"/>
    <w:next w:val="CommentText"/>
    <w:link w:val="CommentSubjectChar"/>
    <w:unhideWhenUsed/>
    <w:rsid w:val="00FD7F11"/>
    <w:pPr>
      <w:spacing w:line="240" w:lineRule="auto"/>
    </w:pPr>
    <w:rPr>
      <w:b/>
      <w:bCs/>
    </w:rPr>
  </w:style>
  <w:style w:type="character" w:customStyle="1" w:styleId="CommentSubjectChar">
    <w:name w:val="Comment Subject Char"/>
    <w:basedOn w:val="CommentTextChar"/>
    <w:link w:val="CommentSubject"/>
    <w:rsid w:val="00FD7F11"/>
    <w:rPr>
      <w:rFonts w:ascii="Calibri" w:hAnsi="Calibri"/>
      <w:b/>
      <w:bCs/>
      <w:sz w:val="20"/>
      <w:szCs w:val="20"/>
    </w:rPr>
  </w:style>
  <w:style w:type="character" w:customStyle="1" w:styleId="UnresolvedMention12">
    <w:name w:val="Unresolved Mention12"/>
    <w:basedOn w:val="DefaultParagraphFont"/>
    <w:uiPriority w:val="99"/>
    <w:rsid w:val="00FD7F11"/>
    <w:rPr>
      <w:color w:val="605E5C"/>
      <w:shd w:val="clear" w:color="auto" w:fill="E1DFDD"/>
    </w:rPr>
  </w:style>
  <w:style w:type="paragraph" w:customStyle="1" w:styleId="CardNotUnderlined">
    <w:name w:val="Card Not Underlined"/>
    <w:basedOn w:val="Normal"/>
    <w:link w:val="CardNotUnderlinedChar1"/>
    <w:autoRedefine/>
    <w:qFormat/>
    <w:rsid w:val="00FD7F11"/>
    <w:rPr>
      <w:rFonts w:eastAsia="Times New Roman"/>
      <w:sz w:val="12"/>
      <w:szCs w:val="20"/>
    </w:rPr>
  </w:style>
  <w:style w:type="character" w:customStyle="1" w:styleId="UnresolvedMention13">
    <w:name w:val="Unresolved Mention13"/>
    <w:basedOn w:val="DefaultParagraphFont"/>
    <w:uiPriority w:val="99"/>
    <w:rsid w:val="00FD7F11"/>
    <w:rPr>
      <w:color w:val="605E5C"/>
      <w:shd w:val="clear" w:color="auto" w:fill="E1DFDD"/>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FD7F11"/>
    <w:rPr>
      <w:rFonts w:ascii="Calibri" w:eastAsia="Times New Roman" w:hAnsi="Calibri"/>
    </w:rPr>
  </w:style>
  <w:style w:type="character" w:customStyle="1" w:styleId="blast">
    <w:name w:val="blast"/>
    <w:basedOn w:val="DefaultParagraphFont"/>
    <w:rsid w:val="00FD7F11"/>
  </w:style>
  <w:style w:type="paragraph" w:customStyle="1" w:styleId="paragraph">
    <w:name w:val="paragraph"/>
    <w:basedOn w:val="Normal"/>
    <w:uiPriority w:val="99"/>
    <w:qFormat/>
    <w:rsid w:val="00FD7F11"/>
    <w:pPr>
      <w:spacing w:before="100" w:beforeAutospacing="1" w:after="100" w:afterAutospacing="1" w:line="240" w:lineRule="auto"/>
    </w:pPr>
    <w:rPr>
      <w:rFonts w:eastAsia="Times New Roman"/>
      <w:sz w:val="24"/>
      <w:lang w:eastAsia="ko-KR"/>
    </w:rPr>
  </w:style>
  <w:style w:type="character" w:customStyle="1" w:styleId="tooltip-container">
    <w:name w:val="tooltip-container"/>
    <w:basedOn w:val="DefaultParagraphFont"/>
    <w:rsid w:val="00FD7F11"/>
  </w:style>
  <w:style w:type="character" w:customStyle="1" w:styleId="UnresolvedMention">
    <w:name w:val="Unresolved Mention"/>
    <w:basedOn w:val="DefaultParagraphFont"/>
    <w:uiPriority w:val="99"/>
    <w:rsid w:val="00FD7F11"/>
    <w:rPr>
      <w:color w:val="605E5C"/>
      <w:shd w:val="clear" w:color="auto" w:fill="E1DFDD"/>
    </w:rPr>
  </w:style>
  <w:style w:type="character" w:customStyle="1" w:styleId="ata-controlscomplain-btn">
    <w:name w:val="ata-controls__complain-btn"/>
    <w:basedOn w:val="DefaultParagraphFont"/>
    <w:rsid w:val="00FD7F11"/>
  </w:style>
  <w:style w:type="character" w:customStyle="1" w:styleId="u-tcgraydarker">
    <w:name w:val="u-tcgraydarker"/>
    <w:basedOn w:val="DefaultParagraphFont"/>
    <w:rsid w:val="00FD7F11"/>
  </w:style>
  <w:style w:type="paragraph" w:customStyle="1" w:styleId="stcontent-block">
    <w:name w:val="st__content-block"/>
    <w:basedOn w:val="Normal"/>
    <w:rsid w:val="00FD7F11"/>
    <w:pPr>
      <w:spacing w:before="100" w:beforeAutospacing="1" w:after="100" w:afterAutospacing="1"/>
    </w:pPr>
  </w:style>
  <w:style w:type="character" w:customStyle="1" w:styleId="drop">
    <w:name w:val="drop"/>
    <w:basedOn w:val="DefaultParagraphFont"/>
    <w:rsid w:val="00FD7F11"/>
  </w:style>
  <w:style w:type="paragraph" w:customStyle="1" w:styleId="pullquote">
    <w:name w:val="pullquote"/>
    <w:basedOn w:val="Normal"/>
    <w:rsid w:val="00FD7F11"/>
    <w:pPr>
      <w:spacing w:before="100" w:beforeAutospacing="1" w:after="100" w:afterAutospacing="1"/>
    </w:pPr>
  </w:style>
  <w:style w:type="paragraph" w:customStyle="1" w:styleId="TableParagraph">
    <w:name w:val="Table Paragraph"/>
    <w:basedOn w:val="Normal"/>
    <w:uiPriority w:val="1"/>
    <w:qFormat/>
    <w:rsid w:val="00FD7F11"/>
    <w:pPr>
      <w:widowControl w:val="0"/>
      <w:autoSpaceDE w:val="0"/>
      <w:autoSpaceDN w:val="0"/>
      <w:adjustRightInd w:val="0"/>
    </w:pPr>
    <w:rPr>
      <w:rFonts w:eastAsiaTheme="minorEastAsia"/>
    </w:rPr>
  </w:style>
  <w:style w:type="paragraph" w:customStyle="1" w:styleId="p">
    <w:name w:val="p"/>
    <w:basedOn w:val="Normal"/>
    <w:qFormat/>
    <w:rsid w:val="00FD7F11"/>
    <w:pPr>
      <w:spacing w:before="100" w:beforeAutospacing="1" w:after="100" w:afterAutospacing="1"/>
    </w:pPr>
  </w:style>
  <w:style w:type="character" w:customStyle="1" w:styleId="figpopup-sensitive-area">
    <w:name w:val="figpopup-sensitive-area"/>
    <w:basedOn w:val="DefaultParagraphFont"/>
    <w:rsid w:val="00FD7F11"/>
  </w:style>
  <w:style w:type="paragraph" w:customStyle="1" w:styleId="css-qckjh9">
    <w:name w:val="css-qckjh9"/>
    <w:basedOn w:val="Normal"/>
    <w:rsid w:val="00FD7F11"/>
    <w:pPr>
      <w:spacing w:before="100" w:beforeAutospacing="1" w:after="100" w:afterAutospacing="1" w:line="240" w:lineRule="auto"/>
    </w:pPr>
    <w:rPr>
      <w:rFonts w:eastAsia="Times New Roman"/>
      <w:sz w:val="24"/>
    </w:rPr>
  </w:style>
  <w:style w:type="paragraph" w:customStyle="1" w:styleId="css-158dogj">
    <w:name w:val="css-158dogj"/>
    <w:basedOn w:val="Normal"/>
    <w:rsid w:val="00FD7F11"/>
    <w:pPr>
      <w:spacing w:before="100" w:beforeAutospacing="1" w:after="100" w:afterAutospacing="1" w:line="240" w:lineRule="auto"/>
    </w:pPr>
    <w:rPr>
      <w:rFonts w:eastAsia="Times New Roman"/>
      <w:sz w:val="24"/>
    </w:rPr>
  </w:style>
  <w:style w:type="character" w:customStyle="1" w:styleId="num">
    <w:name w:val="num"/>
    <w:basedOn w:val="DefaultParagraphFont"/>
    <w:rsid w:val="00FD7F11"/>
  </w:style>
  <w:style w:type="character" w:customStyle="1" w:styleId="letter">
    <w:name w:val="letter"/>
    <w:basedOn w:val="DefaultParagraphFont"/>
    <w:rsid w:val="00FD7F11"/>
  </w:style>
  <w:style w:type="character" w:customStyle="1" w:styleId="dttext">
    <w:name w:val="dttext"/>
    <w:basedOn w:val="DefaultParagraphFont"/>
    <w:rsid w:val="00FD7F11"/>
  </w:style>
  <w:style w:type="character" w:customStyle="1" w:styleId="sdsense">
    <w:name w:val="sdsense"/>
    <w:basedOn w:val="DefaultParagraphFont"/>
    <w:rsid w:val="00FD7F11"/>
  </w:style>
  <w:style w:type="character" w:customStyle="1" w:styleId="sd">
    <w:name w:val="sd"/>
    <w:basedOn w:val="DefaultParagraphFont"/>
    <w:rsid w:val="00FD7F11"/>
  </w:style>
  <w:style w:type="paragraph" w:customStyle="1" w:styleId="flfc">
    <w:name w:val="flfc"/>
    <w:basedOn w:val="Normal"/>
    <w:uiPriority w:val="99"/>
    <w:rsid w:val="00FD7F11"/>
    <w:pPr>
      <w:spacing w:before="100" w:beforeAutospacing="1" w:after="100" w:afterAutospacing="1" w:line="240" w:lineRule="auto"/>
    </w:pPr>
    <w:rPr>
      <w:rFonts w:eastAsia="Times New Roman"/>
      <w:sz w:val="24"/>
    </w:rPr>
  </w:style>
  <w:style w:type="character" w:customStyle="1" w:styleId="m5047289588639300548gmail-styleunderline">
    <w:name w:val="m_5047289588639300548gmail-styleunderline"/>
    <w:basedOn w:val="DefaultParagraphFont"/>
    <w:rsid w:val="00FD7F11"/>
  </w:style>
  <w:style w:type="paragraph" w:customStyle="1" w:styleId="story-body-text">
    <w:name w:val="story-body-text"/>
    <w:basedOn w:val="Normal"/>
    <w:uiPriority w:val="99"/>
    <w:qFormat/>
    <w:rsid w:val="00FD7F11"/>
    <w:pPr>
      <w:spacing w:before="100" w:beforeAutospacing="1" w:after="100" w:afterAutospacing="1"/>
    </w:pPr>
    <w:rPr>
      <w:rFonts w:eastAsia="Times New Roman"/>
      <w:sz w:val="24"/>
    </w:rPr>
  </w:style>
  <w:style w:type="character" w:customStyle="1" w:styleId="-newsgate-macro-cci-bullet-">
    <w:name w:val="-newsgate-macro-cci-bullet-"/>
    <w:basedOn w:val="DefaultParagraphFont"/>
    <w:rsid w:val="00FD7F11"/>
  </w:style>
  <w:style w:type="character" w:customStyle="1" w:styleId="UnderlineChar">
    <w:name w:val="Underline Char"/>
    <w:aliases w:val="Underlined Text Char,Minimized Char,Heading 3 Char Char Char Char Char"/>
    <w:qFormat/>
    <w:locked/>
    <w:rsid w:val="00FD7F11"/>
    <w:rPr>
      <w:rFonts w:ascii="Century Gothic" w:eastAsia="Times New Roman" w:hAnsi="Century Gothic"/>
      <w:sz w:val="24"/>
      <w:u w:val="thick"/>
    </w:rPr>
  </w:style>
  <w:style w:type="paragraph" w:customStyle="1" w:styleId="CardText1">
    <w:name w:val="Card Text 1"/>
    <w:link w:val="CardText1Char"/>
    <w:qFormat/>
    <w:rsid w:val="00FD7F11"/>
    <w:pPr>
      <w:spacing w:after="0" w:line="240" w:lineRule="auto"/>
    </w:pPr>
    <w:rPr>
      <w:rFonts w:ascii="Arial Narrow" w:eastAsia="Times New Roman" w:hAnsi="Arial Narrow" w:cs="Times New Roman"/>
      <w:color w:val="000000"/>
      <w:u w:val="single"/>
    </w:rPr>
  </w:style>
  <w:style w:type="character" w:customStyle="1" w:styleId="CardText1Char">
    <w:name w:val="Card Text 1 Char"/>
    <w:basedOn w:val="DefaultParagraphFont"/>
    <w:link w:val="CardText1"/>
    <w:rsid w:val="00FD7F11"/>
    <w:rPr>
      <w:rFonts w:ascii="Arial Narrow" w:eastAsia="Times New Roman" w:hAnsi="Arial Narrow" w:cs="Times New Roman"/>
      <w:color w:val="000000"/>
      <w:u w:val="single"/>
    </w:rPr>
  </w:style>
  <w:style w:type="paragraph" w:customStyle="1" w:styleId="Analytics">
    <w:name w:val="Analytics"/>
    <w:basedOn w:val="Analytic2"/>
    <w:link w:val="AnalyticsChar"/>
    <w:uiPriority w:val="4"/>
    <w:qFormat/>
    <w:rsid w:val="00FD7F11"/>
  </w:style>
  <w:style w:type="paragraph" w:customStyle="1" w:styleId="Analytic2">
    <w:name w:val="Analytic2"/>
    <w:basedOn w:val="Heading4"/>
    <w:link w:val="Analytic2Char"/>
    <w:uiPriority w:val="4"/>
    <w:rsid w:val="00FD7F11"/>
    <w:pPr>
      <w:spacing w:before="200" w:line="240" w:lineRule="auto"/>
    </w:pPr>
    <w:rPr>
      <w:bCs/>
      <w:iCs w:val="0"/>
      <w:color w:val="2E74B5" w:themeColor="accent1" w:themeShade="BF"/>
      <w:sz w:val="28"/>
      <w:szCs w:val="28"/>
    </w:rPr>
  </w:style>
  <w:style w:type="character" w:customStyle="1" w:styleId="Analytic2Char">
    <w:name w:val="Analytic2 Char"/>
    <w:basedOn w:val="DefaultParagraphFont"/>
    <w:link w:val="Analytic2"/>
    <w:uiPriority w:val="4"/>
    <w:rsid w:val="00FD7F11"/>
    <w:rPr>
      <w:rFonts w:ascii="Calibri" w:eastAsiaTheme="majorEastAsia" w:hAnsi="Calibri" w:cstheme="majorBidi"/>
      <w:b/>
      <w:bCs/>
      <w:color w:val="2E74B5" w:themeColor="accent1" w:themeShade="BF"/>
      <w:sz w:val="28"/>
      <w:szCs w:val="28"/>
    </w:rPr>
  </w:style>
  <w:style w:type="character" w:customStyle="1" w:styleId="AnalyticsChar">
    <w:name w:val="Analytics Char"/>
    <w:basedOn w:val="DefaultParagraphFont"/>
    <w:link w:val="Analytics"/>
    <w:uiPriority w:val="4"/>
    <w:rsid w:val="00FD7F11"/>
    <w:rPr>
      <w:rFonts w:ascii="Calibri" w:eastAsiaTheme="majorEastAsia" w:hAnsi="Calibri" w:cstheme="majorBidi"/>
      <w:b/>
      <w:bCs/>
      <w:color w:val="2E74B5" w:themeColor="accent1" w:themeShade="BF"/>
      <w:sz w:val="28"/>
      <w:szCs w:val="28"/>
    </w:rPr>
  </w:style>
  <w:style w:type="paragraph" w:customStyle="1" w:styleId="AnalyticsPip">
    <w:name w:val="AnalyticsPip"/>
    <w:basedOn w:val="Analytic2"/>
    <w:link w:val="AnalyticsPipChar"/>
    <w:uiPriority w:val="4"/>
    <w:rsid w:val="00FD7F11"/>
  </w:style>
  <w:style w:type="character" w:customStyle="1" w:styleId="AnalyticsPipChar">
    <w:name w:val="AnalyticsPip Char"/>
    <w:basedOn w:val="DefaultParagraphFont"/>
    <w:link w:val="AnalyticsPip"/>
    <w:uiPriority w:val="4"/>
    <w:rsid w:val="00FD7F11"/>
    <w:rPr>
      <w:rFonts w:ascii="Calibri" w:eastAsiaTheme="majorEastAsia" w:hAnsi="Calibri" w:cstheme="majorBidi"/>
      <w:b/>
      <w:bCs/>
      <w:color w:val="2E74B5" w:themeColor="accent1" w:themeShade="BF"/>
      <w:sz w:val="28"/>
      <w:szCs w:val="28"/>
    </w:rPr>
  </w:style>
  <w:style w:type="paragraph" w:customStyle="1" w:styleId="AnalyticsGBN">
    <w:name w:val="AnalyticsGBN"/>
    <w:basedOn w:val="Analytic2"/>
    <w:link w:val="AnalyticsGBNChar"/>
    <w:uiPriority w:val="4"/>
    <w:qFormat/>
    <w:rsid w:val="00FD7F11"/>
  </w:style>
  <w:style w:type="character" w:customStyle="1" w:styleId="AnalyticsGBNChar">
    <w:name w:val="AnalyticsGBN Char"/>
    <w:basedOn w:val="DefaultParagraphFont"/>
    <w:link w:val="AnalyticsGBN"/>
    <w:uiPriority w:val="4"/>
    <w:rsid w:val="00FD7F11"/>
    <w:rPr>
      <w:rFonts w:ascii="Calibri" w:eastAsiaTheme="majorEastAsia" w:hAnsi="Calibri" w:cstheme="majorBidi"/>
      <w:b/>
      <w:bCs/>
      <w:color w:val="2E74B5" w:themeColor="accent1" w:themeShade="BF"/>
      <w:sz w:val="28"/>
      <w:szCs w:val="28"/>
    </w:rPr>
  </w:style>
  <w:style w:type="paragraph" w:styleId="Quote">
    <w:name w:val="Quote"/>
    <w:basedOn w:val="Normal"/>
    <w:next w:val="Normal"/>
    <w:link w:val="QuoteChar"/>
    <w:uiPriority w:val="29"/>
    <w:unhideWhenUsed/>
    <w:qFormat/>
    <w:rsid w:val="00FD7F11"/>
    <w:pPr>
      <w:spacing w:after="0" w:line="240" w:lineRule="auto"/>
    </w:pPr>
    <w:rPr>
      <w:i/>
      <w:iCs/>
      <w:color w:val="000000" w:themeColor="text1"/>
    </w:rPr>
  </w:style>
  <w:style w:type="character" w:customStyle="1" w:styleId="QuoteChar">
    <w:name w:val="Quote Char"/>
    <w:basedOn w:val="DefaultParagraphFont"/>
    <w:link w:val="Quote"/>
    <w:uiPriority w:val="29"/>
    <w:rsid w:val="00FD7F11"/>
    <w:rPr>
      <w:rFonts w:ascii="Calibri" w:hAnsi="Calibri"/>
      <w:i/>
      <w:iCs/>
      <w:color w:val="000000" w:themeColor="text1"/>
    </w:rPr>
  </w:style>
  <w:style w:type="paragraph" w:styleId="TOCHeading">
    <w:name w:val="TOC Heading"/>
    <w:basedOn w:val="Heading1"/>
    <w:next w:val="Normal"/>
    <w:uiPriority w:val="39"/>
    <w:unhideWhenUsed/>
    <w:qFormat/>
    <w:rsid w:val="00FD7F11"/>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ajorHAnsi" w:hAnsiTheme="majorHAnsi"/>
      <w:color w:val="2E74B5" w:themeColor="accent1" w:themeShade="BF"/>
      <w:sz w:val="28"/>
      <w:szCs w:val="28"/>
    </w:rPr>
  </w:style>
  <w:style w:type="character" w:customStyle="1" w:styleId="ref-lnk">
    <w:name w:val="ref-lnk"/>
    <w:basedOn w:val="DefaultParagraphFont"/>
    <w:rsid w:val="00FD7F11"/>
  </w:style>
  <w:style w:type="character" w:customStyle="1" w:styleId="ref-overlay">
    <w:name w:val="ref-overlay"/>
    <w:basedOn w:val="DefaultParagraphFont"/>
    <w:rsid w:val="00FD7F11"/>
  </w:style>
  <w:style w:type="character" w:customStyle="1" w:styleId="ref-fn-p">
    <w:name w:val="ref-fn-p"/>
    <w:basedOn w:val="DefaultParagraphFont"/>
    <w:rsid w:val="00FD7F11"/>
  </w:style>
  <w:style w:type="character" w:customStyle="1" w:styleId="opinion-articlebody">
    <w:name w:val="opinion-article__body"/>
    <w:basedOn w:val="DefaultParagraphFont"/>
    <w:rsid w:val="00FD7F11"/>
  </w:style>
  <w:style w:type="paragraph" w:customStyle="1" w:styleId="opinion-articlebody1">
    <w:name w:val="opinion-article__body1"/>
    <w:basedOn w:val="Normal"/>
    <w:rsid w:val="00FD7F11"/>
    <w:pPr>
      <w:spacing w:before="100" w:beforeAutospacing="1" w:after="100" w:afterAutospacing="1" w:line="240" w:lineRule="auto"/>
    </w:pPr>
    <w:rPr>
      <w:rFonts w:eastAsia="Times New Roman"/>
      <w:sz w:val="24"/>
    </w:rPr>
  </w:style>
  <w:style w:type="paragraph" w:customStyle="1" w:styleId="para">
    <w:name w:val="para"/>
    <w:basedOn w:val="Normal"/>
    <w:qFormat/>
    <w:rsid w:val="00FD7F11"/>
    <w:pPr>
      <w:spacing w:before="100" w:beforeAutospacing="1" w:after="100" w:afterAutospacing="1" w:line="240" w:lineRule="auto"/>
    </w:pPr>
    <w:rPr>
      <w:rFonts w:eastAsia="Times New Roman"/>
      <w:sz w:val="24"/>
    </w:rPr>
  </w:style>
  <w:style w:type="character" w:customStyle="1" w:styleId="citationref">
    <w:name w:val="citationref"/>
    <w:basedOn w:val="DefaultParagraphFont"/>
    <w:rsid w:val="00FD7F11"/>
  </w:style>
  <w:style w:type="character" w:customStyle="1" w:styleId="journaltitle">
    <w:name w:val="journaltitle"/>
    <w:basedOn w:val="DefaultParagraphFont"/>
    <w:rsid w:val="00FD7F11"/>
  </w:style>
  <w:style w:type="character" w:customStyle="1" w:styleId="hit">
    <w:name w:val="hit"/>
    <w:basedOn w:val="DefaultParagraphFont"/>
    <w:rsid w:val="00FD7F11"/>
  </w:style>
  <w:style w:type="paragraph" w:customStyle="1" w:styleId="wp-caption-text">
    <w:name w:val="wp-caption-text"/>
    <w:basedOn w:val="Normal"/>
    <w:qFormat/>
    <w:rsid w:val="00FD7F11"/>
    <w:pPr>
      <w:spacing w:before="100" w:beforeAutospacing="1" w:after="100" w:afterAutospacing="1" w:line="240" w:lineRule="auto"/>
    </w:pPr>
    <w:rPr>
      <w:rFonts w:eastAsia="Times New Roman"/>
      <w:sz w:val="24"/>
    </w:rPr>
  </w:style>
  <w:style w:type="paragraph" w:customStyle="1" w:styleId="css-utmy9y">
    <w:name w:val="css-utmy9y"/>
    <w:basedOn w:val="Normal"/>
    <w:rsid w:val="00FD7F11"/>
    <w:pPr>
      <w:spacing w:before="100" w:beforeAutospacing="1" w:after="100" w:afterAutospacing="1" w:line="240" w:lineRule="auto"/>
    </w:pPr>
    <w:rPr>
      <w:rFonts w:eastAsia="Times New Roman"/>
      <w:sz w:val="24"/>
    </w:rPr>
  </w:style>
  <w:style w:type="character" w:customStyle="1" w:styleId="Style11ptUnderline">
    <w:name w:val="Style 11 pt Underline"/>
    <w:basedOn w:val="DefaultParagraphFont"/>
    <w:rsid w:val="00FD7F11"/>
    <w:rPr>
      <w:sz w:val="20"/>
      <w:u w:val="single"/>
    </w:rPr>
  </w:style>
  <w:style w:type="character" w:customStyle="1" w:styleId="Style11ptBoldUnderlineBorderSinglesolidlineAuto">
    <w:name w:val="Style 11 pt Bold Underline Border: : (Single solid line Auto  ..."/>
    <w:basedOn w:val="DefaultParagraphFont"/>
    <w:rsid w:val="00FD7F11"/>
    <w:rPr>
      <w:rFonts w:ascii="Times New Roman" w:hAnsi="Times New Roman"/>
      <w:b/>
      <w:bCs/>
      <w:sz w:val="20"/>
      <w:u w:val="single"/>
      <w:bdr w:val="single" w:sz="4" w:space="0" w:color="auto"/>
    </w:rPr>
  </w:style>
  <w:style w:type="character" w:customStyle="1" w:styleId="m-5881241659849274027style13ptbold">
    <w:name w:val="m_-5881241659849274027style13ptbold"/>
    <w:basedOn w:val="DefaultParagraphFont"/>
    <w:rsid w:val="00FD7F11"/>
  </w:style>
  <w:style w:type="paragraph" w:customStyle="1" w:styleId="Small">
    <w:name w:val="Small"/>
    <w:basedOn w:val="Normal"/>
    <w:next w:val="Normal"/>
    <w:uiPriority w:val="99"/>
    <w:qFormat/>
    <w:rsid w:val="00FD7F11"/>
    <w:pPr>
      <w:jc w:val="both"/>
    </w:pPr>
    <w:rPr>
      <w:rFonts w:ascii="Arial" w:eastAsia="Calibri" w:hAnsi="Arial" w:cs="Arial"/>
    </w:rPr>
  </w:style>
  <w:style w:type="character" w:customStyle="1" w:styleId="Footnote">
    <w:name w:val="Footnote_"/>
    <w:basedOn w:val="DefaultParagraphFont"/>
    <w:link w:val="Footnote0"/>
    <w:rsid w:val="00FD7F11"/>
    <w:rPr>
      <w:rFonts w:ascii="Times New Roman" w:eastAsia="Times New Roman" w:hAnsi="Times New Roman"/>
      <w:sz w:val="15"/>
      <w:szCs w:val="15"/>
      <w:shd w:val="clear" w:color="auto" w:fill="FFFFFF"/>
    </w:rPr>
  </w:style>
  <w:style w:type="paragraph" w:customStyle="1" w:styleId="Footnote0">
    <w:name w:val="Footnote"/>
    <w:basedOn w:val="Normal"/>
    <w:link w:val="Footnote"/>
    <w:rsid w:val="00FD7F11"/>
    <w:pPr>
      <w:widowControl w:val="0"/>
      <w:shd w:val="clear" w:color="auto" w:fill="FFFFFF"/>
      <w:spacing w:before="240" w:after="0" w:line="202" w:lineRule="exact"/>
      <w:jc w:val="both"/>
    </w:pPr>
    <w:rPr>
      <w:rFonts w:ascii="Times New Roman" w:eastAsia="Times New Roman" w:hAnsi="Times New Roman"/>
      <w:sz w:val="15"/>
      <w:szCs w:val="15"/>
    </w:rPr>
  </w:style>
  <w:style w:type="character" w:customStyle="1" w:styleId="CardTagandCiteChar">
    <w:name w:val="Card Tag and Cite Char"/>
    <w:link w:val="CardTagandCite"/>
    <w:locked/>
    <w:rsid w:val="00FD7F11"/>
    <w:rPr>
      <w:rFonts w:ascii="Arial Narrow" w:hAnsi="Arial Narrow"/>
      <w:b/>
      <w:color w:val="000000"/>
      <w:sz w:val="26"/>
    </w:rPr>
  </w:style>
  <w:style w:type="paragraph" w:customStyle="1" w:styleId="CardTagandCite">
    <w:name w:val="Card Tag and Cite"/>
    <w:basedOn w:val="Normal"/>
    <w:next w:val="Normal"/>
    <w:link w:val="CardTagandCiteChar"/>
    <w:qFormat/>
    <w:rsid w:val="00FD7F11"/>
    <w:pPr>
      <w:spacing w:after="0" w:line="240" w:lineRule="auto"/>
    </w:pPr>
    <w:rPr>
      <w:rFonts w:ascii="Arial Narrow" w:hAnsi="Arial Narrow"/>
      <w:b/>
      <w:color w:val="000000"/>
      <w:sz w:val="26"/>
    </w:rPr>
  </w:style>
  <w:style w:type="character" w:customStyle="1" w:styleId="StyleBold">
    <w:name w:val="Style Bold"/>
    <w:basedOn w:val="DefaultParagraphFont"/>
    <w:uiPriority w:val="9"/>
    <w:rsid w:val="00FD7F11"/>
    <w:rPr>
      <w:b/>
      <w:bCs/>
    </w:rPr>
  </w:style>
  <w:style w:type="paragraph" w:customStyle="1" w:styleId="Cite2">
    <w:name w:val="Cite 2"/>
    <w:basedOn w:val="Normal"/>
    <w:qFormat/>
    <w:rsid w:val="00FD7F11"/>
    <w:pPr>
      <w:spacing w:after="0" w:line="240" w:lineRule="auto"/>
    </w:pPr>
    <w:rPr>
      <w:rFonts w:ascii="Arial" w:eastAsia="Calibri" w:hAnsi="Arial" w:cs="Arial"/>
      <w:b/>
      <w:sz w:val="24"/>
      <w:u w:val="single"/>
    </w:rPr>
  </w:style>
  <w:style w:type="character" w:customStyle="1" w:styleId="aqj">
    <w:name w:val="aqj"/>
    <w:basedOn w:val="DefaultParagraphFont"/>
    <w:rsid w:val="00FD7F11"/>
  </w:style>
  <w:style w:type="paragraph" w:customStyle="1" w:styleId="StyleJustified">
    <w:name w:val="Style Justified"/>
    <w:basedOn w:val="Normal"/>
    <w:qFormat/>
    <w:rsid w:val="00FD7F11"/>
    <w:pPr>
      <w:spacing w:after="0" w:line="240" w:lineRule="auto"/>
    </w:pPr>
    <w:rPr>
      <w:rFonts w:eastAsia="Times New Roman"/>
      <w:szCs w:val="20"/>
    </w:rPr>
  </w:style>
  <w:style w:type="paragraph" w:customStyle="1" w:styleId="AuthorDate">
    <w:name w:val="AuthorDate"/>
    <w:next w:val="Normal"/>
    <w:link w:val="AuthorDateChar"/>
    <w:qFormat/>
    <w:rsid w:val="00FD7F11"/>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FD7F11"/>
    <w:rPr>
      <w:rFonts w:ascii="Times New Roman" w:eastAsia="Calibri" w:hAnsi="Times New Roman" w:cs="Times New Roman"/>
      <w:b/>
      <w:sz w:val="24"/>
      <w:szCs w:val="20"/>
      <w:u w:val="single"/>
    </w:rPr>
  </w:style>
  <w:style w:type="character" w:customStyle="1" w:styleId="maintext">
    <w:name w:val="maintext"/>
    <w:basedOn w:val="DefaultParagraphFont"/>
    <w:rsid w:val="00FD7F11"/>
  </w:style>
  <w:style w:type="paragraph" w:customStyle="1" w:styleId="Stylecardtext8pt">
    <w:name w:val="Style card text + 8 pt"/>
    <w:basedOn w:val="Normal"/>
    <w:qFormat/>
    <w:rsid w:val="00FD7F11"/>
    <w:pPr>
      <w:spacing w:after="0" w:line="240" w:lineRule="auto"/>
      <w:ind w:right="288"/>
    </w:pPr>
  </w:style>
  <w:style w:type="character" w:customStyle="1" w:styleId="NotBold10Final">
    <w:name w:val="NotBold10Final"/>
    <w:uiPriority w:val="1"/>
    <w:qFormat/>
    <w:rsid w:val="00FD7F11"/>
    <w:rPr>
      <w:rFonts w:ascii="Times New Roman" w:hAnsi="Times New Roman"/>
      <w:b w:val="0"/>
      <w:i w:val="0"/>
      <w:sz w:val="20"/>
    </w:rPr>
  </w:style>
  <w:style w:type="character" w:customStyle="1" w:styleId="Bold12">
    <w:name w:val="Bold12"/>
    <w:uiPriority w:val="1"/>
    <w:qFormat/>
    <w:rsid w:val="00FD7F11"/>
    <w:rPr>
      <w:rFonts w:ascii="Times New Roman" w:hAnsi="Times New Roman"/>
      <w:b/>
      <w:sz w:val="24"/>
    </w:rPr>
  </w:style>
  <w:style w:type="paragraph" w:customStyle="1" w:styleId="cardChar2CharCharCharCharCharCharCharCharCharCharChar">
    <w:name w:val="card Char2 Char Char Char Char Char Char Char Char Char Char Char"/>
    <w:basedOn w:val="Normal"/>
    <w:rsid w:val="00FD7F11"/>
    <w:pPr>
      <w:spacing w:after="0" w:line="240" w:lineRule="auto"/>
      <w:ind w:left="288" w:right="288"/>
    </w:pPr>
    <w:rPr>
      <w:rFonts w:eastAsia="Times New Roman"/>
      <w:sz w:val="20"/>
      <w:szCs w:val="20"/>
    </w:rPr>
  </w:style>
  <w:style w:type="character" w:customStyle="1" w:styleId="CardtextChar1">
    <w:name w:val="Card text Char"/>
    <w:link w:val="Cardtext0"/>
    <w:locked/>
    <w:rsid w:val="00FD7F11"/>
    <w:rPr>
      <w:rFonts w:ascii="Arial Narrow" w:hAnsi="Arial Narrow"/>
      <w:u w:val="single"/>
    </w:rPr>
  </w:style>
  <w:style w:type="paragraph" w:customStyle="1" w:styleId="Cardtext0">
    <w:name w:val="Card text"/>
    <w:link w:val="CardtextChar1"/>
    <w:qFormat/>
    <w:rsid w:val="00FD7F11"/>
    <w:pPr>
      <w:widowControl w:val="0"/>
      <w:autoSpaceDE w:val="0"/>
      <w:autoSpaceDN w:val="0"/>
      <w:adjustRightInd w:val="0"/>
      <w:spacing w:after="0" w:line="240" w:lineRule="auto"/>
    </w:pPr>
    <w:rPr>
      <w:rFonts w:ascii="Arial Narrow" w:hAnsi="Arial Narrow"/>
      <w:u w:val="single"/>
    </w:rPr>
  </w:style>
  <w:style w:type="paragraph" w:styleId="Date">
    <w:name w:val="Date"/>
    <w:aliases w:val="date"/>
    <w:basedOn w:val="Normal"/>
    <w:next w:val="Normal"/>
    <w:link w:val="DateChar"/>
    <w:uiPriority w:val="99"/>
    <w:qFormat/>
    <w:rsid w:val="00FD7F11"/>
    <w:pPr>
      <w:suppressAutoHyphens/>
      <w:spacing w:after="0" w:line="240" w:lineRule="auto"/>
    </w:pPr>
    <w:rPr>
      <w:rFonts w:eastAsia="Times New Roman"/>
      <w:sz w:val="24"/>
      <w:lang w:val="x-none" w:eastAsia="ar-SA"/>
    </w:rPr>
  </w:style>
  <w:style w:type="character" w:customStyle="1" w:styleId="DateChar">
    <w:name w:val="Date Char"/>
    <w:aliases w:val="date Char"/>
    <w:basedOn w:val="DefaultParagraphFont"/>
    <w:link w:val="Date"/>
    <w:uiPriority w:val="99"/>
    <w:rsid w:val="00FD7F11"/>
    <w:rPr>
      <w:rFonts w:ascii="Calibri" w:eastAsia="Times New Roman" w:hAnsi="Calibri"/>
      <w:sz w:val="24"/>
      <w:lang w:val="x-none" w:eastAsia="ar-SA"/>
    </w:rPr>
  </w:style>
  <w:style w:type="paragraph" w:customStyle="1" w:styleId="Default">
    <w:name w:val="Default"/>
    <w:qFormat/>
    <w:rsid w:val="00FD7F11"/>
    <w:pPr>
      <w:autoSpaceDE w:val="0"/>
      <w:autoSpaceDN w:val="0"/>
      <w:adjustRightInd w:val="0"/>
      <w:spacing w:after="0" w:line="240" w:lineRule="auto"/>
    </w:pPr>
    <w:rPr>
      <w:rFonts w:ascii="Times New Roman" w:hAnsi="Times New Roman" w:cs="Times New Roman"/>
      <w:color w:val="000000"/>
      <w:sz w:val="24"/>
      <w:szCs w:val="24"/>
    </w:rPr>
  </w:style>
  <w:style w:type="paragraph" w:styleId="TOC1">
    <w:name w:val="toc 1"/>
    <w:aliases w:val="Index Basic"/>
    <w:basedOn w:val="Normal"/>
    <w:next w:val="Normal"/>
    <w:autoRedefine/>
    <w:uiPriority w:val="39"/>
    <w:unhideWhenUsed/>
    <w:qFormat/>
    <w:rsid w:val="00FD7F11"/>
    <w:pPr>
      <w:spacing w:after="0" w:line="240" w:lineRule="auto"/>
    </w:pPr>
    <w:rPr>
      <w:rFonts w:eastAsia="Calibri"/>
    </w:rPr>
  </w:style>
  <w:style w:type="paragraph" w:customStyle="1" w:styleId="newpage">
    <w:name w:val="new page"/>
    <w:basedOn w:val="Heading4"/>
    <w:rsid w:val="00FD7F11"/>
    <w:pPr>
      <w:keepNext w:val="0"/>
      <w:keepLines w:val="0"/>
      <w:pageBreakBefore/>
      <w:spacing w:before="0" w:line="240" w:lineRule="auto"/>
      <w:outlineLvl w:val="9"/>
    </w:pPr>
    <w:rPr>
      <w:rFonts w:eastAsia="Times" w:cs="Times New Roman"/>
      <w:sz w:val="22"/>
      <w:szCs w:val="20"/>
    </w:rPr>
  </w:style>
  <w:style w:type="paragraph" w:customStyle="1" w:styleId="afterheading">
    <w:name w:val="after heading"/>
    <w:basedOn w:val="Normal"/>
    <w:rsid w:val="00FD7F11"/>
    <w:pPr>
      <w:spacing w:after="0" w:line="240" w:lineRule="auto"/>
    </w:pPr>
    <w:rPr>
      <w:rFonts w:eastAsia="Times"/>
      <w:sz w:val="18"/>
      <w:szCs w:val="20"/>
    </w:rPr>
  </w:style>
  <w:style w:type="character" w:customStyle="1" w:styleId="textexposedshow">
    <w:name w:val="text_exposed_show"/>
    <w:basedOn w:val="DefaultParagraphFont"/>
    <w:rsid w:val="00FD7F11"/>
  </w:style>
  <w:style w:type="paragraph" w:customStyle="1" w:styleId="Heading">
    <w:name w:val="Heading"/>
    <w:basedOn w:val="Normal"/>
    <w:next w:val="BodyText"/>
    <w:rsid w:val="00FD7F11"/>
    <w:pPr>
      <w:keepNext/>
      <w:widowControl w:val="0"/>
      <w:suppressAutoHyphens/>
      <w:spacing w:before="240" w:after="120" w:line="240" w:lineRule="auto"/>
    </w:pPr>
    <w:rPr>
      <w:rFonts w:ascii="Arial" w:eastAsia="Droid Sans Fallback" w:hAnsi="Arial" w:cs="Lohit Hindi"/>
      <w:kern w:val="1"/>
      <w:sz w:val="28"/>
      <w:szCs w:val="28"/>
      <w:lang w:eastAsia="zh-CN" w:bidi="hi-IN"/>
    </w:rPr>
  </w:style>
  <w:style w:type="paragraph" w:styleId="List">
    <w:name w:val="List"/>
    <w:basedOn w:val="BodyText"/>
    <w:uiPriority w:val="99"/>
    <w:rsid w:val="00FD7F11"/>
    <w:pPr>
      <w:widowControl w:val="0"/>
      <w:suppressAutoHyphens/>
      <w:spacing w:line="240" w:lineRule="auto"/>
    </w:pPr>
    <w:rPr>
      <w:rFonts w:eastAsia="Droid Sans Fallback" w:cs="Lohit Hindi"/>
      <w:kern w:val="1"/>
      <w:sz w:val="24"/>
      <w:lang w:eastAsia="zh-CN" w:bidi="hi-IN"/>
    </w:rPr>
  </w:style>
  <w:style w:type="paragraph" w:styleId="Caption">
    <w:name w:val="caption"/>
    <w:aliases w:val="caption"/>
    <w:basedOn w:val="Normal"/>
    <w:qFormat/>
    <w:rsid w:val="00FD7F11"/>
    <w:pPr>
      <w:widowControl w:val="0"/>
      <w:suppressLineNumbers/>
      <w:suppressAutoHyphens/>
      <w:spacing w:before="120" w:after="120" w:line="240" w:lineRule="auto"/>
    </w:pPr>
    <w:rPr>
      <w:rFonts w:eastAsia="Droid Sans Fallback" w:cs="Lohit Hindi"/>
      <w:i/>
      <w:iCs/>
      <w:kern w:val="1"/>
      <w:sz w:val="24"/>
      <w:lang w:eastAsia="zh-CN" w:bidi="hi-IN"/>
    </w:rPr>
  </w:style>
  <w:style w:type="paragraph" w:customStyle="1" w:styleId="Index">
    <w:name w:val="Index"/>
    <w:basedOn w:val="Normal"/>
    <w:qFormat/>
    <w:rsid w:val="00FD7F11"/>
    <w:pPr>
      <w:widowControl w:val="0"/>
      <w:suppressLineNumbers/>
      <w:suppressAutoHyphens/>
      <w:spacing w:after="0" w:line="240" w:lineRule="auto"/>
    </w:pPr>
    <w:rPr>
      <w:rFonts w:eastAsia="Droid Sans Fallback" w:cs="Lohit Hindi"/>
      <w:kern w:val="1"/>
      <w:sz w:val="24"/>
      <w:lang w:eastAsia="zh-CN" w:bidi="hi-IN"/>
    </w:rPr>
  </w:style>
  <w:style w:type="paragraph" w:customStyle="1" w:styleId="2ArgumentHeader">
    <w:name w:val="2) Argument Header"/>
    <w:basedOn w:val="Heading1"/>
    <w:next w:val="Heading1"/>
    <w:rsid w:val="00FD7F11"/>
    <w:pPr>
      <w:keepLines w:val="0"/>
      <w:pageBreakBefore w:val="0"/>
      <w:widowControl w:val="0"/>
      <w:pBdr>
        <w:top w:val="none" w:sz="0" w:space="0" w:color="auto"/>
        <w:left w:val="none" w:sz="0" w:space="0" w:color="auto"/>
        <w:bottom w:val="none" w:sz="0" w:space="0" w:color="auto"/>
        <w:right w:val="none" w:sz="0" w:space="0" w:color="auto"/>
      </w:pBdr>
      <w:suppressAutoHyphens/>
      <w:spacing w:before="0" w:after="240" w:line="240" w:lineRule="auto"/>
      <w:outlineLvl w:val="9"/>
    </w:pPr>
    <w:rPr>
      <w:rFonts w:ascii="Copperplate Gothic Bold" w:eastAsia="Droid Sans Fallback" w:hAnsi="Copperplate Gothic Bold" w:cs="Copperplate Gothic Bold"/>
      <w:bCs/>
      <w:caps/>
      <w:kern w:val="1"/>
      <w:sz w:val="24"/>
      <w:u w:val="single"/>
      <w:lang w:eastAsia="zh-CN" w:bidi="hi-IN"/>
    </w:rPr>
  </w:style>
  <w:style w:type="paragraph" w:customStyle="1" w:styleId="double">
    <w:name w:val="double"/>
    <w:basedOn w:val="Normal"/>
    <w:rsid w:val="00FD7F11"/>
    <w:pPr>
      <w:spacing w:before="100" w:beforeAutospacing="1" w:after="100" w:afterAutospacing="1" w:line="240" w:lineRule="auto"/>
    </w:pPr>
    <w:rPr>
      <w:rFonts w:ascii="Times" w:hAnsi="Times"/>
      <w:sz w:val="20"/>
      <w:szCs w:val="20"/>
    </w:rPr>
  </w:style>
  <w:style w:type="character" w:customStyle="1" w:styleId="TagGreg">
    <w:name w:val="TagGreg"/>
    <w:basedOn w:val="DefaultParagraphFont"/>
    <w:uiPriority w:val="1"/>
    <w:qFormat/>
    <w:rsid w:val="00FD7F11"/>
    <w:rPr>
      <w:rFonts w:ascii="Arial" w:hAnsi="Arial"/>
      <w:b/>
      <w:sz w:val="24"/>
    </w:rPr>
  </w:style>
  <w:style w:type="character" w:customStyle="1" w:styleId="Style11ptBlackUnderline">
    <w:name w:val="Style 11 pt Black Underline"/>
    <w:rsid w:val="00FD7F11"/>
    <w:rPr>
      <w:color w:val="000000"/>
      <w:sz w:val="20"/>
      <w:u w:val="single"/>
    </w:rPr>
  </w:style>
  <w:style w:type="character" w:customStyle="1" w:styleId="Style11ptBlack">
    <w:name w:val="Style 11 pt Black"/>
    <w:rsid w:val="00FD7F11"/>
    <w:rPr>
      <w:color w:val="000000"/>
      <w:sz w:val="20"/>
    </w:rPr>
  </w:style>
  <w:style w:type="paragraph" w:customStyle="1" w:styleId="CardsHighlighted">
    <w:name w:val="Cards Highlighted"/>
    <w:basedOn w:val="Normal"/>
    <w:link w:val="CardsHighlightedChar"/>
    <w:autoRedefine/>
    <w:qFormat/>
    <w:rsid w:val="00FD7F11"/>
    <w:pPr>
      <w:shd w:val="clear" w:color="auto" w:fill="00FFFF"/>
      <w:spacing w:after="0" w:line="240" w:lineRule="auto"/>
      <w:ind w:left="288" w:right="288"/>
      <w:jc w:val="both"/>
    </w:pPr>
    <w:rPr>
      <w:rFonts w:eastAsia="Calibri"/>
      <w:sz w:val="24"/>
      <w:u w:val="single"/>
    </w:rPr>
  </w:style>
  <w:style w:type="character" w:customStyle="1" w:styleId="CardsHighlightedChar">
    <w:name w:val="Cards Highlighted Char"/>
    <w:basedOn w:val="DefaultParagraphFont"/>
    <w:link w:val="CardsHighlighted"/>
    <w:rsid w:val="00FD7F11"/>
    <w:rPr>
      <w:rFonts w:ascii="Calibri" w:eastAsia="Calibri" w:hAnsi="Calibri"/>
      <w:sz w:val="24"/>
      <w:u w:val="single"/>
      <w:shd w:val="clear" w:color="auto" w:fill="00FFFF"/>
    </w:rPr>
  </w:style>
  <w:style w:type="character" w:customStyle="1" w:styleId="CitesChar">
    <w:name w:val="Cites Char"/>
    <w:basedOn w:val="DefaultParagraphFont"/>
    <w:link w:val="Cites"/>
    <w:rsid w:val="00FD7F11"/>
    <w:rPr>
      <w:rFonts w:ascii="Times New Roman" w:eastAsia="Times New Roman" w:hAnsi="Times New Roman" w:cs="Times New Roman"/>
      <w:sz w:val="20"/>
      <w:szCs w:val="24"/>
    </w:rPr>
  </w:style>
  <w:style w:type="paragraph" w:customStyle="1" w:styleId="analytics0">
    <w:name w:val="analytics"/>
    <w:basedOn w:val="Normal"/>
    <w:link w:val="analyticsChar0"/>
    <w:uiPriority w:val="4"/>
    <w:rsid w:val="00FD7F11"/>
    <w:pPr>
      <w:spacing w:after="0" w:line="240" w:lineRule="auto"/>
    </w:pPr>
    <w:rPr>
      <w:b/>
      <w:color w:val="C00000"/>
    </w:rPr>
  </w:style>
  <w:style w:type="character" w:customStyle="1" w:styleId="analyticsChar0">
    <w:name w:val="analytics Char"/>
    <w:basedOn w:val="DefaultParagraphFont"/>
    <w:link w:val="analytics0"/>
    <w:uiPriority w:val="4"/>
    <w:rsid w:val="00FD7F11"/>
    <w:rPr>
      <w:rFonts w:ascii="Calibri" w:hAnsi="Calibri"/>
      <w:b/>
      <w:color w:val="C00000"/>
    </w:rPr>
  </w:style>
  <w:style w:type="character" w:customStyle="1" w:styleId="swauthor">
    <w:name w:val="sw_author"/>
    <w:rsid w:val="00FD7F11"/>
  </w:style>
  <w:style w:type="character" w:customStyle="1" w:styleId="Mention1">
    <w:name w:val="Mention1"/>
    <w:basedOn w:val="DefaultParagraphFont"/>
    <w:uiPriority w:val="99"/>
    <w:semiHidden/>
    <w:unhideWhenUsed/>
    <w:rsid w:val="00FD7F11"/>
    <w:rPr>
      <w:color w:val="2B579A"/>
      <w:shd w:val="clear" w:color="auto" w:fill="E6E6E6"/>
    </w:rPr>
  </w:style>
  <w:style w:type="paragraph" w:customStyle="1" w:styleId="citenon-bold">
    <w:name w:val="cite non-bold"/>
    <w:basedOn w:val="Normal"/>
    <w:link w:val="citenon-boldChar"/>
    <w:qFormat/>
    <w:rsid w:val="00FD7F11"/>
    <w:pPr>
      <w:spacing w:after="0" w:line="240" w:lineRule="auto"/>
    </w:pPr>
    <w:rPr>
      <w:rFonts w:eastAsia="Calibri"/>
      <w:sz w:val="20"/>
      <w:szCs w:val="20"/>
      <w:lang w:val="x-none" w:eastAsia="x-none"/>
    </w:rPr>
  </w:style>
  <w:style w:type="character" w:customStyle="1" w:styleId="citenon-boldChar">
    <w:name w:val="cite non-bold Char"/>
    <w:link w:val="citenon-bold"/>
    <w:rsid w:val="00FD7F11"/>
    <w:rPr>
      <w:rFonts w:ascii="Calibri" w:eastAsia="Calibri" w:hAnsi="Calibri"/>
      <w:sz w:val="20"/>
      <w:szCs w:val="20"/>
      <w:lang w:val="x-none" w:eastAsia="x-none"/>
    </w:rPr>
  </w:style>
  <w:style w:type="paragraph" w:customStyle="1" w:styleId="HotRoute">
    <w:name w:val="Hot Route!"/>
    <w:basedOn w:val="Normal"/>
    <w:link w:val="HotRouteChar"/>
    <w:qFormat/>
    <w:rsid w:val="00FD7F11"/>
    <w:pPr>
      <w:spacing w:after="0" w:line="240" w:lineRule="auto"/>
      <w:ind w:left="144"/>
    </w:pPr>
    <w:rPr>
      <w:rFonts w:eastAsia="Calibri"/>
      <w:color w:val="000000"/>
    </w:rPr>
  </w:style>
  <w:style w:type="character" w:customStyle="1" w:styleId="HotRouteChar">
    <w:name w:val="Hot Route! Char"/>
    <w:link w:val="HotRoute"/>
    <w:rsid w:val="00FD7F11"/>
    <w:rPr>
      <w:rFonts w:ascii="Calibri" w:eastAsia="Calibri" w:hAnsi="Calibri"/>
      <w:color w:val="000000"/>
    </w:rPr>
  </w:style>
  <w:style w:type="paragraph" w:customStyle="1" w:styleId="CardIndented">
    <w:name w:val="Card (Indented)"/>
    <w:basedOn w:val="Normal"/>
    <w:link w:val="CardIndentedChar"/>
    <w:qFormat/>
    <w:rsid w:val="00FD7F11"/>
    <w:pPr>
      <w:spacing w:after="0" w:line="240" w:lineRule="auto"/>
      <w:ind w:left="288"/>
    </w:pPr>
  </w:style>
  <w:style w:type="paragraph" w:customStyle="1" w:styleId="PhoTag">
    <w:name w:val="PhoTag"/>
    <w:basedOn w:val="Normal"/>
    <w:next w:val="Normal"/>
    <w:autoRedefine/>
    <w:qFormat/>
    <w:rsid w:val="00FD7F11"/>
    <w:pPr>
      <w:spacing w:after="0" w:line="240" w:lineRule="auto"/>
    </w:pPr>
    <w:rPr>
      <w:b/>
    </w:rPr>
  </w:style>
  <w:style w:type="character" w:customStyle="1" w:styleId="BoldUnderlineChar0">
    <w:name w:val="BoldUnderline Char"/>
    <w:uiPriority w:val="99"/>
    <w:rsid w:val="00FD7F11"/>
    <w:rPr>
      <w:rFonts w:ascii="Times New Roman" w:eastAsia="Times New Roman" w:hAnsi="Times New Roman" w:cs="Times New Roman"/>
      <w:b/>
      <w:sz w:val="20"/>
      <w:u w:val="single"/>
    </w:rPr>
  </w:style>
  <w:style w:type="character" w:customStyle="1" w:styleId="wikiexternallink">
    <w:name w:val="wikiexternallink"/>
    <w:basedOn w:val="DefaultParagraphFont"/>
    <w:rsid w:val="00FD7F11"/>
  </w:style>
  <w:style w:type="character" w:customStyle="1" w:styleId="wikigeneratedlinkcontent">
    <w:name w:val="wikigeneratedlinkcontent"/>
    <w:basedOn w:val="DefaultParagraphFont"/>
    <w:rsid w:val="00FD7F11"/>
  </w:style>
  <w:style w:type="character" w:customStyle="1" w:styleId="boldunderlineChar1">
    <w:name w:val="bold underline Char"/>
    <w:basedOn w:val="DefaultParagraphFont"/>
    <w:rsid w:val="00FD7F11"/>
    <w:rPr>
      <w:rFonts w:ascii="Times New Roman" w:eastAsia="Times New Roman" w:hAnsi="Times New Roman" w:cs="Arial"/>
      <w:b/>
      <w:bCs/>
      <w:sz w:val="24"/>
      <w:szCs w:val="24"/>
      <w:u w:val="single"/>
      <w:lang w:eastAsia="zh-CN"/>
    </w:rPr>
  </w:style>
  <w:style w:type="character" w:customStyle="1" w:styleId="underlineChar0">
    <w:name w:val="underline Char"/>
    <w:basedOn w:val="DefaultParagraphFont"/>
    <w:rsid w:val="00FD7F11"/>
    <w:rPr>
      <w:rFonts w:ascii="Times New Roman" w:eastAsia="Times New Roman" w:hAnsi="Times New Roman" w:cs="Arial"/>
      <w:bCs/>
      <w:sz w:val="24"/>
      <w:szCs w:val="24"/>
      <w:u w:val="single"/>
      <w:lang w:eastAsia="zh-CN"/>
    </w:rPr>
  </w:style>
  <w:style w:type="paragraph" w:customStyle="1" w:styleId="NormalText">
    <w:name w:val="Normal Text"/>
    <w:basedOn w:val="Normal"/>
    <w:link w:val="NormalTextChar"/>
    <w:autoRedefine/>
    <w:qFormat/>
    <w:rsid w:val="00FD7F11"/>
    <w:pPr>
      <w:spacing w:after="0" w:line="240" w:lineRule="auto"/>
      <w:jc w:val="both"/>
    </w:pPr>
    <w:rPr>
      <w:rFonts w:eastAsia="Calibri"/>
      <w:sz w:val="20"/>
      <w:szCs w:val="26"/>
    </w:rPr>
  </w:style>
  <w:style w:type="character" w:customStyle="1" w:styleId="Author">
    <w:name w:val="Author"/>
    <w:aliases w:val="Style Date"/>
    <w:basedOn w:val="DefaultParagraphFont"/>
    <w:qFormat/>
    <w:rsid w:val="00FD7F11"/>
    <w:rPr>
      <w:sz w:val="24"/>
    </w:rPr>
  </w:style>
  <w:style w:type="character" w:customStyle="1" w:styleId="box">
    <w:name w:val="box"/>
    <w:basedOn w:val="DefaultParagraphFont"/>
    <w:rsid w:val="00FD7F11"/>
    <w:rPr>
      <w:rFonts w:ascii="Arial" w:hAnsi="Arial" w:cs="Arial"/>
      <w:b/>
      <w:color w:val="000000"/>
      <w:sz w:val="19"/>
      <w:szCs w:val="22"/>
      <w:u w:val="thick"/>
      <w:bdr w:val="single" w:sz="12" w:space="0" w:color="auto"/>
    </w:rPr>
  </w:style>
  <w:style w:type="paragraph" w:customStyle="1" w:styleId="ReallySmall">
    <w:name w:val="Really Small"/>
    <w:basedOn w:val="Normal"/>
    <w:link w:val="ReallySmallChar"/>
    <w:rsid w:val="00FD7F11"/>
    <w:pPr>
      <w:spacing w:after="0" w:line="240" w:lineRule="auto"/>
    </w:pPr>
    <w:rPr>
      <w:rFonts w:eastAsia="Times New Roman"/>
      <w:szCs w:val="20"/>
    </w:rPr>
  </w:style>
  <w:style w:type="character" w:customStyle="1" w:styleId="ReallySmallChar">
    <w:name w:val="Really Small Char"/>
    <w:basedOn w:val="DefaultParagraphFont"/>
    <w:link w:val="ReallySmall"/>
    <w:rsid w:val="00FD7F11"/>
    <w:rPr>
      <w:rFonts w:ascii="Calibri" w:eastAsia="Times New Roman" w:hAnsi="Calibri"/>
      <w:szCs w:val="20"/>
    </w:rPr>
  </w:style>
  <w:style w:type="paragraph" w:customStyle="1" w:styleId="PageHeaderLine1">
    <w:name w:val="PageHeaderLine1"/>
    <w:basedOn w:val="Normal"/>
    <w:qFormat/>
    <w:rsid w:val="00FD7F11"/>
    <w:pPr>
      <w:tabs>
        <w:tab w:val="right" w:pos="10800"/>
      </w:tabs>
      <w:spacing w:after="0" w:line="240" w:lineRule="auto"/>
    </w:pPr>
    <w:rPr>
      <w:b/>
    </w:rPr>
  </w:style>
  <w:style w:type="paragraph" w:customStyle="1" w:styleId="PageHeaderLine2">
    <w:name w:val="PageHeaderLine2"/>
    <w:basedOn w:val="Normal"/>
    <w:next w:val="Normal"/>
    <w:link w:val="PageHeaderLine2Char"/>
    <w:qFormat/>
    <w:rsid w:val="00FD7F11"/>
    <w:pPr>
      <w:tabs>
        <w:tab w:val="right" w:pos="10800"/>
      </w:tabs>
      <w:spacing w:after="0" w:line="480" w:lineRule="auto"/>
    </w:pPr>
    <w:rPr>
      <w:b/>
    </w:rPr>
  </w:style>
  <w:style w:type="paragraph" w:styleId="TOC4">
    <w:name w:val="toc 4"/>
    <w:basedOn w:val="Normal"/>
    <w:next w:val="Normal"/>
    <w:autoRedefine/>
    <w:unhideWhenUsed/>
    <w:rsid w:val="00FD7F11"/>
    <w:pPr>
      <w:spacing w:before="240" w:after="0" w:line="240" w:lineRule="auto"/>
    </w:pPr>
    <w:rPr>
      <w:b/>
      <w:u w:val="single"/>
    </w:rPr>
  </w:style>
  <w:style w:type="paragraph" w:customStyle="1" w:styleId="BlockTitle2">
    <w:name w:val="Block Title2"/>
    <w:basedOn w:val="Normal"/>
    <w:next w:val="Normal"/>
    <w:link w:val="BlockTitle2Char"/>
    <w:qFormat/>
    <w:rsid w:val="00FD7F11"/>
    <w:pPr>
      <w:spacing w:after="240" w:line="240" w:lineRule="auto"/>
      <w:jc w:val="center"/>
    </w:pPr>
    <w:rPr>
      <w:rFonts w:eastAsia="Calibri"/>
      <w:b/>
      <w:color w:val="000000"/>
      <w:sz w:val="32"/>
      <w:u w:val="single"/>
    </w:rPr>
  </w:style>
  <w:style w:type="paragraph" w:customStyle="1" w:styleId="BlockTitle">
    <w:name w:val="Block Title"/>
    <w:basedOn w:val="Heading1"/>
    <w:next w:val="Normal"/>
    <w:qFormat/>
    <w:rsid w:val="00FD7F11"/>
    <w:pPr>
      <w:keepLines w:val="0"/>
      <w:pageBreakBefore w:val="0"/>
      <w:pBdr>
        <w:top w:val="none" w:sz="0" w:space="0" w:color="auto"/>
        <w:left w:val="none" w:sz="0" w:space="0" w:color="auto"/>
        <w:bottom w:val="none" w:sz="0" w:space="0" w:color="auto"/>
        <w:right w:val="none" w:sz="0" w:space="0" w:color="auto"/>
      </w:pBdr>
      <w:spacing w:before="480" w:after="240" w:line="240" w:lineRule="auto"/>
    </w:pPr>
    <w:rPr>
      <w:rFonts w:eastAsia="Times New Roman" w:cs="Arial"/>
      <w:bCs/>
      <w:color w:val="000000"/>
      <w:kern w:val="32"/>
      <w:sz w:val="32"/>
      <w:u w:val="single"/>
    </w:rPr>
  </w:style>
  <w:style w:type="paragraph" w:styleId="TOC2">
    <w:name w:val="toc 2"/>
    <w:basedOn w:val="Normal"/>
    <w:next w:val="Normal"/>
    <w:autoRedefine/>
    <w:uiPriority w:val="39"/>
    <w:rsid w:val="00FD7F11"/>
    <w:pPr>
      <w:spacing w:after="0" w:line="240" w:lineRule="auto"/>
      <w:ind w:left="200"/>
    </w:pPr>
    <w:rPr>
      <w:rFonts w:eastAsia="Calibri"/>
      <w:color w:val="000000"/>
    </w:rPr>
  </w:style>
  <w:style w:type="paragraph" w:styleId="TOC3">
    <w:name w:val="toc 3"/>
    <w:basedOn w:val="Normal"/>
    <w:next w:val="Normal"/>
    <w:autoRedefine/>
    <w:rsid w:val="00FD7F11"/>
    <w:pPr>
      <w:spacing w:after="0" w:line="240" w:lineRule="auto"/>
      <w:ind w:left="400"/>
    </w:pPr>
    <w:rPr>
      <w:rFonts w:eastAsia="Calibri"/>
      <w:color w:val="000000"/>
    </w:rPr>
  </w:style>
  <w:style w:type="paragraph" w:styleId="TOC5">
    <w:name w:val="toc 5"/>
    <w:basedOn w:val="Normal"/>
    <w:next w:val="Normal"/>
    <w:autoRedefine/>
    <w:rsid w:val="00FD7F11"/>
    <w:pPr>
      <w:spacing w:after="0" w:line="240" w:lineRule="auto"/>
      <w:ind w:left="800"/>
    </w:pPr>
    <w:rPr>
      <w:rFonts w:eastAsia="Calibri"/>
      <w:color w:val="000000"/>
    </w:rPr>
  </w:style>
  <w:style w:type="paragraph" w:styleId="TOC6">
    <w:name w:val="toc 6"/>
    <w:basedOn w:val="Normal"/>
    <w:next w:val="Normal"/>
    <w:autoRedefine/>
    <w:rsid w:val="00FD7F11"/>
    <w:pPr>
      <w:spacing w:after="0" w:line="240" w:lineRule="auto"/>
      <w:ind w:left="1000"/>
    </w:pPr>
    <w:rPr>
      <w:rFonts w:eastAsia="Calibri"/>
      <w:color w:val="000000"/>
    </w:rPr>
  </w:style>
  <w:style w:type="paragraph" w:styleId="TOC7">
    <w:name w:val="toc 7"/>
    <w:basedOn w:val="Normal"/>
    <w:next w:val="Normal"/>
    <w:autoRedefine/>
    <w:rsid w:val="00FD7F11"/>
    <w:pPr>
      <w:spacing w:after="0" w:line="240" w:lineRule="auto"/>
      <w:ind w:left="1200"/>
    </w:pPr>
    <w:rPr>
      <w:rFonts w:eastAsia="Calibri"/>
      <w:color w:val="000000"/>
    </w:rPr>
  </w:style>
  <w:style w:type="paragraph" w:styleId="TOC8">
    <w:name w:val="toc 8"/>
    <w:basedOn w:val="Normal"/>
    <w:next w:val="Normal"/>
    <w:autoRedefine/>
    <w:rsid w:val="00FD7F11"/>
    <w:pPr>
      <w:spacing w:after="0" w:line="240" w:lineRule="auto"/>
      <w:ind w:left="1400"/>
    </w:pPr>
    <w:rPr>
      <w:rFonts w:eastAsia="Calibri"/>
      <w:color w:val="000000"/>
    </w:rPr>
  </w:style>
  <w:style w:type="paragraph" w:styleId="TOC9">
    <w:name w:val="toc 9"/>
    <w:basedOn w:val="Normal"/>
    <w:next w:val="Normal"/>
    <w:autoRedefine/>
    <w:rsid w:val="00FD7F11"/>
    <w:pPr>
      <w:spacing w:after="0" w:line="240" w:lineRule="auto"/>
      <w:ind w:left="1600"/>
    </w:pPr>
    <w:rPr>
      <w:rFonts w:eastAsia="Calibri"/>
      <w:color w:val="000000"/>
    </w:rPr>
  </w:style>
  <w:style w:type="paragraph" w:customStyle="1" w:styleId="TxBrp1">
    <w:name w:val="TxBr_p1"/>
    <w:basedOn w:val="Normal"/>
    <w:qFormat/>
    <w:rsid w:val="00FD7F11"/>
    <w:pPr>
      <w:tabs>
        <w:tab w:val="left" w:pos="204"/>
      </w:tabs>
      <w:autoSpaceDE w:val="0"/>
      <w:autoSpaceDN w:val="0"/>
      <w:adjustRightInd w:val="0"/>
      <w:spacing w:after="0" w:line="272" w:lineRule="atLeast"/>
      <w:jc w:val="both"/>
    </w:pPr>
    <w:rPr>
      <w:rFonts w:eastAsia="Calibri"/>
      <w:color w:val="000000"/>
    </w:rPr>
  </w:style>
  <w:style w:type="paragraph" w:customStyle="1" w:styleId="fullstory">
    <w:name w:val="fullstory"/>
    <w:basedOn w:val="Normal"/>
    <w:qFormat/>
    <w:rsid w:val="00FD7F11"/>
    <w:pPr>
      <w:spacing w:before="100" w:beforeAutospacing="1" w:after="100" w:afterAutospacing="1" w:line="240" w:lineRule="auto"/>
    </w:pPr>
    <w:rPr>
      <w:rFonts w:eastAsia="Calibri"/>
      <w:color w:val="000000"/>
    </w:rPr>
  </w:style>
  <w:style w:type="paragraph" w:customStyle="1" w:styleId="hat">
    <w:name w:val="hat"/>
    <w:basedOn w:val="Normal"/>
    <w:next w:val="Normal"/>
    <w:link w:val="hatChar"/>
    <w:qFormat/>
    <w:rsid w:val="00FD7F11"/>
    <w:pPr>
      <w:spacing w:before="240" w:after="240" w:line="240" w:lineRule="auto"/>
      <w:jc w:val="center"/>
      <w:outlineLvl w:val="0"/>
    </w:pPr>
    <w:rPr>
      <w:rFonts w:eastAsia="Calibri"/>
      <w:b/>
      <w:bCs/>
      <w:color w:val="000000"/>
      <w:sz w:val="32"/>
      <w:u w:val="single"/>
    </w:rPr>
  </w:style>
  <w:style w:type="character" w:customStyle="1" w:styleId="Style8pt">
    <w:name w:val="Style 8 pt"/>
    <w:rsid w:val="00FD7F11"/>
    <w:rPr>
      <w:rFonts w:ascii="Times New Roman" w:hAnsi="Times New Roman"/>
      <w:sz w:val="16"/>
      <w:u w:val="none"/>
    </w:rPr>
  </w:style>
  <w:style w:type="paragraph" w:customStyle="1" w:styleId="cards0">
    <w:name w:val="cards"/>
    <w:basedOn w:val="Normal"/>
    <w:qFormat/>
    <w:rsid w:val="00FD7F11"/>
    <w:pPr>
      <w:spacing w:after="0" w:line="240" w:lineRule="auto"/>
    </w:pPr>
    <w:rPr>
      <w:rFonts w:eastAsia="Calibri"/>
      <w:color w:val="000000"/>
    </w:rPr>
  </w:style>
  <w:style w:type="character" w:customStyle="1" w:styleId="7TimesNewRoman">
    <w:name w:val="7 Times New Roman"/>
    <w:rsid w:val="00FD7F11"/>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Heading4Cite">
    <w:name w:val="Heading 4 Cite"/>
    <w:basedOn w:val="Normal"/>
    <w:link w:val="Heading4CiteChar"/>
    <w:autoRedefine/>
    <w:qFormat/>
    <w:rsid w:val="00FD7F11"/>
    <w:pPr>
      <w:spacing w:after="0" w:line="240" w:lineRule="auto"/>
    </w:pPr>
    <w:rPr>
      <w:rFonts w:eastAsia="Calibri"/>
      <w:color w:val="000000"/>
    </w:rPr>
  </w:style>
  <w:style w:type="character" w:customStyle="1" w:styleId="Heading4CiteChar">
    <w:name w:val="Heading 4 Cite Char"/>
    <w:link w:val="Heading4Cite"/>
    <w:rsid w:val="00FD7F11"/>
    <w:rPr>
      <w:rFonts w:ascii="Calibri" w:eastAsia="Calibri" w:hAnsi="Calibri"/>
      <w:color w:val="000000"/>
    </w:rPr>
  </w:style>
  <w:style w:type="character" w:customStyle="1" w:styleId="BoldUnderlineCharChar">
    <w:name w:val="BoldUnderline Char Char"/>
    <w:rsid w:val="00FD7F11"/>
    <w:rPr>
      <w:rFonts w:ascii="Calibri" w:hAnsi="Calibri"/>
      <w:b/>
      <w:szCs w:val="24"/>
      <w:u w:val="single"/>
      <w:lang w:val="en-US" w:eastAsia="en-US" w:bidi="ar-SA"/>
    </w:rPr>
  </w:style>
  <w:style w:type="paragraph" w:customStyle="1" w:styleId="Underlining">
    <w:name w:val="Underlining"/>
    <w:basedOn w:val="Normal"/>
    <w:link w:val="UnderliningChar"/>
    <w:qFormat/>
    <w:rsid w:val="00FD7F11"/>
    <w:pPr>
      <w:spacing w:after="0" w:line="240" w:lineRule="auto"/>
    </w:pPr>
    <w:rPr>
      <w:rFonts w:ascii="Arial Narrow" w:eastAsia="Calibri" w:hAnsi="Arial Narrow"/>
      <w:color w:val="000000"/>
      <w:u w:val="single"/>
    </w:rPr>
  </w:style>
  <w:style w:type="character" w:customStyle="1" w:styleId="UnderliningChar">
    <w:name w:val="Underlining Char"/>
    <w:link w:val="Underlining"/>
    <w:rsid w:val="00FD7F11"/>
    <w:rPr>
      <w:rFonts w:ascii="Arial Narrow" w:eastAsia="Calibri" w:hAnsi="Arial Narrow"/>
      <w:color w:val="000000"/>
      <w:u w:val="single"/>
    </w:rPr>
  </w:style>
  <w:style w:type="character" w:customStyle="1" w:styleId="UnderlinedCharChar">
    <w:name w:val="Underlined Char Char"/>
    <w:rsid w:val="00FD7F11"/>
    <w:rPr>
      <w:szCs w:val="28"/>
      <w:u w:val="single"/>
      <w:lang w:val="en-US" w:eastAsia="en-US" w:bidi="ar-SA"/>
    </w:rPr>
  </w:style>
  <w:style w:type="paragraph" w:customStyle="1" w:styleId="Microtext">
    <w:name w:val="Microtext"/>
    <w:basedOn w:val="Normal"/>
    <w:next w:val="Normal"/>
    <w:link w:val="MicrotextChar"/>
    <w:qFormat/>
    <w:rsid w:val="00FD7F11"/>
    <w:pPr>
      <w:spacing w:after="0" w:line="240" w:lineRule="auto"/>
    </w:pPr>
    <w:rPr>
      <w:rFonts w:eastAsia="Calibri"/>
      <w:color w:val="000000"/>
      <w:sz w:val="12"/>
    </w:rPr>
  </w:style>
  <w:style w:type="character" w:customStyle="1" w:styleId="MicrotextChar">
    <w:name w:val="Microtext Char"/>
    <w:link w:val="Microtext"/>
    <w:rsid w:val="00FD7F11"/>
    <w:rPr>
      <w:rFonts w:ascii="Calibri" w:eastAsia="Calibri" w:hAnsi="Calibri"/>
      <w:color w:val="000000"/>
      <w:sz w:val="12"/>
    </w:rPr>
  </w:style>
  <w:style w:type="paragraph" w:customStyle="1" w:styleId="PageTitle">
    <w:name w:val="Page Title"/>
    <w:basedOn w:val="Normal"/>
    <w:next w:val="Normal"/>
    <w:qFormat/>
    <w:rsid w:val="00FD7F11"/>
    <w:pPr>
      <w:tabs>
        <w:tab w:val="left" w:pos="1440"/>
      </w:tabs>
      <w:spacing w:after="0" w:line="240" w:lineRule="auto"/>
      <w:jc w:val="center"/>
      <w:outlineLvl w:val="1"/>
    </w:pPr>
    <w:rPr>
      <w:rFonts w:eastAsia="Calibri"/>
      <w:b/>
      <w:smallCaps/>
      <w:color w:val="000000"/>
      <w:sz w:val="36"/>
      <w:u w:val="single"/>
    </w:rPr>
  </w:style>
  <w:style w:type="character" w:customStyle="1" w:styleId="Style9ptUnderline">
    <w:name w:val="Style 9 pt Underline"/>
    <w:rsid w:val="00FD7F11"/>
    <w:rPr>
      <w:sz w:val="20"/>
      <w:u w:val="single"/>
    </w:rPr>
  </w:style>
  <w:style w:type="character" w:customStyle="1" w:styleId="StyleTimesNewRoman9pt">
    <w:name w:val="Style Times New Roman 9 pt"/>
    <w:rsid w:val="00FD7F11"/>
    <w:rPr>
      <w:sz w:val="20"/>
    </w:rPr>
  </w:style>
  <w:style w:type="character" w:customStyle="1" w:styleId="Style9ptItalicUnderline">
    <w:name w:val="Style 9 pt Italic Underline"/>
    <w:rsid w:val="00FD7F11"/>
    <w:rPr>
      <w:i/>
      <w:iCs/>
      <w:sz w:val="20"/>
      <w:u w:val="single"/>
    </w:rPr>
  </w:style>
  <w:style w:type="paragraph" w:customStyle="1" w:styleId="Style4">
    <w:name w:val="Style4"/>
    <w:basedOn w:val="Normal"/>
    <w:link w:val="Style4Char"/>
    <w:qFormat/>
    <w:rsid w:val="00FD7F11"/>
    <w:pPr>
      <w:numPr>
        <w:numId w:val="12"/>
      </w:numPr>
      <w:tabs>
        <w:tab w:val="clear" w:pos="360"/>
      </w:tabs>
      <w:spacing w:after="0" w:line="240" w:lineRule="auto"/>
      <w:ind w:left="0" w:firstLine="0"/>
    </w:pPr>
    <w:rPr>
      <w:rFonts w:ascii="Arial Narrow" w:hAnsi="Arial Narrow"/>
      <w:szCs w:val="24"/>
      <w:u w:val="single"/>
    </w:rPr>
  </w:style>
  <w:style w:type="paragraph" w:customStyle="1" w:styleId="StyleStyle49pt">
    <w:name w:val="Style Style4 + 9 pt"/>
    <w:basedOn w:val="Style4"/>
    <w:link w:val="StyleStyle49ptChar"/>
    <w:qFormat/>
    <w:rsid w:val="00FD7F11"/>
  </w:style>
  <w:style w:type="character" w:customStyle="1" w:styleId="StyleStyle49ptChar">
    <w:name w:val="Style Style4 + 9 pt Char"/>
    <w:link w:val="StyleStyle49pt"/>
    <w:rsid w:val="00FD7F11"/>
    <w:rPr>
      <w:rFonts w:ascii="Arial Narrow" w:hAnsi="Arial Narrow"/>
      <w:szCs w:val="24"/>
      <w:u w:val="single"/>
    </w:rPr>
  </w:style>
  <w:style w:type="paragraph" w:customStyle="1" w:styleId="StyleStyle49ptBold">
    <w:name w:val="Style Style4 + 9 pt Bold"/>
    <w:basedOn w:val="Style4"/>
    <w:link w:val="StyleStyle49ptBoldChar"/>
    <w:qFormat/>
    <w:rsid w:val="00FD7F11"/>
    <w:rPr>
      <w:b/>
      <w:bCs/>
    </w:rPr>
  </w:style>
  <w:style w:type="character" w:customStyle="1" w:styleId="StyleStyle49ptBoldChar">
    <w:name w:val="Style Style4 + 9 pt Bold Char"/>
    <w:link w:val="StyleStyle49ptBold"/>
    <w:rsid w:val="00FD7F11"/>
    <w:rPr>
      <w:rFonts w:ascii="Arial Narrow" w:hAnsi="Arial Narrow"/>
      <w:b/>
      <w:bCs/>
      <w:szCs w:val="24"/>
      <w:u w:val="single"/>
    </w:rPr>
  </w:style>
  <w:style w:type="character" w:customStyle="1" w:styleId="Style9ptBoldUnderline">
    <w:name w:val="Style 9 pt Bold Underline"/>
    <w:rsid w:val="00FD7F11"/>
    <w:rPr>
      <w:b/>
      <w:bCs/>
      <w:sz w:val="20"/>
      <w:u w:val="single"/>
    </w:rPr>
  </w:style>
  <w:style w:type="paragraph" w:customStyle="1" w:styleId="Style3">
    <w:name w:val="Style3"/>
    <w:basedOn w:val="Normal"/>
    <w:link w:val="Style3Char"/>
    <w:qFormat/>
    <w:rsid w:val="00FD7F11"/>
    <w:pPr>
      <w:spacing w:after="0" w:line="240" w:lineRule="auto"/>
    </w:pPr>
    <w:rPr>
      <w:rFonts w:ascii="Arial Narrow" w:hAnsi="Arial Narrow"/>
      <w:b/>
      <w:szCs w:val="24"/>
    </w:rPr>
  </w:style>
  <w:style w:type="paragraph" w:customStyle="1" w:styleId="CiteChar1CharCharCharCharCharCharCharCharCharCharChar">
    <w:name w:val="Cite Char1 Char Char Char Char Char Char Char Char Char Char Char"/>
    <w:basedOn w:val="Heading3"/>
    <w:link w:val="CiteChar1CharCharCharCharCharCharCharCharCharCharCharChar"/>
    <w:rsid w:val="00FD7F11"/>
    <w:pPr>
      <w:keepLines w:val="0"/>
      <w:pageBreakBefore w:val="0"/>
      <w:spacing w:before="0" w:after="60" w:line="240" w:lineRule="auto"/>
      <w:jc w:val="left"/>
    </w:pPr>
    <w:rPr>
      <w:rFonts w:eastAsia="Times New Roman" w:cs="Times New Roman"/>
      <w:color w:val="000000"/>
      <w:sz w:val="26"/>
      <w:szCs w:val="26"/>
    </w:rPr>
  </w:style>
  <w:style w:type="paragraph" w:customStyle="1" w:styleId="CiteExtrasChar1CharCharCharCharCharCharCharCharCharChar">
    <w:name w:val="Cite Extras Char1 Char Char Char Char Char Char Char Char Char Char"/>
    <w:basedOn w:val="Heading4"/>
    <w:link w:val="CiteExtrasChar1CharCharCharCharCharCharCharCharCharCharChar"/>
    <w:rsid w:val="00FD7F11"/>
    <w:pPr>
      <w:keepLines w:val="0"/>
      <w:spacing w:before="0" w:after="120" w:line="240" w:lineRule="auto"/>
    </w:pPr>
    <w:rPr>
      <w:rFonts w:eastAsia="Times New Roman" w:cs="Times New Roman"/>
      <w:b w:val="0"/>
      <w:color w:val="000000"/>
      <w:sz w:val="16"/>
      <w:szCs w:val="28"/>
    </w:rPr>
  </w:style>
  <w:style w:type="character" w:customStyle="1" w:styleId="CiteChar1CharCharCharCharCharCharCharCharCharCharCharChar">
    <w:name w:val="Cite Char1 Char Char Char Char Char Char Char Char Char Char Char Char"/>
    <w:link w:val="CiteChar1CharCharCharCharCharCharCharCharCharCharChar"/>
    <w:rsid w:val="00FD7F11"/>
    <w:rPr>
      <w:rFonts w:ascii="Calibri" w:eastAsia="Times New Roman" w:hAnsi="Calibri" w:cs="Times New Roman"/>
      <w:b/>
      <w:color w:val="000000"/>
      <w:sz w:val="26"/>
      <w:szCs w:val="26"/>
      <w:u w:val="single"/>
    </w:rPr>
  </w:style>
  <w:style w:type="character" w:customStyle="1" w:styleId="CiteExtrasChar1CharCharCharCharCharCharCharCharCharCharChar">
    <w:name w:val="Cite Extras Char1 Char Char Char Char Char Char Char Char Char Char Char"/>
    <w:link w:val="CiteExtrasChar1CharCharCharCharCharCharCharCharCharChar"/>
    <w:rsid w:val="00FD7F11"/>
    <w:rPr>
      <w:rFonts w:ascii="Calibri" w:eastAsia="Times New Roman" w:hAnsi="Calibri" w:cs="Times New Roman"/>
      <w:iCs/>
      <w:color w:val="000000"/>
      <w:sz w:val="16"/>
      <w:szCs w:val="28"/>
    </w:rPr>
  </w:style>
  <w:style w:type="paragraph" w:customStyle="1" w:styleId="Style1">
    <w:name w:val="Style 1"/>
    <w:uiPriority w:val="99"/>
    <w:qFormat/>
    <w:rsid w:val="00FD7F11"/>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term">
    <w:name w:val="term"/>
    <w:basedOn w:val="DefaultParagraphFont"/>
    <w:rsid w:val="00FD7F11"/>
  </w:style>
  <w:style w:type="character" w:customStyle="1" w:styleId="Style9ptUnderline2">
    <w:name w:val="Style 9 pt Underline2"/>
    <w:rsid w:val="00FD7F11"/>
    <w:rPr>
      <w:sz w:val="20"/>
      <w:u w:val="single"/>
    </w:rPr>
  </w:style>
  <w:style w:type="paragraph" w:customStyle="1" w:styleId="StyleUnderline9pt2">
    <w:name w:val="Style Underline + 9 pt2"/>
    <w:basedOn w:val="Normal"/>
    <w:link w:val="StyleUnderline9pt2Char"/>
    <w:rsid w:val="00FD7F11"/>
    <w:pPr>
      <w:spacing w:after="0" w:line="240" w:lineRule="auto"/>
    </w:pPr>
    <w:rPr>
      <w:rFonts w:eastAsia="Times New Roman"/>
      <w:color w:val="000000"/>
      <w:sz w:val="20"/>
      <w:szCs w:val="20"/>
      <w:u w:val="single"/>
    </w:rPr>
  </w:style>
  <w:style w:type="character" w:customStyle="1" w:styleId="StyleUnderline9pt2Char">
    <w:name w:val="Style Underline + 9 pt2 Char"/>
    <w:link w:val="StyleUnderline9pt2"/>
    <w:rsid w:val="00FD7F11"/>
    <w:rPr>
      <w:rFonts w:ascii="Calibri" w:eastAsia="Times New Roman" w:hAnsi="Calibri"/>
      <w:color w:val="000000"/>
      <w:sz w:val="20"/>
      <w:szCs w:val="20"/>
      <w:u w:val="single"/>
    </w:rPr>
  </w:style>
  <w:style w:type="character" w:customStyle="1" w:styleId="CharChar11">
    <w:name w:val="Char Char11"/>
    <w:rsid w:val="00FD7F11"/>
    <w:rPr>
      <w:rFonts w:cs="Arial"/>
      <w:bCs/>
      <w:szCs w:val="26"/>
      <w:u w:val="single"/>
      <w:lang w:val="en-US" w:eastAsia="en-US" w:bidi="ar-SA"/>
    </w:rPr>
  </w:style>
  <w:style w:type="paragraph" w:customStyle="1" w:styleId="cardCharCharChar">
    <w:name w:val="card Char Char Char"/>
    <w:basedOn w:val="Normal"/>
    <w:link w:val="cardCharCharCharChar"/>
    <w:rsid w:val="00FD7F11"/>
    <w:pPr>
      <w:spacing w:after="0" w:line="240" w:lineRule="auto"/>
      <w:ind w:left="288" w:right="288"/>
    </w:pPr>
    <w:rPr>
      <w:rFonts w:eastAsia="Times New Roman"/>
      <w:color w:val="000000"/>
      <w:sz w:val="20"/>
      <w:szCs w:val="20"/>
    </w:rPr>
  </w:style>
  <w:style w:type="character" w:customStyle="1" w:styleId="cardCharCharCharChar">
    <w:name w:val="card Char Char Char Char"/>
    <w:link w:val="cardCharCharChar"/>
    <w:rsid w:val="00FD7F11"/>
    <w:rPr>
      <w:rFonts w:ascii="Calibri" w:eastAsia="Times New Roman" w:hAnsi="Calibri"/>
      <w:color w:val="000000"/>
      <w:sz w:val="20"/>
      <w:szCs w:val="20"/>
    </w:rPr>
  </w:style>
  <w:style w:type="paragraph" w:customStyle="1" w:styleId="TxBr5p1">
    <w:name w:val="TxBr_5p1"/>
    <w:basedOn w:val="Normal"/>
    <w:rsid w:val="00FD7F11"/>
    <w:pPr>
      <w:tabs>
        <w:tab w:val="left" w:pos="204"/>
      </w:tabs>
      <w:autoSpaceDE w:val="0"/>
      <w:autoSpaceDN w:val="0"/>
      <w:adjustRightInd w:val="0"/>
      <w:spacing w:after="0"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rsid w:val="00FD7F11"/>
    <w:pPr>
      <w:spacing w:after="0" w:line="240" w:lineRule="auto"/>
      <w:ind w:left="400"/>
    </w:pPr>
    <w:rPr>
      <w:rFonts w:eastAsia="Calibri"/>
      <w:color w:val="000000"/>
    </w:rPr>
  </w:style>
  <w:style w:type="character" w:customStyle="1" w:styleId="12TimesNewRoman">
    <w:name w:val="12 Times New Roman"/>
    <w:rsid w:val="00FD7F11"/>
    <w:rPr>
      <w:rFonts w:ascii="Times New Roman" w:eastAsia="Times New Roman" w:hAnsi="Times New Roman"/>
      <w:b w:val="0"/>
      <w:i w:val="0"/>
      <w:strike w:val="0"/>
      <w:dstrike w:val="0"/>
      <w:color w:val="000000"/>
      <w:spacing w:val="0"/>
      <w:position w:val="0"/>
      <w:sz w:val="24"/>
      <w:u w:val="none" w:color="000000"/>
      <w:vertAlign w:val="baseline"/>
      <w:lang w:val="en-US"/>
    </w:rPr>
  </w:style>
  <w:style w:type="paragraph" w:customStyle="1" w:styleId="HotRoute0">
    <w:name w:val="Hot Route"/>
    <w:basedOn w:val="Normal"/>
    <w:link w:val="HotRouteChar0"/>
    <w:qFormat/>
    <w:rsid w:val="00FD7F11"/>
    <w:pPr>
      <w:spacing w:after="0" w:line="240" w:lineRule="auto"/>
      <w:ind w:left="144"/>
    </w:pPr>
    <w:rPr>
      <w:rFonts w:eastAsia="Calibri"/>
      <w:color w:val="000000"/>
    </w:rPr>
  </w:style>
  <w:style w:type="character" w:customStyle="1" w:styleId="StyleUnderlineChar">
    <w:name w:val="Style Underline Char"/>
    <w:rsid w:val="00FD7F11"/>
    <w:rPr>
      <w:u w:val="single"/>
      <w:lang w:val="en-US" w:eastAsia="en-US" w:bidi="ar-SA"/>
    </w:rPr>
  </w:style>
  <w:style w:type="paragraph" w:customStyle="1" w:styleId="Smalltext">
    <w:name w:val="Small text"/>
    <w:aliases w:val="Quote1,Quote11"/>
    <w:basedOn w:val="Normal"/>
    <w:link w:val="SmalltextChar"/>
    <w:qFormat/>
    <w:rsid w:val="00FD7F11"/>
    <w:pPr>
      <w:spacing w:after="0" w:line="240" w:lineRule="auto"/>
    </w:pPr>
    <w:rPr>
      <w:rFonts w:eastAsia="Times New Roman"/>
      <w:color w:val="000000"/>
    </w:rPr>
  </w:style>
  <w:style w:type="character" w:customStyle="1" w:styleId="Highlightedunderline">
    <w:name w:val="Highlighted underline"/>
    <w:qFormat/>
    <w:rsid w:val="00FD7F11"/>
    <w:rPr>
      <w:rFonts w:ascii="Times New Roman" w:hAnsi="Times New Roman"/>
      <w:sz w:val="20"/>
      <w:u w:val="single"/>
      <w:bdr w:val="none" w:sz="0" w:space="0" w:color="auto"/>
      <w:shd w:val="clear" w:color="auto" w:fill="C0C0C0"/>
    </w:rPr>
  </w:style>
  <w:style w:type="character" w:customStyle="1" w:styleId="cardChar1">
    <w:name w:val="card Char1"/>
    <w:rsid w:val="00FD7F11"/>
    <w:rPr>
      <w:rFonts w:ascii="Times New Roman" w:hAnsi="Times New Roman"/>
      <w:sz w:val="22"/>
    </w:rPr>
  </w:style>
  <w:style w:type="paragraph" w:customStyle="1" w:styleId="Paste">
    <w:name w:val="Paste"/>
    <w:basedOn w:val="Normal"/>
    <w:qFormat/>
    <w:rsid w:val="00FD7F11"/>
    <w:pPr>
      <w:spacing w:after="0" w:line="240" w:lineRule="auto"/>
    </w:pPr>
    <w:rPr>
      <w:rFonts w:ascii="Arial Narrow" w:eastAsia="Calibri" w:hAnsi="Arial Narrow"/>
      <w:color w:val="000000"/>
      <w:szCs w:val="20"/>
    </w:rPr>
  </w:style>
  <w:style w:type="character" w:customStyle="1" w:styleId="pubdate">
    <w:name w:val="pubdate"/>
    <w:rsid w:val="00FD7F11"/>
  </w:style>
  <w:style w:type="character" w:customStyle="1" w:styleId="UnderlineChar1">
    <w:name w:val="Underline Char1"/>
    <w:aliases w:val="Cards + Font: 12 pt Char1"/>
    <w:rsid w:val="00FD7F11"/>
    <w:rPr>
      <w:rFonts w:ascii="Garamond" w:hAnsi="Garamond"/>
      <w:sz w:val="22"/>
      <w:szCs w:val="24"/>
      <w:u w:val="single"/>
      <w:lang w:val="en-US" w:eastAsia="en-US" w:bidi="ar-SA"/>
    </w:rPr>
  </w:style>
  <w:style w:type="character" w:customStyle="1" w:styleId="Box0">
    <w:name w:val="Box!"/>
    <w:rsid w:val="00FD7F11"/>
    <w:rPr>
      <w:rFonts w:ascii="Times New Roman" w:hAnsi="Times New Roman"/>
      <w:sz w:val="20"/>
      <w:u w:val="thick"/>
      <w:bdr w:val="single" w:sz="4" w:space="0" w:color="auto"/>
    </w:rPr>
  </w:style>
  <w:style w:type="character" w:customStyle="1" w:styleId="CharacterStyle1">
    <w:name w:val="Character Style 1"/>
    <w:rsid w:val="00FD7F11"/>
    <w:rPr>
      <w:sz w:val="20"/>
      <w:szCs w:val="20"/>
    </w:rPr>
  </w:style>
  <w:style w:type="character" w:customStyle="1" w:styleId="ReallyfuckingsmallChar">
    <w:name w:val="Really fucking small Char"/>
    <w:rsid w:val="00FD7F11"/>
    <w:rPr>
      <w:sz w:val="10"/>
      <w:szCs w:val="24"/>
      <w:lang w:val="en-US" w:eastAsia="en-US" w:bidi="ar-SA"/>
    </w:rPr>
  </w:style>
  <w:style w:type="numbering" w:customStyle="1" w:styleId="NoList1">
    <w:name w:val="No List1"/>
    <w:next w:val="NoList"/>
    <w:semiHidden/>
    <w:unhideWhenUsed/>
    <w:rsid w:val="00FD7F11"/>
  </w:style>
  <w:style w:type="paragraph" w:customStyle="1" w:styleId="Normaltag">
    <w:name w:val="Normal tag"/>
    <w:basedOn w:val="Normal"/>
    <w:link w:val="NormaltagChar"/>
    <w:uiPriority w:val="99"/>
    <w:qFormat/>
    <w:rsid w:val="00FD7F11"/>
    <w:pPr>
      <w:spacing w:after="0" w:line="240" w:lineRule="auto"/>
    </w:pPr>
    <w:rPr>
      <w:rFonts w:eastAsia="Times New Roman"/>
      <w:b/>
      <w:color w:val="000000"/>
      <w:szCs w:val="20"/>
    </w:rPr>
  </w:style>
  <w:style w:type="character" w:customStyle="1" w:styleId="SmallText-New">
    <w:name w:val="Small Text - New"/>
    <w:rsid w:val="00FD7F11"/>
    <w:rPr>
      <w:rFonts w:ascii="Arial Narrow" w:hAnsi="Arial Narrow"/>
      <w:sz w:val="14"/>
    </w:rPr>
  </w:style>
  <w:style w:type="character" w:customStyle="1" w:styleId="Underlined-New">
    <w:name w:val="Underlined - New"/>
    <w:rsid w:val="00FD7F11"/>
    <w:rPr>
      <w:rFonts w:ascii="Arial Narrow" w:hAnsi="Arial Narrow"/>
      <w:sz w:val="16"/>
      <w:u w:val="single"/>
    </w:rPr>
  </w:style>
  <w:style w:type="character" w:customStyle="1" w:styleId="NormalTextChar">
    <w:name w:val="Normal Text Char"/>
    <w:link w:val="NormalText"/>
    <w:rsid w:val="00FD7F11"/>
    <w:rPr>
      <w:rFonts w:ascii="Calibri" w:eastAsia="Calibri" w:hAnsi="Calibri"/>
      <w:sz w:val="20"/>
      <w:szCs w:val="26"/>
    </w:rPr>
  </w:style>
  <w:style w:type="numbering" w:customStyle="1" w:styleId="NoList2">
    <w:name w:val="No List2"/>
    <w:next w:val="NoList"/>
    <w:uiPriority w:val="99"/>
    <w:semiHidden/>
    <w:unhideWhenUsed/>
    <w:rsid w:val="00FD7F11"/>
  </w:style>
  <w:style w:type="numbering" w:customStyle="1" w:styleId="NoList11">
    <w:name w:val="No List11"/>
    <w:next w:val="NoList"/>
    <w:uiPriority w:val="99"/>
    <w:semiHidden/>
    <w:unhideWhenUsed/>
    <w:rsid w:val="00FD7F11"/>
  </w:style>
  <w:style w:type="numbering" w:customStyle="1" w:styleId="NoList3">
    <w:name w:val="No List3"/>
    <w:next w:val="NoList"/>
    <w:uiPriority w:val="99"/>
    <w:semiHidden/>
    <w:unhideWhenUsed/>
    <w:rsid w:val="00FD7F11"/>
  </w:style>
  <w:style w:type="numbering" w:customStyle="1" w:styleId="NoList12">
    <w:name w:val="No List12"/>
    <w:next w:val="NoList"/>
    <w:semiHidden/>
    <w:unhideWhenUsed/>
    <w:rsid w:val="00FD7F11"/>
  </w:style>
  <w:style w:type="numbering" w:customStyle="1" w:styleId="NoList21">
    <w:name w:val="No List21"/>
    <w:next w:val="NoList"/>
    <w:semiHidden/>
    <w:unhideWhenUsed/>
    <w:rsid w:val="00FD7F11"/>
  </w:style>
  <w:style w:type="numbering" w:customStyle="1" w:styleId="NoList111">
    <w:name w:val="No List111"/>
    <w:next w:val="NoList"/>
    <w:uiPriority w:val="99"/>
    <w:semiHidden/>
    <w:unhideWhenUsed/>
    <w:rsid w:val="00FD7F11"/>
  </w:style>
  <w:style w:type="numbering" w:customStyle="1" w:styleId="NoList211">
    <w:name w:val="No List211"/>
    <w:next w:val="NoList"/>
    <w:uiPriority w:val="99"/>
    <w:semiHidden/>
    <w:unhideWhenUsed/>
    <w:rsid w:val="00FD7F11"/>
  </w:style>
  <w:style w:type="numbering" w:customStyle="1" w:styleId="NoList1111">
    <w:name w:val="No List1111"/>
    <w:next w:val="NoList"/>
    <w:uiPriority w:val="99"/>
    <w:semiHidden/>
    <w:unhideWhenUsed/>
    <w:rsid w:val="00FD7F11"/>
  </w:style>
  <w:style w:type="numbering" w:customStyle="1" w:styleId="NoList4">
    <w:name w:val="No List4"/>
    <w:next w:val="NoList"/>
    <w:uiPriority w:val="99"/>
    <w:semiHidden/>
    <w:unhideWhenUsed/>
    <w:rsid w:val="00FD7F11"/>
  </w:style>
  <w:style w:type="numbering" w:customStyle="1" w:styleId="NoList5">
    <w:name w:val="No List5"/>
    <w:next w:val="NoList"/>
    <w:semiHidden/>
    <w:unhideWhenUsed/>
    <w:rsid w:val="00FD7F11"/>
  </w:style>
  <w:style w:type="character" w:customStyle="1" w:styleId="BoldUnderlining">
    <w:name w:val="Bold Underlining"/>
    <w:rsid w:val="00FD7F11"/>
    <w:rPr>
      <w:b/>
      <w:u w:val="single"/>
    </w:rPr>
  </w:style>
  <w:style w:type="character" w:customStyle="1" w:styleId="cardCharChar">
    <w:name w:val="card Char Char"/>
    <w:rsid w:val="00FD7F11"/>
    <w:rPr>
      <w:szCs w:val="24"/>
      <w:lang w:val="en-US" w:eastAsia="en-US" w:bidi="ar-SA"/>
    </w:rPr>
  </w:style>
  <w:style w:type="character" w:customStyle="1" w:styleId="flagicon">
    <w:name w:val="flagicon"/>
    <w:basedOn w:val="DefaultParagraphFont"/>
    <w:rsid w:val="00FD7F11"/>
  </w:style>
  <w:style w:type="character" w:customStyle="1" w:styleId="Style11ptUnderline2">
    <w:name w:val="Style 11 pt Underline2"/>
    <w:rsid w:val="00FD7F11"/>
    <w:rPr>
      <w:sz w:val="20"/>
      <w:u w:val="single"/>
    </w:rPr>
  </w:style>
  <w:style w:type="character" w:customStyle="1" w:styleId="Style11ptBoldUnderline2">
    <w:name w:val="Style 11 pt Bold Underline2"/>
    <w:rsid w:val="00FD7F11"/>
    <w:rPr>
      <w:b/>
      <w:bCs/>
      <w:sz w:val="20"/>
      <w:u w:val="single"/>
    </w:rPr>
  </w:style>
  <w:style w:type="character" w:customStyle="1" w:styleId="MicroChar">
    <w:name w:val="Micro Char"/>
    <w:link w:val="Micro"/>
    <w:rsid w:val="00FD7F11"/>
    <w:rPr>
      <w:rFonts w:ascii="Arial" w:hAnsi="Arial"/>
      <w:sz w:val="12"/>
    </w:rPr>
  </w:style>
  <w:style w:type="paragraph" w:customStyle="1" w:styleId="Micro">
    <w:name w:val="Micro"/>
    <w:basedOn w:val="Normal"/>
    <w:next w:val="Normal"/>
    <w:link w:val="MicroChar"/>
    <w:qFormat/>
    <w:rsid w:val="00FD7F11"/>
    <w:pPr>
      <w:spacing w:after="0" w:line="240" w:lineRule="auto"/>
    </w:pPr>
    <w:rPr>
      <w:rFonts w:ascii="Arial" w:hAnsi="Arial"/>
      <w:sz w:val="12"/>
    </w:rPr>
  </w:style>
  <w:style w:type="character" w:customStyle="1" w:styleId="Style11ptUnderline1">
    <w:name w:val="Style 11 pt Underline1"/>
    <w:rsid w:val="00FD7F11"/>
    <w:rPr>
      <w:sz w:val="20"/>
      <w:u w:val="single"/>
    </w:rPr>
  </w:style>
  <w:style w:type="character" w:customStyle="1" w:styleId="Style11ptBoldUnderline1">
    <w:name w:val="Style 11 pt Bold Underline1"/>
    <w:rsid w:val="00FD7F11"/>
    <w:rPr>
      <w:b/>
      <w:bCs/>
      <w:sz w:val="20"/>
      <w:u w:val="single"/>
    </w:rPr>
  </w:style>
  <w:style w:type="character" w:customStyle="1" w:styleId="1">
    <w:name w:val="1"/>
    <w:rsid w:val="00FD7F11"/>
    <w:rPr>
      <w:rFonts w:cs="Arial"/>
      <w:bCs/>
      <w:sz w:val="20"/>
      <w:u w:val="single"/>
      <w:lang w:val="en-US" w:eastAsia="en-US" w:bidi="ar-SA"/>
    </w:rPr>
  </w:style>
  <w:style w:type="character" w:customStyle="1" w:styleId="StyleStyle49ptBold3Char">
    <w:name w:val="Style Style4 + 9 pt Bold3 Char"/>
    <w:link w:val="StyleStyle49ptBold3"/>
    <w:locked/>
    <w:rsid w:val="00FD7F11"/>
    <w:rPr>
      <w:b/>
      <w:bCs/>
      <w:u w:val="single"/>
    </w:rPr>
  </w:style>
  <w:style w:type="paragraph" w:customStyle="1" w:styleId="StyleStyle49ptBold3">
    <w:name w:val="Style Style4 + 9 pt Bold3"/>
    <w:basedOn w:val="Normal"/>
    <w:link w:val="StyleStyle49ptBold3Char"/>
    <w:qFormat/>
    <w:rsid w:val="00FD7F11"/>
    <w:pPr>
      <w:spacing w:after="0" w:line="256" w:lineRule="auto"/>
    </w:pPr>
    <w:rPr>
      <w:rFonts w:asciiTheme="minorHAnsi" w:hAnsiTheme="minorHAnsi"/>
      <w:b/>
      <w:bCs/>
      <w:u w:val="single"/>
    </w:rPr>
  </w:style>
  <w:style w:type="character" w:customStyle="1" w:styleId="Style9ptUnderline6">
    <w:name w:val="Style 9 pt Underline6"/>
    <w:rsid w:val="00FD7F11"/>
    <w:rPr>
      <w:sz w:val="20"/>
      <w:u w:val="single"/>
    </w:rPr>
  </w:style>
  <w:style w:type="paragraph" w:styleId="ListBullet">
    <w:name w:val="List Bullet"/>
    <w:basedOn w:val="Normal"/>
    <w:link w:val="ListBulletChar"/>
    <w:uiPriority w:val="99"/>
    <w:unhideWhenUsed/>
    <w:rsid w:val="00FD7F11"/>
    <w:pPr>
      <w:tabs>
        <w:tab w:val="num" w:pos="360"/>
      </w:tabs>
      <w:spacing w:after="0" w:line="240" w:lineRule="auto"/>
      <w:ind w:left="360" w:hanging="360"/>
      <w:contextualSpacing/>
    </w:pPr>
  </w:style>
  <w:style w:type="character" w:customStyle="1" w:styleId="CardUnderlined">
    <w:name w:val="Card Underlined"/>
    <w:rsid w:val="00FD7F11"/>
    <w:rPr>
      <w:rFonts w:ascii="Garamond" w:hAnsi="Garamond"/>
      <w:sz w:val="22"/>
      <w:szCs w:val="24"/>
      <w:u w:val="single"/>
      <w:lang w:val="en-US" w:eastAsia="en-US" w:bidi="ar-SA"/>
    </w:rPr>
  </w:style>
  <w:style w:type="character" w:customStyle="1" w:styleId="StyleUnderline1">
    <w:name w:val="Style Underline1"/>
    <w:rsid w:val="00FD7F11"/>
    <w:rPr>
      <w:u w:val="single"/>
    </w:rPr>
  </w:style>
  <w:style w:type="character" w:customStyle="1" w:styleId="A6">
    <w:name w:val="A6"/>
    <w:uiPriority w:val="99"/>
    <w:rsid w:val="00FD7F11"/>
    <w:rPr>
      <w:rFonts w:ascii="Minion Pro" w:hAnsi="Minion Pro" w:cs="Minion Pro" w:hint="default"/>
      <w:color w:val="211D1E"/>
      <w:sz w:val="21"/>
      <w:szCs w:val="21"/>
    </w:rPr>
  </w:style>
  <w:style w:type="character" w:customStyle="1" w:styleId="A11">
    <w:name w:val="A11"/>
    <w:uiPriority w:val="99"/>
    <w:rsid w:val="00FD7F11"/>
    <w:rPr>
      <w:rFonts w:ascii="Minion Pro" w:hAnsi="Minion Pro" w:cs="Minion Pro" w:hint="default"/>
      <w:color w:val="211D1E"/>
      <w:sz w:val="12"/>
      <w:szCs w:val="12"/>
    </w:rPr>
  </w:style>
  <w:style w:type="character" w:customStyle="1" w:styleId="A12">
    <w:name w:val="A12"/>
    <w:uiPriority w:val="99"/>
    <w:rsid w:val="00FD7F11"/>
    <w:rPr>
      <w:rFonts w:ascii="Minion Pro" w:hAnsi="Minion Pro" w:cs="Minion Pro" w:hint="default"/>
      <w:color w:val="211D1E"/>
      <w:sz w:val="22"/>
      <w:szCs w:val="22"/>
    </w:rPr>
  </w:style>
  <w:style w:type="character" w:customStyle="1" w:styleId="CardsCharChar">
    <w:name w:val="Cards Char Char"/>
    <w:rsid w:val="00FD7F11"/>
    <w:rPr>
      <w:szCs w:val="24"/>
      <w:lang w:val="en-US" w:eastAsia="en-US" w:bidi="ar-SA"/>
    </w:rPr>
  </w:style>
  <w:style w:type="character" w:customStyle="1" w:styleId="CitationChar1">
    <w:name w:val="Citation Char1"/>
    <w:basedOn w:val="DefaultParagraphFont"/>
    <w:rsid w:val="00FD7F11"/>
    <w:rPr>
      <w:rFonts w:ascii="Times New Roman" w:eastAsia="Times New Roman" w:hAnsi="Times New Roman" w:cs="Arial"/>
      <w:b/>
      <w:sz w:val="20"/>
      <w:szCs w:val="36"/>
    </w:rPr>
  </w:style>
  <w:style w:type="character" w:customStyle="1" w:styleId="bold-italic-sub-c">
    <w:name w:val="bold-italic-sub-c"/>
    <w:basedOn w:val="DefaultParagraphFont"/>
    <w:rsid w:val="00FD7F11"/>
  </w:style>
  <w:style w:type="character" w:customStyle="1" w:styleId="charoverride-4">
    <w:name w:val="charoverride-4"/>
    <w:basedOn w:val="DefaultParagraphFont"/>
    <w:rsid w:val="00FD7F11"/>
  </w:style>
  <w:style w:type="character" w:customStyle="1" w:styleId="charoverride-3">
    <w:name w:val="charoverride-3"/>
    <w:basedOn w:val="DefaultParagraphFont"/>
    <w:rsid w:val="00FD7F11"/>
  </w:style>
  <w:style w:type="paragraph" w:customStyle="1" w:styleId="body-text">
    <w:name w:val="body-text"/>
    <w:basedOn w:val="Normal"/>
    <w:rsid w:val="00FD7F11"/>
    <w:pPr>
      <w:spacing w:before="100" w:beforeAutospacing="1" w:after="100" w:afterAutospacing="1" w:line="240" w:lineRule="auto"/>
    </w:pPr>
    <w:rPr>
      <w:rFonts w:eastAsia="Times New Roman"/>
    </w:rPr>
  </w:style>
  <w:style w:type="character" w:customStyle="1" w:styleId="f">
    <w:name w:val="f"/>
    <w:rsid w:val="00FD7F11"/>
  </w:style>
  <w:style w:type="character" w:customStyle="1" w:styleId="BodyTextChar1">
    <w:name w:val="Body Text Char1"/>
    <w:aliases w:val="BT Char1,Very Small Text Char1"/>
    <w:basedOn w:val="DefaultParagraphFont"/>
    <w:uiPriority w:val="99"/>
    <w:rsid w:val="00FD7F11"/>
    <w:rPr>
      <w:rFonts w:ascii="Times New Roman" w:hAnsi="Times New Roman" w:cs="Times New Roman"/>
    </w:rPr>
  </w:style>
  <w:style w:type="character" w:customStyle="1" w:styleId="DateChar1">
    <w:name w:val="Date Char1"/>
    <w:aliases w:val="date Char1"/>
    <w:basedOn w:val="DefaultParagraphFont"/>
    <w:uiPriority w:val="99"/>
    <w:rsid w:val="00FD7F11"/>
    <w:rPr>
      <w:rFonts w:ascii="Georgia" w:hAnsi="Georgia"/>
    </w:rPr>
  </w:style>
  <w:style w:type="character" w:customStyle="1" w:styleId="BlockTitle2Char">
    <w:name w:val="Block Title2 Char"/>
    <w:link w:val="BlockTitle2"/>
    <w:rsid w:val="00FD7F11"/>
    <w:rPr>
      <w:rFonts w:ascii="Calibri" w:eastAsia="Calibri" w:hAnsi="Calibri"/>
      <w:b/>
      <w:color w:val="000000"/>
      <w:sz w:val="32"/>
      <w:u w:val="single"/>
    </w:rPr>
  </w:style>
  <w:style w:type="paragraph" w:customStyle="1" w:styleId="TagCite">
    <w:name w:val="TagCite"/>
    <w:basedOn w:val="Normal"/>
    <w:qFormat/>
    <w:rsid w:val="00FD7F11"/>
    <w:pPr>
      <w:spacing w:after="0" w:line="240" w:lineRule="auto"/>
    </w:pPr>
    <w:rPr>
      <w:rFonts w:eastAsia="Times New Roman"/>
      <w:b/>
    </w:rPr>
  </w:style>
  <w:style w:type="paragraph" w:customStyle="1" w:styleId="SmallNormal">
    <w:name w:val="Small Normal"/>
    <w:basedOn w:val="Normal"/>
    <w:uiPriority w:val="99"/>
    <w:qFormat/>
    <w:rsid w:val="00FD7F11"/>
    <w:pPr>
      <w:suppressAutoHyphens/>
      <w:spacing w:after="0" w:line="240" w:lineRule="auto"/>
      <w:contextualSpacing/>
    </w:pPr>
    <w:rPr>
      <w:rFonts w:eastAsia="Times New Roman"/>
      <w:sz w:val="18"/>
      <w:szCs w:val="18"/>
    </w:rPr>
  </w:style>
  <w:style w:type="paragraph" w:customStyle="1" w:styleId="Shrink">
    <w:name w:val="Shrink"/>
    <w:qFormat/>
    <w:rsid w:val="00FD7F11"/>
    <w:pPr>
      <w:spacing w:after="0" w:line="240" w:lineRule="auto"/>
      <w:ind w:left="288" w:right="288"/>
    </w:pPr>
    <w:rPr>
      <w:rFonts w:ascii="Garamond" w:eastAsia="Times New Roman" w:hAnsi="Garamond" w:cs="Times New Roman"/>
      <w:sz w:val="12"/>
      <w:szCs w:val="20"/>
    </w:rPr>
  </w:style>
  <w:style w:type="paragraph" w:customStyle="1" w:styleId="tag1">
    <w:name w:val="tag1"/>
    <w:basedOn w:val="Normal"/>
    <w:qFormat/>
    <w:rsid w:val="00FD7F11"/>
    <w:pPr>
      <w:spacing w:after="0" w:line="240" w:lineRule="auto"/>
    </w:pPr>
    <w:rPr>
      <w:rFonts w:eastAsia="Times New Roman"/>
      <w:b/>
      <w:szCs w:val="20"/>
    </w:rPr>
  </w:style>
  <w:style w:type="paragraph" w:customStyle="1" w:styleId="tagcite0">
    <w:name w:val="tagcite"/>
    <w:basedOn w:val="Normal"/>
    <w:qFormat/>
    <w:rsid w:val="00FD7F11"/>
    <w:pPr>
      <w:spacing w:after="0" w:line="240" w:lineRule="auto"/>
    </w:pPr>
    <w:rPr>
      <w:rFonts w:eastAsia="Times New Roman"/>
      <w:b/>
    </w:rPr>
  </w:style>
  <w:style w:type="paragraph" w:customStyle="1" w:styleId="SmallFont">
    <w:name w:val="Small Font"/>
    <w:basedOn w:val="Normal"/>
    <w:qFormat/>
    <w:rsid w:val="00FD7F11"/>
    <w:pPr>
      <w:spacing w:after="200" w:line="240" w:lineRule="auto"/>
      <w:contextualSpacing/>
    </w:pPr>
    <w:rPr>
      <w:rFonts w:eastAsia="Calibri"/>
      <w:sz w:val="12"/>
    </w:rPr>
  </w:style>
  <w:style w:type="paragraph" w:customStyle="1" w:styleId="SmallFontCharCharChar">
    <w:name w:val="Small Font Char Char Char"/>
    <w:basedOn w:val="Normal"/>
    <w:qFormat/>
    <w:rsid w:val="00FD7F11"/>
    <w:pPr>
      <w:spacing w:after="0" w:line="240" w:lineRule="auto"/>
    </w:pPr>
    <w:rPr>
      <w:rFonts w:eastAsia="Times New Roman"/>
      <w:sz w:val="12"/>
    </w:rPr>
  </w:style>
  <w:style w:type="character" w:customStyle="1" w:styleId="CardNotUnderlinedChar1">
    <w:name w:val="Card Not Underlined Char1"/>
    <w:link w:val="CardNotUnderlined"/>
    <w:rsid w:val="00FD7F11"/>
    <w:rPr>
      <w:rFonts w:ascii="Calibri" w:eastAsia="Times New Roman" w:hAnsi="Calibri"/>
      <w:sz w:val="12"/>
      <w:szCs w:val="20"/>
    </w:rPr>
  </w:style>
  <w:style w:type="paragraph" w:customStyle="1" w:styleId="CardStyle">
    <w:name w:val="Card Style"/>
    <w:basedOn w:val="Normal"/>
    <w:link w:val="CardStyleChar"/>
    <w:qFormat/>
    <w:rsid w:val="00FD7F11"/>
    <w:pPr>
      <w:spacing w:after="0" w:line="240" w:lineRule="auto"/>
    </w:pPr>
    <w:rPr>
      <w:rFonts w:eastAsia="Times New Roman"/>
      <w:sz w:val="20"/>
    </w:rPr>
  </w:style>
  <w:style w:type="paragraph" w:customStyle="1" w:styleId="loose">
    <w:name w:val="loose"/>
    <w:basedOn w:val="Normal"/>
    <w:qFormat/>
    <w:rsid w:val="00FD7F11"/>
    <w:pPr>
      <w:spacing w:beforeLines="1" w:after="0" w:line="240" w:lineRule="auto"/>
    </w:pPr>
    <w:rPr>
      <w:rFonts w:ascii="Times" w:eastAsia="Times New Roman" w:hAnsi="Times"/>
      <w:sz w:val="20"/>
      <w:szCs w:val="20"/>
    </w:rPr>
  </w:style>
  <w:style w:type="paragraph" w:customStyle="1" w:styleId="Regular">
    <w:name w:val="Regular"/>
    <w:qFormat/>
    <w:rsid w:val="00FD7F11"/>
    <w:pPr>
      <w:spacing w:after="0" w:line="240" w:lineRule="auto"/>
    </w:pPr>
    <w:rPr>
      <w:rFonts w:ascii="Garamond" w:eastAsia="Times New Roman" w:hAnsi="Garamond" w:cs="Arial"/>
      <w:bCs/>
      <w:kern w:val="20"/>
      <w:sz w:val="20"/>
      <w:szCs w:val="32"/>
    </w:rPr>
  </w:style>
  <w:style w:type="character" w:customStyle="1" w:styleId="CharChar6">
    <w:name w:val="Char Char6"/>
    <w:rsid w:val="00FD7F11"/>
    <w:rPr>
      <w:rFonts w:ascii="Arial" w:hAnsi="Arial" w:cs="Arial" w:hint="default"/>
      <w:b/>
      <w:bCs/>
      <w:kern w:val="32"/>
      <w:sz w:val="28"/>
      <w:szCs w:val="32"/>
      <w:lang w:val="en-US" w:eastAsia="en-US" w:bidi="ar-SA"/>
    </w:rPr>
  </w:style>
  <w:style w:type="character" w:customStyle="1" w:styleId="standardcontent">
    <w:name w:val="standardcontent"/>
    <w:rsid w:val="00FD7F11"/>
  </w:style>
  <w:style w:type="character" w:customStyle="1" w:styleId="storyby">
    <w:name w:val="storyby"/>
    <w:rsid w:val="00FD7F11"/>
  </w:style>
  <w:style w:type="character" w:customStyle="1" w:styleId="Boxed">
    <w:name w:val="Boxed"/>
    <w:qFormat/>
    <w:rsid w:val="00FD7F11"/>
    <w:rPr>
      <w:rFonts w:ascii="Garamond" w:hAnsi="Garamond" w:hint="default"/>
      <w:sz w:val="20"/>
      <w:bdr w:val="single" w:sz="6" w:space="0" w:color="auto" w:frame="1"/>
    </w:rPr>
  </w:style>
  <w:style w:type="character" w:customStyle="1" w:styleId="ShrinkChar">
    <w:name w:val="Shrink Char"/>
    <w:rsid w:val="00FD7F11"/>
    <w:rPr>
      <w:rFonts w:ascii="Garamond" w:hAnsi="Garamond" w:hint="default"/>
      <w:sz w:val="12"/>
      <w:lang w:val="en-US" w:eastAsia="en-US" w:bidi="ar-SA"/>
    </w:rPr>
  </w:style>
  <w:style w:type="character" w:customStyle="1" w:styleId="CitesChar2">
    <w:name w:val="Cites Char2"/>
    <w:rsid w:val="00FD7F11"/>
    <w:rPr>
      <w:b/>
      <w:bCs/>
    </w:rPr>
  </w:style>
  <w:style w:type="character" w:customStyle="1" w:styleId="CardsFont12ptCharCharCharCharCharCharCharCharCharCharChar">
    <w:name w:val="Cards + Font: 12 pt Char Char Char Char Char Char Char Char Char Char Char"/>
    <w:aliases w:val="Cards + Font: 12 pt1,Thick Underline1"/>
    <w:rsid w:val="00FD7F11"/>
    <w:rPr>
      <w:sz w:val="24"/>
      <w:szCs w:val="24"/>
      <w:u w:val="thick"/>
    </w:rPr>
  </w:style>
  <w:style w:type="character" w:customStyle="1" w:styleId="CharChar3">
    <w:name w:val="Char Char3"/>
    <w:rsid w:val="00FD7F11"/>
    <w:rPr>
      <w:rFonts w:ascii="Arial" w:hAnsi="Arial" w:cs="Arial" w:hint="default"/>
      <w:bCs/>
      <w:szCs w:val="26"/>
      <w:u w:val="single"/>
      <w:lang w:val="en-US" w:eastAsia="en-US" w:bidi="ar-SA"/>
    </w:rPr>
  </w:style>
  <w:style w:type="character" w:customStyle="1" w:styleId="UNDERLINECharChar">
    <w:name w:val="UNDERLINE Char Char"/>
    <w:rsid w:val="00FD7F11"/>
    <w:rPr>
      <w:bCs/>
      <w:kern w:val="28"/>
      <w:szCs w:val="32"/>
      <w:u w:val="single"/>
    </w:rPr>
  </w:style>
  <w:style w:type="character" w:customStyle="1" w:styleId="tag1Char">
    <w:name w:val="tag1 Char"/>
    <w:rsid w:val="00FD7F11"/>
    <w:rPr>
      <w:b/>
      <w:bCs w:val="0"/>
      <w:sz w:val="24"/>
    </w:rPr>
  </w:style>
  <w:style w:type="character" w:customStyle="1" w:styleId="SmallFontChar">
    <w:name w:val="Small Font Char"/>
    <w:rsid w:val="00FD7F11"/>
    <w:rPr>
      <w:rFonts w:ascii="Arial" w:eastAsia="Calibri" w:hAnsi="Arial" w:cs="Arial" w:hint="default"/>
      <w:sz w:val="12"/>
      <w:szCs w:val="22"/>
    </w:rPr>
  </w:style>
  <w:style w:type="character" w:customStyle="1" w:styleId="CardUnderlinedChar">
    <w:name w:val="Card Underlined Char"/>
    <w:rsid w:val="00FD7F11"/>
    <w:rPr>
      <w:rFonts w:ascii="Tahoma" w:hAnsi="Tahoma" w:cs="Tahoma"/>
      <w:sz w:val="18"/>
      <w:u w:val="single"/>
    </w:rPr>
  </w:style>
  <w:style w:type="character" w:customStyle="1" w:styleId="SmallFontCharCharCharChar">
    <w:name w:val="Small Font Char Char Char Char"/>
    <w:rsid w:val="00FD7F11"/>
    <w:rPr>
      <w:rFonts w:ascii="Arial" w:hAnsi="Arial" w:cs="Arial" w:hint="default"/>
      <w:sz w:val="12"/>
      <w:szCs w:val="24"/>
    </w:rPr>
  </w:style>
  <w:style w:type="character" w:customStyle="1" w:styleId="Style2Char">
    <w:name w:val="Style2 Char"/>
    <w:link w:val="Style2"/>
    <w:rsid w:val="00FD7F11"/>
    <w:rPr>
      <w:rFonts w:ascii="Times New Roman" w:hAnsi="Times New Roman" w:cs="Times New Roman"/>
      <w:sz w:val="16"/>
      <w:szCs w:val="16"/>
    </w:rPr>
  </w:style>
  <w:style w:type="paragraph" w:customStyle="1" w:styleId="Style2">
    <w:name w:val="Style2"/>
    <w:basedOn w:val="Normal"/>
    <w:link w:val="Style2Char"/>
    <w:qFormat/>
    <w:rsid w:val="00FD7F11"/>
    <w:pPr>
      <w:spacing w:after="0" w:line="240" w:lineRule="auto"/>
    </w:pPr>
    <w:rPr>
      <w:rFonts w:ascii="Times New Roman" w:hAnsi="Times New Roman" w:cs="Times New Roman"/>
      <w:sz w:val="16"/>
      <w:szCs w:val="16"/>
    </w:rPr>
  </w:style>
  <w:style w:type="character" w:customStyle="1" w:styleId="TagCiteChar">
    <w:name w:val="TagCite Char"/>
    <w:rsid w:val="00FD7F11"/>
    <w:rPr>
      <w:rFonts w:ascii="Garamond" w:hAnsi="Garamond" w:hint="default"/>
      <w:b/>
      <w:bCs w:val="0"/>
      <w:sz w:val="24"/>
      <w:szCs w:val="24"/>
    </w:rPr>
  </w:style>
  <w:style w:type="character" w:customStyle="1" w:styleId="CharChar4">
    <w:name w:val="Char Char4"/>
    <w:rsid w:val="00FD7F11"/>
    <w:rPr>
      <w:b/>
      <w:bCs/>
      <w:sz w:val="28"/>
      <w:szCs w:val="28"/>
    </w:rPr>
  </w:style>
  <w:style w:type="character" w:customStyle="1" w:styleId="Text0">
    <w:name w:val="Text"/>
    <w:qFormat/>
    <w:rsid w:val="00FD7F11"/>
    <w:rPr>
      <w:rFonts w:ascii="Times New Roman" w:hAnsi="Times New Roman" w:cs="Times New Roman" w:hint="default"/>
      <w:sz w:val="20"/>
    </w:rPr>
  </w:style>
  <w:style w:type="character" w:customStyle="1" w:styleId="CharChar5">
    <w:name w:val="Char Char5"/>
    <w:rsid w:val="00FD7F11"/>
    <w:rPr>
      <w:rFonts w:ascii="Arial" w:hAnsi="Arial" w:cs="Arial" w:hint="default"/>
      <w:b/>
      <w:bCs/>
      <w:sz w:val="26"/>
      <w:szCs w:val="26"/>
    </w:rPr>
  </w:style>
  <w:style w:type="character" w:customStyle="1" w:styleId="heading2char2charchar1">
    <w:name w:val="heading2char2charchar1"/>
    <w:rsid w:val="00FD7F11"/>
  </w:style>
  <w:style w:type="character" w:customStyle="1" w:styleId="charchar60">
    <w:name w:val="charchar6"/>
    <w:rsid w:val="00FD7F11"/>
  </w:style>
  <w:style w:type="character" w:customStyle="1" w:styleId="yshortcuts">
    <w:name w:val="yshortcuts"/>
    <w:rsid w:val="00FD7F11"/>
  </w:style>
  <w:style w:type="character" w:customStyle="1" w:styleId="term1">
    <w:name w:val="term1"/>
    <w:rsid w:val="00FD7F11"/>
    <w:rPr>
      <w:b/>
      <w:bCs/>
    </w:rPr>
  </w:style>
  <w:style w:type="character" w:customStyle="1" w:styleId="verdana">
    <w:name w:val="verdana"/>
    <w:rsid w:val="00FD7F11"/>
  </w:style>
  <w:style w:type="character" w:customStyle="1" w:styleId="searchtermbold">
    <w:name w:val="searchtermbold"/>
    <w:rsid w:val="00FD7F11"/>
  </w:style>
  <w:style w:type="character" w:customStyle="1" w:styleId="ssl0">
    <w:name w:val="ss_l0"/>
    <w:rsid w:val="00FD7F11"/>
  </w:style>
  <w:style w:type="character" w:customStyle="1" w:styleId="vitstoryheadline">
    <w:name w:val="vitstoryheadline"/>
    <w:rsid w:val="00FD7F11"/>
  </w:style>
  <w:style w:type="character" w:customStyle="1" w:styleId="bps-topic-ident">
    <w:name w:val="bps-topic-ident"/>
    <w:rsid w:val="00FD7F11"/>
  </w:style>
  <w:style w:type="character" w:customStyle="1" w:styleId="byline">
    <w:name w:val="byline"/>
    <w:rsid w:val="00FD7F11"/>
  </w:style>
  <w:style w:type="character" w:customStyle="1" w:styleId="TextUnderlineChar">
    <w:name w:val="Text Underline Char"/>
    <w:rsid w:val="00FD7F11"/>
    <w:rPr>
      <w:rFonts w:ascii="Garamond" w:hAnsi="Garamond" w:cs="Arial" w:hint="default"/>
      <w:bCs/>
      <w:kern w:val="20"/>
      <w:szCs w:val="32"/>
      <w:u w:val="single"/>
      <w:lang w:val="en-US" w:eastAsia="en-US" w:bidi="ar-SA"/>
    </w:rPr>
  </w:style>
  <w:style w:type="character" w:customStyle="1" w:styleId="RegularChar">
    <w:name w:val="Regular Char"/>
    <w:rsid w:val="00FD7F11"/>
    <w:rPr>
      <w:rFonts w:ascii="Garamond" w:hAnsi="Garamond" w:cs="Arial" w:hint="default"/>
      <w:bCs/>
      <w:kern w:val="20"/>
      <w:szCs w:val="32"/>
      <w:lang w:val="en-US" w:eastAsia="en-US" w:bidi="ar-SA"/>
    </w:rPr>
  </w:style>
  <w:style w:type="character" w:customStyle="1" w:styleId="BoldunderlineChar2">
    <w:name w:val="Bold underline Char"/>
    <w:rsid w:val="00FD7F11"/>
    <w:rPr>
      <w:rFonts w:ascii="Garamond" w:hAnsi="Garamond" w:cs="Arial" w:hint="default"/>
      <w:b/>
      <w:bCs/>
      <w:kern w:val="20"/>
      <w:szCs w:val="32"/>
      <w:u w:val="single"/>
      <w:lang w:val="en-US" w:eastAsia="en-US" w:bidi="ar-SA"/>
    </w:rPr>
  </w:style>
  <w:style w:type="paragraph" w:customStyle="1" w:styleId="TextUnderline">
    <w:name w:val="Text Underline"/>
    <w:basedOn w:val="Regular"/>
    <w:qFormat/>
    <w:rsid w:val="00FD7F11"/>
    <w:rPr>
      <w:u w:val="single"/>
    </w:rPr>
  </w:style>
  <w:style w:type="paragraph" w:customStyle="1" w:styleId="Boldunderline1">
    <w:name w:val="Bold underline"/>
    <w:basedOn w:val="TextUnderline"/>
    <w:qFormat/>
    <w:rsid w:val="00FD7F11"/>
    <w:rPr>
      <w:b/>
    </w:rPr>
  </w:style>
  <w:style w:type="paragraph" w:customStyle="1" w:styleId="FullText">
    <w:name w:val="Full Text"/>
    <w:basedOn w:val="Normal"/>
    <w:uiPriority w:val="99"/>
    <w:qFormat/>
    <w:rsid w:val="00FD7F11"/>
    <w:pPr>
      <w:spacing w:after="0" w:line="240" w:lineRule="auto"/>
    </w:pPr>
    <w:rPr>
      <w:rFonts w:ascii="Arial Narrow" w:eastAsia="Times New Roman" w:hAnsi="Arial Narrow"/>
    </w:rPr>
  </w:style>
  <w:style w:type="character" w:customStyle="1" w:styleId="UnderlinedCard">
    <w:name w:val="Underlined Card"/>
    <w:rsid w:val="00FD7F11"/>
    <w:rPr>
      <w:rFonts w:ascii="Arial Narrow" w:hAnsi="Arial Narrow"/>
      <w:sz w:val="22"/>
      <w:u w:val="single"/>
    </w:rPr>
  </w:style>
  <w:style w:type="paragraph" w:customStyle="1" w:styleId="TagLine">
    <w:name w:val="Tag Line"/>
    <w:basedOn w:val="Normal"/>
    <w:next w:val="FullText"/>
    <w:uiPriority w:val="99"/>
    <w:qFormat/>
    <w:rsid w:val="00FD7F11"/>
    <w:pPr>
      <w:spacing w:after="0" w:line="240" w:lineRule="auto"/>
    </w:pPr>
    <w:rPr>
      <w:rFonts w:ascii="Arial Narrow" w:eastAsia="Times New Roman" w:hAnsi="Arial Narrow"/>
      <w:b/>
      <w:sz w:val="28"/>
    </w:rPr>
  </w:style>
  <w:style w:type="character" w:customStyle="1" w:styleId="SourceBold">
    <w:name w:val="Source Bold"/>
    <w:rsid w:val="00FD7F11"/>
    <w:rPr>
      <w:rFonts w:ascii="Arial Narrow" w:hAnsi="Arial Narrow"/>
      <w:b/>
      <w:sz w:val="24"/>
      <w:u w:val="none"/>
    </w:rPr>
  </w:style>
  <w:style w:type="paragraph" w:customStyle="1" w:styleId="FreeForm">
    <w:name w:val="Free Form"/>
    <w:qFormat/>
    <w:rsid w:val="00FD7F11"/>
    <w:pPr>
      <w:spacing w:after="0" w:line="240" w:lineRule="auto"/>
    </w:pPr>
    <w:rPr>
      <w:rFonts w:ascii="Times New Roman" w:eastAsia="ヒラギノ角ゴ Pro W3" w:hAnsi="Times New Roman" w:cs="Times New Roman"/>
      <w:color w:val="000000"/>
      <w:sz w:val="24"/>
      <w:szCs w:val="20"/>
    </w:rPr>
  </w:style>
  <w:style w:type="character" w:customStyle="1" w:styleId="Hyperlink1">
    <w:name w:val="Hyperlink1"/>
    <w:rsid w:val="00FD7F11"/>
    <w:rPr>
      <w:color w:val="002FF6"/>
      <w:sz w:val="24"/>
      <w:u w:val="single"/>
    </w:rPr>
  </w:style>
  <w:style w:type="character" w:customStyle="1" w:styleId="CardsFont12pt0">
    <w:name w:val="Cards + Font 12pt"/>
    <w:rsid w:val="00FD7F11"/>
    <w:rPr>
      <w:rFonts w:ascii="Calibri" w:eastAsia="Calibri" w:hAnsi="Calibri" w:cs="Calibri" w:hint="default"/>
      <w:sz w:val="24"/>
      <w:szCs w:val="24"/>
      <w:u w:val="single"/>
      <w:lang w:val="en-US" w:eastAsia="en-US" w:bidi="ar-SA"/>
    </w:rPr>
  </w:style>
  <w:style w:type="character" w:customStyle="1" w:styleId="AuthorDateChar0">
    <w:name w:val="Author/Date Char"/>
    <w:link w:val="AuthorDate0"/>
    <w:locked/>
    <w:rsid w:val="00FD7F11"/>
    <w:rPr>
      <w:rFonts w:cs="Calibri"/>
      <w:b/>
      <w:u w:val="single"/>
    </w:rPr>
  </w:style>
  <w:style w:type="paragraph" w:customStyle="1" w:styleId="AuthorDate0">
    <w:name w:val="Author/Date"/>
    <w:basedOn w:val="Normal"/>
    <w:link w:val="AuthorDateChar0"/>
    <w:qFormat/>
    <w:rsid w:val="00FD7F11"/>
    <w:pPr>
      <w:spacing w:after="0" w:line="240" w:lineRule="auto"/>
    </w:pPr>
    <w:rPr>
      <w:rFonts w:asciiTheme="minorHAnsi" w:hAnsiTheme="minorHAnsi" w:cs="Calibri"/>
      <w:b/>
      <w:u w:val="single"/>
    </w:rPr>
  </w:style>
  <w:style w:type="character" w:customStyle="1" w:styleId="HilightChar">
    <w:name w:val="Hilight Char"/>
    <w:rsid w:val="00FD7F11"/>
    <w:rPr>
      <w:rFonts w:eastAsia="Calibri"/>
      <w:b/>
      <w:noProof w:val="0"/>
      <w:sz w:val="22"/>
      <w:szCs w:val="22"/>
      <w:u w:val="single"/>
      <w:lang w:val="en-US" w:eastAsia="ar-SA" w:bidi="ar-SA"/>
    </w:rPr>
  </w:style>
  <w:style w:type="paragraph" w:customStyle="1" w:styleId="TagCite1">
    <w:name w:val="Tag &amp; Cite"/>
    <w:basedOn w:val="Normal"/>
    <w:link w:val="TagCiteChar0"/>
    <w:qFormat/>
    <w:rsid w:val="00FD7F11"/>
    <w:pPr>
      <w:spacing w:after="0" w:line="240" w:lineRule="auto"/>
      <w:jc w:val="both"/>
    </w:pPr>
    <w:rPr>
      <w:rFonts w:ascii="Arial Narrow" w:eastAsia="Times New Roman" w:hAnsi="Arial Narrow"/>
      <w:b/>
    </w:rPr>
  </w:style>
  <w:style w:type="character" w:customStyle="1" w:styleId="TagCiteChar0">
    <w:name w:val="Tag &amp; Cite Char"/>
    <w:link w:val="TagCite1"/>
    <w:rsid w:val="00FD7F11"/>
    <w:rPr>
      <w:rFonts w:ascii="Arial Narrow" w:eastAsia="Times New Roman" w:hAnsi="Arial Narrow"/>
      <w:b/>
    </w:rPr>
  </w:style>
  <w:style w:type="paragraph" w:customStyle="1" w:styleId="HighlightedText">
    <w:name w:val="Highlighted Text"/>
    <w:basedOn w:val="Normal"/>
    <w:link w:val="HighlightedTextChar"/>
    <w:qFormat/>
    <w:rsid w:val="00FD7F11"/>
    <w:pPr>
      <w:spacing w:after="0" w:line="240" w:lineRule="auto"/>
      <w:jc w:val="both"/>
    </w:pPr>
    <w:rPr>
      <w:rFonts w:ascii="Arial Narrow" w:eastAsia="Times New Roman" w:hAnsi="Arial Narrow"/>
      <w:u w:val="thick"/>
    </w:rPr>
  </w:style>
  <w:style w:type="character" w:customStyle="1" w:styleId="HighlightedTextChar">
    <w:name w:val="Highlighted Text Char"/>
    <w:link w:val="HighlightedText"/>
    <w:rsid w:val="00FD7F11"/>
    <w:rPr>
      <w:rFonts w:ascii="Arial Narrow" w:eastAsia="Times New Roman" w:hAnsi="Arial Narrow"/>
      <w:u w:val="thick"/>
    </w:rPr>
  </w:style>
  <w:style w:type="character" w:customStyle="1" w:styleId="StyleUnderlineCharChar">
    <w:name w:val="Style Underline Char Char"/>
    <w:rsid w:val="00FD7F11"/>
    <w:rPr>
      <w:rFonts w:ascii="Times New Roman" w:eastAsia="Times New Roman" w:hAnsi="Times New Roman" w:cs="Times New Roman"/>
      <w:sz w:val="20"/>
      <w:szCs w:val="20"/>
      <w:u w:val="single"/>
    </w:rPr>
  </w:style>
  <w:style w:type="character" w:customStyle="1" w:styleId="c1">
    <w:name w:val="c1"/>
    <w:rsid w:val="00FD7F11"/>
  </w:style>
  <w:style w:type="paragraph" w:customStyle="1" w:styleId="TagStyle">
    <w:name w:val="Tag Style"/>
    <w:basedOn w:val="Normal"/>
    <w:qFormat/>
    <w:rsid w:val="00FD7F11"/>
    <w:pPr>
      <w:spacing w:after="0" w:line="240" w:lineRule="auto"/>
    </w:pPr>
    <w:rPr>
      <w:rFonts w:eastAsia="Times New Roman"/>
      <w:b/>
    </w:rPr>
  </w:style>
  <w:style w:type="character" w:customStyle="1" w:styleId="author0">
    <w:name w:val="author"/>
    <w:rsid w:val="00FD7F11"/>
    <w:rPr>
      <w:rFonts w:ascii="Times New Roman" w:hAnsi="Times New Roman" w:cs="Times New Roman" w:hint="default"/>
      <w:b/>
      <w:bCs w:val="0"/>
      <w:sz w:val="24"/>
    </w:rPr>
  </w:style>
  <w:style w:type="paragraph" w:customStyle="1" w:styleId="Hat2">
    <w:name w:val="Hat2"/>
    <w:basedOn w:val="Heading2"/>
    <w:next w:val="Heading2"/>
    <w:autoRedefine/>
    <w:uiPriority w:val="99"/>
    <w:qFormat/>
    <w:rsid w:val="00FD7F11"/>
    <w:pPr>
      <w:keepNext w:val="0"/>
      <w:keepLines w:val="0"/>
      <w:pageBreakBefore w:val="0"/>
      <w:spacing w:before="480" w:line="240" w:lineRule="auto"/>
      <w:jc w:val="left"/>
    </w:pPr>
    <w:rPr>
      <w:rFonts w:ascii="Arial Narrow" w:eastAsia="Calibri" w:hAnsi="Arial Narrow" w:cs="Times New Roman"/>
      <w:bCs/>
      <w:sz w:val="20"/>
      <w:u w:val="none"/>
    </w:rPr>
  </w:style>
  <w:style w:type="character" w:customStyle="1" w:styleId="blue">
    <w:name w:val="blue"/>
    <w:basedOn w:val="DefaultParagraphFont"/>
    <w:rsid w:val="00FD7F11"/>
  </w:style>
  <w:style w:type="character" w:customStyle="1" w:styleId="AuthorYear">
    <w:name w:val="AuthorYear"/>
    <w:uiPriority w:val="1"/>
    <w:qFormat/>
    <w:rsid w:val="00FD7F11"/>
    <w:rPr>
      <w:rFonts w:ascii="Georgia" w:hAnsi="Georgia"/>
      <w:b/>
      <w:sz w:val="24"/>
    </w:rPr>
  </w:style>
  <w:style w:type="character" w:customStyle="1" w:styleId="Highlight">
    <w:name w:val="Highlight"/>
    <w:uiPriority w:val="1"/>
    <w:qFormat/>
    <w:rsid w:val="00FD7F11"/>
    <w:rPr>
      <w:rFonts w:ascii="Calibri" w:hAnsi="Calibri" w:hint="default"/>
      <w:b w:val="0"/>
      <w:bCs w:val="0"/>
      <w:sz w:val="22"/>
      <w:u w:val="single"/>
      <w:bdr w:val="none" w:sz="0" w:space="0" w:color="auto" w:frame="1"/>
      <w:shd w:val="clear" w:color="auto" w:fill="89FF94"/>
    </w:rPr>
  </w:style>
  <w:style w:type="character" w:customStyle="1" w:styleId="Boxout">
    <w:name w:val="Box out"/>
    <w:uiPriority w:val="1"/>
    <w:qFormat/>
    <w:rsid w:val="00FD7F11"/>
    <w:rPr>
      <w:rFonts w:ascii="Calibri" w:hAnsi="Calibri" w:hint="default"/>
      <w:b/>
      <w:bCs w:val="0"/>
      <w:sz w:val="22"/>
      <w:u w:val="single"/>
      <w:bdr w:val="single" w:sz="4" w:space="0" w:color="auto" w:frame="1"/>
      <w:shd w:val="clear" w:color="auto" w:fill="89FF94"/>
    </w:rPr>
  </w:style>
  <w:style w:type="character" w:customStyle="1" w:styleId="MicroTextChar0">
    <w:name w:val="MicroText Char"/>
    <w:basedOn w:val="DefaultParagraphFont"/>
    <w:link w:val="MicroText0"/>
    <w:rsid w:val="00FD7F11"/>
    <w:rPr>
      <w:rFonts w:ascii="Arial Narrow" w:hAnsi="Arial Narrow"/>
      <w:sz w:val="12"/>
    </w:rPr>
  </w:style>
  <w:style w:type="paragraph" w:customStyle="1" w:styleId="MicroText0">
    <w:name w:val="MicroText"/>
    <w:basedOn w:val="Normal"/>
    <w:next w:val="Normal"/>
    <w:link w:val="MicroTextChar0"/>
    <w:qFormat/>
    <w:rsid w:val="00FD7F11"/>
    <w:pPr>
      <w:spacing w:after="0" w:line="240" w:lineRule="auto"/>
    </w:pPr>
    <w:rPr>
      <w:rFonts w:ascii="Arial Narrow" w:hAnsi="Arial Narrow"/>
      <w:sz w:val="12"/>
    </w:rPr>
  </w:style>
  <w:style w:type="character" w:customStyle="1" w:styleId="reduce2">
    <w:name w:val="reduce2"/>
    <w:basedOn w:val="DefaultParagraphFont"/>
    <w:rsid w:val="00FD7F11"/>
    <w:rPr>
      <w:rFonts w:ascii="Arial" w:hAnsi="Arial" w:cs="Arial" w:hint="default"/>
      <w:color w:val="000000"/>
      <w:sz w:val="12"/>
      <w:szCs w:val="22"/>
    </w:rPr>
  </w:style>
  <w:style w:type="character" w:customStyle="1" w:styleId="Emphasis20">
    <w:name w:val="Emphasis 2"/>
    <w:basedOn w:val="Emphasis"/>
    <w:uiPriority w:val="1"/>
    <w:qFormat/>
    <w:rsid w:val="00FD7F11"/>
    <w:rPr>
      <w:rFonts w:ascii="Times New Roman" w:hAnsi="Times New Roman" w:cs="Times New Roman" w:hint="default"/>
      <w:b w:val="0"/>
      <w:bCs w:val="0"/>
      <w:i w:val="0"/>
      <w:iCs/>
      <w:sz w:val="22"/>
      <w:u w:val="single"/>
      <w:bdr w:val="single" w:sz="2" w:space="0" w:color="auto" w:frame="1"/>
    </w:rPr>
  </w:style>
  <w:style w:type="character" w:customStyle="1" w:styleId="UnreadTextChar">
    <w:name w:val="Unread Text Char"/>
    <w:link w:val="UnreadText"/>
    <w:locked/>
    <w:rsid w:val="00FD7F11"/>
    <w:rPr>
      <w:rFonts w:ascii="Calibri" w:eastAsia="Calibri" w:hAnsi="Calibri"/>
      <w:sz w:val="15"/>
    </w:rPr>
  </w:style>
  <w:style w:type="paragraph" w:customStyle="1" w:styleId="UnreadText">
    <w:name w:val="Unread Text"/>
    <w:basedOn w:val="Normal"/>
    <w:link w:val="UnreadTextChar"/>
    <w:autoRedefine/>
    <w:qFormat/>
    <w:rsid w:val="00FD7F11"/>
    <w:pPr>
      <w:spacing w:after="0" w:line="256" w:lineRule="auto"/>
    </w:pPr>
    <w:rPr>
      <w:rFonts w:eastAsia="Calibri"/>
      <w:sz w:val="15"/>
    </w:rPr>
  </w:style>
  <w:style w:type="character" w:customStyle="1" w:styleId="CircledChar">
    <w:name w:val="Circled Char"/>
    <w:link w:val="Circled"/>
    <w:locked/>
    <w:rsid w:val="00FD7F11"/>
    <w:rPr>
      <w:rFonts w:ascii="Calibri" w:eastAsia="Calibri" w:hAnsi="Calibri"/>
      <w:b/>
      <w:szCs w:val="20"/>
      <w:u w:val="thick"/>
    </w:rPr>
  </w:style>
  <w:style w:type="paragraph" w:customStyle="1" w:styleId="Circled">
    <w:name w:val="Circled"/>
    <w:basedOn w:val="Normal"/>
    <w:link w:val="CircledChar"/>
    <w:qFormat/>
    <w:rsid w:val="00FD7F11"/>
    <w:pPr>
      <w:spacing w:after="0" w:line="256" w:lineRule="auto"/>
    </w:pPr>
    <w:rPr>
      <w:rFonts w:eastAsia="Calibri"/>
      <w:b/>
      <w:szCs w:val="20"/>
      <w:u w:val="thick"/>
    </w:rPr>
  </w:style>
  <w:style w:type="character" w:customStyle="1" w:styleId="StyleCardTextUnderline3Char">
    <w:name w:val="Style Card Text + Underline3 Char"/>
    <w:link w:val="StyleCardTextUnderline3"/>
    <w:locked/>
    <w:rsid w:val="00FD7F11"/>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FD7F11"/>
    <w:pPr>
      <w:spacing w:after="200" w:line="276" w:lineRule="auto"/>
    </w:pPr>
    <w:rPr>
      <w:rFonts w:ascii="Cambria" w:eastAsia="Times New Roman" w:hAnsi="Cambria" w:cs="Times New Roman"/>
      <w:u w:val="thick"/>
      <w:lang w:eastAsia="ko-KR"/>
    </w:rPr>
  </w:style>
  <w:style w:type="character" w:customStyle="1" w:styleId="BoldandUnderlineChar5CharCharCharCharCharCharCharChar">
    <w:name w:val="Bold and Underline Char5 Char Char Char Char Char Char Char Char"/>
    <w:rsid w:val="00FD7F11"/>
    <w:rPr>
      <w:b/>
      <w:bCs w:val="0"/>
      <w:u w:val="thick"/>
      <w:lang w:val="en-US" w:eastAsia="en-US" w:bidi="ar-SA"/>
    </w:rPr>
  </w:style>
  <w:style w:type="paragraph" w:customStyle="1" w:styleId="Tagtemplate">
    <w:name w:val="Tagtemplate"/>
    <w:basedOn w:val="Normal"/>
    <w:link w:val="TagtemplateChar"/>
    <w:autoRedefine/>
    <w:qFormat/>
    <w:rsid w:val="00FD7F11"/>
    <w:pPr>
      <w:keepNext/>
      <w:keepLines/>
      <w:spacing w:after="0" w:line="240" w:lineRule="auto"/>
    </w:pPr>
    <w:rPr>
      <w:b/>
    </w:rPr>
  </w:style>
  <w:style w:type="character" w:customStyle="1" w:styleId="TagtemplateChar">
    <w:name w:val="Tagtemplate Char"/>
    <w:link w:val="Tagtemplate"/>
    <w:rsid w:val="00FD7F11"/>
    <w:rPr>
      <w:rFonts w:ascii="Calibri" w:hAnsi="Calibri"/>
      <w:b/>
    </w:rPr>
  </w:style>
  <w:style w:type="character" w:customStyle="1" w:styleId="citation0">
    <w:name w:val="citation"/>
    <w:rsid w:val="00FD7F11"/>
  </w:style>
  <w:style w:type="character" w:customStyle="1" w:styleId="Underline0">
    <w:name w:val="*Underline*"/>
    <w:rsid w:val="00FD7F11"/>
    <w:rPr>
      <w:rFonts w:ascii="Times New Roman" w:hAnsi="Times New Roman"/>
      <w:b/>
      <w:sz w:val="24"/>
      <w:u w:val="single"/>
    </w:rPr>
  </w:style>
  <w:style w:type="paragraph" w:customStyle="1" w:styleId="TxBr33p1">
    <w:name w:val="TxBr_33p1"/>
    <w:basedOn w:val="Normal"/>
    <w:uiPriority w:val="99"/>
    <w:qFormat/>
    <w:rsid w:val="00FD7F11"/>
    <w:pPr>
      <w:tabs>
        <w:tab w:val="left" w:pos="204"/>
      </w:tabs>
      <w:autoSpaceDE w:val="0"/>
      <w:autoSpaceDN w:val="0"/>
      <w:adjustRightInd w:val="0"/>
      <w:spacing w:after="0" w:line="260" w:lineRule="atLeast"/>
      <w:jc w:val="both"/>
    </w:pPr>
    <w:rPr>
      <w:rFonts w:eastAsia="Times New Roman"/>
    </w:rPr>
  </w:style>
  <w:style w:type="character" w:customStyle="1" w:styleId="AuthorDate1">
    <w:name w:val="Author Date"/>
    <w:rsid w:val="00FD7F11"/>
    <w:rPr>
      <w:b/>
      <w:bCs w:val="0"/>
      <w:sz w:val="24"/>
      <w:u w:val="thick"/>
    </w:rPr>
  </w:style>
  <w:style w:type="paragraph" w:customStyle="1" w:styleId="StyleStyle411pt">
    <w:name w:val="Style Style4 + 11 pt"/>
    <w:basedOn w:val="Normal"/>
    <w:link w:val="StyleStyle411ptChar"/>
    <w:qFormat/>
    <w:rsid w:val="00FD7F11"/>
    <w:pPr>
      <w:spacing w:after="0" w:line="240" w:lineRule="auto"/>
    </w:pPr>
    <w:rPr>
      <w:rFonts w:eastAsia="Times New Roman"/>
      <w:u w:val="single"/>
    </w:rPr>
  </w:style>
  <w:style w:type="character" w:customStyle="1" w:styleId="StyleStyle411ptChar">
    <w:name w:val="Style Style4 + 11 pt Char"/>
    <w:basedOn w:val="DefaultParagraphFont"/>
    <w:link w:val="StyleStyle411pt"/>
    <w:rsid w:val="00FD7F11"/>
    <w:rPr>
      <w:rFonts w:ascii="Calibri" w:eastAsia="Times New Roman" w:hAnsi="Calibri"/>
      <w:u w:val="single"/>
    </w:rPr>
  </w:style>
  <w:style w:type="paragraph" w:customStyle="1" w:styleId="StyleStyle411ptBold">
    <w:name w:val="Style Style4 + 11 pt Bold"/>
    <w:basedOn w:val="Normal"/>
    <w:link w:val="StyleStyle411ptBoldChar"/>
    <w:qFormat/>
    <w:rsid w:val="00FD7F11"/>
    <w:pPr>
      <w:spacing w:after="0" w:line="240" w:lineRule="auto"/>
    </w:pPr>
    <w:rPr>
      <w:rFonts w:eastAsia="Times New Roman"/>
      <w:b/>
      <w:bCs/>
      <w:u w:val="single"/>
    </w:rPr>
  </w:style>
  <w:style w:type="character" w:customStyle="1" w:styleId="StyleStyle411ptBoldChar">
    <w:name w:val="Style Style4 + 11 pt Bold Char"/>
    <w:link w:val="StyleStyle411ptBold"/>
    <w:rsid w:val="00FD7F11"/>
    <w:rPr>
      <w:rFonts w:ascii="Calibri" w:eastAsia="Times New Roman" w:hAnsi="Calibri"/>
      <w:b/>
      <w:bCs/>
      <w:u w:val="single"/>
    </w:rPr>
  </w:style>
  <w:style w:type="paragraph" w:customStyle="1" w:styleId="StyleStyle411ptBoldBorderSinglesolidlineAuto0">
    <w:name w:val="Style Style4 + 11 pt Bold Border: : (Single solid line Auto  0...."/>
    <w:basedOn w:val="Normal"/>
    <w:link w:val="StyleStyle411ptBoldBorderSinglesolidlineAuto0Char"/>
    <w:qFormat/>
    <w:rsid w:val="00FD7F11"/>
    <w:pPr>
      <w:spacing w:after="0" w:line="240" w:lineRule="auto"/>
    </w:pPr>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FD7F11"/>
    <w:rPr>
      <w:rFonts w:ascii="Calibri" w:eastAsia="Times New Roman" w:hAnsi="Calibri"/>
      <w:b/>
      <w:bCs/>
      <w:u w:val="single"/>
      <w:bdr w:val="single" w:sz="4" w:space="0" w:color="auto"/>
    </w:rPr>
  </w:style>
  <w:style w:type="character" w:customStyle="1" w:styleId="UnderlineChar2">
    <w:name w:val="Underline Char2"/>
    <w:rsid w:val="00FD7F11"/>
    <w:rPr>
      <w:rFonts w:ascii="Trebuchet MS" w:hAnsi="Trebuchet MS"/>
      <w:u w:val="thick"/>
      <w:lang w:val="en-US" w:eastAsia="zh-CN" w:bidi="ar-SA"/>
    </w:rPr>
  </w:style>
  <w:style w:type="character" w:customStyle="1" w:styleId="Style1Char1">
    <w:name w:val="Style1 Char1"/>
    <w:rsid w:val="00FD7F11"/>
    <w:rPr>
      <w:rFonts w:ascii="Book Antiqua" w:hAnsi="Book Antiqua"/>
      <w:sz w:val="16"/>
      <w:szCs w:val="16"/>
      <w:lang w:val="en-US" w:eastAsia="en-US" w:bidi="ar-SA"/>
    </w:rPr>
  </w:style>
  <w:style w:type="character" w:customStyle="1" w:styleId="NothingChar1">
    <w:name w:val="Nothing Char1"/>
    <w:rsid w:val="00FD7F11"/>
    <w:rPr>
      <w:rFonts w:ascii="Times New Roman" w:eastAsia="Calibri" w:hAnsi="Times New Roman" w:cs="Times New Roman"/>
      <w:sz w:val="24"/>
      <w:szCs w:val="20"/>
    </w:rPr>
  </w:style>
  <w:style w:type="character" w:customStyle="1" w:styleId="Style2Char1">
    <w:name w:val="Style2 Char1"/>
    <w:rsid w:val="00FD7F11"/>
    <w:rPr>
      <w:rFonts w:ascii="Book Antiqua" w:hAnsi="Book Antiqua"/>
      <w:szCs w:val="24"/>
      <w:u w:val="thick"/>
      <w:lang w:val="en-US" w:eastAsia="en-US" w:bidi="ar-SA"/>
    </w:rPr>
  </w:style>
  <w:style w:type="character" w:customStyle="1" w:styleId="NormalUnderlineChar">
    <w:name w:val="Normal Underline Char"/>
    <w:rsid w:val="00FD7F11"/>
    <w:rPr>
      <w:szCs w:val="24"/>
      <w:u w:val="single"/>
    </w:rPr>
  </w:style>
  <w:style w:type="paragraph" w:customStyle="1" w:styleId="Stylecites10ptNotBold">
    <w:name w:val="Style cites + 10 pt Not Bold"/>
    <w:basedOn w:val="Normal"/>
    <w:uiPriority w:val="99"/>
    <w:qFormat/>
    <w:rsid w:val="00FD7F11"/>
    <w:pPr>
      <w:spacing w:after="0" w:line="240" w:lineRule="auto"/>
    </w:pPr>
    <w:rPr>
      <w:rFonts w:eastAsia="SimSun"/>
      <w:lang w:eastAsia="zh-CN"/>
    </w:rPr>
  </w:style>
  <w:style w:type="character" w:customStyle="1" w:styleId="heading3char0">
    <w:name w:val="heading3char"/>
    <w:rsid w:val="00FD7F11"/>
  </w:style>
  <w:style w:type="character" w:customStyle="1" w:styleId="SmallChar">
    <w:name w:val="Small Char"/>
    <w:aliases w:val="No Spacing3 Char,No Spacing1 Char1,CD - Cite Char,Debate Text Char1,No Spacing2 Char1,No Spacing11 Char1"/>
    <w:qFormat/>
    <w:rsid w:val="00FD7F11"/>
    <w:rPr>
      <w:rFonts w:ascii="Georgia" w:eastAsia="Calibri" w:hAnsi="Georgia"/>
      <w:color w:val="000000"/>
      <w:sz w:val="16"/>
    </w:rPr>
  </w:style>
  <w:style w:type="paragraph" w:customStyle="1" w:styleId="BlockHeadings">
    <w:name w:val="Block Headings"/>
    <w:basedOn w:val="Normal"/>
    <w:link w:val="BlockHeadingsChar"/>
    <w:qFormat/>
    <w:rsid w:val="00FD7F11"/>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jc w:val="center"/>
      <w:outlineLvl w:val="0"/>
    </w:pPr>
    <w:rPr>
      <w:rFonts w:eastAsia="Times New Roman"/>
      <w:b/>
      <w:szCs w:val="20"/>
    </w:rPr>
  </w:style>
  <w:style w:type="character" w:customStyle="1" w:styleId="BlockHeadingsChar">
    <w:name w:val="Block Headings Char"/>
    <w:link w:val="BlockHeadings"/>
    <w:rsid w:val="00FD7F11"/>
    <w:rPr>
      <w:rFonts w:ascii="Calibri" w:eastAsia="Times New Roman" w:hAnsi="Calibri"/>
      <w:b/>
      <w:szCs w:val="20"/>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3,Char Char Char Char3, Ch Char1"/>
    <w:rsid w:val="00FD7F11"/>
    <w:rPr>
      <w:rFonts w:ascii="Times New Roman" w:eastAsia="Times New Roman" w:hAnsi="Times New Roman" w:cs="Times New Roman"/>
      <w:b/>
      <w:sz w:val="24"/>
      <w:szCs w:val="20"/>
    </w:rPr>
  </w:style>
  <w:style w:type="paragraph" w:styleId="PlainText">
    <w:name w:val="Plain Text"/>
    <w:basedOn w:val="Normal"/>
    <w:link w:val="PlainTextChar"/>
    <w:rsid w:val="00FD7F11"/>
    <w:pPr>
      <w:spacing w:after="0" w:line="240" w:lineRule="auto"/>
    </w:pPr>
    <w:rPr>
      <w:rFonts w:ascii="Courier New" w:eastAsia="Calibri" w:hAnsi="Courier New"/>
      <w:szCs w:val="20"/>
    </w:rPr>
  </w:style>
  <w:style w:type="character" w:customStyle="1" w:styleId="PlainTextChar">
    <w:name w:val="Plain Text Char"/>
    <w:basedOn w:val="DefaultParagraphFont"/>
    <w:link w:val="PlainText"/>
    <w:rsid w:val="00FD7F11"/>
    <w:rPr>
      <w:rFonts w:ascii="Courier New" w:eastAsia="Calibri" w:hAnsi="Courier New"/>
      <w:szCs w:val="20"/>
    </w:rPr>
  </w:style>
  <w:style w:type="character" w:customStyle="1" w:styleId="Heading51">
    <w:name w:val="Heading 51"/>
    <w:aliases w:val="Heading 5 Char Char Char"/>
    <w:rsid w:val="00FD7F11"/>
    <w:rPr>
      <w:b/>
      <w:bCs/>
      <w:iCs/>
      <w:szCs w:val="26"/>
      <w:lang w:val="en-US" w:eastAsia="en-US" w:bidi="ar-SA"/>
    </w:rPr>
  </w:style>
  <w:style w:type="paragraph" w:styleId="BodyText2">
    <w:name w:val="Body Text 2"/>
    <w:basedOn w:val="Normal"/>
    <w:link w:val="BodyText2Char"/>
    <w:rsid w:val="00FD7F11"/>
    <w:pPr>
      <w:spacing w:after="0" w:line="240" w:lineRule="auto"/>
      <w:jc w:val="both"/>
    </w:pPr>
    <w:rPr>
      <w:rFonts w:eastAsia="Times New Roman"/>
      <w:b/>
      <w:szCs w:val="20"/>
    </w:rPr>
  </w:style>
  <w:style w:type="character" w:customStyle="1" w:styleId="BodyText2Char">
    <w:name w:val="Body Text 2 Char"/>
    <w:basedOn w:val="DefaultParagraphFont"/>
    <w:link w:val="BodyText2"/>
    <w:rsid w:val="00FD7F11"/>
    <w:rPr>
      <w:rFonts w:ascii="Calibri" w:eastAsia="Times New Roman" w:hAnsi="Calibri"/>
      <w:b/>
      <w:szCs w:val="20"/>
    </w:rPr>
  </w:style>
  <w:style w:type="character" w:customStyle="1" w:styleId="comments-post">
    <w:name w:val="comments-post"/>
    <w:rsid w:val="00FD7F11"/>
  </w:style>
  <w:style w:type="paragraph" w:customStyle="1" w:styleId="boldcite">
    <w:name w:val="bold cite"/>
    <w:basedOn w:val="Normal"/>
    <w:link w:val="boldciteChar4"/>
    <w:qFormat/>
    <w:rsid w:val="00FD7F11"/>
    <w:pPr>
      <w:spacing w:after="0" w:line="240" w:lineRule="auto"/>
    </w:pPr>
    <w:rPr>
      <w:rFonts w:eastAsia="Calibri"/>
      <w:b/>
      <w:color w:val="000000"/>
      <w:sz w:val="28"/>
      <w:u w:val="thick" w:color="000000"/>
    </w:rPr>
  </w:style>
  <w:style w:type="character" w:customStyle="1" w:styleId="boldciteChar4">
    <w:name w:val="bold cite Char4"/>
    <w:link w:val="boldcite"/>
    <w:locked/>
    <w:rsid w:val="00FD7F11"/>
    <w:rPr>
      <w:rFonts w:ascii="Calibri" w:eastAsia="Calibri" w:hAnsi="Calibri"/>
      <w:b/>
      <w:color w:val="000000"/>
      <w:sz w:val="28"/>
      <w:u w:val="thick" w:color="000000"/>
    </w:rPr>
  </w:style>
  <w:style w:type="character" w:customStyle="1" w:styleId="underlinecardChar">
    <w:name w:val="underline card Char"/>
    <w:rsid w:val="00FD7F11"/>
    <w:rPr>
      <w:rFonts w:ascii="Arial" w:hAnsi="Arial"/>
      <w:sz w:val="18"/>
      <w:szCs w:val="24"/>
      <w:u w:val="single"/>
      <w:lang w:val="en-US" w:eastAsia="en-US" w:bidi="ar-SA"/>
    </w:rPr>
  </w:style>
  <w:style w:type="paragraph" w:customStyle="1" w:styleId="Normal10">
    <w:name w:val="Normal1"/>
    <w:basedOn w:val="Normal"/>
    <w:qFormat/>
    <w:rsid w:val="00FD7F11"/>
    <w:pPr>
      <w:spacing w:after="0" w:line="240" w:lineRule="auto"/>
    </w:pPr>
    <w:rPr>
      <w:rFonts w:eastAsia="Calibri"/>
    </w:rPr>
  </w:style>
  <w:style w:type="paragraph" w:customStyle="1" w:styleId="Irrelevant6font">
    <w:name w:val="Irrelevant (6 font)"/>
    <w:basedOn w:val="Normal"/>
    <w:link w:val="Irrelevant6fontChar"/>
    <w:qFormat/>
    <w:rsid w:val="00FD7F11"/>
    <w:pPr>
      <w:spacing w:after="0" w:line="240" w:lineRule="auto"/>
      <w:ind w:left="547" w:right="648"/>
      <w:jc w:val="both"/>
    </w:pPr>
    <w:rPr>
      <w:rFonts w:eastAsia="Calibri"/>
      <w:sz w:val="12"/>
      <w:szCs w:val="12"/>
    </w:rPr>
  </w:style>
  <w:style w:type="character" w:customStyle="1" w:styleId="Irrelevant5fontChar">
    <w:name w:val="Irrelevant (5 font) Char"/>
    <w:rsid w:val="00FD7F11"/>
    <w:rPr>
      <w:sz w:val="10"/>
      <w:szCs w:val="10"/>
      <w:lang w:val="en-US" w:eastAsia="en-US" w:bidi="ar-SA"/>
    </w:rPr>
  </w:style>
  <w:style w:type="character" w:customStyle="1" w:styleId="TagsCharCharChar">
    <w:name w:val="Tags Char Char Char"/>
    <w:rsid w:val="00FD7F11"/>
    <w:rPr>
      <w:b/>
      <w:lang w:val="en-US" w:eastAsia="en-US" w:bidi="ar-SA"/>
    </w:rPr>
  </w:style>
  <w:style w:type="character" w:customStyle="1" w:styleId="CitesChar1">
    <w:name w:val="Cites Char1"/>
    <w:rsid w:val="00FD7F11"/>
    <w:rPr>
      <w:b/>
      <w:bCs/>
      <w:lang w:val="en-US" w:eastAsia="en-US" w:bidi="ar-SA"/>
    </w:rPr>
  </w:style>
  <w:style w:type="paragraph" w:customStyle="1" w:styleId="CardsFont6pt">
    <w:name w:val="Cards + Font: 6 pt"/>
    <w:basedOn w:val="Cards"/>
    <w:link w:val="CardsFont6ptChar1"/>
    <w:autoRedefine/>
    <w:qFormat/>
    <w:rsid w:val="00FD7F11"/>
    <w:pPr>
      <w:widowControl/>
      <w:autoSpaceDE w:val="0"/>
      <w:autoSpaceDN w:val="0"/>
      <w:adjustRightInd w:val="0"/>
      <w:ind w:left="360"/>
      <w:jc w:val="both"/>
    </w:pPr>
    <w:rPr>
      <w:rFonts w:ascii="Georgia" w:hAnsi="Georgia" w:cstheme="minorBidi"/>
      <w:sz w:val="12"/>
    </w:rPr>
  </w:style>
  <w:style w:type="character" w:customStyle="1" w:styleId="CardsFont6ptChar1">
    <w:name w:val="Cards + Font: 6 pt Char1"/>
    <w:link w:val="CardsFont6pt"/>
    <w:rsid w:val="00FD7F11"/>
    <w:rPr>
      <w:rFonts w:ascii="Georgia" w:eastAsia="Times New Roman" w:hAnsi="Georgia"/>
      <w:sz w:val="12"/>
      <w:szCs w:val="24"/>
    </w:rPr>
  </w:style>
  <w:style w:type="character" w:customStyle="1" w:styleId="Hyperlink13">
    <w:name w:val="Hyperlink13"/>
    <w:rsid w:val="00FD7F11"/>
    <w:rPr>
      <w:b w:val="0"/>
      <w:bCs w:val="0"/>
      <w:strike w:val="0"/>
      <w:dstrike w:val="0"/>
      <w:color w:val="008000"/>
      <w:sz w:val="20"/>
      <w:szCs w:val="20"/>
      <w:u w:val="none"/>
      <w:effect w:val="none"/>
    </w:rPr>
  </w:style>
  <w:style w:type="character" w:customStyle="1" w:styleId="standardcontent1">
    <w:name w:val="standardcontent1"/>
    <w:rsid w:val="00FD7F11"/>
    <w:rPr>
      <w:rFonts w:ascii="Arial" w:hAnsi="Arial" w:cs="Arial" w:hint="default"/>
      <w:strike w:val="0"/>
      <w:dstrike w:val="0"/>
      <w:sz w:val="24"/>
      <w:szCs w:val="24"/>
      <w:u w:val="none"/>
      <w:effect w:val="none"/>
    </w:rPr>
  </w:style>
  <w:style w:type="paragraph" w:styleId="BodyTextIndent">
    <w:name w:val="Body Text Indent"/>
    <w:basedOn w:val="Normal"/>
    <w:link w:val="BodyTextIndentChar"/>
    <w:uiPriority w:val="99"/>
    <w:rsid w:val="00FD7F11"/>
    <w:pPr>
      <w:spacing w:after="120" w:line="240" w:lineRule="auto"/>
      <w:ind w:left="360"/>
    </w:pPr>
    <w:rPr>
      <w:rFonts w:eastAsia="Calibri"/>
      <w:szCs w:val="20"/>
    </w:rPr>
  </w:style>
  <w:style w:type="character" w:customStyle="1" w:styleId="BodyTextIndentChar">
    <w:name w:val="Body Text Indent Char"/>
    <w:basedOn w:val="DefaultParagraphFont"/>
    <w:link w:val="BodyTextIndent"/>
    <w:uiPriority w:val="99"/>
    <w:rsid w:val="00FD7F11"/>
    <w:rPr>
      <w:rFonts w:ascii="Calibri" w:eastAsia="Calibri" w:hAnsi="Calibri"/>
      <w:szCs w:val="20"/>
    </w:rPr>
  </w:style>
  <w:style w:type="character" w:customStyle="1" w:styleId="Hyperlink4">
    <w:name w:val="Hyperlink4"/>
    <w:rsid w:val="00FD7F11"/>
    <w:rPr>
      <w:color w:val="000066"/>
      <w:u w:val="single"/>
    </w:rPr>
  </w:style>
  <w:style w:type="paragraph" w:customStyle="1" w:styleId="rddateline">
    <w:name w:val="rddateline"/>
    <w:basedOn w:val="Normal"/>
    <w:uiPriority w:val="99"/>
    <w:qFormat/>
    <w:rsid w:val="00FD7F11"/>
    <w:pPr>
      <w:spacing w:after="0" w:line="240" w:lineRule="auto"/>
    </w:pPr>
    <w:rPr>
      <w:rFonts w:eastAsia="Calibri"/>
      <w:szCs w:val="20"/>
    </w:rPr>
  </w:style>
  <w:style w:type="paragraph" w:customStyle="1" w:styleId="rdheadline">
    <w:name w:val="rdheadline"/>
    <w:basedOn w:val="Normal"/>
    <w:uiPriority w:val="99"/>
    <w:qFormat/>
    <w:rsid w:val="00FD7F11"/>
    <w:pPr>
      <w:spacing w:before="100" w:beforeAutospacing="1" w:after="100" w:afterAutospacing="1" w:line="240" w:lineRule="auto"/>
    </w:pPr>
    <w:rPr>
      <w:rFonts w:ascii="Verdana" w:eastAsia="Calibri" w:hAnsi="Verdana"/>
      <w:b/>
      <w:bCs/>
      <w:sz w:val="32"/>
      <w:szCs w:val="32"/>
    </w:rPr>
  </w:style>
  <w:style w:type="paragraph" w:customStyle="1" w:styleId="rdbyline">
    <w:name w:val="rdbyline"/>
    <w:basedOn w:val="Normal"/>
    <w:uiPriority w:val="99"/>
    <w:qFormat/>
    <w:rsid w:val="00FD7F11"/>
    <w:pPr>
      <w:spacing w:after="100" w:afterAutospacing="1" w:line="240" w:lineRule="auto"/>
    </w:pPr>
    <w:rPr>
      <w:rFonts w:ascii="Verdana" w:eastAsia="Calibri" w:hAnsi="Verdana"/>
      <w:szCs w:val="20"/>
    </w:rPr>
  </w:style>
  <w:style w:type="character" w:customStyle="1" w:styleId="rddeckline1">
    <w:name w:val="rddeckline1"/>
    <w:rsid w:val="00FD7F11"/>
    <w:rPr>
      <w:rFonts w:ascii="Verdana" w:hAnsi="Verdana" w:hint="default"/>
      <w:b/>
      <w:bCs/>
      <w:sz w:val="22"/>
      <w:szCs w:val="22"/>
    </w:rPr>
  </w:style>
  <w:style w:type="character" w:customStyle="1" w:styleId="link-external">
    <w:name w:val="link-external"/>
    <w:rsid w:val="00FD7F11"/>
  </w:style>
  <w:style w:type="character" w:customStyle="1" w:styleId="contact1">
    <w:name w:val="contact1"/>
    <w:rsid w:val="00FD7F11"/>
    <w:rPr>
      <w:rFonts w:ascii="Tahoma" w:hAnsi="Tahoma" w:cs="Tahoma" w:hint="default"/>
      <w:color w:val="999999"/>
      <w:sz w:val="20"/>
      <w:szCs w:val="20"/>
    </w:rPr>
  </w:style>
  <w:style w:type="character" w:customStyle="1" w:styleId="credits1">
    <w:name w:val="credits1"/>
    <w:rsid w:val="00FD7F11"/>
    <w:rPr>
      <w:rFonts w:ascii="Tahoma" w:hAnsi="Tahoma" w:cs="Tahoma" w:hint="default"/>
      <w:color w:val="999999"/>
      <w:sz w:val="16"/>
      <w:szCs w:val="16"/>
    </w:rPr>
  </w:style>
  <w:style w:type="paragraph" w:customStyle="1" w:styleId="Heading20">
    <w:name w:val="Heading2"/>
    <w:basedOn w:val="Normal"/>
    <w:link w:val="Heading2Char0"/>
    <w:qFormat/>
    <w:rsid w:val="00FD7F11"/>
    <w:pPr>
      <w:spacing w:after="0" w:line="240" w:lineRule="auto"/>
      <w:jc w:val="center"/>
    </w:pPr>
    <w:rPr>
      <w:rFonts w:eastAsia="Times New Roman"/>
      <w:b/>
      <w:caps/>
    </w:rPr>
  </w:style>
  <w:style w:type="character" w:customStyle="1" w:styleId="Heading2Char0">
    <w:name w:val="Heading2 Char"/>
    <w:link w:val="Heading20"/>
    <w:rsid w:val="00FD7F11"/>
    <w:rPr>
      <w:rFonts w:ascii="Calibri" w:eastAsia="Times New Roman" w:hAnsi="Calibri"/>
      <w:b/>
      <w:caps/>
    </w:rPr>
  </w:style>
  <w:style w:type="paragraph" w:customStyle="1" w:styleId="Header2">
    <w:name w:val="Header2"/>
    <w:basedOn w:val="Heading20"/>
    <w:link w:val="Header2Char"/>
    <w:qFormat/>
    <w:rsid w:val="00FD7F11"/>
  </w:style>
  <w:style w:type="character" w:customStyle="1" w:styleId="Header2Char">
    <w:name w:val="Header2 Char"/>
    <w:link w:val="Header2"/>
    <w:rsid w:val="00FD7F11"/>
    <w:rPr>
      <w:rFonts w:ascii="Calibri" w:eastAsia="Times New Roman" w:hAnsi="Calibri"/>
      <w:b/>
      <w:caps/>
    </w:rPr>
  </w:style>
  <w:style w:type="paragraph" w:customStyle="1" w:styleId="Underlinedcard0">
    <w:name w:val="Underlined card"/>
    <w:basedOn w:val="Normal"/>
    <w:link w:val="UnderlinedcardChar"/>
    <w:autoRedefine/>
    <w:qFormat/>
    <w:rsid w:val="00FD7F11"/>
    <w:pPr>
      <w:autoSpaceDE w:val="0"/>
      <w:autoSpaceDN w:val="0"/>
      <w:adjustRightInd w:val="0"/>
      <w:spacing w:after="0" w:line="240" w:lineRule="auto"/>
      <w:ind w:left="432" w:right="432"/>
      <w:jc w:val="both"/>
    </w:pPr>
    <w:rPr>
      <w:rFonts w:eastAsia="Times New Roman"/>
      <w:u w:val="thick"/>
    </w:rPr>
  </w:style>
  <w:style w:type="character" w:customStyle="1" w:styleId="UnderlinedcardChar">
    <w:name w:val="Underlined card Char"/>
    <w:link w:val="Underlinedcard0"/>
    <w:rsid w:val="00FD7F11"/>
    <w:rPr>
      <w:rFonts w:ascii="Calibri" w:eastAsia="Times New Roman" w:hAnsi="Calibri"/>
      <w:u w:val="thick"/>
    </w:rPr>
  </w:style>
  <w:style w:type="paragraph" w:styleId="HTMLPreformatted">
    <w:name w:val="HTML Preformatted"/>
    <w:basedOn w:val="Normal"/>
    <w:link w:val="HTMLPreformattedChar"/>
    <w:rsid w:val="00FD7F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Cs w:val="20"/>
    </w:rPr>
  </w:style>
  <w:style w:type="character" w:customStyle="1" w:styleId="HTMLPreformattedChar">
    <w:name w:val="HTML Preformatted Char"/>
    <w:basedOn w:val="DefaultParagraphFont"/>
    <w:link w:val="HTMLPreformatted"/>
    <w:rsid w:val="00FD7F11"/>
    <w:rPr>
      <w:rFonts w:ascii="Arial Unicode MS" w:eastAsia="Arial Unicode MS" w:hAnsi="Arial Unicode MS" w:cs="Arial Unicode MS"/>
      <w:szCs w:val="20"/>
    </w:rPr>
  </w:style>
  <w:style w:type="paragraph" w:customStyle="1" w:styleId="StyleHeading212pt">
    <w:name w:val="Style Heading2 + 12 pt"/>
    <w:basedOn w:val="Heading20"/>
    <w:link w:val="StyleHeading212ptChar"/>
    <w:qFormat/>
    <w:rsid w:val="00FD7F11"/>
    <w:rPr>
      <w:bCs/>
    </w:rPr>
  </w:style>
  <w:style w:type="character" w:customStyle="1" w:styleId="StyleHeading212ptChar">
    <w:name w:val="Style Heading2 + 12 pt Char"/>
    <w:link w:val="StyleHeading212pt"/>
    <w:rsid w:val="00FD7F11"/>
    <w:rPr>
      <w:rFonts w:ascii="Calibri" w:eastAsia="Times New Roman" w:hAnsi="Calibri"/>
      <w:b/>
      <w:bCs/>
      <w:caps/>
    </w:rPr>
  </w:style>
  <w:style w:type="paragraph" w:customStyle="1" w:styleId="Heading212pt">
    <w:name w:val="Heading2 + 12 pt"/>
    <w:basedOn w:val="StyleHeading212pt"/>
    <w:link w:val="Heading212ptChar"/>
    <w:qFormat/>
    <w:rsid w:val="00FD7F11"/>
  </w:style>
  <w:style w:type="character" w:customStyle="1" w:styleId="Heading212ptChar">
    <w:name w:val="Heading2 + 12 pt Char"/>
    <w:link w:val="Heading212pt"/>
    <w:rsid w:val="00FD7F11"/>
    <w:rPr>
      <w:rFonts w:ascii="Calibri" w:eastAsia="Times New Roman" w:hAnsi="Calibri"/>
      <w:b/>
      <w:bCs/>
      <w:caps/>
    </w:rPr>
  </w:style>
  <w:style w:type="character" w:customStyle="1" w:styleId="underline20">
    <w:name w:val="underline2"/>
    <w:rsid w:val="00FD7F11"/>
    <w:rPr>
      <w:u w:val="single"/>
    </w:rPr>
  </w:style>
  <w:style w:type="character" w:customStyle="1" w:styleId="CardsFont12ptCharCharCharChar">
    <w:name w:val="Cards + Font: 12 pt Char Char Char Char"/>
    <w:rsid w:val="00FD7F11"/>
    <w:rPr>
      <w:sz w:val="24"/>
      <w:szCs w:val="24"/>
      <w:u w:val="thick"/>
      <w:lang w:val="en-US" w:eastAsia="en-US" w:bidi="ar-SA"/>
    </w:rPr>
  </w:style>
  <w:style w:type="character" w:customStyle="1" w:styleId="UnderlinedCardChar0">
    <w:name w:val="Underlined Card Char"/>
    <w:rsid w:val="00FD7F11"/>
    <w:rPr>
      <w:rFonts w:ascii="Palatino Linotype" w:hAnsi="Palatino Linotype"/>
      <w:u w:val="single"/>
      <w:lang w:val="en-US" w:eastAsia="en-US" w:bidi="ar-SA"/>
    </w:rPr>
  </w:style>
  <w:style w:type="paragraph" w:customStyle="1" w:styleId="StyleHeading110pt">
    <w:name w:val="Style Heading 1 + 10 pt"/>
    <w:basedOn w:val="Heading1"/>
    <w:uiPriority w:val="99"/>
    <w:qFormat/>
    <w:rsid w:val="00FD7F11"/>
    <w:pPr>
      <w:keepNext w:val="0"/>
      <w:keepLines w:val="0"/>
      <w:pBdr>
        <w:top w:val="single" w:sz="18" w:space="1" w:color="000000"/>
        <w:left w:val="single" w:sz="18" w:space="4" w:color="000000"/>
        <w:bottom w:val="single" w:sz="18" w:space="1" w:color="000000"/>
        <w:right w:val="single" w:sz="18" w:space="4" w:color="000000"/>
      </w:pBdr>
      <w:spacing w:before="480" w:line="240" w:lineRule="auto"/>
    </w:pPr>
    <w:rPr>
      <w:rFonts w:eastAsia="Times New Roman" w:cs="Times New Roman"/>
      <w:bCs/>
      <w:sz w:val="20"/>
    </w:rPr>
  </w:style>
  <w:style w:type="paragraph" w:customStyle="1" w:styleId="StyleStyleHeading110pt10pt">
    <w:name w:val="Style Style Heading 1 + 10 pt + 10 pt"/>
    <w:basedOn w:val="StyleHeading110pt"/>
    <w:uiPriority w:val="99"/>
    <w:qFormat/>
    <w:rsid w:val="00FD7F11"/>
  </w:style>
  <w:style w:type="paragraph" w:customStyle="1" w:styleId="StyleUnderliningTimesNewRomanBoldNounderlineKernat16">
    <w:name w:val="Style Underlining + Times New Roman Bold No underline Kern at 16..."/>
    <w:basedOn w:val="Normal"/>
    <w:uiPriority w:val="99"/>
    <w:qFormat/>
    <w:rsid w:val="00FD7F11"/>
    <w:pPr>
      <w:spacing w:after="0" w:line="240" w:lineRule="auto"/>
    </w:pPr>
    <w:rPr>
      <w:rFonts w:eastAsia="Calibri"/>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FD7F11"/>
    <w:pPr>
      <w:spacing w:after="0" w:line="240" w:lineRule="auto"/>
    </w:pPr>
    <w:rPr>
      <w:rFonts w:eastAsia="Calibri"/>
      <w:b/>
      <w:bCs/>
      <w:kern w:val="32"/>
      <w:sz w:val="32"/>
      <w:szCs w:val="32"/>
    </w:rPr>
  </w:style>
  <w:style w:type="paragraph" w:customStyle="1" w:styleId="StyleBoldUnderliningKernat16pt">
    <w:name w:val="Style Bold Underlining + Kern at 16 pt"/>
    <w:basedOn w:val="Normal"/>
    <w:uiPriority w:val="99"/>
    <w:qFormat/>
    <w:rsid w:val="00FD7F11"/>
    <w:pPr>
      <w:tabs>
        <w:tab w:val="left" w:pos="8820"/>
      </w:tabs>
      <w:autoSpaceDE w:val="0"/>
      <w:autoSpaceDN w:val="0"/>
      <w:spacing w:before="100" w:after="100" w:line="240" w:lineRule="auto"/>
    </w:pPr>
    <w:rPr>
      <w:rFonts w:eastAsia="Calibri"/>
      <w:b/>
      <w:bCs/>
      <w:kern w:val="32"/>
      <w:sz w:val="32"/>
      <w:szCs w:val="32"/>
      <w:u w:val="single"/>
      <w:lang w:val="en-GB"/>
    </w:rPr>
  </w:style>
  <w:style w:type="character" w:customStyle="1" w:styleId="Style10ptUnderline">
    <w:name w:val="Style 10 pt Underline"/>
    <w:rsid w:val="00FD7F11"/>
    <w:rPr>
      <w:sz w:val="32"/>
      <w:szCs w:val="32"/>
      <w:u w:val="single"/>
    </w:rPr>
  </w:style>
  <w:style w:type="character" w:customStyle="1" w:styleId="StyleBoldText12pt10ptNotBoldKernat16pt">
    <w:name w:val="Style Bold Text 12 pt + 10 pt Not Bold Kern at 16 pt"/>
    <w:rsid w:val="00FD7F11"/>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
    <w:name w:val="bodytext1"/>
    <w:rsid w:val="00FD7F11"/>
  </w:style>
  <w:style w:type="paragraph" w:customStyle="1" w:styleId="highlightcardtext">
    <w:name w:val="highlight card text"/>
    <w:basedOn w:val="evidencetext"/>
    <w:uiPriority w:val="99"/>
    <w:qFormat/>
    <w:rsid w:val="00FD7F11"/>
    <w:pPr>
      <w:pageBreakBefore/>
      <w:spacing w:after="0" w:line="240" w:lineRule="auto"/>
      <w:ind w:left="0" w:right="0"/>
    </w:pPr>
    <w:rPr>
      <w:rFonts w:eastAsia="Times"/>
      <w:b/>
      <w:bCs/>
      <w:color w:val="auto"/>
      <w:szCs w:val="20"/>
    </w:rPr>
  </w:style>
  <w:style w:type="paragraph" w:customStyle="1" w:styleId="underlineevidencetext">
    <w:name w:val="underline evidence text"/>
    <w:basedOn w:val="evidencetext"/>
    <w:uiPriority w:val="99"/>
    <w:qFormat/>
    <w:rsid w:val="00FD7F11"/>
    <w:pPr>
      <w:pageBreakBefore/>
      <w:spacing w:after="0" w:line="240" w:lineRule="auto"/>
      <w:ind w:left="0" w:right="0"/>
    </w:pPr>
    <w:rPr>
      <w:rFonts w:eastAsia="Times"/>
      <w:b/>
      <w:bCs/>
      <w:color w:val="auto"/>
      <w:szCs w:val="20"/>
    </w:rPr>
  </w:style>
  <w:style w:type="paragraph" w:styleId="BodyText3">
    <w:name w:val="Body Text 3"/>
    <w:basedOn w:val="Normal"/>
    <w:link w:val="BodyText3Char"/>
    <w:rsid w:val="00FD7F11"/>
    <w:pPr>
      <w:spacing w:after="0" w:line="240" w:lineRule="auto"/>
    </w:pPr>
    <w:rPr>
      <w:rFonts w:eastAsia="Calibri"/>
      <w:bCs/>
      <w:color w:val="000000"/>
    </w:rPr>
  </w:style>
  <w:style w:type="character" w:customStyle="1" w:styleId="BodyText3Char">
    <w:name w:val="Body Text 3 Char"/>
    <w:basedOn w:val="DefaultParagraphFont"/>
    <w:link w:val="BodyText3"/>
    <w:rsid w:val="00FD7F11"/>
    <w:rPr>
      <w:rFonts w:ascii="Calibri" w:eastAsia="Calibri" w:hAnsi="Calibri"/>
      <w:bCs/>
      <w:color w:val="000000"/>
    </w:rPr>
  </w:style>
  <w:style w:type="paragraph" w:customStyle="1" w:styleId="underlinecard">
    <w:name w:val="underline card"/>
    <w:basedOn w:val="Normal"/>
    <w:uiPriority w:val="99"/>
    <w:qFormat/>
    <w:rsid w:val="00FD7F11"/>
    <w:pPr>
      <w:spacing w:after="0" w:line="240" w:lineRule="auto"/>
      <w:ind w:left="1728" w:right="1728"/>
    </w:pPr>
    <w:rPr>
      <w:rFonts w:eastAsia="Calibri"/>
      <w:sz w:val="18"/>
      <w:u w:val="single"/>
    </w:rPr>
  </w:style>
  <w:style w:type="paragraph" w:customStyle="1" w:styleId="medium-normal">
    <w:name w:val="medium-normal"/>
    <w:basedOn w:val="Normal"/>
    <w:uiPriority w:val="99"/>
    <w:qFormat/>
    <w:rsid w:val="00FD7F11"/>
    <w:pPr>
      <w:spacing w:before="100" w:beforeAutospacing="1" w:after="100" w:afterAutospacing="1" w:line="240" w:lineRule="auto"/>
    </w:pPr>
    <w:rPr>
      <w:rFonts w:ascii="Arial Unicode MS" w:eastAsia="Arial Unicode MS"/>
    </w:rPr>
  </w:style>
  <w:style w:type="paragraph" w:customStyle="1" w:styleId="CardsChar2">
    <w:name w:val="Cards Char2"/>
    <w:basedOn w:val="Normal"/>
    <w:uiPriority w:val="99"/>
    <w:qFormat/>
    <w:rsid w:val="00FD7F11"/>
    <w:pPr>
      <w:autoSpaceDE w:val="0"/>
      <w:autoSpaceDN w:val="0"/>
      <w:adjustRightInd w:val="0"/>
      <w:spacing w:after="0" w:line="240" w:lineRule="auto"/>
      <w:ind w:left="432" w:right="432"/>
      <w:jc w:val="both"/>
    </w:pPr>
    <w:rPr>
      <w:rFonts w:eastAsia="Calibri"/>
      <w:szCs w:val="20"/>
    </w:rPr>
  </w:style>
  <w:style w:type="paragraph" w:customStyle="1" w:styleId="CardsFont6ptChar">
    <w:name w:val="Cards + Font: 6 pt Char"/>
    <w:basedOn w:val="CardsChar2"/>
    <w:link w:val="CardsFont6ptCharChar"/>
    <w:qFormat/>
    <w:rsid w:val="00FD7F11"/>
    <w:rPr>
      <w:rFonts w:eastAsia="Times New Roman"/>
      <w:sz w:val="12"/>
      <w:szCs w:val="24"/>
    </w:rPr>
  </w:style>
  <w:style w:type="character" w:customStyle="1" w:styleId="CardsFont6ptCharChar">
    <w:name w:val="Cards + Font: 6 pt Char Char"/>
    <w:link w:val="CardsFont6ptChar"/>
    <w:rsid w:val="00FD7F11"/>
    <w:rPr>
      <w:rFonts w:ascii="Calibri" w:eastAsia="Times New Roman" w:hAnsi="Calibri"/>
      <w:sz w:val="12"/>
      <w:szCs w:val="24"/>
    </w:rPr>
  </w:style>
  <w:style w:type="paragraph" w:customStyle="1" w:styleId="CitesCharChar">
    <w:name w:val="Cites Char Char"/>
    <w:basedOn w:val="Normal"/>
    <w:link w:val="CitesCharCharChar"/>
    <w:qFormat/>
    <w:rsid w:val="00FD7F11"/>
    <w:pPr>
      <w:autoSpaceDE w:val="0"/>
      <w:autoSpaceDN w:val="0"/>
      <w:adjustRightInd w:val="0"/>
      <w:spacing w:after="0" w:line="240" w:lineRule="auto"/>
      <w:jc w:val="both"/>
      <w:outlineLvl w:val="2"/>
    </w:pPr>
    <w:rPr>
      <w:rFonts w:eastAsia="Times New Roman"/>
      <w:b/>
      <w:bCs/>
    </w:rPr>
  </w:style>
  <w:style w:type="character" w:customStyle="1" w:styleId="CitesCharCharChar">
    <w:name w:val="Cites Char Char Char"/>
    <w:link w:val="CitesCharChar"/>
    <w:rsid w:val="00FD7F11"/>
    <w:rPr>
      <w:rFonts w:ascii="Calibri" w:eastAsia="Times New Roman" w:hAnsi="Calibri"/>
      <w:b/>
      <w:bCs/>
    </w:rPr>
  </w:style>
  <w:style w:type="paragraph" w:customStyle="1" w:styleId="TagsCharChar">
    <w:name w:val="Tags Char Char"/>
    <w:basedOn w:val="Normal"/>
    <w:uiPriority w:val="99"/>
    <w:qFormat/>
    <w:rsid w:val="00FD7F11"/>
    <w:pPr>
      <w:autoSpaceDE w:val="0"/>
      <w:autoSpaceDN w:val="0"/>
      <w:adjustRightInd w:val="0"/>
      <w:spacing w:after="0" w:line="240" w:lineRule="auto"/>
      <w:jc w:val="both"/>
      <w:outlineLvl w:val="1"/>
    </w:pPr>
    <w:rPr>
      <w:rFonts w:eastAsia="Calibri"/>
      <w:b/>
      <w:szCs w:val="20"/>
    </w:rPr>
  </w:style>
  <w:style w:type="character" w:customStyle="1" w:styleId="Char3">
    <w:name w:val="Char3"/>
    <w:rsid w:val="00FD7F11"/>
    <w:rPr>
      <w:rFonts w:ascii="Arial Narrow" w:eastAsia="Batang" w:hAnsi="Arial Narrow" w:cs="Arial"/>
      <w:b/>
      <w:bCs/>
      <w:iCs/>
      <w:sz w:val="24"/>
      <w:szCs w:val="28"/>
      <w:lang w:val="en-US" w:eastAsia="en-US" w:bidi="ar-SA"/>
    </w:rPr>
  </w:style>
  <w:style w:type="character" w:customStyle="1" w:styleId="UnderlinedCards">
    <w:name w:val="Underlined Cards"/>
    <w:rsid w:val="00FD7F11"/>
    <w:rPr>
      <w:sz w:val="24"/>
      <w:szCs w:val="24"/>
      <w:u w:val="thick"/>
      <w:lang w:val="en-US" w:eastAsia="en-US" w:bidi="ar-SA"/>
    </w:rPr>
  </w:style>
  <w:style w:type="paragraph" w:customStyle="1" w:styleId="story-body">
    <w:name w:val="story-body"/>
    <w:basedOn w:val="Normal"/>
    <w:uiPriority w:val="99"/>
    <w:qFormat/>
    <w:rsid w:val="00FD7F11"/>
    <w:pPr>
      <w:spacing w:before="100" w:beforeAutospacing="1" w:after="100" w:afterAutospacing="1" w:line="240" w:lineRule="auto"/>
    </w:pPr>
    <w:rPr>
      <w:rFonts w:eastAsia="Calibri"/>
    </w:rPr>
  </w:style>
  <w:style w:type="character" w:customStyle="1" w:styleId="CardsFont12ptCharCharCharCharCharCharCharCharChar">
    <w:name w:val="Cards + Font: 12 pt Char Char Char Char Char Char Char Char Char"/>
    <w:rsid w:val="00FD7F11"/>
    <w:rPr>
      <w:sz w:val="24"/>
      <w:szCs w:val="24"/>
      <w:u w:val="thick"/>
      <w:lang w:val="en-US" w:eastAsia="en-US" w:bidi="ar-SA"/>
    </w:rPr>
  </w:style>
  <w:style w:type="character" w:customStyle="1" w:styleId="highlightcardtextChar">
    <w:name w:val="highlight card text Char"/>
    <w:rsid w:val="00FD7F11"/>
    <w:rPr>
      <w:rFonts w:ascii="Arial" w:hAnsi="Arial"/>
      <w:color w:val="000000"/>
      <w:sz w:val="18"/>
      <w:szCs w:val="24"/>
      <w:u w:val="single"/>
      <w:lang w:val="en-US" w:eastAsia="en-US" w:bidi="ar-SA"/>
    </w:rPr>
  </w:style>
  <w:style w:type="paragraph" w:customStyle="1" w:styleId="CardTextCharCharCharChar">
    <w:name w:val="Card Text Char Char Char Char"/>
    <w:basedOn w:val="Normal"/>
    <w:link w:val="CardTextCharCharCharCharChar"/>
    <w:qFormat/>
    <w:rsid w:val="00FD7F11"/>
    <w:pPr>
      <w:spacing w:after="0" w:line="240" w:lineRule="auto"/>
      <w:ind w:left="1728" w:right="1728"/>
    </w:pPr>
    <w:rPr>
      <w:rFonts w:eastAsia="Times New Roman"/>
      <w:sz w:val="18"/>
    </w:rPr>
  </w:style>
  <w:style w:type="character" w:customStyle="1" w:styleId="CardTextCharCharCharCharChar">
    <w:name w:val="Card Text Char Char Char Char Char"/>
    <w:link w:val="CardTextCharCharCharChar"/>
    <w:rsid w:val="00FD7F11"/>
    <w:rPr>
      <w:rFonts w:ascii="Calibri" w:eastAsia="Times New Roman" w:hAnsi="Calibri"/>
      <w:sz w:val="18"/>
    </w:rPr>
  </w:style>
  <w:style w:type="character" w:customStyle="1" w:styleId="TagsChar4">
    <w:name w:val="Tags Char4"/>
    <w:rsid w:val="00FD7F11"/>
    <w:rPr>
      <w:b/>
      <w:lang w:val="en-US" w:eastAsia="en-US" w:bidi="ar-SA"/>
    </w:rPr>
  </w:style>
  <w:style w:type="character" w:customStyle="1" w:styleId="hit1">
    <w:name w:val="hit1"/>
    <w:rsid w:val="00FD7F11"/>
    <w:rPr>
      <w:rFonts w:ascii="Verdana" w:hAnsi="Verdana" w:hint="default"/>
      <w:b/>
      <w:bCs/>
      <w:vanish w:val="0"/>
      <w:webHidden w:val="0"/>
      <w:color w:val="CC0033"/>
      <w:sz w:val="20"/>
      <w:szCs w:val="20"/>
      <w:specVanish w:val="0"/>
    </w:rPr>
  </w:style>
  <w:style w:type="character" w:customStyle="1" w:styleId="ssl01">
    <w:name w:val="ss_l01"/>
    <w:rsid w:val="00FD7F11"/>
    <w:rPr>
      <w:rFonts w:ascii="Verdana" w:hAnsi="Verdana" w:hint="default"/>
      <w:color w:val="000000"/>
      <w:sz w:val="20"/>
      <w:szCs w:val="20"/>
    </w:rPr>
  </w:style>
  <w:style w:type="character" w:customStyle="1" w:styleId="tightinline1">
    <w:name w:val="tightinline1"/>
    <w:rsid w:val="00FD7F11"/>
    <w:rPr>
      <w:rFonts w:ascii="Verdana" w:hAnsi="Verdana" w:hint="default"/>
      <w:vanish w:val="0"/>
      <w:webHidden w:val="0"/>
      <w:color w:val="000000"/>
      <w:sz w:val="20"/>
      <w:szCs w:val="20"/>
      <w:specVanish w:val="0"/>
    </w:rPr>
  </w:style>
  <w:style w:type="paragraph" w:customStyle="1" w:styleId="CardTextCharChar">
    <w:name w:val="Card Text Char Char"/>
    <w:basedOn w:val="Normal"/>
    <w:qFormat/>
    <w:rsid w:val="00FD7F11"/>
    <w:pPr>
      <w:spacing w:after="0" w:line="240" w:lineRule="auto"/>
      <w:ind w:left="1728" w:right="1728"/>
    </w:pPr>
    <w:rPr>
      <w:rFonts w:eastAsia="Calibri"/>
      <w:sz w:val="18"/>
    </w:rPr>
  </w:style>
  <w:style w:type="paragraph" w:customStyle="1" w:styleId="boldciteChar">
    <w:name w:val="bold cite Char"/>
    <w:basedOn w:val="Heading1"/>
    <w:uiPriority w:val="99"/>
    <w:qFormat/>
    <w:rsid w:val="00FD7F11"/>
    <w:pPr>
      <w:keepNext w:val="0"/>
      <w:keepLines w:val="0"/>
      <w:pBdr>
        <w:top w:val="single" w:sz="4" w:space="1" w:color="auto" w:shadow="1"/>
        <w:left w:val="single" w:sz="4" w:space="4" w:color="auto" w:shadow="1"/>
        <w:bottom w:val="single" w:sz="4" w:space="1" w:color="auto" w:shadow="1"/>
        <w:right w:val="single" w:sz="4" w:space="4" w:color="auto" w:shadow="1"/>
      </w:pBdr>
      <w:spacing w:before="480" w:line="240" w:lineRule="auto"/>
      <w:outlineLvl w:val="9"/>
    </w:pPr>
    <w:rPr>
      <w:rFonts w:eastAsia="Times New Roman" w:cs="Times New Roman"/>
      <w:bCs/>
      <w:sz w:val="24"/>
      <w:szCs w:val="24"/>
    </w:rPr>
  </w:style>
  <w:style w:type="character" w:customStyle="1" w:styleId="NormaltagChar">
    <w:name w:val="Normal tag Char"/>
    <w:link w:val="Normaltag"/>
    <w:uiPriority w:val="99"/>
    <w:rsid w:val="00FD7F11"/>
    <w:rPr>
      <w:rFonts w:ascii="Calibri" w:eastAsia="Times New Roman" w:hAnsi="Calibri"/>
      <w:b/>
      <w:color w:val="000000"/>
      <w:szCs w:val="20"/>
    </w:rPr>
  </w:style>
  <w:style w:type="paragraph" w:customStyle="1" w:styleId="Cardnon-underlined">
    <w:name w:val="Card non-underlined"/>
    <w:basedOn w:val="Normal"/>
    <w:uiPriority w:val="99"/>
    <w:qFormat/>
    <w:rsid w:val="00FD7F11"/>
    <w:pPr>
      <w:spacing w:after="0" w:line="240" w:lineRule="auto"/>
    </w:pPr>
    <w:rPr>
      <w:rFonts w:eastAsia="Calibri"/>
      <w:szCs w:val="20"/>
    </w:rPr>
  </w:style>
  <w:style w:type="paragraph" w:customStyle="1" w:styleId="CardCites">
    <w:name w:val="Card Cites"/>
    <w:basedOn w:val="Normal"/>
    <w:next w:val="Normal"/>
    <w:qFormat/>
    <w:rsid w:val="00FD7F11"/>
    <w:pPr>
      <w:spacing w:after="0" w:line="240" w:lineRule="auto"/>
    </w:pPr>
    <w:rPr>
      <w:rFonts w:eastAsia="Calibri"/>
      <w:b/>
    </w:rPr>
  </w:style>
  <w:style w:type="character" w:customStyle="1" w:styleId="blsp-spelling-corrected">
    <w:name w:val="blsp-spelling-corrected"/>
    <w:rsid w:val="00FD7F11"/>
  </w:style>
  <w:style w:type="character" w:customStyle="1" w:styleId="blsp-spelling-error">
    <w:name w:val="blsp-spelling-error"/>
    <w:rsid w:val="00FD7F11"/>
  </w:style>
  <w:style w:type="character" w:customStyle="1" w:styleId="sup">
    <w:name w:val="sup"/>
    <w:rsid w:val="00FD7F11"/>
  </w:style>
  <w:style w:type="character" w:customStyle="1" w:styleId="pgnum">
    <w:name w:val="pgnum"/>
    <w:rsid w:val="00FD7F11"/>
  </w:style>
  <w:style w:type="character" w:customStyle="1" w:styleId="SmallFontCharChar">
    <w:name w:val="Small Font Char Char"/>
    <w:rsid w:val="00FD7F11"/>
    <w:rPr>
      <w:rFonts w:ascii="Arial" w:hAnsi="Arial"/>
      <w:sz w:val="12"/>
      <w:szCs w:val="24"/>
      <w:lang w:val="en-US" w:eastAsia="en-US" w:bidi="ar-SA"/>
    </w:rPr>
  </w:style>
  <w:style w:type="paragraph" w:customStyle="1" w:styleId="textmargin">
    <w:name w:val="textmargin"/>
    <w:basedOn w:val="Normal"/>
    <w:uiPriority w:val="99"/>
    <w:qFormat/>
    <w:rsid w:val="00FD7F11"/>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FD7F11"/>
    <w:pPr>
      <w:spacing w:before="100" w:beforeAutospacing="1" w:after="100" w:afterAutospacing="1" w:line="240" w:lineRule="auto"/>
    </w:pPr>
    <w:rPr>
      <w:rFonts w:eastAsia="Calibri"/>
      <w:color w:val="000000"/>
    </w:rPr>
  </w:style>
  <w:style w:type="paragraph" w:customStyle="1" w:styleId="header1">
    <w:name w:val="header1"/>
    <w:basedOn w:val="Normal"/>
    <w:uiPriority w:val="99"/>
    <w:qFormat/>
    <w:rsid w:val="00FD7F11"/>
    <w:pPr>
      <w:spacing w:before="100" w:beforeAutospacing="1" w:after="100" w:afterAutospacing="1" w:line="240" w:lineRule="auto"/>
    </w:pPr>
    <w:rPr>
      <w:rFonts w:eastAsia="Calibri"/>
      <w:color w:val="000000"/>
    </w:rPr>
  </w:style>
  <w:style w:type="paragraph" w:customStyle="1" w:styleId="style10">
    <w:name w:val="style1"/>
    <w:basedOn w:val="Normal"/>
    <w:uiPriority w:val="99"/>
    <w:qFormat/>
    <w:rsid w:val="00FD7F11"/>
    <w:pPr>
      <w:spacing w:after="0" w:line="240" w:lineRule="auto"/>
    </w:pPr>
    <w:rPr>
      <w:rFonts w:ascii="Verdana" w:eastAsia="Calibri" w:hAnsi="Verdana"/>
      <w:szCs w:val="20"/>
    </w:rPr>
  </w:style>
  <w:style w:type="character" w:customStyle="1" w:styleId="BoldUnderliningChar">
    <w:name w:val="Bold Underlining Char"/>
    <w:rsid w:val="00FD7F11"/>
    <w:rPr>
      <w:rFonts w:ascii="Arial Narrow" w:eastAsia="Calibri" w:hAnsi="Arial Narrow" w:cs="Times New Roman"/>
      <w:b/>
      <w:sz w:val="20"/>
      <w:u w:val="single"/>
    </w:rPr>
  </w:style>
  <w:style w:type="paragraph" w:customStyle="1" w:styleId="correctindex">
    <w:name w:val="correct index"/>
    <w:basedOn w:val="Normal"/>
    <w:uiPriority w:val="99"/>
    <w:qFormat/>
    <w:rsid w:val="00FD7F11"/>
    <w:pPr>
      <w:spacing w:after="0" w:line="240" w:lineRule="auto"/>
    </w:pPr>
    <w:rPr>
      <w:rFonts w:ascii="Arial Narrow" w:eastAsia="Calibri" w:hAnsi="Arial Narrow"/>
      <w:color w:val="000000"/>
    </w:rPr>
  </w:style>
  <w:style w:type="paragraph" w:customStyle="1" w:styleId="bc2">
    <w:name w:val="bc_2"/>
    <w:basedOn w:val="Normal"/>
    <w:uiPriority w:val="99"/>
    <w:qFormat/>
    <w:rsid w:val="00FD7F11"/>
    <w:pPr>
      <w:spacing w:before="100" w:beforeAutospacing="1" w:after="100" w:afterAutospacing="1" w:line="240" w:lineRule="auto"/>
    </w:pPr>
    <w:rPr>
      <w:rFonts w:eastAsia="Calibri"/>
      <w:color w:val="000000"/>
    </w:rPr>
  </w:style>
  <w:style w:type="character" w:customStyle="1" w:styleId="bc21">
    <w:name w:val="bc_21"/>
    <w:rsid w:val="00FD7F11"/>
  </w:style>
  <w:style w:type="paragraph" w:customStyle="1" w:styleId="inside-copy">
    <w:name w:val="inside-copy"/>
    <w:basedOn w:val="Normal"/>
    <w:uiPriority w:val="99"/>
    <w:qFormat/>
    <w:rsid w:val="00FD7F11"/>
    <w:pPr>
      <w:spacing w:before="100" w:beforeAutospacing="1" w:after="100" w:afterAutospacing="1" w:line="225" w:lineRule="atLeast"/>
    </w:pPr>
    <w:rPr>
      <w:rFonts w:eastAsia="Calibri"/>
      <w:color w:val="000000"/>
      <w:sz w:val="18"/>
      <w:szCs w:val="18"/>
    </w:rPr>
  </w:style>
  <w:style w:type="paragraph" w:customStyle="1" w:styleId="style20">
    <w:name w:val="style2"/>
    <w:basedOn w:val="Normal"/>
    <w:uiPriority w:val="99"/>
    <w:qFormat/>
    <w:rsid w:val="00FD7F11"/>
    <w:pPr>
      <w:spacing w:after="0" w:line="240" w:lineRule="auto"/>
    </w:pPr>
    <w:rPr>
      <w:rFonts w:ascii="Verdana" w:eastAsia="Calibri" w:hAnsi="Verdana"/>
      <w:szCs w:val="20"/>
    </w:rPr>
  </w:style>
  <w:style w:type="paragraph" w:customStyle="1" w:styleId="quote2">
    <w:name w:val="quote2"/>
    <w:basedOn w:val="Normal"/>
    <w:uiPriority w:val="99"/>
    <w:qFormat/>
    <w:rsid w:val="00FD7F11"/>
    <w:pPr>
      <w:spacing w:after="0" w:line="240" w:lineRule="auto"/>
    </w:pPr>
    <w:rPr>
      <w:rFonts w:ascii="Verdana" w:eastAsia="Calibri" w:hAnsi="Verdana"/>
      <w:szCs w:val="20"/>
    </w:rPr>
  </w:style>
  <w:style w:type="character" w:customStyle="1" w:styleId="copystyle">
    <w:name w:val="copystyle"/>
    <w:rsid w:val="00FD7F11"/>
  </w:style>
  <w:style w:type="paragraph" w:customStyle="1" w:styleId="BlockTitle1">
    <w:name w:val="Block Title #1"/>
    <w:basedOn w:val="Heading1"/>
    <w:qFormat/>
    <w:rsid w:val="00FD7F11"/>
    <w:pPr>
      <w:keepLines w:val="0"/>
      <w:pageBreakBefore w:val="0"/>
      <w:pBdr>
        <w:top w:val="single" w:sz="18" w:space="1" w:color="000000"/>
        <w:left w:val="single" w:sz="18" w:space="4" w:color="000000"/>
        <w:bottom w:val="single" w:sz="18" w:space="1" w:color="000000"/>
        <w:right w:val="single" w:sz="18" w:space="4" w:color="000000"/>
      </w:pBdr>
      <w:spacing w:before="480" w:line="240" w:lineRule="auto"/>
      <w:ind w:left="1728" w:right="1728"/>
    </w:pPr>
    <w:rPr>
      <w:rFonts w:eastAsia="Times New Roman" w:cs="Arial"/>
      <w:bCs/>
      <w:color w:val="000000"/>
      <w:kern w:val="32"/>
      <w:sz w:val="24"/>
    </w:rPr>
  </w:style>
  <w:style w:type="character" w:customStyle="1" w:styleId="boldciteCharChar1">
    <w:name w:val="bold cite Char Char1"/>
    <w:rsid w:val="00FD7F11"/>
    <w:rPr>
      <w:rFonts w:ascii="Arial" w:hAnsi="Arial" w:cs="Arial"/>
      <w:b/>
      <w:bCs/>
      <w:kern w:val="32"/>
      <w:sz w:val="24"/>
      <w:szCs w:val="24"/>
      <w:lang w:val="en-US" w:eastAsia="en-US" w:bidi="ar-SA"/>
    </w:rPr>
  </w:style>
  <w:style w:type="character" w:customStyle="1" w:styleId="ReadUnderline">
    <w:name w:val="Read Underline"/>
    <w:rsid w:val="00FD7F11"/>
    <w:rPr>
      <w:rFonts w:ascii="Arial" w:hAnsi="Arial"/>
      <w:b/>
      <w:sz w:val="18"/>
      <w:u w:val="thick"/>
    </w:rPr>
  </w:style>
  <w:style w:type="character" w:customStyle="1" w:styleId="ShrinkText">
    <w:name w:val="Shrink Text"/>
    <w:rsid w:val="00FD7F11"/>
    <w:rPr>
      <w:sz w:val="16"/>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FD7F11"/>
    <w:pPr>
      <w:keepLines w:val="0"/>
      <w:pageBreakBefore w:val="0"/>
      <w:pBdr>
        <w:top w:val="none" w:sz="0" w:space="0" w:color="auto"/>
        <w:left w:val="none" w:sz="0" w:space="0" w:color="auto"/>
        <w:bottom w:val="single" w:sz="4" w:space="1" w:color="auto"/>
        <w:right w:val="none" w:sz="0" w:space="0" w:color="auto"/>
      </w:pBdr>
      <w:spacing w:before="480" w:after="240" w:line="240" w:lineRule="auto"/>
    </w:pPr>
    <w:rPr>
      <w:rFonts w:ascii="Century Gothic" w:eastAsia="Times New Roman" w:hAnsi="Century Gothic" w:cs="Arial"/>
      <w:b w:val="0"/>
      <w:bCs/>
      <w:spacing w:val="-20"/>
      <w:kern w:val="32"/>
      <w:sz w:val="36"/>
    </w:rPr>
  </w:style>
  <w:style w:type="character" w:customStyle="1" w:styleId="BlockTitleUsedToBeDoubleUnderlinedandBoldFYICharChar">
    <w:name w:val="Block Title (Used To Be Double Underlined and Bold FYI) Char Char"/>
    <w:link w:val="BlockTitleUsedToBeDoubleUnderlinedandBoldFYI"/>
    <w:rsid w:val="00FD7F11"/>
    <w:rPr>
      <w:rFonts w:ascii="Century Gothic" w:eastAsia="Times New Roman" w:hAnsi="Century Gothic" w:cs="Arial"/>
      <w:bCs/>
      <w:spacing w:val="-20"/>
      <w:kern w:val="32"/>
      <w:sz w:val="36"/>
      <w:szCs w:val="32"/>
    </w:rPr>
  </w:style>
  <w:style w:type="paragraph" w:customStyle="1" w:styleId="story">
    <w:name w:val="story"/>
    <w:basedOn w:val="Normal"/>
    <w:uiPriority w:val="99"/>
    <w:qFormat/>
    <w:rsid w:val="00FD7F11"/>
    <w:pPr>
      <w:spacing w:before="100" w:beforeAutospacing="1" w:after="100" w:afterAutospacing="1" w:line="240" w:lineRule="auto"/>
    </w:pPr>
    <w:rPr>
      <w:rFonts w:ascii="Verdana" w:eastAsia="Times New Roman" w:hAnsi="Verdana"/>
      <w:color w:val="000000"/>
      <w:szCs w:val="20"/>
    </w:rPr>
  </w:style>
  <w:style w:type="character" w:customStyle="1" w:styleId="klink">
    <w:name w:val="klink"/>
    <w:rsid w:val="00FD7F11"/>
  </w:style>
  <w:style w:type="paragraph" w:customStyle="1" w:styleId="body-paragraph">
    <w:name w:val="body-paragraph"/>
    <w:basedOn w:val="Normal"/>
    <w:uiPriority w:val="99"/>
    <w:qFormat/>
    <w:rsid w:val="00FD7F11"/>
    <w:pPr>
      <w:spacing w:before="100" w:beforeAutospacing="1" w:after="100" w:afterAutospacing="1" w:line="240" w:lineRule="auto"/>
    </w:pPr>
    <w:rPr>
      <w:rFonts w:ascii="Arial Narrow" w:eastAsia="Times New Roman" w:hAnsi="Arial Narrow"/>
    </w:rPr>
  </w:style>
  <w:style w:type="paragraph" w:customStyle="1" w:styleId="Normal2">
    <w:name w:val="Normal2"/>
    <w:basedOn w:val="Normal"/>
    <w:qFormat/>
    <w:rsid w:val="00FD7F11"/>
    <w:pPr>
      <w:spacing w:after="0" w:line="240" w:lineRule="auto"/>
    </w:pPr>
    <w:rPr>
      <w:rFonts w:ascii="Arial Narrow" w:eastAsia="Times New Roman" w:hAnsi="Arial Narrow"/>
      <w:szCs w:val="20"/>
    </w:rPr>
  </w:style>
  <w:style w:type="paragraph" w:customStyle="1" w:styleId="CiteNormal">
    <w:name w:val="Cite Normal"/>
    <w:basedOn w:val="Normal"/>
    <w:autoRedefine/>
    <w:qFormat/>
    <w:rsid w:val="00FD7F11"/>
    <w:pPr>
      <w:spacing w:after="0" w:line="240" w:lineRule="auto"/>
    </w:pPr>
    <w:rPr>
      <w:rFonts w:ascii="Arial Narrow" w:eastAsia="Times New Roman" w:hAnsi="Arial Narrow"/>
      <w:sz w:val="18"/>
    </w:rPr>
  </w:style>
  <w:style w:type="paragraph" w:customStyle="1" w:styleId="TagCite2">
    <w:name w:val="Tag/Cite"/>
    <w:basedOn w:val="Normal"/>
    <w:next w:val="Normal"/>
    <w:link w:val="TagCiteChar1"/>
    <w:qFormat/>
    <w:rsid w:val="00FD7F11"/>
    <w:pPr>
      <w:spacing w:after="0" w:line="240" w:lineRule="auto"/>
    </w:pPr>
    <w:rPr>
      <w:rFonts w:ascii="Arial Narrow" w:eastAsia="Times New Roman" w:hAnsi="Arial Narrow"/>
      <w:b/>
    </w:rPr>
  </w:style>
  <w:style w:type="character" w:customStyle="1" w:styleId="TagCiteChar1">
    <w:name w:val="Tag/Cite Char"/>
    <w:link w:val="TagCite2"/>
    <w:rsid w:val="00FD7F11"/>
    <w:rPr>
      <w:rFonts w:ascii="Arial Narrow" w:eastAsia="Times New Roman" w:hAnsi="Arial Narrow"/>
      <w:b/>
    </w:rPr>
  </w:style>
  <w:style w:type="paragraph" w:customStyle="1" w:styleId="F4">
    <w:name w:val="F4"/>
    <w:basedOn w:val="Normal"/>
    <w:link w:val="F4Char"/>
    <w:qFormat/>
    <w:rsid w:val="00FD7F11"/>
    <w:pPr>
      <w:spacing w:after="0" w:line="240" w:lineRule="auto"/>
      <w:ind w:left="288" w:right="288"/>
    </w:pPr>
    <w:rPr>
      <w:rFonts w:ascii="Arial Narrow" w:eastAsia="Times New Roman" w:hAnsi="Arial Narrow"/>
      <w:szCs w:val="20"/>
      <w:u w:val="single"/>
    </w:rPr>
  </w:style>
  <w:style w:type="character" w:customStyle="1" w:styleId="F4Char">
    <w:name w:val="F4 Char"/>
    <w:link w:val="F4"/>
    <w:rsid w:val="00FD7F11"/>
    <w:rPr>
      <w:rFonts w:ascii="Arial Narrow" w:eastAsia="Times New Roman" w:hAnsi="Arial Narrow"/>
      <w:szCs w:val="20"/>
      <w:u w:val="single"/>
    </w:rPr>
  </w:style>
  <w:style w:type="paragraph" w:customStyle="1" w:styleId="StyleCARD">
    <w:name w:val="Style CARD +"/>
    <w:basedOn w:val="Normal"/>
    <w:link w:val="StyleCARDChar"/>
    <w:qFormat/>
    <w:rsid w:val="00FD7F11"/>
    <w:pPr>
      <w:spacing w:after="0" w:line="240" w:lineRule="auto"/>
      <w:ind w:left="300" w:right="288"/>
    </w:pPr>
    <w:rPr>
      <w:rFonts w:ascii="Arial Narrow" w:eastAsia="Times New Roman" w:hAnsi="Arial Narrow"/>
      <w:szCs w:val="20"/>
    </w:rPr>
  </w:style>
  <w:style w:type="character" w:customStyle="1" w:styleId="StyleCARDChar">
    <w:name w:val="Style CARD + Char"/>
    <w:link w:val="StyleCARD"/>
    <w:rsid w:val="00FD7F11"/>
    <w:rPr>
      <w:rFonts w:ascii="Arial Narrow" w:eastAsia="Times New Roman" w:hAnsi="Arial Narrow"/>
      <w:szCs w:val="20"/>
    </w:rPr>
  </w:style>
  <w:style w:type="paragraph" w:customStyle="1" w:styleId="UnderlinedText">
    <w:name w:val="Underlined Text"/>
    <w:basedOn w:val="Normal"/>
    <w:autoRedefine/>
    <w:qFormat/>
    <w:rsid w:val="00FD7F11"/>
    <w:pPr>
      <w:spacing w:after="0" w:line="240" w:lineRule="auto"/>
    </w:pPr>
    <w:rPr>
      <w:b/>
    </w:rPr>
  </w:style>
  <w:style w:type="character" w:customStyle="1" w:styleId="noiconheadline">
    <w:name w:val="noicon_headline"/>
    <w:rsid w:val="00FD7F11"/>
  </w:style>
  <w:style w:type="character" w:customStyle="1" w:styleId="CommentSubjectChar1">
    <w:name w:val="Comment Subject Char1"/>
    <w:basedOn w:val="CommentTextChar"/>
    <w:uiPriority w:val="99"/>
    <w:rsid w:val="00FD7F11"/>
    <w:rPr>
      <w:rFonts w:ascii="Calibri" w:eastAsia="Calibri" w:hAnsi="Calibri" w:cs="Calibri"/>
      <w:b/>
      <w:bCs/>
      <w:sz w:val="16"/>
      <w:szCs w:val="20"/>
    </w:rPr>
  </w:style>
  <w:style w:type="paragraph" w:customStyle="1" w:styleId="tagCharChar">
    <w:name w:val="tag Char Char"/>
    <w:basedOn w:val="Normal"/>
    <w:link w:val="tagCharCharChar"/>
    <w:qFormat/>
    <w:rsid w:val="00FD7F11"/>
    <w:pPr>
      <w:spacing w:after="0" w:line="240" w:lineRule="auto"/>
    </w:pPr>
    <w:rPr>
      <w:rFonts w:eastAsia="Times New Roman"/>
      <w:b/>
      <w:szCs w:val="20"/>
    </w:rPr>
  </w:style>
  <w:style w:type="character" w:customStyle="1" w:styleId="tagCharCharChar">
    <w:name w:val="tag Char Char Char"/>
    <w:link w:val="tagCharChar"/>
    <w:rsid w:val="00FD7F11"/>
    <w:rPr>
      <w:rFonts w:ascii="Calibri" w:eastAsia="Times New Roman" w:hAnsi="Calibri"/>
      <w:b/>
      <w:szCs w:val="20"/>
    </w:rPr>
  </w:style>
  <w:style w:type="character" w:customStyle="1" w:styleId="BlockTitleCharChar">
    <w:name w:val="Block Title Char Char"/>
    <w:rsid w:val="00FD7F11"/>
    <w:rPr>
      <w:rFonts w:ascii="Georgia" w:hAnsi="Georgia" w:cs="Arial"/>
      <w:b/>
      <w:bCs/>
      <w:kern w:val="32"/>
      <w:sz w:val="28"/>
      <w:szCs w:val="32"/>
      <w:lang w:val="en-US" w:eastAsia="en-US" w:bidi="ar-SA"/>
    </w:rPr>
  </w:style>
  <w:style w:type="paragraph" w:styleId="MacroText">
    <w:name w:val="macro"/>
    <w:link w:val="MacroTextChar"/>
    <w:rsid w:val="00FD7F11"/>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rPr>
  </w:style>
  <w:style w:type="character" w:customStyle="1" w:styleId="MacroTextChar">
    <w:name w:val="Macro Text Char"/>
    <w:basedOn w:val="DefaultParagraphFont"/>
    <w:link w:val="MacroText"/>
    <w:rsid w:val="00FD7F11"/>
    <w:rPr>
      <w:rFonts w:ascii="Courier New" w:eastAsia="Times New Roman" w:hAnsi="Courier New" w:cs="Courier New"/>
      <w:sz w:val="20"/>
      <w:szCs w:val="20"/>
    </w:rPr>
  </w:style>
  <w:style w:type="paragraph" w:customStyle="1" w:styleId="CardFormat">
    <w:name w:val="Card Format"/>
    <w:basedOn w:val="Normal"/>
    <w:qFormat/>
    <w:rsid w:val="00FD7F11"/>
    <w:pPr>
      <w:autoSpaceDE w:val="0"/>
      <w:autoSpaceDN w:val="0"/>
      <w:adjustRightInd w:val="0"/>
      <w:spacing w:after="0" w:line="240" w:lineRule="auto"/>
    </w:pPr>
    <w:rPr>
      <w:rFonts w:eastAsia="Times New Roman"/>
      <w:sz w:val="18"/>
      <w:szCs w:val="18"/>
    </w:rPr>
  </w:style>
  <w:style w:type="character" w:customStyle="1" w:styleId="pp1">
    <w:name w:val="pp1"/>
    <w:rsid w:val="00FD7F11"/>
    <w:rPr>
      <w:rFonts w:ascii="Times New Roman" w:hAnsi="Times New Roman" w:cs="Times New Roman" w:hint="default"/>
      <w:i w:val="0"/>
      <w:iCs w:val="0"/>
      <w:smallCaps w:val="0"/>
      <w:sz w:val="30"/>
      <w:szCs w:val="30"/>
    </w:rPr>
  </w:style>
  <w:style w:type="character" w:customStyle="1" w:styleId="prbodytext1">
    <w:name w:val="pr_bodytext1"/>
    <w:rsid w:val="00FD7F11"/>
    <w:rPr>
      <w:rFonts w:ascii="Arial" w:hAnsi="Arial" w:cs="Arial" w:hint="default"/>
      <w:sz w:val="20"/>
      <w:szCs w:val="20"/>
    </w:rPr>
  </w:style>
  <w:style w:type="character" w:customStyle="1" w:styleId="italic">
    <w:name w:val="italic"/>
    <w:rsid w:val="00FD7F11"/>
  </w:style>
  <w:style w:type="character" w:customStyle="1" w:styleId="marrontitulobig">
    <w:name w:val="marron_titulo_big"/>
    <w:rsid w:val="00FD7F11"/>
  </w:style>
  <w:style w:type="character" w:customStyle="1" w:styleId="articlehead">
    <w:name w:val="articlehead"/>
    <w:rsid w:val="00FD7F11"/>
  </w:style>
  <w:style w:type="character" w:customStyle="1" w:styleId="lead">
    <w:name w:val="lead"/>
    <w:rsid w:val="00FD7F11"/>
  </w:style>
  <w:style w:type="character" w:customStyle="1" w:styleId="manchettebig2">
    <w:name w:val="manchettebig2"/>
    <w:rsid w:val="00FD7F11"/>
  </w:style>
  <w:style w:type="character" w:customStyle="1" w:styleId="blue3">
    <w:name w:val="blue3"/>
    <w:rsid w:val="00FD7F11"/>
  </w:style>
  <w:style w:type="paragraph" w:customStyle="1" w:styleId="issuedetails">
    <w:name w:val="issue_details"/>
    <w:basedOn w:val="Normal"/>
    <w:uiPriority w:val="99"/>
    <w:qFormat/>
    <w:rsid w:val="00FD7F11"/>
    <w:pPr>
      <w:spacing w:before="100" w:beforeAutospacing="1" w:after="100" w:afterAutospacing="1" w:line="240" w:lineRule="auto"/>
    </w:pPr>
    <w:rPr>
      <w:rFonts w:eastAsia="Times New Roman"/>
    </w:rPr>
  </w:style>
  <w:style w:type="character" w:customStyle="1" w:styleId="over-title">
    <w:name w:val="over-title"/>
    <w:rsid w:val="00FD7F11"/>
  </w:style>
  <w:style w:type="character" w:customStyle="1" w:styleId="contentheader">
    <w:name w:val="contentheader"/>
    <w:rsid w:val="00FD7F11"/>
  </w:style>
  <w:style w:type="paragraph" w:customStyle="1" w:styleId="TxBrp2">
    <w:name w:val="TxBr_p2"/>
    <w:basedOn w:val="Normal"/>
    <w:qFormat/>
    <w:rsid w:val="00FD7F11"/>
    <w:pPr>
      <w:tabs>
        <w:tab w:val="left" w:pos="425"/>
      </w:tabs>
      <w:autoSpaceDE w:val="0"/>
      <w:autoSpaceDN w:val="0"/>
      <w:adjustRightInd w:val="0"/>
      <w:spacing w:after="0" w:line="232" w:lineRule="atLeast"/>
      <w:ind w:left="1015"/>
    </w:pPr>
    <w:rPr>
      <w:rFonts w:eastAsia="Times New Roman"/>
    </w:rPr>
  </w:style>
  <w:style w:type="character" w:customStyle="1" w:styleId="Stylecites10ptNotBoldChar">
    <w:name w:val="Style cites + 10 pt Not Bold Char"/>
    <w:rsid w:val="00FD7F11"/>
    <w:rPr>
      <w:rFonts w:eastAsia="SimSun"/>
      <w:szCs w:val="24"/>
      <w:lang w:val="en-US" w:eastAsia="zh-CN" w:bidi="ar-SA"/>
    </w:rPr>
  </w:style>
  <w:style w:type="character" w:customStyle="1" w:styleId="tagscharchar0">
    <w:name w:val="tagscharchar"/>
    <w:rsid w:val="00FD7F11"/>
  </w:style>
  <w:style w:type="paragraph" w:customStyle="1" w:styleId="cite20">
    <w:name w:val="cite2"/>
    <w:basedOn w:val="Normal"/>
    <w:uiPriority w:val="99"/>
    <w:qFormat/>
    <w:rsid w:val="00FD7F11"/>
    <w:pPr>
      <w:spacing w:after="0" w:line="240" w:lineRule="auto"/>
    </w:pPr>
    <w:rPr>
      <w:rFonts w:eastAsia="Times New Roman"/>
      <w:color w:val="000000"/>
      <w:szCs w:val="20"/>
    </w:rPr>
  </w:style>
  <w:style w:type="character" w:customStyle="1" w:styleId="btx">
    <w:name w:val="btx"/>
    <w:rsid w:val="00FD7F11"/>
  </w:style>
  <w:style w:type="character" w:customStyle="1" w:styleId="bhl">
    <w:name w:val="bhl"/>
    <w:rsid w:val="00FD7F11"/>
  </w:style>
  <w:style w:type="character" w:customStyle="1" w:styleId="FontStyle13">
    <w:name w:val="Font Style13"/>
    <w:uiPriority w:val="99"/>
    <w:rsid w:val="00FD7F11"/>
    <w:rPr>
      <w:rFonts w:ascii="Times New Roman" w:hAnsi="Times New Roman" w:cs="Times New Roman"/>
      <w:sz w:val="18"/>
      <w:szCs w:val="18"/>
    </w:rPr>
  </w:style>
  <w:style w:type="character" w:customStyle="1" w:styleId="FontStyle11">
    <w:name w:val="Font Style11"/>
    <w:uiPriority w:val="99"/>
    <w:rsid w:val="00FD7F11"/>
    <w:rPr>
      <w:rFonts w:ascii="Times New Roman" w:hAnsi="Times New Roman" w:cs="Times New Roman"/>
      <w:b/>
      <w:bCs/>
      <w:sz w:val="24"/>
      <w:szCs w:val="24"/>
    </w:rPr>
  </w:style>
  <w:style w:type="character" w:customStyle="1" w:styleId="FontStyle12">
    <w:name w:val="Font Style12"/>
    <w:uiPriority w:val="99"/>
    <w:rsid w:val="00FD7F11"/>
    <w:rPr>
      <w:rFonts w:ascii="Times New Roman" w:hAnsi="Times New Roman" w:cs="Times New Roman"/>
      <w:sz w:val="24"/>
      <w:szCs w:val="24"/>
    </w:rPr>
  </w:style>
  <w:style w:type="character" w:customStyle="1" w:styleId="FontStyle14">
    <w:name w:val="Font Style14"/>
    <w:uiPriority w:val="99"/>
    <w:rsid w:val="00FD7F11"/>
    <w:rPr>
      <w:rFonts w:ascii="Times New Roman" w:hAnsi="Times New Roman" w:cs="Times New Roman"/>
      <w:i/>
      <w:iCs/>
      <w:sz w:val="18"/>
      <w:szCs w:val="18"/>
    </w:rPr>
  </w:style>
  <w:style w:type="character" w:customStyle="1" w:styleId="FontStyle15">
    <w:name w:val="Font Style15"/>
    <w:uiPriority w:val="99"/>
    <w:rsid w:val="00FD7F11"/>
    <w:rPr>
      <w:rFonts w:ascii="Times New Roman" w:hAnsi="Times New Roman" w:cs="Times New Roman"/>
      <w:b/>
      <w:bCs/>
      <w:sz w:val="18"/>
      <w:szCs w:val="18"/>
    </w:rPr>
  </w:style>
  <w:style w:type="character" w:customStyle="1" w:styleId="FontStyle16">
    <w:name w:val="Font Style16"/>
    <w:uiPriority w:val="99"/>
    <w:rsid w:val="00FD7F11"/>
    <w:rPr>
      <w:rFonts w:ascii="Times New Roman" w:hAnsi="Times New Roman" w:cs="Times New Roman"/>
      <w:b/>
      <w:bCs/>
      <w:spacing w:val="-20"/>
      <w:sz w:val="16"/>
      <w:szCs w:val="16"/>
    </w:rPr>
  </w:style>
  <w:style w:type="character" w:customStyle="1" w:styleId="FontStyle17">
    <w:name w:val="Font Style17"/>
    <w:uiPriority w:val="99"/>
    <w:rsid w:val="00FD7F11"/>
    <w:rPr>
      <w:rFonts w:ascii="Times New Roman" w:hAnsi="Times New Roman" w:cs="Times New Roman"/>
      <w:b/>
      <w:bCs/>
      <w:sz w:val="10"/>
      <w:szCs w:val="10"/>
    </w:rPr>
  </w:style>
  <w:style w:type="character" w:customStyle="1" w:styleId="in-widget">
    <w:name w:val="in-widget"/>
    <w:rsid w:val="00FD7F11"/>
  </w:style>
  <w:style w:type="paragraph" w:customStyle="1" w:styleId="bodycopyindent">
    <w:name w:val="bodycopyindent"/>
    <w:basedOn w:val="Normal"/>
    <w:uiPriority w:val="99"/>
    <w:qFormat/>
    <w:rsid w:val="00FD7F11"/>
    <w:pPr>
      <w:spacing w:before="100" w:beforeAutospacing="1" w:after="100" w:afterAutospacing="1" w:line="240" w:lineRule="auto"/>
    </w:pPr>
    <w:rPr>
      <w:rFonts w:eastAsia="Times New Roman"/>
    </w:rPr>
  </w:style>
  <w:style w:type="character" w:customStyle="1" w:styleId="copyright">
    <w:name w:val="copyright"/>
    <w:rsid w:val="00FD7F11"/>
  </w:style>
  <w:style w:type="character" w:customStyle="1" w:styleId="spanstyle">
    <w:name w:val="spanstyle"/>
    <w:rsid w:val="00FD7F11"/>
  </w:style>
  <w:style w:type="character" w:customStyle="1" w:styleId="ssl3">
    <w:name w:val="ss_l3"/>
    <w:rsid w:val="00FD7F11"/>
  </w:style>
  <w:style w:type="character" w:customStyle="1" w:styleId="bold">
    <w:name w:val="bold"/>
    <w:rsid w:val="00FD7F11"/>
  </w:style>
  <w:style w:type="paragraph" w:customStyle="1" w:styleId="StyleUnderlineChar11pt3">
    <w:name w:val="Style Underline Char + 11 pt3"/>
    <w:link w:val="StyleUnderlineChar11pt3Char"/>
    <w:qFormat/>
    <w:rsid w:val="00FD7F11"/>
    <w:pPr>
      <w:spacing w:after="200" w:line="276" w:lineRule="auto"/>
    </w:pPr>
    <w:rPr>
      <w:rFonts w:ascii="Arial Narrow" w:eastAsia="Times New Roman" w:hAnsi="Arial Narrow"/>
      <w:szCs w:val="24"/>
      <w:u w:val="single"/>
    </w:rPr>
  </w:style>
  <w:style w:type="character" w:customStyle="1" w:styleId="StyleUnderlineChar11pt3Char">
    <w:name w:val="Style Underline Char + 11 pt3 Char"/>
    <w:basedOn w:val="DefaultParagraphFont"/>
    <w:link w:val="StyleUnderlineChar11pt3"/>
    <w:rsid w:val="00FD7F11"/>
    <w:rPr>
      <w:rFonts w:ascii="Arial Narrow" w:eastAsia="Times New Roman" w:hAnsi="Arial Narrow"/>
      <w:szCs w:val="24"/>
      <w:u w:val="single"/>
    </w:rPr>
  </w:style>
  <w:style w:type="paragraph" w:customStyle="1" w:styleId="StyleUnderlineChar11ptBold3">
    <w:name w:val="Style Underline Char + 11 pt Bold3"/>
    <w:link w:val="StyleUnderlineChar11ptBold3Char"/>
    <w:qFormat/>
    <w:rsid w:val="00FD7F11"/>
    <w:pPr>
      <w:spacing w:after="200" w:line="276" w:lineRule="auto"/>
    </w:pPr>
    <w:rPr>
      <w:rFonts w:ascii="Arial Narrow" w:eastAsia="Times New Roman" w:hAnsi="Arial Narrow"/>
      <w:b/>
      <w:bCs/>
      <w:szCs w:val="24"/>
      <w:u w:val="single"/>
    </w:rPr>
  </w:style>
  <w:style w:type="character" w:customStyle="1" w:styleId="StyleUnderlineChar11ptBold3Char">
    <w:name w:val="Style Underline Char + 11 pt Bold3 Char"/>
    <w:basedOn w:val="DefaultParagraphFont"/>
    <w:link w:val="StyleUnderlineChar11ptBold3"/>
    <w:rsid w:val="00FD7F11"/>
    <w:rPr>
      <w:rFonts w:ascii="Arial Narrow" w:eastAsia="Times New Roman" w:hAnsi="Arial Narrow"/>
      <w:b/>
      <w:bCs/>
      <w:szCs w:val="24"/>
      <w:u w:val="single"/>
    </w:rPr>
  </w:style>
  <w:style w:type="paragraph" w:customStyle="1" w:styleId="StyleUnderlineChar11pt">
    <w:name w:val="Style Underline Char + 11 pt"/>
    <w:link w:val="StyleUnderlineChar11ptChar"/>
    <w:qFormat/>
    <w:rsid w:val="00FD7F11"/>
    <w:pPr>
      <w:spacing w:after="200" w:line="276" w:lineRule="auto"/>
    </w:pPr>
    <w:rPr>
      <w:rFonts w:ascii="Arial Narrow" w:eastAsia="Times New Roman" w:hAnsi="Arial Narrow"/>
      <w:szCs w:val="24"/>
      <w:u w:val="single"/>
    </w:rPr>
  </w:style>
  <w:style w:type="character" w:customStyle="1" w:styleId="StyleUnderlineChar11ptChar">
    <w:name w:val="Style Underline Char + 11 pt Char"/>
    <w:basedOn w:val="DefaultParagraphFont"/>
    <w:link w:val="StyleUnderlineChar11pt"/>
    <w:rsid w:val="00FD7F11"/>
    <w:rPr>
      <w:rFonts w:ascii="Arial Narrow" w:eastAsia="Times New Roman" w:hAnsi="Arial Narrow"/>
      <w:szCs w:val="24"/>
      <w:u w:val="single"/>
    </w:rPr>
  </w:style>
  <w:style w:type="paragraph" w:customStyle="1" w:styleId="StyleUnderlineChar11ptBold">
    <w:name w:val="Style Underline Char + 11 pt Bold"/>
    <w:link w:val="StyleUnderlineChar11ptBoldChar"/>
    <w:qFormat/>
    <w:rsid w:val="00FD7F11"/>
    <w:pPr>
      <w:spacing w:after="200" w:line="276" w:lineRule="auto"/>
    </w:pPr>
    <w:rPr>
      <w:rFonts w:ascii="Arial Narrow" w:eastAsia="Times New Roman" w:hAnsi="Arial Narrow"/>
      <w:b/>
      <w:bCs/>
      <w:szCs w:val="24"/>
      <w:u w:val="single"/>
    </w:rPr>
  </w:style>
  <w:style w:type="character" w:customStyle="1" w:styleId="StyleUnderlineChar11ptBoldChar">
    <w:name w:val="Style Underline Char + 11 pt Bold Char"/>
    <w:basedOn w:val="DefaultParagraphFont"/>
    <w:link w:val="StyleUnderlineChar11ptBold"/>
    <w:rsid w:val="00FD7F11"/>
    <w:rPr>
      <w:rFonts w:ascii="Arial Narrow" w:eastAsia="Times New Roman" w:hAnsi="Arial Narrow"/>
      <w:b/>
      <w:bCs/>
      <w:szCs w:val="24"/>
      <w:u w:val="single"/>
    </w:rPr>
  </w:style>
  <w:style w:type="paragraph" w:customStyle="1" w:styleId="tussenkop">
    <w:name w:val="tussenkop"/>
    <w:basedOn w:val="Normal"/>
    <w:uiPriority w:val="99"/>
    <w:qFormat/>
    <w:rsid w:val="00FD7F11"/>
    <w:pPr>
      <w:spacing w:before="100" w:beforeAutospacing="1" w:after="100" w:afterAutospacing="1" w:line="240" w:lineRule="auto"/>
    </w:pPr>
    <w:rPr>
      <w:rFonts w:eastAsia="Times New Roman"/>
    </w:rPr>
  </w:style>
  <w:style w:type="paragraph" w:customStyle="1" w:styleId="text1">
    <w:name w:val="text1"/>
    <w:basedOn w:val="Normal"/>
    <w:autoRedefine/>
    <w:uiPriority w:val="99"/>
    <w:qFormat/>
    <w:rsid w:val="00FD7F11"/>
    <w:pPr>
      <w:spacing w:after="0" w:line="240" w:lineRule="auto"/>
    </w:pPr>
    <w:rPr>
      <w:rFonts w:eastAsia="Times New Roman"/>
      <w:szCs w:val="20"/>
    </w:rPr>
  </w:style>
  <w:style w:type="character" w:customStyle="1" w:styleId="docnumbertitle">
    <w:name w:val="doc_number_title"/>
    <w:basedOn w:val="DefaultParagraphFont"/>
    <w:rsid w:val="00FD7F11"/>
  </w:style>
  <w:style w:type="character" w:customStyle="1" w:styleId="HotRouteChar0">
    <w:name w:val="Hot Route Char"/>
    <w:link w:val="HotRoute0"/>
    <w:rsid w:val="00FD7F11"/>
    <w:rPr>
      <w:rFonts w:ascii="Calibri" w:eastAsia="Calibri" w:hAnsi="Calibri"/>
      <w:color w:val="000000"/>
    </w:rPr>
  </w:style>
  <w:style w:type="paragraph" w:customStyle="1" w:styleId="Style6">
    <w:name w:val="Style6"/>
    <w:basedOn w:val="Normal"/>
    <w:link w:val="Style6Char"/>
    <w:autoRedefine/>
    <w:qFormat/>
    <w:rsid w:val="00FD7F11"/>
    <w:pPr>
      <w:spacing w:after="0" w:line="240" w:lineRule="auto"/>
    </w:pPr>
    <w:rPr>
      <w:b/>
    </w:rPr>
  </w:style>
  <w:style w:type="character" w:customStyle="1" w:styleId="Style6Char">
    <w:name w:val="Style6 Char"/>
    <w:basedOn w:val="DefaultParagraphFont"/>
    <w:link w:val="Style6"/>
    <w:rsid w:val="00FD7F11"/>
    <w:rPr>
      <w:rFonts w:ascii="Calibri" w:hAnsi="Calibri"/>
      <w:b/>
    </w:rPr>
  </w:style>
  <w:style w:type="paragraph" w:customStyle="1" w:styleId="Style11">
    <w:name w:val="Style11"/>
    <w:basedOn w:val="Normal"/>
    <w:link w:val="Style11Char"/>
    <w:qFormat/>
    <w:rsid w:val="00FD7F11"/>
    <w:pPr>
      <w:spacing w:after="0" w:line="240" w:lineRule="auto"/>
    </w:pPr>
    <w:rPr>
      <w:rFonts w:eastAsia="Times New Roman"/>
      <w:b/>
      <w:szCs w:val="20"/>
      <w:u w:val="thick"/>
    </w:rPr>
  </w:style>
  <w:style w:type="character" w:customStyle="1" w:styleId="Style11Char">
    <w:name w:val="Style11 Char"/>
    <w:basedOn w:val="DefaultParagraphFont"/>
    <w:link w:val="Style11"/>
    <w:rsid w:val="00FD7F11"/>
    <w:rPr>
      <w:rFonts w:ascii="Calibri" w:eastAsia="Times New Roman" w:hAnsi="Calibri"/>
      <w:b/>
      <w:szCs w:val="20"/>
      <w:u w:val="thick"/>
    </w:rPr>
  </w:style>
  <w:style w:type="paragraph" w:customStyle="1" w:styleId="Style12">
    <w:name w:val="Style12"/>
    <w:basedOn w:val="Normal"/>
    <w:link w:val="Style12Char"/>
    <w:qFormat/>
    <w:rsid w:val="00FD7F11"/>
    <w:pPr>
      <w:spacing w:after="0" w:line="240" w:lineRule="auto"/>
    </w:pPr>
    <w:rPr>
      <w:rFonts w:eastAsia="Times New Roman"/>
      <w:b/>
      <w:u w:val="thick"/>
    </w:rPr>
  </w:style>
  <w:style w:type="character" w:customStyle="1" w:styleId="Style12Char">
    <w:name w:val="Style12 Char"/>
    <w:basedOn w:val="DefaultParagraphFont"/>
    <w:link w:val="Style12"/>
    <w:rsid w:val="00FD7F11"/>
    <w:rPr>
      <w:rFonts w:ascii="Calibri" w:eastAsia="Times New Roman" w:hAnsi="Calibri"/>
      <w:b/>
      <w:u w:val="thick"/>
    </w:rPr>
  </w:style>
  <w:style w:type="character" w:customStyle="1" w:styleId="StyleUnderlineChar9pt">
    <w:name w:val="Style Underline Char + 9 pt"/>
    <w:basedOn w:val="DefaultParagraphFont"/>
    <w:rsid w:val="00FD7F11"/>
    <w:rPr>
      <w:rFonts w:ascii="Times New Roman" w:hAnsi="Times New Roman"/>
      <w:sz w:val="20"/>
      <w:u w:val="single"/>
      <w:lang w:val="en-US" w:eastAsia="en-US" w:bidi="ar-SA"/>
    </w:rPr>
  </w:style>
  <w:style w:type="character" w:customStyle="1" w:styleId="StyleUnderlineChar9ptBold">
    <w:name w:val="Style Underline Char + 9 pt Bold"/>
    <w:basedOn w:val="DefaultParagraphFont"/>
    <w:rsid w:val="00FD7F11"/>
    <w:rPr>
      <w:rFonts w:ascii="Times New Roman" w:hAnsi="Times New Roman"/>
      <w:b/>
      <w:bCs/>
      <w:sz w:val="20"/>
      <w:u w:val="single"/>
      <w:lang w:val="en-US" w:eastAsia="en-US" w:bidi="ar-SA"/>
    </w:rPr>
  </w:style>
  <w:style w:type="character" w:customStyle="1" w:styleId="StyleUnderlineChar9ptBorderSinglesolidlineAuto0">
    <w:name w:val="Style Underline Char + 9 pt Border: : (Single solid line Auto  0..."/>
    <w:basedOn w:val="DefaultParagraphFont"/>
    <w:rsid w:val="00FD7F11"/>
    <w:rPr>
      <w:rFonts w:ascii="Times New Roman" w:hAnsi="Times New Roman"/>
      <w:sz w:val="20"/>
      <w:u w:val="single"/>
      <w:bdr w:val="single" w:sz="4" w:space="0" w:color="auto" w:frame="1"/>
      <w:lang w:val="en-US" w:eastAsia="en-US" w:bidi="ar-SA"/>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FD7F11"/>
    <w:rPr>
      <w:rFonts w:ascii="Times New Roman" w:eastAsia="Times New Roman" w:hAnsi="Times New Roman" w:cs="Times New Roman"/>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FD7F11"/>
    <w:pPr>
      <w:spacing w:after="0" w:line="240" w:lineRule="auto"/>
    </w:pPr>
    <w:rPr>
      <w:rFonts w:ascii="Times New Roman" w:eastAsia="Times New Roman" w:hAnsi="Times New Roman" w:cs="Times New Roman"/>
      <w:u w:val="single"/>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FD7F11"/>
    <w:rPr>
      <w:rFonts w:ascii="Times New Roman" w:eastAsia="Times New Roman" w:hAnsi="Times New Roman" w:cs="Times New Roman"/>
      <w:b/>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FD7F11"/>
    <w:pPr>
      <w:spacing w:after="0" w:line="240" w:lineRule="auto"/>
    </w:pPr>
    <w:rPr>
      <w:rFonts w:ascii="Times New Roman" w:eastAsia="Times New Roman" w:hAnsi="Times New Roman" w:cs="Times New Roman"/>
      <w:b/>
      <w:u w:val="single"/>
    </w:rPr>
  </w:style>
  <w:style w:type="character" w:customStyle="1" w:styleId="StyleStyleBoldUnderlineIntenseEmphasisUnderlineapple-style-s">
    <w:name w:val="Style Style Bold UnderlineIntense EmphasisUnderlineapple-style-s..."/>
    <w:basedOn w:val="DefaultParagraphFont"/>
    <w:rsid w:val="00FD7F11"/>
    <w:rPr>
      <w:b w:val="0"/>
      <w:bCs w:val="0"/>
      <w:sz w:val="22"/>
      <w:u w:val="single"/>
      <w:bdr w:val="none" w:sz="0" w:space="0" w:color="auto"/>
    </w:rPr>
  </w:style>
  <w:style w:type="character" w:customStyle="1" w:styleId="pmterms1">
    <w:name w:val="pmterms1"/>
    <w:rsid w:val="00FD7F11"/>
  </w:style>
  <w:style w:type="character" w:customStyle="1" w:styleId="title1">
    <w:name w:val="title1"/>
    <w:basedOn w:val="DefaultParagraphFont"/>
    <w:rsid w:val="00FD7F11"/>
  </w:style>
  <w:style w:type="paragraph" w:customStyle="1" w:styleId="Cardd">
    <w:name w:val="Cardd"/>
    <w:basedOn w:val="Normal"/>
    <w:uiPriority w:val="4"/>
    <w:qFormat/>
    <w:rsid w:val="00FD7F11"/>
    <w:pPr>
      <w:spacing w:after="0" w:line="240" w:lineRule="auto"/>
      <w:ind w:left="288" w:right="288"/>
    </w:pPr>
  </w:style>
  <w:style w:type="character" w:customStyle="1" w:styleId="2">
    <w:name w:val="2"/>
    <w:rsid w:val="00FD7F11"/>
    <w:rPr>
      <w:rFonts w:cs="Arial"/>
      <w:bCs/>
      <w:sz w:val="20"/>
      <w:u w:val="single"/>
      <w:lang w:val="en-US" w:eastAsia="en-US" w:bidi="ar-SA"/>
    </w:rPr>
  </w:style>
  <w:style w:type="paragraph" w:customStyle="1" w:styleId="MinimizedText">
    <w:name w:val="Minimized Text"/>
    <w:link w:val="MinimizedTextChar"/>
    <w:qFormat/>
    <w:rsid w:val="00FD7F11"/>
    <w:rPr>
      <w:sz w:val="16"/>
    </w:rPr>
  </w:style>
  <w:style w:type="character" w:customStyle="1" w:styleId="MinimizedTextChar">
    <w:name w:val="Minimized Text Char"/>
    <w:link w:val="MinimizedText"/>
    <w:rsid w:val="00FD7F11"/>
    <w:rPr>
      <w:sz w:val="16"/>
    </w:rPr>
  </w:style>
  <w:style w:type="paragraph" w:customStyle="1" w:styleId="StyleMinimizedText11pt">
    <w:name w:val="Style Minimized Text + 11 pt"/>
    <w:basedOn w:val="MinimizedText"/>
    <w:link w:val="StyleMinimizedText11ptChar"/>
    <w:qFormat/>
    <w:rsid w:val="00FD7F11"/>
    <w:rPr>
      <w:sz w:val="20"/>
    </w:rPr>
  </w:style>
  <w:style w:type="character" w:customStyle="1" w:styleId="StyleMinimizedText11ptChar">
    <w:name w:val="Style Minimized Text + 11 pt Char"/>
    <w:basedOn w:val="MinimizedTextChar"/>
    <w:link w:val="StyleMinimizedText11pt"/>
    <w:rsid w:val="00FD7F11"/>
    <w:rPr>
      <w:sz w:val="20"/>
    </w:rPr>
  </w:style>
  <w:style w:type="character" w:customStyle="1" w:styleId="SubtitleChar1">
    <w:name w:val="Subtitle Char1"/>
    <w:aliases w:val="Underlined card text Char1"/>
    <w:basedOn w:val="DefaultParagraphFont"/>
    <w:rsid w:val="00FD7F11"/>
    <w:rPr>
      <w:rFonts w:eastAsiaTheme="minorEastAsia"/>
      <w:color w:val="5A5A5A" w:themeColor="text1" w:themeTint="A5"/>
      <w:spacing w:val="15"/>
    </w:rPr>
  </w:style>
  <w:style w:type="character" w:customStyle="1" w:styleId="Style11ptBoldUnderline">
    <w:name w:val="Style 11 pt Bold Underline"/>
    <w:rsid w:val="00FD7F11"/>
    <w:rPr>
      <w:b/>
      <w:bCs/>
      <w:sz w:val="20"/>
      <w:u w:val="single"/>
    </w:rPr>
  </w:style>
  <w:style w:type="character" w:customStyle="1" w:styleId="erasure">
    <w:name w:val="erasure"/>
    <w:rsid w:val="00FD7F11"/>
    <w:rPr>
      <w:rFonts w:ascii="Arial" w:hAnsi="Arial" w:cs="Arial" w:hint="default"/>
      <w:strike/>
      <w:color w:val="000000"/>
      <w:szCs w:val="22"/>
      <w:vertAlign w:val="baseline"/>
    </w:rPr>
  </w:style>
  <w:style w:type="character" w:customStyle="1" w:styleId="Debate-EmphasizedText-F5Char">
    <w:name w:val="Debate- Emphasized Text- F5 Char"/>
    <w:link w:val="Debate-EmphasizedText-F5"/>
    <w:locked/>
    <w:rsid w:val="00FD7F11"/>
    <w:rPr>
      <w:rFonts w:ascii="Georgia" w:hAnsi="Georgia" w:cs="Verdana"/>
      <w:u w:val="single"/>
    </w:rPr>
  </w:style>
  <w:style w:type="paragraph" w:customStyle="1" w:styleId="Debate-EmphasizedText-F5">
    <w:name w:val="Debate- Emphasized Text- F5"/>
    <w:basedOn w:val="Normal"/>
    <w:link w:val="Debate-EmphasizedText-F5Char"/>
    <w:qFormat/>
    <w:rsid w:val="00FD7F11"/>
    <w:pPr>
      <w:spacing w:after="200" w:line="240" w:lineRule="auto"/>
      <w:contextualSpacing/>
    </w:pPr>
    <w:rPr>
      <w:rFonts w:ascii="Georgia" w:hAnsi="Georgia" w:cs="Verdana"/>
      <w:u w:val="single"/>
    </w:rPr>
  </w:style>
  <w:style w:type="character" w:customStyle="1" w:styleId="Debate-CardTextUnderlined-F3Char">
    <w:name w:val="Debate- Card Text Underlined- F3 Char"/>
    <w:link w:val="Debate-CardTextUnderlined-F3"/>
    <w:locked/>
    <w:rsid w:val="00FD7F11"/>
    <w:rPr>
      <w:rFonts w:ascii="Georgia" w:hAnsi="Georgia" w:cs="Verdana"/>
      <w:u w:val="single"/>
    </w:rPr>
  </w:style>
  <w:style w:type="paragraph" w:customStyle="1" w:styleId="Debate-CardTextUnderlined-F3">
    <w:name w:val="Debate- Card Text Underlined- F3"/>
    <w:basedOn w:val="Normal"/>
    <w:next w:val="NoSpacing"/>
    <w:link w:val="Debate-CardTextUnderlined-F3Char"/>
    <w:qFormat/>
    <w:rsid w:val="00FD7F11"/>
    <w:pPr>
      <w:spacing w:after="200" w:line="240" w:lineRule="auto"/>
      <w:contextualSpacing/>
    </w:pPr>
    <w:rPr>
      <w:rFonts w:ascii="Georgia" w:hAnsi="Georgia" w:cs="Verdana"/>
      <w:u w:val="single"/>
    </w:rPr>
  </w:style>
  <w:style w:type="paragraph" w:customStyle="1" w:styleId="CardT1">
    <w:name w:val="CardT1"/>
    <w:basedOn w:val="Normal"/>
    <w:link w:val="CardT1Char"/>
    <w:qFormat/>
    <w:rsid w:val="00FD7F11"/>
    <w:pPr>
      <w:spacing w:after="0" w:line="240" w:lineRule="auto"/>
      <w:jc w:val="both"/>
    </w:pPr>
    <w:rPr>
      <w:rFonts w:eastAsia="Calibri"/>
      <w:kern w:val="2"/>
      <w:sz w:val="14"/>
      <w:szCs w:val="14"/>
      <w:lang w:eastAsia="zh-TW"/>
    </w:rPr>
  </w:style>
  <w:style w:type="character" w:customStyle="1" w:styleId="CardT1Char">
    <w:name w:val="CardT1 Char"/>
    <w:link w:val="CardT1"/>
    <w:rsid w:val="00FD7F11"/>
    <w:rPr>
      <w:rFonts w:ascii="Calibri" w:eastAsia="Calibri" w:hAnsi="Calibri"/>
      <w:kern w:val="2"/>
      <w:sz w:val="14"/>
      <w:szCs w:val="14"/>
      <w:lang w:eastAsia="zh-TW"/>
    </w:rPr>
  </w:style>
  <w:style w:type="character" w:customStyle="1" w:styleId="CardCite1">
    <w:name w:val="CardCite1"/>
    <w:qFormat/>
    <w:rsid w:val="00FD7F11"/>
    <w:rPr>
      <w:rFonts w:ascii="Times New Roman" w:hAnsi="Times New Roman"/>
      <w:b/>
      <w:sz w:val="22"/>
      <w:szCs w:val="22"/>
      <w:u w:val="single"/>
      <w:lang w:val="en-US" w:eastAsia="en-US" w:bidi="ar-SA"/>
    </w:rPr>
  </w:style>
  <w:style w:type="paragraph" w:customStyle="1" w:styleId="CardText3">
    <w:name w:val="CardText"/>
    <w:basedOn w:val="Normal"/>
    <w:next w:val="Normal"/>
    <w:link w:val="CardTextChar2"/>
    <w:qFormat/>
    <w:rsid w:val="00FD7F11"/>
    <w:pPr>
      <w:spacing w:after="0" w:line="240" w:lineRule="auto"/>
      <w:ind w:left="288" w:right="288"/>
    </w:pPr>
    <w:rPr>
      <w:rFonts w:eastAsia="Times New Roman"/>
      <w:szCs w:val="20"/>
    </w:rPr>
  </w:style>
  <w:style w:type="character" w:customStyle="1" w:styleId="CardTextChar2">
    <w:name w:val="CardText Char"/>
    <w:basedOn w:val="DefaultParagraphFont"/>
    <w:link w:val="CardText3"/>
    <w:rsid w:val="00FD7F11"/>
    <w:rPr>
      <w:rFonts w:ascii="Calibri" w:eastAsia="Times New Roman" w:hAnsi="Calibri"/>
      <w:szCs w:val="20"/>
    </w:rPr>
  </w:style>
  <w:style w:type="character" w:customStyle="1" w:styleId="CardIndentedChar">
    <w:name w:val="Card (Indented) Char"/>
    <w:basedOn w:val="DefaultParagraphFont"/>
    <w:link w:val="CardIndented"/>
    <w:rsid w:val="00FD7F11"/>
    <w:rPr>
      <w:rFonts w:ascii="Calibri" w:hAnsi="Calibri"/>
    </w:rPr>
  </w:style>
  <w:style w:type="character" w:customStyle="1" w:styleId="StyleUnderline3">
    <w:name w:val="Style Underline3"/>
    <w:basedOn w:val="DefaultParagraphFont"/>
    <w:rsid w:val="00FD7F11"/>
    <w:rPr>
      <w:u w:val="single"/>
    </w:rPr>
  </w:style>
  <w:style w:type="character" w:customStyle="1" w:styleId="addmd">
    <w:name w:val="addmd"/>
    <w:basedOn w:val="DefaultParagraphFont"/>
    <w:rsid w:val="00FD7F11"/>
  </w:style>
  <w:style w:type="character" w:customStyle="1" w:styleId="MinimizeChar">
    <w:name w:val="Minimize Char"/>
    <w:basedOn w:val="cardChar"/>
    <w:locked/>
    <w:rsid w:val="00FD7F11"/>
    <w:rPr>
      <w:rFonts w:ascii="Calibri" w:eastAsiaTheme="minorHAnsi" w:hAnsi="Calibri" w:cs="Calibri"/>
      <w:sz w:val="24"/>
      <w:lang w:eastAsia="en-US"/>
    </w:rPr>
  </w:style>
  <w:style w:type="character" w:customStyle="1" w:styleId="StyleUnderline4">
    <w:name w:val="Style Underline4"/>
    <w:basedOn w:val="DefaultParagraphFont"/>
    <w:rsid w:val="00FD7F11"/>
    <w:rPr>
      <w:u w:val="single"/>
    </w:rPr>
  </w:style>
  <w:style w:type="character" w:customStyle="1" w:styleId="Heading6Char1">
    <w:name w:val="Heading 6 Char1"/>
    <w:aliases w:val="Title (no index) Char1"/>
    <w:basedOn w:val="DefaultParagraphFont"/>
    <w:uiPriority w:val="9"/>
    <w:semiHidden/>
    <w:rsid w:val="00FD7F11"/>
    <w:rPr>
      <w:rFonts w:asciiTheme="majorHAnsi" w:eastAsiaTheme="majorEastAsia" w:hAnsiTheme="majorHAnsi" w:cstheme="majorBidi"/>
      <w:color w:val="1F4D78" w:themeColor="accent1" w:themeShade="7F"/>
      <w:sz w:val="22"/>
      <w:szCs w:val="22"/>
    </w:rPr>
  </w:style>
  <w:style w:type="character" w:customStyle="1" w:styleId="CommentTextChar1">
    <w:name w:val="Comment Text Char1"/>
    <w:basedOn w:val="DefaultParagraphFont"/>
    <w:uiPriority w:val="99"/>
    <w:rsid w:val="00FD7F11"/>
    <w:rPr>
      <w:rFonts w:ascii="Times New Roman" w:hAnsi="Times New Roman" w:cs="Times New Roman"/>
      <w:sz w:val="20"/>
      <w:szCs w:val="20"/>
    </w:rPr>
  </w:style>
  <w:style w:type="character" w:customStyle="1" w:styleId="HTMLPreformattedChar1">
    <w:name w:val="HTML Preformatted Char1"/>
    <w:basedOn w:val="DefaultParagraphFont"/>
    <w:uiPriority w:val="99"/>
    <w:rsid w:val="00FD7F11"/>
    <w:rPr>
      <w:rFonts w:ascii="Consolas" w:hAnsi="Consolas" w:cs="Consolas" w:hint="default"/>
      <w:sz w:val="20"/>
      <w:szCs w:val="20"/>
    </w:rPr>
  </w:style>
  <w:style w:type="character" w:customStyle="1" w:styleId="MacroTextChar1">
    <w:name w:val="Macro Text Char1"/>
    <w:basedOn w:val="DefaultParagraphFont"/>
    <w:semiHidden/>
    <w:rsid w:val="00FD7F11"/>
    <w:rPr>
      <w:rFonts w:ascii="Consolas" w:hAnsi="Consolas" w:cs="Consolas"/>
      <w:sz w:val="20"/>
      <w:szCs w:val="20"/>
    </w:rPr>
  </w:style>
  <w:style w:type="character" w:customStyle="1" w:styleId="BodyTextIndentChar1">
    <w:name w:val="Body Text Indent Char1"/>
    <w:basedOn w:val="DefaultParagraphFont"/>
    <w:uiPriority w:val="99"/>
    <w:rsid w:val="00FD7F11"/>
    <w:rPr>
      <w:rFonts w:ascii="Times New Roman" w:hAnsi="Times New Roman" w:cs="Times New Roman"/>
    </w:rPr>
  </w:style>
  <w:style w:type="character" w:customStyle="1" w:styleId="BodyText2Char1">
    <w:name w:val="Body Text 2 Char1"/>
    <w:basedOn w:val="DefaultParagraphFont"/>
    <w:rsid w:val="00FD7F11"/>
    <w:rPr>
      <w:rFonts w:ascii="Times New Roman" w:hAnsi="Times New Roman" w:cs="Times New Roman"/>
    </w:rPr>
  </w:style>
  <w:style w:type="character" w:customStyle="1" w:styleId="BodyText3Char1">
    <w:name w:val="Body Text 3 Char1"/>
    <w:basedOn w:val="DefaultParagraphFont"/>
    <w:rsid w:val="00FD7F11"/>
    <w:rPr>
      <w:rFonts w:ascii="Times New Roman" w:hAnsi="Times New Roman" w:cs="Times New Roman"/>
      <w:sz w:val="16"/>
      <w:szCs w:val="16"/>
    </w:rPr>
  </w:style>
  <w:style w:type="character" w:customStyle="1" w:styleId="PlainTextChar1">
    <w:name w:val="Plain Text Char1"/>
    <w:basedOn w:val="DefaultParagraphFont"/>
    <w:rsid w:val="00FD7F11"/>
    <w:rPr>
      <w:rFonts w:ascii="Consolas" w:hAnsi="Consolas" w:cs="Consolas"/>
      <w:sz w:val="21"/>
      <w:szCs w:val="21"/>
    </w:rPr>
  </w:style>
  <w:style w:type="paragraph" w:customStyle="1" w:styleId="Tagline0">
    <w:name w:val="Tagline"/>
    <w:basedOn w:val="Normal"/>
    <w:link w:val="TaglineChar"/>
    <w:qFormat/>
    <w:rsid w:val="00FD7F11"/>
    <w:pPr>
      <w:spacing w:after="0" w:line="256" w:lineRule="auto"/>
    </w:pPr>
    <w:rPr>
      <w:b/>
    </w:rPr>
  </w:style>
  <w:style w:type="character" w:customStyle="1" w:styleId="FontStyle39">
    <w:name w:val="Font Style39"/>
    <w:uiPriority w:val="99"/>
    <w:rsid w:val="00FD7F11"/>
    <w:rPr>
      <w:rFonts w:ascii="Constantia" w:hAnsi="Constantia" w:cs="Constantia"/>
      <w:b/>
      <w:bCs/>
      <w:sz w:val="18"/>
      <w:szCs w:val="18"/>
    </w:rPr>
  </w:style>
  <w:style w:type="character" w:customStyle="1" w:styleId="hidden">
    <w:name w:val="hidden"/>
    <w:basedOn w:val="DefaultParagraphFont"/>
    <w:rsid w:val="00FD7F11"/>
  </w:style>
  <w:style w:type="paragraph" w:customStyle="1" w:styleId="StyleHeading3BlockLatinBodyCalibri">
    <w:name w:val="Style Heading 3Block + (Latin) +Body (Calibri)"/>
    <w:basedOn w:val="Heading3"/>
    <w:rsid w:val="00FD7F11"/>
    <w:pPr>
      <w:spacing w:before="200" w:line="240" w:lineRule="auto"/>
    </w:pPr>
    <w:rPr>
      <w:bCs/>
    </w:rPr>
  </w:style>
  <w:style w:type="paragraph" w:customStyle="1" w:styleId="StyleHeading4Tagheading2Heading2Char2CharHeading2Char1">
    <w:name w:val="Style Heading 4Tagheading 2Heading 2 Char2 CharHeading 2 Char1 ..."/>
    <w:basedOn w:val="Heading4"/>
    <w:rsid w:val="00FD7F11"/>
    <w:pPr>
      <w:spacing w:before="200" w:line="240" w:lineRule="auto"/>
    </w:pPr>
    <w:rPr>
      <w:bCs/>
      <w:sz w:val="22"/>
    </w:rPr>
  </w:style>
  <w:style w:type="character" w:customStyle="1" w:styleId="StyleStyleBoldUnderlineIntenseEmphasisUnderlineStyleapple-s1">
    <w:name w:val="Style Style Bold UnderlineIntense EmphasisUnderlineStyleapple-s...1"/>
    <w:basedOn w:val="DefaultParagraphFont"/>
    <w:rsid w:val="00FD7F11"/>
    <w:rPr>
      <w:rFonts w:ascii="Garamond" w:hAnsi="Garamond"/>
      <w:b w:val="0"/>
      <w:bCs w:val="0"/>
      <w:sz w:val="24"/>
      <w:u w:val="single"/>
    </w:rPr>
  </w:style>
  <w:style w:type="character" w:customStyle="1" w:styleId="StyleEmphasisEvidenceMinimizedminimizedHighlightedtag2Size1">
    <w:name w:val="Style EmphasisEvidenceMinimizedminimizedHighlightedtag2Size 1..."/>
    <w:basedOn w:val="Emphasis"/>
    <w:rsid w:val="00FD7F11"/>
    <w:rPr>
      <w:rFonts w:ascii="Times New Roman" w:hAnsi="Times New Roman" w:cs="Calibri"/>
      <w:b/>
      <w:bCs/>
      <w:i w:val="0"/>
      <w:iCs w:val="0"/>
      <w:sz w:val="22"/>
      <w:u w:val="single"/>
      <w:bdr w:val="single" w:sz="18" w:space="0" w:color="auto"/>
    </w:rPr>
  </w:style>
  <w:style w:type="character" w:styleId="SubtleEmphasis">
    <w:name w:val="Subtle Emphasis"/>
    <w:basedOn w:val="DefaultParagraphFont"/>
    <w:uiPriority w:val="19"/>
    <w:qFormat/>
    <w:rsid w:val="00FD7F11"/>
    <w:rPr>
      <w:rFonts w:ascii="Garamond" w:hAnsi="Garamond"/>
      <w:iCs/>
      <w:color w:val="auto"/>
      <w:spacing w:val="0"/>
      <w:sz w:val="22"/>
      <w:u w:val="single"/>
      <w:bdr w:val="none" w:sz="0" w:space="0" w:color="auto"/>
    </w:rPr>
  </w:style>
  <w:style w:type="character" w:customStyle="1" w:styleId="arial11">
    <w:name w:val="arial_11"/>
    <w:basedOn w:val="DefaultParagraphFont"/>
    <w:rsid w:val="00FD7F11"/>
  </w:style>
  <w:style w:type="character" w:customStyle="1" w:styleId="dropcap">
    <w:name w:val="dropcap"/>
    <w:basedOn w:val="DefaultParagraphFont"/>
    <w:rsid w:val="00FD7F11"/>
  </w:style>
  <w:style w:type="character" w:customStyle="1" w:styleId="articleauthor">
    <w:name w:val="articleauthor"/>
    <w:basedOn w:val="DefaultParagraphFont"/>
    <w:rsid w:val="00FD7F11"/>
  </w:style>
  <w:style w:type="character" w:customStyle="1" w:styleId="article-date">
    <w:name w:val="article-date"/>
    <w:basedOn w:val="DefaultParagraphFont"/>
    <w:rsid w:val="00FD7F11"/>
  </w:style>
  <w:style w:type="paragraph" w:customStyle="1" w:styleId="bodytext4">
    <w:name w:val="bodytext"/>
    <w:basedOn w:val="Normal"/>
    <w:qFormat/>
    <w:rsid w:val="00FD7F11"/>
    <w:pPr>
      <w:spacing w:before="100" w:beforeAutospacing="1" w:after="100" w:afterAutospacing="1" w:line="240" w:lineRule="auto"/>
    </w:pPr>
    <w:rPr>
      <w:rFonts w:ascii="Times" w:hAnsi="Times"/>
      <w:szCs w:val="20"/>
    </w:rPr>
  </w:style>
  <w:style w:type="character" w:customStyle="1" w:styleId="highlightedsearchterm">
    <w:name w:val="highlightedsearchterm"/>
    <w:basedOn w:val="DefaultParagraphFont"/>
    <w:rsid w:val="00FD7F11"/>
  </w:style>
  <w:style w:type="character" w:customStyle="1" w:styleId="bodysubtoc">
    <w:name w:val="bodysubtoc"/>
    <w:basedOn w:val="DefaultParagraphFont"/>
    <w:rsid w:val="00FD7F11"/>
  </w:style>
  <w:style w:type="character" w:customStyle="1" w:styleId="lefttitlesmaller">
    <w:name w:val="lefttitlesmaller"/>
    <w:basedOn w:val="DefaultParagraphFont"/>
    <w:rsid w:val="00FD7F11"/>
  </w:style>
  <w:style w:type="character" w:customStyle="1" w:styleId="mb">
    <w:name w:val="mb"/>
    <w:basedOn w:val="DefaultParagraphFont"/>
    <w:rsid w:val="00FD7F11"/>
  </w:style>
  <w:style w:type="character" w:customStyle="1" w:styleId="fn">
    <w:name w:val="fn"/>
    <w:basedOn w:val="DefaultParagraphFont"/>
    <w:rsid w:val="00FD7F11"/>
  </w:style>
  <w:style w:type="character" w:customStyle="1" w:styleId="smallcaps">
    <w:name w:val="smallcaps"/>
    <w:basedOn w:val="DefaultParagraphFont"/>
    <w:rsid w:val="00FD7F11"/>
  </w:style>
  <w:style w:type="character" w:customStyle="1" w:styleId="field-content">
    <w:name w:val="field-content"/>
    <w:basedOn w:val="DefaultParagraphFont"/>
    <w:rsid w:val="00FD7F11"/>
  </w:style>
  <w:style w:type="character" w:customStyle="1" w:styleId="submitted">
    <w:name w:val="submitted"/>
    <w:basedOn w:val="DefaultParagraphFont"/>
    <w:rsid w:val="00FD7F11"/>
  </w:style>
  <w:style w:type="character" w:customStyle="1" w:styleId="submitted-date">
    <w:name w:val="submitted-date"/>
    <w:basedOn w:val="DefaultParagraphFont"/>
    <w:rsid w:val="00FD7F11"/>
  </w:style>
  <w:style w:type="character" w:customStyle="1" w:styleId="submitted-time">
    <w:name w:val="submitted-time"/>
    <w:basedOn w:val="DefaultParagraphFont"/>
    <w:rsid w:val="00FD7F11"/>
  </w:style>
  <w:style w:type="paragraph" w:customStyle="1" w:styleId="date-comments">
    <w:name w:val="date-comments"/>
    <w:basedOn w:val="Normal"/>
    <w:uiPriority w:val="99"/>
    <w:qFormat/>
    <w:rsid w:val="00FD7F11"/>
    <w:pPr>
      <w:spacing w:before="100" w:beforeAutospacing="1" w:after="100" w:afterAutospacing="1" w:line="240" w:lineRule="auto"/>
    </w:pPr>
    <w:rPr>
      <w:rFonts w:ascii="Times" w:hAnsi="Times"/>
      <w:szCs w:val="20"/>
    </w:rPr>
  </w:style>
  <w:style w:type="paragraph" w:customStyle="1" w:styleId="Pa8">
    <w:name w:val="Pa8"/>
    <w:basedOn w:val="Default"/>
    <w:next w:val="Default"/>
    <w:uiPriority w:val="99"/>
    <w:qFormat/>
    <w:rsid w:val="00FD7F11"/>
    <w:pPr>
      <w:spacing w:line="181" w:lineRule="atLeast"/>
    </w:pPr>
    <w:rPr>
      <w:rFonts w:ascii="Sabon LT Std" w:eastAsia="MS Mincho" w:hAnsi="Sabon LT Std"/>
      <w:color w:val="auto"/>
      <w:sz w:val="22"/>
    </w:rPr>
  </w:style>
  <w:style w:type="character" w:customStyle="1" w:styleId="A2">
    <w:name w:val="A2"/>
    <w:uiPriority w:val="99"/>
    <w:rsid w:val="00FD7F11"/>
    <w:rPr>
      <w:rFonts w:cs="Sabon LT Std"/>
      <w:color w:val="000000"/>
      <w:sz w:val="15"/>
      <w:szCs w:val="15"/>
    </w:rPr>
  </w:style>
  <w:style w:type="paragraph" w:customStyle="1" w:styleId="Pa15">
    <w:name w:val="Pa15"/>
    <w:basedOn w:val="Default"/>
    <w:next w:val="Default"/>
    <w:uiPriority w:val="99"/>
    <w:qFormat/>
    <w:rsid w:val="00FD7F11"/>
    <w:pPr>
      <w:spacing w:line="241" w:lineRule="atLeast"/>
    </w:pPr>
    <w:rPr>
      <w:rFonts w:ascii="Sabon LT Std" w:eastAsia="MS Mincho" w:hAnsi="Sabon LT Std"/>
      <w:color w:val="auto"/>
      <w:sz w:val="22"/>
    </w:rPr>
  </w:style>
  <w:style w:type="character" w:customStyle="1" w:styleId="searchword">
    <w:name w:val="searchword"/>
    <w:basedOn w:val="DefaultParagraphFont"/>
    <w:rsid w:val="00FD7F11"/>
  </w:style>
  <w:style w:type="character" w:customStyle="1" w:styleId="meta-prep">
    <w:name w:val="meta-prep"/>
    <w:basedOn w:val="DefaultParagraphFont"/>
    <w:rsid w:val="00FD7F11"/>
  </w:style>
  <w:style w:type="character" w:customStyle="1" w:styleId="entry-date">
    <w:name w:val="entry-date"/>
    <w:basedOn w:val="DefaultParagraphFont"/>
    <w:rsid w:val="00FD7F11"/>
  </w:style>
  <w:style w:type="paragraph" w:customStyle="1" w:styleId="Header10">
    <w:name w:val="Header1"/>
    <w:aliases w:val="Header Char Char Char Char Char Char Char Cha,Char Char Char Cha"/>
    <w:basedOn w:val="Normal"/>
    <w:qFormat/>
    <w:rsid w:val="00FD7F11"/>
    <w:pPr>
      <w:spacing w:before="100" w:beforeAutospacing="1" w:after="100" w:afterAutospacing="1" w:line="240" w:lineRule="auto"/>
    </w:pPr>
    <w:rPr>
      <w:rFonts w:eastAsia="Times New Roman"/>
    </w:rPr>
  </w:style>
  <w:style w:type="character" w:customStyle="1" w:styleId="Date1">
    <w:name w:val="Date1"/>
    <w:basedOn w:val="DefaultParagraphFont"/>
    <w:rsid w:val="00FD7F11"/>
  </w:style>
  <w:style w:type="character" w:customStyle="1" w:styleId="CiteReal">
    <w:name w:val="CiteReal"/>
    <w:uiPriority w:val="1"/>
    <w:qFormat/>
    <w:rsid w:val="00FD7F11"/>
    <w:rPr>
      <w:rFonts w:ascii="Arial" w:hAnsi="Arial"/>
      <w:b/>
      <w:sz w:val="24"/>
      <w:u w:val="single"/>
    </w:rPr>
  </w:style>
  <w:style w:type="character" w:customStyle="1" w:styleId="tagChar1">
    <w:name w:val="tag Char1"/>
    <w:aliases w:val="No Spacing Char1,No Spacing311 Char,Card Format Char,Small Text Char1"/>
    <w:rsid w:val="00FD7F11"/>
    <w:rPr>
      <w:b/>
      <w:sz w:val="24"/>
    </w:rPr>
  </w:style>
  <w:style w:type="character" w:customStyle="1" w:styleId="articletitle">
    <w:name w:val="articletitle"/>
    <w:rsid w:val="00FD7F11"/>
    <w:rPr>
      <w:rFonts w:cs="Times New Roman"/>
    </w:rPr>
  </w:style>
  <w:style w:type="character" w:customStyle="1" w:styleId="6pointChar">
    <w:name w:val="6 point Char"/>
    <w:rsid w:val="00FD7F11"/>
    <w:rPr>
      <w:rFonts w:cs="Times New Roman"/>
      <w:sz w:val="12"/>
      <w:lang w:val="en-US" w:eastAsia="en-US"/>
    </w:rPr>
  </w:style>
  <w:style w:type="character" w:customStyle="1" w:styleId="StyleThickunderline">
    <w:name w:val="Style Thick underline"/>
    <w:qFormat/>
    <w:rsid w:val="00FD7F11"/>
    <w:rPr>
      <w:u w:val="thick"/>
    </w:rPr>
  </w:style>
  <w:style w:type="character" w:customStyle="1" w:styleId="UnderlineTextChar">
    <w:name w:val="Underline Text Char"/>
    <w:link w:val="UnderlineText"/>
    <w:rsid w:val="00FD7F11"/>
    <w:rPr>
      <w:u w:val="single"/>
    </w:rPr>
  </w:style>
  <w:style w:type="character" w:customStyle="1" w:styleId="SmallText0">
    <w:name w:val="SmallText"/>
    <w:rsid w:val="00FD7F11"/>
    <w:rPr>
      <w:color w:val="000000"/>
    </w:rPr>
  </w:style>
  <w:style w:type="paragraph" w:customStyle="1" w:styleId="HeadingsBase">
    <w:name w:val="Headings Base"/>
    <w:basedOn w:val="Normal"/>
    <w:link w:val="HeadingsBaseChar"/>
    <w:qFormat/>
    <w:rsid w:val="00FD7F11"/>
    <w:pPr>
      <w:keepNext/>
      <w:keepLines/>
      <w:suppressAutoHyphens/>
      <w:spacing w:before="20" w:after="120" w:line="240" w:lineRule="auto"/>
      <w:jc w:val="center"/>
    </w:pPr>
    <w:rPr>
      <w:rFonts w:eastAsia="Times New Roman"/>
      <w:b/>
      <w:kern w:val="32"/>
      <w:sz w:val="32"/>
      <w:szCs w:val="20"/>
    </w:rPr>
  </w:style>
  <w:style w:type="character" w:customStyle="1" w:styleId="HeadingsBaseChar">
    <w:name w:val="Headings Base Char"/>
    <w:basedOn w:val="DefaultParagraphFont"/>
    <w:link w:val="HeadingsBase"/>
    <w:rsid w:val="00FD7F11"/>
    <w:rPr>
      <w:rFonts w:ascii="Calibri" w:eastAsia="Times New Roman" w:hAnsi="Calibri"/>
      <w:b/>
      <w:kern w:val="32"/>
      <w:sz w:val="32"/>
      <w:szCs w:val="20"/>
    </w:rPr>
  </w:style>
  <w:style w:type="character" w:customStyle="1" w:styleId="underline3">
    <w:name w:val="underline3"/>
    <w:basedOn w:val="underline20"/>
    <w:rsid w:val="00FD7F11"/>
    <w:rPr>
      <w:u w:val="single"/>
      <w:bdr w:val="none" w:sz="0" w:space="0" w:color="auto"/>
      <w:shd w:val="clear" w:color="auto" w:fill="FFFF00"/>
    </w:rPr>
  </w:style>
  <w:style w:type="paragraph" w:customStyle="1" w:styleId="HeadingFake">
    <w:name w:val="Heading Fake"/>
    <w:basedOn w:val="Heading3"/>
    <w:qFormat/>
    <w:rsid w:val="00FD7F11"/>
    <w:pPr>
      <w:suppressAutoHyphens/>
      <w:spacing w:before="20" w:after="120" w:line="240" w:lineRule="auto"/>
      <w:outlineLvl w:val="9"/>
    </w:pPr>
    <w:rPr>
      <w:rFonts w:cs="Arial"/>
      <w:bCs/>
      <w:kern w:val="32"/>
      <w:szCs w:val="26"/>
    </w:rPr>
  </w:style>
  <w:style w:type="paragraph" w:customStyle="1" w:styleId="SchoolPaper">
    <w:name w:val="School Paper"/>
    <w:basedOn w:val="Normal"/>
    <w:qFormat/>
    <w:rsid w:val="00FD7F11"/>
    <w:pPr>
      <w:spacing w:after="0" w:line="480" w:lineRule="auto"/>
      <w:ind w:firstLine="720"/>
    </w:pPr>
    <w:rPr>
      <w:rFonts w:eastAsia="Times New Roman"/>
      <w:kern w:val="32"/>
      <w:szCs w:val="20"/>
    </w:rPr>
  </w:style>
  <w:style w:type="paragraph" w:customStyle="1" w:styleId="SchoolBlockQuote">
    <w:name w:val="School Block Quote"/>
    <w:basedOn w:val="SchoolPaper"/>
    <w:qFormat/>
    <w:rsid w:val="00FD7F11"/>
  </w:style>
  <w:style w:type="paragraph" w:customStyle="1" w:styleId="SchoolWorksCited">
    <w:name w:val="School Works Cited"/>
    <w:basedOn w:val="SchoolPaper"/>
    <w:qFormat/>
    <w:rsid w:val="00FD7F11"/>
  </w:style>
  <w:style w:type="paragraph" w:customStyle="1" w:styleId="BlockQuote">
    <w:name w:val="Block Quote"/>
    <w:basedOn w:val="Normal"/>
    <w:qFormat/>
    <w:rsid w:val="00FD7F11"/>
    <w:pPr>
      <w:spacing w:after="0" w:line="240" w:lineRule="auto"/>
      <w:ind w:left="720" w:right="720"/>
    </w:pPr>
    <w:rPr>
      <w:rFonts w:eastAsia="Times New Roman"/>
      <w:kern w:val="32"/>
      <w:szCs w:val="20"/>
    </w:rPr>
  </w:style>
  <w:style w:type="character" w:customStyle="1" w:styleId="menu">
    <w:name w:val="menu"/>
    <w:basedOn w:val="DefaultParagraphFont"/>
    <w:rsid w:val="00FD7F11"/>
  </w:style>
  <w:style w:type="paragraph" w:customStyle="1" w:styleId="PaperBody">
    <w:name w:val="Paper Body"/>
    <w:basedOn w:val="Normal"/>
    <w:qFormat/>
    <w:rsid w:val="00FD7F11"/>
    <w:pPr>
      <w:spacing w:after="0" w:line="480" w:lineRule="auto"/>
      <w:ind w:firstLine="720"/>
    </w:pPr>
    <w:rPr>
      <w:rFonts w:eastAsia="Times New Roman"/>
      <w:kern w:val="32"/>
    </w:rPr>
  </w:style>
  <w:style w:type="paragraph" w:customStyle="1" w:styleId="PaperCitation">
    <w:name w:val="Paper Citation"/>
    <w:basedOn w:val="Normal"/>
    <w:qFormat/>
    <w:rsid w:val="00FD7F11"/>
    <w:pPr>
      <w:spacing w:after="0" w:line="480" w:lineRule="auto"/>
      <w:ind w:left="720" w:hanging="720"/>
    </w:pPr>
    <w:rPr>
      <w:rFonts w:eastAsia="Times New Roman"/>
      <w:kern w:val="32"/>
      <w:szCs w:val="20"/>
    </w:rPr>
  </w:style>
  <w:style w:type="character" w:customStyle="1" w:styleId="hatChar">
    <w:name w:val="hat Char"/>
    <w:basedOn w:val="DefaultParagraphFont"/>
    <w:link w:val="hat"/>
    <w:rsid w:val="00FD7F11"/>
    <w:rPr>
      <w:rFonts w:ascii="Calibri" w:eastAsia="Calibri" w:hAnsi="Calibri"/>
      <w:b/>
      <w:bCs/>
      <w:color w:val="000000"/>
      <w:sz w:val="32"/>
      <w:u w:val="single"/>
    </w:rPr>
  </w:style>
  <w:style w:type="paragraph" w:customStyle="1" w:styleId="WW-Default">
    <w:name w:val="WW-Default"/>
    <w:qFormat/>
    <w:rsid w:val="00FD7F11"/>
    <w:pPr>
      <w:suppressAutoHyphens/>
      <w:spacing w:after="0" w:line="240" w:lineRule="auto"/>
    </w:pPr>
    <w:rPr>
      <w:rFonts w:ascii="Georgia" w:eastAsia="Calibri" w:hAnsi="Georgia" w:cs="Calibri"/>
      <w:lang w:eastAsia="ar-SA"/>
    </w:rPr>
  </w:style>
  <w:style w:type="paragraph" w:customStyle="1" w:styleId="Standard">
    <w:name w:val="Standard"/>
    <w:qFormat/>
    <w:rsid w:val="00FD7F11"/>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itxtrst">
    <w:name w:val="itxtrst"/>
    <w:rsid w:val="00FD7F11"/>
  </w:style>
  <w:style w:type="character" w:customStyle="1" w:styleId="A-Underlining">
    <w:name w:val="A-Underlining"/>
    <w:basedOn w:val="DefaultParagraphFont"/>
    <w:rsid w:val="00FD7F11"/>
    <w:rPr>
      <w:rFonts w:ascii="Garamond" w:hAnsi="Garamond"/>
      <w:color w:val="auto"/>
      <w:sz w:val="24"/>
      <w:u w:val="single"/>
    </w:rPr>
  </w:style>
  <w:style w:type="paragraph" w:customStyle="1" w:styleId="B-TagCite">
    <w:name w:val="B-TagCite"/>
    <w:qFormat/>
    <w:rsid w:val="00FD7F11"/>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rsid w:val="00FD7F11"/>
    <w:rPr>
      <w:rFonts w:ascii="Times New Roman" w:eastAsia="Times New Roman" w:hAnsi="Times New Roman" w:cs="Times New Roman"/>
      <w:b/>
      <w:szCs w:val="20"/>
    </w:rPr>
  </w:style>
  <w:style w:type="character" w:customStyle="1" w:styleId="StyleUnderlineBold">
    <w:name w:val="Style Underline + Bold"/>
    <w:rsid w:val="00FD7F11"/>
    <w:rPr>
      <w:b/>
      <w:bCs/>
      <w:u w:val="single"/>
    </w:rPr>
  </w:style>
  <w:style w:type="character" w:customStyle="1" w:styleId="smallChar0">
    <w:name w:val="small Char"/>
    <w:rsid w:val="00FD7F11"/>
    <w:rPr>
      <w:rFonts w:eastAsia="Calibri"/>
      <w:sz w:val="16"/>
      <w:szCs w:val="22"/>
      <w:lang w:val="en-US" w:eastAsia="en-US" w:bidi="ar-SA"/>
    </w:rPr>
  </w:style>
  <w:style w:type="character" w:customStyle="1" w:styleId="Underline-Highlighted">
    <w:name w:val="Underline-Highlighted"/>
    <w:uiPriority w:val="1"/>
    <w:qFormat/>
    <w:rsid w:val="00FD7F11"/>
    <w:rPr>
      <w:rFonts w:ascii="Cambria" w:hAnsi="Cambria"/>
      <w:sz w:val="24"/>
      <w:u w:val="single"/>
      <w:bdr w:val="none" w:sz="0" w:space="0" w:color="auto"/>
      <w:shd w:val="clear" w:color="auto" w:fill="99FF66"/>
    </w:rPr>
  </w:style>
  <w:style w:type="character" w:customStyle="1" w:styleId="newsmain">
    <w:name w:val="news_main"/>
    <w:basedOn w:val="DefaultParagraphFont"/>
    <w:rsid w:val="00FD7F11"/>
  </w:style>
  <w:style w:type="character" w:customStyle="1" w:styleId="UnderlinedTextCharChar">
    <w:name w:val="Underlined Text Char Char"/>
    <w:basedOn w:val="DefaultParagraphFont"/>
    <w:rsid w:val="00FD7F11"/>
    <w:rPr>
      <w:rFonts w:cs="Arial"/>
      <w:bCs/>
      <w:noProof w:val="0"/>
      <w:szCs w:val="26"/>
      <w:u w:val="single"/>
      <w:lang w:val="en-US" w:eastAsia="en-US" w:bidi="ar-SA"/>
    </w:rPr>
  </w:style>
  <w:style w:type="character" w:customStyle="1" w:styleId="il">
    <w:name w:val="il"/>
    <w:rsid w:val="00FD7F11"/>
  </w:style>
  <w:style w:type="character" w:customStyle="1" w:styleId="BodyText10">
    <w:name w:val="Body Text1"/>
    <w:rsid w:val="00FD7F1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date-display-single">
    <w:name w:val="date-display-single"/>
    <w:rsid w:val="00FD7F11"/>
  </w:style>
  <w:style w:type="paragraph" w:customStyle="1" w:styleId="10ptfont">
    <w:name w:val="10pt font"/>
    <w:basedOn w:val="Normal"/>
    <w:link w:val="10ptfontChar"/>
    <w:autoRedefine/>
    <w:rsid w:val="00FD7F11"/>
    <w:pPr>
      <w:spacing w:after="0" w:line="240" w:lineRule="auto"/>
    </w:pPr>
    <w:rPr>
      <w:rFonts w:eastAsia="Times New Roman"/>
      <w:sz w:val="20"/>
    </w:rPr>
  </w:style>
  <w:style w:type="character" w:customStyle="1" w:styleId="10ptfontChar">
    <w:name w:val="10pt font Char"/>
    <w:link w:val="10ptfont"/>
    <w:rsid w:val="00FD7F11"/>
    <w:rPr>
      <w:rFonts w:ascii="Calibri" w:eastAsia="Times New Roman" w:hAnsi="Calibri"/>
      <w:sz w:val="20"/>
    </w:rPr>
  </w:style>
  <w:style w:type="character" w:customStyle="1" w:styleId="HIGHLIGHT0">
    <w:name w:val="HIGHLIGHT"/>
    <w:uiPriority w:val="1"/>
    <w:rsid w:val="00FD7F11"/>
    <w:rPr>
      <w:rFonts w:ascii="Calibri" w:hAnsi="Calibri"/>
      <w:b/>
      <w:bCs/>
      <w:sz w:val="24"/>
      <w:u w:val="single"/>
      <w:bdr w:val="none" w:sz="0" w:space="0" w:color="auto"/>
      <w:shd w:val="clear" w:color="auto" w:fill="B3423F"/>
    </w:rPr>
  </w:style>
  <w:style w:type="character" w:customStyle="1" w:styleId="QuoteChar1">
    <w:name w:val="Quote Char1"/>
    <w:basedOn w:val="DefaultParagraphFont"/>
    <w:uiPriority w:val="29"/>
    <w:rsid w:val="00FD7F11"/>
    <w:rPr>
      <w:rFonts w:ascii="Georgia" w:eastAsia="Calibri" w:hAnsi="Georgia"/>
      <w:iCs/>
      <w:sz w:val="16"/>
    </w:rPr>
  </w:style>
  <w:style w:type="paragraph" w:customStyle="1" w:styleId="Shrink8">
    <w:name w:val="Shrink8"/>
    <w:basedOn w:val="Normal"/>
    <w:qFormat/>
    <w:rsid w:val="00FD7F11"/>
    <w:pPr>
      <w:spacing w:after="0" w:line="240" w:lineRule="auto"/>
    </w:pPr>
    <w:rPr>
      <w:rFonts w:eastAsia="Cambria"/>
    </w:rPr>
  </w:style>
  <w:style w:type="character" w:customStyle="1" w:styleId="StyleUnderlineCharChar9pt">
    <w:name w:val="Style Underline Char Char + 9 pt"/>
    <w:rsid w:val="00FD7F11"/>
    <w:rPr>
      <w:rFonts w:ascii="Times New Roman" w:hAnsi="Times New Roman" w:cs="Times New Roman" w:hint="default"/>
      <w:sz w:val="20"/>
      <w:szCs w:val="24"/>
      <w:u w:val="single"/>
      <w:lang w:val="en-US" w:eastAsia="en-US" w:bidi="ar-SA"/>
    </w:rPr>
  </w:style>
  <w:style w:type="character" w:customStyle="1" w:styleId="StyleUnderlineCharChar9ptBold">
    <w:name w:val="Style Underline Char Char + 9 pt Bold"/>
    <w:rsid w:val="00FD7F11"/>
    <w:rPr>
      <w:rFonts w:ascii="Times New Roman" w:hAnsi="Times New Roman" w:cs="Times New Roman" w:hint="default"/>
      <w:b/>
      <w:bCs/>
      <w:sz w:val="20"/>
      <w:szCs w:val="24"/>
      <w:u w:val="single"/>
      <w:lang w:val="en-US" w:eastAsia="en-US" w:bidi="ar-SA"/>
    </w:rPr>
  </w:style>
  <w:style w:type="paragraph" w:customStyle="1" w:styleId="western">
    <w:name w:val="western"/>
    <w:basedOn w:val="Normal"/>
    <w:qFormat/>
    <w:rsid w:val="00FD7F11"/>
    <w:pPr>
      <w:suppressAutoHyphens/>
      <w:spacing w:before="280" w:after="280" w:line="240" w:lineRule="auto"/>
    </w:pPr>
    <w:rPr>
      <w:color w:val="000000"/>
    </w:rPr>
  </w:style>
  <w:style w:type="character" w:customStyle="1" w:styleId="StyleIntenseReferenceGaramond">
    <w:name w:val="Style Intense Reference + Garamond"/>
    <w:rsid w:val="00FD7F11"/>
    <w:rPr>
      <w:rFonts w:ascii="Garamond" w:hAnsi="Garamond"/>
      <w:bCs/>
      <w:color w:val="auto"/>
      <w:spacing w:val="5"/>
      <w:sz w:val="20"/>
      <w:u w:val="single"/>
    </w:rPr>
  </w:style>
  <w:style w:type="character" w:customStyle="1" w:styleId="StyleIntenseReferenceGaramondBold">
    <w:name w:val="Style Intense Reference + Garamond Bold"/>
    <w:rsid w:val="00FD7F11"/>
    <w:rPr>
      <w:rFonts w:ascii="Garamond" w:hAnsi="Garamond"/>
      <w:b/>
      <w:bCs/>
      <w:color w:val="auto"/>
      <w:spacing w:val="5"/>
      <w:sz w:val="20"/>
      <w:u w:val="single"/>
    </w:rPr>
  </w:style>
  <w:style w:type="character" w:customStyle="1" w:styleId="detailtitle">
    <w:name w:val="detailtitle"/>
    <w:basedOn w:val="DefaultParagraphFont"/>
    <w:rsid w:val="00FD7F11"/>
  </w:style>
  <w:style w:type="character" w:customStyle="1" w:styleId="a">
    <w:name w:val="a"/>
    <w:basedOn w:val="DefaultParagraphFont"/>
    <w:rsid w:val="00FD7F11"/>
  </w:style>
  <w:style w:type="character" w:customStyle="1" w:styleId="newstime">
    <w:name w:val="newstime"/>
    <w:basedOn w:val="DefaultParagraphFont"/>
    <w:rsid w:val="00FD7F11"/>
  </w:style>
  <w:style w:type="character" w:customStyle="1" w:styleId="IntenseReference1">
    <w:name w:val="Intense Reference1"/>
    <w:qFormat/>
    <w:rsid w:val="00FD7F11"/>
    <w:rPr>
      <w:rFonts w:ascii="Arial" w:hAnsi="Arial"/>
      <w:bCs/>
      <w:color w:val="auto"/>
      <w:spacing w:val="5"/>
      <w:sz w:val="20"/>
      <w:u w:val="thick"/>
    </w:rPr>
  </w:style>
  <w:style w:type="character" w:customStyle="1" w:styleId="TagChar3">
    <w:name w:val="Tag Char3"/>
    <w:rsid w:val="00FD7F11"/>
    <w:rPr>
      <w:rFonts w:ascii="Palatino Linotype" w:hAnsi="Palatino Linotype"/>
      <w:b/>
      <w:sz w:val="24"/>
      <w:szCs w:val="24"/>
      <w:lang w:val="en-US" w:eastAsia="en-US" w:bidi="ar-SA"/>
    </w:rPr>
  </w:style>
  <w:style w:type="character" w:customStyle="1" w:styleId="StyleHeading2CharHeading2CharCharCharCharCharCharCharT">
    <w:name w:val="Style Heading 2 CharHeading 2 Char Char Char Char Char Char CharT..."/>
    <w:rsid w:val="00FD7F11"/>
    <w:rPr>
      <w:rFonts w:ascii="Garamond" w:hAnsi="Garamond"/>
      <w:b/>
      <w:sz w:val="24"/>
      <w:szCs w:val="26"/>
      <w:bdr w:val="none" w:sz="0" w:space="0" w:color="auto"/>
      <w:shd w:val="clear" w:color="auto" w:fill="FFFF00"/>
    </w:rPr>
  </w:style>
  <w:style w:type="character" w:customStyle="1" w:styleId="texto1">
    <w:name w:val="texto1"/>
    <w:basedOn w:val="DefaultParagraphFont"/>
    <w:rsid w:val="00FD7F11"/>
  </w:style>
  <w:style w:type="character" w:customStyle="1" w:styleId="ilad1">
    <w:name w:val="il_ad1"/>
    <w:rsid w:val="00FD7F11"/>
    <w:rPr>
      <w:vanish/>
      <w:webHidden w:val="0"/>
      <w:color w:val="000000"/>
      <w:u w:val="single"/>
      <w:specVanish/>
    </w:rPr>
  </w:style>
  <w:style w:type="character" w:customStyle="1" w:styleId="ThickUnderlineCharChar">
    <w:name w:val="Thick Underline Char Char"/>
    <w:rsid w:val="00FD7F11"/>
    <w:rPr>
      <w:sz w:val="24"/>
      <w:szCs w:val="24"/>
      <w:u w:val="thick"/>
      <w:lang w:val="en-US" w:eastAsia="en-US" w:bidi="ar-SA"/>
    </w:rPr>
  </w:style>
  <w:style w:type="character" w:customStyle="1" w:styleId="Underline21">
    <w:name w:val="Underline 2"/>
    <w:basedOn w:val="DefaultParagraphFont"/>
    <w:uiPriority w:val="1"/>
    <w:qFormat/>
    <w:rsid w:val="00FD7F11"/>
    <w:rPr>
      <w:b/>
      <w:u w:val="single"/>
    </w:rPr>
  </w:style>
  <w:style w:type="paragraph" w:customStyle="1" w:styleId="first">
    <w:name w:val="first"/>
    <w:basedOn w:val="Normal"/>
    <w:qFormat/>
    <w:rsid w:val="00FD7F11"/>
    <w:pPr>
      <w:spacing w:before="100" w:beforeAutospacing="1" w:after="100" w:afterAutospacing="1" w:line="240" w:lineRule="auto"/>
    </w:pPr>
    <w:rPr>
      <w:rFonts w:eastAsia="Times New Roman"/>
      <w:sz w:val="24"/>
    </w:rPr>
  </w:style>
  <w:style w:type="character" w:customStyle="1" w:styleId="tx">
    <w:name w:val="tx"/>
    <w:basedOn w:val="DefaultParagraphFont"/>
    <w:rsid w:val="00FD7F11"/>
  </w:style>
  <w:style w:type="character" w:customStyle="1" w:styleId="oneclick-link">
    <w:name w:val="oneclick-link"/>
    <w:basedOn w:val="DefaultParagraphFont"/>
    <w:rsid w:val="00FD7F11"/>
  </w:style>
  <w:style w:type="paragraph" w:customStyle="1" w:styleId="StyleHeading4TagsmalltextBigcardbodyNormalTagNotBold">
    <w:name w:val="Style Heading 4Tagsmall textBig cardbodyNormal Tag + Not Bold"/>
    <w:basedOn w:val="Heading4"/>
    <w:next w:val="loose"/>
    <w:qFormat/>
    <w:rsid w:val="00FD7F11"/>
    <w:pPr>
      <w:spacing w:before="200" w:line="240" w:lineRule="auto"/>
    </w:pPr>
    <w:rPr>
      <w:iCs w:val="0"/>
      <w:sz w:val="22"/>
    </w:rPr>
  </w:style>
  <w:style w:type="character" w:styleId="HTMLTypewriter">
    <w:name w:val="HTML Typewriter"/>
    <w:basedOn w:val="DefaultParagraphFont"/>
    <w:unhideWhenUsed/>
    <w:rsid w:val="00FD7F11"/>
    <w:rPr>
      <w:rFonts w:ascii="Consolas" w:hAnsi="Consolas" w:cs="Consolas"/>
      <w:sz w:val="20"/>
      <w:szCs w:val="20"/>
    </w:rPr>
  </w:style>
  <w:style w:type="character" w:customStyle="1" w:styleId="EndnoteTextChar">
    <w:name w:val="Endnote Text Char"/>
    <w:basedOn w:val="DefaultParagraphFont"/>
    <w:locked/>
    <w:rsid w:val="00FD7F11"/>
  </w:style>
  <w:style w:type="character" w:customStyle="1" w:styleId="BodyTextFirstIndentChar">
    <w:name w:val="Body Text First Indent Char"/>
    <w:basedOn w:val="Heading8Char"/>
    <w:locked/>
    <w:rsid w:val="00FD7F11"/>
    <w:rPr>
      <w:rFonts w:ascii="Georgia" w:eastAsiaTheme="majorEastAsia" w:hAnsi="Georgia" w:cs="Arial"/>
      <w:b/>
      <w:color w:val="404040" w:themeColor="text1" w:themeTint="BF"/>
      <w:kern w:val="32"/>
      <w:sz w:val="24"/>
      <w:szCs w:val="24"/>
      <w:u w:val="double"/>
    </w:rPr>
  </w:style>
  <w:style w:type="character" w:customStyle="1" w:styleId="BodyTextIndent2Char">
    <w:name w:val="Body Text Indent 2 Char"/>
    <w:basedOn w:val="DefaultParagraphFont"/>
    <w:locked/>
    <w:rsid w:val="00FD7F11"/>
  </w:style>
  <w:style w:type="character" w:customStyle="1" w:styleId="BlockHeadingsCharCharChar">
    <w:name w:val="Block Headings Char Char Char"/>
    <w:locked/>
    <w:rsid w:val="00FD7F11"/>
  </w:style>
  <w:style w:type="paragraph" w:customStyle="1" w:styleId="BlockHeadingsCharChar">
    <w:name w:val="Block Headings Char Char"/>
    <w:basedOn w:val="Normal"/>
    <w:qFormat/>
    <w:rsid w:val="00FD7F11"/>
    <w:pPr>
      <w:spacing w:after="0" w:line="240" w:lineRule="auto"/>
    </w:pPr>
  </w:style>
  <w:style w:type="character" w:customStyle="1" w:styleId="CitesCharCharCharChar">
    <w:name w:val="Cites Char Char Char Char"/>
    <w:locked/>
    <w:rsid w:val="00FD7F11"/>
  </w:style>
  <w:style w:type="character" w:customStyle="1" w:styleId="TagsChar1CharChar">
    <w:name w:val="Tags Char1 Char Char"/>
    <w:locked/>
    <w:rsid w:val="00FD7F11"/>
  </w:style>
  <w:style w:type="paragraph" w:customStyle="1" w:styleId="TagsChar1Char">
    <w:name w:val="Tags Char1 Char"/>
    <w:basedOn w:val="Normal"/>
    <w:qFormat/>
    <w:rsid w:val="00FD7F11"/>
    <w:pPr>
      <w:spacing w:after="0" w:line="240" w:lineRule="auto"/>
    </w:pPr>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FD7F11"/>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FD7F11"/>
    <w:pPr>
      <w:spacing w:after="0" w:line="240" w:lineRule="auto"/>
    </w:pPr>
  </w:style>
  <w:style w:type="character" w:customStyle="1" w:styleId="CardsFont6ptCharCharChar">
    <w:name w:val="Cards + Font: 6 pt Char Char Char"/>
    <w:locked/>
    <w:rsid w:val="00FD7F11"/>
  </w:style>
  <w:style w:type="character" w:customStyle="1" w:styleId="blocktitleChar">
    <w:name w:val="block title Char"/>
    <w:locked/>
    <w:rsid w:val="00FD7F11"/>
  </w:style>
  <w:style w:type="character" w:customStyle="1" w:styleId="Cards1Char">
    <w:name w:val="Cards1 Char"/>
    <w:locked/>
    <w:rsid w:val="00FD7F11"/>
  </w:style>
  <w:style w:type="paragraph" w:customStyle="1" w:styleId="Cards1">
    <w:name w:val="Cards1"/>
    <w:basedOn w:val="Normal"/>
    <w:qFormat/>
    <w:rsid w:val="00FD7F11"/>
    <w:pPr>
      <w:spacing w:after="0" w:line="240" w:lineRule="auto"/>
    </w:pPr>
  </w:style>
  <w:style w:type="character" w:customStyle="1" w:styleId="CardsUnderlineChar">
    <w:name w:val="Cards + Underline Char"/>
    <w:locked/>
    <w:rsid w:val="00FD7F11"/>
  </w:style>
  <w:style w:type="paragraph" w:customStyle="1" w:styleId="CardsUnderline">
    <w:name w:val="Cards + Underline"/>
    <w:basedOn w:val="Normal"/>
    <w:next w:val="Style3"/>
    <w:qFormat/>
    <w:rsid w:val="00FD7F11"/>
    <w:pPr>
      <w:spacing w:after="0" w:line="240" w:lineRule="auto"/>
    </w:pPr>
  </w:style>
  <w:style w:type="paragraph" w:customStyle="1" w:styleId="StyleNormalWebNormalWebChar1CharNormalWebCharCharC">
    <w:name w:val="Style Normal (Web)Normal (Web) Char1 CharNormal (Web) Char Char C..."/>
    <w:basedOn w:val="Title"/>
    <w:qFormat/>
    <w:rsid w:val="00FD7F11"/>
    <w:pPr>
      <w:pBdr>
        <w:bottom w:val="none" w:sz="0" w:space="0" w:color="auto"/>
      </w:pBdr>
      <w:spacing w:after="0"/>
      <w:contextualSpacing w:val="0"/>
    </w:pPr>
    <w:rPr>
      <w:rFonts w:ascii="Georgia" w:hAnsi="Georgia"/>
      <w:bCs w:val="0"/>
      <w:u w:val="none"/>
    </w:rPr>
  </w:style>
  <w:style w:type="paragraph" w:customStyle="1" w:styleId="Reference">
    <w:name w:val="Reference"/>
    <w:qFormat/>
    <w:rsid w:val="00FD7F11"/>
    <w:pPr>
      <w:spacing w:after="200" w:line="276" w:lineRule="auto"/>
    </w:pPr>
  </w:style>
  <w:style w:type="character" w:customStyle="1" w:styleId="Debate-CardSmalltextF2Char">
    <w:name w:val="Debate- Card Small text F2 Char"/>
    <w:locked/>
    <w:rsid w:val="00FD7F11"/>
  </w:style>
  <w:style w:type="paragraph" w:customStyle="1" w:styleId="Debate-CardSmalltextF2">
    <w:name w:val="Debate- Card Small text F2"/>
    <w:basedOn w:val="Normal"/>
    <w:next w:val="Normal"/>
    <w:qFormat/>
    <w:rsid w:val="00FD7F11"/>
    <w:pPr>
      <w:spacing w:after="0" w:line="240" w:lineRule="auto"/>
    </w:pPr>
  </w:style>
  <w:style w:type="paragraph" w:customStyle="1" w:styleId="StyleHeading2Heading2Char2CharHeading2Char1CharCharHead">
    <w:name w:val="Style Heading 2Heading 2 Char2 CharHeading 2 Char1 Char CharHead..."/>
    <w:basedOn w:val="Heading2"/>
    <w:qFormat/>
    <w:rsid w:val="00FD7F11"/>
    <w:pPr>
      <w:spacing w:before="480" w:line="240" w:lineRule="auto"/>
    </w:pPr>
  </w:style>
  <w:style w:type="paragraph" w:customStyle="1" w:styleId="Blocktitle0">
    <w:name w:val="Block title"/>
    <w:basedOn w:val="Heading1"/>
    <w:next w:val="Debate-EmphasizedText-F5"/>
    <w:autoRedefine/>
    <w:qFormat/>
    <w:rsid w:val="00FD7F11"/>
    <w:pPr>
      <w:spacing w:before="480" w:line="240" w:lineRule="auto"/>
    </w:pPr>
  </w:style>
  <w:style w:type="paragraph" w:customStyle="1" w:styleId="BlockHeading1">
    <w:name w:val="Block Heading 1"/>
    <w:basedOn w:val="Normal"/>
    <w:uiPriority w:val="99"/>
    <w:qFormat/>
    <w:rsid w:val="00FD7F11"/>
    <w:pPr>
      <w:spacing w:after="0" w:line="240" w:lineRule="auto"/>
    </w:pPr>
  </w:style>
  <w:style w:type="paragraph" w:customStyle="1" w:styleId="RepeatBlockHeading">
    <w:name w:val="Repeat Block Heading"/>
    <w:basedOn w:val="Normal"/>
    <w:next w:val="Underlining"/>
    <w:uiPriority w:val="99"/>
    <w:qFormat/>
    <w:rsid w:val="00FD7F11"/>
    <w:pPr>
      <w:spacing w:after="0" w:line="240" w:lineRule="auto"/>
    </w:pPr>
  </w:style>
  <w:style w:type="character" w:customStyle="1" w:styleId="CardTagChar">
    <w:name w:val="Card Tag Char"/>
    <w:locked/>
    <w:rsid w:val="00FD7F11"/>
  </w:style>
  <w:style w:type="paragraph" w:customStyle="1" w:styleId="CardTag">
    <w:name w:val="Card Tag"/>
    <w:next w:val="CardNotUnderlined"/>
    <w:qFormat/>
    <w:rsid w:val="00FD7F11"/>
    <w:pPr>
      <w:spacing w:after="200" w:line="276" w:lineRule="auto"/>
    </w:pPr>
  </w:style>
  <w:style w:type="paragraph" w:customStyle="1" w:styleId="textsmall">
    <w:name w:val="textsmall"/>
    <w:basedOn w:val="Normal"/>
    <w:next w:val="MicroText0"/>
    <w:qFormat/>
    <w:rsid w:val="00FD7F11"/>
    <w:pPr>
      <w:spacing w:after="0" w:line="240" w:lineRule="auto"/>
    </w:pPr>
  </w:style>
  <w:style w:type="paragraph" w:customStyle="1" w:styleId="SmallCite">
    <w:name w:val="Small Cite"/>
    <w:basedOn w:val="Normal"/>
    <w:next w:val="BlockHeading1"/>
    <w:qFormat/>
    <w:rsid w:val="00FD7F11"/>
    <w:pPr>
      <w:spacing w:after="0" w:line="240" w:lineRule="auto"/>
    </w:pPr>
  </w:style>
  <w:style w:type="paragraph" w:customStyle="1" w:styleId="links1">
    <w:name w:val="links1"/>
    <w:basedOn w:val="Normal"/>
    <w:qFormat/>
    <w:rsid w:val="00FD7F11"/>
    <w:pPr>
      <w:spacing w:after="0" w:line="240" w:lineRule="auto"/>
    </w:pPr>
  </w:style>
  <w:style w:type="paragraph" w:customStyle="1" w:styleId="endtext">
    <w:name w:val="endtext"/>
    <w:basedOn w:val="Normal"/>
    <w:next w:val="CardTag"/>
    <w:qFormat/>
    <w:rsid w:val="00FD7F11"/>
    <w:pPr>
      <w:spacing w:after="0" w:line="240" w:lineRule="auto"/>
    </w:pPr>
  </w:style>
  <w:style w:type="paragraph" w:customStyle="1" w:styleId="g">
    <w:name w:val="g"/>
    <w:basedOn w:val="Normal"/>
    <w:next w:val="Paste"/>
    <w:qFormat/>
    <w:rsid w:val="00FD7F11"/>
    <w:pPr>
      <w:spacing w:after="0" w:line="240" w:lineRule="auto"/>
    </w:pPr>
  </w:style>
  <w:style w:type="paragraph" w:customStyle="1" w:styleId="Repeatheader">
    <w:name w:val="Repeat header"/>
    <w:basedOn w:val="Normal"/>
    <w:next w:val="noindent"/>
    <w:autoRedefine/>
    <w:qFormat/>
    <w:rsid w:val="00FD7F11"/>
    <w:pPr>
      <w:spacing w:after="0" w:line="240" w:lineRule="auto"/>
    </w:pPr>
  </w:style>
  <w:style w:type="paragraph" w:customStyle="1" w:styleId="StyleCardNotUnderlined8pt">
    <w:name w:val="Style Card Not Underlined + 8 pt"/>
    <w:basedOn w:val="Debate-CardTextUnderlined-F3"/>
    <w:next w:val="endtext"/>
    <w:qFormat/>
    <w:rsid w:val="00FD7F11"/>
    <w:pPr>
      <w:spacing w:after="0"/>
      <w:contextualSpacing w:val="0"/>
    </w:pPr>
    <w:rPr>
      <w:rFonts w:cstheme="minorBidi"/>
      <w:u w:val="none"/>
    </w:rPr>
  </w:style>
  <w:style w:type="paragraph" w:customStyle="1" w:styleId="CardNotUnderlined3">
    <w:name w:val="Card Not Underlined 3"/>
    <w:basedOn w:val="Debate-CardTextUnderlined-F3"/>
    <w:qFormat/>
    <w:rsid w:val="00FD7F11"/>
    <w:pPr>
      <w:spacing w:after="0"/>
      <w:contextualSpacing w:val="0"/>
    </w:pPr>
    <w:rPr>
      <w:rFonts w:cstheme="minorBidi"/>
      <w:u w:val="none"/>
    </w:rPr>
  </w:style>
  <w:style w:type="paragraph" w:customStyle="1" w:styleId="CardNotUnderlinedFinal">
    <w:name w:val="Card Not Underlined Final"/>
    <w:next w:val="g"/>
    <w:qFormat/>
    <w:rsid w:val="00FD7F11"/>
  </w:style>
  <w:style w:type="paragraph" w:customStyle="1" w:styleId="Numbering">
    <w:name w:val="Numbering"/>
    <w:basedOn w:val="Normal"/>
    <w:next w:val="Normal"/>
    <w:qFormat/>
    <w:rsid w:val="00FD7F11"/>
    <w:pPr>
      <w:spacing w:after="0" w:line="240" w:lineRule="auto"/>
    </w:pPr>
  </w:style>
  <w:style w:type="paragraph" w:customStyle="1" w:styleId="Un-IndexedHeading">
    <w:name w:val="Un-Indexed Heading"/>
    <w:basedOn w:val="Heading1"/>
    <w:next w:val="Normal"/>
    <w:qFormat/>
    <w:rsid w:val="00FD7F11"/>
    <w:pPr>
      <w:spacing w:before="480" w:line="240" w:lineRule="auto"/>
    </w:pPr>
  </w:style>
  <w:style w:type="paragraph" w:customStyle="1" w:styleId="Circle">
    <w:name w:val="Circle"/>
    <w:basedOn w:val="Normal"/>
    <w:next w:val="Normal"/>
    <w:qFormat/>
    <w:rsid w:val="00FD7F11"/>
    <w:pPr>
      <w:spacing w:after="0" w:line="240" w:lineRule="auto"/>
    </w:pPr>
  </w:style>
  <w:style w:type="paragraph" w:customStyle="1" w:styleId="PageHeader">
    <w:name w:val="Page Header"/>
    <w:basedOn w:val="Normal"/>
    <w:next w:val="CardNotUnderlined3"/>
    <w:link w:val="PageHeaderChar"/>
    <w:qFormat/>
    <w:rsid w:val="00FD7F11"/>
    <w:pPr>
      <w:spacing w:after="0" w:line="240" w:lineRule="auto"/>
    </w:pPr>
  </w:style>
  <w:style w:type="paragraph" w:customStyle="1" w:styleId="IndentedLettering">
    <w:name w:val="Indented Lettering"/>
    <w:next w:val="Normal"/>
    <w:qFormat/>
    <w:rsid w:val="00FD7F11"/>
  </w:style>
  <w:style w:type="paragraph" w:customStyle="1" w:styleId="Lettering">
    <w:name w:val="Lettering"/>
    <w:next w:val="Normal"/>
    <w:qFormat/>
    <w:rsid w:val="00FD7F11"/>
  </w:style>
  <w:style w:type="paragraph" w:customStyle="1" w:styleId="FileName">
    <w:name w:val="File Name"/>
    <w:basedOn w:val="Normal"/>
    <w:next w:val="Normal"/>
    <w:qFormat/>
    <w:rsid w:val="00FD7F11"/>
    <w:pPr>
      <w:spacing w:after="0" w:line="240" w:lineRule="auto"/>
    </w:pPr>
  </w:style>
  <w:style w:type="paragraph" w:customStyle="1" w:styleId="Pagination">
    <w:name w:val="Pagination"/>
    <w:basedOn w:val="Normal"/>
    <w:next w:val="Normal"/>
    <w:qFormat/>
    <w:rsid w:val="00FD7F11"/>
    <w:pPr>
      <w:spacing w:after="0" w:line="240" w:lineRule="auto"/>
    </w:pPr>
  </w:style>
  <w:style w:type="paragraph" w:customStyle="1" w:styleId="IndentedNumbering">
    <w:name w:val="Indented Numbering"/>
    <w:basedOn w:val="CardNotUnderlinedFinal"/>
    <w:next w:val="Normal"/>
    <w:qFormat/>
    <w:rsid w:val="00FD7F11"/>
  </w:style>
  <w:style w:type="paragraph" w:customStyle="1" w:styleId="CardContinued1">
    <w:name w:val="Card Continued 1"/>
    <w:basedOn w:val="Normal"/>
    <w:next w:val="Normal"/>
    <w:qFormat/>
    <w:rsid w:val="00FD7F11"/>
    <w:pPr>
      <w:spacing w:after="0" w:line="240" w:lineRule="auto"/>
    </w:pPr>
  </w:style>
  <w:style w:type="paragraph" w:customStyle="1" w:styleId="CardContinued2">
    <w:name w:val="Card Continued 2"/>
    <w:basedOn w:val="Circle"/>
    <w:next w:val="Normal"/>
    <w:qFormat/>
    <w:rsid w:val="00FD7F11"/>
  </w:style>
  <w:style w:type="paragraph" w:customStyle="1" w:styleId="Clearformatting">
    <w:name w:val="Clear formatting"/>
    <w:basedOn w:val="Normal"/>
    <w:next w:val="IndentedLettering"/>
    <w:qFormat/>
    <w:rsid w:val="00FD7F11"/>
    <w:pPr>
      <w:spacing w:after="0" w:line="240" w:lineRule="auto"/>
    </w:pPr>
  </w:style>
  <w:style w:type="paragraph" w:customStyle="1" w:styleId="SmallCardText">
    <w:name w:val="Small Card Text"/>
    <w:basedOn w:val="Lettering"/>
    <w:next w:val="FileName"/>
    <w:qFormat/>
    <w:rsid w:val="00FD7F11"/>
  </w:style>
  <w:style w:type="paragraph" w:customStyle="1" w:styleId="TAGFONT">
    <w:name w:val="TAG FONT"/>
    <w:basedOn w:val="Normal"/>
    <w:next w:val="Pagination"/>
    <w:autoRedefine/>
    <w:qFormat/>
    <w:rsid w:val="00FD7F11"/>
    <w:pPr>
      <w:spacing w:after="0" w:line="240" w:lineRule="auto"/>
    </w:pPr>
  </w:style>
  <w:style w:type="character" w:customStyle="1" w:styleId="LanguageStrikeChar">
    <w:name w:val="Language Strike Char"/>
    <w:locked/>
    <w:rsid w:val="00FD7F11"/>
  </w:style>
  <w:style w:type="paragraph" w:customStyle="1" w:styleId="LanguageStrike">
    <w:name w:val="Language Strike"/>
    <w:basedOn w:val="Normal"/>
    <w:next w:val="Normal"/>
    <w:uiPriority w:val="99"/>
    <w:qFormat/>
    <w:rsid w:val="00FD7F11"/>
    <w:pPr>
      <w:spacing w:after="0" w:line="240" w:lineRule="auto"/>
    </w:pPr>
  </w:style>
  <w:style w:type="character" w:customStyle="1" w:styleId="8pointChar">
    <w:name w:val="8 point Char"/>
    <w:locked/>
    <w:rsid w:val="00FD7F11"/>
  </w:style>
  <w:style w:type="paragraph" w:customStyle="1" w:styleId="8point">
    <w:name w:val="8 point"/>
    <w:basedOn w:val="Normal"/>
    <w:next w:val="fullstory"/>
    <w:qFormat/>
    <w:rsid w:val="00FD7F11"/>
    <w:pPr>
      <w:spacing w:after="0" w:line="240" w:lineRule="auto"/>
    </w:pPr>
  </w:style>
  <w:style w:type="character" w:customStyle="1" w:styleId="citationunderlineChar">
    <w:name w:val="citation/underline Char"/>
    <w:locked/>
    <w:rsid w:val="00FD7F11"/>
  </w:style>
  <w:style w:type="paragraph" w:customStyle="1" w:styleId="citationunderline">
    <w:name w:val="citation/underline"/>
    <w:autoRedefine/>
    <w:qFormat/>
    <w:rsid w:val="00FD7F11"/>
    <w:pPr>
      <w:spacing w:after="200" w:line="276" w:lineRule="auto"/>
    </w:pPr>
  </w:style>
  <w:style w:type="paragraph" w:customStyle="1" w:styleId="Style60">
    <w:name w:val="Style 6"/>
    <w:next w:val="8point"/>
    <w:qFormat/>
    <w:rsid w:val="00FD7F11"/>
    <w:pPr>
      <w:spacing w:after="200" w:line="276" w:lineRule="auto"/>
    </w:pPr>
  </w:style>
  <w:style w:type="paragraph" w:customStyle="1" w:styleId="Citation-Complete">
    <w:name w:val="Citation - Complete"/>
    <w:basedOn w:val="Normal"/>
    <w:next w:val="Lettering"/>
    <w:link w:val="Citation-CompleteChar"/>
    <w:autoRedefine/>
    <w:qFormat/>
    <w:rsid w:val="00FD7F11"/>
    <w:pPr>
      <w:spacing w:after="0" w:line="240" w:lineRule="auto"/>
    </w:pPr>
  </w:style>
  <w:style w:type="paragraph" w:customStyle="1" w:styleId="Citation-FirstLine">
    <w:name w:val="Citation - First Line"/>
    <w:basedOn w:val="Normal"/>
    <w:next w:val="Style4"/>
    <w:autoRedefine/>
    <w:qFormat/>
    <w:rsid w:val="00FD7F11"/>
    <w:pPr>
      <w:spacing w:after="0" w:line="240" w:lineRule="auto"/>
    </w:pPr>
  </w:style>
  <w:style w:type="character" w:customStyle="1" w:styleId="DateCitesAuthorCharChar">
    <w:name w:val="DateCitesAuthor Char Char"/>
    <w:locked/>
    <w:rsid w:val="00FD7F11"/>
  </w:style>
  <w:style w:type="paragraph" w:customStyle="1" w:styleId="DateCitesAuthorChar">
    <w:name w:val="DateCitesAuthor Char"/>
    <w:basedOn w:val="Normal"/>
    <w:qFormat/>
    <w:rsid w:val="00FD7F11"/>
    <w:pPr>
      <w:spacing w:after="0" w:line="240" w:lineRule="auto"/>
    </w:pPr>
  </w:style>
  <w:style w:type="paragraph" w:customStyle="1" w:styleId="articlebodynormaltext">
    <w:name w:val="articlebody_normaltext"/>
    <w:basedOn w:val="Normal"/>
    <w:next w:val="Citation-Complete"/>
    <w:qFormat/>
    <w:rsid w:val="00FD7F11"/>
    <w:pPr>
      <w:spacing w:after="0" w:line="240" w:lineRule="auto"/>
    </w:pPr>
  </w:style>
  <w:style w:type="paragraph" w:customStyle="1" w:styleId="2909F619802848F09E01365C32F34654">
    <w:name w:val="2909F619802848F09E01365C32F34654"/>
    <w:next w:val="Citation-FirstLine"/>
    <w:uiPriority w:val="99"/>
    <w:qFormat/>
    <w:rsid w:val="00FD7F11"/>
    <w:pPr>
      <w:spacing w:after="200" w:line="276" w:lineRule="auto"/>
    </w:pPr>
  </w:style>
  <w:style w:type="paragraph" w:customStyle="1" w:styleId="D345FF3D873148C5AE3FBF3267827368">
    <w:name w:val="D345FF3D873148C5AE3FBF3267827368"/>
    <w:uiPriority w:val="99"/>
    <w:qFormat/>
    <w:rsid w:val="00FD7F11"/>
    <w:pPr>
      <w:spacing w:after="200" w:line="276" w:lineRule="auto"/>
    </w:pPr>
  </w:style>
  <w:style w:type="paragraph" w:customStyle="1" w:styleId="targetcaption">
    <w:name w:val="targetcaption"/>
    <w:basedOn w:val="Normal"/>
    <w:next w:val="2909F619802848F09E01365C32F34654"/>
    <w:qFormat/>
    <w:rsid w:val="00FD7F11"/>
    <w:pPr>
      <w:spacing w:after="0" w:line="240" w:lineRule="auto"/>
    </w:pPr>
  </w:style>
  <w:style w:type="paragraph" w:customStyle="1" w:styleId="Tag12">
    <w:name w:val="Tag12"/>
    <w:basedOn w:val="Normal"/>
    <w:next w:val="Smalltext"/>
    <w:qFormat/>
    <w:rsid w:val="00FD7F11"/>
    <w:pPr>
      <w:spacing w:after="0" w:line="240" w:lineRule="auto"/>
    </w:pPr>
  </w:style>
  <w:style w:type="character" w:customStyle="1" w:styleId="StyleStyle411pt1Char">
    <w:name w:val="Style Style4 + 11 pt1 Char"/>
    <w:locked/>
    <w:rsid w:val="00FD7F11"/>
  </w:style>
  <w:style w:type="paragraph" w:customStyle="1" w:styleId="StyleStyle411pt1">
    <w:name w:val="Style Style4 + 11 pt1"/>
    <w:basedOn w:val="Normal"/>
    <w:next w:val="cards0"/>
    <w:qFormat/>
    <w:rsid w:val="00FD7F11"/>
    <w:pPr>
      <w:spacing w:after="0" w:line="240" w:lineRule="auto"/>
    </w:pPr>
  </w:style>
  <w:style w:type="paragraph" w:customStyle="1" w:styleId="CM5">
    <w:name w:val="CM5"/>
    <w:basedOn w:val="Normal"/>
    <w:qFormat/>
    <w:rsid w:val="00FD7F11"/>
    <w:pPr>
      <w:spacing w:after="0" w:line="240" w:lineRule="auto"/>
    </w:pPr>
  </w:style>
  <w:style w:type="paragraph" w:customStyle="1" w:styleId="CM9">
    <w:name w:val="CM9"/>
    <w:basedOn w:val="Normal"/>
    <w:uiPriority w:val="99"/>
    <w:qFormat/>
    <w:rsid w:val="00FD7F11"/>
    <w:pPr>
      <w:spacing w:after="0" w:line="240" w:lineRule="auto"/>
    </w:pPr>
  </w:style>
  <w:style w:type="paragraph" w:customStyle="1" w:styleId="CM6">
    <w:name w:val="CM6"/>
    <w:basedOn w:val="Normal"/>
    <w:uiPriority w:val="99"/>
    <w:qFormat/>
    <w:rsid w:val="00FD7F11"/>
    <w:pPr>
      <w:spacing w:after="0" w:line="240" w:lineRule="auto"/>
    </w:pPr>
  </w:style>
  <w:style w:type="paragraph" w:customStyle="1" w:styleId="boldness">
    <w:name w:val="boldness"/>
    <w:basedOn w:val="Normal"/>
    <w:next w:val="TagCite"/>
    <w:qFormat/>
    <w:rsid w:val="00FD7F11"/>
    <w:pPr>
      <w:spacing w:after="0" w:line="240" w:lineRule="auto"/>
    </w:pPr>
  </w:style>
  <w:style w:type="character" w:customStyle="1" w:styleId="UnderlineCardChar0">
    <w:name w:val="UnderlineCard Char"/>
    <w:locked/>
    <w:rsid w:val="00FD7F11"/>
  </w:style>
  <w:style w:type="paragraph" w:customStyle="1" w:styleId="UnderlineCard0">
    <w:name w:val="UnderlineCard"/>
    <w:basedOn w:val="Heading4"/>
    <w:next w:val="CM6"/>
    <w:qFormat/>
    <w:rsid w:val="00FD7F11"/>
    <w:pPr>
      <w:spacing w:before="200" w:line="240" w:lineRule="auto"/>
    </w:pPr>
    <w:rPr>
      <w:iCs w:val="0"/>
      <w:sz w:val="22"/>
    </w:rPr>
  </w:style>
  <w:style w:type="paragraph" w:customStyle="1" w:styleId="CM21">
    <w:name w:val="CM21"/>
    <w:basedOn w:val="Normal"/>
    <w:uiPriority w:val="99"/>
    <w:qFormat/>
    <w:rsid w:val="00FD7F11"/>
    <w:pPr>
      <w:spacing w:after="0" w:line="240" w:lineRule="auto"/>
    </w:pPr>
  </w:style>
  <w:style w:type="paragraph" w:customStyle="1" w:styleId="CM22">
    <w:name w:val="CM22"/>
    <w:basedOn w:val="Normal"/>
    <w:uiPriority w:val="99"/>
    <w:qFormat/>
    <w:rsid w:val="00FD7F11"/>
    <w:pPr>
      <w:spacing w:after="0" w:line="240" w:lineRule="auto"/>
    </w:pPr>
  </w:style>
  <w:style w:type="paragraph" w:customStyle="1" w:styleId="CM4">
    <w:name w:val="CM4"/>
    <w:basedOn w:val="Normal"/>
    <w:uiPriority w:val="99"/>
    <w:qFormat/>
    <w:rsid w:val="00FD7F11"/>
    <w:pPr>
      <w:spacing w:after="0" w:line="240" w:lineRule="auto"/>
    </w:pPr>
  </w:style>
  <w:style w:type="paragraph" w:customStyle="1" w:styleId="Pa10">
    <w:name w:val="Pa10"/>
    <w:basedOn w:val="Normal"/>
    <w:uiPriority w:val="99"/>
    <w:qFormat/>
    <w:rsid w:val="00FD7F11"/>
    <w:pPr>
      <w:spacing w:after="0" w:line="240" w:lineRule="auto"/>
    </w:pPr>
  </w:style>
  <w:style w:type="paragraph" w:customStyle="1" w:styleId="Pa31">
    <w:name w:val="Pa3+1"/>
    <w:basedOn w:val="Normal"/>
    <w:uiPriority w:val="99"/>
    <w:qFormat/>
    <w:rsid w:val="00FD7F11"/>
    <w:pPr>
      <w:spacing w:after="0" w:line="240" w:lineRule="auto"/>
    </w:pPr>
  </w:style>
  <w:style w:type="paragraph" w:customStyle="1" w:styleId="Pa1">
    <w:name w:val="Pa1"/>
    <w:basedOn w:val="Normal"/>
    <w:qFormat/>
    <w:rsid w:val="00FD7F11"/>
    <w:pPr>
      <w:spacing w:after="0" w:line="240" w:lineRule="auto"/>
    </w:pPr>
  </w:style>
  <w:style w:type="paragraph" w:customStyle="1" w:styleId="Pa2">
    <w:name w:val="Pa2"/>
    <w:basedOn w:val="Normal"/>
    <w:uiPriority w:val="99"/>
    <w:qFormat/>
    <w:rsid w:val="00FD7F11"/>
    <w:pPr>
      <w:spacing w:after="0" w:line="240" w:lineRule="auto"/>
    </w:pPr>
  </w:style>
  <w:style w:type="paragraph" w:customStyle="1" w:styleId="FreeFormA">
    <w:name w:val="Free Form A"/>
    <w:next w:val="Pa10"/>
    <w:uiPriority w:val="99"/>
    <w:qFormat/>
    <w:rsid w:val="00FD7F11"/>
    <w:pPr>
      <w:spacing w:after="200" w:line="276" w:lineRule="auto"/>
    </w:pPr>
  </w:style>
  <w:style w:type="paragraph" w:customStyle="1" w:styleId="H4Tag">
    <w:name w:val="H4 (Tag)"/>
    <w:basedOn w:val="Normal"/>
    <w:next w:val="Pa31"/>
    <w:qFormat/>
    <w:rsid w:val="00FD7F11"/>
    <w:pPr>
      <w:spacing w:after="0" w:line="240" w:lineRule="auto"/>
    </w:pPr>
  </w:style>
  <w:style w:type="character" w:customStyle="1" w:styleId="CardUpSize-LightChar">
    <w:name w:val="CardUpSize - Light Char"/>
    <w:basedOn w:val="DefaultParagraphFont"/>
    <w:locked/>
    <w:rsid w:val="00FD7F11"/>
  </w:style>
  <w:style w:type="paragraph" w:customStyle="1" w:styleId="CardUpSize-Light">
    <w:name w:val="CardUpSize - Light"/>
    <w:basedOn w:val="Normal"/>
    <w:next w:val="Pa2"/>
    <w:qFormat/>
    <w:rsid w:val="00FD7F11"/>
    <w:pPr>
      <w:spacing w:after="0" w:line="240" w:lineRule="auto"/>
    </w:pPr>
  </w:style>
  <w:style w:type="character" w:customStyle="1" w:styleId="CiteCardUpSize-HeavyChar">
    <w:name w:val="Cite // CardUpSize - Heavy Char"/>
    <w:basedOn w:val="DefaultParagraphFont"/>
    <w:locked/>
    <w:rsid w:val="00FD7F11"/>
  </w:style>
  <w:style w:type="paragraph" w:customStyle="1" w:styleId="CiteCardUpSize-Heavy">
    <w:name w:val="Cite // CardUpSize - Heavy"/>
    <w:basedOn w:val="Normal"/>
    <w:next w:val="H4Tag"/>
    <w:qFormat/>
    <w:rsid w:val="00FD7F11"/>
    <w:pPr>
      <w:spacing w:after="0" w:line="240" w:lineRule="auto"/>
    </w:pPr>
  </w:style>
  <w:style w:type="character" w:customStyle="1" w:styleId="HotRouteCharCharCharCharCharChar">
    <w:name w:val="Hot Route! Char Char Char Char Char Char"/>
    <w:locked/>
    <w:rsid w:val="00FD7F11"/>
  </w:style>
  <w:style w:type="paragraph" w:customStyle="1" w:styleId="HotRouteCharCharCharCharChar">
    <w:name w:val="Hot Route! Char Char Char Char Char"/>
    <w:basedOn w:val="Normal"/>
    <w:next w:val="CardUpSize-Light"/>
    <w:qFormat/>
    <w:rsid w:val="00FD7F11"/>
    <w:pPr>
      <w:spacing w:after="0" w:line="240" w:lineRule="auto"/>
    </w:pPr>
  </w:style>
  <w:style w:type="character" w:customStyle="1" w:styleId="SmallTextCharCharCharChar">
    <w:name w:val="Small Text Char Char Char Char"/>
    <w:locked/>
    <w:rsid w:val="00FD7F11"/>
  </w:style>
  <w:style w:type="paragraph" w:customStyle="1" w:styleId="SmallTextCharCharChar">
    <w:name w:val="Small Text Char Char Char"/>
    <w:basedOn w:val="Normal"/>
    <w:next w:val="CiteCardUpSize-Heavy"/>
    <w:qFormat/>
    <w:rsid w:val="00FD7F11"/>
    <w:pPr>
      <w:spacing w:after="0" w:line="240" w:lineRule="auto"/>
    </w:pPr>
  </w:style>
  <w:style w:type="character" w:customStyle="1" w:styleId="UnderlineCharCharCharCharCharCharCharChar">
    <w:name w:val="Underline Char Char Char Char Char Char Char Char"/>
    <w:basedOn w:val="DefaultParagraphFont"/>
    <w:locked/>
    <w:rsid w:val="00FD7F11"/>
  </w:style>
  <w:style w:type="paragraph" w:customStyle="1" w:styleId="UnderlineCharCharCharCharCharCharChar">
    <w:name w:val="Underline Char Char Char Char Char Char Char"/>
    <w:basedOn w:val="Normal"/>
    <w:qFormat/>
    <w:rsid w:val="00FD7F11"/>
    <w:pPr>
      <w:spacing w:after="0" w:line="240" w:lineRule="auto"/>
    </w:pPr>
  </w:style>
  <w:style w:type="character" w:customStyle="1" w:styleId="SmalltextCharCharCharChar0">
    <w:name w:val="Small text Char Char Char Char"/>
    <w:basedOn w:val="DefaultParagraphFont"/>
    <w:locked/>
    <w:rsid w:val="00FD7F11"/>
  </w:style>
  <w:style w:type="paragraph" w:customStyle="1" w:styleId="SmalltextCharCharChar0">
    <w:name w:val="Small text Char Char Char"/>
    <w:basedOn w:val="Normal"/>
    <w:next w:val="Analytics"/>
    <w:qFormat/>
    <w:rsid w:val="00FD7F11"/>
    <w:pPr>
      <w:spacing w:after="0" w:line="240" w:lineRule="auto"/>
    </w:pPr>
  </w:style>
  <w:style w:type="paragraph" w:customStyle="1" w:styleId="Tagandcite">
    <w:name w:val="Tag and cite"/>
    <w:basedOn w:val="Normal"/>
    <w:uiPriority w:val="99"/>
    <w:qFormat/>
    <w:rsid w:val="00FD7F11"/>
    <w:pPr>
      <w:spacing w:after="0" w:line="240" w:lineRule="auto"/>
    </w:pPr>
  </w:style>
  <w:style w:type="paragraph" w:customStyle="1" w:styleId="Textbody">
    <w:name w:val="Text body"/>
    <w:basedOn w:val="SmalltextCharCharChar0"/>
    <w:next w:val="WW-Default"/>
    <w:qFormat/>
    <w:rsid w:val="00FD7F11"/>
  </w:style>
  <w:style w:type="paragraph" w:customStyle="1" w:styleId="comments">
    <w:name w:val="comments"/>
    <w:basedOn w:val="Normal"/>
    <w:next w:val="Standard"/>
    <w:qFormat/>
    <w:rsid w:val="00FD7F11"/>
    <w:pPr>
      <w:spacing w:after="0" w:line="240" w:lineRule="auto"/>
    </w:pPr>
  </w:style>
  <w:style w:type="paragraph" w:customStyle="1" w:styleId="Default1">
    <w:name w:val="Default1"/>
    <w:basedOn w:val="Normal"/>
    <w:uiPriority w:val="99"/>
    <w:qFormat/>
    <w:rsid w:val="00FD7F11"/>
    <w:pPr>
      <w:spacing w:after="0" w:line="240" w:lineRule="auto"/>
    </w:pPr>
  </w:style>
  <w:style w:type="paragraph" w:customStyle="1" w:styleId="NFAPWPheader">
    <w:name w:val="NFAP WP header"/>
    <w:basedOn w:val="Normal"/>
    <w:uiPriority w:val="99"/>
    <w:qFormat/>
    <w:rsid w:val="00FD7F11"/>
    <w:pPr>
      <w:spacing w:after="0" w:line="240" w:lineRule="auto"/>
    </w:pPr>
  </w:style>
  <w:style w:type="character" w:customStyle="1" w:styleId="UnderlinedCardTextChar">
    <w:name w:val="Underlined Card Text Char"/>
    <w:locked/>
    <w:rsid w:val="00FD7F11"/>
  </w:style>
  <w:style w:type="paragraph" w:customStyle="1" w:styleId="UnderlinedCardText">
    <w:name w:val="Underlined Card Text"/>
    <w:basedOn w:val="Normal"/>
    <w:next w:val="Circled"/>
    <w:qFormat/>
    <w:rsid w:val="00FD7F11"/>
    <w:pPr>
      <w:spacing w:after="0" w:line="240" w:lineRule="auto"/>
    </w:pPr>
  </w:style>
  <w:style w:type="character" w:customStyle="1" w:styleId="cardtextemphasisChar">
    <w:name w:val="card text emphasis Char"/>
    <w:locked/>
    <w:rsid w:val="00FD7F11"/>
  </w:style>
  <w:style w:type="paragraph" w:customStyle="1" w:styleId="cardtextemphasis">
    <w:name w:val="card text emphasis"/>
    <w:basedOn w:val="Circled"/>
    <w:next w:val="MinimizedText"/>
    <w:qFormat/>
    <w:rsid w:val="00FD7F11"/>
    <w:pPr>
      <w:spacing w:line="240" w:lineRule="auto"/>
    </w:pPr>
    <w:rPr>
      <w:rFonts w:eastAsiaTheme="minorHAnsi"/>
      <w:b w:val="0"/>
      <w:szCs w:val="22"/>
      <w:u w:val="none"/>
    </w:rPr>
  </w:style>
  <w:style w:type="character" w:customStyle="1" w:styleId="CiteCharCharChar">
    <w:name w:val="Cite Char Char Char"/>
    <w:locked/>
    <w:rsid w:val="00FD7F11"/>
  </w:style>
  <w:style w:type="paragraph" w:customStyle="1" w:styleId="CiteCharChar">
    <w:name w:val="Cite Char Char"/>
    <w:basedOn w:val="Normal"/>
    <w:next w:val="Normal"/>
    <w:qFormat/>
    <w:rsid w:val="00FD7F11"/>
    <w:pPr>
      <w:spacing w:after="0" w:line="240" w:lineRule="auto"/>
    </w:pPr>
  </w:style>
  <w:style w:type="character" w:customStyle="1" w:styleId="CiteCardChar">
    <w:name w:val="Cite_Card Char"/>
    <w:locked/>
    <w:rsid w:val="00FD7F11"/>
  </w:style>
  <w:style w:type="paragraph" w:customStyle="1" w:styleId="CiteCard">
    <w:name w:val="Cite_Card"/>
    <w:next w:val="CiteCharChar"/>
    <w:qFormat/>
    <w:rsid w:val="00FD7F11"/>
    <w:pPr>
      <w:spacing w:after="200" w:line="276" w:lineRule="auto"/>
    </w:pPr>
  </w:style>
  <w:style w:type="character" w:customStyle="1" w:styleId="BoldandUnderlineCharChar2">
    <w:name w:val="Bold and Underline Char Char2"/>
    <w:locked/>
    <w:rsid w:val="00FD7F11"/>
  </w:style>
  <w:style w:type="paragraph" w:customStyle="1" w:styleId="BoldandUnderlineChar">
    <w:name w:val="Bold and Underline Char"/>
    <w:basedOn w:val="Normal"/>
    <w:next w:val="UnreadText"/>
    <w:qFormat/>
    <w:rsid w:val="00FD7F11"/>
    <w:pPr>
      <w:spacing w:after="0" w:line="240" w:lineRule="auto"/>
    </w:pPr>
  </w:style>
  <w:style w:type="paragraph" w:customStyle="1" w:styleId="CiteCardCharChar">
    <w:name w:val="Cite_Card Char Char"/>
    <w:autoRedefine/>
    <w:qFormat/>
    <w:rsid w:val="00FD7F11"/>
    <w:pPr>
      <w:spacing w:after="200" w:line="276" w:lineRule="auto"/>
    </w:pPr>
  </w:style>
  <w:style w:type="character" w:customStyle="1" w:styleId="CiteCardCharCharCharChar">
    <w:name w:val="Cite_Card Char Char Char Char"/>
    <w:locked/>
    <w:rsid w:val="00FD7F11"/>
  </w:style>
  <w:style w:type="paragraph" w:customStyle="1" w:styleId="CiteCardCharCharChar">
    <w:name w:val="Cite_Card Char Char Char"/>
    <w:qFormat/>
    <w:rsid w:val="00FD7F11"/>
    <w:pPr>
      <w:spacing w:after="200" w:line="276" w:lineRule="auto"/>
    </w:pPr>
  </w:style>
  <w:style w:type="paragraph" w:customStyle="1" w:styleId="heading0">
    <w:name w:val="heading"/>
    <w:basedOn w:val="Normal"/>
    <w:next w:val="BoldandUnderlineChar"/>
    <w:qFormat/>
    <w:rsid w:val="00FD7F11"/>
    <w:pPr>
      <w:spacing w:after="0" w:line="240" w:lineRule="auto"/>
    </w:pPr>
  </w:style>
  <w:style w:type="character" w:customStyle="1" w:styleId="LittleChar">
    <w:name w:val="Little Char"/>
    <w:locked/>
    <w:rsid w:val="00FD7F11"/>
  </w:style>
  <w:style w:type="paragraph" w:customStyle="1" w:styleId="Little">
    <w:name w:val="Little"/>
    <w:basedOn w:val="Normal"/>
    <w:qFormat/>
    <w:rsid w:val="00FD7F11"/>
    <w:pPr>
      <w:spacing w:after="0" w:line="240" w:lineRule="auto"/>
    </w:pPr>
  </w:style>
  <w:style w:type="character" w:customStyle="1" w:styleId="DebateHeaderChar">
    <w:name w:val="Debate Header Char"/>
    <w:locked/>
    <w:rsid w:val="00FD7F11"/>
  </w:style>
  <w:style w:type="paragraph" w:customStyle="1" w:styleId="DebateHeader">
    <w:name w:val="Debate Header"/>
    <w:basedOn w:val="Normal"/>
    <w:next w:val="Normal"/>
    <w:autoRedefine/>
    <w:uiPriority w:val="99"/>
    <w:qFormat/>
    <w:rsid w:val="00FD7F11"/>
    <w:pPr>
      <w:spacing w:after="0" w:line="240" w:lineRule="auto"/>
    </w:pPr>
  </w:style>
  <w:style w:type="paragraph" w:customStyle="1" w:styleId="articletitle0">
    <w:name w:val="article_title"/>
    <w:basedOn w:val="Normal"/>
    <w:qFormat/>
    <w:rsid w:val="00FD7F11"/>
    <w:pPr>
      <w:spacing w:after="0" w:line="240" w:lineRule="auto"/>
    </w:pPr>
  </w:style>
  <w:style w:type="character" w:customStyle="1" w:styleId="UnhighlightedChar">
    <w:name w:val="Unhighlighted Char"/>
    <w:locked/>
    <w:rsid w:val="00FD7F11"/>
  </w:style>
  <w:style w:type="paragraph" w:customStyle="1" w:styleId="Unhighlighted">
    <w:name w:val="Unhighlighted"/>
    <w:basedOn w:val="Normal"/>
    <w:next w:val="TagCite1"/>
    <w:autoRedefine/>
    <w:qFormat/>
    <w:rsid w:val="00FD7F11"/>
    <w:pPr>
      <w:spacing w:after="0" w:line="240" w:lineRule="auto"/>
    </w:pPr>
  </w:style>
  <w:style w:type="paragraph" w:customStyle="1" w:styleId="Caption1">
    <w:name w:val="Caption1"/>
    <w:basedOn w:val="Normal"/>
    <w:qFormat/>
    <w:rsid w:val="00FD7F11"/>
    <w:pPr>
      <w:spacing w:after="0" w:line="240" w:lineRule="auto"/>
    </w:pPr>
  </w:style>
  <w:style w:type="character" w:customStyle="1" w:styleId="StylecardUnderlineChar">
    <w:name w:val="Style card + Underline Char"/>
    <w:locked/>
    <w:rsid w:val="00FD7F11"/>
  </w:style>
  <w:style w:type="paragraph" w:customStyle="1" w:styleId="StylecardUnderline">
    <w:name w:val="Style card + Underline"/>
    <w:basedOn w:val="CiteSpacing"/>
    <w:next w:val="Unhighlighted"/>
    <w:qFormat/>
    <w:rsid w:val="00FD7F11"/>
    <w:pPr>
      <w:spacing w:line="240" w:lineRule="auto"/>
    </w:pPr>
  </w:style>
  <w:style w:type="paragraph" w:customStyle="1" w:styleId="TagF3">
    <w:name w:val="Tag (F3)"/>
    <w:next w:val="Caption1"/>
    <w:qFormat/>
    <w:rsid w:val="00FD7F11"/>
    <w:pPr>
      <w:spacing w:after="200" w:line="276" w:lineRule="auto"/>
    </w:pPr>
  </w:style>
  <w:style w:type="paragraph" w:customStyle="1" w:styleId="i1">
    <w:name w:val="i1"/>
    <w:basedOn w:val="Normal"/>
    <w:uiPriority w:val="99"/>
    <w:qFormat/>
    <w:rsid w:val="00FD7F11"/>
    <w:pPr>
      <w:spacing w:after="0" w:line="240" w:lineRule="auto"/>
    </w:pPr>
  </w:style>
  <w:style w:type="paragraph" w:customStyle="1" w:styleId="style14">
    <w:name w:val="style14"/>
    <w:basedOn w:val="Normal"/>
    <w:next w:val="Heading1"/>
    <w:qFormat/>
    <w:rsid w:val="00FD7F11"/>
    <w:pPr>
      <w:spacing w:after="0" w:line="240" w:lineRule="auto"/>
    </w:pPr>
  </w:style>
  <w:style w:type="paragraph" w:customStyle="1" w:styleId="CardTagCite1Char">
    <w:name w:val="Card Tag + Cite #1 Char"/>
    <w:basedOn w:val="Normal"/>
    <w:qFormat/>
    <w:rsid w:val="00FD7F11"/>
    <w:pPr>
      <w:spacing w:after="0" w:line="240" w:lineRule="auto"/>
    </w:pPr>
  </w:style>
  <w:style w:type="paragraph" w:customStyle="1" w:styleId="articlebody">
    <w:name w:val="articlebody"/>
    <w:basedOn w:val="Normal"/>
    <w:next w:val="i1"/>
    <w:qFormat/>
    <w:rsid w:val="00FD7F11"/>
    <w:pPr>
      <w:spacing w:after="0" w:line="240" w:lineRule="auto"/>
    </w:pPr>
  </w:style>
  <w:style w:type="character" w:customStyle="1" w:styleId="CiteCardCharCharCharCharCharCharCharChar">
    <w:name w:val="Cite_Card Char Char Char Char Char Char Char Char"/>
    <w:locked/>
    <w:rsid w:val="00FD7F11"/>
  </w:style>
  <w:style w:type="paragraph" w:customStyle="1" w:styleId="CiteCardCharCharCharCharCharCharChar">
    <w:name w:val="Cite_Card Char Char Char Char Char Char Char"/>
    <w:next w:val="CardTagCite1Char"/>
    <w:autoRedefine/>
    <w:qFormat/>
    <w:rsid w:val="00FD7F11"/>
    <w:pPr>
      <w:spacing w:after="200" w:line="276" w:lineRule="auto"/>
    </w:pPr>
  </w:style>
  <w:style w:type="paragraph" w:customStyle="1" w:styleId="foldie">
    <w:name w:val="foldie"/>
    <w:basedOn w:val="BoldandUnderlineChar"/>
    <w:next w:val="HotRoute0"/>
    <w:qFormat/>
    <w:rsid w:val="00FD7F11"/>
  </w:style>
  <w:style w:type="paragraph" w:customStyle="1" w:styleId="billtextsection">
    <w:name w:val="bill_text_section"/>
    <w:basedOn w:val="Normal"/>
    <w:next w:val="articlebody"/>
    <w:qFormat/>
    <w:rsid w:val="00FD7F11"/>
    <w:pPr>
      <w:spacing w:after="0" w:line="240" w:lineRule="auto"/>
    </w:pPr>
  </w:style>
  <w:style w:type="character" w:customStyle="1" w:styleId="CiteNormalChar">
    <w:name w:val="Cite Normal Char"/>
    <w:locked/>
    <w:rsid w:val="00FD7F11"/>
  </w:style>
  <w:style w:type="paragraph" w:customStyle="1" w:styleId="Pa3">
    <w:name w:val="Pa3"/>
    <w:basedOn w:val="Normal"/>
    <w:uiPriority w:val="99"/>
    <w:qFormat/>
    <w:rsid w:val="00FD7F11"/>
    <w:pPr>
      <w:spacing w:after="0" w:line="240" w:lineRule="auto"/>
    </w:pPr>
  </w:style>
  <w:style w:type="character" w:customStyle="1" w:styleId="NormaltextCharChar">
    <w:name w:val="Normal text Char Char"/>
    <w:locked/>
    <w:rsid w:val="00FD7F11"/>
  </w:style>
  <w:style w:type="paragraph" w:customStyle="1" w:styleId="Normaltext0">
    <w:name w:val="Normal text"/>
    <w:basedOn w:val="Normal"/>
    <w:autoRedefine/>
    <w:qFormat/>
    <w:rsid w:val="00FD7F11"/>
    <w:pPr>
      <w:spacing w:after="0" w:line="240" w:lineRule="auto"/>
    </w:pPr>
  </w:style>
  <w:style w:type="character" w:customStyle="1" w:styleId="underlinedcardChar1">
    <w:name w:val="underlined card Char"/>
    <w:locked/>
    <w:rsid w:val="00FD7F11"/>
  </w:style>
  <w:style w:type="paragraph" w:customStyle="1" w:styleId="underlinedcard1">
    <w:name w:val="underlined card"/>
    <w:basedOn w:val="Normal"/>
    <w:next w:val="Pa3"/>
    <w:autoRedefine/>
    <w:qFormat/>
    <w:rsid w:val="00FD7F11"/>
    <w:pPr>
      <w:spacing w:after="0" w:line="240" w:lineRule="auto"/>
    </w:pPr>
  </w:style>
  <w:style w:type="character" w:customStyle="1" w:styleId="Debate-CardTagandCite-F6Char">
    <w:name w:val="Debate- Card Tag and Cite- F6 Char"/>
    <w:locked/>
    <w:rsid w:val="00FD7F11"/>
  </w:style>
  <w:style w:type="paragraph" w:customStyle="1" w:styleId="Debate-CardTagandCite-F6">
    <w:name w:val="Debate- Card Tag and Cite- F6"/>
    <w:basedOn w:val="Normal"/>
    <w:next w:val="Normaltext0"/>
    <w:qFormat/>
    <w:rsid w:val="00FD7F11"/>
    <w:pPr>
      <w:spacing w:after="0" w:line="240" w:lineRule="auto"/>
    </w:pPr>
  </w:style>
  <w:style w:type="paragraph" w:customStyle="1" w:styleId="BLOCKTITLE3">
    <w:name w:val="BLOCK TITLE"/>
    <w:basedOn w:val="Normal"/>
    <w:uiPriority w:val="99"/>
    <w:qFormat/>
    <w:rsid w:val="00FD7F11"/>
    <w:pPr>
      <w:spacing w:after="0" w:line="240" w:lineRule="auto"/>
    </w:pPr>
  </w:style>
  <w:style w:type="paragraph" w:customStyle="1" w:styleId="StyleNormalWeb10pt">
    <w:name w:val="Style Normal (Web) + 10 pt"/>
    <w:basedOn w:val="Title"/>
    <w:next w:val="Boldunderline1"/>
    <w:qFormat/>
    <w:rsid w:val="00FD7F11"/>
    <w:pPr>
      <w:pBdr>
        <w:bottom w:val="none" w:sz="0" w:space="0" w:color="auto"/>
      </w:pBdr>
      <w:spacing w:after="0"/>
      <w:contextualSpacing w:val="0"/>
    </w:pPr>
    <w:rPr>
      <w:rFonts w:ascii="Georgia" w:hAnsi="Georgia"/>
      <w:bCs w:val="0"/>
      <w:u w:val="none"/>
    </w:rPr>
  </w:style>
  <w:style w:type="character" w:customStyle="1" w:styleId="cardChar0">
    <w:name w:val="%card Char"/>
    <w:locked/>
    <w:rsid w:val="00FD7F11"/>
  </w:style>
  <w:style w:type="paragraph" w:customStyle="1" w:styleId="card0">
    <w:name w:val="%card"/>
    <w:basedOn w:val="Normal"/>
    <w:next w:val="BLOCKTITLE3"/>
    <w:qFormat/>
    <w:rsid w:val="00FD7F11"/>
    <w:pPr>
      <w:spacing w:after="0" w:line="240" w:lineRule="auto"/>
    </w:pPr>
  </w:style>
  <w:style w:type="character" w:customStyle="1" w:styleId="UnunderlinedTextChar">
    <w:name w:val="Ununderlined Text Char"/>
    <w:locked/>
    <w:rsid w:val="00FD7F11"/>
  </w:style>
  <w:style w:type="paragraph" w:customStyle="1" w:styleId="UnunderlinedText">
    <w:name w:val="Ununderlined Text"/>
    <w:basedOn w:val="Normal"/>
    <w:next w:val="card0"/>
    <w:autoRedefine/>
    <w:qFormat/>
    <w:rsid w:val="00FD7F11"/>
    <w:pPr>
      <w:spacing w:after="0" w:line="240" w:lineRule="auto"/>
    </w:pPr>
  </w:style>
  <w:style w:type="character" w:customStyle="1" w:styleId="ReallyfuckingsmallCharCharCharChar">
    <w:name w:val="Really fucking small Char Char Char Char"/>
    <w:locked/>
    <w:rsid w:val="00FD7F11"/>
  </w:style>
  <w:style w:type="paragraph" w:customStyle="1" w:styleId="ReallyfuckingsmallCharCharChar">
    <w:name w:val="Really fucking small Char Char Char"/>
    <w:basedOn w:val="Normal"/>
    <w:next w:val="CardFormat"/>
    <w:qFormat/>
    <w:rsid w:val="00FD7F11"/>
    <w:pPr>
      <w:spacing w:after="0" w:line="240" w:lineRule="auto"/>
    </w:pPr>
  </w:style>
  <w:style w:type="character" w:customStyle="1" w:styleId="CardDownx1Char">
    <w:name w:val="CardDown x1 Char"/>
    <w:locked/>
    <w:rsid w:val="00FD7F11"/>
  </w:style>
  <w:style w:type="paragraph" w:customStyle="1" w:styleId="CardDownx1">
    <w:name w:val="CardDown x1"/>
    <w:basedOn w:val="Normal"/>
    <w:next w:val="Regular"/>
    <w:qFormat/>
    <w:rsid w:val="00FD7F11"/>
    <w:pPr>
      <w:spacing w:after="0" w:line="240" w:lineRule="auto"/>
    </w:pPr>
  </w:style>
  <w:style w:type="paragraph" w:customStyle="1" w:styleId="CardDownx15">
    <w:name w:val="CardDown x1.5"/>
    <w:basedOn w:val="Normal"/>
    <w:qFormat/>
    <w:rsid w:val="00FD7F11"/>
    <w:pPr>
      <w:spacing w:after="0" w:line="240" w:lineRule="auto"/>
    </w:pPr>
  </w:style>
  <w:style w:type="paragraph" w:customStyle="1" w:styleId="Reallyfuckingsmall">
    <w:name w:val="Really fucking small"/>
    <w:basedOn w:val="Normal"/>
    <w:qFormat/>
    <w:rsid w:val="00FD7F11"/>
    <w:pPr>
      <w:spacing w:after="0" w:line="240" w:lineRule="auto"/>
    </w:pPr>
  </w:style>
  <w:style w:type="character" w:customStyle="1" w:styleId="FullCiteChar">
    <w:name w:val="Full Cite Char"/>
    <w:locked/>
    <w:rsid w:val="00FD7F11"/>
  </w:style>
  <w:style w:type="paragraph" w:customStyle="1" w:styleId="FullCite">
    <w:name w:val="Full Cite"/>
    <w:basedOn w:val="Normal"/>
    <w:next w:val="Normal"/>
    <w:qFormat/>
    <w:rsid w:val="00FD7F11"/>
    <w:pPr>
      <w:spacing w:after="0" w:line="240" w:lineRule="auto"/>
    </w:pPr>
  </w:style>
  <w:style w:type="paragraph" w:customStyle="1" w:styleId="CiteTag">
    <w:name w:val="Cite/Tag"/>
    <w:basedOn w:val="Normal"/>
    <w:uiPriority w:val="99"/>
    <w:qFormat/>
    <w:rsid w:val="00FD7F11"/>
    <w:pPr>
      <w:spacing w:after="0" w:line="240" w:lineRule="auto"/>
    </w:pPr>
  </w:style>
  <w:style w:type="paragraph" w:customStyle="1" w:styleId="cardtext4">
    <w:name w:val="cardtext"/>
    <w:basedOn w:val="Normal"/>
    <w:next w:val="Reallyfuckingsmall"/>
    <w:qFormat/>
    <w:rsid w:val="00FD7F11"/>
    <w:pPr>
      <w:spacing w:after="0" w:line="240" w:lineRule="auto"/>
    </w:pPr>
  </w:style>
  <w:style w:type="paragraph" w:customStyle="1" w:styleId="Heading5SizeDown">
    <w:name w:val="Heading 5 Size Down"/>
    <w:basedOn w:val="Normal"/>
    <w:autoRedefine/>
    <w:qFormat/>
    <w:rsid w:val="00FD7F11"/>
    <w:pPr>
      <w:spacing w:after="0" w:line="240" w:lineRule="auto"/>
    </w:pPr>
  </w:style>
  <w:style w:type="character" w:customStyle="1" w:styleId="evidencetextChar">
    <w:name w:val="evidence text Char"/>
    <w:locked/>
    <w:rsid w:val="00FD7F11"/>
  </w:style>
  <w:style w:type="character" w:customStyle="1" w:styleId="StyleStyleArialNarrow9ptLeft-075ArialNarrowChar">
    <w:name w:val="Style Style Arial Narrow 9 pt Left:  -0.75&quot; + Arial Narrow Char"/>
    <w:locked/>
    <w:rsid w:val="00FD7F11"/>
  </w:style>
  <w:style w:type="paragraph" w:customStyle="1" w:styleId="StyleStyleArialNarrow9ptLeft-075ArialNarrow">
    <w:name w:val="Style Style Arial Narrow 9 pt Left:  -0.75&quot; + Arial Narrow"/>
    <w:basedOn w:val="Normal"/>
    <w:next w:val="Heading5SizeDown"/>
    <w:qFormat/>
    <w:rsid w:val="00FD7F11"/>
    <w:pPr>
      <w:spacing w:after="0" w:line="240" w:lineRule="auto"/>
    </w:pPr>
  </w:style>
  <w:style w:type="character" w:customStyle="1" w:styleId="StyleStyleCardTextLeft-075Right0Char">
    <w:name w:val="Style Style Card Text + Left:  -0.75&quot; + Right:  0&quot; Char"/>
    <w:locked/>
    <w:rsid w:val="00FD7F11"/>
  </w:style>
  <w:style w:type="paragraph" w:customStyle="1" w:styleId="StyleStyleCardTextLeft-075Right0">
    <w:name w:val="Style Style Card Text + Left:  -0.75&quot; + Right:  0&quot;"/>
    <w:basedOn w:val="Normal"/>
    <w:next w:val="evidencetext"/>
    <w:autoRedefine/>
    <w:qFormat/>
    <w:rsid w:val="00FD7F11"/>
    <w:pPr>
      <w:spacing w:after="0" w:line="240" w:lineRule="auto"/>
    </w:pPr>
  </w:style>
  <w:style w:type="paragraph" w:customStyle="1" w:styleId="ecxmsonormal">
    <w:name w:val="ecxmsonormal"/>
    <w:basedOn w:val="Normal"/>
    <w:qFormat/>
    <w:rsid w:val="00FD7F11"/>
    <w:pPr>
      <w:spacing w:after="0" w:line="240" w:lineRule="auto"/>
    </w:pPr>
  </w:style>
  <w:style w:type="character" w:customStyle="1" w:styleId="DebateUnderlineBoldChar">
    <w:name w:val="Debate Underline Bold Char"/>
    <w:locked/>
    <w:rsid w:val="00FD7F11"/>
  </w:style>
  <w:style w:type="paragraph" w:customStyle="1" w:styleId="DebateUnderlineBold">
    <w:name w:val="Debate Underline Bold"/>
    <w:basedOn w:val="Cardtext0"/>
    <w:qFormat/>
    <w:rsid w:val="00FD7F11"/>
    <w:pPr>
      <w:widowControl/>
      <w:autoSpaceDE/>
      <w:autoSpaceDN/>
      <w:adjustRightInd/>
    </w:pPr>
    <w:rPr>
      <w:rFonts w:ascii="Georgia" w:hAnsi="Georgia"/>
      <w:u w:val="none"/>
    </w:rPr>
  </w:style>
  <w:style w:type="character" w:customStyle="1" w:styleId="StyleArialNarrow12ptBoldLeft-075Char">
    <w:name w:val="Style Arial Narrow 12 pt Bold Left:  -0.75&quot; Char"/>
    <w:locked/>
    <w:rsid w:val="00FD7F11"/>
  </w:style>
  <w:style w:type="paragraph" w:customStyle="1" w:styleId="StyleArialNarrow12ptBoldLeft-075">
    <w:name w:val="Style Arial Narrow 12 pt Bold Left:  -0.75&quot;"/>
    <w:basedOn w:val="Normal"/>
    <w:next w:val="ecxmsonormal"/>
    <w:qFormat/>
    <w:rsid w:val="00FD7F11"/>
    <w:pPr>
      <w:spacing w:after="0" w:line="240" w:lineRule="auto"/>
    </w:pPr>
  </w:style>
  <w:style w:type="character" w:customStyle="1" w:styleId="StyleStyleevidencetextBorderSinglesolidlineAuto05Char">
    <w:name w:val="Style Style evidence text + Border: : (Single solid line Auto  0.5 ... Char"/>
    <w:locked/>
    <w:rsid w:val="00FD7F11"/>
  </w:style>
  <w:style w:type="paragraph" w:customStyle="1" w:styleId="StyleStyleevidencetextBorderSinglesolidlineAuto05">
    <w:name w:val="Style Style evidence text + Border: : (Single solid line Auto  0.5 ..."/>
    <w:basedOn w:val="Normal"/>
    <w:next w:val="DebateUnderlineBold"/>
    <w:qFormat/>
    <w:rsid w:val="00FD7F11"/>
    <w:pPr>
      <w:spacing w:after="0" w:line="240" w:lineRule="auto"/>
    </w:pPr>
  </w:style>
  <w:style w:type="character" w:customStyle="1" w:styleId="StyleevidencetextBorderSinglesolidlineAuto05ptLChar">
    <w:name w:val="Style evidence text + Border: : (Single solid line Auto  0.5 pt L... Char"/>
    <w:locked/>
    <w:rsid w:val="00FD7F11"/>
  </w:style>
  <w:style w:type="paragraph" w:customStyle="1" w:styleId="StyleevidencetextBorderSinglesolidlineAuto05ptL">
    <w:name w:val="Style evidence text + Border: : (Single solid line Auto  0.5 pt L..."/>
    <w:basedOn w:val="CiteTag"/>
    <w:next w:val="StyleArialNarrow12ptBoldLeft-075"/>
    <w:qFormat/>
    <w:rsid w:val="00FD7F11"/>
  </w:style>
  <w:style w:type="character" w:customStyle="1" w:styleId="HighlightingChar">
    <w:name w:val="Highlighting Char"/>
    <w:locked/>
    <w:rsid w:val="00FD7F11"/>
  </w:style>
  <w:style w:type="paragraph" w:customStyle="1" w:styleId="Highlighting">
    <w:name w:val="Highlighting"/>
    <w:basedOn w:val="Normal"/>
    <w:next w:val="StyleStyleevidencetextBorderSinglesolidlineAuto05"/>
    <w:autoRedefine/>
    <w:qFormat/>
    <w:rsid w:val="00FD7F11"/>
    <w:pPr>
      <w:spacing w:after="0" w:line="240" w:lineRule="auto"/>
    </w:pPr>
  </w:style>
  <w:style w:type="paragraph" w:customStyle="1" w:styleId="CiteCharCharCharChar">
    <w:name w:val="Cite Char Char Char Char"/>
    <w:basedOn w:val="Normal"/>
    <w:next w:val="Normal"/>
    <w:qFormat/>
    <w:rsid w:val="00FD7F11"/>
    <w:pPr>
      <w:spacing w:after="0" w:line="240" w:lineRule="auto"/>
    </w:pPr>
  </w:style>
  <w:style w:type="character" w:customStyle="1" w:styleId="UnderliningCharChar1CharCharChar">
    <w:name w:val="Underlining Char Char1 Char Char Char"/>
    <w:locked/>
    <w:rsid w:val="00FD7F11"/>
  </w:style>
  <w:style w:type="paragraph" w:customStyle="1" w:styleId="UnderliningCharChar1CharChar">
    <w:name w:val="Underlining Char Char1 Char Char"/>
    <w:basedOn w:val="Normal"/>
    <w:next w:val="Normal"/>
    <w:qFormat/>
    <w:rsid w:val="00FD7F11"/>
    <w:pPr>
      <w:spacing w:after="0" w:line="240" w:lineRule="auto"/>
    </w:pPr>
  </w:style>
  <w:style w:type="character" w:customStyle="1" w:styleId="CiteCharCharCharCharCharChar">
    <w:name w:val="Cite Char Char Char Char Char Char"/>
    <w:locked/>
    <w:rsid w:val="00FD7F11"/>
  </w:style>
  <w:style w:type="paragraph" w:customStyle="1" w:styleId="CiteCharCharCharCharChar">
    <w:name w:val="Cite Char Char Char Char Char"/>
    <w:basedOn w:val="Normal"/>
    <w:next w:val="Normal"/>
    <w:qFormat/>
    <w:rsid w:val="00FD7F11"/>
    <w:pPr>
      <w:spacing w:after="0" w:line="240" w:lineRule="auto"/>
    </w:pPr>
  </w:style>
  <w:style w:type="character" w:customStyle="1" w:styleId="UnderliningCharCharChar">
    <w:name w:val="Underlining Char Char Char"/>
    <w:locked/>
    <w:rsid w:val="00FD7F11"/>
  </w:style>
  <w:style w:type="paragraph" w:customStyle="1" w:styleId="UnderliningCharChar">
    <w:name w:val="Underlining Char Char"/>
    <w:basedOn w:val="Normal"/>
    <w:next w:val="Normal"/>
    <w:qFormat/>
    <w:rsid w:val="00FD7F11"/>
    <w:pPr>
      <w:spacing w:after="0" w:line="240" w:lineRule="auto"/>
    </w:pPr>
  </w:style>
  <w:style w:type="paragraph" w:customStyle="1" w:styleId="Style120">
    <w:name w:val="Style 12"/>
    <w:qFormat/>
    <w:rsid w:val="00FD7F11"/>
    <w:pPr>
      <w:spacing w:after="200" w:line="276" w:lineRule="auto"/>
    </w:pPr>
  </w:style>
  <w:style w:type="paragraph" w:customStyle="1" w:styleId="Style7">
    <w:name w:val="Style 7"/>
    <w:next w:val="CiteCharCharCharCharChar"/>
    <w:qFormat/>
    <w:rsid w:val="00FD7F11"/>
    <w:pPr>
      <w:spacing w:after="200" w:line="276" w:lineRule="auto"/>
    </w:pPr>
  </w:style>
  <w:style w:type="paragraph" w:customStyle="1" w:styleId="Style9">
    <w:name w:val="Style 9"/>
    <w:qFormat/>
    <w:rsid w:val="00FD7F11"/>
    <w:pPr>
      <w:spacing w:after="200" w:line="276" w:lineRule="auto"/>
    </w:pPr>
  </w:style>
  <w:style w:type="paragraph" w:customStyle="1" w:styleId="Emphasis3">
    <w:name w:val="Emphasis3"/>
    <w:next w:val="UnderliningCharChar"/>
    <w:qFormat/>
    <w:rsid w:val="00FD7F11"/>
    <w:pPr>
      <w:spacing w:after="200" w:line="276" w:lineRule="auto"/>
    </w:pPr>
  </w:style>
  <w:style w:type="paragraph" w:customStyle="1" w:styleId="SmallCard">
    <w:name w:val="Small Card"/>
    <w:basedOn w:val="Normal"/>
    <w:next w:val="Style7"/>
    <w:uiPriority w:val="99"/>
    <w:qFormat/>
    <w:rsid w:val="00FD7F11"/>
    <w:pPr>
      <w:spacing w:after="0" w:line="240" w:lineRule="auto"/>
    </w:pPr>
  </w:style>
  <w:style w:type="paragraph" w:customStyle="1" w:styleId="BreifTitle">
    <w:name w:val="Breif Title"/>
    <w:basedOn w:val="Normal"/>
    <w:next w:val="Style9"/>
    <w:autoRedefine/>
    <w:uiPriority w:val="99"/>
    <w:qFormat/>
    <w:rsid w:val="00FD7F11"/>
    <w:pPr>
      <w:spacing w:after="0" w:line="240" w:lineRule="auto"/>
    </w:pPr>
  </w:style>
  <w:style w:type="paragraph" w:customStyle="1" w:styleId="Normal10pt">
    <w:name w:val="Normal + 10 pt"/>
    <w:basedOn w:val="Normal"/>
    <w:next w:val="Emphasis3"/>
    <w:uiPriority w:val="99"/>
    <w:qFormat/>
    <w:rsid w:val="00FD7F11"/>
    <w:pPr>
      <w:spacing w:after="0" w:line="240" w:lineRule="auto"/>
    </w:pPr>
  </w:style>
  <w:style w:type="paragraph" w:customStyle="1" w:styleId="formfldssel">
    <w:name w:val="formfldssel"/>
    <w:basedOn w:val="Normal"/>
    <w:qFormat/>
    <w:rsid w:val="00FD7F11"/>
    <w:pPr>
      <w:spacing w:after="0" w:line="240" w:lineRule="auto"/>
    </w:pPr>
  </w:style>
  <w:style w:type="paragraph" w:customStyle="1" w:styleId="hpleftlk">
    <w:name w:val="hpleftlk"/>
    <w:basedOn w:val="Normal"/>
    <w:next w:val="SmallCard"/>
    <w:qFormat/>
    <w:rsid w:val="00FD7F11"/>
    <w:pPr>
      <w:spacing w:after="0" w:line="240" w:lineRule="auto"/>
    </w:pPr>
  </w:style>
  <w:style w:type="paragraph" w:customStyle="1" w:styleId="lblu">
    <w:name w:val="lblu"/>
    <w:basedOn w:val="Normal"/>
    <w:next w:val="BreifTitle"/>
    <w:qFormat/>
    <w:rsid w:val="00FD7F11"/>
    <w:pPr>
      <w:spacing w:after="0" w:line="240" w:lineRule="auto"/>
    </w:pPr>
  </w:style>
  <w:style w:type="paragraph" w:customStyle="1" w:styleId="Underlinestyle">
    <w:name w:val="Underlinestyle"/>
    <w:basedOn w:val="Normal"/>
    <w:next w:val="Normal10pt"/>
    <w:qFormat/>
    <w:rsid w:val="00FD7F11"/>
    <w:pPr>
      <w:spacing w:after="0" w:line="240" w:lineRule="auto"/>
    </w:pPr>
  </w:style>
  <w:style w:type="paragraph" w:customStyle="1" w:styleId="DebateCiteCharChar">
    <w:name w:val="Debate Cite Char Char"/>
    <w:basedOn w:val="Normal"/>
    <w:next w:val="formfldssel"/>
    <w:autoRedefine/>
    <w:qFormat/>
    <w:rsid w:val="00FD7F11"/>
    <w:pPr>
      <w:spacing w:after="0" w:line="240" w:lineRule="auto"/>
    </w:pPr>
  </w:style>
  <w:style w:type="paragraph" w:customStyle="1" w:styleId="StyleTagandCiteFranklinGothicDemi">
    <w:name w:val="Style Tag and Cite + Franklin Gothic Demi"/>
    <w:basedOn w:val="HotRoute"/>
    <w:next w:val="lblu"/>
    <w:autoRedefine/>
    <w:uiPriority w:val="99"/>
    <w:qFormat/>
    <w:rsid w:val="00FD7F11"/>
    <w:pPr>
      <w:ind w:left="0"/>
    </w:pPr>
    <w:rPr>
      <w:rFonts w:eastAsiaTheme="minorHAnsi"/>
      <w:color w:val="auto"/>
    </w:rPr>
  </w:style>
  <w:style w:type="paragraph" w:customStyle="1" w:styleId="StyleStyleTagandCiteFranklinGothicDemi11pt">
    <w:name w:val="Style Style Tag and Cite + Franklin Gothic Demi + 11 pt"/>
    <w:basedOn w:val="lblu"/>
    <w:next w:val="Underlinestyle"/>
    <w:autoRedefine/>
    <w:uiPriority w:val="99"/>
    <w:qFormat/>
    <w:rsid w:val="00FD7F11"/>
  </w:style>
  <w:style w:type="paragraph" w:customStyle="1" w:styleId="CiteCard0">
    <w:name w:val="Cite/Card"/>
    <w:basedOn w:val="Normal"/>
    <w:next w:val="StyleTagandCiteFranklinGothicDemi"/>
    <w:qFormat/>
    <w:rsid w:val="00FD7F11"/>
    <w:pPr>
      <w:spacing w:after="0" w:line="240" w:lineRule="auto"/>
    </w:pPr>
  </w:style>
  <w:style w:type="paragraph" w:customStyle="1" w:styleId="tagCharCharCharCharCharCharChar">
    <w:name w:val="tag Char Char Char Char Char Char Char"/>
    <w:basedOn w:val="Normal"/>
    <w:next w:val="StyleStyleTagandCiteFranklinGothicDemi11pt"/>
    <w:uiPriority w:val="99"/>
    <w:qFormat/>
    <w:rsid w:val="00FD7F11"/>
    <w:pPr>
      <w:spacing w:after="0" w:line="240" w:lineRule="auto"/>
    </w:pPr>
  </w:style>
  <w:style w:type="paragraph" w:customStyle="1" w:styleId="title-bold-medium">
    <w:name w:val="title-bold-medium"/>
    <w:basedOn w:val="Normal"/>
    <w:next w:val="TagCite2"/>
    <w:uiPriority w:val="99"/>
    <w:qFormat/>
    <w:rsid w:val="00FD7F11"/>
    <w:pPr>
      <w:spacing w:after="0" w:line="240" w:lineRule="auto"/>
    </w:pPr>
  </w:style>
  <w:style w:type="paragraph" w:customStyle="1" w:styleId="lact">
    <w:name w:val="lact"/>
    <w:basedOn w:val="Normal"/>
    <w:next w:val="CiteCard0"/>
    <w:uiPriority w:val="99"/>
    <w:qFormat/>
    <w:rsid w:val="00FD7F11"/>
    <w:pPr>
      <w:spacing w:after="0" w:line="240" w:lineRule="auto"/>
    </w:pPr>
  </w:style>
  <w:style w:type="paragraph" w:customStyle="1" w:styleId="shellscontentions">
    <w:name w:val="shells/contentions"/>
    <w:basedOn w:val="DebateCiteCharChar"/>
    <w:next w:val="tagCharCharCharCharCharCharChar"/>
    <w:uiPriority w:val="99"/>
    <w:qFormat/>
    <w:rsid w:val="00FD7F11"/>
  </w:style>
  <w:style w:type="paragraph" w:customStyle="1" w:styleId="BriefTitle1">
    <w:name w:val="Brief Title 1"/>
    <w:basedOn w:val="Normal"/>
    <w:next w:val="title-bold-medium"/>
    <w:uiPriority w:val="99"/>
    <w:qFormat/>
    <w:rsid w:val="00FD7F11"/>
    <w:pPr>
      <w:spacing w:after="0" w:line="240" w:lineRule="auto"/>
    </w:pPr>
  </w:style>
  <w:style w:type="paragraph" w:customStyle="1" w:styleId="ShellTitles">
    <w:name w:val="ShellTitles"/>
    <w:basedOn w:val="Normal"/>
    <w:next w:val="shellscontentions"/>
    <w:uiPriority w:val="99"/>
    <w:qFormat/>
    <w:rsid w:val="00FD7F11"/>
    <w:pPr>
      <w:spacing w:after="0" w:line="240" w:lineRule="auto"/>
    </w:pPr>
  </w:style>
  <w:style w:type="paragraph" w:customStyle="1" w:styleId="ToRead">
    <w:name w:val="To Read"/>
    <w:basedOn w:val="Normal"/>
    <w:uiPriority w:val="99"/>
    <w:qFormat/>
    <w:rsid w:val="00FD7F11"/>
    <w:pPr>
      <w:spacing w:after="0" w:line="240" w:lineRule="auto"/>
    </w:pPr>
  </w:style>
  <w:style w:type="paragraph" w:customStyle="1" w:styleId="Style21">
    <w:name w:val="Style 2"/>
    <w:basedOn w:val="Normal"/>
    <w:next w:val="ShellTitles"/>
    <w:uiPriority w:val="99"/>
    <w:qFormat/>
    <w:rsid w:val="00FD7F11"/>
    <w:pPr>
      <w:spacing w:after="0" w:line="240" w:lineRule="auto"/>
    </w:pPr>
  </w:style>
  <w:style w:type="paragraph" w:customStyle="1" w:styleId="Style40">
    <w:name w:val="Style 4"/>
    <w:basedOn w:val="Normal"/>
    <w:uiPriority w:val="99"/>
    <w:qFormat/>
    <w:rsid w:val="00FD7F11"/>
    <w:pPr>
      <w:spacing w:after="0" w:line="240" w:lineRule="auto"/>
    </w:pPr>
  </w:style>
  <w:style w:type="paragraph" w:customStyle="1" w:styleId="CM10">
    <w:name w:val="CM10"/>
    <w:basedOn w:val="Normal"/>
    <w:uiPriority w:val="99"/>
    <w:qFormat/>
    <w:rsid w:val="00FD7F11"/>
    <w:pPr>
      <w:spacing w:after="0" w:line="240" w:lineRule="auto"/>
    </w:pPr>
  </w:style>
  <w:style w:type="paragraph" w:customStyle="1" w:styleId="OffensiveLanguage">
    <w:name w:val="Offensive Language"/>
    <w:basedOn w:val="Normal"/>
    <w:next w:val="Normal"/>
    <w:qFormat/>
    <w:rsid w:val="00FD7F11"/>
    <w:pPr>
      <w:spacing w:after="0" w:line="240" w:lineRule="auto"/>
    </w:pPr>
  </w:style>
  <w:style w:type="paragraph" w:customStyle="1" w:styleId="clearformatting0">
    <w:name w:val="clear formatting"/>
    <w:basedOn w:val="Normal"/>
    <w:next w:val="Style40"/>
    <w:qFormat/>
    <w:rsid w:val="00FD7F11"/>
    <w:pPr>
      <w:spacing w:after="0" w:line="240" w:lineRule="auto"/>
    </w:pPr>
  </w:style>
  <w:style w:type="paragraph" w:customStyle="1" w:styleId="Style18">
    <w:name w:val="Style 18"/>
    <w:next w:val="CM10"/>
    <w:uiPriority w:val="99"/>
    <w:qFormat/>
    <w:rsid w:val="00FD7F11"/>
    <w:pPr>
      <w:spacing w:after="200" w:line="276" w:lineRule="auto"/>
    </w:pPr>
  </w:style>
  <w:style w:type="paragraph" w:customStyle="1" w:styleId="formfld">
    <w:name w:val="formfld"/>
    <w:basedOn w:val="Normal"/>
    <w:next w:val="OffensiveLanguage"/>
    <w:qFormat/>
    <w:rsid w:val="00FD7F11"/>
    <w:pPr>
      <w:spacing w:after="0" w:line="240" w:lineRule="auto"/>
    </w:pPr>
  </w:style>
  <w:style w:type="paragraph" w:customStyle="1" w:styleId="Caption3">
    <w:name w:val="Caption3"/>
    <w:basedOn w:val="Normal"/>
    <w:next w:val="clearformatting0"/>
    <w:uiPriority w:val="99"/>
    <w:qFormat/>
    <w:rsid w:val="00FD7F11"/>
    <w:pPr>
      <w:spacing w:after="0" w:line="240" w:lineRule="auto"/>
    </w:pPr>
  </w:style>
  <w:style w:type="paragraph" w:customStyle="1" w:styleId="teaserpermalink">
    <w:name w:val="teaser_permalink"/>
    <w:basedOn w:val="Normal"/>
    <w:next w:val="Style18"/>
    <w:uiPriority w:val="99"/>
    <w:qFormat/>
    <w:rsid w:val="00FD7F11"/>
    <w:pPr>
      <w:spacing w:after="0" w:line="240" w:lineRule="auto"/>
    </w:pPr>
  </w:style>
  <w:style w:type="character" w:styleId="BookTitle">
    <w:name w:val="Book Title"/>
    <w:basedOn w:val="DefaultParagraphFont"/>
    <w:qFormat/>
    <w:rsid w:val="00FD7F11"/>
    <w:rPr>
      <w:b/>
      <w:bCs/>
      <w:i/>
      <w:iCs/>
      <w:spacing w:val="5"/>
    </w:rPr>
  </w:style>
  <w:style w:type="character" w:customStyle="1" w:styleId="Heading7Char1">
    <w:name w:val="Heading 7 Char1"/>
    <w:basedOn w:val="DefaultParagraphFont"/>
    <w:semiHidden/>
    <w:rsid w:val="00FD7F11"/>
  </w:style>
  <w:style w:type="character" w:customStyle="1" w:styleId="Heading8Char1">
    <w:name w:val="Heading 8 Char1"/>
    <w:basedOn w:val="DefaultParagraphFont"/>
    <w:semiHidden/>
    <w:rsid w:val="00FD7F11"/>
  </w:style>
  <w:style w:type="character" w:customStyle="1" w:styleId="Heading9Char1">
    <w:name w:val="Heading 9 Char1"/>
    <w:basedOn w:val="DefaultParagraphFont"/>
    <w:semiHidden/>
    <w:rsid w:val="00FD7F11"/>
  </w:style>
  <w:style w:type="character" w:customStyle="1" w:styleId="sup1">
    <w:name w:val="sup1"/>
    <w:rsid w:val="00FD7F11"/>
  </w:style>
  <w:style w:type="character" w:customStyle="1" w:styleId="pgnum1">
    <w:name w:val="pgnum1"/>
    <w:rsid w:val="00FD7F11"/>
  </w:style>
  <w:style w:type="character" w:customStyle="1" w:styleId="nw">
    <w:name w:val="nw"/>
    <w:rsid w:val="00FD7F11"/>
  </w:style>
  <w:style w:type="character" w:customStyle="1" w:styleId="CardsHighlight">
    <w:name w:val="Cards Highlight"/>
    <w:uiPriority w:val="1"/>
    <w:rsid w:val="00FD7F11"/>
  </w:style>
  <w:style w:type="character" w:customStyle="1" w:styleId="apple">
    <w:name w:val="apple"/>
    <w:rsid w:val="00FD7F11"/>
  </w:style>
  <w:style w:type="character" w:customStyle="1" w:styleId="inhoud">
    <w:name w:val="inhoud"/>
    <w:rsid w:val="00FD7F11"/>
  </w:style>
  <w:style w:type="character" w:customStyle="1" w:styleId="CardsUnderlined">
    <w:name w:val="Cards Underlined"/>
    <w:qFormat/>
    <w:rsid w:val="00FD7F11"/>
  </w:style>
  <w:style w:type="character" w:customStyle="1" w:styleId="Cites-AuthorDate">
    <w:name w:val="Cites-Author/Date"/>
    <w:qFormat/>
    <w:rsid w:val="00FD7F11"/>
  </w:style>
  <w:style w:type="character" w:customStyle="1" w:styleId="StyleCardtextChar10pt">
    <w:name w:val="Style Card text Char + 10 pt"/>
    <w:rsid w:val="00FD7F11"/>
  </w:style>
  <w:style w:type="character" w:customStyle="1" w:styleId="UnderliningChar2">
    <w:name w:val="Underlining Char2"/>
    <w:rsid w:val="00FD7F11"/>
  </w:style>
  <w:style w:type="character" w:customStyle="1" w:styleId="UnderliningChar1">
    <w:name w:val="Underlining Char1"/>
    <w:rsid w:val="00FD7F11"/>
  </w:style>
  <w:style w:type="character" w:customStyle="1" w:styleId="smcaps">
    <w:name w:val="smcaps"/>
    <w:rsid w:val="00FD7F11"/>
  </w:style>
  <w:style w:type="character" w:customStyle="1" w:styleId="Style1Char2">
    <w:name w:val="Style1 Char2"/>
    <w:rsid w:val="00FD7F11"/>
  </w:style>
  <w:style w:type="character" w:customStyle="1" w:styleId="inside-head1">
    <w:name w:val="inside-head1"/>
    <w:rsid w:val="00FD7F11"/>
  </w:style>
  <w:style w:type="character" w:customStyle="1" w:styleId="datestamp1">
    <w:name w:val="datestamp1"/>
    <w:rsid w:val="00FD7F11"/>
  </w:style>
  <w:style w:type="character" w:customStyle="1" w:styleId="pagetools1">
    <w:name w:val="pagetools1"/>
    <w:rsid w:val="00FD7F11"/>
  </w:style>
  <w:style w:type="character" w:customStyle="1" w:styleId="smallredtext">
    <w:name w:val="smallredtext"/>
    <w:rsid w:val="00FD7F11"/>
  </w:style>
  <w:style w:type="character" w:customStyle="1" w:styleId="storyheading31">
    <w:name w:val="storyheading31"/>
    <w:rsid w:val="00FD7F11"/>
  </w:style>
  <w:style w:type="character" w:customStyle="1" w:styleId="storydeck31">
    <w:name w:val="storydeck31"/>
    <w:rsid w:val="00FD7F11"/>
  </w:style>
  <w:style w:type="character" w:customStyle="1" w:styleId="subtitle1">
    <w:name w:val="subtitle1"/>
    <w:rsid w:val="00FD7F11"/>
  </w:style>
  <w:style w:type="character" w:customStyle="1" w:styleId="Title10">
    <w:name w:val="Title1"/>
    <w:rsid w:val="00FD7F11"/>
  </w:style>
  <w:style w:type="character" w:customStyle="1" w:styleId="clsbiolink">
    <w:name w:val="clsbiolink"/>
    <w:rsid w:val="00FD7F11"/>
  </w:style>
  <w:style w:type="character" w:customStyle="1" w:styleId="clssmaller">
    <w:name w:val="clssmaller"/>
    <w:rsid w:val="00FD7F11"/>
  </w:style>
  <w:style w:type="character" w:customStyle="1" w:styleId="sm1">
    <w:name w:val="sm1"/>
    <w:rsid w:val="00FD7F11"/>
  </w:style>
  <w:style w:type="character" w:customStyle="1" w:styleId="noindentChar">
    <w:name w:val="noindent Char"/>
    <w:rsid w:val="00FD7F11"/>
  </w:style>
  <w:style w:type="character" w:customStyle="1" w:styleId="SmallChar1">
    <w:name w:val="Small Char1"/>
    <w:rsid w:val="00FD7F11"/>
  </w:style>
  <w:style w:type="character" w:customStyle="1" w:styleId="fullcite0">
    <w:name w:val="fullcite"/>
    <w:rsid w:val="00FD7F11"/>
  </w:style>
  <w:style w:type="character" w:customStyle="1" w:styleId="Style9ptThickunderline">
    <w:name w:val="Style 9 pt Thick underline"/>
    <w:rsid w:val="00FD7F11"/>
  </w:style>
  <w:style w:type="character" w:customStyle="1" w:styleId="CardNotUnderlinedChar">
    <w:name w:val="Card Not Underlined Char"/>
    <w:rsid w:val="00FD7F11"/>
  </w:style>
  <w:style w:type="character" w:customStyle="1" w:styleId="IndexHeadersCharChar">
    <w:name w:val="Index Headers Char Char"/>
    <w:rsid w:val="00FD7F11"/>
  </w:style>
  <w:style w:type="character" w:customStyle="1" w:styleId="CircleChar1">
    <w:name w:val="Circle Char1"/>
    <w:rsid w:val="00FD7F11"/>
  </w:style>
  <w:style w:type="character" w:customStyle="1" w:styleId="textmedium">
    <w:name w:val="textmedium"/>
    <w:rsid w:val="00FD7F11"/>
  </w:style>
  <w:style w:type="character" w:customStyle="1" w:styleId="justify">
    <w:name w:val="justify"/>
    <w:rsid w:val="00FD7F11"/>
  </w:style>
  <w:style w:type="character" w:customStyle="1" w:styleId="SmallCardTextChar">
    <w:name w:val="Small Card Text Char"/>
    <w:rsid w:val="00FD7F11"/>
  </w:style>
  <w:style w:type="character" w:customStyle="1" w:styleId="tagChar30">
    <w:name w:val="tag Char3"/>
    <w:rsid w:val="00FD7F11"/>
  </w:style>
  <w:style w:type="character" w:customStyle="1" w:styleId="medium-normal1">
    <w:name w:val="medium-normal1"/>
    <w:rsid w:val="00FD7F11"/>
  </w:style>
  <w:style w:type="character" w:customStyle="1" w:styleId="inside-head">
    <w:name w:val="inside-head"/>
    <w:rsid w:val="00FD7F11"/>
  </w:style>
  <w:style w:type="character" w:customStyle="1" w:styleId="awtw">
    <w:name w:val="awtw"/>
    <w:rsid w:val="00FD7F11"/>
  </w:style>
  <w:style w:type="character" w:customStyle="1" w:styleId="CardText-Underlined">
    <w:name w:val="Card Text - Underlined"/>
    <w:rsid w:val="00FD7F11"/>
  </w:style>
  <w:style w:type="character" w:customStyle="1" w:styleId="Citation-AuthorDate">
    <w:name w:val="Citation - Author/Date"/>
    <w:rsid w:val="00FD7F11"/>
  </w:style>
  <w:style w:type="character" w:customStyle="1" w:styleId="ld3">
    <w:name w:val="ld3"/>
    <w:rsid w:val="00FD7F11"/>
  </w:style>
  <w:style w:type="character" w:customStyle="1" w:styleId="5Notunderlined">
    <w:name w:val="5 Not underlined"/>
    <w:rsid w:val="00FD7F11"/>
  </w:style>
  <w:style w:type="character" w:customStyle="1" w:styleId="postbody">
    <w:name w:val="postbody"/>
    <w:rsid w:val="00FD7F11"/>
  </w:style>
  <w:style w:type="paragraph" w:styleId="EndnoteText">
    <w:name w:val="endnote text"/>
    <w:basedOn w:val="Normal"/>
    <w:link w:val="EndnoteTextChar1"/>
    <w:unhideWhenUsed/>
    <w:rsid w:val="00FD7F11"/>
    <w:pPr>
      <w:spacing w:after="0" w:line="240" w:lineRule="auto"/>
    </w:pPr>
    <w:rPr>
      <w:sz w:val="20"/>
      <w:szCs w:val="20"/>
    </w:rPr>
  </w:style>
  <w:style w:type="character" w:customStyle="1" w:styleId="EndnoteTextChar1">
    <w:name w:val="Endnote Text Char1"/>
    <w:basedOn w:val="DefaultParagraphFont"/>
    <w:link w:val="EndnoteText"/>
    <w:rsid w:val="00FD7F11"/>
    <w:rPr>
      <w:rFonts w:ascii="Calibri" w:hAnsi="Calibri"/>
      <w:sz w:val="20"/>
      <w:szCs w:val="20"/>
    </w:rPr>
  </w:style>
  <w:style w:type="character" w:customStyle="1" w:styleId="ssl4">
    <w:name w:val="ss_l4"/>
    <w:rsid w:val="00FD7F11"/>
  </w:style>
  <w:style w:type="character" w:customStyle="1" w:styleId="stylestylebold12pt">
    <w:name w:val="stylestylebold12pt"/>
    <w:rsid w:val="00FD7F11"/>
  </w:style>
  <w:style w:type="character" w:customStyle="1" w:styleId="externaledithide">
    <w:name w:val="external_edit_hide"/>
    <w:rsid w:val="00FD7F11"/>
  </w:style>
  <w:style w:type="character" w:customStyle="1" w:styleId="grey10">
    <w:name w:val="grey10"/>
    <w:rsid w:val="00FD7F11"/>
  </w:style>
  <w:style w:type="character" w:customStyle="1" w:styleId="CharacterStyle20">
    <w:name w:val="Character Style 20"/>
    <w:rsid w:val="00FD7F11"/>
  </w:style>
  <w:style w:type="character" w:customStyle="1" w:styleId="Style11ptUnderlineBorderSinglesolidlineAuto05pt">
    <w:name w:val="Style 11 pt Underline Border: : (Single solid line Auto  0.5 pt..."/>
    <w:rsid w:val="00FD7F11"/>
  </w:style>
  <w:style w:type="character" w:customStyle="1" w:styleId="A9">
    <w:name w:val="A9"/>
    <w:uiPriority w:val="99"/>
    <w:rsid w:val="00FD7F11"/>
  </w:style>
  <w:style w:type="character" w:customStyle="1" w:styleId="A5">
    <w:name w:val="A5"/>
    <w:uiPriority w:val="99"/>
    <w:rsid w:val="00FD7F11"/>
  </w:style>
  <w:style w:type="character" w:customStyle="1" w:styleId="underline1">
    <w:name w:val="underline1"/>
    <w:rsid w:val="00FD7F11"/>
  </w:style>
  <w:style w:type="character" w:customStyle="1" w:styleId="see">
    <w:name w:val="see"/>
    <w:rsid w:val="00FD7F11"/>
  </w:style>
  <w:style w:type="character" w:customStyle="1" w:styleId="CharacterStyle2">
    <w:name w:val="Character Style 2"/>
    <w:uiPriority w:val="99"/>
    <w:rsid w:val="00FD7F11"/>
  </w:style>
  <w:style w:type="character" w:customStyle="1" w:styleId="lightblue">
    <w:name w:val="lightblue"/>
    <w:rsid w:val="00FD7F11"/>
  </w:style>
  <w:style w:type="character" w:customStyle="1" w:styleId="centerheadlines">
    <w:name w:val="centerheadlines"/>
    <w:rsid w:val="00FD7F11"/>
  </w:style>
  <w:style w:type="character" w:customStyle="1" w:styleId="datetime">
    <w:name w:val="datetime"/>
    <w:rsid w:val="00FD7F11"/>
  </w:style>
  <w:style w:type="character" w:customStyle="1" w:styleId="info">
    <w:name w:val="info"/>
    <w:rsid w:val="00FD7F11"/>
  </w:style>
  <w:style w:type="character" w:customStyle="1" w:styleId="datestory">
    <w:name w:val="datestory"/>
    <w:rsid w:val="00FD7F11"/>
  </w:style>
  <w:style w:type="character" w:customStyle="1" w:styleId="A1">
    <w:name w:val="A1"/>
    <w:uiPriority w:val="99"/>
    <w:rsid w:val="00FD7F11"/>
  </w:style>
  <w:style w:type="character" w:customStyle="1" w:styleId="-SmallText-">
    <w:name w:val="-Small Text-"/>
    <w:rsid w:val="00FD7F11"/>
  </w:style>
  <w:style w:type="character" w:customStyle="1" w:styleId="goohl1">
    <w:name w:val="goohl1"/>
    <w:rsid w:val="00FD7F11"/>
  </w:style>
  <w:style w:type="character" w:customStyle="1" w:styleId="goohl2">
    <w:name w:val="goohl2"/>
    <w:rsid w:val="00FD7F11"/>
  </w:style>
  <w:style w:type="character" w:customStyle="1" w:styleId="goohl0">
    <w:name w:val="goohl0"/>
    <w:rsid w:val="00FD7F11"/>
  </w:style>
  <w:style w:type="character" w:customStyle="1" w:styleId="StyleUnderlineBorderSinglesolidlineAuto05ptLinew">
    <w:name w:val="Style Underline Border: : (Single solid line Auto  0.5 pt Line w..."/>
    <w:basedOn w:val="DefaultParagraphFont"/>
    <w:rsid w:val="00FD7F11"/>
  </w:style>
  <w:style w:type="character" w:customStyle="1" w:styleId="citeschar10">
    <w:name w:val="citeschar1"/>
    <w:basedOn w:val="DefaultParagraphFont"/>
    <w:rsid w:val="00FD7F11"/>
  </w:style>
  <w:style w:type="character" w:customStyle="1" w:styleId="cardunderlinedchar0">
    <w:name w:val="cardunderlinedchar"/>
    <w:basedOn w:val="DefaultParagraphFont"/>
    <w:rsid w:val="00FD7F11"/>
  </w:style>
  <w:style w:type="paragraph" w:customStyle="1" w:styleId="Style1CharChar">
    <w:name w:val="Style1 Char Char"/>
    <w:basedOn w:val="Normal"/>
    <w:qFormat/>
    <w:rsid w:val="00FD7F11"/>
    <w:pPr>
      <w:spacing w:after="0" w:line="240" w:lineRule="auto"/>
    </w:pPr>
  </w:style>
  <w:style w:type="character" w:customStyle="1" w:styleId="Style1CharCharChar">
    <w:name w:val="Style1 Char Char Char"/>
    <w:locked/>
    <w:rsid w:val="00FD7F11"/>
  </w:style>
  <w:style w:type="character" w:customStyle="1" w:styleId="FootnoteTextChar1">
    <w:name w:val="Footnote Text Char1"/>
    <w:basedOn w:val="DefaultParagraphFont"/>
    <w:rsid w:val="00FD7F11"/>
    <w:rPr>
      <w:rFonts w:ascii="Georgia" w:hAnsi="Georgia"/>
      <w:sz w:val="20"/>
      <w:szCs w:val="20"/>
    </w:rPr>
  </w:style>
  <w:style w:type="character" w:customStyle="1" w:styleId="headline">
    <w:name w:val="headline"/>
    <w:rsid w:val="00FD7F11"/>
  </w:style>
  <w:style w:type="character" w:customStyle="1" w:styleId="provider">
    <w:name w:val="provider"/>
    <w:basedOn w:val="DefaultParagraphFont"/>
    <w:rsid w:val="00FD7F11"/>
  </w:style>
  <w:style w:type="character" w:customStyle="1" w:styleId="ilad">
    <w:name w:val="il_ad"/>
    <w:rsid w:val="00FD7F11"/>
  </w:style>
  <w:style w:type="character" w:customStyle="1" w:styleId="grame">
    <w:name w:val="grame"/>
    <w:rsid w:val="00FD7F11"/>
  </w:style>
  <w:style w:type="character" w:customStyle="1" w:styleId="spelle">
    <w:name w:val="spelle"/>
    <w:rsid w:val="00FD7F11"/>
  </w:style>
  <w:style w:type="character" w:customStyle="1" w:styleId="vitstorybyline">
    <w:name w:val="vitstorybyline"/>
    <w:rsid w:val="00FD7F11"/>
  </w:style>
  <w:style w:type="character" w:customStyle="1" w:styleId="yahoobuzzbadge-form">
    <w:name w:val="yahoobuzzbadge-form"/>
    <w:rsid w:val="00FD7F11"/>
  </w:style>
  <w:style w:type="character" w:customStyle="1" w:styleId="tickerlinx">
    <w:name w:val="tickerlinx"/>
    <w:rsid w:val="00FD7F11"/>
  </w:style>
  <w:style w:type="character" w:customStyle="1" w:styleId="post-author">
    <w:name w:val="post-author"/>
    <w:rsid w:val="00FD7F11"/>
  </w:style>
  <w:style w:type="character" w:customStyle="1" w:styleId="post-timestamp">
    <w:name w:val="post-timestamp"/>
    <w:rsid w:val="00FD7F11"/>
  </w:style>
  <w:style w:type="character" w:customStyle="1" w:styleId="mw-headline">
    <w:name w:val="mw-headline"/>
    <w:rsid w:val="00FD7F11"/>
  </w:style>
  <w:style w:type="character" w:customStyle="1" w:styleId="month">
    <w:name w:val="month"/>
    <w:rsid w:val="00FD7F11"/>
  </w:style>
  <w:style w:type="character" w:customStyle="1" w:styleId="2xBoldUnderline">
    <w:name w:val="2x_Bold_Underline"/>
    <w:rsid w:val="00FD7F11"/>
  </w:style>
  <w:style w:type="character" w:customStyle="1" w:styleId="texttitlebigred">
    <w:name w:val="texttitlebigred"/>
    <w:rsid w:val="00FD7F11"/>
  </w:style>
  <w:style w:type="character" w:customStyle="1" w:styleId="subtitles">
    <w:name w:val="subtitles"/>
    <w:rsid w:val="00FD7F11"/>
  </w:style>
  <w:style w:type="character" w:customStyle="1" w:styleId="UnderlineCharChar1">
    <w:name w:val="Underline Char Char1"/>
    <w:rsid w:val="00FD7F11"/>
  </w:style>
  <w:style w:type="character" w:customStyle="1" w:styleId="CiteCardChar1">
    <w:name w:val="Cite_Card Char1"/>
    <w:rsid w:val="00FD7F11"/>
  </w:style>
  <w:style w:type="character" w:customStyle="1" w:styleId="ptitleinside">
    <w:name w:val="p_title_inside"/>
    <w:rsid w:val="00FD7F11"/>
  </w:style>
  <w:style w:type="character" w:customStyle="1" w:styleId="paramv">
    <w:name w:val="paramv"/>
    <w:rsid w:val="00FD7F11"/>
  </w:style>
  <w:style w:type="character" w:customStyle="1" w:styleId="quotepeekbase">
    <w:name w:val="quotepeekbase"/>
    <w:rsid w:val="00FD7F11"/>
  </w:style>
  <w:style w:type="character" w:customStyle="1" w:styleId="symbol">
    <w:name w:val="symbol"/>
    <w:rsid w:val="00FD7F11"/>
  </w:style>
  <w:style w:type="character" w:customStyle="1" w:styleId="data">
    <w:name w:val="data"/>
    <w:rsid w:val="00FD7F11"/>
  </w:style>
  <w:style w:type="character" w:customStyle="1" w:styleId="cross-head">
    <w:name w:val="cross-head"/>
    <w:rsid w:val="00FD7F11"/>
  </w:style>
  <w:style w:type="character" w:customStyle="1" w:styleId="scaps">
    <w:name w:val="scaps"/>
    <w:rsid w:val="00FD7F11"/>
  </w:style>
  <w:style w:type="character" w:customStyle="1" w:styleId="pub-date">
    <w:name w:val="pub-date"/>
    <w:rsid w:val="00FD7F11"/>
  </w:style>
  <w:style w:type="character" w:customStyle="1" w:styleId="StyleTimesNewRoman12ptBold">
    <w:name w:val="Style Times New Roman 12 pt Bold"/>
    <w:rsid w:val="00FD7F11"/>
  </w:style>
  <w:style w:type="character" w:customStyle="1" w:styleId="AuthorDateF4">
    <w:name w:val="Author Date (F4)"/>
    <w:rsid w:val="00FD7F11"/>
  </w:style>
  <w:style w:type="character" w:customStyle="1" w:styleId="BoldUnderlineF6">
    <w:name w:val="Bold Underline (F6)"/>
    <w:rsid w:val="00FD7F11"/>
  </w:style>
  <w:style w:type="character" w:customStyle="1" w:styleId="grouptext">
    <w:name w:val="group_text"/>
    <w:rsid w:val="00FD7F11"/>
  </w:style>
  <w:style w:type="character" w:customStyle="1" w:styleId="authors">
    <w:name w:val="authors"/>
    <w:rsid w:val="00FD7F11"/>
  </w:style>
  <w:style w:type="character" w:customStyle="1" w:styleId="StyleArial12ptBoldItalic">
    <w:name w:val="Style Arial 12 pt Bold Italic"/>
    <w:rsid w:val="00FD7F11"/>
  </w:style>
  <w:style w:type="character" w:customStyle="1" w:styleId="verdana12grey1">
    <w:name w:val="verdana12grey1"/>
    <w:rsid w:val="00FD7F11"/>
  </w:style>
  <w:style w:type="character" w:customStyle="1" w:styleId="verdana9grey1a">
    <w:name w:val="verdana9grey1a"/>
    <w:rsid w:val="00FD7F11"/>
  </w:style>
  <w:style w:type="character" w:customStyle="1" w:styleId="nn-twttr-share-btn">
    <w:name w:val="nn-twttr-share-btn"/>
    <w:rsid w:val="00FD7F11"/>
  </w:style>
  <w:style w:type="character" w:customStyle="1" w:styleId="count">
    <w:name w:val="count"/>
    <w:rsid w:val="00FD7F11"/>
  </w:style>
  <w:style w:type="character" w:customStyle="1" w:styleId="fbbuttontext">
    <w:name w:val="fb_button_text"/>
    <w:rsid w:val="00FD7F11"/>
  </w:style>
  <w:style w:type="character" w:customStyle="1" w:styleId="comment-count">
    <w:name w:val="comment-count"/>
    <w:rsid w:val="00FD7F11"/>
  </w:style>
  <w:style w:type="character" w:customStyle="1" w:styleId="comment-count-text">
    <w:name w:val="comment-count-text"/>
    <w:rsid w:val="00FD7F11"/>
  </w:style>
  <w:style w:type="character" w:customStyle="1" w:styleId="author-name">
    <w:name w:val="author-name"/>
    <w:rsid w:val="00FD7F11"/>
  </w:style>
  <w:style w:type="character" w:customStyle="1" w:styleId="lightheader">
    <w:name w:val="lightheader"/>
    <w:rsid w:val="00FD7F11"/>
  </w:style>
  <w:style w:type="character" w:customStyle="1" w:styleId="CiteCardCharCharCharCharChar">
    <w:name w:val="Cite_Card Char Char Char Char Char"/>
    <w:rsid w:val="00FD7F11"/>
  </w:style>
  <w:style w:type="character" w:customStyle="1" w:styleId="CiteCardCharCharCharCharCharChar">
    <w:name w:val="Cite_Card Char Char Char Char Char Char"/>
    <w:rsid w:val="00FD7F11"/>
  </w:style>
  <w:style w:type="character" w:customStyle="1" w:styleId="yahoobuzzbadge">
    <w:name w:val="yahoobuzzbadge"/>
    <w:rsid w:val="00FD7F11"/>
  </w:style>
  <w:style w:type="character" w:customStyle="1" w:styleId="fbsharecountinner">
    <w:name w:val="fb_share_count_inner"/>
    <w:rsid w:val="00FD7F11"/>
  </w:style>
  <w:style w:type="character" w:customStyle="1" w:styleId="fbconnectbuttontext">
    <w:name w:val="fbconnectbutton_text"/>
    <w:rsid w:val="00FD7F11"/>
  </w:style>
  <w:style w:type="paragraph" w:customStyle="1" w:styleId="Sourcename">
    <w:name w:val="Source name"/>
    <w:basedOn w:val="Normal"/>
    <w:qFormat/>
    <w:rsid w:val="00FD7F11"/>
    <w:pPr>
      <w:spacing w:after="0" w:line="240" w:lineRule="auto"/>
    </w:pPr>
  </w:style>
  <w:style w:type="character" w:customStyle="1" w:styleId="SourcenameChar">
    <w:name w:val="Source name Char"/>
    <w:locked/>
    <w:rsid w:val="00FD7F11"/>
  </w:style>
  <w:style w:type="character" w:customStyle="1" w:styleId="StrongEmphasis">
    <w:name w:val="Strong Emphasis"/>
    <w:rsid w:val="00FD7F11"/>
  </w:style>
  <w:style w:type="character" w:customStyle="1" w:styleId="Caption2">
    <w:name w:val="Caption2"/>
    <w:rsid w:val="00FD7F11"/>
  </w:style>
  <w:style w:type="character" w:customStyle="1" w:styleId="Style11ptItalicUnderline">
    <w:name w:val="Style 11 pt Italic Underline"/>
    <w:rsid w:val="00FD7F11"/>
  </w:style>
  <w:style w:type="character" w:customStyle="1" w:styleId="Style11ptItalic">
    <w:name w:val="Style 11 pt Italic"/>
    <w:rsid w:val="00FD7F11"/>
  </w:style>
  <w:style w:type="character" w:customStyle="1" w:styleId="Style6pt">
    <w:name w:val="Style 6 pt"/>
    <w:qFormat/>
    <w:rsid w:val="00FD7F11"/>
  </w:style>
  <w:style w:type="character" w:customStyle="1" w:styleId="article-articlebody">
    <w:name w:val="article-articlebody"/>
    <w:basedOn w:val="DefaultParagraphFont"/>
    <w:rsid w:val="00FD7F11"/>
  </w:style>
  <w:style w:type="character" w:customStyle="1" w:styleId="pageheader0">
    <w:name w:val="pageheader"/>
    <w:basedOn w:val="DefaultParagraphFont"/>
    <w:rsid w:val="00FD7F11"/>
  </w:style>
  <w:style w:type="character" w:customStyle="1" w:styleId="AuthorCharChar">
    <w:name w:val="Author Char Char"/>
    <w:rsid w:val="00FD7F11"/>
  </w:style>
  <w:style w:type="character" w:customStyle="1" w:styleId="smallchar2">
    <w:name w:val="smallchar"/>
    <w:basedOn w:val="DefaultParagraphFont"/>
    <w:rsid w:val="00FD7F11"/>
  </w:style>
  <w:style w:type="character" w:customStyle="1" w:styleId="Shortcite">
    <w:name w:val="Shortcite"/>
    <w:rsid w:val="00FD7F11"/>
  </w:style>
  <w:style w:type="character" w:customStyle="1" w:styleId="Longcite">
    <w:name w:val="Longcite"/>
    <w:rsid w:val="00FD7F11"/>
  </w:style>
  <w:style w:type="character" w:customStyle="1" w:styleId="StyleStyle7pt8pt">
    <w:name w:val="Style Style 7 pt + 8 pt"/>
    <w:rsid w:val="00FD7F11"/>
  </w:style>
  <w:style w:type="character" w:customStyle="1" w:styleId="StyleStyleThickunderlineBold1">
    <w:name w:val="Style Style Thick underline + Bold1"/>
    <w:rsid w:val="00FD7F11"/>
  </w:style>
  <w:style w:type="character" w:customStyle="1" w:styleId="StyleUnderline2">
    <w:name w:val="Style Underline2"/>
    <w:rsid w:val="00FD7F11"/>
  </w:style>
  <w:style w:type="character" w:customStyle="1" w:styleId="tagchar">
    <w:name w:val="tagchar"/>
    <w:basedOn w:val="DefaultParagraphFont"/>
    <w:rsid w:val="00FD7F11"/>
  </w:style>
  <w:style w:type="character" w:customStyle="1" w:styleId="address">
    <w:name w:val="address"/>
    <w:rsid w:val="00FD7F11"/>
  </w:style>
  <w:style w:type="character" w:customStyle="1" w:styleId="NormalizationChar">
    <w:name w:val="Normalization Char"/>
    <w:rsid w:val="00FD7F11"/>
  </w:style>
  <w:style w:type="character" w:customStyle="1" w:styleId="maintextbldleft">
    <w:name w:val="maintextbldleft"/>
    <w:basedOn w:val="DefaultParagraphFont"/>
    <w:rsid w:val="00FD7F11"/>
  </w:style>
  <w:style w:type="character" w:customStyle="1" w:styleId="maintextleft">
    <w:name w:val="maintextleft"/>
    <w:basedOn w:val="DefaultParagraphFont"/>
    <w:rsid w:val="00FD7F11"/>
  </w:style>
  <w:style w:type="character" w:customStyle="1" w:styleId="highlight1">
    <w:name w:val="highlight"/>
    <w:rsid w:val="00FD7F11"/>
  </w:style>
  <w:style w:type="character" w:customStyle="1" w:styleId="Shrinker">
    <w:name w:val="Shrinker"/>
    <w:rsid w:val="00FD7F11"/>
  </w:style>
  <w:style w:type="character" w:customStyle="1" w:styleId="heading2char1">
    <w:name w:val="heading2char"/>
    <w:basedOn w:val="DefaultParagraphFont"/>
    <w:rsid w:val="00FD7F11"/>
  </w:style>
  <w:style w:type="character" w:customStyle="1" w:styleId="heading3char1">
    <w:name w:val="heading3char1"/>
    <w:basedOn w:val="DefaultParagraphFont"/>
    <w:rsid w:val="00FD7F11"/>
  </w:style>
  <w:style w:type="character" w:customStyle="1" w:styleId="underlinea">
    <w:name w:val="underlinea"/>
    <w:basedOn w:val="DefaultParagraphFont"/>
    <w:rsid w:val="00FD7F11"/>
  </w:style>
  <w:style w:type="character" w:customStyle="1" w:styleId="StyleUnderlineChar9pt2">
    <w:name w:val="Style Underline Char + 9 pt2"/>
    <w:rsid w:val="00FD7F11"/>
  </w:style>
  <w:style w:type="character" w:customStyle="1" w:styleId="StyleUnderlineChar9ptBold1">
    <w:name w:val="Style Underline Char + 9 pt Bold1"/>
    <w:rsid w:val="00FD7F11"/>
  </w:style>
  <w:style w:type="character" w:customStyle="1" w:styleId="FontStyle329">
    <w:name w:val="Font Style329"/>
    <w:uiPriority w:val="99"/>
    <w:rsid w:val="00FD7F11"/>
  </w:style>
  <w:style w:type="character" w:customStyle="1" w:styleId="styleboldunderline">
    <w:name w:val="styleboldunderline"/>
    <w:rsid w:val="00FD7F11"/>
  </w:style>
  <w:style w:type="character" w:customStyle="1" w:styleId="FontStyle291">
    <w:name w:val="Font Style291"/>
    <w:uiPriority w:val="99"/>
    <w:rsid w:val="00FD7F11"/>
  </w:style>
  <w:style w:type="character" w:customStyle="1" w:styleId="FontStyle232">
    <w:name w:val="Font Style232"/>
    <w:uiPriority w:val="99"/>
    <w:rsid w:val="00FD7F11"/>
  </w:style>
  <w:style w:type="character" w:customStyle="1" w:styleId="MicroTextCharChar">
    <w:name w:val="MicroText Char Char"/>
    <w:rsid w:val="00FD7F11"/>
  </w:style>
  <w:style w:type="character" w:customStyle="1" w:styleId="Hyperlink6">
    <w:name w:val="Hyperlink6"/>
    <w:rsid w:val="00FD7F11"/>
  </w:style>
  <w:style w:type="character" w:customStyle="1" w:styleId="pmterms11">
    <w:name w:val="pmterms11"/>
    <w:rsid w:val="00FD7F11"/>
  </w:style>
  <w:style w:type="character" w:customStyle="1" w:styleId="style61">
    <w:name w:val="style6"/>
    <w:rsid w:val="00FD7F11"/>
  </w:style>
  <w:style w:type="character" w:customStyle="1" w:styleId="Title2">
    <w:name w:val="Title2"/>
    <w:basedOn w:val="DefaultParagraphFont"/>
    <w:rsid w:val="00FD7F11"/>
  </w:style>
  <w:style w:type="character" w:customStyle="1" w:styleId="pmterms12">
    <w:name w:val="pmterms12"/>
    <w:basedOn w:val="DefaultParagraphFont"/>
    <w:rsid w:val="00FD7F11"/>
  </w:style>
  <w:style w:type="character" w:customStyle="1" w:styleId="BoldandUnderlineChar1Char2Char">
    <w:name w:val="Bold and Underline Char1 Char2 Char"/>
    <w:basedOn w:val="DefaultParagraphFont"/>
    <w:rsid w:val="00FD7F11"/>
  </w:style>
  <w:style w:type="character" w:customStyle="1" w:styleId="cardtextsmallCharCharCharCharCharCharCharCharCharCharCharChar">
    <w:name w:val="card text small Char Char Char Char Char Char Char Char Char Char Char Char"/>
    <w:basedOn w:val="DefaultParagraphFont"/>
    <w:rsid w:val="00FD7F11"/>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FD7F11"/>
  </w:style>
  <w:style w:type="character" w:customStyle="1" w:styleId="pmterms2">
    <w:name w:val="pmterms2"/>
    <w:basedOn w:val="DefaultParagraphFont"/>
    <w:rsid w:val="00FD7F11"/>
  </w:style>
  <w:style w:type="character" w:customStyle="1" w:styleId="BoldandUnderlineChar1Char2CharChar">
    <w:name w:val="Bold and Underline Char1 Char2 Char Char"/>
    <w:basedOn w:val="DefaultParagraphFont"/>
    <w:rsid w:val="00FD7F11"/>
  </w:style>
  <w:style w:type="character" w:customStyle="1" w:styleId="UnderlineChar1Char1">
    <w:name w:val="Underline Char1 Char1"/>
    <w:basedOn w:val="DefaultParagraphFont"/>
    <w:rsid w:val="00FD7F11"/>
  </w:style>
  <w:style w:type="character" w:customStyle="1" w:styleId="UnderlineChar6CharCharCharCharCharCharCharChar">
    <w:name w:val="Underline Char6 Char Char Char Char Char Char Char Char"/>
    <w:basedOn w:val="DefaultParagraphFont"/>
    <w:rsid w:val="00FD7F11"/>
  </w:style>
  <w:style w:type="character" w:customStyle="1" w:styleId="BoldText12pt">
    <w:name w:val="Bold Text 12 pt"/>
    <w:autoRedefine/>
    <w:rsid w:val="00FD7F11"/>
  </w:style>
  <w:style w:type="paragraph" w:styleId="BodyTextIndent2">
    <w:name w:val="Body Text Indent 2"/>
    <w:basedOn w:val="Normal"/>
    <w:link w:val="BodyTextIndent2Char1"/>
    <w:unhideWhenUsed/>
    <w:rsid w:val="00FD7F11"/>
    <w:pPr>
      <w:spacing w:after="120" w:line="480" w:lineRule="auto"/>
      <w:ind w:left="360"/>
    </w:pPr>
  </w:style>
  <w:style w:type="character" w:customStyle="1" w:styleId="BodyTextIndent2Char1">
    <w:name w:val="Body Text Indent 2 Char1"/>
    <w:basedOn w:val="DefaultParagraphFont"/>
    <w:link w:val="BodyTextIndent2"/>
    <w:rsid w:val="00FD7F11"/>
    <w:rPr>
      <w:rFonts w:ascii="Calibri" w:hAnsi="Calibri"/>
    </w:rPr>
  </w:style>
  <w:style w:type="character" w:customStyle="1" w:styleId="Style2CharChar">
    <w:name w:val="Style2 Char Char"/>
    <w:basedOn w:val="DefaultParagraphFont"/>
    <w:rsid w:val="00FD7F11"/>
  </w:style>
  <w:style w:type="character" w:customStyle="1" w:styleId="DebateCiteCharCharChar">
    <w:name w:val="Debate Cite Char Char Char"/>
    <w:basedOn w:val="DefaultParagraphFont"/>
    <w:rsid w:val="00FD7F11"/>
  </w:style>
  <w:style w:type="paragraph" w:styleId="BodyTextFirstIndent">
    <w:name w:val="Body Text First Indent"/>
    <w:basedOn w:val="BodyText"/>
    <w:link w:val="BodyTextFirstIndentChar1"/>
    <w:rsid w:val="00FD7F11"/>
    <w:pPr>
      <w:spacing w:after="0" w:line="240" w:lineRule="auto"/>
      <w:ind w:firstLine="360"/>
    </w:pPr>
    <w:rPr>
      <w:rFonts w:ascii="Georgia" w:hAnsi="Georgia"/>
    </w:rPr>
  </w:style>
  <w:style w:type="character" w:customStyle="1" w:styleId="BodyTextFirstIndentChar1">
    <w:name w:val="Body Text First Indent Char1"/>
    <w:basedOn w:val="BodyTextChar"/>
    <w:link w:val="BodyTextFirstIndent"/>
    <w:rsid w:val="00FD7F11"/>
    <w:rPr>
      <w:rFonts w:ascii="Georgia" w:hAnsi="Georgia"/>
    </w:rPr>
  </w:style>
  <w:style w:type="character" w:customStyle="1" w:styleId="Style10ptBold">
    <w:name w:val="Style 10 pt Bold"/>
    <w:basedOn w:val="DefaultParagraphFont"/>
    <w:rsid w:val="00FD7F11"/>
  </w:style>
  <w:style w:type="character" w:customStyle="1" w:styleId="text9">
    <w:name w:val="text9"/>
    <w:basedOn w:val="DefaultParagraphFont"/>
    <w:rsid w:val="00FD7F11"/>
  </w:style>
  <w:style w:type="character" w:customStyle="1" w:styleId="text21">
    <w:name w:val="text21"/>
    <w:basedOn w:val="DefaultParagraphFont"/>
    <w:rsid w:val="00FD7F11"/>
  </w:style>
  <w:style w:type="character" w:customStyle="1" w:styleId="text19">
    <w:name w:val="text19"/>
    <w:basedOn w:val="DefaultParagraphFont"/>
    <w:rsid w:val="00FD7F11"/>
  </w:style>
  <w:style w:type="character" w:customStyle="1" w:styleId="term2">
    <w:name w:val="term2"/>
    <w:basedOn w:val="DefaultParagraphFont"/>
    <w:rsid w:val="00FD7F11"/>
  </w:style>
  <w:style w:type="character" w:customStyle="1" w:styleId="ToReadChar">
    <w:name w:val="To Read Char"/>
    <w:basedOn w:val="DefaultParagraphFont"/>
    <w:rsid w:val="00FD7F11"/>
  </w:style>
  <w:style w:type="character" w:customStyle="1" w:styleId="ToReadCharChar">
    <w:name w:val="To Read Char Char"/>
    <w:basedOn w:val="DefaultParagraphFont"/>
    <w:rsid w:val="00FD7F11"/>
  </w:style>
  <w:style w:type="character" w:customStyle="1" w:styleId="storytextstyle">
    <w:name w:val="storytextstyle"/>
    <w:basedOn w:val="DefaultParagraphFont"/>
    <w:rsid w:val="00FD7F11"/>
  </w:style>
  <w:style w:type="character" w:customStyle="1" w:styleId="cardunderlinedCharChar">
    <w:name w:val="card underlined Char Char"/>
    <w:basedOn w:val="DefaultParagraphFont"/>
    <w:rsid w:val="00FD7F11"/>
  </w:style>
  <w:style w:type="character" w:customStyle="1" w:styleId="articlehead21">
    <w:name w:val="articlehead21"/>
    <w:basedOn w:val="DefaultParagraphFont"/>
    <w:rsid w:val="00FD7F11"/>
  </w:style>
  <w:style w:type="character" w:customStyle="1" w:styleId="BoldandUnderlineChar2Char1">
    <w:name w:val="Bold and Underline Char2 Char1"/>
    <w:basedOn w:val="DefaultParagraphFont"/>
    <w:rsid w:val="00FD7F11"/>
  </w:style>
  <w:style w:type="character" w:customStyle="1" w:styleId="TagCiteChar10">
    <w:name w:val="Tag/Cite Char1"/>
    <w:basedOn w:val="DefaultParagraphFont"/>
    <w:rsid w:val="00FD7F11"/>
  </w:style>
  <w:style w:type="character" w:customStyle="1" w:styleId="CardCharChar0">
    <w:name w:val="Card Char Char"/>
    <w:basedOn w:val="DefaultParagraphFont"/>
    <w:rsid w:val="00FD7F11"/>
  </w:style>
  <w:style w:type="character" w:customStyle="1" w:styleId="BriefTitle1Char">
    <w:name w:val="Brief Title 1 Char"/>
    <w:basedOn w:val="DefaultParagraphFont"/>
    <w:rsid w:val="00FD7F11"/>
  </w:style>
  <w:style w:type="character" w:customStyle="1" w:styleId="TagCiteCharChar">
    <w:name w:val="Tag/Cite Char Char"/>
    <w:basedOn w:val="DefaultParagraphFont"/>
    <w:rsid w:val="00FD7F11"/>
  </w:style>
  <w:style w:type="character" w:customStyle="1" w:styleId="prodgeneral1">
    <w:name w:val="prodgeneral1"/>
    <w:basedOn w:val="DefaultParagraphFont"/>
    <w:rsid w:val="00FD7F11"/>
  </w:style>
  <w:style w:type="character" w:customStyle="1" w:styleId="texto11">
    <w:name w:val="texto11"/>
    <w:basedOn w:val="DefaultParagraphFont"/>
    <w:rsid w:val="00FD7F11"/>
  </w:style>
  <w:style w:type="character" w:customStyle="1" w:styleId="date10">
    <w:name w:val="date1"/>
    <w:basedOn w:val="DefaultParagraphFont"/>
    <w:rsid w:val="00FD7F11"/>
  </w:style>
  <w:style w:type="character" w:customStyle="1" w:styleId="summary1">
    <w:name w:val="summary1"/>
    <w:basedOn w:val="DefaultParagraphFont"/>
    <w:rsid w:val="00FD7F11"/>
  </w:style>
  <w:style w:type="character" w:customStyle="1" w:styleId="text3">
    <w:name w:val="text3"/>
    <w:basedOn w:val="DefaultParagraphFont"/>
    <w:rsid w:val="00FD7F11"/>
  </w:style>
  <w:style w:type="character" w:customStyle="1" w:styleId="featurecontentgray1">
    <w:name w:val="featurecontentgray1"/>
    <w:basedOn w:val="DefaultParagraphFont"/>
    <w:rsid w:val="00FD7F11"/>
  </w:style>
  <w:style w:type="character" w:customStyle="1" w:styleId="CardCharCharChar0">
    <w:name w:val="Card Char Char Char"/>
    <w:basedOn w:val="DefaultParagraphFont"/>
    <w:rsid w:val="00FD7F11"/>
  </w:style>
  <w:style w:type="character" w:customStyle="1" w:styleId="big1">
    <w:name w:val="big1"/>
    <w:basedOn w:val="DefaultParagraphFont"/>
    <w:rsid w:val="00FD7F11"/>
  </w:style>
  <w:style w:type="character" w:customStyle="1" w:styleId="articletitle1">
    <w:name w:val="articletitle1"/>
    <w:basedOn w:val="DefaultParagraphFont"/>
    <w:rsid w:val="00FD7F11"/>
  </w:style>
  <w:style w:type="character" w:customStyle="1" w:styleId="prodgeneral">
    <w:name w:val="prodgeneral"/>
    <w:basedOn w:val="DefaultParagraphFont"/>
    <w:rsid w:val="00FD7F11"/>
  </w:style>
  <w:style w:type="character" w:customStyle="1" w:styleId="Style10pt">
    <w:name w:val="Style 10 pt"/>
    <w:basedOn w:val="DefaultParagraphFont"/>
    <w:rsid w:val="00FD7F11"/>
  </w:style>
  <w:style w:type="character" w:customStyle="1" w:styleId="StyleUnderlineChar0">
    <w:name w:val="Style Underline + Char"/>
    <w:basedOn w:val="DefaultParagraphFont"/>
    <w:rsid w:val="00FD7F11"/>
  </w:style>
  <w:style w:type="character" w:customStyle="1" w:styleId="highlightChar">
    <w:name w:val="highlight Char"/>
    <w:basedOn w:val="DefaultParagraphFont"/>
    <w:rsid w:val="00FD7F11"/>
  </w:style>
  <w:style w:type="character" w:customStyle="1" w:styleId="citeChar">
    <w:name w:val="cite Char"/>
    <w:basedOn w:val="DefaultParagraphFont"/>
    <w:rsid w:val="00FD7F11"/>
  </w:style>
  <w:style w:type="character" w:customStyle="1" w:styleId="OffensiveLanguageChar">
    <w:name w:val="Offensive Language Char"/>
    <w:rsid w:val="00FD7F11"/>
  </w:style>
  <w:style w:type="character" w:customStyle="1" w:styleId="yellowfadeinnerspan">
    <w:name w:val="yellowfadeinnerspan"/>
    <w:rsid w:val="00FD7F11"/>
  </w:style>
  <w:style w:type="character" w:customStyle="1" w:styleId="ipa">
    <w:name w:val="ipa"/>
    <w:basedOn w:val="DefaultParagraphFont"/>
    <w:rsid w:val="00FD7F11"/>
  </w:style>
  <w:style w:type="table" w:customStyle="1" w:styleId="TableGrid1">
    <w:name w:val="Table Grid1"/>
    <w:basedOn w:val="TableNormal"/>
    <w:rsid w:val="00FD7F11"/>
    <w:pPr>
      <w:spacing w:after="200" w:line="276" w:lineRule="auto"/>
    </w:pPr>
    <w:tblPr/>
  </w:style>
  <w:style w:type="character" w:customStyle="1" w:styleId="StyleciteChar">
    <w:name w:val="Style cite + Char"/>
    <w:basedOn w:val="DefaultParagraphFont"/>
    <w:rsid w:val="00FD7F11"/>
  </w:style>
  <w:style w:type="character" w:customStyle="1" w:styleId="H4TagChar1">
    <w:name w:val="H4 (Tag) Char1"/>
    <w:locked/>
    <w:rsid w:val="00FD7F11"/>
  </w:style>
  <w:style w:type="paragraph" w:customStyle="1" w:styleId="description">
    <w:name w:val="description"/>
    <w:basedOn w:val="Normal"/>
    <w:uiPriority w:val="99"/>
    <w:qFormat/>
    <w:rsid w:val="00FD7F11"/>
    <w:pPr>
      <w:spacing w:after="0" w:line="240" w:lineRule="auto"/>
    </w:pPr>
  </w:style>
  <w:style w:type="paragraph" w:customStyle="1" w:styleId="credit">
    <w:name w:val="credit"/>
    <w:basedOn w:val="Normal"/>
    <w:next w:val="BodyText5"/>
    <w:qFormat/>
    <w:rsid w:val="00FD7F11"/>
    <w:pPr>
      <w:spacing w:after="0" w:line="240" w:lineRule="auto"/>
    </w:pPr>
  </w:style>
  <w:style w:type="character" w:customStyle="1" w:styleId="DebateUnderlinedChar">
    <w:name w:val="Debate Underlined Char"/>
    <w:locked/>
    <w:rsid w:val="00FD7F11"/>
  </w:style>
  <w:style w:type="paragraph" w:customStyle="1" w:styleId="DebateUnderlined">
    <w:name w:val="Debate Underlined"/>
    <w:basedOn w:val="Normal"/>
    <w:next w:val="about"/>
    <w:qFormat/>
    <w:rsid w:val="00FD7F11"/>
    <w:pPr>
      <w:spacing w:after="0" w:line="240" w:lineRule="auto"/>
    </w:pPr>
  </w:style>
  <w:style w:type="character" w:customStyle="1" w:styleId="Card10f2Char">
    <w:name w:val="Card.10.f2 Char"/>
    <w:locked/>
    <w:rsid w:val="00FD7F11"/>
  </w:style>
  <w:style w:type="paragraph" w:customStyle="1" w:styleId="Card10f2">
    <w:name w:val="Card.10.f2"/>
    <w:basedOn w:val="Normal"/>
    <w:next w:val="thumbnail"/>
    <w:autoRedefine/>
    <w:qFormat/>
    <w:rsid w:val="00FD7F11"/>
    <w:pPr>
      <w:spacing w:after="0" w:line="240" w:lineRule="auto"/>
    </w:pPr>
  </w:style>
  <w:style w:type="character" w:customStyle="1" w:styleId="Bodytext6">
    <w:name w:val="Body text_"/>
    <w:basedOn w:val="DefaultParagraphFont"/>
    <w:link w:val="BodyText20"/>
    <w:locked/>
    <w:rsid w:val="00FD7F11"/>
    <w:rPr>
      <w:shd w:val="clear" w:color="auto" w:fill="FFFFFF"/>
    </w:rPr>
  </w:style>
  <w:style w:type="paragraph" w:customStyle="1" w:styleId="BodyText5">
    <w:name w:val="Body Text5"/>
    <w:basedOn w:val="Normal"/>
    <w:next w:val="wallacepara"/>
    <w:qFormat/>
    <w:rsid w:val="00FD7F11"/>
    <w:pPr>
      <w:spacing w:after="0" w:line="240" w:lineRule="auto"/>
    </w:pPr>
  </w:style>
  <w:style w:type="paragraph" w:customStyle="1" w:styleId="user">
    <w:name w:val="user"/>
    <w:basedOn w:val="Normal"/>
    <w:next w:val="morelink"/>
    <w:qFormat/>
    <w:rsid w:val="00FD7F11"/>
    <w:pPr>
      <w:spacing w:after="0" w:line="240" w:lineRule="auto"/>
    </w:pPr>
  </w:style>
  <w:style w:type="paragraph" w:customStyle="1" w:styleId="about">
    <w:name w:val="about"/>
    <w:basedOn w:val="Normal"/>
    <w:next w:val="audiolink"/>
    <w:qFormat/>
    <w:rsid w:val="00FD7F11"/>
    <w:pPr>
      <w:spacing w:after="0" w:line="240" w:lineRule="auto"/>
    </w:pPr>
  </w:style>
  <w:style w:type="paragraph" w:customStyle="1" w:styleId="t6">
    <w:name w:val="t6"/>
    <w:basedOn w:val="Normal"/>
    <w:next w:val="nav1"/>
    <w:qFormat/>
    <w:rsid w:val="00FD7F11"/>
    <w:pPr>
      <w:spacing w:after="0" w:line="240" w:lineRule="auto"/>
    </w:pPr>
  </w:style>
  <w:style w:type="paragraph" w:customStyle="1" w:styleId="thumbnail">
    <w:name w:val="thumbnail"/>
    <w:basedOn w:val="Normal"/>
    <w:next w:val="nav2"/>
    <w:qFormat/>
    <w:rsid w:val="00FD7F11"/>
    <w:pPr>
      <w:spacing w:after="0" w:line="240" w:lineRule="auto"/>
    </w:pPr>
  </w:style>
  <w:style w:type="paragraph" w:customStyle="1" w:styleId="stand-first-alone">
    <w:name w:val="stand-first-alone"/>
    <w:basedOn w:val="Normal"/>
    <w:next w:val="Pa0"/>
    <w:qFormat/>
    <w:rsid w:val="00FD7F11"/>
    <w:pPr>
      <w:spacing w:after="0" w:line="240" w:lineRule="auto"/>
    </w:pPr>
  </w:style>
  <w:style w:type="paragraph" w:customStyle="1" w:styleId="wallacepara">
    <w:name w:val="wallacepara"/>
    <w:basedOn w:val="Normal"/>
    <w:next w:val="CM45"/>
    <w:qFormat/>
    <w:rsid w:val="00FD7F11"/>
    <w:pPr>
      <w:spacing w:after="0" w:line="240" w:lineRule="auto"/>
    </w:pPr>
  </w:style>
  <w:style w:type="paragraph" w:customStyle="1" w:styleId="morelink">
    <w:name w:val="morelink"/>
    <w:basedOn w:val="Normal"/>
    <w:next w:val="CM46"/>
    <w:qFormat/>
    <w:rsid w:val="00FD7F11"/>
    <w:pPr>
      <w:spacing w:after="0" w:line="240" w:lineRule="auto"/>
    </w:pPr>
  </w:style>
  <w:style w:type="paragraph" w:customStyle="1" w:styleId="audiolink">
    <w:name w:val="audiolink"/>
    <w:basedOn w:val="Normal"/>
    <w:next w:val="F4-NormalText"/>
    <w:qFormat/>
    <w:rsid w:val="00FD7F11"/>
    <w:pPr>
      <w:spacing w:after="0" w:line="240" w:lineRule="auto"/>
    </w:pPr>
  </w:style>
  <w:style w:type="paragraph" w:customStyle="1" w:styleId="titlestyle1">
    <w:name w:val="titlestyle1"/>
    <w:basedOn w:val="Normal"/>
    <w:next w:val="FullText"/>
    <w:qFormat/>
    <w:rsid w:val="00FD7F11"/>
    <w:pPr>
      <w:spacing w:after="0" w:line="240" w:lineRule="auto"/>
    </w:pPr>
  </w:style>
  <w:style w:type="paragraph" w:customStyle="1" w:styleId="nav1">
    <w:name w:val="nav1"/>
    <w:basedOn w:val="Normal"/>
    <w:next w:val="TagLine"/>
    <w:qFormat/>
    <w:rsid w:val="00FD7F11"/>
    <w:pPr>
      <w:spacing w:after="0" w:line="240" w:lineRule="auto"/>
    </w:pPr>
  </w:style>
  <w:style w:type="paragraph" w:customStyle="1" w:styleId="nav2">
    <w:name w:val="nav2"/>
    <w:basedOn w:val="Normal"/>
    <w:qFormat/>
    <w:rsid w:val="00FD7F11"/>
    <w:pPr>
      <w:spacing w:after="0" w:line="240" w:lineRule="auto"/>
    </w:pPr>
  </w:style>
  <w:style w:type="paragraph" w:customStyle="1" w:styleId="Pa0">
    <w:name w:val="Pa0"/>
    <w:basedOn w:val="Normal"/>
    <w:uiPriority w:val="99"/>
    <w:qFormat/>
    <w:rsid w:val="00FD7F11"/>
    <w:pPr>
      <w:spacing w:after="0" w:line="240" w:lineRule="auto"/>
    </w:pPr>
  </w:style>
  <w:style w:type="paragraph" w:customStyle="1" w:styleId="CM45">
    <w:name w:val="CM45"/>
    <w:basedOn w:val="Normal"/>
    <w:uiPriority w:val="99"/>
    <w:qFormat/>
    <w:rsid w:val="00FD7F11"/>
    <w:pPr>
      <w:spacing w:after="0" w:line="240" w:lineRule="auto"/>
    </w:pPr>
  </w:style>
  <w:style w:type="paragraph" w:customStyle="1" w:styleId="CM46">
    <w:name w:val="CM46"/>
    <w:basedOn w:val="Normal"/>
    <w:uiPriority w:val="99"/>
    <w:qFormat/>
    <w:rsid w:val="00FD7F11"/>
    <w:pPr>
      <w:spacing w:after="0" w:line="240" w:lineRule="auto"/>
    </w:pPr>
  </w:style>
  <w:style w:type="paragraph" w:customStyle="1" w:styleId="F4-NormalText">
    <w:name w:val="F4 - Normal Text"/>
    <w:basedOn w:val="Normal"/>
    <w:uiPriority w:val="99"/>
    <w:qFormat/>
    <w:rsid w:val="00FD7F11"/>
    <w:pPr>
      <w:spacing w:after="0" w:line="240" w:lineRule="auto"/>
    </w:pPr>
  </w:style>
  <w:style w:type="character" w:customStyle="1" w:styleId="Heading18">
    <w:name w:val="Heading #18_"/>
    <w:basedOn w:val="DefaultParagraphFont"/>
    <w:locked/>
    <w:rsid w:val="00FD7F11"/>
  </w:style>
  <w:style w:type="paragraph" w:customStyle="1" w:styleId="Heading180">
    <w:name w:val="Heading #18"/>
    <w:basedOn w:val="Normal"/>
    <w:qFormat/>
    <w:rsid w:val="00FD7F11"/>
    <w:pPr>
      <w:spacing w:after="0" w:line="240" w:lineRule="auto"/>
    </w:pPr>
  </w:style>
  <w:style w:type="character" w:customStyle="1" w:styleId="Picturecaption2">
    <w:name w:val="Picture caption (2)_"/>
    <w:basedOn w:val="DefaultParagraphFont"/>
    <w:locked/>
    <w:rsid w:val="00FD7F11"/>
  </w:style>
  <w:style w:type="paragraph" w:customStyle="1" w:styleId="Picturecaption20">
    <w:name w:val="Picture caption (2)"/>
    <w:basedOn w:val="Normal"/>
    <w:qFormat/>
    <w:rsid w:val="00FD7F11"/>
    <w:pPr>
      <w:spacing w:after="0" w:line="240" w:lineRule="auto"/>
    </w:pPr>
  </w:style>
  <w:style w:type="character" w:customStyle="1" w:styleId="Picturecaption">
    <w:name w:val="Picture caption_"/>
    <w:basedOn w:val="DefaultParagraphFont"/>
    <w:locked/>
    <w:rsid w:val="00FD7F11"/>
  </w:style>
  <w:style w:type="paragraph" w:customStyle="1" w:styleId="Picturecaption0">
    <w:name w:val="Picture caption"/>
    <w:basedOn w:val="Normal"/>
    <w:qFormat/>
    <w:rsid w:val="00FD7F11"/>
    <w:pPr>
      <w:spacing w:after="0" w:line="240" w:lineRule="auto"/>
    </w:pPr>
  </w:style>
  <w:style w:type="character" w:customStyle="1" w:styleId="Bodytext31">
    <w:name w:val="Body text (31)_"/>
    <w:basedOn w:val="DefaultParagraphFont"/>
    <w:locked/>
    <w:rsid w:val="00FD7F11"/>
  </w:style>
  <w:style w:type="paragraph" w:customStyle="1" w:styleId="Bodytext310">
    <w:name w:val="Body text (31)"/>
    <w:basedOn w:val="Normal"/>
    <w:qFormat/>
    <w:rsid w:val="00FD7F11"/>
    <w:pPr>
      <w:spacing w:after="0" w:line="240" w:lineRule="auto"/>
    </w:pPr>
  </w:style>
  <w:style w:type="character" w:customStyle="1" w:styleId="Heading22">
    <w:name w:val="Heading #22_"/>
    <w:basedOn w:val="DefaultParagraphFont"/>
    <w:locked/>
    <w:rsid w:val="00FD7F11"/>
  </w:style>
  <w:style w:type="paragraph" w:customStyle="1" w:styleId="Heading220">
    <w:name w:val="Heading #22"/>
    <w:basedOn w:val="Normal"/>
    <w:qFormat/>
    <w:rsid w:val="00FD7F11"/>
    <w:pPr>
      <w:spacing w:after="0" w:line="240" w:lineRule="auto"/>
    </w:pPr>
  </w:style>
  <w:style w:type="character" w:customStyle="1" w:styleId="Bodytext131">
    <w:name w:val="Body text (131)_"/>
    <w:basedOn w:val="DefaultParagraphFont"/>
    <w:locked/>
    <w:rsid w:val="00FD7F11"/>
  </w:style>
  <w:style w:type="paragraph" w:customStyle="1" w:styleId="Bodytext1310">
    <w:name w:val="Body text (131)"/>
    <w:basedOn w:val="Normal"/>
    <w:qFormat/>
    <w:rsid w:val="00FD7F11"/>
    <w:pPr>
      <w:spacing w:after="0" w:line="240" w:lineRule="auto"/>
    </w:pPr>
  </w:style>
  <w:style w:type="character" w:customStyle="1" w:styleId="Bodytext140">
    <w:name w:val="Body text (140)_"/>
    <w:basedOn w:val="DefaultParagraphFont"/>
    <w:locked/>
    <w:rsid w:val="00FD7F11"/>
  </w:style>
  <w:style w:type="paragraph" w:customStyle="1" w:styleId="Bodytext1400">
    <w:name w:val="Body text (140)"/>
    <w:basedOn w:val="Normal"/>
    <w:qFormat/>
    <w:rsid w:val="00FD7F11"/>
    <w:pPr>
      <w:spacing w:after="0" w:line="240" w:lineRule="auto"/>
    </w:pPr>
  </w:style>
  <w:style w:type="character" w:customStyle="1" w:styleId="Bodytext141">
    <w:name w:val="Body text (141)_"/>
    <w:basedOn w:val="DefaultParagraphFont"/>
    <w:locked/>
    <w:rsid w:val="00FD7F11"/>
  </w:style>
  <w:style w:type="paragraph" w:customStyle="1" w:styleId="Bodytext1410">
    <w:name w:val="Body text (141)"/>
    <w:basedOn w:val="Normal"/>
    <w:qFormat/>
    <w:rsid w:val="00FD7F11"/>
    <w:pPr>
      <w:spacing w:after="0" w:line="240" w:lineRule="auto"/>
    </w:pPr>
  </w:style>
  <w:style w:type="character" w:customStyle="1" w:styleId="Tableofcontents20">
    <w:name w:val="Table of contents (20)_"/>
    <w:basedOn w:val="DefaultParagraphFont"/>
    <w:locked/>
    <w:rsid w:val="00FD7F11"/>
  </w:style>
  <w:style w:type="paragraph" w:customStyle="1" w:styleId="Tableofcontents200">
    <w:name w:val="Table of contents (20)"/>
    <w:basedOn w:val="Normal"/>
    <w:qFormat/>
    <w:rsid w:val="00FD7F11"/>
    <w:pPr>
      <w:spacing w:after="0" w:line="240" w:lineRule="auto"/>
    </w:pPr>
  </w:style>
  <w:style w:type="character" w:customStyle="1" w:styleId="Tableofcontents21">
    <w:name w:val="Table of contents (21)_"/>
    <w:basedOn w:val="DefaultParagraphFont"/>
    <w:locked/>
    <w:rsid w:val="00FD7F11"/>
  </w:style>
  <w:style w:type="paragraph" w:customStyle="1" w:styleId="Tableofcontents210">
    <w:name w:val="Table of contents (21)"/>
    <w:basedOn w:val="Normal"/>
    <w:qFormat/>
    <w:rsid w:val="00FD7F11"/>
    <w:pPr>
      <w:spacing w:after="0" w:line="240" w:lineRule="auto"/>
    </w:pPr>
  </w:style>
  <w:style w:type="character" w:customStyle="1" w:styleId="Tableofcontents22">
    <w:name w:val="Table of contents (22)_"/>
    <w:basedOn w:val="DefaultParagraphFont"/>
    <w:locked/>
    <w:rsid w:val="00FD7F11"/>
  </w:style>
  <w:style w:type="paragraph" w:customStyle="1" w:styleId="Tableofcontents220">
    <w:name w:val="Table of contents (22)"/>
    <w:basedOn w:val="Normal"/>
    <w:qFormat/>
    <w:rsid w:val="00FD7F11"/>
    <w:pPr>
      <w:spacing w:after="0" w:line="240" w:lineRule="auto"/>
    </w:pPr>
  </w:style>
  <w:style w:type="character" w:customStyle="1" w:styleId="Bodytext142">
    <w:name w:val="Body text (142)_"/>
    <w:basedOn w:val="DefaultParagraphFont"/>
    <w:locked/>
    <w:rsid w:val="00FD7F11"/>
  </w:style>
  <w:style w:type="paragraph" w:customStyle="1" w:styleId="Bodytext1420">
    <w:name w:val="Body text (142)"/>
    <w:basedOn w:val="Normal"/>
    <w:qFormat/>
    <w:rsid w:val="00FD7F11"/>
    <w:pPr>
      <w:spacing w:after="0" w:line="240" w:lineRule="auto"/>
    </w:pPr>
  </w:style>
  <w:style w:type="character" w:customStyle="1" w:styleId="Bodytext143">
    <w:name w:val="Body text (143)_"/>
    <w:basedOn w:val="DefaultParagraphFont"/>
    <w:locked/>
    <w:rsid w:val="00FD7F11"/>
  </w:style>
  <w:style w:type="paragraph" w:customStyle="1" w:styleId="Bodytext1430">
    <w:name w:val="Body text (143)"/>
    <w:basedOn w:val="Normal"/>
    <w:qFormat/>
    <w:rsid w:val="00FD7F11"/>
    <w:pPr>
      <w:spacing w:after="0" w:line="240" w:lineRule="auto"/>
    </w:pPr>
  </w:style>
  <w:style w:type="character" w:customStyle="1" w:styleId="Bodytext144Exact">
    <w:name w:val="Body text (144) Exact"/>
    <w:basedOn w:val="DefaultParagraphFont"/>
    <w:locked/>
    <w:rsid w:val="00FD7F11"/>
  </w:style>
  <w:style w:type="paragraph" w:customStyle="1" w:styleId="Bodytext144">
    <w:name w:val="Body text (144)"/>
    <w:basedOn w:val="Normal"/>
    <w:qFormat/>
    <w:rsid w:val="00FD7F11"/>
    <w:pPr>
      <w:spacing w:after="0" w:line="240" w:lineRule="auto"/>
    </w:pPr>
  </w:style>
  <w:style w:type="character" w:customStyle="1" w:styleId="Bodytext145Exact">
    <w:name w:val="Body text (145) Exact"/>
    <w:basedOn w:val="DefaultParagraphFont"/>
    <w:locked/>
    <w:rsid w:val="00FD7F11"/>
  </w:style>
  <w:style w:type="paragraph" w:customStyle="1" w:styleId="Bodytext145">
    <w:name w:val="Body text (145)"/>
    <w:basedOn w:val="Normal"/>
    <w:qFormat/>
    <w:rsid w:val="00FD7F11"/>
    <w:pPr>
      <w:spacing w:after="0" w:line="240" w:lineRule="auto"/>
    </w:pPr>
  </w:style>
  <w:style w:type="character" w:customStyle="1" w:styleId="Bodytext146">
    <w:name w:val="Body text (146)_"/>
    <w:basedOn w:val="DefaultParagraphFont"/>
    <w:locked/>
    <w:rsid w:val="00FD7F11"/>
  </w:style>
  <w:style w:type="paragraph" w:customStyle="1" w:styleId="Bodytext1460">
    <w:name w:val="Body text (146)"/>
    <w:basedOn w:val="Normal"/>
    <w:qFormat/>
    <w:rsid w:val="00FD7F11"/>
    <w:pPr>
      <w:spacing w:after="0" w:line="240" w:lineRule="auto"/>
    </w:pPr>
  </w:style>
  <w:style w:type="character" w:customStyle="1" w:styleId="Heading23">
    <w:name w:val="Heading #23_"/>
    <w:basedOn w:val="DefaultParagraphFont"/>
    <w:locked/>
    <w:rsid w:val="00FD7F11"/>
  </w:style>
  <w:style w:type="paragraph" w:customStyle="1" w:styleId="Heading230">
    <w:name w:val="Heading #23"/>
    <w:basedOn w:val="Normal"/>
    <w:qFormat/>
    <w:rsid w:val="00FD7F11"/>
    <w:pPr>
      <w:spacing w:after="0" w:line="240" w:lineRule="auto"/>
    </w:pPr>
  </w:style>
  <w:style w:type="character" w:customStyle="1" w:styleId="Picturecaption36">
    <w:name w:val="Picture caption (36)_"/>
    <w:basedOn w:val="DefaultParagraphFont"/>
    <w:locked/>
    <w:rsid w:val="00FD7F11"/>
  </w:style>
  <w:style w:type="paragraph" w:customStyle="1" w:styleId="Picturecaption360">
    <w:name w:val="Picture caption (36)"/>
    <w:basedOn w:val="Normal"/>
    <w:qFormat/>
    <w:rsid w:val="00FD7F11"/>
    <w:pPr>
      <w:spacing w:after="0" w:line="240" w:lineRule="auto"/>
    </w:pPr>
  </w:style>
  <w:style w:type="character" w:customStyle="1" w:styleId="Picturecaption42">
    <w:name w:val="Picture caption (42)_"/>
    <w:basedOn w:val="DefaultParagraphFont"/>
    <w:locked/>
    <w:rsid w:val="00FD7F11"/>
  </w:style>
  <w:style w:type="paragraph" w:customStyle="1" w:styleId="Picturecaption420">
    <w:name w:val="Picture caption (42)"/>
    <w:basedOn w:val="Normal"/>
    <w:qFormat/>
    <w:rsid w:val="00FD7F11"/>
    <w:pPr>
      <w:spacing w:after="0" w:line="240" w:lineRule="auto"/>
    </w:pPr>
  </w:style>
  <w:style w:type="character" w:customStyle="1" w:styleId="Bodytext154">
    <w:name w:val="Body text (154)_"/>
    <w:basedOn w:val="DefaultParagraphFont"/>
    <w:locked/>
    <w:rsid w:val="00FD7F11"/>
  </w:style>
  <w:style w:type="paragraph" w:customStyle="1" w:styleId="Bodytext1540">
    <w:name w:val="Body text (154)"/>
    <w:basedOn w:val="Normal"/>
    <w:qFormat/>
    <w:rsid w:val="00FD7F11"/>
    <w:pPr>
      <w:spacing w:after="0" w:line="240" w:lineRule="auto"/>
    </w:pPr>
  </w:style>
  <w:style w:type="character" w:customStyle="1" w:styleId="Bodytext155">
    <w:name w:val="Body text (155)_"/>
    <w:basedOn w:val="DefaultParagraphFont"/>
    <w:locked/>
    <w:rsid w:val="00FD7F11"/>
  </w:style>
  <w:style w:type="paragraph" w:customStyle="1" w:styleId="Bodytext1550">
    <w:name w:val="Body text (155)"/>
    <w:basedOn w:val="Normal"/>
    <w:qFormat/>
    <w:rsid w:val="00FD7F11"/>
    <w:pPr>
      <w:spacing w:after="0" w:line="240" w:lineRule="auto"/>
    </w:pPr>
  </w:style>
  <w:style w:type="character" w:customStyle="1" w:styleId="Bodytext156">
    <w:name w:val="Body text (156)_"/>
    <w:basedOn w:val="DefaultParagraphFont"/>
    <w:locked/>
    <w:rsid w:val="00FD7F11"/>
  </w:style>
  <w:style w:type="paragraph" w:customStyle="1" w:styleId="Bodytext1560">
    <w:name w:val="Body text (156)"/>
    <w:basedOn w:val="Normal"/>
    <w:qFormat/>
    <w:rsid w:val="00FD7F11"/>
    <w:pPr>
      <w:spacing w:after="0" w:line="240" w:lineRule="auto"/>
    </w:pPr>
  </w:style>
  <w:style w:type="character" w:customStyle="1" w:styleId="Bodytext60">
    <w:name w:val="Body text (60)_"/>
    <w:basedOn w:val="DefaultParagraphFont"/>
    <w:locked/>
    <w:rsid w:val="00FD7F11"/>
  </w:style>
  <w:style w:type="paragraph" w:customStyle="1" w:styleId="Bodytext600">
    <w:name w:val="Body text (60)"/>
    <w:basedOn w:val="Normal"/>
    <w:qFormat/>
    <w:rsid w:val="00FD7F11"/>
    <w:pPr>
      <w:spacing w:after="0" w:line="240" w:lineRule="auto"/>
    </w:pPr>
  </w:style>
  <w:style w:type="character" w:customStyle="1" w:styleId="Bodytext158">
    <w:name w:val="Body text (158)_"/>
    <w:basedOn w:val="DefaultParagraphFont"/>
    <w:locked/>
    <w:rsid w:val="00FD7F11"/>
  </w:style>
  <w:style w:type="paragraph" w:customStyle="1" w:styleId="Bodytext1580">
    <w:name w:val="Body text (158)"/>
    <w:basedOn w:val="Normal"/>
    <w:qFormat/>
    <w:rsid w:val="00FD7F11"/>
    <w:pPr>
      <w:spacing w:after="0" w:line="240" w:lineRule="auto"/>
    </w:pPr>
  </w:style>
  <w:style w:type="character" w:customStyle="1" w:styleId="Bodytext159">
    <w:name w:val="Body text (159)_"/>
    <w:basedOn w:val="DefaultParagraphFont"/>
    <w:locked/>
    <w:rsid w:val="00FD7F11"/>
  </w:style>
  <w:style w:type="paragraph" w:customStyle="1" w:styleId="Bodytext1590">
    <w:name w:val="Body text (159)"/>
    <w:basedOn w:val="Normal"/>
    <w:qFormat/>
    <w:rsid w:val="00FD7F11"/>
    <w:pPr>
      <w:spacing w:after="0" w:line="240" w:lineRule="auto"/>
    </w:pPr>
  </w:style>
  <w:style w:type="character" w:customStyle="1" w:styleId="Bodytext160">
    <w:name w:val="Body text (160)_"/>
    <w:basedOn w:val="DefaultParagraphFont"/>
    <w:locked/>
    <w:rsid w:val="00FD7F11"/>
  </w:style>
  <w:style w:type="paragraph" w:customStyle="1" w:styleId="Bodytext1600">
    <w:name w:val="Body text (160)"/>
    <w:basedOn w:val="Normal"/>
    <w:qFormat/>
    <w:rsid w:val="00FD7F11"/>
    <w:pPr>
      <w:spacing w:after="0" w:line="240" w:lineRule="auto"/>
    </w:pPr>
  </w:style>
  <w:style w:type="character" w:customStyle="1" w:styleId="Picturecaption4">
    <w:name w:val="Picture caption (4)_"/>
    <w:basedOn w:val="DefaultParagraphFont"/>
    <w:locked/>
    <w:rsid w:val="00FD7F11"/>
  </w:style>
  <w:style w:type="paragraph" w:customStyle="1" w:styleId="Picturecaption40">
    <w:name w:val="Picture caption (4)"/>
    <w:basedOn w:val="Normal"/>
    <w:qFormat/>
    <w:rsid w:val="00FD7F11"/>
    <w:pPr>
      <w:spacing w:after="0" w:line="240" w:lineRule="auto"/>
    </w:pPr>
  </w:style>
  <w:style w:type="character" w:customStyle="1" w:styleId="Heading10">
    <w:name w:val="Heading #10_"/>
    <w:basedOn w:val="DefaultParagraphFont"/>
    <w:locked/>
    <w:rsid w:val="00FD7F11"/>
  </w:style>
  <w:style w:type="paragraph" w:customStyle="1" w:styleId="Heading100">
    <w:name w:val="Heading #10"/>
    <w:basedOn w:val="Normal"/>
    <w:qFormat/>
    <w:rsid w:val="00FD7F11"/>
    <w:pPr>
      <w:spacing w:after="0" w:line="240" w:lineRule="auto"/>
    </w:pPr>
  </w:style>
  <w:style w:type="character" w:customStyle="1" w:styleId="Picturecaption3">
    <w:name w:val="Picture caption (3)_"/>
    <w:basedOn w:val="DefaultParagraphFont"/>
    <w:locked/>
    <w:rsid w:val="00FD7F11"/>
  </w:style>
  <w:style w:type="paragraph" w:customStyle="1" w:styleId="Picturecaption30">
    <w:name w:val="Picture caption (3)"/>
    <w:basedOn w:val="Normal"/>
    <w:qFormat/>
    <w:rsid w:val="00FD7F11"/>
    <w:pPr>
      <w:spacing w:after="0" w:line="240" w:lineRule="auto"/>
    </w:pPr>
  </w:style>
  <w:style w:type="character" w:customStyle="1" w:styleId="Heading13">
    <w:name w:val="Heading #13_"/>
    <w:basedOn w:val="DefaultParagraphFont"/>
    <w:locked/>
    <w:rsid w:val="00FD7F11"/>
  </w:style>
  <w:style w:type="paragraph" w:customStyle="1" w:styleId="Heading130">
    <w:name w:val="Heading #13"/>
    <w:basedOn w:val="Normal"/>
    <w:qFormat/>
    <w:rsid w:val="00FD7F11"/>
    <w:pPr>
      <w:spacing w:after="0" w:line="240" w:lineRule="auto"/>
    </w:pPr>
  </w:style>
  <w:style w:type="character" w:customStyle="1" w:styleId="Heading92">
    <w:name w:val="Heading #9 (2)_"/>
    <w:basedOn w:val="DefaultParagraphFont"/>
    <w:locked/>
    <w:rsid w:val="00FD7F11"/>
  </w:style>
  <w:style w:type="paragraph" w:customStyle="1" w:styleId="Heading920">
    <w:name w:val="Heading #9 (2)"/>
    <w:basedOn w:val="Normal"/>
    <w:qFormat/>
    <w:rsid w:val="00FD7F11"/>
    <w:pPr>
      <w:spacing w:after="0" w:line="240" w:lineRule="auto"/>
    </w:pPr>
  </w:style>
  <w:style w:type="character" w:customStyle="1" w:styleId="Heading15">
    <w:name w:val="Heading #15_"/>
    <w:basedOn w:val="DefaultParagraphFont"/>
    <w:locked/>
    <w:rsid w:val="00FD7F11"/>
  </w:style>
  <w:style w:type="paragraph" w:customStyle="1" w:styleId="Heading150">
    <w:name w:val="Heading #15"/>
    <w:basedOn w:val="Normal"/>
    <w:qFormat/>
    <w:rsid w:val="00FD7F11"/>
    <w:pPr>
      <w:spacing w:after="0" w:line="240" w:lineRule="auto"/>
    </w:pPr>
  </w:style>
  <w:style w:type="character" w:customStyle="1" w:styleId="Bodytext38">
    <w:name w:val="Body text (38)_"/>
    <w:basedOn w:val="DefaultParagraphFont"/>
    <w:locked/>
    <w:rsid w:val="00FD7F11"/>
  </w:style>
  <w:style w:type="paragraph" w:customStyle="1" w:styleId="Bodytext380">
    <w:name w:val="Body text (38)"/>
    <w:basedOn w:val="Normal"/>
    <w:qFormat/>
    <w:rsid w:val="00FD7F11"/>
    <w:pPr>
      <w:spacing w:after="0" w:line="240" w:lineRule="auto"/>
    </w:pPr>
  </w:style>
  <w:style w:type="character" w:customStyle="1" w:styleId="Heading17">
    <w:name w:val="Heading #17_"/>
    <w:basedOn w:val="DefaultParagraphFont"/>
    <w:locked/>
    <w:rsid w:val="00FD7F11"/>
  </w:style>
  <w:style w:type="paragraph" w:customStyle="1" w:styleId="Heading170">
    <w:name w:val="Heading #17"/>
    <w:basedOn w:val="Normal"/>
    <w:qFormat/>
    <w:rsid w:val="00FD7F11"/>
    <w:pPr>
      <w:spacing w:after="0" w:line="240" w:lineRule="auto"/>
    </w:pPr>
  </w:style>
  <w:style w:type="character" w:customStyle="1" w:styleId="Bodytext97Exact">
    <w:name w:val="Body text (97) Exact"/>
    <w:basedOn w:val="DefaultParagraphFont"/>
    <w:locked/>
    <w:rsid w:val="00FD7F11"/>
  </w:style>
  <w:style w:type="paragraph" w:customStyle="1" w:styleId="Bodytext97">
    <w:name w:val="Body text (97)"/>
    <w:basedOn w:val="Normal"/>
    <w:qFormat/>
    <w:rsid w:val="00FD7F11"/>
    <w:pPr>
      <w:spacing w:after="0" w:line="240" w:lineRule="auto"/>
    </w:pPr>
  </w:style>
  <w:style w:type="character" w:customStyle="1" w:styleId="Bodytext42">
    <w:name w:val="Body text (42)_"/>
    <w:basedOn w:val="DefaultParagraphFont"/>
    <w:locked/>
    <w:rsid w:val="00FD7F11"/>
  </w:style>
  <w:style w:type="paragraph" w:customStyle="1" w:styleId="Bodytext420">
    <w:name w:val="Body text (42)"/>
    <w:basedOn w:val="Normal"/>
    <w:qFormat/>
    <w:rsid w:val="00FD7F11"/>
    <w:pPr>
      <w:spacing w:after="0" w:line="240" w:lineRule="auto"/>
    </w:pPr>
  </w:style>
  <w:style w:type="character" w:customStyle="1" w:styleId="Picturecaption9">
    <w:name w:val="Picture caption (9)_"/>
    <w:basedOn w:val="DefaultParagraphFont"/>
    <w:locked/>
    <w:rsid w:val="00FD7F11"/>
  </w:style>
  <w:style w:type="paragraph" w:customStyle="1" w:styleId="Picturecaption90">
    <w:name w:val="Picture caption (9)"/>
    <w:basedOn w:val="Normal"/>
    <w:qFormat/>
    <w:rsid w:val="00FD7F11"/>
    <w:pPr>
      <w:spacing w:after="0" w:line="240" w:lineRule="auto"/>
    </w:pPr>
  </w:style>
  <w:style w:type="character" w:customStyle="1" w:styleId="Bodytext96Exact">
    <w:name w:val="Body text (96) Exact"/>
    <w:basedOn w:val="DefaultParagraphFont"/>
    <w:locked/>
    <w:rsid w:val="00FD7F11"/>
  </w:style>
  <w:style w:type="paragraph" w:customStyle="1" w:styleId="Bodytext96">
    <w:name w:val="Body text (96)"/>
    <w:basedOn w:val="Normal"/>
    <w:qFormat/>
    <w:rsid w:val="00FD7F11"/>
    <w:pPr>
      <w:spacing w:after="0" w:line="240" w:lineRule="auto"/>
    </w:pPr>
  </w:style>
  <w:style w:type="character" w:customStyle="1" w:styleId="Heading142">
    <w:name w:val="Heading #14 (2)_"/>
    <w:basedOn w:val="DefaultParagraphFont"/>
    <w:locked/>
    <w:rsid w:val="00FD7F11"/>
  </w:style>
  <w:style w:type="paragraph" w:customStyle="1" w:styleId="Heading1420">
    <w:name w:val="Heading #14 (2)"/>
    <w:basedOn w:val="Normal"/>
    <w:qFormat/>
    <w:rsid w:val="00FD7F11"/>
    <w:pPr>
      <w:spacing w:after="0" w:line="240" w:lineRule="auto"/>
    </w:pPr>
  </w:style>
  <w:style w:type="character" w:customStyle="1" w:styleId="Picturecaption31">
    <w:name w:val="Picture caption (31)_"/>
    <w:basedOn w:val="DefaultParagraphFont"/>
    <w:locked/>
    <w:rsid w:val="00FD7F11"/>
  </w:style>
  <w:style w:type="paragraph" w:customStyle="1" w:styleId="Picturecaption310">
    <w:name w:val="Picture caption (31)"/>
    <w:basedOn w:val="Normal"/>
    <w:qFormat/>
    <w:rsid w:val="00FD7F11"/>
    <w:pPr>
      <w:spacing w:after="0" w:line="240" w:lineRule="auto"/>
    </w:pPr>
  </w:style>
  <w:style w:type="character" w:customStyle="1" w:styleId="Picturecaption27">
    <w:name w:val="Picture caption (27)_"/>
    <w:basedOn w:val="DefaultParagraphFont"/>
    <w:locked/>
    <w:rsid w:val="00FD7F11"/>
  </w:style>
  <w:style w:type="paragraph" w:customStyle="1" w:styleId="Picturecaption270">
    <w:name w:val="Picture caption (27)"/>
    <w:basedOn w:val="Normal"/>
    <w:qFormat/>
    <w:rsid w:val="00FD7F11"/>
    <w:pPr>
      <w:spacing w:after="0" w:line="240" w:lineRule="auto"/>
    </w:pPr>
  </w:style>
  <w:style w:type="character" w:customStyle="1" w:styleId="Bodytext43Exact">
    <w:name w:val="Body text (43) Exact"/>
    <w:basedOn w:val="DefaultParagraphFont"/>
    <w:locked/>
    <w:rsid w:val="00FD7F11"/>
  </w:style>
  <w:style w:type="paragraph" w:customStyle="1" w:styleId="Bodytext43">
    <w:name w:val="Body text (43)"/>
    <w:basedOn w:val="Normal"/>
    <w:qFormat/>
    <w:rsid w:val="00FD7F11"/>
    <w:pPr>
      <w:spacing w:after="0" w:line="240" w:lineRule="auto"/>
    </w:pPr>
  </w:style>
  <w:style w:type="character" w:customStyle="1" w:styleId="Bodytext109">
    <w:name w:val="Body text (109)_"/>
    <w:basedOn w:val="DefaultParagraphFont"/>
    <w:locked/>
    <w:rsid w:val="00FD7F11"/>
  </w:style>
  <w:style w:type="paragraph" w:customStyle="1" w:styleId="Bodytext1090">
    <w:name w:val="Body text (109)"/>
    <w:basedOn w:val="Normal"/>
    <w:qFormat/>
    <w:rsid w:val="00FD7F11"/>
    <w:pPr>
      <w:spacing w:after="0" w:line="240" w:lineRule="auto"/>
    </w:pPr>
  </w:style>
  <w:style w:type="character" w:customStyle="1" w:styleId="Bodytext110">
    <w:name w:val="Body text (110)_"/>
    <w:basedOn w:val="DefaultParagraphFont"/>
    <w:locked/>
    <w:rsid w:val="00FD7F11"/>
  </w:style>
  <w:style w:type="paragraph" w:customStyle="1" w:styleId="Bodytext1100">
    <w:name w:val="Body text (110)"/>
    <w:basedOn w:val="Normal"/>
    <w:qFormat/>
    <w:rsid w:val="00FD7F11"/>
    <w:pPr>
      <w:spacing w:after="0" w:line="240" w:lineRule="auto"/>
    </w:pPr>
  </w:style>
  <w:style w:type="character" w:customStyle="1" w:styleId="Bodytext111">
    <w:name w:val="Body text (111)_"/>
    <w:basedOn w:val="DefaultParagraphFont"/>
    <w:locked/>
    <w:rsid w:val="00FD7F11"/>
  </w:style>
  <w:style w:type="paragraph" w:customStyle="1" w:styleId="Bodytext1110">
    <w:name w:val="Body text (111)"/>
    <w:basedOn w:val="Normal"/>
    <w:qFormat/>
    <w:rsid w:val="00FD7F11"/>
    <w:pPr>
      <w:spacing w:after="0" w:line="240" w:lineRule="auto"/>
    </w:pPr>
  </w:style>
  <w:style w:type="character" w:customStyle="1" w:styleId="Tablecaption7">
    <w:name w:val="Table caption (7)_"/>
    <w:basedOn w:val="DefaultParagraphFont"/>
    <w:locked/>
    <w:rsid w:val="00FD7F11"/>
  </w:style>
  <w:style w:type="paragraph" w:customStyle="1" w:styleId="Tablecaption70">
    <w:name w:val="Table caption (7)"/>
    <w:basedOn w:val="Normal"/>
    <w:qFormat/>
    <w:rsid w:val="00FD7F11"/>
    <w:pPr>
      <w:spacing w:after="0" w:line="240" w:lineRule="auto"/>
    </w:pPr>
  </w:style>
  <w:style w:type="character" w:customStyle="1" w:styleId="Bodytext112">
    <w:name w:val="Body text (112)_"/>
    <w:basedOn w:val="DefaultParagraphFont"/>
    <w:locked/>
    <w:rsid w:val="00FD7F11"/>
  </w:style>
  <w:style w:type="paragraph" w:customStyle="1" w:styleId="Bodytext1120">
    <w:name w:val="Body text (112)"/>
    <w:basedOn w:val="Normal"/>
    <w:qFormat/>
    <w:rsid w:val="00FD7F11"/>
    <w:pPr>
      <w:spacing w:after="0" w:line="240" w:lineRule="auto"/>
    </w:pPr>
  </w:style>
  <w:style w:type="character" w:customStyle="1" w:styleId="Bodytext113">
    <w:name w:val="Body text (113)_"/>
    <w:basedOn w:val="DefaultParagraphFont"/>
    <w:locked/>
    <w:rsid w:val="00FD7F11"/>
  </w:style>
  <w:style w:type="paragraph" w:customStyle="1" w:styleId="Bodytext1130">
    <w:name w:val="Body text (113)"/>
    <w:basedOn w:val="Normal"/>
    <w:qFormat/>
    <w:rsid w:val="00FD7F11"/>
    <w:pPr>
      <w:spacing w:after="0" w:line="240" w:lineRule="auto"/>
    </w:pPr>
  </w:style>
  <w:style w:type="character" w:customStyle="1" w:styleId="Tableofcontents10">
    <w:name w:val="Table of contents (10)_"/>
    <w:basedOn w:val="DefaultParagraphFont"/>
    <w:locked/>
    <w:rsid w:val="00FD7F11"/>
  </w:style>
  <w:style w:type="paragraph" w:customStyle="1" w:styleId="Tableofcontents100">
    <w:name w:val="Table of contents (10)"/>
    <w:basedOn w:val="Normal"/>
    <w:qFormat/>
    <w:rsid w:val="00FD7F11"/>
    <w:pPr>
      <w:spacing w:after="0" w:line="240" w:lineRule="auto"/>
    </w:pPr>
  </w:style>
  <w:style w:type="character" w:customStyle="1" w:styleId="Tableofcontents12">
    <w:name w:val="Table of contents (12)_"/>
    <w:basedOn w:val="DefaultParagraphFont"/>
    <w:locked/>
    <w:rsid w:val="00FD7F11"/>
  </w:style>
  <w:style w:type="paragraph" w:customStyle="1" w:styleId="Tableofcontents120">
    <w:name w:val="Table of contents (12)"/>
    <w:basedOn w:val="Normal"/>
    <w:qFormat/>
    <w:rsid w:val="00FD7F11"/>
    <w:pPr>
      <w:spacing w:after="0" w:line="240" w:lineRule="auto"/>
    </w:pPr>
  </w:style>
  <w:style w:type="character" w:customStyle="1" w:styleId="Tableofcontents14">
    <w:name w:val="Table of contents (14)_"/>
    <w:basedOn w:val="DefaultParagraphFont"/>
    <w:locked/>
    <w:rsid w:val="00FD7F11"/>
  </w:style>
  <w:style w:type="paragraph" w:customStyle="1" w:styleId="Tableofcontents140">
    <w:name w:val="Table of contents (14)"/>
    <w:basedOn w:val="Normal"/>
    <w:qFormat/>
    <w:rsid w:val="00FD7F11"/>
    <w:pPr>
      <w:spacing w:after="0" w:line="240" w:lineRule="auto"/>
    </w:pPr>
  </w:style>
  <w:style w:type="character" w:customStyle="1" w:styleId="Heading162">
    <w:name w:val="Heading #16 (2)_"/>
    <w:basedOn w:val="DefaultParagraphFont"/>
    <w:locked/>
    <w:rsid w:val="00FD7F11"/>
  </w:style>
  <w:style w:type="paragraph" w:customStyle="1" w:styleId="Heading1620">
    <w:name w:val="Heading #16 (2)"/>
    <w:basedOn w:val="Normal"/>
    <w:qFormat/>
    <w:rsid w:val="00FD7F11"/>
    <w:pPr>
      <w:spacing w:after="0" w:line="240" w:lineRule="auto"/>
    </w:pPr>
  </w:style>
  <w:style w:type="character" w:customStyle="1" w:styleId="StyleStyle4LatinTimesNewRomanAsianSimSunChar">
    <w:name w:val="Style Style4 + (Latin) Times New Roman (Asian) SimSun Char"/>
    <w:locked/>
    <w:rsid w:val="00FD7F11"/>
  </w:style>
  <w:style w:type="paragraph" w:customStyle="1" w:styleId="StyleStyle4LatinTimesNewRomanAsianSimSun">
    <w:name w:val="Style Style4 + (Latin) Times New Roman (Asian) SimSun"/>
    <w:basedOn w:val="medium-normal"/>
    <w:qFormat/>
    <w:rsid w:val="00FD7F11"/>
    <w:pPr>
      <w:spacing w:before="0" w:beforeAutospacing="0" w:after="0" w:afterAutospacing="0"/>
    </w:pPr>
    <w:rPr>
      <w:rFonts w:ascii="Georgia" w:eastAsiaTheme="minorHAnsi"/>
    </w:rPr>
  </w:style>
  <w:style w:type="character" w:customStyle="1" w:styleId="StyleUnderlineCharLatinTimesNewRomanAsianSimSunChar">
    <w:name w:val="Style Underline Char + (Latin) Times New Roman (Asian) SimSun Char"/>
    <w:locked/>
    <w:rsid w:val="00FD7F11"/>
  </w:style>
  <w:style w:type="paragraph" w:customStyle="1" w:styleId="StyleUnderlineCharLatinTimesNewRomanAsianSimSun">
    <w:name w:val="Style Underline Char + (Latin) Times New Roman (Asian) SimSun"/>
    <w:basedOn w:val="Normal"/>
    <w:qFormat/>
    <w:rsid w:val="00FD7F11"/>
    <w:pPr>
      <w:spacing w:after="0" w:line="240" w:lineRule="auto"/>
    </w:pPr>
  </w:style>
  <w:style w:type="character" w:customStyle="1" w:styleId="StyleUnderlineCharLatinTimesNewRomanAsianSimSunBoldChar">
    <w:name w:val="Style Underline Char + (Latin) Times New Roman (Asian) SimSun Bold Char"/>
    <w:locked/>
    <w:rsid w:val="00FD7F11"/>
  </w:style>
  <w:style w:type="paragraph" w:customStyle="1" w:styleId="StyleUnderlineCharLatinTimesNewRomanAsianSimSunBold">
    <w:name w:val="Style Underline Char + (Latin) Times New Roman (Asian) SimSun Bold"/>
    <w:basedOn w:val="Normal"/>
    <w:qFormat/>
    <w:rsid w:val="00FD7F11"/>
    <w:pPr>
      <w:spacing w:after="0" w:line="240" w:lineRule="auto"/>
    </w:pPr>
  </w:style>
  <w:style w:type="character" w:customStyle="1" w:styleId="StyleStyle1BoldChar">
    <w:name w:val="Style Style1 + Bold Char"/>
    <w:locked/>
    <w:rsid w:val="00FD7F11"/>
  </w:style>
  <w:style w:type="paragraph" w:customStyle="1" w:styleId="StyleStyle1Bold">
    <w:name w:val="Style Style1 + Bold"/>
    <w:basedOn w:val="Cites"/>
    <w:qFormat/>
    <w:rsid w:val="00FD7F11"/>
    <w:pPr>
      <w:widowControl/>
    </w:pPr>
    <w:rPr>
      <w:noProof/>
      <w:szCs w:val="20"/>
    </w:rPr>
  </w:style>
  <w:style w:type="character" w:customStyle="1" w:styleId="StyleBoldandUnderlineChar11ptChar">
    <w:name w:val="Style Bold and Underline Char + 11 pt Char"/>
    <w:locked/>
    <w:rsid w:val="00FD7F11"/>
  </w:style>
  <w:style w:type="paragraph" w:customStyle="1" w:styleId="StyleBoldandUnderlineChar11pt">
    <w:name w:val="Style Bold and Underline Char + 11 pt"/>
    <w:basedOn w:val="UnreadText"/>
    <w:qFormat/>
    <w:rsid w:val="00FD7F11"/>
    <w:pPr>
      <w:spacing w:line="240" w:lineRule="auto"/>
    </w:pPr>
    <w:rPr>
      <w:rFonts w:eastAsiaTheme="minorHAnsi"/>
      <w:sz w:val="22"/>
    </w:rPr>
  </w:style>
  <w:style w:type="character" w:customStyle="1" w:styleId="StyleStyleStyle4LatinTimesNewRomanAsianSimSunBoldChar">
    <w:name w:val="Style Style Style4 + (Latin) Times New Roman (Asian) SimSun Bold + Char"/>
    <w:locked/>
    <w:rsid w:val="00FD7F11"/>
  </w:style>
  <w:style w:type="paragraph" w:customStyle="1" w:styleId="StyleStyleStyle4LatinTimesNewRomanAsianSimSunBold">
    <w:name w:val="Style Style Style4 + (Latin) Times New Roman (Asian) SimSun Bold +"/>
    <w:basedOn w:val="Normal"/>
    <w:qFormat/>
    <w:rsid w:val="00FD7F11"/>
    <w:pPr>
      <w:spacing w:after="0" w:line="240" w:lineRule="auto"/>
    </w:pPr>
  </w:style>
  <w:style w:type="character" w:customStyle="1" w:styleId="StyleStyle4BoldChar">
    <w:name w:val="Style Style4 + Bold Char"/>
    <w:locked/>
    <w:rsid w:val="00FD7F11"/>
  </w:style>
  <w:style w:type="paragraph" w:customStyle="1" w:styleId="StyleStyle4Bold">
    <w:name w:val="Style Style4 + Bold"/>
    <w:basedOn w:val="medium-normal"/>
    <w:qFormat/>
    <w:rsid w:val="00FD7F11"/>
    <w:pPr>
      <w:spacing w:before="0" w:beforeAutospacing="0" w:after="0" w:afterAutospacing="0"/>
    </w:pPr>
    <w:rPr>
      <w:rFonts w:ascii="Georgia" w:eastAsiaTheme="minorHAnsi"/>
    </w:rPr>
  </w:style>
  <w:style w:type="character" w:customStyle="1" w:styleId="StyleStyle411ptBorderSinglesolidlineAuto05ptLChar">
    <w:name w:val="Style Style4 + 11 pt Border: : (Single solid line Auto  0.5 pt L... Char"/>
    <w:locked/>
    <w:rsid w:val="00FD7F11"/>
  </w:style>
  <w:style w:type="paragraph" w:customStyle="1" w:styleId="StyleStyle411ptBorderSinglesolidlineAuto05ptL">
    <w:name w:val="Style Style4 + 11 pt Border: : (Single solid line Auto  0.5 pt L..."/>
    <w:basedOn w:val="medium-normal"/>
    <w:qFormat/>
    <w:rsid w:val="00FD7F11"/>
    <w:pPr>
      <w:spacing w:before="0" w:beforeAutospacing="0" w:after="0" w:afterAutospacing="0"/>
    </w:pPr>
    <w:rPr>
      <w:rFonts w:ascii="Georgia" w:eastAsiaTheme="minorHAnsi"/>
    </w:rPr>
  </w:style>
  <w:style w:type="character" w:customStyle="1" w:styleId="StyleStyle49ptBoldBorderSinglesolidlineAuto05Char">
    <w:name w:val="Style Style4 + 9 pt Bold Border: : (Single solid line Auto  0.5... Char"/>
    <w:locked/>
    <w:rsid w:val="00FD7F11"/>
  </w:style>
  <w:style w:type="paragraph" w:customStyle="1" w:styleId="StyleStyle49ptBoldBorderSinglesolidlineAuto05">
    <w:name w:val="Style Style4 + 9 pt Bold Border: : (Single solid line Auto  0.5..."/>
    <w:basedOn w:val="medium-normal"/>
    <w:qFormat/>
    <w:rsid w:val="00FD7F11"/>
    <w:pPr>
      <w:spacing w:before="0" w:beforeAutospacing="0" w:after="0" w:afterAutospacing="0"/>
    </w:pPr>
    <w:rPr>
      <w:rFonts w:ascii="Georgia" w:eastAsiaTheme="minorHAnsi"/>
    </w:rPr>
  </w:style>
  <w:style w:type="character" w:customStyle="1" w:styleId="StyleStyle49ptBorderSinglesolidlineAuto05ptLiChar">
    <w:name w:val="Style Style4 + 9 pt Border: : (Single solid line Auto  0.5 pt Li... Char"/>
    <w:locked/>
    <w:rsid w:val="00FD7F11"/>
  </w:style>
  <w:style w:type="paragraph" w:customStyle="1" w:styleId="StyleStyle49ptBorderSinglesolidlineAuto05ptLi">
    <w:name w:val="Style Style4 + 9 pt Border: : (Single solid line Auto  0.5 pt Li..."/>
    <w:basedOn w:val="medium-normal"/>
    <w:next w:val="hotroute1"/>
    <w:qFormat/>
    <w:rsid w:val="00FD7F11"/>
    <w:pPr>
      <w:spacing w:before="0" w:beforeAutospacing="0" w:after="0" w:afterAutospacing="0"/>
    </w:pPr>
    <w:rPr>
      <w:rFonts w:ascii="Georgia" w:eastAsiaTheme="minorHAnsi"/>
    </w:rPr>
  </w:style>
  <w:style w:type="character" w:customStyle="1" w:styleId="UnderlineCharCharCharCharCharChar">
    <w:name w:val="Underline Char Char Char Char Char Char"/>
    <w:locked/>
    <w:rsid w:val="00FD7F11"/>
  </w:style>
  <w:style w:type="paragraph" w:customStyle="1" w:styleId="UnderlineCharCharCharCharChar">
    <w:name w:val="Underline Char Char Char Char Char"/>
    <w:basedOn w:val="Normal"/>
    <w:next w:val="BlockHeaderHidden"/>
    <w:qFormat/>
    <w:rsid w:val="00FD7F11"/>
    <w:pPr>
      <w:spacing w:after="0" w:line="240" w:lineRule="auto"/>
    </w:pPr>
  </w:style>
  <w:style w:type="character" w:customStyle="1" w:styleId="TextsmallChar">
    <w:name w:val="Textsmall Char"/>
    <w:locked/>
    <w:rsid w:val="00FD7F11"/>
  </w:style>
  <w:style w:type="paragraph" w:customStyle="1" w:styleId="Textsmall0">
    <w:name w:val="Textsmall"/>
    <w:basedOn w:val="Normal"/>
    <w:next w:val="Normal"/>
    <w:qFormat/>
    <w:rsid w:val="00FD7F11"/>
    <w:pPr>
      <w:spacing w:after="0" w:line="240" w:lineRule="auto"/>
    </w:pPr>
  </w:style>
  <w:style w:type="paragraph" w:customStyle="1" w:styleId="hotroute1">
    <w:name w:val="hot route!"/>
    <w:basedOn w:val="Normal"/>
    <w:next w:val="UnderlinePara"/>
    <w:qFormat/>
    <w:rsid w:val="00FD7F11"/>
    <w:pPr>
      <w:spacing w:after="0" w:line="240" w:lineRule="auto"/>
    </w:pPr>
  </w:style>
  <w:style w:type="character" w:customStyle="1" w:styleId="BlockHeaderHiddenChar">
    <w:name w:val="Block Header Hidden Char"/>
    <w:basedOn w:val="DefaultParagraphFont"/>
    <w:locked/>
    <w:rsid w:val="00FD7F11"/>
  </w:style>
  <w:style w:type="paragraph" w:customStyle="1" w:styleId="BlockHeaderHidden">
    <w:name w:val="Block Header Hidden"/>
    <w:basedOn w:val="Normal"/>
    <w:next w:val="Stylecardtext8pt"/>
    <w:autoRedefine/>
    <w:qFormat/>
    <w:rsid w:val="00FD7F11"/>
    <w:pPr>
      <w:spacing w:after="0" w:line="240" w:lineRule="auto"/>
    </w:pPr>
  </w:style>
  <w:style w:type="paragraph" w:customStyle="1" w:styleId="txgreen">
    <w:name w:val="txgreen"/>
    <w:basedOn w:val="Normal"/>
    <w:uiPriority w:val="99"/>
    <w:qFormat/>
    <w:rsid w:val="00FD7F11"/>
    <w:pPr>
      <w:spacing w:after="0" w:line="240" w:lineRule="auto"/>
    </w:pPr>
  </w:style>
  <w:style w:type="paragraph" w:customStyle="1" w:styleId="rtecenter">
    <w:name w:val="rtecenter"/>
    <w:basedOn w:val="Normal"/>
    <w:uiPriority w:val="99"/>
    <w:qFormat/>
    <w:rsid w:val="00FD7F11"/>
    <w:pPr>
      <w:spacing w:after="0" w:line="240" w:lineRule="auto"/>
    </w:pPr>
  </w:style>
  <w:style w:type="paragraph" w:customStyle="1" w:styleId="StyleHeading4TagBigcardNotBold">
    <w:name w:val="Style Heading 4TagBig card + Not Bold"/>
    <w:basedOn w:val="Heading4"/>
    <w:qFormat/>
    <w:rsid w:val="00FD7F11"/>
    <w:pPr>
      <w:spacing w:before="200" w:line="240" w:lineRule="auto"/>
    </w:pPr>
    <w:rPr>
      <w:iCs w:val="0"/>
      <w:sz w:val="22"/>
    </w:rPr>
  </w:style>
  <w:style w:type="paragraph" w:customStyle="1" w:styleId="Stylecardtext5pt">
    <w:name w:val="Style card text + 5 pt"/>
    <w:basedOn w:val="Normal"/>
    <w:qFormat/>
    <w:rsid w:val="00FD7F11"/>
    <w:pPr>
      <w:spacing w:after="0" w:line="240" w:lineRule="auto"/>
    </w:pPr>
  </w:style>
  <w:style w:type="character" w:customStyle="1" w:styleId="F7-SmallFont">
    <w:name w:val="F7 - Small Font"/>
    <w:rsid w:val="00FD7F11"/>
  </w:style>
  <w:style w:type="character" w:customStyle="1" w:styleId="StyleLatinGaramond9ptUnderline">
    <w:name w:val="Style (Latin) Garamond 9 pt Underline"/>
    <w:rsid w:val="00FD7F11"/>
  </w:style>
  <w:style w:type="character" w:customStyle="1" w:styleId="tkrname">
    <w:name w:val="tkrname"/>
    <w:basedOn w:val="DefaultParagraphFont"/>
    <w:rsid w:val="00FD7F11"/>
  </w:style>
  <w:style w:type="character" w:customStyle="1" w:styleId="tkrchange">
    <w:name w:val="tkrchange"/>
    <w:basedOn w:val="DefaultParagraphFont"/>
    <w:rsid w:val="00FD7F11"/>
  </w:style>
  <w:style w:type="character" w:customStyle="1" w:styleId="l9">
    <w:name w:val="l9"/>
    <w:basedOn w:val="DefaultParagraphFont"/>
    <w:rsid w:val="00FD7F11"/>
  </w:style>
  <w:style w:type="character" w:customStyle="1" w:styleId="l8">
    <w:name w:val="l8"/>
    <w:basedOn w:val="DefaultParagraphFont"/>
    <w:rsid w:val="00FD7F11"/>
  </w:style>
  <w:style w:type="character" w:customStyle="1" w:styleId="l6">
    <w:name w:val="l6"/>
    <w:basedOn w:val="DefaultParagraphFont"/>
    <w:rsid w:val="00FD7F11"/>
  </w:style>
  <w:style w:type="character" w:customStyle="1" w:styleId="l7">
    <w:name w:val="l7"/>
    <w:basedOn w:val="DefaultParagraphFont"/>
    <w:rsid w:val="00FD7F11"/>
  </w:style>
  <w:style w:type="character" w:customStyle="1" w:styleId="ellipsistext">
    <w:name w:val="ellipsis_text"/>
    <w:basedOn w:val="DefaultParagraphFont"/>
    <w:rsid w:val="00FD7F11"/>
  </w:style>
  <w:style w:type="character" w:customStyle="1" w:styleId="referencediv">
    <w:name w:val="referencediv"/>
    <w:basedOn w:val="DefaultParagraphFont"/>
    <w:rsid w:val="00FD7F11"/>
  </w:style>
  <w:style w:type="character" w:customStyle="1" w:styleId="A3">
    <w:name w:val="A3"/>
    <w:uiPriority w:val="99"/>
    <w:rsid w:val="00FD7F11"/>
  </w:style>
  <w:style w:type="character" w:customStyle="1" w:styleId="cite0">
    <w:name w:val="cite0"/>
    <w:rsid w:val="00FD7F11"/>
  </w:style>
  <w:style w:type="character" w:customStyle="1" w:styleId="hilite1">
    <w:name w:val="hilite1"/>
    <w:rsid w:val="00FD7F11"/>
  </w:style>
  <w:style w:type="character" w:customStyle="1" w:styleId="Style8pt1">
    <w:name w:val="Style 8 pt1"/>
    <w:basedOn w:val="DefaultParagraphFont"/>
    <w:rsid w:val="00FD7F11"/>
  </w:style>
  <w:style w:type="character" w:customStyle="1" w:styleId="qlabel">
    <w:name w:val="q_label"/>
    <w:rsid w:val="00FD7F11"/>
  </w:style>
  <w:style w:type="character" w:customStyle="1" w:styleId="alabel">
    <w:name w:val="a_label"/>
    <w:rsid w:val="00FD7F11"/>
  </w:style>
  <w:style w:type="character" w:customStyle="1" w:styleId="StyleStyle4CharTimesNewRoman11pt">
    <w:name w:val="Style Style4 Char + Times New Roman 11 pt"/>
    <w:rsid w:val="00FD7F11"/>
  </w:style>
  <w:style w:type="character" w:customStyle="1" w:styleId="Aunderline">
    <w:name w:val="Aunderline"/>
    <w:qFormat/>
    <w:rsid w:val="00FD7F11"/>
  </w:style>
  <w:style w:type="character" w:customStyle="1" w:styleId="desc">
    <w:name w:val="desc"/>
    <w:basedOn w:val="DefaultParagraphFont"/>
    <w:rsid w:val="00FD7F11"/>
  </w:style>
  <w:style w:type="character" w:customStyle="1" w:styleId="titleauthoretc">
    <w:name w:val="titleauthoretc"/>
    <w:rsid w:val="00FD7F11"/>
  </w:style>
  <w:style w:type="character" w:customStyle="1" w:styleId="in-top">
    <w:name w:val="in-top"/>
    <w:rsid w:val="00FD7F11"/>
  </w:style>
  <w:style w:type="character" w:customStyle="1" w:styleId="nukeled">
    <w:name w:val="nukeled"/>
    <w:rsid w:val="00FD7F11"/>
  </w:style>
  <w:style w:type="character" w:customStyle="1" w:styleId="contextlyrelated">
    <w:name w:val="contextly_related"/>
    <w:rsid w:val="00FD7F11"/>
  </w:style>
  <w:style w:type="character" w:customStyle="1" w:styleId="in-right">
    <w:name w:val="in-right"/>
    <w:rsid w:val="00FD7F11"/>
  </w:style>
  <w:style w:type="character" w:customStyle="1" w:styleId="adtext">
    <w:name w:val="ad_text"/>
    <w:rsid w:val="00FD7F11"/>
  </w:style>
  <w:style w:type="character" w:customStyle="1" w:styleId="linkrow">
    <w:name w:val="link_row"/>
    <w:rsid w:val="00FD7F11"/>
  </w:style>
  <w:style w:type="character" w:customStyle="1" w:styleId="revision-date">
    <w:name w:val="revision-date"/>
    <w:rsid w:val="00FD7F11"/>
  </w:style>
  <w:style w:type="character" w:customStyle="1" w:styleId="facebook-share">
    <w:name w:val="facebook-share"/>
    <w:rsid w:val="00FD7F11"/>
  </w:style>
  <w:style w:type="character" w:customStyle="1" w:styleId="facebook-share-label">
    <w:name w:val="facebook-share-label"/>
    <w:rsid w:val="00FD7F11"/>
  </w:style>
  <w:style w:type="character" w:customStyle="1" w:styleId="cap">
    <w:name w:val="cap"/>
    <w:rsid w:val="00FD7F11"/>
  </w:style>
  <w:style w:type="character" w:customStyle="1" w:styleId="share">
    <w:name w:val="share"/>
    <w:rsid w:val="00FD7F11"/>
  </w:style>
  <w:style w:type="character" w:customStyle="1" w:styleId="ata11y">
    <w:name w:val="at_a11y"/>
    <w:rsid w:val="00FD7F11"/>
  </w:style>
  <w:style w:type="character" w:customStyle="1" w:styleId="tpk">
    <w:name w:val="tpk"/>
    <w:rsid w:val="00FD7F11"/>
  </w:style>
  <w:style w:type="character" w:customStyle="1" w:styleId="A24">
    <w:name w:val="A24"/>
    <w:uiPriority w:val="99"/>
    <w:rsid w:val="00FD7F11"/>
  </w:style>
  <w:style w:type="character" w:customStyle="1" w:styleId="A25">
    <w:name w:val="A25"/>
    <w:uiPriority w:val="99"/>
    <w:rsid w:val="00FD7F11"/>
  </w:style>
  <w:style w:type="character" w:customStyle="1" w:styleId="Headerorfooter">
    <w:name w:val="Header or footer_"/>
    <w:basedOn w:val="DefaultParagraphFont"/>
    <w:rsid w:val="00FD7F11"/>
  </w:style>
  <w:style w:type="character" w:customStyle="1" w:styleId="Bodytext21">
    <w:name w:val="Body text (2)_"/>
    <w:basedOn w:val="DefaultParagraphFont"/>
    <w:rsid w:val="00FD7F11"/>
  </w:style>
  <w:style w:type="character" w:customStyle="1" w:styleId="Bodytext22">
    <w:name w:val="Body text (2)"/>
    <w:basedOn w:val="Bodytext30"/>
    <w:rsid w:val="00FD7F11"/>
  </w:style>
  <w:style w:type="character" w:customStyle="1" w:styleId="Headerorfooter0">
    <w:name w:val="Header or footer"/>
    <w:basedOn w:val="Bodytext100"/>
    <w:rsid w:val="00FD7F11"/>
    <w:rPr>
      <w:shd w:val="clear" w:color="auto" w:fill="FFFFFF"/>
    </w:rPr>
  </w:style>
  <w:style w:type="character" w:customStyle="1" w:styleId="Bodytext32">
    <w:name w:val="Body text (3)_"/>
    <w:basedOn w:val="DefaultParagraphFont"/>
    <w:rsid w:val="00FD7F11"/>
  </w:style>
  <w:style w:type="character" w:customStyle="1" w:styleId="Bodytext31Exact">
    <w:name w:val="Body text (31) Exact"/>
    <w:basedOn w:val="DefaultParagraphFont"/>
    <w:rsid w:val="00FD7F11"/>
  </w:style>
  <w:style w:type="character" w:customStyle="1" w:styleId="Bodytext100">
    <w:name w:val="Body text (10)_"/>
    <w:basedOn w:val="DefaultParagraphFont"/>
    <w:link w:val="Bodytext101"/>
    <w:uiPriority w:val="99"/>
    <w:rsid w:val="00FD7F11"/>
    <w:rPr>
      <w:shd w:val="clear" w:color="auto" w:fill="FFFFFF"/>
    </w:rPr>
  </w:style>
  <w:style w:type="character" w:customStyle="1" w:styleId="Bodytext30">
    <w:name w:val="Body text (3)"/>
    <w:basedOn w:val="Bodytext3Spacing0ptExact"/>
    <w:rsid w:val="00FD7F11"/>
  </w:style>
  <w:style w:type="character" w:customStyle="1" w:styleId="Bodytext46">
    <w:name w:val="Body text (46)_"/>
    <w:basedOn w:val="DefaultParagraphFont"/>
    <w:rsid w:val="00FD7F11"/>
  </w:style>
  <w:style w:type="character" w:customStyle="1" w:styleId="Bodytext51">
    <w:name w:val="Body text (51)_"/>
    <w:basedOn w:val="DefaultParagraphFont"/>
    <w:rsid w:val="00FD7F11"/>
  </w:style>
  <w:style w:type="character" w:customStyle="1" w:styleId="Bodytext34">
    <w:name w:val="Body text (34)_"/>
    <w:basedOn w:val="DefaultParagraphFont"/>
    <w:rsid w:val="00FD7F11"/>
  </w:style>
  <w:style w:type="character" w:customStyle="1" w:styleId="Bodytext3Spacing0ptExact">
    <w:name w:val="Body text (3) + Spacing 0 pt Exact"/>
    <w:rsid w:val="00FD7F11"/>
  </w:style>
  <w:style w:type="character" w:customStyle="1" w:styleId="Bodytext82">
    <w:name w:val="Body text (82)_"/>
    <w:basedOn w:val="DefaultParagraphFont"/>
    <w:rsid w:val="00FD7F11"/>
  </w:style>
  <w:style w:type="character" w:customStyle="1" w:styleId="PicturecaptionSpacing0ptExact">
    <w:name w:val="Picture caption + Spacing 0 pt Exact"/>
    <w:basedOn w:val="DefaultParagraphFont"/>
    <w:rsid w:val="00FD7F11"/>
  </w:style>
  <w:style w:type="character" w:customStyle="1" w:styleId="Tableofcontents13">
    <w:name w:val="Table of contents (13)_"/>
    <w:basedOn w:val="DefaultParagraphFont"/>
    <w:rsid w:val="00FD7F11"/>
  </w:style>
  <w:style w:type="character" w:customStyle="1" w:styleId="Bodytext114">
    <w:name w:val="Body text (114)_"/>
    <w:basedOn w:val="DefaultParagraphFont"/>
    <w:rsid w:val="00FD7F11"/>
  </w:style>
  <w:style w:type="character" w:customStyle="1" w:styleId="Bodytext115">
    <w:name w:val="Body text (115)_"/>
    <w:basedOn w:val="DefaultParagraphFont"/>
    <w:rsid w:val="00FD7F11"/>
  </w:style>
  <w:style w:type="character" w:customStyle="1" w:styleId="BodyText40">
    <w:name w:val="Body Text4"/>
    <w:basedOn w:val="DefaultParagraphFont"/>
    <w:rsid w:val="00FD7F11"/>
  </w:style>
  <w:style w:type="character" w:customStyle="1" w:styleId="Bodytext1150">
    <w:name w:val="Body text (115)"/>
    <w:basedOn w:val="Picturecaption2Spacing0ptExact"/>
    <w:rsid w:val="00FD7F11"/>
  </w:style>
  <w:style w:type="character" w:customStyle="1" w:styleId="Bodytext820">
    <w:name w:val="Body text (82)"/>
    <w:rsid w:val="00FD7F11"/>
  </w:style>
  <w:style w:type="character" w:customStyle="1" w:styleId="Bodytext102">
    <w:name w:val="Body text (10)"/>
    <w:basedOn w:val="PicturecaptionSpacing0ptExact"/>
    <w:rsid w:val="00FD7F11"/>
  </w:style>
  <w:style w:type="character" w:customStyle="1" w:styleId="Bodytext82Spacing0ptExact">
    <w:name w:val="Body text (82) + Spacing 0 pt Exact"/>
    <w:basedOn w:val="Bodytext820"/>
    <w:rsid w:val="00FD7F11"/>
  </w:style>
  <w:style w:type="character" w:customStyle="1" w:styleId="Bodytext131Exact">
    <w:name w:val="Body text (131) Exact"/>
    <w:basedOn w:val="DefaultParagraphFont"/>
    <w:rsid w:val="00FD7F11"/>
  </w:style>
  <w:style w:type="character" w:customStyle="1" w:styleId="Picturecaption2Spacing0ptExact">
    <w:name w:val="Picture caption (2) + Spacing 0 pt Exact"/>
    <w:basedOn w:val="DefaultParagraphFont"/>
    <w:rsid w:val="00FD7F11"/>
  </w:style>
  <w:style w:type="character" w:customStyle="1" w:styleId="Bodytext114Exact">
    <w:name w:val="Body text (114) Exact"/>
    <w:basedOn w:val="Bodytext131Exact"/>
    <w:rsid w:val="00FD7F11"/>
  </w:style>
  <w:style w:type="character" w:customStyle="1" w:styleId="Bodytext340">
    <w:name w:val="Body text (34)"/>
    <w:basedOn w:val="BodyText40"/>
    <w:rsid w:val="00FD7F11"/>
  </w:style>
  <w:style w:type="character" w:customStyle="1" w:styleId="Bodytext1409pt">
    <w:name w:val="Body text (140) + 9 pt"/>
    <w:aliases w:val="Not Italic,Table of contents (12) + FrankRuehl,11 pt"/>
    <w:basedOn w:val="DefaultParagraphFont"/>
    <w:rsid w:val="00FD7F11"/>
  </w:style>
  <w:style w:type="character" w:customStyle="1" w:styleId="Bodytext510">
    <w:name w:val="Body text (51)"/>
    <w:basedOn w:val="Bodytext115"/>
    <w:rsid w:val="00FD7F11"/>
  </w:style>
  <w:style w:type="character" w:customStyle="1" w:styleId="Bodytext1140">
    <w:name w:val="Body text (114)"/>
    <w:basedOn w:val="Bodytext131Exact"/>
    <w:rsid w:val="00FD7F11"/>
  </w:style>
  <w:style w:type="character" w:customStyle="1" w:styleId="Tableofcontents130">
    <w:name w:val="Table of contents (13)"/>
    <w:basedOn w:val="Bodytext82Spacing0ptExact"/>
    <w:rsid w:val="00FD7F11"/>
  </w:style>
  <w:style w:type="character" w:customStyle="1" w:styleId="Tableofcontents21LucidaSansUnicode">
    <w:name w:val="Table of contents (21) + Lucida Sans Unicode"/>
    <w:aliases w:val="7.5 pt,Not Bold,Body text (144) + Arial,8.5 pt,Spacing 0 pt Exact,Body text (144) + Times New Roman,7 pt,Body text (31) + CordiaUPC,12.5 pt,Body text (155) + CordiaUPC,Small Caps,Body text (157) + Georgia"/>
    <w:basedOn w:val="DefaultParagraphFont"/>
    <w:rsid w:val="00FD7F11"/>
  </w:style>
  <w:style w:type="character" w:customStyle="1" w:styleId="Bodytext460">
    <w:name w:val="Body text (46)"/>
    <w:basedOn w:val="Bodytext114"/>
    <w:rsid w:val="00FD7F11"/>
  </w:style>
  <w:style w:type="character" w:customStyle="1" w:styleId="Bodytext46NotBold">
    <w:name w:val="Body text (46) + Not Bold"/>
    <w:basedOn w:val="Bodytext114"/>
    <w:rsid w:val="00FD7F11"/>
  </w:style>
  <w:style w:type="character" w:customStyle="1" w:styleId="Bodytext46SegoeUI">
    <w:name w:val="Body text (46) + Segoe UI"/>
    <w:basedOn w:val="Bodytext114"/>
    <w:rsid w:val="00FD7F11"/>
  </w:style>
  <w:style w:type="character" w:customStyle="1" w:styleId="Bodytext115Spacing0ptExact">
    <w:name w:val="Body text (115) + Spacing 0 pt Exact"/>
    <w:basedOn w:val="Picturecaption2Spacing0ptExact"/>
    <w:rsid w:val="00FD7F11"/>
  </w:style>
  <w:style w:type="character" w:customStyle="1" w:styleId="Picturecaption42SmallCaps">
    <w:name w:val="Picture caption (42) + Small Caps"/>
    <w:basedOn w:val="DefaultParagraphFont"/>
    <w:rsid w:val="00FD7F11"/>
  </w:style>
  <w:style w:type="character" w:customStyle="1" w:styleId="Bodytext155Exact">
    <w:name w:val="Body text (155) Exact"/>
    <w:basedOn w:val="DefaultParagraphFont"/>
    <w:rsid w:val="00FD7F11"/>
  </w:style>
  <w:style w:type="character" w:customStyle="1" w:styleId="Bodytext157">
    <w:name w:val="Body text (157)_"/>
    <w:basedOn w:val="DefaultParagraphFont"/>
    <w:rsid w:val="00FD7F11"/>
  </w:style>
  <w:style w:type="character" w:customStyle="1" w:styleId="Bodytext157Spacing0pt">
    <w:name w:val="Body text (157) + Spacing 0 pt"/>
    <w:basedOn w:val="Bodytext39"/>
    <w:rsid w:val="00FD7F11"/>
  </w:style>
  <w:style w:type="character" w:customStyle="1" w:styleId="Bodytext1570">
    <w:name w:val="Body text (157)"/>
    <w:basedOn w:val="Bodytext39"/>
    <w:rsid w:val="00FD7F11"/>
  </w:style>
  <w:style w:type="character" w:customStyle="1" w:styleId="Heading2213pt">
    <w:name w:val="Heading #22 + 13 pt"/>
    <w:basedOn w:val="DefaultParagraphFont"/>
    <w:rsid w:val="00FD7F11"/>
  </w:style>
  <w:style w:type="character" w:customStyle="1" w:styleId="Heading22125pt">
    <w:name w:val="Heading #22 + 12.5 pt"/>
    <w:basedOn w:val="DefaultParagraphFont"/>
    <w:rsid w:val="00FD7F11"/>
  </w:style>
  <w:style w:type="character" w:customStyle="1" w:styleId="Bodytext300">
    <w:name w:val="Body text (30)_"/>
    <w:basedOn w:val="DefaultParagraphFont"/>
    <w:rsid w:val="00FD7F11"/>
  </w:style>
  <w:style w:type="character" w:customStyle="1" w:styleId="Bodytext301">
    <w:name w:val="Body text (30)"/>
    <w:basedOn w:val="Bodytext3TimesNewRoman"/>
    <w:rsid w:val="00FD7F11"/>
  </w:style>
  <w:style w:type="character" w:customStyle="1" w:styleId="Bodytext39">
    <w:name w:val="Body text (39)_"/>
    <w:basedOn w:val="DefaultParagraphFont"/>
    <w:rsid w:val="00FD7F11"/>
  </w:style>
  <w:style w:type="character" w:customStyle="1" w:styleId="Bodytext390">
    <w:name w:val="Body text (39)"/>
    <w:basedOn w:val="BodytextExact"/>
    <w:rsid w:val="00FD7F11"/>
  </w:style>
  <w:style w:type="character" w:customStyle="1" w:styleId="Bodytext159Exact">
    <w:name w:val="Body text (159) Exact"/>
    <w:basedOn w:val="DefaultParagraphFont"/>
    <w:rsid w:val="00FD7F11"/>
  </w:style>
  <w:style w:type="character" w:customStyle="1" w:styleId="Bodytext60Spacing0pt">
    <w:name w:val="Body text (60) + Spacing 0 pt"/>
    <w:basedOn w:val="DefaultParagraphFont"/>
    <w:rsid w:val="00FD7F11"/>
  </w:style>
  <w:style w:type="character" w:customStyle="1" w:styleId="Bodytext3Spacing-1pt">
    <w:name w:val="Body text (3) + Spacing -1 pt"/>
    <w:basedOn w:val="Bodytext3Spacing0ptExact"/>
    <w:rsid w:val="00FD7F11"/>
  </w:style>
  <w:style w:type="character" w:customStyle="1" w:styleId="Bodytext3TimesNewRoman">
    <w:name w:val="Body text (3) + Times New Roman"/>
    <w:aliases w:val="11.5 pt"/>
    <w:basedOn w:val="Bodytext3Spacing0ptExact"/>
    <w:rsid w:val="00FD7F11"/>
  </w:style>
  <w:style w:type="character" w:customStyle="1" w:styleId="Bodytext2NotBold">
    <w:name w:val="Body text (2) + Not Bold"/>
    <w:basedOn w:val="Bodytext30"/>
    <w:rsid w:val="00FD7F11"/>
  </w:style>
  <w:style w:type="character" w:customStyle="1" w:styleId="BodytextExact">
    <w:name w:val="Body text Exact"/>
    <w:basedOn w:val="DefaultParagraphFont"/>
    <w:rsid w:val="00FD7F11"/>
  </w:style>
  <w:style w:type="character" w:customStyle="1" w:styleId="Heading13Italic">
    <w:name w:val="Heading #13 + Italic"/>
    <w:basedOn w:val="DefaultParagraphFont"/>
    <w:rsid w:val="00FD7F11"/>
  </w:style>
  <w:style w:type="character" w:customStyle="1" w:styleId="Heading92Spacing2pt">
    <w:name w:val="Heading #9 (2) + Spacing 2 pt"/>
    <w:basedOn w:val="DefaultParagraphFont"/>
    <w:rsid w:val="00FD7F11"/>
  </w:style>
  <w:style w:type="character" w:customStyle="1" w:styleId="Bodytext38Spacing0pt">
    <w:name w:val="Body text (38) + Spacing 0 pt"/>
    <w:basedOn w:val="DefaultParagraphFont"/>
    <w:rsid w:val="00FD7F11"/>
  </w:style>
  <w:style w:type="character" w:customStyle="1" w:styleId="Bodytext42Spacing-1pt">
    <w:name w:val="Body text (42) + Spacing -1 pt"/>
    <w:basedOn w:val="DefaultParagraphFont"/>
    <w:rsid w:val="00FD7F11"/>
  </w:style>
  <w:style w:type="character" w:customStyle="1" w:styleId="Bodytext35">
    <w:name w:val="Body text (35)_"/>
    <w:basedOn w:val="DefaultParagraphFont"/>
    <w:rsid w:val="00FD7F11"/>
  </w:style>
  <w:style w:type="character" w:customStyle="1" w:styleId="Picturecaption19">
    <w:name w:val="Picture caption (19)_"/>
    <w:basedOn w:val="DefaultParagraphFont"/>
    <w:rsid w:val="00FD7F11"/>
  </w:style>
  <w:style w:type="character" w:customStyle="1" w:styleId="Picturecaption9Exact">
    <w:name w:val="Picture caption (9) Exact"/>
    <w:basedOn w:val="DefaultParagraphFont"/>
    <w:rsid w:val="00FD7F11"/>
  </w:style>
  <w:style w:type="character" w:customStyle="1" w:styleId="Bodytext87">
    <w:name w:val="Body text (87)_"/>
    <w:basedOn w:val="DefaultParagraphFont"/>
    <w:rsid w:val="00FD7F11"/>
  </w:style>
  <w:style w:type="character" w:customStyle="1" w:styleId="Bodytext61">
    <w:name w:val="Body text (6)_"/>
    <w:basedOn w:val="DefaultParagraphFont"/>
    <w:rsid w:val="00FD7F11"/>
  </w:style>
  <w:style w:type="character" w:customStyle="1" w:styleId="Heading142SmallCaps">
    <w:name w:val="Heading #14 (2) + Small Caps"/>
    <w:basedOn w:val="DefaultParagraphFont"/>
    <w:rsid w:val="00FD7F11"/>
  </w:style>
  <w:style w:type="character" w:customStyle="1" w:styleId="Bodytext350">
    <w:name w:val="Body text (35)"/>
    <w:basedOn w:val="Picturecaption190"/>
    <w:rsid w:val="00FD7F11"/>
  </w:style>
  <w:style w:type="character" w:customStyle="1" w:styleId="Picturecaption190">
    <w:name w:val="Picture caption (19)"/>
    <w:basedOn w:val="Picturecaption27Spacing0pt"/>
    <w:rsid w:val="00FD7F11"/>
  </w:style>
  <w:style w:type="character" w:customStyle="1" w:styleId="Picturecaption27Spacing0pt">
    <w:name w:val="Picture caption (27) + Spacing 0 pt"/>
    <w:basedOn w:val="DefaultParagraphFont"/>
    <w:rsid w:val="00FD7F11"/>
  </w:style>
  <w:style w:type="character" w:customStyle="1" w:styleId="Bodytext43Spacing0ptExact">
    <w:name w:val="Body text (43) + Spacing 0 pt Exact"/>
    <w:basedOn w:val="DefaultParagraphFont"/>
    <w:rsid w:val="00FD7F11"/>
  </w:style>
  <w:style w:type="character" w:customStyle="1" w:styleId="Bodytext62">
    <w:name w:val="Body text (6)"/>
    <w:basedOn w:val="Bodytext870"/>
    <w:rsid w:val="00FD7F11"/>
  </w:style>
  <w:style w:type="character" w:customStyle="1" w:styleId="Bodytext870">
    <w:name w:val="Body text (87)"/>
    <w:basedOn w:val="DefaultParagraphFont"/>
    <w:rsid w:val="00FD7F11"/>
  </w:style>
  <w:style w:type="character" w:customStyle="1" w:styleId="BodytextSegoeUI">
    <w:name w:val="Body text + Segoe UI"/>
    <w:aliases w:val="21.5 pt"/>
    <w:basedOn w:val="DefaultParagraphFont"/>
    <w:rsid w:val="00FD7F11"/>
  </w:style>
  <w:style w:type="character" w:customStyle="1" w:styleId="Bodytext68">
    <w:name w:val="Body text (68)_"/>
    <w:basedOn w:val="DefaultParagraphFont"/>
    <w:rsid w:val="00FD7F11"/>
  </w:style>
  <w:style w:type="character" w:customStyle="1" w:styleId="Bodytext112SmallCaps">
    <w:name w:val="Body text (112) + Small Caps"/>
    <w:basedOn w:val="DefaultParagraphFont"/>
    <w:rsid w:val="00FD7F11"/>
  </w:style>
  <w:style w:type="character" w:customStyle="1" w:styleId="Bodytext680">
    <w:name w:val="Body text (68)"/>
    <w:basedOn w:val="Heading162SmallCaps"/>
    <w:rsid w:val="00FD7F11"/>
  </w:style>
  <w:style w:type="character" w:customStyle="1" w:styleId="Tableofcontents11">
    <w:name w:val="Table of contents (11)_"/>
    <w:basedOn w:val="DefaultParagraphFont"/>
    <w:rsid w:val="00FD7F11"/>
  </w:style>
  <w:style w:type="character" w:customStyle="1" w:styleId="Tableofcontents110">
    <w:name w:val="Table of contents (11)"/>
    <w:basedOn w:val="article-quote-right"/>
    <w:rsid w:val="00FD7F11"/>
  </w:style>
  <w:style w:type="character" w:customStyle="1" w:styleId="Tableofcontents15">
    <w:name w:val="Table of contents (15)_"/>
    <w:basedOn w:val="DefaultParagraphFont"/>
    <w:rsid w:val="00FD7F11"/>
  </w:style>
  <w:style w:type="character" w:customStyle="1" w:styleId="Tableofcontents150">
    <w:name w:val="Table of contents (15)"/>
    <w:basedOn w:val="StyleBox12pt"/>
    <w:rsid w:val="00FD7F11"/>
  </w:style>
  <w:style w:type="character" w:customStyle="1" w:styleId="Heading162SmallCaps">
    <w:name w:val="Heading #16 (2) + Small Caps"/>
    <w:basedOn w:val="DefaultParagraphFont"/>
    <w:rsid w:val="00FD7F11"/>
  </w:style>
  <w:style w:type="character" w:customStyle="1" w:styleId="ft6">
    <w:name w:val="ft6"/>
    <w:basedOn w:val="DefaultParagraphFont"/>
    <w:rsid w:val="00FD7F11"/>
  </w:style>
  <w:style w:type="character" w:customStyle="1" w:styleId="amp">
    <w:name w:val="amp"/>
    <w:basedOn w:val="DefaultParagraphFont"/>
    <w:rsid w:val="00FD7F11"/>
  </w:style>
  <w:style w:type="character" w:customStyle="1" w:styleId="article-quote-right">
    <w:name w:val="article-quote-right"/>
    <w:basedOn w:val="DefaultParagraphFont"/>
    <w:rsid w:val="00FD7F11"/>
  </w:style>
  <w:style w:type="character" w:customStyle="1" w:styleId="StyleBox12ptBold">
    <w:name w:val="Style Box + 12 pt Bold"/>
    <w:basedOn w:val="DefaultParagraphFont"/>
    <w:rsid w:val="00FD7F11"/>
  </w:style>
  <w:style w:type="character" w:customStyle="1" w:styleId="StyleBox12pt">
    <w:name w:val="Style Box + 12 pt"/>
    <w:basedOn w:val="DefaultParagraphFont"/>
    <w:rsid w:val="00FD7F11"/>
  </w:style>
  <w:style w:type="character" w:customStyle="1" w:styleId="BoldandUnderlineCharCharCharChar">
    <w:name w:val="Bold and Underline Char Char Char Char"/>
    <w:rsid w:val="00FD7F11"/>
  </w:style>
  <w:style w:type="character" w:customStyle="1" w:styleId="BoldandUnderlineCharChar">
    <w:name w:val="Bold and Underline Char Char"/>
    <w:rsid w:val="00FD7F11"/>
  </w:style>
  <w:style w:type="character" w:customStyle="1" w:styleId="commentstext">
    <w:name w:val="commentstext"/>
    <w:rsid w:val="00FD7F11"/>
  </w:style>
  <w:style w:type="character" w:customStyle="1" w:styleId="dd">
    <w:name w:val="dd"/>
    <w:rsid w:val="00FD7F11"/>
  </w:style>
  <w:style w:type="character" w:customStyle="1" w:styleId="underLight">
    <w:name w:val="underLight"/>
    <w:uiPriority w:val="1"/>
    <w:qFormat/>
    <w:rsid w:val="00FD7F11"/>
  </w:style>
  <w:style w:type="character" w:customStyle="1" w:styleId="author-rss">
    <w:name w:val="author-rss"/>
    <w:rsid w:val="00FD7F11"/>
  </w:style>
  <w:style w:type="character" w:customStyle="1" w:styleId="at">
    <w:name w:val="at"/>
    <w:basedOn w:val="DefaultParagraphFont"/>
    <w:rsid w:val="00FD7F11"/>
  </w:style>
  <w:style w:type="character" w:customStyle="1" w:styleId="source">
    <w:name w:val="source"/>
    <w:rsid w:val="00FD7F11"/>
  </w:style>
  <w:style w:type="character" w:customStyle="1" w:styleId="bioline">
    <w:name w:val="bioline"/>
    <w:rsid w:val="00FD7F11"/>
  </w:style>
  <w:style w:type="character" w:customStyle="1" w:styleId="wikicreatelink">
    <w:name w:val="wikicreatelink"/>
    <w:basedOn w:val="DefaultParagraphFont"/>
    <w:rsid w:val="00FD7F11"/>
  </w:style>
  <w:style w:type="character" w:customStyle="1" w:styleId="facebook-share-count">
    <w:name w:val="facebook-share-count"/>
    <w:basedOn w:val="DefaultParagraphFont"/>
    <w:rsid w:val="00FD7F11"/>
  </w:style>
  <w:style w:type="character" w:customStyle="1" w:styleId="tickerwrap">
    <w:name w:val="ticker_wrap"/>
    <w:basedOn w:val="DefaultParagraphFont"/>
    <w:rsid w:val="00FD7F11"/>
  </w:style>
  <w:style w:type="character" w:customStyle="1" w:styleId="smallcaps0">
    <w:name w:val="small_caps"/>
    <w:basedOn w:val="DefaultParagraphFont"/>
    <w:rsid w:val="00FD7F11"/>
  </w:style>
  <w:style w:type="character" w:customStyle="1" w:styleId="bodycopy">
    <w:name w:val="bodycopy"/>
    <w:basedOn w:val="DefaultParagraphFont"/>
    <w:rsid w:val="00FD7F11"/>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Style 13 pt Bold1,Cite3"/>
    <w:basedOn w:val="DefaultParagraphFont"/>
    <w:uiPriority w:val="5"/>
    <w:qFormat/>
    <w:rsid w:val="00FD7F11"/>
  </w:style>
  <w:style w:type="character" w:customStyle="1" w:styleId="StyleGaramondText1">
    <w:name w:val="Style Garamond Text 1"/>
    <w:basedOn w:val="DefaultParagraphFont"/>
    <w:rsid w:val="00FD7F11"/>
  </w:style>
  <w:style w:type="character" w:customStyle="1" w:styleId="StyleGaramondText1Underline">
    <w:name w:val="Style Garamond Text 1 Underline"/>
    <w:basedOn w:val="DefaultParagraphFont"/>
    <w:rsid w:val="00FD7F11"/>
  </w:style>
  <w:style w:type="character" w:customStyle="1" w:styleId="StyleBoldUnderlineBorderSinglesolidlineAuto05pt">
    <w:name w:val="Style Bold Underline Border: : (Single solid line Auto  0.5 pt ..."/>
    <w:basedOn w:val="DefaultParagraphFont"/>
    <w:rsid w:val="00FD7F11"/>
  </w:style>
  <w:style w:type="character" w:customStyle="1" w:styleId="StyleStyleBoldUnderlineUnderlineIntenseEmphasisIntenseEmpha">
    <w:name w:val="Style Style Bold UnderlineUnderlineIntense EmphasisIntense Empha..."/>
    <w:basedOn w:val="DefaultParagraphFont"/>
    <w:rsid w:val="00FD7F11"/>
  </w:style>
  <w:style w:type="character" w:customStyle="1" w:styleId="Style7ptBold">
    <w:name w:val="Style 7 pt Bold"/>
    <w:basedOn w:val="DefaultParagraphFont"/>
    <w:rsid w:val="00FD7F11"/>
  </w:style>
  <w:style w:type="character" w:styleId="HTMLAcronym">
    <w:name w:val="HTML Acronym"/>
    <w:basedOn w:val="DefaultParagraphFont"/>
    <w:unhideWhenUsed/>
    <w:rsid w:val="00FD7F11"/>
  </w:style>
  <w:style w:type="paragraph" w:styleId="BlockText">
    <w:name w:val="Block Text"/>
    <w:basedOn w:val="Normal"/>
    <w:unhideWhenUsed/>
    <w:rsid w:val="00FD7F11"/>
    <w:pPr>
      <w:pBdr>
        <w:top w:val="single" w:sz="2" w:space="10" w:color="5B9BD5" w:themeColor="accent1" w:shadow="1"/>
        <w:left w:val="single" w:sz="2" w:space="10" w:color="5B9BD5" w:themeColor="accent1" w:shadow="1"/>
        <w:bottom w:val="single" w:sz="2" w:space="10" w:color="5B9BD5" w:themeColor="accent1" w:shadow="1"/>
        <w:right w:val="single" w:sz="2" w:space="10" w:color="5B9BD5" w:themeColor="accent1" w:shadow="1"/>
      </w:pBdr>
      <w:spacing w:after="0" w:line="240" w:lineRule="auto"/>
      <w:ind w:left="1152" w:right="1152"/>
    </w:pPr>
    <w:rPr>
      <w:rFonts w:asciiTheme="minorHAnsi" w:hAnsiTheme="minorHAnsi"/>
      <w:i/>
      <w:iCs/>
      <w:color w:val="5B9BD5" w:themeColor="accent1"/>
    </w:rPr>
  </w:style>
  <w:style w:type="paragraph" w:styleId="NormalIndent">
    <w:name w:val="Normal Indent"/>
    <w:basedOn w:val="Normal"/>
    <w:unhideWhenUsed/>
    <w:rsid w:val="00FD7F11"/>
    <w:pPr>
      <w:spacing w:after="0" w:line="240" w:lineRule="auto"/>
      <w:ind w:left="720"/>
    </w:pPr>
  </w:style>
  <w:style w:type="paragraph" w:styleId="EnvelopeReturn">
    <w:name w:val="envelope return"/>
    <w:basedOn w:val="Normal"/>
    <w:unhideWhenUsed/>
    <w:rsid w:val="00FD7F11"/>
    <w:pPr>
      <w:spacing w:after="0" w:line="240" w:lineRule="auto"/>
    </w:pPr>
    <w:rPr>
      <w:rFonts w:asciiTheme="majorHAnsi" w:eastAsiaTheme="majorEastAsia" w:hAnsiTheme="majorHAnsi" w:cstheme="majorBidi"/>
      <w:sz w:val="20"/>
      <w:szCs w:val="20"/>
    </w:rPr>
  </w:style>
  <w:style w:type="paragraph" w:styleId="EnvelopeAddress">
    <w:name w:val="envelope address"/>
    <w:basedOn w:val="Normal"/>
    <w:unhideWhenUsed/>
    <w:rsid w:val="00FD7F11"/>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HTMLAddress">
    <w:name w:val="HTML Address"/>
    <w:basedOn w:val="Normal"/>
    <w:link w:val="HTMLAddressChar"/>
    <w:uiPriority w:val="99"/>
    <w:unhideWhenUsed/>
    <w:rsid w:val="00FD7F11"/>
    <w:pPr>
      <w:spacing w:after="0" w:line="240" w:lineRule="auto"/>
    </w:pPr>
    <w:rPr>
      <w:i/>
      <w:iCs/>
    </w:rPr>
  </w:style>
  <w:style w:type="character" w:customStyle="1" w:styleId="HTMLAddressChar">
    <w:name w:val="HTML Address Char"/>
    <w:basedOn w:val="DefaultParagraphFont"/>
    <w:link w:val="HTMLAddress"/>
    <w:uiPriority w:val="99"/>
    <w:rsid w:val="00FD7F11"/>
    <w:rPr>
      <w:rFonts w:ascii="Calibri" w:hAnsi="Calibri"/>
      <w:i/>
      <w:iCs/>
    </w:rPr>
  </w:style>
  <w:style w:type="paragraph" w:styleId="Index1">
    <w:name w:val="index 1"/>
    <w:basedOn w:val="Normal"/>
    <w:next w:val="Normal"/>
    <w:autoRedefine/>
    <w:unhideWhenUsed/>
    <w:rsid w:val="00FD7F11"/>
    <w:pPr>
      <w:spacing w:after="0" w:line="240" w:lineRule="auto"/>
      <w:ind w:left="220" w:hanging="220"/>
    </w:pPr>
  </w:style>
  <w:style w:type="character" w:customStyle="1" w:styleId="BodyTextIndent3Char">
    <w:name w:val="Body Text Indent 3 Char"/>
    <w:basedOn w:val="DefaultParagraphFont"/>
    <w:uiPriority w:val="99"/>
    <w:locked/>
    <w:rsid w:val="00FD7F11"/>
  </w:style>
  <w:style w:type="character" w:customStyle="1" w:styleId="cardunderlineChar">
    <w:name w:val="card underline Char"/>
    <w:locked/>
    <w:rsid w:val="00FD7F11"/>
  </w:style>
  <w:style w:type="paragraph" w:customStyle="1" w:styleId="cardunderline">
    <w:name w:val="card underline"/>
    <w:basedOn w:val="Normal"/>
    <w:next w:val="GAUnderline"/>
    <w:qFormat/>
    <w:rsid w:val="00FD7F11"/>
    <w:pPr>
      <w:spacing w:after="0" w:line="240" w:lineRule="auto"/>
    </w:pPr>
  </w:style>
  <w:style w:type="character" w:customStyle="1" w:styleId="StyleHeading4UnderlinedsmalltextGaramondChar">
    <w:name w:val="Style Heading 4Underlinedsmall text + Garamond Char"/>
    <w:locked/>
    <w:rsid w:val="00FD7F11"/>
  </w:style>
  <w:style w:type="paragraph" w:customStyle="1" w:styleId="StyleHeading4UnderlinedsmalltextGaramond">
    <w:name w:val="Style Heading 4Underlinedsmall text + Garamond"/>
    <w:basedOn w:val="Heading4"/>
    <w:qFormat/>
    <w:rsid w:val="00FD7F11"/>
    <w:pPr>
      <w:spacing w:before="200" w:line="240" w:lineRule="auto"/>
    </w:pPr>
    <w:rPr>
      <w:iCs w:val="0"/>
      <w:sz w:val="22"/>
    </w:rPr>
  </w:style>
  <w:style w:type="paragraph" w:customStyle="1" w:styleId="Heading2-NotBold">
    <w:name w:val="Heading 2 - Not Bold"/>
    <w:basedOn w:val="Heading2"/>
    <w:autoRedefine/>
    <w:uiPriority w:val="99"/>
    <w:qFormat/>
    <w:rsid w:val="00FD7F11"/>
    <w:pPr>
      <w:spacing w:before="480" w:line="240" w:lineRule="auto"/>
    </w:pPr>
  </w:style>
  <w:style w:type="paragraph" w:customStyle="1" w:styleId="Heading2-Bold">
    <w:name w:val="Heading 2 - Bold"/>
    <w:basedOn w:val="Normal"/>
    <w:next w:val="Micro"/>
    <w:autoRedefine/>
    <w:uiPriority w:val="99"/>
    <w:qFormat/>
    <w:rsid w:val="00FD7F11"/>
    <w:pPr>
      <w:spacing w:after="0" w:line="240" w:lineRule="auto"/>
    </w:pPr>
  </w:style>
  <w:style w:type="paragraph" w:customStyle="1" w:styleId="tag">
    <w:name w:val="%tag"/>
    <w:basedOn w:val="Normal"/>
    <w:next w:val="Normal"/>
    <w:link w:val="tagChar0"/>
    <w:uiPriority w:val="99"/>
    <w:qFormat/>
    <w:rsid w:val="00FD7F11"/>
    <w:pPr>
      <w:spacing w:after="0" w:line="240" w:lineRule="auto"/>
    </w:pPr>
  </w:style>
  <w:style w:type="character" w:customStyle="1" w:styleId="Style2Char0">
    <w:name w:val="Style 2 Char"/>
    <w:uiPriority w:val="99"/>
    <w:locked/>
    <w:rsid w:val="00FD7F11"/>
  </w:style>
  <w:style w:type="character" w:customStyle="1" w:styleId="GAUnderlineChar">
    <w:name w:val="GA Underline Char"/>
    <w:locked/>
    <w:rsid w:val="00FD7F11"/>
  </w:style>
  <w:style w:type="paragraph" w:customStyle="1" w:styleId="GAUnderline">
    <w:name w:val="GA Underline"/>
    <w:basedOn w:val="Normal"/>
    <w:next w:val="StyleHeading2TagHEADING2TagCite11pt"/>
    <w:qFormat/>
    <w:rsid w:val="00FD7F11"/>
    <w:pPr>
      <w:spacing w:after="0" w:line="240" w:lineRule="auto"/>
    </w:pPr>
  </w:style>
  <w:style w:type="character" w:customStyle="1" w:styleId="textsmallChar0">
    <w:name w:val="textsmall Char"/>
    <w:locked/>
    <w:rsid w:val="00FD7F11"/>
  </w:style>
  <w:style w:type="character" w:customStyle="1" w:styleId="cardtextChar3">
    <w:name w:val="cardtext Char"/>
    <w:locked/>
    <w:rsid w:val="00FD7F11"/>
  </w:style>
  <w:style w:type="paragraph" w:customStyle="1" w:styleId="h-lead">
    <w:name w:val="h-lead"/>
    <w:basedOn w:val="Normal"/>
    <w:next w:val="Brief"/>
    <w:uiPriority w:val="99"/>
    <w:qFormat/>
    <w:rsid w:val="00FD7F11"/>
    <w:pPr>
      <w:spacing w:after="0" w:line="240" w:lineRule="auto"/>
    </w:pPr>
  </w:style>
  <w:style w:type="paragraph" w:customStyle="1" w:styleId="intro">
    <w:name w:val="intro"/>
    <w:basedOn w:val="Normal"/>
    <w:next w:val="CM2"/>
    <w:uiPriority w:val="99"/>
    <w:qFormat/>
    <w:rsid w:val="00FD7F11"/>
    <w:pPr>
      <w:spacing w:after="0" w:line="240" w:lineRule="auto"/>
    </w:pPr>
  </w:style>
  <w:style w:type="character" w:customStyle="1" w:styleId="StyleHeading2TagHEADING2TagCite11ptChar">
    <w:name w:val="Style Heading 2TagHEADING 2Tag&amp;Cite + 11 pt Char"/>
    <w:locked/>
    <w:rsid w:val="00FD7F11"/>
  </w:style>
  <w:style w:type="paragraph" w:customStyle="1" w:styleId="StyleHeading2TagHEADING2TagCite11pt">
    <w:name w:val="Style Heading 2TagHEADING 2Tag&amp;Cite + 11 pt"/>
    <w:basedOn w:val="Heading2"/>
    <w:next w:val="CM16"/>
    <w:qFormat/>
    <w:rsid w:val="00FD7F11"/>
    <w:pPr>
      <w:spacing w:before="480" w:line="240" w:lineRule="auto"/>
    </w:pPr>
  </w:style>
  <w:style w:type="paragraph" w:customStyle="1" w:styleId="F3-TagAuthor">
    <w:name w:val="F3 - Tag/Author"/>
    <w:basedOn w:val="Normal"/>
    <w:next w:val="CM19"/>
    <w:uiPriority w:val="99"/>
    <w:qFormat/>
    <w:rsid w:val="00FD7F11"/>
    <w:pPr>
      <w:spacing w:after="0" w:line="240" w:lineRule="auto"/>
    </w:pPr>
  </w:style>
  <w:style w:type="paragraph" w:customStyle="1" w:styleId="F5-UnderlineNormal">
    <w:name w:val="F5 - Underline Normal"/>
    <w:basedOn w:val="Normal"/>
    <w:next w:val="CM34"/>
    <w:uiPriority w:val="99"/>
    <w:qFormat/>
    <w:rsid w:val="00FD7F11"/>
    <w:pPr>
      <w:spacing w:after="0" w:line="240" w:lineRule="auto"/>
    </w:pPr>
  </w:style>
  <w:style w:type="paragraph" w:customStyle="1" w:styleId="Brief-PrimarySource">
    <w:name w:val="Brief - Primary Source"/>
    <w:basedOn w:val="Normal"/>
    <w:next w:val="CM56"/>
    <w:uiPriority w:val="99"/>
    <w:qFormat/>
    <w:rsid w:val="00FD7F11"/>
    <w:pPr>
      <w:spacing w:after="0" w:line="240" w:lineRule="auto"/>
    </w:pPr>
  </w:style>
  <w:style w:type="paragraph" w:customStyle="1" w:styleId="Brief-Underline">
    <w:name w:val="Brief - Underline"/>
    <w:basedOn w:val="Normal"/>
    <w:next w:val="CM58"/>
    <w:uiPriority w:val="99"/>
    <w:qFormat/>
    <w:rsid w:val="00FD7F11"/>
    <w:pPr>
      <w:spacing w:after="0" w:line="240" w:lineRule="auto"/>
    </w:pPr>
  </w:style>
  <w:style w:type="paragraph" w:customStyle="1" w:styleId="Brief">
    <w:name w:val="Brief"/>
    <w:basedOn w:val="CM56"/>
    <w:next w:val="CM57"/>
    <w:uiPriority w:val="99"/>
    <w:qFormat/>
    <w:rsid w:val="00FD7F11"/>
  </w:style>
  <w:style w:type="paragraph" w:customStyle="1" w:styleId="CM2">
    <w:name w:val="CM2"/>
    <w:basedOn w:val="Normal"/>
    <w:next w:val="Normal"/>
    <w:uiPriority w:val="99"/>
    <w:qFormat/>
    <w:rsid w:val="00FD7F11"/>
    <w:pPr>
      <w:spacing w:after="0" w:line="240" w:lineRule="auto"/>
    </w:pPr>
  </w:style>
  <w:style w:type="paragraph" w:customStyle="1" w:styleId="CM11">
    <w:name w:val="CM11"/>
    <w:basedOn w:val="Normal"/>
    <w:next w:val="Normal"/>
    <w:uiPriority w:val="99"/>
    <w:qFormat/>
    <w:rsid w:val="00FD7F11"/>
    <w:pPr>
      <w:spacing w:after="0" w:line="240" w:lineRule="auto"/>
    </w:pPr>
  </w:style>
  <w:style w:type="paragraph" w:customStyle="1" w:styleId="CM16">
    <w:name w:val="CM16"/>
    <w:basedOn w:val="Normal"/>
    <w:next w:val="Normal"/>
    <w:uiPriority w:val="99"/>
    <w:qFormat/>
    <w:rsid w:val="00FD7F11"/>
    <w:pPr>
      <w:spacing w:after="0" w:line="240" w:lineRule="auto"/>
    </w:pPr>
  </w:style>
  <w:style w:type="paragraph" w:customStyle="1" w:styleId="CM19">
    <w:name w:val="CM19"/>
    <w:basedOn w:val="Normal"/>
    <w:uiPriority w:val="99"/>
    <w:qFormat/>
    <w:rsid w:val="00FD7F11"/>
    <w:pPr>
      <w:spacing w:after="0" w:line="240" w:lineRule="auto"/>
    </w:pPr>
  </w:style>
  <w:style w:type="paragraph" w:customStyle="1" w:styleId="CM34">
    <w:name w:val="CM34"/>
    <w:basedOn w:val="Normal"/>
    <w:uiPriority w:val="99"/>
    <w:qFormat/>
    <w:rsid w:val="00FD7F11"/>
    <w:pPr>
      <w:spacing w:after="0" w:line="240" w:lineRule="auto"/>
    </w:pPr>
  </w:style>
  <w:style w:type="paragraph" w:customStyle="1" w:styleId="CM56">
    <w:name w:val="CM56"/>
    <w:basedOn w:val="Normal"/>
    <w:uiPriority w:val="99"/>
    <w:qFormat/>
    <w:rsid w:val="00FD7F11"/>
    <w:pPr>
      <w:spacing w:after="0" w:line="240" w:lineRule="auto"/>
    </w:pPr>
  </w:style>
  <w:style w:type="paragraph" w:customStyle="1" w:styleId="CM58">
    <w:name w:val="CM58"/>
    <w:basedOn w:val="Normal"/>
    <w:uiPriority w:val="99"/>
    <w:qFormat/>
    <w:rsid w:val="00FD7F11"/>
    <w:pPr>
      <w:spacing w:after="0" w:line="240" w:lineRule="auto"/>
    </w:pPr>
  </w:style>
  <w:style w:type="paragraph" w:customStyle="1" w:styleId="CM57">
    <w:name w:val="CM57"/>
    <w:basedOn w:val="Normal"/>
    <w:uiPriority w:val="99"/>
    <w:qFormat/>
    <w:rsid w:val="00FD7F11"/>
    <w:pPr>
      <w:spacing w:after="0" w:line="240" w:lineRule="auto"/>
    </w:pPr>
  </w:style>
  <w:style w:type="paragraph" w:customStyle="1" w:styleId="CM1">
    <w:name w:val="CM1"/>
    <w:basedOn w:val="Normal"/>
    <w:uiPriority w:val="99"/>
    <w:qFormat/>
    <w:rsid w:val="00FD7F11"/>
    <w:pPr>
      <w:spacing w:after="0" w:line="240" w:lineRule="auto"/>
    </w:pPr>
  </w:style>
  <w:style w:type="paragraph" w:customStyle="1" w:styleId="CM49">
    <w:name w:val="CM49"/>
    <w:basedOn w:val="Normal"/>
    <w:uiPriority w:val="99"/>
    <w:qFormat/>
    <w:rsid w:val="00FD7F11"/>
    <w:pPr>
      <w:spacing w:after="0" w:line="240" w:lineRule="auto"/>
    </w:pPr>
  </w:style>
  <w:style w:type="paragraph" w:customStyle="1" w:styleId="CM41">
    <w:name w:val="CM41"/>
    <w:basedOn w:val="Normal"/>
    <w:uiPriority w:val="99"/>
    <w:qFormat/>
    <w:rsid w:val="00FD7F11"/>
    <w:pPr>
      <w:spacing w:after="0" w:line="240" w:lineRule="auto"/>
    </w:pPr>
  </w:style>
  <w:style w:type="paragraph" w:customStyle="1" w:styleId="3rdOrderPara">
    <w:name w:val="3rd Order Para"/>
    <w:basedOn w:val="Normal"/>
    <w:qFormat/>
    <w:rsid w:val="00FD7F11"/>
    <w:pPr>
      <w:spacing w:after="0" w:line="240" w:lineRule="auto"/>
    </w:pPr>
  </w:style>
  <w:style w:type="paragraph" w:customStyle="1" w:styleId="2ndOrderPara">
    <w:name w:val="2nd Order Para"/>
    <w:basedOn w:val="Normal"/>
    <w:qFormat/>
    <w:rsid w:val="00FD7F11"/>
    <w:pPr>
      <w:spacing w:after="0" w:line="240" w:lineRule="auto"/>
    </w:pPr>
  </w:style>
  <w:style w:type="paragraph" w:customStyle="1" w:styleId="Normal-SIGN2">
    <w:name w:val="Normal-SIGN2"/>
    <w:basedOn w:val="Normal"/>
    <w:qFormat/>
    <w:rsid w:val="00FD7F11"/>
    <w:pPr>
      <w:spacing w:after="0" w:line="240" w:lineRule="auto"/>
    </w:pPr>
  </w:style>
  <w:style w:type="paragraph" w:customStyle="1" w:styleId="Normal-SIGN1">
    <w:name w:val="Normal-SIGN1"/>
    <w:basedOn w:val="Normal"/>
    <w:uiPriority w:val="99"/>
    <w:qFormat/>
    <w:rsid w:val="00FD7F11"/>
    <w:pPr>
      <w:spacing w:after="0" w:line="240" w:lineRule="auto"/>
    </w:pPr>
  </w:style>
  <w:style w:type="paragraph" w:customStyle="1" w:styleId="CM3">
    <w:name w:val="CM3"/>
    <w:basedOn w:val="Normal"/>
    <w:uiPriority w:val="99"/>
    <w:qFormat/>
    <w:rsid w:val="00FD7F11"/>
    <w:pPr>
      <w:spacing w:after="0" w:line="240" w:lineRule="auto"/>
    </w:pPr>
  </w:style>
  <w:style w:type="paragraph" w:customStyle="1" w:styleId="CM33">
    <w:name w:val="CM33"/>
    <w:basedOn w:val="Normal"/>
    <w:uiPriority w:val="99"/>
    <w:qFormat/>
    <w:rsid w:val="00FD7F11"/>
    <w:pPr>
      <w:spacing w:after="0" w:line="240" w:lineRule="auto"/>
    </w:pPr>
  </w:style>
  <w:style w:type="paragraph" w:customStyle="1" w:styleId="CM37">
    <w:name w:val="CM37"/>
    <w:basedOn w:val="Normal"/>
    <w:uiPriority w:val="99"/>
    <w:qFormat/>
    <w:rsid w:val="00FD7F11"/>
    <w:pPr>
      <w:spacing w:after="0" w:line="240" w:lineRule="auto"/>
    </w:pPr>
  </w:style>
  <w:style w:type="paragraph" w:customStyle="1" w:styleId="CM7">
    <w:name w:val="CM7"/>
    <w:basedOn w:val="Normal"/>
    <w:uiPriority w:val="99"/>
    <w:qFormat/>
    <w:rsid w:val="00FD7F11"/>
    <w:pPr>
      <w:spacing w:after="0" w:line="240" w:lineRule="auto"/>
    </w:pPr>
  </w:style>
  <w:style w:type="paragraph" w:customStyle="1" w:styleId="Brief-SecondarySource">
    <w:name w:val="Brief - Secondary Source"/>
    <w:basedOn w:val="Normal"/>
    <w:next w:val="ReportDate"/>
    <w:qFormat/>
    <w:rsid w:val="00FD7F11"/>
    <w:pPr>
      <w:spacing w:after="0" w:line="240" w:lineRule="auto"/>
    </w:pPr>
  </w:style>
  <w:style w:type="paragraph" w:customStyle="1" w:styleId="Brief-Card">
    <w:name w:val="Brief - Card"/>
    <w:basedOn w:val="Normal"/>
    <w:next w:val="Pa11"/>
    <w:uiPriority w:val="99"/>
    <w:qFormat/>
    <w:rsid w:val="00FD7F11"/>
    <w:pPr>
      <w:spacing w:after="0" w:line="240" w:lineRule="auto"/>
    </w:pPr>
  </w:style>
  <w:style w:type="paragraph" w:customStyle="1" w:styleId="Normal3">
    <w:name w:val="Normal+3"/>
    <w:basedOn w:val="Normal"/>
    <w:next w:val="Normal"/>
    <w:uiPriority w:val="99"/>
    <w:qFormat/>
    <w:rsid w:val="00FD7F11"/>
    <w:pPr>
      <w:spacing w:after="0" w:line="240" w:lineRule="auto"/>
    </w:pPr>
  </w:style>
  <w:style w:type="paragraph" w:customStyle="1" w:styleId="Normal11">
    <w:name w:val="Normal+1"/>
    <w:basedOn w:val="Normal"/>
    <w:next w:val="Normal"/>
    <w:uiPriority w:val="99"/>
    <w:qFormat/>
    <w:rsid w:val="00FD7F11"/>
    <w:pPr>
      <w:spacing w:after="0" w:line="240" w:lineRule="auto"/>
    </w:pPr>
  </w:style>
  <w:style w:type="paragraph" w:customStyle="1" w:styleId="Heading231">
    <w:name w:val="Heading 2+3"/>
    <w:basedOn w:val="Normal"/>
    <w:next w:val="Normal"/>
    <w:uiPriority w:val="99"/>
    <w:qFormat/>
    <w:rsid w:val="00FD7F11"/>
    <w:pPr>
      <w:spacing w:after="0" w:line="240" w:lineRule="auto"/>
    </w:pPr>
  </w:style>
  <w:style w:type="paragraph" w:customStyle="1" w:styleId="Normal5">
    <w:name w:val="Normal+5"/>
    <w:basedOn w:val="Normal"/>
    <w:uiPriority w:val="99"/>
    <w:qFormat/>
    <w:rsid w:val="00FD7F11"/>
    <w:pPr>
      <w:spacing w:after="0" w:line="240" w:lineRule="auto"/>
    </w:pPr>
  </w:style>
  <w:style w:type="paragraph" w:customStyle="1" w:styleId="Cover1">
    <w:name w:val="Cover 1"/>
    <w:basedOn w:val="Normal"/>
    <w:next w:val="Normal"/>
    <w:uiPriority w:val="99"/>
    <w:qFormat/>
    <w:rsid w:val="00FD7F11"/>
    <w:pPr>
      <w:spacing w:after="0" w:line="240" w:lineRule="auto"/>
    </w:pPr>
  </w:style>
  <w:style w:type="paragraph" w:customStyle="1" w:styleId="Cover2">
    <w:name w:val="Cover 2"/>
    <w:basedOn w:val="Normal"/>
    <w:next w:val="Normal"/>
    <w:uiPriority w:val="99"/>
    <w:qFormat/>
    <w:rsid w:val="00FD7F11"/>
    <w:pPr>
      <w:spacing w:after="0" w:line="240" w:lineRule="auto"/>
    </w:pPr>
  </w:style>
  <w:style w:type="paragraph" w:customStyle="1" w:styleId="ReportDate">
    <w:name w:val="ReportDate"/>
    <w:basedOn w:val="Normal"/>
    <w:uiPriority w:val="99"/>
    <w:qFormat/>
    <w:rsid w:val="00FD7F11"/>
    <w:pPr>
      <w:spacing w:after="0" w:line="240" w:lineRule="auto"/>
    </w:pPr>
  </w:style>
  <w:style w:type="paragraph" w:customStyle="1" w:styleId="Pa11">
    <w:name w:val="Pa11"/>
    <w:basedOn w:val="Normal"/>
    <w:next w:val="Normal"/>
    <w:uiPriority w:val="99"/>
    <w:qFormat/>
    <w:rsid w:val="00FD7F11"/>
    <w:pPr>
      <w:spacing w:after="0" w:line="240" w:lineRule="auto"/>
    </w:pPr>
  </w:style>
  <w:style w:type="paragraph" w:customStyle="1" w:styleId="CM30">
    <w:name w:val="CM30"/>
    <w:basedOn w:val="Normal"/>
    <w:uiPriority w:val="99"/>
    <w:qFormat/>
    <w:rsid w:val="00FD7F11"/>
    <w:pPr>
      <w:spacing w:after="0" w:line="240" w:lineRule="auto"/>
    </w:pPr>
  </w:style>
  <w:style w:type="paragraph" w:customStyle="1" w:styleId="CM28">
    <w:name w:val="CM28"/>
    <w:basedOn w:val="Normal"/>
    <w:uiPriority w:val="99"/>
    <w:qFormat/>
    <w:rsid w:val="00FD7F11"/>
    <w:pPr>
      <w:spacing w:after="0" w:line="240" w:lineRule="auto"/>
    </w:pPr>
  </w:style>
  <w:style w:type="paragraph" w:customStyle="1" w:styleId="CM8">
    <w:name w:val="CM8"/>
    <w:basedOn w:val="Normal"/>
    <w:uiPriority w:val="99"/>
    <w:qFormat/>
    <w:rsid w:val="00FD7F11"/>
    <w:pPr>
      <w:spacing w:after="0" w:line="240" w:lineRule="auto"/>
    </w:pPr>
  </w:style>
  <w:style w:type="paragraph" w:customStyle="1" w:styleId="DoubleUnderlined">
    <w:name w:val="Double Underlined"/>
    <w:basedOn w:val="Heading2"/>
    <w:next w:val="StyleUnderliningTimesNewRomanBoldNounderlineKernat161"/>
    <w:autoRedefine/>
    <w:uiPriority w:val="99"/>
    <w:qFormat/>
    <w:rsid w:val="00FD7F11"/>
    <w:pPr>
      <w:spacing w:before="480" w:line="240" w:lineRule="auto"/>
    </w:pPr>
  </w:style>
  <w:style w:type="paragraph" w:customStyle="1" w:styleId="IndexFixer">
    <w:name w:val="Index Fixer"/>
    <w:basedOn w:val="Heading1"/>
    <w:next w:val="StyleBoldUnderliningKernat16pt"/>
    <w:uiPriority w:val="99"/>
    <w:qFormat/>
    <w:rsid w:val="00FD7F11"/>
    <w:pPr>
      <w:spacing w:before="480" w:line="240" w:lineRule="auto"/>
    </w:pPr>
  </w:style>
  <w:style w:type="paragraph" w:customStyle="1" w:styleId="StyleLeft025Right025TopSinglesolidlineAuto">
    <w:name w:val="Style Left:  0.25&quot; Right:  0.25&quot; Top: (Single solid line Auto  ..."/>
    <w:basedOn w:val="Normal"/>
    <w:next w:val="boldy"/>
    <w:uiPriority w:val="99"/>
    <w:qFormat/>
    <w:rsid w:val="00FD7F11"/>
    <w:pPr>
      <w:spacing w:after="0" w:line="240" w:lineRule="auto"/>
    </w:pPr>
  </w:style>
  <w:style w:type="paragraph" w:customStyle="1" w:styleId="PageHeader-Underline18pt">
    <w:name w:val="Page Header - Underline 18 pt"/>
    <w:next w:val="TxBr6p1"/>
    <w:uiPriority w:val="99"/>
    <w:qFormat/>
    <w:rsid w:val="00FD7F11"/>
    <w:pPr>
      <w:spacing w:after="200" w:line="276" w:lineRule="auto"/>
    </w:pPr>
  </w:style>
  <w:style w:type="paragraph" w:customStyle="1" w:styleId="ArgumentTags">
    <w:name w:val="Argument Tags"/>
    <w:basedOn w:val="Heading2"/>
    <w:next w:val="cardCharCharCharCharCharCharCharCharCharCharCharCharCharCharChar"/>
    <w:uiPriority w:val="99"/>
    <w:qFormat/>
    <w:rsid w:val="00FD7F11"/>
    <w:pPr>
      <w:spacing w:before="480" w:line="240" w:lineRule="auto"/>
    </w:pPr>
  </w:style>
  <w:style w:type="paragraph" w:customStyle="1" w:styleId="subhead">
    <w:name w:val="subhead"/>
    <w:basedOn w:val="Normal"/>
    <w:qFormat/>
    <w:rsid w:val="00FD7F11"/>
    <w:pPr>
      <w:spacing w:after="0" w:line="240" w:lineRule="auto"/>
    </w:pPr>
  </w:style>
  <w:style w:type="paragraph" w:customStyle="1" w:styleId="boldy">
    <w:name w:val="boldy"/>
    <w:basedOn w:val="Heading2"/>
    <w:next w:val="Card1"/>
    <w:uiPriority w:val="99"/>
    <w:qFormat/>
    <w:rsid w:val="00FD7F11"/>
    <w:pPr>
      <w:spacing w:before="480" w:line="240" w:lineRule="auto"/>
    </w:pPr>
  </w:style>
  <w:style w:type="paragraph" w:customStyle="1" w:styleId="TxBr6p1">
    <w:name w:val="TxBr_6p1"/>
    <w:basedOn w:val="Normal"/>
    <w:next w:val="Cite21"/>
    <w:uiPriority w:val="99"/>
    <w:qFormat/>
    <w:rsid w:val="00FD7F11"/>
    <w:pPr>
      <w:spacing w:after="0" w:line="240" w:lineRule="auto"/>
    </w:pPr>
  </w:style>
  <w:style w:type="paragraph" w:customStyle="1" w:styleId="cardCharCharCharCharCharCharCharCharCharCharCharCharCharCharChar">
    <w:name w:val="card Char Char Char Char Char Char Char Char Char Char Char Char Char Char Char"/>
    <w:basedOn w:val="Normal"/>
    <w:next w:val="cardCharCharCharCharCharCharCharCharCharCharCharChar"/>
    <w:uiPriority w:val="99"/>
    <w:qFormat/>
    <w:rsid w:val="00FD7F11"/>
    <w:pPr>
      <w:spacing w:after="0" w:line="240" w:lineRule="auto"/>
    </w:pPr>
  </w:style>
  <w:style w:type="character" w:customStyle="1" w:styleId="UnderlineStyleChar">
    <w:name w:val="Underline Style Char"/>
    <w:link w:val="UnderlineStyle0"/>
    <w:locked/>
    <w:rsid w:val="00FD7F11"/>
  </w:style>
  <w:style w:type="paragraph" w:customStyle="1" w:styleId="Normalization">
    <w:name w:val="Normalization"/>
    <w:basedOn w:val="Normal"/>
    <w:next w:val="articletext"/>
    <w:uiPriority w:val="99"/>
    <w:qFormat/>
    <w:rsid w:val="00FD7F11"/>
    <w:pPr>
      <w:spacing w:after="0" w:line="240" w:lineRule="auto"/>
    </w:pPr>
  </w:style>
  <w:style w:type="paragraph" w:customStyle="1" w:styleId="listlevel1">
    <w:name w:val="list level 1"/>
    <w:basedOn w:val="Normal"/>
    <w:next w:val="cardtextsmall"/>
    <w:uiPriority w:val="99"/>
    <w:qFormat/>
    <w:rsid w:val="00FD7F11"/>
    <w:pPr>
      <w:spacing w:after="0" w:line="240" w:lineRule="auto"/>
    </w:pPr>
  </w:style>
  <w:style w:type="paragraph" w:customStyle="1" w:styleId="listlevel2">
    <w:name w:val="list level 2"/>
    <w:basedOn w:val="Normal"/>
    <w:next w:val="CaseListNormal"/>
    <w:uiPriority w:val="99"/>
    <w:qFormat/>
    <w:rsid w:val="00FD7F11"/>
    <w:pPr>
      <w:spacing w:after="0" w:line="240" w:lineRule="auto"/>
    </w:pPr>
  </w:style>
  <w:style w:type="paragraph" w:customStyle="1" w:styleId="listlevel3">
    <w:name w:val="list level 3"/>
    <w:basedOn w:val="CaseListNormal"/>
    <w:next w:val="Body"/>
    <w:uiPriority w:val="99"/>
    <w:qFormat/>
    <w:rsid w:val="00FD7F11"/>
  </w:style>
  <w:style w:type="paragraph" w:customStyle="1" w:styleId="PageNumber1">
    <w:name w:val="Page Number1"/>
    <w:basedOn w:val="Normal"/>
    <w:next w:val="Normal"/>
    <w:uiPriority w:val="99"/>
    <w:qFormat/>
    <w:rsid w:val="00FD7F11"/>
    <w:pPr>
      <w:spacing w:after="0" w:line="240" w:lineRule="auto"/>
    </w:pPr>
  </w:style>
  <w:style w:type="paragraph" w:customStyle="1" w:styleId="Card1">
    <w:name w:val="Card1"/>
    <w:next w:val="TimesNewRoman12"/>
    <w:uiPriority w:val="99"/>
    <w:qFormat/>
    <w:rsid w:val="00FD7F11"/>
    <w:pPr>
      <w:spacing w:after="200" w:line="276" w:lineRule="auto"/>
    </w:pPr>
  </w:style>
  <w:style w:type="paragraph" w:customStyle="1" w:styleId="Cite21">
    <w:name w:val="Cite2"/>
    <w:next w:val="htmlbody"/>
    <w:uiPriority w:val="99"/>
    <w:qFormat/>
    <w:rsid w:val="00FD7F11"/>
    <w:pPr>
      <w:spacing w:after="200" w:line="276" w:lineRule="auto"/>
    </w:pPr>
  </w:style>
  <w:style w:type="paragraph" w:customStyle="1" w:styleId="cardCharCharCharCharCharCharCharCharCharCharCharChar">
    <w:name w:val="card Char Char Char Char Char Char Char Char Char Char Char Char"/>
    <w:basedOn w:val="Normal"/>
    <w:next w:val="textChar"/>
    <w:qFormat/>
    <w:rsid w:val="00FD7F11"/>
    <w:pPr>
      <w:spacing w:after="0" w:line="240" w:lineRule="auto"/>
    </w:pPr>
  </w:style>
  <w:style w:type="paragraph" w:customStyle="1" w:styleId="articletext">
    <w:name w:val="articletext"/>
    <w:basedOn w:val="Normal"/>
    <w:next w:val="story-headline"/>
    <w:qFormat/>
    <w:rsid w:val="00FD7F11"/>
    <w:pPr>
      <w:spacing w:after="0" w:line="240" w:lineRule="auto"/>
    </w:pPr>
  </w:style>
  <w:style w:type="paragraph" w:customStyle="1" w:styleId="cardtextsmall">
    <w:name w:val="card text small"/>
    <w:basedOn w:val="Normal"/>
    <w:next w:val="story-body"/>
    <w:qFormat/>
    <w:rsid w:val="00FD7F11"/>
    <w:pPr>
      <w:spacing w:after="0" w:line="240" w:lineRule="auto"/>
    </w:pPr>
  </w:style>
  <w:style w:type="paragraph" w:customStyle="1" w:styleId="CaseListNormal">
    <w:name w:val="Case List Normal"/>
    <w:basedOn w:val="Normal"/>
    <w:next w:val="story-dateline"/>
    <w:uiPriority w:val="99"/>
    <w:qFormat/>
    <w:rsid w:val="00FD7F11"/>
    <w:pPr>
      <w:spacing w:after="0" w:line="240" w:lineRule="auto"/>
    </w:pPr>
  </w:style>
  <w:style w:type="paragraph" w:customStyle="1" w:styleId="3text">
    <w:name w:val="3text"/>
    <w:basedOn w:val="Normal"/>
    <w:next w:val="Corpotesto"/>
    <w:uiPriority w:val="99"/>
    <w:qFormat/>
    <w:rsid w:val="00FD7F11"/>
    <w:pPr>
      <w:spacing w:after="0" w:line="240" w:lineRule="auto"/>
    </w:pPr>
  </w:style>
  <w:style w:type="paragraph" w:customStyle="1" w:styleId="TimesNewRoman12">
    <w:name w:val="TimesNewRoman12"/>
    <w:next w:val="tagCharChar1Char"/>
    <w:uiPriority w:val="99"/>
    <w:qFormat/>
    <w:rsid w:val="00FD7F11"/>
    <w:pPr>
      <w:spacing w:after="200" w:line="276" w:lineRule="auto"/>
    </w:pPr>
  </w:style>
  <w:style w:type="paragraph" w:customStyle="1" w:styleId="htmlbody">
    <w:name w:val="htmlbody"/>
    <w:basedOn w:val="Normal"/>
    <w:next w:val="OmniPage1"/>
    <w:uiPriority w:val="99"/>
    <w:qFormat/>
    <w:rsid w:val="00FD7F11"/>
    <w:pPr>
      <w:spacing w:after="0" w:line="240" w:lineRule="auto"/>
    </w:pPr>
  </w:style>
  <w:style w:type="paragraph" w:customStyle="1" w:styleId="textChar">
    <w:name w:val="text Char"/>
    <w:basedOn w:val="Normal"/>
    <w:next w:val="TitlePageCenter"/>
    <w:autoRedefine/>
    <w:uiPriority w:val="99"/>
    <w:qFormat/>
    <w:rsid w:val="00FD7F11"/>
    <w:pPr>
      <w:spacing w:after="0" w:line="240" w:lineRule="auto"/>
    </w:pPr>
  </w:style>
  <w:style w:type="paragraph" w:customStyle="1" w:styleId="story-headline">
    <w:name w:val="story-headline"/>
    <w:basedOn w:val="Normal"/>
    <w:next w:val="ProjectTitleLine"/>
    <w:uiPriority w:val="99"/>
    <w:qFormat/>
    <w:rsid w:val="00FD7F11"/>
    <w:pPr>
      <w:spacing w:after="0" w:line="240" w:lineRule="auto"/>
    </w:pPr>
  </w:style>
  <w:style w:type="paragraph" w:customStyle="1" w:styleId="story-dateline">
    <w:name w:val="story-dateline"/>
    <w:basedOn w:val="Normal"/>
    <w:next w:val="cardChar1Char"/>
    <w:uiPriority w:val="99"/>
    <w:qFormat/>
    <w:rsid w:val="00FD7F11"/>
    <w:pPr>
      <w:spacing w:after="0" w:line="240" w:lineRule="auto"/>
    </w:pPr>
  </w:style>
  <w:style w:type="paragraph" w:customStyle="1" w:styleId="TextofCards">
    <w:name w:val="Text of Cards"/>
    <w:basedOn w:val="Normal"/>
    <w:next w:val="CM12"/>
    <w:uiPriority w:val="99"/>
    <w:qFormat/>
    <w:rsid w:val="00FD7F11"/>
    <w:pPr>
      <w:spacing w:after="0" w:line="240" w:lineRule="auto"/>
    </w:pPr>
  </w:style>
  <w:style w:type="paragraph" w:customStyle="1" w:styleId="Corpotesto">
    <w:name w:val="Corpo testo"/>
    <w:basedOn w:val="Normal"/>
    <w:next w:val="CM44"/>
    <w:uiPriority w:val="99"/>
    <w:qFormat/>
    <w:rsid w:val="00FD7F11"/>
    <w:pPr>
      <w:spacing w:after="0" w:line="240" w:lineRule="auto"/>
    </w:pPr>
  </w:style>
  <w:style w:type="paragraph" w:customStyle="1" w:styleId="tagCharChar1Char">
    <w:name w:val="tag Char Char1 Char"/>
    <w:uiPriority w:val="99"/>
    <w:qFormat/>
    <w:rsid w:val="00FD7F11"/>
    <w:pPr>
      <w:spacing w:after="200" w:line="276" w:lineRule="auto"/>
    </w:pPr>
  </w:style>
  <w:style w:type="paragraph" w:customStyle="1" w:styleId="OmniPage1">
    <w:name w:val="OmniPage #1"/>
    <w:basedOn w:val="Normal"/>
    <w:next w:val="StrikeThrough"/>
    <w:uiPriority w:val="99"/>
    <w:qFormat/>
    <w:rsid w:val="00FD7F11"/>
    <w:pPr>
      <w:spacing w:after="0" w:line="240" w:lineRule="auto"/>
    </w:pPr>
  </w:style>
  <w:style w:type="paragraph" w:customStyle="1" w:styleId="TitlePageCenter">
    <w:name w:val="Title Page Center"/>
    <w:basedOn w:val="Normal"/>
    <w:next w:val="textbodyblack"/>
    <w:autoRedefine/>
    <w:uiPriority w:val="99"/>
    <w:qFormat/>
    <w:rsid w:val="00FD7F11"/>
    <w:pPr>
      <w:spacing w:after="0" w:line="240" w:lineRule="auto"/>
    </w:pPr>
  </w:style>
  <w:style w:type="paragraph" w:customStyle="1" w:styleId="TitlePageBy">
    <w:name w:val="Title Page By"/>
    <w:basedOn w:val="textbodyblack"/>
    <w:next w:val="Normal"/>
    <w:autoRedefine/>
    <w:uiPriority w:val="99"/>
    <w:qFormat/>
    <w:rsid w:val="00FD7F11"/>
  </w:style>
  <w:style w:type="paragraph" w:customStyle="1" w:styleId="ProjectTitleLine">
    <w:name w:val="Project Title Line"/>
    <w:basedOn w:val="Normal"/>
    <w:next w:val="Normal"/>
    <w:autoRedefine/>
    <w:uiPriority w:val="99"/>
    <w:qFormat/>
    <w:rsid w:val="00FD7F11"/>
    <w:pPr>
      <w:spacing w:after="0" w:line="240" w:lineRule="auto"/>
    </w:pPr>
  </w:style>
  <w:style w:type="paragraph" w:customStyle="1" w:styleId="NormalVerdana">
    <w:name w:val="Normal + Verdana"/>
    <w:aliases w:val="White,Normal + Arial,10 pt"/>
    <w:basedOn w:val="Normal"/>
    <w:next w:val="CiteCorrected"/>
    <w:uiPriority w:val="99"/>
    <w:qFormat/>
    <w:rsid w:val="00FD7F11"/>
    <w:pPr>
      <w:spacing w:after="0" w:line="240" w:lineRule="auto"/>
    </w:pPr>
  </w:style>
  <w:style w:type="paragraph" w:customStyle="1" w:styleId="cardChar1Char">
    <w:name w:val="card Char1 Char"/>
    <w:basedOn w:val="Normal"/>
    <w:next w:val="StyleLeft02"/>
    <w:uiPriority w:val="99"/>
    <w:qFormat/>
    <w:rsid w:val="00FD7F11"/>
    <w:pPr>
      <w:spacing w:after="0" w:line="240" w:lineRule="auto"/>
    </w:pPr>
  </w:style>
  <w:style w:type="paragraph" w:customStyle="1" w:styleId="CM12">
    <w:name w:val="CM12"/>
    <w:basedOn w:val="Normal"/>
    <w:uiPriority w:val="99"/>
    <w:qFormat/>
    <w:rsid w:val="00FD7F11"/>
    <w:pPr>
      <w:spacing w:after="0" w:line="240" w:lineRule="auto"/>
    </w:pPr>
  </w:style>
  <w:style w:type="paragraph" w:customStyle="1" w:styleId="CM44">
    <w:name w:val="CM44"/>
    <w:basedOn w:val="Normal"/>
    <w:uiPriority w:val="99"/>
    <w:qFormat/>
    <w:rsid w:val="00FD7F11"/>
    <w:pPr>
      <w:spacing w:after="0" w:line="240" w:lineRule="auto"/>
    </w:pPr>
  </w:style>
  <w:style w:type="paragraph" w:customStyle="1" w:styleId="StrikeThrough">
    <w:name w:val="Strike Through"/>
    <w:basedOn w:val="Normal"/>
    <w:next w:val="Normal"/>
    <w:uiPriority w:val="99"/>
    <w:qFormat/>
    <w:rsid w:val="00FD7F11"/>
    <w:pPr>
      <w:spacing w:after="0" w:line="240" w:lineRule="auto"/>
    </w:pPr>
  </w:style>
  <w:style w:type="paragraph" w:customStyle="1" w:styleId="textbodyblack">
    <w:name w:val="textbodyblack"/>
    <w:basedOn w:val="Normal"/>
    <w:next w:val="Pa5"/>
    <w:uiPriority w:val="99"/>
    <w:qFormat/>
    <w:rsid w:val="00FD7F11"/>
    <w:pPr>
      <w:spacing w:after="0" w:line="240" w:lineRule="auto"/>
    </w:pPr>
  </w:style>
  <w:style w:type="character" w:customStyle="1" w:styleId="CiteCorrectedChar">
    <w:name w:val="Cite Corrected Char"/>
    <w:locked/>
    <w:rsid w:val="00FD7F11"/>
  </w:style>
  <w:style w:type="paragraph" w:customStyle="1" w:styleId="CiteCorrected">
    <w:name w:val="Cite Corrected"/>
    <w:basedOn w:val="Normal"/>
    <w:next w:val="tagline1"/>
    <w:qFormat/>
    <w:rsid w:val="00FD7F11"/>
    <w:pPr>
      <w:spacing w:after="0" w:line="240" w:lineRule="auto"/>
    </w:pPr>
  </w:style>
  <w:style w:type="paragraph" w:customStyle="1" w:styleId="StyleLeft02">
    <w:name w:val="Style Left:  0.2&quot;"/>
    <w:basedOn w:val="Normal"/>
    <w:next w:val="Block1"/>
    <w:uiPriority w:val="99"/>
    <w:qFormat/>
    <w:rsid w:val="00FD7F11"/>
    <w:pPr>
      <w:spacing w:after="0" w:line="240" w:lineRule="auto"/>
    </w:pPr>
  </w:style>
  <w:style w:type="paragraph" w:customStyle="1" w:styleId="Hat1">
    <w:name w:val="Hat1"/>
    <w:basedOn w:val="Normal"/>
    <w:next w:val="Normal"/>
    <w:uiPriority w:val="2"/>
    <w:qFormat/>
    <w:rsid w:val="00FD7F11"/>
    <w:pPr>
      <w:spacing w:after="0" w:line="240" w:lineRule="auto"/>
    </w:pPr>
  </w:style>
  <w:style w:type="paragraph" w:customStyle="1" w:styleId="post-subtitle">
    <w:name w:val="post-subtitle"/>
    <w:basedOn w:val="Normal"/>
    <w:qFormat/>
    <w:rsid w:val="00FD7F11"/>
    <w:pPr>
      <w:spacing w:after="0" w:line="240" w:lineRule="auto"/>
    </w:pPr>
  </w:style>
  <w:style w:type="paragraph" w:customStyle="1" w:styleId="Pa5">
    <w:name w:val="Pa5"/>
    <w:basedOn w:val="Normal"/>
    <w:uiPriority w:val="99"/>
    <w:qFormat/>
    <w:rsid w:val="00FD7F11"/>
    <w:pPr>
      <w:spacing w:after="0" w:line="240" w:lineRule="auto"/>
    </w:pPr>
  </w:style>
  <w:style w:type="paragraph" w:customStyle="1" w:styleId="Pa6">
    <w:name w:val="Pa6"/>
    <w:basedOn w:val="Normal"/>
    <w:uiPriority w:val="99"/>
    <w:qFormat/>
    <w:rsid w:val="00FD7F11"/>
    <w:pPr>
      <w:spacing w:after="0" w:line="240" w:lineRule="auto"/>
    </w:pPr>
  </w:style>
  <w:style w:type="paragraph" w:customStyle="1" w:styleId="noindent0">
    <w:name w:val="no_indent"/>
    <w:basedOn w:val="Normal"/>
    <w:next w:val="NormalWeb3"/>
    <w:qFormat/>
    <w:rsid w:val="00FD7F11"/>
    <w:pPr>
      <w:spacing w:after="0" w:line="240" w:lineRule="auto"/>
    </w:pPr>
  </w:style>
  <w:style w:type="paragraph" w:customStyle="1" w:styleId="tagline1">
    <w:name w:val="tagline"/>
    <w:basedOn w:val="Normal"/>
    <w:next w:val="cardCharCharCharCharChar"/>
    <w:qFormat/>
    <w:rsid w:val="00FD7F11"/>
    <w:pPr>
      <w:spacing w:after="0" w:line="240" w:lineRule="auto"/>
    </w:pPr>
  </w:style>
  <w:style w:type="paragraph" w:customStyle="1" w:styleId="Block1">
    <w:name w:val="Block1"/>
    <w:basedOn w:val="Normal"/>
    <w:next w:val="Normal"/>
    <w:uiPriority w:val="3"/>
    <w:qFormat/>
    <w:rsid w:val="00FD7F11"/>
    <w:pPr>
      <w:spacing w:after="0" w:line="240" w:lineRule="auto"/>
    </w:pPr>
  </w:style>
  <w:style w:type="paragraph" w:customStyle="1" w:styleId="TOCHeading1">
    <w:name w:val="TOC Heading1"/>
    <w:basedOn w:val="Heading1"/>
    <w:next w:val="Normal"/>
    <w:uiPriority w:val="39"/>
    <w:qFormat/>
    <w:rsid w:val="00FD7F11"/>
    <w:pPr>
      <w:spacing w:before="480" w:line="240" w:lineRule="auto"/>
    </w:pPr>
  </w:style>
  <w:style w:type="paragraph" w:customStyle="1" w:styleId="NoteLevel11">
    <w:name w:val="Note Level 11"/>
    <w:basedOn w:val="Normal"/>
    <w:next w:val="HeaderFooter"/>
    <w:uiPriority w:val="99"/>
    <w:qFormat/>
    <w:rsid w:val="00FD7F11"/>
    <w:pPr>
      <w:spacing w:after="0" w:line="240" w:lineRule="auto"/>
    </w:pPr>
  </w:style>
  <w:style w:type="character" w:customStyle="1" w:styleId="ReallySamllTextChar">
    <w:name w:val="ReallySamllText Char"/>
    <w:locked/>
    <w:rsid w:val="00FD7F11"/>
  </w:style>
  <w:style w:type="paragraph" w:customStyle="1" w:styleId="ReallySamllText">
    <w:name w:val="ReallySamllText"/>
    <w:basedOn w:val="Normal"/>
    <w:next w:val="CardTextUnderlined"/>
    <w:autoRedefine/>
    <w:qFormat/>
    <w:rsid w:val="00FD7F11"/>
    <w:pPr>
      <w:spacing w:after="0" w:line="240" w:lineRule="auto"/>
    </w:pPr>
  </w:style>
  <w:style w:type="paragraph" w:customStyle="1" w:styleId="Card6pt">
    <w:name w:val="Card 6pt"/>
    <w:basedOn w:val="Normal"/>
    <w:next w:val="HeaderDebate"/>
    <w:uiPriority w:val="99"/>
    <w:qFormat/>
    <w:rsid w:val="00FD7F11"/>
    <w:pPr>
      <w:spacing w:after="0" w:line="240" w:lineRule="auto"/>
    </w:pPr>
  </w:style>
  <w:style w:type="paragraph" w:customStyle="1" w:styleId="NormalWeb3">
    <w:name w:val="Normal (Web)3"/>
    <w:basedOn w:val="Normal"/>
    <w:next w:val="CardTagCharChar"/>
    <w:qFormat/>
    <w:rsid w:val="00FD7F11"/>
    <w:pPr>
      <w:spacing w:after="0" w:line="240" w:lineRule="auto"/>
    </w:pPr>
  </w:style>
  <w:style w:type="paragraph" w:customStyle="1" w:styleId="cardCharCharCharCharChar">
    <w:name w:val="card Char Char Char Char Char"/>
    <w:basedOn w:val="Normal"/>
    <w:next w:val="fixed"/>
    <w:qFormat/>
    <w:rsid w:val="00FD7F11"/>
    <w:pPr>
      <w:spacing w:after="0" w:line="240" w:lineRule="auto"/>
    </w:pPr>
  </w:style>
  <w:style w:type="paragraph" w:customStyle="1" w:styleId="TagCiteChar2">
    <w:name w:val="Tag / Cite Char"/>
    <w:basedOn w:val="Normal"/>
    <w:next w:val="textonormal"/>
    <w:qFormat/>
    <w:rsid w:val="00FD7F11"/>
    <w:pPr>
      <w:spacing w:after="0" w:line="240" w:lineRule="auto"/>
    </w:pPr>
  </w:style>
  <w:style w:type="paragraph" w:customStyle="1" w:styleId="PageNumber2">
    <w:name w:val="Page Number2"/>
    <w:basedOn w:val="Normal"/>
    <w:next w:val="Normal"/>
    <w:qFormat/>
    <w:rsid w:val="00FD7F11"/>
    <w:pPr>
      <w:spacing w:after="0" w:line="240" w:lineRule="auto"/>
    </w:pPr>
  </w:style>
  <w:style w:type="paragraph" w:customStyle="1" w:styleId="HeaderFooter">
    <w:name w:val="Header &amp; Footer"/>
    <w:next w:val="ExecutiveSummarytext"/>
    <w:qFormat/>
    <w:rsid w:val="00FD7F11"/>
    <w:pPr>
      <w:spacing w:after="200" w:line="276" w:lineRule="auto"/>
    </w:pPr>
  </w:style>
  <w:style w:type="paragraph" w:customStyle="1" w:styleId="CardTextSmall0">
    <w:name w:val="Card Text Small"/>
    <w:basedOn w:val="Normal"/>
    <w:qFormat/>
    <w:rsid w:val="00FD7F11"/>
    <w:pPr>
      <w:spacing w:after="0" w:line="240" w:lineRule="auto"/>
    </w:pPr>
  </w:style>
  <w:style w:type="paragraph" w:customStyle="1" w:styleId="CardTextUnderlined">
    <w:name w:val="Card Text Underlined"/>
    <w:basedOn w:val="Normal"/>
    <w:next w:val="NormalUnderline"/>
    <w:qFormat/>
    <w:rsid w:val="00FD7F11"/>
    <w:pPr>
      <w:spacing w:after="0" w:line="240" w:lineRule="auto"/>
    </w:pPr>
  </w:style>
  <w:style w:type="paragraph" w:customStyle="1" w:styleId="HeaderDebate">
    <w:name w:val="Header Debate"/>
    <w:basedOn w:val="Normal"/>
    <w:next w:val="byline1"/>
    <w:qFormat/>
    <w:rsid w:val="00FD7F11"/>
    <w:pPr>
      <w:spacing w:after="0" w:line="240" w:lineRule="auto"/>
    </w:pPr>
  </w:style>
  <w:style w:type="paragraph" w:customStyle="1" w:styleId="NormalWeb1">
    <w:name w:val="Normal (Web)1"/>
    <w:basedOn w:val="Normal"/>
    <w:next w:val="PlaceholderText1"/>
    <w:qFormat/>
    <w:rsid w:val="00FD7F11"/>
    <w:pPr>
      <w:spacing w:after="0" w:line="240" w:lineRule="auto"/>
    </w:pPr>
  </w:style>
  <w:style w:type="paragraph" w:customStyle="1" w:styleId="CardTagCharChar">
    <w:name w:val="Card Tag Char Char"/>
    <w:basedOn w:val="Normal"/>
    <w:next w:val="NoteLevel31"/>
    <w:qFormat/>
    <w:rsid w:val="00FD7F11"/>
    <w:pPr>
      <w:spacing w:after="0" w:line="240" w:lineRule="auto"/>
    </w:pPr>
  </w:style>
  <w:style w:type="paragraph" w:customStyle="1" w:styleId="fixed">
    <w:name w:val="fixed"/>
    <w:basedOn w:val="Normal"/>
    <w:next w:val="NoteLevel41"/>
    <w:qFormat/>
    <w:rsid w:val="00FD7F11"/>
    <w:pPr>
      <w:spacing w:after="0" w:line="240" w:lineRule="auto"/>
    </w:pPr>
  </w:style>
  <w:style w:type="paragraph" w:customStyle="1" w:styleId="textonormal">
    <w:name w:val="textonormal"/>
    <w:basedOn w:val="Normal"/>
    <w:next w:val="NoteLevel51"/>
    <w:qFormat/>
    <w:rsid w:val="00FD7F11"/>
    <w:pPr>
      <w:spacing w:after="0" w:line="240" w:lineRule="auto"/>
    </w:pPr>
  </w:style>
  <w:style w:type="paragraph" w:customStyle="1" w:styleId="Subtitle10">
    <w:name w:val="Subtitle1"/>
    <w:basedOn w:val="Normal"/>
    <w:next w:val="NoteLevel61"/>
    <w:qFormat/>
    <w:rsid w:val="00FD7F11"/>
    <w:pPr>
      <w:spacing w:after="0" w:line="240" w:lineRule="auto"/>
    </w:pPr>
  </w:style>
  <w:style w:type="paragraph" w:customStyle="1" w:styleId="ExecutiveSummarytext">
    <w:name w:val="Executive Summary text"/>
    <w:basedOn w:val="Normal"/>
    <w:next w:val="Normal"/>
    <w:qFormat/>
    <w:rsid w:val="00FD7F11"/>
    <w:pPr>
      <w:spacing w:after="0" w:line="240" w:lineRule="auto"/>
    </w:pPr>
  </w:style>
  <w:style w:type="character" w:customStyle="1" w:styleId="NormalUnderlineChar1">
    <w:name w:val="Normal Underline Char1"/>
    <w:locked/>
    <w:rsid w:val="00FD7F11"/>
  </w:style>
  <w:style w:type="paragraph" w:customStyle="1" w:styleId="NormalUnderline">
    <w:name w:val="Normal Underline"/>
    <w:basedOn w:val="Normal"/>
    <w:next w:val="NoteLevel91"/>
    <w:qFormat/>
    <w:rsid w:val="00FD7F11"/>
    <w:pPr>
      <w:spacing w:after="0" w:line="240" w:lineRule="auto"/>
    </w:pPr>
  </w:style>
  <w:style w:type="paragraph" w:customStyle="1" w:styleId="byline1">
    <w:name w:val="byline1"/>
    <w:basedOn w:val="Normal"/>
    <w:qFormat/>
    <w:rsid w:val="00FD7F11"/>
    <w:pPr>
      <w:spacing w:after="0" w:line="240" w:lineRule="auto"/>
    </w:pPr>
  </w:style>
  <w:style w:type="paragraph" w:customStyle="1" w:styleId="PlaceholderText1">
    <w:name w:val="Placeholder Text1"/>
    <w:basedOn w:val="Normal"/>
    <w:next w:val="ImportantText"/>
    <w:qFormat/>
    <w:rsid w:val="00FD7F11"/>
    <w:pPr>
      <w:spacing w:after="0" w:line="240" w:lineRule="auto"/>
    </w:pPr>
  </w:style>
  <w:style w:type="paragraph" w:customStyle="1" w:styleId="NoteLevel31">
    <w:name w:val="Note Level 31"/>
    <w:basedOn w:val="Normal"/>
    <w:qFormat/>
    <w:rsid w:val="00FD7F11"/>
    <w:pPr>
      <w:spacing w:after="0" w:line="240" w:lineRule="auto"/>
    </w:pPr>
  </w:style>
  <w:style w:type="paragraph" w:customStyle="1" w:styleId="NoteLevel41">
    <w:name w:val="Note Level 41"/>
    <w:basedOn w:val="Normal"/>
    <w:next w:val="StyleBodyText11ptBlackUnderline"/>
    <w:qFormat/>
    <w:rsid w:val="00FD7F11"/>
    <w:pPr>
      <w:spacing w:after="0" w:line="240" w:lineRule="auto"/>
    </w:pPr>
  </w:style>
  <w:style w:type="paragraph" w:customStyle="1" w:styleId="NoteLevel51">
    <w:name w:val="Note Level 51"/>
    <w:basedOn w:val="Normal"/>
    <w:qFormat/>
    <w:rsid w:val="00FD7F11"/>
    <w:pPr>
      <w:spacing w:after="0" w:line="240" w:lineRule="auto"/>
    </w:pPr>
  </w:style>
  <w:style w:type="paragraph" w:customStyle="1" w:styleId="NoteLevel61">
    <w:name w:val="Note Level 61"/>
    <w:basedOn w:val="Normal"/>
    <w:next w:val="StyleBodyText11ptBoldBlack"/>
    <w:qFormat/>
    <w:rsid w:val="00FD7F11"/>
    <w:pPr>
      <w:spacing w:after="0" w:line="240" w:lineRule="auto"/>
    </w:pPr>
  </w:style>
  <w:style w:type="paragraph" w:customStyle="1" w:styleId="NoteLevel71">
    <w:name w:val="Note Level 71"/>
    <w:basedOn w:val="Normal"/>
    <w:qFormat/>
    <w:rsid w:val="00FD7F11"/>
    <w:pPr>
      <w:spacing w:after="0" w:line="240" w:lineRule="auto"/>
    </w:pPr>
  </w:style>
  <w:style w:type="paragraph" w:customStyle="1" w:styleId="NoteLevel81">
    <w:name w:val="Note Level 81"/>
    <w:basedOn w:val="Normal"/>
    <w:next w:val="StyletinyBold"/>
    <w:qFormat/>
    <w:rsid w:val="00FD7F11"/>
    <w:pPr>
      <w:spacing w:after="0" w:line="240" w:lineRule="auto"/>
    </w:pPr>
  </w:style>
  <w:style w:type="paragraph" w:customStyle="1" w:styleId="NoteLevel91">
    <w:name w:val="Note Level 91"/>
    <w:basedOn w:val="Normal"/>
    <w:qFormat/>
    <w:rsid w:val="00FD7F11"/>
    <w:pPr>
      <w:spacing w:after="0" w:line="240" w:lineRule="auto"/>
    </w:pPr>
  </w:style>
  <w:style w:type="character" w:customStyle="1" w:styleId="ImportantTextChar">
    <w:name w:val="Important Text Char"/>
    <w:locked/>
    <w:rsid w:val="00FD7F11"/>
  </w:style>
  <w:style w:type="paragraph" w:customStyle="1" w:styleId="ImportantText">
    <w:name w:val="Important Text"/>
    <w:basedOn w:val="Normal"/>
    <w:next w:val="Normal"/>
    <w:qFormat/>
    <w:rsid w:val="00FD7F11"/>
    <w:pPr>
      <w:spacing w:after="0" w:line="240" w:lineRule="auto"/>
    </w:pPr>
  </w:style>
  <w:style w:type="character" w:customStyle="1" w:styleId="StyleBodyText11ptBlackUnderlineChar">
    <w:name w:val="Style Body Text + 11 pt Black Underline Char"/>
    <w:locked/>
    <w:rsid w:val="00FD7F11"/>
  </w:style>
  <w:style w:type="paragraph" w:customStyle="1" w:styleId="StyleBodyText11ptBlackUnderline">
    <w:name w:val="Style Body Text + 11 pt Black Underline"/>
    <w:basedOn w:val="Normal"/>
    <w:next w:val="ListContents"/>
    <w:qFormat/>
    <w:rsid w:val="00FD7F11"/>
    <w:pPr>
      <w:spacing w:after="0" w:line="240" w:lineRule="auto"/>
    </w:pPr>
  </w:style>
  <w:style w:type="character" w:customStyle="1" w:styleId="StyleBodyText11ptBoldBlackChar">
    <w:name w:val="Style Body Text + 11 pt Bold Black Char"/>
    <w:locked/>
    <w:rsid w:val="00FD7F11"/>
  </w:style>
  <w:style w:type="paragraph" w:customStyle="1" w:styleId="StyleBodyText11ptBoldBlack">
    <w:name w:val="Style Body Text + 11 pt Bold Black"/>
    <w:basedOn w:val="Normal"/>
    <w:next w:val="StyleListContents11ptCustomColorRGB353132Underline"/>
    <w:qFormat/>
    <w:rsid w:val="00FD7F11"/>
    <w:pPr>
      <w:spacing w:after="0" w:line="240" w:lineRule="auto"/>
    </w:pPr>
  </w:style>
  <w:style w:type="character" w:customStyle="1" w:styleId="StyletinyBoldChar">
    <w:name w:val="Style tiny + Bold Char"/>
    <w:locked/>
    <w:rsid w:val="00FD7F11"/>
  </w:style>
  <w:style w:type="paragraph" w:customStyle="1" w:styleId="StyletinyBold">
    <w:name w:val="Style tiny + Bold"/>
    <w:basedOn w:val="TagF3"/>
    <w:qFormat/>
    <w:rsid w:val="00FD7F11"/>
  </w:style>
  <w:style w:type="character" w:customStyle="1" w:styleId="Heading5SizeDownChar">
    <w:name w:val="Heading 5 Size Down Char"/>
    <w:locked/>
    <w:rsid w:val="00FD7F11"/>
  </w:style>
  <w:style w:type="character" w:customStyle="1" w:styleId="Normal2BoldChar">
    <w:name w:val="Normal2 + Bold Char"/>
    <w:locked/>
    <w:rsid w:val="00FD7F11"/>
  </w:style>
  <w:style w:type="paragraph" w:customStyle="1" w:styleId="Normal2Bold">
    <w:name w:val="Normal2 + Bold"/>
    <w:basedOn w:val="Normal"/>
    <w:next w:val="Unimportant"/>
    <w:qFormat/>
    <w:rsid w:val="00FD7F11"/>
    <w:pPr>
      <w:spacing w:after="0" w:line="240" w:lineRule="auto"/>
    </w:pPr>
  </w:style>
  <w:style w:type="character" w:customStyle="1" w:styleId="ListContentsChar">
    <w:name w:val="List Contents Char"/>
    <w:locked/>
    <w:rsid w:val="00FD7F11"/>
  </w:style>
  <w:style w:type="paragraph" w:customStyle="1" w:styleId="ListContents">
    <w:name w:val="List Contents"/>
    <w:basedOn w:val="Normal"/>
    <w:next w:val="Ununderlined"/>
    <w:qFormat/>
    <w:rsid w:val="00FD7F11"/>
    <w:pPr>
      <w:spacing w:after="0" w:line="240" w:lineRule="auto"/>
    </w:pPr>
  </w:style>
  <w:style w:type="character" w:customStyle="1" w:styleId="StyleListContents11ptCustomColorRGB353132UnderlineChar">
    <w:name w:val="Style List Contents + 11 pt Custom Color(RGB(353132)) Underline Char"/>
    <w:locked/>
    <w:rsid w:val="00FD7F11"/>
  </w:style>
  <w:style w:type="paragraph" w:customStyle="1" w:styleId="StyleListContents11ptCustomColorRGB353132Underline">
    <w:name w:val="Style List Contents + 11 pt Custom Color(RGB(353132)) Underline"/>
    <w:basedOn w:val="Ununderlined"/>
    <w:qFormat/>
    <w:rsid w:val="00FD7F11"/>
  </w:style>
  <w:style w:type="character" w:customStyle="1" w:styleId="StyleCards12ptThickunderlineChar2">
    <w:name w:val="Style Cards + 12 pt Thick underline Char2"/>
    <w:locked/>
    <w:rsid w:val="00FD7F11"/>
  </w:style>
  <w:style w:type="paragraph" w:customStyle="1" w:styleId="StyleCards12ptThickunderline">
    <w:name w:val="Style Cards + 12 pt Thick underline"/>
    <w:basedOn w:val="Normal"/>
    <w:qFormat/>
    <w:rsid w:val="00FD7F11"/>
    <w:pPr>
      <w:spacing w:after="0" w:line="240" w:lineRule="auto"/>
    </w:pPr>
  </w:style>
  <w:style w:type="character" w:customStyle="1" w:styleId="UnimportantCharChar">
    <w:name w:val="Unimportant Char Char"/>
    <w:locked/>
    <w:rsid w:val="00FD7F11"/>
  </w:style>
  <w:style w:type="paragraph" w:customStyle="1" w:styleId="Unimportant">
    <w:name w:val="Unimportant"/>
    <w:basedOn w:val="Normal"/>
    <w:next w:val="DebateCite"/>
    <w:qFormat/>
    <w:rsid w:val="00FD7F11"/>
    <w:pPr>
      <w:spacing w:after="0" w:line="240" w:lineRule="auto"/>
    </w:pPr>
  </w:style>
  <w:style w:type="character" w:customStyle="1" w:styleId="UnunderlinedChar">
    <w:name w:val="Ununderlined Char"/>
    <w:locked/>
    <w:rsid w:val="00FD7F11"/>
  </w:style>
  <w:style w:type="paragraph" w:customStyle="1" w:styleId="Ununderlined">
    <w:name w:val="Ununderlined"/>
    <w:basedOn w:val="Normal"/>
    <w:next w:val="PreformattedText"/>
    <w:qFormat/>
    <w:rsid w:val="00FD7F11"/>
    <w:pPr>
      <w:spacing w:after="0" w:line="240" w:lineRule="auto"/>
    </w:pPr>
  </w:style>
  <w:style w:type="paragraph" w:customStyle="1" w:styleId="StyleHeading1Justified">
    <w:name w:val="Style Heading 1 + Justified"/>
    <w:basedOn w:val="Normal"/>
    <w:next w:val="Normal"/>
    <w:qFormat/>
    <w:rsid w:val="00FD7F11"/>
    <w:pPr>
      <w:spacing w:after="0" w:line="240" w:lineRule="auto"/>
    </w:pPr>
  </w:style>
  <w:style w:type="character" w:customStyle="1" w:styleId="textunderlineChar0">
    <w:name w:val="text underline Char"/>
    <w:locked/>
    <w:rsid w:val="00FD7F11"/>
  </w:style>
  <w:style w:type="paragraph" w:customStyle="1" w:styleId="textunderline0">
    <w:name w:val="text underline"/>
    <w:basedOn w:val="Normal"/>
    <w:next w:val="Heading4Cite"/>
    <w:autoRedefine/>
    <w:qFormat/>
    <w:rsid w:val="00FD7F11"/>
    <w:pPr>
      <w:spacing w:after="0" w:line="240" w:lineRule="auto"/>
    </w:pPr>
  </w:style>
  <w:style w:type="character" w:customStyle="1" w:styleId="DebateTagChar">
    <w:name w:val="Debate Tag Char"/>
    <w:aliases w:val="Heading 2 Char1 Char Char1 Char,Heading 2 Char Char Char Char1 Char,Heading 2 Char1 Char Char1 Char Char Char,Heading 2 Char Char Char Char1 Char Char Char,Tagging Char Char"/>
    <w:locked/>
    <w:rsid w:val="00FD7F11"/>
  </w:style>
  <w:style w:type="paragraph" w:customStyle="1" w:styleId="DebateTag">
    <w:name w:val="Debate Tag"/>
    <w:basedOn w:val="Normal"/>
    <w:autoRedefine/>
    <w:qFormat/>
    <w:rsid w:val="00FD7F11"/>
    <w:pPr>
      <w:spacing w:after="0" w:line="240" w:lineRule="auto"/>
    </w:pPr>
  </w:style>
  <w:style w:type="paragraph" w:customStyle="1" w:styleId="DebateCite">
    <w:name w:val="Debate Cite"/>
    <w:basedOn w:val="Normal"/>
    <w:next w:val="Normaltag"/>
    <w:autoRedefine/>
    <w:qFormat/>
    <w:rsid w:val="00FD7F11"/>
    <w:pPr>
      <w:spacing w:after="0" w:line="240" w:lineRule="auto"/>
    </w:pPr>
  </w:style>
  <w:style w:type="paragraph" w:customStyle="1" w:styleId="PreformattedText">
    <w:name w:val="Preformatted Text"/>
    <w:basedOn w:val="Normal"/>
    <w:next w:val="Cardnon-underlined"/>
    <w:qFormat/>
    <w:rsid w:val="00FD7F11"/>
    <w:pPr>
      <w:spacing w:after="0" w:line="240" w:lineRule="auto"/>
    </w:pPr>
  </w:style>
  <w:style w:type="paragraph" w:customStyle="1" w:styleId="MaggieTag">
    <w:name w:val="MaggieTag"/>
    <w:basedOn w:val="Heading2"/>
    <w:next w:val="BlockTitle4"/>
    <w:qFormat/>
    <w:rsid w:val="00FD7F11"/>
    <w:pPr>
      <w:spacing w:before="480" w:line="240" w:lineRule="auto"/>
    </w:pPr>
  </w:style>
  <w:style w:type="paragraph" w:customStyle="1" w:styleId="NoteLevel21">
    <w:name w:val="Note Level 21"/>
    <w:basedOn w:val="Normal"/>
    <w:next w:val="CARD2"/>
    <w:uiPriority w:val="99"/>
    <w:qFormat/>
    <w:rsid w:val="00FD7F11"/>
    <w:pPr>
      <w:spacing w:after="0" w:line="240" w:lineRule="auto"/>
    </w:pPr>
  </w:style>
  <w:style w:type="paragraph" w:customStyle="1" w:styleId="4">
    <w:name w:val="4"/>
    <w:basedOn w:val="Normal"/>
    <w:next w:val="DottedUnderline0"/>
    <w:qFormat/>
    <w:rsid w:val="00FD7F11"/>
    <w:pPr>
      <w:spacing w:after="0" w:line="240" w:lineRule="auto"/>
    </w:pPr>
  </w:style>
  <w:style w:type="character" w:customStyle="1" w:styleId="Cardnon-underlinedChar">
    <w:name w:val="Card non-underlined Char"/>
    <w:uiPriority w:val="99"/>
    <w:locked/>
    <w:rsid w:val="00FD7F11"/>
  </w:style>
  <w:style w:type="paragraph" w:customStyle="1" w:styleId="BlockTitle4">
    <w:name w:val="%Block Title"/>
    <w:basedOn w:val="Heading1"/>
    <w:next w:val="PageNumber4"/>
    <w:qFormat/>
    <w:rsid w:val="00FD7F11"/>
    <w:pPr>
      <w:spacing w:before="480" w:line="240" w:lineRule="auto"/>
    </w:pPr>
  </w:style>
  <w:style w:type="paragraph" w:customStyle="1" w:styleId="CARD2">
    <w:name w:val="CARD"/>
    <w:basedOn w:val="Normal"/>
    <w:next w:val="PageNumber5"/>
    <w:link w:val="CARDChar2"/>
    <w:qFormat/>
    <w:rsid w:val="00FD7F11"/>
    <w:pPr>
      <w:spacing w:after="0" w:line="240" w:lineRule="auto"/>
    </w:pPr>
  </w:style>
  <w:style w:type="paragraph" w:customStyle="1" w:styleId="HiddenBlockHeader">
    <w:name w:val="Hidden Block Header"/>
    <w:basedOn w:val="Normal"/>
    <w:next w:val="Cardtext0"/>
    <w:link w:val="HiddenBlockHeaderChar"/>
    <w:qFormat/>
    <w:rsid w:val="00FD7F11"/>
    <w:pPr>
      <w:spacing w:after="0" w:line="240" w:lineRule="auto"/>
    </w:pPr>
  </w:style>
  <w:style w:type="paragraph" w:customStyle="1" w:styleId="ThickUnderline">
    <w:name w:val="ThickUnderline"/>
    <w:qFormat/>
    <w:rsid w:val="00FD7F11"/>
    <w:pPr>
      <w:spacing w:after="200" w:line="276" w:lineRule="auto"/>
    </w:pPr>
  </w:style>
  <w:style w:type="paragraph" w:customStyle="1" w:styleId="DottedUnderline0">
    <w:name w:val="DottedUnderline"/>
    <w:basedOn w:val="Normal"/>
    <w:qFormat/>
    <w:rsid w:val="00FD7F11"/>
    <w:pPr>
      <w:spacing w:after="0" w:line="240" w:lineRule="auto"/>
    </w:pPr>
  </w:style>
  <w:style w:type="paragraph" w:customStyle="1" w:styleId="AAAcard">
    <w:name w:val="AAAcard"/>
    <w:basedOn w:val="Normal"/>
    <w:next w:val="citeunread"/>
    <w:link w:val="AAAcardChar"/>
    <w:uiPriority w:val="99"/>
    <w:qFormat/>
    <w:rsid w:val="00FD7F11"/>
    <w:pPr>
      <w:spacing w:after="0" w:line="240" w:lineRule="auto"/>
    </w:pPr>
  </w:style>
  <w:style w:type="character" w:customStyle="1" w:styleId="Card-UnderlineChar">
    <w:name w:val="Card-Underline Char"/>
    <w:locked/>
    <w:rsid w:val="00FD7F11"/>
  </w:style>
  <w:style w:type="paragraph" w:customStyle="1" w:styleId="Card-Underline">
    <w:name w:val="Card-Underline"/>
    <w:basedOn w:val="Normal"/>
    <w:next w:val="read"/>
    <w:qFormat/>
    <w:rsid w:val="00FD7F11"/>
    <w:pPr>
      <w:spacing w:after="0" w:line="240" w:lineRule="auto"/>
    </w:pPr>
  </w:style>
  <w:style w:type="paragraph" w:customStyle="1" w:styleId="PageNumber3">
    <w:name w:val="Page Number3"/>
    <w:basedOn w:val="Normal"/>
    <w:next w:val="Normal"/>
    <w:qFormat/>
    <w:rsid w:val="00FD7F11"/>
    <w:pPr>
      <w:spacing w:after="0" w:line="240" w:lineRule="auto"/>
    </w:pPr>
  </w:style>
  <w:style w:type="paragraph" w:customStyle="1" w:styleId="PageNumber4">
    <w:name w:val="Page Number4"/>
    <w:basedOn w:val="Normal"/>
    <w:next w:val="Normal"/>
    <w:qFormat/>
    <w:rsid w:val="00FD7F11"/>
    <w:pPr>
      <w:spacing w:after="0" w:line="240" w:lineRule="auto"/>
    </w:pPr>
  </w:style>
  <w:style w:type="paragraph" w:customStyle="1" w:styleId="PageNumber5">
    <w:name w:val="Page Number5"/>
    <w:basedOn w:val="Normal"/>
    <w:next w:val="Normal"/>
    <w:qFormat/>
    <w:rsid w:val="00FD7F11"/>
    <w:pPr>
      <w:spacing w:after="0" w:line="240" w:lineRule="auto"/>
    </w:pPr>
  </w:style>
  <w:style w:type="paragraph" w:customStyle="1" w:styleId="smalltext1">
    <w:name w:val="small text1"/>
    <w:basedOn w:val="Normal"/>
    <w:next w:val="Normal"/>
    <w:uiPriority w:val="4"/>
    <w:qFormat/>
    <w:rsid w:val="00FD7F11"/>
    <w:pPr>
      <w:spacing w:after="0" w:line="240" w:lineRule="auto"/>
    </w:pPr>
  </w:style>
  <w:style w:type="character" w:customStyle="1" w:styleId="CircleChar">
    <w:name w:val="Circle Char"/>
    <w:locked/>
    <w:rsid w:val="00FD7F11"/>
  </w:style>
  <w:style w:type="character" w:customStyle="1" w:styleId="citeunreadChar">
    <w:name w:val="cite unread Char"/>
    <w:locked/>
    <w:rsid w:val="00FD7F11"/>
  </w:style>
  <w:style w:type="paragraph" w:customStyle="1" w:styleId="citeunread">
    <w:name w:val="cite unread"/>
    <w:basedOn w:val="Normal"/>
    <w:next w:val="StyleStyle16pt"/>
    <w:qFormat/>
    <w:rsid w:val="00FD7F11"/>
    <w:pPr>
      <w:spacing w:after="0" w:line="240" w:lineRule="auto"/>
    </w:pPr>
  </w:style>
  <w:style w:type="character" w:customStyle="1" w:styleId="readCharChar">
    <w:name w:val="read Char Char"/>
    <w:locked/>
    <w:rsid w:val="00FD7F11"/>
  </w:style>
  <w:style w:type="paragraph" w:customStyle="1" w:styleId="read">
    <w:name w:val="read"/>
    <w:basedOn w:val="Normal"/>
    <w:next w:val="Normal"/>
    <w:qFormat/>
    <w:rsid w:val="00FD7F11"/>
    <w:pPr>
      <w:spacing w:after="0" w:line="240" w:lineRule="auto"/>
    </w:pPr>
  </w:style>
  <w:style w:type="paragraph" w:customStyle="1" w:styleId="CiteReal0">
    <w:name w:val="Cite Real"/>
    <w:basedOn w:val="Normal"/>
    <w:next w:val="Normal"/>
    <w:qFormat/>
    <w:rsid w:val="00FD7F11"/>
    <w:pPr>
      <w:spacing w:after="0" w:line="240" w:lineRule="auto"/>
    </w:pPr>
  </w:style>
  <w:style w:type="paragraph" w:customStyle="1" w:styleId="PageNumber6">
    <w:name w:val="Page Number6"/>
    <w:basedOn w:val="Normal"/>
    <w:next w:val="Normal"/>
    <w:qFormat/>
    <w:rsid w:val="00FD7F11"/>
    <w:pPr>
      <w:spacing w:after="0" w:line="240" w:lineRule="auto"/>
    </w:pPr>
  </w:style>
  <w:style w:type="paragraph" w:customStyle="1" w:styleId="lastupdated">
    <w:name w:val="lastupdated"/>
    <w:basedOn w:val="Normal"/>
    <w:next w:val="Subtitle2"/>
    <w:qFormat/>
    <w:rsid w:val="00FD7F11"/>
    <w:pPr>
      <w:spacing w:after="0" w:line="240" w:lineRule="auto"/>
    </w:pPr>
  </w:style>
  <w:style w:type="paragraph" w:customStyle="1" w:styleId="hn-byline">
    <w:name w:val="hn-byline"/>
    <w:basedOn w:val="Normal"/>
    <w:next w:val="bodyintro"/>
    <w:qFormat/>
    <w:rsid w:val="00FD7F11"/>
    <w:pPr>
      <w:spacing w:after="0" w:line="240" w:lineRule="auto"/>
    </w:pPr>
  </w:style>
  <w:style w:type="paragraph" w:customStyle="1" w:styleId="articleinfo">
    <w:name w:val="articleinfo"/>
    <w:basedOn w:val="Normal"/>
    <w:next w:val="indent"/>
    <w:qFormat/>
    <w:rsid w:val="00FD7F11"/>
    <w:pPr>
      <w:spacing w:after="0" w:line="240" w:lineRule="auto"/>
    </w:pPr>
  </w:style>
  <w:style w:type="character" w:customStyle="1" w:styleId="StyleStyle16ptChar">
    <w:name w:val="Style Style1 + 6 pt Char"/>
    <w:locked/>
    <w:rsid w:val="00FD7F11"/>
  </w:style>
  <w:style w:type="paragraph" w:customStyle="1" w:styleId="StyleStyle16pt">
    <w:name w:val="Style Style1 + 6 pt"/>
    <w:basedOn w:val="Normal"/>
    <w:qFormat/>
    <w:rsid w:val="00FD7F11"/>
    <w:pPr>
      <w:spacing w:after="0" w:line="240" w:lineRule="auto"/>
    </w:pPr>
  </w:style>
  <w:style w:type="paragraph" w:customStyle="1" w:styleId="PageNumber7">
    <w:name w:val="Page Number7"/>
    <w:basedOn w:val="Normal"/>
    <w:next w:val="Normal"/>
    <w:qFormat/>
    <w:rsid w:val="00FD7F11"/>
    <w:pPr>
      <w:spacing w:after="0" w:line="240" w:lineRule="auto"/>
    </w:pPr>
  </w:style>
  <w:style w:type="paragraph" w:customStyle="1" w:styleId="OmniPage4">
    <w:name w:val="OmniPage #4"/>
    <w:basedOn w:val="Normal"/>
    <w:qFormat/>
    <w:rsid w:val="00FD7F11"/>
    <w:pPr>
      <w:spacing w:after="0" w:line="240" w:lineRule="auto"/>
    </w:pPr>
  </w:style>
  <w:style w:type="paragraph" w:customStyle="1" w:styleId="OmniPage10">
    <w:name w:val="OmniPage #10"/>
    <w:basedOn w:val="Normal"/>
    <w:qFormat/>
    <w:rsid w:val="00FD7F11"/>
    <w:pPr>
      <w:spacing w:after="0" w:line="240" w:lineRule="auto"/>
    </w:pPr>
  </w:style>
  <w:style w:type="paragraph" w:customStyle="1" w:styleId="PageNumber8">
    <w:name w:val="Page Number8"/>
    <w:basedOn w:val="Normal"/>
    <w:next w:val="Normal"/>
    <w:uiPriority w:val="99"/>
    <w:qFormat/>
    <w:rsid w:val="00FD7F11"/>
    <w:pPr>
      <w:spacing w:after="0" w:line="240" w:lineRule="auto"/>
    </w:pPr>
  </w:style>
  <w:style w:type="paragraph" w:customStyle="1" w:styleId="Subtitle2">
    <w:name w:val="Subtitle2"/>
    <w:basedOn w:val="Normal"/>
    <w:qFormat/>
    <w:rsid w:val="00FD7F11"/>
    <w:pPr>
      <w:spacing w:after="0" w:line="240" w:lineRule="auto"/>
    </w:pPr>
  </w:style>
  <w:style w:type="paragraph" w:customStyle="1" w:styleId="bodyintro">
    <w:name w:val="bodyintro"/>
    <w:basedOn w:val="Normal"/>
    <w:uiPriority w:val="99"/>
    <w:qFormat/>
    <w:rsid w:val="00FD7F11"/>
    <w:pPr>
      <w:spacing w:after="0" w:line="240" w:lineRule="auto"/>
    </w:pPr>
  </w:style>
  <w:style w:type="paragraph" w:customStyle="1" w:styleId="indent">
    <w:name w:val="indent"/>
    <w:basedOn w:val="Normal"/>
    <w:qFormat/>
    <w:rsid w:val="00FD7F11"/>
    <w:pPr>
      <w:spacing w:after="0" w:line="240" w:lineRule="auto"/>
    </w:pPr>
  </w:style>
  <w:style w:type="paragraph" w:customStyle="1" w:styleId="center">
    <w:name w:val="center"/>
    <w:basedOn w:val="Normal"/>
    <w:uiPriority w:val="99"/>
    <w:qFormat/>
    <w:rsid w:val="00FD7F11"/>
    <w:pPr>
      <w:spacing w:after="0" w:line="240" w:lineRule="auto"/>
    </w:pPr>
  </w:style>
  <w:style w:type="character" w:customStyle="1" w:styleId="tagChar2">
    <w:name w:val="tag Char2"/>
    <w:qFormat/>
    <w:rsid w:val="00FD7F11"/>
  </w:style>
  <w:style w:type="character" w:customStyle="1" w:styleId="cardchar00">
    <w:name w:val="cardchar0"/>
    <w:basedOn w:val="DefaultParagraphFont"/>
    <w:rsid w:val="00FD7F11"/>
  </w:style>
  <w:style w:type="character" w:customStyle="1" w:styleId="UnderlineNon-bold">
    <w:name w:val="Underline Non - bold"/>
    <w:rsid w:val="00FD7F11"/>
  </w:style>
  <w:style w:type="character" w:customStyle="1" w:styleId="UnderlineBold0">
    <w:name w:val="Underline Bold"/>
    <w:uiPriority w:val="6"/>
    <w:qFormat/>
    <w:rsid w:val="00FD7F11"/>
  </w:style>
  <w:style w:type="character" w:customStyle="1" w:styleId="Heading5Char2">
    <w:name w:val="Heading 5 Char2"/>
    <w:rsid w:val="00FD7F11"/>
  </w:style>
  <w:style w:type="character" w:customStyle="1" w:styleId="underlinechar3">
    <w:name w:val="underlinechar"/>
    <w:rsid w:val="00FD7F11"/>
  </w:style>
  <w:style w:type="character" w:customStyle="1" w:styleId="authordate2">
    <w:name w:val="authordate"/>
    <w:rsid w:val="00FD7F11"/>
  </w:style>
  <w:style w:type="character" w:customStyle="1" w:styleId="underline4">
    <w:name w:val="%underline"/>
    <w:qFormat/>
    <w:rsid w:val="00FD7F11"/>
  </w:style>
  <w:style w:type="character" w:customStyle="1" w:styleId="AUNDERLINE0">
    <w:name w:val="AUNDERLINE"/>
    <w:qFormat/>
    <w:rsid w:val="00FD7F11"/>
  </w:style>
  <w:style w:type="character" w:customStyle="1" w:styleId="slug-doi">
    <w:name w:val="slug-doi"/>
    <w:basedOn w:val="DefaultParagraphFont"/>
    <w:rsid w:val="00FD7F11"/>
  </w:style>
  <w:style w:type="character" w:customStyle="1" w:styleId="af">
    <w:name w:val="af"/>
    <w:basedOn w:val="DefaultParagraphFont"/>
    <w:rsid w:val="00FD7F11"/>
  </w:style>
  <w:style w:type="character" w:customStyle="1" w:styleId="ab">
    <w:name w:val="ab"/>
    <w:basedOn w:val="DefaultParagraphFont"/>
    <w:rsid w:val="00FD7F11"/>
  </w:style>
  <w:style w:type="character" w:customStyle="1" w:styleId="em">
    <w:name w:val="em"/>
    <w:basedOn w:val="DefaultParagraphFont"/>
    <w:rsid w:val="00FD7F11"/>
  </w:style>
  <w:style w:type="character" w:customStyle="1" w:styleId="au">
    <w:name w:val="au"/>
    <w:basedOn w:val="DefaultParagraphFont"/>
    <w:rsid w:val="00FD7F11"/>
  </w:style>
  <w:style w:type="character" w:customStyle="1" w:styleId="ti">
    <w:name w:val="ti"/>
    <w:basedOn w:val="DefaultParagraphFont"/>
    <w:rsid w:val="00FD7F11"/>
  </w:style>
  <w:style w:type="character" w:customStyle="1" w:styleId="subheadblue">
    <w:name w:val="subhead_blue"/>
    <w:basedOn w:val="DefaultParagraphFont"/>
    <w:rsid w:val="00FD7F11"/>
  </w:style>
  <w:style w:type="character" w:customStyle="1" w:styleId="affiliation">
    <w:name w:val="affiliation"/>
    <w:basedOn w:val="DefaultParagraphFont"/>
    <w:rsid w:val="00FD7F11"/>
  </w:style>
  <w:style w:type="character" w:customStyle="1" w:styleId="slug-doi-wrapper">
    <w:name w:val="slug-doi-wrapper"/>
    <w:basedOn w:val="DefaultParagraphFont"/>
    <w:rsid w:val="00FD7F11"/>
  </w:style>
  <w:style w:type="character" w:customStyle="1" w:styleId="slug-metadata-noteahead-of-print">
    <w:name w:val="slug-metadata-note ahead-of-print"/>
    <w:basedOn w:val="DefaultParagraphFont"/>
    <w:rsid w:val="00FD7F11"/>
  </w:style>
  <w:style w:type="character" w:customStyle="1" w:styleId="slug-ahead-of-print-date">
    <w:name w:val="slug-ahead-of-print-date"/>
    <w:basedOn w:val="DefaultParagraphFont"/>
    <w:rsid w:val="00FD7F11"/>
  </w:style>
  <w:style w:type="character" w:customStyle="1" w:styleId="medium-bold">
    <w:name w:val="medium-bold"/>
    <w:basedOn w:val="DefaultParagraphFont"/>
    <w:rsid w:val="00FD7F11"/>
  </w:style>
  <w:style w:type="character" w:customStyle="1" w:styleId="updated-short-citation">
    <w:name w:val="updated-short-citation"/>
    <w:basedOn w:val="DefaultParagraphFont"/>
    <w:rsid w:val="00FD7F11"/>
  </w:style>
  <w:style w:type="character" w:customStyle="1" w:styleId="TagCharChar1">
    <w:name w:val="Tag Char Char1"/>
    <w:rsid w:val="00FD7F11"/>
  </w:style>
  <w:style w:type="character" w:customStyle="1" w:styleId="berief">
    <w:name w:val="berief"/>
    <w:rsid w:val="00FD7F11"/>
  </w:style>
  <w:style w:type="character" w:customStyle="1" w:styleId="Brief-Smalltext">
    <w:name w:val="Brief - Small text"/>
    <w:rsid w:val="00FD7F11"/>
  </w:style>
  <w:style w:type="character" w:customStyle="1" w:styleId="F8-UnderlineBold">
    <w:name w:val="F8 - Underline/Bold"/>
    <w:rsid w:val="00FD7F11"/>
  </w:style>
  <w:style w:type="character" w:customStyle="1" w:styleId="Brief-Bold">
    <w:name w:val="Brief - Bold"/>
    <w:rsid w:val="00FD7F11"/>
  </w:style>
  <w:style w:type="character" w:customStyle="1" w:styleId="Card-Underline0">
    <w:name w:val="Card - Underline"/>
    <w:rsid w:val="00FD7F11"/>
  </w:style>
  <w:style w:type="character" w:customStyle="1" w:styleId="beriefunderline">
    <w:name w:val="berief = underline"/>
    <w:rsid w:val="00FD7F11"/>
  </w:style>
  <w:style w:type="character" w:customStyle="1" w:styleId="BoldText10pt">
    <w:name w:val="Bold Text 10 pt"/>
    <w:rsid w:val="00FD7F11"/>
  </w:style>
  <w:style w:type="character" w:customStyle="1" w:styleId="eoeaheader">
    <w:name w:val="eoea_header"/>
    <w:basedOn w:val="DefaultParagraphFont"/>
    <w:rsid w:val="00FD7F11"/>
  </w:style>
  <w:style w:type="character" w:customStyle="1" w:styleId="SC4208902">
    <w:name w:val="SC.4.208902"/>
    <w:rsid w:val="00FD7F11"/>
  </w:style>
  <w:style w:type="character" w:customStyle="1" w:styleId="SC4208915">
    <w:name w:val="SC.4.208915"/>
    <w:rsid w:val="00FD7F11"/>
  </w:style>
  <w:style w:type="character" w:customStyle="1" w:styleId="SC273764">
    <w:name w:val="SC.2.73764"/>
    <w:rsid w:val="00FD7F11"/>
  </w:style>
  <w:style w:type="character" w:customStyle="1" w:styleId="SC273779">
    <w:name w:val="SC.2.73779"/>
    <w:rsid w:val="00FD7F11"/>
  </w:style>
  <w:style w:type="character" w:customStyle="1" w:styleId="SC273763">
    <w:name w:val="SC.2.73763"/>
    <w:rsid w:val="00FD7F11"/>
  </w:style>
  <w:style w:type="character" w:customStyle="1" w:styleId="SC4208910">
    <w:name w:val="SC.4.208910"/>
    <w:rsid w:val="00FD7F11"/>
  </w:style>
  <w:style w:type="character" w:customStyle="1" w:styleId="SC4208911">
    <w:name w:val="SC.4.208911"/>
    <w:rsid w:val="00FD7F11"/>
  </w:style>
  <w:style w:type="character" w:customStyle="1" w:styleId="articlesubtitle">
    <w:name w:val="article_sub_title"/>
    <w:basedOn w:val="DefaultParagraphFont"/>
    <w:rsid w:val="00FD7F11"/>
  </w:style>
  <w:style w:type="character" w:customStyle="1" w:styleId="newsdate2">
    <w:name w:val="news_date2"/>
    <w:basedOn w:val="DefaultParagraphFont"/>
    <w:rsid w:val="00FD7F11"/>
  </w:style>
  <w:style w:type="character" w:customStyle="1" w:styleId="readarticleheader">
    <w:name w:val="readarticleheader"/>
    <w:basedOn w:val="DefaultParagraphFont"/>
    <w:rsid w:val="00FD7F11"/>
  </w:style>
  <w:style w:type="character" w:customStyle="1" w:styleId="char">
    <w:name w:val="char"/>
    <w:basedOn w:val="DefaultParagraphFont"/>
    <w:rsid w:val="00FD7F11"/>
  </w:style>
  <w:style w:type="character" w:customStyle="1" w:styleId="hdr">
    <w:name w:val="hdr"/>
    <w:basedOn w:val="DefaultParagraphFont"/>
    <w:rsid w:val="00FD7F11"/>
  </w:style>
  <w:style w:type="character" w:customStyle="1" w:styleId="bolding1">
    <w:name w:val="bolding1"/>
    <w:rsid w:val="00FD7F11"/>
  </w:style>
  <w:style w:type="character" w:customStyle="1" w:styleId="bookoptions1">
    <w:name w:val="book_options1"/>
    <w:rsid w:val="00FD7F11"/>
  </w:style>
  <w:style w:type="character" w:customStyle="1" w:styleId="descriptionblock">
    <w:name w:val="description block"/>
    <w:basedOn w:val="DefaultParagraphFont"/>
    <w:rsid w:val="00FD7F11"/>
  </w:style>
  <w:style w:type="character" w:customStyle="1" w:styleId="detailsboxblock">
    <w:name w:val="detailsbox block"/>
    <w:basedOn w:val="DefaultParagraphFont"/>
    <w:rsid w:val="00FD7F11"/>
  </w:style>
  <w:style w:type="character" w:customStyle="1" w:styleId="CardTextUnderlinedChar">
    <w:name w:val="Card Text Underlined Char"/>
    <w:rsid w:val="00FD7F11"/>
  </w:style>
  <w:style w:type="character" w:customStyle="1" w:styleId="cardtextsmallChar">
    <w:name w:val="card text small Char"/>
    <w:rsid w:val="00FD7F11"/>
  </w:style>
  <w:style w:type="character" w:customStyle="1" w:styleId="countrytitle1">
    <w:name w:val="countrytitle1"/>
    <w:rsid w:val="00FD7F11"/>
  </w:style>
  <w:style w:type="character" w:customStyle="1" w:styleId="storyheader1">
    <w:name w:val="storyheader1"/>
    <w:rsid w:val="00FD7F11"/>
  </w:style>
  <w:style w:type="character" w:customStyle="1" w:styleId="cardunderlinedChar1">
    <w:name w:val="card underlined Char"/>
    <w:rsid w:val="00FD7F11"/>
  </w:style>
  <w:style w:type="character" w:customStyle="1" w:styleId="article1">
    <w:name w:val="article1"/>
    <w:rsid w:val="00FD7F11"/>
  </w:style>
  <w:style w:type="character" w:customStyle="1" w:styleId="story-posted-date1">
    <w:name w:val="story-posted-date1"/>
    <w:rsid w:val="00FD7F11"/>
  </w:style>
  <w:style w:type="character" w:customStyle="1" w:styleId="Heading2CharCharCharCharCharCharCharCharCharCharCharCharCharChar">
    <w:name w:val="Heading 2 Char Char Char Char Char Char Char Char Char Char Char Char Char Char"/>
    <w:rsid w:val="00FD7F11"/>
  </w:style>
  <w:style w:type="character" w:customStyle="1" w:styleId="citation1">
    <w:name w:val="citation1"/>
    <w:rsid w:val="00FD7F11"/>
  </w:style>
  <w:style w:type="character" w:customStyle="1" w:styleId="hithighlite">
    <w:name w:val="hithighlite"/>
    <w:basedOn w:val="DefaultParagraphFont"/>
    <w:rsid w:val="00FD7F11"/>
  </w:style>
  <w:style w:type="character" w:customStyle="1" w:styleId="articlecontent">
    <w:name w:val="articlecontent"/>
    <w:basedOn w:val="DefaultParagraphFont"/>
    <w:rsid w:val="00FD7F11"/>
  </w:style>
  <w:style w:type="character" w:customStyle="1" w:styleId="fource1">
    <w:name w:val="fource1"/>
    <w:rsid w:val="00FD7F11"/>
  </w:style>
  <w:style w:type="character" w:customStyle="1" w:styleId="ds">
    <w:name w:val="ds"/>
    <w:basedOn w:val="DefaultParagraphFont"/>
    <w:rsid w:val="00FD7F11"/>
  </w:style>
  <w:style w:type="character" w:customStyle="1" w:styleId="MicroTextChar1">
    <w:name w:val="MicroText Char1"/>
    <w:rsid w:val="00FD7F11"/>
  </w:style>
  <w:style w:type="character" w:customStyle="1" w:styleId="DefaultPara">
    <w:name w:val="Default Para"/>
    <w:rsid w:val="00FD7F11"/>
  </w:style>
  <w:style w:type="character" w:customStyle="1" w:styleId="SYSHYPERTEXT">
    <w:name w:val="SYS_HYPERTEXT"/>
    <w:rsid w:val="00FD7F11"/>
  </w:style>
  <w:style w:type="character" w:customStyle="1" w:styleId="BlockHeading1Char">
    <w:name w:val="Block Heading 1 Char"/>
    <w:rsid w:val="00FD7F11"/>
  </w:style>
  <w:style w:type="character" w:customStyle="1" w:styleId="StyleTagTimesNewRomanChar">
    <w:name w:val="Style Tag + Times New Roman Char"/>
    <w:rsid w:val="00FD7F11"/>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FD7F11"/>
  </w:style>
  <w:style w:type="character" w:customStyle="1" w:styleId="StyleArialNarrow12ptBold">
    <w:name w:val="Style Arial Narrow 12 pt Bold"/>
    <w:rsid w:val="00FD7F11"/>
  </w:style>
  <w:style w:type="character" w:customStyle="1" w:styleId="UnderlinedCharChar1">
    <w:name w:val="Underlined Char Char1"/>
    <w:rsid w:val="00FD7F11"/>
  </w:style>
  <w:style w:type="character" w:customStyle="1" w:styleId="Heading2CharChar2">
    <w:name w:val="Heading 2 Char Char2"/>
    <w:rsid w:val="00FD7F11"/>
  </w:style>
  <w:style w:type="character" w:customStyle="1" w:styleId="doctitle">
    <w:name w:val="doctitle"/>
    <w:rsid w:val="00FD7F11"/>
  </w:style>
  <w:style w:type="character" w:customStyle="1" w:styleId="cardtext-underlined0">
    <w:name w:val="card text- underlined"/>
    <w:rsid w:val="00FD7F11"/>
  </w:style>
  <w:style w:type="character" w:customStyle="1" w:styleId="Style8ptChar">
    <w:name w:val="Style 8 pt Char"/>
    <w:rsid w:val="00FD7F11"/>
  </w:style>
  <w:style w:type="character" w:customStyle="1" w:styleId="message-item">
    <w:name w:val="message-item"/>
    <w:rsid w:val="00FD7F11"/>
  </w:style>
  <w:style w:type="character" w:customStyle="1" w:styleId="A0">
    <w:name w:val="A0"/>
    <w:uiPriority w:val="99"/>
    <w:rsid w:val="00FD7F11"/>
  </w:style>
  <w:style w:type="character" w:customStyle="1" w:styleId="datestamp">
    <w:name w:val="datestamp"/>
    <w:rsid w:val="00FD7F11"/>
  </w:style>
  <w:style w:type="character" w:customStyle="1" w:styleId="i">
    <w:name w:val="i"/>
    <w:uiPriority w:val="99"/>
    <w:rsid w:val="00FD7F11"/>
  </w:style>
  <w:style w:type="character" w:customStyle="1" w:styleId="name">
    <w:name w:val="name"/>
    <w:rsid w:val="00FD7F11"/>
  </w:style>
  <w:style w:type="character" w:customStyle="1" w:styleId="forenames">
    <w:name w:val="forenames"/>
    <w:rsid w:val="00FD7F11"/>
  </w:style>
  <w:style w:type="character" w:customStyle="1" w:styleId="surname">
    <w:name w:val="surname"/>
    <w:rsid w:val="00FD7F11"/>
  </w:style>
  <w:style w:type="character" w:customStyle="1" w:styleId="sifr-alternate">
    <w:name w:val="sifr-alternate"/>
    <w:rsid w:val="00FD7F11"/>
  </w:style>
  <w:style w:type="character" w:customStyle="1" w:styleId="medium-font">
    <w:name w:val="medium-font"/>
    <w:rsid w:val="00FD7F11"/>
  </w:style>
  <w:style w:type="character" w:customStyle="1" w:styleId="title-link-wrapper">
    <w:name w:val="title-link-wrapper"/>
    <w:rsid w:val="00FD7F11"/>
  </w:style>
  <w:style w:type="character" w:customStyle="1" w:styleId="A7">
    <w:name w:val="A7"/>
    <w:uiPriority w:val="99"/>
    <w:rsid w:val="00FD7F11"/>
  </w:style>
  <w:style w:type="character" w:customStyle="1" w:styleId="refpreview">
    <w:name w:val="refpreview"/>
    <w:rsid w:val="00FD7F11"/>
  </w:style>
  <w:style w:type="character" w:customStyle="1" w:styleId="loose1">
    <w:name w:val="loose1"/>
    <w:rsid w:val="00FD7F11"/>
  </w:style>
  <w:style w:type="character" w:customStyle="1" w:styleId="email">
    <w:name w:val="email"/>
    <w:rsid w:val="00FD7F11"/>
  </w:style>
  <w:style w:type="character" w:customStyle="1" w:styleId="gsa">
    <w:name w:val="gs_a"/>
    <w:rsid w:val="00FD7F11"/>
  </w:style>
  <w:style w:type="character" w:customStyle="1" w:styleId="mainarttitle">
    <w:name w:val="mainarttitle"/>
    <w:rsid w:val="00FD7F11"/>
  </w:style>
  <w:style w:type="character" w:customStyle="1" w:styleId="mainartauthor">
    <w:name w:val="mainartauthor"/>
    <w:rsid w:val="00FD7F11"/>
  </w:style>
  <w:style w:type="character" w:customStyle="1" w:styleId="mainartdate">
    <w:name w:val="mainartdate"/>
    <w:rsid w:val="00FD7F11"/>
  </w:style>
  <w:style w:type="character" w:customStyle="1" w:styleId="gsggs">
    <w:name w:val="gs_ggs"/>
    <w:rsid w:val="00FD7F11"/>
  </w:style>
  <w:style w:type="character" w:customStyle="1" w:styleId="ahead">
    <w:name w:val="a_head"/>
    <w:rsid w:val="00FD7F11"/>
  </w:style>
  <w:style w:type="character" w:customStyle="1" w:styleId="footnote1">
    <w:name w:val="footnote"/>
    <w:rsid w:val="00FD7F11"/>
  </w:style>
  <w:style w:type="character" w:customStyle="1" w:styleId="docbody">
    <w:name w:val="docbody"/>
    <w:rsid w:val="00FD7F11"/>
  </w:style>
  <w:style w:type="paragraph" w:styleId="BodyTextIndent3">
    <w:name w:val="Body Text Indent 3"/>
    <w:basedOn w:val="Normal"/>
    <w:link w:val="BodyTextIndent3Char1"/>
    <w:uiPriority w:val="99"/>
    <w:unhideWhenUsed/>
    <w:rsid w:val="00FD7F11"/>
    <w:pPr>
      <w:spacing w:after="120" w:line="240" w:lineRule="auto"/>
      <w:ind w:left="360"/>
    </w:pPr>
    <w:rPr>
      <w:szCs w:val="16"/>
    </w:rPr>
  </w:style>
  <w:style w:type="character" w:customStyle="1" w:styleId="BodyTextIndent3Char1">
    <w:name w:val="Body Text Indent 3 Char1"/>
    <w:basedOn w:val="DefaultParagraphFont"/>
    <w:link w:val="BodyTextIndent3"/>
    <w:uiPriority w:val="99"/>
    <w:rsid w:val="00FD7F11"/>
    <w:rPr>
      <w:rFonts w:ascii="Calibri" w:hAnsi="Calibri"/>
      <w:szCs w:val="16"/>
    </w:rPr>
  </w:style>
  <w:style w:type="character" w:customStyle="1" w:styleId="superscript">
    <w:name w:val="superscript"/>
    <w:rsid w:val="00FD7F11"/>
  </w:style>
  <w:style w:type="character" w:customStyle="1" w:styleId="bwxsm">
    <w:name w:val="b w xsm"/>
    <w:rsid w:val="00FD7F11"/>
  </w:style>
  <w:style w:type="character" w:customStyle="1" w:styleId="fstd">
    <w:name w:val="f std"/>
    <w:rsid w:val="00FD7F11"/>
  </w:style>
  <w:style w:type="character" w:customStyle="1" w:styleId="gl">
    <w:name w:val="gl"/>
    <w:rsid w:val="00FD7F11"/>
  </w:style>
  <w:style w:type="character" w:customStyle="1" w:styleId="bio1">
    <w:name w:val="bio1"/>
    <w:rsid w:val="00FD7F11"/>
  </w:style>
  <w:style w:type="character" w:customStyle="1" w:styleId="BoldChar">
    <w:name w:val="Bold Char"/>
    <w:rsid w:val="00FD7F11"/>
  </w:style>
  <w:style w:type="character" w:customStyle="1" w:styleId="cardCharCharCharCharCharChar">
    <w:name w:val="card Char Char Char Char Char Char"/>
    <w:rsid w:val="00FD7F11"/>
  </w:style>
  <w:style w:type="character" w:customStyle="1" w:styleId="Style24ptBoldUnderlineCenteredCharChar">
    <w:name w:val="Style 24 pt Bold Underline Centered Char Char"/>
    <w:rsid w:val="00FD7F11"/>
  </w:style>
  <w:style w:type="character" w:customStyle="1" w:styleId="TagCiteCharChar0">
    <w:name w:val="Tag / Cite Char Char"/>
    <w:rsid w:val="00FD7F11"/>
  </w:style>
  <w:style w:type="character" w:customStyle="1" w:styleId="CardTextChar10">
    <w:name w:val="Card Text Char1"/>
    <w:rsid w:val="00FD7F11"/>
  </w:style>
  <w:style w:type="character" w:customStyle="1" w:styleId="CardTextUnderlinedCharChar">
    <w:name w:val="Card Text Underlined Char Char"/>
    <w:rsid w:val="00FD7F11"/>
  </w:style>
  <w:style w:type="character" w:customStyle="1" w:styleId="CardTagCharCharChar">
    <w:name w:val="Card Tag Char Char Char"/>
    <w:rsid w:val="00FD7F11"/>
  </w:style>
  <w:style w:type="character" w:customStyle="1" w:styleId="mainbody">
    <w:name w:val="mainbody"/>
    <w:basedOn w:val="DefaultParagraphFont"/>
    <w:rsid w:val="00FD7F11"/>
  </w:style>
  <w:style w:type="character" w:customStyle="1" w:styleId="UnderlineStyleChar2">
    <w:name w:val="Underline Style Char2"/>
    <w:rsid w:val="00FD7F11"/>
  </w:style>
  <w:style w:type="character" w:customStyle="1" w:styleId="t13">
    <w:name w:val="t13"/>
    <w:basedOn w:val="DefaultParagraphFont"/>
    <w:rsid w:val="00FD7F11"/>
  </w:style>
  <w:style w:type="character" w:customStyle="1" w:styleId="SmallFont7pt">
    <w:name w:val="Small Font (7 pt)"/>
    <w:qFormat/>
    <w:rsid w:val="00FD7F11"/>
  </w:style>
  <w:style w:type="character" w:customStyle="1" w:styleId="timestamp">
    <w:name w:val="timestamp"/>
    <w:basedOn w:val="DefaultParagraphFont"/>
    <w:rsid w:val="00FD7F11"/>
  </w:style>
  <w:style w:type="character" w:customStyle="1" w:styleId="CharChar17">
    <w:name w:val="Char Char17"/>
    <w:locked/>
    <w:rsid w:val="00FD7F11"/>
  </w:style>
  <w:style w:type="character" w:customStyle="1" w:styleId="ilspan">
    <w:name w:val="il_span"/>
    <w:basedOn w:val="DefaultParagraphFont"/>
    <w:rsid w:val="00FD7F11"/>
  </w:style>
  <w:style w:type="character" w:customStyle="1" w:styleId="leftidx1">
    <w:name w:val="leftidx1"/>
    <w:rsid w:val="00FD7F11"/>
  </w:style>
  <w:style w:type="character" w:customStyle="1" w:styleId="blue1">
    <w:name w:val="blue1"/>
    <w:rsid w:val="00FD7F11"/>
  </w:style>
  <w:style w:type="character" w:customStyle="1" w:styleId="author-link1">
    <w:name w:val="author-link1"/>
    <w:rsid w:val="00FD7F11"/>
  </w:style>
  <w:style w:type="character" w:customStyle="1" w:styleId="black1">
    <w:name w:val="black1"/>
    <w:rsid w:val="00FD7F11"/>
  </w:style>
  <w:style w:type="character" w:customStyle="1" w:styleId="StyleunderlinedCharBold">
    <w:name w:val="Style underlined Char + Bold"/>
    <w:rsid w:val="00FD7F11"/>
  </w:style>
  <w:style w:type="character" w:customStyle="1" w:styleId="CardUnderline0">
    <w:name w:val="Card Underline"/>
    <w:rsid w:val="00FD7F11"/>
  </w:style>
  <w:style w:type="character" w:customStyle="1" w:styleId="lingoregion">
    <w:name w:val="lingo_region"/>
    <w:basedOn w:val="DefaultParagraphFont"/>
    <w:rsid w:val="00FD7F11"/>
  </w:style>
  <w:style w:type="character" w:customStyle="1" w:styleId="cite">
    <w:name w:val="%cite"/>
    <w:rsid w:val="00FD7F11"/>
  </w:style>
  <w:style w:type="character" w:customStyle="1" w:styleId="Emphasis21">
    <w:name w:val="%Emphasis2"/>
    <w:rsid w:val="00FD7F11"/>
  </w:style>
  <w:style w:type="character" w:customStyle="1" w:styleId="bodycontentlink">
    <w:name w:val="bodycontentlink"/>
    <w:basedOn w:val="DefaultParagraphFont"/>
    <w:rsid w:val="00FD7F11"/>
  </w:style>
  <w:style w:type="character" w:customStyle="1" w:styleId="AAAcite">
    <w:name w:val="AAAcite"/>
    <w:rsid w:val="00FD7F11"/>
  </w:style>
  <w:style w:type="character" w:customStyle="1" w:styleId="tmplheaderlink">
    <w:name w:val="tmplheaderlink"/>
    <w:rsid w:val="00FD7F11"/>
  </w:style>
  <w:style w:type="character" w:customStyle="1" w:styleId="SubtleEmphasis1">
    <w:name w:val="Subtle Emphasis1"/>
    <w:uiPriority w:val="19"/>
    <w:qFormat/>
    <w:rsid w:val="00FD7F11"/>
  </w:style>
  <w:style w:type="table" w:styleId="ColorfulGrid-Accent1">
    <w:name w:val="Colorful Grid Accent 1"/>
    <w:basedOn w:val="TableNormal"/>
    <w:uiPriority w:val="29"/>
    <w:unhideWhenUsed/>
    <w:rsid w:val="00FD7F11"/>
    <w:pPr>
      <w:spacing w:after="200" w:line="276" w:lineRule="auto"/>
    </w:pPr>
    <w:tblPr>
      <w:tblStyleRowBandSize w:val="1"/>
      <w:tblStyleColBandSize w:val="1"/>
      <w:tblBorders>
        <w:insideH w:val="single" w:sz="4" w:space="0" w:color="FFFFFF" w:themeColor="background1"/>
      </w:tblBorders>
    </w:tblPr>
    <w:tcPr>
      <w:shd w:val="clear" w:color="auto" w:fill="DEEAF6" w:themeFill="accent1" w:themeFillTint="33"/>
    </w:tcPr>
  </w:style>
  <w:style w:type="character" w:customStyle="1" w:styleId="FontStyle505">
    <w:name w:val="Font Style505"/>
    <w:basedOn w:val="DefaultParagraphFont"/>
    <w:uiPriority w:val="99"/>
    <w:rsid w:val="00FD7F11"/>
    <w:rPr>
      <w:rFonts w:ascii="Times New Roman" w:hAnsi="Times New Roman" w:cs="Times New Roman"/>
      <w:sz w:val="18"/>
      <w:szCs w:val="18"/>
    </w:rPr>
  </w:style>
  <w:style w:type="character" w:customStyle="1" w:styleId="StyleStyleUnderlineUnderlineStyleBoldUnderlineIntenseEmphas">
    <w:name w:val="Style Style UnderlineUnderlineStyle Bold UnderlineIntense Emphas..."/>
    <w:basedOn w:val="DefaultParagraphFont"/>
    <w:rsid w:val="00FD7F11"/>
    <w:rPr>
      <w:b w:val="0"/>
      <w:sz w:val="22"/>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FD7F11"/>
    <w:rPr>
      <w:b w:val="0"/>
      <w:sz w:val="24"/>
      <w:u w:val="single"/>
      <w:bdr w:val="none" w:sz="0" w:space="0" w:color="auto"/>
    </w:rPr>
  </w:style>
  <w:style w:type="character" w:customStyle="1" w:styleId="Bodytext11">
    <w:name w:val="Body text (11)"/>
    <w:rsid w:val="00FD7F11"/>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FD7F11"/>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FD7F11"/>
  </w:style>
  <w:style w:type="paragraph" w:customStyle="1" w:styleId="Style5">
    <w:name w:val="Style5"/>
    <w:basedOn w:val="Normal"/>
    <w:link w:val="Style5Char"/>
    <w:uiPriority w:val="4"/>
    <w:qFormat/>
    <w:rsid w:val="00FD7F11"/>
    <w:pPr>
      <w:spacing w:after="0" w:line="240" w:lineRule="auto"/>
      <w:ind w:left="432" w:right="432"/>
      <w:jc w:val="both"/>
    </w:pPr>
    <w:rPr>
      <w:rFonts w:eastAsia="Times New Roman"/>
      <w:sz w:val="20"/>
    </w:rPr>
  </w:style>
  <w:style w:type="character" w:customStyle="1" w:styleId="Style5Char">
    <w:name w:val="Style5 Char"/>
    <w:link w:val="Style5"/>
    <w:uiPriority w:val="4"/>
    <w:rsid w:val="00FD7F11"/>
    <w:rPr>
      <w:rFonts w:ascii="Calibri" w:eastAsia="Times New Roman" w:hAnsi="Calibri"/>
      <w:sz w:val="20"/>
    </w:rPr>
  </w:style>
  <w:style w:type="paragraph" w:customStyle="1" w:styleId="Style100">
    <w:name w:val="Style10"/>
    <w:basedOn w:val="Normal"/>
    <w:link w:val="Style10Char"/>
    <w:qFormat/>
    <w:rsid w:val="00FD7F11"/>
    <w:pPr>
      <w:spacing w:after="0" w:line="240" w:lineRule="auto"/>
      <w:ind w:right="432"/>
    </w:pPr>
    <w:rPr>
      <w:rFonts w:eastAsia="Times New Roman"/>
      <w:b/>
      <w:sz w:val="24"/>
    </w:rPr>
  </w:style>
  <w:style w:type="character" w:customStyle="1" w:styleId="Style10Char">
    <w:name w:val="Style10 Char"/>
    <w:link w:val="Style100"/>
    <w:rsid w:val="00FD7F11"/>
    <w:rPr>
      <w:rFonts w:ascii="Calibri" w:eastAsia="Times New Roman" w:hAnsi="Calibri"/>
      <w:b/>
      <w:sz w:val="24"/>
    </w:rPr>
  </w:style>
  <w:style w:type="character" w:customStyle="1" w:styleId="StyleStyleBoldUnderlineUnderlineapple-style-span6ptBoldK">
    <w:name w:val="Style Style Bold UnderlineUnderlineapple-style-span + 6 ptBoldK..."/>
    <w:basedOn w:val="DefaultParagraphFont"/>
    <w:rsid w:val="00FD7F11"/>
    <w:rPr>
      <w:b w:val="0"/>
      <w:bCs w:val="0"/>
      <w:sz w:val="22"/>
      <w:u w:val="single"/>
      <w:bdr w:val="none" w:sz="0" w:space="0" w:color="auto"/>
    </w:rPr>
  </w:style>
  <w:style w:type="paragraph" w:customStyle="1" w:styleId="UnderlinedEv">
    <w:name w:val="Underlined Ev"/>
    <w:basedOn w:val="Normal"/>
    <w:next w:val="Normal"/>
    <w:link w:val="UnderlinedEvChar"/>
    <w:qFormat/>
    <w:rsid w:val="00FD7F11"/>
    <w:pPr>
      <w:spacing w:after="0" w:line="240" w:lineRule="auto"/>
    </w:pPr>
    <w:rPr>
      <w:rFonts w:ascii="Garamond" w:eastAsia="Calibri" w:hAnsi="Garamond"/>
      <w:szCs w:val="20"/>
      <w:u w:val="single"/>
    </w:rPr>
  </w:style>
  <w:style w:type="character" w:customStyle="1" w:styleId="UnderlinedEvChar">
    <w:name w:val="Underlined Ev Char"/>
    <w:basedOn w:val="DefaultParagraphFont"/>
    <w:link w:val="UnderlinedEv"/>
    <w:rsid w:val="00FD7F11"/>
    <w:rPr>
      <w:rFonts w:ascii="Garamond" w:eastAsia="Calibri" w:hAnsi="Garamond"/>
      <w:szCs w:val="20"/>
      <w:u w:val="single"/>
    </w:rPr>
  </w:style>
  <w:style w:type="character" w:customStyle="1" w:styleId="StyleUnderlineBorderSinglesolidlineAuto225ptLine">
    <w:name w:val="Style Underline Border: : (Single solid line Auto  2.25 pt Line ..."/>
    <w:basedOn w:val="DefaultParagraphFont"/>
    <w:rsid w:val="00FD7F11"/>
    <w:rPr>
      <w:u w:val="single"/>
      <w:bdr w:val="none" w:sz="0" w:space="0" w:color="auto"/>
    </w:rPr>
  </w:style>
  <w:style w:type="paragraph" w:customStyle="1" w:styleId="BodyText20">
    <w:name w:val="Body Text2"/>
    <w:basedOn w:val="Normal"/>
    <w:link w:val="Bodytext6"/>
    <w:rsid w:val="00FD7F11"/>
    <w:pPr>
      <w:shd w:val="clear" w:color="auto" w:fill="FFFFFF"/>
      <w:spacing w:before="180" w:after="240" w:line="259" w:lineRule="exact"/>
      <w:jc w:val="both"/>
    </w:pPr>
    <w:rPr>
      <w:rFonts w:asciiTheme="minorHAnsi" w:hAnsiTheme="minorHAnsi"/>
    </w:rPr>
  </w:style>
  <w:style w:type="character" w:customStyle="1" w:styleId="ColorfulGrid-Accent1Char">
    <w:name w:val="Colorful Grid - Accent 1 Char"/>
    <w:aliases w:val="quote Char"/>
    <w:uiPriority w:val="29"/>
    <w:locked/>
    <w:rsid w:val="00FD7F11"/>
    <w:rPr>
      <w:rFonts w:ascii="Times New Roman" w:eastAsia="Times New Roman" w:hAnsi="Times New Roman" w:cs="Times New Roman" w:hint="default"/>
      <w:i/>
      <w:iCs/>
      <w:color w:val="000000"/>
      <w:szCs w:val="24"/>
    </w:rPr>
  </w:style>
  <w:style w:type="character" w:customStyle="1" w:styleId="UnderlinedEvidenceCharChar">
    <w:name w:val="Underlined Evidence Char Char"/>
    <w:rsid w:val="00FD7F11"/>
    <w:rPr>
      <w:rFonts w:ascii="Verdana" w:hAnsi="Verdana" w:hint="default"/>
      <w:sz w:val="21"/>
      <w:szCs w:val="21"/>
      <w:u w:val="thick"/>
      <w:lang w:val="en-US" w:eastAsia="en-US" w:bidi="ar-SA"/>
    </w:rPr>
  </w:style>
  <w:style w:type="character" w:customStyle="1" w:styleId="role">
    <w:name w:val="role"/>
    <w:rsid w:val="00FD7F11"/>
  </w:style>
  <w:style w:type="character" w:customStyle="1" w:styleId="pagination0">
    <w:name w:val="pagination"/>
    <w:basedOn w:val="DefaultParagraphFont"/>
    <w:rsid w:val="00FD7F11"/>
  </w:style>
  <w:style w:type="character" w:customStyle="1" w:styleId="doi">
    <w:name w:val="doi"/>
    <w:basedOn w:val="DefaultParagraphFont"/>
    <w:rsid w:val="00FD7F11"/>
  </w:style>
  <w:style w:type="character" w:customStyle="1" w:styleId="bodycontents">
    <w:name w:val="bodycontents"/>
    <w:basedOn w:val="DefaultParagraphFont"/>
    <w:rsid w:val="00FD7F11"/>
  </w:style>
  <w:style w:type="character" w:customStyle="1" w:styleId="comma">
    <w:name w:val="comma"/>
    <w:basedOn w:val="DefaultParagraphFont"/>
    <w:rsid w:val="00FD7F11"/>
  </w:style>
  <w:style w:type="character" w:customStyle="1" w:styleId="pad5right">
    <w:name w:val="pad5right"/>
    <w:basedOn w:val="DefaultParagraphFont"/>
    <w:rsid w:val="00FD7F11"/>
  </w:style>
  <w:style w:type="character" w:customStyle="1" w:styleId="pnumber">
    <w:name w:val="pnumber"/>
    <w:rsid w:val="00FD7F11"/>
  </w:style>
  <w:style w:type="character" w:customStyle="1" w:styleId="ital">
    <w:name w:val="ital"/>
    <w:rsid w:val="00FD7F11"/>
  </w:style>
  <w:style w:type="character" w:customStyle="1" w:styleId="orgdiv">
    <w:name w:val="orgdiv"/>
    <w:rsid w:val="00FD7F11"/>
  </w:style>
  <w:style w:type="character" w:customStyle="1" w:styleId="orgname">
    <w:name w:val="orgname"/>
    <w:rsid w:val="00FD7F11"/>
  </w:style>
  <w:style w:type="character" w:customStyle="1" w:styleId="city">
    <w:name w:val="city"/>
    <w:rsid w:val="00FD7F11"/>
  </w:style>
  <w:style w:type="character" w:customStyle="1" w:styleId="state">
    <w:name w:val="state"/>
    <w:rsid w:val="00FD7F11"/>
  </w:style>
  <w:style w:type="character" w:customStyle="1" w:styleId="country">
    <w:name w:val="country"/>
    <w:rsid w:val="00FD7F11"/>
  </w:style>
  <w:style w:type="character" w:customStyle="1" w:styleId="readChar">
    <w:name w:val="read Char"/>
    <w:rsid w:val="00FD7F11"/>
    <w:rPr>
      <w:szCs w:val="22"/>
      <w:u w:val="single"/>
      <w:lang w:val="en-US" w:eastAsia="en-US" w:bidi="ar-SA"/>
    </w:rPr>
  </w:style>
  <w:style w:type="character" w:customStyle="1" w:styleId="divider">
    <w:name w:val="divider"/>
    <w:basedOn w:val="DefaultParagraphFont"/>
    <w:rsid w:val="00FD7F11"/>
  </w:style>
  <w:style w:type="character" w:customStyle="1" w:styleId="blogdate">
    <w:name w:val="blogdate"/>
    <w:basedOn w:val="DefaultParagraphFont"/>
    <w:rsid w:val="00FD7F11"/>
  </w:style>
  <w:style w:type="character" w:customStyle="1" w:styleId="ticker">
    <w:name w:val="ticker"/>
    <w:basedOn w:val="DefaultParagraphFont"/>
    <w:rsid w:val="00FD7F11"/>
  </w:style>
  <w:style w:type="character" w:customStyle="1" w:styleId="posted">
    <w:name w:val="posted"/>
    <w:basedOn w:val="DefaultParagraphFont"/>
    <w:rsid w:val="00FD7F11"/>
  </w:style>
  <w:style w:type="character" w:customStyle="1" w:styleId="time">
    <w:name w:val="time"/>
    <w:basedOn w:val="DefaultParagraphFont"/>
    <w:rsid w:val="00FD7F11"/>
  </w:style>
  <w:style w:type="character" w:customStyle="1" w:styleId="dot">
    <w:name w:val="dot"/>
    <w:basedOn w:val="DefaultParagraphFont"/>
    <w:rsid w:val="00FD7F11"/>
  </w:style>
  <w:style w:type="character" w:customStyle="1" w:styleId="hn-date">
    <w:name w:val="hn-date"/>
    <w:basedOn w:val="DefaultParagraphFont"/>
    <w:rsid w:val="00FD7F11"/>
  </w:style>
  <w:style w:type="character" w:customStyle="1" w:styleId="location">
    <w:name w:val="location"/>
    <w:basedOn w:val="DefaultParagraphFont"/>
    <w:rsid w:val="00FD7F11"/>
  </w:style>
  <w:style w:type="character" w:customStyle="1" w:styleId="dropcap-letter">
    <w:name w:val="dropcap-letter"/>
    <w:basedOn w:val="DefaultParagraphFont"/>
    <w:rsid w:val="00FD7F11"/>
  </w:style>
  <w:style w:type="character" w:customStyle="1" w:styleId="offscreen">
    <w:name w:val="offscreen"/>
    <w:basedOn w:val="DefaultParagraphFont"/>
    <w:rsid w:val="00FD7F11"/>
  </w:style>
  <w:style w:type="character" w:customStyle="1" w:styleId="linked-in">
    <w:name w:val="linked-in"/>
    <w:basedOn w:val="DefaultParagraphFont"/>
    <w:rsid w:val="00FD7F11"/>
  </w:style>
  <w:style w:type="character" w:customStyle="1" w:styleId="divs">
    <w:name w:val="divs"/>
    <w:basedOn w:val="DefaultParagraphFont"/>
    <w:rsid w:val="00FD7F11"/>
  </w:style>
  <w:style w:type="character" w:customStyle="1" w:styleId="CardUnderlineChar0">
    <w:name w:val="Card Underline Char"/>
    <w:locked/>
    <w:rsid w:val="00FD7F11"/>
    <w:rPr>
      <w:szCs w:val="24"/>
      <w:u w:val="single"/>
    </w:rPr>
  </w:style>
  <w:style w:type="character" w:customStyle="1" w:styleId="h4">
    <w:name w:val="h4"/>
    <w:rsid w:val="00FD7F11"/>
  </w:style>
  <w:style w:type="character" w:customStyle="1" w:styleId="Date2">
    <w:name w:val="Date2"/>
    <w:rsid w:val="00FD7F11"/>
  </w:style>
  <w:style w:type="character" w:customStyle="1" w:styleId="entry-title">
    <w:name w:val="entry-title"/>
    <w:basedOn w:val="DefaultParagraphFont"/>
    <w:rsid w:val="00FD7F11"/>
  </w:style>
  <w:style w:type="character" w:customStyle="1" w:styleId="postheader">
    <w:name w:val="postheader"/>
    <w:basedOn w:val="DefaultParagraphFont"/>
    <w:rsid w:val="00FD7F11"/>
  </w:style>
  <w:style w:type="numbering" w:customStyle="1" w:styleId="1ai1">
    <w:name w:val="1 / a / i1"/>
    <w:rsid w:val="00FD7F11"/>
    <w:pPr>
      <w:numPr>
        <w:numId w:val="13"/>
      </w:numPr>
    </w:pPr>
  </w:style>
  <w:style w:type="numbering" w:styleId="1ai">
    <w:name w:val="Outline List 1"/>
    <w:basedOn w:val="NoList"/>
    <w:unhideWhenUsed/>
    <w:rsid w:val="00FD7F11"/>
    <w:pPr>
      <w:numPr>
        <w:numId w:val="14"/>
      </w:numPr>
    </w:pPr>
  </w:style>
  <w:style w:type="numbering" w:customStyle="1" w:styleId="NoList6">
    <w:name w:val="No List6"/>
    <w:next w:val="NoList"/>
    <w:uiPriority w:val="99"/>
    <w:semiHidden/>
    <w:unhideWhenUsed/>
    <w:rsid w:val="00FD7F11"/>
  </w:style>
  <w:style w:type="numbering" w:customStyle="1" w:styleId="NoList7">
    <w:name w:val="No List7"/>
    <w:next w:val="NoList"/>
    <w:semiHidden/>
    <w:unhideWhenUsed/>
    <w:rsid w:val="00FD7F11"/>
  </w:style>
  <w:style w:type="paragraph" w:styleId="Index2">
    <w:name w:val="index 2"/>
    <w:basedOn w:val="Normal"/>
    <w:next w:val="Normal"/>
    <w:autoRedefine/>
    <w:rsid w:val="00FD7F11"/>
    <w:pPr>
      <w:spacing w:after="200" w:line="276" w:lineRule="auto"/>
      <w:ind w:left="400" w:hanging="200"/>
    </w:pPr>
    <w:rPr>
      <w:bCs/>
    </w:rPr>
  </w:style>
  <w:style w:type="paragraph" w:styleId="Index3">
    <w:name w:val="index 3"/>
    <w:basedOn w:val="Normal"/>
    <w:next w:val="Normal"/>
    <w:autoRedefine/>
    <w:rsid w:val="00FD7F11"/>
    <w:pPr>
      <w:spacing w:after="200" w:line="276" w:lineRule="auto"/>
      <w:ind w:left="600" w:hanging="200"/>
    </w:pPr>
    <w:rPr>
      <w:bCs/>
    </w:rPr>
  </w:style>
  <w:style w:type="paragraph" w:styleId="Index4">
    <w:name w:val="index 4"/>
    <w:basedOn w:val="Normal"/>
    <w:next w:val="Normal"/>
    <w:autoRedefine/>
    <w:rsid w:val="00FD7F11"/>
    <w:pPr>
      <w:spacing w:after="200" w:line="276" w:lineRule="auto"/>
      <w:ind w:left="800" w:hanging="200"/>
    </w:pPr>
    <w:rPr>
      <w:bCs/>
    </w:rPr>
  </w:style>
  <w:style w:type="paragraph" w:styleId="Index5">
    <w:name w:val="index 5"/>
    <w:basedOn w:val="Normal"/>
    <w:next w:val="Normal"/>
    <w:autoRedefine/>
    <w:rsid w:val="00FD7F11"/>
    <w:pPr>
      <w:spacing w:after="200" w:line="276" w:lineRule="auto"/>
      <w:ind w:left="1000" w:hanging="200"/>
    </w:pPr>
    <w:rPr>
      <w:bCs/>
    </w:rPr>
  </w:style>
  <w:style w:type="paragraph" w:styleId="Index6">
    <w:name w:val="index 6"/>
    <w:basedOn w:val="Normal"/>
    <w:next w:val="Normal"/>
    <w:autoRedefine/>
    <w:rsid w:val="00FD7F11"/>
    <w:pPr>
      <w:spacing w:after="200" w:line="276" w:lineRule="auto"/>
      <w:ind w:left="1200" w:hanging="200"/>
    </w:pPr>
    <w:rPr>
      <w:bCs/>
    </w:rPr>
  </w:style>
  <w:style w:type="paragraph" w:styleId="Index7">
    <w:name w:val="index 7"/>
    <w:basedOn w:val="Normal"/>
    <w:next w:val="Normal"/>
    <w:autoRedefine/>
    <w:rsid w:val="00FD7F11"/>
    <w:pPr>
      <w:spacing w:after="200" w:line="276" w:lineRule="auto"/>
      <w:ind w:left="1400" w:hanging="200"/>
    </w:pPr>
    <w:rPr>
      <w:bCs/>
    </w:rPr>
  </w:style>
  <w:style w:type="paragraph" w:styleId="Index8">
    <w:name w:val="index 8"/>
    <w:basedOn w:val="Normal"/>
    <w:next w:val="Normal"/>
    <w:autoRedefine/>
    <w:rsid w:val="00FD7F11"/>
    <w:pPr>
      <w:spacing w:after="200" w:line="276" w:lineRule="auto"/>
      <w:ind w:left="1600" w:hanging="200"/>
    </w:pPr>
    <w:rPr>
      <w:bCs/>
    </w:rPr>
  </w:style>
  <w:style w:type="paragraph" w:styleId="Index9">
    <w:name w:val="index 9"/>
    <w:basedOn w:val="Normal"/>
    <w:next w:val="Normal"/>
    <w:autoRedefine/>
    <w:rsid w:val="00FD7F11"/>
    <w:pPr>
      <w:spacing w:after="200" w:line="276" w:lineRule="auto"/>
      <w:ind w:left="1800" w:hanging="200"/>
    </w:pPr>
    <w:rPr>
      <w:bCs/>
    </w:rPr>
  </w:style>
  <w:style w:type="paragraph" w:styleId="IndexHeading">
    <w:name w:val="index heading"/>
    <w:basedOn w:val="Normal"/>
    <w:next w:val="Index1"/>
    <w:rsid w:val="00FD7F11"/>
    <w:pPr>
      <w:spacing w:after="200" w:line="276" w:lineRule="auto"/>
    </w:pPr>
    <w:rPr>
      <w:bCs/>
    </w:rPr>
  </w:style>
  <w:style w:type="numbering" w:customStyle="1" w:styleId="NoList8">
    <w:name w:val="No List8"/>
    <w:next w:val="NoList"/>
    <w:semiHidden/>
    <w:unhideWhenUsed/>
    <w:rsid w:val="00FD7F11"/>
  </w:style>
  <w:style w:type="numbering" w:customStyle="1" w:styleId="NoList9">
    <w:name w:val="No List9"/>
    <w:next w:val="NoList"/>
    <w:semiHidden/>
    <w:unhideWhenUsed/>
    <w:rsid w:val="00FD7F11"/>
  </w:style>
  <w:style w:type="numbering" w:customStyle="1" w:styleId="NoList10">
    <w:name w:val="No List10"/>
    <w:next w:val="NoList"/>
    <w:semiHidden/>
    <w:unhideWhenUsed/>
    <w:rsid w:val="00FD7F11"/>
  </w:style>
  <w:style w:type="numbering" w:customStyle="1" w:styleId="NoList13">
    <w:name w:val="No List13"/>
    <w:next w:val="NoList"/>
    <w:semiHidden/>
    <w:unhideWhenUsed/>
    <w:rsid w:val="00FD7F11"/>
  </w:style>
  <w:style w:type="numbering" w:customStyle="1" w:styleId="NoList14">
    <w:name w:val="No List14"/>
    <w:next w:val="NoList"/>
    <w:semiHidden/>
    <w:unhideWhenUsed/>
    <w:rsid w:val="00FD7F11"/>
  </w:style>
  <w:style w:type="numbering" w:customStyle="1" w:styleId="NoList15">
    <w:name w:val="No List15"/>
    <w:next w:val="NoList"/>
    <w:uiPriority w:val="99"/>
    <w:semiHidden/>
    <w:unhideWhenUsed/>
    <w:rsid w:val="00FD7F11"/>
  </w:style>
  <w:style w:type="numbering" w:customStyle="1" w:styleId="NoList16">
    <w:name w:val="No List16"/>
    <w:next w:val="NoList"/>
    <w:uiPriority w:val="99"/>
    <w:semiHidden/>
    <w:unhideWhenUsed/>
    <w:rsid w:val="00FD7F11"/>
  </w:style>
  <w:style w:type="numbering" w:customStyle="1" w:styleId="NoList17">
    <w:name w:val="No List17"/>
    <w:next w:val="NoList"/>
    <w:semiHidden/>
    <w:unhideWhenUsed/>
    <w:rsid w:val="00FD7F11"/>
  </w:style>
  <w:style w:type="numbering" w:customStyle="1" w:styleId="NoList18">
    <w:name w:val="No List18"/>
    <w:next w:val="NoList"/>
    <w:uiPriority w:val="99"/>
    <w:semiHidden/>
    <w:unhideWhenUsed/>
    <w:rsid w:val="00FD7F11"/>
  </w:style>
  <w:style w:type="numbering" w:customStyle="1" w:styleId="NoList19">
    <w:name w:val="No List19"/>
    <w:next w:val="NoList"/>
    <w:uiPriority w:val="99"/>
    <w:semiHidden/>
    <w:unhideWhenUsed/>
    <w:rsid w:val="00FD7F11"/>
  </w:style>
  <w:style w:type="numbering" w:customStyle="1" w:styleId="NoList20">
    <w:name w:val="No List20"/>
    <w:next w:val="NoList"/>
    <w:semiHidden/>
    <w:unhideWhenUsed/>
    <w:rsid w:val="00FD7F11"/>
  </w:style>
  <w:style w:type="numbering" w:customStyle="1" w:styleId="NoList31">
    <w:name w:val="No List31"/>
    <w:next w:val="NoList"/>
    <w:semiHidden/>
    <w:unhideWhenUsed/>
    <w:rsid w:val="00FD7F11"/>
  </w:style>
  <w:style w:type="numbering" w:customStyle="1" w:styleId="NoList41">
    <w:name w:val="No List41"/>
    <w:next w:val="NoList"/>
    <w:semiHidden/>
    <w:unhideWhenUsed/>
    <w:rsid w:val="00FD7F11"/>
  </w:style>
  <w:style w:type="numbering" w:customStyle="1" w:styleId="NoList51">
    <w:name w:val="No List51"/>
    <w:next w:val="NoList"/>
    <w:semiHidden/>
    <w:unhideWhenUsed/>
    <w:rsid w:val="00FD7F11"/>
  </w:style>
  <w:style w:type="numbering" w:customStyle="1" w:styleId="NoList61">
    <w:name w:val="No List61"/>
    <w:next w:val="NoList"/>
    <w:semiHidden/>
    <w:unhideWhenUsed/>
    <w:rsid w:val="00FD7F11"/>
  </w:style>
  <w:style w:type="numbering" w:customStyle="1" w:styleId="NoList71">
    <w:name w:val="No List71"/>
    <w:next w:val="NoList"/>
    <w:semiHidden/>
    <w:unhideWhenUsed/>
    <w:rsid w:val="00FD7F11"/>
  </w:style>
  <w:style w:type="numbering" w:customStyle="1" w:styleId="NoList81">
    <w:name w:val="No List81"/>
    <w:next w:val="NoList"/>
    <w:semiHidden/>
    <w:unhideWhenUsed/>
    <w:rsid w:val="00FD7F11"/>
  </w:style>
  <w:style w:type="numbering" w:customStyle="1" w:styleId="NoList91">
    <w:name w:val="No List91"/>
    <w:next w:val="NoList"/>
    <w:semiHidden/>
    <w:unhideWhenUsed/>
    <w:rsid w:val="00FD7F11"/>
  </w:style>
  <w:style w:type="numbering" w:customStyle="1" w:styleId="NoList101">
    <w:name w:val="No List101"/>
    <w:next w:val="NoList"/>
    <w:uiPriority w:val="99"/>
    <w:semiHidden/>
    <w:unhideWhenUsed/>
    <w:rsid w:val="00FD7F11"/>
  </w:style>
  <w:style w:type="numbering" w:customStyle="1" w:styleId="NoList121">
    <w:name w:val="No List121"/>
    <w:next w:val="NoList"/>
    <w:semiHidden/>
    <w:unhideWhenUsed/>
    <w:rsid w:val="00FD7F11"/>
  </w:style>
  <w:style w:type="numbering" w:customStyle="1" w:styleId="NoList131">
    <w:name w:val="No List131"/>
    <w:next w:val="NoList"/>
    <w:semiHidden/>
    <w:unhideWhenUsed/>
    <w:rsid w:val="00FD7F11"/>
  </w:style>
  <w:style w:type="numbering" w:customStyle="1" w:styleId="NoList141">
    <w:name w:val="No List141"/>
    <w:next w:val="NoList"/>
    <w:semiHidden/>
    <w:unhideWhenUsed/>
    <w:rsid w:val="00FD7F11"/>
  </w:style>
  <w:style w:type="paragraph" w:customStyle="1" w:styleId="Quote20">
    <w:name w:val="Quote2"/>
    <w:basedOn w:val="Default"/>
    <w:next w:val="Default"/>
    <w:qFormat/>
    <w:rsid w:val="00FD7F11"/>
    <w:rPr>
      <w:rFonts w:eastAsia="Calibri"/>
      <w:color w:val="auto"/>
      <w:szCs w:val="22"/>
    </w:rPr>
  </w:style>
  <w:style w:type="character" w:customStyle="1" w:styleId="StyleLatinBaskervilleUnderline">
    <w:name w:val="Style (Latin) Baskerville Underline"/>
    <w:rsid w:val="00FD7F11"/>
    <w:rPr>
      <w:rFonts w:ascii="Baskerville" w:hAnsi="Baskerville"/>
      <w:sz w:val="26"/>
      <w:u w:val="single"/>
    </w:rPr>
  </w:style>
  <w:style w:type="numbering" w:customStyle="1" w:styleId="NoList22">
    <w:name w:val="No List22"/>
    <w:next w:val="NoList"/>
    <w:semiHidden/>
    <w:unhideWhenUsed/>
    <w:rsid w:val="00FD7F11"/>
  </w:style>
  <w:style w:type="numbering" w:customStyle="1" w:styleId="NoList23">
    <w:name w:val="No List23"/>
    <w:next w:val="NoList"/>
    <w:semiHidden/>
    <w:unhideWhenUsed/>
    <w:rsid w:val="00FD7F11"/>
  </w:style>
  <w:style w:type="numbering" w:customStyle="1" w:styleId="NoList24">
    <w:name w:val="No List24"/>
    <w:next w:val="NoList"/>
    <w:semiHidden/>
    <w:unhideWhenUsed/>
    <w:rsid w:val="00FD7F11"/>
  </w:style>
  <w:style w:type="numbering" w:customStyle="1" w:styleId="NoList25">
    <w:name w:val="No List25"/>
    <w:next w:val="NoList"/>
    <w:semiHidden/>
    <w:unhideWhenUsed/>
    <w:rsid w:val="00FD7F11"/>
  </w:style>
  <w:style w:type="character" w:customStyle="1" w:styleId="StyleStyleUnderline411pt">
    <w:name w:val="Style Style Underline4 + 11 pt"/>
    <w:basedOn w:val="DefaultParagraphFont"/>
    <w:rsid w:val="00FD7F11"/>
    <w:rPr>
      <w:sz w:val="20"/>
      <w:u w:val="single"/>
    </w:rPr>
  </w:style>
  <w:style w:type="character" w:customStyle="1" w:styleId="StyleStyleUnderline411ptBold">
    <w:name w:val="Style Style Underline4 + 11 pt Bold"/>
    <w:basedOn w:val="DefaultParagraphFont"/>
    <w:rsid w:val="00FD7F11"/>
    <w:rPr>
      <w:b/>
      <w:bCs/>
      <w:sz w:val="20"/>
      <w:u w:val="single"/>
    </w:rPr>
  </w:style>
  <w:style w:type="character" w:customStyle="1" w:styleId="StyleStyleUnderline311pt">
    <w:name w:val="Style Style Underline3 + 11 pt"/>
    <w:basedOn w:val="DefaultParagraphFont"/>
    <w:rsid w:val="00FD7F11"/>
    <w:rPr>
      <w:sz w:val="20"/>
      <w:u w:val="single"/>
    </w:rPr>
  </w:style>
  <w:style w:type="character" w:customStyle="1" w:styleId="StyleStyleUnderline311ptBold">
    <w:name w:val="Style Style Underline3 + 11 pt Bold"/>
    <w:basedOn w:val="DefaultParagraphFont"/>
    <w:rsid w:val="00FD7F11"/>
    <w:rPr>
      <w:b/>
      <w:bCs/>
      <w:sz w:val="20"/>
      <w:u w:val="single"/>
    </w:rPr>
  </w:style>
  <w:style w:type="character" w:customStyle="1" w:styleId="dropcap1">
    <w:name w:val="dropcap1"/>
    <w:rsid w:val="00FD7F11"/>
  </w:style>
  <w:style w:type="character" w:customStyle="1" w:styleId="HighlightedUnderlineEmphasis">
    <w:name w:val="Highlighted Underline Emphasis"/>
    <w:rsid w:val="00FD7F11"/>
    <w:rPr>
      <w:rFonts w:ascii="Garamond" w:hAnsi="Garamond" w:cs="Times New Roman"/>
      <w:b/>
      <w:sz w:val="20"/>
      <w:u w:val="single"/>
      <w:bdr w:val="single" w:sz="8" w:space="0" w:color="auto"/>
      <w:shd w:val="clear" w:color="auto" w:fill="FFFF00"/>
    </w:rPr>
  </w:style>
  <w:style w:type="character" w:customStyle="1" w:styleId="StyleStyleBoldUnderlineUnderlineIntenseEmphasis1apple-style-">
    <w:name w:val="Style Style Bold UnderlineUnderlineIntense Emphasis1apple-style-..."/>
    <w:basedOn w:val="DefaultParagraphFont"/>
    <w:rsid w:val="00FD7F11"/>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FD7F11"/>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FD7F11"/>
    <w:rPr>
      <w:rFonts w:ascii="Georgia" w:hAnsi="Georgia"/>
      <w:u w:val="single"/>
    </w:rPr>
  </w:style>
  <w:style w:type="paragraph" w:customStyle="1" w:styleId="StyleCardsGeorgia12ptBoldThickunderlineBorderSin">
    <w:name w:val="Style Cards + Georgia 12 pt Bold Thick underline Border: : (Sin..."/>
    <w:basedOn w:val="Normal"/>
    <w:qFormat/>
    <w:rsid w:val="00FD7F11"/>
    <w:pPr>
      <w:autoSpaceDE w:val="0"/>
      <w:autoSpaceDN w:val="0"/>
      <w:adjustRightInd w:val="0"/>
      <w:spacing w:after="0" w:line="240" w:lineRule="auto"/>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FD7F11"/>
    <w:rPr>
      <w:rFonts w:ascii="Georgia" w:hAnsi="Georgia"/>
      <w:sz w:val="24"/>
      <w:u w:val="single"/>
    </w:rPr>
  </w:style>
  <w:style w:type="paragraph" w:customStyle="1" w:styleId="StyleCardsGeorgia">
    <w:name w:val="Style Cards + Georgia"/>
    <w:basedOn w:val="Normal"/>
    <w:qFormat/>
    <w:rsid w:val="00FD7F11"/>
    <w:pPr>
      <w:autoSpaceDE w:val="0"/>
      <w:autoSpaceDN w:val="0"/>
      <w:adjustRightInd w:val="0"/>
      <w:spacing w:after="0" w:line="240" w:lineRule="auto"/>
      <w:ind w:left="432" w:right="432"/>
    </w:pPr>
    <w:rPr>
      <w:sz w:val="20"/>
      <w:szCs w:val="20"/>
    </w:rPr>
  </w:style>
  <w:style w:type="paragraph" w:customStyle="1" w:styleId="StyleunderlinedLatinGeorgiaBoldThickunderlineBorder">
    <w:name w:val="Style underlined + (Latin) Georgia Bold Thick underline Border: ..."/>
    <w:qFormat/>
    <w:rsid w:val="00FD7F11"/>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qFormat/>
    <w:rsid w:val="00FD7F11"/>
    <w:pPr>
      <w:spacing w:after="200" w:line="276" w:lineRule="auto"/>
      <w:contextualSpacing/>
    </w:pPr>
    <w:rPr>
      <w:rFonts w:eastAsia="Malgun Gothic"/>
      <w:sz w:val="24"/>
      <w:u w:val="single"/>
    </w:rPr>
  </w:style>
  <w:style w:type="character" w:customStyle="1" w:styleId="StyleStyleBoldUnderlineUnderlineIntenseEmphasis1apple-style-1">
    <w:name w:val="Style Style Bold UnderlineUnderlineIntense Emphasis1apple-style-...1"/>
    <w:basedOn w:val="DefaultParagraphFont"/>
    <w:rsid w:val="00FD7F11"/>
    <w:rPr>
      <w:b w:val="0"/>
      <w:bCs w:val="0"/>
      <w:sz w:val="14"/>
      <w:u w:val="none"/>
    </w:rPr>
  </w:style>
  <w:style w:type="character" w:customStyle="1" w:styleId="StyleStyleBoldUnderlineIntenseEmphasis1UnderlineIntenseEmph">
    <w:name w:val="Style Style Bold UnderlineIntense Emphasis1UnderlineIntense Emph..."/>
    <w:basedOn w:val="DefaultParagraphFont"/>
    <w:rsid w:val="00FD7F11"/>
    <w:rPr>
      <w:b w:val="0"/>
      <w:bCs w:val="0"/>
      <w:sz w:val="22"/>
      <w:u w:val="single"/>
      <w:bdr w:val="none" w:sz="0" w:space="0" w:color="auto"/>
    </w:rPr>
  </w:style>
  <w:style w:type="character" w:customStyle="1" w:styleId="maintitle">
    <w:name w:val="maintitle"/>
    <w:basedOn w:val="DefaultParagraphFont"/>
    <w:rsid w:val="00FD7F11"/>
  </w:style>
  <w:style w:type="character" w:customStyle="1" w:styleId="cit-title">
    <w:name w:val="cit-title"/>
    <w:basedOn w:val="DefaultParagraphFont"/>
    <w:rsid w:val="00FD7F11"/>
  </w:style>
  <w:style w:type="paragraph" w:customStyle="1" w:styleId="txttitle">
    <w:name w:val="txttitle"/>
    <w:basedOn w:val="Normal"/>
    <w:rsid w:val="00FD7F11"/>
    <w:pPr>
      <w:spacing w:before="100" w:beforeAutospacing="1" w:after="100" w:afterAutospacing="1" w:line="240" w:lineRule="auto"/>
    </w:pPr>
    <w:rPr>
      <w:sz w:val="24"/>
    </w:rPr>
  </w:style>
  <w:style w:type="character" w:customStyle="1" w:styleId="volume">
    <w:name w:val="volume"/>
    <w:basedOn w:val="DefaultParagraphFont"/>
    <w:rsid w:val="00FD7F11"/>
  </w:style>
  <w:style w:type="character" w:customStyle="1" w:styleId="z3988">
    <w:name w:val="z3988"/>
    <w:basedOn w:val="DefaultParagraphFont"/>
    <w:rsid w:val="00FD7F11"/>
  </w:style>
  <w:style w:type="paragraph" w:customStyle="1" w:styleId="SmallCards">
    <w:name w:val="Small Cards"/>
    <w:basedOn w:val="Normal"/>
    <w:autoRedefine/>
    <w:rsid w:val="00FD7F11"/>
    <w:pPr>
      <w:spacing w:after="0" w:line="240" w:lineRule="auto"/>
    </w:pPr>
    <w:rPr>
      <w:rFonts w:eastAsia="Times New Roman"/>
      <w:szCs w:val="20"/>
    </w:rPr>
  </w:style>
  <w:style w:type="character" w:customStyle="1" w:styleId="freeaccess">
    <w:name w:val="freeaccess"/>
    <w:basedOn w:val="DefaultParagraphFont"/>
    <w:rsid w:val="00FD7F11"/>
  </w:style>
  <w:style w:type="character" w:customStyle="1" w:styleId="person-name">
    <w:name w:val="person-name"/>
    <w:basedOn w:val="DefaultParagraphFont"/>
    <w:rsid w:val="00FD7F11"/>
  </w:style>
  <w:style w:type="character" w:customStyle="1" w:styleId="articoloinside">
    <w:name w:val="articolo_inside"/>
    <w:rsid w:val="00FD7F11"/>
  </w:style>
  <w:style w:type="paragraph" w:customStyle="1" w:styleId="pagetools">
    <w:name w:val="pagetools"/>
    <w:basedOn w:val="Normal"/>
    <w:qFormat/>
    <w:rsid w:val="00FD7F11"/>
    <w:pPr>
      <w:spacing w:before="100" w:beforeAutospacing="1" w:after="100" w:afterAutospacing="1" w:line="240" w:lineRule="auto"/>
    </w:pPr>
    <w:rPr>
      <w:rFonts w:eastAsia="Times New Roman"/>
      <w:sz w:val="24"/>
    </w:rPr>
  </w:style>
  <w:style w:type="character" w:customStyle="1" w:styleId="job">
    <w:name w:val="job"/>
    <w:basedOn w:val="DefaultParagraphFont"/>
    <w:rsid w:val="00FD7F11"/>
  </w:style>
  <w:style w:type="character" w:customStyle="1" w:styleId="company">
    <w:name w:val="company"/>
    <w:basedOn w:val="DefaultParagraphFont"/>
    <w:rsid w:val="00FD7F11"/>
  </w:style>
  <w:style w:type="character" w:customStyle="1" w:styleId="publisher">
    <w:name w:val="publisher"/>
    <w:basedOn w:val="DefaultParagraphFont"/>
    <w:rsid w:val="00FD7F11"/>
  </w:style>
  <w:style w:type="character" w:customStyle="1" w:styleId="pubyear">
    <w:name w:val="pubyear"/>
    <w:basedOn w:val="DefaultParagraphFont"/>
    <w:rsid w:val="00FD7F11"/>
  </w:style>
  <w:style w:type="character" w:customStyle="1" w:styleId="pubcity">
    <w:name w:val="pubcity"/>
    <w:basedOn w:val="DefaultParagraphFont"/>
    <w:rsid w:val="00FD7F11"/>
  </w:style>
  <w:style w:type="paragraph" w:customStyle="1" w:styleId="C-Text">
    <w:name w:val="C-Text"/>
    <w:basedOn w:val="Normal"/>
    <w:qFormat/>
    <w:rsid w:val="00FD7F11"/>
    <w:pPr>
      <w:tabs>
        <w:tab w:val="num" w:pos="720"/>
      </w:tabs>
      <w:spacing w:after="0" w:line="240" w:lineRule="auto"/>
      <w:ind w:left="720" w:hanging="360"/>
    </w:pPr>
    <w:rPr>
      <w:rFonts w:ascii="Garamond" w:hAnsi="Garamond"/>
      <w:sz w:val="24"/>
    </w:rPr>
  </w:style>
  <w:style w:type="paragraph" w:customStyle="1" w:styleId="times">
    <w:name w:val="times"/>
    <w:basedOn w:val="Normal"/>
    <w:qFormat/>
    <w:rsid w:val="00FD7F11"/>
    <w:pPr>
      <w:spacing w:before="100" w:beforeAutospacing="1" w:after="100" w:afterAutospacing="1" w:line="240" w:lineRule="auto"/>
    </w:pPr>
    <w:rPr>
      <w:sz w:val="24"/>
    </w:rPr>
  </w:style>
  <w:style w:type="character" w:customStyle="1" w:styleId="ecdate">
    <w:name w:val="ec_date"/>
    <w:basedOn w:val="DefaultParagraphFont"/>
    <w:rsid w:val="00FD7F11"/>
    <w:rPr>
      <w:rFonts w:ascii="Verdana" w:hAnsi="Verdana" w:hint="default"/>
      <w:sz w:val="20"/>
      <w:szCs w:val="20"/>
      <w:shd w:val="clear" w:color="auto" w:fill="FFFFFF"/>
    </w:rPr>
  </w:style>
  <w:style w:type="paragraph" w:customStyle="1" w:styleId="ecmsonormal">
    <w:name w:val="ec_msonormal"/>
    <w:basedOn w:val="Normal"/>
    <w:qFormat/>
    <w:rsid w:val="00FD7F11"/>
    <w:pPr>
      <w:shd w:val="clear" w:color="auto" w:fill="FFFFFF"/>
      <w:spacing w:before="100" w:beforeAutospacing="1" w:after="100" w:afterAutospacing="1" w:line="240" w:lineRule="auto"/>
      <w:textAlignment w:val="top"/>
    </w:pPr>
    <w:rPr>
      <w:rFonts w:ascii="Verdana" w:hAnsi="Verdana"/>
    </w:rPr>
  </w:style>
  <w:style w:type="character" w:customStyle="1" w:styleId="articletext0">
    <w:name w:val="article_text"/>
    <w:basedOn w:val="DefaultParagraphFont"/>
    <w:rsid w:val="00FD7F11"/>
  </w:style>
  <w:style w:type="character" w:customStyle="1" w:styleId="hittermhilite">
    <w:name w:val="hittermhilite"/>
    <w:basedOn w:val="DefaultParagraphFont"/>
    <w:rsid w:val="00FD7F11"/>
  </w:style>
  <w:style w:type="character" w:customStyle="1" w:styleId="articleheadline">
    <w:name w:val="articleheadline"/>
    <w:basedOn w:val="DefaultParagraphFont"/>
    <w:rsid w:val="00FD7F11"/>
  </w:style>
  <w:style w:type="paragraph" w:customStyle="1" w:styleId="u-intro">
    <w:name w:val="u-intro"/>
    <w:basedOn w:val="Normal"/>
    <w:qFormat/>
    <w:rsid w:val="00FD7F11"/>
    <w:pPr>
      <w:spacing w:before="100" w:beforeAutospacing="1" w:after="100" w:afterAutospacing="1" w:line="240" w:lineRule="auto"/>
    </w:pPr>
    <w:rPr>
      <w:sz w:val="24"/>
    </w:rPr>
  </w:style>
  <w:style w:type="character" w:customStyle="1" w:styleId="u-byline">
    <w:name w:val="u-byline"/>
    <w:basedOn w:val="DefaultParagraphFont"/>
    <w:rsid w:val="00FD7F11"/>
  </w:style>
  <w:style w:type="character" w:customStyle="1" w:styleId="articlebya">
    <w:name w:val="articleby_a"/>
    <w:basedOn w:val="DefaultParagraphFont"/>
    <w:rsid w:val="00FD7F11"/>
  </w:style>
  <w:style w:type="character" w:customStyle="1" w:styleId="popupwinby">
    <w:name w:val="popupwinby"/>
    <w:basedOn w:val="DefaultParagraphFont"/>
    <w:rsid w:val="00FD7F11"/>
  </w:style>
  <w:style w:type="character" w:customStyle="1" w:styleId="storyheader">
    <w:name w:val="storyheader"/>
    <w:basedOn w:val="DefaultParagraphFont"/>
    <w:rsid w:val="00FD7F11"/>
  </w:style>
  <w:style w:type="character" w:customStyle="1" w:styleId="marron">
    <w:name w:val="marron"/>
    <w:basedOn w:val="DefaultParagraphFont"/>
    <w:rsid w:val="00FD7F11"/>
  </w:style>
  <w:style w:type="character" w:customStyle="1" w:styleId="UnderlineChar4Char">
    <w:name w:val="Underline Char4 Char"/>
    <w:basedOn w:val="DefaultParagraphFont"/>
    <w:link w:val="UnderlineChar4"/>
    <w:rsid w:val="00FD7F11"/>
    <w:rPr>
      <w:u w:val="single"/>
    </w:rPr>
  </w:style>
  <w:style w:type="character" w:customStyle="1" w:styleId="BoldandUnderlineChar3Char2">
    <w:name w:val="Bold and Underline Char3 Char2"/>
    <w:basedOn w:val="DefaultParagraphFont"/>
    <w:link w:val="BoldandUnderlineChar3"/>
    <w:rsid w:val="00FD7F11"/>
    <w:rPr>
      <w:b/>
      <w:u w:val="single"/>
    </w:rPr>
  </w:style>
  <w:style w:type="character" w:customStyle="1" w:styleId="LanguageChar">
    <w:name w:val="Language Char"/>
    <w:basedOn w:val="DefaultParagraphFont"/>
    <w:link w:val="Language"/>
    <w:rsid w:val="00FD7F11"/>
    <w:rPr>
      <w:strike/>
      <w:sz w:val="16"/>
      <w:szCs w:val="16"/>
    </w:rPr>
  </w:style>
  <w:style w:type="character" w:customStyle="1" w:styleId="StyleNormalWeb10ptChar">
    <w:name w:val="Style Normal (Web) + 10 pt Char"/>
    <w:basedOn w:val="DefaultParagraphFont"/>
    <w:rsid w:val="00FD7F11"/>
    <w:rPr>
      <w:szCs w:val="24"/>
      <w:lang w:val="en-US" w:eastAsia="en-US" w:bidi="ar-SA"/>
    </w:rPr>
  </w:style>
  <w:style w:type="paragraph" w:customStyle="1" w:styleId="TagCiteShells">
    <w:name w:val="Tag/Cite/Shells"/>
    <w:basedOn w:val="Normal"/>
    <w:qFormat/>
    <w:rsid w:val="00FD7F11"/>
    <w:pPr>
      <w:spacing w:after="0" w:line="240" w:lineRule="auto"/>
    </w:pPr>
    <w:rPr>
      <w:b/>
    </w:rPr>
  </w:style>
  <w:style w:type="paragraph" w:customStyle="1" w:styleId="DefinitionTerm">
    <w:name w:val="Definition Term"/>
    <w:basedOn w:val="Normal"/>
    <w:next w:val="Normal"/>
    <w:qFormat/>
    <w:rsid w:val="00FD7F11"/>
    <w:pPr>
      <w:spacing w:after="0" w:line="240" w:lineRule="auto"/>
    </w:pPr>
    <w:rPr>
      <w:snapToGrid w:val="0"/>
      <w:sz w:val="24"/>
    </w:rPr>
  </w:style>
  <w:style w:type="character" w:customStyle="1" w:styleId="Style3CharChar">
    <w:name w:val="Style3 Char Char"/>
    <w:basedOn w:val="DefaultParagraphFont"/>
    <w:rsid w:val="00FD7F11"/>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qFormat/>
    <w:rsid w:val="00FD7F11"/>
    <w:pPr>
      <w:spacing w:before="480" w:after="60" w:line="240" w:lineRule="auto"/>
    </w:pPr>
    <w:rPr>
      <w:rFonts w:eastAsia="SimSun" w:cs="Times New Roman"/>
      <w:caps/>
      <w:sz w:val="20"/>
      <w:lang w:eastAsia="zh-CN"/>
    </w:rPr>
  </w:style>
  <w:style w:type="character" w:customStyle="1" w:styleId="NormalChar">
    <w:name w:val="Normal Char"/>
    <w:basedOn w:val="DefaultParagraphFont"/>
    <w:rsid w:val="00FD7F11"/>
    <w:rPr>
      <w:lang w:eastAsia="en-US"/>
    </w:rPr>
  </w:style>
  <w:style w:type="character" w:customStyle="1" w:styleId="BoldUnderlineChar3">
    <w:name w:val="Bold + Underline Char"/>
    <w:basedOn w:val="DefaultParagraphFont"/>
    <w:rsid w:val="00FD7F11"/>
    <w:rPr>
      <w:rFonts w:ascii="Georgia" w:eastAsiaTheme="majorEastAsia" w:hAnsi="Georgia" w:cs="Arial"/>
      <w:b/>
      <w:bCs w:val="0"/>
      <w:caps/>
      <w:sz w:val="28"/>
      <w:szCs w:val="36"/>
      <w:u w:val="single"/>
      <w:lang w:val="en-US" w:eastAsia="en-US" w:bidi="ar-SA"/>
    </w:rPr>
  </w:style>
  <w:style w:type="character" w:customStyle="1" w:styleId="citationiacgale">
    <w:name w:val="citation iac gale"/>
    <w:basedOn w:val="DefaultParagraphFont"/>
    <w:rsid w:val="00FD7F11"/>
  </w:style>
  <w:style w:type="character" w:customStyle="1" w:styleId="CharacterStyle7">
    <w:name w:val="Character Style 7"/>
    <w:rsid w:val="00FD7F11"/>
    <w:rPr>
      <w:rFonts w:ascii="Arial Narrow" w:hAnsi="Arial Narrow" w:cs="Arial Narrow"/>
      <w:sz w:val="20"/>
      <w:szCs w:val="20"/>
      <w:u w:val="single"/>
    </w:rPr>
  </w:style>
  <w:style w:type="character" w:customStyle="1" w:styleId="StyleStyle4Char">
    <w:name w:val="Style Style4 + Char"/>
    <w:basedOn w:val="DefaultParagraphFont"/>
    <w:rsid w:val="00FD7F11"/>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FD7F11"/>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qFormat/>
    <w:rsid w:val="00FD7F11"/>
    <w:pPr>
      <w:spacing w:after="0" w:line="240" w:lineRule="auto"/>
    </w:pPr>
    <w:rPr>
      <w:rFonts w:ascii="Verdana" w:hAnsi="Verdana"/>
      <w:sz w:val="21"/>
      <w:szCs w:val="21"/>
      <w:u w:val="thick"/>
    </w:rPr>
  </w:style>
  <w:style w:type="character" w:styleId="PlaceholderText">
    <w:name w:val="Placeholder Text"/>
    <w:basedOn w:val="DefaultParagraphFont"/>
    <w:uiPriority w:val="99"/>
    <w:rsid w:val="00FD7F11"/>
    <w:rPr>
      <w:color w:val="808080"/>
    </w:rPr>
  </w:style>
  <w:style w:type="paragraph" w:customStyle="1" w:styleId="Cite8">
    <w:name w:val="Cite8"/>
    <w:basedOn w:val="Normal"/>
    <w:autoRedefine/>
    <w:qFormat/>
    <w:rsid w:val="00FD7F11"/>
    <w:pPr>
      <w:spacing w:after="0" w:line="240" w:lineRule="auto"/>
    </w:pPr>
    <w:rPr>
      <w:rFonts w:ascii="Arial Narrow" w:eastAsia="Calibri" w:hAnsi="Arial Narrow"/>
    </w:rPr>
  </w:style>
  <w:style w:type="character" w:customStyle="1" w:styleId="BoxX2">
    <w:name w:val="BoxX2"/>
    <w:qFormat/>
    <w:rsid w:val="00FD7F11"/>
    <w:rPr>
      <w:rFonts w:ascii="Times New Roman" w:hAnsi="Times New Roman"/>
      <w:b/>
      <w:sz w:val="22"/>
      <w:u w:val="single"/>
      <w:bdr w:val="single" w:sz="4" w:space="0" w:color="auto"/>
    </w:rPr>
  </w:style>
  <w:style w:type="character" w:customStyle="1" w:styleId="SmallerReal">
    <w:name w:val="SmallerReal"/>
    <w:basedOn w:val="DefaultParagraphFont"/>
    <w:uiPriority w:val="1"/>
    <w:qFormat/>
    <w:rsid w:val="00FD7F11"/>
    <w:rPr>
      <w:rFonts w:ascii="Garamond" w:hAnsi="Garamond" w:hint="default"/>
      <w:sz w:val="16"/>
    </w:rPr>
  </w:style>
  <w:style w:type="paragraph" w:customStyle="1" w:styleId="StyleStyle49pt9">
    <w:name w:val="Style Style4 + 9 pt9"/>
    <w:basedOn w:val="Style4"/>
    <w:link w:val="StyleStyle49pt9Char"/>
    <w:rsid w:val="00FD7F11"/>
    <w:pPr>
      <w:numPr>
        <w:numId w:val="0"/>
      </w:numPr>
    </w:pPr>
    <w:rPr>
      <w:rFonts w:eastAsia="SimSun"/>
      <w:lang w:eastAsia="zh-CN"/>
    </w:rPr>
  </w:style>
  <w:style w:type="character" w:customStyle="1" w:styleId="StyleStyle49pt9Char">
    <w:name w:val="Style Style4 + 9 pt9 Char"/>
    <w:link w:val="StyleStyle49pt9"/>
    <w:rsid w:val="00FD7F11"/>
    <w:rPr>
      <w:rFonts w:ascii="Arial Narrow" w:eastAsia="SimSun" w:hAnsi="Arial Narrow"/>
      <w:szCs w:val="24"/>
      <w:u w:val="single"/>
      <w:lang w:eastAsia="zh-CN"/>
    </w:rPr>
  </w:style>
  <w:style w:type="character" w:customStyle="1" w:styleId="UnderlineCard1">
    <w:name w:val="Underline Card"/>
    <w:uiPriority w:val="6"/>
    <w:qFormat/>
    <w:rsid w:val="00FD7F11"/>
    <w:rPr>
      <w:rFonts w:ascii="Arial" w:hAnsi="Arial"/>
      <w:b w:val="0"/>
      <w:bCs/>
      <w:sz w:val="20"/>
      <w:u w:val="single"/>
    </w:rPr>
  </w:style>
  <w:style w:type="paragraph" w:customStyle="1" w:styleId="2ndLevel-TAG">
    <w:name w:val="2nd Level - TAG"/>
    <w:basedOn w:val="Normal"/>
    <w:next w:val="Normal"/>
    <w:uiPriority w:val="99"/>
    <w:qFormat/>
    <w:rsid w:val="00FD7F11"/>
    <w:pPr>
      <w:spacing w:after="0" w:line="240" w:lineRule="auto"/>
    </w:pPr>
  </w:style>
  <w:style w:type="character" w:customStyle="1" w:styleId="underlining0">
    <w:name w:val="underlining"/>
    <w:rsid w:val="00FD7F11"/>
  </w:style>
  <w:style w:type="character" w:customStyle="1" w:styleId="btitle">
    <w:name w:val="btitle"/>
    <w:rsid w:val="00FD7F11"/>
  </w:style>
  <w:style w:type="character" w:customStyle="1" w:styleId="green">
    <w:name w:val="green"/>
    <w:rsid w:val="00FD7F11"/>
  </w:style>
  <w:style w:type="paragraph" w:customStyle="1" w:styleId="CM14">
    <w:name w:val="CM14"/>
    <w:basedOn w:val="Normal"/>
    <w:uiPriority w:val="99"/>
    <w:qFormat/>
    <w:rsid w:val="00FD7F11"/>
    <w:pPr>
      <w:spacing w:after="0" w:line="240" w:lineRule="auto"/>
    </w:pPr>
  </w:style>
  <w:style w:type="character" w:customStyle="1" w:styleId="BodyText33">
    <w:name w:val="Body Text3"/>
    <w:rsid w:val="00FD7F11"/>
  </w:style>
  <w:style w:type="character" w:customStyle="1" w:styleId="BodytextBold">
    <w:name w:val="Body text + Bold"/>
    <w:rsid w:val="00FD7F11"/>
  </w:style>
  <w:style w:type="character" w:customStyle="1" w:styleId="Bodytext6pt">
    <w:name w:val="Body text + 6 pt"/>
    <w:rsid w:val="00FD7F11"/>
  </w:style>
  <w:style w:type="paragraph" w:customStyle="1" w:styleId="DebateBlocking">
    <w:name w:val="DebateBlocking"/>
    <w:basedOn w:val="Normal"/>
    <w:next w:val="Nothing"/>
    <w:uiPriority w:val="99"/>
    <w:qFormat/>
    <w:rsid w:val="00FD7F11"/>
    <w:pPr>
      <w:spacing w:after="0" w:line="240" w:lineRule="auto"/>
    </w:pPr>
  </w:style>
  <w:style w:type="character" w:customStyle="1" w:styleId="BodytextItalic1">
    <w:name w:val="Body text + Italic1"/>
    <w:aliases w:val="Spacing 0 pt1"/>
    <w:uiPriority w:val="99"/>
    <w:rsid w:val="00FD7F11"/>
    <w:rPr>
      <w:rFonts w:ascii="Sylfaen" w:hAnsi="Sylfaen" w:cs="Sylfaen"/>
      <w:i/>
      <w:iCs/>
      <w:sz w:val="19"/>
      <w:szCs w:val="19"/>
      <w:u w:val="none"/>
      <w:shd w:val="clear" w:color="auto" w:fill="FFFFFF"/>
    </w:rPr>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rsid w:val="00FD7F11"/>
    <w:pPr>
      <w:spacing w:after="0" w:line="240" w:lineRule="auto"/>
    </w:pPr>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FD7F11"/>
    <w:rPr>
      <w:rFonts w:ascii="Georgia" w:hAnsi="Georgia" w:cs="Calibri" w:hint="default"/>
    </w:rPr>
  </w:style>
  <w:style w:type="paragraph" w:customStyle="1" w:styleId="Heading31">
    <w:name w:val="Heading 31"/>
    <w:aliases w:val="Block2,Char4,Tags v 21,3: Cite1,Char11,Underlines1,Heading 3 Char31,Block Writing1,Index Headers1,Bold Cite1,Text 71,Foldover1,Tag Char Char2,Cite 11,Read Char1"/>
    <w:basedOn w:val="Normal"/>
    <w:rsid w:val="00FD7F11"/>
    <w:pPr>
      <w:spacing w:before="100" w:beforeAutospacing="1" w:after="100" w:afterAutospacing="1" w:line="240" w:lineRule="auto"/>
    </w:pPr>
    <w:rPr>
      <w:rFonts w:eastAsia="Times New Roman"/>
      <w:sz w:val="24"/>
    </w:rPr>
  </w:style>
  <w:style w:type="character" w:customStyle="1" w:styleId="created">
    <w:name w:val="created"/>
    <w:basedOn w:val="DefaultParagraphFont"/>
    <w:rsid w:val="00FD7F11"/>
  </w:style>
  <w:style w:type="paragraph" w:customStyle="1" w:styleId="8font">
    <w:name w:val="8font"/>
    <w:basedOn w:val="Normal"/>
    <w:next w:val="Normal"/>
    <w:autoRedefine/>
    <w:qFormat/>
    <w:rsid w:val="00FD7F11"/>
    <w:pPr>
      <w:spacing w:after="0" w:line="240" w:lineRule="auto"/>
    </w:pPr>
    <w:rPr>
      <w:rFonts w:eastAsia="Cambria"/>
      <w:szCs w:val="16"/>
    </w:rPr>
  </w:style>
  <w:style w:type="paragraph" w:customStyle="1" w:styleId="CiteLittle">
    <w:name w:val="Cite Little"/>
    <w:next w:val="Normal"/>
    <w:qFormat/>
    <w:rsid w:val="00FD7F11"/>
    <w:pPr>
      <w:spacing w:after="0" w:line="240" w:lineRule="auto"/>
    </w:pPr>
    <w:rPr>
      <w:rFonts w:ascii="Arial" w:eastAsia="Times New Roman" w:hAnsi="Arial" w:cs="Times New Roman"/>
      <w:bCs/>
      <w:kern w:val="32"/>
      <w:sz w:val="16"/>
      <w:szCs w:val="32"/>
    </w:rPr>
  </w:style>
  <w:style w:type="character" w:customStyle="1" w:styleId="StyleAsianMSMinchoBold">
    <w:name w:val="Style (Asian) MS Mincho Bold"/>
    <w:rsid w:val="00FD7F11"/>
    <w:rPr>
      <w:rFonts w:ascii="Times New Roman" w:eastAsia="MS Mincho" w:hAnsi="Times New Roman"/>
      <w:b/>
      <w:bCs/>
      <w:u w:val="thick"/>
    </w:rPr>
  </w:style>
  <w:style w:type="character" w:customStyle="1" w:styleId="StyleAsianMSMincho">
    <w:name w:val="Style (Asian) MS Mincho"/>
    <w:rsid w:val="00FD7F11"/>
    <w:rPr>
      <w:rFonts w:ascii="Times New Roman" w:eastAsia="MS Mincho" w:hAnsi="Times New Roman"/>
      <w:u w:val="thick"/>
    </w:rPr>
  </w:style>
  <w:style w:type="paragraph" w:customStyle="1" w:styleId="docheader">
    <w:name w:val="doc header"/>
    <w:autoRedefine/>
    <w:qFormat/>
    <w:rsid w:val="00FD7F11"/>
    <w:pPr>
      <w:spacing w:after="0" w:line="240" w:lineRule="auto"/>
    </w:pPr>
    <w:rPr>
      <w:rFonts w:ascii="Times New Roman" w:eastAsia="Malgun Gothic" w:hAnsi="Times New Roman" w:cs="Times New Roman"/>
      <w:b/>
      <w:sz w:val="20"/>
      <w:szCs w:val="24"/>
    </w:rPr>
  </w:style>
  <w:style w:type="paragraph" w:customStyle="1" w:styleId="docfooter">
    <w:name w:val="doc footer"/>
    <w:autoRedefine/>
    <w:qFormat/>
    <w:rsid w:val="00FD7F11"/>
    <w:pPr>
      <w:spacing w:after="0" w:line="240" w:lineRule="auto"/>
      <w:jc w:val="right"/>
    </w:pPr>
    <w:rPr>
      <w:rFonts w:ascii="Times New Roman" w:eastAsia="Malgun Gothic" w:hAnsi="Times New Roman" w:cs="Times New Roman"/>
      <w:b/>
      <w:szCs w:val="24"/>
    </w:rPr>
  </w:style>
  <w:style w:type="character" w:customStyle="1" w:styleId="crosslinkpopup">
    <w:name w:val="crosslinkpopup"/>
    <w:rsid w:val="00FD7F11"/>
  </w:style>
  <w:style w:type="character" w:customStyle="1" w:styleId="CardCharChar1">
    <w:name w:val="Card Char Char1"/>
    <w:rsid w:val="00FD7F11"/>
    <w:rPr>
      <w:b/>
      <w:bCs/>
      <w:sz w:val="28"/>
      <w:szCs w:val="28"/>
    </w:rPr>
  </w:style>
  <w:style w:type="character" w:customStyle="1" w:styleId="CharacterStyle3">
    <w:name w:val="Character Style 3"/>
    <w:uiPriority w:val="99"/>
    <w:rsid w:val="00FD7F11"/>
    <w:rPr>
      <w:sz w:val="18"/>
      <w:szCs w:val="18"/>
    </w:rPr>
  </w:style>
  <w:style w:type="paragraph" w:customStyle="1" w:styleId="bloctitles">
    <w:name w:val="bloc titles"/>
    <w:basedOn w:val="Heading1"/>
    <w:next w:val="Normal"/>
    <w:link w:val="bloctitlesChar"/>
    <w:autoRedefine/>
    <w:qFormat/>
    <w:rsid w:val="00FD7F11"/>
    <w:pPr>
      <w:keepNext w:val="0"/>
      <w:keepLines w:val="0"/>
      <w:pBdr>
        <w:top w:val="none" w:sz="0" w:space="0" w:color="auto"/>
        <w:left w:val="none" w:sz="0" w:space="0" w:color="auto"/>
        <w:bottom w:val="none" w:sz="0" w:space="0" w:color="auto"/>
        <w:right w:val="none" w:sz="0" w:space="0" w:color="auto"/>
      </w:pBdr>
      <w:tabs>
        <w:tab w:val="left" w:pos="7320"/>
      </w:tabs>
      <w:spacing w:before="480" w:line="240" w:lineRule="auto"/>
      <w:contextualSpacing/>
    </w:pPr>
    <w:rPr>
      <w:rFonts w:eastAsia="Times New Roman" w:cs="Times New Roman"/>
      <w:sz w:val="28"/>
      <w:u w:val="single"/>
    </w:rPr>
  </w:style>
  <w:style w:type="character" w:customStyle="1" w:styleId="bloctitlesChar">
    <w:name w:val="bloc titles Char"/>
    <w:link w:val="bloctitles"/>
    <w:rsid w:val="00FD7F11"/>
    <w:rPr>
      <w:rFonts w:ascii="Calibri" w:eastAsia="Times New Roman" w:hAnsi="Calibri" w:cs="Times New Roman"/>
      <w:b/>
      <w:sz w:val="28"/>
      <w:szCs w:val="32"/>
      <w:u w:val="single"/>
    </w:rPr>
  </w:style>
  <w:style w:type="paragraph" w:customStyle="1" w:styleId="blocorganizer">
    <w:name w:val="bloc organizer"/>
    <w:basedOn w:val="Heading1"/>
    <w:next w:val="bloctitles"/>
    <w:link w:val="blocorganizerChar"/>
    <w:autoRedefine/>
    <w:qFormat/>
    <w:rsid w:val="00FD7F11"/>
    <w:pPr>
      <w:keepNext w:val="0"/>
      <w:keepLines w:val="0"/>
      <w:pBdr>
        <w:top w:val="none" w:sz="0" w:space="0" w:color="auto"/>
        <w:left w:val="none" w:sz="0" w:space="0" w:color="auto"/>
        <w:bottom w:val="none" w:sz="0" w:space="0" w:color="auto"/>
        <w:right w:val="none" w:sz="0" w:space="0" w:color="auto"/>
      </w:pBdr>
      <w:spacing w:before="480" w:line="240" w:lineRule="auto"/>
      <w:contextualSpacing/>
    </w:pPr>
    <w:rPr>
      <w:rFonts w:eastAsia="Times New Roman" w:cs="Times New Roman"/>
      <w:sz w:val="4"/>
      <w:u w:val="single"/>
    </w:rPr>
  </w:style>
  <w:style w:type="character" w:customStyle="1" w:styleId="blocorganizerChar">
    <w:name w:val="bloc organizer Char"/>
    <w:link w:val="blocorganizer"/>
    <w:rsid w:val="00FD7F11"/>
    <w:rPr>
      <w:rFonts w:ascii="Calibri" w:eastAsia="Times New Roman" w:hAnsi="Calibri" w:cs="Times New Roman"/>
      <w:b/>
      <w:sz w:val="4"/>
      <w:szCs w:val="32"/>
      <w:u w:val="single"/>
    </w:rPr>
  </w:style>
  <w:style w:type="character" w:customStyle="1" w:styleId="UnderlineBoldChar">
    <w:name w:val="Underline Bold Char"/>
    <w:locked/>
    <w:rsid w:val="00FD7F11"/>
    <w:rPr>
      <w:rFonts w:ascii="Times New Roman" w:eastAsia="Times New Roman" w:hAnsi="Times New Roman" w:cs="Calibri"/>
      <w:b/>
      <w:sz w:val="24"/>
      <w:szCs w:val="20"/>
      <w:u w:val="single"/>
    </w:rPr>
  </w:style>
  <w:style w:type="character" w:customStyle="1" w:styleId="tagChar0">
    <w:name w:val="%tag Char"/>
    <w:link w:val="tag"/>
    <w:uiPriority w:val="99"/>
    <w:rsid w:val="00FD7F11"/>
    <w:rPr>
      <w:rFonts w:ascii="Calibri" w:hAnsi="Calibri"/>
    </w:rPr>
  </w:style>
  <w:style w:type="character" w:customStyle="1" w:styleId="AAAcardChar">
    <w:name w:val="AAAcard Char"/>
    <w:link w:val="AAAcard"/>
    <w:uiPriority w:val="99"/>
    <w:rsid w:val="00FD7F11"/>
    <w:rPr>
      <w:rFonts w:ascii="Calibri" w:hAnsi="Calibri"/>
    </w:rPr>
  </w:style>
  <w:style w:type="character" w:customStyle="1" w:styleId="underlineCharChar0">
    <w:name w:val="underline Char Char"/>
    <w:rsid w:val="00FD7F11"/>
    <w:rPr>
      <w:rFonts w:ascii="Arial Narrow" w:eastAsia="Times New Roman" w:hAnsi="Arial Narrow" w:cs="Calibri"/>
      <w:sz w:val="24"/>
      <w:u w:val="single"/>
    </w:rPr>
  </w:style>
  <w:style w:type="paragraph" w:customStyle="1" w:styleId="tagstyle0">
    <w:name w:val="tagstyle"/>
    <w:basedOn w:val="Normal"/>
    <w:rsid w:val="00FD7F11"/>
    <w:pPr>
      <w:spacing w:before="100" w:beforeAutospacing="1" w:after="100" w:afterAutospacing="1" w:line="240" w:lineRule="auto"/>
    </w:pPr>
    <w:rPr>
      <w:rFonts w:eastAsia="Times New Roman"/>
      <w:sz w:val="24"/>
    </w:rPr>
  </w:style>
  <w:style w:type="character" w:customStyle="1" w:styleId="newsstorytitle">
    <w:name w:val="news_story_title"/>
    <w:rsid w:val="00FD7F11"/>
  </w:style>
  <w:style w:type="character" w:customStyle="1" w:styleId="yqlink">
    <w:name w:val="yqlink"/>
    <w:rsid w:val="00FD7F11"/>
  </w:style>
  <w:style w:type="character" w:customStyle="1" w:styleId="clbody">
    <w:name w:val="clbody"/>
    <w:rsid w:val="00FD7F11"/>
  </w:style>
  <w:style w:type="character" w:customStyle="1" w:styleId="Boxing">
    <w:name w:val="Boxing"/>
    <w:rsid w:val="00FD7F11"/>
    <w:rPr>
      <w:rFonts w:ascii="Arial Narrow" w:hAnsi="Arial Narrow"/>
      <w:dstrike w:val="0"/>
      <w:sz w:val="20"/>
      <w:bdr w:val="single" w:sz="2" w:space="0" w:color="auto"/>
      <w:vertAlign w:val="baseline"/>
    </w:rPr>
  </w:style>
  <w:style w:type="paragraph" w:customStyle="1" w:styleId="Analyticals">
    <w:name w:val="Analyticals"/>
    <w:basedOn w:val="Normal"/>
    <w:rsid w:val="00FD7F11"/>
    <w:pPr>
      <w:spacing w:after="0" w:line="240" w:lineRule="auto"/>
    </w:pPr>
    <w:rPr>
      <w:rFonts w:eastAsia="Times New Roman"/>
      <w:sz w:val="24"/>
    </w:rPr>
  </w:style>
  <w:style w:type="character" w:customStyle="1" w:styleId="norm">
    <w:name w:val="norm"/>
    <w:rsid w:val="00FD7F11"/>
  </w:style>
  <w:style w:type="character" w:customStyle="1" w:styleId="boldandunderlinecharcharcharcharcharcharcharcharcharcharcharcharcharcharcharchar0">
    <w:name w:val="boldandunderlinecharcharcharcharcharcharcharcharcharcharcharcharcharcharcharchar"/>
    <w:rsid w:val="00FD7F11"/>
  </w:style>
  <w:style w:type="character" w:customStyle="1" w:styleId="underlinecharcharcharcharcharcharcharcharcharcharcharcharcharchar0">
    <w:name w:val="underlinecharcharcharcharcharcharcharcharcharcharcharcharcharchar"/>
    <w:rsid w:val="00FD7F11"/>
  </w:style>
  <w:style w:type="character" w:customStyle="1" w:styleId="CharCharCharCharCharChar1Char">
    <w:name w:val="Char Char Char Char Char Char1 Char"/>
    <w:rsid w:val="00FD7F11"/>
    <w:rPr>
      <w:rFonts w:ascii="Times New Roman" w:eastAsia="Times New Roman" w:hAnsi="Times New Roman" w:cs="Times New Roman"/>
      <w:b/>
      <w:sz w:val="24"/>
      <w:szCs w:val="24"/>
    </w:rPr>
  </w:style>
  <w:style w:type="character" w:customStyle="1" w:styleId="Taggin-New">
    <w:name w:val="Taggin - New"/>
    <w:rsid w:val="00FD7F11"/>
    <w:rPr>
      <w:rFonts w:ascii="Arial Narrow" w:hAnsi="Arial Narrow"/>
      <w:b/>
      <w:sz w:val="22"/>
    </w:rPr>
  </w:style>
  <w:style w:type="character" w:customStyle="1" w:styleId="emphasis22">
    <w:name w:val="emphasis2"/>
    <w:rsid w:val="00FD7F11"/>
  </w:style>
  <w:style w:type="character" w:customStyle="1" w:styleId="citechar0">
    <w:name w:val="citechar"/>
    <w:rsid w:val="00FD7F11"/>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FD7F11"/>
    <w:rPr>
      <w:sz w:val="24"/>
      <w:szCs w:val="24"/>
      <w:lang w:val="en-US" w:eastAsia="en-US" w:bidi="ar-SA"/>
    </w:rPr>
  </w:style>
  <w:style w:type="character" w:customStyle="1" w:styleId="NewTag">
    <w:name w:val="NewTag"/>
    <w:uiPriority w:val="1"/>
    <w:qFormat/>
    <w:rsid w:val="00FD7F11"/>
    <w:rPr>
      <w:rFonts w:ascii="Georgia" w:hAnsi="Georgia"/>
      <w:b/>
      <w:sz w:val="24"/>
    </w:rPr>
  </w:style>
  <w:style w:type="character" w:customStyle="1" w:styleId="searchtools-record-title">
    <w:name w:val="searchtools-record-title"/>
    <w:basedOn w:val="DefaultParagraphFont"/>
    <w:rsid w:val="00FD7F11"/>
  </w:style>
  <w:style w:type="character" w:customStyle="1" w:styleId="HighlightedUnderline0">
    <w:name w:val="Highlighted Underline"/>
    <w:basedOn w:val="DefaultParagraphFont"/>
    <w:uiPriority w:val="1"/>
    <w:qFormat/>
    <w:rsid w:val="00FD7F11"/>
    <w:rPr>
      <w:rFonts w:ascii="Arial Narrow" w:hAnsi="Arial Narrow"/>
      <w:b w:val="0"/>
      <w:sz w:val="22"/>
      <w:u w:val="single"/>
      <w:bdr w:val="none" w:sz="0" w:space="0" w:color="auto"/>
      <w:shd w:val="clear" w:color="auto" w:fill="C76361"/>
    </w:rPr>
  </w:style>
  <w:style w:type="character" w:customStyle="1" w:styleId="rightside">
    <w:name w:val="rightside"/>
    <w:rsid w:val="00FD7F11"/>
  </w:style>
  <w:style w:type="character" w:customStyle="1" w:styleId="flourish">
    <w:name w:val="flourish"/>
    <w:rsid w:val="00FD7F11"/>
  </w:style>
  <w:style w:type="character" w:customStyle="1" w:styleId="style150">
    <w:name w:val="style150"/>
    <w:rsid w:val="00FD7F11"/>
  </w:style>
  <w:style w:type="character" w:customStyle="1" w:styleId="head">
    <w:name w:val="head"/>
    <w:rsid w:val="00FD7F11"/>
  </w:style>
  <w:style w:type="character" w:customStyle="1" w:styleId="first-letter">
    <w:name w:val="first-letter"/>
    <w:rsid w:val="00FD7F11"/>
  </w:style>
  <w:style w:type="character" w:customStyle="1" w:styleId="focusparagraph">
    <w:name w:val="focusparagraph"/>
    <w:rsid w:val="00FD7F11"/>
  </w:style>
  <w:style w:type="character" w:customStyle="1" w:styleId="StyleUnderlineCharChar111pt">
    <w:name w:val="Style Underline Char Char1 + 11 pt"/>
    <w:rsid w:val="00FD7F11"/>
    <w:rPr>
      <w:rFonts w:ascii="Times New Roman" w:hAnsi="Times New Roman"/>
      <w:sz w:val="20"/>
      <w:u w:val="single"/>
      <w:lang w:val="en-US" w:eastAsia="en-US" w:bidi="ar-SA"/>
    </w:rPr>
  </w:style>
  <w:style w:type="character" w:customStyle="1" w:styleId="CharChar31">
    <w:name w:val="Char Char31"/>
    <w:rsid w:val="00FD7F11"/>
    <w:rPr>
      <w:rFonts w:cs="Arial"/>
      <w:b/>
      <w:bCs/>
      <w:szCs w:val="32"/>
      <w:lang w:val="en-US" w:eastAsia="en-US" w:bidi="ar-SA"/>
    </w:rPr>
  </w:style>
  <w:style w:type="character" w:customStyle="1" w:styleId="citationgenerated">
    <w:name w:val="citation generated"/>
    <w:rsid w:val="00FD7F11"/>
  </w:style>
  <w:style w:type="character" w:customStyle="1" w:styleId="commentstext0">
    <w:name w:val="comments_text"/>
    <w:uiPriority w:val="99"/>
    <w:rsid w:val="00FD7F11"/>
    <w:rPr>
      <w:rFonts w:cs="Times New Roman"/>
    </w:rPr>
  </w:style>
  <w:style w:type="paragraph" w:customStyle="1" w:styleId="CM25">
    <w:name w:val="CM25"/>
    <w:basedOn w:val="Default"/>
    <w:next w:val="Default"/>
    <w:qFormat/>
    <w:rsid w:val="00FD7F11"/>
    <w:pPr>
      <w:spacing w:after="233" w:line="276" w:lineRule="auto"/>
    </w:pPr>
    <w:rPr>
      <w:rFonts w:ascii="Georgia" w:eastAsia="Calibri" w:hAnsi="Georgia"/>
      <w:color w:val="auto"/>
      <w:sz w:val="22"/>
    </w:rPr>
  </w:style>
  <w:style w:type="character" w:customStyle="1" w:styleId="FontStyle29">
    <w:name w:val="Font Style29"/>
    <w:uiPriority w:val="99"/>
    <w:rsid w:val="00FD7F11"/>
    <w:rPr>
      <w:rFonts w:ascii="Arial" w:hAnsi="Arial" w:cs="Arial"/>
      <w:sz w:val="14"/>
      <w:szCs w:val="14"/>
    </w:rPr>
  </w:style>
  <w:style w:type="character" w:customStyle="1" w:styleId="A8">
    <w:name w:val="A8"/>
    <w:rsid w:val="00FD7F11"/>
    <w:rPr>
      <w:color w:val="000000"/>
      <w:sz w:val="12"/>
      <w:szCs w:val="12"/>
    </w:rPr>
  </w:style>
  <w:style w:type="character" w:customStyle="1" w:styleId="apturelink">
    <w:name w:val="apturelink"/>
    <w:rsid w:val="00FD7F11"/>
  </w:style>
  <w:style w:type="character" w:customStyle="1" w:styleId="apturelinkicon">
    <w:name w:val="apturelinkicon"/>
    <w:rsid w:val="00FD7F11"/>
  </w:style>
  <w:style w:type="character" w:customStyle="1" w:styleId="titletxt">
    <w:name w:val="titletxt"/>
    <w:rsid w:val="00FD7F11"/>
  </w:style>
  <w:style w:type="character" w:customStyle="1" w:styleId="colbcopy">
    <w:name w:val="colbcopy"/>
    <w:rsid w:val="00FD7F11"/>
  </w:style>
  <w:style w:type="character" w:customStyle="1" w:styleId="hcard">
    <w:name w:val="hcard"/>
    <w:rsid w:val="00FD7F11"/>
  </w:style>
  <w:style w:type="table" w:styleId="MediumGrid2">
    <w:name w:val="Medium Grid 2"/>
    <w:basedOn w:val="TableNormal"/>
    <w:uiPriority w:val="68"/>
    <w:rsid w:val="00FD7F1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paragraph" w:customStyle="1" w:styleId="StylePlainTextTimesNewRomanBold">
    <w:name w:val="Style Plain Text + Times New Roman Bold"/>
    <w:basedOn w:val="PlainText"/>
    <w:rsid w:val="00FD7F11"/>
    <w:rPr>
      <w:rFonts w:ascii="Courier" w:eastAsia="Cambria" w:hAnsi="Courier"/>
      <w:sz w:val="21"/>
      <w:szCs w:val="21"/>
    </w:rPr>
  </w:style>
  <w:style w:type="paragraph" w:customStyle="1" w:styleId="hotroute2">
    <w:name w:val="hotroute"/>
    <w:basedOn w:val="Normal"/>
    <w:qFormat/>
    <w:rsid w:val="00FD7F11"/>
    <w:pPr>
      <w:spacing w:after="0" w:line="240" w:lineRule="auto"/>
      <w:ind w:left="288"/>
    </w:pPr>
  </w:style>
  <w:style w:type="paragraph" w:customStyle="1" w:styleId="DeleteAnalytics">
    <w:name w:val="Delete Analytics"/>
    <w:basedOn w:val="Heading4"/>
    <w:qFormat/>
    <w:rsid w:val="00FD7F11"/>
    <w:pPr>
      <w:spacing w:before="200" w:line="240" w:lineRule="auto"/>
    </w:pPr>
    <w:rPr>
      <w:iCs w:val="0"/>
      <w:color w:val="800000"/>
      <w:sz w:val="22"/>
    </w:rPr>
  </w:style>
  <w:style w:type="paragraph" w:customStyle="1" w:styleId="ReallyFuckingSmall0">
    <w:name w:val="Really Fucking Small"/>
    <w:basedOn w:val="Normal"/>
    <w:link w:val="ReallyFuckingSmallChar0"/>
    <w:rsid w:val="00FD7F11"/>
    <w:pPr>
      <w:spacing w:after="0" w:line="240" w:lineRule="auto"/>
      <w:ind w:left="144"/>
    </w:pPr>
    <w:rPr>
      <w:rFonts w:eastAsia="Times New Roman"/>
      <w:sz w:val="12"/>
    </w:rPr>
  </w:style>
  <w:style w:type="character" w:customStyle="1" w:styleId="ReallyFuckingSmallChar0">
    <w:name w:val="Really Fucking Small Char"/>
    <w:link w:val="ReallyFuckingSmall0"/>
    <w:rsid w:val="00FD7F11"/>
    <w:rPr>
      <w:rFonts w:ascii="Calibri" w:eastAsia="Times New Roman" w:hAnsi="Calibri"/>
      <w:sz w:val="12"/>
    </w:rPr>
  </w:style>
  <w:style w:type="paragraph" w:customStyle="1" w:styleId="Boxempahsis">
    <w:name w:val="Box empahsis"/>
    <w:basedOn w:val="Normal"/>
    <w:link w:val="BoxempahsisChar"/>
    <w:qFormat/>
    <w:rsid w:val="00FD7F11"/>
    <w:pPr>
      <w:spacing w:after="0" w:line="240" w:lineRule="auto"/>
    </w:pPr>
    <w:rPr>
      <w:rFonts w:ascii="Franklin Gothic Heavy" w:hAnsi="Franklin Gothic Heavy"/>
      <w:sz w:val="24"/>
      <w:u w:val="single"/>
      <w:bdr w:val="single" w:sz="4" w:space="0" w:color="auto"/>
    </w:rPr>
  </w:style>
  <w:style w:type="character" w:customStyle="1" w:styleId="BoxempahsisChar">
    <w:name w:val="Box empahsis Char"/>
    <w:basedOn w:val="DefaultParagraphFont"/>
    <w:link w:val="Boxempahsis"/>
    <w:rsid w:val="00FD7F11"/>
    <w:rPr>
      <w:rFonts w:ascii="Franklin Gothic Heavy" w:hAnsi="Franklin Gothic Heavy"/>
      <w:sz w:val="24"/>
      <w:u w:val="single"/>
      <w:bdr w:val="single" w:sz="4" w:space="0" w:color="auto"/>
    </w:rPr>
  </w:style>
  <w:style w:type="character" w:customStyle="1" w:styleId="Qualified">
    <w:name w:val="Qualified"/>
    <w:rsid w:val="00FD7F11"/>
    <w:rPr>
      <w:rFonts w:asciiTheme="majorHAnsi" w:hAnsiTheme="majorHAnsi"/>
      <w:b/>
      <w:bCs/>
      <w:sz w:val="16"/>
    </w:rPr>
  </w:style>
  <w:style w:type="character" w:customStyle="1" w:styleId="Underline-Highlighted-WFU">
    <w:name w:val="Underline-Highlighted-WFU"/>
    <w:basedOn w:val="DefaultParagraphFont"/>
    <w:uiPriority w:val="1"/>
    <w:qFormat/>
    <w:rsid w:val="00FD7F11"/>
    <w:rPr>
      <w:rFonts w:ascii="Cambria" w:hAnsi="Cambria"/>
      <w:sz w:val="22"/>
      <w:u w:val="single"/>
      <w:bdr w:val="none" w:sz="0" w:space="0" w:color="auto"/>
      <w:shd w:val="clear" w:color="auto" w:fill="BEFF7D"/>
    </w:rPr>
  </w:style>
  <w:style w:type="character" w:customStyle="1" w:styleId="Cite-WFU">
    <w:name w:val="Cite-WFU"/>
    <w:basedOn w:val="Underline-Highlighted-WFU"/>
    <w:uiPriority w:val="1"/>
    <w:qFormat/>
    <w:rsid w:val="00FD7F11"/>
    <w:rPr>
      <w:rFonts w:ascii="Cambria" w:hAnsi="Cambria"/>
      <w:b/>
      <w:caps w:val="0"/>
      <w:smallCaps w:val="0"/>
      <w:sz w:val="24"/>
      <w:u w:val="none"/>
      <w:bdr w:val="none" w:sz="0" w:space="0" w:color="auto"/>
      <w:shd w:val="clear" w:color="auto" w:fill="BEFF7D"/>
    </w:rPr>
  </w:style>
  <w:style w:type="character" w:customStyle="1" w:styleId="BlockTitleChar0">
    <w:name w:val="%Block Title Char"/>
    <w:rsid w:val="00FD7F11"/>
    <w:rPr>
      <w:rFonts w:ascii="Arial" w:eastAsia="Times New Roman" w:hAnsi="Arial" w:cs="Arial"/>
      <w:b/>
      <w:bCs/>
      <w:kern w:val="32"/>
      <w:sz w:val="28"/>
      <w:szCs w:val="32"/>
    </w:rPr>
  </w:style>
  <w:style w:type="character" w:customStyle="1" w:styleId="columntexthead">
    <w:name w:val="columntexthead"/>
    <w:rsid w:val="00FD7F11"/>
  </w:style>
  <w:style w:type="character" w:customStyle="1" w:styleId="instruction">
    <w:name w:val="instruction"/>
    <w:rsid w:val="00FD7F11"/>
  </w:style>
  <w:style w:type="character" w:customStyle="1" w:styleId="listpipe">
    <w:name w:val="listpipe"/>
    <w:rsid w:val="00FD7F11"/>
  </w:style>
  <w:style w:type="character" w:customStyle="1" w:styleId="imagelink">
    <w:name w:val="imagelink"/>
    <w:rsid w:val="00FD7F11"/>
  </w:style>
  <w:style w:type="character" w:customStyle="1" w:styleId="leadin">
    <w:name w:val="leadin"/>
    <w:rsid w:val="00FD7F11"/>
  </w:style>
  <w:style w:type="character" w:customStyle="1" w:styleId="A4">
    <w:name w:val="A4"/>
    <w:uiPriority w:val="99"/>
    <w:rsid w:val="00FD7F11"/>
    <w:rPr>
      <w:rFonts w:ascii="Baskerville" w:hAnsi="Baskerville" w:cs="Baskerville"/>
      <w:b/>
      <w:bCs/>
      <w:color w:val="000000"/>
      <w:sz w:val="22"/>
      <w:szCs w:val="22"/>
    </w:rPr>
  </w:style>
  <w:style w:type="character" w:customStyle="1" w:styleId="noticiabyline">
    <w:name w:val="noticia_byline"/>
    <w:rsid w:val="00FD7F11"/>
  </w:style>
  <w:style w:type="character" w:customStyle="1" w:styleId="sep">
    <w:name w:val="sep"/>
    <w:rsid w:val="00FD7F11"/>
  </w:style>
  <w:style w:type="character" w:customStyle="1" w:styleId="rightnowyahoo">
    <w:name w:val="right_now_yahoo"/>
    <w:rsid w:val="00FD7F11"/>
  </w:style>
  <w:style w:type="character" w:customStyle="1" w:styleId="submittedmeta">
    <w:name w:val="submitted meta"/>
    <w:rsid w:val="00FD7F11"/>
  </w:style>
  <w:style w:type="character" w:customStyle="1" w:styleId="A10">
    <w:name w:val="A10"/>
    <w:uiPriority w:val="99"/>
    <w:rsid w:val="00FD7F11"/>
    <w:rPr>
      <w:color w:val="000000"/>
      <w:sz w:val="12"/>
      <w:szCs w:val="12"/>
    </w:rPr>
  </w:style>
  <w:style w:type="paragraph" w:customStyle="1" w:styleId="Pa7">
    <w:name w:val="Pa7"/>
    <w:basedOn w:val="Default"/>
    <w:next w:val="Default"/>
    <w:uiPriority w:val="99"/>
    <w:qFormat/>
    <w:rsid w:val="00FD7F11"/>
    <w:pPr>
      <w:spacing w:before="280" w:line="221" w:lineRule="atLeast"/>
    </w:pPr>
    <w:rPr>
      <w:rFonts w:ascii="Baskerville" w:eastAsia="Times New Roman" w:hAnsi="Baskerville"/>
      <w:color w:val="auto"/>
    </w:rPr>
  </w:style>
  <w:style w:type="character" w:customStyle="1" w:styleId="AAAunderline">
    <w:name w:val="AAAunderline"/>
    <w:qFormat/>
    <w:rsid w:val="00FD7F11"/>
    <w:rPr>
      <w:b/>
      <w:u w:val="single"/>
    </w:rPr>
  </w:style>
  <w:style w:type="paragraph" w:customStyle="1" w:styleId="IndexHeader">
    <w:name w:val="Index Header"/>
    <w:basedOn w:val="Normal"/>
    <w:rsid w:val="00FD7F11"/>
    <w:pPr>
      <w:spacing w:after="0" w:line="240" w:lineRule="auto"/>
      <w:ind w:left="-720"/>
      <w:outlineLvl w:val="0"/>
    </w:pPr>
    <w:rPr>
      <w:rFonts w:eastAsia="Times New Roman"/>
      <w:b/>
      <w:bCs/>
      <w:sz w:val="36"/>
      <w:szCs w:val="20"/>
    </w:rPr>
  </w:style>
  <w:style w:type="character" w:customStyle="1" w:styleId="IndexHeaderChar">
    <w:name w:val="Index Header Char"/>
    <w:rsid w:val="00FD7F11"/>
    <w:rPr>
      <w:rFonts w:ascii="Times New Roman" w:eastAsia="Times New Roman" w:hAnsi="Times New Roman"/>
      <w:b/>
      <w:bCs/>
      <w:sz w:val="36"/>
    </w:rPr>
  </w:style>
  <w:style w:type="paragraph" w:customStyle="1" w:styleId="CardRead">
    <w:name w:val="Card_Read"/>
    <w:basedOn w:val="Normal"/>
    <w:rsid w:val="00FD7F11"/>
    <w:pPr>
      <w:spacing w:after="0" w:line="240" w:lineRule="auto"/>
    </w:pPr>
    <w:rPr>
      <w:rFonts w:ascii="Times" w:eastAsia="Times" w:hAnsi="Times"/>
      <w:szCs w:val="20"/>
    </w:rPr>
  </w:style>
  <w:style w:type="paragraph" w:customStyle="1" w:styleId="CardNU">
    <w:name w:val="CardNU"/>
    <w:basedOn w:val="Normal"/>
    <w:rsid w:val="00FD7F11"/>
    <w:pPr>
      <w:spacing w:after="0" w:line="240" w:lineRule="auto"/>
    </w:pPr>
    <w:rPr>
      <w:rFonts w:ascii="Times" w:eastAsia="Times" w:hAnsi="Times"/>
      <w:sz w:val="14"/>
      <w:szCs w:val="20"/>
    </w:rPr>
  </w:style>
  <w:style w:type="paragraph" w:customStyle="1" w:styleId="StyleHeading310pt">
    <w:name w:val="Style Heading 3 + 10 pt"/>
    <w:basedOn w:val="Heading3"/>
    <w:rsid w:val="00FD7F11"/>
    <w:pPr>
      <w:keepLines w:val="0"/>
      <w:pageBreakBefore w:val="0"/>
      <w:spacing w:before="200" w:line="240" w:lineRule="auto"/>
      <w:ind w:left="576"/>
      <w:jc w:val="left"/>
    </w:pPr>
    <w:rPr>
      <w:rFonts w:eastAsia="Times New Roman" w:cs="Arial"/>
      <w:b w:val="0"/>
      <w:bCs/>
      <w:sz w:val="20"/>
      <w:szCs w:val="26"/>
      <w:u w:val="none"/>
    </w:rPr>
  </w:style>
  <w:style w:type="character" w:customStyle="1" w:styleId="StyleHeading310ptChar">
    <w:name w:val="Style Heading 3 + 10 pt Char"/>
    <w:rsid w:val="00FD7F11"/>
    <w:rPr>
      <w:rFonts w:ascii="Times New Roman" w:eastAsia="Times New Roman" w:hAnsi="Times New Roman" w:cs="Arial"/>
      <w:b/>
      <w:bCs/>
      <w:sz w:val="26"/>
      <w:szCs w:val="26"/>
    </w:rPr>
  </w:style>
  <w:style w:type="paragraph" w:customStyle="1" w:styleId="Style30">
    <w:name w:val="Style 3"/>
    <w:basedOn w:val="Normal"/>
    <w:rsid w:val="00FD7F11"/>
    <w:pPr>
      <w:autoSpaceDE w:val="0"/>
      <w:autoSpaceDN w:val="0"/>
      <w:spacing w:after="0" w:line="326" w:lineRule="auto"/>
      <w:ind w:firstLine="216"/>
      <w:jc w:val="both"/>
    </w:pPr>
    <w:rPr>
      <w:rFonts w:eastAsia="Times New Roman"/>
      <w:sz w:val="6"/>
      <w:szCs w:val="6"/>
    </w:rPr>
  </w:style>
  <w:style w:type="character" w:customStyle="1" w:styleId="BoldUnderlineChar10">
    <w:name w:val="BoldUnderline Char1"/>
    <w:rsid w:val="00FD7F11"/>
    <w:rPr>
      <w:b/>
      <w:sz w:val="22"/>
      <w:szCs w:val="24"/>
      <w:u w:val="single"/>
      <w:lang w:val="en-US" w:eastAsia="en-US" w:bidi="ar-SA"/>
    </w:rPr>
  </w:style>
  <w:style w:type="paragraph" w:customStyle="1" w:styleId="CardText-NotUnderlined">
    <w:name w:val="Card Text - Not Underlined"/>
    <w:basedOn w:val="Normal"/>
    <w:rsid w:val="00FD7F11"/>
    <w:pPr>
      <w:spacing w:after="60" w:line="240" w:lineRule="auto"/>
    </w:pPr>
    <w:rPr>
      <w:rFonts w:eastAsia="Times New Roman"/>
      <w:sz w:val="18"/>
    </w:rPr>
  </w:style>
  <w:style w:type="paragraph" w:customStyle="1" w:styleId="OmniPage8">
    <w:name w:val="OmniPage #8"/>
    <w:basedOn w:val="Normal"/>
    <w:rsid w:val="00FD7F11"/>
    <w:pPr>
      <w:spacing w:after="0" w:line="240" w:lineRule="auto"/>
    </w:pPr>
    <w:rPr>
      <w:rFonts w:eastAsia="Times New Roman"/>
      <w:color w:val="000000"/>
      <w:sz w:val="20"/>
      <w:szCs w:val="20"/>
    </w:rPr>
  </w:style>
  <w:style w:type="paragraph" w:customStyle="1" w:styleId="OmniPage2">
    <w:name w:val="OmniPage #2"/>
    <w:basedOn w:val="Normal"/>
    <w:rsid w:val="00FD7F11"/>
    <w:pPr>
      <w:spacing w:after="0" w:line="240" w:lineRule="auto"/>
    </w:pPr>
    <w:rPr>
      <w:rFonts w:eastAsia="Times New Roman"/>
      <w:color w:val="000000"/>
      <w:sz w:val="20"/>
      <w:szCs w:val="20"/>
    </w:rPr>
  </w:style>
  <w:style w:type="paragraph" w:customStyle="1" w:styleId="OmniPage6">
    <w:name w:val="OmniPage #6"/>
    <w:basedOn w:val="Normal"/>
    <w:rsid w:val="00FD7F11"/>
    <w:pPr>
      <w:spacing w:after="0" w:line="240" w:lineRule="auto"/>
    </w:pPr>
    <w:rPr>
      <w:rFonts w:eastAsia="Times New Roman"/>
      <w:color w:val="000000"/>
      <w:sz w:val="20"/>
      <w:szCs w:val="20"/>
    </w:rPr>
  </w:style>
  <w:style w:type="paragraph" w:customStyle="1" w:styleId="OmniPage7">
    <w:name w:val="OmniPage #7"/>
    <w:basedOn w:val="Normal"/>
    <w:rsid w:val="00FD7F11"/>
    <w:pPr>
      <w:spacing w:after="0" w:line="240" w:lineRule="auto"/>
    </w:pPr>
    <w:rPr>
      <w:rFonts w:eastAsia="Times New Roman"/>
      <w:color w:val="000000"/>
      <w:sz w:val="20"/>
      <w:szCs w:val="20"/>
    </w:rPr>
  </w:style>
  <w:style w:type="paragraph" w:customStyle="1" w:styleId="OmniPage11">
    <w:name w:val="OmniPage #11"/>
    <w:basedOn w:val="Normal"/>
    <w:rsid w:val="00FD7F11"/>
    <w:pPr>
      <w:spacing w:after="0" w:line="240" w:lineRule="auto"/>
    </w:pPr>
    <w:rPr>
      <w:rFonts w:eastAsia="Times New Roman"/>
      <w:color w:val="000000"/>
      <w:sz w:val="20"/>
      <w:szCs w:val="20"/>
    </w:rPr>
  </w:style>
  <w:style w:type="paragraph" w:customStyle="1" w:styleId="OmniPage12">
    <w:name w:val="OmniPage #12"/>
    <w:basedOn w:val="Normal"/>
    <w:rsid w:val="00FD7F11"/>
    <w:pPr>
      <w:spacing w:after="0" w:line="240" w:lineRule="auto"/>
    </w:pPr>
    <w:rPr>
      <w:rFonts w:eastAsia="Times New Roman"/>
      <w:color w:val="000000"/>
      <w:sz w:val="20"/>
      <w:szCs w:val="20"/>
    </w:rPr>
  </w:style>
  <w:style w:type="paragraph" w:customStyle="1" w:styleId="OmniPage13">
    <w:name w:val="OmniPage #13"/>
    <w:basedOn w:val="Normal"/>
    <w:rsid w:val="00FD7F11"/>
    <w:pPr>
      <w:spacing w:after="0" w:line="240" w:lineRule="auto"/>
    </w:pPr>
    <w:rPr>
      <w:rFonts w:eastAsia="Times New Roman"/>
      <w:color w:val="000000"/>
      <w:sz w:val="20"/>
      <w:szCs w:val="20"/>
    </w:rPr>
  </w:style>
  <w:style w:type="paragraph" w:customStyle="1" w:styleId="OmniPage14">
    <w:name w:val="OmniPage #14"/>
    <w:basedOn w:val="Normal"/>
    <w:rsid w:val="00FD7F11"/>
    <w:pPr>
      <w:spacing w:after="0" w:line="240" w:lineRule="auto"/>
    </w:pPr>
    <w:rPr>
      <w:rFonts w:eastAsia="Times New Roman"/>
      <w:color w:val="000000"/>
      <w:sz w:val="20"/>
      <w:szCs w:val="20"/>
    </w:rPr>
  </w:style>
  <w:style w:type="paragraph" w:customStyle="1" w:styleId="OmniPage15">
    <w:name w:val="OmniPage #15"/>
    <w:basedOn w:val="Normal"/>
    <w:rsid w:val="00FD7F11"/>
    <w:pPr>
      <w:spacing w:after="0" w:line="240" w:lineRule="auto"/>
    </w:pPr>
    <w:rPr>
      <w:rFonts w:eastAsia="Times New Roman"/>
      <w:color w:val="000000"/>
      <w:sz w:val="20"/>
      <w:szCs w:val="20"/>
    </w:rPr>
  </w:style>
  <w:style w:type="paragraph" w:customStyle="1" w:styleId="OmniPage17">
    <w:name w:val="OmniPage #17"/>
    <w:basedOn w:val="Normal"/>
    <w:rsid w:val="00FD7F11"/>
    <w:pPr>
      <w:spacing w:after="0" w:line="240" w:lineRule="auto"/>
    </w:pPr>
    <w:rPr>
      <w:rFonts w:eastAsia="Times New Roman"/>
      <w:color w:val="000000"/>
      <w:sz w:val="20"/>
      <w:szCs w:val="20"/>
    </w:rPr>
  </w:style>
  <w:style w:type="paragraph" w:customStyle="1" w:styleId="OmniPage19">
    <w:name w:val="OmniPage #19"/>
    <w:basedOn w:val="Normal"/>
    <w:rsid w:val="00FD7F11"/>
    <w:pPr>
      <w:spacing w:after="0" w:line="240" w:lineRule="auto"/>
    </w:pPr>
    <w:rPr>
      <w:rFonts w:eastAsia="Times New Roman"/>
      <w:color w:val="000000"/>
      <w:sz w:val="20"/>
      <w:szCs w:val="20"/>
    </w:rPr>
  </w:style>
  <w:style w:type="paragraph" w:customStyle="1" w:styleId="OmniPage20">
    <w:name w:val="OmniPage #20"/>
    <w:basedOn w:val="Normal"/>
    <w:rsid w:val="00FD7F11"/>
    <w:pPr>
      <w:spacing w:after="0" w:line="240" w:lineRule="auto"/>
    </w:pPr>
    <w:rPr>
      <w:rFonts w:eastAsia="Times New Roman"/>
      <w:color w:val="000000"/>
      <w:sz w:val="20"/>
      <w:szCs w:val="20"/>
    </w:rPr>
  </w:style>
  <w:style w:type="paragraph" w:customStyle="1" w:styleId="OmniPage21">
    <w:name w:val="OmniPage #21"/>
    <w:basedOn w:val="Normal"/>
    <w:rsid w:val="00FD7F11"/>
    <w:pPr>
      <w:spacing w:after="0" w:line="240" w:lineRule="auto"/>
    </w:pPr>
    <w:rPr>
      <w:rFonts w:eastAsia="Times New Roman"/>
      <w:color w:val="000000"/>
      <w:sz w:val="20"/>
      <w:szCs w:val="20"/>
    </w:rPr>
  </w:style>
  <w:style w:type="paragraph" w:customStyle="1" w:styleId="OmniPage22">
    <w:name w:val="OmniPage #22"/>
    <w:basedOn w:val="Normal"/>
    <w:rsid w:val="00FD7F11"/>
    <w:pPr>
      <w:spacing w:after="0" w:line="240" w:lineRule="auto"/>
    </w:pPr>
    <w:rPr>
      <w:rFonts w:eastAsia="Times New Roman"/>
      <w:color w:val="000000"/>
      <w:sz w:val="20"/>
      <w:szCs w:val="20"/>
    </w:rPr>
  </w:style>
  <w:style w:type="paragraph" w:customStyle="1" w:styleId="OmniPage25">
    <w:name w:val="OmniPage #25"/>
    <w:basedOn w:val="Normal"/>
    <w:rsid w:val="00FD7F11"/>
    <w:pPr>
      <w:spacing w:after="0" w:line="240" w:lineRule="auto"/>
    </w:pPr>
    <w:rPr>
      <w:rFonts w:eastAsia="Times New Roman"/>
      <w:color w:val="000000"/>
      <w:sz w:val="20"/>
      <w:szCs w:val="20"/>
    </w:rPr>
  </w:style>
  <w:style w:type="paragraph" w:customStyle="1" w:styleId="OmniPage18">
    <w:name w:val="OmniPage #18"/>
    <w:basedOn w:val="Normal"/>
    <w:rsid w:val="00FD7F11"/>
    <w:pPr>
      <w:spacing w:after="0" w:line="240" w:lineRule="auto"/>
    </w:pPr>
    <w:rPr>
      <w:rFonts w:eastAsia="Times New Roman"/>
      <w:color w:val="000000"/>
      <w:sz w:val="20"/>
      <w:szCs w:val="20"/>
    </w:rPr>
  </w:style>
  <w:style w:type="paragraph" w:customStyle="1" w:styleId="OmniPage26">
    <w:name w:val="OmniPage #26"/>
    <w:basedOn w:val="Normal"/>
    <w:rsid w:val="00FD7F11"/>
    <w:pPr>
      <w:spacing w:after="0" w:line="240" w:lineRule="auto"/>
    </w:pPr>
    <w:rPr>
      <w:rFonts w:eastAsia="Times New Roman"/>
      <w:color w:val="000000"/>
      <w:sz w:val="20"/>
      <w:szCs w:val="20"/>
    </w:rPr>
  </w:style>
  <w:style w:type="character" w:customStyle="1" w:styleId="iagsheaderlarge">
    <w:name w:val="iags_header_large"/>
    <w:rsid w:val="00FD7F11"/>
  </w:style>
  <w:style w:type="paragraph" w:customStyle="1" w:styleId="OmniPage9">
    <w:name w:val="OmniPage #9"/>
    <w:basedOn w:val="Normal"/>
    <w:rsid w:val="00FD7F11"/>
    <w:pPr>
      <w:spacing w:after="0" w:line="240" w:lineRule="auto"/>
    </w:pPr>
    <w:rPr>
      <w:rFonts w:eastAsia="Times New Roman"/>
      <w:color w:val="000000"/>
      <w:sz w:val="20"/>
      <w:szCs w:val="20"/>
    </w:rPr>
  </w:style>
  <w:style w:type="paragraph" w:customStyle="1" w:styleId="OmniPage5">
    <w:name w:val="OmniPage #5"/>
    <w:basedOn w:val="Normal"/>
    <w:rsid w:val="00FD7F11"/>
    <w:pPr>
      <w:spacing w:after="0" w:line="240" w:lineRule="auto"/>
    </w:pPr>
    <w:rPr>
      <w:rFonts w:eastAsia="Times New Roman"/>
      <w:color w:val="000000"/>
      <w:sz w:val="20"/>
      <w:szCs w:val="20"/>
    </w:rPr>
  </w:style>
  <w:style w:type="character" w:customStyle="1" w:styleId="style12char0">
    <w:name w:val="style12char"/>
    <w:rsid w:val="00FD7F11"/>
  </w:style>
  <w:style w:type="character" w:customStyle="1" w:styleId="charchar2">
    <w:name w:val="charchar2"/>
    <w:rsid w:val="00FD7F11"/>
  </w:style>
  <w:style w:type="character" w:customStyle="1" w:styleId="style11char0">
    <w:name w:val="style11char"/>
    <w:rsid w:val="00FD7F11"/>
  </w:style>
  <w:style w:type="paragraph" w:customStyle="1" w:styleId="CitesandCardText">
    <w:name w:val="Cites and Card Text"/>
    <w:basedOn w:val="Normal"/>
    <w:rsid w:val="00FD7F11"/>
    <w:pPr>
      <w:spacing w:after="0" w:line="240" w:lineRule="auto"/>
    </w:pPr>
    <w:rPr>
      <w:rFonts w:eastAsia="Times New Roman"/>
      <w:sz w:val="20"/>
    </w:rPr>
  </w:style>
  <w:style w:type="paragraph" w:styleId="List2">
    <w:name w:val="List 2"/>
    <w:basedOn w:val="Default"/>
    <w:next w:val="Default"/>
    <w:rsid w:val="00FD7F11"/>
    <w:rPr>
      <w:rFonts w:eastAsia="Times New Roman"/>
      <w:color w:val="auto"/>
    </w:rPr>
  </w:style>
  <w:style w:type="paragraph" w:customStyle="1" w:styleId="Style16">
    <w:name w:val="Style 16"/>
    <w:basedOn w:val="Normal"/>
    <w:rsid w:val="00FD7F11"/>
    <w:pPr>
      <w:autoSpaceDE w:val="0"/>
      <w:autoSpaceDN w:val="0"/>
      <w:adjustRightInd w:val="0"/>
      <w:spacing w:after="0" w:line="240" w:lineRule="auto"/>
    </w:pPr>
    <w:rPr>
      <w:rFonts w:eastAsia="Times New Roman"/>
      <w:sz w:val="24"/>
    </w:rPr>
  </w:style>
  <w:style w:type="paragraph" w:customStyle="1" w:styleId="smalltext2">
    <w:name w:val="smalltext"/>
    <w:basedOn w:val="Normal"/>
    <w:link w:val="smalltextChar0"/>
    <w:rsid w:val="00FD7F11"/>
    <w:pPr>
      <w:spacing w:after="0" w:line="240" w:lineRule="auto"/>
    </w:pPr>
    <w:rPr>
      <w:rFonts w:eastAsia="Times New Roman"/>
    </w:rPr>
  </w:style>
  <w:style w:type="character" w:customStyle="1" w:styleId="smalltextChar0">
    <w:name w:val="smalltext Char"/>
    <w:link w:val="smalltext2"/>
    <w:rsid w:val="00FD7F11"/>
    <w:rPr>
      <w:rFonts w:ascii="Calibri" w:eastAsia="Times New Roman" w:hAnsi="Calibri"/>
    </w:rPr>
  </w:style>
  <w:style w:type="paragraph" w:customStyle="1" w:styleId="StyleJustifiedFirstline1cmAfter6ptLinespacing1">
    <w:name w:val="Style Justified First line:  1 cm After:  6 pt Line spacing:  1...."/>
    <w:basedOn w:val="Default"/>
    <w:next w:val="Default"/>
    <w:rsid w:val="00FD7F11"/>
    <w:pPr>
      <w:spacing w:after="120"/>
    </w:pPr>
    <w:rPr>
      <w:rFonts w:eastAsia="Times New Roman"/>
      <w:color w:val="auto"/>
    </w:rPr>
  </w:style>
  <w:style w:type="paragraph" w:customStyle="1" w:styleId="headingChar">
    <w:name w:val="heading Char"/>
    <w:basedOn w:val="Normal"/>
    <w:rsid w:val="00FD7F11"/>
    <w:pPr>
      <w:spacing w:after="0" w:line="240" w:lineRule="auto"/>
      <w:jc w:val="center"/>
    </w:pPr>
    <w:rPr>
      <w:rFonts w:ascii="Arial Black" w:eastAsia="Times New Roman" w:hAnsi="Arial Black"/>
      <w:b/>
      <w:sz w:val="36"/>
      <w:u w:val="single"/>
    </w:rPr>
  </w:style>
  <w:style w:type="character" w:customStyle="1" w:styleId="boldunderlineCharChar0">
    <w:name w:val="boldunderline Char Char"/>
    <w:rsid w:val="00FD7F11"/>
    <w:rPr>
      <w:b/>
      <w:sz w:val="22"/>
      <w:szCs w:val="24"/>
      <w:u w:val="single"/>
      <w:lang w:val="en-US" w:eastAsia="en-US" w:bidi="ar-SA"/>
    </w:rPr>
  </w:style>
  <w:style w:type="paragraph" w:customStyle="1" w:styleId="Bullets-squares">
    <w:name w:val="Bullets - squares"/>
    <w:basedOn w:val="Normal"/>
    <w:next w:val="Normal"/>
    <w:rsid w:val="00FD7F11"/>
    <w:pPr>
      <w:numPr>
        <w:numId w:val="15"/>
      </w:numPr>
      <w:overflowPunct w:val="0"/>
      <w:autoSpaceDE w:val="0"/>
      <w:autoSpaceDN w:val="0"/>
      <w:adjustRightInd w:val="0"/>
      <w:spacing w:after="0" w:line="240" w:lineRule="auto"/>
      <w:jc w:val="both"/>
      <w:textAlignment w:val="baseline"/>
    </w:pPr>
    <w:rPr>
      <w:rFonts w:eastAsia="Times New Roman"/>
      <w:lang w:val="en-GB"/>
    </w:rPr>
  </w:style>
  <w:style w:type="paragraph" w:customStyle="1" w:styleId="UnderlineText">
    <w:name w:val="Underline Text"/>
    <w:basedOn w:val="Normal"/>
    <w:link w:val="UnderlineTextChar"/>
    <w:qFormat/>
    <w:rsid w:val="00FD7F11"/>
    <w:pPr>
      <w:spacing w:after="0" w:line="240" w:lineRule="auto"/>
      <w:ind w:left="288"/>
    </w:pPr>
    <w:rPr>
      <w:rFonts w:asciiTheme="minorHAnsi" w:hAnsiTheme="minorHAnsi"/>
      <w:u w:val="single"/>
    </w:rPr>
  </w:style>
  <w:style w:type="paragraph" w:customStyle="1" w:styleId="Size8">
    <w:name w:val="Size 8"/>
    <w:link w:val="Size8Char"/>
    <w:rsid w:val="00FD7F11"/>
    <w:pPr>
      <w:spacing w:after="0" w:line="240" w:lineRule="auto"/>
    </w:pPr>
    <w:rPr>
      <w:rFonts w:ascii="Times New Roman" w:eastAsia="Times New Roman" w:hAnsi="Times New Roman" w:cs="Times New Roman"/>
      <w:sz w:val="16"/>
    </w:rPr>
  </w:style>
  <w:style w:type="character" w:customStyle="1" w:styleId="Size8Char">
    <w:name w:val="Size 8 Char"/>
    <w:link w:val="Size8"/>
    <w:rsid w:val="00FD7F11"/>
    <w:rPr>
      <w:rFonts w:ascii="Times New Roman" w:eastAsia="Times New Roman" w:hAnsi="Times New Roman" w:cs="Times New Roman"/>
      <w:sz w:val="16"/>
    </w:rPr>
  </w:style>
  <w:style w:type="paragraph" w:customStyle="1" w:styleId="RegularCite">
    <w:name w:val="Regular Cite"/>
    <w:qFormat/>
    <w:rsid w:val="00FD7F11"/>
    <w:pPr>
      <w:spacing w:after="0" w:line="240" w:lineRule="auto"/>
    </w:pPr>
    <w:rPr>
      <w:rFonts w:ascii="Times New Roman" w:eastAsia="Times New Roman" w:hAnsi="Times New Roman" w:cs="Times New Roman"/>
      <w:sz w:val="20"/>
    </w:rPr>
  </w:style>
  <w:style w:type="character" w:customStyle="1" w:styleId="eudoraheader">
    <w:name w:val="eudoraheader"/>
    <w:rsid w:val="00FD7F11"/>
  </w:style>
  <w:style w:type="character" w:customStyle="1" w:styleId="emailstyle26">
    <w:name w:val="emailstyle26"/>
    <w:rsid w:val="00FD7F11"/>
  </w:style>
  <w:style w:type="paragraph" w:customStyle="1" w:styleId="context">
    <w:name w:val="context"/>
    <w:basedOn w:val="Normal"/>
    <w:rsid w:val="00FD7F11"/>
    <w:pPr>
      <w:spacing w:before="100" w:beforeAutospacing="1" w:after="100" w:afterAutospacing="1" w:line="240" w:lineRule="auto"/>
    </w:pPr>
    <w:rPr>
      <w:rFonts w:eastAsia="Times New Roman"/>
      <w:sz w:val="24"/>
    </w:rPr>
  </w:style>
  <w:style w:type="character" w:customStyle="1" w:styleId="newstitle1">
    <w:name w:val="newstitle1"/>
    <w:rsid w:val="00FD7F11"/>
  </w:style>
  <w:style w:type="character" w:customStyle="1" w:styleId="dateline">
    <w:name w:val="dateline"/>
    <w:rsid w:val="00FD7F11"/>
  </w:style>
  <w:style w:type="character" w:customStyle="1" w:styleId="sendtofriend">
    <w:name w:val="sendtofriend"/>
    <w:rsid w:val="00FD7F11"/>
  </w:style>
  <w:style w:type="character" w:customStyle="1" w:styleId="pagetype">
    <w:name w:val="pagetype"/>
    <w:rsid w:val="00FD7F11"/>
  </w:style>
  <w:style w:type="character" w:customStyle="1" w:styleId="byl">
    <w:name w:val="byl"/>
    <w:rsid w:val="00FD7F11"/>
  </w:style>
  <w:style w:type="character" w:customStyle="1" w:styleId="byd">
    <w:name w:val="byd"/>
    <w:rsid w:val="00FD7F11"/>
  </w:style>
  <w:style w:type="paragraph" w:customStyle="1" w:styleId="Size6">
    <w:name w:val="Size 6"/>
    <w:link w:val="Size6Char"/>
    <w:qFormat/>
    <w:rsid w:val="00FD7F11"/>
    <w:pPr>
      <w:spacing w:after="0" w:line="240" w:lineRule="auto"/>
    </w:pPr>
    <w:rPr>
      <w:rFonts w:ascii="Times New Roman" w:eastAsia="Times New Roman" w:hAnsi="Times New Roman" w:cs="Times New Roman"/>
      <w:sz w:val="16"/>
    </w:rPr>
  </w:style>
  <w:style w:type="character" w:customStyle="1" w:styleId="Size6Char">
    <w:name w:val="Size 6 Char"/>
    <w:link w:val="Size6"/>
    <w:rsid w:val="00FD7F11"/>
    <w:rPr>
      <w:rFonts w:ascii="Times New Roman" w:eastAsia="Times New Roman" w:hAnsi="Times New Roman" w:cs="Times New Roman"/>
      <w:sz w:val="16"/>
    </w:rPr>
  </w:style>
  <w:style w:type="character" w:customStyle="1" w:styleId="underliningchar0">
    <w:name w:val="underliningchar"/>
    <w:rsid w:val="00FD7F11"/>
  </w:style>
  <w:style w:type="paragraph" w:customStyle="1" w:styleId="TxBrp11">
    <w:name w:val="TxBr_p11"/>
    <w:basedOn w:val="Normal"/>
    <w:rsid w:val="00FD7F11"/>
    <w:pPr>
      <w:tabs>
        <w:tab w:val="left" w:pos="204"/>
      </w:tabs>
      <w:autoSpaceDE w:val="0"/>
      <w:autoSpaceDN w:val="0"/>
      <w:adjustRightInd w:val="0"/>
      <w:spacing w:after="0" w:line="240" w:lineRule="atLeast"/>
      <w:jc w:val="both"/>
    </w:pPr>
    <w:rPr>
      <w:rFonts w:eastAsia="Times New Roman"/>
      <w:sz w:val="24"/>
    </w:rPr>
  </w:style>
  <w:style w:type="paragraph" w:customStyle="1" w:styleId="TxBrp15">
    <w:name w:val="TxBr_p15"/>
    <w:basedOn w:val="Normal"/>
    <w:rsid w:val="00FD7F11"/>
    <w:pPr>
      <w:tabs>
        <w:tab w:val="left" w:pos="1661"/>
      </w:tabs>
      <w:autoSpaceDE w:val="0"/>
      <w:autoSpaceDN w:val="0"/>
      <w:adjustRightInd w:val="0"/>
      <w:spacing w:after="0" w:line="300" w:lineRule="atLeast"/>
      <w:ind w:left="1282"/>
      <w:jc w:val="both"/>
    </w:pPr>
    <w:rPr>
      <w:rFonts w:eastAsia="Times New Roman"/>
      <w:sz w:val="24"/>
    </w:rPr>
  </w:style>
  <w:style w:type="paragraph" w:customStyle="1" w:styleId="TxBrp16">
    <w:name w:val="TxBr_p16"/>
    <w:basedOn w:val="Normal"/>
    <w:rsid w:val="00FD7F11"/>
    <w:pPr>
      <w:tabs>
        <w:tab w:val="left" w:pos="1882"/>
      </w:tabs>
      <w:autoSpaceDE w:val="0"/>
      <w:autoSpaceDN w:val="0"/>
      <w:adjustRightInd w:val="0"/>
      <w:spacing w:after="0" w:line="300" w:lineRule="atLeast"/>
      <w:ind w:left="1661" w:firstLine="222"/>
      <w:jc w:val="both"/>
    </w:pPr>
    <w:rPr>
      <w:rFonts w:eastAsia="Times New Roman"/>
      <w:sz w:val="24"/>
    </w:rPr>
  </w:style>
  <w:style w:type="paragraph" w:customStyle="1" w:styleId="TxBrp7">
    <w:name w:val="TxBr_p7"/>
    <w:basedOn w:val="Normal"/>
    <w:rsid w:val="00FD7F11"/>
    <w:pPr>
      <w:tabs>
        <w:tab w:val="left" w:pos="204"/>
      </w:tabs>
      <w:autoSpaceDE w:val="0"/>
      <w:autoSpaceDN w:val="0"/>
      <w:adjustRightInd w:val="0"/>
      <w:spacing w:after="0" w:line="300" w:lineRule="atLeast"/>
      <w:jc w:val="both"/>
    </w:pPr>
    <w:rPr>
      <w:rFonts w:eastAsia="Times New Roman"/>
      <w:sz w:val="24"/>
    </w:rPr>
  </w:style>
  <w:style w:type="paragraph" w:customStyle="1" w:styleId="TxBrp3">
    <w:name w:val="TxBr_p3"/>
    <w:basedOn w:val="Normal"/>
    <w:rsid w:val="00FD7F11"/>
    <w:pPr>
      <w:tabs>
        <w:tab w:val="left" w:pos="1581"/>
      </w:tabs>
      <w:autoSpaceDE w:val="0"/>
      <w:autoSpaceDN w:val="0"/>
      <w:adjustRightInd w:val="0"/>
      <w:spacing w:after="0" w:line="300" w:lineRule="atLeast"/>
      <w:ind w:left="1203"/>
      <w:jc w:val="both"/>
    </w:pPr>
    <w:rPr>
      <w:rFonts w:eastAsia="Times New Roman"/>
      <w:sz w:val="24"/>
    </w:rPr>
  </w:style>
  <w:style w:type="paragraph" w:customStyle="1" w:styleId="TxBrp4">
    <w:name w:val="TxBr_p4"/>
    <w:basedOn w:val="Normal"/>
    <w:rsid w:val="00FD7F11"/>
    <w:pPr>
      <w:tabs>
        <w:tab w:val="left" w:pos="1371"/>
      </w:tabs>
      <w:autoSpaceDE w:val="0"/>
      <w:autoSpaceDN w:val="0"/>
      <w:adjustRightInd w:val="0"/>
      <w:spacing w:after="0" w:line="240" w:lineRule="atLeast"/>
      <w:ind w:left="993"/>
      <w:jc w:val="both"/>
    </w:pPr>
    <w:rPr>
      <w:rFonts w:eastAsia="Times New Roman"/>
      <w:sz w:val="24"/>
    </w:rPr>
  </w:style>
  <w:style w:type="paragraph" w:customStyle="1" w:styleId="TxBrp6">
    <w:name w:val="TxBr_p6"/>
    <w:basedOn w:val="Normal"/>
    <w:rsid w:val="00FD7F11"/>
    <w:pPr>
      <w:tabs>
        <w:tab w:val="left" w:pos="204"/>
      </w:tabs>
      <w:autoSpaceDE w:val="0"/>
      <w:autoSpaceDN w:val="0"/>
      <w:adjustRightInd w:val="0"/>
      <w:spacing w:after="0" w:line="300" w:lineRule="atLeast"/>
    </w:pPr>
    <w:rPr>
      <w:rFonts w:eastAsia="Times New Roman"/>
      <w:sz w:val="24"/>
    </w:rPr>
  </w:style>
  <w:style w:type="paragraph" w:customStyle="1" w:styleId="TxBrp5">
    <w:name w:val="TxBr_p5"/>
    <w:basedOn w:val="Normal"/>
    <w:rsid w:val="00FD7F11"/>
    <w:pPr>
      <w:tabs>
        <w:tab w:val="left" w:pos="255"/>
      </w:tabs>
      <w:autoSpaceDE w:val="0"/>
      <w:autoSpaceDN w:val="0"/>
      <w:adjustRightInd w:val="0"/>
      <w:spacing w:after="0" w:line="300" w:lineRule="atLeast"/>
      <w:ind w:firstLine="255"/>
      <w:jc w:val="both"/>
    </w:pPr>
    <w:rPr>
      <w:rFonts w:eastAsia="Times New Roman"/>
      <w:sz w:val="24"/>
    </w:rPr>
  </w:style>
  <w:style w:type="paragraph" w:customStyle="1" w:styleId="TxBrp27">
    <w:name w:val="TxBr_p27"/>
    <w:basedOn w:val="Normal"/>
    <w:rsid w:val="00FD7F11"/>
    <w:pPr>
      <w:tabs>
        <w:tab w:val="left" w:pos="204"/>
      </w:tabs>
      <w:autoSpaceDE w:val="0"/>
      <w:autoSpaceDN w:val="0"/>
      <w:adjustRightInd w:val="0"/>
      <w:spacing w:after="0" w:line="300" w:lineRule="atLeast"/>
    </w:pPr>
    <w:rPr>
      <w:rFonts w:eastAsia="Times New Roman"/>
      <w:sz w:val="24"/>
    </w:rPr>
  </w:style>
  <w:style w:type="paragraph" w:customStyle="1" w:styleId="TxBrp10">
    <w:name w:val="TxBr_p10"/>
    <w:basedOn w:val="Normal"/>
    <w:rsid w:val="00FD7F11"/>
    <w:pPr>
      <w:tabs>
        <w:tab w:val="left" w:pos="204"/>
      </w:tabs>
      <w:autoSpaceDE w:val="0"/>
      <w:autoSpaceDN w:val="0"/>
      <w:adjustRightInd w:val="0"/>
      <w:spacing w:after="0" w:line="300" w:lineRule="atLeast"/>
      <w:jc w:val="both"/>
    </w:pPr>
    <w:rPr>
      <w:rFonts w:eastAsia="Times New Roman"/>
      <w:sz w:val="24"/>
    </w:rPr>
  </w:style>
  <w:style w:type="paragraph" w:customStyle="1" w:styleId="TxBrp25">
    <w:name w:val="TxBr_p25"/>
    <w:basedOn w:val="Normal"/>
    <w:rsid w:val="00FD7F11"/>
    <w:pPr>
      <w:tabs>
        <w:tab w:val="left" w:pos="204"/>
      </w:tabs>
      <w:autoSpaceDE w:val="0"/>
      <w:autoSpaceDN w:val="0"/>
      <w:adjustRightInd w:val="0"/>
      <w:spacing w:after="0" w:line="300" w:lineRule="atLeast"/>
      <w:jc w:val="both"/>
    </w:pPr>
    <w:rPr>
      <w:rFonts w:eastAsia="Times New Roman"/>
      <w:sz w:val="24"/>
    </w:rPr>
  </w:style>
  <w:style w:type="paragraph" w:customStyle="1" w:styleId="TxBrp8">
    <w:name w:val="TxBr_p8"/>
    <w:basedOn w:val="Normal"/>
    <w:rsid w:val="00FD7F11"/>
    <w:pPr>
      <w:tabs>
        <w:tab w:val="left" w:pos="340"/>
      </w:tabs>
      <w:autoSpaceDE w:val="0"/>
      <w:autoSpaceDN w:val="0"/>
      <w:adjustRightInd w:val="0"/>
      <w:spacing w:after="0" w:line="300" w:lineRule="atLeast"/>
      <w:ind w:firstLine="340"/>
      <w:jc w:val="both"/>
    </w:pPr>
    <w:rPr>
      <w:rFonts w:eastAsia="Times New Roman"/>
      <w:sz w:val="24"/>
    </w:rPr>
  </w:style>
  <w:style w:type="paragraph" w:customStyle="1" w:styleId="TxBrp12">
    <w:name w:val="TxBr_p12"/>
    <w:basedOn w:val="Normal"/>
    <w:rsid w:val="00FD7F11"/>
    <w:pPr>
      <w:tabs>
        <w:tab w:val="left" w:pos="317"/>
      </w:tabs>
      <w:autoSpaceDE w:val="0"/>
      <w:autoSpaceDN w:val="0"/>
      <w:adjustRightInd w:val="0"/>
      <w:spacing w:after="0" w:line="300" w:lineRule="atLeast"/>
      <w:ind w:firstLine="318"/>
      <w:jc w:val="both"/>
    </w:pPr>
    <w:rPr>
      <w:rFonts w:eastAsia="Times New Roman"/>
      <w:sz w:val="24"/>
    </w:rPr>
  </w:style>
  <w:style w:type="paragraph" w:customStyle="1" w:styleId="TxBrp9">
    <w:name w:val="TxBr_p9"/>
    <w:basedOn w:val="Normal"/>
    <w:rsid w:val="00FD7F11"/>
    <w:pPr>
      <w:tabs>
        <w:tab w:val="left" w:pos="2931"/>
      </w:tabs>
      <w:autoSpaceDE w:val="0"/>
      <w:autoSpaceDN w:val="0"/>
      <w:adjustRightInd w:val="0"/>
      <w:spacing w:after="0" w:line="300" w:lineRule="atLeast"/>
      <w:ind w:left="2552"/>
      <w:jc w:val="both"/>
    </w:pPr>
    <w:rPr>
      <w:rFonts w:eastAsia="Times New Roman"/>
      <w:sz w:val="24"/>
    </w:rPr>
  </w:style>
  <w:style w:type="character" w:customStyle="1" w:styleId="adtext124">
    <w:name w:val="adtext124"/>
    <w:rsid w:val="00FD7F11"/>
    <w:rPr>
      <w:vanish w:val="0"/>
      <w:webHidden w:val="0"/>
      <w:color w:val="999999"/>
      <w:sz w:val="12"/>
      <w:szCs w:val="12"/>
      <w:specVanish/>
    </w:rPr>
  </w:style>
  <w:style w:type="paragraph" w:customStyle="1" w:styleId="CardsFont8pt">
    <w:name w:val="Cards + Font: 8 pt"/>
    <w:basedOn w:val="Normal"/>
    <w:rsid w:val="00FD7F11"/>
    <w:pPr>
      <w:autoSpaceDE w:val="0"/>
      <w:autoSpaceDN w:val="0"/>
      <w:adjustRightInd w:val="0"/>
      <w:spacing w:after="0" w:line="240" w:lineRule="auto"/>
      <w:ind w:left="432" w:right="432"/>
      <w:jc w:val="both"/>
    </w:pPr>
    <w:rPr>
      <w:rFonts w:eastAsia="Times New Roman"/>
      <w:szCs w:val="20"/>
    </w:rPr>
  </w:style>
  <w:style w:type="character" w:customStyle="1" w:styleId="CardsFont8ptChar">
    <w:name w:val="Cards + Font: 8 pt Char"/>
    <w:rsid w:val="00FD7F11"/>
    <w:rPr>
      <w:sz w:val="16"/>
    </w:rPr>
  </w:style>
  <w:style w:type="character" w:customStyle="1" w:styleId="TagLineCharChar">
    <w:name w:val="Tag Line Char Char"/>
    <w:rsid w:val="00FD7F11"/>
    <w:rPr>
      <w:rFonts w:cs="Arial"/>
      <w:b/>
      <w:bCs/>
      <w:iCs/>
      <w:sz w:val="24"/>
      <w:szCs w:val="28"/>
      <w:lang w:val="en-US" w:eastAsia="en-US" w:bidi="ar-SA"/>
    </w:rPr>
  </w:style>
  <w:style w:type="paragraph" w:customStyle="1" w:styleId="published">
    <w:name w:val="published"/>
    <w:basedOn w:val="Normal"/>
    <w:rsid w:val="00FD7F11"/>
    <w:pPr>
      <w:spacing w:before="100" w:beforeAutospacing="1" w:after="100" w:afterAutospacing="1" w:line="240" w:lineRule="auto"/>
    </w:pPr>
    <w:rPr>
      <w:rFonts w:eastAsia="Times New Roman"/>
      <w:sz w:val="24"/>
    </w:rPr>
  </w:style>
  <w:style w:type="paragraph" w:customStyle="1" w:styleId="updated">
    <w:name w:val="updated"/>
    <w:basedOn w:val="Normal"/>
    <w:rsid w:val="00FD7F11"/>
    <w:pPr>
      <w:spacing w:before="100" w:beforeAutospacing="1" w:after="100" w:afterAutospacing="1" w:line="240" w:lineRule="auto"/>
    </w:pPr>
    <w:rPr>
      <w:rFonts w:eastAsia="Times New Roman"/>
      <w:sz w:val="24"/>
    </w:rPr>
  </w:style>
  <w:style w:type="character" w:customStyle="1" w:styleId="articlecommentcount">
    <w:name w:val="article_comment_count"/>
    <w:rsid w:val="00FD7F11"/>
  </w:style>
  <w:style w:type="character" w:customStyle="1" w:styleId="articlerecommendcount">
    <w:name w:val="article_recommend_count"/>
    <w:rsid w:val="00FD7F11"/>
  </w:style>
  <w:style w:type="character" w:customStyle="1" w:styleId="normaltext1">
    <w:name w:val="normal_text"/>
    <w:rsid w:val="00FD7F11"/>
  </w:style>
  <w:style w:type="paragraph" w:customStyle="1" w:styleId="storytimestamp">
    <w:name w:val="storytimestamp"/>
    <w:basedOn w:val="Normal"/>
    <w:rsid w:val="00FD7F11"/>
    <w:pPr>
      <w:spacing w:before="100" w:beforeAutospacing="1" w:after="100" w:afterAutospacing="1" w:line="240" w:lineRule="auto"/>
    </w:pPr>
    <w:rPr>
      <w:rFonts w:eastAsia="Times New Roman"/>
      <w:sz w:val="24"/>
    </w:rPr>
  </w:style>
  <w:style w:type="character" w:customStyle="1" w:styleId="story-byline">
    <w:name w:val="story-byline"/>
    <w:rsid w:val="00FD7F11"/>
  </w:style>
  <w:style w:type="character" w:customStyle="1" w:styleId="story-titleline">
    <w:name w:val="story-titleline"/>
    <w:rsid w:val="00FD7F11"/>
  </w:style>
  <w:style w:type="paragraph" w:styleId="ListBullet2">
    <w:name w:val="List Bullet 2"/>
    <w:basedOn w:val="Normal"/>
    <w:rsid w:val="00FD7F11"/>
    <w:pPr>
      <w:tabs>
        <w:tab w:val="num" w:pos="1440"/>
      </w:tabs>
      <w:spacing w:after="0" w:line="240" w:lineRule="auto"/>
      <w:ind w:left="1440" w:hanging="360"/>
    </w:pPr>
    <w:rPr>
      <w:rFonts w:eastAsia="Times New Roman"/>
      <w:b/>
      <w:sz w:val="24"/>
      <w:szCs w:val="44"/>
    </w:rPr>
  </w:style>
  <w:style w:type="paragraph" w:customStyle="1" w:styleId="Cardnotunderlined0">
    <w:name w:val="Card not underlined"/>
    <w:basedOn w:val="Normal"/>
    <w:rsid w:val="00FD7F11"/>
    <w:pPr>
      <w:spacing w:after="0" w:line="240" w:lineRule="auto"/>
    </w:pPr>
    <w:rPr>
      <w:rFonts w:eastAsia="Times New Roman"/>
      <w:color w:val="000000"/>
      <w:sz w:val="10"/>
    </w:rPr>
  </w:style>
  <w:style w:type="character" w:customStyle="1" w:styleId="UnderlineCardChar1">
    <w:name w:val="Underline Card Char"/>
    <w:rsid w:val="00FD7F11"/>
    <w:rPr>
      <w:sz w:val="22"/>
      <w:szCs w:val="24"/>
      <w:u w:val="single"/>
      <w:lang w:val="en-US" w:eastAsia="en-US" w:bidi="ar-SA"/>
    </w:rPr>
  </w:style>
  <w:style w:type="character" w:customStyle="1" w:styleId="SourcesCharChar1">
    <w:name w:val="Sources Char Char1"/>
    <w:rsid w:val="00FD7F11"/>
    <w:rPr>
      <w:rFonts w:cs="Arial"/>
      <w:b/>
      <w:bCs/>
      <w:iCs/>
      <w:sz w:val="24"/>
      <w:szCs w:val="28"/>
      <w:lang w:val="en-US" w:eastAsia="en-US" w:bidi="ar-SA"/>
    </w:rPr>
  </w:style>
  <w:style w:type="character" w:customStyle="1" w:styleId="UnderlinesCharChar">
    <w:name w:val="Underlines Char Char"/>
    <w:rsid w:val="00FD7F11"/>
    <w:rPr>
      <w:rFonts w:cs="Arial"/>
      <w:b/>
      <w:bCs/>
      <w:sz w:val="22"/>
      <w:szCs w:val="26"/>
      <w:u w:val="single"/>
      <w:lang w:val="en-US" w:eastAsia="en-US" w:bidi="ar-SA"/>
    </w:rPr>
  </w:style>
  <w:style w:type="paragraph" w:customStyle="1" w:styleId="OmniPage3">
    <w:name w:val="OmniPage #3"/>
    <w:basedOn w:val="Normal"/>
    <w:rsid w:val="00FD7F11"/>
    <w:pPr>
      <w:spacing w:after="0" w:line="240" w:lineRule="auto"/>
    </w:pPr>
    <w:rPr>
      <w:rFonts w:eastAsia="Times New Roman"/>
      <w:color w:val="000000"/>
      <w:sz w:val="20"/>
      <w:szCs w:val="20"/>
    </w:rPr>
  </w:style>
  <w:style w:type="paragraph" w:customStyle="1" w:styleId="OmniPage16">
    <w:name w:val="OmniPage #16"/>
    <w:basedOn w:val="Normal"/>
    <w:rsid w:val="00FD7F11"/>
    <w:pPr>
      <w:spacing w:after="0" w:line="240" w:lineRule="auto"/>
    </w:pPr>
    <w:rPr>
      <w:rFonts w:eastAsia="Times New Roman"/>
      <w:color w:val="000000"/>
      <w:sz w:val="20"/>
      <w:szCs w:val="20"/>
    </w:rPr>
  </w:style>
  <w:style w:type="paragraph" w:customStyle="1" w:styleId="OmniPage23">
    <w:name w:val="OmniPage #23"/>
    <w:basedOn w:val="Normal"/>
    <w:rsid w:val="00FD7F11"/>
    <w:pPr>
      <w:spacing w:after="0" w:line="240" w:lineRule="auto"/>
    </w:pPr>
    <w:rPr>
      <w:rFonts w:eastAsia="Times New Roman"/>
      <w:color w:val="000000"/>
      <w:sz w:val="20"/>
      <w:szCs w:val="20"/>
    </w:rPr>
  </w:style>
  <w:style w:type="paragraph" w:customStyle="1" w:styleId="OmniPage24">
    <w:name w:val="OmniPage #24"/>
    <w:basedOn w:val="Normal"/>
    <w:rsid w:val="00FD7F11"/>
    <w:pPr>
      <w:spacing w:after="0" w:line="240" w:lineRule="auto"/>
    </w:pPr>
    <w:rPr>
      <w:rFonts w:eastAsia="Times New Roman"/>
      <w:color w:val="000000"/>
      <w:sz w:val="20"/>
      <w:szCs w:val="20"/>
    </w:rPr>
  </w:style>
  <w:style w:type="paragraph" w:customStyle="1" w:styleId="OmniPage27">
    <w:name w:val="OmniPage #27"/>
    <w:basedOn w:val="Normal"/>
    <w:rsid w:val="00FD7F11"/>
    <w:pPr>
      <w:spacing w:after="0" w:line="240" w:lineRule="auto"/>
    </w:pPr>
    <w:rPr>
      <w:rFonts w:eastAsia="Times New Roman"/>
      <w:color w:val="000000"/>
      <w:sz w:val="20"/>
      <w:szCs w:val="20"/>
    </w:rPr>
  </w:style>
  <w:style w:type="paragraph" w:customStyle="1" w:styleId="OmniPage28">
    <w:name w:val="OmniPage #28"/>
    <w:basedOn w:val="Normal"/>
    <w:rsid w:val="00FD7F11"/>
    <w:pPr>
      <w:spacing w:after="0" w:line="240" w:lineRule="auto"/>
    </w:pPr>
    <w:rPr>
      <w:rFonts w:eastAsia="Times New Roman"/>
      <w:color w:val="000000"/>
      <w:sz w:val="20"/>
      <w:szCs w:val="20"/>
    </w:rPr>
  </w:style>
  <w:style w:type="paragraph" w:customStyle="1" w:styleId="OmniPage29">
    <w:name w:val="OmniPage #29"/>
    <w:basedOn w:val="Normal"/>
    <w:rsid w:val="00FD7F11"/>
    <w:pPr>
      <w:spacing w:after="0" w:line="240" w:lineRule="auto"/>
    </w:pPr>
    <w:rPr>
      <w:rFonts w:eastAsia="Times New Roman"/>
      <w:color w:val="000000"/>
      <w:sz w:val="20"/>
      <w:szCs w:val="20"/>
    </w:rPr>
  </w:style>
  <w:style w:type="paragraph" w:customStyle="1" w:styleId="OmniPage30">
    <w:name w:val="OmniPage #30"/>
    <w:basedOn w:val="Normal"/>
    <w:rsid w:val="00FD7F11"/>
    <w:pPr>
      <w:spacing w:after="0" w:line="240" w:lineRule="auto"/>
    </w:pPr>
    <w:rPr>
      <w:rFonts w:eastAsia="Times New Roman"/>
      <w:color w:val="000000"/>
      <w:sz w:val="20"/>
      <w:szCs w:val="20"/>
    </w:rPr>
  </w:style>
  <w:style w:type="paragraph" w:customStyle="1" w:styleId="OmniPage31">
    <w:name w:val="OmniPage #31"/>
    <w:basedOn w:val="Normal"/>
    <w:rsid w:val="00FD7F11"/>
    <w:pPr>
      <w:spacing w:after="0" w:line="240" w:lineRule="auto"/>
    </w:pPr>
    <w:rPr>
      <w:rFonts w:eastAsia="Times New Roman"/>
      <w:color w:val="000000"/>
      <w:sz w:val="20"/>
      <w:szCs w:val="20"/>
    </w:rPr>
  </w:style>
  <w:style w:type="paragraph" w:customStyle="1" w:styleId="OmniPage32">
    <w:name w:val="OmniPage #32"/>
    <w:basedOn w:val="Normal"/>
    <w:rsid w:val="00FD7F11"/>
    <w:pPr>
      <w:spacing w:after="0" w:line="240" w:lineRule="auto"/>
    </w:pPr>
    <w:rPr>
      <w:rFonts w:eastAsia="Times New Roman"/>
      <w:color w:val="000000"/>
      <w:sz w:val="20"/>
      <w:szCs w:val="20"/>
    </w:rPr>
  </w:style>
  <w:style w:type="paragraph" w:customStyle="1" w:styleId="OmniPage33">
    <w:name w:val="OmniPage #33"/>
    <w:basedOn w:val="Normal"/>
    <w:rsid w:val="00FD7F11"/>
    <w:pPr>
      <w:spacing w:after="0" w:line="240" w:lineRule="auto"/>
    </w:pPr>
    <w:rPr>
      <w:rFonts w:eastAsia="Times New Roman"/>
      <w:color w:val="000000"/>
      <w:sz w:val="20"/>
      <w:szCs w:val="20"/>
    </w:rPr>
  </w:style>
  <w:style w:type="paragraph" w:customStyle="1" w:styleId="OmniPage34">
    <w:name w:val="OmniPage #34"/>
    <w:basedOn w:val="Normal"/>
    <w:rsid w:val="00FD7F11"/>
    <w:pPr>
      <w:spacing w:after="0" w:line="240" w:lineRule="auto"/>
    </w:pPr>
    <w:rPr>
      <w:rFonts w:eastAsia="Times New Roman"/>
      <w:color w:val="000000"/>
      <w:sz w:val="20"/>
      <w:szCs w:val="20"/>
    </w:rPr>
  </w:style>
  <w:style w:type="paragraph" w:customStyle="1" w:styleId="OmniPage35">
    <w:name w:val="OmniPage #35"/>
    <w:basedOn w:val="Normal"/>
    <w:rsid w:val="00FD7F11"/>
    <w:pPr>
      <w:spacing w:after="0" w:line="240" w:lineRule="auto"/>
    </w:pPr>
    <w:rPr>
      <w:rFonts w:eastAsia="Times New Roman"/>
      <w:color w:val="000000"/>
      <w:sz w:val="20"/>
      <w:szCs w:val="20"/>
    </w:rPr>
  </w:style>
  <w:style w:type="paragraph" w:customStyle="1" w:styleId="OmniPage36">
    <w:name w:val="OmniPage #36"/>
    <w:basedOn w:val="Normal"/>
    <w:rsid w:val="00FD7F11"/>
    <w:pPr>
      <w:spacing w:after="0" w:line="240" w:lineRule="auto"/>
    </w:pPr>
    <w:rPr>
      <w:rFonts w:eastAsia="Times New Roman"/>
      <w:color w:val="000000"/>
      <w:sz w:val="20"/>
      <w:szCs w:val="20"/>
    </w:rPr>
  </w:style>
  <w:style w:type="paragraph" w:customStyle="1" w:styleId="OmniPage37">
    <w:name w:val="OmniPage #37"/>
    <w:basedOn w:val="Normal"/>
    <w:rsid w:val="00FD7F11"/>
    <w:pPr>
      <w:spacing w:after="0" w:line="240" w:lineRule="auto"/>
    </w:pPr>
    <w:rPr>
      <w:rFonts w:eastAsia="Times New Roman"/>
      <w:color w:val="000000"/>
      <w:sz w:val="20"/>
      <w:szCs w:val="20"/>
    </w:rPr>
  </w:style>
  <w:style w:type="paragraph" w:customStyle="1" w:styleId="OmniPage38">
    <w:name w:val="OmniPage #38"/>
    <w:basedOn w:val="Normal"/>
    <w:rsid w:val="00FD7F11"/>
    <w:pPr>
      <w:spacing w:after="0" w:line="240" w:lineRule="auto"/>
    </w:pPr>
    <w:rPr>
      <w:rFonts w:eastAsia="Times New Roman"/>
      <w:color w:val="000000"/>
      <w:sz w:val="20"/>
      <w:szCs w:val="20"/>
    </w:rPr>
  </w:style>
  <w:style w:type="paragraph" w:customStyle="1" w:styleId="OmniPage39">
    <w:name w:val="OmniPage #39"/>
    <w:basedOn w:val="Normal"/>
    <w:rsid w:val="00FD7F11"/>
    <w:pPr>
      <w:spacing w:after="0" w:line="240" w:lineRule="auto"/>
    </w:pPr>
    <w:rPr>
      <w:rFonts w:eastAsia="Times New Roman"/>
      <w:color w:val="000000"/>
      <w:sz w:val="20"/>
      <w:szCs w:val="20"/>
    </w:rPr>
  </w:style>
  <w:style w:type="paragraph" w:customStyle="1" w:styleId="OmniPage40">
    <w:name w:val="OmniPage #40"/>
    <w:basedOn w:val="Normal"/>
    <w:rsid w:val="00FD7F11"/>
    <w:pPr>
      <w:spacing w:after="0" w:line="240" w:lineRule="auto"/>
    </w:pPr>
    <w:rPr>
      <w:rFonts w:eastAsia="Times New Roman"/>
      <w:color w:val="000000"/>
      <w:sz w:val="20"/>
      <w:szCs w:val="20"/>
    </w:rPr>
  </w:style>
  <w:style w:type="paragraph" w:customStyle="1" w:styleId="OmniPage41">
    <w:name w:val="OmniPage #41"/>
    <w:basedOn w:val="Normal"/>
    <w:rsid w:val="00FD7F11"/>
    <w:pPr>
      <w:spacing w:after="0" w:line="240" w:lineRule="auto"/>
    </w:pPr>
    <w:rPr>
      <w:rFonts w:eastAsia="Times New Roman"/>
      <w:color w:val="000000"/>
      <w:sz w:val="20"/>
      <w:szCs w:val="20"/>
    </w:rPr>
  </w:style>
  <w:style w:type="paragraph" w:customStyle="1" w:styleId="OmniPage42">
    <w:name w:val="OmniPage #42"/>
    <w:basedOn w:val="Normal"/>
    <w:rsid w:val="00FD7F11"/>
    <w:pPr>
      <w:spacing w:after="0" w:line="240" w:lineRule="auto"/>
    </w:pPr>
    <w:rPr>
      <w:rFonts w:eastAsia="Times New Roman"/>
      <w:color w:val="000000"/>
      <w:sz w:val="20"/>
      <w:szCs w:val="20"/>
    </w:rPr>
  </w:style>
  <w:style w:type="paragraph" w:customStyle="1" w:styleId="OmniPage43">
    <w:name w:val="OmniPage #43"/>
    <w:basedOn w:val="Normal"/>
    <w:rsid w:val="00FD7F11"/>
    <w:pPr>
      <w:spacing w:after="0" w:line="240" w:lineRule="auto"/>
    </w:pPr>
    <w:rPr>
      <w:rFonts w:eastAsia="Times New Roman"/>
      <w:color w:val="000000"/>
      <w:sz w:val="20"/>
      <w:szCs w:val="20"/>
    </w:rPr>
  </w:style>
  <w:style w:type="paragraph" w:customStyle="1" w:styleId="OmniPage44">
    <w:name w:val="OmniPage #44"/>
    <w:basedOn w:val="Normal"/>
    <w:rsid w:val="00FD7F11"/>
    <w:pPr>
      <w:spacing w:after="0" w:line="240" w:lineRule="auto"/>
    </w:pPr>
    <w:rPr>
      <w:rFonts w:eastAsia="Times New Roman"/>
      <w:color w:val="000000"/>
      <w:sz w:val="20"/>
      <w:szCs w:val="20"/>
    </w:rPr>
  </w:style>
  <w:style w:type="paragraph" w:customStyle="1" w:styleId="OmniPage45">
    <w:name w:val="OmniPage #45"/>
    <w:basedOn w:val="Normal"/>
    <w:rsid w:val="00FD7F11"/>
    <w:pPr>
      <w:spacing w:after="0" w:line="240" w:lineRule="auto"/>
    </w:pPr>
    <w:rPr>
      <w:rFonts w:eastAsia="Times New Roman"/>
      <w:color w:val="000000"/>
      <w:sz w:val="20"/>
      <w:szCs w:val="20"/>
    </w:rPr>
  </w:style>
  <w:style w:type="paragraph" w:customStyle="1" w:styleId="OmniPage46">
    <w:name w:val="OmniPage #46"/>
    <w:basedOn w:val="Normal"/>
    <w:rsid w:val="00FD7F11"/>
    <w:pPr>
      <w:spacing w:after="0" w:line="240" w:lineRule="auto"/>
    </w:pPr>
    <w:rPr>
      <w:rFonts w:eastAsia="Times New Roman"/>
      <w:color w:val="000000"/>
      <w:sz w:val="20"/>
      <w:szCs w:val="20"/>
    </w:rPr>
  </w:style>
  <w:style w:type="paragraph" w:customStyle="1" w:styleId="OmniPage47">
    <w:name w:val="OmniPage #47"/>
    <w:basedOn w:val="Normal"/>
    <w:rsid w:val="00FD7F11"/>
    <w:pPr>
      <w:spacing w:after="0" w:line="240" w:lineRule="auto"/>
    </w:pPr>
    <w:rPr>
      <w:rFonts w:eastAsia="Times New Roman"/>
      <w:color w:val="000000"/>
      <w:sz w:val="20"/>
      <w:szCs w:val="20"/>
    </w:rPr>
  </w:style>
  <w:style w:type="paragraph" w:customStyle="1" w:styleId="OmniPage48">
    <w:name w:val="OmniPage #48"/>
    <w:basedOn w:val="Normal"/>
    <w:rsid w:val="00FD7F11"/>
    <w:pPr>
      <w:spacing w:after="0" w:line="240" w:lineRule="auto"/>
    </w:pPr>
    <w:rPr>
      <w:rFonts w:eastAsia="Times New Roman"/>
      <w:color w:val="000000"/>
      <w:sz w:val="20"/>
      <w:szCs w:val="20"/>
    </w:rPr>
  </w:style>
  <w:style w:type="paragraph" w:customStyle="1" w:styleId="OmniPage49">
    <w:name w:val="OmniPage #49"/>
    <w:basedOn w:val="Normal"/>
    <w:rsid w:val="00FD7F11"/>
    <w:pPr>
      <w:spacing w:after="0" w:line="240" w:lineRule="auto"/>
    </w:pPr>
    <w:rPr>
      <w:rFonts w:eastAsia="Times New Roman"/>
      <w:color w:val="000000"/>
      <w:sz w:val="20"/>
      <w:szCs w:val="20"/>
    </w:rPr>
  </w:style>
  <w:style w:type="paragraph" w:customStyle="1" w:styleId="OmniPage50">
    <w:name w:val="OmniPage #50"/>
    <w:basedOn w:val="Normal"/>
    <w:rsid w:val="00FD7F11"/>
    <w:pPr>
      <w:spacing w:after="0" w:line="240" w:lineRule="auto"/>
    </w:pPr>
    <w:rPr>
      <w:rFonts w:eastAsia="Times New Roman"/>
      <w:color w:val="000000"/>
      <w:sz w:val="20"/>
      <w:szCs w:val="20"/>
    </w:rPr>
  </w:style>
  <w:style w:type="paragraph" w:customStyle="1" w:styleId="OmniPage51">
    <w:name w:val="OmniPage #51"/>
    <w:basedOn w:val="Normal"/>
    <w:rsid w:val="00FD7F11"/>
    <w:pPr>
      <w:spacing w:after="0" w:line="240" w:lineRule="auto"/>
    </w:pPr>
    <w:rPr>
      <w:rFonts w:eastAsia="Times New Roman"/>
      <w:color w:val="000000"/>
      <w:sz w:val="20"/>
      <w:szCs w:val="20"/>
    </w:rPr>
  </w:style>
  <w:style w:type="paragraph" w:customStyle="1" w:styleId="OmniPage52">
    <w:name w:val="OmniPage #52"/>
    <w:basedOn w:val="Normal"/>
    <w:rsid w:val="00FD7F11"/>
    <w:pPr>
      <w:spacing w:after="0" w:line="240" w:lineRule="auto"/>
    </w:pPr>
    <w:rPr>
      <w:rFonts w:eastAsia="Times New Roman"/>
      <w:color w:val="000000"/>
      <w:sz w:val="20"/>
      <w:szCs w:val="20"/>
    </w:rPr>
  </w:style>
  <w:style w:type="paragraph" w:customStyle="1" w:styleId="OmniPage53">
    <w:name w:val="OmniPage #53"/>
    <w:basedOn w:val="Normal"/>
    <w:rsid w:val="00FD7F11"/>
    <w:pPr>
      <w:spacing w:after="0" w:line="240" w:lineRule="auto"/>
    </w:pPr>
    <w:rPr>
      <w:rFonts w:eastAsia="Times New Roman"/>
      <w:color w:val="000000"/>
      <w:sz w:val="20"/>
      <w:szCs w:val="20"/>
    </w:rPr>
  </w:style>
  <w:style w:type="paragraph" w:customStyle="1" w:styleId="OmniPage54">
    <w:name w:val="OmniPage #54"/>
    <w:basedOn w:val="Normal"/>
    <w:rsid w:val="00FD7F11"/>
    <w:pPr>
      <w:spacing w:after="0" w:line="240" w:lineRule="auto"/>
    </w:pPr>
    <w:rPr>
      <w:rFonts w:eastAsia="Times New Roman"/>
      <w:color w:val="000000"/>
      <w:sz w:val="20"/>
      <w:szCs w:val="20"/>
    </w:rPr>
  </w:style>
  <w:style w:type="paragraph" w:customStyle="1" w:styleId="OmniPage55">
    <w:name w:val="OmniPage #55"/>
    <w:basedOn w:val="Normal"/>
    <w:rsid w:val="00FD7F11"/>
    <w:pPr>
      <w:spacing w:after="0" w:line="240" w:lineRule="auto"/>
    </w:pPr>
    <w:rPr>
      <w:rFonts w:eastAsia="Times New Roman"/>
      <w:color w:val="000000"/>
      <w:sz w:val="20"/>
      <w:szCs w:val="20"/>
    </w:rPr>
  </w:style>
  <w:style w:type="paragraph" w:customStyle="1" w:styleId="OmniPage56">
    <w:name w:val="OmniPage #56"/>
    <w:basedOn w:val="Normal"/>
    <w:rsid w:val="00FD7F11"/>
    <w:pPr>
      <w:spacing w:after="0" w:line="240" w:lineRule="auto"/>
    </w:pPr>
    <w:rPr>
      <w:rFonts w:eastAsia="Times New Roman"/>
      <w:color w:val="000000"/>
      <w:sz w:val="20"/>
      <w:szCs w:val="20"/>
    </w:rPr>
  </w:style>
  <w:style w:type="paragraph" w:customStyle="1" w:styleId="OmniPage57">
    <w:name w:val="OmniPage #57"/>
    <w:basedOn w:val="Normal"/>
    <w:rsid w:val="00FD7F11"/>
    <w:pPr>
      <w:spacing w:after="0" w:line="240" w:lineRule="auto"/>
    </w:pPr>
    <w:rPr>
      <w:rFonts w:eastAsia="Times New Roman"/>
      <w:color w:val="000000"/>
      <w:sz w:val="20"/>
      <w:szCs w:val="20"/>
    </w:rPr>
  </w:style>
  <w:style w:type="paragraph" w:customStyle="1" w:styleId="OmniPage58">
    <w:name w:val="OmniPage #58"/>
    <w:basedOn w:val="Normal"/>
    <w:rsid w:val="00FD7F11"/>
    <w:pPr>
      <w:spacing w:after="0" w:line="240" w:lineRule="auto"/>
    </w:pPr>
    <w:rPr>
      <w:rFonts w:eastAsia="Times New Roman"/>
      <w:color w:val="000000"/>
      <w:sz w:val="20"/>
      <w:szCs w:val="20"/>
    </w:rPr>
  </w:style>
  <w:style w:type="paragraph" w:customStyle="1" w:styleId="OmniPage59">
    <w:name w:val="OmniPage #59"/>
    <w:basedOn w:val="Normal"/>
    <w:rsid w:val="00FD7F11"/>
    <w:pPr>
      <w:spacing w:after="0" w:line="240" w:lineRule="auto"/>
    </w:pPr>
    <w:rPr>
      <w:rFonts w:eastAsia="Times New Roman"/>
      <w:color w:val="000000"/>
      <w:sz w:val="20"/>
      <w:szCs w:val="20"/>
    </w:rPr>
  </w:style>
  <w:style w:type="paragraph" w:customStyle="1" w:styleId="OmniPage60">
    <w:name w:val="OmniPage #60"/>
    <w:basedOn w:val="Normal"/>
    <w:rsid w:val="00FD7F11"/>
    <w:pPr>
      <w:spacing w:after="0" w:line="240" w:lineRule="auto"/>
    </w:pPr>
    <w:rPr>
      <w:rFonts w:eastAsia="Times New Roman"/>
      <w:color w:val="000000"/>
      <w:sz w:val="20"/>
      <w:szCs w:val="20"/>
    </w:rPr>
  </w:style>
  <w:style w:type="paragraph" w:customStyle="1" w:styleId="OmniPage61">
    <w:name w:val="OmniPage #61"/>
    <w:basedOn w:val="Normal"/>
    <w:rsid w:val="00FD7F11"/>
    <w:pPr>
      <w:spacing w:after="0" w:line="240" w:lineRule="auto"/>
    </w:pPr>
    <w:rPr>
      <w:rFonts w:eastAsia="Times New Roman"/>
      <w:color w:val="000000"/>
      <w:sz w:val="20"/>
      <w:szCs w:val="20"/>
    </w:rPr>
  </w:style>
  <w:style w:type="paragraph" w:customStyle="1" w:styleId="OmniPage62">
    <w:name w:val="OmniPage #62"/>
    <w:basedOn w:val="Normal"/>
    <w:rsid w:val="00FD7F11"/>
    <w:pPr>
      <w:spacing w:after="0" w:line="240" w:lineRule="auto"/>
    </w:pPr>
    <w:rPr>
      <w:rFonts w:eastAsia="Times New Roman"/>
      <w:color w:val="000000"/>
      <w:sz w:val="20"/>
      <w:szCs w:val="20"/>
    </w:rPr>
  </w:style>
  <w:style w:type="paragraph" w:customStyle="1" w:styleId="OmniPage63">
    <w:name w:val="OmniPage #63"/>
    <w:basedOn w:val="Normal"/>
    <w:rsid w:val="00FD7F11"/>
    <w:pPr>
      <w:spacing w:after="0" w:line="240" w:lineRule="auto"/>
    </w:pPr>
    <w:rPr>
      <w:rFonts w:eastAsia="Times New Roman"/>
      <w:color w:val="000000"/>
      <w:sz w:val="20"/>
      <w:szCs w:val="20"/>
    </w:rPr>
  </w:style>
  <w:style w:type="paragraph" w:customStyle="1" w:styleId="OmniPage64">
    <w:name w:val="OmniPage #64"/>
    <w:basedOn w:val="Normal"/>
    <w:rsid w:val="00FD7F11"/>
    <w:pPr>
      <w:spacing w:after="0" w:line="240" w:lineRule="auto"/>
    </w:pPr>
    <w:rPr>
      <w:rFonts w:eastAsia="Times New Roman"/>
      <w:color w:val="000000"/>
      <w:sz w:val="20"/>
      <w:szCs w:val="20"/>
    </w:rPr>
  </w:style>
  <w:style w:type="paragraph" w:customStyle="1" w:styleId="OmniPage65">
    <w:name w:val="OmniPage #65"/>
    <w:basedOn w:val="Normal"/>
    <w:rsid w:val="00FD7F11"/>
    <w:pPr>
      <w:spacing w:after="0" w:line="240" w:lineRule="auto"/>
    </w:pPr>
    <w:rPr>
      <w:rFonts w:eastAsia="Times New Roman"/>
      <w:color w:val="000000"/>
      <w:sz w:val="20"/>
      <w:szCs w:val="20"/>
    </w:rPr>
  </w:style>
  <w:style w:type="paragraph" w:customStyle="1" w:styleId="OmniPage66">
    <w:name w:val="OmniPage #66"/>
    <w:basedOn w:val="Normal"/>
    <w:rsid w:val="00FD7F11"/>
    <w:pPr>
      <w:spacing w:after="0" w:line="240" w:lineRule="auto"/>
    </w:pPr>
    <w:rPr>
      <w:rFonts w:eastAsia="Times New Roman"/>
      <w:color w:val="000000"/>
      <w:sz w:val="20"/>
      <w:szCs w:val="20"/>
    </w:rPr>
  </w:style>
  <w:style w:type="paragraph" w:customStyle="1" w:styleId="OmniPage67">
    <w:name w:val="OmniPage #67"/>
    <w:basedOn w:val="Normal"/>
    <w:rsid w:val="00FD7F11"/>
    <w:pPr>
      <w:spacing w:after="0" w:line="240" w:lineRule="auto"/>
    </w:pPr>
    <w:rPr>
      <w:rFonts w:eastAsia="Times New Roman"/>
      <w:color w:val="000000"/>
      <w:sz w:val="20"/>
      <w:szCs w:val="20"/>
    </w:rPr>
  </w:style>
  <w:style w:type="paragraph" w:customStyle="1" w:styleId="OmniPage68">
    <w:name w:val="OmniPage #68"/>
    <w:basedOn w:val="Normal"/>
    <w:rsid w:val="00FD7F11"/>
    <w:pPr>
      <w:spacing w:after="0" w:line="240" w:lineRule="auto"/>
    </w:pPr>
    <w:rPr>
      <w:rFonts w:eastAsia="Times New Roman"/>
      <w:color w:val="000000"/>
      <w:sz w:val="20"/>
      <w:szCs w:val="20"/>
    </w:rPr>
  </w:style>
  <w:style w:type="paragraph" w:customStyle="1" w:styleId="OmniPage69">
    <w:name w:val="OmniPage #69"/>
    <w:basedOn w:val="Normal"/>
    <w:rsid w:val="00FD7F11"/>
    <w:pPr>
      <w:spacing w:after="0" w:line="240" w:lineRule="auto"/>
    </w:pPr>
    <w:rPr>
      <w:rFonts w:eastAsia="Times New Roman"/>
      <w:color w:val="000000"/>
      <w:sz w:val="20"/>
      <w:szCs w:val="20"/>
    </w:rPr>
  </w:style>
  <w:style w:type="paragraph" w:customStyle="1" w:styleId="OmniPage70">
    <w:name w:val="OmniPage #70"/>
    <w:basedOn w:val="Normal"/>
    <w:rsid w:val="00FD7F11"/>
    <w:pPr>
      <w:spacing w:after="0" w:line="240" w:lineRule="auto"/>
    </w:pPr>
    <w:rPr>
      <w:rFonts w:eastAsia="Times New Roman"/>
      <w:color w:val="000000"/>
      <w:sz w:val="20"/>
      <w:szCs w:val="20"/>
    </w:rPr>
  </w:style>
  <w:style w:type="paragraph" w:customStyle="1" w:styleId="OmniPage71">
    <w:name w:val="OmniPage #71"/>
    <w:basedOn w:val="Normal"/>
    <w:rsid w:val="00FD7F11"/>
    <w:pPr>
      <w:spacing w:after="0" w:line="240" w:lineRule="auto"/>
    </w:pPr>
    <w:rPr>
      <w:rFonts w:eastAsia="Times New Roman"/>
      <w:color w:val="000000"/>
      <w:sz w:val="20"/>
      <w:szCs w:val="20"/>
    </w:rPr>
  </w:style>
  <w:style w:type="table" w:customStyle="1" w:styleId="MediumGrid22">
    <w:name w:val="Medium Grid 22"/>
    <w:basedOn w:val="TableNormal"/>
    <w:uiPriority w:val="68"/>
    <w:rsid w:val="00FD7F11"/>
    <w:pPr>
      <w:spacing w:after="0" w:line="240" w:lineRule="auto"/>
    </w:pPr>
    <w:rPr>
      <w:rFonts w:ascii="Cambria" w:eastAsia="PMingLiU"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infoChar">
    <w:name w:val="info Char"/>
    <w:locked/>
    <w:rsid w:val="00FD7F11"/>
    <w:rPr>
      <w:rFonts w:ascii="Times New Roman" w:eastAsia="Times New Roman" w:hAnsi="Times New Roman" w:cs="Calibri"/>
      <w:sz w:val="16"/>
      <w:szCs w:val="20"/>
    </w:rPr>
  </w:style>
  <w:style w:type="character" w:customStyle="1" w:styleId="createby">
    <w:name w:val="createby"/>
    <w:rsid w:val="00FD7F11"/>
  </w:style>
  <w:style w:type="character" w:customStyle="1" w:styleId="quote-right">
    <w:name w:val="quote-right"/>
    <w:rsid w:val="00FD7F11"/>
  </w:style>
  <w:style w:type="character" w:customStyle="1" w:styleId="smallcase">
    <w:name w:val="smallcase"/>
    <w:rsid w:val="00FD7F11"/>
  </w:style>
  <w:style w:type="character" w:customStyle="1" w:styleId="ft0">
    <w:name w:val="ft0"/>
    <w:rsid w:val="00FD7F11"/>
  </w:style>
  <w:style w:type="character" w:customStyle="1" w:styleId="ft2">
    <w:name w:val="ft2"/>
    <w:rsid w:val="00FD7F11"/>
  </w:style>
  <w:style w:type="character" w:customStyle="1" w:styleId="ft1">
    <w:name w:val="ft1"/>
    <w:rsid w:val="00FD7F11"/>
  </w:style>
  <w:style w:type="character" w:customStyle="1" w:styleId="ft3">
    <w:name w:val="ft3"/>
    <w:rsid w:val="00FD7F11"/>
  </w:style>
  <w:style w:type="character" w:customStyle="1" w:styleId="StyleTimesNewRoman12ptBold1">
    <w:name w:val="Style Times New Roman 12 pt Bold1"/>
    <w:rsid w:val="00FD7F11"/>
    <w:rPr>
      <w:b/>
      <w:bCs/>
      <w:sz w:val="24"/>
    </w:rPr>
  </w:style>
  <w:style w:type="character" w:customStyle="1" w:styleId="UnderlinedChar2">
    <w:name w:val="Underlined Char2"/>
    <w:aliases w:val="Heading 4 Char2,body Char2,Heading 4 Char1,Underlined Char1,Big card Char1,body Char1,small text Char1,Normal Tag Char1,heading 2 Char1,Ch Char1,No Spacing4 Char1,No Spacing21 Char1,CD - Cite Char1,no read Char1,No Spacing211 Char1"/>
    <w:qFormat/>
    <w:rsid w:val="00FD7F11"/>
    <w:rPr>
      <w:rFonts w:eastAsia="MS Mincho"/>
      <w:szCs w:val="24"/>
      <w:u w:val="single"/>
      <w:lang w:val="en-US" w:eastAsia="ja-JP" w:bidi="ar-SA"/>
    </w:rPr>
  </w:style>
  <w:style w:type="character" w:customStyle="1" w:styleId="CircledChar2">
    <w:name w:val="Circled Char2"/>
    <w:rsid w:val="00FD7F11"/>
    <w:rPr>
      <w:rFonts w:eastAsia="MS Mincho"/>
      <w:b/>
      <w:szCs w:val="24"/>
      <w:u w:val="single"/>
      <w:lang w:val="en-US" w:eastAsia="ja-JP" w:bidi="ar-SA"/>
    </w:rPr>
  </w:style>
  <w:style w:type="character" w:customStyle="1" w:styleId="SmallTextChar2">
    <w:name w:val="Small Text Char2"/>
    <w:rsid w:val="00FD7F11"/>
    <w:rPr>
      <w:rFonts w:eastAsia="MS Mincho"/>
      <w:sz w:val="15"/>
      <w:szCs w:val="24"/>
      <w:lang w:val="en-US" w:eastAsia="ja-JP" w:bidi="ar-SA"/>
    </w:rPr>
  </w:style>
  <w:style w:type="character" w:customStyle="1" w:styleId="BoldandUnderlineCharCharCharCharChar1">
    <w:name w:val="Bold and Underline Char Char Char Char Char1"/>
    <w:rsid w:val="00FD7F11"/>
    <w:rPr>
      <w:b/>
      <w:szCs w:val="24"/>
      <w:u w:val="single"/>
      <w:lang w:val="en-US" w:eastAsia="en-US" w:bidi="ar-SA"/>
    </w:rPr>
  </w:style>
  <w:style w:type="character" w:customStyle="1" w:styleId="SmallCardChar">
    <w:name w:val="Small Card Char"/>
    <w:rsid w:val="00FD7F11"/>
    <w:rPr>
      <w:rFonts w:ascii="Palatino Linotype" w:eastAsia="Times New Roman" w:hAnsi="Palatino Linotype"/>
      <w:sz w:val="12"/>
      <w:szCs w:val="24"/>
    </w:rPr>
  </w:style>
  <w:style w:type="character" w:customStyle="1" w:styleId="StyleBoldUnderline10ptBold">
    <w:name w:val="Style Bold Underline + 10 pt Bold"/>
    <w:rsid w:val="00FD7F11"/>
    <w:rPr>
      <w:b/>
      <w:bCs/>
      <w:sz w:val="20"/>
      <w:u w:val="thick"/>
    </w:rPr>
  </w:style>
  <w:style w:type="character" w:customStyle="1" w:styleId="separator">
    <w:name w:val="separator"/>
    <w:rsid w:val="00FD7F11"/>
  </w:style>
  <w:style w:type="character" w:customStyle="1" w:styleId="PageHeaderChar">
    <w:name w:val="Page Header Char"/>
    <w:link w:val="PageHeader"/>
    <w:rsid w:val="00FD7F11"/>
    <w:rPr>
      <w:rFonts w:ascii="Calibri" w:hAnsi="Calibri"/>
    </w:rPr>
  </w:style>
  <w:style w:type="paragraph" w:customStyle="1" w:styleId="NormalUnderline0">
    <w:name w:val="Normal + Underline"/>
    <w:basedOn w:val="Normal"/>
    <w:link w:val="NormalUnderlineChar0"/>
    <w:qFormat/>
    <w:rsid w:val="00FD7F11"/>
    <w:pPr>
      <w:spacing w:after="0" w:line="240" w:lineRule="auto"/>
      <w:ind w:left="720"/>
    </w:pPr>
    <w:rPr>
      <w:rFonts w:eastAsia="Times New Roman"/>
      <w:b/>
      <w:sz w:val="24"/>
      <w:u w:val="single"/>
    </w:rPr>
  </w:style>
  <w:style w:type="paragraph" w:customStyle="1" w:styleId="NormalNoUnderline">
    <w:name w:val="Normal + No Underline"/>
    <w:basedOn w:val="Normal"/>
    <w:link w:val="NormalNoUnderlineChar"/>
    <w:rsid w:val="00FD7F11"/>
    <w:pPr>
      <w:spacing w:after="0" w:line="240" w:lineRule="auto"/>
      <w:ind w:left="720"/>
    </w:pPr>
    <w:rPr>
      <w:rFonts w:eastAsia="Times New Roman"/>
      <w:sz w:val="12"/>
    </w:rPr>
  </w:style>
  <w:style w:type="character" w:customStyle="1" w:styleId="NormalUnderlineChar0">
    <w:name w:val="Normal + Underline Char"/>
    <w:link w:val="NormalUnderline0"/>
    <w:rsid w:val="00FD7F11"/>
    <w:rPr>
      <w:rFonts w:ascii="Calibri" w:eastAsia="Times New Roman" w:hAnsi="Calibri"/>
      <w:b/>
      <w:sz w:val="24"/>
      <w:u w:val="single"/>
    </w:rPr>
  </w:style>
  <w:style w:type="character" w:customStyle="1" w:styleId="NormalNoUnderlineChar">
    <w:name w:val="Normal + No Underline Char"/>
    <w:link w:val="NormalNoUnderline"/>
    <w:rsid w:val="00FD7F11"/>
    <w:rPr>
      <w:rFonts w:ascii="Calibri" w:eastAsia="Times New Roman" w:hAnsi="Calibri"/>
      <w:sz w:val="12"/>
    </w:rPr>
  </w:style>
  <w:style w:type="paragraph" w:customStyle="1" w:styleId="TagCite3">
    <w:name w:val="Tag Cite"/>
    <w:basedOn w:val="PageHeader"/>
    <w:link w:val="TagCiteChar3"/>
    <w:qFormat/>
    <w:rsid w:val="00FD7F11"/>
    <w:rPr>
      <w:rFonts w:ascii="Arial Narrow" w:eastAsia="SimSun" w:hAnsi="Arial Narrow"/>
      <w:b/>
      <w:sz w:val="24"/>
      <w:lang w:eastAsia="zh-CN"/>
    </w:rPr>
  </w:style>
  <w:style w:type="character" w:customStyle="1" w:styleId="TagCiteChar3">
    <w:name w:val="Tag Cite Char"/>
    <w:link w:val="TagCite3"/>
    <w:rsid w:val="00FD7F11"/>
    <w:rPr>
      <w:rFonts w:ascii="Arial Narrow" w:eastAsia="SimSun" w:hAnsi="Arial Narrow"/>
      <w:b/>
      <w:sz w:val="24"/>
      <w:lang w:eastAsia="zh-CN"/>
    </w:rPr>
  </w:style>
  <w:style w:type="character" w:customStyle="1" w:styleId="smalllink">
    <w:name w:val="smalllink"/>
    <w:rsid w:val="00FD7F11"/>
  </w:style>
  <w:style w:type="character" w:customStyle="1" w:styleId="bighead1">
    <w:name w:val="bighead1"/>
    <w:rsid w:val="00FD7F11"/>
    <w:rPr>
      <w:rFonts w:ascii="Verdana" w:hAnsi="Verdana" w:hint="default"/>
      <w:b/>
      <w:bCs/>
      <w:sz w:val="27"/>
      <w:szCs w:val="27"/>
    </w:rPr>
  </w:style>
  <w:style w:type="character" w:customStyle="1" w:styleId="Underline-WFU">
    <w:name w:val="Underline-WFU"/>
    <w:uiPriority w:val="1"/>
    <w:qFormat/>
    <w:rsid w:val="00FD7F11"/>
    <w:rPr>
      <w:rFonts w:ascii="Cambria" w:hAnsi="Cambria"/>
      <w:sz w:val="21"/>
      <w:u w:val="single"/>
    </w:rPr>
  </w:style>
  <w:style w:type="paragraph" w:customStyle="1" w:styleId="Tiny-WFU">
    <w:name w:val="Tiny-WFU"/>
    <w:basedOn w:val="Normal"/>
    <w:qFormat/>
    <w:rsid w:val="00FD7F11"/>
    <w:pPr>
      <w:spacing w:after="0" w:line="240" w:lineRule="auto"/>
    </w:pPr>
    <w:rPr>
      <w:rFonts w:eastAsia="Malgun Gothic"/>
      <w:sz w:val="12"/>
      <w:lang w:eastAsia="ko-KR"/>
    </w:rPr>
  </w:style>
  <w:style w:type="character" w:customStyle="1" w:styleId="b">
    <w:name w:val="b"/>
    <w:rsid w:val="00FD7F11"/>
  </w:style>
  <w:style w:type="paragraph" w:customStyle="1" w:styleId="Indentation">
    <w:name w:val="Indentation"/>
    <w:basedOn w:val="Normal"/>
    <w:uiPriority w:val="99"/>
    <w:qFormat/>
    <w:rsid w:val="00FD7F11"/>
    <w:pPr>
      <w:spacing w:after="0" w:line="240" w:lineRule="auto"/>
      <w:ind w:left="288" w:right="288"/>
    </w:pPr>
    <w:rPr>
      <w:rFonts w:eastAsia="Calibri"/>
    </w:rPr>
  </w:style>
  <w:style w:type="paragraph" w:customStyle="1" w:styleId="departments">
    <w:name w:val="departments"/>
    <w:basedOn w:val="Normal"/>
    <w:uiPriority w:val="99"/>
    <w:qFormat/>
    <w:rsid w:val="00FD7F11"/>
    <w:pPr>
      <w:spacing w:before="100" w:beforeAutospacing="1" w:after="100" w:afterAutospacing="1" w:line="240" w:lineRule="auto"/>
    </w:pPr>
    <w:rPr>
      <w:rFonts w:eastAsia="Times New Roman"/>
      <w:sz w:val="24"/>
    </w:rPr>
  </w:style>
  <w:style w:type="character" w:customStyle="1" w:styleId="left-date1">
    <w:name w:val="left-date1"/>
    <w:rsid w:val="00FD7F11"/>
    <w:rPr>
      <w:rFonts w:ascii="Verdana" w:hAnsi="Verdana" w:hint="default"/>
      <w:color w:val="666666"/>
      <w:sz w:val="14"/>
      <w:szCs w:val="14"/>
    </w:rPr>
  </w:style>
  <w:style w:type="character" w:customStyle="1" w:styleId="org">
    <w:name w:val="org"/>
    <w:basedOn w:val="DefaultParagraphFont"/>
    <w:rsid w:val="00FD7F11"/>
  </w:style>
  <w:style w:type="paragraph" w:customStyle="1" w:styleId="seeall">
    <w:name w:val="seeall"/>
    <w:basedOn w:val="Normal"/>
    <w:rsid w:val="00FD7F11"/>
    <w:pPr>
      <w:spacing w:before="100" w:beforeAutospacing="1" w:after="100" w:afterAutospacing="1" w:line="240" w:lineRule="auto"/>
    </w:pPr>
    <w:rPr>
      <w:rFonts w:eastAsia="Times New Roman"/>
      <w:sz w:val="24"/>
    </w:rPr>
  </w:style>
  <w:style w:type="character" w:customStyle="1" w:styleId="list-comma">
    <w:name w:val="list-comma"/>
    <w:basedOn w:val="DefaultParagraphFont"/>
    <w:rsid w:val="00FD7F11"/>
  </w:style>
  <w:style w:type="character" w:customStyle="1" w:styleId="livefyre-commentcount">
    <w:name w:val="livefyre-commentcount"/>
    <w:basedOn w:val="DefaultParagraphFont"/>
    <w:rsid w:val="00FD7F11"/>
  </w:style>
  <w:style w:type="character" w:customStyle="1" w:styleId="rednegchange">
    <w:name w:val="red_neg_change"/>
    <w:basedOn w:val="DefaultParagraphFont"/>
    <w:rsid w:val="00FD7F11"/>
  </w:style>
  <w:style w:type="character" w:customStyle="1" w:styleId="wsodqchgshow">
    <w:name w:val="wsodq_chgshow"/>
    <w:basedOn w:val="DefaultParagraphFont"/>
    <w:rsid w:val="00FD7F11"/>
  </w:style>
  <w:style w:type="character" w:customStyle="1" w:styleId="greenposchange">
    <w:name w:val="green_pos_change"/>
    <w:basedOn w:val="DefaultParagraphFont"/>
    <w:rsid w:val="00FD7F11"/>
  </w:style>
  <w:style w:type="paragraph" w:customStyle="1" w:styleId="image-caption">
    <w:name w:val="image-caption"/>
    <w:basedOn w:val="Normal"/>
    <w:uiPriority w:val="99"/>
    <w:qFormat/>
    <w:rsid w:val="00FD7F11"/>
    <w:pPr>
      <w:spacing w:before="100" w:beforeAutospacing="1" w:after="100" w:afterAutospacing="1" w:line="240" w:lineRule="auto"/>
    </w:pPr>
    <w:rPr>
      <w:rFonts w:eastAsia="Times New Roman"/>
      <w:sz w:val="24"/>
    </w:rPr>
  </w:style>
  <w:style w:type="character" w:customStyle="1" w:styleId="image-credit">
    <w:name w:val="image-credit"/>
    <w:basedOn w:val="DefaultParagraphFont"/>
    <w:rsid w:val="00FD7F11"/>
  </w:style>
  <w:style w:type="paragraph" w:customStyle="1" w:styleId="gascontcredit">
    <w:name w:val="gas_cont_credit"/>
    <w:basedOn w:val="Normal"/>
    <w:rsid w:val="00FD7F11"/>
    <w:pPr>
      <w:spacing w:before="100" w:beforeAutospacing="1" w:after="100" w:afterAutospacing="1" w:line="240" w:lineRule="auto"/>
    </w:pPr>
    <w:rPr>
      <w:rFonts w:eastAsia="Times New Roman"/>
      <w:sz w:val="24"/>
    </w:rPr>
  </w:style>
  <w:style w:type="character" w:customStyle="1" w:styleId="BoldandUnderlineChar6">
    <w:name w:val="Bold and Underline Char6"/>
    <w:basedOn w:val="DefaultParagraphFont"/>
    <w:rsid w:val="00FD7F11"/>
    <w:rPr>
      <w:b/>
      <w:szCs w:val="24"/>
      <w:u w:val="single"/>
      <w:lang w:val="en-US" w:eastAsia="en-US" w:bidi="ar-SA"/>
    </w:rPr>
  </w:style>
  <w:style w:type="paragraph" w:customStyle="1" w:styleId="endarticle">
    <w:name w:val="endarticle"/>
    <w:basedOn w:val="Normal"/>
    <w:uiPriority w:val="99"/>
    <w:qFormat/>
    <w:rsid w:val="00FD7F11"/>
    <w:pPr>
      <w:spacing w:before="100" w:beforeAutospacing="1" w:after="100" w:afterAutospacing="1" w:line="240" w:lineRule="auto"/>
    </w:pPr>
    <w:rPr>
      <w:rFonts w:eastAsia="Times New Roman"/>
      <w:sz w:val="24"/>
    </w:rPr>
  </w:style>
  <w:style w:type="paragraph" w:customStyle="1" w:styleId="a-body-text">
    <w:name w:val="a-body-text"/>
    <w:basedOn w:val="Normal"/>
    <w:uiPriority w:val="99"/>
    <w:qFormat/>
    <w:rsid w:val="00FD7F11"/>
    <w:pPr>
      <w:spacing w:before="100" w:beforeAutospacing="1" w:after="100" w:afterAutospacing="1" w:line="240" w:lineRule="auto"/>
    </w:pPr>
    <w:rPr>
      <w:rFonts w:eastAsia="Times New Roman"/>
      <w:sz w:val="24"/>
    </w:rPr>
  </w:style>
  <w:style w:type="paragraph" w:customStyle="1" w:styleId="obgpara">
    <w:name w:val="obg_para"/>
    <w:basedOn w:val="Normal"/>
    <w:uiPriority w:val="99"/>
    <w:qFormat/>
    <w:rsid w:val="00FD7F11"/>
    <w:pPr>
      <w:spacing w:before="100" w:beforeAutospacing="1" w:after="100" w:afterAutospacing="1" w:line="240" w:lineRule="auto"/>
    </w:pPr>
    <w:rPr>
      <w:rFonts w:eastAsia="Times New Roman"/>
      <w:sz w:val="24"/>
    </w:rPr>
  </w:style>
  <w:style w:type="character" w:customStyle="1" w:styleId="caption4">
    <w:name w:val="caption4"/>
    <w:basedOn w:val="DefaultParagraphFont"/>
    <w:rsid w:val="00FD7F11"/>
  </w:style>
  <w:style w:type="character" w:customStyle="1" w:styleId="honorific-prefix">
    <w:name w:val="honorific-prefix"/>
    <w:basedOn w:val="DefaultParagraphFont"/>
    <w:rsid w:val="00FD7F11"/>
  </w:style>
  <w:style w:type="character" w:customStyle="1" w:styleId="given-name">
    <w:name w:val="given-name"/>
    <w:basedOn w:val="DefaultParagraphFont"/>
    <w:rsid w:val="00FD7F11"/>
  </w:style>
  <w:style w:type="character" w:customStyle="1" w:styleId="family-name">
    <w:name w:val="family-name"/>
    <w:basedOn w:val="DefaultParagraphFont"/>
    <w:rsid w:val="00FD7F11"/>
  </w:style>
  <w:style w:type="character" w:customStyle="1" w:styleId="chead">
    <w:name w:val="chead"/>
    <w:basedOn w:val="DefaultParagraphFont"/>
    <w:rsid w:val="00FD7F11"/>
  </w:style>
  <w:style w:type="character" w:customStyle="1" w:styleId="obgcapsstart">
    <w:name w:val="obg_caps_start"/>
    <w:basedOn w:val="DefaultParagraphFont"/>
    <w:rsid w:val="00FD7F11"/>
  </w:style>
  <w:style w:type="character" w:customStyle="1" w:styleId="underlinedCharChar0">
    <w:name w:val="underlined Char Char"/>
    <w:basedOn w:val="DefaultParagraphFont"/>
    <w:rsid w:val="00FD7F11"/>
    <w:rPr>
      <w:rFonts w:ascii="Times New Roman" w:eastAsia="Times New Roman" w:hAnsi="Times New Roman" w:cs="Times New Roman"/>
      <w:sz w:val="20"/>
      <w:szCs w:val="20"/>
      <w:u w:val="single"/>
    </w:rPr>
  </w:style>
  <w:style w:type="paragraph" w:customStyle="1" w:styleId="Language">
    <w:name w:val="Language"/>
    <w:next w:val="Normal"/>
    <w:link w:val="LanguageChar"/>
    <w:qFormat/>
    <w:rsid w:val="00FD7F11"/>
    <w:pPr>
      <w:spacing w:after="0" w:line="240" w:lineRule="auto"/>
    </w:pPr>
    <w:rPr>
      <w:strike/>
      <w:sz w:val="16"/>
      <w:szCs w:val="16"/>
    </w:rPr>
  </w:style>
  <w:style w:type="paragraph" w:customStyle="1" w:styleId="Pa4">
    <w:name w:val="Pa4"/>
    <w:basedOn w:val="Normal"/>
    <w:next w:val="Normal"/>
    <w:uiPriority w:val="99"/>
    <w:qFormat/>
    <w:rsid w:val="00FD7F11"/>
    <w:pPr>
      <w:autoSpaceDE w:val="0"/>
      <w:autoSpaceDN w:val="0"/>
      <w:adjustRightInd w:val="0"/>
      <w:spacing w:after="0" w:line="181" w:lineRule="atLeast"/>
    </w:pPr>
    <w:rPr>
      <w:rFonts w:eastAsia="Times New Roman"/>
      <w:sz w:val="24"/>
    </w:rPr>
  </w:style>
  <w:style w:type="character" w:customStyle="1" w:styleId="subheader">
    <w:name w:val="subheader"/>
    <w:basedOn w:val="DefaultParagraphFont"/>
    <w:rsid w:val="00FD7F11"/>
  </w:style>
  <w:style w:type="paragraph" w:customStyle="1" w:styleId="attribution">
    <w:name w:val="attribution"/>
    <w:basedOn w:val="Normal"/>
    <w:uiPriority w:val="99"/>
    <w:qFormat/>
    <w:rsid w:val="00FD7F11"/>
    <w:pPr>
      <w:spacing w:before="100" w:beforeAutospacing="1" w:after="100" w:afterAutospacing="1" w:line="240" w:lineRule="auto"/>
    </w:pPr>
    <w:rPr>
      <w:rFonts w:eastAsia="Times New Roman"/>
      <w:sz w:val="24"/>
    </w:rPr>
  </w:style>
  <w:style w:type="paragraph" w:customStyle="1" w:styleId="text-textbodyhoustontexttext-dateline">
    <w:name w:val="text-textbody houstontext text-dateline"/>
    <w:basedOn w:val="Normal"/>
    <w:uiPriority w:val="99"/>
    <w:qFormat/>
    <w:rsid w:val="00FD7F11"/>
    <w:pPr>
      <w:spacing w:before="100" w:beforeAutospacing="1" w:after="100" w:afterAutospacing="1" w:line="240" w:lineRule="auto"/>
    </w:pPr>
    <w:rPr>
      <w:rFonts w:eastAsia="Times New Roman"/>
      <w:sz w:val="24"/>
    </w:rPr>
  </w:style>
  <w:style w:type="paragraph" w:customStyle="1" w:styleId="text-textbodyhoustontext">
    <w:name w:val="text-textbody houstontext"/>
    <w:basedOn w:val="Normal"/>
    <w:uiPriority w:val="99"/>
    <w:qFormat/>
    <w:rsid w:val="00FD7F11"/>
    <w:pPr>
      <w:spacing w:before="100" w:beforeAutospacing="1" w:after="100" w:afterAutospacing="1" w:line="240" w:lineRule="auto"/>
    </w:pPr>
    <w:rPr>
      <w:rFonts w:eastAsia="Times New Roman"/>
      <w:sz w:val="24"/>
    </w:rPr>
  </w:style>
  <w:style w:type="character" w:customStyle="1" w:styleId="text2">
    <w:name w:val="text2"/>
    <w:basedOn w:val="DefaultParagraphFont"/>
    <w:rsid w:val="00FD7F11"/>
  </w:style>
  <w:style w:type="paragraph" w:customStyle="1" w:styleId="msolistparagraph0">
    <w:name w:val="msolistparagraph"/>
    <w:basedOn w:val="Normal"/>
    <w:uiPriority w:val="99"/>
    <w:qFormat/>
    <w:rsid w:val="00FD7F11"/>
    <w:pPr>
      <w:spacing w:before="100" w:beforeAutospacing="1" w:after="100" w:afterAutospacing="1" w:line="240" w:lineRule="auto"/>
    </w:pPr>
    <w:rPr>
      <w:rFonts w:eastAsia="Times New Roman"/>
      <w:sz w:val="24"/>
    </w:rPr>
  </w:style>
  <w:style w:type="paragraph" w:customStyle="1" w:styleId="msolistparagraphcxsplast">
    <w:name w:val="msolistparagraphcxsplast"/>
    <w:basedOn w:val="Normal"/>
    <w:uiPriority w:val="99"/>
    <w:qFormat/>
    <w:rsid w:val="00FD7F11"/>
    <w:pPr>
      <w:spacing w:before="100" w:beforeAutospacing="1" w:after="100" w:afterAutospacing="1" w:line="240" w:lineRule="auto"/>
    </w:pPr>
    <w:rPr>
      <w:rFonts w:eastAsia="Times New Roman"/>
      <w:sz w:val="24"/>
    </w:rPr>
  </w:style>
  <w:style w:type="character" w:customStyle="1" w:styleId="pmtermsel">
    <w:name w:val="pmtermsel"/>
    <w:basedOn w:val="DefaultParagraphFont"/>
    <w:rsid w:val="00FD7F11"/>
  </w:style>
  <w:style w:type="character" w:customStyle="1" w:styleId="StyleUnderlineChar2CharChar11pt">
    <w:name w:val="Style Underline Char2 Char Char + 11 pt"/>
    <w:basedOn w:val="Style11pt"/>
    <w:rsid w:val="00FD7F11"/>
    <w:rPr>
      <w:rFonts w:ascii="Times New Roman" w:hAnsi="Times New Roman"/>
      <w:sz w:val="20"/>
      <w:u w:val="single"/>
    </w:rPr>
  </w:style>
  <w:style w:type="character" w:customStyle="1" w:styleId="StyleStyleBoldUnderline11pt">
    <w:name w:val="Style Style Bold Underline + 11 pt"/>
    <w:basedOn w:val="DefaultParagraphFont"/>
    <w:rsid w:val="00FD7F11"/>
    <w:rPr>
      <w:b/>
      <w:bCs/>
      <w:sz w:val="20"/>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FD7F11"/>
    <w:pPr>
      <w:numPr>
        <w:numId w:val="0"/>
      </w:numPr>
    </w:pPr>
    <w:rPr>
      <w:rFonts w:eastAsia="SimSun"/>
      <w:b/>
      <w:bCs/>
      <w:sz w:val="20"/>
      <w:lang w:eastAsia="zh-CN"/>
    </w:rPr>
  </w:style>
  <w:style w:type="character" w:customStyle="1" w:styleId="StyleStyle4LatinTimesNewRomanAsianSimSunBoldChar">
    <w:name w:val="Style Style4 + (Latin) Times New Roman (Asian) SimSun Bold Char"/>
    <w:basedOn w:val="Style4Char"/>
    <w:link w:val="StyleStyle4LatinTimesNewRomanAsianSimSunBold"/>
    <w:rsid w:val="00FD7F11"/>
    <w:rPr>
      <w:rFonts w:ascii="Arial Narrow" w:eastAsia="SimSun" w:hAnsi="Arial Narrow"/>
      <w:b/>
      <w:bCs/>
      <w:sz w:val="20"/>
      <w:szCs w:val="24"/>
      <w:u w:val="single"/>
      <w:lang w:eastAsia="zh-CN"/>
    </w:rPr>
  </w:style>
  <w:style w:type="character" w:customStyle="1" w:styleId="Styleunderline11pt">
    <w:name w:val="Style underline + 11 pt"/>
    <w:basedOn w:val="underline"/>
    <w:rsid w:val="00FD7F11"/>
    <w:rPr>
      <w:u w:val="single"/>
      <w:lang w:val="en-US" w:eastAsia="en-US" w:bidi="ar-SA"/>
    </w:rPr>
  </w:style>
  <w:style w:type="character" w:customStyle="1" w:styleId="Styleunderline11ptBold">
    <w:name w:val="Style underline + 11 pt Bold"/>
    <w:basedOn w:val="underline"/>
    <w:rsid w:val="00FD7F11"/>
    <w:rPr>
      <w:u w:val="single"/>
      <w:lang w:val="en-US" w:eastAsia="en-US" w:bidi="ar-SA"/>
    </w:rPr>
  </w:style>
  <w:style w:type="paragraph" w:customStyle="1" w:styleId="StyleStyle49pt10">
    <w:name w:val="Style Style4 + 9 pt10"/>
    <w:basedOn w:val="Style4"/>
    <w:link w:val="StyleStyle49pt10Char"/>
    <w:qFormat/>
    <w:rsid w:val="00FD7F11"/>
    <w:pPr>
      <w:numPr>
        <w:numId w:val="0"/>
      </w:numPr>
    </w:pPr>
    <w:rPr>
      <w:rFonts w:eastAsia="Times New Roman"/>
      <w:sz w:val="20"/>
      <w:lang w:eastAsia="zh-CN"/>
    </w:rPr>
  </w:style>
  <w:style w:type="character" w:customStyle="1" w:styleId="StyleStyle49pt10Char">
    <w:name w:val="Style Style4 + 9 pt10 Char"/>
    <w:basedOn w:val="Style4Char"/>
    <w:link w:val="StyleStyle49pt10"/>
    <w:rsid w:val="00FD7F11"/>
    <w:rPr>
      <w:rFonts w:ascii="Arial Narrow" w:eastAsia="Times New Roman" w:hAnsi="Arial Narrow"/>
      <w:sz w:val="20"/>
      <w:szCs w:val="24"/>
      <w:u w:val="single"/>
      <w:lang w:eastAsia="zh-CN"/>
    </w:rPr>
  </w:style>
  <w:style w:type="paragraph" w:customStyle="1" w:styleId="StyleStyle49ptBold7">
    <w:name w:val="Style Style4 + 9 pt Bold7"/>
    <w:basedOn w:val="Style4"/>
    <w:link w:val="StyleStyle49ptBold7Char"/>
    <w:qFormat/>
    <w:rsid w:val="00FD7F11"/>
    <w:pPr>
      <w:numPr>
        <w:numId w:val="0"/>
      </w:numPr>
    </w:pPr>
    <w:rPr>
      <w:rFonts w:eastAsia="Times New Roman"/>
      <w:b/>
      <w:bCs/>
      <w:sz w:val="20"/>
      <w:lang w:eastAsia="zh-CN"/>
    </w:rPr>
  </w:style>
  <w:style w:type="character" w:customStyle="1" w:styleId="StyleStyle49ptBold7Char">
    <w:name w:val="Style Style4 + 9 pt Bold7 Char"/>
    <w:basedOn w:val="Style4Char"/>
    <w:link w:val="StyleStyle49ptBold7"/>
    <w:rsid w:val="00FD7F11"/>
    <w:rPr>
      <w:rFonts w:ascii="Arial Narrow" w:eastAsia="Times New Roman" w:hAnsi="Arial Narrow"/>
      <w:b/>
      <w:bCs/>
      <w:sz w:val="20"/>
      <w:szCs w:val="24"/>
      <w:u w:val="single"/>
      <w:lang w:eastAsia="zh-CN"/>
    </w:rPr>
  </w:style>
  <w:style w:type="character" w:customStyle="1" w:styleId="articlehead2">
    <w:name w:val="articlehead2"/>
    <w:basedOn w:val="DefaultParagraphFont"/>
    <w:rsid w:val="00FD7F11"/>
  </w:style>
  <w:style w:type="character" w:customStyle="1" w:styleId="pronset">
    <w:name w:val="pronset"/>
    <w:basedOn w:val="DefaultParagraphFont"/>
    <w:rsid w:val="00FD7F11"/>
  </w:style>
  <w:style w:type="character" w:customStyle="1" w:styleId="showipapr">
    <w:name w:val="show_ipapr"/>
    <w:basedOn w:val="DefaultParagraphFont"/>
    <w:rsid w:val="00FD7F11"/>
  </w:style>
  <w:style w:type="character" w:customStyle="1" w:styleId="prondelim">
    <w:name w:val="prondelim"/>
    <w:basedOn w:val="DefaultParagraphFont"/>
    <w:rsid w:val="00FD7F11"/>
  </w:style>
  <w:style w:type="character" w:customStyle="1" w:styleId="pron">
    <w:name w:val="pron"/>
    <w:basedOn w:val="DefaultParagraphFont"/>
    <w:rsid w:val="00FD7F11"/>
  </w:style>
  <w:style w:type="character" w:customStyle="1" w:styleId="prontoggle">
    <w:name w:val="pron_toggle"/>
    <w:basedOn w:val="DefaultParagraphFont"/>
    <w:rsid w:val="00FD7F11"/>
  </w:style>
  <w:style w:type="character" w:customStyle="1" w:styleId="showspellpr">
    <w:name w:val="show_spellpr"/>
    <w:basedOn w:val="DefaultParagraphFont"/>
    <w:rsid w:val="00FD7F11"/>
  </w:style>
  <w:style w:type="character" w:customStyle="1" w:styleId="boldface">
    <w:name w:val="boldface"/>
    <w:basedOn w:val="DefaultParagraphFont"/>
    <w:rsid w:val="00FD7F11"/>
  </w:style>
  <w:style w:type="character" w:customStyle="1" w:styleId="pg">
    <w:name w:val="pg"/>
    <w:basedOn w:val="DefaultParagraphFont"/>
    <w:rsid w:val="00FD7F11"/>
  </w:style>
  <w:style w:type="character" w:customStyle="1" w:styleId="secondary-bf">
    <w:name w:val="secondary-bf"/>
    <w:basedOn w:val="DefaultParagraphFont"/>
    <w:rsid w:val="00FD7F11"/>
  </w:style>
  <w:style w:type="character" w:customStyle="1" w:styleId="dnindex">
    <w:name w:val="dnindex"/>
    <w:basedOn w:val="DefaultParagraphFont"/>
    <w:rsid w:val="00FD7F11"/>
  </w:style>
  <w:style w:type="character" w:customStyle="1" w:styleId="ital-inline">
    <w:name w:val="ital-inline"/>
    <w:basedOn w:val="DefaultParagraphFont"/>
    <w:rsid w:val="00FD7F11"/>
  </w:style>
  <w:style w:type="character" w:customStyle="1" w:styleId="Styleterm111ptUnderline">
    <w:name w:val="Style term1 + 11 pt Underline"/>
    <w:basedOn w:val="term1"/>
    <w:rsid w:val="00FD7F11"/>
    <w:rPr>
      <w:b/>
      <w:bCs/>
      <w:sz w:val="20"/>
      <w:u w:val="single"/>
    </w:rPr>
  </w:style>
  <w:style w:type="paragraph" w:customStyle="1" w:styleId="StyleMinimizedTextArialNarrow10pt">
    <w:name w:val="Style Minimized Text + Arial Narrow 10 pt"/>
    <w:basedOn w:val="MinimizedText"/>
    <w:link w:val="StyleMinimizedTextArialNarrow10ptChar"/>
    <w:qFormat/>
    <w:rsid w:val="00FD7F11"/>
    <w:pPr>
      <w:spacing w:after="0" w:line="240" w:lineRule="auto"/>
    </w:pPr>
    <w:rPr>
      <w:rFonts w:ascii="Georgia" w:eastAsia="Times New Roman" w:hAnsi="Georgia"/>
      <w:sz w:val="20"/>
    </w:rPr>
  </w:style>
  <w:style w:type="character" w:customStyle="1" w:styleId="StyleMinimizedTextArialNarrow10ptChar">
    <w:name w:val="Style Minimized Text + Arial Narrow 10 pt Char"/>
    <w:basedOn w:val="MinimizedTextChar"/>
    <w:link w:val="StyleMinimizedTextArialNarrow10pt"/>
    <w:rsid w:val="00FD7F11"/>
    <w:rPr>
      <w:rFonts w:ascii="Georgia" w:eastAsia="Times New Roman" w:hAnsi="Georgia"/>
      <w:sz w:val="20"/>
    </w:rPr>
  </w:style>
  <w:style w:type="paragraph" w:customStyle="1" w:styleId="StyleStyle49pt3">
    <w:name w:val="Style Style4 + 9 pt3"/>
    <w:basedOn w:val="Style4"/>
    <w:link w:val="StyleStyle49pt3Char"/>
    <w:qFormat/>
    <w:rsid w:val="00FD7F11"/>
    <w:pPr>
      <w:numPr>
        <w:numId w:val="0"/>
      </w:numPr>
    </w:pPr>
    <w:rPr>
      <w:rFonts w:eastAsia="Times New Roman"/>
      <w:sz w:val="20"/>
      <w:lang w:eastAsia="zh-CN"/>
    </w:rPr>
  </w:style>
  <w:style w:type="character" w:customStyle="1" w:styleId="StyleStyle49pt3Char">
    <w:name w:val="Style Style4 + 9 pt3 Char"/>
    <w:basedOn w:val="Style4Char"/>
    <w:link w:val="StyleStyle49pt3"/>
    <w:rsid w:val="00FD7F11"/>
    <w:rPr>
      <w:rFonts w:ascii="Arial Narrow" w:eastAsia="Times New Roman" w:hAnsi="Arial Narrow"/>
      <w:sz w:val="20"/>
      <w:szCs w:val="24"/>
      <w:u w:val="single"/>
      <w:lang w:eastAsia="zh-CN"/>
    </w:rPr>
  </w:style>
  <w:style w:type="character" w:customStyle="1" w:styleId="ct-with-fmlt">
    <w:name w:val="ct-with-fmlt"/>
    <w:basedOn w:val="DefaultParagraphFont"/>
    <w:rsid w:val="00FD7F11"/>
  </w:style>
  <w:style w:type="character" w:customStyle="1" w:styleId="althead">
    <w:name w:val="althead"/>
    <w:basedOn w:val="DefaultParagraphFont"/>
    <w:rsid w:val="00FD7F11"/>
  </w:style>
  <w:style w:type="character" w:customStyle="1" w:styleId="arbd1">
    <w:name w:val="arbd1"/>
    <w:basedOn w:val="DefaultParagraphFont"/>
    <w:rsid w:val="00FD7F11"/>
  </w:style>
  <w:style w:type="character" w:customStyle="1" w:styleId="unx">
    <w:name w:val="unx"/>
    <w:basedOn w:val="DefaultParagraphFont"/>
    <w:rsid w:val="00FD7F11"/>
  </w:style>
  <w:style w:type="character" w:customStyle="1" w:styleId="lrdctph">
    <w:name w:val="lr_dct_ph"/>
    <w:basedOn w:val="DefaultParagraphFont"/>
    <w:rsid w:val="00FD7F11"/>
  </w:style>
  <w:style w:type="character" w:customStyle="1" w:styleId="tagciteChar4">
    <w:name w:val="tag/cite Char"/>
    <w:basedOn w:val="DefaultParagraphFont"/>
    <w:rsid w:val="00FD7F11"/>
    <w:rPr>
      <w:b/>
      <w:sz w:val="24"/>
      <w:lang w:val="en-US" w:eastAsia="en-US" w:bidi="ar-SA"/>
    </w:rPr>
  </w:style>
  <w:style w:type="paragraph" w:customStyle="1" w:styleId="TxBr41p1">
    <w:name w:val="TxBr_41p1"/>
    <w:basedOn w:val="Normal"/>
    <w:qFormat/>
    <w:rsid w:val="00FD7F11"/>
    <w:pPr>
      <w:tabs>
        <w:tab w:val="left" w:pos="204"/>
      </w:tabs>
      <w:autoSpaceDE w:val="0"/>
      <w:autoSpaceDN w:val="0"/>
      <w:adjustRightInd w:val="0"/>
      <w:spacing w:after="0" w:line="238" w:lineRule="atLeast"/>
      <w:jc w:val="both"/>
    </w:pPr>
    <w:rPr>
      <w:rFonts w:eastAsia="Times New Roman"/>
      <w:sz w:val="24"/>
    </w:rPr>
  </w:style>
  <w:style w:type="character" w:customStyle="1" w:styleId="style3Char0">
    <w:name w:val="style 3 Char"/>
    <w:rsid w:val="00FD7F11"/>
    <w:rPr>
      <w:sz w:val="18"/>
      <w:szCs w:val="24"/>
      <w:lang w:val="en-US" w:eastAsia="en-US" w:bidi="ar-SA"/>
    </w:rPr>
  </w:style>
  <w:style w:type="paragraph" w:customStyle="1" w:styleId="003Cite">
    <w:name w:val="003Cite"/>
    <w:basedOn w:val="Normal"/>
    <w:qFormat/>
    <w:rsid w:val="00FD7F11"/>
    <w:pPr>
      <w:spacing w:after="0" w:line="240" w:lineRule="auto"/>
    </w:pPr>
    <w:rPr>
      <w:rFonts w:eastAsia="Calibri"/>
      <w:szCs w:val="16"/>
    </w:rPr>
  </w:style>
  <w:style w:type="paragraph" w:customStyle="1" w:styleId="NormalBold">
    <w:name w:val="Normal + Bold"/>
    <w:aliases w:val="Double Underline"/>
    <w:basedOn w:val="Normal"/>
    <w:link w:val="NormalBoldChar"/>
    <w:qFormat/>
    <w:rsid w:val="00FD7F11"/>
    <w:pPr>
      <w:spacing w:after="0" w:line="240" w:lineRule="auto"/>
      <w:jc w:val="both"/>
    </w:pPr>
    <w:rPr>
      <w:b/>
      <w:color w:val="000000"/>
      <w:u w:val="single"/>
    </w:rPr>
  </w:style>
  <w:style w:type="character" w:customStyle="1" w:styleId="NormalBoldChar">
    <w:name w:val="Normal + Bold Char"/>
    <w:aliases w:val="Double Underline Char"/>
    <w:basedOn w:val="DefaultParagraphFont"/>
    <w:link w:val="NormalBold"/>
    <w:rsid w:val="00FD7F11"/>
    <w:rPr>
      <w:rFonts w:ascii="Calibri" w:hAnsi="Calibri"/>
      <w:b/>
      <w:color w:val="000000"/>
      <w:u w:val="single"/>
    </w:rPr>
  </w:style>
  <w:style w:type="character" w:customStyle="1" w:styleId="StyleBold1">
    <w:name w:val="Style Bold1"/>
    <w:rsid w:val="00FD7F11"/>
    <w:rPr>
      <w:rFonts w:ascii="Georgia" w:hAnsi="Georgia"/>
      <w:b/>
      <w:bCs/>
      <w:sz w:val="22"/>
    </w:rPr>
  </w:style>
  <w:style w:type="character" w:customStyle="1" w:styleId="BlockHeadingsChar1">
    <w:name w:val="Block Headings Char1"/>
    <w:rsid w:val="00FD7F11"/>
    <w:rPr>
      <w:b/>
      <w:caps/>
    </w:rPr>
  </w:style>
  <w:style w:type="character" w:customStyle="1" w:styleId="CARDChar2">
    <w:name w:val="CARD Char"/>
    <w:link w:val="CARD2"/>
    <w:rsid w:val="00FD7F11"/>
    <w:rPr>
      <w:rFonts w:ascii="Calibri" w:hAnsi="Calibri"/>
    </w:rPr>
  </w:style>
  <w:style w:type="character" w:customStyle="1" w:styleId="FontStyle170">
    <w:name w:val="Font Style170"/>
    <w:uiPriority w:val="99"/>
    <w:rsid w:val="00FD7F11"/>
    <w:rPr>
      <w:rFonts w:ascii="Bookman Old Style" w:hAnsi="Bookman Old Style" w:cs="Bookman Old Style"/>
      <w:sz w:val="16"/>
      <w:szCs w:val="16"/>
    </w:rPr>
  </w:style>
  <w:style w:type="character" w:customStyle="1" w:styleId="label">
    <w:name w:val="label"/>
    <w:rsid w:val="00FD7F11"/>
  </w:style>
  <w:style w:type="character" w:customStyle="1" w:styleId="Styleunderline12pt">
    <w:name w:val="Style underline + 12 pt"/>
    <w:rsid w:val="00FD7F11"/>
    <w:rPr>
      <w:rFonts w:ascii="Times New Roman" w:hAnsi="Times New Roman"/>
      <w:bCs/>
      <w:sz w:val="20"/>
      <w:u w:val="single"/>
    </w:rPr>
  </w:style>
  <w:style w:type="character" w:customStyle="1" w:styleId="StyleUnderlineChar19pt">
    <w:name w:val="Style Underline Char1 + 9 pt"/>
    <w:basedOn w:val="UnderlineChar1"/>
    <w:rsid w:val="00FD7F11"/>
    <w:rPr>
      <w:rFonts w:ascii="Times New Roman" w:hAnsi="Times New Roman"/>
      <w:sz w:val="20"/>
      <w:szCs w:val="24"/>
      <w:u w:val="single"/>
      <w:lang w:val="en-US" w:eastAsia="en-US" w:bidi="ar-SA"/>
    </w:rPr>
  </w:style>
  <w:style w:type="character" w:customStyle="1" w:styleId="StyleUnderlineChar1Bold">
    <w:name w:val="Style Underline Char1 + Bold"/>
    <w:rsid w:val="00FD7F11"/>
    <w:rPr>
      <w:rFonts w:ascii="Times New Roman" w:hAnsi="Times New Roman"/>
      <w:b/>
      <w:bCs/>
      <w:sz w:val="20"/>
      <w:szCs w:val="24"/>
      <w:u w:val="single"/>
      <w:lang w:val="en-US" w:eastAsia="en-US" w:bidi="ar-SA"/>
    </w:rPr>
  </w:style>
  <w:style w:type="character" w:customStyle="1" w:styleId="StyleUnderlineCharChar9ptBold1">
    <w:name w:val="Style Underline Char Char + 9 pt Bold1"/>
    <w:rsid w:val="00FD7F11"/>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FD7F11"/>
    <w:rPr>
      <w:rFonts w:ascii="Times New Roman" w:hAnsi="Times New Roman"/>
      <w:sz w:val="20"/>
      <w:szCs w:val="24"/>
      <w:u w:val="single"/>
      <w:lang w:val="en-US" w:eastAsia="en-US" w:bidi="ar-SA"/>
    </w:rPr>
  </w:style>
  <w:style w:type="paragraph" w:customStyle="1" w:styleId="StyleUnderline9pt">
    <w:name w:val="Style Underline + 9 pt"/>
    <w:link w:val="StyleUnderline9ptChar"/>
    <w:qFormat/>
    <w:rsid w:val="00FD7F11"/>
    <w:pPr>
      <w:spacing w:after="0" w:line="240" w:lineRule="auto"/>
    </w:pPr>
    <w:rPr>
      <w:rFonts w:ascii="Times New Roman" w:eastAsia="SimSun" w:hAnsi="Times New Roman" w:cs="Times New Roman"/>
      <w:sz w:val="20"/>
      <w:szCs w:val="20"/>
      <w:u w:val="single"/>
    </w:rPr>
  </w:style>
  <w:style w:type="character" w:customStyle="1" w:styleId="StyleUnderline9ptChar">
    <w:name w:val="Style Underline + 9 pt Char"/>
    <w:link w:val="StyleUnderline9pt"/>
    <w:rsid w:val="00FD7F11"/>
    <w:rPr>
      <w:rFonts w:ascii="Times New Roman" w:eastAsia="SimSun" w:hAnsi="Times New Roman" w:cs="Times New Roman"/>
      <w:sz w:val="20"/>
      <w:szCs w:val="20"/>
      <w:u w:val="single"/>
    </w:rPr>
  </w:style>
  <w:style w:type="character" w:customStyle="1" w:styleId="StyleUnderlineChar19pt1">
    <w:name w:val="Style Underline Char1 + 9 pt1"/>
    <w:basedOn w:val="UnderlineChar1"/>
    <w:rsid w:val="00FD7F11"/>
    <w:rPr>
      <w:rFonts w:ascii="Times New Roman" w:hAnsi="Times New Roman"/>
      <w:sz w:val="20"/>
      <w:szCs w:val="24"/>
      <w:u w:val="single"/>
      <w:lang w:val="en-US" w:eastAsia="en-US" w:bidi="ar-SA"/>
    </w:rPr>
  </w:style>
  <w:style w:type="character" w:customStyle="1" w:styleId="StyleUnderlineChar9pt1">
    <w:name w:val="Style Underline Char + 9 pt1"/>
    <w:basedOn w:val="DefaultParagraphFont"/>
    <w:rsid w:val="00FD7F11"/>
    <w:rPr>
      <w:rFonts w:ascii="Times New Roman" w:hAnsi="Times New Roman"/>
      <w:sz w:val="20"/>
      <w:u w:val="single"/>
      <w:lang w:val="en-US" w:eastAsia="en-US" w:bidi="ar-SA"/>
    </w:rPr>
  </w:style>
  <w:style w:type="paragraph" w:customStyle="1" w:styleId="StyleUnderline9pt1">
    <w:name w:val="Style Underline + 9 pt1"/>
    <w:rsid w:val="00FD7F11"/>
    <w:pPr>
      <w:spacing w:after="0" w:line="240" w:lineRule="auto"/>
    </w:pPr>
    <w:rPr>
      <w:rFonts w:ascii="Times New Roman" w:eastAsia="SimSun" w:hAnsi="Times New Roman" w:cs="Times New Roman"/>
      <w:sz w:val="20"/>
      <w:szCs w:val="20"/>
      <w:u w:val="single"/>
    </w:rPr>
  </w:style>
  <w:style w:type="character" w:customStyle="1" w:styleId="Style9ptUnderline1">
    <w:name w:val="Style 9 pt Underline1"/>
    <w:rsid w:val="00FD7F11"/>
    <w:rPr>
      <w:sz w:val="20"/>
      <w:u w:val="single"/>
    </w:rPr>
  </w:style>
  <w:style w:type="character" w:customStyle="1" w:styleId="StyleUnderlineChar19pt2">
    <w:name w:val="Style Underline Char1 + 9 pt2"/>
    <w:basedOn w:val="UnderlineChar1"/>
    <w:rsid w:val="00FD7F11"/>
    <w:rPr>
      <w:rFonts w:ascii="Times New Roman" w:hAnsi="Times New Roman"/>
      <w:sz w:val="20"/>
      <w:szCs w:val="24"/>
      <w:u w:val="single"/>
      <w:lang w:val="en-US" w:eastAsia="en-US" w:bidi="ar-SA"/>
    </w:rPr>
  </w:style>
  <w:style w:type="character" w:customStyle="1" w:styleId="StyleUnderlineChar19pt3">
    <w:name w:val="Style Underline Char1 + 9 pt3"/>
    <w:basedOn w:val="UnderlineChar1"/>
    <w:rsid w:val="00FD7F11"/>
    <w:rPr>
      <w:rFonts w:ascii="Times New Roman" w:hAnsi="Times New Roman"/>
      <w:sz w:val="20"/>
      <w:szCs w:val="24"/>
      <w:u w:val="single"/>
      <w:lang w:val="en-US" w:eastAsia="en-US" w:bidi="ar-SA"/>
    </w:rPr>
  </w:style>
  <w:style w:type="character" w:customStyle="1" w:styleId="StyleUnderlineChar19ptBorderSinglesolidlineAuto">
    <w:name w:val="Style Underline Char1 + 9 pt Border: : (Single solid line Auto  ..."/>
    <w:rsid w:val="00FD7F11"/>
    <w:rPr>
      <w:rFonts w:ascii="Times New Roman" w:hAnsi="Times New Roman"/>
      <w:sz w:val="20"/>
      <w:szCs w:val="24"/>
      <w:u w:val="single"/>
      <w:bdr w:val="single" w:sz="4" w:space="0" w:color="auto"/>
      <w:lang w:val="en-US" w:eastAsia="en-US" w:bidi="ar-SA"/>
    </w:rPr>
  </w:style>
  <w:style w:type="character" w:customStyle="1" w:styleId="StyleUnderlineChar19ptBold">
    <w:name w:val="Style Underline Char1 + 9 pt Bold"/>
    <w:rsid w:val="00FD7F11"/>
    <w:rPr>
      <w:rFonts w:ascii="Times New Roman" w:hAnsi="Times New Roman"/>
      <w:b/>
      <w:bCs/>
      <w:sz w:val="20"/>
      <w:szCs w:val="24"/>
      <w:u w:val="single"/>
      <w:lang w:val="en-US" w:eastAsia="en-US" w:bidi="ar-SA"/>
    </w:rPr>
  </w:style>
  <w:style w:type="character" w:customStyle="1" w:styleId="content">
    <w:name w:val="content"/>
    <w:basedOn w:val="DefaultParagraphFont"/>
    <w:rsid w:val="00FD7F11"/>
  </w:style>
  <w:style w:type="character" w:customStyle="1" w:styleId="Style9ptBoldUnderline1">
    <w:name w:val="Style 9 pt Bold Underline1"/>
    <w:rsid w:val="00FD7F11"/>
    <w:rPr>
      <w:b/>
      <w:bCs/>
      <w:sz w:val="20"/>
      <w:u w:val="single"/>
    </w:rPr>
  </w:style>
  <w:style w:type="character" w:customStyle="1" w:styleId="tagCharCharCharChar">
    <w:name w:val="tag Char Char Char Char"/>
    <w:rsid w:val="00FD7F11"/>
    <w:rPr>
      <w:rFonts w:ascii="Georgia" w:eastAsia="Calibri" w:hAnsi="Georgia" w:cs="Calibri"/>
      <w:b/>
      <w:sz w:val="24"/>
    </w:rPr>
  </w:style>
  <w:style w:type="character" w:customStyle="1" w:styleId="3">
    <w:name w:val="3"/>
    <w:rsid w:val="00FD7F11"/>
    <w:rPr>
      <w:rFonts w:cs="Arial"/>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FD7F11"/>
    <w:rPr>
      <w:rFonts w:cs="Arial"/>
      <w:b/>
      <w:bCs/>
      <w:iCs/>
      <w:szCs w:val="28"/>
      <w:lang w:val="en-US" w:eastAsia="en-US" w:bidi="ar-SA"/>
    </w:rPr>
  </w:style>
  <w:style w:type="paragraph" w:customStyle="1" w:styleId="EmphasisText">
    <w:name w:val="Emphasis Text"/>
    <w:basedOn w:val="UnderlinedText"/>
    <w:link w:val="EmphasisTextChar"/>
    <w:rsid w:val="00FD7F11"/>
    <w:rPr>
      <w:rFonts w:eastAsia="SimSun"/>
      <w:sz w:val="24"/>
      <w:u w:val="single"/>
    </w:rPr>
  </w:style>
  <w:style w:type="character" w:customStyle="1" w:styleId="EmphasisTextChar">
    <w:name w:val="Emphasis Text Char"/>
    <w:link w:val="EmphasisText"/>
    <w:rsid w:val="00FD7F11"/>
    <w:rPr>
      <w:rFonts w:ascii="Calibri" w:eastAsia="SimSun" w:hAnsi="Calibri"/>
      <w:b/>
      <w:sz w:val="24"/>
      <w:u w:val="single"/>
    </w:rPr>
  </w:style>
  <w:style w:type="character" w:customStyle="1" w:styleId="featuretitle">
    <w:name w:val="feature_title"/>
    <w:basedOn w:val="DefaultParagraphFont"/>
    <w:rsid w:val="00FD7F11"/>
  </w:style>
  <w:style w:type="character" w:customStyle="1" w:styleId="6">
    <w:name w:val="6"/>
    <w:rsid w:val="00FD7F11"/>
    <w:rPr>
      <w:rFonts w:cs="Arial"/>
      <w:bCs/>
      <w:sz w:val="20"/>
      <w:u w:val="single"/>
      <w:lang w:val="en-US" w:eastAsia="en-US" w:bidi="ar-SA"/>
    </w:rPr>
  </w:style>
  <w:style w:type="character" w:customStyle="1" w:styleId="7">
    <w:name w:val="7"/>
    <w:rsid w:val="00FD7F11"/>
    <w:rPr>
      <w:rFonts w:cs="Arial"/>
      <w:bCs/>
      <w:sz w:val="20"/>
      <w:u w:val="single"/>
      <w:lang w:val="en-US" w:eastAsia="en-US" w:bidi="ar-SA"/>
    </w:rPr>
  </w:style>
  <w:style w:type="character" w:customStyle="1" w:styleId="StyleUnderlineChar19pt4">
    <w:name w:val="Style Underline Char1 + 9 pt4"/>
    <w:basedOn w:val="UnderlineChar1"/>
    <w:rsid w:val="00FD7F11"/>
    <w:rPr>
      <w:rFonts w:ascii="Times New Roman" w:hAnsi="Times New Roman"/>
      <w:sz w:val="20"/>
      <w:szCs w:val="24"/>
      <w:u w:val="single"/>
      <w:lang w:val="en-US" w:eastAsia="en-US" w:bidi="ar-SA"/>
    </w:rPr>
  </w:style>
  <w:style w:type="character" w:customStyle="1" w:styleId="StyleUnderlineChar19ptBold1">
    <w:name w:val="Style Underline Char1 + 9 pt Bold1"/>
    <w:rsid w:val="00FD7F11"/>
    <w:rPr>
      <w:rFonts w:ascii="Times New Roman" w:hAnsi="Times New Roman"/>
      <w:b/>
      <w:bCs/>
      <w:sz w:val="20"/>
      <w:szCs w:val="24"/>
      <w:u w:val="single"/>
      <w:lang w:val="en-US" w:eastAsia="en-US" w:bidi="ar-SA"/>
    </w:rPr>
  </w:style>
  <w:style w:type="character" w:customStyle="1" w:styleId="Style9ptUnderline3">
    <w:name w:val="Style 9 pt Underline3"/>
    <w:rsid w:val="00FD7F11"/>
    <w:rPr>
      <w:sz w:val="20"/>
      <w:u w:val="single"/>
    </w:rPr>
  </w:style>
  <w:style w:type="paragraph" w:customStyle="1" w:styleId="Stylecard9pt">
    <w:name w:val="Style card + 9 pt"/>
    <w:basedOn w:val="Normal"/>
    <w:link w:val="Stylecard9ptChar"/>
    <w:qFormat/>
    <w:rsid w:val="00FD7F11"/>
    <w:pPr>
      <w:spacing w:after="0" w:line="240" w:lineRule="auto"/>
      <w:ind w:left="288" w:right="288"/>
    </w:pPr>
    <w:rPr>
      <w:rFonts w:eastAsia="Calibri" w:cs="Times New Roman"/>
      <w:sz w:val="20"/>
      <w:szCs w:val="20"/>
      <w:u w:val="single"/>
    </w:rPr>
  </w:style>
  <w:style w:type="character" w:customStyle="1" w:styleId="Stylecard9ptChar">
    <w:name w:val="Style card + 9 pt Char"/>
    <w:basedOn w:val="cardChar"/>
    <w:link w:val="Stylecard9pt"/>
    <w:rsid w:val="00FD7F11"/>
    <w:rPr>
      <w:rFonts w:ascii="Calibri" w:eastAsia="Calibri" w:hAnsi="Calibri" w:cs="Times New Roman"/>
      <w:sz w:val="20"/>
      <w:szCs w:val="20"/>
      <w:u w:val="single"/>
    </w:rPr>
  </w:style>
  <w:style w:type="character" w:customStyle="1" w:styleId="Styleunderline9pt0">
    <w:name w:val="Style underline + 9 pt"/>
    <w:basedOn w:val="underline"/>
    <w:rsid w:val="00FD7F11"/>
    <w:rPr>
      <w:u w:val="single"/>
      <w:lang w:val="en-US" w:eastAsia="en-US" w:bidi="ar-SA"/>
    </w:rPr>
  </w:style>
  <w:style w:type="character" w:customStyle="1" w:styleId="Style9ptUnderline4">
    <w:name w:val="Style 9 pt Underline4"/>
    <w:rsid w:val="00FD7F11"/>
    <w:rPr>
      <w:sz w:val="20"/>
      <w:u w:val="single"/>
    </w:rPr>
  </w:style>
  <w:style w:type="character" w:customStyle="1" w:styleId="55">
    <w:name w:val="55"/>
    <w:rsid w:val="00FD7F11"/>
    <w:rPr>
      <w:rFonts w:cs="Arial"/>
      <w:bCs/>
      <w:sz w:val="20"/>
      <w:u w:val="single"/>
      <w:lang w:val="en-US" w:eastAsia="en-US" w:bidi="ar-SA"/>
    </w:rPr>
  </w:style>
  <w:style w:type="paragraph" w:customStyle="1" w:styleId="CardBody">
    <w:name w:val="Card Body"/>
    <w:basedOn w:val="Normal"/>
    <w:link w:val="CardBodyChar"/>
    <w:qFormat/>
    <w:rsid w:val="00FD7F11"/>
    <w:pPr>
      <w:spacing w:after="0" w:line="240" w:lineRule="auto"/>
    </w:pPr>
    <w:rPr>
      <w:rFonts w:eastAsia="Calibri"/>
    </w:rPr>
  </w:style>
  <w:style w:type="character" w:customStyle="1" w:styleId="CardBodyChar">
    <w:name w:val="Card Body Char"/>
    <w:link w:val="CardBody"/>
    <w:rsid w:val="00FD7F11"/>
    <w:rPr>
      <w:rFonts w:ascii="Calibri" w:eastAsia="Calibri" w:hAnsi="Calibri"/>
    </w:rPr>
  </w:style>
  <w:style w:type="character" w:customStyle="1" w:styleId="Styleunderline9pt10">
    <w:name w:val="Style underline + 9 pt1"/>
    <w:basedOn w:val="underline"/>
    <w:rsid w:val="00FD7F11"/>
    <w:rPr>
      <w:u w:val="single"/>
      <w:lang w:val="en-US" w:eastAsia="en-US" w:bidi="ar-SA"/>
    </w:rPr>
  </w:style>
  <w:style w:type="character" w:customStyle="1" w:styleId="Styleunderline9ptBold">
    <w:name w:val="Style underline + 9 pt Bold"/>
    <w:rsid w:val="00FD7F11"/>
    <w:rPr>
      <w:b/>
      <w:bCs/>
      <w:sz w:val="20"/>
      <w:u w:val="single"/>
    </w:rPr>
  </w:style>
  <w:style w:type="character" w:customStyle="1" w:styleId="StyleUnderliningChar9ptBold">
    <w:name w:val="Style Underlining Char + 9 pt Bold"/>
    <w:rsid w:val="00FD7F11"/>
    <w:rPr>
      <w:rFonts w:ascii="Times New Roman" w:hAnsi="Times New Roman"/>
      <w:b/>
      <w:bCs/>
      <w:sz w:val="20"/>
      <w:szCs w:val="24"/>
      <w:u w:val="single"/>
      <w:lang w:val="en-US" w:eastAsia="en-US" w:bidi="ar-SA"/>
    </w:rPr>
  </w:style>
  <w:style w:type="character" w:customStyle="1" w:styleId="StyleUnderliningChar9pt">
    <w:name w:val="Style Underlining Char + 9 pt"/>
    <w:rsid w:val="00FD7F11"/>
    <w:rPr>
      <w:rFonts w:ascii="Times New Roman" w:hAnsi="Times New Roman"/>
      <w:sz w:val="20"/>
      <w:szCs w:val="24"/>
      <w:u w:val="single"/>
      <w:lang w:val="en-US" w:eastAsia="en-US" w:bidi="ar-SA"/>
    </w:rPr>
  </w:style>
  <w:style w:type="character" w:customStyle="1" w:styleId="34">
    <w:name w:val="34"/>
    <w:rsid w:val="00FD7F11"/>
    <w:rPr>
      <w:rFonts w:ascii="Times New Roman" w:hAnsi="Times New Roman" w:cs="Arial"/>
      <w:bCs/>
      <w:sz w:val="20"/>
      <w:u w:val="single"/>
      <w:lang w:val="en-US" w:eastAsia="en-US" w:bidi="ar-SA"/>
    </w:rPr>
  </w:style>
  <w:style w:type="character" w:customStyle="1" w:styleId="45">
    <w:name w:val="45"/>
    <w:rsid w:val="00FD7F11"/>
    <w:rPr>
      <w:rFonts w:ascii="Times New Roman" w:hAnsi="Times New Roman" w:cs="Arial"/>
      <w:b/>
      <w:bCs/>
      <w:sz w:val="20"/>
      <w:u w:val="single"/>
      <w:lang w:val="en-US" w:eastAsia="en-US" w:bidi="ar-SA"/>
    </w:rPr>
  </w:style>
  <w:style w:type="character" w:customStyle="1" w:styleId="Style9ptUnderline5">
    <w:name w:val="Style 9 pt Underline5"/>
    <w:rsid w:val="00FD7F11"/>
    <w:rPr>
      <w:rFonts w:ascii="Times New Roman" w:hAnsi="Times New Roman"/>
      <w:sz w:val="20"/>
      <w:u w:val="single"/>
    </w:rPr>
  </w:style>
  <w:style w:type="character" w:customStyle="1" w:styleId="Style9ptBoldUnderline2">
    <w:name w:val="Style 9 pt Bold Underline2"/>
    <w:rsid w:val="00FD7F11"/>
    <w:rPr>
      <w:rFonts w:ascii="Times New Roman" w:hAnsi="Times New Roman"/>
      <w:b/>
      <w:bCs/>
      <w:sz w:val="20"/>
      <w:u w:val="single"/>
    </w:rPr>
  </w:style>
  <w:style w:type="character" w:customStyle="1" w:styleId="StyleBoldItalicUnderlineBorderSinglesolidlineAuto">
    <w:name w:val="Style Bold Italic Underline Border: : (Single solid line Auto ..."/>
    <w:rsid w:val="00FD7F11"/>
    <w:rPr>
      <w:rFonts w:ascii="Times New Roman" w:hAnsi="Times New Roman"/>
      <w:b/>
      <w:bCs/>
      <w:i/>
      <w:iCs/>
      <w:sz w:val="20"/>
      <w:u w:val="single"/>
      <w:bdr w:val="single" w:sz="4" w:space="0" w:color="auto"/>
    </w:rPr>
  </w:style>
  <w:style w:type="paragraph" w:customStyle="1" w:styleId="StyleStyle49pt1">
    <w:name w:val="Style Style4 + 9 pt1"/>
    <w:basedOn w:val="Style4"/>
    <w:link w:val="StyleStyle49pt1Char"/>
    <w:rsid w:val="00FD7F11"/>
    <w:pPr>
      <w:numPr>
        <w:numId w:val="0"/>
      </w:numPr>
    </w:pPr>
    <w:rPr>
      <w:sz w:val="20"/>
      <w:lang w:eastAsia="zh-CN"/>
    </w:rPr>
  </w:style>
  <w:style w:type="character" w:customStyle="1" w:styleId="StyleStyle49pt1Char">
    <w:name w:val="Style Style4 + 9 pt1 Char"/>
    <w:basedOn w:val="Style4Char"/>
    <w:link w:val="StyleStyle49pt1"/>
    <w:rsid w:val="00FD7F11"/>
    <w:rPr>
      <w:rFonts w:ascii="Arial Narrow" w:hAnsi="Arial Narrow"/>
      <w:sz w:val="20"/>
      <w:szCs w:val="24"/>
      <w:u w:val="single"/>
      <w:lang w:eastAsia="zh-CN"/>
    </w:rPr>
  </w:style>
  <w:style w:type="paragraph" w:customStyle="1" w:styleId="StyleStyle49ptBold1">
    <w:name w:val="Style Style4 + 9 pt Bold1"/>
    <w:basedOn w:val="Style4"/>
    <w:link w:val="StyleStyle49ptBold1Char"/>
    <w:rsid w:val="00FD7F11"/>
    <w:pPr>
      <w:numPr>
        <w:numId w:val="0"/>
      </w:numPr>
    </w:pPr>
    <w:rPr>
      <w:b/>
      <w:bCs/>
    </w:rPr>
  </w:style>
  <w:style w:type="character" w:customStyle="1" w:styleId="StyleStyle49ptBold1Char">
    <w:name w:val="Style Style4 + 9 pt Bold1 Char"/>
    <w:link w:val="StyleStyle49ptBold1"/>
    <w:rsid w:val="00FD7F11"/>
    <w:rPr>
      <w:rFonts w:ascii="Arial Narrow" w:hAnsi="Arial Narrow"/>
      <w:b/>
      <w:bCs/>
      <w:szCs w:val="24"/>
      <w:u w:val="single"/>
    </w:rPr>
  </w:style>
  <w:style w:type="paragraph" w:customStyle="1" w:styleId="StyleStyle49pt2">
    <w:name w:val="Style Style4 + 9 pt2"/>
    <w:basedOn w:val="Style4"/>
    <w:link w:val="StyleStyle49pt2Char"/>
    <w:rsid w:val="00FD7F11"/>
    <w:pPr>
      <w:numPr>
        <w:numId w:val="0"/>
      </w:numPr>
    </w:pPr>
    <w:rPr>
      <w:sz w:val="20"/>
      <w:lang w:eastAsia="zh-CN"/>
    </w:rPr>
  </w:style>
  <w:style w:type="character" w:customStyle="1" w:styleId="StyleStyle49pt2Char">
    <w:name w:val="Style Style4 + 9 pt2 Char"/>
    <w:basedOn w:val="Style4Char"/>
    <w:link w:val="StyleStyle49pt2"/>
    <w:rsid w:val="00FD7F11"/>
    <w:rPr>
      <w:rFonts w:ascii="Arial Narrow" w:hAnsi="Arial Narrow"/>
      <w:sz w:val="20"/>
      <w:szCs w:val="24"/>
      <w:u w:val="single"/>
      <w:lang w:eastAsia="zh-CN"/>
    </w:rPr>
  </w:style>
  <w:style w:type="paragraph" w:customStyle="1" w:styleId="StyleStyle49ptBold2">
    <w:name w:val="Style Style4 + 9 pt Bold2"/>
    <w:basedOn w:val="Style4"/>
    <w:link w:val="StyleStyle49ptBold2Char"/>
    <w:rsid w:val="00FD7F11"/>
    <w:pPr>
      <w:numPr>
        <w:numId w:val="0"/>
      </w:numPr>
    </w:pPr>
    <w:rPr>
      <w:b/>
      <w:bCs/>
    </w:rPr>
  </w:style>
  <w:style w:type="character" w:customStyle="1" w:styleId="StyleStyle49ptBold2Char">
    <w:name w:val="Style Style4 + 9 pt Bold2 Char"/>
    <w:link w:val="StyleStyle49ptBold2"/>
    <w:rsid w:val="00FD7F11"/>
    <w:rPr>
      <w:rFonts w:ascii="Arial Narrow" w:hAnsi="Arial Narrow"/>
      <w:b/>
      <w:bCs/>
      <w:szCs w:val="24"/>
      <w:u w:val="single"/>
    </w:rPr>
  </w:style>
  <w:style w:type="character" w:customStyle="1" w:styleId="23">
    <w:name w:val="23"/>
    <w:rsid w:val="00FD7F11"/>
    <w:rPr>
      <w:rFonts w:ascii="Times New Roman" w:hAnsi="Times New Roman" w:cs="Arial"/>
      <w:bCs/>
      <w:sz w:val="20"/>
      <w:u w:val="single"/>
      <w:lang w:val="en-US" w:eastAsia="en-US" w:bidi="ar-SA"/>
    </w:rPr>
  </w:style>
  <w:style w:type="character" w:customStyle="1" w:styleId="33">
    <w:name w:val="33"/>
    <w:rsid w:val="00FD7F11"/>
    <w:rPr>
      <w:rFonts w:ascii="Times New Roman" w:hAnsi="Times New Roman" w:cs="Arial"/>
      <w:b/>
      <w:bCs/>
      <w:sz w:val="20"/>
      <w:u w:val="single"/>
      <w:lang w:val="en-US" w:eastAsia="en-US" w:bidi="ar-SA"/>
    </w:rPr>
  </w:style>
  <w:style w:type="character" w:customStyle="1" w:styleId="27">
    <w:name w:val="27"/>
    <w:rsid w:val="00FD7F11"/>
    <w:rPr>
      <w:rFonts w:cs="Arial"/>
      <w:bCs/>
      <w:sz w:val="20"/>
      <w:u w:val="single"/>
      <w:lang w:val="en-US" w:eastAsia="en-US" w:bidi="ar-SA"/>
    </w:rPr>
  </w:style>
  <w:style w:type="character" w:customStyle="1" w:styleId="StyleArialNarrow9pt">
    <w:name w:val="Style Arial Narrow 9 pt"/>
    <w:rsid w:val="00FD7F11"/>
    <w:rPr>
      <w:rFonts w:ascii="Times New Roman" w:hAnsi="Times New Roman"/>
      <w:sz w:val="20"/>
    </w:rPr>
  </w:style>
  <w:style w:type="paragraph" w:customStyle="1" w:styleId="CiteBody">
    <w:name w:val="Cite Body"/>
    <w:basedOn w:val="Normal"/>
    <w:link w:val="CiteBodyChar"/>
    <w:qFormat/>
    <w:rsid w:val="00FD7F11"/>
    <w:pPr>
      <w:spacing w:after="0" w:line="240" w:lineRule="auto"/>
    </w:pPr>
    <w:rPr>
      <w:rFonts w:eastAsia="Calibri"/>
      <w:szCs w:val="16"/>
    </w:rPr>
  </w:style>
  <w:style w:type="paragraph" w:customStyle="1" w:styleId="CiteBold">
    <w:name w:val="Cite Bold"/>
    <w:basedOn w:val="CiteBody"/>
    <w:link w:val="CiteBoldChar"/>
    <w:qFormat/>
    <w:rsid w:val="00FD7F11"/>
    <w:rPr>
      <w:b/>
    </w:rPr>
  </w:style>
  <w:style w:type="character" w:customStyle="1" w:styleId="CiteBodyChar">
    <w:name w:val="Cite Body Char"/>
    <w:link w:val="CiteBody"/>
    <w:rsid w:val="00FD7F11"/>
    <w:rPr>
      <w:rFonts w:ascii="Calibri" w:eastAsia="Calibri" w:hAnsi="Calibri"/>
      <w:szCs w:val="16"/>
    </w:rPr>
  </w:style>
  <w:style w:type="character" w:customStyle="1" w:styleId="CiteBoldChar">
    <w:name w:val="Cite Bold Char"/>
    <w:link w:val="CiteBold"/>
    <w:rsid w:val="00FD7F11"/>
    <w:rPr>
      <w:rFonts w:ascii="Calibri" w:eastAsia="Calibri" w:hAnsi="Calibri"/>
      <w:b/>
      <w:szCs w:val="16"/>
    </w:rPr>
  </w:style>
  <w:style w:type="paragraph" w:customStyle="1" w:styleId="StyleCardBody11ptUnderline">
    <w:name w:val="Style Card Body + 11 pt Underline"/>
    <w:basedOn w:val="CardBody"/>
    <w:link w:val="StyleCardBody11ptUnderlineChar"/>
    <w:rsid w:val="00FD7F11"/>
    <w:rPr>
      <w:sz w:val="20"/>
      <w:u w:val="single"/>
    </w:rPr>
  </w:style>
  <w:style w:type="character" w:customStyle="1" w:styleId="StyleCardBody11ptUnderlineChar">
    <w:name w:val="Style Card Body + 11 pt Underline Char"/>
    <w:link w:val="StyleCardBody11ptUnderline"/>
    <w:rsid w:val="00FD7F11"/>
    <w:rPr>
      <w:rFonts w:ascii="Calibri" w:eastAsia="Calibri" w:hAnsi="Calibri"/>
      <w:sz w:val="20"/>
      <w:u w:val="single"/>
    </w:rPr>
  </w:style>
  <w:style w:type="paragraph" w:customStyle="1" w:styleId="StyleStyle49pt4">
    <w:name w:val="Style Style4 + 9 pt4"/>
    <w:basedOn w:val="Style4"/>
    <w:link w:val="StyleStyle49pt4Char"/>
    <w:rsid w:val="00FD7F11"/>
    <w:pPr>
      <w:numPr>
        <w:numId w:val="0"/>
      </w:numPr>
    </w:pPr>
    <w:rPr>
      <w:sz w:val="20"/>
      <w:lang w:eastAsia="zh-CN"/>
    </w:rPr>
  </w:style>
  <w:style w:type="character" w:customStyle="1" w:styleId="StyleStyle49pt4Char">
    <w:name w:val="Style Style4 + 9 pt4 Char"/>
    <w:basedOn w:val="Style4Char"/>
    <w:link w:val="StyleStyle49pt4"/>
    <w:rsid w:val="00FD7F11"/>
    <w:rPr>
      <w:rFonts w:ascii="Arial Narrow" w:hAnsi="Arial Narrow"/>
      <w:sz w:val="20"/>
      <w:szCs w:val="24"/>
      <w:u w:val="single"/>
      <w:lang w:eastAsia="zh-CN"/>
    </w:rPr>
  </w:style>
  <w:style w:type="paragraph" w:customStyle="1" w:styleId="StyleStyle49ptBold4">
    <w:name w:val="Style Style4 + 9 pt Bold4"/>
    <w:basedOn w:val="Style4"/>
    <w:link w:val="StyleStyle49ptBold4Char"/>
    <w:rsid w:val="00FD7F11"/>
    <w:pPr>
      <w:numPr>
        <w:numId w:val="0"/>
      </w:numPr>
    </w:pPr>
    <w:rPr>
      <w:b/>
      <w:bCs/>
    </w:rPr>
  </w:style>
  <w:style w:type="character" w:customStyle="1" w:styleId="StyleStyle49ptBold4Char">
    <w:name w:val="Style Style4 + 9 pt Bold4 Char"/>
    <w:link w:val="StyleStyle49ptBold4"/>
    <w:rsid w:val="00FD7F11"/>
    <w:rPr>
      <w:rFonts w:ascii="Arial Narrow" w:hAnsi="Arial Narrow"/>
      <w:b/>
      <w:bCs/>
      <w:szCs w:val="24"/>
      <w:u w:val="single"/>
    </w:rPr>
  </w:style>
  <w:style w:type="character" w:customStyle="1" w:styleId="StyleUnderlineCharChar9pt2">
    <w:name w:val="Style Underline Char Char + 9 pt2"/>
    <w:basedOn w:val="DefaultParagraphFont"/>
    <w:rsid w:val="00FD7F11"/>
    <w:rPr>
      <w:rFonts w:ascii="Times New Roman" w:eastAsia="Times New Roman" w:hAnsi="Times New Roman" w:cs="Times New Roman"/>
      <w:sz w:val="20"/>
      <w:szCs w:val="24"/>
      <w:u w:val="single"/>
      <w:lang w:val="en-US" w:eastAsia="en-US" w:bidi="ar-SA"/>
    </w:rPr>
  </w:style>
  <w:style w:type="character" w:customStyle="1" w:styleId="StyleUnderlineCharChar9ptBold2">
    <w:name w:val="Style Underline Char Char + 9 pt Bold2"/>
    <w:rsid w:val="00FD7F11"/>
    <w:rPr>
      <w:rFonts w:ascii="Times New Roman" w:hAnsi="Times New Roman"/>
      <w:b/>
      <w:bCs/>
      <w:sz w:val="20"/>
      <w:szCs w:val="24"/>
      <w:u w:val="single"/>
      <w:lang w:val="en-US" w:eastAsia="en-US" w:bidi="ar-SA"/>
    </w:rPr>
  </w:style>
  <w:style w:type="character" w:customStyle="1" w:styleId="Style9ptBoldUnderlineBorderSinglesolidlineAuto0">
    <w:name w:val="Style 9 pt Bold Underline Border: : (Single solid line Auto  0..."/>
    <w:rsid w:val="00FD7F11"/>
    <w:rPr>
      <w:b/>
      <w:bCs/>
      <w:sz w:val="20"/>
      <w:u w:val="single"/>
      <w:bdr w:val="single" w:sz="4" w:space="0" w:color="auto"/>
    </w:rPr>
  </w:style>
  <w:style w:type="character" w:customStyle="1" w:styleId="Style9ptUnderline7">
    <w:name w:val="Style 9 pt Underline7"/>
    <w:rsid w:val="00FD7F11"/>
    <w:rPr>
      <w:sz w:val="20"/>
      <w:u w:val="single"/>
    </w:rPr>
  </w:style>
  <w:style w:type="character" w:customStyle="1" w:styleId="Style9ptBoldUnderline3">
    <w:name w:val="Style 9 pt Bold Underline3"/>
    <w:rsid w:val="00FD7F11"/>
    <w:rPr>
      <w:b/>
      <w:bCs/>
      <w:sz w:val="20"/>
      <w:u w:val="single"/>
    </w:rPr>
  </w:style>
  <w:style w:type="character" w:customStyle="1" w:styleId="Style9ptUnderline8">
    <w:name w:val="Style 9 pt Underline8"/>
    <w:rsid w:val="00FD7F11"/>
    <w:rPr>
      <w:sz w:val="20"/>
      <w:u w:val="single"/>
    </w:rPr>
  </w:style>
  <w:style w:type="paragraph" w:customStyle="1" w:styleId="StyleStyle49pt5">
    <w:name w:val="Style Style4 + 9 pt5"/>
    <w:basedOn w:val="Style4"/>
    <w:link w:val="StyleStyle49pt5Char"/>
    <w:rsid w:val="00FD7F11"/>
    <w:pPr>
      <w:numPr>
        <w:numId w:val="0"/>
      </w:numPr>
    </w:pPr>
    <w:rPr>
      <w:sz w:val="20"/>
      <w:lang w:eastAsia="zh-CN"/>
    </w:rPr>
  </w:style>
  <w:style w:type="character" w:customStyle="1" w:styleId="StyleStyle49pt5Char">
    <w:name w:val="Style Style4 + 9 pt5 Char"/>
    <w:basedOn w:val="Style4Char"/>
    <w:link w:val="StyleStyle49pt5"/>
    <w:rsid w:val="00FD7F11"/>
    <w:rPr>
      <w:rFonts w:ascii="Arial Narrow" w:hAnsi="Arial Narrow"/>
      <w:sz w:val="20"/>
      <w:szCs w:val="24"/>
      <w:u w:val="single"/>
      <w:lang w:eastAsia="zh-CN"/>
    </w:rPr>
  </w:style>
  <w:style w:type="paragraph" w:customStyle="1" w:styleId="StyleStyle49pt6">
    <w:name w:val="Style Style4 + 9 pt6"/>
    <w:basedOn w:val="Style4"/>
    <w:link w:val="StyleStyle49pt6Char"/>
    <w:qFormat/>
    <w:rsid w:val="00FD7F11"/>
    <w:pPr>
      <w:numPr>
        <w:numId w:val="0"/>
      </w:numPr>
    </w:pPr>
    <w:rPr>
      <w:sz w:val="20"/>
      <w:lang w:eastAsia="zh-CN"/>
    </w:rPr>
  </w:style>
  <w:style w:type="character" w:customStyle="1" w:styleId="StyleStyle49pt6Char">
    <w:name w:val="Style Style4 + 9 pt6 Char"/>
    <w:basedOn w:val="Style4Char"/>
    <w:link w:val="StyleStyle49pt6"/>
    <w:rsid w:val="00FD7F11"/>
    <w:rPr>
      <w:rFonts w:ascii="Arial Narrow" w:hAnsi="Arial Narrow"/>
      <w:sz w:val="20"/>
      <w:szCs w:val="24"/>
      <w:u w:val="single"/>
      <w:lang w:eastAsia="zh-CN"/>
    </w:rPr>
  </w:style>
  <w:style w:type="character" w:customStyle="1" w:styleId="66">
    <w:name w:val="66"/>
    <w:rsid w:val="00FD7F11"/>
    <w:rPr>
      <w:rFonts w:cs="Arial"/>
      <w:bCs/>
      <w:sz w:val="20"/>
      <w:u w:val="single"/>
      <w:lang w:val="en-US" w:eastAsia="en-US" w:bidi="ar-SA"/>
    </w:rPr>
  </w:style>
  <w:style w:type="character" w:customStyle="1" w:styleId="Style9ptUnderline9">
    <w:name w:val="Style 9 pt Underline9"/>
    <w:rsid w:val="00FD7F11"/>
    <w:rPr>
      <w:sz w:val="20"/>
      <w:u w:val="single"/>
    </w:rPr>
  </w:style>
  <w:style w:type="paragraph" w:customStyle="1" w:styleId="StyleStyle49ptBold5">
    <w:name w:val="Style Style4 + 9 pt Bold5"/>
    <w:basedOn w:val="Style4"/>
    <w:link w:val="StyleStyle49ptBold5Char"/>
    <w:rsid w:val="00FD7F11"/>
    <w:pPr>
      <w:numPr>
        <w:numId w:val="0"/>
      </w:numPr>
    </w:pPr>
    <w:rPr>
      <w:b/>
      <w:bCs/>
    </w:rPr>
  </w:style>
  <w:style w:type="character" w:customStyle="1" w:styleId="StyleStyle49ptBold5Char">
    <w:name w:val="Style Style4 + 9 pt Bold5 Char"/>
    <w:link w:val="StyleStyle49ptBold5"/>
    <w:rsid w:val="00FD7F11"/>
    <w:rPr>
      <w:rFonts w:ascii="Arial Narrow" w:hAnsi="Arial Narrow"/>
      <w:b/>
      <w:bCs/>
      <w:szCs w:val="24"/>
      <w:u w:val="single"/>
    </w:rPr>
  </w:style>
  <w:style w:type="character" w:customStyle="1" w:styleId="Style9ptBoldUnderline4">
    <w:name w:val="Style 9 pt Bold Underline4"/>
    <w:rsid w:val="00FD7F11"/>
    <w:rPr>
      <w:b/>
      <w:bCs/>
      <w:sz w:val="20"/>
      <w:u w:val="single"/>
    </w:rPr>
  </w:style>
  <w:style w:type="paragraph" w:customStyle="1" w:styleId="StyleStyle49pt7">
    <w:name w:val="Style Style4 + 9 pt7"/>
    <w:basedOn w:val="Style4"/>
    <w:link w:val="StyleStyle49pt7Char"/>
    <w:rsid w:val="00FD7F11"/>
    <w:pPr>
      <w:numPr>
        <w:numId w:val="0"/>
      </w:numPr>
    </w:pPr>
    <w:rPr>
      <w:sz w:val="20"/>
      <w:lang w:eastAsia="zh-CN"/>
    </w:rPr>
  </w:style>
  <w:style w:type="character" w:customStyle="1" w:styleId="StyleStyle49pt7Char">
    <w:name w:val="Style Style4 + 9 pt7 Char"/>
    <w:basedOn w:val="Style4Char"/>
    <w:link w:val="StyleStyle49pt7"/>
    <w:rsid w:val="00FD7F11"/>
    <w:rPr>
      <w:rFonts w:ascii="Arial Narrow" w:hAnsi="Arial Narrow"/>
      <w:sz w:val="20"/>
      <w:szCs w:val="24"/>
      <w:u w:val="single"/>
      <w:lang w:eastAsia="zh-CN"/>
    </w:rPr>
  </w:style>
  <w:style w:type="character" w:customStyle="1" w:styleId="titleblue14">
    <w:name w:val="titleblue14"/>
    <w:basedOn w:val="DefaultParagraphFont"/>
    <w:rsid w:val="00FD7F11"/>
  </w:style>
  <w:style w:type="paragraph" w:customStyle="1" w:styleId="FONT7">
    <w:name w:val="FONT 7"/>
    <w:qFormat/>
    <w:rsid w:val="00FD7F11"/>
    <w:pPr>
      <w:spacing w:after="0" w:line="240" w:lineRule="auto"/>
    </w:pPr>
    <w:rPr>
      <w:rFonts w:ascii="Times New Roman" w:eastAsia="SimSun" w:hAnsi="Times New Roman" w:cs="Arial"/>
      <w:bCs/>
      <w:iCs/>
      <w:sz w:val="14"/>
      <w:szCs w:val="28"/>
    </w:rPr>
  </w:style>
  <w:style w:type="paragraph" w:customStyle="1" w:styleId="StyleStyle49pt8">
    <w:name w:val="Style Style4 + 9 pt8"/>
    <w:basedOn w:val="Style4"/>
    <w:rsid w:val="00FD7F11"/>
    <w:pPr>
      <w:numPr>
        <w:numId w:val="0"/>
      </w:numPr>
    </w:pPr>
  </w:style>
  <w:style w:type="paragraph" w:customStyle="1" w:styleId="StyleHeading2Underline">
    <w:name w:val="Style Heading 2 + Underline"/>
    <w:basedOn w:val="Heading2"/>
    <w:link w:val="StyleHeading2UnderlineChar"/>
    <w:rsid w:val="00FD7F11"/>
    <w:pPr>
      <w:tabs>
        <w:tab w:val="right" w:leader="dot" w:pos="9360"/>
      </w:tabs>
      <w:spacing w:before="240" w:after="240" w:line="240" w:lineRule="auto"/>
      <w:ind w:left="-900" w:right="-900"/>
    </w:pPr>
    <w:rPr>
      <w:rFonts w:eastAsia="Times New Roman" w:cs="Times New Roman"/>
      <w:sz w:val="24"/>
      <w:u w:val="single"/>
    </w:rPr>
  </w:style>
  <w:style w:type="character" w:customStyle="1" w:styleId="StyleHeading2UnderlineChar">
    <w:name w:val="Style Heading 2 + Underline Char"/>
    <w:link w:val="StyleHeading2Underline"/>
    <w:rsid w:val="00FD7F11"/>
    <w:rPr>
      <w:rFonts w:ascii="Calibri" w:eastAsia="Times New Roman" w:hAnsi="Calibri" w:cs="Times New Roman"/>
      <w:b/>
      <w:sz w:val="24"/>
      <w:szCs w:val="26"/>
      <w:u w:val="single"/>
    </w:rPr>
  </w:style>
  <w:style w:type="paragraph" w:customStyle="1" w:styleId="StyleCardText11ptUnderline">
    <w:name w:val="Style Card Text + 11 pt Underline"/>
    <w:link w:val="StyleCardText11ptUnderlineChar"/>
    <w:qFormat/>
    <w:rsid w:val="00FD7F11"/>
    <w:pPr>
      <w:spacing w:after="200" w:line="276" w:lineRule="auto"/>
    </w:pPr>
    <w:rPr>
      <w:rFonts w:eastAsia="Calibri"/>
      <w:szCs w:val="24"/>
      <w:u w:val="single"/>
    </w:rPr>
  </w:style>
  <w:style w:type="character" w:customStyle="1" w:styleId="StyleCardText11ptUnderlineChar">
    <w:name w:val="Style Card Text + 11 pt Underline Char"/>
    <w:link w:val="StyleCardText11ptUnderline"/>
    <w:rsid w:val="00FD7F11"/>
    <w:rPr>
      <w:rFonts w:eastAsia="Calibri"/>
      <w:szCs w:val="24"/>
      <w:u w:val="single"/>
    </w:rPr>
  </w:style>
  <w:style w:type="paragraph" w:customStyle="1" w:styleId="StyleCardText11ptBoldUnderline">
    <w:name w:val="Style Card Text + 11 pt Bold Underline"/>
    <w:link w:val="StyleCardText11ptBoldUnderlineChar"/>
    <w:rsid w:val="00FD7F11"/>
    <w:pPr>
      <w:spacing w:after="200" w:line="276" w:lineRule="auto"/>
    </w:pPr>
    <w:rPr>
      <w:rFonts w:eastAsia="Calibri"/>
      <w:b/>
      <w:bCs/>
      <w:szCs w:val="24"/>
      <w:u w:val="single"/>
    </w:rPr>
  </w:style>
  <w:style w:type="character" w:customStyle="1" w:styleId="StyleCardText11ptBoldUnderlineChar">
    <w:name w:val="Style Card Text + 11 pt Bold Underline Char"/>
    <w:link w:val="StyleCardText11ptBoldUnderline"/>
    <w:rsid w:val="00FD7F11"/>
    <w:rPr>
      <w:rFonts w:eastAsia="Calibri"/>
      <w:b/>
      <w:bCs/>
      <w:szCs w:val="24"/>
      <w:u w:val="single"/>
    </w:rPr>
  </w:style>
  <w:style w:type="paragraph" w:customStyle="1" w:styleId="StyleStyle49ptBold6">
    <w:name w:val="Style Style4 + 9 pt Bold6"/>
    <w:basedOn w:val="Style4"/>
    <w:link w:val="StyleStyle49ptBold6Char"/>
    <w:rsid w:val="00FD7F11"/>
    <w:pPr>
      <w:numPr>
        <w:numId w:val="0"/>
      </w:numPr>
    </w:pPr>
    <w:rPr>
      <w:b/>
      <w:bCs/>
    </w:rPr>
  </w:style>
  <w:style w:type="character" w:customStyle="1" w:styleId="StyleStyle49ptBold6Char">
    <w:name w:val="Style Style4 + 9 pt Bold6 Char"/>
    <w:link w:val="StyleStyle49ptBold6"/>
    <w:rsid w:val="00FD7F11"/>
    <w:rPr>
      <w:rFonts w:ascii="Arial Narrow" w:hAnsi="Arial Narrow"/>
      <w:b/>
      <w:bCs/>
      <w:szCs w:val="24"/>
      <w:u w:val="single"/>
    </w:rPr>
  </w:style>
  <w:style w:type="paragraph" w:customStyle="1" w:styleId="StyleUnderlined11pt">
    <w:name w:val="Style Underlined + 11 pt"/>
    <w:link w:val="StyleUnderlined11ptChar"/>
    <w:qFormat/>
    <w:rsid w:val="00FD7F11"/>
    <w:pPr>
      <w:spacing w:after="200" w:line="276" w:lineRule="auto"/>
    </w:pPr>
    <w:rPr>
      <w:rFonts w:ascii="Georgia" w:eastAsia="Calibri" w:hAnsi="Georgia" w:cs="Calibri"/>
      <w:sz w:val="24"/>
      <w:szCs w:val="20"/>
      <w:u w:val="single"/>
      <w:lang w:eastAsia="ja-JP"/>
    </w:rPr>
  </w:style>
  <w:style w:type="character" w:customStyle="1" w:styleId="StyleUnderlined11ptChar">
    <w:name w:val="Style Underlined + 11 pt Char"/>
    <w:basedOn w:val="DefaultParagraphFont"/>
    <w:link w:val="StyleUnderlined11pt"/>
    <w:rsid w:val="00FD7F11"/>
    <w:rPr>
      <w:rFonts w:ascii="Georgia" w:eastAsia="Calibri" w:hAnsi="Georgia" w:cs="Calibri"/>
      <w:sz w:val="24"/>
      <w:szCs w:val="20"/>
      <w:u w:val="single"/>
      <w:lang w:eastAsia="ja-JP"/>
    </w:rPr>
  </w:style>
  <w:style w:type="paragraph" w:customStyle="1" w:styleId="StyleCircled11pt">
    <w:name w:val="Style Circled + 11 pt"/>
    <w:basedOn w:val="Circled"/>
    <w:link w:val="StyleCircled11ptChar"/>
    <w:qFormat/>
    <w:rsid w:val="00FD7F11"/>
    <w:pPr>
      <w:spacing w:after="200" w:line="276" w:lineRule="auto"/>
    </w:pPr>
    <w:rPr>
      <w:rFonts w:asciiTheme="minorHAnsi" w:hAnsiTheme="minorHAnsi"/>
      <w:bCs/>
      <w:szCs w:val="24"/>
      <w:u w:val="single"/>
    </w:rPr>
  </w:style>
  <w:style w:type="character" w:customStyle="1" w:styleId="StyleCircled11ptChar">
    <w:name w:val="Style Circled + 11 pt Char"/>
    <w:link w:val="StyleCircled11pt"/>
    <w:rsid w:val="00FD7F11"/>
    <w:rPr>
      <w:rFonts w:eastAsia="Calibri"/>
      <w:b/>
      <w:bCs/>
      <w:szCs w:val="24"/>
      <w:u w:val="single"/>
    </w:rPr>
  </w:style>
  <w:style w:type="paragraph" w:customStyle="1" w:styleId="StyleCircled11ptBorderSinglesolidlineAuto05pt">
    <w:name w:val="Style Circled + 11 pt Border: : (Single solid line Auto  0.5 pt ..."/>
    <w:basedOn w:val="Circled"/>
    <w:link w:val="StyleCircled11ptBorderSinglesolidlineAuto05ptChar"/>
    <w:rsid w:val="00FD7F11"/>
    <w:pPr>
      <w:spacing w:after="200" w:line="276" w:lineRule="auto"/>
    </w:pPr>
    <w:rPr>
      <w:rFonts w:asciiTheme="minorHAnsi" w:hAnsiTheme="minorHAnsi"/>
      <w:bCs/>
      <w:szCs w:val="24"/>
      <w:u w:val="single"/>
      <w:bdr w:val="single" w:sz="4" w:space="0" w:color="auto"/>
    </w:rPr>
  </w:style>
  <w:style w:type="character" w:customStyle="1" w:styleId="StyleCircled11ptBorderSinglesolidlineAuto05ptChar">
    <w:name w:val="Style Circled + 11 pt Border: : (Single solid line Auto  0.5 pt ... Char"/>
    <w:link w:val="StyleCircled11ptBorderSinglesolidlineAuto05pt"/>
    <w:rsid w:val="00FD7F11"/>
    <w:rPr>
      <w:rFonts w:eastAsia="Calibri"/>
      <w:b/>
      <w:bCs/>
      <w:szCs w:val="24"/>
      <w:u w:val="single"/>
      <w:bdr w:val="single" w:sz="4" w:space="0" w:color="auto"/>
    </w:rPr>
  </w:style>
  <w:style w:type="paragraph" w:customStyle="1" w:styleId="StyleMinimizedText11pt1">
    <w:name w:val="Style Minimized Text + 11 pt1"/>
    <w:basedOn w:val="MinimizedText"/>
    <w:link w:val="StyleMinimizedText11pt1Char"/>
    <w:qFormat/>
    <w:rsid w:val="00FD7F11"/>
    <w:pPr>
      <w:spacing w:after="200" w:line="276" w:lineRule="auto"/>
    </w:pPr>
    <w:rPr>
      <w:rFonts w:ascii="Times New Roman" w:eastAsia="Calibri" w:hAnsi="Times New Roman" w:cs="Times New Roman"/>
    </w:rPr>
  </w:style>
  <w:style w:type="character" w:customStyle="1" w:styleId="StyleMinimizedText11pt1Char">
    <w:name w:val="Style Minimized Text + 11 pt1 Char"/>
    <w:basedOn w:val="MinimizedTextChar"/>
    <w:link w:val="StyleMinimizedText11pt1"/>
    <w:rsid w:val="00FD7F11"/>
    <w:rPr>
      <w:rFonts w:ascii="Times New Roman" w:eastAsia="Calibri" w:hAnsi="Times New Roman" w:cs="Times New Roman"/>
      <w:sz w:val="16"/>
    </w:rPr>
  </w:style>
  <w:style w:type="paragraph" w:customStyle="1" w:styleId="Underlinestyle1">
    <w:name w:val="Underline style"/>
    <w:basedOn w:val="Normal"/>
    <w:qFormat/>
    <w:rsid w:val="00FD7F11"/>
    <w:pPr>
      <w:spacing w:after="0" w:line="240" w:lineRule="auto"/>
    </w:pPr>
    <w:rPr>
      <w:rFonts w:eastAsia="Calibri"/>
      <w:u w:val="single"/>
    </w:rPr>
  </w:style>
  <w:style w:type="character" w:customStyle="1" w:styleId="Style11ptUnderline3">
    <w:name w:val="Style 11 pt Underline3"/>
    <w:rsid w:val="00FD7F11"/>
    <w:rPr>
      <w:sz w:val="20"/>
      <w:u w:val="single"/>
    </w:rPr>
  </w:style>
  <w:style w:type="character" w:customStyle="1" w:styleId="StyleUnderlineCharChar9pt3">
    <w:name w:val="Style Underline Char Char + 9 pt3"/>
    <w:basedOn w:val="DefaultParagraphFont"/>
    <w:rsid w:val="00FD7F11"/>
    <w:rPr>
      <w:rFonts w:ascii="Times New Roman" w:eastAsia="Times New Roman" w:hAnsi="Times New Roman" w:cs="Times New Roman"/>
      <w:sz w:val="20"/>
      <w:szCs w:val="24"/>
      <w:u w:val="single"/>
      <w:lang w:val="en-US" w:eastAsia="en-US" w:bidi="ar-SA"/>
    </w:rPr>
  </w:style>
  <w:style w:type="character" w:customStyle="1" w:styleId="Style9ptUnderline10">
    <w:name w:val="Style 9 pt Underline10"/>
    <w:rsid w:val="00FD7F11"/>
    <w:rPr>
      <w:sz w:val="20"/>
      <w:u w:val="single"/>
    </w:rPr>
  </w:style>
  <w:style w:type="character" w:customStyle="1" w:styleId="Style9ptUnderline11">
    <w:name w:val="Style 9 pt Underline11"/>
    <w:rsid w:val="00FD7F11"/>
    <w:rPr>
      <w:sz w:val="20"/>
      <w:u w:val="single"/>
    </w:rPr>
  </w:style>
  <w:style w:type="character" w:customStyle="1" w:styleId="Style9ptBoldUnderline5">
    <w:name w:val="Style 9 pt Bold Underline5"/>
    <w:rsid w:val="00FD7F11"/>
    <w:rPr>
      <w:b/>
      <w:bCs/>
      <w:sz w:val="20"/>
      <w:u w:val="single"/>
    </w:rPr>
  </w:style>
  <w:style w:type="character" w:customStyle="1" w:styleId="UnderlineChar2CharChar">
    <w:name w:val="Underline Char2 Char Char"/>
    <w:rsid w:val="00FD7F11"/>
    <w:rPr>
      <w:szCs w:val="24"/>
      <w:u w:val="single"/>
      <w:lang w:val="en-US" w:eastAsia="en-US" w:bidi="ar-SA"/>
    </w:rPr>
  </w:style>
  <w:style w:type="character" w:customStyle="1" w:styleId="BoldandUnderlineChar2CharCharChar">
    <w:name w:val="Bold and Underline Char2 Char Char Char"/>
    <w:link w:val="BoldandUnderlineChar2CharChar"/>
    <w:rsid w:val="00FD7F11"/>
    <w:rPr>
      <w:b/>
      <w:u w:val="single"/>
    </w:rPr>
  </w:style>
  <w:style w:type="paragraph" w:customStyle="1" w:styleId="textboldChar">
    <w:name w:val="text bold Char"/>
    <w:basedOn w:val="Normal"/>
    <w:link w:val="textboldCharChar"/>
    <w:rsid w:val="00FD7F11"/>
    <w:pPr>
      <w:spacing w:after="0" w:line="240" w:lineRule="auto"/>
      <w:ind w:left="720"/>
    </w:pPr>
    <w:rPr>
      <w:rFonts w:eastAsia="Calibri"/>
      <w:b/>
      <w:sz w:val="24"/>
      <w:u w:val="thick"/>
    </w:rPr>
  </w:style>
  <w:style w:type="character" w:customStyle="1" w:styleId="textboldCharChar">
    <w:name w:val="text bold Char Char"/>
    <w:link w:val="textboldChar"/>
    <w:rsid w:val="00FD7F11"/>
    <w:rPr>
      <w:rFonts w:ascii="Calibri" w:eastAsia="Calibri" w:hAnsi="Calibri"/>
      <w:b/>
      <w:sz w:val="24"/>
      <w:u w:val="thick"/>
    </w:rPr>
  </w:style>
  <w:style w:type="character" w:customStyle="1" w:styleId="snapnoshots">
    <w:name w:val="snap_noshots"/>
    <w:basedOn w:val="DefaultParagraphFont"/>
    <w:rsid w:val="00FD7F11"/>
  </w:style>
  <w:style w:type="character" w:customStyle="1" w:styleId="cnbcsbhdcomp">
    <w:name w:val="cnbc_sbhd_comp"/>
    <w:rsid w:val="00FD7F11"/>
  </w:style>
  <w:style w:type="character" w:customStyle="1" w:styleId="blox-headline">
    <w:name w:val="blox-headline"/>
    <w:rsid w:val="00FD7F11"/>
  </w:style>
  <w:style w:type="character" w:customStyle="1" w:styleId="Heading2CharCharCharCharCharChar1CharChar">
    <w:name w:val="Heading 2 Char Char Char Char Char Char1 Char Char"/>
    <w:basedOn w:val="DefaultParagraphFont"/>
    <w:uiPriority w:val="99"/>
    <w:rsid w:val="00FD7F11"/>
    <w:rPr>
      <w:rFonts w:cs="Arial"/>
      <w:b/>
      <w:bCs/>
      <w:iCs/>
      <w:sz w:val="28"/>
      <w:lang w:val="en-US" w:eastAsia="en-US"/>
    </w:rPr>
  </w:style>
  <w:style w:type="character" w:customStyle="1" w:styleId="postsubtitle">
    <w:name w:val="post_subtitle"/>
    <w:basedOn w:val="DefaultParagraphFont"/>
    <w:rsid w:val="00FD7F11"/>
  </w:style>
  <w:style w:type="character" w:customStyle="1" w:styleId="NoterefInText">
    <w:name w:val="_NoterefInText"/>
    <w:uiPriority w:val="99"/>
    <w:rsid w:val="00FD7F11"/>
    <w:rPr>
      <w:rFonts w:cs="New Baskerville"/>
      <w:color w:val="000000"/>
    </w:rPr>
  </w:style>
  <w:style w:type="character" w:customStyle="1" w:styleId="postauthor">
    <w:name w:val="postauthor"/>
    <w:basedOn w:val="DefaultParagraphFont"/>
    <w:rsid w:val="00FD7F11"/>
  </w:style>
  <w:style w:type="paragraph" w:customStyle="1" w:styleId="notes-source-hasnotes">
    <w:name w:val="notes-source-hasnotes"/>
    <w:basedOn w:val="Normal"/>
    <w:qFormat/>
    <w:rsid w:val="00FD7F11"/>
    <w:pPr>
      <w:spacing w:before="100" w:beforeAutospacing="1" w:after="100" w:afterAutospacing="1" w:line="240" w:lineRule="auto"/>
    </w:pPr>
    <w:rPr>
      <w:rFonts w:ascii="Times" w:hAnsi="Times"/>
      <w:sz w:val="20"/>
      <w:szCs w:val="20"/>
    </w:rPr>
  </w:style>
  <w:style w:type="character" w:customStyle="1" w:styleId="span">
    <w:name w:val="span"/>
    <w:basedOn w:val="DefaultParagraphFont"/>
    <w:rsid w:val="00FD7F11"/>
  </w:style>
  <w:style w:type="character" w:customStyle="1" w:styleId="thirdparty-logo">
    <w:name w:val="thirdparty-logo"/>
    <w:basedOn w:val="DefaultParagraphFont"/>
    <w:rsid w:val="00FD7F11"/>
  </w:style>
  <w:style w:type="paragraph" w:customStyle="1" w:styleId="articlemeta">
    <w:name w:val="articlemeta"/>
    <w:basedOn w:val="Normal"/>
    <w:qFormat/>
    <w:rsid w:val="00FD7F11"/>
    <w:pPr>
      <w:spacing w:before="100" w:beforeAutospacing="1" w:after="100" w:afterAutospacing="1" w:line="240" w:lineRule="auto"/>
    </w:pPr>
    <w:rPr>
      <w:rFonts w:ascii="Times" w:hAnsi="Times"/>
      <w:sz w:val="20"/>
      <w:szCs w:val="20"/>
    </w:rPr>
  </w:style>
  <w:style w:type="character" w:customStyle="1" w:styleId="vcard">
    <w:name w:val="vcard"/>
    <w:basedOn w:val="DefaultParagraphFont"/>
    <w:rsid w:val="00FD7F11"/>
  </w:style>
  <w:style w:type="character" w:customStyle="1" w:styleId="print-footnote">
    <w:name w:val="print-footnote"/>
    <w:basedOn w:val="DefaultParagraphFont"/>
    <w:rsid w:val="00FD7F11"/>
  </w:style>
  <w:style w:type="character" w:customStyle="1" w:styleId="datestring">
    <w:name w:val="datestring"/>
    <w:basedOn w:val="DefaultParagraphFont"/>
    <w:rsid w:val="00FD7F11"/>
  </w:style>
  <w:style w:type="paragraph" w:customStyle="1" w:styleId="left">
    <w:name w:val="left"/>
    <w:basedOn w:val="Normal"/>
    <w:qFormat/>
    <w:rsid w:val="00FD7F11"/>
    <w:pPr>
      <w:spacing w:before="100" w:beforeAutospacing="1" w:after="100" w:afterAutospacing="1" w:line="240" w:lineRule="auto"/>
    </w:pPr>
    <w:rPr>
      <w:rFonts w:ascii="Times" w:hAnsi="Times"/>
      <w:sz w:val="20"/>
      <w:szCs w:val="20"/>
    </w:rPr>
  </w:style>
  <w:style w:type="paragraph" w:customStyle="1" w:styleId="right">
    <w:name w:val="right"/>
    <w:basedOn w:val="Normal"/>
    <w:qFormat/>
    <w:rsid w:val="00FD7F11"/>
    <w:pPr>
      <w:spacing w:before="100" w:beforeAutospacing="1" w:after="100" w:afterAutospacing="1" w:line="240" w:lineRule="auto"/>
    </w:pPr>
    <w:rPr>
      <w:rFonts w:ascii="Times" w:hAnsi="Times"/>
      <w:sz w:val="20"/>
      <w:szCs w:val="20"/>
    </w:rPr>
  </w:style>
  <w:style w:type="character" w:customStyle="1" w:styleId="gptad">
    <w:name w:val="gptad"/>
    <w:basedOn w:val="DefaultParagraphFont"/>
    <w:rsid w:val="00FD7F11"/>
  </w:style>
  <w:style w:type="paragraph" w:customStyle="1" w:styleId="creditpostedmodified">
    <w:name w:val="credit_posted_modified"/>
    <w:basedOn w:val="Normal"/>
    <w:qFormat/>
    <w:rsid w:val="00FD7F11"/>
    <w:pPr>
      <w:spacing w:before="100" w:beforeAutospacing="1" w:after="100" w:afterAutospacing="1" w:line="240" w:lineRule="auto"/>
    </w:pPr>
    <w:rPr>
      <w:rFonts w:ascii="Times" w:hAnsi="Times"/>
      <w:sz w:val="20"/>
      <w:szCs w:val="20"/>
    </w:rPr>
  </w:style>
  <w:style w:type="character" w:customStyle="1" w:styleId="creditline">
    <w:name w:val="creditline"/>
    <w:basedOn w:val="DefaultParagraphFont"/>
    <w:rsid w:val="00FD7F11"/>
  </w:style>
  <w:style w:type="character" w:customStyle="1" w:styleId="grd">
    <w:name w:val="grd"/>
    <w:basedOn w:val="DefaultParagraphFont"/>
    <w:rsid w:val="00FD7F11"/>
  </w:style>
  <w:style w:type="paragraph" w:customStyle="1" w:styleId="hs-text-container">
    <w:name w:val="hs-text-container"/>
    <w:basedOn w:val="Normal"/>
    <w:qFormat/>
    <w:rsid w:val="00FD7F11"/>
    <w:pPr>
      <w:spacing w:before="100" w:beforeAutospacing="1" w:after="100" w:afterAutospacing="1" w:line="240" w:lineRule="auto"/>
    </w:pPr>
    <w:rPr>
      <w:rFonts w:ascii="Times" w:hAnsi="Times"/>
      <w:sz w:val="20"/>
      <w:szCs w:val="20"/>
    </w:rPr>
  </w:style>
  <w:style w:type="character" w:customStyle="1" w:styleId="changed">
    <w:name w:val="changed"/>
    <w:basedOn w:val="DefaultParagraphFont"/>
    <w:rsid w:val="00FD7F11"/>
  </w:style>
  <w:style w:type="character" w:customStyle="1" w:styleId="article-author-name">
    <w:name w:val="article-author-name"/>
    <w:basedOn w:val="DefaultParagraphFont"/>
    <w:rsid w:val="00FD7F11"/>
  </w:style>
  <w:style w:type="character" w:customStyle="1" w:styleId="bioexcerpt">
    <w:name w:val="bio_excerpt"/>
    <w:basedOn w:val="DefaultParagraphFont"/>
    <w:rsid w:val="00FD7F11"/>
  </w:style>
  <w:style w:type="character" w:customStyle="1" w:styleId="commentcount">
    <w:name w:val="comment_count"/>
    <w:basedOn w:val="DefaultParagraphFont"/>
    <w:rsid w:val="00FD7F11"/>
  </w:style>
  <w:style w:type="character" w:customStyle="1" w:styleId="searchtermshighlighted">
    <w:name w:val="searchtermshighlighted"/>
    <w:basedOn w:val="DefaultParagraphFont"/>
    <w:rsid w:val="00FD7F11"/>
  </w:style>
  <w:style w:type="character" w:customStyle="1" w:styleId="contributornametrigger">
    <w:name w:val="contributornametrigger"/>
    <w:basedOn w:val="DefaultParagraphFont"/>
    <w:rsid w:val="00FD7F11"/>
  </w:style>
  <w:style w:type="character" w:customStyle="1" w:styleId="bylinepipe">
    <w:name w:val="bylinepipe"/>
    <w:basedOn w:val="DefaultParagraphFont"/>
    <w:rsid w:val="00FD7F11"/>
  </w:style>
  <w:style w:type="character" w:customStyle="1" w:styleId="lucenesearchresulturlb">
    <w:name w:val="lucene_search_result_url_b"/>
    <w:basedOn w:val="DefaultParagraphFont"/>
    <w:rsid w:val="00FD7F11"/>
  </w:style>
  <w:style w:type="character" w:customStyle="1" w:styleId="faculty-title">
    <w:name w:val="faculty-title"/>
    <w:basedOn w:val="DefaultParagraphFont"/>
    <w:rsid w:val="00FD7F11"/>
  </w:style>
  <w:style w:type="character" w:customStyle="1" w:styleId="issue">
    <w:name w:val="issue"/>
    <w:basedOn w:val="DefaultParagraphFont"/>
    <w:rsid w:val="00FD7F11"/>
  </w:style>
  <w:style w:type="character" w:customStyle="1" w:styleId="pages">
    <w:name w:val="pages"/>
    <w:basedOn w:val="DefaultParagraphFont"/>
    <w:rsid w:val="00FD7F11"/>
  </w:style>
  <w:style w:type="character" w:customStyle="1" w:styleId="person">
    <w:name w:val="person"/>
    <w:basedOn w:val="DefaultParagraphFont"/>
    <w:rsid w:val="00FD7F11"/>
  </w:style>
  <w:style w:type="character" w:customStyle="1" w:styleId="corresponding">
    <w:name w:val="corresponding"/>
    <w:basedOn w:val="DefaultParagraphFont"/>
    <w:rsid w:val="00FD7F11"/>
  </w:style>
  <w:style w:type="paragraph" w:customStyle="1" w:styleId="entry-meta">
    <w:name w:val="entry-meta"/>
    <w:basedOn w:val="Normal"/>
    <w:qFormat/>
    <w:rsid w:val="00FD7F11"/>
    <w:pPr>
      <w:spacing w:before="100" w:beforeAutospacing="1" w:after="100" w:afterAutospacing="1" w:line="240" w:lineRule="auto"/>
    </w:pPr>
    <w:rPr>
      <w:rFonts w:ascii="Times" w:hAnsi="Times"/>
      <w:sz w:val="20"/>
      <w:szCs w:val="20"/>
    </w:rPr>
  </w:style>
  <w:style w:type="character" w:customStyle="1" w:styleId="post-time">
    <w:name w:val="post-time"/>
    <w:basedOn w:val="DefaultParagraphFont"/>
    <w:rsid w:val="00FD7F11"/>
  </w:style>
  <w:style w:type="character" w:customStyle="1" w:styleId="post-category">
    <w:name w:val="post-category"/>
    <w:basedOn w:val="DefaultParagraphFont"/>
    <w:rsid w:val="00FD7F11"/>
  </w:style>
  <w:style w:type="paragraph" w:customStyle="1" w:styleId="articledetails">
    <w:name w:val="articledetails"/>
    <w:basedOn w:val="Normal"/>
    <w:qFormat/>
    <w:rsid w:val="00FD7F11"/>
    <w:pPr>
      <w:spacing w:before="100" w:beforeAutospacing="1" w:after="100" w:afterAutospacing="1" w:line="240" w:lineRule="auto"/>
    </w:pPr>
    <w:rPr>
      <w:rFonts w:ascii="Times" w:hAnsi="Times"/>
      <w:sz w:val="20"/>
      <w:szCs w:val="20"/>
    </w:rPr>
  </w:style>
  <w:style w:type="character" w:customStyle="1" w:styleId="posted-and-updated">
    <w:name w:val="posted-and-updated"/>
    <w:basedOn w:val="DefaultParagraphFont"/>
    <w:rsid w:val="00FD7F11"/>
  </w:style>
  <w:style w:type="paragraph" w:customStyle="1" w:styleId="aff">
    <w:name w:val="aff"/>
    <w:basedOn w:val="Normal"/>
    <w:qFormat/>
    <w:rsid w:val="00FD7F11"/>
    <w:pPr>
      <w:spacing w:before="100" w:beforeAutospacing="1" w:after="100" w:afterAutospacing="1" w:line="240" w:lineRule="auto"/>
    </w:pPr>
    <w:rPr>
      <w:rFonts w:ascii="Times" w:hAnsi="Times"/>
      <w:sz w:val="20"/>
      <w:szCs w:val="20"/>
    </w:rPr>
  </w:style>
  <w:style w:type="character" w:customStyle="1" w:styleId="entry-author">
    <w:name w:val="entry-author"/>
    <w:basedOn w:val="DefaultParagraphFont"/>
    <w:rsid w:val="00FD7F11"/>
  </w:style>
  <w:style w:type="character" w:customStyle="1" w:styleId="entry-author-name">
    <w:name w:val="entry-author-name"/>
    <w:basedOn w:val="DefaultParagraphFont"/>
    <w:rsid w:val="00FD7F11"/>
  </w:style>
  <w:style w:type="character" w:customStyle="1" w:styleId="contrib-degrees">
    <w:name w:val="contrib-degrees"/>
    <w:basedOn w:val="DefaultParagraphFont"/>
    <w:rsid w:val="00FD7F11"/>
  </w:style>
  <w:style w:type="character" w:customStyle="1" w:styleId="contrib-on-behalf-of">
    <w:name w:val="contrib-on-behalf-of"/>
    <w:basedOn w:val="DefaultParagraphFont"/>
    <w:rsid w:val="00FD7F11"/>
  </w:style>
  <w:style w:type="character" w:customStyle="1" w:styleId="pubtime">
    <w:name w:val="pubtime"/>
    <w:basedOn w:val="DefaultParagraphFont"/>
    <w:rsid w:val="00FD7F11"/>
  </w:style>
  <w:style w:type="character" w:customStyle="1" w:styleId="fbcommentscount">
    <w:name w:val="fb_comments_count"/>
    <w:basedOn w:val="DefaultParagraphFont"/>
    <w:rsid w:val="00FD7F11"/>
  </w:style>
  <w:style w:type="character" w:customStyle="1" w:styleId="stsharethiscustom">
    <w:name w:val="st_sharethis_custom"/>
    <w:basedOn w:val="DefaultParagraphFont"/>
    <w:rsid w:val="00FD7F11"/>
  </w:style>
  <w:style w:type="paragraph" w:customStyle="1" w:styleId="permalinkable">
    <w:name w:val="permalinkable"/>
    <w:basedOn w:val="Normal"/>
    <w:qFormat/>
    <w:rsid w:val="00FD7F11"/>
    <w:pPr>
      <w:spacing w:before="100" w:beforeAutospacing="1" w:after="100" w:afterAutospacing="1" w:line="240" w:lineRule="auto"/>
    </w:pPr>
    <w:rPr>
      <w:rFonts w:ascii="Times" w:hAnsi="Times"/>
      <w:sz w:val="20"/>
      <w:szCs w:val="20"/>
    </w:rPr>
  </w:style>
  <w:style w:type="character" w:customStyle="1" w:styleId="post-date">
    <w:name w:val="post-date"/>
    <w:basedOn w:val="DefaultParagraphFont"/>
    <w:rsid w:val="00FD7F11"/>
  </w:style>
  <w:style w:type="character" w:customStyle="1" w:styleId="articleauthor0">
    <w:name w:val="article_author"/>
    <w:basedOn w:val="DefaultParagraphFont"/>
    <w:rsid w:val="00FD7F11"/>
  </w:style>
  <w:style w:type="character" w:customStyle="1" w:styleId="articleissue">
    <w:name w:val="article_issue"/>
    <w:basedOn w:val="DefaultParagraphFont"/>
    <w:rsid w:val="00FD7F11"/>
  </w:style>
  <w:style w:type="character" w:customStyle="1" w:styleId="a-size-large">
    <w:name w:val="a-size-large"/>
    <w:basedOn w:val="DefaultParagraphFont"/>
    <w:rsid w:val="00FD7F11"/>
  </w:style>
  <w:style w:type="character" w:customStyle="1" w:styleId="a-size-medium">
    <w:name w:val="a-size-medium"/>
    <w:basedOn w:val="DefaultParagraphFont"/>
    <w:rsid w:val="00FD7F11"/>
  </w:style>
  <w:style w:type="character" w:customStyle="1" w:styleId="contribution">
    <w:name w:val="contribution"/>
    <w:basedOn w:val="DefaultParagraphFont"/>
    <w:rsid w:val="00FD7F11"/>
  </w:style>
  <w:style w:type="character" w:customStyle="1" w:styleId="a-color-secondary">
    <w:name w:val="a-color-secondary"/>
    <w:basedOn w:val="DefaultParagraphFont"/>
    <w:rsid w:val="00FD7F11"/>
  </w:style>
  <w:style w:type="paragraph" w:customStyle="1" w:styleId="sbyline">
    <w:name w:val="sbyline"/>
    <w:basedOn w:val="Normal"/>
    <w:qFormat/>
    <w:rsid w:val="00FD7F11"/>
    <w:pPr>
      <w:spacing w:before="100" w:beforeAutospacing="1" w:after="100" w:afterAutospacing="1" w:line="240" w:lineRule="auto"/>
    </w:pPr>
    <w:rPr>
      <w:rFonts w:ascii="Times" w:hAnsi="Times"/>
      <w:sz w:val="20"/>
      <w:szCs w:val="20"/>
    </w:rPr>
  </w:style>
  <w:style w:type="character" w:customStyle="1" w:styleId="ui-author">
    <w:name w:val="ui-author"/>
    <w:basedOn w:val="DefaultParagraphFont"/>
    <w:rsid w:val="00FD7F11"/>
  </w:style>
  <w:style w:type="character" w:customStyle="1" w:styleId="ui-staffline">
    <w:name w:val="ui-staffline"/>
    <w:basedOn w:val="DefaultParagraphFont"/>
    <w:rsid w:val="00FD7F11"/>
  </w:style>
  <w:style w:type="paragraph" w:customStyle="1" w:styleId="promotion-tag-p">
    <w:name w:val="promotion-tag-p"/>
    <w:basedOn w:val="Normal"/>
    <w:qFormat/>
    <w:rsid w:val="00FD7F11"/>
    <w:pPr>
      <w:spacing w:before="100" w:beforeAutospacing="1" w:after="100" w:afterAutospacing="1" w:line="240" w:lineRule="auto"/>
    </w:pPr>
    <w:rPr>
      <w:rFonts w:ascii="Times" w:hAnsi="Times"/>
      <w:sz w:val="20"/>
      <w:szCs w:val="20"/>
    </w:rPr>
  </w:style>
  <w:style w:type="character" w:customStyle="1" w:styleId="value">
    <w:name w:val="value"/>
    <w:basedOn w:val="DefaultParagraphFont"/>
    <w:rsid w:val="00FD7F11"/>
  </w:style>
  <w:style w:type="character" w:customStyle="1" w:styleId="specialissuelabel">
    <w:name w:val="specialissuelabel"/>
    <w:basedOn w:val="DefaultParagraphFont"/>
    <w:rsid w:val="00FD7F11"/>
  </w:style>
  <w:style w:type="character" w:customStyle="1" w:styleId="wp-smiley">
    <w:name w:val="wp-smiley"/>
    <w:basedOn w:val="DefaultParagraphFont"/>
    <w:rsid w:val="00FD7F11"/>
  </w:style>
  <w:style w:type="character" w:customStyle="1" w:styleId="artjournal">
    <w:name w:val="art_journal"/>
    <w:basedOn w:val="DefaultParagraphFont"/>
    <w:rsid w:val="00FD7F11"/>
  </w:style>
  <w:style w:type="character" w:customStyle="1" w:styleId="artdatevolumeissuepart">
    <w:name w:val="art_datevolumeissuepart"/>
    <w:basedOn w:val="DefaultParagraphFont"/>
    <w:rsid w:val="00FD7F11"/>
  </w:style>
  <w:style w:type="character" w:customStyle="1" w:styleId="artpages">
    <w:name w:val="art_pages"/>
    <w:basedOn w:val="DefaultParagraphFont"/>
    <w:rsid w:val="00FD7F11"/>
  </w:style>
  <w:style w:type="paragraph" w:customStyle="1" w:styleId="lede">
    <w:name w:val="lede"/>
    <w:basedOn w:val="Normal"/>
    <w:qFormat/>
    <w:rsid w:val="00FD7F11"/>
    <w:pPr>
      <w:spacing w:before="100" w:beforeAutospacing="1" w:after="100" w:afterAutospacing="1" w:line="240" w:lineRule="auto"/>
    </w:pPr>
    <w:rPr>
      <w:rFonts w:ascii="Times" w:hAnsi="Times"/>
      <w:sz w:val="20"/>
      <w:szCs w:val="20"/>
    </w:rPr>
  </w:style>
  <w:style w:type="character" w:customStyle="1" w:styleId="singlehighlightclass">
    <w:name w:val="single_highlight_class"/>
    <w:basedOn w:val="DefaultParagraphFont"/>
    <w:rsid w:val="00FD7F11"/>
  </w:style>
  <w:style w:type="character" w:customStyle="1" w:styleId="degree">
    <w:name w:val="degree"/>
    <w:basedOn w:val="DefaultParagraphFont"/>
    <w:rsid w:val="00FD7F11"/>
  </w:style>
  <w:style w:type="character" w:customStyle="1" w:styleId="major">
    <w:name w:val="major"/>
    <w:basedOn w:val="DefaultParagraphFont"/>
    <w:rsid w:val="00FD7F11"/>
  </w:style>
  <w:style w:type="character" w:customStyle="1" w:styleId="views">
    <w:name w:val="views"/>
    <w:basedOn w:val="DefaultParagraphFont"/>
    <w:rsid w:val="00FD7F11"/>
  </w:style>
  <w:style w:type="character" w:customStyle="1" w:styleId="stmainservices">
    <w:name w:val="stmainservices"/>
    <w:basedOn w:val="DefaultParagraphFont"/>
    <w:rsid w:val="00FD7F11"/>
  </w:style>
  <w:style w:type="character" w:customStyle="1" w:styleId="stbubblehcount">
    <w:name w:val="stbubble_hcount"/>
    <w:basedOn w:val="DefaultParagraphFont"/>
    <w:rsid w:val="00FD7F11"/>
  </w:style>
  <w:style w:type="paragraph" w:customStyle="1" w:styleId="Document">
    <w:name w:val="_Document"/>
    <w:basedOn w:val="Default"/>
    <w:next w:val="Default"/>
    <w:uiPriority w:val="99"/>
    <w:qFormat/>
    <w:rsid w:val="00FD7F11"/>
    <w:rPr>
      <w:rFonts w:ascii="New Baskerville" w:eastAsiaTheme="minorEastAsia" w:hAnsi="New Baskerville"/>
      <w:color w:val="auto"/>
    </w:rPr>
  </w:style>
  <w:style w:type="paragraph" w:customStyle="1" w:styleId="SubHead1">
    <w:name w:val="_SubHead1"/>
    <w:basedOn w:val="Default"/>
    <w:next w:val="Default"/>
    <w:uiPriority w:val="99"/>
    <w:qFormat/>
    <w:rsid w:val="00FD7F11"/>
    <w:rPr>
      <w:rFonts w:ascii="New Baskerville" w:eastAsiaTheme="minorEastAsia" w:hAnsi="New Baskerville"/>
      <w:color w:val="auto"/>
    </w:rPr>
  </w:style>
  <w:style w:type="paragraph" w:customStyle="1" w:styleId="SubHead2">
    <w:name w:val="_SubHead2"/>
    <w:basedOn w:val="Default"/>
    <w:next w:val="Default"/>
    <w:uiPriority w:val="99"/>
    <w:qFormat/>
    <w:rsid w:val="00FD7F11"/>
    <w:rPr>
      <w:rFonts w:ascii="New Baskerville" w:eastAsiaTheme="minorEastAsia" w:hAnsi="New Baskerville"/>
      <w:color w:val="auto"/>
    </w:rPr>
  </w:style>
  <w:style w:type="paragraph" w:customStyle="1" w:styleId="collapsed-hide">
    <w:name w:val="collapsed-hide"/>
    <w:basedOn w:val="Normal"/>
    <w:qFormat/>
    <w:rsid w:val="00FD7F11"/>
    <w:pPr>
      <w:spacing w:before="100" w:beforeAutospacing="1" w:after="100" w:afterAutospacing="1" w:line="240" w:lineRule="auto"/>
    </w:pPr>
    <w:rPr>
      <w:rFonts w:ascii="Times" w:hAnsi="Times"/>
      <w:sz w:val="20"/>
      <w:szCs w:val="20"/>
    </w:rPr>
  </w:style>
  <w:style w:type="paragraph" w:customStyle="1" w:styleId="odd">
    <w:name w:val="odd"/>
    <w:basedOn w:val="Normal"/>
    <w:qFormat/>
    <w:rsid w:val="00FD7F11"/>
    <w:pPr>
      <w:spacing w:before="100" w:beforeAutospacing="1" w:after="100" w:afterAutospacing="1" w:line="240" w:lineRule="auto"/>
    </w:pPr>
    <w:rPr>
      <w:rFonts w:ascii="Times" w:hAnsi="Times"/>
      <w:sz w:val="20"/>
      <w:szCs w:val="20"/>
    </w:rPr>
  </w:style>
  <w:style w:type="character" w:customStyle="1" w:styleId="article-author">
    <w:name w:val="article-author"/>
    <w:basedOn w:val="DefaultParagraphFont"/>
    <w:rsid w:val="00FD7F11"/>
  </w:style>
  <w:style w:type="character" w:customStyle="1" w:styleId="tolocaltime">
    <w:name w:val="tolocaltime"/>
    <w:basedOn w:val="DefaultParagraphFont"/>
    <w:rsid w:val="00FD7F11"/>
  </w:style>
  <w:style w:type="character" w:customStyle="1" w:styleId="pb-byline">
    <w:name w:val="pb-byline"/>
    <w:basedOn w:val="DefaultParagraphFont"/>
    <w:rsid w:val="00FD7F11"/>
  </w:style>
  <w:style w:type="character" w:customStyle="1" w:styleId="pb-timestamp">
    <w:name w:val="pb-timestamp"/>
    <w:basedOn w:val="DefaultParagraphFont"/>
    <w:rsid w:val="00FD7F11"/>
  </w:style>
  <w:style w:type="character" w:customStyle="1" w:styleId="posted-on">
    <w:name w:val="posted-on"/>
    <w:basedOn w:val="DefaultParagraphFont"/>
    <w:rsid w:val="00FD7F11"/>
  </w:style>
  <w:style w:type="character" w:customStyle="1" w:styleId="even">
    <w:name w:val="even"/>
    <w:basedOn w:val="DefaultParagraphFont"/>
    <w:rsid w:val="00FD7F11"/>
  </w:style>
  <w:style w:type="character" w:customStyle="1" w:styleId="foreground">
    <w:name w:val="foreground"/>
    <w:basedOn w:val="DefaultParagraphFont"/>
    <w:rsid w:val="00FD7F11"/>
  </w:style>
  <w:style w:type="paragraph" w:customStyle="1" w:styleId="volissue">
    <w:name w:val="volissue"/>
    <w:basedOn w:val="Normal"/>
    <w:qFormat/>
    <w:rsid w:val="00FD7F11"/>
    <w:pPr>
      <w:spacing w:before="100" w:beforeAutospacing="1" w:after="100" w:afterAutospacing="1" w:line="240" w:lineRule="auto"/>
    </w:pPr>
    <w:rPr>
      <w:rFonts w:ascii="Times" w:hAnsi="Times"/>
      <w:sz w:val="20"/>
      <w:szCs w:val="20"/>
    </w:rPr>
  </w:style>
  <w:style w:type="character" w:customStyle="1" w:styleId="cat-date-line4">
    <w:name w:val="cat-date-line4"/>
    <w:basedOn w:val="DefaultParagraphFont"/>
    <w:rsid w:val="00FD7F11"/>
  </w:style>
  <w:style w:type="character" w:customStyle="1" w:styleId="articledate">
    <w:name w:val="articledate"/>
    <w:basedOn w:val="DefaultParagraphFont"/>
    <w:rsid w:val="00FD7F11"/>
  </w:style>
  <w:style w:type="character" w:customStyle="1" w:styleId="post-byline">
    <w:name w:val="post-byline"/>
    <w:basedOn w:val="DefaultParagraphFont"/>
    <w:rsid w:val="00FD7F11"/>
  </w:style>
  <w:style w:type="character" w:customStyle="1" w:styleId="upper">
    <w:name w:val="upper"/>
    <w:basedOn w:val="DefaultParagraphFont"/>
    <w:rsid w:val="00FD7F11"/>
  </w:style>
  <w:style w:type="character" w:customStyle="1" w:styleId="metadate">
    <w:name w:val="meta_date"/>
    <w:basedOn w:val="DefaultParagraphFont"/>
    <w:rsid w:val="00FD7F11"/>
  </w:style>
  <w:style w:type="character" w:customStyle="1" w:styleId="fa">
    <w:name w:val="fa"/>
    <w:basedOn w:val="DefaultParagraphFont"/>
    <w:rsid w:val="00FD7F11"/>
  </w:style>
  <w:style w:type="character" w:customStyle="1" w:styleId="longname">
    <w:name w:val="longname"/>
    <w:basedOn w:val="DefaultParagraphFont"/>
    <w:rsid w:val="00FD7F11"/>
  </w:style>
  <w:style w:type="character" w:customStyle="1" w:styleId="echocontainer">
    <w:name w:val="echo_container"/>
    <w:basedOn w:val="DefaultParagraphFont"/>
    <w:rsid w:val="00FD7F11"/>
  </w:style>
  <w:style w:type="character" w:customStyle="1" w:styleId="comment-display">
    <w:name w:val="comment-display"/>
    <w:basedOn w:val="DefaultParagraphFont"/>
    <w:rsid w:val="00FD7F11"/>
  </w:style>
  <w:style w:type="paragraph" w:customStyle="1" w:styleId="comment-count-label">
    <w:name w:val="comment-count-label"/>
    <w:basedOn w:val="Normal"/>
    <w:rsid w:val="00FD7F11"/>
    <w:pPr>
      <w:spacing w:before="100" w:beforeAutospacing="1" w:after="100" w:afterAutospacing="1" w:line="240" w:lineRule="auto"/>
    </w:pPr>
    <w:rPr>
      <w:rFonts w:ascii="Times" w:hAnsi="Times"/>
      <w:sz w:val="20"/>
      <w:szCs w:val="20"/>
    </w:rPr>
  </w:style>
  <w:style w:type="character" w:customStyle="1" w:styleId="echo-counter">
    <w:name w:val="echo-counter"/>
    <w:basedOn w:val="DefaultParagraphFont"/>
    <w:rsid w:val="00FD7F11"/>
  </w:style>
  <w:style w:type="character" w:customStyle="1" w:styleId="discussion-policy">
    <w:name w:val="discussion-policy"/>
    <w:basedOn w:val="DefaultParagraphFont"/>
    <w:rsid w:val="00FD7F11"/>
  </w:style>
  <w:style w:type="character" w:customStyle="1" w:styleId="echo-apps-conversations-streamcaption">
    <w:name w:val="echo-apps-conversations-streamcaption"/>
    <w:basedOn w:val="DefaultParagraphFont"/>
    <w:rsid w:val="00FD7F11"/>
  </w:style>
  <w:style w:type="character" w:customStyle="1" w:styleId="echo-streamserver-controls-stream-item-text">
    <w:name w:val="echo-streamserver-controls-stream-item-text"/>
    <w:basedOn w:val="DefaultParagraphFont"/>
    <w:rsid w:val="00FD7F11"/>
  </w:style>
  <w:style w:type="character" w:customStyle="1" w:styleId="echo-streamserver-controls-facepile-more">
    <w:name w:val="echo-streamserver-controls-facepile-more"/>
    <w:basedOn w:val="DefaultParagraphFont"/>
    <w:rsid w:val="00FD7F11"/>
  </w:style>
  <w:style w:type="character" w:customStyle="1" w:styleId="echo-primaryfont">
    <w:name w:val="echo-primaryfont"/>
    <w:basedOn w:val="DefaultParagraphFont"/>
    <w:rsid w:val="00FD7F11"/>
  </w:style>
  <w:style w:type="character" w:customStyle="1" w:styleId="section">
    <w:name w:val="section"/>
    <w:basedOn w:val="DefaultParagraphFont"/>
    <w:rsid w:val="00FD7F11"/>
  </w:style>
  <w:style w:type="character" w:customStyle="1" w:styleId="wpsr-txt-headline">
    <w:name w:val="wpsr-txt-headline"/>
    <w:basedOn w:val="DefaultParagraphFont"/>
    <w:rsid w:val="00FD7F11"/>
  </w:style>
  <w:style w:type="character" w:customStyle="1" w:styleId="asset-metabar-author">
    <w:name w:val="asset-metabar-author"/>
    <w:basedOn w:val="DefaultParagraphFont"/>
    <w:rsid w:val="00FD7F11"/>
  </w:style>
  <w:style w:type="character" w:customStyle="1" w:styleId="asset-metabar-time">
    <w:name w:val="asset-metabar-time"/>
    <w:basedOn w:val="DefaultParagraphFont"/>
    <w:rsid w:val="00FD7F11"/>
  </w:style>
  <w:style w:type="character" w:customStyle="1" w:styleId="eza-dateline">
    <w:name w:val="eza-dateline"/>
    <w:basedOn w:val="DefaultParagraphFont"/>
    <w:rsid w:val="00FD7F11"/>
  </w:style>
  <w:style w:type="character" w:customStyle="1" w:styleId="eza-authors">
    <w:name w:val="eza-authors"/>
    <w:basedOn w:val="DefaultParagraphFont"/>
    <w:rsid w:val="00FD7F11"/>
  </w:style>
  <w:style w:type="character" w:customStyle="1" w:styleId="csmstaff">
    <w:name w:val="csm_staff"/>
    <w:basedOn w:val="DefaultParagraphFont"/>
    <w:rsid w:val="00FD7F11"/>
  </w:style>
  <w:style w:type="paragraph" w:customStyle="1" w:styleId="mol-para-with-font">
    <w:name w:val="mol-para-with-font"/>
    <w:basedOn w:val="Normal"/>
    <w:rsid w:val="00FD7F11"/>
    <w:pPr>
      <w:spacing w:before="100" w:beforeAutospacing="1" w:after="100" w:afterAutospacing="1" w:line="240" w:lineRule="auto"/>
    </w:pPr>
    <w:rPr>
      <w:rFonts w:ascii="Times" w:hAnsi="Times"/>
      <w:sz w:val="20"/>
      <w:szCs w:val="20"/>
    </w:rPr>
  </w:style>
  <w:style w:type="character" w:customStyle="1" w:styleId="article-timestamp">
    <w:name w:val="article-timestamp"/>
    <w:basedOn w:val="DefaultParagraphFont"/>
    <w:rsid w:val="00FD7F11"/>
  </w:style>
  <w:style w:type="character" w:customStyle="1" w:styleId="byline-text">
    <w:name w:val="byline-text"/>
    <w:basedOn w:val="DefaultParagraphFont"/>
    <w:rsid w:val="00FD7F11"/>
  </w:style>
  <w:style w:type="character" w:customStyle="1" w:styleId="itemauthor">
    <w:name w:val="itemauthor"/>
    <w:basedOn w:val="DefaultParagraphFont"/>
    <w:rsid w:val="00FD7F11"/>
  </w:style>
  <w:style w:type="character" w:customStyle="1" w:styleId="itemdatecreated">
    <w:name w:val="itemdatecreated"/>
    <w:basedOn w:val="DefaultParagraphFont"/>
    <w:rsid w:val="00FD7F11"/>
  </w:style>
  <w:style w:type="character" w:customStyle="1" w:styleId="slug-metadata-note">
    <w:name w:val="slug-metadata-note"/>
    <w:basedOn w:val="DefaultParagraphFont"/>
    <w:rsid w:val="00FD7F11"/>
  </w:style>
  <w:style w:type="character" w:customStyle="1" w:styleId="drop-capped">
    <w:name w:val="drop-capped"/>
    <w:basedOn w:val="DefaultParagraphFont"/>
    <w:rsid w:val="00FD7F11"/>
  </w:style>
  <w:style w:type="paragraph" w:customStyle="1" w:styleId="articleopinion-standfirst">
    <w:name w:val="articleopinion-standfirst"/>
    <w:basedOn w:val="Normal"/>
    <w:rsid w:val="00FD7F11"/>
    <w:pPr>
      <w:spacing w:before="100" w:beforeAutospacing="1" w:after="100" w:afterAutospacing="1" w:line="240" w:lineRule="auto"/>
    </w:pPr>
    <w:rPr>
      <w:rFonts w:ascii="Times" w:hAnsi="Times"/>
      <w:sz w:val="20"/>
      <w:szCs w:val="20"/>
    </w:rPr>
  </w:style>
  <w:style w:type="paragraph" w:customStyle="1" w:styleId="snippet">
    <w:name w:val="snippet"/>
    <w:basedOn w:val="Normal"/>
    <w:rsid w:val="00FD7F11"/>
    <w:pPr>
      <w:spacing w:before="100" w:beforeAutospacing="1" w:after="100" w:afterAutospacing="1" w:line="240" w:lineRule="auto"/>
    </w:pPr>
    <w:rPr>
      <w:rFonts w:ascii="Times" w:hAnsi="Times"/>
      <w:sz w:val="20"/>
      <w:szCs w:val="20"/>
    </w:rPr>
  </w:style>
  <w:style w:type="character" w:customStyle="1" w:styleId="thetitle">
    <w:name w:val="the_title"/>
    <w:basedOn w:val="DefaultParagraphFont"/>
    <w:rsid w:val="00FD7F11"/>
  </w:style>
  <w:style w:type="character" w:customStyle="1" w:styleId="view-count">
    <w:name w:val="view-count"/>
    <w:basedOn w:val="DefaultParagraphFont"/>
    <w:rsid w:val="00FD7F11"/>
  </w:style>
  <w:style w:type="character" w:customStyle="1" w:styleId="rupee">
    <w:name w:val="rupee"/>
    <w:basedOn w:val="DefaultParagraphFont"/>
    <w:rsid w:val="00FD7F11"/>
  </w:style>
  <w:style w:type="character" w:customStyle="1" w:styleId="grey1">
    <w:name w:val="grey1"/>
    <w:basedOn w:val="DefaultParagraphFont"/>
    <w:rsid w:val="00FD7F11"/>
  </w:style>
  <w:style w:type="paragraph" w:customStyle="1" w:styleId="Pa13">
    <w:name w:val="Pa13"/>
    <w:basedOn w:val="Default"/>
    <w:next w:val="Default"/>
    <w:uiPriority w:val="99"/>
    <w:rsid w:val="00FD7F11"/>
    <w:pPr>
      <w:spacing w:line="201" w:lineRule="atLeast"/>
    </w:pPr>
    <w:rPr>
      <w:rFonts w:eastAsiaTheme="minorEastAsia"/>
      <w:color w:val="auto"/>
    </w:rPr>
  </w:style>
  <w:style w:type="paragraph" w:customStyle="1" w:styleId="Pa14">
    <w:name w:val="Pa14"/>
    <w:basedOn w:val="Default"/>
    <w:next w:val="Default"/>
    <w:uiPriority w:val="99"/>
    <w:qFormat/>
    <w:rsid w:val="00FD7F11"/>
    <w:pPr>
      <w:spacing w:line="241" w:lineRule="atLeast"/>
    </w:pPr>
    <w:rPr>
      <w:rFonts w:eastAsiaTheme="minorEastAsia"/>
      <w:color w:val="auto"/>
    </w:rPr>
  </w:style>
  <w:style w:type="paragraph" w:customStyle="1" w:styleId="Pa9">
    <w:name w:val="Pa9"/>
    <w:basedOn w:val="Default"/>
    <w:next w:val="Default"/>
    <w:uiPriority w:val="99"/>
    <w:rsid w:val="00FD7F11"/>
    <w:pPr>
      <w:spacing w:line="241" w:lineRule="atLeast"/>
    </w:pPr>
    <w:rPr>
      <w:rFonts w:ascii="Gill Sans" w:eastAsiaTheme="minorEastAsia" w:hAnsi="Gill Sans"/>
      <w:color w:val="auto"/>
    </w:rPr>
  </w:style>
  <w:style w:type="character" w:customStyle="1" w:styleId="bureau">
    <w:name w:val="bureau"/>
    <w:basedOn w:val="DefaultParagraphFont"/>
    <w:rsid w:val="00FD7F11"/>
  </w:style>
  <w:style w:type="character" w:customStyle="1" w:styleId="reporttitle">
    <w:name w:val="report_title"/>
    <w:basedOn w:val="DefaultParagraphFont"/>
    <w:rsid w:val="00FD7F11"/>
  </w:style>
  <w:style w:type="character" w:customStyle="1" w:styleId="documenttype-longreleases">
    <w:name w:val="document_type_-_long_releases"/>
    <w:basedOn w:val="DefaultParagraphFont"/>
    <w:rsid w:val="00FD7F11"/>
  </w:style>
  <w:style w:type="character" w:customStyle="1" w:styleId="alt-date">
    <w:name w:val="alt-date"/>
    <w:basedOn w:val="DefaultParagraphFont"/>
    <w:rsid w:val="00FD7F11"/>
  </w:style>
  <w:style w:type="character" w:customStyle="1" w:styleId="entry-byline">
    <w:name w:val="entry-byline"/>
    <w:basedOn w:val="DefaultParagraphFont"/>
    <w:rsid w:val="00FD7F11"/>
  </w:style>
  <w:style w:type="character" w:customStyle="1" w:styleId="taglinecontrib">
    <w:name w:val="tagline_contrib"/>
    <w:basedOn w:val="DefaultParagraphFont"/>
    <w:rsid w:val="00FD7F11"/>
  </w:style>
  <w:style w:type="character" w:customStyle="1" w:styleId="articledate0">
    <w:name w:val="article_date"/>
    <w:basedOn w:val="DefaultParagraphFont"/>
    <w:rsid w:val="00FD7F11"/>
  </w:style>
  <w:style w:type="paragraph" w:customStyle="1" w:styleId="hg-daily">
    <w:name w:val="hg-daily"/>
    <w:basedOn w:val="Normal"/>
    <w:rsid w:val="00FD7F11"/>
    <w:pPr>
      <w:spacing w:before="100" w:beforeAutospacing="1" w:after="100" w:afterAutospacing="1" w:line="240" w:lineRule="auto"/>
    </w:pPr>
    <w:rPr>
      <w:rFonts w:ascii="Times" w:hAnsi="Times"/>
      <w:sz w:val="20"/>
      <w:szCs w:val="20"/>
    </w:rPr>
  </w:style>
  <w:style w:type="paragraph" w:customStyle="1" w:styleId="buttonheading">
    <w:name w:val="buttonheading"/>
    <w:basedOn w:val="Normal"/>
    <w:rsid w:val="00FD7F11"/>
    <w:pPr>
      <w:spacing w:before="100" w:beforeAutospacing="1" w:after="100" w:afterAutospacing="1" w:line="240" w:lineRule="auto"/>
    </w:pPr>
    <w:rPr>
      <w:rFonts w:ascii="Times" w:hAnsi="Times"/>
      <w:sz w:val="20"/>
      <w:szCs w:val="20"/>
    </w:rPr>
  </w:style>
  <w:style w:type="character" w:customStyle="1" w:styleId="createdate">
    <w:name w:val="createdate"/>
    <w:basedOn w:val="DefaultParagraphFont"/>
    <w:rsid w:val="00FD7F11"/>
  </w:style>
  <w:style w:type="character" w:customStyle="1" w:styleId="text-label">
    <w:name w:val="text-label"/>
    <w:basedOn w:val="DefaultParagraphFont"/>
    <w:rsid w:val="00FD7F11"/>
  </w:style>
  <w:style w:type="character" w:customStyle="1" w:styleId="metad">
    <w:name w:val="metad"/>
    <w:rsid w:val="00FD7F11"/>
  </w:style>
  <w:style w:type="character" w:customStyle="1" w:styleId="justify1">
    <w:name w:val="justify1"/>
    <w:rsid w:val="00FD7F11"/>
  </w:style>
  <w:style w:type="paragraph" w:customStyle="1" w:styleId="TOC3Char">
    <w:name w:val="TOC 3 Char"/>
    <w:basedOn w:val="Normal"/>
    <w:next w:val="Normal"/>
    <w:rsid w:val="00FD7F11"/>
    <w:pPr>
      <w:spacing w:after="0" w:line="240" w:lineRule="auto"/>
    </w:pPr>
    <w:rPr>
      <w:rFonts w:eastAsia="Times New Roman"/>
      <w:sz w:val="24"/>
      <w:szCs w:val="20"/>
    </w:rPr>
  </w:style>
  <w:style w:type="paragraph" w:customStyle="1" w:styleId="TOC1Char">
    <w:name w:val="TOC 1 Char"/>
    <w:basedOn w:val="Normal"/>
    <w:next w:val="Normal"/>
    <w:rsid w:val="00FD7F11"/>
    <w:pPr>
      <w:spacing w:after="0" w:line="240" w:lineRule="auto"/>
    </w:pPr>
    <w:rPr>
      <w:rFonts w:eastAsia="Times New Roman"/>
      <w:b/>
      <w:sz w:val="24"/>
      <w:szCs w:val="20"/>
    </w:rPr>
  </w:style>
  <w:style w:type="paragraph" w:customStyle="1" w:styleId="ColorfulGrid-Accent11">
    <w:name w:val="Colorful Grid - Accent 11"/>
    <w:basedOn w:val="Normal"/>
    <w:next w:val="Normal"/>
    <w:uiPriority w:val="29"/>
    <w:qFormat/>
    <w:rsid w:val="00FD7F11"/>
    <w:pPr>
      <w:spacing w:after="0" w:line="240" w:lineRule="auto"/>
      <w:jc w:val="both"/>
    </w:pPr>
    <w:rPr>
      <w:rFonts w:eastAsia="Times New Roman"/>
      <w:i/>
      <w:iCs/>
      <w:color w:val="000000"/>
    </w:rPr>
  </w:style>
  <w:style w:type="character" w:customStyle="1" w:styleId="MediumGrid11">
    <w:name w:val="Medium Grid 11"/>
    <w:uiPriority w:val="99"/>
    <w:rsid w:val="00FD7F11"/>
    <w:rPr>
      <w:color w:val="808080"/>
    </w:rPr>
  </w:style>
  <w:style w:type="paragraph" w:customStyle="1" w:styleId="PlaceholderText2">
    <w:name w:val="Placeholder Text2"/>
    <w:basedOn w:val="Normal"/>
    <w:uiPriority w:val="99"/>
    <w:rsid w:val="00FD7F11"/>
    <w:pPr>
      <w:keepNext/>
      <w:tabs>
        <w:tab w:val="num" w:pos="360"/>
      </w:tabs>
      <w:spacing w:after="0" w:line="240" w:lineRule="auto"/>
      <w:ind w:left="360" w:hanging="360"/>
      <w:contextualSpacing/>
      <w:outlineLvl w:val="0"/>
    </w:pPr>
    <w:rPr>
      <w:rFonts w:ascii="Verdana" w:eastAsia="MS Gothic" w:hAnsi="Verdana"/>
      <w:sz w:val="20"/>
    </w:rPr>
  </w:style>
  <w:style w:type="paragraph" w:customStyle="1" w:styleId="LightShading1">
    <w:name w:val="Light Shading1"/>
    <w:basedOn w:val="Normal"/>
    <w:rsid w:val="00FD7F11"/>
    <w:pPr>
      <w:keepNext/>
      <w:tabs>
        <w:tab w:val="num" w:pos="1440"/>
      </w:tabs>
      <w:spacing w:after="0" w:line="240" w:lineRule="auto"/>
      <w:ind w:left="1800" w:hanging="360"/>
      <w:outlineLvl w:val="2"/>
    </w:pPr>
    <w:rPr>
      <w:rFonts w:eastAsia="MS Gothic"/>
      <w:sz w:val="24"/>
    </w:rPr>
  </w:style>
  <w:style w:type="paragraph" w:customStyle="1" w:styleId="LightList1">
    <w:name w:val="Light List1"/>
    <w:basedOn w:val="Normal"/>
    <w:rsid w:val="00FD7F11"/>
    <w:pPr>
      <w:keepNext/>
      <w:tabs>
        <w:tab w:val="num" w:pos="2160"/>
      </w:tabs>
      <w:spacing w:after="0" w:line="240" w:lineRule="auto"/>
      <w:ind w:left="2520" w:hanging="360"/>
      <w:outlineLvl w:val="3"/>
    </w:pPr>
    <w:rPr>
      <w:rFonts w:eastAsia="MS Gothic"/>
      <w:sz w:val="24"/>
    </w:rPr>
  </w:style>
  <w:style w:type="paragraph" w:customStyle="1" w:styleId="LightGrid1">
    <w:name w:val="Light Grid1"/>
    <w:basedOn w:val="Normal"/>
    <w:rsid w:val="00FD7F11"/>
    <w:pPr>
      <w:keepNext/>
      <w:tabs>
        <w:tab w:val="num" w:pos="2880"/>
      </w:tabs>
      <w:spacing w:after="0" w:line="240" w:lineRule="auto"/>
      <w:ind w:left="3240" w:hanging="360"/>
      <w:outlineLvl w:val="4"/>
    </w:pPr>
    <w:rPr>
      <w:rFonts w:eastAsia="MS Gothic"/>
      <w:sz w:val="24"/>
    </w:rPr>
  </w:style>
  <w:style w:type="paragraph" w:customStyle="1" w:styleId="MediumShading11">
    <w:name w:val="Medium Shading 11"/>
    <w:basedOn w:val="Normal"/>
    <w:rsid w:val="00FD7F11"/>
    <w:pPr>
      <w:keepNext/>
      <w:tabs>
        <w:tab w:val="num" w:pos="3600"/>
      </w:tabs>
      <w:spacing w:after="0" w:line="240" w:lineRule="auto"/>
      <w:ind w:left="3960" w:hanging="360"/>
      <w:outlineLvl w:val="5"/>
    </w:pPr>
    <w:rPr>
      <w:rFonts w:eastAsia="MS Gothic"/>
      <w:sz w:val="24"/>
    </w:rPr>
  </w:style>
  <w:style w:type="paragraph" w:customStyle="1" w:styleId="MediumShading21">
    <w:name w:val="Medium Shading 21"/>
    <w:basedOn w:val="Normal"/>
    <w:rsid w:val="00FD7F11"/>
    <w:pPr>
      <w:keepNext/>
      <w:tabs>
        <w:tab w:val="num" w:pos="4320"/>
      </w:tabs>
      <w:spacing w:after="0" w:line="240" w:lineRule="auto"/>
      <w:ind w:left="4680" w:hanging="360"/>
      <w:outlineLvl w:val="6"/>
    </w:pPr>
    <w:rPr>
      <w:rFonts w:eastAsia="MS Gothic"/>
      <w:sz w:val="24"/>
    </w:rPr>
  </w:style>
  <w:style w:type="paragraph" w:customStyle="1" w:styleId="MediumList11">
    <w:name w:val="Medium List 11"/>
    <w:basedOn w:val="Normal"/>
    <w:rsid w:val="00FD7F11"/>
    <w:pPr>
      <w:keepNext/>
      <w:tabs>
        <w:tab w:val="num" w:pos="5040"/>
      </w:tabs>
      <w:spacing w:after="0" w:line="240" w:lineRule="auto"/>
      <w:ind w:left="5400" w:hanging="360"/>
      <w:outlineLvl w:val="7"/>
    </w:pPr>
    <w:rPr>
      <w:rFonts w:eastAsia="MS Gothic"/>
      <w:sz w:val="24"/>
    </w:rPr>
  </w:style>
  <w:style w:type="paragraph" w:customStyle="1" w:styleId="MediumList21">
    <w:name w:val="Medium List 21"/>
    <w:basedOn w:val="Normal"/>
    <w:rsid w:val="00FD7F11"/>
    <w:pPr>
      <w:keepNext/>
      <w:tabs>
        <w:tab w:val="num" w:pos="5760"/>
      </w:tabs>
      <w:spacing w:after="0" w:line="240" w:lineRule="auto"/>
      <w:ind w:left="6120" w:hanging="360"/>
      <w:outlineLvl w:val="8"/>
    </w:pPr>
    <w:rPr>
      <w:rFonts w:eastAsia="MS Gothic"/>
      <w:sz w:val="24"/>
    </w:rPr>
  </w:style>
  <w:style w:type="paragraph" w:customStyle="1" w:styleId="bylinejb">
    <w:name w:val="bylinejb"/>
    <w:basedOn w:val="Normal"/>
    <w:rsid w:val="00FD7F11"/>
    <w:pPr>
      <w:spacing w:before="100" w:beforeAutospacing="1" w:after="100" w:afterAutospacing="1" w:line="240" w:lineRule="auto"/>
    </w:pPr>
    <w:rPr>
      <w:rFonts w:ascii="Times" w:hAnsi="Times"/>
      <w:sz w:val="20"/>
      <w:szCs w:val="20"/>
    </w:rPr>
  </w:style>
  <w:style w:type="paragraph" w:customStyle="1" w:styleId="bylineaffiliation">
    <w:name w:val="bylineaffiliation"/>
    <w:basedOn w:val="Normal"/>
    <w:rsid w:val="00FD7F11"/>
    <w:pPr>
      <w:spacing w:before="100" w:beforeAutospacing="1" w:after="100" w:afterAutospacing="1" w:line="240" w:lineRule="auto"/>
    </w:pPr>
    <w:rPr>
      <w:rFonts w:ascii="Times" w:hAnsi="Times"/>
      <w:sz w:val="20"/>
      <w:szCs w:val="20"/>
    </w:rPr>
  </w:style>
  <w:style w:type="character" w:customStyle="1" w:styleId="apple-tab-span">
    <w:name w:val="apple-tab-span"/>
    <w:basedOn w:val="DefaultParagraphFont"/>
    <w:rsid w:val="00FD7F11"/>
  </w:style>
  <w:style w:type="character" w:customStyle="1" w:styleId="s2">
    <w:name w:val="s2"/>
    <w:basedOn w:val="DefaultParagraphFont"/>
    <w:rsid w:val="00FD7F11"/>
  </w:style>
  <w:style w:type="character" w:customStyle="1" w:styleId="s1">
    <w:name w:val="s1"/>
    <w:basedOn w:val="DefaultParagraphFont"/>
    <w:rsid w:val="00FD7F11"/>
  </w:style>
  <w:style w:type="paragraph" w:customStyle="1" w:styleId="LanguageEditing">
    <w:name w:val="Language Editing"/>
    <w:basedOn w:val="Normal"/>
    <w:link w:val="LanguageEditingChar"/>
    <w:qFormat/>
    <w:rsid w:val="00FD7F11"/>
    <w:pPr>
      <w:spacing w:after="0" w:line="240" w:lineRule="auto"/>
    </w:pPr>
    <w:rPr>
      <w:rFonts w:eastAsia="Times New Roman"/>
      <w:strike/>
    </w:rPr>
  </w:style>
  <w:style w:type="character" w:customStyle="1" w:styleId="LanguageEditingChar">
    <w:name w:val="Language Editing Char"/>
    <w:basedOn w:val="DefaultParagraphFont"/>
    <w:link w:val="LanguageEditing"/>
    <w:locked/>
    <w:rsid w:val="00FD7F11"/>
    <w:rPr>
      <w:rFonts w:ascii="Calibri" w:eastAsia="Times New Roman" w:hAnsi="Calibri"/>
      <w:strike/>
    </w:rPr>
  </w:style>
  <w:style w:type="character" w:customStyle="1" w:styleId="action-menu-toggled-item">
    <w:name w:val="action-menu-toggled-item"/>
    <w:basedOn w:val="DefaultParagraphFont"/>
    <w:rsid w:val="00FD7F11"/>
    <w:rPr>
      <w:rFonts w:ascii="Times New Roman" w:hAnsi="Times New Roman"/>
    </w:rPr>
  </w:style>
  <w:style w:type="character" w:customStyle="1" w:styleId="1Tag">
    <w:name w:val="1) Tag"/>
    <w:rsid w:val="00FD7F11"/>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FD7F11"/>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FD7F11"/>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FD7F11"/>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FD7F11"/>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
    <w:name w:val="Header Initial"/>
    <w:basedOn w:val="Normal"/>
    <w:link w:val="HeaderInitialChar"/>
    <w:rsid w:val="00FD7F11"/>
    <w:pPr>
      <w:pBdr>
        <w:bottom w:val="single" w:sz="12" w:space="1" w:color="auto"/>
      </w:pBdr>
      <w:spacing w:after="0" w:line="240" w:lineRule="auto"/>
      <w:jc w:val="center"/>
      <w:outlineLvl w:val="0"/>
    </w:pPr>
    <w:rPr>
      <w:rFonts w:eastAsia="Times New Roman"/>
      <w:b/>
      <w:caps/>
      <w:sz w:val="40"/>
      <w:szCs w:val="40"/>
    </w:rPr>
  </w:style>
  <w:style w:type="character" w:customStyle="1" w:styleId="HeaderInitialChar">
    <w:name w:val="Header Initial Char"/>
    <w:link w:val="HeaderInitial"/>
    <w:rsid w:val="00FD7F11"/>
    <w:rPr>
      <w:rFonts w:ascii="Calibri" w:eastAsia="Times New Roman" w:hAnsi="Calibri"/>
      <w:b/>
      <w:caps/>
      <w:sz w:val="40"/>
      <w:szCs w:val="40"/>
    </w:rPr>
  </w:style>
  <w:style w:type="paragraph" w:customStyle="1" w:styleId="Strikethrough0">
    <w:name w:val="Strikethrough"/>
    <w:basedOn w:val="Normal"/>
    <w:link w:val="StrikethroughChar"/>
    <w:qFormat/>
    <w:rsid w:val="00FD7F11"/>
    <w:pPr>
      <w:spacing w:after="0" w:line="240" w:lineRule="auto"/>
    </w:pPr>
    <w:rPr>
      <w:strike/>
    </w:rPr>
  </w:style>
  <w:style w:type="character" w:customStyle="1" w:styleId="StrikethroughChar">
    <w:name w:val="Strikethrough Char"/>
    <w:basedOn w:val="DefaultParagraphFont"/>
    <w:link w:val="Strikethrough0"/>
    <w:rsid w:val="00FD7F11"/>
    <w:rPr>
      <w:rFonts w:ascii="Calibri" w:hAnsi="Calibri"/>
      <w:strike/>
    </w:rPr>
  </w:style>
  <w:style w:type="character" w:styleId="SubtleReference">
    <w:name w:val="Subtle Reference"/>
    <w:basedOn w:val="DefaultParagraphFont"/>
    <w:uiPriority w:val="31"/>
    <w:rsid w:val="00FD7F11"/>
    <w:rPr>
      <w:smallCaps/>
      <w:color w:val="5A5A5A" w:themeColor="text1" w:themeTint="A5"/>
    </w:rPr>
  </w:style>
  <w:style w:type="paragraph" w:customStyle="1" w:styleId="StyleCardtagNoSpacing1NoSpacing11NoSpacing2DebateTextRea">
    <w:name w:val="Style CardtagNo Spacing1No Spacing11No Spacing2Debate TextRea..."/>
    <w:basedOn w:val="Normal"/>
    <w:rsid w:val="00FD7F11"/>
    <w:pPr>
      <w:spacing w:after="0" w:line="240" w:lineRule="auto"/>
    </w:pPr>
    <w:rPr>
      <w:rFonts w:asciiTheme="minorHAnsi" w:hAnsiTheme="minorHAnsi"/>
      <w:bCs/>
    </w:rPr>
  </w:style>
  <w:style w:type="character" w:customStyle="1" w:styleId="BoxBoldUnderline">
    <w:name w:val="Box Bold Underline"/>
    <w:rsid w:val="00FD7F11"/>
    <w:rPr>
      <w:rFonts w:ascii="Times New Roman" w:hAnsi="Times New Roman" w:cs="Times New Roman" w:hint="default"/>
      <w:b/>
      <w:bCs/>
      <w:sz w:val="20"/>
      <w:u w:val="single"/>
      <w:bdr w:val="single" w:sz="4" w:space="0" w:color="auto" w:frame="1"/>
    </w:rPr>
  </w:style>
  <w:style w:type="paragraph" w:customStyle="1" w:styleId="NormalF6">
    <w:name w:val="Normal F6"/>
    <w:basedOn w:val="Normal"/>
    <w:link w:val="NormalF6Char"/>
    <w:rsid w:val="00FD7F11"/>
    <w:pPr>
      <w:spacing w:after="0" w:line="240" w:lineRule="auto"/>
    </w:pPr>
    <w:rPr>
      <w:rFonts w:eastAsia="Times New Roman"/>
      <w:sz w:val="24"/>
    </w:rPr>
  </w:style>
  <w:style w:type="character" w:customStyle="1" w:styleId="NormalF6Char">
    <w:name w:val="Normal F6 Char"/>
    <w:link w:val="NormalF6"/>
    <w:rsid w:val="00FD7F11"/>
    <w:rPr>
      <w:rFonts w:ascii="Calibri" w:eastAsia="Times New Roman" w:hAnsi="Calibri"/>
      <w:sz w:val="24"/>
    </w:rPr>
  </w:style>
  <w:style w:type="paragraph" w:customStyle="1" w:styleId="TagNew">
    <w:name w:val="Tag New"/>
    <w:qFormat/>
    <w:rsid w:val="00FD7F11"/>
    <w:pPr>
      <w:spacing w:after="0" w:line="240" w:lineRule="auto"/>
    </w:pPr>
    <w:rPr>
      <w:rFonts w:ascii="Times New Roman" w:eastAsiaTheme="minorEastAsia" w:hAnsi="Times New Roman" w:cs="Times New Roman"/>
      <w:b/>
      <w:sz w:val="24"/>
      <w:szCs w:val="20"/>
    </w:rPr>
  </w:style>
  <w:style w:type="character" w:customStyle="1" w:styleId="Styleunderline11ptBoldBorderSinglesolidlineAuto">
    <w:name w:val="Style underline + 11 pt Bold Border: : (Single solid line Auto ..."/>
    <w:rsid w:val="00FD7F11"/>
    <w:rPr>
      <w:b/>
      <w:bCs/>
      <w:sz w:val="20"/>
      <w:u w:val="single"/>
      <w:bdr w:val="single" w:sz="4" w:space="0" w:color="auto"/>
    </w:rPr>
  </w:style>
  <w:style w:type="character" w:customStyle="1" w:styleId="postby">
    <w:name w:val="post_by"/>
    <w:rsid w:val="00FD7F11"/>
  </w:style>
  <w:style w:type="character" w:customStyle="1" w:styleId="postdate">
    <w:name w:val="post_date"/>
    <w:rsid w:val="00FD7F11"/>
  </w:style>
  <w:style w:type="character" w:customStyle="1" w:styleId="moretop">
    <w:name w:val="more_top"/>
    <w:rsid w:val="00FD7F11"/>
  </w:style>
  <w:style w:type="paragraph" w:customStyle="1" w:styleId="TagNew0">
    <w:name w:val="Tag_New"/>
    <w:qFormat/>
    <w:rsid w:val="00FD7F11"/>
    <w:pPr>
      <w:spacing w:after="0" w:line="240" w:lineRule="auto"/>
    </w:pPr>
    <w:rPr>
      <w:rFonts w:ascii="Times New Roman" w:eastAsia="Malgun Gothic" w:hAnsi="Times New Roman" w:cs="Times New Roman"/>
      <w:b/>
      <w:bCs/>
      <w:sz w:val="24"/>
      <w:szCs w:val="26"/>
    </w:rPr>
  </w:style>
  <w:style w:type="paragraph" w:customStyle="1" w:styleId="TagNew1">
    <w:name w:val="Tag+New"/>
    <w:qFormat/>
    <w:rsid w:val="00FD7F11"/>
    <w:pPr>
      <w:spacing w:after="0" w:line="240" w:lineRule="auto"/>
    </w:pPr>
    <w:rPr>
      <w:rFonts w:ascii="Times New Roman" w:eastAsia="Calibri" w:hAnsi="Times New Roman" w:cs="Times New Roman"/>
      <w:b/>
      <w:sz w:val="24"/>
    </w:rPr>
  </w:style>
  <w:style w:type="paragraph" w:customStyle="1" w:styleId="cnnstorypgraphtxt">
    <w:name w:val="cnn_storypgraphtxt"/>
    <w:basedOn w:val="Normal"/>
    <w:rsid w:val="00FD7F11"/>
    <w:pPr>
      <w:spacing w:before="100" w:beforeAutospacing="1" w:after="100" w:afterAutospacing="1" w:line="240" w:lineRule="auto"/>
    </w:pPr>
    <w:rPr>
      <w:rFonts w:eastAsia="Times New Roman"/>
      <w:sz w:val="24"/>
    </w:rPr>
  </w:style>
  <w:style w:type="character" w:customStyle="1" w:styleId="Boxing-New">
    <w:name w:val="Boxing - New"/>
    <w:basedOn w:val="DefaultParagraphFont"/>
    <w:rsid w:val="00FD7F11"/>
    <w:rPr>
      <w:rFonts w:ascii="Arial Narrow" w:hAnsi="Arial Narrow"/>
      <w:sz w:val="16"/>
      <w:u w:val="none"/>
      <w:bdr w:val="single" w:sz="4" w:space="0" w:color="auto"/>
    </w:rPr>
  </w:style>
  <w:style w:type="character" w:customStyle="1" w:styleId="StyleDebateUnderline10pt">
    <w:name w:val="Style Debate Underline + 10 pt"/>
    <w:basedOn w:val="DefaultParagraphFont"/>
    <w:rsid w:val="00FD7F11"/>
    <w:rPr>
      <w:rFonts w:ascii="Times New Roman" w:hAnsi="Times New Roman"/>
      <w:sz w:val="20"/>
      <w:szCs w:val="20"/>
      <w:u w:val="single"/>
    </w:rPr>
  </w:style>
  <w:style w:type="character" w:customStyle="1" w:styleId="allocatoragentsleft">
    <w:name w:val="al_locatoragentsleft"/>
    <w:basedOn w:val="DefaultParagraphFont"/>
    <w:rsid w:val="00FD7F11"/>
  </w:style>
  <w:style w:type="character" w:customStyle="1" w:styleId="Style12ptBoldUnderline1">
    <w:name w:val="Style 12 pt Bold Underline1"/>
    <w:rsid w:val="00FD7F11"/>
    <w:rPr>
      <w:b/>
      <w:bCs/>
      <w:sz w:val="24"/>
      <w:u w:val="single"/>
    </w:rPr>
  </w:style>
  <w:style w:type="paragraph" w:customStyle="1" w:styleId="Carding">
    <w:name w:val="Carding"/>
    <w:basedOn w:val="Normal"/>
    <w:uiPriority w:val="99"/>
    <w:qFormat/>
    <w:rsid w:val="00FD7F11"/>
    <w:pPr>
      <w:spacing w:after="0" w:line="240" w:lineRule="auto"/>
    </w:pPr>
    <w:rPr>
      <w:rFonts w:eastAsia="Times New Roman"/>
      <w:sz w:val="18"/>
    </w:rPr>
  </w:style>
  <w:style w:type="character" w:customStyle="1" w:styleId="aunderline1">
    <w:name w:val="aunderline"/>
    <w:qFormat/>
    <w:rsid w:val="00FD7F11"/>
    <w:rPr>
      <w:rFonts w:ascii="Times New Roman" w:hAnsi="Times New Roman"/>
      <w:sz w:val="20"/>
      <w:szCs w:val="24"/>
      <w:u w:val="thick"/>
    </w:rPr>
  </w:style>
  <w:style w:type="character" w:customStyle="1" w:styleId="StyleStyle4CharTimesNewRoman11ptBold">
    <w:name w:val="Style Style4 Char + Times New Roman 11 pt Bold"/>
    <w:rsid w:val="00FD7F11"/>
    <w:rPr>
      <w:rFonts w:ascii="Times New Roman" w:hAnsi="Times New Roman"/>
      <w:b/>
      <w:bCs/>
      <w:sz w:val="20"/>
      <w:szCs w:val="24"/>
      <w:u w:val="single"/>
      <w:lang w:val="en-US" w:eastAsia="en-US" w:bidi="ar-SA"/>
    </w:rPr>
  </w:style>
  <w:style w:type="character" w:customStyle="1" w:styleId="senselabelstart">
    <w:name w:val="sense_label start"/>
    <w:basedOn w:val="DefaultParagraphFont"/>
    <w:rsid w:val="00FD7F11"/>
  </w:style>
  <w:style w:type="character" w:customStyle="1" w:styleId="sensecontent">
    <w:name w:val="sense_content"/>
    <w:basedOn w:val="DefaultParagraphFont"/>
    <w:rsid w:val="00FD7F11"/>
  </w:style>
  <w:style w:type="character" w:customStyle="1" w:styleId="vi">
    <w:name w:val="vi"/>
    <w:basedOn w:val="DefaultParagraphFont"/>
    <w:rsid w:val="00FD7F11"/>
  </w:style>
  <w:style w:type="character" w:customStyle="1" w:styleId="pagetitle0">
    <w:name w:val="pagetitle"/>
    <w:basedOn w:val="DefaultParagraphFont"/>
    <w:rsid w:val="00FD7F11"/>
  </w:style>
  <w:style w:type="paragraph" w:customStyle="1" w:styleId="NormalWeb8">
    <w:name w:val="Normal (Web)8"/>
    <w:basedOn w:val="Normal"/>
    <w:uiPriority w:val="99"/>
    <w:qFormat/>
    <w:rsid w:val="00FD7F11"/>
    <w:pPr>
      <w:spacing w:before="100" w:beforeAutospacing="1" w:after="100" w:afterAutospacing="1" w:line="240" w:lineRule="auto"/>
    </w:pPr>
    <w:rPr>
      <w:rFonts w:eastAsia="Times New Roman"/>
      <w:sz w:val="18"/>
      <w:szCs w:val="18"/>
    </w:rPr>
  </w:style>
  <w:style w:type="character" w:customStyle="1" w:styleId="Heading2Char1CharCharCharCharCharC">
    <w:name w:val="Heading 2 Char1 Char Char Char Char Char C"/>
    <w:rsid w:val="00FD7F11"/>
    <w:rPr>
      <w:rFonts w:cs="Arial"/>
      <w:b/>
      <w:bCs/>
      <w:iCs/>
      <w:sz w:val="24"/>
      <w:szCs w:val="28"/>
      <w:lang w:val="en-US" w:eastAsia="en-US" w:bidi="ar-SA"/>
    </w:rPr>
  </w:style>
  <w:style w:type="character" w:customStyle="1" w:styleId="StyleUnderlineCharTimesBold">
    <w:name w:val="Style Underline Char + Times Bold"/>
    <w:rsid w:val="00FD7F11"/>
    <w:rPr>
      <w:rFonts w:ascii="Times" w:hAnsi="Times"/>
      <w:b w:val="0"/>
      <w:bCs/>
      <w:sz w:val="20"/>
      <w:u w:val="single"/>
    </w:rPr>
  </w:style>
  <w:style w:type="character" w:customStyle="1" w:styleId="blubigktbiz">
    <w:name w:val="blubigktbiz"/>
    <w:rsid w:val="00FD7F11"/>
  </w:style>
  <w:style w:type="character" w:customStyle="1" w:styleId="Style4CharChar">
    <w:name w:val="Style4 Char Char"/>
    <w:rsid w:val="00FD7F11"/>
    <w:rPr>
      <w:rFonts w:ascii="Arial Narrow" w:hAnsi="Arial Narrow"/>
      <w:noProof w:val="0"/>
      <w:szCs w:val="24"/>
      <w:u w:val="single"/>
      <w:lang w:val="en-US" w:eastAsia="en-US" w:bidi="ar-SA"/>
    </w:rPr>
  </w:style>
  <w:style w:type="character" w:customStyle="1" w:styleId="StyleEmphasisArial12ptBold">
    <w:name w:val="Style Emphasis + Arial 12 pt Bold"/>
    <w:rsid w:val="00FD7F11"/>
    <w:rPr>
      <w:rFonts w:ascii="Arial" w:hAnsi="Arial"/>
      <w:b/>
      <w:bCs/>
      <w:i/>
      <w:iCs/>
      <w:sz w:val="24"/>
    </w:rPr>
  </w:style>
  <w:style w:type="character" w:customStyle="1" w:styleId="super">
    <w:name w:val="super"/>
    <w:rsid w:val="00FD7F11"/>
  </w:style>
  <w:style w:type="character" w:customStyle="1" w:styleId="text30">
    <w:name w:val="text30"/>
    <w:rsid w:val="00FD7F11"/>
  </w:style>
  <w:style w:type="character" w:customStyle="1" w:styleId="uppercase">
    <w:name w:val="uppercase"/>
    <w:rsid w:val="00FD7F11"/>
  </w:style>
  <w:style w:type="character" w:customStyle="1" w:styleId="mainbody1">
    <w:name w:val="mainbody1"/>
    <w:rsid w:val="00FD7F11"/>
    <w:rPr>
      <w:rFonts w:ascii="Verdana" w:hAnsi="Verdana" w:hint="default"/>
      <w:color w:val="000000"/>
      <w:sz w:val="22"/>
      <w:szCs w:val="22"/>
    </w:rPr>
  </w:style>
  <w:style w:type="paragraph" w:customStyle="1" w:styleId="author-credentials">
    <w:name w:val="author-credentials"/>
    <w:basedOn w:val="Normal"/>
    <w:qFormat/>
    <w:rsid w:val="00FD7F11"/>
    <w:pPr>
      <w:spacing w:before="100" w:beforeAutospacing="1" w:after="100" w:afterAutospacing="1" w:line="240" w:lineRule="auto"/>
    </w:pPr>
    <w:rPr>
      <w:rFonts w:eastAsia="Times New Roman"/>
      <w:sz w:val="24"/>
    </w:rPr>
  </w:style>
  <w:style w:type="paragraph" w:customStyle="1" w:styleId="Style23">
    <w:name w:val="Style23"/>
    <w:basedOn w:val="Normal"/>
    <w:uiPriority w:val="99"/>
    <w:qFormat/>
    <w:rsid w:val="00FD7F11"/>
    <w:pPr>
      <w:autoSpaceDE w:val="0"/>
      <w:autoSpaceDN w:val="0"/>
      <w:adjustRightInd w:val="0"/>
      <w:spacing w:after="0" w:line="209" w:lineRule="exact"/>
    </w:pPr>
    <w:rPr>
      <w:rFonts w:eastAsia="SimSun"/>
      <w:sz w:val="24"/>
    </w:rPr>
  </w:style>
  <w:style w:type="character" w:customStyle="1" w:styleId="StyleUnderlined11ptBoldChar">
    <w:name w:val="Style Underlined + 11 pt Bold Char"/>
    <w:basedOn w:val="DefaultParagraphFont"/>
    <w:link w:val="StyleUnderlined11ptBold"/>
    <w:locked/>
    <w:rsid w:val="00FD7F11"/>
    <w:rPr>
      <w:b/>
      <w:bCs/>
      <w:u w:val="single"/>
    </w:rPr>
  </w:style>
  <w:style w:type="paragraph" w:customStyle="1" w:styleId="StyleUnderlined11ptBold">
    <w:name w:val="Style Underlined + 11 pt Bold"/>
    <w:basedOn w:val="underlined"/>
    <w:link w:val="StyleUnderlined11ptBoldChar"/>
    <w:qFormat/>
    <w:rsid w:val="00FD7F11"/>
    <w:pPr>
      <w:contextualSpacing w:val="0"/>
    </w:pPr>
    <w:rPr>
      <w:rFonts w:asciiTheme="minorHAnsi" w:eastAsiaTheme="minorHAnsi" w:hAnsiTheme="minorHAnsi" w:cstheme="minorBidi"/>
      <w:b/>
      <w:bCs/>
    </w:rPr>
  </w:style>
  <w:style w:type="character" w:customStyle="1" w:styleId="StyleStyle11ptBoldUnderlineBorderSinglesolidlineAuto">
    <w:name w:val="Style Style 11 pt Bold Underline Border: : (Single solid line Auto ..."/>
    <w:basedOn w:val="DefaultParagraphFont"/>
    <w:rsid w:val="00FD7F11"/>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basedOn w:val="DefaultParagraphFont"/>
    <w:rsid w:val="00FD7F11"/>
    <w:rPr>
      <w:rFonts w:cs="Arial"/>
      <w:bCs/>
      <w:szCs w:val="26"/>
      <w:u w:val="single"/>
      <w:lang w:val="en-US" w:eastAsia="en-US" w:bidi="ar-SA"/>
    </w:rPr>
  </w:style>
  <w:style w:type="character" w:customStyle="1" w:styleId="StyleUnderlinePatternClearYellow">
    <w:name w:val="Style Underline Pattern: Clear (Yellow)"/>
    <w:basedOn w:val="DefaultParagraphFont"/>
    <w:rsid w:val="00FD7F11"/>
    <w:rPr>
      <w:u w:val="single"/>
      <w:shd w:val="clear" w:color="auto" w:fill="00FF00"/>
    </w:rPr>
  </w:style>
  <w:style w:type="paragraph" w:customStyle="1" w:styleId="StyleCardTextTimesNewRoman11ptUnderline">
    <w:name w:val="Style Card Text + Times New Roman 11 pt Underline"/>
    <w:link w:val="StyleCardTextTimesNewRoman11ptUnderlineChar"/>
    <w:qFormat/>
    <w:rsid w:val="00FD7F11"/>
    <w:pPr>
      <w:spacing w:after="200" w:line="276" w:lineRule="auto"/>
      <w:contextualSpacing/>
    </w:pPr>
    <w:rPr>
      <w:rFonts w:eastAsia="Calibri"/>
      <w:u w:val="single"/>
    </w:rPr>
  </w:style>
  <w:style w:type="character" w:customStyle="1" w:styleId="StyleCardTextTimesNewRoman11ptUnderlineChar">
    <w:name w:val="Style Card Text + Times New Roman 11 pt Underline Char"/>
    <w:link w:val="StyleCardTextTimesNewRoman11ptUnderline"/>
    <w:rsid w:val="00FD7F11"/>
    <w:rPr>
      <w:rFonts w:eastAsia="Calibri"/>
      <w:u w:val="single"/>
    </w:rPr>
  </w:style>
  <w:style w:type="paragraph" w:customStyle="1" w:styleId="StyleStyleStyleCNA9ptBefore1pt8ptPatternClear">
    <w:name w:val="Style Style Style CN A + 9 pt Before:  1 pt + 8 pt + Pattern: Clear..."/>
    <w:basedOn w:val="Normal"/>
    <w:autoRedefine/>
    <w:rsid w:val="00FD7F11"/>
    <w:pPr>
      <w:keepLines/>
      <w:shd w:val="clear" w:color="auto" w:fill="FFFFFF"/>
      <w:tabs>
        <w:tab w:val="left" w:pos="3870"/>
      </w:tabs>
      <w:spacing w:before="60" w:after="0" w:line="170" w:lineRule="exact"/>
      <w:ind w:left="504" w:hanging="288"/>
    </w:pPr>
    <w:rPr>
      <w:rFonts w:eastAsia="Times New Roman"/>
      <w:snapToGrid w:val="0"/>
      <w:szCs w:val="20"/>
    </w:rPr>
  </w:style>
  <w:style w:type="character" w:customStyle="1" w:styleId="StyleBoldUnderline1">
    <w:name w:val="Style Bold Underline1"/>
    <w:basedOn w:val="DefaultParagraphFont"/>
    <w:rsid w:val="00FD7F11"/>
    <w:rPr>
      <w:b w:val="0"/>
      <w:bCs/>
      <w:u w:val="single"/>
    </w:rPr>
  </w:style>
  <w:style w:type="character" w:customStyle="1" w:styleId="formatp">
    <w:name w:val="formatp"/>
    <w:rsid w:val="00FD7F11"/>
  </w:style>
  <w:style w:type="character" w:customStyle="1" w:styleId="yshortcutscs4-ndcor">
    <w:name w:val="yshortcuts cs4-ndcor"/>
    <w:rsid w:val="00FD7F11"/>
  </w:style>
  <w:style w:type="character" w:customStyle="1" w:styleId="price">
    <w:name w:val="price"/>
    <w:rsid w:val="00FD7F11"/>
  </w:style>
  <w:style w:type="character" w:customStyle="1" w:styleId="price-change">
    <w:name w:val="price-change"/>
    <w:rsid w:val="00FD7F11"/>
  </w:style>
  <w:style w:type="character" w:customStyle="1" w:styleId="percent-change">
    <w:name w:val="percent-change"/>
    <w:rsid w:val="00FD7F11"/>
  </w:style>
  <w:style w:type="character" w:customStyle="1" w:styleId="bibfont">
    <w:name w:val="bibfont"/>
    <w:rsid w:val="00FD7F11"/>
    <w:rPr>
      <w:rFonts w:cs="Times New Roman"/>
    </w:rPr>
  </w:style>
  <w:style w:type="paragraph" w:customStyle="1" w:styleId="underlined1">
    <w:name w:val="underlined1"/>
    <w:next w:val="Normal"/>
    <w:autoRedefine/>
    <w:rsid w:val="00FD7F11"/>
    <w:pPr>
      <w:spacing w:after="0" w:line="240" w:lineRule="auto"/>
      <w:contextualSpacing/>
    </w:pPr>
    <w:rPr>
      <w:rFonts w:ascii="Times New Roman" w:eastAsia="Malgun Gothic" w:hAnsi="Times New Roman" w:cs="Times New Roman"/>
      <w:sz w:val="21"/>
      <w:szCs w:val="24"/>
      <w:u w:val="single"/>
    </w:rPr>
  </w:style>
  <w:style w:type="paragraph" w:customStyle="1" w:styleId="SourceBolded">
    <w:name w:val="Source Bolded"/>
    <w:basedOn w:val="Normaltext0"/>
    <w:next w:val="Normaltext0"/>
    <w:link w:val="SourceBoldedChar"/>
    <w:autoRedefine/>
    <w:rsid w:val="00FD7F11"/>
    <w:rPr>
      <w:rFonts w:eastAsia="Times New Roman"/>
      <w:b/>
      <w:sz w:val="24"/>
      <w:lang w:val="x-none" w:eastAsia="x-none"/>
    </w:rPr>
  </w:style>
  <w:style w:type="character" w:customStyle="1" w:styleId="SourceBoldedChar">
    <w:name w:val="Source Bolded Char"/>
    <w:link w:val="SourceBolded"/>
    <w:rsid w:val="00FD7F11"/>
    <w:rPr>
      <w:rFonts w:ascii="Calibri" w:eastAsia="Times New Roman" w:hAnsi="Calibri"/>
      <w:b/>
      <w:sz w:val="24"/>
      <w:lang w:val="x-none" w:eastAsia="x-none"/>
    </w:rPr>
  </w:style>
  <w:style w:type="paragraph" w:customStyle="1" w:styleId="CardDownSize">
    <w:name w:val="CardDownSize"/>
    <w:basedOn w:val="Normal"/>
    <w:link w:val="CardDownSizeChar"/>
    <w:rsid w:val="00FD7F11"/>
    <w:pPr>
      <w:spacing w:after="0" w:line="240" w:lineRule="auto"/>
    </w:pPr>
    <w:rPr>
      <w:rFonts w:eastAsia="Calibri"/>
      <w:szCs w:val="20"/>
      <w:lang w:val="x-none" w:eastAsia="x-none"/>
    </w:rPr>
  </w:style>
  <w:style w:type="character" w:customStyle="1" w:styleId="CardDownSizeChar">
    <w:name w:val="CardDownSize Char"/>
    <w:link w:val="CardDownSize"/>
    <w:rsid w:val="00FD7F11"/>
    <w:rPr>
      <w:rFonts w:ascii="Calibri" w:eastAsia="Calibri" w:hAnsi="Calibri"/>
      <w:szCs w:val="20"/>
      <w:lang w:val="x-none" w:eastAsia="x-none"/>
    </w:rPr>
  </w:style>
  <w:style w:type="paragraph" w:customStyle="1" w:styleId="Citation10">
    <w:name w:val="Citation1"/>
    <w:basedOn w:val="Normal"/>
    <w:link w:val="Citation1Char"/>
    <w:qFormat/>
    <w:rsid w:val="00FD7F11"/>
    <w:pPr>
      <w:spacing w:after="0" w:line="240" w:lineRule="auto"/>
    </w:pPr>
    <w:rPr>
      <w:rFonts w:eastAsia="Calibri"/>
      <w:b/>
      <w:sz w:val="24"/>
      <w:u w:val="single"/>
      <w:lang w:val="x-none" w:eastAsia="x-none"/>
    </w:rPr>
  </w:style>
  <w:style w:type="character" w:customStyle="1" w:styleId="Citation1Char">
    <w:name w:val="Citation1 Char"/>
    <w:link w:val="Citation10"/>
    <w:rsid w:val="00FD7F11"/>
    <w:rPr>
      <w:rFonts w:ascii="Calibri" w:eastAsia="Calibri" w:hAnsi="Calibri"/>
      <w:b/>
      <w:sz w:val="24"/>
      <w:u w:val="single"/>
      <w:lang w:val="x-none" w:eastAsia="x-none"/>
    </w:rPr>
  </w:style>
  <w:style w:type="character" w:customStyle="1" w:styleId="TaglineChar">
    <w:name w:val="Tagline Char"/>
    <w:link w:val="Tagline0"/>
    <w:rsid w:val="00FD7F11"/>
    <w:rPr>
      <w:rFonts w:ascii="Calibri" w:hAnsi="Calibri"/>
      <w:b/>
    </w:rPr>
  </w:style>
  <w:style w:type="character" w:customStyle="1" w:styleId="boldciteChar1">
    <w:name w:val="bold cite Char1"/>
    <w:rsid w:val="00FD7F11"/>
    <w:rPr>
      <w:rFonts w:ascii="Arial" w:hAnsi="Arial"/>
      <w:b/>
      <w:color w:val="000000"/>
      <w:sz w:val="28"/>
      <w:szCs w:val="24"/>
      <w:u w:val="thick" w:color="000000"/>
      <w:lang w:val="en-US" w:eastAsia="en-US" w:bidi="ar-SA"/>
    </w:rPr>
  </w:style>
  <w:style w:type="character" w:customStyle="1" w:styleId="sectiontitle">
    <w:name w:val="sectiontitle"/>
    <w:basedOn w:val="DefaultParagraphFont"/>
    <w:rsid w:val="00FD7F11"/>
  </w:style>
  <w:style w:type="character" w:customStyle="1" w:styleId="leveluptitle">
    <w:name w:val="leveluptitle"/>
    <w:basedOn w:val="DefaultParagraphFont"/>
    <w:rsid w:val="00FD7F11"/>
  </w:style>
  <w:style w:type="character" w:customStyle="1" w:styleId="Irrelevant6fontChar">
    <w:name w:val="Irrelevant (6 font) Char"/>
    <w:basedOn w:val="DefaultParagraphFont"/>
    <w:link w:val="Irrelevant6font"/>
    <w:rsid w:val="00FD7F11"/>
    <w:rPr>
      <w:rFonts w:ascii="Calibri" w:eastAsia="Calibri" w:hAnsi="Calibri"/>
      <w:sz w:val="12"/>
      <w:szCs w:val="12"/>
    </w:rPr>
  </w:style>
  <w:style w:type="numbering" w:customStyle="1" w:styleId="NoList11111">
    <w:name w:val="No List11111"/>
    <w:next w:val="NoList"/>
    <w:uiPriority w:val="99"/>
    <w:semiHidden/>
    <w:unhideWhenUsed/>
    <w:rsid w:val="00FD7F11"/>
  </w:style>
  <w:style w:type="paragraph" w:customStyle="1" w:styleId="Non-NavPanelTag">
    <w:name w:val="Non-Nav Panel Tag"/>
    <w:basedOn w:val="Normal"/>
    <w:qFormat/>
    <w:rsid w:val="00FD7F11"/>
    <w:pPr>
      <w:spacing w:after="0" w:line="240" w:lineRule="auto"/>
    </w:pPr>
    <w:rPr>
      <w:b/>
    </w:rPr>
  </w:style>
  <w:style w:type="character" w:customStyle="1" w:styleId="Hyperlink3">
    <w:name w:val="Hyperlink.3"/>
    <w:basedOn w:val="DefaultParagraphFont"/>
    <w:rsid w:val="00FD7F11"/>
    <w:rPr>
      <w:sz w:val="18"/>
      <w:szCs w:val="18"/>
    </w:rPr>
  </w:style>
  <w:style w:type="character" w:customStyle="1" w:styleId="Hyperlink40">
    <w:name w:val="Hyperlink.4"/>
    <w:basedOn w:val="DefaultParagraphFont"/>
    <w:rsid w:val="00FD7F11"/>
    <w:rPr>
      <w:sz w:val="18"/>
      <w:szCs w:val="18"/>
    </w:rPr>
  </w:style>
  <w:style w:type="character" w:customStyle="1" w:styleId="SmallCharChar">
    <w:name w:val="Small Char Char"/>
    <w:basedOn w:val="DefaultParagraphFont"/>
    <w:rsid w:val="00FD7F11"/>
    <w:rPr>
      <w:sz w:val="17"/>
      <w:szCs w:val="24"/>
      <w:lang w:val="en-US" w:eastAsia="en-US" w:bidi="ar-SA"/>
    </w:rPr>
  </w:style>
  <w:style w:type="paragraph" w:customStyle="1" w:styleId="TagsFutura">
    <w:name w:val="TagsFutura"/>
    <w:basedOn w:val="Normal"/>
    <w:next w:val="Cites"/>
    <w:rsid w:val="00FD7F11"/>
    <w:pPr>
      <w:spacing w:after="0" w:line="240" w:lineRule="auto"/>
    </w:pPr>
    <w:rPr>
      <w:rFonts w:ascii="Futura" w:eastAsia="Times" w:hAnsi="Futura"/>
      <w:b/>
      <w:caps/>
      <w:sz w:val="18"/>
      <w:szCs w:val="20"/>
    </w:rPr>
  </w:style>
  <w:style w:type="paragraph" w:customStyle="1" w:styleId="DebateTag0">
    <w:name w:val="DebateTag"/>
    <w:basedOn w:val="Normal"/>
    <w:qFormat/>
    <w:rsid w:val="00FD7F11"/>
    <w:pPr>
      <w:spacing w:after="0" w:line="240" w:lineRule="auto"/>
    </w:pPr>
    <w:rPr>
      <w:rFonts w:eastAsia="Calibri"/>
      <w:b/>
    </w:rPr>
  </w:style>
  <w:style w:type="character" w:customStyle="1" w:styleId="Intemphasis">
    <w:name w:val="Intemphasis"/>
    <w:uiPriority w:val="1"/>
    <w:qFormat/>
    <w:rsid w:val="00FD7F11"/>
    <w:rPr>
      <w:rFonts w:ascii="Cambria" w:hAnsi="Cambria"/>
      <w:b/>
      <w:sz w:val="20"/>
      <w:u w:val="single"/>
      <w:bdr w:val="single" w:sz="4" w:space="0" w:color="auto"/>
      <w:shd w:val="pct25" w:color="auto" w:fill="auto"/>
    </w:rPr>
  </w:style>
  <w:style w:type="paragraph" w:customStyle="1" w:styleId="Heading42">
    <w:name w:val="Heading 42"/>
    <w:basedOn w:val="Normal"/>
    <w:qFormat/>
    <w:rsid w:val="00FD7F11"/>
    <w:pPr>
      <w:spacing w:after="0" w:line="240" w:lineRule="auto"/>
    </w:pPr>
    <w:rPr>
      <w:rFonts w:eastAsia="Times New Roman"/>
    </w:rPr>
  </w:style>
  <w:style w:type="paragraph" w:customStyle="1" w:styleId="DebateNormal">
    <w:name w:val="DebateNormal"/>
    <w:basedOn w:val="Normal"/>
    <w:link w:val="DebateNormalChar"/>
    <w:qFormat/>
    <w:rsid w:val="00FD7F11"/>
    <w:pPr>
      <w:spacing w:after="0" w:line="276" w:lineRule="auto"/>
    </w:pPr>
    <w:rPr>
      <w:rFonts w:eastAsia="Calibri"/>
      <w:szCs w:val="20"/>
    </w:rPr>
  </w:style>
  <w:style w:type="character" w:customStyle="1" w:styleId="DebateNormalChar">
    <w:name w:val="DebateNormal Char"/>
    <w:basedOn w:val="DefaultParagraphFont"/>
    <w:link w:val="DebateNormal"/>
    <w:rsid w:val="00FD7F11"/>
    <w:rPr>
      <w:rFonts w:ascii="Calibri" w:eastAsia="Calibri" w:hAnsi="Calibri"/>
      <w:szCs w:val="20"/>
    </w:rPr>
  </w:style>
  <w:style w:type="paragraph" w:customStyle="1" w:styleId="DebateEmphasis">
    <w:name w:val="DebateEmphasis"/>
    <w:basedOn w:val="Normal"/>
    <w:link w:val="DebateEmphasisChar"/>
    <w:qFormat/>
    <w:rsid w:val="00FD7F11"/>
    <w:pPr>
      <w:spacing w:after="0" w:line="276" w:lineRule="auto"/>
    </w:pPr>
    <w:rPr>
      <w:rFonts w:eastAsia="Calibri"/>
      <w:b/>
      <w:szCs w:val="20"/>
      <w:u w:val="single"/>
    </w:rPr>
  </w:style>
  <w:style w:type="character" w:customStyle="1" w:styleId="DebateEmphasisChar">
    <w:name w:val="DebateEmphasis Char"/>
    <w:basedOn w:val="DefaultParagraphFont"/>
    <w:link w:val="DebateEmphasis"/>
    <w:rsid w:val="00FD7F11"/>
    <w:rPr>
      <w:rFonts w:ascii="Calibri" w:eastAsia="Calibri" w:hAnsi="Calibri"/>
      <w:b/>
      <w:szCs w:val="20"/>
      <w:u w:val="single"/>
    </w:rPr>
  </w:style>
  <w:style w:type="paragraph" w:customStyle="1" w:styleId="NormalCite">
    <w:name w:val="NormalCite"/>
    <w:link w:val="NormalCiteChar"/>
    <w:qFormat/>
    <w:rsid w:val="00FD7F11"/>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FD7F11"/>
    <w:rPr>
      <w:rFonts w:ascii="Times New Roman" w:hAnsi="Times New Roman" w:cs="Times New Roman"/>
      <w:sz w:val="18"/>
    </w:rPr>
  </w:style>
  <w:style w:type="paragraph" w:customStyle="1" w:styleId="StyleUnderlineChar11pt2">
    <w:name w:val="Style Underline Char + 11 pt2"/>
    <w:link w:val="StyleUnderlineChar11pt2Char"/>
    <w:qFormat/>
    <w:rsid w:val="00FD7F11"/>
    <w:pPr>
      <w:spacing w:line="240" w:lineRule="auto"/>
    </w:pPr>
    <w:rPr>
      <w:rFonts w:eastAsia="Times New Roman" w:cs="Calibri"/>
      <w:szCs w:val="24"/>
      <w:u w:val="single"/>
    </w:rPr>
  </w:style>
  <w:style w:type="character" w:customStyle="1" w:styleId="StyleUnderlineChar11pt2Char">
    <w:name w:val="Style Underline Char + 11 pt2 Char"/>
    <w:basedOn w:val="DefaultParagraphFont"/>
    <w:link w:val="StyleUnderlineChar11pt2"/>
    <w:rsid w:val="00FD7F11"/>
    <w:rPr>
      <w:rFonts w:eastAsia="Times New Roman" w:cs="Calibri"/>
      <w:szCs w:val="24"/>
      <w:u w:val="single"/>
    </w:rPr>
  </w:style>
  <w:style w:type="paragraph" w:customStyle="1" w:styleId="StyleUnderlineChar11ptBorderSinglesolidlineAuto">
    <w:name w:val="Style Underline Char + 11 pt Border: : (Single solid line Auto  ..."/>
    <w:link w:val="StyleUnderlineChar11ptBorderSinglesolidlineAutoChar"/>
    <w:qFormat/>
    <w:rsid w:val="00FD7F11"/>
    <w:pPr>
      <w:spacing w:line="240" w:lineRule="auto"/>
    </w:pPr>
    <w:rPr>
      <w:rFonts w:eastAsia="Times New Roman" w:cs="Calibri"/>
      <w:szCs w:val="24"/>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FD7F11"/>
    <w:rPr>
      <w:rFonts w:eastAsia="Times New Roman" w:cs="Calibri"/>
      <w:szCs w:val="24"/>
      <w:u w:val="single"/>
      <w:bdr w:val="single" w:sz="4" w:space="0" w:color="auto"/>
    </w:rPr>
  </w:style>
  <w:style w:type="character" w:customStyle="1" w:styleId="Style9pt">
    <w:name w:val="Style 9 pt"/>
    <w:basedOn w:val="DefaultParagraphFont"/>
    <w:rsid w:val="00FD7F11"/>
    <w:rPr>
      <w:rFonts w:ascii="Times New Roman" w:hAnsi="Times New Roman"/>
      <w:sz w:val="20"/>
    </w:rPr>
  </w:style>
  <w:style w:type="character" w:customStyle="1" w:styleId="StyleunderlineArialNarrow9ptBold">
    <w:name w:val="Style underline + Arial Narrow 9 pt Bold"/>
    <w:basedOn w:val="underline"/>
    <w:rsid w:val="00FD7F11"/>
    <w:rPr>
      <w:u w:val="single"/>
      <w:lang w:val="en-US" w:eastAsia="en-US" w:bidi="ar-SA"/>
    </w:rPr>
  </w:style>
  <w:style w:type="paragraph" w:customStyle="1" w:styleId="StylecardCharCharArialNarrow9pt">
    <w:name w:val="Style card Char Char + Arial Narrow 9 pt"/>
    <w:link w:val="StylecardCharCharArialNarrow9ptChar"/>
    <w:qFormat/>
    <w:rsid w:val="00FD7F11"/>
    <w:pPr>
      <w:ind w:left="288" w:right="288"/>
    </w:pPr>
    <w:rPr>
      <w:rFonts w:eastAsia="Times New Roman"/>
      <w:szCs w:val="20"/>
    </w:rPr>
  </w:style>
  <w:style w:type="character" w:customStyle="1" w:styleId="StylecardCharCharArialNarrow9ptChar">
    <w:name w:val="Style card Char Char + Arial Narrow 9 pt Char"/>
    <w:link w:val="StylecardCharCharArialNarrow9pt"/>
    <w:rsid w:val="00FD7F11"/>
    <w:rPr>
      <w:rFonts w:eastAsia="Times New Roman"/>
      <w:szCs w:val="20"/>
    </w:rPr>
  </w:style>
  <w:style w:type="paragraph" w:customStyle="1" w:styleId="StyleCardTextArialNarrow9pt">
    <w:name w:val="Style Card Text + Arial Narrow 9 pt"/>
    <w:link w:val="StyleCardTextArialNarrow9ptChar"/>
    <w:qFormat/>
    <w:rsid w:val="00FD7F11"/>
    <w:pPr>
      <w:spacing w:after="200" w:line="276" w:lineRule="auto"/>
    </w:pPr>
    <w:rPr>
      <w:rFonts w:eastAsia="Times New Roman"/>
      <w:szCs w:val="24"/>
    </w:rPr>
  </w:style>
  <w:style w:type="character" w:customStyle="1" w:styleId="StyleCardTextArialNarrow9ptChar">
    <w:name w:val="Style Card Text + Arial Narrow 9 pt Char"/>
    <w:basedOn w:val="DefaultParagraphFont"/>
    <w:link w:val="StyleCardTextArialNarrow9pt"/>
    <w:rsid w:val="00FD7F11"/>
    <w:rPr>
      <w:rFonts w:eastAsia="Times New Roman"/>
      <w:szCs w:val="24"/>
    </w:rPr>
  </w:style>
  <w:style w:type="character" w:customStyle="1" w:styleId="StyleBoldandUnderlineCharCharCharChar9pt">
    <w:name w:val="Style Bold and Underline Char Char Char Char + 9 pt"/>
    <w:basedOn w:val="DefaultParagraphFont"/>
    <w:rsid w:val="00FD7F11"/>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FD7F11"/>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FD7F11"/>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FD7F11"/>
    <w:pPr>
      <w:spacing w:after="200" w:line="276" w:lineRule="auto"/>
    </w:pPr>
    <w:rPr>
      <w:rFonts w:eastAsia="Times New Roman"/>
      <w:szCs w:val="24"/>
    </w:rPr>
  </w:style>
  <w:style w:type="character" w:customStyle="1" w:styleId="StyleCardTextArialNarrow8ptChar">
    <w:name w:val="Style Card Text + Arial Narrow 8 pt Char"/>
    <w:basedOn w:val="DefaultParagraphFont"/>
    <w:link w:val="StyleCardTextArialNarrow8pt"/>
    <w:rsid w:val="00FD7F11"/>
    <w:rPr>
      <w:rFonts w:eastAsia="Times New Roman"/>
      <w:szCs w:val="24"/>
    </w:rPr>
  </w:style>
  <w:style w:type="paragraph" w:customStyle="1" w:styleId="StyleMinimizedTextArialNarrow9pt">
    <w:name w:val="Style Minimized Text + Arial Narrow 9 pt"/>
    <w:basedOn w:val="Normal"/>
    <w:link w:val="StyleMinimizedTextArialNarrow9ptChar"/>
    <w:qFormat/>
    <w:rsid w:val="00FD7F11"/>
    <w:pPr>
      <w:spacing w:after="0" w:line="240" w:lineRule="auto"/>
    </w:pPr>
    <w:rPr>
      <w:rFonts w:eastAsia="Times New Roman"/>
    </w:rPr>
  </w:style>
  <w:style w:type="character" w:customStyle="1" w:styleId="StyleMinimizedTextArialNarrow9ptChar">
    <w:name w:val="Style Minimized Text + Arial Narrow 9 pt Char"/>
    <w:basedOn w:val="DefaultParagraphFont"/>
    <w:link w:val="StyleMinimizedTextArialNarrow9pt"/>
    <w:rsid w:val="00FD7F11"/>
    <w:rPr>
      <w:rFonts w:ascii="Calibri" w:eastAsia="Times New Roman" w:hAnsi="Calibri"/>
    </w:rPr>
  </w:style>
  <w:style w:type="paragraph" w:customStyle="1" w:styleId="StyleBoldandUnderlineChar11ptNotBold">
    <w:name w:val="Style Bold and Underline Char + 11 pt Not Bold"/>
    <w:link w:val="StyleBoldandUnderlineChar11ptNotBoldChar"/>
    <w:qFormat/>
    <w:rsid w:val="00FD7F11"/>
    <w:pPr>
      <w:spacing w:after="200" w:line="276" w:lineRule="auto"/>
    </w:pPr>
    <w:rPr>
      <w:rFonts w:eastAsia="Times New Roman"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FD7F11"/>
    <w:rPr>
      <w:rFonts w:eastAsia="Times New Roman" w:cs="Times New Roman"/>
      <w:szCs w:val="20"/>
      <w:u w:val="single"/>
    </w:rPr>
  </w:style>
  <w:style w:type="character" w:customStyle="1" w:styleId="StyleUnderlineCharChar111ptBorderSinglesolidlineA">
    <w:name w:val="Style Underline Char Char1 + 11 pt Border: : (Single solid line A..."/>
    <w:basedOn w:val="UnderlineCharChar1"/>
    <w:rsid w:val="00FD7F11"/>
    <w:rPr>
      <w:rFonts w:ascii="Times New Roman" w:hAnsi="Times New Roman"/>
      <w:sz w:val="20"/>
      <w:u w:val="single"/>
      <w:bdr w:val="single" w:sz="4" w:space="0" w:color="auto"/>
      <w:lang w:val="en-US" w:eastAsia="en-US" w:bidi="ar-SA"/>
    </w:rPr>
  </w:style>
  <w:style w:type="paragraph" w:customStyle="1" w:styleId="StyleStyle112pt">
    <w:name w:val="Style Style1 + 12 pt"/>
    <w:basedOn w:val="Normal"/>
    <w:link w:val="StyleStyle112ptChar"/>
    <w:qFormat/>
    <w:rsid w:val="00FD7F11"/>
    <w:pPr>
      <w:spacing w:after="0" w:line="240" w:lineRule="auto"/>
    </w:pPr>
    <w:rPr>
      <w:rFonts w:eastAsia="SimSun"/>
      <w:u w:val="single"/>
      <w:lang w:eastAsia="zh-CN"/>
    </w:rPr>
  </w:style>
  <w:style w:type="character" w:customStyle="1" w:styleId="StyleStyle112ptChar">
    <w:name w:val="Style Style1 + 12 pt Char"/>
    <w:basedOn w:val="DefaultParagraphFont"/>
    <w:link w:val="StyleStyle112pt"/>
    <w:rsid w:val="00FD7F11"/>
    <w:rPr>
      <w:rFonts w:ascii="Calibri" w:eastAsia="SimSun" w:hAnsi="Calibri"/>
      <w:u w:val="single"/>
      <w:lang w:eastAsia="zh-CN"/>
    </w:rPr>
  </w:style>
  <w:style w:type="paragraph" w:customStyle="1" w:styleId="StyleStyle111ptBorderSinglesolidlineAuto05ptL">
    <w:name w:val="Style Style1 + 11 pt Border: : (Single solid line Auto  0.5 pt L..."/>
    <w:link w:val="StyleStyle111ptBorderSinglesolidlineAuto05ptLChar"/>
    <w:qFormat/>
    <w:rsid w:val="00FD7F11"/>
    <w:pPr>
      <w:spacing w:line="240" w:lineRule="auto"/>
    </w:pPr>
    <w:rPr>
      <w:rFonts w:ascii="Times New Roman" w:eastAsia="SimSun" w:hAnsi="Times New Roman" w:cs="Calibri"/>
      <w:color w:val="000000"/>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FD7F11"/>
    <w:rPr>
      <w:rFonts w:ascii="Times New Roman" w:eastAsia="SimSun" w:hAnsi="Times New Roman" w:cs="Calibri"/>
      <w:color w:val="000000"/>
      <w:sz w:val="20"/>
      <w:szCs w:val="24"/>
      <w:u w:val="single"/>
      <w:bdr w:val="single" w:sz="4" w:space="0" w:color="auto"/>
      <w:lang w:eastAsia="zh-CN"/>
    </w:rPr>
  </w:style>
  <w:style w:type="character" w:customStyle="1" w:styleId="CharChar111">
    <w:name w:val="Char Char111"/>
    <w:basedOn w:val="DefaultParagraphFont"/>
    <w:rsid w:val="00FD7F11"/>
    <w:rPr>
      <w:rFonts w:cs="Arial"/>
      <w:bCs/>
      <w:szCs w:val="26"/>
      <w:u w:val="single"/>
      <w:lang w:val="en-US" w:eastAsia="en-US" w:bidi="ar-SA"/>
    </w:rPr>
  </w:style>
  <w:style w:type="character" w:customStyle="1" w:styleId="AUnterdline">
    <w:name w:val="AUnterdline"/>
    <w:qFormat/>
    <w:rsid w:val="00FD7F11"/>
    <w:rPr>
      <w:rFonts w:ascii="Times New Roman" w:hAnsi="Times New Roman"/>
      <w:sz w:val="20"/>
      <w:u w:val="single"/>
    </w:rPr>
  </w:style>
  <w:style w:type="character" w:customStyle="1" w:styleId="DontRead">
    <w:name w:val="Don't Read"/>
    <w:qFormat/>
    <w:rsid w:val="00FD7F11"/>
    <w:rPr>
      <w:rFonts w:ascii="Times New Roman" w:hAnsi="Times New Roman"/>
      <w:sz w:val="16"/>
    </w:rPr>
  </w:style>
  <w:style w:type="character" w:customStyle="1" w:styleId="CharChar113">
    <w:name w:val="Char Char113"/>
    <w:basedOn w:val="DefaultParagraphFont"/>
    <w:rsid w:val="00FD7F11"/>
    <w:rPr>
      <w:rFonts w:cs="Arial"/>
      <w:bCs/>
      <w:szCs w:val="26"/>
      <w:u w:val="single"/>
      <w:lang w:val="en-US" w:eastAsia="en-US" w:bidi="ar-SA"/>
    </w:rPr>
  </w:style>
  <w:style w:type="character" w:customStyle="1" w:styleId="StyleunderlineBold0">
    <w:name w:val="Style underline + Bold"/>
    <w:basedOn w:val="underline"/>
    <w:rsid w:val="00FD7F11"/>
    <w:rPr>
      <w:u w:val="single"/>
      <w:lang w:val="en-US" w:eastAsia="en-US" w:bidi="ar-SA"/>
    </w:rPr>
  </w:style>
  <w:style w:type="character" w:customStyle="1" w:styleId="StyleunderlineCharNotBold">
    <w:name w:val="Style underline Char + Not Bold"/>
    <w:basedOn w:val="underlineChar0"/>
    <w:rsid w:val="00FD7F11"/>
    <w:rPr>
      <w:rFonts w:ascii="Times New Roman" w:eastAsia="Times New Roman" w:hAnsi="Times New Roman" w:cs="Arial"/>
      <w:b/>
      <w:bCs w:val="0"/>
      <w:sz w:val="20"/>
      <w:szCs w:val="24"/>
      <w:u w:val="single"/>
      <w:lang w:val="en-US" w:eastAsia="en-US" w:bidi="ar-SA"/>
    </w:rPr>
  </w:style>
  <w:style w:type="paragraph" w:customStyle="1" w:styleId="BoldandUnderline">
    <w:name w:val="Bold and Underline"/>
    <w:basedOn w:val="Normal"/>
    <w:qFormat/>
    <w:rsid w:val="00FD7F11"/>
    <w:pPr>
      <w:spacing w:after="0" w:line="240" w:lineRule="auto"/>
    </w:pPr>
    <w:rPr>
      <w:rFonts w:eastAsia="Times New Roman"/>
      <w:b/>
      <w:u w:val="single"/>
    </w:rPr>
  </w:style>
  <w:style w:type="character" w:customStyle="1" w:styleId="UnderlineChar5Char">
    <w:name w:val="Underline Char5 Char"/>
    <w:basedOn w:val="DefaultParagraphFont"/>
    <w:rsid w:val="00FD7F11"/>
    <w:rPr>
      <w:szCs w:val="24"/>
      <w:u w:val="single"/>
      <w:lang w:val="en-US" w:eastAsia="en-US" w:bidi="ar-SA"/>
    </w:rPr>
  </w:style>
  <w:style w:type="paragraph" w:customStyle="1" w:styleId="UnderlineChar4">
    <w:name w:val="Underline Char4"/>
    <w:basedOn w:val="Normal"/>
    <w:link w:val="UnderlineChar4Char"/>
    <w:qFormat/>
    <w:rsid w:val="00FD7F11"/>
    <w:pPr>
      <w:spacing w:after="0" w:line="240" w:lineRule="auto"/>
    </w:pPr>
    <w:rPr>
      <w:rFonts w:asciiTheme="minorHAnsi" w:hAnsiTheme="minorHAnsi"/>
      <w:u w:val="single"/>
    </w:rPr>
  </w:style>
  <w:style w:type="paragraph" w:customStyle="1" w:styleId="BoldandUnderlineChar3">
    <w:name w:val="Bold and Underline Char3"/>
    <w:basedOn w:val="Normal"/>
    <w:link w:val="BoldandUnderlineChar3Char2"/>
    <w:qFormat/>
    <w:rsid w:val="00FD7F11"/>
    <w:pPr>
      <w:spacing w:after="0" w:line="240" w:lineRule="auto"/>
    </w:pPr>
    <w:rPr>
      <w:rFonts w:asciiTheme="minorHAnsi" w:hAnsiTheme="minorHAnsi"/>
      <w:b/>
      <w:u w:val="single"/>
    </w:rPr>
  </w:style>
  <w:style w:type="paragraph" w:customStyle="1" w:styleId="UnderlineChar30">
    <w:name w:val="Underline Char3"/>
    <w:basedOn w:val="Normal"/>
    <w:link w:val="UnderlineChar3Char"/>
    <w:qFormat/>
    <w:rsid w:val="00FD7F11"/>
    <w:pPr>
      <w:spacing w:after="0" w:line="240" w:lineRule="auto"/>
    </w:pPr>
    <w:rPr>
      <w:rFonts w:eastAsia="Times New Roman"/>
      <w:u w:val="single"/>
    </w:rPr>
  </w:style>
  <w:style w:type="character" w:customStyle="1" w:styleId="UnderlineChar3Char">
    <w:name w:val="Underline Char3 Char"/>
    <w:basedOn w:val="DefaultParagraphFont"/>
    <w:link w:val="UnderlineChar30"/>
    <w:rsid w:val="00FD7F11"/>
    <w:rPr>
      <w:rFonts w:ascii="Calibri" w:eastAsia="Times New Roman" w:hAnsi="Calibri"/>
      <w:u w:val="single"/>
    </w:rPr>
  </w:style>
  <w:style w:type="paragraph" w:customStyle="1" w:styleId="BoldandUnderlineChar3Char">
    <w:name w:val="Bold and Underline Char3 Char"/>
    <w:basedOn w:val="Normal"/>
    <w:link w:val="BoldandUnderlineChar3CharChar"/>
    <w:qFormat/>
    <w:rsid w:val="00FD7F11"/>
    <w:pPr>
      <w:spacing w:after="0" w:line="240" w:lineRule="auto"/>
    </w:pPr>
    <w:rPr>
      <w:rFonts w:eastAsia="Times New Roman"/>
      <w:b/>
      <w:u w:val="single"/>
    </w:rPr>
  </w:style>
  <w:style w:type="character" w:customStyle="1" w:styleId="BoldandUnderlineChar3CharChar">
    <w:name w:val="Bold and Underline Char3 Char Char"/>
    <w:basedOn w:val="DefaultParagraphFont"/>
    <w:link w:val="BoldandUnderlineChar3Char"/>
    <w:rsid w:val="00FD7F11"/>
    <w:rPr>
      <w:rFonts w:ascii="Calibri" w:eastAsia="Times New Roman" w:hAnsi="Calibri"/>
      <w:b/>
      <w:u w:val="single"/>
    </w:rPr>
  </w:style>
  <w:style w:type="character" w:customStyle="1" w:styleId="base">
    <w:name w:val="base"/>
    <w:basedOn w:val="DefaultParagraphFont"/>
    <w:rsid w:val="00FD7F11"/>
  </w:style>
  <w:style w:type="character" w:customStyle="1" w:styleId="part-of-speech">
    <w:name w:val="part-of-speech"/>
    <w:basedOn w:val="DefaultParagraphFont"/>
    <w:rsid w:val="00FD7F11"/>
  </w:style>
  <w:style w:type="paragraph" w:customStyle="1" w:styleId="UnderlineBoldIndent">
    <w:name w:val="Underline + Bold Indent"/>
    <w:basedOn w:val="Normal"/>
    <w:link w:val="UnderlineBoldIndentCharChar"/>
    <w:qFormat/>
    <w:rsid w:val="00FD7F11"/>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FD7F11"/>
    <w:rPr>
      <w:rFonts w:ascii="Calibri" w:eastAsia="Times New Roman" w:hAnsi="Calibri"/>
      <w:szCs w:val="20"/>
      <w:u w:val="thick"/>
    </w:rPr>
  </w:style>
  <w:style w:type="paragraph" w:customStyle="1" w:styleId="StyleUnderlineBoldIndent11pt">
    <w:name w:val="Style Underline + Bold Indent + 11 pt"/>
    <w:basedOn w:val="UnderlineBoldIndent"/>
    <w:link w:val="StyleUnderlineBoldIndent11ptChar"/>
    <w:qFormat/>
    <w:rsid w:val="00FD7F11"/>
    <w:rPr>
      <w:u w:val="single"/>
    </w:rPr>
  </w:style>
  <w:style w:type="character" w:customStyle="1" w:styleId="StyleUnderlineBoldIndent11ptChar">
    <w:name w:val="Style Underline + Bold Indent + 11 pt Char"/>
    <w:link w:val="StyleUnderlineBoldIndent11pt"/>
    <w:rsid w:val="00FD7F11"/>
    <w:rPr>
      <w:rFonts w:ascii="Calibri" w:eastAsia="Times New Roman" w:hAnsi="Calibri"/>
      <w:szCs w:val="20"/>
      <w:u w:val="single"/>
    </w:rPr>
  </w:style>
  <w:style w:type="paragraph" w:customStyle="1" w:styleId="StyleUnderlineBoldIndent11ptBold">
    <w:name w:val="Style Underline + Bold Indent + 11 pt Bold"/>
    <w:basedOn w:val="UnderlineBoldIndent"/>
    <w:link w:val="StyleUnderlineBoldIndent11ptBoldChar"/>
    <w:qFormat/>
    <w:rsid w:val="00FD7F11"/>
    <w:rPr>
      <w:b/>
      <w:bCs/>
      <w:u w:val="single"/>
    </w:rPr>
  </w:style>
  <w:style w:type="character" w:customStyle="1" w:styleId="StyleUnderlineBoldIndent11ptBoldChar">
    <w:name w:val="Style Underline + Bold Indent + 11 pt Bold Char"/>
    <w:link w:val="StyleUnderlineBoldIndent11ptBold"/>
    <w:rsid w:val="00FD7F11"/>
    <w:rPr>
      <w:rFonts w:ascii="Calibri" w:eastAsia="Times New Roman" w:hAnsi="Calibri"/>
      <w:b/>
      <w:bCs/>
      <w:szCs w:val="20"/>
      <w:u w:val="single"/>
    </w:rPr>
  </w:style>
  <w:style w:type="character" w:customStyle="1" w:styleId="FontStyle177">
    <w:name w:val="Font Style177"/>
    <w:basedOn w:val="DefaultParagraphFont"/>
    <w:uiPriority w:val="99"/>
    <w:rsid w:val="00FD7F11"/>
    <w:rPr>
      <w:rFonts w:ascii="Times New Roman" w:hAnsi="Times New Roman" w:cs="Times New Roman"/>
      <w:sz w:val="20"/>
      <w:szCs w:val="20"/>
    </w:rPr>
  </w:style>
  <w:style w:type="character" w:customStyle="1" w:styleId="FontStyle173">
    <w:name w:val="Font Style173"/>
    <w:basedOn w:val="DefaultParagraphFont"/>
    <w:uiPriority w:val="99"/>
    <w:rsid w:val="00FD7F11"/>
    <w:rPr>
      <w:rFonts w:ascii="Times New Roman" w:hAnsi="Times New Roman" w:cs="Times New Roman"/>
      <w:sz w:val="14"/>
      <w:szCs w:val="14"/>
    </w:rPr>
  </w:style>
  <w:style w:type="character" w:customStyle="1" w:styleId="FontStyle151">
    <w:name w:val="Font Style151"/>
    <w:basedOn w:val="DefaultParagraphFont"/>
    <w:uiPriority w:val="99"/>
    <w:rsid w:val="00FD7F11"/>
    <w:rPr>
      <w:rFonts w:ascii="Arial Narrow" w:hAnsi="Arial Narrow" w:cs="Arial Narrow"/>
      <w:b/>
      <w:bCs/>
      <w:sz w:val="12"/>
      <w:szCs w:val="12"/>
    </w:rPr>
  </w:style>
  <w:style w:type="character" w:customStyle="1" w:styleId="FontStyle156">
    <w:name w:val="Font Style156"/>
    <w:basedOn w:val="DefaultParagraphFont"/>
    <w:uiPriority w:val="99"/>
    <w:rsid w:val="00FD7F11"/>
    <w:rPr>
      <w:rFonts w:ascii="Arial Narrow" w:hAnsi="Arial Narrow" w:cs="Arial Narrow"/>
      <w:sz w:val="8"/>
      <w:szCs w:val="8"/>
    </w:rPr>
  </w:style>
  <w:style w:type="character" w:customStyle="1" w:styleId="FontStyle160">
    <w:name w:val="Font Style160"/>
    <w:basedOn w:val="DefaultParagraphFont"/>
    <w:uiPriority w:val="99"/>
    <w:rsid w:val="00FD7F11"/>
    <w:rPr>
      <w:rFonts w:ascii="Times New Roman" w:hAnsi="Times New Roman" w:cs="Times New Roman"/>
      <w:b/>
      <w:bCs/>
      <w:sz w:val="20"/>
      <w:szCs w:val="20"/>
    </w:rPr>
  </w:style>
  <w:style w:type="character" w:customStyle="1" w:styleId="FontStyle178">
    <w:name w:val="Font Style178"/>
    <w:basedOn w:val="DefaultParagraphFont"/>
    <w:uiPriority w:val="99"/>
    <w:rsid w:val="00FD7F11"/>
    <w:rPr>
      <w:rFonts w:ascii="Times New Roman" w:hAnsi="Times New Roman" w:cs="Times New Roman"/>
      <w:sz w:val="18"/>
      <w:szCs w:val="18"/>
    </w:rPr>
  </w:style>
  <w:style w:type="paragraph" w:customStyle="1" w:styleId="Style140">
    <w:name w:val="Style14"/>
    <w:basedOn w:val="Normal"/>
    <w:uiPriority w:val="99"/>
    <w:qFormat/>
    <w:rsid w:val="00FD7F11"/>
    <w:pPr>
      <w:autoSpaceDE w:val="0"/>
      <w:autoSpaceDN w:val="0"/>
      <w:adjustRightInd w:val="0"/>
      <w:spacing w:after="0" w:line="278" w:lineRule="exact"/>
      <w:jc w:val="both"/>
    </w:pPr>
    <w:rPr>
      <w:rFonts w:eastAsia="Times New Roman"/>
      <w:sz w:val="24"/>
    </w:rPr>
  </w:style>
  <w:style w:type="paragraph" w:customStyle="1" w:styleId="Style160">
    <w:name w:val="Style16"/>
    <w:basedOn w:val="Normal"/>
    <w:uiPriority w:val="99"/>
    <w:qFormat/>
    <w:rsid w:val="00FD7F11"/>
    <w:pPr>
      <w:autoSpaceDE w:val="0"/>
      <w:autoSpaceDN w:val="0"/>
      <w:adjustRightInd w:val="0"/>
      <w:spacing w:after="0" w:line="163" w:lineRule="exact"/>
    </w:pPr>
    <w:rPr>
      <w:rFonts w:eastAsia="Times New Roman"/>
      <w:sz w:val="24"/>
    </w:rPr>
  </w:style>
  <w:style w:type="character" w:customStyle="1" w:styleId="FontStyle168">
    <w:name w:val="Font Style168"/>
    <w:basedOn w:val="DefaultParagraphFont"/>
    <w:uiPriority w:val="99"/>
    <w:rsid w:val="00FD7F11"/>
    <w:rPr>
      <w:rFonts w:ascii="Times New Roman" w:hAnsi="Times New Roman" w:cs="Times New Roman"/>
      <w:sz w:val="12"/>
      <w:szCs w:val="12"/>
    </w:rPr>
  </w:style>
  <w:style w:type="paragraph" w:customStyle="1" w:styleId="Style90">
    <w:name w:val="Style9"/>
    <w:basedOn w:val="Normal"/>
    <w:uiPriority w:val="99"/>
    <w:qFormat/>
    <w:rsid w:val="00FD7F11"/>
    <w:pPr>
      <w:autoSpaceDE w:val="0"/>
      <w:autoSpaceDN w:val="0"/>
      <w:adjustRightInd w:val="0"/>
      <w:spacing w:after="0" w:line="134" w:lineRule="exact"/>
      <w:jc w:val="both"/>
    </w:pPr>
    <w:rPr>
      <w:rFonts w:eastAsia="Times New Roman"/>
      <w:sz w:val="24"/>
    </w:rPr>
  </w:style>
  <w:style w:type="paragraph" w:customStyle="1" w:styleId="Style44">
    <w:name w:val="Style44"/>
    <w:basedOn w:val="Normal"/>
    <w:uiPriority w:val="99"/>
    <w:qFormat/>
    <w:rsid w:val="00FD7F11"/>
    <w:pPr>
      <w:autoSpaceDE w:val="0"/>
      <w:autoSpaceDN w:val="0"/>
      <w:adjustRightInd w:val="0"/>
      <w:spacing w:after="0" w:line="216" w:lineRule="exact"/>
      <w:jc w:val="both"/>
    </w:pPr>
    <w:rPr>
      <w:rFonts w:eastAsia="Times New Roman"/>
      <w:sz w:val="24"/>
    </w:rPr>
  </w:style>
  <w:style w:type="paragraph" w:customStyle="1" w:styleId="Style19">
    <w:name w:val="Style19"/>
    <w:basedOn w:val="Normal"/>
    <w:uiPriority w:val="99"/>
    <w:qFormat/>
    <w:rsid w:val="00FD7F11"/>
    <w:pPr>
      <w:autoSpaceDE w:val="0"/>
      <w:autoSpaceDN w:val="0"/>
      <w:adjustRightInd w:val="0"/>
      <w:spacing w:after="0" w:line="206" w:lineRule="exact"/>
    </w:pPr>
    <w:rPr>
      <w:rFonts w:eastAsia="Times New Roman"/>
      <w:sz w:val="24"/>
    </w:rPr>
  </w:style>
  <w:style w:type="character" w:customStyle="1" w:styleId="FontStyle176">
    <w:name w:val="Font Style176"/>
    <w:basedOn w:val="DefaultParagraphFont"/>
    <w:uiPriority w:val="99"/>
    <w:rsid w:val="00FD7F11"/>
    <w:rPr>
      <w:rFonts w:ascii="Times New Roman" w:hAnsi="Times New Roman" w:cs="Times New Roman"/>
      <w:sz w:val="16"/>
      <w:szCs w:val="16"/>
    </w:rPr>
  </w:style>
  <w:style w:type="paragraph" w:customStyle="1" w:styleId="Stylecard11pt">
    <w:name w:val="Style card + 11 pt"/>
    <w:basedOn w:val="Normal"/>
    <w:link w:val="Stylecard11ptChar"/>
    <w:qFormat/>
    <w:rsid w:val="00FD7F11"/>
    <w:pPr>
      <w:spacing w:after="0" w:line="240" w:lineRule="auto"/>
      <w:ind w:left="288" w:right="288"/>
    </w:pPr>
    <w:rPr>
      <w:rFonts w:eastAsia="SimSun"/>
      <w:sz w:val="20"/>
      <w:lang w:eastAsia="zh-CN"/>
    </w:rPr>
  </w:style>
  <w:style w:type="character" w:customStyle="1" w:styleId="Stylecard11ptChar">
    <w:name w:val="Style card + 11 pt Char"/>
    <w:link w:val="Stylecard11pt"/>
    <w:rsid w:val="00FD7F11"/>
    <w:rPr>
      <w:rFonts w:ascii="Calibri" w:eastAsia="SimSun" w:hAnsi="Calibri"/>
      <w:sz w:val="20"/>
      <w:lang w:eastAsia="zh-CN"/>
    </w:rPr>
  </w:style>
  <w:style w:type="character" w:customStyle="1" w:styleId="globalcontentbody">
    <w:name w:val="globalcontentbody"/>
    <w:basedOn w:val="DefaultParagraphFont"/>
    <w:rsid w:val="00FD7F11"/>
  </w:style>
  <w:style w:type="character" w:customStyle="1" w:styleId="authorbio">
    <w:name w:val="authorbio"/>
    <w:basedOn w:val="DefaultParagraphFont"/>
    <w:rsid w:val="00FD7F11"/>
  </w:style>
  <w:style w:type="character" w:customStyle="1" w:styleId="StyleBoldandUnderlineCharChar11pt">
    <w:name w:val="Style Bold and Underline Char Char + 11 pt"/>
    <w:basedOn w:val="DefaultParagraphFont"/>
    <w:rsid w:val="00FD7F11"/>
    <w:rPr>
      <w:b/>
      <w:bCs/>
      <w:noProof w:val="0"/>
      <w:sz w:val="20"/>
      <w:u w:val="single"/>
      <w:lang w:val="en-US" w:eastAsia="en-US" w:bidi="ar-SA"/>
    </w:rPr>
  </w:style>
  <w:style w:type="character" w:customStyle="1" w:styleId="Hyperlink23">
    <w:name w:val="Hyperlink23"/>
    <w:basedOn w:val="DefaultParagraphFont"/>
    <w:rsid w:val="00FD7F11"/>
    <w:rPr>
      <w:color w:val="3300CC"/>
      <w:u w:val="single"/>
    </w:rPr>
  </w:style>
  <w:style w:type="character" w:customStyle="1" w:styleId="CharChar114">
    <w:name w:val="Char Char114"/>
    <w:basedOn w:val="DefaultParagraphFont"/>
    <w:rsid w:val="00FD7F11"/>
    <w:rPr>
      <w:rFonts w:cs="Arial"/>
      <w:bCs/>
      <w:szCs w:val="26"/>
      <w:u w:val="single"/>
      <w:lang w:val="en-US" w:eastAsia="en-US" w:bidi="ar-SA"/>
    </w:rPr>
  </w:style>
  <w:style w:type="character" w:customStyle="1" w:styleId="CharChar112">
    <w:name w:val="Char Char112"/>
    <w:basedOn w:val="DefaultParagraphFont"/>
    <w:rsid w:val="00FD7F11"/>
    <w:rPr>
      <w:rFonts w:cs="Arial"/>
      <w:bCs/>
      <w:szCs w:val="26"/>
      <w:u w:val="single"/>
      <w:lang w:val="en-US" w:eastAsia="en-US" w:bidi="ar-SA"/>
    </w:rPr>
  </w:style>
  <w:style w:type="paragraph" w:customStyle="1" w:styleId="WW-Default1">
    <w:name w:val="WW-Default1"/>
    <w:basedOn w:val="Normal"/>
    <w:qFormat/>
    <w:rsid w:val="00FD7F11"/>
    <w:pPr>
      <w:suppressAutoHyphens/>
      <w:spacing w:after="0" w:line="240" w:lineRule="auto"/>
    </w:pPr>
    <w:rPr>
      <w:rFonts w:eastAsia="Times New Roman"/>
      <w:b/>
      <w:bCs/>
      <w:szCs w:val="20"/>
      <w:lang w:eastAsia="ar-SA"/>
    </w:rPr>
  </w:style>
  <w:style w:type="character" w:customStyle="1" w:styleId="zoomme">
    <w:name w:val="zoomme"/>
    <w:basedOn w:val="DefaultParagraphFont"/>
    <w:rsid w:val="00FD7F11"/>
  </w:style>
  <w:style w:type="character" w:customStyle="1" w:styleId="classauthor">
    <w:name w:val="class=&quot;author&quot;"/>
    <w:basedOn w:val="DefaultParagraphFont"/>
    <w:rsid w:val="00FD7F11"/>
  </w:style>
  <w:style w:type="paragraph" w:customStyle="1" w:styleId="Stylecard11ptUnderline">
    <w:name w:val="Style card + 11 pt Underline"/>
    <w:basedOn w:val="Normal"/>
    <w:link w:val="Stylecard11ptUnderlineChar"/>
    <w:qFormat/>
    <w:rsid w:val="00FD7F11"/>
    <w:pPr>
      <w:spacing w:after="0" w:line="240" w:lineRule="auto"/>
      <w:ind w:left="288" w:right="288"/>
    </w:pPr>
    <w:rPr>
      <w:rFonts w:eastAsia="SimSun"/>
      <w:sz w:val="20"/>
      <w:u w:val="single"/>
      <w:lang w:eastAsia="zh-CN"/>
    </w:rPr>
  </w:style>
  <w:style w:type="character" w:customStyle="1" w:styleId="Stylecard11ptUnderlineChar">
    <w:name w:val="Style card + 11 pt Underline Char"/>
    <w:link w:val="Stylecard11ptUnderline"/>
    <w:rsid w:val="00FD7F11"/>
    <w:rPr>
      <w:rFonts w:ascii="Calibri" w:eastAsia="SimSun" w:hAnsi="Calibri"/>
      <w:sz w:val="20"/>
      <w:u w:val="single"/>
      <w:lang w:eastAsia="zh-CN"/>
    </w:rPr>
  </w:style>
  <w:style w:type="character" w:customStyle="1" w:styleId="officialstitle-">
    <w:name w:val="official_s_title-"/>
    <w:basedOn w:val="DefaultParagraphFont"/>
    <w:rsid w:val="00FD7F11"/>
  </w:style>
  <w:style w:type="character" w:customStyle="1" w:styleId="officialsbureau">
    <w:name w:val="official_s_bureau"/>
    <w:basedOn w:val="DefaultParagraphFont"/>
    <w:rsid w:val="00FD7F11"/>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FD7F11"/>
    <w:pPr>
      <w:keepLines w:val="0"/>
      <w:pageBreakBefore w:val="0"/>
      <w:spacing w:before="240" w:after="60" w:line="240" w:lineRule="auto"/>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FD7F11"/>
    <w:rPr>
      <w:rFonts w:ascii="Calibri" w:eastAsia="Times New Roman" w:hAnsi="Calibri" w:cs="Arial"/>
      <w:b/>
      <w:bCs/>
      <w:sz w:val="24"/>
      <w:szCs w:val="28"/>
    </w:rPr>
  </w:style>
  <w:style w:type="character" w:customStyle="1" w:styleId="gray">
    <w:name w:val="gray"/>
    <w:basedOn w:val="DefaultParagraphFont"/>
    <w:rsid w:val="00FD7F11"/>
  </w:style>
  <w:style w:type="character" w:customStyle="1" w:styleId="Styleunderline11ptBorderSinglesolidlineAuto05p">
    <w:name w:val="Style underline + 11 pt Border: : (Single solid line Auto  0.5 p..."/>
    <w:rsid w:val="00FD7F11"/>
    <w:rPr>
      <w:sz w:val="20"/>
      <w:u w:val="single"/>
      <w:bdr w:val="single" w:sz="4" w:space="0" w:color="auto"/>
    </w:rPr>
  </w:style>
  <w:style w:type="character" w:customStyle="1" w:styleId="Citation-CompleteChar">
    <w:name w:val="Citation - Complete Char"/>
    <w:basedOn w:val="DefaultParagraphFont"/>
    <w:link w:val="Citation-Complete"/>
    <w:locked/>
    <w:rsid w:val="00FD7F11"/>
    <w:rPr>
      <w:rFonts w:ascii="Calibri" w:hAnsi="Calibri"/>
    </w:rPr>
  </w:style>
  <w:style w:type="paragraph" w:customStyle="1" w:styleId="StyleStyle49ptBoldItalic">
    <w:name w:val="Style Style4 + 9 pt Bold Italic"/>
    <w:basedOn w:val="Normal"/>
    <w:link w:val="StyleStyle49ptBoldItalicChar"/>
    <w:qFormat/>
    <w:rsid w:val="00FD7F11"/>
    <w:pPr>
      <w:spacing w:after="0" w:line="240" w:lineRule="auto"/>
    </w:pPr>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FD7F11"/>
    <w:rPr>
      <w:rFonts w:ascii="Calibri" w:eastAsia="Times New Roman" w:hAnsi="Calibri"/>
      <w:b/>
      <w:bCs/>
      <w:i/>
      <w:iCs/>
      <w:u w:val="single"/>
    </w:rPr>
  </w:style>
  <w:style w:type="character" w:customStyle="1" w:styleId="newscontent">
    <w:name w:val="newscontent"/>
    <w:rsid w:val="00FD7F11"/>
  </w:style>
  <w:style w:type="character" w:customStyle="1" w:styleId="FontStyle172">
    <w:name w:val="Font Style172"/>
    <w:basedOn w:val="DefaultParagraphFont"/>
    <w:uiPriority w:val="99"/>
    <w:rsid w:val="00FD7F11"/>
    <w:rPr>
      <w:rFonts w:ascii="Times New Roman" w:hAnsi="Times New Roman" w:cs="Times New Roman"/>
      <w:b/>
      <w:bCs/>
      <w:sz w:val="16"/>
      <w:szCs w:val="16"/>
    </w:rPr>
  </w:style>
  <w:style w:type="paragraph" w:customStyle="1" w:styleId="Style180">
    <w:name w:val="Style18"/>
    <w:basedOn w:val="Normal"/>
    <w:uiPriority w:val="99"/>
    <w:qFormat/>
    <w:rsid w:val="00FD7F11"/>
    <w:pPr>
      <w:autoSpaceDE w:val="0"/>
      <w:autoSpaceDN w:val="0"/>
      <w:adjustRightInd w:val="0"/>
      <w:spacing w:after="0" w:line="269" w:lineRule="exact"/>
    </w:pPr>
    <w:rPr>
      <w:rFonts w:eastAsia="Times New Roman"/>
      <w:sz w:val="24"/>
    </w:rPr>
  </w:style>
  <w:style w:type="character" w:customStyle="1" w:styleId="FontStyle171">
    <w:name w:val="Font Style171"/>
    <w:basedOn w:val="DefaultParagraphFont"/>
    <w:uiPriority w:val="99"/>
    <w:rsid w:val="00FD7F11"/>
    <w:rPr>
      <w:rFonts w:ascii="Times New Roman" w:hAnsi="Times New Roman" w:cs="Times New Roman"/>
      <w:i/>
      <w:iCs/>
      <w:sz w:val="16"/>
      <w:szCs w:val="16"/>
    </w:rPr>
  </w:style>
  <w:style w:type="character" w:customStyle="1" w:styleId="FontStyle162">
    <w:name w:val="Font Style162"/>
    <w:basedOn w:val="DefaultParagraphFont"/>
    <w:uiPriority w:val="99"/>
    <w:rsid w:val="00FD7F11"/>
    <w:rPr>
      <w:rFonts w:ascii="Times New Roman" w:hAnsi="Times New Roman" w:cs="Times New Roman"/>
      <w:b/>
      <w:bCs/>
      <w:sz w:val="18"/>
      <w:szCs w:val="18"/>
    </w:rPr>
  </w:style>
  <w:style w:type="character" w:customStyle="1" w:styleId="FontStyle167">
    <w:name w:val="Font Style167"/>
    <w:basedOn w:val="DefaultParagraphFont"/>
    <w:uiPriority w:val="99"/>
    <w:rsid w:val="00FD7F11"/>
    <w:rPr>
      <w:rFonts w:ascii="Times New Roman" w:hAnsi="Times New Roman" w:cs="Times New Roman"/>
      <w:sz w:val="10"/>
      <w:szCs w:val="10"/>
    </w:rPr>
  </w:style>
  <w:style w:type="character" w:customStyle="1" w:styleId="FontStyle174">
    <w:name w:val="Font Style174"/>
    <w:basedOn w:val="DefaultParagraphFont"/>
    <w:uiPriority w:val="99"/>
    <w:rsid w:val="00FD7F11"/>
    <w:rPr>
      <w:rFonts w:ascii="Arial Narrow" w:hAnsi="Arial Narrow" w:cs="Arial Narrow"/>
      <w:b/>
      <w:bCs/>
      <w:sz w:val="18"/>
      <w:szCs w:val="18"/>
    </w:rPr>
  </w:style>
  <w:style w:type="paragraph" w:customStyle="1" w:styleId="Style47">
    <w:name w:val="Style47"/>
    <w:basedOn w:val="Normal"/>
    <w:uiPriority w:val="99"/>
    <w:qFormat/>
    <w:rsid w:val="00FD7F11"/>
    <w:pPr>
      <w:autoSpaceDE w:val="0"/>
      <w:autoSpaceDN w:val="0"/>
      <w:adjustRightInd w:val="0"/>
      <w:spacing w:after="0" w:line="490" w:lineRule="exact"/>
    </w:pPr>
    <w:rPr>
      <w:rFonts w:eastAsia="Times New Roman"/>
      <w:sz w:val="24"/>
    </w:rPr>
  </w:style>
  <w:style w:type="character" w:customStyle="1" w:styleId="FontStyle169">
    <w:name w:val="Font Style169"/>
    <w:basedOn w:val="DefaultParagraphFont"/>
    <w:uiPriority w:val="99"/>
    <w:rsid w:val="00FD7F11"/>
    <w:rPr>
      <w:rFonts w:ascii="Times New Roman" w:hAnsi="Times New Roman" w:cs="Times New Roman"/>
      <w:sz w:val="12"/>
      <w:szCs w:val="12"/>
    </w:rPr>
  </w:style>
  <w:style w:type="paragraph" w:customStyle="1" w:styleId="Style24">
    <w:name w:val="Style24"/>
    <w:basedOn w:val="Normal"/>
    <w:uiPriority w:val="99"/>
    <w:qFormat/>
    <w:rsid w:val="00FD7F11"/>
    <w:pPr>
      <w:autoSpaceDE w:val="0"/>
      <w:autoSpaceDN w:val="0"/>
      <w:adjustRightInd w:val="0"/>
      <w:spacing w:after="0" w:line="276" w:lineRule="exact"/>
    </w:pPr>
    <w:rPr>
      <w:rFonts w:eastAsia="Times New Roman"/>
      <w:sz w:val="24"/>
    </w:rPr>
  </w:style>
  <w:style w:type="paragraph" w:customStyle="1" w:styleId="Style99">
    <w:name w:val="Style99"/>
    <w:basedOn w:val="Normal"/>
    <w:uiPriority w:val="99"/>
    <w:qFormat/>
    <w:rsid w:val="00FD7F11"/>
    <w:pPr>
      <w:autoSpaceDE w:val="0"/>
      <w:autoSpaceDN w:val="0"/>
      <w:adjustRightInd w:val="0"/>
      <w:spacing w:after="0" w:line="182" w:lineRule="exact"/>
      <w:jc w:val="both"/>
    </w:pPr>
    <w:rPr>
      <w:rFonts w:eastAsia="Times New Roman"/>
      <w:sz w:val="24"/>
    </w:rPr>
  </w:style>
  <w:style w:type="paragraph" w:customStyle="1" w:styleId="Style26">
    <w:name w:val="Style26"/>
    <w:basedOn w:val="Normal"/>
    <w:uiPriority w:val="99"/>
    <w:qFormat/>
    <w:rsid w:val="00FD7F11"/>
    <w:pPr>
      <w:autoSpaceDE w:val="0"/>
      <w:autoSpaceDN w:val="0"/>
      <w:adjustRightInd w:val="0"/>
      <w:spacing w:after="0" w:line="278" w:lineRule="exact"/>
      <w:jc w:val="both"/>
    </w:pPr>
    <w:rPr>
      <w:rFonts w:eastAsia="Times New Roman"/>
      <w:sz w:val="24"/>
    </w:rPr>
  </w:style>
  <w:style w:type="character" w:customStyle="1" w:styleId="FontStyle139">
    <w:name w:val="Font Style139"/>
    <w:basedOn w:val="DefaultParagraphFont"/>
    <w:uiPriority w:val="99"/>
    <w:rsid w:val="00FD7F11"/>
    <w:rPr>
      <w:rFonts w:ascii="Times New Roman" w:hAnsi="Times New Roman" w:cs="Times New Roman"/>
      <w:b/>
      <w:bCs/>
      <w:sz w:val="18"/>
      <w:szCs w:val="18"/>
    </w:rPr>
  </w:style>
  <w:style w:type="paragraph" w:customStyle="1" w:styleId="Style210">
    <w:name w:val="Style21"/>
    <w:basedOn w:val="Normal"/>
    <w:uiPriority w:val="99"/>
    <w:qFormat/>
    <w:rsid w:val="00FD7F11"/>
    <w:pPr>
      <w:autoSpaceDE w:val="0"/>
      <w:autoSpaceDN w:val="0"/>
      <w:adjustRightInd w:val="0"/>
      <w:spacing w:after="0" w:line="216" w:lineRule="exact"/>
      <w:jc w:val="both"/>
    </w:pPr>
    <w:rPr>
      <w:rFonts w:eastAsia="Times New Roman"/>
      <w:sz w:val="24"/>
    </w:rPr>
  </w:style>
  <w:style w:type="paragraph" w:customStyle="1" w:styleId="Style50">
    <w:name w:val="Style50"/>
    <w:basedOn w:val="Normal"/>
    <w:uiPriority w:val="99"/>
    <w:qFormat/>
    <w:rsid w:val="00FD7F11"/>
    <w:pPr>
      <w:autoSpaceDE w:val="0"/>
      <w:autoSpaceDN w:val="0"/>
      <w:adjustRightInd w:val="0"/>
      <w:spacing w:after="0" w:line="198" w:lineRule="exact"/>
    </w:pPr>
    <w:rPr>
      <w:rFonts w:eastAsia="Times New Roman"/>
      <w:sz w:val="24"/>
    </w:rPr>
  </w:style>
  <w:style w:type="paragraph" w:customStyle="1" w:styleId="StyleHeading4TagNotBold">
    <w:name w:val="Style Heading 4Tag + Not Bold"/>
    <w:basedOn w:val="Heading4"/>
    <w:rsid w:val="00FD7F11"/>
    <w:pPr>
      <w:spacing w:before="200" w:line="240" w:lineRule="auto"/>
    </w:pPr>
    <w:rPr>
      <w:bCs/>
      <w:sz w:val="22"/>
    </w:rPr>
  </w:style>
  <w:style w:type="paragraph" w:customStyle="1" w:styleId="Aa">
    <w:name w:val="A"/>
    <w:basedOn w:val="Default"/>
    <w:next w:val="Default"/>
    <w:rsid w:val="00FD7F11"/>
    <w:rPr>
      <w:rFonts w:eastAsia="Times New Roman"/>
      <w:color w:val="auto"/>
      <w:lang w:bidi="en-US"/>
    </w:rPr>
  </w:style>
  <w:style w:type="character" w:customStyle="1" w:styleId="ac">
    <w:name w:val="••••"/>
    <w:rsid w:val="00FD7F11"/>
    <w:rPr>
      <w:color w:val="000000"/>
    </w:rPr>
  </w:style>
  <w:style w:type="character" w:customStyle="1" w:styleId="UL-Bold">
    <w:name w:val="UL-Bold"/>
    <w:basedOn w:val="DefaultParagraphFont"/>
    <w:rsid w:val="00FD7F11"/>
    <w:rPr>
      <w:u w:val="thick"/>
    </w:rPr>
  </w:style>
  <w:style w:type="character" w:customStyle="1" w:styleId="UL-None">
    <w:name w:val="UL-None"/>
    <w:basedOn w:val="DefaultParagraphFont"/>
    <w:rsid w:val="00FD7F11"/>
    <w:rPr>
      <w:u w:val="none"/>
    </w:rPr>
  </w:style>
  <w:style w:type="character" w:customStyle="1" w:styleId="styletimesnewroman12ptbold0">
    <w:name w:val="styletimesnewroman12ptbold"/>
    <w:basedOn w:val="DefaultParagraphFont"/>
    <w:rsid w:val="00FD7F11"/>
  </w:style>
  <w:style w:type="character" w:customStyle="1" w:styleId="FontStyle19">
    <w:name w:val="Font Style19"/>
    <w:basedOn w:val="DefaultParagraphFont"/>
    <w:uiPriority w:val="99"/>
    <w:rsid w:val="00FD7F11"/>
    <w:rPr>
      <w:rFonts w:ascii="Times New Roman" w:hAnsi="Times New Roman" w:cs="Times New Roman"/>
      <w:sz w:val="18"/>
      <w:szCs w:val="18"/>
    </w:rPr>
  </w:style>
  <w:style w:type="character" w:customStyle="1" w:styleId="UnderlineBox">
    <w:name w:val="Underline + Box"/>
    <w:uiPriority w:val="1"/>
    <w:qFormat/>
    <w:rsid w:val="00FD7F11"/>
    <w:rPr>
      <w:rFonts w:ascii="Georgia" w:hAnsi="Georgia"/>
      <w:b w:val="0"/>
      <w:sz w:val="22"/>
      <w:u w:val="single"/>
      <w:bdr w:val="single" w:sz="4" w:space="0" w:color="auto"/>
    </w:rPr>
  </w:style>
  <w:style w:type="character" w:customStyle="1" w:styleId="10ptnotbold">
    <w:name w:val="10ptnotbold"/>
    <w:basedOn w:val="DefaultParagraphFont"/>
    <w:rsid w:val="00FD7F11"/>
    <w:rPr>
      <w:sz w:val="20"/>
    </w:rPr>
  </w:style>
  <w:style w:type="paragraph" w:customStyle="1" w:styleId="ALLCAPS">
    <w:name w:val="ALL CAPS"/>
    <w:basedOn w:val="Normal"/>
    <w:link w:val="ALLCAPSChar"/>
    <w:qFormat/>
    <w:rsid w:val="00FD7F11"/>
    <w:pPr>
      <w:spacing w:after="0" w:line="240" w:lineRule="auto"/>
    </w:pPr>
    <w:rPr>
      <w:rFonts w:eastAsia="Times New Roman"/>
      <w:b/>
      <w:caps/>
      <w:szCs w:val="20"/>
    </w:rPr>
  </w:style>
  <w:style w:type="character" w:customStyle="1" w:styleId="kn">
    <w:name w:val="kn"/>
    <w:basedOn w:val="DefaultParagraphFont"/>
    <w:rsid w:val="00FD7F11"/>
  </w:style>
  <w:style w:type="paragraph" w:customStyle="1" w:styleId="StyleCardworksLinespacingsingle">
    <w:name w:val="Style Card works + Line spacing:  single"/>
    <w:basedOn w:val="Normal"/>
    <w:link w:val="StyleCardworksLinespacingsingleChar"/>
    <w:qFormat/>
    <w:rsid w:val="00FD7F11"/>
    <w:pPr>
      <w:suppressAutoHyphens/>
      <w:spacing w:after="0" w:line="240" w:lineRule="auto"/>
    </w:pPr>
    <w:rPr>
      <w:rFonts w:eastAsia="Times New Roman"/>
      <w:spacing w:val="-3"/>
      <w:szCs w:val="20"/>
    </w:rPr>
  </w:style>
  <w:style w:type="character" w:customStyle="1" w:styleId="StyleCardworksLinespacingsingleChar">
    <w:name w:val="Style Card works + Line spacing:  single Char"/>
    <w:basedOn w:val="DefaultParagraphFont"/>
    <w:link w:val="StyleCardworksLinespacingsingle"/>
    <w:rsid w:val="00FD7F11"/>
    <w:rPr>
      <w:rFonts w:ascii="Calibri" w:eastAsia="Times New Roman" w:hAnsi="Calibri"/>
      <w:spacing w:val="-3"/>
      <w:szCs w:val="20"/>
    </w:rPr>
  </w:style>
  <w:style w:type="paragraph" w:customStyle="1" w:styleId="BriefTitleWorks">
    <w:name w:val="Brief Title Works"/>
    <w:basedOn w:val="Heading1"/>
    <w:link w:val="BriefTitleWorksChar"/>
    <w:qFormat/>
    <w:rsid w:val="00FD7F11"/>
    <w:pPr>
      <w:keepLines w:val="0"/>
      <w:pageBreakBefore w:val="0"/>
      <w:pBdr>
        <w:top w:val="none" w:sz="0" w:space="0" w:color="auto"/>
        <w:left w:val="none" w:sz="0" w:space="0" w:color="auto"/>
        <w:bottom w:val="none" w:sz="0" w:space="0" w:color="auto"/>
        <w:right w:val="none" w:sz="0" w:space="0" w:color="auto"/>
      </w:pBdr>
      <w:spacing w:before="480" w:after="60" w:line="240" w:lineRule="auto"/>
    </w:pPr>
    <w:rPr>
      <w:rFonts w:eastAsia="Times New Roman" w:cs="Arial"/>
      <w:kern w:val="32"/>
      <w:sz w:val="24"/>
      <w:u w:val="single"/>
    </w:rPr>
  </w:style>
  <w:style w:type="character" w:customStyle="1" w:styleId="BriefTitleWorksChar">
    <w:name w:val="Brief Title Works Char"/>
    <w:basedOn w:val="DefaultParagraphFont"/>
    <w:link w:val="BriefTitleWorks"/>
    <w:rsid w:val="00FD7F11"/>
    <w:rPr>
      <w:rFonts w:ascii="Calibri" w:eastAsia="Times New Roman" w:hAnsi="Calibri" w:cs="Arial"/>
      <w:b/>
      <w:kern w:val="32"/>
      <w:sz w:val="24"/>
      <w:szCs w:val="32"/>
      <w:u w:val="single"/>
    </w:rPr>
  </w:style>
  <w:style w:type="character" w:customStyle="1" w:styleId="twelptblackblack1">
    <w:name w:val="twelptblackblack1"/>
    <w:basedOn w:val="DefaultParagraphFont"/>
    <w:rsid w:val="00FD7F11"/>
    <w:rPr>
      <w:rFonts w:ascii="Verdana" w:hAnsi="Verdana" w:hint="default"/>
      <w:color w:val="000000"/>
      <w:sz w:val="16"/>
      <w:szCs w:val="16"/>
    </w:rPr>
  </w:style>
  <w:style w:type="character" w:customStyle="1" w:styleId="TagCharCharCharChar0">
    <w:name w:val="Tag Char Char Char Char"/>
    <w:basedOn w:val="DefaultParagraphFont"/>
    <w:rsid w:val="00FD7F11"/>
    <w:rPr>
      <w:rFonts w:ascii="Times New Roman" w:eastAsia="Times New Roman" w:hAnsi="Times New Roman" w:cs="Times New Roman"/>
      <w:b/>
      <w:sz w:val="24"/>
      <w:szCs w:val="20"/>
    </w:rPr>
  </w:style>
  <w:style w:type="paragraph" w:customStyle="1" w:styleId="CITE1">
    <w:name w:val="CITE"/>
    <w:basedOn w:val="Heading2"/>
    <w:link w:val="CITEChar1"/>
    <w:autoRedefine/>
    <w:qFormat/>
    <w:rsid w:val="00FD7F11"/>
    <w:pPr>
      <w:keepLines w:val="0"/>
      <w:pageBreakBefore w:val="0"/>
      <w:spacing w:before="480" w:after="160" w:line="240" w:lineRule="auto"/>
      <w:contextualSpacing/>
      <w:jc w:val="left"/>
    </w:pPr>
    <w:rPr>
      <w:rFonts w:eastAsia="Times New Roman" w:cs="Arial"/>
      <w:b w:val="0"/>
      <w:bCs/>
      <w:iCs/>
      <w:sz w:val="20"/>
      <w:szCs w:val="20"/>
      <w:u w:val="none"/>
    </w:rPr>
  </w:style>
  <w:style w:type="character" w:customStyle="1" w:styleId="CharacterStyle14">
    <w:name w:val="Character Style 14"/>
    <w:rsid w:val="00FD7F11"/>
    <w:rPr>
      <w:sz w:val="30"/>
      <w:szCs w:val="30"/>
    </w:rPr>
  </w:style>
  <w:style w:type="character" w:customStyle="1" w:styleId="CharacterStyle13">
    <w:name w:val="Character Style 13"/>
    <w:rsid w:val="00FD7F11"/>
    <w:rPr>
      <w:i/>
      <w:iCs/>
      <w:sz w:val="17"/>
      <w:szCs w:val="17"/>
    </w:rPr>
  </w:style>
  <w:style w:type="character" w:customStyle="1" w:styleId="CardsNotUnderlined">
    <w:name w:val="Cards Not Underlined"/>
    <w:rsid w:val="00FD7F11"/>
    <w:rPr>
      <w:rFonts w:ascii="Times New Roman" w:hAnsi="Times New Roman"/>
      <w:sz w:val="16"/>
    </w:rPr>
  </w:style>
  <w:style w:type="character" w:customStyle="1" w:styleId="a13">
    <w:name w:val="a1"/>
    <w:rsid w:val="00FD7F11"/>
    <w:rPr>
      <w:color w:val="008000"/>
    </w:rPr>
  </w:style>
  <w:style w:type="paragraph" w:customStyle="1" w:styleId="Fifth">
    <w:name w:val="Fifth"/>
    <w:basedOn w:val="Normal"/>
    <w:link w:val="FifthChar"/>
    <w:qFormat/>
    <w:rsid w:val="00FD7F11"/>
    <w:pPr>
      <w:spacing w:after="0" w:line="240" w:lineRule="auto"/>
    </w:pPr>
    <w:rPr>
      <w:rFonts w:eastAsia="Times New Roman"/>
      <w:sz w:val="20"/>
      <w:lang w:val="x-none" w:eastAsia="x-none"/>
    </w:rPr>
  </w:style>
  <w:style w:type="character" w:customStyle="1" w:styleId="FifthChar">
    <w:name w:val="Fifth Char"/>
    <w:link w:val="Fifth"/>
    <w:rsid w:val="00FD7F11"/>
    <w:rPr>
      <w:rFonts w:ascii="Calibri" w:eastAsia="Times New Roman" w:hAnsi="Calibri"/>
      <w:sz w:val="20"/>
      <w:lang w:val="x-none" w:eastAsia="x-none"/>
    </w:rPr>
  </w:style>
  <w:style w:type="paragraph" w:customStyle="1" w:styleId="Repeatblockheading0">
    <w:name w:val="Repeat block heading"/>
    <w:basedOn w:val="Normal"/>
    <w:rsid w:val="00FD7F11"/>
    <w:pPr>
      <w:pBdr>
        <w:bottom w:val="single" w:sz="12" w:space="1" w:color="auto"/>
      </w:pBdr>
      <w:spacing w:after="0" w:line="240" w:lineRule="auto"/>
      <w:jc w:val="center"/>
      <w:outlineLvl w:val="1"/>
    </w:pPr>
    <w:rPr>
      <w:rFonts w:ascii="Estrangelo Edessa" w:eastAsia="Times New Roman" w:hAnsi="Estrangelo Edessa"/>
      <w:b/>
      <w:sz w:val="48"/>
      <w:szCs w:val="48"/>
    </w:rPr>
  </w:style>
  <w:style w:type="character" w:customStyle="1" w:styleId="mandelbrotrefrag">
    <w:name w:val="mandelbrot_refrag"/>
    <w:rsid w:val="00FD7F11"/>
  </w:style>
  <w:style w:type="character" w:customStyle="1" w:styleId="imgcreditcaption">
    <w:name w:val="imgcreditcaption"/>
    <w:rsid w:val="00FD7F11"/>
  </w:style>
  <w:style w:type="character" w:customStyle="1" w:styleId="current-article">
    <w:name w:val="current-article"/>
    <w:rsid w:val="00FD7F11"/>
  </w:style>
  <w:style w:type="character" w:customStyle="1" w:styleId="hps">
    <w:name w:val="hps"/>
    <w:rsid w:val="00FD7F11"/>
  </w:style>
  <w:style w:type="paragraph" w:customStyle="1" w:styleId="introduction">
    <w:name w:val="introduction"/>
    <w:basedOn w:val="Normal"/>
    <w:uiPriority w:val="99"/>
    <w:qFormat/>
    <w:rsid w:val="00FD7F11"/>
    <w:pPr>
      <w:spacing w:before="100" w:beforeAutospacing="1" w:after="100" w:afterAutospacing="1" w:line="240" w:lineRule="auto"/>
    </w:pPr>
    <w:rPr>
      <w:rFonts w:eastAsia="Times New Roman"/>
      <w:sz w:val="24"/>
    </w:rPr>
  </w:style>
  <w:style w:type="paragraph" w:customStyle="1" w:styleId="TashmaHeader2">
    <w:name w:val="Tashma_Header2"/>
    <w:basedOn w:val="Heading2"/>
    <w:uiPriority w:val="99"/>
    <w:qFormat/>
    <w:rsid w:val="00FD7F11"/>
    <w:pPr>
      <w:spacing w:before="480" w:after="160" w:line="240" w:lineRule="auto"/>
    </w:pPr>
    <w:rPr>
      <w:rFonts w:eastAsia="SimSun" w:cstheme="minorBidi"/>
      <w:bCs/>
      <w:caps/>
      <w:sz w:val="28"/>
    </w:rPr>
  </w:style>
  <w:style w:type="paragraph" w:customStyle="1" w:styleId="TashmaHeading1">
    <w:name w:val="Tashma_Heading1"/>
    <w:basedOn w:val="Heading1"/>
    <w:uiPriority w:val="99"/>
    <w:qFormat/>
    <w:rsid w:val="00FD7F11"/>
    <w:pPr>
      <w:spacing w:before="480" w:after="160" w:line="240" w:lineRule="auto"/>
    </w:pPr>
    <w:rPr>
      <w:rFonts w:eastAsia="Times New Roman" w:cstheme="minorBidi"/>
      <w:bCs/>
      <w:sz w:val="32"/>
    </w:rPr>
  </w:style>
  <w:style w:type="character" w:customStyle="1" w:styleId="CitationCharCharCharCharCharCharCharChar">
    <w:name w:val="Citation Char Char Char Char Char Char Char Char"/>
    <w:link w:val="CitationCharCharCharCharCharCharChar"/>
    <w:locked/>
    <w:rsid w:val="00FD7F11"/>
    <w:rPr>
      <w:rFonts w:cs="Calibri"/>
    </w:rPr>
  </w:style>
  <w:style w:type="paragraph" w:customStyle="1" w:styleId="CitationCharCharCharCharCharCharChar">
    <w:name w:val="Citation Char Char Char Char Char Char Char"/>
    <w:basedOn w:val="Normal"/>
    <w:link w:val="CitationCharCharCharCharCharCharCharChar"/>
    <w:rsid w:val="00FD7F11"/>
    <w:pPr>
      <w:spacing w:after="0" w:line="240" w:lineRule="auto"/>
      <w:ind w:left="1440" w:right="1440"/>
    </w:pPr>
    <w:rPr>
      <w:rFonts w:asciiTheme="minorHAnsi" w:hAnsiTheme="minorHAnsi" w:cs="Calibri"/>
    </w:rPr>
  </w:style>
  <w:style w:type="paragraph" w:customStyle="1" w:styleId="pagpag1">
    <w:name w:val="pagpag1"/>
    <w:basedOn w:val="Normal"/>
    <w:uiPriority w:val="99"/>
    <w:qFormat/>
    <w:rsid w:val="00FD7F11"/>
    <w:pPr>
      <w:spacing w:before="100" w:beforeAutospacing="1" w:after="100" w:afterAutospacing="1" w:line="240" w:lineRule="auto"/>
    </w:pPr>
    <w:rPr>
      <w:rFonts w:eastAsia="Times New Roman"/>
      <w:sz w:val="24"/>
    </w:rPr>
  </w:style>
  <w:style w:type="paragraph" w:customStyle="1" w:styleId="pagpag2">
    <w:name w:val="pagpag2"/>
    <w:basedOn w:val="Normal"/>
    <w:uiPriority w:val="99"/>
    <w:qFormat/>
    <w:rsid w:val="00FD7F11"/>
    <w:pPr>
      <w:spacing w:before="100" w:beforeAutospacing="1" w:after="100" w:afterAutospacing="1" w:line="240" w:lineRule="auto"/>
    </w:pPr>
    <w:rPr>
      <w:rFonts w:eastAsia="Times New Roman"/>
      <w:sz w:val="24"/>
    </w:rPr>
  </w:style>
  <w:style w:type="character" w:customStyle="1" w:styleId="source-org">
    <w:name w:val="source-org"/>
    <w:rsid w:val="00FD7F11"/>
  </w:style>
  <w:style w:type="paragraph" w:customStyle="1" w:styleId="BodyText311">
    <w:name w:val="Body Text 31"/>
    <w:basedOn w:val="Normal"/>
    <w:next w:val="BodyText3"/>
    <w:unhideWhenUsed/>
    <w:rsid w:val="00FD7F11"/>
    <w:pPr>
      <w:spacing w:after="120" w:line="240" w:lineRule="auto"/>
    </w:pPr>
    <w:rPr>
      <w:bCs/>
      <w:color w:val="000000"/>
    </w:rPr>
  </w:style>
  <w:style w:type="paragraph" w:customStyle="1" w:styleId="BodyText210">
    <w:name w:val="Body Text 21"/>
    <w:basedOn w:val="Normal"/>
    <w:next w:val="BodyText2"/>
    <w:unhideWhenUsed/>
    <w:rsid w:val="00FD7F11"/>
    <w:pPr>
      <w:spacing w:after="120" w:line="480" w:lineRule="auto"/>
    </w:pPr>
    <w:rPr>
      <w:sz w:val="12"/>
    </w:rPr>
  </w:style>
  <w:style w:type="paragraph" w:customStyle="1" w:styleId="BodyTextIndent1">
    <w:name w:val="Body Text Indent1"/>
    <w:basedOn w:val="Normal"/>
    <w:next w:val="BodyTextIndent"/>
    <w:unhideWhenUsed/>
    <w:rsid w:val="00FD7F11"/>
    <w:pPr>
      <w:spacing w:after="120" w:line="240" w:lineRule="auto"/>
      <w:ind w:left="360"/>
    </w:pPr>
  </w:style>
  <w:style w:type="paragraph" w:customStyle="1" w:styleId="BodyTextIndent31">
    <w:name w:val="Body Text Indent 31"/>
    <w:basedOn w:val="Normal"/>
    <w:next w:val="BodyTextIndent3"/>
    <w:semiHidden/>
    <w:unhideWhenUsed/>
    <w:rsid w:val="00FD7F11"/>
    <w:pPr>
      <w:spacing w:after="120" w:line="240" w:lineRule="auto"/>
      <w:ind w:left="360"/>
    </w:pPr>
    <w:rPr>
      <w:sz w:val="14"/>
    </w:rPr>
  </w:style>
  <w:style w:type="paragraph" w:customStyle="1" w:styleId="BodyTextIndent21">
    <w:name w:val="Body Text Indent 21"/>
    <w:basedOn w:val="Normal"/>
    <w:next w:val="BodyTextIndent2"/>
    <w:unhideWhenUsed/>
    <w:rsid w:val="00FD7F11"/>
    <w:pPr>
      <w:spacing w:after="120" w:line="480" w:lineRule="auto"/>
      <w:ind w:left="360"/>
    </w:pPr>
  </w:style>
  <w:style w:type="character" w:customStyle="1" w:styleId="Caption11">
    <w:name w:val="Caption11"/>
    <w:rsid w:val="00FD7F11"/>
  </w:style>
  <w:style w:type="paragraph" w:customStyle="1" w:styleId="z-BottomofForm1">
    <w:name w:val="z-Bottom of Form1"/>
    <w:basedOn w:val="Normal"/>
    <w:next w:val="Normal"/>
    <w:hidden/>
    <w:unhideWhenUsed/>
    <w:rsid w:val="00FD7F11"/>
    <w:pPr>
      <w:pBdr>
        <w:top w:val="single" w:sz="6" w:space="1" w:color="auto"/>
      </w:pBdr>
      <w:spacing w:after="0" w:line="240" w:lineRule="auto"/>
      <w:jc w:val="center"/>
    </w:pPr>
    <w:rPr>
      <w:rFonts w:eastAsia="Times New Roman"/>
      <w:vanish/>
      <w:szCs w:val="16"/>
    </w:rPr>
  </w:style>
  <w:style w:type="paragraph" w:customStyle="1" w:styleId="arcticletext">
    <w:name w:val="arcticle_text"/>
    <w:basedOn w:val="Normal"/>
    <w:rsid w:val="00FD7F11"/>
    <w:pPr>
      <w:spacing w:before="100" w:beforeAutospacing="1" w:after="100" w:afterAutospacing="1" w:line="240" w:lineRule="auto"/>
    </w:pPr>
    <w:rPr>
      <w:rFonts w:eastAsia="Times New Roman"/>
      <w:sz w:val="24"/>
    </w:rPr>
  </w:style>
  <w:style w:type="paragraph" w:customStyle="1" w:styleId="cptchblock">
    <w:name w:val="cptch_block"/>
    <w:basedOn w:val="Normal"/>
    <w:rsid w:val="00FD7F11"/>
    <w:pPr>
      <w:spacing w:before="100" w:beforeAutospacing="1" w:after="100" w:afterAutospacing="1" w:line="240" w:lineRule="auto"/>
    </w:pPr>
    <w:rPr>
      <w:rFonts w:eastAsia="Times New Roman"/>
      <w:sz w:val="24"/>
    </w:rPr>
  </w:style>
  <w:style w:type="paragraph" w:customStyle="1" w:styleId="publisheddate">
    <w:name w:val="published_date"/>
    <w:basedOn w:val="Normal"/>
    <w:rsid w:val="00FD7F11"/>
    <w:pPr>
      <w:spacing w:before="100" w:beforeAutospacing="1" w:after="100" w:afterAutospacing="1" w:line="240" w:lineRule="auto"/>
    </w:pPr>
    <w:rPr>
      <w:rFonts w:eastAsia="Times New Roman"/>
      <w:sz w:val="24"/>
    </w:rPr>
  </w:style>
  <w:style w:type="paragraph" w:customStyle="1" w:styleId="headline-title">
    <w:name w:val="headline-title"/>
    <w:basedOn w:val="Normal"/>
    <w:qFormat/>
    <w:rsid w:val="00FD7F11"/>
    <w:pPr>
      <w:spacing w:before="100" w:beforeAutospacing="1" w:after="100" w:afterAutospacing="1" w:line="240" w:lineRule="auto"/>
    </w:pPr>
    <w:rPr>
      <w:rFonts w:eastAsia="Times New Roman"/>
      <w:sz w:val="24"/>
    </w:rPr>
  </w:style>
  <w:style w:type="character" w:customStyle="1" w:styleId="mainheading">
    <w:name w:val="mainheading"/>
    <w:rsid w:val="00FD7F11"/>
  </w:style>
  <w:style w:type="character" w:customStyle="1" w:styleId="StyleStyleunderlineBold11pt">
    <w:name w:val="Style Style underline + Bold + 11 pt"/>
    <w:rsid w:val="00FD7F11"/>
    <w:rPr>
      <w:bCs/>
      <w:sz w:val="20"/>
      <w:u w:val="single"/>
    </w:rPr>
  </w:style>
  <w:style w:type="character" w:customStyle="1" w:styleId="StyleunderlineAsianTimesNewRomanBold">
    <w:name w:val="Style underline + (Asian) Times New Roman Bold"/>
    <w:rsid w:val="00FD7F11"/>
    <w:rPr>
      <w:rFonts w:ascii="Times New Roman" w:eastAsia="Times New Roman" w:hAnsi="Times New Roman" w:cs="Times New Roman"/>
      <w:bCs/>
      <w:sz w:val="24"/>
      <w:u w:val="single"/>
    </w:rPr>
  </w:style>
  <w:style w:type="character" w:customStyle="1" w:styleId="Style13ptBoldUnderlineBorderSinglesolidlineAuto">
    <w:name w:val="Style 13 pt Bold Underline Border: : (Single solid line Auto  ..."/>
    <w:rsid w:val="00FD7F11"/>
    <w:rPr>
      <w:b/>
      <w:bCs/>
      <w:sz w:val="20"/>
      <w:u w:val="single"/>
      <w:bdr w:val="single" w:sz="4" w:space="0" w:color="auto"/>
    </w:rPr>
  </w:style>
  <w:style w:type="paragraph" w:customStyle="1" w:styleId="BoldandUnderlineCharCharCharCharChar">
    <w:name w:val="Bold and Underline Char Char Char Char Char"/>
    <w:basedOn w:val="Normal"/>
    <w:link w:val="BoldandUnderlineCharCharCharCharCharChar"/>
    <w:qFormat/>
    <w:rsid w:val="00FD7F11"/>
    <w:pPr>
      <w:spacing w:after="0" w:line="240" w:lineRule="auto"/>
    </w:pPr>
    <w:rPr>
      <w:rFonts w:eastAsia="Times New Roman"/>
      <w:b/>
      <w:sz w:val="20"/>
      <w:u w:val="single"/>
      <w:lang w:val="x-none" w:eastAsia="x-none"/>
    </w:rPr>
  </w:style>
  <w:style w:type="character" w:customStyle="1" w:styleId="BoldandUnderlineCharCharCharCharCharChar">
    <w:name w:val="Bold and Underline Char Char Char Char Char Char"/>
    <w:link w:val="BoldandUnderlineCharCharCharCharChar"/>
    <w:rsid w:val="00FD7F11"/>
    <w:rPr>
      <w:rFonts w:ascii="Calibri" w:eastAsia="Times New Roman" w:hAnsi="Calibri"/>
      <w:b/>
      <w:sz w:val="20"/>
      <w:u w:val="single"/>
      <w:lang w:val="x-none" w:eastAsia="x-none"/>
    </w:rPr>
  </w:style>
  <w:style w:type="character" w:customStyle="1" w:styleId="Style11ptBoldUnderlineBorderSinglesolidlineAuto1">
    <w:name w:val="Style 11 pt Bold Underline Border: : (Single solid line Auto  ...1"/>
    <w:rsid w:val="00FD7F11"/>
    <w:rPr>
      <w:b/>
      <w:bCs/>
      <w:sz w:val="20"/>
      <w:u w:val="single"/>
      <w:bdr w:val="single" w:sz="4" w:space="0" w:color="auto"/>
    </w:rPr>
  </w:style>
  <w:style w:type="paragraph" w:customStyle="1" w:styleId="emactive">
    <w:name w:val="emactive"/>
    <w:basedOn w:val="Normal"/>
    <w:uiPriority w:val="99"/>
    <w:qFormat/>
    <w:rsid w:val="00FD7F11"/>
    <w:pPr>
      <w:spacing w:before="100" w:beforeAutospacing="1" w:after="100" w:afterAutospacing="1" w:line="240" w:lineRule="auto"/>
    </w:pPr>
    <w:rPr>
      <w:rFonts w:eastAsia="Times New Roman"/>
      <w:sz w:val="24"/>
      <w:lang w:eastAsia="ja-JP"/>
    </w:rPr>
  </w:style>
  <w:style w:type="paragraph" w:customStyle="1" w:styleId="emready">
    <w:name w:val="emready"/>
    <w:basedOn w:val="Normal"/>
    <w:uiPriority w:val="99"/>
    <w:qFormat/>
    <w:rsid w:val="00FD7F11"/>
    <w:pPr>
      <w:spacing w:before="100" w:beforeAutospacing="1" w:after="100" w:afterAutospacing="1" w:line="240" w:lineRule="auto"/>
    </w:pPr>
    <w:rPr>
      <w:rFonts w:eastAsia="Times New Roman"/>
      <w:sz w:val="24"/>
      <w:lang w:eastAsia="ja-JP"/>
    </w:rPr>
  </w:style>
  <w:style w:type="character" w:customStyle="1" w:styleId="CardHighlightChar">
    <w:name w:val="Card Highlight Char"/>
    <w:link w:val="CardHighlight"/>
    <w:locked/>
    <w:rsid w:val="00FD7F11"/>
    <w:rPr>
      <w:rFonts w:cs="Calibri"/>
      <w:u w:val="single"/>
      <w:shd w:val="clear" w:color="auto" w:fill="66FFFF"/>
    </w:rPr>
  </w:style>
  <w:style w:type="paragraph" w:customStyle="1" w:styleId="CardHighlight">
    <w:name w:val="Card Highlight"/>
    <w:basedOn w:val="Normal"/>
    <w:link w:val="CardHighlightChar"/>
    <w:qFormat/>
    <w:rsid w:val="00FD7F11"/>
    <w:pPr>
      <w:shd w:val="clear" w:color="auto" w:fill="66FFFF"/>
      <w:spacing w:after="0" w:line="240" w:lineRule="auto"/>
    </w:pPr>
    <w:rPr>
      <w:rFonts w:asciiTheme="minorHAnsi" w:hAnsiTheme="minorHAnsi" w:cs="Calibri"/>
      <w:u w:val="single"/>
    </w:rPr>
  </w:style>
  <w:style w:type="paragraph" w:customStyle="1" w:styleId="norma">
    <w:name w:val="norma"/>
    <w:basedOn w:val="Heading3"/>
    <w:uiPriority w:val="99"/>
    <w:qFormat/>
    <w:rsid w:val="00FD7F11"/>
    <w:pPr>
      <w:spacing w:before="200" w:line="240" w:lineRule="auto"/>
    </w:pPr>
    <w:rPr>
      <w:rFonts w:eastAsia="MS Gothic" w:cs="Arial"/>
      <w:bCs/>
      <w:sz w:val="24"/>
      <w:lang w:eastAsia="zh-CN"/>
    </w:rPr>
  </w:style>
  <w:style w:type="character" w:customStyle="1" w:styleId="metaorigin">
    <w:name w:val="meta_origin"/>
    <w:rsid w:val="00FD7F11"/>
  </w:style>
  <w:style w:type="character" w:customStyle="1" w:styleId="eminfo">
    <w:name w:val="eminfo"/>
    <w:rsid w:val="00FD7F11"/>
  </w:style>
  <w:style w:type="character" w:customStyle="1" w:styleId="emhighlight">
    <w:name w:val="emhighlight"/>
    <w:rsid w:val="00FD7F11"/>
  </w:style>
  <w:style w:type="character" w:customStyle="1" w:styleId="last">
    <w:name w:val="last"/>
    <w:rsid w:val="00FD7F11"/>
  </w:style>
  <w:style w:type="character" w:customStyle="1" w:styleId="institution">
    <w:name w:val="institution"/>
    <w:rsid w:val="00FD7F11"/>
  </w:style>
  <w:style w:type="character" w:customStyle="1" w:styleId="NormalCard">
    <w:name w:val="Normal Card"/>
    <w:uiPriority w:val="1"/>
    <w:qFormat/>
    <w:rsid w:val="00FD7F11"/>
    <w:rPr>
      <w:rFonts w:ascii="Times New Roman" w:hAnsi="Times New Roman" w:cs="Times New Roman" w:hint="default"/>
      <w:sz w:val="24"/>
    </w:rPr>
  </w:style>
  <w:style w:type="character" w:customStyle="1" w:styleId="timebox">
    <w:name w:val="timebox"/>
    <w:rsid w:val="00FD7F11"/>
  </w:style>
  <w:style w:type="character" w:customStyle="1" w:styleId="Heading2Subtext">
    <w:name w:val="Heading 2 Subtext"/>
    <w:rsid w:val="00FD7F11"/>
    <w:rPr>
      <w:rFonts w:ascii="Times New Roman" w:hAnsi="Times New Roman" w:cs="Times New Roman" w:hint="default"/>
      <w:sz w:val="16"/>
    </w:rPr>
  </w:style>
  <w:style w:type="table" w:styleId="MediumGrid1">
    <w:name w:val="Medium Grid 1"/>
    <w:basedOn w:val="TableNormal"/>
    <w:uiPriority w:val="67"/>
    <w:rsid w:val="00FD7F11"/>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customStyle="1" w:styleId="nromal">
    <w:name w:val="nromal"/>
    <w:basedOn w:val="Normal"/>
    <w:uiPriority w:val="99"/>
    <w:qFormat/>
    <w:rsid w:val="00FD7F11"/>
    <w:pPr>
      <w:keepNext/>
      <w:keepLines/>
      <w:spacing w:before="200" w:after="0" w:line="240" w:lineRule="auto"/>
      <w:outlineLvl w:val="3"/>
    </w:pPr>
    <w:rPr>
      <w:rFonts w:eastAsia="Times New Roman" w:cs="Cambria"/>
      <w:b/>
      <w:bCs/>
      <w:iCs/>
    </w:rPr>
  </w:style>
  <w:style w:type="paragraph" w:customStyle="1" w:styleId="natural">
    <w:name w:val="natural"/>
    <w:basedOn w:val="Normal"/>
    <w:uiPriority w:val="99"/>
    <w:qFormat/>
    <w:rsid w:val="00FD7F11"/>
    <w:pPr>
      <w:keepNext/>
      <w:keepLines/>
      <w:spacing w:before="200" w:after="0" w:line="240" w:lineRule="auto"/>
      <w:outlineLvl w:val="3"/>
    </w:pPr>
    <w:rPr>
      <w:rFonts w:eastAsia="Times New Roman"/>
      <w:b/>
      <w:bCs/>
      <w:iCs/>
    </w:rPr>
  </w:style>
  <w:style w:type="paragraph" w:customStyle="1" w:styleId="nroaml">
    <w:name w:val="nroaml"/>
    <w:basedOn w:val="Normal"/>
    <w:uiPriority w:val="99"/>
    <w:qFormat/>
    <w:rsid w:val="00FD7F11"/>
    <w:pPr>
      <w:keepNext/>
      <w:keepLines/>
      <w:spacing w:before="200" w:after="0" w:line="240" w:lineRule="auto"/>
      <w:outlineLvl w:val="3"/>
    </w:pPr>
    <w:rPr>
      <w:rFonts w:eastAsia="Times New Roman"/>
      <w:b/>
      <w:bCs/>
      <w:iCs/>
    </w:rPr>
  </w:style>
  <w:style w:type="paragraph" w:customStyle="1" w:styleId="noraml">
    <w:name w:val="noraml"/>
    <w:basedOn w:val="Normal"/>
    <w:uiPriority w:val="99"/>
    <w:qFormat/>
    <w:rsid w:val="00FD7F11"/>
    <w:pPr>
      <w:keepNext/>
      <w:keepLines/>
      <w:spacing w:before="200" w:after="0" w:line="240" w:lineRule="auto"/>
      <w:outlineLvl w:val="3"/>
    </w:pPr>
    <w:rPr>
      <w:rFonts w:eastAsia="Times New Roman"/>
      <w:b/>
      <w:bCs/>
      <w:iCs/>
      <w:sz w:val="24"/>
    </w:rPr>
  </w:style>
  <w:style w:type="character" w:customStyle="1" w:styleId="PageHeaderLine2Char">
    <w:name w:val="PageHeaderLine2 Char"/>
    <w:link w:val="PageHeaderLine2"/>
    <w:rsid w:val="00FD7F11"/>
    <w:rPr>
      <w:rFonts w:ascii="Calibri" w:hAnsi="Calibri"/>
      <w:b/>
    </w:rPr>
  </w:style>
  <w:style w:type="character" w:customStyle="1" w:styleId="caps-label">
    <w:name w:val="caps-label"/>
    <w:rsid w:val="00FD7F11"/>
  </w:style>
  <w:style w:type="paragraph" w:customStyle="1" w:styleId="firstletter">
    <w:name w:val="firstletter"/>
    <w:basedOn w:val="Normal"/>
    <w:uiPriority w:val="99"/>
    <w:qFormat/>
    <w:rsid w:val="00FD7F11"/>
    <w:pPr>
      <w:spacing w:before="100" w:beforeAutospacing="1" w:after="100" w:afterAutospacing="1" w:line="240" w:lineRule="auto"/>
    </w:pPr>
    <w:rPr>
      <w:rFonts w:eastAsia="Times New Roman"/>
      <w:sz w:val="24"/>
    </w:rPr>
  </w:style>
  <w:style w:type="paragraph" w:customStyle="1" w:styleId="more">
    <w:name w:val="more"/>
    <w:basedOn w:val="Normal"/>
    <w:uiPriority w:val="99"/>
    <w:qFormat/>
    <w:rsid w:val="00FD7F11"/>
    <w:pPr>
      <w:spacing w:before="100" w:beforeAutospacing="1" w:after="100" w:afterAutospacing="1" w:line="240" w:lineRule="auto"/>
    </w:pPr>
    <w:rPr>
      <w:rFonts w:eastAsia="Times New Roman"/>
      <w:sz w:val="24"/>
    </w:rPr>
  </w:style>
  <w:style w:type="character" w:customStyle="1" w:styleId="cardshighlight0">
    <w:name w:val="cardshighlight"/>
    <w:rsid w:val="00FD7F11"/>
  </w:style>
  <w:style w:type="character" w:customStyle="1" w:styleId="cardsfont12pt1">
    <w:name w:val="cardsfont12pt"/>
    <w:rsid w:val="00FD7F11"/>
  </w:style>
  <w:style w:type="paragraph" w:customStyle="1" w:styleId="H1numbered">
    <w:name w:val="H1 numbered"/>
    <w:basedOn w:val="Normal"/>
    <w:uiPriority w:val="99"/>
    <w:qFormat/>
    <w:rsid w:val="00FD7F11"/>
    <w:pPr>
      <w:pageBreakBefore/>
      <w:numPr>
        <w:numId w:val="16"/>
      </w:numPr>
      <w:pBdr>
        <w:top w:val="single" w:sz="6" w:space="28" w:color="auto"/>
        <w:bottom w:val="single" w:sz="6" w:space="14" w:color="auto"/>
      </w:pBdr>
      <w:suppressAutoHyphens/>
      <w:autoSpaceDE w:val="0"/>
      <w:autoSpaceDN w:val="0"/>
      <w:adjustRightInd w:val="0"/>
      <w:spacing w:before="283" w:after="170" w:line="288" w:lineRule="auto"/>
      <w:textAlignment w:val="center"/>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FD7F11"/>
    <w:pPr>
      <w:numPr>
        <w:ilvl w:val="1"/>
        <w:numId w:val="16"/>
      </w:numPr>
      <w:tabs>
        <w:tab w:val="clear" w:pos="792"/>
        <w:tab w:val="left" w:pos="567"/>
      </w:tabs>
      <w:suppressAutoHyphens/>
      <w:autoSpaceDE w:val="0"/>
      <w:autoSpaceDN w:val="0"/>
      <w:adjustRightInd w:val="0"/>
      <w:spacing w:before="170" w:after="0" w:line="288" w:lineRule="auto"/>
      <w:ind w:left="0" w:firstLine="0"/>
      <w:jc w:val="both"/>
      <w:textAlignment w:val="center"/>
    </w:pPr>
    <w:rPr>
      <w:rFonts w:eastAsia="Times New Roman" w:cs="BookAntiqua"/>
      <w:color w:val="000000"/>
      <w:spacing w:val="2"/>
      <w:lang w:val="en-GB" w:bidi="en-US"/>
    </w:rPr>
  </w:style>
  <w:style w:type="character" w:customStyle="1" w:styleId="kicker">
    <w:name w:val="kicker"/>
    <w:rsid w:val="00FD7F11"/>
  </w:style>
  <w:style w:type="character" w:customStyle="1" w:styleId="backcontent">
    <w:name w:val="backcontent"/>
    <w:rsid w:val="00FD7F11"/>
  </w:style>
  <w:style w:type="character" w:customStyle="1" w:styleId="daystmp">
    <w:name w:val="daystmp"/>
    <w:rsid w:val="00FD7F11"/>
  </w:style>
  <w:style w:type="paragraph" w:customStyle="1" w:styleId="in">
    <w:name w:val="in"/>
    <w:basedOn w:val="Normal"/>
    <w:uiPriority w:val="99"/>
    <w:qFormat/>
    <w:rsid w:val="00FD7F11"/>
    <w:pPr>
      <w:spacing w:before="100" w:beforeAutospacing="1" w:after="100" w:afterAutospacing="1" w:line="240" w:lineRule="auto"/>
    </w:pPr>
    <w:rPr>
      <w:rFonts w:eastAsia="Times New Roman"/>
      <w:sz w:val="24"/>
    </w:rPr>
  </w:style>
  <w:style w:type="character" w:customStyle="1" w:styleId="cardsfont12ptchar">
    <w:name w:val="cardsfont12ptchar"/>
    <w:rsid w:val="00FD7F11"/>
  </w:style>
  <w:style w:type="character" w:customStyle="1" w:styleId="gal">
    <w:name w:val="gal"/>
    <w:rsid w:val="00FD7F11"/>
  </w:style>
  <w:style w:type="paragraph" w:customStyle="1" w:styleId="imagecontain">
    <w:name w:val="imagecontain"/>
    <w:basedOn w:val="Normal"/>
    <w:uiPriority w:val="99"/>
    <w:qFormat/>
    <w:rsid w:val="00FD7F11"/>
    <w:pPr>
      <w:spacing w:before="100" w:beforeAutospacing="1" w:after="100" w:afterAutospacing="1" w:line="240" w:lineRule="auto"/>
    </w:pPr>
    <w:rPr>
      <w:rFonts w:eastAsia="Times New Roman"/>
      <w:sz w:val="24"/>
    </w:rPr>
  </w:style>
  <w:style w:type="character" w:customStyle="1" w:styleId="imagedateline">
    <w:name w:val="image_dateline"/>
    <w:rsid w:val="00FD7F11"/>
  </w:style>
  <w:style w:type="character" w:customStyle="1" w:styleId="authordatecharchar">
    <w:name w:val="authordatecharchar"/>
    <w:rsid w:val="00FD7F11"/>
  </w:style>
  <w:style w:type="character" w:customStyle="1" w:styleId="style1char0">
    <w:name w:val="style1char"/>
    <w:rsid w:val="00FD7F11"/>
  </w:style>
  <w:style w:type="character" w:customStyle="1" w:styleId="tagcharchar0">
    <w:name w:val="tagcharchar"/>
    <w:rsid w:val="00FD7F11"/>
  </w:style>
  <w:style w:type="character" w:customStyle="1" w:styleId="underlinedcharchar2">
    <w:name w:val="underlinedcharchar"/>
    <w:rsid w:val="00FD7F11"/>
  </w:style>
  <w:style w:type="paragraph" w:customStyle="1" w:styleId="CM62">
    <w:name w:val="CM62"/>
    <w:basedOn w:val="Normal"/>
    <w:next w:val="Normal"/>
    <w:uiPriority w:val="99"/>
    <w:qFormat/>
    <w:rsid w:val="00FD7F11"/>
    <w:pPr>
      <w:autoSpaceDE w:val="0"/>
      <w:autoSpaceDN w:val="0"/>
      <w:adjustRightInd w:val="0"/>
      <w:spacing w:after="248" w:line="240" w:lineRule="auto"/>
    </w:pPr>
    <w:rPr>
      <w:rFonts w:ascii="Showcard Gothic" w:eastAsia="Times New Roman" w:hAnsi="Showcard Gothic"/>
      <w:sz w:val="24"/>
    </w:rPr>
  </w:style>
  <w:style w:type="paragraph" w:customStyle="1" w:styleId="CM63">
    <w:name w:val="CM63"/>
    <w:basedOn w:val="Normal"/>
    <w:next w:val="Normal"/>
    <w:uiPriority w:val="99"/>
    <w:qFormat/>
    <w:rsid w:val="00FD7F11"/>
    <w:pPr>
      <w:autoSpaceDE w:val="0"/>
      <w:autoSpaceDN w:val="0"/>
      <w:adjustRightInd w:val="0"/>
      <w:spacing w:after="323" w:line="240" w:lineRule="auto"/>
    </w:pPr>
    <w:rPr>
      <w:rFonts w:ascii="Showcard Gothic" w:eastAsia="Times New Roman" w:hAnsi="Showcard Gothic"/>
      <w:sz w:val="24"/>
    </w:rPr>
  </w:style>
  <w:style w:type="paragraph" w:customStyle="1" w:styleId="CM23">
    <w:name w:val="CM23"/>
    <w:basedOn w:val="Default"/>
    <w:next w:val="Default"/>
    <w:uiPriority w:val="99"/>
    <w:qFormat/>
    <w:rsid w:val="00FD7F11"/>
    <w:pPr>
      <w:spacing w:after="63"/>
    </w:pPr>
    <w:rPr>
      <w:rFonts w:ascii="Arial" w:eastAsia="Times New Roman" w:hAnsi="Arial"/>
      <w:color w:val="auto"/>
      <w:lang w:eastAsia="zh-CN"/>
    </w:rPr>
  </w:style>
  <w:style w:type="paragraph" w:customStyle="1" w:styleId="CM35">
    <w:name w:val="CM35"/>
    <w:basedOn w:val="Default"/>
    <w:next w:val="Default"/>
    <w:uiPriority w:val="99"/>
    <w:qFormat/>
    <w:rsid w:val="00FD7F11"/>
    <w:pPr>
      <w:spacing w:line="228" w:lineRule="atLeast"/>
    </w:pPr>
    <w:rPr>
      <w:rFonts w:ascii="Showcard Gothic" w:eastAsia="Times New Roman" w:hAnsi="Showcard Gothic"/>
      <w:color w:val="auto"/>
      <w:lang w:eastAsia="zh-CN"/>
    </w:rPr>
  </w:style>
  <w:style w:type="paragraph" w:customStyle="1" w:styleId="CM60">
    <w:name w:val="CM60"/>
    <w:basedOn w:val="Default"/>
    <w:next w:val="Default"/>
    <w:uiPriority w:val="99"/>
    <w:qFormat/>
    <w:rsid w:val="00FD7F11"/>
    <w:pPr>
      <w:spacing w:line="228" w:lineRule="atLeast"/>
    </w:pPr>
    <w:rPr>
      <w:rFonts w:ascii="Showcard Gothic" w:eastAsia="Times New Roman" w:hAnsi="Showcard Gothic"/>
      <w:color w:val="auto"/>
      <w:lang w:eastAsia="zh-CN"/>
    </w:rPr>
  </w:style>
  <w:style w:type="character" w:customStyle="1" w:styleId="BoxedChar">
    <w:name w:val="Boxed Char"/>
    <w:rsid w:val="00FD7F11"/>
    <w:rPr>
      <w:rFonts w:ascii="Arial Narrow" w:hAnsi="Arial Narrow"/>
      <w:b/>
      <w:sz w:val="18"/>
      <w:bdr w:val="single" w:sz="6" w:space="0" w:color="auto"/>
    </w:rPr>
  </w:style>
  <w:style w:type="paragraph" w:customStyle="1" w:styleId="StylecardCharCharChar11pt">
    <w:name w:val="Style card Char Char Char + 11 pt"/>
    <w:link w:val="StylecardCharCharChar11ptChar"/>
    <w:qFormat/>
    <w:rsid w:val="00FD7F11"/>
    <w:pPr>
      <w:spacing w:after="200" w:line="276" w:lineRule="auto"/>
      <w:ind w:left="288" w:right="288"/>
    </w:pPr>
    <w:rPr>
      <w:rFonts w:ascii="Calibri" w:eastAsia="Times New Roman" w:hAnsi="Calibri" w:cs="Times New Roman"/>
    </w:rPr>
  </w:style>
  <w:style w:type="character" w:customStyle="1" w:styleId="StylecardCharCharChar11ptChar">
    <w:name w:val="Style card Char Char Char + 11 pt Char"/>
    <w:link w:val="StylecardCharCharChar11pt"/>
    <w:rsid w:val="00FD7F11"/>
    <w:rPr>
      <w:rFonts w:ascii="Calibri" w:eastAsia="Times New Roman" w:hAnsi="Calibri" w:cs="Times New Roman"/>
    </w:rPr>
  </w:style>
  <w:style w:type="paragraph" w:customStyle="1" w:styleId="StyleCards11pt">
    <w:name w:val="Style Cards + 11 pt"/>
    <w:basedOn w:val="Cards"/>
    <w:link w:val="StyleCards11ptChar"/>
    <w:qFormat/>
    <w:rsid w:val="00FD7F11"/>
    <w:pPr>
      <w:widowControl/>
      <w:autoSpaceDE w:val="0"/>
      <w:autoSpaceDN w:val="0"/>
      <w:adjustRightInd w:val="0"/>
      <w:jc w:val="both"/>
    </w:pPr>
    <w:rPr>
      <w:rFonts w:ascii="Georgia" w:hAnsi="Georgia" w:cstheme="minorBidi"/>
      <w:sz w:val="22"/>
      <w:lang w:val="x-none" w:eastAsia="x-none"/>
    </w:rPr>
  </w:style>
  <w:style w:type="character" w:customStyle="1" w:styleId="StyleCards11ptChar">
    <w:name w:val="Style Cards + 11 pt Char"/>
    <w:link w:val="StyleCards11pt"/>
    <w:rsid w:val="00FD7F11"/>
    <w:rPr>
      <w:rFonts w:ascii="Georgia" w:eastAsia="Times New Roman" w:hAnsi="Georgia"/>
      <w:szCs w:val="24"/>
      <w:lang w:val="x-none" w:eastAsia="x-none"/>
    </w:rPr>
  </w:style>
  <w:style w:type="paragraph" w:customStyle="1" w:styleId="StyleCards11ptUnderline">
    <w:name w:val="Style Cards + 11 pt Underline"/>
    <w:basedOn w:val="Cards"/>
    <w:link w:val="StyleCards11ptUnderlineChar"/>
    <w:qFormat/>
    <w:rsid w:val="00FD7F11"/>
    <w:pPr>
      <w:widowControl/>
      <w:autoSpaceDE w:val="0"/>
      <w:autoSpaceDN w:val="0"/>
      <w:adjustRightInd w:val="0"/>
      <w:jc w:val="both"/>
    </w:pPr>
    <w:rPr>
      <w:rFonts w:ascii="Georgia" w:hAnsi="Georgia" w:cstheme="minorBidi"/>
      <w:sz w:val="22"/>
      <w:szCs w:val="20"/>
      <w:u w:val="single"/>
      <w:lang w:val="x-none" w:eastAsia="x-none"/>
    </w:rPr>
  </w:style>
  <w:style w:type="character" w:customStyle="1" w:styleId="StyleCards11ptUnderlineChar">
    <w:name w:val="Style Cards + 11 pt Underline Char"/>
    <w:link w:val="StyleCards11ptUnderline"/>
    <w:rsid w:val="00FD7F11"/>
    <w:rPr>
      <w:rFonts w:ascii="Georgia" w:eastAsia="Times New Roman" w:hAnsi="Georgia"/>
      <w:szCs w:val="20"/>
      <w:u w:val="single"/>
      <w:lang w:val="x-none" w:eastAsia="x-none"/>
    </w:rPr>
  </w:style>
  <w:style w:type="paragraph" w:customStyle="1" w:styleId="StyleCards11ptBoldUnderline">
    <w:name w:val="Style Cards + 11 pt Bold Underline"/>
    <w:basedOn w:val="Cards"/>
    <w:link w:val="StyleCards11ptBoldUnderlineChar"/>
    <w:qFormat/>
    <w:rsid w:val="00FD7F11"/>
    <w:pPr>
      <w:widowControl/>
      <w:autoSpaceDE w:val="0"/>
      <w:autoSpaceDN w:val="0"/>
      <w:adjustRightInd w:val="0"/>
      <w:jc w:val="both"/>
    </w:pPr>
    <w:rPr>
      <w:rFonts w:ascii="Georgia" w:hAnsi="Georgia" w:cstheme="minorBidi"/>
      <w:b/>
      <w:bCs/>
      <w:sz w:val="22"/>
      <w:szCs w:val="20"/>
      <w:u w:val="single"/>
      <w:lang w:val="x-none" w:eastAsia="x-none"/>
    </w:rPr>
  </w:style>
  <w:style w:type="character" w:customStyle="1" w:styleId="StyleCards11ptBoldUnderlineChar">
    <w:name w:val="Style Cards + 11 pt Bold Underline Char"/>
    <w:link w:val="StyleCards11ptBoldUnderline"/>
    <w:rsid w:val="00FD7F11"/>
    <w:rPr>
      <w:rFonts w:ascii="Georgia" w:eastAsia="Times New Roman" w:hAnsi="Georgia"/>
      <w:b/>
      <w:bCs/>
      <w:szCs w:val="20"/>
      <w:u w:val="single"/>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FD7F11"/>
    <w:pPr>
      <w:widowControl/>
      <w:autoSpaceDE w:val="0"/>
      <w:autoSpaceDN w:val="0"/>
      <w:adjustRightInd w:val="0"/>
      <w:jc w:val="both"/>
    </w:pPr>
    <w:rPr>
      <w:rFonts w:ascii="Georgia" w:hAnsi="Georgia" w:cstheme="minorBidi"/>
      <w:b/>
      <w:bCs/>
      <w:sz w:val="22"/>
      <w:szCs w:val="20"/>
      <w:u w:val="single"/>
      <w:bdr w:val="single" w:sz="4" w:space="0" w:color="auto"/>
      <w:lang w:val="x-none" w:eastAsia="x-none"/>
    </w:rPr>
  </w:style>
  <w:style w:type="character" w:customStyle="1" w:styleId="StyleCards11ptBoldUnderlineBorderSinglesolidlineChar">
    <w:name w:val="Style Cards + 11 pt Bold Underline Border: : (Single solid line... Char"/>
    <w:link w:val="StyleCards11ptBoldUnderlineBorderSinglesolidline"/>
    <w:rsid w:val="00FD7F11"/>
    <w:rPr>
      <w:rFonts w:ascii="Georgia" w:eastAsia="Times New Roman" w:hAnsi="Georgia"/>
      <w:b/>
      <w:bCs/>
      <w:szCs w:val="20"/>
      <w:u w:val="single"/>
      <w:bdr w:val="single" w:sz="4" w:space="0" w:color="auto"/>
      <w:lang w:val="x-none" w:eastAsia="x-none"/>
    </w:rPr>
  </w:style>
  <w:style w:type="paragraph" w:customStyle="1" w:styleId="StylecardCharChar11pt">
    <w:name w:val="Style card Char Char + 11 pt"/>
    <w:link w:val="StylecardCharChar11ptChar"/>
    <w:qFormat/>
    <w:rsid w:val="00FD7F11"/>
    <w:pPr>
      <w:ind w:left="288" w:right="288"/>
    </w:pPr>
    <w:rPr>
      <w:rFonts w:eastAsia="Times New Roman"/>
      <w:sz w:val="20"/>
      <w:szCs w:val="20"/>
      <w:lang w:val="x-none" w:eastAsia="x-none"/>
    </w:rPr>
  </w:style>
  <w:style w:type="character" w:customStyle="1" w:styleId="cardCharCharChar1">
    <w:name w:val="card Char Char Char1"/>
    <w:rsid w:val="00FD7F11"/>
    <w:rPr>
      <w:lang w:val="en-US" w:eastAsia="en-US" w:bidi="ar-SA"/>
    </w:rPr>
  </w:style>
  <w:style w:type="character" w:customStyle="1" w:styleId="StylecardCharChar11ptChar">
    <w:name w:val="Style card Char Char + 11 pt Char"/>
    <w:link w:val="StylecardCharChar11pt"/>
    <w:rsid w:val="00FD7F11"/>
    <w:rPr>
      <w:rFonts w:eastAsia="Times New Roman"/>
      <w:sz w:val="20"/>
      <w:szCs w:val="20"/>
      <w:lang w:val="x-none" w:eastAsia="x-none"/>
    </w:rPr>
  </w:style>
  <w:style w:type="paragraph" w:customStyle="1" w:styleId="NormalFont">
    <w:name w:val="Normal Font"/>
    <w:link w:val="NormalFontChar"/>
    <w:qFormat/>
    <w:rsid w:val="00FD7F11"/>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FD7F11"/>
    <w:pPr>
      <w:spacing w:after="200" w:line="276" w:lineRule="auto"/>
    </w:pPr>
    <w:rPr>
      <w:rFonts w:ascii="Times" w:eastAsia="Times New Roman" w:hAnsi="Times" w:cs="Times New Roman"/>
      <w:sz w:val="20"/>
    </w:rPr>
  </w:style>
  <w:style w:type="character" w:customStyle="1" w:styleId="Style11ptThickunderline">
    <w:name w:val="Style 11 pt Thick underline"/>
    <w:rsid w:val="00FD7F11"/>
    <w:rPr>
      <w:sz w:val="20"/>
      <w:u w:val="thick"/>
    </w:rPr>
  </w:style>
  <w:style w:type="character" w:customStyle="1" w:styleId="Style11ptBoldThickunderline">
    <w:name w:val="Style 11 pt Bold Thick underline"/>
    <w:rsid w:val="00FD7F11"/>
    <w:rPr>
      <w:b/>
      <w:bCs/>
      <w:sz w:val="20"/>
      <w:u w:val="thick"/>
    </w:rPr>
  </w:style>
  <w:style w:type="paragraph" w:customStyle="1" w:styleId="StyleNormalFont11ptUnderline">
    <w:name w:val="Style Normal Font + 11 pt Underline"/>
    <w:basedOn w:val="NormalFont"/>
    <w:link w:val="StyleNormalFont11ptUnderlineChar"/>
    <w:qFormat/>
    <w:rsid w:val="00FD7F11"/>
    <w:rPr>
      <w:u w:val="single"/>
      <w:lang w:val="x-none" w:eastAsia="x-none"/>
    </w:rPr>
  </w:style>
  <w:style w:type="character" w:customStyle="1" w:styleId="NormalFontChar">
    <w:name w:val="Normal Font Char"/>
    <w:link w:val="NormalFont"/>
    <w:rsid w:val="00FD7F11"/>
    <w:rPr>
      <w:rFonts w:ascii="Times New Roman" w:eastAsia="Times New Roman" w:hAnsi="Times New Roman" w:cs="Times New Roman"/>
      <w:sz w:val="20"/>
      <w:szCs w:val="20"/>
    </w:rPr>
  </w:style>
  <w:style w:type="character" w:customStyle="1" w:styleId="StyleNormalFont11ptUnderlineChar">
    <w:name w:val="Style Normal Font + 11 pt Underline Char"/>
    <w:link w:val="StyleNormalFont11ptUnderline"/>
    <w:rsid w:val="00FD7F11"/>
    <w:rPr>
      <w:rFonts w:ascii="Times New Roman" w:eastAsia="Times New Roman" w:hAnsi="Times New Roman" w:cs="Times New Roman"/>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FD7F11"/>
    <w:rPr>
      <w:b/>
      <w:bCs/>
      <w:u w:val="single"/>
      <w:lang w:val="x-none" w:eastAsia="x-none"/>
    </w:rPr>
  </w:style>
  <w:style w:type="character" w:customStyle="1" w:styleId="StyleNormalFont11ptBoldUnderlineChar">
    <w:name w:val="Style Normal Font + 11 pt Bold Underline Char"/>
    <w:link w:val="StyleNormalFont11ptBoldUnderline"/>
    <w:rsid w:val="00FD7F11"/>
    <w:rPr>
      <w:rFonts w:ascii="Times New Roman" w:eastAsia="Times New Roman" w:hAnsi="Times New Roman" w:cs="Times New Roman"/>
      <w:b/>
      <w:bCs/>
      <w:sz w:val="20"/>
      <w:szCs w:val="20"/>
      <w:u w:val="single"/>
      <w:lang w:val="x-none" w:eastAsia="x-none"/>
    </w:rPr>
  </w:style>
  <w:style w:type="paragraph" w:customStyle="1" w:styleId="StyleHeading2LatinArialMT13pt">
    <w:name w:val="Style Heading 2 + (Latin) ArialMT 13 pt"/>
    <w:basedOn w:val="Heading2"/>
    <w:next w:val="Heading2"/>
    <w:uiPriority w:val="99"/>
    <w:qFormat/>
    <w:rsid w:val="00FD7F11"/>
    <w:pPr>
      <w:keepLines w:val="0"/>
      <w:pageBreakBefore w:val="0"/>
      <w:spacing w:before="480" w:after="160" w:line="240" w:lineRule="auto"/>
      <w:jc w:val="left"/>
    </w:pPr>
    <w:rPr>
      <w:rFonts w:eastAsiaTheme="minorHAnsi" w:cstheme="minorBidi"/>
      <w:b w:val="0"/>
      <w:bCs/>
      <w:sz w:val="24"/>
      <w:u w:val="none"/>
      <w:lang w:eastAsia="zh-CN"/>
    </w:rPr>
  </w:style>
  <w:style w:type="paragraph" w:customStyle="1" w:styleId="Smallfont0">
    <w:name w:val="Smallfont"/>
    <w:basedOn w:val="Normal"/>
    <w:uiPriority w:val="99"/>
    <w:qFormat/>
    <w:rsid w:val="00FD7F11"/>
    <w:pPr>
      <w:spacing w:after="0" w:line="240" w:lineRule="auto"/>
    </w:pPr>
    <w:rPr>
      <w:rFonts w:eastAsia="Times New Roman"/>
      <w:sz w:val="15"/>
    </w:rPr>
  </w:style>
  <w:style w:type="character" w:customStyle="1" w:styleId="authors1">
    <w:name w:val="authors1"/>
    <w:rsid w:val="00FD7F11"/>
    <w:rPr>
      <w:rFonts w:ascii="Verdana" w:hAnsi="Verdana" w:hint="default"/>
      <w:b/>
      <w:bCs/>
      <w:color w:val="006699"/>
      <w:sz w:val="20"/>
      <w:szCs w:val="20"/>
    </w:rPr>
  </w:style>
  <w:style w:type="character" w:customStyle="1" w:styleId="headlinesectionlarge">
    <w:name w:val="headline_section_large"/>
    <w:rsid w:val="00FD7F11"/>
  </w:style>
  <w:style w:type="paragraph" w:customStyle="1" w:styleId="formatvorlage2">
    <w:name w:val="formatvorlage2"/>
    <w:basedOn w:val="Normal"/>
    <w:uiPriority w:val="99"/>
    <w:qFormat/>
    <w:rsid w:val="00FD7F11"/>
    <w:pPr>
      <w:spacing w:before="100" w:beforeAutospacing="1" w:after="100" w:afterAutospacing="1" w:line="240" w:lineRule="auto"/>
    </w:pPr>
    <w:rPr>
      <w:sz w:val="24"/>
    </w:rPr>
  </w:style>
  <w:style w:type="character" w:customStyle="1" w:styleId="Styleunderline11ptBlack">
    <w:name w:val="Style underline + 11 pt Black"/>
    <w:rsid w:val="00FD7F11"/>
    <w:rPr>
      <w:color w:val="000000"/>
      <w:sz w:val="20"/>
      <w:u w:val="single"/>
    </w:rPr>
  </w:style>
  <w:style w:type="character" w:customStyle="1" w:styleId="Styleunderline11ptBoldBlack">
    <w:name w:val="Style underline + 11 pt Bold Black"/>
    <w:rsid w:val="00FD7F11"/>
    <w:rPr>
      <w:b/>
      <w:bCs/>
      <w:color w:val="000000"/>
      <w:sz w:val="20"/>
      <w:u w:val="single"/>
    </w:rPr>
  </w:style>
  <w:style w:type="paragraph" w:customStyle="1" w:styleId="StyleTitle11ptNotBold">
    <w:name w:val="Style Title + 11 pt Not Bold"/>
    <w:basedOn w:val="Title"/>
    <w:link w:val="StyleTitle11ptNotBoldChar"/>
    <w:qFormat/>
    <w:rsid w:val="00FD7F11"/>
    <w:pPr>
      <w:pBdr>
        <w:bottom w:val="none" w:sz="0" w:space="0" w:color="auto"/>
      </w:pBdr>
      <w:spacing w:after="160"/>
      <w:contextualSpacing w:val="0"/>
      <w:jc w:val="center"/>
    </w:pPr>
    <w:rPr>
      <w:rFonts w:ascii="Georgia" w:eastAsia="Times New Roman" w:hAnsi="Georgia"/>
      <w:b/>
      <w:bCs w:val="0"/>
      <w:lang w:val="x-none" w:eastAsia="x-none"/>
    </w:rPr>
  </w:style>
  <w:style w:type="character" w:customStyle="1" w:styleId="StyleTitle11ptNotBoldChar">
    <w:name w:val="Style Title + 11 pt Not Bold Char"/>
    <w:link w:val="StyleTitle11ptNotBold"/>
    <w:rsid w:val="00FD7F11"/>
    <w:rPr>
      <w:rFonts w:ascii="Georgia" w:eastAsia="Times New Roman" w:hAnsi="Georgia"/>
      <w:b/>
      <w:u w:val="single"/>
      <w:lang w:val="x-none" w:eastAsia="x-none"/>
    </w:rPr>
  </w:style>
  <w:style w:type="paragraph" w:customStyle="1" w:styleId="StyleTitle11ptNotBoldNounderline">
    <w:name w:val="Style Title + 11 pt Not Bold No underline"/>
    <w:basedOn w:val="Title"/>
    <w:link w:val="StyleTitle11ptNotBoldNounderlineChar"/>
    <w:qFormat/>
    <w:rsid w:val="00FD7F11"/>
    <w:pPr>
      <w:pBdr>
        <w:bottom w:val="none" w:sz="0" w:space="0" w:color="auto"/>
      </w:pBdr>
      <w:spacing w:after="160"/>
      <w:contextualSpacing w:val="0"/>
      <w:jc w:val="center"/>
    </w:pPr>
    <w:rPr>
      <w:rFonts w:ascii="Georgia" w:eastAsia="Times New Roman" w:hAnsi="Georgia"/>
      <w:bCs w:val="0"/>
      <w:lang w:val="x-none" w:eastAsia="x-none"/>
    </w:rPr>
  </w:style>
  <w:style w:type="character" w:customStyle="1" w:styleId="StyleTitle11ptNotBoldNounderlineChar">
    <w:name w:val="Style Title + 11 pt Not Bold No underline Char"/>
    <w:link w:val="StyleTitle11ptNotBoldNounderline"/>
    <w:rsid w:val="00FD7F11"/>
    <w:rPr>
      <w:rFonts w:ascii="Georgia" w:eastAsia="Times New Roman" w:hAnsi="Georgia"/>
      <w:u w:val="single"/>
      <w:lang w:val="x-none" w:eastAsia="x-none"/>
    </w:rPr>
  </w:style>
  <w:style w:type="character" w:customStyle="1" w:styleId="Style11ptBoldBlackUnderline">
    <w:name w:val="Style 11 pt Bold Black Underline"/>
    <w:rsid w:val="00FD7F11"/>
    <w:rPr>
      <w:b/>
      <w:bCs/>
      <w:color w:val="000000"/>
      <w:sz w:val="20"/>
      <w:u w:val="single"/>
    </w:rPr>
  </w:style>
  <w:style w:type="character" w:customStyle="1" w:styleId="Style11ptBoldBlackUnderlineBorderSinglesolidline">
    <w:name w:val="Style 11 pt Bold Black Underline Border: : (Single solid line ..."/>
    <w:rsid w:val="00FD7F11"/>
    <w:rPr>
      <w:b/>
      <w:bCs/>
      <w:color w:val="000000"/>
      <w:sz w:val="20"/>
      <w:u w:val="single"/>
      <w:bdr w:val="single" w:sz="4" w:space="0" w:color="auto"/>
    </w:rPr>
  </w:style>
  <w:style w:type="character" w:customStyle="1" w:styleId="StyleLatinMeridien-Italic11ptItalicUnderline">
    <w:name w:val="Style (Latin) Meridien-Italic 11 pt Italic Underline"/>
    <w:rsid w:val="00FD7F11"/>
    <w:rPr>
      <w:rFonts w:ascii="Meridien-Italic" w:hAnsi="Meridien-Italic"/>
      <w:i/>
      <w:iCs/>
      <w:sz w:val="20"/>
      <w:u w:val="single"/>
    </w:rPr>
  </w:style>
  <w:style w:type="character" w:customStyle="1" w:styleId="underlinestylechar0">
    <w:name w:val="underlinestylechar"/>
    <w:rsid w:val="00FD7F11"/>
  </w:style>
  <w:style w:type="character" w:customStyle="1" w:styleId="StyleCards12ptThickunderlineChar1">
    <w:name w:val="Style Cards + 12 pt Thick underline Char1"/>
    <w:rsid w:val="00FD7F11"/>
    <w:rPr>
      <w:sz w:val="24"/>
      <w:szCs w:val="24"/>
      <w:u w:val="thick"/>
    </w:rPr>
  </w:style>
  <w:style w:type="character" w:customStyle="1" w:styleId="BodyTextIndentChar2">
    <w:name w:val="Body Text Indent Char2"/>
    <w:basedOn w:val="DefaultParagraphFont"/>
    <w:uiPriority w:val="99"/>
    <w:semiHidden/>
    <w:rsid w:val="00FD7F11"/>
    <w:rPr>
      <w:rFonts w:ascii="Georgia" w:hAnsi="Georgia"/>
      <w:sz w:val="22"/>
      <w:szCs w:val="22"/>
    </w:rPr>
  </w:style>
  <w:style w:type="character" w:customStyle="1" w:styleId="BodyText2Char2">
    <w:name w:val="Body Text 2 Char2"/>
    <w:basedOn w:val="DefaultParagraphFont"/>
    <w:uiPriority w:val="99"/>
    <w:semiHidden/>
    <w:rsid w:val="00FD7F11"/>
    <w:rPr>
      <w:rFonts w:ascii="Georgia" w:hAnsi="Georgia"/>
      <w:sz w:val="22"/>
      <w:szCs w:val="22"/>
    </w:rPr>
  </w:style>
  <w:style w:type="character" w:customStyle="1" w:styleId="BodyText3Char2">
    <w:name w:val="Body Text 3 Char2"/>
    <w:basedOn w:val="DefaultParagraphFont"/>
    <w:uiPriority w:val="99"/>
    <w:semiHidden/>
    <w:rsid w:val="00FD7F11"/>
    <w:rPr>
      <w:rFonts w:ascii="Georgia" w:hAnsi="Georgia"/>
      <w:sz w:val="16"/>
      <w:szCs w:val="16"/>
    </w:rPr>
  </w:style>
  <w:style w:type="character" w:customStyle="1" w:styleId="BodyTextIndent2Char2">
    <w:name w:val="Body Text Indent 2 Char2"/>
    <w:basedOn w:val="DefaultParagraphFont"/>
    <w:uiPriority w:val="99"/>
    <w:semiHidden/>
    <w:rsid w:val="00FD7F11"/>
    <w:rPr>
      <w:rFonts w:ascii="Georgia" w:hAnsi="Georgia"/>
      <w:sz w:val="22"/>
      <w:szCs w:val="22"/>
    </w:rPr>
  </w:style>
  <w:style w:type="character" w:customStyle="1" w:styleId="BodyTextIndent3Char2">
    <w:name w:val="Body Text Indent 3 Char2"/>
    <w:basedOn w:val="DefaultParagraphFont"/>
    <w:uiPriority w:val="99"/>
    <w:semiHidden/>
    <w:rsid w:val="00FD7F11"/>
    <w:rPr>
      <w:rFonts w:ascii="Georgia" w:hAnsi="Georgia"/>
      <w:sz w:val="16"/>
      <w:szCs w:val="16"/>
    </w:rPr>
  </w:style>
  <w:style w:type="character" w:customStyle="1" w:styleId="z-BottomofFormChar2">
    <w:name w:val="z-Bottom of Form Char2"/>
    <w:basedOn w:val="DefaultParagraphFont"/>
    <w:uiPriority w:val="99"/>
    <w:semiHidden/>
    <w:rsid w:val="00FD7F11"/>
    <w:rPr>
      <w:rFonts w:ascii="Arial" w:hAnsi="Arial" w:cs="Arial"/>
      <w:vanish/>
      <w:sz w:val="16"/>
      <w:szCs w:val="16"/>
    </w:rPr>
  </w:style>
  <w:style w:type="paragraph" w:customStyle="1" w:styleId="BodyA">
    <w:name w:val="Body A"/>
    <w:autoRedefine/>
    <w:uiPriority w:val="99"/>
    <w:qFormat/>
    <w:rsid w:val="00FD7F11"/>
    <w:pPr>
      <w:spacing w:after="0" w:line="240" w:lineRule="auto"/>
    </w:pPr>
    <w:rPr>
      <w:rFonts w:ascii="Helvetica" w:eastAsia="ヒラギノ角ゴ Pro W3" w:hAnsi="Helvetica" w:cs="Times New Roman"/>
      <w:color w:val="000000"/>
      <w:sz w:val="24"/>
      <w:szCs w:val="20"/>
    </w:rPr>
  </w:style>
  <w:style w:type="paragraph" w:customStyle="1" w:styleId="StyleHotRouteLatinGaramond10pt">
    <w:name w:val="Style Hot Route + (Latin) Garamond 10 pt"/>
    <w:basedOn w:val="HotRoute0"/>
    <w:link w:val="StyleHotRouteLatinGaramond10ptChar"/>
    <w:rsid w:val="00FD7F11"/>
    <w:pPr>
      <w:ind w:left="0"/>
    </w:pPr>
    <w:rPr>
      <w:rFonts w:ascii="Garamond" w:eastAsia="Cambria" w:hAnsi="Garamond"/>
      <w:color w:val="auto"/>
      <w:sz w:val="20"/>
    </w:rPr>
  </w:style>
  <w:style w:type="character" w:customStyle="1" w:styleId="StyleHotRouteLatinGaramond10ptChar">
    <w:name w:val="Style Hot Route + (Latin) Garamond 10 pt Char"/>
    <w:basedOn w:val="DefaultParagraphFont"/>
    <w:link w:val="StyleHotRouteLatinGaramond10pt"/>
    <w:rsid w:val="00FD7F11"/>
    <w:rPr>
      <w:rFonts w:ascii="Garamond" w:eastAsia="Cambria" w:hAnsi="Garamond"/>
      <w:sz w:val="20"/>
    </w:rPr>
  </w:style>
  <w:style w:type="paragraph" w:customStyle="1" w:styleId="StyleHotRouteLatinGaramond10ptUnderline">
    <w:name w:val="Style Hot Route + (Latin) Garamond 10 pt Underline"/>
    <w:basedOn w:val="HotRoute0"/>
    <w:link w:val="StyleHotRouteLatinGaramond10ptUnderlineChar"/>
    <w:rsid w:val="00FD7F11"/>
    <w:pPr>
      <w:ind w:left="0"/>
    </w:pPr>
    <w:rPr>
      <w:rFonts w:ascii="Garamond" w:eastAsia="Cambria" w:hAnsi="Garamond"/>
      <w:color w:val="auto"/>
      <w:sz w:val="20"/>
      <w:u w:val="single"/>
    </w:rPr>
  </w:style>
  <w:style w:type="character" w:customStyle="1" w:styleId="StyleHotRouteLatinGaramond10ptUnderlineChar">
    <w:name w:val="Style Hot Route + (Latin) Garamond 10 pt Underline Char"/>
    <w:basedOn w:val="DefaultParagraphFont"/>
    <w:link w:val="StyleHotRouteLatinGaramond10ptUnderline"/>
    <w:rsid w:val="00FD7F11"/>
    <w:rPr>
      <w:rFonts w:ascii="Garamond" w:eastAsia="Cambria" w:hAnsi="Garamond"/>
      <w:sz w:val="20"/>
      <w:u w:val="single"/>
    </w:rPr>
  </w:style>
  <w:style w:type="character" w:customStyle="1" w:styleId="m5686307894942199640gmail-style13ptbold">
    <w:name w:val="m_5686307894942199640gmail-style13ptbold"/>
    <w:basedOn w:val="DefaultParagraphFont"/>
    <w:rsid w:val="00FD7F11"/>
  </w:style>
  <w:style w:type="character" w:customStyle="1" w:styleId="m5686307894942199640gmail-styleunderline">
    <w:name w:val="m_5686307894942199640gmail-styleunderline"/>
    <w:basedOn w:val="DefaultParagraphFont"/>
    <w:rsid w:val="00FD7F11"/>
  </w:style>
  <w:style w:type="character" w:customStyle="1" w:styleId="UnderlineCharCharChar">
    <w:name w:val="Underline Char Char Char"/>
    <w:rsid w:val="00FD7F11"/>
    <w:rPr>
      <w:noProof w:val="0"/>
      <w:u w:val="single"/>
      <w:lang w:val="en-US" w:eastAsia="en-US" w:bidi="ar-SA"/>
    </w:rPr>
  </w:style>
  <w:style w:type="paragraph" w:customStyle="1" w:styleId="PageHeading">
    <w:name w:val="Page Heading"/>
    <w:basedOn w:val="Heading2"/>
    <w:uiPriority w:val="99"/>
    <w:qFormat/>
    <w:rsid w:val="00FD7F11"/>
    <w:pPr>
      <w:keepLines w:val="0"/>
      <w:pageBreakBefore w:val="0"/>
      <w:spacing w:before="0" w:line="240" w:lineRule="auto"/>
      <w:jc w:val="left"/>
    </w:pPr>
    <w:rPr>
      <w:rFonts w:eastAsia="Times New Roman" w:cs="Arial"/>
      <w:caps/>
      <w:sz w:val="32"/>
      <w:szCs w:val="16"/>
      <w:u w:val="none"/>
    </w:rPr>
  </w:style>
  <w:style w:type="paragraph" w:customStyle="1" w:styleId="BriefTitle">
    <w:name w:val="Brief Title"/>
    <w:basedOn w:val="Heading1"/>
    <w:qFormat/>
    <w:rsid w:val="00FD7F11"/>
    <w:pPr>
      <w:keepNext w:val="0"/>
      <w:keepLines w:val="0"/>
      <w:pageBreakBefore w:val="0"/>
      <w:pBdr>
        <w:top w:val="none" w:sz="0" w:space="0" w:color="auto"/>
        <w:left w:val="none" w:sz="0" w:space="0" w:color="auto"/>
        <w:bottom w:val="none" w:sz="0" w:space="0" w:color="auto"/>
        <w:right w:val="none" w:sz="0" w:space="0" w:color="auto"/>
      </w:pBdr>
      <w:spacing w:after="60" w:line="240" w:lineRule="auto"/>
      <w:jc w:val="left"/>
    </w:pPr>
    <w:rPr>
      <w:rFonts w:eastAsia="Helvetica" w:cs="Times New Roman"/>
      <w:kern w:val="32"/>
      <w:sz w:val="32"/>
      <w:u w:val="single"/>
    </w:rPr>
  </w:style>
  <w:style w:type="paragraph" w:customStyle="1" w:styleId="Hyperlink2">
    <w:name w:val="Hyperlink2"/>
    <w:basedOn w:val="Normal"/>
    <w:qFormat/>
    <w:rsid w:val="00FD7F11"/>
    <w:pPr>
      <w:spacing w:after="0" w:line="240" w:lineRule="auto"/>
    </w:pPr>
    <w:rPr>
      <w:rFonts w:ascii="Arial" w:eastAsia="Calibri" w:hAnsi="Arial" w:cs="Arial"/>
      <w:color w:val="00B0F0"/>
      <w:sz w:val="20"/>
      <w:u w:val="single" w:color="00B0F0"/>
    </w:rPr>
  </w:style>
  <w:style w:type="character" w:customStyle="1" w:styleId="messagecontent">
    <w:name w:val="message_content"/>
    <w:rsid w:val="00FD7F11"/>
  </w:style>
  <w:style w:type="paragraph" w:customStyle="1" w:styleId="UnderlineCharCharCharCharCharCharCharCharChar">
    <w:name w:val="Underline Char Char Char Char Char Char Char Char Char"/>
    <w:link w:val="UnderlineCharCharCharCharCharCharCharCharCharChar"/>
    <w:rsid w:val="00FD7F11"/>
    <w:pPr>
      <w:spacing w:after="0" w:line="240" w:lineRule="auto"/>
    </w:pPr>
    <w:rPr>
      <w:rFonts w:ascii="Times New Roman" w:eastAsia="Times New Roman" w:hAnsi="Times New Roman" w:cs="Times New Roman"/>
      <w:sz w:val="24"/>
      <w:szCs w:val="24"/>
      <w:u w:val="thick"/>
    </w:rPr>
  </w:style>
  <w:style w:type="paragraph" w:customStyle="1" w:styleId="BoldUnderlineCharCharCharCharChar">
    <w:name w:val="BoldUnderline Char Char Char Char Char"/>
    <w:link w:val="BoldUnderlineCharCharCharCharCharChar"/>
    <w:rsid w:val="00FD7F11"/>
    <w:pPr>
      <w:spacing w:after="0" w:line="240" w:lineRule="auto"/>
    </w:pPr>
    <w:rPr>
      <w:rFonts w:ascii="Times New Roman" w:eastAsia="Times New Roman" w:hAnsi="Times New Roman" w:cs="Times New Roman"/>
      <w:b/>
      <w:sz w:val="24"/>
      <w:szCs w:val="24"/>
      <w:u w:val="thick"/>
    </w:rPr>
  </w:style>
  <w:style w:type="character" w:customStyle="1" w:styleId="UnderlineCharCharCharCharCharCharCharCharCharChar">
    <w:name w:val="Underline Char Char Char Char Char Char Char Char Char Char"/>
    <w:basedOn w:val="DefaultParagraphFont"/>
    <w:link w:val="UnderlineCharCharCharCharCharCharCharCharChar"/>
    <w:rsid w:val="00FD7F11"/>
    <w:rPr>
      <w:rFonts w:ascii="Times New Roman" w:eastAsia="Times New Roman" w:hAnsi="Times New Roman" w:cs="Times New Roman"/>
      <w:sz w:val="24"/>
      <w:szCs w:val="24"/>
      <w:u w:val="thick"/>
    </w:rPr>
  </w:style>
  <w:style w:type="character" w:customStyle="1" w:styleId="BoldUnderlineCharCharCharCharCharChar">
    <w:name w:val="BoldUnderline Char Char Char Char Char Char"/>
    <w:basedOn w:val="DefaultParagraphFont"/>
    <w:link w:val="BoldUnderlineCharCharCharCharChar"/>
    <w:rsid w:val="00FD7F11"/>
    <w:rPr>
      <w:rFonts w:ascii="Times New Roman" w:eastAsia="Times New Roman" w:hAnsi="Times New Roman" w:cs="Times New Roman"/>
      <w:b/>
      <w:sz w:val="24"/>
      <w:szCs w:val="24"/>
      <w:u w:val="thick"/>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FD7F11"/>
    <w:rPr>
      <w:rFonts w:ascii="Times New Roman" w:eastAsia="SimSun" w:hAnsi="Times New Roman" w:cs="Times New Roman"/>
      <w:sz w:val="24"/>
      <w:szCs w:val="24"/>
      <w:lang w:eastAsia="zh-CN"/>
    </w:rPr>
  </w:style>
  <w:style w:type="paragraph" w:customStyle="1" w:styleId="UnderlineCharCharCharChar">
    <w:name w:val="Underline Char Char Char Char"/>
    <w:basedOn w:val="Normal"/>
    <w:qFormat/>
    <w:rsid w:val="00FD7F11"/>
    <w:pPr>
      <w:spacing w:line="240" w:lineRule="auto"/>
    </w:pPr>
    <w:rPr>
      <w:rFonts w:eastAsia="Times New Roman"/>
      <w:sz w:val="20"/>
      <w:u w:val="single"/>
    </w:rPr>
  </w:style>
  <w:style w:type="character" w:customStyle="1" w:styleId="m4385445901877740177gmail-styleunderline">
    <w:name w:val="m_4385445901877740177gmail-styleunderline"/>
    <w:basedOn w:val="DefaultParagraphFont"/>
    <w:rsid w:val="00FD7F11"/>
  </w:style>
  <w:style w:type="character" w:customStyle="1" w:styleId="CitationChar">
    <w:name w:val="Citation Char"/>
    <w:rsid w:val="00FD7F11"/>
    <w:rPr>
      <w:bCs/>
      <w:u w:val="single"/>
    </w:rPr>
  </w:style>
  <w:style w:type="paragraph" w:customStyle="1" w:styleId="Style31">
    <w:name w:val="Style31"/>
    <w:basedOn w:val="Normal"/>
    <w:uiPriority w:val="99"/>
    <w:qFormat/>
    <w:rsid w:val="00FD7F11"/>
    <w:pPr>
      <w:spacing w:after="0" w:line="197" w:lineRule="exact"/>
      <w:jc w:val="both"/>
    </w:pPr>
    <w:rPr>
      <w:rFonts w:ascii="Arial" w:hAnsi="Arial" w:cs="Arial"/>
    </w:rPr>
  </w:style>
  <w:style w:type="paragraph" w:customStyle="1" w:styleId="Style42">
    <w:name w:val="Style42"/>
    <w:basedOn w:val="Normal"/>
    <w:uiPriority w:val="99"/>
    <w:qFormat/>
    <w:rsid w:val="00FD7F11"/>
    <w:pPr>
      <w:spacing w:after="0" w:line="202" w:lineRule="exact"/>
      <w:jc w:val="both"/>
    </w:pPr>
    <w:rPr>
      <w:rFonts w:ascii="Arial" w:hAnsi="Arial" w:cs="Arial"/>
    </w:rPr>
  </w:style>
  <w:style w:type="paragraph" w:customStyle="1" w:styleId="Style51">
    <w:name w:val="Style51"/>
    <w:basedOn w:val="Normal"/>
    <w:uiPriority w:val="99"/>
    <w:qFormat/>
    <w:rsid w:val="00FD7F11"/>
    <w:pPr>
      <w:spacing w:after="0" w:line="200" w:lineRule="exact"/>
      <w:jc w:val="both"/>
    </w:pPr>
    <w:rPr>
      <w:rFonts w:ascii="Arial" w:hAnsi="Arial" w:cs="Arial"/>
    </w:rPr>
  </w:style>
  <w:style w:type="character" w:customStyle="1" w:styleId="FontStyle72">
    <w:name w:val="Font Style72"/>
    <w:uiPriority w:val="99"/>
    <w:rsid w:val="00FD7F11"/>
    <w:rPr>
      <w:rFonts w:ascii="Times New Roman" w:hAnsi="Times New Roman" w:cs="Times New Roman" w:hint="default"/>
      <w:sz w:val="16"/>
      <w:szCs w:val="16"/>
    </w:rPr>
  </w:style>
  <w:style w:type="character" w:customStyle="1" w:styleId="FontStyle73">
    <w:name w:val="Font Style73"/>
    <w:uiPriority w:val="99"/>
    <w:rsid w:val="00FD7F11"/>
    <w:rPr>
      <w:rFonts w:ascii="Times New Roman" w:hAnsi="Times New Roman" w:cs="Times New Roman" w:hint="default"/>
      <w:i/>
      <w:iCs/>
      <w:sz w:val="16"/>
      <w:szCs w:val="16"/>
    </w:rPr>
  </w:style>
  <w:style w:type="character" w:customStyle="1" w:styleId="UnderlinestyleChar20">
    <w:name w:val="Underline style Char2"/>
    <w:rsid w:val="00FD7F11"/>
    <w:rPr>
      <w:sz w:val="22"/>
      <w:szCs w:val="24"/>
      <w:u w:val="single"/>
      <w:lang w:val="en-US" w:eastAsia="en-US" w:bidi="ar-SA"/>
    </w:rPr>
  </w:style>
  <w:style w:type="character" w:customStyle="1" w:styleId="FontStyle49">
    <w:name w:val="Font Style49"/>
    <w:uiPriority w:val="99"/>
    <w:rsid w:val="00FD7F11"/>
    <w:rPr>
      <w:rFonts w:ascii="Times New Roman" w:hAnsi="Times New Roman" w:cs="Times New Roman"/>
      <w:sz w:val="20"/>
      <w:szCs w:val="20"/>
    </w:rPr>
  </w:style>
  <w:style w:type="character" w:customStyle="1" w:styleId="FontStyle50">
    <w:name w:val="Font Style50"/>
    <w:uiPriority w:val="99"/>
    <w:rsid w:val="00FD7F11"/>
    <w:rPr>
      <w:rFonts w:ascii="Times New Roman" w:hAnsi="Times New Roman" w:cs="Times New Roman"/>
      <w:b/>
      <w:bCs/>
      <w:sz w:val="20"/>
      <w:szCs w:val="20"/>
    </w:rPr>
  </w:style>
  <w:style w:type="character" w:customStyle="1" w:styleId="ListBulletChar">
    <w:name w:val="List Bullet Char"/>
    <w:link w:val="ListBullet"/>
    <w:uiPriority w:val="99"/>
    <w:locked/>
    <w:rsid w:val="00FD7F11"/>
    <w:rPr>
      <w:rFonts w:ascii="Calibri" w:hAnsi="Calibri"/>
    </w:rPr>
  </w:style>
  <w:style w:type="character" w:customStyle="1" w:styleId="BoldUnderlineChar2Char">
    <w:name w:val="BoldUnderline Char2 Char"/>
    <w:link w:val="BoldUnderlineChar20"/>
    <w:locked/>
    <w:rsid w:val="00FD7F11"/>
    <w:rPr>
      <w:rFonts w:ascii="Times New Roman" w:eastAsia="Times New Roman" w:hAnsi="Times New Roman" w:cs="Times New Roman"/>
      <w:b/>
      <w:sz w:val="20"/>
      <w:u w:val="single"/>
    </w:rPr>
  </w:style>
  <w:style w:type="paragraph" w:customStyle="1" w:styleId="BoldUnderlineChar20">
    <w:name w:val="BoldUnderline Char2"/>
    <w:link w:val="BoldUnderlineChar2Char"/>
    <w:qFormat/>
    <w:rsid w:val="00FD7F11"/>
    <w:pPr>
      <w:spacing w:after="0" w:line="240" w:lineRule="auto"/>
    </w:pPr>
    <w:rPr>
      <w:rFonts w:ascii="Times New Roman" w:eastAsia="Times New Roman" w:hAnsi="Times New Roman" w:cs="Times New Roman"/>
      <w:b/>
      <w:sz w:val="20"/>
      <w:u w:val="single"/>
    </w:rPr>
  </w:style>
  <w:style w:type="paragraph" w:customStyle="1" w:styleId="document0">
    <w:name w:val="document"/>
    <w:basedOn w:val="Normal"/>
    <w:qFormat/>
    <w:rsid w:val="00FD7F11"/>
    <w:pPr>
      <w:spacing w:before="100" w:beforeAutospacing="1" w:after="100" w:afterAutospacing="1" w:line="256" w:lineRule="auto"/>
    </w:pPr>
    <w:rPr>
      <w:rFonts w:eastAsia="Times New Roman"/>
    </w:rPr>
  </w:style>
  <w:style w:type="paragraph" w:customStyle="1" w:styleId="Cardstyle0">
    <w:name w:val="Cardstyle"/>
    <w:basedOn w:val="Normal"/>
    <w:next w:val="Normal"/>
    <w:qFormat/>
    <w:rsid w:val="00FD7F11"/>
    <w:pPr>
      <w:spacing w:after="0" w:line="256" w:lineRule="auto"/>
    </w:pPr>
    <w:rPr>
      <w:rFonts w:eastAsia="Times New Roman"/>
    </w:rPr>
  </w:style>
  <w:style w:type="character" w:customStyle="1" w:styleId="StyleUnderlining11ptChar">
    <w:name w:val="Style Underlining + 11 pt Char"/>
    <w:basedOn w:val="DefaultParagraphFont"/>
    <w:link w:val="StyleUnderlining11pt"/>
    <w:locked/>
    <w:rsid w:val="00FD7F11"/>
    <w:rPr>
      <w:rFonts w:eastAsia="Times New Roman"/>
      <w:u w:val="single"/>
      <w:lang w:val="en-GB"/>
    </w:rPr>
  </w:style>
  <w:style w:type="paragraph" w:customStyle="1" w:styleId="StyleUnderlining11pt">
    <w:name w:val="Style Underlining + 11 pt"/>
    <w:basedOn w:val="Normal"/>
    <w:link w:val="StyleUnderlining11ptChar"/>
    <w:qFormat/>
    <w:rsid w:val="00FD7F11"/>
    <w:pPr>
      <w:spacing w:after="0" w:line="256" w:lineRule="auto"/>
    </w:pPr>
    <w:rPr>
      <w:rFonts w:asciiTheme="minorHAnsi" w:eastAsia="Times New Roman" w:hAnsiTheme="minorHAnsi"/>
      <w:u w:val="single"/>
      <w:lang w:val="en-GB"/>
    </w:rPr>
  </w:style>
  <w:style w:type="character" w:customStyle="1" w:styleId="StyleStyleMicroText7ptArialNarrow10ptChar">
    <w:name w:val="Style Style MicroText + 7 pt + Arial Narrow 10 pt Char"/>
    <w:basedOn w:val="DefaultParagraphFont"/>
    <w:link w:val="StyleStyleMicroText7ptArialNarrow10pt"/>
    <w:locked/>
    <w:rsid w:val="00FD7F11"/>
    <w:rPr>
      <w:rFonts w:eastAsia="Times New Roman"/>
    </w:rPr>
  </w:style>
  <w:style w:type="paragraph" w:customStyle="1" w:styleId="StyleStyleMicroText7ptArialNarrow10pt">
    <w:name w:val="Style Style MicroText + 7 pt + Arial Narrow 10 pt"/>
    <w:basedOn w:val="Normal"/>
    <w:link w:val="StyleStyleMicroText7ptArialNarrow10ptChar"/>
    <w:qFormat/>
    <w:rsid w:val="00FD7F11"/>
    <w:pPr>
      <w:spacing w:after="0" w:line="256" w:lineRule="auto"/>
    </w:pPr>
    <w:rPr>
      <w:rFonts w:asciiTheme="minorHAnsi" w:eastAsia="Times New Roman" w:hAnsiTheme="minorHAnsi"/>
    </w:rPr>
  </w:style>
  <w:style w:type="character" w:customStyle="1" w:styleId="Stylecard11ptBoldUnderlineChar">
    <w:name w:val="Style card + 11 pt Bold Underline Char"/>
    <w:basedOn w:val="cardChar"/>
    <w:link w:val="Stylecard11ptBoldUnderline"/>
    <w:locked/>
    <w:rsid w:val="00FD7F11"/>
    <w:rPr>
      <w:rFonts w:ascii="Calibri" w:eastAsia="SimSun" w:hAnsi="Calibri" w:cs="Times New Roman"/>
      <w:b/>
      <w:bCs/>
      <w:color w:val="000000"/>
      <w:kern w:val="32"/>
      <w:sz w:val="20"/>
      <w:u w:val="single"/>
      <w:lang w:eastAsia="zh-CN"/>
    </w:rPr>
  </w:style>
  <w:style w:type="paragraph" w:customStyle="1" w:styleId="Stylecard11ptBoldUnderline">
    <w:name w:val="Style card + 11 pt Bold Underline"/>
    <w:basedOn w:val="Normal"/>
    <w:link w:val="Stylecard11ptBoldUnderlineChar"/>
    <w:qFormat/>
    <w:rsid w:val="00FD7F11"/>
    <w:pPr>
      <w:spacing w:after="0" w:line="256" w:lineRule="auto"/>
      <w:ind w:left="288" w:right="288"/>
    </w:pPr>
    <w:rPr>
      <w:rFonts w:eastAsia="SimSun" w:cs="Times New Roman"/>
      <w:b/>
      <w:bCs/>
      <w:color w:val="000000"/>
      <w:kern w:val="32"/>
      <w:sz w:val="20"/>
      <w:u w:val="single"/>
      <w:lang w:eastAsia="zh-CN"/>
    </w:rPr>
  </w:style>
  <w:style w:type="character" w:customStyle="1" w:styleId="Stylecard8ptChar">
    <w:name w:val="Style card + 8 pt Char"/>
    <w:basedOn w:val="cardChar"/>
    <w:link w:val="Stylecard8pt"/>
    <w:locked/>
    <w:rsid w:val="00FD7F11"/>
    <w:rPr>
      <w:rFonts w:ascii="Calibri" w:eastAsia="Times New Roman" w:hAnsi="Calibri" w:cs="Times New Roman"/>
      <w:color w:val="000000"/>
      <w:kern w:val="32"/>
      <w:sz w:val="20"/>
      <w:u w:val="single"/>
      <w:lang w:eastAsia="ar-SA"/>
    </w:rPr>
  </w:style>
  <w:style w:type="paragraph" w:customStyle="1" w:styleId="Stylecard8pt">
    <w:name w:val="Style card + 8 pt"/>
    <w:basedOn w:val="Normal"/>
    <w:link w:val="Stylecard8ptChar"/>
    <w:qFormat/>
    <w:rsid w:val="00FD7F11"/>
    <w:pPr>
      <w:spacing w:after="0" w:line="256" w:lineRule="auto"/>
      <w:ind w:left="288" w:right="288"/>
    </w:pPr>
    <w:rPr>
      <w:rFonts w:eastAsia="Times New Roman" w:cs="Times New Roman"/>
      <w:color w:val="000000"/>
      <w:kern w:val="32"/>
      <w:sz w:val="20"/>
      <w:u w:val="single"/>
      <w:lang w:eastAsia="ar-SA"/>
    </w:rPr>
  </w:style>
  <w:style w:type="paragraph" w:customStyle="1" w:styleId="TagGA11">
    <w:name w:val="Tag GA 11"/>
    <w:basedOn w:val="TOC1"/>
    <w:qFormat/>
    <w:rsid w:val="00FD7F11"/>
    <w:pPr>
      <w:spacing w:line="256" w:lineRule="auto"/>
    </w:pPr>
    <w:rPr>
      <w:rFonts w:ascii="Georgia" w:hAnsi="Georgia"/>
      <w:b/>
    </w:rPr>
  </w:style>
  <w:style w:type="paragraph" w:customStyle="1" w:styleId="Normal20pt">
    <w:name w:val="Normal  + 20 pt"/>
    <w:basedOn w:val="Normal"/>
    <w:uiPriority w:val="6"/>
    <w:qFormat/>
    <w:rsid w:val="00FD7F11"/>
    <w:pPr>
      <w:spacing w:after="0" w:line="256" w:lineRule="auto"/>
    </w:pPr>
    <w:rPr>
      <w:rFonts w:asciiTheme="minorHAnsi" w:hAnsiTheme="minorHAnsi"/>
      <w:bCs/>
      <w:u w:val="single"/>
    </w:rPr>
  </w:style>
  <w:style w:type="character" w:customStyle="1" w:styleId="StyleNormalWeb11ptUnderlineChar">
    <w:name w:val="Style Normal (Web) + 11 pt Underline Char"/>
    <w:basedOn w:val="DefaultParagraphFont"/>
    <w:link w:val="StyleNormalWeb11ptUnderline"/>
    <w:locked/>
    <w:rsid w:val="00FD7F11"/>
    <w:rPr>
      <w:rFonts w:eastAsia="Calibri"/>
      <w:u w:val="single"/>
    </w:rPr>
  </w:style>
  <w:style w:type="paragraph" w:customStyle="1" w:styleId="StyleNormalWeb11ptUnderline">
    <w:name w:val="Style Normal (Web) + 11 pt Underline"/>
    <w:basedOn w:val="NormalWeb"/>
    <w:link w:val="StyleNormalWeb11ptUnderlineChar"/>
    <w:qFormat/>
    <w:rsid w:val="00FD7F11"/>
    <w:pPr>
      <w:spacing w:line="256" w:lineRule="auto"/>
    </w:pPr>
    <w:rPr>
      <w:rFonts w:asciiTheme="minorHAnsi" w:eastAsia="Calibri" w:hAnsiTheme="minorHAnsi"/>
      <w:u w:val="single"/>
    </w:rPr>
  </w:style>
  <w:style w:type="paragraph" w:customStyle="1" w:styleId="conintrotext">
    <w:name w:val="conintrotext"/>
    <w:basedOn w:val="Normal"/>
    <w:uiPriority w:val="99"/>
    <w:qFormat/>
    <w:rsid w:val="00FD7F11"/>
    <w:pPr>
      <w:spacing w:before="100" w:beforeAutospacing="1" w:after="100" w:afterAutospacing="1" w:line="256"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FD7F11"/>
    <w:rPr>
      <w:rFonts w:ascii="MS Mincho"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FD7F11"/>
    <w:pPr>
      <w:spacing w:after="0" w:line="256" w:lineRule="auto"/>
    </w:pPr>
    <w:rPr>
      <w:rFonts w:ascii="MS Mincho" w:eastAsia="MS Mincho" w:hAnsiTheme="minorHAnsi"/>
      <w:b/>
      <w:u w:val="single"/>
    </w:rPr>
  </w:style>
  <w:style w:type="paragraph" w:customStyle="1" w:styleId="assert">
    <w:name w:val="assert"/>
    <w:basedOn w:val="Normal"/>
    <w:uiPriority w:val="99"/>
    <w:qFormat/>
    <w:rsid w:val="00FD7F11"/>
    <w:pPr>
      <w:spacing w:before="100" w:beforeAutospacing="1" w:after="100" w:afterAutospacing="1" w:line="256"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FD7F11"/>
    <w:rPr>
      <w:rFonts w:ascii="MS Mincho"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FD7F11"/>
    <w:pPr>
      <w:spacing w:after="0" w:line="256" w:lineRule="auto"/>
    </w:pPr>
    <w:rPr>
      <w:rFonts w:ascii="MS Mincho" w:eastAsia="MS Mincho" w:hAnsiTheme="minorHAns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FD7F11"/>
    <w:rPr>
      <w:rFonts w:ascii="MS Mincho"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FD7F11"/>
    <w:pPr>
      <w:spacing w:after="0" w:line="256" w:lineRule="auto"/>
    </w:pPr>
    <w:rPr>
      <w:rFonts w:ascii="MS Mincho" w:eastAsia="MS Mincho" w:hAnsiTheme="minorHAnsi"/>
      <w:b/>
      <w:u w:val="single"/>
    </w:rPr>
  </w:style>
  <w:style w:type="character" w:customStyle="1" w:styleId="UnderlineChar2CharCharChar">
    <w:name w:val="Underline Char2 Char Char Char"/>
    <w:locked/>
    <w:rsid w:val="00FD7F11"/>
    <w:rPr>
      <w:rFonts w:eastAsia="MS Mincho"/>
      <w:szCs w:val="20"/>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FD7F11"/>
    <w:rPr>
      <w:rFonts w:ascii="MS Mincho"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FD7F11"/>
    <w:pPr>
      <w:spacing w:after="0" w:line="256" w:lineRule="auto"/>
    </w:pPr>
    <w:rPr>
      <w:rFonts w:ascii="MS Mincho" w:eastAsia="MS Mincho" w:hAnsiTheme="minorHAnsi"/>
      <w:b/>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FD7F11"/>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FD7F11"/>
    <w:pPr>
      <w:pBdr>
        <w:top w:val="single" w:sz="4" w:space="0" w:color="auto"/>
        <w:left w:val="single" w:sz="4" w:space="0" w:color="auto"/>
        <w:bottom w:val="single" w:sz="4" w:space="0" w:color="auto"/>
        <w:right w:val="single" w:sz="4" w:space="0" w:color="auto"/>
      </w:pBdr>
      <w:spacing w:line="256"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FD7F11"/>
    <w:rPr>
      <w:rFonts w:eastAsia="Times New Roman"/>
      <w:u w:val="single"/>
    </w:rPr>
  </w:style>
  <w:style w:type="paragraph" w:customStyle="1" w:styleId="StyleStyle4ArialNarrow9pt">
    <w:name w:val="Style Style4 + Arial Narrow 9 pt"/>
    <w:basedOn w:val="Normal"/>
    <w:link w:val="StyleStyle4ArialNarrow9ptChar"/>
    <w:qFormat/>
    <w:rsid w:val="00FD7F11"/>
    <w:pPr>
      <w:spacing w:after="0" w:line="256" w:lineRule="auto"/>
    </w:pPr>
    <w:rPr>
      <w:rFonts w:asciiTheme="minorHAnsi" w:eastAsia="Times New Roman" w:hAnsiTheme="minorHAnsi"/>
      <w:u w:val="single"/>
    </w:rPr>
  </w:style>
  <w:style w:type="character" w:customStyle="1" w:styleId="StyleStyle4ArialNarrow9ptBoldChar">
    <w:name w:val="Style Style4 + Arial Narrow 9 pt Bold Char"/>
    <w:link w:val="StyleStyle4ArialNarrow9ptBold"/>
    <w:locked/>
    <w:rsid w:val="00FD7F11"/>
    <w:rPr>
      <w:rFonts w:eastAsia="Times New Roman"/>
      <w:b/>
      <w:bCs/>
      <w:u w:val="single"/>
    </w:rPr>
  </w:style>
  <w:style w:type="paragraph" w:customStyle="1" w:styleId="StyleStyle4ArialNarrow9ptBold">
    <w:name w:val="Style Style4 + Arial Narrow 9 pt Bold"/>
    <w:basedOn w:val="Normal"/>
    <w:link w:val="StyleStyle4ArialNarrow9ptBoldChar"/>
    <w:qFormat/>
    <w:rsid w:val="00FD7F11"/>
    <w:pPr>
      <w:spacing w:after="0" w:line="256" w:lineRule="auto"/>
    </w:pPr>
    <w:rPr>
      <w:rFonts w:asciiTheme="minorHAnsi" w:eastAsia="Times New Roman" w:hAnsiTheme="minorHAnsi"/>
      <w:b/>
      <w:bCs/>
      <w:u w:val="single"/>
    </w:rPr>
  </w:style>
  <w:style w:type="character" w:customStyle="1" w:styleId="Citation-AuthorDateChar">
    <w:name w:val="Citation - Author/Date Char"/>
    <w:locked/>
    <w:rsid w:val="00FD7F11"/>
    <w:rPr>
      <w:rFonts w:eastAsia="Times New Roman"/>
      <w:b/>
      <w:smallCaps/>
      <w:sz w:val="24"/>
      <w:szCs w:val="24"/>
      <w:u w:val="single"/>
    </w:rPr>
  </w:style>
  <w:style w:type="character" w:customStyle="1" w:styleId="HiddenBlockHeaderChar">
    <w:name w:val="Hidden Block Header Char"/>
    <w:link w:val="HiddenBlockHeader"/>
    <w:locked/>
    <w:rsid w:val="00FD7F11"/>
    <w:rPr>
      <w:rFonts w:ascii="Calibri" w:hAnsi="Calibri"/>
    </w:rPr>
  </w:style>
  <w:style w:type="character" w:customStyle="1" w:styleId="ThirdChar">
    <w:name w:val="Third Char"/>
    <w:link w:val="Third"/>
    <w:locked/>
    <w:rsid w:val="00FD7F11"/>
    <w:rPr>
      <w:rFonts w:eastAsia="Times New Roman"/>
      <w:b/>
      <w:u w:val="single"/>
      <w:lang w:val="x-none" w:eastAsia="x-none"/>
    </w:rPr>
  </w:style>
  <w:style w:type="paragraph" w:customStyle="1" w:styleId="Third">
    <w:name w:val="Third"/>
    <w:basedOn w:val="Normal"/>
    <w:link w:val="ThirdChar"/>
    <w:qFormat/>
    <w:rsid w:val="00FD7F11"/>
    <w:pPr>
      <w:spacing w:after="0" w:line="256" w:lineRule="auto"/>
    </w:pPr>
    <w:rPr>
      <w:rFonts w:asciiTheme="minorHAnsi" w:eastAsia="Times New Roman" w:hAnsiTheme="minorHAnsi"/>
      <w:b/>
      <w:u w:val="single"/>
      <w:lang w:val="x-none" w:eastAsia="x-none"/>
    </w:rPr>
  </w:style>
  <w:style w:type="paragraph" w:customStyle="1" w:styleId="Heading2Char2CharChar10">
    <w:name w:val="Heading 2 Char2 Char Char1"/>
    <w:aliases w:val="Char Char Char Char Char Char1 Char Char Char Char Char"/>
    <w:next w:val="Normal"/>
    <w:qFormat/>
    <w:rsid w:val="00FD7F11"/>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DebateUnderlineBoldCharChar">
    <w:name w:val="Debate Underline Bold Char Char"/>
    <w:locked/>
    <w:rsid w:val="00FD7F11"/>
    <w:rPr>
      <w:rFonts w:eastAsia="Times New Roman"/>
      <w:b/>
      <w:szCs w:val="24"/>
      <w:u w:val="thick"/>
    </w:rPr>
  </w:style>
  <w:style w:type="paragraph" w:customStyle="1" w:styleId="SynergyTag">
    <w:name w:val="SynergyTag"/>
    <w:basedOn w:val="Normal"/>
    <w:uiPriority w:val="99"/>
    <w:qFormat/>
    <w:rsid w:val="00FD7F11"/>
    <w:pPr>
      <w:spacing w:after="0" w:line="256" w:lineRule="auto"/>
    </w:pPr>
    <w:rPr>
      <w:b/>
    </w:rPr>
  </w:style>
  <w:style w:type="paragraph" w:customStyle="1" w:styleId="CiteSmallText">
    <w:name w:val="Cite Small Text"/>
    <w:basedOn w:val="Normal"/>
    <w:uiPriority w:val="99"/>
    <w:qFormat/>
    <w:rsid w:val="00FD7F11"/>
    <w:pPr>
      <w:widowControl w:val="0"/>
      <w:spacing w:after="200" w:line="256" w:lineRule="auto"/>
    </w:pPr>
    <w:rPr>
      <w:rFonts w:ascii="Helvetica Neue" w:hAnsi="Helvetica Neue"/>
      <w:b/>
      <w:sz w:val="18"/>
    </w:rPr>
  </w:style>
  <w:style w:type="character" w:customStyle="1" w:styleId="Cards1CharCharChar">
    <w:name w:val="Cards1 Char Char Char"/>
    <w:link w:val="Cards1CharChar"/>
    <w:locked/>
    <w:rsid w:val="00FD7F11"/>
    <w:rPr>
      <w:lang w:val="x-none"/>
    </w:rPr>
  </w:style>
  <w:style w:type="paragraph" w:customStyle="1" w:styleId="Cards1CharChar">
    <w:name w:val="Cards1 Char Char"/>
    <w:basedOn w:val="Normal"/>
    <w:link w:val="Cards1CharCharChar"/>
    <w:qFormat/>
    <w:rsid w:val="00FD7F11"/>
    <w:pPr>
      <w:autoSpaceDE w:val="0"/>
      <w:autoSpaceDN w:val="0"/>
      <w:adjustRightInd w:val="0"/>
      <w:spacing w:after="0" w:line="256" w:lineRule="auto"/>
      <w:ind w:left="432" w:right="432"/>
      <w:jc w:val="both"/>
    </w:pPr>
    <w:rPr>
      <w:rFonts w:asciiTheme="minorHAnsi" w:hAnsiTheme="minorHAnsi"/>
      <w:lang w:val="x-none"/>
    </w:rPr>
  </w:style>
  <w:style w:type="character" w:customStyle="1" w:styleId="SwagChar">
    <w:name w:val="Swag Char"/>
    <w:link w:val="Swag"/>
    <w:locked/>
    <w:rsid w:val="00FD7F11"/>
    <w:rPr>
      <w:color w:val="0000FF"/>
      <w:sz w:val="12"/>
      <w:u w:val="single"/>
    </w:rPr>
  </w:style>
  <w:style w:type="paragraph" w:customStyle="1" w:styleId="Swag">
    <w:name w:val="Swag"/>
    <w:basedOn w:val="Normal"/>
    <w:link w:val="SwagChar"/>
    <w:qFormat/>
    <w:rsid w:val="00FD7F11"/>
    <w:pPr>
      <w:spacing w:after="0" w:line="256" w:lineRule="auto"/>
    </w:pPr>
    <w:rPr>
      <w:rFonts w:asciiTheme="minorHAnsi" w:hAnsiTheme="minorHAnsi"/>
      <w:color w:val="0000FF"/>
      <w:sz w:val="12"/>
      <w:u w:val="single"/>
    </w:rPr>
  </w:style>
  <w:style w:type="character" w:customStyle="1" w:styleId="StyleUnderlineTimesNewRoman1Char">
    <w:name w:val="Style Underline + Times New Roman1 Char"/>
    <w:link w:val="StyleUnderlineTimesNewRoman1"/>
    <w:locked/>
    <w:rsid w:val="00FD7F11"/>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FD7F11"/>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FD7F11"/>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FD7F11"/>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FD7F11"/>
    <w:pPr>
      <w:spacing w:before="100" w:beforeAutospacing="1" w:after="100" w:afterAutospacing="1" w:line="256" w:lineRule="auto"/>
    </w:pPr>
    <w:rPr>
      <w:rFonts w:eastAsia="Times New Roman"/>
    </w:rPr>
  </w:style>
  <w:style w:type="paragraph" w:customStyle="1" w:styleId="abstract">
    <w:name w:val="abstract"/>
    <w:basedOn w:val="Normal"/>
    <w:uiPriority w:val="99"/>
    <w:qFormat/>
    <w:rsid w:val="00FD7F11"/>
    <w:pPr>
      <w:spacing w:before="100" w:beforeAutospacing="1" w:after="100" w:afterAutospacing="1" w:line="256" w:lineRule="auto"/>
    </w:pPr>
    <w:rPr>
      <w:rFonts w:eastAsia="Times New Roman"/>
    </w:rPr>
  </w:style>
  <w:style w:type="character" w:customStyle="1" w:styleId="StyleUnderlineChar11ptBold2Char">
    <w:name w:val="Style Underline Char + 11 pt Bold2 Char"/>
    <w:link w:val="StyleUnderlineChar11ptBold2"/>
    <w:locked/>
    <w:rsid w:val="00FD7F11"/>
    <w:rPr>
      <w:rFonts w:eastAsia="Times New Roman"/>
      <w:b/>
      <w:bCs/>
      <w:u w:val="single"/>
    </w:rPr>
  </w:style>
  <w:style w:type="paragraph" w:customStyle="1" w:styleId="StyleUnderlineChar11ptBold2">
    <w:name w:val="Style Underline Char + 11 pt Bold2"/>
    <w:basedOn w:val="Normal"/>
    <w:link w:val="StyleUnderlineChar11ptBold2Char"/>
    <w:qFormat/>
    <w:rsid w:val="00FD7F11"/>
    <w:pPr>
      <w:spacing w:after="0" w:line="256" w:lineRule="auto"/>
    </w:pPr>
    <w:rPr>
      <w:rFonts w:asciiTheme="minorHAnsi" w:eastAsia="Times New Roman" w:hAnsiTheme="minorHAnsi"/>
      <w:b/>
      <w:bCs/>
      <w:u w:val="single"/>
    </w:rPr>
  </w:style>
  <w:style w:type="character" w:customStyle="1" w:styleId="StyleStyleUnderlineTimesNewRoman11ptChar">
    <w:name w:val="Style Style Underline + Times New Roman + 11 pt Char"/>
    <w:link w:val="StyleStyleUnderlineTimesNewRoman11pt"/>
    <w:locked/>
    <w:rsid w:val="00FD7F11"/>
    <w:rPr>
      <w:rFonts w:eastAsia="Times New Roman"/>
      <w:u w:val="single"/>
    </w:rPr>
  </w:style>
  <w:style w:type="paragraph" w:customStyle="1" w:styleId="StyleStyleUnderlineTimesNewRoman11pt">
    <w:name w:val="Style Style Underline + Times New Roman + 11 pt"/>
    <w:basedOn w:val="Normal"/>
    <w:link w:val="StyleStyleUnderlineTimesNewRoman11ptChar"/>
    <w:qFormat/>
    <w:rsid w:val="00FD7F11"/>
    <w:pPr>
      <w:spacing w:after="0" w:line="256" w:lineRule="auto"/>
    </w:pPr>
    <w:rPr>
      <w:rFonts w:asciiTheme="minorHAnsi" w:eastAsia="Times New Roman" w:hAnsiTheme="minorHAnsi"/>
      <w:u w:val="single"/>
    </w:rPr>
  </w:style>
  <w:style w:type="character" w:customStyle="1" w:styleId="StyleStyleUnderlineTimesNewRomanBold11ptNotBoldChar">
    <w:name w:val="Style Style Underline + Times New Roman Bold + 11 pt Not Bold Char"/>
    <w:link w:val="StyleStyleUnderlineTimesNewRomanBold11ptNotBold"/>
    <w:locked/>
    <w:rsid w:val="00FD7F11"/>
    <w:rPr>
      <w:rFonts w:eastAsia="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FD7F11"/>
    <w:pPr>
      <w:spacing w:after="0" w:line="256" w:lineRule="auto"/>
    </w:pPr>
    <w:rPr>
      <w:rFonts w:asciiTheme="minorHAnsi" w:eastAsia="Times New Roman" w:hAnsiTheme="minorHAnsi"/>
      <w:u w:val="single"/>
    </w:rPr>
  </w:style>
  <w:style w:type="character" w:customStyle="1" w:styleId="TagsCharCharCharChar">
    <w:name w:val="Tags Char Char Char Char"/>
    <w:locked/>
    <w:rsid w:val="00FD7F11"/>
    <w:rPr>
      <w:rFonts w:ascii="Times New Roman" w:eastAsia="Times New Roman" w:hAnsi="Times New Roman" w:cs="Times New Roman"/>
      <w:b/>
      <w:sz w:val="24"/>
      <w:szCs w:val="24"/>
    </w:rPr>
  </w:style>
  <w:style w:type="character" w:customStyle="1" w:styleId="NothingCharChar">
    <w:name w:val="Nothing Char Char"/>
    <w:link w:val="NothingCharCharChar"/>
    <w:locked/>
    <w:rsid w:val="00FD7F11"/>
  </w:style>
  <w:style w:type="paragraph" w:customStyle="1" w:styleId="NothingCharCharChar">
    <w:name w:val="Nothing Char Char Char"/>
    <w:link w:val="NothingCharChar"/>
    <w:qFormat/>
    <w:rsid w:val="00FD7F11"/>
    <w:pPr>
      <w:spacing w:after="0" w:line="240" w:lineRule="auto"/>
      <w:jc w:val="both"/>
    </w:pPr>
  </w:style>
  <w:style w:type="paragraph" w:customStyle="1" w:styleId="StyleLeft021">
    <w:name w:val="Style Left:  0.2&quot;1"/>
    <w:basedOn w:val="Normal"/>
    <w:uiPriority w:val="99"/>
    <w:qFormat/>
    <w:rsid w:val="00FD7F11"/>
    <w:pPr>
      <w:spacing w:after="0" w:line="256"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FD7F11"/>
    <w:rPr>
      <w:rFonts w:eastAsia="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FD7F11"/>
    <w:pPr>
      <w:pBdr>
        <w:top w:val="single" w:sz="4" w:space="0" w:color="auto"/>
        <w:left w:val="single" w:sz="4" w:space="0" w:color="auto"/>
        <w:bottom w:val="single" w:sz="4" w:space="0" w:color="auto"/>
        <w:right w:val="single" w:sz="4" w:space="0" w:color="auto"/>
      </w:pBdr>
      <w:spacing w:after="0" w:line="256" w:lineRule="auto"/>
    </w:pPr>
    <w:rPr>
      <w:rFonts w:asciiTheme="minorHAnsi" w:eastAsia="Times New Roman" w:hAnsiTheme="minorHAnsi"/>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FD7F11"/>
    <w:rPr>
      <w:rFonts w:eastAsia="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FD7F11"/>
    <w:pPr>
      <w:pBdr>
        <w:top w:val="single" w:sz="4" w:space="0" w:color="auto"/>
        <w:left w:val="single" w:sz="4" w:space="0" w:color="auto"/>
        <w:bottom w:val="single" w:sz="4" w:space="0" w:color="auto"/>
        <w:right w:val="single" w:sz="4" w:space="0" w:color="auto"/>
      </w:pBdr>
      <w:spacing w:after="0" w:line="256" w:lineRule="auto"/>
    </w:pPr>
    <w:rPr>
      <w:rFonts w:asciiTheme="minorHAnsi" w:eastAsia="Times New Roman" w:hAnsiTheme="minorHAnsi"/>
      <w:u w:val="single"/>
      <w:bdr w:val="single" w:sz="4" w:space="0" w:color="auto" w:frame="1"/>
    </w:rPr>
  </w:style>
  <w:style w:type="paragraph" w:customStyle="1" w:styleId="BlockTitle20">
    <w:name w:val="Block Title #2"/>
    <w:basedOn w:val="Normal"/>
    <w:uiPriority w:val="99"/>
    <w:qFormat/>
    <w:rsid w:val="00FD7F11"/>
    <w:pPr>
      <w:keepNext/>
      <w:pBdr>
        <w:top w:val="single" w:sz="18" w:space="1" w:color="000000"/>
        <w:left w:val="single" w:sz="18" w:space="4" w:color="000000"/>
        <w:bottom w:val="single" w:sz="18" w:space="1" w:color="000000"/>
        <w:right w:val="single" w:sz="18" w:space="4" w:color="000000"/>
      </w:pBdr>
      <w:spacing w:after="0" w:line="256"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qFormat/>
    <w:rsid w:val="00FD7F11"/>
    <w:pPr>
      <w:spacing w:after="0" w:line="256" w:lineRule="auto"/>
    </w:pPr>
    <w:rPr>
      <w:b/>
    </w:rPr>
  </w:style>
  <w:style w:type="paragraph" w:customStyle="1" w:styleId="CM27">
    <w:name w:val="CM27"/>
    <w:basedOn w:val="Normal"/>
    <w:next w:val="Normal"/>
    <w:qFormat/>
    <w:rsid w:val="00FD7F11"/>
    <w:pPr>
      <w:autoSpaceDE w:val="0"/>
      <w:autoSpaceDN w:val="0"/>
      <w:adjustRightInd w:val="0"/>
      <w:spacing w:after="0" w:line="256" w:lineRule="auto"/>
    </w:pPr>
    <w:rPr>
      <w:rFonts w:ascii="Helvetica Neue LT" w:eastAsia="SimSun" w:hAnsi="Helvetica Neue LT"/>
      <w:lang w:eastAsia="zh-CN"/>
    </w:rPr>
  </w:style>
  <w:style w:type="paragraph" w:customStyle="1" w:styleId="Heading2Char2CharChar12">
    <w:name w:val="Heading 2 Char2 Char Char12"/>
    <w:aliases w:val="Char Char Char Char Char Char1 Char Char Char Char Char1,Char Char22"/>
    <w:next w:val="Normal"/>
    <w:uiPriority w:val="99"/>
    <w:qFormat/>
    <w:rsid w:val="00FD7F11"/>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UnderlineCharChar4">
    <w:name w:val="Underline Char Char4"/>
    <w:rsid w:val="00FD7F11"/>
    <w:rPr>
      <w:szCs w:val="24"/>
      <w:u w:val="single"/>
      <w:lang w:val="en-US" w:eastAsia="en-US" w:bidi="ar-SA"/>
    </w:rPr>
  </w:style>
  <w:style w:type="character" w:customStyle="1" w:styleId="BoldUnderlineCharChar3">
    <w:name w:val="BoldUnderline Char Char3"/>
    <w:rsid w:val="00FD7F11"/>
    <w:rPr>
      <w:b/>
      <w:bCs w:val="0"/>
      <w:szCs w:val="24"/>
      <w:u w:val="single"/>
      <w:lang w:val="en-US" w:eastAsia="en-US" w:bidi="ar-SA"/>
    </w:rPr>
  </w:style>
  <w:style w:type="character" w:customStyle="1" w:styleId="UnderlineCharChar3">
    <w:name w:val="Underline Char Char3"/>
    <w:rsid w:val="00FD7F11"/>
    <w:rPr>
      <w:szCs w:val="24"/>
      <w:u w:val="single"/>
      <w:lang w:val="en-US" w:eastAsia="en-US" w:bidi="ar-SA"/>
    </w:rPr>
  </w:style>
  <w:style w:type="character" w:customStyle="1" w:styleId="BoldUnderlineCharChar2">
    <w:name w:val="BoldUnderline Char Char2"/>
    <w:rsid w:val="00FD7F11"/>
    <w:rPr>
      <w:b/>
      <w:bCs w:val="0"/>
      <w:szCs w:val="24"/>
      <w:u w:val="single"/>
      <w:lang w:val="en-US" w:eastAsia="en-US" w:bidi="ar-SA"/>
    </w:rPr>
  </w:style>
  <w:style w:type="character" w:customStyle="1" w:styleId="volume-issue">
    <w:name w:val="volume-issue"/>
    <w:rsid w:val="00FD7F11"/>
    <w:rPr>
      <w:rFonts w:ascii="Times New Roman" w:hAnsi="Times New Roman" w:cs="Times New Roman" w:hint="default"/>
    </w:rPr>
  </w:style>
  <w:style w:type="character" w:customStyle="1" w:styleId="boldness1">
    <w:name w:val="boldness1"/>
    <w:rsid w:val="00FD7F11"/>
  </w:style>
  <w:style w:type="character" w:customStyle="1" w:styleId="story-author">
    <w:name w:val="story-author"/>
    <w:basedOn w:val="DefaultParagraphFont"/>
    <w:rsid w:val="00FD7F11"/>
  </w:style>
  <w:style w:type="character" w:customStyle="1" w:styleId="Heading3CharCharCharChar">
    <w:name w:val="Heading 3 Char Char Char Char"/>
    <w:basedOn w:val="DefaultParagraphFont"/>
    <w:rsid w:val="00FD7F11"/>
    <w:rPr>
      <w:rFonts w:ascii="Arial" w:hAnsi="Arial" w:cs="Arial" w:hint="default"/>
      <w:bCs/>
      <w:szCs w:val="26"/>
      <w:u w:val="single"/>
      <w:lang w:val="en-US" w:eastAsia="en-US" w:bidi="ar-SA"/>
    </w:rPr>
  </w:style>
  <w:style w:type="character" w:customStyle="1" w:styleId="StyleEmphasisArial12ptBoldNotItalic">
    <w:name w:val="Style Emphasis + Arial 12 pt Bold Not Italic"/>
    <w:basedOn w:val="Emphasis"/>
    <w:rsid w:val="00FD7F11"/>
    <w:rPr>
      <w:rFonts w:ascii="Arial" w:hAnsi="Arial" w:cs="Times New Roman"/>
      <w:b w:val="0"/>
      <w:bCs/>
      <w:i w:val="0"/>
      <w:iCs/>
      <w:sz w:val="24"/>
      <w:u w:val="single"/>
      <w:bdr w:val="single" w:sz="18" w:space="0" w:color="auto"/>
    </w:rPr>
  </w:style>
  <w:style w:type="character" w:customStyle="1" w:styleId="navy13bd">
    <w:name w:val="navy13bd"/>
    <w:basedOn w:val="DefaultParagraphFont"/>
    <w:rsid w:val="00FD7F11"/>
  </w:style>
  <w:style w:type="character" w:customStyle="1" w:styleId="StyleStyle4CharTimesNewRoman11ptItalic">
    <w:name w:val="Style Style4 Char + Times New Roman 11 pt Italic"/>
    <w:basedOn w:val="DefaultParagraphFont"/>
    <w:rsid w:val="00FD7F11"/>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FD7F11"/>
  </w:style>
  <w:style w:type="character" w:customStyle="1" w:styleId="ad">
    <w:name w:val="_"/>
    <w:basedOn w:val="DefaultParagraphFont"/>
    <w:rsid w:val="00FD7F11"/>
  </w:style>
  <w:style w:type="character" w:customStyle="1" w:styleId="Heading3CharCharCharChar1">
    <w:name w:val="Heading 3 Char Char Char Char1"/>
    <w:rsid w:val="00FD7F11"/>
    <w:rPr>
      <w:rFonts w:ascii="Arial" w:hAnsi="Arial" w:cs="Arial" w:hint="default"/>
      <w:bCs/>
      <w:szCs w:val="26"/>
      <w:u w:val="single"/>
      <w:lang w:val="en-US" w:eastAsia="en-US" w:bidi="ar-SA"/>
    </w:rPr>
  </w:style>
  <w:style w:type="character" w:customStyle="1" w:styleId="comment-body">
    <w:name w:val="comment-body"/>
    <w:rsid w:val="00FD7F11"/>
  </w:style>
  <w:style w:type="character" w:customStyle="1" w:styleId="UnderlineCharCharChar1">
    <w:name w:val="Underline Char Char Char1"/>
    <w:rsid w:val="00FD7F11"/>
    <w:rPr>
      <w:u w:val="single"/>
      <w:lang w:val="en-US" w:eastAsia="en-US" w:bidi="ar-SA"/>
    </w:rPr>
  </w:style>
  <w:style w:type="character" w:customStyle="1" w:styleId="reality">
    <w:name w:val="reality"/>
    <w:rsid w:val="00FD7F11"/>
  </w:style>
  <w:style w:type="character" w:customStyle="1" w:styleId="UnderlineChar1Char">
    <w:name w:val="Underline Char1 Char"/>
    <w:rsid w:val="00FD7F11"/>
    <w:rPr>
      <w:rFonts w:ascii="Calibri" w:eastAsia="MS Mincho" w:hAnsi="Calibri" w:cs="Calibri" w:hint="default"/>
      <w:szCs w:val="20"/>
      <w:u w:val="single"/>
    </w:rPr>
  </w:style>
  <w:style w:type="character" w:customStyle="1" w:styleId="StyleBoldandUnderlineCharChar29pt">
    <w:name w:val="Style Bold and Underline Char Char2 + 9 pt"/>
    <w:rsid w:val="00FD7F11"/>
    <w:rPr>
      <w:rFonts w:ascii="Times New Roman" w:hAnsi="Times New Roman" w:cs="Times New Roman" w:hint="default"/>
      <w:b/>
      <w:bCs/>
      <w:noProof w:val="0"/>
      <w:sz w:val="20"/>
      <w:u w:val="single"/>
    </w:rPr>
  </w:style>
  <w:style w:type="character" w:customStyle="1" w:styleId="StyleUnderlineCharChar19pt">
    <w:name w:val="Style Underline Char Char1 + 9 pt"/>
    <w:rsid w:val="00FD7F11"/>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FD7F11"/>
    <w:rPr>
      <w:rFonts w:ascii="Times New Roman" w:hAnsi="Times New Roman" w:cs="Times New Roman" w:hint="default"/>
      <w:noProof w:val="0"/>
      <w:sz w:val="20"/>
      <w:u w:val="single"/>
      <w:bdr w:val="single" w:sz="4" w:space="0" w:color="auto" w:frame="1"/>
      <w:lang w:val="en-US" w:eastAsia="en-US" w:bidi="ar-SA"/>
    </w:rPr>
  </w:style>
  <w:style w:type="character" w:customStyle="1" w:styleId="StyleStyle4CharTimesNewRoman11pt1">
    <w:name w:val="Style Style4 Char + Times New Roman 11 pt1"/>
    <w:rsid w:val="00FD7F11"/>
    <w:rPr>
      <w:rFonts w:ascii="Times New Roman" w:eastAsia="Times New Roman" w:hAnsi="Times New Roman" w:cs="Calibri" w:hint="default"/>
      <w:sz w:val="20"/>
      <w:szCs w:val="24"/>
      <w:u w:val="single"/>
      <w:lang w:val="en-US" w:eastAsia="en-US" w:bidi="ar-SA"/>
    </w:rPr>
  </w:style>
  <w:style w:type="character" w:customStyle="1" w:styleId="DottedUnderline1">
    <w:name w:val="Dotted Underline"/>
    <w:rsid w:val="00FD7F11"/>
    <w:rPr>
      <w:rFonts w:ascii="Times New Roman" w:hAnsi="Times New Roman" w:cs="Times New Roman" w:hint="default"/>
      <w:sz w:val="20"/>
      <w:u w:val="dottedHeavy"/>
    </w:rPr>
  </w:style>
  <w:style w:type="character" w:customStyle="1" w:styleId="article-record-publication-volume-issue">
    <w:name w:val="article-record-publication-volume-issue"/>
    <w:rsid w:val="00FD7F11"/>
  </w:style>
  <w:style w:type="character" w:customStyle="1" w:styleId="resultbodyblack">
    <w:name w:val="resultbodyblack"/>
    <w:rsid w:val="00FD7F11"/>
    <w:rPr>
      <w:rFonts w:ascii="Times New Roman" w:hAnsi="Times New Roman" w:cs="Times New Roman" w:hint="default"/>
    </w:rPr>
  </w:style>
  <w:style w:type="character" w:customStyle="1" w:styleId="quotechar0">
    <w:name w:val="quotechar"/>
    <w:rsid w:val="00FD7F11"/>
  </w:style>
  <w:style w:type="character" w:customStyle="1" w:styleId="3TagCite">
    <w:name w:val="3 Tag/Cite"/>
    <w:rsid w:val="00FD7F11"/>
    <w:rPr>
      <w:rFonts w:ascii="Times New Roman" w:hAnsi="Times New Roman" w:cs="Times New Roman" w:hint="default"/>
      <w:b/>
      <w:bCs w:val="0"/>
    </w:rPr>
  </w:style>
  <w:style w:type="character" w:customStyle="1" w:styleId="4Qualifications">
    <w:name w:val="4 Qualifications"/>
    <w:rsid w:val="00FD7F11"/>
    <w:rPr>
      <w:rFonts w:ascii="Times New Roman" w:hAnsi="Times New Roman" w:cs="Times New Roman" w:hint="default"/>
      <w:sz w:val="19"/>
    </w:rPr>
  </w:style>
  <w:style w:type="character" w:customStyle="1" w:styleId="6Underlined">
    <w:name w:val="6 Underlined"/>
    <w:rsid w:val="00FD7F11"/>
    <w:rPr>
      <w:rFonts w:ascii="Times New Roman" w:hAnsi="Times New Roman" w:cs="Times New Roman" w:hint="default"/>
      <w:b/>
      <w:bCs w:val="0"/>
      <w:sz w:val="21"/>
      <w:u w:val="single"/>
    </w:rPr>
  </w:style>
  <w:style w:type="character" w:customStyle="1" w:styleId="nohighlighting">
    <w:name w:val="no highlighting"/>
    <w:rsid w:val="00FD7F11"/>
    <w:rPr>
      <w:rFonts w:ascii="Times New Roman" w:hAnsi="Times New Roman" w:cs="Times New Roman" w:hint="default"/>
      <w:color w:val="auto"/>
      <w:sz w:val="20"/>
      <w:u w:val="thick"/>
      <w:bdr w:val="none" w:sz="0" w:space="0" w:color="auto" w:frame="1"/>
    </w:rPr>
  </w:style>
  <w:style w:type="character" w:customStyle="1" w:styleId="CharChar61">
    <w:name w:val="Char Char61"/>
    <w:rsid w:val="00FD7F11"/>
    <w:rPr>
      <w:rFonts w:ascii="Arial" w:hAnsi="Arial" w:cs="Arial" w:hint="default"/>
      <w:bCs/>
      <w:sz w:val="16"/>
      <w:szCs w:val="26"/>
      <w:lang w:val="en-US" w:eastAsia="en-US" w:bidi="ar-SA"/>
    </w:rPr>
  </w:style>
  <w:style w:type="character" w:customStyle="1" w:styleId="styledate">
    <w:name w:val="styledate"/>
    <w:rsid w:val="00FD7F11"/>
  </w:style>
  <w:style w:type="character" w:customStyle="1" w:styleId="StyleUnderlineChar9ptChar">
    <w:name w:val="Style Underline Char + 9 pt Char"/>
    <w:rsid w:val="00FD7F11"/>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FD7F11"/>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FD7F11"/>
    <w:rPr>
      <w:b/>
      <w:bCs w:val="0"/>
      <w:szCs w:val="24"/>
      <w:u w:val="single"/>
      <w:lang w:val="en-US" w:eastAsia="en-US" w:bidi="ar-SA"/>
    </w:rPr>
  </w:style>
  <w:style w:type="character" w:customStyle="1" w:styleId="BoldandUnderlineChar1Char2">
    <w:name w:val="Bold and Underline Char1 Char2"/>
    <w:rsid w:val="00FD7F11"/>
    <w:rPr>
      <w:b/>
      <w:bCs w:val="0"/>
      <w:szCs w:val="24"/>
      <w:u w:val="single"/>
      <w:lang w:val="en-US" w:eastAsia="en-US" w:bidi="ar-SA"/>
    </w:rPr>
  </w:style>
  <w:style w:type="character" w:customStyle="1" w:styleId="BoldandUnderlineCharChar1">
    <w:name w:val="Bold and Underline Char Char1"/>
    <w:rsid w:val="00FD7F11"/>
    <w:rPr>
      <w:b/>
      <w:bCs w:val="0"/>
      <w:szCs w:val="24"/>
      <w:u w:val="single"/>
      <w:lang w:val="en-US" w:eastAsia="en-US" w:bidi="ar-SA"/>
    </w:rPr>
  </w:style>
  <w:style w:type="character" w:customStyle="1" w:styleId="authoraffil">
    <w:name w:val="authoraffil"/>
    <w:rsid w:val="00FD7F11"/>
  </w:style>
  <w:style w:type="character" w:customStyle="1" w:styleId="CharChar8">
    <w:name w:val="Char Char8"/>
    <w:rsid w:val="00FD7F11"/>
    <w:rPr>
      <w:rFonts w:ascii="Georgia" w:eastAsia="Times New Roman" w:hAnsi="Georgia" w:hint="default"/>
      <w:b/>
      <w:bCs/>
      <w:sz w:val="30"/>
      <w:szCs w:val="28"/>
      <w:u w:val="single"/>
    </w:rPr>
  </w:style>
  <w:style w:type="character" w:customStyle="1" w:styleId="StyleArial6ptBold">
    <w:name w:val="Style Arial 6 pt Bold"/>
    <w:rsid w:val="00FD7F11"/>
    <w:rPr>
      <w:rFonts w:ascii="Arial" w:hAnsi="Arial" w:cs="Arial" w:hint="default"/>
      <w:bCs/>
      <w:sz w:val="12"/>
    </w:rPr>
  </w:style>
  <w:style w:type="character" w:customStyle="1" w:styleId="Heading2Char5">
    <w:name w:val="Heading 2 Char5"/>
    <w:rsid w:val="00FD7F11"/>
    <w:rPr>
      <w:rFonts w:ascii="Garamond" w:hAnsi="Garamond" w:cs="Arial" w:hint="default"/>
      <w:b/>
      <w:bCs/>
      <w:iCs/>
      <w:sz w:val="24"/>
      <w:szCs w:val="28"/>
      <w:lang w:val="en-US" w:eastAsia="en-US" w:bidi="ar-SA"/>
    </w:rPr>
  </w:style>
  <w:style w:type="character" w:customStyle="1" w:styleId="boldcitationChar">
    <w:name w:val="bold citation Char"/>
    <w:rsid w:val="00FD7F11"/>
    <w:rPr>
      <w:rFonts w:ascii="Arial" w:hAnsi="Arial" w:cs="Arial" w:hint="default"/>
      <w:b/>
      <w:bCs w:val="0"/>
      <w:sz w:val="28"/>
      <w:szCs w:val="24"/>
      <w:u w:val="thick"/>
      <w:lang w:val="en-US" w:eastAsia="en-US" w:bidi="ar-SA"/>
    </w:rPr>
  </w:style>
  <w:style w:type="character" w:customStyle="1" w:styleId="BoldunderlineChar4">
    <w:name w:val="Bold/underline Char"/>
    <w:rsid w:val="00FD7F11"/>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FD7F11"/>
  </w:style>
  <w:style w:type="character" w:customStyle="1" w:styleId="tagCharCharChar1">
    <w:name w:val="tag Char Char Char1"/>
    <w:rsid w:val="00FD7F11"/>
    <w:rPr>
      <w:b/>
      <w:bCs w:val="0"/>
      <w:sz w:val="24"/>
      <w:lang w:val="en-US" w:eastAsia="en-US" w:bidi="ar-SA"/>
    </w:rPr>
  </w:style>
  <w:style w:type="character" w:customStyle="1" w:styleId="bylines">
    <w:name w:val="bylines"/>
    <w:basedOn w:val="DefaultParagraphFont"/>
    <w:rsid w:val="00FD7F11"/>
  </w:style>
  <w:style w:type="character" w:customStyle="1" w:styleId="StyleStyleBoldUnderlineUnderlineIntenseEmphasis1apple-style-2">
    <w:name w:val="Style Style Bold UnderlineUnderlineIntense Emphasis1apple-style-...2"/>
    <w:basedOn w:val="DefaultParagraphFont"/>
    <w:rsid w:val="00FD7F11"/>
    <w:rPr>
      <w:b w:val="0"/>
      <w:bCs/>
      <w:sz w:val="22"/>
      <w:u w:val="single"/>
    </w:rPr>
  </w:style>
  <w:style w:type="character" w:customStyle="1" w:styleId="FontStyle57">
    <w:name w:val="Font Style57"/>
    <w:rsid w:val="00FD7F11"/>
    <w:rPr>
      <w:rFonts w:ascii="Georgia" w:hAnsi="Georgia" w:cs="Georgia" w:hint="default"/>
      <w:b/>
      <w:bCs/>
      <w:sz w:val="14"/>
      <w:szCs w:val="14"/>
    </w:rPr>
  </w:style>
  <w:style w:type="character" w:customStyle="1" w:styleId="FontStyle89">
    <w:name w:val="Font Style89"/>
    <w:rsid w:val="00FD7F11"/>
    <w:rPr>
      <w:rFonts w:ascii="Times New Roman" w:hAnsi="Times New Roman" w:cs="Times New Roman" w:hint="default"/>
      <w:b/>
      <w:bCs/>
      <w:smallCaps/>
      <w:spacing w:val="40"/>
      <w:sz w:val="16"/>
      <w:szCs w:val="16"/>
    </w:rPr>
  </w:style>
  <w:style w:type="character" w:customStyle="1" w:styleId="hvr">
    <w:name w:val="hvr"/>
    <w:basedOn w:val="DefaultParagraphFont"/>
    <w:rsid w:val="00FD7F11"/>
  </w:style>
  <w:style w:type="paragraph" w:customStyle="1" w:styleId="svarticle">
    <w:name w:val="svarticle"/>
    <w:basedOn w:val="Normal"/>
    <w:uiPriority w:val="99"/>
    <w:qFormat/>
    <w:rsid w:val="00FD7F11"/>
    <w:pPr>
      <w:spacing w:before="100" w:beforeAutospacing="1" w:after="100" w:afterAutospacing="1" w:line="240" w:lineRule="auto"/>
    </w:pPr>
    <w:rPr>
      <w:rFonts w:eastAsia="Times New Roman"/>
    </w:rPr>
  </w:style>
  <w:style w:type="character" w:customStyle="1" w:styleId="cardChar20">
    <w:name w:val="card Char2"/>
    <w:basedOn w:val="DefaultParagraphFont"/>
    <w:rsid w:val="00FD7F11"/>
    <w:rPr>
      <w:rFonts w:ascii="Times New Roman" w:hAnsi="Times New Roman" w:cs="Calibri"/>
      <w:szCs w:val="20"/>
    </w:rPr>
  </w:style>
  <w:style w:type="paragraph" w:customStyle="1" w:styleId="Pol">
    <w:name w:val="Pol"/>
    <w:basedOn w:val="Heading2"/>
    <w:uiPriority w:val="99"/>
    <w:qFormat/>
    <w:rsid w:val="00FD7F11"/>
    <w:pPr>
      <w:spacing w:before="480" w:line="240" w:lineRule="auto"/>
    </w:pPr>
    <w:rPr>
      <w:bCs/>
      <w:caps/>
    </w:rPr>
  </w:style>
  <w:style w:type="paragraph" w:customStyle="1" w:styleId="Style70">
    <w:name w:val="Style7"/>
    <w:basedOn w:val="Normal"/>
    <w:uiPriority w:val="99"/>
    <w:qFormat/>
    <w:rsid w:val="00FD7F11"/>
    <w:pPr>
      <w:widowControl w:val="0"/>
      <w:autoSpaceDE w:val="0"/>
      <w:autoSpaceDN w:val="0"/>
      <w:adjustRightInd w:val="0"/>
      <w:spacing w:after="0" w:line="229" w:lineRule="exact"/>
    </w:pPr>
    <w:rPr>
      <w:rFonts w:ascii="Arial Narrow" w:hAnsi="Arial Narrow"/>
    </w:rPr>
  </w:style>
  <w:style w:type="character" w:customStyle="1" w:styleId="red">
    <w:name w:val="red"/>
    <w:basedOn w:val="DefaultParagraphFont"/>
    <w:rsid w:val="00FD7F11"/>
  </w:style>
  <w:style w:type="character" w:customStyle="1" w:styleId="Footnote2Char">
    <w:name w:val="Footnote2 Char"/>
    <w:link w:val="Footnote2"/>
    <w:locked/>
    <w:rsid w:val="00FD7F11"/>
  </w:style>
  <w:style w:type="paragraph" w:customStyle="1" w:styleId="Footnote2">
    <w:name w:val="Footnote2"/>
    <w:basedOn w:val="Normal"/>
    <w:next w:val="Normal"/>
    <w:link w:val="Footnote2Char"/>
    <w:autoRedefine/>
    <w:qFormat/>
    <w:rsid w:val="00FD7F11"/>
    <w:pPr>
      <w:spacing w:after="120" w:line="480" w:lineRule="auto"/>
    </w:pPr>
    <w:rPr>
      <w:rFonts w:asciiTheme="minorHAnsi" w:hAnsiTheme="minorHAnsi"/>
    </w:rPr>
  </w:style>
  <w:style w:type="paragraph" w:customStyle="1" w:styleId="xhead">
    <w:name w:val="xhead"/>
    <w:basedOn w:val="Normal"/>
    <w:uiPriority w:val="99"/>
    <w:qFormat/>
    <w:rsid w:val="00FD7F11"/>
    <w:pPr>
      <w:spacing w:before="100" w:beforeAutospacing="1" w:after="100" w:afterAutospacing="1" w:line="240" w:lineRule="auto"/>
    </w:pPr>
  </w:style>
  <w:style w:type="character" w:customStyle="1" w:styleId="Heading5Char1">
    <w:name w:val="Heading 5 Char1"/>
    <w:aliases w:val="Text Char1"/>
    <w:basedOn w:val="DefaultParagraphFont"/>
    <w:semiHidden/>
    <w:rsid w:val="00FD7F11"/>
    <w:rPr>
      <w:rFonts w:asciiTheme="majorHAnsi" w:eastAsiaTheme="majorEastAsia" w:hAnsiTheme="majorHAnsi" w:cstheme="majorBidi"/>
      <w:color w:val="1F4D78" w:themeColor="accent1" w:themeShade="7F"/>
      <w:sz w:val="22"/>
      <w:szCs w:val="22"/>
    </w:rPr>
  </w:style>
  <w:style w:type="paragraph" w:customStyle="1" w:styleId="headlinemeta">
    <w:name w:val="headline_meta"/>
    <w:basedOn w:val="Normal"/>
    <w:uiPriority w:val="99"/>
    <w:qFormat/>
    <w:rsid w:val="00FD7F11"/>
    <w:pPr>
      <w:spacing w:before="100" w:beforeAutospacing="1" w:after="100" w:afterAutospacing="1" w:line="240" w:lineRule="auto"/>
    </w:pPr>
    <w:rPr>
      <w:rFonts w:ascii="Times" w:hAnsi="Times"/>
      <w:szCs w:val="20"/>
    </w:rPr>
  </w:style>
  <w:style w:type="paragraph" w:customStyle="1" w:styleId="Pa37">
    <w:name w:val="Pa37"/>
    <w:basedOn w:val="Default"/>
    <w:next w:val="Default"/>
    <w:qFormat/>
    <w:rsid w:val="00FD7F11"/>
    <w:pPr>
      <w:widowControl w:val="0"/>
      <w:spacing w:line="161" w:lineRule="atLeast"/>
    </w:pPr>
    <w:rPr>
      <w:rFonts w:ascii="Adobe Garamond Pro" w:eastAsiaTheme="minorEastAsia" w:hAnsi="Adobe Garamond Pro"/>
      <w:color w:val="auto"/>
      <w:sz w:val="22"/>
    </w:rPr>
  </w:style>
  <w:style w:type="paragraph" w:customStyle="1" w:styleId="Pa23">
    <w:name w:val="Pa23"/>
    <w:basedOn w:val="Default"/>
    <w:next w:val="Default"/>
    <w:uiPriority w:val="99"/>
    <w:qFormat/>
    <w:rsid w:val="00FD7F11"/>
    <w:pPr>
      <w:widowControl w:val="0"/>
      <w:spacing w:line="241" w:lineRule="atLeast"/>
    </w:pPr>
    <w:rPr>
      <w:rFonts w:ascii="Adobe Garamond Pro" w:eastAsiaTheme="minorEastAsia" w:hAnsi="Adobe Garamond Pro"/>
      <w:color w:val="auto"/>
      <w:sz w:val="22"/>
    </w:rPr>
  </w:style>
  <w:style w:type="paragraph" w:customStyle="1" w:styleId="Pa18">
    <w:name w:val="Pa18"/>
    <w:basedOn w:val="Default"/>
    <w:next w:val="Default"/>
    <w:uiPriority w:val="99"/>
    <w:qFormat/>
    <w:rsid w:val="00FD7F11"/>
    <w:pPr>
      <w:widowControl w:val="0"/>
      <w:spacing w:line="241" w:lineRule="atLeast"/>
    </w:pPr>
    <w:rPr>
      <w:rFonts w:ascii="Gill Sans" w:eastAsiaTheme="minorEastAsia" w:hAnsi="Gill Sans"/>
      <w:color w:val="auto"/>
      <w:sz w:val="22"/>
    </w:rPr>
  </w:style>
  <w:style w:type="paragraph" w:customStyle="1" w:styleId="Pa36">
    <w:name w:val="Pa36"/>
    <w:basedOn w:val="Default"/>
    <w:next w:val="Default"/>
    <w:uiPriority w:val="99"/>
    <w:qFormat/>
    <w:rsid w:val="00FD7F11"/>
    <w:pPr>
      <w:widowControl w:val="0"/>
      <w:spacing w:line="241" w:lineRule="atLeast"/>
    </w:pPr>
    <w:rPr>
      <w:rFonts w:ascii="Gill Sans" w:eastAsiaTheme="minorEastAsia" w:hAnsi="Gill Sans"/>
      <w:color w:val="auto"/>
      <w:sz w:val="22"/>
    </w:rPr>
  </w:style>
  <w:style w:type="paragraph" w:customStyle="1" w:styleId="pagpag3">
    <w:name w:val="pagpag3"/>
    <w:basedOn w:val="Normal"/>
    <w:uiPriority w:val="99"/>
    <w:qFormat/>
    <w:rsid w:val="00FD7F11"/>
    <w:pPr>
      <w:spacing w:before="100" w:beforeAutospacing="1" w:after="100" w:afterAutospacing="1" w:line="240" w:lineRule="auto"/>
    </w:pPr>
    <w:rPr>
      <w:rFonts w:ascii="Times" w:hAnsi="Times"/>
      <w:szCs w:val="20"/>
    </w:rPr>
  </w:style>
  <w:style w:type="paragraph" w:customStyle="1" w:styleId="postmetadata">
    <w:name w:val="postmetadata"/>
    <w:basedOn w:val="Normal"/>
    <w:uiPriority w:val="99"/>
    <w:qFormat/>
    <w:rsid w:val="00FD7F11"/>
    <w:pPr>
      <w:spacing w:before="100" w:beforeAutospacing="1" w:after="100" w:afterAutospacing="1" w:line="240" w:lineRule="auto"/>
    </w:pPr>
    <w:rPr>
      <w:rFonts w:ascii="Times" w:hAnsi="Times"/>
      <w:szCs w:val="20"/>
    </w:rPr>
  </w:style>
  <w:style w:type="paragraph" w:customStyle="1" w:styleId="UnderlineStyle0">
    <w:name w:val="Underline Style"/>
    <w:basedOn w:val="Normal"/>
    <w:link w:val="UnderlineStyleChar"/>
    <w:qFormat/>
    <w:rsid w:val="00FD7F11"/>
    <w:pPr>
      <w:spacing w:after="0" w:line="240" w:lineRule="auto"/>
    </w:pPr>
    <w:rPr>
      <w:rFonts w:asciiTheme="minorHAnsi" w:hAnsiTheme="minorHAnsi"/>
    </w:rPr>
  </w:style>
  <w:style w:type="paragraph" w:customStyle="1" w:styleId="ReadCharCh1">
    <w:name w:val="Read Char Ch1"/>
    <w:basedOn w:val="Normal"/>
    <w:next w:val="Normal"/>
    <w:uiPriority w:val="3"/>
    <w:qFormat/>
    <w:rsid w:val="00FD7F11"/>
    <w:pPr>
      <w:keepNext/>
      <w:keepLines/>
      <w:pageBreakBefore/>
      <w:spacing w:before="200" w:after="0" w:line="240" w:lineRule="auto"/>
      <w:jc w:val="center"/>
      <w:outlineLvl w:val="2"/>
    </w:pPr>
    <w:rPr>
      <w:b/>
      <w:bCs/>
      <w:sz w:val="32"/>
      <w:u w:val="single"/>
    </w:rPr>
  </w:style>
  <w:style w:type="paragraph" w:customStyle="1" w:styleId="DocumentMap1">
    <w:name w:val="Document Map1"/>
    <w:basedOn w:val="Normal"/>
    <w:next w:val="DocumentMap"/>
    <w:uiPriority w:val="99"/>
    <w:semiHidden/>
    <w:qFormat/>
    <w:rsid w:val="00FD7F11"/>
    <w:pPr>
      <w:spacing w:after="0" w:line="240" w:lineRule="auto"/>
    </w:pPr>
    <w:rPr>
      <w:rFonts w:ascii="Lucida Grande" w:eastAsia="Cambria" w:hAnsi="Lucida Grande"/>
    </w:rPr>
  </w:style>
  <w:style w:type="paragraph" w:customStyle="1" w:styleId="Pa16">
    <w:name w:val="Pa16"/>
    <w:basedOn w:val="Default"/>
    <w:next w:val="Default"/>
    <w:uiPriority w:val="99"/>
    <w:qFormat/>
    <w:rsid w:val="00FD7F11"/>
    <w:pPr>
      <w:spacing w:line="161" w:lineRule="atLeast"/>
    </w:pPr>
    <w:rPr>
      <w:rFonts w:ascii="Adobe Garamond Pro" w:hAnsi="Adobe Garamond Pro" w:cstheme="minorBidi"/>
      <w:color w:val="auto"/>
      <w:sz w:val="22"/>
    </w:rPr>
  </w:style>
  <w:style w:type="paragraph" w:customStyle="1" w:styleId="wp-media-credit">
    <w:name w:val="wp-media-credit"/>
    <w:basedOn w:val="Normal"/>
    <w:uiPriority w:val="99"/>
    <w:qFormat/>
    <w:rsid w:val="00FD7F11"/>
    <w:pPr>
      <w:spacing w:before="100" w:beforeAutospacing="1" w:after="100" w:afterAutospacing="1" w:line="240" w:lineRule="auto"/>
    </w:pPr>
  </w:style>
  <w:style w:type="paragraph" w:customStyle="1" w:styleId="Pa22">
    <w:name w:val="Pa2+2"/>
    <w:basedOn w:val="Default"/>
    <w:next w:val="Default"/>
    <w:uiPriority w:val="99"/>
    <w:qFormat/>
    <w:rsid w:val="00FD7F11"/>
    <w:pPr>
      <w:spacing w:line="201" w:lineRule="atLeast"/>
    </w:pPr>
    <w:rPr>
      <w:rFonts w:ascii="Helvetica LT Std" w:hAnsi="Helvetica LT Std" w:cstheme="minorBidi"/>
      <w:color w:val="auto"/>
      <w:sz w:val="22"/>
    </w:rPr>
  </w:style>
  <w:style w:type="paragraph" w:customStyle="1" w:styleId="Pa172">
    <w:name w:val="Pa17+2"/>
    <w:basedOn w:val="Default"/>
    <w:next w:val="Default"/>
    <w:uiPriority w:val="99"/>
    <w:qFormat/>
    <w:rsid w:val="00FD7F11"/>
    <w:pPr>
      <w:spacing w:line="201" w:lineRule="atLeast"/>
    </w:pPr>
    <w:rPr>
      <w:rFonts w:ascii="Helvetica LT Std" w:hAnsi="Helvetica LT Std" w:cstheme="minorBidi"/>
      <w:color w:val="auto"/>
      <w:sz w:val="22"/>
    </w:rPr>
  </w:style>
  <w:style w:type="paragraph" w:customStyle="1" w:styleId="caption10">
    <w:name w:val="caption1"/>
    <w:basedOn w:val="Normal"/>
    <w:uiPriority w:val="99"/>
    <w:qFormat/>
    <w:rsid w:val="00FD7F11"/>
    <w:pPr>
      <w:spacing w:before="100" w:beforeAutospacing="1" w:after="100" w:afterAutospacing="1" w:line="240" w:lineRule="auto"/>
    </w:pPr>
  </w:style>
  <w:style w:type="paragraph" w:customStyle="1" w:styleId="Number">
    <w:name w:val="Number"/>
    <w:basedOn w:val="Heading2"/>
    <w:qFormat/>
    <w:rsid w:val="00FD7F11"/>
    <w:pPr>
      <w:keepLines w:val="0"/>
      <w:tabs>
        <w:tab w:val="left" w:pos="144"/>
        <w:tab w:val="num" w:pos="360"/>
      </w:tabs>
      <w:spacing w:before="240" w:after="240" w:line="240" w:lineRule="auto"/>
      <w:ind w:left="360" w:hanging="360"/>
      <w:jc w:val="left"/>
    </w:pPr>
    <w:rPr>
      <w:rFonts w:eastAsia="SimSun" w:cs="Arial"/>
      <w:bCs/>
      <w:iCs/>
      <w:sz w:val="24"/>
      <w:szCs w:val="28"/>
      <w:u w:val="none"/>
      <w:lang w:eastAsia="zh-CN"/>
    </w:rPr>
  </w:style>
  <w:style w:type="character" w:customStyle="1" w:styleId="CITEChar1">
    <w:name w:val="CITE Char"/>
    <w:basedOn w:val="DefaultParagraphFont"/>
    <w:link w:val="CITE1"/>
    <w:locked/>
    <w:rsid w:val="00FD7F11"/>
    <w:rPr>
      <w:rFonts w:ascii="Calibri" w:eastAsia="Times New Roman" w:hAnsi="Calibri" w:cs="Arial"/>
      <w:bCs/>
      <w:iCs/>
      <w:sz w:val="20"/>
      <w:szCs w:val="20"/>
    </w:rPr>
  </w:style>
  <w:style w:type="paragraph" w:customStyle="1" w:styleId="CITEF3">
    <w:name w:val="CITE F3"/>
    <w:uiPriority w:val="99"/>
    <w:qFormat/>
    <w:rsid w:val="00FD7F11"/>
    <w:pPr>
      <w:spacing w:after="0" w:line="240" w:lineRule="auto"/>
    </w:pPr>
    <w:rPr>
      <w:rFonts w:ascii="Palatino" w:eastAsia="SimSun" w:hAnsi="Palatino" w:cs="Times New Roman"/>
      <w:b/>
      <w:szCs w:val="24"/>
      <w:lang w:eastAsia="zh-CN"/>
    </w:rPr>
  </w:style>
  <w:style w:type="character" w:customStyle="1" w:styleId="viewstorydateline">
    <w:name w:val="viewstorydateline"/>
    <w:basedOn w:val="DefaultParagraphFont"/>
    <w:rsid w:val="00FD7F11"/>
  </w:style>
  <w:style w:type="character" w:customStyle="1" w:styleId="meta-sep">
    <w:name w:val="meta-sep"/>
    <w:basedOn w:val="DefaultParagraphFont"/>
    <w:rsid w:val="00FD7F11"/>
  </w:style>
  <w:style w:type="character" w:customStyle="1" w:styleId="A19">
    <w:name w:val="A19"/>
    <w:uiPriority w:val="99"/>
    <w:rsid w:val="00FD7F11"/>
    <w:rPr>
      <w:rFonts w:ascii="Georgia" w:hAnsi="Georgia" w:cs="Georgia" w:hint="default"/>
      <w:color w:val="000000"/>
      <w:sz w:val="20"/>
      <w:szCs w:val="20"/>
      <w:u w:val="single"/>
    </w:rPr>
  </w:style>
  <w:style w:type="character" w:customStyle="1" w:styleId="A130">
    <w:name w:val="A13"/>
    <w:rsid w:val="00FD7F11"/>
    <w:rPr>
      <w:rFonts w:ascii="Georgia" w:hAnsi="Georgia" w:cs="Georgia" w:hint="default"/>
      <w:color w:val="000000"/>
      <w:sz w:val="11"/>
      <w:szCs w:val="11"/>
    </w:rPr>
  </w:style>
  <w:style w:type="character" w:customStyle="1" w:styleId="ontext">
    <w:name w:val="ontext"/>
    <w:basedOn w:val="DefaultParagraphFont"/>
    <w:rsid w:val="00FD7F11"/>
  </w:style>
  <w:style w:type="character" w:customStyle="1" w:styleId="archive-title">
    <w:name w:val="archive-title"/>
    <w:basedOn w:val="DefaultParagraphFont"/>
    <w:rsid w:val="00FD7F11"/>
  </w:style>
  <w:style w:type="character" w:customStyle="1" w:styleId="imgleft">
    <w:name w:val="imgleft"/>
    <w:basedOn w:val="DefaultParagraphFont"/>
    <w:rsid w:val="00FD7F11"/>
  </w:style>
  <w:style w:type="character" w:customStyle="1" w:styleId="imgcenter">
    <w:name w:val="imgcenter"/>
    <w:basedOn w:val="DefaultParagraphFont"/>
    <w:rsid w:val="00FD7F11"/>
  </w:style>
  <w:style w:type="character" w:customStyle="1" w:styleId="A42">
    <w:name w:val="A4+2"/>
    <w:uiPriority w:val="99"/>
    <w:rsid w:val="00FD7F11"/>
    <w:rPr>
      <w:rFonts w:ascii="Helvetica LT Std" w:hAnsi="Helvetica LT Std" w:cs="Helvetica LT Std" w:hint="default"/>
      <w:color w:val="000000"/>
      <w:sz w:val="11"/>
      <w:szCs w:val="11"/>
    </w:rPr>
  </w:style>
  <w:style w:type="character" w:customStyle="1" w:styleId="fstitle">
    <w:name w:val="fs_title"/>
    <w:basedOn w:val="DefaultParagraphFont"/>
    <w:rsid w:val="00FD7F11"/>
  </w:style>
  <w:style w:type="character" w:customStyle="1" w:styleId="reportbody1">
    <w:name w:val="reportbody1"/>
    <w:basedOn w:val="DefaultParagraphFont"/>
    <w:rsid w:val="00FD7F11"/>
    <w:rPr>
      <w:rFonts w:ascii="Tahoma" w:hAnsi="Tahoma" w:cs="Tahoma" w:hint="default"/>
      <w:color w:val="000000"/>
      <w:sz w:val="14"/>
      <w:szCs w:val="14"/>
    </w:rPr>
  </w:style>
  <w:style w:type="character" w:customStyle="1" w:styleId="dateday">
    <w:name w:val="date_day"/>
    <w:basedOn w:val="DefaultParagraphFont"/>
    <w:rsid w:val="00FD7F11"/>
  </w:style>
  <w:style w:type="character" w:customStyle="1" w:styleId="datemonth">
    <w:name w:val="date_month"/>
    <w:basedOn w:val="DefaultParagraphFont"/>
    <w:rsid w:val="00FD7F11"/>
  </w:style>
  <w:style w:type="character" w:customStyle="1" w:styleId="dateyear">
    <w:name w:val="date_year"/>
    <w:basedOn w:val="DefaultParagraphFont"/>
    <w:rsid w:val="00FD7F11"/>
  </w:style>
  <w:style w:type="character" w:customStyle="1" w:styleId="Heading3CharCharCharCharCharChar">
    <w:name w:val="Heading 3 Char Char Char Char Char Char"/>
    <w:basedOn w:val="DefaultParagraphFont"/>
    <w:rsid w:val="00FD7F11"/>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FD7F11"/>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FD7F11"/>
    <w:rPr>
      <w:sz w:val="24"/>
      <w:szCs w:val="24"/>
      <w:lang w:val="en-US" w:eastAsia="en-US" w:bidi="ar-SA"/>
    </w:rPr>
  </w:style>
  <w:style w:type="character" w:customStyle="1" w:styleId="insideitro">
    <w:name w:val="insideitro"/>
    <w:basedOn w:val="DefaultParagraphFont"/>
    <w:rsid w:val="00FD7F11"/>
  </w:style>
  <w:style w:type="character" w:customStyle="1" w:styleId="wcfont">
    <w:name w:val="wcfont"/>
    <w:basedOn w:val="DefaultParagraphFont"/>
    <w:rsid w:val="00FD7F11"/>
  </w:style>
  <w:style w:type="character" w:customStyle="1" w:styleId="qftext">
    <w:name w:val="qftext"/>
    <w:basedOn w:val="DefaultParagraphFont"/>
    <w:rsid w:val="00FD7F11"/>
  </w:style>
  <w:style w:type="character" w:customStyle="1" w:styleId="leftidx">
    <w:name w:val="leftidx"/>
    <w:basedOn w:val="DefaultParagraphFont"/>
    <w:rsid w:val="00FD7F11"/>
  </w:style>
  <w:style w:type="paragraph" w:customStyle="1" w:styleId="NotUnderlined">
    <w:name w:val="Not Underlined"/>
    <w:basedOn w:val="Normal"/>
    <w:uiPriority w:val="99"/>
    <w:qFormat/>
    <w:rsid w:val="00FD7F11"/>
    <w:pPr>
      <w:spacing w:after="0" w:line="240" w:lineRule="auto"/>
    </w:pPr>
    <w:rPr>
      <w:rFonts w:ascii="Century Gothic" w:hAnsi="Century Gothic"/>
      <w:szCs w:val="20"/>
    </w:rPr>
  </w:style>
  <w:style w:type="paragraph" w:customStyle="1" w:styleId="width100">
    <w:name w:val="width100"/>
    <w:basedOn w:val="Normal"/>
    <w:uiPriority w:val="99"/>
    <w:qFormat/>
    <w:rsid w:val="00FD7F11"/>
    <w:pPr>
      <w:spacing w:before="100" w:beforeAutospacing="1" w:after="100" w:afterAutospacing="1" w:line="240" w:lineRule="auto"/>
    </w:pPr>
  </w:style>
  <w:style w:type="character" w:customStyle="1" w:styleId="eventtitle">
    <w:name w:val="eventtitle"/>
    <w:basedOn w:val="DefaultParagraphFont"/>
    <w:rsid w:val="00FD7F11"/>
  </w:style>
  <w:style w:type="character" w:customStyle="1" w:styleId="eventsubtitle">
    <w:name w:val="eventsubtitle"/>
    <w:basedOn w:val="DefaultParagraphFont"/>
    <w:rsid w:val="00FD7F11"/>
  </w:style>
  <w:style w:type="character" w:customStyle="1" w:styleId="eventdate">
    <w:name w:val="eventdate"/>
    <w:basedOn w:val="DefaultParagraphFont"/>
    <w:rsid w:val="00FD7F11"/>
  </w:style>
  <w:style w:type="character" w:customStyle="1" w:styleId="legend">
    <w:name w:val="legend"/>
    <w:basedOn w:val="DefaultParagraphFont"/>
    <w:rsid w:val="00FD7F11"/>
  </w:style>
  <w:style w:type="character" w:customStyle="1" w:styleId="slug-elocation">
    <w:name w:val="slug-elocation"/>
    <w:basedOn w:val="DefaultParagraphFont"/>
    <w:rsid w:val="00FD7F11"/>
  </w:style>
  <w:style w:type="character" w:customStyle="1" w:styleId="fu-autorenangabe-fu-beschreibung">
    <w:name w:val="fu-autorenangabe-fu-beschreibung"/>
    <w:rsid w:val="00FD7F11"/>
  </w:style>
  <w:style w:type="paragraph" w:customStyle="1" w:styleId="introshadow">
    <w:name w:val="intro_shadow"/>
    <w:basedOn w:val="Normal"/>
    <w:uiPriority w:val="99"/>
    <w:qFormat/>
    <w:rsid w:val="00FD7F11"/>
    <w:pPr>
      <w:spacing w:before="100" w:beforeAutospacing="1" w:after="100" w:afterAutospacing="1" w:line="240" w:lineRule="auto"/>
    </w:pPr>
  </w:style>
  <w:style w:type="paragraph" w:customStyle="1" w:styleId="articleintro">
    <w:name w:val="articleintro"/>
    <w:basedOn w:val="Normal"/>
    <w:uiPriority w:val="99"/>
    <w:qFormat/>
    <w:rsid w:val="00FD7F11"/>
    <w:pPr>
      <w:spacing w:before="100" w:beforeAutospacing="1" w:after="100" w:afterAutospacing="1" w:line="240" w:lineRule="auto"/>
    </w:pPr>
  </w:style>
  <w:style w:type="character" w:customStyle="1" w:styleId="commentscontainer">
    <w:name w:val="comments_container"/>
    <w:basedOn w:val="DefaultParagraphFont"/>
    <w:rsid w:val="00FD7F11"/>
  </w:style>
  <w:style w:type="paragraph" w:customStyle="1" w:styleId="Caption40">
    <w:name w:val="Caption4"/>
    <w:basedOn w:val="Normal"/>
    <w:uiPriority w:val="99"/>
    <w:qFormat/>
    <w:rsid w:val="00FD7F11"/>
    <w:pPr>
      <w:spacing w:before="100" w:beforeAutospacing="1" w:after="100" w:afterAutospacing="1" w:line="240" w:lineRule="auto"/>
    </w:pPr>
  </w:style>
  <w:style w:type="paragraph" w:customStyle="1" w:styleId="publishedon">
    <w:name w:val="published_on"/>
    <w:basedOn w:val="Normal"/>
    <w:uiPriority w:val="99"/>
    <w:qFormat/>
    <w:rsid w:val="00FD7F11"/>
    <w:pPr>
      <w:spacing w:before="100" w:beforeAutospacing="1" w:after="100" w:afterAutospacing="1" w:line="240" w:lineRule="auto"/>
    </w:pPr>
  </w:style>
  <w:style w:type="character" w:customStyle="1" w:styleId="hparticlefooter">
    <w:name w:val="hparticlefooter"/>
    <w:basedOn w:val="DefaultParagraphFont"/>
    <w:rsid w:val="00FD7F11"/>
  </w:style>
  <w:style w:type="table" w:customStyle="1" w:styleId="TableGrid2">
    <w:name w:val="Table Grid2"/>
    <w:basedOn w:val="TableNormal"/>
    <w:next w:val="TableGrid"/>
    <w:rsid w:val="00FD7F1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file-data">
    <w:name w:val="profile-data"/>
    <w:basedOn w:val="DefaultParagraphFont"/>
    <w:rsid w:val="00FD7F11"/>
  </w:style>
  <w:style w:type="character" w:customStyle="1" w:styleId="BlockCharCharCharCharChar">
    <w:name w:val="Block Char Char Char Char Char"/>
    <w:aliases w:val="Block Char Char Char Char Char Char Char Char,Block Char Char Char Char Char Char Char1"/>
    <w:basedOn w:val="DefaultParagraphFont"/>
    <w:rsid w:val="00FD7F11"/>
    <w:rPr>
      <w:rFonts w:cs="Arial"/>
      <w:b/>
      <w:bCs/>
      <w:smallCaps/>
      <w:color w:val="000000"/>
      <w:kern w:val="32"/>
      <w:position w:val="16"/>
      <w:sz w:val="40"/>
      <w:szCs w:val="32"/>
      <w:lang w:val="en-US" w:eastAsia="en-US" w:bidi="ar-SA"/>
    </w:rPr>
  </w:style>
  <w:style w:type="paragraph" w:customStyle="1" w:styleId="CiteEmphasis">
    <w:name w:val="Cite/Emphasis"/>
    <w:basedOn w:val="Normal"/>
    <w:link w:val="CiteEmphasisChar"/>
    <w:qFormat/>
    <w:rsid w:val="00FD7F11"/>
    <w:pPr>
      <w:spacing w:after="0" w:line="240" w:lineRule="auto"/>
    </w:pPr>
    <w:rPr>
      <w:b/>
      <w:color w:val="000000"/>
      <w:u w:val="single"/>
    </w:rPr>
  </w:style>
  <w:style w:type="character" w:customStyle="1" w:styleId="CiteEmphasisChar">
    <w:name w:val="Cite/Emphasis Char"/>
    <w:basedOn w:val="DefaultParagraphFont"/>
    <w:link w:val="CiteEmphasis"/>
    <w:rsid w:val="00FD7F11"/>
    <w:rPr>
      <w:rFonts w:ascii="Calibri" w:hAnsi="Calibri"/>
      <w:b/>
      <w:color w:val="000000"/>
      <w:u w:val="single"/>
    </w:rPr>
  </w:style>
  <w:style w:type="character" w:customStyle="1" w:styleId="ReadText">
    <w:name w:val="Read Text"/>
    <w:basedOn w:val="DefaultParagraphFont"/>
    <w:rsid w:val="00FD7F11"/>
    <w:rPr>
      <w:rFonts w:ascii="Times New Roman" w:hAnsi="Times New Roman"/>
      <w:b/>
      <w:bCs/>
      <w:sz w:val="24"/>
      <w:u w:val="single"/>
    </w:rPr>
  </w:style>
  <w:style w:type="paragraph" w:customStyle="1" w:styleId="Styleunread8pt">
    <w:name w:val="Style unread + 8 pt"/>
    <w:basedOn w:val="Normal"/>
    <w:link w:val="Styleunread8ptChar"/>
    <w:qFormat/>
    <w:rsid w:val="00FD7F11"/>
    <w:pPr>
      <w:spacing w:after="0" w:line="240" w:lineRule="auto"/>
    </w:pPr>
    <w:rPr>
      <w:color w:val="000000"/>
    </w:rPr>
  </w:style>
  <w:style w:type="character" w:customStyle="1" w:styleId="Styleunread8ptChar">
    <w:name w:val="Style unread + 8 pt Char"/>
    <w:basedOn w:val="DefaultParagraphFont"/>
    <w:link w:val="Styleunread8pt"/>
    <w:rsid w:val="00FD7F11"/>
    <w:rPr>
      <w:rFonts w:ascii="Calibri" w:hAnsi="Calibri"/>
      <w:color w:val="000000"/>
    </w:rPr>
  </w:style>
  <w:style w:type="character" w:customStyle="1" w:styleId="main">
    <w:name w:val="main"/>
    <w:basedOn w:val="DefaultParagraphFont"/>
    <w:rsid w:val="00FD7F11"/>
  </w:style>
  <w:style w:type="character" w:customStyle="1" w:styleId="textunderlineCharChar">
    <w:name w:val="text underline Char Char"/>
    <w:basedOn w:val="DefaultParagraphFont"/>
    <w:rsid w:val="00FD7F11"/>
    <w:rPr>
      <w:rFonts w:ascii="Garamond" w:hAnsi="Garamond"/>
      <w:color w:val="000000"/>
      <w:u w:val="single"/>
    </w:rPr>
  </w:style>
  <w:style w:type="paragraph" w:customStyle="1" w:styleId="ekprop-p">
    <w:name w:val="ekprop-p"/>
    <w:basedOn w:val="Normal"/>
    <w:uiPriority w:val="99"/>
    <w:qFormat/>
    <w:rsid w:val="00FD7F11"/>
    <w:pPr>
      <w:spacing w:before="100" w:beforeAutospacing="1" w:after="100" w:afterAutospacing="1" w:line="240" w:lineRule="auto"/>
    </w:pPr>
    <w:rPr>
      <w:color w:val="58585B"/>
      <w:szCs w:val="16"/>
    </w:rPr>
  </w:style>
  <w:style w:type="paragraph" w:customStyle="1" w:styleId="ShrinkCharChar">
    <w:name w:val="Shrink Char Char"/>
    <w:link w:val="ShrinkCharCharChar"/>
    <w:qFormat/>
    <w:rsid w:val="00FD7F11"/>
    <w:pPr>
      <w:spacing w:after="0" w:line="240" w:lineRule="auto"/>
      <w:ind w:left="288" w:right="288"/>
    </w:pPr>
    <w:rPr>
      <w:rFonts w:ascii="Times New Roman" w:eastAsia="Times New Roman" w:hAnsi="Times New Roman" w:cs="Times New Roman"/>
      <w:color w:val="000000"/>
      <w:sz w:val="12"/>
      <w:szCs w:val="24"/>
    </w:rPr>
  </w:style>
  <w:style w:type="character" w:customStyle="1" w:styleId="ShrinkCharCharChar">
    <w:name w:val="Shrink Char Char Char"/>
    <w:basedOn w:val="DefaultParagraphFont"/>
    <w:link w:val="ShrinkCharChar"/>
    <w:rsid w:val="00FD7F11"/>
    <w:rPr>
      <w:rFonts w:ascii="Times New Roman" w:eastAsia="Times New Roman" w:hAnsi="Times New Roman" w:cs="Times New Roman"/>
      <w:color w:val="000000"/>
      <w:sz w:val="12"/>
      <w:szCs w:val="24"/>
    </w:rPr>
  </w:style>
  <w:style w:type="paragraph" w:customStyle="1" w:styleId="SmalltextChar1">
    <w:name w:val="Smalltext Char"/>
    <w:basedOn w:val="Normal"/>
    <w:link w:val="SmalltextCharChar"/>
    <w:qFormat/>
    <w:rsid w:val="00FD7F11"/>
    <w:pPr>
      <w:spacing w:after="0" w:line="240" w:lineRule="auto"/>
    </w:pPr>
    <w:rPr>
      <w:color w:val="000000"/>
    </w:rPr>
  </w:style>
  <w:style w:type="character" w:customStyle="1" w:styleId="SmalltextCharChar">
    <w:name w:val="Smalltext Char Char"/>
    <w:basedOn w:val="DefaultParagraphFont"/>
    <w:link w:val="SmalltextChar1"/>
    <w:rsid w:val="00FD7F11"/>
    <w:rPr>
      <w:rFonts w:ascii="Calibri" w:hAnsi="Calibri"/>
      <w:color w:val="000000"/>
    </w:rPr>
  </w:style>
  <w:style w:type="character" w:customStyle="1" w:styleId="FullCiteCharChar">
    <w:name w:val="Full Cite Char Char"/>
    <w:basedOn w:val="DefaultParagraphFont"/>
    <w:rsid w:val="00FD7F11"/>
    <w:rPr>
      <w:rFonts w:ascii="Georgia" w:hAnsi="Georgia" w:cs="Calibri"/>
      <w:color w:val="000000"/>
      <w:sz w:val="20"/>
      <w:szCs w:val="24"/>
    </w:rPr>
  </w:style>
  <w:style w:type="character" w:customStyle="1" w:styleId="submitted-wrapper">
    <w:name w:val="submitted-wrapper"/>
    <w:basedOn w:val="DefaultParagraphFont"/>
    <w:rsid w:val="00FD7F11"/>
  </w:style>
  <w:style w:type="paragraph" w:customStyle="1" w:styleId="Spacer">
    <w:name w:val="Spacer"/>
    <w:basedOn w:val="Heading1"/>
    <w:link w:val="SpacerChar"/>
    <w:autoRedefine/>
    <w:uiPriority w:val="4"/>
    <w:qFormat/>
    <w:rsid w:val="00FD7F11"/>
    <w:pPr>
      <w:pBdr>
        <w:top w:val="none" w:sz="0" w:space="0" w:color="auto"/>
        <w:left w:val="none" w:sz="0" w:space="0" w:color="auto"/>
        <w:bottom w:val="none" w:sz="0" w:space="0" w:color="auto"/>
        <w:right w:val="none" w:sz="0" w:space="0" w:color="auto"/>
      </w:pBdr>
      <w:spacing w:before="480" w:line="240" w:lineRule="auto"/>
    </w:pPr>
    <w:rPr>
      <w:bCs/>
      <w:caps/>
      <w:sz w:val="24"/>
    </w:rPr>
  </w:style>
  <w:style w:type="character" w:customStyle="1" w:styleId="SpacerChar">
    <w:name w:val="Spacer Char"/>
    <w:basedOn w:val="DefaultParagraphFont"/>
    <w:link w:val="Spacer"/>
    <w:uiPriority w:val="4"/>
    <w:rsid w:val="00FD7F11"/>
    <w:rPr>
      <w:rFonts w:ascii="Calibri" w:eastAsiaTheme="majorEastAsia" w:hAnsi="Calibri" w:cstheme="majorBidi"/>
      <w:b/>
      <w:bCs/>
      <w:caps/>
      <w:sz w:val="24"/>
      <w:szCs w:val="32"/>
    </w:rPr>
  </w:style>
  <w:style w:type="paragraph" w:customStyle="1" w:styleId="CardFormatCharCharCharCharCharChar">
    <w:name w:val="Card Format Char Char Char Char Char Char"/>
    <w:basedOn w:val="Normal"/>
    <w:uiPriority w:val="99"/>
    <w:qFormat/>
    <w:rsid w:val="00FD7F11"/>
    <w:pPr>
      <w:widowControl w:val="0"/>
      <w:autoSpaceDE w:val="0"/>
      <w:autoSpaceDN w:val="0"/>
      <w:adjustRightInd w:val="0"/>
      <w:spacing w:after="0" w:line="240" w:lineRule="auto"/>
    </w:pPr>
    <w:rPr>
      <w:rFonts w:eastAsia="Times New Roman"/>
      <w:color w:val="000000"/>
      <w:sz w:val="18"/>
      <w:szCs w:val="18"/>
    </w:rPr>
  </w:style>
  <w:style w:type="character" w:customStyle="1" w:styleId="the-author">
    <w:name w:val="the-author"/>
    <w:basedOn w:val="DefaultParagraphFont"/>
    <w:rsid w:val="00FD7F11"/>
  </w:style>
  <w:style w:type="character" w:customStyle="1" w:styleId="top-publish">
    <w:name w:val="top-publish"/>
    <w:basedOn w:val="DefaultParagraphFont"/>
    <w:rsid w:val="00FD7F11"/>
  </w:style>
  <w:style w:type="character" w:customStyle="1" w:styleId="byline-italic">
    <w:name w:val="byline-italic"/>
    <w:basedOn w:val="DefaultParagraphFont"/>
    <w:rsid w:val="00FD7F11"/>
  </w:style>
  <w:style w:type="paragraph" w:customStyle="1" w:styleId="infuse">
    <w:name w:val="infuse"/>
    <w:basedOn w:val="Normal"/>
    <w:uiPriority w:val="99"/>
    <w:qFormat/>
    <w:rsid w:val="00FD7F11"/>
    <w:pPr>
      <w:spacing w:before="100" w:beforeAutospacing="1" w:after="100" w:afterAutospacing="1" w:line="240" w:lineRule="auto"/>
    </w:pPr>
    <w:rPr>
      <w:rFonts w:ascii="Times" w:hAnsi="Times"/>
      <w:szCs w:val="20"/>
    </w:rPr>
  </w:style>
  <w:style w:type="character" w:customStyle="1" w:styleId="CardUnderlinedCharChar0">
    <w:name w:val="Card Underlined Char Char"/>
    <w:rsid w:val="00FD7F11"/>
    <w:rPr>
      <w:rFonts w:ascii="Arial Narrow" w:hAnsi="Arial Narrow"/>
      <w:sz w:val="22"/>
      <w:szCs w:val="24"/>
      <w:u w:val="single"/>
      <w:lang w:val="en-US" w:eastAsia="en-US" w:bidi="ar-SA"/>
    </w:rPr>
  </w:style>
  <w:style w:type="character" w:customStyle="1" w:styleId="gd">
    <w:name w:val="gd"/>
    <w:basedOn w:val="DefaultParagraphFont"/>
    <w:rsid w:val="00FD7F11"/>
  </w:style>
  <w:style w:type="character" w:customStyle="1" w:styleId="g3">
    <w:name w:val="g3"/>
    <w:basedOn w:val="DefaultParagraphFont"/>
    <w:rsid w:val="00FD7F11"/>
  </w:style>
  <w:style w:type="character" w:customStyle="1" w:styleId="hb">
    <w:name w:val="hb"/>
    <w:basedOn w:val="DefaultParagraphFont"/>
    <w:rsid w:val="00FD7F11"/>
  </w:style>
  <w:style w:type="character" w:customStyle="1" w:styleId="g2">
    <w:name w:val="g2"/>
    <w:basedOn w:val="DefaultParagraphFont"/>
    <w:rsid w:val="00FD7F11"/>
  </w:style>
  <w:style w:type="character" w:customStyle="1" w:styleId="nameplatehead">
    <w:name w:val="nameplatehead"/>
    <w:basedOn w:val="DefaultParagraphFont"/>
    <w:rsid w:val="00FD7F11"/>
  </w:style>
  <w:style w:type="character" w:customStyle="1" w:styleId="nameplatelink">
    <w:name w:val="nameplatelink"/>
    <w:basedOn w:val="DefaultParagraphFont"/>
    <w:rsid w:val="00FD7F11"/>
  </w:style>
  <w:style w:type="paragraph" w:customStyle="1" w:styleId="calibre8">
    <w:name w:val="calibre8"/>
    <w:basedOn w:val="Normal"/>
    <w:uiPriority w:val="99"/>
    <w:qFormat/>
    <w:rsid w:val="00FD7F11"/>
    <w:pPr>
      <w:spacing w:before="30" w:after="30" w:line="240" w:lineRule="auto"/>
      <w:jc w:val="both"/>
    </w:pPr>
    <w:rPr>
      <w:rFonts w:eastAsia="Times New Roman"/>
      <w:sz w:val="17"/>
      <w:szCs w:val="17"/>
    </w:rPr>
  </w:style>
  <w:style w:type="character" w:customStyle="1" w:styleId="m340327140930436083gmail-styleunderline">
    <w:name w:val="m_340327140930436083gmail-styleunderline"/>
    <w:basedOn w:val="DefaultParagraphFont"/>
    <w:rsid w:val="00FD7F11"/>
  </w:style>
  <w:style w:type="character" w:customStyle="1" w:styleId="djhat-arrow">
    <w:name w:val="djhat-arrow"/>
    <w:basedOn w:val="DefaultParagraphFont"/>
    <w:rsid w:val="00FD7F11"/>
  </w:style>
  <w:style w:type="character" w:customStyle="1" w:styleId="mname">
    <w:name w:val="mname"/>
    <w:basedOn w:val="DefaultParagraphFont"/>
    <w:rsid w:val="00FD7F11"/>
  </w:style>
  <w:style w:type="character" w:customStyle="1" w:styleId="mvalue">
    <w:name w:val="mvalue"/>
    <w:basedOn w:val="DefaultParagraphFont"/>
    <w:rsid w:val="00FD7F11"/>
  </w:style>
  <w:style w:type="character" w:customStyle="1" w:styleId="mchange">
    <w:name w:val="mchange"/>
    <w:basedOn w:val="DefaultParagraphFont"/>
    <w:rsid w:val="00FD7F11"/>
  </w:style>
  <w:style w:type="character" w:customStyle="1" w:styleId="categoryaside">
    <w:name w:val="category__aside"/>
    <w:basedOn w:val="DefaultParagraphFont"/>
    <w:rsid w:val="00FD7F11"/>
  </w:style>
  <w:style w:type="character" w:customStyle="1" w:styleId="article-breadcrumb-wrapper">
    <w:name w:val="article-breadcrumb-wrapper"/>
    <w:basedOn w:val="DefaultParagraphFont"/>
    <w:rsid w:val="00FD7F11"/>
  </w:style>
  <w:style w:type="character" w:customStyle="1" w:styleId="wsj-article-caption-content">
    <w:name w:val="wsj-article-caption-content"/>
    <w:basedOn w:val="DefaultParagraphFont"/>
    <w:rsid w:val="00FD7F11"/>
  </w:style>
  <w:style w:type="character" w:customStyle="1" w:styleId="wsj-article-credit">
    <w:name w:val="wsj-article-credit"/>
    <w:basedOn w:val="DefaultParagraphFont"/>
    <w:rsid w:val="00FD7F11"/>
  </w:style>
  <w:style w:type="character" w:customStyle="1" w:styleId="wsj-article-credit-tag">
    <w:name w:val="wsj-article-credit-tag"/>
    <w:basedOn w:val="DefaultParagraphFont"/>
    <w:rsid w:val="00FD7F11"/>
  </w:style>
  <w:style w:type="character" w:customStyle="1" w:styleId="commentscounticon">
    <w:name w:val="comments_count_icon"/>
    <w:basedOn w:val="DefaultParagraphFont"/>
    <w:rsid w:val="00FD7F11"/>
  </w:style>
  <w:style w:type="character" w:customStyle="1" w:styleId="comments-count-word">
    <w:name w:val="comments-count-word"/>
    <w:basedOn w:val="DefaultParagraphFont"/>
    <w:rsid w:val="00FD7F11"/>
  </w:style>
  <w:style w:type="character" w:customStyle="1" w:styleId="company-name-type">
    <w:name w:val="company-name-type"/>
    <w:basedOn w:val="DefaultParagraphFont"/>
    <w:rsid w:val="00FD7F11"/>
  </w:style>
  <w:style w:type="character" w:customStyle="1" w:styleId="nav-prevnext-lbl">
    <w:name w:val="nav-prevnext-lbl"/>
    <w:basedOn w:val="DefaultParagraphFont"/>
    <w:rsid w:val="00FD7F11"/>
  </w:style>
  <w:style w:type="character" w:customStyle="1" w:styleId="nav-prevnext-hed">
    <w:name w:val="nav-prevnext-hed"/>
    <w:basedOn w:val="DefaultParagraphFont"/>
    <w:rsid w:val="00FD7F11"/>
  </w:style>
  <w:style w:type="character" w:customStyle="1" w:styleId="readcomments">
    <w:name w:val="readcomments"/>
    <w:basedOn w:val="DefaultParagraphFont"/>
    <w:rsid w:val="00FD7F11"/>
  </w:style>
  <w:style w:type="character" w:customStyle="1" w:styleId="selected-edition">
    <w:name w:val="selected-edition"/>
    <w:basedOn w:val="DefaultParagraphFont"/>
    <w:rsid w:val="00FD7F11"/>
  </w:style>
  <w:style w:type="character" w:customStyle="1" w:styleId="rotate">
    <w:name w:val="rotate"/>
    <w:basedOn w:val="DefaultParagraphFont"/>
    <w:rsid w:val="00FD7F11"/>
  </w:style>
  <w:style w:type="paragraph" w:customStyle="1" w:styleId="column-name">
    <w:name w:val="column-name"/>
    <w:basedOn w:val="Normal"/>
    <w:rsid w:val="00FD7F11"/>
    <w:pPr>
      <w:spacing w:before="100" w:beforeAutospacing="1" w:after="100" w:afterAutospacing="1" w:line="240" w:lineRule="auto"/>
    </w:pPr>
    <w:rPr>
      <w:rFonts w:ascii="Times" w:hAnsi="Times"/>
      <w:sz w:val="20"/>
      <w:szCs w:val="20"/>
    </w:rPr>
  </w:style>
  <w:style w:type="character" w:customStyle="1" w:styleId="m-8082899869479211226gmail-styleunderline">
    <w:name w:val="m_-8082899869479211226gmail-styleunderline"/>
    <w:basedOn w:val="DefaultParagraphFont"/>
    <w:rsid w:val="00FD7F11"/>
  </w:style>
  <w:style w:type="character" w:customStyle="1" w:styleId="tl8wme">
    <w:name w:val="tl8wme"/>
    <w:basedOn w:val="DefaultParagraphFont"/>
    <w:rsid w:val="00FD7F11"/>
  </w:style>
  <w:style w:type="character" w:customStyle="1" w:styleId="CardStyleChar">
    <w:name w:val="Card Style Char"/>
    <w:link w:val="CardStyle"/>
    <w:locked/>
    <w:rsid w:val="00FD7F11"/>
    <w:rPr>
      <w:rFonts w:ascii="Calibri" w:eastAsia="Times New Roman" w:hAnsi="Calibri"/>
      <w:sz w:val="20"/>
    </w:rPr>
  </w:style>
  <w:style w:type="character" w:customStyle="1" w:styleId="SmallSizeParagraphChar">
    <w:name w:val="Small Size Paragraph Char"/>
    <w:link w:val="SmallSizeParagraph"/>
    <w:locked/>
    <w:rsid w:val="00FD7F11"/>
    <w:rPr>
      <w:rFonts w:eastAsia="Calibri"/>
      <w:sz w:val="16"/>
      <w:szCs w:val="16"/>
    </w:rPr>
  </w:style>
  <w:style w:type="paragraph" w:customStyle="1" w:styleId="SmallSizeParagraph">
    <w:name w:val="Small Size Paragraph"/>
    <w:basedOn w:val="Normal"/>
    <w:link w:val="SmallSizeParagraphChar"/>
    <w:qFormat/>
    <w:rsid w:val="00FD7F11"/>
    <w:pPr>
      <w:spacing w:after="0" w:line="240" w:lineRule="auto"/>
    </w:pPr>
    <w:rPr>
      <w:rFonts w:asciiTheme="minorHAnsi" w:eastAsia="Calibri" w:hAnsiTheme="minorHAnsi"/>
      <w:sz w:val="16"/>
      <w:szCs w:val="16"/>
    </w:rPr>
  </w:style>
  <w:style w:type="character" w:customStyle="1" w:styleId="StylecardLatinVerdana-BoldUnderlineChar">
    <w:name w:val="Style card + (Latin) Verdana-Bold Underline Char"/>
    <w:basedOn w:val="cardChar"/>
    <w:link w:val="StylecardLatinVerdana-BoldUnderline"/>
    <w:locked/>
    <w:rsid w:val="00FD7F11"/>
    <w:rPr>
      <w:rFonts w:ascii="Calibri" w:eastAsia="SimSun" w:hAnsi="Calibri" w:cs="Calibri"/>
      <w:kern w:val="32"/>
      <w:sz w:val="24"/>
      <w:szCs w:val="20"/>
      <w:u w:val="single"/>
      <w:lang w:val="x-none" w:eastAsia="zh-CN"/>
    </w:rPr>
  </w:style>
  <w:style w:type="paragraph" w:customStyle="1" w:styleId="StylecardLatinVerdana-BoldUnderline">
    <w:name w:val="Style card + (Latin) Verdana-Bold Underline"/>
    <w:basedOn w:val="Normal"/>
    <w:link w:val="StylecardLatinVerdana-BoldUnderlineChar"/>
    <w:qFormat/>
    <w:rsid w:val="00FD7F11"/>
    <w:pPr>
      <w:spacing w:after="0" w:line="240" w:lineRule="auto"/>
      <w:ind w:left="288" w:right="288"/>
    </w:pPr>
    <w:rPr>
      <w:rFonts w:eastAsia="SimSun" w:cs="Calibri"/>
      <w:kern w:val="32"/>
      <w:sz w:val="24"/>
      <w:szCs w:val="20"/>
      <w:u w:val="single"/>
      <w:lang w:val="x-none" w:eastAsia="zh-CN"/>
    </w:rPr>
  </w:style>
  <w:style w:type="character" w:customStyle="1" w:styleId="StyleCardText9ptChar">
    <w:name w:val="Style Card Text + 9 pt Char"/>
    <w:basedOn w:val="DefaultParagraphFont"/>
    <w:link w:val="StyleCardText9pt"/>
    <w:locked/>
    <w:rsid w:val="00FD7F11"/>
    <w:rPr>
      <w:rFonts w:eastAsia="Calibri"/>
    </w:rPr>
  </w:style>
  <w:style w:type="paragraph" w:customStyle="1" w:styleId="StyleCardText9pt">
    <w:name w:val="Style Card Text + 9 pt"/>
    <w:basedOn w:val="Normal"/>
    <w:link w:val="StyleCardText9ptChar"/>
    <w:qFormat/>
    <w:rsid w:val="00FD7F11"/>
    <w:pPr>
      <w:spacing w:after="200" w:line="240" w:lineRule="auto"/>
      <w:contextualSpacing/>
    </w:pPr>
    <w:rPr>
      <w:rFonts w:asciiTheme="minorHAnsi" w:eastAsia="Calibri" w:hAnsiTheme="minorHAnsi"/>
    </w:rPr>
  </w:style>
  <w:style w:type="character" w:customStyle="1" w:styleId="UnderlineSChar">
    <w:name w:val="Underline S Char"/>
    <w:link w:val="UnderlineS"/>
    <w:locked/>
    <w:rsid w:val="00FD7F11"/>
    <w:rPr>
      <w:rFonts w:eastAsia="Calibri"/>
      <w:u w:val="single"/>
      <w:lang w:val="x-none" w:eastAsia="zh-CN"/>
    </w:rPr>
  </w:style>
  <w:style w:type="paragraph" w:customStyle="1" w:styleId="UnderlineS">
    <w:name w:val="Underline S"/>
    <w:basedOn w:val="Normal"/>
    <w:link w:val="UnderlineSChar"/>
    <w:qFormat/>
    <w:rsid w:val="00FD7F11"/>
    <w:pPr>
      <w:spacing w:after="200" w:line="240" w:lineRule="auto"/>
    </w:pPr>
    <w:rPr>
      <w:rFonts w:asciiTheme="minorHAnsi" w:eastAsia="Calibri" w:hAnsiTheme="minorHAnsi"/>
      <w:u w:val="single"/>
      <w:lang w:val="x-none" w:eastAsia="zh-CN"/>
    </w:rPr>
  </w:style>
  <w:style w:type="character" w:customStyle="1" w:styleId="TagofCardChar">
    <w:name w:val="Tag of Card Char"/>
    <w:link w:val="TagofCard"/>
    <w:locked/>
    <w:rsid w:val="00FD7F11"/>
    <w:rPr>
      <w:rFonts w:eastAsia="SimSun"/>
      <w:b/>
      <w:color w:val="000000"/>
      <w:sz w:val="28"/>
      <w:szCs w:val="20"/>
      <w:lang w:val="x-none" w:eastAsia="x-none"/>
    </w:rPr>
  </w:style>
  <w:style w:type="paragraph" w:customStyle="1" w:styleId="TagofCard">
    <w:name w:val="Tag of Card"/>
    <w:basedOn w:val="Normaltext0"/>
    <w:next w:val="Normaltext0"/>
    <w:link w:val="TagofCardChar"/>
    <w:autoRedefine/>
    <w:qFormat/>
    <w:rsid w:val="00FD7F11"/>
    <w:pPr>
      <w:ind w:left="432"/>
    </w:pPr>
    <w:rPr>
      <w:rFonts w:asciiTheme="minorHAnsi" w:eastAsia="SimSun" w:hAnsiTheme="minorHAnsi"/>
      <w:b/>
      <w:color w:val="000000"/>
      <w:sz w:val="28"/>
      <w:szCs w:val="20"/>
      <w:lang w:val="x-none" w:eastAsia="x-none"/>
    </w:rPr>
  </w:style>
  <w:style w:type="character" w:customStyle="1" w:styleId="DebatenoramlChar">
    <w:name w:val="Debatenoraml Char"/>
    <w:link w:val="Debatenoraml"/>
    <w:locked/>
    <w:rsid w:val="00FD7F11"/>
    <w:rPr>
      <w:rFonts w:ascii="Times New Roman" w:hAnsi="Times New Roman" w:cs="Times New Roman"/>
    </w:rPr>
  </w:style>
  <w:style w:type="paragraph" w:customStyle="1" w:styleId="Debatenoraml">
    <w:name w:val="Debatenoraml"/>
    <w:basedOn w:val="NoSpacing"/>
    <w:link w:val="DebatenoramlChar"/>
    <w:qFormat/>
    <w:rsid w:val="00FD7F11"/>
    <w:rPr>
      <w:sz w:val="22"/>
    </w:rPr>
  </w:style>
  <w:style w:type="character" w:customStyle="1" w:styleId="QualsChar">
    <w:name w:val="Quals Char"/>
    <w:link w:val="Quals"/>
    <w:locked/>
    <w:rsid w:val="00FD7F11"/>
    <w:rPr>
      <w:rFonts w:eastAsia="Calibri"/>
      <w:sz w:val="18"/>
    </w:rPr>
  </w:style>
  <w:style w:type="paragraph" w:customStyle="1" w:styleId="Quals">
    <w:name w:val="Quals"/>
    <w:basedOn w:val="Normal"/>
    <w:link w:val="QualsChar"/>
    <w:qFormat/>
    <w:rsid w:val="00FD7F11"/>
    <w:pPr>
      <w:spacing w:after="0" w:line="240" w:lineRule="auto"/>
    </w:pPr>
    <w:rPr>
      <w:rFonts w:asciiTheme="minorHAnsi" w:eastAsia="Calibri" w:hAnsiTheme="minorHAnsi"/>
      <w:sz w:val="18"/>
    </w:rPr>
  </w:style>
  <w:style w:type="character" w:customStyle="1" w:styleId="StarredChar">
    <w:name w:val="Starred Char"/>
    <w:link w:val="Starred"/>
    <w:locked/>
    <w:rsid w:val="00FD7F11"/>
    <w:rPr>
      <w:rFonts w:eastAsia="Times New Roman"/>
      <w:b/>
      <w:caps/>
      <w:szCs w:val="28"/>
      <w:u w:val="single"/>
    </w:rPr>
  </w:style>
  <w:style w:type="paragraph" w:customStyle="1" w:styleId="Starred">
    <w:name w:val="Starred"/>
    <w:basedOn w:val="Normal"/>
    <w:link w:val="StarredChar"/>
    <w:qFormat/>
    <w:rsid w:val="00FD7F11"/>
    <w:pPr>
      <w:keepNext/>
      <w:keepLines/>
      <w:pageBreakBefore/>
      <w:spacing w:before="240" w:after="60" w:line="240" w:lineRule="auto"/>
      <w:jc w:val="center"/>
      <w:outlineLvl w:val="0"/>
    </w:pPr>
    <w:rPr>
      <w:rFonts w:asciiTheme="minorHAnsi" w:eastAsia="Times New Roman" w:hAnsiTheme="minorHAnsi"/>
      <w:b/>
      <w:caps/>
      <w:szCs w:val="28"/>
      <w:u w:val="single"/>
    </w:rPr>
  </w:style>
  <w:style w:type="character" w:customStyle="1" w:styleId="NotStarredChar">
    <w:name w:val="NotStarred Char"/>
    <w:link w:val="NotStarred"/>
    <w:locked/>
    <w:rsid w:val="00FD7F11"/>
    <w:rPr>
      <w:rFonts w:eastAsia="Times New Roman"/>
      <w:b/>
      <w:caps/>
      <w:szCs w:val="28"/>
      <w:u w:val="single"/>
    </w:rPr>
  </w:style>
  <w:style w:type="paragraph" w:customStyle="1" w:styleId="NotStarred">
    <w:name w:val="NotStarred"/>
    <w:basedOn w:val="Normal"/>
    <w:link w:val="NotStarredChar"/>
    <w:qFormat/>
    <w:rsid w:val="00FD7F11"/>
    <w:pPr>
      <w:keepNext/>
      <w:keepLines/>
      <w:pageBreakBefore/>
      <w:spacing w:before="240" w:after="60" w:line="240" w:lineRule="auto"/>
      <w:jc w:val="center"/>
      <w:outlineLvl w:val="1"/>
    </w:pPr>
    <w:rPr>
      <w:rFonts w:asciiTheme="minorHAnsi" w:eastAsia="Times New Roman" w:hAnsiTheme="minorHAnsi"/>
      <w:b/>
      <w:caps/>
      <w:szCs w:val="28"/>
      <w:u w:val="single"/>
    </w:rPr>
  </w:style>
  <w:style w:type="character" w:customStyle="1" w:styleId="NewHeading2Char">
    <w:name w:val="NewHeading2 Char"/>
    <w:link w:val="NewHeading2"/>
    <w:locked/>
    <w:rsid w:val="00FD7F11"/>
    <w:rPr>
      <w:rFonts w:eastAsia="Times New Roman"/>
      <w:b/>
      <w:szCs w:val="28"/>
      <w:u w:val="single"/>
    </w:rPr>
  </w:style>
  <w:style w:type="paragraph" w:customStyle="1" w:styleId="NewHeading2">
    <w:name w:val="NewHeading2"/>
    <w:basedOn w:val="Normal"/>
    <w:link w:val="NewHeading2Char"/>
    <w:qFormat/>
    <w:rsid w:val="00FD7F11"/>
    <w:pPr>
      <w:spacing w:before="240" w:after="60" w:line="240" w:lineRule="auto"/>
    </w:pPr>
    <w:rPr>
      <w:rFonts w:asciiTheme="minorHAnsi" w:eastAsia="Times New Roman" w:hAnsiTheme="minorHAnsi"/>
      <w:b/>
      <w:szCs w:val="28"/>
      <w:u w:val="single"/>
    </w:rPr>
  </w:style>
  <w:style w:type="character" w:customStyle="1" w:styleId="StyleCardStyleBlackUnderlineChar">
    <w:name w:val="Style Card Style + Black Underline Char"/>
    <w:link w:val="StyleCardStyleBlackUnderline"/>
    <w:locked/>
    <w:rsid w:val="00FD7F11"/>
    <w:rPr>
      <w:rFonts w:eastAsia="Times New Roman"/>
      <w:color w:val="000000"/>
      <w:u w:val="single"/>
    </w:rPr>
  </w:style>
  <w:style w:type="paragraph" w:customStyle="1" w:styleId="StyleCardStyleBlackUnderline">
    <w:name w:val="Style Card Style + Black Underline"/>
    <w:basedOn w:val="Normal"/>
    <w:link w:val="StyleCardStyleBlackUnderlineChar"/>
    <w:qFormat/>
    <w:rsid w:val="00FD7F11"/>
    <w:pPr>
      <w:spacing w:after="0" w:line="240" w:lineRule="auto"/>
    </w:pPr>
    <w:rPr>
      <w:rFonts w:asciiTheme="minorHAnsi" w:eastAsia="Times New Roman" w:hAnsiTheme="minorHAnsi"/>
      <w:color w:val="000000"/>
      <w:u w:val="single"/>
    </w:rPr>
  </w:style>
  <w:style w:type="character" w:customStyle="1" w:styleId="StylecardThickunderlineChar">
    <w:name w:val="Style card + Thick underline Char"/>
    <w:link w:val="StylecardThickunderline"/>
    <w:locked/>
    <w:rsid w:val="00FD7F11"/>
    <w:rPr>
      <w:rFonts w:eastAsia="SimSun"/>
      <w:u w:val="single"/>
      <w:lang w:eastAsia="zh-CN"/>
    </w:rPr>
  </w:style>
  <w:style w:type="paragraph" w:customStyle="1" w:styleId="StylecardThickunderline">
    <w:name w:val="Style card + Thick underline"/>
    <w:basedOn w:val="Normal"/>
    <w:link w:val="StylecardThickunderlineChar"/>
    <w:qFormat/>
    <w:rsid w:val="00FD7F11"/>
    <w:pPr>
      <w:spacing w:after="0" w:line="240" w:lineRule="auto"/>
      <w:ind w:left="288" w:right="288"/>
    </w:pPr>
    <w:rPr>
      <w:rFonts w:asciiTheme="minorHAnsi" w:eastAsia="SimSun" w:hAnsiTheme="minorHAnsi"/>
      <w:u w:val="single"/>
      <w:lang w:eastAsia="zh-CN"/>
    </w:rPr>
  </w:style>
  <w:style w:type="character" w:customStyle="1" w:styleId="StylecardBoldThickunderlineChar">
    <w:name w:val="Style card + Bold Thick underline Char"/>
    <w:link w:val="StylecardBoldThickunderline"/>
    <w:locked/>
    <w:rsid w:val="00FD7F11"/>
    <w:rPr>
      <w:rFonts w:eastAsia="SimSun"/>
      <w:b/>
      <w:bCs/>
      <w:u w:val="single"/>
      <w:lang w:eastAsia="zh-CN"/>
    </w:rPr>
  </w:style>
  <w:style w:type="paragraph" w:customStyle="1" w:styleId="StylecardBoldThickunderline">
    <w:name w:val="Style card + Bold Thick underline"/>
    <w:basedOn w:val="Normal"/>
    <w:link w:val="StylecardBoldThickunderlineChar"/>
    <w:qFormat/>
    <w:rsid w:val="00FD7F11"/>
    <w:pPr>
      <w:spacing w:after="0" w:line="240" w:lineRule="auto"/>
      <w:ind w:left="288" w:right="288"/>
    </w:pPr>
    <w:rPr>
      <w:rFonts w:asciiTheme="minorHAnsi" w:eastAsia="SimSun" w:hAnsiTheme="minorHAnsi"/>
      <w:b/>
      <w:bCs/>
      <w:u w:val="single"/>
      <w:lang w:eastAsia="zh-CN"/>
    </w:rPr>
  </w:style>
  <w:style w:type="character" w:customStyle="1" w:styleId="MTDisplayEquationChar">
    <w:name w:val="MTDisplayEquation Char"/>
    <w:link w:val="MTDisplayEquation"/>
    <w:locked/>
    <w:rsid w:val="00FD7F11"/>
    <w:rPr>
      <w:rFonts w:eastAsia="Times New Roman"/>
      <w:bCs/>
      <w:lang w:bidi="he-IL"/>
    </w:rPr>
  </w:style>
  <w:style w:type="paragraph" w:customStyle="1" w:styleId="MTDisplayEquation">
    <w:name w:val="MTDisplayEquation"/>
    <w:basedOn w:val="Normal"/>
    <w:next w:val="Normal"/>
    <w:link w:val="MTDisplayEquationChar"/>
    <w:qFormat/>
    <w:rsid w:val="00FD7F11"/>
    <w:pPr>
      <w:tabs>
        <w:tab w:val="center" w:pos="5120"/>
        <w:tab w:val="right" w:pos="10220"/>
      </w:tabs>
      <w:spacing w:after="0" w:line="240" w:lineRule="auto"/>
    </w:pPr>
    <w:rPr>
      <w:rFonts w:asciiTheme="minorHAnsi" w:eastAsia="Times New Roman" w:hAnsiTheme="minorHAnsi"/>
      <w:bCs/>
      <w:lang w:bidi="he-IL"/>
    </w:rPr>
  </w:style>
  <w:style w:type="character" w:customStyle="1" w:styleId="StyleBoldUnderlineTimesNewRomanChar">
    <w:name w:val="Style Bold Underline + Times New Roman Char"/>
    <w:link w:val="StyleBoldUnderlineTimesNewRoman"/>
    <w:locked/>
    <w:rsid w:val="00FD7F11"/>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FD7F11"/>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FD7F11"/>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FD7F11"/>
    <w:pPr>
      <w:spacing w:after="200" w:line="240" w:lineRule="auto"/>
    </w:pPr>
    <w:rPr>
      <w:rFonts w:ascii="Calibri" w:eastAsia="Calibri" w:hAnsi="Calibri" w:cs="Times New Roman"/>
      <w:sz w:val="20"/>
      <w:szCs w:val="20"/>
      <w:u w:val="single"/>
    </w:rPr>
  </w:style>
  <w:style w:type="paragraph" w:customStyle="1" w:styleId="msolistparagraphcxspfirst">
    <w:name w:val="msolistparagraphcxspfirst"/>
    <w:basedOn w:val="Normal"/>
    <w:uiPriority w:val="99"/>
    <w:qFormat/>
    <w:rsid w:val="00FD7F11"/>
    <w:pPr>
      <w:spacing w:before="100" w:beforeAutospacing="1" w:after="100" w:afterAutospacing="1" w:line="240" w:lineRule="auto"/>
    </w:pPr>
    <w:rPr>
      <w:rFonts w:eastAsia="Times New Roman"/>
      <w:sz w:val="24"/>
    </w:rPr>
  </w:style>
  <w:style w:type="paragraph" w:customStyle="1" w:styleId="BriefTitle2">
    <w:name w:val="Brief Title 2"/>
    <w:basedOn w:val="BriefTitle"/>
    <w:uiPriority w:val="99"/>
    <w:qFormat/>
    <w:rsid w:val="00FD7F11"/>
    <w:pPr>
      <w:spacing w:before="0" w:after="160"/>
      <w:jc w:val="center"/>
      <w:outlineLvl w:val="9"/>
    </w:pPr>
    <w:rPr>
      <w:rFonts w:ascii="Georgia" w:eastAsia="Times New Roman" w:hAnsi="Georgia"/>
      <w:caps/>
      <w:kern w:val="0"/>
      <w:sz w:val="24"/>
      <w:szCs w:val="24"/>
    </w:rPr>
  </w:style>
  <w:style w:type="paragraph" w:customStyle="1" w:styleId="p0">
    <w:name w:val="p0"/>
    <w:basedOn w:val="Normal"/>
    <w:uiPriority w:val="99"/>
    <w:qFormat/>
    <w:rsid w:val="00FD7F11"/>
    <w:pPr>
      <w:spacing w:before="100" w:beforeAutospacing="1" w:after="100" w:afterAutospacing="1" w:line="240" w:lineRule="auto"/>
    </w:pPr>
    <w:rPr>
      <w:rFonts w:eastAsia="Times New Roman"/>
      <w:sz w:val="24"/>
    </w:rPr>
  </w:style>
  <w:style w:type="paragraph" w:customStyle="1" w:styleId="CM32">
    <w:name w:val="CM3+2"/>
    <w:basedOn w:val="Normal"/>
    <w:next w:val="Normal"/>
    <w:uiPriority w:val="99"/>
    <w:qFormat/>
    <w:rsid w:val="00FD7F11"/>
    <w:pPr>
      <w:autoSpaceDE w:val="0"/>
      <w:autoSpaceDN w:val="0"/>
      <w:adjustRightInd w:val="0"/>
      <w:spacing w:after="0" w:line="240" w:lineRule="atLeast"/>
    </w:pPr>
    <w:rPr>
      <w:rFonts w:eastAsia="Calibri"/>
      <w:sz w:val="24"/>
    </w:rPr>
  </w:style>
  <w:style w:type="paragraph" w:customStyle="1" w:styleId="font-null">
    <w:name w:val="font-null"/>
    <w:basedOn w:val="Normal"/>
    <w:uiPriority w:val="99"/>
    <w:qFormat/>
    <w:rsid w:val="00FD7F11"/>
    <w:pPr>
      <w:spacing w:before="100" w:beforeAutospacing="1" w:after="100" w:afterAutospacing="1" w:line="240" w:lineRule="auto"/>
    </w:pPr>
    <w:rPr>
      <w:rFonts w:eastAsia="Times New Roman"/>
      <w:sz w:val="24"/>
    </w:rPr>
  </w:style>
  <w:style w:type="paragraph" w:customStyle="1" w:styleId="rteindent1">
    <w:name w:val="rteindent1"/>
    <w:basedOn w:val="Normal"/>
    <w:uiPriority w:val="99"/>
    <w:qFormat/>
    <w:rsid w:val="00FD7F11"/>
    <w:pPr>
      <w:spacing w:before="100" w:beforeAutospacing="1" w:after="100" w:afterAutospacing="1" w:line="240" w:lineRule="auto"/>
    </w:pPr>
    <w:rPr>
      <w:rFonts w:eastAsia="Times New Roman"/>
      <w:sz w:val="24"/>
    </w:rPr>
  </w:style>
  <w:style w:type="paragraph" w:customStyle="1" w:styleId="Pa12">
    <w:name w:val="Pa12"/>
    <w:basedOn w:val="Default"/>
    <w:next w:val="Default"/>
    <w:uiPriority w:val="99"/>
    <w:qFormat/>
    <w:rsid w:val="00FD7F11"/>
    <w:pPr>
      <w:spacing w:after="200" w:line="191" w:lineRule="atLeast"/>
    </w:pPr>
    <w:rPr>
      <w:rFonts w:ascii="Scala" w:eastAsia="Calibri" w:hAnsi="Scala"/>
      <w:color w:val="auto"/>
      <w:sz w:val="22"/>
      <w:szCs w:val="22"/>
    </w:rPr>
  </w:style>
  <w:style w:type="paragraph" w:customStyle="1" w:styleId="translatedivgrey-image">
    <w:name w:val="translatedivgrey-image"/>
    <w:basedOn w:val="Normal"/>
    <w:uiPriority w:val="99"/>
    <w:qFormat/>
    <w:rsid w:val="00FD7F11"/>
    <w:pPr>
      <w:spacing w:before="100" w:beforeAutospacing="1" w:after="100" w:afterAutospacing="1" w:line="240" w:lineRule="auto"/>
    </w:pPr>
    <w:rPr>
      <w:rFonts w:eastAsia="Times New Roman"/>
      <w:sz w:val="24"/>
    </w:rPr>
  </w:style>
  <w:style w:type="paragraph" w:customStyle="1" w:styleId="translatedivblue-image">
    <w:name w:val="translatedivblue-image"/>
    <w:basedOn w:val="Normal"/>
    <w:uiPriority w:val="99"/>
    <w:qFormat/>
    <w:rsid w:val="00FD7F11"/>
    <w:pPr>
      <w:spacing w:before="100" w:beforeAutospacing="1" w:after="100" w:afterAutospacing="1" w:line="240" w:lineRule="auto"/>
    </w:pPr>
    <w:rPr>
      <w:rFonts w:eastAsia="Times New Roman"/>
      <w:sz w:val="24"/>
    </w:rPr>
  </w:style>
  <w:style w:type="paragraph" w:customStyle="1" w:styleId="class">
    <w:name w:val="class"/>
    <w:basedOn w:val="Normal"/>
    <w:uiPriority w:val="99"/>
    <w:qFormat/>
    <w:rsid w:val="00FD7F11"/>
    <w:pPr>
      <w:spacing w:before="100" w:beforeAutospacing="1" w:after="100" w:afterAutospacing="1" w:line="240" w:lineRule="auto"/>
    </w:pPr>
    <w:rPr>
      <w:rFonts w:eastAsia="Times New Roman"/>
      <w:sz w:val="24"/>
    </w:rPr>
  </w:style>
  <w:style w:type="paragraph" w:customStyle="1" w:styleId="summary">
    <w:name w:val="summary"/>
    <w:basedOn w:val="Normal"/>
    <w:uiPriority w:val="99"/>
    <w:qFormat/>
    <w:rsid w:val="00FD7F11"/>
    <w:pPr>
      <w:spacing w:before="100" w:beforeAutospacing="1" w:after="100" w:afterAutospacing="1" w:line="240" w:lineRule="auto"/>
    </w:pPr>
    <w:rPr>
      <w:rFonts w:eastAsia="Times New Roman"/>
      <w:sz w:val="24"/>
    </w:rPr>
  </w:style>
  <w:style w:type="paragraph" w:customStyle="1" w:styleId="DebateFile">
    <w:name w:val="Debate File"/>
    <w:basedOn w:val="Normal"/>
    <w:uiPriority w:val="99"/>
    <w:qFormat/>
    <w:rsid w:val="00FD7F11"/>
    <w:pPr>
      <w:spacing w:after="0" w:line="240" w:lineRule="auto"/>
      <w:jc w:val="center"/>
    </w:pPr>
    <w:rPr>
      <w:rFonts w:ascii="Book Antiqua" w:eastAsia="Times New Roman" w:hAnsi="Book Antiqua"/>
      <w:b/>
      <w:sz w:val="28"/>
    </w:rPr>
  </w:style>
  <w:style w:type="paragraph" w:customStyle="1" w:styleId="body-12-5">
    <w:name w:val="body-12-5"/>
    <w:basedOn w:val="Normal"/>
    <w:uiPriority w:val="99"/>
    <w:qFormat/>
    <w:rsid w:val="00FD7F11"/>
    <w:pPr>
      <w:spacing w:before="100" w:beforeAutospacing="1" w:after="100" w:afterAutospacing="1" w:line="240" w:lineRule="auto"/>
    </w:pPr>
    <w:rPr>
      <w:rFonts w:eastAsia="Times New Roman"/>
      <w:sz w:val="24"/>
    </w:rPr>
  </w:style>
  <w:style w:type="paragraph" w:customStyle="1" w:styleId="fontreg">
    <w:name w:val="font_reg"/>
    <w:basedOn w:val="Normal"/>
    <w:uiPriority w:val="99"/>
    <w:qFormat/>
    <w:rsid w:val="00FD7F11"/>
    <w:pPr>
      <w:spacing w:before="100" w:beforeAutospacing="1" w:after="100" w:afterAutospacing="1" w:line="240" w:lineRule="auto"/>
    </w:pPr>
    <w:rPr>
      <w:rFonts w:eastAsia="Times New Roman"/>
      <w:sz w:val="24"/>
    </w:rPr>
  </w:style>
  <w:style w:type="paragraph" w:customStyle="1" w:styleId="bodytextfp">
    <w:name w:val="bodytextfp"/>
    <w:basedOn w:val="Normal"/>
    <w:uiPriority w:val="99"/>
    <w:qFormat/>
    <w:rsid w:val="00FD7F11"/>
    <w:pPr>
      <w:spacing w:before="100" w:beforeAutospacing="1" w:after="100" w:afterAutospacing="1" w:line="240" w:lineRule="auto"/>
    </w:pPr>
    <w:rPr>
      <w:rFonts w:eastAsia="Times New Roman"/>
      <w:sz w:val="24"/>
    </w:rPr>
  </w:style>
  <w:style w:type="paragraph" w:customStyle="1" w:styleId="deck">
    <w:name w:val="deck"/>
    <w:basedOn w:val="Normal"/>
    <w:uiPriority w:val="99"/>
    <w:qFormat/>
    <w:rsid w:val="00FD7F11"/>
    <w:pPr>
      <w:spacing w:before="100" w:beforeAutospacing="1" w:after="100" w:afterAutospacing="1" w:line="240" w:lineRule="auto"/>
    </w:pPr>
    <w:rPr>
      <w:rFonts w:eastAsia="Times New Roman"/>
      <w:sz w:val="24"/>
    </w:rPr>
  </w:style>
  <w:style w:type="paragraph" w:customStyle="1" w:styleId="question">
    <w:name w:val="question"/>
    <w:basedOn w:val="Normal"/>
    <w:uiPriority w:val="99"/>
    <w:qFormat/>
    <w:rsid w:val="00FD7F11"/>
    <w:pPr>
      <w:spacing w:before="100" w:beforeAutospacing="1" w:after="100" w:afterAutospacing="1" w:line="240" w:lineRule="auto"/>
    </w:pPr>
    <w:rPr>
      <w:rFonts w:eastAsia="Times New Roman"/>
      <w:sz w:val="24"/>
    </w:rPr>
  </w:style>
  <w:style w:type="paragraph" w:customStyle="1" w:styleId="NoteLevel22">
    <w:name w:val="Note Level 22"/>
    <w:basedOn w:val="Normal"/>
    <w:next w:val="Normal"/>
    <w:uiPriority w:val="99"/>
    <w:qFormat/>
    <w:rsid w:val="00FD7F11"/>
    <w:pPr>
      <w:keepNext/>
      <w:spacing w:after="0" w:line="240" w:lineRule="auto"/>
      <w:ind w:left="288" w:right="288"/>
    </w:pPr>
    <w:rPr>
      <w:rFonts w:eastAsia="MS Gothic"/>
      <w:szCs w:val="20"/>
    </w:rPr>
  </w:style>
  <w:style w:type="paragraph" w:customStyle="1" w:styleId="canvas-atom">
    <w:name w:val="canvas-atom"/>
    <w:basedOn w:val="Normal"/>
    <w:uiPriority w:val="99"/>
    <w:qFormat/>
    <w:rsid w:val="00FD7F11"/>
    <w:pPr>
      <w:spacing w:before="100" w:beforeAutospacing="1" w:after="100" w:afterAutospacing="1" w:line="240" w:lineRule="auto"/>
    </w:pPr>
    <w:rPr>
      <w:sz w:val="24"/>
    </w:rPr>
  </w:style>
  <w:style w:type="paragraph" w:customStyle="1" w:styleId="tweet-text">
    <w:name w:val="tweet-text"/>
    <w:basedOn w:val="Normal"/>
    <w:uiPriority w:val="99"/>
    <w:qFormat/>
    <w:rsid w:val="00FD7F11"/>
    <w:pPr>
      <w:spacing w:before="100" w:beforeAutospacing="1" w:after="100" w:afterAutospacing="1" w:line="240" w:lineRule="auto"/>
    </w:pPr>
  </w:style>
  <w:style w:type="paragraph" w:customStyle="1" w:styleId="graf">
    <w:name w:val="graf"/>
    <w:basedOn w:val="Normal"/>
    <w:uiPriority w:val="99"/>
    <w:qFormat/>
    <w:rsid w:val="00FD7F11"/>
    <w:pPr>
      <w:spacing w:before="100" w:beforeAutospacing="1" w:after="100" w:afterAutospacing="1" w:line="240" w:lineRule="auto"/>
    </w:pPr>
  </w:style>
  <w:style w:type="paragraph" w:customStyle="1" w:styleId="column">
    <w:name w:val="column"/>
    <w:basedOn w:val="Normal"/>
    <w:uiPriority w:val="99"/>
    <w:qFormat/>
    <w:rsid w:val="00FD7F11"/>
    <w:pPr>
      <w:spacing w:before="100" w:beforeAutospacing="1" w:after="100" w:afterAutospacing="1" w:line="240" w:lineRule="auto"/>
    </w:pPr>
  </w:style>
  <w:style w:type="paragraph" w:customStyle="1" w:styleId="recirc-container">
    <w:name w:val="recirc-container"/>
    <w:basedOn w:val="Normal"/>
    <w:uiPriority w:val="99"/>
    <w:qFormat/>
    <w:rsid w:val="00FD7F11"/>
    <w:pPr>
      <w:spacing w:before="100" w:beforeAutospacing="1" w:after="100" w:afterAutospacing="1" w:line="240" w:lineRule="auto"/>
    </w:pPr>
    <w:rPr>
      <w:sz w:val="24"/>
    </w:rPr>
  </w:style>
  <w:style w:type="paragraph" w:customStyle="1" w:styleId="interstitial-link">
    <w:name w:val="interstitial-link"/>
    <w:basedOn w:val="Normal"/>
    <w:uiPriority w:val="99"/>
    <w:qFormat/>
    <w:rsid w:val="00FD7F11"/>
    <w:pPr>
      <w:spacing w:before="100" w:beforeAutospacing="1" w:after="100" w:afterAutospacing="1" w:line="240" w:lineRule="auto"/>
    </w:pPr>
    <w:rPr>
      <w:sz w:val="24"/>
    </w:rPr>
  </w:style>
  <w:style w:type="paragraph" w:customStyle="1" w:styleId="see-also">
    <w:name w:val="see-also"/>
    <w:basedOn w:val="Normal"/>
    <w:uiPriority w:val="99"/>
    <w:qFormat/>
    <w:rsid w:val="00FD7F11"/>
    <w:pPr>
      <w:spacing w:before="100" w:beforeAutospacing="1" w:after="100" w:afterAutospacing="1" w:line="240" w:lineRule="auto"/>
    </w:pPr>
    <w:rPr>
      <w:sz w:val="24"/>
    </w:rPr>
  </w:style>
  <w:style w:type="character" w:customStyle="1" w:styleId="BriefTitleChar">
    <w:name w:val="Brief Title Char"/>
    <w:basedOn w:val="DefaultParagraphFont"/>
    <w:rsid w:val="00FD7F11"/>
    <w:rPr>
      <w:b/>
      <w:bCs w:val="0"/>
      <w:sz w:val="24"/>
      <w:szCs w:val="24"/>
      <w:u w:val="single"/>
      <w:lang w:val="en-US" w:eastAsia="en-US" w:bidi="ar-SA"/>
    </w:rPr>
  </w:style>
  <w:style w:type="character" w:customStyle="1" w:styleId="BriefTitle2Char">
    <w:name w:val="Brief Title 2 Char"/>
    <w:basedOn w:val="BriefTitleChar"/>
    <w:rsid w:val="00FD7F11"/>
    <w:rPr>
      <w:b/>
      <w:bCs w:val="0"/>
      <w:sz w:val="24"/>
      <w:szCs w:val="24"/>
      <w:u w:val="single"/>
      <w:lang w:val="en-US" w:eastAsia="en-US" w:bidi="ar-SA"/>
    </w:rPr>
  </w:style>
  <w:style w:type="character" w:customStyle="1" w:styleId="FontStyle477">
    <w:name w:val="Font Style477"/>
    <w:basedOn w:val="DefaultParagraphFont"/>
    <w:uiPriority w:val="99"/>
    <w:rsid w:val="00FD7F11"/>
    <w:rPr>
      <w:rFonts w:ascii="Times New Roman" w:hAnsi="Times New Roman" w:cs="Times New Roman" w:hint="default"/>
      <w:sz w:val="18"/>
      <w:szCs w:val="18"/>
    </w:rPr>
  </w:style>
  <w:style w:type="character" w:customStyle="1" w:styleId="FontStyle514">
    <w:name w:val="Font Style514"/>
    <w:basedOn w:val="DefaultParagraphFont"/>
    <w:uiPriority w:val="99"/>
    <w:rsid w:val="00FD7F11"/>
    <w:rPr>
      <w:rFonts w:ascii="Times New Roman" w:hAnsi="Times New Roman" w:cs="Times New Roman" w:hint="default"/>
      <w:sz w:val="14"/>
      <w:szCs w:val="14"/>
    </w:rPr>
  </w:style>
  <w:style w:type="character" w:customStyle="1" w:styleId="FontStyle500">
    <w:name w:val="Font Style500"/>
    <w:basedOn w:val="DefaultParagraphFont"/>
    <w:uiPriority w:val="99"/>
    <w:rsid w:val="00FD7F11"/>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FD7F11"/>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FD7F11"/>
    <w:rPr>
      <w:rFonts w:ascii="Times New Roman" w:hAnsi="Times New Roman" w:cs="Times New Roman" w:hint="default"/>
      <w:b/>
      <w:bCs/>
      <w:sz w:val="22"/>
      <w:szCs w:val="22"/>
    </w:rPr>
  </w:style>
  <w:style w:type="character" w:customStyle="1" w:styleId="UnderlineStyleChar7">
    <w:name w:val="Underline Style Char7"/>
    <w:rsid w:val="00FD7F11"/>
    <w:rPr>
      <w:rFonts w:ascii="Garamond" w:hAnsi="Garamond" w:hint="default"/>
      <w:sz w:val="22"/>
      <w:szCs w:val="24"/>
      <w:u w:val="single"/>
      <w:lang w:val="en-US" w:eastAsia="en-US" w:bidi="ar-SA"/>
    </w:rPr>
  </w:style>
  <w:style w:type="character" w:customStyle="1" w:styleId="s4">
    <w:name w:val="s4"/>
    <w:rsid w:val="00FD7F11"/>
  </w:style>
  <w:style w:type="character" w:customStyle="1" w:styleId="s5">
    <w:name w:val="s5"/>
    <w:rsid w:val="00FD7F11"/>
  </w:style>
  <w:style w:type="character" w:customStyle="1" w:styleId="rightsnotice">
    <w:name w:val="rightsnotice"/>
    <w:rsid w:val="00FD7F11"/>
  </w:style>
  <w:style w:type="character" w:customStyle="1" w:styleId="related-current-indicator">
    <w:name w:val="related-current-indicator"/>
    <w:rsid w:val="00FD7F11"/>
  </w:style>
  <w:style w:type="character" w:customStyle="1" w:styleId="bylclear">
    <w:name w:val="bylclear"/>
    <w:rsid w:val="00FD7F11"/>
  </w:style>
  <w:style w:type="character" w:customStyle="1" w:styleId="essaytext">
    <w:name w:val="essaytext"/>
    <w:rsid w:val="00FD7F11"/>
  </w:style>
  <w:style w:type="character" w:customStyle="1" w:styleId="username">
    <w:name w:val="username"/>
    <w:rsid w:val="00FD7F11"/>
  </w:style>
  <w:style w:type="character" w:customStyle="1" w:styleId="toplinks">
    <w:name w:val="toplinks"/>
    <w:rsid w:val="00FD7F11"/>
  </w:style>
  <w:style w:type="character" w:customStyle="1" w:styleId="titles">
    <w:name w:val="titles"/>
    <w:rsid w:val="00FD7F11"/>
  </w:style>
  <w:style w:type="character" w:customStyle="1" w:styleId="contentauthor">
    <w:name w:val="contentauthor"/>
    <w:rsid w:val="00FD7F11"/>
  </w:style>
  <w:style w:type="character" w:customStyle="1" w:styleId="subarticleheader">
    <w:name w:val="subarticleheader"/>
    <w:rsid w:val="00FD7F11"/>
  </w:style>
  <w:style w:type="character" w:customStyle="1" w:styleId="copy">
    <w:name w:val="copy"/>
    <w:rsid w:val="00FD7F11"/>
  </w:style>
  <w:style w:type="character" w:customStyle="1" w:styleId="topheadline">
    <w:name w:val="topheadline"/>
    <w:rsid w:val="00FD7F11"/>
  </w:style>
  <w:style w:type="character" w:customStyle="1" w:styleId="Stylereduce27pt">
    <w:name w:val="Style reduce2 + 7 pt"/>
    <w:rsid w:val="00FD7F11"/>
    <w:rPr>
      <w:rFonts w:ascii="Times New Roman" w:hAnsi="Times New Roman" w:cs="Arial" w:hint="default"/>
      <w:color w:val="000000"/>
      <w:sz w:val="14"/>
      <w:szCs w:val="22"/>
    </w:rPr>
  </w:style>
  <w:style w:type="character" w:customStyle="1" w:styleId="srtitle">
    <w:name w:val="srtitle"/>
    <w:rsid w:val="00FD7F11"/>
  </w:style>
  <w:style w:type="character" w:customStyle="1" w:styleId="st1">
    <w:name w:val="st1"/>
    <w:rsid w:val="00FD7F11"/>
  </w:style>
  <w:style w:type="character" w:customStyle="1" w:styleId="StyleStyleGaramond">
    <w:name w:val="Style Style Garamond +"/>
    <w:rsid w:val="00FD7F11"/>
    <w:rPr>
      <w:rFonts w:ascii="Garamond" w:hAnsi="Garamond" w:cs="Times New Roman" w:hint="default"/>
      <w:sz w:val="20"/>
    </w:rPr>
  </w:style>
  <w:style w:type="character" w:customStyle="1" w:styleId="boldunderline2">
    <w:name w:val="boldunderline"/>
    <w:rsid w:val="00FD7F11"/>
  </w:style>
  <w:style w:type="character" w:customStyle="1" w:styleId="Date11">
    <w:name w:val="Date11"/>
    <w:rsid w:val="00FD7F11"/>
  </w:style>
  <w:style w:type="character" w:customStyle="1" w:styleId="artbody1">
    <w:name w:val="art_body1"/>
    <w:rsid w:val="00FD7F11"/>
    <w:rPr>
      <w:rFonts w:ascii="Arial" w:hAnsi="Arial" w:cs="Arial" w:hint="default"/>
    </w:rPr>
  </w:style>
  <w:style w:type="character" w:customStyle="1" w:styleId="Boxout0">
    <w:name w:val="Boxout"/>
    <w:uiPriority w:val="1"/>
    <w:qFormat/>
    <w:rsid w:val="00FD7F11"/>
    <w:rPr>
      <w:rFonts w:ascii="Calibri" w:hAnsi="Calibri" w:cs="Calibri" w:hint="default"/>
      <w:b/>
      <w:bCs/>
      <w:i w:val="0"/>
      <w:iCs/>
      <w:color w:val="auto"/>
      <w:sz w:val="20"/>
      <w:u w:val="single"/>
      <w:bdr w:val="none" w:sz="0" w:space="0" w:color="auto" w:frame="1"/>
      <w:shd w:val="clear" w:color="auto" w:fill="00FF00"/>
    </w:rPr>
  </w:style>
  <w:style w:type="character" w:customStyle="1" w:styleId="storydate">
    <w:name w:val="storydate"/>
    <w:rsid w:val="00FD7F11"/>
  </w:style>
  <w:style w:type="character" w:customStyle="1" w:styleId="preloadwrap">
    <w:name w:val="preloadwrap"/>
    <w:rsid w:val="00FD7F11"/>
  </w:style>
  <w:style w:type="character" w:customStyle="1" w:styleId="creditwrap">
    <w:name w:val="creditwrap"/>
    <w:rsid w:val="00FD7F11"/>
  </w:style>
  <w:style w:type="character" w:customStyle="1" w:styleId="DefaultChar1">
    <w:name w:val="Default Char1"/>
    <w:rsid w:val="00FD7F11"/>
    <w:rPr>
      <w:noProof w:val="0"/>
      <w:color w:val="000000"/>
      <w:lang w:val="en-US" w:eastAsia="en-US" w:bidi="ar-SA"/>
    </w:rPr>
  </w:style>
  <w:style w:type="character" w:customStyle="1" w:styleId="pmterms31">
    <w:name w:val="pmterms31"/>
    <w:rsid w:val="00FD7F11"/>
    <w:rPr>
      <w:b/>
      <w:bCs/>
      <w:i w:val="0"/>
      <w:iCs w:val="0"/>
      <w:color w:val="000000"/>
    </w:rPr>
  </w:style>
  <w:style w:type="character" w:customStyle="1" w:styleId="copyrightdescription">
    <w:name w:val="copyrightdescription"/>
    <w:rsid w:val="00FD7F11"/>
  </w:style>
  <w:style w:type="character" w:customStyle="1" w:styleId="ft01">
    <w:name w:val="ft01"/>
    <w:rsid w:val="00FD7F11"/>
    <w:rPr>
      <w:rFonts w:ascii="Times" w:hAnsi="Times" w:cs="Times" w:hint="default"/>
      <w:color w:val="000000"/>
      <w:sz w:val="14"/>
      <w:szCs w:val="14"/>
    </w:rPr>
  </w:style>
  <w:style w:type="character" w:customStyle="1" w:styleId="ft11">
    <w:name w:val="ft11"/>
    <w:rsid w:val="00FD7F11"/>
    <w:rPr>
      <w:rFonts w:ascii="Times" w:hAnsi="Times" w:cs="Times" w:hint="default"/>
      <w:color w:val="000000"/>
      <w:sz w:val="17"/>
      <w:szCs w:val="17"/>
    </w:rPr>
  </w:style>
  <w:style w:type="character" w:customStyle="1" w:styleId="ft21">
    <w:name w:val="ft21"/>
    <w:rsid w:val="00FD7F11"/>
    <w:rPr>
      <w:rFonts w:ascii="Times" w:hAnsi="Times" w:cs="Times" w:hint="default"/>
      <w:color w:val="000000"/>
      <w:sz w:val="15"/>
      <w:szCs w:val="15"/>
    </w:rPr>
  </w:style>
  <w:style w:type="character" w:customStyle="1" w:styleId="ft31">
    <w:name w:val="ft31"/>
    <w:rsid w:val="00FD7F11"/>
    <w:rPr>
      <w:rFonts w:ascii="Times" w:hAnsi="Times" w:cs="Times" w:hint="default"/>
      <w:color w:val="000000"/>
      <w:sz w:val="15"/>
      <w:szCs w:val="15"/>
    </w:rPr>
  </w:style>
  <w:style w:type="character" w:customStyle="1" w:styleId="dquo">
    <w:name w:val="dquo"/>
    <w:rsid w:val="00FD7F11"/>
  </w:style>
  <w:style w:type="character" w:customStyle="1" w:styleId="caps2">
    <w:name w:val="caps2"/>
    <w:rsid w:val="00FD7F11"/>
  </w:style>
  <w:style w:type="character" w:customStyle="1" w:styleId="ccs">
    <w:name w:val="c cs"/>
    <w:rsid w:val="00FD7F11"/>
  </w:style>
  <w:style w:type="character" w:customStyle="1" w:styleId="dropshadow">
    <w:name w:val="dropshadow"/>
    <w:rsid w:val="00FD7F11"/>
  </w:style>
  <w:style w:type="character" w:customStyle="1" w:styleId="d05ws">
    <w:name w:val="d05ws"/>
    <w:rsid w:val="00FD7F11"/>
  </w:style>
  <w:style w:type="character" w:customStyle="1" w:styleId="rzibod">
    <w:name w:val="rzibod"/>
    <w:rsid w:val="00FD7F11"/>
  </w:style>
  <w:style w:type="character" w:customStyle="1" w:styleId="headertext">
    <w:name w:val="headertext"/>
    <w:rsid w:val="00FD7F11"/>
  </w:style>
  <w:style w:type="character" w:customStyle="1" w:styleId="endnote-reference">
    <w:name w:val="endnote-reference"/>
    <w:rsid w:val="00FD7F11"/>
  </w:style>
  <w:style w:type="character" w:customStyle="1" w:styleId="officialsname">
    <w:name w:val="official_s_name"/>
    <w:rsid w:val="00FD7F11"/>
  </w:style>
  <w:style w:type="character" w:customStyle="1" w:styleId="audience">
    <w:name w:val="audience"/>
    <w:rsid w:val="00FD7F11"/>
  </w:style>
  <w:style w:type="character" w:customStyle="1" w:styleId="normalchar0">
    <w:name w:val="normal__char"/>
    <w:rsid w:val="00FD7F11"/>
  </w:style>
  <w:style w:type="character" w:customStyle="1" w:styleId="hyperlink002cheading0020100200028block0020title0029char">
    <w:name w:val="hyperlink_002cheading_00201_0020_0028block_0020title_0029__char"/>
    <w:rsid w:val="00FD7F11"/>
  </w:style>
  <w:style w:type="character" w:customStyle="1" w:styleId="underline002cstyle0020bold0020underlinechar">
    <w:name w:val="underline_002cstyle_0020bold_0020underline__char"/>
    <w:rsid w:val="00FD7F11"/>
  </w:style>
  <w:style w:type="character" w:customStyle="1" w:styleId="copyboldblack">
    <w:name w:val="copyboldblack"/>
    <w:rsid w:val="00FD7F11"/>
  </w:style>
  <w:style w:type="character" w:customStyle="1" w:styleId="copybold">
    <w:name w:val="copybold"/>
    <w:rsid w:val="00FD7F11"/>
  </w:style>
  <w:style w:type="character" w:customStyle="1" w:styleId="author-date0">
    <w:name w:val="author-date"/>
    <w:rsid w:val="00FD7F11"/>
  </w:style>
  <w:style w:type="character" w:customStyle="1" w:styleId="articlebegin">
    <w:name w:val="articlebegin"/>
    <w:rsid w:val="00FD7F11"/>
  </w:style>
  <w:style w:type="character" w:customStyle="1" w:styleId="mediaoverlay">
    <w:name w:val="mediaoverlay"/>
    <w:rsid w:val="00FD7F11"/>
  </w:style>
  <w:style w:type="character" w:customStyle="1" w:styleId="blogcaption">
    <w:name w:val="blog_caption"/>
    <w:rsid w:val="00FD7F11"/>
  </w:style>
  <w:style w:type="character" w:customStyle="1" w:styleId="commnet-abuzz">
    <w:name w:val="commnet-abuzz"/>
    <w:rsid w:val="00FD7F11"/>
  </w:style>
  <w:style w:type="character" w:customStyle="1" w:styleId="stbuttontext">
    <w:name w:val="stbuttontext"/>
    <w:rsid w:val="00FD7F11"/>
  </w:style>
  <w:style w:type="character" w:customStyle="1" w:styleId="grey">
    <w:name w:val="grey"/>
    <w:rsid w:val="00FD7F11"/>
  </w:style>
  <w:style w:type="character" w:customStyle="1" w:styleId="bdx">
    <w:name w:val="bdx"/>
    <w:rsid w:val="00FD7F11"/>
  </w:style>
  <w:style w:type="character" w:customStyle="1" w:styleId="bdl">
    <w:name w:val="bdl"/>
    <w:rsid w:val="00FD7F11"/>
  </w:style>
  <w:style w:type="character" w:customStyle="1" w:styleId="breadcrumbitemcurrent">
    <w:name w:val="breadcrumbitemcurrent"/>
    <w:rsid w:val="00FD7F11"/>
  </w:style>
  <w:style w:type="character" w:customStyle="1" w:styleId="bbl">
    <w:name w:val="bbl"/>
    <w:rsid w:val="00FD7F11"/>
  </w:style>
  <w:style w:type="character" w:customStyle="1" w:styleId="itxtnewhookspan">
    <w:name w:val="itxtnewhookspan"/>
    <w:rsid w:val="00FD7F11"/>
  </w:style>
  <w:style w:type="character" w:customStyle="1" w:styleId="gstxthlt">
    <w:name w:val="gstxt_hlt"/>
    <w:rsid w:val="00FD7F11"/>
  </w:style>
  <w:style w:type="character" w:customStyle="1" w:styleId="StyleBoldRed">
    <w:name w:val="Style Bold Red"/>
    <w:rsid w:val="00FD7F11"/>
    <w:rPr>
      <w:b/>
      <w:bCs/>
      <w:color w:val="auto"/>
    </w:rPr>
  </w:style>
  <w:style w:type="character" w:customStyle="1" w:styleId="StyleTimesNewRoman8pt">
    <w:name w:val="Style Times New Roman 8 pt"/>
    <w:rsid w:val="00FD7F11"/>
    <w:rPr>
      <w:rFonts w:ascii="Georgia" w:hAnsi="Georgia" w:hint="default"/>
      <w:sz w:val="16"/>
    </w:rPr>
  </w:style>
  <w:style w:type="character" w:customStyle="1" w:styleId="goldbldtext">
    <w:name w:val="goldbldtext"/>
    <w:rsid w:val="00FD7F11"/>
  </w:style>
  <w:style w:type="character" w:customStyle="1" w:styleId="labeltext">
    <w:name w:val="labeltext"/>
    <w:rsid w:val="00FD7F11"/>
  </w:style>
  <w:style w:type="character" w:customStyle="1" w:styleId="viewlink">
    <w:name w:val="viewlink"/>
    <w:rsid w:val="00FD7F11"/>
  </w:style>
  <w:style w:type="character" w:customStyle="1" w:styleId="inlinkchart">
    <w:name w:val="inlink_chart"/>
    <w:rsid w:val="00FD7F11"/>
  </w:style>
  <w:style w:type="character" w:customStyle="1" w:styleId="fbsharecountwrapper">
    <w:name w:val="fb_share_count_wrapper"/>
    <w:rsid w:val="00FD7F11"/>
  </w:style>
  <w:style w:type="character" w:customStyle="1" w:styleId="hw">
    <w:name w:val="hw"/>
    <w:rsid w:val="00FD7F11"/>
  </w:style>
  <w:style w:type="character" w:customStyle="1" w:styleId="linktotop">
    <w:name w:val="linktotop"/>
    <w:rsid w:val="00FD7F11"/>
  </w:style>
  <w:style w:type="character" w:customStyle="1" w:styleId="descriptionstyle1block">
    <w:name w:val="description style1 block"/>
    <w:rsid w:val="00FD7F11"/>
  </w:style>
  <w:style w:type="character" w:customStyle="1" w:styleId="gutter-right-1">
    <w:name w:val="gutter-right-1"/>
    <w:basedOn w:val="DefaultParagraphFont"/>
    <w:rsid w:val="00FD7F11"/>
  </w:style>
  <w:style w:type="character" w:customStyle="1" w:styleId="Header11">
    <w:name w:val="Header11"/>
    <w:rsid w:val="00FD7F11"/>
  </w:style>
  <w:style w:type="character" w:customStyle="1" w:styleId="posa">
    <w:name w:val="pos(a)"/>
    <w:basedOn w:val="DefaultParagraphFont"/>
    <w:rsid w:val="00FD7F11"/>
  </w:style>
  <w:style w:type="character" w:customStyle="1" w:styleId="u-hiddeninnarrowenv">
    <w:name w:val="u-hiddeninnarrowenv"/>
    <w:basedOn w:val="DefaultParagraphFont"/>
    <w:rsid w:val="00FD7F11"/>
  </w:style>
  <w:style w:type="character" w:customStyle="1" w:styleId="followbutton-bird">
    <w:name w:val="followbutton-bird"/>
    <w:basedOn w:val="DefaultParagraphFont"/>
    <w:rsid w:val="00FD7F11"/>
  </w:style>
  <w:style w:type="character" w:customStyle="1" w:styleId="tweetauthor-name">
    <w:name w:val="tweetauthor-name"/>
    <w:basedOn w:val="DefaultParagraphFont"/>
    <w:rsid w:val="00FD7F11"/>
  </w:style>
  <w:style w:type="character" w:customStyle="1" w:styleId="tweetauthor-verifiedbadge">
    <w:name w:val="tweetauthor-verifiedbadge"/>
    <w:basedOn w:val="DefaultParagraphFont"/>
    <w:rsid w:val="00FD7F11"/>
  </w:style>
  <w:style w:type="character" w:customStyle="1" w:styleId="tweetauthor-screenname">
    <w:name w:val="tweetauthor-screenname"/>
    <w:basedOn w:val="DefaultParagraphFont"/>
    <w:rsid w:val="00FD7F11"/>
  </w:style>
  <w:style w:type="character" w:customStyle="1" w:styleId="u-hiddenvisually">
    <w:name w:val="u-hiddenvisually"/>
    <w:basedOn w:val="DefaultParagraphFont"/>
    <w:rsid w:val="00FD7F11"/>
  </w:style>
  <w:style w:type="character" w:customStyle="1" w:styleId="tweetaction-stat">
    <w:name w:val="tweetaction-stat"/>
    <w:basedOn w:val="DefaultParagraphFont"/>
    <w:rsid w:val="00FD7F11"/>
  </w:style>
  <w:style w:type="character" w:customStyle="1" w:styleId="related">
    <w:name w:val="related"/>
    <w:basedOn w:val="DefaultParagraphFont"/>
    <w:rsid w:val="00FD7F11"/>
  </w:style>
  <w:style w:type="character" w:customStyle="1" w:styleId="related-content">
    <w:name w:val="related-content"/>
    <w:basedOn w:val="DefaultParagraphFont"/>
    <w:rsid w:val="00FD7F11"/>
  </w:style>
  <w:style w:type="character" w:customStyle="1" w:styleId="name-of-author">
    <w:name w:val="name-of-author"/>
    <w:basedOn w:val="DefaultParagraphFont"/>
    <w:rsid w:val="00FD7F11"/>
  </w:style>
  <w:style w:type="character" w:customStyle="1" w:styleId="first-name">
    <w:name w:val="first-name"/>
    <w:basedOn w:val="DefaultParagraphFont"/>
    <w:rsid w:val="00FD7F11"/>
  </w:style>
  <w:style w:type="character" w:customStyle="1" w:styleId="last-name">
    <w:name w:val="last-name"/>
    <w:basedOn w:val="DefaultParagraphFont"/>
    <w:rsid w:val="00FD7F11"/>
  </w:style>
  <w:style w:type="character" w:customStyle="1" w:styleId="recirc-text">
    <w:name w:val="&quot;recirc-text”"/>
    <w:basedOn w:val="DefaultParagraphFont"/>
    <w:rsid w:val="00FD7F11"/>
  </w:style>
  <w:style w:type="character" w:customStyle="1" w:styleId="video-icon">
    <w:name w:val="video-icon"/>
    <w:basedOn w:val="DefaultParagraphFont"/>
    <w:rsid w:val="00FD7F11"/>
  </w:style>
  <w:style w:type="character" w:customStyle="1" w:styleId="powa-shot-play-btn-text">
    <w:name w:val="powa-shot-play-btn-text"/>
    <w:basedOn w:val="DefaultParagraphFont"/>
    <w:rsid w:val="00FD7F11"/>
  </w:style>
  <w:style w:type="character" w:customStyle="1" w:styleId="powa-shot-click">
    <w:name w:val="powa-shot-click"/>
    <w:basedOn w:val="DefaultParagraphFont"/>
    <w:rsid w:val="00FD7F11"/>
  </w:style>
  <w:style w:type="character" w:customStyle="1" w:styleId="wpv-blurb">
    <w:name w:val="wpv-blurb"/>
    <w:basedOn w:val="DefaultParagraphFont"/>
    <w:rsid w:val="00FD7F11"/>
  </w:style>
  <w:style w:type="character" w:customStyle="1" w:styleId="pb-caption">
    <w:name w:val="pb-caption"/>
    <w:basedOn w:val="DefaultParagraphFont"/>
    <w:rsid w:val="00FD7F11"/>
  </w:style>
  <w:style w:type="paragraph" w:customStyle="1" w:styleId="NoteLevel23">
    <w:name w:val="Note Level 23"/>
    <w:basedOn w:val="Normal"/>
    <w:next w:val="Normal"/>
    <w:uiPriority w:val="99"/>
    <w:qFormat/>
    <w:rsid w:val="00FD7F11"/>
    <w:pPr>
      <w:keepNext/>
      <w:spacing w:after="0" w:line="240" w:lineRule="auto"/>
      <w:ind w:left="288" w:right="288"/>
    </w:pPr>
    <w:rPr>
      <w:rFonts w:eastAsia="MS Gothic"/>
      <w:szCs w:val="20"/>
    </w:rPr>
  </w:style>
  <w:style w:type="character" w:customStyle="1" w:styleId="m-2745674872889869693gmail-style13ptbold">
    <w:name w:val="m_-2745674872889869693gmail-style13ptbold"/>
    <w:basedOn w:val="DefaultParagraphFont"/>
    <w:rsid w:val="00FD7F11"/>
  </w:style>
  <w:style w:type="character" w:customStyle="1" w:styleId="m-2745674872889869693gmail-styleunderline">
    <w:name w:val="m_-2745674872889869693gmail-styleunderline"/>
    <w:basedOn w:val="DefaultParagraphFont"/>
    <w:rsid w:val="00FD7F11"/>
  </w:style>
  <w:style w:type="character" w:customStyle="1" w:styleId="HeaderChar3">
    <w:name w:val="Header Char3"/>
    <w:basedOn w:val="DefaultParagraphFont"/>
    <w:uiPriority w:val="99"/>
    <w:semiHidden/>
    <w:rsid w:val="00FD7F11"/>
    <w:rPr>
      <w:rFonts w:ascii="Georgia" w:hAnsi="Georgia"/>
    </w:rPr>
  </w:style>
  <w:style w:type="paragraph" w:customStyle="1" w:styleId="NoteLevel24">
    <w:name w:val="Note Level 24"/>
    <w:basedOn w:val="Normal"/>
    <w:next w:val="Normal"/>
    <w:uiPriority w:val="99"/>
    <w:qFormat/>
    <w:rsid w:val="00FD7F11"/>
    <w:pPr>
      <w:keepNext/>
      <w:spacing w:after="0" w:line="240" w:lineRule="auto"/>
      <w:ind w:left="288" w:right="288"/>
    </w:pPr>
    <w:rPr>
      <w:rFonts w:eastAsia="MS Gothic"/>
      <w:sz w:val="24"/>
      <w:szCs w:val="20"/>
    </w:rPr>
  </w:style>
  <w:style w:type="paragraph" w:customStyle="1" w:styleId="NoteLevel25">
    <w:name w:val="Note Level 25"/>
    <w:basedOn w:val="Normal"/>
    <w:next w:val="Normal"/>
    <w:uiPriority w:val="99"/>
    <w:qFormat/>
    <w:rsid w:val="00FD7F11"/>
    <w:pPr>
      <w:keepNext/>
      <w:spacing w:after="0" w:line="240" w:lineRule="auto"/>
      <w:ind w:left="288" w:right="288"/>
    </w:pPr>
    <w:rPr>
      <w:rFonts w:eastAsia="MS Gothic"/>
      <w:szCs w:val="20"/>
    </w:rPr>
  </w:style>
  <w:style w:type="character" w:customStyle="1" w:styleId="m-8174075135221778500gmail-styleunderline">
    <w:name w:val="m_-8174075135221778500gmail-styleunderline"/>
    <w:basedOn w:val="DefaultParagraphFont"/>
    <w:rsid w:val="00FD7F11"/>
  </w:style>
  <w:style w:type="character" w:customStyle="1" w:styleId="UnresolvedMention31">
    <w:name w:val="Unresolved Mention31"/>
    <w:basedOn w:val="DefaultParagraphFont"/>
    <w:uiPriority w:val="99"/>
    <w:semiHidden/>
    <w:unhideWhenUsed/>
    <w:rsid w:val="00FD7F11"/>
    <w:rPr>
      <w:color w:val="808080"/>
      <w:shd w:val="clear" w:color="auto" w:fill="E6E6E6"/>
    </w:rPr>
  </w:style>
  <w:style w:type="paragraph" w:customStyle="1" w:styleId="po-hr-cndek">
    <w:name w:val="po-hr-cn__dek"/>
    <w:basedOn w:val="Normal"/>
    <w:rsid w:val="00FD7F11"/>
    <w:pPr>
      <w:spacing w:before="100" w:beforeAutospacing="1" w:after="100" w:afterAutospacing="1"/>
    </w:pPr>
  </w:style>
  <w:style w:type="character" w:customStyle="1" w:styleId="publication-date">
    <w:name w:val="publication-date"/>
    <w:basedOn w:val="DefaultParagraphFont"/>
    <w:rsid w:val="00FD7F11"/>
  </w:style>
  <w:style w:type="character" w:customStyle="1" w:styleId="m4481627234786388783gmail-style13ptbold">
    <w:name w:val="m_4481627234786388783gmail-style13ptbold"/>
    <w:basedOn w:val="DefaultParagraphFont"/>
    <w:rsid w:val="00FD7F11"/>
  </w:style>
  <w:style w:type="character" w:customStyle="1" w:styleId="m4481627234786388783gmail-styleunderline">
    <w:name w:val="m_4481627234786388783gmail-styleunderline"/>
    <w:basedOn w:val="DefaultParagraphFont"/>
    <w:rsid w:val="00FD7F11"/>
  </w:style>
  <w:style w:type="character" w:customStyle="1" w:styleId="m4481627234786388783gmail-apple-converted-space">
    <w:name w:val="m_4481627234786388783gmail-apple-converted-space"/>
    <w:basedOn w:val="DefaultParagraphFont"/>
    <w:rsid w:val="00FD7F11"/>
  </w:style>
  <w:style w:type="character" w:customStyle="1" w:styleId="m4481627234786388783gmail-grame">
    <w:name w:val="m_4481627234786388783gmail-grame"/>
    <w:basedOn w:val="DefaultParagraphFont"/>
    <w:rsid w:val="00FD7F11"/>
  </w:style>
  <w:style w:type="character" w:customStyle="1" w:styleId="m4481627234786388783gmail-underline">
    <w:name w:val="m_4481627234786388783gmail-underline"/>
    <w:basedOn w:val="DefaultParagraphFont"/>
    <w:rsid w:val="00FD7F11"/>
  </w:style>
  <w:style w:type="paragraph" w:customStyle="1" w:styleId="m4481627234786388783gmail-card">
    <w:name w:val="m_4481627234786388783gmail-card"/>
    <w:basedOn w:val="Normal"/>
    <w:rsid w:val="00FD7F11"/>
    <w:pPr>
      <w:spacing w:before="100" w:beforeAutospacing="1" w:after="100" w:afterAutospacing="1" w:line="240" w:lineRule="auto"/>
    </w:pPr>
    <w:rPr>
      <w:rFonts w:eastAsia="Times New Roman"/>
      <w:sz w:val="24"/>
      <w:lang w:eastAsia="zh-CN"/>
    </w:rPr>
  </w:style>
  <w:style w:type="paragraph" w:customStyle="1" w:styleId="m-2671184907397832551gmail-p1">
    <w:name w:val="m_-2671184907397832551gmail-p1"/>
    <w:basedOn w:val="Normal"/>
    <w:rsid w:val="00FD7F11"/>
    <w:pPr>
      <w:spacing w:before="100" w:beforeAutospacing="1" w:after="100" w:afterAutospacing="1" w:line="240" w:lineRule="auto"/>
    </w:pPr>
    <w:rPr>
      <w:rFonts w:eastAsia="Times New Roman"/>
      <w:sz w:val="24"/>
    </w:rPr>
  </w:style>
  <w:style w:type="character" w:customStyle="1" w:styleId="m-2671184907397832551gmail-s1">
    <w:name w:val="m_-2671184907397832551gmail-s1"/>
    <w:basedOn w:val="DefaultParagraphFont"/>
    <w:rsid w:val="00FD7F11"/>
  </w:style>
  <w:style w:type="paragraph" w:customStyle="1" w:styleId="m-2671184907397832551gmail-p2">
    <w:name w:val="m_-2671184907397832551gmail-p2"/>
    <w:basedOn w:val="Normal"/>
    <w:rsid w:val="00FD7F11"/>
    <w:pPr>
      <w:spacing w:before="100" w:beforeAutospacing="1" w:after="100" w:afterAutospacing="1" w:line="240" w:lineRule="auto"/>
    </w:pPr>
    <w:rPr>
      <w:rFonts w:eastAsia="Times New Roman"/>
      <w:sz w:val="24"/>
    </w:rPr>
  </w:style>
  <w:style w:type="paragraph" w:customStyle="1" w:styleId="m-2671184907397832551gmail-li1">
    <w:name w:val="m_-2671184907397832551gmail-li1"/>
    <w:basedOn w:val="Normal"/>
    <w:rsid w:val="00FD7F11"/>
    <w:pPr>
      <w:spacing w:before="100" w:beforeAutospacing="1" w:after="100" w:afterAutospacing="1" w:line="240" w:lineRule="auto"/>
    </w:pPr>
    <w:rPr>
      <w:rFonts w:eastAsia="Times New Roman"/>
      <w:sz w:val="24"/>
    </w:rPr>
  </w:style>
  <w:style w:type="character" w:customStyle="1" w:styleId="m535442411518568617gmail-styleunderline">
    <w:name w:val="m_535442411518568617gmail-styleunderline"/>
    <w:basedOn w:val="DefaultParagraphFont"/>
    <w:rsid w:val="00FD7F11"/>
  </w:style>
  <w:style w:type="character" w:customStyle="1" w:styleId="m-4364835325198423527gmail-m-487226309709519571m8778339509743264076gmail-style13ptbold">
    <w:name w:val="m_-4364835325198423527gmail-m_-487226309709519571m_8778339509743264076gmail-style13ptbold"/>
    <w:basedOn w:val="DefaultParagraphFont"/>
    <w:rsid w:val="00FD7F11"/>
  </w:style>
  <w:style w:type="character" w:customStyle="1" w:styleId="m-4364835325198423527gmail-m-487226309709519571m8778339509743264076gmail-styleunderline">
    <w:name w:val="m_-4364835325198423527gmail-m_-487226309709519571m_8778339509743264076gmail-styleunderline"/>
    <w:basedOn w:val="DefaultParagraphFont"/>
    <w:rsid w:val="00FD7F11"/>
  </w:style>
  <w:style w:type="character" w:customStyle="1" w:styleId="m-4886631745483256254gmail-style13ptbold">
    <w:name w:val="m_-4886631745483256254gmail-style13ptbold"/>
    <w:basedOn w:val="DefaultParagraphFont"/>
    <w:rsid w:val="00FD7F11"/>
  </w:style>
  <w:style w:type="character" w:customStyle="1" w:styleId="m8525170829296705783gmail-style13ptbold">
    <w:name w:val="m_8525170829296705783gmail-style13ptbold"/>
    <w:basedOn w:val="DefaultParagraphFont"/>
    <w:rsid w:val="00FD7F11"/>
  </w:style>
  <w:style w:type="character" w:customStyle="1" w:styleId="m8525170829296705783gmail-styleunderline">
    <w:name w:val="m_8525170829296705783gmail-styleunderline"/>
    <w:basedOn w:val="DefaultParagraphFont"/>
    <w:rsid w:val="00FD7F11"/>
  </w:style>
  <w:style w:type="character" w:customStyle="1" w:styleId="m113202149284569794gmail-style13ptbold">
    <w:name w:val="m_113202149284569794gmail-style13ptbold"/>
    <w:basedOn w:val="DefaultParagraphFont"/>
    <w:rsid w:val="00FD7F11"/>
  </w:style>
  <w:style w:type="character" w:customStyle="1" w:styleId="m113202149284569794gmail-styleunderline">
    <w:name w:val="m_113202149284569794gmail-styleunderline"/>
    <w:basedOn w:val="DefaultParagraphFont"/>
    <w:rsid w:val="00FD7F11"/>
  </w:style>
  <w:style w:type="character" w:customStyle="1" w:styleId="m-5741597242490756161gmail-field-content">
    <w:name w:val="m_-5741597242490756161gmail-field-content"/>
    <w:basedOn w:val="DefaultParagraphFont"/>
    <w:rsid w:val="00FD7F11"/>
  </w:style>
  <w:style w:type="paragraph" w:customStyle="1" w:styleId="FUCKTHISFONT">
    <w:name w:val="FUCK THIS FONT"/>
    <w:basedOn w:val="Normal"/>
    <w:rsid w:val="00FD7F11"/>
    <w:pPr>
      <w:autoSpaceDE w:val="0"/>
      <w:autoSpaceDN w:val="0"/>
      <w:adjustRightInd w:val="0"/>
      <w:jc w:val="both"/>
    </w:pPr>
    <w:rPr>
      <w:u w:val="single"/>
    </w:rPr>
  </w:style>
  <w:style w:type="paragraph" w:customStyle="1" w:styleId="TagChar1CharCharCharChar">
    <w:name w:val="Tag Char1 Char Char Char Char"/>
    <w:basedOn w:val="Normal"/>
    <w:rsid w:val="00FD7F11"/>
    <w:pPr>
      <w:overflowPunct w:val="0"/>
      <w:autoSpaceDE w:val="0"/>
      <w:autoSpaceDN w:val="0"/>
      <w:adjustRightInd w:val="0"/>
      <w:textAlignment w:val="baseline"/>
    </w:pPr>
    <w:rPr>
      <w:rFonts w:ascii="Palatino Linotype" w:eastAsia="Calibri" w:hAnsi="Palatino Linotype"/>
      <w:b/>
      <w:sz w:val="24"/>
      <w:szCs w:val="20"/>
    </w:rPr>
  </w:style>
  <w:style w:type="character" w:customStyle="1" w:styleId="UnderlineCharChar2">
    <w:name w:val="Underline Char Char"/>
    <w:basedOn w:val="DefaultParagraphFont"/>
    <w:locked/>
    <w:rsid w:val="00FD7F11"/>
    <w:rPr>
      <w:rFonts w:ascii="Arial Narrow" w:hAnsi="Arial Narrow"/>
      <w:szCs w:val="24"/>
      <w:u w:val="single"/>
    </w:rPr>
  </w:style>
  <w:style w:type="character" w:customStyle="1" w:styleId="hyperlink60">
    <w:name w:val="hyperlink6"/>
    <w:basedOn w:val="DefaultParagraphFont"/>
    <w:rsid w:val="00FD7F11"/>
  </w:style>
  <w:style w:type="character" w:customStyle="1" w:styleId="heading2char2charchar">
    <w:name w:val="heading2char2charchar"/>
    <w:basedOn w:val="DefaultParagraphFont"/>
    <w:rsid w:val="00FD7F11"/>
  </w:style>
  <w:style w:type="character" w:customStyle="1" w:styleId="heading2char10">
    <w:name w:val="heading2char1"/>
    <w:basedOn w:val="DefaultParagraphFont"/>
    <w:rsid w:val="00FD7F11"/>
  </w:style>
  <w:style w:type="character" w:customStyle="1" w:styleId="CiteChar2">
    <w:name w:val="Cite Char"/>
    <w:basedOn w:val="DefaultParagraphFont"/>
    <w:rsid w:val="00FD7F11"/>
    <w:rPr>
      <w:rFonts w:ascii="Garamond" w:hAnsi="Garamond"/>
      <w:b/>
      <w:sz w:val="20"/>
      <w:szCs w:val="22"/>
      <w:u w:val="none"/>
    </w:rPr>
  </w:style>
  <w:style w:type="character" w:customStyle="1" w:styleId="StyleUnderlineCharTitleCharBold">
    <w:name w:val="Style Underline CharTitle Char + Bold"/>
    <w:basedOn w:val="DefaultParagraphFont"/>
    <w:rsid w:val="00FD7F11"/>
    <w:rPr>
      <w:rFonts w:ascii="Garamond" w:hAnsi="Garamond"/>
      <w:b/>
      <w:bCs/>
      <w:color w:val="000000"/>
      <w:sz w:val="22"/>
      <w:szCs w:val="22"/>
    </w:rPr>
  </w:style>
  <w:style w:type="character" w:customStyle="1" w:styleId="bnp-articles-title1">
    <w:name w:val="bnp-articles-title1"/>
    <w:basedOn w:val="DefaultParagraphFont"/>
    <w:rsid w:val="00FD7F11"/>
    <w:rPr>
      <w:rFonts w:ascii="Verdana" w:hAnsi="Verdana" w:hint="default"/>
      <w:b/>
      <w:bCs/>
      <w:color w:val="545454"/>
      <w:sz w:val="12"/>
      <w:szCs w:val="12"/>
    </w:rPr>
  </w:style>
  <w:style w:type="character" w:customStyle="1" w:styleId="featuretext">
    <w:name w:val="featuretext"/>
    <w:basedOn w:val="DefaultParagraphFont"/>
    <w:rsid w:val="00FD7F11"/>
  </w:style>
  <w:style w:type="character" w:customStyle="1" w:styleId="relatedtext">
    <w:name w:val="related_text"/>
    <w:basedOn w:val="DefaultParagraphFont"/>
    <w:rsid w:val="00FD7F11"/>
  </w:style>
  <w:style w:type="character" w:customStyle="1" w:styleId="fullpost">
    <w:name w:val="fullpost"/>
    <w:basedOn w:val="DefaultParagraphFont"/>
    <w:rsid w:val="00FD7F11"/>
  </w:style>
  <w:style w:type="character" w:customStyle="1" w:styleId="bcktital">
    <w:name w:val="bcktital"/>
    <w:basedOn w:val="DefaultParagraphFont"/>
    <w:rsid w:val="00FD7F11"/>
  </w:style>
  <w:style w:type="character" w:customStyle="1" w:styleId="bcktital0">
    <w:name w:val="bckt_ital"/>
    <w:basedOn w:val="DefaultParagraphFont"/>
    <w:rsid w:val="00FD7F11"/>
  </w:style>
  <w:style w:type="paragraph" w:styleId="TOAHeading">
    <w:name w:val="toa heading"/>
    <w:basedOn w:val="Normal"/>
    <w:next w:val="Normal"/>
    <w:semiHidden/>
    <w:rsid w:val="00FD7F11"/>
    <w:pPr>
      <w:spacing w:before="120"/>
    </w:pPr>
    <w:rPr>
      <w:rFonts w:eastAsia="Calibri"/>
    </w:rPr>
  </w:style>
  <w:style w:type="character" w:customStyle="1" w:styleId="fwanimclass">
    <w:name w:val="fwanim_class"/>
    <w:basedOn w:val="DefaultParagraphFont"/>
    <w:rsid w:val="00FD7F11"/>
  </w:style>
  <w:style w:type="paragraph" w:customStyle="1" w:styleId="DebateUnderline0">
    <w:name w:val="DebateUnderline"/>
    <w:basedOn w:val="DebateNormal"/>
    <w:qFormat/>
    <w:rsid w:val="00FD7F11"/>
    <w:pPr>
      <w:spacing w:after="160"/>
    </w:pPr>
    <w:rPr>
      <w:sz w:val="24"/>
      <w:szCs w:val="24"/>
      <w:u w:val="single"/>
    </w:rPr>
  </w:style>
  <w:style w:type="character" w:customStyle="1" w:styleId="DebateUnderlineChar">
    <w:name w:val="DebateUnderline Char"/>
    <w:basedOn w:val="DebateNormalChar"/>
    <w:rsid w:val="00FD7F11"/>
    <w:rPr>
      <w:rFonts w:ascii="Calibri" w:eastAsia="Calibri" w:hAnsi="Calibri"/>
      <w:sz w:val="24"/>
      <w:szCs w:val="24"/>
      <w:u w:val="single"/>
      <w:lang w:val="en-US" w:eastAsia="en-US" w:bidi="ar-SA"/>
    </w:rPr>
  </w:style>
  <w:style w:type="character" w:customStyle="1" w:styleId="DebateTagChar0">
    <w:name w:val="DebateTag Char"/>
    <w:basedOn w:val="DefaultParagraphFont"/>
    <w:rsid w:val="00FD7F11"/>
    <w:rPr>
      <w:rFonts w:eastAsia="Calibri"/>
      <w:b/>
      <w:sz w:val="24"/>
      <w:szCs w:val="24"/>
      <w:lang w:val="en-US" w:eastAsia="en-US" w:bidi="ar-SA"/>
    </w:rPr>
  </w:style>
  <w:style w:type="paragraph" w:customStyle="1" w:styleId="DebateHeaderFinal">
    <w:name w:val="DebateHeaderFinal"/>
    <w:basedOn w:val="Heading1"/>
    <w:qFormat/>
    <w:rsid w:val="00FD7F11"/>
    <w:pPr>
      <w:spacing w:line="276" w:lineRule="auto"/>
      <w:jc w:val="left"/>
    </w:pPr>
    <w:rPr>
      <w:rFonts w:eastAsia="Times New Roman" w:cs="Times New Roman"/>
      <w:bCs/>
      <w:caps/>
      <w:sz w:val="36"/>
      <w:szCs w:val="36"/>
    </w:rPr>
  </w:style>
  <w:style w:type="character" w:customStyle="1" w:styleId="DebateHeaderFinalChar">
    <w:name w:val="DebateHeaderFinal Char"/>
    <w:rsid w:val="00FD7F11"/>
    <w:rPr>
      <w:b/>
      <w:bCs/>
      <w:sz w:val="36"/>
      <w:szCs w:val="36"/>
      <w:u w:val="single"/>
      <w:lang w:val="en-US" w:eastAsia="en-US" w:bidi="ar-SA"/>
    </w:rPr>
  </w:style>
  <w:style w:type="paragraph" w:customStyle="1" w:styleId="HeaderInitial0">
    <w:name w:val="HeaderInitial"/>
    <w:basedOn w:val="Normal"/>
    <w:rsid w:val="00FD7F11"/>
    <w:pPr>
      <w:jc w:val="center"/>
      <w:outlineLvl w:val="0"/>
    </w:pPr>
    <w:rPr>
      <w:rFonts w:eastAsia="Calibri"/>
      <w:b/>
      <w:caps/>
      <w:sz w:val="28"/>
    </w:rPr>
  </w:style>
  <w:style w:type="character" w:customStyle="1" w:styleId="FooterChar2">
    <w:name w:val="Footer Char2"/>
    <w:basedOn w:val="DefaultParagraphFont"/>
    <w:rsid w:val="00FD7F11"/>
    <w:rPr>
      <w:rFonts w:eastAsia="MS Mincho"/>
      <w:sz w:val="24"/>
      <w:szCs w:val="24"/>
      <w:lang w:val="en-US" w:eastAsia="ja-JP" w:bidi="ar-SA"/>
    </w:rPr>
  </w:style>
  <w:style w:type="character" w:customStyle="1" w:styleId="BalloonTextChar2">
    <w:name w:val="Balloon Text Char2"/>
    <w:basedOn w:val="DefaultParagraphFont"/>
    <w:rsid w:val="00FD7F11"/>
    <w:rPr>
      <w:rFonts w:ascii="Tahoma" w:eastAsia="MS Mincho" w:hAnsi="Tahoma" w:cs="Tahoma"/>
      <w:sz w:val="16"/>
      <w:szCs w:val="16"/>
      <w:lang w:val="en-US" w:eastAsia="ja-JP" w:bidi="ar-SA"/>
    </w:rPr>
  </w:style>
  <w:style w:type="paragraph" w:customStyle="1" w:styleId="StyleLinespacingDouble">
    <w:name w:val="Style Line spacing:  Double"/>
    <w:basedOn w:val="Normal"/>
    <w:rsid w:val="00FD7F11"/>
    <w:pPr>
      <w:spacing w:after="240" w:line="480" w:lineRule="auto"/>
    </w:pPr>
    <w:rPr>
      <w:rFonts w:eastAsia="Calibri"/>
      <w:sz w:val="24"/>
      <w:szCs w:val="20"/>
    </w:rPr>
  </w:style>
  <w:style w:type="character" w:customStyle="1" w:styleId="StyleLinespacingDoubleChar">
    <w:name w:val="Style Line spacing:  Double Char"/>
    <w:basedOn w:val="DefaultParagraphFont"/>
    <w:rsid w:val="00FD7F11"/>
    <w:rPr>
      <w:rFonts w:ascii="Cambria" w:hAnsi="Cambria"/>
      <w:sz w:val="24"/>
      <w:lang w:val="en-US" w:eastAsia="en-US" w:bidi="ar-SA"/>
    </w:rPr>
  </w:style>
  <w:style w:type="paragraph" w:customStyle="1" w:styleId="Normalspacing">
    <w:name w:val="Normal + spacing"/>
    <w:basedOn w:val="StyleLinespacingDouble"/>
    <w:qFormat/>
    <w:rsid w:val="00FD7F11"/>
  </w:style>
  <w:style w:type="character" w:customStyle="1" w:styleId="NormalspacingChar">
    <w:name w:val="Normal + spacing Char"/>
    <w:basedOn w:val="StyleLinespacingDoubleChar"/>
    <w:rsid w:val="00FD7F11"/>
    <w:rPr>
      <w:rFonts w:ascii="Cambria" w:hAnsi="Cambria"/>
      <w:sz w:val="24"/>
      <w:lang w:val="en-US" w:eastAsia="en-US" w:bidi="ar-SA"/>
    </w:rPr>
  </w:style>
  <w:style w:type="character" w:customStyle="1" w:styleId="textbold0">
    <w:name w:val="textbold"/>
    <w:basedOn w:val="DefaultParagraphFont"/>
    <w:rsid w:val="00FD7F11"/>
  </w:style>
  <w:style w:type="character" w:customStyle="1" w:styleId="textitalics">
    <w:name w:val="textitalics"/>
    <w:basedOn w:val="DefaultParagraphFont"/>
    <w:rsid w:val="00FD7F11"/>
  </w:style>
  <w:style w:type="paragraph" w:customStyle="1" w:styleId="lastpar">
    <w:name w:val="lastpar"/>
    <w:basedOn w:val="Normal"/>
    <w:rsid w:val="00FD7F11"/>
    <w:pPr>
      <w:spacing w:before="100" w:beforeAutospacing="1" w:after="100" w:afterAutospacing="1"/>
    </w:pPr>
    <w:rPr>
      <w:rFonts w:eastAsia="Calibri"/>
      <w:sz w:val="24"/>
    </w:rPr>
  </w:style>
  <w:style w:type="table" w:styleId="TableClassic1">
    <w:name w:val="Table Classic 1"/>
    <w:basedOn w:val="TableNormal"/>
    <w:rsid w:val="00FD7F11"/>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FD7F11"/>
    <w:pPr>
      <w:spacing w:after="0" w:line="240" w:lineRule="auto"/>
    </w:pPr>
    <w:rPr>
      <w:rFonts w:ascii="Times New Roman" w:eastAsia="MS Mincho"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ghtShading-Accent1">
    <w:name w:val="Light Shading Accent 1"/>
    <w:basedOn w:val="TableNormal"/>
    <w:rsid w:val="00FD7F11"/>
    <w:pPr>
      <w:spacing w:after="0" w:line="240" w:lineRule="auto"/>
    </w:pPr>
    <w:rPr>
      <w:rFonts w:ascii="Cambria" w:eastAsia="Times New Roman" w:hAnsi="Cambria" w:cs="Times New Roman"/>
      <w:color w:val="365F91"/>
      <w:lang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links">
    <w:name w:val="links"/>
    <w:basedOn w:val="Normal"/>
    <w:rsid w:val="00FD7F11"/>
    <w:pPr>
      <w:tabs>
        <w:tab w:val="left" w:pos="9450"/>
      </w:tabs>
      <w:spacing w:before="100" w:beforeAutospacing="1" w:after="100" w:afterAutospacing="1"/>
    </w:pPr>
    <w:rPr>
      <w:rFonts w:eastAsia="Calibri"/>
    </w:rPr>
  </w:style>
  <w:style w:type="character" w:customStyle="1" w:styleId="CharacterStyle8">
    <w:name w:val="Character Style 8"/>
    <w:rsid w:val="00FD7F11"/>
    <w:rPr>
      <w:sz w:val="22"/>
      <w:szCs w:val="22"/>
    </w:rPr>
  </w:style>
  <w:style w:type="paragraph" w:customStyle="1" w:styleId="Style110">
    <w:name w:val="Style 11"/>
    <w:rsid w:val="00FD7F11"/>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
    <w:name w:val="Style 8"/>
    <w:rsid w:val="00FD7F11"/>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character" w:customStyle="1" w:styleId="CardText1CharChar">
    <w:name w:val="Card Text 1 Char Char"/>
    <w:basedOn w:val="DefaultParagraphFont"/>
    <w:rsid w:val="00FD7F11"/>
    <w:rPr>
      <w:rFonts w:ascii="Arial Narrow" w:hAnsi="Arial Narrow"/>
      <w:color w:val="000000"/>
      <w:sz w:val="22"/>
      <w:szCs w:val="22"/>
      <w:u w:val="single"/>
      <w:lang w:val="en-US" w:eastAsia="en-US" w:bidi="ar-SA"/>
    </w:rPr>
  </w:style>
  <w:style w:type="character" w:customStyle="1" w:styleId="CardText1Char1">
    <w:name w:val="Card Text 1 Char1"/>
    <w:basedOn w:val="DefaultParagraphFont"/>
    <w:rsid w:val="00FD7F11"/>
    <w:rPr>
      <w:rFonts w:ascii="Arial Narrow" w:hAnsi="Arial Narrow"/>
      <w:color w:val="000000"/>
      <w:sz w:val="22"/>
      <w:szCs w:val="22"/>
      <w:u w:val="single"/>
      <w:lang w:val="en-US" w:eastAsia="en-US" w:bidi="ar-SA"/>
    </w:rPr>
  </w:style>
  <w:style w:type="paragraph" w:customStyle="1" w:styleId="Style52">
    <w:name w:val="Style 5"/>
    <w:rsid w:val="00FD7F11"/>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CitesChar"/>
    <w:rsid w:val="00FD7F11"/>
    <w:rPr>
      <w:rFonts w:ascii="Times New Roman" w:eastAsia="Times New Roman" w:hAnsi="Times New Roman" w:cs="Times New Roman"/>
      <w:b/>
      <w:bCs/>
      <w:sz w:val="24"/>
      <w:szCs w:val="24"/>
      <w:lang w:val="en-US" w:eastAsia="en-US" w:bidi="ar-SA"/>
    </w:rPr>
  </w:style>
  <w:style w:type="paragraph" w:customStyle="1" w:styleId="Boldunderline3">
    <w:name w:val="Bold/underline"/>
    <w:basedOn w:val="Normal"/>
    <w:autoRedefine/>
    <w:rsid w:val="00FD7F11"/>
    <w:pPr>
      <w:tabs>
        <w:tab w:val="left" w:pos="9450"/>
      </w:tabs>
    </w:pPr>
    <w:rPr>
      <w:rFonts w:eastAsia="SimSun"/>
      <w:b/>
      <w:sz w:val="24"/>
    </w:rPr>
  </w:style>
  <w:style w:type="paragraph" w:customStyle="1" w:styleId="TableContents">
    <w:name w:val="Table Contents"/>
    <w:basedOn w:val="Normal"/>
    <w:rsid w:val="00FD7F11"/>
    <w:pPr>
      <w:widowControl w:val="0"/>
      <w:suppressLineNumbers/>
      <w:tabs>
        <w:tab w:val="left" w:pos="9450"/>
      </w:tabs>
      <w:suppressAutoHyphens/>
    </w:pPr>
    <w:rPr>
      <w:rFonts w:eastAsia="Arial Unicode MS"/>
      <w:kern w:val="1"/>
      <w:sz w:val="24"/>
    </w:rPr>
  </w:style>
  <w:style w:type="paragraph" w:customStyle="1" w:styleId="faketag">
    <w:name w:val="fake tag"/>
    <w:basedOn w:val="Heading1"/>
    <w:rsid w:val="00FD7F11"/>
    <w:pPr>
      <w:tabs>
        <w:tab w:val="left" w:pos="9450"/>
      </w:tabs>
    </w:pPr>
    <w:rPr>
      <w:rFonts w:ascii="Arial Rounded MT Bold" w:eastAsia="Times New Roman" w:hAnsi="Arial Rounded MT Bold" w:cs="Arial"/>
      <w:b w:val="0"/>
      <w:bCs/>
      <w:caps/>
      <w:smallCaps/>
      <w:sz w:val="32"/>
    </w:rPr>
  </w:style>
  <w:style w:type="paragraph" w:customStyle="1" w:styleId="Heading1fake">
    <w:name w:val="Heading 1 fake"/>
    <w:basedOn w:val="Normal"/>
    <w:autoRedefine/>
    <w:rsid w:val="00FD7F11"/>
    <w:pPr>
      <w:tabs>
        <w:tab w:val="left" w:pos="9450"/>
      </w:tabs>
      <w:jc w:val="center"/>
    </w:pPr>
    <w:rPr>
      <w:rFonts w:ascii="Verdana" w:eastAsia="Calibri" w:hAnsi="Verdana"/>
      <w:sz w:val="24"/>
    </w:rPr>
  </w:style>
  <w:style w:type="paragraph" w:customStyle="1" w:styleId="heading1fake0">
    <w:name w:val="heading 1 fake"/>
    <w:basedOn w:val="Heading1"/>
    <w:autoRedefine/>
    <w:rsid w:val="00FD7F11"/>
    <w:pPr>
      <w:tabs>
        <w:tab w:val="left" w:pos="9450"/>
      </w:tabs>
      <w:outlineLvl w:val="9"/>
    </w:pPr>
    <w:rPr>
      <w:rFonts w:ascii="Verdana" w:eastAsia="Times New Roman" w:hAnsi="Verdana" w:cs="Arial"/>
      <w:bCs/>
      <w:caps/>
      <w:smallCaps/>
      <w:sz w:val="32"/>
    </w:rPr>
  </w:style>
  <w:style w:type="paragraph" w:customStyle="1" w:styleId="text1Char">
    <w:name w:val="text1 Char"/>
    <w:basedOn w:val="Normal"/>
    <w:autoRedefine/>
    <w:rsid w:val="00FD7F11"/>
    <w:pPr>
      <w:tabs>
        <w:tab w:val="left" w:pos="9450"/>
      </w:tabs>
    </w:pPr>
    <w:rPr>
      <w:rFonts w:eastAsia="Calibri"/>
      <w:szCs w:val="20"/>
    </w:rPr>
  </w:style>
  <w:style w:type="character" w:customStyle="1" w:styleId="textCharChar1">
    <w:name w:val="text Char Char1"/>
    <w:basedOn w:val="DefaultParagraphFont"/>
    <w:rsid w:val="00FD7F11"/>
    <w:rPr>
      <w:sz w:val="18"/>
      <w:szCs w:val="24"/>
      <w:lang w:val="en-US" w:eastAsia="en-US" w:bidi="ar-SA"/>
    </w:rPr>
  </w:style>
  <w:style w:type="character" w:customStyle="1" w:styleId="text1CharChar">
    <w:name w:val="text1 Char Char"/>
    <w:basedOn w:val="DefaultParagraphFont"/>
    <w:rsid w:val="00FD7F11"/>
    <w:rPr>
      <w:lang w:val="en-US" w:eastAsia="en-US" w:bidi="ar-SA"/>
    </w:rPr>
  </w:style>
  <w:style w:type="character" w:customStyle="1" w:styleId="textCharChar">
    <w:name w:val="text Char Char"/>
    <w:basedOn w:val="DefaultParagraphFont"/>
    <w:rsid w:val="00FD7F11"/>
    <w:rPr>
      <w:sz w:val="18"/>
      <w:szCs w:val="24"/>
      <w:lang w:val="en-US" w:eastAsia="en-US" w:bidi="ar-SA"/>
    </w:rPr>
  </w:style>
  <w:style w:type="character" w:customStyle="1" w:styleId="normalloose1">
    <w:name w:val="normalloose1"/>
    <w:basedOn w:val="DefaultParagraphFont"/>
    <w:rsid w:val="00FD7F11"/>
    <w:rPr>
      <w:sz w:val="20"/>
      <w:szCs w:val="20"/>
    </w:rPr>
  </w:style>
  <w:style w:type="paragraph" w:customStyle="1" w:styleId="printerheadline">
    <w:name w:val="printer_headline"/>
    <w:basedOn w:val="Normal"/>
    <w:rsid w:val="00FD7F11"/>
    <w:pPr>
      <w:tabs>
        <w:tab w:val="left" w:pos="9450"/>
      </w:tabs>
      <w:spacing w:before="100" w:beforeAutospacing="1" w:after="100" w:afterAutospacing="1"/>
    </w:pPr>
    <w:rPr>
      <w:rFonts w:eastAsia="Calibri"/>
      <w:sz w:val="24"/>
    </w:rPr>
  </w:style>
  <w:style w:type="paragraph" w:customStyle="1" w:styleId="help">
    <w:name w:val="help"/>
    <w:basedOn w:val="Normal"/>
    <w:rsid w:val="00FD7F11"/>
    <w:pPr>
      <w:tabs>
        <w:tab w:val="left" w:pos="9450"/>
      </w:tabs>
      <w:spacing w:before="100" w:beforeAutospacing="1" w:after="100" w:afterAutospacing="1"/>
    </w:pPr>
    <w:rPr>
      <w:rFonts w:eastAsia="Calibri"/>
      <w:sz w:val="24"/>
    </w:rPr>
  </w:style>
  <w:style w:type="character" w:customStyle="1" w:styleId="sponsoredadtext">
    <w:name w:val="sponsoredadtext"/>
    <w:basedOn w:val="DefaultParagraphFont"/>
    <w:rsid w:val="00FD7F11"/>
  </w:style>
  <w:style w:type="character" w:customStyle="1" w:styleId="georgia">
    <w:name w:val="georgia"/>
    <w:basedOn w:val="DefaultParagraphFont"/>
    <w:rsid w:val="00FD7F11"/>
  </w:style>
  <w:style w:type="character" w:customStyle="1" w:styleId="isdefault">
    <w:name w:val="isdefault"/>
    <w:basedOn w:val="DefaultParagraphFont"/>
    <w:rsid w:val="00FD7F11"/>
  </w:style>
  <w:style w:type="character" w:customStyle="1" w:styleId="arial">
    <w:name w:val="arial"/>
    <w:basedOn w:val="DefaultParagraphFont"/>
    <w:rsid w:val="00FD7F11"/>
  </w:style>
  <w:style w:type="character" w:customStyle="1" w:styleId="pipe">
    <w:name w:val="pipe"/>
    <w:basedOn w:val="DefaultParagraphFont"/>
    <w:rsid w:val="00FD7F11"/>
  </w:style>
  <w:style w:type="paragraph" w:customStyle="1" w:styleId="dtlcomment">
    <w:name w:val="dtlcomment"/>
    <w:basedOn w:val="Normal"/>
    <w:rsid w:val="00FD7F11"/>
    <w:pPr>
      <w:tabs>
        <w:tab w:val="left" w:pos="9450"/>
      </w:tabs>
      <w:spacing w:before="100" w:beforeAutospacing="1" w:after="100" w:afterAutospacing="1"/>
    </w:pPr>
    <w:rPr>
      <w:rFonts w:eastAsia="Calibri"/>
      <w:sz w:val="24"/>
    </w:rPr>
  </w:style>
  <w:style w:type="character" w:customStyle="1" w:styleId="writername">
    <w:name w:val="writername"/>
    <w:basedOn w:val="DefaultParagraphFont"/>
    <w:rsid w:val="00FD7F11"/>
  </w:style>
  <w:style w:type="character" w:customStyle="1" w:styleId="CharChar18">
    <w:name w:val="Char Char18"/>
    <w:basedOn w:val="DefaultParagraphFont"/>
    <w:rsid w:val="00FD7F11"/>
    <w:rPr>
      <w:sz w:val="16"/>
      <w:szCs w:val="24"/>
      <w:lang w:val="en-US" w:eastAsia="en-US" w:bidi="ar-SA"/>
    </w:rPr>
  </w:style>
  <w:style w:type="character" w:customStyle="1" w:styleId="CharChar24">
    <w:name w:val="Char Char24"/>
    <w:basedOn w:val="DefaultParagraphFont"/>
    <w:rsid w:val="00FD7F11"/>
    <w:rPr>
      <w:b/>
      <w:bCs/>
      <w:sz w:val="28"/>
      <w:szCs w:val="28"/>
      <w:lang w:val="en-US" w:eastAsia="en-US" w:bidi="ar-SA"/>
    </w:rPr>
  </w:style>
  <w:style w:type="character" w:customStyle="1" w:styleId="ln2">
    <w:name w:val="ln2"/>
    <w:basedOn w:val="DefaultParagraphFont"/>
    <w:rsid w:val="00FD7F11"/>
  </w:style>
  <w:style w:type="paragraph" w:customStyle="1" w:styleId="StyleStyle1">
    <w:name w:val="Style Style1 +"/>
    <w:basedOn w:val="Normal"/>
    <w:rsid w:val="00FD7F11"/>
    <w:rPr>
      <w:rFonts w:eastAsia="Calibri"/>
      <w:sz w:val="24"/>
    </w:rPr>
  </w:style>
  <w:style w:type="character" w:customStyle="1" w:styleId="StyleStyle1Char">
    <w:name w:val="Style Style1 + Char"/>
    <w:basedOn w:val="Style1Char"/>
    <w:rsid w:val="00FD7F11"/>
    <w:rPr>
      <w:rFonts w:ascii="Times New Roman" w:eastAsia="SimSun" w:hAnsi="Times New Roman" w:cs="Times New Roman"/>
      <w:sz w:val="20"/>
      <w:szCs w:val="20"/>
      <w:u w:val="single"/>
      <w:lang w:val="en-US" w:eastAsia="en-US" w:bidi="ar-SA"/>
    </w:rPr>
  </w:style>
  <w:style w:type="character" w:customStyle="1" w:styleId="editorname">
    <w:name w:val="editorname"/>
    <w:basedOn w:val="DefaultParagraphFont"/>
    <w:rsid w:val="00FD7F11"/>
  </w:style>
  <w:style w:type="character" w:customStyle="1" w:styleId="CharChar16">
    <w:name w:val="Char Char16"/>
    <w:basedOn w:val="DefaultParagraphFont"/>
    <w:rsid w:val="00FD7F11"/>
    <w:rPr>
      <w:rFonts w:ascii="Cambria" w:hAnsi="Cambria"/>
      <w:lang w:val="en-US" w:eastAsia="en-US" w:bidi="ar-SA"/>
    </w:rPr>
  </w:style>
  <w:style w:type="character" w:customStyle="1" w:styleId="CharChar15">
    <w:name w:val="Char Char15"/>
    <w:basedOn w:val="CharChar16"/>
    <w:rsid w:val="00FD7F11"/>
    <w:rPr>
      <w:rFonts w:ascii="Cambria" w:hAnsi="Cambria"/>
      <w:b/>
      <w:bCs/>
      <w:lang w:val="en-US" w:eastAsia="en-US" w:bidi="ar-SA"/>
    </w:rPr>
  </w:style>
  <w:style w:type="character" w:customStyle="1" w:styleId="CharChar14">
    <w:name w:val="Char Char14"/>
    <w:basedOn w:val="DefaultParagraphFont"/>
    <w:rsid w:val="00FD7F11"/>
    <w:rPr>
      <w:rFonts w:ascii="Tahoma" w:hAnsi="Tahoma" w:cs="Tahoma"/>
      <w:sz w:val="16"/>
      <w:szCs w:val="16"/>
      <w:lang w:val="en-US" w:eastAsia="en-US" w:bidi="ar-SA"/>
    </w:rPr>
  </w:style>
  <w:style w:type="character" w:customStyle="1" w:styleId="CharChar13">
    <w:name w:val="Char Char13"/>
    <w:basedOn w:val="DefaultParagraphFont"/>
    <w:rsid w:val="00FD7F11"/>
    <w:rPr>
      <w:rFonts w:ascii="Cambria" w:hAnsi="Cambria"/>
      <w:lang w:val="en-US" w:eastAsia="en-US" w:bidi="ar-SA"/>
    </w:rPr>
  </w:style>
  <w:style w:type="paragraph" w:customStyle="1" w:styleId="normalChar1">
    <w:name w:val="normal Char"/>
    <w:basedOn w:val="Normal"/>
    <w:rsid w:val="00FD7F11"/>
    <w:rPr>
      <w:rFonts w:eastAsia="Calibri"/>
    </w:rPr>
  </w:style>
  <w:style w:type="character" w:customStyle="1" w:styleId="cardtextsmallCharChar">
    <w:name w:val="card text small Char Char"/>
    <w:basedOn w:val="DefaultParagraphFont"/>
    <w:rsid w:val="00FD7F11"/>
    <w:rPr>
      <w:rFonts w:ascii="Arial Narrow" w:hAnsi="Arial Narrow" w:cs="Times New Roman"/>
      <w:sz w:val="16"/>
    </w:rPr>
  </w:style>
  <w:style w:type="character" w:customStyle="1" w:styleId="TagChar4">
    <w:name w:val="Tag Char4"/>
    <w:basedOn w:val="DefaultParagraphFont"/>
    <w:rsid w:val="00FD7F11"/>
    <w:rPr>
      <w:b/>
      <w:sz w:val="26"/>
      <w:szCs w:val="24"/>
      <w:lang w:val="en-US" w:eastAsia="en-US" w:bidi="ar-SA"/>
    </w:rPr>
  </w:style>
  <w:style w:type="paragraph" w:customStyle="1" w:styleId="SmallTextGaramond">
    <w:name w:val="Small Text Garamond"/>
    <w:basedOn w:val="Normal"/>
    <w:rsid w:val="00FD7F11"/>
    <w:pPr>
      <w:widowControl w:val="0"/>
      <w:suppressAutoHyphens/>
      <w:contextualSpacing/>
    </w:pPr>
    <w:rPr>
      <w:rFonts w:eastAsia="Calibri"/>
      <w:szCs w:val="18"/>
    </w:rPr>
  </w:style>
  <w:style w:type="paragraph" w:customStyle="1" w:styleId="Taglines">
    <w:name w:val="Taglines"/>
    <w:basedOn w:val="Heading2"/>
    <w:rsid w:val="00FD7F11"/>
    <w:pPr>
      <w:widowControl w:val="0"/>
      <w:suppressAutoHyphens/>
      <w:spacing w:before="240"/>
      <w:contextualSpacing/>
    </w:pPr>
    <w:rPr>
      <w:rFonts w:eastAsia="Calibri" w:cs="Arial"/>
      <w:b w:val="0"/>
      <w:bCs/>
      <w:iCs/>
      <w:szCs w:val="22"/>
    </w:rPr>
  </w:style>
  <w:style w:type="character" w:customStyle="1" w:styleId="TaglinesChar">
    <w:name w:val="Taglines Char"/>
    <w:basedOn w:val="DefaultParagraphFont"/>
    <w:rsid w:val="00FD7F11"/>
    <w:rPr>
      <w:rFonts w:cs="Arial"/>
      <w:bCs/>
      <w:iCs/>
      <w:szCs w:val="22"/>
      <w:lang w:val="en-US" w:eastAsia="en-US" w:bidi="ar-SA"/>
    </w:rPr>
  </w:style>
  <w:style w:type="paragraph" w:customStyle="1" w:styleId="listterm">
    <w:name w:val="listterm"/>
    <w:basedOn w:val="Normal"/>
    <w:rsid w:val="00FD7F11"/>
    <w:pPr>
      <w:spacing w:before="100" w:beforeAutospacing="1" w:after="100" w:afterAutospacing="1"/>
    </w:pPr>
    <w:rPr>
      <w:rFonts w:eastAsia="Calibri"/>
      <w:sz w:val="24"/>
    </w:rPr>
  </w:style>
  <w:style w:type="character" w:customStyle="1" w:styleId="WW8Num2z0">
    <w:name w:val="WW8Num2z0"/>
    <w:rsid w:val="00FD7F11"/>
    <w:rPr>
      <w:rFonts w:ascii="Garamond" w:hAnsi="Garamond"/>
    </w:rPr>
  </w:style>
  <w:style w:type="character" w:customStyle="1" w:styleId="WW8Num3z0">
    <w:name w:val="WW8Num3z0"/>
    <w:rsid w:val="00FD7F11"/>
    <w:rPr>
      <w:rFonts w:ascii="Garamond" w:hAnsi="Garamond"/>
    </w:rPr>
  </w:style>
  <w:style w:type="character" w:customStyle="1" w:styleId="WW8Num4z1">
    <w:name w:val="WW8Num4z1"/>
    <w:rsid w:val="00FD7F11"/>
    <w:rPr>
      <w:rFonts w:ascii="Garamond" w:hAnsi="Garamond"/>
    </w:rPr>
  </w:style>
  <w:style w:type="character" w:customStyle="1" w:styleId="WW8Num5z0">
    <w:name w:val="WW8Num5z0"/>
    <w:rsid w:val="00FD7F11"/>
    <w:rPr>
      <w:rFonts w:ascii="Garamond" w:hAnsi="Garamond"/>
    </w:rPr>
  </w:style>
  <w:style w:type="character" w:customStyle="1" w:styleId="WW8Num6z0">
    <w:name w:val="WW8Num6z0"/>
    <w:rsid w:val="00FD7F11"/>
    <w:rPr>
      <w:rFonts w:ascii="Symbol" w:hAnsi="Symbol"/>
    </w:rPr>
  </w:style>
  <w:style w:type="character" w:customStyle="1" w:styleId="WW8Num7z0">
    <w:name w:val="WW8Num7z0"/>
    <w:rsid w:val="00FD7F11"/>
    <w:rPr>
      <w:rFonts w:ascii="Symbol" w:hAnsi="Symbol"/>
    </w:rPr>
  </w:style>
  <w:style w:type="character" w:customStyle="1" w:styleId="WW8Num8z0">
    <w:name w:val="WW8Num8z0"/>
    <w:rsid w:val="00FD7F11"/>
    <w:rPr>
      <w:rFonts w:ascii="Symbol" w:hAnsi="Symbol"/>
    </w:rPr>
  </w:style>
  <w:style w:type="character" w:customStyle="1" w:styleId="WW8Num9z0">
    <w:name w:val="WW8Num9z0"/>
    <w:rsid w:val="00FD7F11"/>
    <w:rPr>
      <w:rFonts w:ascii="Symbol" w:hAnsi="Symbol"/>
    </w:rPr>
  </w:style>
  <w:style w:type="character" w:customStyle="1" w:styleId="WW8Num10z0">
    <w:name w:val="WW8Num10z0"/>
    <w:rsid w:val="00FD7F11"/>
    <w:rPr>
      <w:rFonts w:ascii="Garamond" w:hAnsi="Garamond"/>
    </w:rPr>
  </w:style>
  <w:style w:type="character" w:customStyle="1" w:styleId="WW8Num11z1">
    <w:name w:val="WW8Num11z1"/>
    <w:rsid w:val="00FD7F11"/>
    <w:rPr>
      <w:rFonts w:ascii="Garamond" w:hAnsi="Garamond"/>
    </w:rPr>
  </w:style>
  <w:style w:type="character" w:customStyle="1" w:styleId="Absatz-Standardschriftart">
    <w:name w:val="Absatz-Standardschriftart"/>
    <w:rsid w:val="00FD7F11"/>
  </w:style>
  <w:style w:type="character" w:customStyle="1" w:styleId="WW-Absatz-Standardschriftart">
    <w:name w:val="WW-Absatz-Standardschriftart"/>
    <w:rsid w:val="00FD7F11"/>
  </w:style>
  <w:style w:type="character" w:customStyle="1" w:styleId="WW-Absatz-Standardschriftart1">
    <w:name w:val="WW-Absatz-Standardschriftart1"/>
    <w:rsid w:val="00FD7F11"/>
  </w:style>
  <w:style w:type="character" w:customStyle="1" w:styleId="EndnoteCharacters">
    <w:name w:val="Endnote Characters"/>
    <w:basedOn w:val="DefaultParagraphFont"/>
    <w:rsid w:val="00FD7F11"/>
    <w:rPr>
      <w:position w:val="0"/>
      <w:sz w:val="24"/>
      <w:vertAlign w:val="baseline"/>
    </w:rPr>
  </w:style>
  <w:style w:type="character" w:customStyle="1" w:styleId="WW8Num1z0">
    <w:name w:val="WW8Num1z0"/>
    <w:rsid w:val="00FD7F11"/>
    <w:rPr>
      <w:rFonts w:ascii="Symbol" w:hAnsi="Symbol"/>
    </w:rPr>
  </w:style>
  <w:style w:type="character" w:customStyle="1" w:styleId="WW8Num1z2">
    <w:name w:val="WW8Num1z2"/>
    <w:rsid w:val="00FD7F11"/>
    <w:rPr>
      <w:rFonts w:ascii="Courier New" w:hAnsi="Courier New"/>
    </w:rPr>
  </w:style>
  <w:style w:type="character" w:customStyle="1" w:styleId="WW8Num1z3">
    <w:name w:val="WW8Num1z3"/>
    <w:rsid w:val="00FD7F11"/>
    <w:rPr>
      <w:rFonts w:ascii="Wingdings" w:hAnsi="Wingdings"/>
    </w:rPr>
  </w:style>
  <w:style w:type="character" w:customStyle="1" w:styleId="WW8Num11z0">
    <w:name w:val="WW8Num11z0"/>
    <w:rsid w:val="00FD7F11"/>
    <w:rPr>
      <w:rFonts w:ascii="Symbol" w:hAnsi="Symbol"/>
    </w:rPr>
  </w:style>
  <w:style w:type="character" w:customStyle="1" w:styleId="WW8Num83z0">
    <w:name w:val="WW8Num83z0"/>
    <w:rsid w:val="00FD7F11"/>
    <w:rPr>
      <w:rFonts w:ascii="Symbol" w:hAnsi="Symbol"/>
    </w:rPr>
  </w:style>
  <w:style w:type="character" w:customStyle="1" w:styleId="WW8Num83z1">
    <w:name w:val="WW8Num83z1"/>
    <w:rsid w:val="00FD7F11"/>
    <w:rPr>
      <w:rFonts w:ascii="Courier New" w:hAnsi="Courier New"/>
    </w:rPr>
  </w:style>
  <w:style w:type="character" w:customStyle="1" w:styleId="WW8Num83z2">
    <w:name w:val="WW8Num83z2"/>
    <w:rsid w:val="00FD7F11"/>
    <w:rPr>
      <w:rFonts w:ascii="Wingdings" w:hAnsi="Wingdings"/>
    </w:rPr>
  </w:style>
  <w:style w:type="character" w:customStyle="1" w:styleId="WW8Num89z0">
    <w:name w:val="WW8Num89z0"/>
    <w:rsid w:val="00FD7F11"/>
    <w:rPr>
      <w:rFonts w:ascii="Symbol" w:hAnsi="Symbol"/>
      <w:sz w:val="20"/>
    </w:rPr>
  </w:style>
  <w:style w:type="character" w:customStyle="1" w:styleId="WW8Num90z0">
    <w:name w:val="WW8Num90z0"/>
    <w:rsid w:val="00FD7F11"/>
    <w:rPr>
      <w:rFonts w:ascii="Times New Roman" w:eastAsia="Times New Roman" w:hAnsi="Times New Roman" w:cs="Times New Roman"/>
    </w:rPr>
  </w:style>
  <w:style w:type="character" w:customStyle="1" w:styleId="WW8Num92z0">
    <w:name w:val="WW8Num92z0"/>
    <w:rsid w:val="00FD7F11"/>
    <w:rPr>
      <w:rFonts w:ascii="Symbol" w:eastAsia="Times New Roman" w:hAnsi="Symbol"/>
    </w:rPr>
  </w:style>
  <w:style w:type="character" w:customStyle="1" w:styleId="WW8Num92z1">
    <w:name w:val="WW8Num92z1"/>
    <w:rsid w:val="00FD7F11"/>
    <w:rPr>
      <w:rFonts w:ascii="Courier New" w:hAnsi="Courier New"/>
    </w:rPr>
  </w:style>
  <w:style w:type="character" w:customStyle="1" w:styleId="WW8Num92z2">
    <w:name w:val="WW8Num92z2"/>
    <w:rsid w:val="00FD7F11"/>
    <w:rPr>
      <w:rFonts w:ascii="Wingdings" w:hAnsi="Wingdings"/>
    </w:rPr>
  </w:style>
  <w:style w:type="character" w:customStyle="1" w:styleId="WW8Num92z3">
    <w:name w:val="WW8Num92z3"/>
    <w:rsid w:val="00FD7F11"/>
    <w:rPr>
      <w:rFonts w:ascii="Symbol" w:hAnsi="Symbol"/>
    </w:rPr>
  </w:style>
  <w:style w:type="character" w:customStyle="1" w:styleId="WW8Num96z0">
    <w:name w:val="WW8Num96z0"/>
    <w:rsid w:val="00FD7F11"/>
    <w:rPr>
      <w:rFonts w:ascii="Symbol" w:hAnsi="Symbol"/>
      <w:sz w:val="20"/>
    </w:rPr>
  </w:style>
  <w:style w:type="character" w:customStyle="1" w:styleId="WW8Num96z1">
    <w:name w:val="WW8Num96z1"/>
    <w:rsid w:val="00FD7F11"/>
    <w:rPr>
      <w:rFonts w:ascii="Courier New" w:hAnsi="Courier New"/>
      <w:sz w:val="20"/>
    </w:rPr>
  </w:style>
  <w:style w:type="character" w:customStyle="1" w:styleId="WW8Num96z2">
    <w:name w:val="WW8Num96z2"/>
    <w:rsid w:val="00FD7F11"/>
    <w:rPr>
      <w:rFonts w:ascii="Wingdings" w:hAnsi="Wingdings"/>
      <w:sz w:val="20"/>
    </w:rPr>
  </w:style>
  <w:style w:type="character" w:customStyle="1" w:styleId="WW8Num103z0">
    <w:name w:val="WW8Num103z0"/>
    <w:rsid w:val="00FD7F11"/>
    <w:rPr>
      <w:rFonts w:ascii="Symbol" w:hAnsi="Symbol"/>
      <w:sz w:val="20"/>
    </w:rPr>
  </w:style>
  <w:style w:type="character" w:customStyle="1" w:styleId="WW8Num103z1">
    <w:name w:val="WW8Num103z1"/>
    <w:rsid w:val="00FD7F11"/>
    <w:rPr>
      <w:rFonts w:ascii="Courier New" w:hAnsi="Courier New"/>
      <w:sz w:val="20"/>
    </w:rPr>
  </w:style>
  <w:style w:type="character" w:customStyle="1" w:styleId="WW8Num103z2">
    <w:name w:val="WW8Num103z2"/>
    <w:rsid w:val="00FD7F11"/>
    <w:rPr>
      <w:rFonts w:ascii="Wingdings" w:hAnsi="Wingdings"/>
      <w:sz w:val="20"/>
    </w:rPr>
  </w:style>
  <w:style w:type="character" w:customStyle="1" w:styleId="WW8Num108z0">
    <w:name w:val="WW8Num108z0"/>
    <w:rsid w:val="00FD7F11"/>
    <w:rPr>
      <w:rFonts w:ascii="Symbol" w:hAnsi="Symbol"/>
      <w:sz w:val="20"/>
    </w:rPr>
  </w:style>
  <w:style w:type="character" w:customStyle="1" w:styleId="WW8Num108z1">
    <w:name w:val="WW8Num108z1"/>
    <w:rsid w:val="00FD7F11"/>
    <w:rPr>
      <w:rFonts w:ascii="Courier New" w:hAnsi="Courier New"/>
      <w:sz w:val="20"/>
    </w:rPr>
  </w:style>
  <w:style w:type="character" w:customStyle="1" w:styleId="WW8Num108z2">
    <w:name w:val="WW8Num108z2"/>
    <w:rsid w:val="00FD7F11"/>
    <w:rPr>
      <w:rFonts w:ascii="Wingdings" w:hAnsi="Wingdings"/>
      <w:sz w:val="20"/>
    </w:rPr>
  </w:style>
  <w:style w:type="character" w:customStyle="1" w:styleId="WW8Num109z0">
    <w:name w:val="WW8Num109z0"/>
    <w:rsid w:val="00FD7F11"/>
    <w:rPr>
      <w:rFonts w:ascii="Symbol" w:eastAsia="Times New Roman" w:hAnsi="Symbol"/>
    </w:rPr>
  </w:style>
  <w:style w:type="character" w:customStyle="1" w:styleId="WW8Num109z1">
    <w:name w:val="WW8Num109z1"/>
    <w:rsid w:val="00FD7F11"/>
    <w:rPr>
      <w:rFonts w:ascii="Courier New" w:hAnsi="Courier New"/>
    </w:rPr>
  </w:style>
  <w:style w:type="character" w:customStyle="1" w:styleId="WW8Num109z2">
    <w:name w:val="WW8Num109z2"/>
    <w:rsid w:val="00FD7F11"/>
    <w:rPr>
      <w:rFonts w:ascii="Wingdings" w:hAnsi="Wingdings"/>
    </w:rPr>
  </w:style>
  <w:style w:type="character" w:customStyle="1" w:styleId="WW8Num109z3">
    <w:name w:val="WW8Num109z3"/>
    <w:rsid w:val="00FD7F11"/>
    <w:rPr>
      <w:rFonts w:ascii="Symbol" w:hAnsi="Symbol"/>
    </w:rPr>
  </w:style>
  <w:style w:type="character" w:customStyle="1" w:styleId="WW8Num111z0">
    <w:name w:val="WW8Num111z0"/>
    <w:rsid w:val="00FD7F11"/>
    <w:rPr>
      <w:rFonts w:ascii="Symbol" w:hAnsi="Symbol"/>
      <w:sz w:val="20"/>
    </w:rPr>
  </w:style>
  <w:style w:type="character" w:customStyle="1" w:styleId="WW8Num111z1">
    <w:name w:val="WW8Num111z1"/>
    <w:rsid w:val="00FD7F11"/>
    <w:rPr>
      <w:rFonts w:ascii="Courier New" w:hAnsi="Courier New"/>
      <w:sz w:val="20"/>
    </w:rPr>
  </w:style>
  <w:style w:type="character" w:customStyle="1" w:styleId="WW8Num111z2">
    <w:name w:val="WW8Num111z2"/>
    <w:rsid w:val="00FD7F11"/>
    <w:rPr>
      <w:rFonts w:ascii="Wingdings" w:hAnsi="Wingdings"/>
      <w:sz w:val="20"/>
    </w:rPr>
  </w:style>
  <w:style w:type="character" w:customStyle="1" w:styleId="WW8Num117z0">
    <w:name w:val="WW8Num117z0"/>
    <w:rsid w:val="00FD7F11"/>
    <w:rPr>
      <w:rFonts w:ascii="Symbol" w:eastAsia="Times New Roman" w:hAnsi="Symbol"/>
    </w:rPr>
  </w:style>
  <w:style w:type="character" w:customStyle="1" w:styleId="WW8Num117z1">
    <w:name w:val="WW8Num117z1"/>
    <w:rsid w:val="00FD7F11"/>
    <w:rPr>
      <w:rFonts w:ascii="Courier New" w:hAnsi="Courier New"/>
    </w:rPr>
  </w:style>
  <w:style w:type="character" w:customStyle="1" w:styleId="WW8Num117z2">
    <w:name w:val="WW8Num117z2"/>
    <w:rsid w:val="00FD7F11"/>
    <w:rPr>
      <w:rFonts w:ascii="Wingdings" w:hAnsi="Wingdings"/>
    </w:rPr>
  </w:style>
  <w:style w:type="character" w:customStyle="1" w:styleId="WW8Num117z3">
    <w:name w:val="WW8Num117z3"/>
    <w:rsid w:val="00FD7F11"/>
    <w:rPr>
      <w:rFonts w:ascii="Symbol" w:hAnsi="Symbol"/>
    </w:rPr>
  </w:style>
  <w:style w:type="character" w:customStyle="1" w:styleId="WW8Num126z0">
    <w:name w:val="WW8Num126z0"/>
    <w:rsid w:val="00FD7F11"/>
    <w:rPr>
      <w:rFonts w:ascii="Symbol" w:eastAsia="SimSun" w:hAnsi="Symbol"/>
    </w:rPr>
  </w:style>
  <w:style w:type="character" w:customStyle="1" w:styleId="WW8Num126z1">
    <w:name w:val="WW8Num126z1"/>
    <w:rsid w:val="00FD7F11"/>
    <w:rPr>
      <w:rFonts w:ascii="Courier New" w:hAnsi="Courier New"/>
    </w:rPr>
  </w:style>
  <w:style w:type="character" w:customStyle="1" w:styleId="WW8Num126z2">
    <w:name w:val="WW8Num126z2"/>
    <w:rsid w:val="00FD7F11"/>
    <w:rPr>
      <w:rFonts w:ascii="Wingdings" w:hAnsi="Wingdings"/>
    </w:rPr>
  </w:style>
  <w:style w:type="character" w:customStyle="1" w:styleId="WW8Num126z3">
    <w:name w:val="WW8Num126z3"/>
    <w:rsid w:val="00FD7F11"/>
    <w:rPr>
      <w:rFonts w:ascii="Symbol" w:hAnsi="Symbol"/>
    </w:rPr>
  </w:style>
  <w:style w:type="character" w:customStyle="1" w:styleId="WW8Num128z0">
    <w:name w:val="WW8Num128z0"/>
    <w:rsid w:val="00FD7F11"/>
    <w:rPr>
      <w:rFonts w:ascii="Symbol" w:eastAsia="Times New Roman" w:hAnsi="Symbol"/>
    </w:rPr>
  </w:style>
  <w:style w:type="character" w:customStyle="1" w:styleId="WW8Num128z1">
    <w:name w:val="WW8Num128z1"/>
    <w:rsid w:val="00FD7F11"/>
    <w:rPr>
      <w:rFonts w:ascii="Courier New" w:hAnsi="Courier New"/>
    </w:rPr>
  </w:style>
  <w:style w:type="character" w:customStyle="1" w:styleId="WW8Num128z2">
    <w:name w:val="WW8Num128z2"/>
    <w:rsid w:val="00FD7F11"/>
    <w:rPr>
      <w:rFonts w:ascii="Wingdings" w:hAnsi="Wingdings"/>
    </w:rPr>
  </w:style>
  <w:style w:type="character" w:customStyle="1" w:styleId="WW8Num128z3">
    <w:name w:val="WW8Num128z3"/>
    <w:rsid w:val="00FD7F11"/>
    <w:rPr>
      <w:rFonts w:ascii="Symbol" w:hAnsi="Symbol"/>
    </w:rPr>
  </w:style>
  <w:style w:type="character" w:customStyle="1" w:styleId="WW8Num138z0">
    <w:name w:val="WW8Num138z0"/>
    <w:rsid w:val="00FD7F11"/>
    <w:rPr>
      <w:rFonts w:ascii="Times-Italic" w:eastAsia="Times New Roman" w:hAnsi="Times-Italic"/>
    </w:rPr>
  </w:style>
  <w:style w:type="character" w:customStyle="1" w:styleId="WW8Num138z1">
    <w:name w:val="WW8Num138z1"/>
    <w:rsid w:val="00FD7F11"/>
    <w:rPr>
      <w:rFonts w:ascii="Courier New" w:hAnsi="Courier New"/>
    </w:rPr>
  </w:style>
  <w:style w:type="character" w:customStyle="1" w:styleId="WW8Num138z2">
    <w:name w:val="WW8Num138z2"/>
    <w:rsid w:val="00FD7F11"/>
    <w:rPr>
      <w:rFonts w:ascii="Wingdings" w:hAnsi="Wingdings"/>
    </w:rPr>
  </w:style>
  <w:style w:type="character" w:customStyle="1" w:styleId="WW8Num138z3">
    <w:name w:val="WW8Num138z3"/>
    <w:rsid w:val="00FD7F11"/>
    <w:rPr>
      <w:rFonts w:ascii="Symbol" w:hAnsi="Symbol"/>
    </w:rPr>
  </w:style>
  <w:style w:type="character" w:customStyle="1" w:styleId="WW8Num143z0">
    <w:name w:val="WW8Num143z0"/>
    <w:rsid w:val="00FD7F11"/>
    <w:rPr>
      <w:rFonts w:ascii="Times New Roman" w:eastAsia="Times New Roman" w:hAnsi="Times New Roman" w:cs="Times New Roman"/>
    </w:rPr>
  </w:style>
  <w:style w:type="character" w:customStyle="1" w:styleId="WW8Num148z0">
    <w:name w:val="WW8Num148z0"/>
    <w:rsid w:val="00FD7F11"/>
    <w:rPr>
      <w:rFonts w:ascii="Symbol" w:hAnsi="Symbol"/>
      <w:sz w:val="20"/>
    </w:rPr>
  </w:style>
  <w:style w:type="character" w:customStyle="1" w:styleId="WW8Num148z1">
    <w:name w:val="WW8Num148z1"/>
    <w:rsid w:val="00FD7F11"/>
    <w:rPr>
      <w:rFonts w:ascii="Courier New" w:hAnsi="Courier New"/>
      <w:sz w:val="20"/>
    </w:rPr>
  </w:style>
  <w:style w:type="character" w:customStyle="1" w:styleId="WW8Num148z2">
    <w:name w:val="WW8Num148z2"/>
    <w:rsid w:val="00FD7F11"/>
    <w:rPr>
      <w:rFonts w:ascii="Wingdings" w:hAnsi="Wingdings"/>
      <w:sz w:val="20"/>
    </w:rPr>
  </w:style>
  <w:style w:type="character" w:customStyle="1" w:styleId="WW8Num151z0">
    <w:name w:val="WW8Num151z0"/>
    <w:rsid w:val="00FD7F11"/>
    <w:rPr>
      <w:rFonts w:ascii="Times New Roman" w:eastAsia="Times New Roman" w:hAnsi="Times New Roman" w:cs="Times New Roman"/>
    </w:rPr>
  </w:style>
  <w:style w:type="character" w:customStyle="1" w:styleId="WW8Num152z0">
    <w:name w:val="WW8Num152z0"/>
    <w:rsid w:val="00FD7F11"/>
    <w:rPr>
      <w:rFonts w:ascii="Symbol" w:hAnsi="Symbol"/>
      <w:sz w:val="20"/>
    </w:rPr>
  </w:style>
  <w:style w:type="character" w:customStyle="1" w:styleId="WW8Num152z1">
    <w:name w:val="WW8Num152z1"/>
    <w:rsid w:val="00FD7F11"/>
    <w:rPr>
      <w:rFonts w:ascii="Courier New" w:hAnsi="Courier New"/>
      <w:sz w:val="20"/>
    </w:rPr>
  </w:style>
  <w:style w:type="character" w:customStyle="1" w:styleId="WW8Num152z2">
    <w:name w:val="WW8Num152z2"/>
    <w:rsid w:val="00FD7F11"/>
    <w:rPr>
      <w:rFonts w:ascii="Wingdings" w:hAnsi="Wingdings"/>
      <w:sz w:val="20"/>
    </w:rPr>
  </w:style>
  <w:style w:type="character" w:customStyle="1" w:styleId="WW8Num153z0">
    <w:name w:val="WW8Num153z0"/>
    <w:rsid w:val="00FD7F11"/>
    <w:rPr>
      <w:sz w:val="24"/>
    </w:rPr>
  </w:style>
  <w:style w:type="character" w:customStyle="1" w:styleId="WW8Num155z0">
    <w:name w:val="WW8Num155z0"/>
    <w:rsid w:val="00FD7F11"/>
    <w:rPr>
      <w:rFonts w:ascii="Times New Roman" w:eastAsia="Times New Roman" w:hAnsi="Times New Roman" w:cs="Times New Roman"/>
    </w:rPr>
  </w:style>
  <w:style w:type="character" w:customStyle="1" w:styleId="WW8Num157z0">
    <w:name w:val="WW8Num157z0"/>
    <w:rsid w:val="00FD7F11"/>
    <w:rPr>
      <w:rFonts w:ascii="Symbol" w:hAnsi="Symbol"/>
      <w:sz w:val="20"/>
    </w:rPr>
  </w:style>
  <w:style w:type="character" w:customStyle="1" w:styleId="WW8Num157z1">
    <w:name w:val="WW8Num157z1"/>
    <w:rsid w:val="00FD7F11"/>
    <w:rPr>
      <w:rFonts w:ascii="Courier New" w:hAnsi="Courier New"/>
      <w:sz w:val="20"/>
    </w:rPr>
  </w:style>
  <w:style w:type="character" w:customStyle="1" w:styleId="WW8Num157z2">
    <w:name w:val="WW8Num157z2"/>
    <w:rsid w:val="00FD7F11"/>
    <w:rPr>
      <w:rFonts w:ascii="Wingdings" w:hAnsi="Wingdings"/>
      <w:sz w:val="20"/>
    </w:rPr>
  </w:style>
  <w:style w:type="character" w:customStyle="1" w:styleId="WW8Num163z0">
    <w:name w:val="WW8Num163z0"/>
    <w:rsid w:val="00FD7F11"/>
    <w:rPr>
      <w:rFonts w:ascii="Symbol" w:hAnsi="Symbol"/>
      <w:sz w:val="20"/>
    </w:rPr>
  </w:style>
  <w:style w:type="character" w:customStyle="1" w:styleId="WW8Num163z1">
    <w:name w:val="WW8Num163z1"/>
    <w:rsid w:val="00FD7F11"/>
    <w:rPr>
      <w:rFonts w:ascii="Courier New" w:hAnsi="Courier New"/>
      <w:sz w:val="20"/>
    </w:rPr>
  </w:style>
  <w:style w:type="character" w:customStyle="1" w:styleId="WW8Num163z2">
    <w:name w:val="WW8Num163z2"/>
    <w:rsid w:val="00FD7F11"/>
    <w:rPr>
      <w:rFonts w:ascii="Wingdings" w:hAnsi="Wingdings"/>
      <w:sz w:val="20"/>
    </w:rPr>
  </w:style>
  <w:style w:type="character" w:customStyle="1" w:styleId="WW8Num170z0">
    <w:name w:val="WW8Num170z0"/>
    <w:rsid w:val="00FD7F11"/>
    <w:rPr>
      <w:rFonts w:ascii="Symbol" w:eastAsia="Times New Roman" w:hAnsi="Symbol"/>
    </w:rPr>
  </w:style>
  <w:style w:type="character" w:customStyle="1" w:styleId="WW8Num170z1">
    <w:name w:val="WW8Num170z1"/>
    <w:rsid w:val="00FD7F11"/>
    <w:rPr>
      <w:rFonts w:ascii="Courier New" w:hAnsi="Courier New"/>
    </w:rPr>
  </w:style>
  <w:style w:type="character" w:customStyle="1" w:styleId="WW8Num170z2">
    <w:name w:val="WW8Num170z2"/>
    <w:rsid w:val="00FD7F11"/>
    <w:rPr>
      <w:rFonts w:ascii="Wingdings" w:hAnsi="Wingdings"/>
    </w:rPr>
  </w:style>
  <w:style w:type="character" w:customStyle="1" w:styleId="WW8Num170z3">
    <w:name w:val="WW8Num170z3"/>
    <w:rsid w:val="00FD7F11"/>
    <w:rPr>
      <w:rFonts w:ascii="Symbol" w:hAnsi="Symbol"/>
    </w:rPr>
  </w:style>
  <w:style w:type="character" w:customStyle="1" w:styleId="WW8Num177z0">
    <w:name w:val="WW8Num177z0"/>
    <w:rsid w:val="00FD7F11"/>
    <w:rPr>
      <w:rFonts w:ascii="Symbol" w:hAnsi="Symbol"/>
      <w:sz w:val="20"/>
    </w:rPr>
  </w:style>
  <w:style w:type="character" w:customStyle="1" w:styleId="WW8Num177z1">
    <w:name w:val="WW8Num177z1"/>
    <w:rsid w:val="00FD7F11"/>
    <w:rPr>
      <w:rFonts w:ascii="Courier New" w:hAnsi="Courier New"/>
      <w:sz w:val="20"/>
    </w:rPr>
  </w:style>
  <w:style w:type="character" w:customStyle="1" w:styleId="WW8Num177z2">
    <w:name w:val="WW8Num177z2"/>
    <w:rsid w:val="00FD7F11"/>
    <w:rPr>
      <w:rFonts w:ascii="Wingdings" w:hAnsi="Wingdings"/>
      <w:sz w:val="20"/>
    </w:rPr>
  </w:style>
  <w:style w:type="character" w:customStyle="1" w:styleId="WW8Num181z0">
    <w:name w:val="WW8Num181z0"/>
    <w:rsid w:val="00FD7F11"/>
    <w:rPr>
      <w:rFonts w:ascii="Symbol" w:eastAsia="Times New Roman" w:hAnsi="Symbol"/>
    </w:rPr>
  </w:style>
  <w:style w:type="character" w:customStyle="1" w:styleId="WW8Num181z1">
    <w:name w:val="WW8Num181z1"/>
    <w:rsid w:val="00FD7F11"/>
    <w:rPr>
      <w:rFonts w:ascii="Courier New" w:hAnsi="Courier New"/>
    </w:rPr>
  </w:style>
  <w:style w:type="character" w:customStyle="1" w:styleId="WW8Num181z2">
    <w:name w:val="WW8Num181z2"/>
    <w:rsid w:val="00FD7F11"/>
    <w:rPr>
      <w:rFonts w:ascii="Wingdings" w:hAnsi="Wingdings"/>
    </w:rPr>
  </w:style>
  <w:style w:type="character" w:customStyle="1" w:styleId="WW8Num181z3">
    <w:name w:val="WW8Num181z3"/>
    <w:rsid w:val="00FD7F11"/>
    <w:rPr>
      <w:rFonts w:ascii="Symbol" w:hAnsi="Symbol"/>
    </w:rPr>
  </w:style>
  <w:style w:type="character" w:customStyle="1" w:styleId="WW8Num185z0">
    <w:name w:val="WW8Num185z0"/>
    <w:rsid w:val="00FD7F11"/>
    <w:rPr>
      <w:rFonts w:ascii="Symbol" w:eastAsia="Times New Roman" w:hAnsi="Symbol"/>
    </w:rPr>
  </w:style>
  <w:style w:type="character" w:customStyle="1" w:styleId="WW8Num185z1">
    <w:name w:val="WW8Num185z1"/>
    <w:rsid w:val="00FD7F11"/>
    <w:rPr>
      <w:rFonts w:ascii="Courier New" w:hAnsi="Courier New"/>
    </w:rPr>
  </w:style>
  <w:style w:type="character" w:customStyle="1" w:styleId="WW8Num185z2">
    <w:name w:val="WW8Num185z2"/>
    <w:rsid w:val="00FD7F11"/>
    <w:rPr>
      <w:rFonts w:ascii="Wingdings" w:hAnsi="Wingdings"/>
    </w:rPr>
  </w:style>
  <w:style w:type="character" w:customStyle="1" w:styleId="WW8Num185z3">
    <w:name w:val="WW8Num185z3"/>
    <w:rsid w:val="00FD7F11"/>
    <w:rPr>
      <w:rFonts w:ascii="Symbol" w:hAnsi="Symbol"/>
    </w:rPr>
  </w:style>
  <w:style w:type="character" w:customStyle="1" w:styleId="WW8Num186z0">
    <w:name w:val="WW8Num186z0"/>
    <w:rsid w:val="00FD7F11"/>
    <w:rPr>
      <w:rFonts w:ascii="Symbol" w:hAnsi="Symbol"/>
      <w:sz w:val="20"/>
    </w:rPr>
  </w:style>
  <w:style w:type="character" w:customStyle="1" w:styleId="WW8Num186z1">
    <w:name w:val="WW8Num186z1"/>
    <w:rsid w:val="00FD7F11"/>
    <w:rPr>
      <w:rFonts w:ascii="Courier New" w:hAnsi="Courier New"/>
      <w:sz w:val="20"/>
    </w:rPr>
  </w:style>
  <w:style w:type="character" w:customStyle="1" w:styleId="WW8Num186z2">
    <w:name w:val="WW8Num186z2"/>
    <w:rsid w:val="00FD7F11"/>
    <w:rPr>
      <w:rFonts w:ascii="Wingdings" w:hAnsi="Wingdings"/>
      <w:sz w:val="20"/>
    </w:rPr>
  </w:style>
  <w:style w:type="character" w:customStyle="1" w:styleId="WW8Num192z0">
    <w:name w:val="WW8Num192z0"/>
    <w:rsid w:val="00FD7F11"/>
    <w:rPr>
      <w:rFonts w:ascii="Symbol" w:hAnsi="Symbol"/>
    </w:rPr>
  </w:style>
  <w:style w:type="character" w:customStyle="1" w:styleId="WW8Num192z1">
    <w:name w:val="WW8Num192z1"/>
    <w:rsid w:val="00FD7F11"/>
    <w:rPr>
      <w:rFonts w:ascii="Courier New" w:hAnsi="Courier New"/>
    </w:rPr>
  </w:style>
  <w:style w:type="character" w:customStyle="1" w:styleId="WW8Num192z2">
    <w:name w:val="WW8Num192z2"/>
    <w:rsid w:val="00FD7F11"/>
    <w:rPr>
      <w:rFonts w:ascii="Wingdings" w:hAnsi="Wingdings"/>
    </w:rPr>
  </w:style>
  <w:style w:type="character" w:customStyle="1" w:styleId="WW8Num194z0">
    <w:name w:val="WW8Num194z0"/>
    <w:rsid w:val="00FD7F11"/>
    <w:rPr>
      <w:rFonts w:ascii="Times-Roman" w:eastAsia="Times New Roman" w:hAnsi="Times-Roman"/>
      <w:i w:val="0"/>
    </w:rPr>
  </w:style>
  <w:style w:type="character" w:customStyle="1" w:styleId="WW8Num194z1">
    <w:name w:val="WW8Num194z1"/>
    <w:rsid w:val="00FD7F11"/>
    <w:rPr>
      <w:rFonts w:ascii="Courier New" w:hAnsi="Courier New"/>
    </w:rPr>
  </w:style>
  <w:style w:type="character" w:customStyle="1" w:styleId="WW8Num194z2">
    <w:name w:val="WW8Num194z2"/>
    <w:rsid w:val="00FD7F11"/>
    <w:rPr>
      <w:rFonts w:ascii="Wingdings" w:hAnsi="Wingdings"/>
    </w:rPr>
  </w:style>
  <w:style w:type="character" w:customStyle="1" w:styleId="WW8Num194z3">
    <w:name w:val="WW8Num194z3"/>
    <w:rsid w:val="00FD7F11"/>
    <w:rPr>
      <w:rFonts w:ascii="Symbol" w:hAnsi="Symbol"/>
    </w:rPr>
  </w:style>
  <w:style w:type="character" w:customStyle="1" w:styleId="WW8Num203z0">
    <w:name w:val="WW8Num203z0"/>
    <w:rsid w:val="00FD7F11"/>
    <w:rPr>
      <w:rFonts w:ascii="Wingdings" w:eastAsia="Times New Roman" w:hAnsi="Wingdings"/>
    </w:rPr>
  </w:style>
  <w:style w:type="character" w:customStyle="1" w:styleId="WW8Num203z1">
    <w:name w:val="WW8Num203z1"/>
    <w:rsid w:val="00FD7F11"/>
    <w:rPr>
      <w:rFonts w:ascii="Courier New" w:hAnsi="Courier New"/>
    </w:rPr>
  </w:style>
  <w:style w:type="character" w:customStyle="1" w:styleId="WW8Num203z2">
    <w:name w:val="WW8Num203z2"/>
    <w:rsid w:val="00FD7F11"/>
    <w:rPr>
      <w:rFonts w:ascii="Wingdings" w:hAnsi="Wingdings"/>
    </w:rPr>
  </w:style>
  <w:style w:type="character" w:customStyle="1" w:styleId="WW8Num203z3">
    <w:name w:val="WW8Num203z3"/>
    <w:rsid w:val="00FD7F11"/>
    <w:rPr>
      <w:rFonts w:ascii="Symbol" w:hAnsi="Symbol"/>
    </w:rPr>
  </w:style>
  <w:style w:type="character" w:customStyle="1" w:styleId="WW8Num204z1">
    <w:name w:val="WW8Num204z1"/>
    <w:rsid w:val="00FD7F11"/>
    <w:rPr>
      <w:b/>
    </w:rPr>
  </w:style>
  <w:style w:type="character" w:customStyle="1" w:styleId="WW8Num206z0">
    <w:name w:val="WW8Num206z0"/>
    <w:rsid w:val="00FD7F11"/>
    <w:rPr>
      <w:rFonts w:ascii="Symbol" w:eastAsia="Times New Roman" w:hAnsi="Symbol"/>
    </w:rPr>
  </w:style>
  <w:style w:type="character" w:customStyle="1" w:styleId="WW8Num206z1">
    <w:name w:val="WW8Num206z1"/>
    <w:rsid w:val="00FD7F11"/>
    <w:rPr>
      <w:rFonts w:ascii="Courier New" w:hAnsi="Courier New"/>
    </w:rPr>
  </w:style>
  <w:style w:type="character" w:customStyle="1" w:styleId="WW8Num206z2">
    <w:name w:val="WW8Num206z2"/>
    <w:rsid w:val="00FD7F11"/>
    <w:rPr>
      <w:rFonts w:ascii="Wingdings" w:hAnsi="Wingdings"/>
    </w:rPr>
  </w:style>
  <w:style w:type="character" w:customStyle="1" w:styleId="WW8Num206z3">
    <w:name w:val="WW8Num206z3"/>
    <w:rsid w:val="00FD7F11"/>
    <w:rPr>
      <w:rFonts w:ascii="Symbol" w:hAnsi="Symbol"/>
    </w:rPr>
  </w:style>
  <w:style w:type="character" w:customStyle="1" w:styleId="WW8Num207z0">
    <w:name w:val="WW8Num207z0"/>
    <w:rsid w:val="00FD7F11"/>
    <w:rPr>
      <w:rFonts w:ascii="Symbol" w:hAnsi="Symbol"/>
      <w:sz w:val="20"/>
    </w:rPr>
  </w:style>
  <w:style w:type="character" w:customStyle="1" w:styleId="WW8Num213z0">
    <w:name w:val="WW8Num213z0"/>
    <w:rsid w:val="00FD7F11"/>
    <w:rPr>
      <w:rFonts w:ascii="Symbol" w:hAnsi="Symbol"/>
      <w:sz w:val="20"/>
    </w:rPr>
  </w:style>
  <w:style w:type="character" w:customStyle="1" w:styleId="WW8Num214z0">
    <w:name w:val="WW8Num214z0"/>
    <w:rsid w:val="00FD7F11"/>
    <w:rPr>
      <w:rFonts w:ascii="Symbol" w:hAnsi="Symbol"/>
    </w:rPr>
  </w:style>
  <w:style w:type="character" w:customStyle="1" w:styleId="WW8Num214z1">
    <w:name w:val="WW8Num214z1"/>
    <w:rsid w:val="00FD7F11"/>
    <w:rPr>
      <w:rFonts w:ascii="Courier New" w:hAnsi="Courier New"/>
    </w:rPr>
  </w:style>
  <w:style w:type="character" w:customStyle="1" w:styleId="WW8Num220z0">
    <w:name w:val="WW8Num220z0"/>
    <w:rsid w:val="00FD7F11"/>
    <w:rPr>
      <w:u w:val="single"/>
    </w:rPr>
  </w:style>
  <w:style w:type="character" w:customStyle="1" w:styleId="WW8Num228z0">
    <w:name w:val="WW8Num228z0"/>
    <w:rsid w:val="00FD7F11"/>
    <w:rPr>
      <w:rFonts w:ascii="Symbol" w:hAnsi="Symbol"/>
      <w:sz w:val="20"/>
    </w:rPr>
  </w:style>
  <w:style w:type="character" w:customStyle="1" w:styleId="WW8Num228z1">
    <w:name w:val="WW8Num228z1"/>
    <w:rsid w:val="00FD7F11"/>
    <w:rPr>
      <w:rFonts w:ascii="Courier New" w:hAnsi="Courier New"/>
      <w:sz w:val="20"/>
    </w:rPr>
  </w:style>
  <w:style w:type="character" w:customStyle="1" w:styleId="WW8Num228z2">
    <w:name w:val="WW8Num228z2"/>
    <w:rsid w:val="00FD7F11"/>
    <w:rPr>
      <w:rFonts w:ascii="Wingdings" w:hAnsi="Wingdings"/>
      <w:sz w:val="20"/>
    </w:rPr>
  </w:style>
  <w:style w:type="character" w:customStyle="1" w:styleId="WW8Num236z0">
    <w:name w:val="WW8Num236z0"/>
    <w:rsid w:val="00FD7F11"/>
    <w:rPr>
      <w:rFonts w:ascii="Symbol" w:eastAsia="Times New Roman" w:hAnsi="Symbol"/>
    </w:rPr>
  </w:style>
  <w:style w:type="character" w:customStyle="1" w:styleId="WW8Num236z1">
    <w:name w:val="WW8Num236z1"/>
    <w:rsid w:val="00FD7F11"/>
    <w:rPr>
      <w:rFonts w:ascii="Courier New" w:hAnsi="Courier New"/>
    </w:rPr>
  </w:style>
  <w:style w:type="character" w:customStyle="1" w:styleId="WW8Num236z2">
    <w:name w:val="WW8Num236z2"/>
    <w:rsid w:val="00FD7F11"/>
    <w:rPr>
      <w:rFonts w:ascii="Wingdings" w:hAnsi="Wingdings"/>
    </w:rPr>
  </w:style>
  <w:style w:type="character" w:customStyle="1" w:styleId="WW8Num236z3">
    <w:name w:val="WW8Num236z3"/>
    <w:rsid w:val="00FD7F11"/>
    <w:rPr>
      <w:rFonts w:ascii="Symbol" w:hAnsi="Symbol"/>
    </w:rPr>
  </w:style>
  <w:style w:type="character" w:customStyle="1" w:styleId="WW8Num239z0">
    <w:name w:val="WW8Num239z0"/>
    <w:rsid w:val="00FD7F11"/>
    <w:rPr>
      <w:rFonts w:ascii="Times New Roman" w:eastAsia="Times New Roman" w:hAnsi="Times New Roman" w:cs="Times New Roman"/>
    </w:rPr>
  </w:style>
  <w:style w:type="character" w:customStyle="1" w:styleId="WW8Num239z1">
    <w:name w:val="WW8Num239z1"/>
    <w:rsid w:val="00FD7F11"/>
    <w:rPr>
      <w:rFonts w:ascii="Courier New" w:hAnsi="Courier New"/>
    </w:rPr>
  </w:style>
  <w:style w:type="character" w:customStyle="1" w:styleId="WW8Num239z2">
    <w:name w:val="WW8Num239z2"/>
    <w:rsid w:val="00FD7F11"/>
    <w:rPr>
      <w:rFonts w:ascii="Wingdings" w:hAnsi="Wingdings"/>
    </w:rPr>
  </w:style>
  <w:style w:type="character" w:customStyle="1" w:styleId="WW8Num239z3">
    <w:name w:val="WW8Num239z3"/>
    <w:rsid w:val="00FD7F11"/>
    <w:rPr>
      <w:rFonts w:ascii="Symbol" w:hAnsi="Symbol"/>
    </w:rPr>
  </w:style>
  <w:style w:type="character" w:customStyle="1" w:styleId="NumberingSymbols">
    <w:name w:val="Numbering Symbols"/>
    <w:rsid w:val="00FD7F11"/>
    <w:rPr>
      <w:rFonts w:ascii="Garamond" w:hAnsi="Garamond"/>
    </w:rPr>
  </w:style>
  <w:style w:type="character" w:customStyle="1" w:styleId="Bullets">
    <w:name w:val="Bullets"/>
    <w:rsid w:val="00FD7F11"/>
    <w:rPr>
      <w:rFonts w:ascii="StarSymbol" w:eastAsia="StarSymbol" w:hAnsi="StarSymbol" w:cs="StarSymbol"/>
      <w:sz w:val="18"/>
      <w:szCs w:val="18"/>
    </w:rPr>
  </w:style>
  <w:style w:type="paragraph" w:customStyle="1" w:styleId="NoteLevel1">
    <w:name w:val="Note Level 1"/>
    <w:basedOn w:val="Normal"/>
    <w:rsid w:val="00FD7F11"/>
    <w:pPr>
      <w:keepNext/>
      <w:widowControl w:val="0"/>
      <w:tabs>
        <w:tab w:val="left" w:pos="0"/>
      </w:tabs>
      <w:suppressAutoHyphens/>
    </w:pPr>
    <w:rPr>
      <w:rFonts w:ascii="Verdana" w:eastAsia="MS Gothic" w:hAnsi="Verdana"/>
      <w:szCs w:val="26"/>
      <w:lang w:eastAsia="ar-SA"/>
    </w:rPr>
  </w:style>
  <w:style w:type="paragraph" w:customStyle="1" w:styleId="NoteLevel3">
    <w:name w:val="Note Level 3"/>
    <w:basedOn w:val="Normal"/>
    <w:rsid w:val="00FD7F11"/>
    <w:pPr>
      <w:keepNext/>
      <w:widowControl w:val="0"/>
      <w:tabs>
        <w:tab w:val="left" w:pos="1440"/>
      </w:tabs>
      <w:suppressAutoHyphens/>
      <w:ind w:left="1800" w:hanging="360"/>
    </w:pPr>
    <w:rPr>
      <w:rFonts w:ascii="Verdana" w:eastAsia="MS Gothic" w:hAnsi="Verdana"/>
      <w:szCs w:val="26"/>
      <w:lang w:eastAsia="ar-SA"/>
    </w:rPr>
  </w:style>
  <w:style w:type="paragraph" w:customStyle="1" w:styleId="NoteLevel4">
    <w:name w:val="Note Level 4"/>
    <w:basedOn w:val="Normal"/>
    <w:rsid w:val="00FD7F11"/>
    <w:pPr>
      <w:keepNext/>
      <w:widowControl w:val="0"/>
      <w:tabs>
        <w:tab w:val="left" w:pos="2160"/>
      </w:tabs>
      <w:suppressAutoHyphens/>
      <w:ind w:left="2520" w:hanging="360"/>
    </w:pPr>
    <w:rPr>
      <w:rFonts w:ascii="Verdana" w:eastAsia="MS Gothic" w:hAnsi="Verdana"/>
      <w:szCs w:val="26"/>
      <w:lang w:eastAsia="ar-SA"/>
    </w:rPr>
  </w:style>
  <w:style w:type="paragraph" w:customStyle="1" w:styleId="NoteLevel5">
    <w:name w:val="Note Level 5"/>
    <w:basedOn w:val="Normal"/>
    <w:rsid w:val="00FD7F11"/>
    <w:pPr>
      <w:keepNext/>
      <w:widowControl w:val="0"/>
      <w:tabs>
        <w:tab w:val="left" w:pos="2880"/>
      </w:tabs>
      <w:suppressAutoHyphens/>
      <w:ind w:left="3240" w:hanging="360"/>
    </w:pPr>
    <w:rPr>
      <w:rFonts w:ascii="Verdana" w:eastAsia="MS Gothic" w:hAnsi="Verdana"/>
      <w:szCs w:val="26"/>
      <w:lang w:eastAsia="ar-SA"/>
    </w:rPr>
  </w:style>
  <w:style w:type="paragraph" w:customStyle="1" w:styleId="NoteLevel6">
    <w:name w:val="Note Level 6"/>
    <w:basedOn w:val="Normal"/>
    <w:rsid w:val="00FD7F11"/>
    <w:pPr>
      <w:keepNext/>
      <w:widowControl w:val="0"/>
      <w:tabs>
        <w:tab w:val="left" w:pos="3600"/>
      </w:tabs>
      <w:suppressAutoHyphens/>
      <w:ind w:left="3960" w:hanging="360"/>
    </w:pPr>
    <w:rPr>
      <w:rFonts w:ascii="Verdana" w:eastAsia="MS Gothic" w:hAnsi="Verdana"/>
      <w:szCs w:val="26"/>
      <w:lang w:eastAsia="ar-SA"/>
    </w:rPr>
  </w:style>
  <w:style w:type="paragraph" w:customStyle="1" w:styleId="NoteLevel7">
    <w:name w:val="Note Level 7"/>
    <w:basedOn w:val="Normal"/>
    <w:rsid w:val="00FD7F11"/>
    <w:pPr>
      <w:keepNext/>
      <w:widowControl w:val="0"/>
      <w:tabs>
        <w:tab w:val="left" w:pos="4320"/>
      </w:tabs>
      <w:suppressAutoHyphens/>
      <w:ind w:left="4680" w:hanging="360"/>
    </w:pPr>
    <w:rPr>
      <w:rFonts w:ascii="Verdana" w:eastAsia="MS Gothic" w:hAnsi="Verdana"/>
      <w:szCs w:val="26"/>
      <w:lang w:eastAsia="ar-SA"/>
    </w:rPr>
  </w:style>
  <w:style w:type="paragraph" w:customStyle="1" w:styleId="NoteLevel8">
    <w:name w:val="Note Level 8"/>
    <w:basedOn w:val="Normal"/>
    <w:rsid w:val="00FD7F11"/>
    <w:pPr>
      <w:keepNext/>
      <w:widowControl w:val="0"/>
      <w:tabs>
        <w:tab w:val="left" w:pos="5040"/>
      </w:tabs>
      <w:suppressAutoHyphens/>
      <w:ind w:left="5400" w:hanging="360"/>
    </w:pPr>
    <w:rPr>
      <w:rFonts w:ascii="Verdana" w:eastAsia="MS Gothic" w:hAnsi="Verdana"/>
      <w:szCs w:val="26"/>
      <w:lang w:eastAsia="ar-SA"/>
    </w:rPr>
  </w:style>
  <w:style w:type="paragraph" w:customStyle="1" w:styleId="NoteLevel9">
    <w:name w:val="Note Level 9"/>
    <w:basedOn w:val="Normal"/>
    <w:rsid w:val="00FD7F11"/>
    <w:pPr>
      <w:keepNext/>
      <w:widowControl w:val="0"/>
      <w:tabs>
        <w:tab w:val="left" w:pos="5760"/>
      </w:tabs>
      <w:suppressAutoHyphens/>
      <w:ind w:left="6120" w:hanging="360"/>
    </w:pPr>
    <w:rPr>
      <w:rFonts w:ascii="Verdana" w:eastAsia="MS Gothic" w:hAnsi="Verdana"/>
      <w:szCs w:val="26"/>
      <w:lang w:eastAsia="ar-SA"/>
    </w:rPr>
  </w:style>
  <w:style w:type="paragraph" w:customStyle="1" w:styleId="Heading101">
    <w:name w:val="Heading 10"/>
    <w:basedOn w:val="Heading1"/>
    <w:next w:val="BodyText"/>
    <w:rsid w:val="00FD7F11"/>
    <w:pPr>
      <w:suppressAutoHyphens/>
      <w:spacing w:after="120"/>
      <w:contextualSpacing/>
      <w:jc w:val="left"/>
      <w:outlineLvl w:val="9"/>
    </w:pPr>
    <w:rPr>
      <w:rFonts w:ascii="Arial" w:eastAsia="Lucida Sans Unicode" w:hAnsi="Arial" w:cs="Tahoma"/>
      <w:bCs/>
      <w:caps/>
      <w:sz w:val="21"/>
      <w:szCs w:val="21"/>
      <w:lang w:bidi="en-US"/>
    </w:rPr>
  </w:style>
  <w:style w:type="paragraph" w:customStyle="1" w:styleId="Quotations">
    <w:name w:val="Quotations"/>
    <w:basedOn w:val="Normal"/>
    <w:rsid w:val="00FD7F11"/>
    <w:pPr>
      <w:widowControl w:val="0"/>
      <w:suppressAutoHyphens/>
      <w:spacing w:after="283"/>
      <w:ind w:left="567" w:right="567"/>
    </w:pPr>
    <w:rPr>
      <w:rFonts w:eastAsia="Calibri"/>
      <w:lang w:bidi="en-US"/>
    </w:rPr>
  </w:style>
  <w:style w:type="paragraph" w:customStyle="1" w:styleId="HorizontalLine">
    <w:name w:val="Horizontal Line"/>
    <w:basedOn w:val="Normal"/>
    <w:next w:val="BodyText"/>
    <w:rsid w:val="00FD7F11"/>
    <w:pPr>
      <w:widowControl w:val="0"/>
      <w:suppressLineNumbers/>
      <w:pBdr>
        <w:bottom w:val="double" w:sz="1" w:space="0" w:color="808080"/>
      </w:pBdr>
      <w:suppressAutoHyphens/>
      <w:spacing w:after="283"/>
    </w:pPr>
    <w:rPr>
      <w:rFonts w:eastAsia="Calibri"/>
      <w:sz w:val="12"/>
      <w:szCs w:val="12"/>
      <w:lang w:bidi="en-US"/>
    </w:rPr>
  </w:style>
  <w:style w:type="paragraph" w:customStyle="1" w:styleId="TableHeading">
    <w:name w:val="Table Heading"/>
    <w:basedOn w:val="TableContents"/>
    <w:rsid w:val="00FD7F11"/>
    <w:pPr>
      <w:tabs>
        <w:tab w:val="clear" w:pos="9450"/>
      </w:tabs>
      <w:jc w:val="center"/>
    </w:pPr>
    <w:rPr>
      <w:rFonts w:ascii="Garamond" w:eastAsia="Times New Roman" w:hAnsi="Garamond"/>
      <w:b/>
      <w:bCs/>
      <w:kern w:val="0"/>
      <w:sz w:val="22"/>
      <w:lang w:bidi="en-US"/>
    </w:rPr>
  </w:style>
  <w:style w:type="character" w:customStyle="1" w:styleId="lqqtgroup">
    <w:name w:val="lqqtgroup"/>
    <w:basedOn w:val="DefaultParagraphFont"/>
    <w:rsid w:val="00FD7F11"/>
  </w:style>
  <w:style w:type="character" w:customStyle="1" w:styleId="quotedtooltip">
    <w:name w:val="quotedtooltip"/>
    <w:basedOn w:val="DefaultParagraphFont"/>
    <w:rsid w:val="00FD7F11"/>
  </w:style>
  <w:style w:type="character" w:customStyle="1" w:styleId="quotedtooltipbox">
    <w:name w:val="quotedtooltipbox"/>
    <w:basedOn w:val="DefaultParagraphFont"/>
    <w:rsid w:val="00FD7F11"/>
  </w:style>
  <w:style w:type="character" w:customStyle="1" w:styleId="mwlivequotes">
    <w:name w:val="mwlivequotes"/>
    <w:basedOn w:val="DefaultParagraphFont"/>
    <w:rsid w:val="00FD7F11"/>
  </w:style>
  <w:style w:type="character" w:customStyle="1" w:styleId="lastlabel">
    <w:name w:val="lastlabel"/>
    <w:basedOn w:val="DefaultParagraphFont"/>
    <w:rsid w:val="00FD7F11"/>
  </w:style>
  <w:style w:type="character" w:customStyle="1" w:styleId="lb07">
    <w:name w:val="lb07"/>
    <w:basedOn w:val="DefaultParagraphFont"/>
    <w:rsid w:val="00FD7F11"/>
  </w:style>
  <w:style w:type="character" w:customStyle="1" w:styleId="qted">
    <w:name w:val="qted"/>
    <w:basedOn w:val="DefaultParagraphFont"/>
    <w:rsid w:val="00FD7F11"/>
  </w:style>
  <w:style w:type="character" w:customStyle="1" w:styleId="t14">
    <w:name w:val="t14"/>
    <w:basedOn w:val="DefaultParagraphFont"/>
    <w:rsid w:val="00FD7F11"/>
  </w:style>
  <w:style w:type="paragraph" w:customStyle="1" w:styleId="format-body">
    <w:name w:val="format-body"/>
    <w:basedOn w:val="Normal"/>
    <w:rsid w:val="00FD7F11"/>
    <w:pPr>
      <w:spacing w:before="100" w:beforeAutospacing="1" w:after="100" w:afterAutospacing="1"/>
    </w:pPr>
    <w:rPr>
      <w:rFonts w:eastAsia="Calibri"/>
      <w:sz w:val="24"/>
    </w:rPr>
  </w:style>
  <w:style w:type="character" w:customStyle="1" w:styleId="nfakpe">
    <w:name w:val="nfakpe"/>
    <w:basedOn w:val="DefaultParagraphFont"/>
    <w:rsid w:val="00FD7F11"/>
  </w:style>
  <w:style w:type="character" w:customStyle="1" w:styleId="DebateBlockCharChar">
    <w:name w:val="Debate Block Char Char"/>
    <w:basedOn w:val="DefaultParagraphFont"/>
    <w:rsid w:val="00FD7F11"/>
    <w:rPr>
      <w:rFonts w:cs="Arial"/>
      <w:b/>
      <w:bCs/>
      <w:kern w:val="32"/>
      <w:sz w:val="36"/>
      <w:szCs w:val="32"/>
      <w:u w:val="single"/>
    </w:rPr>
  </w:style>
  <w:style w:type="character" w:customStyle="1" w:styleId="citsource">
    <w:name w:val="citsource"/>
    <w:basedOn w:val="DefaultParagraphFont"/>
    <w:rsid w:val="00FD7F11"/>
  </w:style>
  <w:style w:type="character" w:customStyle="1" w:styleId="sc">
    <w:name w:val="sc"/>
    <w:basedOn w:val="DefaultParagraphFont"/>
    <w:rsid w:val="00FD7F11"/>
  </w:style>
  <w:style w:type="character" w:customStyle="1" w:styleId="atime">
    <w:name w:val="atime"/>
    <w:basedOn w:val="DefaultParagraphFont"/>
    <w:rsid w:val="00FD7F11"/>
  </w:style>
  <w:style w:type="paragraph" w:customStyle="1" w:styleId="unread">
    <w:name w:val="unread"/>
    <w:basedOn w:val="Normal"/>
    <w:rsid w:val="00FD7F11"/>
    <w:rPr>
      <w:rFonts w:eastAsia="Calibri"/>
    </w:rPr>
  </w:style>
  <w:style w:type="character" w:customStyle="1" w:styleId="unreadChar">
    <w:name w:val="unread Char"/>
    <w:basedOn w:val="DefaultParagraphFont"/>
    <w:rsid w:val="00FD7F11"/>
    <w:rPr>
      <w:szCs w:val="24"/>
      <w:lang w:val="en-US" w:eastAsia="en-US" w:bidi="ar-SA"/>
    </w:rPr>
  </w:style>
  <w:style w:type="paragraph" w:customStyle="1" w:styleId="cardunderlined0">
    <w:name w:val="card underlined"/>
    <w:basedOn w:val="Normal"/>
    <w:rsid w:val="00FD7F11"/>
    <w:rPr>
      <w:rFonts w:ascii="Arial" w:eastAsia="Calibri" w:hAnsi="Arial"/>
      <w:u w:val="single"/>
    </w:rPr>
  </w:style>
  <w:style w:type="character" w:customStyle="1" w:styleId="Internetlink1">
    <w:name w:val="Internet link1"/>
    <w:rsid w:val="00FD7F11"/>
    <w:rPr>
      <w:color w:val="000080"/>
      <w:u w:val="single"/>
    </w:rPr>
  </w:style>
  <w:style w:type="character" w:customStyle="1" w:styleId="underliningChar3">
    <w:name w:val="underlining Char"/>
    <w:basedOn w:val="DefaultParagraphFont"/>
    <w:rsid w:val="00FD7F11"/>
    <w:rPr>
      <w:b/>
      <w:szCs w:val="24"/>
      <w:u w:val="single"/>
      <w:lang w:val="en-US" w:eastAsia="en-US" w:bidi="ar-SA"/>
    </w:rPr>
  </w:style>
  <w:style w:type="character" w:customStyle="1" w:styleId="notreadChar">
    <w:name w:val="not read Char"/>
    <w:basedOn w:val="DefaultParagraphFont"/>
    <w:rsid w:val="00FD7F11"/>
    <w:rPr>
      <w:sz w:val="18"/>
      <w:szCs w:val="24"/>
      <w:lang w:val="en-US" w:eastAsia="en-US" w:bidi="ar-SA"/>
    </w:rPr>
  </w:style>
  <w:style w:type="character" w:customStyle="1" w:styleId="journalname">
    <w:name w:val="journalname"/>
    <w:basedOn w:val="DefaultParagraphFont"/>
    <w:rsid w:val="00FD7F11"/>
  </w:style>
  <w:style w:type="character" w:customStyle="1" w:styleId="insideheadline">
    <w:name w:val="insideheadline"/>
    <w:basedOn w:val="DefaultParagraphFont"/>
    <w:rsid w:val="00FD7F11"/>
  </w:style>
  <w:style w:type="paragraph" w:customStyle="1" w:styleId="article-text">
    <w:name w:val="article-text"/>
    <w:basedOn w:val="Normal"/>
    <w:rsid w:val="00FD7F11"/>
    <w:pPr>
      <w:spacing w:before="100" w:beforeAutospacing="1" w:after="100" w:afterAutospacing="1"/>
    </w:pPr>
    <w:rPr>
      <w:rFonts w:eastAsia="SimSun"/>
      <w:sz w:val="24"/>
      <w:lang w:eastAsia="zh-CN"/>
    </w:rPr>
  </w:style>
  <w:style w:type="character" w:customStyle="1" w:styleId="mwlivequotesupdelayed">
    <w:name w:val="mwlivequotes up delayed"/>
    <w:basedOn w:val="DefaultParagraphFont"/>
    <w:rsid w:val="00FD7F11"/>
  </w:style>
  <w:style w:type="character" w:customStyle="1" w:styleId="mwlivequotesdowndelayed">
    <w:name w:val="mwlivequotes down delayed"/>
    <w:basedOn w:val="DefaultParagraphFont"/>
    <w:rsid w:val="00FD7F11"/>
  </w:style>
  <w:style w:type="character" w:customStyle="1" w:styleId="shirttail">
    <w:name w:val="shirttail"/>
    <w:basedOn w:val="DefaultParagraphFont"/>
    <w:rsid w:val="00FD7F11"/>
  </w:style>
  <w:style w:type="character" w:customStyle="1" w:styleId="definition">
    <w:name w:val="definition"/>
    <w:basedOn w:val="DefaultParagraphFont"/>
    <w:rsid w:val="00FD7F11"/>
  </w:style>
  <w:style w:type="character" w:customStyle="1" w:styleId="CardTextCharCharChar">
    <w:name w:val="Card Text Char Char Char"/>
    <w:basedOn w:val="DefaultParagraphFont"/>
    <w:rsid w:val="00FD7F11"/>
    <w:rPr>
      <w:rFonts w:ascii="Arial Narrow" w:hAnsi="Arial Narrow"/>
      <w:sz w:val="16"/>
      <w:szCs w:val="22"/>
      <w:lang w:val="en-US" w:eastAsia="en-US" w:bidi="ar-SA"/>
    </w:rPr>
  </w:style>
  <w:style w:type="character" w:customStyle="1" w:styleId="UnderlinedCardTextCharChar">
    <w:name w:val="Underlined Card Text Char Char"/>
    <w:basedOn w:val="DefaultParagraphFont"/>
    <w:rsid w:val="00FD7F11"/>
    <w:rPr>
      <w:rFonts w:ascii="Arial Narrow" w:hAnsi="Arial Narrow"/>
      <w:sz w:val="18"/>
      <w:u w:val="single"/>
    </w:rPr>
  </w:style>
  <w:style w:type="character" w:customStyle="1" w:styleId="UnderlineStyleCharCharChar">
    <w:name w:val="Underline Style Char Char Char"/>
    <w:basedOn w:val="DefaultParagraphFont"/>
    <w:rsid w:val="00FD7F11"/>
    <w:rPr>
      <w:rFonts w:cs="Arial"/>
      <w:b/>
      <w:bCs/>
      <w:kern w:val="32"/>
      <w:sz w:val="24"/>
      <w:szCs w:val="24"/>
      <w:u w:val="single"/>
      <w:lang w:val="en-US" w:eastAsia="en-US" w:bidi="ar-SA"/>
    </w:rPr>
  </w:style>
  <w:style w:type="character" w:customStyle="1" w:styleId="UnderlinedCardTextCharCharChar">
    <w:name w:val="Underlined Card Text Char Char Char"/>
    <w:basedOn w:val="DefaultParagraphFont"/>
    <w:rsid w:val="00FD7F11"/>
    <w:rPr>
      <w:rFonts w:ascii="Arial Narrow" w:hAnsi="Arial Narrow"/>
      <w:sz w:val="18"/>
      <w:szCs w:val="24"/>
      <w:u w:val="single"/>
      <w:lang w:val="en-US" w:eastAsia="en-US" w:bidi="ar-SA"/>
    </w:rPr>
  </w:style>
  <w:style w:type="paragraph" w:customStyle="1" w:styleId="Appendix2ndLevelHeader">
    <w:name w:val="Appendix 2nd Level Header"/>
    <w:basedOn w:val="Default"/>
    <w:next w:val="Default"/>
    <w:rsid w:val="00FD7F11"/>
    <w:pPr>
      <w:spacing w:after="200" w:line="276" w:lineRule="auto"/>
    </w:pPr>
    <w:rPr>
      <w:rFonts w:ascii="Georgia" w:eastAsia="Calibri" w:hAnsi="Georgia" w:cs="AKDPE C+ Utopia"/>
      <w:color w:val="auto"/>
      <w:sz w:val="22"/>
      <w:szCs w:val="22"/>
    </w:rPr>
  </w:style>
  <w:style w:type="character" w:customStyle="1" w:styleId="articlesheader1">
    <w:name w:val="articles_header1"/>
    <w:basedOn w:val="DefaultParagraphFont"/>
    <w:rsid w:val="00FD7F11"/>
    <w:rPr>
      <w:rFonts w:ascii="Arial" w:hAnsi="Arial" w:cs="Arial" w:hint="default"/>
      <w:b/>
      <w:bCs/>
      <w:color w:val="990000"/>
      <w:sz w:val="26"/>
      <w:szCs w:val="26"/>
    </w:rPr>
  </w:style>
  <w:style w:type="character" w:customStyle="1" w:styleId="bodytitle1">
    <w:name w:val="bodytitle1"/>
    <w:basedOn w:val="DefaultParagraphFont"/>
    <w:rsid w:val="00FD7F11"/>
    <w:rPr>
      <w:rFonts w:ascii="Arial" w:hAnsi="Arial" w:cs="Arial" w:hint="default"/>
      <w:b/>
      <w:bCs/>
      <w:smallCaps w:val="0"/>
      <w:color w:val="000000"/>
      <w:sz w:val="28"/>
      <w:szCs w:val="28"/>
    </w:rPr>
  </w:style>
  <w:style w:type="paragraph" w:customStyle="1" w:styleId="style109">
    <w:name w:val="style109"/>
    <w:basedOn w:val="Normal"/>
    <w:rsid w:val="00FD7F11"/>
    <w:pPr>
      <w:spacing w:before="100" w:beforeAutospacing="1" w:after="100" w:afterAutospacing="1"/>
    </w:pPr>
    <w:rPr>
      <w:rFonts w:eastAsia="Calibri"/>
      <w:sz w:val="24"/>
    </w:rPr>
  </w:style>
  <w:style w:type="paragraph" w:customStyle="1" w:styleId="style1100">
    <w:name w:val="style110"/>
    <w:basedOn w:val="Normal"/>
    <w:rsid w:val="00FD7F11"/>
    <w:pPr>
      <w:spacing w:before="100" w:beforeAutospacing="1" w:after="100" w:afterAutospacing="1"/>
    </w:pPr>
    <w:rPr>
      <w:rFonts w:eastAsia="Calibri"/>
      <w:sz w:val="24"/>
    </w:rPr>
  </w:style>
  <w:style w:type="paragraph" w:customStyle="1" w:styleId="captionpaddingstyle114">
    <w:name w:val="captionpadding style114"/>
    <w:basedOn w:val="Normal"/>
    <w:rsid w:val="00FD7F11"/>
    <w:pPr>
      <w:spacing w:before="100" w:beforeAutospacing="1" w:after="100" w:afterAutospacing="1"/>
    </w:pPr>
    <w:rPr>
      <w:rFonts w:eastAsia="Calibri"/>
      <w:sz w:val="24"/>
    </w:rPr>
  </w:style>
  <w:style w:type="character" w:customStyle="1" w:styleId="captionpaddingstyle1141">
    <w:name w:val="captionpadding style1141"/>
    <w:basedOn w:val="DefaultParagraphFont"/>
    <w:rsid w:val="00FD7F11"/>
  </w:style>
  <w:style w:type="character" w:customStyle="1" w:styleId="style114style118">
    <w:name w:val="style114 style118"/>
    <w:basedOn w:val="DefaultParagraphFont"/>
    <w:rsid w:val="00FD7F11"/>
  </w:style>
  <w:style w:type="paragraph" w:customStyle="1" w:styleId="mainstorybody">
    <w:name w:val="mainstorybody"/>
    <w:basedOn w:val="Normal"/>
    <w:rsid w:val="00FD7F11"/>
    <w:pPr>
      <w:spacing w:before="100" w:beforeAutospacing="1" w:after="100" w:afterAutospacing="1"/>
    </w:pPr>
    <w:rPr>
      <w:rFonts w:eastAsia="Calibri"/>
      <w:sz w:val="24"/>
    </w:rPr>
  </w:style>
  <w:style w:type="character" w:customStyle="1" w:styleId="hint">
    <w:name w:val="hint"/>
    <w:basedOn w:val="DefaultParagraphFont"/>
    <w:rsid w:val="00FD7F11"/>
  </w:style>
  <w:style w:type="character" w:customStyle="1" w:styleId="flw">
    <w:name w:val="flw"/>
    <w:basedOn w:val="DefaultParagraphFont"/>
    <w:rsid w:val="00FD7F11"/>
  </w:style>
  <w:style w:type="character" w:customStyle="1" w:styleId="illustration">
    <w:name w:val="illustration"/>
    <w:basedOn w:val="DefaultParagraphFont"/>
    <w:rsid w:val="00FD7F11"/>
  </w:style>
  <w:style w:type="paragraph" w:customStyle="1" w:styleId="ga">
    <w:name w:val="ga"/>
    <w:basedOn w:val="Normal"/>
    <w:rsid w:val="00FD7F11"/>
    <w:rPr>
      <w:rFonts w:ascii="Times" w:eastAsia="Calibri" w:hAnsi="Times"/>
      <w:color w:val="231F20"/>
      <w:sz w:val="18"/>
      <w:szCs w:val="18"/>
    </w:rPr>
  </w:style>
  <w:style w:type="character" w:customStyle="1" w:styleId="StyleArialNarrowBoldThickunderline">
    <w:name w:val="Style Arial Narrow Bold Thick underline"/>
    <w:basedOn w:val="DefaultParagraphFont"/>
    <w:rsid w:val="00FD7F11"/>
    <w:rPr>
      <w:rFonts w:ascii="Arial Narrow" w:hAnsi="Arial Narrow"/>
      <w:b/>
      <w:bCs/>
      <w:u w:val="thick"/>
    </w:rPr>
  </w:style>
  <w:style w:type="character" w:customStyle="1" w:styleId="subtitlesarticles1">
    <w:name w:val="subtitles_articles1"/>
    <w:basedOn w:val="DefaultParagraphFont"/>
    <w:rsid w:val="00FD7F11"/>
    <w:rPr>
      <w:rFonts w:ascii="Verdana" w:hAnsi="Verdana" w:cs="Times New Roman"/>
      <w:b/>
      <w:bCs/>
      <w:color w:val="000000"/>
      <w:sz w:val="20"/>
      <w:szCs w:val="20"/>
    </w:rPr>
  </w:style>
  <w:style w:type="character" w:customStyle="1" w:styleId="fulstoryreporter">
    <w:name w:val="ful_storyreporter"/>
    <w:basedOn w:val="DefaultParagraphFont"/>
    <w:rsid w:val="00FD7F11"/>
  </w:style>
  <w:style w:type="character" w:customStyle="1" w:styleId="editsection">
    <w:name w:val="editsection"/>
    <w:basedOn w:val="DefaultParagraphFont"/>
    <w:rsid w:val="00FD7F11"/>
  </w:style>
  <w:style w:type="paragraph" w:customStyle="1" w:styleId="body-indent-60">
    <w:name w:val="body-indent-60"/>
    <w:basedOn w:val="Normal"/>
    <w:rsid w:val="00FD7F11"/>
    <w:pPr>
      <w:spacing w:before="100" w:beforeAutospacing="1" w:after="100" w:afterAutospacing="1"/>
    </w:pPr>
    <w:rPr>
      <w:rFonts w:eastAsia="Calibri"/>
      <w:sz w:val="24"/>
    </w:rPr>
  </w:style>
  <w:style w:type="paragraph" w:customStyle="1" w:styleId="body-indent-60-start">
    <w:name w:val="body-indent-60-start"/>
    <w:basedOn w:val="Normal"/>
    <w:rsid w:val="00FD7F11"/>
    <w:pPr>
      <w:spacing w:before="100" w:beforeAutospacing="1" w:after="100" w:afterAutospacing="1"/>
    </w:pPr>
    <w:rPr>
      <w:rFonts w:eastAsia="Calibri"/>
      <w:sz w:val="24"/>
    </w:rPr>
  </w:style>
  <w:style w:type="character" w:customStyle="1" w:styleId="StyleArial12ptBlack">
    <w:name w:val="Style Arial 12 pt Black"/>
    <w:basedOn w:val="DefaultParagraphFont"/>
    <w:rsid w:val="00FD7F11"/>
    <w:rPr>
      <w:rFonts w:ascii="Garamond" w:hAnsi="Garamond"/>
      <w:color w:val="000000"/>
      <w:sz w:val="20"/>
      <w:u w:val="single"/>
    </w:rPr>
  </w:style>
  <w:style w:type="character" w:customStyle="1" w:styleId="StyleArialBlack">
    <w:name w:val="Style Arial Black"/>
    <w:basedOn w:val="DefaultParagraphFont"/>
    <w:rsid w:val="00FD7F11"/>
    <w:rPr>
      <w:rFonts w:ascii="Garamond" w:hAnsi="Garamond"/>
      <w:color w:val="000000"/>
      <w:sz w:val="14"/>
    </w:rPr>
  </w:style>
  <w:style w:type="paragraph" w:customStyle="1" w:styleId="StyleSmallTimesNewRoman11ptBoldThickunderlineBorder1">
    <w:name w:val="Style Small + Times New Roman 11 pt Bold Thick underline Border...1"/>
    <w:link w:val="StyleSmallTimesNewRoman11ptBoldThickunderlineBorder1Char"/>
    <w:rsid w:val="00FD7F11"/>
    <w:rPr>
      <w:rFonts w:eastAsia="Times New Roman"/>
      <w:b/>
      <w:bCs/>
      <w:szCs w:val="24"/>
      <w:u w:val="thick"/>
      <w:bdr w:val="single" w:sz="4" w:space="0" w:color="auto"/>
    </w:rPr>
  </w:style>
  <w:style w:type="character" w:customStyle="1" w:styleId="StyleSmallTimesNewRoman11ptBoldThickunderlineBorder1Char">
    <w:name w:val="Style Small + Times New Roman 11 pt Bold Thick underline Border...1 Char"/>
    <w:link w:val="StyleSmallTimesNewRoman11ptBoldThickunderlineBorder1"/>
    <w:rsid w:val="00FD7F11"/>
    <w:rPr>
      <w:rFonts w:eastAsia="Times New Roman"/>
      <w:b/>
      <w:bCs/>
      <w:szCs w:val="24"/>
      <w:u w:val="thick"/>
      <w:bdr w:val="single" w:sz="4" w:space="0" w:color="auto"/>
    </w:rPr>
  </w:style>
  <w:style w:type="paragraph" w:customStyle="1" w:styleId="StyleSmallTimesNewRoman11ptBoldThickunderline">
    <w:name w:val="Style Small + Times New Roman 11 pt Bold Thick underline"/>
    <w:link w:val="StyleSmallTimesNewRoman11ptBoldThickunderlineChar"/>
    <w:rsid w:val="00FD7F11"/>
    <w:rPr>
      <w:rFonts w:eastAsia="Times New Roman"/>
      <w:b/>
      <w:bCs/>
      <w:szCs w:val="24"/>
      <w:u w:val="thick"/>
    </w:rPr>
  </w:style>
  <w:style w:type="character" w:customStyle="1" w:styleId="StyleSmallTimesNewRoman11ptBoldThickunderlineChar">
    <w:name w:val="Style Small + Times New Roman 11 pt Bold Thick underline Char"/>
    <w:link w:val="StyleSmallTimesNewRoman11ptBoldThickunderline"/>
    <w:rsid w:val="00FD7F11"/>
    <w:rPr>
      <w:rFonts w:eastAsia="Times New Roman"/>
      <w:b/>
      <w:bCs/>
      <w:szCs w:val="24"/>
      <w:u w:val="thick"/>
    </w:rPr>
  </w:style>
  <w:style w:type="paragraph" w:customStyle="1" w:styleId="StyleSmallTimesNewRoman11pt">
    <w:name w:val="Style Small + Times New Roman 11 pt"/>
    <w:link w:val="StyleSmallTimesNewRoman11ptChar"/>
    <w:rsid w:val="00FD7F11"/>
    <w:rPr>
      <w:rFonts w:eastAsia="Times New Roman"/>
      <w:szCs w:val="24"/>
    </w:rPr>
  </w:style>
  <w:style w:type="character" w:customStyle="1" w:styleId="StyleSmallTimesNewRoman11ptChar">
    <w:name w:val="Style Small + Times New Roman 11 pt Char"/>
    <w:basedOn w:val="DefaultParagraphFont"/>
    <w:link w:val="StyleSmallTimesNewRoman11pt"/>
    <w:rsid w:val="00FD7F11"/>
    <w:rPr>
      <w:rFonts w:eastAsia="Times New Roman"/>
      <w:szCs w:val="24"/>
    </w:rPr>
  </w:style>
  <w:style w:type="paragraph" w:customStyle="1" w:styleId="StyleSmallTimesNewRoman11ptThickunderline">
    <w:name w:val="Style Small + Times New Roman 11 pt Thick underline"/>
    <w:link w:val="StyleSmallTimesNewRoman11ptThickunderlineChar"/>
    <w:rsid w:val="00FD7F11"/>
    <w:rPr>
      <w:rFonts w:eastAsia="Times New Roman"/>
      <w:szCs w:val="24"/>
      <w:u w:val="thick"/>
    </w:rPr>
  </w:style>
  <w:style w:type="character" w:customStyle="1" w:styleId="StyleSmallTimesNewRoman11ptThickunderlineChar">
    <w:name w:val="Style Small + Times New Roman 11 pt Thick underline Char"/>
    <w:link w:val="StyleSmallTimesNewRoman11ptThickunderline"/>
    <w:rsid w:val="00FD7F11"/>
    <w:rPr>
      <w:rFonts w:eastAsia="Times New Roman"/>
      <w:szCs w:val="24"/>
      <w:u w:val="thick"/>
    </w:rPr>
  </w:style>
  <w:style w:type="character" w:customStyle="1" w:styleId="Style11ptBorderSinglesolidlineAuto05ptLinewidth">
    <w:name w:val="Style 11 pt Border: : (Single solid line Auto  0.5 pt Line width)"/>
    <w:rsid w:val="00FD7F11"/>
    <w:rPr>
      <w:sz w:val="20"/>
      <w:bdr w:val="single" w:sz="4" w:space="0" w:color="auto" w:frame="1"/>
    </w:rPr>
  </w:style>
  <w:style w:type="character" w:customStyle="1" w:styleId="StyleUnderlineChar6CharCharCharCharCharCharCharChar11">
    <w:name w:val="Style Underline Char6 Char Char Char Char Char Char Char Char + 11 ..."/>
    <w:rsid w:val="00FD7F11"/>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FD7F11"/>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FD7F11"/>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FD7F11"/>
    <w:rPr>
      <w:sz w:val="20"/>
      <w:szCs w:val="24"/>
      <w:u w:val="single"/>
      <w:bdr w:val="single" w:sz="4" w:space="0" w:color="auto"/>
      <w:lang w:val="en-US" w:eastAsia="en-US" w:bidi="ar-SA"/>
    </w:rPr>
  </w:style>
  <w:style w:type="character" w:customStyle="1" w:styleId="StyleLatinGaramondUnderline">
    <w:name w:val="Style (Latin) Garamond Underline"/>
    <w:rsid w:val="00FD7F11"/>
    <w:rPr>
      <w:rFonts w:ascii="Times New Roman" w:hAnsi="Times New Roman"/>
      <w:sz w:val="20"/>
      <w:u w:val="single"/>
    </w:rPr>
  </w:style>
  <w:style w:type="character" w:customStyle="1" w:styleId="StyleLatinGaramond">
    <w:name w:val="Style (Latin) Garamond"/>
    <w:rsid w:val="00FD7F11"/>
    <w:rPr>
      <w:rFonts w:ascii="Times New Roman" w:hAnsi="Times New Roman"/>
      <w:sz w:val="20"/>
    </w:rPr>
  </w:style>
  <w:style w:type="paragraph" w:customStyle="1" w:styleId="StyleUnunderlined10ptThickunderline">
    <w:name w:val="Style Ununderlined + 10 pt Thick underline"/>
    <w:basedOn w:val="Normal"/>
    <w:link w:val="StyleUnunderlined10ptThickunderlineChar"/>
    <w:qFormat/>
    <w:rsid w:val="00FD7F11"/>
    <w:rPr>
      <w:rFonts w:ascii="Times" w:eastAsia="Times New Roman" w:hAnsi="Times" w:cs="Arial"/>
      <w:szCs w:val="28"/>
      <w:u w:val="single"/>
    </w:rPr>
  </w:style>
  <w:style w:type="character" w:customStyle="1" w:styleId="StyleUnunderlined10ptThickunderlineChar">
    <w:name w:val="Style Ununderlined + 10 pt Thick underline Char"/>
    <w:link w:val="StyleUnunderlined10ptThickunderline"/>
    <w:rsid w:val="00FD7F11"/>
    <w:rPr>
      <w:rFonts w:ascii="Times" w:eastAsia="Times New Roman" w:hAnsi="Times" w:cs="Arial"/>
      <w:szCs w:val="28"/>
      <w:u w:val="single"/>
    </w:rPr>
  </w:style>
  <w:style w:type="paragraph" w:customStyle="1" w:styleId="HeaderStyle">
    <w:name w:val="Header Style"/>
    <w:basedOn w:val="Normal"/>
    <w:rsid w:val="00FD7F11"/>
    <w:pPr>
      <w:jc w:val="center"/>
    </w:pPr>
    <w:rPr>
      <w:rFonts w:eastAsia="Times New Roman"/>
      <w:b/>
      <w:sz w:val="24"/>
      <w:szCs w:val="20"/>
      <w:u w:val="single"/>
    </w:rPr>
  </w:style>
  <w:style w:type="character" w:customStyle="1" w:styleId="CardChar21">
    <w:name w:val="Card Char2"/>
    <w:basedOn w:val="DefaultParagraphFont"/>
    <w:rsid w:val="00FD7F11"/>
    <w:rPr>
      <w:rFonts w:ascii="Times New Roman" w:eastAsia="Times New Roman" w:hAnsi="Times New Roman" w:cs="Times New Roman"/>
      <w:bCs/>
      <w:color w:val="000000"/>
      <w:sz w:val="20"/>
      <w:szCs w:val="20"/>
    </w:rPr>
  </w:style>
  <w:style w:type="character" w:customStyle="1" w:styleId="A17">
    <w:name w:val="A17"/>
    <w:rsid w:val="00FD7F11"/>
    <w:rPr>
      <w:rFonts w:cs="Baskerville"/>
      <w:color w:val="000000"/>
      <w:sz w:val="12"/>
      <w:szCs w:val="12"/>
    </w:rPr>
  </w:style>
  <w:style w:type="paragraph" w:customStyle="1" w:styleId="Pa19">
    <w:name w:val="Pa19"/>
    <w:basedOn w:val="Normal"/>
    <w:next w:val="Normal"/>
    <w:rsid w:val="00FD7F11"/>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rsid w:val="00FD7F11"/>
    <w:pPr>
      <w:autoSpaceDE w:val="0"/>
      <w:autoSpaceDN w:val="0"/>
      <w:adjustRightInd w:val="0"/>
      <w:spacing w:line="441" w:lineRule="atLeast"/>
    </w:pPr>
    <w:rPr>
      <w:rFonts w:ascii="Baskerville" w:eastAsia="Times New Roman" w:hAnsi="Baskerville"/>
      <w:sz w:val="24"/>
    </w:rPr>
  </w:style>
  <w:style w:type="character" w:customStyle="1" w:styleId="A14">
    <w:name w:val="A14"/>
    <w:rsid w:val="00FD7F11"/>
    <w:rPr>
      <w:rFonts w:ascii="Frutiger 45 Light" w:hAnsi="Frutiger 45 Light" w:cs="Frutiger 45 Light"/>
      <w:b/>
      <w:bCs/>
      <w:i/>
      <w:iCs/>
      <w:color w:val="000000"/>
      <w:sz w:val="36"/>
      <w:szCs w:val="36"/>
    </w:rPr>
  </w:style>
  <w:style w:type="character" w:customStyle="1" w:styleId="A20">
    <w:name w:val="A20"/>
    <w:rsid w:val="00FD7F11"/>
    <w:rPr>
      <w:rFonts w:cs="Baskerville"/>
      <w:b/>
      <w:bCs/>
      <w:color w:val="000000"/>
      <w:sz w:val="59"/>
      <w:szCs w:val="59"/>
    </w:rPr>
  </w:style>
  <w:style w:type="character" w:customStyle="1" w:styleId="CharCharCharCharCharCharCharCharCharCharCharCharCharCharCharCharCharCha">
    <w:name w:val="Char Char Char Char Char Char Char Char Char Char Char Char Char Char Char Char Char Cha"/>
    <w:rsid w:val="00FD7F11"/>
    <w:rPr>
      <w:rFonts w:cs="Arial"/>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FD7F11"/>
    <w:rPr>
      <w:rFonts w:cs="Arial"/>
      <w:b/>
      <w:bCs/>
      <w:iCs/>
      <w:sz w:val="36"/>
      <w:szCs w:val="28"/>
      <w:u w:val="single"/>
      <w:lang w:val="en-US" w:eastAsia="en-US" w:bidi="ar-SA"/>
    </w:rPr>
  </w:style>
  <w:style w:type="character" w:customStyle="1" w:styleId="Heading3CharCharCharCharChar1">
    <w:name w:val="Heading 3 Char Char Char Char Char1"/>
    <w:aliases w:val="Heading 31 Char1,Heading 3 Char Char Char Char Char Char Char Char1,Heading 3 Char Char Char Char Char Char Char Char Char Char Char1,Heading 3 Char Char Char Char Char Char Char1"/>
    <w:rsid w:val="00FD7F11"/>
    <w:rPr>
      <w:rFonts w:cs="Arial"/>
      <w:b/>
      <w:bCs/>
      <w:sz w:val="24"/>
      <w:szCs w:val="26"/>
      <w:lang w:val="en-US" w:eastAsia="en-US" w:bidi="ar-SA"/>
    </w:rPr>
  </w:style>
  <w:style w:type="character" w:customStyle="1" w:styleId="brief-smalltext0">
    <w:name w:val="brief-smalltext"/>
    <w:basedOn w:val="DefaultParagraphFont"/>
    <w:rsid w:val="00FD7F11"/>
  </w:style>
  <w:style w:type="paragraph" w:customStyle="1" w:styleId="Coverintroduction">
    <w:name w:val="Cover introduction"/>
    <w:basedOn w:val="Default"/>
    <w:next w:val="Default"/>
    <w:rsid w:val="00FD7F11"/>
    <w:rPr>
      <w:rFonts w:ascii="Arial" w:eastAsia="Times New Roman" w:hAnsi="Arial"/>
      <w:color w:val="auto"/>
    </w:rPr>
  </w:style>
  <w:style w:type="character" w:customStyle="1" w:styleId="style53">
    <w:name w:val="style5"/>
    <w:basedOn w:val="DefaultParagraphFont"/>
    <w:rsid w:val="00FD7F11"/>
  </w:style>
  <w:style w:type="character" w:customStyle="1" w:styleId="TagCharCharCharCharCharChar">
    <w:name w:val="Tag Char Char Char Char Char Char"/>
    <w:rsid w:val="00FD7F11"/>
    <w:rPr>
      <w:rFonts w:cs="Arial"/>
      <w:b/>
      <w:bCs/>
      <w:sz w:val="24"/>
      <w:szCs w:val="26"/>
      <w:lang w:val="en-US" w:eastAsia="en-US" w:bidi="ar-SA"/>
    </w:rPr>
  </w:style>
  <w:style w:type="character" w:customStyle="1" w:styleId="pmterms3">
    <w:name w:val="pmterms3"/>
    <w:basedOn w:val="DefaultParagraphFont"/>
    <w:rsid w:val="00FD7F11"/>
  </w:style>
  <w:style w:type="character" w:customStyle="1" w:styleId="interiorheadline">
    <w:name w:val="interiorheadline"/>
    <w:basedOn w:val="DefaultParagraphFont"/>
    <w:rsid w:val="00FD7F11"/>
  </w:style>
  <w:style w:type="character" w:customStyle="1" w:styleId="Heading31CharCharCharChar1">
    <w:name w:val="Heading 31 Char Char Char Char1"/>
    <w:rsid w:val="00FD7F11"/>
    <w:rPr>
      <w:rFonts w:cs="Arial"/>
      <w:b/>
      <w:bCs/>
      <w:sz w:val="24"/>
      <w:szCs w:val="26"/>
      <w:lang w:val="en-US" w:eastAsia="en-US" w:bidi="ar-SA"/>
    </w:rPr>
  </w:style>
  <w:style w:type="character" w:customStyle="1" w:styleId="Heading31CharCharChar">
    <w:name w:val="Heading 31 Char Char Char"/>
    <w:rsid w:val="00FD7F11"/>
    <w:rPr>
      <w:rFonts w:cs="Arial"/>
      <w:b/>
      <w:bCs/>
      <w:sz w:val="24"/>
      <w:szCs w:val="26"/>
      <w:lang w:val="en-US" w:eastAsia="en-US" w:bidi="ar-SA"/>
    </w:rPr>
  </w:style>
  <w:style w:type="paragraph" w:customStyle="1" w:styleId="UnderlineCharChar2CharCharCharChar">
    <w:name w:val="Underline Char Char2 Char Char Char Char"/>
    <w:basedOn w:val="Normal"/>
    <w:link w:val="UnderlineCharChar2CharCharCharCharChar"/>
    <w:rsid w:val="00FD7F11"/>
    <w:rPr>
      <w:rFonts w:eastAsia="MS Mincho"/>
      <w:u w:val="single"/>
    </w:rPr>
  </w:style>
  <w:style w:type="character" w:customStyle="1" w:styleId="UnderlineCharChar2CharCharCharCharChar">
    <w:name w:val="Underline Char Char2 Char Char Char Char Char"/>
    <w:basedOn w:val="DefaultParagraphFont"/>
    <w:link w:val="UnderlineCharChar2CharCharCharChar"/>
    <w:rsid w:val="00FD7F11"/>
    <w:rPr>
      <w:rFonts w:ascii="Calibri" w:eastAsia="MS Mincho" w:hAnsi="Calibri"/>
      <w:u w:val="single"/>
    </w:rPr>
  </w:style>
  <w:style w:type="paragraph" w:customStyle="1" w:styleId="BoldandUnderlineCharChar1Char">
    <w:name w:val="Bold and Underline Char Char1 Char"/>
    <w:basedOn w:val="Normal"/>
    <w:link w:val="BoldandUnderlineCharChar1CharChar"/>
    <w:rsid w:val="00FD7F11"/>
    <w:rPr>
      <w:rFonts w:eastAsia="MS Mincho"/>
      <w:b/>
      <w:u w:val="single"/>
    </w:rPr>
  </w:style>
  <w:style w:type="character" w:customStyle="1" w:styleId="BoldandUnderlineCharChar1CharChar">
    <w:name w:val="Bold and Underline Char Char1 Char Char"/>
    <w:basedOn w:val="DefaultParagraphFont"/>
    <w:link w:val="BoldandUnderlineCharChar1Char"/>
    <w:rsid w:val="00FD7F11"/>
    <w:rPr>
      <w:rFonts w:ascii="Calibri" w:eastAsia="MS Mincho" w:hAnsi="Calibri"/>
      <w:b/>
      <w:u w:val="single"/>
    </w:rPr>
  </w:style>
  <w:style w:type="character" w:customStyle="1" w:styleId="author-bio-box">
    <w:name w:val="author-bio-box"/>
    <w:basedOn w:val="DefaultParagraphFont"/>
    <w:rsid w:val="00FD7F11"/>
  </w:style>
  <w:style w:type="character" w:customStyle="1" w:styleId="CharCharCharCharChar">
    <w:name w:val="Char Char Char Char Char"/>
    <w:aliases w:val="Char Char Char Char,Char Char Char Char Char Char Char1,Heading 2 Char1 Char Char Char Char Char Char"/>
    <w:basedOn w:val="DefaultParagraphFont"/>
    <w:rsid w:val="00FD7F11"/>
    <w:rPr>
      <w:rFonts w:cs="Arial"/>
      <w:b/>
      <w:bCs/>
      <w:iCs/>
      <w:sz w:val="24"/>
      <w:szCs w:val="28"/>
      <w:lang w:val="en-US" w:eastAsia="en-US" w:bidi="ar-SA"/>
    </w:rPr>
  </w:style>
  <w:style w:type="character" w:customStyle="1" w:styleId="SmalltextChar">
    <w:name w:val="Small text Char"/>
    <w:aliases w:val="Quote1 Char1"/>
    <w:link w:val="Smalltext"/>
    <w:rsid w:val="00FD7F11"/>
    <w:rPr>
      <w:rFonts w:ascii="Calibri" w:eastAsia="Times New Roman" w:hAnsi="Calibri"/>
      <w:color w:val="000000"/>
    </w:rPr>
  </w:style>
  <w:style w:type="character" w:customStyle="1" w:styleId="SubtitleChar2">
    <w:name w:val="Subtitle Char2"/>
    <w:basedOn w:val="DefaultParagraphFont"/>
    <w:uiPriority w:val="11"/>
    <w:rsid w:val="00FD7F11"/>
    <w:rPr>
      <w:rFonts w:eastAsiaTheme="minorEastAsia"/>
      <w:color w:val="5A5A5A" w:themeColor="text1" w:themeTint="A5"/>
      <w:spacing w:val="15"/>
    </w:rPr>
  </w:style>
  <w:style w:type="paragraph" w:customStyle="1" w:styleId="blocktitle5">
    <w:name w:val="block title"/>
    <w:basedOn w:val="Normal"/>
    <w:autoRedefine/>
    <w:qFormat/>
    <w:rsid w:val="00FD7F11"/>
    <w:pPr>
      <w:spacing w:after="240"/>
      <w:jc w:val="center"/>
      <w:outlineLvl w:val="0"/>
    </w:pPr>
    <w:rPr>
      <w:rFonts w:eastAsia="Calibri"/>
      <w:b/>
      <w:caps/>
      <w:sz w:val="28"/>
      <w:szCs w:val="28"/>
      <w:lang w:val="es-ES"/>
    </w:rPr>
  </w:style>
  <w:style w:type="paragraph" w:customStyle="1" w:styleId="type">
    <w:name w:val="type"/>
    <w:basedOn w:val="Normal"/>
    <w:qFormat/>
    <w:rsid w:val="00FD7F11"/>
    <w:pPr>
      <w:spacing w:before="100" w:beforeAutospacing="1" w:after="100" w:afterAutospacing="1"/>
    </w:pPr>
    <w:rPr>
      <w:rFonts w:eastAsia="Times New Roman"/>
    </w:rPr>
  </w:style>
  <w:style w:type="character" w:customStyle="1" w:styleId="abodyblack3">
    <w:name w:val="abodyblack3"/>
    <w:basedOn w:val="DefaultParagraphFont"/>
    <w:rsid w:val="00FD7F11"/>
  </w:style>
  <w:style w:type="character" w:customStyle="1" w:styleId="cit-first-element">
    <w:name w:val="cit-first-element"/>
    <w:basedOn w:val="DefaultParagraphFont"/>
    <w:rsid w:val="00FD7F11"/>
  </w:style>
  <w:style w:type="character" w:customStyle="1" w:styleId="StyleThickunderline1">
    <w:name w:val="Style Thick underline1"/>
    <w:basedOn w:val="DefaultParagraphFont"/>
    <w:rsid w:val="00FD7F11"/>
    <w:rPr>
      <w:u w:val="single"/>
    </w:rPr>
  </w:style>
  <w:style w:type="character" w:customStyle="1" w:styleId="UnderlineChar5">
    <w:name w:val="UnderlineChar"/>
    <w:rsid w:val="00FD7F11"/>
    <w:rPr>
      <w:sz w:val="24"/>
      <w:u w:val="single"/>
      <w:shd w:val="clear" w:color="auto" w:fill="auto"/>
    </w:rPr>
  </w:style>
  <w:style w:type="paragraph" w:customStyle="1" w:styleId="Tag21">
    <w:name w:val="Tag21"/>
    <w:basedOn w:val="Normal"/>
    <w:qFormat/>
    <w:rsid w:val="00FD7F11"/>
    <w:rPr>
      <w:rFonts w:ascii="Arial" w:eastAsia="Times New Roman" w:hAnsi="Arial" w:cs="Arial"/>
      <w:b/>
      <w:sz w:val="24"/>
    </w:rPr>
  </w:style>
  <w:style w:type="character" w:customStyle="1" w:styleId="Bodytext10NotItalic">
    <w:name w:val="Body text (10) + Not Italic"/>
    <w:basedOn w:val="Bodytext100"/>
    <w:uiPriority w:val="99"/>
    <w:rsid w:val="00FD7F11"/>
    <w:rPr>
      <w:rFonts w:ascii="Times New Roman" w:hAnsi="Times New Roman" w:cs="Times New Roman"/>
      <w:i w:val="0"/>
      <w:iCs w:val="0"/>
      <w:sz w:val="20"/>
      <w:szCs w:val="20"/>
      <w:shd w:val="clear" w:color="auto" w:fill="FFFFFF"/>
    </w:rPr>
  </w:style>
  <w:style w:type="character" w:customStyle="1" w:styleId="Tablecaption3">
    <w:name w:val="Table caption (3)_"/>
    <w:basedOn w:val="DefaultParagraphFont"/>
    <w:link w:val="Tablecaption31"/>
    <w:uiPriority w:val="99"/>
    <w:rsid w:val="00FD7F11"/>
    <w:rPr>
      <w:rFonts w:ascii="Times New Roman" w:hAnsi="Times New Roman" w:cs="Times New Roman"/>
      <w:smallCaps/>
      <w:sz w:val="19"/>
      <w:szCs w:val="19"/>
      <w:shd w:val="clear" w:color="auto" w:fill="FFFFFF"/>
    </w:rPr>
  </w:style>
  <w:style w:type="character" w:customStyle="1" w:styleId="Tablecaption310pt">
    <w:name w:val="Table caption (3) + 10 pt"/>
    <w:aliases w:val="Not Small Caps2"/>
    <w:basedOn w:val="Tablecaption3"/>
    <w:uiPriority w:val="99"/>
    <w:rsid w:val="00FD7F11"/>
    <w:rPr>
      <w:rFonts w:ascii="Times New Roman" w:hAnsi="Times New Roman" w:cs="Times New Roman"/>
      <w:smallCaps w:val="0"/>
      <w:sz w:val="20"/>
      <w:szCs w:val="20"/>
      <w:shd w:val="clear" w:color="auto" w:fill="FFFFFF"/>
    </w:rPr>
  </w:style>
  <w:style w:type="character" w:customStyle="1" w:styleId="Tablecaption">
    <w:name w:val="Table caption_"/>
    <w:basedOn w:val="DefaultParagraphFont"/>
    <w:link w:val="Tablecaption0"/>
    <w:uiPriority w:val="99"/>
    <w:rsid w:val="00FD7F11"/>
    <w:rPr>
      <w:rFonts w:ascii="Times New Roman" w:hAnsi="Times New Roman" w:cs="Times New Roman"/>
      <w:sz w:val="20"/>
      <w:szCs w:val="20"/>
      <w:shd w:val="clear" w:color="auto" w:fill="FFFFFF"/>
    </w:rPr>
  </w:style>
  <w:style w:type="character" w:customStyle="1" w:styleId="Bodytext19">
    <w:name w:val="Body text (19)_"/>
    <w:basedOn w:val="DefaultParagraphFont"/>
    <w:link w:val="Bodytext191"/>
    <w:uiPriority w:val="99"/>
    <w:rsid w:val="00FD7F11"/>
    <w:rPr>
      <w:rFonts w:ascii="Times New Roman" w:hAnsi="Times New Roman" w:cs="Times New Roman"/>
      <w:b/>
      <w:bCs/>
      <w:sz w:val="20"/>
      <w:szCs w:val="20"/>
      <w:shd w:val="clear" w:color="auto" w:fill="FFFFFF"/>
    </w:rPr>
  </w:style>
  <w:style w:type="character" w:customStyle="1" w:styleId="Bodytext105">
    <w:name w:val="Body text (10)5"/>
    <w:basedOn w:val="Bodytext100"/>
    <w:uiPriority w:val="99"/>
    <w:rsid w:val="00FD7F11"/>
    <w:rPr>
      <w:rFonts w:ascii="Times New Roman" w:hAnsi="Times New Roman" w:cs="Times New Roman"/>
      <w:i/>
      <w:iCs/>
      <w:sz w:val="20"/>
      <w:szCs w:val="20"/>
      <w:shd w:val="clear" w:color="auto" w:fill="FFFFFF"/>
    </w:rPr>
  </w:style>
  <w:style w:type="character" w:customStyle="1" w:styleId="Tablecaption30">
    <w:name w:val="Table caption (3)"/>
    <w:basedOn w:val="Tablecaption3"/>
    <w:uiPriority w:val="99"/>
    <w:rsid w:val="00FD7F11"/>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FD7F11"/>
    <w:rPr>
      <w:rFonts w:ascii="Times New Roman" w:hAnsi="Times New Roman" w:cs="Times New Roman"/>
      <w:b/>
      <w:bCs/>
      <w:sz w:val="20"/>
      <w:szCs w:val="20"/>
      <w:shd w:val="clear" w:color="auto" w:fill="FFFFFF"/>
    </w:rPr>
  </w:style>
  <w:style w:type="paragraph" w:customStyle="1" w:styleId="Bodytext101">
    <w:name w:val="Body text (10)1"/>
    <w:basedOn w:val="Normal"/>
    <w:link w:val="Bodytext100"/>
    <w:uiPriority w:val="99"/>
    <w:rsid w:val="00FD7F11"/>
    <w:pPr>
      <w:shd w:val="clear" w:color="auto" w:fill="FFFFFF"/>
      <w:spacing w:before="240" w:after="240" w:line="240" w:lineRule="atLeast"/>
      <w:ind w:hanging="360"/>
      <w:jc w:val="both"/>
    </w:pPr>
    <w:rPr>
      <w:rFonts w:asciiTheme="minorHAnsi" w:hAnsiTheme="minorHAnsi"/>
    </w:rPr>
  </w:style>
  <w:style w:type="paragraph" w:customStyle="1" w:styleId="Tablecaption31">
    <w:name w:val="Table caption (3)1"/>
    <w:basedOn w:val="Normal"/>
    <w:link w:val="Tablecaption3"/>
    <w:uiPriority w:val="99"/>
    <w:rsid w:val="00FD7F11"/>
    <w:pPr>
      <w:shd w:val="clear" w:color="auto" w:fill="FFFFFF"/>
      <w:spacing w:line="264" w:lineRule="exact"/>
      <w:jc w:val="center"/>
    </w:pPr>
    <w:rPr>
      <w:rFonts w:ascii="Times New Roman" w:hAnsi="Times New Roman" w:cs="Times New Roman"/>
      <w:smallCaps/>
      <w:sz w:val="19"/>
      <w:szCs w:val="19"/>
    </w:rPr>
  </w:style>
  <w:style w:type="paragraph" w:customStyle="1" w:styleId="Tablecaption0">
    <w:name w:val="Table caption"/>
    <w:basedOn w:val="Normal"/>
    <w:link w:val="Tablecaption"/>
    <w:uiPriority w:val="99"/>
    <w:rsid w:val="00FD7F11"/>
    <w:pPr>
      <w:shd w:val="clear" w:color="auto" w:fill="FFFFFF"/>
      <w:spacing w:line="264" w:lineRule="exact"/>
      <w:jc w:val="center"/>
    </w:pPr>
    <w:rPr>
      <w:rFonts w:ascii="Times New Roman" w:hAnsi="Times New Roman" w:cs="Times New Roman"/>
      <w:sz w:val="20"/>
      <w:szCs w:val="20"/>
    </w:rPr>
  </w:style>
  <w:style w:type="paragraph" w:customStyle="1" w:styleId="Bodytext191">
    <w:name w:val="Body text (19)1"/>
    <w:basedOn w:val="Normal"/>
    <w:link w:val="Bodytext19"/>
    <w:uiPriority w:val="99"/>
    <w:rsid w:val="00FD7F11"/>
    <w:pPr>
      <w:shd w:val="clear" w:color="auto" w:fill="FFFFFF"/>
      <w:spacing w:line="269" w:lineRule="exact"/>
    </w:pPr>
    <w:rPr>
      <w:rFonts w:ascii="Times New Roman" w:hAnsi="Times New Roman" w:cs="Times New Roman"/>
      <w:b/>
      <w:bCs/>
      <w:sz w:val="20"/>
      <w:szCs w:val="20"/>
    </w:rPr>
  </w:style>
  <w:style w:type="character" w:customStyle="1" w:styleId="debatenormal0">
    <w:name w:val="debatenormal"/>
    <w:rsid w:val="00FD7F11"/>
  </w:style>
  <w:style w:type="paragraph" w:customStyle="1" w:styleId="leader">
    <w:name w:val="leader"/>
    <w:basedOn w:val="Normal"/>
    <w:rsid w:val="00FD7F11"/>
    <w:pPr>
      <w:spacing w:before="100" w:beforeAutospacing="1" w:after="100" w:afterAutospacing="1"/>
    </w:pPr>
    <w:rPr>
      <w:rFonts w:eastAsia="Times New Roman"/>
      <w:sz w:val="24"/>
    </w:rPr>
  </w:style>
  <w:style w:type="character" w:customStyle="1" w:styleId="m-3509721146805615350gmail-styleunderline">
    <w:name w:val="m_-3509721146805615350gmail-styleunderline"/>
    <w:basedOn w:val="DefaultParagraphFont"/>
    <w:rsid w:val="00FD7F11"/>
  </w:style>
  <w:style w:type="character" w:customStyle="1" w:styleId="m5776082503052064917gmail-style13ptbold">
    <w:name w:val="m_5776082503052064917gmail-style13ptbold"/>
    <w:basedOn w:val="DefaultParagraphFont"/>
    <w:rsid w:val="00FD7F11"/>
  </w:style>
  <w:style w:type="character" w:customStyle="1" w:styleId="m5776082503052064917gmail-styleunderline">
    <w:name w:val="m_5776082503052064917gmail-styleunderline"/>
    <w:basedOn w:val="DefaultParagraphFont"/>
    <w:rsid w:val="00FD7F11"/>
  </w:style>
  <w:style w:type="paragraph" w:customStyle="1" w:styleId="DateTime0">
    <w:name w:val="DateTime"/>
    <w:basedOn w:val="Normal"/>
    <w:link w:val="DateTimeChar"/>
    <w:autoRedefine/>
    <w:uiPriority w:val="4"/>
    <w:qFormat/>
    <w:rsid w:val="00FD7F11"/>
    <w:rPr>
      <w:rFonts w:ascii="Arial" w:hAnsi="Arial" w:cs="Arial"/>
    </w:rPr>
  </w:style>
  <w:style w:type="character" w:customStyle="1" w:styleId="DateTimeChar">
    <w:name w:val="DateTime Char"/>
    <w:basedOn w:val="DefaultParagraphFont"/>
    <w:link w:val="DateTime0"/>
    <w:uiPriority w:val="4"/>
    <w:rsid w:val="00FD7F11"/>
    <w:rPr>
      <w:rFonts w:ascii="Arial" w:hAnsi="Arial" w:cs="Arial"/>
    </w:rPr>
  </w:style>
  <w:style w:type="paragraph" w:customStyle="1" w:styleId="Lecture">
    <w:name w:val="Lecture"/>
    <w:next w:val="BodyText"/>
    <w:link w:val="LectureChar"/>
    <w:autoRedefine/>
    <w:uiPriority w:val="4"/>
    <w:qFormat/>
    <w:rsid w:val="00FD7F11"/>
    <w:pPr>
      <w:spacing w:after="0"/>
      <w:outlineLvl w:val="5"/>
    </w:pPr>
    <w:rPr>
      <w:rFonts w:ascii="Arial" w:hAnsi="Arial" w:cs="Arial"/>
      <w:spacing w:val="-10"/>
      <w:sz w:val="16"/>
    </w:rPr>
  </w:style>
  <w:style w:type="character" w:customStyle="1" w:styleId="LectureChar">
    <w:name w:val="Lecture Char"/>
    <w:basedOn w:val="DateTimeChar"/>
    <w:link w:val="Lecture"/>
    <w:uiPriority w:val="4"/>
    <w:rsid w:val="00FD7F11"/>
    <w:rPr>
      <w:rFonts w:ascii="Arial" w:hAnsi="Arial" w:cs="Arial"/>
      <w:spacing w:val="-10"/>
      <w:sz w:val="16"/>
    </w:rPr>
  </w:style>
  <w:style w:type="paragraph" w:customStyle="1" w:styleId="BreakTag">
    <w:name w:val="Break Tag"/>
    <w:basedOn w:val="Normal"/>
    <w:autoRedefine/>
    <w:uiPriority w:val="4"/>
    <w:qFormat/>
    <w:rsid w:val="00FD7F11"/>
    <w:pPr>
      <w:spacing w:before="240"/>
    </w:pPr>
    <w:rPr>
      <w:rFonts w:ascii="Arial" w:hAnsi="Arial" w:cs="Arial"/>
      <w:b/>
    </w:rPr>
  </w:style>
  <w:style w:type="paragraph" w:customStyle="1" w:styleId="BreakBlock">
    <w:name w:val="Break Block"/>
    <w:basedOn w:val="Normal"/>
    <w:link w:val="BreakBlockChar"/>
    <w:autoRedefine/>
    <w:qFormat/>
    <w:rsid w:val="00FD7F11"/>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FD7F11"/>
    <w:rPr>
      <w:rFonts w:ascii="Arial Bold" w:hAnsi="Arial Bold" w:cs="Arial"/>
      <w:b/>
      <w:caps/>
      <w:sz w:val="32"/>
      <w:u w:val="single"/>
    </w:rPr>
  </w:style>
  <w:style w:type="paragraph" w:customStyle="1" w:styleId="BoldandUnderlineChar2CharChar">
    <w:name w:val="Bold and Underline Char2 Char Char"/>
    <w:basedOn w:val="Normal"/>
    <w:link w:val="BoldandUnderlineChar2CharCharChar"/>
    <w:qFormat/>
    <w:rsid w:val="00FD7F11"/>
    <w:rPr>
      <w:rFonts w:asciiTheme="minorHAnsi" w:hAnsiTheme="minorHAnsi"/>
      <w:b/>
      <w:u w:val="single"/>
    </w:rPr>
  </w:style>
  <w:style w:type="character" w:customStyle="1" w:styleId="Reduce8ptCharChar">
    <w:name w:val="Reduce 8pt Char Char"/>
    <w:basedOn w:val="DefaultParagraphFont"/>
    <w:link w:val="Reduce8pt"/>
    <w:rsid w:val="00FD7F11"/>
    <w:rPr>
      <w:sz w:val="16"/>
    </w:rPr>
  </w:style>
  <w:style w:type="paragraph" w:customStyle="1" w:styleId="Reduce8pt">
    <w:name w:val="Reduce 8pt"/>
    <w:basedOn w:val="Normal"/>
    <w:link w:val="Reduce8ptCharChar"/>
    <w:qFormat/>
    <w:rsid w:val="00FD7F11"/>
    <w:pPr>
      <w:autoSpaceDE w:val="0"/>
      <w:autoSpaceDN w:val="0"/>
      <w:adjustRightInd w:val="0"/>
      <w:jc w:val="both"/>
    </w:pPr>
    <w:rPr>
      <w:rFonts w:asciiTheme="minorHAnsi" w:hAnsiTheme="minorHAnsi"/>
      <w:sz w:val="16"/>
    </w:rPr>
  </w:style>
  <w:style w:type="character" w:customStyle="1" w:styleId="Mention11">
    <w:name w:val="Mention11"/>
    <w:basedOn w:val="DefaultParagraphFont"/>
    <w:uiPriority w:val="99"/>
    <w:semiHidden/>
    <w:unhideWhenUsed/>
    <w:rsid w:val="00FD7F11"/>
    <w:rPr>
      <w:color w:val="2B579A"/>
      <w:shd w:val="clear" w:color="auto" w:fill="E6E6E6"/>
    </w:rPr>
  </w:style>
  <w:style w:type="character" w:customStyle="1" w:styleId="m6370699461968006786gmail-styleunderline">
    <w:name w:val="m_6370699461968006786gmail-styleunderline"/>
    <w:basedOn w:val="DefaultParagraphFont"/>
    <w:rsid w:val="00FD7F11"/>
  </w:style>
  <w:style w:type="character" w:customStyle="1" w:styleId="Mention2">
    <w:name w:val="Mention2"/>
    <w:basedOn w:val="DefaultParagraphFont"/>
    <w:uiPriority w:val="99"/>
    <w:semiHidden/>
    <w:unhideWhenUsed/>
    <w:rsid w:val="00FD7F11"/>
    <w:rPr>
      <w:color w:val="2B579A"/>
      <w:shd w:val="clear" w:color="auto" w:fill="E6E6E6"/>
    </w:rPr>
  </w:style>
  <w:style w:type="paragraph" w:customStyle="1" w:styleId="FlashTag">
    <w:name w:val="FlashTag"/>
    <w:basedOn w:val="Normal"/>
    <w:link w:val="FlashTagChar"/>
    <w:autoRedefine/>
    <w:uiPriority w:val="4"/>
    <w:qFormat/>
    <w:rsid w:val="00FD7F11"/>
    <w:rPr>
      <w:rFonts w:asciiTheme="majorHAnsi" w:hAnsiTheme="majorHAnsi" w:cs="Arial"/>
      <w:b/>
      <w:sz w:val="28"/>
    </w:rPr>
  </w:style>
  <w:style w:type="character" w:customStyle="1" w:styleId="FlashTagChar">
    <w:name w:val="FlashTag Char"/>
    <w:basedOn w:val="DefaultParagraphFont"/>
    <w:link w:val="FlashTag"/>
    <w:uiPriority w:val="4"/>
    <w:rsid w:val="00FD7F11"/>
    <w:rPr>
      <w:rFonts w:asciiTheme="majorHAnsi" w:hAnsiTheme="majorHAnsi" w:cs="Arial"/>
      <w:b/>
      <w:sz w:val="28"/>
    </w:rPr>
  </w:style>
  <w:style w:type="paragraph" w:customStyle="1" w:styleId="Warrant">
    <w:name w:val="Warrant"/>
    <w:autoRedefine/>
    <w:uiPriority w:val="4"/>
    <w:qFormat/>
    <w:rsid w:val="00FD7F11"/>
    <w:pPr>
      <w:ind w:left="720"/>
    </w:pPr>
    <w:rPr>
      <w:rFonts w:ascii="Calibri" w:hAnsi="Calibri" w:cs="Arial"/>
    </w:rPr>
  </w:style>
  <w:style w:type="character" w:customStyle="1" w:styleId="m-8793234324905335251gmail-style13ptbold">
    <w:name w:val="m_-8793234324905335251gmail-style13ptbold"/>
    <w:basedOn w:val="DefaultParagraphFont"/>
    <w:rsid w:val="00FD7F11"/>
  </w:style>
  <w:style w:type="character" w:customStyle="1" w:styleId="m3965771245576658108gmail-styleunderline">
    <w:name w:val="m_3965771245576658108gmail-styleunderline"/>
    <w:basedOn w:val="DefaultParagraphFont"/>
    <w:rsid w:val="00FD7F11"/>
  </w:style>
  <w:style w:type="character" w:customStyle="1" w:styleId="BodytextItalic">
    <w:name w:val="Body text + Italic"/>
    <w:aliases w:val="Body text + CordiaUPC,12 pt,Body text + 9 pt"/>
    <w:uiPriority w:val="99"/>
    <w:rsid w:val="00FD7F11"/>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FD7F11"/>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numbering" w:customStyle="1" w:styleId="NoList111111">
    <w:name w:val="No List111111"/>
    <w:next w:val="NoList"/>
    <w:uiPriority w:val="99"/>
    <w:semiHidden/>
    <w:unhideWhenUsed/>
    <w:rsid w:val="00FD7F11"/>
  </w:style>
  <w:style w:type="numbering" w:customStyle="1" w:styleId="NoList1111111">
    <w:name w:val="No List1111111"/>
    <w:next w:val="NoList"/>
    <w:uiPriority w:val="99"/>
    <w:semiHidden/>
    <w:unhideWhenUsed/>
    <w:rsid w:val="00FD7F11"/>
  </w:style>
  <w:style w:type="numbering" w:customStyle="1" w:styleId="NoList11111111">
    <w:name w:val="No List11111111"/>
    <w:next w:val="NoList"/>
    <w:uiPriority w:val="99"/>
    <w:semiHidden/>
    <w:unhideWhenUsed/>
    <w:rsid w:val="00FD7F11"/>
  </w:style>
  <w:style w:type="numbering" w:customStyle="1" w:styleId="NoList111111111">
    <w:name w:val="No List111111111"/>
    <w:next w:val="NoList"/>
    <w:uiPriority w:val="99"/>
    <w:semiHidden/>
    <w:unhideWhenUsed/>
    <w:rsid w:val="00FD7F11"/>
  </w:style>
  <w:style w:type="numbering" w:customStyle="1" w:styleId="NoList1111111111">
    <w:name w:val="No List1111111111"/>
    <w:next w:val="NoList"/>
    <w:uiPriority w:val="99"/>
    <w:semiHidden/>
    <w:unhideWhenUsed/>
    <w:rsid w:val="00FD7F11"/>
  </w:style>
  <w:style w:type="numbering" w:customStyle="1" w:styleId="NoList11111111111">
    <w:name w:val="No List11111111111"/>
    <w:next w:val="NoList"/>
    <w:uiPriority w:val="99"/>
    <w:semiHidden/>
    <w:unhideWhenUsed/>
    <w:rsid w:val="00FD7F11"/>
  </w:style>
  <w:style w:type="numbering" w:customStyle="1" w:styleId="NoList111111111111">
    <w:name w:val="No List111111111111"/>
    <w:next w:val="NoList"/>
    <w:uiPriority w:val="99"/>
    <w:semiHidden/>
    <w:unhideWhenUsed/>
    <w:rsid w:val="00FD7F11"/>
  </w:style>
  <w:style w:type="numbering" w:customStyle="1" w:styleId="NoList1111111111111">
    <w:name w:val="No List1111111111111"/>
    <w:next w:val="NoList"/>
    <w:uiPriority w:val="99"/>
    <w:semiHidden/>
    <w:unhideWhenUsed/>
    <w:rsid w:val="00FD7F11"/>
  </w:style>
  <w:style w:type="numbering" w:customStyle="1" w:styleId="NoList11111111111111">
    <w:name w:val="No List11111111111111"/>
    <w:next w:val="NoList"/>
    <w:uiPriority w:val="99"/>
    <w:semiHidden/>
    <w:unhideWhenUsed/>
    <w:rsid w:val="00FD7F11"/>
  </w:style>
  <w:style w:type="numbering" w:customStyle="1" w:styleId="NoList111111111111111">
    <w:name w:val="No List111111111111111"/>
    <w:next w:val="NoList"/>
    <w:uiPriority w:val="99"/>
    <w:semiHidden/>
    <w:unhideWhenUsed/>
    <w:rsid w:val="00FD7F11"/>
  </w:style>
  <w:style w:type="numbering" w:customStyle="1" w:styleId="NoList1111111111111111">
    <w:name w:val="No List1111111111111111"/>
    <w:next w:val="NoList"/>
    <w:uiPriority w:val="99"/>
    <w:semiHidden/>
    <w:unhideWhenUsed/>
    <w:rsid w:val="00FD7F11"/>
  </w:style>
  <w:style w:type="numbering" w:customStyle="1" w:styleId="NoList11111111111111111">
    <w:name w:val="No List11111111111111111"/>
    <w:next w:val="NoList"/>
    <w:uiPriority w:val="99"/>
    <w:semiHidden/>
    <w:unhideWhenUsed/>
    <w:rsid w:val="00FD7F11"/>
  </w:style>
  <w:style w:type="character" w:customStyle="1" w:styleId="FontStyle220">
    <w:name w:val="Font Style220"/>
    <w:basedOn w:val="DefaultParagraphFont"/>
    <w:uiPriority w:val="99"/>
    <w:rsid w:val="00FD7F11"/>
    <w:rPr>
      <w:rFonts w:ascii="Candara" w:hAnsi="Candara" w:cs="Candara" w:hint="default"/>
      <w:i/>
      <w:iCs/>
      <w:sz w:val="18"/>
      <w:szCs w:val="18"/>
    </w:rPr>
  </w:style>
  <w:style w:type="character" w:customStyle="1" w:styleId="FontStyle290">
    <w:name w:val="Font Style290"/>
    <w:basedOn w:val="DefaultParagraphFont"/>
    <w:uiPriority w:val="99"/>
    <w:rsid w:val="00FD7F11"/>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FD7F11"/>
    <w:rPr>
      <w:rFonts w:ascii="Arial" w:hAnsi="Arial" w:cs="Arial"/>
      <w:b/>
      <w:bCs/>
      <w:sz w:val="16"/>
      <w:szCs w:val="16"/>
    </w:rPr>
  </w:style>
  <w:style w:type="character" w:customStyle="1" w:styleId="m-5498913268213319940gmail-styleunderline">
    <w:name w:val="m_-5498913268213319940gmail-styleunderline"/>
    <w:basedOn w:val="DefaultParagraphFont"/>
    <w:rsid w:val="00FD7F11"/>
  </w:style>
  <w:style w:type="paragraph" w:customStyle="1" w:styleId="speakable">
    <w:name w:val="speakable"/>
    <w:basedOn w:val="Normal"/>
    <w:uiPriority w:val="99"/>
    <w:qFormat/>
    <w:rsid w:val="00FD7F11"/>
    <w:pPr>
      <w:spacing w:before="100" w:beforeAutospacing="1" w:after="100" w:afterAutospacing="1"/>
    </w:pPr>
    <w:rPr>
      <w:rFonts w:eastAsia="Times New Roman"/>
      <w:sz w:val="24"/>
    </w:rPr>
  </w:style>
  <w:style w:type="character" w:customStyle="1" w:styleId="overlay">
    <w:name w:val="overlay"/>
    <w:basedOn w:val="DefaultParagraphFont"/>
    <w:rsid w:val="00FD7F11"/>
  </w:style>
  <w:style w:type="paragraph" w:customStyle="1" w:styleId="g-body">
    <w:name w:val="g-body"/>
    <w:basedOn w:val="Normal"/>
    <w:uiPriority w:val="99"/>
    <w:qFormat/>
    <w:rsid w:val="00FD7F11"/>
    <w:pPr>
      <w:spacing w:before="100" w:beforeAutospacing="1" w:after="100" w:afterAutospacing="1"/>
    </w:pPr>
    <w:rPr>
      <w:rFonts w:eastAsia="Times New Roman"/>
      <w:sz w:val="24"/>
    </w:rPr>
  </w:style>
  <w:style w:type="paragraph" w:customStyle="1" w:styleId="g-pstyle0">
    <w:name w:val="g-pstyle0"/>
    <w:basedOn w:val="Normal"/>
    <w:uiPriority w:val="99"/>
    <w:qFormat/>
    <w:rsid w:val="00FD7F11"/>
    <w:pPr>
      <w:spacing w:before="100" w:beforeAutospacing="1" w:after="100" w:afterAutospacing="1"/>
    </w:pPr>
    <w:rPr>
      <w:rFonts w:eastAsia="Times New Roman"/>
      <w:sz w:val="24"/>
    </w:rPr>
  </w:style>
  <w:style w:type="paragraph" w:customStyle="1" w:styleId="g-pstyle1">
    <w:name w:val="g-pstyle1"/>
    <w:basedOn w:val="Normal"/>
    <w:uiPriority w:val="99"/>
    <w:qFormat/>
    <w:rsid w:val="00FD7F11"/>
    <w:pPr>
      <w:spacing w:before="100" w:beforeAutospacing="1" w:after="100" w:afterAutospacing="1"/>
    </w:pPr>
    <w:rPr>
      <w:rFonts w:eastAsia="Times New Roman"/>
      <w:sz w:val="24"/>
    </w:rPr>
  </w:style>
  <w:style w:type="paragraph" w:customStyle="1" w:styleId="g-asset-hed">
    <w:name w:val="g-asset-hed"/>
    <w:basedOn w:val="Normal"/>
    <w:uiPriority w:val="99"/>
    <w:qFormat/>
    <w:rsid w:val="00FD7F11"/>
    <w:pPr>
      <w:spacing w:before="100" w:beforeAutospacing="1" w:after="100" w:afterAutospacing="1"/>
    </w:pPr>
    <w:rPr>
      <w:rFonts w:eastAsia="Times New Roman"/>
      <w:sz w:val="24"/>
    </w:rPr>
  </w:style>
  <w:style w:type="paragraph" w:customStyle="1" w:styleId="js-tweet-text">
    <w:name w:val="js-tweet-text"/>
    <w:basedOn w:val="Normal"/>
    <w:uiPriority w:val="99"/>
    <w:qFormat/>
    <w:rsid w:val="00FD7F11"/>
    <w:pPr>
      <w:spacing w:before="100" w:beforeAutospacing="1" w:after="100" w:afterAutospacing="1"/>
    </w:pPr>
    <w:rPr>
      <w:rFonts w:ascii="Arial" w:hAnsi="Arial" w:cs="Arial"/>
      <w:sz w:val="24"/>
    </w:rPr>
  </w:style>
  <w:style w:type="paragraph" w:customStyle="1" w:styleId="style41">
    <w:name w:val="style4"/>
    <w:basedOn w:val="Normal"/>
    <w:uiPriority w:val="99"/>
    <w:qFormat/>
    <w:rsid w:val="00FD7F11"/>
    <w:pPr>
      <w:spacing w:before="100" w:beforeAutospacing="1" w:after="100" w:afterAutospacing="1"/>
    </w:pPr>
    <w:rPr>
      <w:rFonts w:cs="Arial"/>
      <w:sz w:val="24"/>
    </w:rPr>
  </w:style>
  <w:style w:type="paragraph" w:customStyle="1" w:styleId="speech">
    <w:name w:val="speech"/>
    <w:basedOn w:val="Normal"/>
    <w:uiPriority w:val="99"/>
    <w:qFormat/>
    <w:rsid w:val="00FD7F11"/>
    <w:pPr>
      <w:spacing w:before="100" w:beforeAutospacing="1" w:after="100" w:afterAutospacing="1"/>
    </w:pPr>
    <w:rPr>
      <w:rFonts w:cs="Arial"/>
      <w:sz w:val="24"/>
    </w:rPr>
  </w:style>
  <w:style w:type="character" w:customStyle="1" w:styleId="adtext0">
    <w:name w:val="adtext"/>
    <w:basedOn w:val="DefaultParagraphFont"/>
    <w:rsid w:val="00FD7F11"/>
  </w:style>
  <w:style w:type="character" w:customStyle="1" w:styleId="qu730rj69h">
    <w:name w:val="qu730rj69h"/>
    <w:basedOn w:val="DefaultParagraphFont"/>
    <w:rsid w:val="00FD7F11"/>
  </w:style>
  <w:style w:type="paragraph" w:customStyle="1" w:styleId="optext">
    <w:name w:val="optext"/>
    <w:basedOn w:val="Normal"/>
    <w:uiPriority w:val="99"/>
    <w:qFormat/>
    <w:rsid w:val="00FD7F11"/>
    <w:pPr>
      <w:spacing w:before="100" w:beforeAutospacing="1" w:after="100" w:afterAutospacing="1"/>
    </w:pPr>
    <w:rPr>
      <w:rFonts w:cs="Arial"/>
      <w:sz w:val="24"/>
    </w:rPr>
  </w:style>
  <w:style w:type="character" w:customStyle="1" w:styleId="lmy74qr12z">
    <w:name w:val="lmy74qr12z"/>
    <w:basedOn w:val="DefaultParagraphFont"/>
    <w:rsid w:val="00FD7F11"/>
  </w:style>
  <w:style w:type="character" w:customStyle="1" w:styleId="icr880">
    <w:name w:val="icr880"/>
    <w:basedOn w:val="DefaultParagraphFont"/>
    <w:rsid w:val="00FD7F11"/>
  </w:style>
  <w:style w:type="character" w:customStyle="1" w:styleId="hx23q54">
    <w:name w:val="hx23q54"/>
    <w:basedOn w:val="DefaultParagraphFont"/>
    <w:rsid w:val="00FD7F11"/>
  </w:style>
  <w:style w:type="character" w:customStyle="1" w:styleId="m-5348258726587825636gmail-style13ptbold">
    <w:name w:val="m_-5348258726587825636gmail-style13ptbold"/>
    <w:basedOn w:val="DefaultParagraphFont"/>
    <w:rsid w:val="00FD7F11"/>
  </w:style>
  <w:style w:type="character" w:customStyle="1" w:styleId="m-5348258726587825636gmail-styleunderline">
    <w:name w:val="m_-5348258726587825636gmail-styleunderline"/>
    <w:basedOn w:val="DefaultParagraphFont"/>
    <w:rsid w:val="00FD7F11"/>
  </w:style>
  <w:style w:type="paragraph" w:customStyle="1" w:styleId="useless">
    <w:name w:val="useless"/>
    <w:basedOn w:val="Normal"/>
    <w:uiPriority w:val="99"/>
    <w:qFormat/>
    <w:rsid w:val="00FD7F11"/>
    <w:rPr>
      <w:rFonts w:eastAsia="Times New Roman" w:cs="Arial"/>
      <w:sz w:val="12"/>
    </w:rPr>
  </w:style>
  <w:style w:type="character" w:customStyle="1" w:styleId="ALLCAPSChar">
    <w:name w:val="ALL CAPS Char"/>
    <w:basedOn w:val="DefaultParagraphFont"/>
    <w:link w:val="ALLCAPS"/>
    <w:rsid w:val="00FD7F11"/>
    <w:rPr>
      <w:rFonts w:ascii="Calibri" w:eastAsia="Times New Roman" w:hAnsi="Calibri"/>
      <w:b/>
      <w:caps/>
      <w:szCs w:val="20"/>
    </w:rPr>
  </w:style>
  <w:style w:type="paragraph" w:customStyle="1" w:styleId="TagCharCharCharCharCharCharChar0">
    <w:name w:val="Tag Char Char Char Char Char Char Char"/>
    <w:basedOn w:val="Normal"/>
    <w:link w:val="TagCharCharCharCharCharCharCharChar"/>
    <w:qFormat/>
    <w:rsid w:val="00FD7F11"/>
    <w:rPr>
      <w:rFonts w:eastAsia="Times New Roman" w:cs="Arial"/>
      <w:b/>
      <w:sz w:val="24"/>
    </w:rPr>
  </w:style>
  <w:style w:type="character" w:customStyle="1" w:styleId="TagCharCharCharCharCharCharCharChar">
    <w:name w:val="Tag Char Char Char Char Char Char Char Char"/>
    <w:basedOn w:val="DefaultParagraphFont"/>
    <w:link w:val="TagCharCharCharCharCharCharChar0"/>
    <w:rsid w:val="00FD7F11"/>
    <w:rPr>
      <w:rFonts w:ascii="Calibri" w:eastAsia="Times New Roman" w:hAnsi="Calibri" w:cs="Arial"/>
      <w:b/>
      <w:sz w:val="24"/>
    </w:rPr>
  </w:style>
  <w:style w:type="character" w:customStyle="1" w:styleId="m489902567989944824gmail-style13ptbold">
    <w:name w:val="m_489902567989944824gmail-style13ptbold"/>
    <w:basedOn w:val="DefaultParagraphFont"/>
    <w:rsid w:val="00FD7F11"/>
  </w:style>
  <w:style w:type="character" w:customStyle="1" w:styleId="m489902567989944824gmail-styleunderline">
    <w:name w:val="m_489902567989944824gmail-styleunderline"/>
    <w:basedOn w:val="DefaultParagraphFont"/>
    <w:rsid w:val="00FD7F11"/>
  </w:style>
  <w:style w:type="character" w:customStyle="1" w:styleId="Mention3">
    <w:name w:val="Mention3"/>
    <w:basedOn w:val="DefaultParagraphFont"/>
    <w:uiPriority w:val="99"/>
    <w:semiHidden/>
    <w:unhideWhenUsed/>
    <w:rsid w:val="00FD7F11"/>
    <w:rPr>
      <w:color w:val="2B579A"/>
      <w:shd w:val="clear" w:color="auto" w:fill="E6E6E6"/>
    </w:rPr>
  </w:style>
  <w:style w:type="character" w:customStyle="1" w:styleId="m-5251091010484660064gmail-style13ptbold">
    <w:name w:val="m_-5251091010484660064gmail-style13ptbold"/>
    <w:basedOn w:val="DefaultParagraphFont"/>
    <w:rsid w:val="00FD7F11"/>
  </w:style>
  <w:style w:type="character" w:customStyle="1" w:styleId="m-5251091010484660064gmail-styleunderline">
    <w:name w:val="m_-5251091010484660064gmail-styleunderline"/>
    <w:basedOn w:val="DefaultParagraphFont"/>
    <w:rsid w:val="00FD7F11"/>
  </w:style>
  <w:style w:type="character" w:customStyle="1" w:styleId="tablecaption1">
    <w:name w:val="tablecaption"/>
    <w:basedOn w:val="DefaultParagraphFont"/>
    <w:rsid w:val="00FD7F11"/>
  </w:style>
  <w:style w:type="character" w:customStyle="1" w:styleId="StyleLatinHelvetica105ptBlack">
    <w:name w:val="Style (Latin) Helvetica 10.5 pt Black"/>
    <w:basedOn w:val="DefaultParagraphFont"/>
    <w:rsid w:val="00FD7F11"/>
    <w:rPr>
      <w:rFonts w:ascii="Times New Roman" w:hAnsi="Times New Roman"/>
      <w:color w:val="000000"/>
      <w:sz w:val="21"/>
    </w:rPr>
  </w:style>
  <w:style w:type="character" w:customStyle="1" w:styleId="m-413333960618644972gmail-style13ptbold">
    <w:name w:val="m_-413333960618644972gmail-style13ptbold"/>
    <w:basedOn w:val="DefaultParagraphFont"/>
    <w:rsid w:val="00FD7F11"/>
  </w:style>
  <w:style w:type="character" w:customStyle="1" w:styleId="m-413333960618644972gmail-styleunderline">
    <w:name w:val="m_-413333960618644972gmail-styleunderline"/>
    <w:basedOn w:val="DefaultParagraphFont"/>
    <w:rsid w:val="00FD7F11"/>
  </w:style>
  <w:style w:type="character" w:customStyle="1" w:styleId="m8314098763611656848gmail-stylestylebold12pt">
    <w:name w:val="m_8314098763611656848gmail-stylestylebold12pt"/>
    <w:basedOn w:val="DefaultParagraphFont"/>
    <w:rsid w:val="00FD7F11"/>
  </w:style>
  <w:style w:type="character" w:customStyle="1" w:styleId="m8314098763611656848gmail-styleboldunderline">
    <w:name w:val="m_8314098763611656848gmail-styleboldunderline"/>
    <w:basedOn w:val="DefaultParagraphFont"/>
    <w:rsid w:val="00FD7F11"/>
  </w:style>
  <w:style w:type="character" w:customStyle="1" w:styleId="tChar">
    <w:name w:val="t Char"/>
    <w:rsid w:val="00FD7F11"/>
    <w:rPr>
      <w:rFonts w:ascii="Georgia" w:eastAsia="Times New Roman" w:hAnsi="Georgia" w:cs="Calibri"/>
      <w:b/>
      <w:lang w:val="x-none" w:eastAsia="x-none"/>
    </w:rPr>
  </w:style>
  <w:style w:type="character" w:customStyle="1" w:styleId="Mention4">
    <w:name w:val="Mention4"/>
    <w:basedOn w:val="DefaultParagraphFont"/>
    <w:uiPriority w:val="99"/>
    <w:semiHidden/>
    <w:unhideWhenUsed/>
    <w:rsid w:val="00FD7F11"/>
    <w:rPr>
      <w:color w:val="2B579A"/>
      <w:shd w:val="clear" w:color="auto" w:fill="E6E6E6"/>
    </w:rPr>
  </w:style>
  <w:style w:type="character" w:customStyle="1" w:styleId="m-895152127622952443gmail-style13ptbold">
    <w:name w:val="m_-895152127622952443gmail-style13ptbold"/>
    <w:basedOn w:val="DefaultParagraphFont"/>
    <w:rsid w:val="00FD7F11"/>
  </w:style>
  <w:style w:type="character" w:customStyle="1" w:styleId="m4133802843404377303gmail-style13ptbold">
    <w:name w:val="m_4133802843404377303gmail-style13ptbold"/>
    <w:basedOn w:val="DefaultParagraphFont"/>
    <w:rsid w:val="00FD7F11"/>
  </w:style>
  <w:style w:type="character" w:customStyle="1" w:styleId="m4133802843404377303gmail-styleunderline">
    <w:name w:val="m_4133802843404377303gmail-styleunderline"/>
    <w:basedOn w:val="DefaultParagraphFont"/>
    <w:rsid w:val="00FD7F11"/>
  </w:style>
  <w:style w:type="character" w:customStyle="1" w:styleId="m1864609289044096952gmail-style13ptbold">
    <w:name w:val="m_1864609289044096952gmail-style13ptbold"/>
    <w:basedOn w:val="DefaultParagraphFont"/>
    <w:rsid w:val="00FD7F11"/>
  </w:style>
  <w:style w:type="character" w:customStyle="1" w:styleId="m-2434640214339110092gmail-style13ptbold">
    <w:name w:val="m_-2434640214339110092gmail-style13ptbold"/>
    <w:basedOn w:val="DefaultParagraphFont"/>
    <w:rsid w:val="00FD7F11"/>
  </w:style>
  <w:style w:type="character" w:customStyle="1" w:styleId="m-2434640214339110092gmail-styleunderline">
    <w:name w:val="m_-2434640214339110092gmail-styleunderline"/>
    <w:basedOn w:val="DefaultParagraphFont"/>
    <w:rsid w:val="00FD7F11"/>
  </w:style>
  <w:style w:type="character" w:customStyle="1" w:styleId="m-3350902899047358468gmail-styleunderline">
    <w:name w:val="m_-3350902899047358468gmail-styleunderline"/>
    <w:basedOn w:val="DefaultParagraphFont"/>
    <w:rsid w:val="00FD7F11"/>
  </w:style>
  <w:style w:type="paragraph" w:customStyle="1" w:styleId="Style5pt">
    <w:name w:val="Style 5 pt"/>
    <w:basedOn w:val="Normal"/>
    <w:link w:val="Style5ptChar"/>
    <w:rsid w:val="00FD7F11"/>
    <w:pPr>
      <w:widowControl w:val="0"/>
      <w:autoSpaceDE w:val="0"/>
      <w:autoSpaceDN w:val="0"/>
      <w:adjustRightInd w:val="0"/>
      <w:ind w:left="720"/>
    </w:pPr>
    <w:rPr>
      <w:rFonts w:ascii="Arial" w:eastAsia="Times New Roman" w:hAnsi="Arial" w:cs="Arial"/>
      <w:sz w:val="10"/>
      <w:szCs w:val="10"/>
    </w:rPr>
  </w:style>
  <w:style w:type="character" w:customStyle="1" w:styleId="Style5ptChar">
    <w:name w:val="Style 5 pt Char"/>
    <w:basedOn w:val="DefaultParagraphFont"/>
    <w:link w:val="Style5pt"/>
    <w:rsid w:val="00FD7F11"/>
    <w:rPr>
      <w:rFonts w:ascii="Arial" w:eastAsia="Times New Roman" w:hAnsi="Arial" w:cs="Arial"/>
      <w:sz w:val="10"/>
      <w:szCs w:val="10"/>
    </w:rPr>
  </w:style>
  <w:style w:type="character" w:customStyle="1" w:styleId="m462447500549623171gmail-style13ptbold">
    <w:name w:val="m_462447500549623171gmail-style13ptbold"/>
    <w:basedOn w:val="DefaultParagraphFont"/>
    <w:rsid w:val="00FD7F11"/>
  </w:style>
  <w:style w:type="paragraph" w:customStyle="1" w:styleId="m462447500549623171gmail-msonormal">
    <w:name w:val="m_462447500549623171gmail-msonormal"/>
    <w:basedOn w:val="Normal"/>
    <w:uiPriority w:val="99"/>
    <w:rsid w:val="00FD7F11"/>
    <w:pPr>
      <w:spacing w:before="100" w:beforeAutospacing="1" w:after="100" w:afterAutospacing="1"/>
    </w:pPr>
    <w:rPr>
      <w:rFonts w:eastAsia="Times New Roman"/>
      <w:sz w:val="24"/>
    </w:rPr>
  </w:style>
  <w:style w:type="character" w:customStyle="1" w:styleId="m462447500549623171gmail-styleunderline">
    <w:name w:val="m_462447500549623171gmail-styleunderline"/>
    <w:basedOn w:val="DefaultParagraphFont"/>
    <w:rsid w:val="00FD7F11"/>
  </w:style>
  <w:style w:type="paragraph" w:customStyle="1" w:styleId="dek">
    <w:name w:val="dek"/>
    <w:basedOn w:val="Normal"/>
    <w:uiPriority w:val="99"/>
    <w:rsid w:val="00FD7F11"/>
    <w:pPr>
      <w:spacing w:before="100" w:beforeAutospacing="1" w:after="100" w:afterAutospacing="1"/>
    </w:pPr>
    <w:rPr>
      <w:rFonts w:eastAsia="Times New Roman"/>
      <w:sz w:val="24"/>
    </w:rPr>
  </w:style>
  <w:style w:type="character" w:customStyle="1" w:styleId="arttitle">
    <w:name w:val="art_title"/>
    <w:basedOn w:val="DefaultParagraphFont"/>
    <w:rsid w:val="00FD7F11"/>
  </w:style>
  <w:style w:type="character" w:customStyle="1" w:styleId="serialtitle">
    <w:name w:val="serial_title"/>
    <w:basedOn w:val="DefaultParagraphFont"/>
    <w:rsid w:val="00FD7F11"/>
  </w:style>
  <w:style w:type="character" w:customStyle="1" w:styleId="volumeissue">
    <w:name w:val="volume_issue"/>
    <w:basedOn w:val="DefaultParagraphFont"/>
    <w:rsid w:val="00FD7F11"/>
  </w:style>
  <w:style w:type="character" w:customStyle="1" w:styleId="pagerange">
    <w:name w:val="page_range"/>
    <w:basedOn w:val="DefaultParagraphFont"/>
    <w:rsid w:val="00FD7F11"/>
  </w:style>
  <w:style w:type="character" w:customStyle="1" w:styleId="doilink">
    <w:name w:val="doi_link"/>
    <w:basedOn w:val="DefaultParagraphFont"/>
    <w:rsid w:val="00FD7F11"/>
  </w:style>
  <w:style w:type="character" w:customStyle="1" w:styleId="headingnumber">
    <w:name w:val="headingnumber"/>
    <w:basedOn w:val="DefaultParagraphFont"/>
    <w:rsid w:val="00FD7F11"/>
  </w:style>
  <w:style w:type="character" w:customStyle="1" w:styleId="internalref">
    <w:name w:val="internalref"/>
    <w:basedOn w:val="DefaultParagraphFont"/>
    <w:rsid w:val="00FD7F11"/>
  </w:style>
  <w:style w:type="character" w:customStyle="1" w:styleId="articlepage-articlebody-firstletter">
    <w:name w:val="articlepage-articlebody-firstletter"/>
    <w:basedOn w:val="DefaultParagraphFont"/>
    <w:rsid w:val="00FD7F11"/>
  </w:style>
  <w:style w:type="character" w:customStyle="1" w:styleId="hubidentifier">
    <w:name w:val="hub_identifier"/>
    <w:basedOn w:val="DefaultParagraphFont"/>
    <w:rsid w:val="00FD7F11"/>
  </w:style>
  <w:style w:type="paragraph" w:customStyle="1" w:styleId="standardeinzug">
    <w:name w:val="standardeinzug"/>
    <w:basedOn w:val="Normal"/>
    <w:rsid w:val="00FD7F11"/>
    <w:pPr>
      <w:spacing w:before="100" w:beforeAutospacing="1" w:after="100" w:afterAutospacing="1"/>
    </w:pPr>
    <w:rPr>
      <w:rFonts w:eastAsia="Times New Roman"/>
      <w:sz w:val="24"/>
    </w:rPr>
  </w:style>
  <w:style w:type="paragraph" w:customStyle="1" w:styleId="aufzhlungnormal">
    <w:name w:val="aufzhlungnormal"/>
    <w:basedOn w:val="Normal"/>
    <w:rsid w:val="00FD7F11"/>
    <w:pPr>
      <w:spacing w:before="100" w:beforeAutospacing="1" w:after="100" w:afterAutospacing="1"/>
    </w:pPr>
    <w:rPr>
      <w:rFonts w:eastAsia="Times New Roman"/>
      <w:sz w:val="24"/>
    </w:rPr>
  </w:style>
  <w:style w:type="character" w:customStyle="1" w:styleId="auszeichnungkursiv">
    <w:name w:val="auszeichnungkursiv"/>
    <w:basedOn w:val="DefaultParagraphFont"/>
    <w:rsid w:val="00FD7F11"/>
  </w:style>
  <w:style w:type="paragraph" w:customStyle="1" w:styleId="entrefilet">
    <w:name w:val="entrefilet"/>
    <w:basedOn w:val="Normal"/>
    <w:rsid w:val="00FD7F11"/>
    <w:pPr>
      <w:spacing w:before="100" w:beforeAutospacing="1" w:after="100" w:afterAutospacing="1"/>
    </w:pPr>
    <w:rPr>
      <w:rFonts w:eastAsia="Times New Roman"/>
      <w:sz w:val="24"/>
    </w:rPr>
  </w:style>
  <w:style w:type="paragraph" w:customStyle="1" w:styleId="kapitelreferenzkopf">
    <w:name w:val="kapitelreferenzkopf"/>
    <w:basedOn w:val="Normal"/>
    <w:rsid w:val="00FD7F11"/>
    <w:pPr>
      <w:spacing w:before="100" w:beforeAutospacing="1" w:after="100" w:afterAutospacing="1"/>
    </w:pPr>
    <w:rPr>
      <w:rFonts w:eastAsia="Times New Roman"/>
      <w:sz w:val="24"/>
    </w:rPr>
  </w:style>
  <w:style w:type="paragraph" w:customStyle="1" w:styleId="tabberschrift">
    <w:name w:val="tabberschrift"/>
    <w:basedOn w:val="Normal"/>
    <w:rsid w:val="00FD7F11"/>
    <w:pPr>
      <w:spacing w:before="100" w:beforeAutospacing="1" w:after="100" w:afterAutospacing="1"/>
    </w:pPr>
    <w:rPr>
      <w:rFonts w:eastAsia="Times New Roman"/>
      <w:sz w:val="24"/>
    </w:rPr>
  </w:style>
  <w:style w:type="character" w:customStyle="1" w:styleId="tabgrafikformalbezeichnungnr">
    <w:name w:val="tabgrafikformalbezeichnungnr"/>
    <w:basedOn w:val="DefaultParagraphFont"/>
    <w:rsid w:val="00FD7F11"/>
  </w:style>
  <w:style w:type="character" w:customStyle="1" w:styleId="m-268162420547309261gmail-stylestylebold12pt">
    <w:name w:val="m_-268162420547309261gmail-stylestylebold12pt"/>
    <w:basedOn w:val="DefaultParagraphFont"/>
    <w:rsid w:val="00FD7F11"/>
  </w:style>
  <w:style w:type="character" w:customStyle="1" w:styleId="m-268162420547309261gmail-styleboldunderline">
    <w:name w:val="m_-268162420547309261gmail-styleboldunderline"/>
    <w:basedOn w:val="DefaultParagraphFont"/>
    <w:rsid w:val="00FD7F11"/>
  </w:style>
  <w:style w:type="character" w:customStyle="1" w:styleId="m-5621139387307470627gmail-style13ptbold">
    <w:name w:val="m_-5621139387307470627gmail-style13ptbold"/>
    <w:basedOn w:val="DefaultParagraphFont"/>
    <w:rsid w:val="00FD7F11"/>
  </w:style>
  <w:style w:type="character" w:customStyle="1" w:styleId="m-5621139387307470627gmail-styleunderline">
    <w:name w:val="m_-5621139387307470627gmail-styleunderline"/>
    <w:basedOn w:val="DefaultParagraphFont"/>
    <w:rsid w:val="00FD7F11"/>
  </w:style>
  <w:style w:type="character" w:customStyle="1" w:styleId="m-4930835733434609408gmail-style13ptbold">
    <w:name w:val="m_-4930835733434609408gmail-style13ptbold"/>
    <w:basedOn w:val="DefaultParagraphFont"/>
    <w:rsid w:val="00FD7F11"/>
  </w:style>
  <w:style w:type="character" w:customStyle="1" w:styleId="m-4930835733434609408gmail-styleunderline">
    <w:name w:val="m_-4930835733434609408gmail-styleunderline"/>
    <w:basedOn w:val="DefaultParagraphFont"/>
    <w:rsid w:val="00FD7F11"/>
  </w:style>
  <w:style w:type="character" w:customStyle="1" w:styleId="m-2456650549122369157gmail-style13ptbold">
    <w:name w:val="m_-2456650549122369157gmail-style13ptbold"/>
    <w:basedOn w:val="DefaultParagraphFont"/>
    <w:rsid w:val="00FD7F11"/>
  </w:style>
  <w:style w:type="character" w:customStyle="1" w:styleId="m-2456650549122369157gmail-styleunderline">
    <w:name w:val="m_-2456650549122369157gmail-styleunderline"/>
    <w:basedOn w:val="DefaultParagraphFont"/>
    <w:rsid w:val="00FD7F11"/>
  </w:style>
  <w:style w:type="character" w:customStyle="1" w:styleId="mdash">
    <w:name w:val="mdash"/>
    <w:basedOn w:val="DefaultParagraphFont"/>
    <w:rsid w:val="00FD7F11"/>
  </w:style>
  <w:style w:type="character" w:customStyle="1" w:styleId="untext">
    <w:name w:val="untext"/>
    <w:basedOn w:val="DefaultParagraphFont"/>
    <w:rsid w:val="00FD7F11"/>
  </w:style>
  <w:style w:type="character" w:customStyle="1" w:styleId="css-1ly73wi">
    <w:name w:val="css-1ly73wi"/>
    <w:basedOn w:val="DefaultParagraphFont"/>
    <w:rsid w:val="00FD7F11"/>
  </w:style>
  <w:style w:type="paragraph" w:customStyle="1" w:styleId="e-navigation-primary-iteme-navigation-primary-item--first">
    <w:name w:val="e-navigation-primary-item&#10;     &#10;     &#10;     &#10;     e-navigation-primary-item--first"/>
    <w:basedOn w:val="Normal"/>
    <w:rsid w:val="00FD7F11"/>
    <w:pPr>
      <w:spacing w:before="100" w:beforeAutospacing="1" w:after="100" w:afterAutospacing="1" w:line="240" w:lineRule="auto"/>
    </w:pPr>
    <w:rPr>
      <w:rFonts w:eastAsia="Times New Roman"/>
      <w:sz w:val="24"/>
    </w:rPr>
  </w:style>
  <w:style w:type="character" w:customStyle="1" w:styleId="e-navigation-primary-itemlink-text">
    <w:name w:val="e-navigation-primary-item__link-text"/>
    <w:basedOn w:val="DefaultParagraphFont"/>
    <w:rsid w:val="00FD7F11"/>
  </w:style>
  <w:style w:type="paragraph" w:customStyle="1" w:styleId="e-navigation-primary-iteme-navigation-primary-item--current">
    <w:name w:val="e-navigation-primary-item&#10;     e-navigation-primary-item--current"/>
    <w:basedOn w:val="Normal"/>
    <w:rsid w:val="00FD7F11"/>
    <w:pPr>
      <w:spacing w:before="100" w:beforeAutospacing="1" w:after="100" w:afterAutospacing="1" w:line="240" w:lineRule="auto"/>
    </w:pPr>
    <w:rPr>
      <w:rFonts w:eastAsia="Times New Roman"/>
      <w:sz w:val="24"/>
    </w:rPr>
  </w:style>
  <w:style w:type="paragraph" w:customStyle="1" w:styleId="e-navigation-primary-item">
    <w:name w:val="e-navigation-primary-item"/>
    <w:basedOn w:val="Normal"/>
    <w:rsid w:val="00FD7F11"/>
    <w:pPr>
      <w:spacing w:before="100" w:beforeAutospacing="1" w:after="100" w:afterAutospacing="1" w:line="240" w:lineRule="auto"/>
    </w:pPr>
    <w:rPr>
      <w:rFonts w:eastAsia="Times New Roman"/>
      <w:sz w:val="24"/>
    </w:rPr>
  </w:style>
  <w:style w:type="paragraph" w:customStyle="1" w:styleId="e-navigation-primary-iteme-navigation-primary-item--last">
    <w:name w:val="e-navigation-primary-item&#10;     &#10;     &#10;     &#10;     &#10;     e-navigation-primary-item--last"/>
    <w:basedOn w:val="Normal"/>
    <w:rsid w:val="00FD7F11"/>
    <w:pPr>
      <w:spacing w:before="100" w:beforeAutospacing="1" w:after="100" w:afterAutospacing="1" w:line="240" w:lineRule="auto"/>
    </w:pPr>
    <w:rPr>
      <w:rFonts w:eastAsia="Times New Roman"/>
      <w:sz w:val="24"/>
    </w:rPr>
  </w:style>
  <w:style w:type="character" w:customStyle="1" w:styleId="e-site-header-buttonlink-text">
    <w:name w:val="e-site-header-button__link-text"/>
    <w:basedOn w:val="DefaultParagraphFont"/>
    <w:rsid w:val="00FD7F11"/>
  </w:style>
  <w:style w:type="paragraph" w:customStyle="1" w:styleId="e-navigation-secondary-iteme-navigation-secondary-item--has-children">
    <w:name w:val="e-navigation-secondary-item&#10;     &#10;     e-navigation-secondary-item--has-children"/>
    <w:basedOn w:val="Normal"/>
    <w:rsid w:val="00FD7F11"/>
    <w:pPr>
      <w:spacing w:before="100" w:beforeAutospacing="1" w:after="100" w:afterAutospacing="1" w:line="240" w:lineRule="auto"/>
    </w:pPr>
    <w:rPr>
      <w:rFonts w:eastAsia="Times New Roman"/>
      <w:sz w:val="24"/>
    </w:rPr>
  </w:style>
  <w:style w:type="paragraph" w:customStyle="1" w:styleId="e-navigation-tertiary-iteme-navigation-tertiary-item--is-home-linke-navigation-tertiary-item--first">
    <w:name w:val="e-navigation-tertiary-item&#10;     &#10;     &#10;     e-navigation-tertiary-item--is-home-link&#10;     e-navigation-tertiary-item--first"/>
    <w:basedOn w:val="Normal"/>
    <w:rsid w:val="00FD7F11"/>
    <w:pPr>
      <w:spacing w:before="100" w:beforeAutospacing="1" w:after="100" w:afterAutospacing="1" w:line="240" w:lineRule="auto"/>
    </w:pPr>
    <w:rPr>
      <w:rFonts w:eastAsia="Times New Roman"/>
      <w:sz w:val="24"/>
    </w:rPr>
  </w:style>
  <w:style w:type="paragraph" w:customStyle="1" w:styleId="e-navigation-tertiary-item">
    <w:name w:val="e-navigation-tertiary-item"/>
    <w:basedOn w:val="Normal"/>
    <w:rsid w:val="00FD7F11"/>
    <w:pPr>
      <w:spacing w:before="100" w:beforeAutospacing="1" w:after="100" w:afterAutospacing="1" w:line="240" w:lineRule="auto"/>
    </w:pPr>
    <w:rPr>
      <w:rFonts w:eastAsia="Times New Roman"/>
      <w:sz w:val="24"/>
    </w:rPr>
  </w:style>
  <w:style w:type="paragraph" w:customStyle="1" w:styleId="e-navigation-tertiary-iteme-navigation-tertiary-item--last">
    <w:name w:val="e-navigation-tertiary-item&#10;     &#10;     &#10;     &#10;     &#10;     e-navigation-tertiary-item--last"/>
    <w:basedOn w:val="Normal"/>
    <w:rsid w:val="00FD7F11"/>
    <w:pPr>
      <w:spacing w:before="100" w:beforeAutospacing="1" w:after="100" w:afterAutospacing="1" w:line="240" w:lineRule="auto"/>
    </w:pPr>
    <w:rPr>
      <w:rFonts w:eastAsia="Times New Roman"/>
      <w:sz w:val="24"/>
    </w:rPr>
  </w:style>
  <w:style w:type="paragraph" w:customStyle="1" w:styleId="e-navigation-tertiary-iteme-navigation-tertiary-item--is-home-linke-navigation-tertiary-item--last">
    <w:name w:val="e-navigation-tertiary-item&#10;     &#10;     &#10;     e-navigation-tertiary-item--is-home-link&#10;     &#10;     e-navigation-tertiary-item--last"/>
    <w:basedOn w:val="Normal"/>
    <w:rsid w:val="00FD7F11"/>
    <w:pPr>
      <w:spacing w:before="100" w:beforeAutospacing="1" w:after="100" w:afterAutospacing="1" w:line="240" w:lineRule="auto"/>
    </w:pPr>
    <w:rPr>
      <w:rFonts w:eastAsia="Times New Roman"/>
      <w:sz w:val="24"/>
    </w:rPr>
  </w:style>
  <w:style w:type="paragraph" w:customStyle="1" w:styleId="e-navigation-secondary-item">
    <w:name w:val="e-navigation-secondary-item"/>
    <w:basedOn w:val="Normal"/>
    <w:rsid w:val="00FD7F11"/>
    <w:pPr>
      <w:spacing w:before="100" w:beforeAutospacing="1" w:after="100" w:afterAutospacing="1" w:line="240" w:lineRule="auto"/>
    </w:pPr>
    <w:rPr>
      <w:rFonts w:eastAsia="Times New Roman"/>
      <w:sz w:val="24"/>
    </w:rPr>
  </w:style>
  <w:style w:type="paragraph" w:customStyle="1" w:styleId="breadcrumbsitem">
    <w:name w:val="breadcrumbs__item"/>
    <w:basedOn w:val="Normal"/>
    <w:rsid w:val="00FD7F11"/>
    <w:pPr>
      <w:spacing w:before="100" w:beforeAutospacing="1" w:after="100" w:afterAutospacing="1" w:line="240" w:lineRule="auto"/>
    </w:pPr>
    <w:rPr>
      <w:rFonts w:eastAsia="Times New Roman"/>
      <w:sz w:val="24"/>
    </w:rPr>
  </w:style>
  <w:style w:type="paragraph" w:customStyle="1" w:styleId="bylineauthor">
    <w:name w:val="byline__author"/>
    <w:basedOn w:val="Normal"/>
    <w:rsid w:val="00FD7F11"/>
    <w:pPr>
      <w:spacing w:before="100" w:beforeAutospacing="1" w:after="100" w:afterAutospacing="1" w:line="240" w:lineRule="auto"/>
    </w:pPr>
    <w:rPr>
      <w:rFonts w:eastAsia="Times New Roman"/>
      <w:sz w:val="24"/>
    </w:rPr>
  </w:style>
  <w:style w:type="character" w:customStyle="1" w:styleId="bylineauthor-name">
    <w:name w:val="byline__author-name"/>
    <w:basedOn w:val="DefaultParagraphFont"/>
    <w:rsid w:val="00FD7F11"/>
  </w:style>
  <w:style w:type="character" w:customStyle="1" w:styleId="component-content">
    <w:name w:val="component-content"/>
    <w:basedOn w:val="DefaultParagraphFont"/>
    <w:rsid w:val="00FD7F11"/>
  </w:style>
  <w:style w:type="paragraph" w:customStyle="1" w:styleId="social-shareitem">
    <w:name w:val="social-share__item"/>
    <w:basedOn w:val="Normal"/>
    <w:rsid w:val="00FD7F11"/>
    <w:pPr>
      <w:spacing w:before="100" w:beforeAutospacing="1" w:after="100" w:afterAutospacing="1" w:line="240" w:lineRule="auto"/>
    </w:pPr>
    <w:rPr>
      <w:rFonts w:eastAsia="Times New Roman"/>
      <w:sz w:val="24"/>
    </w:rPr>
  </w:style>
  <w:style w:type="character" w:customStyle="1" w:styleId="comment-countnumber">
    <w:name w:val="comment-count__number"/>
    <w:basedOn w:val="DefaultParagraphFont"/>
    <w:rsid w:val="00FD7F11"/>
  </w:style>
  <w:style w:type="character" w:customStyle="1" w:styleId="lead-asset-caption">
    <w:name w:val="lead-asset-caption"/>
    <w:basedOn w:val="DefaultParagraphFont"/>
    <w:rsid w:val="00FD7F11"/>
  </w:style>
  <w:style w:type="character" w:customStyle="1" w:styleId="lead-asset-copyright">
    <w:name w:val="lead-asset-copyright"/>
    <w:basedOn w:val="DefaultParagraphFont"/>
    <w:rsid w:val="00FD7F11"/>
  </w:style>
  <w:style w:type="character" w:customStyle="1" w:styleId="lead-asset-copyright-label">
    <w:name w:val="lead-asset-copyright-label"/>
    <w:basedOn w:val="DefaultParagraphFont"/>
    <w:rsid w:val="00FD7F11"/>
  </w:style>
  <w:style w:type="character" w:customStyle="1" w:styleId="mfirst-letter">
    <w:name w:val="m_first-letter"/>
    <w:basedOn w:val="DefaultParagraphFont"/>
    <w:rsid w:val="00FD7F11"/>
  </w:style>
  <w:style w:type="paragraph" w:customStyle="1" w:styleId="list-of-tagsitem">
    <w:name w:val="list-of-tags__item"/>
    <w:basedOn w:val="Normal"/>
    <w:rsid w:val="00FD7F11"/>
    <w:pPr>
      <w:spacing w:before="100" w:beforeAutospacing="1" w:after="100" w:afterAutospacing="1" w:line="240" w:lineRule="auto"/>
    </w:pPr>
    <w:rPr>
      <w:rFonts w:eastAsia="Times New Roman"/>
      <w:sz w:val="24"/>
    </w:rPr>
  </w:style>
  <w:style w:type="character" w:customStyle="1" w:styleId="block-headinglabel">
    <w:name w:val="block-heading__label"/>
    <w:basedOn w:val="DefaultParagraphFont"/>
    <w:rsid w:val="00FD7F11"/>
  </w:style>
  <w:style w:type="paragraph" w:customStyle="1" w:styleId="social-followitem">
    <w:name w:val="social-follow__item"/>
    <w:basedOn w:val="Normal"/>
    <w:rsid w:val="00FD7F11"/>
    <w:pPr>
      <w:spacing w:before="100" w:beforeAutospacing="1" w:after="100" w:afterAutospacing="1" w:line="240" w:lineRule="auto"/>
    </w:pPr>
    <w:rPr>
      <w:rFonts w:eastAsia="Times New Roman"/>
      <w:sz w:val="24"/>
    </w:rPr>
  </w:style>
  <w:style w:type="character" w:customStyle="1" w:styleId="social-followlabel">
    <w:name w:val="social-follow__label"/>
    <w:basedOn w:val="DefaultParagraphFont"/>
    <w:rsid w:val="00FD7F11"/>
  </w:style>
  <w:style w:type="paragraph" w:customStyle="1" w:styleId="recommended-articlesitem">
    <w:name w:val="recommended-articles__item"/>
    <w:basedOn w:val="Normal"/>
    <w:rsid w:val="00FD7F11"/>
    <w:pPr>
      <w:spacing w:before="100" w:beforeAutospacing="1" w:after="100" w:afterAutospacing="1" w:line="240" w:lineRule="auto"/>
    </w:pPr>
    <w:rPr>
      <w:rFonts w:eastAsia="Times New Roman"/>
      <w:sz w:val="24"/>
    </w:rPr>
  </w:style>
  <w:style w:type="paragraph" w:customStyle="1" w:styleId="list-of-entitiesitem">
    <w:name w:val="list-of-entities__item"/>
    <w:basedOn w:val="Normal"/>
    <w:rsid w:val="00FD7F11"/>
    <w:pPr>
      <w:spacing w:before="100" w:beforeAutospacing="1" w:after="100" w:afterAutospacing="1" w:line="240" w:lineRule="auto"/>
    </w:pPr>
    <w:rPr>
      <w:rFonts w:eastAsia="Times New Roman"/>
      <w:sz w:val="24"/>
    </w:rPr>
  </w:style>
  <w:style w:type="character" w:customStyle="1" w:styleId="mmeta-property">
    <w:name w:val="m_meta-property"/>
    <w:basedOn w:val="DefaultParagraphFont"/>
    <w:rsid w:val="00FD7F11"/>
  </w:style>
  <w:style w:type="character" w:customStyle="1" w:styleId="mmeta-propertydate-date">
    <w:name w:val="m_meta-property__date-date"/>
    <w:basedOn w:val="DefaultParagraphFont"/>
    <w:rsid w:val="00FD7F11"/>
  </w:style>
  <w:style w:type="character" w:customStyle="1" w:styleId="mmeta-propertydate-separator">
    <w:name w:val="m_meta-property__date-separator"/>
    <w:basedOn w:val="DefaultParagraphFont"/>
    <w:rsid w:val="00FD7F11"/>
  </w:style>
  <w:style w:type="character" w:customStyle="1" w:styleId="mmeta-propertydate-time">
    <w:name w:val="m_meta-property__date-time"/>
    <w:basedOn w:val="DefaultParagraphFont"/>
    <w:rsid w:val="00FD7F11"/>
  </w:style>
  <w:style w:type="character" w:customStyle="1" w:styleId="live-indicatortext">
    <w:name w:val="live-indicator__text"/>
    <w:basedOn w:val="DefaultParagraphFont"/>
    <w:rsid w:val="00FD7F11"/>
  </w:style>
  <w:style w:type="character" w:customStyle="1" w:styleId="sr-only">
    <w:name w:val="sr-only"/>
    <w:basedOn w:val="DefaultParagraphFont"/>
    <w:rsid w:val="00FD7F11"/>
  </w:style>
  <w:style w:type="character" w:customStyle="1" w:styleId="site-footerback-to-top-text">
    <w:name w:val="site-footer__back-to-top-text"/>
    <w:basedOn w:val="DefaultParagraphFont"/>
    <w:rsid w:val="00FD7F11"/>
  </w:style>
  <w:style w:type="character" w:customStyle="1" w:styleId="site-footersocial-description">
    <w:name w:val="site-footer__social-description"/>
    <w:basedOn w:val="DefaultParagraphFont"/>
    <w:rsid w:val="00FD7F11"/>
  </w:style>
  <w:style w:type="paragraph" w:customStyle="1" w:styleId="site-footersocial-item">
    <w:name w:val="site-footer__social-item"/>
    <w:basedOn w:val="Normal"/>
    <w:rsid w:val="00FD7F11"/>
    <w:pPr>
      <w:spacing w:before="100" w:beforeAutospacing="1" w:after="100" w:afterAutospacing="1" w:line="240" w:lineRule="auto"/>
    </w:pPr>
    <w:rPr>
      <w:rFonts w:eastAsia="Times New Roman"/>
      <w:sz w:val="24"/>
    </w:rPr>
  </w:style>
  <w:style w:type="paragraph" w:customStyle="1" w:styleId="site-footernavigation-item">
    <w:name w:val="site-footer__navigation-item"/>
    <w:basedOn w:val="Normal"/>
    <w:rsid w:val="00FD7F11"/>
    <w:pPr>
      <w:spacing w:before="100" w:beforeAutospacing="1" w:after="100" w:afterAutospacing="1" w:line="240" w:lineRule="auto"/>
    </w:pPr>
    <w:rPr>
      <w:rFonts w:eastAsia="Times New Roman"/>
      <w:sz w:val="24"/>
    </w:rPr>
  </w:style>
  <w:style w:type="paragraph" w:customStyle="1" w:styleId="articlebody-text">
    <w:name w:val="article__body-text"/>
    <w:basedOn w:val="Normal"/>
    <w:rsid w:val="00FD7F11"/>
    <w:pPr>
      <w:spacing w:before="100" w:beforeAutospacing="1" w:after="100" w:afterAutospacing="1" w:line="240" w:lineRule="auto"/>
    </w:pPr>
    <w:rPr>
      <w:rFonts w:eastAsia="Times New Roman"/>
      <w:sz w:val="24"/>
    </w:rPr>
  </w:style>
  <w:style w:type="character" w:customStyle="1" w:styleId="latin24compacttimestamp-2v7xiq">
    <w:name w:val="latin24compacttimestamp-2v7xiq"/>
    <w:basedOn w:val="DefaultParagraphFont"/>
    <w:rsid w:val="00FD7F11"/>
  </w:style>
  <w:style w:type="character" w:customStyle="1" w:styleId="hgkelc">
    <w:name w:val="hgkelc"/>
    <w:basedOn w:val="DefaultParagraphFont"/>
    <w:rsid w:val="00FD7F11"/>
  </w:style>
  <w:style w:type="character" w:customStyle="1" w:styleId="TagsChar">
    <w:name w:val="Tags Char"/>
    <w:locked/>
    <w:rsid w:val="00FD7F11"/>
    <w:rPr>
      <w:b/>
    </w:rPr>
  </w:style>
  <w:style w:type="paragraph" w:customStyle="1" w:styleId="SmallText3">
    <w:name w:val="Small Text"/>
    <w:next w:val="Normal"/>
    <w:link w:val="SmallTextChar3"/>
    <w:qFormat/>
    <w:rsid w:val="00FD7F11"/>
    <w:pPr>
      <w:spacing w:after="0" w:line="240" w:lineRule="auto"/>
    </w:pPr>
    <w:rPr>
      <w:rFonts w:ascii="Arial Narrow" w:eastAsia="Times New Roman" w:hAnsi="Arial Narrow" w:cs="Times New Roman"/>
      <w:sz w:val="18"/>
      <w:szCs w:val="24"/>
    </w:rPr>
  </w:style>
  <w:style w:type="character" w:customStyle="1" w:styleId="SmallTextChar3">
    <w:name w:val="Small Text Char"/>
    <w:basedOn w:val="DefaultParagraphFont"/>
    <w:link w:val="SmallText3"/>
    <w:rsid w:val="00FD7F11"/>
    <w:rPr>
      <w:rFonts w:ascii="Arial Narrow" w:eastAsia="Times New Roman" w:hAnsi="Arial Narrow" w:cs="Times New Roman"/>
      <w:sz w:val="18"/>
      <w:szCs w:val="24"/>
    </w:rPr>
  </w:style>
  <w:style w:type="paragraph" w:customStyle="1" w:styleId="BlockHeading10">
    <w:name w:val="Block Heading1"/>
    <w:basedOn w:val="Normal"/>
    <w:next w:val="Normal"/>
    <w:uiPriority w:val="6"/>
    <w:qFormat/>
    <w:rsid w:val="00FD7F11"/>
    <w:pPr>
      <w:ind w:left="720"/>
      <w:outlineLvl w:val="0"/>
    </w:pPr>
    <w:rPr>
      <w:b/>
      <w:bCs/>
      <w:u w:val="single"/>
    </w:rPr>
  </w:style>
  <w:style w:type="character" w:customStyle="1" w:styleId="m-3219784662334730384gmail-style13ptbold">
    <w:name w:val="m_-3219784662334730384gmail-style13ptbold"/>
    <w:basedOn w:val="DefaultParagraphFont"/>
    <w:rsid w:val="00FD7F11"/>
  </w:style>
  <w:style w:type="character" w:customStyle="1" w:styleId="crosshead">
    <w:name w:val="crosshead"/>
    <w:basedOn w:val="DefaultParagraphFont"/>
    <w:rsid w:val="00FD7F11"/>
  </w:style>
  <w:style w:type="paragraph" w:customStyle="1" w:styleId="REALCARD">
    <w:name w:val="REAL CARD"/>
    <w:basedOn w:val="Normal"/>
    <w:link w:val="REALCARDChar"/>
    <w:qFormat/>
    <w:rsid w:val="00FD7F11"/>
    <w:pPr>
      <w:ind w:left="288" w:right="288"/>
    </w:pPr>
    <w:rPr>
      <w:sz w:val="16"/>
    </w:rPr>
  </w:style>
  <w:style w:type="character" w:customStyle="1" w:styleId="REALCARDChar">
    <w:name w:val="REAL CARD Char"/>
    <w:basedOn w:val="DefaultParagraphFont"/>
    <w:link w:val="REALCARD"/>
    <w:rsid w:val="00FD7F11"/>
    <w:rPr>
      <w:rFonts w:ascii="Calibri" w:hAnsi="Calibri"/>
      <w:sz w:val="16"/>
    </w:rPr>
  </w:style>
  <w:style w:type="character" w:customStyle="1" w:styleId="Underline5">
    <w:name w:val="Underline!!"/>
    <w:basedOn w:val="DefaultParagraphFont"/>
    <w:uiPriority w:val="1"/>
    <w:qFormat/>
    <w:rsid w:val="00FD7F11"/>
    <w:rPr>
      <w:b w:val="0"/>
      <w:bCs/>
      <w:sz w:val="20"/>
      <w:u w:val="single"/>
    </w:rPr>
  </w:style>
  <w:style w:type="character" w:customStyle="1" w:styleId="m3000812295800329957gmail-style13ptbold">
    <w:name w:val="m_3000812295800329957gmail-style13ptbold"/>
    <w:basedOn w:val="DefaultParagraphFont"/>
    <w:rsid w:val="00FD7F11"/>
  </w:style>
  <w:style w:type="character" w:customStyle="1" w:styleId="m3000812295800329957gmail-styleunderline">
    <w:name w:val="m_3000812295800329957gmail-styleunderline"/>
    <w:basedOn w:val="DefaultParagraphFont"/>
    <w:rsid w:val="00FD7F11"/>
  </w:style>
  <w:style w:type="character" w:customStyle="1" w:styleId="m-1980040478036286082gmail-styleunderline">
    <w:name w:val="m_-1980040478036286082gmail-styleunderline"/>
    <w:basedOn w:val="DefaultParagraphFont"/>
    <w:rsid w:val="00FD7F11"/>
  </w:style>
  <w:style w:type="character" w:customStyle="1" w:styleId="m-7861393314226884088gmail-style13ptbold">
    <w:name w:val="m_-7861393314226884088gmail-style13ptbold"/>
    <w:basedOn w:val="DefaultParagraphFont"/>
    <w:rsid w:val="00FD7F11"/>
  </w:style>
  <w:style w:type="character" w:customStyle="1" w:styleId="m-7861393314226884088gmail-styleunderline">
    <w:name w:val="m_-7861393314226884088gmail-styleunderline"/>
    <w:basedOn w:val="DefaultParagraphFont"/>
    <w:rsid w:val="00FD7F11"/>
  </w:style>
  <w:style w:type="character" w:customStyle="1" w:styleId="m9157140472398192259gmail-style13ptbold">
    <w:name w:val="m_9157140472398192259gmail-style13ptbold"/>
    <w:basedOn w:val="DefaultParagraphFont"/>
    <w:rsid w:val="00FD7F11"/>
  </w:style>
  <w:style w:type="character" w:customStyle="1" w:styleId="m9157140472398192259gmail-msohyperlink">
    <w:name w:val="m_9157140472398192259gmail-msohyperlink"/>
    <w:basedOn w:val="DefaultParagraphFont"/>
    <w:rsid w:val="00FD7F11"/>
  </w:style>
  <w:style w:type="character" w:customStyle="1" w:styleId="m9157140472398192259gmail-styleunderline">
    <w:name w:val="m_9157140472398192259gmail-styleunderline"/>
    <w:basedOn w:val="DefaultParagraphFont"/>
    <w:rsid w:val="00FD7F11"/>
  </w:style>
  <w:style w:type="character" w:customStyle="1" w:styleId="Heading1Char3">
    <w:name w:val="Heading 1 Char3"/>
    <w:basedOn w:val="DefaultParagraphFont"/>
    <w:rsid w:val="00FD7F11"/>
    <w:rPr>
      <w:rFonts w:ascii="Times New Roman" w:eastAsia="Malgun Gothic" w:hAnsi="Times New Roman" w:cs="Times New Roman"/>
      <w:b/>
      <w:sz w:val="24"/>
      <w:szCs w:val="24"/>
      <w:u w:val="single"/>
    </w:rPr>
  </w:style>
  <w:style w:type="paragraph" w:customStyle="1" w:styleId="NoteLevel2">
    <w:name w:val="Note Level 2"/>
    <w:basedOn w:val="Normal"/>
    <w:next w:val="Normal"/>
    <w:uiPriority w:val="99"/>
    <w:qFormat/>
    <w:rsid w:val="00FD7F11"/>
    <w:pPr>
      <w:keepNext/>
      <w:ind w:left="288" w:right="288"/>
    </w:pPr>
    <w:rPr>
      <w:rFonts w:ascii="Georgia" w:eastAsia="MS Gothic" w:hAnsi="Georgia"/>
      <w:szCs w:val="20"/>
    </w:rPr>
  </w:style>
  <w:style w:type="character" w:customStyle="1" w:styleId="Heading1CharChar1">
    <w:name w:val="Heading 1 Char Char1"/>
    <w:rsid w:val="00FD7F11"/>
    <w:rPr>
      <w:rFonts w:cs="Arial"/>
      <w:b/>
      <w:bCs/>
      <w:szCs w:val="3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awinsider.com/dictionary/medicines" TargetMode="External"/><Relationship Id="rId13" Type="http://schemas.openxmlformats.org/officeDocument/2006/relationships/hyperlink" Target="http://www.gmu.edu/departments/economics/pboettke/pubs/recenstion_douvrage.pdf" TargetMode="External"/><Relationship Id="rId3" Type="http://schemas.openxmlformats.org/officeDocument/2006/relationships/styles" Target="styles.xml"/><Relationship Id="rId7" Type="http://schemas.openxmlformats.org/officeDocument/2006/relationships/hyperlink" Target="https://www.maine.gov/revenue/sites/maine.gov.revenue/files/inline-files/Reference%20Guide%202020.pdf" TargetMode="External"/><Relationship Id="rId12" Type="http://schemas.openxmlformats.org/officeDocument/2006/relationships/hyperlink" Target="http://www.thespacereview.com/article/2269/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merriam-webster.com/dictionary/resolve;" TargetMode="External"/><Relationship Id="rId11" Type="http://schemas.openxmlformats.org/officeDocument/2006/relationships/hyperlink" Target="https://thehill.com/opinion/energy-environment/462609-cutting-climate-pollution-isnt-enough-we-also-need-carbon-remova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tandfonline.com/doi/pdf/10.1080/00455091.2016.1278150?needAccess=true" TargetMode="External"/><Relationship Id="rId4" Type="http://schemas.openxmlformats.org/officeDocument/2006/relationships/settings" Target="settings.xml"/><Relationship Id="rId9" Type="http://schemas.openxmlformats.org/officeDocument/2006/relationships/hyperlink" Target="https://brewerlong.com/information/business-law/four-types-of-intellectual-property/"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6127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73EA39-6D38-4125-868A-BFE58AB95C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18</Pages>
  <Words>14993</Words>
  <Characters>85463</Characters>
  <Application>Microsoft Office Word</Application>
  <DocSecurity>0</DocSecurity>
  <Lines>712</Lines>
  <Paragraphs>200</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1</vt:lpstr>
      <vt:lpstr>        Case</vt:lpstr>
    </vt:vector>
  </TitlesOfParts>
  <Company/>
  <LinksUpToDate>false</LinksUpToDate>
  <CharactersWithSpaces>100256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User</cp:lastModifiedBy>
  <cp:revision>3</cp:revision>
  <dcterms:created xsi:type="dcterms:W3CDTF">2021-10-17T21:13:00Z</dcterms:created>
  <dcterms:modified xsi:type="dcterms:W3CDTF">2021-10-17T21:27:00Z</dcterms:modified>
</cp:coreProperties>
</file>