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2E1" w:rsidRDefault="004D32E1" w:rsidP="004D32E1">
      <w:pPr>
        <w:pStyle w:val="Heading3"/>
      </w:pPr>
      <w:r>
        <w:t>1</w:t>
      </w:r>
    </w:p>
    <w:p w:rsidR="004D32E1" w:rsidRPr="0056695D" w:rsidRDefault="004D32E1" w:rsidP="004D32E1">
      <w:pPr>
        <w:pStyle w:val="Heading4"/>
      </w:pPr>
      <w:r>
        <w:t xml:space="preserve">The standard is maximizing expected </w:t>
      </w:r>
      <w:proofErr w:type="spellStart"/>
      <w:r>
        <w:t>well being</w:t>
      </w:r>
      <w:proofErr w:type="spellEnd"/>
      <w:r>
        <w:t>.</w:t>
      </w:r>
    </w:p>
    <w:p w:rsidR="004D32E1" w:rsidRPr="00730CE9" w:rsidRDefault="004D32E1" w:rsidP="004D32E1">
      <w:pPr>
        <w:pStyle w:val="Heading4"/>
        <w:rPr>
          <w:rFonts w:cs="Arial"/>
          <w:szCs w:val="26"/>
        </w:rPr>
      </w:pPr>
      <w:r>
        <w:rPr>
          <w:rFonts w:cs="Arial"/>
          <w:szCs w:val="26"/>
        </w:rPr>
        <w:t>Extinction</w:t>
      </w:r>
      <w:r w:rsidRPr="00730CE9">
        <w:rPr>
          <w:rFonts w:cs="Arial"/>
          <w:szCs w:val="26"/>
        </w:rPr>
        <w:t xml:space="preserve"> outweighs---</w:t>
      </w:r>
      <w:proofErr w:type="gramStart"/>
      <w:r w:rsidRPr="00730CE9">
        <w:rPr>
          <w:rFonts w:cs="Arial"/>
          <w:szCs w:val="26"/>
        </w:rPr>
        <w:t>it’s</w:t>
      </w:r>
      <w:proofErr w:type="gramEnd"/>
      <w:r w:rsidRPr="00730CE9">
        <w:rPr>
          <w:rFonts w:cs="Arial"/>
          <w:szCs w:val="26"/>
        </w:rPr>
        <w:t xml:space="preserve"> the upmost moral evil and disavowal of the risk makes it more likely.</w:t>
      </w:r>
    </w:p>
    <w:p w:rsidR="004D32E1" w:rsidRPr="00AE4834" w:rsidRDefault="004D32E1" w:rsidP="004D32E1">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5"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rsidR="004D32E1" w:rsidRPr="00AE4834" w:rsidRDefault="004D32E1" w:rsidP="004D32E1">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proofErr w:type="gramEnd"/>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impact</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proofErr w:type="gramStart"/>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proofErr w:type="gramStart"/>
      <w:r w:rsidRPr="00AE4834">
        <w:rPr>
          <w:rFonts w:eastAsia="Calibri"/>
          <w:sz w:val="8"/>
        </w:rPr>
        <w:t>One</w:t>
      </w:r>
      <w:proofErr w:type="gramEnd"/>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proofErr w:type="gramStart"/>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proofErr w:type="gramEnd"/>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proofErr w:type="gramStart"/>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proofErr w:type="gramEnd"/>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proofErr w:type="gramStart"/>
      <w:r w:rsidRPr="00AE4834">
        <w:rPr>
          <w:rFonts w:eastAsia="Calibri"/>
          <w:sz w:val="8"/>
        </w:rPr>
        <w:t>But</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proofErr w:type="gramStart"/>
      <w:r w:rsidRPr="00AE4834">
        <w:rPr>
          <w:rFonts w:eastAsia="Calibri"/>
          <w:sz w:val="8"/>
        </w:rPr>
        <w:t>but</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proofErr w:type="gramStart"/>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w:t>
      </w:r>
      <w:proofErr w:type="gramEnd"/>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proofErr w:type="gramStart"/>
      <w:r w:rsidRPr="00AE4834">
        <w:rPr>
          <w:rFonts w:eastAsia="Calibri"/>
          <w:sz w:val="8"/>
        </w:rPr>
        <w:t>either</w:t>
      </w:r>
      <w:r w:rsidRPr="00AE4834">
        <w:rPr>
          <w:sz w:val="8"/>
        </w:rPr>
        <w:t xml:space="preserve"> </w:t>
      </w:r>
      <w:r w:rsidRPr="00AE4834">
        <w:rPr>
          <w:rFonts w:eastAsia="Calibri"/>
          <w:sz w:val="8"/>
        </w:rPr>
        <w:t>mean</w:t>
      </w:r>
      <w:proofErr w:type="gramEnd"/>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proofErr w:type="gramStart"/>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proofErr w:type="gramEnd"/>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proofErr w:type="gramStart"/>
      <w:r w:rsidRPr="00AE4834">
        <w:rPr>
          <w:rFonts w:eastAsia="Calibri"/>
          <w:sz w:val="8"/>
        </w:rPr>
        <w:t>deliberations</w:t>
      </w:r>
      <w:proofErr w:type="gramEnd"/>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proofErr w:type="gramStart"/>
      <w:r w:rsidRPr="00AE4834">
        <w:rPr>
          <w:rFonts w:eastAsia="Calibri"/>
          <w:sz w:val="8"/>
        </w:rPr>
        <w:t>So</w:t>
      </w:r>
      <w:proofErr w:type="gramEnd"/>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proofErr w:type="gramStart"/>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proofErr w:type="spellStart"/>
      <w:r w:rsidRPr="00AE4834">
        <w:rPr>
          <w:rFonts w:eastAsia="Calibri"/>
          <w:sz w:val="8"/>
        </w:rPr>
        <w:t>Rivka</w:t>
      </w:r>
      <w:proofErr w:type="spellEnd"/>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proofErr w:type="gramStart"/>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proofErr w:type="gramStart"/>
      <w:r w:rsidRPr="00AE4834">
        <w:rPr>
          <w:rFonts w:eastAsia="Calibri"/>
          <w:sz w:val="8"/>
        </w:rPr>
        <w:t>they</w:t>
      </w:r>
      <w:proofErr w:type="gramEnd"/>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proofErr w:type="spellStart"/>
      <w:r w:rsidRPr="00AE4834">
        <w:rPr>
          <w:rFonts w:eastAsia="Calibri"/>
          <w:sz w:val="8"/>
        </w:rPr>
        <w:t>Parfit</w:t>
      </w:r>
      <w:proofErr w:type="spellEnd"/>
      <w:r w:rsidRPr="00AE4834">
        <w:rPr>
          <w:sz w:val="8"/>
        </w:rPr>
        <w:t xml:space="preserve"> 1984; </w:t>
      </w:r>
      <w:proofErr w:type="spellStart"/>
      <w:r w:rsidRPr="00AE4834">
        <w:rPr>
          <w:rFonts w:eastAsia="Calibri"/>
          <w:sz w:val="8"/>
        </w:rPr>
        <w:t>Reiman</w:t>
      </w:r>
      <w:proofErr w:type="spellEnd"/>
      <w:r w:rsidRPr="00AE4834">
        <w:rPr>
          <w:sz w:val="8"/>
        </w:rPr>
        <w:t xml:space="preserve"> 2007; </w:t>
      </w:r>
      <w:r w:rsidRPr="00AE4834">
        <w:rPr>
          <w:rFonts w:eastAsia="Calibri"/>
          <w:sz w:val="8"/>
        </w:rPr>
        <w:t>McMahan</w:t>
      </w:r>
      <w:r w:rsidRPr="00AE4834">
        <w:rPr>
          <w:sz w:val="8"/>
        </w:rPr>
        <w:t xml:space="preserve"> 2009). </w:t>
      </w:r>
      <w:proofErr w:type="gramStart"/>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w:t>
      </w:r>
      <w:proofErr w:type="gramEnd"/>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proofErr w:type="gramStart"/>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w:t>
      </w:r>
      <w:proofErr w:type="gramEnd"/>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proofErr w:type="gramStart"/>
      <w:r w:rsidRPr="00AE4834">
        <w:rPr>
          <w:rFonts w:eastAsia="Calibri"/>
          <w:sz w:val="8"/>
        </w:rPr>
        <w:t>worth</w:t>
      </w:r>
      <w:r w:rsidRPr="00AE4834">
        <w:rPr>
          <w:sz w:val="8"/>
        </w:rPr>
        <w:t>-</w:t>
      </w:r>
      <w:r w:rsidRPr="00AE4834">
        <w:rPr>
          <w:rFonts w:eastAsia="Calibri"/>
          <w:sz w:val="8"/>
        </w:rPr>
        <w:t>living</w:t>
      </w:r>
      <w:proofErr w:type="gramEnd"/>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proofErr w:type="gramEnd"/>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proofErr w:type="gramStart"/>
      <w:r w:rsidRPr="00AE4834">
        <w:rPr>
          <w:rFonts w:eastAsia="Calibri"/>
          <w:sz w:val="8"/>
        </w:rPr>
        <w:t>But</w:t>
      </w:r>
      <w:r w:rsidRPr="00AE4834">
        <w:rPr>
          <w:sz w:val="8"/>
        </w:rPr>
        <w:t xml:space="preserve"> </w:t>
      </w:r>
      <w:r w:rsidRPr="00AE4834">
        <w:rPr>
          <w:rFonts w:eastAsia="Calibri"/>
          <w:sz w:val="8"/>
        </w:rPr>
        <w:t>first</w:t>
      </w:r>
      <w:proofErr w:type="gramEnd"/>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proofErr w:type="gramStart"/>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w:t>
      </w:r>
      <w:proofErr w:type="gramEnd"/>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proofErr w:type="gramStart"/>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proofErr w:type="gramEnd"/>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proofErr w:type="gramStart"/>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proofErr w:type="gramEnd"/>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proofErr w:type="spellStart"/>
      <w:r w:rsidRPr="00AE4834">
        <w:rPr>
          <w:rFonts w:eastAsia="Calibri"/>
          <w:sz w:val="8"/>
        </w:rPr>
        <w:t>Sidgwick</w:t>
      </w:r>
      <w:proofErr w:type="spellEnd"/>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proofErr w:type="spellStart"/>
      <w:r w:rsidRPr="00AE4834">
        <w:rPr>
          <w:rFonts w:eastAsia="Calibri"/>
          <w:sz w:val="8"/>
        </w:rPr>
        <w:t>Sidgwick</w:t>
      </w:r>
      <w:proofErr w:type="spellEnd"/>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proofErr w:type="gramStart"/>
      <w:r w:rsidRPr="00AE4834">
        <w:rPr>
          <w:rFonts w:eastAsia="Calibri"/>
          <w:sz w:val="8"/>
        </w:rPr>
        <w:t>If</w:t>
      </w:r>
      <w:proofErr w:type="gramEnd"/>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proofErr w:type="gramStart"/>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impacts</w:t>
      </w:r>
      <w:proofErr w:type="gramEnd"/>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proofErr w:type="gramStart"/>
      <w:r w:rsidRPr="00AE4834">
        <w:rPr>
          <w:rFonts w:eastAsia="Calibri"/>
          <w:sz w:val="8"/>
        </w:rPr>
        <w:t>Thinking</w:t>
      </w:r>
      <w:proofErr w:type="gramEnd"/>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proofErr w:type="gramEnd"/>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lastRenderedPageBreak/>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proofErr w:type="gramStart"/>
      <w:r w:rsidRPr="00AE4834">
        <w:rPr>
          <w:rFonts w:eastAsia="Calibri"/>
          <w:sz w:val="8"/>
        </w:rPr>
        <w:t>Or</w:t>
      </w:r>
      <w:proofErr w:type="gramEnd"/>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proofErr w:type="gramStart"/>
      <w:r w:rsidRPr="00AE4834">
        <w:rPr>
          <w:rFonts w:eastAsia="Calibri"/>
          <w:sz w:val="8"/>
        </w:rPr>
        <w:t>possibly</w:t>
      </w:r>
      <w:r w:rsidRPr="00AE4834">
        <w:rPr>
          <w:sz w:val="8"/>
        </w:rPr>
        <w:t xml:space="preserve"> </w:t>
      </w:r>
      <w:r w:rsidRPr="00AE4834">
        <w:rPr>
          <w:rFonts w:eastAsia="Calibri"/>
          <w:sz w:val="8"/>
        </w:rPr>
        <w:t>also</w:t>
      </w:r>
      <w:proofErr w:type="gramEnd"/>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proofErr w:type="gramEnd"/>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proofErr w:type="gramEnd"/>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proofErr w:type="gramStart"/>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person</w:t>
      </w:r>
      <w:r w:rsidRPr="00AE4834">
        <w:rPr>
          <w:sz w:val="8"/>
        </w:rPr>
        <w:t>-</w:t>
      </w:r>
      <w:r w:rsidRPr="00AE4834">
        <w:rPr>
          <w:rFonts w:eastAsia="Calibri"/>
          <w:sz w:val="8"/>
        </w:rPr>
        <w:t>affecting</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proofErr w:type="gramStart"/>
      <w:r w:rsidRPr="00AE4834">
        <w:rPr>
          <w:rStyle w:val="StyleUnderline"/>
          <w:rFonts w:eastAsia="Calibri"/>
        </w:rPr>
        <w:t>their</w:t>
      </w:r>
      <w:proofErr w:type="gramEnd"/>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proofErr w:type="gramStart"/>
      <w:r w:rsidRPr="00AE4834">
        <w:rPr>
          <w:rFonts w:eastAsia="Calibri"/>
          <w:sz w:val="8"/>
        </w:rPr>
        <w:t>This</w:t>
      </w:r>
      <w:proofErr w:type="gramEnd"/>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proofErr w:type="gramStart"/>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proofErr w:type="gramStart"/>
      <w:r w:rsidRPr="00AE4834">
        <w:rPr>
          <w:rStyle w:val="StyleUnderline"/>
          <w:rFonts w:eastAsia="Calibri"/>
        </w:rPr>
        <w:t>them</w:t>
      </w:r>
      <w:proofErr w:type="gramEnd"/>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proofErr w:type="gram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rejected</w:t>
      </w:r>
      <w:proofErr w:type="gramEnd"/>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proofErr w:type="spellStart"/>
      <w:r w:rsidRPr="00AE4834">
        <w:rPr>
          <w:rFonts w:eastAsia="Calibri"/>
          <w:sz w:val="8"/>
        </w:rPr>
        <w:t>rejectable</w:t>
      </w:r>
      <w:proofErr w:type="spellEnd"/>
      <w:r w:rsidRPr="00AE4834">
        <w:rPr>
          <w:sz w:val="8"/>
        </w:rPr>
        <w:t xml:space="preserve"> — </w:t>
      </w:r>
      <w:proofErr w:type="gramStart"/>
      <w:r w:rsidRPr="00AE4834">
        <w:rPr>
          <w:rFonts w:eastAsia="Calibri"/>
          <w:sz w:val="8"/>
        </w:rPr>
        <w:t>base</w:t>
      </w:r>
      <w:r w:rsidRPr="00AE4834">
        <w:rPr>
          <w:sz w:val="8"/>
        </w:rPr>
        <w:t xml:space="preserve"> </w:t>
      </w:r>
      <w:r w:rsidRPr="00AE4834">
        <w:rPr>
          <w:rFonts w:eastAsia="Calibri"/>
          <w:sz w:val="8"/>
        </w:rPr>
        <w:t>jumping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proofErr w:type="gramStart"/>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proofErr w:type="spellStart"/>
      <w:r w:rsidRPr="00AE4834">
        <w:rPr>
          <w:rFonts w:eastAsia="Calibri"/>
          <w:sz w:val="8"/>
        </w:rPr>
        <w:t>rejectable</w:t>
      </w:r>
      <w:proofErr w:type="spellEnd"/>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proofErr w:type="gramStart"/>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proofErr w:type="gramEnd"/>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proofErr w:type="gramEnd"/>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proofErr w:type="gramStart"/>
      <w:r w:rsidRPr="00AE4834">
        <w:rPr>
          <w:rFonts w:eastAsia="Calibri"/>
          <w:sz w:val="8"/>
        </w:rPr>
        <w:t>which</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proofErr w:type="gramStart"/>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w:t>
      </w:r>
      <w:proofErr w:type="gramEnd"/>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accomplished</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proofErr w:type="gramStart"/>
      <w:r w:rsidRPr="00AE4834">
        <w:rPr>
          <w:rFonts w:eastAsia="Calibri"/>
          <w:sz w:val="8"/>
        </w:rPr>
        <w:t>principle</w:t>
      </w:r>
      <w:r w:rsidRPr="00AE4834">
        <w:rPr>
          <w:sz w:val="8"/>
        </w:rPr>
        <w:t xml:space="preserve"> </w:t>
      </w:r>
      <w:r w:rsidRPr="00AE4834">
        <w:rPr>
          <w:rFonts w:eastAsia="Calibri"/>
          <w:sz w:val="8"/>
        </w:rPr>
        <w:t>which</w:t>
      </w:r>
      <w:proofErr w:type="gramEnd"/>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proofErr w:type="gramStart"/>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proofErr w:type="gramEnd"/>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proofErr w:type="spellStart"/>
      <w:r w:rsidRPr="00AE4834">
        <w:rPr>
          <w:rFonts w:eastAsia="Calibri"/>
          <w:sz w:val="8"/>
        </w:rPr>
        <w:t>Scheffler</w:t>
      </w:r>
      <w:proofErr w:type="spellEnd"/>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proofErr w:type="gramStart"/>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proofErr w:type="gramEnd"/>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proofErr w:type="gramEnd"/>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proofErr w:type="gramStart"/>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w:t>
      </w:r>
      <w:proofErr w:type="gramEnd"/>
      <w:r w:rsidRPr="00AE4834">
        <w:rPr>
          <w:sz w:val="8"/>
        </w:rPr>
        <w:t xml:space="preserve"> </w:t>
      </w:r>
      <w:proofErr w:type="gramStart"/>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proofErr w:type="spellStart"/>
      <w:r w:rsidRPr="00AE4834">
        <w:rPr>
          <w:rFonts w:eastAsia="Calibri"/>
          <w:sz w:val="8"/>
        </w:rPr>
        <w:t>Scheffler</w:t>
      </w:r>
      <w:proofErr w:type="spellEnd"/>
      <w:r w:rsidRPr="00AE4834">
        <w:rPr>
          <w:sz w:val="8"/>
        </w:rPr>
        <w:t xml:space="preserve"> 2012, 43).</w:t>
      </w:r>
      <w:proofErr w:type="gramEnd"/>
      <w:r w:rsidRPr="00AE4834">
        <w:rPr>
          <w:sz w:val="8"/>
        </w:rPr>
        <w:t xml:space="preserve">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rsidR="004D32E1" w:rsidRPr="00730CE9" w:rsidRDefault="004D32E1" w:rsidP="004D32E1">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4D32E1" w:rsidRPr="00AE4834" w:rsidRDefault="004D32E1" w:rsidP="004D32E1">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w:t>
      </w:r>
      <w:proofErr w:type="gramStart"/>
      <w:r w:rsidRPr="00AE4834">
        <w:t>He was featured by The Guardian as one of the “young climate campaigners to watch”</w:t>
      </w:r>
      <w:proofErr w:type="gramEnd"/>
      <w:r w:rsidRPr="00AE4834">
        <w:t xml:space="preserve">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w:t>
      </w:r>
      <w:proofErr w:type="spellStart"/>
      <w:r w:rsidRPr="00AE4834">
        <w:t>Crédit</w:t>
      </w:r>
      <w:proofErr w:type="spellEnd"/>
      <w:r w:rsidRPr="00AE4834">
        <w:t xml:space="preserve">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4D32E1" w:rsidRPr="00AE4834" w:rsidRDefault="004D32E1" w:rsidP="004D32E1">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proofErr w:type="gramStart"/>
      <w:r w:rsidRPr="000A2C32">
        <w:rPr>
          <w:rStyle w:val="StyleUnderline"/>
          <w:highlight w:val="cyan"/>
        </w:rPr>
        <w:t>are</w:t>
      </w:r>
      <w:r w:rsidRPr="00AE4834">
        <w:rPr>
          <w:sz w:val="12"/>
        </w:rPr>
        <w:t xml:space="preserve"> often </w:t>
      </w:r>
      <w:r w:rsidRPr="000A2C32">
        <w:rPr>
          <w:rStyle w:val="StyleUnderline"/>
          <w:highlight w:val="cyan"/>
        </w:rPr>
        <w:t>dismissed</w:t>
      </w:r>
      <w:proofErr w:type="gramEnd"/>
      <w:r w:rsidRPr="00AE4834">
        <w:rPr>
          <w:rStyle w:val="StyleUnderline"/>
        </w:rPr>
        <w:t xml:space="preserve"> as </w:t>
      </w:r>
      <w:r w:rsidRPr="00AE4834">
        <w:rPr>
          <w:rStyle w:val="Emphasis"/>
        </w:rPr>
        <w:t>apocalyptic alarmism</w:t>
      </w:r>
      <w:r w:rsidRPr="00AE4834">
        <w:rPr>
          <w:sz w:val="12"/>
        </w:rPr>
        <w:t xml:space="preserve">. Sometimes, they are. </w:t>
      </w:r>
      <w:proofErr w:type="gramStart"/>
      <w:r w:rsidRPr="00AE4834">
        <w:rPr>
          <w:sz w:val="12"/>
        </w:rPr>
        <w:t>But</w:t>
      </w:r>
      <w:proofErr w:type="gramEnd"/>
      <w:r w:rsidRPr="00AE4834">
        <w:rPr>
          <w:sz w:val="12"/>
        </w:rPr>
        <w:t xml:space="preserve">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w:t>
      </w:r>
      <w:proofErr w:type="gramStart"/>
      <w:r w:rsidRPr="00AE4834">
        <w:rPr>
          <w:sz w:val="12"/>
        </w:rPr>
        <w:t>And</w:t>
      </w:r>
      <w:proofErr w:type="gramEnd"/>
      <w:r w:rsidRPr="00AE4834">
        <w:rPr>
          <w:sz w:val="12"/>
        </w:rPr>
        <w:t xml:space="preserve">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w:t>
      </w:r>
      <w:proofErr w:type="gramStart"/>
      <w:r w:rsidRPr="00AE4834">
        <w:rPr>
          <w:sz w:val="12"/>
        </w:rPr>
        <w:t>More</w:t>
      </w:r>
      <w:proofErr w:type="gramEnd"/>
      <w:r w:rsidRPr="00AE4834">
        <w:rPr>
          <w:sz w:val="12"/>
        </w:rPr>
        <w:t xml:space="preserv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w:t>
      </w:r>
      <w:proofErr w:type="gramStart"/>
      <w:r w:rsidRPr="00AE4834">
        <w:rPr>
          <w:sz w:val="12"/>
        </w:rPr>
        <w:t>But</w:t>
      </w:r>
      <w:proofErr w:type="gramEnd"/>
      <w:r w:rsidRPr="00AE4834">
        <w:rPr>
          <w:sz w:val="12"/>
        </w:rPr>
        <w:t xml:space="preserve"> </w:t>
      </w:r>
      <w:r w:rsidRPr="00AE4834">
        <w:rPr>
          <w:rStyle w:val="StyleUnderline"/>
        </w:rPr>
        <w:t xml:space="preserve">if one cares to take a tour of the billions of years of life’s history, we find a litany of forgotten species. </w:t>
      </w:r>
      <w:proofErr w:type="gramStart"/>
      <w:r w:rsidRPr="00AE4834">
        <w:rPr>
          <w:sz w:val="12"/>
        </w:rPr>
        <w:t>And</w:t>
      </w:r>
      <w:proofErr w:type="gramEnd"/>
      <w:r w:rsidRPr="00AE4834">
        <w:rPr>
          <w:sz w:val="12"/>
        </w:rPr>
        <w:t xml:space="preserve">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w:t>
      </w:r>
      <w:proofErr w:type="gramStart"/>
      <w:r w:rsidRPr="00AE4834">
        <w:rPr>
          <w:sz w:val="12"/>
        </w:rPr>
        <w:t>crafted</w:t>
      </w:r>
      <w:proofErr w:type="gramEnd"/>
      <w:r w:rsidRPr="00AE4834">
        <w:rPr>
          <w:sz w:val="12"/>
        </w:rPr>
        <w:t xml:space="preserve">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w:t>
      </w:r>
      <w:proofErr w:type="spellStart"/>
      <w:r w:rsidRPr="00AE4834">
        <w:rPr>
          <w:sz w:val="12"/>
        </w:rPr>
        <w:t>Bostrom</w:t>
      </w:r>
      <w:proofErr w:type="spellEnd"/>
      <w:r w:rsidRPr="00AE4834">
        <w:rPr>
          <w:sz w:val="12"/>
        </w:rPr>
        <w:t xml:space="preserve"> presents the challenge in thought-provoking detail, and advises caution. </w:t>
      </w:r>
      <w:proofErr w:type="spellStart"/>
      <w:r w:rsidRPr="00AE4834">
        <w:rPr>
          <w:rStyle w:val="Emphasis"/>
        </w:rPr>
        <w:t>Bostrom</w:t>
      </w:r>
      <w:proofErr w:type="spellEnd"/>
      <w:r w:rsidRPr="00AE4834">
        <w:rPr>
          <w:rStyle w:val="Emphasis"/>
        </w:rPr>
        <w:t xml:space="preserve">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w:t>
      </w:r>
      <w:proofErr w:type="gramStart"/>
      <w:r w:rsidRPr="00AE4834">
        <w:rPr>
          <w:sz w:val="12"/>
        </w:rPr>
        <w:t>But</w:t>
      </w:r>
      <w:proofErr w:type="gramEnd"/>
      <w:r w:rsidRPr="00AE4834">
        <w:rPr>
          <w:sz w:val="12"/>
        </w:rPr>
        <w:t xml:space="preserve"> on an issue that concerns the future of humanity, is it really wise to ignore the guy who explained the nature of space to us and another guy who just put a reusable rocket in it? 4. Technology: known knowns and unknown unknowns </w:t>
      </w:r>
      <w:proofErr w:type="gramStart"/>
      <w:r w:rsidRPr="00AE4834">
        <w:rPr>
          <w:sz w:val="12"/>
        </w:rPr>
        <w:t>Many</w:t>
      </w:r>
      <w:proofErr w:type="gramEnd"/>
      <w:r w:rsidRPr="00AE4834">
        <w:rPr>
          <w:sz w:val="12"/>
        </w:rPr>
        <w:t xml:space="preserve">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t>
      </w:r>
      <w:proofErr w:type="gramStart"/>
      <w:r w:rsidRPr="00AE4834">
        <w:rPr>
          <w:sz w:val="12"/>
        </w:rPr>
        <w:t>Would ISIS?</w:t>
      </w:r>
      <w:proofErr w:type="gramEnd"/>
      <w:r w:rsidRPr="00AE4834">
        <w:rPr>
          <w:sz w:val="12"/>
        </w:rPr>
        <w:t xml:space="preserve">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w:t>
      </w:r>
      <w:proofErr w:type="gramStart"/>
      <w:r w:rsidRPr="00AE4834">
        <w:rPr>
          <w:sz w:val="12"/>
        </w:rPr>
        <w:t>are added</w:t>
      </w:r>
      <w:proofErr w:type="gramEnd"/>
      <w:r w:rsidRPr="00AE4834">
        <w:rPr>
          <w:sz w:val="12"/>
        </w:rPr>
        <w:t xml:space="preserve"> to this melee, we find ourselves on a tightrope. What choices must we now make now to create a shared future, in which we are not at perpetual risk of destroying ourselves? Common enemy to common cause </w:t>
      </w:r>
      <w:proofErr w:type="gramStart"/>
      <w:r w:rsidRPr="00AE4834">
        <w:rPr>
          <w:rStyle w:val="StyleUnderline"/>
        </w:rPr>
        <w:t>Throughout</w:t>
      </w:r>
      <w:proofErr w:type="gramEnd"/>
      <w:r w:rsidRPr="00AE4834">
        <w:rPr>
          <w:rStyle w:val="StyleUnderline"/>
        </w:rPr>
        <w:t xml:space="preserve"> history, we have rallied against the ‘other’</w:t>
      </w:r>
      <w:r w:rsidRPr="00AE4834">
        <w:rPr>
          <w:sz w:val="12"/>
        </w:rPr>
        <w:t xml:space="preserve">. </w:t>
      </w:r>
      <w:proofErr w:type="gramStart"/>
      <w:r w:rsidRPr="00AE4834">
        <w:rPr>
          <w:rStyle w:val="StyleUnderline"/>
        </w:rPr>
        <w:t>Tribes</w:t>
      </w:r>
      <w:r w:rsidRPr="00AE4834">
        <w:rPr>
          <w:sz w:val="12"/>
        </w:rPr>
        <w:t xml:space="preserve"> have </w:t>
      </w:r>
      <w:r w:rsidRPr="00AE4834">
        <w:rPr>
          <w:rStyle w:val="StyleUnderline"/>
        </w:rPr>
        <w:t>overpowered tribes</w:t>
      </w:r>
      <w:proofErr w:type="gramEnd"/>
      <w:r w:rsidRPr="00AE4834">
        <w:rPr>
          <w:rStyle w:val="StyleUnderline"/>
        </w:rPr>
        <w:t>,</w:t>
      </w:r>
      <w:r w:rsidRPr="00AE4834">
        <w:rPr>
          <w:sz w:val="12"/>
        </w:rPr>
        <w:t xml:space="preserve"> </w:t>
      </w:r>
      <w:proofErr w:type="gramStart"/>
      <w:r w:rsidRPr="00AE4834">
        <w:rPr>
          <w:rStyle w:val="StyleUnderline"/>
        </w:rPr>
        <w:t>empires have conquered rivals</w:t>
      </w:r>
      <w:proofErr w:type="gramEnd"/>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w:t>
      </w:r>
      <w:proofErr w:type="gramStart"/>
      <w:r w:rsidRPr="00AE4834">
        <w:rPr>
          <w:sz w:val="12"/>
        </w:rPr>
        <w:t>But</w:t>
      </w:r>
      <w:proofErr w:type="gramEnd"/>
      <w:r w:rsidRPr="00AE4834">
        <w:rPr>
          <w:sz w:val="12"/>
        </w:rPr>
        <w:t xml:space="preserve">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w:t>
      </w:r>
      <w:proofErr w:type="gramStart"/>
      <w:r w:rsidRPr="00AE4834">
        <w:rPr>
          <w:rStyle w:val="StyleUnderline"/>
        </w:rPr>
        <w:t>own shared</w:t>
      </w:r>
      <w:proofErr w:type="gramEnd"/>
      <w:r w:rsidRPr="00AE4834">
        <w:rPr>
          <w:rStyle w:val="StyleUnderline"/>
        </w:rPr>
        <w:t xml:space="preserve">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w:t>
      </w:r>
      <w:proofErr w:type="gramStart"/>
      <w:r w:rsidRPr="000A2C32">
        <w:rPr>
          <w:rStyle w:val="StyleUnderline"/>
          <w:highlight w:val="cyan"/>
        </w:rPr>
        <w:t xml:space="preserve">are </w:t>
      </w:r>
      <w:r w:rsidRPr="000A2C32">
        <w:rPr>
          <w:rStyle w:val="Emphasis"/>
          <w:highlight w:val="cyan"/>
        </w:rPr>
        <w:t>humbly grounded</w:t>
      </w:r>
      <w:proofErr w:type="gramEnd"/>
      <w:r w:rsidRPr="000A2C32">
        <w:rPr>
          <w:rStyle w:val="Emphasis"/>
          <w:highlight w:val="cyan"/>
        </w:rPr>
        <w:t xml:space="preserve">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4D32E1" w:rsidRDefault="004D32E1" w:rsidP="004D32E1"/>
    <w:p w:rsidR="004D32E1" w:rsidRPr="0056695D" w:rsidRDefault="004D32E1" w:rsidP="004D32E1">
      <w:pPr>
        <w:pStyle w:val="Heading4"/>
        <w:spacing w:line="276" w:lineRule="auto"/>
        <w:rPr>
          <w:rFonts w:asciiTheme="minorHAnsi" w:hAnsiTheme="minorHAnsi" w:cstheme="minorHAnsi"/>
        </w:rPr>
      </w:pPr>
      <w:r w:rsidRPr="0056695D">
        <w:rPr>
          <w:rFonts w:asciiTheme="minorHAnsi" w:hAnsiTheme="minorHAnsi" w:cstheme="minorHAnsi"/>
        </w:rPr>
        <w:t xml:space="preserve">Err </w:t>
      </w:r>
      <w:r>
        <w:rPr>
          <w:rFonts w:asciiTheme="minorHAnsi" w:hAnsiTheme="minorHAnsi" w:cstheme="minorHAnsi"/>
        </w:rPr>
        <w:t>affirmative</w:t>
      </w:r>
      <w:r w:rsidRPr="0056695D">
        <w:rPr>
          <w:rFonts w:asciiTheme="minorHAnsi" w:hAnsiTheme="minorHAnsi" w:cstheme="minorHAnsi"/>
        </w:rPr>
        <w:t xml:space="preserve">, because of innate </w:t>
      </w:r>
      <w:r w:rsidRPr="0056695D">
        <w:rPr>
          <w:rFonts w:asciiTheme="minorHAnsi" w:hAnsiTheme="minorHAnsi" w:cstheme="minorHAnsi"/>
          <w:u w:val="single"/>
        </w:rPr>
        <w:t>cognitive biases</w:t>
      </w:r>
      <w:r w:rsidRPr="0056695D">
        <w:rPr>
          <w:rFonts w:asciiTheme="minorHAnsi" w:hAnsiTheme="minorHAnsi" w:cstheme="minorHAnsi"/>
        </w:rPr>
        <w:t xml:space="preserve"> </w:t>
      </w:r>
    </w:p>
    <w:p w:rsidR="004D32E1" w:rsidRPr="0056695D" w:rsidRDefault="004D32E1" w:rsidP="004D32E1">
      <w:pPr>
        <w:spacing w:line="276" w:lineRule="auto"/>
        <w:rPr>
          <w:rFonts w:asciiTheme="minorHAnsi" w:hAnsiTheme="minorHAnsi" w:cstheme="minorHAnsi"/>
        </w:rPr>
      </w:pPr>
      <w:r w:rsidRPr="0056695D">
        <w:rPr>
          <w:rStyle w:val="Style13ptBold"/>
          <w:rFonts w:asciiTheme="minorHAnsi" w:hAnsiTheme="minorHAnsi" w:cstheme="minorHAnsi"/>
        </w:rPr>
        <w:t>GPP 17</w:t>
      </w:r>
      <w:r w:rsidRPr="0056695D">
        <w:rPr>
          <w:rFonts w:asciiTheme="minorHAnsi" w:hAnsiTheme="minorHAnsi" w:cstheme="minorHAnsi"/>
        </w:rPr>
        <w:t xml:space="preserve"> (Global Priorities Project, Future of Humanity Institute at the University of Oxford, Ministry for Foreign Affairs of Finland, “Existential Risk: Diplomacy and Governance,” Global Priorities Project, 2017, </w:t>
      </w:r>
      <w:hyperlink r:id="rId6" w:history="1">
        <w:r w:rsidRPr="0056695D">
          <w:rPr>
            <w:rStyle w:val="Hyperlink"/>
            <w:rFonts w:asciiTheme="minorHAnsi" w:hAnsiTheme="minorHAnsi" w:cstheme="minorHAnsi"/>
          </w:rPr>
          <w:t>https://www.fhi.ox.ac.uk/wp-content/uploads/Existential-Risks-2017-01-23.pdf</w:t>
        </w:r>
      </w:hyperlink>
      <w:r w:rsidRPr="0056695D">
        <w:rPr>
          <w:rFonts w:asciiTheme="minorHAnsi" w:hAnsiTheme="minorHAnsi" w:cstheme="minorHAnsi"/>
        </w:rPr>
        <w:t xml:space="preserve">, </w:t>
      </w:r>
    </w:p>
    <w:p w:rsidR="004D32E1" w:rsidRPr="0056695D" w:rsidRDefault="004D32E1" w:rsidP="004D32E1">
      <w:pPr>
        <w:spacing w:line="276" w:lineRule="auto"/>
        <w:rPr>
          <w:rFonts w:asciiTheme="minorHAnsi" w:hAnsiTheme="minorHAnsi" w:cstheme="minorHAnsi"/>
        </w:rPr>
      </w:pPr>
      <w:r w:rsidRPr="0056695D">
        <w:rPr>
          <w:rFonts w:asciiTheme="minorHAnsi" w:hAnsiTheme="minorHAnsi" w:cstheme="minorHAnsi"/>
        </w:rPr>
        <w:t xml:space="preserve"> 1.3.1. Why existential risks are likely to be underinvested in </w:t>
      </w:r>
      <w:proofErr w:type="gramStart"/>
      <w:r w:rsidRPr="0056695D">
        <w:rPr>
          <w:rStyle w:val="StyleUnderline"/>
          <w:rFonts w:asciiTheme="minorHAnsi" w:hAnsiTheme="minorHAnsi" w:cstheme="minorHAnsi"/>
        </w:rPr>
        <w:t>There</w:t>
      </w:r>
      <w:proofErr w:type="gramEnd"/>
      <w:r w:rsidRPr="0056695D">
        <w:rPr>
          <w:rStyle w:val="StyleUnderline"/>
          <w:rFonts w:asciiTheme="minorHAnsi" w:hAnsiTheme="minorHAnsi" w:cstheme="minorHAnsi"/>
        </w:rPr>
        <w:t xml:space="preserve"> are several reasons why existential risk reduction is likely to be underinvested in.</w:t>
      </w:r>
      <w:r w:rsidRPr="0056695D">
        <w:rPr>
          <w:rFonts w:asciiTheme="minorHAnsi" w:hAnsiTheme="minorHAnsi" w:cstheme="minorHAnsi"/>
        </w:rPr>
        <w:t xml:space="preserve"> </w:t>
      </w:r>
      <w:r w:rsidRPr="0056695D">
        <w:rPr>
          <w:rStyle w:val="StyleUnderline"/>
          <w:rFonts w:asciiTheme="minorHAnsi" w:hAnsiTheme="minorHAnsi" w:cstheme="minorHAnsi"/>
        </w:rPr>
        <w:t>Firstly, it is a global public good.</w:t>
      </w:r>
      <w:r w:rsidRPr="0056695D">
        <w:rPr>
          <w:rFonts w:asciiTheme="minorHAnsi" w:hAnsiTheme="minorHAnsi" w:cstheme="minorHAnsi"/>
        </w:rPr>
        <w:t xml:space="preserve"> </w:t>
      </w:r>
      <w:r w:rsidRPr="0056695D">
        <w:rPr>
          <w:rStyle w:val="StyleUnderline"/>
          <w:rFonts w:asciiTheme="minorHAnsi" w:hAnsiTheme="minorHAnsi" w:cstheme="minorHAnsi"/>
        </w:rPr>
        <w:t>Economic theory predicts that such goods tend to be underprovided.</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The benefits of existential risk reduction </w:t>
      </w:r>
      <w:proofErr w:type="gramStart"/>
      <w:r w:rsidRPr="0056695D">
        <w:rPr>
          <w:rStyle w:val="StyleUnderline"/>
          <w:rFonts w:asciiTheme="minorHAnsi" w:hAnsiTheme="minorHAnsi" w:cstheme="minorHAnsi"/>
        </w:rPr>
        <w:t>are widely and indivisibly dispersed</w:t>
      </w:r>
      <w:proofErr w:type="gramEnd"/>
      <w:r w:rsidRPr="0056695D">
        <w:rPr>
          <w:rStyle w:val="StyleUnderline"/>
          <w:rFonts w:asciiTheme="minorHAnsi" w:hAnsiTheme="minorHAnsi" w:cstheme="minorHAnsi"/>
        </w:rPr>
        <w:t xml:space="preserve"> around the globe from the countries responsible for taking action.</w:t>
      </w:r>
      <w:r w:rsidRPr="0056695D">
        <w:rPr>
          <w:rFonts w:asciiTheme="minorHAnsi" w:hAnsiTheme="minorHAnsi" w:cstheme="minorHAnsi"/>
        </w:rPr>
        <w:t xml:space="preserve"> Consequently, a </w:t>
      </w:r>
      <w:proofErr w:type="gramStart"/>
      <w:r w:rsidRPr="0056695D">
        <w:rPr>
          <w:rFonts w:asciiTheme="minorHAnsi" w:hAnsiTheme="minorHAnsi" w:cstheme="minorHAnsi"/>
        </w:rPr>
        <w:t>country which reduces existential</w:t>
      </w:r>
      <w:proofErr w:type="gramEnd"/>
      <w:r w:rsidRPr="0056695D">
        <w:rPr>
          <w:rFonts w:asciiTheme="minorHAnsi" w:hAnsiTheme="minorHAnsi" w:cstheme="minorHAnsi"/>
        </w:rPr>
        <w:t xml:space="preserve"> risk gains only a small portion of the benefits but bears the full brunt of the costs. Countries thus have strong incentives to free ride, receiving the benefits of risk reduction without contributing. As a result, too few do what is in the common interest. </w:t>
      </w:r>
      <w:r w:rsidRPr="0056695D">
        <w:rPr>
          <w:rStyle w:val="StyleUnderline"/>
          <w:rFonts w:asciiTheme="minorHAnsi" w:hAnsiTheme="minorHAnsi" w:cstheme="minorHAnsi"/>
        </w:rPr>
        <w:t>Secondly</w:t>
      </w:r>
      <w:r w:rsidRPr="0056695D">
        <w:rPr>
          <w:rFonts w:asciiTheme="minorHAnsi" w:hAnsiTheme="minorHAnsi" w:cstheme="minorHAnsi"/>
        </w:rPr>
        <w:t xml:space="preserve">, as already suggested above, </w:t>
      </w:r>
      <w:r w:rsidRPr="0056695D">
        <w:rPr>
          <w:rStyle w:val="StyleUnderline"/>
          <w:rFonts w:asciiTheme="minorHAnsi" w:hAnsiTheme="minorHAnsi" w:cstheme="minorHAnsi"/>
        </w:rPr>
        <w:t xml:space="preserve">existential risk reduction is an intergenerational public good: most of the benefits </w:t>
      </w:r>
      <w:proofErr w:type="gramStart"/>
      <w:r w:rsidRPr="0056695D">
        <w:rPr>
          <w:rStyle w:val="StyleUnderline"/>
          <w:rFonts w:asciiTheme="minorHAnsi" w:hAnsiTheme="minorHAnsi" w:cstheme="minorHAnsi"/>
        </w:rPr>
        <w:t>are enjoyed</w:t>
      </w:r>
      <w:proofErr w:type="gramEnd"/>
      <w:r w:rsidRPr="0056695D">
        <w:rPr>
          <w:rStyle w:val="StyleUnderline"/>
          <w:rFonts w:asciiTheme="minorHAnsi" w:hAnsiTheme="minorHAnsi" w:cstheme="minorHAnsi"/>
        </w:rPr>
        <w:t xml:space="preserve"> by future generations who have no say in the political process.</w:t>
      </w:r>
      <w:r w:rsidRPr="0056695D">
        <w:rPr>
          <w:rFonts w:asciiTheme="minorHAnsi" w:hAnsiTheme="minorHAnsi" w:cstheme="minorHAnsi"/>
        </w:rPr>
        <w:t xml:space="preserve"> </w:t>
      </w:r>
      <w:r w:rsidRPr="0056695D">
        <w:rPr>
          <w:rStyle w:val="StyleUnderline"/>
          <w:rFonts w:asciiTheme="minorHAnsi" w:hAnsiTheme="minorHAnsi" w:cstheme="minorHAnsi"/>
        </w:rPr>
        <w:t>For these goods, the problem is temporal free riding: the current generation enjoys the benefits of inaction while future generations bear the costs. Thirdly</w:t>
      </w:r>
      <w:r w:rsidRPr="0056695D">
        <w:rPr>
          <w:rFonts w:asciiTheme="minorHAnsi" w:hAnsiTheme="minorHAnsi" w:cstheme="minorHAnsi"/>
        </w:rPr>
        <w:t xml:space="preserve">, many </w:t>
      </w:r>
      <w:r w:rsidRPr="0056695D">
        <w:rPr>
          <w:rStyle w:val="StyleUnderline"/>
          <w:rFonts w:asciiTheme="minorHAnsi" w:hAnsiTheme="minorHAnsi" w:cstheme="minorHAnsi"/>
        </w:rPr>
        <w:t>existential risks</w:t>
      </w:r>
      <w:r w:rsidRPr="0056695D">
        <w:rPr>
          <w:rFonts w:asciiTheme="minorHAnsi" w:hAnsiTheme="minorHAnsi" w:cstheme="minorHAnsi"/>
        </w:rPr>
        <w:t xml:space="preserve">, such as machine superintelligence, engineered pandemics, and solar geoengineering, </w:t>
      </w:r>
      <w:r w:rsidRPr="0056695D">
        <w:rPr>
          <w:rStyle w:val="StyleUnderline"/>
          <w:rFonts w:asciiTheme="minorHAnsi" w:hAnsiTheme="minorHAnsi" w:cstheme="minorHAnsi"/>
          <w:highlight w:val="green"/>
        </w:rPr>
        <w:t>p</w:t>
      </w:r>
      <w:r w:rsidRPr="0056695D">
        <w:rPr>
          <w:rStyle w:val="StyleUnderline"/>
          <w:rFonts w:asciiTheme="minorHAnsi" w:hAnsiTheme="minorHAnsi" w:cstheme="minorHAnsi"/>
        </w:rPr>
        <w:t>ose an unprecedented and uncertain future threat.</w:t>
      </w:r>
      <w:r w:rsidRPr="0056695D">
        <w:rPr>
          <w:rFonts w:asciiTheme="minorHAnsi" w:hAnsiTheme="minorHAnsi" w:cstheme="minorHAnsi"/>
        </w:rPr>
        <w:t xml:space="preserve"> Consequently, it is hard to develop a satisfactory governance regime for them: there are few existing governance </w:t>
      </w:r>
      <w:proofErr w:type="gramStart"/>
      <w:r w:rsidRPr="0056695D">
        <w:rPr>
          <w:rFonts w:asciiTheme="minorHAnsi" w:hAnsiTheme="minorHAnsi" w:cstheme="minorHAnsi"/>
        </w:rPr>
        <w:t>instruments which</w:t>
      </w:r>
      <w:proofErr w:type="gramEnd"/>
      <w:r w:rsidRPr="0056695D">
        <w:rPr>
          <w:rFonts w:asciiTheme="minorHAnsi" w:hAnsiTheme="minorHAnsi" w:cstheme="minorHAnsi"/>
        </w:rPr>
        <w:t xml:space="preserve"> can be applied to these risks, and it is unclear what shape new instruments should take. In this way, our position with regard to these emerging risks is comparable to the one we faced when nuclear weapons first became available. </w:t>
      </w:r>
      <w:r w:rsidRPr="0056695D">
        <w:rPr>
          <w:rStyle w:val="StyleUnderline"/>
          <w:rFonts w:asciiTheme="minorHAnsi" w:hAnsiTheme="minorHAnsi" w:cstheme="minorHAnsi"/>
          <w:highlight w:val="green"/>
        </w:rPr>
        <w:t>Cognitive biases also lead people to underestimate</w:t>
      </w:r>
      <w:r w:rsidRPr="0056695D">
        <w:rPr>
          <w:rStyle w:val="StyleUnderline"/>
          <w:rFonts w:asciiTheme="minorHAnsi" w:hAnsiTheme="minorHAnsi" w:cstheme="minorHAnsi"/>
        </w:rPr>
        <w:t xml:space="preserve"> existential </w:t>
      </w:r>
      <w:r w:rsidRPr="0056695D">
        <w:rPr>
          <w:rStyle w:val="StyleUnderline"/>
          <w:rFonts w:asciiTheme="minorHAnsi" w:hAnsiTheme="minorHAnsi" w:cstheme="minorHAnsi"/>
          <w:highlight w:val="green"/>
        </w:rPr>
        <w:t>risks</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highlight w:val="green"/>
        </w:rPr>
        <w:t>Since there have not been any catastrophes of this magnitude, these risks are not salient to politicians and the public</w:t>
      </w:r>
      <w:r w:rsidRPr="0056695D">
        <w:rPr>
          <w:rStyle w:val="StyleUnderline"/>
          <w:rFonts w:asciiTheme="minorHAnsi" w:hAnsiTheme="minorHAnsi" w:cstheme="minorHAnsi"/>
        </w:rPr>
        <w:t>.</w:t>
      </w:r>
      <w:r w:rsidRPr="0056695D">
        <w:rPr>
          <w:rFonts w:asciiTheme="minorHAnsi" w:hAnsiTheme="minorHAnsi" w:cstheme="minorHAnsi"/>
        </w:rPr>
        <w:t xml:space="preserve">72 This is an example of the misapplication of the availability heuristic, a mental shortcut which assumes that something is important only if it can be readily recalled. </w:t>
      </w:r>
      <w:r w:rsidRPr="0056695D">
        <w:rPr>
          <w:rStyle w:val="StyleUnderline"/>
          <w:rFonts w:asciiTheme="minorHAnsi" w:hAnsiTheme="minorHAnsi" w:cstheme="minorHAnsi"/>
          <w:highlight w:val="green"/>
        </w:rPr>
        <w:t>Another cognitive bias</w:t>
      </w:r>
      <w:r w:rsidRPr="0056695D">
        <w:rPr>
          <w:rStyle w:val="StyleUnderline"/>
          <w:rFonts w:asciiTheme="minorHAnsi" w:hAnsiTheme="minorHAnsi" w:cstheme="minorHAnsi"/>
        </w:rPr>
        <w:t xml:space="preserve"> affecting perceptions of existential risk </w:t>
      </w:r>
      <w:r w:rsidRPr="0056695D">
        <w:rPr>
          <w:rStyle w:val="StyleUnderline"/>
          <w:rFonts w:asciiTheme="minorHAnsi" w:hAnsiTheme="minorHAnsi" w:cstheme="minorHAnsi"/>
          <w:highlight w:val="green"/>
        </w:rPr>
        <w:t>is scope neglect</w:t>
      </w:r>
      <w:r w:rsidRPr="0056695D">
        <w:rPr>
          <w:rStyle w:val="StyleUnderline"/>
          <w:rFonts w:asciiTheme="minorHAnsi" w:hAnsiTheme="minorHAnsi" w:cstheme="minorHAnsi"/>
        </w:rPr>
        <w:t>.</w:t>
      </w:r>
      <w:r w:rsidRPr="0056695D">
        <w:rPr>
          <w:rFonts w:asciiTheme="minorHAnsi" w:hAnsiTheme="minorHAnsi" w:cstheme="minorHAnsi"/>
        </w:rPr>
        <w:t xml:space="preserve"> In a seminal 1992 study, three groups </w:t>
      </w:r>
      <w:proofErr w:type="gramStart"/>
      <w:r w:rsidRPr="0056695D">
        <w:rPr>
          <w:rFonts w:asciiTheme="minorHAnsi" w:hAnsiTheme="minorHAnsi" w:cstheme="minorHAnsi"/>
        </w:rPr>
        <w:t>were asked</w:t>
      </w:r>
      <w:proofErr w:type="gramEnd"/>
      <w:r w:rsidRPr="0056695D">
        <w:rPr>
          <w:rFonts w:asciiTheme="minorHAnsi" w:hAnsiTheme="minorHAnsi" w:cstheme="minorHAnsi"/>
        </w:rPr>
        <w:t xml:space="preserve"> how much they would be willing to pay to save 2,000, 20,000 or 200,000 birds from drowning in uncovered oil ponds. The groups answered $80, $78, and $88, respectively.73 In this </w:t>
      </w:r>
      <w:proofErr w:type="gramStart"/>
      <w:r w:rsidRPr="0056695D">
        <w:rPr>
          <w:rFonts w:asciiTheme="minorHAnsi" w:hAnsiTheme="minorHAnsi" w:cstheme="minorHAnsi"/>
        </w:rPr>
        <w:t>case,</w:t>
      </w:r>
      <w:proofErr w:type="gramEnd"/>
      <w:r w:rsidRPr="0056695D">
        <w:rPr>
          <w:rFonts w:asciiTheme="minorHAnsi" w:hAnsiTheme="minorHAnsi" w:cstheme="minorHAnsi"/>
        </w:rPr>
        <w:t xml:space="preserve"> the size of the benefits had little effect on the scale of the preferred response. </w:t>
      </w:r>
      <w:r w:rsidRPr="0056695D">
        <w:rPr>
          <w:rStyle w:val="StyleUnderline"/>
          <w:rFonts w:asciiTheme="minorHAnsi" w:hAnsiTheme="minorHAnsi" w:cstheme="minorHAnsi"/>
          <w:highlight w:val="green"/>
        </w:rPr>
        <w:t xml:space="preserve">People </w:t>
      </w:r>
      <w:proofErr w:type="gramStart"/>
      <w:r w:rsidRPr="0056695D">
        <w:rPr>
          <w:rStyle w:val="StyleUnderline"/>
          <w:rFonts w:asciiTheme="minorHAnsi" w:hAnsiTheme="minorHAnsi" w:cstheme="minorHAnsi"/>
          <w:highlight w:val="green"/>
        </w:rPr>
        <w:t>become numbed</w:t>
      </w:r>
      <w:proofErr w:type="gramEnd"/>
      <w:r w:rsidRPr="0056695D">
        <w:rPr>
          <w:rStyle w:val="StyleUnderline"/>
          <w:rFonts w:asciiTheme="minorHAnsi" w:hAnsiTheme="minorHAnsi" w:cstheme="minorHAnsi"/>
          <w:highlight w:val="green"/>
        </w:rPr>
        <w:t xml:space="preserve"> to </w:t>
      </w:r>
      <w:r w:rsidRPr="0056695D">
        <w:rPr>
          <w:rStyle w:val="StyleUnderline"/>
          <w:rFonts w:asciiTheme="minorHAnsi" w:hAnsiTheme="minorHAnsi" w:cstheme="minorHAnsi"/>
        </w:rPr>
        <w:t xml:space="preserve">the effect of </w:t>
      </w:r>
      <w:r w:rsidRPr="0056695D">
        <w:rPr>
          <w:rStyle w:val="StyleUnderline"/>
          <w:rFonts w:asciiTheme="minorHAnsi" w:hAnsiTheme="minorHAnsi" w:cstheme="minorHAnsi"/>
          <w:highlight w:val="green"/>
        </w:rPr>
        <w:t>saving lives when the numbers get too large</w:t>
      </w:r>
      <w:r w:rsidRPr="0056695D">
        <w:rPr>
          <w:rStyle w:val="StyleUnderline"/>
          <w:rFonts w:asciiTheme="minorHAnsi" w:hAnsiTheme="minorHAnsi" w:cstheme="minorHAnsi"/>
        </w:rPr>
        <w:t>.</w:t>
      </w:r>
      <w:r w:rsidRPr="0056695D">
        <w:rPr>
          <w:rFonts w:asciiTheme="minorHAnsi" w:hAnsiTheme="minorHAnsi" w:cstheme="minorHAnsi"/>
        </w:rPr>
        <w:t xml:space="preserve"> </w:t>
      </w:r>
      <w:proofErr w:type="gramStart"/>
      <w:r w:rsidRPr="0056695D">
        <w:rPr>
          <w:rFonts w:asciiTheme="minorHAnsi" w:hAnsiTheme="minorHAnsi" w:cstheme="minorHAnsi"/>
        </w:rPr>
        <w:t>74</w:t>
      </w:r>
      <w:proofErr w:type="gramEnd"/>
      <w:r w:rsidRPr="0056695D">
        <w:rPr>
          <w:rFonts w:asciiTheme="minorHAnsi" w:hAnsiTheme="minorHAnsi" w:cstheme="minorHAnsi"/>
        </w:rPr>
        <w:t xml:space="preserve"> </w:t>
      </w:r>
      <w:r w:rsidRPr="0056695D">
        <w:rPr>
          <w:rStyle w:val="StyleUnderline"/>
          <w:rFonts w:asciiTheme="minorHAnsi" w:hAnsiTheme="minorHAnsi" w:cstheme="minorHAnsi"/>
        </w:rPr>
        <w:t xml:space="preserve">Scope neglect is a </w:t>
      </w:r>
      <w:r w:rsidRPr="0056695D">
        <w:rPr>
          <w:rStyle w:val="StyleUnderline"/>
          <w:rFonts w:asciiTheme="minorHAnsi" w:hAnsiTheme="minorHAnsi" w:cstheme="minorHAnsi"/>
          <w:highlight w:val="green"/>
        </w:rPr>
        <w:t>particularly acute</w:t>
      </w:r>
      <w:r w:rsidRPr="0056695D">
        <w:rPr>
          <w:rStyle w:val="StyleUnderline"/>
          <w:rFonts w:asciiTheme="minorHAnsi" w:hAnsiTheme="minorHAnsi" w:cstheme="minorHAnsi"/>
        </w:rPr>
        <w:t xml:space="preserve"> problem </w:t>
      </w:r>
      <w:r w:rsidRPr="0056695D">
        <w:rPr>
          <w:rStyle w:val="StyleUnderline"/>
          <w:rFonts w:asciiTheme="minorHAnsi" w:hAnsiTheme="minorHAnsi" w:cstheme="minorHAnsi"/>
          <w:highlight w:val="green"/>
        </w:rPr>
        <w:t>for existential risk</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because</w:t>
      </w:r>
      <w:r w:rsidRPr="0056695D">
        <w:rPr>
          <w:rStyle w:val="StyleUnderline"/>
          <w:rFonts w:asciiTheme="minorHAnsi" w:hAnsiTheme="minorHAnsi" w:cstheme="minorHAnsi"/>
        </w:rPr>
        <w:t xml:space="preserve"> the </w:t>
      </w:r>
      <w:r w:rsidRPr="0056695D">
        <w:rPr>
          <w:rStyle w:val="StyleUnderline"/>
          <w:rFonts w:asciiTheme="minorHAnsi" w:hAnsiTheme="minorHAnsi" w:cstheme="minorHAnsi"/>
          <w:highlight w:val="green"/>
        </w:rPr>
        <w:t>numbers</w:t>
      </w:r>
      <w:r w:rsidRPr="0056695D">
        <w:rPr>
          <w:rStyle w:val="StyleUnderline"/>
          <w:rFonts w:asciiTheme="minorHAnsi" w:hAnsiTheme="minorHAnsi" w:cstheme="minorHAnsi"/>
        </w:rPr>
        <w:t xml:space="preserve"> at stake </w:t>
      </w:r>
      <w:r w:rsidRPr="0056695D">
        <w:rPr>
          <w:rStyle w:val="StyleUnderline"/>
          <w:rFonts w:asciiTheme="minorHAnsi" w:hAnsiTheme="minorHAnsi" w:cstheme="minorHAnsi"/>
          <w:highlight w:val="green"/>
        </w:rPr>
        <w:t xml:space="preserve">are </w:t>
      </w:r>
      <w:r w:rsidRPr="0056695D">
        <w:rPr>
          <w:rStyle w:val="StyleUnderline"/>
          <w:rFonts w:asciiTheme="minorHAnsi" w:hAnsiTheme="minorHAnsi" w:cstheme="minorHAnsi"/>
        </w:rPr>
        <w:t xml:space="preserve">so </w:t>
      </w:r>
      <w:r w:rsidRPr="0056695D">
        <w:rPr>
          <w:rStyle w:val="StyleUnderline"/>
          <w:rFonts w:asciiTheme="minorHAnsi" w:hAnsiTheme="minorHAnsi" w:cstheme="minorHAnsi"/>
          <w:highlight w:val="green"/>
        </w:rPr>
        <w:t>large</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Due to scope neglect, decision-makers are prone to treat existential risks in a similar way to </w:t>
      </w:r>
      <w:proofErr w:type="gramStart"/>
      <w:r w:rsidRPr="0056695D">
        <w:rPr>
          <w:rStyle w:val="StyleUnderline"/>
          <w:rFonts w:asciiTheme="minorHAnsi" w:hAnsiTheme="minorHAnsi" w:cstheme="minorHAnsi"/>
        </w:rPr>
        <w:t>problems which</w:t>
      </w:r>
      <w:proofErr w:type="gramEnd"/>
      <w:r w:rsidRPr="0056695D">
        <w:rPr>
          <w:rStyle w:val="StyleUnderline"/>
          <w:rFonts w:asciiTheme="minorHAnsi" w:hAnsiTheme="minorHAnsi" w:cstheme="minorHAnsi"/>
        </w:rPr>
        <w:t xml:space="preserve"> are less severe by many orders of magnitude.</w:t>
      </w:r>
      <w:r w:rsidRPr="0056695D">
        <w:rPr>
          <w:rFonts w:asciiTheme="minorHAnsi" w:hAnsiTheme="minorHAnsi" w:cstheme="minorHAnsi"/>
        </w:rPr>
        <w:t xml:space="preserve"> </w:t>
      </w:r>
      <w:proofErr w:type="gramStart"/>
      <w:r w:rsidRPr="0056695D">
        <w:rPr>
          <w:rFonts w:asciiTheme="minorHAnsi" w:hAnsiTheme="minorHAnsi" w:cstheme="minorHAnsi"/>
        </w:rPr>
        <w:t>A wide range of other cognitive biases are</w:t>
      </w:r>
      <w:proofErr w:type="gramEnd"/>
      <w:r w:rsidRPr="0056695D">
        <w:rPr>
          <w:rFonts w:asciiTheme="minorHAnsi" w:hAnsiTheme="minorHAnsi" w:cstheme="minorHAnsi"/>
        </w:rPr>
        <w:t xml:space="preserve"> likely to affect the evaluation of existential risks.75</w:t>
      </w:r>
    </w:p>
    <w:p w:rsidR="004D32E1" w:rsidRDefault="004D32E1" w:rsidP="004D32E1"/>
    <w:p w:rsidR="004D32E1" w:rsidRDefault="004D32E1" w:rsidP="004D32E1">
      <w:r>
        <w:t>LBL of their FW</w:t>
      </w:r>
    </w:p>
    <w:p w:rsidR="004D32E1" w:rsidRDefault="00FD7207" w:rsidP="004D32E1">
      <w:pPr>
        <w:pStyle w:val="ListParagraph"/>
        <w:numPr>
          <w:ilvl w:val="0"/>
          <w:numId w:val="18"/>
        </w:numPr>
      </w:pPr>
      <w:r>
        <w:t xml:space="preserve">The Kessler </w:t>
      </w:r>
      <w:proofErr w:type="spellStart"/>
      <w:r>
        <w:t>ev</w:t>
      </w:r>
      <w:proofErr w:type="spellEnd"/>
      <w:r>
        <w:t xml:space="preserve">: Don’t prioritize probability, it causes us to save 1 person with a 100 percent probability of dying rather than 50% probability of </w:t>
      </w:r>
      <w:proofErr w:type="spellStart"/>
      <w:r>
        <w:t>smth</w:t>
      </w:r>
      <w:proofErr w:type="spellEnd"/>
      <w:r>
        <w:t xml:space="preserve"> like extinction happening </w:t>
      </w:r>
    </w:p>
    <w:p w:rsidR="00FD7207" w:rsidRDefault="00FD7207" w:rsidP="004D32E1">
      <w:pPr>
        <w:pStyle w:val="ListParagraph"/>
        <w:numPr>
          <w:ilvl w:val="0"/>
          <w:numId w:val="18"/>
        </w:numPr>
      </w:pPr>
      <w:proofErr w:type="gramStart"/>
      <w:r>
        <w:t>We’ve</w:t>
      </w:r>
      <w:proofErr w:type="gramEnd"/>
      <w:r>
        <w:t xml:space="preserve"> also link turned the psychological bias arguments, people are psychologically biased against extinction level impacts </w:t>
      </w:r>
      <w:proofErr w:type="spellStart"/>
      <w:r>
        <w:t>bc</w:t>
      </w:r>
      <w:proofErr w:type="spellEnd"/>
      <w:r>
        <w:t xml:space="preserve"> they have never happened whereas structural violence has, so people disregard </w:t>
      </w:r>
      <w:proofErr w:type="spellStart"/>
      <w:r>
        <w:t>ext</w:t>
      </w:r>
      <w:proofErr w:type="spellEnd"/>
      <w:r>
        <w:t xml:space="preserve"> claims even if they are real. </w:t>
      </w:r>
    </w:p>
    <w:p w:rsidR="00FD7207" w:rsidRDefault="00FD7207" w:rsidP="004D32E1">
      <w:pPr>
        <w:pStyle w:val="ListParagraph"/>
        <w:numPr>
          <w:ilvl w:val="0"/>
          <w:numId w:val="18"/>
        </w:numPr>
      </w:pPr>
      <w:r>
        <w:t xml:space="preserve">The </w:t>
      </w:r>
      <w:proofErr w:type="spellStart"/>
      <w:r>
        <w:t>Memmi</w:t>
      </w:r>
      <w:proofErr w:type="spellEnd"/>
      <w:r>
        <w:t xml:space="preserve"> </w:t>
      </w:r>
      <w:proofErr w:type="spellStart"/>
      <w:r>
        <w:t>ev</w:t>
      </w:r>
      <w:proofErr w:type="spellEnd"/>
      <w:r>
        <w:t xml:space="preserve"> is just why racism is bad, not that it can explain all violence, which means </w:t>
      </w:r>
      <w:proofErr w:type="spellStart"/>
      <w:r>
        <w:t>ext</w:t>
      </w:r>
      <w:proofErr w:type="spellEnd"/>
      <w:r>
        <w:t xml:space="preserve"> should ow because it kills everyone even minorities and its irreversible, so then reform for minorities can never happen</w:t>
      </w:r>
    </w:p>
    <w:p w:rsidR="00FD7207" w:rsidRDefault="00156B07" w:rsidP="004D32E1">
      <w:pPr>
        <w:pStyle w:val="ListParagraph"/>
        <w:numPr>
          <w:ilvl w:val="0"/>
          <w:numId w:val="18"/>
        </w:numPr>
      </w:pPr>
      <w:r>
        <w:t xml:space="preserve">The Matheson </w:t>
      </w:r>
      <w:proofErr w:type="spellStart"/>
      <w:r>
        <w:t>ev</w:t>
      </w:r>
      <w:proofErr w:type="spellEnd"/>
      <w:r>
        <w:t xml:space="preserve"> is just some experts sucking at predicting things, that’s different from a debate where we have to debate out if the scenarios will happen, which means if I win the internal links to the </w:t>
      </w:r>
      <w:proofErr w:type="spellStart"/>
      <w:r>
        <w:t>da’s</w:t>
      </w:r>
      <w:proofErr w:type="spellEnd"/>
      <w:r>
        <w:t xml:space="preserve"> it means that the impact is predictable </w:t>
      </w:r>
    </w:p>
    <w:p w:rsidR="00156B07" w:rsidRDefault="00156B07" w:rsidP="004D32E1">
      <w:pPr>
        <w:pStyle w:val="ListParagraph"/>
        <w:numPr>
          <w:ilvl w:val="0"/>
          <w:numId w:val="18"/>
        </w:numPr>
      </w:pPr>
      <w:r>
        <w:t xml:space="preserve">The Matheson </w:t>
      </w:r>
      <w:proofErr w:type="spellStart"/>
      <w:proofErr w:type="gramStart"/>
      <w:r>
        <w:t>ev</w:t>
      </w:r>
      <w:proofErr w:type="spellEnd"/>
      <w:proofErr w:type="gramEnd"/>
      <w:r>
        <w:t xml:space="preserve"> is experts shooting into the dark about the probability of random things happening, not specific to our scenario which we are able to predict. </w:t>
      </w:r>
    </w:p>
    <w:p w:rsidR="00156B07" w:rsidRPr="00B55AD5" w:rsidRDefault="00156B07" w:rsidP="004D32E1">
      <w:pPr>
        <w:pStyle w:val="ListParagraph"/>
        <w:numPr>
          <w:ilvl w:val="0"/>
          <w:numId w:val="18"/>
        </w:numPr>
      </w:pPr>
      <w:r>
        <w:t xml:space="preserve">The Sells </w:t>
      </w:r>
      <w:proofErr w:type="spellStart"/>
      <w:proofErr w:type="gramStart"/>
      <w:r>
        <w:t>ev</w:t>
      </w:r>
      <w:proofErr w:type="spellEnd"/>
      <w:proofErr w:type="gramEnd"/>
      <w:r>
        <w:t xml:space="preserve"> on the solvency section is about capitalism being bad, it’s not a </w:t>
      </w:r>
      <w:proofErr w:type="spellStart"/>
      <w:r>
        <w:t>fw</w:t>
      </w:r>
      <w:proofErr w:type="spellEnd"/>
      <w:r>
        <w:t xml:space="preserve"> </w:t>
      </w:r>
      <w:proofErr w:type="spellStart"/>
      <w:r>
        <w:t>arg</w:t>
      </w:r>
      <w:proofErr w:type="spellEnd"/>
      <w:r>
        <w:t xml:space="preserve"> as to why their impact come first. Which means that extinction </w:t>
      </w:r>
      <w:proofErr w:type="spellStart"/>
      <w:r>
        <w:t>ow’s</w:t>
      </w:r>
      <w:proofErr w:type="spellEnd"/>
      <w:r>
        <w:t xml:space="preserve"> should also apply here. </w:t>
      </w:r>
    </w:p>
    <w:p w:rsidR="004D32E1" w:rsidRDefault="004D32E1" w:rsidP="004D32E1">
      <w:pPr>
        <w:pStyle w:val="Heading3"/>
      </w:pPr>
      <w:r>
        <w:t>2</w:t>
      </w:r>
    </w:p>
    <w:p w:rsidR="004D32E1" w:rsidRDefault="004D32E1" w:rsidP="004D32E1">
      <w:pPr>
        <w:pStyle w:val="Heading4"/>
      </w:pPr>
      <w:r>
        <w:t xml:space="preserve">CP: Member nations of the World Trade Organization should enter into a prior and binding consultation with the World Health Organization over reducing patent protections for medicines. Member nations will support the proposal and adopt the results of consultation. </w:t>
      </w:r>
    </w:p>
    <w:p w:rsidR="004D32E1" w:rsidRPr="00AE32FC" w:rsidRDefault="004D32E1" w:rsidP="004D32E1"/>
    <w:p w:rsidR="004D32E1" w:rsidRDefault="004D32E1" w:rsidP="004D32E1">
      <w:pPr>
        <w:pStyle w:val="Heading4"/>
      </w:pPr>
      <w:r>
        <w:t>WHO says yes – it supports increasing the availability of generics and limiting TRIPS</w:t>
      </w:r>
    </w:p>
    <w:p w:rsidR="004D32E1" w:rsidRPr="007F404A" w:rsidRDefault="004D32E1" w:rsidP="004D32E1">
      <w:pPr>
        <w:rPr>
          <w:rStyle w:val="Style13ptBold"/>
          <w:b w:val="0"/>
          <w:bCs w:val="0"/>
        </w:rPr>
      </w:pPr>
      <w:proofErr w:type="spellStart"/>
      <w:proofErr w:type="gramStart"/>
      <w:r>
        <w:rPr>
          <w:rStyle w:val="Style13ptBold"/>
        </w:rPr>
        <w:t>Hoen</w:t>
      </w:r>
      <w:proofErr w:type="spellEnd"/>
      <w:r>
        <w:rPr>
          <w:rStyle w:val="Style13ptBold"/>
        </w:rPr>
        <w:t xml:space="preserve"> 03 </w:t>
      </w:r>
      <w:r w:rsidRPr="007F404A">
        <w:rPr>
          <w:rStyle w:val="Style13ptBold"/>
          <w:b w:val="0"/>
          <w:bCs w:val="0"/>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val="0"/>
          <w:sz w:val="16"/>
          <w:szCs w:val="16"/>
        </w:rPr>
        <w:t>) “</w:t>
      </w:r>
      <w:r w:rsidRPr="007F404A">
        <w:rPr>
          <w:bCs/>
          <w:szCs w:val="16"/>
        </w:rPr>
        <w:t>TRIPS, Pharmaceutical Patents and Access to Essential Medicines: Seattle, Doha and Beyond,” Chicago Journal of International Law, 2003] JL</w:t>
      </w:r>
      <w:proofErr w:type="gramEnd"/>
    </w:p>
    <w:p w:rsidR="004D32E1" w:rsidRPr="007F404A" w:rsidRDefault="004D32E1" w:rsidP="004D32E1">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rsidR="004D32E1" w:rsidRPr="007F404A" w:rsidRDefault="004D32E1" w:rsidP="004D32E1">
      <w:pPr>
        <w:rPr>
          <w:rStyle w:val="StyleUnderline"/>
        </w:rPr>
      </w:pPr>
      <w:r w:rsidRPr="007F404A">
        <w:rPr>
          <w:sz w:val="12"/>
        </w:rPr>
        <w:t xml:space="preserve">– </w:t>
      </w:r>
      <w:proofErr w:type="gramStart"/>
      <w:r w:rsidRPr="007F404A">
        <w:rPr>
          <w:rStyle w:val="StyleUnderline"/>
          <w:highlight w:val="green"/>
        </w:rPr>
        <w:t>the</w:t>
      </w:r>
      <w:proofErr w:type="gramEnd"/>
      <w:r w:rsidRPr="007F404A">
        <w:rPr>
          <w:rStyle w:val="StyleUnderline"/>
          <w:highlight w:val="green"/>
        </w:rPr>
        <w:t xml:space="preserv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rsidR="004D32E1" w:rsidRDefault="004D32E1" w:rsidP="004D32E1">
      <w:pPr>
        <w:rPr>
          <w:rStyle w:val="Emphasis"/>
        </w:rPr>
      </w:pPr>
      <w:r w:rsidRPr="007F404A">
        <w:rPr>
          <w:sz w:val="12"/>
        </w:rPr>
        <w:t xml:space="preserve">– </w:t>
      </w:r>
      <w:proofErr w:type="gramStart"/>
      <w:r w:rsidRPr="007F404A">
        <w:rPr>
          <w:rStyle w:val="StyleUnderline"/>
          <w:highlight w:val="green"/>
        </w:rPr>
        <w:t>and</w:t>
      </w:r>
      <w:proofErr w:type="gramEnd"/>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rsidR="004D32E1" w:rsidRDefault="004D32E1" w:rsidP="004D32E1">
      <w:pPr>
        <w:rPr>
          <w:rStyle w:val="Emphasis"/>
        </w:rPr>
      </w:pPr>
    </w:p>
    <w:p w:rsidR="004D32E1" w:rsidRDefault="004D32E1" w:rsidP="004D32E1">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rsidR="004D32E1" w:rsidRPr="009F03D9" w:rsidRDefault="004D32E1" w:rsidP="004D32E1">
      <w:pPr>
        <w:rPr>
          <w:rStyle w:val="Style13ptBold"/>
          <w:b w:val="0"/>
          <w:bCs w:val="0"/>
        </w:rPr>
      </w:pPr>
      <w:proofErr w:type="spellStart"/>
      <w:proofErr w:type="gramStart"/>
      <w:r>
        <w:rPr>
          <w:rStyle w:val="Style13ptBold"/>
        </w:rPr>
        <w:t>Gostin</w:t>
      </w:r>
      <w:proofErr w:type="spellEnd"/>
      <w:r>
        <w:rPr>
          <w:rStyle w:val="Style13ptBold"/>
        </w:rPr>
        <w:t xml:space="preserve"> et al 15 </w:t>
      </w:r>
      <w:r w:rsidRPr="009F03D9">
        <w:rPr>
          <w:rStyle w:val="Style13ptBold"/>
          <w:b w:val="0"/>
          <w:bCs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val="0"/>
          <w:sz w:val="16"/>
          <w:szCs w:val="16"/>
        </w:rPr>
        <w:t>) “</w:t>
      </w:r>
      <w:r w:rsidRPr="009F03D9">
        <w:rPr>
          <w:bCs/>
          <w:szCs w:val="16"/>
        </w:rPr>
        <w:t>The Normative Authority of the World Health Organization,” Georgetown University Law Center, 5/2/2015] JL</w:t>
      </w:r>
      <w:proofErr w:type="gramEnd"/>
    </w:p>
    <w:p w:rsidR="004D32E1" w:rsidRPr="009F03D9" w:rsidRDefault="004D32E1" w:rsidP="004D32E1">
      <w:pPr>
        <w:rPr>
          <w:sz w:val="12"/>
        </w:rPr>
      </w:pPr>
      <w:r w:rsidRPr="009F03D9">
        <w:rPr>
          <w:rStyle w:val="StyleUnderline"/>
          <w:highlight w:val="green"/>
        </w:rPr>
        <w:t xml:space="preserve">Members want the WHO to </w:t>
      </w:r>
      <w:r w:rsidRPr="009F03D9">
        <w:rPr>
          <w:rStyle w:val="Emphasis"/>
          <w:highlight w:val="green"/>
        </w:rPr>
        <w:t>exert leadership</w:t>
      </w:r>
      <w:r w:rsidRPr="00FC153D">
        <w:rPr>
          <w:rStyle w:val="Emphasis"/>
        </w:rPr>
        <w:t>, harmonize disparate activities, and set priorities</w:t>
      </w:r>
      <w:r w:rsidRPr="00FC153D">
        <w:rPr>
          <w:sz w:val="12"/>
        </w:rPr>
        <w:t>. Yet</w:t>
      </w:r>
      <w:r w:rsidRPr="009F03D9">
        <w:rPr>
          <w:sz w:val="12"/>
        </w:rPr>
        <w:t xml:space="preserve"> they resist intrusions into their sovereignty, and want to exert control. In other words, ‘everyone desires coordination, but no one wants to be coordinated.’ States often ardently defend their geostrategic interests. As the Indonesian virus-</w:t>
      </w:r>
      <w:r w:rsidRPr="00FC153D">
        <w:rPr>
          <w:sz w:val="12"/>
        </w:rPr>
        <w:t xml:space="preserve">sharing episode illustrates, </w:t>
      </w:r>
      <w:r w:rsidRPr="00FC153D">
        <w:rPr>
          <w:rStyle w:val="StyleUnderline"/>
        </w:rPr>
        <w:t xml:space="preserve">the WHO </w:t>
      </w:r>
      <w:proofErr w:type="gramStart"/>
      <w:r w:rsidRPr="00FC153D">
        <w:rPr>
          <w:rStyle w:val="StyleUnderline"/>
        </w:rPr>
        <w:t>is pulled</w:t>
      </w:r>
      <w:proofErr w:type="gramEnd"/>
      <w:r w:rsidRPr="00FC153D">
        <w:rPr>
          <w:rStyle w:val="StyleUnderline"/>
        </w:rPr>
        <w:t xml:space="preserve"> between power blocs</w:t>
      </w:r>
      <w:r w:rsidRPr="00FC153D">
        <w:rPr>
          <w:sz w:val="12"/>
        </w:rPr>
        <w:t>, with North</w:t>
      </w:r>
      <w:r w:rsidRPr="009F03D9">
        <w:rPr>
          <w:sz w:val="12"/>
        </w:rPr>
        <w:t xml:space="preserve">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rsidR="004D32E1" w:rsidRPr="009F03D9" w:rsidRDefault="004D32E1" w:rsidP="004D32E1">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w:t>
      </w:r>
      <w:proofErr w:type="gramStart"/>
      <w:r w:rsidRPr="009F03D9">
        <w:rPr>
          <w:sz w:val="12"/>
        </w:rPr>
        <w:t>This</w:t>
      </w:r>
      <w:proofErr w:type="gramEnd"/>
      <w:r w:rsidRPr="009F03D9">
        <w:rPr>
          <w:sz w:val="12"/>
        </w:rPr>
        <w:t xml:space="preserve">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rsidR="004D32E1" w:rsidRPr="009F03D9" w:rsidRDefault="004D32E1" w:rsidP="004D32E1">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w:t>
      </w:r>
      <w:proofErr w:type="gramStart"/>
      <w:r w:rsidRPr="009F03D9">
        <w:rPr>
          <w:rStyle w:val="StyleUnderline"/>
        </w:rPr>
        <w:t>But</w:t>
      </w:r>
      <w:proofErr w:type="gramEnd"/>
      <w:r w:rsidRPr="009F03D9">
        <w:rPr>
          <w:rStyle w:val="StyleUnderline"/>
        </w:rPr>
        <w:t xml:space="preserve">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rsidR="004D32E1" w:rsidRDefault="004D32E1" w:rsidP="004D32E1"/>
    <w:p w:rsidR="004D32E1" w:rsidRDefault="004D32E1" w:rsidP="004D32E1"/>
    <w:p w:rsidR="004D32E1" w:rsidRDefault="004D32E1" w:rsidP="004D32E1">
      <w:pPr>
        <w:pStyle w:val="Heading4"/>
      </w:pPr>
      <w:r>
        <w:t>WHO is critical to disease prevention – it is the only international institution that can disperse information, standardize global public health, and facilitate public-private cooperation</w:t>
      </w:r>
    </w:p>
    <w:p w:rsidR="004D32E1" w:rsidRPr="005472CA" w:rsidRDefault="004D32E1" w:rsidP="004D32E1">
      <w:pPr>
        <w:rPr>
          <w:rStyle w:val="Style13ptBold"/>
          <w:bCs w:val="0"/>
        </w:rPr>
      </w:pPr>
      <w:proofErr w:type="spellStart"/>
      <w:r>
        <w:rPr>
          <w:rStyle w:val="Style13ptBold"/>
        </w:rPr>
        <w:t>Murtugudde</w:t>
      </w:r>
      <w:proofErr w:type="spellEnd"/>
      <w:r>
        <w:rPr>
          <w:rStyle w:val="Style13ptBold"/>
        </w:rPr>
        <w:t xml:space="preserve"> 20 </w:t>
      </w:r>
      <w:r w:rsidRPr="00F20882">
        <w:rPr>
          <w:rStyle w:val="Style13ptBold"/>
          <w:b w:val="0"/>
          <w:bCs w:val="0"/>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rsidR="004D32E1" w:rsidRPr="005472CA" w:rsidRDefault="004D32E1" w:rsidP="004D32E1">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rsidR="004D32E1" w:rsidRPr="005472CA" w:rsidRDefault="004D32E1" w:rsidP="004D32E1">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rsidR="004D32E1" w:rsidRPr="005472CA" w:rsidRDefault="004D32E1" w:rsidP="004D32E1">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t>
      </w:r>
      <w:proofErr w:type="gramStart"/>
      <w:r w:rsidRPr="005472CA">
        <w:rPr>
          <w:rStyle w:val="StyleUnderline"/>
        </w:rPr>
        <w:t>WHO’s</w:t>
      </w:r>
      <w:proofErr w:type="gramEnd"/>
      <w:r w:rsidRPr="005472CA">
        <w:rPr>
          <w:rStyle w:val="StyleUnderline"/>
        </w:rPr>
        <w:t xml:space="preserve">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w:t>
      </w:r>
      <w:proofErr w:type="gramStart"/>
      <w:r w:rsidRPr="005472CA">
        <w:rPr>
          <w:rStyle w:val="StyleUnderline"/>
        </w:rPr>
        <w:t>track record</w:t>
      </w:r>
      <w:proofErr w:type="gramEnd"/>
      <w:r w:rsidRPr="005472CA">
        <w:rPr>
          <w:rStyle w:val="StyleUnderline"/>
        </w:rPr>
        <w:t xml:space="preserve">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rsidR="004D32E1" w:rsidRPr="005472CA" w:rsidRDefault="004D32E1" w:rsidP="004D32E1">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xml:space="preserve">. COVID-19 has highlighted how political calculations can hamper </w:t>
      </w:r>
      <w:proofErr w:type="gramStart"/>
      <w:r w:rsidRPr="005472CA">
        <w:rPr>
          <w:sz w:val="12"/>
        </w:rPr>
        <w:t>data-sharing</w:t>
      </w:r>
      <w:proofErr w:type="gramEnd"/>
      <w:r w:rsidRPr="005472CA">
        <w:rPr>
          <w:sz w:val="12"/>
        </w:rPr>
        <w:t xml:space="preserve"> and mitigation efforts within and across national borders, and WHO often simply becomes a convenient political scapegoat in such situations.</w:t>
      </w:r>
    </w:p>
    <w:p w:rsidR="004D32E1" w:rsidRPr="005472CA" w:rsidRDefault="004D32E1" w:rsidP="004D32E1">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and 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r w:rsidRPr="0083463D">
        <w:rPr>
          <w:rStyle w:val="Emphasis"/>
          <w:highlight w:val="green"/>
        </w:rPr>
        <w:t>IHR</w:t>
      </w:r>
      <w:r w:rsidRPr="0083463D">
        <w:rPr>
          <w:sz w:val="12"/>
        </w:rPr>
        <w:t>.</w:t>
      </w:r>
    </w:p>
    <w:p w:rsidR="004D32E1" w:rsidRDefault="004D32E1" w:rsidP="004D32E1">
      <w:pPr>
        <w:pStyle w:val="Heading3"/>
      </w:pPr>
      <w:r>
        <w:t>3</w:t>
      </w:r>
    </w:p>
    <w:p w:rsidR="004D32E1" w:rsidRPr="00FE51A3" w:rsidRDefault="004D32E1" w:rsidP="004D32E1">
      <w:pPr>
        <w:pStyle w:val="Heading4"/>
        <w:rPr>
          <w:rFonts w:asciiTheme="majorHAnsi" w:hAnsiTheme="majorHAnsi" w:cstheme="majorHAnsi"/>
        </w:rPr>
      </w:pPr>
      <w:r w:rsidRPr="00FE51A3">
        <w:rPr>
          <w:rFonts w:asciiTheme="majorHAnsi" w:hAnsiTheme="majorHAnsi" w:cstheme="majorHAnsi"/>
        </w:rPr>
        <w:t>Biotech industry strong now.</w:t>
      </w:r>
    </w:p>
    <w:p w:rsidR="004D32E1" w:rsidRPr="00FE51A3" w:rsidRDefault="004D32E1" w:rsidP="004D32E1">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w:t>
      </w:r>
      <w:proofErr w:type="spellStart"/>
      <w:r w:rsidRPr="00FE51A3">
        <w:rPr>
          <w:rFonts w:asciiTheme="majorHAnsi" w:hAnsiTheme="majorHAnsi" w:cstheme="majorHAnsi"/>
        </w:rPr>
        <w:t>Lydon</w:t>
      </w:r>
      <w:proofErr w:type="spellEnd"/>
      <w:r w:rsidRPr="00FE51A3">
        <w:rPr>
          <w:rFonts w:asciiTheme="majorHAnsi" w:hAnsiTheme="majorHAnsi" w:cstheme="majorHAnsi"/>
        </w:rPr>
        <w:t xml:space="preserve">,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hyperlink r:id="rId7" w:history="1">
        <w:r w:rsidRPr="00FE51A3">
          <w:rPr>
            <w:rStyle w:val="Hyperlink"/>
            <w:rFonts w:asciiTheme="majorHAnsi" w:hAnsiTheme="majorHAnsi" w:cstheme="majorHAnsi"/>
          </w:rPr>
          <w:t>https://www.mckinsey.com/industries/pharmaceuticals-and-medical-products/our-insights/whats-ahead-for-biotech-another-wave-or-low-tide</w:t>
        </w:r>
      </w:hyperlink>
      <w:r w:rsidRPr="00FE51A3">
        <w:rPr>
          <w:rFonts w:asciiTheme="majorHAnsi" w:hAnsiTheme="majorHAnsi" w:cstheme="majorHAnsi"/>
        </w:rPr>
        <w:t xml:space="preserve">] TDI  </w:t>
      </w:r>
    </w:p>
    <w:p w:rsidR="004D32E1" w:rsidRPr="00FE51A3" w:rsidRDefault="004D32E1" w:rsidP="004D32E1">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w:t>
      </w:r>
      <w:proofErr w:type="gramStart"/>
      <w:r w:rsidRPr="00FE51A3">
        <w:rPr>
          <w:rFonts w:asciiTheme="majorHAnsi" w:hAnsiTheme="majorHAnsi" w:cstheme="majorHAnsi"/>
        </w:rPr>
        <w:t>,4</w:t>
      </w:r>
      <w:proofErr w:type="gramEnd"/>
      <w:r w:rsidRPr="00FE51A3">
        <w:rPr>
          <w:rFonts w:asciiTheme="majorHAnsi" w:hAnsiTheme="majorHAnsi" w:cstheme="majorHAnsi"/>
        </w:rPr>
        <w:t xml:space="preserve">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rsidR="004D32E1" w:rsidRPr="00FE51A3" w:rsidRDefault="004D32E1" w:rsidP="004D32E1">
      <w:pPr>
        <w:rPr>
          <w:rFonts w:asciiTheme="majorHAnsi" w:hAnsiTheme="majorHAnsi" w:cstheme="majorHAnsi"/>
        </w:rPr>
      </w:pPr>
      <w:r w:rsidRPr="00FE51A3">
        <w:rPr>
          <w:rFonts w:asciiTheme="majorHAnsi" w:hAnsiTheme="majorHAnsi" w:cstheme="majorHAnsi"/>
        </w:rPr>
        <w:t xml:space="preserve">Belying this downbeat mood, </w:t>
      </w:r>
      <w:r w:rsidRPr="009B1C79">
        <w:rPr>
          <w:rStyle w:val="StyleUnderline"/>
          <w:rFonts w:asciiTheme="majorHAnsi" w:hAnsiTheme="majorHAnsi" w:cstheme="majorHAnsi"/>
          <w:highlight w:val="cyan"/>
        </w:rPr>
        <w:t>biotech</w:t>
      </w:r>
      <w:r w:rsidRPr="00FE51A3">
        <w:rPr>
          <w:rStyle w:val="StyleUnderline"/>
          <w:rFonts w:asciiTheme="majorHAnsi" w:hAnsiTheme="majorHAnsi" w:cstheme="majorHAnsi"/>
        </w:rPr>
        <w:t xml:space="preserve"> has in fact had one of its best years so far. By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venture capitalists had </w:t>
      </w:r>
      <w:r w:rsidRPr="009B1C79">
        <w:rPr>
          <w:rStyle w:val="StyleUnderline"/>
          <w:rFonts w:asciiTheme="majorHAnsi" w:hAnsiTheme="majorHAnsi" w:cstheme="majorHAnsi"/>
          <w:highlight w:val="cyan"/>
        </w:rPr>
        <w:t>invested some 60 percent mor</w:t>
      </w:r>
      <w:r w:rsidRPr="00FE51A3">
        <w:rPr>
          <w:rStyle w:val="StyleUnderline"/>
          <w:rFonts w:asciiTheme="majorHAnsi" w:hAnsiTheme="majorHAnsi" w:cstheme="majorHAnsi"/>
        </w:rPr>
        <w:t>e than</w:t>
      </w:r>
      <w:r w:rsidRPr="00FE51A3">
        <w:rPr>
          <w:rFonts w:asciiTheme="majorHAnsi" w:hAnsiTheme="majorHAnsi" w:cstheme="majorHAnsi"/>
        </w:rPr>
        <w:t xml:space="preserve"> they had in January </w:t>
      </w:r>
      <w:proofErr w:type="gramStart"/>
      <w:r w:rsidRPr="009B1C79">
        <w:rPr>
          <w:rStyle w:val="StyleUnderline"/>
          <w:rFonts w:asciiTheme="majorHAnsi" w:hAnsiTheme="majorHAnsi" w:cstheme="majorHAnsi"/>
          <w:highlight w:val="cyan"/>
        </w:rPr>
        <w:t>2020</w:t>
      </w:r>
      <w:r w:rsidRPr="00FE51A3">
        <w:rPr>
          <w:rFonts w:asciiTheme="majorHAnsi" w:hAnsiTheme="majorHAnsi" w:cstheme="majorHAnsi"/>
        </w:rPr>
        <w:t>,</w:t>
      </w:r>
      <w:proofErr w:type="gramEnd"/>
      <w:r w:rsidRPr="00FE51A3">
        <w:rPr>
          <w:rFonts w:asciiTheme="majorHAnsi" w:hAnsiTheme="majorHAnsi" w:cstheme="majorHAnsi"/>
        </w:rPr>
        <w:t xml:space="preserve"> with more than $3 billion invested worldwide in January 2021 alone.5 </w:t>
      </w:r>
      <w:r w:rsidRPr="009B1C79">
        <w:rPr>
          <w:rStyle w:val="StyleUnderline"/>
          <w:rFonts w:asciiTheme="majorHAnsi" w:hAnsiTheme="majorHAnsi" w:cstheme="majorHAnsi"/>
          <w:highlight w:val="cyan"/>
        </w:rPr>
        <w:t>IPO activity</w:t>
      </w:r>
      <w:r w:rsidRPr="00FE51A3">
        <w:rPr>
          <w:rStyle w:val="StyleUnderline"/>
          <w:rFonts w:asciiTheme="majorHAnsi" w:hAnsiTheme="majorHAnsi" w:cstheme="majorHAnsi"/>
        </w:rPr>
        <w:t xml:space="preserve"> </w:t>
      </w:r>
      <w:r w:rsidRPr="009B1C79">
        <w:rPr>
          <w:rStyle w:val="StyleUnderline"/>
          <w:rFonts w:asciiTheme="majorHAnsi" w:hAnsiTheme="majorHAnsi" w:cstheme="majorHAnsi"/>
          <w:highlight w:val="cyan"/>
        </w:rPr>
        <w:t>grew strongly: there were 19 more closures</w:t>
      </w:r>
      <w:r w:rsidRPr="00FE51A3">
        <w:rPr>
          <w:rStyle w:val="StyleUnderline"/>
          <w:rFonts w:asciiTheme="majorHAnsi" w:hAnsiTheme="majorHAnsi" w:cstheme="majorHAnsi"/>
        </w:rPr>
        <w:t xml:space="preserve">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FE51A3">
        <w:rPr>
          <w:rStyle w:val="StyleUnderline"/>
          <w:rFonts w:asciiTheme="majorHAnsi" w:hAnsiTheme="majorHAnsi" w:cstheme="majorHAnsi"/>
        </w:rPr>
        <w:t xml:space="preserve">the </w:t>
      </w:r>
      <w:r w:rsidRPr="009B1C79">
        <w:rPr>
          <w:rStyle w:val="StyleUnderline"/>
          <w:rFonts w:asciiTheme="majorHAnsi" w:hAnsiTheme="majorHAnsi" w:cstheme="majorHAnsi"/>
          <w:highlight w:val="cyan"/>
        </w:rPr>
        <w:t>average deal size reaching more than $500 million</w:t>
      </w:r>
      <w:r w:rsidRPr="00FE51A3">
        <w:rPr>
          <w:rStyle w:val="StyleUnderline"/>
          <w:rFonts w:asciiTheme="majorHAnsi" w:hAnsiTheme="majorHAnsi" w:cstheme="majorHAnsi"/>
        </w:rPr>
        <w:t>, up by more than 66 percent on the 2020 average</w:t>
      </w:r>
      <w:r w:rsidRPr="00FE51A3">
        <w:rPr>
          <w:rFonts w:asciiTheme="majorHAnsi" w:hAnsiTheme="majorHAnsi" w:cstheme="majorHAnsi"/>
        </w:rPr>
        <w:t xml:space="preserve"> (Exhibit 3).6</w:t>
      </w:r>
    </w:p>
    <w:p w:rsidR="004D32E1" w:rsidRPr="00FE51A3" w:rsidRDefault="004D32E1" w:rsidP="004D32E1">
      <w:pPr>
        <w:rPr>
          <w:rFonts w:asciiTheme="majorHAnsi" w:hAnsiTheme="majorHAnsi" w:cstheme="majorHAnsi"/>
        </w:rPr>
      </w:pPr>
      <w:r w:rsidRPr="00FE51A3">
        <w:rPr>
          <w:rFonts w:asciiTheme="majorHAnsi" w:hAnsiTheme="majorHAnsi" w:cstheme="majorHAnsi"/>
        </w:rPr>
        <w:t>What about SPACs?</w:t>
      </w:r>
    </w:p>
    <w:p w:rsidR="004D32E1" w:rsidRPr="00FE51A3" w:rsidRDefault="004D32E1" w:rsidP="004D32E1">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w:t>
      </w:r>
      <w:proofErr w:type="gramStart"/>
      <w:r w:rsidRPr="00FE51A3">
        <w:rPr>
          <w:rFonts w:asciiTheme="majorHAnsi" w:hAnsiTheme="majorHAnsi" w:cstheme="majorHAnsi"/>
        </w:rPr>
        <w:t>be seen</w:t>
      </w:r>
      <w:proofErr w:type="gramEnd"/>
      <w:r w:rsidRPr="00FE51A3">
        <w:rPr>
          <w:rFonts w:asciiTheme="majorHAnsi" w:hAnsiTheme="majorHAnsi" w:cstheme="majorHAnsi"/>
        </w:rPr>
        <w:t xml:space="preserve">,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rsidR="004D32E1" w:rsidRPr="00FE51A3" w:rsidRDefault="004D32E1" w:rsidP="004D32E1">
      <w:pPr>
        <w:rPr>
          <w:rFonts w:asciiTheme="majorHAnsi" w:hAnsiTheme="majorHAnsi" w:cstheme="majorHAnsi"/>
        </w:rPr>
      </w:pPr>
      <w:r w:rsidRPr="00FE51A3">
        <w:rPr>
          <w:rFonts w:asciiTheme="majorHAnsi" w:hAnsiTheme="majorHAnsi" w:cstheme="majorHAnsi"/>
        </w:rPr>
        <w:t>Fundamentals continue strong</w:t>
      </w:r>
    </w:p>
    <w:p w:rsidR="004D32E1" w:rsidRPr="00FE51A3" w:rsidRDefault="004D32E1" w:rsidP="004D32E1">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w:t>
      </w:r>
      <w:r w:rsidRPr="009B1C79">
        <w:rPr>
          <w:rStyle w:val="StyleUnderline"/>
          <w:rFonts w:asciiTheme="majorHAnsi" w:hAnsiTheme="majorHAnsi" w:cstheme="majorHAnsi"/>
          <w:highlight w:val="cyan"/>
        </w:rPr>
        <w:t>biotech sector had stayed so resilient</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FE51A3">
        <w:rPr>
          <w:rStyle w:val="StyleUnderline"/>
          <w:rFonts w:asciiTheme="majorHAnsi" w:hAnsiTheme="majorHAnsi" w:cstheme="majorHAnsi"/>
        </w:rPr>
        <w:t xml:space="preserve">further waves of innovation are on the horizon, driven by </w:t>
      </w:r>
      <w:r w:rsidRPr="009B1C79">
        <w:rPr>
          <w:rStyle w:val="StyleUnderline"/>
          <w:rFonts w:asciiTheme="majorHAnsi" w:hAnsiTheme="majorHAnsi" w:cstheme="majorHAnsi"/>
          <w:highlight w:val="cyan"/>
        </w:rPr>
        <w:t>the convergence of biological and technological advances.</w:t>
      </w:r>
    </w:p>
    <w:p w:rsidR="004D32E1" w:rsidRPr="00FE51A3" w:rsidRDefault="004D32E1" w:rsidP="004D32E1">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hyperlink r:id="rId8" w:history="1">
        <w:r w:rsidRPr="00FE51A3">
          <w:rPr>
            <w:rStyle w:val="Hyperlink"/>
            <w:rFonts w:asciiTheme="majorHAnsi" w:hAnsiTheme="majorHAnsi" w:cstheme="majorHAnsi"/>
          </w:rPr>
          <w:t>more than 250 vaccine candidates in their pipelines</w:t>
        </w:r>
      </w:hyperlink>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rsidR="004D32E1" w:rsidRPr="00FE51A3" w:rsidRDefault="004D32E1" w:rsidP="004D32E1">
      <w:pPr>
        <w:rPr>
          <w:rFonts w:asciiTheme="majorHAnsi" w:hAnsiTheme="majorHAnsi" w:cstheme="majorHAnsi"/>
        </w:rPr>
      </w:pPr>
      <w:r w:rsidRPr="00FE51A3">
        <w:rPr>
          <w:rStyle w:val="StyleUnderline"/>
          <w:rFonts w:asciiTheme="majorHAnsi" w:hAnsiTheme="majorHAnsi" w:cstheme="majorHAnsi"/>
        </w:rPr>
        <w:t>Biotech has also benefited from its innate financial resilience.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top-line revenues </w:t>
      </w:r>
      <w:proofErr w:type="gramStart"/>
      <w:r w:rsidRPr="00FE51A3">
        <w:rPr>
          <w:rStyle w:val="StyleUnderline"/>
          <w:rFonts w:asciiTheme="majorHAnsi" w:hAnsiTheme="majorHAnsi" w:cstheme="majorHAnsi"/>
        </w:rPr>
        <w:t>have been less affected</w:t>
      </w:r>
      <w:proofErr w:type="gramEnd"/>
      <w:r w:rsidRPr="00FE51A3">
        <w:rPr>
          <w:rStyle w:val="StyleUnderline"/>
          <w:rFonts w:asciiTheme="majorHAnsi" w:hAnsiTheme="majorHAnsi" w:cstheme="majorHAnsi"/>
        </w:rPr>
        <w:t xml:space="preserve"> by lockdowns</w:t>
      </w:r>
      <w:r w:rsidRPr="00FE51A3">
        <w:rPr>
          <w:rFonts w:asciiTheme="majorHAnsi" w:hAnsiTheme="majorHAnsi" w:cstheme="majorHAnsi"/>
        </w:rPr>
        <w:t xml:space="preserve"> than is the case in most other industries.</w:t>
      </w:r>
    </w:p>
    <w:p w:rsidR="004D32E1" w:rsidRPr="00FE51A3" w:rsidRDefault="004D32E1" w:rsidP="004D32E1">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t>
      </w:r>
      <w:r w:rsidRPr="009B1C79">
        <w:rPr>
          <w:rFonts w:asciiTheme="majorHAnsi" w:hAnsiTheme="majorHAnsi" w:cstheme="majorHAnsi"/>
          <w:highlight w:val="cyan"/>
        </w:rPr>
        <w:t xml:space="preserve">With </w:t>
      </w:r>
      <w:r w:rsidRPr="009B1C79">
        <w:rPr>
          <w:rStyle w:val="StyleUnderline"/>
          <w:rFonts w:asciiTheme="majorHAnsi" w:hAnsiTheme="majorHAnsi" w:cstheme="majorHAnsi"/>
          <w:highlight w:val="cyan"/>
        </w:rPr>
        <w:t xml:space="preserve">the </w:t>
      </w:r>
      <w:hyperlink r:id="rId9" w:history="1">
        <w:proofErr w:type="gramStart"/>
        <w:r w:rsidRPr="009B1C79">
          <w:rPr>
            <w:rStyle w:val="StyleUnderline"/>
            <w:rFonts w:asciiTheme="majorHAnsi" w:hAnsiTheme="majorHAnsi" w:cstheme="majorHAnsi"/>
            <w:highlight w:val="cyan"/>
          </w:rPr>
          <w:t>top dozen pharma</w:t>
        </w:r>
        <w:proofErr w:type="gramEnd"/>
        <w:r w:rsidRPr="009B1C79">
          <w:rPr>
            <w:rStyle w:val="StyleUnderline"/>
            <w:rFonts w:asciiTheme="majorHAnsi" w:hAnsiTheme="majorHAnsi" w:cstheme="majorHAnsi"/>
            <w:highlight w:val="cyan"/>
          </w:rPr>
          <w:t xml:space="preserve"> companies</w:t>
        </w:r>
      </w:hyperlink>
      <w:r w:rsidRPr="009B1C79">
        <w:rPr>
          <w:rStyle w:val="StyleUnderline"/>
          <w:rFonts w:asciiTheme="majorHAnsi" w:hAnsiTheme="majorHAnsi" w:cstheme="majorHAnsi"/>
          <w:highlight w:val="cyan"/>
        </w:rPr>
        <w:t xml:space="preserve">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rsidR="004D32E1" w:rsidRPr="00FE51A3" w:rsidRDefault="004D32E1" w:rsidP="004D32E1">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rsidR="004D32E1" w:rsidRPr="00FE51A3" w:rsidRDefault="004D32E1" w:rsidP="004D32E1">
      <w:pPr>
        <w:rPr>
          <w:rFonts w:asciiTheme="majorHAnsi" w:hAnsiTheme="majorHAnsi" w:cstheme="majorHAnsi"/>
        </w:rPr>
      </w:pPr>
      <w:r w:rsidRPr="00FE51A3">
        <w:rPr>
          <w:rFonts w:asciiTheme="majorHAnsi" w:hAnsiTheme="majorHAnsi" w:cstheme="majorHAnsi"/>
        </w:rPr>
        <w:t>More innovation on the horizon</w:t>
      </w:r>
    </w:p>
    <w:p w:rsidR="004D32E1" w:rsidRPr="00FE51A3" w:rsidRDefault="004D32E1" w:rsidP="004D32E1">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 xml:space="preserve">biotech innovation continues to </w:t>
      </w:r>
      <w:r w:rsidRPr="009B1C79">
        <w:rPr>
          <w:rStyle w:val="StyleUnderline"/>
          <w:rFonts w:asciiTheme="majorHAnsi" w:hAnsiTheme="majorHAnsi" w:cstheme="majorHAnsi"/>
          <w:highlight w:val="cyan"/>
        </w:rPr>
        <w:t>increase in quality and quantity</w:t>
      </w:r>
      <w:r w:rsidRPr="00FE51A3">
        <w:rPr>
          <w:rStyle w:val="StyleUnderline"/>
          <w:rFonts w:asciiTheme="majorHAnsi" w:hAnsiTheme="majorHAnsi" w:cstheme="majorHAnsi"/>
        </w:rPr>
        <w:t xml:space="preserve"> despite the macroeconomic environment</w:t>
      </w:r>
      <w:r w:rsidRPr="00FE51A3">
        <w:rPr>
          <w:rFonts w:asciiTheme="majorHAnsi" w:hAnsiTheme="majorHAnsi" w:cstheme="majorHAnsi"/>
        </w:rPr>
        <w:t xml:space="preserve">. Evidence </w:t>
      </w:r>
      <w:proofErr w:type="gramStart"/>
      <w:r w:rsidRPr="00FE51A3">
        <w:rPr>
          <w:rFonts w:asciiTheme="majorHAnsi" w:hAnsiTheme="majorHAnsi" w:cstheme="majorHAnsi"/>
        </w:rPr>
        <w:t>can be seen</w:t>
      </w:r>
      <w:proofErr w:type="gramEnd"/>
      <w:r w:rsidRPr="00FE51A3">
        <w:rPr>
          <w:rFonts w:asciiTheme="majorHAnsi" w:hAnsiTheme="majorHAnsi" w:cstheme="majorHAnsi"/>
        </w:rPr>
        <w:t xml:space="preserve"> in the accelerating pace of assets transitioning across the development lifecycle. When we tracked the number of assets transitioning to Phase </w:t>
      </w:r>
      <w:proofErr w:type="gramStart"/>
      <w:r w:rsidRPr="00FE51A3">
        <w:rPr>
          <w:rFonts w:asciiTheme="majorHAnsi" w:hAnsiTheme="majorHAnsi" w:cstheme="majorHAnsi"/>
        </w:rPr>
        <w:t>I, Phase II, and Phase III clinical trials,</w:t>
      </w:r>
      <w:proofErr w:type="gramEnd"/>
      <w:r w:rsidRPr="00FE51A3">
        <w:rPr>
          <w:rFonts w:asciiTheme="majorHAnsi" w:hAnsiTheme="majorHAnsi" w:cstheme="majorHAnsi"/>
        </w:rPr>
        <w:t xml:space="preserve"> we found that Phase I and Phase II </w:t>
      </w:r>
      <w:r w:rsidRPr="00FE51A3">
        <w:rPr>
          <w:rStyle w:val="StyleUnderline"/>
          <w:rFonts w:asciiTheme="majorHAnsi" w:hAnsiTheme="majorHAnsi" w:cstheme="majorHAnsi"/>
        </w:rPr>
        <w:t xml:space="preserve">assets have transitioned 50 percent faster since 2018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rsidR="004D32E1" w:rsidRPr="00FE51A3" w:rsidRDefault="004D32E1" w:rsidP="004D32E1">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hyperlink r:id="rId10" w:history="1">
        <w:r w:rsidRPr="00FE51A3">
          <w:rPr>
            <w:rStyle w:val="Hyperlink"/>
            <w:rFonts w:asciiTheme="majorHAnsi" w:hAnsiTheme="majorHAnsi" w:cstheme="majorHAnsi"/>
          </w:rPr>
          <w:t>recent report</w:t>
        </w:r>
      </w:hyperlink>
      <w:r w:rsidRPr="00FE51A3">
        <w:rPr>
          <w:rFonts w:asciiTheme="majorHAnsi" w:hAnsiTheme="majorHAnsi" w:cstheme="majorHAnsi"/>
        </w:rPr>
        <w:t xml:space="preserve"> from the McKinsey Global Institute analyzed the profound economic and social impact of biological innovation and found that biomolecules, </w:t>
      </w:r>
      <w:proofErr w:type="spellStart"/>
      <w:r w:rsidRPr="00FE51A3">
        <w:rPr>
          <w:rFonts w:asciiTheme="majorHAnsi" w:hAnsiTheme="majorHAnsi" w:cstheme="majorHAnsi"/>
        </w:rPr>
        <w:t>biosystems</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biocomputing</w:t>
      </w:r>
      <w:proofErr w:type="spellEnd"/>
      <w:r w:rsidRPr="00FE51A3">
        <w:rPr>
          <w:rFonts w:asciiTheme="majorHAnsi" w:hAnsiTheme="majorHAnsi" w:cstheme="majorHAnsi"/>
        </w:rPr>
        <w:t xml:space="preserve"> could collectively produce up to 60 percent of the physical inputs to the global economy. The applications of this “Bio Revolution” range from agriculture (such as the production of </w:t>
      </w:r>
      <w:proofErr w:type="spellStart"/>
      <w:r w:rsidRPr="00FE51A3">
        <w:rPr>
          <w:rFonts w:asciiTheme="majorHAnsi" w:hAnsiTheme="majorHAnsi" w:cstheme="majorHAnsi"/>
        </w:rPr>
        <w:t>nonanimal</w:t>
      </w:r>
      <w:proofErr w:type="spellEnd"/>
      <w:r w:rsidRPr="00FE51A3">
        <w:rPr>
          <w:rFonts w:asciiTheme="majorHAnsi" w:hAnsiTheme="majorHAnsi" w:cstheme="majorHAnsi"/>
        </w:rPr>
        <w:t xml:space="preserve"> meat) to energy and </w:t>
      </w:r>
      <w:proofErr w:type="gramStart"/>
      <w:r w:rsidRPr="00FE51A3">
        <w:rPr>
          <w:rFonts w:asciiTheme="majorHAnsi" w:hAnsiTheme="majorHAnsi" w:cstheme="majorHAnsi"/>
        </w:rPr>
        <w:t>materials,</w:t>
      </w:r>
      <w:proofErr w:type="gramEnd"/>
      <w:r w:rsidRPr="00FE51A3">
        <w:rPr>
          <w:rFonts w:asciiTheme="majorHAnsi" w:hAnsiTheme="majorHAnsi" w:cstheme="majorHAnsi"/>
        </w:rPr>
        <w:t xml:space="preserve"> and from consumer goods (such as multi-omics tailored diets) to a multitude of health applications.</w:t>
      </w:r>
    </w:p>
    <w:p w:rsidR="004D32E1" w:rsidRPr="00FE51A3" w:rsidRDefault="004D32E1" w:rsidP="004D32E1">
      <w:pPr>
        <w:pStyle w:val="Heading4"/>
        <w:rPr>
          <w:rFonts w:asciiTheme="majorHAnsi" w:hAnsiTheme="majorHAnsi" w:cstheme="majorHAnsi"/>
        </w:rPr>
      </w:pPr>
      <w:r w:rsidRPr="00FE51A3">
        <w:rPr>
          <w:rFonts w:asciiTheme="majorHAnsi" w:hAnsiTheme="majorHAnsi" w:cstheme="majorHAnsi"/>
        </w:rPr>
        <w:t>IPR key to innovation.</w:t>
      </w:r>
    </w:p>
    <w:p w:rsidR="004D32E1" w:rsidRPr="00FE51A3" w:rsidRDefault="004D32E1" w:rsidP="004D32E1">
      <w:pPr>
        <w:rPr>
          <w:rFonts w:asciiTheme="majorHAnsi" w:hAnsiTheme="majorHAnsi" w:cstheme="majorHAnsi"/>
        </w:rPr>
      </w:pPr>
      <w:r w:rsidRPr="00FE51A3">
        <w:rPr>
          <w:rStyle w:val="Style13ptBold"/>
          <w:rFonts w:asciiTheme="majorHAnsi" w:hAnsiTheme="majorHAnsi" w:cstheme="majorHAnsi"/>
        </w:rPr>
        <w:t>Bacchus 20</w:t>
      </w:r>
      <w:r w:rsidRPr="00FE51A3">
        <w:rPr>
          <w:rFonts w:asciiTheme="majorHAnsi" w:hAnsiTheme="majorHAnsi" w:cstheme="majorHAnsi"/>
        </w:rPr>
        <w:t xml:space="preserve"> [(James, member of the Herbert A. </w:t>
      </w:r>
      <w:proofErr w:type="spellStart"/>
      <w:r w:rsidRPr="00FE51A3">
        <w:rPr>
          <w:rFonts w:asciiTheme="majorHAnsi" w:hAnsiTheme="majorHAnsi" w:cstheme="majorHAnsi"/>
        </w:rPr>
        <w:t>Stiefel</w:t>
      </w:r>
      <w:proofErr w:type="spellEnd"/>
      <w:r w:rsidRPr="00FE51A3">
        <w:rPr>
          <w:rFonts w:asciiTheme="majorHAnsi" w:hAnsiTheme="majorHAnsi" w:cstheme="majorHAnsi"/>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rsidR="004D32E1" w:rsidRPr="00FE51A3" w:rsidRDefault="004D32E1" w:rsidP="004D32E1">
      <w:pPr>
        <w:rPr>
          <w:rFonts w:asciiTheme="majorHAnsi" w:hAnsiTheme="majorHAnsi" w:cstheme="majorHAnsi"/>
          <w:sz w:val="16"/>
        </w:rPr>
      </w:pPr>
      <w:r w:rsidRPr="00FE51A3">
        <w:rPr>
          <w:rFonts w:asciiTheme="majorHAnsi" w:hAnsiTheme="majorHAnsi" w:cstheme="majorHAnsi"/>
          <w:sz w:val="16"/>
        </w:rPr>
        <w:t>At the heart of this emerging trade debate is</w:t>
      </w:r>
      <w:r w:rsidRPr="00FE51A3">
        <w:rPr>
          <w:rStyle w:val="StyleUnderline"/>
          <w:rFonts w:asciiTheme="majorHAnsi" w:hAnsiTheme="majorHAnsi" w:cstheme="majorHAnsi"/>
        </w:rPr>
        <w:t xml:space="preserve"> a belief </w:t>
      </w:r>
      <w:r w:rsidRPr="00FE51A3">
        <w:rPr>
          <w:rFonts w:asciiTheme="majorHAnsi" w:hAnsiTheme="majorHAnsi" w:cstheme="majorHAnsi"/>
          <w:sz w:val="16"/>
        </w:rPr>
        <w:t>by many people worldwide</w:t>
      </w:r>
      <w:r w:rsidRPr="00FE51A3">
        <w:rPr>
          <w:rStyle w:val="StyleUnderline"/>
          <w:rFonts w:asciiTheme="majorHAnsi" w:hAnsiTheme="majorHAnsi" w:cstheme="majorHAnsi"/>
        </w:rPr>
        <w:t xml:space="preserve"> that all medicines should be “global public goods.” There is little room</w:t>
      </w:r>
      <w:r w:rsidRPr="00FE51A3">
        <w:rPr>
          <w:rFonts w:asciiTheme="majorHAnsi" w:hAnsiTheme="majorHAnsi" w:cstheme="majorHAnsi"/>
          <w:sz w:val="16"/>
        </w:rPr>
        <w:t xml:space="preserve"> in such a belief </w:t>
      </w:r>
      <w:r w:rsidRPr="00FE51A3">
        <w:rPr>
          <w:rStyle w:val="StyleUnderline"/>
          <w:rFonts w:asciiTheme="majorHAnsi" w:hAnsiTheme="majorHAnsi" w:cstheme="majorHAnsi"/>
        </w:rPr>
        <w:t>for consideration of any rights to IP.</w:t>
      </w:r>
      <w:r w:rsidRPr="00FE51A3">
        <w:rPr>
          <w:rFonts w:asciiTheme="majorHAnsi" w:hAnsiTheme="majorHAnsi" w:cstheme="majorHAnsi"/>
          <w:sz w:val="16"/>
        </w:rPr>
        <w:t xml:space="preserve">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1" w:anchor="_ednref16" w:history="1">
        <w:r w:rsidRPr="00FE51A3">
          <w:rPr>
            <w:rStyle w:val="Hyperlink"/>
            <w:rFonts w:asciiTheme="majorHAnsi" w:hAnsiTheme="majorHAnsi" w:cstheme="majorHAnsi"/>
            <w:sz w:val="16"/>
          </w:rPr>
          <w:t>16</w:t>
        </w:r>
      </w:hyperlink>
    </w:p>
    <w:p w:rsidR="004D32E1" w:rsidRPr="00FE51A3" w:rsidRDefault="004D32E1" w:rsidP="004D32E1">
      <w:pPr>
        <w:rPr>
          <w:rStyle w:val="StyleUnderline"/>
          <w:rFonts w:asciiTheme="majorHAnsi" w:hAnsiTheme="majorHAnsi" w:cstheme="majorHAnsi"/>
        </w:rPr>
      </w:pPr>
      <w:r w:rsidRPr="00FE51A3">
        <w:rPr>
          <w:rFonts w:asciiTheme="majorHAnsi" w:hAnsiTheme="majorHAnsi" w:cstheme="majorHAnsi"/>
          <w:sz w:val="16"/>
        </w:rPr>
        <w:t xml:space="preserve">This view is myopic. </w:t>
      </w:r>
      <w:r w:rsidRPr="00FE51A3">
        <w:rPr>
          <w:rStyle w:val="StyleUnderline"/>
          <w:rFonts w:asciiTheme="majorHAnsi" w:hAnsiTheme="majorHAnsi" w:cstheme="majorHAnsi"/>
        </w:rPr>
        <w:t>Subordinating IP rights temporarily to pressing public needs</w:t>
      </w:r>
      <w:r w:rsidRPr="00FE51A3">
        <w:rPr>
          <w:rFonts w:asciiTheme="majorHAnsi" w:hAnsiTheme="majorHAnsi" w:cstheme="majorHAnsi"/>
          <w:sz w:val="16"/>
        </w:rPr>
        <w:t xml:space="preserve"> during a pandemic or other global health emergency </w:t>
      </w:r>
      <w:r w:rsidRPr="00FE51A3">
        <w:rPr>
          <w:rStyle w:val="StyleUnderline"/>
          <w:rFonts w:asciiTheme="majorHAnsi" w:hAnsiTheme="majorHAnsi" w:cstheme="majorHAnsi"/>
        </w:rPr>
        <w:t xml:space="preserve">is one </w:t>
      </w:r>
      <w:r w:rsidRPr="00C04FCB">
        <w:rPr>
          <w:rStyle w:val="StyleUnderline"/>
          <w:rFonts w:asciiTheme="majorHAnsi" w:hAnsiTheme="majorHAnsi" w:cstheme="majorHAnsi"/>
        </w:rPr>
        <w:t>thing. Eliminating any consideration of “profitability” in all</w:t>
      </w:r>
      <w:r w:rsidRPr="00C04FCB">
        <w:rPr>
          <w:rFonts w:asciiTheme="majorHAnsi" w:hAnsiTheme="majorHAnsi" w:cstheme="majorHAnsi"/>
          <w:sz w:val="16"/>
        </w:rPr>
        <w:t xml:space="preserve"> policymaking relating to “access to </w:t>
      </w:r>
      <w:r w:rsidRPr="00C04FCB">
        <w:rPr>
          <w:rStyle w:val="StyleUnderline"/>
          <w:rFonts w:asciiTheme="majorHAnsi" w:hAnsiTheme="majorHAnsi" w:cstheme="majorHAnsi"/>
        </w:rPr>
        <w:t>vaccines, essential tests and treatments</w:t>
      </w:r>
      <w:r w:rsidRPr="00C04FCB">
        <w:rPr>
          <w:rFonts w:asciiTheme="majorHAnsi" w:hAnsiTheme="majorHAnsi" w:cstheme="majorHAnsi"/>
          <w:sz w:val="16"/>
        </w:rPr>
        <w:t>, and all other medical</w:t>
      </w:r>
      <w:r w:rsidRPr="00FE51A3">
        <w:rPr>
          <w:rFonts w:asciiTheme="majorHAnsi" w:hAnsiTheme="majorHAnsi" w:cstheme="majorHAnsi"/>
          <w:sz w:val="16"/>
        </w:rPr>
        <w:t xml:space="preserve"> goods, services and supplies” </w:t>
      </w:r>
      <w:r w:rsidRPr="00FE51A3">
        <w:rPr>
          <w:rStyle w:val="StyleUnderline"/>
          <w:rFonts w:asciiTheme="majorHAnsi" w:hAnsiTheme="majorHAnsi" w:cstheme="majorHAnsi"/>
        </w:rPr>
        <w:t>is quite another</w:t>
      </w:r>
      <w:r w:rsidRPr="00FE51A3">
        <w:rPr>
          <w:rFonts w:asciiTheme="majorHAnsi" w:hAnsiTheme="majorHAnsi" w:cstheme="majorHAnsi"/>
          <w:sz w:val="16"/>
        </w:rPr>
        <w:t>.</w:t>
      </w:r>
      <w:hyperlink r:id="rId12" w:anchor="_ednref17" w:history="1">
        <w:r w:rsidRPr="00FE51A3">
          <w:rPr>
            <w:rStyle w:val="Hyperlink"/>
            <w:rFonts w:asciiTheme="majorHAnsi" w:hAnsiTheme="majorHAnsi" w:cstheme="majorHAnsi"/>
            <w:sz w:val="16"/>
          </w:rPr>
          <w:t>17</w:t>
        </w:r>
      </w:hyperlink>
      <w:r w:rsidRPr="00FE51A3">
        <w:rPr>
          <w:rFonts w:asciiTheme="majorHAnsi" w:hAnsiTheme="majorHAnsi" w:cstheme="majorHAnsi"/>
          <w:sz w:val="16"/>
        </w:rPr>
        <w:t xml:space="preserve"> To be sure, there is a superficial moral appeal in such a view. </w:t>
      </w:r>
      <w:proofErr w:type="gramStart"/>
      <w:r w:rsidRPr="00FE51A3">
        <w:rPr>
          <w:rFonts w:asciiTheme="majorHAnsi" w:hAnsiTheme="majorHAnsi" w:cstheme="majorHAnsi"/>
          <w:sz w:val="16"/>
        </w:rPr>
        <w:t>But</w:t>
      </w:r>
      <w:proofErr w:type="gramEnd"/>
      <w:r w:rsidRPr="00FE51A3">
        <w:rPr>
          <w:rFonts w:asciiTheme="majorHAnsi" w:hAnsiTheme="majorHAnsi" w:cstheme="majorHAnsi"/>
          <w:sz w:val="16"/>
        </w:rPr>
        <w:t xml:space="preserve"> </w:t>
      </w:r>
      <w:r w:rsidRPr="00FE51A3">
        <w:rPr>
          <w:rStyle w:val="StyleUnderline"/>
          <w:rFonts w:asciiTheme="majorHAnsi" w:hAnsiTheme="majorHAnsi" w:cstheme="majorHAnsi"/>
        </w:rPr>
        <w:t>does this moral appeal hold up if such a “human rights” approach does not result in meeting those urgent public needs?</w:t>
      </w:r>
    </w:p>
    <w:p w:rsidR="004D32E1" w:rsidRPr="00FE51A3" w:rsidRDefault="004D32E1" w:rsidP="004D32E1">
      <w:pPr>
        <w:rPr>
          <w:rStyle w:val="Emphasis"/>
          <w:rFonts w:asciiTheme="majorHAnsi" w:hAnsiTheme="majorHAnsi" w:cstheme="majorHAnsi"/>
        </w:rPr>
      </w:pPr>
      <w:r w:rsidRPr="00FE51A3">
        <w:rPr>
          <w:rStyle w:val="StyleUnderline"/>
          <w:rFonts w:asciiTheme="majorHAnsi" w:hAnsiTheme="majorHAnsi" w:cstheme="majorHAnsi"/>
        </w:rPr>
        <w:t>With the belief that medicines should be “public goods,” there is</w:t>
      </w:r>
      <w:r w:rsidRPr="00FE51A3">
        <w:rPr>
          <w:rFonts w:asciiTheme="majorHAnsi" w:hAnsiTheme="majorHAnsi" w:cstheme="majorHAnsi"/>
          <w:sz w:val="16"/>
        </w:rPr>
        <w:t xml:space="preserve"> literally </w:t>
      </w:r>
      <w:r w:rsidRPr="00FE51A3">
        <w:rPr>
          <w:rStyle w:val="StyleUnderline"/>
          <w:rFonts w:asciiTheme="majorHAnsi" w:hAnsiTheme="majorHAnsi" w:cstheme="majorHAnsi"/>
        </w:rPr>
        <w:t>no support in some quarters for the application of the WTO TRIPS Agreement to IP rights in medicines</w:t>
      </w:r>
      <w:r w:rsidRPr="00FE51A3">
        <w:rPr>
          <w:rFonts w:asciiTheme="majorHAnsi" w:hAnsiTheme="majorHAnsi" w:cstheme="majorHAnsi"/>
          <w:sz w:val="16"/>
        </w:rPr>
        <w:t xml:space="preserve">. Any </w:t>
      </w:r>
      <w:r w:rsidRPr="00FE51A3">
        <w:rPr>
          <w:rStyle w:val="StyleUnderline"/>
          <w:rFonts w:asciiTheme="majorHAnsi" w:hAnsiTheme="majorHAnsi" w:cstheme="majorHAnsi"/>
        </w:rPr>
        <w:t>protection of</w:t>
      </w:r>
      <w:r w:rsidRPr="00FE51A3">
        <w:rPr>
          <w:rFonts w:asciiTheme="majorHAnsi" w:hAnsiTheme="majorHAnsi" w:cstheme="majorHAnsi"/>
          <w:sz w:val="16"/>
        </w:rPr>
        <w:t xml:space="preserve"> the </w:t>
      </w:r>
      <w:r w:rsidRPr="00FE51A3">
        <w:rPr>
          <w:rStyle w:val="StyleUnderline"/>
          <w:rFonts w:asciiTheme="majorHAnsi" w:hAnsiTheme="majorHAnsi" w:cstheme="majorHAnsi"/>
        </w:rPr>
        <w:t>IP rights</w:t>
      </w:r>
      <w:r w:rsidRPr="00FE51A3">
        <w:rPr>
          <w:rFonts w:asciiTheme="majorHAnsi" w:hAnsiTheme="majorHAnsi" w:cstheme="majorHAnsi"/>
          <w:sz w:val="16"/>
        </w:rPr>
        <w:t xml:space="preserve"> in such goods </w:t>
      </w:r>
      <w:proofErr w:type="gramStart"/>
      <w:r w:rsidRPr="00FE51A3">
        <w:rPr>
          <w:rStyle w:val="StyleUnderline"/>
          <w:rFonts w:asciiTheme="majorHAnsi" w:hAnsiTheme="majorHAnsi" w:cstheme="majorHAnsi"/>
        </w:rPr>
        <w:t>is viewed</w:t>
      </w:r>
      <w:proofErr w:type="gramEnd"/>
      <w:r w:rsidRPr="00FE51A3">
        <w:rPr>
          <w:rStyle w:val="StyleUnderline"/>
          <w:rFonts w:asciiTheme="majorHAnsi" w:hAnsiTheme="majorHAnsi" w:cstheme="majorHAnsi"/>
        </w:rPr>
        <w:t xml:space="preserve"> as a violation of human rights</w:t>
      </w:r>
      <w:r w:rsidRPr="00FE51A3">
        <w:rPr>
          <w:rFonts w:asciiTheme="majorHAnsi" w:hAnsiTheme="majorHAnsi" w:cstheme="majorHAnsi"/>
          <w:sz w:val="16"/>
        </w:rPr>
        <w:t xml:space="preserve"> and of the overall public interest. This view, though, does not reflect the practical reality of a world in which </w:t>
      </w:r>
      <w:r w:rsidRPr="00FE51A3">
        <w:rPr>
          <w:rStyle w:val="Emphasis"/>
          <w:rFonts w:asciiTheme="majorHAnsi" w:hAnsiTheme="majorHAnsi" w:cstheme="majorHAnsi"/>
        </w:rPr>
        <w:t xml:space="preserve">many </w:t>
      </w:r>
      <w:r w:rsidRPr="005D1E11">
        <w:rPr>
          <w:rStyle w:val="Emphasis"/>
          <w:rFonts w:asciiTheme="majorHAnsi" w:hAnsiTheme="majorHAnsi" w:cstheme="majorHAnsi"/>
          <w:highlight w:val="cyan"/>
        </w:rPr>
        <w:t>medicines</w:t>
      </w:r>
      <w:r w:rsidRPr="00FE51A3">
        <w:rPr>
          <w:rStyle w:val="Emphasis"/>
          <w:rFonts w:asciiTheme="majorHAnsi" w:hAnsiTheme="majorHAnsi" w:cstheme="majorHAnsi"/>
        </w:rPr>
        <w:t xml:space="preserve"> </w:t>
      </w:r>
      <w:r w:rsidRPr="005D1E11">
        <w:rPr>
          <w:rStyle w:val="Emphasis"/>
          <w:rFonts w:asciiTheme="majorHAnsi" w:hAnsiTheme="majorHAnsi" w:cstheme="majorHAnsi"/>
          <w:highlight w:val="cyan"/>
        </w:rPr>
        <w:t>would</w:t>
      </w:r>
      <w:r w:rsidRPr="00FE51A3">
        <w:rPr>
          <w:rStyle w:val="Emphasis"/>
          <w:rFonts w:asciiTheme="majorHAnsi" w:hAnsiTheme="majorHAnsi" w:cstheme="majorHAnsi"/>
        </w:rPr>
        <w:t xml:space="preserve"> simply </w:t>
      </w:r>
      <w:r w:rsidRPr="005D1E11">
        <w:rPr>
          <w:rStyle w:val="Emphasis"/>
          <w:rFonts w:asciiTheme="majorHAnsi" w:hAnsiTheme="majorHAnsi" w:cstheme="majorHAnsi"/>
          <w:highlight w:val="cyan"/>
        </w:rPr>
        <w:t>not exist if it</w:t>
      </w:r>
      <w:r w:rsidRPr="00FE51A3">
        <w:rPr>
          <w:rStyle w:val="Emphasis"/>
          <w:rFonts w:asciiTheme="majorHAnsi" w:hAnsiTheme="majorHAnsi" w:cstheme="majorHAnsi"/>
        </w:rPr>
        <w:t xml:space="preserve"> </w:t>
      </w:r>
      <w:r w:rsidRPr="005D1E11">
        <w:rPr>
          <w:rStyle w:val="Emphasis"/>
          <w:rFonts w:asciiTheme="majorHAnsi" w:hAnsiTheme="majorHAnsi" w:cstheme="majorHAnsi"/>
          <w:highlight w:val="cyan"/>
        </w:rPr>
        <w:t>were not for</w:t>
      </w:r>
      <w:r w:rsidRPr="00FE51A3">
        <w:rPr>
          <w:rStyle w:val="Emphasis"/>
          <w:rFonts w:asciiTheme="majorHAnsi" w:hAnsiTheme="majorHAnsi" w:cstheme="majorHAnsi"/>
        </w:rPr>
        <w:t xml:space="preserve"> the existence of </w:t>
      </w:r>
      <w:r w:rsidRPr="005D1E11">
        <w:rPr>
          <w:rStyle w:val="Emphasis"/>
          <w:rFonts w:asciiTheme="majorHAnsi" w:hAnsiTheme="majorHAnsi" w:cstheme="majorHAnsi"/>
          <w:highlight w:val="cyan"/>
        </w:rPr>
        <w:t xml:space="preserve">IP </w:t>
      </w:r>
      <w:r w:rsidRPr="00BD300F">
        <w:rPr>
          <w:rStyle w:val="Emphasis"/>
          <w:rFonts w:asciiTheme="majorHAnsi" w:hAnsiTheme="majorHAnsi" w:cstheme="majorHAnsi"/>
          <w:highlight w:val="cyan"/>
        </w:rPr>
        <w:t>rights and</w:t>
      </w:r>
      <w:r w:rsidRPr="00FE51A3">
        <w:rPr>
          <w:rStyle w:val="Emphasis"/>
          <w:rFonts w:asciiTheme="majorHAnsi" w:hAnsiTheme="majorHAnsi" w:cstheme="majorHAnsi"/>
        </w:rPr>
        <w:t xml:space="preserve"> the </w:t>
      </w:r>
      <w:r w:rsidRPr="00BD300F">
        <w:rPr>
          <w:rStyle w:val="Emphasis"/>
          <w:rFonts w:asciiTheme="majorHAnsi" w:hAnsiTheme="majorHAnsi" w:cstheme="majorHAnsi"/>
          <w:highlight w:val="cyan"/>
        </w:rPr>
        <w:t>protections</w:t>
      </w:r>
      <w:r w:rsidRPr="00FE51A3">
        <w:rPr>
          <w:rStyle w:val="Emphasis"/>
          <w:rFonts w:asciiTheme="majorHAnsi" w:hAnsiTheme="majorHAnsi" w:cstheme="majorHAnsi"/>
        </w:rPr>
        <w:t xml:space="preserve"> they are afforded.</w:t>
      </w:r>
    </w:p>
    <w:p w:rsidR="004D32E1" w:rsidRPr="00FE51A3" w:rsidRDefault="004D32E1" w:rsidP="004D32E1">
      <w:pPr>
        <w:rPr>
          <w:rFonts w:asciiTheme="majorHAnsi" w:hAnsiTheme="majorHAnsi" w:cstheme="majorHAnsi"/>
          <w:sz w:val="16"/>
        </w:rPr>
      </w:pPr>
      <w:r w:rsidRPr="00FE51A3">
        <w:rPr>
          <w:rFonts w:asciiTheme="majorHAnsi" w:hAnsiTheme="majorHAnsi" w:cstheme="majorHAnsi"/>
          <w:sz w:val="16"/>
        </w:rPr>
        <w:t xml:space="preserve">Technically, IP rights are exceptions to free trade. A long‐​standing general discussion in the WTO has been about when these exceptions to free trade </w:t>
      </w:r>
      <w:proofErr w:type="gramStart"/>
      <w:r w:rsidRPr="00FE51A3">
        <w:rPr>
          <w:rFonts w:asciiTheme="majorHAnsi" w:hAnsiTheme="majorHAnsi" w:cstheme="majorHAnsi"/>
          <w:sz w:val="16"/>
        </w:rPr>
        <w:t>should be allowed</w:t>
      </w:r>
      <w:proofErr w:type="gramEnd"/>
      <w:r w:rsidRPr="00FE51A3">
        <w:rPr>
          <w:rFonts w:asciiTheme="majorHAnsi" w:hAnsiTheme="majorHAnsi" w:cstheme="majorHAnsi"/>
          <w:sz w:val="16"/>
        </w:rPr>
        <w:t xml:space="preserve"> and how far they should be extended. The continuing debate over IP rights in medicines is only the most emotional part of this overall conversation. Because developed countries </w:t>
      </w:r>
      <w:proofErr w:type="gramStart"/>
      <w:r w:rsidRPr="00FE51A3">
        <w:rPr>
          <w:rFonts w:asciiTheme="majorHAnsi" w:hAnsiTheme="majorHAnsi" w:cstheme="majorHAnsi"/>
          <w:sz w:val="16"/>
        </w:rPr>
        <w:t>have, historically, been</w:t>
      </w:r>
      <w:proofErr w:type="gramEnd"/>
      <w:r w:rsidRPr="00FE51A3">
        <w:rPr>
          <w:rFonts w:asciiTheme="majorHAnsi" w:hAnsiTheme="majorHAnsi" w:cstheme="majorHAnsi"/>
          <w:sz w:val="16"/>
        </w:rPr>
        <w:t xml:space="preserve">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rsidR="004D32E1" w:rsidRPr="00FE51A3" w:rsidRDefault="004D32E1" w:rsidP="004D32E1">
      <w:pPr>
        <w:rPr>
          <w:rFonts w:asciiTheme="majorHAnsi" w:hAnsiTheme="majorHAnsi" w:cstheme="majorHAnsi"/>
          <w:sz w:val="16"/>
        </w:rPr>
      </w:pPr>
      <w:r w:rsidRPr="00FE51A3">
        <w:rPr>
          <w:rFonts w:asciiTheme="majorHAnsi" w:hAnsiTheme="majorHAnsi" w:cstheme="majorHAnsi"/>
          <w:sz w:val="16"/>
        </w:rPr>
        <w:t xml:space="preserve">The primary justification for granting and protecting </w:t>
      </w:r>
      <w:r w:rsidRPr="005D1E11">
        <w:rPr>
          <w:rStyle w:val="StyleUnderline"/>
          <w:rFonts w:asciiTheme="majorHAnsi" w:hAnsiTheme="majorHAnsi" w:cstheme="majorHAnsi"/>
          <w:highlight w:val="cyan"/>
        </w:rPr>
        <w:t>IP rights</w:t>
      </w:r>
      <w:r w:rsidRPr="00FE51A3">
        <w:rPr>
          <w:rFonts w:asciiTheme="majorHAnsi" w:hAnsiTheme="majorHAnsi" w:cstheme="majorHAnsi"/>
          <w:sz w:val="16"/>
        </w:rPr>
        <w:t xml:space="preserve"> is that they </w:t>
      </w:r>
      <w:r w:rsidRPr="005D1E11">
        <w:rPr>
          <w:rStyle w:val="StyleUnderline"/>
          <w:rFonts w:asciiTheme="majorHAnsi" w:hAnsiTheme="majorHAnsi" w:cstheme="majorHAnsi"/>
          <w:highlight w:val="cyan"/>
        </w:rPr>
        <w:t>are incentives for innovation</w:t>
      </w:r>
      <w:r w:rsidRPr="00FE51A3">
        <w:rPr>
          <w:rFonts w:asciiTheme="majorHAnsi" w:hAnsiTheme="majorHAnsi" w:cstheme="majorHAnsi"/>
          <w:sz w:val="16"/>
        </w:rPr>
        <w:t xml:space="preserve">, which is </w:t>
      </w:r>
      <w:r w:rsidRPr="00FE51A3">
        <w:rPr>
          <w:rStyle w:val="StyleUnderline"/>
          <w:rFonts w:asciiTheme="majorHAnsi" w:hAnsiTheme="majorHAnsi" w:cstheme="majorHAnsi"/>
        </w:rPr>
        <w:t xml:space="preserve">the main source for long‐​term economic growth and enhancements in the quality of human life. IP rights spark innovation </w:t>
      </w:r>
      <w:r w:rsidRPr="005D1E11">
        <w:rPr>
          <w:rStyle w:val="StyleUnderline"/>
          <w:rFonts w:asciiTheme="majorHAnsi" w:hAnsiTheme="majorHAnsi" w:cstheme="majorHAnsi"/>
          <w:highlight w:val="cyan"/>
        </w:rPr>
        <w:t>by “enabling innovators to capture</w:t>
      </w:r>
      <w:r w:rsidRPr="00FE51A3">
        <w:rPr>
          <w:rStyle w:val="StyleUnderline"/>
          <w:rFonts w:asciiTheme="majorHAnsi" w:hAnsiTheme="majorHAnsi" w:cstheme="majorHAnsi"/>
        </w:rPr>
        <w:t xml:space="preserve"> </w:t>
      </w:r>
      <w:r w:rsidRPr="005D1E11">
        <w:rPr>
          <w:rStyle w:val="StyleUnderline"/>
          <w:rFonts w:asciiTheme="majorHAnsi" w:hAnsiTheme="majorHAnsi" w:cstheme="majorHAnsi"/>
          <w:highlight w:val="cyan"/>
        </w:rPr>
        <w:t>enough</w:t>
      </w:r>
      <w:r w:rsidRPr="00FE51A3">
        <w:rPr>
          <w:rStyle w:val="StyleUnderline"/>
          <w:rFonts w:asciiTheme="majorHAnsi" w:hAnsiTheme="majorHAnsi" w:cstheme="majorHAnsi"/>
        </w:rPr>
        <w:t xml:space="preserve"> of the </w:t>
      </w:r>
      <w:r w:rsidRPr="00582752">
        <w:rPr>
          <w:rStyle w:val="StyleUnderline"/>
          <w:rFonts w:asciiTheme="majorHAnsi" w:hAnsiTheme="majorHAnsi" w:cstheme="majorHAnsi"/>
          <w:highlight w:val="cyan"/>
        </w:rPr>
        <w:t>benefits of</w:t>
      </w:r>
      <w:r w:rsidRPr="00FE51A3">
        <w:rPr>
          <w:rStyle w:val="StyleUnderline"/>
          <w:rFonts w:asciiTheme="majorHAnsi" w:hAnsiTheme="majorHAnsi" w:cstheme="majorHAnsi"/>
        </w:rPr>
        <w:t xml:space="preserve"> their own </w:t>
      </w:r>
      <w:r w:rsidRPr="00582752">
        <w:rPr>
          <w:rStyle w:val="StyleUnderline"/>
          <w:rFonts w:asciiTheme="majorHAnsi" w:hAnsiTheme="majorHAnsi" w:cstheme="majorHAnsi"/>
          <w:highlight w:val="cyan"/>
        </w:rPr>
        <w:t>innovative activity</w:t>
      </w:r>
      <w:r w:rsidRPr="00FE51A3">
        <w:rPr>
          <w:rStyle w:val="StyleUnderline"/>
          <w:rFonts w:asciiTheme="majorHAnsi" w:hAnsiTheme="majorHAnsi" w:cstheme="majorHAnsi"/>
        </w:rPr>
        <w:t xml:space="preserve"> </w:t>
      </w:r>
      <w:r w:rsidRPr="005D1E11">
        <w:rPr>
          <w:rStyle w:val="StyleUnderline"/>
          <w:rFonts w:asciiTheme="majorHAnsi" w:hAnsiTheme="majorHAnsi" w:cstheme="majorHAnsi"/>
          <w:highlight w:val="cyan"/>
        </w:rPr>
        <w:t xml:space="preserve">to </w:t>
      </w:r>
      <w:r w:rsidRPr="00C04FCB">
        <w:rPr>
          <w:rStyle w:val="StyleUnderline"/>
          <w:rFonts w:asciiTheme="majorHAnsi" w:hAnsiTheme="majorHAnsi" w:cstheme="majorHAnsi"/>
          <w:highlight w:val="cyan"/>
        </w:rPr>
        <w:t>justify t</w:t>
      </w:r>
      <w:r w:rsidRPr="005D1E11">
        <w:rPr>
          <w:rStyle w:val="StyleUnderline"/>
          <w:rFonts w:asciiTheme="majorHAnsi" w:hAnsiTheme="majorHAnsi" w:cstheme="majorHAnsi"/>
          <w:highlight w:val="cyan"/>
        </w:rPr>
        <w:t>aki</w:t>
      </w:r>
      <w:r w:rsidRPr="00C04FCB">
        <w:rPr>
          <w:rStyle w:val="StyleUnderline"/>
          <w:rFonts w:asciiTheme="majorHAnsi" w:hAnsiTheme="majorHAnsi" w:cstheme="majorHAnsi"/>
          <w:highlight w:val="cyan"/>
        </w:rPr>
        <w:t>ng</w:t>
      </w:r>
      <w:r w:rsidRPr="00FE51A3">
        <w:rPr>
          <w:rStyle w:val="StyleUnderline"/>
          <w:rFonts w:asciiTheme="majorHAnsi" w:hAnsiTheme="majorHAnsi" w:cstheme="majorHAnsi"/>
        </w:rPr>
        <w:t xml:space="preserve"> considerable </w:t>
      </w:r>
      <w:r w:rsidRPr="005D1E11">
        <w:rPr>
          <w:rStyle w:val="StyleUnderline"/>
          <w:rFonts w:asciiTheme="majorHAnsi" w:hAnsiTheme="majorHAnsi" w:cstheme="majorHAnsi"/>
          <w:highlight w:val="cyan"/>
        </w:rPr>
        <w:t>risks</w:t>
      </w:r>
      <w:r w:rsidRPr="00FE51A3">
        <w:rPr>
          <w:rStyle w:val="StyleUnderline"/>
          <w:rFonts w:asciiTheme="majorHAnsi" w:hAnsiTheme="majorHAnsi" w:cstheme="majorHAnsi"/>
        </w:rPr>
        <w:t>.”</w:t>
      </w:r>
      <w:hyperlink r:id="rId13" w:anchor="_ednref18" w:history="1">
        <w:r w:rsidRPr="00FE51A3">
          <w:rPr>
            <w:rStyle w:val="Hyperlink"/>
            <w:rFonts w:asciiTheme="majorHAnsi" w:hAnsiTheme="majorHAnsi" w:cstheme="majorHAnsi"/>
            <w:sz w:val="16"/>
          </w:rPr>
          <w:t>18</w:t>
        </w:r>
      </w:hyperlink>
      <w:r w:rsidRPr="00FE51A3">
        <w:rPr>
          <w:rFonts w:asciiTheme="majorHAnsi" w:hAnsiTheme="majorHAnsi" w:cstheme="majorHAnsi"/>
          <w:sz w:val="16"/>
        </w:rPr>
        <w:t xml:space="preserve"> The knowledge from innovations inspired by IP rights spills over to inspire other innovations. The protection of IP rights promotes the diffusion, domestically and internationally, of innovative technologies and new know‐​how. Historically, </w:t>
      </w:r>
      <w:r w:rsidRPr="00FE51A3">
        <w:rPr>
          <w:rStyle w:val="StyleUnderline"/>
          <w:rFonts w:asciiTheme="majorHAnsi" w:hAnsiTheme="majorHAnsi" w:cstheme="majorHAnsi"/>
        </w:rPr>
        <w:t xml:space="preserve">the </w:t>
      </w:r>
      <w:r w:rsidRPr="00BD300F">
        <w:rPr>
          <w:rStyle w:val="StyleUnderline"/>
          <w:rFonts w:asciiTheme="majorHAnsi" w:hAnsiTheme="majorHAnsi" w:cstheme="majorHAnsi"/>
        </w:rPr>
        <w:t xml:space="preserve">principal factors of production have been land, labor, and capital. </w:t>
      </w:r>
      <w:r w:rsidRPr="00BD300F">
        <w:rPr>
          <w:rStyle w:val="StyleUnderline"/>
          <w:rFonts w:asciiTheme="majorHAnsi" w:hAnsiTheme="majorHAnsi" w:cstheme="majorHAnsi"/>
          <w:highlight w:val="cyan"/>
        </w:rPr>
        <w:t>In</w:t>
      </w:r>
      <w:r w:rsidRPr="00BD300F">
        <w:rPr>
          <w:rStyle w:val="StyleUnderline"/>
          <w:rFonts w:asciiTheme="majorHAnsi" w:hAnsiTheme="majorHAnsi" w:cstheme="majorHAnsi"/>
        </w:rPr>
        <w:t xml:space="preserve"> the </w:t>
      </w:r>
      <w:r w:rsidRPr="00BD300F">
        <w:rPr>
          <w:rStyle w:val="StyleUnderline"/>
          <w:rFonts w:asciiTheme="majorHAnsi" w:hAnsiTheme="majorHAnsi" w:cstheme="majorHAnsi"/>
          <w:highlight w:val="cyan"/>
        </w:rPr>
        <w:t>new</w:t>
      </w:r>
      <w:r w:rsidRPr="00BD300F">
        <w:rPr>
          <w:rStyle w:val="StyleUnderline"/>
          <w:rFonts w:asciiTheme="majorHAnsi" w:hAnsiTheme="majorHAnsi" w:cstheme="majorHAnsi"/>
        </w:rPr>
        <w:t xml:space="preserve"> pandemic </w:t>
      </w:r>
      <w:r w:rsidRPr="00BD300F">
        <w:rPr>
          <w:rStyle w:val="StyleUnderline"/>
          <w:rFonts w:asciiTheme="majorHAnsi" w:hAnsiTheme="majorHAnsi" w:cstheme="majorHAnsi"/>
          <w:highlight w:val="cyan"/>
        </w:rPr>
        <w:t>world,</w:t>
      </w:r>
      <w:r w:rsidRPr="00BD300F">
        <w:rPr>
          <w:rStyle w:val="StyleUnderline"/>
          <w:rFonts w:asciiTheme="majorHAnsi" w:hAnsiTheme="majorHAnsi" w:cstheme="majorHAnsi"/>
        </w:rPr>
        <w:t xml:space="preserve"> perhaps</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an</w:t>
      </w:r>
      <w:r w:rsidRPr="00FE51A3">
        <w:rPr>
          <w:rStyle w:val="StyleUnderline"/>
          <w:rFonts w:asciiTheme="majorHAnsi" w:hAnsiTheme="majorHAnsi" w:cstheme="majorHAnsi"/>
        </w:rPr>
        <w:t xml:space="preserve"> even </w:t>
      </w:r>
      <w:r w:rsidRPr="00BD300F">
        <w:rPr>
          <w:rStyle w:val="StyleUnderline"/>
          <w:rFonts w:asciiTheme="majorHAnsi" w:hAnsiTheme="majorHAnsi" w:cstheme="majorHAnsi"/>
          <w:highlight w:val="cyan"/>
        </w:rPr>
        <w:t xml:space="preserve">more </w:t>
      </w:r>
      <w:r w:rsidRPr="00C04FCB">
        <w:rPr>
          <w:rStyle w:val="StyleUnderline"/>
          <w:rFonts w:asciiTheme="majorHAnsi" w:hAnsiTheme="majorHAnsi" w:cstheme="majorHAnsi"/>
          <w:highlight w:val="cyan"/>
        </w:rPr>
        <w:t xml:space="preserve">vital </w:t>
      </w:r>
      <w:proofErr w:type="gramStart"/>
      <w:r w:rsidRPr="00C04FCB">
        <w:rPr>
          <w:rStyle w:val="StyleUnderline"/>
          <w:rFonts w:asciiTheme="majorHAnsi" w:hAnsiTheme="majorHAnsi" w:cstheme="majorHAnsi"/>
          <w:highlight w:val="cyan"/>
        </w:rPr>
        <w:t>factor[</w:t>
      </w:r>
      <w:proofErr w:type="gramEnd"/>
      <w:r w:rsidRPr="00C04FCB">
        <w:rPr>
          <w:rStyle w:val="StyleUnderline"/>
          <w:rFonts w:asciiTheme="majorHAnsi" w:hAnsiTheme="majorHAnsi" w:cstheme="majorHAnsi"/>
          <w:highlight w:val="cyan"/>
        </w:rPr>
        <w:t>to innovation]</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is</w:t>
      </w:r>
      <w:r w:rsidRPr="00FE51A3">
        <w:rPr>
          <w:rStyle w:val="StyleUnderline"/>
          <w:rFonts w:asciiTheme="majorHAnsi" w:hAnsiTheme="majorHAnsi" w:cstheme="majorHAnsi"/>
        </w:rPr>
        <w:t xml:space="preserve"> the </w:t>
      </w:r>
      <w:r w:rsidRPr="00BD300F">
        <w:rPr>
          <w:rStyle w:val="StyleUnderline"/>
          <w:rFonts w:asciiTheme="majorHAnsi" w:hAnsiTheme="majorHAnsi" w:cstheme="majorHAnsi"/>
          <w:highlight w:val="cyan"/>
        </w:rPr>
        <w:t>creation</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of knowledge</w:t>
      </w:r>
      <w:r w:rsidRPr="00FE51A3">
        <w:rPr>
          <w:rStyle w:val="StyleUnderline"/>
          <w:rFonts w:asciiTheme="majorHAnsi" w:hAnsiTheme="majorHAnsi" w:cstheme="majorHAnsi"/>
        </w:rPr>
        <w:t>, which adds enormously to “the wealth of nations.”</w:t>
      </w:r>
      <w:r w:rsidRPr="00FE51A3">
        <w:rPr>
          <w:rFonts w:asciiTheme="majorHAnsi" w:hAnsiTheme="majorHAnsi" w:cstheme="majorHAnsi"/>
          <w:sz w:val="16"/>
        </w:rPr>
        <w:t xml:space="preserve"> Digital and other economic growth in the 21st century is increasingly ideas‐​based and knowledge intensive</w:t>
      </w:r>
      <w:r w:rsidRPr="00BD300F">
        <w:rPr>
          <w:rFonts w:asciiTheme="majorHAnsi" w:hAnsiTheme="majorHAnsi" w:cstheme="majorHAnsi"/>
          <w:sz w:val="16"/>
          <w:highlight w:val="cyan"/>
        </w:rPr>
        <w:t xml:space="preserve">. </w:t>
      </w:r>
      <w:r w:rsidRPr="00BD300F">
        <w:rPr>
          <w:rStyle w:val="StyleUnderline"/>
          <w:rFonts w:asciiTheme="majorHAnsi" w:hAnsiTheme="majorHAnsi" w:cstheme="majorHAnsi"/>
          <w:highlight w:val="cyan"/>
        </w:rPr>
        <w:t>Without IP rights</w:t>
      </w:r>
      <w:r w:rsidRPr="00FE51A3">
        <w:rPr>
          <w:rStyle w:val="StyleUnderline"/>
          <w:rFonts w:asciiTheme="majorHAnsi" w:hAnsiTheme="majorHAnsi" w:cstheme="majorHAnsi"/>
        </w:rPr>
        <w:t xml:space="preserve"> as incentives, </w:t>
      </w:r>
      <w:r w:rsidRPr="00BD300F">
        <w:rPr>
          <w:rStyle w:val="StyleUnderline"/>
          <w:rFonts w:asciiTheme="majorHAnsi" w:hAnsiTheme="majorHAnsi" w:cstheme="majorHAnsi"/>
          <w:highlight w:val="cyan"/>
        </w:rPr>
        <w:t>there would</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 xml:space="preserve">be less </w:t>
      </w:r>
      <w:r w:rsidRPr="00BD300F">
        <w:rPr>
          <w:rStyle w:val="StyleUnderline"/>
          <w:rFonts w:asciiTheme="majorHAnsi" w:hAnsiTheme="majorHAnsi" w:cstheme="majorHAnsi"/>
        </w:rPr>
        <w:t xml:space="preserve">new </w:t>
      </w:r>
      <w:r w:rsidRPr="00BD300F">
        <w:rPr>
          <w:rStyle w:val="StyleUnderline"/>
          <w:rFonts w:asciiTheme="majorHAnsi" w:hAnsiTheme="majorHAnsi" w:cstheme="majorHAnsi"/>
          <w:highlight w:val="cyan"/>
        </w:rPr>
        <w:t xml:space="preserve">knowledge </w:t>
      </w:r>
      <w:r w:rsidRPr="00C04FCB">
        <w:rPr>
          <w:rStyle w:val="StyleUnderline"/>
          <w:rFonts w:asciiTheme="majorHAnsi" w:hAnsiTheme="majorHAnsi" w:cstheme="majorHAnsi"/>
          <w:highlight w:val="cyan"/>
        </w:rPr>
        <w:t>and</w:t>
      </w:r>
      <w:r w:rsidRPr="00BD300F">
        <w:rPr>
          <w:rStyle w:val="StyleUnderline"/>
          <w:rFonts w:asciiTheme="majorHAnsi" w:hAnsiTheme="majorHAnsi" w:cstheme="majorHAnsi"/>
        </w:rPr>
        <w:t xml:space="preserve"> thus </w:t>
      </w:r>
      <w:r w:rsidRPr="00C04FCB">
        <w:rPr>
          <w:rStyle w:val="StyleUnderline"/>
          <w:rFonts w:asciiTheme="majorHAnsi" w:hAnsiTheme="majorHAnsi" w:cstheme="majorHAnsi"/>
          <w:highlight w:val="cyan"/>
        </w:rPr>
        <w:t>less innovation</w:t>
      </w:r>
      <w:r w:rsidRPr="00BD300F">
        <w:rPr>
          <w:rFonts w:asciiTheme="majorHAnsi" w:hAnsiTheme="majorHAnsi" w:cstheme="majorHAnsi"/>
          <w:sz w:val="16"/>
          <w:highlight w:val="cyan"/>
        </w:rPr>
        <w:t>.</w:t>
      </w:r>
    </w:p>
    <w:p w:rsidR="004D32E1" w:rsidRPr="00FE51A3" w:rsidRDefault="004D32E1" w:rsidP="004D32E1">
      <w:pPr>
        <w:rPr>
          <w:rFonts w:asciiTheme="majorHAnsi" w:hAnsiTheme="majorHAnsi" w:cstheme="majorHAnsi"/>
          <w:sz w:val="16"/>
        </w:rPr>
      </w:pPr>
      <w:r w:rsidRPr="00FE51A3">
        <w:rPr>
          <w:rFonts w:asciiTheme="majorHAnsi" w:hAnsiTheme="majorHAnsi" w:cstheme="majorHAnsi"/>
          <w:sz w:val="16"/>
        </w:rPr>
        <w:t xml:space="preserve">In the short term, undermining private IP rights may accelerate distribution of goods and services—where the novel knowledge that went into making them already exists. </w:t>
      </w:r>
      <w:proofErr w:type="gramStart"/>
      <w:r w:rsidRPr="00FE51A3">
        <w:rPr>
          <w:rFonts w:asciiTheme="majorHAnsi" w:hAnsiTheme="majorHAnsi" w:cstheme="majorHAnsi"/>
          <w:sz w:val="16"/>
        </w:rPr>
        <w:t>But</w:t>
      </w:r>
      <w:proofErr w:type="gramEnd"/>
      <w:r w:rsidRPr="00FE51A3">
        <w:rPr>
          <w:rFonts w:asciiTheme="majorHAnsi" w:hAnsiTheme="majorHAnsi" w:cstheme="majorHAnsi"/>
          <w:sz w:val="16"/>
        </w:rPr>
        <w:t xml:space="preserve"> </w:t>
      </w:r>
      <w:r w:rsidRPr="00BD300F">
        <w:rPr>
          <w:rStyle w:val="StyleUnderline"/>
          <w:rFonts w:asciiTheme="majorHAnsi" w:hAnsiTheme="majorHAnsi" w:cstheme="majorHAnsi"/>
          <w:highlight w:val="cyan"/>
        </w:rPr>
        <w:t>in</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the l</w:t>
      </w:r>
      <w:r w:rsidRPr="00BD300F">
        <w:rPr>
          <w:rStyle w:val="StyleUnderline"/>
          <w:rFonts w:asciiTheme="majorHAnsi" w:hAnsiTheme="majorHAnsi" w:cstheme="majorHAnsi"/>
          <w:highlight w:val="cyan"/>
        </w:rPr>
        <w:t>ong term</w:t>
      </w:r>
      <w:r w:rsidRPr="00FE51A3">
        <w:rPr>
          <w:rStyle w:val="StyleUnderline"/>
          <w:rFonts w:asciiTheme="majorHAnsi" w:hAnsiTheme="majorHAnsi" w:cstheme="majorHAnsi"/>
        </w:rPr>
        <w:t>, undermining private IP rights would eliminate the incentives that inspire innovation</w:t>
      </w:r>
      <w:r w:rsidRPr="00FE51A3">
        <w:rPr>
          <w:rFonts w:asciiTheme="majorHAnsi" w:hAnsiTheme="majorHAnsi" w:cstheme="majorHAnsi"/>
          <w:sz w:val="16"/>
        </w:rPr>
        <w:t xml:space="preserve">, thus preventing the discovery and development of knowledge for new goods and services that the world needs. This widespread dismissal of the link between private IP rights and innovation </w:t>
      </w:r>
      <w:proofErr w:type="gramStart"/>
      <w:r w:rsidRPr="00FE51A3">
        <w:rPr>
          <w:rFonts w:asciiTheme="majorHAnsi" w:hAnsiTheme="majorHAnsi" w:cstheme="majorHAnsi"/>
          <w:sz w:val="16"/>
        </w:rPr>
        <w:t>is perhaps best reflected</w:t>
      </w:r>
      <w:proofErr w:type="gramEnd"/>
      <w:r w:rsidRPr="00FE51A3">
        <w:rPr>
          <w:rFonts w:asciiTheme="majorHAnsi" w:hAnsiTheme="majorHAnsi" w:cstheme="majorHAnsi"/>
          <w:sz w:val="16"/>
        </w:rPr>
        <w:t xml:space="preserve"> in the fact that although the United Nations Sustainable Development Goals for 2030 aspire to “foster innovation,” they make no mention of IP rights.</w:t>
      </w:r>
      <w:hyperlink r:id="rId14" w:anchor="_ednref19" w:history="1">
        <w:r w:rsidRPr="00FE51A3">
          <w:rPr>
            <w:rStyle w:val="Hyperlink"/>
            <w:rFonts w:asciiTheme="majorHAnsi" w:hAnsiTheme="majorHAnsi" w:cstheme="majorHAnsi"/>
            <w:sz w:val="16"/>
          </w:rPr>
          <w:t>19</w:t>
        </w:r>
      </w:hyperlink>
    </w:p>
    <w:p w:rsidR="004D32E1" w:rsidRDefault="004D32E1" w:rsidP="004D32E1">
      <w:pPr>
        <w:rPr>
          <w:rStyle w:val="StyleUnderline"/>
          <w:rFonts w:asciiTheme="majorHAnsi" w:hAnsiTheme="majorHAnsi" w:cstheme="majorHAnsi"/>
        </w:rPr>
      </w:pPr>
      <w:r w:rsidRPr="00FE51A3">
        <w:rPr>
          <w:rFonts w:asciiTheme="majorHAnsi" w:hAnsiTheme="majorHAnsi" w:cstheme="majorHAnsi"/>
          <w:sz w:val="16"/>
        </w:rPr>
        <w:t>As Stephen Ezell and Nigel Cory of the Information Technology and Innovation Foundation wrote, “</w:t>
      </w:r>
      <w:r w:rsidRPr="00BD300F">
        <w:rPr>
          <w:rStyle w:val="StyleUnderline"/>
          <w:rFonts w:asciiTheme="majorHAnsi" w:hAnsiTheme="majorHAnsi" w:cstheme="majorHAnsi"/>
          <w:highlight w:val="cyan"/>
        </w:rPr>
        <w:t>A</w:t>
      </w:r>
      <w:r w:rsidRPr="00FE51A3">
        <w:rPr>
          <w:rStyle w:val="StyleUnderline"/>
          <w:rFonts w:asciiTheme="majorHAnsi" w:hAnsiTheme="majorHAnsi" w:cstheme="majorHAnsi"/>
        </w:rPr>
        <w:t xml:space="preserve"> fundamental </w:t>
      </w:r>
      <w:r w:rsidRPr="00BD300F">
        <w:rPr>
          <w:rStyle w:val="StyleUnderline"/>
          <w:rFonts w:asciiTheme="majorHAnsi" w:hAnsiTheme="majorHAnsi" w:cstheme="majorHAnsi"/>
          <w:highlight w:val="cyan"/>
        </w:rPr>
        <w:t>fault</w:t>
      </w:r>
      <w:r w:rsidRPr="00FE51A3">
        <w:rPr>
          <w:rStyle w:val="StyleUnderline"/>
          <w:rFonts w:asciiTheme="majorHAnsi" w:hAnsiTheme="majorHAnsi" w:cstheme="majorHAnsi"/>
        </w:rPr>
        <w:t xml:space="preserve"> line in the debate </w:t>
      </w:r>
      <w:r w:rsidRPr="00BD300F">
        <w:rPr>
          <w:rStyle w:val="StyleUnderline"/>
          <w:rFonts w:asciiTheme="majorHAnsi" w:hAnsiTheme="majorHAnsi" w:cstheme="majorHAnsi"/>
          <w:highlight w:val="cyan"/>
        </w:rPr>
        <w:t>over</w:t>
      </w:r>
      <w:r w:rsidRPr="00C04FCB">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i</w:t>
      </w:r>
      <w:r w:rsidRPr="00FE51A3">
        <w:rPr>
          <w:rStyle w:val="StyleUnderline"/>
          <w:rFonts w:asciiTheme="majorHAnsi" w:hAnsiTheme="majorHAnsi" w:cstheme="majorHAnsi"/>
        </w:rPr>
        <w:t xml:space="preserve">ntellectual </w:t>
      </w:r>
      <w:r w:rsidRPr="00BD300F">
        <w:rPr>
          <w:rStyle w:val="StyleUnderline"/>
          <w:rFonts w:asciiTheme="majorHAnsi" w:hAnsiTheme="majorHAnsi" w:cstheme="majorHAnsi"/>
          <w:highlight w:val="cyan"/>
        </w:rPr>
        <w:t>p</w:t>
      </w:r>
      <w:r w:rsidRPr="00FE51A3">
        <w:rPr>
          <w:rStyle w:val="StyleUnderline"/>
          <w:rFonts w:asciiTheme="majorHAnsi" w:hAnsiTheme="majorHAnsi" w:cstheme="majorHAnsi"/>
        </w:rPr>
        <w:t xml:space="preserve">roperty </w:t>
      </w:r>
      <w:r w:rsidRPr="00BD300F">
        <w:rPr>
          <w:rStyle w:val="StyleUnderline"/>
          <w:rFonts w:asciiTheme="majorHAnsi" w:hAnsiTheme="majorHAnsi" w:cstheme="majorHAnsi"/>
          <w:highlight w:val="cyan"/>
        </w:rPr>
        <w:t>pertains to</w:t>
      </w:r>
      <w:r w:rsidRPr="00FE51A3">
        <w:rPr>
          <w:rStyle w:val="StyleUnderline"/>
          <w:rFonts w:asciiTheme="majorHAnsi" w:hAnsiTheme="majorHAnsi" w:cstheme="majorHAnsi"/>
        </w:rPr>
        <w:t xml:space="preserve"> the need to achieve </w:t>
      </w:r>
      <w:r w:rsidRPr="00BD300F">
        <w:rPr>
          <w:rStyle w:val="StyleUnderline"/>
          <w:rFonts w:asciiTheme="majorHAnsi" w:hAnsiTheme="majorHAnsi" w:cstheme="majorHAnsi"/>
          <w:highlight w:val="cyan"/>
        </w:rPr>
        <w:t>a reasoned balance</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between access and exclusive rights</w:t>
      </w:r>
      <w:r w:rsidRPr="00FE51A3">
        <w:rPr>
          <w:rFonts w:asciiTheme="majorHAnsi" w:hAnsiTheme="majorHAnsi" w:cstheme="majorHAnsi"/>
          <w:sz w:val="16"/>
        </w:rPr>
        <w:t>.”</w:t>
      </w:r>
      <w:hyperlink r:id="rId15" w:anchor="_ednref20" w:history="1">
        <w:r w:rsidRPr="00FE51A3">
          <w:rPr>
            <w:rStyle w:val="Hyperlink"/>
            <w:rFonts w:asciiTheme="majorHAnsi" w:hAnsiTheme="majorHAnsi" w:cstheme="majorHAnsi"/>
            <w:sz w:val="16"/>
          </w:rPr>
          <w:t>20</w:t>
        </w:r>
      </w:hyperlink>
      <w:r w:rsidRPr="00FE51A3">
        <w:rPr>
          <w:rFonts w:asciiTheme="majorHAnsi" w:hAnsiTheme="majorHAnsi" w:cstheme="majorHAnsi"/>
          <w:sz w:val="16"/>
        </w:rPr>
        <w:t>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w:t>
      </w:r>
      <w:hyperlink r:id="rId16" w:anchor="_ednref21" w:history="1">
        <w:r w:rsidRPr="00FE51A3">
          <w:rPr>
            <w:rStyle w:val="Hyperlink"/>
            <w:rFonts w:asciiTheme="majorHAnsi" w:hAnsiTheme="majorHAnsi" w:cstheme="majorHAnsi"/>
            <w:sz w:val="16"/>
          </w:rPr>
          <w:t>21</w:t>
        </w:r>
      </w:hyperlink>
      <w:r w:rsidRPr="00FE51A3">
        <w:rPr>
          <w:rFonts w:asciiTheme="majorHAnsi" w:hAnsiTheme="majorHAnsi" w:cstheme="majorHAnsi"/>
          <w:sz w:val="16"/>
        </w:rPr>
        <w:t xml:space="preserve"> Yet, </w:t>
      </w:r>
      <w:r w:rsidRPr="00FE51A3">
        <w:rPr>
          <w:rStyle w:val="StyleUnderline"/>
          <w:rFonts w:asciiTheme="majorHAnsi" w:hAnsiTheme="majorHAnsi" w:cstheme="majorHAnsi"/>
        </w:rPr>
        <w:t xml:space="preserve">where social and economic welfare is at stake, </w:t>
      </w:r>
      <w:r w:rsidRPr="00C04FCB">
        <w:rPr>
          <w:rStyle w:val="StyleUnderline"/>
          <w:rFonts w:asciiTheme="majorHAnsi" w:hAnsiTheme="majorHAnsi" w:cstheme="majorHAnsi"/>
          <w:highlight w:val="cyan"/>
        </w:rPr>
        <w:t>WTO members</w:t>
      </w:r>
      <w:r w:rsidRPr="00FE51A3">
        <w:rPr>
          <w:rStyle w:val="StyleUnderline"/>
          <w:rFonts w:asciiTheme="majorHAnsi" w:hAnsiTheme="majorHAnsi" w:cstheme="majorHAnsi"/>
        </w:rPr>
        <w:t xml:space="preserve"> have </w:t>
      </w:r>
      <w:r w:rsidRPr="00C04FCB">
        <w:rPr>
          <w:rStyle w:val="StyleUnderline"/>
          <w:rFonts w:asciiTheme="majorHAnsi" w:hAnsiTheme="majorHAnsi" w:cstheme="majorHAnsi"/>
          <w:highlight w:val="cyan"/>
        </w:rPr>
        <w:t>sought to strike a balance</w:t>
      </w:r>
      <w:r w:rsidRPr="00FE51A3">
        <w:rPr>
          <w:rStyle w:val="StyleUnderline"/>
          <w:rFonts w:asciiTheme="majorHAnsi" w:hAnsiTheme="majorHAnsi" w:cstheme="majorHAnsi"/>
        </w:rPr>
        <w:t xml:space="preserve"> in these rules between upholding IP rights and fulfilling immediate domestic needs.</w:t>
      </w:r>
    </w:p>
    <w:p w:rsidR="004D32E1" w:rsidRPr="00FE51A3" w:rsidRDefault="004D32E1" w:rsidP="004D32E1">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rsidR="004D32E1" w:rsidRPr="00FE51A3" w:rsidRDefault="004D32E1" w:rsidP="004D32E1">
      <w:pPr>
        <w:rPr>
          <w:rFonts w:asciiTheme="majorHAnsi" w:hAnsiTheme="majorHAnsi" w:cstheme="majorHAnsi"/>
        </w:rPr>
      </w:pPr>
      <w:proofErr w:type="spellStart"/>
      <w:r w:rsidRPr="00FE51A3">
        <w:rPr>
          <w:rStyle w:val="Style13ptBold"/>
          <w:rFonts w:asciiTheme="majorHAnsi" w:hAnsiTheme="majorHAnsi" w:cstheme="majorHAnsi"/>
        </w:rPr>
        <w:t>Marjanovic</w:t>
      </w:r>
      <w:proofErr w:type="spellEnd"/>
      <w:r w:rsidRPr="00FE51A3">
        <w:rPr>
          <w:rStyle w:val="Style13ptBold"/>
          <w:rFonts w:asciiTheme="majorHAnsi" w:hAnsiTheme="majorHAnsi" w:cstheme="majorHAnsi"/>
        </w:rPr>
        <w:t xml:space="preserve">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w:t>
      </w:r>
      <w:proofErr w:type="spellStart"/>
      <w:r w:rsidRPr="00FE51A3">
        <w:rPr>
          <w:rFonts w:asciiTheme="majorHAnsi" w:hAnsiTheme="majorHAnsi" w:cstheme="majorHAnsi"/>
        </w:rPr>
        <w:t>Marjanovic</w:t>
      </w:r>
      <w:proofErr w:type="spellEnd"/>
      <w:r w:rsidRPr="00FE51A3">
        <w:rPr>
          <w:rFonts w:asciiTheme="majorHAnsi" w:hAnsiTheme="majorHAnsi" w:cstheme="majorHAnsi"/>
        </w:rPr>
        <w:t xml:space="preserve">,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xml:space="preserve">, Ph.D. in biochemistry, University of Cambridge; M.Sc. in quantitative biology, Imperial College London; B.Sc. in biology, University of Lisbon.) "How to Best Enable Pharma Innovation </w:t>
      </w:r>
      <w:proofErr w:type="gramStart"/>
      <w:r w:rsidRPr="00FE51A3">
        <w:rPr>
          <w:rFonts w:asciiTheme="majorHAnsi" w:hAnsiTheme="majorHAnsi" w:cstheme="majorHAnsi"/>
        </w:rPr>
        <w:t>Beyond</w:t>
      </w:r>
      <w:proofErr w:type="gramEnd"/>
      <w:r w:rsidRPr="00FE51A3">
        <w:rPr>
          <w:rFonts w:asciiTheme="majorHAnsi" w:hAnsiTheme="majorHAnsi" w:cstheme="majorHAnsi"/>
        </w:rPr>
        <w:t xml:space="preserve"> the COVID-19 Crisis," RAND Corporation, 05-2020, https://www.rand.org/pubs/perspectives/PEA407-1.html] TDI</w:t>
      </w:r>
    </w:p>
    <w:p w:rsidR="004D32E1" w:rsidRPr="00FE51A3" w:rsidRDefault="004D32E1" w:rsidP="004D32E1">
      <w:pPr>
        <w:rPr>
          <w:rFonts w:asciiTheme="majorHAnsi" w:hAnsiTheme="majorHAnsi" w:cstheme="majorHAnsi"/>
          <w:sz w:val="16"/>
        </w:rPr>
      </w:pPr>
      <w:r w:rsidRPr="00FE51A3">
        <w:rPr>
          <w:rFonts w:asciiTheme="majorHAnsi" w:hAnsiTheme="majorHAnsi" w:cstheme="majorHAnsi"/>
          <w:sz w:val="16"/>
        </w:rPr>
        <w:t xml:space="preserve">As key actors in the healthcare innovation landscape, </w:t>
      </w:r>
      <w:r w:rsidRPr="00C04FCB">
        <w:rPr>
          <w:rStyle w:val="StyleUnderline"/>
          <w:rFonts w:asciiTheme="majorHAnsi" w:hAnsiTheme="majorHAnsi" w:cstheme="majorHAnsi"/>
          <w:highlight w:val="cyan"/>
        </w:rPr>
        <w:t>pharmaceutical</w:t>
      </w:r>
      <w:r w:rsidRPr="00FE51A3">
        <w:rPr>
          <w:rFonts w:asciiTheme="majorHAnsi" w:hAnsiTheme="majorHAnsi" w:cstheme="majorHAnsi"/>
          <w:sz w:val="16"/>
        </w:rPr>
        <w:t xml:space="preserve"> and life sciences </w:t>
      </w:r>
      <w:r w:rsidRPr="00C04FCB">
        <w:rPr>
          <w:rStyle w:val="StyleUnderline"/>
          <w:rFonts w:asciiTheme="majorHAnsi" w:hAnsiTheme="majorHAnsi" w:cstheme="majorHAnsi"/>
          <w:highlight w:val="cyan"/>
        </w:rPr>
        <w:t>companies</w:t>
      </w:r>
      <w:r w:rsidRPr="00FE51A3">
        <w:rPr>
          <w:rStyle w:val="StyleUnderline"/>
          <w:rFonts w:asciiTheme="majorHAnsi" w:hAnsiTheme="majorHAnsi" w:cstheme="majorHAnsi"/>
        </w:rPr>
        <w:t xml:space="preserve"> have been </w:t>
      </w:r>
      <w:r w:rsidRPr="00C04FCB">
        <w:rPr>
          <w:rStyle w:val="StyleUnderline"/>
          <w:rFonts w:asciiTheme="majorHAnsi" w:hAnsiTheme="majorHAnsi" w:cstheme="majorHAnsi"/>
          <w:highlight w:val="cyan"/>
        </w:rPr>
        <w:t>called</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 xml:space="preserve">on </w:t>
      </w:r>
      <w:proofErr w:type="gramStart"/>
      <w:r w:rsidRPr="00C04FCB">
        <w:rPr>
          <w:rStyle w:val="StyleUnderline"/>
          <w:rFonts w:asciiTheme="majorHAnsi" w:hAnsiTheme="majorHAnsi" w:cstheme="majorHAnsi"/>
          <w:highlight w:val="cyan"/>
        </w:rPr>
        <w:t>to</w:t>
      </w:r>
      <w:proofErr w:type="gramEnd"/>
      <w:r w:rsidRPr="00C04FCB">
        <w:rPr>
          <w:rStyle w:val="StyleUnderline"/>
          <w:rFonts w:asciiTheme="majorHAnsi" w:hAnsiTheme="majorHAnsi" w:cstheme="majorHAnsi"/>
          <w:highlight w:val="cyan"/>
        </w:rPr>
        <w:t xml:space="preserve"> develop medicines, vaccines and diagnostics</w:t>
      </w:r>
      <w:r w:rsidRPr="00FE51A3">
        <w:rPr>
          <w:rStyle w:val="StyleUnderline"/>
          <w:rFonts w:asciiTheme="majorHAnsi" w:hAnsiTheme="majorHAnsi" w:cstheme="majorHAnsi"/>
        </w:rPr>
        <w:t xml:space="preserve"> for pressing public health challenges</w:t>
      </w:r>
      <w:r w:rsidRPr="00FE51A3">
        <w:rPr>
          <w:rFonts w:asciiTheme="majorHAnsi" w:hAnsiTheme="majorHAnsi" w:cstheme="majorHAnsi"/>
          <w:sz w:val="16"/>
        </w:rPr>
        <w:t xml:space="preserve">. The COVID-19 crisis is one such challenge, but there are many others. For example, MERS, SARS, Ebola, </w:t>
      </w:r>
      <w:proofErr w:type="spellStart"/>
      <w:r w:rsidRPr="00FE51A3">
        <w:rPr>
          <w:rFonts w:asciiTheme="majorHAnsi" w:hAnsiTheme="majorHAnsi" w:cstheme="majorHAnsi"/>
          <w:sz w:val="16"/>
        </w:rPr>
        <w:t>Zika</w:t>
      </w:r>
      <w:proofErr w:type="spellEnd"/>
      <w:r w:rsidRPr="00FE51A3">
        <w:rPr>
          <w:rFonts w:asciiTheme="majorHAnsi" w:hAnsiTheme="majorHAnsi" w:cstheme="majorHAnsi"/>
          <w:sz w:val="16"/>
        </w:rPr>
        <w:t xml:space="preserve"> and avian and swine flu </w:t>
      </w:r>
      <w:proofErr w:type="gramStart"/>
      <w:r w:rsidRPr="00FE51A3">
        <w:rPr>
          <w:rFonts w:asciiTheme="majorHAnsi" w:hAnsiTheme="majorHAnsi" w:cstheme="majorHAnsi"/>
          <w:sz w:val="16"/>
        </w:rPr>
        <w:t>are also</w:t>
      </w:r>
      <w:proofErr w:type="gramEnd"/>
      <w:r w:rsidRPr="00FE51A3">
        <w:rPr>
          <w:rFonts w:asciiTheme="majorHAnsi" w:hAnsiTheme="majorHAnsi" w:cstheme="majorHAnsi"/>
          <w:sz w:val="16"/>
        </w:rPr>
        <w:t xml:space="preserve"> infectious diseases that represent public health threats. Infectious agents such as </w:t>
      </w:r>
      <w:r w:rsidRPr="00C04FCB">
        <w:rPr>
          <w:rStyle w:val="StyleUnderline"/>
          <w:rFonts w:asciiTheme="majorHAnsi" w:hAnsiTheme="majorHAnsi" w:cstheme="majorHAnsi"/>
          <w:highlight w:val="cyan"/>
        </w:rPr>
        <w:t>anthrax, smallpox and tularemia</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could present threats in a bioterrorism</w:t>
      </w:r>
      <w:r w:rsidRPr="00FE51A3">
        <w:rPr>
          <w:rStyle w:val="StyleUnderline"/>
          <w:rFonts w:asciiTheme="majorHAnsi" w:hAnsiTheme="majorHAnsi" w:cstheme="majorHAnsi"/>
        </w:rPr>
        <w:t xml:space="preserve"> context</w:t>
      </w:r>
      <w:r w:rsidRPr="00FE51A3">
        <w:rPr>
          <w:rFonts w:asciiTheme="majorHAnsi" w:hAnsiTheme="majorHAnsi" w:cstheme="majorHAnsi"/>
          <w:sz w:val="16"/>
        </w:rPr>
        <w:t>.1 The general threat to public health that is posed by antimicrobial resistance is also well-</w:t>
      </w:r>
      <w:proofErr w:type="spellStart"/>
      <w:r w:rsidRPr="00FE51A3">
        <w:rPr>
          <w:rFonts w:asciiTheme="majorHAnsi" w:hAnsiTheme="majorHAnsi" w:cstheme="majorHAnsi"/>
          <w:sz w:val="16"/>
        </w:rPr>
        <w:t>recognised</w:t>
      </w:r>
      <w:proofErr w:type="spellEnd"/>
      <w:r w:rsidRPr="00FE51A3">
        <w:rPr>
          <w:rFonts w:asciiTheme="majorHAnsi" w:hAnsiTheme="majorHAnsi" w:cstheme="majorHAnsi"/>
          <w:sz w:val="16"/>
        </w:rPr>
        <w:t xml:space="preserve"> as an area in need of pharmaceutical innovation. </w:t>
      </w:r>
      <w:r w:rsidRPr="00FE51A3">
        <w:rPr>
          <w:rStyle w:val="StyleUnderline"/>
          <w:rFonts w:asciiTheme="majorHAnsi" w:hAnsiTheme="majorHAnsi" w:cstheme="majorHAnsi"/>
        </w:rPr>
        <w:t>Innovating</w:t>
      </w:r>
      <w:r w:rsidRPr="00FE51A3">
        <w:rPr>
          <w:rFonts w:asciiTheme="majorHAnsi" w:hAnsiTheme="majorHAnsi" w:cstheme="majorHAnsi"/>
          <w:sz w:val="16"/>
        </w:rPr>
        <w:t xml:space="preserve"> in response to these challenges </w:t>
      </w:r>
      <w:r w:rsidRPr="00FE51A3">
        <w:rPr>
          <w:rStyle w:val="StyleUnderline"/>
          <w:rFonts w:asciiTheme="majorHAnsi" w:hAnsiTheme="majorHAnsi" w:cstheme="majorHAnsi"/>
        </w:rPr>
        <w:t>does not always align well with pharmaceutical industry commercial models, shareholder expectations and competition</w:t>
      </w:r>
      <w:r w:rsidRPr="00FE51A3">
        <w:rPr>
          <w:rFonts w:asciiTheme="majorHAnsi" w:hAnsiTheme="majorHAnsi" w:cstheme="majorHAnsi"/>
          <w:sz w:val="16"/>
        </w:rPr>
        <w:t xml:space="preserve"> within the industry. However, </w:t>
      </w:r>
      <w:r w:rsidRPr="00FE51A3">
        <w:rPr>
          <w:rStyle w:val="StyleUnderline"/>
          <w:rFonts w:asciiTheme="majorHAnsi" w:hAnsiTheme="majorHAnsi" w:cstheme="majorHAnsi"/>
        </w:rPr>
        <w:t xml:space="preserve">the </w:t>
      </w:r>
      <w:r w:rsidRPr="00C04FCB">
        <w:rPr>
          <w:rStyle w:val="StyleUnderline"/>
          <w:rFonts w:asciiTheme="majorHAnsi" w:hAnsiTheme="majorHAnsi" w:cstheme="majorHAnsi"/>
          <w:highlight w:val="cyan"/>
        </w:rPr>
        <w:t>expertise, networks and</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infrastructure that industry has</w:t>
      </w:r>
      <w:r w:rsidRPr="00FE51A3">
        <w:rPr>
          <w:rFonts w:asciiTheme="majorHAnsi" w:hAnsiTheme="majorHAnsi" w:cstheme="majorHAnsi"/>
          <w:sz w:val="16"/>
        </w:rPr>
        <w:t xml:space="preserve"> within its reach, </w:t>
      </w:r>
      <w:r w:rsidRPr="00FE51A3">
        <w:rPr>
          <w:rStyle w:val="StyleUnderline"/>
          <w:rFonts w:asciiTheme="majorHAnsi" w:hAnsiTheme="majorHAnsi" w:cstheme="majorHAnsi"/>
        </w:rPr>
        <w:t xml:space="preserve">as well as public expectations </w:t>
      </w:r>
      <w:r w:rsidRPr="00C04FCB">
        <w:rPr>
          <w:rStyle w:val="StyleUnderline"/>
          <w:rFonts w:asciiTheme="majorHAnsi" w:hAnsiTheme="majorHAnsi" w:cstheme="majorHAnsi"/>
          <w:highlight w:val="cyan"/>
        </w:rPr>
        <w:t>and</w:t>
      </w:r>
      <w:r w:rsidRPr="00FE51A3">
        <w:rPr>
          <w:rFonts w:asciiTheme="majorHAnsi" w:hAnsiTheme="majorHAnsi" w:cstheme="majorHAnsi"/>
          <w:sz w:val="16"/>
        </w:rPr>
        <w:t xml:space="preserve"> the </w:t>
      </w:r>
      <w:r w:rsidRPr="00C04FCB">
        <w:rPr>
          <w:rStyle w:val="StyleUnderline"/>
          <w:rFonts w:asciiTheme="majorHAnsi" w:hAnsiTheme="majorHAnsi" w:cstheme="majorHAnsi"/>
          <w:highlight w:val="cyan"/>
        </w:rPr>
        <w:t>moral</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imperative, make</w:t>
      </w:r>
      <w:r w:rsidRPr="000F7441">
        <w:rPr>
          <w:rStyle w:val="StyleUnderline"/>
          <w:rFonts w:asciiTheme="majorHAnsi" w:hAnsiTheme="majorHAnsi" w:cstheme="majorHAnsi"/>
        </w:rPr>
        <w:t xml:space="preserve"> pharmaceutical</w:t>
      </w:r>
      <w:r w:rsidRPr="00C04FCB">
        <w:rPr>
          <w:rStyle w:val="StyleUnderline"/>
          <w:rFonts w:asciiTheme="majorHAnsi" w:hAnsiTheme="majorHAnsi" w:cstheme="majorHAnsi"/>
          <w:highlight w:val="cyan"/>
        </w:rPr>
        <w:t xml:space="preserve"> companies</w:t>
      </w:r>
      <w:r w:rsidRPr="00FE51A3">
        <w:rPr>
          <w:rFonts w:asciiTheme="majorHAnsi" w:hAnsiTheme="majorHAnsi" w:cstheme="majorHAnsi"/>
          <w:sz w:val="16"/>
        </w:rPr>
        <w:t xml:space="preserve"> and the wider life sciences sector </w:t>
      </w:r>
      <w:r w:rsidRPr="00C04FCB">
        <w:rPr>
          <w:rStyle w:val="StyleUnderline"/>
          <w:rFonts w:asciiTheme="majorHAnsi" w:hAnsiTheme="majorHAnsi" w:cstheme="majorHAnsi"/>
          <w:highlight w:val="cyan"/>
        </w:rPr>
        <w:t>an indispensable partner</w:t>
      </w:r>
      <w:r w:rsidRPr="00FE51A3">
        <w:rPr>
          <w:rFonts w:asciiTheme="majorHAnsi" w:hAnsiTheme="majorHAnsi" w:cstheme="majorHAnsi"/>
          <w:sz w:val="16"/>
        </w:rPr>
        <w:t xml:space="preserve"> in the search for solutions that save lives. This perspective argues for the need to establish more sustainable and scalable ways of </w:t>
      </w:r>
      <w:proofErr w:type="spellStart"/>
      <w:r w:rsidRPr="00FE51A3">
        <w:rPr>
          <w:rFonts w:asciiTheme="majorHAnsi" w:hAnsiTheme="majorHAnsi" w:cstheme="majorHAnsi"/>
          <w:sz w:val="16"/>
        </w:rPr>
        <w:t>incentivising</w:t>
      </w:r>
      <w:proofErr w:type="spellEnd"/>
      <w:r w:rsidRPr="00FE51A3">
        <w:rPr>
          <w:rFonts w:asciiTheme="majorHAnsi" w:hAnsiTheme="majorHAnsi" w:cstheme="majorHAnsi"/>
          <w:sz w:val="16"/>
        </w:rPr>
        <w:t xml:space="preserve"> pharmaceutical innovation in response to infectious disease threats to public health. It considers both past and current examples of efforts to </w:t>
      </w:r>
      <w:proofErr w:type="spellStart"/>
      <w:r w:rsidRPr="00FE51A3">
        <w:rPr>
          <w:rFonts w:asciiTheme="majorHAnsi" w:hAnsiTheme="majorHAnsi" w:cstheme="majorHAnsi"/>
          <w:sz w:val="16"/>
        </w:rPr>
        <w:t>mobilise</w:t>
      </w:r>
      <w:proofErr w:type="spellEnd"/>
      <w:r w:rsidRPr="00FE51A3">
        <w:rPr>
          <w:rFonts w:asciiTheme="majorHAnsi" w:hAnsiTheme="majorHAnsi" w:cstheme="majorHAns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FE51A3">
        <w:rPr>
          <w:rFonts w:asciiTheme="majorHAnsi" w:hAnsiTheme="majorHAnsi" w:cstheme="majorHAnsi"/>
          <w:sz w:val="16"/>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w:t>
      </w:r>
      <w:proofErr w:type="gramStart"/>
      <w:r w:rsidRPr="00FE51A3">
        <w:rPr>
          <w:rStyle w:val="StyleUnderline"/>
          <w:rFonts w:asciiTheme="majorHAnsi" w:hAnsiTheme="majorHAnsi" w:cstheme="majorHAnsi"/>
        </w:rPr>
        <w:t xml:space="preserve">Examples include </w:t>
      </w:r>
      <w:r w:rsidRPr="009F1600">
        <w:rPr>
          <w:rStyle w:val="StyleUnderline"/>
          <w:rFonts w:asciiTheme="majorHAnsi" w:hAnsiTheme="majorHAnsi" w:cstheme="majorHAnsi"/>
        </w:rPr>
        <w:t>pharmaceutical companies donating existing compounds to assess their utility</w:t>
      </w:r>
      <w:r w:rsidRPr="009F1600">
        <w:rPr>
          <w:rFonts w:asciiTheme="majorHAnsi" w:hAnsiTheme="majorHAnsi" w:cstheme="majorHAnsi"/>
          <w:sz w:val="16"/>
        </w:rPr>
        <w:t xml:space="preserve"> in the fight against COVID19; </w:t>
      </w:r>
      <w:r w:rsidRPr="009F1600">
        <w:rPr>
          <w:rStyle w:val="StyleUnderline"/>
          <w:rFonts w:asciiTheme="majorHAnsi" w:hAnsiTheme="majorHAnsi" w:cstheme="majorHAnsi"/>
        </w:rPr>
        <w:t>screening exis</w:t>
      </w:r>
      <w:r w:rsidRPr="00FE51A3">
        <w:rPr>
          <w:rStyle w:val="StyleUnderline"/>
          <w:rFonts w:asciiTheme="majorHAnsi" w:hAnsiTheme="majorHAnsi" w:cstheme="majorHAnsi"/>
        </w:rPr>
        <w:t>ting compound libraries in-house or with partners to see if they can be repurposed; accelerating trials</w:t>
      </w:r>
      <w:r w:rsidRPr="00FE51A3">
        <w:rPr>
          <w:rFonts w:asciiTheme="majorHAnsi" w:hAnsiTheme="majorHAnsi" w:cstheme="majorHAnsi"/>
          <w:sz w:val="16"/>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FE51A3">
        <w:rPr>
          <w:rFonts w:asciiTheme="majorHAnsi" w:hAnsiTheme="majorHAnsi" w:cstheme="majorHAnsi"/>
          <w:sz w:val="16"/>
        </w:rPr>
        <w:t xml:space="preserve">to discover new treatments or vaccine agents and develop diagnostics tests.3,4 </w:t>
      </w:r>
      <w:r w:rsidRPr="00C04FCB">
        <w:rPr>
          <w:rStyle w:val="StyleUnderline"/>
          <w:rFonts w:asciiTheme="majorHAnsi" w:hAnsiTheme="majorHAnsi" w:cstheme="majorHAnsi"/>
          <w:highlight w:val="cyan"/>
        </w:rPr>
        <w:t>Pharmaceutical companies are collaborating</w:t>
      </w:r>
      <w:r w:rsidRPr="00FE51A3">
        <w:rPr>
          <w:rFonts w:asciiTheme="majorHAnsi" w:hAnsiTheme="majorHAnsi" w:cstheme="majorHAnsi"/>
          <w:sz w:val="16"/>
        </w:rPr>
        <w:t xml:space="preserve"> with each other in some of these efforts </w:t>
      </w:r>
      <w:r w:rsidRPr="00FE51A3">
        <w:rPr>
          <w:rStyle w:val="StyleUnderline"/>
          <w:rFonts w:asciiTheme="majorHAnsi" w:hAnsiTheme="majorHAnsi" w:cstheme="majorHAnsi"/>
        </w:rPr>
        <w:t xml:space="preserve">and participating </w:t>
      </w:r>
      <w:r w:rsidRPr="00C04FCB">
        <w:rPr>
          <w:rStyle w:val="StyleUnderline"/>
          <w:rFonts w:asciiTheme="majorHAnsi" w:hAnsiTheme="majorHAnsi" w:cstheme="majorHAnsi"/>
          <w:highlight w:val="cyan"/>
        </w:rPr>
        <w:t>in global R&amp;D partnerships</w:t>
      </w:r>
      <w:r w:rsidRPr="00FE51A3">
        <w:rPr>
          <w:rFonts w:asciiTheme="majorHAnsi" w:hAnsiTheme="majorHAnsi" w:cstheme="majorHAns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w:t>
      </w:r>
      <w:proofErr w:type="gramEnd"/>
      <w:r w:rsidRPr="00FE51A3">
        <w:rPr>
          <w:rFonts w:asciiTheme="majorHAnsi" w:hAnsiTheme="majorHAnsi" w:cstheme="majorHAnsi"/>
          <w:sz w:val="16"/>
        </w:rPr>
        <w:t xml:space="preserve"> Although there are also reputational benefits from involvement that can be </w:t>
      </w:r>
      <w:proofErr w:type="spellStart"/>
      <w:r w:rsidRPr="00FE51A3">
        <w:rPr>
          <w:rFonts w:asciiTheme="majorHAnsi" w:hAnsiTheme="majorHAnsi" w:cstheme="majorHAnsi"/>
          <w:sz w:val="16"/>
        </w:rPr>
        <w:t>realised</w:t>
      </w:r>
      <w:proofErr w:type="spellEnd"/>
      <w:r w:rsidRPr="00FE51A3">
        <w:rPr>
          <w:rFonts w:asciiTheme="majorHAnsi" w:hAnsiTheme="majorHAnsi" w:cstheme="majorHAnsi"/>
          <w:sz w:val="16"/>
        </w:rPr>
        <w:t xml:space="preserve"> across the industry, </w:t>
      </w:r>
      <w:r w:rsidRPr="00FE51A3">
        <w:rPr>
          <w:rStyle w:val="StyleUnderline"/>
          <w:rFonts w:asciiTheme="majorHAnsi" w:hAnsiTheme="majorHAnsi" w:cstheme="majorHAnsi"/>
        </w:rPr>
        <w:t>there are likely to be relatively few companies that are ‘commercial’ winners</w:t>
      </w:r>
      <w:r w:rsidRPr="00FE51A3">
        <w:rPr>
          <w:rFonts w:asciiTheme="majorHAnsi" w:hAnsiTheme="majorHAnsi" w:cstheme="majorHAnsi"/>
          <w:sz w:val="16"/>
        </w:rPr>
        <w:t xml:space="preserve">. Those who might gain substantial revenues will be under pressure not to </w:t>
      </w:r>
      <w:proofErr w:type="gramStart"/>
      <w:r w:rsidRPr="00FE51A3">
        <w:rPr>
          <w:rFonts w:asciiTheme="majorHAnsi" w:hAnsiTheme="majorHAnsi" w:cstheme="majorHAnsi"/>
          <w:sz w:val="16"/>
        </w:rPr>
        <w:t>be seen</w:t>
      </w:r>
      <w:proofErr w:type="gramEnd"/>
      <w:r w:rsidRPr="00FE51A3">
        <w:rPr>
          <w:rFonts w:asciiTheme="majorHAnsi" w:hAnsiTheme="majorHAnsi" w:cstheme="majorHAnsi"/>
          <w:sz w:val="16"/>
        </w:rPr>
        <w:t xml:space="preserve"> as profiting from the pandemic. </w:t>
      </w:r>
      <w:proofErr w:type="gramStart"/>
      <w:r w:rsidRPr="00FE51A3">
        <w:rPr>
          <w:rFonts w:asciiTheme="majorHAnsi" w:hAnsiTheme="majorHAnsi" w:cstheme="majorHAnsi"/>
          <w:sz w:val="16"/>
        </w:rPr>
        <w:t xml:space="preserve">In the United Kingdom for example, GSK has stated that it does not expect to profit from its COVID-19 related activities and that any gains will be invested in supporting research and long-term </w:t>
      </w:r>
      <w:r w:rsidRPr="000F7441">
        <w:rPr>
          <w:rFonts w:asciiTheme="majorHAnsi" w:hAnsiTheme="majorHAnsi" w:cstheme="majorHAnsi"/>
          <w:sz w:val="16"/>
        </w:rPr>
        <w:t xml:space="preserve">pandemic preparedness, as well as in developing products that would be affordable in the world’s poorest countries.7 Similarly, </w:t>
      </w:r>
      <w:r w:rsidRPr="000F7441">
        <w:rPr>
          <w:rStyle w:val="StyleUnderline"/>
          <w:rFonts w:asciiTheme="majorHAnsi" w:hAnsiTheme="majorHAnsi" w:cstheme="majorHAnsi"/>
          <w:sz w:val="16"/>
          <w:szCs w:val="16"/>
        </w:rPr>
        <w:t>in the United States AbbVie has waived intellectual property rights for an existing combination product that is being tested for therapeutic potential against COVID-19</w:t>
      </w:r>
      <w:r w:rsidRPr="000F7441">
        <w:rPr>
          <w:rFonts w:asciiTheme="majorHAnsi" w:hAnsiTheme="majorHAnsi" w:cstheme="majorHAnsi"/>
          <w:sz w:val="16"/>
          <w:szCs w:val="16"/>
        </w:rPr>
        <w:t>, which would support affordability and allow for a supply of generics.8,9 Johnson &amp; Johnson has stated that its potential</w:t>
      </w:r>
      <w:r w:rsidRPr="00FE51A3">
        <w:rPr>
          <w:rFonts w:asciiTheme="majorHAnsi" w:hAnsiTheme="majorHAnsi" w:cstheme="majorHAnsi"/>
          <w:sz w:val="16"/>
        </w:rPr>
        <w:t xml:space="preserve"> vaccine – which is expected to begin trials – will be available on a not-for-profit basis during the pandemic.10 Pharma is </w:t>
      </w:r>
      <w:proofErr w:type="spellStart"/>
      <w:r w:rsidRPr="00FE51A3">
        <w:rPr>
          <w:rFonts w:asciiTheme="majorHAnsi" w:hAnsiTheme="majorHAnsi" w:cstheme="majorHAnsi"/>
          <w:sz w:val="16"/>
        </w:rPr>
        <w:t>mobilising</w:t>
      </w:r>
      <w:proofErr w:type="spellEnd"/>
      <w:r w:rsidRPr="00FE51A3">
        <w:rPr>
          <w:rFonts w:asciiTheme="majorHAnsi" w:hAnsiTheme="majorHAnsi" w:cstheme="majorHAnsi"/>
          <w:sz w:val="16"/>
        </w:rPr>
        <w:t xml:space="preserve"> substantial efforts to rise to the COVID-19 challenge at hand.</w:t>
      </w:r>
      <w:proofErr w:type="gramEnd"/>
      <w:r w:rsidRPr="00FE51A3">
        <w:rPr>
          <w:rFonts w:asciiTheme="majorHAnsi" w:hAnsiTheme="majorHAnsi" w:cstheme="majorHAnsi"/>
          <w:sz w:val="16"/>
        </w:rPr>
        <w:t xml:space="preserve"> However, we need to consider how pharmaceutical innovation for responding to emerging infectious diseases </w:t>
      </w:r>
      <w:proofErr w:type="gramStart"/>
      <w:r w:rsidRPr="00FE51A3">
        <w:rPr>
          <w:rFonts w:asciiTheme="majorHAnsi" w:hAnsiTheme="majorHAnsi" w:cstheme="majorHAnsi"/>
          <w:sz w:val="16"/>
        </w:rPr>
        <w:t>can best be enabled</w:t>
      </w:r>
      <w:proofErr w:type="gramEnd"/>
      <w:r w:rsidRPr="00FE51A3">
        <w:rPr>
          <w:rFonts w:asciiTheme="majorHAnsi" w:hAnsiTheme="majorHAnsi" w:cstheme="majorHAnsi"/>
          <w:sz w:val="16"/>
        </w:rPr>
        <w:t xml:space="preserve"> beyond the current </w:t>
      </w:r>
      <w:r w:rsidRPr="00A927ED">
        <w:rPr>
          <w:rFonts w:asciiTheme="majorHAnsi" w:hAnsiTheme="majorHAnsi" w:cstheme="majorHAnsi"/>
          <w:sz w:val="16"/>
        </w:rPr>
        <w:t xml:space="preserve">crisis. </w:t>
      </w:r>
      <w:r w:rsidRPr="00A927ED">
        <w:rPr>
          <w:rStyle w:val="StyleUnderline"/>
          <w:rFonts w:asciiTheme="majorHAnsi" w:hAnsiTheme="majorHAnsi" w:cstheme="majorHAnsi"/>
        </w:rPr>
        <w:t>Many public health threats (including those associated with other infectious diseases, bioterrorism agents and antimicrobial resistance) are urgently in need of pharmaceutical innovation</w:t>
      </w:r>
      <w:r w:rsidRPr="00A927ED">
        <w:rPr>
          <w:rFonts w:asciiTheme="majorHAnsi" w:hAnsiTheme="majorHAnsi" w:cstheme="majorHAnsi"/>
          <w:sz w:val="16"/>
        </w:rPr>
        <w:t xml:space="preserve">, even if their impacts are not as visible to society as COVID-19 is in the immediate term. </w:t>
      </w:r>
      <w:r w:rsidRPr="00A927ED">
        <w:rPr>
          <w:rStyle w:val="StyleUnderline"/>
          <w:rFonts w:asciiTheme="majorHAnsi" w:hAnsiTheme="majorHAnsi" w:cstheme="majorHAnsi"/>
        </w:rPr>
        <w:t>The pharmaceutical</w:t>
      </w:r>
      <w:r w:rsidRPr="000F7441">
        <w:rPr>
          <w:rStyle w:val="StyleUnderline"/>
          <w:rFonts w:asciiTheme="majorHAnsi" w:hAnsiTheme="majorHAnsi" w:cstheme="majorHAnsi"/>
          <w:highlight w:val="cyan"/>
        </w:rPr>
        <w:t xml:space="preserve"> industry</w:t>
      </w:r>
      <w:r w:rsidRPr="00FE51A3">
        <w:rPr>
          <w:rStyle w:val="StyleUnderline"/>
          <w:rFonts w:asciiTheme="majorHAnsi" w:hAnsiTheme="majorHAnsi" w:cstheme="majorHAnsi"/>
        </w:rPr>
        <w:t xml:space="preserve"> has </w:t>
      </w:r>
      <w:r w:rsidRPr="000F7441">
        <w:rPr>
          <w:rStyle w:val="StyleUnderline"/>
          <w:rFonts w:asciiTheme="majorHAnsi" w:hAnsiTheme="majorHAnsi" w:cstheme="majorHAnsi"/>
          <w:highlight w:val="cyan"/>
        </w:rPr>
        <w:t>responded to previous public health emergencies</w:t>
      </w:r>
      <w:r w:rsidRPr="00FE51A3">
        <w:rPr>
          <w:rStyle w:val="StyleUnderline"/>
          <w:rFonts w:asciiTheme="majorHAnsi" w:hAnsiTheme="majorHAnsi" w:cstheme="majorHAnsi"/>
        </w:rPr>
        <w:t xml:space="preserve"> </w:t>
      </w:r>
      <w:r w:rsidRPr="00A927ED">
        <w:rPr>
          <w:rStyle w:val="StyleUnderline"/>
          <w:rFonts w:asciiTheme="majorHAnsi" w:hAnsiTheme="majorHAnsi" w:cstheme="majorHAnsi"/>
        </w:rPr>
        <w:t>associated with infectious disease in recent times – for example</w:t>
      </w:r>
      <w:r w:rsidRPr="00A927ED">
        <w:rPr>
          <w:rFonts w:asciiTheme="majorHAnsi" w:hAnsiTheme="majorHAnsi" w:cstheme="majorHAnsi"/>
          <w:sz w:val="16"/>
        </w:rPr>
        <w:t xml:space="preserve"> those associated with </w:t>
      </w:r>
      <w:r w:rsidRPr="00A927ED">
        <w:rPr>
          <w:rStyle w:val="StyleUnderline"/>
          <w:rFonts w:asciiTheme="majorHAnsi" w:hAnsiTheme="majorHAnsi" w:cstheme="majorHAnsi"/>
        </w:rPr>
        <w:t xml:space="preserve">Ebola and </w:t>
      </w:r>
      <w:proofErr w:type="spellStart"/>
      <w:r w:rsidRPr="00A927ED">
        <w:rPr>
          <w:rStyle w:val="StyleUnderline"/>
          <w:rFonts w:asciiTheme="majorHAnsi" w:hAnsiTheme="majorHAnsi" w:cstheme="majorHAnsi"/>
        </w:rPr>
        <w:t>Zika</w:t>
      </w:r>
      <w:proofErr w:type="spellEnd"/>
      <w:r w:rsidRPr="00A927ED">
        <w:rPr>
          <w:rFonts w:asciiTheme="majorHAnsi" w:hAnsiTheme="majorHAnsi" w:cstheme="majorHAnsi"/>
          <w:sz w:val="16"/>
        </w:rPr>
        <w:t xml:space="preserve"> outbreaks.11 However, </w:t>
      </w:r>
      <w:r w:rsidRPr="00A927ED">
        <w:rPr>
          <w:rStyle w:val="StyleUnderline"/>
          <w:rFonts w:asciiTheme="majorHAnsi" w:hAnsiTheme="majorHAnsi" w:cstheme="majorHAnsi"/>
        </w:rPr>
        <w:t>it has</w:t>
      </w:r>
      <w:r w:rsidRPr="00FE51A3">
        <w:rPr>
          <w:rStyle w:val="StyleUnderline"/>
          <w:rFonts w:asciiTheme="majorHAnsi" w:hAnsiTheme="majorHAnsi" w:cstheme="majorHAnsi"/>
        </w:rPr>
        <w:t xml:space="preserve"> done so to a lesser scale than for COVID-19 and with contributions from fewer companies</w:t>
      </w:r>
      <w:r w:rsidRPr="00FE51A3">
        <w:rPr>
          <w:rFonts w:asciiTheme="majorHAnsi" w:hAnsiTheme="majorHAnsi" w:cstheme="majorHAnsi"/>
          <w:sz w:val="16"/>
        </w:rPr>
        <w:t xml:space="preserve">. Similarly, </w:t>
      </w:r>
      <w:r w:rsidRPr="00FE51A3">
        <w:rPr>
          <w:rStyle w:val="StyleUnderline"/>
          <w:rFonts w:asciiTheme="majorHAnsi" w:hAnsiTheme="majorHAnsi" w:cstheme="majorHAnsi"/>
        </w:rPr>
        <w:t>levels of activity in response to the threat of antimicrobial resistance are still low</w:t>
      </w:r>
      <w:r w:rsidRPr="00FE51A3">
        <w:rPr>
          <w:rFonts w:asciiTheme="majorHAnsi" w:hAnsiTheme="majorHAnsi" w:cstheme="majorHAnsi"/>
          <w:sz w:val="16"/>
        </w:rPr>
        <w:t xml:space="preserve">.12 </w:t>
      </w:r>
      <w:proofErr w:type="gramStart"/>
      <w:r w:rsidRPr="00FE51A3">
        <w:rPr>
          <w:rFonts w:asciiTheme="majorHAnsi" w:hAnsiTheme="majorHAnsi" w:cstheme="majorHAnsi"/>
          <w:sz w:val="16"/>
        </w:rPr>
        <w:t>There</w:t>
      </w:r>
      <w:proofErr w:type="gramEnd"/>
      <w:r w:rsidRPr="00FE51A3">
        <w:rPr>
          <w:rFonts w:asciiTheme="majorHAnsi" w:hAnsiTheme="majorHAnsi" w:cstheme="majorHAnsi"/>
          <w:sz w:val="16"/>
        </w:rPr>
        <w:t xml:space="preserve"> are important policy questions as to whether – and how – industry could engage with such public health threats to an even greater extent under improved innovation conditions. </w:t>
      </w:r>
    </w:p>
    <w:p w:rsidR="004D32E1" w:rsidRPr="00720BEF" w:rsidRDefault="004D32E1" w:rsidP="004D32E1">
      <w:pPr>
        <w:pStyle w:val="Heading4"/>
      </w:pPr>
      <w:r>
        <w:t xml:space="preserve">Bioterror causes extinction, bioweapons uniquely appeal to terrorists. </w:t>
      </w:r>
    </w:p>
    <w:p w:rsidR="004D32E1" w:rsidRPr="00657DBF" w:rsidRDefault="004D32E1" w:rsidP="004D32E1">
      <w:proofErr w:type="spellStart"/>
      <w:r w:rsidRPr="00517653">
        <w:rPr>
          <w:rStyle w:val="Style13ptBold"/>
        </w:rPr>
        <w:t>Krstić</w:t>
      </w:r>
      <w:proofErr w:type="spellEnd"/>
      <w:r w:rsidRPr="00517653">
        <w:rPr>
          <w:rStyle w:val="Style13ptBold"/>
        </w:rPr>
        <w:t xml:space="preserve"> </w:t>
      </w:r>
      <w:r w:rsidRPr="00657DBF">
        <w:rPr>
          <w:rStyle w:val="Style13ptBold"/>
        </w:rPr>
        <w:t>'</w:t>
      </w:r>
      <w:r>
        <w:rPr>
          <w:rStyle w:val="Style13ptBold"/>
        </w:rPr>
        <w:t>17</w:t>
      </w:r>
      <w:r w:rsidRPr="00657DBF">
        <w:rPr>
          <w:rStyle w:val="Style13ptBold"/>
        </w:rPr>
        <w:t xml:space="preserve"> </w:t>
      </w:r>
      <w:r>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 SC SD</w:t>
      </w:r>
    </w:p>
    <w:p w:rsidR="004D32E1" w:rsidRPr="00257E67" w:rsidRDefault="004D32E1" w:rsidP="004D32E1">
      <w:r w:rsidRPr="00257E67">
        <w:t xml:space="preserve">The </w:t>
      </w:r>
      <w:r w:rsidRPr="00257E67">
        <w:rPr>
          <w:rStyle w:val="StyleUnderline"/>
          <w:u w:val="none"/>
        </w:rPr>
        <w:t xml:space="preserve">studies of a few cases of earlier CBRN actions have led experts to identify the </w:t>
      </w:r>
      <w:r w:rsidRPr="00257E67">
        <w:rPr>
          <w:rStyle w:val="Emphasis"/>
        </w:rPr>
        <w:t>key characteristics</w:t>
      </w:r>
      <w:r w:rsidRPr="00257E67">
        <w:rPr>
          <w:b/>
          <w:u w:val="single"/>
        </w:rPr>
        <w:t xml:space="preserve"> </w:t>
      </w:r>
      <w:r w:rsidRPr="00257E67">
        <w:rPr>
          <w:rStyle w:val="StyleUnderline"/>
          <w:b/>
        </w:rPr>
        <w:t xml:space="preserve">of </w:t>
      </w:r>
      <w:r w:rsidRPr="00257E67">
        <w:rPr>
          <w:rStyle w:val="Emphasis"/>
        </w:rPr>
        <w:t>terrorist groups</w:t>
      </w:r>
      <w:r w:rsidRPr="00257E67">
        <w:rPr>
          <w:b/>
          <w:u w:val="single"/>
        </w:rPr>
        <w:t xml:space="preserve"> </w:t>
      </w:r>
      <w:r w:rsidRPr="00257E67">
        <w:rPr>
          <w:rStyle w:val="StyleUnderline"/>
          <w:b/>
        </w:rPr>
        <w:t xml:space="preserve">that could potentially have an interest to </w:t>
      </w:r>
      <w:r w:rsidRPr="00257E67">
        <w:rPr>
          <w:rStyle w:val="Emphasis"/>
        </w:rPr>
        <w:t>use</w:t>
      </w:r>
      <w:r w:rsidRPr="00257E67">
        <w:rPr>
          <w:rStyle w:val="StyleUnderline"/>
          <w:b/>
        </w:rPr>
        <w:t xml:space="preserve"> these</w:t>
      </w:r>
      <w:r w:rsidRPr="00257E67">
        <w:rPr>
          <w:b/>
          <w:u w:val="single"/>
        </w:rPr>
        <w:t xml:space="preserve"> </w:t>
      </w:r>
      <w:r w:rsidRPr="00257E67">
        <w:rPr>
          <w:rStyle w:val="Emphasis"/>
        </w:rPr>
        <w:t>weapons</w:t>
      </w:r>
      <w:r w:rsidRPr="00257E67">
        <w:t xml:space="preserve">. It </w:t>
      </w:r>
      <w:proofErr w:type="gramStart"/>
      <w:r w:rsidRPr="00257E67">
        <w:t>is thought</w:t>
      </w:r>
      <w:proofErr w:type="gramEnd"/>
      <w:r w:rsidRPr="00257E67">
        <w:t xml:space="preserve"> that conservatism is inherent in terrorist organizations, but </w:t>
      </w:r>
      <w:r w:rsidRPr="00257E67">
        <w:rPr>
          <w:rStyle w:val="StyleUnderline"/>
          <w:u w:val="none"/>
        </w:rPr>
        <w:t xml:space="preserve">it must not be forgotten that </w:t>
      </w:r>
      <w:r w:rsidRPr="00257E67">
        <w:rPr>
          <w:rStyle w:val="StyleUnderline"/>
          <w:b/>
        </w:rPr>
        <w:t xml:space="preserve">some </w:t>
      </w:r>
      <w:r w:rsidRPr="006559BB">
        <w:rPr>
          <w:rStyle w:val="StyleUnderline"/>
          <w:b/>
          <w:highlight w:val="green"/>
        </w:rPr>
        <w:t>terrorists</w:t>
      </w:r>
      <w:r w:rsidRPr="00257E67">
        <w:rPr>
          <w:rStyle w:val="StyleUnderline"/>
          <w:b/>
        </w:rPr>
        <w:t xml:space="preserve"> are </w:t>
      </w:r>
      <w:r w:rsidRPr="006559BB">
        <w:rPr>
          <w:rStyle w:val="StyleUnderline"/>
          <w:b/>
          <w:highlight w:val="green"/>
        </w:rPr>
        <w:t>inclined to</w:t>
      </w:r>
      <w:r w:rsidRPr="006559BB">
        <w:rPr>
          <w:b/>
          <w:highlight w:val="green"/>
          <w:u w:val="single"/>
        </w:rPr>
        <w:t xml:space="preserve"> </w:t>
      </w:r>
      <w:r w:rsidRPr="006559BB">
        <w:rPr>
          <w:rStyle w:val="Emphasis"/>
          <w:highlight w:val="green"/>
        </w:rPr>
        <w:t>innovations</w:t>
      </w:r>
      <w:r w:rsidRPr="006559BB">
        <w:rPr>
          <w:b/>
          <w:highlight w:val="green"/>
          <w:u w:val="single"/>
        </w:rPr>
        <w:t xml:space="preserve"> </w:t>
      </w:r>
      <w:r w:rsidRPr="006559BB">
        <w:rPr>
          <w:rStyle w:val="StyleUnderline"/>
          <w:b/>
          <w:highlight w:val="green"/>
        </w:rPr>
        <w:t xml:space="preserve">in </w:t>
      </w:r>
      <w:r w:rsidRPr="006559BB">
        <w:rPr>
          <w:rStyle w:val="Emphasis"/>
          <w:highlight w:val="green"/>
        </w:rPr>
        <w:t>weapons</w:t>
      </w:r>
      <w:r w:rsidRPr="00257E67">
        <w:rPr>
          <w:rStyle w:val="StyleUnderline"/>
          <w:b/>
        </w:rPr>
        <w:t xml:space="preserve"> and </w:t>
      </w:r>
      <w:r w:rsidRPr="00257E67">
        <w:rPr>
          <w:rStyle w:val="Emphasis"/>
        </w:rPr>
        <w:t>tactics</w:t>
      </w:r>
      <w:r w:rsidRPr="00257E67">
        <w:rPr>
          <w:b/>
          <w:u w:val="single"/>
        </w:rPr>
        <w:t xml:space="preserve">, </w:t>
      </w:r>
      <w:r w:rsidRPr="00E66289">
        <w:rPr>
          <w:rStyle w:val="StyleUnderline"/>
          <w:b/>
          <w:highlight w:val="green"/>
        </w:rPr>
        <w:t>as well as</w:t>
      </w:r>
      <w:r w:rsidRPr="00257E67">
        <w:rPr>
          <w:rStyle w:val="StyleUnderline"/>
          <w:b/>
        </w:rPr>
        <w:t xml:space="preserve"> </w:t>
      </w:r>
      <w:r w:rsidRPr="00E66289">
        <w:rPr>
          <w:rStyle w:val="StyleUnderline"/>
          <w:b/>
          <w:highlight w:val="green"/>
        </w:rPr>
        <w:t xml:space="preserve">to </w:t>
      </w:r>
      <w:r w:rsidRPr="00E66289">
        <w:rPr>
          <w:rStyle w:val="Emphasis"/>
          <w:highlight w:val="green"/>
        </w:rPr>
        <w:t>taking risks</w:t>
      </w:r>
      <w:r w:rsidRPr="00E66289">
        <w:rPr>
          <w:b/>
          <w:highlight w:val="green"/>
          <w:u w:val="single"/>
        </w:rPr>
        <w:t xml:space="preserve"> </w:t>
      </w:r>
      <w:r w:rsidRPr="00E66289">
        <w:rPr>
          <w:rStyle w:val="StyleUnderline"/>
          <w:b/>
          <w:highlight w:val="green"/>
        </w:rPr>
        <w:t>in actions</w:t>
      </w:r>
      <w:r w:rsidRPr="00257E67">
        <w:rPr>
          <w:rStyle w:val="StyleUnderline"/>
          <w:b/>
        </w:rPr>
        <w:t xml:space="preserve"> or in the choice of weapons</w:t>
      </w:r>
      <w:r w:rsidRPr="00257E67">
        <w:rPr>
          <w:b/>
          <w:u w:val="single"/>
        </w:rPr>
        <w:t xml:space="preserve">. </w:t>
      </w:r>
      <w:r w:rsidRPr="00257E67">
        <w:t xml:space="preserve">Many experts agree that </w:t>
      </w:r>
      <w:r w:rsidRPr="00257E67">
        <w:rPr>
          <w:rStyle w:val="StyleUnderline"/>
          <w:u w:val="none"/>
        </w:rPr>
        <w:t xml:space="preserve">most terrorist organizations want to use proven methods to achieve desired effects. Innovations, especially in the field of CBRN weapons, often indicate </w:t>
      </w:r>
      <w:r w:rsidRPr="00E66289">
        <w:rPr>
          <w:rStyle w:val="StyleUnderline"/>
          <w:b/>
        </w:rPr>
        <w:t xml:space="preserve">terrorists are likely to </w:t>
      </w:r>
      <w:proofErr w:type="gramStart"/>
      <w:r w:rsidRPr="00E66289">
        <w:rPr>
          <w:rStyle w:val="StyleUnderline"/>
          <w:b/>
        </w:rPr>
        <w:t>be led</w:t>
      </w:r>
      <w:proofErr w:type="gramEnd"/>
      <w:r w:rsidRPr="00E66289">
        <w:rPr>
          <w:rStyle w:val="StyleUnderline"/>
          <w:b/>
        </w:rPr>
        <w:t xml:space="preserve"> by other factors rather than by pure curiosity and desire to experiment</w:t>
      </w:r>
      <w:r w:rsidRPr="00E66289">
        <w:rPr>
          <w:rStyle w:val="StyleUnderline"/>
          <w:u w:val="none"/>
        </w:rPr>
        <w:t>.</w:t>
      </w:r>
      <w:r w:rsidRPr="00E66289">
        <w:t xml:space="preserve"> For some individuals, repression and democratic and strong rule of law are positive determinants of</w:t>
      </w:r>
      <w:r w:rsidRPr="00257E67">
        <w:t xml:space="preserve"> the emergence of CBRN </w:t>
      </w:r>
      <w:proofErr w:type="gramStart"/>
      <w:r w:rsidRPr="00257E67">
        <w:t>actions which</w:t>
      </w:r>
      <w:proofErr w:type="gramEnd"/>
      <w:r w:rsidRPr="00257E67">
        <w:t xml:space="preserve"> points to a new and more complex global security environment with an increasing risk of terrorists trying to perform a CBRN attack. It is a frightening fact that </w:t>
      </w:r>
      <w:r w:rsidRPr="006559BB">
        <w:rPr>
          <w:rStyle w:val="StyleUnderline"/>
          <w:b/>
          <w:highlight w:val="green"/>
        </w:rPr>
        <w:t xml:space="preserve">a </w:t>
      </w:r>
      <w:r w:rsidRPr="006559BB">
        <w:rPr>
          <w:rStyle w:val="Emphasis"/>
          <w:highlight w:val="green"/>
        </w:rPr>
        <w:t>single</w:t>
      </w:r>
      <w:r w:rsidRPr="006559BB">
        <w:rPr>
          <w:rStyle w:val="StyleUnderline"/>
          <w:highlight w:val="green"/>
        </w:rPr>
        <w:t xml:space="preserve"> </w:t>
      </w:r>
      <w:r w:rsidRPr="006559BB">
        <w:rPr>
          <w:rStyle w:val="StyleUnderline"/>
          <w:b/>
          <w:highlight w:val="green"/>
        </w:rPr>
        <w:t>terrorist</w:t>
      </w:r>
      <w:r w:rsidRPr="00257E67">
        <w:rPr>
          <w:rStyle w:val="StyleUnderline"/>
          <w:b/>
        </w:rPr>
        <w:t xml:space="preserve"> or isolated terrorist group </w:t>
      </w:r>
      <w:r w:rsidRPr="006559BB">
        <w:rPr>
          <w:rStyle w:val="StyleUnderline"/>
          <w:b/>
          <w:highlight w:val="green"/>
        </w:rPr>
        <w:t xml:space="preserve">could improvise a </w:t>
      </w:r>
      <w:r w:rsidRPr="006559BB">
        <w:rPr>
          <w:rStyle w:val="Emphasis"/>
          <w:highlight w:val="green"/>
        </w:rPr>
        <w:t>biological weapon</w:t>
      </w:r>
      <w:r w:rsidRPr="00257E67">
        <w:rPr>
          <w:b/>
          <w:u w:val="single"/>
        </w:rPr>
        <w:t xml:space="preserve"> </w:t>
      </w:r>
      <w:r w:rsidRPr="00257E67">
        <w:rPr>
          <w:rStyle w:val="StyleUnderline"/>
          <w:b/>
        </w:rPr>
        <w:t xml:space="preserve">or use other ways </w:t>
      </w:r>
      <w:r w:rsidRPr="006559BB">
        <w:rPr>
          <w:rStyle w:val="StyleUnderline"/>
          <w:b/>
          <w:highlight w:val="green"/>
        </w:rPr>
        <w:t>to</w:t>
      </w:r>
      <w:r w:rsidRPr="00257E67">
        <w:rPr>
          <w:rStyle w:val="StyleUnderline"/>
          <w:b/>
        </w:rPr>
        <w:t xml:space="preserve"> spread </w:t>
      </w:r>
      <w:r w:rsidRPr="00257E67">
        <w:rPr>
          <w:rStyle w:val="Emphasis"/>
        </w:rPr>
        <w:t>anthrax</w:t>
      </w:r>
      <w:r w:rsidRPr="00257E67">
        <w:rPr>
          <w:u w:val="single"/>
        </w:rPr>
        <w:t xml:space="preserve">, </w:t>
      </w:r>
      <w:r w:rsidRPr="00257E67">
        <w:rPr>
          <w:rStyle w:val="Emphasis"/>
        </w:rPr>
        <w:t>smallpox</w:t>
      </w:r>
      <w:r w:rsidRPr="00257E67">
        <w:rPr>
          <w:b/>
          <w:u w:val="single"/>
        </w:rPr>
        <w:t xml:space="preserve"> </w:t>
      </w:r>
      <w:r w:rsidRPr="00257E67">
        <w:rPr>
          <w:rStyle w:val="StyleUnderline"/>
          <w:b/>
        </w:rPr>
        <w:t xml:space="preserve">or other biological agents and thereby </w:t>
      </w:r>
      <w:r w:rsidRPr="006559BB">
        <w:rPr>
          <w:rStyle w:val="StyleUnderline"/>
          <w:b/>
          <w:highlight w:val="green"/>
        </w:rPr>
        <w:t xml:space="preserve">cause </w:t>
      </w:r>
      <w:r w:rsidRPr="006559BB">
        <w:rPr>
          <w:rStyle w:val="Emphasis"/>
          <w:highlight w:val="green"/>
        </w:rPr>
        <w:t>mass casualties</w:t>
      </w:r>
      <w:r w:rsidRPr="00257E67">
        <w:t xml:space="preserve"> </w:t>
      </w:r>
      <w:r w:rsidRPr="00257E67">
        <w:rPr>
          <w:rStyle w:val="StyleUnderline"/>
          <w:u w:val="none"/>
        </w:rPr>
        <w:t xml:space="preserve">and destroy the health care system of a state. CBRN weapons </w:t>
      </w:r>
      <w:proofErr w:type="gramStart"/>
      <w:r w:rsidRPr="00257E67">
        <w:rPr>
          <w:rStyle w:val="StyleUnderline"/>
          <w:u w:val="none"/>
        </w:rPr>
        <w:t xml:space="preserve">are </w:t>
      </w:r>
      <w:r w:rsidRPr="00257E67">
        <w:rPr>
          <w:rStyle w:val="Emphasis"/>
          <w:u w:val="none"/>
        </w:rPr>
        <w:t>secretly</w:t>
      </w:r>
      <w:r w:rsidRPr="00257E67">
        <w:t xml:space="preserve"> </w:t>
      </w:r>
      <w:r w:rsidRPr="00257E67">
        <w:rPr>
          <w:rStyle w:val="StyleUnderline"/>
          <w:u w:val="none"/>
        </w:rPr>
        <w:t>shipped</w:t>
      </w:r>
      <w:proofErr w:type="gramEnd"/>
      <w:r w:rsidRPr="00257E67">
        <w:rPr>
          <w:rStyle w:val="StyleUnderline"/>
          <w:u w:val="none"/>
        </w:rPr>
        <w:t xml:space="preserve"> to terrorists or hostile governments and represent a significant and</w:t>
      </w:r>
      <w:r w:rsidRPr="00257E67">
        <w:t xml:space="preserve"> </w:t>
      </w:r>
      <w:r w:rsidRPr="00257E67">
        <w:rPr>
          <w:rStyle w:val="Emphasis"/>
          <w:u w:val="none"/>
        </w:rPr>
        <w:t>growing threat</w:t>
      </w:r>
      <w:r w:rsidRPr="00257E67">
        <w:t xml:space="preserve"> </w:t>
      </w:r>
      <w:r w:rsidRPr="00257E67">
        <w:rPr>
          <w:rStyle w:val="StyleUnderline"/>
          <w:u w:val="none"/>
        </w:rPr>
        <w:t>to many countries</w:t>
      </w:r>
      <w:r w:rsidRPr="00257E67">
        <w:t xml:space="preserve">. Although the threat of CBRN attacks is widely recognized as the central issue of national security, most analysts assume that </w:t>
      </w:r>
      <w:r w:rsidRPr="00257E67">
        <w:rPr>
          <w:rStyle w:val="StyleUnderline"/>
          <w:u w:val="none"/>
        </w:rPr>
        <w:t xml:space="preserve">the primary danger is a threat of the military use of these weapons in conventional wars with traditional military means while the threat of </w:t>
      </w:r>
      <w:r w:rsidRPr="00257E67">
        <w:rPr>
          <w:rStyle w:val="Emphasis"/>
          <w:u w:val="none"/>
        </w:rPr>
        <w:t>covert attacks</w:t>
      </w:r>
      <w:r w:rsidRPr="00257E67">
        <w:rPr>
          <w:rStyle w:val="StyleUnderline"/>
          <w:u w:val="none"/>
        </w:rPr>
        <w:t>, which include</w:t>
      </w:r>
      <w:r w:rsidRPr="00257E67">
        <w:rPr>
          <w:rStyle w:val="StyleUnderline"/>
          <w:b/>
          <w:u w:val="none"/>
        </w:rPr>
        <w:t xml:space="preserve"> </w:t>
      </w:r>
      <w:r w:rsidRPr="00E66289">
        <w:rPr>
          <w:rStyle w:val="Emphasis"/>
          <w:highlight w:val="green"/>
        </w:rPr>
        <w:t>terrorism</w:t>
      </w:r>
      <w:r w:rsidRPr="00E66289">
        <w:rPr>
          <w:b/>
          <w:highlight w:val="green"/>
          <w:u w:val="single"/>
        </w:rPr>
        <w:t xml:space="preserve">, </w:t>
      </w:r>
      <w:r w:rsidRPr="00E66289">
        <w:rPr>
          <w:rStyle w:val="StyleUnderline"/>
          <w:b/>
          <w:highlight w:val="green"/>
        </w:rPr>
        <w:t>is</w:t>
      </w:r>
      <w:r w:rsidRPr="00257E67">
        <w:rPr>
          <w:rStyle w:val="StyleUnderline"/>
          <w:b/>
        </w:rPr>
        <w:t xml:space="preserve"> rashly and </w:t>
      </w:r>
      <w:r w:rsidRPr="00E66289">
        <w:rPr>
          <w:rStyle w:val="StyleUnderline"/>
          <w:b/>
          <w:highlight w:val="green"/>
        </w:rPr>
        <w:t>unfairly neglected</w:t>
      </w:r>
      <w:r w:rsidRPr="00257E67">
        <w:rPr>
          <w:rStyle w:val="StyleUnderline"/>
          <w:u w:val="none"/>
        </w:rPr>
        <w:t xml:space="preserve">. Covert attacks are </w:t>
      </w:r>
      <w:r w:rsidRPr="00257E67">
        <w:rPr>
          <w:rStyle w:val="Emphasis"/>
          <w:u w:val="none"/>
        </w:rPr>
        <w:t>difficult to deter or prevent</w:t>
      </w:r>
      <w:r w:rsidRPr="00257E67">
        <w:t xml:space="preserve"> </w:t>
      </w:r>
      <w:r w:rsidRPr="00257E67">
        <w:rPr>
          <w:rStyle w:val="StyleUnderline"/>
          <w:u w:val="none"/>
        </w:rPr>
        <w:t xml:space="preserve">and CBRN weapons suitable for this type of attack are </w:t>
      </w:r>
      <w:r w:rsidRPr="00257E67">
        <w:rPr>
          <w:rStyle w:val="Emphasis"/>
          <w:u w:val="none"/>
        </w:rPr>
        <w:t>available</w:t>
      </w:r>
      <w:r w:rsidRPr="00257E67">
        <w:t xml:space="preserve"> </w:t>
      </w:r>
      <w:r w:rsidRPr="00257E67">
        <w:rPr>
          <w:rStyle w:val="StyleUnderline"/>
          <w:u w:val="none"/>
        </w:rPr>
        <w:t>to a</w:t>
      </w:r>
      <w:r w:rsidRPr="00257E67">
        <w:t xml:space="preserve"> </w:t>
      </w:r>
      <w:r w:rsidRPr="00257E67">
        <w:rPr>
          <w:rStyle w:val="Emphasis"/>
          <w:u w:val="none"/>
        </w:rPr>
        <w:t>growing number of enemy states and groups</w:t>
      </w:r>
      <w:r w:rsidRPr="00257E67">
        <w:t xml:space="preserve">. At the same time, </w:t>
      </w:r>
      <w:r w:rsidRPr="00257E67">
        <w:rPr>
          <w:rStyle w:val="StyleUnderline"/>
          <w:u w:val="none"/>
        </w:rPr>
        <w:t>restrictions on their use appear to be diminishing</w:t>
      </w:r>
      <w:r w:rsidRPr="00257E67">
        <w:t xml:space="preserve">, and so-called new terrorists do not always escalate and become apparent only by using unconventional weapons. These </w:t>
      </w:r>
      <w:r w:rsidRPr="006559BB">
        <w:rPr>
          <w:rStyle w:val="StyleUnderline"/>
          <w:b/>
          <w:highlight w:val="green"/>
        </w:rPr>
        <w:t>weapons</w:t>
      </w:r>
      <w:r w:rsidRPr="00257E67">
        <w:rPr>
          <w:rStyle w:val="StyleUnderline"/>
          <w:u w:val="none"/>
        </w:rPr>
        <w:t xml:space="preserve"> </w:t>
      </w:r>
      <w:proofErr w:type="gramStart"/>
      <w:r w:rsidRPr="00257E67">
        <w:rPr>
          <w:rStyle w:val="StyleUnderline"/>
          <w:u w:val="none"/>
        </w:rPr>
        <w:t>are easily spread</w:t>
      </w:r>
      <w:proofErr w:type="gramEnd"/>
      <w:r w:rsidRPr="00257E67">
        <w:rPr>
          <w:rStyle w:val="StyleUnderline"/>
          <w:u w:val="none"/>
        </w:rPr>
        <w:t xml:space="preserve"> or transmitted from person to person, </w:t>
      </w:r>
      <w:r w:rsidRPr="006559BB">
        <w:rPr>
          <w:rStyle w:val="StyleUnderline"/>
          <w:b/>
          <w:highlight w:val="green"/>
        </w:rPr>
        <w:t xml:space="preserve">have a </w:t>
      </w:r>
      <w:r w:rsidRPr="006559BB">
        <w:rPr>
          <w:rStyle w:val="Emphasis"/>
          <w:highlight w:val="green"/>
        </w:rPr>
        <w:t>high mortality rate</w:t>
      </w:r>
      <w:r w:rsidRPr="00257E67">
        <w:rPr>
          <w:b/>
          <w:u w:val="single"/>
        </w:rPr>
        <w:t xml:space="preserve"> </w:t>
      </w:r>
      <w:r w:rsidRPr="00257E67">
        <w:rPr>
          <w:rStyle w:val="StyleUnderline"/>
          <w:b/>
        </w:rPr>
        <w:t>and a potential impact on public health,</w:t>
      </w:r>
      <w:r w:rsidRPr="00257E67">
        <w:rPr>
          <w:rStyle w:val="StyleUnderline"/>
          <w:u w:val="none"/>
        </w:rPr>
        <w:t xml:space="preserve"> causing</w:t>
      </w:r>
      <w:r w:rsidRPr="00257E67">
        <w:t xml:space="preserve"> </w:t>
      </w:r>
      <w:r w:rsidRPr="00257E67">
        <w:rPr>
          <w:rStyle w:val="Emphasis"/>
          <w:u w:val="none"/>
        </w:rPr>
        <w:t>mass casualties</w:t>
      </w:r>
      <w:r w:rsidRPr="00257E67">
        <w:t xml:space="preserve"> </w:t>
      </w:r>
      <w:r w:rsidRPr="00257E67">
        <w:rPr>
          <w:rStyle w:val="StyleUnderline"/>
          <w:u w:val="none"/>
        </w:rPr>
        <w:t xml:space="preserve">that can crush health systems and cause </w:t>
      </w:r>
      <w:r w:rsidRPr="00257E67">
        <w:rPr>
          <w:rStyle w:val="Emphasis"/>
          <w:u w:val="none"/>
        </w:rPr>
        <w:t xml:space="preserve">public panic </w:t>
      </w:r>
      <w:r w:rsidRPr="00257E67">
        <w:rPr>
          <w:rStyle w:val="StyleUnderline"/>
          <w:u w:val="none"/>
        </w:rPr>
        <w:t xml:space="preserve">and </w:t>
      </w:r>
      <w:r w:rsidRPr="00257E67">
        <w:rPr>
          <w:rStyle w:val="Emphasis"/>
          <w:u w:val="none"/>
        </w:rPr>
        <w:t>social disruption</w:t>
      </w:r>
      <w:r w:rsidRPr="00257E67">
        <w:t xml:space="preserve">, thus requiring special efforts to suppress them. When assessing the threat of CBRN weapons, </w:t>
      </w:r>
      <w:r w:rsidRPr="00257E67">
        <w:rPr>
          <w:rStyle w:val="StyleUnderline"/>
          <w:u w:val="none"/>
        </w:rPr>
        <w:t>we should take into account the change in capacity to carry out terrorist attacks that are on the rise among countries and non-government elements.</w:t>
      </w:r>
      <w:r w:rsidRPr="00257E67">
        <w:t xml:space="preserve"> Analysts believe that the fear of chemical and biological terrorist attacks is excessive, they point out that, in the past, very few attacks involved these weapons, and </w:t>
      </w:r>
      <w:proofErr w:type="gramStart"/>
      <w:r w:rsidRPr="00257E67">
        <w:t>even those few attempts that have occurred were mostly thwarted by the authorities</w:t>
      </w:r>
      <w:proofErr w:type="gramEnd"/>
      <w:r w:rsidRPr="00257E67">
        <w:t xml:space="preserve">. </w:t>
      </w:r>
      <w:r w:rsidRPr="00257E67">
        <w:rPr>
          <w:rStyle w:val="StyleUnderline"/>
          <w:u w:val="none"/>
        </w:rPr>
        <w:t xml:space="preserve">A relative ease with which biological weapons </w:t>
      </w:r>
      <w:proofErr w:type="gramStart"/>
      <w:r w:rsidRPr="00257E67">
        <w:rPr>
          <w:rStyle w:val="StyleUnderline"/>
          <w:u w:val="none"/>
        </w:rPr>
        <w:t>can be obtained</w:t>
      </w:r>
      <w:proofErr w:type="gramEnd"/>
      <w:r w:rsidRPr="00257E67">
        <w:rPr>
          <w:rStyle w:val="StyleUnderline"/>
          <w:u w:val="none"/>
        </w:rPr>
        <w:t>, along with other current changes and turbulences in the world, sets the stage for another type of warfare in the 21st century</w:t>
      </w:r>
      <w:r w:rsidRPr="00257E67">
        <w:t xml:space="preserve">. </w:t>
      </w:r>
      <w:r w:rsidRPr="00257E67">
        <w:rPr>
          <w:rStyle w:val="StyleUnderline"/>
          <w:u w:val="none"/>
        </w:rPr>
        <w:t>The potential for CBRN terrorism has widely grown since 11 September</w:t>
      </w:r>
      <w:r w:rsidRPr="00257E67">
        <w:t xml:space="preserve">, when some of these materials </w:t>
      </w:r>
      <w:proofErr w:type="gramStart"/>
      <w:r w:rsidRPr="00257E67">
        <w:t>were used</w:t>
      </w:r>
      <w:proofErr w:type="gramEnd"/>
      <w:r w:rsidRPr="00257E67">
        <w:t xml:space="preserve">. </w:t>
      </w:r>
      <w:r w:rsidRPr="00257E67">
        <w:rPr>
          <w:rStyle w:val="StyleUnderline"/>
          <w:u w:val="none"/>
        </w:rPr>
        <w:t>The danger of terrorist use of nuclear weapons and other weapons of mass destruction represents a</w:t>
      </w:r>
      <w:r w:rsidRPr="00257E67">
        <w:t xml:space="preserve"> </w:t>
      </w:r>
      <w:r w:rsidRPr="00257E67">
        <w:rPr>
          <w:rStyle w:val="Emphasis"/>
          <w:u w:val="none"/>
        </w:rPr>
        <w:t>very serious threat</w:t>
      </w:r>
      <w:r w:rsidRPr="00257E67">
        <w:t xml:space="preserve"> </w:t>
      </w:r>
      <w:r w:rsidRPr="00257E67">
        <w:rPr>
          <w:rStyle w:val="StyleUnderline"/>
          <w:u w:val="none"/>
        </w:rPr>
        <w:t xml:space="preserve">for many countries; </w:t>
      </w:r>
      <w:r w:rsidRPr="006559BB">
        <w:rPr>
          <w:rStyle w:val="StyleUnderline"/>
          <w:b/>
          <w:highlight w:val="green"/>
        </w:rPr>
        <w:t>if a terrorist group could gain access</w:t>
      </w:r>
      <w:r w:rsidRPr="00257E67">
        <w:rPr>
          <w:rStyle w:val="StyleUnderline"/>
          <w:b/>
        </w:rPr>
        <w:t xml:space="preserve"> to this weapon, it is </w:t>
      </w:r>
      <w:r w:rsidRPr="006559BB">
        <w:rPr>
          <w:rStyle w:val="Emphasis"/>
          <w:highlight w:val="green"/>
        </w:rPr>
        <w:t>highly likely it would use it</w:t>
      </w:r>
      <w:r w:rsidRPr="00257E67">
        <w:t xml:space="preserve">, or threaten to use it. Although there is very little information on terrorists and their ability to come into possession of nuclear weapons or on their intentions to get them, </w:t>
      </w:r>
      <w:r w:rsidRPr="00257E67">
        <w:rPr>
          <w:rStyle w:val="StyleUnderline"/>
          <w:u w:val="none"/>
        </w:rPr>
        <w:t xml:space="preserve">the </w:t>
      </w:r>
      <w:r w:rsidRPr="00257E67">
        <w:rPr>
          <w:rStyle w:val="Emphasis"/>
          <w:u w:val="none"/>
        </w:rPr>
        <w:t>risk</w:t>
      </w:r>
      <w:r w:rsidRPr="00257E67">
        <w:t xml:space="preserve"> </w:t>
      </w:r>
      <w:r w:rsidRPr="00257E67">
        <w:rPr>
          <w:rStyle w:val="StyleUnderline"/>
          <w:u w:val="none"/>
        </w:rPr>
        <w:t>of CBRN weapons has certainly increased since the terrorists started to become more familiar with these agents and their harmful consequences</w:t>
      </w:r>
      <w:r w:rsidRPr="00257E67">
        <w:t xml:space="preserve">. </w:t>
      </w:r>
      <w:r w:rsidRPr="00257E67">
        <w:rPr>
          <w:rStyle w:val="StyleUnderline"/>
          <w:u w:val="none"/>
        </w:rPr>
        <w:t xml:space="preserve">Discovering the nature of the threat of </w:t>
      </w:r>
      <w:r w:rsidRPr="00257E67">
        <w:rPr>
          <w:rStyle w:val="Emphasis"/>
          <w:u w:val="none"/>
        </w:rPr>
        <w:t>biological weapons</w:t>
      </w:r>
      <w:r w:rsidRPr="00257E67">
        <w:rPr>
          <w:rStyle w:val="StyleUnderline"/>
          <w:u w:val="none"/>
        </w:rPr>
        <w:t xml:space="preserve">, as well as the appropriate response to them requires an emphasis on the </w:t>
      </w:r>
      <w:r w:rsidRPr="00257E67">
        <w:rPr>
          <w:rStyle w:val="Emphasis"/>
          <w:u w:val="none"/>
        </w:rPr>
        <w:t>biological characteristics</w:t>
      </w:r>
      <w:r w:rsidRPr="00257E67">
        <w:t xml:space="preserve"> </w:t>
      </w:r>
      <w:r w:rsidRPr="00257E67">
        <w:rPr>
          <w:rStyle w:val="StyleUnderline"/>
          <w:u w:val="none"/>
        </w:rPr>
        <w:t xml:space="preserve">of these instruments of </w:t>
      </w:r>
      <w:r w:rsidRPr="00257E67">
        <w:rPr>
          <w:rStyle w:val="Emphasis"/>
          <w:u w:val="none"/>
        </w:rPr>
        <w:t>war</w:t>
      </w:r>
      <w:r w:rsidRPr="00257E67">
        <w:rPr>
          <w:rStyle w:val="StyleUnderline"/>
          <w:u w:val="none"/>
        </w:rPr>
        <w:t xml:space="preserve"> and</w:t>
      </w:r>
      <w:r w:rsidRPr="00257E67">
        <w:t xml:space="preserve"> </w:t>
      </w:r>
      <w:r w:rsidRPr="00257E67">
        <w:rPr>
          <w:rStyle w:val="Emphasis"/>
          <w:u w:val="none"/>
        </w:rPr>
        <w:t>terror</w:t>
      </w:r>
      <w:r w:rsidRPr="00257E67">
        <w:t xml:space="preserve">.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w:t>
      </w:r>
      <w:proofErr w:type="gramStart"/>
      <w:r w:rsidRPr="00257E67">
        <w:t>are taken</w:t>
      </w:r>
      <w:proofErr w:type="gramEnd"/>
      <w:r w:rsidRPr="00257E67">
        <w:t xml:space="preserve">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 </w:t>
      </w:r>
      <w:proofErr w:type="gramStart"/>
      <w:r w:rsidRPr="00257E67">
        <w:t xml:space="preserve">The growing threat of CBRN terrorism </w:t>
      </w:r>
      <w:proofErr w:type="spellStart"/>
      <w:r w:rsidRPr="00257E67">
        <w:t>Terrorism</w:t>
      </w:r>
      <w:proofErr w:type="spellEnd"/>
      <w:r w:rsidRPr="00257E67">
        <w:t xml:space="preserve">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w:t>
      </w:r>
      <w:proofErr w:type="spellStart"/>
      <w:r w:rsidRPr="00257E67">
        <w:t>nd</w:t>
      </w:r>
      <w:proofErr w:type="spellEnd"/>
      <w:r w:rsidRPr="00257E67">
        <w:t>).</w:t>
      </w:r>
      <w:proofErr w:type="gramEnd"/>
      <w:r w:rsidRPr="00257E67">
        <w:t xml:space="preserve"> Toxic substances, regardless of whether they are of animal, vegetable or mineral origin, </w:t>
      </w:r>
      <w:proofErr w:type="gramStart"/>
      <w:r w:rsidRPr="00257E67">
        <w:t>were used</w:t>
      </w:r>
      <w:proofErr w:type="gramEnd"/>
      <w:r w:rsidRPr="00257E67">
        <w:t xml:space="preserve"> throughout the history for political assassinations and sabotage; despite the risk of severe penalties, the prospects for success </w:t>
      </w:r>
      <w:proofErr w:type="spellStart"/>
      <w:r w:rsidRPr="00257E67">
        <w:t>favoured</w:t>
      </w:r>
      <w:proofErr w:type="spellEnd"/>
      <w:r w:rsidRPr="00257E67">
        <w:t xml:space="preserve"> the use of toxic substances. Such use has always been reduced, however, since only a small number of people had access to substances and possessed the ability of learn how to use them (Pascal, 1999). </w:t>
      </w:r>
      <w:r w:rsidRPr="00257E67">
        <w:rPr>
          <w:rStyle w:val="StyleUnderline"/>
          <w:u w:val="none"/>
        </w:rPr>
        <w:t xml:space="preserve">CBRN weapons are rightly viewed with a </w:t>
      </w:r>
      <w:r w:rsidRPr="00257E67">
        <w:rPr>
          <w:rStyle w:val="Emphasis"/>
          <w:u w:val="none"/>
        </w:rPr>
        <w:t>special sense of horror</w:t>
      </w:r>
      <w:r w:rsidRPr="00257E67">
        <w:t xml:space="preserve">, </w:t>
      </w:r>
      <w:r w:rsidRPr="00257E67">
        <w:rPr>
          <w:rStyle w:val="StyleUnderline"/>
          <w:u w:val="none"/>
        </w:rPr>
        <w:t xml:space="preserve">their effects can be </w:t>
      </w:r>
      <w:r w:rsidRPr="00257E67">
        <w:rPr>
          <w:rStyle w:val="Emphasis"/>
          <w:u w:val="none"/>
        </w:rPr>
        <w:t>devastating</w:t>
      </w:r>
      <w:r w:rsidRPr="00257E67">
        <w:t xml:space="preserve"> </w:t>
      </w:r>
      <w:r w:rsidRPr="00257E67">
        <w:rPr>
          <w:rStyle w:val="StyleUnderline"/>
          <w:u w:val="none"/>
        </w:rPr>
        <w:t>and</w:t>
      </w:r>
      <w:r w:rsidRPr="00257E67">
        <w:t xml:space="preserve"> </w:t>
      </w:r>
      <w:r w:rsidRPr="00257E67">
        <w:rPr>
          <w:rStyle w:val="Emphasis"/>
          <w:u w:val="none"/>
        </w:rPr>
        <w:t>indiscriminating</w:t>
      </w:r>
      <w:r w:rsidRPr="00257E67">
        <w:t xml:space="preserve">, </w:t>
      </w:r>
      <w:r w:rsidRPr="00257E67">
        <w:rPr>
          <w:rStyle w:val="StyleUnderline"/>
          <w:u w:val="none"/>
        </w:rPr>
        <w:t xml:space="preserve">and they take the most stringent toll among the most </w:t>
      </w:r>
      <w:r w:rsidRPr="00257E67">
        <w:rPr>
          <w:rStyle w:val="Emphasis"/>
          <w:u w:val="none"/>
        </w:rPr>
        <w:t>vulnerable population</w:t>
      </w:r>
      <w:r w:rsidRPr="00257E67">
        <w:rPr>
          <w:rStyle w:val="StyleUnderline"/>
          <w:u w:val="none"/>
        </w:rPr>
        <w:t>,</w:t>
      </w:r>
      <w:r w:rsidRPr="00257E67">
        <w:t xml:space="preserve"> non-combatants (e.g. a biological attack cannot be detected sufficiently fast after the disease spreads through the population). Moreover, </w:t>
      </w:r>
      <w:r w:rsidRPr="00257E67">
        <w:rPr>
          <w:rStyle w:val="Emphasis"/>
        </w:rPr>
        <w:t>chemical</w:t>
      </w:r>
      <w:r w:rsidRPr="00257E67">
        <w:rPr>
          <w:u w:val="single"/>
        </w:rPr>
        <w:t xml:space="preserve"> </w:t>
      </w:r>
      <w:r w:rsidRPr="00257E67">
        <w:rPr>
          <w:rStyle w:val="StyleUnderline"/>
          <w:b/>
        </w:rPr>
        <w:t>and</w:t>
      </w:r>
      <w:r w:rsidRPr="00257E67">
        <w:rPr>
          <w:u w:val="single"/>
        </w:rPr>
        <w:t xml:space="preserve"> </w:t>
      </w:r>
      <w:r w:rsidRPr="006559BB">
        <w:rPr>
          <w:rStyle w:val="Emphasis"/>
          <w:highlight w:val="green"/>
        </w:rPr>
        <w:t>biological</w:t>
      </w:r>
      <w:r w:rsidRPr="006559BB">
        <w:rPr>
          <w:highlight w:val="green"/>
          <w:u w:val="single"/>
        </w:rPr>
        <w:t xml:space="preserve"> </w:t>
      </w:r>
      <w:r w:rsidRPr="006559BB">
        <w:rPr>
          <w:rStyle w:val="StyleUnderline"/>
          <w:b/>
          <w:highlight w:val="green"/>
        </w:rPr>
        <w:t>weapons are</w:t>
      </w:r>
      <w:r w:rsidRPr="006559BB">
        <w:rPr>
          <w:rStyle w:val="StyleUnderline"/>
          <w:b/>
        </w:rPr>
        <w:t xml:space="preserve"> a </w:t>
      </w:r>
      <w:r w:rsidRPr="006559BB">
        <w:rPr>
          <w:rStyle w:val="StyleUnderline"/>
          <w:b/>
          <w:highlight w:val="green"/>
        </w:rPr>
        <w:t xml:space="preserve">particularly </w:t>
      </w:r>
      <w:r w:rsidRPr="006559BB">
        <w:rPr>
          <w:rStyle w:val="Emphasis"/>
          <w:highlight w:val="green"/>
        </w:rPr>
        <w:t>attractive</w:t>
      </w:r>
      <w:r w:rsidRPr="00257E67">
        <w:rPr>
          <w:rStyle w:val="Emphasis"/>
        </w:rPr>
        <w:t xml:space="preserve"> alternative</w:t>
      </w:r>
      <w:r w:rsidRPr="00257E67">
        <w:t xml:space="preserve"> </w:t>
      </w:r>
      <w:r w:rsidRPr="00257E67">
        <w:rPr>
          <w:rStyle w:val="StyleUnderline"/>
          <w:u w:val="none"/>
        </w:rPr>
        <w:t xml:space="preserve">for groups that do not have the ability to produce </w:t>
      </w:r>
      <w:r w:rsidRPr="00257E67">
        <w:rPr>
          <w:rStyle w:val="Emphasis"/>
          <w:u w:val="none"/>
        </w:rPr>
        <w:t>nuclear weapons</w:t>
      </w:r>
      <w:r w:rsidRPr="00257E67">
        <w:rPr>
          <w:rStyle w:val="StyleUnderline"/>
          <w:u w:val="none"/>
        </w:rPr>
        <w:t>,</w:t>
      </w:r>
      <w:r w:rsidRPr="00257E67">
        <w:t xml:space="preserve"> </w:t>
      </w:r>
      <w:r w:rsidRPr="00257E67">
        <w:rPr>
          <w:rStyle w:val="StyleUnderline"/>
          <w:u w:val="none"/>
        </w:rPr>
        <w:t>and this risk raises complex but important ethical issues</w:t>
      </w:r>
      <w:r w:rsidRPr="00257E67">
        <w:t xml:space="preserve"> (London, 2003). The common name for CBRN terrorism which causes the death of a large number of people, </w:t>
      </w:r>
      <w:proofErr w:type="gramStart"/>
      <w:r w:rsidRPr="00257E67">
        <w:t>large scale</w:t>
      </w:r>
      <w:proofErr w:type="gramEnd"/>
      <w:r w:rsidRPr="00257E67">
        <w:t xml:space="preserv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w:t>
      </w:r>
      <w:proofErr w:type="spellStart"/>
      <w:r w:rsidRPr="00257E67">
        <w:t>Kurmnik</w:t>
      </w:r>
      <w:proofErr w:type="spellEnd"/>
      <w:r w:rsidRPr="00257E67">
        <w:t xml:space="preserve">, </w:t>
      </w:r>
      <w:proofErr w:type="spellStart"/>
      <w:r w:rsidRPr="00257E67">
        <w:t>Ribnikar</w:t>
      </w:r>
      <w:proofErr w:type="spellEnd"/>
      <w:r w:rsidRPr="00257E67">
        <w:t xml:space="preserve">, 2003). Some authors have described the factors that make chemical, biological, radiological and nuclear terrorist attacks in many ways unique and demanding, such as an element of surprise, invisible agents, ordnance, the risk of repetition and new types of risks (Ruggiero, Voss, 2015). 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actually presenting the properties of </w:t>
      </w:r>
      <w:proofErr w:type="gramStart"/>
      <w:r w:rsidRPr="00257E67">
        <w:t>weapons which</w:t>
      </w:r>
      <w:proofErr w:type="gramEnd"/>
      <w:r w:rsidRPr="00257E67">
        <w:t xml:space="preserve">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w:t>
      </w:r>
      <w:proofErr w:type="gramStart"/>
      <w:r w:rsidRPr="00257E67">
        <w:t>people</w:t>
      </w:r>
      <w:proofErr w:type="gramEnd"/>
      <w:r w:rsidRPr="00257E67">
        <w:t xml:space="preserv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w:t>
      </w:r>
      <w:proofErr w:type="gramStart"/>
      <w:r w:rsidRPr="00257E67">
        <w:t>are compared</w:t>
      </w:r>
      <w:proofErr w:type="gramEnd"/>
      <w:r w:rsidRPr="00257E67">
        <w:t xml:space="preserve"> to conventional terrorism (Jesse, 2012). Some experts emphasize the factors that promote such attacks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incidents, and include religious fundamentalists and cults1 as possible perpetrators of such attacks, especially when these groups address to ethereal audience, emphasizing the hatred of unbelievers (</w:t>
      </w:r>
      <w:proofErr w:type="spellStart"/>
      <w:r w:rsidRPr="00257E67">
        <w:t>Ivanova</w:t>
      </w:r>
      <w:proofErr w:type="spellEnd"/>
      <w:r w:rsidRPr="00257E67">
        <w:t xml:space="preserve">, Sandler, 2007). Concerns about super </w:t>
      </w:r>
      <w:proofErr w:type="gramStart"/>
      <w:r w:rsidRPr="00257E67">
        <w:t>terrorism which involves the use of CBRN weapons</w:t>
      </w:r>
      <w:proofErr w:type="gramEnd"/>
      <w:r w:rsidRPr="00257E67">
        <w:t xml:space="preserve"> are mainly focused on what terrorists can do in the context of our social reality, with an emphasis on terrorist motivations, initiatives and limitations. </w:t>
      </w:r>
      <w:proofErr w:type="gramStart"/>
      <w:r w:rsidRPr="00257E67">
        <w:t>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w:t>
      </w:r>
      <w:proofErr w:type="gramEnd"/>
      <w:r w:rsidRPr="00257E67">
        <w:t xml:space="preserve"> In addition to the motivation and willingness to inflict mass casualties in any way, terrorists must have technical and financial capabilities to come into possession of </w:t>
      </w:r>
      <w:proofErr w:type="gramStart"/>
      <w:r w:rsidRPr="00257E67">
        <w:t>material and acquire skills for these types of weapons and materials</w:t>
      </w:r>
      <w:proofErr w:type="gramEnd"/>
      <w:r w:rsidRPr="00257E67">
        <w:t xml:space="preserve"> and carry out a successful attack. Chemical and biological weapons can pose a risk to terrorists thus deterring them from using such weapons (Post, 2005, pp.148-151). </w:t>
      </w:r>
      <w:r w:rsidRPr="00257E67">
        <w:rPr>
          <w:rStyle w:val="StyleUnderline"/>
          <w:u w:val="none"/>
        </w:rPr>
        <w:t>The possibility that terrorists use chemical or biological substances may</w:t>
      </w:r>
      <w:r w:rsidRPr="00257E67">
        <w:t xml:space="preserve"> </w:t>
      </w:r>
      <w:r w:rsidRPr="00257E67">
        <w:rPr>
          <w:rStyle w:val="Emphasis"/>
          <w:u w:val="none"/>
        </w:rPr>
        <w:t>increase</w:t>
      </w:r>
      <w:r w:rsidRPr="00257E67">
        <w:rPr>
          <w:rStyle w:val="StyleUnderline"/>
          <w:u w:val="none"/>
        </w:rPr>
        <w:t xml:space="preserve"> over the next decade</w:t>
      </w:r>
      <w:r w:rsidRPr="00257E67">
        <w:t xml:space="preserve">, according to US intelligence agencies. According to CIA2, an </w:t>
      </w:r>
      <w:r w:rsidRPr="00257E67">
        <w:rPr>
          <w:rStyle w:val="Emphasis"/>
          <w:u w:val="none"/>
        </w:rPr>
        <w:t>interest</w:t>
      </w:r>
      <w:r w:rsidRPr="00257E67">
        <w:t xml:space="preserve"> </w:t>
      </w:r>
      <w:r w:rsidRPr="00257E67">
        <w:rPr>
          <w:rStyle w:val="StyleUnderline"/>
          <w:u w:val="none"/>
        </w:rPr>
        <w:t>among non-state actors, including terrorists</w:t>
      </w:r>
      <w:r w:rsidRPr="00257E67">
        <w:rPr>
          <w:rStyle w:val="StyleUnderline"/>
          <w:b/>
        </w:rPr>
        <w:t xml:space="preserve">, for biological and chemical materials is real and growing, and </w:t>
      </w:r>
      <w:r w:rsidRPr="00257E67">
        <w:rPr>
          <w:rStyle w:val="Emphasis"/>
        </w:rPr>
        <w:t>the number of potential perpetrators is increasing</w:t>
      </w:r>
      <w:r w:rsidRPr="00257E67">
        <w:t xml:space="preserve">. The agency also noted that </w:t>
      </w:r>
      <w:r w:rsidRPr="00257E67">
        <w:rPr>
          <w:rStyle w:val="StyleUnderline"/>
          <w:u w:val="none"/>
        </w:rPr>
        <w:t>many of these groups had developed an international network and did not need to rely on state sponsors for financial and technical support.</w:t>
      </w:r>
      <w:r w:rsidRPr="00257E67">
        <w:t xml:space="preserve"> However, it is believed that it is less likely that terrorists would choose chemical and biological weapons over conventional explosives, because these weapons are difficult to control and their results are unpredictable (</w:t>
      </w:r>
      <w:proofErr w:type="spellStart"/>
      <w:r w:rsidRPr="00257E67">
        <w:t>Condesman</w:t>
      </w:r>
      <w:proofErr w:type="spellEnd"/>
      <w:r w:rsidRPr="00257E67">
        <w:t xml:space="preserve">, Burke, 2001). The risk of </w:t>
      </w:r>
      <w:r w:rsidRPr="00257E67">
        <w:rPr>
          <w:rStyle w:val="StyleUnderline"/>
          <w:u w:val="none"/>
        </w:rPr>
        <w:t>CBRN weapons</w:t>
      </w:r>
      <w:r w:rsidRPr="00257E67">
        <w:t xml:space="preserve"> is growing since terrorists are better acquainted with these agents and their potential for causing harm3. These agents possess desirable characteristics as </w:t>
      </w:r>
      <w:r w:rsidRPr="006559BB">
        <w:rPr>
          <w:b/>
          <w:highlight w:val="green"/>
          <w:u w:val="single"/>
        </w:rPr>
        <w:t>weapons</w:t>
      </w:r>
      <w:r w:rsidRPr="00257E67">
        <w:t xml:space="preserve"> of terror; they </w:t>
      </w:r>
      <w:r w:rsidRPr="006559BB">
        <w:rPr>
          <w:rStyle w:val="StyleUnderline"/>
          <w:b/>
          <w:highlight w:val="green"/>
        </w:rPr>
        <w:t xml:space="preserve">are biologically invisible to the naked eye, </w:t>
      </w:r>
      <w:r w:rsidRPr="006559BB">
        <w:rPr>
          <w:rStyle w:val="Emphasis"/>
          <w:highlight w:val="green"/>
        </w:rPr>
        <w:t>odorless</w:t>
      </w:r>
      <w:r w:rsidRPr="006559BB">
        <w:rPr>
          <w:rStyle w:val="StyleUnderline"/>
          <w:b/>
          <w:highlight w:val="green"/>
        </w:rPr>
        <w:t xml:space="preserve"> and potentially </w:t>
      </w:r>
      <w:r w:rsidRPr="006559BB">
        <w:rPr>
          <w:rStyle w:val="Emphasis"/>
          <w:highlight w:val="green"/>
        </w:rPr>
        <w:t>lethal</w:t>
      </w:r>
      <w:r w:rsidRPr="006559BB">
        <w:rPr>
          <w:rStyle w:val="StyleUnderline"/>
          <w:b/>
          <w:highlight w:val="green"/>
        </w:rPr>
        <w:t xml:space="preserve"> in the form of particles</w:t>
      </w:r>
      <w:r w:rsidRPr="00257E67">
        <w:rPr>
          <w:rStyle w:val="StyleUnderline"/>
          <w:u w:val="none"/>
        </w:rPr>
        <w:t xml:space="preserve">; natural organisms are so </w:t>
      </w:r>
      <w:r w:rsidRPr="00257E67">
        <w:rPr>
          <w:rStyle w:val="Emphasis"/>
          <w:u w:val="none"/>
        </w:rPr>
        <w:t>readily available</w:t>
      </w:r>
      <w:r w:rsidRPr="00257E67">
        <w:rPr>
          <w:rStyle w:val="StyleUnderline"/>
          <w:u w:val="none"/>
        </w:rPr>
        <w:t>, and can be "</w:t>
      </w:r>
      <w:r w:rsidRPr="00257E67">
        <w:rPr>
          <w:rStyle w:val="Emphasis"/>
          <w:u w:val="none"/>
        </w:rPr>
        <w:t>camouflaged</w:t>
      </w:r>
      <w:r w:rsidRPr="00257E67">
        <w:rPr>
          <w:rStyle w:val="StyleUnderline"/>
          <w:u w:val="none"/>
        </w:rPr>
        <w:t>" in natural disasters</w:t>
      </w:r>
      <w:r w:rsidRPr="00257E67">
        <w:t xml:space="preserve"> and used to spread fear and various diseases. </w:t>
      </w:r>
      <w:r w:rsidRPr="00257E67">
        <w:rPr>
          <w:rStyle w:val="StyleUnderline"/>
          <w:u w:val="none"/>
        </w:rPr>
        <w:t>Chemical agents quickly attack the critical physiological centers of the body</w:t>
      </w:r>
      <w:r w:rsidRPr="00257E67">
        <w:t xml:space="preserve">, disabling or </w:t>
      </w:r>
      <w:r w:rsidRPr="00257E67">
        <w:rPr>
          <w:rStyle w:val="Emphasis"/>
          <w:u w:val="none"/>
        </w:rPr>
        <w:t>killing</w:t>
      </w:r>
      <w:r w:rsidRPr="00257E67">
        <w:t xml:space="preserve"> </w:t>
      </w:r>
      <w:r w:rsidRPr="00257E67">
        <w:rPr>
          <w:rStyle w:val="StyleUnderline"/>
          <w:u w:val="none"/>
        </w:rPr>
        <w:t>the victim. Biological and chemical weapons</w:t>
      </w:r>
      <w:r w:rsidRPr="00257E67">
        <w:t xml:space="preserve"> require the application of huge amounts of resources and </w:t>
      </w:r>
      <w:r w:rsidRPr="00257E67">
        <w:rPr>
          <w:rStyle w:val="StyleUnderline"/>
          <w:u w:val="none"/>
        </w:rPr>
        <w:t xml:space="preserve">result in different effects, causing </w:t>
      </w:r>
      <w:r w:rsidRPr="00257E67">
        <w:rPr>
          <w:rStyle w:val="Emphasis"/>
          <w:u w:val="none"/>
        </w:rPr>
        <w:t>fear and panic in the contaminated areas</w:t>
      </w:r>
      <w:r w:rsidRPr="00257E67">
        <w:rPr>
          <w:rStyle w:val="StyleUnderline"/>
          <w:u w:val="none"/>
        </w:rPr>
        <w:t>.</w:t>
      </w:r>
      <w:r w:rsidRPr="00257E67">
        <w:t xml:space="preserve"> Often referred to as "weapons of mass destruction", but, in medical terms, they are weapons of potential mass casualties because they can lead to massive death toll in the absence of preventive measures and timely response (Meyer, </w:t>
      </w:r>
      <w:proofErr w:type="spellStart"/>
      <w:r w:rsidRPr="00257E67">
        <w:t>Spinella</w:t>
      </w:r>
      <w:proofErr w:type="spellEnd"/>
      <w:r w:rsidRPr="00257E67">
        <w:t xml:space="preserve">, 2014, pp.645-656). "Bioterrorism is the intentional use of microorganisms or toxins derived from living organisms used for hostile purposes intended to cause disease or death in man, animals and plants, on which they depend". </w:t>
      </w:r>
      <w:r w:rsidRPr="00257E67">
        <w:rPr>
          <w:rStyle w:val="StyleUnderline"/>
          <w:u w:val="none"/>
        </w:rPr>
        <w:t xml:space="preserve">The threat of bioterrorist attacks is real, and each individual is a potential terrorist, when terrorists are "invisible" prior to an </w:t>
      </w:r>
      <w:proofErr w:type="gramStart"/>
      <w:r w:rsidRPr="00257E67">
        <w:rPr>
          <w:rStyle w:val="StyleUnderline"/>
          <w:u w:val="none"/>
        </w:rPr>
        <w:t>attack which</w:t>
      </w:r>
      <w:proofErr w:type="gramEnd"/>
      <w:r w:rsidRPr="00257E67">
        <w:rPr>
          <w:rStyle w:val="StyleUnderline"/>
          <w:u w:val="none"/>
        </w:rPr>
        <w:t xml:space="preserve"> also can be "invisible" in the form of causing infectious diseases or epidemics.</w:t>
      </w:r>
      <w:r w:rsidRPr="00257E67">
        <w:t xml:space="preserve"> Citizens who are not aware they are infected are potential safety hazard and so-called dangerous bodies (</w:t>
      </w:r>
      <w:proofErr w:type="spellStart"/>
      <w:r w:rsidRPr="00257E67">
        <w:t>Mijalković</w:t>
      </w:r>
      <w:proofErr w:type="spellEnd"/>
      <w:r w:rsidRPr="00257E67">
        <w:t xml:space="preserve">, 2011). In the last ten years, the issue of CBRN weapons has attracted the attention of experts, but a list of priorities by the heads of states </w:t>
      </w:r>
      <w:proofErr w:type="gramStart"/>
      <w:r w:rsidRPr="00257E67">
        <w:t>has never been established</w:t>
      </w:r>
      <w:proofErr w:type="gramEnd"/>
      <w:r w:rsidRPr="00257E67">
        <w:t xml:space="preserve">. Biological weapons almost </w:t>
      </w:r>
      <w:proofErr w:type="gramStart"/>
      <w:r w:rsidRPr="00257E67">
        <w:t>became forgotten</w:t>
      </w:r>
      <w:proofErr w:type="gramEnd"/>
      <w:r w:rsidRPr="00257E67">
        <w:t xml:space="preserve"> after they had been banned by the 1972 Convention on Biological Weapons. A significant attention </w:t>
      </w:r>
      <w:proofErr w:type="gramStart"/>
      <w:r w:rsidRPr="00257E67">
        <w:t>was paid</w:t>
      </w:r>
      <w:proofErr w:type="gramEnd"/>
      <w:r w:rsidRPr="00257E67">
        <w:t xml:space="preserve"> to them during the 90s of the last century.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w:t>
      </w:r>
      <w:proofErr w:type="spellStart"/>
      <w:r w:rsidRPr="00257E67">
        <w:t>Bettis</w:t>
      </w:r>
      <w:proofErr w:type="spellEnd"/>
      <w:r w:rsidRPr="00257E67">
        <w:t xml:space="preserve">, 1998). 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really very contagious and deadly, and if used properly, have a potential to result in casualties similar to those in a nuclear attack. Perhaps the scariest aspect of biological weapons is that the body is attacked without warning, people are afraid of the </w:t>
      </w:r>
      <w:proofErr w:type="gramStart"/>
      <w:r w:rsidRPr="00257E67">
        <w:t>threat</w:t>
      </w:r>
      <w:proofErr w:type="gramEnd"/>
      <w:r w:rsidRPr="00257E67">
        <w:t xml:space="preserve"> as it is invisible, and cannot be heard or felt. The history of warfare, terrorism and crime involving biological agents in the last century is considerably less dangerous and more deadly than the history of conventional warfare (</w:t>
      </w:r>
      <w:proofErr w:type="spellStart"/>
      <w:r w:rsidRPr="00257E67">
        <w:t>Parachini</w:t>
      </w:r>
      <w:proofErr w:type="spellEnd"/>
      <w:r w:rsidRPr="00257E67">
        <w:t xml:space="preserve">, 2001). Today, </w:t>
      </w:r>
      <w:r w:rsidRPr="00257E67">
        <w:rPr>
          <w:rStyle w:val="StyleUnderline"/>
          <w:u w:val="none"/>
        </w:rPr>
        <w:t xml:space="preserve">some states and some terrorist groups can more easily </w:t>
      </w:r>
      <w:r w:rsidRPr="00257E67">
        <w:rPr>
          <w:rStyle w:val="Emphasis"/>
          <w:u w:val="none"/>
        </w:rPr>
        <w:t>overcome technological barriers</w:t>
      </w:r>
      <w:r w:rsidRPr="00257E67">
        <w:t xml:space="preserve"> </w:t>
      </w:r>
      <w:r w:rsidRPr="00257E67">
        <w:rPr>
          <w:rStyle w:val="StyleUnderline"/>
          <w:u w:val="none"/>
        </w:rPr>
        <w:t>due to the increased flow of information and access to previously unavailable technologies. Along with nuclear and chemical weapons, biological weapons are part of an</w:t>
      </w:r>
      <w:r w:rsidRPr="00257E67">
        <w:t xml:space="preserve"> </w:t>
      </w:r>
      <w:r w:rsidRPr="00257E67">
        <w:rPr>
          <w:rStyle w:val="Emphasis"/>
          <w:u w:val="none"/>
        </w:rPr>
        <w:t>unholy trinity of weapons of mass destruction</w:t>
      </w:r>
      <w:r w:rsidRPr="00257E67">
        <w:t xml:space="preserve"> (Davis, Johnson-</w:t>
      </w:r>
      <w:proofErr w:type="spellStart"/>
      <w:r w:rsidRPr="00257E67">
        <w:t>Winegar</w:t>
      </w:r>
      <w:proofErr w:type="spellEnd"/>
      <w:r w:rsidRPr="00257E67">
        <w:t xml:space="preserve">, 2000, pp.15-28). </w:t>
      </w:r>
      <w:proofErr w:type="gramStart"/>
      <w:r w:rsidRPr="00257E67">
        <w:rPr>
          <w:rStyle w:val="StyleUnderline"/>
          <w:u w:val="none"/>
        </w:rPr>
        <w:t xml:space="preserve">The </w:t>
      </w:r>
      <w:r w:rsidRPr="006559BB">
        <w:rPr>
          <w:rStyle w:val="StyleUnderline"/>
          <w:b/>
          <w:highlight w:val="green"/>
        </w:rPr>
        <w:t>society</w:t>
      </w:r>
      <w:r w:rsidRPr="006559BB">
        <w:rPr>
          <w:rStyle w:val="StyleUnderline"/>
          <w:b/>
        </w:rPr>
        <w:t xml:space="preserve"> is now </w:t>
      </w:r>
      <w:r w:rsidRPr="006559BB">
        <w:rPr>
          <w:rStyle w:val="StyleUnderline"/>
          <w:b/>
          <w:highlight w:val="green"/>
        </w:rPr>
        <w:t>faced with</w:t>
      </w:r>
      <w:r w:rsidRPr="006559BB">
        <w:rPr>
          <w:rStyle w:val="StyleUnderline"/>
          <w:b/>
        </w:rPr>
        <w:t xml:space="preserve"> the </w:t>
      </w:r>
      <w:r w:rsidRPr="006559BB">
        <w:rPr>
          <w:rStyle w:val="StyleUnderline"/>
          <w:b/>
          <w:highlight w:val="green"/>
        </w:rPr>
        <w:t>threat of an</w:t>
      </w:r>
      <w:r w:rsidRPr="006559BB">
        <w:rPr>
          <w:b/>
          <w:highlight w:val="green"/>
          <w:u w:val="single"/>
        </w:rPr>
        <w:t xml:space="preserve"> </w:t>
      </w:r>
      <w:r w:rsidRPr="006559BB">
        <w:rPr>
          <w:rStyle w:val="Emphasis"/>
          <w:highlight w:val="green"/>
        </w:rPr>
        <w:t>apocalyptic</w:t>
      </w:r>
      <w:r w:rsidRPr="006559BB">
        <w:rPr>
          <w:rStyle w:val="Emphasis"/>
        </w:rPr>
        <w:t xml:space="preserve"> and asymmetric </w:t>
      </w:r>
      <w:r w:rsidRPr="006559BB">
        <w:rPr>
          <w:rStyle w:val="Emphasis"/>
          <w:highlight w:val="green"/>
        </w:rPr>
        <w:t>war</w:t>
      </w:r>
      <w:r w:rsidRPr="006559BB">
        <w:rPr>
          <w:b/>
        </w:rPr>
        <w:t xml:space="preserve"> scenario</w:t>
      </w:r>
      <w:r w:rsidRPr="00257E67">
        <w:t xml:space="preserve"> </w:t>
      </w:r>
      <w:r w:rsidRPr="00257E67">
        <w:rPr>
          <w:rStyle w:val="StyleUnderline"/>
          <w:u w:val="none"/>
        </w:rPr>
        <w:t xml:space="preserve">in which </w:t>
      </w:r>
      <w:r w:rsidRPr="00257E67">
        <w:rPr>
          <w:rStyle w:val="Emphasis"/>
          <w:u w:val="none"/>
        </w:rPr>
        <w:t>kamikaze attackers</w:t>
      </w:r>
      <w:r w:rsidRPr="00257E67">
        <w:t xml:space="preserve"> </w:t>
      </w:r>
      <w:r w:rsidRPr="00257E67">
        <w:rPr>
          <w:rStyle w:val="StyleUnderline"/>
          <w:u w:val="none"/>
        </w:rPr>
        <w:t>are able to arm themselves with WMD</w:t>
      </w:r>
      <w:r w:rsidRPr="00257E67">
        <w:t xml:space="preserve">4 </w:t>
      </w:r>
      <w:r w:rsidRPr="00257E67">
        <w:rPr>
          <w:rStyle w:val="StyleUnderline"/>
          <w:u w:val="none"/>
        </w:rPr>
        <w:t>without even having to have a "physical" weapon to create fear</w:t>
      </w:r>
      <w:r w:rsidRPr="00257E67">
        <w:t>; they probably still prefer simple, proven methods: a stampede in an enclosed place, or just an explosive device, which will kill many people5 (Palmer, 2004, pp.3-9).</w:t>
      </w:r>
      <w:proofErr w:type="gramEnd"/>
      <w:r w:rsidRPr="00257E67">
        <w:t xml:space="preserve"> Early detection and response to biological or chemical terrorism are crucial to solving this problem (U.S. Congress House, 2003, p.117).</w:t>
      </w:r>
    </w:p>
    <w:p w:rsidR="004D32E1" w:rsidRDefault="004D32E1" w:rsidP="004D32E1">
      <w:pPr>
        <w:pStyle w:val="Heading3"/>
      </w:pPr>
      <w:r>
        <w:t>4</w:t>
      </w:r>
    </w:p>
    <w:p w:rsidR="00C23A48" w:rsidRPr="008334AC" w:rsidRDefault="00C23A48" w:rsidP="00C23A48">
      <w:pPr>
        <w:pStyle w:val="Heading4"/>
      </w:pPr>
      <w:r>
        <w:t xml:space="preserve">Despite </w:t>
      </w:r>
      <w:r w:rsidRPr="00A11340">
        <w:rPr>
          <w:u w:val="single"/>
        </w:rPr>
        <w:t>growing rivalry</w:t>
      </w:r>
      <w:r>
        <w:t xml:space="preserve">, US-China economic </w:t>
      </w:r>
      <w:r w:rsidRPr="00A11340">
        <w:rPr>
          <w:u w:val="single"/>
        </w:rPr>
        <w:t>interdependence</w:t>
      </w:r>
      <w:r>
        <w:t xml:space="preserve"> strong now. Exchange of tech </w:t>
      </w:r>
      <w:proofErr w:type="gramStart"/>
      <w:r>
        <w:t>know-how</w:t>
      </w:r>
      <w:proofErr w:type="gramEnd"/>
      <w:r>
        <w:t xml:space="preserve">, collaboration science research, and massive US-China STEM pipeline improving relations – but it can </w:t>
      </w:r>
      <w:r w:rsidRPr="00A11340">
        <w:rPr>
          <w:u w:val="single"/>
        </w:rPr>
        <w:t>easily collapse</w:t>
      </w:r>
      <w:r>
        <w:t>.</w:t>
      </w:r>
    </w:p>
    <w:p w:rsidR="00C23A48" w:rsidRPr="008334AC" w:rsidRDefault="00C23A48" w:rsidP="00C23A48">
      <w:proofErr w:type="gramStart"/>
      <w:r w:rsidRPr="008334AC">
        <w:rPr>
          <w:rStyle w:val="Style13ptBold"/>
        </w:rPr>
        <w:t>Hass 8/12</w:t>
      </w:r>
      <w:r>
        <w:t xml:space="preserve"> [Ryan Hass (Senior Fellow - Foreign Policy, Center for East Asia Policy Studies, John L. Thornton China Center The Michael H. </w:t>
      </w:r>
      <w:proofErr w:type="spellStart"/>
      <w:r>
        <w:t>Armacost</w:t>
      </w:r>
      <w:proofErr w:type="spellEnd"/>
      <w:r>
        <w:t xml:space="preserve"> Chair Chen-Fu and Cecilia Yen Koo Chair in Taiwan Studies Nonresident Fellow, Paul Tsai China Center, Yale Law School), </w:t>
      </w:r>
      <w:r w:rsidRPr="008334AC">
        <w:t xml:space="preserve">8-12-2021, "The “new normal” in US-China relations: Hardening competition and deep interdependence," Brookings, </w:t>
      </w:r>
      <w:hyperlink r:id="rId17" w:history="1">
        <w:r w:rsidRPr="009B67B8">
          <w:rPr>
            <w:rStyle w:val="Hyperlink"/>
          </w:rPr>
          <w:t>https://www.brookings.edu/blog/order-from-chaos/2021/08/12/the-new-normal-in-us-china-relations-hardening-competition-and-deep-interdependence/</w:t>
        </w:r>
      </w:hyperlink>
      <w:r>
        <w:t xml:space="preserve"> // belle]</w:t>
      </w:r>
      <w:proofErr w:type="gramEnd"/>
    </w:p>
    <w:p w:rsidR="00C23A48" w:rsidRDefault="00C23A48" w:rsidP="00C23A48">
      <w:r>
        <w:t xml:space="preserve">The </w:t>
      </w:r>
      <w:r w:rsidRPr="00A11340">
        <w:rPr>
          <w:rStyle w:val="Emphasis"/>
        </w:rPr>
        <w:t xml:space="preserve">intensification of </w:t>
      </w:r>
      <w:r w:rsidRPr="00A11340">
        <w:rPr>
          <w:rStyle w:val="Emphasis"/>
          <w:highlight w:val="green"/>
        </w:rPr>
        <w:t xml:space="preserve">U.S.-China </w:t>
      </w:r>
      <w:r w:rsidRPr="00A11340">
        <w:rPr>
          <w:rStyle w:val="Emphasis"/>
        </w:rPr>
        <w:t>competition</w:t>
      </w:r>
      <w:r>
        <w:t xml:space="preserve"> has captured significant attention in recent years. American attitudes toward China have become more negative during this period, as anger has built over disruptions resulting from the COVID-19 </w:t>
      </w:r>
      <w:proofErr w:type="gramStart"/>
      <w:r>
        <w:t>pandemic,</w:t>
      </w:r>
      <w:proofErr w:type="gramEnd"/>
      <w:r>
        <w:t xml:space="preserve"> Beijing’s trampling of Hong Kong’s autonomy, human rights violations in Xinjiang, and job losses to China.</w:t>
      </w:r>
    </w:p>
    <w:p w:rsidR="00C23A48" w:rsidRDefault="00C23A48" w:rsidP="00C23A48">
      <w:r>
        <w:t xml:space="preserve">Amidst this focus on great power competition, two broader trends in the U.S.-China relationship have commanded relatively less attention. The first has been the widening gap in </w:t>
      </w:r>
      <w:proofErr w:type="gramStart"/>
      <w:r>
        <w:t>America’s</w:t>
      </w:r>
      <w:proofErr w:type="gramEnd"/>
      <w:r>
        <w:t xml:space="preserve"> and China’s overall national power relative to every other country in the world. The second has been the continuing </w:t>
      </w:r>
      <w:r w:rsidRPr="008334AC">
        <w:rPr>
          <w:rStyle w:val="Emphasis"/>
        </w:rPr>
        <w:t xml:space="preserve">thick </w:t>
      </w:r>
      <w:r w:rsidRPr="00A11340">
        <w:rPr>
          <w:rStyle w:val="Emphasis"/>
          <w:highlight w:val="green"/>
        </w:rPr>
        <w:t>interdependence</w:t>
      </w:r>
      <w:r w:rsidRPr="008334AC">
        <w:rPr>
          <w:rStyle w:val="Emphasis"/>
        </w:rPr>
        <w:t xml:space="preserve"> between the United States and </w:t>
      </w:r>
      <w:r w:rsidRPr="0059338C">
        <w:rPr>
          <w:rStyle w:val="Emphasis"/>
        </w:rPr>
        <w:t xml:space="preserve">China, even </w:t>
      </w:r>
      <w:r w:rsidRPr="00A11340">
        <w:rPr>
          <w:rStyle w:val="Emphasis"/>
          <w:highlight w:val="green"/>
        </w:rPr>
        <w:t>amidst their growing rivalry</w:t>
      </w:r>
      <w:r>
        <w:t xml:space="preserve">. Even on economic issues, where rhetoric and actions around decoupling command the most attention, </w:t>
      </w:r>
      <w:r w:rsidRPr="00A11340">
        <w:rPr>
          <w:rStyle w:val="Emphasis"/>
          <w:highlight w:val="green"/>
        </w:rPr>
        <w:t>trade and investment data</w:t>
      </w:r>
      <w:r w:rsidRPr="008334AC">
        <w:rPr>
          <w:rStyle w:val="Emphasis"/>
        </w:rPr>
        <w:t xml:space="preserve"> continue to </w:t>
      </w:r>
      <w:r w:rsidRPr="00A11340">
        <w:rPr>
          <w:rStyle w:val="Emphasis"/>
          <w:highlight w:val="green"/>
        </w:rPr>
        <w:t>point</w:t>
      </w:r>
      <w:r w:rsidRPr="008334AC">
        <w:rPr>
          <w:rStyle w:val="Emphasis"/>
        </w:rPr>
        <w:t xml:space="preserve"> stubbornly </w:t>
      </w:r>
      <w:r w:rsidRPr="00A11340">
        <w:rPr>
          <w:rStyle w:val="Emphasis"/>
          <w:highlight w:val="green"/>
        </w:rPr>
        <w:t>in the direction of</w:t>
      </w:r>
      <w:r w:rsidRPr="008334AC">
        <w:rPr>
          <w:rStyle w:val="Emphasis"/>
        </w:rPr>
        <w:t xml:space="preserve"> deep </w:t>
      </w:r>
      <w:r w:rsidRPr="00A11340">
        <w:rPr>
          <w:rStyle w:val="Emphasis"/>
          <w:highlight w:val="green"/>
        </w:rPr>
        <w:t>interdependence</w:t>
      </w:r>
      <w:r>
        <w:t xml:space="preserve">. These trends will </w:t>
      </w:r>
      <w:proofErr w:type="gramStart"/>
      <w:r>
        <w:t>impact</w:t>
      </w:r>
      <w:proofErr w:type="gramEnd"/>
      <w:r>
        <w:t xml:space="preserve"> how competition is conducted between the U.S. and China in the coming years.</w:t>
      </w:r>
    </w:p>
    <w:p w:rsidR="00C23A48" w:rsidRDefault="00C23A48" w:rsidP="00C23A48">
      <w:r>
        <w:t>SEPARATING FROM THE PACK</w:t>
      </w:r>
    </w:p>
    <w:p w:rsidR="00C23A48" w:rsidRDefault="00C23A48" w:rsidP="00C23A48">
      <w:r>
        <w:t xml:space="preserve">As America’s </w:t>
      </w:r>
      <w:proofErr w:type="spellStart"/>
      <w:r>
        <w:t>unipolarity</w:t>
      </w:r>
      <w:proofErr w:type="spellEnd"/>
      <w:r>
        <w:t xml:space="preserve">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w:t>
      </w:r>
    </w:p>
    <w:p w:rsidR="00C23A48" w:rsidRDefault="00C23A48" w:rsidP="00C23A48">
      <w:r>
        <w:t xml:space="preserve">The U.S. and China are likely to continue amassing disproportionate weight in the international system going forward. Their growing role in the global economy </w:t>
      </w:r>
      <w:proofErr w:type="gramStart"/>
      <w:r>
        <w:t>is fueled</w:t>
      </w:r>
      <w:proofErr w:type="gramEnd"/>
      <w:r>
        <w:t xml:space="preserve"> largely by both countries’ technology sectors. These two countries have unique traits. These include </w:t>
      </w:r>
      <w:proofErr w:type="gramStart"/>
      <w:r>
        <w:t>world-class</w:t>
      </w:r>
      <w:proofErr w:type="gramEnd"/>
      <w:r>
        <w:t xml:space="preserve">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w:t>
      </w:r>
      <w:proofErr w:type="gramStart"/>
      <w:r>
        <w:t>is expected</w:t>
      </w:r>
      <w:proofErr w:type="gramEnd"/>
      <w:r>
        <w:t xml:space="preserve"> to add to the global economy by 2030.</w:t>
      </w:r>
    </w:p>
    <w:p w:rsidR="00C23A48" w:rsidRDefault="00C23A48" w:rsidP="00C23A48">
      <w:r>
        <w:t>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w:t>
      </w:r>
    </w:p>
    <w:p w:rsidR="00C23A48" w:rsidRDefault="00C23A48" w:rsidP="00C23A48">
      <w:r>
        <w:t>DEEP INTERDEPENDENCE</w:t>
      </w:r>
    </w:p>
    <w:p w:rsidR="00C23A48" w:rsidRPr="00A11340" w:rsidRDefault="00C23A48" w:rsidP="00C23A48">
      <w:pPr>
        <w:rPr>
          <w:b/>
          <w:iCs/>
          <w:sz w:val="26"/>
          <w:u w:val="single"/>
        </w:rPr>
      </w:pPr>
      <w:r>
        <w:t xml:space="preserve">At </w:t>
      </w:r>
      <w:r w:rsidRPr="009F1600">
        <w:t xml:space="preserve">the same time, </w:t>
      </w:r>
      <w:r w:rsidRPr="009F1600">
        <w:rPr>
          <w:rStyle w:val="Emphasis"/>
        </w:rPr>
        <w:t>bilateral competition between the United States and China also is intensifying</w:t>
      </w:r>
      <w:r w:rsidRPr="009F1600">
        <w:t xml:space="preserve">. </w:t>
      </w:r>
      <w:r w:rsidRPr="009F1600">
        <w:rPr>
          <w:rStyle w:val="Emphasis"/>
        </w:rPr>
        <w:t xml:space="preserve">Even so, rising bilateral friction has </w:t>
      </w:r>
      <w:proofErr w:type="gramStart"/>
      <w:r w:rsidRPr="009F1600">
        <w:rPr>
          <w:rStyle w:val="Emphasis"/>
        </w:rPr>
        <w:t>not – at least not yet – undone</w:t>
      </w:r>
      <w:proofErr w:type="gramEnd"/>
      <w:r w:rsidRPr="009F1600">
        <w:rPr>
          <w:rStyle w:val="Emphasis"/>
        </w:rPr>
        <w:t xml:space="preserve"> the deep interdependencies that have built up between the two powers over decades.</w:t>
      </w:r>
    </w:p>
    <w:p w:rsidR="00C23A48" w:rsidRDefault="00C23A48" w:rsidP="00C23A48">
      <w:r>
        <w:t xml:space="preserve">In the economic realm, </w:t>
      </w:r>
      <w:r w:rsidRPr="00A11340">
        <w:rPr>
          <w:rStyle w:val="Emphasis"/>
        </w:rPr>
        <w:t>trade and investment ties remain significant</w:t>
      </w:r>
      <w:r>
        <w:t xml:space="preserve">, even as both countries continue to take steps to limit vulnerabilities from the other. For example, Chinese regulators have been asserting greater control over when and where Chinese companies raise capital; Beijing’s recent probe of ride-hailing app </w:t>
      </w:r>
      <w:proofErr w:type="spellStart"/>
      <w:r>
        <w:t>Didi</w:t>
      </w:r>
      <w:proofErr w:type="spellEnd"/>
      <w:r>
        <w:t xml:space="preserve"> </w:t>
      </w:r>
      <w:proofErr w:type="spellStart"/>
      <w:r>
        <w:t>Chuxing</w:t>
      </w:r>
      <w:proofErr w:type="spellEnd"/>
      <w:r>
        <w:t xml:space="preserve">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A11340">
        <w:rPr>
          <w:rStyle w:val="Emphasis"/>
        </w:rPr>
        <w:t>. Both countries have sought to disentangle supply chains around sensitive technologies with national security</w:t>
      </w:r>
      <w:r>
        <w:t>, and in the American case, human rights dimensions. U.S. officials have sought to raise awareness of the risks for American firms of doing business in Hong Kong and Xinjiang.</w:t>
      </w:r>
    </w:p>
    <w:p w:rsidR="00C23A48" w:rsidRPr="00A11340" w:rsidRDefault="00C23A48" w:rsidP="00C23A48">
      <w:pPr>
        <w:rPr>
          <w:rStyle w:val="Emphasis"/>
        </w:rPr>
      </w:pPr>
      <w:r w:rsidRPr="00A11340">
        <w:rPr>
          <w:rStyle w:val="Emphasis"/>
        </w:rPr>
        <w:t>Even so, U.S.-</w:t>
      </w:r>
      <w:r w:rsidRPr="009F1600">
        <w:rPr>
          <w:rStyle w:val="Emphasis"/>
        </w:rPr>
        <w:t>China trade and investment ties remain robust.</w:t>
      </w:r>
      <w:r w:rsidRPr="009F1600">
        <w:t xml:space="preserve"> </w:t>
      </w:r>
      <w:r w:rsidRPr="009F1600">
        <w:rPr>
          <w:rStyle w:val="Emphasis"/>
        </w:rPr>
        <w:t>In 2020, China was America’s largest goods trading partner, third largest export market, and largest source of imports. Exports to China supported an estimated 1.2 million jobs in</w:t>
      </w:r>
      <w:r w:rsidRPr="00A11340">
        <w:rPr>
          <w:rStyle w:val="Emphasis"/>
        </w:rPr>
        <w:t xml:space="preserve"> the United States in 2019. Most </w:t>
      </w:r>
      <w:r w:rsidRPr="00A11340">
        <w:rPr>
          <w:rStyle w:val="Emphasis"/>
          <w:highlight w:val="green"/>
        </w:rPr>
        <w:t>U.S. companies</w:t>
      </w:r>
      <w:r w:rsidRPr="00A11340">
        <w:rPr>
          <w:rStyle w:val="Emphasis"/>
        </w:rPr>
        <w:t xml:space="preserve"> operating </w:t>
      </w:r>
      <w:r w:rsidRPr="0059338C">
        <w:rPr>
          <w:rStyle w:val="Emphasis"/>
        </w:rPr>
        <w:t>in China report</w:t>
      </w:r>
      <w:r w:rsidRPr="00A11340">
        <w:rPr>
          <w:rStyle w:val="Emphasis"/>
        </w:rPr>
        <w:t xml:space="preserve"> being </w:t>
      </w:r>
      <w:r w:rsidRPr="00A11340">
        <w:rPr>
          <w:rStyle w:val="Emphasis"/>
          <w:highlight w:val="green"/>
        </w:rPr>
        <w:t>committed to</w:t>
      </w:r>
      <w:r w:rsidRPr="00A11340">
        <w:rPr>
          <w:rStyle w:val="Emphasis"/>
        </w:rPr>
        <w:t xml:space="preserve"> the </w:t>
      </w:r>
      <w:r w:rsidRPr="00A11340">
        <w:rPr>
          <w:rStyle w:val="Emphasis"/>
          <w:highlight w:val="green"/>
        </w:rPr>
        <w:t>China market for</w:t>
      </w:r>
      <w:r w:rsidRPr="00A11340">
        <w:rPr>
          <w:rStyle w:val="Emphasis"/>
        </w:rPr>
        <w:t xml:space="preserve"> the </w:t>
      </w:r>
      <w:r w:rsidRPr="00A11340">
        <w:rPr>
          <w:rStyle w:val="Emphasis"/>
          <w:highlight w:val="green"/>
        </w:rPr>
        <w:t>long term.</w:t>
      </w:r>
    </w:p>
    <w:p w:rsidR="00C23A48" w:rsidRPr="002E29F4" w:rsidRDefault="00C23A48" w:rsidP="00C23A48">
      <w:pPr>
        <w:rPr>
          <w:b/>
          <w:iCs/>
          <w:sz w:val="26"/>
          <w:u w:val="single"/>
        </w:rPr>
      </w:pPr>
      <w:r w:rsidRPr="0059338C">
        <w:rPr>
          <w:rStyle w:val="Emphasis"/>
        </w:rPr>
        <w:t xml:space="preserve">U.S. investment firms have been increasing their positions in China, following a global trend. </w:t>
      </w:r>
      <w:r w:rsidRPr="0059338C">
        <w:t>BlackRock</w:t>
      </w:r>
      <w:r w:rsidRPr="00A11340">
        <w:t xml:space="preserve">, J.P. Morgan Chase, Goldman Sachs, and Morgan Stanley have all increased their exposure in China, matching similar efforts by UBS, Nomura </w:t>
      </w:r>
      <w:r w:rsidRPr="00E20330">
        <w:t>Holding</w:t>
      </w:r>
      <w:r w:rsidRPr="00A11340">
        <w:t>s, Credit Suisse, and AXA.</w:t>
      </w:r>
      <w:r w:rsidRPr="00A11340">
        <w:rPr>
          <w:rStyle w:val="Emphasis"/>
        </w:rPr>
        <w:t xml:space="preserve"> The Rhodium Group estimates that </w:t>
      </w:r>
      <w:r w:rsidRPr="00A11340">
        <w:rPr>
          <w:rStyle w:val="Emphasis"/>
          <w:highlight w:val="green"/>
        </w:rPr>
        <w:t>U.S. investors</w:t>
      </w:r>
      <w:r w:rsidRPr="00A11340">
        <w:rPr>
          <w:rStyle w:val="Emphasis"/>
        </w:rPr>
        <w:t xml:space="preserve"> held </w:t>
      </w:r>
      <w:r w:rsidRPr="00E20330">
        <w:rPr>
          <w:rStyle w:val="Emphasis"/>
        </w:rPr>
        <w:t>$1.1 trillion in</w:t>
      </w:r>
      <w:r w:rsidRPr="00A11340">
        <w:rPr>
          <w:rStyle w:val="Emphasis"/>
          <w:highlight w:val="green"/>
        </w:rPr>
        <w:t xml:space="preserve"> equities issued by Chinese companies</w:t>
      </w:r>
      <w:r w:rsidRPr="00A11340">
        <w:rPr>
          <w:rStyle w:val="Emphasis"/>
        </w:rPr>
        <w:t xml:space="preserve">, and that there was as much as </w:t>
      </w:r>
      <w:r w:rsidRPr="00E20330">
        <w:rPr>
          <w:rStyle w:val="Emphasis"/>
        </w:rPr>
        <w:t>$3.3 trillion in U.</w:t>
      </w:r>
      <w:r w:rsidRPr="00A11340">
        <w:rPr>
          <w:rStyle w:val="Emphasis"/>
        </w:rPr>
        <w:t>S.-</w:t>
      </w:r>
      <w:r w:rsidRPr="00E20330">
        <w:rPr>
          <w:rStyle w:val="Emphasis"/>
        </w:rPr>
        <w:t>China two-way equity and bond holdings</w:t>
      </w:r>
      <w:r w:rsidRPr="00A11340">
        <w:rPr>
          <w:rStyle w:val="Emphasis"/>
        </w:rPr>
        <w:t xml:space="preserve"> at the end of 2020.</w:t>
      </w:r>
    </w:p>
    <w:p w:rsidR="00C23A48" w:rsidRDefault="00C23A48" w:rsidP="00C23A48">
      <w:r>
        <w:t xml:space="preserve">One leg of the U.S.-China economic relationship that has atrophied in recent years has been </w:t>
      </w:r>
      <w:r w:rsidRPr="00A11340">
        <w:rPr>
          <w:rStyle w:val="Emphasis"/>
          <w:highlight w:val="green"/>
        </w:rPr>
        <w:t>China’s flow of investment into</w:t>
      </w:r>
      <w:r w:rsidRPr="00A11340">
        <w:rPr>
          <w:rStyle w:val="Emphasis"/>
        </w:rPr>
        <w:t xml:space="preserve"> the </w:t>
      </w:r>
      <w:r w:rsidRPr="00A11340">
        <w:rPr>
          <w:rStyle w:val="Emphasis"/>
          <w:highlight w:val="green"/>
        </w:rPr>
        <w:t>U</w:t>
      </w:r>
      <w:r w:rsidRPr="00A11340">
        <w:rPr>
          <w:rStyle w:val="Emphasis"/>
        </w:rPr>
        <w:t xml:space="preserve">nited </w:t>
      </w:r>
      <w:r w:rsidRPr="00A11340">
        <w:rPr>
          <w:rStyle w:val="Emphasis"/>
          <w:highlight w:val="green"/>
        </w:rPr>
        <w:t>S</w:t>
      </w:r>
      <w:r w:rsidRPr="00A11340">
        <w:rPr>
          <w:rStyle w:val="Emphasis"/>
        </w:rPr>
        <w:t>tates.</w:t>
      </w:r>
      <w:r>
        <w:t xml:space="preserve"> This has largely been a product of tightened capital controls in China, growing Chinese government scrutiny of its companies’ offshore investments, and </w:t>
      </w:r>
      <w:proofErr w:type="gramStart"/>
      <w:r>
        <w:t>enhanced</w:t>
      </w:r>
      <w:proofErr w:type="gramEnd"/>
      <w:r>
        <w:t xml:space="preserve"> U.S. screening of Chinese investments for national security concerns.</w:t>
      </w:r>
    </w:p>
    <w:p w:rsidR="00C23A48" w:rsidRPr="002E29F4" w:rsidRDefault="00C23A48" w:rsidP="00C23A48">
      <w:pPr>
        <w:rPr>
          <w:b/>
          <w:iCs/>
          <w:sz w:val="26"/>
          <w:u w:val="single"/>
        </w:rPr>
      </w:pPr>
      <w:r w:rsidRPr="0059338C">
        <w:rPr>
          <w:rStyle w:val="Emphasis"/>
        </w:rPr>
        <w:t>Another area of U.S.-China interdependence has</w:t>
      </w:r>
      <w:r w:rsidRPr="00A11340">
        <w:rPr>
          <w:rStyle w:val="Emphasis"/>
        </w:rPr>
        <w:t xml:space="preserve"> </w:t>
      </w:r>
      <w:r w:rsidRPr="0059338C">
        <w:rPr>
          <w:rStyle w:val="Emphasis"/>
        </w:rPr>
        <w:t>been knowledge production</w:t>
      </w:r>
      <w:r w:rsidRPr="0059338C">
        <w:t>. As</w:t>
      </w:r>
      <w:r>
        <w:t xml:space="preserve"> U.S.-China technology expert Matt Sheehan has observed, “</w:t>
      </w:r>
      <w:r w:rsidRPr="00A11340">
        <w:rPr>
          <w:rStyle w:val="Emphasis"/>
        </w:rPr>
        <w:t xml:space="preserve">With the rise of Chinese talent and capital, the </w:t>
      </w:r>
      <w:r w:rsidRPr="00A11340">
        <w:rPr>
          <w:rStyle w:val="Emphasis"/>
          <w:highlight w:val="green"/>
        </w:rPr>
        <w:t>exchange of tech</w:t>
      </w:r>
      <w:r w:rsidRPr="00A11340">
        <w:rPr>
          <w:rStyle w:val="Emphasis"/>
        </w:rPr>
        <w:t xml:space="preserve">nological </w:t>
      </w:r>
      <w:r w:rsidRPr="00A11340">
        <w:rPr>
          <w:rStyle w:val="Emphasis"/>
          <w:highlight w:val="green"/>
        </w:rPr>
        <w:t xml:space="preserve">know-how </w:t>
      </w:r>
      <w:r w:rsidRPr="0059338C">
        <w:rPr>
          <w:rStyle w:val="Emphasis"/>
        </w:rPr>
        <w:t xml:space="preserve">between </w:t>
      </w:r>
      <w:r w:rsidRPr="00E20330">
        <w:rPr>
          <w:rStyle w:val="Emphasis"/>
        </w:rPr>
        <w:t>the U</w:t>
      </w:r>
      <w:r w:rsidRPr="00E20330">
        <w:t>nited</w:t>
      </w:r>
      <w:r w:rsidRPr="00E20330">
        <w:rPr>
          <w:rStyle w:val="Emphasis"/>
        </w:rPr>
        <w:t xml:space="preserve"> S</w:t>
      </w:r>
      <w:r w:rsidRPr="00E20330">
        <w:t xml:space="preserve">tates </w:t>
      </w:r>
      <w:r w:rsidRPr="00E20330">
        <w:rPr>
          <w:rStyle w:val="Emphasis"/>
        </w:rPr>
        <w:t>and China now</w:t>
      </w:r>
      <w:r w:rsidRPr="00A11340">
        <w:rPr>
          <w:rStyle w:val="Emphasis"/>
        </w:rPr>
        <w:t xml:space="preserve"> takes place among private businesses and between individuals.” </w:t>
      </w:r>
      <w:r w:rsidRPr="00A11340">
        <w:rPr>
          <w:rStyle w:val="Emphasis"/>
          <w:highlight w:val="green"/>
        </w:rPr>
        <w:t>Leading tech</w:t>
      </w:r>
      <w:r w:rsidRPr="00A11340">
        <w:rPr>
          <w:rStyle w:val="Emphasis"/>
        </w:rPr>
        <w:t xml:space="preserve">nology </w:t>
      </w:r>
      <w:r w:rsidRPr="00A11340">
        <w:rPr>
          <w:rStyle w:val="Emphasis"/>
          <w:highlight w:val="green"/>
        </w:rPr>
        <w:t xml:space="preserve">companies </w:t>
      </w:r>
      <w:r w:rsidRPr="0059338C">
        <w:rPr>
          <w:rStyle w:val="Emphasis"/>
        </w:rPr>
        <w:t>in both countries have</w:t>
      </w:r>
      <w:r w:rsidRPr="00A11340">
        <w:rPr>
          <w:rStyle w:val="Emphasis"/>
        </w:rPr>
        <w:t xml:space="preserve"> been </w:t>
      </w:r>
      <w:r w:rsidRPr="00A11340">
        <w:rPr>
          <w:rStyle w:val="Emphasis"/>
          <w:highlight w:val="green"/>
        </w:rPr>
        <w:t>building research centers</w:t>
      </w:r>
      <w:r w:rsidRPr="00A11340">
        <w:rPr>
          <w:rStyle w:val="Emphasis"/>
        </w:rPr>
        <w:t xml:space="preserve"> </w:t>
      </w:r>
      <w:r w:rsidRPr="00A11340">
        <w:rPr>
          <w:rStyle w:val="Emphasis"/>
          <w:highlight w:val="green"/>
        </w:rPr>
        <w:t>in the other</w:t>
      </w:r>
      <w:r w:rsidRPr="00A11340">
        <w:rPr>
          <w:rStyle w:val="Emphasis"/>
        </w:rPr>
        <w:t xml:space="preserve">. </w:t>
      </w:r>
      <w:r w:rsidRPr="00A11340">
        <w:t xml:space="preserve">Alibaba, Baidu, and </w:t>
      </w:r>
      <w:proofErr w:type="spellStart"/>
      <w:r w:rsidRPr="00A11340">
        <w:t>Tencent</w:t>
      </w:r>
      <w:proofErr w:type="spellEnd"/>
      <w:r w:rsidRPr="00A11340">
        <w:t xml:space="preserve"> have all opened research centers in the United States, just as Apple, Microsoft, Tesla, and other major American technology companies rely upon engineering talent in China.</w:t>
      </w:r>
    </w:p>
    <w:p w:rsidR="00C23A48" w:rsidRDefault="00C23A48" w:rsidP="00C23A48">
      <w:r>
        <w:t xml:space="preserve">In </w:t>
      </w:r>
      <w:r w:rsidRPr="00A11340">
        <w:rPr>
          <w:rStyle w:val="Emphasis"/>
          <w:highlight w:val="green"/>
        </w:rPr>
        <w:t>science</w:t>
      </w:r>
      <w:r w:rsidRPr="00E20330">
        <w:rPr>
          <w:rStyle w:val="Emphasis"/>
        </w:rPr>
        <w:t xml:space="preserve"> collaboration</w:t>
      </w:r>
      <w:r>
        <w:t xml:space="preserve">, The Nature Index ranks </w:t>
      </w:r>
      <w:r w:rsidRPr="00A11340">
        <w:rPr>
          <w:rStyle w:val="Emphasis"/>
        </w:rPr>
        <w:t xml:space="preserve">the </w:t>
      </w:r>
      <w:r w:rsidRPr="00A11340">
        <w:rPr>
          <w:rStyle w:val="Emphasis"/>
          <w:highlight w:val="green"/>
        </w:rPr>
        <w:t>joint research</w:t>
      </w:r>
      <w:r w:rsidRPr="00A11340">
        <w:rPr>
          <w:rStyle w:val="Emphasis"/>
        </w:rPr>
        <w:t xml:space="preserve"> between the two </w:t>
      </w:r>
      <w:proofErr w:type="gramStart"/>
      <w:r w:rsidRPr="00A11340">
        <w:rPr>
          <w:rStyle w:val="Emphasis"/>
        </w:rPr>
        <w:t>countries</w:t>
      </w:r>
      <w:proofErr w:type="gramEnd"/>
      <w:r w:rsidRPr="00A11340">
        <w:rPr>
          <w:rStyle w:val="Emphasis"/>
        </w:rPr>
        <w:t xml:space="preserve"> as the world’s most </w:t>
      </w:r>
      <w:r w:rsidRPr="00A11340">
        <w:rPr>
          <w:rStyle w:val="Emphasis"/>
          <w:highlight w:val="green"/>
        </w:rPr>
        <w:t>academically fertile</w:t>
      </w:r>
      <w:r>
        <w:t xml:space="preserve">. U.S.-China scientific collaboration grew by more than 10% each year on average between 2015 and 2019. </w:t>
      </w:r>
      <w:r w:rsidRPr="00A11340">
        <w:rPr>
          <w:rStyle w:val="Emphasis"/>
        </w:rPr>
        <w:t xml:space="preserve">Even following the global spread of COVID-19, </w:t>
      </w:r>
      <w:r w:rsidRPr="0059338C">
        <w:rPr>
          <w:rStyle w:val="Emphasis"/>
        </w:rPr>
        <w:t xml:space="preserve">American and Chinese </w:t>
      </w:r>
      <w:r w:rsidRPr="00A11340">
        <w:rPr>
          <w:rStyle w:val="Emphasis"/>
          <w:highlight w:val="green"/>
        </w:rPr>
        <w:t>experts</w:t>
      </w:r>
      <w:r w:rsidRPr="00A11340">
        <w:rPr>
          <w:rStyle w:val="Emphasis"/>
        </w:rPr>
        <w:t xml:space="preserve"> </w:t>
      </w:r>
      <w:r w:rsidRPr="00A11340">
        <w:rPr>
          <w:rStyle w:val="Emphasis"/>
          <w:highlight w:val="green"/>
        </w:rPr>
        <w:t xml:space="preserve">collaborated more during </w:t>
      </w:r>
      <w:r w:rsidRPr="0059338C">
        <w:rPr>
          <w:rStyle w:val="Emphasis"/>
        </w:rPr>
        <w:t xml:space="preserve">the </w:t>
      </w:r>
      <w:r w:rsidRPr="00A11340">
        <w:rPr>
          <w:rStyle w:val="Emphasis"/>
          <w:highlight w:val="green"/>
        </w:rPr>
        <w:t>past year than over</w:t>
      </w:r>
      <w:r w:rsidRPr="00A11340">
        <w:rPr>
          <w:rStyle w:val="Emphasis"/>
        </w:rPr>
        <w:t xml:space="preserve"> the </w:t>
      </w:r>
      <w:r w:rsidRPr="00A11340">
        <w:rPr>
          <w:rStyle w:val="Emphasis"/>
          <w:highlight w:val="green"/>
        </w:rPr>
        <w:t>previous five years combined</w:t>
      </w:r>
      <w:r>
        <w:t>. This has led to over 100 co-authored articles in leading scientific journals and frequent joint appearances in science-focused workshops and webinars.</w:t>
      </w:r>
    </w:p>
    <w:p w:rsidR="00C23A48" w:rsidRPr="009F1600" w:rsidRDefault="00C23A48" w:rsidP="00C23A48">
      <w:r w:rsidRPr="009F1600">
        <w:rPr>
          <w:rStyle w:val="Emphasis"/>
        </w:rPr>
        <w:t>China also is the largest source of international students in the United States</w:t>
      </w:r>
      <w:r w:rsidRPr="009F1600">
        <w:t xml:space="preserve">. In the 2019-20 year, there were over 370,000 Chinese students in the U.S., representing 34% of international students in colleges and universities. Up until now, many of the top Chinese students have </w:t>
      </w:r>
      <w:r w:rsidRPr="009F1600">
        <w:rPr>
          <w:rStyle w:val="Emphasis"/>
        </w:rPr>
        <w:t>stayed in the United States following graduation and contributed to America’s scientific, technological, and economic development</w:t>
      </w:r>
      <w:r w:rsidRPr="009F1600">
        <w:t xml:space="preserve">. It remains to </w:t>
      </w:r>
      <w:proofErr w:type="gramStart"/>
      <w:r w:rsidRPr="009F1600">
        <w:t>be seen</w:t>
      </w:r>
      <w:proofErr w:type="gramEnd"/>
      <w:r w:rsidRPr="009F1600">
        <w:t xml:space="preserve"> whether this trend will continue.</w:t>
      </w:r>
    </w:p>
    <w:p w:rsidR="00C23A48" w:rsidRDefault="00C23A48" w:rsidP="00C23A48">
      <w:r w:rsidRPr="009F1600">
        <w:t>COMPETITIVE INTERDEPENDENCE</w:t>
      </w:r>
    </w:p>
    <w:p w:rsidR="00C23A48" w:rsidRDefault="00C23A48" w:rsidP="00C23A48">
      <w:r>
        <w:t xml:space="preserve">The scale of American and Chinese interests implicated will likely induce sobriety over time in Washington and Beijing as to how the relationship </w:t>
      </w:r>
      <w:proofErr w:type="gramStart"/>
      <w:r>
        <w:t>is managed</w:t>
      </w:r>
      <w:proofErr w:type="gramEnd"/>
      <w:r>
        <w:t xml:space="preserve">. </w:t>
      </w:r>
      <w:r w:rsidRPr="002E29F4">
        <w:rPr>
          <w:rStyle w:val="Emphasis"/>
        </w:rPr>
        <w:t xml:space="preserve">The </w:t>
      </w:r>
      <w:r w:rsidRPr="002E29F4">
        <w:rPr>
          <w:rStyle w:val="Emphasis"/>
          <w:highlight w:val="green"/>
        </w:rPr>
        <w:t>U.S. policy</w:t>
      </w:r>
      <w:r w:rsidRPr="002E29F4">
        <w:rPr>
          <w:rStyle w:val="Emphasis"/>
        </w:rPr>
        <w:t xml:space="preserve"> focus </w:t>
      </w:r>
      <w:r w:rsidRPr="002E29F4">
        <w:rPr>
          <w:rStyle w:val="Emphasis"/>
          <w:highlight w:val="green"/>
        </w:rPr>
        <w:t>for</w:t>
      </w:r>
      <w:r w:rsidRPr="002E29F4">
        <w:rPr>
          <w:rStyle w:val="Emphasis"/>
        </w:rPr>
        <w:t xml:space="preserve"> the </w:t>
      </w:r>
      <w:proofErr w:type="gramStart"/>
      <w:r w:rsidRPr="002E29F4">
        <w:rPr>
          <w:rStyle w:val="Emphasis"/>
        </w:rPr>
        <w:t>foreseeable</w:t>
      </w:r>
      <w:proofErr w:type="gramEnd"/>
      <w:r w:rsidRPr="002E29F4">
        <w:rPr>
          <w:rStyle w:val="Emphasis"/>
        </w:rPr>
        <w:t xml:space="preserve"> </w:t>
      </w:r>
      <w:r w:rsidRPr="002E29F4">
        <w:rPr>
          <w:rStyle w:val="Emphasis"/>
          <w:highlight w:val="green"/>
        </w:rPr>
        <w:t>future is not</w:t>
      </w:r>
      <w:r w:rsidRPr="002E29F4">
        <w:rPr>
          <w:rStyle w:val="Emphasis"/>
        </w:rPr>
        <w:t xml:space="preserve"> likely to be seeking </w:t>
      </w:r>
      <w:r w:rsidRPr="002E29F4">
        <w:rPr>
          <w:rStyle w:val="Emphasis"/>
          <w:highlight w:val="green"/>
        </w:rPr>
        <w:t>to “defeat” China</w:t>
      </w:r>
      <w:r w:rsidRPr="002E29F4">
        <w:rPr>
          <w:rStyle w:val="Emphasis"/>
        </w:rPr>
        <w:t xml:space="preserve"> </w:t>
      </w:r>
      <w:r w:rsidRPr="007C5165">
        <w:rPr>
          <w:rStyle w:val="Emphasis"/>
        </w:rPr>
        <w:t>or compel the collapse of the Chinese Communist Party</w:t>
      </w:r>
      <w:r w:rsidRPr="002E29F4">
        <w:rPr>
          <w:rStyle w:val="Emphasis"/>
        </w:rPr>
        <w:t xml:space="preserve">. </w:t>
      </w:r>
      <w:r w:rsidRPr="002E29F4">
        <w:rPr>
          <w:rStyle w:val="Emphasis"/>
          <w:highlight w:val="green"/>
        </w:rPr>
        <w:t>Rathe</w:t>
      </w:r>
      <w:r w:rsidRPr="002E29F4">
        <w:rPr>
          <w:rStyle w:val="Emphasis"/>
        </w:rPr>
        <w:t xml:space="preserve">r, the focus will be on </w:t>
      </w:r>
      <w:r w:rsidRPr="002E29F4">
        <w:rPr>
          <w:rStyle w:val="Emphasis"/>
          <w:highlight w:val="green"/>
        </w:rPr>
        <w:t>taking steps</w:t>
      </w:r>
      <w:r w:rsidRPr="002E29F4">
        <w:rPr>
          <w:rStyle w:val="Emphasis"/>
        </w:rPr>
        <w:t xml:space="preserve"> at home and with partners abroad to </w:t>
      </w:r>
      <w:r w:rsidRPr="002E29F4">
        <w:rPr>
          <w:rStyle w:val="Emphasis"/>
          <w:highlight w:val="green"/>
        </w:rPr>
        <w:t>strengthen</w:t>
      </w:r>
      <w:r w:rsidRPr="002E29F4">
        <w:rPr>
          <w:rStyle w:val="Emphasis"/>
        </w:rPr>
        <w:t xml:space="preserve"> America’s long-term </w:t>
      </w:r>
      <w:r w:rsidRPr="002E29F4">
        <w:rPr>
          <w:rStyle w:val="Emphasis"/>
          <w:highlight w:val="green"/>
        </w:rPr>
        <w:t>competitiveness</w:t>
      </w:r>
      <w:r w:rsidRPr="002E29F4">
        <w:rPr>
          <w:rStyle w:val="Emphasis"/>
        </w:rPr>
        <w:t xml:space="preserve"> vis-à-vis China</w:t>
      </w:r>
      <w:r>
        <w:t>. At the same time, American leaders will continue to push their Chinese counterparts to improve the treatment of their citizens. Such efforts are definitional to America’s self-identity as a champion of values.</w:t>
      </w:r>
    </w:p>
    <w:p w:rsidR="00C23A48" w:rsidRDefault="00C23A48" w:rsidP="00C23A48">
      <w:r>
        <w:t xml:space="preserve">The </w:t>
      </w:r>
      <w:r w:rsidRPr="002E29F4">
        <w:rPr>
          <w:rStyle w:val="Emphasis"/>
        </w:rPr>
        <w:t>dense webs formed by trade, financial, scientific, and academic links</w:t>
      </w:r>
      <w:r>
        <w:t xml:space="preserve"> between the United States and China will make it difficult for one side to inflict harm on the other without hurting itself in the process. As Joe Nye has written, “America can decouple security risks like Huawei from its 5G telecommunications network, but trying to curtail all trade with China would be too costly. And even if breaking apart economic interdependence were possible, we cannot decouple the ecological interdependence that obeys the laws of biology and physics, not politics.”</w:t>
      </w:r>
    </w:p>
    <w:p w:rsidR="00C23A48" w:rsidRDefault="00C23A48" w:rsidP="00C23A48">
      <w:r>
        <w:t>President Joe Biden likely will use the challenges posed by China as a spur for his domestic resilience agenda. He is not an ideologue, though, and is unlikely to limit his own flexibility by painting the world with permanent black and white dividing lines. The Biden team knows it will be harder to realize progress on serious global challenges like climate change, pandemics, and inclusive global economic recovery without pragmatic dealings with non-democratic states.</w:t>
      </w:r>
    </w:p>
    <w:p w:rsidR="00C23A48" w:rsidRPr="009F1600" w:rsidRDefault="00C23A48" w:rsidP="00C23A48">
      <w:r>
        <w:t xml:space="preserve">Major near-term improvements to the U.S.-China relationship are unlikely, barring an unexpected moderation in Beijing’s behavior. At the same time, the relationship is also unlikely to tip into outright hostility, barring an unforeseen dramatic event, such as a Chinese act of aggression against an American </w:t>
      </w:r>
      <w:r w:rsidRPr="009F1600">
        <w:t>security partner.</w:t>
      </w:r>
    </w:p>
    <w:p w:rsidR="00C23A48" w:rsidRPr="002E29F4" w:rsidRDefault="00C23A48" w:rsidP="00C23A48">
      <w:r w:rsidRPr="00417BC2">
        <w:rPr>
          <w:rStyle w:val="Emphasis"/>
          <w:highlight w:val="green"/>
        </w:rPr>
        <w:t>U.S.-China relations are going to be hard-nosed and tense. Neither side is likely to offer concessions in service of smoother relations</w:t>
      </w:r>
      <w:r w:rsidRPr="009F1600">
        <w:rPr>
          <w:rStyle w:val="Emphasis"/>
        </w:rPr>
        <w:t xml:space="preserve">. </w:t>
      </w:r>
      <w:r w:rsidRPr="009F1600">
        <w:t>At the same time, the balance of interests on both sides likely will</w:t>
      </w:r>
      <w:r w:rsidRPr="002E29F4">
        <w:t xml:space="preserve"> control hostile impulses, placing the relationship in a state of hardening competition that coexists alongside a mutual awareness that both sides will be impacted — for good or ill — by their capacity to address common challenges.</w:t>
      </w:r>
    </w:p>
    <w:p w:rsidR="00C23A48" w:rsidRDefault="00C23A48" w:rsidP="00C23A48">
      <w:pPr>
        <w:pStyle w:val="Heading4"/>
      </w:pPr>
      <w:r>
        <w:t xml:space="preserve">Plan hurts US-China relations – means China goes back on </w:t>
      </w:r>
      <w:proofErr w:type="spellStart"/>
      <w:proofErr w:type="gramStart"/>
      <w:r>
        <w:t>it’s</w:t>
      </w:r>
      <w:proofErr w:type="spellEnd"/>
      <w:proofErr w:type="gramEnd"/>
      <w:r>
        <w:t xml:space="preserve"> promise to regulate IP violations and draws in U.S. crackdown.</w:t>
      </w:r>
    </w:p>
    <w:p w:rsidR="00C23A48" w:rsidRPr="00976391" w:rsidRDefault="00C23A48" w:rsidP="00C23A48">
      <w:r w:rsidRPr="00976391">
        <w:rPr>
          <w:rStyle w:val="Style13ptBold"/>
        </w:rPr>
        <w:t>Shape 2/19</w:t>
      </w:r>
      <w:r>
        <w:t xml:space="preserve"> [</w:t>
      </w:r>
      <w:r w:rsidRPr="00976391">
        <w:t>Steven M. Shape</w:t>
      </w:r>
      <w:r>
        <w:t xml:space="preserve">; </w:t>
      </w:r>
      <w:r w:rsidRPr="00976391">
        <w:t>registered patent attorney and electrical engineer who has represented preeminent technology companies in complex, high-stakes Intellectual Property litigation</w:t>
      </w:r>
      <w:r>
        <w:t xml:space="preserve">; </w:t>
      </w:r>
      <w:r w:rsidRPr="00976391">
        <w:t xml:space="preserve">2-19-2021, "IP Law Looms Large Over U.S.-China Relations," No Publication, </w:t>
      </w:r>
      <w:hyperlink r:id="rId18" w:history="1">
        <w:r w:rsidRPr="00C24FBA">
          <w:rPr>
            <w:rStyle w:val="Hyperlink"/>
          </w:rPr>
          <w:t>https://www.mondaq.com/trademark/1038030/ip-law-looms-large-over-us-china-relations //</w:t>
        </w:r>
      </w:hyperlink>
      <w:r>
        <w:t xml:space="preserve"> belle]</w:t>
      </w:r>
    </w:p>
    <w:p w:rsidR="00C23A48" w:rsidRPr="00EE3067" w:rsidRDefault="00C23A48" w:rsidP="00C23A48">
      <w:pPr>
        <w:rPr>
          <w:rStyle w:val="Emphasis"/>
        </w:rPr>
      </w:pPr>
      <w:r>
        <w:t xml:space="preserve">The </w:t>
      </w:r>
      <w:r w:rsidRPr="001F3975">
        <w:rPr>
          <w:rStyle w:val="Emphasis"/>
          <w:highlight w:val="green"/>
        </w:rPr>
        <w:t>U.S. and China</w:t>
      </w:r>
      <w:r>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Jinping and the like. </w:t>
      </w:r>
      <w:r w:rsidRPr="001F3975">
        <w:rPr>
          <w:rStyle w:val="Emphasis"/>
        </w:rPr>
        <w:t>Accusations regarding violations of Intellectual Property law were among the biggest flashpoints,</w:t>
      </w:r>
      <w:r>
        <w:t xml:space="preserve"> and ultimately, China announced new regulations concerning IP protection in November 2019 as a conciliatory move. Nearly 14 months later, newly inaugurated President Joe </w:t>
      </w:r>
      <w:r w:rsidRPr="001F3975">
        <w:rPr>
          <w:rStyle w:val="Emphasis"/>
        </w:rPr>
        <w:t xml:space="preserve">Biden has yet </w:t>
      </w:r>
      <w:proofErr w:type="gramStart"/>
      <w:r w:rsidRPr="001F3975">
        <w:rPr>
          <w:rStyle w:val="Emphasis"/>
        </w:rPr>
        <w:t>to fully clarify</w:t>
      </w:r>
      <w:proofErr w:type="gramEnd"/>
      <w:r w:rsidRPr="001F3975">
        <w:rPr>
          <w:rStyle w:val="Emphasis"/>
        </w:rPr>
        <w:t xml:space="preserve"> his administration's stance toward China.</w:t>
      </w:r>
      <w:r>
        <w:t xml:space="preserve"> However, </w:t>
      </w:r>
      <w:r w:rsidRPr="001F3975">
        <w:rPr>
          <w:rStyle w:val="Emphasis"/>
        </w:rPr>
        <w:t xml:space="preserve">it is </w:t>
      </w:r>
      <w:r w:rsidRPr="001F3975">
        <w:rPr>
          <w:rStyle w:val="Emphasis"/>
          <w:highlight w:val="green"/>
        </w:rPr>
        <w:t>inevitable</w:t>
      </w:r>
      <w:r w:rsidRPr="001F3975">
        <w:rPr>
          <w:rStyle w:val="Emphasis"/>
        </w:rPr>
        <w:t xml:space="preserve"> that </w:t>
      </w:r>
      <w:r w:rsidRPr="001F3975">
        <w:rPr>
          <w:rStyle w:val="Emphasis"/>
          <w:highlight w:val="green"/>
        </w:rPr>
        <w:t>IP rights</w:t>
      </w:r>
      <w:r w:rsidRPr="001F3975">
        <w:rPr>
          <w:rStyle w:val="Emphasis"/>
        </w:rPr>
        <w:t xml:space="preserve"> and their preservation </w:t>
      </w:r>
      <w:r w:rsidRPr="001F3975">
        <w:rPr>
          <w:rStyle w:val="Emphasis"/>
          <w:highlight w:val="green"/>
        </w:rPr>
        <w:t>will factor into negotiations between</w:t>
      </w:r>
      <w:r w:rsidRPr="001F3975">
        <w:rPr>
          <w:rStyle w:val="Emphasis"/>
        </w:rPr>
        <w:t xml:space="preserve"> </w:t>
      </w:r>
      <w:r w:rsidRPr="001F3975">
        <w:rPr>
          <w:rStyle w:val="Emphasis"/>
          <w:highlight w:val="green"/>
        </w:rPr>
        <w:t>the two</w:t>
      </w:r>
      <w:r w:rsidRPr="001F3975">
        <w:rPr>
          <w:rStyle w:val="Emphasis"/>
        </w:rPr>
        <w:t xml:space="preserve"> economic giants.</w:t>
      </w:r>
      <w:r>
        <w:rPr>
          <w:rStyle w:val="Emphasis"/>
        </w:rPr>
        <w:t xml:space="preserve"> </w:t>
      </w:r>
      <w:r>
        <w:t xml:space="preserve">A look back at the proposed reforms (and their effects) Reports from CNN at the time claimed that China's prospective IP law reforms focused on making the penalties for IP infringement more strict.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976391">
        <w:rPr>
          <w:rStyle w:val="Emphasis"/>
          <w:highlight w:val="green"/>
        </w:rPr>
        <w:t>two nations agreed</w:t>
      </w:r>
      <w:r w:rsidRPr="00976391">
        <w:rPr>
          <w:rStyle w:val="Emphasis"/>
        </w:rPr>
        <w:t xml:space="preserve"> in principle</w:t>
      </w:r>
      <w:r>
        <w:t xml:space="preserve"> on "Phase One" of a new trade agreement December 12, 2019, per The Washington Post, and formalized the deal about a month later. The </w:t>
      </w:r>
      <w:r w:rsidRPr="00976391">
        <w:rPr>
          <w:rStyle w:val="Emphasis"/>
          <w:highlight w:val="green"/>
        </w:rPr>
        <w:t>U.S.</w:t>
      </w:r>
      <w:r w:rsidRPr="00976391">
        <w:rPr>
          <w:rStyle w:val="Emphasis"/>
        </w:rPr>
        <w:t xml:space="preserve"> pledged </w:t>
      </w:r>
      <w:r w:rsidRPr="00976391">
        <w:rPr>
          <w:rStyle w:val="Emphasis"/>
          <w:highlight w:val="green"/>
        </w:rPr>
        <w:t>not to impose</w:t>
      </w:r>
      <w:r w:rsidRPr="00976391">
        <w:rPr>
          <w:rStyle w:val="Emphasis"/>
        </w:rPr>
        <w:t xml:space="preserve"> further </w:t>
      </w:r>
      <w:r w:rsidRPr="00976391">
        <w:rPr>
          <w:rStyle w:val="Emphasis"/>
          <w:highlight w:val="green"/>
        </w:rPr>
        <w:t>tariffs</w:t>
      </w:r>
      <w:r w:rsidRPr="00976391">
        <w:rPr>
          <w:rStyle w:val="Emphasis"/>
        </w:rPr>
        <w:t xml:space="preserve"> and roll back existing import taxes </w:t>
      </w:r>
      <w:r w:rsidRPr="00976391">
        <w:rPr>
          <w:rStyle w:val="Emphasis"/>
          <w:highlight w:val="green"/>
        </w:rPr>
        <w:t>in return for China's IP reforms</w:t>
      </w:r>
      <w:r w:rsidRPr="00976391">
        <w:rPr>
          <w:rStyle w:val="Emphasis"/>
        </w:rPr>
        <w:t xml:space="preserve"> and agreement to buy American goods.</w:t>
      </w:r>
      <w: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w:t>
      </w:r>
      <w:proofErr w:type="gramStart"/>
      <w:r>
        <w:t>One</w:t>
      </w:r>
      <w:proofErr w:type="gramEnd"/>
      <w:r>
        <w:t xml:space="preserve"> target was unrealistic. On the IP front, a Hong Kong news provider noted that Beijing had drafted some specific guidance to protect pharmaceutical patents, trade secrets and copyrights, but it was unclear how well they </w:t>
      </w:r>
      <w:proofErr w:type="gramStart"/>
      <w:r>
        <w:t>were being implemented</w:t>
      </w:r>
      <w:proofErr w:type="gramEnd"/>
      <w:r>
        <w:t xml:space="preserve">. Additionally, a January 2021 report by the U.S. Patent and Trademark Office (USPTO) found that </w:t>
      </w:r>
      <w:r w:rsidRPr="00976391">
        <w:rPr>
          <w:rStyle w:val="Emphasis"/>
          <w:highlight w:val="green"/>
        </w:rPr>
        <w:t>Chinese policies</w:t>
      </w:r>
      <w:r>
        <w:t xml:space="preserve"> which </w:t>
      </w:r>
      <w:r w:rsidRPr="00976391">
        <w:rPr>
          <w:rStyle w:val="Emphasis"/>
          <w:highlight w:val="green"/>
        </w:rPr>
        <w:t xml:space="preserve">offered </w:t>
      </w:r>
      <w:proofErr w:type="gramStart"/>
      <w:r w:rsidRPr="00976391">
        <w:rPr>
          <w:rStyle w:val="Emphasis"/>
          <w:highlight w:val="green"/>
        </w:rPr>
        <w:t>subsidies</w:t>
      </w:r>
      <w:r>
        <w:t xml:space="preserve"> for certain</w:t>
      </w:r>
      <w:proofErr w:type="gramEnd"/>
      <w:r>
        <w:t xml:space="preserve"> trademark and </w:t>
      </w:r>
      <w:r w:rsidRPr="00976391">
        <w:rPr>
          <w:rStyle w:val="Emphasis"/>
        </w:rPr>
        <w:t xml:space="preserve">patent applications </w:t>
      </w:r>
      <w:r w:rsidRPr="00976391">
        <w:rPr>
          <w:rStyle w:val="Emphasis"/>
          <w:highlight w:val="green"/>
        </w:rPr>
        <w:t>helped motivate</w:t>
      </w:r>
      <w:r>
        <w:t xml:space="preserve"> a glut of </w:t>
      </w:r>
      <w:r w:rsidRPr="00976391">
        <w:rPr>
          <w:rStyle w:val="Emphasis"/>
          <w:highlight w:val="green"/>
        </w:rPr>
        <w:t>fraudulent</w:t>
      </w:r>
      <w:r w:rsidRPr="00976391">
        <w:rPr>
          <w:rStyle w:val="Emphasis"/>
        </w:rPr>
        <w:t xml:space="preserve"> </w:t>
      </w:r>
      <w:r>
        <w:t xml:space="preserve">and bad-faith </w:t>
      </w:r>
      <w:r w:rsidRPr="00976391">
        <w:rPr>
          <w:rStyle w:val="Emphasis"/>
          <w:highlight w:val="green"/>
        </w:rPr>
        <w:t>filings</w:t>
      </w:r>
      <w:r w:rsidRPr="00976391">
        <w:rPr>
          <w:rStyle w:val="Emphasis"/>
        </w:rPr>
        <w:t xml:space="preserve"> in the last few years</w:t>
      </w:r>
      <w:r>
        <w:t xml:space="preserve">. The bigger picture of China's IP law </w:t>
      </w:r>
      <w:proofErr w:type="gramStart"/>
      <w:r>
        <w:t>A</w:t>
      </w:r>
      <w:proofErr w:type="gramEnd"/>
      <w:r>
        <w:t xml:space="preserve">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1F3975">
        <w:rPr>
          <w:rStyle w:val="Emphasis"/>
        </w:rPr>
        <w:t xml:space="preserve">China is quite strict in certain aspects of IP protection: Beijing allows (and encourages) all businesses to impose non-compete agreements to help protect trade secrets and other IP assets. In addition, according to the National Law Review, </w:t>
      </w:r>
      <w:r w:rsidRPr="00EE3067">
        <w:rPr>
          <w:rStyle w:val="Emphasis"/>
          <w:highlight w:val="green"/>
        </w:rPr>
        <w:t>two new measures</w:t>
      </w:r>
      <w:r w:rsidRPr="001F3975">
        <w:rPr>
          <w:rStyle w:val="Emphasis"/>
        </w:rPr>
        <w:t xml:space="preserve"> were passed in 2020 </w:t>
      </w:r>
      <w:r w:rsidRPr="00EE3067">
        <w:rPr>
          <w:rStyle w:val="Emphasis"/>
          <w:highlight w:val="green"/>
        </w:rPr>
        <w:t>specifically</w:t>
      </w:r>
      <w:r w:rsidRPr="001F3975">
        <w:rPr>
          <w:rStyle w:val="Emphasis"/>
        </w:rPr>
        <w:t xml:space="preserve"> to </w:t>
      </w:r>
      <w:r w:rsidRPr="00EE3067">
        <w:rPr>
          <w:rStyle w:val="Emphasis"/>
          <w:highlight w:val="green"/>
        </w:rPr>
        <w:t>combat bad-faith trademark applications</w:t>
      </w:r>
      <w:r w:rsidRPr="001F3975">
        <w:rPr>
          <w:rStyle w:val="Emphasis"/>
        </w:rPr>
        <w:t xml:space="preserve">, in addition to the other </w:t>
      </w:r>
      <w:r w:rsidRPr="00EE3067">
        <w:rPr>
          <w:rStyle w:val="Emphasis"/>
          <w:highlight w:val="green"/>
        </w:rPr>
        <w:t>new guidelines</w:t>
      </w:r>
      <w:r w:rsidRPr="001F3975">
        <w:rPr>
          <w:rStyle w:val="Emphasis"/>
        </w:rPr>
        <w:t xml:space="preserve"> being imposed </w:t>
      </w:r>
      <w:r w:rsidRPr="00EE3067">
        <w:rPr>
          <w:rStyle w:val="Emphasis"/>
          <w:highlight w:val="green"/>
        </w:rPr>
        <w:t>by</w:t>
      </w:r>
      <w:r w:rsidRPr="001F3975">
        <w:rPr>
          <w:rStyle w:val="Emphasis"/>
        </w:rPr>
        <w:t xml:space="preserve"> the China National Intellectual Property Administration (</w:t>
      </w:r>
      <w:r w:rsidRPr="00EE3067">
        <w:rPr>
          <w:rStyle w:val="Emphasis"/>
          <w:highlight w:val="green"/>
        </w:rPr>
        <w:t>CNIPA</w:t>
      </w:r>
      <w:r w:rsidRPr="001F3975">
        <w:rPr>
          <w:rStyle w:val="Emphasis"/>
        </w:rPr>
        <w:t xml:space="preserve">) in accordance with the Phase </w:t>
      </w:r>
      <w:proofErr w:type="gramStart"/>
      <w:r w:rsidRPr="001F3975">
        <w:rPr>
          <w:rStyle w:val="Emphasis"/>
        </w:rPr>
        <w:t>One</w:t>
      </w:r>
      <w:proofErr w:type="gramEnd"/>
      <w:r w:rsidRPr="001F3975">
        <w:rPr>
          <w:rStyle w:val="Emphasis"/>
        </w:rPr>
        <w:t xml:space="preserve"> agreement.</w:t>
      </w:r>
      <w:r>
        <w:rPr>
          <w:rStyle w:val="Emphasis"/>
        </w:rPr>
        <w:t xml:space="preserve"> </w:t>
      </w:r>
      <w:r w:rsidRPr="00EE3067">
        <w:rPr>
          <w:rStyle w:val="Emphasis"/>
        </w:rPr>
        <w:t>All that said</w:t>
      </w:r>
      <w:proofErr w:type="gramStart"/>
      <w:r w:rsidRPr="00EE3067">
        <w:rPr>
          <w:rStyle w:val="Emphasis"/>
        </w:rPr>
        <w:t>,</w:t>
      </w:r>
      <w:proofErr w:type="gramEnd"/>
      <w:r w:rsidRPr="00EE3067">
        <w:rPr>
          <w:rStyle w:val="Emphasis"/>
        </w:rPr>
        <w:t xml:space="preserve"> it would be inaccurate to describe </w:t>
      </w:r>
      <w:r w:rsidRPr="00EE3067">
        <w:rPr>
          <w:rStyle w:val="Emphasis"/>
          <w:highlight w:val="green"/>
        </w:rPr>
        <w:t>Chinese IP law</w:t>
      </w:r>
      <w:r w:rsidRPr="00EE3067">
        <w:rPr>
          <w:rStyle w:val="Emphasis"/>
        </w:rPr>
        <w:t xml:space="preserve"> as thoroughly protective for either domestic or foreign innovators. Along with the aforementioned trademark and patent subsidies, considerable </w:t>
      </w:r>
      <w:r w:rsidRPr="00EE3067">
        <w:rPr>
          <w:rStyle w:val="Emphasis"/>
          <w:highlight w:val="green"/>
        </w:rPr>
        <w:t>controversy stems from "forced technology transfer</w:t>
      </w:r>
      <w:r w:rsidRPr="00EE3067">
        <w:rPr>
          <w:rStyle w:val="Emphasis"/>
        </w:rPr>
        <w:t xml:space="preserve">" policies. </w:t>
      </w:r>
      <w:r w:rsidRPr="00EE3067">
        <w:t>According to the University of Oxford's Business Law Blog</w:t>
      </w:r>
      <w:r w:rsidRPr="00EE3067">
        <w:rPr>
          <w:rStyle w:val="Emphasis"/>
        </w:rPr>
        <w:t xml:space="preserve">, foreign companies looking to do business in China must turn over their technology to local firms or be denied the right to operate within China. </w:t>
      </w:r>
      <w:r w:rsidRPr="00EE3067">
        <w:t>This effectively means</w:t>
      </w:r>
      <w:r w:rsidRPr="00EE3067">
        <w:rPr>
          <w:rStyle w:val="Emphasis"/>
        </w:rPr>
        <w:t xml:space="preserve"> turning over the blueprints (literal or otherwise) to such technology - which is </w:t>
      </w:r>
      <w:proofErr w:type="gramStart"/>
      <w:r w:rsidRPr="00EE3067">
        <w:rPr>
          <w:rStyle w:val="Emphasis"/>
        </w:rPr>
        <w:t>all but equivalent</w:t>
      </w:r>
      <w:proofErr w:type="gramEnd"/>
      <w:r w:rsidRPr="00EE3067">
        <w:rPr>
          <w:rStyle w:val="Emphasis"/>
        </w:rPr>
        <w:t xml:space="preserve"> to surrendering the IP. It creates considerable opportunities for infringement, fraud and corruption</w:t>
      </w:r>
      <w:r w:rsidRPr="00EE3067">
        <w:t xml:space="preserve">. </w:t>
      </w:r>
      <w:proofErr w:type="gramStart"/>
      <w:r w:rsidRPr="00EE3067">
        <w:t>Also</w:t>
      </w:r>
      <w:proofErr w:type="gramEnd"/>
      <w:r w:rsidRPr="00EE3067">
        <w:t>, in disputes with foreign firms, some local IP courts still markedly favor domestic organizations</w:t>
      </w:r>
      <w:r w:rsidRPr="00EE3067">
        <w:rPr>
          <w:rStyle w:val="Emphasis"/>
        </w:rPr>
        <w:t>.</w:t>
      </w:r>
      <w:r>
        <w:rPr>
          <w:rStyle w:val="Emphasis"/>
        </w:rPr>
        <w:t xml:space="preserve"> </w:t>
      </w:r>
      <w:r w:rsidRPr="00EE3067">
        <w:rPr>
          <w:rStyle w:val="Emphasis"/>
          <w:highlight w:val="green"/>
        </w:rPr>
        <w:t>Chinese government</w:t>
      </w:r>
      <w:r w:rsidRPr="00EE3067">
        <w:rPr>
          <w:rStyle w:val="Emphasis"/>
        </w:rPr>
        <w:t xml:space="preserve"> representatives often </w:t>
      </w:r>
      <w:r w:rsidRPr="00EE3067">
        <w:rPr>
          <w:rStyle w:val="Emphasis"/>
          <w:highlight w:val="green"/>
        </w:rPr>
        <w:t>resent</w:t>
      </w:r>
      <w:r w:rsidRPr="00EE3067">
        <w:rPr>
          <w:rStyle w:val="Emphasis"/>
        </w:rPr>
        <w:t xml:space="preserve"> such </w:t>
      </w:r>
      <w:r w:rsidRPr="00EE3067">
        <w:rPr>
          <w:rStyle w:val="Emphasis"/>
          <w:highlight w:val="green"/>
        </w:rPr>
        <w:t>accusations of bias</w:t>
      </w:r>
      <w:r w:rsidRPr="00EE3067">
        <w:rPr>
          <w:rStyle w:val="Emphasis"/>
        </w:rPr>
        <w:t xml:space="preserve"> or corruption. </w:t>
      </w:r>
      <w:r w:rsidRPr="00EE3067">
        <w:t>In their view, the deals represent friendly agreements between businesses, and courts' decisions are not politically motivated. While Oxford noted that FTT guidelines are not as pervasive now as they were a few years ago, they have yet to disappear altogether. The</w:t>
      </w:r>
      <w:r>
        <w:t xml:space="preserve"> Biden approach: Not dissimilar, but multilateral </w:t>
      </w:r>
      <w:proofErr w:type="gramStart"/>
      <w:r>
        <w:t>If</w:t>
      </w:r>
      <w:proofErr w:type="gramEnd"/>
      <w:r>
        <w:t xml:space="preserve"> the new U.S. Secretary of the Treasury, Janet Yellen, is to be believed, the </w:t>
      </w:r>
      <w:r w:rsidRPr="00EE3067">
        <w:rPr>
          <w:rStyle w:val="Emphasis"/>
          <w:highlight w:val="green"/>
        </w:rPr>
        <w:t>Biden</w:t>
      </w:r>
      <w:r>
        <w:t xml:space="preserve"> administration </w:t>
      </w:r>
      <w:r w:rsidRPr="00EE3067">
        <w:rPr>
          <w:rStyle w:val="Emphasis"/>
          <w:highlight w:val="green"/>
        </w:rPr>
        <w:t>will not tolerate</w:t>
      </w:r>
      <w:r w:rsidRPr="00EE3067">
        <w:rPr>
          <w:rStyle w:val="Emphasis"/>
        </w:rPr>
        <w:t xml:space="preserve"> any signs of </w:t>
      </w:r>
      <w:r w:rsidRPr="00EE3067">
        <w:rPr>
          <w:rStyle w:val="Emphasis"/>
          <w:highlight w:val="green"/>
        </w:rPr>
        <w:t>lapses in China's IP protections</w:t>
      </w:r>
      <w:r w:rsidRPr="00EE3067">
        <w:rPr>
          <w:rStyle w:val="Emphasis"/>
        </w:rPr>
        <w:t>.</w:t>
      </w:r>
      <w:r>
        <w:t xml:space="preserve"> "We need to take on China's abusive, unfair and illegal practices," Yellen said to the Senate Finance Committee at her confirmation hearings. As reported by Bloomberg, she added, </w:t>
      </w:r>
      <w:r w:rsidRPr="00EE3067">
        <w:rPr>
          <w:rStyle w:val="Emphasis"/>
        </w:rPr>
        <w:t>"[</w:t>
      </w:r>
      <w:r w:rsidRPr="00EE3067">
        <w:rPr>
          <w:rStyle w:val="Emphasis"/>
          <w:highlight w:val="green"/>
        </w:rPr>
        <w:t>China</w:t>
      </w:r>
      <w:r w:rsidRPr="00EE3067">
        <w:rPr>
          <w:rStyle w:val="Emphasis"/>
        </w:rPr>
        <w:t xml:space="preserve"> has] been </w:t>
      </w:r>
      <w:r w:rsidRPr="00EE3067">
        <w:rPr>
          <w:rStyle w:val="Emphasis"/>
          <w:highlight w:val="green"/>
        </w:rPr>
        <w:t>stealing</w:t>
      </w:r>
      <w:r w:rsidRPr="00EE3067">
        <w:rPr>
          <w:rStyle w:val="Emphasis"/>
        </w:rPr>
        <w:t xml:space="preserve"> </w:t>
      </w:r>
      <w:r w:rsidRPr="00EE3067">
        <w:rPr>
          <w:rStyle w:val="Emphasis"/>
          <w:highlight w:val="green"/>
        </w:rPr>
        <w:t>i</w:t>
      </w:r>
      <w:r w:rsidRPr="00EE3067">
        <w:rPr>
          <w:rStyle w:val="Emphasis"/>
        </w:rPr>
        <w:t xml:space="preserve">ntellectual </w:t>
      </w:r>
      <w:r w:rsidRPr="00EE3067">
        <w:rPr>
          <w:rStyle w:val="Emphasis"/>
          <w:highlight w:val="green"/>
        </w:rPr>
        <w:t>p</w:t>
      </w:r>
      <w:r w:rsidRPr="00EE3067">
        <w:rPr>
          <w:rStyle w:val="Emphasis"/>
        </w:rPr>
        <w:t xml:space="preserve">roperty and engaging practices that give it an unfair technological </w:t>
      </w:r>
      <w:r w:rsidRPr="00EE3067">
        <w:rPr>
          <w:rStyle w:val="StyleUnderline"/>
        </w:rPr>
        <w:t xml:space="preserve">advantage, including forced technology transfers. And </w:t>
      </w:r>
      <w:proofErr w:type="gramStart"/>
      <w:r w:rsidRPr="00EE3067">
        <w:rPr>
          <w:rStyle w:val="StyleUnderline"/>
        </w:rPr>
        <w:t>these .</w:t>
      </w:r>
      <w:proofErr w:type="gramEnd"/>
      <w:r w:rsidRPr="00EE3067">
        <w:rPr>
          <w:rStyle w:val="StyleUnderline"/>
        </w:rPr>
        <w:t xml:space="preserve"> </w:t>
      </w:r>
      <w:proofErr w:type="gramStart"/>
      <w:r w:rsidRPr="00EE3067">
        <w:rPr>
          <w:rStyle w:val="StyleUnderline"/>
        </w:rPr>
        <w:t>are</w:t>
      </w:r>
      <w:proofErr w:type="gramEnd"/>
      <w:r w:rsidRPr="00EE3067">
        <w:rPr>
          <w:rStyle w:val="StyleUnderline"/>
        </w:rPr>
        <w:t xml:space="preserve"> practices that </w:t>
      </w:r>
      <w:r w:rsidRPr="00EE3067">
        <w:rPr>
          <w:rStyle w:val="StyleUnderline"/>
          <w:highlight w:val="green"/>
        </w:rPr>
        <w:t>we're prepared to</w:t>
      </w:r>
      <w:r w:rsidRPr="00EE3067">
        <w:rPr>
          <w:rStyle w:val="StyleUnderline"/>
        </w:rPr>
        <w:t xml:space="preserve"> use the full array of tools to </w:t>
      </w:r>
      <w:r w:rsidRPr="00EE3067">
        <w:rPr>
          <w:rStyle w:val="StyleUnderline"/>
          <w:highlight w:val="green"/>
        </w:rPr>
        <w:t>address."</w:t>
      </w:r>
      <w:r>
        <w:rPr>
          <w:rStyle w:val="StyleUnderline"/>
        </w:rPr>
        <w:t xml:space="preserve"> </w:t>
      </w:r>
      <w:r w:rsidRPr="00EE3067">
        <w:rPr>
          <w:rStyle w:val="Emphasis"/>
        </w:rPr>
        <w:t xml:space="preserve">Biden had expressed similar sentiments during a December interview with The New York Times. However, he also said that </w:t>
      </w:r>
      <w:r w:rsidRPr="00EE3067">
        <w:rPr>
          <w:rStyle w:val="Emphasis"/>
          <w:highlight w:val="green"/>
        </w:rPr>
        <w:t>they would work with ally</w:t>
      </w:r>
      <w:r w:rsidRPr="00EE3067">
        <w:rPr>
          <w:rStyle w:val="Emphasis"/>
        </w:rPr>
        <w:t xml:space="preserve"> nations to "</w:t>
      </w:r>
      <w:r w:rsidRPr="00EE3067">
        <w:rPr>
          <w:rStyle w:val="Emphasis"/>
          <w:highlight w:val="green"/>
        </w:rPr>
        <w:t xml:space="preserve">develop </w:t>
      </w:r>
      <w:r w:rsidRPr="00EE3067">
        <w:rPr>
          <w:rStyle w:val="Emphasis"/>
        </w:rPr>
        <w:t xml:space="preserve">a coherent </w:t>
      </w:r>
      <w:r w:rsidRPr="00EE3067">
        <w:rPr>
          <w:rStyle w:val="Emphasis"/>
          <w:highlight w:val="green"/>
        </w:rPr>
        <w:t>strategy" for addressin</w:t>
      </w:r>
      <w:r w:rsidRPr="00EE3067">
        <w:rPr>
          <w:rStyle w:val="Emphasis"/>
        </w:rPr>
        <w:t xml:space="preserve">g cases of </w:t>
      </w:r>
      <w:r w:rsidRPr="00EE3067">
        <w:rPr>
          <w:rStyle w:val="Emphasis"/>
          <w:highlight w:val="green"/>
        </w:rPr>
        <w:t>IP infringement</w:t>
      </w:r>
      <w:r w:rsidRPr="00EE3067">
        <w:rPr>
          <w:rStyle w:val="Emphasis"/>
        </w:rPr>
        <w:t xml:space="preserve"> and other issues - a stance Yellen echoed before the Senate - instead of taking China on in a unilateral and bellicose manner. </w:t>
      </w:r>
      <w:r w:rsidRPr="00EE3067">
        <w:t>This more nuanced approach could yield greater cooperation from Beijing and help repair U.S.-China trade relations, but we will likely not know one way or the other for some time.</w:t>
      </w:r>
      <w:r>
        <w:rPr>
          <w:rStyle w:val="Emphasis"/>
        </w:rPr>
        <w:t xml:space="preserve"> </w:t>
      </w:r>
      <w:r w:rsidRPr="00EE3067">
        <w:rPr>
          <w:rStyle w:val="Emphasis"/>
        </w:rPr>
        <w:t xml:space="preserve">As we saw with the trade war, conflicts between the </w:t>
      </w:r>
      <w:r w:rsidRPr="0021005C">
        <w:rPr>
          <w:rStyle w:val="Emphasis"/>
          <w:highlight w:val="green"/>
        </w:rPr>
        <w:t>U</w:t>
      </w:r>
      <w:r w:rsidRPr="00EE3067">
        <w:rPr>
          <w:rStyle w:val="Emphasis"/>
          <w:highlight w:val="green"/>
        </w:rPr>
        <w:t>.S. and China can quickly escalate</w:t>
      </w:r>
      <w:r w:rsidRPr="00EE3067">
        <w:rPr>
          <w:rStyle w:val="Emphasis"/>
        </w:rPr>
        <w:t xml:space="preserve"> and have ripple effects throughout the world. I</w:t>
      </w:r>
      <w:r w:rsidRPr="00EE3067">
        <w:t>t would thus be wise for all organizations doing business in China to keep themselves abreast of the country's evolving IP regulations and work with a reliable IP services provider to help establish strong protection for their intangible assets.</w:t>
      </w:r>
    </w:p>
    <w:p w:rsidR="00C23A48" w:rsidRDefault="00C23A48" w:rsidP="00C23A48">
      <w:pPr>
        <w:pStyle w:val="Heading4"/>
      </w:pPr>
      <w:r>
        <w:t>Maintaining US-China relations key to confidence building, dialogue measures, and address mutual anxieties about nukes -- that prevents nuke war.</w:t>
      </w:r>
    </w:p>
    <w:p w:rsidR="00C23A48" w:rsidRDefault="00C23A48" w:rsidP="00C23A48">
      <w:r w:rsidRPr="00D12863">
        <w:rPr>
          <w:rStyle w:val="Style13ptBold"/>
        </w:rPr>
        <w:t>CSIS ’13</w:t>
      </w:r>
      <w:r>
        <w:t xml:space="preserve"> [CSIS (</w:t>
      </w:r>
      <w:r w:rsidRPr="00D12863">
        <w:t>CSIS is a nonprofit organization headquartered in Washington, D.C. The Center’s 220 full- time staff and large network of affiliated scholars conduct research and analysis and develop policy initiatives that look into the future and anticipate change</w:t>
      </w:r>
      <w:r>
        <w:t>)</w:t>
      </w:r>
      <w:r w:rsidRPr="00D12863">
        <w:t xml:space="preserve">, </w:t>
      </w:r>
      <w:r>
        <w:t>March 2013</w:t>
      </w:r>
      <w:r w:rsidRPr="00D12863">
        <w:t xml:space="preserve">, " </w:t>
      </w:r>
      <w:r>
        <w:t>Nuclear Weapons and U.S.-China Relations a way forward</w:t>
      </w:r>
      <w:r w:rsidRPr="00D12863">
        <w:t xml:space="preserve">," Center for Strategic and International Studies, </w:t>
      </w:r>
      <w:hyperlink r:id="rId19" w:history="1">
        <w:r w:rsidRPr="009B67B8">
          <w:rPr>
            <w:rStyle w:val="Hyperlink"/>
          </w:rPr>
          <w:t>https://csis-website-prod.s3.amazonaws.com/s3fs-public/legacy_files/files/publication/130307_Colby_USChinaNuclear_Web.pdf</w:t>
        </w:r>
      </w:hyperlink>
      <w:r>
        <w:t xml:space="preserve">  // belle]</w:t>
      </w:r>
    </w:p>
    <w:p w:rsidR="00C23A48" w:rsidRDefault="00C23A48" w:rsidP="00C23A48">
      <w:r>
        <w:t xml:space="preserve">The United States has long seen China as a central factor in its strategy in Asia. Since the 1970s, </w:t>
      </w:r>
      <w:r w:rsidRPr="00D12863">
        <w:rPr>
          <w:rStyle w:val="Emphasis"/>
        </w:rPr>
        <w:t>U.S. policy</w:t>
      </w:r>
      <w:r>
        <w:t xml:space="preserve"> has </w:t>
      </w:r>
      <w:r w:rsidRPr="00D12863">
        <w:rPr>
          <w:rStyle w:val="Emphasis"/>
        </w:rPr>
        <w:t>sought to encourage China’s economic reforms and development and to integrate China into the existing international political and economic order</w:t>
      </w:r>
      <w:r>
        <w:t xml:space="preserve">. While hopeful that China will develop into a constructive stakeholder, the United States and much of the Asia-Pacific region </w:t>
      </w:r>
      <w:r w:rsidRPr="00D12863">
        <w:rPr>
          <w:rStyle w:val="Emphasis"/>
        </w:rPr>
        <w:t>share continuing concerns</w:t>
      </w:r>
      <w:r>
        <w:t xml:space="preserve"> about some aspects of China’s behavior that, it is </w:t>
      </w:r>
      <w:proofErr w:type="gramStart"/>
      <w:r>
        <w:t>feared,</w:t>
      </w:r>
      <w:proofErr w:type="gramEnd"/>
      <w:r>
        <w:t xml:space="preserve"> could undermine regional stability and U.S. interests in the Asia-Pacific.</w:t>
      </w:r>
    </w:p>
    <w:p w:rsidR="00C23A48" w:rsidRPr="00D12863" w:rsidRDefault="00C23A48" w:rsidP="00C23A48">
      <w:pPr>
        <w:rPr>
          <w:rStyle w:val="Emphasis"/>
        </w:rPr>
      </w:pPr>
      <w:r>
        <w:t xml:space="preserve">Unfortunately, significant sources of tension and disagreement between the United States and its allies, on the one hand, and China, on the other, remain. These sources of discord could, in the worst case, lead to conflict. </w:t>
      </w:r>
      <w:proofErr w:type="gramStart"/>
      <w:r>
        <w:t>Needless to say, a</w:t>
      </w:r>
      <w:proofErr w:type="gramEnd"/>
      <w:r>
        <w:t xml:space="preserve"> large-scale conventional war between the United States and China would be incredibly dangerous and likely tremendously damaging. </w:t>
      </w:r>
      <w:r w:rsidRPr="00D12863">
        <w:rPr>
          <w:rStyle w:val="Emphasis"/>
        </w:rPr>
        <w:t>Nuclear war between the two would be devastating for all involved.</w:t>
      </w:r>
      <w:r>
        <w:t xml:space="preserve"> Even though a </w:t>
      </w:r>
      <w:r w:rsidRPr="00D12863">
        <w:rPr>
          <w:rStyle w:val="Emphasis"/>
        </w:rPr>
        <w:t xml:space="preserve">conventional war </w:t>
      </w:r>
      <w:r>
        <w:t xml:space="preserve">between the two nations currently seems unlikely and nuclear war even more so, the possibility that war could break out, posing dramatic dangers and damage, clearly </w:t>
      </w:r>
      <w:r w:rsidRPr="00D12863">
        <w:rPr>
          <w:rStyle w:val="Emphasis"/>
        </w:rPr>
        <w:t xml:space="preserve">indicates that </w:t>
      </w:r>
      <w:r w:rsidRPr="00D12863">
        <w:rPr>
          <w:rStyle w:val="Emphasis"/>
          <w:highlight w:val="green"/>
        </w:rPr>
        <w:t xml:space="preserve">active steps </w:t>
      </w:r>
      <w:proofErr w:type="gramStart"/>
      <w:r w:rsidRPr="00D12863">
        <w:rPr>
          <w:rStyle w:val="Emphasis"/>
          <w:highlight w:val="green"/>
        </w:rPr>
        <w:t>should</w:t>
      </w:r>
      <w:r w:rsidRPr="00D12863">
        <w:rPr>
          <w:rStyle w:val="Emphasis"/>
        </w:rPr>
        <w:t xml:space="preserve"> </w:t>
      </w:r>
      <w:r w:rsidRPr="00D12863">
        <w:rPr>
          <w:rStyle w:val="Emphasis"/>
          <w:highlight w:val="green"/>
        </w:rPr>
        <w:t>be taken</w:t>
      </w:r>
      <w:proofErr w:type="gramEnd"/>
      <w:r w:rsidRPr="00D12863">
        <w:rPr>
          <w:rStyle w:val="Emphasis"/>
          <w:highlight w:val="green"/>
        </w:rPr>
        <w:t xml:space="preserve"> to avoid conflict</w:t>
      </w:r>
      <w:r w:rsidRPr="00D12863">
        <w:rPr>
          <w:rStyle w:val="Emphasis"/>
        </w:rPr>
        <w:t xml:space="preserve"> and successfully </w:t>
      </w:r>
      <w:r w:rsidRPr="00D12863">
        <w:rPr>
          <w:rStyle w:val="Emphasis"/>
          <w:highlight w:val="green"/>
        </w:rPr>
        <w:t>manage U.S.-China nuclear dynamics</w:t>
      </w:r>
      <w:r w:rsidRPr="00D12863">
        <w:rPr>
          <w:rStyle w:val="Emphasis"/>
        </w:rPr>
        <w:t>.</w:t>
      </w:r>
    </w:p>
    <w:p w:rsidR="00C23A48" w:rsidRDefault="00C23A48" w:rsidP="00C23A48">
      <w:r>
        <w:t>Significance and Objectives of U.S.-China Nuclear Relations</w:t>
      </w:r>
    </w:p>
    <w:p w:rsidR="00C23A48" w:rsidRDefault="00C23A48" w:rsidP="00C23A48">
      <w:r w:rsidRPr="00D12863">
        <w:rPr>
          <w:rStyle w:val="Emphasis"/>
          <w:highlight w:val="green"/>
        </w:rPr>
        <w:t>Maintaining stability</w:t>
      </w:r>
      <w:r w:rsidRPr="00D12863">
        <w:t xml:space="preserve"> in</w:t>
      </w:r>
      <w:r>
        <w:t xml:space="preserve"> U.S.-China nuclear relations will be </w:t>
      </w:r>
      <w:r w:rsidRPr="00D12863">
        <w:rPr>
          <w:rStyle w:val="Emphasis"/>
          <w:highlight w:val="green"/>
        </w:rPr>
        <w:t>critical</w:t>
      </w:r>
      <w:r w:rsidRPr="00D12863">
        <w:rPr>
          <w:rStyle w:val="Emphasis"/>
        </w:rPr>
        <w:t xml:space="preserve"> </w:t>
      </w:r>
      <w:r>
        <w:t xml:space="preserve">to the interests of the United States and those of its allies and security partners in the coming years. </w:t>
      </w:r>
      <w:proofErr w:type="gramStart"/>
      <w:r>
        <w:t>The Working Group judges that the nuclear dynamics between the United States and China are relatively stable at this time, primarily because both sides have or will soon have a nuclear deterrent of the size and scope they determine they need, and China appears committed to a relatively restrained posture oriented around a “lean and effective” nuclear force and its no-first-use policy.</w:t>
      </w:r>
      <w:proofErr w:type="gramEnd"/>
      <w:r>
        <w:t xml:space="preserve"> Yet the Working Group is concerned that the changing </w:t>
      </w:r>
      <w:r w:rsidRPr="00D12863">
        <w:rPr>
          <w:rStyle w:val="Emphasis"/>
          <w:highlight w:val="green"/>
        </w:rPr>
        <w:t>conventional military balance</w:t>
      </w:r>
      <w:r w:rsidRPr="00D12863">
        <w:rPr>
          <w:rStyle w:val="Emphasis"/>
        </w:rPr>
        <w:t xml:space="preserve"> of power in the region, the current sources of </w:t>
      </w:r>
      <w:r w:rsidRPr="00D12863">
        <w:rPr>
          <w:rStyle w:val="Emphasis"/>
          <w:highlight w:val="green"/>
        </w:rPr>
        <w:t>tension</w:t>
      </w:r>
      <w:r w:rsidRPr="00D12863">
        <w:rPr>
          <w:rStyle w:val="Emphasis"/>
        </w:rPr>
        <w:t xml:space="preserve"> and possible conflict, and the </w:t>
      </w:r>
      <w:r w:rsidRPr="00D12863">
        <w:rPr>
          <w:rStyle w:val="Emphasis"/>
          <w:highlight w:val="green"/>
        </w:rPr>
        <w:t>expansion of</w:t>
      </w:r>
      <w:r w:rsidRPr="00D12863">
        <w:rPr>
          <w:rStyle w:val="Emphasis"/>
        </w:rPr>
        <w:t xml:space="preserve"> the quality and quantity of </w:t>
      </w:r>
      <w:r w:rsidRPr="00D12863">
        <w:rPr>
          <w:rStyle w:val="Emphasis"/>
          <w:highlight w:val="green"/>
        </w:rPr>
        <w:t>China’s nuclear arsenal</w:t>
      </w:r>
      <w:r w:rsidRPr="00D12863">
        <w:rPr>
          <w:rStyle w:val="Emphasis"/>
        </w:rPr>
        <w:t xml:space="preserve"> raise serious </w:t>
      </w:r>
      <w:r w:rsidRPr="00D12863">
        <w:rPr>
          <w:rStyle w:val="Emphasis"/>
          <w:highlight w:val="green"/>
        </w:rPr>
        <w:t>questions</w:t>
      </w:r>
      <w:r w:rsidRPr="00D12863">
        <w:rPr>
          <w:rStyle w:val="Emphasis"/>
        </w:rPr>
        <w:t xml:space="preserve"> </w:t>
      </w:r>
      <w:r w:rsidRPr="00D12863">
        <w:rPr>
          <w:rStyle w:val="Emphasis"/>
          <w:highlight w:val="green"/>
        </w:rPr>
        <w:t>about</w:t>
      </w:r>
      <w:r w:rsidRPr="00D12863">
        <w:rPr>
          <w:rStyle w:val="Emphasis"/>
        </w:rPr>
        <w:t xml:space="preserve"> the </w:t>
      </w:r>
      <w:r w:rsidRPr="00D12863">
        <w:rPr>
          <w:rStyle w:val="Emphasis"/>
          <w:highlight w:val="green"/>
        </w:rPr>
        <w:t>future stability</w:t>
      </w:r>
      <w:r w:rsidRPr="00D12863">
        <w:rPr>
          <w:rStyle w:val="Emphasis"/>
        </w:rPr>
        <w:t xml:space="preserve"> of U.S-China nuclear relations</w:t>
      </w:r>
      <w:r>
        <w:t xml:space="preserve">. The </w:t>
      </w:r>
      <w:r w:rsidRPr="00D12863">
        <w:rPr>
          <w:rStyle w:val="Emphasis"/>
          <w:highlight w:val="green"/>
        </w:rPr>
        <w:t>recommendations</w:t>
      </w:r>
      <w:r>
        <w:t xml:space="preserve"> contained in this report are therefore focused on enhancing nuclear </w:t>
      </w:r>
      <w:proofErr w:type="spellStart"/>
      <w:r>
        <w:t>stabil</w:t>
      </w:r>
      <w:proofErr w:type="spellEnd"/>
      <w:r>
        <w:t xml:space="preserve">- </w:t>
      </w:r>
      <w:proofErr w:type="spellStart"/>
      <w:r>
        <w:t>ity</w:t>
      </w:r>
      <w:proofErr w:type="spellEnd"/>
      <w:r>
        <w:t xml:space="preserve"> between the United States and China, </w:t>
      </w:r>
      <w:r w:rsidRPr="00D12863">
        <w:rPr>
          <w:rStyle w:val="Emphasis"/>
        </w:rPr>
        <w:t xml:space="preserve">primarily by advocating a series of both bilateral and </w:t>
      </w:r>
      <w:proofErr w:type="spellStart"/>
      <w:r w:rsidRPr="00D12863">
        <w:rPr>
          <w:rStyle w:val="Emphasis"/>
        </w:rPr>
        <w:t>unilat</w:t>
      </w:r>
      <w:proofErr w:type="spellEnd"/>
      <w:r w:rsidRPr="00D12863">
        <w:rPr>
          <w:rStyle w:val="Emphasis"/>
        </w:rPr>
        <w:t xml:space="preserve">- </w:t>
      </w:r>
      <w:proofErr w:type="spellStart"/>
      <w:r w:rsidRPr="00D12863">
        <w:rPr>
          <w:rStyle w:val="Emphasis"/>
        </w:rPr>
        <w:t>eral</w:t>
      </w:r>
      <w:proofErr w:type="spellEnd"/>
      <w:r w:rsidRPr="00D12863">
        <w:rPr>
          <w:rStyle w:val="Emphasis"/>
        </w:rPr>
        <w:t xml:space="preserve"> policy and posture adjustments that would enhance crisis stability and arms race stability, while also </w:t>
      </w:r>
      <w:r w:rsidRPr="00D12863">
        <w:rPr>
          <w:rStyle w:val="Emphasis"/>
          <w:highlight w:val="green"/>
        </w:rPr>
        <w:t>lay</w:t>
      </w:r>
      <w:r w:rsidRPr="00D12863">
        <w:rPr>
          <w:rStyle w:val="Emphasis"/>
        </w:rPr>
        <w:t xml:space="preserve">ing the </w:t>
      </w:r>
      <w:r w:rsidRPr="00D12863">
        <w:rPr>
          <w:rStyle w:val="Emphasis"/>
          <w:highlight w:val="green"/>
        </w:rPr>
        <w:t>groundwork for</w:t>
      </w:r>
      <w:r w:rsidRPr="00D12863">
        <w:rPr>
          <w:rStyle w:val="Emphasis"/>
        </w:rPr>
        <w:t xml:space="preserve"> future </w:t>
      </w:r>
      <w:r w:rsidRPr="00D12863">
        <w:rPr>
          <w:rStyle w:val="Emphasis"/>
          <w:highlight w:val="green"/>
        </w:rPr>
        <w:t>bilateral and multilateral nuclear engagement</w:t>
      </w:r>
      <w:r w:rsidRPr="00D12863">
        <w:rPr>
          <w:rStyle w:val="Emphasis"/>
        </w:rPr>
        <w:t>.</w:t>
      </w:r>
    </w:p>
    <w:p w:rsidR="00C23A48" w:rsidRDefault="00C23A48" w:rsidP="00C23A48">
      <w:r>
        <w:t xml:space="preserve">Because the current nuclear dynamics are broadly stabilizing and </w:t>
      </w:r>
      <w:proofErr w:type="gramStart"/>
      <w:r>
        <w:t>should be sustained</w:t>
      </w:r>
      <w:proofErr w:type="gramEnd"/>
      <w:r>
        <w:t xml:space="preserve">, the Working Group recommends that U.S.-China nuclear relations be oriented toward sustaining these dynamics and avoiding decisions by either side that could erode stability. We therefore </w:t>
      </w:r>
      <w:r w:rsidRPr="00D12863">
        <w:rPr>
          <w:rStyle w:val="Emphasis"/>
          <w:highlight w:val="green"/>
        </w:rPr>
        <w:t>recommend</w:t>
      </w:r>
      <w:r w:rsidRPr="00D12863">
        <w:rPr>
          <w:rStyle w:val="Emphasis"/>
        </w:rPr>
        <w:t xml:space="preserve"> a </w:t>
      </w:r>
      <w:r w:rsidRPr="00D12863">
        <w:rPr>
          <w:rStyle w:val="Emphasis"/>
          <w:highlight w:val="green"/>
        </w:rPr>
        <w:t>robust</w:t>
      </w:r>
      <w:r w:rsidRPr="00D12863">
        <w:rPr>
          <w:rStyle w:val="Emphasis"/>
        </w:rPr>
        <w:t xml:space="preserve"> but realistically tailored program of </w:t>
      </w:r>
      <w:r w:rsidRPr="00D12863">
        <w:rPr>
          <w:rStyle w:val="Emphasis"/>
          <w:highlight w:val="green"/>
        </w:rPr>
        <w:t>engagement and dialogue</w:t>
      </w:r>
      <w:r w:rsidRPr="00D12863">
        <w:rPr>
          <w:rStyle w:val="Emphasis"/>
        </w:rPr>
        <w:t xml:space="preserve"> on nuclear issues that reinforce China’s nuclear restraint and </w:t>
      </w:r>
      <w:r w:rsidRPr="00D12863">
        <w:rPr>
          <w:rStyle w:val="Emphasis"/>
          <w:highlight w:val="green"/>
        </w:rPr>
        <w:t>advance</w:t>
      </w:r>
      <w:r w:rsidRPr="00D12863">
        <w:rPr>
          <w:rStyle w:val="Emphasis"/>
        </w:rPr>
        <w:t xml:space="preserve"> U.S. interests in stability, dialogue, </w:t>
      </w:r>
      <w:r w:rsidRPr="00D12863">
        <w:rPr>
          <w:rStyle w:val="Emphasis"/>
          <w:highlight w:val="green"/>
        </w:rPr>
        <w:t>transparency</w:t>
      </w:r>
      <w:r w:rsidRPr="00D12863">
        <w:rPr>
          <w:rStyle w:val="Emphasis"/>
        </w:rPr>
        <w:t xml:space="preserve">, and </w:t>
      </w:r>
      <w:proofErr w:type="spellStart"/>
      <w:r w:rsidRPr="00D12863">
        <w:rPr>
          <w:rStyle w:val="Emphasis"/>
        </w:rPr>
        <w:t>prog</w:t>
      </w:r>
      <w:proofErr w:type="spellEnd"/>
      <w:r w:rsidRPr="00D12863">
        <w:rPr>
          <w:rStyle w:val="Emphasis"/>
        </w:rPr>
        <w:t xml:space="preserve">- </w:t>
      </w:r>
      <w:proofErr w:type="spellStart"/>
      <w:r w:rsidRPr="00D12863">
        <w:rPr>
          <w:rStyle w:val="Emphasis"/>
        </w:rPr>
        <w:t>ress</w:t>
      </w:r>
      <w:proofErr w:type="spellEnd"/>
      <w:r w:rsidRPr="00D12863">
        <w:rPr>
          <w:rStyle w:val="Emphasis"/>
        </w:rPr>
        <w:t xml:space="preserve"> toward </w:t>
      </w:r>
      <w:r w:rsidRPr="00D12863">
        <w:rPr>
          <w:rStyle w:val="Emphasis"/>
          <w:highlight w:val="green"/>
        </w:rPr>
        <w:t>arms control</w:t>
      </w:r>
      <w:r w:rsidRPr="00D12863">
        <w:rPr>
          <w:rStyle w:val="Emphasis"/>
        </w:rPr>
        <w:t>.</w:t>
      </w:r>
      <w:r>
        <w:t xml:space="preserve"> The Working Group recognizes, however, the limited success attempts at dialogue and cooperation have thus far yielded. </w:t>
      </w:r>
      <w:proofErr w:type="gramStart"/>
      <w:r>
        <w:t>The Group’s recommendations are therefore de- signed to be ambitious but realistic, and are structured in such a way that, in the event that Beijing is unwilling to engage in earnest along the lines the Group advocates, the United States would be left with a powerful strategic capability and in the strong political position of having proffered a serious, fair-minded path forward in bilateral nuclear weapons relations that China had rebuffed.</w:t>
      </w:r>
      <w:proofErr w:type="gramEnd"/>
    </w:p>
    <w:p w:rsidR="00C23A48" w:rsidRDefault="00C23A48" w:rsidP="00C23A48">
      <w:r>
        <w:t xml:space="preserve">The Working Group also recommends that the United States adopt a policy of accepting China’s possession of an assured second-strike nuclear capability, and thus avoid attempting to acquire the capability to negate China’s nuclear retaliatory capabilities. This judgment relies on the fundamental determination that the United States cannot realistically hope to deny China’s second-strike capability, that a failed attempt to deny it would be costly and counterproductive, and that Beijing’s possession of a reliable retaliatory capability promotes stability rather than detracts from it. In addition, this approach could reinforce China’s nuclear restraint. The Working Group </w:t>
      </w:r>
      <w:proofErr w:type="gramStart"/>
      <w:r>
        <w:t>is, however, divided</w:t>
      </w:r>
      <w:proofErr w:type="gramEnd"/>
      <w:r>
        <w:t xml:space="preserve"> on whether the United States should publicly and formally announce this acceptance.</w:t>
      </w:r>
    </w:p>
    <w:p w:rsidR="00C23A48" w:rsidRDefault="00C23A48" w:rsidP="00C23A48">
      <w:r>
        <w:t>The Working Group believes that some of the concepts associated with the idea of “strategic stability” provide an appropriate framework for U.S.-China engagement on nuclear weapons is- sues, although the specific meaning of the term is the subject of a long-running debate that has never been definitively settled. In order to gain the benefits of strategic stability, the Working Group believes that nuclear relations between the United States and China should emphasize two complementary approaches: crisis stability and arms race stability.</w:t>
      </w:r>
    </w:p>
    <w:p w:rsidR="00C23A48" w:rsidRDefault="00C23A48" w:rsidP="00C23A48">
      <w:r>
        <w:t xml:space="preserve">Stability can emerge between the United States and China if each </w:t>
      </w:r>
      <w:proofErr w:type="gramStart"/>
      <w:r>
        <w:t>fields</w:t>
      </w:r>
      <w:proofErr w:type="gramEnd"/>
      <w:r>
        <w:t xml:space="preserve"> forces that are capable of surviving a first strike and if each is able to credibly demonstrate to the other side that its cur- rent and future capabilities are not capable of denying the other side a viable strategic deterrent. As a result, fear of preemption and the need to launch weapons early become irrelevant, either as </w:t>
      </w:r>
      <w:proofErr w:type="spellStart"/>
      <w:r>
        <w:t>irri</w:t>
      </w:r>
      <w:proofErr w:type="spellEnd"/>
      <w:r>
        <w:t xml:space="preserve">- </w:t>
      </w:r>
      <w:proofErr w:type="spellStart"/>
      <w:r>
        <w:t>tants</w:t>
      </w:r>
      <w:proofErr w:type="spellEnd"/>
      <w:r>
        <w:t xml:space="preserve"> in crisis or as dangers in conflict. In this way, the benefits of deterrence </w:t>
      </w:r>
      <w:proofErr w:type="gramStart"/>
      <w:r>
        <w:t>can be retained</w:t>
      </w:r>
      <w:proofErr w:type="gramEnd"/>
      <w:r>
        <w:t>, while minimizing the chances of nuclear escalation and avoiding a competition in the development of offensive and defensive strategic arms that would intensify uncertainties for both sides.</w:t>
      </w:r>
    </w:p>
    <w:p w:rsidR="00C23A48" w:rsidRDefault="00C23A48" w:rsidP="00C23A48">
      <w:r w:rsidRPr="00D12863">
        <w:rPr>
          <w:rStyle w:val="Emphasis"/>
          <w:highlight w:val="green"/>
        </w:rPr>
        <w:t>Both sides</w:t>
      </w:r>
      <w:r w:rsidRPr="00D12863">
        <w:rPr>
          <w:rStyle w:val="Emphasis"/>
        </w:rPr>
        <w:t xml:space="preserve"> could </w:t>
      </w:r>
      <w:r w:rsidRPr="00D12863">
        <w:rPr>
          <w:rStyle w:val="Emphasis"/>
          <w:highlight w:val="green"/>
        </w:rPr>
        <w:t>derive value from cooperation</w:t>
      </w:r>
      <w:r>
        <w:t xml:space="preserve"> </w:t>
      </w:r>
      <w:r w:rsidRPr="00D12863">
        <w:rPr>
          <w:rStyle w:val="Emphasis"/>
        </w:rPr>
        <w:t>on nuclear weapons issues</w:t>
      </w:r>
      <w:r>
        <w:t xml:space="preserve"> grounded in the stability concept. </w:t>
      </w:r>
      <w:r w:rsidRPr="00D12863">
        <w:rPr>
          <w:rStyle w:val="Emphasis"/>
        </w:rPr>
        <w:t xml:space="preserve">The </w:t>
      </w:r>
      <w:r w:rsidRPr="00D12863">
        <w:rPr>
          <w:rStyle w:val="Emphasis"/>
          <w:highlight w:val="green"/>
        </w:rPr>
        <w:t>U</w:t>
      </w:r>
      <w:r w:rsidRPr="00D12863">
        <w:rPr>
          <w:rStyle w:val="Emphasis"/>
        </w:rPr>
        <w:t xml:space="preserve">nited </w:t>
      </w:r>
      <w:r w:rsidRPr="00D12863">
        <w:rPr>
          <w:rStyle w:val="Emphasis"/>
          <w:highlight w:val="green"/>
        </w:rPr>
        <w:t>S</w:t>
      </w:r>
      <w:r w:rsidRPr="00D12863">
        <w:rPr>
          <w:rStyle w:val="Emphasis"/>
        </w:rPr>
        <w:t xml:space="preserve">tates </w:t>
      </w:r>
      <w:r w:rsidRPr="00D12863">
        <w:rPr>
          <w:rStyle w:val="Emphasis"/>
          <w:highlight w:val="green"/>
        </w:rPr>
        <w:t>worries</w:t>
      </w:r>
      <w:r w:rsidRPr="00D12863">
        <w:rPr>
          <w:rStyle w:val="Emphasis"/>
        </w:rPr>
        <w:t xml:space="preserve"> about the composition of China’s nuclear force, China’s views on escalation and plans for nuclear use, and the </w:t>
      </w:r>
      <w:r w:rsidRPr="00D12863">
        <w:rPr>
          <w:rStyle w:val="Emphasis"/>
          <w:highlight w:val="green"/>
        </w:rPr>
        <w:t>future trajectory of China’s</w:t>
      </w:r>
      <w:r w:rsidRPr="00D12863">
        <w:rPr>
          <w:rStyle w:val="Emphasis"/>
        </w:rPr>
        <w:t xml:space="preserve"> strategic </w:t>
      </w:r>
      <w:r w:rsidRPr="00D12863">
        <w:rPr>
          <w:rStyle w:val="Emphasis"/>
          <w:highlight w:val="green"/>
        </w:rPr>
        <w:t>posture</w:t>
      </w:r>
      <w:r w:rsidRPr="00D12863">
        <w:rPr>
          <w:highlight w:val="green"/>
        </w:rPr>
        <w:t>.</w:t>
      </w:r>
      <w:r>
        <w:t xml:space="preserve"> </w:t>
      </w:r>
      <w:r w:rsidRPr="00D12863">
        <w:rPr>
          <w:rStyle w:val="Emphasis"/>
          <w:highlight w:val="green"/>
        </w:rPr>
        <w:t>China</w:t>
      </w:r>
      <w:r w:rsidRPr="00D12863">
        <w:rPr>
          <w:rStyle w:val="Emphasis"/>
        </w:rPr>
        <w:t xml:space="preserve">, meanwhile, </w:t>
      </w:r>
      <w:r w:rsidRPr="00D12863">
        <w:rPr>
          <w:rStyle w:val="Emphasis"/>
          <w:highlight w:val="green"/>
        </w:rPr>
        <w:t>worries about</w:t>
      </w:r>
      <w:r w:rsidRPr="00D12863">
        <w:rPr>
          <w:rStyle w:val="Emphasis"/>
        </w:rPr>
        <w:t xml:space="preserve"> the ability of the </w:t>
      </w:r>
      <w:r w:rsidRPr="00D12863">
        <w:rPr>
          <w:rStyle w:val="Emphasis"/>
          <w:highlight w:val="green"/>
        </w:rPr>
        <w:t>U</w:t>
      </w:r>
      <w:r w:rsidRPr="00D12863">
        <w:rPr>
          <w:rStyle w:val="Emphasis"/>
        </w:rPr>
        <w:t xml:space="preserve">nited </w:t>
      </w:r>
      <w:r w:rsidRPr="00D12863">
        <w:rPr>
          <w:rStyle w:val="Emphasis"/>
          <w:highlight w:val="green"/>
        </w:rPr>
        <w:t>S</w:t>
      </w:r>
      <w:r w:rsidRPr="00D12863">
        <w:rPr>
          <w:rStyle w:val="Emphasis"/>
        </w:rPr>
        <w:t xml:space="preserve">tates to </w:t>
      </w:r>
      <w:r w:rsidRPr="00D12863">
        <w:rPr>
          <w:rStyle w:val="Emphasis"/>
          <w:highlight w:val="green"/>
        </w:rPr>
        <w:t>deny it</w:t>
      </w:r>
      <w:r w:rsidRPr="00D12863">
        <w:rPr>
          <w:rStyle w:val="Emphasis"/>
        </w:rPr>
        <w:t xml:space="preserve"> a </w:t>
      </w:r>
      <w:r w:rsidRPr="00D12863">
        <w:rPr>
          <w:rStyle w:val="Emphasis"/>
          <w:highlight w:val="green"/>
        </w:rPr>
        <w:t>second-strike</w:t>
      </w:r>
      <w:r w:rsidRPr="00D12863">
        <w:rPr>
          <w:rStyle w:val="Emphasis"/>
        </w:rPr>
        <w:t xml:space="preserve"> </w:t>
      </w:r>
      <w:proofErr w:type="spellStart"/>
      <w:r w:rsidRPr="00D12863">
        <w:rPr>
          <w:rStyle w:val="Emphasis"/>
        </w:rPr>
        <w:t>capa</w:t>
      </w:r>
      <w:proofErr w:type="spellEnd"/>
      <w:r w:rsidRPr="00D12863">
        <w:rPr>
          <w:rStyle w:val="Emphasis"/>
        </w:rPr>
        <w:t xml:space="preserve">- </w:t>
      </w:r>
      <w:proofErr w:type="spellStart"/>
      <w:r w:rsidRPr="00D12863">
        <w:rPr>
          <w:rStyle w:val="Emphasis"/>
        </w:rPr>
        <w:t>bility</w:t>
      </w:r>
      <w:proofErr w:type="spellEnd"/>
      <w:r w:rsidRPr="00D12863">
        <w:rPr>
          <w:rStyle w:val="Emphasis"/>
        </w:rPr>
        <w:t>;</w:t>
      </w:r>
      <w:r>
        <w:t xml:space="preserve"> the scope and sophistication of future U.S. nuclear, conventional prompt global strike, and </w:t>
      </w:r>
      <w:r w:rsidRPr="00D12863">
        <w:t xml:space="preserve">missile defense programs; and U.S. unwillingness to acknowledge a condition of mutual </w:t>
      </w:r>
      <w:proofErr w:type="spellStart"/>
      <w:r w:rsidRPr="00D12863">
        <w:t>vulner</w:t>
      </w:r>
      <w:proofErr w:type="spellEnd"/>
      <w:r w:rsidRPr="00D12863">
        <w:t xml:space="preserve">- ability between the two nations. </w:t>
      </w:r>
      <w:proofErr w:type="gramStart"/>
      <w:r w:rsidRPr="00D12863">
        <w:rPr>
          <w:rStyle w:val="Emphasis"/>
        </w:rPr>
        <w:t xml:space="preserve">A </w:t>
      </w:r>
      <w:r w:rsidRPr="00D12863">
        <w:rPr>
          <w:rStyle w:val="Emphasis"/>
          <w:highlight w:val="green"/>
        </w:rPr>
        <w:t>stability-grounded model</w:t>
      </w:r>
      <w:r w:rsidRPr="00D12863">
        <w:rPr>
          <w:rStyle w:val="Emphasis"/>
        </w:rPr>
        <w:t xml:space="preserve"> could help </w:t>
      </w:r>
      <w:r w:rsidRPr="00D12863">
        <w:rPr>
          <w:rStyle w:val="Emphasis"/>
          <w:highlight w:val="green"/>
        </w:rPr>
        <w:t xml:space="preserve">address these </w:t>
      </w:r>
      <w:proofErr w:type="spellStart"/>
      <w:r w:rsidRPr="00D12863">
        <w:rPr>
          <w:rStyle w:val="Emphasis"/>
          <w:highlight w:val="green"/>
        </w:rPr>
        <w:t>anxiet</w:t>
      </w:r>
      <w:proofErr w:type="spellEnd"/>
      <w:r w:rsidRPr="00D12863">
        <w:rPr>
          <w:rStyle w:val="Emphasis"/>
          <w:highlight w:val="green"/>
        </w:rPr>
        <w:t xml:space="preserve">- </w:t>
      </w:r>
      <w:proofErr w:type="spellStart"/>
      <w:r w:rsidRPr="00D12863">
        <w:rPr>
          <w:rStyle w:val="Emphasis"/>
          <w:highlight w:val="green"/>
        </w:rPr>
        <w:t>ies</w:t>
      </w:r>
      <w:proofErr w:type="spellEnd"/>
      <w:r w:rsidRPr="00D12863">
        <w:t xml:space="preserve">—on the U.S. side by </w:t>
      </w:r>
      <w:r w:rsidRPr="00D12863">
        <w:rPr>
          <w:rStyle w:val="Emphasis"/>
          <w:highlight w:val="green"/>
        </w:rPr>
        <w:t>providing greater insight</w:t>
      </w:r>
      <w:r w:rsidRPr="00D12863">
        <w:t xml:space="preserve"> into China’s current and future force structure and deeper insight into China’s ways of thinking about nuclear strategy, and on the Chinese side by providing similar insight into U.S. developments and a greater degree of assurance about U.S. acknowledgment of the survivability of the Chinese force.</w:t>
      </w:r>
      <w:proofErr w:type="gramEnd"/>
      <w:r w:rsidRPr="00D12863">
        <w:t xml:space="preserve"> Concurrently, such an approach would have the added benefit of </w:t>
      </w:r>
      <w:r w:rsidRPr="00D12863">
        <w:rPr>
          <w:rStyle w:val="Emphasis"/>
          <w:highlight w:val="green"/>
        </w:rPr>
        <w:t>building confidence on both sides</w:t>
      </w:r>
      <w:r w:rsidRPr="00D12863">
        <w:t xml:space="preserve">, thereby </w:t>
      </w:r>
      <w:r w:rsidRPr="00D12863">
        <w:rPr>
          <w:rStyle w:val="Emphasis"/>
          <w:highlight w:val="green"/>
        </w:rPr>
        <w:t xml:space="preserve">enhancing strategic trust </w:t>
      </w:r>
      <w:r w:rsidRPr="00D12863">
        <w:rPr>
          <w:rStyle w:val="Emphasis"/>
        </w:rPr>
        <w:t>more broadly</w:t>
      </w:r>
      <w:r w:rsidRPr="00D12863">
        <w:t>. Finally, such a model could also provide a satisfactory way in which both nations could see something approximating their current force size, posture, and doctrine as satisfactory and compatible with stability.</w:t>
      </w:r>
    </w:p>
    <w:p w:rsidR="00C23A48" w:rsidRDefault="00C23A48" w:rsidP="00C23A48">
      <w:pPr>
        <w:rPr>
          <w:u w:val="single"/>
        </w:rPr>
      </w:pPr>
    </w:p>
    <w:p w:rsidR="00C23A48" w:rsidRDefault="00C23A48" w:rsidP="00C23A48">
      <w:pPr>
        <w:pStyle w:val="Heading4"/>
      </w:pPr>
      <w:r>
        <w:t>US-China war causes extinction.</w:t>
      </w:r>
    </w:p>
    <w:p w:rsidR="00C23A48" w:rsidRPr="00BC1103" w:rsidRDefault="00C23A48" w:rsidP="00C23A48">
      <w:pPr>
        <w:rPr>
          <w:rStyle w:val="Style13ptBold"/>
        </w:rPr>
      </w:pPr>
      <w:proofErr w:type="spellStart"/>
      <w:r w:rsidRPr="00BC1103">
        <w:rPr>
          <w:rStyle w:val="Style13ptBold"/>
        </w:rPr>
        <w:t>Wittner</w:t>
      </w:r>
      <w:proofErr w:type="spellEnd"/>
      <w:r>
        <w:rPr>
          <w:rStyle w:val="Style13ptBold"/>
        </w:rPr>
        <w:t xml:space="preserve">, PhD, </w:t>
      </w:r>
      <w:r w:rsidRPr="00BC1103">
        <w:rPr>
          <w:rStyle w:val="Style13ptBold"/>
        </w:rPr>
        <w:t>12</w:t>
      </w:r>
    </w:p>
    <w:p w:rsidR="00C23A48" w:rsidRPr="00BC1103" w:rsidRDefault="00C23A48" w:rsidP="00C23A48">
      <w:pPr>
        <w:rPr>
          <w:szCs w:val="16"/>
        </w:rPr>
      </w:pPr>
      <w:r w:rsidRPr="00BC1103">
        <w:rPr>
          <w:szCs w:val="16"/>
        </w:rPr>
        <w:t xml:space="preserve">(Lawrence, </w:t>
      </w:r>
      <w:r>
        <w:rPr>
          <w:szCs w:val="16"/>
        </w:rPr>
        <w:t xml:space="preserve">History from Columbia, </w:t>
      </w:r>
      <w:r w:rsidRPr="00BC1103">
        <w:rPr>
          <w:szCs w:val="16"/>
        </w:rPr>
        <w:t xml:space="preserve">Professor Emeritus of History at SUNY Albany, </w:t>
      </w:r>
      <w:hyperlink r:id="rId20" w:history="1">
        <w:r w:rsidRPr="00BC1103">
          <w:rPr>
            <w:rStyle w:val="Hyperlink"/>
            <w:szCs w:val="16"/>
          </w:rPr>
          <w:t>https://www.huffpost.com/entry/nuclear-war-china_b_1116556</w:t>
        </w:r>
      </w:hyperlink>
      <w:r w:rsidRPr="00BC1103">
        <w:rPr>
          <w:szCs w:val="16"/>
        </w:rPr>
        <w:t>) BW</w:t>
      </w:r>
    </w:p>
    <w:p w:rsidR="00C23A48" w:rsidRPr="005370C7" w:rsidRDefault="00C23A48" w:rsidP="00C23A48">
      <w:pPr>
        <w:rPr>
          <w:sz w:val="14"/>
        </w:rPr>
      </w:pPr>
      <w:r w:rsidRPr="00481E15">
        <w:rPr>
          <w:sz w:val="14"/>
        </w:rPr>
        <w:t xml:space="preserve">Of course, the bottom line for those Americans convinced that nuclear weapons safeguard them from a Chinese nuclear attack might be that the U.S. nuclear arsenal is far greater than its Chinese </w:t>
      </w:r>
      <w:proofErr w:type="gramStart"/>
      <w:r w:rsidRPr="00481E15">
        <w:rPr>
          <w:sz w:val="14"/>
        </w:rPr>
        <w:t>counterpart</w:t>
      </w:r>
      <w:proofErr w:type="gramEnd"/>
      <w:r w:rsidRPr="00481E15">
        <w:rPr>
          <w:sz w:val="14"/>
        </w:rPr>
        <w:t xml:space="preserve">. Today, it </w:t>
      </w:r>
      <w:proofErr w:type="gramStart"/>
      <w:r w:rsidRPr="00481E15">
        <w:rPr>
          <w:sz w:val="14"/>
        </w:rPr>
        <w:t>is estimated</w:t>
      </w:r>
      <w:proofErr w:type="gramEnd"/>
      <w:r w:rsidRPr="00481E15">
        <w:rPr>
          <w:sz w:val="14"/>
        </w:rPr>
        <w:t xml:space="preserve"> that the U.S. government possesses over 5,000 nuclear warheads, while the Chinese government has a total inventory of roughly 300. Moreover, only about 40 of these Chinese nuclear weapons can reach the United States. </w:t>
      </w:r>
      <w:proofErr w:type="gramStart"/>
      <w:r w:rsidRPr="00481E15">
        <w:rPr>
          <w:sz w:val="14"/>
        </w:rPr>
        <w:t>Surely</w:t>
      </w:r>
      <w:proofErr w:type="gramEnd"/>
      <w:r w:rsidRPr="00481E15">
        <w:rPr>
          <w:sz w:val="14"/>
        </w:rPr>
        <w:t xml:space="preserve"> the United States would “win” any nuclear war with China. </w:t>
      </w:r>
      <w:proofErr w:type="gramStart"/>
      <w:r w:rsidRPr="00481E15">
        <w:rPr>
          <w:sz w:val="14"/>
        </w:rPr>
        <w:t>But</w:t>
      </w:r>
      <w:proofErr w:type="gramEnd"/>
      <w:r w:rsidRPr="00481E15">
        <w:rPr>
          <w:sz w:val="14"/>
        </w:rPr>
        <w:t xml:space="preserve"> </w:t>
      </w:r>
      <w:r w:rsidRPr="00C83363">
        <w:rPr>
          <w:rStyle w:val="StyleUnderline"/>
        </w:rPr>
        <w:t>what would that “victory” entail?</w:t>
      </w:r>
      <w:r>
        <w:rPr>
          <w:rStyle w:val="StyleUnderline"/>
        </w:rPr>
        <w:t xml:space="preserve"> </w:t>
      </w:r>
      <w:r w:rsidRPr="00974A6A">
        <w:rPr>
          <w:rStyle w:val="StyleUnderline"/>
        </w:rPr>
        <w:t>An attack</w:t>
      </w:r>
      <w:r w:rsidRPr="00C83363">
        <w:rPr>
          <w:rStyle w:val="StyleUnderline"/>
        </w:rPr>
        <w:t xml:space="preserve"> with these </w:t>
      </w:r>
      <w:r w:rsidRPr="00911637">
        <w:rPr>
          <w:rStyle w:val="StyleUnderline"/>
          <w:highlight w:val="green"/>
        </w:rPr>
        <w:t>Chinese</w:t>
      </w:r>
      <w:r w:rsidRPr="00C83363">
        <w:rPr>
          <w:rStyle w:val="StyleUnderline"/>
        </w:rPr>
        <w:t xml:space="preserve"> nuclear </w:t>
      </w:r>
      <w:r w:rsidRPr="00911637">
        <w:rPr>
          <w:rStyle w:val="StyleUnderline"/>
          <w:highlight w:val="green"/>
        </w:rPr>
        <w:t>weapons would immediately slaughter at least 10 million Americans</w:t>
      </w:r>
      <w:r w:rsidRPr="00481E15">
        <w:rPr>
          <w:sz w:val="14"/>
        </w:rPr>
        <w:t xml:space="preserve"> in a great storm of blast and fire, </w:t>
      </w:r>
      <w:r w:rsidRPr="00C83363">
        <w:rPr>
          <w:rStyle w:val="StyleUnderline"/>
        </w:rPr>
        <w:t>while leaving many more dying horribly of sickness and radiation poisoning.</w:t>
      </w:r>
      <w:r>
        <w:rPr>
          <w:rStyle w:val="StyleUnderline"/>
        </w:rPr>
        <w:t xml:space="preserve"> </w:t>
      </w:r>
      <w:r w:rsidRPr="00911637">
        <w:rPr>
          <w:rStyle w:val="StyleUnderline"/>
          <w:highlight w:val="green"/>
        </w:rPr>
        <w:t>The Chinese death toll</w:t>
      </w:r>
      <w:r w:rsidRPr="00481E15">
        <w:rPr>
          <w:sz w:val="14"/>
        </w:rPr>
        <w:t xml:space="preserve"> in a nuclear war </w:t>
      </w:r>
      <w:r w:rsidRPr="00C83363">
        <w:rPr>
          <w:rStyle w:val="StyleUnderline"/>
        </w:rPr>
        <w:t xml:space="preserve">would be </w:t>
      </w:r>
      <w:r w:rsidRPr="00911637">
        <w:rPr>
          <w:rStyle w:val="StyleUnderline"/>
          <w:highlight w:val="green"/>
        </w:rPr>
        <w:t>far higher. Both</w:t>
      </w:r>
      <w:r w:rsidRPr="00C83363">
        <w:rPr>
          <w:rStyle w:val="StyleUnderline"/>
        </w:rPr>
        <w:t xml:space="preserve"> nations </w:t>
      </w:r>
      <w:proofErr w:type="gramStart"/>
      <w:r w:rsidRPr="00911637">
        <w:rPr>
          <w:rStyle w:val="StyleUnderline"/>
          <w:highlight w:val="green"/>
        </w:rPr>
        <w:t xml:space="preserve">would be </w:t>
      </w:r>
      <w:r w:rsidRPr="00911637">
        <w:rPr>
          <w:rStyle w:val="Emphasis"/>
          <w:highlight w:val="green"/>
        </w:rPr>
        <w:t>reduced</w:t>
      </w:r>
      <w:proofErr w:type="gramEnd"/>
      <w:r w:rsidRPr="00911637">
        <w:rPr>
          <w:rStyle w:val="Emphasis"/>
          <w:highlight w:val="green"/>
        </w:rPr>
        <w:t xml:space="preserve"> to</w:t>
      </w:r>
      <w:r w:rsidRPr="00C83363">
        <w:rPr>
          <w:rStyle w:val="Emphasis"/>
        </w:rPr>
        <w:t xml:space="preserve"> smoldering, </w:t>
      </w:r>
      <w:r w:rsidRPr="00974A6A">
        <w:rPr>
          <w:rStyle w:val="Emphasis"/>
        </w:rPr>
        <w:t xml:space="preserve">radioactive </w:t>
      </w:r>
      <w:r w:rsidRPr="00911637">
        <w:rPr>
          <w:rStyle w:val="Emphasis"/>
          <w:highlight w:val="green"/>
        </w:rPr>
        <w:t>wastelands.</w:t>
      </w:r>
      <w:r w:rsidRPr="00481E15">
        <w:rPr>
          <w:sz w:val="14"/>
        </w:rPr>
        <w:t xml:space="preserve"> Also, </w:t>
      </w:r>
      <w:r w:rsidRPr="00C83363">
        <w:rPr>
          <w:rStyle w:val="StyleUnderline"/>
        </w:rPr>
        <w:t xml:space="preserve">radioactive </w:t>
      </w:r>
      <w:r w:rsidRPr="00911637">
        <w:rPr>
          <w:rStyle w:val="StyleUnderline"/>
          <w:highlight w:val="green"/>
        </w:rPr>
        <w:t>debris</w:t>
      </w:r>
      <w:r w:rsidRPr="00481E15">
        <w:rPr>
          <w:sz w:val="14"/>
        </w:rPr>
        <w:t xml:space="preserve"> sent aloft by the nuclear explosions </w:t>
      </w:r>
      <w:r w:rsidRPr="00911637">
        <w:rPr>
          <w:rStyle w:val="StyleUnderline"/>
          <w:highlight w:val="green"/>
        </w:rPr>
        <w:t>would</w:t>
      </w:r>
      <w:r w:rsidRPr="00C83363">
        <w:rPr>
          <w:rStyle w:val="StyleUnderline"/>
        </w:rPr>
        <w:t xml:space="preserve"> blot out the sun and </w:t>
      </w:r>
      <w:r w:rsidRPr="00911637">
        <w:rPr>
          <w:rStyle w:val="StyleUnderline"/>
          <w:highlight w:val="green"/>
        </w:rPr>
        <w:t xml:space="preserve">bring on a </w:t>
      </w:r>
      <w:r w:rsidRPr="00911637">
        <w:rPr>
          <w:rStyle w:val="Emphasis"/>
          <w:highlight w:val="green"/>
        </w:rPr>
        <w:t>“nuclear winter” around the globe — destroying agriculture, creating worldwide famine, and generating chaos and destruction.</w:t>
      </w:r>
      <w:r>
        <w:rPr>
          <w:rStyle w:val="Emphasis"/>
        </w:rPr>
        <w:t xml:space="preserve"> </w:t>
      </w:r>
      <w:r w:rsidRPr="00481E15">
        <w:rPr>
          <w:sz w:val="14"/>
        </w:rPr>
        <w:t xml:space="preserve">Moreover, </w:t>
      </w:r>
      <w:r w:rsidRPr="00C83363">
        <w:rPr>
          <w:rStyle w:val="StyleUnderline"/>
        </w:rPr>
        <w:t>in another decade the extent</w:t>
      </w:r>
      <w:r w:rsidRPr="00481E15">
        <w:rPr>
          <w:sz w:val="14"/>
        </w:rPr>
        <w:t xml:space="preserve"> of this catastrophe </w:t>
      </w:r>
      <w:r w:rsidRPr="00C83363">
        <w:rPr>
          <w:rStyle w:val="StyleUnderline"/>
        </w:rPr>
        <w:t>would be far worse.</w:t>
      </w:r>
      <w:r>
        <w:rPr>
          <w:rStyle w:val="StyleUnderline"/>
        </w:rPr>
        <w:t xml:space="preserve"> </w:t>
      </w:r>
      <w:r w:rsidRPr="00C83363">
        <w:rPr>
          <w:rStyle w:val="StyleUnderline"/>
        </w:rPr>
        <w:t>The Chinese government</w:t>
      </w:r>
      <w:r w:rsidRPr="00481E15">
        <w:rPr>
          <w:sz w:val="14"/>
        </w:rPr>
        <w:t xml:space="preserve"> is currently expanding its nuclear arsenal, and by the year </w:t>
      </w:r>
      <w:proofErr w:type="gramStart"/>
      <w:r w:rsidRPr="00481E15">
        <w:rPr>
          <w:sz w:val="14"/>
        </w:rPr>
        <w:t>2020</w:t>
      </w:r>
      <w:proofErr w:type="gramEnd"/>
      <w:r w:rsidRPr="00481E15">
        <w:rPr>
          <w:sz w:val="14"/>
        </w:rPr>
        <w:t xml:space="preserve"> it is expected to more than double its number of nuclear weapons that can hit the United States. The U.S. government, in turn, has plans to spend hundreds of billions of dollars “modernizing” its nuclear weapons and nuclear production facilities over the next decade. </w:t>
      </w:r>
      <w:r w:rsidRPr="00C83363">
        <w:rPr>
          <w:rStyle w:val="StyleUnderline"/>
        </w:rPr>
        <w:t xml:space="preserve">To </w:t>
      </w:r>
      <w:r w:rsidRPr="00974A6A">
        <w:rPr>
          <w:rStyle w:val="StyleUnderline"/>
        </w:rPr>
        <w:t>avert the enormous disaster</w:t>
      </w:r>
      <w:r w:rsidRPr="00C83363">
        <w:rPr>
          <w:rStyle w:val="StyleUnderline"/>
        </w:rPr>
        <w:t xml:space="preserve"> of a U.S.-China nuclear war,</w:t>
      </w:r>
      <w:r w:rsidRPr="00481E15">
        <w:rPr>
          <w:sz w:val="14"/>
        </w:rPr>
        <w:t xml:space="preserve"> there are two obvious actions that </w:t>
      </w:r>
      <w:proofErr w:type="gramStart"/>
      <w:r w:rsidRPr="00481E15">
        <w:rPr>
          <w:sz w:val="14"/>
        </w:rPr>
        <w:t>can be taken</w:t>
      </w:r>
      <w:proofErr w:type="gramEnd"/>
      <w:r w:rsidRPr="00481E15">
        <w:rPr>
          <w:sz w:val="14"/>
        </w:rPr>
        <w:t xml:space="preserve">. The first is to get rid of nuclear weapons, as the nuclear powers have agreed to do but thus far have resisted doing. The second, conducted while the nuclear disarmament process is occurring, is to </w:t>
      </w:r>
      <w:r w:rsidRPr="00911637">
        <w:rPr>
          <w:rStyle w:val="StyleUnderline"/>
          <w:highlight w:val="green"/>
        </w:rPr>
        <w:t>improve U.S.-China relations</w:t>
      </w:r>
      <w:r w:rsidRPr="00C83363">
        <w:rPr>
          <w:rStyle w:val="StyleUnderline"/>
        </w:rPr>
        <w:t>.</w:t>
      </w:r>
      <w:r w:rsidRPr="00481E15">
        <w:rPr>
          <w:sz w:val="14"/>
        </w:rPr>
        <w:t xml:space="preserve"> </w:t>
      </w:r>
      <w:r w:rsidRPr="00C83363">
        <w:rPr>
          <w:rStyle w:val="StyleUnderline"/>
        </w:rPr>
        <w:t xml:space="preserve">If the American and Chinese people are interested in </w:t>
      </w:r>
      <w:r w:rsidRPr="00911637">
        <w:rPr>
          <w:rStyle w:val="Emphasis"/>
          <w:highlight w:val="green"/>
        </w:rPr>
        <w:t>ensuring</w:t>
      </w:r>
      <w:r w:rsidRPr="00481E15">
        <w:rPr>
          <w:sz w:val="14"/>
        </w:rPr>
        <w:t xml:space="preserve"> their </w:t>
      </w:r>
      <w:r w:rsidRPr="00911637">
        <w:rPr>
          <w:rStyle w:val="Emphasis"/>
          <w:highlight w:val="green"/>
        </w:rPr>
        <w:t>survival</w:t>
      </w:r>
      <w:r w:rsidRPr="00481E15">
        <w:rPr>
          <w:sz w:val="14"/>
        </w:rPr>
        <w:t xml:space="preserve"> and that </w:t>
      </w:r>
      <w:r w:rsidRPr="00911637">
        <w:rPr>
          <w:rStyle w:val="Emphasis"/>
          <w:highlight w:val="green"/>
        </w:rPr>
        <w:t>of the world,</w:t>
      </w:r>
      <w:r w:rsidRPr="00C83363">
        <w:rPr>
          <w:rStyle w:val="StyleUnderline"/>
        </w:rPr>
        <w:t xml:space="preserve"> they should</w:t>
      </w:r>
      <w:r w:rsidRPr="00481E15">
        <w:rPr>
          <w:sz w:val="14"/>
        </w:rPr>
        <w:t xml:space="preserve"> be working to </w:t>
      </w:r>
      <w:r w:rsidRPr="00C83363">
        <w:rPr>
          <w:rStyle w:val="StyleUnderline"/>
        </w:rPr>
        <w:t>encourage these policies.</w:t>
      </w:r>
      <w:r w:rsidRPr="00481E15">
        <w:rPr>
          <w:sz w:val="14"/>
        </w:rPr>
        <w:t xml:space="preserve"> </w:t>
      </w:r>
    </w:p>
    <w:p w:rsidR="00C23A48" w:rsidRDefault="00C23A48" w:rsidP="00C23A48">
      <w:pPr>
        <w:pStyle w:val="Heading3"/>
      </w:pPr>
      <w:r>
        <w:t>5</w:t>
      </w:r>
    </w:p>
    <w:p w:rsidR="00C23A48" w:rsidRPr="00C02579" w:rsidRDefault="00C23A48" w:rsidP="00C23A48">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The United States federal government should:</w:t>
      </w:r>
    </w:p>
    <w:p w:rsidR="00C23A48" w:rsidRPr="00C02579" w:rsidRDefault="00C23A48" w:rsidP="00C23A48">
      <w:pPr>
        <w:keepNext/>
        <w:keepLines/>
        <w:spacing w:before="40" w:after="0" w:line="278" w:lineRule="atLeast"/>
        <w:outlineLvl w:val="3"/>
        <w:rPr>
          <w:rFonts w:asciiTheme="majorHAnsi" w:eastAsiaTheme="majorEastAsia" w:hAnsiTheme="majorHAnsi" w:cstheme="majorHAnsi"/>
          <w:b/>
          <w:iCs/>
          <w:color w:val="000000"/>
          <w:sz w:val="26"/>
        </w:rPr>
      </w:pPr>
      <w:r w:rsidRPr="00C02579">
        <w:rPr>
          <w:rFonts w:asciiTheme="majorHAnsi" w:eastAsiaTheme="majorEastAsia" w:hAnsiTheme="majorHAnsi" w:cstheme="majorHAnsi"/>
          <w:b/>
          <w:iCs/>
          <w:sz w:val="26"/>
        </w:rPr>
        <w:t xml:space="preserve">- </w:t>
      </w:r>
      <w:proofErr w:type="gramStart"/>
      <w:r w:rsidRPr="00C02579">
        <w:rPr>
          <w:rFonts w:asciiTheme="majorHAnsi" w:eastAsiaTheme="majorEastAsia" w:hAnsiTheme="majorHAnsi" w:cstheme="majorHAnsi"/>
          <w:b/>
          <w:iCs/>
          <w:sz w:val="26"/>
        </w:rPr>
        <w:t>substantially</w:t>
      </w:r>
      <w:proofErr w:type="gramEnd"/>
      <w:r w:rsidRPr="00C02579">
        <w:rPr>
          <w:rFonts w:asciiTheme="majorHAnsi" w:eastAsiaTheme="majorEastAsia" w:hAnsiTheme="majorHAnsi" w:cstheme="majorHAnsi"/>
          <w:b/>
          <w:iCs/>
          <w:sz w:val="26"/>
        </w:rPr>
        <w:t xml:space="preserve"> increase production and global distribution of the COVID-19 Vaccine, </w:t>
      </w:r>
      <w:r w:rsidRPr="00C02579">
        <w:rPr>
          <w:rFonts w:asciiTheme="majorHAnsi" w:eastAsiaTheme="majorEastAsia" w:hAnsiTheme="majorHAnsi" w:cstheme="majorHAnsi"/>
          <w:b/>
          <w:iCs/>
          <w:color w:val="000000"/>
          <w:sz w:val="26"/>
        </w:rPr>
        <w:t xml:space="preserve">specifically providing all necessary vaccines to </w:t>
      </w:r>
      <w:r>
        <w:rPr>
          <w:rFonts w:asciiTheme="majorHAnsi" w:eastAsiaTheme="majorEastAsia" w:hAnsiTheme="majorHAnsi" w:cstheme="majorHAnsi"/>
          <w:b/>
          <w:iCs/>
          <w:color w:val="000000"/>
          <w:sz w:val="26"/>
        </w:rPr>
        <w:t>developing nations</w:t>
      </w:r>
    </w:p>
    <w:p w:rsidR="00C23A48" w:rsidRPr="00C02579" w:rsidRDefault="00C23A48" w:rsidP="00C23A48">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 </w:t>
      </w:r>
      <w:proofErr w:type="gramStart"/>
      <w:r w:rsidRPr="00C02579">
        <w:rPr>
          <w:rFonts w:asciiTheme="majorHAnsi" w:eastAsiaTheme="majorEastAsia" w:hAnsiTheme="majorHAnsi" w:cstheme="majorHAnsi"/>
          <w:b/>
          <w:iCs/>
          <w:sz w:val="26"/>
        </w:rPr>
        <w:t>cooperate</w:t>
      </w:r>
      <w:proofErr w:type="gramEnd"/>
      <w:r w:rsidRPr="00C02579">
        <w:rPr>
          <w:rFonts w:asciiTheme="majorHAnsi" w:eastAsiaTheme="majorEastAsia" w:hAnsiTheme="majorHAnsi" w:cstheme="majorHAnsi"/>
          <w:b/>
          <w:iCs/>
          <w:sz w:val="26"/>
        </w:rPr>
        <w:t xml:space="preserve"> with allies to achieve increased production and global distribution of the COVID-19 Vaccine.</w:t>
      </w:r>
    </w:p>
    <w:p w:rsidR="00C23A48" w:rsidRDefault="00C23A48" w:rsidP="00C23A48">
      <w:pPr>
        <w:pStyle w:val="Heading3"/>
      </w:pPr>
      <w:r>
        <w:t>Case</w:t>
      </w:r>
    </w:p>
    <w:p w:rsidR="00880B91" w:rsidRDefault="00880B91">
      <w:bookmarkStart w:id="0" w:name="_GoBack"/>
      <w:bookmarkEnd w:id="0"/>
    </w:p>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ḹƐ"/>
    <w:panose1 w:val="02020603050405020304"/>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roman"/>
    <w:notTrueType/>
    <w:pitch w:val="default"/>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2C793E"/>
    <w:multiLevelType w:val="hybridMultilevel"/>
    <w:tmpl w:val="18608B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3"/>
  </w:num>
  <w:num w:numId="14">
    <w:abstractNumId w:val="16"/>
  </w:num>
  <w:num w:numId="15">
    <w:abstractNumId w:val="11"/>
  </w:num>
  <w:num w:numId="16">
    <w:abstractNumId w:val="14"/>
  </w:num>
  <w:num w:numId="17">
    <w:abstractNumId w:val="1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2E1"/>
    <w:rsid w:val="00061B33"/>
    <w:rsid w:val="00156B07"/>
    <w:rsid w:val="00417BC2"/>
    <w:rsid w:val="004D32E1"/>
    <w:rsid w:val="00832ACD"/>
    <w:rsid w:val="00880B91"/>
    <w:rsid w:val="009F1600"/>
    <w:rsid w:val="00A927ED"/>
    <w:rsid w:val="00C23A48"/>
    <w:rsid w:val="00D9181A"/>
    <w:rsid w:val="00FD7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C5793"/>
  <w15:chartTrackingRefBased/>
  <w15:docId w15:val="{53E33018-BDF0-4330-8038-A9F81E00E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61B33"/>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061B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061B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61B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061B33"/>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4D32E1"/>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4D32E1"/>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4D32E1"/>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4D32E1"/>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4D32E1"/>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061B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1B33"/>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061B33"/>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061B33"/>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061B3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061B3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061B3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61B33"/>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061B33"/>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61B33"/>
    <w:rPr>
      <w:color w:val="auto"/>
      <w:u w:val="none"/>
    </w:rPr>
  </w:style>
  <w:style w:type="character" w:styleId="FollowedHyperlink">
    <w:name w:val="FollowedHyperlink"/>
    <w:basedOn w:val="DefaultParagraphFont"/>
    <w:uiPriority w:val="99"/>
    <w:unhideWhenUsed/>
    <w:rsid w:val="00061B33"/>
    <w:rPr>
      <w:color w:val="auto"/>
      <w:u w:val="none"/>
    </w:rPr>
  </w:style>
  <w:style w:type="character" w:customStyle="1" w:styleId="Heading5Char">
    <w:name w:val="Heading 5 Char"/>
    <w:aliases w:val="Blocks Char"/>
    <w:basedOn w:val="DefaultParagraphFont"/>
    <w:link w:val="Heading5"/>
    <w:rsid w:val="004D32E1"/>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4D32E1"/>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4D32E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4D32E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4D32E1"/>
    <w:rPr>
      <w:rFonts w:asciiTheme="majorHAnsi" w:eastAsiaTheme="majorEastAsia" w:hAnsiTheme="majorHAnsi" w:cstheme="majorBidi"/>
      <w:i/>
      <w:iCs/>
      <w:color w:val="404040" w:themeColor="text1" w:themeTint="BF"/>
      <w:sz w:val="20"/>
      <w:szCs w:val="20"/>
    </w:rPr>
  </w:style>
  <w:style w:type="character" w:customStyle="1" w:styleId="UnresolvedMention1">
    <w:name w:val="Unresolved Mention1"/>
    <w:basedOn w:val="DefaultParagraphFont"/>
    <w:uiPriority w:val="99"/>
    <w:unhideWhenUsed/>
    <w:rsid w:val="004D32E1"/>
    <w:rPr>
      <w:color w:val="605E5C"/>
      <w:shd w:val="clear" w:color="auto" w:fill="E1DFDD"/>
    </w:rPr>
  </w:style>
  <w:style w:type="paragraph" w:customStyle="1" w:styleId="textbold">
    <w:name w:val="text bold"/>
    <w:basedOn w:val="Normal"/>
    <w:link w:val="Emphasis"/>
    <w:autoRedefine/>
    <w:uiPriority w:val="7"/>
    <w:qFormat/>
    <w:rsid w:val="004D32E1"/>
    <w:rPr>
      <w:b/>
      <w:iCs/>
      <w:u w:val="single"/>
    </w:rPr>
  </w:style>
  <w:style w:type="paragraph" w:styleId="DocumentMap">
    <w:name w:val="Document Map"/>
    <w:basedOn w:val="Normal"/>
    <w:link w:val="DocumentMapChar"/>
    <w:uiPriority w:val="99"/>
    <w:unhideWhenUsed/>
    <w:rsid w:val="004D32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D32E1"/>
    <w:rPr>
      <w:rFonts w:ascii="Lucida Grande" w:hAnsi="Lucida Grande" w:cs="Lucida Grande"/>
      <w:sz w:val="24"/>
    </w:rPr>
  </w:style>
  <w:style w:type="paragraph" w:customStyle="1" w:styleId="UnderlinePara">
    <w:name w:val="Underline Para"/>
    <w:basedOn w:val="Normal"/>
    <w:uiPriority w:val="6"/>
    <w:qFormat/>
    <w:rsid w:val="004D32E1"/>
    <w:pPr>
      <w:widowControl w:val="0"/>
      <w:suppressAutoHyphens/>
      <w:spacing w:after="200"/>
      <w:contextualSpacing/>
    </w:pPr>
    <w:rPr>
      <w:rFonts w:asciiTheme="minorHAnsi" w:hAnsiTheme="minorHAnsi"/>
      <w:b/>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4D32E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4D32E1"/>
    <w:pPr>
      <w:ind w:left="720"/>
      <w:contextualSpacing/>
    </w:pPr>
  </w:style>
  <w:style w:type="character" w:customStyle="1" w:styleId="BoldUnderline">
    <w:name w:val="Bold.Underline"/>
    <w:uiPriority w:val="1"/>
    <w:qFormat/>
    <w:rsid w:val="004D32E1"/>
    <w:rPr>
      <w:b/>
      <w:u w:val="single"/>
    </w:rPr>
  </w:style>
  <w:style w:type="character" w:customStyle="1" w:styleId="Minimize">
    <w:name w:val="Minimize"/>
    <w:uiPriority w:val="1"/>
    <w:qFormat/>
    <w:rsid w:val="004D32E1"/>
    <w:rPr>
      <w:rFonts w:asciiTheme="minorHAnsi" w:hAnsiTheme="minorHAnsi"/>
      <w:sz w:val="16"/>
    </w:rPr>
  </w:style>
  <w:style w:type="character" w:customStyle="1" w:styleId="TitleChar">
    <w:name w:val="Title Char"/>
    <w:aliases w:val="Cites and Cards Char,UNDERLINE Char,Bold Underlined Char,title Char,Block Heading Char,Read This Char,Non Read Text Char1,Debate Normal Char"/>
    <w:link w:val="Title"/>
    <w:uiPriority w:val="6"/>
    <w:qFormat/>
    <w:rsid w:val="004D32E1"/>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4D32E1"/>
    <w:pPr>
      <w:pBdr>
        <w:bottom w:val="single" w:sz="8" w:space="4" w:color="4F81BD"/>
      </w:pBdr>
      <w:spacing w:after="300" w:line="240" w:lineRule="auto"/>
      <w:contextualSpacing/>
    </w:pPr>
    <w:rPr>
      <w:rFonts w:ascii="Arial" w:hAnsi="Arial"/>
      <w:bCs/>
      <w:u w:val="single"/>
    </w:rPr>
  </w:style>
  <w:style w:type="character" w:customStyle="1" w:styleId="TitleChar1">
    <w:name w:val="Title Char1"/>
    <w:aliases w:val="Non Read Text Char"/>
    <w:basedOn w:val="DefaultParagraphFont"/>
    <w:uiPriority w:val="1"/>
    <w:qFormat/>
    <w:rsid w:val="004D32E1"/>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4D32E1"/>
    <w:rPr>
      <w:b/>
      <w:u w:val="single"/>
    </w:rPr>
  </w:style>
  <w:style w:type="character" w:customStyle="1" w:styleId="Underline2Char">
    <w:name w:val="Underline2 Char"/>
    <w:basedOn w:val="DefaultParagraphFont"/>
    <w:link w:val="Underline2"/>
    <w:uiPriority w:val="4"/>
    <w:rsid w:val="004D32E1"/>
    <w:rPr>
      <w:rFonts w:ascii="Calibri" w:hAnsi="Calibri"/>
      <w:b/>
      <w:u w:val="single"/>
    </w:rPr>
  </w:style>
  <w:style w:type="character" w:customStyle="1" w:styleId="BoldUnderline0">
    <w:name w:val="BoldUnderline"/>
    <w:basedOn w:val="DefaultParagraphFont"/>
    <w:uiPriority w:val="1"/>
    <w:qFormat/>
    <w:rsid w:val="004D32E1"/>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4D32E1"/>
    <w:rPr>
      <w:vertAlign w:val="superscript"/>
    </w:rPr>
  </w:style>
  <w:style w:type="paragraph" w:styleId="FootnoteText">
    <w:name w:val="footnote text"/>
    <w:basedOn w:val="Normal"/>
    <w:link w:val="FootnoteTextChar"/>
    <w:unhideWhenUsed/>
    <w:qFormat/>
    <w:rsid w:val="004D32E1"/>
    <w:pPr>
      <w:spacing w:line="256" w:lineRule="auto"/>
    </w:pPr>
    <w:rPr>
      <w:sz w:val="20"/>
      <w:szCs w:val="20"/>
    </w:rPr>
  </w:style>
  <w:style w:type="character" w:customStyle="1" w:styleId="FootnoteTextChar">
    <w:name w:val="Footnote Text Char"/>
    <w:basedOn w:val="DefaultParagraphFont"/>
    <w:link w:val="FootnoteText"/>
    <w:rsid w:val="004D32E1"/>
    <w:rPr>
      <w:rFonts w:ascii="Calibri" w:hAnsi="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D32E1"/>
    <w:pPr>
      <w:spacing w:before="100" w:beforeAutospacing="1" w:after="100" w:afterAutospacing="1" w:line="240" w:lineRule="auto"/>
    </w:pPr>
    <w:rPr>
      <w:rFonts w:eastAsia="Times New Roman"/>
    </w:rPr>
  </w:style>
  <w:style w:type="paragraph" w:customStyle="1" w:styleId="clay-paragraph">
    <w:name w:val="clay-paragraph"/>
    <w:basedOn w:val="Normal"/>
    <w:rsid w:val="004D32E1"/>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4D32E1"/>
  </w:style>
  <w:style w:type="character" w:customStyle="1" w:styleId="gmail-styleunderline">
    <w:name w:val="gmail-styleunderline"/>
    <w:basedOn w:val="DefaultParagraphFont"/>
    <w:rsid w:val="004D32E1"/>
  </w:style>
  <w:style w:type="paragraph" w:customStyle="1" w:styleId="css-182kmce">
    <w:name w:val="css-182kmce"/>
    <w:basedOn w:val="Normal"/>
    <w:rsid w:val="004D32E1"/>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4D32E1"/>
  </w:style>
  <w:style w:type="paragraph" w:customStyle="1" w:styleId="pullquote-paragraph">
    <w:name w:val="pullquote-paragraph"/>
    <w:basedOn w:val="Normal"/>
    <w:rsid w:val="004D32E1"/>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4D32E1"/>
    <w:rPr>
      <w:i/>
      <w:iCs/>
    </w:rPr>
  </w:style>
  <w:style w:type="paragraph" w:customStyle="1" w:styleId="font--body">
    <w:name w:val="font--body"/>
    <w:basedOn w:val="Normal"/>
    <w:uiPriority w:val="99"/>
    <w:rsid w:val="004D32E1"/>
    <w:pPr>
      <w:spacing w:before="100" w:beforeAutospacing="1" w:after="100" w:afterAutospacing="1" w:line="240" w:lineRule="auto"/>
    </w:pPr>
    <w:rPr>
      <w:rFonts w:eastAsia="Times New Roman"/>
      <w:lang w:eastAsia="ko-KR"/>
    </w:rPr>
  </w:style>
  <w:style w:type="paragraph" w:customStyle="1" w:styleId="gntarbp">
    <w:name w:val="gnt_ar_b_p"/>
    <w:basedOn w:val="Normal"/>
    <w:rsid w:val="004D32E1"/>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4D32E1"/>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4D32E1"/>
  </w:style>
  <w:style w:type="paragraph" w:customStyle="1" w:styleId="endmarkenabled">
    <w:name w:val="endmarkenabled"/>
    <w:basedOn w:val="Normal"/>
    <w:rsid w:val="004D32E1"/>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4D32E1"/>
  </w:style>
  <w:style w:type="paragraph" w:customStyle="1" w:styleId="css-exrw3m">
    <w:name w:val="css-exrw3m"/>
    <w:basedOn w:val="Normal"/>
    <w:uiPriority w:val="99"/>
    <w:rsid w:val="004D32E1"/>
    <w:pPr>
      <w:spacing w:before="100" w:beforeAutospacing="1" w:after="100" w:afterAutospacing="1" w:line="240" w:lineRule="auto"/>
    </w:pPr>
    <w:rPr>
      <w:rFonts w:eastAsia="Times New Roman"/>
    </w:rPr>
  </w:style>
  <w:style w:type="character" w:customStyle="1" w:styleId="css-8l6xbc">
    <w:name w:val="css-8l6xbc"/>
    <w:basedOn w:val="DefaultParagraphFont"/>
    <w:rsid w:val="004D32E1"/>
  </w:style>
  <w:style w:type="paragraph" w:customStyle="1" w:styleId="t-body-text">
    <w:name w:val="t-body-text"/>
    <w:basedOn w:val="Normal"/>
    <w:uiPriority w:val="99"/>
    <w:rsid w:val="004D32E1"/>
    <w:pPr>
      <w:spacing w:before="100" w:beforeAutospacing="1" w:after="100" w:afterAutospacing="1" w:line="240" w:lineRule="auto"/>
    </w:pPr>
    <w:rPr>
      <w:rFonts w:eastAsia="Times New Roman"/>
    </w:rPr>
  </w:style>
  <w:style w:type="character" w:styleId="Strong">
    <w:name w:val="Strong"/>
    <w:aliases w:val="8 pt font,Citation Char Char1 Char Char Char Char Char,Cut,Small 1,Read Char Char Char,Citation Char Char Char1,Read Char Char1"/>
    <w:basedOn w:val="DefaultParagraphFont"/>
    <w:uiPriority w:val="22"/>
    <w:qFormat/>
    <w:rsid w:val="004D32E1"/>
    <w:rPr>
      <w:b/>
      <w:bCs/>
    </w:rPr>
  </w:style>
  <w:style w:type="paragraph" w:styleId="BalloonText">
    <w:name w:val="Balloon Text"/>
    <w:basedOn w:val="Normal"/>
    <w:link w:val="BalloonTextChar"/>
    <w:uiPriority w:val="99"/>
    <w:unhideWhenUsed/>
    <w:rsid w:val="004D32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4D32E1"/>
    <w:rPr>
      <w:rFonts w:ascii="Segoe UI" w:hAnsi="Segoe UI" w:cs="Segoe UI"/>
      <w:sz w:val="18"/>
      <w:szCs w:val="18"/>
    </w:rPr>
  </w:style>
  <w:style w:type="character" w:customStyle="1" w:styleId="caps">
    <w:name w:val="caps"/>
    <w:basedOn w:val="DefaultParagraphFont"/>
    <w:rsid w:val="004D32E1"/>
  </w:style>
  <w:style w:type="paragraph" w:customStyle="1" w:styleId="c-user-cardbio">
    <w:name w:val="c-user-card__bio"/>
    <w:basedOn w:val="Normal"/>
    <w:uiPriority w:val="99"/>
    <w:rsid w:val="004D32E1"/>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4D32E1"/>
    <w:pPr>
      <w:spacing w:before="100" w:beforeAutospacing="1" w:after="100" w:afterAutospacing="1" w:line="240" w:lineRule="auto"/>
    </w:pPr>
    <w:rPr>
      <w:rFonts w:eastAsia="Times New Roman"/>
    </w:rPr>
  </w:style>
  <w:style w:type="character" w:customStyle="1" w:styleId="3oh-">
    <w:name w:val="_3oh-"/>
    <w:basedOn w:val="DefaultParagraphFont"/>
    <w:rsid w:val="004D32E1"/>
  </w:style>
  <w:style w:type="paragraph" w:customStyle="1" w:styleId="normal1">
    <w:name w:val="normal1"/>
    <w:basedOn w:val="Normal"/>
    <w:rsid w:val="004D32E1"/>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4D32E1"/>
  </w:style>
  <w:style w:type="character" w:customStyle="1" w:styleId="c-messagelistunreaddividerlabel">
    <w:name w:val="c-message_list__unread_divider__label"/>
    <w:basedOn w:val="DefaultParagraphFont"/>
    <w:rsid w:val="004D32E1"/>
  </w:style>
  <w:style w:type="character" w:customStyle="1" w:styleId="c-messagesender">
    <w:name w:val="c-message__sender"/>
    <w:basedOn w:val="DefaultParagraphFont"/>
    <w:rsid w:val="004D32E1"/>
  </w:style>
  <w:style w:type="character" w:customStyle="1" w:styleId="c-reactioncount">
    <w:name w:val="c-reaction__count"/>
    <w:basedOn w:val="DefaultParagraphFont"/>
    <w:rsid w:val="004D32E1"/>
  </w:style>
  <w:style w:type="paragraph" w:customStyle="1" w:styleId="Analytic">
    <w:name w:val="Analytic"/>
    <w:basedOn w:val="Normal"/>
    <w:link w:val="AnalyticChar"/>
    <w:autoRedefine/>
    <w:uiPriority w:val="4"/>
    <w:qFormat/>
    <w:rsid w:val="004D32E1"/>
    <w:rPr>
      <w:color w:val="44546A" w:themeColor="text2"/>
    </w:rPr>
  </w:style>
  <w:style w:type="character" w:customStyle="1" w:styleId="AnalyticChar">
    <w:name w:val="Analytic Char"/>
    <w:basedOn w:val="DefaultParagraphFont"/>
    <w:link w:val="Analytic"/>
    <w:uiPriority w:val="4"/>
    <w:rsid w:val="004D32E1"/>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4D32E1"/>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4D32E1"/>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4D32E1"/>
    <w:rPr>
      <w:rFonts w:ascii="Calibri" w:hAnsi="Calibri"/>
    </w:rPr>
  </w:style>
  <w:style w:type="paragraph" w:styleId="Footer">
    <w:name w:val="footer"/>
    <w:basedOn w:val="Normal"/>
    <w:link w:val="FooterChar"/>
    <w:uiPriority w:val="99"/>
    <w:unhideWhenUsed/>
    <w:rsid w:val="004D32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32E1"/>
    <w:rPr>
      <w:rFonts w:ascii="Calibri" w:hAnsi="Calibri"/>
    </w:rPr>
  </w:style>
  <w:style w:type="paragraph" w:customStyle="1" w:styleId="Emphasis1">
    <w:name w:val="Emphasis1"/>
    <w:basedOn w:val="Normal"/>
    <w:autoRedefine/>
    <w:uiPriority w:val="7"/>
    <w:qFormat/>
    <w:rsid w:val="004D32E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4D32E1"/>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4D32E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4D32E1"/>
    <w:rPr>
      <w:rFonts w:ascii="Arial" w:hAnsi="Arial" w:cs="Arial"/>
      <w:vanish/>
      <w:sz w:val="16"/>
      <w:szCs w:val="16"/>
    </w:rPr>
  </w:style>
  <w:style w:type="character" w:customStyle="1" w:styleId="z-BottomofFormChar">
    <w:name w:val="z-Bottom of Form Char"/>
    <w:basedOn w:val="DefaultParagraphFont"/>
    <w:link w:val="z-BottomofForm"/>
    <w:uiPriority w:val="99"/>
    <w:rsid w:val="004D32E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4D32E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4D32E1"/>
    <w:rPr>
      <w:rFonts w:ascii="Arial" w:hAnsi="Arial" w:cs="Arial"/>
      <w:vanish/>
      <w:sz w:val="16"/>
      <w:szCs w:val="16"/>
    </w:rPr>
  </w:style>
  <w:style w:type="paragraph" w:customStyle="1" w:styleId="Emphasize">
    <w:name w:val="Emphasize"/>
    <w:basedOn w:val="Normal"/>
    <w:uiPriority w:val="7"/>
    <w:qFormat/>
    <w:rsid w:val="004D32E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4D32E1"/>
  </w:style>
  <w:style w:type="character" w:customStyle="1" w:styleId="UnderlineBold">
    <w:name w:val="Underline + Bold"/>
    <w:uiPriority w:val="1"/>
    <w:qFormat/>
    <w:rsid w:val="004D32E1"/>
    <w:rPr>
      <w:b/>
      <w:sz w:val="20"/>
      <w:u w:val="single"/>
    </w:rPr>
  </w:style>
  <w:style w:type="paragraph" w:customStyle="1" w:styleId="8MIn">
    <w:name w:val="8 MIn"/>
    <w:basedOn w:val="Normal"/>
    <w:link w:val="8MInChar"/>
    <w:uiPriority w:val="4"/>
    <w:qFormat/>
    <w:rsid w:val="004D32E1"/>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4D32E1"/>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4D32E1"/>
  </w:style>
  <w:style w:type="character" w:customStyle="1" w:styleId="c-messagekittext">
    <w:name w:val="c-message_kit__text"/>
    <w:basedOn w:val="DefaultParagraphFont"/>
    <w:rsid w:val="004D32E1"/>
  </w:style>
  <w:style w:type="character" w:customStyle="1" w:styleId="cardChar">
    <w:name w:val="card Char"/>
    <w:aliases w:val="Bold Cite Char Char,Speed Cite Char"/>
    <w:basedOn w:val="DefaultParagraphFont"/>
    <w:rsid w:val="004D32E1"/>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4D32E1"/>
    <w:rPr>
      <w:color w:val="605E5C"/>
      <w:shd w:val="clear" w:color="auto" w:fill="E1DFDD"/>
    </w:rPr>
  </w:style>
  <w:style w:type="character" w:customStyle="1" w:styleId="expertise">
    <w:name w:val="expertise"/>
    <w:basedOn w:val="DefaultParagraphFont"/>
    <w:rsid w:val="004D32E1"/>
  </w:style>
  <w:style w:type="character" w:customStyle="1" w:styleId="education">
    <w:name w:val="education"/>
    <w:basedOn w:val="DefaultParagraphFont"/>
    <w:rsid w:val="004D32E1"/>
  </w:style>
  <w:style w:type="character" w:customStyle="1" w:styleId="rollover-people">
    <w:name w:val="rollover-people"/>
    <w:basedOn w:val="DefaultParagraphFont"/>
    <w:rsid w:val="004D32E1"/>
  </w:style>
  <w:style w:type="character" w:customStyle="1" w:styleId="UnresolvedMention2">
    <w:name w:val="Unresolved Mention2"/>
    <w:basedOn w:val="DefaultParagraphFont"/>
    <w:uiPriority w:val="99"/>
    <w:unhideWhenUsed/>
    <w:rsid w:val="004D32E1"/>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qFormat/>
    <w:rsid w:val="004D32E1"/>
    <w:rPr>
      <w:b/>
      <w:bCs w:val="0"/>
      <w:sz w:val="26"/>
      <w:u w:val="single"/>
    </w:rPr>
  </w:style>
  <w:style w:type="character" w:customStyle="1" w:styleId="UnresolvedMention3">
    <w:name w:val="Unresolved Mention3"/>
    <w:basedOn w:val="DefaultParagraphFont"/>
    <w:uiPriority w:val="99"/>
    <w:rsid w:val="004D32E1"/>
    <w:rPr>
      <w:color w:val="605E5C"/>
      <w:shd w:val="clear" w:color="auto" w:fill="E1DFDD"/>
    </w:rPr>
  </w:style>
  <w:style w:type="paragraph" w:customStyle="1" w:styleId="Body">
    <w:name w:val="Body"/>
    <w:link w:val="BodyChar"/>
    <w:autoRedefine/>
    <w:uiPriority w:val="99"/>
    <w:qFormat/>
    <w:rsid w:val="004D32E1"/>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4D32E1"/>
    <w:rPr>
      <w:rFonts w:ascii="Calibri" w:eastAsiaTheme="majorEastAsia" w:hAnsi="Calibri" w:cstheme="majorBidi"/>
      <w:iCs/>
      <w:color w:val="000000" w:themeColor="text1"/>
      <w:sz w:val="8"/>
    </w:rPr>
  </w:style>
  <w:style w:type="character" w:customStyle="1" w:styleId="url">
    <w:name w:val="url"/>
    <w:basedOn w:val="DefaultParagraphFont"/>
    <w:rsid w:val="004D32E1"/>
  </w:style>
  <w:style w:type="character" w:customStyle="1" w:styleId="ellip">
    <w:name w:val="ellip"/>
    <w:basedOn w:val="DefaultParagraphFont"/>
    <w:rsid w:val="004D32E1"/>
  </w:style>
  <w:style w:type="character" w:customStyle="1" w:styleId="nowrap">
    <w:name w:val="nowrap"/>
    <w:basedOn w:val="DefaultParagraphFont"/>
    <w:rsid w:val="004D32E1"/>
  </w:style>
  <w:style w:type="paragraph" w:customStyle="1" w:styleId="msonormal0">
    <w:name w:val="msonormal"/>
    <w:basedOn w:val="Normal"/>
    <w:qFormat/>
    <w:rsid w:val="004D32E1"/>
    <w:pPr>
      <w:spacing w:before="100" w:beforeAutospacing="1" w:after="100" w:afterAutospacing="1" w:line="256" w:lineRule="auto"/>
    </w:pPr>
  </w:style>
  <w:style w:type="paragraph" w:styleId="Revision">
    <w:name w:val="Revision"/>
    <w:uiPriority w:val="99"/>
    <w:semiHidden/>
    <w:rsid w:val="004D32E1"/>
    <w:pPr>
      <w:spacing w:after="0" w:line="240" w:lineRule="auto"/>
    </w:pPr>
    <w:rPr>
      <w:rFonts w:ascii="Calibri" w:eastAsiaTheme="minorEastAsia" w:hAnsi="Calibri" w:cs="Arial"/>
      <w:szCs w:val="24"/>
    </w:rPr>
  </w:style>
  <w:style w:type="paragraph" w:customStyle="1" w:styleId="Tag2">
    <w:name w:val="Tag2"/>
    <w:basedOn w:val="Normal"/>
    <w:qFormat/>
    <w:rsid w:val="004D32E1"/>
    <w:pPr>
      <w:spacing w:line="256" w:lineRule="auto"/>
    </w:pPr>
    <w:rPr>
      <w:b/>
    </w:rPr>
  </w:style>
  <w:style w:type="paragraph" w:customStyle="1" w:styleId="megaarticlebodyfirst-p2htdt">
    <w:name w:val="megaarticlebody_first-p_2htdt"/>
    <w:basedOn w:val="Normal"/>
    <w:uiPriority w:val="99"/>
    <w:semiHidden/>
    <w:rsid w:val="004D32E1"/>
    <w:pPr>
      <w:spacing w:before="100" w:beforeAutospacing="1" w:after="100" w:afterAutospacing="1" w:line="256" w:lineRule="auto"/>
    </w:pPr>
  </w:style>
  <w:style w:type="paragraph" w:customStyle="1" w:styleId="p1">
    <w:name w:val="p1"/>
    <w:basedOn w:val="Normal"/>
    <w:uiPriority w:val="99"/>
    <w:qFormat/>
    <w:rsid w:val="004D32E1"/>
    <w:pPr>
      <w:spacing w:line="256" w:lineRule="auto"/>
    </w:pPr>
    <w:rPr>
      <w:sz w:val="20"/>
      <w:szCs w:val="20"/>
    </w:rPr>
  </w:style>
  <w:style w:type="character" w:customStyle="1" w:styleId="underlinedChar">
    <w:name w:val="underlined Char"/>
    <w:link w:val="underlined"/>
    <w:locked/>
    <w:rsid w:val="004D32E1"/>
    <w:rPr>
      <w:rFonts w:ascii="Times New Roman" w:eastAsia="Malgun Gothic" w:hAnsi="Times New Roman" w:cs="Times New Roman"/>
      <w:u w:val="single"/>
    </w:rPr>
  </w:style>
  <w:style w:type="paragraph" w:customStyle="1" w:styleId="underlined">
    <w:name w:val="underlined"/>
    <w:next w:val="Normal"/>
    <w:link w:val="underlinedChar"/>
    <w:autoRedefine/>
    <w:qFormat/>
    <w:rsid w:val="004D32E1"/>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4D32E1"/>
    <w:pPr>
      <w:spacing w:line="256" w:lineRule="auto"/>
    </w:pPr>
    <w:rPr>
      <w:rFonts w:ascii="Georgia" w:eastAsia="Calibri" w:hAnsi="Georgia"/>
      <w:sz w:val="12"/>
    </w:rPr>
  </w:style>
  <w:style w:type="paragraph" w:customStyle="1" w:styleId="Scrunched">
    <w:name w:val="Scrunched"/>
    <w:basedOn w:val="Normal"/>
    <w:next w:val="Normal"/>
    <w:uiPriority w:val="99"/>
    <w:qFormat/>
    <w:rsid w:val="004D32E1"/>
    <w:pPr>
      <w:spacing w:line="256" w:lineRule="auto"/>
    </w:pPr>
  </w:style>
  <w:style w:type="character" w:styleId="EndnoteReference">
    <w:name w:val="endnote reference"/>
    <w:basedOn w:val="DefaultParagraphFont"/>
    <w:unhideWhenUsed/>
    <w:rsid w:val="004D32E1"/>
    <w:rPr>
      <w:vertAlign w:val="superscript"/>
    </w:rPr>
  </w:style>
  <w:style w:type="character" w:customStyle="1" w:styleId="Emph">
    <w:name w:val="Emph"/>
    <w:basedOn w:val="DefaultParagraphFont"/>
    <w:uiPriority w:val="1"/>
    <w:qFormat/>
    <w:rsid w:val="004D32E1"/>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4D32E1"/>
    <w:rPr>
      <w:u w:val="single"/>
    </w:rPr>
  </w:style>
  <w:style w:type="character" w:customStyle="1" w:styleId="BoldUnderlineChar">
    <w:name w:val="Bold Underline Char"/>
    <w:basedOn w:val="DefaultParagraphFont"/>
    <w:rsid w:val="004D32E1"/>
    <w:rPr>
      <w:rFonts w:ascii="Arial" w:hAnsi="Arial" w:cs="Arial" w:hint="default"/>
      <w:b/>
      <w:bCs w:val="0"/>
      <w:u w:val="single"/>
    </w:rPr>
  </w:style>
  <w:style w:type="character" w:customStyle="1" w:styleId="ReadCard">
    <w:name w:val="ReadCard"/>
    <w:uiPriority w:val="1"/>
    <w:qFormat/>
    <w:rsid w:val="004D32E1"/>
    <w:rPr>
      <w:rFonts w:ascii="Times New Roman" w:hAnsi="Times New Roman" w:cs="Times New Roman" w:hint="default"/>
      <w:b/>
      <w:bCs w:val="0"/>
      <w:sz w:val="24"/>
      <w:u w:val="single"/>
    </w:rPr>
  </w:style>
  <w:style w:type="paragraph" w:customStyle="1" w:styleId="CiteSpacing">
    <w:name w:val="Cite Spacing"/>
    <w:basedOn w:val="Normal"/>
    <w:uiPriority w:val="4"/>
    <w:qFormat/>
    <w:rsid w:val="004D32E1"/>
    <w:pPr>
      <w:spacing w:before="60" w:after="60"/>
    </w:pPr>
  </w:style>
  <w:style w:type="character" w:customStyle="1" w:styleId="FooterChar1">
    <w:name w:val="Footer Char1"/>
    <w:basedOn w:val="DefaultParagraphFont"/>
    <w:uiPriority w:val="99"/>
    <w:semiHidden/>
    <w:rsid w:val="004D32E1"/>
    <w:rPr>
      <w:rFonts w:ascii="Calibri" w:eastAsiaTheme="minorHAnsi" w:hAnsi="Calibri" w:cs="Calibri"/>
      <w:sz w:val="16"/>
      <w:szCs w:val="22"/>
    </w:rPr>
  </w:style>
  <w:style w:type="paragraph" w:styleId="NoSpacing">
    <w:name w:val="No Spacing"/>
    <w:aliases w:val="Tag and Cite,ClearFormatting,Clear,DDI Tag,Tag Title,No Spacing51,No Spacing8,Dont u,No Spacing1111111,No Spacing7,Very Small Text,No Spacing311,No Spacing6,CD - Cite,ca"/>
    <w:uiPriority w:val="99"/>
    <w:unhideWhenUsed/>
    <w:qFormat/>
    <w:rsid w:val="004D32E1"/>
    <w:pPr>
      <w:spacing w:after="0" w:line="240" w:lineRule="auto"/>
    </w:pPr>
    <w:rPr>
      <w:rFonts w:ascii="Times New Roman" w:hAnsi="Times New Roman" w:cs="Times New Roman"/>
      <w:sz w:val="16"/>
    </w:rPr>
  </w:style>
  <w:style w:type="paragraph" w:customStyle="1" w:styleId="Cards">
    <w:name w:val="Cards"/>
    <w:next w:val="Normal"/>
    <w:link w:val="CardsChar"/>
    <w:qFormat/>
    <w:rsid w:val="004D32E1"/>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4D32E1"/>
    <w:rPr>
      <w:rFonts w:ascii="Times New Roman" w:eastAsia="Times New Roman" w:hAnsi="Times New Roman" w:cs="Times New Roman"/>
      <w:sz w:val="20"/>
      <w:szCs w:val="24"/>
    </w:rPr>
  </w:style>
  <w:style w:type="character" w:customStyle="1" w:styleId="DebateUnderline">
    <w:name w:val="Debate Underline"/>
    <w:qFormat/>
    <w:rsid w:val="004D32E1"/>
    <w:rPr>
      <w:rFonts w:ascii="Times New Roman" w:hAnsi="Times New Roman"/>
      <w:sz w:val="20"/>
      <w:u w:val="thick"/>
    </w:rPr>
  </w:style>
  <w:style w:type="paragraph" w:customStyle="1" w:styleId="Nothing">
    <w:name w:val="Nothing"/>
    <w:link w:val="NothingChar"/>
    <w:qFormat/>
    <w:rsid w:val="004D32E1"/>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4D32E1"/>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4D32E1"/>
    <w:rPr>
      <w:rFonts w:ascii="Calibri" w:eastAsiaTheme="minorHAnsi" w:hAnsi="Calibri" w:cs="Calibri"/>
      <w:sz w:val="16"/>
      <w:szCs w:val="22"/>
    </w:rPr>
  </w:style>
  <w:style w:type="paragraph" w:customStyle="1" w:styleId="cardtext">
    <w:name w:val="card text"/>
    <w:basedOn w:val="Normal"/>
    <w:link w:val="cardtextChar"/>
    <w:qFormat/>
    <w:rsid w:val="004D32E1"/>
    <w:pPr>
      <w:ind w:left="288" w:right="288"/>
    </w:pPr>
    <w:rPr>
      <w:rFonts w:ascii="Book Antiqua" w:hAnsi="Book Antiqua" w:cs="Lucida Grande"/>
    </w:rPr>
  </w:style>
  <w:style w:type="character" w:customStyle="1" w:styleId="cardtextChar">
    <w:name w:val="card text Char"/>
    <w:basedOn w:val="DefaultParagraphFont"/>
    <w:link w:val="cardtext"/>
    <w:rsid w:val="004D32E1"/>
    <w:rPr>
      <w:rFonts w:ascii="Book Antiqua" w:hAnsi="Book Antiqua" w:cs="Lucida Grande"/>
    </w:rPr>
  </w:style>
  <w:style w:type="paragraph" w:customStyle="1" w:styleId="TagText">
    <w:name w:val="TagText"/>
    <w:basedOn w:val="Normal"/>
    <w:uiPriority w:val="99"/>
    <w:qFormat/>
    <w:rsid w:val="004D32E1"/>
    <w:rPr>
      <w:rFonts w:eastAsia="Calibri"/>
      <w:b/>
    </w:rPr>
  </w:style>
  <w:style w:type="paragraph" w:customStyle="1" w:styleId="UnderlineEmphasis">
    <w:name w:val="Underline + Emphasis"/>
    <w:basedOn w:val="Normal"/>
    <w:next w:val="Normal"/>
    <w:link w:val="UnderlineEmphasisChar"/>
    <w:autoRedefine/>
    <w:qFormat/>
    <w:rsid w:val="004D32E1"/>
    <w:rPr>
      <w:rFonts w:eastAsia="Calibri"/>
      <w:b/>
      <w:color w:val="000000"/>
      <w:u w:val="single"/>
    </w:rPr>
  </w:style>
  <w:style w:type="character" w:customStyle="1" w:styleId="UnderlineEmphasisChar">
    <w:name w:val="Underline + Emphasis Char"/>
    <w:basedOn w:val="DefaultParagraphFont"/>
    <w:link w:val="UnderlineEmphasis"/>
    <w:rsid w:val="004D32E1"/>
    <w:rPr>
      <w:rFonts w:ascii="Calibri" w:eastAsia="Calibri" w:hAnsi="Calibri"/>
      <w:b/>
      <w:color w:val="000000"/>
      <w:u w:val="single"/>
    </w:rPr>
  </w:style>
  <w:style w:type="character" w:customStyle="1" w:styleId="BoldUnderlineUNDO">
    <w:name w:val="Bold.Underline.UNDO"/>
    <w:uiPriority w:val="1"/>
    <w:qFormat/>
    <w:rsid w:val="004D32E1"/>
    <w:rPr>
      <w:b w:val="0"/>
    </w:rPr>
  </w:style>
  <w:style w:type="character" w:customStyle="1" w:styleId="LinedDown">
    <w:name w:val="Lined Down"/>
    <w:qFormat/>
    <w:rsid w:val="004D32E1"/>
    <w:rPr>
      <w:rFonts w:ascii="Times New Roman" w:hAnsi="Times New Roman" w:cs="Times New Roman"/>
      <w:b w:val="0"/>
      <w:bCs w:val="0"/>
      <w:i w:val="0"/>
      <w:iCs w:val="0"/>
      <w:color w:val="000000"/>
      <w:sz w:val="12"/>
      <w:szCs w:val="12"/>
      <w:u w:val="none"/>
    </w:rPr>
  </w:style>
  <w:style w:type="character" w:customStyle="1" w:styleId="Carded">
    <w:name w:val="Carded"/>
    <w:qFormat/>
    <w:rsid w:val="004D32E1"/>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4D32E1"/>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4D32E1"/>
    <w:rPr>
      <w:bCs/>
      <w:sz w:val="20"/>
      <w:u w:val="single"/>
    </w:rPr>
  </w:style>
  <w:style w:type="character" w:customStyle="1" w:styleId="LDAnalytics">
    <w:name w:val="LD Analytics"/>
    <w:basedOn w:val="DefaultParagraphFont"/>
    <w:autoRedefine/>
    <w:uiPriority w:val="1"/>
    <w:qFormat/>
    <w:rsid w:val="004D32E1"/>
  </w:style>
  <w:style w:type="paragraph" w:customStyle="1" w:styleId="evidencetext">
    <w:name w:val="evidence text"/>
    <w:basedOn w:val="Normal"/>
    <w:next w:val="Normal"/>
    <w:link w:val="evidencetextChar1"/>
    <w:qFormat/>
    <w:rsid w:val="004D32E1"/>
    <w:pPr>
      <w:ind w:left="432" w:right="432"/>
    </w:pPr>
    <w:rPr>
      <w:rFonts w:eastAsia="Times New Roman"/>
      <w:color w:val="000000"/>
    </w:rPr>
  </w:style>
  <w:style w:type="character" w:customStyle="1" w:styleId="evidencetextChar1">
    <w:name w:val="evidence text Char1"/>
    <w:basedOn w:val="DefaultParagraphFont"/>
    <w:link w:val="evidencetext"/>
    <w:rsid w:val="004D32E1"/>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4D32E1"/>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D32E1"/>
    <w:rPr>
      <w:rFonts w:ascii="Calibri" w:hAnsi="Calibri"/>
      <w:color w:val="5A5A5A" w:themeColor="text1" w:themeTint="A5"/>
      <w:spacing w:val="15"/>
    </w:rPr>
  </w:style>
  <w:style w:type="paragraph" w:customStyle="1" w:styleId="Citation">
    <w:name w:val="Citation"/>
    <w:basedOn w:val="Normal"/>
    <w:autoRedefine/>
    <w:uiPriority w:val="1"/>
    <w:qFormat/>
    <w:rsid w:val="004D32E1"/>
    <w:rPr>
      <w:rFonts w:eastAsia="Times New Roman" w:cs="Garamond"/>
      <w:bCs/>
      <w:u w:val="single"/>
    </w:rPr>
  </w:style>
  <w:style w:type="paragraph" w:styleId="BodyText">
    <w:name w:val="Body Text"/>
    <w:aliases w:val="BT"/>
    <w:basedOn w:val="Normal"/>
    <w:link w:val="BodyTextChar"/>
    <w:uiPriority w:val="99"/>
    <w:unhideWhenUsed/>
    <w:qFormat/>
    <w:rsid w:val="004D32E1"/>
    <w:pPr>
      <w:spacing w:after="120"/>
    </w:pPr>
  </w:style>
  <w:style w:type="character" w:customStyle="1" w:styleId="BodyTextChar">
    <w:name w:val="Body Text Char"/>
    <w:aliases w:val="BT Char"/>
    <w:basedOn w:val="DefaultParagraphFont"/>
    <w:link w:val="BodyText"/>
    <w:uiPriority w:val="99"/>
    <w:rsid w:val="004D32E1"/>
    <w:rPr>
      <w:rFonts w:ascii="Calibri" w:hAnsi="Calibri"/>
    </w:rPr>
  </w:style>
  <w:style w:type="paragraph" w:customStyle="1" w:styleId="tiny">
    <w:name w:val="tiny"/>
    <w:next w:val="Normal"/>
    <w:link w:val="tinyChar"/>
    <w:autoRedefine/>
    <w:qFormat/>
    <w:rsid w:val="004D32E1"/>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4D32E1"/>
    <w:rPr>
      <w:rFonts w:ascii="Times New Roman" w:eastAsia="Malgun Gothic" w:hAnsi="Times New Roman" w:cs="Times New Roman"/>
      <w:sz w:val="12"/>
      <w:szCs w:val="24"/>
    </w:rPr>
  </w:style>
  <w:style w:type="character" w:customStyle="1" w:styleId="LDCut">
    <w:name w:val="LD Cut"/>
    <w:basedOn w:val="DefaultParagraphFont"/>
    <w:uiPriority w:val="1"/>
    <w:qFormat/>
    <w:rsid w:val="004D32E1"/>
    <w:rPr>
      <w:rFonts w:ascii="Times New Roman" w:hAnsi="Times New Roman"/>
      <w:b w:val="0"/>
      <w:color w:val="auto"/>
      <w:sz w:val="12"/>
    </w:rPr>
  </w:style>
  <w:style w:type="character" w:customStyle="1" w:styleId="LDUnderline">
    <w:name w:val="LD Underline"/>
    <w:basedOn w:val="DefaultParagraphFont"/>
    <w:uiPriority w:val="1"/>
    <w:qFormat/>
    <w:rsid w:val="004D32E1"/>
    <w:rPr>
      <w:rFonts w:ascii="Times New Roman" w:hAnsi="Times New Roman" w:cs="Times New Roman"/>
      <w:b/>
      <w:color w:val="auto"/>
      <w:sz w:val="24"/>
      <w:u w:val="single"/>
    </w:rPr>
  </w:style>
  <w:style w:type="character" w:customStyle="1" w:styleId="Style4Char">
    <w:name w:val="Style4 Char"/>
    <w:link w:val="Style4"/>
    <w:rsid w:val="004D32E1"/>
    <w:rPr>
      <w:rFonts w:ascii="Arial Narrow" w:hAnsi="Arial Narrow"/>
      <w:szCs w:val="24"/>
      <w:u w:val="single"/>
    </w:rPr>
  </w:style>
  <w:style w:type="character" w:customStyle="1" w:styleId="Style1Char">
    <w:name w:val="Style1 Char"/>
    <w:locked/>
    <w:rsid w:val="004D32E1"/>
    <w:rPr>
      <w:rFonts w:ascii="Times New Roman" w:eastAsia="SimSun" w:hAnsi="Times New Roman"/>
      <w:szCs w:val="24"/>
      <w:u w:val="single"/>
      <w:lang w:eastAsia="zh-CN"/>
    </w:rPr>
  </w:style>
  <w:style w:type="character" w:customStyle="1" w:styleId="Style11pt">
    <w:name w:val="Style 11 pt"/>
    <w:basedOn w:val="DefaultParagraphFont"/>
    <w:rsid w:val="004D32E1"/>
    <w:rPr>
      <w:sz w:val="20"/>
    </w:rPr>
  </w:style>
  <w:style w:type="character" w:customStyle="1" w:styleId="DebateHighlighted">
    <w:name w:val="Debate Highlighted"/>
    <w:qFormat/>
    <w:rsid w:val="004D32E1"/>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4D32E1"/>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4D32E1"/>
    <w:rPr>
      <w:b/>
      <w:sz w:val="24"/>
    </w:rPr>
  </w:style>
  <w:style w:type="character" w:customStyle="1" w:styleId="regtext">
    <w:name w:val="regtext"/>
    <w:uiPriority w:val="99"/>
    <w:rsid w:val="004D32E1"/>
  </w:style>
  <w:style w:type="character" w:customStyle="1" w:styleId="Dottedunderline">
    <w:name w:val="Dotted underline"/>
    <w:rsid w:val="004D32E1"/>
    <w:rPr>
      <w:u w:val="dotted"/>
    </w:rPr>
  </w:style>
  <w:style w:type="character" w:customStyle="1" w:styleId="slug-pub-date">
    <w:name w:val="slug-pub-date"/>
    <w:rsid w:val="004D32E1"/>
  </w:style>
  <w:style w:type="character" w:customStyle="1" w:styleId="slug-vol">
    <w:name w:val="slug-vol"/>
    <w:rsid w:val="004D32E1"/>
  </w:style>
  <w:style w:type="character" w:customStyle="1" w:styleId="slug-issue">
    <w:name w:val="slug-issue"/>
    <w:rsid w:val="004D32E1"/>
  </w:style>
  <w:style w:type="character" w:customStyle="1" w:styleId="slug-pages">
    <w:name w:val="slug-pages"/>
    <w:rsid w:val="004D32E1"/>
  </w:style>
  <w:style w:type="character" w:customStyle="1" w:styleId="DDIUnderline">
    <w:name w:val="DDI Underline"/>
    <w:qFormat/>
    <w:rsid w:val="004D32E1"/>
    <w:rPr>
      <w:sz w:val="20"/>
      <w:u w:val="thick"/>
    </w:rPr>
  </w:style>
  <w:style w:type="character" w:customStyle="1" w:styleId="CardsChar1">
    <w:name w:val="Cards Char1"/>
    <w:locked/>
    <w:rsid w:val="004D32E1"/>
    <w:rPr>
      <w:rFonts w:ascii="Times New Roman" w:eastAsia="Times New Roman" w:hAnsi="Times New Roman" w:cs="Times New Roman"/>
    </w:rPr>
  </w:style>
  <w:style w:type="character" w:customStyle="1" w:styleId="DocumentMapChar1">
    <w:name w:val="Document Map Char1"/>
    <w:basedOn w:val="DefaultParagraphFont"/>
    <w:uiPriority w:val="99"/>
    <w:rsid w:val="004D32E1"/>
    <w:rPr>
      <w:rFonts w:ascii="Segoe UI" w:hAnsi="Segoe UI" w:cs="Segoe UI"/>
      <w:sz w:val="16"/>
      <w:szCs w:val="16"/>
    </w:rPr>
  </w:style>
  <w:style w:type="character" w:customStyle="1" w:styleId="CardTextChar0">
    <w:name w:val="Card Text Char"/>
    <w:locked/>
    <w:rsid w:val="004D32E1"/>
    <w:rPr>
      <w:rFonts w:ascii="Georgia" w:hAnsi="Georgia"/>
      <w:sz w:val="18"/>
      <w:u w:val="single"/>
    </w:rPr>
  </w:style>
  <w:style w:type="character" w:customStyle="1" w:styleId="normaltextrun">
    <w:name w:val="normaltextrun"/>
    <w:basedOn w:val="DefaultParagraphFont"/>
    <w:rsid w:val="004D32E1"/>
  </w:style>
  <w:style w:type="character" w:customStyle="1" w:styleId="eop">
    <w:name w:val="eop"/>
    <w:basedOn w:val="DefaultParagraphFont"/>
    <w:rsid w:val="004D32E1"/>
  </w:style>
  <w:style w:type="character" w:customStyle="1" w:styleId="spellingerror">
    <w:name w:val="spellingerror"/>
    <w:basedOn w:val="DefaultParagraphFont"/>
    <w:rsid w:val="004D32E1"/>
  </w:style>
  <w:style w:type="paragraph" w:customStyle="1" w:styleId="m-2839544472620372085msonospacing">
    <w:name w:val="m_-2839544472620372085msonospacing"/>
    <w:basedOn w:val="Normal"/>
    <w:uiPriority w:val="99"/>
    <w:rsid w:val="004D32E1"/>
    <w:pPr>
      <w:spacing w:before="100" w:beforeAutospacing="1" w:after="100" w:afterAutospacing="1"/>
    </w:pPr>
  </w:style>
  <w:style w:type="paragraph" w:customStyle="1" w:styleId="franklin-light1">
    <w:name w:val="franklin-light1"/>
    <w:basedOn w:val="Normal"/>
    <w:uiPriority w:val="99"/>
    <w:rsid w:val="004D32E1"/>
    <w:pPr>
      <w:spacing w:before="100" w:beforeAutospacing="1" w:after="100" w:afterAutospacing="1"/>
    </w:pPr>
  </w:style>
  <w:style w:type="character" w:customStyle="1" w:styleId="powa-tease">
    <w:name w:val="powa-tease"/>
    <w:basedOn w:val="DefaultParagraphFont"/>
    <w:rsid w:val="004D32E1"/>
  </w:style>
  <w:style w:type="character" w:customStyle="1" w:styleId="powa-byline">
    <w:name w:val="powa-byline"/>
    <w:basedOn w:val="DefaultParagraphFont"/>
    <w:rsid w:val="004D32E1"/>
  </w:style>
  <w:style w:type="character" w:customStyle="1" w:styleId="apple-style-span">
    <w:name w:val="apple-style-span"/>
    <w:basedOn w:val="DefaultParagraphFont"/>
    <w:rsid w:val="004D32E1"/>
    <w:rPr>
      <w:rFonts w:cs="Times New Roman"/>
    </w:rPr>
  </w:style>
  <w:style w:type="paragraph" w:customStyle="1" w:styleId="noindent">
    <w:name w:val="noindent"/>
    <w:basedOn w:val="Normal"/>
    <w:uiPriority w:val="99"/>
    <w:qFormat/>
    <w:rsid w:val="004D32E1"/>
    <w:pPr>
      <w:spacing w:before="100" w:beforeAutospacing="1" w:after="100" w:afterAutospacing="1"/>
    </w:pPr>
    <w:rPr>
      <w:rFonts w:eastAsia="Times New Roman"/>
    </w:rPr>
  </w:style>
  <w:style w:type="character" w:customStyle="1" w:styleId="st">
    <w:name w:val="st"/>
    <w:rsid w:val="004D32E1"/>
  </w:style>
  <w:style w:type="character" w:customStyle="1" w:styleId="highlight2">
    <w:name w:val="highlight2"/>
    <w:basedOn w:val="DefaultParagraphFont"/>
    <w:rsid w:val="004D32E1"/>
    <w:rPr>
      <w:rFonts w:ascii="Arial" w:hAnsi="Arial"/>
      <w:b/>
      <w:sz w:val="19"/>
      <w:u w:val="thick"/>
      <w:bdr w:val="none" w:sz="0" w:space="0" w:color="auto"/>
      <w:shd w:val="clear" w:color="auto" w:fill="auto"/>
    </w:rPr>
  </w:style>
  <w:style w:type="character" w:customStyle="1" w:styleId="Emphasis2">
    <w:name w:val="Emphasis2"/>
    <w:basedOn w:val="DefaultParagraphFont"/>
    <w:rsid w:val="004D32E1"/>
    <w:rPr>
      <w:rFonts w:ascii="Franklin Gothic Heavy" w:hAnsi="Franklin Gothic Heavy" w:hint="default"/>
      <w:iCs/>
      <w:u w:val="single"/>
    </w:rPr>
  </w:style>
  <w:style w:type="character" w:customStyle="1" w:styleId="EmphasizeThis">
    <w:name w:val="EmphasizeThis"/>
    <w:rsid w:val="004D32E1"/>
    <w:rPr>
      <w:rFonts w:ascii="Georgia" w:hAnsi="Georgia" w:hint="default"/>
      <w:b/>
      <w:bCs w:val="0"/>
      <w:iCs/>
      <w:sz w:val="24"/>
      <w:u w:val="thick"/>
    </w:rPr>
  </w:style>
  <w:style w:type="character" w:customStyle="1" w:styleId="Style3Char">
    <w:name w:val="Style3 Char"/>
    <w:link w:val="Style3"/>
    <w:rsid w:val="004D32E1"/>
    <w:rPr>
      <w:rFonts w:ascii="Arial Narrow" w:hAnsi="Arial Narrow"/>
      <w:b/>
      <w:szCs w:val="24"/>
    </w:rPr>
  </w:style>
  <w:style w:type="character" w:styleId="CommentReference">
    <w:name w:val="annotation reference"/>
    <w:basedOn w:val="DefaultParagraphFont"/>
    <w:uiPriority w:val="99"/>
    <w:unhideWhenUsed/>
    <w:rsid w:val="004D32E1"/>
    <w:rPr>
      <w:sz w:val="16"/>
      <w:szCs w:val="16"/>
    </w:rPr>
  </w:style>
  <w:style w:type="paragraph" w:styleId="CommentText">
    <w:name w:val="annotation text"/>
    <w:basedOn w:val="Normal"/>
    <w:link w:val="CommentTextChar"/>
    <w:uiPriority w:val="99"/>
    <w:unhideWhenUsed/>
    <w:rsid w:val="004D32E1"/>
    <w:rPr>
      <w:sz w:val="20"/>
      <w:szCs w:val="20"/>
    </w:rPr>
  </w:style>
  <w:style w:type="character" w:customStyle="1" w:styleId="CommentTextChar">
    <w:name w:val="Comment Text Char"/>
    <w:basedOn w:val="DefaultParagraphFont"/>
    <w:link w:val="CommentText"/>
    <w:uiPriority w:val="99"/>
    <w:rsid w:val="004D32E1"/>
    <w:rPr>
      <w:rFonts w:ascii="Calibri" w:hAnsi="Calibri"/>
      <w:sz w:val="20"/>
      <w:szCs w:val="20"/>
    </w:rPr>
  </w:style>
  <w:style w:type="character" w:customStyle="1" w:styleId="balancedheadline">
    <w:name w:val="balancedheadline"/>
    <w:basedOn w:val="DefaultParagraphFont"/>
    <w:rsid w:val="004D32E1"/>
  </w:style>
  <w:style w:type="paragraph" w:customStyle="1" w:styleId="analytic0">
    <w:name w:val="analytic"/>
    <w:basedOn w:val="Analytic"/>
    <w:link w:val="analyticChar0"/>
    <w:autoRedefine/>
    <w:uiPriority w:val="4"/>
    <w:qFormat/>
    <w:rsid w:val="004D32E1"/>
    <w:rPr>
      <w:i/>
      <w:color w:val="2D72B1"/>
    </w:rPr>
  </w:style>
  <w:style w:type="character" w:customStyle="1" w:styleId="analyticChar0">
    <w:name w:val="analytic Char"/>
    <w:basedOn w:val="DefaultParagraphFont"/>
    <w:link w:val="analytic0"/>
    <w:uiPriority w:val="4"/>
    <w:rsid w:val="004D32E1"/>
    <w:rPr>
      <w:rFonts w:ascii="Calibri" w:hAnsi="Calibri"/>
      <w:i/>
      <w:color w:val="2D72B1"/>
    </w:rPr>
  </w:style>
  <w:style w:type="paragraph" w:customStyle="1" w:styleId="ColorfulList-Accent11">
    <w:name w:val="Colorful List - Accent 11"/>
    <w:basedOn w:val="Normal"/>
    <w:uiPriority w:val="34"/>
    <w:qFormat/>
    <w:rsid w:val="004D32E1"/>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4D32E1"/>
    <w:rPr>
      <w:color w:val="605E5C"/>
      <w:shd w:val="clear" w:color="auto" w:fill="E1DFDD"/>
    </w:rPr>
  </w:style>
  <w:style w:type="character" w:customStyle="1" w:styleId="m-4339160018974791352style13ptbold">
    <w:name w:val="m_-4339160018974791352style13ptbold"/>
    <w:basedOn w:val="DefaultParagraphFont"/>
    <w:rsid w:val="004D32E1"/>
  </w:style>
  <w:style w:type="character" w:customStyle="1" w:styleId="m-4339160018974791352styleunderline">
    <w:name w:val="m_-4339160018974791352styleunderline"/>
    <w:basedOn w:val="DefaultParagraphFont"/>
    <w:rsid w:val="004D32E1"/>
  </w:style>
  <w:style w:type="character" w:customStyle="1" w:styleId="m8622195508348221850gmail-msohyperlink">
    <w:name w:val="m_8622195508348221850gmail-msohyperlink"/>
    <w:basedOn w:val="DefaultParagraphFont"/>
    <w:rsid w:val="004D32E1"/>
  </w:style>
  <w:style w:type="character" w:customStyle="1" w:styleId="UnresolvedMention4">
    <w:name w:val="Unresolved Mention4"/>
    <w:basedOn w:val="DefaultParagraphFont"/>
    <w:uiPriority w:val="99"/>
    <w:semiHidden/>
    <w:unhideWhenUsed/>
    <w:rsid w:val="004D32E1"/>
    <w:rPr>
      <w:color w:val="605E5C"/>
      <w:shd w:val="clear" w:color="auto" w:fill="E1DFDD"/>
    </w:rPr>
  </w:style>
  <w:style w:type="character" w:customStyle="1" w:styleId="longbio">
    <w:name w:val="long_bio"/>
    <w:basedOn w:val="DefaultParagraphFont"/>
    <w:rsid w:val="004D32E1"/>
  </w:style>
  <w:style w:type="paragraph" w:customStyle="1" w:styleId="css-1ygdjhk">
    <w:name w:val="css-1ygdjhk"/>
    <w:basedOn w:val="Normal"/>
    <w:uiPriority w:val="99"/>
    <w:rsid w:val="004D32E1"/>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4D32E1"/>
    <w:rPr>
      <w:color w:val="605E5C"/>
      <w:shd w:val="clear" w:color="auto" w:fill="E1DFDD"/>
    </w:rPr>
  </w:style>
  <w:style w:type="table" w:styleId="TableGrid">
    <w:name w:val="Table Grid"/>
    <w:basedOn w:val="TableNormal"/>
    <w:rsid w:val="004D32E1"/>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4D32E1"/>
    <w:rPr>
      <w:color w:val="605E5C"/>
      <w:shd w:val="clear" w:color="auto" w:fill="E1DFDD"/>
    </w:rPr>
  </w:style>
  <w:style w:type="character" w:customStyle="1" w:styleId="UnresolvedMention7">
    <w:name w:val="Unresolved Mention7"/>
    <w:basedOn w:val="DefaultParagraphFont"/>
    <w:uiPriority w:val="99"/>
    <w:semiHidden/>
    <w:unhideWhenUsed/>
    <w:rsid w:val="004D32E1"/>
    <w:rPr>
      <w:color w:val="605E5C"/>
      <w:shd w:val="clear" w:color="auto" w:fill="E1DFDD"/>
    </w:rPr>
  </w:style>
  <w:style w:type="character" w:customStyle="1" w:styleId="UnresolvedMention8">
    <w:name w:val="Unresolved Mention8"/>
    <w:basedOn w:val="DefaultParagraphFont"/>
    <w:uiPriority w:val="99"/>
    <w:semiHidden/>
    <w:unhideWhenUsed/>
    <w:rsid w:val="004D32E1"/>
    <w:rPr>
      <w:color w:val="605E5C"/>
      <w:shd w:val="clear" w:color="auto" w:fill="E1DFDD"/>
    </w:rPr>
  </w:style>
  <w:style w:type="paragraph" w:customStyle="1" w:styleId="CardText2">
    <w:name w:val="Card Text 2"/>
    <w:basedOn w:val="Normal"/>
    <w:link w:val="CardText2Char"/>
    <w:qFormat/>
    <w:rsid w:val="004D32E1"/>
    <w:rPr>
      <w:rFonts w:eastAsia="Calibri"/>
      <w:b/>
      <w:color w:val="000000"/>
      <w:u w:val="single"/>
      <w:lang w:val="x-none" w:eastAsia="x-none"/>
    </w:rPr>
  </w:style>
  <w:style w:type="character" w:customStyle="1" w:styleId="CardText2Char">
    <w:name w:val="Card Text 2 Char"/>
    <w:link w:val="CardText2"/>
    <w:rsid w:val="004D32E1"/>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4D32E1"/>
  </w:style>
  <w:style w:type="character" w:customStyle="1" w:styleId="UnresolvedMention9">
    <w:name w:val="Unresolved Mention9"/>
    <w:basedOn w:val="DefaultParagraphFont"/>
    <w:uiPriority w:val="99"/>
    <w:semiHidden/>
    <w:unhideWhenUsed/>
    <w:rsid w:val="004D32E1"/>
    <w:rPr>
      <w:color w:val="605E5C"/>
      <w:shd w:val="clear" w:color="auto" w:fill="E1DFDD"/>
    </w:rPr>
  </w:style>
  <w:style w:type="character" w:customStyle="1" w:styleId="UnresolvedMention100">
    <w:name w:val="Unresolved Mention100"/>
    <w:basedOn w:val="DefaultParagraphFont"/>
    <w:uiPriority w:val="99"/>
    <w:semiHidden/>
    <w:unhideWhenUsed/>
    <w:rsid w:val="004D32E1"/>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4D32E1"/>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4D32E1"/>
    <w:rPr>
      <w:color w:val="605E5C"/>
      <w:shd w:val="clear" w:color="auto" w:fill="E1DFDD"/>
    </w:rPr>
  </w:style>
  <w:style w:type="paragraph" w:customStyle="1" w:styleId="flashline">
    <w:name w:val="flashline"/>
    <w:basedOn w:val="Normal"/>
    <w:uiPriority w:val="99"/>
    <w:rsid w:val="004D32E1"/>
    <w:pPr>
      <w:spacing w:before="100" w:beforeAutospacing="1" w:after="100" w:afterAutospacing="1"/>
    </w:pPr>
    <w:rPr>
      <w:rFonts w:eastAsia="Times New Roman"/>
    </w:rPr>
  </w:style>
  <w:style w:type="paragraph" w:customStyle="1" w:styleId="lbexhangwithmargin">
    <w:name w:val="lbexhangwithmargin"/>
    <w:basedOn w:val="Normal"/>
    <w:uiPriority w:val="99"/>
    <w:rsid w:val="004D32E1"/>
    <w:pPr>
      <w:spacing w:before="100" w:beforeAutospacing="1" w:after="100" w:afterAutospacing="1"/>
    </w:pPr>
    <w:rPr>
      <w:rFonts w:eastAsia="Times New Roman"/>
    </w:rPr>
  </w:style>
  <w:style w:type="character" w:customStyle="1" w:styleId="lbexsectionlevelolc">
    <w:name w:val="lbexsectionlevelolc"/>
    <w:basedOn w:val="DefaultParagraphFont"/>
    <w:rsid w:val="004D32E1"/>
  </w:style>
  <w:style w:type="character" w:customStyle="1" w:styleId="lbexallcap">
    <w:name w:val="lbexallcap"/>
    <w:basedOn w:val="DefaultParagraphFont"/>
    <w:rsid w:val="004D32E1"/>
  </w:style>
  <w:style w:type="paragraph" w:customStyle="1" w:styleId="lbexindent">
    <w:name w:val="lbexindent"/>
    <w:basedOn w:val="Normal"/>
    <w:uiPriority w:val="99"/>
    <w:rsid w:val="004D32E1"/>
    <w:pPr>
      <w:spacing w:before="100" w:beforeAutospacing="1" w:after="100" w:afterAutospacing="1"/>
    </w:pPr>
    <w:rPr>
      <w:rFonts w:eastAsia="Times New Roman"/>
    </w:rPr>
  </w:style>
  <w:style w:type="paragraph" w:customStyle="1" w:styleId="lbexindentparagraph">
    <w:name w:val="lbexindentparagraph"/>
    <w:basedOn w:val="Normal"/>
    <w:uiPriority w:val="99"/>
    <w:rsid w:val="004D32E1"/>
    <w:pPr>
      <w:spacing w:before="100" w:beforeAutospacing="1" w:after="100" w:afterAutospacing="1"/>
    </w:pPr>
    <w:rPr>
      <w:rFonts w:eastAsia="Times New Roman"/>
    </w:rPr>
  </w:style>
  <w:style w:type="paragraph" w:customStyle="1" w:styleId="zn-bodyparagraph">
    <w:name w:val="zn-body__paragraph"/>
    <w:basedOn w:val="Normal"/>
    <w:uiPriority w:val="99"/>
    <w:rsid w:val="004D32E1"/>
    <w:pPr>
      <w:spacing w:before="100" w:beforeAutospacing="1" w:after="100" w:afterAutospacing="1"/>
    </w:pPr>
    <w:rPr>
      <w:rFonts w:eastAsia="Times New Roman"/>
    </w:rPr>
  </w:style>
  <w:style w:type="character" w:customStyle="1" w:styleId="c-messagebody">
    <w:name w:val="c-message__body"/>
    <w:basedOn w:val="DefaultParagraphFont"/>
    <w:rsid w:val="004D32E1"/>
  </w:style>
  <w:style w:type="character" w:customStyle="1" w:styleId="m7735155540857680774gmail-style13ptbold">
    <w:name w:val="m_7735155540857680774gmail-style13ptbold"/>
    <w:basedOn w:val="DefaultParagraphFont"/>
    <w:rsid w:val="004D32E1"/>
  </w:style>
  <w:style w:type="character" w:customStyle="1" w:styleId="style65">
    <w:name w:val="style65"/>
    <w:basedOn w:val="DefaultParagraphFont"/>
    <w:rsid w:val="004D32E1"/>
  </w:style>
  <w:style w:type="character" w:customStyle="1" w:styleId="bodytext0">
    <w:name w:val="body_text"/>
    <w:basedOn w:val="DefaultParagraphFont"/>
    <w:rsid w:val="004D32E1"/>
  </w:style>
  <w:style w:type="character" w:customStyle="1" w:styleId="bio">
    <w:name w:val="bio"/>
    <w:basedOn w:val="DefaultParagraphFont"/>
    <w:rsid w:val="004D32E1"/>
  </w:style>
  <w:style w:type="character" w:customStyle="1" w:styleId="citesChar0">
    <w:name w:val="cites Char"/>
    <w:link w:val="cites0"/>
    <w:rsid w:val="004D32E1"/>
    <w:rPr>
      <w:rFonts w:eastAsia="SimSun"/>
      <w:b/>
      <w:lang w:eastAsia="zh-CN"/>
    </w:rPr>
  </w:style>
  <w:style w:type="paragraph" w:customStyle="1" w:styleId="cites0">
    <w:name w:val="cites"/>
    <w:next w:val="Normal"/>
    <w:link w:val="citesChar0"/>
    <w:autoRedefine/>
    <w:qFormat/>
    <w:rsid w:val="004D32E1"/>
    <w:pPr>
      <w:spacing w:after="0" w:line="240" w:lineRule="auto"/>
      <w:contextualSpacing/>
    </w:pPr>
    <w:rPr>
      <w:rFonts w:eastAsia="SimSun"/>
      <w:b/>
      <w:lang w:eastAsia="zh-CN"/>
    </w:rPr>
  </w:style>
  <w:style w:type="character" w:customStyle="1" w:styleId="5yl5">
    <w:name w:val="_5yl5"/>
    <w:basedOn w:val="DefaultParagraphFont"/>
    <w:rsid w:val="004D32E1"/>
  </w:style>
  <w:style w:type="character" w:customStyle="1" w:styleId="text">
    <w:name w:val="text"/>
    <w:basedOn w:val="DefaultParagraphFont"/>
    <w:rsid w:val="004D32E1"/>
  </w:style>
  <w:style w:type="paragraph" w:customStyle="1" w:styleId="generic-articlebody">
    <w:name w:val="generic-article__body"/>
    <w:basedOn w:val="Normal"/>
    <w:uiPriority w:val="99"/>
    <w:rsid w:val="004D32E1"/>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4D32E1"/>
    <w:pPr>
      <w:spacing w:line="240" w:lineRule="auto"/>
    </w:pPr>
    <w:rPr>
      <w:b/>
      <w:bCs/>
    </w:rPr>
  </w:style>
  <w:style w:type="character" w:customStyle="1" w:styleId="CommentSubjectChar">
    <w:name w:val="Comment Subject Char"/>
    <w:basedOn w:val="CommentTextChar"/>
    <w:link w:val="CommentSubject"/>
    <w:rsid w:val="004D32E1"/>
    <w:rPr>
      <w:rFonts w:ascii="Calibri" w:hAnsi="Calibri"/>
      <w:b/>
      <w:bCs/>
      <w:sz w:val="20"/>
      <w:szCs w:val="20"/>
    </w:rPr>
  </w:style>
  <w:style w:type="character" w:customStyle="1" w:styleId="UnresolvedMention12">
    <w:name w:val="Unresolved Mention12"/>
    <w:basedOn w:val="DefaultParagraphFont"/>
    <w:uiPriority w:val="99"/>
    <w:rsid w:val="004D32E1"/>
    <w:rPr>
      <w:color w:val="605E5C"/>
      <w:shd w:val="clear" w:color="auto" w:fill="E1DFDD"/>
    </w:rPr>
  </w:style>
  <w:style w:type="paragraph" w:customStyle="1" w:styleId="CardNotUnderlined">
    <w:name w:val="Card Not Underlined"/>
    <w:basedOn w:val="Normal"/>
    <w:link w:val="CardNotUnderlinedChar1"/>
    <w:autoRedefine/>
    <w:qFormat/>
    <w:rsid w:val="004D32E1"/>
    <w:rPr>
      <w:rFonts w:eastAsia="Times New Roman"/>
      <w:sz w:val="12"/>
      <w:szCs w:val="20"/>
    </w:rPr>
  </w:style>
  <w:style w:type="character" w:customStyle="1" w:styleId="UnresolvedMention13">
    <w:name w:val="Unresolved Mention13"/>
    <w:basedOn w:val="DefaultParagraphFont"/>
    <w:uiPriority w:val="99"/>
    <w:rsid w:val="004D32E1"/>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4D32E1"/>
    <w:rPr>
      <w:rFonts w:ascii="Calibri" w:eastAsia="Times New Roman" w:hAnsi="Calibri"/>
    </w:rPr>
  </w:style>
  <w:style w:type="character" w:customStyle="1" w:styleId="blast">
    <w:name w:val="blast"/>
    <w:basedOn w:val="DefaultParagraphFont"/>
    <w:rsid w:val="004D32E1"/>
  </w:style>
  <w:style w:type="paragraph" w:customStyle="1" w:styleId="paragraph">
    <w:name w:val="paragraph"/>
    <w:basedOn w:val="Normal"/>
    <w:uiPriority w:val="99"/>
    <w:qFormat/>
    <w:rsid w:val="004D32E1"/>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4D32E1"/>
  </w:style>
  <w:style w:type="character" w:customStyle="1" w:styleId="UnresolvedMention">
    <w:name w:val="Unresolved Mention"/>
    <w:basedOn w:val="DefaultParagraphFont"/>
    <w:uiPriority w:val="99"/>
    <w:rsid w:val="004D32E1"/>
    <w:rPr>
      <w:color w:val="605E5C"/>
      <w:shd w:val="clear" w:color="auto" w:fill="E1DFDD"/>
    </w:rPr>
  </w:style>
  <w:style w:type="character" w:customStyle="1" w:styleId="ata-controlscomplain-btn">
    <w:name w:val="ata-controls__complain-btn"/>
    <w:basedOn w:val="DefaultParagraphFont"/>
    <w:rsid w:val="004D32E1"/>
  </w:style>
  <w:style w:type="character" w:customStyle="1" w:styleId="u-tcgraydarker">
    <w:name w:val="u-tcgraydarker"/>
    <w:basedOn w:val="DefaultParagraphFont"/>
    <w:rsid w:val="004D32E1"/>
  </w:style>
  <w:style w:type="paragraph" w:customStyle="1" w:styleId="stcontent-block">
    <w:name w:val="st__content-block"/>
    <w:basedOn w:val="Normal"/>
    <w:rsid w:val="004D32E1"/>
    <w:pPr>
      <w:spacing w:before="100" w:beforeAutospacing="1" w:after="100" w:afterAutospacing="1"/>
    </w:pPr>
  </w:style>
  <w:style w:type="character" w:customStyle="1" w:styleId="drop">
    <w:name w:val="drop"/>
    <w:basedOn w:val="DefaultParagraphFont"/>
    <w:rsid w:val="004D32E1"/>
  </w:style>
  <w:style w:type="paragraph" w:customStyle="1" w:styleId="pullquote">
    <w:name w:val="pullquote"/>
    <w:basedOn w:val="Normal"/>
    <w:rsid w:val="004D32E1"/>
    <w:pPr>
      <w:spacing w:before="100" w:beforeAutospacing="1" w:after="100" w:afterAutospacing="1"/>
    </w:pPr>
  </w:style>
  <w:style w:type="paragraph" w:customStyle="1" w:styleId="TableParagraph">
    <w:name w:val="Table Paragraph"/>
    <w:basedOn w:val="Normal"/>
    <w:uiPriority w:val="1"/>
    <w:qFormat/>
    <w:rsid w:val="004D32E1"/>
    <w:pPr>
      <w:widowControl w:val="0"/>
      <w:autoSpaceDE w:val="0"/>
      <w:autoSpaceDN w:val="0"/>
      <w:adjustRightInd w:val="0"/>
    </w:pPr>
    <w:rPr>
      <w:rFonts w:eastAsiaTheme="minorEastAsia"/>
    </w:rPr>
  </w:style>
  <w:style w:type="paragraph" w:customStyle="1" w:styleId="p">
    <w:name w:val="p"/>
    <w:basedOn w:val="Normal"/>
    <w:qFormat/>
    <w:rsid w:val="004D32E1"/>
    <w:pPr>
      <w:spacing w:before="100" w:beforeAutospacing="1" w:after="100" w:afterAutospacing="1"/>
    </w:pPr>
  </w:style>
  <w:style w:type="character" w:customStyle="1" w:styleId="figpopup-sensitive-area">
    <w:name w:val="figpopup-sensitive-area"/>
    <w:basedOn w:val="DefaultParagraphFont"/>
    <w:rsid w:val="004D32E1"/>
  </w:style>
  <w:style w:type="paragraph" w:customStyle="1" w:styleId="css-qckjh9">
    <w:name w:val="css-qckjh9"/>
    <w:basedOn w:val="Normal"/>
    <w:rsid w:val="004D32E1"/>
    <w:pPr>
      <w:spacing w:before="100" w:beforeAutospacing="1" w:after="100" w:afterAutospacing="1" w:line="240" w:lineRule="auto"/>
    </w:pPr>
    <w:rPr>
      <w:rFonts w:eastAsia="Times New Roman"/>
      <w:sz w:val="24"/>
    </w:rPr>
  </w:style>
  <w:style w:type="paragraph" w:customStyle="1" w:styleId="css-158dogj">
    <w:name w:val="css-158dogj"/>
    <w:basedOn w:val="Normal"/>
    <w:rsid w:val="004D32E1"/>
    <w:pPr>
      <w:spacing w:before="100" w:beforeAutospacing="1" w:after="100" w:afterAutospacing="1" w:line="240" w:lineRule="auto"/>
    </w:pPr>
    <w:rPr>
      <w:rFonts w:eastAsia="Times New Roman"/>
      <w:sz w:val="24"/>
    </w:rPr>
  </w:style>
  <w:style w:type="character" w:customStyle="1" w:styleId="num">
    <w:name w:val="num"/>
    <w:basedOn w:val="DefaultParagraphFont"/>
    <w:rsid w:val="004D32E1"/>
  </w:style>
  <w:style w:type="character" w:customStyle="1" w:styleId="letter">
    <w:name w:val="letter"/>
    <w:basedOn w:val="DefaultParagraphFont"/>
    <w:rsid w:val="004D32E1"/>
  </w:style>
  <w:style w:type="character" w:customStyle="1" w:styleId="dttext">
    <w:name w:val="dttext"/>
    <w:basedOn w:val="DefaultParagraphFont"/>
    <w:rsid w:val="004D32E1"/>
  </w:style>
  <w:style w:type="character" w:customStyle="1" w:styleId="sdsense">
    <w:name w:val="sdsense"/>
    <w:basedOn w:val="DefaultParagraphFont"/>
    <w:rsid w:val="004D32E1"/>
  </w:style>
  <w:style w:type="character" w:customStyle="1" w:styleId="sd">
    <w:name w:val="sd"/>
    <w:basedOn w:val="DefaultParagraphFont"/>
    <w:rsid w:val="004D32E1"/>
  </w:style>
  <w:style w:type="paragraph" w:customStyle="1" w:styleId="flfc">
    <w:name w:val="flfc"/>
    <w:basedOn w:val="Normal"/>
    <w:uiPriority w:val="99"/>
    <w:rsid w:val="004D32E1"/>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4D32E1"/>
  </w:style>
  <w:style w:type="paragraph" w:customStyle="1" w:styleId="story-body-text">
    <w:name w:val="story-body-text"/>
    <w:basedOn w:val="Normal"/>
    <w:uiPriority w:val="99"/>
    <w:qFormat/>
    <w:rsid w:val="004D32E1"/>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4D32E1"/>
  </w:style>
  <w:style w:type="character" w:customStyle="1" w:styleId="UnderlineChar">
    <w:name w:val="Underline Char"/>
    <w:aliases w:val="Underlined Text Char,Minimized Char,Heading 3 Char Char Char Char Char"/>
    <w:qFormat/>
    <w:locked/>
    <w:rsid w:val="004D32E1"/>
    <w:rPr>
      <w:rFonts w:ascii="Century Gothic" w:eastAsia="Times New Roman" w:hAnsi="Century Gothic"/>
      <w:sz w:val="24"/>
      <w:u w:val="thick"/>
    </w:rPr>
  </w:style>
  <w:style w:type="paragraph" w:customStyle="1" w:styleId="CardText1">
    <w:name w:val="Card Text 1"/>
    <w:link w:val="CardText1Char"/>
    <w:qFormat/>
    <w:rsid w:val="004D32E1"/>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4D32E1"/>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4D32E1"/>
  </w:style>
  <w:style w:type="paragraph" w:customStyle="1" w:styleId="Analytic2">
    <w:name w:val="Analytic2"/>
    <w:basedOn w:val="Heading4"/>
    <w:link w:val="Analytic2Char"/>
    <w:uiPriority w:val="4"/>
    <w:rsid w:val="004D32E1"/>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4D32E1"/>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4D32E1"/>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4D32E1"/>
  </w:style>
  <w:style w:type="character" w:customStyle="1" w:styleId="AnalyticsPipChar">
    <w:name w:val="AnalyticsPip Char"/>
    <w:basedOn w:val="DefaultParagraphFont"/>
    <w:link w:val="AnalyticsPip"/>
    <w:uiPriority w:val="4"/>
    <w:rsid w:val="004D32E1"/>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4D32E1"/>
  </w:style>
  <w:style w:type="character" w:customStyle="1" w:styleId="AnalyticsGBNChar">
    <w:name w:val="AnalyticsGBN Char"/>
    <w:basedOn w:val="DefaultParagraphFont"/>
    <w:link w:val="AnalyticsGBN"/>
    <w:uiPriority w:val="4"/>
    <w:rsid w:val="004D32E1"/>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4D32E1"/>
    <w:pPr>
      <w:spacing w:after="0" w:line="240" w:lineRule="auto"/>
    </w:pPr>
    <w:rPr>
      <w:i/>
      <w:iCs/>
      <w:color w:val="000000" w:themeColor="text1"/>
    </w:rPr>
  </w:style>
  <w:style w:type="character" w:customStyle="1" w:styleId="QuoteChar">
    <w:name w:val="Quote Char"/>
    <w:basedOn w:val="DefaultParagraphFont"/>
    <w:link w:val="Quote"/>
    <w:uiPriority w:val="29"/>
    <w:rsid w:val="004D32E1"/>
    <w:rPr>
      <w:rFonts w:ascii="Calibri" w:hAnsi="Calibri"/>
      <w:i/>
      <w:iCs/>
      <w:color w:val="000000" w:themeColor="text1"/>
    </w:rPr>
  </w:style>
  <w:style w:type="paragraph" w:styleId="TOCHeading">
    <w:name w:val="TOC Heading"/>
    <w:basedOn w:val="Heading1"/>
    <w:next w:val="Normal"/>
    <w:uiPriority w:val="39"/>
    <w:unhideWhenUsed/>
    <w:qFormat/>
    <w:rsid w:val="004D32E1"/>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4D32E1"/>
  </w:style>
  <w:style w:type="character" w:customStyle="1" w:styleId="ref-overlay">
    <w:name w:val="ref-overlay"/>
    <w:basedOn w:val="DefaultParagraphFont"/>
    <w:rsid w:val="004D32E1"/>
  </w:style>
  <w:style w:type="character" w:customStyle="1" w:styleId="ref-fn-p">
    <w:name w:val="ref-fn-p"/>
    <w:basedOn w:val="DefaultParagraphFont"/>
    <w:rsid w:val="004D32E1"/>
  </w:style>
  <w:style w:type="character" w:customStyle="1" w:styleId="opinion-articlebody">
    <w:name w:val="opinion-article__body"/>
    <w:basedOn w:val="DefaultParagraphFont"/>
    <w:rsid w:val="004D32E1"/>
  </w:style>
  <w:style w:type="paragraph" w:customStyle="1" w:styleId="opinion-articlebody1">
    <w:name w:val="opinion-article__body1"/>
    <w:basedOn w:val="Normal"/>
    <w:rsid w:val="004D32E1"/>
    <w:pPr>
      <w:spacing w:before="100" w:beforeAutospacing="1" w:after="100" w:afterAutospacing="1" w:line="240" w:lineRule="auto"/>
    </w:pPr>
    <w:rPr>
      <w:rFonts w:eastAsia="Times New Roman"/>
      <w:sz w:val="24"/>
    </w:rPr>
  </w:style>
  <w:style w:type="paragraph" w:customStyle="1" w:styleId="para">
    <w:name w:val="para"/>
    <w:basedOn w:val="Normal"/>
    <w:qFormat/>
    <w:rsid w:val="004D32E1"/>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4D32E1"/>
  </w:style>
  <w:style w:type="character" w:customStyle="1" w:styleId="journaltitle">
    <w:name w:val="journaltitle"/>
    <w:basedOn w:val="DefaultParagraphFont"/>
    <w:rsid w:val="004D32E1"/>
  </w:style>
  <w:style w:type="character" w:customStyle="1" w:styleId="hit">
    <w:name w:val="hit"/>
    <w:basedOn w:val="DefaultParagraphFont"/>
    <w:rsid w:val="004D32E1"/>
  </w:style>
  <w:style w:type="paragraph" w:customStyle="1" w:styleId="wp-caption-text">
    <w:name w:val="wp-caption-text"/>
    <w:basedOn w:val="Normal"/>
    <w:qFormat/>
    <w:rsid w:val="004D32E1"/>
    <w:pPr>
      <w:spacing w:before="100" w:beforeAutospacing="1" w:after="100" w:afterAutospacing="1" w:line="240" w:lineRule="auto"/>
    </w:pPr>
    <w:rPr>
      <w:rFonts w:eastAsia="Times New Roman"/>
      <w:sz w:val="24"/>
    </w:rPr>
  </w:style>
  <w:style w:type="paragraph" w:customStyle="1" w:styleId="css-utmy9y">
    <w:name w:val="css-utmy9y"/>
    <w:basedOn w:val="Normal"/>
    <w:rsid w:val="004D32E1"/>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4D32E1"/>
    <w:rPr>
      <w:sz w:val="20"/>
      <w:u w:val="single"/>
    </w:rPr>
  </w:style>
  <w:style w:type="character" w:customStyle="1" w:styleId="Style11ptBoldUnderlineBorderSinglesolidlineAuto">
    <w:name w:val="Style 11 pt Bold Underline Border: : (Single solid line Auto  ..."/>
    <w:basedOn w:val="DefaultParagraphFont"/>
    <w:rsid w:val="004D32E1"/>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4D32E1"/>
  </w:style>
  <w:style w:type="paragraph" w:customStyle="1" w:styleId="Small">
    <w:name w:val="Small"/>
    <w:basedOn w:val="Normal"/>
    <w:next w:val="Normal"/>
    <w:uiPriority w:val="99"/>
    <w:qFormat/>
    <w:rsid w:val="004D32E1"/>
    <w:pPr>
      <w:jc w:val="both"/>
    </w:pPr>
    <w:rPr>
      <w:rFonts w:ascii="Arial" w:eastAsia="Calibri" w:hAnsi="Arial" w:cs="Arial"/>
    </w:rPr>
  </w:style>
  <w:style w:type="character" w:customStyle="1" w:styleId="Footnote">
    <w:name w:val="Footnote_"/>
    <w:basedOn w:val="DefaultParagraphFont"/>
    <w:link w:val="Footnote0"/>
    <w:rsid w:val="004D32E1"/>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4D32E1"/>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4D32E1"/>
    <w:rPr>
      <w:rFonts w:ascii="Arial Narrow" w:hAnsi="Arial Narrow"/>
      <w:b/>
      <w:color w:val="000000"/>
      <w:sz w:val="26"/>
    </w:rPr>
  </w:style>
  <w:style w:type="paragraph" w:customStyle="1" w:styleId="CardTagandCite">
    <w:name w:val="Card Tag and Cite"/>
    <w:basedOn w:val="Normal"/>
    <w:next w:val="Normal"/>
    <w:link w:val="CardTagandCiteChar"/>
    <w:qFormat/>
    <w:rsid w:val="004D32E1"/>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4D32E1"/>
    <w:rPr>
      <w:b/>
      <w:bCs/>
    </w:rPr>
  </w:style>
  <w:style w:type="paragraph" w:customStyle="1" w:styleId="Cite2">
    <w:name w:val="Cite 2"/>
    <w:basedOn w:val="Normal"/>
    <w:qFormat/>
    <w:rsid w:val="004D32E1"/>
    <w:pPr>
      <w:spacing w:after="0" w:line="240" w:lineRule="auto"/>
    </w:pPr>
    <w:rPr>
      <w:rFonts w:ascii="Arial" w:eastAsia="Calibri" w:hAnsi="Arial" w:cs="Arial"/>
      <w:b/>
      <w:sz w:val="24"/>
      <w:u w:val="single"/>
    </w:rPr>
  </w:style>
  <w:style w:type="character" w:customStyle="1" w:styleId="aqj">
    <w:name w:val="aqj"/>
    <w:basedOn w:val="DefaultParagraphFont"/>
    <w:rsid w:val="004D32E1"/>
  </w:style>
  <w:style w:type="paragraph" w:customStyle="1" w:styleId="StyleJustified">
    <w:name w:val="Style Justified"/>
    <w:basedOn w:val="Normal"/>
    <w:qFormat/>
    <w:rsid w:val="004D32E1"/>
    <w:pPr>
      <w:spacing w:after="0" w:line="240" w:lineRule="auto"/>
    </w:pPr>
    <w:rPr>
      <w:rFonts w:eastAsia="Times New Roman"/>
      <w:szCs w:val="20"/>
    </w:rPr>
  </w:style>
  <w:style w:type="paragraph" w:customStyle="1" w:styleId="AuthorDate">
    <w:name w:val="AuthorDate"/>
    <w:next w:val="Normal"/>
    <w:link w:val="AuthorDateChar"/>
    <w:qFormat/>
    <w:rsid w:val="004D32E1"/>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4D32E1"/>
    <w:rPr>
      <w:rFonts w:ascii="Times New Roman" w:eastAsia="Calibri" w:hAnsi="Times New Roman" w:cs="Times New Roman"/>
      <w:b/>
      <w:sz w:val="24"/>
      <w:szCs w:val="20"/>
      <w:u w:val="single"/>
    </w:rPr>
  </w:style>
  <w:style w:type="character" w:customStyle="1" w:styleId="maintext">
    <w:name w:val="maintext"/>
    <w:basedOn w:val="DefaultParagraphFont"/>
    <w:rsid w:val="004D32E1"/>
  </w:style>
  <w:style w:type="paragraph" w:customStyle="1" w:styleId="Stylecardtext8pt">
    <w:name w:val="Style card text + 8 pt"/>
    <w:basedOn w:val="Normal"/>
    <w:qFormat/>
    <w:rsid w:val="004D32E1"/>
    <w:pPr>
      <w:spacing w:after="0" w:line="240" w:lineRule="auto"/>
      <w:ind w:right="288"/>
    </w:pPr>
  </w:style>
  <w:style w:type="character" w:customStyle="1" w:styleId="NotBold10Final">
    <w:name w:val="NotBold10Final"/>
    <w:uiPriority w:val="1"/>
    <w:qFormat/>
    <w:rsid w:val="004D32E1"/>
    <w:rPr>
      <w:rFonts w:ascii="Times New Roman" w:hAnsi="Times New Roman"/>
      <w:b w:val="0"/>
      <w:i w:val="0"/>
      <w:sz w:val="20"/>
    </w:rPr>
  </w:style>
  <w:style w:type="character" w:customStyle="1" w:styleId="Bold12">
    <w:name w:val="Bold12"/>
    <w:uiPriority w:val="1"/>
    <w:qFormat/>
    <w:rsid w:val="004D32E1"/>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4D32E1"/>
    <w:pPr>
      <w:spacing w:after="0" w:line="240" w:lineRule="auto"/>
      <w:ind w:left="288" w:right="288"/>
    </w:pPr>
    <w:rPr>
      <w:rFonts w:eastAsia="Times New Roman"/>
      <w:sz w:val="20"/>
      <w:szCs w:val="20"/>
    </w:rPr>
  </w:style>
  <w:style w:type="character" w:customStyle="1" w:styleId="CardtextChar1">
    <w:name w:val="Card text Char"/>
    <w:link w:val="Cardtext0"/>
    <w:locked/>
    <w:rsid w:val="004D32E1"/>
    <w:rPr>
      <w:rFonts w:ascii="Arial Narrow" w:hAnsi="Arial Narrow"/>
      <w:u w:val="single"/>
    </w:rPr>
  </w:style>
  <w:style w:type="paragraph" w:customStyle="1" w:styleId="Cardtext0">
    <w:name w:val="Card text"/>
    <w:link w:val="CardtextChar1"/>
    <w:qFormat/>
    <w:rsid w:val="004D32E1"/>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4D32E1"/>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4D32E1"/>
    <w:rPr>
      <w:rFonts w:ascii="Calibri" w:eastAsia="Times New Roman" w:hAnsi="Calibri"/>
      <w:sz w:val="24"/>
      <w:lang w:val="x-none" w:eastAsia="ar-SA"/>
    </w:rPr>
  </w:style>
  <w:style w:type="paragraph" w:customStyle="1" w:styleId="Default">
    <w:name w:val="Default"/>
    <w:qFormat/>
    <w:rsid w:val="004D32E1"/>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4D32E1"/>
    <w:pPr>
      <w:spacing w:after="0" w:line="240" w:lineRule="auto"/>
    </w:pPr>
    <w:rPr>
      <w:rFonts w:eastAsia="Calibri"/>
    </w:rPr>
  </w:style>
  <w:style w:type="paragraph" w:customStyle="1" w:styleId="newpage">
    <w:name w:val="new page"/>
    <w:basedOn w:val="Heading4"/>
    <w:rsid w:val="004D32E1"/>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4D32E1"/>
    <w:pPr>
      <w:spacing w:after="0" w:line="240" w:lineRule="auto"/>
    </w:pPr>
    <w:rPr>
      <w:rFonts w:eastAsia="Times"/>
      <w:sz w:val="18"/>
      <w:szCs w:val="20"/>
    </w:rPr>
  </w:style>
  <w:style w:type="character" w:customStyle="1" w:styleId="textexposedshow">
    <w:name w:val="text_exposed_show"/>
    <w:basedOn w:val="DefaultParagraphFont"/>
    <w:rsid w:val="004D32E1"/>
  </w:style>
  <w:style w:type="paragraph" w:customStyle="1" w:styleId="Heading">
    <w:name w:val="Heading"/>
    <w:basedOn w:val="Normal"/>
    <w:next w:val="BodyText"/>
    <w:rsid w:val="004D32E1"/>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4D32E1"/>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4D32E1"/>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4D32E1"/>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4D32E1"/>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4D32E1"/>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4D32E1"/>
    <w:rPr>
      <w:rFonts w:ascii="Arial" w:hAnsi="Arial"/>
      <w:b/>
      <w:sz w:val="24"/>
    </w:rPr>
  </w:style>
  <w:style w:type="character" w:customStyle="1" w:styleId="Style11ptBlackUnderline">
    <w:name w:val="Style 11 pt Black Underline"/>
    <w:rsid w:val="004D32E1"/>
    <w:rPr>
      <w:color w:val="000000"/>
      <w:sz w:val="20"/>
      <w:u w:val="single"/>
    </w:rPr>
  </w:style>
  <w:style w:type="character" w:customStyle="1" w:styleId="Style11ptBlack">
    <w:name w:val="Style 11 pt Black"/>
    <w:rsid w:val="004D32E1"/>
    <w:rPr>
      <w:color w:val="000000"/>
      <w:sz w:val="20"/>
    </w:rPr>
  </w:style>
  <w:style w:type="paragraph" w:customStyle="1" w:styleId="CardsHighlighted">
    <w:name w:val="Cards Highlighted"/>
    <w:basedOn w:val="Normal"/>
    <w:link w:val="CardsHighlightedChar"/>
    <w:autoRedefine/>
    <w:qFormat/>
    <w:rsid w:val="004D32E1"/>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4D32E1"/>
    <w:rPr>
      <w:rFonts w:ascii="Calibri" w:eastAsia="Calibri" w:hAnsi="Calibri"/>
      <w:sz w:val="24"/>
      <w:u w:val="single"/>
      <w:shd w:val="clear" w:color="auto" w:fill="00FFFF"/>
    </w:rPr>
  </w:style>
  <w:style w:type="character" w:customStyle="1" w:styleId="CitesChar">
    <w:name w:val="Cites Char"/>
    <w:basedOn w:val="DefaultParagraphFont"/>
    <w:link w:val="Cites"/>
    <w:rsid w:val="004D32E1"/>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4D32E1"/>
    <w:pPr>
      <w:spacing w:after="0" w:line="240" w:lineRule="auto"/>
    </w:pPr>
    <w:rPr>
      <w:b/>
      <w:color w:val="C00000"/>
    </w:rPr>
  </w:style>
  <w:style w:type="character" w:customStyle="1" w:styleId="analyticsChar0">
    <w:name w:val="analytics Char"/>
    <w:basedOn w:val="DefaultParagraphFont"/>
    <w:link w:val="analytics0"/>
    <w:uiPriority w:val="4"/>
    <w:rsid w:val="004D32E1"/>
    <w:rPr>
      <w:rFonts w:ascii="Calibri" w:hAnsi="Calibri"/>
      <w:b/>
      <w:color w:val="C00000"/>
    </w:rPr>
  </w:style>
  <w:style w:type="character" w:customStyle="1" w:styleId="swauthor">
    <w:name w:val="sw_author"/>
    <w:rsid w:val="004D32E1"/>
  </w:style>
  <w:style w:type="character" w:customStyle="1" w:styleId="Mention1">
    <w:name w:val="Mention1"/>
    <w:basedOn w:val="DefaultParagraphFont"/>
    <w:uiPriority w:val="99"/>
    <w:semiHidden/>
    <w:unhideWhenUsed/>
    <w:rsid w:val="004D32E1"/>
    <w:rPr>
      <w:color w:val="2B579A"/>
      <w:shd w:val="clear" w:color="auto" w:fill="E6E6E6"/>
    </w:rPr>
  </w:style>
  <w:style w:type="paragraph" w:customStyle="1" w:styleId="citenon-bold">
    <w:name w:val="cite non-bold"/>
    <w:basedOn w:val="Normal"/>
    <w:link w:val="citenon-boldChar"/>
    <w:qFormat/>
    <w:rsid w:val="004D32E1"/>
    <w:pPr>
      <w:spacing w:after="0" w:line="240" w:lineRule="auto"/>
    </w:pPr>
    <w:rPr>
      <w:rFonts w:eastAsia="Calibri"/>
      <w:sz w:val="20"/>
      <w:szCs w:val="20"/>
      <w:lang w:val="x-none" w:eastAsia="x-none"/>
    </w:rPr>
  </w:style>
  <w:style w:type="character" w:customStyle="1" w:styleId="citenon-boldChar">
    <w:name w:val="cite non-bold Char"/>
    <w:link w:val="citenon-bold"/>
    <w:rsid w:val="004D32E1"/>
    <w:rPr>
      <w:rFonts w:ascii="Calibri" w:eastAsia="Calibri" w:hAnsi="Calibri"/>
      <w:sz w:val="20"/>
      <w:szCs w:val="20"/>
      <w:lang w:val="x-none" w:eastAsia="x-none"/>
    </w:rPr>
  </w:style>
  <w:style w:type="paragraph" w:customStyle="1" w:styleId="HotRoute">
    <w:name w:val="Hot Route!"/>
    <w:basedOn w:val="Normal"/>
    <w:link w:val="HotRouteChar"/>
    <w:qFormat/>
    <w:rsid w:val="004D32E1"/>
    <w:pPr>
      <w:spacing w:after="0" w:line="240" w:lineRule="auto"/>
      <w:ind w:left="144"/>
    </w:pPr>
    <w:rPr>
      <w:rFonts w:eastAsia="Calibri"/>
      <w:color w:val="000000"/>
    </w:rPr>
  </w:style>
  <w:style w:type="character" w:customStyle="1" w:styleId="HotRouteChar">
    <w:name w:val="Hot Route! Char"/>
    <w:link w:val="HotRoute"/>
    <w:rsid w:val="004D32E1"/>
    <w:rPr>
      <w:rFonts w:ascii="Calibri" w:eastAsia="Calibri" w:hAnsi="Calibri"/>
      <w:color w:val="000000"/>
    </w:rPr>
  </w:style>
  <w:style w:type="paragraph" w:customStyle="1" w:styleId="CardIndented">
    <w:name w:val="Card (Indented)"/>
    <w:basedOn w:val="Normal"/>
    <w:link w:val="CardIndentedChar"/>
    <w:qFormat/>
    <w:rsid w:val="004D32E1"/>
    <w:pPr>
      <w:spacing w:after="0" w:line="240" w:lineRule="auto"/>
      <w:ind w:left="288"/>
    </w:pPr>
  </w:style>
  <w:style w:type="paragraph" w:customStyle="1" w:styleId="PhoTag">
    <w:name w:val="PhoTag"/>
    <w:basedOn w:val="Normal"/>
    <w:next w:val="Normal"/>
    <w:autoRedefine/>
    <w:qFormat/>
    <w:rsid w:val="004D32E1"/>
    <w:pPr>
      <w:spacing w:after="0" w:line="240" w:lineRule="auto"/>
    </w:pPr>
    <w:rPr>
      <w:b/>
    </w:rPr>
  </w:style>
  <w:style w:type="character" w:customStyle="1" w:styleId="BoldUnderlineChar0">
    <w:name w:val="BoldUnderline Char"/>
    <w:uiPriority w:val="99"/>
    <w:rsid w:val="004D32E1"/>
    <w:rPr>
      <w:rFonts w:ascii="Times New Roman" w:eastAsia="Times New Roman" w:hAnsi="Times New Roman" w:cs="Times New Roman"/>
      <w:b/>
      <w:sz w:val="20"/>
      <w:u w:val="single"/>
    </w:rPr>
  </w:style>
  <w:style w:type="character" w:customStyle="1" w:styleId="wikiexternallink">
    <w:name w:val="wikiexternallink"/>
    <w:basedOn w:val="DefaultParagraphFont"/>
    <w:rsid w:val="004D32E1"/>
  </w:style>
  <w:style w:type="character" w:customStyle="1" w:styleId="wikigeneratedlinkcontent">
    <w:name w:val="wikigeneratedlinkcontent"/>
    <w:basedOn w:val="DefaultParagraphFont"/>
    <w:rsid w:val="004D32E1"/>
  </w:style>
  <w:style w:type="character" w:customStyle="1" w:styleId="boldunderlineChar1">
    <w:name w:val="bold underline Char"/>
    <w:basedOn w:val="DefaultParagraphFont"/>
    <w:rsid w:val="004D32E1"/>
    <w:rPr>
      <w:rFonts w:ascii="Times New Roman" w:eastAsia="Times New Roman" w:hAnsi="Times New Roman" w:cs="Arial"/>
      <w:b/>
      <w:bCs/>
      <w:sz w:val="24"/>
      <w:szCs w:val="24"/>
      <w:u w:val="single"/>
      <w:lang w:eastAsia="zh-CN"/>
    </w:rPr>
  </w:style>
  <w:style w:type="character" w:customStyle="1" w:styleId="underlineChar0">
    <w:name w:val="underline Char"/>
    <w:basedOn w:val="DefaultParagraphFont"/>
    <w:rsid w:val="004D32E1"/>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4D32E1"/>
    <w:pPr>
      <w:spacing w:after="0" w:line="240" w:lineRule="auto"/>
      <w:jc w:val="both"/>
    </w:pPr>
    <w:rPr>
      <w:rFonts w:eastAsia="Calibri"/>
      <w:sz w:val="20"/>
      <w:szCs w:val="26"/>
    </w:rPr>
  </w:style>
  <w:style w:type="character" w:customStyle="1" w:styleId="Author">
    <w:name w:val="Author"/>
    <w:aliases w:val="Style Date"/>
    <w:basedOn w:val="DefaultParagraphFont"/>
    <w:qFormat/>
    <w:rsid w:val="004D32E1"/>
    <w:rPr>
      <w:sz w:val="24"/>
    </w:rPr>
  </w:style>
  <w:style w:type="character" w:customStyle="1" w:styleId="box">
    <w:name w:val="box"/>
    <w:basedOn w:val="DefaultParagraphFont"/>
    <w:rsid w:val="004D32E1"/>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4D32E1"/>
    <w:pPr>
      <w:spacing w:after="0" w:line="240" w:lineRule="auto"/>
    </w:pPr>
    <w:rPr>
      <w:rFonts w:eastAsia="Times New Roman"/>
      <w:szCs w:val="20"/>
    </w:rPr>
  </w:style>
  <w:style w:type="character" w:customStyle="1" w:styleId="ReallySmallChar">
    <w:name w:val="Really Small Char"/>
    <w:basedOn w:val="DefaultParagraphFont"/>
    <w:link w:val="ReallySmall"/>
    <w:rsid w:val="004D32E1"/>
    <w:rPr>
      <w:rFonts w:ascii="Calibri" w:eastAsia="Times New Roman" w:hAnsi="Calibri"/>
      <w:szCs w:val="20"/>
    </w:rPr>
  </w:style>
  <w:style w:type="paragraph" w:customStyle="1" w:styleId="PageHeaderLine1">
    <w:name w:val="PageHeaderLine1"/>
    <w:basedOn w:val="Normal"/>
    <w:qFormat/>
    <w:rsid w:val="004D32E1"/>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4D32E1"/>
    <w:pPr>
      <w:tabs>
        <w:tab w:val="right" w:pos="10800"/>
      </w:tabs>
      <w:spacing w:after="0" w:line="480" w:lineRule="auto"/>
    </w:pPr>
    <w:rPr>
      <w:b/>
    </w:rPr>
  </w:style>
  <w:style w:type="paragraph" w:styleId="TOC4">
    <w:name w:val="toc 4"/>
    <w:basedOn w:val="Normal"/>
    <w:next w:val="Normal"/>
    <w:autoRedefine/>
    <w:unhideWhenUsed/>
    <w:rsid w:val="004D32E1"/>
    <w:pPr>
      <w:spacing w:before="240" w:after="0" w:line="240" w:lineRule="auto"/>
    </w:pPr>
    <w:rPr>
      <w:b/>
      <w:u w:val="single"/>
    </w:rPr>
  </w:style>
  <w:style w:type="paragraph" w:customStyle="1" w:styleId="BlockTitle2">
    <w:name w:val="Block Title2"/>
    <w:basedOn w:val="Normal"/>
    <w:next w:val="Normal"/>
    <w:link w:val="BlockTitle2Char"/>
    <w:qFormat/>
    <w:rsid w:val="004D32E1"/>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4D32E1"/>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4D32E1"/>
    <w:pPr>
      <w:spacing w:after="0" w:line="240" w:lineRule="auto"/>
      <w:ind w:left="200"/>
    </w:pPr>
    <w:rPr>
      <w:rFonts w:eastAsia="Calibri"/>
      <w:color w:val="000000"/>
    </w:rPr>
  </w:style>
  <w:style w:type="paragraph" w:styleId="TOC3">
    <w:name w:val="toc 3"/>
    <w:basedOn w:val="Normal"/>
    <w:next w:val="Normal"/>
    <w:autoRedefine/>
    <w:rsid w:val="004D32E1"/>
    <w:pPr>
      <w:spacing w:after="0" w:line="240" w:lineRule="auto"/>
      <w:ind w:left="400"/>
    </w:pPr>
    <w:rPr>
      <w:rFonts w:eastAsia="Calibri"/>
      <w:color w:val="000000"/>
    </w:rPr>
  </w:style>
  <w:style w:type="paragraph" w:styleId="TOC5">
    <w:name w:val="toc 5"/>
    <w:basedOn w:val="Normal"/>
    <w:next w:val="Normal"/>
    <w:autoRedefine/>
    <w:rsid w:val="004D32E1"/>
    <w:pPr>
      <w:spacing w:after="0" w:line="240" w:lineRule="auto"/>
      <w:ind w:left="800"/>
    </w:pPr>
    <w:rPr>
      <w:rFonts w:eastAsia="Calibri"/>
      <w:color w:val="000000"/>
    </w:rPr>
  </w:style>
  <w:style w:type="paragraph" w:styleId="TOC6">
    <w:name w:val="toc 6"/>
    <w:basedOn w:val="Normal"/>
    <w:next w:val="Normal"/>
    <w:autoRedefine/>
    <w:rsid w:val="004D32E1"/>
    <w:pPr>
      <w:spacing w:after="0" w:line="240" w:lineRule="auto"/>
      <w:ind w:left="1000"/>
    </w:pPr>
    <w:rPr>
      <w:rFonts w:eastAsia="Calibri"/>
      <w:color w:val="000000"/>
    </w:rPr>
  </w:style>
  <w:style w:type="paragraph" w:styleId="TOC7">
    <w:name w:val="toc 7"/>
    <w:basedOn w:val="Normal"/>
    <w:next w:val="Normal"/>
    <w:autoRedefine/>
    <w:rsid w:val="004D32E1"/>
    <w:pPr>
      <w:spacing w:after="0" w:line="240" w:lineRule="auto"/>
      <w:ind w:left="1200"/>
    </w:pPr>
    <w:rPr>
      <w:rFonts w:eastAsia="Calibri"/>
      <w:color w:val="000000"/>
    </w:rPr>
  </w:style>
  <w:style w:type="paragraph" w:styleId="TOC8">
    <w:name w:val="toc 8"/>
    <w:basedOn w:val="Normal"/>
    <w:next w:val="Normal"/>
    <w:autoRedefine/>
    <w:rsid w:val="004D32E1"/>
    <w:pPr>
      <w:spacing w:after="0" w:line="240" w:lineRule="auto"/>
      <w:ind w:left="1400"/>
    </w:pPr>
    <w:rPr>
      <w:rFonts w:eastAsia="Calibri"/>
      <w:color w:val="000000"/>
    </w:rPr>
  </w:style>
  <w:style w:type="paragraph" w:styleId="TOC9">
    <w:name w:val="toc 9"/>
    <w:basedOn w:val="Normal"/>
    <w:next w:val="Normal"/>
    <w:autoRedefine/>
    <w:rsid w:val="004D32E1"/>
    <w:pPr>
      <w:spacing w:after="0" w:line="240" w:lineRule="auto"/>
      <w:ind w:left="1600"/>
    </w:pPr>
    <w:rPr>
      <w:rFonts w:eastAsia="Calibri"/>
      <w:color w:val="000000"/>
    </w:rPr>
  </w:style>
  <w:style w:type="paragraph" w:customStyle="1" w:styleId="TxBrp1">
    <w:name w:val="TxBr_p1"/>
    <w:basedOn w:val="Normal"/>
    <w:qFormat/>
    <w:rsid w:val="004D32E1"/>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4D32E1"/>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4D32E1"/>
    <w:pPr>
      <w:spacing w:before="240" w:after="240" w:line="240" w:lineRule="auto"/>
      <w:jc w:val="center"/>
      <w:outlineLvl w:val="0"/>
    </w:pPr>
    <w:rPr>
      <w:rFonts w:eastAsia="Calibri"/>
      <w:b/>
      <w:bCs/>
      <w:color w:val="000000"/>
      <w:sz w:val="32"/>
      <w:u w:val="single"/>
    </w:rPr>
  </w:style>
  <w:style w:type="character" w:customStyle="1" w:styleId="Style8pt">
    <w:name w:val="Style 8 pt"/>
    <w:rsid w:val="004D32E1"/>
    <w:rPr>
      <w:rFonts w:ascii="Times New Roman" w:hAnsi="Times New Roman"/>
      <w:sz w:val="16"/>
      <w:u w:val="none"/>
    </w:rPr>
  </w:style>
  <w:style w:type="paragraph" w:customStyle="1" w:styleId="cards0">
    <w:name w:val="cards"/>
    <w:basedOn w:val="Normal"/>
    <w:qFormat/>
    <w:rsid w:val="004D32E1"/>
    <w:pPr>
      <w:spacing w:after="0" w:line="240" w:lineRule="auto"/>
    </w:pPr>
    <w:rPr>
      <w:rFonts w:eastAsia="Calibri"/>
      <w:color w:val="000000"/>
    </w:rPr>
  </w:style>
  <w:style w:type="character" w:customStyle="1" w:styleId="7TimesNewRoman">
    <w:name w:val="7 Times New Roman"/>
    <w:rsid w:val="004D32E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4D32E1"/>
    <w:pPr>
      <w:spacing w:after="0" w:line="240" w:lineRule="auto"/>
    </w:pPr>
    <w:rPr>
      <w:rFonts w:eastAsia="Calibri"/>
      <w:color w:val="000000"/>
    </w:rPr>
  </w:style>
  <w:style w:type="character" w:customStyle="1" w:styleId="Heading4CiteChar">
    <w:name w:val="Heading 4 Cite Char"/>
    <w:link w:val="Heading4Cite"/>
    <w:rsid w:val="004D32E1"/>
    <w:rPr>
      <w:rFonts w:ascii="Calibri" w:eastAsia="Calibri" w:hAnsi="Calibri"/>
      <w:color w:val="000000"/>
    </w:rPr>
  </w:style>
  <w:style w:type="character" w:customStyle="1" w:styleId="BoldUnderlineCharChar">
    <w:name w:val="BoldUnderline Char Char"/>
    <w:rsid w:val="004D32E1"/>
    <w:rPr>
      <w:rFonts w:ascii="Calibri" w:hAnsi="Calibri"/>
      <w:b/>
      <w:szCs w:val="24"/>
      <w:u w:val="single"/>
      <w:lang w:val="en-US" w:eastAsia="en-US" w:bidi="ar-SA"/>
    </w:rPr>
  </w:style>
  <w:style w:type="paragraph" w:customStyle="1" w:styleId="Underlining">
    <w:name w:val="Underlining"/>
    <w:basedOn w:val="Normal"/>
    <w:link w:val="UnderliningChar"/>
    <w:qFormat/>
    <w:rsid w:val="004D32E1"/>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4D32E1"/>
    <w:rPr>
      <w:rFonts w:ascii="Arial Narrow" w:eastAsia="Calibri" w:hAnsi="Arial Narrow"/>
      <w:color w:val="000000"/>
      <w:u w:val="single"/>
    </w:rPr>
  </w:style>
  <w:style w:type="character" w:customStyle="1" w:styleId="UnderlinedCharChar">
    <w:name w:val="Underlined Char Char"/>
    <w:rsid w:val="004D32E1"/>
    <w:rPr>
      <w:szCs w:val="28"/>
      <w:u w:val="single"/>
      <w:lang w:val="en-US" w:eastAsia="en-US" w:bidi="ar-SA"/>
    </w:rPr>
  </w:style>
  <w:style w:type="paragraph" w:customStyle="1" w:styleId="Microtext">
    <w:name w:val="Microtext"/>
    <w:basedOn w:val="Normal"/>
    <w:next w:val="Normal"/>
    <w:link w:val="MicrotextChar"/>
    <w:qFormat/>
    <w:rsid w:val="004D32E1"/>
    <w:pPr>
      <w:spacing w:after="0" w:line="240" w:lineRule="auto"/>
    </w:pPr>
    <w:rPr>
      <w:rFonts w:eastAsia="Calibri"/>
      <w:color w:val="000000"/>
      <w:sz w:val="12"/>
    </w:rPr>
  </w:style>
  <w:style w:type="character" w:customStyle="1" w:styleId="MicrotextChar">
    <w:name w:val="Microtext Char"/>
    <w:link w:val="Microtext"/>
    <w:rsid w:val="004D32E1"/>
    <w:rPr>
      <w:rFonts w:ascii="Calibri" w:eastAsia="Calibri" w:hAnsi="Calibri"/>
      <w:color w:val="000000"/>
      <w:sz w:val="12"/>
    </w:rPr>
  </w:style>
  <w:style w:type="paragraph" w:customStyle="1" w:styleId="PageTitle">
    <w:name w:val="Page Title"/>
    <w:basedOn w:val="Normal"/>
    <w:next w:val="Normal"/>
    <w:qFormat/>
    <w:rsid w:val="004D32E1"/>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4D32E1"/>
    <w:rPr>
      <w:sz w:val="20"/>
      <w:u w:val="single"/>
    </w:rPr>
  </w:style>
  <w:style w:type="character" w:customStyle="1" w:styleId="StyleTimesNewRoman9pt">
    <w:name w:val="Style Times New Roman 9 pt"/>
    <w:rsid w:val="004D32E1"/>
    <w:rPr>
      <w:sz w:val="20"/>
    </w:rPr>
  </w:style>
  <w:style w:type="character" w:customStyle="1" w:styleId="Style9ptItalicUnderline">
    <w:name w:val="Style 9 pt Italic Underline"/>
    <w:rsid w:val="004D32E1"/>
    <w:rPr>
      <w:i/>
      <w:iCs/>
      <w:sz w:val="20"/>
      <w:u w:val="single"/>
    </w:rPr>
  </w:style>
  <w:style w:type="paragraph" w:customStyle="1" w:styleId="Style4">
    <w:name w:val="Style4"/>
    <w:basedOn w:val="Normal"/>
    <w:link w:val="Style4Char"/>
    <w:qFormat/>
    <w:rsid w:val="004D32E1"/>
    <w:pPr>
      <w:numPr>
        <w:numId w:val="12"/>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4D32E1"/>
  </w:style>
  <w:style w:type="character" w:customStyle="1" w:styleId="StyleStyle49ptChar">
    <w:name w:val="Style Style4 + 9 pt Char"/>
    <w:link w:val="StyleStyle49pt"/>
    <w:rsid w:val="004D32E1"/>
    <w:rPr>
      <w:rFonts w:ascii="Arial Narrow" w:hAnsi="Arial Narrow"/>
      <w:szCs w:val="24"/>
      <w:u w:val="single"/>
    </w:rPr>
  </w:style>
  <w:style w:type="paragraph" w:customStyle="1" w:styleId="StyleStyle49ptBold">
    <w:name w:val="Style Style4 + 9 pt Bold"/>
    <w:basedOn w:val="Style4"/>
    <w:link w:val="StyleStyle49ptBoldChar"/>
    <w:qFormat/>
    <w:rsid w:val="004D32E1"/>
    <w:rPr>
      <w:b/>
      <w:bCs/>
    </w:rPr>
  </w:style>
  <w:style w:type="character" w:customStyle="1" w:styleId="StyleStyle49ptBoldChar">
    <w:name w:val="Style Style4 + 9 pt Bold Char"/>
    <w:link w:val="StyleStyle49ptBold"/>
    <w:rsid w:val="004D32E1"/>
    <w:rPr>
      <w:rFonts w:ascii="Arial Narrow" w:hAnsi="Arial Narrow"/>
      <w:b/>
      <w:bCs/>
      <w:szCs w:val="24"/>
      <w:u w:val="single"/>
    </w:rPr>
  </w:style>
  <w:style w:type="character" w:customStyle="1" w:styleId="Style9ptBoldUnderline">
    <w:name w:val="Style 9 pt Bold Underline"/>
    <w:rsid w:val="004D32E1"/>
    <w:rPr>
      <w:b/>
      <w:bCs/>
      <w:sz w:val="20"/>
      <w:u w:val="single"/>
    </w:rPr>
  </w:style>
  <w:style w:type="paragraph" w:customStyle="1" w:styleId="Style3">
    <w:name w:val="Style3"/>
    <w:basedOn w:val="Normal"/>
    <w:link w:val="Style3Char"/>
    <w:qFormat/>
    <w:rsid w:val="004D32E1"/>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4D32E1"/>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4D32E1"/>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4D32E1"/>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4D32E1"/>
    <w:rPr>
      <w:rFonts w:ascii="Calibri" w:eastAsia="Times New Roman" w:hAnsi="Calibri" w:cs="Times New Roman"/>
      <w:iCs/>
      <w:color w:val="000000"/>
      <w:sz w:val="16"/>
      <w:szCs w:val="28"/>
    </w:rPr>
  </w:style>
  <w:style w:type="paragraph" w:customStyle="1" w:styleId="Style1">
    <w:name w:val="Style 1"/>
    <w:uiPriority w:val="99"/>
    <w:qFormat/>
    <w:rsid w:val="004D32E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4D32E1"/>
  </w:style>
  <w:style w:type="character" w:customStyle="1" w:styleId="Style9ptUnderline2">
    <w:name w:val="Style 9 pt Underline2"/>
    <w:rsid w:val="004D32E1"/>
    <w:rPr>
      <w:sz w:val="20"/>
      <w:u w:val="single"/>
    </w:rPr>
  </w:style>
  <w:style w:type="paragraph" w:customStyle="1" w:styleId="StyleUnderline9pt2">
    <w:name w:val="Style Underline + 9 pt2"/>
    <w:basedOn w:val="Normal"/>
    <w:link w:val="StyleUnderline9pt2Char"/>
    <w:rsid w:val="004D32E1"/>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4D32E1"/>
    <w:rPr>
      <w:rFonts w:ascii="Calibri" w:eastAsia="Times New Roman" w:hAnsi="Calibri"/>
      <w:color w:val="000000"/>
      <w:sz w:val="20"/>
      <w:szCs w:val="20"/>
      <w:u w:val="single"/>
    </w:rPr>
  </w:style>
  <w:style w:type="character" w:customStyle="1" w:styleId="CharChar11">
    <w:name w:val="Char Char11"/>
    <w:rsid w:val="004D32E1"/>
    <w:rPr>
      <w:rFonts w:cs="Arial"/>
      <w:bCs/>
      <w:szCs w:val="26"/>
      <w:u w:val="single"/>
      <w:lang w:val="en-US" w:eastAsia="en-US" w:bidi="ar-SA"/>
    </w:rPr>
  </w:style>
  <w:style w:type="paragraph" w:customStyle="1" w:styleId="cardCharCharChar">
    <w:name w:val="card Char Char Char"/>
    <w:basedOn w:val="Normal"/>
    <w:link w:val="cardCharCharCharChar"/>
    <w:rsid w:val="004D32E1"/>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4D32E1"/>
    <w:rPr>
      <w:rFonts w:ascii="Calibri" w:eastAsia="Times New Roman" w:hAnsi="Calibri"/>
      <w:color w:val="000000"/>
      <w:sz w:val="20"/>
      <w:szCs w:val="20"/>
    </w:rPr>
  </w:style>
  <w:style w:type="paragraph" w:customStyle="1" w:styleId="TxBr5p1">
    <w:name w:val="TxBr_5p1"/>
    <w:basedOn w:val="Normal"/>
    <w:rsid w:val="004D32E1"/>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4D32E1"/>
    <w:pPr>
      <w:spacing w:after="0" w:line="240" w:lineRule="auto"/>
      <w:ind w:left="400"/>
    </w:pPr>
    <w:rPr>
      <w:rFonts w:eastAsia="Calibri"/>
      <w:color w:val="000000"/>
    </w:rPr>
  </w:style>
  <w:style w:type="character" w:customStyle="1" w:styleId="12TimesNewRoman">
    <w:name w:val="12 Times New Roman"/>
    <w:rsid w:val="004D32E1"/>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4D32E1"/>
    <w:pPr>
      <w:spacing w:after="0" w:line="240" w:lineRule="auto"/>
      <w:ind w:left="144"/>
    </w:pPr>
    <w:rPr>
      <w:rFonts w:eastAsia="Calibri"/>
      <w:color w:val="000000"/>
    </w:rPr>
  </w:style>
  <w:style w:type="character" w:customStyle="1" w:styleId="StyleUnderlineChar">
    <w:name w:val="Style Underline Char"/>
    <w:rsid w:val="004D32E1"/>
    <w:rPr>
      <w:u w:val="single"/>
      <w:lang w:val="en-US" w:eastAsia="en-US" w:bidi="ar-SA"/>
    </w:rPr>
  </w:style>
  <w:style w:type="paragraph" w:customStyle="1" w:styleId="Smalltext">
    <w:name w:val="Small text"/>
    <w:aliases w:val="Quote1,Quote11"/>
    <w:basedOn w:val="Normal"/>
    <w:link w:val="SmalltextChar"/>
    <w:qFormat/>
    <w:rsid w:val="004D32E1"/>
    <w:pPr>
      <w:spacing w:after="0" w:line="240" w:lineRule="auto"/>
    </w:pPr>
    <w:rPr>
      <w:rFonts w:eastAsia="Times New Roman"/>
      <w:color w:val="000000"/>
    </w:rPr>
  </w:style>
  <w:style w:type="character" w:customStyle="1" w:styleId="Highlightedunderline">
    <w:name w:val="Highlighted underline"/>
    <w:qFormat/>
    <w:rsid w:val="004D32E1"/>
    <w:rPr>
      <w:rFonts w:ascii="Times New Roman" w:hAnsi="Times New Roman"/>
      <w:sz w:val="20"/>
      <w:u w:val="single"/>
      <w:bdr w:val="none" w:sz="0" w:space="0" w:color="auto"/>
      <w:shd w:val="clear" w:color="auto" w:fill="C0C0C0"/>
    </w:rPr>
  </w:style>
  <w:style w:type="character" w:customStyle="1" w:styleId="cardChar1">
    <w:name w:val="card Char1"/>
    <w:rsid w:val="004D32E1"/>
    <w:rPr>
      <w:rFonts w:ascii="Times New Roman" w:hAnsi="Times New Roman"/>
      <w:sz w:val="22"/>
    </w:rPr>
  </w:style>
  <w:style w:type="paragraph" w:customStyle="1" w:styleId="Paste">
    <w:name w:val="Paste"/>
    <w:basedOn w:val="Normal"/>
    <w:qFormat/>
    <w:rsid w:val="004D32E1"/>
    <w:pPr>
      <w:spacing w:after="0" w:line="240" w:lineRule="auto"/>
    </w:pPr>
    <w:rPr>
      <w:rFonts w:ascii="Arial Narrow" w:eastAsia="Calibri" w:hAnsi="Arial Narrow"/>
      <w:color w:val="000000"/>
      <w:szCs w:val="20"/>
    </w:rPr>
  </w:style>
  <w:style w:type="character" w:customStyle="1" w:styleId="pubdate">
    <w:name w:val="pubdate"/>
    <w:rsid w:val="004D32E1"/>
  </w:style>
  <w:style w:type="character" w:customStyle="1" w:styleId="UnderlineChar1">
    <w:name w:val="Underline Char1"/>
    <w:aliases w:val="Cards + Font: 12 pt Char1"/>
    <w:rsid w:val="004D32E1"/>
    <w:rPr>
      <w:rFonts w:ascii="Garamond" w:hAnsi="Garamond"/>
      <w:sz w:val="22"/>
      <w:szCs w:val="24"/>
      <w:u w:val="single"/>
      <w:lang w:val="en-US" w:eastAsia="en-US" w:bidi="ar-SA"/>
    </w:rPr>
  </w:style>
  <w:style w:type="character" w:customStyle="1" w:styleId="Box0">
    <w:name w:val="Box!"/>
    <w:rsid w:val="004D32E1"/>
    <w:rPr>
      <w:rFonts w:ascii="Times New Roman" w:hAnsi="Times New Roman"/>
      <w:sz w:val="20"/>
      <w:u w:val="thick"/>
      <w:bdr w:val="single" w:sz="4" w:space="0" w:color="auto"/>
    </w:rPr>
  </w:style>
  <w:style w:type="character" w:customStyle="1" w:styleId="CharacterStyle1">
    <w:name w:val="Character Style 1"/>
    <w:rsid w:val="004D32E1"/>
    <w:rPr>
      <w:sz w:val="20"/>
      <w:szCs w:val="20"/>
    </w:rPr>
  </w:style>
  <w:style w:type="character" w:customStyle="1" w:styleId="ReallyfuckingsmallChar">
    <w:name w:val="Really fucking small Char"/>
    <w:rsid w:val="004D32E1"/>
    <w:rPr>
      <w:sz w:val="10"/>
      <w:szCs w:val="24"/>
      <w:lang w:val="en-US" w:eastAsia="en-US" w:bidi="ar-SA"/>
    </w:rPr>
  </w:style>
  <w:style w:type="numbering" w:customStyle="1" w:styleId="NoList1">
    <w:name w:val="No List1"/>
    <w:next w:val="NoList"/>
    <w:semiHidden/>
    <w:unhideWhenUsed/>
    <w:rsid w:val="004D32E1"/>
  </w:style>
  <w:style w:type="paragraph" w:customStyle="1" w:styleId="Normaltag">
    <w:name w:val="Normal tag"/>
    <w:basedOn w:val="Normal"/>
    <w:link w:val="NormaltagChar"/>
    <w:uiPriority w:val="99"/>
    <w:qFormat/>
    <w:rsid w:val="004D32E1"/>
    <w:pPr>
      <w:spacing w:after="0" w:line="240" w:lineRule="auto"/>
    </w:pPr>
    <w:rPr>
      <w:rFonts w:eastAsia="Times New Roman"/>
      <w:b/>
      <w:color w:val="000000"/>
      <w:szCs w:val="20"/>
    </w:rPr>
  </w:style>
  <w:style w:type="character" w:customStyle="1" w:styleId="SmallText-New">
    <w:name w:val="Small Text - New"/>
    <w:rsid w:val="004D32E1"/>
    <w:rPr>
      <w:rFonts w:ascii="Arial Narrow" w:hAnsi="Arial Narrow"/>
      <w:sz w:val="14"/>
    </w:rPr>
  </w:style>
  <w:style w:type="character" w:customStyle="1" w:styleId="Underlined-New">
    <w:name w:val="Underlined - New"/>
    <w:rsid w:val="004D32E1"/>
    <w:rPr>
      <w:rFonts w:ascii="Arial Narrow" w:hAnsi="Arial Narrow"/>
      <w:sz w:val="16"/>
      <w:u w:val="single"/>
    </w:rPr>
  </w:style>
  <w:style w:type="character" w:customStyle="1" w:styleId="NormalTextChar">
    <w:name w:val="Normal Text Char"/>
    <w:link w:val="NormalText"/>
    <w:rsid w:val="004D32E1"/>
    <w:rPr>
      <w:rFonts w:ascii="Calibri" w:eastAsia="Calibri" w:hAnsi="Calibri"/>
      <w:sz w:val="20"/>
      <w:szCs w:val="26"/>
    </w:rPr>
  </w:style>
  <w:style w:type="numbering" w:customStyle="1" w:styleId="NoList2">
    <w:name w:val="No List2"/>
    <w:next w:val="NoList"/>
    <w:uiPriority w:val="99"/>
    <w:semiHidden/>
    <w:unhideWhenUsed/>
    <w:rsid w:val="004D32E1"/>
  </w:style>
  <w:style w:type="numbering" w:customStyle="1" w:styleId="NoList11">
    <w:name w:val="No List11"/>
    <w:next w:val="NoList"/>
    <w:uiPriority w:val="99"/>
    <w:semiHidden/>
    <w:unhideWhenUsed/>
    <w:rsid w:val="004D32E1"/>
  </w:style>
  <w:style w:type="numbering" w:customStyle="1" w:styleId="NoList3">
    <w:name w:val="No List3"/>
    <w:next w:val="NoList"/>
    <w:uiPriority w:val="99"/>
    <w:semiHidden/>
    <w:unhideWhenUsed/>
    <w:rsid w:val="004D32E1"/>
  </w:style>
  <w:style w:type="numbering" w:customStyle="1" w:styleId="NoList12">
    <w:name w:val="No List12"/>
    <w:next w:val="NoList"/>
    <w:semiHidden/>
    <w:unhideWhenUsed/>
    <w:rsid w:val="004D32E1"/>
  </w:style>
  <w:style w:type="numbering" w:customStyle="1" w:styleId="NoList21">
    <w:name w:val="No List21"/>
    <w:next w:val="NoList"/>
    <w:semiHidden/>
    <w:unhideWhenUsed/>
    <w:rsid w:val="004D32E1"/>
  </w:style>
  <w:style w:type="numbering" w:customStyle="1" w:styleId="NoList111">
    <w:name w:val="No List111"/>
    <w:next w:val="NoList"/>
    <w:uiPriority w:val="99"/>
    <w:semiHidden/>
    <w:unhideWhenUsed/>
    <w:rsid w:val="004D32E1"/>
  </w:style>
  <w:style w:type="numbering" w:customStyle="1" w:styleId="NoList211">
    <w:name w:val="No List211"/>
    <w:next w:val="NoList"/>
    <w:uiPriority w:val="99"/>
    <w:semiHidden/>
    <w:unhideWhenUsed/>
    <w:rsid w:val="004D32E1"/>
  </w:style>
  <w:style w:type="numbering" w:customStyle="1" w:styleId="NoList1111">
    <w:name w:val="No List1111"/>
    <w:next w:val="NoList"/>
    <w:uiPriority w:val="99"/>
    <w:semiHidden/>
    <w:unhideWhenUsed/>
    <w:rsid w:val="004D32E1"/>
  </w:style>
  <w:style w:type="numbering" w:customStyle="1" w:styleId="NoList4">
    <w:name w:val="No List4"/>
    <w:next w:val="NoList"/>
    <w:uiPriority w:val="99"/>
    <w:semiHidden/>
    <w:unhideWhenUsed/>
    <w:rsid w:val="004D32E1"/>
  </w:style>
  <w:style w:type="numbering" w:customStyle="1" w:styleId="NoList5">
    <w:name w:val="No List5"/>
    <w:next w:val="NoList"/>
    <w:semiHidden/>
    <w:unhideWhenUsed/>
    <w:rsid w:val="004D32E1"/>
  </w:style>
  <w:style w:type="character" w:customStyle="1" w:styleId="BoldUnderlining">
    <w:name w:val="Bold Underlining"/>
    <w:rsid w:val="004D32E1"/>
    <w:rPr>
      <w:b/>
      <w:u w:val="single"/>
    </w:rPr>
  </w:style>
  <w:style w:type="character" w:customStyle="1" w:styleId="cardCharChar">
    <w:name w:val="card Char Char"/>
    <w:rsid w:val="004D32E1"/>
    <w:rPr>
      <w:szCs w:val="24"/>
      <w:lang w:val="en-US" w:eastAsia="en-US" w:bidi="ar-SA"/>
    </w:rPr>
  </w:style>
  <w:style w:type="character" w:customStyle="1" w:styleId="flagicon">
    <w:name w:val="flagicon"/>
    <w:basedOn w:val="DefaultParagraphFont"/>
    <w:rsid w:val="004D32E1"/>
  </w:style>
  <w:style w:type="character" w:customStyle="1" w:styleId="Style11ptUnderline2">
    <w:name w:val="Style 11 pt Underline2"/>
    <w:rsid w:val="004D32E1"/>
    <w:rPr>
      <w:sz w:val="20"/>
      <w:u w:val="single"/>
    </w:rPr>
  </w:style>
  <w:style w:type="character" w:customStyle="1" w:styleId="Style11ptBoldUnderline2">
    <w:name w:val="Style 11 pt Bold Underline2"/>
    <w:rsid w:val="004D32E1"/>
    <w:rPr>
      <w:b/>
      <w:bCs/>
      <w:sz w:val="20"/>
      <w:u w:val="single"/>
    </w:rPr>
  </w:style>
  <w:style w:type="character" w:customStyle="1" w:styleId="MicroChar">
    <w:name w:val="Micro Char"/>
    <w:link w:val="Micro"/>
    <w:rsid w:val="004D32E1"/>
    <w:rPr>
      <w:rFonts w:ascii="Arial" w:hAnsi="Arial"/>
      <w:sz w:val="12"/>
    </w:rPr>
  </w:style>
  <w:style w:type="paragraph" w:customStyle="1" w:styleId="Micro">
    <w:name w:val="Micro"/>
    <w:basedOn w:val="Normal"/>
    <w:next w:val="Normal"/>
    <w:link w:val="MicroChar"/>
    <w:qFormat/>
    <w:rsid w:val="004D32E1"/>
    <w:pPr>
      <w:spacing w:after="0" w:line="240" w:lineRule="auto"/>
    </w:pPr>
    <w:rPr>
      <w:rFonts w:ascii="Arial" w:hAnsi="Arial"/>
      <w:sz w:val="12"/>
    </w:rPr>
  </w:style>
  <w:style w:type="character" w:customStyle="1" w:styleId="Style11ptUnderline1">
    <w:name w:val="Style 11 pt Underline1"/>
    <w:rsid w:val="004D32E1"/>
    <w:rPr>
      <w:sz w:val="20"/>
      <w:u w:val="single"/>
    </w:rPr>
  </w:style>
  <w:style w:type="character" w:customStyle="1" w:styleId="Style11ptBoldUnderline1">
    <w:name w:val="Style 11 pt Bold Underline1"/>
    <w:rsid w:val="004D32E1"/>
    <w:rPr>
      <w:b/>
      <w:bCs/>
      <w:sz w:val="20"/>
      <w:u w:val="single"/>
    </w:rPr>
  </w:style>
  <w:style w:type="character" w:customStyle="1" w:styleId="1">
    <w:name w:val="1"/>
    <w:rsid w:val="004D32E1"/>
    <w:rPr>
      <w:rFonts w:cs="Arial"/>
      <w:bCs/>
      <w:sz w:val="20"/>
      <w:u w:val="single"/>
      <w:lang w:val="en-US" w:eastAsia="en-US" w:bidi="ar-SA"/>
    </w:rPr>
  </w:style>
  <w:style w:type="character" w:customStyle="1" w:styleId="StyleStyle49ptBold3Char">
    <w:name w:val="Style Style4 + 9 pt Bold3 Char"/>
    <w:link w:val="StyleStyle49ptBold3"/>
    <w:locked/>
    <w:rsid w:val="004D32E1"/>
    <w:rPr>
      <w:b/>
      <w:bCs/>
      <w:u w:val="single"/>
    </w:rPr>
  </w:style>
  <w:style w:type="paragraph" w:customStyle="1" w:styleId="StyleStyle49ptBold3">
    <w:name w:val="Style Style4 + 9 pt Bold3"/>
    <w:basedOn w:val="Normal"/>
    <w:link w:val="StyleStyle49ptBold3Char"/>
    <w:qFormat/>
    <w:rsid w:val="004D32E1"/>
    <w:pPr>
      <w:spacing w:after="0" w:line="256" w:lineRule="auto"/>
    </w:pPr>
    <w:rPr>
      <w:rFonts w:asciiTheme="minorHAnsi" w:hAnsiTheme="minorHAnsi"/>
      <w:b/>
      <w:bCs/>
      <w:u w:val="single"/>
    </w:rPr>
  </w:style>
  <w:style w:type="character" w:customStyle="1" w:styleId="Style9ptUnderline6">
    <w:name w:val="Style 9 pt Underline6"/>
    <w:rsid w:val="004D32E1"/>
    <w:rPr>
      <w:sz w:val="20"/>
      <w:u w:val="single"/>
    </w:rPr>
  </w:style>
  <w:style w:type="paragraph" w:styleId="ListBullet">
    <w:name w:val="List Bullet"/>
    <w:basedOn w:val="Normal"/>
    <w:link w:val="ListBulletChar"/>
    <w:uiPriority w:val="99"/>
    <w:unhideWhenUsed/>
    <w:rsid w:val="004D32E1"/>
    <w:pPr>
      <w:tabs>
        <w:tab w:val="num" w:pos="360"/>
      </w:tabs>
      <w:spacing w:after="0" w:line="240" w:lineRule="auto"/>
      <w:ind w:left="360" w:hanging="360"/>
      <w:contextualSpacing/>
    </w:pPr>
  </w:style>
  <w:style w:type="character" w:customStyle="1" w:styleId="CardUnderlined">
    <w:name w:val="Card Underlined"/>
    <w:rsid w:val="004D32E1"/>
    <w:rPr>
      <w:rFonts w:ascii="Garamond" w:hAnsi="Garamond"/>
      <w:sz w:val="22"/>
      <w:szCs w:val="24"/>
      <w:u w:val="single"/>
      <w:lang w:val="en-US" w:eastAsia="en-US" w:bidi="ar-SA"/>
    </w:rPr>
  </w:style>
  <w:style w:type="character" w:customStyle="1" w:styleId="StyleUnderline1">
    <w:name w:val="Style Underline1"/>
    <w:rsid w:val="004D32E1"/>
    <w:rPr>
      <w:u w:val="single"/>
    </w:rPr>
  </w:style>
  <w:style w:type="character" w:customStyle="1" w:styleId="A6">
    <w:name w:val="A6"/>
    <w:uiPriority w:val="99"/>
    <w:rsid w:val="004D32E1"/>
    <w:rPr>
      <w:rFonts w:ascii="Minion Pro" w:hAnsi="Minion Pro" w:cs="Minion Pro" w:hint="default"/>
      <w:color w:val="211D1E"/>
      <w:sz w:val="21"/>
      <w:szCs w:val="21"/>
    </w:rPr>
  </w:style>
  <w:style w:type="character" w:customStyle="1" w:styleId="A11">
    <w:name w:val="A11"/>
    <w:uiPriority w:val="99"/>
    <w:rsid w:val="004D32E1"/>
    <w:rPr>
      <w:rFonts w:ascii="Minion Pro" w:hAnsi="Minion Pro" w:cs="Minion Pro" w:hint="default"/>
      <w:color w:val="211D1E"/>
      <w:sz w:val="12"/>
      <w:szCs w:val="12"/>
    </w:rPr>
  </w:style>
  <w:style w:type="character" w:customStyle="1" w:styleId="A12">
    <w:name w:val="A12"/>
    <w:uiPriority w:val="99"/>
    <w:rsid w:val="004D32E1"/>
    <w:rPr>
      <w:rFonts w:ascii="Minion Pro" w:hAnsi="Minion Pro" w:cs="Minion Pro" w:hint="default"/>
      <w:color w:val="211D1E"/>
      <w:sz w:val="22"/>
      <w:szCs w:val="22"/>
    </w:rPr>
  </w:style>
  <w:style w:type="character" w:customStyle="1" w:styleId="CardsCharChar">
    <w:name w:val="Cards Char Char"/>
    <w:rsid w:val="004D32E1"/>
    <w:rPr>
      <w:szCs w:val="24"/>
      <w:lang w:val="en-US" w:eastAsia="en-US" w:bidi="ar-SA"/>
    </w:rPr>
  </w:style>
  <w:style w:type="character" w:customStyle="1" w:styleId="CitationChar1">
    <w:name w:val="Citation Char1"/>
    <w:basedOn w:val="DefaultParagraphFont"/>
    <w:rsid w:val="004D32E1"/>
    <w:rPr>
      <w:rFonts w:ascii="Times New Roman" w:eastAsia="Times New Roman" w:hAnsi="Times New Roman" w:cs="Arial"/>
      <w:b/>
      <w:sz w:val="20"/>
      <w:szCs w:val="36"/>
    </w:rPr>
  </w:style>
  <w:style w:type="character" w:customStyle="1" w:styleId="bold-italic-sub-c">
    <w:name w:val="bold-italic-sub-c"/>
    <w:basedOn w:val="DefaultParagraphFont"/>
    <w:rsid w:val="004D32E1"/>
  </w:style>
  <w:style w:type="character" w:customStyle="1" w:styleId="charoverride-4">
    <w:name w:val="charoverride-4"/>
    <w:basedOn w:val="DefaultParagraphFont"/>
    <w:rsid w:val="004D32E1"/>
  </w:style>
  <w:style w:type="character" w:customStyle="1" w:styleId="charoverride-3">
    <w:name w:val="charoverride-3"/>
    <w:basedOn w:val="DefaultParagraphFont"/>
    <w:rsid w:val="004D32E1"/>
  </w:style>
  <w:style w:type="paragraph" w:customStyle="1" w:styleId="body-text">
    <w:name w:val="body-text"/>
    <w:basedOn w:val="Normal"/>
    <w:rsid w:val="004D32E1"/>
    <w:pPr>
      <w:spacing w:before="100" w:beforeAutospacing="1" w:after="100" w:afterAutospacing="1" w:line="240" w:lineRule="auto"/>
    </w:pPr>
    <w:rPr>
      <w:rFonts w:eastAsia="Times New Roman"/>
    </w:rPr>
  </w:style>
  <w:style w:type="character" w:customStyle="1" w:styleId="f">
    <w:name w:val="f"/>
    <w:rsid w:val="004D32E1"/>
  </w:style>
  <w:style w:type="character" w:customStyle="1" w:styleId="BodyTextChar1">
    <w:name w:val="Body Text Char1"/>
    <w:aliases w:val="BT Char1,Very Small Text Char1"/>
    <w:basedOn w:val="DefaultParagraphFont"/>
    <w:uiPriority w:val="99"/>
    <w:rsid w:val="004D32E1"/>
    <w:rPr>
      <w:rFonts w:ascii="Times New Roman" w:hAnsi="Times New Roman" w:cs="Times New Roman"/>
    </w:rPr>
  </w:style>
  <w:style w:type="character" w:customStyle="1" w:styleId="DateChar1">
    <w:name w:val="Date Char1"/>
    <w:aliases w:val="date Char1"/>
    <w:basedOn w:val="DefaultParagraphFont"/>
    <w:uiPriority w:val="99"/>
    <w:rsid w:val="004D32E1"/>
    <w:rPr>
      <w:rFonts w:ascii="Georgia" w:hAnsi="Georgia"/>
    </w:rPr>
  </w:style>
  <w:style w:type="character" w:customStyle="1" w:styleId="BlockTitle2Char">
    <w:name w:val="Block Title2 Char"/>
    <w:link w:val="BlockTitle2"/>
    <w:rsid w:val="004D32E1"/>
    <w:rPr>
      <w:rFonts w:ascii="Calibri" w:eastAsia="Calibri" w:hAnsi="Calibri"/>
      <w:b/>
      <w:color w:val="000000"/>
      <w:sz w:val="32"/>
      <w:u w:val="single"/>
    </w:rPr>
  </w:style>
  <w:style w:type="paragraph" w:customStyle="1" w:styleId="TagCite">
    <w:name w:val="TagCite"/>
    <w:basedOn w:val="Normal"/>
    <w:qFormat/>
    <w:rsid w:val="004D32E1"/>
    <w:pPr>
      <w:spacing w:after="0" w:line="240" w:lineRule="auto"/>
    </w:pPr>
    <w:rPr>
      <w:rFonts w:eastAsia="Times New Roman"/>
      <w:b/>
    </w:rPr>
  </w:style>
  <w:style w:type="paragraph" w:customStyle="1" w:styleId="SmallNormal">
    <w:name w:val="Small Normal"/>
    <w:basedOn w:val="Normal"/>
    <w:uiPriority w:val="99"/>
    <w:qFormat/>
    <w:rsid w:val="004D32E1"/>
    <w:pPr>
      <w:suppressAutoHyphens/>
      <w:spacing w:after="0" w:line="240" w:lineRule="auto"/>
      <w:contextualSpacing/>
    </w:pPr>
    <w:rPr>
      <w:rFonts w:eastAsia="Times New Roman"/>
      <w:sz w:val="18"/>
      <w:szCs w:val="18"/>
    </w:rPr>
  </w:style>
  <w:style w:type="paragraph" w:customStyle="1" w:styleId="Shrink">
    <w:name w:val="Shrink"/>
    <w:qFormat/>
    <w:rsid w:val="004D32E1"/>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4D32E1"/>
    <w:pPr>
      <w:spacing w:after="0" w:line="240" w:lineRule="auto"/>
    </w:pPr>
    <w:rPr>
      <w:rFonts w:eastAsia="Times New Roman"/>
      <w:b/>
      <w:szCs w:val="20"/>
    </w:rPr>
  </w:style>
  <w:style w:type="paragraph" w:customStyle="1" w:styleId="tagcite0">
    <w:name w:val="tagcite"/>
    <w:basedOn w:val="Normal"/>
    <w:qFormat/>
    <w:rsid w:val="004D32E1"/>
    <w:pPr>
      <w:spacing w:after="0" w:line="240" w:lineRule="auto"/>
    </w:pPr>
    <w:rPr>
      <w:rFonts w:eastAsia="Times New Roman"/>
      <w:b/>
    </w:rPr>
  </w:style>
  <w:style w:type="paragraph" w:customStyle="1" w:styleId="SmallFont">
    <w:name w:val="Small Font"/>
    <w:basedOn w:val="Normal"/>
    <w:qFormat/>
    <w:rsid w:val="004D32E1"/>
    <w:pPr>
      <w:spacing w:after="200" w:line="240" w:lineRule="auto"/>
      <w:contextualSpacing/>
    </w:pPr>
    <w:rPr>
      <w:rFonts w:eastAsia="Calibri"/>
      <w:sz w:val="12"/>
    </w:rPr>
  </w:style>
  <w:style w:type="paragraph" w:customStyle="1" w:styleId="SmallFontCharCharChar">
    <w:name w:val="Small Font Char Char Char"/>
    <w:basedOn w:val="Normal"/>
    <w:qFormat/>
    <w:rsid w:val="004D32E1"/>
    <w:pPr>
      <w:spacing w:after="0" w:line="240" w:lineRule="auto"/>
    </w:pPr>
    <w:rPr>
      <w:rFonts w:eastAsia="Times New Roman"/>
      <w:sz w:val="12"/>
    </w:rPr>
  </w:style>
  <w:style w:type="character" w:customStyle="1" w:styleId="CardNotUnderlinedChar1">
    <w:name w:val="Card Not Underlined Char1"/>
    <w:link w:val="CardNotUnderlined"/>
    <w:rsid w:val="004D32E1"/>
    <w:rPr>
      <w:rFonts w:ascii="Calibri" w:eastAsia="Times New Roman" w:hAnsi="Calibri"/>
      <w:sz w:val="12"/>
      <w:szCs w:val="20"/>
    </w:rPr>
  </w:style>
  <w:style w:type="paragraph" w:customStyle="1" w:styleId="CardStyle">
    <w:name w:val="Card Style"/>
    <w:basedOn w:val="Normal"/>
    <w:link w:val="CardStyleChar"/>
    <w:qFormat/>
    <w:rsid w:val="004D32E1"/>
    <w:pPr>
      <w:spacing w:after="0" w:line="240" w:lineRule="auto"/>
    </w:pPr>
    <w:rPr>
      <w:rFonts w:eastAsia="Times New Roman"/>
      <w:sz w:val="20"/>
    </w:rPr>
  </w:style>
  <w:style w:type="paragraph" w:customStyle="1" w:styleId="loose">
    <w:name w:val="loose"/>
    <w:basedOn w:val="Normal"/>
    <w:qFormat/>
    <w:rsid w:val="004D32E1"/>
    <w:pPr>
      <w:spacing w:beforeLines="1" w:after="0" w:line="240" w:lineRule="auto"/>
    </w:pPr>
    <w:rPr>
      <w:rFonts w:ascii="Times" w:eastAsia="Times New Roman" w:hAnsi="Times"/>
      <w:sz w:val="20"/>
      <w:szCs w:val="20"/>
    </w:rPr>
  </w:style>
  <w:style w:type="paragraph" w:customStyle="1" w:styleId="Regular">
    <w:name w:val="Regular"/>
    <w:qFormat/>
    <w:rsid w:val="004D32E1"/>
    <w:pPr>
      <w:spacing w:after="0" w:line="240" w:lineRule="auto"/>
    </w:pPr>
    <w:rPr>
      <w:rFonts w:ascii="Garamond" w:eastAsia="Times New Roman" w:hAnsi="Garamond" w:cs="Arial"/>
      <w:bCs/>
      <w:kern w:val="20"/>
      <w:sz w:val="20"/>
      <w:szCs w:val="32"/>
    </w:rPr>
  </w:style>
  <w:style w:type="character" w:customStyle="1" w:styleId="CharChar6">
    <w:name w:val="Char Char6"/>
    <w:rsid w:val="004D32E1"/>
    <w:rPr>
      <w:rFonts w:ascii="Arial" w:hAnsi="Arial" w:cs="Arial" w:hint="default"/>
      <w:b/>
      <w:bCs/>
      <w:kern w:val="32"/>
      <w:sz w:val="28"/>
      <w:szCs w:val="32"/>
      <w:lang w:val="en-US" w:eastAsia="en-US" w:bidi="ar-SA"/>
    </w:rPr>
  </w:style>
  <w:style w:type="character" w:customStyle="1" w:styleId="standardcontent">
    <w:name w:val="standardcontent"/>
    <w:rsid w:val="004D32E1"/>
  </w:style>
  <w:style w:type="character" w:customStyle="1" w:styleId="storyby">
    <w:name w:val="storyby"/>
    <w:rsid w:val="004D32E1"/>
  </w:style>
  <w:style w:type="character" w:customStyle="1" w:styleId="Boxed">
    <w:name w:val="Boxed"/>
    <w:qFormat/>
    <w:rsid w:val="004D32E1"/>
    <w:rPr>
      <w:rFonts w:ascii="Garamond" w:hAnsi="Garamond" w:hint="default"/>
      <w:sz w:val="20"/>
      <w:bdr w:val="single" w:sz="6" w:space="0" w:color="auto" w:frame="1"/>
    </w:rPr>
  </w:style>
  <w:style w:type="character" w:customStyle="1" w:styleId="ShrinkChar">
    <w:name w:val="Shrink Char"/>
    <w:rsid w:val="004D32E1"/>
    <w:rPr>
      <w:rFonts w:ascii="Garamond" w:hAnsi="Garamond" w:hint="default"/>
      <w:sz w:val="12"/>
      <w:lang w:val="en-US" w:eastAsia="en-US" w:bidi="ar-SA"/>
    </w:rPr>
  </w:style>
  <w:style w:type="character" w:customStyle="1" w:styleId="CitesChar2">
    <w:name w:val="Cites Char2"/>
    <w:rsid w:val="004D32E1"/>
    <w:rPr>
      <w:b/>
      <w:bCs/>
    </w:rPr>
  </w:style>
  <w:style w:type="character" w:customStyle="1" w:styleId="CardsFont12ptCharCharCharCharCharCharCharCharCharCharChar">
    <w:name w:val="Cards + Font: 12 pt Char Char Char Char Char Char Char Char Char Char Char"/>
    <w:aliases w:val="Cards + Font: 12 pt1,Thick Underline1"/>
    <w:rsid w:val="004D32E1"/>
    <w:rPr>
      <w:sz w:val="24"/>
      <w:szCs w:val="24"/>
      <w:u w:val="thick"/>
    </w:rPr>
  </w:style>
  <w:style w:type="character" w:customStyle="1" w:styleId="CharChar3">
    <w:name w:val="Char Char3"/>
    <w:rsid w:val="004D32E1"/>
    <w:rPr>
      <w:rFonts w:ascii="Arial" w:hAnsi="Arial" w:cs="Arial" w:hint="default"/>
      <w:bCs/>
      <w:szCs w:val="26"/>
      <w:u w:val="single"/>
      <w:lang w:val="en-US" w:eastAsia="en-US" w:bidi="ar-SA"/>
    </w:rPr>
  </w:style>
  <w:style w:type="character" w:customStyle="1" w:styleId="UNDERLINECharChar">
    <w:name w:val="UNDERLINE Char Char"/>
    <w:rsid w:val="004D32E1"/>
    <w:rPr>
      <w:bCs/>
      <w:kern w:val="28"/>
      <w:szCs w:val="32"/>
      <w:u w:val="single"/>
    </w:rPr>
  </w:style>
  <w:style w:type="character" w:customStyle="1" w:styleId="tag1Char">
    <w:name w:val="tag1 Char"/>
    <w:rsid w:val="004D32E1"/>
    <w:rPr>
      <w:b/>
      <w:bCs w:val="0"/>
      <w:sz w:val="24"/>
    </w:rPr>
  </w:style>
  <w:style w:type="character" w:customStyle="1" w:styleId="SmallFontChar">
    <w:name w:val="Small Font Char"/>
    <w:rsid w:val="004D32E1"/>
    <w:rPr>
      <w:rFonts w:ascii="Arial" w:eastAsia="Calibri" w:hAnsi="Arial" w:cs="Arial" w:hint="default"/>
      <w:sz w:val="12"/>
      <w:szCs w:val="22"/>
    </w:rPr>
  </w:style>
  <w:style w:type="character" w:customStyle="1" w:styleId="CardUnderlinedChar">
    <w:name w:val="Card Underlined Char"/>
    <w:rsid w:val="004D32E1"/>
    <w:rPr>
      <w:rFonts w:ascii="Tahoma" w:hAnsi="Tahoma" w:cs="Tahoma"/>
      <w:sz w:val="18"/>
      <w:u w:val="single"/>
    </w:rPr>
  </w:style>
  <w:style w:type="character" w:customStyle="1" w:styleId="SmallFontCharCharCharChar">
    <w:name w:val="Small Font Char Char Char Char"/>
    <w:rsid w:val="004D32E1"/>
    <w:rPr>
      <w:rFonts w:ascii="Arial" w:hAnsi="Arial" w:cs="Arial" w:hint="default"/>
      <w:sz w:val="12"/>
      <w:szCs w:val="24"/>
    </w:rPr>
  </w:style>
  <w:style w:type="character" w:customStyle="1" w:styleId="Style2Char">
    <w:name w:val="Style2 Char"/>
    <w:link w:val="Style2"/>
    <w:rsid w:val="004D32E1"/>
    <w:rPr>
      <w:rFonts w:ascii="Times New Roman" w:hAnsi="Times New Roman" w:cs="Times New Roman"/>
      <w:sz w:val="16"/>
      <w:szCs w:val="16"/>
    </w:rPr>
  </w:style>
  <w:style w:type="paragraph" w:customStyle="1" w:styleId="Style2">
    <w:name w:val="Style2"/>
    <w:basedOn w:val="Normal"/>
    <w:link w:val="Style2Char"/>
    <w:qFormat/>
    <w:rsid w:val="004D32E1"/>
    <w:pPr>
      <w:spacing w:after="0" w:line="240" w:lineRule="auto"/>
    </w:pPr>
    <w:rPr>
      <w:rFonts w:ascii="Times New Roman" w:hAnsi="Times New Roman" w:cs="Times New Roman"/>
      <w:sz w:val="16"/>
      <w:szCs w:val="16"/>
    </w:rPr>
  </w:style>
  <w:style w:type="character" w:customStyle="1" w:styleId="TagCiteChar">
    <w:name w:val="TagCite Char"/>
    <w:rsid w:val="004D32E1"/>
    <w:rPr>
      <w:rFonts w:ascii="Garamond" w:hAnsi="Garamond" w:hint="default"/>
      <w:b/>
      <w:bCs w:val="0"/>
      <w:sz w:val="24"/>
      <w:szCs w:val="24"/>
    </w:rPr>
  </w:style>
  <w:style w:type="character" w:customStyle="1" w:styleId="CharChar4">
    <w:name w:val="Char Char4"/>
    <w:rsid w:val="004D32E1"/>
    <w:rPr>
      <w:b/>
      <w:bCs/>
      <w:sz w:val="28"/>
      <w:szCs w:val="28"/>
    </w:rPr>
  </w:style>
  <w:style w:type="character" w:customStyle="1" w:styleId="Text0">
    <w:name w:val="Text"/>
    <w:qFormat/>
    <w:rsid w:val="004D32E1"/>
    <w:rPr>
      <w:rFonts w:ascii="Times New Roman" w:hAnsi="Times New Roman" w:cs="Times New Roman" w:hint="default"/>
      <w:sz w:val="20"/>
    </w:rPr>
  </w:style>
  <w:style w:type="character" w:customStyle="1" w:styleId="CharChar5">
    <w:name w:val="Char Char5"/>
    <w:rsid w:val="004D32E1"/>
    <w:rPr>
      <w:rFonts w:ascii="Arial" w:hAnsi="Arial" w:cs="Arial" w:hint="default"/>
      <w:b/>
      <w:bCs/>
      <w:sz w:val="26"/>
      <w:szCs w:val="26"/>
    </w:rPr>
  </w:style>
  <w:style w:type="character" w:customStyle="1" w:styleId="heading2char2charchar1">
    <w:name w:val="heading2char2charchar1"/>
    <w:rsid w:val="004D32E1"/>
  </w:style>
  <w:style w:type="character" w:customStyle="1" w:styleId="charchar60">
    <w:name w:val="charchar6"/>
    <w:rsid w:val="004D32E1"/>
  </w:style>
  <w:style w:type="character" w:customStyle="1" w:styleId="yshortcuts">
    <w:name w:val="yshortcuts"/>
    <w:rsid w:val="004D32E1"/>
  </w:style>
  <w:style w:type="character" w:customStyle="1" w:styleId="term1">
    <w:name w:val="term1"/>
    <w:rsid w:val="004D32E1"/>
    <w:rPr>
      <w:b/>
      <w:bCs/>
    </w:rPr>
  </w:style>
  <w:style w:type="character" w:customStyle="1" w:styleId="verdana">
    <w:name w:val="verdana"/>
    <w:rsid w:val="004D32E1"/>
  </w:style>
  <w:style w:type="character" w:customStyle="1" w:styleId="searchtermbold">
    <w:name w:val="searchtermbold"/>
    <w:rsid w:val="004D32E1"/>
  </w:style>
  <w:style w:type="character" w:customStyle="1" w:styleId="ssl0">
    <w:name w:val="ss_l0"/>
    <w:rsid w:val="004D32E1"/>
  </w:style>
  <w:style w:type="character" w:customStyle="1" w:styleId="vitstoryheadline">
    <w:name w:val="vitstoryheadline"/>
    <w:rsid w:val="004D32E1"/>
  </w:style>
  <w:style w:type="character" w:customStyle="1" w:styleId="bps-topic-ident">
    <w:name w:val="bps-topic-ident"/>
    <w:rsid w:val="004D32E1"/>
  </w:style>
  <w:style w:type="character" w:customStyle="1" w:styleId="byline">
    <w:name w:val="byline"/>
    <w:rsid w:val="004D32E1"/>
  </w:style>
  <w:style w:type="character" w:customStyle="1" w:styleId="TextUnderlineChar">
    <w:name w:val="Text Underline Char"/>
    <w:rsid w:val="004D32E1"/>
    <w:rPr>
      <w:rFonts w:ascii="Garamond" w:hAnsi="Garamond" w:cs="Arial" w:hint="default"/>
      <w:bCs/>
      <w:kern w:val="20"/>
      <w:szCs w:val="32"/>
      <w:u w:val="single"/>
      <w:lang w:val="en-US" w:eastAsia="en-US" w:bidi="ar-SA"/>
    </w:rPr>
  </w:style>
  <w:style w:type="character" w:customStyle="1" w:styleId="RegularChar">
    <w:name w:val="Regular Char"/>
    <w:rsid w:val="004D32E1"/>
    <w:rPr>
      <w:rFonts w:ascii="Garamond" w:hAnsi="Garamond" w:cs="Arial" w:hint="default"/>
      <w:bCs/>
      <w:kern w:val="20"/>
      <w:szCs w:val="32"/>
      <w:lang w:val="en-US" w:eastAsia="en-US" w:bidi="ar-SA"/>
    </w:rPr>
  </w:style>
  <w:style w:type="character" w:customStyle="1" w:styleId="BoldunderlineChar2">
    <w:name w:val="Bold underline Char"/>
    <w:rsid w:val="004D32E1"/>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4D32E1"/>
    <w:rPr>
      <w:u w:val="single"/>
    </w:rPr>
  </w:style>
  <w:style w:type="paragraph" w:customStyle="1" w:styleId="Boldunderline1">
    <w:name w:val="Bold underline"/>
    <w:basedOn w:val="TextUnderline"/>
    <w:qFormat/>
    <w:rsid w:val="004D32E1"/>
    <w:rPr>
      <w:b/>
    </w:rPr>
  </w:style>
  <w:style w:type="paragraph" w:customStyle="1" w:styleId="FullText">
    <w:name w:val="Full Text"/>
    <w:basedOn w:val="Normal"/>
    <w:uiPriority w:val="99"/>
    <w:qFormat/>
    <w:rsid w:val="004D32E1"/>
    <w:pPr>
      <w:spacing w:after="0" w:line="240" w:lineRule="auto"/>
    </w:pPr>
    <w:rPr>
      <w:rFonts w:ascii="Arial Narrow" w:eastAsia="Times New Roman" w:hAnsi="Arial Narrow"/>
    </w:rPr>
  </w:style>
  <w:style w:type="character" w:customStyle="1" w:styleId="UnderlinedCard">
    <w:name w:val="Underlined Card"/>
    <w:rsid w:val="004D32E1"/>
    <w:rPr>
      <w:rFonts w:ascii="Arial Narrow" w:hAnsi="Arial Narrow"/>
      <w:sz w:val="22"/>
      <w:u w:val="single"/>
    </w:rPr>
  </w:style>
  <w:style w:type="paragraph" w:customStyle="1" w:styleId="TagLine">
    <w:name w:val="Tag Line"/>
    <w:basedOn w:val="Normal"/>
    <w:next w:val="FullText"/>
    <w:uiPriority w:val="99"/>
    <w:qFormat/>
    <w:rsid w:val="004D32E1"/>
    <w:pPr>
      <w:spacing w:after="0" w:line="240" w:lineRule="auto"/>
    </w:pPr>
    <w:rPr>
      <w:rFonts w:ascii="Arial Narrow" w:eastAsia="Times New Roman" w:hAnsi="Arial Narrow"/>
      <w:b/>
      <w:sz w:val="28"/>
    </w:rPr>
  </w:style>
  <w:style w:type="character" w:customStyle="1" w:styleId="SourceBold">
    <w:name w:val="Source Bold"/>
    <w:rsid w:val="004D32E1"/>
    <w:rPr>
      <w:rFonts w:ascii="Arial Narrow" w:hAnsi="Arial Narrow"/>
      <w:b/>
      <w:sz w:val="24"/>
      <w:u w:val="none"/>
    </w:rPr>
  </w:style>
  <w:style w:type="paragraph" w:customStyle="1" w:styleId="FreeForm">
    <w:name w:val="Free Form"/>
    <w:qFormat/>
    <w:rsid w:val="004D32E1"/>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4D32E1"/>
    <w:rPr>
      <w:color w:val="002FF6"/>
      <w:sz w:val="24"/>
      <w:u w:val="single"/>
    </w:rPr>
  </w:style>
  <w:style w:type="character" w:customStyle="1" w:styleId="CardsFont12pt0">
    <w:name w:val="Cards + Font 12pt"/>
    <w:rsid w:val="004D32E1"/>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4D32E1"/>
    <w:rPr>
      <w:rFonts w:cs="Calibri"/>
      <w:b/>
      <w:u w:val="single"/>
    </w:rPr>
  </w:style>
  <w:style w:type="paragraph" w:customStyle="1" w:styleId="AuthorDate0">
    <w:name w:val="Author/Date"/>
    <w:basedOn w:val="Normal"/>
    <w:link w:val="AuthorDateChar0"/>
    <w:qFormat/>
    <w:rsid w:val="004D32E1"/>
    <w:pPr>
      <w:spacing w:after="0" w:line="240" w:lineRule="auto"/>
    </w:pPr>
    <w:rPr>
      <w:rFonts w:asciiTheme="minorHAnsi" w:hAnsiTheme="minorHAnsi" w:cs="Calibri"/>
      <w:b/>
      <w:u w:val="single"/>
    </w:rPr>
  </w:style>
  <w:style w:type="character" w:customStyle="1" w:styleId="HilightChar">
    <w:name w:val="Hilight Char"/>
    <w:rsid w:val="004D32E1"/>
    <w:rPr>
      <w:rFonts w:eastAsia="Calibri"/>
      <w:b/>
      <w:noProof w:val="0"/>
      <w:sz w:val="22"/>
      <w:szCs w:val="22"/>
      <w:u w:val="single"/>
      <w:lang w:val="en-US" w:eastAsia="ar-SA" w:bidi="ar-SA"/>
    </w:rPr>
  </w:style>
  <w:style w:type="paragraph" w:customStyle="1" w:styleId="TagCite1">
    <w:name w:val="Tag &amp; Cite"/>
    <w:basedOn w:val="Normal"/>
    <w:link w:val="TagCiteChar0"/>
    <w:qFormat/>
    <w:rsid w:val="004D32E1"/>
    <w:pPr>
      <w:spacing w:after="0" w:line="240" w:lineRule="auto"/>
      <w:jc w:val="both"/>
    </w:pPr>
    <w:rPr>
      <w:rFonts w:ascii="Arial Narrow" w:eastAsia="Times New Roman" w:hAnsi="Arial Narrow"/>
      <w:b/>
    </w:rPr>
  </w:style>
  <w:style w:type="character" w:customStyle="1" w:styleId="TagCiteChar0">
    <w:name w:val="Tag &amp; Cite Char"/>
    <w:link w:val="TagCite1"/>
    <w:rsid w:val="004D32E1"/>
    <w:rPr>
      <w:rFonts w:ascii="Arial Narrow" w:eastAsia="Times New Roman" w:hAnsi="Arial Narrow"/>
      <w:b/>
    </w:rPr>
  </w:style>
  <w:style w:type="paragraph" w:customStyle="1" w:styleId="HighlightedText">
    <w:name w:val="Highlighted Text"/>
    <w:basedOn w:val="Normal"/>
    <w:link w:val="HighlightedTextChar"/>
    <w:qFormat/>
    <w:rsid w:val="004D32E1"/>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4D32E1"/>
    <w:rPr>
      <w:rFonts w:ascii="Arial Narrow" w:eastAsia="Times New Roman" w:hAnsi="Arial Narrow"/>
      <w:u w:val="thick"/>
    </w:rPr>
  </w:style>
  <w:style w:type="character" w:customStyle="1" w:styleId="StyleUnderlineCharChar">
    <w:name w:val="Style Underline Char Char"/>
    <w:rsid w:val="004D32E1"/>
    <w:rPr>
      <w:rFonts w:ascii="Times New Roman" w:eastAsia="Times New Roman" w:hAnsi="Times New Roman" w:cs="Times New Roman"/>
      <w:sz w:val="20"/>
      <w:szCs w:val="20"/>
      <w:u w:val="single"/>
    </w:rPr>
  </w:style>
  <w:style w:type="character" w:customStyle="1" w:styleId="c1">
    <w:name w:val="c1"/>
    <w:rsid w:val="004D32E1"/>
  </w:style>
  <w:style w:type="paragraph" w:customStyle="1" w:styleId="TagStyle">
    <w:name w:val="Tag Style"/>
    <w:basedOn w:val="Normal"/>
    <w:qFormat/>
    <w:rsid w:val="004D32E1"/>
    <w:pPr>
      <w:spacing w:after="0" w:line="240" w:lineRule="auto"/>
    </w:pPr>
    <w:rPr>
      <w:rFonts w:eastAsia="Times New Roman"/>
      <w:b/>
    </w:rPr>
  </w:style>
  <w:style w:type="character" w:customStyle="1" w:styleId="author0">
    <w:name w:val="author"/>
    <w:rsid w:val="004D32E1"/>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4D32E1"/>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4D32E1"/>
  </w:style>
  <w:style w:type="character" w:customStyle="1" w:styleId="AuthorYear">
    <w:name w:val="AuthorYear"/>
    <w:uiPriority w:val="1"/>
    <w:qFormat/>
    <w:rsid w:val="004D32E1"/>
    <w:rPr>
      <w:rFonts w:ascii="Georgia" w:hAnsi="Georgia"/>
      <w:b/>
      <w:sz w:val="24"/>
    </w:rPr>
  </w:style>
  <w:style w:type="character" w:customStyle="1" w:styleId="Highlight">
    <w:name w:val="Highlight"/>
    <w:uiPriority w:val="1"/>
    <w:qFormat/>
    <w:rsid w:val="004D32E1"/>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4D32E1"/>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4D32E1"/>
    <w:rPr>
      <w:rFonts w:ascii="Arial Narrow" w:hAnsi="Arial Narrow"/>
      <w:sz w:val="12"/>
    </w:rPr>
  </w:style>
  <w:style w:type="paragraph" w:customStyle="1" w:styleId="MicroText0">
    <w:name w:val="MicroText"/>
    <w:basedOn w:val="Normal"/>
    <w:next w:val="Normal"/>
    <w:link w:val="MicroTextChar0"/>
    <w:qFormat/>
    <w:rsid w:val="004D32E1"/>
    <w:pPr>
      <w:spacing w:after="0" w:line="240" w:lineRule="auto"/>
    </w:pPr>
    <w:rPr>
      <w:rFonts w:ascii="Arial Narrow" w:hAnsi="Arial Narrow"/>
      <w:sz w:val="12"/>
    </w:rPr>
  </w:style>
  <w:style w:type="character" w:customStyle="1" w:styleId="reduce2">
    <w:name w:val="reduce2"/>
    <w:basedOn w:val="DefaultParagraphFont"/>
    <w:rsid w:val="004D32E1"/>
    <w:rPr>
      <w:rFonts w:ascii="Arial" w:hAnsi="Arial" w:cs="Arial" w:hint="default"/>
      <w:color w:val="000000"/>
      <w:sz w:val="12"/>
      <w:szCs w:val="22"/>
    </w:rPr>
  </w:style>
  <w:style w:type="character" w:customStyle="1" w:styleId="Emphasis20">
    <w:name w:val="Emphasis 2"/>
    <w:basedOn w:val="Emphasis"/>
    <w:uiPriority w:val="1"/>
    <w:qFormat/>
    <w:rsid w:val="004D32E1"/>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4D32E1"/>
    <w:rPr>
      <w:rFonts w:ascii="Calibri" w:eastAsia="Calibri" w:hAnsi="Calibri"/>
      <w:sz w:val="15"/>
    </w:rPr>
  </w:style>
  <w:style w:type="paragraph" w:customStyle="1" w:styleId="UnreadText">
    <w:name w:val="Unread Text"/>
    <w:basedOn w:val="Normal"/>
    <w:link w:val="UnreadTextChar"/>
    <w:autoRedefine/>
    <w:qFormat/>
    <w:rsid w:val="004D32E1"/>
    <w:pPr>
      <w:spacing w:after="0" w:line="256" w:lineRule="auto"/>
    </w:pPr>
    <w:rPr>
      <w:rFonts w:eastAsia="Calibri"/>
      <w:sz w:val="15"/>
    </w:rPr>
  </w:style>
  <w:style w:type="character" w:customStyle="1" w:styleId="CircledChar">
    <w:name w:val="Circled Char"/>
    <w:link w:val="Circled"/>
    <w:locked/>
    <w:rsid w:val="004D32E1"/>
    <w:rPr>
      <w:rFonts w:ascii="Calibri" w:eastAsia="Calibri" w:hAnsi="Calibri"/>
      <w:b/>
      <w:szCs w:val="20"/>
      <w:u w:val="thick"/>
    </w:rPr>
  </w:style>
  <w:style w:type="paragraph" w:customStyle="1" w:styleId="Circled">
    <w:name w:val="Circled"/>
    <w:basedOn w:val="Normal"/>
    <w:link w:val="CircledChar"/>
    <w:qFormat/>
    <w:rsid w:val="004D32E1"/>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4D32E1"/>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4D32E1"/>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4D32E1"/>
    <w:rPr>
      <w:b/>
      <w:bCs w:val="0"/>
      <w:u w:val="thick"/>
      <w:lang w:val="en-US" w:eastAsia="en-US" w:bidi="ar-SA"/>
    </w:rPr>
  </w:style>
  <w:style w:type="paragraph" w:customStyle="1" w:styleId="Tagtemplate">
    <w:name w:val="Tagtemplate"/>
    <w:basedOn w:val="Normal"/>
    <w:link w:val="TagtemplateChar"/>
    <w:autoRedefine/>
    <w:qFormat/>
    <w:rsid w:val="004D32E1"/>
    <w:pPr>
      <w:keepNext/>
      <w:keepLines/>
      <w:spacing w:after="0" w:line="240" w:lineRule="auto"/>
    </w:pPr>
    <w:rPr>
      <w:b/>
    </w:rPr>
  </w:style>
  <w:style w:type="character" w:customStyle="1" w:styleId="TagtemplateChar">
    <w:name w:val="Tagtemplate Char"/>
    <w:link w:val="Tagtemplate"/>
    <w:rsid w:val="004D32E1"/>
    <w:rPr>
      <w:rFonts w:ascii="Calibri" w:hAnsi="Calibri"/>
      <w:b/>
    </w:rPr>
  </w:style>
  <w:style w:type="character" w:customStyle="1" w:styleId="citation0">
    <w:name w:val="citation"/>
    <w:rsid w:val="004D32E1"/>
  </w:style>
  <w:style w:type="character" w:customStyle="1" w:styleId="Underline0">
    <w:name w:val="*Underline*"/>
    <w:rsid w:val="004D32E1"/>
    <w:rPr>
      <w:rFonts w:ascii="Times New Roman" w:hAnsi="Times New Roman"/>
      <w:b/>
      <w:sz w:val="24"/>
      <w:u w:val="single"/>
    </w:rPr>
  </w:style>
  <w:style w:type="paragraph" w:customStyle="1" w:styleId="TxBr33p1">
    <w:name w:val="TxBr_33p1"/>
    <w:basedOn w:val="Normal"/>
    <w:uiPriority w:val="99"/>
    <w:qFormat/>
    <w:rsid w:val="004D32E1"/>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4D32E1"/>
    <w:rPr>
      <w:b/>
      <w:bCs w:val="0"/>
      <w:sz w:val="24"/>
      <w:u w:val="thick"/>
    </w:rPr>
  </w:style>
  <w:style w:type="paragraph" w:customStyle="1" w:styleId="StyleStyle411pt">
    <w:name w:val="Style Style4 + 11 pt"/>
    <w:basedOn w:val="Normal"/>
    <w:link w:val="StyleStyle411ptChar"/>
    <w:qFormat/>
    <w:rsid w:val="004D32E1"/>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4D32E1"/>
    <w:rPr>
      <w:rFonts w:ascii="Calibri" w:eastAsia="Times New Roman" w:hAnsi="Calibri"/>
      <w:u w:val="single"/>
    </w:rPr>
  </w:style>
  <w:style w:type="paragraph" w:customStyle="1" w:styleId="StyleStyle411ptBold">
    <w:name w:val="Style Style4 + 11 pt Bold"/>
    <w:basedOn w:val="Normal"/>
    <w:link w:val="StyleStyle411ptBoldChar"/>
    <w:qFormat/>
    <w:rsid w:val="004D32E1"/>
    <w:pPr>
      <w:spacing w:after="0" w:line="240" w:lineRule="auto"/>
    </w:pPr>
    <w:rPr>
      <w:rFonts w:eastAsia="Times New Roman"/>
      <w:b/>
      <w:bCs/>
      <w:u w:val="single"/>
    </w:rPr>
  </w:style>
  <w:style w:type="character" w:customStyle="1" w:styleId="StyleStyle411ptBoldChar">
    <w:name w:val="Style Style4 + 11 pt Bold Char"/>
    <w:link w:val="StyleStyle411ptBold"/>
    <w:rsid w:val="004D32E1"/>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4D32E1"/>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D32E1"/>
    <w:rPr>
      <w:rFonts w:ascii="Calibri" w:eastAsia="Times New Roman" w:hAnsi="Calibri"/>
      <w:b/>
      <w:bCs/>
      <w:u w:val="single"/>
      <w:bdr w:val="single" w:sz="4" w:space="0" w:color="auto"/>
    </w:rPr>
  </w:style>
  <w:style w:type="character" w:customStyle="1" w:styleId="UnderlineChar2">
    <w:name w:val="Underline Char2"/>
    <w:rsid w:val="004D32E1"/>
    <w:rPr>
      <w:rFonts w:ascii="Trebuchet MS" w:hAnsi="Trebuchet MS"/>
      <w:u w:val="thick"/>
      <w:lang w:val="en-US" w:eastAsia="zh-CN" w:bidi="ar-SA"/>
    </w:rPr>
  </w:style>
  <w:style w:type="character" w:customStyle="1" w:styleId="Style1Char1">
    <w:name w:val="Style1 Char1"/>
    <w:rsid w:val="004D32E1"/>
    <w:rPr>
      <w:rFonts w:ascii="Book Antiqua" w:hAnsi="Book Antiqua"/>
      <w:sz w:val="16"/>
      <w:szCs w:val="16"/>
      <w:lang w:val="en-US" w:eastAsia="en-US" w:bidi="ar-SA"/>
    </w:rPr>
  </w:style>
  <w:style w:type="character" w:customStyle="1" w:styleId="NothingChar1">
    <w:name w:val="Nothing Char1"/>
    <w:rsid w:val="004D32E1"/>
    <w:rPr>
      <w:rFonts w:ascii="Times New Roman" w:eastAsia="Calibri" w:hAnsi="Times New Roman" w:cs="Times New Roman"/>
      <w:sz w:val="24"/>
      <w:szCs w:val="20"/>
    </w:rPr>
  </w:style>
  <w:style w:type="character" w:customStyle="1" w:styleId="Style2Char1">
    <w:name w:val="Style2 Char1"/>
    <w:rsid w:val="004D32E1"/>
    <w:rPr>
      <w:rFonts w:ascii="Book Antiqua" w:hAnsi="Book Antiqua"/>
      <w:szCs w:val="24"/>
      <w:u w:val="thick"/>
      <w:lang w:val="en-US" w:eastAsia="en-US" w:bidi="ar-SA"/>
    </w:rPr>
  </w:style>
  <w:style w:type="character" w:customStyle="1" w:styleId="NormalUnderlineChar">
    <w:name w:val="Normal Underline Char"/>
    <w:rsid w:val="004D32E1"/>
    <w:rPr>
      <w:szCs w:val="24"/>
      <w:u w:val="single"/>
    </w:rPr>
  </w:style>
  <w:style w:type="paragraph" w:customStyle="1" w:styleId="Stylecites10ptNotBold">
    <w:name w:val="Style cites + 10 pt Not Bold"/>
    <w:basedOn w:val="Normal"/>
    <w:uiPriority w:val="99"/>
    <w:qFormat/>
    <w:rsid w:val="004D32E1"/>
    <w:pPr>
      <w:spacing w:after="0" w:line="240" w:lineRule="auto"/>
    </w:pPr>
    <w:rPr>
      <w:rFonts w:eastAsia="SimSun"/>
      <w:lang w:eastAsia="zh-CN"/>
    </w:rPr>
  </w:style>
  <w:style w:type="character" w:customStyle="1" w:styleId="heading3char0">
    <w:name w:val="heading3char"/>
    <w:rsid w:val="004D32E1"/>
  </w:style>
  <w:style w:type="character" w:customStyle="1" w:styleId="SmallChar">
    <w:name w:val="Small Char"/>
    <w:aliases w:val="No Spacing3 Char,No Spacing1 Char1,CD - Cite Char,Debate Text Char1,No Spacing2 Char1,No Spacing11 Char1"/>
    <w:qFormat/>
    <w:rsid w:val="004D32E1"/>
    <w:rPr>
      <w:rFonts w:ascii="Georgia" w:eastAsia="Calibri" w:hAnsi="Georgia"/>
      <w:color w:val="000000"/>
      <w:sz w:val="16"/>
    </w:rPr>
  </w:style>
  <w:style w:type="paragraph" w:customStyle="1" w:styleId="BlockHeadings">
    <w:name w:val="Block Headings"/>
    <w:basedOn w:val="Normal"/>
    <w:link w:val="BlockHeadingsChar"/>
    <w:qFormat/>
    <w:rsid w:val="004D32E1"/>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4D32E1"/>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4D32E1"/>
    <w:rPr>
      <w:rFonts w:ascii="Times New Roman" w:eastAsia="Times New Roman" w:hAnsi="Times New Roman" w:cs="Times New Roman"/>
      <w:b/>
      <w:sz w:val="24"/>
      <w:szCs w:val="20"/>
    </w:rPr>
  </w:style>
  <w:style w:type="paragraph" w:styleId="PlainText">
    <w:name w:val="Plain Text"/>
    <w:basedOn w:val="Normal"/>
    <w:link w:val="PlainTextChar"/>
    <w:rsid w:val="004D32E1"/>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4D32E1"/>
    <w:rPr>
      <w:rFonts w:ascii="Courier New" w:eastAsia="Calibri" w:hAnsi="Courier New"/>
      <w:szCs w:val="20"/>
    </w:rPr>
  </w:style>
  <w:style w:type="character" w:customStyle="1" w:styleId="Heading51">
    <w:name w:val="Heading 51"/>
    <w:aliases w:val="Heading 5 Char Char Char"/>
    <w:rsid w:val="004D32E1"/>
    <w:rPr>
      <w:b/>
      <w:bCs/>
      <w:iCs/>
      <w:szCs w:val="26"/>
      <w:lang w:val="en-US" w:eastAsia="en-US" w:bidi="ar-SA"/>
    </w:rPr>
  </w:style>
  <w:style w:type="paragraph" w:styleId="BodyText2">
    <w:name w:val="Body Text 2"/>
    <w:basedOn w:val="Normal"/>
    <w:link w:val="BodyText2Char"/>
    <w:rsid w:val="004D32E1"/>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4D32E1"/>
    <w:rPr>
      <w:rFonts w:ascii="Calibri" w:eastAsia="Times New Roman" w:hAnsi="Calibri"/>
      <w:b/>
      <w:szCs w:val="20"/>
    </w:rPr>
  </w:style>
  <w:style w:type="character" w:customStyle="1" w:styleId="comments-post">
    <w:name w:val="comments-post"/>
    <w:rsid w:val="004D32E1"/>
  </w:style>
  <w:style w:type="paragraph" w:customStyle="1" w:styleId="boldcite">
    <w:name w:val="bold cite"/>
    <w:basedOn w:val="Normal"/>
    <w:link w:val="boldciteChar4"/>
    <w:qFormat/>
    <w:rsid w:val="004D32E1"/>
    <w:pPr>
      <w:spacing w:after="0" w:line="240" w:lineRule="auto"/>
    </w:pPr>
    <w:rPr>
      <w:rFonts w:eastAsia="Calibri"/>
      <w:b/>
      <w:color w:val="000000"/>
      <w:sz w:val="28"/>
      <w:u w:val="thick" w:color="000000"/>
    </w:rPr>
  </w:style>
  <w:style w:type="character" w:customStyle="1" w:styleId="boldciteChar4">
    <w:name w:val="bold cite Char4"/>
    <w:link w:val="boldcite"/>
    <w:locked/>
    <w:rsid w:val="004D32E1"/>
    <w:rPr>
      <w:rFonts w:ascii="Calibri" w:eastAsia="Calibri" w:hAnsi="Calibri"/>
      <w:b/>
      <w:color w:val="000000"/>
      <w:sz w:val="28"/>
      <w:u w:val="thick" w:color="000000"/>
    </w:rPr>
  </w:style>
  <w:style w:type="character" w:customStyle="1" w:styleId="underlinecardChar">
    <w:name w:val="underline card Char"/>
    <w:rsid w:val="004D32E1"/>
    <w:rPr>
      <w:rFonts w:ascii="Arial" w:hAnsi="Arial"/>
      <w:sz w:val="18"/>
      <w:szCs w:val="24"/>
      <w:u w:val="single"/>
      <w:lang w:val="en-US" w:eastAsia="en-US" w:bidi="ar-SA"/>
    </w:rPr>
  </w:style>
  <w:style w:type="paragraph" w:customStyle="1" w:styleId="Normal10">
    <w:name w:val="Normal1"/>
    <w:basedOn w:val="Normal"/>
    <w:qFormat/>
    <w:rsid w:val="004D32E1"/>
    <w:pPr>
      <w:spacing w:after="0" w:line="240" w:lineRule="auto"/>
    </w:pPr>
    <w:rPr>
      <w:rFonts w:eastAsia="Calibri"/>
    </w:rPr>
  </w:style>
  <w:style w:type="paragraph" w:customStyle="1" w:styleId="Irrelevant6font">
    <w:name w:val="Irrelevant (6 font)"/>
    <w:basedOn w:val="Normal"/>
    <w:link w:val="Irrelevant6fontChar"/>
    <w:qFormat/>
    <w:rsid w:val="004D32E1"/>
    <w:pPr>
      <w:spacing w:after="0" w:line="240" w:lineRule="auto"/>
      <w:ind w:left="547" w:right="648"/>
      <w:jc w:val="both"/>
    </w:pPr>
    <w:rPr>
      <w:rFonts w:eastAsia="Calibri"/>
      <w:sz w:val="12"/>
      <w:szCs w:val="12"/>
    </w:rPr>
  </w:style>
  <w:style w:type="character" w:customStyle="1" w:styleId="Irrelevant5fontChar">
    <w:name w:val="Irrelevant (5 font) Char"/>
    <w:rsid w:val="004D32E1"/>
    <w:rPr>
      <w:sz w:val="10"/>
      <w:szCs w:val="10"/>
      <w:lang w:val="en-US" w:eastAsia="en-US" w:bidi="ar-SA"/>
    </w:rPr>
  </w:style>
  <w:style w:type="character" w:customStyle="1" w:styleId="TagsCharCharChar">
    <w:name w:val="Tags Char Char Char"/>
    <w:rsid w:val="004D32E1"/>
    <w:rPr>
      <w:b/>
      <w:lang w:val="en-US" w:eastAsia="en-US" w:bidi="ar-SA"/>
    </w:rPr>
  </w:style>
  <w:style w:type="character" w:customStyle="1" w:styleId="CitesChar1">
    <w:name w:val="Cites Char1"/>
    <w:rsid w:val="004D32E1"/>
    <w:rPr>
      <w:b/>
      <w:bCs/>
      <w:lang w:val="en-US" w:eastAsia="en-US" w:bidi="ar-SA"/>
    </w:rPr>
  </w:style>
  <w:style w:type="paragraph" w:customStyle="1" w:styleId="CardsFont6pt">
    <w:name w:val="Cards + Font: 6 pt"/>
    <w:basedOn w:val="Cards"/>
    <w:link w:val="CardsFont6ptChar1"/>
    <w:autoRedefine/>
    <w:qFormat/>
    <w:rsid w:val="004D32E1"/>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4D32E1"/>
    <w:rPr>
      <w:rFonts w:ascii="Georgia" w:eastAsia="Times New Roman" w:hAnsi="Georgia"/>
      <w:sz w:val="12"/>
      <w:szCs w:val="24"/>
    </w:rPr>
  </w:style>
  <w:style w:type="character" w:customStyle="1" w:styleId="Hyperlink13">
    <w:name w:val="Hyperlink13"/>
    <w:rsid w:val="004D32E1"/>
    <w:rPr>
      <w:b w:val="0"/>
      <w:bCs w:val="0"/>
      <w:strike w:val="0"/>
      <w:dstrike w:val="0"/>
      <w:color w:val="008000"/>
      <w:sz w:val="20"/>
      <w:szCs w:val="20"/>
      <w:u w:val="none"/>
      <w:effect w:val="none"/>
    </w:rPr>
  </w:style>
  <w:style w:type="character" w:customStyle="1" w:styleId="standardcontent1">
    <w:name w:val="standardcontent1"/>
    <w:rsid w:val="004D32E1"/>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4D32E1"/>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4D32E1"/>
    <w:rPr>
      <w:rFonts w:ascii="Calibri" w:eastAsia="Calibri" w:hAnsi="Calibri"/>
      <w:szCs w:val="20"/>
    </w:rPr>
  </w:style>
  <w:style w:type="character" w:customStyle="1" w:styleId="Hyperlink4">
    <w:name w:val="Hyperlink4"/>
    <w:rsid w:val="004D32E1"/>
    <w:rPr>
      <w:color w:val="000066"/>
      <w:u w:val="single"/>
    </w:rPr>
  </w:style>
  <w:style w:type="paragraph" w:customStyle="1" w:styleId="rddateline">
    <w:name w:val="rddateline"/>
    <w:basedOn w:val="Normal"/>
    <w:uiPriority w:val="99"/>
    <w:qFormat/>
    <w:rsid w:val="004D32E1"/>
    <w:pPr>
      <w:spacing w:after="0" w:line="240" w:lineRule="auto"/>
    </w:pPr>
    <w:rPr>
      <w:rFonts w:eastAsia="Calibri"/>
      <w:szCs w:val="20"/>
    </w:rPr>
  </w:style>
  <w:style w:type="paragraph" w:customStyle="1" w:styleId="rdheadline">
    <w:name w:val="rdheadline"/>
    <w:basedOn w:val="Normal"/>
    <w:uiPriority w:val="99"/>
    <w:qFormat/>
    <w:rsid w:val="004D32E1"/>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4D32E1"/>
    <w:pPr>
      <w:spacing w:after="100" w:afterAutospacing="1" w:line="240" w:lineRule="auto"/>
    </w:pPr>
    <w:rPr>
      <w:rFonts w:ascii="Verdana" w:eastAsia="Calibri" w:hAnsi="Verdana"/>
      <w:szCs w:val="20"/>
    </w:rPr>
  </w:style>
  <w:style w:type="character" w:customStyle="1" w:styleId="rddeckline1">
    <w:name w:val="rddeckline1"/>
    <w:rsid w:val="004D32E1"/>
    <w:rPr>
      <w:rFonts w:ascii="Verdana" w:hAnsi="Verdana" w:hint="default"/>
      <w:b/>
      <w:bCs/>
      <w:sz w:val="22"/>
      <w:szCs w:val="22"/>
    </w:rPr>
  </w:style>
  <w:style w:type="character" w:customStyle="1" w:styleId="link-external">
    <w:name w:val="link-external"/>
    <w:rsid w:val="004D32E1"/>
  </w:style>
  <w:style w:type="character" w:customStyle="1" w:styleId="contact1">
    <w:name w:val="contact1"/>
    <w:rsid w:val="004D32E1"/>
    <w:rPr>
      <w:rFonts w:ascii="Tahoma" w:hAnsi="Tahoma" w:cs="Tahoma" w:hint="default"/>
      <w:color w:val="999999"/>
      <w:sz w:val="20"/>
      <w:szCs w:val="20"/>
    </w:rPr>
  </w:style>
  <w:style w:type="character" w:customStyle="1" w:styleId="credits1">
    <w:name w:val="credits1"/>
    <w:rsid w:val="004D32E1"/>
    <w:rPr>
      <w:rFonts w:ascii="Tahoma" w:hAnsi="Tahoma" w:cs="Tahoma" w:hint="default"/>
      <w:color w:val="999999"/>
      <w:sz w:val="16"/>
      <w:szCs w:val="16"/>
    </w:rPr>
  </w:style>
  <w:style w:type="paragraph" w:customStyle="1" w:styleId="Heading20">
    <w:name w:val="Heading2"/>
    <w:basedOn w:val="Normal"/>
    <w:link w:val="Heading2Char0"/>
    <w:qFormat/>
    <w:rsid w:val="004D32E1"/>
    <w:pPr>
      <w:spacing w:after="0" w:line="240" w:lineRule="auto"/>
      <w:jc w:val="center"/>
    </w:pPr>
    <w:rPr>
      <w:rFonts w:eastAsia="Times New Roman"/>
      <w:b/>
      <w:caps/>
    </w:rPr>
  </w:style>
  <w:style w:type="character" w:customStyle="1" w:styleId="Heading2Char0">
    <w:name w:val="Heading2 Char"/>
    <w:link w:val="Heading20"/>
    <w:rsid w:val="004D32E1"/>
    <w:rPr>
      <w:rFonts w:ascii="Calibri" w:eastAsia="Times New Roman" w:hAnsi="Calibri"/>
      <w:b/>
      <w:caps/>
    </w:rPr>
  </w:style>
  <w:style w:type="paragraph" w:customStyle="1" w:styleId="Header2">
    <w:name w:val="Header2"/>
    <w:basedOn w:val="Heading20"/>
    <w:link w:val="Header2Char"/>
    <w:qFormat/>
    <w:rsid w:val="004D32E1"/>
  </w:style>
  <w:style w:type="character" w:customStyle="1" w:styleId="Header2Char">
    <w:name w:val="Header2 Char"/>
    <w:link w:val="Header2"/>
    <w:rsid w:val="004D32E1"/>
    <w:rPr>
      <w:rFonts w:ascii="Calibri" w:eastAsia="Times New Roman" w:hAnsi="Calibri"/>
      <w:b/>
      <w:caps/>
    </w:rPr>
  </w:style>
  <w:style w:type="paragraph" w:customStyle="1" w:styleId="Underlinedcard0">
    <w:name w:val="Underlined card"/>
    <w:basedOn w:val="Normal"/>
    <w:link w:val="UnderlinedcardChar"/>
    <w:autoRedefine/>
    <w:qFormat/>
    <w:rsid w:val="004D32E1"/>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4D32E1"/>
    <w:rPr>
      <w:rFonts w:ascii="Calibri" w:eastAsia="Times New Roman" w:hAnsi="Calibri"/>
      <w:u w:val="thick"/>
    </w:rPr>
  </w:style>
  <w:style w:type="paragraph" w:styleId="HTMLPreformatted">
    <w:name w:val="HTML Preformatted"/>
    <w:basedOn w:val="Normal"/>
    <w:link w:val="HTMLPreformattedChar"/>
    <w:rsid w:val="004D32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4D32E1"/>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4D32E1"/>
    <w:rPr>
      <w:bCs/>
    </w:rPr>
  </w:style>
  <w:style w:type="character" w:customStyle="1" w:styleId="StyleHeading212ptChar">
    <w:name w:val="Style Heading2 + 12 pt Char"/>
    <w:link w:val="StyleHeading212pt"/>
    <w:rsid w:val="004D32E1"/>
    <w:rPr>
      <w:rFonts w:ascii="Calibri" w:eastAsia="Times New Roman" w:hAnsi="Calibri"/>
      <w:b/>
      <w:bCs/>
      <w:caps/>
    </w:rPr>
  </w:style>
  <w:style w:type="paragraph" w:customStyle="1" w:styleId="Heading212pt">
    <w:name w:val="Heading2 + 12 pt"/>
    <w:basedOn w:val="StyleHeading212pt"/>
    <w:link w:val="Heading212ptChar"/>
    <w:qFormat/>
    <w:rsid w:val="004D32E1"/>
  </w:style>
  <w:style w:type="character" w:customStyle="1" w:styleId="Heading212ptChar">
    <w:name w:val="Heading2 + 12 pt Char"/>
    <w:link w:val="Heading212pt"/>
    <w:rsid w:val="004D32E1"/>
    <w:rPr>
      <w:rFonts w:ascii="Calibri" w:eastAsia="Times New Roman" w:hAnsi="Calibri"/>
      <w:b/>
      <w:bCs/>
      <w:caps/>
    </w:rPr>
  </w:style>
  <w:style w:type="character" w:customStyle="1" w:styleId="underline20">
    <w:name w:val="underline2"/>
    <w:rsid w:val="004D32E1"/>
    <w:rPr>
      <w:u w:val="single"/>
    </w:rPr>
  </w:style>
  <w:style w:type="character" w:customStyle="1" w:styleId="CardsFont12ptCharCharCharChar">
    <w:name w:val="Cards + Font: 12 pt Char Char Char Char"/>
    <w:rsid w:val="004D32E1"/>
    <w:rPr>
      <w:sz w:val="24"/>
      <w:szCs w:val="24"/>
      <w:u w:val="thick"/>
      <w:lang w:val="en-US" w:eastAsia="en-US" w:bidi="ar-SA"/>
    </w:rPr>
  </w:style>
  <w:style w:type="character" w:customStyle="1" w:styleId="UnderlinedCardChar0">
    <w:name w:val="Underlined Card Char"/>
    <w:rsid w:val="004D32E1"/>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4D32E1"/>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4D32E1"/>
  </w:style>
  <w:style w:type="paragraph" w:customStyle="1" w:styleId="StyleUnderliningTimesNewRomanBoldNounderlineKernat16">
    <w:name w:val="Style Underlining + Times New Roman Bold No underline Kern at 16..."/>
    <w:basedOn w:val="Normal"/>
    <w:uiPriority w:val="99"/>
    <w:qFormat/>
    <w:rsid w:val="004D32E1"/>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D32E1"/>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4D32E1"/>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4D32E1"/>
    <w:rPr>
      <w:sz w:val="32"/>
      <w:szCs w:val="32"/>
      <w:u w:val="single"/>
    </w:rPr>
  </w:style>
  <w:style w:type="character" w:customStyle="1" w:styleId="StyleBoldText12pt10ptNotBoldKernat16pt">
    <w:name w:val="Style Bold Text 12 pt + 10 pt Not Bold Kern at 16 pt"/>
    <w:rsid w:val="004D32E1"/>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4D32E1"/>
  </w:style>
  <w:style w:type="paragraph" w:customStyle="1" w:styleId="highlightcardtext">
    <w:name w:val="highlight card text"/>
    <w:basedOn w:val="evidencetext"/>
    <w:uiPriority w:val="99"/>
    <w:qFormat/>
    <w:rsid w:val="004D32E1"/>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4D32E1"/>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4D32E1"/>
    <w:pPr>
      <w:spacing w:after="0" w:line="240" w:lineRule="auto"/>
    </w:pPr>
    <w:rPr>
      <w:rFonts w:eastAsia="Calibri"/>
      <w:bCs/>
      <w:color w:val="000000"/>
    </w:rPr>
  </w:style>
  <w:style w:type="character" w:customStyle="1" w:styleId="BodyText3Char">
    <w:name w:val="Body Text 3 Char"/>
    <w:basedOn w:val="DefaultParagraphFont"/>
    <w:link w:val="BodyText3"/>
    <w:rsid w:val="004D32E1"/>
    <w:rPr>
      <w:rFonts w:ascii="Calibri" w:eastAsia="Calibri" w:hAnsi="Calibri"/>
      <w:bCs/>
      <w:color w:val="000000"/>
    </w:rPr>
  </w:style>
  <w:style w:type="paragraph" w:customStyle="1" w:styleId="underlinecard">
    <w:name w:val="underline card"/>
    <w:basedOn w:val="Normal"/>
    <w:uiPriority w:val="99"/>
    <w:qFormat/>
    <w:rsid w:val="004D32E1"/>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4D32E1"/>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4D32E1"/>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4D32E1"/>
    <w:rPr>
      <w:rFonts w:eastAsia="Times New Roman"/>
      <w:sz w:val="12"/>
      <w:szCs w:val="24"/>
    </w:rPr>
  </w:style>
  <w:style w:type="character" w:customStyle="1" w:styleId="CardsFont6ptCharChar">
    <w:name w:val="Cards + Font: 6 pt Char Char"/>
    <w:link w:val="CardsFont6ptChar"/>
    <w:rsid w:val="004D32E1"/>
    <w:rPr>
      <w:rFonts w:ascii="Calibri" w:eastAsia="Times New Roman" w:hAnsi="Calibri"/>
      <w:sz w:val="12"/>
      <w:szCs w:val="24"/>
    </w:rPr>
  </w:style>
  <w:style w:type="paragraph" w:customStyle="1" w:styleId="CitesCharChar">
    <w:name w:val="Cites Char Char"/>
    <w:basedOn w:val="Normal"/>
    <w:link w:val="CitesCharCharChar"/>
    <w:qFormat/>
    <w:rsid w:val="004D32E1"/>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4D32E1"/>
    <w:rPr>
      <w:rFonts w:ascii="Calibri" w:eastAsia="Times New Roman" w:hAnsi="Calibri"/>
      <w:b/>
      <w:bCs/>
    </w:rPr>
  </w:style>
  <w:style w:type="paragraph" w:customStyle="1" w:styleId="TagsCharChar">
    <w:name w:val="Tags Char Char"/>
    <w:basedOn w:val="Normal"/>
    <w:uiPriority w:val="99"/>
    <w:qFormat/>
    <w:rsid w:val="004D32E1"/>
    <w:pPr>
      <w:autoSpaceDE w:val="0"/>
      <w:autoSpaceDN w:val="0"/>
      <w:adjustRightInd w:val="0"/>
      <w:spacing w:after="0" w:line="240" w:lineRule="auto"/>
      <w:jc w:val="both"/>
      <w:outlineLvl w:val="1"/>
    </w:pPr>
    <w:rPr>
      <w:rFonts w:eastAsia="Calibri"/>
      <w:b/>
      <w:szCs w:val="20"/>
    </w:rPr>
  </w:style>
  <w:style w:type="character" w:customStyle="1" w:styleId="Char3">
    <w:name w:val="Char3"/>
    <w:rsid w:val="004D32E1"/>
    <w:rPr>
      <w:rFonts w:ascii="Arial Narrow" w:eastAsia="Batang" w:hAnsi="Arial Narrow" w:cs="Arial"/>
      <w:b/>
      <w:bCs/>
      <w:iCs/>
      <w:sz w:val="24"/>
      <w:szCs w:val="28"/>
      <w:lang w:val="en-US" w:eastAsia="en-US" w:bidi="ar-SA"/>
    </w:rPr>
  </w:style>
  <w:style w:type="character" w:customStyle="1" w:styleId="UnderlinedCards">
    <w:name w:val="Underlined Cards"/>
    <w:rsid w:val="004D32E1"/>
    <w:rPr>
      <w:sz w:val="24"/>
      <w:szCs w:val="24"/>
      <w:u w:val="thick"/>
      <w:lang w:val="en-US" w:eastAsia="en-US" w:bidi="ar-SA"/>
    </w:rPr>
  </w:style>
  <w:style w:type="paragraph" w:customStyle="1" w:styleId="story-body">
    <w:name w:val="story-body"/>
    <w:basedOn w:val="Normal"/>
    <w:uiPriority w:val="99"/>
    <w:qFormat/>
    <w:rsid w:val="004D32E1"/>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4D32E1"/>
    <w:rPr>
      <w:sz w:val="24"/>
      <w:szCs w:val="24"/>
      <w:u w:val="thick"/>
      <w:lang w:val="en-US" w:eastAsia="en-US" w:bidi="ar-SA"/>
    </w:rPr>
  </w:style>
  <w:style w:type="character" w:customStyle="1" w:styleId="highlightcardtextChar">
    <w:name w:val="highlight card text Char"/>
    <w:rsid w:val="004D32E1"/>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4D32E1"/>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4D32E1"/>
    <w:rPr>
      <w:rFonts w:ascii="Calibri" w:eastAsia="Times New Roman" w:hAnsi="Calibri"/>
      <w:sz w:val="18"/>
    </w:rPr>
  </w:style>
  <w:style w:type="character" w:customStyle="1" w:styleId="TagsChar4">
    <w:name w:val="Tags Char4"/>
    <w:rsid w:val="004D32E1"/>
    <w:rPr>
      <w:b/>
      <w:lang w:val="en-US" w:eastAsia="en-US" w:bidi="ar-SA"/>
    </w:rPr>
  </w:style>
  <w:style w:type="character" w:customStyle="1" w:styleId="hit1">
    <w:name w:val="hit1"/>
    <w:rsid w:val="004D32E1"/>
    <w:rPr>
      <w:rFonts w:ascii="Verdana" w:hAnsi="Verdana" w:hint="default"/>
      <w:b/>
      <w:bCs/>
      <w:vanish w:val="0"/>
      <w:webHidden w:val="0"/>
      <w:color w:val="CC0033"/>
      <w:sz w:val="20"/>
      <w:szCs w:val="20"/>
      <w:specVanish w:val="0"/>
    </w:rPr>
  </w:style>
  <w:style w:type="character" w:customStyle="1" w:styleId="ssl01">
    <w:name w:val="ss_l01"/>
    <w:rsid w:val="004D32E1"/>
    <w:rPr>
      <w:rFonts w:ascii="Verdana" w:hAnsi="Verdana" w:hint="default"/>
      <w:color w:val="000000"/>
      <w:sz w:val="20"/>
      <w:szCs w:val="20"/>
    </w:rPr>
  </w:style>
  <w:style w:type="character" w:customStyle="1" w:styleId="tightinline1">
    <w:name w:val="tightinline1"/>
    <w:rsid w:val="004D32E1"/>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4D32E1"/>
    <w:pPr>
      <w:spacing w:after="0" w:line="240" w:lineRule="auto"/>
      <w:ind w:left="1728" w:right="1728"/>
    </w:pPr>
    <w:rPr>
      <w:rFonts w:eastAsia="Calibri"/>
      <w:sz w:val="18"/>
    </w:rPr>
  </w:style>
  <w:style w:type="paragraph" w:customStyle="1" w:styleId="boldciteChar">
    <w:name w:val="bold cite Char"/>
    <w:basedOn w:val="Heading1"/>
    <w:uiPriority w:val="99"/>
    <w:qFormat/>
    <w:rsid w:val="004D32E1"/>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4D32E1"/>
    <w:rPr>
      <w:rFonts w:ascii="Calibri" w:eastAsia="Times New Roman" w:hAnsi="Calibri"/>
      <w:b/>
      <w:color w:val="000000"/>
      <w:szCs w:val="20"/>
    </w:rPr>
  </w:style>
  <w:style w:type="paragraph" w:customStyle="1" w:styleId="Cardnon-underlined">
    <w:name w:val="Card non-underlined"/>
    <w:basedOn w:val="Normal"/>
    <w:uiPriority w:val="99"/>
    <w:qFormat/>
    <w:rsid w:val="004D32E1"/>
    <w:pPr>
      <w:spacing w:after="0" w:line="240" w:lineRule="auto"/>
    </w:pPr>
    <w:rPr>
      <w:rFonts w:eastAsia="Calibri"/>
      <w:szCs w:val="20"/>
    </w:rPr>
  </w:style>
  <w:style w:type="paragraph" w:customStyle="1" w:styleId="CardCites">
    <w:name w:val="Card Cites"/>
    <w:basedOn w:val="Normal"/>
    <w:next w:val="Normal"/>
    <w:qFormat/>
    <w:rsid w:val="004D32E1"/>
    <w:pPr>
      <w:spacing w:after="0" w:line="240" w:lineRule="auto"/>
    </w:pPr>
    <w:rPr>
      <w:rFonts w:eastAsia="Calibri"/>
      <w:b/>
    </w:rPr>
  </w:style>
  <w:style w:type="character" w:customStyle="1" w:styleId="blsp-spelling-corrected">
    <w:name w:val="blsp-spelling-corrected"/>
    <w:rsid w:val="004D32E1"/>
  </w:style>
  <w:style w:type="character" w:customStyle="1" w:styleId="blsp-spelling-error">
    <w:name w:val="blsp-spelling-error"/>
    <w:rsid w:val="004D32E1"/>
  </w:style>
  <w:style w:type="character" w:customStyle="1" w:styleId="sup">
    <w:name w:val="sup"/>
    <w:rsid w:val="004D32E1"/>
  </w:style>
  <w:style w:type="character" w:customStyle="1" w:styleId="pgnum">
    <w:name w:val="pgnum"/>
    <w:rsid w:val="004D32E1"/>
  </w:style>
  <w:style w:type="character" w:customStyle="1" w:styleId="SmallFontCharChar">
    <w:name w:val="Small Font Char Char"/>
    <w:rsid w:val="004D32E1"/>
    <w:rPr>
      <w:rFonts w:ascii="Arial" w:hAnsi="Arial"/>
      <w:sz w:val="12"/>
      <w:szCs w:val="24"/>
      <w:lang w:val="en-US" w:eastAsia="en-US" w:bidi="ar-SA"/>
    </w:rPr>
  </w:style>
  <w:style w:type="paragraph" w:customStyle="1" w:styleId="textmargin">
    <w:name w:val="textmargin"/>
    <w:basedOn w:val="Normal"/>
    <w:uiPriority w:val="99"/>
    <w:qFormat/>
    <w:rsid w:val="004D32E1"/>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4D32E1"/>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4D32E1"/>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4D32E1"/>
    <w:pPr>
      <w:spacing w:after="0" w:line="240" w:lineRule="auto"/>
    </w:pPr>
    <w:rPr>
      <w:rFonts w:ascii="Verdana" w:eastAsia="Calibri" w:hAnsi="Verdana"/>
      <w:szCs w:val="20"/>
    </w:rPr>
  </w:style>
  <w:style w:type="character" w:customStyle="1" w:styleId="BoldUnderliningChar">
    <w:name w:val="Bold Underlining Char"/>
    <w:rsid w:val="004D32E1"/>
    <w:rPr>
      <w:rFonts w:ascii="Arial Narrow" w:eastAsia="Calibri" w:hAnsi="Arial Narrow" w:cs="Times New Roman"/>
      <w:b/>
      <w:sz w:val="20"/>
      <w:u w:val="single"/>
    </w:rPr>
  </w:style>
  <w:style w:type="paragraph" w:customStyle="1" w:styleId="correctindex">
    <w:name w:val="correct index"/>
    <w:basedOn w:val="Normal"/>
    <w:uiPriority w:val="99"/>
    <w:qFormat/>
    <w:rsid w:val="004D32E1"/>
    <w:pPr>
      <w:spacing w:after="0" w:line="240" w:lineRule="auto"/>
    </w:pPr>
    <w:rPr>
      <w:rFonts w:ascii="Arial Narrow" w:eastAsia="Calibri" w:hAnsi="Arial Narrow"/>
      <w:color w:val="000000"/>
    </w:rPr>
  </w:style>
  <w:style w:type="paragraph" w:customStyle="1" w:styleId="bc2">
    <w:name w:val="bc_2"/>
    <w:basedOn w:val="Normal"/>
    <w:uiPriority w:val="99"/>
    <w:qFormat/>
    <w:rsid w:val="004D32E1"/>
    <w:pPr>
      <w:spacing w:before="100" w:beforeAutospacing="1" w:after="100" w:afterAutospacing="1" w:line="240" w:lineRule="auto"/>
    </w:pPr>
    <w:rPr>
      <w:rFonts w:eastAsia="Calibri"/>
      <w:color w:val="000000"/>
    </w:rPr>
  </w:style>
  <w:style w:type="character" w:customStyle="1" w:styleId="bc21">
    <w:name w:val="bc_21"/>
    <w:rsid w:val="004D32E1"/>
  </w:style>
  <w:style w:type="paragraph" w:customStyle="1" w:styleId="inside-copy">
    <w:name w:val="inside-copy"/>
    <w:basedOn w:val="Normal"/>
    <w:uiPriority w:val="99"/>
    <w:qFormat/>
    <w:rsid w:val="004D32E1"/>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4D32E1"/>
    <w:pPr>
      <w:spacing w:after="0" w:line="240" w:lineRule="auto"/>
    </w:pPr>
    <w:rPr>
      <w:rFonts w:ascii="Verdana" w:eastAsia="Calibri" w:hAnsi="Verdana"/>
      <w:szCs w:val="20"/>
    </w:rPr>
  </w:style>
  <w:style w:type="paragraph" w:customStyle="1" w:styleId="quote2">
    <w:name w:val="quote2"/>
    <w:basedOn w:val="Normal"/>
    <w:uiPriority w:val="99"/>
    <w:qFormat/>
    <w:rsid w:val="004D32E1"/>
    <w:pPr>
      <w:spacing w:after="0" w:line="240" w:lineRule="auto"/>
    </w:pPr>
    <w:rPr>
      <w:rFonts w:ascii="Verdana" w:eastAsia="Calibri" w:hAnsi="Verdana"/>
      <w:szCs w:val="20"/>
    </w:rPr>
  </w:style>
  <w:style w:type="character" w:customStyle="1" w:styleId="copystyle">
    <w:name w:val="copystyle"/>
    <w:rsid w:val="004D32E1"/>
  </w:style>
  <w:style w:type="paragraph" w:customStyle="1" w:styleId="BlockTitle1">
    <w:name w:val="Block Title #1"/>
    <w:basedOn w:val="Heading1"/>
    <w:qFormat/>
    <w:rsid w:val="004D32E1"/>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4D32E1"/>
    <w:rPr>
      <w:rFonts w:ascii="Arial" w:hAnsi="Arial" w:cs="Arial"/>
      <w:b/>
      <w:bCs/>
      <w:kern w:val="32"/>
      <w:sz w:val="24"/>
      <w:szCs w:val="24"/>
      <w:lang w:val="en-US" w:eastAsia="en-US" w:bidi="ar-SA"/>
    </w:rPr>
  </w:style>
  <w:style w:type="character" w:customStyle="1" w:styleId="ReadUnderline">
    <w:name w:val="Read Underline"/>
    <w:rsid w:val="004D32E1"/>
    <w:rPr>
      <w:rFonts w:ascii="Arial" w:hAnsi="Arial"/>
      <w:b/>
      <w:sz w:val="18"/>
      <w:u w:val="thick"/>
    </w:rPr>
  </w:style>
  <w:style w:type="character" w:customStyle="1" w:styleId="ShrinkText">
    <w:name w:val="Shrink Text"/>
    <w:rsid w:val="004D32E1"/>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4D32E1"/>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4D32E1"/>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4D32E1"/>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4D32E1"/>
  </w:style>
  <w:style w:type="paragraph" w:customStyle="1" w:styleId="body-paragraph">
    <w:name w:val="body-paragraph"/>
    <w:basedOn w:val="Normal"/>
    <w:uiPriority w:val="99"/>
    <w:qFormat/>
    <w:rsid w:val="004D32E1"/>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4D32E1"/>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4D32E1"/>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4D32E1"/>
    <w:pPr>
      <w:spacing w:after="0" w:line="240" w:lineRule="auto"/>
    </w:pPr>
    <w:rPr>
      <w:rFonts w:ascii="Arial Narrow" w:eastAsia="Times New Roman" w:hAnsi="Arial Narrow"/>
      <w:b/>
    </w:rPr>
  </w:style>
  <w:style w:type="character" w:customStyle="1" w:styleId="TagCiteChar1">
    <w:name w:val="Tag/Cite Char"/>
    <w:link w:val="TagCite2"/>
    <w:rsid w:val="004D32E1"/>
    <w:rPr>
      <w:rFonts w:ascii="Arial Narrow" w:eastAsia="Times New Roman" w:hAnsi="Arial Narrow"/>
      <w:b/>
    </w:rPr>
  </w:style>
  <w:style w:type="paragraph" w:customStyle="1" w:styleId="F4">
    <w:name w:val="F4"/>
    <w:basedOn w:val="Normal"/>
    <w:link w:val="F4Char"/>
    <w:qFormat/>
    <w:rsid w:val="004D32E1"/>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4D32E1"/>
    <w:rPr>
      <w:rFonts w:ascii="Arial Narrow" w:eastAsia="Times New Roman" w:hAnsi="Arial Narrow"/>
      <w:szCs w:val="20"/>
      <w:u w:val="single"/>
    </w:rPr>
  </w:style>
  <w:style w:type="paragraph" w:customStyle="1" w:styleId="StyleCARD">
    <w:name w:val="Style CARD +"/>
    <w:basedOn w:val="Normal"/>
    <w:link w:val="StyleCARDChar"/>
    <w:qFormat/>
    <w:rsid w:val="004D32E1"/>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4D32E1"/>
    <w:rPr>
      <w:rFonts w:ascii="Arial Narrow" w:eastAsia="Times New Roman" w:hAnsi="Arial Narrow"/>
      <w:szCs w:val="20"/>
    </w:rPr>
  </w:style>
  <w:style w:type="paragraph" w:customStyle="1" w:styleId="UnderlinedText">
    <w:name w:val="Underlined Text"/>
    <w:basedOn w:val="Normal"/>
    <w:autoRedefine/>
    <w:qFormat/>
    <w:rsid w:val="004D32E1"/>
    <w:pPr>
      <w:spacing w:after="0" w:line="240" w:lineRule="auto"/>
    </w:pPr>
    <w:rPr>
      <w:b/>
    </w:rPr>
  </w:style>
  <w:style w:type="character" w:customStyle="1" w:styleId="noiconheadline">
    <w:name w:val="noicon_headline"/>
    <w:rsid w:val="004D32E1"/>
  </w:style>
  <w:style w:type="character" w:customStyle="1" w:styleId="CommentSubjectChar1">
    <w:name w:val="Comment Subject Char1"/>
    <w:basedOn w:val="CommentTextChar"/>
    <w:uiPriority w:val="99"/>
    <w:rsid w:val="004D32E1"/>
    <w:rPr>
      <w:rFonts w:ascii="Calibri" w:eastAsia="Calibri" w:hAnsi="Calibri" w:cs="Calibri"/>
      <w:b/>
      <w:bCs/>
      <w:sz w:val="16"/>
      <w:szCs w:val="20"/>
    </w:rPr>
  </w:style>
  <w:style w:type="paragraph" w:customStyle="1" w:styleId="tagCharChar">
    <w:name w:val="tag Char Char"/>
    <w:basedOn w:val="Normal"/>
    <w:link w:val="tagCharCharChar"/>
    <w:qFormat/>
    <w:rsid w:val="004D32E1"/>
    <w:pPr>
      <w:spacing w:after="0" w:line="240" w:lineRule="auto"/>
    </w:pPr>
    <w:rPr>
      <w:rFonts w:eastAsia="Times New Roman"/>
      <w:b/>
      <w:szCs w:val="20"/>
    </w:rPr>
  </w:style>
  <w:style w:type="character" w:customStyle="1" w:styleId="tagCharCharChar">
    <w:name w:val="tag Char Char Char"/>
    <w:link w:val="tagCharChar"/>
    <w:rsid w:val="004D32E1"/>
    <w:rPr>
      <w:rFonts w:ascii="Calibri" w:eastAsia="Times New Roman" w:hAnsi="Calibri"/>
      <w:b/>
      <w:szCs w:val="20"/>
    </w:rPr>
  </w:style>
  <w:style w:type="character" w:customStyle="1" w:styleId="BlockTitleCharChar">
    <w:name w:val="Block Title Char Char"/>
    <w:rsid w:val="004D32E1"/>
    <w:rPr>
      <w:rFonts w:ascii="Georgia" w:hAnsi="Georgia" w:cs="Arial"/>
      <w:b/>
      <w:bCs/>
      <w:kern w:val="32"/>
      <w:sz w:val="28"/>
      <w:szCs w:val="32"/>
      <w:lang w:val="en-US" w:eastAsia="en-US" w:bidi="ar-SA"/>
    </w:rPr>
  </w:style>
  <w:style w:type="paragraph" w:styleId="MacroText">
    <w:name w:val="macro"/>
    <w:link w:val="MacroTextChar"/>
    <w:rsid w:val="004D32E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4D32E1"/>
    <w:rPr>
      <w:rFonts w:ascii="Courier New" w:eastAsia="Times New Roman" w:hAnsi="Courier New" w:cs="Courier New"/>
      <w:sz w:val="20"/>
      <w:szCs w:val="20"/>
    </w:rPr>
  </w:style>
  <w:style w:type="paragraph" w:customStyle="1" w:styleId="CardFormat">
    <w:name w:val="Card Format"/>
    <w:basedOn w:val="Normal"/>
    <w:qFormat/>
    <w:rsid w:val="004D32E1"/>
    <w:pPr>
      <w:autoSpaceDE w:val="0"/>
      <w:autoSpaceDN w:val="0"/>
      <w:adjustRightInd w:val="0"/>
      <w:spacing w:after="0" w:line="240" w:lineRule="auto"/>
    </w:pPr>
    <w:rPr>
      <w:rFonts w:eastAsia="Times New Roman"/>
      <w:sz w:val="18"/>
      <w:szCs w:val="18"/>
    </w:rPr>
  </w:style>
  <w:style w:type="character" w:customStyle="1" w:styleId="pp1">
    <w:name w:val="pp1"/>
    <w:rsid w:val="004D32E1"/>
    <w:rPr>
      <w:rFonts w:ascii="Times New Roman" w:hAnsi="Times New Roman" w:cs="Times New Roman" w:hint="default"/>
      <w:i w:val="0"/>
      <w:iCs w:val="0"/>
      <w:smallCaps w:val="0"/>
      <w:sz w:val="30"/>
      <w:szCs w:val="30"/>
    </w:rPr>
  </w:style>
  <w:style w:type="character" w:customStyle="1" w:styleId="prbodytext1">
    <w:name w:val="pr_bodytext1"/>
    <w:rsid w:val="004D32E1"/>
    <w:rPr>
      <w:rFonts w:ascii="Arial" w:hAnsi="Arial" w:cs="Arial" w:hint="default"/>
      <w:sz w:val="20"/>
      <w:szCs w:val="20"/>
    </w:rPr>
  </w:style>
  <w:style w:type="character" w:customStyle="1" w:styleId="italic">
    <w:name w:val="italic"/>
    <w:rsid w:val="004D32E1"/>
  </w:style>
  <w:style w:type="character" w:customStyle="1" w:styleId="marrontitulobig">
    <w:name w:val="marron_titulo_big"/>
    <w:rsid w:val="004D32E1"/>
  </w:style>
  <w:style w:type="character" w:customStyle="1" w:styleId="articlehead">
    <w:name w:val="articlehead"/>
    <w:rsid w:val="004D32E1"/>
  </w:style>
  <w:style w:type="character" w:customStyle="1" w:styleId="lead">
    <w:name w:val="lead"/>
    <w:rsid w:val="004D32E1"/>
  </w:style>
  <w:style w:type="character" w:customStyle="1" w:styleId="manchettebig2">
    <w:name w:val="manchettebig2"/>
    <w:rsid w:val="004D32E1"/>
  </w:style>
  <w:style w:type="character" w:customStyle="1" w:styleId="blue3">
    <w:name w:val="blue3"/>
    <w:rsid w:val="004D32E1"/>
  </w:style>
  <w:style w:type="paragraph" w:customStyle="1" w:styleId="issuedetails">
    <w:name w:val="issue_details"/>
    <w:basedOn w:val="Normal"/>
    <w:uiPriority w:val="99"/>
    <w:qFormat/>
    <w:rsid w:val="004D32E1"/>
    <w:pPr>
      <w:spacing w:before="100" w:beforeAutospacing="1" w:after="100" w:afterAutospacing="1" w:line="240" w:lineRule="auto"/>
    </w:pPr>
    <w:rPr>
      <w:rFonts w:eastAsia="Times New Roman"/>
    </w:rPr>
  </w:style>
  <w:style w:type="character" w:customStyle="1" w:styleId="over-title">
    <w:name w:val="over-title"/>
    <w:rsid w:val="004D32E1"/>
  </w:style>
  <w:style w:type="character" w:customStyle="1" w:styleId="contentheader">
    <w:name w:val="contentheader"/>
    <w:rsid w:val="004D32E1"/>
  </w:style>
  <w:style w:type="paragraph" w:customStyle="1" w:styleId="TxBrp2">
    <w:name w:val="TxBr_p2"/>
    <w:basedOn w:val="Normal"/>
    <w:qFormat/>
    <w:rsid w:val="004D32E1"/>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4D32E1"/>
    <w:rPr>
      <w:rFonts w:eastAsia="SimSun"/>
      <w:szCs w:val="24"/>
      <w:lang w:val="en-US" w:eastAsia="zh-CN" w:bidi="ar-SA"/>
    </w:rPr>
  </w:style>
  <w:style w:type="character" w:customStyle="1" w:styleId="tagscharchar0">
    <w:name w:val="tagscharchar"/>
    <w:rsid w:val="004D32E1"/>
  </w:style>
  <w:style w:type="paragraph" w:customStyle="1" w:styleId="cite20">
    <w:name w:val="cite2"/>
    <w:basedOn w:val="Normal"/>
    <w:uiPriority w:val="99"/>
    <w:qFormat/>
    <w:rsid w:val="004D32E1"/>
    <w:pPr>
      <w:spacing w:after="0" w:line="240" w:lineRule="auto"/>
    </w:pPr>
    <w:rPr>
      <w:rFonts w:eastAsia="Times New Roman"/>
      <w:color w:val="000000"/>
      <w:szCs w:val="20"/>
    </w:rPr>
  </w:style>
  <w:style w:type="character" w:customStyle="1" w:styleId="btx">
    <w:name w:val="btx"/>
    <w:rsid w:val="004D32E1"/>
  </w:style>
  <w:style w:type="character" w:customStyle="1" w:styleId="bhl">
    <w:name w:val="bhl"/>
    <w:rsid w:val="004D32E1"/>
  </w:style>
  <w:style w:type="character" w:customStyle="1" w:styleId="FontStyle13">
    <w:name w:val="Font Style13"/>
    <w:uiPriority w:val="99"/>
    <w:rsid w:val="004D32E1"/>
    <w:rPr>
      <w:rFonts w:ascii="Times New Roman" w:hAnsi="Times New Roman" w:cs="Times New Roman"/>
      <w:sz w:val="18"/>
      <w:szCs w:val="18"/>
    </w:rPr>
  </w:style>
  <w:style w:type="character" w:customStyle="1" w:styleId="FontStyle11">
    <w:name w:val="Font Style11"/>
    <w:uiPriority w:val="99"/>
    <w:rsid w:val="004D32E1"/>
    <w:rPr>
      <w:rFonts w:ascii="Times New Roman" w:hAnsi="Times New Roman" w:cs="Times New Roman"/>
      <w:b/>
      <w:bCs/>
      <w:sz w:val="24"/>
      <w:szCs w:val="24"/>
    </w:rPr>
  </w:style>
  <w:style w:type="character" w:customStyle="1" w:styleId="FontStyle12">
    <w:name w:val="Font Style12"/>
    <w:uiPriority w:val="99"/>
    <w:rsid w:val="004D32E1"/>
    <w:rPr>
      <w:rFonts w:ascii="Times New Roman" w:hAnsi="Times New Roman" w:cs="Times New Roman"/>
      <w:sz w:val="24"/>
      <w:szCs w:val="24"/>
    </w:rPr>
  </w:style>
  <w:style w:type="character" w:customStyle="1" w:styleId="FontStyle14">
    <w:name w:val="Font Style14"/>
    <w:uiPriority w:val="99"/>
    <w:rsid w:val="004D32E1"/>
    <w:rPr>
      <w:rFonts w:ascii="Times New Roman" w:hAnsi="Times New Roman" w:cs="Times New Roman"/>
      <w:i/>
      <w:iCs/>
      <w:sz w:val="18"/>
      <w:szCs w:val="18"/>
    </w:rPr>
  </w:style>
  <w:style w:type="character" w:customStyle="1" w:styleId="FontStyle15">
    <w:name w:val="Font Style15"/>
    <w:uiPriority w:val="99"/>
    <w:rsid w:val="004D32E1"/>
    <w:rPr>
      <w:rFonts w:ascii="Times New Roman" w:hAnsi="Times New Roman" w:cs="Times New Roman"/>
      <w:b/>
      <w:bCs/>
      <w:sz w:val="18"/>
      <w:szCs w:val="18"/>
    </w:rPr>
  </w:style>
  <w:style w:type="character" w:customStyle="1" w:styleId="FontStyle16">
    <w:name w:val="Font Style16"/>
    <w:uiPriority w:val="99"/>
    <w:rsid w:val="004D32E1"/>
    <w:rPr>
      <w:rFonts w:ascii="Times New Roman" w:hAnsi="Times New Roman" w:cs="Times New Roman"/>
      <w:b/>
      <w:bCs/>
      <w:spacing w:val="-20"/>
      <w:sz w:val="16"/>
      <w:szCs w:val="16"/>
    </w:rPr>
  </w:style>
  <w:style w:type="character" w:customStyle="1" w:styleId="FontStyle17">
    <w:name w:val="Font Style17"/>
    <w:uiPriority w:val="99"/>
    <w:rsid w:val="004D32E1"/>
    <w:rPr>
      <w:rFonts w:ascii="Times New Roman" w:hAnsi="Times New Roman" w:cs="Times New Roman"/>
      <w:b/>
      <w:bCs/>
      <w:sz w:val="10"/>
      <w:szCs w:val="10"/>
    </w:rPr>
  </w:style>
  <w:style w:type="character" w:customStyle="1" w:styleId="in-widget">
    <w:name w:val="in-widget"/>
    <w:rsid w:val="004D32E1"/>
  </w:style>
  <w:style w:type="paragraph" w:customStyle="1" w:styleId="bodycopyindent">
    <w:name w:val="bodycopyindent"/>
    <w:basedOn w:val="Normal"/>
    <w:uiPriority w:val="99"/>
    <w:qFormat/>
    <w:rsid w:val="004D32E1"/>
    <w:pPr>
      <w:spacing w:before="100" w:beforeAutospacing="1" w:after="100" w:afterAutospacing="1" w:line="240" w:lineRule="auto"/>
    </w:pPr>
    <w:rPr>
      <w:rFonts w:eastAsia="Times New Roman"/>
    </w:rPr>
  </w:style>
  <w:style w:type="character" w:customStyle="1" w:styleId="copyright">
    <w:name w:val="copyright"/>
    <w:rsid w:val="004D32E1"/>
  </w:style>
  <w:style w:type="character" w:customStyle="1" w:styleId="spanstyle">
    <w:name w:val="spanstyle"/>
    <w:rsid w:val="004D32E1"/>
  </w:style>
  <w:style w:type="character" w:customStyle="1" w:styleId="ssl3">
    <w:name w:val="ss_l3"/>
    <w:rsid w:val="004D32E1"/>
  </w:style>
  <w:style w:type="character" w:customStyle="1" w:styleId="bold">
    <w:name w:val="bold"/>
    <w:rsid w:val="004D32E1"/>
  </w:style>
  <w:style w:type="paragraph" w:customStyle="1" w:styleId="StyleUnderlineChar11pt3">
    <w:name w:val="Style Underline Char + 11 pt3"/>
    <w:link w:val="StyleUnderlineChar11pt3Char"/>
    <w:qFormat/>
    <w:rsid w:val="004D32E1"/>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4D32E1"/>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4D32E1"/>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4D32E1"/>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4D32E1"/>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4D32E1"/>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4D32E1"/>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4D32E1"/>
    <w:rPr>
      <w:rFonts w:ascii="Arial Narrow" w:eastAsia="Times New Roman" w:hAnsi="Arial Narrow"/>
      <w:b/>
      <w:bCs/>
      <w:szCs w:val="24"/>
      <w:u w:val="single"/>
    </w:rPr>
  </w:style>
  <w:style w:type="paragraph" w:customStyle="1" w:styleId="tussenkop">
    <w:name w:val="tussenkop"/>
    <w:basedOn w:val="Normal"/>
    <w:uiPriority w:val="99"/>
    <w:qFormat/>
    <w:rsid w:val="004D32E1"/>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4D32E1"/>
    <w:pPr>
      <w:spacing w:after="0" w:line="240" w:lineRule="auto"/>
    </w:pPr>
    <w:rPr>
      <w:rFonts w:eastAsia="Times New Roman"/>
      <w:szCs w:val="20"/>
    </w:rPr>
  </w:style>
  <w:style w:type="character" w:customStyle="1" w:styleId="docnumbertitle">
    <w:name w:val="doc_number_title"/>
    <w:basedOn w:val="DefaultParagraphFont"/>
    <w:rsid w:val="004D32E1"/>
  </w:style>
  <w:style w:type="character" w:customStyle="1" w:styleId="HotRouteChar0">
    <w:name w:val="Hot Route Char"/>
    <w:link w:val="HotRoute0"/>
    <w:rsid w:val="004D32E1"/>
    <w:rPr>
      <w:rFonts w:ascii="Calibri" w:eastAsia="Calibri" w:hAnsi="Calibri"/>
      <w:color w:val="000000"/>
    </w:rPr>
  </w:style>
  <w:style w:type="paragraph" w:customStyle="1" w:styleId="Style6">
    <w:name w:val="Style6"/>
    <w:basedOn w:val="Normal"/>
    <w:link w:val="Style6Char"/>
    <w:autoRedefine/>
    <w:qFormat/>
    <w:rsid w:val="004D32E1"/>
    <w:pPr>
      <w:spacing w:after="0" w:line="240" w:lineRule="auto"/>
    </w:pPr>
    <w:rPr>
      <w:b/>
    </w:rPr>
  </w:style>
  <w:style w:type="character" w:customStyle="1" w:styleId="Style6Char">
    <w:name w:val="Style6 Char"/>
    <w:basedOn w:val="DefaultParagraphFont"/>
    <w:link w:val="Style6"/>
    <w:rsid w:val="004D32E1"/>
    <w:rPr>
      <w:rFonts w:ascii="Calibri" w:hAnsi="Calibri"/>
      <w:b/>
    </w:rPr>
  </w:style>
  <w:style w:type="paragraph" w:customStyle="1" w:styleId="Style11">
    <w:name w:val="Style11"/>
    <w:basedOn w:val="Normal"/>
    <w:link w:val="Style11Char"/>
    <w:qFormat/>
    <w:rsid w:val="004D32E1"/>
    <w:pPr>
      <w:spacing w:after="0" w:line="240" w:lineRule="auto"/>
    </w:pPr>
    <w:rPr>
      <w:rFonts w:eastAsia="Times New Roman"/>
      <w:b/>
      <w:szCs w:val="20"/>
      <w:u w:val="thick"/>
    </w:rPr>
  </w:style>
  <w:style w:type="character" w:customStyle="1" w:styleId="Style11Char">
    <w:name w:val="Style11 Char"/>
    <w:basedOn w:val="DefaultParagraphFont"/>
    <w:link w:val="Style11"/>
    <w:rsid w:val="004D32E1"/>
    <w:rPr>
      <w:rFonts w:ascii="Calibri" w:eastAsia="Times New Roman" w:hAnsi="Calibri"/>
      <w:b/>
      <w:szCs w:val="20"/>
      <w:u w:val="thick"/>
    </w:rPr>
  </w:style>
  <w:style w:type="paragraph" w:customStyle="1" w:styleId="Style12">
    <w:name w:val="Style12"/>
    <w:basedOn w:val="Normal"/>
    <w:link w:val="Style12Char"/>
    <w:qFormat/>
    <w:rsid w:val="004D32E1"/>
    <w:pPr>
      <w:spacing w:after="0" w:line="240" w:lineRule="auto"/>
    </w:pPr>
    <w:rPr>
      <w:rFonts w:eastAsia="Times New Roman"/>
      <w:b/>
      <w:u w:val="thick"/>
    </w:rPr>
  </w:style>
  <w:style w:type="character" w:customStyle="1" w:styleId="Style12Char">
    <w:name w:val="Style12 Char"/>
    <w:basedOn w:val="DefaultParagraphFont"/>
    <w:link w:val="Style12"/>
    <w:rsid w:val="004D32E1"/>
    <w:rPr>
      <w:rFonts w:ascii="Calibri" w:eastAsia="Times New Roman" w:hAnsi="Calibri"/>
      <w:b/>
      <w:u w:val="thick"/>
    </w:rPr>
  </w:style>
  <w:style w:type="character" w:customStyle="1" w:styleId="StyleUnderlineChar9pt">
    <w:name w:val="Style Underline Char + 9 pt"/>
    <w:basedOn w:val="DefaultParagraphFont"/>
    <w:rsid w:val="004D32E1"/>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4D32E1"/>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4D32E1"/>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4D32E1"/>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4D32E1"/>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4D32E1"/>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4D32E1"/>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4D32E1"/>
    <w:rPr>
      <w:b w:val="0"/>
      <w:bCs w:val="0"/>
      <w:sz w:val="22"/>
      <w:u w:val="single"/>
      <w:bdr w:val="none" w:sz="0" w:space="0" w:color="auto"/>
    </w:rPr>
  </w:style>
  <w:style w:type="character" w:customStyle="1" w:styleId="pmterms1">
    <w:name w:val="pmterms1"/>
    <w:rsid w:val="004D32E1"/>
  </w:style>
  <w:style w:type="character" w:customStyle="1" w:styleId="title1">
    <w:name w:val="title1"/>
    <w:basedOn w:val="DefaultParagraphFont"/>
    <w:rsid w:val="004D32E1"/>
  </w:style>
  <w:style w:type="paragraph" w:customStyle="1" w:styleId="Cardd">
    <w:name w:val="Cardd"/>
    <w:basedOn w:val="Normal"/>
    <w:uiPriority w:val="4"/>
    <w:qFormat/>
    <w:rsid w:val="004D32E1"/>
    <w:pPr>
      <w:spacing w:after="0" w:line="240" w:lineRule="auto"/>
      <w:ind w:left="288" w:right="288"/>
    </w:pPr>
  </w:style>
  <w:style w:type="character" w:customStyle="1" w:styleId="2">
    <w:name w:val="2"/>
    <w:rsid w:val="004D32E1"/>
    <w:rPr>
      <w:rFonts w:cs="Arial"/>
      <w:bCs/>
      <w:sz w:val="20"/>
      <w:u w:val="single"/>
      <w:lang w:val="en-US" w:eastAsia="en-US" w:bidi="ar-SA"/>
    </w:rPr>
  </w:style>
  <w:style w:type="paragraph" w:customStyle="1" w:styleId="MinimizedText">
    <w:name w:val="Minimized Text"/>
    <w:link w:val="MinimizedTextChar"/>
    <w:qFormat/>
    <w:rsid w:val="004D32E1"/>
    <w:rPr>
      <w:sz w:val="16"/>
    </w:rPr>
  </w:style>
  <w:style w:type="character" w:customStyle="1" w:styleId="MinimizedTextChar">
    <w:name w:val="Minimized Text Char"/>
    <w:link w:val="MinimizedText"/>
    <w:rsid w:val="004D32E1"/>
    <w:rPr>
      <w:sz w:val="16"/>
    </w:rPr>
  </w:style>
  <w:style w:type="paragraph" w:customStyle="1" w:styleId="StyleMinimizedText11pt">
    <w:name w:val="Style Minimized Text + 11 pt"/>
    <w:basedOn w:val="MinimizedText"/>
    <w:link w:val="StyleMinimizedText11ptChar"/>
    <w:qFormat/>
    <w:rsid w:val="004D32E1"/>
    <w:rPr>
      <w:sz w:val="20"/>
    </w:rPr>
  </w:style>
  <w:style w:type="character" w:customStyle="1" w:styleId="StyleMinimizedText11ptChar">
    <w:name w:val="Style Minimized Text + 11 pt Char"/>
    <w:basedOn w:val="MinimizedTextChar"/>
    <w:link w:val="StyleMinimizedText11pt"/>
    <w:rsid w:val="004D32E1"/>
    <w:rPr>
      <w:sz w:val="20"/>
    </w:rPr>
  </w:style>
  <w:style w:type="character" w:customStyle="1" w:styleId="SubtitleChar1">
    <w:name w:val="Subtitle Char1"/>
    <w:aliases w:val="Underlined card text Char1"/>
    <w:basedOn w:val="DefaultParagraphFont"/>
    <w:rsid w:val="004D32E1"/>
    <w:rPr>
      <w:rFonts w:eastAsiaTheme="minorEastAsia"/>
      <w:color w:val="5A5A5A" w:themeColor="text1" w:themeTint="A5"/>
      <w:spacing w:val="15"/>
    </w:rPr>
  </w:style>
  <w:style w:type="character" w:customStyle="1" w:styleId="Style11ptBoldUnderline">
    <w:name w:val="Style 11 pt Bold Underline"/>
    <w:rsid w:val="004D32E1"/>
    <w:rPr>
      <w:b/>
      <w:bCs/>
      <w:sz w:val="20"/>
      <w:u w:val="single"/>
    </w:rPr>
  </w:style>
  <w:style w:type="character" w:customStyle="1" w:styleId="erasure">
    <w:name w:val="erasure"/>
    <w:rsid w:val="004D32E1"/>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4D32E1"/>
    <w:rPr>
      <w:rFonts w:ascii="Georgia" w:hAnsi="Georgia" w:cs="Verdana"/>
      <w:u w:val="single"/>
    </w:rPr>
  </w:style>
  <w:style w:type="paragraph" w:customStyle="1" w:styleId="Debate-EmphasizedText-F5">
    <w:name w:val="Debate- Emphasized Text- F5"/>
    <w:basedOn w:val="Normal"/>
    <w:link w:val="Debate-EmphasizedText-F5Char"/>
    <w:qFormat/>
    <w:rsid w:val="004D32E1"/>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4D32E1"/>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4D32E1"/>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4D32E1"/>
    <w:pPr>
      <w:spacing w:after="0" w:line="240" w:lineRule="auto"/>
      <w:jc w:val="both"/>
    </w:pPr>
    <w:rPr>
      <w:rFonts w:eastAsia="Calibri"/>
      <w:kern w:val="2"/>
      <w:sz w:val="14"/>
      <w:szCs w:val="14"/>
      <w:lang w:eastAsia="zh-TW"/>
    </w:rPr>
  </w:style>
  <w:style w:type="character" w:customStyle="1" w:styleId="CardT1Char">
    <w:name w:val="CardT1 Char"/>
    <w:link w:val="CardT1"/>
    <w:rsid w:val="004D32E1"/>
    <w:rPr>
      <w:rFonts w:ascii="Calibri" w:eastAsia="Calibri" w:hAnsi="Calibri"/>
      <w:kern w:val="2"/>
      <w:sz w:val="14"/>
      <w:szCs w:val="14"/>
      <w:lang w:eastAsia="zh-TW"/>
    </w:rPr>
  </w:style>
  <w:style w:type="character" w:customStyle="1" w:styleId="CardCite1">
    <w:name w:val="CardCite1"/>
    <w:qFormat/>
    <w:rsid w:val="004D32E1"/>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4D32E1"/>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4D32E1"/>
    <w:rPr>
      <w:rFonts w:ascii="Calibri" w:eastAsia="Times New Roman" w:hAnsi="Calibri"/>
      <w:szCs w:val="20"/>
    </w:rPr>
  </w:style>
  <w:style w:type="character" w:customStyle="1" w:styleId="CardIndentedChar">
    <w:name w:val="Card (Indented) Char"/>
    <w:basedOn w:val="DefaultParagraphFont"/>
    <w:link w:val="CardIndented"/>
    <w:rsid w:val="004D32E1"/>
    <w:rPr>
      <w:rFonts w:ascii="Calibri" w:hAnsi="Calibri"/>
    </w:rPr>
  </w:style>
  <w:style w:type="character" w:customStyle="1" w:styleId="StyleUnderline3">
    <w:name w:val="Style Underline3"/>
    <w:basedOn w:val="DefaultParagraphFont"/>
    <w:rsid w:val="004D32E1"/>
    <w:rPr>
      <w:u w:val="single"/>
    </w:rPr>
  </w:style>
  <w:style w:type="character" w:customStyle="1" w:styleId="addmd">
    <w:name w:val="addmd"/>
    <w:basedOn w:val="DefaultParagraphFont"/>
    <w:rsid w:val="004D32E1"/>
  </w:style>
  <w:style w:type="character" w:customStyle="1" w:styleId="MinimizeChar">
    <w:name w:val="Minimize Char"/>
    <w:basedOn w:val="cardChar"/>
    <w:locked/>
    <w:rsid w:val="004D32E1"/>
    <w:rPr>
      <w:rFonts w:ascii="Calibri" w:eastAsiaTheme="minorHAnsi" w:hAnsi="Calibri" w:cs="Calibri"/>
      <w:sz w:val="24"/>
      <w:lang w:eastAsia="en-US"/>
    </w:rPr>
  </w:style>
  <w:style w:type="character" w:customStyle="1" w:styleId="StyleUnderline4">
    <w:name w:val="Style Underline4"/>
    <w:basedOn w:val="DefaultParagraphFont"/>
    <w:rsid w:val="004D32E1"/>
    <w:rPr>
      <w:u w:val="single"/>
    </w:rPr>
  </w:style>
  <w:style w:type="character" w:customStyle="1" w:styleId="Heading6Char1">
    <w:name w:val="Heading 6 Char1"/>
    <w:aliases w:val="Title (no index) Char1"/>
    <w:basedOn w:val="DefaultParagraphFont"/>
    <w:uiPriority w:val="9"/>
    <w:semiHidden/>
    <w:rsid w:val="004D32E1"/>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4D32E1"/>
    <w:rPr>
      <w:rFonts w:ascii="Times New Roman" w:hAnsi="Times New Roman" w:cs="Times New Roman"/>
      <w:sz w:val="20"/>
      <w:szCs w:val="20"/>
    </w:rPr>
  </w:style>
  <w:style w:type="character" w:customStyle="1" w:styleId="HTMLPreformattedChar1">
    <w:name w:val="HTML Preformatted Char1"/>
    <w:basedOn w:val="DefaultParagraphFont"/>
    <w:uiPriority w:val="99"/>
    <w:rsid w:val="004D32E1"/>
    <w:rPr>
      <w:rFonts w:ascii="Consolas" w:hAnsi="Consolas" w:cs="Consolas" w:hint="default"/>
      <w:sz w:val="20"/>
      <w:szCs w:val="20"/>
    </w:rPr>
  </w:style>
  <w:style w:type="character" w:customStyle="1" w:styleId="MacroTextChar1">
    <w:name w:val="Macro Text Char1"/>
    <w:basedOn w:val="DefaultParagraphFont"/>
    <w:semiHidden/>
    <w:rsid w:val="004D32E1"/>
    <w:rPr>
      <w:rFonts w:ascii="Consolas" w:hAnsi="Consolas" w:cs="Consolas"/>
      <w:sz w:val="20"/>
      <w:szCs w:val="20"/>
    </w:rPr>
  </w:style>
  <w:style w:type="character" w:customStyle="1" w:styleId="BodyTextIndentChar1">
    <w:name w:val="Body Text Indent Char1"/>
    <w:basedOn w:val="DefaultParagraphFont"/>
    <w:uiPriority w:val="99"/>
    <w:rsid w:val="004D32E1"/>
    <w:rPr>
      <w:rFonts w:ascii="Times New Roman" w:hAnsi="Times New Roman" w:cs="Times New Roman"/>
    </w:rPr>
  </w:style>
  <w:style w:type="character" w:customStyle="1" w:styleId="BodyText2Char1">
    <w:name w:val="Body Text 2 Char1"/>
    <w:basedOn w:val="DefaultParagraphFont"/>
    <w:rsid w:val="004D32E1"/>
    <w:rPr>
      <w:rFonts w:ascii="Times New Roman" w:hAnsi="Times New Roman" w:cs="Times New Roman"/>
    </w:rPr>
  </w:style>
  <w:style w:type="character" w:customStyle="1" w:styleId="BodyText3Char1">
    <w:name w:val="Body Text 3 Char1"/>
    <w:basedOn w:val="DefaultParagraphFont"/>
    <w:rsid w:val="004D32E1"/>
    <w:rPr>
      <w:rFonts w:ascii="Times New Roman" w:hAnsi="Times New Roman" w:cs="Times New Roman"/>
      <w:sz w:val="16"/>
      <w:szCs w:val="16"/>
    </w:rPr>
  </w:style>
  <w:style w:type="character" w:customStyle="1" w:styleId="PlainTextChar1">
    <w:name w:val="Plain Text Char1"/>
    <w:basedOn w:val="DefaultParagraphFont"/>
    <w:rsid w:val="004D32E1"/>
    <w:rPr>
      <w:rFonts w:ascii="Consolas" w:hAnsi="Consolas" w:cs="Consolas"/>
      <w:sz w:val="21"/>
      <w:szCs w:val="21"/>
    </w:rPr>
  </w:style>
  <w:style w:type="paragraph" w:customStyle="1" w:styleId="Tagline0">
    <w:name w:val="Tagline"/>
    <w:basedOn w:val="Normal"/>
    <w:link w:val="TaglineChar"/>
    <w:qFormat/>
    <w:rsid w:val="004D32E1"/>
    <w:pPr>
      <w:spacing w:after="0" w:line="256" w:lineRule="auto"/>
    </w:pPr>
    <w:rPr>
      <w:b/>
    </w:rPr>
  </w:style>
  <w:style w:type="character" w:customStyle="1" w:styleId="FontStyle39">
    <w:name w:val="Font Style39"/>
    <w:uiPriority w:val="99"/>
    <w:rsid w:val="004D32E1"/>
    <w:rPr>
      <w:rFonts w:ascii="Constantia" w:hAnsi="Constantia" w:cs="Constantia"/>
      <w:b/>
      <w:bCs/>
      <w:sz w:val="18"/>
      <w:szCs w:val="18"/>
    </w:rPr>
  </w:style>
  <w:style w:type="character" w:customStyle="1" w:styleId="hidden">
    <w:name w:val="hidden"/>
    <w:basedOn w:val="DefaultParagraphFont"/>
    <w:rsid w:val="004D32E1"/>
  </w:style>
  <w:style w:type="paragraph" w:customStyle="1" w:styleId="StyleHeading3BlockLatinBodyCalibri">
    <w:name w:val="Style Heading 3Block + (Latin) +Body (Calibri)"/>
    <w:basedOn w:val="Heading3"/>
    <w:rsid w:val="004D32E1"/>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4D32E1"/>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4D32E1"/>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4D32E1"/>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4D32E1"/>
    <w:rPr>
      <w:rFonts w:ascii="Garamond" w:hAnsi="Garamond"/>
      <w:iCs/>
      <w:color w:val="auto"/>
      <w:spacing w:val="0"/>
      <w:sz w:val="22"/>
      <w:u w:val="single"/>
      <w:bdr w:val="none" w:sz="0" w:space="0" w:color="auto"/>
    </w:rPr>
  </w:style>
  <w:style w:type="character" w:customStyle="1" w:styleId="arial11">
    <w:name w:val="arial_11"/>
    <w:basedOn w:val="DefaultParagraphFont"/>
    <w:rsid w:val="004D32E1"/>
  </w:style>
  <w:style w:type="character" w:customStyle="1" w:styleId="dropcap">
    <w:name w:val="dropcap"/>
    <w:basedOn w:val="DefaultParagraphFont"/>
    <w:rsid w:val="004D32E1"/>
  </w:style>
  <w:style w:type="character" w:customStyle="1" w:styleId="articleauthor">
    <w:name w:val="articleauthor"/>
    <w:basedOn w:val="DefaultParagraphFont"/>
    <w:rsid w:val="004D32E1"/>
  </w:style>
  <w:style w:type="character" w:customStyle="1" w:styleId="article-date">
    <w:name w:val="article-date"/>
    <w:basedOn w:val="DefaultParagraphFont"/>
    <w:rsid w:val="004D32E1"/>
  </w:style>
  <w:style w:type="paragraph" w:customStyle="1" w:styleId="bodytext4">
    <w:name w:val="bodytext"/>
    <w:basedOn w:val="Normal"/>
    <w:qFormat/>
    <w:rsid w:val="004D32E1"/>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4D32E1"/>
  </w:style>
  <w:style w:type="character" w:customStyle="1" w:styleId="bodysubtoc">
    <w:name w:val="bodysubtoc"/>
    <w:basedOn w:val="DefaultParagraphFont"/>
    <w:rsid w:val="004D32E1"/>
  </w:style>
  <w:style w:type="character" w:customStyle="1" w:styleId="lefttitlesmaller">
    <w:name w:val="lefttitlesmaller"/>
    <w:basedOn w:val="DefaultParagraphFont"/>
    <w:rsid w:val="004D32E1"/>
  </w:style>
  <w:style w:type="character" w:customStyle="1" w:styleId="mb">
    <w:name w:val="mb"/>
    <w:basedOn w:val="DefaultParagraphFont"/>
    <w:rsid w:val="004D32E1"/>
  </w:style>
  <w:style w:type="character" w:customStyle="1" w:styleId="fn">
    <w:name w:val="fn"/>
    <w:basedOn w:val="DefaultParagraphFont"/>
    <w:rsid w:val="004D32E1"/>
  </w:style>
  <w:style w:type="character" w:customStyle="1" w:styleId="smallcaps">
    <w:name w:val="smallcaps"/>
    <w:basedOn w:val="DefaultParagraphFont"/>
    <w:rsid w:val="004D32E1"/>
  </w:style>
  <w:style w:type="character" w:customStyle="1" w:styleId="field-content">
    <w:name w:val="field-content"/>
    <w:basedOn w:val="DefaultParagraphFont"/>
    <w:rsid w:val="004D32E1"/>
  </w:style>
  <w:style w:type="character" w:customStyle="1" w:styleId="submitted">
    <w:name w:val="submitted"/>
    <w:basedOn w:val="DefaultParagraphFont"/>
    <w:rsid w:val="004D32E1"/>
  </w:style>
  <w:style w:type="character" w:customStyle="1" w:styleId="submitted-date">
    <w:name w:val="submitted-date"/>
    <w:basedOn w:val="DefaultParagraphFont"/>
    <w:rsid w:val="004D32E1"/>
  </w:style>
  <w:style w:type="character" w:customStyle="1" w:styleId="submitted-time">
    <w:name w:val="submitted-time"/>
    <w:basedOn w:val="DefaultParagraphFont"/>
    <w:rsid w:val="004D32E1"/>
  </w:style>
  <w:style w:type="paragraph" w:customStyle="1" w:styleId="date-comments">
    <w:name w:val="date-comments"/>
    <w:basedOn w:val="Normal"/>
    <w:uiPriority w:val="99"/>
    <w:qFormat/>
    <w:rsid w:val="004D32E1"/>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4D32E1"/>
    <w:pPr>
      <w:spacing w:line="181" w:lineRule="atLeast"/>
    </w:pPr>
    <w:rPr>
      <w:rFonts w:ascii="Sabon LT Std" w:eastAsia="MS Mincho" w:hAnsi="Sabon LT Std"/>
      <w:color w:val="auto"/>
      <w:sz w:val="22"/>
    </w:rPr>
  </w:style>
  <w:style w:type="character" w:customStyle="1" w:styleId="A2">
    <w:name w:val="A2"/>
    <w:uiPriority w:val="99"/>
    <w:rsid w:val="004D32E1"/>
    <w:rPr>
      <w:rFonts w:cs="Sabon LT Std"/>
      <w:color w:val="000000"/>
      <w:sz w:val="15"/>
      <w:szCs w:val="15"/>
    </w:rPr>
  </w:style>
  <w:style w:type="paragraph" w:customStyle="1" w:styleId="Pa15">
    <w:name w:val="Pa15"/>
    <w:basedOn w:val="Default"/>
    <w:next w:val="Default"/>
    <w:uiPriority w:val="99"/>
    <w:qFormat/>
    <w:rsid w:val="004D32E1"/>
    <w:pPr>
      <w:spacing w:line="241" w:lineRule="atLeast"/>
    </w:pPr>
    <w:rPr>
      <w:rFonts w:ascii="Sabon LT Std" w:eastAsia="MS Mincho" w:hAnsi="Sabon LT Std"/>
      <w:color w:val="auto"/>
      <w:sz w:val="22"/>
    </w:rPr>
  </w:style>
  <w:style w:type="character" w:customStyle="1" w:styleId="searchword">
    <w:name w:val="searchword"/>
    <w:basedOn w:val="DefaultParagraphFont"/>
    <w:rsid w:val="004D32E1"/>
  </w:style>
  <w:style w:type="character" w:customStyle="1" w:styleId="meta-prep">
    <w:name w:val="meta-prep"/>
    <w:basedOn w:val="DefaultParagraphFont"/>
    <w:rsid w:val="004D32E1"/>
  </w:style>
  <w:style w:type="character" w:customStyle="1" w:styleId="entry-date">
    <w:name w:val="entry-date"/>
    <w:basedOn w:val="DefaultParagraphFont"/>
    <w:rsid w:val="004D32E1"/>
  </w:style>
  <w:style w:type="paragraph" w:customStyle="1" w:styleId="Header10">
    <w:name w:val="Header1"/>
    <w:aliases w:val="Header Char Char Char Char Char Char Char Cha,Char Char Char Cha"/>
    <w:basedOn w:val="Normal"/>
    <w:qFormat/>
    <w:rsid w:val="004D32E1"/>
    <w:pPr>
      <w:spacing w:before="100" w:beforeAutospacing="1" w:after="100" w:afterAutospacing="1" w:line="240" w:lineRule="auto"/>
    </w:pPr>
    <w:rPr>
      <w:rFonts w:eastAsia="Times New Roman"/>
    </w:rPr>
  </w:style>
  <w:style w:type="character" w:customStyle="1" w:styleId="Date1">
    <w:name w:val="Date1"/>
    <w:basedOn w:val="DefaultParagraphFont"/>
    <w:rsid w:val="004D32E1"/>
  </w:style>
  <w:style w:type="character" w:customStyle="1" w:styleId="CiteReal">
    <w:name w:val="CiteReal"/>
    <w:uiPriority w:val="1"/>
    <w:qFormat/>
    <w:rsid w:val="004D32E1"/>
    <w:rPr>
      <w:rFonts w:ascii="Arial" w:hAnsi="Arial"/>
      <w:b/>
      <w:sz w:val="24"/>
      <w:u w:val="single"/>
    </w:rPr>
  </w:style>
  <w:style w:type="character" w:customStyle="1" w:styleId="tagChar1">
    <w:name w:val="tag Char1"/>
    <w:aliases w:val="No Spacing Char1,No Spacing311 Char,Card Format Char,Small Text Char1"/>
    <w:rsid w:val="004D32E1"/>
    <w:rPr>
      <w:b/>
      <w:sz w:val="24"/>
    </w:rPr>
  </w:style>
  <w:style w:type="character" w:customStyle="1" w:styleId="articletitle">
    <w:name w:val="articletitle"/>
    <w:rsid w:val="004D32E1"/>
    <w:rPr>
      <w:rFonts w:cs="Times New Roman"/>
    </w:rPr>
  </w:style>
  <w:style w:type="character" w:customStyle="1" w:styleId="6pointChar">
    <w:name w:val="6 point Char"/>
    <w:rsid w:val="004D32E1"/>
    <w:rPr>
      <w:rFonts w:cs="Times New Roman"/>
      <w:sz w:val="12"/>
      <w:lang w:val="en-US" w:eastAsia="en-US"/>
    </w:rPr>
  </w:style>
  <w:style w:type="character" w:customStyle="1" w:styleId="StyleThickunderline">
    <w:name w:val="Style Thick underline"/>
    <w:qFormat/>
    <w:rsid w:val="004D32E1"/>
    <w:rPr>
      <w:u w:val="thick"/>
    </w:rPr>
  </w:style>
  <w:style w:type="character" w:customStyle="1" w:styleId="UnderlineTextChar">
    <w:name w:val="Underline Text Char"/>
    <w:link w:val="UnderlineText"/>
    <w:rsid w:val="004D32E1"/>
    <w:rPr>
      <w:u w:val="single"/>
    </w:rPr>
  </w:style>
  <w:style w:type="character" w:customStyle="1" w:styleId="SmallText0">
    <w:name w:val="SmallText"/>
    <w:rsid w:val="004D32E1"/>
    <w:rPr>
      <w:color w:val="000000"/>
    </w:rPr>
  </w:style>
  <w:style w:type="paragraph" w:customStyle="1" w:styleId="HeadingsBase">
    <w:name w:val="Headings Base"/>
    <w:basedOn w:val="Normal"/>
    <w:link w:val="HeadingsBaseChar"/>
    <w:qFormat/>
    <w:rsid w:val="004D32E1"/>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4D32E1"/>
    <w:rPr>
      <w:rFonts w:ascii="Calibri" w:eastAsia="Times New Roman" w:hAnsi="Calibri"/>
      <w:b/>
      <w:kern w:val="32"/>
      <w:sz w:val="32"/>
      <w:szCs w:val="20"/>
    </w:rPr>
  </w:style>
  <w:style w:type="character" w:customStyle="1" w:styleId="underline3">
    <w:name w:val="underline3"/>
    <w:basedOn w:val="underline20"/>
    <w:rsid w:val="004D32E1"/>
    <w:rPr>
      <w:u w:val="single"/>
      <w:bdr w:val="none" w:sz="0" w:space="0" w:color="auto"/>
      <w:shd w:val="clear" w:color="auto" w:fill="FFFF00"/>
    </w:rPr>
  </w:style>
  <w:style w:type="paragraph" w:customStyle="1" w:styleId="HeadingFake">
    <w:name w:val="Heading Fake"/>
    <w:basedOn w:val="Heading3"/>
    <w:qFormat/>
    <w:rsid w:val="004D32E1"/>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4D32E1"/>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4D32E1"/>
  </w:style>
  <w:style w:type="paragraph" w:customStyle="1" w:styleId="SchoolWorksCited">
    <w:name w:val="School Works Cited"/>
    <w:basedOn w:val="SchoolPaper"/>
    <w:qFormat/>
    <w:rsid w:val="004D32E1"/>
  </w:style>
  <w:style w:type="paragraph" w:customStyle="1" w:styleId="BlockQuote">
    <w:name w:val="Block Quote"/>
    <w:basedOn w:val="Normal"/>
    <w:qFormat/>
    <w:rsid w:val="004D32E1"/>
    <w:pPr>
      <w:spacing w:after="0" w:line="240" w:lineRule="auto"/>
      <w:ind w:left="720" w:right="720"/>
    </w:pPr>
    <w:rPr>
      <w:rFonts w:eastAsia="Times New Roman"/>
      <w:kern w:val="32"/>
      <w:szCs w:val="20"/>
    </w:rPr>
  </w:style>
  <w:style w:type="character" w:customStyle="1" w:styleId="menu">
    <w:name w:val="menu"/>
    <w:basedOn w:val="DefaultParagraphFont"/>
    <w:rsid w:val="004D32E1"/>
  </w:style>
  <w:style w:type="paragraph" w:customStyle="1" w:styleId="PaperBody">
    <w:name w:val="Paper Body"/>
    <w:basedOn w:val="Normal"/>
    <w:qFormat/>
    <w:rsid w:val="004D32E1"/>
    <w:pPr>
      <w:spacing w:after="0" w:line="480" w:lineRule="auto"/>
      <w:ind w:firstLine="720"/>
    </w:pPr>
    <w:rPr>
      <w:rFonts w:eastAsia="Times New Roman"/>
      <w:kern w:val="32"/>
    </w:rPr>
  </w:style>
  <w:style w:type="paragraph" w:customStyle="1" w:styleId="PaperCitation">
    <w:name w:val="Paper Citation"/>
    <w:basedOn w:val="Normal"/>
    <w:qFormat/>
    <w:rsid w:val="004D32E1"/>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4D32E1"/>
    <w:rPr>
      <w:rFonts w:ascii="Calibri" w:eastAsia="Calibri" w:hAnsi="Calibri"/>
      <w:b/>
      <w:bCs/>
      <w:color w:val="000000"/>
      <w:sz w:val="32"/>
      <w:u w:val="single"/>
    </w:rPr>
  </w:style>
  <w:style w:type="paragraph" w:customStyle="1" w:styleId="WW-Default">
    <w:name w:val="WW-Default"/>
    <w:qFormat/>
    <w:rsid w:val="004D32E1"/>
    <w:pPr>
      <w:suppressAutoHyphens/>
      <w:spacing w:after="0" w:line="240" w:lineRule="auto"/>
    </w:pPr>
    <w:rPr>
      <w:rFonts w:ascii="Georgia" w:eastAsia="Calibri" w:hAnsi="Georgia" w:cs="Calibri"/>
      <w:lang w:eastAsia="ar-SA"/>
    </w:rPr>
  </w:style>
  <w:style w:type="paragraph" w:customStyle="1" w:styleId="Standard">
    <w:name w:val="Standard"/>
    <w:qFormat/>
    <w:rsid w:val="004D32E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4D32E1"/>
  </w:style>
  <w:style w:type="character" w:customStyle="1" w:styleId="A-Underlining">
    <w:name w:val="A-Underlining"/>
    <w:basedOn w:val="DefaultParagraphFont"/>
    <w:rsid w:val="004D32E1"/>
    <w:rPr>
      <w:rFonts w:ascii="Garamond" w:hAnsi="Garamond"/>
      <w:color w:val="auto"/>
      <w:sz w:val="24"/>
      <w:u w:val="single"/>
    </w:rPr>
  </w:style>
  <w:style w:type="paragraph" w:customStyle="1" w:styleId="B-TagCite">
    <w:name w:val="B-TagCite"/>
    <w:qFormat/>
    <w:rsid w:val="004D32E1"/>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4D32E1"/>
    <w:rPr>
      <w:rFonts w:ascii="Times New Roman" w:eastAsia="Times New Roman" w:hAnsi="Times New Roman" w:cs="Times New Roman"/>
      <w:b/>
      <w:szCs w:val="20"/>
    </w:rPr>
  </w:style>
  <w:style w:type="character" w:customStyle="1" w:styleId="StyleUnderlineBold">
    <w:name w:val="Style Underline + Bold"/>
    <w:rsid w:val="004D32E1"/>
    <w:rPr>
      <w:b/>
      <w:bCs/>
      <w:u w:val="single"/>
    </w:rPr>
  </w:style>
  <w:style w:type="character" w:customStyle="1" w:styleId="smallChar0">
    <w:name w:val="small Char"/>
    <w:rsid w:val="004D32E1"/>
    <w:rPr>
      <w:rFonts w:eastAsia="Calibri"/>
      <w:sz w:val="16"/>
      <w:szCs w:val="22"/>
      <w:lang w:val="en-US" w:eastAsia="en-US" w:bidi="ar-SA"/>
    </w:rPr>
  </w:style>
  <w:style w:type="character" w:customStyle="1" w:styleId="Underline-Highlighted">
    <w:name w:val="Underline-Highlighted"/>
    <w:uiPriority w:val="1"/>
    <w:qFormat/>
    <w:rsid w:val="004D32E1"/>
    <w:rPr>
      <w:rFonts w:ascii="Cambria" w:hAnsi="Cambria"/>
      <w:sz w:val="24"/>
      <w:u w:val="single"/>
      <w:bdr w:val="none" w:sz="0" w:space="0" w:color="auto"/>
      <w:shd w:val="clear" w:color="auto" w:fill="99FF66"/>
    </w:rPr>
  </w:style>
  <w:style w:type="character" w:customStyle="1" w:styleId="newsmain">
    <w:name w:val="news_main"/>
    <w:basedOn w:val="DefaultParagraphFont"/>
    <w:rsid w:val="004D32E1"/>
  </w:style>
  <w:style w:type="character" w:customStyle="1" w:styleId="UnderlinedTextCharChar">
    <w:name w:val="Underlined Text Char Char"/>
    <w:basedOn w:val="DefaultParagraphFont"/>
    <w:rsid w:val="004D32E1"/>
    <w:rPr>
      <w:rFonts w:cs="Arial"/>
      <w:bCs/>
      <w:noProof w:val="0"/>
      <w:szCs w:val="26"/>
      <w:u w:val="single"/>
      <w:lang w:val="en-US" w:eastAsia="en-US" w:bidi="ar-SA"/>
    </w:rPr>
  </w:style>
  <w:style w:type="character" w:customStyle="1" w:styleId="il">
    <w:name w:val="il"/>
    <w:rsid w:val="004D32E1"/>
  </w:style>
  <w:style w:type="character" w:customStyle="1" w:styleId="BodyText10">
    <w:name w:val="Body Text1"/>
    <w:rsid w:val="004D32E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4D32E1"/>
  </w:style>
  <w:style w:type="paragraph" w:customStyle="1" w:styleId="10ptfont">
    <w:name w:val="10pt font"/>
    <w:basedOn w:val="Normal"/>
    <w:link w:val="10ptfontChar"/>
    <w:autoRedefine/>
    <w:rsid w:val="004D32E1"/>
    <w:pPr>
      <w:spacing w:after="0" w:line="240" w:lineRule="auto"/>
    </w:pPr>
    <w:rPr>
      <w:rFonts w:eastAsia="Times New Roman"/>
      <w:sz w:val="20"/>
    </w:rPr>
  </w:style>
  <w:style w:type="character" w:customStyle="1" w:styleId="10ptfontChar">
    <w:name w:val="10pt font Char"/>
    <w:link w:val="10ptfont"/>
    <w:rsid w:val="004D32E1"/>
    <w:rPr>
      <w:rFonts w:ascii="Calibri" w:eastAsia="Times New Roman" w:hAnsi="Calibri"/>
      <w:sz w:val="20"/>
    </w:rPr>
  </w:style>
  <w:style w:type="character" w:customStyle="1" w:styleId="HIGHLIGHT0">
    <w:name w:val="HIGHLIGHT"/>
    <w:uiPriority w:val="1"/>
    <w:rsid w:val="004D32E1"/>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4D32E1"/>
    <w:rPr>
      <w:rFonts w:ascii="Georgia" w:eastAsia="Calibri" w:hAnsi="Georgia"/>
      <w:iCs/>
      <w:sz w:val="16"/>
    </w:rPr>
  </w:style>
  <w:style w:type="paragraph" w:customStyle="1" w:styleId="Shrink8">
    <w:name w:val="Shrink8"/>
    <w:basedOn w:val="Normal"/>
    <w:qFormat/>
    <w:rsid w:val="004D32E1"/>
    <w:pPr>
      <w:spacing w:after="0" w:line="240" w:lineRule="auto"/>
    </w:pPr>
    <w:rPr>
      <w:rFonts w:eastAsia="Cambria"/>
    </w:rPr>
  </w:style>
  <w:style w:type="character" w:customStyle="1" w:styleId="StyleUnderlineCharChar9pt">
    <w:name w:val="Style Underline Char Char + 9 pt"/>
    <w:rsid w:val="004D32E1"/>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4D32E1"/>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4D32E1"/>
    <w:pPr>
      <w:suppressAutoHyphens/>
      <w:spacing w:before="280" w:after="280" w:line="240" w:lineRule="auto"/>
    </w:pPr>
    <w:rPr>
      <w:color w:val="000000"/>
    </w:rPr>
  </w:style>
  <w:style w:type="character" w:customStyle="1" w:styleId="StyleIntenseReferenceGaramond">
    <w:name w:val="Style Intense Reference + Garamond"/>
    <w:rsid w:val="004D32E1"/>
    <w:rPr>
      <w:rFonts w:ascii="Garamond" w:hAnsi="Garamond"/>
      <w:bCs/>
      <w:color w:val="auto"/>
      <w:spacing w:val="5"/>
      <w:sz w:val="20"/>
      <w:u w:val="single"/>
    </w:rPr>
  </w:style>
  <w:style w:type="character" w:customStyle="1" w:styleId="StyleIntenseReferenceGaramondBold">
    <w:name w:val="Style Intense Reference + Garamond Bold"/>
    <w:rsid w:val="004D32E1"/>
    <w:rPr>
      <w:rFonts w:ascii="Garamond" w:hAnsi="Garamond"/>
      <w:b/>
      <w:bCs/>
      <w:color w:val="auto"/>
      <w:spacing w:val="5"/>
      <w:sz w:val="20"/>
      <w:u w:val="single"/>
    </w:rPr>
  </w:style>
  <w:style w:type="character" w:customStyle="1" w:styleId="detailtitle">
    <w:name w:val="detailtitle"/>
    <w:basedOn w:val="DefaultParagraphFont"/>
    <w:rsid w:val="004D32E1"/>
  </w:style>
  <w:style w:type="character" w:customStyle="1" w:styleId="a">
    <w:name w:val="a"/>
    <w:basedOn w:val="DefaultParagraphFont"/>
    <w:rsid w:val="004D32E1"/>
  </w:style>
  <w:style w:type="character" w:customStyle="1" w:styleId="newstime">
    <w:name w:val="newstime"/>
    <w:basedOn w:val="DefaultParagraphFont"/>
    <w:rsid w:val="004D32E1"/>
  </w:style>
  <w:style w:type="character" w:customStyle="1" w:styleId="IntenseReference1">
    <w:name w:val="Intense Reference1"/>
    <w:qFormat/>
    <w:rsid w:val="004D32E1"/>
    <w:rPr>
      <w:rFonts w:ascii="Arial" w:hAnsi="Arial"/>
      <w:bCs/>
      <w:color w:val="auto"/>
      <w:spacing w:val="5"/>
      <w:sz w:val="20"/>
      <w:u w:val="thick"/>
    </w:rPr>
  </w:style>
  <w:style w:type="character" w:customStyle="1" w:styleId="TagChar3">
    <w:name w:val="Tag Char3"/>
    <w:rsid w:val="004D32E1"/>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4D32E1"/>
    <w:rPr>
      <w:rFonts w:ascii="Garamond" w:hAnsi="Garamond"/>
      <w:b/>
      <w:sz w:val="24"/>
      <w:szCs w:val="26"/>
      <w:bdr w:val="none" w:sz="0" w:space="0" w:color="auto"/>
      <w:shd w:val="clear" w:color="auto" w:fill="FFFF00"/>
    </w:rPr>
  </w:style>
  <w:style w:type="character" w:customStyle="1" w:styleId="texto1">
    <w:name w:val="texto1"/>
    <w:basedOn w:val="DefaultParagraphFont"/>
    <w:rsid w:val="004D32E1"/>
  </w:style>
  <w:style w:type="character" w:customStyle="1" w:styleId="ilad1">
    <w:name w:val="il_ad1"/>
    <w:rsid w:val="004D32E1"/>
    <w:rPr>
      <w:vanish/>
      <w:webHidden w:val="0"/>
      <w:color w:val="000000"/>
      <w:u w:val="single"/>
      <w:specVanish/>
    </w:rPr>
  </w:style>
  <w:style w:type="character" w:customStyle="1" w:styleId="ThickUnderlineCharChar">
    <w:name w:val="Thick Underline Char Char"/>
    <w:rsid w:val="004D32E1"/>
    <w:rPr>
      <w:sz w:val="24"/>
      <w:szCs w:val="24"/>
      <w:u w:val="thick"/>
      <w:lang w:val="en-US" w:eastAsia="en-US" w:bidi="ar-SA"/>
    </w:rPr>
  </w:style>
  <w:style w:type="character" w:customStyle="1" w:styleId="Underline21">
    <w:name w:val="Underline 2"/>
    <w:basedOn w:val="DefaultParagraphFont"/>
    <w:uiPriority w:val="1"/>
    <w:qFormat/>
    <w:rsid w:val="004D32E1"/>
    <w:rPr>
      <w:b/>
      <w:u w:val="single"/>
    </w:rPr>
  </w:style>
  <w:style w:type="paragraph" w:customStyle="1" w:styleId="first">
    <w:name w:val="first"/>
    <w:basedOn w:val="Normal"/>
    <w:qFormat/>
    <w:rsid w:val="004D32E1"/>
    <w:pPr>
      <w:spacing w:before="100" w:beforeAutospacing="1" w:after="100" w:afterAutospacing="1" w:line="240" w:lineRule="auto"/>
    </w:pPr>
    <w:rPr>
      <w:rFonts w:eastAsia="Times New Roman"/>
      <w:sz w:val="24"/>
    </w:rPr>
  </w:style>
  <w:style w:type="character" w:customStyle="1" w:styleId="tx">
    <w:name w:val="tx"/>
    <w:basedOn w:val="DefaultParagraphFont"/>
    <w:rsid w:val="004D32E1"/>
  </w:style>
  <w:style w:type="character" w:customStyle="1" w:styleId="oneclick-link">
    <w:name w:val="oneclick-link"/>
    <w:basedOn w:val="DefaultParagraphFont"/>
    <w:rsid w:val="004D32E1"/>
  </w:style>
  <w:style w:type="paragraph" w:customStyle="1" w:styleId="StyleHeading4TagsmalltextBigcardbodyNormalTagNotBold">
    <w:name w:val="Style Heading 4Tagsmall textBig cardbodyNormal Tag + Not Bold"/>
    <w:basedOn w:val="Heading4"/>
    <w:next w:val="loose"/>
    <w:qFormat/>
    <w:rsid w:val="004D32E1"/>
    <w:pPr>
      <w:spacing w:before="200" w:line="240" w:lineRule="auto"/>
    </w:pPr>
    <w:rPr>
      <w:iCs w:val="0"/>
      <w:sz w:val="22"/>
    </w:rPr>
  </w:style>
  <w:style w:type="character" w:styleId="HTMLTypewriter">
    <w:name w:val="HTML Typewriter"/>
    <w:basedOn w:val="DefaultParagraphFont"/>
    <w:unhideWhenUsed/>
    <w:rsid w:val="004D32E1"/>
    <w:rPr>
      <w:rFonts w:ascii="Consolas" w:hAnsi="Consolas" w:cs="Consolas"/>
      <w:sz w:val="20"/>
      <w:szCs w:val="20"/>
    </w:rPr>
  </w:style>
  <w:style w:type="character" w:customStyle="1" w:styleId="EndnoteTextChar">
    <w:name w:val="Endnote Text Char"/>
    <w:basedOn w:val="DefaultParagraphFont"/>
    <w:locked/>
    <w:rsid w:val="004D32E1"/>
  </w:style>
  <w:style w:type="character" w:customStyle="1" w:styleId="BodyTextFirstIndentChar">
    <w:name w:val="Body Text First Indent Char"/>
    <w:basedOn w:val="Heading8Char"/>
    <w:locked/>
    <w:rsid w:val="004D32E1"/>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4D32E1"/>
  </w:style>
  <w:style w:type="character" w:customStyle="1" w:styleId="BlockHeadingsCharCharChar">
    <w:name w:val="Block Headings Char Char Char"/>
    <w:locked/>
    <w:rsid w:val="004D32E1"/>
  </w:style>
  <w:style w:type="paragraph" w:customStyle="1" w:styleId="BlockHeadingsCharChar">
    <w:name w:val="Block Headings Char Char"/>
    <w:basedOn w:val="Normal"/>
    <w:qFormat/>
    <w:rsid w:val="004D32E1"/>
    <w:pPr>
      <w:spacing w:after="0" w:line="240" w:lineRule="auto"/>
    </w:pPr>
  </w:style>
  <w:style w:type="character" w:customStyle="1" w:styleId="CitesCharCharCharChar">
    <w:name w:val="Cites Char Char Char Char"/>
    <w:locked/>
    <w:rsid w:val="004D32E1"/>
  </w:style>
  <w:style w:type="character" w:customStyle="1" w:styleId="TagsChar1CharChar">
    <w:name w:val="Tags Char1 Char Char"/>
    <w:locked/>
    <w:rsid w:val="004D32E1"/>
  </w:style>
  <w:style w:type="paragraph" w:customStyle="1" w:styleId="TagsChar1Char">
    <w:name w:val="Tags Char1 Char"/>
    <w:basedOn w:val="Normal"/>
    <w:qFormat/>
    <w:rsid w:val="004D32E1"/>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4D32E1"/>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4D32E1"/>
    <w:pPr>
      <w:spacing w:after="0" w:line="240" w:lineRule="auto"/>
    </w:pPr>
  </w:style>
  <w:style w:type="character" w:customStyle="1" w:styleId="CardsFont6ptCharCharChar">
    <w:name w:val="Cards + Font: 6 pt Char Char Char"/>
    <w:locked/>
    <w:rsid w:val="004D32E1"/>
  </w:style>
  <w:style w:type="character" w:customStyle="1" w:styleId="blocktitleChar">
    <w:name w:val="block title Char"/>
    <w:locked/>
    <w:rsid w:val="004D32E1"/>
  </w:style>
  <w:style w:type="character" w:customStyle="1" w:styleId="Cards1Char">
    <w:name w:val="Cards1 Char"/>
    <w:locked/>
    <w:rsid w:val="004D32E1"/>
  </w:style>
  <w:style w:type="paragraph" w:customStyle="1" w:styleId="Cards1">
    <w:name w:val="Cards1"/>
    <w:basedOn w:val="Normal"/>
    <w:qFormat/>
    <w:rsid w:val="004D32E1"/>
    <w:pPr>
      <w:spacing w:after="0" w:line="240" w:lineRule="auto"/>
    </w:pPr>
  </w:style>
  <w:style w:type="character" w:customStyle="1" w:styleId="CardsUnderlineChar">
    <w:name w:val="Cards + Underline Char"/>
    <w:locked/>
    <w:rsid w:val="004D32E1"/>
  </w:style>
  <w:style w:type="paragraph" w:customStyle="1" w:styleId="CardsUnderline">
    <w:name w:val="Cards + Underline"/>
    <w:basedOn w:val="Normal"/>
    <w:next w:val="Style3"/>
    <w:qFormat/>
    <w:rsid w:val="004D32E1"/>
    <w:pPr>
      <w:spacing w:after="0" w:line="240" w:lineRule="auto"/>
    </w:pPr>
  </w:style>
  <w:style w:type="paragraph" w:customStyle="1" w:styleId="StyleNormalWebNormalWebChar1CharNormalWebCharCharC">
    <w:name w:val="Style Normal (Web)Normal (Web) Char1 CharNormal (Web) Char Char C..."/>
    <w:basedOn w:val="Title"/>
    <w:qFormat/>
    <w:rsid w:val="004D32E1"/>
    <w:pPr>
      <w:pBdr>
        <w:bottom w:val="none" w:sz="0" w:space="0" w:color="auto"/>
      </w:pBdr>
      <w:spacing w:after="0"/>
      <w:contextualSpacing w:val="0"/>
    </w:pPr>
    <w:rPr>
      <w:rFonts w:ascii="Georgia" w:hAnsi="Georgia"/>
      <w:bCs w:val="0"/>
      <w:u w:val="none"/>
    </w:rPr>
  </w:style>
  <w:style w:type="paragraph" w:customStyle="1" w:styleId="Reference">
    <w:name w:val="Reference"/>
    <w:qFormat/>
    <w:rsid w:val="004D32E1"/>
    <w:pPr>
      <w:spacing w:after="200" w:line="276" w:lineRule="auto"/>
    </w:pPr>
  </w:style>
  <w:style w:type="character" w:customStyle="1" w:styleId="Debate-CardSmalltextF2Char">
    <w:name w:val="Debate- Card Small text F2 Char"/>
    <w:locked/>
    <w:rsid w:val="004D32E1"/>
  </w:style>
  <w:style w:type="paragraph" w:customStyle="1" w:styleId="Debate-CardSmalltextF2">
    <w:name w:val="Debate- Card Small text F2"/>
    <w:basedOn w:val="Normal"/>
    <w:next w:val="Normal"/>
    <w:qFormat/>
    <w:rsid w:val="004D32E1"/>
    <w:pPr>
      <w:spacing w:after="0" w:line="240" w:lineRule="auto"/>
    </w:pPr>
  </w:style>
  <w:style w:type="paragraph" w:customStyle="1" w:styleId="StyleHeading2Heading2Char2CharHeading2Char1CharCharHead">
    <w:name w:val="Style Heading 2Heading 2 Char2 CharHeading 2 Char1 Char CharHead..."/>
    <w:basedOn w:val="Heading2"/>
    <w:qFormat/>
    <w:rsid w:val="004D32E1"/>
    <w:pPr>
      <w:spacing w:before="480" w:line="240" w:lineRule="auto"/>
    </w:pPr>
  </w:style>
  <w:style w:type="paragraph" w:customStyle="1" w:styleId="Blocktitle0">
    <w:name w:val="Block title"/>
    <w:basedOn w:val="Heading1"/>
    <w:next w:val="Debate-EmphasizedText-F5"/>
    <w:autoRedefine/>
    <w:qFormat/>
    <w:rsid w:val="004D32E1"/>
    <w:pPr>
      <w:spacing w:before="480" w:line="240" w:lineRule="auto"/>
    </w:pPr>
  </w:style>
  <w:style w:type="paragraph" w:customStyle="1" w:styleId="BlockHeading1">
    <w:name w:val="Block Heading 1"/>
    <w:basedOn w:val="Normal"/>
    <w:uiPriority w:val="99"/>
    <w:qFormat/>
    <w:rsid w:val="004D32E1"/>
    <w:pPr>
      <w:spacing w:after="0" w:line="240" w:lineRule="auto"/>
    </w:pPr>
  </w:style>
  <w:style w:type="paragraph" w:customStyle="1" w:styleId="RepeatBlockHeading">
    <w:name w:val="Repeat Block Heading"/>
    <w:basedOn w:val="Normal"/>
    <w:next w:val="Underlining"/>
    <w:uiPriority w:val="99"/>
    <w:qFormat/>
    <w:rsid w:val="004D32E1"/>
    <w:pPr>
      <w:spacing w:after="0" w:line="240" w:lineRule="auto"/>
    </w:pPr>
  </w:style>
  <w:style w:type="character" w:customStyle="1" w:styleId="CardTagChar">
    <w:name w:val="Card Tag Char"/>
    <w:locked/>
    <w:rsid w:val="004D32E1"/>
  </w:style>
  <w:style w:type="paragraph" w:customStyle="1" w:styleId="CardTag">
    <w:name w:val="Card Tag"/>
    <w:next w:val="CardNotUnderlined"/>
    <w:qFormat/>
    <w:rsid w:val="004D32E1"/>
    <w:pPr>
      <w:spacing w:after="200" w:line="276" w:lineRule="auto"/>
    </w:pPr>
  </w:style>
  <w:style w:type="paragraph" w:customStyle="1" w:styleId="textsmall">
    <w:name w:val="textsmall"/>
    <w:basedOn w:val="Normal"/>
    <w:next w:val="MicroText0"/>
    <w:qFormat/>
    <w:rsid w:val="004D32E1"/>
    <w:pPr>
      <w:spacing w:after="0" w:line="240" w:lineRule="auto"/>
    </w:pPr>
  </w:style>
  <w:style w:type="paragraph" w:customStyle="1" w:styleId="SmallCite">
    <w:name w:val="Small Cite"/>
    <w:basedOn w:val="Normal"/>
    <w:next w:val="BlockHeading1"/>
    <w:qFormat/>
    <w:rsid w:val="004D32E1"/>
    <w:pPr>
      <w:spacing w:after="0" w:line="240" w:lineRule="auto"/>
    </w:pPr>
  </w:style>
  <w:style w:type="paragraph" w:customStyle="1" w:styleId="links1">
    <w:name w:val="links1"/>
    <w:basedOn w:val="Normal"/>
    <w:qFormat/>
    <w:rsid w:val="004D32E1"/>
    <w:pPr>
      <w:spacing w:after="0" w:line="240" w:lineRule="auto"/>
    </w:pPr>
  </w:style>
  <w:style w:type="paragraph" w:customStyle="1" w:styleId="endtext">
    <w:name w:val="endtext"/>
    <w:basedOn w:val="Normal"/>
    <w:next w:val="CardTag"/>
    <w:qFormat/>
    <w:rsid w:val="004D32E1"/>
    <w:pPr>
      <w:spacing w:after="0" w:line="240" w:lineRule="auto"/>
    </w:pPr>
  </w:style>
  <w:style w:type="paragraph" w:customStyle="1" w:styleId="g">
    <w:name w:val="g"/>
    <w:basedOn w:val="Normal"/>
    <w:next w:val="Paste"/>
    <w:qFormat/>
    <w:rsid w:val="004D32E1"/>
    <w:pPr>
      <w:spacing w:after="0" w:line="240" w:lineRule="auto"/>
    </w:pPr>
  </w:style>
  <w:style w:type="paragraph" w:customStyle="1" w:styleId="Repeatheader">
    <w:name w:val="Repeat header"/>
    <w:basedOn w:val="Normal"/>
    <w:next w:val="noindent"/>
    <w:autoRedefine/>
    <w:qFormat/>
    <w:rsid w:val="004D32E1"/>
    <w:pPr>
      <w:spacing w:after="0" w:line="240" w:lineRule="auto"/>
    </w:pPr>
  </w:style>
  <w:style w:type="paragraph" w:customStyle="1" w:styleId="StyleCardNotUnderlined8pt">
    <w:name w:val="Style Card Not Underlined + 8 pt"/>
    <w:basedOn w:val="Debate-CardTextUnderlined-F3"/>
    <w:next w:val="endtext"/>
    <w:qFormat/>
    <w:rsid w:val="004D32E1"/>
    <w:pPr>
      <w:spacing w:after="0"/>
      <w:contextualSpacing w:val="0"/>
    </w:pPr>
    <w:rPr>
      <w:rFonts w:cstheme="minorBidi"/>
      <w:u w:val="none"/>
    </w:rPr>
  </w:style>
  <w:style w:type="paragraph" w:customStyle="1" w:styleId="CardNotUnderlined3">
    <w:name w:val="Card Not Underlined 3"/>
    <w:basedOn w:val="Debate-CardTextUnderlined-F3"/>
    <w:qFormat/>
    <w:rsid w:val="004D32E1"/>
    <w:pPr>
      <w:spacing w:after="0"/>
      <w:contextualSpacing w:val="0"/>
    </w:pPr>
    <w:rPr>
      <w:rFonts w:cstheme="minorBidi"/>
      <w:u w:val="none"/>
    </w:rPr>
  </w:style>
  <w:style w:type="paragraph" w:customStyle="1" w:styleId="CardNotUnderlinedFinal">
    <w:name w:val="Card Not Underlined Final"/>
    <w:next w:val="g"/>
    <w:qFormat/>
    <w:rsid w:val="004D32E1"/>
  </w:style>
  <w:style w:type="paragraph" w:customStyle="1" w:styleId="Numbering">
    <w:name w:val="Numbering"/>
    <w:basedOn w:val="Normal"/>
    <w:next w:val="Normal"/>
    <w:qFormat/>
    <w:rsid w:val="004D32E1"/>
    <w:pPr>
      <w:spacing w:after="0" w:line="240" w:lineRule="auto"/>
    </w:pPr>
  </w:style>
  <w:style w:type="paragraph" w:customStyle="1" w:styleId="Un-IndexedHeading">
    <w:name w:val="Un-Indexed Heading"/>
    <w:basedOn w:val="Heading1"/>
    <w:next w:val="Normal"/>
    <w:qFormat/>
    <w:rsid w:val="004D32E1"/>
    <w:pPr>
      <w:spacing w:before="480" w:line="240" w:lineRule="auto"/>
    </w:pPr>
  </w:style>
  <w:style w:type="paragraph" w:customStyle="1" w:styleId="Circle">
    <w:name w:val="Circle"/>
    <w:basedOn w:val="Normal"/>
    <w:next w:val="Normal"/>
    <w:qFormat/>
    <w:rsid w:val="004D32E1"/>
    <w:pPr>
      <w:spacing w:after="0" w:line="240" w:lineRule="auto"/>
    </w:pPr>
  </w:style>
  <w:style w:type="paragraph" w:customStyle="1" w:styleId="PageHeader">
    <w:name w:val="Page Header"/>
    <w:basedOn w:val="Normal"/>
    <w:next w:val="CardNotUnderlined3"/>
    <w:link w:val="PageHeaderChar"/>
    <w:qFormat/>
    <w:rsid w:val="004D32E1"/>
    <w:pPr>
      <w:spacing w:after="0" w:line="240" w:lineRule="auto"/>
    </w:pPr>
  </w:style>
  <w:style w:type="paragraph" w:customStyle="1" w:styleId="IndentedLettering">
    <w:name w:val="Indented Lettering"/>
    <w:next w:val="Normal"/>
    <w:qFormat/>
    <w:rsid w:val="004D32E1"/>
  </w:style>
  <w:style w:type="paragraph" w:customStyle="1" w:styleId="Lettering">
    <w:name w:val="Lettering"/>
    <w:next w:val="Normal"/>
    <w:qFormat/>
    <w:rsid w:val="004D32E1"/>
  </w:style>
  <w:style w:type="paragraph" w:customStyle="1" w:styleId="FileName">
    <w:name w:val="File Name"/>
    <w:basedOn w:val="Normal"/>
    <w:next w:val="Normal"/>
    <w:qFormat/>
    <w:rsid w:val="004D32E1"/>
    <w:pPr>
      <w:spacing w:after="0" w:line="240" w:lineRule="auto"/>
    </w:pPr>
  </w:style>
  <w:style w:type="paragraph" w:customStyle="1" w:styleId="Pagination">
    <w:name w:val="Pagination"/>
    <w:basedOn w:val="Normal"/>
    <w:next w:val="Normal"/>
    <w:qFormat/>
    <w:rsid w:val="004D32E1"/>
    <w:pPr>
      <w:spacing w:after="0" w:line="240" w:lineRule="auto"/>
    </w:pPr>
  </w:style>
  <w:style w:type="paragraph" w:customStyle="1" w:styleId="IndentedNumbering">
    <w:name w:val="Indented Numbering"/>
    <w:basedOn w:val="CardNotUnderlinedFinal"/>
    <w:next w:val="Normal"/>
    <w:qFormat/>
    <w:rsid w:val="004D32E1"/>
  </w:style>
  <w:style w:type="paragraph" w:customStyle="1" w:styleId="CardContinued1">
    <w:name w:val="Card Continued 1"/>
    <w:basedOn w:val="Normal"/>
    <w:next w:val="Normal"/>
    <w:qFormat/>
    <w:rsid w:val="004D32E1"/>
    <w:pPr>
      <w:spacing w:after="0" w:line="240" w:lineRule="auto"/>
    </w:pPr>
  </w:style>
  <w:style w:type="paragraph" w:customStyle="1" w:styleId="CardContinued2">
    <w:name w:val="Card Continued 2"/>
    <w:basedOn w:val="Circle"/>
    <w:next w:val="Normal"/>
    <w:qFormat/>
    <w:rsid w:val="004D32E1"/>
  </w:style>
  <w:style w:type="paragraph" w:customStyle="1" w:styleId="Clearformatting">
    <w:name w:val="Clear formatting"/>
    <w:basedOn w:val="Normal"/>
    <w:next w:val="IndentedLettering"/>
    <w:qFormat/>
    <w:rsid w:val="004D32E1"/>
    <w:pPr>
      <w:spacing w:after="0" w:line="240" w:lineRule="auto"/>
    </w:pPr>
  </w:style>
  <w:style w:type="paragraph" w:customStyle="1" w:styleId="SmallCardText">
    <w:name w:val="Small Card Text"/>
    <w:basedOn w:val="Lettering"/>
    <w:next w:val="FileName"/>
    <w:qFormat/>
    <w:rsid w:val="004D32E1"/>
  </w:style>
  <w:style w:type="paragraph" w:customStyle="1" w:styleId="TAGFONT">
    <w:name w:val="TAG FONT"/>
    <w:basedOn w:val="Normal"/>
    <w:next w:val="Pagination"/>
    <w:autoRedefine/>
    <w:qFormat/>
    <w:rsid w:val="004D32E1"/>
    <w:pPr>
      <w:spacing w:after="0" w:line="240" w:lineRule="auto"/>
    </w:pPr>
  </w:style>
  <w:style w:type="character" w:customStyle="1" w:styleId="LanguageStrikeChar">
    <w:name w:val="Language Strike Char"/>
    <w:locked/>
    <w:rsid w:val="004D32E1"/>
  </w:style>
  <w:style w:type="paragraph" w:customStyle="1" w:styleId="LanguageStrike">
    <w:name w:val="Language Strike"/>
    <w:basedOn w:val="Normal"/>
    <w:next w:val="Normal"/>
    <w:uiPriority w:val="99"/>
    <w:qFormat/>
    <w:rsid w:val="004D32E1"/>
    <w:pPr>
      <w:spacing w:after="0" w:line="240" w:lineRule="auto"/>
    </w:pPr>
  </w:style>
  <w:style w:type="character" w:customStyle="1" w:styleId="8pointChar">
    <w:name w:val="8 point Char"/>
    <w:locked/>
    <w:rsid w:val="004D32E1"/>
  </w:style>
  <w:style w:type="paragraph" w:customStyle="1" w:styleId="8point">
    <w:name w:val="8 point"/>
    <w:basedOn w:val="Normal"/>
    <w:next w:val="fullstory"/>
    <w:qFormat/>
    <w:rsid w:val="004D32E1"/>
    <w:pPr>
      <w:spacing w:after="0" w:line="240" w:lineRule="auto"/>
    </w:pPr>
  </w:style>
  <w:style w:type="character" w:customStyle="1" w:styleId="citationunderlineChar">
    <w:name w:val="citation/underline Char"/>
    <w:locked/>
    <w:rsid w:val="004D32E1"/>
  </w:style>
  <w:style w:type="paragraph" w:customStyle="1" w:styleId="citationunderline">
    <w:name w:val="citation/underline"/>
    <w:autoRedefine/>
    <w:qFormat/>
    <w:rsid w:val="004D32E1"/>
    <w:pPr>
      <w:spacing w:after="200" w:line="276" w:lineRule="auto"/>
    </w:pPr>
  </w:style>
  <w:style w:type="paragraph" w:customStyle="1" w:styleId="Style60">
    <w:name w:val="Style 6"/>
    <w:next w:val="8point"/>
    <w:qFormat/>
    <w:rsid w:val="004D32E1"/>
    <w:pPr>
      <w:spacing w:after="200" w:line="276" w:lineRule="auto"/>
    </w:pPr>
  </w:style>
  <w:style w:type="paragraph" w:customStyle="1" w:styleId="Citation-Complete">
    <w:name w:val="Citation - Complete"/>
    <w:basedOn w:val="Normal"/>
    <w:next w:val="Lettering"/>
    <w:link w:val="Citation-CompleteChar"/>
    <w:autoRedefine/>
    <w:qFormat/>
    <w:rsid w:val="004D32E1"/>
    <w:pPr>
      <w:spacing w:after="0" w:line="240" w:lineRule="auto"/>
    </w:pPr>
  </w:style>
  <w:style w:type="paragraph" w:customStyle="1" w:styleId="Citation-FirstLine">
    <w:name w:val="Citation - First Line"/>
    <w:basedOn w:val="Normal"/>
    <w:next w:val="Style4"/>
    <w:autoRedefine/>
    <w:qFormat/>
    <w:rsid w:val="004D32E1"/>
    <w:pPr>
      <w:spacing w:after="0" w:line="240" w:lineRule="auto"/>
    </w:pPr>
  </w:style>
  <w:style w:type="character" w:customStyle="1" w:styleId="DateCitesAuthorCharChar">
    <w:name w:val="DateCitesAuthor Char Char"/>
    <w:locked/>
    <w:rsid w:val="004D32E1"/>
  </w:style>
  <w:style w:type="paragraph" w:customStyle="1" w:styleId="DateCitesAuthorChar">
    <w:name w:val="DateCitesAuthor Char"/>
    <w:basedOn w:val="Normal"/>
    <w:qFormat/>
    <w:rsid w:val="004D32E1"/>
    <w:pPr>
      <w:spacing w:after="0" w:line="240" w:lineRule="auto"/>
    </w:pPr>
  </w:style>
  <w:style w:type="paragraph" w:customStyle="1" w:styleId="articlebodynormaltext">
    <w:name w:val="articlebody_normaltext"/>
    <w:basedOn w:val="Normal"/>
    <w:next w:val="Citation-Complete"/>
    <w:qFormat/>
    <w:rsid w:val="004D32E1"/>
    <w:pPr>
      <w:spacing w:after="0" w:line="240" w:lineRule="auto"/>
    </w:pPr>
  </w:style>
  <w:style w:type="paragraph" w:customStyle="1" w:styleId="2909F619802848F09E01365C32F34654">
    <w:name w:val="2909F619802848F09E01365C32F34654"/>
    <w:next w:val="Citation-FirstLine"/>
    <w:uiPriority w:val="99"/>
    <w:qFormat/>
    <w:rsid w:val="004D32E1"/>
    <w:pPr>
      <w:spacing w:after="200" w:line="276" w:lineRule="auto"/>
    </w:pPr>
  </w:style>
  <w:style w:type="paragraph" w:customStyle="1" w:styleId="D345FF3D873148C5AE3FBF3267827368">
    <w:name w:val="D345FF3D873148C5AE3FBF3267827368"/>
    <w:uiPriority w:val="99"/>
    <w:qFormat/>
    <w:rsid w:val="004D32E1"/>
    <w:pPr>
      <w:spacing w:after="200" w:line="276" w:lineRule="auto"/>
    </w:pPr>
  </w:style>
  <w:style w:type="paragraph" w:customStyle="1" w:styleId="targetcaption">
    <w:name w:val="targetcaption"/>
    <w:basedOn w:val="Normal"/>
    <w:next w:val="2909F619802848F09E01365C32F34654"/>
    <w:qFormat/>
    <w:rsid w:val="004D32E1"/>
    <w:pPr>
      <w:spacing w:after="0" w:line="240" w:lineRule="auto"/>
    </w:pPr>
  </w:style>
  <w:style w:type="paragraph" w:customStyle="1" w:styleId="Tag12">
    <w:name w:val="Tag12"/>
    <w:basedOn w:val="Normal"/>
    <w:next w:val="Smalltext"/>
    <w:qFormat/>
    <w:rsid w:val="004D32E1"/>
    <w:pPr>
      <w:spacing w:after="0" w:line="240" w:lineRule="auto"/>
    </w:pPr>
  </w:style>
  <w:style w:type="character" w:customStyle="1" w:styleId="StyleStyle411pt1Char">
    <w:name w:val="Style Style4 + 11 pt1 Char"/>
    <w:locked/>
    <w:rsid w:val="004D32E1"/>
  </w:style>
  <w:style w:type="paragraph" w:customStyle="1" w:styleId="StyleStyle411pt1">
    <w:name w:val="Style Style4 + 11 pt1"/>
    <w:basedOn w:val="Normal"/>
    <w:next w:val="cards0"/>
    <w:qFormat/>
    <w:rsid w:val="004D32E1"/>
    <w:pPr>
      <w:spacing w:after="0" w:line="240" w:lineRule="auto"/>
    </w:pPr>
  </w:style>
  <w:style w:type="paragraph" w:customStyle="1" w:styleId="CM5">
    <w:name w:val="CM5"/>
    <w:basedOn w:val="Normal"/>
    <w:qFormat/>
    <w:rsid w:val="004D32E1"/>
    <w:pPr>
      <w:spacing w:after="0" w:line="240" w:lineRule="auto"/>
    </w:pPr>
  </w:style>
  <w:style w:type="paragraph" w:customStyle="1" w:styleId="CM9">
    <w:name w:val="CM9"/>
    <w:basedOn w:val="Normal"/>
    <w:uiPriority w:val="99"/>
    <w:qFormat/>
    <w:rsid w:val="004D32E1"/>
    <w:pPr>
      <w:spacing w:after="0" w:line="240" w:lineRule="auto"/>
    </w:pPr>
  </w:style>
  <w:style w:type="paragraph" w:customStyle="1" w:styleId="CM6">
    <w:name w:val="CM6"/>
    <w:basedOn w:val="Normal"/>
    <w:uiPriority w:val="99"/>
    <w:qFormat/>
    <w:rsid w:val="004D32E1"/>
    <w:pPr>
      <w:spacing w:after="0" w:line="240" w:lineRule="auto"/>
    </w:pPr>
  </w:style>
  <w:style w:type="paragraph" w:customStyle="1" w:styleId="boldness">
    <w:name w:val="boldness"/>
    <w:basedOn w:val="Normal"/>
    <w:next w:val="TagCite"/>
    <w:qFormat/>
    <w:rsid w:val="004D32E1"/>
    <w:pPr>
      <w:spacing w:after="0" w:line="240" w:lineRule="auto"/>
    </w:pPr>
  </w:style>
  <w:style w:type="character" w:customStyle="1" w:styleId="UnderlineCardChar0">
    <w:name w:val="UnderlineCard Char"/>
    <w:locked/>
    <w:rsid w:val="004D32E1"/>
  </w:style>
  <w:style w:type="paragraph" w:customStyle="1" w:styleId="UnderlineCard0">
    <w:name w:val="UnderlineCard"/>
    <w:basedOn w:val="Heading4"/>
    <w:next w:val="CM6"/>
    <w:qFormat/>
    <w:rsid w:val="004D32E1"/>
    <w:pPr>
      <w:spacing w:before="200" w:line="240" w:lineRule="auto"/>
    </w:pPr>
    <w:rPr>
      <w:iCs w:val="0"/>
      <w:sz w:val="22"/>
    </w:rPr>
  </w:style>
  <w:style w:type="paragraph" w:customStyle="1" w:styleId="CM21">
    <w:name w:val="CM21"/>
    <w:basedOn w:val="Normal"/>
    <w:uiPriority w:val="99"/>
    <w:qFormat/>
    <w:rsid w:val="004D32E1"/>
    <w:pPr>
      <w:spacing w:after="0" w:line="240" w:lineRule="auto"/>
    </w:pPr>
  </w:style>
  <w:style w:type="paragraph" w:customStyle="1" w:styleId="CM22">
    <w:name w:val="CM22"/>
    <w:basedOn w:val="Normal"/>
    <w:uiPriority w:val="99"/>
    <w:qFormat/>
    <w:rsid w:val="004D32E1"/>
    <w:pPr>
      <w:spacing w:after="0" w:line="240" w:lineRule="auto"/>
    </w:pPr>
  </w:style>
  <w:style w:type="paragraph" w:customStyle="1" w:styleId="CM4">
    <w:name w:val="CM4"/>
    <w:basedOn w:val="Normal"/>
    <w:uiPriority w:val="99"/>
    <w:qFormat/>
    <w:rsid w:val="004D32E1"/>
    <w:pPr>
      <w:spacing w:after="0" w:line="240" w:lineRule="auto"/>
    </w:pPr>
  </w:style>
  <w:style w:type="paragraph" w:customStyle="1" w:styleId="Pa10">
    <w:name w:val="Pa10"/>
    <w:basedOn w:val="Normal"/>
    <w:uiPriority w:val="99"/>
    <w:qFormat/>
    <w:rsid w:val="004D32E1"/>
    <w:pPr>
      <w:spacing w:after="0" w:line="240" w:lineRule="auto"/>
    </w:pPr>
  </w:style>
  <w:style w:type="paragraph" w:customStyle="1" w:styleId="Pa31">
    <w:name w:val="Pa3+1"/>
    <w:basedOn w:val="Normal"/>
    <w:uiPriority w:val="99"/>
    <w:qFormat/>
    <w:rsid w:val="004D32E1"/>
    <w:pPr>
      <w:spacing w:after="0" w:line="240" w:lineRule="auto"/>
    </w:pPr>
  </w:style>
  <w:style w:type="paragraph" w:customStyle="1" w:styleId="Pa1">
    <w:name w:val="Pa1"/>
    <w:basedOn w:val="Normal"/>
    <w:qFormat/>
    <w:rsid w:val="004D32E1"/>
    <w:pPr>
      <w:spacing w:after="0" w:line="240" w:lineRule="auto"/>
    </w:pPr>
  </w:style>
  <w:style w:type="paragraph" w:customStyle="1" w:styleId="Pa2">
    <w:name w:val="Pa2"/>
    <w:basedOn w:val="Normal"/>
    <w:uiPriority w:val="99"/>
    <w:qFormat/>
    <w:rsid w:val="004D32E1"/>
    <w:pPr>
      <w:spacing w:after="0" w:line="240" w:lineRule="auto"/>
    </w:pPr>
  </w:style>
  <w:style w:type="paragraph" w:customStyle="1" w:styleId="FreeFormA">
    <w:name w:val="Free Form A"/>
    <w:next w:val="Pa10"/>
    <w:uiPriority w:val="99"/>
    <w:qFormat/>
    <w:rsid w:val="004D32E1"/>
    <w:pPr>
      <w:spacing w:after="200" w:line="276" w:lineRule="auto"/>
    </w:pPr>
  </w:style>
  <w:style w:type="paragraph" w:customStyle="1" w:styleId="H4Tag">
    <w:name w:val="H4 (Tag)"/>
    <w:basedOn w:val="Normal"/>
    <w:next w:val="Pa31"/>
    <w:qFormat/>
    <w:rsid w:val="004D32E1"/>
    <w:pPr>
      <w:spacing w:after="0" w:line="240" w:lineRule="auto"/>
    </w:pPr>
  </w:style>
  <w:style w:type="character" w:customStyle="1" w:styleId="CardUpSize-LightChar">
    <w:name w:val="CardUpSize - Light Char"/>
    <w:basedOn w:val="DefaultParagraphFont"/>
    <w:locked/>
    <w:rsid w:val="004D32E1"/>
  </w:style>
  <w:style w:type="paragraph" w:customStyle="1" w:styleId="CardUpSize-Light">
    <w:name w:val="CardUpSize - Light"/>
    <w:basedOn w:val="Normal"/>
    <w:next w:val="Pa2"/>
    <w:qFormat/>
    <w:rsid w:val="004D32E1"/>
    <w:pPr>
      <w:spacing w:after="0" w:line="240" w:lineRule="auto"/>
    </w:pPr>
  </w:style>
  <w:style w:type="character" w:customStyle="1" w:styleId="CiteCardUpSize-HeavyChar">
    <w:name w:val="Cite // CardUpSize - Heavy Char"/>
    <w:basedOn w:val="DefaultParagraphFont"/>
    <w:locked/>
    <w:rsid w:val="004D32E1"/>
  </w:style>
  <w:style w:type="paragraph" w:customStyle="1" w:styleId="CiteCardUpSize-Heavy">
    <w:name w:val="Cite // CardUpSize - Heavy"/>
    <w:basedOn w:val="Normal"/>
    <w:next w:val="H4Tag"/>
    <w:qFormat/>
    <w:rsid w:val="004D32E1"/>
    <w:pPr>
      <w:spacing w:after="0" w:line="240" w:lineRule="auto"/>
    </w:pPr>
  </w:style>
  <w:style w:type="character" w:customStyle="1" w:styleId="HotRouteCharCharCharCharCharChar">
    <w:name w:val="Hot Route! Char Char Char Char Char Char"/>
    <w:locked/>
    <w:rsid w:val="004D32E1"/>
  </w:style>
  <w:style w:type="paragraph" w:customStyle="1" w:styleId="HotRouteCharCharCharCharChar">
    <w:name w:val="Hot Route! Char Char Char Char Char"/>
    <w:basedOn w:val="Normal"/>
    <w:next w:val="CardUpSize-Light"/>
    <w:qFormat/>
    <w:rsid w:val="004D32E1"/>
    <w:pPr>
      <w:spacing w:after="0" w:line="240" w:lineRule="auto"/>
    </w:pPr>
  </w:style>
  <w:style w:type="character" w:customStyle="1" w:styleId="SmallTextCharCharCharChar">
    <w:name w:val="Small Text Char Char Char Char"/>
    <w:locked/>
    <w:rsid w:val="004D32E1"/>
  </w:style>
  <w:style w:type="paragraph" w:customStyle="1" w:styleId="SmallTextCharCharChar">
    <w:name w:val="Small Text Char Char Char"/>
    <w:basedOn w:val="Normal"/>
    <w:next w:val="CiteCardUpSize-Heavy"/>
    <w:qFormat/>
    <w:rsid w:val="004D32E1"/>
    <w:pPr>
      <w:spacing w:after="0" w:line="240" w:lineRule="auto"/>
    </w:pPr>
  </w:style>
  <w:style w:type="character" w:customStyle="1" w:styleId="UnderlineCharCharCharCharCharCharCharChar">
    <w:name w:val="Underline Char Char Char Char Char Char Char Char"/>
    <w:basedOn w:val="DefaultParagraphFont"/>
    <w:locked/>
    <w:rsid w:val="004D32E1"/>
  </w:style>
  <w:style w:type="paragraph" w:customStyle="1" w:styleId="UnderlineCharCharCharCharCharCharChar">
    <w:name w:val="Underline Char Char Char Char Char Char Char"/>
    <w:basedOn w:val="Normal"/>
    <w:qFormat/>
    <w:rsid w:val="004D32E1"/>
    <w:pPr>
      <w:spacing w:after="0" w:line="240" w:lineRule="auto"/>
    </w:pPr>
  </w:style>
  <w:style w:type="character" w:customStyle="1" w:styleId="SmalltextCharCharCharChar0">
    <w:name w:val="Small text Char Char Char Char"/>
    <w:basedOn w:val="DefaultParagraphFont"/>
    <w:locked/>
    <w:rsid w:val="004D32E1"/>
  </w:style>
  <w:style w:type="paragraph" w:customStyle="1" w:styleId="SmalltextCharCharChar0">
    <w:name w:val="Small text Char Char Char"/>
    <w:basedOn w:val="Normal"/>
    <w:next w:val="Analytics"/>
    <w:qFormat/>
    <w:rsid w:val="004D32E1"/>
    <w:pPr>
      <w:spacing w:after="0" w:line="240" w:lineRule="auto"/>
    </w:pPr>
  </w:style>
  <w:style w:type="paragraph" w:customStyle="1" w:styleId="Tagandcite">
    <w:name w:val="Tag and cite"/>
    <w:basedOn w:val="Normal"/>
    <w:uiPriority w:val="99"/>
    <w:qFormat/>
    <w:rsid w:val="004D32E1"/>
    <w:pPr>
      <w:spacing w:after="0" w:line="240" w:lineRule="auto"/>
    </w:pPr>
  </w:style>
  <w:style w:type="paragraph" w:customStyle="1" w:styleId="Textbody">
    <w:name w:val="Text body"/>
    <w:basedOn w:val="SmalltextCharCharChar0"/>
    <w:next w:val="WW-Default"/>
    <w:qFormat/>
    <w:rsid w:val="004D32E1"/>
  </w:style>
  <w:style w:type="paragraph" w:customStyle="1" w:styleId="comments">
    <w:name w:val="comments"/>
    <w:basedOn w:val="Normal"/>
    <w:next w:val="Standard"/>
    <w:qFormat/>
    <w:rsid w:val="004D32E1"/>
    <w:pPr>
      <w:spacing w:after="0" w:line="240" w:lineRule="auto"/>
    </w:pPr>
  </w:style>
  <w:style w:type="paragraph" w:customStyle="1" w:styleId="Default1">
    <w:name w:val="Default1"/>
    <w:basedOn w:val="Normal"/>
    <w:uiPriority w:val="99"/>
    <w:qFormat/>
    <w:rsid w:val="004D32E1"/>
    <w:pPr>
      <w:spacing w:after="0" w:line="240" w:lineRule="auto"/>
    </w:pPr>
  </w:style>
  <w:style w:type="paragraph" w:customStyle="1" w:styleId="NFAPWPheader">
    <w:name w:val="NFAP WP header"/>
    <w:basedOn w:val="Normal"/>
    <w:uiPriority w:val="99"/>
    <w:qFormat/>
    <w:rsid w:val="004D32E1"/>
    <w:pPr>
      <w:spacing w:after="0" w:line="240" w:lineRule="auto"/>
    </w:pPr>
  </w:style>
  <w:style w:type="character" w:customStyle="1" w:styleId="UnderlinedCardTextChar">
    <w:name w:val="Underlined Card Text Char"/>
    <w:locked/>
    <w:rsid w:val="004D32E1"/>
  </w:style>
  <w:style w:type="paragraph" w:customStyle="1" w:styleId="UnderlinedCardText">
    <w:name w:val="Underlined Card Text"/>
    <w:basedOn w:val="Normal"/>
    <w:next w:val="Circled"/>
    <w:qFormat/>
    <w:rsid w:val="004D32E1"/>
    <w:pPr>
      <w:spacing w:after="0" w:line="240" w:lineRule="auto"/>
    </w:pPr>
  </w:style>
  <w:style w:type="character" w:customStyle="1" w:styleId="cardtextemphasisChar">
    <w:name w:val="card text emphasis Char"/>
    <w:locked/>
    <w:rsid w:val="004D32E1"/>
  </w:style>
  <w:style w:type="paragraph" w:customStyle="1" w:styleId="cardtextemphasis">
    <w:name w:val="card text emphasis"/>
    <w:basedOn w:val="Circled"/>
    <w:next w:val="MinimizedText"/>
    <w:qFormat/>
    <w:rsid w:val="004D32E1"/>
    <w:pPr>
      <w:spacing w:line="240" w:lineRule="auto"/>
    </w:pPr>
    <w:rPr>
      <w:rFonts w:eastAsiaTheme="minorHAnsi"/>
      <w:b w:val="0"/>
      <w:szCs w:val="22"/>
      <w:u w:val="none"/>
    </w:rPr>
  </w:style>
  <w:style w:type="character" w:customStyle="1" w:styleId="CiteCharCharChar">
    <w:name w:val="Cite Char Char Char"/>
    <w:locked/>
    <w:rsid w:val="004D32E1"/>
  </w:style>
  <w:style w:type="paragraph" w:customStyle="1" w:styleId="CiteCharChar">
    <w:name w:val="Cite Char Char"/>
    <w:basedOn w:val="Normal"/>
    <w:next w:val="Normal"/>
    <w:qFormat/>
    <w:rsid w:val="004D32E1"/>
    <w:pPr>
      <w:spacing w:after="0" w:line="240" w:lineRule="auto"/>
    </w:pPr>
  </w:style>
  <w:style w:type="character" w:customStyle="1" w:styleId="CiteCardChar">
    <w:name w:val="Cite_Card Char"/>
    <w:locked/>
    <w:rsid w:val="004D32E1"/>
  </w:style>
  <w:style w:type="paragraph" w:customStyle="1" w:styleId="CiteCard">
    <w:name w:val="Cite_Card"/>
    <w:next w:val="CiteCharChar"/>
    <w:qFormat/>
    <w:rsid w:val="004D32E1"/>
    <w:pPr>
      <w:spacing w:after="200" w:line="276" w:lineRule="auto"/>
    </w:pPr>
  </w:style>
  <w:style w:type="character" w:customStyle="1" w:styleId="BoldandUnderlineCharChar2">
    <w:name w:val="Bold and Underline Char Char2"/>
    <w:locked/>
    <w:rsid w:val="004D32E1"/>
  </w:style>
  <w:style w:type="paragraph" w:customStyle="1" w:styleId="BoldandUnderlineChar">
    <w:name w:val="Bold and Underline Char"/>
    <w:basedOn w:val="Normal"/>
    <w:next w:val="UnreadText"/>
    <w:qFormat/>
    <w:rsid w:val="004D32E1"/>
    <w:pPr>
      <w:spacing w:after="0" w:line="240" w:lineRule="auto"/>
    </w:pPr>
  </w:style>
  <w:style w:type="paragraph" w:customStyle="1" w:styleId="CiteCardCharChar">
    <w:name w:val="Cite_Card Char Char"/>
    <w:autoRedefine/>
    <w:qFormat/>
    <w:rsid w:val="004D32E1"/>
    <w:pPr>
      <w:spacing w:after="200" w:line="276" w:lineRule="auto"/>
    </w:pPr>
  </w:style>
  <w:style w:type="character" w:customStyle="1" w:styleId="CiteCardCharCharCharChar">
    <w:name w:val="Cite_Card Char Char Char Char"/>
    <w:locked/>
    <w:rsid w:val="004D32E1"/>
  </w:style>
  <w:style w:type="paragraph" w:customStyle="1" w:styleId="CiteCardCharCharChar">
    <w:name w:val="Cite_Card Char Char Char"/>
    <w:qFormat/>
    <w:rsid w:val="004D32E1"/>
    <w:pPr>
      <w:spacing w:after="200" w:line="276" w:lineRule="auto"/>
    </w:pPr>
  </w:style>
  <w:style w:type="paragraph" w:customStyle="1" w:styleId="heading0">
    <w:name w:val="heading"/>
    <w:basedOn w:val="Normal"/>
    <w:next w:val="BoldandUnderlineChar"/>
    <w:qFormat/>
    <w:rsid w:val="004D32E1"/>
    <w:pPr>
      <w:spacing w:after="0" w:line="240" w:lineRule="auto"/>
    </w:pPr>
  </w:style>
  <w:style w:type="character" w:customStyle="1" w:styleId="LittleChar">
    <w:name w:val="Little Char"/>
    <w:locked/>
    <w:rsid w:val="004D32E1"/>
  </w:style>
  <w:style w:type="paragraph" w:customStyle="1" w:styleId="Little">
    <w:name w:val="Little"/>
    <w:basedOn w:val="Normal"/>
    <w:qFormat/>
    <w:rsid w:val="004D32E1"/>
    <w:pPr>
      <w:spacing w:after="0" w:line="240" w:lineRule="auto"/>
    </w:pPr>
  </w:style>
  <w:style w:type="character" w:customStyle="1" w:styleId="DebateHeaderChar">
    <w:name w:val="Debate Header Char"/>
    <w:locked/>
    <w:rsid w:val="004D32E1"/>
  </w:style>
  <w:style w:type="paragraph" w:customStyle="1" w:styleId="DebateHeader">
    <w:name w:val="Debate Header"/>
    <w:basedOn w:val="Normal"/>
    <w:next w:val="Normal"/>
    <w:autoRedefine/>
    <w:uiPriority w:val="99"/>
    <w:qFormat/>
    <w:rsid w:val="004D32E1"/>
    <w:pPr>
      <w:spacing w:after="0" w:line="240" w:lineRule="auto"/>
    </w:pPr>
  </w:style>
  <w:style w:type="paragraph" w:customStyle="1" w:styleId="articletitle0">
    <w:name w:val="article_title"/>
    <w:basedOn w:val="Normal"/>
    <w:qFormat/>
    <w:rsid w:val="004D32E1"/>
    <w:pPr>
      <w:spacing w:after="0" w:line="240" w:lineRule="auto"/>
    </w:pPr>
  </w:style>
  <w:style w:type="character" w:customStyle="1" w:styleId="UnhighlightedChar">
    <w:name w:val="Unhighlighted Char"/>
    <w:locked/>
    <w:rsid w:val="004D32E1"/>
  </w:style>
  <w:style w:type="paragraph" w:customStyle="1" w:styleId="Unhighlighted">
    <w:name w:val="Unhighlighted"/>
    <w:basedOn w:val="Normal"/>
    <w:next w:val="TagCite1"/>
    <w:autoRedefine/>
    <w:qFormat/>
    <w:rsid w:val="004D32E1"/>
    <w:pPr>
      <w:spacing w:after="0" w:line="240" w:lineRule="auto"/>
    </w:pPr>
  </w:style>
  <w:style w:type="paragraph" w:customStyle="1" w:styleId="Caption1">
    <w:name w:val="Caption1"/>
    <w:basedOn w:val="Normal"/>
    <w:qFormat/>
    <w:rsid w:val="004D32E1"/>
    <w:pPr>
      <w:spacing w:after="0" w:line="240" w:lineRule="auto"/>
    </w:pPr>
  </w:style>
  <w:style w:type="character" w:customStyle="1" w:styleId="StylecardUnderlineChar">
    <w:name w:val="Style card + Underline Char"/>
    <w:locked/>
    <w:rsid w:val="004D32E1"/>
  </w:style>
  <w:style w:type="paragraph" w:customStyle="1" w:styleId="StylecardUnderline">
    <w:name w:val="Style card + Underline"/>
    <w:basedOn w:val="CiteSpacing"/>
    <w:next w:val="Unhighlighted"/>
    <w:qFormat/>
    <w:rsid w:val="004D32E1"/>
    <w:pPr>
      <w:spacing w:line="240" w:lineRule="auto"/>
    </w:pPr>
  </w:style>
  <w:style w:type="paragraph" w:customStyle="1" w:styleId="TagF3">
    <w:name w:val="Tag (F3)"/>
    <w:next w:val="Caption1"/>
    <w:qFormat/>
    <w:rsid w:val="004D32E1"/>
    <w:pPr>
      <w:spacing w:after="200" w:line="276" w:lineRule="auto"/>
    </w:pPr>
  </w:style>
  <w:style w:type="paragraph" w:customStyle="1" w:styleId="i1">
    <w:name w:val="i1"/>
    <w:basedOn w:val="Normal"/>
    <w:uiPriority w:val="99"/>
    <w:qFormat/>
    <w:rsid w:val="004D32E1"/>
    <w:pPr>
      <w:spacing w:after="0" w:line="240" w:lineRule="auto"/>
    </w:pPr>
  </w:style>
  <w:style w:type="paragraph" w:customStyle="1" w:styleId="style14">
    <w:name w:val="style14"/>
    <w:basedOn w:val="Normal"/>
    <w:next w:val="Heading1"/>
    <w:qFormat/>
    <w:rsid w:val="004D32E1"/>
    <w:pPr>
      <w:spacing w:after="0" w:line="240" w:lineRule="auto"/>
    </w:pPr>
  </w:style>
  <w:style w:type="paragraph" w:customStyle="1" w:styleId="CardTagCite1Char">
    <w:name w:val="Card Tag + Cite #1 Char"/>
    <w:basedOn w:val="Normal"/>
    <w:qFormat/>
    <w:rsid w:val="004D32E1"/>
    <w:pPr>
      <w:spacing w:after="0" w:line="240" w:lineRule="auto"/>
    </w:pPr>
  </w:style>
  <w:style w:type="paragraph" w:customStyle="1" w:styleId="articlebody">
    <w:name w:val="articlebody"/>
    <w:basedOn w:val="Normal"/>
    <w:next w:val="i1"/>
    <w:qFormat/>
    <w:rsid w:val="004D32E1"/>
    <w:pPr>
      <w:spacing w:after="0" w:line="240" w:lineRule="auto"/>
    </w:pPr>
  </w:style>
  <w:style w:type="character" w:customStyle="1" w:styleId="CiteCardCharCharCharCharCharCharCharChar">
    <w:name w:val="Cite_Card Char Char Char Char Char Char Char Char"/>
    <w:locked/>
    <w:rsid w:val="004D32E1"/>
  </w:style>
  <w:style w:type="paragraph" w:customStyle="1" w:styleId="CiteCardCharCharCharCharCharCharChar">
    <w:name w:val="Cite_Card Char Char Char Char Char Char Char"/>
    <w:next w:val="CardTagCite1Char"/>
    <w:autoRedefine/>
    <w:qFormat/>
    <w:rsid w:val="004D32E1"/>
    <w:pPr>
      <w:spacing w:after="200" w:line="276" w:lineRule="auto"/>
    </w:pPr>
  </w:style>
  <w:style w:type="paragraph" w:customStyle="1" w:styleId="foldie">
    <w:name w:val="foldie"/>
    <w:basedOn w:val="BoldandUnderlineChar"/>
    <w:next w:val="HotRoute0"/>
    <w:qFormat/>
    <w:rsid w:val="004D32E1"/>
  </w:style>
  <w:style w:type="paragraph" w:customStyle="1" w:styleId="billtextsection">
    <w:name w:val="bill_text_section"/>
    <w:basedOn w:val="Normal"/>
    <w:next w:val="articlebody"/>
    <w:qFormat/>
    <w:rsid w:val="004D32E1"/>
    <w:pPr>
      <w:spacing w:after="0" w:line="240" w:lineRule="auto"/>
    </w:pPr>
  </w:style>
  <w:style w:type="character" w:customStyle="1" w:styleId="CiteNormalChar">
    <w:name w:val="Cite Normal Char"/>
    <w:locked/>
    <w:rsid w:val="004D32E1"/>
  </w:style>
  <w:style w:type="paragraph" w:customStyle="1" w:styleId="Pa3">
    <w:name w:val="Pa3"/>
    <w:basedOn w:val="Normal"/>
    <w:uiPriority w:val="99"/>
    <w:qFormat/>
    <w:rsid w:val="004D32E1"/>
    <w:pPr>
      <w:spacing w:after="0" w:line="240" w:lineRule="auto"/>
    </w:pPr>
  </w:style>
  <w:style w:type="character" w:customStyle="1" w:styleId="NormaltextCharChar">
    <w:name w:val="Normal text Char Char"/>
    <w:locked/>
    <w:rsid w:val="004D32E1"/>
  </w:style>
  <w:style w:type="paragraph" w:customStyle="1" w:styleId="Normaltext0">
    <w:name w:val="Normal text"/>
    <w:basedOn w:val="Normal"/>
    <w:autoRedefine/>
    <w:qFormat/>
    <w:rsid w:val="004D32E1"/>
    <w:pPr>
      <w:spacing w:after="0" w:line="240" w:lineRule="auto"/>
    </w:pPr>
  </w:style>
  <w:style w:type="character" w:customStyle="1" w:styleId="underlinedcardChar1">
    <w:name w:val="underlined card Char"/>
    <w:locked/>
    <w:rsid w:val="004D32E1"/>
  </w:style>
  <w:style w:type="paragraph" w:customStyle="1" w:styleId="underlinedcard1">
    <w:name w:val="underlined card"/>
    <w:basedOn w:val="Normal"/>
    <w:next w:val="Pa3"/>
    <w:autoRedefine/>
    <w:qFormat/>
    <w:rsid w:val="004D32E1"/>
    <w:pPr>
      <w:spacing w:after="0" w:line="240" w:lineRule="auto"/>
    </w:pPr>
  </w:style>
  <w:style w:type="character" w:customStyle="1" w:styleId="Debate-CardTagandCite-F6Char">
    <w:name w:val="Debate- Card Tag and Cite- F6 Char"/>
    <w:locked/>
    <w:rsid w:val="004D32E1"/>
  </w:style>
  <w:style w:type="paragraph" w:customStyle="1" w:styleId="Debate-CardTagandCite-F6">
    <w:name w:val="Debate- Card Tag and Cite- F6"/>
    <w:basedOn w:val="Normal"/>
    <w:next w:val="Normaltext0"/>
    <w:qFormat/>
    <w:rsid w:val="004D32E1"/>
    <w:pPr>
      <w:spacing w:after="0" w:line="240" w:lineRule="auto"/>
    </w:pPr>
  </w:style>
  <w:style w:type="paragraph" w:customStyle="1" w:styleId="BLOCKTITLE3">
    <w:name w:val="BLOCK TITLE"/>
    <w:basedOn w:val="Normal"/>
    <w:uiPriority w:val="99"/>
    <w:qFormat/>
    <w:rsid w:val="004D32E1"/>
    <w:pPr>
      <w:spacing w:after="0" w:line="240" w:lineRule="auto"/>
    </w:pPr>
  </w:style>
  <w:style w:type="paragraph" w:customStyle="1" w:styleId="StyleNormalWeb10pt">
    <w:name w:val="Style Normal (Web) + 10 pt"/>
    <w:basedOn w:val="Title"/>
    <w:next w:val="Boldunderline1"/>
    <w:qFormat/>
    <w:rsid w:val="004D32E1"/>
    <w:pPr>
      <w:pBdr>
        <w:bottom w:val="none" w:sz="0" w:space="0" w:color="auto"/>
      </w:pBdr>
      <w:spacing w:after="0"/>
      <w:contextualSpacing w:val="0"/>
    </w:pPr>
    <w:rPr>
      <w:rFonts w:ascii="Georgia" w:hAnsi="Georgia"/>
      <w:bCs w:val="0"/>
      <w:u w:val="none"/>
    </w:rPr>
  </w:style>
  <w:style w:type="character" w:customStyle="1" w:styleId="cardChar0">
    <w:name w:val="%card Char"/>
    <w:locked/>
    <w:rsid w:val="004D32E1"/>
  </w:style>
  <w:style w:type="paragraph" w:customStyle="1" w:styleId="card0">
    <w:name w:val="%card"/>
    <w:basedOn w:val="Normal"/>
    <w:next w:val="BLOCKTITLE3"/>
    <w:qFormat/>
    <w:rsid w:val="004D32E1"/>
    <w:pPr>
      <w:spacing w:after="0" w:line="240" w:lineRule="auto"/>
    </w:pPr>
  </w:style>
  <w:style w:type="character" w:customStyle="1" w:styleId="UnunderlinedTextChar">
    <w:name w:val="Ununderlined Text Char"/>
    <w:locked/>
    <w:rsid w:val="004D32E1"/>
  </w:style>
  <w:style w:type="paragraph" w:customStyle="1" w:styleId="UnunderlinedText">
    <w:name w:val="Ununderlined Text"/>
    <w:basedOn w:val="Normal"/>
    <w:next w:val="card0"/>
    <w:autoRedefine/>
    <w:qFormat/>
    <w:rsid w:val="004D32E1"/>
    <w:pPr>
      <w:spacing w:after="0" w:line="240" w:lineRule="auto"/>
    </w:pPr>
  </w:style>
  <w:style w:type="character" w:customStyle="1" w:styleId="ReallyfuckingsmallCharCharCharChar">
    <w:name w:val="Really fucking small Char Char Char Char"/>
    <w:locked/>
    <w:rsid w:val="004D32E1"/>
  </w:style>
  <w:style w:type="paragraph" w:customStyle="1" w:styleId="ReallyfuckingsmallCharCharChar">
    <w:name w:val="Really fucking small Char Char Char"/>
    <w:basedOn w:val="Normal"/>
    <w:next w:val="CardFormat"/>
    <w:qFormat/>
    <w:rsid w:val="004D32E1"/>
    <w:pPr>
      <w:spacing w:after="0" w:line="240" w:lineRule="auto"/>
    </w:pPr>
  </w:style>
  <w:style w:type="character" w:customStyle="1" w:styleId="CardDownx1Char">
    <w:name w:val="CardDown x1 Char"/>
    <w:locked/>
    <w:rsid w:val="004D32E1"/>
  </w:style>
  <w:style w:type="paragraph" w:customStyle="1" w:styleId="CardDownx1">
    <w:name w:val="CardDown x1"/>
    <w:basedOn w:val="Normal"/>
    <w:next w:val="Regular"/>
    <w:qFormat/>
    <w:rsid w:val="004D32E1"/>
    <w:pPr>
      <w:spacing w:after="0" w:line="240" w:lineRule="auto"/>
    </w:pPr>
  </w:style>
  <w:style w:type="paragraph" w:customStyle="1" w:styleId="CardDownx15">
    <w:name w:val="CardDown x1.5"/>
    <w:basedOn w:val="Normal"/>
    <w:qFormat/>
    <w:rsid w:val="004D32E1"/>
    <w:pPr>
      <w:spacing w:after="0" w:line="240" w:lineRule="auto"/>
    </w:pPr>
  </w:style>
  <w:style w:type="paragraph" w:customStyle="1" w:styleId="Reallyfuckingsmall">
    <w:name w:val="Really fucking small"/>
    <w:basedOn w:val="Normal"/>
    <w:qFormat/>
    <w:rsid w:val="004D32E1"/>
    <w:pPr>
      <w:spacing w:after="0" w:line="240" w:lineRule="auto"/>
    </w:pPr>
  </w:style>
  <w:style w:type="character" w:customStyle="1" w:styleId="FullCiteChar">
    <w:name w:val="Full Cite Char"/>
    <w:locked/>
    <w:rsid w:val="004D32E1"/>
  </w:style>
  <w:style w:type="paragraph" w:customStyle="1" w:styleId="FullCite">
    <w:name w:val="Full Cite"/>
    <w:basedOn w:val="Normal"/>
    <w:next w:val="Normal"/>
    <w:qFormat/>
    <w:rsid w:val="004D32E1"/>
    <w:pPr>
      <w:spacing w:after="0" w:line="240" w:lineRule="auto"/>
    </w:pPr>
  </w:style>
  <w:style w:type="paragraph" w:customStyle="1" w:styleId="CiteTag">
    <w:name w:val="Cite/Tag"/>
    <w:basedOn w:val="Normal"/>
    <w:uiPriority w:val="99"/>
    <w:qFormat/>
    <w:rsid w:val="004D32E1"/>
    <w:pPr>
      <w:spacing w:after="0" w:line="240" w:lineRule="auto"/>
    </w:pPr>
  </w:style>
  <w:style w:type="paragraph" w:customStyle="1" w:styleId="cardtext4">
    <w:name w:val="cardtext"/>
    <w:basedOn w:val="Normal"/>
    <w:next w:val="Reallyfuckingsmall"/>
    <w:qFormat/>
    <w:rsid w:val="004D32E1"/>
    <w:pPr>
      <w:spacing w:after="0" w:line="240" w:lineRule="auto"/>
    </w:pPr>
  </w:style>
  <w:style w:type="paragraph" w:customStyle="1" w:styleId="Heading5SizeDown">
    <w:name w:val="Heading 5 Size Down"/>
    <w:basedOn w:val="Normal"/>
    <w:autoRedefine/>
    <w:qFormat/>
    <w:rsid w:val="004D32E1"/>
    <w:pPr>
      <w:spacing w:after="0" w:line="240" w:lineRule="auto"/>
    </w:pPr>
  </w:style>
  <w:style w:type="character" w:customStyle="1" w:styleId="evidencetextChar">
    <w:name w:val="evidence text Char"/>
    <w:locked/>
    <w:rsid w:val="004D32E1"/>
  </w:style>
  <w:style w:type="character" w:customStyle="1" w:styleId="StyleStyleArialNarrow9ptLeft-075ArialNarrowChar">
    <w:name w:val="Style Style Arial Narrow 9 pt Left:  -0.75&quot; + Arial Narrow Char"/>
    <w:locked/>
    <w:rsid w:val="004D32E1"/>
  </w:style>
  <w:style w:type="paragraph" w:customStyle="1" w:styleId="StyleStyleArialNarrow9ptLeft-075ArialNarrow">
    <w:name w:val="Style Style Arial Narrow 9 pt Left:  -0.75&quot; + Arial Narrow"/>
    <w:basedOn w:val="Normal"/>
    <w:next w:val="Heading5SizeDown"/>
    <w:qFormat/>
    <w:rsid w:val="004D32E1"/>
    <w:pPr>
      <w:spacing w:after="0" w:line="240" w:lineRule="auto"/>
    </w:pPr>
  </w:style>
  <w:style w:type="character" w:customStyle="1" w:styleId="StyleStyleCardTextLeft-075Right0Char">
    <w:name w:val="Style Style Card Text + Left:  -0.75&quot; + Right:  0&quot; Char"/>
    <w:locked/>
    <w:rsid w:val="004D32E1"/>
  </w:style>
  <w:style w:type="paragraph" w:customStyle="1" w:styleId="StyleStyleCardTextLeft-075Right0">
    <w:name w:val="Style Style Card Text + Left:  -0.75&quot; + Right:  0&quot;"/>
    <w:basedOn w:val="Normal"/>
    <w:next w:val="evidencetext"/>
    <w:autoRedefine/>
    <w:qFormat/>
    <w:rsid w:val="004D32E1"/>
    <w:pPr>
      <w:spacing w:after="0" w:line="240" w:lineRule="auto"/>
    </w:pPr>
  </w:style>
  <w:style w:type="paragraph" w:customStyle="1" w:styleId="ecxmsonormal">
    <w:name w:val="ecxmsonormal"/>
    <w:basedOn w:val="Normal"/>
    <w:qFormat/>
    <w:rsid w:val="004D32E1"/>
    <w:pPr>
      <w:spacing w:after="0" w:line="240" w:lineRule="auto"/>
    </w:pPr>
  </w:style>
  <w:style w:type="character" w:customStyle="1" w:styleId="DebateUnderlineBoldChar">
    <w:name w:val="Debate Underline Bold Char"/>
    <w:locked/>
    <w:rsid w:val="004D32E1"/>
  </w:style>
  <w:style w:type="paragraph" w:customStyle="1" w:styleId="DebateUnderlineBold">
    <w:name w:val="Debate Underline Bold"/>
    <w:basedOn w:val="Cardtext0"/>
    <w:qFormat/>
    <w:rsid w:val="004D32E1"/>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4D32E1"/>
  </w:style>
  <w:style w:type="paragraph" w:customStyle="1" w:styleId="StyleArialNarrow12ptBoldLeft-075">
    <w:name w:val="Style Arial Narrow 12 pt Bold Left:  -0.75&quot;"/>
    <w:basedOn w:val="Normal"/>
    <w:next w:val="ecxmsonormal"/>
    <w:qFormat/>
    <w:rsid w:val="004D32E1"/>
    <w:pPr>
      <w:spacing w:after="0" w:line="240" w:lineRule="auto"/>
    </w:pPr>
  </w:style>
  <w:style w:type="character" w:customStyle="1" w:styleId="StyleStyleevidencetextBorderSinglesolidlineAuto05Char">
    <w:name w:val="Style Style evidence text + Border: : (Single solid line Auto  0.5 ... Char"/>
    <w:locked/>
    <w:rsid w:val="004D32E1"/>
  </w:style>
  <w:style w:type="paragraph" w:customStyle="1" w:styleId="StyleStyleevidencetextBorderSinglesolidlineAuto05">
    <w:name w:val="Style Style evidence text + Border: : (Single solid line Auto  0.5 ..."/>
    <w:basedOn w:val="Normal"/>
    <w:next w:val="DebateUnderlineBold"/>
    <w:qFormat/>
    <w:rsid w:val="004D32E1"/>
    <w:pPr>
      <w:spacing w:after="0" w:line="240" w:lineRule="auto"/>
    </w:pPr>
  </w:style>
  <w:style w:type="character" w:customStyle="1" w:styleId="StyleevidencetextBorderSinglesolidlineAuto05ptLChar">
    <w:name w:val="Style evidence text + Border: : (Single solid line Auto  0.5 pt L... Char"/>
    <w:locked/>
    <w:rsid w:val="004D32E1"/>
  </w:style>
  <w:style w:type="paragraph" w:customStyle="1" w:styleId="StyleevidencetextBorderSinglesolidlineAuto05ptL">
    <w:name w:val="Style evidence text + Border: : (Single solid line Auto  0.5 pt L..."/>
    <w:basedOn w:val="CiteTag"/>
    <w:next w:val="StyleArialNarrow12ptBoldLeft-075"/>
    <w:qFormat/>
    <w:rsid w:val="004D32E1"/>
  </w:style>
  <w:style w:type="character" w:customStyle="1" w:styleId="HighlightingChar">
    <w:name w:val="Highlighting Char"/>
    <w:locked/>
    <w:rsid w:val="004D32E1"/>
  </w:style>
  <w:style w:type="paragraph" w:customStyle="1" w:styleId="Highlighting">
    <w:name w:val="Highlighting"/>
    <w:basedOn w:val="Normal"/>
    <w:next w:val="StyleStyleevidencetextBorderSinglesolidlineAuto05"/>
    <w:autoRedefine/>
    <w:qFormat/>
    <w:rsid w:val="004D32E1"/>
    <w:pPr>
      <w:spacing w:after="0" w:line="240" w:lineRule="auto"/>
    </w:pPr>
  </w:style>
  <w:style w:type="paragraph" w:customStyle="1" w:styleId="CiteCharCharCharChar">
    <w:name w:val="Cite Char Char Char Char"/>
    <w:basedOn w:val="Normal"/>
    <w:next w:val="Normal"/>
    <w:qFormat/>
    <w:rsid w:val="004D32E1"/>
    <w:pPr>
      <w:spacing w:after="0" w:line="240" w:lineRule="auto"/>
    </w:pPr>
  </w:style>
  <w:style w:type="character" w:customStyle="1" w:styleId="UnderliningCharChar1CharCharChar">
    <w:name w:val="Underlining Char Char1 Char Char Char"/>
    <w:locked/>
    <w:rsid w:val="004D32E1"/>
  </w:style>
  <w:style w:type="paragraph" w:customStyle="1" w:styleId="UnderliningCharChar1CharChar">
    <w:name w:val="Underlining Char Char1 Char Char"/>
    <w:basedOn w:val="Normal"/>
    <w:next w:val="Normal"/>
    <w:qFormat/>
    <w:rsid w:val="004D32E1"/>
    <w:pPr>
      <w:spacing w:after="0" w:line="240" w:lineRule="auto"/>
    </w:pPr>
  </w:style>
  <w:style w:type="character" w:customStyle="1" w:styleId="CiteCharCharCharCharCharChar">
    <w:name w:val="Cite Char Char Char Char Char Char"/>
    <w:locked/>
    <w:rsid w:val="004D32E1"/>
  </w:style>
  <w:style w:type="paragraph" w:customStyle="1" w:styleId="CiteCharCharCharCharChar">
    <w:name w:val="Cite Char Char Char Char Char"/>
    <w:basedOn w:val="Normal"/>
    <w:next w:val="Normal"/>
    <w:qFormat/>
    <w:rsid w:val="004D32E1"/>
    <w:pPr>
      <w:spacing w:after="0" w:line="240" w:lineRule="auto"/>
    </w:pPr>
  </w:style>
  <w:style w:type="character" w:customStyle="1" w:styleId="UnderliningCharCharChar">
    <w:name w:val="Underlining Char Char Char"/>
    <w:locked/>
    <w:rsid w:val="004D32E1"/>
  </w:style>
  <w:style w:type="paragraph" w:customStyle="1" w:styleId="UnderliningCharChar">
    <w:name w:val="Underlining Char Char"/>
    <w:basedOn w:val="Normal"/>
    <w:next w:val="Normal"/>
    <w:qFormat/>
    <w:rsid w:val="004D32E1"/>
    <w:pPr>
      <w:spacing w:after="0" w:line="240" w:lineRule="auto"/>
    </w:pPr>
  </w:style>
  <w:style w:type="paragraph" w:customStyle="1" w:styleId="Style120">
    <w:name w:val="Style 12"/>
    <w:qFormat/>
    <w:rsid w:val="004D32E1"/>
    <w:pPr>
      <w:spacing w:after="200" w:line="276" w:lineRule="auto"/>
    </w:pPr>
  </w:style>
  <w:style w:type="paragraph" w:customStyle="1" w:styleId="Style7">
    <w:name w:val="Style 7"/>
    <w:next w:val="CiteCharCharCharCharChar"/>
    <w:qFormat/>
    <w:rsid w:val="004D32E1"/>
    <w:pPr>
      <w:spacing w:after="200" w:line="276" w:lineRule="auto"/>
    </w:pPr>
  </w:style>
  <w:style w:type="paragraph" w:customStyle="1" w:styleId="Style9">
    <w:name w:val="Style 9"/>
    <w:qFormat/>
    <w:rsid w:val="004D32E1"/>
    <w:pPr>
      <w:spacing w:after="200" w:line="276" w:lineRule="auto"/>
    </w:pPr>
  </w:style>
  <w:style w:type="paragraph" w:customStyle="1" w:styleId="Emphasis3">
    <w:name w:val="Emphasis3"/>
    <w:next w:val="UnderliningCharChar"/>
    <w:qFormat/>
    <w:rsid w:val="004D32E1"/>
    <w:pPr>
      <w:spacing w:after="200" w:line="276" w:lineRule="auto"/>
    </w:pPr>
  </w:style>
  <w:style w:type="paragraph" w:customStyle="1" w:styleId="SmallCard">
    <w:name w:val="Small Card"/>
    <w:basedOn w:val="Normal"/>
    <w:next w:val="Style7"/>
    <w:uiPriority w:val="99"/>
    <w:qFormat/>
    <w:rsid w:val="004D32E1"/>
    <w:pPr>
      <w:spacing w:after="0" w:line="240" w:lineRule="auto"/>
    </w:pPr>
  </w:style>
  <w:style w:type="paragraph" w:customStyle="1" w:styleId="BreifTitle">
    <w:name w:val="Breif Title"/>
    <w:basedOn w:val="Normal"/>
    <w:next w:val="Style9"/>
    <w:autoRedefine/>
    <w:uiPriority w:val="99"/>
    <w:qFormat/>
    <w:rsid w:val="004D32E1"/>
    <w:pPr>
      <w:spacing w:after="0" w:line="240" w:lineRule="auto"/>
    </w:pPr>
  </w:style>
  <w:style w:type="paragraph" w:customStyle="1" w:styleId="Normal10pt">
    <w:name w:val="Normal + 10 pt"/>
    <w:basedOn w:val="Normal"/>
    <w:next w:val="Emphasis3"/>
    <w:uiPriority w:val="99"/>
    <w:qFormat/>
    <w:rsid w:val="004D32E1"/>
    <w:pPr>
      <w:spacing w:after="0" w:line="240" w:lineRule="auto"/>
    </w:pPr>
  </w:style>
  <w:style w:type="paragraph" w:customStyle="1" w:styleId="formfldssel">
    <w:name w:val="formfldssel"/>
    <w:basedOn w:val="Normal"/>
    <w:qFormat/>
    <w:rsid w:val="004D32E1"/>
    <w:pPr>
      <w:spacing w:after="0" w:line="240" w:lineRule="auto"/>
    </w:pPr>
  </w:style>
  <w:style w:type="paragraph" w:customStyle="1" w:styleId="hpleftlk">
    <w:name w:val="hpleftlk"/>
    <w:basedOn w:val="Normal"/>
    <w:next w:val="SmallCard"/>
    <w:qFormat/>
    <w:rsid w:val="004D32E1"/>
    <w:pPr>
      <w:spacing w:after="0" w:line="240" w:lineRule="auto"/>
    </w:pPr>
  </w:style>
  <w:style w:type="paragraph" w:customStyle="1" w:styleId="lblu">
    <w:name w:val="lblu"/>
    <w:basedOn w:val="Normal"/>
    <w:next w:val="BreifTitle"/>
    <w:qFormat/>
    <w:rsid w:val="004D32E1"/>
    <w:pPr>
      <w:spacing w:after="0" w:line="240" w:lineRule="auto"/>
    </w:pPr>
  </w:style>
  <w:style w:type="paragraph" w:customStyle="1" w:styleId="Underlinestyle">
    <w:name w:val="Underlinestyle"/>
    <w:basedOn w:val="Normal"/>
    <w:next w:val="Normal10pt"/>
    <w:qFormat/>
    <w:rsid w:val="004D32E1"/>
    <w:pPr>
      <w:spacing w:after="0" w:line="240" w:lineRule="auto"/>
    </w:pPr>
  </w:style>
  <w:style w:type="paragraph" w:customStyle="1" w:styleId="DebateCiteCharChar">
    <w:name w:val="Debate Cite Char Char"/>
    <w:basedOn w:val="Normal"/>
    <w:next w:val="formfldssel"/>
    <w:autoRedefine/>
    <w:qFormat/>
    <w:rsid w:val="004D32E1"/>
    <w:pPr>
      <w:spacing w:after="0" w:line="240" w:lineRule="auto"/>
    </w:pPr>
  </w:style>
  <w:style w:type="paragraph" w:customStyle="1" w:styleId="StyleTagandCiteFranklinGothicDemi">
    <w:name w:val="Style Tag and Cite + Franklin Gothic Demi"/>
    <w:basedOn w:val="HotRoute"/>
    <w:next w:val="lblu"/>
    <w:autoRedefine/>
    <w:uiPriority w:val="99"/>
    <w:qFormat/>
    <w:rsid w:val="004D32E1"/>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4D32E1"/>
  </w:style>
  <w:style w:type="paragraph" w:customStyle="1" w:styleId="CiteCard0">
    <w:name w:val="Cite/Card"/>
    <w:basedOn w:val="Normal"/>
    <w:next w:val="StyleTagandCiteFranklinGothicDemi"/>
    <w:qFormat/>
    <w:rsid w:val="004D32E1"/>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4D32E1"/>
    <w:pPr>
      <w:spacing w:after="0" w:line="240" w:lineRule="auto"/>
    </w:pPr>
  </w:style>
  <w:style w:type="paragraph" w:customStyle="1" w:styleId="title-bold-medium">
    <w:name w:val="title-bold-medium"/>
    <w:basedOn w:val="Normal"/>
    <w:next w:val="TagCite2"/>
    <w:uiPriority w:val="99"/>
    <w:qFormat/>
    <w:rsid w:val="004D32E1"/>
    <w:pPr>
      <w:spacing w:after="0" w:line="240" w:lineRule="auto"/>
    </w:pPr>
  </w:style>
  <w:style w:type="paragraph" w:customStyle="1" w:styleId="lact">
    <w:name w:val="lact"/>
    <w:basedOn w:val="Normal"/>
    <w:next w:val="CiteCard0"/>
    <w:uiPriority w:val="99"/>
    <w:qFormat/>
    <w:rsid w:val="004D32E1"/>
    <w:pPr>
      <w:spacing w:after="0" w:line="240" w:lineRule="auto"/>
    </w:pPr>
  </w:style>
  <w:style w:type="paragraph" w:customStyle="1" w:styleId="shellscontentions">
    <w:name w:val="shells/contentions"/>
    <w:basedOn w:val="DebateCiteCharChar"/>
    <w:next w:val="tagCharCharCharCharCharCharChar"/>
    <w:uiPriority w:val="99"/>
    <w:qFormat/>
    <w:rsid w:val="004D32E1"/>
  </w:style>
  <w:style w:type="paragraph" w:customStyle="1" w:styleId="BriefTitle1">
    <w:name w:val="Brief Title 1"/>
    <w:basedOn w:val="Normal"/>
    <w:next w:val="title-bold-medium"/>
    <w:uiPriority w:val="99"/>
    <w:qFormat/>
    <w:rsid w:val="004D32E1"/>
    <w:pPr>
      <w:spacing w:after="0" w:line="240" w:lineRule="auto"/>
    </w:pPr>
  </w:style>
  <w:style w:type="paragraph" w:customStyle="1" w:styleId="ShellTitles">
    <w:name w:val="ShellTitles"/>
    <w:basedOn w:val="Normal"/>
    <w:next w:val="shellscontentions"/>
    <w:uiPriority w:val="99"/>
    <w:qFormat/>
    <w:rsid w:val="004D32E1"/>
    <w:pPr>
      <w:spacing w:after="0" w:line="240" w:lineRule="auto"/>
    </w:pPr>
  </w:style>
  <w:style w:type="paragraph" w:customStyle="1" w:styleId="ToRead">
    <w:name w:val="To Read"/>
    <w:basedOn w:val="Normal"/>
    <w:uiPriority w:val="99"/>
    <w:qFormat/>
    <w:rsid w:val="004D32E1"/>
    <w:pPr>
      <w:spacing w:after="0" w:line="240" w:lineRule="auto"/>
    </w:pPr>
  </w:style>
  <w:style w:type="paragraph" w:customStyle="1" w:styleId="Style21">
    <w:name w:val="Style 2"/>
    <w:basedOn w:val="Normal"/>
    <w:next w:val="ShellTitles"/>
    <w:uiPriority w:val="99"/>
    <w:qFormat/>
    <w:rsid w:val="004D32E1"/>
    <w:pPr>
      <w:spacing w:after="0" w:line="240" w:lineRule="auto"/>
    </w:pPr>
  </w:style>
  <w:style w:type="paragraph" w:customStyle="1" w:styleId="Style40">
    <w:name w:val="Style 4"/>
    <w:basedOn w:val="Normal"/>
    <w:uiPriority w:val="99"/>
    <w:qFormat/>
    <w:rsid w:val="004D32E1"/>
    <w:pPr>
      <w:spacing w:after="0" w:line="240" w:lineRule="auto"/>
    </w:pPr>
  </w:style>
  <w:style w:type="paragraph" w:customStyle="1" w:styleId="CM10">
    <w:name w:val="CM10"/>
    <w:basedOn w:val="Normal"/>
    <w:uiPriority w:val="99"/>
    <w:qFormat/>
    <w:rsid w:val="004D32E1"/>
    <w:pPr>
      <w:spacing w:after="0" w:line="240" w:lineRule="auto"/>
    </w:pPr>
  </w:style>
  <w:style w:type="paragraph" w:customStyle="1" w:styleId="OffensiveLanguage">
    <w:name w:val="Offensive Language"/>
    <w:basedOn w:val="Normal"/>
    <w:next w:val="Normal"/>
    <w:qFormat/>
    <w:rsid w:val="004D32E1"/>
    <w:pPr>
      <w:spacing w:after="0" w:line="240" w:lineRule="auto"/>
    </w:pPr>
  </w:style>
  <w:style w:type="paragraph" w:customStyle="1" w:styleId="clearformatting0">
    <w:name w:val="clear formatting"/>
    <w:basedOn w:val="Normal"/>
    <w:next w:val="Style40"/>
    <w:qFormat/>
    <w:rsid w:val="004D32E1"/>
    <w:pPr>
      <w:spacing w:after="0" w:line="240" w:lineRule="auto"/>
    </w:pPr>
  </w:style>
  <w:style w:type="paragraph" w:customStyle="1" w:styleId="Style18">
    <w:name w:val="Style 18"/>
    <w:next w:val="CM10"/>
    <w:uiPriority w:val="99"/>
    <w:qFormat/>
    <w:rsid w:val="004D32E1"/>
    <w:pPr>
      <w:spacing w:after="200" w:line="276" w:lineRule="auto"/>
    </w:pPr>
  </w:style>
  <w:style w:type="paragraph" w:customStyle="1" w:styleId="formfld">
    <w:name w:val="formfld"/>
    <w:basedOn w:val="Normal"/>
    <w:next w:val="OffensiveLanguage"/>
    <w:qFormat/>
    <w:rsid w:val="004D32E1"/>
    <w:pPr>
      <w:spacing w:after="0" w:line="240" w:lineRule="auto"/>
    </w:pPr>
  </w:style>
  <w:style w:type="paragraph" w:customStyle="1" w:styleId="Caption3">
    <w:name w:val="Caption3"/>
    <w:basedOn w:val="Normal"/>
    <w:next w:val="clearformatting0"/>
    <w:uiPriority w:val="99"/>
    <w:qFormat/>
    <w:rsid w:val="004D32E1"/>
    <w:pPr>
      <w:spacing w:after="0" w:line="240" w:lineRule="auto"/>
    </w:pPr>
  </w:style>
  <w:style w:type="paragraph" w:customStyle="1" w:styleId="teaserpermalink">
    <w:name w:val="teaser_permalink"/>
    <w:basedOn w:val="Normal"/>
    <w:next w:val="Style18"/>
    <w:uiPriority w:val="99"/>
    <w:qFormat/>
    <w:rsid w:val="004D32E1"/>
    <w:pPr>
      <w:spacing w:after="0" w:line="240" w:lineRule="auto"/>
    </w:pPr>
  </w:style>
  <w:style w:type="character" w:styleId="BookTitle">
    <w:name w:val="Book Title"/>
    <w:basedOn w:val="DefaultParagraphFont"/>
    <w:qFormat/>
    <w:rsid w:val="004D32E1"/>
    <w:rPr>
      <w:b/>
      <w:bCs/>
      <w:i/>
      <w:iCs/>
      <w:spacing w:val="5"/>
    </w:rPr>
  </w:style>
  <w:style w:type="character" w:customStyle="1" w:styleId="Heading7Char1">
    <w:name w:val="Heading 7 Char1"/>
    <w:basedOn w:val="DefaultParagraphFont"/>
    <w:semiHidden/>
    <w:rsid w:val="004D32E1"/>
  </w:style>
  <w:style w:type="character" w:customStyle="1" w:styleId="Heading8Char1">
    <w:name w:val="Heading 8 Char1"/>
    <w:basedOn w:val="DefaultParagraphFont"/>
    <w:semiHidden/>
    <w:rsid w:val="004D32E1"/>
  </w:style>
  <w:style w:type="character" w:customStyle="1" w:styleId="Heading9Char1">
    <w:name w:val="Heading 9 Char1"/>
    <w:basedOn w:val="DefaultParagraphFont"/>
    <w:semiHidden/>
    <w:rsid w:val="004D32E1"/>
  </w:style>
  <w:style w:type="character" w:customStyle="1" w:styleId="sup1">
    <w:name w:val="sup1"/>
    <w:rsid w:val="004D32E1"/>
  </w:style>
  <w:style w:type="character" w:customStyle="1" w:styleId="pgnum1">
    <w:name w:val="pgnum1"/>
    <w:rsid w:val="004D32E1"/>
  </w:style>
  <w:style w:type="character" w:customStyle="1" w:styleId="nw">
    <w:name w:val="nw"/>
    <w:rsid w:val="004D32E1"/>
  </w:style>
  <w:style w:type="character" w:customStyle="1" w:styleId="CardsHighlight">
    <w:name w:val="Cards Highlight"/>
    <w:uiPriority w:val="1"/>
    <w:rsid w:val="004D32E1"/>
  </w:style>
  <w:style w:type="character" w:customStyle="1" w:styleId="apple">
    <w:name w:val="apple"/>
    <w:rsid w:val="004D32E1"/>
  </w:style>
  <w:style w:type="character" w:customStyle="1" w:styleId="inhoud">
    <w:name w:val="inhoud"/>
    <w:rsid w:val="004D32E1"/>
  </w:style>
  <w:style w:type="character" w:customStyle="1" w:styleId="CardsUnderlined">
    <w:name w:val="Cards Underlined"/>
    <w:qFormat/>
    <w:rsid w:val="004D32E1"/>
  </w:style>
  <w:style w:type="character" w:customStyle="1" w:styleId="Cites-AuthorDate">
    <w:name w:val="Cites-Author/Date"/>
    <w:qFormat/>
    <w:rsid w:val="004D32E1"/>
  </w:style>
  <w:style w:type="character" w:customStyle="1" w:styleId="StyleCardtextChar10pt">
    <w:name w:val="Style Card text Char + 10 pt"/>
    <w:rsid w:val="004D32E1"/>
  </w:style>
  <w:style w:type="character" w:customStyle="1" w:styleId="UnderliningChar2">
    <w:name w:val="Underlining Char2"/>
    <w:rsid w:val="004D32E1"/>
  </w:style>
  <w:style w:type="character" w:customStyle="1" w:styleId="UnderliningChar1">
    <w:name w:val="Underlining Char1"/>
    <w:rsid w:val="004D32E1"/>
  </w:style>
  <w:style w:type="character" w:customStyle="1" w:styleId="smcaps">
    <w:name w:val="smcaps"/>
    <w:rsid w:val="004D32E1"/>
  </w:style>
  <w:style w:type="character" w:customStyle="1" w:styleId="Style1Char2">
    <w:name w:val="Style1 Char2"/>
    <w:rsid w:val="004D32E1"/>
  </w:style>
  <w:style w:type="character" w:customStyle="1" w:styleId="inside-head1">
    <w:name w:val="inside-head1"/>
    <w:rsid w:val="004D32E1"/>
  </w:style>
  <w:style w:type="character" w:customStyle="1" w:styleId="datestamp1">
    <w:name w:val="datestamp1"/>
    <w:rsid w:val="004D32E1"/>
  </w:style>
  <w:style w:type="character" w:customStyle="1" w:styleId="pagetools1">
    <w:name w:val="pagetools1"/>
    <w:rsid w:val="004D32E1"/>
  </w:style>
  <w:style w:type="character" w:customStyle="1" w:styleId="smallredtext">
    <w:name w:val="smallredtext"/>
    <w:rsid w:val="004D32E1"/>
  </w:style>
  <w:style w:type="character" w:customStyle="1" w:styleId="storyheading31">
    <w:name w:val="storyheading31"/>
    <w:rsid w:val="004D32E1"/>
  </w:style>
  <w:style w:type="character" w:customStyle="1" w:styleId="storydeck31">
    <w:name w:val="storydeck31"/>
    <w:rsid w:val="004D32E1"/>
  </w:style>
  <w:style w:type="character" w:customStyle="1" w:styleId="subtitle1">
    <w:name w:val="subtitle1"/>
    <w:rsid w:val="004D32E1"/>
  </w:style>
  <w:style w:type="character" w:customStyle="1" w:styleId="Title10">
    <w:name w:val="Title1"/>
    <w:rsid w:val="004D32E1"/>
  </w:style>
  <w:style w:type="character" w:customStyle="1" w:styleId="clsbiolink">
    <w:name w:val="clsbiolink"/>
    <w:rsid w:val="004D32E1"/>
  </w:style>
  <w:style w:type="character" w:customStyle="1" w:styleId="clssmaller">
    <w:name w:val="clssmaller"/>
    <w:rsid w:val="004D32E1"/>
  </w:style>
  <w:style w:type="character" w:customStyle="1" w:styleId="sm1">
    <w:name w:val="sm1"/>
    <w:rsid w:val="004D32E1"/>
  </w:style>
  <w:style w:type="character" w:customStyle="1" w:styleId="noindentChar">
    <w:name w:val="noindent Char"/>
    <w:rsid w:val="004D32E1"/>
  </w:style>
  <w:style w:type="character" w:customStyle="1" w:styleId="SmallChar1">
    <w:name w:val="Small Char1"/>
    <w:rsid w:val="004D32E1"/>
  </w:style>
  <w:style w:type="character" w:customStyle="1" w:styleId="fullcite0">
    <w:name w:val="fullcite"/>
    <w:rsid w:val="004D32E1"/>
  </w:style>
  <w:style w:type="character" w:customStyle="1" w:styleId="Style9ptThickunderline">
    <w:name w:val="Style 9 pt Thick underline"/>
    <w:rsid w:val="004D32E1"/>
  </w:style>
  <w:style w:type="character" w:customStyle="1" w:styleId="CardNotUnderlinedChar">
    <w:name w:val="Card Not Underlined Char"/>
    <w:rsid w:val="004D32E1"/>
  </w:style>
  <w:style w:type="character" w:customStyle="1" w:styleId="IndexHeadersCharChar">
    <w:name w:val="Index Headers Char Char"/>
    <w:rsid w:val="004D32E1"/>
  </w:style>
  <w:style w:type="character" w:customStyle="1" w:styleId="CircleChar1">
    <w:name w:val="Circle Char1"/>
    <w:rsid w:val="004D32E1"/>
  </w:style>
  <w:style w:type="character" w:customStyle="1" w:styleId="textmedium">
    <w:name w:val="textmedium"/>
    <w:rsid w:val="004D32E1"/>
  </w:style>
  <w:style w:type="character" w:customStyle="1" w:styleId="justify">
    <w:name w:val="justify"/>
    <w:rsid w:val="004D32E1"/>
  </w:style>
  <w:style w:type="character" w:customStyle="1" w:styleId="SmallCardTextChar">
    <w:name w:val="Small Card Text Char"/>
    <w:rsid w:val="004D32E1"/>
  </w:style>
  <w:style w:type="character" w:customStyle="1" w:styleId="tagChar30">
    <w:name w:val="tag Char3"/>
    <w:rsid w:val="004D32E1"/>
  </w:style>
  <w:style w:type="character" w:customStyle="1" w:styleId="medium-normal1">
    <w:name w:val="medium-normal1"/>
    <w:rsid w:val="004D32E1"/>
  </w:style>
  <w:style w:type="character" w:customStyle="1" w:styleId="inside-head">
    <w:name w:val="inside-head"/>
    <w:rsid w:val="004D32E1"/>
  </w:style>
  <w:style w:type="character" w:customStyle="1" w:styleId="awtw">
    <w:name w:val="awtw"/>
    <w:rsid w:val="004D32E1"/>
  </w:style>
  <w:style w:type="character" w:customStyle="1" w:styleId="CardText-Underlined">
    <w:name w:val="Card Text - Underlined"/>
    <w:rsid w:val="004D32E1"/>
  </w:style>
  <w:style w:type="character" w:customStyle="1" w:styleId="Citation-AuthorDate">
    <w:name w:val="Citation - Author/Date"/>
    <w:rsid w:val="004D32E1"/>
  </w:style>
  <w:style w:type="character" w:customStyle="1" w:styleId="ld3">
    <w:name w:val="ld3"/>
    <w:rsid w:val="004D32E1"/>
  </w:style>
  <w:style w:type="character" w:customStyle="1" w:styleId="5Notunderlined">
    <w:name w:val="5 Not underlined"/>
    <w:rsid w:val="004D32E1"/>
  </w:style>
  <w:style w:type="character" w:customStyle="1" w:styleId="postbody">
    <w:name w:val="postbody"/>
    <w:rsid w:val="004D32E1"/>
  </w:style>
  <w:style w:type="paragraph" w:styleId="EndnoteText">
    <w:name w:val="endnote text"/>
    <w:basedOn w:val="Normal"/>
    <w:link w:val="EndnoteTextChar1"/>
    <w:unhideWhenUsed/>
    <w:rsid w:val="004D32E1"/>
    <w:pPr>
      <w:spacing w:after="0" w:line="240" w:lineRule="auto"/>
    </w:pPr>
    <w:rPr>
      <w:sz w:val="20"/>
      <w:szCs w:val="20"/>
    </w:rPr>
  </w:style>
  <w:style w:type="character" w:customStyle="1" w:styleId="EndnoteTextChar1">
    <w:name w:val="Endnote Text Char1"/>
    <w:basedOn w:val="DefaultParagraphFont"/>
    <w:link w:val="EndnoteText"/>
    <w:rsid w:val="004D32E1"/>
    <w:rPr>
      <w:rFonts w:ascii="Calibri" w:hAnsi="Calibri"/>
      <w:sz w:val="20"/>
      <w:szCs w:val="20"/>
    </w:rPr>
  </w:style>
  <w:style w:type="character" w:customStyle="1" w:styleId="ssl4">
    <w:name w:val="ss_l4"/>
    <w:rsid w:val="004D32E1"/>
  </w:style>
  <w:style w:type="character" w:customStyle="1" w:styleId="stylestylebold12pt">
    <w:name w:val="stylestylebold12pt"/>
    <w:rsid w:val="004D32E1"/>
  </w:style>
  <w:style w:type="character" w:customStyle="1" w:styleId="externaledithide">
    <w:name w:val="external_edit_hide"/>
    <w:rsid w:val="004D32E1"/>
  </w:style>
  <w:style w:type="character" w:customStyle="1" w:styleId="grey10">
    <w:name w:val="grey10"/>
    <w:rsid w:val="004D32E1"/>
  </w:style>
  <w:style w:type="character" w:customStyle="1" w:styleId="CharacterStyle20">
    <w:name w:val="Character Style 20"/>
    <w:rsid w:val="004D32E1"/>
  </w:style>
  <w:style w:type="character" w:customStyle="1" w:styleId="Style11ptUnderlineBorderSinglesolidlineAuto05pt">
    <w:name w:val="Style 11 pt Underline Border: : (Single solid line Auto  0.5 pt..."/>
    <w:rsid w:val="004D32E1"/>
  </w:style>
  <w:style w:type="character" w:customStyle="1" w:styleId="A9">
    <w:name w:val="A9"/>
    <w:uiPriority w:val="99"/>
    <w:rsid w:val="004D32E1"/>
  </w:style>
  <w:style w:type="character" w:customStyle="1" w:styleId="A5">
    <w:name w:val="A5"/>
    <w:uiPriority w:val="99"/>
    <w:rsid w:val="004D32E1"/>
  </w:style>
  <w:style w:type="character" w:customStyle="1" w:styleId="underline1">
    <w:name w:val="underline1"/>
    <w:rsid w:val="004D32E1"/>
  </w:style>
  <w:style w:type="character" w:customStyle="1" w:styleId="see">
    <w:name w:val="see"/>
    <w:rsid w:val="004D32E1"/>
  </w:style>
  <w:style w:type="character" w:customStyle="1" w:styleId="CharacterStyle2">
    <w:name w:val="Character Style 2"/>
    <w:uiPriority w:val="99"/>
    <w:rsid w:val="004D32E1"/>
  </w:style>
  <w:style w:type="character" w:customStyle="1" w:styleId="lightblue">
    <w:name w:val="lightblue"/>
    <w:rsid w:val="004D32E1"/>
  </w:style>
  <w:style w:type="character" w:customStyle="1" w:styleId="centerheadlines">
    <w:name w:val="centerheadlines"/>
    <w:rsid w:val="004D32E1"/>
  </w:style>
  <w:style w:type="character" w:customStyle="1" w:styleId="datetime">
    <w:name w:val="datetime"/>
    <w:rsid w:val="004D32E1"/>
  </w:style>
  <w:style w:type="character" w:customStyle="1" w:styleId="info">
    <w:name w:val="info"/>
    <w:rsid w:val="004D32E1"/>
  </w:style>
  <w:style w:type="character" w:customStyle="1" w:styleId="datestory">
    <w:name w:val="datestory"/>
    <w:rsid w:val="004D32E1"/>
  </w:style>
  <w:style w:type="character" w:customStyle="1" w:styleId="A1">
    <w:name w:val="A1"/>
    <w:uiPriority w:val="99"/>
    <w:rsid w:val="004D32E1"/>
  </w:style>
  <w:style w:type="character" w:customStyle="1" w:styleId="-SmallText-">
    <w:name w:val="-Small Text-"/>
    <w:rsid w:val="004D32E1"/>
  </w:style>
  <w:style w:type="character" w:customStyle="1" w:styleId="goohl1">
    <w:name w:val="goohl1"/>
    <w:rsid w:val="004D32E1"/>
  </w:style>
  <w:style w:type="character" w:customStyle="1" w:styleId="goohl2">
    <w:name w:val="goohl2"/>
    <w:rsid w:val="004D32E1"/>
  </w:style>
  <w:style w:type="character" w:customStyle="1" w:styleId="goohl0">
    <w:name w:val="goohl0"/>
    <w:rsid w:val="004D32E1"/>
  </w:style>
  <w:style w:type="character" w:customStyle="1" w:styleId="StyleUnderlineBorderSinglesolidlineAuto05ptLinew">
    <w:name w:val="Style Underline Border: : (Single solid line Auto  0.5 pt Line w..."/>
    <w:basedOn w:val="DefaultParagraphFont"/>
    <w:rsid w:val="004D32E1"/>
  </w:style>
  <w:style w:type="character" w:customStyle="1" w:styleId="citeschar10">
    <w:name w:val="citeschar1"/>
    <w:basedOn w:val="DefaultParagraphFont"/>
    <w:rsid w:val="004D32E1"/>
  </w:style>
  <w:style w:type="character" w:customStyle="1" w:styleId="cardunderlinedchar0">
    <w:name w:val="cardunderlinedchar"/>
    <w:basedOn w:val="DefaultParagraphFont"/>
    <w:rsid w:val="004D32E1"/>
  </w:style>
  <w:style w:type="paragraph" w:customStyle="1" w:styleId="Style1CharChar">
    <w:name w:val="Style1 Char Char"/>
    <w:basedOn w:val="Normal"/>
    <w:qFormat/>
    <w:rsid w:val="004D32E1"/>
    <w:pPr>
      <w:spacing w:after="0" w:line="240" w:lineRule="auto"/>
    </w:pPr>
  </w:style>
  <w:style w:type="character" w:customStyle="1" w:styleId="Style1CharCharChar">
    <w:name w:val="Style1 Char Char Char"/>
    <w:locked/>
    <w:rsid w:val="004D32E1"/>
  </w:style>
  <w:style w:type="character" w:customStyle="1" w:styleId="FootnoteTextChar1">
    <w:name w:val="Footnote Text Char1"/>
    <w:basedOn w:val="DefaultParagraphFont"/>
    <w:rsid w:val="004D32E1"/>
    <w:rPr>
      <w:rFonts w:ascii="Georgia" w:hAnsi="Georgia"/>
      <w:sz w:val="20"/>
      <w:szCs w:val="20"/>
    </w:rPr>
  </w:style>
  <w:style w:type="character" w:customStyle="1" w:styleId="headline">
    <w:name w:val="headline"/>
    <w:rsid w:val="004D32E1"/>
  </w:style>
  <w:style w:type="character" w:customStyle="1" w:styleId="provider">
    <w:name w:val="provider"/>
    <w:basedOn w:val="DefaultParagraphFont"/>
    <w:rsid w:val="004D32E1"/>
  </w:style>
  <w:style w:type="character" w:customStyle="1" w:styleId="ilad">
    <w:name w:val="il_ad"/>
    <w:rsid w:val="004D32E1"/>
  </w:style>
  <w:style w:type="character" w:customStyle="1" w:styleId="grame">
    <w:name w:val="grame"/>
    <w:rsid w:val="004D32E1"/>
  </w:style>
  <w:style w:type="character" w:customStyle="1" w:styleId="spelle">
    <w:name w:val="spelle"/>
    <w:rsid w:val="004D32E1"/>
  </w:style>
  <w:style w:type="character" w:customStyle="1" w:styleId="vitstorybyline">
    <w:name w:val="vitstorybyline"/>
    <w:rsid w:val="004D32E1"/>
  </w:style>
  <w:style w:type="character" w:customStyle="1" w:styleId="yahoobuzzbadge-form">
    <w:name w:val="yahoobuzzbadge-form"/>
    <w:rsid w:val="004D32E1"/>
  </w:style>
  <w:style w:type="character" w:customStyle="1" w:styleId="tickerlinx">
    <w:name w:val="tickerlinx"/>
    <w:rsid w:val="004D32E1"/>
  </w:style>
  <w:style w:type="character" w:customStyle="1" w:styleId="post-author">
    <w:name w:val="post-author"/>
    <w:rsid w:val="004D32E1"/>
  </w:style>
  <w:style w:type="character" w:customStyle="1" w:styleId="post-timestamp">
    <w:name w:val="post-timestamp"/>
    <w:rsid w:val="004D32E1"/>
  </w:style>
  <w:style w:type="character" w:customStyle="1" w:styleId="mw-headline">
    <w:name w:val="mw-headline"/>
    <w:rsid w:val="004D32E1"/>
  </w:style>
  <w:style w:type="character" w:customStyle="1" w:styleId="month">
    <w:name w:val="month"/>
    <w:rsid w:val="004D32E1"/>
  </w:style>
  <w:style w:type="character" w:customStyle="1" w:styleId="2xBoldUnderline">
    <w:name w:val="2x_Bold_Underline"/>
    <w:rsid w:val="004D32E1"/>
  </w:style>
  <w:style w:type="character" w:customStyle="1" w:styleId="texttitlebigred">
    <w:name w:val="texttitlebigred"/>
    <w:rsid w:val="004D32E1"/>
  </w:style>
  <w:style w:type="character" w:customStyle="1" w:styleId="subtitles">
    <w:name w:val="subtitles"/>
    <w:rsid w:val="004D32E1"/>
  </w:style>
  <w:style w:type="character" w:customStyle="1" w:styleId="UnderlineCharChar1">
    <w:name w:val="Underline Char Char1"/>
    <w:rsid w:val="004D32E1"/>
  </w:style>
  <w:style w:type="character" w:customStyle="1" w:styleId="CiteCardChar1">
    <w:name w:val="Cite_Card Char1"/>
    <w:rsid w:val="004D32E1"/>
  </w:style>
  <w:style w:type="character" w:customStyle="1" w:styleId="ptitleinside">
    <w:name w:val="p_title_inside"/>
    <w:rsid w:val="004D32E1"/>
  </w:style>
  <w:style w:type="character" w:customStyle="1" w:styleId="paramv">
    <w:name w:val="paramv"/>
    <w:rsid w:val="004D32E1"/>
  </w:style>
  <w:style w:type="character" w:customStyle="1" w:styleId="quotepeekbase">
    <w:name w:val="quotepeekbase"/>
    <w:rsid w:val="004D32E1"/>
  </w:style>
  <w:style w:type="character" w:customStyle="1" w:styleId="symbol">
    <w:name w:val="symbol"/>
    <w:rsid w:val="004D32E1"/>
  </w:style>
  <w:style w:type="character" w:customStyle="1" w:styleId="data">
    <w:name w:val="data"/>
    <w:rsid w:val="004D32E1"/>
  </w:style>
  <w:style w:type="character" w:customStyle="1" w:styleId="cross-head">
    <w:name w:val="cross-head"/>
    <w:rsid w:val="004D32E1"/>
  </w:style>
  <w:style w:type="character" w:customStyle="1" w:styleId="scaps">
    <w:name w:val="scaps"/>
    <w:rsid w:val="004D32E1"/>
  </w:style>
  <w:style w:type="character" w:customStyle="1" w:styleId="pub-date">
    <w:name w:val="pub-date"/>
    <w:rsid w:val="004D32E1"/>
  </w:style>
  <w:style w:type="character" w:customStyle="1" w:styleId="StyleTimesNewRoman12ptBold">
    <w:name w:val="Style Times New Roman 12 pt Bold"/>
    <w:rsid w:val="004D32E1"/>
  </w:style>
  <w:style w:type="character" w:customStyle="1" w:styleId="AuthorDateF4">
    <w:name w:val="Author Date (F4)"/>
    <w:rsid w:val="004D32E1"/>
  </w:style>
  <w:style w:type="character" w:customStyle="1" w:styleId="BoldUnderlineF6">
    <w:name w:val="Bold Underline (F6)"/>
    <w:rsid w:val="004D32E1"/>
  </w:style>
  <w:style w:type="character" w:customStyle="1" w:styleId="grouptext">
    <w:name w:val="group_text"/>
    <w:rsid w:val="004D32E1"/>
  </w:style>
  <w:style w:type="character" w:customStyle="1" w:styleId="authors">
    <w:name w:val="authors"/>
    <w:rsid w:val="004D32E1"/>
  </w:style>
  <w:style w:type="character" w:customStyle="1" w:styleId="StyleArial12ptBoldItalic">
    <w:name w:val="Style Arial 12 pt Bold Italic"/>
    <w:rsid w:val="004D32E1"/>
  </w:style>
  <w:style w:type="character" w:customStyle="1" w:styleId="verdana12grey1">
    <w:name w:val="verdana12grey1"/>
    <w:rsid w:val="004D32E1"/>
  </w:style>
  <w:style w:type="character" w:customStyle="1" w:styleId="verdana9grey1a">
    <w:name w:val="verdana9grey1a"/>
    <w:rsid w:val="004D32E1"/>
  </w:style>
  <w:style w:type="character" w:customStyle="1" w:styleId="nn-twttr-share-btn">
    <w:name w:val="nn-twttr-share-btn"/>
    <w:rsid w:val="004D32E1"/>
  </w:style>
  <w:style w:type="character" w:customStyle="1" w:styleId="count">
    <w:name w:val="count"/>
    <w:rsid w:val="004D32E1"/>
  </w:style>
  <w:style w:type="character" w:customStyle="1" w:styleId="fbbuttontext">
    <w:name w:val="fb_button_text"/>
    <w:rsid w:val="004D32E1"/>
  </w:style>
  <w:style w:type="character" w:customStyle="1" w:styleId="comment-count">
    <w:name w:val="comment-count"/>
    <w:rsid w:val="004D32E1"/>
  </w:style>
  <w:style w:type="character" w:customStyle="1" w:styleId="comment-count-text">
    <w:name w:val="comment-count-text"/>
    <w:rsid w:val="004D32E1"/>
  </w:style>
  <w:style w:type="character" w:customStyle="1" w:styleId="author-name">
    <w:name w:val="author-name"/>
    <w:rsid w:val="004D32E1"/>
  </w:style>
  <w:style w:type="character" w:customStyle="1" w:styleId="lightheader">
    <w:name w:val="lightheader"/>
    <w:rsid w:val="004D32E1"/>
  </w:style>
  <w:style w:type="character" w:customStyle="1" w:styleId="CiteCardCharCharCharCharChar">
    <w:name w:val="Cite_Card Char Char Char Char Char"/>
    <w:rsid w:val="004D32E1"/>
  </w:style>
  <w:style w:type="character" w:customStyle="1" w:styleId="CiteCardCharCharCharCharCharChar">
    <w:name w:val="Cite_Card Char Char Char Char Char Char"/>
    <w:rsid w:val="004D32E1"/>
  </w:style>
  <w:style w:type="character" w:customStyle="1" w:styleId="yahoobuzzbadge">
    <w:name w:val="yahoobuzzbadge"/>
    <w:rsid w:val="004D32E1"/>
  </w:style>
  <w:style w:type="character" w:customStyle="1" w:styleId="fbsharecountinner">
    <w:name w:val="fb_share_count_inner"/>
    <w:rsid w:val="004D32E1"/>
  </w:style>
  <w:style w:type="character" w:customStyle="1" w:styleId="fbconnectbuttontext">
    <w:name w:val="fbconnectbutton_text"/>
    <w:rsid w:val="004D32E1"/>
  </w:style>
  <w:style w:type="paragraph" w:customStyle="1" w:styleId="Sourcename">
    <w:name w:val="Source name"/>
    <w:basedOn w:val="Normal"/>
    <w:qFormat/>
    <w:rsid w:val="004D32E1"/>
    <w:pPr>
      <w:spacing w:after="0" w:line="240" w:lineRule="auto"/>
    </w:pPr>
  </w:style>
  <w:style w:type="character" w:customStyle="1" w:styleId="SourcenameChar">
    <w:name w:val="Source name Char"/>
    <w:locked/>
    <w:rsid w:val="004D32E1"/>
  </w:style>
  <w:style w:type="character" w:customStyle="1" w:styleId="StrongEmphasis">
    <w:name w:val="Strong Emphasis"/>
    <w:rsid w:val="004D32E1"/>
  </w:style>
  <w:style w:type="character" w:customStyle="1" w:styleId="Caption2">
    <w:name w:val="Caption2"/>
    <w:rsid w:val="004D32E1"/>
  </w:style>
  <w:style w:type="character" w:customStyle="1" w:styleId="Style11ptItalicUnderline">
    <w:name w:val="Style 11 pt Italic Underline"/>
    <w:rsid w:val="004D32E1"/>
  </w:style>
  <w:style w:type="character" w:customStyle="1" w:styleId="Style11ptItalic">
    <w:name w:val="Style 11 pt Italic"/>
    <w:rsid w:val="004D32E1"/>
  </w:style>
  <w:style w:type="character" w:customStyle="1" w:styleId="Style6pt">
    <w:name w:val="Style 6 pt"/>
    <w:qFormat/>
    <w:rsid w:val="004D32E1"/>
  </w:style>
  <w:style w:type="character" w:customStyle="1" w:styleId="article-articlebody">
    <w:name w:val="article-articlebody"/>
    <w:basedOn w:val="DefaultParagraphFont"/>
    <w:rsid w:val="004D32E1"/>
  </w:style>
  <w:style w:type="character" w:customStyle="1" w:styleId="pageheader0">
    <w:name w:val="pageheader"/>
    <w:basedOn w:val="DefaultParagraphFont"/>
    <w:rsid w:val="004D32E1"/>
  </w:style>
  <w:style w:type="character" w:customStyle="1" w:styleId="AuthorCharChar">
    <w:name w:val="Author Char Char"/>
    <w:rsid w:val="004D32E1"/>
  </w:style>
  <w:style w:type="character" w:customStyle="1" w:styleId="smallchar2">
    <w:name w:val="smallchar"/>
    <w:basedOn w:val="DefaultParagraphFont"/>
    <w:rsid w:val="004D32E1"/>
  </w:style>
  <w:style w:type="character" w:customStyle="1" w:styleId="Shortcite">
    <w:name w:val="Shortcite"/>
    <w:rsid w:val="004D32E1"/>
  </w:style>
  <w:style w:type="character" w:customStyle="1" w:styleId="Longcite">
    <w:name w:val="Longcite"/>
    <w:rsid w:val="004D32E1"/>
  </w:style>
  <w:style w:type="character" w:customStyle="1" w:styleId="StyleStyle7pt8pt">
    <w:name w:val="Style Style 7 pt + 8 pt"/>
    <w:rsid w:val="004D32E1"/>
  </w:style>
  <w:style w:type="character" w:customStyle="1" w:styleId="StyleStyleThickunderlineBold1">
    <w:name w:val="Style Style Thick underline + Bold1"/>
    <w:rsid w:val="004D32E1"/>
  </w:style>
  <w:style w:type="character" w:customStyle="1" w:styleId="StyleUnderline2">
    <w:name w:val="Style Underline2"/>
    <w:rsid w:val="004D32E1"/>
  </w:style>
  <w:style w:type="character" w:customStyle="1" w:styleId="tagchar">
    <w:name w:val="tagchar"/>
    <w:basedOn w:val="DefaultParagraphFont"/>
    <w:rsid w:val="004D32E1"/>
  </w:style>
  <w:style w:type="character" w:customStyle="1" w:styleId="address">
    <w:name w:val="address"/>
    <w:rsid w:val="004D32E1"/>
  </w:style>
  <w:style w:type="character" w:customStyle="1" w:styleId="NormalizationChar">
    <w:name w:val="Normalization Char"/>
    <w:rsid w:val="004D32E1"/>
  </w:style>
  <w:style w:type="character" w:customStyle="1" w:styleId="maintextbldleft">
    <w:name w:val="maintextbldleft"/>
    <w:basedOn w:val="DefaultParagraphFont"/>
    <w:rsid w:val="004D32E1"/>
  </w:style>
  <w:style w:type="character" w:customStyle="1" w:styleId="maintextleft">
    <w:name w:val="maintextleft"/>
    <w:basedOn w:val="DefaultParagraphFont"/>
    <w:rsid w:val="004D32E1"/>
  </w:style>
  <w:style w:type="character" w:customStyle="1" w:styleId="highlight1">
    <w:name w:val="highlight"/>
    <w:rsid w:val="004D32E1"/>
  </w:style>
  <w:style w:type="character" w:customStyle="1" w:styleId="Shrinker">
    <w:name w:val="Shrinker"/>
    <w:rsid w:val="004D32E1"/>
  </w:style>
  <w:style w:type="character" w:customStyle="1" w:styleId="heading2char1">
    <w:name w:val="heading2char"/>
    <w:basedOn w:val="DefaultParagraphFont"/>
    <w:rsid w:val="004D32E1"/>
  </w:style>
  <w:style w:type="character" w:customStyle="1" w:styleId="heading3char1">
    <w:name w:val="heading3char1"/>
    <w:basedOn w:val="DefaultParagraphFont"/>
    <w:rsid w:val="004D32E1"/>
  </w:style>
  <w:style w:type="character" w:customStyle="1" w:styleId="underlinea">
    <w:name w:val="underlinea"/>
    <w:basedOn w:val="DefaultParagraphFont"/>
    <w:rsid w:val="004D32E1"/>
  </w:style>
  <w:style w:type="character" w:customStyle="1" w:styleId="StyleUnderlineChar9pt2">
    <w:name w:val="Style Underline Char + 9 pt2"/>
    <w:rsid w:val="004D32E1"/>
  </w:style>
  <w:style w:type="character" w:customStyle="1" w:styleId="StyleUnderlineChar9ptBold1">
    <w:name w:val="Style Underline Char + 9 pt Bold1"/>
    <w:rsid w:val="004D32E1"/>
  </w:style>
  <w:style w:type="character" w:customStyle="1" w:styleId="FontStyle329">
    <w:name w:val="Font Style329"/>
    <w:uiPriority w:val="99"/>
    <w:rsid w:val="004D32E1"/>
  </w:style>
  <w:style w:type="character" w:customStyle="1" w:styleId="styleboldunderline">
    <w:name w:val="styleboldunderline"/>
    <w:rsid w:val="004D32E1"/>
  </w:style>
  <w:style w:type="character" w:customStyle="1" w:styleId="FontStyle291">
    <w:name w:val="Font Style291"/>
    <w:uiPriority w:val="99"/>
    <w:rsid w:val="004D32E1"/>
  </w:style>
  <w:style w:type="character" w:customStyle="1" w:styleId="FontStyle232">
    <w:name w:val="Font Style232"/>
    <w:uiPriority w:val="99"/>
    <w:rsid w:val="004D32E1"/>
  </w:style>
  <w:style w:type="character" w:customStyle="1" w:styleId="MicroTextCharChar">
    <w:name w:val="MicroText Char Char"/>
    <w:rsid w:val="004D32E1"/>
  </w:style>
  <w:style w:type="character" w:customStyle="1" w:styleId="Hyperlink6">
    <w:name w:val="Hyperlink6"/>
    <w:rsid w:val="004D32E1"/>
  </w:style>
  <w:style w:type="character" w:customStyle="1" w:styleId="pmterms11">
    <w:name w:val="pmterms11"/>
    <w:rsid w:val="004D32E1"/>
  </w:style>
  <w:style w:type="character" w:customStyle="1" w:styleId="style61">
    <w:name w:val="style6"/>
    <w:rsid w:val="004D32E1"/>
  </w:style>
  <w:style w:type="character" w:customStyle="1" w:styleId="Title2">
    <w:name w:val="Title2"/>
    <w:basedOn w:val="DefaultParagraphFont"/>
    <w:rsid w:val="004D32E1"/>
  </w:style>
  <w:style w:type="character" w:customStyle="1" w:styleId="pmterms12">
    <w:name w:val="pmterms12"/>
    <w:basedOn w:val="DefaultParagraphFont"/>
    <w:rsid w:val="004D32E1"/>
  </w:style>
  <w:style w:type="character" w:customStyle="1" w:styleId="BoldandUnderlineChar1Char2Char">
    <w:name w:val="Bold and Underline Char1 Char2 Char"/>
    <w:basedOn w:val="DefaultParagraphFont"/>
    <w:rsid w:val="004D32E1"/>
  </w:style>
  <w:style w:type="character" w:customStyle="1" w:styleId="cardtextsmallCharCharCharCharCharCharCharCharCharCharCharChar">
    <w:name w:val="card text small Char Char Char Char Char Char Char Char Char Char Char Char"/>
    <w:basedOn w:val="DefaultParagraphFont"/>
    <w:rsid w:val="004D32E1"/>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4D32E1"/>
  </w:style>
  <w:style w:type="character" w:customStyle="1" w:styleId="pmterms2">
    <w:name w:val="pmterms2"/>
    <w:basedOn w:val="DefaultParagraphFont"/>
    <w:rsid w:val="004D32E1"/>
  </w:style>
  <w:style w:type="character" w:customStyle="1" w:styleId="BoldandUnderlineChar1Char2CharChar">
    <w:name w:val="Bold and Underline Char1 Char2 Char Char"/>
    <w:basedOn w:val="DefaultParagraphFont"/>
    <w:rsid w:val="004D32E1"/>
  </w:style>
  <w:style w:type="character" w:customStyle="1" w:styleId="UnderlineChar1Char1">
    <w:name w:val="Underline Char1 Char1"/>
    <w:basedOn w:val="DefaultParagraphFont"/>
    <w:rsid w:val="004D32E1"/>
  </w:style>
  <w:style w:type="character" w:customStyle="1" w:styleId="UnderlineChar6CharCharCharCharCharCharCharChar">
    <w:name w:val="Underline Char6 Char Char Char Char Char Char Char Char"/>
    <w:basedOn w:val="DefaultParagraphFont"/>
    <w:rsid w:val="004D32E1"/>
  </w:style>
  <w:style w:type="character" w:customStyle="1" w:styleId="BoldText12pt">
    <w:name w:val="Bold Text 12 pt"/>
    <w:autoRedefine/>
    <w:rsid w:val="004D32E1"/>
  </w:style>
  <w:style w:type="paragraph" w:styleId="BodyTextIndent2">
    <w:name w:val="Body Text Indent 2"/>
    <w:basedOn w:val="Normal"/>
    <w:link w:val="BodyTextIndent2Char1"/>
    <w:unhideWhenUsed/>
    <w:rsid w:val="004D32E1"/>
    <w:pPr>
      <w:spacing w:after="120" w:line="480" w:lineRule="auto"/>
      <w:ind w:left="360"/>
    </w:pPr>
  </w:style>
  <w:style w:type="character" w:customStyle="1" w:styleId="BodyTextIndent2Char1">
    <w:name w:val="Body Text Indent 2 Char1"/>
    <w:basedOn w:val="DefaultParagraphFont"/>
    <w:link w:val="BodyTextIndent2"/>
    <w:rsid w:val="004D32E1"/>
    <w:rPr>
      <w:rFonts w:ascii="Calibri" w:hAnsi="Calibri"/>
    </w:rPr>
  </w:style>
  <w:style w:type="character" w:customStyle="1" w:styleId="Style2CharChar">
    <w:name w:val="Style2 Char Char"/>
    <w:basedOn w:val="DefaultParagraphFont"/>
    <w:rsid w:val="004D32E1"/>
  </w:style>
  <w:style w:type="character" w:customStyle="1" w:styleId="DebateCiteCharCharChar">
    <w:name w:val="Debate Cite Char Char Char"/>
    <w:basedOn w:val="DefaultParagraphFont"/>
    <w:rsid w:val="004D32E1"/>
  </w:style>
  <w:style w:type="paragraph" w:styleId="BodyTextFirstIndent">
    <w:name w:val="Body Text First Indent"/>
    <w:basedOn w:val="BodyText"/>
    <w:link w:val="BodyTextFirstIndentChar1"/>
    <w:rsid w:val="004D32E1"/>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4D32E1"/>
    <w:rPr>
      <w:rFonts w:ascii="Georgia" w:hAnsi="Georgia"/>
    </w:rPr>
  </w:style>
  <w:style w:type="character" w:customStyle="1" w:styleId="Style10ptBold">
    <w:name w:val="Style 10 pt Bold"/>
    <w:basedOn w:val="DefaultParagraphFont"/>
    <w:rsid w:val="004D32E1"/>
  </w:style>
  <w:style w:type="character" w:customStyle="1" w:styleId="text9">
    <w:name w:val="text9"/>
    <w:basedOn w:val="DefaultParagraphFont"/>
    <w:rsid w:val="004D32E1"/>
  </w:style>
  <w:style w:type="character" w:customStyle="1" w:styleId="text21">
    <w:name w:val="text21"/>
    <w:basedOn w:val="DefaultParagraphFont"/>
    <w:rsid w:val="004D32E1"/>
  </w:style>
  <w:style w:type="character" w:customStyle="1" w:styleId="text19">
    <w:name w:val="text19"/>
    <w:basedOn w:val="DefaultParagraphFont"/>
    <w:rsid w:val="004D32E1"/>
  </w:style>
  <w:style w:type="character" w:customStyle="1" w:styleId="term2">
    <w:name w:val="term2"/>
    <w:basedOn w:val="DefaultParagraphFont"/>
    <w:rsid w:val="004D32E1"/>
  </w:style>
  <w:style w:type="character" w:customStyle="1" w:styleId="ToReadChar">
    <w:name w:val="To Read Char"/>
    <w:basedOn w:val="DefaultParagraphFont"/>
    <w:rsid w:val="004D32E1"/>
  </w:style>
  <w:style w:type="character" w:customStyle="1" w:styleId="ToReadCharChar">
    <w:name w:val="To Read Char Char"/>
    <w:basedOn w:val="DefaultParagraphFont"/>
    <w:rsid w:val="004D32E1"/>
  </w:style>
  <w:style w:type="character" w:customStyle="1" w:styleId="storytextstyle">
    <w:name w:val="storytextstyle"/>
    <w:basedOn w:val="DefaultParagraphFont"/>
    <w:rsid w:val="004D32E1"/>
  </w:style>
  <w:style w:type="character" w:customStyle="1" w:styleId="cardunderlinedCharChar">
    <w:name w:val="card underlined Char Char"/>
    <w:basedOn w:val="DefaultParagraphFont"/>
    <w:rsid w:val="004D32E1"/>
  </w:style>
  <w:style w:type="character" w:customStyle="1" w:styleId="articlehead21">
    <w:name w:val="articlehead21"/>
    <w:basedOn w:val="DefaultParagraphFont"/>
    <w:rsid w:val="004D32E1"/>
  </w:style>
  <w:style w:type="character" w:customStyle="1" w:styleId="BoldandUnderlineChar2Char1">
    <w:name w:val="Bold and Underline Char2 Char1"/>
    <w:basedOn w:val="DefaultParagraphFont"/>
    <w:rsid w:val="004D32E1"/>
  </w:style>
  <w:style w:type="character" w:customStyle="1" w:styleId="TagCiteChar10">
    <w:name w:val="Tag/Cite Char1"/>
    <w:basedOn w:val="DefaultParagraphFont"/>
    <w:rsid w:val="004D32E1"/>
  </w:style>
  <w:style w:type="character" w:customStyle="1" w:styleId="CardCharChar0">
    <w:name w:val="Card Char Char"/>
    <w:basedOn w:val="DefaultParagraphFont"/>
    <w:rsid w:val="004D32E1"/>
  </w:style>
  <w:style w:type="character" w:customStyle="1" w:styleId="BriefTitle1Char">
    <w:name w:val="Brief Title 1 Char"/>
    <w:basedOn w:val="DefaultParagraphFont"/>
    <w:rsid w:val="004D32E1"/>
  </w:style>
  <w:style w:type="character" w:customStyle="1" w:styleId="TagCiteCharChar">
    <w:name w:val="Tag/Cite Char Char"/>
    <w:basedOn w:val="DefaultParagraphFont"/>
    <w:rsid w:val="004D32E1"/>
  </w:style>
  <w:style w:type="character" w:customStyle="1" w:styleId="prodgeneral1">
    <w:name w:val="prodgeneral1"/>
    <w:basedOn w:val="DefaultParagraphFont"/>
    <w:rsid w:val="004D32E1"/>
  </w:style>
  <w:style w:type="character" w:customStyle="1" w:styleId="texto11">
    <w:name w:val="texto11"/>
    <w:basedOn w:val="DefaultParagraphFont"/>
    <w:rsid w:val="004D32E1"/>
  </w:style>
  <w:style w:type="character" w:customStyle="1" w:styleId="date10">
    <w:name w:val="date1"/>
    <w:basedOn w:val="DefaultParagraphFont"/>
    <w:rsid w:val="004D32E1"/>
  </w:style>
  <w:style w:type="character" w:customStyle="1" w:styleId="summary1">
    <w:name w:val="summary1"/>
    <w:basedOn w:val="DefaultParagraphFont"/>
    <w:rsid w:val="004D32E1"/>
  </w:style>
  <w:style w:type="character" w:customStyle="1" w:styleId="text3">
    <w:name w:val="text3"/>
    <w:basedOn w:val="DefaultParagraphFont"/>
    <w:rsid w:val="004D32E1"/>
  </w:style>
  <w:style w:type="character" w:customStyle="1" w:styleId="featurecontentgray1">
    <w:name w:val="featurecontentgray1"/>
    <w:basedOn w:val="DefaultParagraphFont"/>
    <w:rsid w:val="004D32E1"/>
  </w:style>
  <w:style w:type="character" w:customStyle="1" w:styleId="CardCharCharChar0">
    <w:name w:val="Card Char Char Char"/>
    <w:basedOn w:val="DefaultParagraphFont"/>
    <w:rsid w:val="004D32E1"/>
  </w:style>
  <w:style w:type="character" w:customStyle="1" w:styleId="big1">
    <w:name w:val="big1"/>
    <w:basedOn w:val="DefaultParagraphFont"/>
    <w:rsid w:val="004D32E1"/>
  </w:style>
  <w:style w:type="character" w:customStyle="1" w:styleId="articletitle1">
    <w:name w:val="articletitle1"/>
    <w:basedOn w:val="DefaultParagraphFont"/>
    <w:rsid w:val="004D32E1"/>
  </w:style>
  <w:style w:type="character" w:customStyle="1" w:styleId="prodgeneral">
    <w:name w:val="prodgeneral"/>
    <w:basedOn w:val="DefaultParagraphFont"/>
    <w:rsid w:val="004D32E1"/>
  </w:style>
  <w:style w:type="character" w:customStyle="1" w:styleId="Style10pt">
    <w:name w:val="Style 10 pt"/>
    <w:basedOn w:val="DefaultParagraphFont"/>
    <w:rsid w:val="004D32E1"/>
  </w:style>
  <w:style w:type="character" w:customStyle="1" w:styleId="StyleUnderlineChar0">
    <w:name w:val="Style Underline + Char"/>
    <w:basedOn w:val="DefaultParagraphFont"/>
    <w:rsid w:val="004D32E1"/>
  </w:style>
  <w:style w:type="character" w:customStyle="1" w:styleId="highlightChar">
    <w:name w:val="highlight Char"/>
    <w:basedOn w:val="DefaultParagraphFont"/>
    <w:rsid w:val="004D32E1"/>
  </w:style>
  <w:style w:type="character" w:customStyle="1" w:styleId="citeChar">
    <w:name w:val="cite Char"/>
    <w:basedOn w:val="DefaultParagraphFont"/>
    <w:rsid w:val="004D32E1"/>
  </w:style>
  <w:style w:type="character" w:customStyle="1" w:styleId="OffensiveLanguageChar">
    <w:name w:val="Offensive Language Char"/>
    <w:rsid w:val="004D32E1"/>
  </w:style>
  <w:style w:type="character" w:customStyle="1" w:styleId="yellowfadeinnerspan">
    <w:name w:val="yellowfadeinnerspan"/>
    <w:rsid w:val="004D32E1"/>
  </w:style>
  <w:style w:type="character" w:customStyle="1" w:styleId="ipa">
    <w:name w:val="ipa"/>
    <w:basedOn w:val="DefaultParagraphFont"/>
    <w:rsid w:val="004D32E1"/>
  </w:style>
  <w:style w:type="table" w:customStyle="1" w:styleId="TableGrid1">
    <w:name w:val="Table Grid1"/>
    <w:basedOn w:val="TableNormal"/>
    <w:rsid w:val="004D32E1"/>
    <w:pPr>
      <w:spacing w:after="200" w:line="276" w:lineRule="auto"/>
    </w:pPr>
    <w:tblPr/>
  </w:style>
  <w:style w:type="character" w:customStyle="1" w:styleId="StyleciteChar">
    <w:name w:val="Style cite + Char"/>
    <w:basedOn w:val="DefaultParagraphFont"/>
    <w:rsid w:val="004D32E1"/>
  </w:style>
  <w:style w:type="character" w:customStyle="1" w:styleId="H4TagChar1">
    <w:name w:val="H4 (Tag) Char1"/>
    <w:locked/>
    <w:rsid w:val="004D32E1"/>
  </w:style>
  <w:style w:type="paragraph" w:customStyle="1" w:styleId="description">
    <w:name w:val="description"/>
    <w:basedOn w:val="Normal"/>
    <w:uiPriority w:val="99"/>
    <w:qFormat/>
    <w:rsid w:val="004D32E1"/>
    <w:pPr>
      <w:spacing w:after="0" w:line="240" w:lineRule="auto"/>
    </w:pPr>
  </w:style>
  <w:style w:type="paragraph" w:customStyle="1" w:styleId="credit">
    <w:name w:val="credit"/>
    <w:basedOn w:val="Normal"/>
    <w:next w:val="BodyText5"/>
    <w:qFormat/>
    <w:rsid w:val="004D32E1"/>
    <w:pPr>
      <w:spacing w:after="0" w:line="240" w:lineRule="auto"/>
    </w:pPr>
  </w:style>
  <w:style w:type="character" w:customStyle="1" w:styleId="DebateUnderlinedChar">
    <w:name w:val="Debate Underlined Char"/>
    <w:locked/>
    <w:rsid w:val="004D32E1"/>
  </w:style>
  <w:style w:type="paragraph" w:customStyle="1" w:styleId="DebateUnderlined">
    <w:name w:val="Debate Underlined"/>
    <w:basedOn w:val="Normal"/>
    <w:next w:val="about"/>
    <w:qFormat/>
    <w:rsid w:val="004D32E1"/>
    <w:pPr>
      <w:spacing w:after="0" w:line="240" w:lineRule="auto"/>
    </w:pPr>
  </w:style>
  <w:style w:type="character" w:customStyle="1" w:styleId="Card10f2Char">
    <w:name w:val="Card.10.f2 Char"/>
    <w:locked/>
    <w:rsid w:val="004D32E1"/>
  </w:style>
  <w:style w:type="paragraph" w:customStyle="1" w:styleId="Card10f2">
    <w:name w:val="Card.10.f2"/>
    <w:basedOn w:val="Normal"/>
    <w:next w:val="thumbnail"/>
    <w:autoRedefine/>
    <w:qFormat/>
    <w:rsid w:val="004D32E1"/>
    <w:pPr>
      <w:spacing w:after="0" w:line="240" w:lineRule="auto"/>
    </w:pPr>
  </w:style>
  <w:style w:type="character" w:customStyle="1" w:styleId="Bodytext6">
    <w:name w:val="Body text_"/>
    <w:basedOn w:val="DefaultParagraphFont"/>
    <w:link w:val="BodyText20"/>
    <w:locked/>
    <w:rsid w:val="004D32E1"/>
    <w:rPr>
      <w:shd w:val="clear" w:color="auto" w:fill="FFFFFF"/>
    </w:rPr>
  </w:style>
  <w:style w:type="paragraph" w:customStyle="1" w:styleId="BodyText5">
    <w:name w:val="Body Text5"/>
    <w:basedOn w:val="Normal"/>
    <w:next w:val="wallacepara"/>
    <w:qFormat/>
    <w:rsid w:val="004D32E1"/>
    <w:pPr>
      <w:spacing w:after="0" w:line="240" w:lineRule="auto"/>
    </w:pPr>
  </w:style>
  <w:style w:type="paragraph" w:customStyle="1" w:styleId="user">
    <w:name w:val="user"/>
    <w:basedOn w:val="Normal"/>
    <w:next w:val="morelink"/>
    <w:qFormat/>
    <w:rsid w:val="004D32E1"/>
    <w:pPr>
      <w:spacing w:after="0" w:line="240" w:lineRule="auto"/>
    </w:pPr>
  </w:style>
  <w:style w:type="paragraph" w:customStyle="1" w:styleId="about">
    <w:name w:val="about"/>
    <w:basedOn w:val="Normal"/>
    <w:next w:val="audiolink"/>
    <w:qFormat/>
    <w:rsid w:val="004D32E1"/>
    <w:pPr>
      <w:spacing w:after="0" w:line="240" w:lineRule="auto"/>
    </w:pPr>
  </w:style>
  <w:style w:type="paragraph" w:customStyle="1" w:styleId="t6">
    <w:name w:val="t6"/>
    <w:basedOn w:val="Normal"/>
    <w:next w:val="nav1"/>
    <w:qFormat/>
    <w:rsid w:val="004D32E1"/>
    <w:pPr>
      <w:spacing w:after="0" w:line="240" w:lineRule="auto"/>
    </w:pPr>
  </w:style>
  <w:style w:type="paragraph" w:customStyle="1" w:styleId="thumbnail">
    <w:name w:val="thumbnail"/>
    <w:basedOn w:val="Normal"/>
    <w:next w:val="nav2"/>
    <w:qFormat/>
    <w:rsid w:val="004D32E1"/>
    <w:pPr>
      <w:spacing w:after="0" w:line="240" w:lineRule="auto"/>
    </w:pPr>
  </w:style>
  <w:style w:type="paragraph" w:customStyle="1" w:styleId="stand-first-alone">
    <w:name w:val="stand-first-alone"/>
    <w:basedOn w:val="Normal"/>
    <w:next w:val="Pa0"/>
    <w:qFormat/>
    <w:rsid w:val="004D32E1"/>
    <w:pPr>
      <w:spacing w:after="0" w:line="240" w:lineRule="auto"/>
    </w:pPr>
  </w:style>
  <w:style w:type="paragraph" w:customStyle="1" w:styleId="wallacepara">
    <w:name w:val="wallacepara"/>
    <w:basedOn w:val="Normal"/>
    <w:next w:val="CM45"/>
    <w:qFormat/>
    <w:rsid w:val="004D32E1"/>
    <w:pPr>
      <w:spacing w:after="0" w:line="240" w:lineRule="auto"/>
    </w:pPr>
  </w:style>
  <w:style w:type="paragraph" w:customStyle="1" w:styleId="morelink">
    <w:name w:val="morelink"/>
    <w:basedOn w:val="Normal"/>
    <w:next w:val="CM46"/>
    <w:qFormat/>
    <w:rsid w:val="004D32E1"/>
    <w:pPr>
      <w:spacing w:after="0" w:line="240" w:lineRule="auto"/>
    </w:pPr>
  </w:style>
  <w:style w:type="paragraph" w:customStyle="1" w:styleId="audiolink">
    <w:name w:val="audiolink"/>
    <w:basedOn w:val="Normal"/>
    <w:next w:val="F4-NormalText"/>
    <w:qFormat/>
    <w:rsid w:val="004D32E1"/>
    <w:pPr>
      <w:spacing w:after="0" w:line="240" w:lineRule="auto"/>
    </w:pPr>
  </w:style>
  <w:style w:type="paragraph" w:customStyle="1" w:styleId="titlestyle1">
    <w:name w:val="titlestyle1"/>
    <w:basedOn w:val="Normal"/>
    <w:next w:val="FullText"/>
    <w:qFormat/>
    <w:rsid w:val="004D32E1"/>
    <w:pPr>
      <w:spacing w:after="0" w:line="240" w:lineRule="auto"/>
    </w:pPr>
  </w:style>
  <w:style w:type="paragraph" w:customStyle="1" w:styleId="nav1">
    <w:name w:val="nav1"/>
    <w:basedOn w:val="Normal"/>
    <w:next w:val="TagLine"/>
    <w:qFormat/>
    <w:rsid w:val="004D32E1"/>
    <w:pPr>
      <w:spacing w:after="0" w:line="240" w:lineRule="auto"/>
    </w:pPr>
  </w:style>
  <w:style w:type="paragraph" w:customStyle="1" w:styleId="nav2">
    <w:name w:val="nav2"/>
    <w:basedOn w:val="Normal"/>
    <w:qFormat/>
    <w:rsid w:val="004D32E1"/>
    <w:pPr>
      <w:spacing w:after="0" w:line="240" w:lineRule="auto"/>
    </w:pPr>
  </w:style>
  <w:style w:type="paragraph" w:customStyle="1" w:styleId="Pa0">
    <w:name w:val="Pa0"/>
    <w:basedOn w:val="Normal"/>
    <w:uiPriority w:val="99"/>
    <w:qFormat/>
    <w:rsid w:val="004D32E1"/>
    <w:pPr>
      <w:spacing w:after="0" w:line="240" w:lineRule="auto"/>
    </w:pPr>
  </w:style>
  <w:style w:type="paragraph" w:customStyle="1" w:styleId="CM45">
    <w:name w:val="CM45"/>
    <w:basedOn w:val="Normal"/>
    <w:uiPriority w:val="99"/>
    <w:qFormat/>
    <w:rsid w:val="004D32E1"/>
    <w:pPr>
      <w:spacing w:after="0" w:line="240" w:lineRule="auto"/>
    </w:pPr>
  </w:style>
  <w:style w:type="paragraph" w:customStyle="1" w:styleId="CM46">
    <w:name w:val="CM46"/>
    <w:basedOn w:val="Normal"/>
    <w:uiPriority w:val="99"/>
    <w:qFormat/>
    <w:rsid w:val="004D32E1"/>
    <w:pPr>
      <w:spacing w:after="0" w:line="240" w:lineRule="auto"/>
    </w:pPr>
  </w:style>
  <w:style w:type="paragraph" w:customStyle="1" w:styleId="F4-NormalText">
    <w:name w:val="F4 - Normal Text"/>
    <w:basedOn w:val="Normal"/>
    <w:uiPriority w:val="99"/>
    <w:qFormat/>
    <w:rsid w:val="004D32E1"/>
    <w:pPr>
      <w:spacing w:after="0" w:line="240" w:lineRule="auto"/>
    </w:pPr>
  </w:style>
  <w:style w:type="character" w:customStyle="1" w:styleId="Heading18">
    <w:name w:val="Heading #18_"/>
    <w:basedOn w:val="DefaultParagraphFont"/>
    <w:locked/>
    <w:rsid w:val="004D32E1"/>
  </w:style>
  <w:style w:type="paragraph" w:customStyle="1" w:styleId="Heading180">
    <w:name w:val="Heading #18"/>
    <w:basedOn w:val="Normal"/>
    <w:qFormat/>
    <w:rsid w:val="004D32E1"/>
    <w:pPr>
      <w:spacing w:after="0" w:line="240" w:lineRule="auto"/>
    </w:pPr>
  </w:style>
  <w:style w:type="character" w:customStyle="1" w:styleId="Picturecaption2">
    <w:name w:val="Picture caption (2)_"/>
    <w:basedOn w:val="DefaultParagraphFont"/>
    <w:locked/>
    <w:rsid w:val="004D32E1"/>
  </w:style>
  <w:style w:type="paragraph" w:customStyle="1" w:styleId="Picturecaption20">
    <w:name w:val="Picture caption (2)"/>
    <w:basedOn w:val="Normal"/>
    <w:qFormat/>
    <w:rsid w:val="004D32E1"/>
    <w:pPr>
      <w:spacing w:after="0" w:line="240" w:lineRule="auto"/>
    </w:pPr>
  </w:style>
  <w:style w:type="character" w:customStyle="1" w:styleId="Picturecaption">
    <w:name w:val="Picture caption_"/>
    <w:basedOn w:val="DefaultParagraphFont"/>
    <w:locked/>
    <w:rsid w:val="004D32E1"/>
  </w:style>
  <w:style w:type="paragraph" w:customStyle="1" w:styleId="Picturecaption0">
    <w:name w:val="Picture caption"/>
    <w:basedOn w:val="Normal"/>
    <w:qFormat/>
    <w:rsid w:val="004D32E1"/>
    <w:pPr>
      <w:spacing w:after="0" w:line="240" w:lineRule="auto"/>
    </w:pPr>
  </w:style>
  <w:style w:type="character" w:customStyle="1" w:styleId="Bodytext31">
    <w:name w:val="Body text (31)_"/>
    <w:basedOn w:val="DefaultParagraphFont"/>
    <w:locked/>
    <w:rsid w:val="004D32E1"/>
  </w:style>
  <w:style w:type="paragraph" w:customStyle="1" w:styleId="Bodytext310">
    <w:name w:val="Body text (31)"/>
    <w:basedOn w:val="Normal"/>
    <w:qFormat/>
    <w:rsid w:val="004D32E1"/>
    <w:pPr>
      <w:spacing w:after="0" w:line="240" w:lineRule="auto"/>
    </w:pPr>
  </w:style>
  <w:style w:type="character" w:customStyle="1" w:styleId="Heading22">
    <w:name w:val="Heading #22_"/>
    <w:basedOn w:val="DefaultParagraphFont"/>
    <w:locked/>
    <w:rsid w:val="004D32E1"/>
  </w:style>
  <w:style w:type="paragraph" w:customStyle="1" w:styleId="Heading220">
    <w:name w:val="Heading #22"/>
    <w:basedOn w:val="Normal"/>
    <w:qFormat/>
    <w:rsid w:val="004D32E1"/>
    <w:pPr>
      <w:spacing w:after="0" w:line="240" w:lineRule="auto"/>
    </w:pPr>
  </w:style>
  <w:style w:type="character" w:customStyle="1" w:styleId="Bodytext131">
    <w:name w:val="Body text (131)_"/>
    <w:basedOn w:val="DefaultParagraphFont"/>
    <w:locked/>
    <w:rsid w:val="004D32E1"/>
  </w:style>
  <w:style w:type="paragraph" w:customStyle="1" w:styleId="Bodytext1310">
    <w:name w:val="Body text (131)"/>
    <w:basedOn w:val="Normal"/>
    <w:qFormat/>
    <w:rsid w:val="004D32E1"/>
    <w:pPr>
      <w:spacing w:after="0" w:line="240" w:lineRule="auto"/>
    </w:pPr>
  </w:style>
  <w:style w:type="character" w:customStyle="1" w:styleId="Bodytext140">
    <w:name w:val="Body text (140)_"/>
    <w:basedOn w:val="DefaultParagraphFont"/>
    <w:locked/>
    <w:rsid w:val="004D32E1"/>
  </w:style>
  <w:style w:type="paragraph" w:customStyle="1" w:styleId="Bodytext1400">
    <w:name w:val="Body text (140)"/>
    <w:basedOn w:val="Normal"/>
    <w:qFormat/>
    <w:rsid w:val="004D32E1"/>
    <w:pPr>
      <w:spacing w:after="0" w:line="240" w:lineRule="auto"/>
    </w:pPr>
  </w:style>
  <w:style w:type="character" w:customStyle="1" w:styleId="Bodytext141">
    <w:name w:val="Body text (141)_"/>
    <w:basedOn w:val="DefaultParagraphFont"/>
    <w:locked/>
    <w:rsid w:val="004D32E1"/>
  </w:style>
  <w:style w:type="paragraph" w:customStyle="1" w:styleId="Bodytext1410">
    <w:name w:val="Body text (141)"/>
    <w:basedOn w:val="Normal"/>
    <w:qFormat/>
    <w:rsid w:val="004D32E1"/>
    <w:pPr>
      <w:spacing w:after="0" w:line="240" w:lineRule="auto"/>
    </w:pPr>
  </w:style>
  <w:style w:type="character" w:customStyle="1" w:styleId="Tableofcontents20">
    <w:name w:val="Table of contents (20)_"/>
    <w:basedOn w:val="DefaultParagraphFont"/>
    <w:locked/>
    <w:rsid w:val="004D32E1"/>
  </w:style>
  <w:style w:type="paragraph" w:customStyle="1" w:styleId="Tableofcontents200">
    <w:name w:val="Table of contents (20)"/>
    <w:basedOn w:val="Normal"/>
    <w:qFormat/>
    <w:rsid w:val="004D32E1"/>
    <w:pPr>
      <w:spacing w:after="0" w:line="240" w:lineRule="auto"/>
    </w:pPr>
  </w:style>
  <w:style w:type="character" w:customStyle="1" w:styleId="Tableofcontents21">
    <w:name w:val="Table of contents (21)_"/>
    <w:basedOn w:val="DefaultParagraphFont"/>
    <w:locked/>
    <w:rsid w:val="004D32E1"/>
  </w:style>
  <w:style w:type="paragraph" w:customStyle="1" w:styleId="Tableofcontents210">
    <w:name w:val="Table of contents (21)"/>
    <w:basedOn w:val="Normal"/>
    <w:qFormat/>
    <w:rsid w:val="004D32E1"/>
    <w:pPr>
      <w:spacing w:after="0" w:line="240" w:lineRule="auto"/>
    </w:pPr>
  </w:style>
  <w:style w:type="character" w:customStyle="1" w:styleId="Tableofcontents22">
    <w:name w:val="Table of contents (22)_"/>
    <w:basedOn w:val="DefaultParagraphFont"/>
    <w:locked/>
    <w:rsid w:val="004D32E1"/>
  </w:style>
  <w:style w:type="paragraph" w:customStyle="1" w:styleId="Tableofcontents220">
    <w:name w:val="Table of contents (22)"/>
    <w:basedOn w:val="Normal"/>
    <w:qFormat/>
    <w:rsid w:val="004D32E1"/>
    <w:pPr>
      <w:spacing w:after="0" w:line="240" w:lineRule="auto"/>
    </w:pPr>
  </w:style>
  <w:style w:type="character" w:customStyle="1" w:styleId="Bodytext142">
    <w:name w:val="Body text (142)_"/>
    <w:basedOn w:val="DefaultParagraphFont"/>
    <w:locked/>
    <w:rsid w:val="004D32E1"/>
  </w:style>
  <w:style w:type="paragraph" w:customStyle="1" w:styleId="Bodytext1420">
    <w:name w:val="Body text (142)"/>
    <w:basedOn w:val="Normal"/>
    <w:qFormat/>
    <w:rsid w:val="004D32E1"/>
    <w:pPr>
      <w:spacing w:after="0" w:line="240" w:lineRule="auto"/>
    </w:pPr>
  </w:style>
  <w:style w:type="character" w:customStyle="1" w:styleId="Bodytext143">
    <w:name w:val="Body text (143)_"/>
    <w:basedOn w:val="DefaultParagraphFont"/>
    <w:locked/>
    <w:rsid w:val="004D32E1"/>
  </w:style>
  <w:style w:type="paragraph" w:customStyle="1" w:styleId="Bodytext1430">
    <w:name w:val="Body text (143)"/>
    <w:basedOn w:val="Normal"/>
    <w:qFormat/>
    <w:rsid w:val="004D32E1"/>
    <w:pPr>
      <w:spacing w:after="0" w:line="240" w:lineRule="auto"/>
    </w:pPr>
  </w:style>
  <w:style w:type="character" w:customStyle="1" w:styleId="Bodytext144Exact">
    <w:name w:val="Body text (144) Exact"/>
    <w:basedOn w:val="DefaultParagraphFont"/>
    <w:locked/>
    <w:rsid w:val="004D32E1"/>
  </w:style>
  <w:style w:type="paragraph" w:customStyle="1" w:styleId="Bodytext144">
    <w:name w:val="Body text (144)"/>
    <w:basedOn w:val="Normal"/>
    <w:qFormat/>
    <w:rsid w:val="004D32E1"/>
    <w:pPr>
      <w:spacing w:after="0" w:line="240" w:lineRule="auto"/>
    </w:pPr>
  </w:style>
  <w:style w:type="character" w:customStyle="1" w:styleId="Bodytext145Exact">
    <w:name w:val="Body text (145) Exact"/>
    <w:basedOn w:val="DefaultParagraphFont"/>
    <w:locked/>
    <w:rsid w:val="004D32E1"/>
  </w:style>
  <w:style w:type="paragraph" w:customStyle="1" w:styleId="Bodytext145">
    <w:name w:val="Body text (145)"/>
    <w:basedOn w:val="Normal"/>
    <w:qFormat/>
    <w:rsid w:val="004D32E1"/>
    <w:pPr>
      <w:spacing w:after="0" w:line="240" w:lineRule="auto"/>
    </w:pPr>
  </w:style>
  <w:style w:type="character" w:customStyle="1" w:styleId="Bodytext146">
    <w:name w:val="Body text (146)_"/>
    <w:basedOn w:val="DefaultParagraphFont"/>
    <w:locked/>
    <w:rsid w:val="004D32E1"/>
  </w:style>
  <w:style w:type="paragraph" w:customStyle="1" w:styleId="Bodytext1460">
    <w:name w:val="Body text (146)"/>
    <w:basedOn w:val="Normal"/>
    <w:qFormat/>
    <w:rsid w:val="004D32E1"/>
    <w:pPr>
      <w:spacing w:after="0" w:line="240" w:lineRule="auto"/>
    </w:pPr>
  </w:style>
  <w:style w:type="character" w:customStyle="1" w:styleId="Heading23">
    <w:name w:val="Heading #23_"/>
    <w:basedOn w:val="DefaultParagraphFont"/>
    <w:locked/>
    <w:rsid w:val="004D32E1"/>
  </w:style>
  <w:style w:type="paragraph" w:customStyle="1" w:styleId="Heading230">
    <w:name w:val="Heading #23"/>
    <w:basedOn w:val="Normal"/>
    <w:qFormat/>
    <w:rsid w:val="004D32E1"/>
    <w:pPr>
      <w:spacing w:after="0" w:line="240" w:lineRule="auto"/>
    </w:pPr>
  </w:style>
  <w:style w:type="character" w:customStyle="1" w:styleId="Picturecaption36">
    <w:name w:val="Picture caption (36)_"/>
    <w:basedOn w:val="DefaultParagraphFont"/>
    <w:locked/>
    <w:rsid w:val="004D32E1"/>
  </w:style>
  <w:style w:type="paragraph" w:customStyle="1" w:styleId="Picturecaption360">
    <w:name w:val="Picture caption (36)"/>
    <w:basedOn w:val="Normal"/>
    <w:qFormat/>
    <w:rsid w:val="004D32E1"/>
    <w:pPr>
      <w:spacing w:after="0" w:line="240" w:lineRule="auto"/>
    </w:pPr>
  </w:style>
  <w:style w:type="character" w:customStyle="1" w:styleId="Picturecaption42">
    <w:name w:val="Picture caption (42)_"/>
    <w:basedOn w:val="DefaultParagraphFont"/>
    <w:locked/>
    <w:rsid w:val="004D32E1"/>
  </w:style>
  <w:style w:type="paragraph" w:customStyle="1" w:styleId="Picturecaption420">
    <w:name w:val="Picture caption (42)"/>
    <w:basedOn w:val="Normal"/>
    <w:qFormat/>
    <w:rsid w:val="004D32E1"/>
    <w:pPr>
      <w:spacing w:after="0" w:line="240" w:lineRule="auto"/>
    </w:pPr>
  </w:style>
  <w:style w:type="character" w:customStyle="1" w:styleId="Bodytext154">
    <w:name w:val="Body text (154)_"/>
    <w:basedOn w:val="DefaultParagraphFont"/>
    <w:locked/>
    <w:rsid w:val="004D32E1"/>
  </w:style>
  <w:style w:type="paragraph" w:customStyle="1" w:styleId="Bodytext1540">
    <w:name w:val="Body text (154)"/>
    <w:basedOn w:val="Normal"/>
    <w:qFormat/>
    <w:rsid w:val="004D32E1"/>
    <w:pPr>
      <w:spacing w:after="0" w:line="240" w:lineRule="auto"/>
    </w:pPr>
  </w:style>
  <w:style w:type="character" w:customStyle="1" w:styleId="Bodytext155">
    <w:name w:val="Body text (155)_"/>
    <w:basedOn w:val="DefaultParagraphFont"/>
    <w:locked/>
    <w:rsid w:val="004D32E1"/>
  </w:style>
  <w:style w:type="paragraph" w:customStyle="1" w:styleId="Bodytext1550">
    <w:name w:val="Body text (155)"/>
    <w:basedOn w:val="Normal"/>
    <w:qFormat/>
    <w:rsid w:val="004D32E1"/>
    <w:pPr>
      <w:spacing w:after="0" w:line="240" w:lineRule="auto"/>
    </w:pPr>
  </w:style>
  <w:style w:type="character" w:customStyle="1" w:styleId="Bodytext156">
    <w:name w:val="Body text (156)_"/>
    <w:basedOn w:val="DefaultParagraphFont"/>
    <w:locked/>
    <w:rsid w:val="004D32E1"/>
  </w:style>
  <w:style w:type="paragraph" w:customStyle="1" w:styleId="Bodytext1560">
    <w:name w:val="Body text (156)"/>
    <w:basedOn w:val="Normal"/>
    <w:qFormat/>
    <w:rsid w:val="004D32E1"/>
    <w:pPr>
      <w:spacing w:after="0" w:line="240" w:lineRule="auto"/>
    </w:pPr>
  </w:style>
  <w:style w:type="character" w:customStyle="1" w:styleId="Bodytext60">
    <w:name w:val="Body text (60)_"/>
    <w:basedOn w:val="DefaultParagraphFont"/>
    <w:locked/>
    <w:rsid w:val="004D32E1"/>
  </w:style>
  <w:style w:type="paragraph" w:customStyle="1" w:styleId="Bodytext600">
    <w:name w:val="Body text (60)"/>
    <w:basedOn w:val="Normal"/>
    <w:qFormat/>
    <w:rsid w:val="004D32E1"/>
    <w:pPr>
      <w:spacing w:after="0" w:line="240" w:lineRule="auto"/>
    </w:pPr>
  </w:style>
  <w:style w:type="character" w:customStyle="1" w:styleId="Bodytext158">
    <w:name w:val="Body text (158)_"/>
    <w:basedOn w:val="DefaultParagraphFont"/>
    <w:locked/>
    <w:rsid w:val="004D32E1"/>
  </w:style>
  <w:style w:type="paragraph" w:customStyle="1" w:styleId="Bodytext1580">
    <w:name w:val="Body text (158)"/>
    <w:basedOn w:val="Normal"/>
    <w:qFormat/>
    <w:rsid w:val="004D32E1"/>
    <w:pPr>
      <w:spacing w:after="0" w:line="240" w:lineRule="auto"/>
    </w:pPr>
  </w:style>
  <w:style w:type="character" w:customStyle="1" w:styleId="Bodytext159">
    <w:name w:val="Body text (159)_"/>
    <w:basedOn w:val="DefaultParagraphFont"/>
    <w:locked/>
    <w:rsid w:val="004D32E1"/>
  </w:style>
  <w:style w:type="paragraph" w:customStyle="1" w:styleId="Bodytext1590">
    <w:name w:val="Body text (159)"/>
    <w:basedOn w:val="Normal"/>
    <w:qFormat/>
    <w:rsid w:val="004D32E1"/>
    <w:pPr>
      <w:spacing w:after="0" w:line="240" w:lineRule="auto"/>
    </w:pPr>
  </w:style>
  <w:style w:type="character" w:customStyle="1" w:styleId="Bodytext160">
    <w:name w:val="Body text (160)_"/>
    <w:basedOn w:val="DefaultParagraphFont"/>
    <w:locked/>
    <w:rsid w:val="004D32E1"/>
  </w:style>
  <w:style w:type="paragraph" w:customStyle="1" w:styleId="Bodytext1600">
    <w:name w:val="Body text (160)"/>
    <w:basedOn w:val="Normal"/>
    <w:qFormat/>
    <w:rsid w:val="004D32E1"/>
    <w:pPr>
      <w:spacing w:after="0" w:line="240" w:lineRule="auto"/>
    </w:pPr>
  </w:style>
  <w:style w:type="character" w:customStyle="1" w:styleId="Picturecaption4">
    <w:name w:val="Picture caption (4)_"/>
    <w:basedOn w:val="DefaultParagraphFont"/>
    <w:locked/>
    <w:rsid w:val="004D32E1"/>
  </w:style>
  <w:style w:type="paragraph" w:customStyle="1" w:styleId="Picturecaption40">
    <w:name w:val="Picture caption (4)"/>
    <w:basedOn w:val="Normal"/>
    <w:qFormat/>
    <w:rsid w:val="004D32E1"/>
    <w:pPr>
      <w:spacing w:after="0" w:line="240" w:lineRule="auto"/>
    </w:pPr>
  </w:style>
  <w:style w:type="character" w:customStyle="1" w:styleId="Heading10">
    <w:name w:val="Heading #10_"/>
    <w:basedOn w:val="DefaultParagraphFont"/>
    <w:locked/>
    <w:rsid w:val="004D32E1"/>
  </w:style>
  <w:style w:type="paragraph" w:customStyle="1" w:styleId="Heading100">
    <w:name w:val="Heading #10"/>
    <w:basedOn w:val="Normal"/>
    <w:qFormat/>
    <w:rsid w:val="004D32E1"/>
    <w:pPr>
      <w:spacing w:after="0" w:line="240" w:lineRule="auto"/>
    </w:pPr>
  </w:style>
  <w:style w:type="character" w:customStyle="1" w:styleId="Picturecaption3">
    <w:name w:val="Picture caption (3)_"/>
    <w:basedOn w:val="DefaultParagraphFont"/>
    <w:locked/>
    <w:rsid w:val="004D32E1"/>
  </w:style>
  <w:style w:type="paragraph" w:customStyle="1" w:styleId="Picturecaption30">
    <w:name w:val="Picture caption (3)"/>
    <w:basedOn w:val="Normal"/>
    <w:qFormat/>
    <w:rsid w:val="004D32E1"/>
    <w:pPr>
      <w:spacing w:after="0" w:line="240" w:lineRule="auto"/>
    </w:pPr>
  </w:style>
  <w:style w:type="character" w:customStyle="1" w:styleId="Heading13">
    <w:name w:val="Heading #13_"/>
    <w:basedOn w:val="DefaultParagraphFont"/>
    <w:locked/>
    <w:rsid w:val="004D32E1"/>
  </w:style>
  <w:style w:type="paragraph" w:customStyle="1" w:styleId="Heading130">
    <w:name w:val="Heading #13"/>
    <w:basedOn w:val="Normal"/>
    <w:qFormat/>
    <w:rsid w:val="004D32E1"/>
    <w:pPr>
      <w:spacing w:after="0" w:line="240" w:lineRule="auto"/>
    </w:pPr>
  </w:style>
  <w:style w:type="character" w:customStyle="1" w:styleId="Heading92">
    <w:name w:val="Heading #9 (2)_"/>
    <w:basedOn w:val="DefaultParagraphFont"/>
    <w:locked/>
    <w:rsid w:val="004D32E1"/>
  </w:style>
  <w:style w:type="paragraph" w:customStyle="1" w:styleId="Heading920">
    <w:name w:val="Heading #9 (2)"/>
    <w:basedOn w:val="Normal"/>
    <w:qFormat/>
    <w:rsid w:val="004D32E1"/>
    <w:pPr>
      <w:spacing w:after="0" w:line="240" w:lineRule="auto"/>
    </w:pPr>
  </w:style>
  <w:style w:type="character" w:customStyle="1" w:styleId="Heading15">
    <w:name w:val="Heading #15_"/>
    <w:basedOn w:val="DefaultParagraphFont"/>
    <w:locked/>
    <w:rsid w:val="004D32E1"/>
  </w:style>
  <w:style w:type="paragraph" w:customStyle="1" w:styleId="Heading150">
    <w:name w:val="Heading #15"/>
    <w:basedOn w:val="Normal"/>
    <w:qFormat/>
    <w:rsid w:val="004D32E1"/>
    <w:pPr>
      <w:spacing w:after="0" w:line="240" w:lineRule="auto"/>
    </w:pPr>
  </w:style>
  <w:style w:type="character" w:customStyle="1" w:styleId="Bodytext38">
    <w:name w:val="Body text (38)_"/>
    <w:basedOn w:val="DefaultParagraphFont"/>
    <w:locked/>
    <w:rsid w:val="004D32E1"/>
  </w:style>
  <w:style w:type="paragraph" w:customStyle="1" w:styleId="Bodytext380">
    <w:name w:val="Body text (38)"/>
    <w:basedOn w:val="Normal"/>
    <w:qFormat/>
    <w:rsid w:val="004D32E1"/>
    <w:pPr>
      <w:spacing w:after="0" w:line="240" w:lineRule="auto"/>
    </w:pPr>
  </w:style>
  <w:style w:type="character" w:customStyle="1" w:styleId="Heading17">
    <w:name w:val="Heading #17_"/>
    <w:basedOn w:val="DefaultParagraphFont"/>
    <w:locked/>
    <w:rsid w:val="004D32E1"/>
  </w:style>
  <w:style w:type="paragraph" w:customStyle="1" w:styleId="Heading170">
    <w:name w:val="Heading #17"/>
    <w:basedOn w:val="Normal"/>
    <w:qFormat/>
    <w:rsid w:val="004D32E1"/>
    <w:pPr>
      <w:spacing w:after="0" w:line="240" w:lineRule="auto"/>
    </w:pPr>
  </w:style>
  <w:style w:type="character" w:customStyle="1" w:styleId="Bodytext97Exact">
    <w:name w:val="Body text (97) Exact"/>
    <w:basedOn w:val="DefaultParagraphFont"/>
    <w:locked/>
    <w:rsid w:val="004D32E1"/>
  </w:style>
  <w:style w:type="paragraph" w:customStyle="1" w:styleId="Bodytext97">
    <w:name w:val="Body text (97)"/>
    <w:basedOn w:val="Normal"/>
    <w:qFormat/>
    <w:rsid w:val="004D32E1"/>
    <w:pPr>
      <w:spacing w:after="0" w:line="240" w:lineRule="auto"/>
    </w:pPr>
  </w:style>
  <w:style w:type="character" w:customStyle="1" w:styleId="Bodytext42">
    <w:name w:val="Body text (42)_"/>
    <w:basedOn w:val="DefaultParagraphFont"/>
    <w:locked/>
    <w:rsid w:val="004D32E1"/>
  </w:style>
  <w:style w:type="paragraph" w:customStyle="1" w:styleId="Bodytext420">
    <w:name w:val="Body text (42)"/>
    <w:basedOn w:val="Normal"/>
    <w:qFormat/>
    <w:rsid w:val="004D32E1"/>
    <w:pPr>
      <w:spacing w:after="0" w:line="240" w:lineRule="auto"/>
    </w:pPr>
  </w:style>
  <w:style w:type="character" w:customStyle="1" w:styleId="Picturecaption9">
    <w:name w:val="Picture caption (9)_"/>
    <w:basedOn w:val="DefaultParagraphFont"/>
    <w:locked/>
    <w:rsid w:val="004D32E1"/>
  </w:style>
  <w:style w:type="paragraph" w:customStyle="1" w:styleId="Picturecaption90">
    <w:name w:val="Picture caption (9)"/>
    <w:basedOn w:val="Normal"/>
    <w:qFormat/>
    <w:rsid w:val="004D32E1"/>
    <w:pPr>
      <w:spacing w:after="0" w:line="240" w:lineRule="auto"/>
    </w:pPr>
  </w:style>
  <w:style w:type="character" w:customStyle="1" w:styleId="Bodytext96Exact">
    <w:name w:val="Body text (96) Exact"/>
    <w:basedOn w:val="DefaultParagraphFont"/>
    <w:locked/>
    <w:rsid w:val="004D32E1"/>
  </w:style>
  <w:style w:type="paragraph" w:customStyle="1" w:styleId="Bodytext96">
    <w:name w:val="Body text (96)"/>
    <w:basedOn w:val="Normal"/>
    <w:qFormat/>
    <w:rsid w:val="004D32E1"/>
    <w:pPr>
      <w:spacing w:after="0" w:line="240" w:lineRule="auto"/>
    </w:pPr>
  </w:style>
  <w:style w:type="character" w:customStyle="1" w:styleId="Heading142">
    <w:name w:val="Heading #14 (2)_"/>
    <w:basedOn w:val="DefaultParagraphFont"/>
    <w:locked/>
    <w:rsid w:val="004D32E1"/>
  </w:style>
  <w:style w:type="paragraph" w:customStyle="1" w:styleId="Heading1420">
    <w:name w:val="Heading #14 (2)"/>
    <w:basedOn w:val="Normal"/>
    <w:qFormat/>
    <w:rsid w:val="004D32E1"/>
    <w:pPr>
      <w:spacing w:after="0" w:line="240" w:lineRule="auto"/>
    </w:pPr>
  </w:style>
  <w:style w:type="character" w:customStyle="1" w:styleId="Picturecaption31">
    <w:name w:val="Picture caption (31)_"/>
    <w:basedOn w:val="DefaultParagraphFont"/>
    <w:locked/>
    <w:rsid w:val="004D32E1"/>
  </w:style>
  <w:style w:type="paragraph" w:customStyle="1" w:styleId="Picturecaption310">
    <w:name w:val="Picture caption (31)"/>
    <w:basedOn w:val="Normal"/>
    <w:qFormat/>
    <w:rsid w:val="004D32E1"/>
    <w:pPr>
      <w:spacing w:after="0" w:line="240" w:lineRule="auto"/>
    </w:pPr>
  </w:style>
  <w:style w:type="character" w:customStyle="1" w:styleId="Picturecaption27">
    <w:name w:val="Picture caption (27)_"/>
    <w:basedOn w:val="DefaultParagraphFont"/>
    <w:locked/>
    <w:rsid w:val="004D32E1"/>
  </w:style>
  <w:style w:type="paragraph" w:customStyle="1" w:styleId="Picturecaption270">
    <w:name w:val="Picture caption (27)"/>
    <w:basedOn w:val="Normal"/>
    <w:qFormat/>
    <w:rsid w:val="004D32E1"/>
    <w:pPr>
      <w:spacing w:after="0" w:line="240" w:lineRule="auto"/>
    </w:pPr>
  </w:style>
  <w:style w:type="character" w:customStyle="1" w:styleId="Bodytext43Exact">
    <w:name w:val="Body text (43) Exact"/>
    <w:basedOn w:val="DefaultParagraphFont"/>
    <w:locked/>
    <w:rsid w:val="004D32E1"/>
  </w:style>
  <w:style w:type="paragraph" w:customStyle="1" w:styleId="Bodytext43">
    <w:name w:val="Body text (43)"/>
    <w:basedOn w:val="Normal"/>
    <w:qFormat/>
    <w:rsid w:val="004D32E1"/>
    <w:pPr>
      <w:spacing w:after="0" w:line="240" w:lineRule="auto"/>
    </w:pPr>
  </w:style>
  <w:style w:type="character" w:customStyle="1" w:styleId="Bodytext109">
    <w:name w:val="Body text (109)_"/>
    <w:basedOn w:val="DefaultParagraphFont"/>
    <w:locked/>
    <w:rsid w:val="004D32E1"/>
  </w:style>
  <w:style w:type="paragraph" w:customStyle="1" w:styleId="Bodytext1090">
    <w:name w:val="Body text (109)"/>
    <w:basedOn w:val="Normal"/>
    <w:qFormat/>
    <w:rsid w:val="004D32E1"/>
    <w:pPr>
      <w:spacing w:after="0" w:line="240" w:lineRule="auto"/>
    </w:pPr>
  </w:style>
  <w:style w:type="character" w:customStyle="1" w:styleId="Bodytext110">
    <w:name w:val="Body text (110)_"/>
    <w:basedOn w:val="DefaultParagraphFont"/>
    <w:locked/>
    <w:rsid w:val="004D32E1"/>
  </w:style>
  <w:style w:type="paragraph" w:customStyle="1" w:styleId="Bodytext1100">
    <w:name w:val="Body text (110)"/>
    <w:basedOn w:val="Normal"/>
    <w:qFormat/>
    <w:rsid w:val="004D32E1"/>
    <w:pPr>
      <w:spacing w:after="0" w:line="240" w:lineRule="auto"/>
    </w:pPr>
  </w:style>
  <w:style w:type="character" w:customStyle="1" w:styleId="Bodytext111">
    <w:name w:val="Body text (111)_"/>
    <w:basedOn w:val="DefaultParagraphFont"/>
    <w:locked/>
    <w:rsid w:val="004D32E1"/>
  </w:style>
  <w:style w:type="paragraph" w:customStyle="1" w:styleId="Bodytext1110">
    <w:name w:val="Body text (111)"/>
    <w:basedOn w:val="Normal"/>
    <w:qFormat/>
    <w:rsid w:val="004D32E1"/>
    <w:pPr>
      <w:spacing w:after="0" w:line="240" w:lineRule="auto"/>
    </w:pPr>
  </w:style>
  <w:style w:type="character" w:customStyle="1" w:styleId="Tablecaption7">
    <w:name w:val="Table caption (7)_"/>
    <w:basedOn w:val="DefaultParagraphFont"/>
    <w:locked/>
    <w:rsid w:val="004D32E1"/>
  </w:style>
  <w:style w:type="paragraph" w:customStyle="1" w:styleId="Tablecaption70">
    <w:name w:val="Table caption (7)"/>
    <w:basedOn w:val="Normal"/>
    <w:qFormat/>
    <w:rsid w:val="004D32E1"/>
    <w:pPr>
      <w:spacing w:after="0" w:line="240" w:lineRule="auto"/>
    </w:pPr>
  </w:style>
  <w:style w:type="character" w:customStyle="1" w:styleId="Bodytext112">
    <w:name w:val="Body text (112)_"/>
    <w:basedOn w:val="DefaultParagraphFont"/>
    <w:locked/>
    <w:rsid w:val="004D32E1"/>
  </w:style>
  <w:style w:type="paragraph" w:customStyle="1" w:styleId="Bodytext1120">
    <w:name w:val="Body text (112)"/>
    <w:basedOn w:val="Normal"/>
    <w:qFormat/>
    <w:rsid w:val="004D32E1"/>
    <w:pPr>
      <w:spacing w:after="0" w:line="240" w:lineRule="auto"/>
    </w:pPr>
  </w:style>
  <w:style w:type="character" w:customStyle="1" w:styleId="Bodytext113">
    <w:name w:val="Body text (113)_"/>
    <w:basedOn w:val="DefaultParagraphFont"/>
    <w:locked/>
    <w:rsid w:val="004D32E1"/>
  </w:style>
  <w:style w:type="paragraph" w:customStyle="1" w:styleId="Bodytext1130">
    <w:name w:val="Body text (113)"/>
    <w:basedOn w:val="Normal"/>
    <w:qFormat/>
    <w:rsid w:val="004D32E1"/>
    <w:pPr>
      <w:spacing w:after="0" w:line="240" w:lineRule="auto"/>
    </w:pPr>
  </w:style>
  <w:style w:type="character" w:customStyle="1" w:styleId="Tableofcontents10">
    <w:name w:val="Table of contents (10)_"/>
    <w:basedOn w:val="DefaultParagraphFont"/>
    <w:locked/>
    <w:rsid w:val="004D32E1"/>
  </w:style>
  <w:style w:type="paragraph" w:customStyle="1" w:styleId="Tableofcontents100">
    <w:name w:val="Table of contents (10)"/>
    <w:basedOn w:val="Normal"/>
    <w:qFormat/>
    <w:rsid w:val="004D32E1"/>
    <w:pPr>
      <w:spacing w:after="0" w:line="240" w:lineRule="auto"/>
    </w:pPr>
  </w:style>
  <w:style w:type="character" w:customStyle="1" w:styleId="Tableofcontents12">
    <w:name w:val="Table of contents (12)_"/>
    <w:basedOn w:val="DefaultParagraphFont"/>
    <w:locked/>
    <w:rsid w:val="004D32E1"/>
  </w:style>
  <w:style w:type="paragraph" w:customStyle="1" w:styleId="Tableofcontents120">
    <w:name w:val="Table of contents (12)"/>
    <w:basedOn w:val="Normal"/>
    <w:qFormat/>
    <w:rsid w:val="004D32E1"/>
    <w:pPr>
      <w:spacing w:after="0" w:line="240" w:lineRule="auto"/>
    </w:pPr>
  </w:style>
  <w:style w:type="character" w:customStyle="1" w:styleId="Tableofcontents14">
    <w:name w:val="Table of contents (14)_"/>
    <w:basedOn w:val="DefaultParagraphFont"/>
    <w:locked/>
    <w:rsid w:val="004D32E1"/>
  </w:style>
  <w:style w:type="paragraph" w:customStyle="1" w:styleId="Tableofcontents140">
    <w:name w:val="Table of contents (14)"/>
    <w:basedOn w:val="Normal"/>
    <w:qFormat/>
    <w:rsid w:val="004D32E1"/>
    <w:pPr>
      <w:spacing w:after="0" w:line="240" w:lineRule="auto"/>
    </w:pPr>
  </w:style>
  <w:style w:type="character" w:customStyle="1" w:styleId="Heading162">
    <w:name w:val="Heading #16 (2)_"/>
    <w:basedOn w:val="DefaultParagraphFont"/>
    <w:locked/>
    <w:rsid w:val="004D32E1"/>
  </w:style>
  <w:style w:type="paragraph" w:customStyle="1" w:styleId="Heading1620">
    <w:name w:val="Heading #16 (2)"/>
    <w:basedOn w:val="Normal"/>
    <w:qFormat/>
    <w:rsid w:val="004D32E1"/>
    <w:pPr>
      <w:spacing w:after="0" w:line="240" w:lineRule="auto"/>
    </w:pPr>
  </w:style>
  <w:style w:type="character" w:customStyle="1" w:styleId="StyleStyle4LatinTimesNewRomanAsianSimSunChar">
    <w:name w:val="Style Style4 + (Latin) Times New Roman (Asian) SimSun Char"/>
    <w:locked/>
    <w:rsid w:val="004D32E1"/>
  </w:style>
  <w:style w:type="paragraph" w:customStyle="1" w:styleId="StyleStyle4LatinTimesNewRomanAsianSimSun">
    <w:name w:val="Style Style4 + (Latin) Times New Roman (Asian) SimSun"/>
    <w:basedOn w:val="medium-normal"/>
    <w:qFormat/>
    <w:rsid w:val="004D32E1"/>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4D32E1"/>
  </w:style>
  <w:style w:type="paragraph" w:customStyle="1" w:styleId="StyleUnderlineCharLatinTimesNewRomanAsianSimSun">
    <w:name w:val="Style Underline Char + (Latin) Times New Roman (Asian) SimSun"/>
    <w:basedOn w:val="Normal"/>
    <w:qFormat/>
    <w:rsid w:val="004D32E1"/>
    <w:pPr>
      <w:spacing w:after="0" w:line="240" w:lineRule="auto"/>
    </w:pPr>
  </w:style>
  <w:style w:type="character" w:customStyle="1" w:styleId="StyleUnderlineCharLatinTimesNewRomanAsianSimSunBoldChar">
    <w:name w:val="Style Underline Char + (Latin) Times New Roman (Asian) SimSun Bold Char"/>
    <w:locked/>
    <w:rsid w:val="004D32E1"/>
  </w:style>
  <w:style w:type="paragraph" w:customStyle="1" w:styleId="StyleUnderlineCharLatinTimesNewRomanAsianSimSunBold">
    <w:name w:val="Style Underline Char + (Latin) Times New Roman (Asian) SimSun Bold"/>
    <w:basedOn w:val="Normal"/>
    <w:qFormat/>
    <w:rsid w:val="004D32E1"/>
    <w:pPr>
      <w:spacing w:after="0" w:line="240" w:lineRule="auto"/>
    </w:pPr>
  </w:style>
  <w:style w:type="character" w:customStyle="1" w:styleId="StyleStyle1BoldChar">
    <w:name w:val="Style Style1 + Bold Char"/>
    <w:locked/>
    <w:rsid w:val="004D32E1"/>
  </w:style>
  <w:style w:type="paragraph" w:customStyle="1" w:styleId="StyleStyle1Bold">
    <w:name w:val="Style Style1 + Bold"/>
    <w:basedOn w:val="Cites"/>
    <w:qFormat/>
    <w:rsid w:val="004D32E1"/>
    <w:pPr>
      <w:widowControl/>
    </w:pPr>
    <w:rPr>
      <w:noProof/>
      <w:szCs w:val="20"/>
    </w:rPr>
  </w:style>
  <w:style w:type="character" w:customStyle="1" w:styleId="StyleBoldandUnderlineChar11ptChar">
    <w:name w:val="Style Bold and Underline Char + 11 pt Char"/>
    <w:locked/>
    <w:rsid w:val="004D32E1"/>
  </w:style>
  <w:style w:type="paragraph" w:customStyle="1" w:styleId="StyleBoldandUnderlineChar11pt">
    <w:name w:val="Style Bold and Underline Char + 11 pt"/>
    <w:basedOn w:val="UnreadText"/>
    <w:qFormat/>
    <w:rsid w:val="004D32E1"/>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4D32E1"/>
  </w:style>
  <w:style w:type="paragraph" w:customStyle="1" w:styleId="StyleStyleStyle4LatinTimesNewRomanAsianSimSunBold">
    <w:name w:val="Style Style Style4 + (Latin) Times New Roman (Asian) SimSun Bold +"/>
    <w:basedOn w:val="Normal"/>
    <w:qFormat/>
    <w:rsid w:val="004D32E1"/>
    <w:pPr>
      <w:spacing w:after="0" w:line="240" w:lineRule="auto"/>
    </w:pPr>
  </w:style>
  <w:style w:type="character" w:customStyle="1" w:styleId="StyleStyle4BoldChar">
    <w:name w:val="Style Style4 + Bold Char"/>
    <w:locked/>
    <w:rsid w:val="004D32E1"/>
  </w:style>
  <w:style w:type="paragraph" w:customStyle="1" w:styleId="StyleStyle4Bold">
    <w:name w:val="Style Style4 + Bold"/>
    <w:basedOn w:val="medium-normal"/>
    <w:qFormat/>
    <w:rsid w:val="004D32E1"/>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4D32E1"/>
  </w:style>
  <w:style w:type="paragraph" w:customStyle="1" w:styleId="StyleStyle411ptBorderSinglesolidlineAuto05ptL">
    <w:name w:val="Style Style4 + 11 pt Border: : (Single solid line Auto  0.5 pt L..."/>
    <w:basedOn w:val="medium-normal"/>
    <w:qFormat/>
    <w:rsid w:val="004D32E1"/>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4D32E1"/>
  </w:style>
  <w:style w:type="paragraph" w:customStyle="1" w:styleId="StyleStyle49ptBoldBorderSinglesolidlineAuto05">
    <w:name w:val="Style Style4 + 9 pt Bold Border: : (Single solid line Auto  0.5..."/>
    <w:basedOn w:val="medium-normal"/>
    <w:qFormat/>
    <w:rsid w:val="004D32E1"/>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4D32E1"/>
  </w:style>
  <w:style w:type="paragraph" w:customStyle="1" w:styleId="StyleStyle49ptBorderSinglesolidlineAuto05ptLi">
    <w:name w:val="Style Style4 + 9 pt Border: : (Single solid line Auto  0.5 pt Li..."/>
    <w:basedOn w:val="medium-normal"/>
    <w:next w:val="hotroute1"/>
    <w:qFormat/>
    <w:rsid w:val="004D32E1"/>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4D32E1"/>
  </w:style>
  <w:style w:type="paragraph" w:customStyle="1" w:styleId="UnderlineCharCharCharCharChar">
    <w:name w:val="Underline Char Char Char Char Char"/>
    <w:basedOn w:val="Normal"/>
    <w:next w:val="BlockHeaderHidden"/>
    <w:qFormat/>
    <w:rsid w:val="004D32E1"/>
    <w:pPr>
      <w:spacing w:after="0" w:line="240" w:lineRule="auto"/>
    </w:pPr>
  </w:style>
  <w:style w:type="character" w:customStyle="1" w:styleId="TextsmallChar">
    <w:name w:val="Textsmall Char"/>
    <w:locked/>
    <w:rsid w:val="004D32E1"/>
  </w:style>
  <w:style w:type="paragraph" w:customStyle="1" w:styleId="Textsmall0">
    <w:name w:val="Textsmall"/>
    <w:basedOn w:val="Normal"/>
    <w:next w:val="Normal"/>
    <w:qFormat/>
    <w:rsid w:val="004D32E1"/>
    <w:pPr>
      <w:spacing w:after="0" w:line="240" w:lineRule="auto"/>
    </w:pPr>
  </w:style>
  <w:style w:type="paragraph" w:customStyle="1" w:styleId="hotroute1">
    <w:name w:val="hot route!"/>
    <w:basedOn w:val="Normal"/>
    <w:next w:val="UnderlinePara"/>
    <w:qFormat/>
    <w:rsid w:val="004D32E1"/>
    <w:pPr>
      <w:spacing w:after="0" w:line="240" w:lineRule="auto"/>
    </w:pPr>
  </w:style>
  <w:style w:type="character" w:customStyle="1" w:styleId="BlockHeaderHiddenChar">
    <w:name w:val="Block Header Hidden Char"/>
    <w:basedOn w:val="DefaultParagraphFont"/>
    <w:locked/>
    <w:rsid w:val="004D32E1"/>
  </w:style>
  <w:style w:type="paragraph" w:customStyle="1" w:styleId="BlockHeaderHidden">
    <w:name w:val="Block Header Hidden"/>
    <w:basedOn w:val="Normal"/>
    <w:next w:val="Stylecardtext8pt"/>
    <w:autoRedefine/>
    <w:qFormat/>
    <w:rsid w:val="004D32E1"/>
    <w:pPr>
      <w:spacing w:after="0" w:line="240" w:lineRule="auto"/>
    </w:pPr>
  </w:style>
  <w:style w:type="paragraph" w:customStyle="1" w:styleId="txgreen">
    <w:name w:val="txgreen"/>
    <w:basedOn w:val="Normal"/>
    <w:uiPriority w:val="99"/>
    <w:qFormat/>
    <w:rsid w:val="004D32E1"/>
    <w:pPr>
      <w:spacing w:after="0" w:line="240" w:lineRule="auto"/>
    </w:pPr>
  </w:style>
  <w:style w:type="paragraph" w:customStyle="1" w:styleId="rtecenter">
    <w:name w:val="rtecenter"/>
    <w:basedOn w:val="Normal"/>
    <w:uiPriority w:val="99"/>
    <w:qFormat/>
    <w:rsid w:val="004D32E1"/>
    <w:pPr>
      <w:spacing w:after="0" w:line="240" w:lineRule="auto"/>
    </w:pPr>
  </w:style>
  <w:style w:type="paragraph" w:customStyle="1" w:styleId="StyleHeading4TagBigcardNotBold">
    <w:name w:val="Style Heading 4TagBig card + Not Bold"/>
    <w:basedOn w:val="Heading4"/>
    <w:qFormat/>
    <w:rsid w:val="004D32E1"/>
    <w:pPr>
      <w:spacing w:before="200" w:line="240" w:lineRule="auto"/>
    </w:pPr>
    <w:rPr>
      <w:iCs w:val="0"/>
      <w:sz w:val="22"/>
    </w:rPr>
  </w:style>
  <w:style w:type="paragraph" w:customStyle="1" w:styleId="Stylecardtext5pt">
    <w:name w:val="Style card text + 5 pt"/>
    <w:basedOn w:val="Normal"/>
    <w:qFormat/>
    <w:rsid w:val="004D32E1"/>
    <w:pPr>
      <w:spacing w:after="0" w:line="240" w:lineRule="auto"/>
    </w:pPr>
  </w:style>
  <w:style w:type="character" w:customStyle="1" w:styleId="F7-SmallFont">
    <w:name w:val="F7 - Small Font"/>
    <w:rsid w:val="004D32E1"/>
  </w:style>
  <w:style w:type="character" w:customStyle="1" w:styleId="StyleLatinGaramond9ptUnderline">
    <w:name w:val="Style (Latin) Garamond 9 pt Underline"/>
    <w:rsid w:val="004D32E1"/>
  </w:style>
  <w:style w:type="character" w:customStyle="1" w:styleId="tkrname">
    <w:name w:val="tkrname"/>
    <w:basedOn w:val="DefaultParagraphFont"/>
    <w:rsid w:val="004D32E1"/>
  </w:style>
  <w:style w:type="character" w:customStyle="1" w:styleId="tkrchange">
    <w:name w:val="tkrchange"/>
    <w:basedOn w:val="DefaultParagraphFont"/>
    <w:rsid w:val="004D32E1"/>
  </w:style>
  <w:style w:type="character" w:customStyle="1" w:styleId="l9">
    <w:name w:val="l9"/>
    <w:basedOn w:val="DefaultParagraphFont"/>
    <w:rsid w:val="004D32E1"/>
  </w:style>
  <w:style w:type="character" w:customStyle="1" w:styleId="l8">
    <w:name w:val="l8"/>
    <w:basedOn w:val="DefaultParagraphFont"/>
    <w:rsid w:val="004D32E1"/>
  </w:style>
  <w:style w:type="character" w:customStyle="1" w:styleId="l6">
    <w:name w:val="l6"/>
    <w:basedOn w:val="DefaultParagraphFont"/>
    <w:rsid w:val="004D32E1"/>
  </w:style>
  <w:style w:type="character" w:customStyle="1" w:styleId="l7">
    <w:name w:val="l7"/>
    <w:basedOn w:val="DefaultParagraphFont"/>
    <w:rsid w:val="004D32E1"/>
  </w:style>
  <w:style w:type="character" w:customStyle="1" w:styleId="ellipsistext">
    <w:name w:val="ellipsis_text"/>
    <w:basedOn w:val="DefaultParagraphFont"/>
    <w:rsid w:val="004D32E1"/>
  </w:style>
  <w:style w:type="character" w:customStyle="1" w:styleId="referencediv">
    <w:name w:val="referencediv"/>
    <w:basedOn w:val="DefaultParagraphFont"/>
    <w:rsid w:val="004D32E1"/>
  </w:style>
  <w:style w:type="character" w:customStyle="1" w:styleId="A3">
    <w:name w:val="A3"/>
    <w:uiPriority w:val="99"/>
    <w:rsid w:val="004D32E1"/>
  </w:style>
  <w:style w:type="character" w:customStyle="1" w:styleId="cite0">
    <w:name w:val="cite0"/>
    <w:rsid w:val="004D32E1"/>
  </w:style>
  <w:style w:type="character" w:customStyle="1" w:styleId="hilite1">
    <w:name w:val="hilite1"/>
    <w:rsid w:val="004D32E1"/>
  </w:style>
  <w:style w:type="character" w:customStyle="1" w:styleId="Style8pt1">
    <w:name w:val="Style 8 pt1"/>
    <w:basedOn w:val="DefaultParagraphFont"/>
    <w:rsid w:val="004D32E1"/>
  </w:style>
  <w:style w:type="character" w:customStyle="1" w:styleId="qlabel">
    <w:name w:val="q_label"/>
    <w:rsid w:val="004D32E1"/>
  </w:style>
  <w:style w:type="character" w:customStyle="1" w:styleId="alabel">
    <w:name w:val="a_label"/>
    <w:rsid w:val="004D32E1"/>
  </w:style>
  <w:style w:type="character" w:customStyle="1" w:styleId="StyleStyle4CharTimesNewRoman11pt">
    <w:name w:val="Style Style4 Char + Times New Roman 11 pt"/>
    <w:rsid w:val="004D32E1"/>
  </w:style>
  <w:style w:type="character" w:customStyle="1" w:styleId="Aunderline">
    <w:name w:val="Aunderline"/>
    <w:qFormat/>
    <w:rsid w:val="004D32E1"/>
  </w:style>
  <w:style w:type="character" w:customStyle="1" w:styleId="desc">
    <w:name w:val="desc"/>
    <w:basedOn w:val="DefaultParagraphFont"/>
    <w:rsid w:val="004D32E1"/>
  </w:style>
  <w:style w:type="character" w:customStyle="1" w:styleId="titleauthoretc">
    <w:name w:val="titleauthoretc"/>
    <w:rsid w:val="004D32E1"/>
  </w:style>
  <w:style w:type="character" w:customStyle="1" w:styleId="in-top">
    <w:name w:val="in-top"/>
    <w:rsid w:val="004D32E1"/>
  </w:style>
  <w:style w:type="character" w:customStyle="1" w:styleId="nukeled">
    <w:name w:val="nukeled"/>
    <w:rsid w:val="004D32E1"/>
  </w:style>
  <w:style w:type="character" w:customStyle="1" w:styleId="contextlyrelated">
    <w:name w:val="contextly_related"/>
    <w:rsid w:val="004D32E1"/>
  </w:style>
  <w:style w:type="character" w:customStyle="1" w:styleId="in-right">
    <w:name w:val="in-right"/>
    <w:rsid w:val="004D32E1"/>
  </w:style>
  <w:style w:type="character" w:customStyle="1" w:styleId="adtext">
    <w:name w:val="ad_text"/>
    <w:rsid w:val="004D32E1"/>
  </w:style>
  <w:style w:type="character" w:customStyle="1" w:styleId="linkrow">
    <w:name w:val="link_row"/>
    <w:rsid w:val="004D32E1"/>
  </w:style>
  <w:style w:type="character" w:customStyle="1" w:styleId="revision-date">
    <w:name w:val="revision-date"/>
    <w:rsid w:val="004D32E1"/>
  </w:style>
  <w:style w:type="character" w:customStyle="1" w:styleId="facebook-share">
    <w:name w:val="facebook-share"/>
    <w:rsid w:val="004D32E1"/>
  </w:style>
  <w:style w:type="character" w:customStyle="1" w:styleId="facebook-share-label">
    <w:name w:val="facebook-share-label"/>
    <w:rsid w:val="004D32E1"/>
  </w:style>
  <w:style w:type="character" w:customStyle="1" w:styleId="cap">
    <w:name w:val="cap"/>
    <w:rsid w:val="004D32E1"/>
  </w:style>
  <w:style w:type="character" w:customStyle="1" w:styleId="share">
    <w:name w:val="share"/>
    <w:rsid w:val="004D32E1"/>
  </w:style>
  <w:style w:type="character" w:customStyle="1" w:styleId="ata11y">
    <w:name w:val="at_a11y"/>
    <w:rsid w:val="004D32E1"/>
  </w:style>
  <w:style w:type="character" w:customStyle="1" w:styleId="tpk">
    <w:name w:val="tpk"/>
    <w:rsid w:val="004D32E1"/>
  </w:style>
  <w:style w:type="character" w:customStyle="1" w:styleId="A24">
    <w:name w:val="A24"/>
    <w:uiPriority w:val="99"/>
    <w:rsid w:val="004D32E1"/>
  </w:style>
  <w:style w:type="character" w:customStyle="1" w:styleId="A25">
    <w:name w:val="A25"/>
    <w:uiPriority w:val="99"/>
    <w:rsid w:val="004D32E1"/>
  </w:style>
  <w:style w:type="character" w:customStyle="1" w:styleId="Headerorfooter">
    <w:name w:val="Header or footer_"/>
    <w:basedOn w:val="DefaultParagraphFont"/>
    <w:rsid w:val="004D32E1"/>
  </w:style>
  <w:style w:type="character" w:customStyle="1" w:styleId="Bodytext21">
    <w:name w:val="Body text (2)_"/>
    <w:basedOn w:val="DefaultParagraphFont"/>
    <w:rsid w:val="004D32E1"/>
  </w:style>
  <w:style w:type="character" w:customStyle="1" w:styleId="Bodytext22">
    <w:name w:val="Body text (2)"/>
    <w:basedOn w:val="Bodytext30"/>
    <w:rsid w:val="004D32E1"/>
  </w:style>
  <w:style w:type="character" w:customStyle="1" w:styleId="Headerorfooter0">
    <w:name w:val="Header or footer"/>
    <w:basedOn w:val="Bodytext100"/>
    <w:rsid w:val="004D32E1"/>
    <w:rPr>
      <w:shd w:val="clear" w:color="auto" w:fill="FFFFFF"/>
    </w:rPr>
  </w:style>
  <w:style w:type="character" w:customStyle="1" w:styleId="Bodytext32">
    <w:name w:val="Body text (3)_"/>
    <w:basedOn w:val="DefaultParagraphFont"/>
    <w:rsid w:val="004D32E1"/>
  </w:style>
  <w:style w:type="character" w:customStyle="1" w:styleId="Bodytext31Exact">
    <w:name w:val="Body text (31) Exact"/>
    <w:basedOn w:val="DefaultParagraphFont"/>
    <w:rsid w:val="004D32E1"/>
  </w:style>
  <w:style w:type="character" w:customStyle="1" w:styleId="Bodytext100">
    <w:name w:val="Body text (10)_"/>
    <w:basedOn w:val="DefaultParagraphFont"/>
    <w:link w:val="Bodytext101"/>
    <w:uiPriority w:val="99"/>
    <w:rsid w:val="004D32E1"/>
    <w:rPr>
      <w:shd w:val="clear" w:color="auto" w:fill="FFFFFF"/>
    </w:rPr>
  </w:style>
  <w:style w:type="character" w:customStyle="1" w:styleId="Bodytext30">
    <w:name w:val="Body text (3)"/>
    <w:basedOn w:val="Bodytext3Spacing0ptExact"/>
    <w:rsid w:val="004D32E1"/>
  </w:style>
  <w:style w:type="character" w:customStyle="1" w:styleId="Bodytext46">
    <w:name w:val="Body text (46)_"/>
    <w:basedOn w:val="DefaultParagraphFont"/>
    <w:rsid w:val="004D32E1"/>
  </w:style>
  <w:style w:type="character" w:customStyle="1" w:styleId="Bodytext51">
    <w:name w:val="Body text (51)_"/>
    <w:basedOn w:val="DefaultParagraphFont"/>
    <w:rsid w:val="004D32E1"/>
  </w:style>
  <w:style w:type="character" w:customStyle="1" w:styleId="Bodytext34">
    <w:name w:val="Body text (34)_"/>
    <w:basedOn w:val="DefaultParagraphFont"/>
    <w:rsid w:val="004D32E1"/>
  </w:style>
  <w:style w:type="character" w:customStyle="1" w:styleId="Bodytext3Spacing0ptExact">
    <w:name w:val="Body text (3) + Spacing 0 pt Exact"/>
    <w:rsid w:val="004D32E1"/>
  </w:style>
  <w:style w:type="character" w:customStyle="1" w:styleId="Bodytext82">
    <w:name w:val="Body text (82)_"/>
    <w:basedOn w:val="DefaultParagraphFont"/>
    <w:rsid w:val="004D32E1"/>
  </w:style>
  <w:style w:type="character" w:customStyle="1" w:styleId="PicturecaptionSpacing0ptExact">
    <w:name w:val="Picture caption + Spacing 0 pt Exact"/>
    <w:basedOn w:val="DefaultParagraphFont"/>
    <w:rsid w:val="004D32E1"/>
  </w:style>
  <w:style w:type="character" w:customStyle="1" w:styleId="Tableofcontents13">
    <w:name w:val="Table of contents (13)_"/>
    <w:basedOn w:val="DefaultParagraphFont"/>
    <w:rsid w:val="004D32E1"/>
  </w:style>
  <w:style w:type="character" w:customStyle="1" w:styleId="Bodytext114">
    <w:name w:val="Body text (114)_"/>
    <w:basedOn w:val="DefaultParagraphFont"/>
    <w:rsid w:val="004D32E1"/>
  </w:style>
  <w:style w:type="character" w:customStyle="1" w:styleId="Bodytext115">
    <w:name w:val="Body text (115)_"/>
    <w:basedOn w:val="DefaultParagraphFont"/>
    <w:rsid w:val="004D32E1"/>
  </w:style>
  <w:style w:type="character" w:customStyle="1" w:styleId="BodyText40">
    <w:name w:val="Body Text4"/>
    <w:basedOn w:val="DefaultParagraphFont"/>
    <w:rsid w:val="004D32E1"/>
  </w:style>
  <w:style w:type="character" w:customStyle="1" w:styleId="Bodytext1150">
    <w:name w:val="Body text (115)"/>
    <w:basedOn w:val="Picturecaption2Spacing0ptExact"/>
    <w:rsid w:val="004D32E1"/>
  </w:style>
  <w:style w:type="character" w:customStyle="1" w:styleId="Bodytext820">
    <w:name w:val="Body text (82)"/>
    <w:rsid w:val="004D32E1"/>
  </w:style>
  <w:style w:type="character" w:customStyle="1" w:styleId="Bodytext102">
    <w:name w:val="Body text (10)"/>
    <w:basedOn w:val="PicturecaptionSpacing0ptExact"/>
    <w:rsid w:val="004D32E1"/>
  </w:style>
  <w:style w:type="character" w:customStyle="1" w:styleId="Bodytext82Spacing0ptExact">
    <w:name w:val="Body text (82) + Spacing 0 pt Exact"/>
    <w:basedOn w:val="Bodytext820"/>
    <w:rsid w:val="004D32E1"/>
  </w:style>
  <w:style w:type="character" w:customStyle="1" w:styleId="Bodytext131Exact">
    <w:name w:val="Body text (131) Exact"/>
    <w:basedOn w:val="DefaultParagraphFont"/>
    <w:rsid w:val="004D32E1"/>
  </w:style>
  <w:style w:type="character" w:customStyle="1" w:styleId="Picturecaption2Spacing0ptExact">
    <w:name w:val="Picture caption (2) + Spacing 0 pt Exact"/>
    <w:basedOn w:val="DefaultParagraphFont"/>
    <w:rsid w:val="004D32E1"/>
  </w:style>
  <w:style w:type="character" w:customStyle="1" w:styleId="Bodytext114Exact">
    <w:name w:val="Body text (114) Exact"/>
    <w:basedOn w:val="Bodytext131Exact"/>
    <w:rsid w:val="004D32E1"/>
  </w:style>
  <w:style w:type="character" w:customStyle="1" w:styleId="Bodytext340">
    <w:name w:val="Body text (34)"/>
    <w:basedOn w:val="BodyText40"/>
    <w:rsid w:val="004D32E1"/>
  </w:style>
  <w:style w:type="character" w:customStyle="1" w:styleId="Bodytext1409pt">
    <w:name w:val="Body text (140) + 9 pt"/>
    <w:aliases w:val="Not Italic,Table of contents (12) + FrankRuehl,11 pt"/>
    <w:basedOn w:val="DefaultParagraphFont"/>
    <w:rsid w:val="004D32E1"/>
  </w:style>
  <w:style w:type="character" w:customStyle="1" w:styleId="Bodytext510">
    <w:name w:val="Body text (51)"/>
    <w:basedOn w:val="Bodytext115"/>
    <w:rsid w:val="004D32E1"/>
  </w:style>
  <w:style w:type="character" w:customStyle="1" w:styleId="Bodytext1140">
    <w:name w:val="Body text (114)"/>
    <w:basedOn w:val="Bodytext131Exact"/>
    <w:rsid w:val="004D32E1"/>
  </w:style>
  <w:style w:type="character" w:customStyle="1" w:styleId="Tableofcontents130">
    <w:name w:val="Table of contents (13)"/>
    <w:basedOn w:val="Bodytext82Spacing0ptExact"/>
    <w:rsid w:val="004D32E1"/>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4D32E1"/>
  </w:style>
  <w:style w:type="character" w:customStyle="1" w:styleId="Bodytext460">
    <w:name w:val="Body text (46)"/>
    <w:basedOn w:val="Bodytext114"/>
    <w:rsid w:val="004D32E1"/>
  </w:style>
  <w:style w:type="character" w:customStyle="1" w:styleId="Bodytext46NotBold">
    <w:name w:val="Body text (46) + Not Bold"/>
    <w:basedOn w:val="Bodytext114"/>
    <w:rsid w:val="004D32E1"/>
  </w:style>
  <w:style w:type="character" w:customStyle="1" w:styleId="Bodytext46SegoeUI">
    <w:name w:val="Body text (46) + Segoe UI"/>
    <w:basedOn w:val="Bodytext114"/>
    <w:rsid w:val="004D32E1"/>
  </w:style>
  <w:style w:type="character" w:customStyle="1" w:styleId="Bodytext115Spacing0ptExact">
    <w:name w:val="Body text (115) + Spacing 0 pt Exact"/>
    <w:basedOn w:val="Picturecaption2Spacing0ptExact"/>
    <w:rsid w:val="004D32E1"/>
  </w:style>
  <w:style w:type="character" w:customStyle="1" w:styleId="Picturecaption42SmallCaps">
    <w:name w:val="Picture caption (42) + Small Caps"/>
    <w:basedOn w:val="DefaultParagraphFont"/>
    <w:rsid w:val="004D32E1"/>
  </w:style>
  <w:style w:type="character" w:customStyle="1" w:styleId="Bodytext155Exact">
    <w:name w:val="Body text (155) Exact"/>
    <w:basedOn w:val="DefaultParagraphFont"/>
    <w:rsid w:val="004D32E1"/>
  </w:style>
  <w:style w:type="character" w:customStyle="1" w:styleId="Bodytext157">
    <w:name w:val="Body text (157)_"/>
    <w:basedOn w:val="DefaultParagraphFont"/>
    <w:rsid w:val="004D32E1"/>
  </w:style>
  <w:style w:type="character" w:customStyle="1" w:styleId="Bodytext157Spacing0pt">
    <w:name w:val="Body text (157) + Spacing 0 pt"/>
    <w:basedOn w:val="Bodytext39"/>
    <w:rsid w:val="004D32E1"/>
  </w:style>
  <w:style w:type="character" w:customStyle="1" w:styleId="Bodytext1570">
    <w:name w:val="Body text (157)"/>
    <w:basedOn w:val="Bodytext39"/>
    <w:rsid w:val="004D32E1"/>
  </w:style>
  <w:style w:type="character" w:customStyle="1" w:styleId="Heading2213pt">
    <w:name w:val="Heading #22 + 13 pt"/>
    <w:basedOn w:val="DefaultParagraphFont"/>
    <w:rsid w:val="004D32E1"/>
  </w:style>
  <w:style w:type="character" w:customStyle="1" w:styleId="Heading22125pt">
    <w:name w:val="Heading #22 + 12.5 pt"/>
    <w:basedOn w:val="DefaultParagraphFont"/>
    <w:rsid w:val="004D32E1"/>
  </w:style>
  <w:style w:type="character" w:customStyle="1" w:styleId="Bodytext300">
    <w:name w:val="Body text (30)_"/>
    <w:basedOn w:val="DefaultParagraphFont"/>
    <w:rsid w:val="004D32E1"/>
  </w:style>
  <w:style w:type="character" w:customStyle="1" w:styleId="Bodytext301">
    <w:name w:val="Body text (30)"/>
    <w:basedOn w:val="Bodytext3TimesNewRoman"/>
    <w:rsid w:val="004D32E1"/>
  </w:style>
  <w:style w:type="character" w:customStyle="1" w:styleId="Bodytext39">
    <w:name w:val="Body text (39)_"/>
    <w:basedOn w:val="DefaultParagraphFont"/>
    <w:rsid w:val="004D32E1"/>
  </w:style>
  <w:style w:type="character" w:customStyle="1" w:styleId="Bodytext390">
    <w:name w:val="Body text (39)"/>
    <w:basedOn w:val="BodytextExact"/>
    <w:rsid w:val="004D32E1"/>
  </w:style>
  <w:style w:type="character" w:customStyle="1" w:styleId="Bodytext159Exact">
    <w:name w:val="Body text (159) Exact"/>
    <w:basedOn w:val="DefaultParagraphFont"/>
    <w:rsid w:val="004D32E1"/>
  </w:style>
  <w:style w:type="character" w:customStyle="1" w:styleId="Bodytext60Spacing0pt">
    <w:name w:val="Body text (60) + Spacing 0 pt"/>
    <w:basedOn w:val="DefaultParagraphFont"/>
    <w:rsid w:val="004D32E1"/>
  </w:style>
  <w:style w:type="character" w:customStyle="1" w:styleId="Bodytext3Spacing-1pt">
    <w:name w:val="Body text (3) + Spacing -1 pt"/>
    <w:basedOn w:val="Bodytext3Spacing0ptExact"/>
    <w:rsid w:val="004D32E1"/>
  </w:style>
  <w:style w:type="character" w:customStyle="1" w:styleId="Bodytext3TimesNewRoman">
    <w:name w:val="Body text (3) + Times New Roman"/>
    <w:aliases w:val="11.5 pt"/>
    <w:basedOn w:val="Bodytext3Spacing0ptExact"/>
    <w:rsid w:val="004D32E1"/>
  </w:style>
  <w:style w:type="character" w:customStyle="1" w:styleId="Bodytext2NotBold">
    <w:name w:val="Body text (2) + Not Bold"/>
    <w:basedOn w:val="Bodytext30"/>
    <w:rsid w:val="004D32E1"/>
  </w:style>
  <w:style w:type="character" w:customStyle="1" w:styleId="BodytextExact">
    <w:name w:val="Body text Exact"/>
    <w:basedOn w:val="DefaultParagraphFont"/>
    <w:rsid w:val="004D32E1"/>
  </w:style>
  <w:style w:type="character" w:customStyle="1" w:styleId="Heading13Italic">
    <w:name w:val="Heading #13 + Italic"/>
    <w:basedOn w:val="DefaultParagraphFont"/>
    <w:rsid w:val="004D32E1"/>
  </w:style>
  <w:style w:type="character" w:customStyle="1" w:styleId="Heading92Spacing2pt">
    <w:name w:val="Heading #9 (2) + Spacing 2 pt"/>
    <w:basedOn w:val="DefaultParagraphFont"/>
    <w:rsid w:val="004D32E1"/>
  </w:style>
  <w:style w:type="character" w:customStyle="1" w:styleId="Bodytext38Spacing0pt">
    <w:name w:val="Body text (38) + Spacing 0 pt"/>
    <w:basedOn w:val="DefaultParagraphFont"/>
    <w:rsid w:val="004D32E1"/>
  </w:style>
  <w:style w:type="character" w:customStyle="1" w:styleId="Bodytext42Spacing-1pt">
    <w:name w:val="Body text (42) + Spacing -1 pt"/>
    <w:basedOn w:val="DefaultParagraphFont"/>
    <w:rsid w:val="004D32E1"/>
  </w:style>
  <w:style w:type="character" w:customStyle="1" w:styleId="Bodytext35">
    <w:name w:val="Body text (35)_"/>
    <w:basedOn w:val="DefaultParagraphFont"/>
    <w:rsid w:val="004D32E1"/>
  </w:style>
  <w:style w:type="character" w:customStyle="1" w:styleId="Picturecaption19">
    <w:name w:val="Picture caption (19)_"/>
    <w:basedOn w:val="DefaultParagraphFont"/>
    <w:rsid w:val="004D32E1"/>
  </w:style>
  <w:style w:type="character" w:customStyle="1" w:styleId="Picturecaption9Exact">
    <w:name w:val="Picture caption (9) Exact"/>
    <w:basedOn w:val="DefaultParagraphFont"/>
    <w:rsid w:val="004D32E1"/>
  </w:style>
  <w:style w:type="character" w:customStyle="1" w:styleId="Bodytext87">
    <w:name w:val="Body text (87)_"/>
    <w:basedOn w:val="DefaultParagraphFont"/>
    <w:rsid w:val="004D32E1"/>
  </w:style>
  <w:style w:type="character" w:customStyle="1" w:styleId="Bodytext61">
    <w:name w:val="Body text (6)_"/>
    <w:basedOn w:val="DefaultParagraphFont"/>
    <w:rsid w:val="004D32E1"/>
  </w:style>
  <w:style w:type="character" w:customStyle="1" w:styleId="Heading142SmallCaps">
    <w:name w:val="Heading #14 (2) + Small Caps"/>
    <w:basedOn w:val="DefaultParagraphFont"/>
    <w:rsid w:val="004D32E1"/>
  </w:style>
  <w:style w:type="character" w:customStyle="1" w:styleId="Bodytext350">
    <w:name w:val="Body text (35)"/>
    <w:basedOn w:val="Picturecaption190"/>
    <w:rsid w:val="004D32E1"/>
  </w:style>
  <w:style w:type="character" w:customStyle="1" w:styleId="Picturecaption190">
    <w:name w:val="Picture caption (19)"/>
    <w:basedOn w:val="Picturecaption27Spacing0pt"/>
    <w:rsid w:val="004D32E1"/>
  </w:style>
  <w:style w:type="character" w:customStyle="1" w:styleId="Picturecaption27Spacing0pt">
    <w:name w:val="Picture caption (27) + Spacing 0 pt"/>
    <w:basedOn w:val="DefaultParagraphFont"/>
    <w:rsid w:val="004D32E1"/>
  </w:style>
  <w:style w:type="character" w:customStyle="1" w:styleId="Bodytext43Spacing0ptExact">
    <w:name w:val="Body text (43) + Spacing 0 pt Exact"/>
    <w:basedOn w:val="DefaultParagraphFont"/>
    <w:rsid w:val="004D32E1"/>
  </w:style>
  <w:style w:type="character" w:customStyle="1" w:styleId="Bodytext62">
    <w:name w:val="Body text (6)"/>
    <w:basedOn w:val="Bodytext870"/>
    <w:rsid w:val="004D32E1"/>
  </w:style>
  <w:style w:type="character" w:customStyle="1" w:styleId="Bodytext870">
    <w:name w:val="Body text (87)"/>
    <w:basedOn w:val="DefaultParagraphFont"/>
    <w:rsid w:val="004D32E1"/>
  </w:style>
  <w:style w:type="character" w:customStyle="1" w:styleId="BodytextSegoeUI">
    <w:name w:val="Body text + Segoe UI"/>
    <w:aliases w:val="21.5 pt"/>
    <w:basedOn w:val="DefaultParagraphFont"/>
    <w:rsid w:val="004D32E1"/>
  </w:style>
  <w:style w:type="character" w:customStyle="1" w:styleId="Bodytext68">
    <w:name w:val="Body text (68)_"/>
    <w:basedOn w:val="DefaultParagraphFont"/>
    <w:rsid w:val="004D32E1"/>
  </w:style>
  <w:style w:type="character" w:customStyle="1" w:styleId="Bodytext112SmallCaps">
    <w:name w:val="Body text (112) + Small Caps"/>
    <w:basedOn w:val="DefaultParagraphFont"/>
    <w:rsid w:val="004D32E1"/>
  </w:style>
  <w:style w:type="character" w:customStyle="1" w:styleId="Bodytext680">
    <w:name w:val="Body text (68)"/>
    <w:basedOn w:val="Heading162SmallCaps"/>
    <w:rsid w:val="004D32E1"/>
  </w:style>
  <w:style w:type="character" w:customStyle="1" w:styleId="Tableofcontents11">
    <w:name w:val="Table of contents (11)_"/>
    <w:basedOn w:val="DefaultParagraphFont"/>
    <w:rsid w:val="004D32E1"/>
  </w:style>
  <w:style w:type="character" w:customStyle="1" w:styleId="Tableofcontents110">
    <w:name w:val="Table of contents (11)"/>
    <w:basedOn w:val="article-quote-right"/>
    <w:rsid w:val="004D32E1"/>
  </w:style>
  <w:style w:type="character" w:customStyle="1" w:styleId="Tableofcontents15">
    <w:name w:val="Table of contents (15)_"/>
    <w:basedOn w:val="DefaultParagraphFont"/>
    <w:rsid w:val="004D32E1"/>
  </w:style>
  <w:style w:type="character" w:customStyle="1" w:styleId="Tableofcontents150">
    <w:name w:val="Table of contents (15)"/>
    <w:basedOn w:val="StyleBox12pt"/>
    <w:rsid w:val="004D32E1"/>
  </w:style>
  <w:style w:type="character" w:customStyle="1" w:styleId="Heading162SmallCaps">
    <w:name w:val="Heading #16 (2) + Small Caps"/>
    <w:basedOn w:val="DefaultParagraphFont"/>
    <w:rsid w:val="004D32E1"/>
  </w:style>
  <w:style w:type="character" w:customStyle="1" w:styleId="ft6">
    <w:name w:val="ft6"/>
    <w:basedOn w:val="DefaultParagraphFont"/>
    <w:rsid w:val="004D32E1"/>
  </w:style>
  <w:style w:type="character" w:customStyle="1" w:styleId="amp">
    <w:name w:val="amp"/>
    <w:basedOn w:val="DefaultParagraphFont"/>
    <w:rsid w:val="004D32E1"/>
  </w:style>
  <w:style w:type="character" w:customStyle="1" w:styleId="article-quote-right">
    <w:name w:val="article-quote-right"/>
    <w:basedOn w:val="DefaultParagraphFont"/>
    <w:rsid w:val="004D32E1"/>
  </w:style>
  <w:style w:type="character" w:customStyle="1" w:styleId="StyleBox12ptBold">
    <w:name w:val="Style Box + 12 pt Bold"/>
    <w:basedOn w:val="DefaultParagraphFont"/>
    <w:rsid w:val="004D32E1"/>
  </w:style>
  <w:style w:type="character" w:customStyle="1" w:styleId="StyleBox12pt">
    <w:name w:val="Style Box + 12 pt"/>
    <w:basedOn w:val="DefaultParagraphFont"/>
    <w:rsid w:val="004D32E1"/>
  </w:style>
  <w:style w:type="character" w:customStyle="1" w:styleId="BoldandUnderlineCharCharCharChar">
    <w:name w:val="Bold and Underline Char Char Char Char"/>
    <w:rsid w:val="004D32E1"/>
  </w:style>
  <w:style w:type="character" w:customStyle="1" w:styleId="BoldandUnderlineCharChar">
    <w:name w:val="Bold and Underline Char Char"/>
    <w:rsid w:val="004D32E1"/>
  </w:style>
  <w:style w:type="character" w:customStyle="1" w:styleId="commentstext">
    <w:name w:val="commentstext"/>
    <w:rsid w:val="004D32E1"/>
  </w:style>
  <w:style w:type="character" w:customStyle="1" w:styleId="dd">
    <w:name w:val="dd"/>
    <w:rsid w:val="004D32E1"/>
  </w:style>
  <w:style w:type="character" w:customStyle="1" w:styleId="underLight">
    <w:name w:val="underLight"/>
    <w:uiPriority w:val="1"/>
    <w:qFormat/>
    <w:rsid w:val="004D32E1"/>
  </w:style>
  <w:style w:type="character" w:customStyle="1" w:styleId="author-rss">
    <w:name w:val="author-rss"/>
    <w:rsid w:val="004D32E1"/>
  </w:style>
  <w:style w:type="character" w:customStyle="1" w:styleId="at">
    <w:name w:val="at"/>
    <w:basedOn w:val="DefaultParagraphFont"/>
    <w:rsid w:val="004D32E1"/>
  </w:style>
  <w:style w:type="character" w:customStyle="1" w:styleId="source">
    <w:name w:val="source"/>
    <w:rsid w:val="004D32E1"/>
  </w:style>
  <w:style w:type="character" w:customStyle="1" w:styleId="bioline">
    <w:name w:val="bioline"/>
    <w:rsid w:val="004D32E1"/>
  </w:style>
  <w:style w:type="character" w:customStyle="1" w:styleId="wikicreatelink">
    <w:name w:val="wikicreatelink"/>
    <w:basedOn w:val="DefaultParagraphFont"/>
    <w:rsid w:val="004D32E1"/>
  </w:style>
  <w:style w:type="character" w:customStyle="1" w:styleId="facebook-share-count">
    <w:name w:val="facebook-share-count"/>
    <w:basedOn w:val="DefaultParagraphFont"/>
    <w:rsid w:val="004D32E1"/>
  </w:style>
  <w:style w:type="character" w:customStyle="1" w:styleId="tickerwrap">
    <w:name w:val="ticker_wrap"/>
    <w:basedOn w:val="DefaultParagraphFont"/>
    <w:rsid w:val="004D32E1"/>
  </w:style>
  <w:style w:type="character" w:customStyle="1" w:styleId="smallcaps0">
    <w:name w:val="small_caps"/>
    <w:basedOn w:val="DefaultParagraphFont"/>
    <w:rsid w:val="004D32E1"/>
  </w:style>
  <w:style w:type="character" w:customStyle="1" w:styleId="bodycopy">
    <w:name w:val="bodycopy"/>
    <w:basedOn w:val="DefaultParagraphFont"/>
    <w:rsid w:val="004D32E1"/>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4D32E1"/>
  </w:style>
  <w:style w:type="character" w:customStyle="1" w:styleId="StyleGaramondText1">
    <w:name w:val="Style Garamond Text 1"/>
    <w:basedOn w:val="DefaultParagraphFont"/>
    <w:rsid w:val="004D32E1"/>
  </w:style>
  <w:style w:type="character" w:customStyle="1" w:styleId="StyleGaramondText1Underline">
    <w:name w:val="Style Garamond Text 1 Underline"/>
    <w:basedOn w:val="DefaultParagraphFont"/>
    <w:rsid w:val="004D32E1"/>
  </w:style>
  <w:style w:type="character" w:customStyle="1" w:styleId="StyleBoldUnderlineBorderSinglesolidlineAuto05pt">
    <w:name w:val="Style Bold Underline Border: : (Single solid line Auto  0.5 pt ..."/>
    <w:basedOn w:val="DefaultParagraphFont"/>
    <w:rsid w:val="004D32E1"/>
  </w:style>
  <w:style w:type="character" w:customStyle="1" w:styleId="StyleStyleBoldUnderlineUnderlineIntenseEmphasisIntenseEmpha">
    <w:name w:val="Style Style Bold UnderlineUnderlineIntense EmphasisIntense Empha..."/>
    <w:basedOn w:val="DefaultParagraphFont"/>
    <w:rsid w:val="004D32E1"/>
  </w:style>
  <w:style w:type="character" w:customStyle="1" w:styleId="Style7ptBold">
    <w:name w:val="Style 7 pt Bold"/>
    <w:basedOn w:val="DefaultParagraphFont"/>
    <w:rsid w:val="004D32E1"/>
  </w:style>
  <w:style w:type="character" w:styleId="HTMLAcronym">
    <w:name w:val="HTML Acronym"/>
    <w:basedOn w:val="DefaultParagraphFont"/>
    <w:unhideWhenUsed/>
    <w:rsid w:val="004D32E1"/>
  </w:style>
  <w:style w:type="paragraph" w:styleId="BlockText">
    <w:name w:val="Block Text"/>
    <w:basedOn w:val="Normal"/>
    <w:unhideWhenUsed/>
    <w:rsid w:val="004D32E1"/>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4D32E1"/>
    <w:pPr>
      <w:spacing w:after="0" w:line="240" w:lineRule="auto"/>
      <w:ind w:left="720"/>
    </w:pPr>
  </w:style>
  <w:style w:type="paragraph" w:styleId="EnvelopeReturn">
    <w:name w:val="envelope return"/>
    <w:basedOn w:val="Normal"/>
    <w:unhideWhenUsed/>
    <w:rsid w:val="004D32E1"/>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4D32E1"/>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4D32E1"/>
    <w:pPr>
      <w:spacing w:after="0" w:line="240" w:lineRule="auto"/>
    </w:pPr>
    <w:rPr>
      <w:i/>
      <w:iCs/>
    </w:rPr>
  </w:style>
  <w:style w:type="character" w:customStyle="1" w:styleId="HTMLAddressChar">
    <w:name w:val="HTML Address Char"/>
    <w:basedOn w:val="DefaultParagraphFont"/>
    <w:link w:val="HTMLAddress"/>
    <w:uiPriority w:val="99"/>
    <w:rsid w:val="004D32E1"/>
    <w:rPr>
      <w:rFonts w:ascii="Calibri" w:hAnsi="Calibri"/>
      <w:i/>
      <w:iCs/>
    </w:rPr>
  </w:style>
  <w:style w:type="paragraph" w:styleId="Index1">
    <w:name w:val="index 1"/>
    <w:basedOn w:val="Normal"/>
    <w:next w:val="Normal"/>
    <w:autoRedefine/>
    <w:unhideWhenUsed/>
    <w:rsid w:val="004D32E1"/>
    <w:pPr>
      <w:spacing w:after="0" w:line="240" w:lineRule="auto"/>
      <w:ind w:left="220" w:hanging="220"/>
    </w:pPr>
  </w:style>
  <w:style w:type="character" w:customStyle="1" w:styleId="BodyTextIndent3Char">
    <w:name w:val="Body Text Indent 3 Char"/>
    <w:basedOn w:val="DefaultParagraphFont"/>
    <w:uiPriority w:val="99"/>
    <w:locked/>
    <w:rsid w:val="004D32E1"/>
  </w:style>
  <w:style w:type="character" w:customStyle="1" w:styleId="cardunderlineChar">
    <w:name w:val="card underline Char"/>
    <w:locked/>
    <w:rsid w:val="004D32E1"/>
  </w:style>
  <w:style w:type="paragraph" w:customStyle="1" w:styleId="cardunderline">
    <w:name w:val="card underline"/>
    <w:basedOn w:val="Normal"/>
    <w:next w:val="GAUnderline"/>
    <w:qFormat/>
    <w:rsid w:val="004D32E1"/>
    <w:pPr>
      <w:spacing w:after="0" w:line="240" w:lineRule="auto"/>
    </w:pPr>
  </w:style>
  <w:style w:type="character" w:customStyle="1" w:styleId="StyleHeading4UnderlinedsmalltextGaramondChar">
    <w:name w:val="Style Heading 4Underlinedsmall text + Garamond Char"/>
    <w:locked/>
    <w:rsid w:val="004D32E1"/>
  </w:style>
  <w:style w:type="paragraph" w:customStyle="1" w:styleId="StyleHeading4UnderlinedsmalltextGaramond">
    <w:name w:val="Style Heading 4Underlinedsmall text + Garamond"/>
    <w:basedOn w:val="Heading4"/>
    <w:qFormat/>
    <w:rsid w:val="004D32E1"/>
    <w:pPr>
      <w:spacing w:before="200" w:line="240" w:lineRule="auto"/>
    </w:pPr>
    <w:rPr>
      <w:iCs w:val="0"/>
      <w:sz w:val="22"/>
    </w:rPr>
  </w:style>
  <w:style w:type="paragraph" w:customStyle="1" w:styleId="Heading2-NotBold">
    <w:name w:val="Heading 2 - Not Bold"/>
    <w:basedOn w:val="Heading2"/>
    <w:autoRedefine/>
    <w:uiPriority w:val="99"/>
    <w:qFormat/>
    <w:rsid w:val="004D32E1"/>
    <w:pPr>
      <w:spacing w:before="480" w:line="240" w:lineRule="auto"/>
    </w:pPr>
  </w:style>
  <w:style w:type="paragraph" w:customStyle="1" w:styleId="Heading2-Bold">
    <w:name w:val="Heading 2 - Bold"/>
    <w:basedOn w:val="Normal"/>
    <w:next w:val="Micro"/>
    <w:autoRedefine/>
    <w:uiPriority w:val="99"/>
    <w:qFormat/>
    <w:rsid w:val="004D32E1"/>
    <w:pPr>
      <w:spacing w:after="0" w:line="240" w:lineRule="auto"/>
    </w:pPr>
  </w:style>
  <w:style w:type="paragraph" w:customStyle="1" w:styleId="tag">
    <w:name w:val="%tag"/>
    <w:basedOn w:val="Normal"/>
    <w:next w:val="Normal"/>
    <w:link w:val="tagChar0"/>
    <w:uiPriority w:val="99"/>
    <w:qFormat/>
    <w:rsid w:val="004D32E1"/>
    <w:pPr>
      <w:spacing w:after="0" w:line="240" w:lineRule="auto"/>
    </w:pPr>
  </w:style>
  <w:style w:type="character" w:customStyle="1" w:styleId="Style2Char0">
    <w:name w:val="Style 2 Char"/>
    <w:uiPriority w:val="99"/>
    <w:locked/>
    <w:rsid w:val="004D32E1"/>
  </w:style>
  <w:style w:type="character" w:customStyle="1" w:styleId="GAUnderlineChar">
    <w:name w:val="GA Underline Char"/>
    <w:locked/>
    <w:rsid w:val="004D32E1"/>
  </w:style>
  <w:style w:type="paragraph" w:customStyle="1" w:styleId="GAUnderline">
    <w:name w:val="GA Underline"/>
    <w:basedOn w:val="Normal"/>
    <w:next w:val="StyleHeading2TagHEADING2TagCite11pt"/>
    <w:qFormat/>
    <w:rsid w:val="004D32E1"/>
    <w:pPr>
      <w:spacing w:after="0" w:line="240" w:lineRule="auto"/>
    </w:pPr>
  </w:style>
  <w:style w:type="character" w:customStyle="1" w:styleId="textsmallChar0">
    <w:name w:val="textsmall Char"/>
    <w:locked/>
    <w:rsid w:val="004D32E1"/>
  </w:style>
  <w:style w:type="character" w:customStyle="1" w:styleId="cardtextChar3">
    <w:name w:val="cardtext Char"/>
    <w:locked/>
    <w:rsid w:val="004D32E1"/>
  </w:style>
  <w:style w:type="paragraph" w:customStyle="1" w:styleId="h-lead">
    <w:name w:val="h-lead"/>
    <w:basedOn w:val="Normal"/>
    <w:next w:val="Brief"/>
    <w:uiPriority w:val="99"/>
    <w:qFormat/>
    <w:rsid w:val="004D32E1"/>
    <w:pPr>
      <w:spacing w:after="0" w:line="240" w:lineRule="auto"/>
    </w:pPr>
  </w:style>
  <w:style w:type="paragraph" w:customStyle="1" w:styleId="intro">
    <w:name w:val="intro"/>
    <w:basedOn w:val="Normal"/>
    <w:next w:val="CM2"/>
    <w:uiPriority w:val="99"/>
    <w:qFormat/>
    <w:rsid w:val="004D32E1"/>
    <w:pPr>
      <w:spacing w:after="0" w:line="240" w:lineRule="auto"/>
    </w:pPr>
  </w:style>
  <w:style w:type="character" w:customStyle="1" w:styleId="StyleHeading2TagHEADING2TagCite11ptChar">
    <w:name w:val="Style Heading 2TagHEADING 2Tag&amp;Cite + 11 pt Char"/>
    <w:locked/>
    <w:rsid w:val="004D32E1"/>
  </w:style>
  <w:style w:type="paragraph" w:customStyle="1" w:styleId="StyleHeading2TagHEADING2TagCite11pt">
    <w:name w:val="Style Heading 2TagHEADING 2Tag&amp;Cite + 11 pt"/>
    <w:basedOn w:val="Heading2"/>
    <w:next w:val="CM16"/>
    <w:qFormat/>
    <w:rsid w:val="004D32E1"/>
    <w:pPr>
      <w:spacing w:before="480" w:line="240" w:lineRule="auto"/>
    </w:pPr>
  </w:style>
  <w:style w:type="paragraph" w:customStyle="1" w:styleId="F3-TagAuthor">
    <w:name w:val="F3 - Tag/Author"/>
    <w:basedOn w:val="Normal"/>
    <w:next w:val="CM19"/>
    <w:uiPriority w:val="99"/>
    <w:qFormat/>
    <w:rsid w:val="004D32E1"/>
    <w:pPr>
      <w:spacing w:after="0" w:line="240" w:lineRule="auto"/>
    </w:pPr>
  </w:style>
  <w:style w:type="paragraph" w:customStyle="1" w:styleId="F5-UnderlineNormal">
    <w:name w:val="F5 - Underline Normal"/>
    <w:basedOn w:val="Normal"/>
    <w:next w:val="CM34"/>
    <w:uiPriority w:val="99"/>
    <w:qFormat/>
    <w:rsid w:val="004D32E1"/>
    <w:pPr>
      <w:spacing w:after="0" w:line="240" w:lineRule="auto"/>
    </w:pPr>
  </w:style>
  <w:style w:type="paragraph" w:customStyle="1" w:styleId="Brief-PrimarySource">
    <w:name w:val="Brief - Primary Source"/>
    <w:basedOn w:val="Normal"/>
    <w:next w:val="CM56"/>
    <w:uiPriority w:val="99"/>
    <w:qFormat/>
    <w:rsid w:val="004D32E1"/>
    <w:pPr>
      <w:spacing w:after="0" w:line="240" w:lineRule="auto"/>
    </w:pPr>
  </w:style>
  <w:style w:type="paragraph" w:customStyle="1" w:styleId="Brief-Underline">
    <w:name w:val="Brief - Underline"/>
    <w:basedOn w:val="Normal"/>
    <w:next w:val="CM58"/>
    <w:uiPriority w:val="99"/>
    <w:qFormat/>
    <w:rsid w:val="004D32E1"/>
    <w:pPr>
      <w:spacing w:after="0" w:line="240" w:lineRule="auto"/>
    </w:pPr>
  </w:style>
  <w:style w:type="paragraph" w:customStyle="1" w:styleId="Brief">
    <w:name w:val="Brief"/>
    <w:basedOn w:val="CM56"/>
    <w:next w:val="CM57"/>
    <w:uiPriority w:val="99"/>
    <w:qFormat/>
    <w:rsid w:val="004D32E1"/>
  </w:style>
  <w:style w:type="paragraph" w:customStyle="1" w:styleId="CM2">
    <w:name w:val="CM2"/>
    <w:basedOn w:val="Normal"/>
    <w:next w:val="Normal"/>
    <w:uiPriority w:val="99"/>
    <w:qFormat/>
    <w:rsid w:val="004D32E1"/>
    <w:pPr>
      <w:spacing w:after="0" w:line="240" w:lineRule="auto"/>
    </w:pPr>
  </w:style>
  <w:style w:type="paragraph" w:customStyle="1" w:styleId="CM11">
    <w:name w:val="CM11"/>
    <w:basedOn w:val="Normal"/>
    <w:next w:val="Normal"/>
    <w:uiPriority w:val="99"/>
    <w:qFormat/>
    <w:rsid w:val="004D32E1"/>
    <w:pPr>
      <w:spacing w:after="0" w:line="240" w:lineRule="auto"/>
    </w:pPr>
  </w:style>
  <w:style w:type="paragraph" w:customStyle="1" w:styleId="CM16">
    <w:name w:val="CM16"/>
    <w:basedOn w:val="Normal"/>
    <w:next w:val="Normal"/>
    <w:uiPriority w:val="99"/>
    <w:qFormat/>
    <w:rsid w:val="004D32E1"/>
    <w:pPr>
      <w:spacing w:after="0" w:line="240" w:lineRule="auto"/>
    </w:pPr>
  </w:style>
  <w:style w:type="paragraph" w:customStyle="1" w:styleId="CM19">
    <w:name w:val="CM19"/>
    <w:basedOn w:val="Normal"/>
    <w:uiPriority w:val="99"/>
    <w:qFormat/>
    <w:rsid w:val="004D32E1"/>
    <w:pPr>
      <w:spacing w:after="0" w:line="240" w:lineRule="auto"/>
    </w:pPr>
  </w:style>
  <w:style w:type="paragraph" w:customStyle="1" w:styleId="CM34">
    <w:name w:val="CM34"/>
    <w:basedOn w:val="Normal"/>
    <w:uiPriority w:val="99"/>
    <w:qFormat/>
    <w:rsid w:val="004D32E1"/>
    <w:pPr>
      <w:spacing w:after="0" w:line="240" w:lineRule="auto"/>
    </w:pPr>
  </w:style>
  <w:style w:type="paragraph" w:customStyle="1" w:styleId="CM56">
    <w:name w:val="CM56"/>
    <w:basedOn w:val="Normal"/>
    <w:uiPriority w:val="99"/>
    <w:qFormat/>
    <w:rsid w:val="004D32E1"/>
    <w:pPr>
      <w:spacing w:after="0" w:line="240" w:lineRule="auto"/>
    </w:pPr>
  </w:style>
  <w:style w:type="paragraph" w:customStyle="1" w:styleId="CM58">
    <w:name w:val="CM58"/>
    <w:basedOn w:val="Normal"/>
    <w:uiPriority w:val="99"/>
    <w:qFormat/>
    <w:rsid w:val="004D32E1"/>
    <w:pPr>
      <w:spacing w:after="0" w:line="240" w:lineRule="auto"/>
    </w:pPr>
  </w:style>
  <w:style w:type="paragraph" w:customStyle="1" w:styleId="CM57">
    <w:name w:val="CM57"/>
    <w:basedOn w:val="Normal"/>
    <w:uiPriority w:val="99"/>
    <w:qFormat/>
    <w:rsid w:val="004D32E1"/>
    <w:pPr>
      <w:spacing w:after="0" w:line="240" w:lineRule="auto"/>
    </w:pPr>
  </w:style>
  <w:style w:type="paragraph" w:customStyle="1" w:styleId="CM1">
    <w:name w:val="CM1"/>
    <w:basedOn w:val="Normal"/>
    <w:uiPriority w:val="99"/>
    <w:qFormat/>
    <w:rsid w:val="004D32E1"/>
    <w:pPr>
      <w:spacing w:after="0" w:line="240" w:lineRule="auto"/>
    </w:pPr>
  </w:style>
  <w:style w:type="paragraph" w:customStyle="1" w:styleId="CM49">
    <w:name w:val="CM49"/>
    <w:basedOn w:val="Normal"/>
    <w:uiPriority w:val="99"/>
    <w:qFormat/>
    <w:rsid w:val="004D32E1"/>
    <w:pPr>
      <w:spacing w:after="0" w:line="240" w:lineRule="auto"/>
    </w:pPr>
  </w:style>
  <w:style w:type="paragraph" w:customStyle="1" w:styleId="CM41">
    <w:name w:val="CM41"/>
    <w:basedOn w:val="Normal"/>
    <w:uiPriority w:val="99"/>
    <w:qFormat/>
    <w:rsid w:val="004D32E1"/>
    <w:pPr>
      <w:spacing w:after="0" w:line="240" w:lineRule="auto"/>
    </w:pPr>
  </w:style>
  <w:style w:type="paragraph" w:customStyle="1" w:styleId="3rdOrderPara">
    <w:name w:val="3rd Order Para"/>
    <w:basedOn w:val="Normal"/>
    <w:qFormat/>
    <w:rsid w:val="004D32E1"/>
    <w:pPr>
      <w:spacing w:after="0" w:line="240" w:lineRule="auto"/>
    </w:pPr>
  </w:style>
  <w:style w:type="paragraph" w:customStyle="1" w:styleId="2ndOrderPara">
    <w:name w:val="2nd Order Para"/>
    <w:basedOn w:val="Normal"/>
    <w:qFormat/>
    <w:rsid w:val="004D32E1"/>
    <w:pPr>
      <w:spacing w:after="0" w:line="240" w:lineRule="auto"/>
    </w:pPr>
  </w:style>
  <w:style w:type="paragraph" w:customStyle="1" w:styleId="Normal-SIGN2">
    <w:name w:val="Normal-SIGN2"/>
    <w:basedOn w:val="Normal"/>
    <w:qFormat/>
    <w:rsid w:val="004D32E1"/>
    <w:pPr>
      <w:spacing w:after="0" w:line="240" w:lineRule="auto"/>
    </w:pPr>
  </w:style>
  <w:style w:type="paragraph" w:customStyle="1" w:styleId="Normal-SIGN1">
    <w:name w:val="Normal-SIGN1"/>
    <w:basedOn w:val="Normal"/>
    <w:uiPriority w:val="99"/>
    <w:qFormat/>
    <w:rsid w:val="004D32E1"/>
    <w:pPr>
      <w:spacing w:after="0" w:line="240" w:lineRule="auto"/>
    </w:pPr>
  </w:style>
  <w:style w:type="paragraph" w:customStyle="1" w:styleId="CM3">
    <w:name w:val="CM3"/>
    <w:basedOn w:val="Normal"/>
    <w:uiPriority w:val="99"/>
    <w:qFormat/>
    <w:rsid w:val="004D32E1"/>
    <w:pPr>
      <w:spacing w:after="0" w:line="240" w:lineRule="auto"/>
    </w:pPr>
  </w:style>
  <w:style w:type="paragraph" w:customStyle="1" w:styleId="CM33">
    <w:name w:val="CM33"/>
    <w:basedOn w:val="Normal"/>
    <w:uiPriority w:val="99"/>
    <w:qFormat/>
    <w:rsid w:val="004D32E1"/>
    <w:pPr>
      <w:spacing w:after="0" w:line="240" w:lineRule="auto"/>
    </w:pPr>
  </w:style>
  <w:style w:type="paragraph" w:customStyle="1" w:styleId="CM37">
    <w:name w:val="CM37"/>
    <w:basedOn w:val="Normal"/>
    <w:uiPriority w:val="99"/>
    <w:qFormat/>
    <w:rsid w:val="004D32E1"/>
    <w:pPr>
      <w:spacing w:after="0" w:line="240" w:lineRule="auto"/>
    </w:pPr>
  </w:style>
  <w:style w:type="paragraph" w:customStyle="1" w:styleId="CM7">
    <w:name w:val="CM7"/>
    <w:basedOn w:val="Normal"/>
    <w:uiPriority w:val="99"/>
    <w:qFormat/>
    <w:rsid w:val="004D32E1"/>
    <w:pPr>
      <w:spacing w:after="0" w:line="240" w:lineRule="auto"/>
    </w:pPr>
  </w:style>
  <w:style w:type="paragraph" w:customStyle="1" w:styleId="Brief-SecondarySource">
    <w:name w:val="Brief - Secondary Source"/>
    <w:basedOn w:val="Normal"/>
    <w:next w:val="ReportDate"/>
    <w:qFormat/>
    <w:rsid w:val="004D32E1"/>
    <w:pPr>
      <w:spacing w:after="0" w:line="240" w:lineRule="auto"/>
    </w:pPr>
  </w:style>
  <w:style w:type="paragraph" w:customStyle="1" w:styleId="Brief-Card">
    <w:name w:val="Brief - Card"/>
    <w:basedOn w:val="Normal"/>
    <w:next w:val="Pa11"/>
    <w:uiPriority w:val="99"/>
    <w:qFormat/>
    <w:rsid w:val="004D32E1"/>
    <w:pPr>
      <w:spacing w:after="0" w:line="240" w:lineRule="auto"/>
    </w:pPr>
  </w:style>
  <w:style w:type="paragraph" w:customStyle="1" w:styleId="Normal3">
    <w:name w:val="Normal+3"/>
    <w:basedOn w:val="Normal"/>
    <w:next w:val="Normal"/>
    <w:uiPriority w:val="99"/>
    <w:qFormat/>
    <w:rsid w:val="004D32E1"/>
    <w:pPr>
      <w:spacing w:after="0" w:line="240" w:lineRule="auto"/>
    </w:pPr>
  </w:style>
  <w:style w:type="paragraph" w:customStyle="1" w:styleId="Normal11">
    <w:name w:val="Normal+1"/>
    <w:basedOn w:val="Normal"/>
    <w:next w:val="Normal"/>
    <w:uiPriority w:val="99"/>
    <w:qFormat/>
    <w:rsid w:val="004D32E1"/>
    <w:pPr>
      <w:spacing w:after="0" w:line="240" w:lineRule="auto"/>
    </w:pPr>
  </w:style>
  <w:style w:type="paragraph" w:customStyle="1" w:styleId="Heading231">
    <w:name w:val="Heading 2+3"/>
    <w:basedOn w:val="Normal"/>
    <w:next w:val="Normal"/>
    <w:uiPriority w:val="99"/>
    <w:qFormat/>
    <w:rsid w:val="004D32E1"/>
    <w:pPr>
      <w:spacing w:after="0" w:line="240" w:lineRule="auto"/>
    </w:pPr>
  </w:style>
  <w:style w:type="paragraph" w:customStyle="1" w:styleId="Normal5">
    <w:name w:val="Normal+5"/>
    <w:basedOn w:val="Normal"/>
    <w:uiPriority w:val="99"/>
    <w:qFormat/>
    <w:rsid w:val="004D32E1"/>
    <w:pPr>
      <w:spacing w:after="0" w:line="240" w:lineRule="auto"/>
    </w:pPr>
  </w:style>
  <w:style w:type="paragraph" w:customStyle="1" w:styleId="Cover1">
    <w:name w:val="Cover 1"/>
    <w:basedOn w:val="Normal"/>
    <w:next w:val="Normal"/>
    <w:uiPriority w:val="99"/>
    <w:qFormat/>
    <w:rsid w:val="004D32E1"/>
    <w:pPr>
      <w:spacing w:after="0" w:line="240" w:lineRule="auto"/>
    </w:pPr>
  </w:style>
  <w:style w:type="paragraph" w:customStyle="1" w:styleId="Cover2">
    <w:name w:val="Cover 2"/>
    <w:basedOn w:val="Normal"/>
    <w:next w:val="Normal"/>
    <w:uiPriority w:val="99"/>
    <w:qFormat/>
    <w:rsid w:val="004D32E1"/>
    <w:pPr>
      <w:spacing w:after="0" w:line="240" w:lineRule="auto"/>
    </w:pPr>
  </w:style>
  <w:style w:type="paragraph" w:customStyle="1" w:styleId="ReportDate">
    <w:name w:val="ReportDate"/>
    <w:basedOn w:val="Normal"/>
    <w:uiPriority w:val="99"/>
    <w:qFormat/>
    <w:rsid w:val="004D32E1"/>
    <w:pPr>
      <w:spacing w:after="0" w:line="240" w:lineRule="auto"/>
    </w:pPr>
  </w:style>
  <w:style w:type="paragraph" w:customStyle="1" w:styleId="Pa11">
    <w:name w:val="Pa11"/>
    <w:basedOn w:val="Normal"/>
    <w:next w:val="Normal"/>
    <w:uiPriority w:val="99"/>
    <w:qFormat/>
    <w:rsid w:val="004D32E1"/>
    <w:pPr>
      <w:spacing w:after="0" w:line="240" w:lineRule="auto"/>
    </w:pPr>
  </w:style>
  <w:style w:type="paragraph" w:customStyle="1" w:styleId="CM30">
    <w:name w:val="CM30"/>
    <w:basedOn w:val="Normal"/>
    <w:uiPriority w:val="99"/>
    <w:qFormat/>
    <w:rsid w:val="004D32E1"/>
    <w:pPr>
      <w:spacing w:after="0" w:line="240" w:lineRule="auto"/>
    </w:pPr>
  </w:style>
  <w:style w:type="paragraph" w:customStyle="1" w:styleId="CM28">
    <w:name w:val="CM28"/>
    <w:basedOn w:val="Normal"/>
    <w:uiPriority w:val="99"/>
    <w:qFormat/>
    <w:rsid w:val="004D32E1"/>
    <w:pPr>
      <w:spacing w:after="0" w:line="240" w:lineRule="auto"/>
    </w:pPr>
  </w:style>
  <w:style w:type="paragraph" w:customStyle="1" w:styleId="CM8">
    <w:name w:val="CM8"/>
    <w:basedOn w:val="Normal"/>
    <w:uiPriority w:val="99"/>
    <w:qFormat/>
    <w:rsid w:val="004D32E1"/>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4D32E1"/>
    <w:pPr>
      <w:spacing w:before="480" w:line="240" w:lineRule="auto"/>
    </w:pPr>
  </w:style>
  <w:style w:type="paragraph" w:customStyle="1" w:styleId="IndexFixer">
    <w:name w:val="Index Fixer"/>
    <w:basedOn w:val="Heading1"/>
    <w:next w:val="StyleBoldUnderliningKernat16pt"/>
    <w:uiPriority w:val="99"/>
    <w:qFormat/>
    <w:rsid w:val="004D32E1"/>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4D32E1"/>
    <w:pPr>
      <w:spacing w:after="0" w:line="240" w:lineRule="auto"/>
    </w:pPr>
  </w:style>
  <w:style w:type="paragraph" w:customStyle="1" w:styleId="PageHeader-Underline18pt">
    <w:name w:val="Page Header - Underline 18 pt"/>
    <w:next w:val="TxBr6p1"/>
    <w:uiPriority w:val="99"/>
    <w:qFormat/>
    <w:rsid w:val="004D32E1"/>
    <w:pPr>
      <w:spacing w:after="200" w:line="276" w:lineRule="auto"/>
    </w:pPr>
  </w:style>
  <w:style w:type="paragraph" w:customStyle="1" w:styleId="ArgumentTags">
    <w:name w:val="Argument Tags"/>
    <w:basedOn w:val="Heading2"/>
    <w:next w:val="cardCharCharCharCharCharCharCharCharCharCharCharCharCharCharChar"/>
    <w:uiPriority w:val="99"/>
    <w:qFormat/>
    <w:rsid w:val="004D32E1"/>
    <w:pPr>
      <w:spacing w:before="480" w:line="240" w:lineRule="auto"/>
    </w:pPr>
  </w:style>
  <w:style w:type="paragraph" w:customStyle="1" w:styleId="subhead">
    <w:name w:val="subhead"/>
    <w:basedOn w:val="Normal"/>
    <w:qFormat/>
    <w:rsid w:val="004D32E1"/>
    <w:pPr>
      <w:spacing w:after="0" w:line="240" w:lineRule="auto"/>
    </w:pPr>
  </w:style>
  <w:style w:type="paragraph" w:customStyle="1" w:styleId="boldy">
    <w:name w:val="boldy"/>
    <w:basedOn w:val="Heading2"/>
    <w:next w:val="Card1"/>
    <w:uiPriority w:val="99"/>
    <w:qFormat/>
    <w:rsid w:val="004D32E1"/>
    <w:pPr>
      <w:spacing w:before="480" w:line="240" w:lineRule="auto"/>
    </w:pPr>
  </w:style>
  <w:style w:type="paragraph" w:customStyle="1" w:styleId="TxBr6p1">
    <w:name w:val="TxBr_6p1"/>
    <w:basedOn w:val="Normal"/>
    <w:next w:val="Cite21"/>
    <w:uiPriority w:val="99"/>
    <w:qFormat/>
    <w:rsid w:val="004D32E1"/>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4D32E1"/>
    <w:pPr>
      <w:spacing w:after="0" w:line="240" w:lineRule="auto"/>
    </w:pPr>
  </w:style>
  <w:style w:type="character" w:customStyle="1" w:styleId="UnderlineStyleChar">
    <w:name w:val="Underline Style Char"/>
    <w:link w:val="UnderlineStyle0"/>
    <w:locked/>
    <w:rsid w:val="004D32E1"/>
  </w:style>
  <w:style w:type="paragraph" w:customStyle="1" w:styleId="Normalization">
    <w:name w:val="Normalization"/>
    <w:basedOn w:val="Normal"/>
    <w:next w:val="articletext"/>
    <w:uiPriority w:val="99"/>
    <w:qFormat/>
    <w:rsid w:val="004D32E1"/>
    <w:pPr>
      <w:spacing w:after="0" w:line="240" w:lineRule="auto"/>
    </w:pPr>
  </w:style>
  <w:style w:type="paragraph" w:customStyle="1" w:styleId="listlevel1">
    <w:name w:val="list level 1"/>
    <w:basedOn w:val="Normal"/>
    <w:next w:val="cardtextsmall"/>
    <w:uiPriority w:val="99"/>
    <w:qFormat/>
    <w:rsid w:val="004D32E1"/>
    <w:pPr>
      <w:spacing w:after="0" w:line="240" w:lineRule="auto"/>
    </w:pPr>
  </w:style>
  <w:style w:type="paragraph" w:customStyle="1" w:styleId="listlevel2">
    <w:name w:val="list level 2"/>
    <w:basedOn w:val="Normal"/>
    <w:next w:val="CaseListNormal"/>
    <w:uiPriority w:val="99"/>
    <w:qFormat/>
    <w:rsid w:val="004D32E1"/>
    <w:pPr>
      <w:spacing w:after="0" w:line="240" w:lineRule="auto"/>
    </w:pPr>
  </w:style>
  <w:style w:type="paragraph" w:customStyle="1" w:styleId="listlevel3">
    <w:name w:val="list level 3"/>
    <w:basedOn w:val="CaseListNormal"/>
    <w:next w:val="Body"/>
    <w:uiPriority w:val="99"/>
    <w:qFormat/>
    <w:rsid w:val="004D32E1"/>
  </w:style>
  <w:style w:type="paragraph" w:customStyle="1" w:styleId="PageNumber1">
    <w:name w:val="Page Number1"/>
    <w:basedOn w:val="Normal"/>
    <w:next w:val="Normal"/>
    <w:uiPriority w:val="99"/>
    <w:qFormat/>
    <w:rsid w:val="004D32E1"/>
    <w:pPr>
      <w:spacing w:after="0" w:line="240" w:lineRule="auto"/>
    </w:pPr>
  </w:style>
  <w:style w:type="paragraph" w:customStyle="1" w:styleId="Card1">
    <w:name w:val="Card1"/>
    <w:next w:val="TimesNewRoman12"/>
    <w:uiPriority w:val="99"/>
    <w:qFormat/>
    <w:rsid w:val="004D32E1"/>
    <w:pPr>
      <w:spacing w:after="200" w:line="276" w:lineRule="auto"/>
    </w:pPr>
  </w:style>
  <w:style w:type="paragraph" w:customStyle="1" w:styleId="Cite21">
    <w:name w:val="Cite2"/>
    <w:next w:val="htmlbody"/>
    <w:uiPriority w:val="99"/>
    <w:qFormat/>
    <w:rsid w:val="004D32E1"/>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4D32E1"/>
    <w:pPr>
      <w:spacing w:after="0" w:line="240" w:lineRule="auto"/>
    </w:pPr>
  </w:style>
  <w:style w:type="paragraph" w:customStyle="1" w:styleId="articletext">
    <w:name w:val="articletext"/>
    <w:basedOn w:val="Normal"/>
    <w:next w:val="story-headline"/>
    <w:qFormat/>
    <w:rsid w:val="004D32E1"/>
    <w:pPr>
      <w:spacing w:after="0" w:line="240" w:lineRule="auto"/>
    </w:pPr>
  </w:style>
  <w:style w:type="paragraph" w:customStyle="1" w:styleId="cardtextsmall">
    <w:name w:val="card text small"/>
    <w:basedOn w:val="Normal"/>
    <w:next w:val="story-body"/>
    <w:qFormat/>
    <w:rsid w:val="004D32E1"/>
    <w:pPr>
      <w:spacing w:after="0" w:line="240" w:lineRule="auto"/>
    </w:pPr>
  </w:style>
  <w:style w:type="paragraph" w:customStyle="1" w:styleId="CaseListNormal">
    <w:name w:val="Case List Normal"/>
    <w:basedOn w:val="Normal"/>
    <w:next w:val="story-dateline"/>
    <w:uiPriority w:val="99"/>
    <w:qFormat/>
    <w:rsid w:val="004D32E1"/>
    <w:pPr>
      <w:spacing w:after="0" w:line="240" w:lineRule="auto"/>
    </w:pPr>
  </w:style>
  <w:style w:type="paragraph" w:customStyle="1" w:styleId="3text">
    <w:name w:val="3text"/>
    <w:basedOn w:val="Normal"/>
    <w:next w:val="Corpotesto"/>
    <w:uiPriority w:val="99"/>
    <w:qFormat/>
    <w:rsid w:val="004D32E1"/>
    <w:pPr>
      <w:spacing w:after="0" w:line="240" w:lineRule="auto"/>
    </w:pPr>
  </w:style>
  <w:style w:type="paragraph" w:customStyle="1" w:styleId="TimesNewRoman12">
    <w:name w:val="TimesNewRoman12"/>
    <w:next w:val="tagCharChar1Char"/>
    <w:uiPriority w:val="99"/>
    <w:qFormat/>
    <w:rsid w:val="004D32E1"/>
    <w:pPr>
      <w:spacing w:after="200" w:line="276" w:lineRule="auto"/>
    </w:pPr>
  </w:style>
  <w:style w:type="paragraph" w:customStyle="1" w:styleId="htmlbody">
    <w:name w:val="htmlbody"/>
    <w:basedOn w:val="Normal"/>
    <w:next w:val="OmniPage1"/>
    <w:uiPriority w:val="99"/>
    <w:qFormat/>
    <w:rsid w:val="004D32E1"/>
    <w:pPr>
      <w:spacing w:after="0" w:line="240" w:lineRule="auto"/>
    </w:pPr>
  </w:style>
  <w:style w:type="paragraph" w:customStyle="1" w:styleId="textChar">
    <w:name w:val="text Char"/>
    <w:basedOn w:val="Normal"/>
    <w:next w:val="TitlePageCenter"/>
    <w:autoRedefine/>
    <w:uiPriority w:val="99"/>
    <w:qFormat/>
    <w:rsid w:val="004D32E1"/>
    <w:pPr>
      <w:spacing w:after="0" w:line="240" w:lineRule="auto"/>
    </w:pPr>
  </w:style>
  <w:style w:type="paragraph" w:customStyle="1" w:styleId="story-headline">
    <w:name w:val="story-headline"/>
    <w:basedOn w:val="Normal"/>
    <w:next w:val="ProjectTitleLine"/>
    <w:uiPriority w:val="99"/>
    <w:qFormat/>
    <w:rsid w:val="004D32E1"/>
    <w:pPr>
      <w:spacing w:after="0" w:line="240" w:lineRule="auto"/>
    </w:pPr>
  </w:style>
  <w:style w:type="paragraph" w:customStyle="1" w:styleId="story-dateline">
    <w:name w:val="story-dateline"/>
    <w:basedOn w:val="Normal"/>
    <w:next w:val="cardChar1Char"/>
    <w:uiPriority w:val="99"/>
    <w:qFormat/>
    <w:rsid w:val="004D32E1"/>
    <w:pPr>
      <w:spacing w:after="0" w:line="240" w:lineRule="auto"/>
    </w:pPr>
  </w:style>
  <w:style w:type="paragraph" w:customStyle="1" w:styleId="TextofCards">
    <w:name w:val="Text of Cards"/>
    <w:basedOn w:val="Normal"/>
    <w:next w:val="CM12"/>
    <w:uiPriority w:val="99"/>
    <w:qFormat/>
    <w:rsid w:val="004D32E1"/>
    <w:pPr>
      <w:spacing w:after="0" w:line="240" w:lineRule="auto"/>
    </w:pPr>
  </w:style>
  <w:style w:type="paragraph" w:customStyle="1" w:styleId="Corpotesto">
    <w:name w:val="Corpo testo"/>
    <w:basedOn w:val="Normal"/>
    <w:next w:val="CM44"/>
    <w:uiPriority w:val="99"/>
    <w:qFormat/>
    <w:rsid w:val="004D32E1"/>
    <w:pPr>
      <w:spacing w:after="0" w:line="240" w:lineRule="auto"/>
    </w:pPr>
  </w:style>
  <w:style w:type="paragraph" w:customStyle="1" w:styleId="tagCharChar1Char">
    <w:name w:val="tag Char Char1 Char"/>
    <w:uiPriority w:val="99"/>
    <w:qFormat/>
    <w:rsid w:val="004D32E1"/>
    <w:pPr>
      <w:spacing w:after="200" w:line="276" w:lineRule="auto"/>
    </w:pPr>
  </w:style>
  <w:style w:type="paragraph" w:customStyle="1" w:styleId="OmniPage1">
    <w:name w:val="OmniPage #1"/>
    <w:basedOn w:val="Normal"/>
    <w:next w:val="StrikeThrough"/>
    <w:uiPriority w:val="99"/>
    <w:qFormat/>
    <w:rsid w:val="004D32E1"/>
    <w:pPr>
      <w:spacing w:after="0" w:line="240" w:lineRule="auto"/>
    </w:pPr>
  </w:style>
  <w:style w:type="paragraph" w:customStyle="1" w:styleId="TitlePageCenter">
    <w:name w:val="Title Page Center"/>
    <w:basedOn w:val="Normal"/>
    <w:next w:val="textbodyblack"/>
    <w:autoRedefine/>
    <w:uiPriority w:val="99"/>
    <w:qFormat/>
    <w:rsid w:val="004D32E1"/>
    <w:pPr>
      <w:spacing w:after="0" w:line="240" w:lineRule="auto"/>
    </w:pPr>
  </w:style>
  <w:style w:type="paragraph" w:customStyle="1" w:styleId="TitlePageBy">
    <w:name w:val="Title Page By"/>
    <w:basedOn w:val="textbodyblack"/>
    <w:next w:val="Normal"/>
    <w:autoRedefine/>
    <w:uiPriority w:val="99"/>
    <w:qFormat/>
    <w:rsid w:val="004D32E1"/>
  </w:style>
  <w:style w:type="paragraph" w:customStyle="1" w:styleId="ProjectTitleLine">
    <w:name w:val="Project Title Line"/>
    <w:basedOn w:val="Normal"/>
    <w:next w:val="Normal"/>
    <w:autoRedefine/>
    <w:uiPriority w:val="99"/>
    <w:qFormat/>
    <w:rsid w:val="004D32E1"/>
    <w:pPr>
      <w:spacing w:after="0" w:line="240" w:lineRule="auto"/>
    </w:pPr>
  </w:style>
  <w:style w:type="paragraph" w:customStyle="1" w:styleId="NormalVerdana">
    <w:name w:val="Normal + Verdana"/>
    <w:aliases w:val="White,Normal + Arial,10 pt"/>
    <w:basedOn w:val="Normal"/>
    <w:next w:val="CiteCorrected"/>
    <w:uiPriority w:val="99"/>
    <w:qFormat/>
    <w:rsid w:val="004D32E1"/>
    <w:pPr>
      <w:spacing w:after="0" w:line="240" w:lineRule="auto"/>
    </w:pPr>
  </w:style>
  <w:style w:type="paragraph" w:customStyle="1" w:styleId="cardChar1Char">
    <w:name w:val="card Char1 Char"/>
    <w:basedOn w:val="Normal"/>
    <w:next w:val="StyleLeft02"/>
    <w:uiPriority w:val="99"/>
    <w:qFormat/>
    <w:rsid w:val="004D32E1"/>
    <w:pPr>
      <w:spacing w:after="0" w:line="240" w:lineRule="auto"/>
    </w:pPr>
  </w:style>
  <w:style w:type="paragraph" w:customStyle="1" w:styleId="CM12">
    <w:name w:val="CM12"/>
    <w:basedOn w:val="Normal"/>
    <w:uiPriority w:val="99"/>
    <w:qFormat/>
    <w:rsid w:val="004D32E1"/>
    <w:pPr>
      <w:spacing w:after="0" w:line="240" w:lineRule="auto"/>
    </w:pPr>
  </w:style>
  <w:style w:type="paragraph" w:customStyle="1" w:styleId="CM44">
    <w:name w:val="CM44"/>
    <w:basedOn w:val="Normal"/>
    <w:uiPriority w:val="99"/>
    <w:qFormat/>
    <w:rsid w:val="004D32E1"/>
    <w:pPr>
      <w:spacing w:after="0" w:line="240" w:lineRule="auto"/>
    </w:pPr>
  </w:style>
  <w:style w:type="paragraph" w:customStyle="1" w:styleId="StrikeThrough">
    <w:name w:val="Strike Through"/>
    <w:basedOn w:val="Normal"/>
    <w:next w:val="Normal"/>
    <w:uiPriority w:val="99"/>
    <w:qFormat/>
    <w:rsid w:val="004D32E1"/>
    <w:pPr>
      <w:spacing w:after="0" w:line="240" w:lineRule="auto"/>
    </w:pPr>
  </w:style>
  <w:style w:type="paragraph" w:customStyle="1" w:styleId="textbodyblack">
    <w:name w:val="textbodyblack"/>
    <w:basedOn w:val="Normal"/>
    <w:next w:val="Pa5"/>
    <w:uiPriority w:val="99"/>
    <w:qFormat/>
    <w:rsid w:val="004D32E1"/>
    <w:pPr>
      <w:spacing w:after="0" w:line="240" w:lineRule="auto"/>
    </w:pPr>
  </w:style>
  <w:style w:type="character" w:customStyle="1" w:styleId="CiteCorrectedChar">
    <w:name w:val="Cite Corrected Char"/>
    <w:locked/>
    <w:rsid w:val="004D32E1"/>
  </w:style>
  <w:style w:type="paragraph" w:customStyle="1" w:styleId="CiteCorrected">
    <w:name w:val="Cite Corrected"/>
    <w:basedOn w:val="Normal"/>
    <w:next w:val="tagline1"/>
    <w:qFormat/>
    <w:rsid w:val="004D32E1"/>
    <w:pPr>
      <w:spacing w:after="0" w:line="240" w:lineRule="auto"/>
    </w:pPr>
  </w:style>
  <w:style w:type="paragraph" w:customStyle="1" w:styleId="StyleLeft02">
    <w:name w:val="Style Left:  0.2&quot;"/>
    <w:basedOn w:val="Normal"/>
    <w:next w:val="Block1"/>
    <w:uiPriority w:val="99"/>
    <w:qFormat/>
    <w:rsid w:val="004D32E1"/>
    <w:pPr>
      <w:spacing w:after="0" w:line="240" w:lineRule="auto"/>
    </w:pPr>
  </w:style>
  <w:style w:type="paragraph" w:customStyle="1" w:styleId="Hat1">
    <w:name w:val="Hat1"/>
    <w:basedOn w:val="Normal"/>
    <w:next w:val="Normal"/>
    <w:uiPriority w:val="2"/>
    <w:qFormat/>
    <w:rsid w:val="004D32E1"/>
    <w:pPr>
      <w:spacing w:after="0" w:line="240" w:lineRule="auto"/>
    </w:pPr>
  </w:style>
  <w:style w:type="paragraph" w:customStyle="1" w:styleId="post-subtitle">
    <w:name w:val="post-subtitle"/>
    <w:basedOn w:val="Normal"/>
    <w:qFormat/>
    <w:rsid w:val="004D32E1"/>
    <w:pPr>
      <w:spacing w:after="0" w:line="240" w:lineRule="auto"/>
    </w:pPr>
  </w:style>
  <w:style w:type="paragraph" w:customStyle="1" w:styleId="Pa5">
    <w:name w:val="Pa5"/>
    <w:basedOn w:val="Normal"/>
    <w:uiPriority w:val="99"/>
    <w:qFormat/>
    <w:rsid w:val="004D32E1"/>
    <w:pPr>
      <w:spacing w:after="0" w:line="240" w:lineRule="auto"/>
    </w:pPr>
  </w:style>
  <w:style w:type="paragraph" w:customStyle="1" w:styleId="Pa6">
    <w:name w:val="Pa6"/>
    <w:basedOn w:val="Normal"/>
    <w:uiPriority w:val="99"/>
    <w:qFormat/>
    <w:rsid w:val="004D32E1"/>
    <w:pPr>
      <w:spacing w:after="0" w:line="240" w:lineRule="auto"/>
    </w:pPr>
  </w:style>
  <w:style w:type="paragraph" w:customStyle="1" w:styleId="noindent0">
    <w:name w:val="no_indent"/>
    <w:basedOn w:val="Normal"/>
    <w:next w:val="NormalWeb3"/>
    <w:qFormat/>
    <w:rsid w:val="004D32E1"/>
    <w:pPr>
      <w:spacing w:after="0" w:line="240" w:lineRule="auto"/>
    </w:pPr>
  </w:style>
  <w:style w:type="paragraph" w:customStyle="1" w:styleId="tagline1">
    <w:name w:val="tagline"/>
    <w:basedOn w:val="Normal"/>
    <w:next w:val="cardCharCharCharCharChar"/>
    <w:qFormat/>
    <w:rsid w:val="004D32E1"/>
    <w:pPr>
      <w:spacing w:after="0" w:line="240" w:lineRule="auto"/>
    </w:pPr>
  </w:style>
  <w:style w:type="paragraph" w:customStyle="1" w:styleId="Block1">
    <w:name w:val="Block1"/>
    <w:basedOn w:val="Normal"/>
    <w:next w:val="Normal"/>
    <w:uiPriority w:val="3"/>
    <w:qFormat/>
    <w:rsid w:val="004D32E1"/>
    <w:pPr>
      <w:spacing w:after="0" w:line="240" w:lineRule="auto"/>
    </w:pPr>
  </w:style>
  <w:style w:type="paragraph" w:customStyle="1" w:styleId="TOCHeading1">
    <w:name w:val="TOC Heading1"/>
    <w:basedOn w:val="Heading1"/>
    <w:next w:val="Normal"/>
    <w:uiPriority w:val="39"/>
    <w:qFormat/>
    <w:rsid w:val="004D32E1"/>
    <w:pPr>
      <w:spacing w:before="480" w:line="240" w:lineRule="auto"/>
    </w:pPr>
  </w:style>
  <w:style w:type="paragraph" w:customStyle="1" w:styleId="NoteLevel11">
    <w:name w:val="Note Level 11"/>
    <w:basedOn w:val="Normal"/>
    <w:next w:val="HeaderFooter"/>
    <w:uiPriority w:val="99"/>
    <w:qFormat/>
    <w:rsid w:val="004D32E1"/>
    <w:pPr>
      <w:spacing w:after="0" w:line="240" w:lineRule="auto"/>
    </w:pPr>
  </w:style>
  <w:style w:type="character" w:customStyle="1" w:styleId="ReallySamllTextChar">
    <w:name w:val="ReallySamllText Char"/>
    <w:locked/>
    <w:rsid w:val="004D32E1"/>
  </w:style>
  <w:style w:type="paragraph" w:customStyle="1" w:styleId="ReallySamllText">
    <w:name w:val="ReallySamllText"/>
    <w:basedOn w:val="Normal"/>
    <w:next w:val="CardTextUnderlined"/>
    <w:autoRedefine/>
    <w:qFormat/>
    <w:rsid w:val="004D32E1"/>
    <w:pPr>
      <w:spacing w:after="0" w:line="240" w:lineRule="auto"/>
    </w:pPr>
  </w:style>
  <w:style w:type="paragraph" w:customStyle="1" w:styleId="Card6pt">
    <w:name w:val="Card 6pt"/>
    <w:basedOn w:val="Normal"/>
    <w:next w:val="HeaderDebate"/>
    <w:uiPriority w:val="99"/>
    <w:qFormat/>
    <w:rsid w:val="004D32E1"/>
    <w:pPr>
      <w:spacing w:after="0" w:line="240" w:lineRule="auto"/>
    </w:pPr>
  </w:style>
  <w:style w:type="paragraph" w:customStyle="1" w:styleId="NormalWeb3">
    <w:name w:val="Normal (Web)3"/>
    <w:basedOn w:val="Normal"/>
    <w:next w:val="CardTagCharChar"/>
    <w:qFormat/>
    <w:rsid w:val="004D32E1"/>
    <w:pPr>
      <w:spacing w:after="0" w:line="240" w:lineRule="auto"/>
    </w:pPr>
  </w:style>
  <w:style w:type="paragraph" w:customStyle="1" w:styleId="cardCharCharCharCharChar">
    <w:name w:val="card Char Char Char Char Char"/>
    <w:basedOn w:val="Normal"/>
    <w:next w:val="fixed"/>
    <w:qFormat/>
    <w:rsid w:val="004D32E1"/>
    <w:pPr>
      <w:spacing w:after="0" w:line="240" w:lineRule="auto"/>
    </w:pPr>
  </w:style>
  <w:style w:type="paragraph" w:customStyle="1" w:styleId="TagCiteChar2">
    <w:name w:val="Tag / Cite Char"/>
    <w:basedOn w:val="Normal"/>
    <w:next w:val="textonormal"/>
    <w:qFormat/>
    <w:rsid w:val="004D32E1"/>
    <w:pPr>
      <w:spacing w:after="0" w:line="240" w:lineRule="auto"/>
    </w:pPr>
  </w:style>
  <w:style w:type="paragraph" w:customStyle="1" w:styleId="PageNumber2">
    <w:name w:val="Page Number2"/>
    <w:basedOn w:val="Normal"/>
    <w:next w:val="Normal"/>
    <w:qFormat/>
    <w:rsid w:val="004D32E1"/>
    <w:pPr>
      <w:spacing w:after="0" w:line="240" w:lineRule="auto"/>
    </w:pPr>
  </w:style>
  <w:style w:type="paragraph" w:customStyle="1" w:styleId="HeaderFooter">
    <w:name w:val="Header &amp; Footer"/>
    <w:next w:val="ExecutiveSummarytext"/>
    <w:qFormat/>
    <w:rsid w:val="004D32E1"/>
    <w:pPr>
      <w:spacing w:after="200" w:line="276" w:lineRule="auto"/>
    </w:pPr>
  </w:style>
  <w:style w:type="paragraph" w:customStyle="1" w:styleId="CardTextSmall0">
    <w:name w:val="Card Text Small"/>
    <w:basedOn w:val="Normal"/>
    <w:qFormat/>
    <w:rsid w:val="004D32E1"/>
    <w:pPr>
      <w:spacing w:after="0" w:line="240" w:lineRule="auto"/>
    </w:pPr>
  </w:style>
  <w:style w:type="paragraph" w:customStyle="1" w:styleId="CardTextUnderlined">
    <w:name w:val="Card Text Underlined"/>
    <w:basedOn w:val="Normal"/>
    <w:next w:val="NormalUnderline"/>
    <w:qFormat/>
    <w:rsid w:val="004D32E1"/>
    <w:pPr>
      <w:spacing w:after="0" w:line="240" w:lineRule="auto"/>
    </w:pPr>
  </w:style>
  <w:style w:type="paragraph" w:customStyle="1" w:styleId="HeaderDebate">
    <w:name w:val="Header Debate"/>
    <w:basedOn w:val="Normal"/>
    <w:next w:val="byline1"/>
    <w:qFormat/>
    <w:rsid w:val="004D32E1"/>
    <w:pPr>
      <w:spacing w:after="0" w:line="240" w:lineRule="auto"/>
    </w:pPr>
  </w:style>
  <w:style w:type="paragraph" w:customStyle="1" w:styleId="NormalWeb1">
    <w:name w:val="Normal (Web)1"/>
    <w:basedOn w:val="Normal"/>
    <w:next w:val="PlaceholderText1"/>
    <w:qFormat/>
    <w:rsid w:val="004D32E1"/>
    <w:pPr>
      <w:spacing w:after="0" w:line="240" w:lineRule="auto"/>
    </w:pPr>
  </w:style>
  <w:style w:type="paragraph" w:customStyle="1" w:styleId="CardTagCharChar">
    <w:name w:val="Card Tag Char Char"/>
    <w:basedOn w:val="Normal"/>
    <w:next w:val="NoteLevel31"/>
    <w:qFormat/>
    <w:rsid w:val="004D32E1"/>
    <w:pPr>
      <w:spacing w:after="0" w:line="240" w:lineRule="auto"/>
    </w:pPr>
  </w:style>
  <w:style w:type="paragraph" w:customStyle="1" w:styleId="fixed">
    <w:name w:val="fixed"/>
    <w:basedOn w:val="Normal"/>
    <w:next w:val="NoteLevel41"/>
    <w:qFormat/>
    <w:rsid w:val="004D32E1"/>
    <w:pPr>
      <w:spacing w:after="0" w:line="240" w:lineRule="auto"/>
    </w:pPr>
  </w:style>
  <w:style w:type="paragraph" w:customStyle="1" w:styleId="textonormal">
    <w:name w:val="textonormal"/>
    <w:basedOn w:val="Normal"/>
    <w:next w:val="NoteLevel51"/>
    <w:qFormat/>
    <w:rsid w:val="004D32E1"/>
    <w:pPr>
      <w:spacing w:after="0" w:line="240" w:lineRule="auto"/>
    </w:pPr>
  </w:style>
  <w:style w:type="paragraph" w:customStyle="1" w:styleId="Subtitle10">
    <w:name w:val="Subtitle1"/>
    <w:basedOn w:val="Normal"/>
    <w:next w:val="NoteLevel61"/>
    <w:qFormat/>
    <w:rsid w:val="004D32E1"/>
    <w:pPr>
      <w:spacing w:after="0" w:line="240" w:lineRule="auto"/>
    </w:pPr>
  </w:style>
  <w:style w:type="paragraph" w:customStyle="1" w:styleId="ExecutiveSummarytext">
    <w:name w:val="Executive Summary text"/>
    <w:basedOn w:val="Normal"/>
    <w:next w:val="Normal"/>
    <w:qFormat/>
    <w:rsid w:val="004D32E1"/>
    <w:pPr>
      <w:spacing w:after="0" w:line="240" w:lineRule="auto"/>
    </w:pPr>
  </w:style>
  <w:style w:type="character" w:customStyle="1" w:styleId="NormalUnderlineChar1">
    <w:name w:val="Normal Underline Char1"/>
    <w:locked/>
    <w:rsid w:val="004D32E1"/>
  </w:style>
  <w:style w:type="paragraph" w:customStyle="1" w:styleId="NormalUnderline">
    <w:name w:val="Normal Underline"/>
    <w:basedOn w:val="Normal"/>
    <w:next w:val="NoteLevel91"/>
    <w:qFormat/>
    <w:rsid w:val="004D32E1"/>
    <w:pPr>
      <w:spacing w:after="0" w:line="240" w:lineRule="auto"/>
    </w:pPr>
  </w:style>
  <w:style w:type="paragraph" w:customStyle="1" w:styleId="byline1">
    <w:name w:val="byline1"/>
    <w:basedOn w:val="Normal"/>
    <w:qFormat/>
    <w:rsid w:val="004D32E1"/>
    <w:pPr>
      <w:spacing w:after="0" w:line="240" w:lineRule="auto"/>
    </w:pPr>
  </w:style>
  <w:style w:type="paragraph" w:customStyle="1" w:styleId="PlaceholderText1">
    <w:name w:val="Placeholder Text1"/>
    <w:basedOn w:val="Normal"/>
    <w:next w:val="ImportantText"/>
    <w:qFormat/>
    <w:rsid w:val="004D32E1"/>
    <w:pPr>
      <w:spacing w:after="0" w:line="240" w:lineRule="auto"/>
    </w:pPr>
  </w:style>
  <w:style w:type="paragraph" w:customStyle="1" w:styleId="NoteLevel31">
    <w:name w:val="Note Level 31"/>
    <w:basedOn w:val="Normal"/>
    <w:qFormat/>
    <w:rsid w:val="004D32E1"/>
    <w:pPr>
      <w:spacing w:after="0" w:line="240" w:lineRule="auto"/>
    </w:pPr>
  </w:style>
  <w:style w:type="paragraph" w:customStyle="1" w:styleId="NoteLevel41">
    <w:name w:val="Note Level 41"/>
    <w:basedOn w:val="Normal"/>
    <w:next w:val="StyleBodyText11ptBlackUnderline"/>
    <w:qFormat/>
    <w:rsid w:val="004D32E1"/>
    <w:pPr>
      <w:spacing w:after="0" w:line="240" w:lineRule="auto"/>
    </w:pPr>
  </w:style>
  <w:style w:type="paragraph" w:customStyle="1" w:styleId="NoteLevel51">
    <w:name w:val="Note Level 51"/>
    <w:basedOn w:val="Normal"/>
    <w:qFormat/>
    <w:rsid w:val="004D32E1"/>
    <w:pPr>
      <w:spacing w:after="0" w:line="240" w:lineRule="auto"/>
    </w:pPr>
  </w:style>
  <w:style w:type="paragraph" w:customStyle="1" w:styleId="NoteLevel61">
    <w:name w:val="Note Level 61"/>
    <w:basedOn w:val="Normal"/>
    <w:next w:val="StyleBodyText11ptBoldBlack"/>
    <w:qFormat/>
    <w:rsid w:val="004D32E1"/>
    <w:pPr>
      <w:spacing w:after="0" w:line="240" w:lineRule="auto"/>
    </w:pPr>
  </w:style>
  <w:style w:type="paragraph" w:customStyle="1" w:styleId="NoteLevel71">
    <w:name w:val="Note Level 71"/>
    <w:basedOn w:val="Normal"/>
    <w:qFormat/>
    <w:rsid w:val="004D32E1"/>
    <w:pPr>
      <w:spacing w:after="0" w:line="240" w:lineRule="auto"/>
    </w:pPr>
  </w:style>
  <w:style w:type="paragraph" w:customStyle="1" w:styleId="NoteLevel81">
    <w:name w:val="Note Level 81"/>
    <w:basedOn w:val="Normal"/>
    <w:next w:val="StyletinyBold"/>
    <w:qFormat/>
    <w:rsid w:val="004D32E1"/>
    <w:pPr>
      <w:spacing w:after="0" w:line="240" w:lineRule="auto"/>
    </w:pPr>
  </w:style>
  <w:style w:type="paragraph" w:customStyle="1" w:styleId="NoteLevel91">
    <w:name w:val="Note Level 91"/>
    <w:basedOn w:val="Normal"/>
    <w:qFormat/>
    <w:rsid w:val="004D32E1"/>
    <w:pPr>
      <w:spacing w:after="0" w:line="240" w:lineRule="auto"/>
    </w:pPr>
  </w:style>
  <w:style w:type="character" w:customStyle="1" w:styleId="ImportantTextChar">
    <w:name w:val="Important Text Char"/>
    <w:locked/>
    <w:rsid w:val="004D32E1"/>
  </w:style>
  <w:style w:type="paragraph" w:customStyle="1" w:styleId="ImportantText">
    <w:name w:val="Important Text"/>
    <w:basedOn w:val="Normal"/>
    <w:next w:val="Normal"/>
    <w:qFormat/>
    <w:rsid w:val="004D32E1"/>
    <w:pPr>
      <w:spacing w:after="0" w:line="240" w:lineRule="auto"/>
    </w:pPr>
  </w:style>
  <w:style w:type="character" w:customStyle="1" w:styleId="StyleBodyText11ptBlackUnderlineChar">
    <w:name w:val="Style Body Text + 11 pt Black Underline Char"/>
    <w:locked/>
    <w:rsid w:val="004D32E1"/>
  </w:style>
  <w:style w:type="paragraph" w:customStyle="1" w:styleId="StyleBodyText11ptBlackUnderline">
    <w:name w:val="Style Body Text + 11 pt Black Underline"/>
    <w:basedOn w:val="Normal"/>
    <w:next w:val="ListContents"/>
    <w:qFormat/>
    <w:rsid w:val="004D32E1"/>
    <w:pPr>
      <w:spacing w:after="0" w:line="240" w:lineRule="auto"/>
    </w:pPr>
  </w:style>
  <w:style w:type="character" w:customStyle="1" w:styleId="StyleBodyText11ptBoldBlackChar">
    <w:name w:val="Style Body Text + 11 pt Bold Black Char"/>
    <w:locked/>
    <w:rsid w:val="004D32E1"/>
  </w:style>
  <w:style w:type="paragraph" w:customStyle="1" w:styleId="StyleBodyText11ptBoldBlack">
    <w:name w:val="Style Body Text + 11 pt Bold Black"/>
    <w:basedOn w:val="Normal"/>
    <w:next w:val="StyleListContents11ptCustomColorRGB353132Underline"/>
    <w:qFormat/>
    <w:rsid w:val="004D32E1"/>
    <w:pPr>
      <w:spacing w:after="0" w:line="240" w:lineRule="auto"/>
    </w:pPr>
  </w:style>
  <w:style w:type="character" w:customStyle="1" w:styleId="StyletinyBoldChar">
    <w:name w:val="Style tiny + Bold Char"/>
    <w:locked/>
    <w:rsid w:val="004D32E1"/>
  </w:style>
  <w:style w:type="paragraph" w:customStyle="1" w:styleId="StyletinyBold">
    <w:name w:val="Style tiny + Bold"/>
    <w:basedOn w:val="TagF3"/>
    <w:qFormat/>
    <w:rsid w:val="004D32E1"/>
  </w:style>
  <w:style w:type="character" w:customStyle="1" w:styleId="Heading5SizeDownChar">
    <w:name w:val="Heading 5 Size Down Char"/>
    <w:locked/>
    <w:rsid w:val="004D32E1"/>
  </w:style>
  <w:style w:type="character" w:customStyle="1" w:styleId="Normal2BoldChar">
    <w:name w:val="Normal2 + Bold Char"/>
    <w:locked/>
    <w:rsid w:val="004D32E1"/>
  </w:style>
  <w:style w:type="paragraph" w:customStyle="1" w:styleId="Normal2Bold">
    <w:name w:val="Normal2 + Bold"/>
    <w:basedOn w:val="Normal"/>
    <w:next w:val="Unimportant"/>
    <w:qFormat/>
    <w:rsid w:val="004D32E1"/>
    <w:pPr>
      <w:spacing w:after="0" w:line="240" w:lineRule="auto"/>
    </w:pPr>
  </w:style>
  <w:style w:type="character" w:customStyle="1" w:styleId="ListContentsChar">
    <w:name w:val="List Contents Char"/>
    <w:locked/>
    <w:rsid w:val="004D32E1"/>
  </w:style>
  <w:style w:type="paragraph" w:customStyle="1" w:styleId="ListContents">
    <w:name w:val="List Contents"/>
    <w:basedOn w:val="Normal"/>
    <w:next w:val="Ununderlined"/>
    <w:qFormat/>
    <w:rsid w:val="004D32E1"/>
    <w:pPr>
      <w:spacing w:after="0" w:line="240" w:lineRule="auto"/>
    </w:pPr>
  </w:style>
  <w:style w:type="character" w:customStyle="1" w:styleId="StyleListContents11ptCustomColorRGB353132UnderlineChar">
    <w:name w:val="Style List Contents + 11 pt Custom Color(RGB(353132)) Underline Char"/>
    <w:locked/>
    <w:rsid w:val="004D32E1"/>
  </w:style>
  <w:style w:type="paragraph" w:customStyle="1" w:styleId="StyleListContents11ptCustomColorRGB353132Underline">
    <w:name w:val="Style List Contents + 11 pt Custom Color(RGB(353132)) Underline"/>
    <w:basedOn w:val="Ununderlined"/>
    <w:qFormat/>
    <w:rsid w:val="004D32E1"/>
  </w:style>
  <w:style w:type="character" w:customStyle="1" w:styleId="StyleCards12ptThickunderlineChar2">
    <w:name w:val="Style Cards + 12 pt Thick underline Char2"/>
    <w:locked/>
    <w:rsid w:val="004D32E1"/>
  </w:style>
  <w:style w:type="paragraph" w:customStyle="1" w:styleId="StyleCards12ptThickunderline">
    <w:name w:val="Style Cards + 12 pt Thick underline"/>
    <w:basedOn w:val="Normal"/>
    <w:qFormat/>
    <w:rsid w:val="004D32E1"/>
    <w:pPr>
      <w:spacing w:after="0" w:line="240" w:lineRule="auto"/>
    </w:pPr>
  </w:style>
  <w:style w:type="character" w:customStyle="1" w:styleId="UnimportantCharChar">
    <w:name w:val="Unimportant Char Char"/>
    <w:locked/>
    <w:rsid w:val="004D32E1"/>
  </w:style>
  <w:style w:type="paragraph" w:customStyle="1" w:styleId="Unimportant">
    <w:name w:val="Unimportant"/>
    <w:basedOn w:val="Normal"/>
    <w:next w:val="DebateCite"/>
    <w:qFormat/>
    <w:rsid w:val="004D32E1"/>
    <w:pPr>
      <w:spacing w:after="0" w:line="240" w:lineRule="auto"/>
    </w:pPr>
  </w:style>
  <w:style w:type="character" w:customStyle="1" w:styleId="UnunderlinedChar">
    <w:name w:val="Ununderlined Char"/>
    <w:locked/>
    <w:rsid w:val="004D32E1"/>
  </w:style>
  <w:style w:type="paragraph" w:customStyle="1" w:styleId="Ununderlined">
    <w:name w:val="Ununderlined"/>
    <w:basedOn w:val="Normal"/>
    <w:next w:val="PreformattedText"/>
    <w:qFormat/>
    <w:rsid w:val="004D32E1"/>
    <w:pPr>
      <w:spacing w:after="0" w:line="240" w:lineRule="auto"/>
    </w:pPr>
  </w:style>
  <w:style w:type="paragraph" w:customStyle="1" w:styleId="StyleHeading1Justified">
    <w:name w:val="Style Heading 1 + Justified"/>
    <w:basedOn w:val="Normal"/>
    <w:next w:val="Normal"/>
    <w:qFormat/>
    <w:rsid w:val="004D32E1"/>
    <w:pPr>
      <w:spacing w:after="0" w:line="240" w:lineRule="auto"/>
    </w:pPr>
  </w:style>
  <w:style w:type="character" w:customStyle="1" w:styleId="textunderlineChar0">
    <w:name w:val="text underline Char"/>
    <w:locked/>
    <w:rsid w:val="004D32E1"/>
  </w:style>
  <w:style w:type="paragraph" w:customStyle="1" w:styleId="textunderline0">
    <w:name w:val="text underline"/>
    <w:basedOn w:val="Normal"/>
    <w:next w:val="Heading4Cite"/>
    <w:autoRedefine/>
    <w:qFormat/>
    <w:rsid w:val="004D32E1"/>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4D32E1"/>
  </w:style>
  <w:style w:type="paragraph" w:customStyle="1" w:styleId="DebateTag">
    <w:name w:val="Debate Tag"/>
    <w:basedOn w:val="Normal"/>
    <w:autoRedefine/>
    <w:qFormat/>
    <w:rsid w:val="004D32E1"/>
    <w:pPr>
      <w:spacing w:after="0" w:line="240" w:lineRule="auto"/>
    </w:pPr>
  </w:style>
  <w:style w:type="paragraph" w:customStyle="1" w:styleId="DebateCite">
    <w:name w:val="Debate Cite"/>
    <w:basedOn w:val="Normal"/>
    <w:next w:val="Normaltag"/>
    <w:autoRedefine/>
    <w:qFormat/>
    <w:rsid w:val="004D32E1"/>
    <w:pPr>
      <w:spacing w:after="0" w:line="240" w:lineRule="auto"/>
    </w:pPr>
  </w:style>
  <w:style w:type="paragraph" w:customStyle="1" w:styleId="PreformattedText">
    <w:name w:val="Preformatted Text"/>
    <w:basedOn w:val="Normal"/>
    <w:next w:val="Cardnon-underlined"/>
    <w:qFormat/>
    <w:rsid w:val="004D32E1"/>
    <w:pPr>
      <w:spacing w:after="0" w:line="240" w:lineRule="auto"/>
    </w:pPr>
  </w:style>
  <w:style w:type="paragraph" w:customStyle="1" w:styleId="MaggieTag">
    <w:name w:val="MaggieTag"/>
    <w:basedOn w:val="Heading2"/>
    <w:next w:val="BlockTitle4"/>
    <w:qFormat/>
    <w:rsid w:val="004D32E1"/>
    <w:pPr>
      <w:spacing w:before="480" w:line="240" w:lineRule="auto"/>
    </w:pPr>
  </w:style>
  <w:style w:type="paragraph" w:customStyle="1" w:styleId="NoteLevel21">
    <w:name w:val="Note Level 21"/>
    <w:basedOn w:val="Normal"/>
    <w:next w:val="CARD2"/>
    <w:uiPriority w:val="99"/>
    <w:qFormat/>
    <w:rsid w:val="004D32E1"/>
    <w:pPr>
      <w:spacing w:after="0" w:line="240" w:lineRule="auto"/>
    </w:pPr>
  </w:style>
  <w:style w:type="paragraph" w:customStyle="1" w:styleId="4">
    <w:name w:val="4"/>
    <w:basedOn w:val="Normal"/>
    <w:next w:val="DottedUnderline0"/>
    <w:qFormat/>
    <w:rsid w:val="004D32E1"/>
    <w:pPr>
      <w:spacing w:after="0" w:line="240" w:lineRule="auto"/>
    </w:pPr>
  </w:style>
  <w:style w:type="character" w:customStyle="1" w:styleId="Cardnon-underlinedChar">
    <w:name w:val="Card non-underlined Char"/>
    <w:uiPriority w:val="99"/>
    <w:locked/>
    <w:rsid w:val="004D32E1"/>
  </w:style>
  <w:style w:type="paragraph" w:customStyle="1" w:styleId="BlockTitle4">
    <w:name w:val="%Block Title"/>
    <w:basedOn w:val="Heading1"/>
    <w:next w:val="PageNumber4"/>
    <w:qFormat/>
    <w:rsid w:val="004D32E1"/>
    <w:pPr>
      <w:spacing w:before="480" w:line="240" w:lineRule="auto"/>
    </w:pPr>
  </w:style>
  <w:style w:type="paragraph" w:customStyle="1" w:styleId="CARD2">
    <w:name w:val="CARD"/>
    <w:basedOn w:val="Normal"/>
    <w:next w:val="PageNumber5"/>
    <w:link w:val="CARDChar2"/>
    <w:qFormat/>
    <w:rsid w:val="004D32E1"/>
    <w:pPr>
      <w:spacing w:after="0" w:line="240" w:lineRule="auto"/>
    </w:pPr>
  </w:style>
  <w:style w:type="paragraph" w:customStyle="1" w:styleId="HiddenBlockHeader">
    <w:name w:val="Hidden Block Header"/>
    <w:basedOn w:val="Normal"/>
    <w:next w:val="Cardtext0"/>
    <w:link w:val="HiddenBlockHeaderChar"/>
    <w:qFormat/>
    <w:rsid w:val="004D32E1"/>
    <w:pPr>
      <w:spacing w:after="0" w:line="240" w:lineRule="auto"/>
    </w:pPr>
  </w:style>
  <w:style w:type="paragraph" w:customStyle="1" w:styleId="ThickUnderline">
    <w:name w:val="ThickUnderline"/>
    <w:qFormat/>
    <w:rsid w:val="004D32E1"/>
    <w:pPr>
      <w:spacing w:after="200" w:line="276" w:lineRule="auto"/>
    </w:pPr>
  </w:style>
  <w:style w:type="paragraph" w:customStyle="1" w:styleId="DottedUnderline0">
    <w:name w:val="DottedUnderline"/>
    <w:basedOn w:val="Normal"/>
    <w:qFormat/>
    <w:rsid w:val="004D32E1"/>
    <w:pPr>
      <w:spacing w:after="0" w:line="240" w:lineRule="auto"/>
    </w:pPr>
  </w:style>
  <w:style w:type="paragraph" w:customStyle="1" w:styleId="AAAcard">
    <w:name w:val="AAAcard"/>
    <w:basedOn w:val="Normal"/>
    <w:next w:val="citeunread"/>
    <w:link w:val="AAAcardChar"/>
    <w:uiPriority w:val="99"/>
    <w:qFormat/>
    <w:rsid w:val="004D32E1"/>
    <w:pPr>
      <w:spacing w:after="0" w:line="240" w:lineRule="auto"/>
    </w:pPr>
  </w:style>
  <w:style w:type="character" w:customStyle="1" w:styleId="Card-UnderlineChar">
    <w:name w:val="Card-Underline Char"/>
    <w:locked/>
    <w:rsid w:val="004D32E1"/>
  </w:style>
  <w:style w:type="paragraph" w:customStyle="1" w:styleId="Card-Underline">
    <w:name w:val="Card-Underline"/>
    <w:basedOn w:val="Normal"/>
    <w:next w:val="read"/>
    <w:qFormat/>
    <w:rsid w:val="004D32E1"/>
    <w:pPr>
      <w:spacing w:after="0" w:line="240" w:lineRule="auto"/>
    </w:pPr>
  </w:style>
  <w:style w:type="paragraph" w:customStyle="1" w:styleId="PageNumber3">
    <w:name w:val="Page Number3"/>
    <w:basedOn w:val="Normal"/>
    <w:next w:val="Normal"/>
    <w:qFormat/>
    <w:rsid w:val="004D32E1"/>
    <w:pPr>
      <w:spacing w:after="0" w:line="240" w:lineRule="auto"/>
    </w:pPr>
  </w:style>
  <w:style w:type="paragraph" w:customStyle="1" w:styleId="PageNumber4">
    <w:name w:val="Page Number4"/>
    <w:basedOn w:val="Normal"/>
    <w:next w:val="Normal"/>
    <w:qFormat/>
    <w:rsid w:val="004D32E1"/>
    <w:pPr>
      <w:spacing w:after="0" w:line="240" w:lineRule="auto"/>
    </w:pPr>
  </w:style>
  <w:style w:type="paragraph" w:customStyle="1" w:styleId="PageNumber5">
    <w:name w:val="Page Number5"/>
    <w:basedOn w:val="Normal"/>
    <w:next w:val="Normal"/>
    <w:qFormat/>
    <w:rsid w:val="004D32E1"/>
    <w:pPr>
      <w:spacing w:after="0" w:line="240" w:lineRule="auto"/>
    </w:pPr>
  </w:style>
  <w:style w:type="paragraph" w:customStyle="1" w:styleId="smalltext1">
    <w:name w:val="small text1"/>
    <w:basedOn w:val="Normal"/>
    <w:next w:val="Normal"/>
    <w:uiPriority w:val="4"/>
    <w:qFormat/>
    <w:rsid w:val="004D32E1"/>
    <w:pPr>
      <w:spacing w:after="0" w:line="240" w:lineRule="auto"/>
    </w:pPr>
  </w:style>
  <w:style w:type="character" w:customStyle="1" w:styleId="CircleChar">
    <w:name w:val="Circle Char"/>
    <w:locked/>
    <w:rsid w:val="004D32E1"/>
  </w:style>
  <w:style w:type="character" w:customStyle="1" w:styleId="citeunreadChar">
    <w:name w:val="cite unread Char"/>
    <w:locked/>
    <w:rsid w:val="004D32E1"/>
  </w:style>
  <w:style w:type="paragraph" w:customStyle="1" w:styleId="citeunread">
    <w:name w:val="cite unread"/>
    <w:basedOn w:val="Normal"/>
    <w:next w:val="StyleStyle16pt"/>
    <w:qFormat/>
    <w:rsid w:val="004D32E1"/>
    <w:pPr>
      <w:spacing w:after="0" w:line="240" w:lineRule="auto"/>
    </w:pPr>
  </w:style>
  <w:style w:type="character" w:customStyle="1" w:styleId="readCharChar">
    <w:name w:val="read Char Char"/>
    <w:locked/>
    <w:rsid w:val="004D32E1"/>
  </w:style>
  <w:style w:type="paragraph" w:customStyle="1" w:styleId="read">
    <w:name w:val="read"/>
    <w:basedOn w:val="Normal"/>
    <w:next w:val="Normal"/>
    <w:qFormat/>
    <w:rsid w:val="004D32E1"/>
    <w:pPr>
      <w:spacing w:after="0" w:line="240" w:lineRule="auto"/>
    </w:pPr>
  </w:style>
  <w:style w:type="paragraph" w:customStyle="1" w:styleId="CiteReal0">
    <w:name w:val="Cite Real"/>
    <w:basedOn w:val="Normal"/>
    <w:next w:val="Normal"/>
    <w:qFormat/>
    <w:rsid w:val="004D32E1"/>
    <w:pPr>
      <w:spacing w:after="0" w:line="240" w:lineRule="auto"/>
    </w:pPr>
  </w:style>
  <w:style w:type="paragraph" w:customStyle="1" w:styleId="PageNumber6">
    <w:name w:val="Page Number6"/>
    <w:basedOn w:val="Normal"/>
    <w:next w:val="Normal"/>
    <w:qFormat/>
    <w:rsid w:val="004D32E1"/>
    <w:pPr>
      <w:spacing w:after="0" w:line="240" w:lineRule="auto"/>
    </w:pPr>
  </w:style>
  <w:style w:type="paragraph" w:customStyle="1" w:styleId="lastupdated">
    <w:name w:val="lastupdated"/>
    <w:basedOn w:val="Normal"/>
    <w:next w:val="Subtitle2"/>
    <w:qFormat/>
    <w:rsid w:val="004D32E1"/>
    <w:pPr>
      <w:spacing w:after="0" w:line="240" w:lineRule="auto"/>
    </w:pPr>
  </w:style>
  <w:style w:type="paragraph" w:customStyle="1" w:styleId="hn-byline">
    <w:name w:val="hn-byline"/>
    <w:basedOn w:val="Normal"/>
    <w:next w:val="bodyintro"/>
    <w:qFormat/>
    <w:rsid w:val="004D32E1"/>
    <w:pPr>
      <w:spacing w:after="0" w:line="240" w:lineRule="auto"/>
    </w:pPr>
  </w:style>
  <w:style w:type="paragraph" w:customStyle="1" w:styleId="articleinfo">
    <w:name w:val="articleinfo"/>
    <w:basedOn w:val="Normal"/>
    <w:next w:val="indent"/>
    <w:qFormat/>
    <w:rsid w:val="004D32E1"/>
    <w:pPr>
      <w:spacing w:after="0" w:line="240" w:lineRule="auto"/>
    </w:pPr>
  </w:style>
  <w:style w:type="character" w:customStyle="1" w:styleId="StyleStyle16ptChar">
    <w:name w:val="Style Style1 + 6 pt Char"/>
    <w:locked/>
    <w:rsid w:val="004D32E1"/>
  </w:style>
  <w:style w:type="paragraph" w:customStyle="1" w:styleId="StyleStyle16pt">
    <w:name w:val="Style Style1 + 6 pt"/>
    <w:basedOn w:val="Normal"/>
    <w:qFormat/>
    <w:rsid w:val="004D32E1"/>
    <w:pPr>
      <w:spacing w:after="0" w:line="240" w:lineRule="auto"/>
    </w:pPr>
  </w:style>
  <w:style w:type="paragraph" w:customStyle="1" w:styleId="PageNumber7">
    <w:name w:val="Page Number7"/>
    <w:basedOn w:val="Normal"/>
    <w:next w:val="Normal"/>
    <w:qFormat/>
    <w:rsid w:val="004D32E1"/>
    <w:pPr>
      <w:spacing w:after="0" w:line="240" w:lineRule="auto"/>
    </w:pPr>
  </w:style>
  <w:style w:type="paragraph" w:customStyle="1" w:styleId="OmniPage4">
    <w:name w:val="OmniPage #4"/>
    <w:basedOn w:val="Normal"/>
    <w:qFormat/>
    <w:rsid w:val="004D32E1"/>
    <w:pPr>
      <w:spacing w:after="0" w:line="240" w:lineRule="auto"/>
    </w:pPr>
  </w:style>
  <w:style w:type="paragraph" w:customStyle="1" w:styleId="OmniPage10">
    <w:name w:val="OmniPage #10"/>
    <w:basedOn w:val="Normal"/>
    <w:qFormat/>
    <w:rsid w:val="004D32E1"/>
    <w:pPr>
      <w:spacing w:after="0" w:line="240" w:lineRule="auto"/>
    </w:pPr>
  </w:style>
  <w:style w:type="paragraph" w:customStyle="1" w:styleId="PageNumber8">
    <w:name w:val="Page Number8"/>
    <w:basedOn w:val="Normal"/>
    <w:next w:val="Normal"/>
    <w:uiPriority w:val="99"/>
    <w:qFormat/>
    <w:rsid w:val="004D32E1"/>
    <w:pPr>
      <w:spacing w:after="0" w:line="240" w:lineRule="auto"/>
    </w:pPr>
  </w:style>
  <w:style w:type="paragraph" w:customStyle="1" w:styleId="Subtitle2">
    <w:name w:val="Subtitle2"/>
    <w:basedOn w:val="Normal"/>
    <w:qFormat/>
    <w:rsid w:val="004D32E1"/>
    <w:pPr>
      <w:spacing w:after="0" w:line="240" w:lineRule="auto"/>
    </w:pPr>
  </w:style>
  <w:style w:type="paragraph" w:customStyle="1" w:styleId="bodyintro">
    <w:name w:val="bodyintro"/>
    <w:basedOn w:val="Normal"/>
    <w:uiPriority w:val="99"/>
    <w:qFormat/>
    <w:rsid w:val="004D32E1"/>
    <w:pPr>
      <w:spacing w:after="0" w:line="240" w:lineRule="auto"/>
    </w:pPr>
  </w:style>
  <w:style w:type="paragraph" w:customStyle="1" w:styleId="indent">
    <w:name w:val="indent"/>
    <w:basedOn w:val="Normal"/>
    <w:qFormat/>
    <w:rsid w:val="004D32E1"/>
    <w:pPr>
      <w:spacing w:after="0" w:line="240" w:lineRule="auto"/>
    </w:pPr>
  </w:style>
  <w:style w:type="paragraph" w:customStyle="1" w:styleId="center">
    <w:name w:val="center"/>
    <w:basedOn w:val="Normal"/>
    <w:uiPriority w:val="99"/>
    <w:qFormat/>
    <w:rsid w:val="004D32E1"/>
    <w:pPr>
      <w:spacing w:after="0" w:line="240" w:lineRule="auto"/>
    </w:pPr>
  </w:style>
  <w:style w:type="character" w:customStyle="1" w:styleId="tagChar2">
    <w:name w:val="tag Char2"/>
    <w:qFormat/>
    <w:rsid w:val="004D32E1"/>
  </w:style>
  <w:style w:type="character" w:customStyle="1" w:styleId="cardchar00">
    <w:name w:val="cardchar0"/>
    <w:basedOn w:val="DefaultParagraphFont"/>
    <w:rsid w:val="004D32E1"/>
  </w:style>
  <w:style w:type="character" w:customStyle="1" w:styleId="UnderlineNon-bold">
    <w:name w:val="Underline Non - bold"/>
    <w:rsid w:val="004D32E1"/>
  </w:style>
  <w:style w:type="character" w:customStyle="1" w:styleId="UnderlineBold0">
    <w:name w:val="Underline Bold"/>
    <w:uiPriority w:val="6"/>
    <w:qFormat/>
    <w:rsid w:val="004D32E1"/>
  </w:style>
  <w:style w:type="character" w:customStyle="1" w:styleId="Heading5Char2">
    <w:name w:val="Heading 5 Char2"/>
    <w:rsid w:val="004D32E1"/>
  </w:style>
  <w:style w:type="character" w:customStyle="1" w:styleId="underlinechar3">
    <w:name w:val="underlinechar"/>
    <w:rsid w:val="004D32E1"/>
  </w:style>
  <w:style w:type="character" w:customStyle="1" w:styleId="authordate2">
    <w:name w:val="authordate"/>
    <w:rsid w:val="004D32E1"/>
  </w:style>
  <w:style w:type="character" w:customStyle="1" w:styleId="underline4">
    <w:name w:val="%underline"/>
    <w:qFormat/>
    <w:rsid w:val="004D32E1"/>
  </w:style>
  <w:style w:type="character" w:customStyle="1" w:styleId="AUNDERLINE0">
    <w:name w:val="AUNDERLINE"/>
    <w:qFormat/>
    <w:rsid w:val="004D32E1"/>
  </w:style>
  <w:style w:type="character" w:customStyle="1" w:styleId="slug-doi">
    <w:name w:val="slug-doi"/>
    <w:basedOn w:val="DefaultParagraphFont"/>
    <w:rsid w:val="004D32E1"/>
  </w:style>
  <w:style w:type="character" w:customStyle="1" w:styleId="af">
    <w:name w:val="af"/>
    <w:basedOn w:val="DefaultParagraphFont"/>
    <w:rsid w:val="004D32E1"/>
  </w:style>
  <w:style w:type="character" w:customStyle="1" w:styleId="ab">
    <w:name w:val="ab"/>
    <w:basedOn w:val="DefaultParagraphFont"/>
    <w:rsid w:val="004D32E1"/>
  </w:style>
  <w:style w:type="character" w:customStyle="1" w:styleId="em">
    <w:name w:val="em"/>
    <w:basedOn w:val="DefaultParagraphFont"/>
    <w:rsid w:val="004D32E1"/>
  </w:style>
  <w:style w:type="character" w:customStyle="1" w:styleId="au">
    <w:name w:val="au"/>
    <w:basedOn w:val="DefaultParagraphFont"/>
    <w:rsid w:val="004D32E1"/>
  </w:style>
  <w:style w:type="character" w:customStyle="1" w:styleId="ti">
    <w:name w:val="ti"/>
    <w:basedOn w:val="DefaultParagraphFont"/>
    <w:rsid w:val="004D32E1"/>
  </w:style>
  <w:style w:type="character" w:customStyle="1" w:styleId="subheadblue">
    <w:name w:val="subhead_blue"/>
    <w:basedOn w:val="DefaultParagraphFont"/>
    <w:rsid w:val="004D32E1"/>
  </w:style>
  <w:style w:type="character" w:customStyle="1" w:styleId="affiliation">
    <w:name w:val="affiliation"/>
    <w:basedOn w:val="DefaultParagraphFont"/>
    <w:rsid w:val="004D32E1"/>
  </w:style>
  <w:style w:type="character" w:customStyle="1" w:styleId="slug-doi-wrapper">
    <w:name w:val="slug-doi-wrapper"/>
    <w:basedOn w:val="DefaultParagraphFont"/>
    <w:rsid w:val="004D32E1"/>
  </w:style>
  <w:style w:type="character" w:customStyle="1" w:styleId="slug-metadata-noteahead-of-print">
    <w:name w:val="slug-metadata-note ahead-of-print"/>
    <w:basedOn w:val="DefaultParagraphFont"/>
    <w:rsid w:val="004D32E1"/>
  </w:style>
  <w:style w:type="character" w:customStyle="1" w:styleId="slug-ahead-of-print-date">
    <w:name w:val="slug-ahead-of-print-date"/>
    <w:basedOn w:val="DefaultParagraphFont"/>
    <w:rsid w:val="004D32E1"/>
  </w:style>
  <w:style w:type="character" w:customStyle="1" w:styleId="medium-bold">
    <w:name w:val="medium-bold"/>
    <w:basedOn w:val="DefaultParagraphFont"/>
    <w:rsid w:val="004D32E1"/>
  </w:style>
  <w:style w:type="character" w:customStyle="1" w:styleId="updated-short-citation">
    <w:name w:val="updated-short-citation"/>
    <w:basedOn w:val="DefaultParagraphFont"/>
    <w:rsid w:val="004D32E1"/>
  </w:style>
  <w:style w:type="character" w:customStyle="1" w:styleId="TagCharChar1">
    <w:name w:val="Tag Char Char1"/>
    <w:rsid w:val="004D32E1"/>
  </w:style>
  <w:style w:type="character" w:customStyle="1" w:styleId="berief">
    <w:name w:val="berief"/>
    <w:rsid w:val="004D32E1"/>
  </w:style>
  <w:style w:type="character" w:customStyle="1" w:styleId="Brief-Smalltext">
    <w:name w:val="Brief - Small text"/>
    <w:rsid w:val="004D32E1"/>
  </w:style>
  <w:style w:type="character" w:customStyle="1" w:styleId="F8-UnderlineBold">
    <w:name w:val="F8 - Underline/Bold"/>
    <w:rsid w:val="004D32E1"/>
  </w:style>
  <w:style w:type="character" w:customStyle="1" w:styleId="Brief-Bold">
    <w:name w:val="Brief - Bold"/>
    <w:rsid w:val="004D32E1"/>
  </w:style>
  <w:style w:type="character" w:customStyle="1" w:styleId="Card-Underline0">
    <w:name w:val="Card - Underline"/>
    <w:rsid w:val="004D32E1"/>
  </w:style>
  <w:style w:type="character" w:customStyle="1" w:styleId="beriefunderline">
    <w:name w:val="berief = underline"/>
    <w:rsid w:val="004D32E1"/>
  </w:style>
  <w:style w:type="character" w:customStyle="1" w:styleId="BoldText10pt">
    <w:name w:val="Bold Text 10 pt"/>
    <w:rsid w:val="004D32E1"/>
  </w:style>
  <w:style w:type="character" w:customStyle="1" w:styleId="eoeaheader">
    <w:name w:val="eoea_header"/>
    <w:basedOn w:val="DefaultParagraphFont"/>
    <w:rsid w:val="004D32E1"/>
  </w:style>
  <w:style w:type="character" w:customStyle="1" w:styleId="SC4208902">
    <w:name w:val="SC.4.208902"/>
    <w:rsid w:val="004D32E1"/>
  </w:style>
  <w:style w:type="character" w:customStyle="1" w:styleId="SC4208915">
    <w:name w:val="SC.4.208915"/>
    <w:rsid w:val="004D32E1"/>
  </w:style>
  <w:style w:type="character" w:customStyle="1" w:styleId="SC273764">
    <w:name w:val="SC.2.73764"/>
    <w:rsid w:val="004D32E1"/>
  </w:style>
  <w:style w:type="character" w:customStyle="1" w:styleId="SC273779">
    <w:name w:val="SC.2.73779"/>
    <w:rsid w:val="004D32E1"/>
  </w:style>
  <w:style w:type="character" w:customStyle="1" w:styleId="SC273763">
    <w:name w:val="SC.2.73763"/>
    <w:rsid w:val="004D32E1"/>
  </w:style>
  <w:style w:type="character" w:customStyle="1" w:styleId="SC4208910">
    <w:name w:val="SC.4.208910"/>
    <w:rsid w:val="004D32E1"/>
  </w:style>
  <w:style w:type="character" w:customStyle="1" w:styleId="SC4208911">
    <w:name w:val="SC.4.208911"/>
    <w:rsid w:val="004D32E1"/>
  </w:style>
  <w:style w:type="character" w:customStyle="1" w:styleId="articlesubtitle">
    <w:name w:val="article_sub_title"/>
    <w:basedOn w:val="DefaultParagraphFont"/>
    <w:rsid w:val="004D32E1"/>
  </w:style>
  <w:style w:type="character" w:customStyle="1" w:styleId="newsdate2">
    <w:name w:val="news_date2"/>
    <w:basedOn w:val="DefaultParagraphFont"/>
    <w:rsid w:val="004D32E1"/>
  </w:style>
  <w:style w:type="character" w:customStyle="1" w:styleId="readarticleheader">
    <w:name w:val="readarticleheader"/>
    <w:basedOn w:val="DefaultParagraphFont"/>
    <w:rsid w:val="004D32E1"/>
  </w:style>
  <w:style w:type="character" w:customStyle="1" w:styleId="char">
    <w:name w:val="char"/>
    <w:basedOn w:val="DefaultParagraphFont"/>
    <w:rsid w:val="004D32E1"/>
  </w:style>
  <w:style w:type="character" w:customStyle="1" w:styleId="hdr">
    <w:name w:val="hdr"/>
    <w:basedOn w:val="DefaultParagraphFont"/>
    <w:rsid w:val="004D32E1"/>
  </w:style>
  <w:style w:type="character" w:customStyle="1" w:styleId="bolding1">
    <w:name w:val="bolding1"/>
    <w:rsid w:val="004D32E1"/>
  </w:style>
  <w:style w:type="character" w:customStyle="1" w:styleId="bookoptions1">
    <w:name w:val="book_options1"/>
    <w:rsid w:val="004D32E1"/>
  </w:style>
  <w:style w:type="character" w:customStyle="1" w:styleId="descriptionblock">
    <w:name w:val="description block"/>
    <w:basedOn w:val="DefaultParagraphFont"/>
    <w:rsid w:val="004D32E1"/>
  </w:style>
  <w:style w:type="character" w:customStyle="1" w:styleId="detailsboxblock">
    <w:name w:val="detailsbox block"/>
    <w:basedOn w:val="DefaultParagraphFont"/>
    <w:rsid w:val="004D32E1"/>
  </w:style>
  <w:style w:type="character" w:customStyle="1" w:styleId="CardTextUnderlinedChar">
    <w:name w:val="Card Text Underlined Char"/>
    <w:rsid w:val="004D32E1"/>
  </w:style>
  <w:style w:type="character" w:customStyle="1" w:styleId="cardtextsmallChar">
    <w:name w:val="card text small Char"/>
    <w:rsid w:val="004D32E1"/>
  </w:style>
  <w:style w:type="character" w:customStyle="1" w:styleId="countrytitle1">
    <w:name w:val="countrytitle1"/>
    <w:rsid w:val="004D32E1"/>
  </w:style>
  <w:style w:type="character" w:customStyle="1" w:styleId="storyheader1">
    <w:name w:val="storyheader1"/>
    <w:rsid w:val="004D32E1"/>
  </w:style>
  <w:style w:type="character" w:customStyle="1" w:styleId="cardunderlinedChar1">
    <w:name w:val="card underlined Char"/>
    <w:rsid w:val="004D32E1"/>
  </w:style>
  <w:style w:type="character" w:customStyle="1" w:styleId="article1">
    <w:name w:val="article1"/>
    <w:rsid w:val="004D32E1"/>
  </w:style>
  <w:style w:type="character" w:customStyle="1" w:styleId="story-posted-date1">
    <w:name w:val="story-posted-date1"/>
    <w:rsid w:val="004D32E1"/>
  </w:style>
  <w:style w:type="character" w:customStyle="1" w:styleId="Heading2CharCharCharCharCharCharCharCharCharCharCharCharCharChar">
    <w:name w:val="Heading 2 Char Char Char Char Char Char Char Char Char Char Char Char Char Char"/>
    <w:rsid w:val="004D32E1"/>
  </w:style>
  <w:style w:type="character" w:customStyle="1" w:styleId="citation1">
    <w:name w:val="citation1"/>
    <w:rsid w:val="004D32E1"/>
  </w:style>
  <w:style w:type="character" w:customStyle="1" w:styleId="hithighlite">
    <w:name w:val="hithighlite"/>
    <w:basedOn w:val="DefaultParagraphFont"/>
    <w:rsid w:val="004D32E1"/>
  </w:style>
  <w:style w:type="character" w:customStyle="1" w:styleId="articlecontent">
    <w:name w:val="articlecontent"/>
    <w:basedOn w:val="DefaultParagraphFont"/>
    <w:rsid w:val="004D32E1"/>
  </w:style>
  <w:style w:type="character" w:customStyle="1" w:styleId="fource1">
    <w:name w:val="fource1"/>
    <w:rsid w:val="004D32E1"/>
  </w:style>
  <w:style w:type="character" w:customStyle="1" w:styleId="ds">
    <w:name w:val="ds"/>
    <w:basedOn w:val="DefaultParagraphFont"/>
    <w:rsid w:val="004D32E1"/>
  </w:style>
  <w:style w:type="character" w:customStyle="1" w:styleId="MicroTextChar1">
    <w:name w:val="MicroText Char1"/>
    <w:rsid w:val="004D32E1"/>
  </w:style>
  <w:style w:type="character" w:customStyle="1" w:styleId="DefaultPara">
    <w:name w:val="Default Para"/>
    <w:rsid w:val="004D32E1"/>
  </w:style>
  <w:style w:type="character" w:customStyle="1" w:styleId="SYSHYPERTEXT">
    <w:name w:val="SYS_HYPERTEXT"/>
    <w:rsid w:val="004D32E1"/>
  </w:style>
  <w:style w:type="character" w:customStyle="1" w:styleId="BlockHeading1Char">
    <w:name w:val="Block Heading 1 Char"/>
    <w:rsid w:val="004D32E1"/>
  </w:style>
  <w:style w:type="character" w:customStyle="1" w:styleId="StyleTagTimesNewRomanChar">
    <w:name w:val="Style Tag + Times New Roman Char"/>
    <w:rsid w:val="004D32E1"/>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D32E1"/>
  </w:style>
  <w:style w:type="character" w:customStyle="1" w:styleId="StyleArialNarrow12ptBold">
    <w:name w:val="Style Arial Narrow 12 pt Bold"/>
    <w:rsid w:val="004D32E1"/>
  </w:style>
  <w:style w:type="character" w:customStyle="1" w:styleId="UnderlinedCharChar1">
    <w:name w:val="Underlined Char Char1"/>
    <w:rsid w:val="004D32E1"/>
  </w:style>
  <w:style w:type="character" w:customStyle="1" w:styleId="Heading2CharChar2">
    <w:name w:val="Heading 2 Char Char2"/>
    <w:rsid w:val="004D32E1"/>
  </w:style>
  <w:style w:type="character" w:customStyle="1" w:styleId="doctitle">
    <w:name w:val="doctitle"/>
    <w:rsid w:val="004D32E1"/>
  </w:style>
  <w:style w:type="character" w:customStyle="1" w:styleId="cardtext-underlined0">
    <w:name w:val="card text- underlined"/>
    <w:rsid w:val="004D32E1"/>
  </w:style>
  <w:style w:type="character" w:customStyle="1" w:styleId="Style8ptChar">
    <w:name w:val="Style 8 pt Char"/>
    <w:rsid w:val="004D32E1"/>
  </w:style>
  <w:style w:type="character" w:customStyle="1" w:styleId="message-item">
    <w:name w:val="message-item"/>
    <w:rsid w:val="004D32E1"/>
  </w:style>
  <w:style w:type="character" w:customStyle="1" w:styleId="A0">
    <w:name w:val="A0"/>
    <w:uiPriority w:val="99"/>
    <w:rsid w:val="004D32E1"/>
  </w:style>
  <w:style w:type="character" w:customStyle="1" w:styleId="datestamp">
    <w:name w:val="datestamp"/>
    <w:rsid w:val="004D32E1"/>
  </w:style>
  <w:style w:type="character" w:customStyle="1" w:styleId="i">
    <w:name w:val="i"/>
    <w:uiPriority w:val="99"/>
    <w:rsid w:val="004D32E1"/>
  </w:style>
  <w:style w:type="character" w:customStyle="1" w:styleId="name">
    <w:name w:val="name"/>
    <w:rsid w:val="004D32E1"/>
  </w:style>
  <w:style w:type="character" w:customStyle="1" w:styleId="forenames">
    <w:name w:val="forenames"/>
    <w:rsid w:val="004D32E1"/>
  </w:style>
  <w:style w:type="character" w:customStyle="1" w:styleId="surname">
    <w:name w:val="surname"/>
    <w:rsid w:val="004D32E1"/>
  </w:style>
  <w:style w:type="character" w:customStyle="1" w:styleId="sifr-alternate">
    <w:name w:val="sifr-alternate"/>
    <w:rsid w:val="004D32E1"/>
  </w:style>
  <w:style w:type="character" w:customStyle="1" w:styleId="medium-font">
    <w:name w:val="medium-font"/>
    <w:rsid w:val="004D32E1"/>
  </w:style>
  <w:style w:type="character" w:customStyle="1" w:styleId="title-link-wrapper">
    <w:name w:val="title-link-wrapper"/>
    <w:rsid w:val="004D32E1"/>
  </w:style>
  <w:style w:type="character" w:customStyle="1" w:styleId="A7">
    <w:name w:val="A7"/>
    <w:uiPriority w:val="99"/>
    <w:rsid w:val="004D32E1"/>
  </w:style>
  <w:style w:type="character" w:customStyle="1" w:styleId="refpreview">
    <w:name w:val="refpreview"/>
    <w:rsid w:val="004D32E1"/>
  </w:style>
  <w:style w:type="character" w:customStyle="1" w:styleId="loose1">
    <w:name w:val="loose1"/>
    <w:rsid w:val="004D32E1"/>
  </w:style>
  <w:style w:type="character" w:customStyle="1" w:styleId="email">
    <w:name w:val="email"/>
    <w:rsid w:val="004D32E1"/>
  </w:style>
  <w:style w:type="character" w:customStyle="1" w:styleId="gsa">
    <w:name w:val="gs_a"/>
    <w:rsid w:val="004D32E1"/>
  </w:style>
  <w:style w:type="character" w:customStyle="1" w:styleId="mainarttitle">
    <w:name w:val="mainarttitle"/>
    <w:rsid w:val="004D32E1"/>
  </w:style>
  <w:style w:type="character" w:customStyle="1" w:styleId="mainartauthor">
    <w:name w:val="mainartauthor"/>
    <w:rsid w:val="004D32E1"/>
  </w:style>
  <w:style w:type="character" w:customStyle="1" w:styleId="mainartdate">
    <w:name w:val="mainartdate"/>
    <w:rsid w:val="004D32E1"/>
  </w:style>
  <w:style w:type="character" w:customStyle="1" w:styleId="gsggs">
    <w:name w:val="gs_ggs"/>
    <w:rsid w:val="004D32E1"/>
  </w:style>
  <w:style w:type="character" w:customStyle="1" w:styleId="ahead">
    <w:name w:val="a_head"/>
    <w:rsid w:val="004D32E1"/>
  </w:style>
  <w:style w:type="character" w:customStyle="1" w:styleId="footnote1">
    <w:name w:val="footnote"/>
    <w:rsid w:val="004D32E1"/>
  </w:style>
  <w:style w:type="character" w:customStyle="1" w:styleId="docbody">
    <w:name w:val="docbody"/>
    <w:rsid w:val="004D32E1"/>
  </w:style>
  <w:style w:type="paragraph" w:styleId="BodyTextIndent3">
    <w:name w:val="Body Text Indent 3"/>
    <w:basedOn w:val="Normal"/>
    <w:link w:val="BodyTextIndent3Char1"/>
    <w:uiPriority w:val="99"/>
    <w:unhideWhenUsed/>
    <w:rsid w:val="004D32E1"/>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4D32E1"/>
    <w:rPr>
      <w:rFonts w:ascii="Calibri" w:hAnsi="Calibri"/>
      <w:szCs w:val="16"/>
    </w:rPr>
  </w:style>
  <w:style w:type="character" w:customStyle="1" w:styleId="superscript">
    <w:name w:val="superscript"/>
    <w:rsid w:val="004D32E1"/>
  </w:style>
  <w:style w:type="character" w:customStyle="1" w:styleId="bwxsm">
    <w:name w:val="b w xsm"/>
    <w:rsid w:val="004D32E1"/>
  </w:style>
  <w:style w:type="character" w:customStyle="1" w:styleId="fstd">
    <w:name w:val="f std"/>
    <w:rsid w:val="004D32E1"/>
  </w:style>
  <w:style w:type="character" w:customStyle="1" w:styleId="gl">
    <w:name w:val="gl"/>
    <w:rsid w:val="004D32E1"/>
  </w:style>
  <w:style w:type="character" w:customStyle="1" w:styleId="bio1">
    <w:name w:val="bio1"/>
    <w:rsid w:val="004D32E1"/>
  </w:style>
  <w:style w:type="character" w:customStyle="1" w:styleId="BoldChar">
    <w:name w:val="Bold Char"/>
    <w:rsid w:val="004D32E1"/>
  </w:style>
  <w:style w:type="character" w:customStyle="1" w:styleId="cardCharCharCharCharCharChar">
    <w:name w:val="card Char Char Char Char Char Char"/>
    <w:rsid w:val="004D32E1"/>
  </w:style>
  <w:style w:type="character" w:customStyle="1" w:styleId="Style24ptBoldUnderlineCenteredCharChar">
    <w:name w:val="Style 24 pt Bold Underline Centered Char Char"/>
    <w:rsid w:val="004D32E1"/>
  </w:style>
  <w:style w:type="character" w:customStyle="1" w:styleId="TagCiteCharChar0">
    <w:name w:val="Tag / Cite Char Char"/>
    <w:rsid w:val="004D32E1"/>
  </w:style>
  <w:style w:type="character" w:customStyle="1" w:styleId="CardTextChar10">
    <w:name w:val="Card Text Char1"/>
    <w:rsid w:val="004D32E1"/>
  </w:style>
  <w:style w:type="character" w:customStyle="1" w:styleId="CardTextUnderlinedCharChar">
    <w:name w:val="Card Text Underlined Char Char"/>
    <w:rsid w:val="004D32E1"/>
  </w:style>
  <w:style w:type="character" w:customStyle="1" w:styleId="CardTagCharCharChar">
    <w:name w:val="Card Tag Char Char Char"/>
    <w:rsid w:val="004D32E1"/>
  </w:style>
  <w:style w:type="character" w:customStyle="1" w:styleId="mainbody">
    <w:name w:val="mainbody"/>
    <w:basedOn w:val="DefaultParagraphFont"/>
    <w:rsid w:val="004D32E1"/>
  </w:style>
  <w:style w:type="character" w:customStyle="1" w:styleId="UnderlineStyleChar2">
    <w:name w:val="Underline Style Char2"/>
    <w:rsid w:val="004D32E1"/>
  </w:style>
  <w:style w:type="character" w:customStyle="1" w:styleId="t13">
    <w:name w:val="t13"/>
    <w:basedOn w:val="DefaultParagraphFont"/>
    <w:rsid w:val="004D32E1"/>
  </w:style>
  <w:style w:type="character" w:customStyle="1" w:styleId="SmallFont7pt">
    <w:name w:val="Small Font (7 pt)"/>
    <w:qFormat/>
    <w:rsid w:val="004D32E1"/>
  </w:style>
  <w:style w:type="character" w:customStyle="1" w:styleId="timestamp">
    <w:name w:val="timestamp"/>
    <w:basedOn w:val="DefaultParagraphFont"/>
    <w:rsid w:val="004D32E1"/>
  </w:style>
  <w:style w:type="character" w:customStyle="1" w:styleId="CharChar17">
    <w:name w:val="Char Char17"/>
    <w:locked/>
    <w:rsid w:val="004D32E1"/>
  </w:style>
  <w:style w:type="character" w:customStyle="1" w:styleId="ilspan">
    <w:name w:val="il_span"/>
    <w:basedOn w:val="DefaultParagraphFont"/>
    <w:rsid w:val="004D32E1"/>
  </w:style>
  <w:style w:type="character" w:customStyle="1" w:styleId="leftidx1">
    <w:name w:val="leftidx1"/>
    <w:rsid w:val="004D32E1"/>
  </w:style>
  <w:style w:type="character" w:customStyle="1" w:styleId="blue1">
    <w:name w:val="blue1"/>
    <w:rsid w:val="004D32E1"/>
  </w:style>
  <w:style w:type="character" w:customStyle="1" w:styleId="author-link1">
    <w:name w:val="author-link1"/>
    <w:rsid w:val="004D32E1"/>
  </w:style>
  <w:style w:type="character" w:customStyle="1" w:styleId="black1">
    <w:name w:val="black1"/>
    <w:rsid w:val="004D32E1"/>
  </w:style>
  <w:style w:type="character" w:customStyle="1" w:styleId="StyleunderlinedCharBold">
    <w:name w:val="Style underlined Char + Bold"/>
    <w:rsid w:val="004D32E1"/>
  </w:style>
  <w:style w:type="character" w:customStyle="1" w:styleId="CardUnderline0">
    <w:name w:val="Card Underline"/>
    <w:rsid w:val="004D32E1"/>
  </w:style>
  <w:style w:type="character" w:customStyle="1" w:styleId="lingoregion">
    <w:name w:val="lingo_region"/>
    <w:basedOn w:val="DefaultParagraphFont"/>
    <w:rsid w:val="004D32E1"/>
  </w:style>
  <w:style w:type="character" w:customStyle="1" w:styleId="cite">
    <w:name w:val="%cite"/>
    <w:rsid w:val="004D32E1"/>
  </w:style>
  <w:style w:type="character" w:customStyle="1" w:styleId="Emphasis21">
    <w:name w:val="%Emphasis2"/>
    <w:rsid w:val="004D32E1"/>
  </w:style>
  <w:style w:type="character" w:customStyle="1" w:styleId="bodycontentlink">
    <w:name w:val="bodycontentlink"/>
    <w:basedOn w:val="DefaultParagraphFont"/>
    <w:rsid w:val="004D32E1"/>
  </w:style>
  <w:style w:type="character" w:customStyle="1" w:styleId="AAAcite">
    <w:name w:val="AAAcite"/>
    <w:rsid w:val="004D32E1"/>
  </w:style>
  <w:style w:type="character" w:customStyle="1" w:styleId="tmplheaderlink">
    <w:name w:val="tmplheaderlink"/>
    <w:rsid w:val="004D32E1"/>
  </w:style>
  <w:style w:type="character" w:customStyle="1" w:styleId="SubtleEmphasis1">
    <w:name w:val="Subtle Emphasis1"/>
    <w:uiPriority w:val="19"/>
    <w:qFormat/>
    <w:rsid w:val="004D32E1"/>
  </w:style>
  <w:style w:type="table" w:styleId="ColorfulGrid-Accent1">
    <w:name w:val="Colorful Grid Accent 1"/>
    <w:basedOn w:val="TableNormal"/>
    <w:uiPriority w:val="29"/>
    <w:unhideWhenUsed/>
    <w:rsid w:val="004D32E1"/>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4D32E1"/>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4D32E1"/>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4D32E1"/>
    <w:rPr>
      <w:b w:val="0"/>
      <w:sz w:val="24"/>
      <w:u w:val="single"/>
      <w:bdr w:val="none" w:sz="0" w:space="0" w:color="auto"/>
    </w:rPr>
  </w:style>
  <w:style w:type="character" w:customStyle="1" w:styleId="Bodytext11">
    <w:name w:val="Body text (11)"/>
    <w:rsid w:val="004D32E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4D32E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4D32E1"/>
  </w:style>
  <w:style w:type="paragraph" w:customStyle="1" w:styleId="Style5">
    <w:name w:val="Style5"/>
    <w:basedOn w:val="Normal"/>
    <w:link w:val="Style5Char"/>
    <w:uiPriority w:val="4"/>
    <w:qFormat/>
    <w:rsid w:val="004D32E1"/>
    <w:pPr>
      <w:spacing w:after="0" w:line="240" w:lineRule="auto"/>
      <w:ind w:left="432" w:right="432"/>
      <w:jc w:val="both"/>
    </w:pPr>
    <w:rPr>
      <w:rFonts w:eastAsia="Times New Roman"/>
      <w:sz w:val="20"/>
    </w:rPr>
  </w:style>
  <w:style w:type="character" w:customStyle="1" w:styleId="Style5Char">
    <w:name w:val="Style5 Char"/>
    <w:link w:val="Style5"/>
    <w:uiPriority w:val="4"/>
    <w:rsid w:val="004D32E1"/>
    <w:rPr>
      <w:rFonts w:ascii="Calibri" w:eastAsia="Times New Roman" w:hAnsi="Calibri"/>
      <w:sz w:val="20"/>
    </w:rPr>
  </w:style>
  <w:style w:type="paragraph" w:customStyle="1" w:styleId="Style100">
    <w:name w:val="Style10"/>
    <w:basedOn w:val="Normal"/>
    <w:link w:val="Style10Char"/>
    <w:qFormat/>
    <w:rsid w:val="004D32E1"/>
    <w:pPr>
      <w:spacing w:after="0" w:line="240" w:lineRule="auto"/>
      <w:ind w:right="432"/>
    </w:pPr>
    <w:rPr>
      <w:rFonts w:eastAsia="Times New Roman"/>
      <w:b/>
      <w:sz w:val="24"/>
    </w:rPr>
  </w:style>
  <w:style w:type="character" w:customStyle="1" w:styleId="Style10Char">
    <w:name w:val="Style10 Char"/>
    <w:link w:val="Style100"/>
    <w:rsid w:val="004D32E1"/>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4D32E1"/>
    <w:rPr>
      <w:b w:val="0"/>
      <w:bCs w:val="0"/>
      <w:sz w:val="22"/>
      <w:u w:val="single"/>
      <w:bdr w:val="none" w:sz="0" w:space="0" w:color="auto"/>
    </w:rPr>
  </w:style>
  <w:style w:type="paragraph" w:customStyle="1" w:styleId="UnderlinedEv">
    <w:name w:val="Underlined Ev"/>
    <w:basedOn w:val="Normal"/>
    <w:next w:val="Normal"/>
    <w:link w:val="UnderlinedEvChar"/>
    <w:qFormat/>
    <w:rsid w:val="004D32E1"/>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4D32E1"/>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4D32E1"/>
    <w:rPr>
      <w:u w:val="single"/>
      <w:bdr w:val="none" w:sz="0" w:space="0" w:color="auto"/>
    </w:rPr>
  </w:style>
  <w:style w:type="paragraph" w:customStyle="1" w:styleId="BodyText20">
    <w:name w:val="Body Text2"/>
    <w:basedOn w:val="Normal"/>
    <w:link w:val="Bodytext6"/>
    <w:rsid w:val="004D32E1"/>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4D32E1"/>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4D32E1"/>
    <w:rPr>
      <w:rFonts w:ascii="Verdana" w:hAnsi="Verdana" w:hint="default"/>
      <w:sz w:val="21"/>
      <w:szCs w:val="21"/>
      <w:u w:val="thick"/>
      <w:lang w:val="en-US" w:eastAsia="en-US" w:bidi="ar-SA"/>
    </w:rPr>
  </w:style>
  <w:style w:type="character" w:customStyle="1" w:styleId="role">
    <w:name w:val="role"/>
    <w:rsid w:val="004D32E1"/>
  </w:style>
  <w:style w:type="character" w:customStyle="1" w:styleId="pagination0">
    <w:name w:val="pagination"/>
    <w:basedOn w:val="DefaultParagraphFont"/>
    <w:rsid w:val="004D32E1"/>
  </w:style>
  <w:style w:type="character" w:customStyle="1" w:styleId="doi">
    <w:name w:val="doi"/>
    <w:basedOn w:val="DefaultParagraphFont"/>
    <w:rsid w:val="004D32E1"/>
  </w:style>
  <w:style w:type="character" w:customStyle="1" w:styleId="bodycontents">
    <w:name w:val="bodycontents"/>
    <w:basedOn w:val="DefaultParagraphFont"/>
    <w:rsid w:val="004D32E1"/>
  </w:style>
  <w:style w:type="character" w:customStyle="1" w:styleId="comma">
    <w:name w:val="comma"/>
    <w:basedOn w:val="DefaultParagraphFont"/>
    <w:rsid w:val="004D32E1"/>
  </w:style>
  <w:style w:type="character" w:customStyle="1" w:styleId="pad5right">
    <w:name w:val="pad5right"/>
    <w:basedOn w:val="DefaultParagraphFont"/>
    <w:rsid w:val="004D32E1"/>
  </w:style>
  <w:style w:type="character" w:customStyle="1" w:styleId="pnumber">
    <w:name w:val="pnumber"/>
    <w:rsid w:val="004D32E1"/>
  </w:style>
  <w:style w:type="character" w:customStyle="1" w:styleId="ital">
    <w:name w:val="ital"/>
    <w:rsid w:val="004D32E1"/>
  </w:style>
  <w:style w:type="character" w:customStyle="1" w:styleId="orgdiv">
    <w:name w:val="orgdiv"/>
    <w:rsid w:val="004D32E1"/>
  </w:style>
  <w:style w:type="character" w:customStyle="1" w:styleId="orgname">
    <w:name w:val="orgname"/>
    <w:rsid w:val="004D32E1"/>
  </w:style>
  <w:style w:type="character" w:customStyle="1" w:styleId="city">
    <w:name w:val="city"/>
    <w:rsid w:val="004D32E1"/>
  </w:style>
  <w:style w:type="character" w:customStyle="1" w:styleId="state">
    <w:name w:val="state"/>
    <w:rsid w:val="004D32E1"/>
  </w:style>
  <w:style w:type="character" w:customStyle="1" w:styleId="country">
    <w:name w:val="country"/>
    <w:rsid w:val="004D32E1"/>
  </w:style>
  <w:style w:type="character" w:customStyle="1" w:styleId="readChar">
    <w:name w:val="read Char"/>
    <w:rsid w:val="004D32E1"/>
    <w:rPr>
      <w:szCs w:val="22"/>
      <w:u w:val="single"/>
      <w:lang w:val="en-US" w:eastAsia="en-US" w:bidi="ar-SA"/>
    </w:rPr>
  </w:style>
  <w:style w:type="character" w:customStyle="1" w:styleId="divider">
    <w:name w:val="divider"/>
    <w:basedOn w:val="DefaultParagraphFont"/>
    <w:rsid w:val="004D32E1"/>
  </w:style>
  <w:style w:type="character" w:customStyle="1" w:styleId="blogdate">
    <w:name w:val="blogdate"/>
    <w:basedOn w:val="DefaultParagraphFont"/>
    <w:rsid w:val="004D32E1"/>
  </w:style>
  <w:style w:type="character" w:customStyle="1" w:styleId="ticker">
    <w:name w:val="ticker"/>
    <w:basedOn w:val="DefaultParagraphFont"/>
    <w:rsid w:val="004D32E1"/>
  </w:style>
  <w:style w:type="character" w:customStyle="1" w:styleId="posted">
    <w:name w:val="posted"/>
    <w:basedOn w:val="DefaultParagraphFont"/>
    <w:rsid w:val="004D32E1"/>
  </w:style>
  <w:style w:type="character" w:customStyle="1" w:styleId="time">
    <w:name w:val="time"/>
    <w:basedOn w:val="DefaultParagraphFont"/>
    <w:rsid w:val="004D32E1"/>
  </w:style>
  <w:style w:type="character" w:customStyle="1" w:styleId="dot">
    <w:name w:val="dot"/>
    <w:basedOn w:val="DefaultParagraphFont"/>
    <w:rsid w:val="004D32E1"/>
  </w:style>
  <w:style w:type="character" w:customStyle="1" w:styleId="hn-date">
    <w:name w:val="hn-date"/>
    <w:basedOn w:val="DefaultParagraphFont"/>
    <w:rsid w:val="004D32E1"/>
  </w:style>
  <w:style w:type="character" w:customStyle="1" w:styleId="location">
    <w:name w:val="location"/>
    <w:basedOn w:val="DefaultParagraphFont"/>
    <w:rsid w:val="004D32E1"/>
  </w:style>
  <w:style w:type="character" w:customStyle="1" w:styleId="dropcap-letter">
    <w:name w:val="dropcap-letter"/>
    <w:basedOn w:val="DefaultParagraphFont"/>
    <w:rsid w:val="004D32E1"/>
  </w:style>
  <w:style w:type="character" w:customStyle="1" w:styleId="offscreen">
    <w:name w:val="offscreen"/>
    <w:basedOn w:val="DefaultParagraphFont"/>
    <w:rsid w:val="004D32E1"/>
  </w:style>
  <w:style w:type="character" w:customStyle="1" w:styleId="linked-in">
    <w:name w:val="linked-in"/>
    <w:basedOn w:val="DefaultParagraphFont"/>
    <w:rsid w:val="004D32E1"/>
  </w:style>
  <w:style w:type="character" w:customStyle="1" w:styleId="divs">
    <w:name w:val="divs"/>
    <w:basedOn w:val="DefaultParagraphFont"/>
    <w:rsid w:val="004D32E1"/>
  </w:style>
  <w:style w:type="character" w:customStyle="1" w:styleId="CardUnderlineChar0">
    <w:name w:val="Card Underline Char"/>
    <w:locked/>
    <w:rsid w:val="004D32E1"/>
    <w:rPr>
      <w:szCs w:val="24"/>
      <w:u w:val="single"/>
    </w:rPr>
  </w:style>
  <w:style w:type="character" w:customStyle="1" w:styleId="h4">
    <w:name w:val="h4"/>
    <w:rsid w:val="004D32E1"/>
  </w:style>
  <w:style w:type="character" w:customStyle="1" w:styleId="Date2">
    <w:name w:val="Date2"/>
    <w:rsid w:val="004D32E1"/>
  </w:style>
  <w:style w:type="character" w:customStyle="1" w:styleId="entry-title">
    <w:name w:val="entry-title"/>
    <w:basedOn w:val="DefaultParagraphFont"/>
    <w:rsid w:val="004D32E1"/>
  </w:style>
  <w:style w:type="character" w:customStyle="1" w:styleId="postheader">
    <w:name w:val="postheader"/>
    <w:basedOn w:val="DefaultParagraphFont"/>
    <w:rsid w:val="004D32E1"/>
  </w:style>
  <w:style w:type="numbering" w:customStyle="1" w:styleId="1ai1">
    <w:name w:val="1 / a / i1"/>
    <w:rsid w:val="004D32E1"/>
    <w:pPr>
      <w:numPr>
        <w:numId w:val="13"/>
      </w:numPr>
    </w:pPr>
  </w:style>
  <w:style w:type="numbering" w:styleId="1ai">
    <w:name w:val="Outline List 1"/>
    <w:basedOn w:val="NoList"/>
    <w:unhideWhenUsed/>
    <w:rsid w:val="004D32E1"/>
    <w:pPr>
      <w:numPr>
        <w:numId w:val="14"/>
      </w:numPr>
    </w:pPr>
  </w:style>
  <w:style w:type="numbering" w:customStyle="1" w:styleId="NoList6">
    <w:name w:val="No List6"/>
    <w:next w:val="NoList"/>
    <w:uiPriority w:val="99"/>
    <w:semiHidden/>
    <w:unhideWhenUsed/>
    <w:rsid w:val="004D32E1"/>
  </w:style>
  <w:style w:type="numbering" w:customStyle="1" w:styleId="NoList7">
    <w:name w:val="No List7"/>
    <w:next w:val="NoList"/>
    <w:semiHidden/>
    <w:unhideWhenUsed/>
    <w:rsid w:val="004D32E1"/>
  </w:style>
  <w:style w:type="paragraph" w:styleId="Index2">
    <w:name w:val="index 2"/>
    <w:basedOn w:val="Normal"/>
    <w:next w:val="Normal"/>
    <w:autoRedefine/>
    <w:rsid w:val="004D32E1"/>
    <w:pPr>
      <w:spacing w:after="200" w:line="276" w:lineRule="auto"/>
      <w:ind w:left="400" w:hanging="200"/>
    </w:pPr>
    <w:rPr>
      <w:bCs/>
    </w:rPr>
  </w:style>
  <w:style w:type="paragraph" w:styleId="Index3">
    <w:name w:val="index 3"/>
    <w:basedOn w:val="Normal"/>
    <w:next w:val="Normal"/>
    <w:autoRedefine/>
    <w:rsid w:val="004D32E1"/>
    <w:pPr>
      <w:spacing w:after="200" w:line="276" w:lineRule="auto"/>
      <w:ind w:left="600" w:hanging="200"/>
    </w:pPr>
    <w:rPr>
      <w:bCs/>
    </w:rPr>
  </w:style>
  <w:style w:type="paragraph" w:styleId="Index4">
    <w:name w:val="index 4"/>
    <w:basedOn w:val="Normal"/>
    <w:next w:val="Normal"/>
    <w:autoRedefine/>
    <w:rsid w:val="004D32E1"/>
    <w:pPr>
      <w:spacing w:after="200" w:line="276" w:lineRule="auto"/>
      <w:ind w:left="800" w:hanging="200"/>
    </w:pPr>
    <w:rPr>
      <w:bCs/>
    </w:rPr>
  </w:style>
  <w:style w:type="paragraph" w:styleId="Index5">
    <w:name w:val="index 5"/>
    <w:basedOn w:val="Normal"/>
    <w:next w:val="Normal"/>
    <w:autoRedefine/>
    <w:rsid w:val="004D32E1"/>
    <w:pPr>
      <w:spacing w:after="200" w:line="276" w:lineRule="auto"/>
      <w:ind w:left="1000" w:hanging="200"/>
    </w:pPr>
    <w:rPr>
      <w:bCs/>
    </w:rPr>
  </w:style>
  <w:style w:type="paragraph" w:styleId="Index6">
    <w:name w:val="index 6"/>
    <w:basedOn w:val="Normal"/>
    <w:next w:val="Normal"/>
    <w:autoRedefine/>
    <w:rsid w:val="004D32E1"/>
    <w:pPr>
      <w:spacing w:after="200" w:line="276" w:lineRule="auto"/>
      <w:ind w:left="1200" w:hanging="200"/>
    </w:pPr>
    <w:rPr>
      <w:bCs/>
    </w:rPr>
  </w:style>
  <w:style w:type="paragraph" w:styleId="Index7">
    <w:name w:val="index 7"/>
    <w:basedOn w:val="Normal"/>
    <w:next w:val="Normal"/>
    <w:autoRedefine/>
    <w:rsid w:val="004D32E1"/>
    <w:pPr>
      <w:spacing w:after="200" w:line="276" w:lineRule="auto"/>
      <w:ind w:left="1400" w:hanging="200"/>
    </w:pPr>
    <w:rPr>
      <w:bCs/>
    </w:rPr>
  </w:style>
  <w:style w:type="paragraph" w:styleId="Index8">
    <w:name w:val="index 8"/>
    <w:basedOn w:val="Normal"/>
    <w:next w:val="Normal"/>
    <w:autoRedefine/>
    <w:rsid w:val="004D32E1"/>
    <w:pPr>
      <w:spacing w:after="200" w:line="276" w:lineRule="auto"/>
      <w:ind w:left="1600" w:hanging="200"/>
    </w:pPr>
    <w:rPr>
      <w:bCs/>
    </w:rPr>
  </w:style>
  <w:style w:type="paragraph" w:styleId="Index9">
    <w:name w:val="index 9"/>
    <w:basedOn w:val="Normal"/>
    <w:next w:val="Normal"/>
    <w:autoRedefine/>
    <w:rsid w:val="004D32E1"/>
    <w:pPr>
      <w:spacing w:after="200" w:line="276" w:lineRule="auto"/>
      <w:ind w:left="1800" w:hanging="200"/>
    </w:pPr>
    <w:rPr>
      <w:bCs/>
    </w:rPr>
  </w:style>
  <w:style w:type="paragraph" w:styleId="IndexHeading">
    <w:name w:val="index heading"/>
    <w:basedOn w:val="Normal"/>
    <w:next w:val="Index1"/>
    <w:rsid w:val="004D32E1"/>
    <w:pPr>
      <w:spacing w:after="200" w:line="276" w:lineRule="auto"/>
    </w:pPr>
    <w:rPr>
      <w:bCs/>
    </w:rPr>
  </w:style>
  <w:style w:type="numbering" w:customStyle="1" w:styleId="NoList8">
    <w:name w:val="No List8"/>
    <w:next w:val="NoList"/>
    <w:semiHidden/>
    <w:unhideWhenUsed/>
    <w:rsid w:val="004D32E1"/>
  </w:style>
  <w:style w:type="numbering" w:customStyle="1" w:styleId="NoList9">
    <w:name w:val="No List9"/>
    <w:next w:val="NoList"/>
    <w:semiHidden/>
    <w:unhideWhenUsed/>
    <w:rsid w:val="004D32E1"/>
  </w:style>
  <w:style w:type="numbering" w:customStyle="1" w:styleId="NoList10">
    <w:name w:val="No List10"/>
    <w:next w:val="NoList"/>
    <w:semiHidden/>
    <w:unhideWhenUsed/>
    <w:rsid w:val="004D32E1"/>
  </w:style>
  <w:style w:type="numbering" w:customStyle="1" w:styleId="NoList13">
    <w:name w:val="No List13"/>
    <w:next w:val="NoList"/>
    <w:semiHidden/>
    <w:unhideWhenUsed/>
    <w:rsid w:val="004D32E1"/>
  </w:style>
  <w:style w:type="numbering" w:customStyle="1" w:styleId="NoList14">
    <w:name w:val="No List14"/>
    <w:next w:val="NoList"/>
    <w:semiHidden/>
    <w:unhideWhenUsed/>
    <w:rsid w:val="004D32E1"/>
  </w:style>
  <w:style w:type="numbering" w:customStyle="1" w:styleId="NoList15">
    <w:name w:val="No List15"/>
    <w:next w:val="NoList"/>
    <w:uiPriority w:val="99"/>
    <w:semiHidden/>
    <w:unhideWhenUsed/>
    <w:rsid w:val="004D32E1"/>
  </w:style>
  <w:style w:type="numbering" w:customStyle="1" w:styleId="NoList16">
    <w:name w:val="No List16"/>
    <w:next w:val="NoList"/>
    <w:uiPriority w:val="99"/>
    <w:semiHidden/>
    <w:unhideWhenUsed/>
    <w:rsid w:val="004D32E1"/>
  </w:style>
  <w:style w:type="numbering" w:customStyle="1" w:styleId="NoList17">
    <w:name w:val="No List17"/>
    <w:next w:val="NoList"/>
    <w:semiHidden/>
    <w:unhideWhenUsed/>
    <w:rsid w:val="004D32E1"/>
  </w:style>
  <w:style w:type="numbering" w:customStyle="1" w:styleId="NoList18">
    <w:name w:val="No List18"/>
    <w:next w:val="NoList"/>
    <w:uiPriority w:val="99"/>
    <w:semiHidden/>
    <w:unhideWhenUsed/>
    <w:rsid w:val="004D32E1"/>
  </w:style>
  <w:style w:type="numbering" w:customStyle="1" w:styleId="NoList19">
    <w:name w:val="No List19"/>
    <w:next w:val="NoList"/>
    <w:uiPriority w:val="99"/>
    <w:semiHidden/>
    <w:unhideWhenUsed/>
    <w:rsid w:val="004D32E1"/>
  </w:style>
  <w:style w:type="numbering" w:customStyle="1" w:styleId="NoList20">
    <w:name w:val="No List20"/>
    <w:next w:val="NoList"/>
    <w:semiHidden/>
    <w:unhideWhenUsed/>
    <w:rsid w:val="004D32E1"/>
  </w:style>
  <w:style w:type="numbering" w:customStyle="1" w:styleId="NoList31">
    <w:name w:val="No List31"/>
    <w:next w:val="NoList"/>
    <w:semiHidden/>
    <w:unhideWhenUsed/>
    <w:rsid w:val="004D32E1"/>
  </w:style>
  <w:style w:type="numbering" w:customStyle="1" w:styleId="NoList41">
    <w:name w:val="No List41"/>
    <w:next w:val="NoList"/>
    <w:semiHidden/>
    <w:unhideWhenUsed/>
    <w:rsid w:val="004D32E1"/>
  </w:style>
  <w:style w:type="numbering" w:customStyle="1" w:styleId="NoList51">
    <w:name w:val="No List51"/>
    <w:next w:val="NoList"/>
    <w:semiHidden/>
    <w:unhideWhenUsed/>
    <w:rsid w:val="004D32E1"/>
  </w:style>
  <w:style w:type="numbering" w:customStyle="1" w:styleId="NoList61">
    <w:name w:val="No List61"/>
    <w:next w:val="NoList"/>
    <w:semiHidden/>
    <w:unhideWhenUsed/>
    <w:rsid w:val="004D32E1"/>
  </w:style>
  <w:style w:type="numbering" w:customStyle="1" w:styleId="NoList71">
    <w:name w:val="No List71"/>
    <w:next w:val="NoList"/>
    <w:semiHidden/>
    <w:unhideWhenUsed/>
    <w:rsid w:val="004D32E1"/>
  </w:style>
  <w:style w:type="numbering" w:customStyle="1" w:styleId="NoList81">
    <w:name w:val="No List81"/>
    <w:next w:val="NoList"/>
    <w:semiHidden/>
    <w:unhideWhenUsed/>
    <w:rsid w:val="004D32E1"/>
  </w:style>
  <w:style w:type="numbering" w:customStyle="1" w:styleId="NoList91">
    <w:name w:val="No List91"/>
    <w:next w:val="NoList"/>
    <w:semiHidden/>
    <w:unhideWhenUsed/>
    <w:rsid w:val="004D32E1"/>
  </w:style>
  <w:style w:type="numbering" w:customStyle="1" w:styleId="NoList101">
    <w:name w:val="No List101"/>
    <w:next w:val="NoList"/>
    <w:uiPriority w:val="99"/>
    <w:semiHidden/>
    <w:unhideWhenUsed/>
    <w:rsid w:val="004D32E1"/>
  </w:style>
  <w:style w:type="numbering" w:customStyle="1" w:styleId="NoList121">
    <w:name w:val="No List121"/>
    <w:next w:val="NoList"/>
    <w:semiHidden/>
    <w:unhideWhenUsed/>
    <w:rsid w:val="004D32E1"/>
  </w:style>
  <w:style w:type="numbering" w:customStyle="1" w:styleId="NoList131">
    <w:name w:val="No List131"/>
    <w:next w:val="NoList"/>
    <w:semiHidden/>
    <w:unhideWhenUsed/>
    <w:rsid w:val="004D32E1"/>
  </w:style>
  <w:style w:type="numbering" w:customStyle="1" w:styleId="NoList141">
    <w:name w:val="No List141"/>
    <w:next w:val="NoList"/>
    <w:semiHidden/>
    <w:unhideWhenUsed/>
    <w:rsid w:val="004D32E1"/>
  </w:style>
  <w:style w:type="paragraph" w:customStyle="1" w:styleId="Quote20">
    <w:name w:val="Quote2"/>
    <w:basedOn w:val="Default"/>
    <w:next w:val="Default"/>
    <w:qFormat/>
    <w:rsid w:val="004D32E1"/>
    <w:rPr>
      <w:rFonts w:eastAsia="Calibri"/>
      <w:color w:val="auto"/>
      <w:szCs w:val="22"/>
    </w:rPr>
  </w:style>
  <w:style w:type="character" w:customStyle="1" w:styleId="StyleLatinBaskervilleUnderline">
    <w:name w:val="Style (Latin) Baskerville Underline"/>
    <w:rsid w:val="004D32E1"/>
    <w:rPr>
      <w:rFonts w:ascii="Baskerville" w:hAnsi="Baskerville"/>
      <w:sz w:val="26"/>
      <w:u w:val="single"/>
    </w:rPr>
  </w:style>
  <w:style w:type="numbering" w:customStyle="1" w:styleId="NoList22">
    <w:name w:val="No List22"/>
    <w:next w:val="NoList"/>
    <w:semiHidden/>
    <w:unhideWhenUsed/>
    <w:rsid w:val="004D32E1"/>
  </w:style>
  <w:style w:type="numbering" w:customStyle="1" w:styleId="NoList23">
    <w:name w:val="No List23"/>
    <w:next w:val="NoList"/>
    <w:semiHidden/>
    <w:unhideWhenUsed/>
    <w:rsid w:val="004D32E1"/>
  </w:style>
  <w:style w:type="numbering" w:customStyle="1" w:styleId="NoList24">
    <w:name w:val="No List24"/>
    <w:next w:val="NoList"/>
    <w:semiHidden/>
    <w:unhideWhenUsed/>
    <w:rsid w:val="004D32E1"/>
  </w:style>
  <w:style w:type="numbering" w:customStyle="1" w:styleId="NoList25">
    <w:name w:val="No List25"/>
    <w:next w:val="NoList"/>
    <w:semiHidden/>
    <w:unhideWhenUsed/>
    <w:rsid w:val="004D32E1"/>
  </w:style>
  <w:style w:type="character" w:customStyle="1" w:styleId="StyleStyleUnderline411pt">
    <w:name w:val="Style Style Underline4 + 11 pt"/>
    <w:basedOn w:val="DefaultParagraphFont"/>
    <w:rsid w:val="004D32E1"/>
    <w:rPr>
      <w:sz w:val="20"/>
      <w:u w:val="single"/>
    </w:rPr>
  </w:style>
  <w:style w:type="character" w:customStyle="1" w:styleId="StyleStyleUnderline411ptBold">
    <w:name w:val="Style Style Underline4 + 11 pt Bold"/>
    <w:basedOn w:val="DefaultParagraphFont"/>
    <w:rsid w:val="004D32E1"/>
    <w:rPr>
      <w:b/>
      <w:bCs/>
      <w:sz w:val="20"/>
      <w:u w:val="single"/>
    </w:rPr>
  </w:style>
  <w:style w:type="character" w:customStyle="1" w:styleId="StyleStyleUnderline311pt">
    <w:name w:val="Style Style Underline3 + 11 pt"/>
    <w:basedOn w:val="DefaultParagraphFont"/>
    <w:rsid w:val="004D32E1"/>
    <w:rPr>
      <w:sz w:val="20"/>
      <w:u w:val="single"/>
    </w:rPr>
  </w:style>
  <w:style w:type="character" w:customStyle="1" w:styleId="StyleStyleUnderline311ptBold">
    <w:name w:val="Style Style Underline3 + 11 pt Bold"/>
    <w:basedOn w:val="DefaultParagraphFont"/>
    <w:rsid w:val="004D32E1"/>
    <w:rPr>
      <w:b/>
      <w:bCs/>
      <w:sz w:val="20"/>
      <w:u w:val="single"/>
    </w:rPr>
  </w:style>
  <w:style w:type="character" w:customStyle="1" w:styleId="dropcap1">
    <w:name w:val="dropcap1"/>
    <w:rsid w:val="004D32E1"/>
  </w:style>
  <w:style w:type="character" w:customStyle="1" w:styleId="HighlightedUnderlineEmphasis">
    <w:name w:val="Highlighted Underline Emphasis"/>
    <w:rsid w:val="004D32E1"/>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4D32E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D32E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D32E1"/>
    <w:rPr>
      <w:rFonts w:ascii="Georgia" w:hAnsi="Georgia"/>
      <w:u w:val="single"/>
    </w:rPr>
  </w:style>
  <w:style w:type="paragraph" w:customStyle="1" w:styleId="StyleCardsGeorgia12ptBoldThickunderlineBorderSin">
    <w:name w:val="Style Cards + Georgia 12 pt Bold Thick underline Border: : (Sin..."/>
    <w:basedOn w:val="Normal"/>
    <w:qFormat/>
    <w:rsid w:val="004D32E1"/>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D32E1"/>
    <w:rPr>
      <w:rFonts w:ascii="Georgia" w:hAnsi="Georgia"/>
      <w:sz w:val="24"/>
      <w:u w:val="single"/>
    </w:rPr>
  </w:style>
  <w:style w:type="paragraph" w:customStyle="1" w:styleId="StyleCardsGeorgia">
    <w:name w:val="Style Cards + Georgia"/>
    <w:basedOn w:val="Normal"/>
    <w:qFormat/>
    <w:rsid w:val="004D32E1"/>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4D32E1"/>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4D32E1"/>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4D32E1"/>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4D32E1"/>
    <w:rPr>
      <w:b w:val="0"/>
      <w:bCs w:val="0"/>
      <w:sz w:val="22"/>
      <w:u w:val="single"/>
      <w:bdr w:val="none" w:sz="0" w:space="0" w:color="auto"/>
    </w:rPr>
  </w:style>
  <w:style w:type="character" w:customStyle="1" w:styleId="maintitle">
    <w:name w:val="maintitle"/>
    <w:basedOn w:val="DefaultParagraphFont"/>
    <w:rsid w:val="004D32E1"/>
  </w:style>
  <w:style w:type="character" w:customStyle="1" w:styleId="cit-title">
    <w:name w:val="cit-title"/>
    <w:basedOn w:val="DefaultParagraphFont"/>
    <w:rsid w:val="004D32E1"/>
  </w:style>
  <w:style w:type="paragraph" w:customStyle="1" w:styleId="txttitle">
    <w:name w:val="txttitle"/>
    <w:basedOn w:val="Normal"/>
    <w:rsid w:val="004D32E1"/>
    <w:pPr>
      <w:spacing w:before="100" w:beforeAutospacing="1" w:after="100" w:afterAutospacing="1" w:line="240" w:lineRule="auto"/>
    </w:pPr>
    <w:rPr>
      <w:sz w:val="24"/>
    </w:rPr>
  </w:style>
  <w:style w:type="character" w:customStyle="1" w:styleId="volume">
    <w:name w:val="volume"/>
    <w:basedOn w:val="DefaultParagraphFont"/>
    <w:rsid w:val="004D32E1"/>
  </w:style>
  <w:style w:type="character" w:customStyle="1" w:styleId="z3988">
    <w:name w:val="z3988"/>
    <w:basedOn w:val="DefaultParagraphFont"/>
    <w:rsid w:val="004D32E1"/>
  </w:style>
  <w:style w:type="paragraph" w:customStyle="1" w:styleId="SmallCards">
    <w:name w:val="Small Cards"/>
    <w:basedOn w:val="Normal"/>
    <w:autoRedefine/>
    <w:rsid w:val="004D32E1"/>
    <w:pPr>
      <w:spacing w:after="0" w:line="240" w:lineRule="auto"/>
    </w:pPr>
    <w:rPr>
      <w:rFonts w:eastAsia="Times New Roman"/>
      <w:szCs w:val="20"/>
    </w:rPr>
  </w:style>
  <w:style w:type="character" w:customStyle="1" w:styleId="freeaccess">
    <w:name w:val="freeaccess"/>
    <w:basedOn w:val="DefaultParagraphFont"/>
    <w:rsid w:val="004D32E1"/>
  </w:style>
  <w:style w:type="character" w:customStyle="1" w:styleId="person-name">
    <w:name w:val="person-name"/>
    <w:basedOn w:val="DefaultParagraphFont"/>
    <w:rsid w:val="004D32E1"/>
  </w:style>
  <w:style w:type="character" w:customStyle="1" w:styleId="articoloinside">
    <w:name w:val="articolo_inside"/>
    <w:rsid w:val="004D32E1"/>
  </w:style>
  <w:style w:type="paragraph" w:customStyle="1" w:styleId="pagetools">
    <w:name w:val="pagetools"/>
    <w:basedOn w:val="Normal"/>
    <w:qFormat/>
    <w:rsid w:val="004D32E1"/>
    <w:pPr>
      <w:spacing w:before="100" w:beforeAutospacing="1" w:after="100" w:afterAutospacing="1" w:line="240" w:lineRule="auto"/>
    </w:pPr>
    <w:rPr>
      <w:rFonts w:eastAsia="Times New Roman"/>
      <w:sz w:val="24"/>
    </w:rPr>
  </w:style>
  <w:style w:type="character" w:customStyle="1" w:styleId="job">
    <w:name w:val="job"/>
    <w:basedOn w:val="DefaultParagraphFont"/>
    <w:rsid w:val="004D32E1"/>
  </w:style>
  <w:style w:type="character" w:customStyle="1" w:styleId="company">
    <w:name w:val="company"/>
    <w:basedOn w:val="DefaultParagraphFont"/>
    <w:rsid w:val="004D32E1"/>
  </w:style>
  <w:style w:type="character" w:customStyle="1" w:styleId="publisher">
    <w:name w:val="publisher"/>
    <w:basedOn w:val="DefaultParagraphFont"/>
    <w:rsid w:val="004D32E1"/>
  </w:style>
  <w:style w:type="character" w:customStyle="1" w:styleId="pubyear">
    <w:name w:val="pubyear"/>
    <w:basedOn w:val="DefaultParagraphFont"/>
    <w:rsid w:val="004D32E1"/>
  </w:style>
  <w:style w:type="character" w:customStyle="1" w:styleId="pubcity">
    <w:name w:val="pubcity"/>
    <w:basedOn w:val="DefaultParagraphFont"/>
    <w:rsid w:val="004D32E1"/>
  </w:style>
  <w:style w:type="paragraph" w:customStyle="1" w:styleId="C-Text">
    <w:name w:val="C-Text"/>
    <w:basedOn w:val="Normal"/>
    <w:qFormat/>
    <w:rsid w:val="004D32E1"/>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4D32E1"/>
    <w:pPr>
      <w:spacing w:before="100" w:beforeAutospacing="1" w:after="100" w:afterAutospacing="1" w:line="240" w:lineRule="auto"/>
    </w:pPr>
    <w:rPr>
      <w:sz w:val="24"/>
    </w:rPr>
  </w:style>
  <w:style w:type="character" w:customStyle="1" w:styleId="ecdate">
    <w:name w:val="ec_date"/>
    <w:basedOn w:val="DefaultParagraphFont"/>
    <w:rsid w:val="004D32E1"/>
    <w:rPr>
      <w:rFonts w:ascii="Verdana" w:hAnsi="Verdana" w:hint="default"/>
      <w:sz w:val="20"/>
      <w:szCs w:val="20"/>
      <w:shd w:val="clear" w:color="auto" w:fill="FFFFFF"/>
    </w:rPr>
  </w:style>
  <w:style w:type="paragraph" w:customStyle="1" w:styleId="ecmsonormal">
    <w:name w:val="ec_msonormal"/>
    <w:basedOn w:val="Normal"/>
    <w:qFormat/>
    <w:rsid w:val="004D32E1"/>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4D32E1"/>
  </w:style>
  <w:style w:type="character" w:customStyle="1" w:styleId="hittermhilite">
    <w:name w:val="hittermhilite"/>
    <w:basedOn w:val="DefaultParagraphFont"/>
    <w:rsid w:val="004D32E1"/>
  </w:style>
  <w:style w:type="character" w:customStyle="1" w:styleId="articleheadline">
    <w:name w:val="articleheadline"/>
    <w:basedOn w:val="DefaultParagraphFont"/>
    <w:rsid w:val="004D32E1"/>
  </w:style>
  <w:style w:type="paragraph" w:customStyle="1" w:styleId="u-intro">
    <w:name w:val="u-intro"/>
    <w:basedOn w:val="Normal"/>
    <w:qFormat/>
    <w:rsid w:val="004D32E1"/>
    <w:pPr>
      <w:spacing w:before="100" w:beforeAutospacing="1" w:after="100" w:afterAutospacing="1" w:line="240" w:lineRule="auto"/>
    </w:pPr>
    <w:rPr>
      <w:sz w:val="24"/>
    </w:rPr>
  </w:style>
  <w:style w:type="character" w:customStyle="1" w:styleId="u-byline">
    <w:name w:val="u-byline"/>
    <w:basedOn w:val="DefaultParagraphFont"/>
    <w:rsid w:val="004D32E1"/>
  </w:style>
  <w:style w:type="character" w:customStyle="1" w:styleId="articlebya">
    <w:name w:val="articleby_a"/>
    <w:basedOn w:val="DefaultParagraphFont"/>
    <w:rsid w:val="004D32E1"/>
  </w:style>
  <w:style w:type="character" w:customStyle="1" w:styleId="popupwinby">
    <w:name w:val="popupwinby"/>
    <w:basedOn w:val="DefaultParagraphFont"/>
    <w:rsid w:val="004D32E1"/>
  </w:style>
  <w:style w:type="character" w:customStyle="1" w:styleId="storyheader">
    <w:name w:val="storyheader"/>
    <w:basedOn w:val="DefaultParagraphFont"/>
    <w:rsid w:val="004D32E1"/>
  </w:style>
  <w:style w:type="character" w:customStyle="1" w:styleId="marron">
    <w:name w:val="marron"/>
    <w:basedOn w:val="DefaultParagraphFont"/>
    <w:rsid w:val="004D32E1"/>
  </w:style>
  <w:style w:type="character" w:customStyle="1" w:styleId="UnderlineChar4Char">
    <w:name w:val="Underline Char4 Char"/>
    <w:basedOn w:val="DefaultParagraphFont"/>
    <w:link w:val="UnderlineChar4"/>
    <w:rsid w:val="004D32E1"/>
    <w:rPr>
      <w:u w:val="single"/>
    </w:rPr>
  </w:style>
  <w:style w:type="character" w:customStyle="1" w:styleId="BoldandUnderlineChar3Char2">
    <w:name w:val="Bold and Underline Char3 Char2"/>
    <w:basedOn w:val="DefaultParagraphFont"/>
    <w:link w:val="BoldandUnderlineChar3"/>
    <w:rsid w:val="004D32E1"/>
    <w:rPr>
      <w:b/>
      <w:u w:val="single"/>
    </w:rPr>
  </w:style>
  <w:style w:type="character" w:customStyle="1" w:styleId="LanguageChar">
    <w:name w:val="Language Char"/>
    <w:basedOn w:val="DefaultParagraphFont"/>
    <w:link w:val="Language"/>
    <w:rsid w:val="004D32E1"/>
    <w:rPr>
      <w:strike/>
      <w:sz w:val="16"/>
      <w:szCs w:val="16"/>
    </w:rPr>
  </w:style>
  <w:style w:type="character" w:customStyle="1" w:styleId="StyleNormalWeb10ptChar">
    <w:name w:val="Style Normal (Web) + 10 pt Char"/>
    <w:basedOn w:val="DefaultParagraphFont"/>
    <w:rsid w:val="004D32E1"/>
    <w:rPr>
      <w:szCs w:val="24"/>
      <w:lang w:val="en-US" w:eastAsia="en-US" w:bidi="ar-SA"/>
    </w:rPr>
  </w:style>
  <w:style w:type="paragraph" w:customStyle="1" w:styleId="TagCiteShells">
    <w:name w:val="Tag/Cite/Shells"/>
    <w:basedOn w:val="Normal"/>
    <w:qFormat/>
    <w:rsid w:val="004D32E1"/>
    <w:pPr>
      <w:spacing w:after="0" w:line="240" w:lineRule="auto"/>
    </w:pPr>
    <w:rPr>
      <w:b/>
    </w:rPr>
  </w:style>
  <w:style w:type="paragraph" w:customStyle="1" w:styleId="DefinitionTerm">
    <w:name w:val="Definition Term"/>
    <w:basedOn w:val="Normal"/>
    <w:next w:val="Normal"/>
    <w:qFormat/>
    <w:rsid w:val="004D32E1"/>
    <w:pPr>
      <w:spacing w:after="0" w:line="240" w:lineRule="auto"/>
    </w:pPr>
    <w:rPr>
      <w:snapToGrid w:val="0"/>
      <w:sz w:val="24"/>
    </w:rPr>
  </w:style>
  <w:style w:type="character" w:customStyle="1" w:styleId="Style3CharChar">
    <w:name w:val="Style3 Char Char"/>
    <w:basedOn w:val="DefaultParagraphFont"/>
    <w:rsid w:val="004D32E1"/>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4D32E1"/>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4D32E1"/>
    <w:rPr>
      <w:lang w:eastAsia="en-US"/>
    </w:rPr>
  </w:style>
  <w:style w:type="character" w:customStyle="1" w:styleId="BoldUnderlineChar3">
    <w:name w:val="Bold + Underline Char"/>
    <w:basedOn w:val="DefaultParagraphFont"/>
    <w:rsid w:val="004D32E1"/>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4D32E1"/>
  </w:style>
  <w:style w:type="character" w:customStyle="1" w:styleId="CharacterStyle7">
    <w:name w:val="Character Style 7"/>
    <w:rsid w:val="004D32E1"/>
    <w:rPr>
      <w:rFonts w:ascii="Arial Narrow" w:hAnsi="Arial Narrow" w:cs="Arial Narrow"/>
      <w:sz w:val="20"/>
      <w:szCs w:val="20"/>
      <w:u w:val="single"/>
    </w:rPr>
  </w:style>
  <w:style w:type="character" w:customStyle="1" w:styleId="StyleStyle4Char">
    <w:name w:val="Style Style4 + Char"/>
    <w:basedOn w:val="DefaultParagraphFont"/>
    <w:rsid w:val="004D32E1"/>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4D32E1"/>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4D32E1"/>
    <w:pPr>
      <w:spacing w:after="0" w:line="240" w:lineRule="auto"/>
    </w:pPr>
    <w:rPr>
      <w:rFonts w:ascii="Verdana" w:hAnsi="Verdana"/>
      <w:sz w:val="21"/>
      <w:szCs w:val="21"/>
      <w:u w:val="thick"/>
    </w:rPr>
  </w:style>
  <w:style w:type="character" w:styleId="PlaceholderText">
    <w:name w:val="Placeholder Text"/>
    <w:basedOn w:val="DefaultParagraphFont"/>
    <w:uiPriority w:val="99"/>
    <w:rsid w:val="004D32E1"/>
    <w:rPr>
      <w:color w:val="808080"/>
    </w:rPr>
  </w:style>
  <w:style w:type="paragraph" w:customStyle="1" w:styleId="Cite8">
    <w:name w:val="Cite8"/>
    <w:basedOn w:val="Normal"/>
    <w:autoRedefine/>
    <w:qFormat/>
    <w:rsid w:val="004D32E1"/>
    <w:pPr>
      <w:spacing w:after="0" w:line="240" w:lineRule="auto"/>
    </w:pPr>
    <w:rPr>
      <w:rFonts w:ascii="Arial Narrow" w:eastAsia="Calibri" w:hAnsi="Arial Narrow"/>
    </w:rPr>
  </w:style>
  <w:style w:type="character" w:customStyle="1" w:styleId="BoxX2">
    <w:name w:val="BoxX2"/>
    <w:qFormat/>
    <w:rsid w:val="004D32E1"/>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4D32E1"/>
    <w:rPr>
      <w:rFonts w:ascii="Garamond" w:hAnsi="Garamond" w:hint="default"/>
      <w:sz w:val="16"/>
    </w:rPr>
  </w:style>
  <w:style w:type="paragraph" w:customStyle="1" w:styleId="StyleStyle49pt9">
    <w:name w:val="Style Style4 + 9 pt9"/>
    <w:basedOn w:val="Style4"/>
    <w:link w:val="StyleStyle49pt9Char"/>
    <w:rsid w:val="004D32E1"/>
    <w:pPr>
      <w:numPr>
        <w:numId w:val="0"/>
      </w:numPr>
    </w:pPr>
    <w:rPr>
      <w:rFonts w:eastAsia="SimSun"/>
      <w:lang w:eastAsia="zh-CN"/>
    </w:rPr>
  </w:style>
  <w:style w:type="character" w:customStyle="1" w:styleId="StyleStyle49pt9Char">
    <w:name w:val="Style Style4 + 9 pt9 Char"/>
    <w:link w:val="StyleStyle49pt9"/>
    <w:rsid w:val="004D32E1"/>
    <w:rPr>
      <w:rFonts w:ascii="Arial Narrow" w:eastAsia="SimSun" w:hAnsi="Arial Narrow"/>
      <w:szCs w:val="24"/>
      <w:u w:val="single"/>
      <w:lang w:eastAsia="zh-CN"/>
    </w:rPr>
  </w:style>
  <w:style w:type="character" w:customStyle="1" w:styleId="UnderlineCard1">
    <w:name w:val="Underline Card"/>
    <w:uiPriority w:val="6"/>
    <w:qFormat/>
    <w:rsid w:val="004D32E1"/>
    <w:rPr>
      <w:rFonts w:ascii="Arial" w:hAnsi="Arial"/>
      <w:b w:val="0"/>
      <w:bCs/>
      <w:sz w:val="20"/>
      <w:u w:val="single"/>
    </w:rPr>
  </w:style>
  <w:style w:type="paragraph" w:customStyle="1" w:styleId="2ndLevel-TAG">
    <w:name w:val="2nd Level - TAG"/>
    <w:basedOn w:val="Normal"/>
    <w:next w:val="Normal"/>
    <w:uiPriority w:val="99"/>
    <w:qFormat/>
    <w:rsid w:val="004D32E1"/>
    <w:pPr>
      <w:spacing w:after="0" w:line="240" w:lineRule="auto"/>
    </w:pPr>
  </w:style>
  <w:style w:type="character" w:customStyle="1" w:styleId="underlining0">
    <w:name w:val="underlining"/>
    <w:rsid w:val="004D32E1"/>
  </w:style>
  <w:style w:type="character" w:customStyle="1" w:styleId="btitle">
    <w:name w:val="btitle"/>
    <w:rsid w:val="004D32E1"/>
  </w:style>
  <w:style w:type="character" w:customStyle="1" w:styleId="green">
    <w:name w:val="green"/>
    <w:rsid w:val="004D32E1"/>
  </w:style>
  <w:style w:type="paragraph" w:customStyle="1" w:styleId="CM14">
    <w:name w:val="CM14"/>
    <w:basedOn w:val="Normal"/>
    <w:uiPriority w:val="99"/>
    <w:qFormat/>
    <w:rsid w:val="004D32E1"/>
    <w:pPr>
      <w:spacing w:after="0" w:line="240" w:lineRule="auto"/>
    </w:pPr>
  </w:style>
  <w:style w:type="character" w:customStyle="1" w:styleId="BodyText33">
    <w:name w:val="Body Text3"/>
    <w:rsid w:val="004D32E1"/>
  </w:style>
  <w:style w:type="character" w:customStyle="1" w:styleId="BodytextBold">
    <w:name w:val="Body text + Bold"/>
    <w:rsid w:val="004D32E1"/>
  </w:style>
  <w:style w:type="character" w:customStyle="1" w:styleId="Bodytext6pt">
    <w:name w:val="Body text + 6 pt"/>
    <w:rsid w:val="004D32E1"/>
  </w:style>
  <w:style w:type="paragraph" w:customStyle="1" w:styleId="DebateBlocking">
    <w:name w:val="DebateBlocking"/>
    <w:basedOn w:val="Normal"/>
    <w:next w:val="Nothing"/>
    <w:uiPriority w:val="99"/>
    <w:qFormat/>
    <w:rsid w:val="004D32E1"/>
    <w:pPr>
      <w:spacing w:after="0" w:line="240" w:lineRule="auto"/>
    </w:pPr>
  </w:style>
  <w:style w:type="character" w:customStyle="1" w:styleId="BodytextItalic1">
    <w:name w:val="Body text + Italic1"/>
    <w:aliases w:val="Spacing 0 pt1"/>
    <w:uiPriority w:val="99"/>
    <w:rsid w:val="004D32E1"/>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4D32E1"/>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4D32E1"/>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4D32E1"/>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4D32E1"/>
  </w:style>
  <w:style w:type="paragraph" w:customStyle="1" w:styleId="8font">
    <w:name w:val="8font"/>
    <w:basedOn w:val="Normal"/>
    <w:next w:val="Normal"/>
    <w:autoRedefine/>
    <w:qFormat/>
    <w:rsid w:val="004D32E1"/>
    <w:pPr>
      <w:spacing w:after="0" w:line="240" w:lineRule="auto"/>
    </w:pPr>
    <w:rPr>
      <w:rFonts w:eastAsia="Cambria"/>
      <w:szCs w:val="16"/>
    </w:rPr>
  </w:style>
  <w:style w:type="paragraph" w:customStyle="1" w:styleId="CiteLittle">
    <w:name w:val="Cite Little"/>
    <w:next w:val="Normal"/>
    <w:qFormat/>
    <w:rsid w:val="004D32E1"/>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4D32E1"/>
    <w:rPr>
      <w:rFonts w:ascii="Times New Roman" w:eastAsia="MS Mincho" w:hAnsi="Times New Roman"/>
      <w:b/>
      <w:bCs/>
      <w:u w:val="thick"/>
    </w:rPr>
  </w:style>
  <w:style w:type="character" w:customStyle="1" w:styleId="StyleAsianMSMincho">
    <w:name w:val="Style (Asian) MS Mincho"/>
    <w:rsid w:val="004D32E1"/>
    <w:rPr>
      <w:rFonts w:ascii="Times New Roman" w:eastAsia="MS Mincho" w:hAnsi="Times New Roman"/>
      <w:u w:val="thick"/>
    </w:rPr>
  </w:style>
  <w:style w:type="paragraph" w:customStyle="1" w:styleId="docheader">
    <w:name w:val="doc header"/>
    <w:autoRedefine/>
    <w:qFormat/>
    <w:rsid w:val="004D32E1"/>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4D32E1"/>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4D32E1"/>
  </w:style>
  <w:style w:type="character" w:customStyle="1" w:styleId="CardCharChar1">
    <w:name w:val="Card Char Char1"/>
    <w:rsid w:val="004D32E1"/>
    <w:rPr>
      <w:b/>
      <w:bCs/>
      <w:sz w:val="28"/>
      <w:szCs w:val="28"/>
    </w:rPr>
  </w:style>
  <w:style w:type="character" w:customStyle="1" w:styleId="CharacterStyle3">
    <w:name w:val="Character Style 3"/>
    <w:uiPriority w:val="99"/>
    <w:rsid w:val="004D32E1"/>
    <w:rPr>
      <w:sz w:val="18"/>
      <w:szCs w:val="18"/>
    </w:rPr>
  </w:style>
  <w:style w:type="paragraph" w:customStyle="1" w:styleId="bloctitles">
    <w:name w:val="bloc titles"/>
    <w:basedOn w:val="Heading1"/>
    <w:next w:val="Normal"/>
    <w:link w:val="bloctitlesChar"/>
    <w:autoRedefine/>
    <w:qFormat/>
    <w:rsid w:val="004D32E1"/>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4D32E1"/>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4D32E1"/>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4D32E1"/>
    <w:rPr>
      <w:rFonts w:ascii="Calibri" w:eastAsia="Times New Roman" w:hAnsi="Calibri" w:cs="Times New Roman"/>
      <w:b/>
      <w:sz w:val="4"/>
      <w:szCs w:val="32"/>
      <w:u w:val="single"/>
    </w:rPr>
  </w:style>
  <w:style w:type="character" w:customStyle="1" w:styleId="UnderlineBoldChar">
    <w:name w:val="Underline Bold Char"/>
    <w:locked/>
    <w:rsid w:val="004D32E1"/>
    <w:rPr>
      <w:rFonts w:ascii="Times New Roman" w:eastAsia="Times New Roman" w:hAnsi="Times New Roman" w:cs="Calibri"/>
      <w:b/>
      <w:sz w:val="24"/>
      <w:szCs w:val="20"/>
      <w:u w:val="single"/>
    </w:rPr>
  </w:style>
  <w:style w:type="character" w:customStyle="1" w:styleId="tagChar0">
    <w:name w:val="%tag Char"/>
    <w:link w:val="tag"/>
    <w:uiPriority w:val="99"/>
    <w:rsid w:val="004D32E1"/>
    <w:rPr>
      <w:rFonts w:ascii="Calibri" w:hAnsi="Calibri"/>
    </w:rPr>
  </w:style>
  <w:style w:type="character" w:customStyle="1" w:styleId="AAAcardChar">
    <w:name w:val="AAAcard Char"/>
    <w:link w:val="AAAcard"/>
    <w:uiPriority w:val="99"/>
    <w:rsid w:val="004D32E1"/>
    <w:rPr>
      <w:rFonts w:ascii="Calibri" w:hAnsi="Calibri"/>
    </w:rPr>
  </w:style>
  <w:style w:type="character" w:customStyle="1" w:styleId="underlineCharChar0">
    <w:name w:val="underline Char Char"/>
    <w:rsid w:val="004D32E1"/>
    <w:rPr>
      <w:rFonts w:ascii="Arial Narrow" w:eastAsia="Times New Roman" w:hAnsi="Arial Narrow" w:cs="Calibri"/>
      <w:sz w:val="24"/>
      <w:u w:val="single"/>
    </w:rPr>
  </w:style>
  <w:style w:type="paragraph" w:customStyle="1" w:styleId="tagstyle0">
    <w:name w:val="tagstyle"/>
    <w:basedOn w:val="Normal"/>
    <w:rsid w:val="004D32E1"/>
    <w:pPr>
      <w:spacing w:before="100" w:beforeAutospacing="1" w:after="100" w:afterAutospacing="1" w:line="240" w:lineRule="auto"/>
    </w:pPr>
    <w:rPr>
      <w:rFonts w:eastAsia="Times New Roman"/>
      <w:sz w:val="24"/>
    </w:rPr>
  </w:style>
  <w:style w:type="character" w:customStyle="1" w:styleId="newsstorytitle">
    <w:name w:val="news_story_title"/>
    <w:rsid w:val="004D32E1"/>
  </w:style>
  <w:style w:type="character" w:customStyle="1" w:styleId="yqlink">
    <w:name w:val="yqlink"/>
    <w:rsid w:val="004D32E1"/>
  </w:style>
  <w:style w:type="character" w:customStyle="1" w:styleId="clbody">
    <w:name w:val="clbody"/>
    <w:rsid w:val="004D32E1"/>
  </w:style>
  <w:style w:type="character" w:customStyle="1" w:styleId="Boxing">
    <w:name w:val="Boxing"/>
    <w:rsid w:val="004D32E1"/>
    <w:rPr>
      <w:rFonts w:ascii="Arial Narrow" w:hAnsi="Arial Narrow"/>
      <w:dstrike w:val="0"/>
      <w:sz w:val="20"/>
      <w:bdr w:val="single" w:sz="2" w:space="0" w:color="auto"/>
      <w:vertAlign w:val="baseline"/>
    </w:rPr>
  </w:style>
  <w:style w:type="paragraph" w:customStyle="1" w:styleId="Analyticals">
    <w:name w:val="Analyticals"/>
    <w:basedOn w:val="Normal"/>
    <w:rsid w:val="004D32E1"/>
    <w:pPr>
      <w:spacing w:after="0" w:line="240" w:lineRule="auto"/>
    </w:pPr>
    <w:rPr>
      <w:rFonts w:eastAsia="Times New Roman"/>
      <w:sz w:val="24"/>
    </w:rPr>
  </w:style>
  <w:style w:type="character" w:customStyle="1" w:styleId="norm">
    <w:name w:val="norm"/>
    <w:rsid w:val="004D32E1"/>
  </w:style>
  <w:style w:type="character" w:customStyle="1" w:styleId="boldandunderlinecharcharcharcharcharcharcharcharcharcharcharcharcharcharcharchar0">
    <w:name w:val="boldandunderlinecharcharcharcharcharcharcharcharcharcharcharcharcharcharcharchar"/>
    <w:rsid w:val="004D32E1"/>
  </w:style>
  <w:style w:type="character" w:customStyle="1" w:styleId="underlinecharcharcharcharcharcharcharcharcharcharcharcharcharchar0">
    <w:name w:val="underlinecharcharcharcharcharcharcharcharcharcharcharcharcharchar"/>
    <w:rsid w:val="004D32E1"/>
  </w:style>
  <w:style w:type="character" w:customStyle="1" w:styleId="CharCharCharCharCharChar1Char">
    <w:name w:val="Char Char Char Char Char Char1 Char"/>
    <w:rsid w:val="004D32E1"/>
    <w:rPr>
      <w:rFonts w:ascii="Times New Roman" w:eastAsia="Times New Roman" w:hAnsi="Times New Roman" w:cs="Times New Roman"/>
      <w:b/>
      <w:sz w:val="24"/>
      <w:szCs w:val="24"/>
    </w:rPr>
  </w:style>
  <w:style w:type="character" w:customStyle="1" w:styleId="Taggin-New">
    <w:name w:val="Taggin - New"/>
    <w:rsid w:val="004D32E1"/>
    <w:rPr>
      <w:rFonts w:ascii="Arial Narrow" w:hAnsi="Arial Narrow"/>
      <w:b/>
      <w:sz w:val="22"/>
    </w:rPr>
  </w:style>
  <w:style w:type="character" w:customStyle="1" w:styleId="emphasis22">
    <w:name w:val="emphasis2"/>
    <w:rsid w:val="004D32E1"/>
  </w:style>
  <w:style w:type="character" w:customStyle="1" w:styleId="citechar0">
    <w:name w:val="citechar"/>
    <w:rsid w:val="004D32E1"/>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4D32E1"/>
    <w:rPr>
      <w:sz w:val="24"/>
      <w:szCs w:val="24"/>
      <w:lang w:val="en-US" w:eastAsia="en-US" w:bidi="ar-SA"/>
    </w:rPr>
  </w:style>
  <w:style w:type="character" w:customStyle="1" w:styleId="NewTag">
    <w:name w:val="NewTag"/>
    <w:uiPriority w:val="1"/>
    <w:qFormat/>
    <w:rsid w:val="004D32E1"/>
    <w:rPr>
      <w:rFonts w:ascii="Georgia" w:hAnsi="Georgia"/>
      <w:b/>
      <w:sz w:val="24"/>
    </w:rPr>
  </w:style>
  <w:style w:type="character" w:customStyle="1" w:styleId="searchtools-record-title">
    <w:name w:val="searchtools-record-title"/>
    <w:basedOn w:val="DefaultParagraphFont"/>
    <w:rsid w:val="004D32E1"/>
  </w:style>
  <w:style w:type="character" w:customStyle="1" w:styleId="HighlightedUnderline0">
    <w:name w:val="Highlighted Underline"/>
    <w:basedOn w:val="DefaultParagraphFont"/>
    <w:uiPriority w:val="1"/>
    <w:qFormat/>
    <w:rsid w:val="004D32E1"/>
    <w:rPr>
      <w:rFonts w:ascii="Arial Narrow" w:hAnsi="Arial Narrow"/>
      <w:b w:val="0"/>
      <w:sz w:val="22"/>
      <w:u w:val="single"/>
      <w:bdr w:val="none" w:sz="0" w:space="0" w:color="auto"/>
      <w:shd w:val="clear" w:color="auto" w:fill="C76361"/>
    </w:rPr>
  </w:style>
  <w:style w:type="character" w:customStyle="1" w:styleId="rightside">
    <w:name w:val="rightside"/>
    <w:rsid w:val="004D32E1"/>
  </w:style>
  <w:style w:type="character" w:customStyle="1" w:styleId="flourish">
    <w:name w:val="flourish"/>
    <w:rsid w:val="004D32E1"/>
  </w:style>
  <w:style w:type="character" w:customStyle="1" w:styleId="style150">
    <w:name w:val="style150"/>
    <w:rsid w:val="004D32E1"/>
  </w:style>
  <w:style w:type="character" w:customStyle="1" w:styleId="head">
    <w:name w:val="head"/>
    <w:rsid w:val="004D32E1"/>
  </w:style>
  <w:style w:type="character" w:customStyle="1" w:styleId="first-letter">
    <w:name w:val="first-letter"/>
    <w:rsid w:val="004D32E1"/>
  </w:style>
  <w:style w:type="character" w:customStyle="1" w:styleId="focusparagraph">
    <w:name w:val="focusparagraph"/>
    <w:rsid w:val="004D32E1"/>
  </w:style>
  <w:style w:type="character" w:customStyle="1" w:styleId="StyleUnderlineCharChar111pt">
    <w:name w:val="Style Underline Char Char1 + 11 pt"/>
    <w:rsid w:val="004D32E1"/>
    <w:rPr>
      <w:rFonts w:ascii="Times New Roman" w:hAnsi="Times New Roman"/>
      <w:sz w:val="20"/>
      <w:u w:val="single"/>
      <w:lang w:val="en-US" w:eastAsia="en-US" w:bidi="ar-SA"/>
    </w:rPr>
  </w:style>
  <w:style w:type="character" w:customStyle="1" w:styleId="CharChar31">
    <w:name w:val="Char Char31"/>
    <w:rsid w:val="004D32E1"/>
    <w:rPr>
      <w:rFonts w:cs="Arial"/>
      <w:b/>
      <w:bCs/>
      <w:szCs w:val="32"/>
      <w:lang w:val="en-US" w:eastAsia="en-US" w:bidi="ar-SA"/>
    </w:rPr>
  </w:style>
  <w:style w:type="character" w:customStyle="1" w:styleId="citationgenerated">
    <w:name w:val="citation generated"/>
    <w:rsid w:val="004D32E1"/>
  </w:style>
  <w:style w:type="character" w:customStyle="1" w:styleId="commentstext0">
    <w:name w:val="comments_text"/>
    <w:uiPriority w:val="99"/>
    <w:rsid w:val="004D32E1"/>
    <w:rPr>
      <w:rFonts w:cs="Times New Roman"/>
    </w:rPr>
  </w:style>
  <w:style w:type="paragraph" w:customStyle="1" w:styleId="CM25">
    <w:name w:val="CM25"/>
    <w:basedOn w:val="Default"/>
    <w:next w:val="Default"/>
    <w:qFormat/>
    <w:rsid w:val="004D32E1"/>
    <w:pPr>
      <w:spacing w:after="233" w:line="276" w:lineRule="auto"/>
    </w:pPr>
    <w:rPr>
      <w:rFonts w:ascii="Georgia" w:eastAsia="Calibri" w:hAnsi="Georgia"/>
      <w:color w:val="auto"/>
      <w:sz w:val="22"/>
    </w:rPr>
  </w:style>
  <w:style w:type="character" w:customStyle="1" w:styleId="FontStyle29">
    <w:name w:val="Font Style29"/>
    <w:uiPriority w:val="99"/>
    <w:rsid w:val="004D32E1"/>
    <w:rPr>
      <w:rFonts w:ascii="Arial" w:hAnsi="Arial" w:cs="Arial"/>
      <w:sz w:val="14"/>
      <w:szCs w:val="14"/>
    </w:rPr>
  </w:style>
  <w:style w:type="character" w:customStyle="1" w:styleId="A8">
    <w:name w:val="A8"/>
    <w:rsid w:val="004D32E1"/>
    <w:rPr>
      <w:color w:val="000000"/>
      <w:sz w:val="12"/>
      <w:szCs w:val="12"/>
    </w:rPr>
  </w:style>
  <w:style w:type="character" w:customStyle="1" w:styleId="apturelink">
    <w:name w:val="apturelink"/>
    <w:rsid w:val="004D32E1"/>
  </w:style>
  <w:style w:type="character" w:customStyle="1" w:styleId="apturelinkicon">
    <w:name w:val="apturelinkicon"/>
    <w:rsid w:val="004D32E1"/>
  </w:style>
  <w:style w:type="character" w:customStyle="1" w:styleId="titletxt">
    <w:name w:val="titletxt"/>
    <w:rsid w:val="004D32E1"/>
  </w:style>
  <w:style w:type="character" w:customStyle="1" w:styleId="colbcopy">
    <w:name w:val="colbcopy"/>
    <w:rsid w:val="004D32E1"/>
  </w:style>
  <w:style w:type="character" w:customStyle="1" w:styleId="hcard">
    <w:name w:val="hcard"/>
    <w:rsid w:val="004D32E1"/>
  </w:style>
  <w:style w:type="table" w:styleId="MediumGrid2">
    <w:name w:val="Medium Grid 2"/>
    <w:basedOn w:val="TableNormal"/>
    <w:uiPriority w:val="68"/>
    <w:rsid w:val="004D32E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4D32E1"/>
    <w:rPr>
      <w:rFonts w:ascii="Courier" w:eastAsia="Cambria" w:hAnsi="Courier"/>
      <w:sz w:val="21"/>
      <w:szCs w:val="21"/>
    </w:rPr>
  </w:style>
  <w:style w:type="paragraph" w:customStyle="1" w:styleId="hotroute2">
    <w:name w:val="hotroute"/>
    <w:basedOn w:val="Normal"/>
    <w:qFormat/>
    <w:rsid w:val="004D32E1"/>
    <w:pPr>
      <w:spacing w:after="0" w:line="240" w:lineRule="auto"/>
      <w:ind w:left="288"/>
    </w:pPr>
  </w:style>
  <w:style w:type="paragraph" w:customStyle="1" w:styleId="DeleteAnalytics">
    <w:name w:val="Delete Analytics"/>
    <w:basedOn w:val="Heading4"/>
    <w:qFormat/>
    <w:rsid w:val="004D32E1"/>
    <w:pPr>
      <w:spacing w:before="200" w:line="240" w:lineRule="auto"/>
    </w:pPr>
    <w:rPr>
      <w:iCs w:val="0"/>
      <w:color w:val="800000"/>
      <w:sz w:val="22"/>
    </w:rPr>
  </w:style>
  <w:style w:type="paragraph" w:customStyle="1" w:styleId="ReallyFuckingSmall0">
    <w:name w:val="Really Fucking Small"/>
    <w:basedOn w:val="Normal"/>
    <w:link w:val="ReallyFuckingSmallChar0"/>
    <w:rsid w:val="004D32E1"/>
    <w:pPr>
      <w:spacing w:after="0" w:line="240" w:lineRule="auto"/>
      <w:ind w:left="144"/>
    </w:pPr>
    <w:rPr>
      <w:rFonts w:eastAsia="Times New Roman"/>
      <w:sz w:val="12"/>
    </w:rPr>
  </w:style>
  <w:style w:type="character" w:customStyle="1" w:styleId="ReallyFuckingSmallChar0">
    <w:name w:val="Really Fucking Small Char"/>
    <w:link w:val="ReallyFuckingSmall0"/>
    <w:rsid w:val="004D32E1"/>
    <w:rPr>
      <w:rFonts w:ascii="Calibri" w:eastAsia="Times New Roman" w:hAnsi="Calibri"/>
      <w:sz w:val="12"/>
    </w:rPr>
  </w:style>
  <w:style w:type="paragraph" w:customStyle="1" w:styleId="Boxempahsis">
    <w:name w:val="Box empahsis"/>
    <w:basedOn w:val="Normal"/>
    <w:link w:val="BoxempahsisChar"/>
    <w:qFormat/>
    <w:rsid w:val="004D32E1"/>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4D32E1"/>
    <w:rPr>
      <w:rFonts w:ascii="Franklin Gothic Heavy" w:hAnsi="Franklin Gothic Heavy"/>
      <w:sz w:val="24"/>
      <w:u w:val="single"/>
      <w:bdr w:val="single" w:sz="4" w:space="0" w:color="auto"/>
    </w:rPr>
  </w:style>
  <w:style w:type="character" w:customStyle="1" w:styleId="Qualified">
    <w:name w:val="Qualified"/>
    <w:rsid w:val="004D32E1"/>
    <w:rPr>
      <w:rFonts w:asciiTheme="majorHAnsi" w:hAnsiTheme="majorHAnsi"/>
      <w:b/>
      <w:bCs/>
      <w:sz w:val="16"/>
    </w:rPr>
  </w:style>
  <w:style w:type="character" w:customStyle="1" w:styleId="Underline-Highlighted-WFU">
    <w:name w:val="Underline-Highlighted-WFU"/>
    <w:basedOn w:val="DefaultParagraphFont"/>
    <w:uiPriority w:val="1"/>
    <w:qFormat/>
    <w:rsid w:val="004D32E1"/>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4D32E1"/>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4D32E1"/>
    <w:rPr>
      <w:rFonts w:ascii="Arial" w:eastAsia="Times New Roman" w:hAnsi="Arial" w:cs="Arial"/>
      <w:b/>
      <w:bCs/>
      <w:kern w:val="32"/>
      <w:sz w:val="28"/>
      <w:szCs w:val="32"/>
    </w:rPr>
  </w:style>
  <w:style w:type="character" w:customStyle="1" w:styleId="columntexthead">
    <w:name w:val="columntexthead"/>
    <w:rsid w:val="004D32E1"/>
  </w:style>
  <w:style w:type="character" w:customStyle="1" w:styleId="instruction">
    <w:name w:val="instruction"/>
    <w:rsid w:val="004D32E1"/>
  </w:style>
  <w:style w:type="character" w:customStyle="1" w:styleId="listpipe">
    <w:name w:val="listpipe"/>
    <w:rsid w:val="004D32E1"/>
  </w:style>
  <w:style w:type="character" w:customStyle="1" w:styleId="imagelink">
    <w:name w:val="imagelink"/>
    <w:rsid w:val="004D32E1"/>
  </w:style>
  <w:style w:type="character" w:customStyle="1" w:styleId="leadin">
    <w:name w:val="leadin"/>
    <w:rsid w:val="004D32E1"/>
  </w:style>
  <w:style w:type="character" w:customStyle="1" w:styleId="A4">
    <w:name w:val="A4"/>
    <w:uiPriority w:val="99"/>
    <w:rsid w:val="004D32E1"/>
    <w:rPr>
      <w:rFonts w:ascii="Baskerville" w:hAnsi="Baskerville" w:cs="Baskerville"/>
      <w:b/>
      <w:bCs/>
      <w:color w:val="000000"/>
      <w:sz w:val="22"/>
      <w:szCs w:val="22"/>
    </w:rPr>
  </w:style>
  <w:style w:type="character" w:customStyle="1" w:styleId="noticiabyline">
    <w:name w:val="noticia_byline"/>
    <w:rsid w:val="004D32E1"/>
  </w:style>
  <w:style w:type="character" w:customStyle="1" w:styleId="sep">
    <w:name w:val="sep"/>
    <w:rsid w:val="004D32E1"/>
  </w:style>
  <w:style w:type="character" w:customStyle="1" w:styleId="rightnowyahoo">
    <w:name w:val="right_now_yahoo"/>
    <w:rsid w:val="004D32E1"/>
  </w:style>
  <w:style w:type="character" w:customStyle="1" w:styleId="submittedmeta">
    <w:name w:val="submitted meta"/>
    <w:rsid w:val="004D32E1"/>
  </w:style>
  <w:style w:type="character" w:customStyle="1" w:styleId="A10">
    <w:name w:val="A10"/>
    <w:uiPriority w:val="99"/>
    <w:rsid w:val="004D32E1"/>
    <w:rPr>
      <w:color w:val="000000"/>
      <w:sz w:val="12"/>
      <w:szCs w:val="12"/>
    </w:rPr>
  </w:style>
  <w:style w:type="paragraph" w:customStyle="1" w:styleId="Pa7">
    <w:name w:val="Pa7"/>
    <w:basedOn w:val="Default"/>
    <w:next w:val="Default"/>
    <w:uiPriority w:val="99"/>
    <w:qFormat/>
    <w:rsid w:val="004D32E1"/>
    <w:pPr>
      <w:spacing w:before="280" w:line="221" w:lineRule="atLeast"/>
    </w:pPr>
    <w:rPr>
      <w:rFonts w:ascii="Baskerville" w:eastAsia="Times New Roman" w:hAnsi="Baskerville"/>
      <w:color w:val="auto"/>
    </w:rPr>
  </w:style>
  <w:style w:type="character" w:customStyle="1" w:styleId="AAAunderline">
    <w:name w:val="AAAunderline"/>
    <w:qFormat/>
    <w:rsid w:val="004D32E1"/>
    <w:rPr>
      <w:b/>
      <w:u w:val="single"/>
    </w:rPr>
  </w:style>
  <w:style w:type="paragraph" w:customStyle="1" w:styleId="IndexHeader">
    <w:name w:val="Index Header"/>
    <w:basedOn w:val="Normal"/>
    <w:rsid w:val="004D32E1"/>
    <w:pPr>
      <w:spacing w:after="0" w:line="240" w:lineRule="auto"/>
      <w:ind w:left="-720"/>
      <w:outlineLvl w:val="0"/>
    </w:pPr>
    <w:rPr>
      <w:rFonts w:eastAsia="Times New Roman"/>
      <w:b/>
      <w:bCs/>
      <w:sz w:val="36"/>
      <w:szCs w:val="20"/>
    </w:rPr>
  </w:style>
  <w:style w:type="character" w:customStyle="1" w:styleId="IndexHeaderChar">
    <w:name w:val="Index Header Char"/>
    <w:rsid w:val="004D32E1"/>
    <w:rPr>
      <w:rFonts w:ascii="Times New Roman" w:eastAsia="Times New Roman" w:hAnsi="Times New Roman"/>
      <w:b/>
      <w:bCs/>
      <w:sz w:val="36"/>
    </w:rPr>
  </w:style>
  <w:style w:type="paragraph" w:customStyle="1" w:styleId="CardRead">
    <w:name w:val="Card_Read"/>
    <w:basedOn w:val="Normal"/>
    <w:rsid w:val="004D32E1"/>
    <w:pPr>
      <w:spacing w:after="0" w:line="240" w:lineRule="auto"/>
    </w:pPr>
    <w:rPr>
      <w:rFonts w:ascii="Times" w:eastAsia="Times" w:hAnsi="Times"/>
      <w:szCs w:val="20"/>
    </w:rPr>
  </w:style>
  <w:style w:type="paragraph" w:customStyle="1" w:styleId="CardNU">
    <w:name w:val="CardNU"/>
    <w:basedOn w:val="Normal"/>
    <w:rsid w:val="004D32E1"/>
    <w:pPr>
      <w:spacing w:after="0" w:line="240" w:lineRule="auto"/>
    </w:pPr>
    <w:rPr>
      <w:rFonts w:ascii="Times" w:eastAsia="Times" w:hAnsi="Times"/>
      <w:sz w:val="14"/>
      <w:szCs w:val="20"/>
    </w:rPr>
  </w:style>
  <w:style w:type="paragraph" w:customStyle="1" w:styleId="StyleHeading310pt">
    <w:name w:val="Style Heading 3 + 10 pt"/>
    <w:basedOn w:val="Heading3"/>
    <w:rsid w:val="004D32E1"/>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4D32E1"/>
    <w:rPr>
      <w:rFonts w:ascii="Times New Roman" w:eastAsia="Times New Roman" w:hAnsi="Times New Roman" w:cs="Arial"/>
      <w:b/>
      <w:bCs/>
      <w:sz w:val="26"/>
      <w:szCs w:val="26"/>
    </w:rPr>
  </w:style>
  <w:style w:type="paragraph" w:customStyle="1" w:styleId="Style30">
    <w:name w:val="Style 3"/>
    <w:basedOn w:val="Normal"/>
    <w:rsid w:val="004D32E1"/>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4D32E1"/>
    <w:rPr>
      <w:b/>
      <w:sz w:val="22"/>
      <w:szCs w:val="24"/>
      <w:u w:val="single"/>
      <w:lang w:val="en-US" w:eastAsia="en-US" w:bidi="ar-SA"/>
    </w:rPr>
  </w:style>
  <w:style w:type="paragraph" w:customStyle="1" w:styleId="CardText-NotUnderlined">
    <w:name w:val="Card Text - Not Underlined"/>
    <w:basedOn w:val="Normal"/>
    <w:rsid w:val="004D32E1"/>
    <w:pPr>
      <w:spacing w:after="60" w:line="240" w:lineRule="auto"/>
    </w:pPr>
    <w:rPr>
      <w:rFonts w:eastAsia="Times New Roman"/>
      <w:sz w:val="18"/>
    </w:rPr>
  </w:style>
  <w:style w:type="paragraph" w:customStyle="1" w:styleId="OmniPage8">
    <w:name w:val="OmniPage #8"/>
    <w:basedOn w:val="Normal"/>
    <w:rsid w:val="004D32E1"/>
    <w:pPr>
      <w:spacing w:after="0" w:line="240" w:lineRule="auto"/>
    </w:pPr>
    <w:rPr>
      <w:rFonts w:eastAsia="Times New Roman"/>
      <w:color w:val="000000"/>
      <w:sz w:val="20"/>
      <w:szCs w:val="20"/>
    </w:rPr>
  </w:style>
  <w:style w:type="paragraph" w:customStyle="1" w:styleId="OmniPage2">
    <w:name w:val="OmniPage #2"/>
    <w:basedOn w:val="Normal"/>
    <w:rsid w:val="004D32E1"/>
    <w:pPr>
      <w:spacing w:after="0" w:line="240" w:lineRule="auto"/>
    </w:pPr>
    <w:rPr>
      <w:rFonts w:eastAsia="Times New Roman"/>
      <w:color w:val="000000"/>
      <w:sz w:val="20"/>
      <w:szCs w:val="20"/>
    </w:rPr>
  </w:style>
  <w:style w:type="paragraph" w:customStyle="1" w:styleId="OmniPage6">
    <w:name w:val="OmniPage #6"/>
    <w:basedOn w:val="Normal"/>
    <w:rsid w:val="004D32E1"/>
    <w:pPr>
      <w:spacing w:after="0" w:line="240" w:lineRule="auto"/>
    </w:pPr>
    <w:rPr>
      <w:rFonts w:eastAsia="Times New Roman"/>
      <w:color w:val="000000"/>
      <w:sz w:val="20"/>
      <w:szCs w:val="20"/>
    </w:rPr>
  </w:style>
  <w:style w:type="paragraph" w:customStyle="1" w:styleId="OmniPage7">
    <w:name w:val="OmniPage #7"/>
    <w:basedOn w:val="Normal"/>
    <w:rsid w:val="004D32E1"/>
    <w:pPr>
      <w:spacing w:after="0" w:line="240" w:lineRule="auto"/>
    </w:pPr>
    <w:rPr>
      <w:rFonts w:eastAsia="Times New Roman"/>
      <w:color w:val="000000"/>
      <w:sz w:val="20"/>
      <w:szCs w:val="20"/>
    </w:rPr>
  </w:style>
  <w:style w:type="paragraph" w:customStyle="1" w:styleId="OmniPage11">
    <w:name w:val="OmniPage #11"/>
    <w:basedOn w:val="Normal"/>
    <w:rsid w:val="004D32E1"/>
    <w:pPr>
      <w:spacing w:after="0" w:line="240" w:lineRule="auto"/>
    </w:pPr>
    <w:rPr>
      <w:rFonts w:eastAsia="Times New Roman"/>
      <w:color w:val="000000"/>
      <w:sz w:val="20"/>
      <w:szCs w:val="20"/>
    </w:rPr>
  </w:style>
  <w:style w:type="paragraph" w:customStyle="1" w:styleId="OmniPage12">
    <w:name w:val="OmniPage #12"/>
    <w:basedOn w:val="Normal"/>
    <w:rsid w:val="004D32E1"/>
    <w:pPr>
      <w:spacing w:after="0" w:line="240" w:lineRule="auto"/>
    </w:pPr>
    <w:rPr>
      <w:rFonts w:eastAsia="Times New Roman"/>
      <w:color w:val="000000"/>
      <w:sz w:val="20"/>
      <w:szCs w:val="20"/>
    </w:rPr>
  </w:style>
  <w:style w:type="paragraph" w:customStyle="1" w:styleId="OmniPage13">
    <w:name w:val="OmniPage #13"/>
    <w:basedOn w:val="Normal"/>
    <w:rsid w:val="004D32E1"/>
    <w:pPr>
      <w:spacing w:after="0" w:line="240" w:lineRule="auto"/>
    </w:pPr>
    <w:rPr>
      <w:rFonts w:eastAsia="Times New Roman"/>
      <w:color w:val="000000"/>
      <w:sz w:val="20"/>
      <w:szCs w:val="20"/>
    </w:rPr>
  </w:style>
  <w:style w:type="paragraph" w:customStyle="1" w:styleId="OmniPage14">
    <w:name w:val="OmniPage #14"/>
    <w:basedOn w:val="Normal"/>
    <w:rsid w:val="004D32E1"/>
    <w:pPr>
      <w:spacing w:after="0" w:line="240" w:lineRule="auto"/>
    </w:pPr>
    <w:rPr>
      <w:rFonts w:eastAsia="Times New Roman"/>
      <w:color w:val="000000"/>
      <w:sz w:val="20"/>
      <w:szCs w:val="20"/>
    </w:rPr>
  </w:style>
  <w:style w:type="paragraph" w:customStyle="1" w:styleId="OmniPage15">
    <w:name w:val="OmniPage #15"/>
    <w:basedOn w:val="Normal"/>
    <w:rsid w:val="004D32E1"/>
    <w:pPr>
      <w:spacing w:after="0" w:line="240" w:lineRule="auto"/>
    </w:pPr>
    <w:rPr>
      <w:rFonts w:eastAsia="Times New Roman"/>
      <w:color w:val="000000"/>
      <w:sz w:val="20"/>
      <w:szCs w:val="20"/>
    </w:rPr>
  </w:style>
  <w:style w:type="paragraph" w:customStyle="1" w:styleId="OmniPage17">
    <w:name w:val="OmniPage #17"/>
    <w:basedOn w:val="Normal"/>
    <w:rsid w:val="004D32E1"/>
    <w:pPr>
      <w:spacing w:after="0" w:line="240" w:lineRule="auto"/>
    </w:pPr>
    <w:rPr>
      <w:rFonts w:eastAsia="Times New Roman"/>
      <w:color w:val="000000"/>
      <w:sz w:val="20"/>
      <w:szCs w:val="20"/>
    </w:rPr>
  </w:style>
  <w:style w:type="paragraph" w:customStyle="1" w:styleId="OmniPage19">
    <w:name w:val="OmniPage #19"/>
    <w:basedOn w:val="Normal"/>
    <w:rsid w:val="004D32E1"/>
    <w:pPr>
      <w:spacing w:after="0" w:line="240" w:lineRule="auto"/>
    </w:pPr>
    <w:rPr>
      <w:rFonts w:eastAsia="Times New Roman"/>
      <w:color w:val="000000"/>
      <w:sz w:val="20"/>
      <w:szCs w:val="20"/>
    </w:rPr>
  </w:style>
  <w:style w:type="paragraph" w:customStyle="1" w:styleId="OmniPage20">
    <w:name w:val="OmniPage #20"/>
    <w:basedOn w:val="Normal"/>
    <w:rsid w:val="004D32E1"/>
    <w:pPr>
      <w:spacing w:after="0" w:line="240" w:lineRule="auto"/>
    </w:pPr>
    <w:rPr>
      <w:rFonts w:eastAsia="Times New Roman"/>
      <w:color w:val="000000"/>
      <w:sz w:val="20"/>
      <w:szCs w:val="20"/>
    </w:rPr>
  </w:style>
  <w:style w:type="paragraph" w:customStyle="1" w:styleId="OmniPage21">
    <w:name w:val="OmniPage #21"/>
    <w:basedOn w:val="Normal"/>
    <w:rsid w:val="004D32E1"/>
    <w:pPr>
      <w:spacing w:after="0" w:line="240" w:lineRule="auto"/>
    </w:pPr>
    <w:rPr>
      <w:rFonts w:eastAsia="Times New Roman"/>
      <w:color w:val="000000"/>
      <w:sz w:val="20"/>
      <w:szCs w:val="20"/>
    </w:rPr>
  </w:style>
  <w:style w:type="paragraph" w:customStyle="1" w:styleId="OmniPage22">
    <w:name w:val="OmniPage #22"/>
    <w:basedOn w:val="Normal"/>
    <w:rsid w:val="004D32E1"/>
    <w:pPr>
      <w:spacing w:after="0" w:line="240" w:lineRule="auto"/>
    </w:pPr>
    <w:rPr>
      <w:rFonts w:eastAsia="Times New Roman"/>
      <w:color w:val="000000"/>
      <w:sz w:val="20"/>
      <w:szCs w:val="20"/>
    </w:rPr>
  </w:style>
  <w:style w:type="paragraph" w:customStyle="1" w:styleId="OmniPage25">
    <w:name w:val="OmniPage #25"/>
    <w:basedOn w:val="Normal"/>
    <w:rsid w:val="004D32E1"/>
    <w:pPr>
      <w:spacing w:after="0" w:line="240" w:lineRule="auto"/>
    </w:pPr>
    <w:rPr>
      <w:rFonts w:eastAsia="Times New Roman"/>
      <w:color w:val="000000"/>
      <w:sz w:val="20"/>
      <w:szCs w:val="20"/>
    </w:rPr>
  </w:style>
  <w:style w:type="paragraph" w:customStyle="1" w:styleId="OmniPage18">
    <w:name w:val="OmniPage #18"/>
    <w:basedOn w:val="Normal"/>
    <w:rsid w:val="004D32E1"/>
    <w:pPr>
      <w:spacing w:after="0" w:line="240" w:lineRule="auto"/>
    </w:pPr>
    <w:rPr>
      <w:rFonts w:eastAsia="Times New Roman"/>
      <w:color w:val="000000"/>
      <w:sz w:val="20"/>
      <w:szCs w:val="20"/>
    </w:rPr>
  </w:style>
  <w:style w:type="paragraph" w:customStyle="1" w:styleId="OmniPage26">
    <w:name w:val="OmniPage #26"/>
    <w:basedOn w:val="Normal"/>
    <w:rsid w:val="004D32E1"/>
    <w:pPr>
      <w:spacing w:after="0" w:line="240" w:lineRule="auto"/>
    </w:pPr>
    <w:rPr>
      <w:rFonts w:eastAsia="Times New Roman"/>
      <w:color w:val="000000"/>
      <w:sz w:val="20"/>
      <w:szCs w:val="20"/>
    </w:rPr>
  </w:style>
  <w:style w:type="character" w:customStyle="1" w:styleId="iagsheaderlarge">
    <w:name w:val="iags_header_large"/>
    <w:rsid w:val="004D32E1"/>
  </w:style>
  <w:style w:type="paragraph" w:customStyle="1" w:styleId="OmniPage9">
    <w:name w:val="OmniPage #9"/>
    <w:basedOn w:val="Normal"/>
    <w:rsid w:val="004D32E1"/>
    <w:pPr>
      <w:spacing w:after="0" w:line="240" w:lineRule="auto"/>
    </w:pPr>
    <w:rPr>
      <w:rFonts w:eastAsia="Times New Roman"/>
      <w:color w:val="000000"/>
      <w:sz w:val="20"/>
      <w:szCs w:val="20"/>
    </w:rPr>
  </w:style>
  <w:style w:type="paragraph" w:customStyle="1" w:styleId="OmniPage5">
    <w:name w:val="OmniPage #5"/>
    <w:basedOn w:val="Normal"/>
    <w:rsid w:val="004D32E1"/>
    <w:pPr>
      <w:spacing w:after="0" w:line="240" w:lineRule="auto"/>
    </w:pPr>
    <w:rPr>
      <w:rFonts w:eastAsia="Times New Roman"/>
      <w:color w:val="000000"/>
      <w:sz w:val="20"/>
      <w:szCs w:val="20"/>
    </w:rPr>
  </w:style>
  <w:style w:type="character" w:customStyle="1" w:styleId="style12char0">
    <w:name w:val="style12char"/>
    <w:rsid w:val="004D32E1"/>
  </w:style>
  <w:style w:type="character" w:customStyle="1" w:styleId="charchar2">
    <w:name w:val="charchar2"/>
    <w:rsid w:val="004D32E1"/>
  </w:style>
  <w:style w:type="character" w:customStyle="1" w:styleId="style11char0">
    <w:name w:val="style11char"/>
    <w:rsid w:val="004D32E1"/>
  </w:style>
  <w:style w:type="paragraph" w:customStyle="1" w:styleId="CitesandCardText">
    <w:name w:val="Cites and Card Text"/>
    <w:basedOn w:val="Normal"/>
    <w:rsid w:val="004D32E1"/>
    <w:pPr>
      <w:spacing w:after="0" w:line="240" w:lineRule="auto"/>
    </w:pPr>
    <w:rPr>
      <w:rFonts w:eastAsia="Times New Roman"/>
      <w:sz w:val="20"/>
    </w:rPr>
  </w:style>
  <w:style w:type="paragraph" w:styleId="List2">
    <w:name w:val="List 2"/>
    <w:basedOn w:val="Default"/>
    <w:next w:val="Default"/>
    <w:rsid w:val="004D32E1"/>
    <w:rPr>
      <w:rFonts w:eastAsia="Times New Roman"/>
      <w:color w:val="auto"/>
    </w:rPr>
  </w:style>
  <w:style w:type="paragraph" w:customStyle="1" w:styleId="Style16">
    <w:name w:val="Style 16"/>
    <w:basedOn w:val="Normal"/>
    <w:rsid w:val="004D32E1"/>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4D32E1"/>
    <w:pPr>
      <w:spacing w:after="0" w:line="240" w:lineRule="auto"/>
    </w:pPr>
    <w:rPr>
      <w:rFonts w:eastAsia="Times New Roman"/>
    </w:rPr>
  </w:style>
  <w:style w:type="character" w:customStyle="1" w:styleId="smalltextChar0">
    <w:name w:val="smalltext Char"/>
    <w:link w:val="smalltext2"/>
    <w:rsid w:val="004D32E1"/>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4D32E1"/>
    <w:pPr>
      <w:spacing w:after="120"/>
    </w:pPr>
    <w:rPr>
      <w:rFonts w:eastAsia="Times New Roman"/>
      <w:color w:val="auto"/>
    </w:rPr>
  </w:style>
  <w:style w:type="paragraph" w:customStyle="1" w:styleId="headingChar">
    <w:name w:val="heading Char"/>
    <w:basedOn w:val="Normal"/>
    <w:rsid w:val="004D32E1"/>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4D32E1"/>
    <w:rPr>
      <w:b/>
      <w:sz w:val="22"/>
      <w:szCs w:val="24"/>
      <w:u w:val="single"/>
      <w:lang w:val="en-US" w:eastAsia="en-US" w:bidi="ar-SA"/>
    </w:rPr>
  </w:style>
  <w:style w:type="paragraph" w:customStyle="1" w:styleId="Bullets-squares">
    <w:name w:val="Bullets - squares"/>
    <w:basedOn w:val="Normal"/>
    <w:next w:val="Normal"/>
    <w:rsid w:val="004D32E1"/>
    <w:pPr>
      <w:numPr>
        <w:numId w:val="15"/>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4D32E1"/>
    <w:pPr>
      <w:spacing w:after="0" w:line="240" w:lineRule="auto"/>
      <w:ind w:left="288"/>
    </w:pPr>
    <w:rPr>
      <w:rFonts w:asciiTheme="minorHAnsi" w:hAnsiTheme="minorHAnsi"/>
      <w:u w:val="single"/>
    </w:rPr>
  </w:style>
  <w:style w:type="paragraph" w:customStyle="1" w:styleId="Size8">
    <w:name w:val="Size 8"/>
    <w:link w:val="Size8Char"/>
    <w:rsid w:val="004D32E1"/>
    <w:pPr>
      <w:spacing w:after="0" w:line="240" w:lineRule="auto"/>
    </w:pPr>
    <w:rPr>
      <w:rFonts w:ascii="Times New Roman" w:eastAsia="Times New Roman" w:hAnsi="Times New Roman" w:cs="Times New Roman"/>
      <w:sz w:val="16"/>
    </w:rPr>
  </w:style>
  <w:style w:type="character" w:customStyle="1" w:styleId="Size8Char">
    <w:name w:val="Size 8 Char"/>
    <w:link w:val="Size8"/>
    <w:rsid w:val="004D32E1"/>
    <w:rPr>
      <w:rFonts w:ascii="Times New Roman" w:eastAsia="Times New Roman" w:hAnsi="Times New Roman" w:cs="Times New Roman"/>
      <w:sz w:val="16"/>
    </w:rPr>
  </w:style>
  <w:style w:type="paragraph" w:customStyle="1" w:styleId="RegularCite">
    <w:name w:val="Regular Cite"/>
    <w:qFormat/>
    <w:rsid w:val="004D32E1"/>
    <w:pPr>
      <w:spacing w:after="0" w:line="240" w:lineRule="auto"/>
    </w:pPr>
    <w:rPr>
      <w:rFonts w:ascii="Times New Roman" w:eastAsia="Times New Roman" w:hAnsi="Times New Roman" w:cs="Times New Roman"/>
      <w:sz w:val="20"/>
    </w:rPr>
  </w:style>
  <w:style w:type="character" w:customStyle="1" w:styleId="eudoraheader">
    <w:name w:val="eudoraheader"/>
    <w:rsid w:val="004D32E1"/>
  </w:style>
  <w:style w:type="character" w:customStyle="1" w:styleId="emailstyle26">
    <w:name w:val="emailstyle26"/>
    <w:rsid w:val="004D32E1"/>
  </w:style>
  <w:style w:type="paragraph" w:customStyle="1" w:styleId="context">
    <w:name w:val="context"/>
    <w:basedOn w:val="Normal"/>
    <w:rsid w:val="004D32E1"/>
    <w:pPr>
      <w:spacing w:before="100" w:beforeAutospacing="1" w:after="100" w:afterAutospacing="1" w:line="240" w:lineRule="auto"/>
    </w:pPr>
    <w:rPr>
      <w:rFonts w:eastAsia="Times New Roman"/>
      <w:sz w:val="24"/>
    </w:rPr>
  </w:style>
  <w:style w:type="character" w:customStyle="1" w:styleId="newstitle1">
    <w:name w:val="newstitle1"/>
    <w:rsid w:val="004D32E1"/>
  </w:style>
  <w:style w:type="character" w:customStyle="1" w:styleId="dateline">
    <w:name w:val="dateline"/>
    <w:rsid w:val="004D32E1"/>
  </w:style>
  <w:style w:type="character" w:customStyle="1" w:styleId="sendtofriend">
    <w:name w:val="sendtofriend"/>
    <w:rsid w:val="004D32E1"/>
  </w:style>
  <w:style w:type="character" w:customStyle="1" w:styleId="pagetype">
    <w:name w:val="pagetype"/>
    <w:rsid w:val="004D32E1"/>
  </w:style>
  <w:style w:type="character" w:customStyle="1" w:styleId="byl">
    <w:name w:val="byl"/>
    <w:rsid w:val="004D32E1"/>
  </w:style>
  <w:style w:type="character" w:customStyle="1" w:styleId="byd">
    <w:name w:val="byd"/>
    <w:rsid w:val="004D32E1"/>
  </w:style>
  <w:style w:type="paragraph" w:customStyle="1" w:styleId="Size6">
    <w:name w:val="Size 6"/>
    <w:link w:val="Size6Char"/>
    <w:qFormat/>
    <w:rsid w:val="004D32E1"/>
    <w:pPr>
      <w:spacing w:after="0" w:line="240" w:lineRule="auto"/>
    </w:pPr>
    <w:rPr>
      <w:rFonts w:ascii="Times New Roman" w:eastAsia="Times New Roman" w:hAnsi="Times New Roman" w:cs="Times New Roman"/>
      <w:sz w:val="16"/>
    </w:rPr>
  </w:style>
  <w:style w:type="character" w:customStyle="1" w:styleId="Size6Char">
    <w:name w:val="Size 6 Char"/>
    <w:link w:val="Size6"/>
    <w:rsid w:val="004D32E1"/>
    <w:rPr>
      <w:rFonts w:ascii="Times New Roman" w:eastAsia="Times New Roman" w:hAnsi="Times New Roman" w:cs="Times New Roman"/>
      <w:sz w:val="16"/>
    </w:rPr>
  </w:style>
  <w:style w:type="character" w:customStyle="1" w:styleId="underliningchar0">
    <w:name w:val="underliningchar"/>
    <w:rsid w:val="004D32E1"/>
  </w:style>
  <w:style w:type="paragraph" w:customStyle="1" w:styleId="TxBrp11">
    <w:name w:val="TxBr_p11"/>
    <w:basedOn w:val="Normal"/>
    <w:rsid w:val="004D32E1"/>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4D32E1"/>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4D32E1"/>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4D32E1"/>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4D32E1"/>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4D32E1"/>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4D32E1"/>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4D32E1"/>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4D32E1"/>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4D32E1"/>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4D32E1"/>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4D32E1"/>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4D32E1"/>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4D32E1"/>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4D32E1"/>
    <w:rPr>
      <w:vanish w:val="0"/>
      <w:webHidden w:val="0"/>
      <w:color w:val="999999"/>
      <w:sz w:val="12"/>
      <w:szCs w:val="12"/>
      <w:specVanish/>
    </w:rPr>
  </w:style>
  <w:style w:type="paragraph" w:customStyle="1" w:styleId="CardsFont8pt">
    <w:name w:val="Cards + Font: 8 pt"/>
    <w:basedOn w:val="Normal"/>
    <w:rsid w:val="004D32E1"/>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4D32E1"/>
    <w:rPr>
      <w:sz w:val="16"/>
    </w:rPr>
  </w:style>
  <w:style w:type="character" w:customStyle="1" w:styleId="TagLineCharChar">
    <w:name w:val="Tag Line Char Char"/>
    <w:rsid w:val="004D32E1"/>
    <w:rPr>
      <w:rFonts w:cs="Arial"/>
      <w:b/>
      <w:bCs/>
      <w:iCs/>
      <w:sz w:val="24"/>
      <w:szCs w:val="28"/>
      <w:lang w:val="en-US" w:eastAsia="en-US" w:bidi="ar-SA"/>
    </w:rPr>
  </w:style>
  <w:style w:type="paragraph" w:customStyle="1" w:styleId="published">
    <w:name w:val="published"/>
    <w:basedOn w:val="Normal"/>
    <w:rsid w:val="004D32E1"/>
    <w:pPr>
      <w:spacing w:before="100" w:beforeAutospacing="1" w:after="100" w:afterAutospacing="1" w:line="240" w:lineRule="auto"/>
    </w:pPr>
    <w:rPr>
      <w:rFonts w:eastAsia="Times New Roman"/>
      <w:sz w:val="24"/>
    </w:rPr>
  </w:style>
  <w:style w:type="paragraph" w:customStyle="1" w:styleId="updated">
    <w:name w:val="updated"/>
    <w:basedOn w:val="Normal"/>
    <w:rsid w:val="004D32E1"/>
    <w:pPr>
      <w:spacing w:before="100" w:beforeAutospacing="1" w:after="100" w:afterAutospacing="1" w:line="240" w:lineRule="auto"/>
    </w:pPr>
    <w:rPr>
      <w:rFonts w:eastAsia="Times New Roman"/>
      <w:sz w:val="24"/>
    </w:rPr>
  </w:style>
  <w:style w:type="character" w:customStyle="1" w:styleId="articlecommentcount">
    <w:name w:val="article_comment_count"/>
    <w:rsid w:val="004D32E1"/>
  </w:style>
  <w:style w:type="character" w:customStyle="1" w:styleId="articlerecommendcount">
    <w:name w:val="article_recommend_count"/>
    <w:rsid w:val="004D32E1"/>
  </w:style>
  <w:style w:type="character" w:customStyle="1" w:styleId="normaltext1">
    <w:name w:val="normal_text"/>
    <w:rsid w:val="004D32E1"/>
  </w:style>
  <w:style w:type="paragraph" w:customStyle="1" w:styleId="storytimestamp">
    <w:name w:val="storytimestamp"/>
    <w:basedOn w:val="Normal"/>
    <w:rsid w:val="004D32E1"/>
    <w:pPr>
      <w:spacing w:before="100" w:beforeAutospacing="1" w:after="100" w:afterAutospacing="1" w:line="240" w:lineRule="auto"/>
    </w:pPr>
    <w:rPr>
      <w:rFonts w:eastAsia="Times New Roman"/>
      <w:sz w:val="24"/>
    </w:rPr>
  </w:style>
  <w:style w:type="character" w:customStyle="1" w:styleId="story-byline">
    <w:name w:val="story-byline"/>
    <w:rsid w:val="004D32E1"/>
  </w:style>
  <w:style w:type="character" w:customStyle="1" w:styleId="story-titleline">
    <w:name w:val="story-titleline"/>
    <w:rsid w:val="004D32E1"/>
  </w:style>
  <w:style w:type="paragraph" w:styleId="ListBullet2">
    <w:name w:val="List Bullet 2"/>
    <w:basedOn w:val="Normal"/>
    <w:rsid w:val="004D32E1"/>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4D32E1"/>
    <w:pPr>
      <w:spacing w:after="0" w:line="240" w:lineRule="auto"/>
    </w:pPr>
    <w:rPr>
      <w:rFonts w:eastAsia="Times New Roman"/>
      <w:color w:val="000000"/>
      <w:sz w:val="10"/>
    </w:rPr>
  </w:style>
  <w:style w:type="character" w:customStyle="1" w:styleId="UnderlineCardChar1">
    <w:name w:val="Underline Card Char"/>
    <w:rsid w:val="004D32E1"/>
    <w:rPr>
      <w:sz w:val="22"/>
      <w:szCs w:val="24"/>
      <w:u w:val="single"/>
      <w:lang w:val="en-US" w:eastAsia="en-US" w:bidi="ar-SA"/>
    </w:rPr>
  </w:style>
  <w:style w:type="character" w:customStyle="1" w:styleId="SourcesCharChar1">
    <w:name w:val="Sources Char Char1"/>
    <w:rsid w:val="004D32E1"/>
    <w:rPr>
      <w:rFonts w:cs="Arial"/>
      <w:b/>
      <w:bCs/>
      <w:iCs/>
      <w:sz w:val="24"/>
      <w:szCs w:val="28"/>
      <w:lang w:val="en-US" w:eastAsia="en-US" w:bidi="ar-SA"/>
    </w:rPr>
  </w:style>
  <w:style w:type="character" w:customStyle="1" w:styleId="UnderlinesCharChar">
    <w:name w:val="Underlines Char Char"/>
    <w:rsid w:val="004D32E1"/>
    <w:rPr>
      <w:rFonts w:cs="Arial"/>
      <w:b/>
      <w:bCs/>
      <w:sz w:val="22"/>
      <w:szCs w:val="26"/>
      <w:u w:val="single"/>
      <w:lang w:val="en-US" w:eastAsia="en-US" w:bidi="ar-SA"/>
    </w:rPr>
  </w:style>
  <w:style w:type="paragraph" w:customStyle="1" w:styleId="OmniPage3">
    <w:name w:val="OmniPage #3"/>
    <w:basedOn w:val="Normal"/>
    <w:rsid w:val="004D32E1"/>
    <w:pPr>
      <w:spacing w:after="0" w:line="240" w:lineRule="auto"/>
    </w:pPr>
    <w:rPr>
      <w:rFonts w:eastAsia="Times New Roman"/>
      <w:color w:val="000000"/>
      <w:sz w:val="20"/>
      <w:szCs w:val="20"/>
    </w:rPr>
  </w:style>
  <w:style w:type="paragraph" w:customStyle="1" w:styleId="OmniPage16">
    <w:name w:val="OmniPage #16"/>
    <w:basedOn w:val="Normal"/>
    <w:rsid w:val="004D32E1"/>
    <w:pPr>
      <w:spacing w:after="0" w:line="240" w:lineRule="auto"/>
    </w:pPr>
    <w:rPr>
      <w:rFonts w:eastAsia="Times New Roman"/>
      <w:color w:val="000000"/>
      <w:sz w:val="20"/>
      <w:szCs w:val="20"/>
    </w:rPr>
  </w:style>
  <w:style w:type="paragraph" w:customStyle="1" w:styleId="OmniPage23">
    <w:name w:val="OmniPage #23"/>
    <w:basedOn w:val="Normal"/>
    <w:rsid w:val="004D32E1"/>
    <w:pPr>
      <w:spacing w:after="0" w:line="240" w:lineRule="auto"/>
    </w:pPr>
    <w:rPr>
      <w:rFonts w:eastAsia="Times New Roman"/>
      <w:color w:val="000000"/>
      <w:sz w:val="20"/>
      <w:szCs w:val="20"/>
    </w:rPr>
  </w:style>
  <w:style w:type="paragraph" w:customStyle="1" w:styleId="OmniPage24">
    <w:name w:val="OmniPage #24"/>
    <w:basedOn w:val="Normal"/>
    <w:rsid w:val="004D32E1"/>
    <w:pPr>
      <w:spacing w:after="0" w:line="240" w:lineRule="auto"/>
    </w:pPr>
    <w:rPr>
      <w:rFonts w:eastAsia="Times New Roman"/>
      <w:color w:val="000000"/>
      <w:sz w:val="20"/>
      <w:szCs w:val="20"/>
    </w:rPr>
  </w:style>
  <w:style w:type="paragraph" w:customStyle="1" w:styleId="OmniPage27">
    <w:name w:val="OmniPage #27"/>
    <w:basedOn w:val="Normal"/>
    <w:rsid w:val="004D32E1"/>
    <w:pPr>
      <w:spacing w:after="0" w:line="240" w:lineRule="auto"/>
    </w:pPr>
    <w:rPr>
      <w:rFonts w:eastAsia="Times New Roman"/>
      <w:color w:val="000000"/>
      <w:sz w:val="20"/>
      <w:szCs w:val="20"/>
    </w:rPr>
  </w:style>
  <w:style w:type="paragraph" w:customStyle="1" w:styleId="OmniPage28">
    <w:name w:val="OmniPage #28"/>
    <w:basedOn w:val="Normal"/>
    <w:rsid w:val="004D32E1"/>
    <w:pPr>
      <w:spacing w:after="0" w:line="240" w:lineRule="auto"/>
    </w:pPr>
    <w:rPr>
      <w:rFonts w:eastAsia="Times New Roman"/>
      <w:color w:val="000000"/>
      <w:sz w:val="20"/>
      <w:szCs w:val="20"/>
    </w:rPr>
  </w:style>
  <w:style w:type="paragraph" w:customStyle="1" w:styleId="OmniPage29">
    <w:name w:val="OmniPage #29"/>
    <w:basedOn w:val="Normal"/>
    <w:rsid w:val="004D32E1"/>
    <w:pPr>
      <w:spacing w:after="0" w:line="240" w:lineRule="auto"/>
    </w:pPr>
    <w:rPr>
      <w:rFonts w:eastAsia="Times New Roman"/>
      <w:color w:val="000000"/>
      <w:sz w:val="20"/>
      <w:szCs w:val="20"/>
    </w:rPr>
  </w:style>
  <w:style w:type="paragraph" w:customStyle="1" w:styleId="OmniPage30">
    <w:name w:val="OmniPage #30"/>
    <w:basedOn w:val="Normal"/>
    <w:rsid w:val="004D32E1"/>
    <w:pPr>
      <w:spacing w:after="0" w:line="240" w:lineRule="auto"/>
    </w:pPr>
    <w:rPr>
      <w:rFonts w:eastAsia="Times New Roman"/>
      <w:color w:val="000000"/>
      <w:sz w:val="20"/>
      <w:szCs w:val="20"/>
    </w:rPr>
  </w:style>
  <w:style w:type="paragraph" w:customStyle="1" w:styleId="OmniPage31">
    <w:name w:val="OmniPage #31"/>
    <w:basedOn w:val="Normal"/>
    <w:rsid w:val="004D32E1"/>
    <w:pPr>
      <w:spacing w:after="0" w:line="240" w:lineRule="auto"/>
    </w:pPr>
    <w:rPr>
      <w:rFonts w:eastAsia="Times New Roman"/>
      <w:color w:val="000000"/>
      <w:sz w:val="20"/>
      <w:szCs w:val="20"/>
    </w:rPr>
  </w:style>
  <w:style w:type="paragraph" w:customStyle="1" w:styleId="OmniPage32">
    <w:name w:val="OmniPage #32"/>
    <w:basedOn w:val="Normal"/>
    <w:rsid w:val="004D32E1"/>
    <w:pPr>
      <w:spacing w:after="0" w:line="240" w:lineRule="auto"/>
    </w:pPr>
    <w:rPr>
      <w:rFonts w:eastAsia="Times New Roman"/>
      <w:color w:val="000000"/>
      <w:sz w:val="20"/>
      <w:szCs w:val="20"/>
    </w:rPr>
  </w:style>
  <w:style w:type="paragraph" w:customStyle="1" w:styleId="OmniPage33">
    <w:name w:val="OmniPage #33"/>
    <w:basedOn w:val="Normal"/>
    <w:rsid w:val="004D32E1"/>
    <w:pPr>
      <w:spacing w:after="0" w:line="240" w:lineRule="auto"/>
    </w:pPr>
    <w:rPr>
      <w:rFonts w:eastAsia="Times New Roman"/>
      <w:color w:val="000000"/>
      <w:sz w:val="20"/>
      <w:szCs w:val="20"/>
    </w:rPr>
  </w:style>
  <w:style w:type="paragraph" w:customStyle="1" w:styleId="OmniPage34">
    <w:name w:val="OmniPage #34"/>
    <w:basedOn w:val="Normal"/>
    <w:rsid w:val="004D32E1"/>
    <w:pPr>
      <w:spacing w:after="0" w:line="240" w:lineRule="auto"/>
    </w:pPr>
    <w:rPr>
      <w:rFonts w:eastAsia="Times New Roman"/>
      <w:color w:val="000000"/>
      <w:sz w:val="20"/>
      <w:szCs w:val="20"/>
    </w:rPr>
  </w:style>
  <w:style w:type="paragraph" w:customStyle="1" w:styleId="OmniPage35">
    <w:name w:val="OmniPage #35"/>
    <w:basedOn w:val="Normal"/>
    <w:rsid w:val="004D32E1"/>
    <w:pPr>
      <w:spacing w:after="0" w:line="240" w:lineRule="auto"/>
    </w:pPr>
    <w:rPr>
      <w:rFonts w:eastAsia="Times New Roman"/>
      <w:color w:val="000000"/>
      <w:sz w:val="20"/>
      <w:szCs w:val="20"/>
    </w:rPr>
  </w:style>
  <w:style w:type="paragraph" w:customStyle="1" w:styleId="OmniPage36">
    <w:name w:val="OmniPage #36"/>
    <w:basedOn w:val="Normal"/>
    <w:rsid w:val="004D32E1"/>
    <w:pPr>
      <w:spacing w:after="0" w:line="240" w:lineRule="auto"/>
    </w:pPr>
    <w:rPr>
      <w:rFonts w:eastAsia="Times New Roman"/>
      <w:color w:val="000000"/>
      <w:sz w:val="20"/>
      <w:szCs w:val="20"/>
    </w:rPr>
  </w:style>
  <w:style w:type="paragraph" w:customStyle="1" w:styleId="OmniPage37">
    <w:name w:val="OmniPage #37"/>
    <w:basedOn w:val="Normal"/>
    <w:rsid w:val="004D32E1"/>
    <w:pPr>
      <w:spacing w:after="0" w:line="240" w:lineRule="auto"/>
    </w:pPr>
    <w:rPr>
      <w:rFonts w:eastAsia="Times New Roman"/>
      <w:color w:val="000000"/>
      <w:sz w:val="20"/>
      <w:szCs w:val="20"/>
    </w:rPr>
  </w:style>
  <w:style w:type="paragraph" w:customStyle="1" w:styleId="OmniPage38">
    <w:name w:val="OmniPage #38"/>
    <w:basedOn w:val="Normal"/>
    <w:rsid w:val="004D32E1"/>
    <w:pPr>
      <w:spacing w:after="0" w:line="240" w:lineRule="auto"/>
    </w:pPr>
    <w:rPr>
      <w:rFonts w:eastAsia="Times New Roman"/>
      <w:color w:val="000000"/>
      <w:sz w:val="20"/>
      <w:szCs w:val="20"/>
    </w:rPr>
  </w:style>
  <w:style w:type="paragraph" w:customStyle="1" w:styleId="OmniPage39">
    <w:name w:val="OmniPage #39"/>
    <w:basedOn w:val="Normal"/>
    <w:rsid w:val="004D32E1"/>
    <w:pPr>
      <w:spacing w:after="0" w:line="240" w:lineRule="auto"/>
    </w:pPr>
    <w:rPr>
      <w:rFonts w:eastAsia="Times New Roman"/>
      <w:color w:val="000000"/>
      <w:sz w:val="20"/>
      <w:szCs w:val="20"/>
    </w:rPr>
  </w:style>
  <w:style w:type="paragraph" w:customStyle="1" w:styleId="OmniPage40">
    <w:name w:val="OmniPage #40"/>
    <w:basedOn w:val="Normal"/>
    <w:rsid w:val="004D32E1"/>
    <w:pPr>
      <w:spacing w:after="0" w:line="240" w:lineRule="auto"/>
    </w:pPr>
    <w:rPr>
      <w:rFonts w:eastAsia="Times New Roman"/>
      <w:color w:val="000000"/>
      <w:sz w:val="20"/>
      <w:szCs w:val="20"/>
    </w:rPr>
  </w:style>
  <w:style w:type="paragraph" w:customStyle="1" w:styleId="OmniPage41">
    <w:name w:val="OmniPage #41"/>
    <w:basedOn w:val="Normal"/>
    <w:rsid w:val="004D32E1"/>
    <w:pPr>
      <w:spacing w:after="0" w:line="240" w:lineRule="auto"/>
    </w:pPr>
    <w:rPr>
      <w:rFonts w:eastAsia="Times New Roman"/>
      <w:color w:val="000000"/>
      <w:sz w:val="20"/>
      <w:szCs w:val="20"/>
    </w:rPr>
  </w:style>
  <w:style w:type="paragraph" w:customStyle="1" w:styleId="OmniPage42">
    <w:name w:val="OmniPage #42"/>
    <w:basedOn w:val="Normal"/>
    <w:rsid w:val="004D32E1"/>
    <w:pPr>
      <w:spacing w:after="0" w:line="240" w:lineRule="auto"/>
    </w:pPr>
    <w:rPr>
      <w:rFonts w:eastAsia="Times New Roman"/>
      <w:color w:val="000000"/>
      <w:sz w:val="20"/>
      <w:szCs w:val="20"/>
    </w:rPr>
  </w:style>
  <w:style w:type="paragraph" w:customStyle="1" w:styleId="OmniPage43">
    <w:name w:val="OmniPage #43"/>
    <w:basedOn w:val="Normal"/>
    <w:rsid w:val="004D32E1"/>
    <w:pPr>
      <w:spacing w:after="0" w:line="240" w:lineRule="auto"/>
    </w:pPr>
    <w:rPr>
      <w:rFonts w:eastAsia="Times New Roman"/>
      <w:color w:val="000000"/>
      <w:sz w:val="20"/>
      <w:szCs w:val="20"/>
    </w:rPr>
  </w:style>
  <w:style w:type="paragraph" w:customStyle="1" w:styleId="OmniPage44">
    <w:name w:val="OmniPage #44"/>
    <w:basedOn w:val="Normal"/>
    <w:rsid w:val="004D32E1"/>
    <w:pPr>
      <w:spacing w:after="0" w:line="240" w:lineRule="auto"/>
    </w:pPr>
    <w:rPr>
      <w:rFonts w:eastAsia="Times New Roman"/>
      <w:color w:val="000000"/>
      <w:sz w:val="20"/>
      <w:szCs w:val="20"/>
    </w:rPr>
  </w:style>
  <w:style w:type="paragraph" w:customStyle="1" w:styleId="OmniPage45">
    <w:name w:val="OmniPage #45"/>
    <w:basedOn w:val="Normal"/>
    <w:rsid w:val="004D32E1"/>
    <w:pPr>
      <w:spacing w:after="0" w:line="240" w:lineRule="auto"/>
    </w:pPr>
    <w:rPr>
      <w:rFonts w:eastAsia="Times New Roman"/>
      <w:color w:val="000000"/>
      <w:sz w:val="20"/>
      <w:szCs w:val="20"/>
    </w:rPr>
  </w:style>
  <w:style w:type="paragraph" w:customStyle="1" w:styleId="OmniPage46">
    <w:name w:val="OmniPage #46"/>
    <w:basedOn w:val="Normal"/>
    <w:rsid w:val="004D32E1"/>
    <w:pPr>
      <w:spacing w:after="0" w:line="240" w:lineRule="auto"/>
    </w:pPr>
    <w:rPr>
      <w:rFonts w:eastAsia="Times New Roman"/>
      <w:color w:val="000000"/>
      <w:sz w:val="20"/>
      <w:szCs w:val="20"/>
    </w:rPr>
  </w:style>
  <w:style w:type="paragraph" w:customStyle="1" w:styleId="OmniPage47">
    <w:name w:val="OmniPage #47"/>
    <w:basedOn w:val="Normal"/>
    <w:rsid w:val="004D32E1"/>
    <w:pPr>
      <w:spacing w:after="0" w:line="240" w:lineRule="auto"/>
    </w:pPr>
    <w:rPr>
      <w:rFonts w:eastAsia="Times New Roman"/>
      <w:color w:val="000000"/>
      <w:sz w:val="20"/>
      <w:szCs w:val="20"/>
    </w:rPr>
  </w:style>
  <w:style w:type="paragraph" w:customStyle="1" w:styleId="OmniPage48">
    <w:name w:val="OmniPage #48"/>
    <w:basedOn w:val="Normal"/>
    <w:rsid w:val="004D32E1"/>
    <w:pPr>
      <w:spacing w:after="0" w:line="240" w:lineRule="auto"/>
    </w:pPr>
    <w:rPr>
      <w:rFonts w:eastAsia="Times New Roman"/>
      <w:color w:val="000000"/>
      <w:sz w:val="20"/>
      <w:szCs w:val="20"/>
    </w:rPr>
  </w:style>
  <w:style w:type="paragraph" w:customStyle="1" w:styleId="OmniPage49">
    <w:name w:val="OmniPage #49"/>
    <w:basedOn w:val="Normal"/>
    <w:rsid w:val="004D32E1"/>
    <w:pPr>
      <w:spacing w:after="0" w:line="240" w:lineRule="auto"/>
    </w:pPr>
    <w:rPr>
      <w:rFonts w:eastAsia="Times New Roman"/>
      <w:color w:val="000000"/>
      <w:sz w:val="20"/>
      <w:szCs w:val="20"/>
    </w:rPr>
  </w:style>
  <w:style w:type="paragraph" w:customStyle="1" w:styleId="OmniPage50">
    <w:name w:val="OmniPage #50"/>
    <w:basedOn w:val="Normal"/>
    <w:rsid w:val="004D32E1"/>
    <w:pPr>
      <w:spacing w:after="0" w:line="240" w:lineRule="auto"/>
    </w:pPr>
    <w:rPr>
      <w:rFonts w:eastAsia="Times New Roman"/>
      <w:color w:val="000000"/>
      <w:sz w:val="20"/>
      <w:szCs w:val="20"/>
    </w:rPr>
  </w:style>
  <w:style w:type="paragraph" w:customStyle="1" w:styleId="OmniPage51">
    <w:name w:val="OmniPage #51"/>
    <w:basedOn w:val="Normal"/>
    <w:rsid w:val="004D32E1"/>
    <w:pPr>
      <w:spacing w:after="0" w:line="240" w:lineRule="auto"/>
    </w:pPr>
    <w:rPr>
      <w:rFonts w:eastAsia="Times New Roman"/>
      <w:color w:val="000000"/>
      <w:sz w:val="20"/>
      <w:szCs w:val="20"/>
    </w:rPr>
  </w:style>
  <w:style w:type="paragraph" w:customStyle="1" w:styleId="OmniPage52">
    <w:name w:val="OmniPage #52"/>
    <w:basedOn w:val="Normal"/>
    <w:rsid w:val="004D32E1"/>
    <w:pPr>
      <w:spacing w:after="0" w:line="240" w:lineRule="auto"/>
    </w:pPr>
    <w:rPr>
      <w:rFonts w:eastAsia="Times New Roman"/>
      <w:color w:val="000000"/>
      <w:sz w:val="20"/>
      <w:szCs w:val="20"/>
    </w:rPr>
  </w:style>
  <w:style w:type="paragraph" w:customStyle="1" w:styleId="OmniPage53">
    <w:name w:val="OmniPage #53"/>
    <w:basedOn w:val="Normal"/>
    <w:rsid w:val="004D32E1"/>
    <w:pPr>
      <w:spacing w:after="0" w:line="240" w:lineRule="auto"/>
    </w:pPr>
    <w:rPr>
      <w:rFonts w:eastAsia="Times New Roman"/>
      <w:color w:val="000000"/>
      <w:sz w:val="20"/>
      <w:szCs w:val="20"/>
    </w:rPr>
  </w:style>
  <w:style w:type="paragraph" w:customStyle="1" w:styleId="OmniPage54">
    <w:name w:val="OmniPage #54"/>
    <w:basedOn w:val="Normal"/>
    <w:rsid w:val="004D32E1"/>
    <w:pPr>
      <w:spacing w:after="0" w:line="240" w:lineRule="auto"/>
    </w:pPr>
    <w:rPr>
      <w:rFonts w:eastAsia="Times New Roman"/>
      <w:color w:val="000000"/>
      <w:sz w:val="20"/>
      <w:szCs w:val="20"/>
    </w:rPr>
  </w:style>
  <w:style w:type="paragraph" w:customStyle="1" w:styleId="OmniPage55">
    <w:name w:val="OmniPage #55"/>
    <w:basedOn w:val="Normal"/>
    <w:rsid w:val="004D32E1"/>
    <w:pPr>
      <w:spacing w:after="0" w:line="240" w:lineRule="auto"/>
    </w:pPr>
    <w:rPr>
      <w:rFonts w:eastAsia="Times New Roman"/>
      <w:color w:val="000000"/>
      <w:sz w:val="20"/>
      <w:szCs w:val="20"/>
    </w:rPr>
  </w:style>
  <w:style w:type="paragraph" w:customStyle="1" w:styleId="OmniPage56">
    <w:name w:val="OmniPage #56"/>
    <w:basedOn w:val="Normal"/>
    <w:rsid w:val="004D32E1"/>
    <w:pPr>
      <w:spacing w:after="0" w:line="240" w:lineRule="auto"/>
    </w:pPr>
    <w:rPr>
      <w:rFonts w:eastAsia="Times New Roman"/>
      <w:color w:val="000000"/>
      <w:sz w:val="20"/>
      <w:szCs w:val="20"/>
    </w:rPr>
  </w:style>
  <w:style w:type="paragraph" w:customStyle="1" w:styleId="OmniPage57">
    <w:name w:val="OmniPage #57"/>
    <w:basedOn w:val="Normal"/>
    <w:rsid w:val="004D32E1"/>
    <w:pPr>
      <w:spacing w:after="0" w:line="240" w:lineRule="auto"/>
    </w:pPr>
    <w:rPr>
      <w:rFonts w:eastAsia="Times New Roman"/>
      <w:color w:val="000000"/>
      <w:sz w:val="20"/>
      <w:szCs w:val="20"/>
    </w:rPr>
  </w:style>
  <w:style w:type="paragraph" w:customStyle="1" w:styleId="OmniPage58">
    <w:name w:val="OmniPage #58"/>
    <w:basedOn w:val="Normal"/>
    <w:rsid w:val="004D32E1"/>
    <w:pPr>
      <w:spacing w:after="0" w:line="240" w:lineRule="auto"/>
    </w:pPr>
    <w:rPr>
      <w:rFonts w:eastAsia="Times New Roman"/>
      <w:color w:val="000000"/>
      <w:sz w:val="20"/>
      <w:szCs w:val="20"/>
    </w:rPr>
  </w:style>
  <w:style w:type="paragraph" w:customStyle="1" w:styleId="OmniPage59">
    <w:name w:val="OmniPage #59"/>
    <w:basedOn w:val="Normal"/>
    <w:rsid w:val="004D32E1"/>
    <w:pPr>
      <w:spacing w:after="0" w:line="240" w:lineRule="auto"/>
    </w:pPr>
    <w:rPr>
      <w:rFonts w:eastAsia="Times New Roman"/>
      <w:color w:val="000000"/>
      <w:sz w:val="20"/>
      <w:szCs w:val="20"/>
    </w:rPr>
  </w:style>
  <w:style w:type="paragraph" w:customStyle="1" w:styleId="OmniPage60">
    <w:name w:val="OmniPage #60"/>
    <w:basedOn w:val="Normal"/>
    <w:rsid w:val="004D32E1"/>
    <w:pPr>
      <w:spacing w:after="0" w:line="240" w:lineRule="auto"/>
    </w:pPr>
    <w:rPr>
      <w:rFonts w:eastAsia="Times New Roman"/>
      <w:color w:val="000000"/>
      <w:sz w:val="20"/>
      <w:szCs w:val="20"/>
    </w:rPr>
  </w:style>
  <w:style w:type="paragraph" w:customStyle="1" w:styleId="OmniPage61">
    <w:name w:val="OmniPage #61"/>
    <w:basedOn w:val="Normal"/>
    <w:rsid w:val="004D32E1"/>
    <w:pPr>
      <w:spacing w:after="0" w:line="240" w:lineRule="auto"/>
    </w:pPr>
    <w:rPr>
      <w:rFonts w:eastAsia="Times New Roman"/>
      <w:color w:val="000000"/>
      <w:sz w:val="20"/>
      <w:szCs w:val="20"/>
    </w:rPr>
  </w:style>
  <w:style w:type="paragraph" w:customStyle="1" w:styleId="OmniPage62">
    <w:name w:val="OmniPage #62"/>
    <w:basedOn w:val="Normal"/>
    <w:rsid w:val="004D32E1"/>
    <w:pPr>
      <w:spacing w:after="0" w:line="240" w:lineRule="auto"/>
    </w:pPr>
    <w:rPr>
      <w:rFonts w:eastAsia="Times New Roman"/>
      <w:color w:val="000000"/>
      <w:sz w:val="20"/>
      <w:szCs w:val="20"/>
    </w:rPr>
  </w:style>
  <w:style w:type="paragraph" w:customStyle="1" w:styleId="OmniPage63">
    <w:name w:val="OmniPage #63"/>
    <w:basedOn w:val="Normal"/>
    <w:rsid w:val="004D32E1"/>
    <w:pPr>
      <w:spacing w:after="0" w:line="240" w:lineRule="auto"/>
    </w:pPr>
    <w:rPr>
      <w:rFonts w:eastAsia="Times New Roman"/>
      <w:color w:val="000000"/>
      <w:sz w:val="20"/>
      <w:szCs w:val="20"/>
    </w:rPr>
  </w:style>
  <w:style w:type="paragraph" w:customStyle="1" w:styleId="OmniPage64">
    <w:name w:val="OmniPage #64"/>
    <w:basedOn w:val="Normal"/>
    <w:rsid w:val="004D32E1"/>
    <w:pPr>
      <w:spacing w:after="0" w:line="240" w:lineRule="auto"/>
    </w:pPr>
    <w:rPr>
      <w:rFonts w:eastAsia="Times New Roman"/>
      <w:color w:val="000000"/>
      <w:sz w:val="20"/>
      <w:szCs w:val="20"/>
    </w:rPr>
  </w:style>
  <w:style w:type="paragraph" w:customStyle="1" w:styleId="OmniPage65">
    <w:name w:val="OmniPage #65"/>
    <w:basedOn w:val="Normal"/>
    <w:rsid w:val="004D32E1"/>
    <w:pPr>
      <w:spacing w:after="0" w:line="240" w:lineRule="auto"/>
    </w:pPr>
    <w:rPr>
      <w:rFonts w:eastAsia="Times New Roman"/>
      <w:color w:val="000000"/>
      <w:sz w:val="20"/>
      <w:szCs w:val="20"/>
    </w:rPr>
  </w:style>
  <w:style w:type="paragraph" w:customStyle="1" w:styleId="OmniPage66">
    <w:name w:val="OmniPage #66"/>
    <w:basedOn w:val="Normal"/>
    <w:rsid w:val="004D32E1"/>
    <w:pPr>
      <w:spacing w:after="0" w:line="240" w:lineRule="auto"/>
    </w:pPr>
    <w:rPr>
      <w:rFonts w:eastAsia="Times New Roman"/>
      <w:color w:val="000000"/>
      <w:sz w:val="20"/>
      <w:szCs w:val="20"/>
    </w:rPr>
  </w:style>
  <w:style w:type="paragraph" w:customStyle="1" w:styleId="OmniPage67">
    <w:name w:val="OmniPage #67"/>
    <w:basedOn w:val="Normal"/>
    <w:rsid w:val="004D32E1"/>
    <w:pPr>
      <w:spacing w:after="0" w:line="240" w:lineRule="auto"/>
    </w:pPr>
    <w:rPr>
      <w:rFonts w:eastAsia="Times New Roman"/>
      <w:color w:val="000000"/>
      <w:sz w:val="20"/>
      <w:szCs w:val="20"/>
    </w:rPr>
  </w:style>
  <w:style w:type="paragraph" w:customStyle="1" w:styleId="OmniPage68">
    <w:name w:val="OmniPage #68"/>
    <w:basedOn w:val="Normal"/>
    <w:rsid w:val="004D32E1"/>
    <w:pPr>
      <w:spacing w:after="0" w:line="240" w:lineRule="auto"/>
    </w:pPr>
    <w:rPr>
      <w:rFonts w:eastAsia="Times New Roman"/>
      <w:color w:val="000000"/>
      <w:sz w:val="20"/>
      <w:szCs w:val="20"/>
    </w:rPr>
  </w:style>
  <w:style w:type="paragraph" w:customStyle="1" w:styleId="OmniPage69">
    <w:name w:val="OmniPage #69"/>
    <w:basedOn w:val="Normal"/>
    <w:rsid w:val="004D32E1"/>
    <w:pPr>
      <w:spacing w:after="0" w:line="240" w:lineRule="auto"/>
    </w:pPr>
    <w:rPr>
      <w:rFonts w:eastAsia="Times New Roman"/>
      <w:color w:val="000000"/>
      <w:sz w:val="20"/>
      <w:szCs w:val="20"/>
    </w:rPr>
  </w:style>
  <w:style w:type="paragraph" w:customStyle="1" w:styleId="OmniPage70">
    <w:name w:val="OmniPage #70"/>
    <w:basedOn w:val="Normal"/>
    <w:rsid w:val="004D32E1"/>
    <w:pPr>
      <w:spacing w:after="0" w:line="240" w:lineRule="auto"/>
    </w:pPr>
    <w:rPr>
      <w:rFonts w:eastAsia="Times New Roman"/>
      <w:color w:val="000000"/>
      <w:sz w:val="20"/>
      <w:szCs w:val="20"/>
    </w:rPr>
  </w:style>
  <w:style w:type="paragraph" w:customStyle="1" w:styleId="OmniPage71">
    <w:name w:val="OmniPage #71"/>
    <w:basedOn w:val="Normal"/>
    <w:rsid w:val="004D32E1"/>
    <w:pPr>
      <w:spacing w:after="0" w:line="240" w:lineRule="auto"/>
    </w:pPr>
    <w:rPr>
      <w:rFonts w:eastAsia="Times New Roman"/>
      <w:color w:val="000000"/>
      <w:sz w:val="20"/>
      <w:szCs w:val="20"/>
    </w:rPr>
  </w:style>
  <w:style w:type="table" w:customStyle="1" w:styleId="MediumGrid22">
    <w:name w:val="Medium Grid 22"/>
    <w:basedOn w:val="TableNormal"/>
    <w:uiPriority w:val="68"/>
    <w:rsid w:val="004D32E1"/>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4D32E1"/>
    <w:rPr>
      <w:rFonts w:ascii="Times New Roman" w:eastAsia="Times New Roman" w:hAnsi="Times New Roman" w:cs="Calibri"/>
      <w:sz w:val="16"/>
      <w:szCs w:val="20"/>
    </w:rPr>
  </w:style>
  <w:style w:type="character" w:customStyle="1" w:styleId="createby">
    <w:name w:val="createby"/>
    <w:rsid w:val="004D32E1"/>
  </w:style>
  <w:style w:type="character" w:customStyle="1" w:styleId="quote-right">
    <w:name w:val="quote-right"/>
    <w:rsid w:val="004D32E1"/>
  </w:style>
  <w:style w:type="character" w:customStyle="1" w:styleId="smallcase">
    <w:name w:val="smallcase"/>
    <w:rsid w:val="004D32E1"/>
  </w:style>
  <w:style w:type="character" w:customStyle="1" w:styleId="ft0">
    <w:name w:val="ft0"/>
    <w:rsid w:val="004D32E1"/>
  </w:style>
  <w:style w:type="character" w:customStyle="1" w:styleId="ft2">
    <w:name w:val="ft2"/>
    <w:rsid w:val="004D32E1"/>
  </w:style>
  <w:style w:type="character" w:customStyle="1" w:styleId="ft1">
    <w:name w:val="ft1"/>
    <w:rsid w:val="004D32E1"/>
  </w:style>
  <w:style w:type="character" w:customStyle="1" w:styleId="ft3">
    <w:name w:val="ft3"/>
    <w:rsid w:val="004D32E1"/>
  </w:style>
  <w:style w:type="character" w:customStyle="1" w:styleId="StyleTimesNewRoman12ptBold1">
    <w:name w:val="Style Times New Roman 12 pt Bold1"/>
    <w:rsid w:val="004D32E1"/>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4D32E1"/>
    <w:rPr>
      <w:rFonts w:eastAsia="MS Mincho"/>
      <w:szCs w:val="24"/>
      <w:u w:val="single"/>
      <w:lang w:val="en-US" w:eastAsia="ja-JP" w:bidi="ar-SA"/>
    </w:rPr>
  </w:style>
  <w:style w:type="character" w:customStyle="1" w:styleId="CircledChar2">
    <w:name w:val="Circled Char2"/>
    <w:rsid w:val="004D32E1"/>
    <w:rPr>
      <w:rFonts w:eastAsia="MS Mincho"/>
      <w:b/>
      <w:szCs w:val="24"/>
      <w:u w:val="single"/>
      <w:lang w:val="en-US" w:eastAsia="ja-JP" w:bidi="ar-SA"/>
    </w:rPr>
  </w:style>
  <w:style w:type="character" w:customStyle="1" w:styleId="SmallTextChar2">
    <w:name w:val="Small Text Char2"/>
    <w:rsid w:val="004D32E1"/>
    <w:rPr>
      <w:rFonts w:eastAsia="MS Mincho"/>
      <w:sz w:val="15"/>
      <w:szCs w:val="24"/>
      <w:lang w:val="en-US" w:eastAsia="ja-JP" w:bidi="ar-SA"/>
    </w:rPr>
  </w:style>
  <w:style w:type="character" w:customStyle="1" w:styleId="BoldandUnderlineCharCharCharCharChar1">
    <w:name w:val="Bold and Underline Char Char Char Char Char1"/>
    <w:rsid w:val="004D32E1"/>
    <w:rPr>
      <w:b/>
      <w:szCs w:val="24"/>
      <w:u w:val="single"/>
      <w:lang w:val="en-US" w:eastAsia="en-US" w:bidi="ar-SA"/>
    </w:rPr>
  </w:style>
  <w:style w:type="character" w:customStyle="1" w:styleId="SmallCardChar">
    <w:name w:val="Small Card Char"/>
    <w:rsid w:val="004D32E1"/>
    <w:rPr>
      <w:rFonts w:ascii="Palatino Linotype" w:eastAsia="Times New Roman" w:hAnsi="Palatino Linotype"/>
      <w:sz w:val="12"/>
      <w:szCs w:val="24"/>
    </w:rPr>
  </w:style>
  <w:style w:type="character" w:customStyle="1" w:styleId="StyleBoldUnderline10ptBold">
    <w:name w:val="Style Bold Underline + 10 pt Bold"/>
    <w:rsid w:val="004D32E1"/>
    <w:rPr>
      <w:b/>
      <w:bCs/>
      <w:sz w:val="20"/>
      <w:u w:val="thick"/>
    </w:rPr>
  </w:style>
  <w:style w:type="character" w:customStyle="1" w:styleId="separator">
    <w:name w:val="separator"/>
    <w:rsid w:val="004D32E1"/>
  </w:style>
  <w:style w:type="character" w:customStyle="1" w:styleId="PageHeaderChar">
    <w:name w:val="Page Header Char"/>
    <w:link w:val="PageHeader"/>
    <w:rsid w:val="004D32E1"/>
    <w:rPr>
      <w:rFonts w:ascii="Calibri" w:hAnsi="Calibri"/>
    </w:rPr>
  </w:style>
  <w:style w:type="paragraph" w:customStyle="1" w:styleId="NormalUnderline0">
    <w:name w:val="Normal + Underline"/>
    <w:basedOn w:val="Normal"/>
    <w:link w:val="NormalUnderlineChar0"/>
    <w:qFormat/>
    <w:rsid w:val="004D32E1"/>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4D32E1"/>
    <w:pPr>
      <w:spacing w:after="0" w:line="240" w:lineRule="auto"/>
      <w:ind w:left="720"/>
    </w:pPr>
    <w:rPr>
      <w:rFonts w:eastAsia="Times New Roman"/>
      <w:sz w:val="12"/>
    </w:rPr>
  </w:style>
  <w:style w:type="character" w:customStyle="1" w:styleId="NormalUnderlineChar0">
    <w:name w:val="Normal + Underline Char"/>
    <w:link w:val="NormalUnderline0"/>
    <w:rsid w:val="004D32E1"/>
    <w:rPr>
      <w:rFonts w:ascii="Calibri" w:eastAsia="Times New Roman" w:hAnsi="Calibri"/>
      <w:b/>
      <w:sz w:val="24"/>
      <w:u w:val="single"/>
    </w:rPr>
  </w:style>
  <w:style w:type="character" w:customStyle="1" w:styleId="NormalNoUnderlineChar">
    <w:name w:val="Normal + No Underline Char"/>
    <w:link w:val="NormalNoUnderline"/>
    <w:rsid w:val="004D32E1"/>
    <w:rPr>
      <w:rFonts w:ascii="Calibri" w:eastAsia="Times New Roman" w:hAnsi="Calibri"/>
      <w:sz w:val="12"/>
    </w:rPr>
  </w:style>
  <w:style w:type="paragraph" w:customStyle="1" w:styleId="TagCite3">
    <w:name w:val="Tag Cite"/>
    <w:basedOn w:val="PageHeader"/>
    <w:link w:val="TagCiteChar3"/>
    <w:qFormat/>
    <w:rsid w:val="004D32E1"/>
    <w:rPr>
      <w:rFonts w:ascii="Arial Narrow" w:eastAsia="SimSun" w:hAnsi="Arial Narrow"/>
      <w:b/>
      <w:sz w:val="24"/>
      <w:lang w:eastAsia="zh-CN"/>
    </w:rPr>
  </w:style>
  <w:style w:type="character" w:customStyle="1" w:styleId="TagCiteChar3">
    <w:name w:val="Tag Cite Char"/>
    <w:link w:val="TagCite3"/>
    <w:rsid w:val="004D32E1"/>
    <w:rPr>
      <w:rFonts w:ascii="Arial Narrow" w:eastAsia="SimSun" w:hAnsi="Arial Narrow"/>
      <w:b/>
      <w:sz w:val="24"/>
      <w:lang w:eastAsia="zh-CN"/>
    </w:rPr>
  </w:style>
  <w:style w:type="character" w:customStyle="1" w:styleId="smalllink">
    <w:name w:val="smalllink"/>
    <w:rsid w:val="004D32E1"/>
  </w:style>
  <w:style w:type="character" w:customStyle="1" w:styleId="bighead1">
    <w:name w:val="bighead1"/>
    <w:rsid w:val="004D32E1"/>
    <w:rPr>
      <w:rFonts w:ascii="Verdana" w:hAnsi="Verdana" w:hint="default"/>
      <w:b/>
      <w:bCs/>
      <w:sz w:val="27"/>
      <w:szCs w:val="27"/>
    </w:rPr>
  </w:style>
  <w:style w:type="character" w:customStyle="1" w:styleId="Underline-WFU">
    <w:name w:val="Underline-WFU"/>
    <w:uiPriority w:val="1"/>
    <w:qFormat/>
    <w:rsid w:val="004D32E1"/>
    <w:rPr>
      <w:rFonts w:ascii="Cambria" w:hAnsi="Cambria"/>
      <w:sz w:val="21"/>
      <w:u w:val="single"/>
    </w:rPr>
  </w:style>
  <w:style w:type="paragraph" w:customStyle="1" w:styleId="Tiny-WFU">
    <w:name w:val="Tiny-WFU"/>
    <w:basedOn w:val="Normal"/>
    <w:qFormat/>
    <w:rsid w:val="004D32E1"/>
    <w:pPr>
      <w:spacing w:after="0" w:line="240" w:lineRule="auto"/>
    </w:pPr>
    <w:rPr>
      <w:rFonts w:eastAsia="Malgun Gothic"/>
      <w:sz w:val="12"/>
      <w:lang w:eastAsia="ko-KR"/>
    </w:rPr>
  </w:style>
  <w:style w:type="character" w:customStyle="1" w:styleId="b">
    <w:name w:val="b"/>
    <w:rsid w:val="004D32E1"/>
  </w:style>
  <w:style w:type="paragraph" w:customStyle="1" w:styleId="Indentation">
    <w:name w:val="Indentation"/>
    <w:basedOn w:val="Normal"/>
    <w:uiPriority w:val="99"/>
    <w:qFormat/>
    <w:rsid w:val="004D32E1"/>
    <w:pPr>
      <w:spacing w:after="0" w:line="240" w:lineRule="auto"/>
      <w:ind w:left="288" w:right="288"/>
    </w:pPr>
    <w:rPr>
      <w:rFonts w:eastAsia="Calibri"/>
    </w:rPr>
  </w:style>
  <w:style w:type="paragraph" w:customStyle="1" w:styleId="departments">
    <w:name w:val="departments"/>
    <w:basedOn w:val="Normal"/>
    <w:uiPriority w:val="99"/>
    <w:qFormat/>
    <w:rsid w:val="004D32E1"/>
    <w:pPr>
      <w:spacing w:before="100" w:beforeAutospacing="1" w:after="100" w:afterAutospacing="1" w:line="240" w:lineRule="auto"/>
    </w:pPr>
    <w:rPr>
      <w:rFonts w:eastAsia="Times New Roman"/>
      <w:sz w:val="24"/>
    </w:rPr>
  </w:style>
  <w:style w:type="character" w:customStyle="1" w:styleId="left-date1">
    <w:name w:val="left-date1"/>
    <w:rsid w:val="004D32E1"/>
    <w:rPr>
      <w:rFonts w:ascii="Verdana" w:hAnsi="Verdana" w:hint="default"/>
      <w:color w:val="666666"/>
      <w:sz w:val="14"/>
      <w:szCs w:val="14"/>
    </w:rPr>
  </w:style>
  <w:style w:type="character" w:customStyle="1" w:styleId="org">
    <w:name w:val="org"/>
    <w:basedOn w:val="DefaultParagraphFont"/>
    <w:rsid w:val="004D32E1"/>
  </w:style>
  <w:style w:type="paragraph" w:customStyle="1" w:styleId="seeall">
    <w:name w:val="seeall"/>
    <w:basedOn w:val="Normal"/>
    <w:rsid w:val="004D32E1"/>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4D32E1"/>
  </w:style>
  <w:style w:type="character" w:customStyle="1" w:styleId="livefyre-commentcount">
    <w:name w:val="livefyre-commentcount"/>
    <w:basedOn w:val="DefaultParagraphFont"/>
    <w:rsid w:val="004D32E1"/>
  </w:style>
  <w:style w:type="character" w:customStyle="1" w:styleId="rednegchange">
    <w:name w:val="red_neg_change"/>
    <w:basedOn w:val="DefaultParagraphFont"/>
    <w:rsid w:val="004D32E1"/>
  </w:style>
  <w:style w:type="character" w:customStyle="1" w:styleId="wsodqchgshow">
    <w:name w:val="wsodq_chgshow"/>
    <w:basedOn w:val="DefaultParagraphFont"/>
    <w:rsid w:val="004D32E1"/>
  </w:style>
  <w:style w:type="character" w:customStyle="1" w:styleId="greenposchange">
    <w:name w:val="green_pos_change"/>
    <w:basedOn w:val="DefaultParagraphFont"/>
    <w:rsid w:val="004D32E1"/>
  </w:style>
  <w:style w:type="paragraph" w:customStyle="1" w:styleId="image-caption">
    <w:name w:val="image-caption"/>
    <w:basedOn w:val="Normal"/>
    <w:uiPriority w:val="99"/>
    <w:qFormat/>
    <w:rsid w:val="004D32E1"/>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4D32E1"/>
  </w:style>
  <w:style w:type="paragraph" w:customStyle="1" w:styleId="gascontcredit">
    <w:name w:val="gas_cont_credit"/>
    <w:basedOn w:val="Normal"/>
    <w:rsid w:val="004D32E1"/>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4D32E1"/>
    <w:rPr>
      <w:b/>
      <w:szCs w:val="24"/>
      <w:u w:val="single"/>
      <w:lang w:val="en-US" w:eastAsia="en-US" w:bidi="ar-SA"/>
    </w:rPr>
  </w:style>
  <w:style w:type="paragraph" w:customStyle="1" w:styleId="endarticle">
    <w:name w:val="endarticle"/>
    <w:basedOn w:val="Normal"/>
    <w:uiPriority w:val="99"/>
    <w:qFormat/>
    <w:rsid w:val="004D32E1"/>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4D32E1"/>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4D32E1"/>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4D32E1"/>
  </w:style>
  <w:style w:type="character" w:customStyle="1" w:styleId="honorific-prefix">
    <w:name w:val="honorific-prefix"/>
    <w:basedOn w:val="DefaultParagraphFont"/>
    <w:rsid w:val="004D32E1"/>
  </w:style>
  <w:style w:type="character" w:customStyle="1" w:styleId="given-name">
    <w:name w:val="given-name"/>
    <w:basedOn w:val="DefaultParagraphFont"/>
    <w:rsid w:val="004D32E1"/>
  </w:style>
  <w:style w:type="character" w:customStyle="1" w:styleId="family-name">
    <w:name w:val="family-name"/>
    <w:basedOn w:val="DefaultParagraphFont"/>
    <w:rsid w:val="004D32E1"/>
  </w:style>
  <w:style w:type="character" w:customStyle="1" w:styleId="chead">
    <w:name w:val="chead"/>
    <w:basedOn w:val="DefaultParagraphFont"/>
    <w:rsid w:val="004D32E1"/>
  </w:style>
  <w:style w:type="character" w:customStyle="1" w:styleId="obgcapsstart">
    <w:name w:val="obg_caps_start"/>
    <w:basedOn w:val="DefaultParagraphFont"/>
    <w:rsid w:val="004D32E1"/>
  </w:style>
  <w:style w:type="character" w:customStyle="1" w:styleId="underlinedCharChar0">
    <w:name w:val="underlined Char Char"/>
    <w:basedOn w:val="DefaultParagraphFont"/>
    <w:rsid w:val="004D32E1"/>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4D32E1"/>
    <w:pPr>
      <w:spacing w:after="0" w:line="240" w:lineRule="auto"/>
    </w:pPr>
    <w:rPr>
      <w:strike/>
      <w:sz w:val="16"/>
      <w:szCs w:val="16"/>
    </w:rPr>
  </w:style>
  <w:style w:type="paragraph" w:customStyle="1" w:styleId="Pa4">
    <w:name w:val="Pa4"/>
    <w:basedOn w:val="Normal"/>
    <w:next w:val="Normal"/>
    <w:uiPriority w:val="99"/>
    <w:qFormat/>
    <w:rsid w:val="004D32E1"/>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4D32E1"/>
  </w:style>
  <w:style w:type="paragraph" w:customStyle="1" w:styleId="attribution">
    <w:name w:val="attribution"/>
    <w:basedOn w:val="Normal"/>
    <w:uiPriority w:val="99"/>
    <w:qFormat/>
    <w:rsid w:val="004D32E1"/>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4D32E1"/>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4D32E1"/>
    <w:pPr>
      <w:spacing w:before="100" w:beforeAutospacing="1" w:after="100" w:afterAutospacing="1" w:line="240" w:lineRule="auto"/>
    </w:pPr>
    <w:rPr>
      <w:rFonts w:eastAsia="Times New Roman"/>
      <w:sz w:val="24"/>
    </w:rPr>
  </w:style>
  <w:style w:type="character" w:customStyle="1" w:styleId="text2">
    <w:name w:val="text2"/>
    <w:basedOn w:val="DefaultParagraphFont"/>
    <w:rsid w:val="004D32E1"/>
  </w:style>
  <w:style w:type="paragraph" w:customStyle="1" w:styleId="msolistparagraph0">
    <w:name w:val="msolistparagraph"/>
    <w:basedOn w:val="Normal"/>
    <w:uiPriority w:val="99"/>
    <w:qFormat/>
    <w:rsid w:val="004D32E1"/>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4D32E1"/>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4D32E1"/>
  </w:style>
  <w:style w:type="character" w:customStyle="1" w:styleId="StyleUnderlineChar2CharChar11pt">
    <w:name w:val="Style Underline Char2 Char Char + 11 pt"/>
    <w:basedOn w:val="Style11pt"/>
    <w:rsid w:val="004D32E1"/>
    <w:rPr>
      <w:rFonts w:ascii="Times New Roman" w:hAnsi="Times New Roman"/>
      <w:sz w:val="20"/>
      <w:u w:val="single"/>
    </w:rPr>
  </w:style>
  <w:style w:type="character" w:customStyle="1" w:styleId="StyleStyleBoldUnderline11pt">
    <w:name w:val="Style Style Bold Underline + 11 pt"/>
    <w:basedOn w:val="DefaultParagraphFont"/>
    <w:rsid w:val="004D32E1"/>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D32E1"/>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4D32E1"/>
    <w:rPr>
      <w:rFonts w:ascii="Arial Narrow" w:eastAsia="SimSun" w:hAnsi="Arial Narrow"/>
      <w:b/>
      <w:bCs/>
      <w:sz w:val="20"/>
      <w:szCs w:val="24"/>
      <w:u w:val="single"/>
      <w:lang w:eastAsia="zh-CN"/>
    </w:rPr>
  </w:style>
  <w:style w:type="character" w:customStyle="1" w:styleId="Styleunderline11pt">
    <w:name w:val="Style underline + 11 pt"/>
    <w:basedOn w:val="underline"/>
    <w:rsid w:val="004D32E1"/>
    <w:rPr>
      <w:u w:val="single"/>
      <w:lang w:val="en-US" w:eastAsia="en-US" w:bidi="ar-SA"/>
    </w:rPr>
  </w:style>
  <w:style w:type="character" w:customStyle="1" w:styleId="Styleunderline11ptBold">
    <w:name w:val="Style underline + 11 pt Bold"/>
    <w:basedOn w:val="underline"/>
    <w:rsid w:val="004D32E1"/>
    <w:rPr>
      <w:u w:val="single"/>
      <w:lang w:val="en-US" w:eastAsia="en-US" w:bidi="ar-SA"/>
    </w:rPr>
  </w:style>
  <w:style w:type="paragraph" w:customStyle="1" w:styleId="StyleStyle49pt10">
    <w:name w:val="Style Style4 + 9 pt10"/>
    <w:basedOn w:val="Style4"/>
    <w:link w:val="StyleStyle49pt10Char"/>
    <w:qFormat/>
    <w:rsid w:val="004D32E1"/>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4D32E1"/>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4D32E1"/>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4D32E1"/>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4D32E1"/>
  </w:style>
  <w:style w:type="character" w:customStyle="1" w:styleId="pronset">
    <w:name w:val="pronset"/>
    <w:basedOn w:val="DefaultParagraphFont"/>
    <w:rsid w:val="004D32E1"/>
  </w:style>
  <w:style w:type="character" w:customStyle="1" w:styleId="showipapr">
    <w:name w:val="show_ipapr"/>
    <w:basedOn w:val="DefaultParagraphFont"/>
    <w:rsid w:val="004D32E1"/>
  </w:style>
  <w:style w:type="character" w:customStyle="1" w:styleId="prondelim">
    <w:name w:val="prondelim"/>
    <w:basedOn w:val="DefaultParagraphFont"/>
    <w:rsid w:val="004D32E1"/>
  </w:style>
  <w:style w:type="character" w:customStyle="1" w:styleId="pron">
    <w:name w:val="pron"/>
    <w:basedOn w:val="DefaultParagraphFont"/>
    <w:rsid w:val="004D32E1"/>
  </w:style>
  <w:style w:type="character" w:customStyle="1" w:styleId="prontoggle">
    <w:name w:val="pron_toggle"/>
    <w:basedOn w:val="DefaultParagraphFont"/>
    <w:rsid w:val="004D32E1"/>
  </w:style>
  <w:style w:type="character" w:customStyle="1" w:styleId="showspellpr">
    <w:name w:val="show_spellpr"/>
    <w:basedOn w:val="DefaultParagraphFont"/>
    <w:rsid w:val="004D32E1"/>
  </w:style>
  <w:style w:type="character" w:customStyle="1" w:styleId="boldface">
    <w:name w:val="boldface"/>
    <w:basedOn w:val="DefaultParagraphFont"/>
    <w:rsid w:val="004D32E1"/>
  </w:style>
  <w:style w:type="character" w:customStyle="1" w:styleId="pg">
    <w:name w:val="pg"/>
    <w:basedOn w:val="DefaultParagraphFont"/>
    <w:rsid w:val="004D32E1"/>
  </w:style>
  <w:style w:type="character" w:customStyle="1" w:styleId="secondary-bf">
    <w:name w:val="secondary-bf"/>
    <w:basedOn w:val="DefaultParagraphFont"/>
    <w:rsid w:val="004D32E1"/>
  </w:style>
  <w:style w:type="character" w:customStyle="1" w:styleId="dnindex">
    <w:name w:val="dnindex"/>
    <w:basedOn w:val="DefaultParagraphFont"/>
    <w:rsid w:val="004D32E1"/>
  </w:style>
  <w:style w:type="character" w:customStyle="1" w:styleId="ital-inline">
    <w:name w:val="ital-inline"/>
    <w:basedOn w:val="DefaultParagraphFont"/>
    <w:rsid w:val="004D32E1"/>
  </w:style>
  <w:style w:type="character" w:customStyle="1" w:styleId="Styleterm111ptUnderline">
    <w:name w:val="Style term1 + 11 pt Underline"/>
    <w:basedOn w:val="term1"/>
    <w:rsid w:val="004D32E1"/>
    <w:rPr>
      <w:b/>
      <w:bCs/>
      <w:sz w:val="20"/>
      <w:u w:val="single"/>
    </w:rPr>
  </w:style>
  <w:style w:type="paragraph" w:customStyle="1" w:styleId="StyleMinimizedTextArialNarrow10pt">
    <w:name w:val="Style Minimized Text + Arial Narrow 10 pt"/>
    <w:basedOn w:val="MinimizedText"/>
    <w:link w:val="StyleMinimizedTextArialNarrow10ptChar"/>
    <w:qFormat/>
    <w:rsid w:val="004D32E1"/>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4D32E1"/>
    <w:rPr>
      <w:rFonts w:ascii="Georgia" w:eastAsia="Times New Roman" w:hAnsi="Georgia"/>
      <w:sz w:val="20"/>
    </w:rPr>
  </w:style>
  <w:style w:type="paragraph" w:customStyle="1" w:styleId="StyleStyle49pt3">
    <w:name w:val="Style Style4 + 9 pt3"/>
    <w:basedOn w:val="Style4"/>
    <w:link w:val="StyleStyle49pt3Char"/>
    <w:qFormat/>
    <w:rsid w:val="004D32E1"/>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4D32E1"/>
    <w:rPr>
      <w:rFonts w:ascii="Arial Narrow" w:eastAsia="Times New Roman" w:hAnsi="Arial Narrow"/>
      <w:sz w:val="20"/>
      <w:szCs w:val="24"/>
      <w:u w:val="single"/>
      <w:lang w:eastAsia="zh-CN"/>
    </w:rPr>
  </w:style>
  <w:style w:type="character" w:customStyle="1" w:styleId="ct-with-fmlt">
    <w:name w:val="ct-with-fmlt"/>
    <w:basedOn w:val="DefaultParagraphFont"/>
    <w:rsid w:val="004D32E1"/>
  </w:style>
  <w:style w:type="character" w:customStyle="1" w:styleId="althead">
    <w:name w:val="althead"/>
    <w:basedOn w:val="DefaultParagraphFont"/>
    <w:rsid w:val="004D32E1"/>
  </w:style>
  <w:style w:type="character" w:customStyle="1" w:styleId="arbd1">
    <w:name w:val="arbd1"/>
    <w:basedOn w:val="DefaultParagraphFont"/>
    <w:rsid w:val="004D32E1"/>
  </w:style>
  <w:style w:type="character" w:customStyle="1" w:styleId="unx">
    <w:name w:val="unx"/>
    <w:basedOn w:val="DefaultParagraphFont"/>
    <w:rsid w:val="004D32E1"/>
  </w:style>
  <w:style w:type="character" w:customStyle="1" w:styleId="lrdctph">
    <w:name w:val="lr_dct_ph"/>
    <w:basedOn w:val="DefaultParagraphFont"/>
    <w:rsid w:val="004D32E1"/>
  </w:style>
  <w:style w:type="character" w:customStyle="1" w:styleId="tagciteChar4">
    <w:name w:val="tag/cite Char"/>
    <w:basedOn w:val="DefaultParagraphFont"/>
    <w:rsid w:val="004D32E1"/>
    <w:rPr>
      <w:b/>
      <w:sz w:val="24"/>
      <w:lang w:val="en-US" w:eastAsia="en-US" w:bidi="ar-SA"/>
    </w:rPr>
  </w:style>
  <w:style w:type="paragraph" w:customStyle="1" w:styleId="TxBr41p1">
    <w:name w:val="TxBr_41p1"/>
    <w:basedOn w:val="Normal"/>
    <w:qFormat/>
    <w:rsid w:val="004D32E1"/>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4D32E1"/>
    <w:rPr>
      <w:sz w:val="18"/>
      <w:szCs w:val="24"/>
      <w:lang w:val="en-US" w:eastAsia="en-US" w:bidi="ar-SA"/>
    </w:rPr>
  </w:style>
  <w:style w:type="paragraph" w:customStyle="1" w:styleId="003Cite">
    <w:name w:val="003Cite"/>
    <w:basedOn w:val="Normal"/>
    <w:qFormat/>
    <w:rsid w:val="004D32E1"/>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4D32E1"/>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4D32E1"/>
    <w:rPr>
      <w:rFonts w:ascii="Calibri" w:hAnsi="Calibri"/>
      <w:b/>
      <w:color w:val="000000"/>
      <w:u w:val="single"/>
    </w:rPr>
  </w:style>
  <w:style w:type="character" w:customStyle="1" w:styleId="StyleBold1">
    <w:name w:val="Style Bold1"/>
    <w:rsid w:val="004D32E1"/>
    <w:rPr>
      <w:rFonts w:ascii="Georgia" w:hAnsi="Georgia"/>
      <w:b/>
      <w:bCs/>
      <w:sz w:val="22"/>
    </w:rPr>
  </w:style>
  <w:style w:type="character" w:customStyle="1" w:styleId="BlockHeadingsChar1">
    <w:name w:val="Block Headings Char1"/>
    <w:rsid w:val="004D32E1"/>
    <w:rPr>
      <w:b/>
      <w:caps/>
    </w:rPr>
  </w:style>
  <w:style w:type="character" w:customStyle="1" w:styleId="CARDChar2">
    <w:name w:val="CARD Char"/>
    <w:link w:val="CARD2"/>
    <w:rsid w:val="004D32E1"/>
    <w:rPr>
      <w:rFonts w:ascii="Calibri" w:hAnsi="Calibri"/>
    </w:rPr>
  </w:style>
  <w:style w:type="character" w:customStyle="1" w:styleId="FontStyle170">
    <w:name w:val="Font Style170"/>
    <w:uiPriority w:val="99"/>
    <w:rsid w:val="004D32E1"/>
    <w:rPr>
      <w:rFonts w:ascii="Bookman Old Style" w:hAnsi="Bookman Old Style" w:cs="Bookman Old Style"/>
      <w:sz w:val="16"/>
      <w:szCs w:val="16"/>
    </w:rPr>
  </w:style>
  <w:style w:type="character" w:customStyle="1" w:styleId="label">
    <w:name w:val="label"/>
    <w:rsid w:val="004D32E1"/>
  </w:style>
  <w:style w:type="character" w:customStyle="1" w:styleId="Styleunderline12pt">
    <w:name w:val="Style underline + 12 pt"/>
    <w:rsid w:val="004D32E1"/>
    <w:rPr>
      <w:rFonts w:ascii="Times New Roman" w:hAnsi="Times New Roman"/>
      <w:bCs/>
      <w:sz w:val="20"/>
      <w:u w:val="single"/>
    </w:rPr>
  </w:style>
  <w:style w:type="character" w:customStyle="1" w:styleId="StyleUnderlineChar19pt">
    <w:name w:val="Style Underline Char1 + 9 pt"/>
    <w:basedOn w:val="UnderlineChar1"/>
    <w:rsid w:val="004D32E1"/>
    <w:rPr>
      <w:rFonts w:ascii="Times New Roman" w:hAnsi="Times New Roman"/>
      <w:sz w:val="20"/>
      <w:szCs w:val="24"/>
      <w:u w:val="single"/>
      <w:lang w:val="en-US" w:eastAsia="en-US" w:bidi="ar-SA"/>
    </w:rPr>
  </w:style>
  <w:style w:type="character" w:customStyle="1" w:styleId="StyleUnderlineChar1Bold">
    <w:name w:val="Style Underline Char1 + Bold"/>
    <w:rsid w:val="004D32E1"/>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4D32E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D32E1"/>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4D32E1"/>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4D32E1"/>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4D32E1"/>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4D32E1"/>
    <w:rPr>
      <w:rFonts w:ascii="Times New Roman" w:hAnsi="Times New Roman"/>
      <w:sz w:val="20"/>
      <w:u w:val="single"/>
      <w:lang w:val="en-US" w:eastAsia="en-US" w:bidi="ar-SA"/>
    </w:rPr>
  </w:style>
  <w:style w:type="paragraph" w:customStyle="1" w:styleId="StyleUnderline9pt1">
    <w:name w:val="Style Underline + 9 pt1"/>
    <w:rsid w:val="004D32E1"/>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4D32E1"/>
    <w:rPr>
      <w:sz w:val="20"/>
      <w:u w:val="single"/>
    </w:rPr>
  </w:style>
  <w:style w:type="character" w:customStyle="1" w:styleId="StyleUnderlineChar19pt2">
    <w:name w:val="Style Underline Char1 + 9 pt2"/>
    <w:basedOn w:val="UnderlineChar1"/>
    <w:rsid w:val="004D32E1"/>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4D32E1"/>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4D32E1"/>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4D32E1"/>
    <w:rPr>
      <w:rFonts w:ascii="Times New Roman" w:hAnsi="Times New Roman"/>
      <w:b/>
      <w:bCs/>
      <w:sz w:val="20"/>
      <w:szCs w:val="24"/>
      <w:u w:val="single"/>
      <w:lang w:val="en-US" w:eastAsia="en-US" w:bidi="ar-SA"/>
    </w:rPr>
  </w:style>
  <w:style w:type="character" w:customStyle="1" w:styleId="content">
    <w:name w:val="content"/>
    <w:basedOn w:val="DefaultParagraphFont"/>
    <w:rsid w:val="004D32E1"/>
  </w:style>
  <w:style w:type="character" w:customStyle="1" w:styleId="Style9ptBoldUnderline1">
    <w:name w:val="Style 9 pt Bold Underline1"/>
    <w:rsid w:val="004D32E1"/>
    <w:rPr>
      <w:b/>
      <w:bCs/>
      <w:sz w:val="20"/>
      <w:u w:val="single"/>
    </w:rPr>
  </w:style>
  <w:style w:type="character" w:customStyle="1" w:styleId="tagCharCharCharChar">
    <w:name w:val="tag Char Char Char Char"/>
    <w:rsid w:val="004D32E1"/>
    <w:rPr>
      <w:rFonts w:ascii="Georgia" w:eastAsia="Calibri" w:hAnsi="Georgia" w:cs="Calibri"/>
      <w:b/>
      <w:sz w:val="24"/>
    </w:rPr>
  </w:style>
  <w:style w:type="character" w:customStyle="1" w:styleId="3">
    <w:name w:val="3"/>
    <w:rsid w:val="004D32E1"/>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4D32E1"/>
    <w:rPr>
      <w:rFonts w:cs="Arial"/>
      <w:b/>
      <w:bCs/>
      <w:iCs/>
      <w:szCs w:val="28"/>
      <w:lang w:val="en-US" w:eastAsia="en-US" w:bidi="ar-SA"/>
    </w:rPr>
  </w:style>
  <w:style w:type="paragraph" w:customStyle="1" w:styleId="EmphasisText">
    <w:name w:val="Emphasis Text"/>
    <w:basedOn w:val="UnderlinedText"/>
    <w:link w:val="EmphasisTextChar"/>
    <w:rsid w:val="004D32E1"/>
    <w:rPr>
      <w:rFonts w:eastAsia="SimSun"/>
      <w:sz w:val="24"/>
      <w:u w:val="single"/>
    </w:rPr>
  </w:style>
  <w:style w:type="character" w:customStyle="1" w:styleId="EmphasisTextChar">
    <w:name w:val="Emphasis Text Char"/>
    <w:link w:val="EmphasisText"/>
    <w:rsid w:val="004D32E1"/>
    <w:rPr>
      <w:rFonts w:ascii="Calibri" w:eastAsia="SimSun" w:hAnsi="Calibri"/>
      <w:b/>
      <w:sz w:val="24"/>
      <w:u w:val="single"/>
    </w:rPr>
  </w:style>
  <w:style w:type="character" w:customStyle="1" w:styleId="featuretitle">
    <w:name w:val="feature_title"/>
    <w:basedOn w:val="DefaultParagraphFont"/>
    <w:rsid w:val="004D32E1"/>
  </w:style>
  <w:style w:type="character" w:customStyle="1" w:styleId="6">
    <w:name w:val="6"/>
    <w:rsid w:val="004D32E1"/>
    <w:rPr>
      <w:rFonts w:cs="Arial"/>
      <w:bCs/>
      <w:sz w:val="20"/>
      <w:u w:val="single"/>
      <w:lang w:val="en-US" w:eastAsia="en-US" w:bidi="ar-SA"/>
    </w:rPr>
  </w:style>
  <w:style w:type="character" w:customStyle="1" w:styleId="7">
    <w:name w:val="7"/>
    <w:rsid w:val="004D32E1"/>
    <w:rPr>
      <w:rFonts w:cs="Arial"/>
      <w:bCs/>
      <w:sz w:val="20"/>
      <w:u w:val="single"/>
      <w:lang w:val="en-US" w:eastAsia="en-US" w:bidi="ar-SA"/>
    </w:rPr>
  </w:style>
  <w:style w:type="character" w:customStyle="1" w:styleId="StyleUnderlineChar19pt4">
    <w:name w:val="Style Underline Char1 + 9 pt4"/>
    <w:basedOn w:val="UnderlineChar1"/>
    <w:rsid w:val="004D32E1"/>
    <w:rPr>
      <w:rFonts w:ascii="Times New Roman" w:hAnsi="Times New Roman"/>
      <w:sz w:val="20"/>
      <w:szCs w:val="24"/>
      <w:u w:val="single"/>
      <w:lang w:val="en-US" w:eastAsia="en-US" w:bidi="ar-SA"/>
    </w:rPr>
  </w:style>
  <w:style w:type="character" w:customStyle="1" w:styleId="StyleUnderlineChar19ptBold1">
    <w:name w:val="Style Underline Char1 + 9 pt Bold1"/>
    <w:rsid w:val="004D32E1"/>
    <w:rPr>
      <w:rFonts w:ascii="Times New Roman" w:hAnsi="Times New Roman"/>
      <w:b/>
      <w:bCs/>
      <w:sz w:val="20"/>
      <w:szCs w:val="24"/>
      <w:u w:val="single"/>
      <w:lang w:val="en-US" w:eastAsia="en-US" w:bidi="ar-SA"/>
    </w:rPr>
  </w:style>
  <w:style w:type="character" w:customStyle="1" w:styleId="Style9ptUnderline3">
    <w:name w:val="Style 9 pt Underline3"/>
    <w:rsid w:val="004D32E1"/>
    <w:rPr>
      <w:sz w:val="20"/>
      <w:u w:val="single"/>
    </w:rPr>
  </w:style>
  <w:style w:type="paragraph" w:customStyle="1" w:styleId="Stylecard9pt">
    <w:name w:val="Style card + 9 pt"/>
    <w:basedOn w:val="Normal"/>
    <w:link w:val="Stylecard9ptChar"/>
    <w:qFormat/>
    <w:rsid w:val="004D32E1"/>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4D32E1"/>
    <w:rPr>
      <w:rFonts w:ascii="Calibri" w:eastAsia="Calibri" w:hAnsi="Calibri" w:cs="Times New Roman"/>
      <w:sz w:val="20"/>
      <w:szCs w:val="20"/>
      <w:u w:val="single"/>
    </w:rPr>
  </w:style>
  <w:style w:type="character" w:customStyle="1" w:styleId="Styleunderline9pt0">
    <w:name w:val="Style underline + 9 pt"/>
    <w:basedOn w:val="underline"/>
    <w:rsid w:val="004D32E1"/>
    <w:rPr>
      <w:u w:val="single"/>
      <w:lang w:val="en-US" w:eastAsia="en-US" w:bidi="ar-SA"/>
    </w:rPr>
  </w:style>
  <w:style w:type="character" w:customStyle="1" w:styleId="Style9ptUnderline4">
    <w:name w:val="Style 9 pt Underline4"/>
    <w:rsid w:val="004D32E1"/>
    <w:rPr>
      <w:sz w:val="20"/>
      <w:u w:val="single"/>
    </w:rPr>
  </w:style>
  <w:style w:type="character" w:customStyle="1" w:styleId="55">
    <w:name w:val="55"/>
    <w:rsid w:val="004D32E1"/>
    <w:rPr>
      <w:rFonts w:cs="Arial"/>
      <w:bCs/>
      <w:sz w:val="20"/>
      <w:u w:val="single"/>
      <w:lang w:val="en-US" w:eastAsia="en-US" w:bidi="ar-SA"/>
    </w:rPr>
  </w:style>
  <w:style w:type="paragraph" w:customStyle="1" w:styleId="CardBody">
    <w:name w:val="Card Body"/>
    <w:basedOn w:val="Normal"/>
    <w:link w:val="CardBodyChar"/>
    <w:qFormat/>
    <w:rsid w:val="004D32E1"/>
    <w:pPr>
      <w:spacing w:after="0" w:line="240" w:lineRule="auto"/>
    </w:pPr>
    <w:rPr>
      <w:rFonts w:eastAsia="Calibri"/>
    </w:rPr>
  </w:style>
  <w:style w:type="character" w:customStyle="1" w:styleId="CardBodyChar">
    <w:name w:val="Card Body Char"/>
    <w:link w:val="CardBody"/>
    <w:rsid w:val="004D32E1"/>
    <w:rPr>
      <w:rFonts w:ascii="Calibri" w:eastAsia="Calibri" w:hAnsi="Calibri"/>
    </w:rPr>
  </w:style>
  <w:style w:type="character" w:customStyle="1" w:styleId="Styleunderline9pt10">
    <w:name w:val="Style underline + 9 pt1"/>
    <w:basedOn w:val="underline"/>
    <w:rsid w:val="004D32E1"/>
    <w:rPr>
      <w:u w:val="single"/>
      <w:lang w:val="en-US" w:eastAsia="en-US" w:bidi="ar-SA"/>
    </w:rPr>
  </w:style>
  <w:style w:type="character" w:customStyle="1" w:styleId="Styleunderline9ptBold">
    <w:name w:val="Style underline + 9 pt Bold"/>
    <w:rsid w:val="004D32E1"/>
    <w:rPr>
      <w:b/>
      <w:bCs/>
      <w:sz w:val="20"/>
      <w:u w:val="single"/>
    </w:rPr>
  </w:style>
  <w:style w:type="character" w:customStyle="1" w:styleId="StyleUnderliningChar9ptBold">
    <w:name w:val="Style Underlining Char + 9 pt Bold"/>
    <w:rsid w:val="004D32E1"/>
    <w:rPr>
      <w:rFonts w:ascii="Times New Roman" w:hAnsi="Times New Roman"/>
      <w:b/>
      <w:bCs/>
      <w:sz w:val="20"/>
      <w:szCs w:val="24"/>
      <w:u w:val="single"/>
      <w:lang w:val="en-US" w:eastAsia="en-US" w:bidi="ar-SA"/>
    </w:rPr>
  </w:style>
  <w:style w:type="character" w:customStyle="1" w:styleId="StyleUnderliningChar9pt">
    <w:name w:val="Style Underlining Char + 9 pt"/>
    <w:rsid w:val="004D32E1"/>
    <w:rPr>
      <w:rFonts w:ascii="Times New Roman" w:hAnsi="Times New Roman"/>
      <w:sz w:val="20"/>
      <w:szCs w:val="24"/>
      <w:u w:val="single"/>
      <w:lang w:val="en-US" w:eastAsia="en-US" w:bidi="ar-SA"/>
    </w:rPr>
  </w:style>
  <w:style w:type="character" w:customStyle="1" w:styleId="34">
    <w:name w:val="34"/>
    <w:rsid w:val="004D32E1"/>
    <w:rPr>
      <w:rFonts w:ascii="Times New Roman" w:hAnsi="Times New Roman" w:cs="Arial"/>
      <w:bCs/>
      <w:sz w:val="20"/>
      <w:u w:val="single"/>
      <w:lang w:val="en-US" w:eastAsia="en-US" w:bidi="ar-SA"/>
    </w:rPr>
  </w:style>
  <w:style w:type="character" w:customStyle="1" w:styleId="45">
    <w:name w:val="45"/>
    <w:rsid w:val="004D32E1"/>
    <w:rPr>
      <w:rFonts w:ascii="Times New Roman" w:hAnsi="Times New Roman" w:cs="Arial"/>
      <w:b/>
      <w:bCs/>
      <w:sz w:val="20"/>
      <w:u w:val="single"/>
      <w:lang w:val="en-US" w:eastAsia="en-US" w:bidi="ar-SA"/>
    </w:rPr>
  </w:style>
  <w:style w:type="character" w:customStyle="1" w:styleId="Style9ptUnderline5">
    <w:name w:val="Style 9 pt Underline5"/>
    <w:rsid w:val="004D32E1"/>
    <w:rPr>
      <w:rFonts w:ascii="Times New Roman" w:hAnsi="Times New Roman"/>
      <w:sz w:val="20"/>
      <w:u w:val="single"/>
    </w:rPr>
  </w:style>
  <w:style w:type="character" w:customStyle="1" w:styleId="Style9ptBoldUnderline2">
    <w:name w:val="Style 9 pt Bold Underline2"/>
    <w:rsid w:val="004D32E1"/>
    <w:rPr>
      <w:rFonts w:ascii="Times New Roman" w:hAnsi="Times New Roman"/>
      <w:b/>
      <w:bCs/>
      <w:sz w:val="20"/>
      <w:u w:val="single"/>
    </w:rPr>
  </w:style>
  <w:style w:type="character" w:customStyle="1" w:styleId="StyleBoldItalicUnderlineBorderSinglesolidlineAuto">
    <w:name w:val="Style Bold Italic Underline Border: : (Single solid line Auto ..."/>
    <w:rsid w:val="004D32E1"/>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4D32E1"/>
    <w:pPr>
      <w:numPr>
        <w:numId w:val="0"/>
      </w:numPr>
    </w:pPr>
    <w:rPr>
      <w:sz w:val="20"/>
      <w:lang w:eastAsia="zh-CN"/>
    </w:rPr>
  </w:style>
  <w:style w:type="character" w:customStyle="1" w:styleId="StyleStyle49pt1Char">
    <w:name w:val="Style Style4 + 9 pt1 Char"/>
    <w:basedOn w:val="Style4Char"/>
    <w:link w:val="StyleStyle49pt1"/>
    <w:rsid w:val="004D32E1"/>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4D32E1"/>
    <w:pPr>
      <w:numPr>
        <w:numId w:val="0"/>
      </w:numPr>
    </w:pPr>
    <w:rPr>
      <w:b/>
      <w:bCs/>
    </w:rPr>
  </w:style>
  <w:style w:type="character" w:customStyle="1" w:styleId="StyleStyle49ptBold1Char">
    <w:name w:val="Style Style4 + 9 pt Bold1 Char"/>
    <w:link w:val="StyleStyle49ptBold1"/>
    <w:rsid w:val="004D32E1"/>
    <w:rPr>
      <w:rFonts w:ascii="Arial Narrow" w:hAnsi="Arial Narrow"/>
      <w:b/>
      <w:bCs/>
      <w:szCs w:val="24"/>
      <w:u w:val="single"/>
    </w:rPr>
  </w:style>
  <w:style w:type="paragraph" w:customStyle="1" w:styleId="StyleStyle49pt2">
    <w:name w:val="Style Style4 + 9 pt2"/>
    <w:basedOn w:val="Style4"/>
    <w:link w:val="StyleStyle49pt2Char"/>
    <w:rsid w:val="004D32E1"/>
    <w:pPr>
      <w:numPr>
        <w:numId w:val="0"/>
      </w:numPr>
    </w:pPr>
    <w:rPr>
      <w:sz w:val="20"/>
      <w:lang w:eastAsia="zh-CN"/>
    </w:rPr>
  </w:style>
  <w:style w:type="character" w:customStyle="1" w:styleId="StyleStyle49pt2Char">
    <w:name w:val="Style Style4 + 9 pt2 Char"/>
    <w:basedOn w:val="Style4Char"/>
    <w:link w:val="StyleStyle49pt2"/>
    <w:rsid w:val="004D32E1"/>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4D32E1"/>
    <w:pPr>
      <w:numPr>
        <w:numId w:val="0"/>
      </w:numPr>
    </w:pPr>
    <w:rPr>
      <w:b/>
      <w:bCs/>
    </w:rPr>
  </w:style>
  <w:style w:type="character" w:customStyle="1" w:styleId="StyleStyle49ptBold2Char">
    <w:name w:val="Style Style4 + 9 pt Bold2 Char"/>
    <w:link w:val="StyleStyle49ptBold2"/>
    <w:rsid w:val="004D32E1"/>
    <w:rPr>
      <w:rFonts w:ascii="Arial Narrow" w:hAnsi="Arial Narrow"/>
      <w:b/>
      <w:bCs/>
      <w:szCs w:val="24"/>
      <w:u w:val="single"/>
    </w:rPr>
  </w:style>
  <w:style w:type="character" w:customStyle="1" w:styleId="23">
    <w:name w:val="23"/>
    <w:rsid w:val="004D32E1"/>
    <w:rPr>
      <w:rFonts w:ascii="Times New Roman" w:hAnsi="Times New Roman" w:cs="Arial"/>
      <w:bCs/>
      <w:sz w:val="20"/>
      <w:u w:val="single"/>
      <w:lang w:val="en-US" w:eastAsia="en-US" w:bidi="ar-SA"/>
    </w:rPr>
  </w:style>
  <w:style w:type="character" w:customStyle="1" w:styleId="33">
    <w:name w:val="33"/>
    <w:rsid w:val="004D32E1"/>
    <w:rPr>
      <w:rFonts w:ascii="Times New Roman" w:hAnsi="Times New Roman" w:cs="Arial"/>
      <w:b/>
      <w:bCs/>
      <w:sz w:val="20"/>
      <w:u w:val="single"/>
      <w:lang w:val="en-US" w:eastAsia="en-US" w:bidi="ar-SA"/>
    </w:rPr>
  </w:style>
  <w:style w:type="character" w:customStyle="1" w:styleId="27">
    <w:name w:val="27"/>
    <w:rsid w:val="004D32E1"/>
    <w:rPr>
      <w:rFonts w:cs="Arial"/>
      <w:bCs/>
      <w:sz w:val="20"/>
      <w:u w:val="single"/>
      <w:lang w:val="en-US" w:eastAsia="en-US" w:bidi="ar-SA"/>
    </w:rPr>
  </w:style>
  <w:style w:type="character" w:customStyle="1" w:styleId="StyleArialNarrow9pt">
    <w:name w:val="Style Arial Narrow 9 pt"/>
    <w:rsid w:val="004D32E1"/>
    <w:rPr>
      <w:rFonts w:ascii="Times New Roman" w:hAnsi="Times New Roman"/>
      <w:sz w:val="20"/>
    </w:rPr>
  </w:style>
  <w:style w:type="paragraph" w:customStyle="1" w:styleId="CiteBody">
    <w:name w:val="Cite Body"/>
    <w:basedOn w:val="Normal"/>
    <w:link w:val="CiteBodyChar"/>
    <w:qFormat/>
    <w:rsid w:val="004D32E1"/>
    <w:pPr>
      <w:spacing w:after="0" w:line="240" w:lineRule="auto"/>
    </w:pPr>
    <w:rPr>
      <w:rFonts w:eastAsia="Calibri"/>
      <w:szCs w:val="16"/>
    </w:rPr>
  </w:style>
  <w:style w:type="paragraph" w:customStyle="1" w:styleId="CiteBold">
    <w:name w:val="Cite Bold"/>
    <w:basedOn w:val="CiteBody"/>
    <w:link w:val="CiteBoldChar"/>
    <w:qFormat/>
    <w:rsid w:val="004D32E1"/>
    <w:rPr>
      <w:b/>
    </w:rPr>
  </w:style>
  <w:style w:type="character" w:customStyle="1" w:styleId="CiteBodyChar">
    <w:name w:val="Cite Body Char"/>
    <w:link w:val="CiteBody"/>
    <w:rsid w:val="004D32E1"/>
    <w:rPr>
      <w:rFonts w:ascii="Calibri" w:eastAsia="Calibri" w:hAnsi="Calibri"/>
      <w:szCs w:val="16"/>
    </w:rPr>
  </w:style>
  <w:style w:type="character" w:customStyle="1" w:styleId="CiteBoldChar">
    <w:name w:val="Cite Bold Char"/>
    <w:link w:val="CiteBold"/>
    <w:rsid w:val="004D32E1"/>
    <w:rPr>
      <w:rFonts w:ascii="Calibri" w:eastAsia="Calibri" w:hAnsi="Calibri"/>
      <w:b/>
      <w:szCs w:val="16"/>
    </w:rPr>
  </w:style>
  <w:style w:type="paragraph" w:customStyle="1" w:styleId="StyleCardBody11ptUnderline">
    <w:name w:val="Style Card Body + 11 pt Underline"/>
    <w:basedOn w:val="CardBody"/>
    <w:link w:val="StyleCardBody11ptUnderlineChar"/>
    <w:rsid w:val="004D32E1"/>
    <w:rPr>
      <w:sz w:val="20"/>
      <w:u w:val="single"/>
    </w:rPr>
  </w:style>
  <w:style w:type="character" w:customStyle="1" w:styleId="StyleCardBody11ptUnderlineChar">
    <w:name w:val="Style Card Body + 11 pt Underline Char"/>
    <w:link w:val="StyleCardBody11ptUnderline"/>
    <w:rsid w:val="004D32E1"/>
    <w:rPr>
      <w:rFonts w:ascii="Calibri" w:eastAsia="Calibri" w:hAnsi="Calibri"/>
      <w:sz w:val="20"/>
      <w:u w:val="single"/>
    </w:rPr>
  </w:style>
  <w:style w:type="paragraph" w:customStyle="1" w:styleId="StyleStyle49pt4">
    <w:name w:val="Style Style4 + 9 pt4"/>
    <w:basedOn w:val="Style4"/>
    <w:link w:val="StyleStyle49pt4Char"/>
    <w:rsid w:val="004D32E1"/>
    <w:pPr>
      <w:numPr>
        <w:numId w:val="0"/>
      </w:numPr>
    </w:pPr>
    <w:rPr>
      <w:sz w:val="20"/>
      <w:lang w:eastAsia="zh-CN"/>
    </w:rPr>
  </w:style>
  <w:style w:type="character" w:customStyle="1" w:styleId="StyleStyle49pt4Char">
    <w:name w:val="Style Style4 + 9 pt4 Char"/>
    <w:basedOn w:val="Style4Char"/>
    <w:link w:val="StyleStyle49pt4"/>
    <w:rsid w:val="004D32E1"/>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4D32E1"/>
    <w:pPr>
      <w:numPr>
        <w:numId w:val="0"/>
      </w:numPr>
    </w:pPr>
    <w:rPr>
      <w:b/>
      <w:bCs/>
    </w:rPr>
  </w:style>
  <w:style w:type="character" w:customStyle="1" w:styleId="StyleStyle49ptBold4Char">
    <w:name w:val="Style Style4 + 9 pt Bold4 Char"/>
    <w:link w:val="StyleStyle49ptBold4"/>
    <w:rsid w:val="004D32E1"/>
    <w:rPr>
      <w:rFonts w:ascii="Arial Narrow" w:hAnsi="Arial Narrow"/>
      <w:b/>
      <w:bCs/>
      <w:szCs w:val="24"/>
      <w:u w:val="single"/>
    </w:rPr>
  </w:style>
  <w:style w:type="character" w:customStyle="1" w:styleId="StyleUnderlineCharChar9pt2">
    <w:name w:val="Style Underline Char Char + 9 pt2"/>
    <w:basedOn w:val="DefaultParagraphFont"/>
    <w:rsid w:val="004D32E1"/>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4D32E1"/>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4D32E1"/>
    <w:rPr>
      <w:b/>
      <w:bCs/>
      <w:sz w:val="20"/>
      <w:u w:val="single"/>
      <w:bdr w:val="single" w:sz="4" w:space="0" w:color="auto"/>
    </w:rPr>
  </w:style>
  <w:style w:type="character" w:customStyle="1" w:styleId="Style9ptUnderline7">
    <w:name w:val="Style 9 pt Underline7"/>
    <w:rsid w:val="004D32E1"/>
    <w:rPr>
      <w:sz w:val="20"/>
      <w:u w:val="single"/>
    </w:rPr>
  </w:style>
  <w:style w:type="character" w:customStyle="1" w:styleId="Style9ptBoldUnderline3">
    <w:name w:val="Style 9 pt Bold Underline3"/>
    <w:rsid w:val="004D32E1"/>
    <w:rPr>
      <w:b/>
      <w:bCs/>
      <w:sz w:val="20"/>
      <w:u w:val="single"/>
    </w:rPr>
  </w:style>
  <w:style w:type="character" w:customStyle="1" w:styleId="Style9ptUnderline8">
    <w:name w:val="Style 9 pt Underline8"/>
    <w:rsid w:val="004D32E1"/>
    <w:rPr>
      <w:sz w:val="20"/>
      <w:u w:val="single"/>
    </w:rPr>
  </w:style>
  <w:style w:type="paragraph" w:customStyle="1" w:styleId="StyleStyle49pt5">
    <w:name w:val="Style Style4 + 9 pt5"/>
    <w:basedOn w:val="Style4"/>
    <w:link w:val="StyleStyle49pt5Char"/>
    <w:rsid w:val="004D32E1"/>
    <w:pPr>
      <w:numPr>
        <w:numId w:val="0"/>
      </w:numPr>
    </w:pPr>
    <w:rPr>
      <w:sz w:val="20"/>
      <w:lang w:eastAsia="zh-CN"/>
    </w:rPr>
  </w:style>
  <w:style w:type="character" w:customStyle="1" w:styleId="StyleStyle49pt5Char">
    <w:name w:val="Style Style4 + 9 pt5 Char"/>
    <w:basedOn w:val="Style4Char"/>
    <w:link w:val="StyleStyle49pt5"/>
    <w:rsid w:val="004D32E1"/>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4D32E1"/>
    <w:pPr>
      <w:numPr>
        <w:numId w:val="0"/>
      </w:numPr>
    </w:pPr>
    <w:rPr>
      <w:sz w:val="20"/>
      <w:lang w:eastAsia="zh-CN"/>
    </w:rPr>
  </w:style>
  <w:style w:type="character" w:customStyle="1" w:styleId="StyleStyle49pt6Char">
    <w:name w:val="Style Style4 + 9 pt6 Char"/>
    <w:basedOn w:val="Style4Char"/>
    <w:link w:val="StyleStyle49pt6"/>
    <w:rsid w:val="004D32E1"/>
    <w:rPr>
      <w:rFonts w:ascii="Arial Narrow" w:hAnsi="Arial Narrow"/>
      <w:sz w:val="20"/>
      <w:szCs w:val="24"/>
      <w:u w:val="single"/>
      <w:lang w:eastAsia="zh-CN"/>
    </w:rPr>
  </w:style>
  <w:style w:type="character" w:customStyle="1" w:styleId="66">
    <w:name w:val="66"/>
    <w:rsid w:val="004D32E1"/>
    <w:rPr>
      <w:rFonts w:cs="Arial"/>
      <w:bCs/>
      <w:sz w:val="20"/>
      <w:u w:val="single"/>
      <w:lang w:val="en-US" w:eastAsia="en-US" w:bidi="ar-SA"/>
    </w:rPr>
  </w:style>
  <w:style w:type="character" w:customStyle="1" w:styleId="Style9ptUnderline9">
    <w:name w:val="Style 9 pt Underline9"/>
    <w:rsid w:val="004D32E1"/>
    <w:rPr>
      <w:sz w:val="20"/>
      <w:u w:val="single"/>
    </w:rPr>
  </w:style>
  <w:style w:type="paragraph" w:customStyle="1" w:styleId="StyleStyle49ptBold5">
    <w:name w:val="Style Style4 + 9 pt Bold5"/>
    <w:basedOn w:val="Style4"/>
    <w:link w:val="StyleStyle49ptBold5Char"/>
    <w:rsid w:val="004D32E1"/>
    <w:pPr>
      <w:numPr>
        <w:numId w:val="0"/>
      </w:numPr>
    </w:pPr>
    <w:rPr>
      <w:b/>
      <w:bCs/>
    </w:rPr>
  </w:style>
  <w:style w:type="character" w:customStyle="1" w:styleId="StyleStyle49ptBold5Char">
    <w:name w:val="Style Style4 + 9 pt Bold5 Char"/>
    <w:link w:val="StyleStyle49ptBold5"/>
    <w:rsid w:val="004D32E1"/>
    <w:rPr>
      <w:rFonts w:ascii="Arial Narrow" w:hAnsi="Arial Narrow"/>
      <w:b/>
      <w:bCs/>
      <w:szCs w:val="24"/>
      <w:u w:val="single"/>
    </w:rPr>
  </w:style>
  <w:style w:type="character" w:customStyle="1" w:styleId="Style9ptBoldUnderline4">
    <w:name w:val="Style 9 pt Bold Underline4"/>
    <w:rsid w:val="004D32E1"/>
    <w:rPr>
      <w:b/>
      <w:bCs/>
      <w:sz w:val="20"/>
      <w:u w:val="single"/>
    </w:rPr>
  </w:style>
  <w:style w:type="paragraph" w:customStyle="1" w:styleId="StyleStyle49pt7">
    <w:name w:val="Style Style4 + 9 pt7"/>
    <w:basedOn w:val="Style4"/>
    <w:link w:val="StyleStyle49pt7Char"/>
    <w:rsid w:val="004D32E1"/>
    <w:pPr>
      <w:numPr>
        <w:numId w:val="0"/>
      </w:numPr>
    </w:pPr>
    <w:rPr>
      <w:sz w:val="20"/>
      <w:lang w:eastAsia="zh-CN"/>
    </w:rPr>
  </w:style>
  <w:style w:type="character" w:customStyle="1" w:styleId="StyleStyle49pt7Char">
    <w:name w:val="Style Style4 + 9 pt7 Char"/>
    <w:basedOn w:val="Style4Char"/>
    <w:link w:val="StyleStyle49pt7"/>
    <w:rsid w:val="004D32E1"/>
    <w:rPr>
      <w:rFonts w:ascii="Arial Narrow" w:hAnsi="Arial Narrow"/>
      <w:sz w:val="20"/>
      <w:szCs w:val="24"/>
      <w:u w:val="single"/>
      <w:lang w:eastAsia="zh-CN"/>
    </w:rPr>
  </w:style>
  <w:style w:type="character" w:customStyle="1" w:styleId="titleblue14">
    <w:name w:val="titleblue14"/>
    <w:basedOn w:val="DefaultParagraphFont"/>
    <w:rsid w:val="004D32E1"/>
  </w:style>
  <w:style w:type="paragraph" w:customStyle="1" w:styleId="FONT7">
    <w:name w:val="FONT 7"/>
    <w:qFormat/>
    <w:rsid w:val="004D32E1"/>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4D32E1"/>
    <w:pPr>
      <w:numPr>
        <w:numId w:val="0"/>
      </w:numPr>
    </w:pPr>
  </w:style>
  <w:style w:type="paragraph" w:customStyle="1" w:styleId="StyleHeading2Underline">
    <w:name w:val="Style Heading 2 + Underline"/>
    <w:basedOn w:val="Heading2"/>
    <w:link w:val="StyleHeading2UnderlineChar"/>
    <w:rsid w:val="004D32E1"/>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4D32E1"/>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4D32E1"/>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4D32E1"/>
    <w:rPr>
      <w:rFonts w:eastAsia="Calibri"/>
      <w:szCs w:val="24"/>
      <w:u w:val="single"/>
    </w:rPr>
  </w:style>
  <w:style w:type="paragraph" w:customStyle="1" w:styleId="StyleCardText11ptBoldUnderline">
    <w:name w:val="Style Card Text + 11 pt Bold Underline"/>
    <w:link w:val="StyleCardText11ptBoldUnderlineChar"/>
    <w:rsid w:val="004D32E1"/>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4D32E1"/>
    <w:rPr>
      <w:rFonts w:eastAsia="Calibri"/>
      <w:b/>
      <w:bCs/>
      <w:szCs w:val="24"/>
      <w:u w:val="single"/>
    </w:rPr>
  </w:style>
  <w:style w:type="paragraph" w:customStyle="1" w:styleId="StyleStyle49ptBold6">
    <w:name w:val="Style Style4 + 9 pt Bold6"/>
    <w:basedOn w:val="Style4"/>
    <w:link w:val="StyleStyle49ptBold6Char"/>
    <w:rsid w:val="004D32E1"/>
    <w:pPr>
      <w:numPr>
        <w:numId w:val="0"/>
      </w:numPr>
    </w:pPr>
    <w:rPr>
      <w:b/>
      <w:bCs/>
    </w:rPr>
  </w:style>
  <w:style w:type="character" w:customStyle="1" w:styleId="StyleStyle49ptBold6Char">
    <w:name w:val="Style Style4 + 9 pt Bold6 Char"/>
    <w:link w:val="StyleStyle49ptBold6"/>
    <w:rsid w:val="004D32E1"/>
    <w:rPr>
      <w:rFonts w:ascii="Arial Narrow" w:hAnsi="Arial Narrow"/>
      <w:b/>
      <w:bCs/>
      <w:szCs w:val="24"/>
      <w:u w:val="single"/>
    </w:rPr>
  </w:style>
  <w:style w:type="paragraph" w:customStyle="1" w:styleId="StyleUnderlined11pt">
    <w:name w:val="Style Underlined + 11 pt"/>
    <w:link w:val="StyleUnderlined11ptChar"/>
    <w:qFormat/>
    <w:rsid w:val="004D32E1"/>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4D32E1"/>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4D32E1"/>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4D32E1"/>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4D32E1"/>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4D32E1"/>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4D32E1"/>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4D32E1"/>
    <w:rPr>
      <w:rFonts w:ascii="Times New Roman" w:eastAsia="Calibri" w:hAnsi="Times New Roman" w:cs="Times New Roman"/>
      <w:sz w:val="16"/>
    </w:rPr>
  </w:style>
  <w:style w:type="paragraph" w:customStyle="1" w:styleId="Underlinestyle1">
    <w:name w:val="Underline style"/>
    <w:basedOn w:val="Normal"/>
    <w:qFormat/>
    <w:rsid w:val="004D32E1"/>
    <w:pPr>
      <w:spacing w:after="0" w:line="240" w:lineRule="auto"/>
    </w:pPr>
    <w:rPr>
      <w:rFonts w:eastAsia="Calibri"/>
      <w:u w:val="single"/>
    </w:rPr>
  </w:style>
  <w:style w:type="character" w:customStyle="1" w:styleId="Style11ptUnderline3">
    <w:name w:val="Style 11 pt Underline3"/>
    <w:rsid w:val="004D32E1"/>
    <w:rPr>
      <w:sz w:val="20"/>
      <w:u w:val="single"/>
    </w:rPr>
  </w:style>
  <w:style w:type="character" w:customStyle="1" w:styleId="StyleUnderlineCharChar9pt3">
    <w:name w:val="Style Underline Char Char + 9 pt3"/>
    <w:basedOn w:val="DefaultParagraphFont"/>
    <w:rsid w:val="004D32E1"/>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4D32E1"/>
    <w:rPr>
      <w:sz w:val="20"/>
      <w:u w:val="single"/>
    </w:rPr>
  </w:style>
  <w:style w:type="character" w:customStyle="1" w:styleId="Style9ptUnderline11">
    <w:name w:val="Style 9 pt Underline11"/>
    <w:rsid w:val="004D32E1"/>
    <w:rPr>
      <w:sz w:val="20"/>
      <w:u w:val="single"/>
    </w:rPr>
  </w:style>
  <w:style w:type="character" w:customStyle="1" w:styleId="Style9ptBoldUnderline5">
    <w:name w:val="Style 9 pt Bold Underline5"/>
    <w:rsid w:val="004D32E1"/>
    <w:rPr>
      <w:b/>
      <w:bCs/>
      <w:sz w:val="20"/>
      <w:u w:val="single"/>
    </w:rPr>
  </w:style>
  <w:style w:type="character" w:customStyle="1" w:styleId="UnderlineChar2CharChar">
    <w:name w:val="Underline Char2 Char Char"/>
    <w:rsid w:val="004D32E1"/>
    <w:rPr>
      <w:szCs w:val="24"/>
      <w:u w:val="single"/>
      <w:lang w:val="en-US" w:eastAsia="en-US" w:bidi="ar-SA"/>
    </w:rPr>
  </w:style>
  <w:style w:type="character" w:customStyle="1" w:styleId="BoldandUnderlineChar2CharCharChar">
    <w:name w:val="Bold and Underline Char2 Char Char Char"/>
    <w:link w:val="BoldandUnderlineChar2CharChar"/>
    <w:rsid w:val="004D32E1"/>
    <w:rPr>
      <w:b/>
      <w:u w:val="single"/>
    </w:rPr>
  </w:style>
  <w:style w:type="paragraph" w:customStyle="1" w:styleId="textboldChar">
    <w:name w:val="text bold Char"/>
    <w:basedOn w:val="Normal"/>
    <w:link w:val="textboldCharChar"/>
    <w:rsid w:val="004D32E1"/>
    <w:pPr>
      <w:spacing w:after="0" w:line="240" w:lineRule="auto"/>
      <w:ind w:left="720"/>
    </w:pPr>
    <w:rPr>
      <w:rFonts w:eastAsia="Calibri"/>
      <w:b/>
      <w:sz w:val="24"/>
      <w:u w:val="thick"/>
    </w:rPr>
  </w:style>
  <w:style w:type="character" w:customStyle="1" w:styleId="textboldCharChar">
    <w:name w:val="text bold Char Char"/>
    <w:link w:val="textboldChar"/>
    <w:rsid w:val="004D32E1"/>
    <w:rPr>
      <w:rFonts w:ascii="Calibri" w:eastAsia="Calibri" w:hAnsi="Calibri"/>
      <w:b/>
      <w:sz w:val="24"/>
      <w:u w:val="thick"/>
    </w:rPr>
  </w:style>
  <w:style w:type="character" w:customStyle="1" w:styleId="snapnoshots">
    <w:name w:val="snap_noshots"/>
    <w:basedOn w:val="DefaultParagraphFont"/>
    <w:rsid w:val="004D32E1"/>
  </w:style>
  <w:style w:type="character" w:customStyle="1" w:styleId="cnbcsbhdcomp">
    <w:name w:val="cnbc_sbhd_comp"/>
    <w:rsid w:val="004D32E1"/>
  </w:style>
  <w:style w:type="character" w:customStyle="1" w:styleId="blox-headline">
    <w:name w:val="blox-headline"/>
    <w:rsid w:val="004D32E1"/>
  </w:style>
  <w:style w:type="character" w:customStyle="1" w:styleId="Heading2CharCharCharCharCharChar1CharChar">
    <w:name w:val="Heading 2 Char Char Char Char Char Char1 Char Char"/>
    <w:basedOn w:val="DefaultParagraphFont"/>
    <w:uiPriority w:val="99"/>
    <w:rsid w:val="004D32E1"/>
    <w:rPr>
      <w:rFonts w:cs="Arial"/>
      <w:b/>
      <w:bCs/>
      <w:iCs/>
      <w:sz w:val="28"/>
      <w:lang w:val="en-US" w:eastAsia="en-US"/>
    </w:rPr>
  </w:style>
  <w:style w:type="character" w:customStyle="1" w:styleId="postsubtitle">
    <w:name w:val="post_subtitle"/>
    <w:basedOn w:val="DefaultParagraphFont"/>
    <w:rsid w:val="004D32E1"/>
  </w:style>
  <w:style w:type="character" w:customStyle="1" w:styleId="NoterefInText">
    <w:name w:val="_NoterefInText"/>
    <w:uiPriority w:val="99"/>
    <w:rsid w:val="004D32E1"/>
    <w:rPr>
      <w:rFonts w:cs="New Baskerville"/>
      <w:color w:val="000000"/>
    </w:rPr>
  </w:style>
  <w:style w:type="character" w:customStyle="1" w:styleId="postauthor">
    <w:name w:val="postauthor"/>
    <w:basedOn w:val="DefaultParagraphFont"/>
    <w:rsid w:val="004D32E1"/>
  </w:style>
  <w:style w:type="paragraph" w:customStyle="1" w:styleId="notes-source-hasnotes">
    <w:name w:val="notes-source-hasnotes"/>
    <w:basedOn w:val="Normal"/>
    <w:qFormat/>
    <w:rsid w:val="004D32E1"/>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4D32E1"/>
  </w:style>
  <w:style w:type="character" w:customStyle="1" w:styleId="thirdparty-logo">
    <w:name w:val="thirdparty-logo"/>
    <w:basedOn w:val="DefaultParagraphFont"/>
    <w:rsid w:val="004D32E1"/>
  </w:style>
  <w:style w:type="paragraph" w:customStyle="1" w:styleId="articlemeta">
    <w:name w:val="articlemeta"/>
    <w:basedOn w:val="Normal"/>
    <w:qFormat/>
    <w:rsid w:val="004D32E1"/>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4D32E1"/>
  </w:style>
  <w:style w:type="character" w:customStyle="1" w:styleId="print-footnote">
    <w:name w:val="print-footnote"/>
    <w:basedOn w:val="DefaultParagraphFont"/>
    <w:rsid w:val="004D32E1"/>
  </w:style>
  <w:style w:type="character" w:customStyle="1" w:styleId="datestring">
    <w:name w:val="datestring"/>
    <w:basedOn w:val="DefaultParagraphFont"/>
    <w:rsid w:val="004D32E1"/>
  </w:style>
  <w:style w:type="paragraph" w:customStyle="1" w:styleId="left">
    <w:name w:val="left"/>
    <w:basedOn w:val="Normal"/>
    <w:qFormat/>
    <w:rsid w:val="004D32E1"/>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4D32E1"/>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4D32E1"/>
  </w:style>
  <w:style w:type="paragraph" w:customStyle="1" w:styleId="creditpostedmodified">
    <w:name w:val="credit_posted_modified"/>
    <w:basedOn w:val="Normal"/>
    <w:qFormat/>
    <w:rsid w:val="004D32E1"/>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4D32E1"/>
  </w:style>
  <w:style w:type="character" w:customStyle="1" w:styleId="grd">
    <w:name w:val="grd"/>
    <w:basedOn w:val="DefaultParagraphFont"/>
    <w:rsid w:val="004D32E1"/>
  </w:style>
  <w:style w:type="paragraph" w:customStyle="1" w:styleId="hs-text-container">
    <w:name w:val="hs-text-container"/>
    <w:basedOn w:val="Normal"/>
    <w:qFormat/>
    <w:rsid w:val="004D32E1"/>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4D32E1"/>
  </w:style>
  <w:style w:type="character" w:customStyle="1" w:styleId="article-author-name">
    <w:name w:val="article-author-name"/>
    <w:basedOn w:val="DefaultParagraphFont"/>
    <w:rsid w:val="004D32E1"/>
  </w:style>
  <w:style w:type="character" w:customStyle="1" w:styleId="bioexcerpt">
    <w:name w:val="bio_excerpt"/>
    <w:basedOn w:val="DefaultParagraphFont"/>
    <w:rsid w:val="004D32E1"/>
  </w:style>
  <w:style w:type="character" w:customStyle="1" w:styleId="commentcount">
    <w:name w:val="comment_count"/>
    <w:basedOn w:val="DefaultParagraphFont"/>
    <w:rsid w:val="004D32E1"/>
  </w:style>
  <w:style w:type="character" w:customStyle="1" w:styleId="searchtermshighlighted">
    <w:name w:val="searchtermshighlighted"/>
    <w:basedOn w:val="DefaultParagraphFont"/>
    <w:rsid w:val="004D32E1"/>
  </w:style>
  <w:style w:type="character" w:customStyle="1" w:styleId="contributornametrigger">
    <w:name w:val="contributornametrigger"/>
    <w:basedOn w:val="DefaultParagraphFont"/>
    <w:rsid w:val="004D32E1"/>
  </w:style>
  <w:style w:type="character" w:customStyle="1" w:styleId="bylinepipe">
    <w:name w:val="bylinepipe"/>
    <w:basedOn w:val="DefaultParagraphFont"/>
    <w:rsid w:val="004D32E1"/>
  </w:style>
  <w:style w:type="character" w:customStyle="1" w:styleId="lucenesearchresulturlb">
    <w:name w:val="lucene_search_result_url_b"/>
    <w:basedOn w:val="DefaultParagraphFont"/>
    <w:rsid w:val="004D32E1"/>
  </w:style>
  <w:style w:type="character" w:customStyle="1" w:styleId="faculty-title">
    <w:name w:val="faculty-title"/>
    <w:basedOn w:val="DefaultParagraphFont"/>
    <w:rsid w:val="004D32E1"/>
  </w:style>
  <w:style w:type="character" w:customStyle="1" w:styleId="issue">
    <w:name w:val="issue"/>
    <w:basedOn w:val="DefaultParagraphFont"/>
    <w:rsid w:val="004D32E1"/>
  </w:style>
  <w:style w:type="character" w:customStyle="1" w:styleId="pages">
    <w:name w:val="pages"/>
    <w:basedOn w:val="DefaultParagraphFont"/>
    <w:rsid w:val="004D32E1"/>
  </w:style>
  <w:style w:type="character" w:customStyle="1" w:styleId="person">
    <w:name w:val="person"/>
    <w:basedOn w:val="DefaultParagraphFont"/>
    <w:rsid w:val="004D32E1"/>
  </w:style>
  <w:style w:type="character" w:customStyle="1" w:styleId="corresponding">
    <w:name w:val="corresponding"/>
    <w:basedOn w:val="DefaultParagraphFont"/>
    <w:rsid w:val="004D32E1"/>
  </w:style>
  <w:style w:type="paragraph" w:customStyle="1" w:styleId="entry-meta">
    <w:name w:val="entry-meta"/>
    <w:basedOn w:val="Normal"/>
    <w:qFormat/>
    <w:rsid w:val="004D32E1"/>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4D32E1"/>
  </w:style>
  <w:style w:type="character" w:customStyle="1" w:styleId="post-category">
    <w:name w:val="post-category"/>
    <w:basedOn w:val="DefaultParagraphFont"/>
    <w:rsid w:val="004D32E1"/>
  </w:style>
  <w:style w:type="paragraph" w:customStyle="1" w:styleId="articledetails">
    <w:name w:val="articledetails"/>
    <w:basedOn w:val="Normal"/>
    <w:qFormat/>
    <w:rsid w:val="004D32E1"/>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4D32E1"/>
  </w:style>
  <w:style w:type="paragraph" w:customStyle="1" w:styleId="aff">
    <w:name w:val="aff"/>
    <w:basedOn w:val="Normal"/>
    <w:qFormat/>
    <w:rsid w:val="004D32E1"/>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4D32E1"/>
  </w:style>
  <w:style w:type="character" w:customStyle="1" w:styleId="entry-author-name">
    <w:name w:val="entry-author-name"/>
    <w:basedOn w:val="DefaultParagraphFont"/>
    <w:rsid w:val="004D32E1"/>
  </w:style>
  <w:style w:type="character" w:customStyle="1" w:styleId="contrib-degrees">
    <w:name w:val="contrib-degrees"/>
    <w:basedOn w:val="DefaultParagraphFont"/>
    <w:rsid w:val="004D32E1"/>
  </w:style>
  <w:style w:type="character" w:customStyle="1" w:styleId="contrib-on-behalf-of">
    <w:name w:val="contrib-on-behalf-of"/>
    <w:basedOn w:val="DefaultParagraphFont"/>
    <w:rsid w:val="004D32E1"/>
  </w:style>
  <w:style w:type="character" w:customStyle="1" w:styleId="pubtime">
    <w:name w:val="pubtime"/>
    <w:basedOn w:val="DefaultParagraphFont"/>
    <w:rsid w:val="004D32E1"/>
  </w:style>
  <w:style w:type="character" w:customStyle="1" w:styleId="fbcommentscount">
    <w:name w:val="fb_comments_count"/>
    <w:basedOn w:val="DefaultParagraphFont"/>
    <w:rsid w:val="004D32E1"/>
  </w:style>
  <w:style w:type="character" w:customStyle="1" w:styleId="stsharethiscustom">
    <w:name w:val="st_sharethis_custom"/>
    <w:basedOn w:val="DefaultParagraphFont"/>
    <w:rsid w:val="004D32E1"/>
  </w:style>
  <w:style w:type="paragraph" w:customStyle="1" w:styleId="permalinkable">
    <w:name w:val="permalinkable"/>
    <w:basedOn w:val="Normal"/>
    <w:qFormat/>
    <w:rsid w:val="004D32E1"/>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4D32E1"/>
  </w:style>
  <w:style w:type="character" w:customStyle="1" w:styleId="articleauthor0">
    <w:name w:val="article_author"/>
    <w:basedOn w:val="DefaultParagraphFont"/>
    <w:rsid w:val="004D32E1"/>
  </w:style>
  <w:style w:type="character" w:customStyle="1" w:styleId="articleissue">
    <w:name w:val="article_issue"/>
    <w:basedOn w:val="DefaultParagraphFont"/>
    <w:rsid w:val="004D32E1"/>
  </w:style>
  <w:style w:type="character" w:customStyle="1" w:styleId="a-size-large">
    <w:name w:val="a-size-large"/>
    <w:basedOn w:val="DefaultParagraphFont"/>
    <w:rsid w:val="004D32E1"/>
  </w:style>
  <w:style w:type="character" w:customStyle="1" w:styleId="a-size-medium">
    <w:name w:val="a-size-medium"/>
    <w:basedOn w:val="DefaultParagraphFont"/>
    <w:rsid w:val="004D32E1"/>
  </w:style>
  <w:style w:type="character" w:customStyle="1" w:styleId="contribution">
    <w:name w:val="contribution"/>
    <w:basedOn w:val="DefaultParagraphFont"/>
    <w:rsid w:val="004D32E1"/>
  </w:style>
  <w:style w:type="character" w:customStyle="1" w:styleId="a-color-secondary">
    <w:name w:val="a-color-secondary"/>
    <w:basedOn w:val="DefaultParagraphFont"/>
    <w:rsid w:val="004D32E1"/>
  </w:style>
  <w:style w:type="paragraph" w:customStyle="1" w:styleId="sbyline">
    <w:name w:val="sbyline"/>
    <w:basedOn w:val="Normal"/>
    <w:qFormat/>
    <w:rsid w:val="004D32E1"/>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4D32E1"/>
  </w:style>
  <w:style w:type="character" w:customStyle="1" w:styleId="ui-staffline">
    <w:name w:val="ui-staffline"/>
    <w:basedOn w:val="DefaultParagraphFont"/>
    <w:rsid w:val="004D32E1"/>
  </w:style>
  <w:style w:type="paragraph" w:customStyle="1" w:styleId="promotion-tag-p">
    <w:name w:val="promotion-tag-p"/>
    <w:basedOn w:val="Normal"/>
    <w:qFormat/>
    <w:rsid w:val="004D32E1"/>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4D32E1"/>
  </w:style>
  <w:style w:type="character" w:customStyle="1" w:styleId="specialissuelabel">
    <w:name w:val="specialissuelabel"/>
    <w:basedOn w:val="DefaultParagraphFont"/>
    <w:rsid w:val="004D32E1"/>
  </w:style>
  <w:style w:type="character" w:customStyle="1" w:styleId="wp-smiley">
    <w:name w:val="wp-smiley"/>
    <w:basedOn w:val="DefaultParagraphFont"/>
    <w:rsid w:val="004D32E1"/>
  </w:style>
  <w:style w:type="character" w:customStyle="1" w:styleId="artjournal">
    <w:name w:val="art_journal"/>
    <w:basedOn w:val="DefaultParagraphFont"/>
    <w:rsid w:val="004D32E1"/>
  </w:style>
  <w:style w:type="character" w:customStyle="1" w:styleId="artdatevolumeissuepart">
    <w:name w:val="art_datevolumeissuepart"/>
    <w:basedOn w:val="DefaultParagraphFont"/>
    <w:rsid w:val="004D32E1"/>
  </w:style>
  <w:style w:type="character" w:customStyle="1" w:styleId="artpages">
    <w:name w:val="art_pages"/>
    <w:basedOn w:val="DefaultParagraphFont"/>
    <w:rsid w:val="004D32E1"/>
  </w:style>
  <w:style w:type="paragraph" w:customStyle="1" w:styleId="lede">
    <w:name w:val="lede"/>
    <w:basedOn w:val="Normal"/>
    <w:qFormat/>
    <w:rsid w:val="004D32E1"/>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4D32E1"/>
  </w:style>
  <w:style w:type="character" w:customStyle="1" w:styleId="degree">
    <w:name w:val="degree"/>
    <w:basedOn w:val="DefaultParagraphFont"/>
    <w:rsid w:val="004D32E1"/>
  </w:style>
  <w:style w:type="character" w:customStyle="1" w:styleId="major">
    <w:name w:val="major"/>
    <w:basedOn w:val="DefaultParagraphFont"/>
    <w:rsid w:val="004D32E1"/>
  </w:style>
  <w:style w:type="character" w:customStyle="1" w:styleId="views">
    <w:name w:val="views"/>
    <w:basedOn w:val="DefaultParagraphFont"/>
    <w:rsid w:val="004D32E1"/>
  </w:style>
  <w:style w:type="character" w:customStyle="1" w:styleId="stmainservices">
    <w:name w:val="stmainservices"/>
    <w:basedOn w:val="DefaultParagraphFont"/>
    <w:rsid w:val="004D32E1"/>
  </w:style>
  <w:style w:type="character" w:customStyle="1" w:styleId="stbubblehcount">
    <w:name w:val="stbubble_hcount"/>
    <w:basedOn w:val="DefaultParagraphFont"/>
    <w:rsid w:val="004D32E1"/>
  </w:style>
  <w:style w:type="paragraph" w:customStyle="1" w:styleId="Document">
    <w:name w:val="_Document"/>
    <w:basedOn w:val="Default"/>
    <w:next w:val="Default"/>
    <w:uiPriority w:val="99"/>
    <w:qFormat/>
    <w:rsid w:val="004D32E1"/>
    <w:rPr>
      <w:rFonts w:ascii="New Baskerville" w:eastAsiaTheme="minorEastAsia" w:hAnsi="New Baskerville"/>
      <w:color w:val="auto"/>
    </w:rPr>
  </w:style>
  <w:style w:type="paragraph" w:customStyle="1" w:styleId="SubHead1">
    <w:name w:val="_SubHead1"/>
    <w:basedOn w:val="Default"/>
    <w:next w:val="Default"/>
    <w:uiPriority w:val="99"/>
    <w:qFormat/>
    <w:rsid w:val="004D32E1"/>
    <w:rPr>
      <w:rFonts w:ascii="New Baskerville" w:eastAsiaTheme="minorEastAsia" w:hAnsi="New Baskerville"/>
      <w:color w:val="auto"/>
    </w:rPr>
  </w:style>
  <w:style w:type="paragraph" w:customStyle="1" w:styleId="SubHead2">
    <w:name w:val="_SubHead2"/>
    <w:basedOn w:val="Default"/>
    <w:next w:val="Default"/>
    <w:uiPriority w:val="99"/>
    <w:qFormat/>
    <w:rsid w:val="004D32E1"/>
    <w:rPr>
      <w:rFonts w:ascii="New Baskerville" w:eastAsiaTheme="minorEastAsia" w:hAnsi="New Baskerville"/>
      <w:color w:val="auto"/>
    </w:rPr>
  </w:style>
  <w:style w:type="paragraph" w:customStyle="1" w:styleId="collapsed-hide">
    <w:name w:val="collapsed-hide"/>
    <w:basedOn w:val="Normal"/>
    <w:qFormat/>
    <w:rsid w:val="004D32E1"/>
    <w:pPr>
      <w:spacing w:before="100" w:beforeAutospacing="1" w:after="100" w:afterAutospacing="1" w:line="240" w:lineRule="auto"/>
    </w:pPr>
    <w:rPr>
      <w:rFonts w:ascii="Times" w:hAnsi="Times"/>
      <w:sz w:val="20"/>
      <w:szCs w:val="20"/>
    </w:rPr>
  </w:style>
  <w:style w:type="paragraph" w:customStyle="1" w:styleId="odd">
    <w:name w:val="odd"/>
    <w:basedOn w:val="Normal"/>
    <w:qFormat/>
    <w:rsid w:val="004D32E1"/>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4D32E1"/>
  </w:style>
  <w:style w:type="character" w:customStyle="1" w:styleId="tolocaltime">
    <w:name w:val="tolocaltime"/>
    <w:basedOn w:val="DefaultParagraphFont"/>
    <w:rsid w:val="004D32E1"/>
  </w:style>
  <w:style w:type="character" w:customStyle="1" w:styleId="pb-byline">
    <w:name w:val="pb-byline"/>
    <w:basedOn w:val="DefaultParagraphFont"/>
    <w:rsid w:val="004D32E1"/>
  </w:style>
  <w:style w:type="character" w:customStyle="1" w:styleId="pb-timestamp">
    <w:name w:val="pb-timestamp"/>
    <w:basedOn w:val="DefaultParagraphFont"/>
    <w:rsid w:val="004D32E1"/>
  </w:style>
  <w:style w:type="character" w:customStyle="1" w:styleId="posted-on">
    <w:name w:val="posted-on"/>
    <w:basedOn w:val="DefaultParagraphFont"/>
    <w:rsid w:val="004D32E1"/>
  </w:style>
  <w:style w:type="character" w:customStyle="1" w:styleId="even">
    <w:name w:val="even"/>
    <w:basedOn w:val="DefaultParagraphFont"/>
    <w:rsid w:val="004D32E1"/>
  </w:style>
  <w:style w:type="character" w:customStyle="1" w:styleId="foreground">
    <w:name w:val="foreground"/>
    <w:basedOn w:val="DefaultParagraphFont"/>
    <w:rsid w:val="004D32E1"/>
  </w:style>
  <w:style w:type="paragraph" w:customStyle="1" w:styleId="volissue">
    <w:name w:val="volissue"/>
    <w:basedOn w:val="Normal"/>
    <w:qFormat/>
    <w:rsid w:val="004D32E1"/>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4D32E1"/>
  </w:style>
  <w:style w:type="character" w:customStyle="1" w:styleId="articledate">
    <w:name w:val="articledate"/>
    <w:basedOn w:val="DefaultParagraphFont"/>
    <w:rsid w:val="004D32E1"/>
  </w:style>
  <w:style w:type="character" w:customStyle="1" w:styleId="post-byline">
    <w:name w:val="post-byline"/>
    <w:basedOn w:val="DefaultParagraphFont"/>
    <w:rsid w:val="004D32E1"/>
  </w:style>
  <w:style w:type="character" w:customStyle="1" w:styleId="upper">
    <w:name w:val="upper"/>
    <w:basedOn w:val="DefaultParagraphFont"/>
    <w:rsid w:val="004D32E1"/>
  </w:style>
  <w:style w:type="character" w:customStyle="1" w:styleId="metadate">
    <w:name w:val="meta_date"/>
    <w:basedOn w:val="DefaultParagraphFont"/>
    <w:rsid w:val="004D32E1"/>
  </w:style>
  <w:style w:type="character" w:customStyle="1" w:styleId="fa">
    <w:name w:val="fa"/>
    <w:basedOn w:val="DefaultParagraphFont"/>
    <w:rsid w:val="004D32E1"/>
  </w:style>
  <w:style w:type="character" w:customStyle="1" w:styleId="longname">
    <w:name w:val="longname"/>
    <w:basedOn w:val="DefaultParagraphFont"/>
    <w:rsid w:val="004D32E1"/>
  </w:style>
  <w:style w:type="character" w:customStyle="1" w:styleId="echocontainer">
    <w:name w:val="echo_container"/>
    <w:basedOn w:val="DefaultParagraphFont"/>
    <w:rsid w:val="004D32E1"/>
  </w:style>
  <w:style w:type="character" w:customStyle="1" w:styleId="comment-display">
    <w:name w:val="comment-display"/>
    <w:basedOn w:val="DefaultParagraphFont"/>
    <w:rsid w:val="004D32E1"/>
  </w:style>
  <w:style w:type="paragraph" w:customStyle="1" w:styleId="comment-count-label">
    <w:name w:val="comment-count-label"/>
    <w:basedOn w:val="Normal"/>
    <w:rsid w:val="004D32E1"/>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4D32E1"/>
  </w:style>
  <w:style w:type="character" w:customStyle="1" w:styleId="discussion-policy">
    <w:name w:val="discussion-policy"/>
    <w:basedOn w:val="DefaultParagraphFont"/>
    <w:rsid w:val="004D32E1"/>
  </w:style>
  <w:style w:type="character" w:customStyle="1" w:styleId="echo-apps-conversations-streamcaption">
    <w:name w:val="echo-apps-conversations-streamcaption"/>
    <w:basedOn w:val="DefaultParagraphFont"/>
    <w:rsid w:val="004D32E1"/>
  </w:style>
  <w:style w:type="character" w:customStyle="1" w:styleId="echo-streamserver-controls-stream-item-text">
    <w:name w:val="echo-streamserver-controls-stream-item-text"/>
    <w:basedOn w:val="DefaultParagraphFont"/>
    <w:rsid w:val="004D32E1"/>
  </w:style>
  <w:style w:type="character" w:customStyle="1" w:styleId="echo-streamserver-controls-facepile-more">
    <w:name w:val="echo-streamserver-controls-facepile-more"/>
    <w:basedOn w:val="DefaultParagraphFont"/>
    <w:rsid w:val="004D32E1"/>
  </w:style>
  <w:style w:type="character" w:customStyle="1" w:styleId="echo-primaryfont">
    <w:name w:val="echo-primaryfont"/>
    <w:basedOn w:val="DefaultParagraphFont"/>
    <w:rsid w:val="004D32E1"/>
  </w:style>
  <w:style w:type="character" w:customStyle="1" w:styleId="section">
    <w:name w:val="section"/>
    <w:basedOn w:val="DefaultParagraphFont"/>
    <w:rsid w:val="004D32E1"/>
  </w:style>
  <w:style w:type="character" w:customStyle="1" w:styleId="wpsr-txt-headline">
    <w:name w:val="wpsr-txt-headline"/>
    <w:basedOn w:val="DefaultParagraphFont"/>
    <w:rsid w:val="004D32E1"/>
  </w:style>
  <w:style w:type="character" w:customStyle="1" w:styleId="asset-metabar-author">
    <w:name w:val="asset-metabar-author"/>
    <w:basedOn w:val="DefaultParagraphFont"/>
    <w:rsid w:val="004D32E1"/>
  </w:style>
  <w:style w:type="character" w:customStyle="1" w:styleId="asset-metabar-time">
    <w:name w:val="asset-metabar-time"/>
    <w:basedOn w:val="DefaultParagraphFont"/>
    <w:rsid w:val="004D32E1"/>
  </w:style>
  <w:style w:type="character" w:customStyle="1" w:styleId="eza-dateline">
    <w:name w:val="eza-dateline"/>
    <w:basedOn w:val="DefaultParagraphFont"/>
    <w:rsid w:val="004D32E1"/>
  </w:style>
  <w:style w:type="character" w:customStyle="1" w:styleId="eza-authors">
    <w:name w:val="eza-authors"/>
    <w:basedOn w:val="DefaultParagraphFont"/>
    <w:rsid w:val="004D32E1"/>
  </w:style>
  <w:style w:type="character" w:customStyle="1" w:styleId="csmstaff">
    <w:name w:val="csm_staff"/>
    <w:basedOn w:val="DefaultParagraphFont"/>
    <w:rsid w:val="004D32E1"/>
  </w:style>
  <w:style w:type="paragraph" w:customStyle="1" w:styleId="mol-para-with-font">
    <w:name w:val="mol-para-with-font"/>
    <w:basedOn w:val="Normal"/>
    <w:rsid w:val="004D32E1"/>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4D32E1"/>
  </w:style>
  <w:style w:type="character" w:customStyle="1" w:styleId="byline-text">
    <w:name w:val="byline-text"/>
    <w:basedOn w:val="DefaultParagraphFont"/>
    <w:rsid w:val="004D32E1"/>
  </w:style>
  <w:style w:type="character" w:customStyle="1" w:styleId="itemauthor">
    <w:name w:val="itemauthor"/>
    <w:basedOn w:val="DefaultParagraphFont"/>
    <w:rsid w:val="004D32E1"/>
  </w:style>
  <w:style w:type="character" w:customStyle="1" w:styleId="itemdatecreated">
    <w:name w:val="itemdatecreated"/>
    <w:basedOn w:val="DefaultParagraphFont"/>
    <w:rsid w:val="004D32E1"/>
  </w:style>
  <w:style w:type="character" w:customStyle="1" w:styleId="slug-metadata-note">
    <w:name w:val="slug-metadata-note"/>
    <w:basedOn w:val="DefaultParagraphFont"/>
    <w:rsid w:val="004D32E1"/>
  </w:style>
  <w:style w:type="character" w:customStyle="1" w:styleId="drop-capped">
    <w:name w:val="drop-capped"/>
    <w:basedOn w:val="DefaultParagraphFont"/>
    <w:rsid w:val="004D32E1"/>
  </w:style>
  <w:style w:type="paragraph" w:customStyle="1" w:styleId="articleopinion-standfirst">
    <w:name w:val="articleopinion-standfirst"/>
    <w:basedOn w:val="Normal"/>
    <w:rsid w:val="004D32E1"/>
    <w:pPr>
      <w:spacing w:before="100" w:beforeAutospacing="1" w:after="100" w:afterAutospacing="1" w:line="240" w:lineRule="auto"/>
    </w:pPr>
    <w:rPr>
      <w:rFonts w:ascii="Times" w:hAnsi="Times"/>
      <w:sz w:val="20"/>
      <w:szCs w:val="20"/>
    </w:rPr>
  </w:style>
  <w:style w:type="paragraph" w:customStyle="1" w:styleId="snippet">
    <w:name w:val="snippet"/>
    <w:basedOn w:val="Normal"/>
    <w:rsid w:val="004D32E1"/>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4D32E1"/>
  </w:style>
  <w:style w:type="character" w:customStyle="1" w:styleId="view-count">
    <w:name w:val="view-count"/>
    <w:basedOn w:val="DefaultParagraphFont"/>
    <w:rsid w:val="004D32E1"/>
  </w:style>
  <w:style w:type="character" w:customStyle="1" w:styleId="rupee">
    <w:name w:val="rupee"/>
    <w:basedOn w:val="DefaultParagraphFont"/>
    <w:rsid w:val="004D32E1"/>
  </w:style>
  <w:style w:type="character" w:customStyle="1" w:styleId="grey1">
    <w:name w:val="grey1"/>
    <w:basedOn w:val="DefaultParagraphFont"/>
    <w:rsid w:val="004D32E1"/>
  </w:style>
  <w:style w:type="paragraph" w:customStyle="1" w:styleId="Pa13">
    <w:name w:val="Pa13"/>
    <w:basedOn w:val="Default"/>
    <w:next w:val="Default"/>
    <w:uiPriority w:val="99"/>
    <w:rsid w:val="004D32E1"/>
    <w:pPr>
      <w:spacing w:line="201" w:lineRule="atLeast"/>
    </w:pPr>
    <w:rPr>
      <w:rFonts w:eastAsiaTheme="minorEastAsia"/>
      <w:color w:val="auto"/>
    </w:rPr>
  </w:style>
  <w:style w:type="paragraph" w:customStyle="1" w:styleId="Pa14">
    <w:name w:val="Pa14"/>
    <w:basedOn w:val="Default"/>
    <w:next w:val="Default"/>
    <w:uiPriority w:val="99"/>
    <w:qFormat/>
    <w:rsid w:val="004D32E1"/>
    <w:pPr>
      <w:spacing w:line="241" w:lineRule="atLeast"/>
    </w:pPr>
    <w:rPr>
      <w:rFonts w:eastAsiaTheme="minorEastAsia"/>
      <w:color w:val="auto"/>
    </w:rPr>
  </w:style>
  <w:style w:type="paragraph" w:customStyle="1" w:styleId="Pa9">
    <w:name w:val="Pa9"/>
    <w:basedOn w:val="Default"/>
    <w:next w:val="Default"/>
    <w:uiPriority w:val="99"/>
    <w:rsid w:val="004D32E1"/>
    <w:pPr>
      <w:spacing w:line="241" w:lineRule="atLeast"/>
    </w:pPr>
    <w:rPr>
      <w:rFonts w:ascii="Gill Sans" w:eastAsiaTheme="minorEastAsia" w:hAnsi="Gill Sans"/>
      <w:color w:val="auto"/>
    </w:rPr>
  </w:style>
  <w:style w:type="character" w:customStyle="1" w:styleId="bureau">
    <w:name w:val="bureau"/>
    <w:basedOn w:val="DefaultParagraphFont"/>
    <w:rsid w:val="004D32E1"/>
  </w:style>
  <w:style w:type="character" w:customStyle="1" w:styleId="reporttitle">
    <w:name w:val="report_title"/>
    <w:basedOn w:val="DefaultParagraphFont"/>
    <w:rsid w:val="004D32E1"/>
  </w:style>
  <w:style w:type="character" w:customStyle="1" w:styleId="documenttype-longreleases">
    <w:name w:val="document_type_-_long_releases"/>
    <w:basedOn w:val="DefaultParagraphFont"/>
    <w:rsid w:val="004D32E1"/>
  </w:style>
  <w:style w:type="character" w:customStyle="1" w:styleId="alt-date">
    <w:name w:val="alt-date"/>
    <w:basedOn w:val="DefaultParagraphFont"/>
    <w:rsid w:val="004D32E1"/>
  </w:style>
  <w:style w:type="character" w:customStyle="1" w:styleId="entry-byline">
    <w:name w:val="entry-byline"/>
    <w:basedOn w:val="DefaultParagraphFont"/>
    <w:rsid w:val="004D32E1"/>
  </w:style>
  <w:style w:type="character" w:customStyle="1" w:styleId="taglinecontrib">
    <w:name w:val="tagline_contrib"/>
    <w:basedOn w:val="DefaultParagraphFont"/>
    <w:rsid w:val="004D32E1"/>
  </w:style>
  <w:style w:type="character" w:customStyle="1" w:styleId="articledate0">
    <w:name w:val="article_date"/>
    <w:basedOn w:val="DefaultParagraphFont"/>
    <w:rsid w:val="004D32E1"/>
  </w:style>
  <w:style w:type="paragraph" w:customStyle="1" w:styleId="hg-daily">
    <w:name w:val="hg-daily"/>
    <w:basedOn w:val="Normal"/>
    <w:rsid w:val="004D32E1"/>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4D32E1"/>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4D32E1"/>
  </w:style>
  <w:style w:type="character" w:customStyle="1" w:styleId="text-label">
    <w:name w:val="text-label"/>
    <w:basedOn w:val="DefaultParagraphFont"/>
    <w:rsid w:val="004D32E1"/>
  </w:style>
  <w:style w:type="character" w:customStyle="1" w:styleId="metad">
    <w:name w:val="metad"/>
    <w:rsid w:val="004D32E1"/>
  </w:style>
  <w:style w:type="character" w:customStyle="1" w:styleId="justify1">
    <w:name w:val="justify1"/>
    <w:rsid w:val="004D32E1"/>
  </w:style>
  <w:style w:type="paragraph" w:customStyle="1" w:styleId="TOC3Char">
    <w:name w:val="TOC 3 Char"/>
    <w:basedOn w:val="Normal"/>
    <w:next w:val="Normal"/>
    <w:rsid w:val="004D32E1"/>
    <w:pPr>
      <w:spacing w:after="0" w:line="240" w:lineRule="auto"/>
    </w:pPr>
    <w:rPr>
      <w:rFonts w:eastAsia="Times New Roman"/>
      <w:sz w:val="24"/>
      <w:szCs w:val="20"/>
    </w:rPr>
  </w:style>
  <w:style w:type="paragraph" w:customStyle="1" w:styleId="TOC1Char">
    <w:name w:val="TOC 1 Char"/>
    <w:basedOn w:val="Normal"/>
    <w:next w:val="Normal"/>
    <w:rsid w:val="004D32E1"/>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4D32E1"/>
    <w:pPr>
      <w:spacing w:after="0" w:line="240" w:lineRule="auto"/>
      <w:jc w:val="both"/>
    </w:pPr>
    <w:rPr>
      <w:rFonts w:eastAsia="Times New Roman"/>
      <w:i/>
      <w:iCs/>
      <w:color w:val="000000"/>
    </w:rPr>
  </w:style>
  <w:style w:type="character" w:customStyle="1" w:styleId="MediumGrid11">
    <w:name w:val="Medium Grid 11"/>
    <w:uiPriority w:val="99"/>
    <w:rsid w:val="004D32E1"/>
    <w:rPr>
      <w:color w:val="808080"/>
    </w:rPr>
  </w:style>
  <w:style w:type="paragraph" w:customStyle="1" w:styleId="PlaceholderText2">
    <w:name w:val="Placeholder Text2"/>
    <w:basedOn w:val="Normal"/>
    <w:uiPriority w:val="99"/>
    <w:rsid w:val="004D32E1"/>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4D32E1"/>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4D32E1"/>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4D32E1"/>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4D32E1"/>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4D32E1"/>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4D32E1"/>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4D32E1"/>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4D32E1"/>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4D32E1"/>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4D32E1"/>
  </w:style>
  <w:style w:type="character" w:customStyle="1" w:styleId="s2">
    <w:name w:val="s2"/>
    <w:basedOn w:val="DefaultParagraphFont"/>
    <w:rsid w:val="004D32E1"/>
  </w:style>
  <w:style w:type="character" w:customStyle="1" w:styleId="s1">
    <w:name w:val="s1"/>
    <w:basedOn w:val="DefaultParagraphFont"/>
    <w:rsid w:val="004D32E1"/>
  </w:style>
  <w:style w:type="paragraph" w:customStyle="1" w:styleId="LanguageEditing">
    <w:name w:val="Language Editing"/>
    <w:basedOn w:val="Normal"/>
    <w:link w:val="LanguageEditingChar"/>
    <w:qFormat/>
    <w:rsid w:val="004D32E1"/>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4D32E1"/>
    <w:rPr>
      <w:rFonts w:ascii="Calibri" w:eastAsia="Times New Roman" w:hAnsi="Calibri"/>
      <w:strike/>
    </w:rPr>
  </w:style>
  <w:style w:type="character" w:customStyle="1" w:styleId="action-menu-toggled-item">
    <w:name w:val="action-menu-toggled-item"/>
    <w:basedOn w:val="DefaultParagraphFont"/>
    <w:rsid w:val="004D32E1"/>
    <w:rPr>
      <w:rFonts w:ascii="Times New Roman" w:hAnsi="Times New Roman"/>
    </w:rPr>
  </w:style>
  <w:style w:type="character" w:customStyle="1" w:styleId="1Tag">
    <w:name w:val="1) Tag"/>
    <w:rsid w:val="004D32E1"/>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4D32E1"/>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4D32E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4D32E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4D32E1"/>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4D32E1"/>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4D32E1"/>
    <w:rPr>
      <w:rFonts w:ascii="Calibri" w:eastAsia="Times New Roman" w:hAnsi="Calibri"/>
      <w:b/>
      <w:caps/>
      <w:sz w:val="40"/>
      <w:szCs w:val="40"/>
    </w:rPr>
  </w:style>
  <w:style w:type="paragraph" w:customStyle="1" w:styleId="Strikethrough0">
    <w:name w:val="Strikethrough"/>
    <w:basedOn w:val="Normal"/>
    <w:link w:val="StrikethroughChar"/>
    <w:qFormat/>
    <w:rsid w:val="004D32E1"/>
    <w:pPr>
      <w:spacing w:after="0" w:line="240" w:lineRule="auto"/>
    </w:pPr>
    <w:rPr>
      <w:strike/>
    </w:rPr>
  </w:style>
  <w:style w:type="character" w:customStyle="1" w:styleId="StrikethroughChar">
    <w:name w:val="Strikethrough Char"/>
    <w:basedOn w:val="DefaultParagraphFont"/>
    <w:link w:val="Strikethrough0"/>
    <w:rsid w:val="004D32E1"/>
    <w:rPr>
      <w:rFonts w:ascii="Calibri" w:hAnsi="Calibri"/>
      <w:strike/>
    </w:rPr>
  </w:style>
  <w:style w:type="character" w:styleId="SubtleReference">
    <w:name w:val="Subtle Reference"/>
    <w:basedOn w:val="DefaultParagraphFont"/>
    <w:uiPriority w:val="31"/>
    <w:rsid w:val="004D32E1"/>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4D32E1"/>
    <w:pPr>
      <w:spacing w:after="0" w:line="240" w:lineRule="auto"/>
    </w:pPr>
    <w:rPr>
      <w:rFonts w:asciiTheme="minorHAnsi" w:hAnsiTheme="minorHAnsi"/>
      <w:bCs/>
    </w:rPr>
  </w:style>
  <w:style w:type="character" w:customStyle="1" w:styleId="BoxBoldUnderline">
    <w:name w:val="Box Bold Underline"/>
    <w:rsid w:val="004D32E1"/>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4D32E1"/>
    <w:pPr>
      <w:spacing w:after="0" w:line="240" w:lineRule="auto"/>
    </w:pPr>
    <w:rPr>
      <w:rFonts w:eastAsia="Times New Roman"/>
      <w:sz w:val="24"/>
    </w:rPr>
  </w:style>
  <w:style w:type="character" w:customStyle="1" w:styleId="NormalF6Char">
    <w:name w:val="Normal F6 Char"/>
    <w:link w:val="NormalF6"/>
    <w:rsid w:val="004D32E1"/>
    <w:rPr>
      <w:rFonts w:ascii="Calibri" w:eastAsia="Times New Roman" w:hAnsi="Calibri"/>
      <w:sz w:val="24"/>
    </w:rPr>
  </w:style>
  <w:style w:type="paragraph" w:customStyle="1" w:styleId="TagNew">
    <w:name w:val="Tag New"/>
    <w:qFormat/>
    <w:rsid w:val="004D32E1"/>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4D32E1"/>
    <w:rPr>
      <w:b/>
      <w:bCs/>
      <w:sz w:val="20"/>
      <w:u w:val="single"/>
      <w:bdr w:val="single" w:sz="4" w:space="0" w:color="auto"/>
    </w:rPr>
  </w:style>
  <w:style w:type="character" w:customStyle="1" w:styleId="postby">
    <w:name w:val="post_by"/>
    <w:rsid w:val="004D32E1"/>
  </w:style>
  <w:style w:type="character" w:customStyle="1" w:styleId="postdate">
    <w:name w:val="post_date"/>
    <w:rsid w:val="004D32E1"/>
  </w:style>
  <w:style w:type="character" w:customStyle="1" w:styleId="moretop">
    <w:name w:val="more_top"/>
    <w:rsid w:val="004D32E1"/>
  </w:style>
  <w:style w:type="paragraph" w:customStyle="1" w:styleId="TagNew0">
    <w:name w:val="Tag_New"/>
    <w:qFormat/>
    <w:rsid w:val="004D32E1"/>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4D32E1"/>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4D32E1"/>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4D32E1"/>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4D32E1"/>
    <w:rPr>
      <w:rFonts w:ascii="Times New Roman" w:hAnsi="Times New Roman"/>
      <w:sz w:val="20"/>
      <w:szCs w:val="20"/>
      <w:u w:val="single"/>
    </w:rPr>
  </w:style>
  <w:style w:type="character" w:customStyle="1" w:styleId="allocatoragentsleft">
    <w:name w:val="al_locatoragentsleft"/>
    <w:basedOn w:val="DefaultParagraphFont"/>
    <w:rsid w:val="004D32E1"/>
  </w:style>
  <w:style w:type="character" w:customStyle="1" w:styleId="Style12ptBoldUnderline1">
    <w:name w:val="Style 12 pt Bold Underline1"/>
    <w:rsid w:val="004D32E1"/>
    <w:rPr>
      <w:b/>
      <w:bCs/>
      <w:sz w:val="24"/>
      <w:u w:val="single"/>
    </w:rPr>
  </w:style>
  <w:style w:type="paragraph" w:customStyle="1" w:styleId="Carding">
    <w:name w:val="Carding"/>
    <w:basedOn w:val="Normal"/>
    <w:uiPriority w:val="99"/>
    <w:qFormat/>
    <w:rsid w:val="004D32E1"/>
    <w:pPr>
      <w:spacing w:after="0" w:line="240" w:lineRule="auto"/>
    </w:pPr>
    <w:rPr>
      <w:rFonts w:eastAsia="Times New Roman"/>
      <w:sz w:val="18"/>
    </w:rPr>
  </w:style>
  <w:style w:type="character" w:customStyle="1" w:styleId="aunderline1">
    <w:name w:val="aunderline"/>
    <w:qFormat/>
    <w:rsid w:val="004D32E1"/>
    <w:rPr>
      <w:rFonts w:ascii="Times New Roman" w:hAnsi="Times New Roman"/>
      <w:sz w:val="20"/>
      <w:szCs w:val="24"/>
      <w:u w:val="thick"/>
    </w:rPr>
  </w:style>
  <w:style w:type="character" w:customStyle="1" w:styleId="StyleStyle4CharTimesNewRoman11ptBold">
    <w:name w:val="Style Style4 Char + Times New Roman 11 pt Bold"/>
    <w:rsid w:val="004D32E1"/>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4D32E1"/>
  </w:style>
  <w:style w:type="character" w:customStyle="1" w:styleId="sensecontent">
    <w:name w:val="sense_content"/>
    <w:basedOn w:val="DefaultParagraphFont"/>
    <w:rsid w:val="004D32E1"/>
  </w:style>
  <w:style w:type="character" w:customStyle="1" w:styleId="vi">
    <w:name w:val="vi"/>
    <w:basedOn w:val="DefaultParagraphFont"/>
    <w:rsid w:val="004D32E1"/>
  </w:style>
  <w:style w:type="character" w:customStyle="1" w:styleId="pagetitle0">
    <w:name w:val="pagetitle"/>
    <w:basedOn w:val="DefaultParagraphFont"/>
    <w:rsid w:val="004D32E1"/>
  </w:style>
  <w:style w:type="paragraph" w:customStyle="1" w:styleId="NormalWeb8">
    <w:name w:val="Normal (Web)8"/>
    <w:basedOn w:val="Normal"/>
    <w:uiPriority w:val="99"/>
    <w:qFormat/>
    <w:rsid w:val="004D32E1"/>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4D32E1"/>
    <w:rPr>
      <w:rFonts w:cs="Arial"/>
      <w:b/>
      <w:bCs/>
      <w:iCs/>
      <w:sz w:val="24"/>
      <w:szCs w:val="28"/>
      <w:lang w:val="en-US" w:eastAsia="en-US" w:bidi="ar-SA"/>
    </w:rPr>
  </w:style>
  <w:style w:type="character" w:customStyle="1" w:styleId="StyleUnderlineCharTimesBold">
    <w:name w:val="Style Underline Char + Times Bold"/>
    <w:rsid w:val="004D32E1"/>
    <w:rPr>
      <w:rFonts w:ascii="Times" w:hAnsi="Times"/>
      <w:b w:val="0"/>
      <w:bCs/>
      <w:sz w:val="20"/>
      <w:u w:val="single"/>
    </w:rPr>
  </w:style>
  <w:style w:type="character" w:customStyle="1" w:styleId="blubigktbiz">
    <w:name w:val="blubigktbiz"/>
    <w:rsid w:val="004D32E1"/>
  </w:style>
  <w:style w:type="character" w:customStyle="1" w:styleId="Style4CharChar">
    <w:name w:val="Style4 Char Char"/>
    <w:rsid w:val="004D32E1"/>
    <w:rPr>
      <w:rFonts w:ascii="Arial Narrow" w:hAnsi="Arial Narrow"/>
      <w:noProof w:val="0"/>
      <w:szCs w:val="24"/>
      <w:u w:val="single"/>
      <w:lang w:val="en-US" w:eastAsia="en-US" w:bidi="ar-SA"/>
    </w:rPr>
  </w:style>
  <w:style w:type="character" w:customStyle="1" w:styleId="StyleEmphasisArial12ptBold">
    <w:name w:val="Style Emphasis + Arial 12 pt Bold"/>
    <w:rsid w:val="004D32E1"/>
    <w:rPr>
      <w:rFonts w:ascii="Arial" w:hAnsi="Arial"/>
      <w:b/>
      <w:bCs/>
      <w:i/>
      <w:iCs/>
      <w:sz w:val="24"/>
    </w:rPr>
  </w:style>
  <w:style w:type="character" w:customStyle="1" w:styleId="super">
    <w:name w:val="super"/>
    <w:rsid w:val="004D32E1"/>
  </w:style>
  <w:style w:type="character" w:customStyle="1" w:styleId="text30">
    <w:name w:val="text30"/>
    <w:rsid w:val="004D32E1"/>
  </w:style>
  <w:style w:type="character" w:customStyle="1" w:styleId="uppercase">
    <w:name w:val="uppercase"/>
    <w:rsid w:val="004D32E1"/>
  </w:style>
  <w:style w:type="character" w:customStyle="1" w:styleId="mainbody1">
    <w:name w:val="mainbody1"/>
    <w:rsid w:val="004D32E1"/>
    <w:rPr>
      <w:rFonts w:ascii="Verdana" w:hAnsi="Verdana" w:hint="default"/>
      <w:color w:val="000000"/>
      <w:sz w:val="22"/>
      <w:szCs w:val="22"/>
    </w:rPr>
  </w:style>
  <w:style w:type="paragraph" w:customStyle="1" w:styleId="author-credentials">
    <w:name w:val="author-credentials"/>
    <w:basedOn w:val="Normal"/>
    <w:qFormat/>
    <w:rsid w:val="004D32E1"/>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4D32E1"/>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4D32E1"/>
    <w:rPr>
      <w:b/>
      <w:bCs/>
      <w:u w:val="single"/>
    </w:rPr>
  </w:style>
  <w:style w:type="paragraph" w:customStyle="1" w:styleId="StyleUnderlined11ptBold">
    <w:name w:val="Style Underlined + 11 pt Bold"/>
    <w:basedOn w:val="underlined"/>
    <w:link w:val="StyleUnderlined11ptBoldChar"/>
    <w:qFormat/>
    <w:rsid w:val="004D32E1"/>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4D32E1"/>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4D32E1"/>
    <w:rPr>
      <w:rFonts w:cs="Arial"/>
      <w:bCs/>
      <w:szCs w:val="26"/>
      <w:u w:val="single"/>
      <w:lang w:val="en-US" w:eastAsia="en-US" w:bidi="ar-SA"/>
    </w:rPr>
  </w:style>
  <w:style w:type="character" w:customStyle="1" w:styleId="StyleUnderlinePatternClearYellow">
    <w:name w:val="Style Underline Pattern: Clear (Yellow)"/>
    <w:basedOn w:val="DefaultParagraphFont"/>
    <w:rsid w:val="004D32E1"/>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4D32E1"/>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4D32E1"/>
    <w:rPr>
      <w:rFonts w:eastAsia="Calibri"/>
      <w:u w:val="single"/>
    </w:rPr>
  </w:style>
  <w:style w:type="paragraph" w:customStyle="1" w:styleId="StyleStyleStyleCNA9ptBefore1pt8ptPatternClear">
    <w:name w:val="Style Style Style CN A + 9 pt Before:  1 pt + 8 pt + Pattern: Clear..."/>
    <w:basedOn w:val="Normal"/>
    <w:autoRedefine/>
    <w:rsid w:val="004D32E1"/>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4D32E1"/>
    <w:rPr>
      <w:b w:val="0"/>
      <w:bCs/>
      <w:u w:val="single"/>
    </w:rPr>
  </w:style>
  <w:style w:type="character" w:customStyle="1" w:styleId="formatp">
    <w:name w:val="formatp"/>
    <w:rsid w:val="004D32E1"/>
  </w:style>
  <w:style w:type="character" w:customStyle="1" w:styleId="yshortcutscs4-ndcor">
    <w:name w:val="yshortcuts cs4-ndcor"/>
    <w:rsid w:val="004D32E1"/>
  </w:style>
  <w:style w:type="character" w:customStyle="1" w:styleId="price">
    <w:name w:val="price"/>
    <w:rsid w:val="004D32E1"/>
  </w:style>
  <w:style w:type="character" w:customStyle="1" w:styleId="price-change">
    <w:name w:val="price-change"/>
    <w:rsid w:val="004D32E1"/>
  </w:style>
  <w:style w:type="character" w:customStyle="1" w:styleId="percent-change">
    <w:name w:val="percent-change"/>
    <w:rsid w:val="004D32E1"/>
  </w:style>
  <w:style w:type="character" w:customStyle="1" w:styleId="bibfont">
    <w:name w:val="bibfont"/>
    <w:rsid w:val="004D32E1"/>
    <w:rPr>
      <w:rFonts w:cs="Times New Roman"/>
    </w:rPr>
  </w:style>
  <w:style w:type="paragraph" w:customStyle="1" w:styleId="underlined1">
    <w:name w:val="underlined1"/>
    <w:next w:val="Normal"/>
    <w:autoRedefine/>
    <w:rsid w:val="004D32E1"/>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4D32E1"/>
    <w:rPr>
      <w:rFonts w:eastAsia="Times New Roman"/>
      <w:b/>
      <w:sz w:val="24"/>
      <w:lang w:val="x-none" w:eastAsia="x-none"/>
    </w:rPr>
  </w:style>
  <w:style w:type="character" w:customStyle="1" w:styleId="SourceBoldedChar">
    <w:name w:val="Source Bolded Char"/>
    <w:link w:val="SourceBolded"/>
    <w:rsid w:val="004D32E1"/>
    <w:rPr>
      <w:rFonts w:ascii="Calibri" w:eastAsia="Times New Roman" w:hAnsi="Calibri"/>
      <w:b/>
      <w:sz w:val="24"/>
      <w:lang w:val="x-none" w:eastAsia="x-none"/>
    </w:rPr>
  </w:style>
  <w:style w:type="paragraph" w:customStyle="1" w:styleId="CardDownSize">
    <w:name w:val="CardDownSize"/>
    <w:basedOn w:val="Normal"/>
    <w:link w:val="CardDownSizeChar"/>
    <w:rsid w:val="004D32E1"/>
    <w:pPr>
      <w:spacing w:after="0" w:line="240" w:lineRule="auto"/>
    </w:pPr>
    <w:rPr>
      <w:rFonts w:eastAsia="Calibri"/>
      <w:szCs w:val="20"/>
      <w:lang w:val="x-none" w:eastAsia="x-none"/>
    </w:rPr>
  </w:style>
  <w:style w:type="character" w:customStyle="1" w:styleId="CardDownSizeChar">
    <w:name w:val="CardDownSize Char"/>
    <w:link w:val="CardDownSize"/>
    <w:rsid w:val="004D32E1"/>
    <w:rPr>
      <w:rFonts w:ascii="Calibri" w:eastAsia="Calibri" w:hAnsi="Calibri"/>
      <w:szCs w:val="20"/>
      <w:lang w:val="x-none" w:eastAsia="x-none"/>
    </w:rPr>
  </w:style>
  <w:style w:type="paragraph" w:customStyle="1" w:styleId="Citation10">
    <w:name w:val="Citation1"/>
    <w:basedOn w:val="Normal"/>
    <w:link w:val="Citation1Char"/>
    <w:qFormat/>
    <w:rsid w:val="004D32E1"/>
    <w:pPr>
      <w:spacing w:after="0" w:line="240" w:lineRule="auto"/>
    </w:pPr>
    <w:rPr>
      <w:rFonts w:eastAsia="Calibri"/>
      <w:b/>
      <w:sz w:val="24"/>
      <w:u w:val="single"/>
      <w:lang w:val="x-none" w:eastAsia="x-none"/>
    </w:rPr>
  </w:style>
  <w:style w:type="character" w:customStyle="1" w:styleId="Citation1Char">
    <w:name w:val="Citation1 Char"/>
    <w:link w:val="Citation10"/>
    <w:rsid w:val="004D32E1"/>
    <w:rPr>
      <w:rFonts w:ascii="Calibri" w:eastAsia="Calibri" w:hAnsi="Calibri"/>
      <w:b/>
      <w:sz w:val="24"/>
      <w:u w:val="single"/>
      <w:lang w:val="x-none" w:eastAsia="x-none"/>
    </w:rPr>
  </w:style>
  <w:style w:type="character" w:customStyle="1" w:styleId="TaglineChar">
    <w:name w:val="Tagline Char"/>
    <w:link w:val="Tagline0"/>
    <w:rsid w:val="004D32E1"/>
    <w:rPr>
      <w:rFonts w:ascii="Calibri" w:hAnsi="Calibri"/>
      <w:b/>
    </w:rPr>
  </w:style>
  <w:style w:type="character" w:customStyle="1" w:styleId="boldciteChar1">
    <w:name w:val="bold cite Char1"/>
    <w:rsid w:val="004D32E1"/>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4D32E1"/>
  </w:style>
  <w:style w:type="character" w:customStyle="1" w:styleId="leveluptitle">
    <w:name w:val="leveluptitle"/>
    <w:basedOn w:val="DefaultParagraphFont"/>
    <w:rsid w:val="004D32E1"/>
  </w:style>
  <w:style w:type="character" w:customStyle="1" w:styleId="Irrelevant6fontChar">
    <w:name w:val="Irrelevant (6 font) Char"/>
    <w:basedOn w:val="DefaultParagraphFont"/>
    <w:link w:val="Irrelevant6font"/>
    <w:rsid w:val="004D32E1"/>
    <w:rPr>
      <w:rFonts w:ascii="Calibri" w:eastAsia="Calibri" w:hAnsi="Calibri"/>
      <w:sz w:val="12"/>
      <w:szCs w:val="12"/>
    </w:rPr>
  </w:style>
  <w:style w:type="numbering" w:customStyle="1" w:styleId="NoList11111">
    <w:name w:val="No List11111"/>
    <w:next w:val="NoList"/>
    <w:uiPriority w:val="99"/>
    <w:semiHidden/>
    <w:unhideWhenUsed/>
    <w:rsid w:val="004D32E1"/>
  </w:style>
  <w:style w:type="paragraph" w:customStyle="1" w:styleId="Non-NavPanelTag">
    <w:name w:val="Non-Nav Panel Tag"/>
    <w:basedOn w:val="Normal"/>
    <w:qFormat/>
    <w:rsid w:val="004D32E1"/>
    <w:pPr>
      <w:spacing w:after="0" w:line="240" w:lineRule="auto"/>
    </w:pPr>
    <w:rPr>
      <w:b/>
    </w:rPr>
  </w:style>
  <w:style w:type="character" w:customStyle="1" w:styleId="Hyperlink3">
    <w:name w:val="Hyperlink.3"/>
    <w:basedOn w:val="DefaultParagraphFont"/>
    <w:rsid w:val="004D32E1"/>
    <w:rPr>
      <w:sz w:val="18"/>
      <w:szCs w:val="18"/>
    </w:rPr>
  </w:style>
  <w:style w:type="character" w:customStyle="1" w:styleId="Hyperlink40">
    <w:name w:val="Hyperlink.4"/>
    <w:basedOn w:val="DefaultParagraphFont"/>
    <w:rsid w:val="004D32E1"/>
    <w:rPr>
      <w:sz w:val="18"/>
      <w:szCs w:val="18"/>
    </w:rPr>
  </w:style>
  <w:style w:type="character" w:customStyle="1" w:styleId="SmallCharChar">
    <w:name w:val="Small Char Char"/>
    <w:basedOn w:val="DefaultParagraphFont"/>
    <w:rsid w:val="004D32E1"/>
    <w:rPr>
      <w:sz w:val="17"/>
      <w:szCs w:val="24"/>
      <w:lang w:val="en-US" w:eastAsia="en-US" w:bidi="ar-SA"/>
    </w:rPr>
  </w:style>
  <w:style w:type="paragraph" w:customStyle="1" w:styleId="TagsFutura">
    <w:name w:val="TagsFutura"/>
    <w:basedOn w:val="Normal"/>
    <w:next w:val="Cites"/>
    <w:rsid w:val="004D32E1"/>
    <w:pPr>
      <w:spacing w:after="0" w:line="240" w:lineRule="auto"/>
    </w:pPr>
    <w:rPr>
      <w:rFonts w:ascii="Futura" w:eastAsia="Times" w:hAnsi="Futura"/>
      <w:b/>
      <w:caps/>
      <w:sz w:val="18"/>
      <w:szCs w:val="20"/>
    </w:rPr>
  </w:style>
  <w:style w:type="paragraph" w:customStyle="1" w:styleId="DebateTag0">
    <w:name w:val="DebateTag"/>
    <w:basedOn w:val="Normal"/>
    <w:qFormat/>
    <w:rsid w:val="004D32E1"/>
    <w:pPr>
      <w:spacing w:after="0" w:line="240" w:lineRule="auto"/>
    </w:pPr>
    <w:rPr>
      <w:rFonts w:eastAsia="Calibri"/>
      <w:b/>
    </w:rPr>
  </w:style>
  <w:style w:type="character" w:customStyle="1" w:styleId="Intemphasis">
    <w:name w:val="Intemphasis"/>
    <w:uiPriority w:val="1"/>
    <w:qFormat/>
    <w:rsid w:val="004D32E1"/>
    <w:rPr>
      <w:rFonts w:ascii="Cambria" w:hAnsi="Cambria"/>
      <w:b/>
      <w:sz w:val="20"/>
      <w:u w:val="single"/>
      <w:bdr w:val="single" w:sz="4" w:space="0" w:color="auto"/>
      <w:shd w:val="pct25" w:color="auto" w:fill="auto"/>
    </w:rPr>
  </w:style>
  <w:style w:type="paragraph" w:customStyle="1" w:styleId="Heading42">
    <w:name w:val="Heading 42"/>
    <w:basedOn w:val="Normal"/>
    <w:qFormat/>
    <w:rsid w:val="004D32E1"/>
    <w:pPr>
      <w:spacing w:after="0" w:line="240" w:lineRule="auto"/>
    </w:pPr>
    <w:rPr>
      <w:rFonts w:eastAsia="Times New Roman"/>
    </w:rPr>
  </w:style>
  <w:style w:type="paragraph" w:customStyle="1" w:styleId="DebateNormal">
    <w:name w:val="DebateNormal"/>
    <w:basedOn w:val="Normal"/>
    <w:link w:val="DebateNormalChar"/>
    <w:qFormat/>
    <w:rsid w:val="004D32E1"/>
    <w:pPr>
      <w:spacing w:after="0" w:line="276" w:lineRule="auto"/>
    </w:pPr>
    <w:rPr>
      <w:rFonts w:eastAsia="Calibri"/>
      <w:szCs w:val="20"/>
    </w:rPr>
  </w:style>
  <w:style w:type="character" w:customStyle="1" w:styleId="DebateNormalChar">
    <w:name w:val="DebateNormal Char"/>
    <w:basedOn w:val="DefaultParagraphFont"/>
    <w:link w:val="DebateNormal"/>
    <w:rsid w:val="004D32E1"/>
    <w:rPr>
      <w:rFonts w:ascii="Calibri" w:eastAsia="Calibri" w:hAnsi="Calibri"/>
      <w:szCs w:val="20"/>
    </w:rPr>
  </w:style>
  <w:style w:type="paragraph" w:customStyle="1" w:styleId="DebateEmphasis">
    <w:name w:val="DebateEmphasis"/>
    <w:basedOn w:val="Normal"/>
    <w:link w:val="DebateEmphasisChar"/>
    <w:qFormat/>
    <w:rsid w:val="004D32E1"/>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4D32E1"/>
    <w:rPr>
      <w:rFonts w:ascii="Calibri" w:eastAsia="Calibri" w:hAnsi="Calibri"/>
      <w:b/>
      <w:szCs w:val="20"/>
      <w:u w:val="single"/>
    </w:rPr>
  </w:style>
  <w:style w:type="paragraph" w:customStyle="1" w:styleId="NormalCite">
    <w:name w:val="NormalCite"/>
    <w:link w:val="NormalCiteChar"/>
    <w:qFormat/>
    <w:rsid w:val="004D32E1"/>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4D32E1"/>
    <w:rPr>
      <w:rFonts w:ascii="Times New Roman" w:hAnsi="Times New Roman" w:cs="Times New Roman"/>
      <w:sz w:val="18"/>
    </w:rPr>
  </w:style>
  <w:style w:type="paragraph" w:customStyle="1" w:styleId="StyleUnderlineChar11pt2">
    <w:name w:val="Style Underline Char + 11 pt2"/>
    <w:link w:val="StyleUnderlineChar11pt2Char"/>
    <w:qFormat/>
    <w:rsid w:val="004D32E1"/>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4D32E1"/>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4D32E1"/>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D32E1"/>
    <w:rPr>
      <w:rFonts w:eastAsia="Times New Roman" w:cs="Calibri"/>
      <w:szCs w:val="24"/>
      <w:u w:val="single"/>
      <w:bdr w:val="single" w:sz="4" w:space="0" w:color="auto"/>
    </w:rPr>
  </w:style>
  <w:style w:type="character" w:customStyle="1" w:styleId="Style9pt">
    <w:name w:val="Style 9 pt"/>
    <w:basedOn w:val="DefaultParagraphFont"/>
    <w:rsid w:val="004D32E1"/>
    <w:rPr>
      <w:rFonts w:ascii="Times New Roman" w:hAnsi="Times New Roman"/>
      <w:sz w:val="20"/>
    </w:rPr>
  </w:style>
  <w:style w:type="character" w:customStyle="1" w:styleId="StyleunderlineArialNarrow9ptBold">
    <w:name w:val="Style underline + Arial Narrow 9 pt Bold"/>
    <w:basedOn w:val="underline"/>
    <w:rsid w:val="004D32E1"/>
    <w:rPr>
      <w:u w:val="single"/>
      <w:lang w:val="en-US" w:eastAsia="en-US" w:bidi="ar-SA"/>
    </w:rPr>
  </w:style>
  <w:style w:type="paragraph" w:customStyle="1" w:styleId="StylecardCharCharArialNarrow9pt">
    <w:name w:val="Style card Char Char + Arial Narrow 9 pt"/>
    <w:link w:val="StylecardCharCharArialNarrow9ptChar"/>
    <w:qFormat/>
    <w:rsid w:val="004D32E1"/>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4D32E1"/>
    <w:rPr>
      <w:rFonts w:eastAsia="Times New Roman"/>
      <w:szCs w:val="20"/>
    </w:rPr>
  </w:style>
  <w:style w:type="paragraph" w:customStyle="1" w:styleId="StyleCardTextArialNarrow9pt">
    <w:name w:val="Style Card Text + Arial Narrow 9 pt"/>
    <w:link w:val="StyleCardTextArialNarrow9ptChar"/>
    <w:qFormat/>
    <w:rsid w:val="004D32E1"/>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4D32E1"/>
    <w:rPr>
      <w:rFonts w:eastAsia="Times New Roman"/>
      <w:szCs w:val="24"/>
    </w:rPr>
  </w:style>
  <w:style w:type="character" w:customStyle="1" w:styleId="StyleBoldandUnderlineCharCharCharChar9pt">
    <w:name w:val="Style Bold and Underline Char Char Char Char + 9 pt"/>
    <w:basedOn w:val="DefaultParagraphFont"/>
    <w:rsid w:val="004D32E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D32E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4D32E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4D32E1"/>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4D32E1"/>
    <w:rPr>
      <w:rFonts w:eastAsia="Times New Roman"/>
      <w:szCs w:val="24"/>
    </w:rPr>
  </w:style>
  <w:style w:type="paragraph" w:customStyle="1" w:styleId="StyleMinimizedTextArialNarrow9pt">
    <w:name w:val="Style Minimized Text + Arial Narrow 9 pt"/>
    <w:basedOn w:val="Normal"/>
    <w:link w:val="StyleMinimizedTextArialNarrow9ptChar"/>
    <w:qFormat/>
    <w:rsid w:val="004D32E1"/>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4D32E1"/>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4D32E1"/>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D32E1"/>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4D32E1"/>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4D32E1"/>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4D32E1"/>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4D32E1"/>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D32E1"/>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4D32E1"/>
    <w:rPr>
      <w:rFonts w:cs="Arial"/>
      <w:bCs/>
      <w:szCs w:val="26"/>
      <w:u w:val="single"/>
      <w:lang w:val="en-US" w:eastAsia="en-US" w:bidi="ar-SA"/>
    </w:rPr>
  </w:style>
  <w:style w:type="character" w:customStyle="1" w:styleId="AUnterdline">
    <w:name w:val="AUnterdline"/>
    <w:qFormat/>
    <w:rsid w:val="004D32E1"/>
    <w:rPr>
      <w:rFonts w:ascii="Times New Roman" w:hAnsi="Times New Roman"/>
      <w:sz w:val="20"/>
      <w:u w:val="single"/>
    </w:rPr>
  </w:style>
  <w:style w:type="character" w:customStyle="1" w:styleId="DontRead">
    <w:name w:val="Don't Read"/>
    <w:qFormat/>
    <w:rsid w:val="004D32E1"/>
    <w:rPr>
      <w:rFonts w:ascii="Times New Roman" w:hAnsi="Times New Roman"/>
      <w:sz w:val="16"/>
    </w:rPr>
  </w:style>
  <w:style w:type="character" w:customStyle="1" w:styleId="CharChar113">
    <w:name w:val="Char Char113"/>
    <w:basedOn w:val="DefaultParagraphFont"/>
    <w:rsid w:val="004D32E1"/>
    <w:rPr>
      <w:rFonts w:cs="Arial"/>
      <w:bCs/>
      <w:szCs w:val="26"/>
      <w:u w:val="single"/>
      <w:lang w:val="en-US" w:eastAsia="en-US" w:bidi="ar-SA"/>
    </w:rPr>
  </w:style>
  <w:style w:type="character" w:customStyle="1" w:styleId="StyleunderlineBold0">
    <w:name w:val="Style underline + Bold"/>
    <w:basedOn w:val="underline"/>
    <w:rsid w:val="004D32E1"/>
    <w:rPr>
      <w:u w:val="single"/>
      <w:lang w:val="en-US" w:eastAsia="en-US" w:bidi="ar-SA"/>
    </w:rPr>
  </w:style>
  <w:style w:type="character" w:customStyle="1" w:styleId="StyleunderlineCharNotBold">
    <w:name w:val="Style underline Char + Not Bold"/>
    <w:basedOn w:val="underlineChar0"/>
    <w:rsid w:val="004D32E1"/>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4D32E1"/>
    <w:pPr>
      <w:spacing w:after="0" w:line="240" w:lineRule="auto"/>
    </w:pPr>
    <w:rPr>
      <w:rFonts w:eastAsia="Times New Roman"/>
      <w:b/>
      <w:u w:val="single"/>
    </w:rPr>
  </w:style>
  <w:style w:type="character" w:customStyle="1" w:styleId="UnderlineChar5Char">
    <w:name w:val="Underline Char5 Char"/>
    <w:basedOn w:val="DefaultParagraphFont"/>
    <w:rsid w:val="004D32E1"/>
    <w:rPr>
      <w:szCs w:val="24"/>
      <w:u w:val="single"/>
      <w:lang w:val="en-US" w:eastAsia="en-US" w:bidi="ar-SA"/>
    </w:rPr>
  </w:style>
  <w:style w:type="paragraph" w:customStyle="1" w:styleId="UnderlineChar4">
    <w:name w:val="Underline Char4"/>
    <w:basedOn w:val="Normal"/>
    <w:link w:val="UnderlineChar4Char"/>
    <w:qFormat/>
    <w:rsid w:val="004D32E1"/>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4D32E1"/>
    <w:pPr>
      <w:spacing w:after="0" w:line="240" w:lineRule="auto"/>
    </w:pPr>
    <w:rPr>
      <w:rFonts w:asciiTheme="minorHAnsi" w:hAnsiTheme="minorHAnsi"/>
      <w:b/>
      <w:u w:val="single"/>
    </w:rPr>
  </w:style>
  <w:style w:type="paragraph" w:customStyle="1" w:styleId="UnderlineChar30">
    <w:name w:val="Underline Char3"/>
    <w:basedOn w:val="Normal"/>
    <w:link w:val="UnderlineChar3Char"/>
    <w:qFormat/>
    <w:rsid w:val="004D32E1"/>
    <w:pPr>
      <w:spacing w:after="0" w:line="240" w:lineRule="auto"/>
    </w:pPr>
    <w:rPr>
      <w:rFonts w:eastAsia="Times New Roman"/>
      <w:u w:val="single"/>
    </w:rPr>
  </w:style>
  <w:style w:type="character" w:customStyle="1" w:styleId="UnderlineChar3Char">
    <w:name w:val="Underline Char3 Char"/>
    <w:basedOn w:val="DefaultParagraphFont"/>
    <w:link w:val="UnderlineChar30"/>
    <w:rsid w:val="004D32E1"/>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4D32E1"/>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4D32E1"/>
    <w:rPr>
      <w:rFonts w:ascii="Calibri" w:eastAsia="Times New Roman" w:hAnsi="Calibri"/>
      <w:b/>
      <w:u w:val="single"/>
    </w:rPr>
  </w:style>
  <w:style w:type="character" w:customStyle="1" w:styleId="base">
    <w:name w:val="base"/>
    <w:basedOn w:val="DefaultParagraphFont"/>
    <w:rsid w:val="004D32E1"/>
  </w:style>
  <w:style w:type="character" w:customStyle="1" w:styleId="part-of-speech">
    <w:name w:val="part-of-speech"/>
    <w:basedOn w:val="DefaultParagraphFont"/>
    <w:rsid w:val="004D32E1"/>
  </w:style>
  <w:style w:type="paragraph" w:customStyle="1" w:styleId="UnderlineBoldIndent">
    <w:name w:val="Underline + Bold Indent"/>
    <w:basedOn w:val="Normal"/>
    <w:link w:val="UnderlineBoldIndentCharChar"/>
    <w:qFormat/>
    <w:rsid w:val="004D32E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D32E1"/>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4D32E1"/>
    <w:rPr>
      <w:u w:val="single"/>
    </w:rPr>
  </w:style>
  <w:style w:type="character" w:customStyle="1" w:styleId="StyleUnderlineBoldIndent11ptChar">
    <w:name w:val="Style Underline + Bold Indent + 11 pt Char"/>
    <w:link w:val="StyleUnderlineBoldIndent11pt"/>
    <w:rsid w:val="004D32E1"/>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4D32E1"/>
    <w:rPr>
      <w:b/>
      <w:bCs/>
      <w:u w:val="single"/>
    </w:rPr>
  </w:style>
  <w:style w:type="character" w:customStyle="1" w:styleId="StyleUnderlineBoldIndent11ptBoldChar">
    <w:name w:val="Style Underline + Bold Indent + 11 pt Bold Char"/>
    <w:link w:val="StyleUnderlineBoldIndent11ptBold"/>
    <w:rsid w:val="004D32E1"/>
    <w:rPr>
      <w:rFonts w:ascii="Calibri" w:eastAsia="Times New Roman" w:hAnsi="Calibri"/>
      <w:b/>
      <w:bCs/>
      <w:szCs w:val="20"/>
      <w:u w:val="single"/>
    </w:rPr>
  </w:style>
  <w:style w:type="character" w:customStyle="1" w:styleId="FontStyle177">
    <w:name w:val="Font Style177"/>
    <w:basedOn w:val="DefaultParagraphFont"/>
    <w:uiPriority w:val="99"/>
    <w:rsid w:val="004D32E1"/>
    <w:rPr>
      <w:rFonts w:ascii="Times New Roman" w:hAnsi="Times New Roman" w:cs="Times New Roman"/>
      <w:sz w:val="20"/>
      <w:szCs w:val="20"/>
    </w:rPr>
  </w:style>
  <w:style w:type="character" w:customStyle="1" w:styleId="FontStyle173">
    <w:name w:val="Font Style173"/>
    <w:basedOn w:val="DefaultParagraphFont"/>
    <w:uiPriority w:val="99"/>
    <w:rsid w:val="004D32E1"/>
    <w:rPr>
      <w:rFonts w:ascii="Times New Roman" w:hAnsi="Times New Roman" w:cs="Times New Roman"/>
      <w:sz w:val="14"/>
      <w:szCs w:val="14"/>
    </w:rPr>
  </w:style>
  <w:style w:type="character" w:customStyle="1" w:styleId="FontStyle151">
    <w:name w:val="Font Style151"/>
    <w:basedOn w:val="DefaultParagraphFont"/>
    <w:uiPriority w:val="99"/>
    <w:rsid w:val="004D32E1"/>
    <w:rPr>
      <w:rFonts w:ascii="Arial Narrow" w:hAnsi="Arial Narrow" w:cs="Arial Narrow"/>
      <w:b/>
      <w:bCs/>
      <w:sz w:val="12"/>
      <w:szCs w:val="12"/>
    </w:rPr>
  </w:style>
  <w:style w:type="character" w:customStyle="1" w:styleId="FontStyle156">
    <w:name w:val="Font Style156"/>
    <w:basedOn w:val="DefaultParagraphFont"/>
    <w:uiPriority w:val="99"/>
    <w:rsid w:val="004D32E1"/>
    <w:rPr>
      <w:rFonts w:ascii="Arial Narrow" w:hAnsi="Arial Narrow" w:cs="Arial Narrow"/>
      <w:sz w:val="8"/>
      <w:szCs w:val="8"/>
    </w:rPr>
  </w:style>
  <w:style w:type="character" w:customStyle="1" w:styleId="FontStyle160">
    <w:name w:val="Font Style160"/>
    <w:basedOn w:val="DefaultParagraphFont"/>
    <w:uiPriority w:val="99"/>
    <w:rsid w:val="004D32E1"/>
    <w:rPr>
      <w:rFonts w:ascii="Times New Roman" w:hAnsi="Times New Roman" w:cs="Times New Roman"/>
      <w:b/>
      <w:bCs/>
      <w:sz w:val="20"/>
      <w:szCs w:val="20"/>
    </w:rPr>
  </w:style>
  <w:style w:type="character" w:customStyle="1" w:styleId="FontStyle178">
    <w:name w:val="Font Style178"/>
    <w:basedOn w:val="DefaultParagraphFont"/>
    <w:uiPriority w:val="99"/>
    <w:rsid w:val="004D32E1"/>
    <w:rPr>
      <w:rFonts w:ascii="Times New Roman" w:hAnsi="Times New Roman" w:cs="Times New Roman"/>
      <w:sz w:val="18"/>
      <w:szCs w:val="18"/>
    </w:rPr>
  </w:style>
  <w:style w:type="paragraph" w:customStyle="1" w:styleId="Style140">
    <w:name w:val="Style14"/>
    <w:basedOn w:val="Normal"/>
    <w:uiPriority w:val="99"/>
    <w:qFormat/>
    <w:rsid w:val="004D32E1"/>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4D32E1"/>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4D32E1"/>
    <w:rPr>
      <w:rFonts w:ascii="Times New Roman" w:hAnsi="Times New Roman" w:cs="Times New Roman"/>
      <w:sz w:val="12"/>
      <w:szCs w:val="12"/>
    </w:rPr>
  </w:style>
  <w:style w:type="paragraph" w:customStyle="1" w:styleId="Style90">
    <w:name w:val="Style9"/>
    <w:basedOn w:val="Normal"/>
    <w:uiPriority w:val="99"/>
    <w:qFormat/>
    <w:rsid w:val="004D32E1"/>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4D32E1"/>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4D32E1"/>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4D32E1"/>
    <w:rPr>
      <w:rFonts w:ascii="Times New Roman" w:hAnsi="Times New Roman" w:cs="Times New Roman"/>
      <w:sz w:val="16"/>
      <w:szCs w:val="16"/>
    </w:rPr>
  </w:style>
  <w:style w:type="paragraph" w:customStyle="1" w:styleId="Stylecard11pt">
    <w:name w:val="Style card + 11 pt"/>
    <w:basedOn w:val="Normal"/>
    <w:link w:val="Stylecard11ptChar"/>
    <w:qFormat/>
    <w:rsid w:val="004D32E1"/>
    <w:pPr>
      <w:spacing w:after="0" w:line="240" w:lineRule="auto"/>
      <w:ind w:left="288" w:right="288"/>
    </w:pPr>
    <w:rPr>
      <w:rFonts w:eastAsia="SimSun"/>
      <w:sz w:val="20"/>
      <w:lang w:eastAsia="zh-CN"/>
    </w:rPr>
  </w:style>
  <w:style w:type="character" w:customStyle="1" w:styleId="Stylecard11ptChar">
    <w:name w:val="Style card + 11 pt Char"/>
    <w:link w:val="Stylecard11pt"/>
    <w:rsid w:val="004D32E1"/>
    <w:rPr>
      <w:rFonts w:ascii="Calibri" w:eastAsia="SimSun" w:hAnsi="Calibri"/>
      <w:sz w:val="20"/>
      <w:lang w:eastAsia="zh-CN"/>
    </w:rPr>
  </w:style>
  <w:style w:type="character" w:customStyle="1" w:styleId="globalcontentbody">
    <w:name w:val="globalcontentbody"/>
    <w:basedOn w:val="DefaultParagraphFont"/>
    <w:rsid w:val="004D32E1"/>
  </w:style>
  <w:style w:type="character" w:customStyle="1" w:styleId="authorbio">
    <w:name w:val="authorbio"/>
    <w:basedOn w:val="DefaultParagraphFont"/>
    <w:rsid w:val="004D32E1"/>
  </w:style>
  <w:style w:type="character" w:customStyle="1" w:styleId="StyleBoldandUnderlineCharChar11pt">
    <w:name w:val="Style Bold and Underline Char Char + 11 pt"/>
    <w:basedOn w:val="DefaultParagraphFont"/>
    <w:rsid w:val="004D32E1"/>
    <w:rPr>
      <w:b/>
      <w:bCs/>
      <w:noProof w:val="0"/>
      <w:sz w:val="20"/>
      <w:u w:val="single"/>
      <w:lang w:val="en-US" w:eastAsia="en-US" w:bidi="ar-SA"/>
    </w:rPr>
  </w:style>
  <w:style w:type="character" w:customStyle="1" w:styleId="Hyperlink23">
    <w:name w:val="Hyperlink23"/>
    <w:basedOn w:val="DefaultParagraphFont"/>
    <w:rsid w:val="004D32E1"/>
    <w:rPr>
      <w:color w:val="3300CC"/>
      <w:u w:val="single"/>
    </w:rPr>
  </w:style>
  <w:style w:type="character" w:customStyle="1" w:styleId="CharChar114">
    <w:name w:val="Char Char114"/>
    <w:basedOn w:val="DefaultParagraphFont"/>
    <w:rsid w:val="004D32E1"/>
    <w:rPr>
      <w:rFonts w:cs="Arial"/>
      <w:bCs/>
      <w:szCs w:val="26"/>
      <w:u w:val="single"/>
      <w:lang w:val="en-US" w:eastAsia="en-US" w:bidi="ar-SA"/>
    </w:rPr>
  </w:style>
  <w:style w:type="character" w:customStyle="1" w:styleId="CharChar112">
    <w:name w:val="Char Char112"/>
    <w:basedOn w:val="DefaultParagraphFont"/>
    <w:rsid w:val="004D32E1"/>
    <w:rPr>
      <w:rFonts w:cs="Arial"/>
      <w:bCs/>
      <w:szCs w:val="26"/>
      <w:u w:val="single"/>
      <w:lang w:val="en-US" w:eastAsia="en-US" w:bidi="ar-SA"/>
    </w:rPr>
  </w:style>
  <w:style w:type="paragraph" w:customStyle="1" w:styleId="WW-Default1">
    <w:name w:val="WW-Default1"/>
    <w:basedOn w:val="Normal"/>
    <w:qFormat/>
    <w:rsid w:val="004D32E1"/>
    <w:pPr>
      <w:suppressAutoHyphens/>
      <w:spacing w:after="0" w:line="240" w:lineRule="auto"/>
    </w:pPr>
    <w:rPr>
      <w:rFonts w:eastAsia="Times New Roman"/>
      <w:b/>
      <w:bCs/>
      <w:szCs w:val="20"/>
      <w:lang w:eastAsia="ar-SA"/>
    </w:rPr>
  </w:style>
  <w:style w:type="character" w:customStyle="1" w:styleId="zoomme">
    <w:name w:val="zoomme"/>
    <w:basedOn w:val="DefaultParagraphFont"/>
    <w:rsid w:val="004D32E1"/>
  </w:style>
  <w:style w:type="character" w:customStyle="1" w:styleId="classauthor">
    <w:name w:val="class=&quot;author&quot;"/>
    <w:basedOn w:val="DefaultParagraphFont"/>
    <w:rsid w:val="004D32E1"/>
  </w:style>
  <w:style w:type="paragraph" w:customStyle="1" w:styleId="Stylecard11ptUnderline">
    <w:name w:val="Style card + 11 pt Underline"/>
    <w:basedOn w:val="Normal"/>
    <w:link w:val="Stylecard11ptUnderlineChar"/>
    <w:qFormat/>
    <w:rsid w:val="004D32E1"/>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4D32E1"/>
    <w:rPr>
      <w:rFonts w:ascii="Calibri" w:eastAsia="SimSun" w:hAnsi="Calibri"/>
      <w:sz w:val="20"/>
      <w:u w:val="single"/>
      <w:lang w:eastAsia="zh-CN"/>
    </w:rPr>
  </w:style>
  <w:style w:type="character" w:customStyle="1" w:styleId="officialstitle-">
    <w:name w:val="official_s_title-"/>
    <w:basedOn w:val="DefaultParagraphFont"/>
    <w:rsid w:val="004D32E1"/>
  </w:style>
  <w:style w:type="character" w:customStyle="1" w:styleId="officialsbureau">
    <w:name w:val="official_s_bureau"/>
    <w:basedOn w:val="DefaultParagraphFont"/>
    <w:rsid w:val="004D32E1"/>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D32E1"/>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D32E1"/>
    <w:rPr>
      <w:rFonts w:ascii="Calibri" w:eastAsia="Times New Roman" w:hAnsi="Calibri" w:cs="Arial"/>
      <w:b/>
      <w:bCs/>
      <w:sz w:val="24"/>
      <w:szCs w:val="28"/>
    </w:rPr>
  </w:style>
  <w:style w:type="character" w:customStyle="1" w:styleId="gray">
    <w:name w:val="gray"/>
    <w:basedOn w:val="DefaultParagraphFont"/>
    <w:rsid w:val="004D32E1"/>
  </w:style>
  <w:style w:type="character" w:customStyle="1" w:styleId="Styleunderline11ptBorderSinglesolidlineAuto05p">
    <w:name w:val="Style underline + 11 pt Border: : (Single solid line Auto  0.5 p..."/>
    <w:rsid w:val="004D32E1"/>
    <w:rPr>
      <w:sz w:val="20"/>
      <w:u w:val="single"/>
      <w:bdr w:val="single" w:sz="4" w:space="0" w:color="auto"/>
    </w:rPr>
  </w:style>
  <w:style w:type="character" w:customStyle="1" w:styleId="Citation-CompleteChar">
    <w:name w:val="Citation - Complete Char"/>
    <w:basedOn w:val="DefaultParagraphFont"/>
    <w:link w:val="Citation-Complete"/>
    <w:locked/>
    <w:rsid w:val="004D32E1"/>
    <w:rPr>
      <w:rFonts w:ascii="Calibri" w:hAnsi="Calibri"/>
    </w:rPr>
  </w:style>
  <w:style w:type="paragraph" w:customStyle="1" w:styleId="StyleStyle49ptBoldItalic">
    <w:name w:val="Style Style4 + 9 pt Bold Italic"/>
    <w:basedOn w:val="Normal"/>
    <w:link w:val="StyleStyle49ptBoldItalicChar"/>
    <w:qFormat/>
    <w:rsid w:val="004D32E1"/>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D32E1"/>
    <w:rPr>
      <w:rFonts w:ascii="Calibri" w:eastAsia="Times New Roman" w:hAnsi="Calibri"/>
      <w:b/>
      <w:bCs/>
      <w:i/>
      <w:iCs/>
      <w:u w:val="single"/>
    </w:rPr>
  </w:style>
  <w:style w:type="character" w:customStyle="1" w:styleId="newscontent">
    <w:name w:val="newscontent"/>
    <w:rsid w:val="004D32E1"/>
  </w:style>
  <w:style w:type="character" w:customStyle="1" w:styleId="FontStyle172">
    <w:name w:val="Font Style172"/>
    <w:basedOn w:val="DefaultParagraphFont"/>
    <w:uiPriority w:val="99"/>
    <w:rsid w:val="004D32E1"/>
    <w:rPr>
      <w:rFonts w:ascii="Times New Roman" w:hAnsi="Times New Roman" w:cs="Times New Roman"/>
      <w:b/>
      <w:bCs/>
      <w:sz w:val="16"/>
      <w:szCs w:val="16"/>
    </w:rPr>
  </w:style>
  <w:style w:type="paragraph" w:customStyle="1" w:styleId="Style180">
    <w:name w:val="Style18"/>
    <w:basedOn w:val="Normal"/>
    <w:uiPriority w:val="99"/>
    <w:qFormat/>
    <w:rsid w:val="004D32E1"/>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4D32E1"/>
    <w:rPr>
      <w:rFonts w:ascii="Times New Roman" w:hAnsi="Times New Roman" w:cs="Times New Roman"/>
      <w:i/>
      <w:iCs/>
      <w:sz w:val="16"/>
      <w:szCs w:val="16"/>
    </w:rPr>
  </w:style>
  <w:style w:type="character" w:customStyle="1" w:styleId="FontStyle162">
    <w:name w:val="Font Style162"/>
    <w:basedOn w:val="DefaultParagraphFont"/>
    <w:uiPriority w:val="99"/>
    <w:rsid w:val="004D32E1"/>
    <w:rPr>
      <w:rFonts w:ascii="Times New Roman" w:hAnsi="Times New Roman" w:cs="Times New Roman"/>
      <w:b/>
      <w:bCs/>
      <w:sz w:val="18"/>
      <w:szCs w:val="18"/>
    </w:rPr>
  </w:style>
  <w:style w:type="character" w:customStyle="1" w:styleId="FontStyle167">
    <w:name w:val="Font Style167"/>
    <w:basedOn w:val="DefaultParagraphFont"/>
    <w:uiPriority w:val="99"/>
    <w:rsid w:val="004D32E1"/>
    <w:rPr>
      <w:rFonts w:ascii="Times New Roman" w:hAnsi="Times New Roman" w:cs="Times New Roman"/>
      <w:sz w:val="10"/>
      <w:szCs w:val="10"/>
    </w:rPr>
  </w:style>
  <w:style w:type="character" w:customStyle="1" w:styleId="FontStyle174">
    <w:name w:val="Font Style174"/>
    <w:basedOn w:val="DefaultParagraphFont"/>
    <w:uiPriority w:val="99"/>
    <w:rsid w:val="004D32E1"/>
    <w:rPr>
      <w:rFonts w:ascii="Arial Narrow" w:hAnsi="Arial Narrow" w:cs="Arial Narrow"/>
      <w:b/>
      <w:bCs/>
      <w:sz w:val="18"/>
      <w:szCs w:val="18"/>
    </w:rPr>
  </w:style>
  <w:style w:type="paragraph" w:customStyle="1" w:styleId="Style47">
    <w:name w:val="Style47"/>
    <w:basedOn w:val="Normal"/>
    <w:uiPriority w:val="99"/>
    <w:qFormat/>
    <w:rsid w:val="004D32E1"/>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4D32E1"/>
    <w:rPr>
      <w:rFonts w:ascii="Times New Roman" w:hAnsi="Times New Roman" w:cs="Times New Roman"/>
      <w:sz w:val="12"/>
      <w:szCs w:val="12"/>
    </w:rPr>
  </w:style>
  <w:style w:type="paragraph" w:customStyle="1" w:styleId="Style24">
    <w:name w:val="Style24"/>
    <w:basedOn w:val="Normal"/>
    <w:uiPriority w:val="99"/>
    <w:qFormat/>
    <w:rsid w:val="004D32E1"/>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4D32E1"/>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4D32E1"/>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4D32E1"/>
    <w:rPr>
      <w:rFonts w:ascii="Times New Roman" w:hAnsi="Times New Roman" w:cs="Times New Roman"/>
      <w:b/>
      <w:bCs/>
      <w:sz w:val="18"/>
      <w:szCs w:val="18"/>
    </w:rPr>
  </w:style>
  <w:style w:type="paragraph" w:customStyle="1" w:styleId="Style210">
    <w:name w:val="Style21"/>
    <w:basedOn w:val="Normal"/>
    <w:uiPriority w:val="99"/>
    <w:qFormat/>
    <w:rsid w:val="004D32E1"/>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4D32E1"/>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4D32E1"/>
    <w:pPr>
      <w:spacing w:before="200" w:line="240" w:lineRule="auto"/>
    </w:pPr>
    <w:rPr>
      <w:bCs/>
      <w:sz w:val="22"/>
    </w:rPr>
  </w:style>
  <w:style w:type="paragraph" w:customStyle="1" w:styleId="Aa">
    <w:name w:val="A"/>
    <w:basedOn w:val="Default"/>
    <w:next w:val="Default"/>
    <w:rsid w:val="004D32E1"/>
    <w:rPr>
      <w:rFonts w:eastAsia="Times New Roman"/>
      <w:color w:val="auto"/>
      <w:lang w:bidi="en-US"/>
    </w:rPr>
  </w:style>
  <w:style w:type="character" w:customStyle="1" w:styleId="ac">
    <w:name w:val="••••"/>
    <w:rsid w:val="004D32E1"/>
    <w:rPr>
      <w:color w:val="000000"/>
    </w:rPr>
  </w:style>
  <w:style w:type="character" w:customStyle="1" w:styleId="UL-Bold">
    <w:name w:val="UL-Bold"/>
    <w:basedOn w:val="DefaultParagraphFont"/>
    <w:rsid w:val="004D32E1"/>
    <w:rPr>
      <w:u w:val="thick"/>
    </w:rPr>
  </w:style>
  <w:style w:type="character" w:customStyle="1" w:styleId="UL-None">
    <w:name w:val="UL-None"/>
    <w:basedOn w:val="DefaultParagraphFont"/>
    <w:rsid w:val="004D32E1"/>
    <w:rPr>
      <w:u w:val="none"/>
    </w:rPr>
  </w:style>
  <w:style w:type="character" w:customStyle="1" w:styleId="styletimesnewroman12ptbold0">
    <w:name w:val="styletimesnewroman12ptbold"/>
    <w:basedOn w:val="DefaultParagraphFont"/>
    <w:rsid w:val="004D32E1"/>
  </w:style>
  <w:style w:type="character" w:customStyle="1" w:styleId="FontStyle19">
    <w:name w:val="Font Style19"/>
    <w:basedOn w:val="DefaultParagraphFont"/>
    <w:uiPriority w:val="99"/>
    <w:rsid w:val="004D32E1"/>
    <w:rPr>
      <w:rFonts w:ascii="Times New Roman" w:hAnsi="Times New Roman" w:cs="Times New Roman"/>
      <w:sz w:val="18"/>
      <w:szCs w:val="18"/>
    </w:rPr>
  </w:style>
  <w:style w:type="character" w:customStyle="1" w:styleId="UnderlineBox">
    <w:name w:val="Underline + Box"/>
    <w:uiPriority w:val="1"/>
    <w:qFormat/>
    <w:rsid w:val="004D32E1"/>
    <w:rPr>
      <w:rFonts w:ascii="Georgia" w:hAnsi="Georgia"/>
      <w:b w:val="0"/>
      <w:sz w:val="22"/>
      <w:u w:val="single"/>
      <w:bdr w:val="single" w:sz="4" w:space="0" w:color="auto"/>
    </w:rPr>
  </w:style>
  <w:style w:type="character" w:customStyle="1" w:styleId="10ptnotbold">
    <w:name w:val="10ptnotbold"/>
    <w:basedOn w:val="DefaultParagraphFont"/>
    <w:rsid w:val="004D32E1"/>
    <w:rPr>
      <w:sz w:val="20"/>
    </w:rPr>
  </w:style>
  <w:style w:type="paragraph" w:customStyle="1" w:styleId="ALLCAPS">
    <w:name w:val="ALL CAPS"/>
    <w:basedOn w:val="Normal"/>
    <w:link w:val="ALLCAPSChar"/>
    <w:qFormat/>
    <w:rsid w:val="004D32E1"/>
    <w:pPr>
      <w:spacing w:after="0" w:line="240" w:lineRule="auto"/>
    </w:pPr>
    <w:rPr>
      <w:rFonts w:eastAsia="Times New Roman"/>
      <w:b/>
      <w:caps/>
      <w:szCs w:val="20"/>
    </w:rPr>
  </w:style>
  <w:style w:type="character" w:customStyle="1" w:styleId="kn">
    <w:name w:val="kn"/>
    <w:basedOn w:val="DefaultParagraphFont"/>
    <w:rsid w:val="004D32E1"/>
  </w:style>
  <w:style w:type="paragraph" w:customStyle="1" w:styleId="StyleCardworksLinespacingsingle">
    <w:name w:val="Style Card works + Line spacing:  single"/>
    <w:basedOn w:val="Normal"/>
    <w:link w:val="StyleCardworksLinespacingsingleChar"/>
    <w:qFormat/>
    <w:rsid w:val="004D32E1"/>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4D32E1"/>
    <w:rPr>
      <w:rFonts w:ascii="Calibri" w:eastAsia="Times New Roman" w:hAnsi="Calibri"/>
      <w:spacing w:val="-3"/>
      <w:szCs w:val="20"/>
    </w:rPr>
  </w:style>
  <w:style w:type="paragraph" w:customStyle="1" w:styleId="BriefTitleWorks">
    <w:name w:val="Brief Title Works"/>
    <w:basedOn w:val="Heading1"/>
    <w:link w:val="BriefTitleWorksChar"/>
    <w:qFormat/>
    <w:rsid w:val="004D32E1"/>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4D32E1"/>
    <w:rPr>
      <w:rFonts w:ascii="Calibri" w:eastAsia="Times New Roman" w:hAnsi="Calibri" w:cs="Arial"/>
      <w:b/>
      <w:kern w:val="32"/>
      <w:sz w:val="24"/>
      <w:szCs w:val="32"/>
      <w:u w:val="single"/>
    </w:rPr>
  </w:style>
  <w:style w:type="character" w:customStyle="1" w:styleId="twelptblackblack1">
    <w:name w:val="twelptblackblack1"/>
    <w:basedOn w:val="DefaultParagraphFont"/>
    <w:rsid w:val="004D32E1"/>
    <w:rPr>
      <w:rFonts w:ascii="Verdana" w:hAnsi="Verdana" w:hint="default"/>
      <w:color w:val="000000"/>
      <w:sz w:val="16"/>
      <w:szCs w:val="16"/>
    </w:rPr>
  </w:style>
  <w:style w:type="character" w:customStyle="1" w:styleId="TagCharCharCharChar0">
    <w:name w:val="Tag Char Char Char Char"/>
    <w:basedOn w:val="DefaultParagraphFont"/>
    <w:rsid w:val="004D32E1"/>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4D32E1"/>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4D32E1"/>
    <w:rPr>
      <w:sz w:val="30"/>
      <w:szCs w:val="30"/>
    </w:rPr>
  </w:style>
  <w:style w:type="character" w:customStyle="1" w:styleId="CharacterStyle13">
    <w:name w:val="Character Style 13"/>
    <w:rsid w:val="004D32E1"/>
    <w:rPr>
      <w:i/>
      <w:iCs/>
      <w:sz w:val="17"/>
      <w:szCs w:val="17"/>
    </w:rPr>
  </w:style>
  <w:style w:type="character" w:customStyle="1" w:styleId="CardsNotUnderlined">
    <w:name w:val="Cards Not Underlined"/>
    <w:rsid w:val="004D32E1"/>
    <w:rPr>
      <w:rFonts w:ascii="Times New Roman" w:hAnsi="Times New Roman"/>
      <w:sz w:val="16"/>
    </w:rPr>
  </w:style>
  <w:style w:type="character" w:customStyle="1" w:styleId="a13">
    <w:name w:val="a1"/>
    <w:rsid w:val="004D32E1"/>
    <w:rPr>
      <w:color w:val="008000"/>
    </w:rPr>
  </w:style>
  <w:style w:type="paragraph" w:customStyle="1" w:styleId="Fifth">
    <w:name w:val="Fifth"/>
    <w:basedOn w:val="Normal"/>
    <w:link w:val="FifthChar"/>
    <w:qFormat/>
    <w:rsid w:val="004D32E1"/>
    <w:pPr>
      <w:spacing w:after="0" w:line="240" w:lineRule="auto"/>
    </w:pPr>
    <w:rPr>
      <w:rFonts w:eastAsia="Times New Roman"/>
      <w:sz w:val="20"/>
      <w:lang w:val="x-none" w:eastAsia="x-none"/>
    </w:rPr>
  </w:style>
  <w:style w:type="character" w:customStyle="1" w:styleId="FifthChar">
    <w:name w:val="Fifth Char"/>
    <w:link w:val="Fifth"/>
    <w:rsid w:val="004D32E1"/>
    <w:rPr>
      <w:rFonts w:ascii="Calibri" w:eastAsia="Times New Roman" w:hAnsi="Calibri"/>
      <w:sz w:val="20"/>
      <w:lang w:val="x-none" w:eastAsia="x-none"/>
    </w:rPr>
  </w:style>
  <w:style w:type="paragraph" w:customStyle="1" w:styleId="Repeatblockheading0">
    <w:name w:val="Repeat block heading"/>
    <w:basedOn w:val="Normal"/>
    <w:rsid w:val="004D32E1"/>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4D32E1"/>
  </w:style>
  <w:style w:type="character" w:customStyle="1" w:styleId="imgcreditcaption">
    <w:name w:val="imgcreditcaption"/>
    <w:rsid w:val="004D32E1"/>
  </w:style>
  <w:style w:type="character" w:customStyle="1" w:styleId="current-article">
    <w:name w:val="current-article"/>
    <w:rsid w:val="004D32E1"/>
  </w:style>
  <w:style w:type="character" w:customStyle="1" w:styleId="hps">
    <w:name w:val="hps"/>
    <w:rsid w:val="004D32E1"/>
  </w:style>
  <w:style w:type="paragraph" w:customStyle="1" w:styleId="introduction">
    <w:name w:val="introduction"/>
    <w:basedOn w:val="Normal"/>
    <w:uiPriority w:val="99"/>
    <w:qFormat/>
    <w:rsid w:val="004D32E1"/>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4D32E1"/>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4D32E1"/>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4D32E1"/>
    <w:rPr>
      <w:rFonts w:cs="Calibri"/>
    </w:rPr>
  </w:style>
  <w:style w:type="paragraph" w:customStyle="1" w:styleId="CitationCharCharCharCharCharCharChar">
    <w:name w:val="Citation Char Char Char Char Char Char Char"/>
    <w:basedOn w:val="Normal"/>
    <w:link w:val="CitationCharCharCharCharCharCharCharChar"/>
    <w:rsid w:val="004D32E1"/>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4D32E1"/>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4D32E1"/>
    <w:pPr>
      <w:spacing w:before="100" w:beforeAutospacing="1" w:after="100" w:afterAutospacing="1" w:line="240" w:lineRule="auto"/>
    </w:pPr>
    <w:rPr>
      <w:rFonts w:eastAsia="Times New Roman"/>
      <w:sz w:val="24"/>
    </w:rPr>
  </w:style>
  <w:style w:type="character" w:customStyle="1" w:styleId="source-org">
    <w:name w:val="source-org"/>
    <w:rsid w:val="004D32E1"/>
  </w:style>
  <w:style w:type="paragraph" w:customStyle="1" w:styleId="BodyText311">
    <w:name w:val="Body Text 31"/>
    <w:basedOn w:val="Normal"/>
    <w:next w:val="BodyText3"/>
    <w:unhideWhenUsed/>
    <w:rsid w:val="004D32E1"/>
    <w:pPr>
      <w:spacing w:after="120" w:line="240" w:lineRule="auto"/>
    </w:pPr>
    <w:rPr>
      <w:bCs/>
      <w:color w:val="000000"/>
    </w:rPr>
  </w:style>
  <w:style w:type="paragraph" w:customStyle="1" w:styleId="BodyText210">
    <w:name w:val="Body Text 21"/>
    <w:basedOn w:val="Normal"/>
    <w:next w:val="BodyText2"/>
    <w:unhideWhenUsed/>
    <w:rsid w:val="004D32E1"/>
    <w:pPr>
      <w:spacing w:after="120" w:line="480" w:lineRule="auto"/>
    </w:pPr>
    <w:rPr>
      <w:sz w:val="12"/>
    </w:rPr>
  </w:style>
  <w:style w:type="paragraph" w:customStyle="1" w:styleId="BodyTextIndent1">
    <w:name w:val="Body Text Indent1"/>
    <w:basedOn w:val="Normal"/>
    <w:next w:val="BodyTextIndent"/>
    <w:unhideWhenUsed/>
    <w:rsid w:val="004D32E1"/>
    <w:pPr>
      <w:spacing w:after="120" w:line="240" w:lineRule="auto"/>
      <w:ind w:left="360"/>
    </w:pPr>
  </w:style>
  <w:style w:type="paragraph" w:customStyle="1" w:styleId="BodyTextIndent31">
    <w:name w:val="Body Text Indent 31"/>
    <w:basedOn w:val="Normal"/>
    <w:next w:val="BodyTextIndent3"/>
    <w:semiHidden/>
    <w:unhideWhenUsed/>
    <w:rsid w:val="004D32E1"/>
    <w:pPr>
      <w:spacing w:after="120" w:line="240" w:lineRule="auto"/>
      <w:ind w:left="360"/>
    </w:pPr>
    <w:rPr>
      <w:sz w:val="14"/>
    </w:rPr>
  </w:style>
  <w:style w:type="paragraph" w:customStyle="1" w:styleId="BodyTextIndent21">
    <w:name w:val="Body Text Indent 21"/>
    <w:basedOn w:val="Normal"/>
    <w:next w:val="BodyTextIndent2"/>
    <w:unhideWhenUsed/>
    <w:rsid w:val="004D32E1"/>
    <w:pPr>
      <w:spacing w:after="120" w:line="480" w:lineRule="auto"/>
      <w:ind w:left="360"/>
    </w:pPr>
  </w:style>
  <w:style w:type="character" w:customStyle="1" w:styleId="Caption11">
    <w:name w:val="Caption11"/>
    <w:rsid w:val="004D32E1"/>
  </w:style>
  <w:style w:type="paragraph" w:customStyle="1" w:styleId="z-BottomofForm1">
    <w:name w:val="z-Bottom of Form1"/>
    <w:basedOn w:val="Normal"/>
    <w:next w:val="Normal"/>
    <w:hidden/>
    <w:unhideWhenUsed/>
    <w:rsid w:val="004D32E1"/>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4D32E1"/>
    <w:pPr>
      <w:spacing w:before="100" w:beforeAutospacing="1" w:after="100" w:afterAutospacing="1" w:line="240" w:lineRule="auto"/>
    </w:pPr>
    <w:rPr>
      <w:rFonts w:eastAsia="Times New Roman"/>
      <w:sz w:val="24"/>
    </w:rPr>
  </w:style>
  <w:style w:type="paragraph" w:customStyle="1" w:styleId="cptchblock">
    <w:name w:val="cptch_block"/>
    <w:basedOn w:val="Normal"/>
    <w:rsid w:val="004D32E1"/>
    <w:pPr>
      <w:spacing w:before="100" w:beforeAutospacing="1" w:after="100" w:afterAutospacing="1" w:line="240" w:lineRule="auto"/>
    </w:pPr>
    <w:rPr>
      <w:rFonts w:eastAsia="Times New Roman"/>
      <w:sz w:val="24"/>
    </w:rPr>
  </w:style>
  <w:style w:type="paragraph" w:customStyle="1" w:styleId="publisheddate">
    <w:name w:val="published_date"/>
    <w:basedOn w:val="Normal"/>
    <w:rsid w:val="004D32E1"/>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4D32E1"/>
    <w:pPr>
      <w:spacing w:before="100" w:beforeAutospacing="1" w:after="100" w:afterAutospacing="1" w:line="240" w:lineRule="auto"/>
    </w:pPr>
    <w:rPr>
      <w:rFonts w:eastAsia="Times New Roman"/>
      <w:sz w:val="24"/>
    </w:rPr>
  </w:style>
  <w:style w:type="character" w:customStyle="1" w:styleId="mainheading">
    <w:name w:val="mainheading"/>
    <w:rsid w:val="004D32E1"/>
  </w:style>
  <w:style w:type="character" w:customStyle="1" w:styleId="StyleStyleunderlineBold11pt">
    <w:name w:val="Style Style underline + Bold + 11 pt"/>
    <w:rsid w:val="004D32E1"/>
    <w:rPr>
      <w:bCs/>
      <w:sz w:val="20"/>
      <w:u w:val="single"/>
    </w:rPr>
  </w:style>
  <w:style w:type="character" w:customStyle="1" w:styleId="StyleunderlineAsianTimesNewRomanBold">
    <w:name w:val="Style underline + (Asian) Times New Roman Bold"/>
    <w:rsid w:val="004D32E1"/>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4D32E1"/>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4D32E1"/>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4D32E1"/>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4D32E1"/>
    <w:rPr>
      <w:b/>
      <w:bCs/>
      <w:sz w:val="20"/>
      <w:u w:val="single"/>
      <w:bdr w:val="single" w:sz="4" w:space="0" w:color="auto"/>
    </w:rPr>
  </w:style>
  <w:style w:type="paragraph" w:customStyle="1" w:styleId="emactive">
    <w:name w:val="emactive"/>
    <w:basedOn w:val="Normal"/>
    <w:uiPriority w:val="99"/>
    <w:qFormat/>
    <w:rsid w:val="004D32E1"/>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4D32E1"/>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4D32E1"/>
    <w:rPr>
      <w:rFonts w:cs="Calibri"/>
      <w:u w:val="single"/>
      <w:shd w:val="clear" w:color="auto" w:fill="66FFFF"/>
    </w:rPr>
  </w:style>
  <w:style w:type="paragraph" w:customStyle="1" w:styleId="CardHighlight">
    <w:name w:val="Card Highlight"/>
    <w:basedOn w:val="Normal"/>
    <w:link w:val="CardHighlightChar"/>
    <w:qFormat/>
    <w:rsid w:val="004D32E1"/>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4D32E1"/>
    <w:pPr>
      <w:spacing w:before="200" w:line="240" w:lineRule="auto"/>
    </w:pPr>
    <w:rPr>
      <w:rFonts w:eastAsia="MS Gothic" w:cs="Arial"/>
      <w:bCs/>
      <w:sz w:val="24"/>
      <w:lang w:eastAsia="zh-CN"/>
    </w:rPr>
  </w:style>
  <w:style w:type="character" w:customStyle="1" w:styleId="metaorigin">
    <w:name w:val="meta_origin"/>
    <w:rsid w:val="004D32E1"/>
  </w:style>
  <w:style w:type="character" w:customStyle="1" w:styleId="eminfo">
    <w:name w:val="eminfo"/>
    <w:rsid w:val="004D32E1"/>
  </w:style>
  <w:style w:type="character" w:customStyle="1" w:styleId="emhighlight">
    <w:name w:val="emhighlight"/>
    <w:rsid w:val="004D32E1"/>
  </w:style>
  <w:style w:type="character" w:customStyle="1" w:styleId="last">
    <w:name w:val="last"/>
    <w:rsid w:val="004D32E1"/>
  </w:style>
  <w:style w:type="character" w:customStyle="1" w:styleId="institution">
    <w:name w:val="institution"/>
    <w:rsid w:val="004D32E1"/>
  </w:style>
  <w:style w:type="character" w:customStyle="1" w:styleId="NormalCard">
    <w:name w:val="Normal Card"/>
    <w:uiPriority w:val="1"/>
    <w:qFormat/>
    <w:rsid w:val="004D32E1"/>
    <w:rPr>
      <w:rFonts w:ascii="Times New Roman" w:hAnsi="Times New Roman" w:cs="Times New Roman" w:hint="default"/>
      <w:sz w:val="24"/>
    </w:rPr>
  </w:style>
  <w:style w:type="character" w:customStyle="1" w:styleId="timebox">
    <w:name w:val="timebox"/>
    <w:rsid w:val="004D32E1"/>
  </w:style>
  <w:style w:type="character" w:customStyle="1" w:styleId="Heading2Subtext">
    <w:name w:val="Heading 2 Subtext"/>
    <w:rsid w:val="004D32E1"/>
    <w:rPr>
      <w:rFonts w:ascii="Times New Roman" w:hAnsi="Times New Roman" w:cs="Times New Roman" w:hint="default"/>
      <w:sz w:val="16"/>
    </w:rPr>
  </w:style>
  <w:style w:type="table" w:styleId="MediumGrid1">
    <w:name w:val="Medium Grid 1"/>
    <w:basedOn w:val="TableNormal"/>
    <w:uiPriority w:val="67"/>
    <w:rsid w:val="004D32E1"/>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4D32E1"/>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4D32E1"/>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4D32E1"/>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4D32E1"/>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4D32E1"/>
    <w:rPr>
      <w:rFonts w:ascii="Calibri" w:hAnsi="Calibri"/>
      <w:b/>
    </w:rPr>
  </w:style>
  <w:style w:type="character" w:customStyle="1" w:styleId="caps-label">
    <w:name w:val="caps-label"/>
    <w:rsid w:val="004D32E1"/>
  </w:style>
  <w:style w:type="paragraph" w:customStyle="1" w:styleId="firstletter">
    <w:name w:val="firstletter"/>
    <w:basedOn w:val="Normal"/>
    <w:uiPriority w:val="99"/>
    <w:qFormat/>
    <w:rsid w:val="004D32E1"/>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4D32E1"/>
    <w:pPr>
      <w:spacing w:before="100" w:beforeAutospacing="1" w:after="100" w:afterAutospacing="1" w:line="240" w:lineRule="auto"/>
    </w:pPr>
    <w:rPr>
      <w:rFonts w:eastAsia="Times New Roman"/>
      <w:sz w:val="24"/>
    </w:rPr>
  </w:style>
  <w:style w:type="character" w:customStyle="1" w:styleId="cardshighlight0">
    <w:name w:val="cardshighlight"/>
    <w:rsid w:val="004D32E1"/>
  </w:style>
  <w:style w:type="character" w:customStyle="1" w:styleId="cardsfont12pt1">
    <w:name w:val="cardsfont12pt"/>
    <w:rsid w:val="004D32E1"/>
  </w:style>
  <w:style w:type="paragraph" w:customStyle="1" w:styleId="H1numbered">
    <w:name w:val="H1 numbered"/>
    <w:basedOn w:val="Normal"/>
    <w:uiPriority w:val="99"/>
    <w:qFormat/>
    <w:rsid w:val="004D32E1"/>
    <w:pPr>
      <w:pageBreakBefore/>
      <w:numPr>
        <w:numId w:val="1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4D32E1"/>
    <w:pPr>
      <w:numPr>
        <w:ilvl w:val="1"/>
        <w:numId w:val="1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4D32E1"/>
  </w:style>
  <w:style w:type="character" w:customStyle="1" w:styleId="backcontent">
    <w:name w:val="backcontent"/>
    <w:rsid w:val="004D32E1"/>
  </w:style>
  <w:style w:type="character" w:customStyle="1" w:styleId="daystmp">
    <w:name w:val="daystmp"/>
    <w:rsid w:val="004D32E1"/>
  </w:style>
  <w:style w:type="paragraph" w:customStyle="1" w:styleId="in">
    <w:name w:val="in"/>
    <w:basedOn w:val="Normal"/>
    <w:uiPriority w:val="99"/>
    <w:qFormat/>
    <w:rsid w:val="004D32E1"/>
    <w:pPr>
      <w:spacing w:before="100" w:beforeAutospacing="1" w:after="100" w:afterAutospacing="1" w:line="240" w:lineRule="auto"/>
    </w:pPr>
    <w:rPr>
      <w:rFonts w:eastAsia="Times New Roman"/>
      <w:sz w:val="24"/>
    </w:rPr>
  </w:style>
  <w:style w:type="character" w:customStyle="1" w:styleId="cardsfont12ptchar">
    <w:name w:val="cardsfont12ptchar"/>
    <w:rsid w:val="004D32E1"/>
  </w:style>
  <w:style w:type="character" w:customStyle="1" w:styleId="gal">
    <w:name w:val="gal"/>
    <w:rsid w:val="004D32E1"/>
  </w:style>
  <w:style w:type="paragraph" w:customStyle="1" w:styleId="imagecontain">
    <w:name w:val="imagecontain"/>
    <w:basedOn w:val="Normal"/>
    <w:uiPriority w:val="99"/>
    <w:qFormat/>
    <w:rsid w:val="004D32E1"/>
    <w:pPr>
      <w:spacing w:before="100" w:beforeAutospacing="1" w:after="100" w:afterAutospacing="1" w:line="240" w:lineRule="auto"/>
    </w:pPr>
    <w:rPr>
      <w:rFonts w:eastAsia="Times New Roman"/>
      <w:sz w:val="24"/>
    </w:rPr>
  </w:style>
  <w:style w:type="character" w:customStyle="1" w:styleId="imagedateline">
    <w:name w:val="image_dateline"/>
    <w:rsid w:val="004D32E1"/>
  </w:style>
  <w:style w:type="character" w:customStyle="1" w:styleId="authordatecharchar">
    <w:name w:val="authordatecharchar"/>
    <w:rsid w:val="004D32E1"/>
  </w:style>
  <w:style w:type="character" w:customStyle="1" w:styleId="style1char0">
    <w:name w:val="style1char"/>
    <w:rsid w:val="004D32E1"/>
  </w:style>
  <w:style w:type="character" w:customStyle="1" w:styleId="tagcharchar0">
    <w:name w:val="tagcharchar"/>
    <w:rsid w:val="004D32E1"/>
  </w:style>
  <w:style w:type="character" w:customStyle="1" w:styleId="underlinedcharchar2">
    <w:name w:val="underlinedcharchar"/>
    <w:rsid w:val="004D32E1"/>
  </w:style>
  <w:style w:type="paragraph" w:customStyle="1" w:styleId="CM62">
    <w:name w:val="CM62"/>
    <w:basedOn w:val="Normal"/>
    <w:next w:val="Normal"/>
    <w:uiPriority w:val="99"/>
    <w:qFormat/>
    <w:rsid w:val="004D32E1"/>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4D32E1"/>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4D32E1"/>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4D32E1"/>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4D32E1"/>
    <w:pPr>
      <w:spacing w:line="228" w:lineRule="atLeast"/>
    </w:pPr>
    <w:rPr>
      <w:rFonts w:ascii="Showcard Gothic" w:eastAsia="Times New Roman" w:hAnsi="Showcard Gothic"/>
      <w:color w:val="auto"/>
      <w:lang w:eastAsia="zh-CN"/>
    </w:rPr>
  </w:style>
  <w:style w:type="character" w:customStyle="1" w:styleId="BoxedChar">
    <w:name w:val="Boxed Char"/>
    <w:rsid w:val="004D32E1"/>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4D32E1"/>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4D32E1"/>
    <w:rPr>
      <w:rFonts w:ascii="Calibri" w:eastAsia="Times New Roman" w:hAnsi="Calibri" w:cs="Times New Roman"/>
    </w:rPr>
  </w:style>
  <w:style w:type="paragraph" w:customStyle="1" w:styleId="StyleCards11pt">
    <w:name w:val="Style Cards + 11 pt"/>
    <w:basedOn w:val="Cards"/>
    <w:link w:val="StyleCards11ptChar"/>
    <w:qFormat/>
    <w:rsid w:val="004D32E1"/>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4D32E1"/>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4D32E1"/>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4D32E1"/>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4D32E1"/>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4D32E1"/>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D32E1"/>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4D32E1"/>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4D32E1"/>
    <w:pPr>
      <w:ind w:left="288" w:right="288"/>
    </w:pPr>
    <w:rPr>
      <w:rFonts w:eastAsia="Times New Roman"/>
      <w:sz w:val="20"/>
      <w:szCs w:val="20"/>
      <w:lang w:val="x-none" w:eastAsia="x-none"/>
    </w:rPr>
  </w:style>
  <w:style w:type="character" w:customStyle="1" w:styleId="cardCharCharChar1">
    <w:name w:val="card Char Char Char1"/>
    <w:rsid w:val="004D32E1"/>
    <w:rPr>
      <w:lang w:val="en-US" w:eastAsia="en-US" w:bidi="ar-SA"/>
    </w:rPr>
  </w:style>
  <w:style w:type="character" w:customStyle="1" w:styleId="StylecardCharChar11ptChar">
    <w:name w:val="Style card Char Char + 11 pt Char"/>
    <w:link w:val="StylecardCharChar11pt"/>
    <w:rsid w:val="004D32E1"/>
    <w:rPr>
      <w:rFonts w:eastAsia="Times New Roman"/>
      <w:sz w:val="20"/>
      <w:szCs w:val="20"/>
      <w:lang w:val="x-none" w:eastAsia="x-none"/>
    </w:rPr>
  </w:style>
  <w:style w:type="paragraph" w:customStyle="1" w:styleId="NormalFont">
    <w:name w:val="Normal Font"/>
    <w:link w:val="NormalFontChar"/>
    <w:qFormat/>
    <w:rsid w:val="004D32E1"/>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4D32E1"/>
    <w:pPr>
      <w:spacing w:after="200" w:line="276" w:lineRule="auto"/>
    </w:pPr>
    <w:rPr>
      <w:rFonts w:ascii="Times" w:eastAsia="Times New Roman" w:hAnsi="Times" w:cs="Times New Roman"/>
      <w:sz w:val="20"/>
    </w:rPr>
  </w:style>
  <w:style w:type="character" w:customStyle="1" w:styleId="Style11ptThickunderline">
    <w:name w:val="Style 11 pt Thick underline"/>
    <w:rsid w:val="004D32E1"/>
    <w:rPr>
      <w:sz w:val="20"/>
      <w:u w:val="thick"/>
    </w:rPr>
  </w:style>
  <w:style w:type="character" w:customStyle="1" w:styleId="Style11ptBoldThickunderline">
    <w:name w:val="Style 11 pt Bold Thick underline"/>
    <w:rsid w:val="004D32E1"/>
    <w:rPr>
      <w:b/>
      <w:bCs/>
      <w:sz w:val="20"/>
      <w:u w:val="thick"/>
    </w:rPr>
  </w:style>
  <w:style w:type="paragraph" w:customStyle="1" w:styleId="StyleNormalFont11ptUnderline">
    <w:name w:val="Style Normal Font + 11 pt Underline"/>
    <w:basedOn w:val="NormalFont"/>
    <w:link w:val="StyleNormalFont11ptUnderlineChar"/>
    <w:qFormat/>
    <w:rsid w:val="004D32E1"/>
    <w:rPr>
      <w:u w:val="single"/>
      <w:lang w:val="x-none" w:eastAsia="x-none"/>
    </w:rPr>
  </w:style>
  <w:style w:type="character" w:customStyle="1" w:styleId="NormalFontChar">
    <w:name w:val="Normal Font Char"/>
    <w:link w:val="NormalFont"/>
    <w:rsid w:val="004D32E1"/>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4D32E1"/>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D32E1"/>
    <w:rPr>
      <w:b/>
      <w:bCs/>
      <w:u w:val="single"/>
      <w:lang w:val="x-none" w:eastAsia="x-none"/>
    </w:rPr>
  </w:style>
  <w:style w:type="character" w:customStyle="1" w:styleId="StyleNormalFont11ptBoldUnderlineChar">
    <w:name w:val="Style Normal Font + 11 pt Bold Underline Char"/>
    <w:link w:val="StyleNormalFont11ptBoldUnderline"/>
    <w:rsid w:val="004D32E1"/>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4D32E1"/>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4D32E1"/>
    <w:pPr>
      <w:spacing w:after="0" w:line="240" w:lineRule="auto"/>
    </w:pPr>
    <w:rPr>
      <w:rFonts w:eastAsia="Times New Roman"/>
      <w:sz w:val="15"/>
    </w:rPr>
  </w:style>
  <w:style w:type="character" w:customStyle="1" w:styleId="authors1">
    <w:name w:val="authors1"/>
    <w:rsid w:val="004D32E1"/>
    <w:rPr>
      <w:rFonts w:ascii="Verdana" w:hAnsi="Verdana" w:hint="default"/>
      <w:b/>
      <w:bCs/>
      <w:color w:val="006699"/>
      <w:sz w:val="20"/>
      <w:szCs w:val="20"/>
    </w:rPr>
  </w:style>
  <w:style w:type="character" w:customStyle="1" w:styleId="headlinesectionlarge">
    <w:name w:val="headline_section_large"/>
    <w:rsid w:val="004D32E1"/>
  </w:style>
  <w:style w:type="paragraph" w:customStyle="1" w:styleId="formatvorlage2">
    <w:name w:val="formatvorlage2"/>
    <w:basedOn w:val="Normal"/>
    <w:uiPriority w:val="99"/>
    <w:qFormat/>
    <w:rsid w:val="004D32E1"/>
    <w:pPr>
      <w:spacing w:before="100" w:beforeAutospacing="1" w:after="100" w:afterAutospacing="1" w:line="240" w:lineRule="auto"/>
    </w:pPr>
    <w:rPr>
      <w:sz w:val="24"/>
    </w:rPr>
  </w:style>
  <w:style w:type="character" w:customStyle="1" w:styleId="Styleunderline11ptBlack">
    <w:name w:val="Style underline + 11 pt Black"/>
    <w:rsid w:val="004D32E1"/>
    <w:rPr>
      <w:color w:val="000000"/>
      <w:sz w:val="20"/>
      <w:u w:val="single"/>
    </w:rPr>
  </w:style>
  <w:style w:type="character" w:customStyle="1" w:styleId="Styleunderline11ptBoldBlack">
    <w:name w:val="Style underline + 11 pt Bold Black"/>
    <w:rsid w:val="004D32E1"/>
    <w:rPr>
      <w:b/>
      <w:bCs/>
      <w:color w:val="000000"/>
      <w:sz w:val="20"/>
      <w:u w:val="single"/>
    </w:rPr>
  </w:style>
  <w:style w:type="paragraph" w:customStyle="1" w:styleId="StyleTitle11ptNotBold">
    <w:name w:val="Style Title + 11 pt Not Bold"/>
    <w:basedOn w:val="Title"/>
    <w:link w:val="StyleTitle11ptNotBoldChar"/>
    <w:qFormat/>
    <w:rsid w:val="004D32E1"/>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4D32E1"/>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4D32E1"/>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4D32E1"/>
    <w:rPr>
      <w:rFonts w:ascii="Georgia" w:eastAsia="Times New Roman" w:hAnsi="Georgia"/>
      <w:u w:val="single"/>
      <w:lang w:val="x-none" w:eastAsia="x-none"/>
    </w:rPr>
  </w:style>
  <w:style w:type="character" w:customStyle="1" w:styleId="Style11ptBoldBlackUnderline">
    <w:name w:val="Style 11 pt Bold Black Underline"/>
    <w:rsid w:val="004D32E1"/>
    <w:rPr>
      <w:b/>
      <w:bCs/>
      <w:color w:val="000000"/>
      <w:sz w:val="20"/>
      <w:u w:val="single"/>
    </w:rPr>
  </w:style>
  <w:style w:type="character" w:customStyle="1" w:styleId="Style11ptBoldBlackUnderlineBorderSinglesolidline">
    <w:name w:val="Style 11 pt Bold Black Underline Border: : (Single solid line ..."/>
    <w:rsid w:val="004D32E1"/>
    <w:rPr>
      <w:b/>
      <w:bCs/>
      <w:color w:val="000000"/>
      <w:sz w:val="20"/>
      <w:u w:val="single"/>
      <w:bdr w:val="single" w:sz="4" w:space="0" w:color="auto"/>
    </w:rPr>
  </w:style>
  <w:style w:type="character" w:customStyle="1" w:styleId="StyleLatinMeridien-Italic11ptItalicUnderline">
    <w:name w:val="Style (Latin) Meridien-Italic 11 pt Italic Underline"/>
    <w:rsid w:val="004D32E1"/>
    <w:rPr>
      <w:rFonts w:ascii="Meridien-Italic" w:hAnsi="Meridien-Italic"/>
      <w:i/>
      <w:iCs/>
      <w:sz w:val="20"/>
      <w:u w:val="single"/>
    </w:rPr>
  </w:style>
  <w:style w:type="character" w:customStyle="1" w:styleId="underlinestylechar0">
    <w:name w:val="underlinestylechar"/>
    <w:rsid w:val="004D32E1"/>
  </w:style>
  <w:style w:type="character" w:customStyle="1" w:styleId="StyleCards12ptThickunderlineChar1">
    <w:name w:val="Style Cards + 12 pt Thick underline Char1"/>
    <w:rsid w:val="004D32E1"/>
    <w:rPr>
      <w:sz w:val="24"/>
      <w:szCs w:val="24"/>
      <w:u w:val="thick"/>
    </w:rPr>
  </w:style>
  <w:style w:type="character" w:customStyle="1" w:styleId="BodyTextIndentChar2">
    <w:name w:val="Body Text Indent Char2"/>
    <w:basedOn w:val="DefaultParagraphFont"/>
    <w:uiPriority w:val="99"/>
    <w:semiHidden/>
    <w:rsid w:val="004D32E1"/>
    <w:rPr>
      <w:rFonts w:ascii="Georgia" w:hAnsi="Georgia"/>
      <w:sz w:val="22"/>
      <w:szCs w:val="22"/>
    </w:rPr>
  </w:style>
  <w:style w:type="character" w:customStyle="1" w:styleId="BodyText2Char2">
    <w:name w:val="Body Text 2 Char2"/>
    <w:basedOn w:val="DefaultParagraphFont"/>
    <w:uiPriority w:val="99"/>
    <w:semiHidden/>
    <w:rsid w:val="004D32E1"/>
    <w:rPr>
      <w:rFonts w:ascii="Georgia" w:hAnsi="Georgia"/>
      <w:sz w:val="22"/>
      <w:szCs w:val="22"/>
    </w:rPr>
  </w:style>
  <w:style w:type="character" w:customStyle="1" w:styleId="BodyText3Char2">
    <w:name w:val="Body Text 3 Char2"/>
    <w:basedOn w:val="DefaultParagraphFont"/>
    <w:uiPriority w:val="99"/>
    <w:semiHidden/>
    <w:rsid w:val="004D32E1"/>
    <w:rPr>
      <w:rFonts w:ascii="Georgia" w:hAnsi="Georgia"/>
      <w:sz w:val="16"/>
      <w:szCs w:val="16"/>
    </w:rPr>
  </w:style>
  <w:style w:type="character" w:customStyle="1" w:styleId="BodyTextIndent2Char2">
    <w:name w:val="Body Text Indent 2 Char2"/>
    <w:basedOn w:val="DefaultParagraphFont"/>
    <w:uiPriority w:val="99"/>
    <w:semiHidden/>
    <w:rsid w:val="004D32E1"/>
    <w:rPr>
      <w:rFonts w:ascii="Georgia" w:hAnsi="Georgia"/>
      <w:sz w:val="22"/>
      <w:szCs w:val="22"/>
    </w:rPr>
  </w:style>
  <w:style w:type="character" w:customStyle="1" w:styleId="BodyTextIndent3Char2">
    <w:name w:val="Body Text Indent 3 Char2"/>
    <w:basedOn w:val="DefaultParagraphFont"/>
    <w:uiPriority w:val="99"/>
    <w:semiHidden/>
    <w:rsid w:val="004D32E1"/>
    <w:rPr>
      <w:rFonts w:ascii="Georgia" w:hAnsi="Georgia"/>
      <w:sz w:val="16"/>
      <w:szCs w:val="16"/>
    </w:rPr>
  </w:style>
  <w:style w:type="character" w:customStyle="1" w:styleId="z-BottomofFormChar2">
    <w:name w:val="z-Bottom of Form Char2"/>
    <w:basedOn w:val="DefaultParagraphFont"/>
    <w:uiPriority w:val="99"/>
    <w:semiHidden/>
    <w:rsid w:val="004D32E1"/>
    <w:rPr>
      <w:rFonts w:ascii="Arial" w:hAnsi="Arial" w:cs="Arial"/>
      <w:vanish/>
      <w:sz w:val="16"/>
      <w:szCs w:val="16"/>
    </w:rPr>
  </w:style>
  <w:style w:type="paragraph" w:customStyle="1" w:styleId="BodyA">
    <w:name w:val="Body A"/>
    <w:autoRedefine/>
    <w:uiPriority w:val="99"/>
    <w:qFormat/>
    <w:rsid w:val="004D32E1"/>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4D32E1"/>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4D32E1"/>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4D32E1"/>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4D32E1"/>
    <w:rPr>
      <w:rFonts w:ascii="Garamond" w:eastAsia="Cambria" w:hAnsi="Garamond"/>
      <w:sz w:val="20"/>
      <w:u w:val="single"/>
    </w:rPr>
  </w:style>
  <w:style w:type="character" w:customStyle="1" w:styleId="m5686307894942199640gmail-style13ptbold">
    <w:name w:val="m_5686307894942199640gmail-style13ptbold"/>
    <w:basedOn w:val="DefaultParagraphFont"/>
    <w:rsid w:val="004D32E1"/>
  </w:style>
  <w:style w:type="character" w:customStyle="1" w:styleId="m5686307894942199640gmail-styleunderline">
    <w:name w:val="m_5686307894942199640gmail-styleunderline"/>
    <w:basedOn w:val="DefaultParagraphFont"/>
    <w:rsid w:val="004D32E1"/>
  </w:style>
  <w:style w:type="character" w:customStyle="1" w:styleId="UnderlineCharCharChar">
    <w:name w:val="Underline Char Char Char"/>
    <w:rsid w:val="004D32E1"/>
    <w:rPr>
      <w:noProof w:val="0"/>
      <w:u w:val="single"/>
      <w:lang w:val="en-US" w:eastAsia="en-US" w:bidi="ar-SA"/>
    </w:rPr>
  </w:style>
  <w:style w:type="paragraph" w:customStyle="1" w:styleId="PageHeading">
    <w:name w:val="Page Heading"/>
    <w:basedOn w:val="Heading2"/>
    <w:uiPriority w:val="99"/>
    <w:qFormat/>
    <w:rsid w:val="004D32E1"/>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4D32E1"/>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4D32E1"/>
    <w:pPr>
      <w:spacing w:after="0" w:line="240" w:lineRule="auto"/>
    </w:pPr>
    <w:rPr>
      <w:rFonts w:ascii="Arial" w:eastAsia="Calibri" w:hAnsi="Arial" w:cs="Arial"/>
      <w:color w:val="00B0F0"/>
      <w:sz w:val="20"/>
      <w:u w:val="single" w:color="00B0F0"/>
    </w:rPr>
  </w:style>
  <w:style w:type="character" w:customStyle="1" w:styleId="messagecontent">
    <w:name w:val="message_content"/>
    <w:rsid w:val="004D32E1"/>
  </w:style>
  <w:style w:type="paragraph" w:customStyle="1" w:styleId="UnderlineCharCharCharCharCharCharCharCharChar">
    <w:name w:val="Underline Char Char Char Char Char Char Char Char Char"/>
    <w:link w:val="UnderlineCharCharCharCharCharCharCharCharCharChar"/>
    <w:rsid w:val="004D32E1"/>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4D32E1"/>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4D32E1"/>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4D32E1"/>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4D32E1"/>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4D32E1"/>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4D32E1"/>
  </w:style>
  <w:style w:type="character" w:customStyle="1" w:styleId="CitationChar">
    <w:name w:val="Citation Char"/>
    <w:rsid w:val="004D32E1"/>
    <w:rPr>
      <w:bCs/>
      <w:u w:val="single"/>
    </w:rPr>
  </w:style>
  <w:style w:type="paragraph" w:customStyle="1" w:styleId="Style31">
    <w:name w:val="Style31"/>
    <w:basedOn w:val="Normal"/>
    <w:uiPriority w:val="99"/>
    <w:qFormat/>
    <w:rsid w:val="004D32E1"/>
    <w:pPr>
      <w:spacing w:after="0" w:line="197" w:lineRule="exact"/>
      <w:jc w:val="both"/>
    </w:pPr>
    <w:rPr>
      <w:rFonts w:ascii="Arial" w:hAnsi="Arial" w:cs="Arial"/>
    </w:rPr>
  </w:style>
  <w:style w:type="paragraph" w:customStyle="1" w:styleId="Style42">
    <w:name w:val="Style42"/>
    <w:basedOn w:val="Normal"/>
    <w:uiPriority w:val="99"/>
    <w:qFormat/>
    <w:rsid w:val="004D32E1"/>
    <w:pPr>
      <w:spacing w:after="0" w:line="202" w:lineRule="exact"/>
      <w:jc w:val="both"/>
    </w:pPr>
    <w:rPr>
      <w:rFonts w:ascii="Arial" w:hAnsi="Arial" w:cs="Arial"/>
    </w:rPr>
  </w:style>
  <w:style w:type="paragraph" w:customStyle="1" w:styleId="Style51">
    <w:name w:val="Style51"/>
    <w:basedOn w:val="Normal"/>
    <w:uiPriority w:val="99"/>
    <w:qFormat/>
    <w:rsid w:val="004D32E1"/>
    <w:pPr>
      <w:spacing w:after="0" w:line="200" w:lineRule="exact"/>
      <w:jc w:val="both"/>
    </w:pPr>
    <w:rPr>
      <w:rFonts w:ascii="Arial" w:hAnsi="Arial" w:cs="Arial"/>
    </w:rPr>
  </w:style>
  <w:style w:type="character" w:customStyle="1" w:styleId="FontStyle72">
    <w:name w:val="Font Style72"/>
    <w:uiPriority w:val="99"/>
    <w:rsid w:val="004D32E1"/>
    <w:rPr>
      <w:rFonts w:ascii="Times New Roman" w:hAnsi="Times New Roman" w:cs="Times New Roman" w:hint="default"/>
      <w:sz w:val="16"/>
      <w:szCs w:val="16"/>
    </w:rPr>
  </w:style>
  <w:style w:type="character" w:customStyle="1" w:styleId="FontStyle73">
    <w:name w:val="Font Style73"/>
    <w:uiPriority w:val="99"/>
    <w:rsid w:val="004D32E1"/>
    <w:rPr>
      <w:rFonts w:ascii="Times New Roman" w:hAnsi="Times New Roman" w:cs="Times New Roman" w:hint="default"/>
      <w:i/>
      <w:iCs/>
      <w:sz w:val="16"/>
      <w:szCs w:val="16"/>
    </w:rPr>
  </w:style>
  <w:style w:type="character" w:customStyle="1" w:styleId="UnderlinestyleChar20">
    <w:name w:val="Underline style Char2"/>
    <w:rsid w:val="004D32E1"/>
    <w:rPr>
      <w:sz w:val="22"/>
      <w:szCs w:val="24"/>
      <w:u w:val="single"/>
      <w:lang w:val="en-US" w:eastAsia="en-US" w:bidi="ar-SA"/>
    </w:rPr>
  </w:style>
  <w:style w:type="character" w:customStyle="1" w:styleId="FontStyle49">
    <w:name w:val="Font Style49"/>
    <w:uiPriority w:val="99"/>
    <w:rsid w:val="004D32E1"/>
    <w:rPr>
      <w:rFonts w:ascii="Times New Roman" w:hAnsi="Times New Roman" w:cs="Times New Roman"/>
      <w:sz w:val="20"/>
      <w:szCs w:val="20"/>
    </w:rPr>
  </w:style>
  <w:style w:type="character" w:customStyle="1" w:styleId="FontStyle50">
    <w:name w:val="Font Style50"/>
    <w:uiPriority w:val="99"/>
    <w:rsid w:val="004D32E1"/>
    <w:rPr>
      <w:rFonts w:ascii="Times New Roman" w:hAnsi="Times New Roman" w:cs="Times New Roman"/>
      <w:b/>
      <w:bCs/>
      <w:sz w:val="20"/>
      <w:szCs w:val="20"/>
    </w:rPr>
  </w:style>
  <w:style w:type="character" w:customStyle="1" w:styleId="ListBulletChar">
    <w:name w:val="List Bullet Char"/>
    <w:link w:val="ListBullet"/>
    <w:uiPriority w:val="99"/>
    <w:locked/>
    <w:rsid w:val="004D32E1"/>
    <w:rPr>
      <w:rFonts w:ascii="Calibri" w:hAnsi="Calibri"/>
    </w:rPr>
  </w:style>
  <w:style w:type="character" w:customStyle="1" w:styleId="BoldUnderlineChar2Char">
    <w:name w:val="BoldUnderline Char2 Char"/>
    <w:link w:val="BoldUnderlineChar20"/>
    <w:locked/>
    <w:rsid w:val="004D32E1"/>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4D32E1"/>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4D32E1"/>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4D32E1"/>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4D32E1"/>
    <w:rPr>
      <w:rFonts w:eastAsia="Times New Roman"/>
      <w:u w:val="single"/>
      <w:lang w:val="en-GB"/>
    </w:rPr>
  </w:style>
  <w:style w:type="paragraph" w:customStyle="1" w:styleId="StyleUnderlining11pt">
    <w:name w:val="Style Underlining + 11 pt"/>
    <w:basedOn w:val="Normal"/>
    <w:link w:val="StyleUnderlining11ptChar"/>
    <w:qFormat/>
    <w:rsid w:val="004D32E1"/>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4D32E1"/>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4D32E1"/>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4D32E1"/>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4D32E1"/>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4D32E1"/>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4D32E1"/>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4D32E1"/>
    <w:pPr>
      <w:spacing w:line="256" w:lineRule="auto"/>
    </w:pPr>
    <w:rPr>
      <w:rFonts w:ascii="Georgia" w:hAnsi="Georgia"/>
      <w:b/>
    </w:rPr>
  </w:style>
  <w:style w:type="paragraph" w:customStyle="1" w:styleId="Normal20pt">
    <w:name w:val="Normal  + 20 pt"/>
    <w:basedOn w:val="Normal"/>
    <w:uiPriority w:val="6"/>
    <w:qFormat/>
    <w:rsid w:val="004D32E1"/>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4D32E1"/>
    <w:rPr>
      <w:rFonts w:eastAsia="Calibri"/>
      <w:u w:val="single"/>
    </w:rPr>
  </w:style>
  <w:style w:type="paragraph" w:customStyle="1" w:styleId="StyleNormalWeb11ptUnderline">
    <w:name w:val="Style Normal (Web) + 11 pt Underline"/>
    <w:basedOn w:val="NormalWeb"/>
    <w:link w:val="StyleNormalWeb11ptUnderlineChar"/>
    <w:qFormat/>
    <w:rsid w:val="004D32E1"/>
    <w:pPr>
      <w:spacing w:line="256" w:lineRule="auto"/>
    </w:pPr>
    <w:rPr>
      <w:rFonts w:asciiTheme="minorHAnsi" w:eastAsia="Calibri" w:hAnsiTheme="minorHAnsi"/>
      <w:u w:val="single"/>
    </w:rPr>
  </w:style>
  <w:style w:type="paragraph" w:customStyle="1" w:styleId="conintrotext">
    <w:name w:val="conintrotext"/>
    <w:basedOn w:val="Normal"/>
    <w:uiPriority w:val="99"/>
    <w:qFormat/>
    <w:rsid w:val="004D32E1"/>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4D32E1"/>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4D32E1"/>
    <w:pPr>
      <w:spacing w:after="0" w:line="256" w:lineRule="auto"/>
    </w:pPr>
    <w:rPr>
      <w:rFonts w:ascii="MS Mincho" w:eastAsia="MS Mincho" w:hAnsiTheme="minorHAnsi"/>
      <w:b/>
      <w:u w:val="single"/>
    </w:rPr>
  </w:style>
  <w:style w:type="paragraph" w:customStyle="1" w:styleId="assert">
    <w:name w:val="assert"/>
    <w:basedOn w:val="Normal"/>
    <w:uiPriority w:val="99"/>
    <w:qFormat/>
    <w:rsid w:val="004D32E1"/>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4D32E1"/>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4D32E1"/>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4D32E1"/>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4D32E1"/>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4D32E1"/>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4D32E1"/>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4D32E1"/>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4D32E1"/>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4D32E1"/>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4D32E1"/>
    <w:rPr>
      <w:rFonts w:eastAsia="Times New Roman"/>
      <w:u w:val="single"/>
    </w:rPr>
  </w:style>
  <w:style w:type="paragraph" w:customStyle="1" w:styleId="StyleStyle4ArialNarrow9pt">
    <w:name w:val="Style Style4 + Arial Narrow 9 pt"/>
    <w:basedOn w:val="Normal"/>
    <w:link w:val="StyleStyle4ArialNarrow9ptChar"/>
    <w:qFormat/>
    <w:rsid w:val="004D32E1"/>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4D32E1"/>
    <w:rPr>
      <w:rFonts w:eastAsia="Times New Roman"/>
      <w:b/>
      <w:bCs/>
      <w:u w:val="single"/>
    </w:rPr>
  </w:style>
  <w:style w:type="paragraph" w:customStyle="1" w:styleId="StyleStyle4ArialNarrow9ptBold">
    <w:name w:val="Style Style4 + Arial Narrow 9 pt Bold"/>
    <w:basedOn w:val="Normal"/>
    <w:link w:val="StyleStyle4ArialNarrow9ptBoldChar"/>
    <w:qFormat/>
    <w:rsid w:val="004D32E1"/>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4D32E1"/>
    <w:rPr>
      <w:rFonts w:eastAsia="Times New Roman"/>
      <w:b/>
      <w:smallCaps/>
      <w:sz w:val="24"/>
      <w:szCs w:val="24"/>
      <w:u w:val="single"/>
    </w:rPr>
  </w:style>
  <w:style w:type="character" w:customStyle="1" w:styleId="HiddenBlockHeaderChar">
    <w:name w:val="Hidden Block Header Char"/>
    <w:link w:val="HiddenBlockHeader"/>
    <w:locked/>
    <w:rsid w:val="004D32E1"/>
    <w:rPr>
      <w:rFonts w:ascii="Calibri" w:hAnsi="Calibri"/>
    </w:rPr>
  </w:style>
  <w:style w:type="character" w:customStyle="1" w:styleId="ThirdChar">
    <w:name w:val="Third Char"/>
    <w:link w:val="Third"/>
    <w:locked/>
    <w:rsid w:val="004D32E1"/>
    <w:rPr>
      <w:rFonts w:eastAsia="Times New Roman"/>
      <w:b/>
      <w:u w:val="single"/>
      <w:lang w:val="x-none" w:eastAsia="x-none"/>
    </w:rPr>
  </w:style>
  <w:style w:type="paragraph" w:customStyle="1" w:styleId="Third">
    <w:name w:val="Third"/>
    <w:basedOn w:val="Normal"/>
    <w:link w:val="ThirdChar"/>
    <w:qFormat/>
    <w:rsid w:val="004D32E1"/>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4D32E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4D32E1"/>
    <w:rPr>
      <w:rFonts w:eastAsia="Times New Roman"/>
      <w:b/>
      <w:szCs w:val="24"/>
      <w:u w:val="thick"/>
    </w:rPr>
  </w:style>
  <w:style w:type="paragraph" w:customStyle="1" w:styleId="SynergyTag">
    <w:name w:val="SynergyTag"/>
    <w:basedOn w:val="Normal"/>
    <w:uiPriority w:val="99"/>
    <w:qFormat/>
    <w:rsid w:val="004D32E1"/>
    <w:pPr>
      <w:spacing w:after="0" w:line="256" w:lineRule="auto"/>
    </w:pPr>
    <w:rPr>
      <w:b/>
    </w:rPr>
  </w:style>
  <w:style w:type="paragraph" w:customStyle="1" w:styleId="CiteSmallText">
    <w:name w:val="Cite Small Text"/>
    <w:basedOn w:val="Normal"/>
    <w:uiPriority w:val="99"/>
    <w:qFormat/>
    <w:rsid w:val="004D32E1"/>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4D32E1"/>
    <w:rPr>
      <w:lang w:val="x-none"/>
    </w:rPr>
  </w:style>
  <w:style w:type="paragraph" w:customStyle="1" w:styleId="Cards1CharChar">
    <w:name w:val="Cards1 Char Char"/>
    <w:basedOn w:val="Normal"/>
    <w:link w:val="Cards1CharCharChar"/>
    <w:qFormat/>
    <w:rsid w:val="004D32E1"/>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4D32E1"/>
    <w:rPr>
      <w:color w:val="0000FF"/>
      <w:sz w:val="12"/>
      <w:u w:val="single"/>
    </w:rPr>
  </w:style>
  <w:style w:type="paragraph" w:customStyle="1" w:styleId="Swag">
    <w:name w:val="Swag"/>
    <w:basedOn w:val="Normal"/>
    <w:link w:val="SwagChar"/>
    <w:qFormat/>
    <w:rsid w:val="004D32E1"/>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4D32E1"/>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4D32E1"/>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4D32E1"/>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4D32E1"/>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4D32E1"/>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4D32E1"/>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4D32E1"/>
    <w:rPr>
      <w:rFonts w:eastAsia="Times New Roman"/>
      <w:b/>
      <w:bCs/>
      <w:u w:val="single"/>
    </w:rPr>
  </w:style>
  <w:style w:type="paragraph" w:customStyle="1" w:styleId="StyleUnderlineChar11ptBold2">
    <w:name w:val="Style Underline Char + 11 pt Bold2"/>
    <w:basedOn w:val="Normal"/>
    <w:link w:val="StyleUnderlineChar11ptBold2Char"/>
    <w:qFormat/>
    <w:rsid w:val="004D32E1"/>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4D32E1"/>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4D32E1"/>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4D32E1"/>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4D32E1"/>
    <w:pPr>
      <w:spacing w:after="0" w:line="256" w:lineRule="auto"/>
    </w:pPr>
    <w:rPr>
      <w:rFonts w:asciiTheme="minorHAnsi" w:eastAsia="Times New Roman" w:hAnsiTheme="minorHAnsi"/>
      <w:u w:val="single"/>
    </w:rPr>
  </w:style>
  <w:style w:type="character" w:customStyle="1" w:styleId="TagsCharCharCharChar">
    <w:name w:val="Tags Char Char Char Char"/>
    <w:locked/>
    <w:rsid w:val="004D32E1"/>
    <w:rPr>
      <w:rFonts w:ascii="Times New Roman" w:eastAsia="Times New Roman" w:hAnsi="Times New Roman" w:cs="Times New Roman"/>
      <w:b/>
      <w:sz w:val="24"/>
      <w:szCs w:val="24"/>
    </w:rPr>
  </w:style>
  <w:style w:type="character" w:customStyle="1" w:styleId="NothingCharChar">
    <w:name w:val="Nothing Char Char"/>
    <w:link w:val="NothingCharCharChar"/>
    <w:locked/>
    <w:rsid w:val="004D32E1"/>
  </w:style>
  <w:style w:type="paragraph" w:customStyle="1" w:styleId="NothingCharCharChar">
    <w:name w:val="Nothing Char Char Char"/>
    <w:link w:val="NothingCharChar"/>
    <w:qFormat/>
    <w:rsid w:val="004D32E1"/>
    <w:pPr>
      <w:spacing w:after="0" w:line="240" w:lineRule="auto"/>
      <w:jc w:val="both"/>
    </w:pPr>
  </w:style>
  <w:style w:type="paragraph" w:customStyle="1" w:styleId="StyleLeft021">
    <w:name w:val="Style Left:  0.2&quot;1"/>
    <w:basedOn w:val="Normal"/>
    <w:uiPriority w:val="99"/>
    <w:qFormat/>
    <w:rsid w:val="004D32E1"/>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4D32E1"/>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4D32E1"/>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4D32E1"/>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4D32E1"/>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4D32E1"/>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4D32E1"/>
    <w:pPr>
      <w:spacing w:after="0" w:line="256" w:lineRule="auto"/>
    </w:pPr>
    <w:rPr>
      <w:b/>
    </w:rPr>
  </w:style>
  <w:style w:type="paragraph" w:customStyle="1" w:styleId="CM27">
    <w:name w:val="CM27"/>
    <w:basedOn w:val="Normal"/>
    <w:next w:val="Normal"/>
    <w:qFormat/>
    <w:rsid w:val="004D32E1"/>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4D32E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4D32E1"/>
    <w:rPr>
      <w:szCs w:val="24"/>
      <w:u w:val="single"/>
      <w:lang w:val="en-US" w:eastAsia="en-US" w:bidi="ar-SA"/>
    </w:rPr>
  </w:style>
  <w:style w:type="character" w:customStyle="1" w:styleId="BoldUnderlineCharChar3">
    <w:name w:val="BoldUnderline Char Char3"/>
    <w:rsid w:val="004D32E1"/>
    <w:rPr>
      <w:b/>
      <w:bCs w:val="0"/>
      <w:szCs w:val="24"/>
      <w:u w:val="single"/>
      <w:lang w:val="en-US" w:eastAsia="en-US" w:bidi="ar-SA"/>
    </w:rPr>
  </w:style>
  <w:style w:type="character" w:customStyle="1" w:styleId="UnderlineCharChar3">
    <w:name w:val="Underline Char Char3"/>
    <w:rsid w:val="004D32E1"/>
    <w:rPr>
      <w:szCs w:val="24"/>
      <w:u w:val="single"/>
      <w:lang w:val="en-US" w:eastAsia="en-US" w:bidi="ar-SA"/>
    </w:rPr>
  </w:style>
  <w:style w:type="character" w:customStyle="1" w:styleId="BoldUnderlineCharChar2">
    <w:name w:val="BoldUnderline Char Char2"/>
    <w:rsid w:val="004D32E1"/>
    <w:rPr>
      <w:b/>
      <w:bCs w:val="0"/>
      <w:szCs w:val="24"/>
      <w:u w:val="single"/>
      <w:lang w:val="en-US" w:eastAsia="en-US" w:bidi="ar-SA"/>
    </w:rPr>
  </w:style>
  <w:style w:type="character" w:customStyle="1" w:styleId="volume-issue">
    <w:name w:val="volume-issue"/>
    <w:rsid w:val="004D32E1"/>
    <w:rPr>
      <w:rFonts w:ascii="Times New Roman" w:hAnsi="Times New Roman" w:cs="Times New Roman" w:hint="default"/>
    </w:rPr>
  </w:style>
  <w:style w:type="character" w:customStyle="1" w:styleId="boldness1">
    <w:name w:val="boldness1"/>
    <w:rsid w:val="004D32E1"/>
  </w:style>
  <w:style w:type="character" w:customStyle="1" w:styleId="story-author">
    <w:name w:val="story-author"/>
    <w:basedOn w:val="DefaultParagraphFont"/>
    <w:rsid w:val="004D32E1"/>
  </w:style>
  <w:style w:type="character" w:customStyle="1" w:styleId="Heading3CharCharCharChar">
    <w:name w:val="Heading 3 Char Char Char Char"/>
    <w:basedOn w:val="DefaultParagraphFont"/>
    <w:rsid w:val="004D32E1"/>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4D32E1"/>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4D32E1"/>
  </w:style>
  <w:style w:type="character" w:customStyle="1" w:styleId="StyleStyle4CharTimesNewRoman11ptItalic">
    <w:name w:val="Style Style4 Char + Times New Roman 11 pt Italic"/>
    <w:basedOn w:val="DefaultParagraphFont"/>
    <w:rsid w:val="004D32E1"/>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4D32E1"/>
  </w:style>
  <w:style w:type="character" w:customStyle="1" w:styleId="ad">
    <w:name w:val="_"/>
    <w:basedOn w:val="DefaultParagraphFont"/>
    <w:rsid w:val="004D32E1"/>
  </w:style>
  <w:style w:type="character" w:customStyle="1" w:styleId="Heading3CharCharCharChar1">
    <w:name w:val="Heading 3 Char Char Char Char1"/>
    <w:rsid w:val="004D32E1"/>
    <w:rPr>
      <w:rFonts w:ascii="Arial" w:hAnsi="Arial" w:cs="Arial" w:hint="default"/>
      <w:bCs/>
      <w:szCs w:val="26"/>
      <w:u w:val="single"/>
      <w:lang w:val="en-US" w:eastAsia="en-US" w:bidi="ar-SA"/>
    </w:rPr>
  </w:style>
  <w:style w:type="character" w:customStyle="1" w:styleId="comment-body">
    <w:name w:val="comment-body"/>
    <w:rsid w:val="004D32E1"/>
  </w:style>
  <w:style w:type="character" w:customStyle="1" w:styleId="UnderlineCharCharChar1">
    <w:name w:val="Underline Char Char Char1"/>
    <w:rsid w:val="004D32E1"/>
    <w:rPr>
      <w:u w:val="single"/>
      <w:lang w:val="en-US" w:eastAsia="en-US" w:bidi="ar-SA"/>
    </w:rPr>
  </w:style>
  <w:style w:type="character" w:customStyle="1" w:styleId="reality">
    <w:name w:val="reality"/>
    <w:rsid w:val="004D32E1"/>
  </w:style>
  <w:style w:type="character" w:customStyle="1" w:styleId="UnderlineChar1Char">
    <w:name w:val="Underline Char1 Char"/>
    <w:rsid w:val="004D32E1"/>
    <w:rPr>
      <w:rFonts w:ascii="Calibri" w:eastAsia="MS Mincho" w:hAnsi="Calibri" w:cs="Calibri" w:hint="default"/>
      <w:szCs w:val="20"/>
      <w:u w:val="single"/>
    </w:rPr>
  </w:style>
  <w:style w:type="character" w:customStyle="1" w:styleId="StyleBoldandUnderlineCharChar29pt">
    <w:name w:val="Style Bold and Underline Char Char2 + 9 pt"/>
    <w:rsid w:val="004D32E1"/>
    <w:rPr>
      <w:rFonts w:ascii="Times New Roman" w:hAnsi="Times New Roman" w:cs="Times New Roman" w:hint="default"/>
      <w:b/>
      <w:bCs/>
      <w:noProof w:val="0"/>
      <w:sz w:val="20"/>
      <w:u w:val="single"/>
    </w:rPr>
  </w:style>
  <w:style w:type="character" w:customStyle="1" w:styleId="StyleUnderlineCharChar19pt">
    <w:name w:val="Style Underline Char Char1 + 9 pt"/>
    <w:rsid w:val="004D32E1"/>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4D32E1"/>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4D32E1"/>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4D32E1"/>
    <w:rPr>
      <w:rFonts w:ascii="Times New Roman" w:hAnsi="Times New Roman" w:cs="Times New Roman" w:hint="default"/>
      <w:sz w:val="20"/>
      <w:u w:val="dottedHeavy"/>
    </w:rPr>
  </w:style>
  <w:style w:type="character" w:customStyle="1" w:styleId="article-record-publication-volume-issue">
    <w:name w:val="article-record-publication-volume-issue"/>
    <w:rsid w:val="004D32E1"/>
  </w:style>
  <w:style w:type="character" w:customStyle="1" w:styleId="resultbodyblack">
    <w:name w:val="resultbodyblack"/>
    <w:rsid w:val="004D32E1"/>
    <w:rPr>
      <w:rFonts w:ascii="Times New Roman" w:hAnsi="Times New Roman" w:cs="Times New Roman" w:hint="default"/>
    </w:rPr>
  </w:style>
  <w:style w:type="character" w:customStyle="1" w:styleId="quotechar0">
    <w:name w:val="quotechar"/>
    <w:rsid w:val="004D32E1"/>
  </w:style>
  <w:style w:type="character" w:customStyle="1" w:styleId="3TagCite">
    <w:name w:val="3 Tag/Cite"/>
    <w:rsid w:val="004D32E1"/>
    <w:rPr>
      <w:rFonts w:ascii="Times New Roman" w:hAnsi="Times New Roman" w:cs="Times New Roman" w:hint="default"/>
      <w:b/>
      <w:bCs w:val="0"/>
    </w:rPr>
  </w:style>
  <w:style w:type="character" w:customStyle="1" w:styleId="4Qualifications">
    <w:name w:val="4 Qualifications"/>
    <w:rsid w:val="004D32E1"/>
    <w:rPr>
      <w:rFonts w:ascii="Times New Roman" w:hAnsi="Times New Roman" w:cs="Times New Roman" w:hint="default"/>
      <w:sz w:val="19"/>
    </w:rPr>
  </w:style>
  <w:style w:type="character" w:customStyle="1" w:styleId="6Underlined">
    <w:name w:val="6 Underlined"/>
    <w:rsid w:val="004D32E1"/>
    <w:rPr>
      <w:rFonts w:ascii="Times New Roman" w:hAnsi="Times New Roman" w:cs="Times New Roman" w:hint="default"/>
      <w:b/>
      <w:bCs w:val="0"/>
      <w:sz w:val="21"/>
      <w:u w:val="single"/>
    </w:rPr>
  </w:style>
  <w:style w:type="character" w:customStyle="1" w:styleId="nohighlighting">
    <w:name w:val="no highlighting"/>
    <w:rsid w:val="004D32E1"/>
    <w:rPr>
      <w:rFonts w:ascii="Times New Roman" w:hAnsi="Times New Roman" w:cs="Times New Roman" w:hint="default"/>
      <w:color w:val="auto"/>
      <w:sz w:val="20"/>
      <w:u w:val="thick"/>
      <w:bdr w:val="none" w:sz="0" w:space="0" w:color="auto" w:frame="1"/>
    </w:rPr>
  </w:style>
  <w:style w:type="character" w:customStyle="1" w:styleId="CharChar61">
    <w:name w:val="Char Char61"/>
    <w:rsid w:val="004D32E1"/>
    <w:rPr>
      <w:rFonts w:ascii="Arial" w:hAnsi="Arial" w:cs="Arial" w:hint="default"/>
      <w:bCs/>
      <w:sz w:val="16"/>
      <w:szCs w:val="26"/>
      <w:lang w:val="en-US" w:eastAsia="en-US" w:bidi="ar-SA"/>
    </w:rPr>
  </w:style>
  <w:style w:type="character" w:customStyle="1" w:styleId="styledate">
    <w:name w:val="styledate"/>
    <w:rsid w:val="004D32E1"/>
  </w:style>
  <w:style w:type="character" w:customStyle="1" w:styleId="StyleUnderlineChar9ptChar">
    <w:name w:val="Style Underline Char + 9 pt Char"/>
    <w:rsid w:val="004D32E1"/>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4D32E1"/>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4D32E1"/>
    <w:rPr>
      <w:b/>
      <w:bCs w:val="0"/>
      <w:szCs w:val="24"/>
      <w:u w:val="single"/>
      <w:lang w:val="en-US" w:eastAsia="en-US" w:bidi="ar-SA"/>
    </w:rPr>
  </w:style>
  <w:style w:type="character" w:customStyle="1" w:styleId="BoldandUnderlineChar1Char2">
    <w:name w:val="Bold and Underline Char1 Char2"/>
    <w:rsid w:val="004D32E1"/>
    <w:rPr>
      <w:b/>
      <w:bCs w:val="0"/>
      <w:szCs w:val="24"/>
      <w:u w:val="single"/>
      <w:lang w:val="en-US" w:eastAsia="en-US" w:bidi="ar-SA"/>
    </w:rPr>
  </w:style>
  <w:style w:type="character" w:customStyle="1" w:styleId="BoldandUnderlineCharChar1">
    <w:name w:val="Bold and Underline Char Char1"/>
    <w:rsid w:val="004D32E1"/>
    <w:rPr>
      <w:b/>
      <w:bCs w:val="0"/>
      <w:szCs w:val="24"/>
      <w:u w:val="single"/>
      <w:lang w:val="en-US" w:eastAsia="en-US" w:bidi="ar-SA"/>
    </w:rPr>
  </w:style>
  <w:style w:type="character" w:customStyle="1" w:styleId="authoraffil">
    <w:name w:val="authoraffil"/>
    <w:rsid w:val="004D32E1"/>
  </w:style>
  <w:style w:type="character" w:customStyle="1" w:styleId="CharChar8">
    <w:name w:val="Char Char8"/>
    <w:rsid w:val="004D32E1"/>
    <w:rPr>
      <w:rFonts w:ascii="Georgia" w:eastAsia="Times New Roman" w:hAnsi="Georgia" w:hint="default"/>
      <w:b/>
      <w:bCs/>
      <w:sz w:val="30"/>
      <w:szCs w:val="28"/>
      <w:u w:val="single"/>
    </w:rPr>
  </w:style>
  <w:style w:type="character" w:customStyle="1" w:styleId="StyleArial6ptBold">
    <w:name w:val="Style Arial 6 pt Bold"/>
    <w:rsid w:val="004D32E1"/>
    <w:rPr>
      <w:rFonts w:ascii="Arial" w:hAnsi="Arial" w:cs="Arial" w:hint="default"/>
      <w:bCs/>
      <w:sz w:val="12"/>
    </w:rPr>
  </w:style>
  <w:style w:type="character" w:customStyle="1" w:styleId="Heading2Char5">
    <w:name w:val="Heading 2 Char5"/>
    <w:rsid w:val="004D32E1"/>
    <w:rPr>
      <w:rFonts w:ascii="Garamond" w:hAnsi="Garamond" w:cs="Arial" w:hint="default"/>
      <w:b/>
      <w:bCs/>
      <w:iCs/>
      <w:sz w:val="24"/>
      <w:szCs w:val="28"/>
      <w:lang w:val="en-US" w:eastAsia="en-US" w:bidi="ar-SA"/>
    </w:rPr>
  </w:style>
  <w:style w:type="character" w:customStyle="1" w:styleId="boldcitationChar">
    <w:name w:val="bold citation Char"/>
    <w:rsid w:val="004D32E1"/>
    <w:rPr>
      <w:rFonts w:ascii="Arial" w:hAnsi="Arial" w:cs="Arial" w:hint="default"/>
      <w:b/>
      <w:bCs w:val="0"/>
      <w:sz w:val="28"/>
      <w:szCs w:val="24"/>
      <w:u w:val="thick"/>
      <w:lang w:val="en-US" w:eastAsia="en-US" w:bidi="ar-SA"/>
    </w:rPr>
  </w:style>
  <w:style w:type="character" w:customStyle="1" w:styleId="BoldunderlineChar4">
    <w:name w:val="Bold/underline Char"/>
    <w:rsid w:val="004D32E1"/>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4D32E1"/>
  </w:style>
  <w:style w:type="character" w:customStyle="1" w:styleId="tagCharCharChar1">
    <w:name w:val="tag Char Char Char1"/>
    <w:rsid w:val="004D32E1"/>
    <w:rPr>
      <w:b/>
      <w:bCs w:val="0"/>
      <w:sz w:val="24"/>
      <w:lang w:val="en-US" w:eastAsia="en-US" w:bidi="ar-SA"/>
    </w:rPr>
  </w:style>
  <w:style w:type="character" w:customStyle="1" w:styleId="bylines">
    <w:name w:val="bylines"/>
    <w:basedOn w:val="DefaultParagraphFont"/>
    <w:rsid w:val="004D32E1"/>
  </w:style>
  <w:style w:type="character" w:customStyle="1" w:styleId="StyleStyleBoldUnderlineUnderlineIntenseEmphasis1apple-style-2">
    <w:name w:val="Style Style Bold UnderlineUnderlineIntense Emphasis1apple-style-...2"/>
    <w:basedOn w:val="DefaultParagraphFont"/>
    <w:rsid w:val="004D32E1"/>
    <w:rPr>
      <w:b w:val="0"/>
      <w:bCs/>
      <w:sz w:val="22"/>
      <w:u w:val="single"/>
    </w:rPr>
  </w:style>
  <w:style w:type="character" w:customStyle="1" w:styleId="FontStyle57">
    <w:name w:val="Font Style57"/>
    <w:rsid w:val="004D32E1"/>
    <w:rPr>
      <w:rFonts w:ascii="Georgia" w:hAnsi="Georgia" w:cs="Georgia" w:hint="default"/>
      <w:b/>
      <w:bCs/>
      <w:sz w:val="14"/>
      <w:szCs w:val="14"/>
    </w:rPr>
  </w:style>
  <w:style w:type="character" w:customStyle="1" w:styleId="FontStyle89">
    <w:name w:val="Font Style89"/>
    <w:rsid w:val="004D32E1"/>
    <w:rPr>
      <w:rFonts w:ascii="Times New Roman" w:hAnsi="Times New Roman" w:cs="Times New Roman" w:hint="default"/>
      <w:b/>
      <w:bCs/>
      <w:smallCaps/>
      <w:spacing w:val="40"/>
      <w:sz w:val="16"/>
      <w:szCs w:val="16"/>
    </w:rPr>
  </w:style>
  <w:style w:type="character" w:customStyle="1" w:styleId="hvr">
    <w:name w:val="hvr"/>
    <w:basedOn w:val="DefaultParagraphFont"/>
    <w:rsid w:val="004D32E1"/>
  </w:style>
  <w:style w:type="paragraph" w:customStyle="1" w:styleId="svarticle">
    <w:name w:val="svarticle"/>
    <w:basedOn w:val="Normal"/>
    <w:uiPriority w:val="99"/>
    <w:qFormat/>
    <w:rsid w:val="004D32E1"/>
    <w:pPr>
      <w:spacing w:before="100" w:beforeAutospacing="1" w:after="100" w:afterAutospacing="1" w:line="240" w:lineRule="auto"/>
    </w:pPr>
    <w:rPr>
      <w:rFonts w:eastAsia="Times New Roman"/>
    </w:rPr>
  </w:style>
  <w:style w:type="character" w:customStyle="1" w:styleId="cardChar20">
    <w:name w:val="card Char2"/>
    <w:basedOn w:val="DefaultParagraphFont"/>
    <w:rsid w:val="004D32E1"/>
    <w:rPr>
      <w:rFonts w:ascii="Times New Roman" w:hAnsi="Times New Roman" w:cs="Calibri"/>
      <w:szCs w:val="20"/>
    </w:rPr>
  </w:style>
  <w:style w:type="paragraph" w:customStyle="1" w:styleId="Pol">
    <w:name w:val="Pol"/>
    <w:basedOn w:val="Heading2"/>
    <w:uiPriority w:val="99"/>
    <w:qFormat/>
    <w:rsid w:val="004D32E1"/>
    <w:pPr>
      <w:spacing w:before="480" w:line="240" w:lineRule="auto"/>
    </w:pPr>
    <w:rPr>
      <w:bCs/>
      <w:caps/>
    </w:rPr>
  </w:style>
  <w:style w:type="paragraph" w:customStyle="1" w:styleId="Style70">
    <w:name w:val="Style7"/>
    <w:basedOn w:val="Normal"/>
    <w:uiPriority w:val="99"/>
    <w:qFormat/>
    <w:rsid w:val="004D32E1"/>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4D32E1"/>
  </w:style>
  <w:style w:type="character" w:customStyle="1" w:styleId="Footnote2Char">
    <w:name w:val="Footnote2 Char"/>
    <w:link w:val="Footnote2"/>
    <w:locked/>
    <w:rsid w:val="004D32E1"/>
  </w:style>
  <w:style w:type="paragraph" w:customStyle="1" w:styleId="Footnote2">
    <w:name w:val="Footnote2"/>
    <w:basedOn w:val="Normal"/>
    <w:next w:val="Normal"/>
    <w:link w:val="Footnote2Char"/>
    <w:autoRedefine/>
    <w:qFormat/>
    <w:rsid w:val="004D32E1"/>
    <w:pPr>
      <w:spacing w:after="120" w:line="480" w:lineRule="auto"/>
    </w:pPr>
    <w:rPr>
      <w:rFonts w:asciiTheme="minorHAnsi" w:hAnsiTheme="minorHAnsi"/>
    </w:rPr>
  </w:style>
  <w:style w:type="paragraph" w:customStyle="1" w:styleId="xhead">
    <w:name w:val="xhead"/>
    <w:basedOn w:val="Normal"/>
    <w:uiPriority w:val="99"/>
    <w:qFormat/>
    <w:rsid w:val="004D32E1"/>
    <w:pPr>
      <w:spacing w:before="100" w:beforeAutospacing="1" w:after="100" w:afterAutospacing="1" w:line="240" w:lineRule="auto"/>
    </w:pPr>
  </w:style>
  <w:style w:type="character" w:customStyle="1" w:styleId="Heading5Char1">
    <w:name w:val="Heading 5 Char1"/>
    <w:aliases w:val="Text Char1"/>
    <w:basedOn w:val="DefaultParagraphFont"/>
    <w:semiHidden/>
    <w:rsid w:val="004D32E1"/>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4D32E1"/>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4D32E1"/>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4D32E1"/>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4D32E1"/>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4D32E1"/>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4D32E1"/>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4D32E1"/>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4D32E1"/>
    <w:pPr>
      <w:spacing w:after="0" w:line="240" w:lineRule="auto"/>
    </w:pPr>
    <w:rPr>
      <w:rFonts w:asciiTheme="minorHAnsi" w:hAnsiTheme="minorHAnsi"/>
    </w:rPr>
  </w:style>
  <w:style w:type="paragraph" w:customStyle="1" w:styleId="ReadCharCh1">
    <w:name w:val="Read Char Ch1"/>
    <w:basedOn w:val="Normal"/>
    <w:next w:val="Normal"/>
    <w:uiPriority w:val="3"/>
    <w:qFormat/>
    <w:rsid w:val="004D32E1"/>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4D32E1"/>
    <w:pPr>
      <w:spacing w:after="0" w:line="240" w:lineRule="auto"/>
    </w:pPr>
    <w:rPr>
      <w:rFonts w:ascii="Lucida Grande" w:eastAsia="Cambria" w:hAnsi="Lucida Grande"/>
    </w:rPr>
  </w:style>
  <w:style w:type="paragraph" w:customStyle="1" w:styleId="Pa16">
    <w:name w:val="Pa16"/>
    <w:basedOn w:val="Default"/>
    <w:next w:val="Default"/>
    <w:uiPriority w:val="99"/>
    <w:qFormat/>
    <w:rsid w:val="004D32E1"/>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4D32E1"/>
    <w:pPr>
      <w:spacing w:before="100" w:beforeAutospacing="1" w:after="100" w:afterAutospacing="1" w:line="240" w:lineRule="auto"/>
    </w:pPr>
  </w:style>
  <w:style w:type="paragraph" w:customStyle="1" w:styleId="Pa22">
    <w:name w:val="Pa2+2"/>
    <w:basedOn w:val="Default"/>
    <w:next w:val="Default"/>
    <w:uiPriority w:val="99"/>
    <w:qFormat/>
    <w:rsid w:val="004D32E1"/>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4D32E1"/>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4D32E1"/>
    <w:pPr>
      <w:spacing w:before="100" w:beforeAutospacing="1" w:after="100" w:afterAutospacing="1" w:line="240" w:lineRule="auto"/>
    </w:pPr>
  </w:style>
  <w:style w:type="paragraph" w:customStyle="1" w:styleId="Number">
    <w:name w:val="Number"/>
    <w:basedOn w:val="Heading2"/>
    <w:qFormat/>
    <w:rsid w:val="004D32E1"/>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4D32E1"/>
    <w:rPr>
      <w:rFonts w:ascii="Calibri" w:eastAsia="Times New Roman" w:hAnsi="Calibri" w:cs="Arial"/>
      <w:bCs/>
      <w:iCs/>
      <w:sz w:val="20"/>
      <w:szCs w:val="20"/>
    </w:rPr>
  </w:style>
  <w:style w:type="paragraph" w:customStyle="1" w:styleId="CITEF3">
    <w:name w:val="CITE F3"/>
    <w:uiPriority w:val="99"/>
    <w:qFormat/>
    <w:rsid w:val="004D32E1"/>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4D32E1"/>
  </w:style>
  <w:style w:type="character" w:customStyle="1" w:styleId="meta-sep">
    <w:name w:val="meta-sep"/>
    <w:basedOn w:val="DefaultParagraphFont"/>
    <w:rsid w:val="004D32E1"/>
  </w:style>
  <w:style w:type="character" w:customStyle="1" w:styleId="A19">
    <w:name w:val="A19"/>
    <w:uiPriority w:val="99"/>
    <w:rsid w:val="004D32E1"/>
    <w:rPr>
      <w:rFonts w:ascii="Georgia" w:hAnsi="Georgia" w:cs="Georgia" w:hint="default"/>
      <w:color w:val="000000"/>
      <w:sz w:val="20"/>
      <w:szCs w:val="20"/>
      <w:u w:val="single"/>
    </w:rPr>
  </w:style>
  <w:style w:type="character" w:customStyle="1" w:styleId="A130">
    <w:name w:val="A13"/>
    <w:rsid w:val="004D32E1"/>
    <w:rPr>
      <w:rFonts w:ascii="Georgia" w:hAnsi="Georgia" w:cs="Georgia" w:hint="default"/>
      <w:color w:val="000000"/>
      <w:sz w:val="11"/>
      <w:szCs w:val="11"/>
    </w:rPr>
  </w:style>
  <w:style w:type="character" w:customStyle="1" w:styleId="ontext">
    <w:name w:val="ontext"/>
    <w:basedOn w:val="DefaultParagraphFont"/>
    <w:rsid w:val="004D32E1"/>
  </w:style>
  <w:style w:type="character" w:customStyle="1" w:styleId="archive-title">
    <w:name w:val="archive-title"/>
    <w:basedOn w:val="DefaultParagraphFont"/>
    <w:rsid w:val="004D32E1"/>
  </w:style>
  <w:style w:type="character" w:customStyle="1" w:styleId="imgleft">
    <w:name w:val="imgleft"/>
    <w:basedOn w:val="DefaultParagraphFont"/>
    <w:rsid w:val="004D32E1"/>
  </w:style>
  <w:style w:type="character" w:customStyle="1" w:styleId="imgcenter">
    <w:name w:val="imgcenter"/>
    <w:basedOn w:val="DefaultParagraphFont"/>
    <w:rsid w:val="004D32E1"/>
  </w:style>
  <w:style w:type="character" w:customStyle="1" w:styleId="A42">
    <w:name w:val="A4+2"/>
    <w:uiPriority w:val="99"/>
    <w:rsid w:val="004D32E1"/>
    <w:rPr>
      <w:rFonts w:ascii="Helvetica LT Std" w:hAnsi="Helvetica LT Std" w:cs="Helvetica LT Std" w:hint="default"/>
      <w:color w:val="000000"/>
      <w:sz w:val="11"/>
      <w:szCs w:val="11"/>
    </w:rPr>
  </w:style>
  <w:style w:type="character" w:customStyle="1" w:styleId="fstitle">
    <w:name w:val="fs_title"/>
    <w:basedOn w:val="DefaultParagraphFont"/>
    <w:rsid w:val="004D32E1"/>
  </w:style>
  <w:style w:type="character" w:customStyle="1" w:styleId="reportbody1">
    <w:name w:val="reportbody1"/>
    <w:basedOn w:val="DefaultParagraphFont"/>
    <w:rsid w:val="004D32E1"/>
    <w:rPr>
      <w:rFonts w:ascii="Tahoma" w:hAnsi="Tahoma" w:cs="Tahoma" w:hint="default"/>
      <w:color w:val="000000"/>
      <w:sz w:val="14"/>
      <w:szCs w:val="14"/>
    </w:rPr>
  </w:style>
  <w:style w:type="character" w:customStyle="1" w:styleId="dateday">
    <w:name w:val="date_day"/>
    <w:basedOn w:val="DefaultParagraphFont"/>
    <w:rsid w:val="004D32E1"/>
  </w:style>
  <w:style w:type="character" w:customStyle="1" w:styleId="datemonth">
    <w:name w:val="date_month"/>
    <w:basedOn w:val="DefaultParagraphFont"/>
    <w:rsid w:val="004D32E1"/>
  </w:style>
  <w:style w:type="character" w:customStyle="1" w:styleId="dateyear">
    <w:name w:val="date_year"/>
    <w:basedOn w:val="DefaultParagraphFont"/>
    <w:rsid w:val="004D32E1"/>
  </w:style>
  <w:style w:type="character" w:customStyle="1" w:styleId="Heading3CharCharCharCharCharChar">
    <w:name w:val="Heading 3 Char Char Char Char Char Char"/>
    <w:basedOn w:val="DefaultParagraphFont"/>
    <w:rsid w:val="004D32E1"/>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4D32E1"/>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4D32E1"/>
    <w:rPr>
      <w:sz w:val="24"/>
      <w:szCs w:val="24"/>
      <w:lang w:val="en-US" w:eastAsia="en-US" w:bidi="ar-SA"/>
    </w:rPr>
  </w:style>
  <w:style w:type="character" w:customStyle="1" w:styleId="insideitro">
    <w:name w:val="insideitro"/>
    <w:basedOn w:val="DefaultParagraphFont"/>
    <w:rsid w:val="004D32E1"/>
  </w:style>
  <w:style w:type="character" w:customStyle="1" w:styleId="wcfont">
    <w:name w:val="wcfont"/>
    <w:basedOn w:val="DefaultParagraphFont"/>
    <w:rsid w:val="004D32E1"/>
  </w:style>
  <w:style w:type="character" w:customStyle="1" w:styleId="qftext">
    <w:name w:val="qftext"/>
    <w:basedOn w:val="DefaultParagraphFont"/>
    <w:rsid w:val="004D32E1"/>
  </w:style>
  <w:style w:type="character" w:customStyle="1" w:styleId="leftidx">
    <w:name w:val="leftidx"/>
    <w:basedOn w:val="DefaultParagraphFont"/>
    <w:rsid w:val="004D32E1"/>
  </w:style>
  <w:style w:type="paragraph" w:customStyle="1" w:styleId="NotUnderlined">
    <w:name w:val="Not Underlined"/>
    <w:basedOn w:val="Normal"/>
    <w:uiPriority w:val="99"/>
    <w:qFormat/>
    <w:rsid w:val="004D32E1"/>
    <w:pPr>
      <w:spacing w:after="0" w:line="240" w:lineRule="auto"/>
    </w:pPr>
    <w:rPr>
      <w:rFonts w:ascii="Century Gothic" w:hAnsi="Century Gothic"/>
      <w:szCs w:val="20"/>
    </w:rPr>
  </w:style>
  <w:style w:type="paragraph" w:customStyle="1" w:styleId="width100">
    <w:name w:val="width100"/>
    <w:basedOn w:val="Normal"/>
    <w:uiPriority w:val="99"/>
    <w:qFormat/>
    <w:rsid w:val="004D32E1"/>
    <w:pPr>
      <w:spacing w:before="100" w:beforeAutospacing="1" w:after="100" w:afterAutospacing="1" w:line="240" w:lineRule="auto"/>
    </w:pPr>
  </w:style>
  <w:style w:type="character" w:customStyle="1" w:styleId="eventtitle">
    <w:name w:val="eventtitle"/>
    <w:basedOn w:val="DefaultParagraphFont"/>
    <w:rsid w:val="004D32E1"/>
  </w:style>
  <w:style w:type="character" w:customStyle="1" w:styleId="eventsubtitle">
    <w:name w:val="eventsubtitle"/>
    <w:basedOn w:val="DefaultParagraphFont"/>
    <w:rsid w:val="004D32E1"/>
  </w:style>
  <w:style w:type="character" w:customStyle="1" w:styleId="eventdate">
    <w:name w:val="eventdate"/>
    <w:basedOn w:val="DefaultParagraphFont"/>
    <w:rsid w:val="004D32E1"/>
  </w:style>
  <w:style w:type="character" w:customStyle="1" w:styleId="legend">
    <w:name w:val="legend"/>
    <w:basedOn w:val="DefaultParagraphFont"/>
    <w:rsid w:val="004D32E1"/>
  </w:style>
  <w:style w:type="character" w:customStyle="1" w:styleId="slug-elocation">
    <w:name w:val="slug-elocation"/>
    <w:basedOn w:val="DefaultParagraphFont"/>
    <w:rsid w:val="004D32E1"/>
  </w:style>
  <w:style w:type="character" w:customStyle="1" w:styleId="fu-autorenangabe-fu-beschreibung">
    <w:name w:val="fu-autorenangabe-fu-beschreibung"/>
    <w:rsid w:val="004D32E1"/>
  </w:style>
  <w:style w:type="paragraph" w:customStyle="1" w:styleId="introshadow">
    <w:name w:val="intro_shadow"/>
    <w:basedOn w:val="Normal"/>
    <w:uiPriority w:val="99"/>
    <w:qFormat/>
    <w:rsid w:val="004D32E1"/>
    <w:pPr>
      <w:spacing w:before="100" w:beforeAutospacing="1" w:after="100" w:afterAutospacing="1" w:line="240" w:lineRule="auto"/>
    </w:pPr>
  </w:style>
  <w:style w:type="paragraph" w:customStyle="1" w:styleId="articleintro">
    <w:name w:val="articleintro"/>
    <w:basedOn w:val="Normal"/>
    <w:uiPriority w:val="99"/>
    <w:qFormat/>
    <w:rsid w:val="004D32E1"/>
    <w:pPr>
      <w:spacing w:before="100" w:beforeAutospacing="1" w:after="100" w:afterAutospacing="1" w:line="240" w:lineRule="auto"/>
    </w:pPr>
  </w:style>
  <w:style w:type="character" w:customStyle="1" w:styleId="commentscontainer">
    <w:name w:val="comments_container"/>
    <w:basedOn w:val="DefaultParagraphFont"/>
    <w:rsid w:val="004D32E1"/>
  </w:style>
  <w:style w:type="paragraph" w:customStyle="1" w:styleId="Caption40">
    <w:name w:val="Caption4"/>
    <w:basedOn w:val="Normal"/>
    <w:uiPriority w:val="99"/>
    <w:qFormat/>
    <w:rsid w:val="004D32E1"/>
    <w:pPr>
      <w:spacing w:before="100" w:beforeAutospacing="1" w:after="100" w:afterAutospacing="1" w:line="240" w:lineRule="auto"/>
    </w:pPr>
  </w:style>
  <w:style w:type="paragraph" w:customStyle="1" w:styleId="publishedon">
    <w:name w:val="published_on"/>
    <w:basedOn w:val="Normal"/>
    <w:uiPriority w:val="99"/>
    <w:qFormat/>
    <w:rsid w:val="004D32E1"/>
    <w:pPr>
      <w:spacing w:before="100" w:beforeAutospacing="1" w:after="100" w:afterAutospacing="1" w:line="240" w:lineRule="auto"/>
    </w:pPr>
  </w:style>
  <w:style w:type="character" w:customStyle="1" w:styleId="hparticlefooter">
    <w:name w:val="hparticlefooter"/>
    <w:basedOn w:val="DefaultParagraphFont"/>
    <w:rsid w:val="004D32E1"/>
  </w:style>
  <w:style w:type="table" w:customStyle="1" w:styleId="TableGrid2">
    <w:name w:val="Table Grid2"/>
    <w:basedOn w:val="TableNormal"/>
    <w:next w:val="TableGrid"/>
    <w:rsid w:val="004D32E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4D32E1"/>
  </w:style>
  <w:style w:type="character" w:customStyle="1" w:styleId="BlockCharCharCharCharChar">
    <w:name w:val="Block Char Char Char Char Char"/>
    <w:aliases w:val="Block Char Char Char Char Char Char Char Char,Block Char Char Char Char Char Char Char1"/>
    <w:basedOn w:val="DefaultParagraphFont"/>
    <w:rsid w:val="004D32E1"/>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4D32E1"/>
    <w:pPr>
      <w:spacing w:after="0" w:line="240" w:lineRule="auto"/>
    </w:pPr>
    <w:rPr>
      <w:b/>
      <w:color w:val="000000"/>
      <w:u w:val="single"/>
    </w:rPr>
  </w:style>
  <w:style w:type="character" w:customStyle="1" w:styleId="CiteEmphasisChar">
    <w:name w:val="Cite/Emphasis Char"/>
    <w:basedOn w:val="DefaultParagraphFont"/>
    <w:link w:val="CiteEmphasis"/>
    <w:rsid w:val="004D32E1"/>
    <w:rPr>
      <w:rFonts w:ascii="Calibri" w:hAnsi="Calibri"/>
      <w:b/>
      <w:color w:val="000000"/>
      <w:u w:val="single"/>
    </w:rPr>
  </w:style>
  <w:style w:type="character" w:customStyle="1" w:styleId="ReadText">
    <w:name w:val="Read Text"/>
    <w:basedOn w:val="DefaultParagraphFont"/>
    <w:rsid w:val="004D32E1"/>
    <w:rPr>
      <w:rFonts w:ascii="Times New Roman" w:hAnsi="Times New Roman"/>
      <w:b/>
      <w:bCs/>
      <w:sz w:val="24"/>
      <w:u w:val="single"/>
    </w:rPr>
  </w:style>
  <w:style w:type="paragraph" w:customStyle="1" w:styleId="Styleunread8pt">
    <w:name w:val="Style unread + 8 pt"/>
    <w:basedOn w:val="Normal"/>
    <w:link w:val="Styleunread8ptChar"/>
    <w:qFormat/>
    <w:rsid w:val="004D32E1"/>
    <w:pPr>
      <w:spacing w:after="0" w:line="240" w:lineRule="auto"/>
    </w:pPr>
    <w:rPr>
      <w:color w:val="000000"/>
    </w:rPr>
  </w:style>
  <w:style w:type="character" w:customStyle="1" w:styleId="Styleunread8ptChar">
    <w:name w:val="Style unread + 8 pt Char"/>
    <w:basedOn w:val="DefaultParagraphFont"/>
    <w:link w:val="Styleunread8pt"/>
    <w:rsid w:val="004D32E1"/>
    <w:rPr>
      <w:rFonts w:ascii="Calibri" w:hAnsi="Calibri"/>
      <w:color w:val="000000"/>
    </w:rPr>
  </w:style>
  <w:style w:type="character" w:customStyle="1" w:styleId="main">
    <w:name w:val="main"/>
    <w:basedOn w:val="DefaultParagraphFont"/>
    <w:rsid w:val="004D32E1"/>
  </w:style>
  <w:style w:type="character" w:customStyle="1" w:styleId="textunderlineCharChar">
    <w:name w:val="text underline Char Char"/>
    <w:basedOn w:val="DefaultParagraphFont"/>
    <w:rsid w:val="004D32E1"/>
    <w:rPr>
      <w:rFonts w:ascii="Garamond" w:hAnsi="Garamond"/>
      <w:color w:val="000000"/>
      <w:u w:val="single"/>
    </w:rPr>
  </w:style>
  <w:style w:type="paragraph" w:customStyle="1" w:styleId="ekprop-p">
    <w:name w:val="ekprop-p"/>
    <w:basedOn w:val="Normal"/>
    <w:uiPriority w:val="99"/>
    <w:qFormat/>
    <w:rsid w:val="004D32E1"/>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4D32E1"/>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4D32E1"/>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4D32E1"/>
    <w:pPr>
      <w:spacing w:after="0" w:line="240" w:lineRule="auto"/>
    </w:pPr>
    <w:rPr>
      <w:color w:val="000000"/>
    </w:rPr>
  </w:style>
  <w:style w:type="character" w:customStyle="1" w:styleId="SmalltextCharChar">
    <w:name w:val="Smalltext Char Char"/>
    <w:basedOn w:val="DefaultParagraphFont"/>
    <w:link w:val="SmalltextChar1"/>
    <w:rsid w:val="004D32E1"/>
    <w:rPr>
      <w:rFonts w:ascii="Calibri" w:hAnsi="Calibri"/>
      <w:color w:val="000000"/>
    </w:rPr>
  </w:style>
  <w:style w:type="character" w:customStyle="1" w:styleId="FullCiteCharChar">
    <w:name w:val="Full Cite Char Char"/>
    <w:basedOn w:val="DefaultParagraphFont"/>
    <w:rsid w:val="004D32E1"/>
    <w:rPr>
      <w:rFonts w:ascii="Georgia" w:hAnsi="Georgia" w:cs="Calibri"/>
      <w:color w:val="000000"/>
      <w:sz w:val="20"/>
      <w:szCs w:val="24"/>
    </w:rPr>
  </w:style>
  <w:style w:type="character" w:customStyle="1" w:styleId="submitted-wrapper">
    <w:name w:val="submitted-wrapper"/>
    <w:basedOn w:val="DefaultParagraphFont"/>
    <w:rsid w:val="004D32E1"/>
  </w:style>
  <w:style w:type="paragraph" w:customStyle="1" w:styleId="Spacer">
    <w:name w:val="Spacer"/>
    <w:basedOn w:val="Heading1"/>
    <w:link w:val="SpacerChar"/>
    <w:autoRedefine/>
    <w:uiPriority w:val="4"/>
    <w:qFormat/>
    <w:rsid w:val="004D32E1"/>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4D32E1"/>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4D32E1"/>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4D32E1"/>
  </w:style>
  <w:style w:type="character" w:customStyle="1" w:styleId="top-publish">
    <w:name w:val="top-publish"/>
    <w:basedOn w:val="DefaultParagraphFont"/>
    <w:rsid w:val="004D32E1"/>
  </w:style>
  <w:style w:type="character" w:customStyle="1" w:styleId="byline-italic">
    <w:name w:val="byline-italic"/>
    <w:basedOn w:val="DefaultParagraphFont"/>
    <w:rsid w:val="004D32E1"/>
  </w:style>
  <w:style w:type="paragraph" w:customStyle="1" w:styleId="infuse">
    <w:name w:val="infuse"/>
    <w:basedOn w:val="Normal"/>
    <w:uiPriority w:val="99"/>
    <w:qFormat/>
    <w:rsid w:val="004D32E1"/>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4D32E1"/>
    <w:rPr>
      <w:rFonts w:ascii="Arial Narrow" w:hAnsi="Arial Narrow"/>
      <w:sz w:val="22"/>
      <w:szCs w:val="24"/>
      <w:u w:val="single"/>
      <w:lang w:val="en-US" w:eastAsia="en-US" w:bidi="ar-SA"/>
    </w:rPr>
  </w:style>
  <w:style w:type="character" w:customStyle="1" w:styleId="gd">
    <w:name w:val="gd"/>
    <w:basedOn w:val="DefaultParagraphFont"/>
    <w:rsid w:val="004D32E1"/>
  </w:style>
  <w:style w:type="character" w:customStyle="1" w:styleId="g3">
    <w:name w:val="g3"/>
    <w:basedOn w:val="DefaultParagraphFont"/>
    <w:rsid w:val="004D32E1"/>
  </w:style>
  <w:style w:type="character" w:customStyle="1" w:styleId="hb">
    <w:name w:val="hb"/>
    <w:basedOn w:val="DefaultParagraphFont"/>
    <w:rsid w:val="004D32E1"/>
  </w:style>
  <w:style w:type="character" w:customStyle="1" w:styleId="g2">
    <w:name w:val="g2"/>
    <w:basedOn w:val="DefaultParagraphFont"/>
    <w:rsid w:val="004D32E1"/>
  </w:style>
  <w:style w:type="character" w:customStyle="1" w:styleId="nameplatehead">
    <w:name w:val="nameplatehead"/>
    <w:basedOn w:val="DefaultParagraphFont"/>
    <w:rsid w:val="004D32E1"/>
  </w:style>
  <w:style w:type="character" w:customStyle="1" w:styleId="nameplatelink">
    <w:name w:val="nameplatelink"/>
    <w:basedOn w:val="DefaultParagraphFont"/>
    <w:rsid w:val="004D32E1"/>
  </w:style>
  <w:style w:type="paragraph" w:customStyle="1" w:styleId="calibre8">
    <w:name w:val="calibre8"/>
    <w:basedOn w:val="Normal"/>
    <w:uiPriority w:val="99"/>
    <w:qFormat/>
    <w:rsid w:val="004D32E1"/>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4D32E1"/>
  </w:style>
  <w:style w:type="character" w:customStyle="1" w:styleId="djhat-arrow">
    <w:name w:val="djhat-arrow"/>
    <w:basedOn w:val="DefaultParagraphFont"/>
    <w:rsid w:val="004D32E1"/>
  </w:style>
  <w:style w:type="character" w:customStyle="1" w:styleId="mname">
    <w:name w:val="mname"/>
    <w:basedOn w:val="DefaultParagraphFont"/>
    <w:rsid w:val="004D32E1"/>
  </w:style>
  <w:style w:type="character" w:customStyle="1" w:styleId="mvalue">
    <w:name w:val="mvalue"/>
    <w:basedOn w:val="DefaultParagraphFont"/>
    <w:rsid w:val="004D32E1"/>
  </w:style>
  <w:style w:type="character" w:customStyle="1" w:styleId="mchange">
    <w:name w:val="mchange"/>
    <w:basedOn w:val="DefaultParagraphFont"/>
    <w:rsid w:val="004D32E1"/>
  </w:style>
  <w:style w:type="character" w:customStyle="1" w:styleId="categoryaside">
    <w:name w:val="category__aside"/>
    <w:basedOn w:val="DefaultParagraphFont"/>
    <w:rsid w:val="004D32E1"/>
  </w:style>
  <w:style w:type="character" w:customStyle="1" w:styleId="article-breadcrumb-wrapper">
    <w:name w:val="article-breadcrumb-wrapper"/>
    <w:basedOn w:val="DefaultParagraphFont"/>
    <w:rsid w:val="004D32E1"/>
  </w:style>
  <w:style w:type="character" w:customStyle="1" w:styleId="wsj-article-caption-content">
    <w:name w:val="wsj-article-caption-content"/>
    <w:basedOn w:val="DefaultParagraphFont"/>
    <w:rsid w:val="004D32E1"/>
  </w:style>
  <w:style w:type="character" w:customStyle="1" w:styleId="wsj-article-credit">
    <w:name w:val="wsj-article-credit"/>
    <w:basedOn w:val="DefaultParagraphFont"/>
    <w:rsid w:val="004D32E1"/>
  </w:style>
  <w:style w:type="character" w:customStyle="1" w:styleId="wsj-article-credit-tag">
    <w:name w:val="wsj-article-credit-tag"/>
    <w:basedOn w:val="DefaultParagraphFont"/>
    <w:rsid w:val="004D32E1"/>
  </w:style>
  <w:style w:type="character" w:customStyle="1" w:styleId="commentscounticon">
    <w:name w:val="comments_count_icon"/>
    <w:basedOn w:val="DefaultParagraphFont"/>
    <w:rsid w:val="004D32E1"/>
  </w:style>
  <w:style w:type="character" w:customStyle="1" w:styleId="comments-count-word">
    <w:name w:val="comments-count-word"/>
    <w:basedOn w:val="DefaultParagraphFont"/>
    <w:rsid w:val="004D32E1"/>
  </w:style>
  <w:style w:type="character" w:customStyle="1" w:styleId="company-name-type">
    <w:name w:val="company-name-type"/>
    <w:basedOn w:val="DefaultParagraphFont"/>
    <w:rsid w:val="004D32E1"/>
  </w:style>
  <w:style w:type="character" w:customStyle="1" w:styleId="nav-prevnext-lbl">
    <w:name w:val="nav-prevnext-lbl"/>
    <w:basedOn w:val="DefaultParagraphFont"/>
    <w:rsid w:val="004D32E1"/>
  </w:style>
  <w:style w:type="character" w:customStyle="1" w:styleId="nav-prevnext-hed">
    <w:name w:val="nav-prevnext-hed"/>
    <w:basedOn w:val="DefaultParagraphFont"/>
    <w:rsid w:val="004D32E1"/>
  </w:style>
  <w:style w:type="character" w:customStyle="1" w:styleId="readcomments">
    <w:name w:val="readcomments"/>
    <w:basedOn w:val="DefaultParagraphFont"/>
    <w:rsid w:val="004D32E1"/>
  </w:style>
  <w:style w:type="character" w:customStyle="1" w:styleId="selected-edition">
    <w:name w:val="selected-edition"/>
    <w:basedOn w:val="DefaultParagraphFont"/>
    <w:rsid w:val="004D32E1"/>
  </w:style>
  <w:style w:type="character" w:customStyle="1" w:styleId="rotate">
    <w:name w:val="rotate"/>
    <w:basedOn w:val="DefaultParagraphFont"/>
    <w:rsid w:val="004D32E1"/>
  </w:style>
  <w:style w:type="paragraph" w:customStyle="1" w:styleId="column-name">
    <w:name w:val="column-name"/>
    <w:basedOn w:val="Normal"/>
    <w:rsid w:val="004D32E1"/>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4D32E1"/>
  </w:style>
  <w:style w:type="character" w:customStyle="1" w:styleId="tl8wme">
    <w:name w:val="tl8wme"/>
    <w:basedOn w:val="DefaultParagraphFont"/>
    <w:rsid w:val="004D32E1"/>
  </w:style>
  <w:style w:type="character" w:customStyle="1" w:styleId="CardStyleChar">
    <w:name w:val="Card Style Char"/>
    <w:link w:val="CardStyle"/>
    <w:locked/>
    <w:rsid w:val="004D32E1"/>
    <w:rPr>
      <w:rFonts w:ascii="Calibri" w:eastAsia="Times New Roman" w:hAnsi="Calibri"/>
      <w:sz w:val="20"/>
    </w:rPr>
  </w:style>
  <w:style w:type="character" w:customStyle="1" w:styleId="SmallSizeParagraphChar">
    <w:name w:val="Small Size Paragraph Char"/>
    <w:link w:val="SmallSizeParagraph"/>
    <w:locked/>
    <w:rsid w:val="004D32E1"/>
    <w:rPr>
      <w:rFonts w:eastAsia="Calibri"/>
      <w:sz w:val="16"/>
      <w:szCs w:val="16"/>
    </w:rPr>
  </w:style>
  <w:style w:type="paragraph" w:customStyle="1" w:styleId="SmallSizeParagraph">
    <w:name w:val="Small Size Paragraph"/>
    <w:basedOn w:val="Normal"/>
    <w:link w:val="SmallSizeParagraphChar"/>
    <w:qFormat/>
    <w:rsid w:val="004D32E1"/>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4D32E1"/>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4D32E1"/>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4D32E1"/>
    <w:rPr>
      <w:rFonts w:eastAsia="Calibri"/>
    </w:rPr>
  </w:style>
  <w:style w:type="paragraph" w:customStyle="1" w:styleId="StyleCardText9pt">
    <w:name w:val="Style Card Text + 9 pt"/>
    <w:basedOn w:val="Normal"/>
    <w:link w:val="StyleCardText9ptChar"/>
    <w:qFormat/>
    <w:rsid w:val="004D32E1"/>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4D32E1"/>
    <w:rPr>
      <w:rFonts w:eastAsia="Calibri"/>
      <w:u w:val="single"/>
      <w:lang w:val="x-none" w:eastAsia="zh-CN"/>
    </w:rPr>
  </w:style>
  <w:style w:type="paragraph" w:customStyle="1" w:styleId="UnderlineS">
    <w:name w:val="Underline S"/>
    <w:basedOn w:val="Normal"/>
    <w:link w:val="UnderlineSChar"/>
    <w:qFormat/>
    <w:rsid w:val="004D32E1"/>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4D32E1"/>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4D32E1"/>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4D32E1"/>
    <w:rPr>
      <w:rFonts w:ascii="Times New Roman" w:hAnsi="Times New Roman" w:cs="Times New Roman"/>
    </w:rPr>
  </w:style>
  <w:style w:type="paragraph" w:customStyle="1" w:styleId="Debatenoraml">
    <w:name w:val="Debatenoraml"/>
    <w:basedOn w:val="NoSpacing"/>
    <w:link w:val="DebatenoramlChar"/>
    <w:qFormat/>
    <w:rsid w:val="004D32E1"/>
    <w:rPr>
      <w:sz w:val="22"/>
    </w:rPr>
  </w:style>
  <w:style w:type="character" w:customStyle="1" w:styleId="QualsChar">
    <w:name w:val="Quals Char"/>
    <w:link w:val="Quals"/>
    <w:locked/>
    <w:rsid w:val="004D32E1"/>
    <w:rPr>
      <w:rFonts w:eastAsia="Calibri"/>
      <w:sz w:val="18"/>
    </w:rPr>
  </w:style>
  <w:style w:type="paragraph" w:customStyle="1" w:styleId="Quals">
    <w:name w:val="Quals"/>
    <w:basedOn w:val="Normal"/>
    <w:link w:val="QualsChar"/>
    <w:qFormat/>
    <w:rsid w:val="004D32E1"/>
    <w:pPr>
      <w:spacing w:after="0" w:line="240" w:lineRule="auto"/>
    </w:pPr>
    <w:rPr>
      <w:rFonts w:asciiTheme="minorHAnsi" w:eastAsia="Calibri" w:hAnsiTheme="minorHAnsi"/>
      <w:sz w:val="18"/>
    </w:rPr>
  </w:style>
  <w:style w:type="character" w:customStyle="1" w:styleId="StarredChar">
    <w:name w:val="Starred Char"/>
    <w:link w:val="Starred"/>
    <w:locked/>
    <w:rsid w:val="004D32E1"/>
    <w:rPr>
      <w:rFonts w:eastAsia="Times New Roman"/>
      <w:b/>
      <w:caps/>
      <w:szCs w:val="28"/>
      <w:u w:val="single"/>
    </w:rPr>
  </w:style>
  <w:style w:type="paragraph" w:customStyle="1" w:styleId="Starred">
    <w:name w:val="Starred"/>
    <w:basedOn w:val="Normal"/>
    <w:link w:val="StarredChar"/>
    <w:qFormat/>
    <w:rsid w:val="004D32E1"/>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4D32E1"/>
    <w:rPr>
      <w:rFonts w:eastAsia="Times New Roman"/>
      <w:b/>
      <w:caps/>
      <w:szCs w:val="28"/>
      <w:u w:val="single"/>
    </w:rPr>
  </w:style>
  <w:style w:type="paragraph" w:customStyle="1" w:styleId="NotStarred">
    <w:name w:val="NotStarred"/>
    <w:basedOn w:val="Normal"/>
    <w:link w:val="NotStarredChar"/>
    <w:qFormat/>
    <w:rsid w:val="004D32E1"/>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4D32E1"/>
    <w:rPr>
      <w:rFonts w:eastAsia="Times New Roman"/>
      <w:b/>
      <w:szCs w:val="28"/>
      <w:u w:val="single"/>
    </w:rPr>
  </w:style>
  <w:style w:type="paragraph" w:customStyle="1" w:styleId="NewHeading2">
    <w:name w:val="NewHeading2"/>
    <w:basedOn w:val="Normal"/>
    <w:link w:val="NewHeading2Char"/>
    <w:qFormat/>
    <w:rsid w:val="004D32E1"/>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4D32E1"/>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4D32E1"/>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4D32E1"/>
    <w:rPr>
      <w:rFonts w:eastAsia="SimSun"/>
      <w:u w:val="single"/>
      <w:lang w:eastAsia="zh-CN"/>
    </w:rPr>
  </w:style>
  <w:style w:type="paragraph" w:customStyle="1" w:styleId="StylecardThickunderline">
    <w:name w:val="Style card + Thick underline"/>
    <w:basedOn w:val="Normal"/>
    <w:link w:val="StylecardThickunderlineChar"/>
    <w:qFormat/>
    <w:rsid w:val="004D32E1"/>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4D32E1"/>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4D32E1"/>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4D32E1"/>
    <w:rPr>
      <w:rFonts w:eastAsia="Times New Roman"/>
      <w:bCs/>
      <w:lang w:bidi="he-IL"/>
    </w:rPr>
  </w:style>
  <w:style w:type="paragraph" w:customStyle="1" w:styleId="MTDisplayEquation">
    <w:name w:val="MTDisplayEquation"/>
    <w:basedOn w:val="Normal"/>
    <w:next w:val="Normal"/>
    <w:link w:val="MTDisplayEquationChar"/>
    <w:qFormat/>
    <w:rsid w:val="004D32E1"/>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4D32E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D32E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D32E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D32E1"/>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4D32E1"/>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4D32E1"/>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4D32E1"/>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4D32E1"/>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4D32E1"/>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4D32E1"/>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4D32E1"/>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4D32E1"/>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4D32E1"/>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4D32E1"/>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4D32E1"/>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4D32E1"/>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4D32E1"/>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4D32E1"/>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4D32E1"/>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4D32E1"/>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4D32E1"/>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4D32E1"/>
    <w:pPr>
      <w:keepNext/>
      <w:spacing w:after="0" w:line="240" w:lineRule="auto"/>
      <w:ind w:left="288" w:right="288"/>
    </w:pPr>
    <w:rPr>
      <w:rFonts w:eastAsia="MS Gothic"/>
      <w:szCs w:val="20"/>
    </w:rPr>
  </w:style>
  <w:style w:type="paragraph" w:customStyle="1" w:styleId="canvas-atom">
    <w:name w:val="canvas-atom"/>
    <w:basedOn w:val="Normal"/>
    <w:uiPriority w:val="99"/>
    <w:qFormat/>
    <w:rsid w:val="004D32E1"/>
    <w:pPr>
      <w:spacing w:before="100" w:beforeAutospacing="1" w:after="100" w:afterAutospacing="1" w:line="240" w:lineRule="auto"/>
    </w:pPr>
    <w:rPr>
      <w:sz w:val="24"/>
    </w:rPr>
  </w:style>
  <w:style w:type="paragraph" w:customStyle="1" w:styleId="tweet-text">
    <w:name w:val="tweet-text"/>
    <w:basedOn w:val="Normal"/>
    <w:uiPriority w:val="99"/>
    <w:qFormat/>
    <w:rsid w:val="004D32E1"/>
    <w:pPr>
      <w:spacing w:before="100" w:beforeAutospacing="1" w:after="100" w:afterAutospacing="1" w:line="240" w:lineRule="auto"/>
    </w:pPr>
  </w:style>
  <w:style w:type="paragraph" w:customStyle="1" w:styleId="graf">
    <w:name w:val="graf"/>
    <w:basedOn w:val="Normal"/>
    <w:uiPriority w:val="99"/>
    <w:qFormat/>
    <w:rsid w:val="004D32E1"/>
    <w:pPr>
      <w:spacing w:before="100" w:beforeAutospacing="1" w:after="100" w:afterAutospacing="1" w:line="240" w:lineRule="auto"/>
    </w:pPr>
  </w:style>
  <w:style w:type="paragraph" w:customStyle="1" w:styleId="column">
    <w:name w:val="column"/>
    <w:basedOn w:val="Normal"/>
    <w:uiPriority w:val="99"/>
    <w:qFormat/>
    <w:rsid w:val="004D32E1"/>
    <w:pPr>
      <w:spacing w:before="100" w:beforeAutospacing="1" w:after="100" w:afterAutospacing="1" w:line="240" w:lineRule="auto"/>
    </w:pPr>
  </w:style>
  <w:style w:type="paragraph" w:customStyle="1" w:styleId="recirc-container">
    <w:name w:val="recirc-container"/>
    <w:basedOn w:val="Normal"/>
    <w:uiPriority w:val="99"/>
    <w:qFormat/>
    <w:rsid w:val="004D32E1"/>
    <w:pPr>
      <w:spacing w:before="100" w:beforeAutospacing="1" w:after="100" w:afterAutospacing="1" w:line="240" w:lineRule="auto"/>
    </w:pPr>
    <w:rPr>
      <w:sz w:val="24"/>
    </w:rPr>
  </w:style>
  <w:style w:type="paragraph" w:customStyle="1" w:styleId="interstitial-link">
    <w:name w:val="interstitial-link"/>
    <w:basedOn w:val="Normal"/>
    <w:uiPriority w:val="99"/>
    <w:qFormat/>
    <w:rsid w:val="004D32E1"/>
    <w:pPr>
      <w:spacing w:before="100" w:beforeAutospacing="1" w:after="100" w:afterAutospacing="1" w:line="240" w:lineRule="auto"/>
    </w:pPr>
    <w:rPr>
      <w:sz w:val="24"/>
    </w:rPr>
  </w:style>
  <w:style w:type="paragraph" w:customStyle="1" w:styleId="see-also">
    <w:name w:val="see-also"/>
    <w:basedOn w:val="Normal"/>
    <w:uiPriority w:val="99"/>
    <w:qFormat/>
    <w:rsid w:val="004D32E1"/>
    <w:pPr>
      <w:spacing w:before="100" w:beforeAutospacing="1" w:after="100" w:afterAutospacing="1" w:line="240" w:lineRule="auto"/>
    </w:pPr>
    <w:rPr>
      <w:sz w:val="24"/>
    </w:rPr>
  </w:style>
  <w:style w:type="character" w:customStyle="1" w:styleId="BriefTitleChar">
    <w:name w:val="Brief Title Char"/>
    <w:basedOn w:val="DefaultParagraphFont"/>
    <w:rsid w:val="004D32E1"/>
    <w:rPr>
      <w:b/>
      <w:bCs w:val="0"/>
      <w:sz w:val="24"/>
      <w:szCs w:val="24"/>
      <w:u w:val="single"/>
      <w:lang w:val="en-US" w:eastAsia="en-US" w:bidi="ar-SA"/>
    </w:rPr>
  </w:style>
  <w:style w:type="character" w:customStyle="1" w:styleId="BriefTitle2Char">
    <w:name w:val="Brief Title 2 Char"/>
    <w:basedOn w:val="BriefTitleChar"/>
    <w:rsid w:val="004D32E1"/>
    <w:rPr>
      <w:b/>
      <w:bCs w:val="0"/>
      <w:sz w:val="24"/>
      <w:szCs w:val="24"/>
      <w:u w:val="single"/>
      <w:lang w:val="en-US" w:eastAsia="en-US" w:bidi="ar-SA"/>
    </w:rPr>
  </w:style>
  <w:style w:type="character" w:customStyle="1" w:styleId="FontStyle477">
    <w:name w:val="Font Style477"/>
    <w:basedOn w:val="DefaultParagraphFont"/>
    <w:uiPriority w:val="99"/>
    <w:rsid w:val="004D32E1"/>
    <w:rPr>
      <w:rFonts w:ascii="Times New Roman" w:hAnsi="Times New Roman" w:cs="Times New Roman" w:hint="default"/>
      <w:sz w:val="18"/>
      <w:szCs w:val="18"/>
    </w:rPr>
  </w:style>
  <w:style w:type="character" w:customStyle="1" w:styleId="FontStyle514">
    <w:name w:val="Font Style514"/>
    <w:basedOn w:val="DefaultParagraphFont"/>
    <w:uiPriority w:val="99"/>
    <w:rsid w:val="004D32E1"/>
    <w:rPr>
      <w:rFonts w:ascii="Times New Roman" w:hAnsi="Times New Roman" w:cs="Times New Roman" w:hint="default"/>
      <w:sz w:val="14"/>
      <w:szCs w:val="14"/>
    </w:rPr>
  </w:style>
  <w:style w:type="character" w:customStyle="1" w:styleId="FontStyle500">
    <w:name w:val="Font Style500"/>
    <w:basedOn w:val="DefaultParagraphFont"/>
    <w:uiPriority w:val="99"/>
    <w:rsid w:val="004D32E1"/>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4D32E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D32E1"/>
    <w:rPr>
      <w:rFonts w:ascii="Times New Roman" w:hAnsi="Times New Roman" w:cs="Times New Roman" w:hint="default"/>
      <w:b/>
      <w:bCs/>
      <w:sz w:val="22"/>
      <w:szCs w:val="22"/>
    </w:rPr>
  </w:style>
  <w:style w:type="character" w:customStyle="1" w:styleId="UnderlineStyleChar7">
    <w:name w:val="Underline Style Char7"/>
    <w:rsid w:val="004D32E1"/>
    <w:rPr>
      <w:rFonts w:ascii="Garamond" w:hAnsi="Garamond" w:hint="default"/>
      <w:sz w:val="22"/>
      <w:szCs w:val="24"/>
      <w:u w:val="single"/>
      <w:lang w:val="en-US" w:eastAsia="en-US" w:bidi="ar-SA"/>
    </w:rPr>
  </w:style>
  <w:style w:type="character" w:customStyle="1" w:styleId="s4">
    <w:name w:val="s4"/>
    <w:rsid w:val="004D32E1"/>
  </w:style>
  <w:style w:type="character" w:customStyle="1" w:styleId="s5">
    <w:name w:val="s5"/>
    <w:rsid w:val="004D32E1"/>
  </w:style>
  <w:style w:type="character" w:customStyle="1" w:styleId="rightsnotice">
    <w:name w:val="rightsnotice"/>
    <w:rsid w:val="004D32E1"/>
  </w:style>
  <w:style w:type="character" w:customStyle="1" w:styleId="related-current-indicator">
    <w:name w:val="related-current-indicator"/>
    <w:rsid w:val="004D32E1"/>
  </w:style>
  <w:style w:type="character" w:customStyle="1" w:styleId="bylclear">
    <w:name w:val="bylclear"/>
    <w:rsid w:val="004D32E1"/>
  </w:style>
  <w:style w:type="character" w:customStyle="1" w:styleId="essaytext">
    <w:name w:val="essaytext"/>
    <w:rsid w:val="004D32E1"/>
  </w:style>
  <w:style w:type="character" w:customStyle="1" w:styleId="username">
    <w:name w:val="username"/>
    <w:rsid w:val="004D32E1"/>
  </w:style>
  <w:style w:type="character" w:customStyle="1" w:styleId="toplinks">
    <w:name w:val="toplinks"/>
    <w:rsid w:val="004D32E1"/>
  </w:style>
  <w:style w:type="character" w:customStyle="1" w:styleId="titles">
    <w:name w:val="titles"/>
    <w:rsid w:val="004D32E1"/>
  </w:style>
  <w:style w:type="character" w:customStyle="1" w:styleId="contentauthor">
    <w:name w:val="contentauthor"/>
    <w:rsid w:val="004D32E1"/>
  </w:style>
  <w:style w:type="character" w:customStyle="1" w:styleId="subarticleheader">
    <w:name w:val="subarticleheader"/>
    <w:rsid w:val="004D32E1"/>
  </w:style>
  <w:style w:type="character" w:customStyle="1" w:styleId="copy">
    <w:name w:val="copy"/>
    <w:rsid w:val="004D32E1"/>
  </w:style>
  <w:style w:type="character" w:customStyle="1" w:styleId="topheadline">
    <w:name w:val="topheadline"/>
    <w:rsid w:val="004D32E1"/>
  </w:style>
  <w:style w:type="character" w:customStyle="1" w:styleId="Stylereduce27pt">
    <w:name w:val="Style reduce2 + 7 pt"/>
    <w:rsid w:val="004D32E1"/>
    <w:rPr>
      <w:rFonts w:ascii="Times New Roman" w:hAnsi="Times New Roman" w:cs="Arial" w:hint="default"/>
      <w:color w:val="000000"/>
      <w:sz w:val="14"/>
      <w:szCs w:val="22"/>
    </w:rPr>
  </w:style>
  <w:style w:type="character" w:customStyle="1" w:styleId="srtitle">
    <w:name w:val="srtitle"/>
    <w:rsid w:val="004D32E1"/>
  </w:style>
  <w:style w:type="character" w:customStyle="1" w:styleId="st1">
    <w:name w:val="st1"/>
    <w:rsid w:val="004D32E1"/>
  </w:style>
  <w:style w:type="character" w:customStyle="1" w:styleId="StyleStyleGaramond">
    <w:name w:val="Style Style Garamond +"/>
    <w:rsid w:val="004D32E1"/>
    <w:rPr>
      <w:rFonts w:ascii="Garamond" w:hAnsi="Garamond" w:cs="Times New Roman" w:hint="default"/>
      <w:sz w:val="20"/>
    </w:rPr>
  </w:style>
  <w:style w:type="character" w:customStyle="1" w:styleId="boldunderline2">
    <w:name w:val="boldunderline"/>
    <w:rsid w:val="004D32E1"/>
  </w:style>
  <w:style w:type="character" w:customStyle="1" w:styleId="Date11">
    <w:name w:val="Date11"/>
    <w:rsid w:val="004D32E1"/>
  </w:style>
  <w:style w:type="character" w:customStyle="1" w:styleId="artbody1">
    <w:name w:val="art_body1"/>
    <w:rsid w:val="004D32E1"/>
    <w:rPr>
      <w:rFonts w:ascii="Arial" w:hAnsi="Arial" w:cs="Arial" w:hint="default"/>
    </w:rPr>
  </w:style>
  <w:style w:type="character" w:customStyle="1" w:styleId="Boxout0">
    <w:name w:val="Boxout"/>
    <w:uiPriority w:val="1"/>
    <w:qFormat/>
    <w:rsid w:val="004D32E1"/>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4D32E1"/>
  </w:style>
  <w:style w:type="character" w:customStyle="1" w:styleId="preloadwrap">
    <w:name w:val="preloadwrap"/>
    <w:rsid w:val="004D32E1"/>
  </w:style>
  <w:style w:type="character" w:customStyle="1" w:styleId="creditwrap">
    <w:name w:val="creditwrap"/>
    <w:rsid w:val="004D32E1"/>
  </w:style>
  <w:style w:type="character" w:customStyle="1" w:styleId="DefaultChar1">
    <w:name w:val="Default Char1"/>
    <w:rsid w:val="004D32E1"/>
    <w:rPr>
      <w:noProof w:val="0"/>
      <w:color w:val="000000"/>
      <w:lang w:val="en-US" w:eastAsia="en-US" w:bidi="ar-SA"/>
    </w:rPr>
  </w:style>
  <w:style w:type="character" w:customStyle="1" w:styleId="pmterms31">
    <w:name w:val="pmterms31"/>
    <w:rsid w:val="004D32E1"/>
    <w:rPr>
      <w:b/>
      <w:bCs/>
      <w:i w:val="0"/>
      <w:iCs w:val="0"/>
      <w:color w:val="000000"/>
    </w:rPr>
  </w:style>
  <w:style w:type="character" w:customStyle="1" w:styleId="copyrightdescription">
    <w:name w:val="copyrightdescription"/>
    <w:rsid w:val="004D32E1"/>
  </w:style>
  <w:style w:type="character" w:customStyle="1" w:styleId="ft01">
    <w:name w:val="ft01"/>
    <w:rsid w:val="004D32E1"/>
    <w:rPr>
      <w:rFonts w:ascii="Times" w:hAnsi="Times" w:cs="Times" w:hint="default"/>
      <w:color w:val="000000"/>
      <w:sz w:val="14"/>
      <w:szCs w:val="14"/>
    </w:rPr>
  </w:style>
  <w:style w:type="character" w:customStyle="1" w:styleId="ft11">
    <w:name w:val="ft11"/>
    <w:rsid w:val="004D32E1"/>
    <w:rPr>
      <w:rFonts w:ascii="Times" w:hAnsi="Times" w:cs="Times" w:hint="default"/>
      <w:color w:val="000000"/>
      <w:sz w:val="17"/>
      <w:szCs w:val="17"/>
    </w:rPr>
  </w:style>
  <w:style w:type="character" w:customStyle="1" w:styleId="ft21">
    <w:name w:val="ft21"/>
    <w:rsid w:val="004D32E1"/>
    <w:rPr>
      <w:rFonts w:ascii="Times" w:hAnsi="Times" w:cs="Times" w:hint="default"/>
      <w:color w:val="000000"/>
      <w:sz w:val="15"/>
      <w:szCs w:val="15"/>
    </w:rPr>
  </w:style>
  <w:style w:type="character" w:customStyle="1" w:styleId="ft31">
    <w:name w:val="ft31"/>
    <w:rsid w:val="004D32E1"/>
    <w:rPr>
      <w:rFonts w:ascii="Times" w:hAnsi="Times" w:cs="Times" w:hint="default"/>
      <w:color w:val="000000"/>
      <w:sz w:val="15"/>
      <w:szCs w:val="15"/>
    </w:rPr>
  </w:style>
  <w:style w:type="character" w:customStyle="1" w:styleId="dquo">
    <w:name w:val="dquo"/>
    <w:rsid w:val="004D32E1"/>
  </w:style>
  <w:style w:type="character" w:customStyle="1" w:styleId="caps2">
    <w:name w:val="caps2"/>
    <w:rsid w:val="004D32E1"/>
  </w:style>
  <w:style w:type="character" w:customStyle="1" w:styleId="ccs">
    <w:name w:val="c cs"/>
    <w:rsid w:val="004D32E1"/>
  </w:style>
  <w:style w:type="character" w:customStyle="1" w:styleId="dropshadow">
    <w:name w:val="dropshadow"/>
    <w:rsid w:val="004D32E1"/>
  </w:style>
  <w:style w:type="character" w:customStyle="1" w:styleId="d05ws">
    <w:name w:val="d05ws"/>
    <w:rsid w:val="004D32E1"/>
  </w:style>
  <w:style w:type="character" w:customStyle="1" w:styleId="rzibod">
    <w:name w:val="rzibod"/>
    <w:rsid w:val="004D32E1"/>
  </w:style>
  <w:style w:type="character" w:customStyle="1" w:styleId="headertext">
    <w:name w:val="headertext"/>
    <w:rsid w:val="004D32E1"/>
  </w:style>
  <w:style w:type="character" w:customStyle="1" w:styleId="endnote-reference">
    <w:name w:val="endnote-reference"/>
    <w:rsid w:val="004D32E1"/>
  </w:style>
  <w:style w:type="character" w:customStyle="1" w:styleId="officialsname">
    <w:name w:val="official_s_name"/>
    <w:rsid w:val="004D32E1"/>
  </w:style>
  <w:style w:type="character" w:customStyle="1" w:styleId="audience">
    <w:name w:val="audience"/>
    <w:rsid w:val="004D32E1"/>
  </w:style>
  <w:style w:type="character" w:customStyle="1" w:styleId="normalchar0">
    <w:name w:val="normal__char"/>
    <w:rsid w:val="004D32E1"/>
  </w:style>
  <w:style w:type="character" w:customStyle="1" w:styleId="hyperlink002cheading0020100200028block0020title0029char">
    <w:name w:val="hyperlink_002cheading_00201_0020_0028block_0020title_0029__char"/>
    <w:rsid w:val="004D32E1"/>
  </w:style>
  <w:style w:type="character" w:customStyle="1" w:styleId="underline002cstyle0020bold0020underlinechar">
    <w:name w:val="underline_002cstyle_0020bold_0020underline__char"/>
    <w:rsid w:val="004D32E1"/>
  </w:style>
  <w:style w:type="character" w:customStyle="1" w:styleId="copyboldblack">
    <w:name w:val="copyboldblack"/>
    <w:rsid w:val="004D32E1"/>
  </w:style>
  <w:style w:type="character" w:customStyle="1" w:styleId="copybold">
    <w:name w:val="copybold"/>
    <w:rsid w:val="004D32E1"/>
  </w:style>
  <w:style w:type="character" w:customStyle="1" w:styleId="author-date0">
    <w:name w:val="author-date"/>
    <w:rsid w:val="004D32E1"/>
  </w:style>
  <w:style w:type="character" w:customStyle="1" w:styleId="articlebegin">
    <w:name w:val="articlebegin"/>
    <w:rsid w:val="004D32E1"/>
  </w:style>
  <w:style w:type="character" w:customStyle="1" w:styleId="mediaoverlay">
    <w:name w:val="mediaoverlay"/>
    <w:rsid w:val="004D32E1"/>
  </w:style>
  <w:style w:type="character" w:customStyle="1" w:styleId="blogcaption">
    <w:name w:val="blog_caption"/>
    <w:rsid w:val="004D32E1"/>
  </w:style>
  <w:style w:type="character" w:customStyle="1" w:styleId="commnet-abuzz">
    <w:name w:val="commnet-abuzz"/>
    <w:rsid w:val="004D32E1"/>
  </w:style>
  <w:style w:type="character" w:customStyle="1" w:styleId="stbuttontext">
    <w:name w:val="stbuttontext"/>
    <w:rsid w:val="004D32E1"/>
  </w:style>
  <w:style w:type="character" w:customStyle="1" w:styleId="grey">
    <w:name w:val="grey"/>
    <w:rsid w:val="004D32E1"/>
  </w:style>
  <w:style w:type="character" w:customStyle="1" w:styleId="bdx">
    <w:name w:val="bdx"/>
    <w:rsid w:val="004D32E1"/>
  </w:style>
  <w:style w:type="character" w:customStyle="1" w:styleId="bdl">
    <w:name w:val="bdl"/>
    <w:rsid w:val="004D32E1"/>
  </w:style>
  <w:style w:type="character" w:customStyle="1" w:styleId="breadcrumbitemcurrent">
    <w:name w:val="breadcrumbitemcurrent"/>
    <w:rsid w:val="004D32E1"/>
  </w:style>
  <w:style w:type="character" w:customStyle="1" w:styleId="bbl">
    <w:name w:val="bbl"/>
    <w:rsid w:val="004D32E1"/>
  </w:style>
  <w:style w:type="character" w:customStyle="1" w:styleId="itxtnewhookspan">
    <w:name w:val="itxtnewhookspan"/>
    <w:rsid w:val="004D32E1"/>
  </w:style>
  <w:style w:type="character" w:customStyle="1" w:styleId="gstxthlt">
    <w:name w:val="gstxt_hlt"/>
    <w:rsid w:val="004D32E1"/>
  </w:style>
  <w:style w:type="character" w:customStyle="1" w:styleId="StyleBoldRed">
    <w:name w:val="Style Bold Red"/>
    <w:rsid w:val="004D32E1"/>
    <w:rPr>
      <w:b/>
      <w:bCs/>
      <w:color w:val="auto"/>
    </w:rPr>
  </w:style>
  <w:style w:type="character" w:customStyle="1" w:styleId="StyleTimesNewRoman8pt">
    <w:name w:val="Style Times New Roman 8 pt"/>
    <w:rsid w:val="004D32E1"/>
    <w:rPr>
      <w:rFonts w:ascii="Georgia" w:hAnsi="Georgia" w:hint="default"/>
      <w:sz w:val="16"/>
    </w:rPr>
  </w:style>
  <w:style w:type="character" w:customStyle="1" w:styleId="goldbldtext">
    <w:name w:val="goldbldtext"/>
    <w:rsid w:val="004D32E1"/>
  </w:style>
  <w:style w:type="character" w:customStyle="1" w:styleId="labeltext">
    <w:name w:val="labeltext"/>
    <w:rsid w:val="004D32E1"/>
  </w:style>
  <w:style w:type="character" w:customStyle="1" w:styleId="viewlink">
    <w:name w:val="viewlink"/>
    <w:rsid w:val="004D32E1"/>
  </w:style>
  <w:style w:type="character" w:customStyle="1" w:styleId="inlinkchart">
    <w:name w:val="inlink_chart"/>
    <w:rsid w:val="004D32E1"/>
  </w:style>
  <w:style w:type="character" w:customStyle="1" w:styleId="fbsharecountwrapper">
    <w:name w:val="fb_share_count_wrapper"/>
    <w:rsid w:val="004D32E1"/>
  </w:style>
  <w:style w:type="character" w:customStyle="1" w:styleId="hw">
    <w:name w:val="hw"/>
    <w:rsid w:val="004D32E1"/>
  </w:style>
  <w:style w:type="character" w:customStyle="1" w:styleId="linktotop">
    <w:name w:val="linktotop"/>
    <w:rsid w:val="004D32E1"/>
  </w:style>
  <w:style w:type="character" w:customStyle="1" w:styleId="descriptionstyle1block">
    <w:name w:val="description style1 block"/>
    <w:rsid w:val="004D32E1"/>
  </w:style>
  <w:style w:type="character" w:customStyle="1" w:styleId="gutter-right-1">
    <w:name w:val="gutter-right-1"/>
    <w:basedOn w:val="DefaultParagraphFont"/>
    <w:rsid w:val="004D32E1"/>
  </w:style>
  <w:style w:type="character" w:customStyle="1" w:styleId="Header11">
    <w:name w:val="Header11"/>
    <w:rsid w:val="004D32E1"/>
  </w:style>
  <w:style w:type="character" w:customStyle="1" w:styleId="posa">
    <w:name w:val="pos(a)"/>
    <w:basedOn w:val="DefaultParagraphFont"/>
    <w:rsid w:val="004D32E1"/>
  </w:style>
  <w:style w:type="character" w:customStyle="1" w:styleId="u-hiddeninnarrowenv">
    <w:name w:val="u-hiddeninnarrowenv"/>
    <w:basedOn w:val="DefaultParagraphFont"/>
    <w:rsid w:val="004D32E1"/>
  </w:style>
  <w:style w:type="character" w:customStyle="1" w:styleId="followbutton-bird">
    <w:name w:val="followbutton-bird"/>
    <w:basedOn w:val="DefaultParagraphFont"/>
    <w:rsid w:val="004D32E1"/>
  </w:style>
  <w:style w:type="character" w:customStyle="1" w:styleId="tweetauthor-name">
    <w:name w:val="tweetauthor-name"/>
    <w:basedOn w:val="DefaultParagraphFont"/>
    <w:rsid w:val="004D32E1"/>
  </w:style>
  <w:style w:type="character" w:customStyle="1" w:styleId="tweetauthor-verifiedbadge">
    <w:name w:val="tweetauthor-verifiedbadge"/>
    <w:basedOn w:val="DefaultParagraphFont"/>
    <w:rsid w:val="004D32E1"/>
  </w:style>
  <w:style w:type="character" w:customStyle="1" w:styleId="tweetauthor-screenname">
    <w:name w:val="tweetauthor-screenname"/>
    <w:basedOn w:val="DefaultParagraphFont"/>
    <w:rsid w:val="004D32E1"/>
  </w:style>
  <w:style w:type="character" w:customStyle="1" w:styleId="u-hiddenvisually">
    <w:name w:val="u-hiddenvisually"/>
    <w:basedOn w:val="DefaultParagraphFont"/>
    <w:rsid w:val="004D32E1"/>
  </w:style>
  <w:style w:type="character" w:customStyle="1" w:styleId="tweetaction-stat">
    <w:name w:val="tweetaction-stat"/>
    <w:basedOn w:val="DefaultParagraphFont"/>
    <w:rsid w:val="004D32E1"/>
  </w:style>
  <w:style w:type="character" w:customStyle="1" w:styleId="related">
    <w:name w:val="related"/>
    <w:basedOn w:val="DefaultParagraphFont"/>
    <w:rsid w:val="004D32E1"/>
  </w:style>
  <w:style w:type="character" w:customStyle="1" w:styleId="related-content">
    <w:name w:val="related-content"/>
    <w:basedOn w:val="DefaultParagraphFont"/>
    <w:rsid w:val="004D32E1"/>
  </w:style>
  <w:style w:type="character" w:customStyle="1" w:styleId="name-of-author">
    <w:name w:val="name-of-author"/>
    <w:basedOn w:val="DefaultParagraphFont"/>
    <w:rsid w:val="004D32E1"/>
  </w:style>
  <w:style w:type="character" w:customStyle="1" w:styleId="first-name">
    <w:name w:val="first-name"/>
    <w:basedOn w:val="DefaultParagraphFont"/>
    <w:rsid w:val="004D32E1"/>
  </w:style>
  <w:style w:type="character" w:customStyle="1" w:styleId="last-name">
    <w:name w:val="last-name"/>
    <w:basedOn w:val="DefaultParagraphFont"/>
    <w:rsid w:val="004D32E1"/>
  </w:style>
  <w:style w:type="character" w:customStyle="1" w:styleId="recirc-text">
    <w:name w:val="&quot;recirc-text”"/>
    <w:basedOn w:val="DefaultParagraphFont"/>
    <w:rsid w:val="004D32E1"/>
  </w:style>
  <w:style w:type="character" w:customStyle="1" w:styleId="video-icon">
    <w:name w:val="video-icon"/>
    <w:basedOn w:val="DefaultParagraphFont"/>
    <w:rsid w:val="004D32E1"/>
  </w:style>
  <w:style w:type="character" w:customStyle="1" w:styleId="powa-shot-play-btn-text">
    <w:name w:val="powa-shot-play-btn-text"/>
    <w:basedOn w:val="DefaultParagraphFont"/>
    <w:rsid w:val="004D32E1"/>
  </w:style>
  <w:style w:type="character" w:customStyle="1" w:styleId="powa-shot-click">
    <w:name w:val="powa-shot-click"/>
    <w:basedOn w:val="DefaultParagraphFont"/>
    <w:rsid w:val="004D32E1"/>
  </w:style>
  <w:style w:type="character" w:customStyle="1" w:styleId="wpv-blurb">
    <w:name w:val="wpv-blurb"/>
    <w:basedOn w:val="DefaultParagraphFont"/>
    <w:rsid w:val="004D32E1"/>
  </w:style>
  <w:style w:type="character" w:customStyle="1" w:styleId="pb-caption">
    <w:name w:val="pb-caption"/>
    <w:basedOn w:val="DefaultParagraphFont"/>
    <w:rsid w:val="004D32E1"/>
  </w:style>
  <w:style w:type="paragraph" w:customStyle="1" w:styleId="NoteLevel23">
    <w:name w:val="Note Level 23"/>
    <w:basedOn w:val="Normal"/>
    <w:next w:val="Normal"/>
    <w:uiPriority w:val="99"/>
    <w:qFormat/>
    <w:rsid w:val="004D32E1"/>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4D32E1"/>
  </w:style>
  <w:style w:type="character" w:customStyle="1" w:styleId="m-2745674872889869693gmail-styleunderline">
    <w:name w:val="m_-2745674872889869693gmail-styleunderline"/>
    <w:basedOn w:val="DefaultParagraphFont"/>
    <w:rsid w:val="004D32E1"/>
  </w:style>
  <w:style w:type="character" w:customStyle="1" w:styleId="HeaderChar3">
    <w:name w:val="Header Char3"/>
    <w:basedOn w:val="DefaultParagraphFont"/>
    <w:uiPriority w:val="99"/>
    <w:semiHidden/>
    <w:rsid w:val="004D32E1"/>
    <w:rPr>
      <w:rFonts w:ascii="Georgia" w:hAnsi="Georgia"/>
    </w:rPr>
  </w:style>
  <w:style w:type="paragraph" w:customStyle="1" w:styleId="NoteLevel24">
    <w:name w:val="Note Level 24"/>
    <w:basedOn w:val="Normal"/>
    <w:next w:val="Normal"/>
    <w:uiPriority w:val="99"/>
    <w:qFormat/>
    <w:rsid w:val="004D32E1"/>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4D32E1"/>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4D32E1"/>
  </w:style>
  <w:style w:type="character" w:customStyle="1" w:styleId="UnresolvedMention31">
    <w:name w:val="Unresolved Mention31"/>
    <w:basedOn w:val="DefaultParagraphFont"/>
    <w:uiPriority w:val="99"/>
    <w:semiHidden/>
    <w:unhideWhenUsed/>
    <w:rsid w:val="004D32E1"/>
    <w:rPr>
      <w:color w:val="808080"/>
      <w:shd w:val="clear" w:color="auto" w:fill="E6E6E6"/>
    </w:rPr>
  </w:style>
  <w:style w:type="paragraph" w:customStyle="1" w:styleId="po-hr-cndek">
    <w:name w:val="po-hr-cn__dek"/>
    <w:basedOn w:val="Normal"/>
    <w:rsid w:val="004D32E1"/>
    <w:pPr>
      <w:spacing w:before="100" w:beforeAutospacing="1" w:after="100" w:afterAutospacing="1"/>
    </w:pPr>
  </w:style>
  <w:style w:type="character" w:customStyle="1" w:styleId="publication-date">
    <w:name w:val="publication-date"/>
    <w:basedOn w:val="DefaultParagraphFont"/>
    <w:rsid w:val="004D32E1"/>
  </w:style>
  <w:style w:type="character" w:customStyle="1" w:styleId="m4481627234786388783gmail-style13ptbold">
    <w:name w:val="m_4481627234786388783gmail-style13ptbold"/>
    <w:basedOn w:val="DefaultParagraphFont"/>
    <w:rsid w:val="004D32E1"/>
  </w:style>
  <w:style w:type="character" w:customStyle="1" w:styleId="m4481627234786388783gmail-styleunderline">
    <w:name w:val="m_4481627234786388783gmail-styleunderline"/>
    <w:basedOn w:val="DefaultParagraphFont"/>
    <w:rsid w:val="004D32E1"/>
  </w:style>
  <w:style w:type="character" w:customStyle="1" w:styleId="m4481627234786388783gmail-apple-converted-space">
    <w:name w:val="m_4481627234786388783gmail-apple-converted-space"/>
    <w:basedOn w:val="DefaultParagraphFont"/>
    <w:rsid w:val="004D32E1"/>
  </w:style>
  <w:style w:type="character" w:customStyle="1" w:styleId="m4481627234786388783gmail-grame">
    <w:name w:val="m_4481627234786388783gmail-grame"/>
    <w:basedOn w:val="DefaultParagraphFont"/>
    <w:rsid w:val="004D32E1"/>
  </w:style>
  <w:style w:type="character" w:customStyle="1" w:styleId="m4481627234786388783gmail-underline">
    <w:name w:val="m_4481627234786388783gmail-underline"/>
    <w:basedOn w:val="DefaultParagraphFont"/>
    <w:rsid w:val="004D32E1"/>
  </w:style>
  <w:style w:type="paragraph" w:customStyle="1" w:styleId="m4481627234786388783gmail-card">
    <w:name w:val="m_4481627234786388783gmail-card"/>
    <w:basedOn w:val="Normal"/>
    <w:rsid w:val="004D32E1"/>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4D32E1"/>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4D32E1"/>
  </w:style>
  <w:style w:type="paragraph" w:customStyle="1" w:styleId="m-2671184907397832551gmail-p2">
    <w:name w:val="m_-2671184907397832551gmail-p2"/>
    <w:basedOn w:val="Normal"/>
    <w:rsid w:val="004D32E1"/>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4D32E1"/>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4D32E1"/>
  </w:style>
  <w:style w:type="character" w:customStyle="1" w:styleId="m-4364835325198423527gmail-m-487226309709519571m8778339509743264076gmail-style13ptbold">
    <w:name w:val="m_-4364835325198423527gmail-m_-487226309709519571m_8778339509743264076gmail-style13ptbold"/>
    <w:basedOn w:val="DefaultParagraphFont"/>
    <w:rsid w:val="004D32E1"/>
  </w:style>
  <w:style w:type="character" w:customStyle="1" w:styleId="m-4364835325198423527gmail-m-487226309709519571m8778339509743264076gmail-styleunderline">
    <w:name w:val="m_-4364835325198423527gmail-m_-487226309709519571m_8778339509743264076gmail-styleunderline"/>
    <w:basedOn w:val="DefaultParagraphFont"/>
    <w:rsid w:val="004D32E1"/>
  </w:style>
  <w:style w:type="character" w:customStyle="1" w:styleId="m-4886631745483256254gmail-style13ptbold">
    <w:name w:val="m_-4886631745483256254gmail-style13ptbold"/>
    <w:basedOn w:val="DefaultParagraphFont"/>
    <w:rsid w:val="004D32E1"/>
  </w:style>
  <w:style w:type="character" w:customStyle="1" w:styleId="m8525170829296705783gmail-style13ptbold">
    <w:name w:val="m_8525170829296705783gmail-style13ptbold"/>
    <w:basedOn w:val="DefaultParagraphFont"/>
    <w:rsid w:val="004D32E1"/>
  </w:style>
  <w:style w:type="character" w:customStyle="1" w:styleId="m8525170829296705783gmail-styleunderline">
    <w:name w:val="m_8525170829296705783gmail-styleunderline"/>
    <w:basedOn w:val="DefaultParagraphFont"/>
    <w:rsid w:val="004D32E1"/>
  </w:style>
  <w:style w:type="character" w:customStyle="1" w:styleId="m113202149284569794gmail-style13ptbold">
    <w:name w:val="m_113202149284569794gmail-style13ptbold"/>
    <w:basedOn w:val="DefaultParagraphFont"/>
    <w:rsid w:val="004D32E1"/>
  </w:style>
  <w:style w:type="character" w:customStyle="1" w:styleId="m113202149284569794gmail-styleunderline">
    <w:name w:val="m_113202149284569794gmail-styleunderline"/>
    <w:basedOn w:val="DefaultParagraphFont"/>
    <w:rsid w:val="004D32E1"/>
  </w:style>
  <w:style w:type="character" w:customStyle="1" w:styleId="m-5741597242490756161gmail-field-content">
    <w:name w:val="m_-5741597242490756161gmail-field-content"/>
    <w:basedOn w:val="DefaultParagraphFont"/>
    <w:rsid w:val="004D32E1"/>
  </w:style>
  <w:style w:type="paragraph" w:customStyle="1" w:styleId="FUCKTHISFONT">
    <w:name w:val="FUCK THIS FONT"/>
    <w:basedOn w:val="Normal"/>
    <w:rsid w:val="004D32E1"/>
    <w:pPr>
      <w:autoSpaceDE w:val="0"/>
      <w:autoSpaceDN w:val="0"/>
      <w:adjustRightInd w:val="0"/>
      <w:jc w:val="both"/>
    </w:pPr>
    <w:rPr>
      <w:u w:val="single"/>
    </w:rPr>
  </w:style>
  <w:style w:type="paragraph" w:customStyle="1" w:styleId="TagChar1CharCharCharChar">
    <w:name w:val="Tag Char1 Char Char Char Char"/>
    <w:basedOn w:val="Normal"/>
    <w:rsid w:val="004D32E1"/>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4D32E1"/>
    <w:rPr>
      <w:rFonts w:ascii="Arial Narrow" w:hAnsi="Arial Narrow"/>
      <w:szCs w:val="24"/>
      <w:u w:val="single"/>
    </w:rPr>
  </w:style>
  <w:style w:type="character" w:customStyle="1" w:styleId="hyperlink60">
    <w:name w:val="hyperlink6"/>
    <w:basedOn w:val="DefaultParagraphFont"/>
    <w:rsid w:val="004D32E1"/>
  </w:style>
  <w:style w:type="character" w:customStyle="1" w:styleId="heading2char2charchar">
    <w:name w:val="heading2char2charchar"/>
    <w:basedOn w:val="DefaultParagraphFont"/>
    <w:rsid w:val="004D32E1"/>
  </w:style>
  <w:style w:type="character" w:customStyle="1" w:styleId="heading2char10">
    <w:name w:val="heading2char1"/>
    <w:basedOn w:val="DefaultParagraphFont"/>
    <w:rsid w:val="004D32E1"/>
  </w:style>
  <w:style w:type="character" w:customStyle="1" w:styleId="CiteChar2">
    <w:name w:val="Cite Char"/>
    <w:basedOn w:val="DefaultParagraphFont"/>
    <w:rsid w:val="004D32E1"/>
    <w:rPr>
      <w:rFonts w:ascii="Garamond" w:hAnsi="Garamond"/>
      <w:b/>
      <w:sz w:val="20"/>
      <w:szCs w:val="22"/>
      <w:u w:val="none"/>
    </w:rPr>
  </w:style>
  <w:style w:type="character" w:customStyle="1" w:styleId="StyleUnderlineCharTitleCharBold">
    <w:name w:val="Style Underline CharTitle Char + Bold"/>
    <w:basedOn w:val="DefaultParagraphFont"/>
    <w:rsid w:val="004D32E1"/>
    <w:rPr>
      <w:rFonts w:ascii="Garamond" w:hAnsi="Garamond"/>
      <w:b/>
      <w:bCs/>
      <w:color w:val="000000"/>
      <w:sz w:val="22"/>
      <w:szCs w:val="22"/>
    </w:rPr>
  </w:style>
  <w:style w:type="character" w:customStyle="1" w:styleId="bnp-articles-title1">
    <w:name w:val="bnp-articles-title1"/>
    <w:basedOn w:val="DefaultParagraphFont"/>
    <w:rsid w:val="004D32E1"/>
    <w:rPr>
      <w:rFonts w:ascii="Verdana" w:hAnsi="Verdana" w:hint="default"/>
      <w:b/>
      <w:bCs/>
      <w:color w:val="545454"/>
      <w:sz w:val="12"/>
      <w:szCs w:val="12"/>
    </w:rPr>
  </w:style>
  <w:style w:type="character" w:customStyle="1" w:styleId="featuretext">
    <w:name w:val="featuretext"/>
    <w:basedOn w:val="DefaultParagraphFont"/>
    <w:rsid w:val="004D32E1"/>
  </w:style>
  <w:style w:type="character" w:customStyle="1" w:styleId="relatedtext">
    <w:name w:val="related_text"/>
    <w:basedOn w:val="DefaultParagraphFont"/>
    <w:rsid w:val="004D32E1"/>
  </w:style>
  <w:style w:type="character" w:customStyle="1" w:styleId="fullpost">
    <w:name w:val="fullpost"/>
    <w:basedOn w:val="DefaultParagraphFont"/>
    <w:rsid w:val="004D32E1"/>
  </w:style>
  <w:style w:type="character" w:customStyle="1" w:styleId="bcktital">
    <w:name w:val="bcktital"/>
    <w:basedOn w:val="DefaultParagraphFont"/>
    <w:rsid w:val="004D32E1"/>
  </w:style>
  <w:style w:type="character" w:customStyle="1" w:styleId="bcktital0">
    <w:name w:val="bckt_ital"/>
    <w:basedOn w:val="DefaultParagraphFont"/>
    <w:rsid w:val="004D32E1"/>
  </w:style>
  <w:style w:type="paragraph" w:styleId="TOAHeading">
    <w:name w:val="toa heading"/>
    <w:basedOn w:val="Normal"/>
    <w:next w:val="Normal"/>
    <w:semiHidden/>
    <w:rsid w:val="004D32E1"/>
    <w:pPr>
      <w:spacing w:before="120"/>
    </w:pPr>
    <w:rPr>
      <w:rFonts w:eastAsia="Calibri"/>
    </w:rPr>
  </w:style>
  <w:style w:type="character" w:customStyle="1" w:styleId="fwanimclass">
    <w:name w:val="fwanim_class"/>
    <w:basedOn w:val="DefaultParagraphFont"/>
    <w:rsid w:val="004D32E1"/>
  </w:style>
  <w:style w:type="paragraph" w:customStyle="1" w:styleId="DebateUnderline0">
    <w:name w:val="DebateUnderline"/>
    <w:basedOn w:val="DebateNormal"/>
    <w:qFormat/>
    <w:rsid w:val="004D32E1"/>
    <w:pPr>
      <w:spacing w:after="160"/>
    </w:pPr>
    <w:rPr>
      <w:sz w:val="24"/>
      <w:szCs w:val="24"/>
      <w:u w:val="single"/>
    </w:rPr>
  </w:style>
  <w:style w:type="character" w:customStyle="1" w:styleId="DebateUnderlineChar">
    <w:name w:val="DebateUnderline Char"/>
    <w:basedOn w:val="DebateNormalChar"/>
    <w:rsid w:val="004D32E1"/>
    <w:rPr>
      <w:rFonts w:ascii="Calibri" w:eastAsia="Calibri" w:hAnsi="Calibri"/>
      <w:sz w:val="24"/>
      <w:szCs w:val="24"/>
      <w:u w:val="single"/>
      <w:lang w:val="en-US" w:eastAsia="en-US" w:bidi="ar-SA"/>
    </w:rPr>
  </w:style>
  <w:style w:type="character" w:customStyle="1" w:styleId="DebateTagChar0">
    <w:name w:val="DebateTag Char"/>
    <w:basedOn w:val="DefaultParagraphFont"/>
    <w:rsid w:val="004D32E1"/>
    <w:rPr>
      <w:rFonts w:eastAsia="Calibri"/>
      <w:b/>
      <w:sz w:val="24"/>
      <w:szCs w:val="24"/>
      <w:lang w:val="en-US" w:eastAsia="en-US" w:bidi="ar-SA"/>
    </w:rPr>
  </w:style>
  <w:style w:type="paragraph" w:customStyle="1" w:styleId="DebateHeaderFinal">
    <w:name w:val="DebateHeaderFinal"/>
    <w:basedOn w:val="Heading1"/>
    <w:qFormat/>
    <w:rsid w:val="004D32E1"/>
    <w:pPr>
      <w:spacing w:line="276" w:lineRule="auto"/>
      <w:jc w:val="left"/>
    </w:pPr>
    <w:rPr>
      <w:rFonts w:eastAsia="Times New Roman" w:cs="Times New Roman"/>
      <w:bCs/>
      <w:caps/>
      <w:sz w:val="36"/>
      <w:szCs w:val="36"/>
    </w:rPr>
  </w:style>
  <w:style w:type="character" w:customStyle="1" w:styleId="DebateHeaderFinalChar">
    <w:name w:val="DebateHeaderFinal Char"/>
    <w:rsid w:val="004D32E1"/>
    <w:rPr>
      <w:b/>
      <w:bCs/>
      <w:sz w:val="36"/>
      <w:szCs w:val="36"/>
      <w:u w:val="single"/>
      <w:lang w:val="en-US" w:eastAsia="en-US" w:bidi="ar-SA"/>
    </w:rPr>
  </w:style>
  <w:style w:type="paragraph" w:customStyle="1" w:styleId="HeaderInitial0">
    <w:name w:val="HeaderInitial"/>
    <w:basedOn w:val="Normal"/>
    <w:rsid w:val="004D32E1"/>
    <w:pPr>
      <w:jc w:val="center"/>
      <w:outlineLvl w:val="0"/>
    </w:pPr>
    <w:rPr>
      <w:rFonts w:eastAsia="Calibri"/>
      <w:b/>
      <w:caps/>
      <w:sz w:val="28"/>
    </w:rPr>
  </w:style>
  <w:style w:type="character" w:customStyle="1" w:styleId="FooterChar2">
    <w:name w:val="Footer Char2"/>
    <w:basedOn w:val="DefaultParagraphFont"/>
    <w:rsid w:val="004D32E1"/>
    <w:rPr>
      <w:rFonts w:eastAsia="MS Mincho"/>
      <w:sz w:val="24"/>
      <w:szCs w:val="24"/>
      <w:lang w:val="en-US" w:eastAsia="ja-JP" w:bidi="ar-SA"/>
    </w:rPr>
  </w:style>
  <w:style w:type="character" w:customStyle="1" w:styleId="BalloonTextChar2">
    <w:name w:val="Balloon Text Char2"/>
    <w:basedOn w:val="DefaultParagraphFont"/>
    <w:rsid w:val="004D32E1"/>
    <w:rPr>
      <w:rFonts w:ascii="Tahoma" w:eastAsia="MS Mincho" w:hAnsi="Tahoma" w:cs="Tahoma"/>
      <w:sz w:val="16"/>
      <w:szCs w:val="16"/>
      <w:lang w:val="en-US" w:eastAsia="ja-JP" w:bidi="ar-SA"/>
    </w:rPr>
  </w:style>
  <w:style w:type="paragraph" w:customStyle="1" w:styleId="StyleLinespacingDouble">
    <w:name w:val="Style Line spacing:  Double"/>
    <w:basedOn w:val="Normal"/>
    <w:rsid w:val="004D32E1"/>
    <w:pPr>
      <w:spacing w:after="240" w:line="480" w:lineRule="auto"/>
    </w:pPr>
    <w:rPr>
      <w:rFonts w:eastAsia="Calibri"/>
      <w:sz w:val="24"/>
      <w:szCs w:val="20"/>
    </w:rPr>
  </w:style>
  <w:style w:type="character" w:customStyle="1" w:styleId="StyleLinespacingDoubleChar">
    <w:name w:val="Style Line spacing:  Double Char"/>
    <w:basedOn w:val="DefaultParagraphFont"/>
    <w:rsid w:val="004D32E1"/>
    <w:rPr>
      <w:rFonts w:ascii="Cambria" w:hAnsi="Cambria"/>
      <w:sz w:val="24"/>
      <w:lang w:val="en-US" w:eastAsia="en-US" w:bidi="ar-SA"/>
    </w:rPr>
  </w:style>
  <w:style w:type="paragraph" w:customStyle="1" w:styleId="Normalspacing">
    <w:name w:val="Normal + spacing"/>
    <w:basedOn w:val="StyleLinespacingDouble"/>
    <w:qFormat/>
    <w:rsid w:val="004D32E1"/>
  </w:style>
  <w:style w:type="character" w:customStyle="1" w:styleId="NormalspacingChar">
    <w:name w:val="Normal + spacing Char"/>
    <w:basedOn w:val="StyleLinespacingDoubleChar"/>
    <w:rsid w:val="004D32E1"/>
    <w:rPr>
      <w:rFonts w:ascii="Cambria" w:hAnsi="Cambria"/>
      <w:sz w:val="24"/>
      <w:lang w:val="en-US" w:eastAsia="en-US" w:bidi="ar-SA"/>
    </w:rPr>
  </w:style>
  <w:style w:type="character" w:customStyle="1" w:styleId="textbold0">
    <w:name w:val="textbold"/>
    <w:basedOn w:val="DefaultParagraphFont"/>
    <w:rsid w:val="004D32E1"/>
  </w:style>
  <w:style w:type="character" w:customStyle="1" w:styleId="textitalics">
    <w:name w:val="textitalics"/>
    <w:basedOn w:val="DefaultParagraphFont"/>
    <w:rsid w:val="004D32E1"/>
  </w:style>
  <w:style w:type="paragraph" w:customStyle="1" w:styleId="lastpar">
    <w:name w:val="lastpar"/>
    <w:basedOn w:val="Normal"/>
    <w:rsid w:val="004D32E1"/>
    <w:pPr>
      <w:spacing w:before="100" w:beforeAutospacing="1" w:after="100" w:afterAutospacing="1"/>
    </w:pPr>
    <w:rPr>
      <w:rFonts w:eastAsia="Calibri"/>
      <w:sz w:val="24"/>
    </w:rPr>
  </w:style>
  <w:style w:type="table" w:styleId="TableClassic1">
    <w:name w:val="Table Classic 1"/>
    <w:basedOn w:val="TableNormal"/>
    <w:rsid w:val="004D32E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D32E1"/>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4D32E1"/>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4D32E1"/>
    <w:pPr>
      <w:tabs>
        <w:tab w:val="left" w:pos="9450"/>
      </w:tabs>
      <w:spacing w:before="100" w:beforeAutospacing="1" w:after="100" w:afterAutospacing="1"/>
    </w:pPr>
    <w:rPr>
      <w:rFonts w:eastAsia="Calibri"/>
    </w:rPr>
  </w:style>
  <w:style w:type="character" w:customStyle="1" w:styleId="CharacterStyle8">
    <w:name w:val="Character Style 8"/>
    <w:rsid w:val="004D32E1"/>
    <w:rPr>
      <w:sz w:val="22"/>
      <w:szCs w:val="22"/>
    </w:rPr>
  </w:style>
  <w:style w:type="paragraph" w:customStyle="1" w:styleId="Style110">
    <w:name w:val="Style 11"/>
    <w:rsid w:val="004D32E1"/>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4D32E1"/>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4D32E1"/>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4D32E1"/>
    <w:rPr>
      <w:rFonts w:ascii="Arial Narrow" w:hAnsi="Arial Narrow"/>
      <w:color w:val="000000"/>
      <w:sz w:val="22"/>
      <w:szCs w:val="22"/>
      <w:u w:val="single"/>
      <w:lang w:val="en-US" w:eastAsia="en-US" w:bidi="ar-SA"/>
    </w:rPr>
  </w:style>
  <w:style w:type="paragraph" w:customStyle="1" w:styleId="Style52">
    <w:name w:val="Style 5"/>
    <w:rsid w:val="004D32E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4D32E1"/>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4D32E1"/>
    <w:pPr>
      <w:tabs>
        <w:tab w:val="left" w:pos="9450"/>
      </w:tabs>
    </w:pPr>
    <w:rPr>
      <w:rFonts w:eastAsia="SimSun"/>
      <w:b/>
      <w:sz w:val="24"/>
    </w:rPr>
  </w:style>
  <w:style w:type="paragraph" w:customStyle="1" w:styleId="TableContents">
    <w:name w:val="Table Contents"/>
    <w:basedOn w:val="Normal"/>
    <w:rsid w:val="004D32E1"/>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4D32E1"/>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4D32E1"/>
    <w:pPr>
      <w:tabs>
        <w:tab w:val="left" w:pos="9450"/>
      </w:tabs>
      <w:jc w:val="center"/>
    </w:pPr>
    <w:rPr>
      <w:rFonts w:ascii="Verdana" w:eastAsia="Calibri" w:hAnsi="Verdana"/>
      <w:sz w:val="24"/>
    </w:rPr>
  </w:style>
  <w:style w:type="paragraph" w:customStyle="1" w:styleId="heading1fake0">
    <w:name w:val="heading 1 fake"/>
    <w:basedOn w:val="Heading1"/>
    <w:autoRedefine/>
    <w:rsid w:val="004D32E1"/>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4D32E1"/>
    <w:pPr>
      <w:tabs>
        <w:tab w:val="left" w:pos="9450"/>
      </w:tabs>
    </w:pPr>
    <w:rPr>
      <w:rFonts w:eastAsia="Calibri"/>
      <w:szCs w:val="20"/>
    </w:rPr>
  </w:style>
  <w:style w:type="character" w:customStyle="1" w:styleId="textCharChar1">
    <w:name w:val="text Char Char1"/>
    <w:basedOn w:val="DefaultParagraphFont"/>
    <w:rsid w:val="004D32E1"/>
    <w:rPr>
      <w:sz w:val="18"/>
      <w:szCs w:val="24"/>
      <w:lang w:val="en-US" w:eastAsia="en-US" w:bidi="ar-SA"/>
    </w:rPr>
  </w:style>
  <w:style w:type="character" w:customStyle="1" w:styleId="text1CharChar">
    <w:name w:val="text1 Char Char"/>
    <w:basedOn w:val="DefaultParagraphFont"/>
    <w:rsid w:val="004D32E1"/>
    <w:rPr>
      <w:lang w:val="en-US" w:eastAsia="en-US" w:bidi="ar-SA"/>
    </w:rPr>
  </w:style>
  <w:style w:type="character" w:customStyle="1" w:styleId="textCharChar">
    <w:name w:val="text Char Char"/>
    <w:basedOn w:val="DefaultParagraphFont"/>
    <w:rsid w:val="004D32E1"/>
    <w:rPr>
      <w:sz w:val="18"/>
      <w:szCs w:val="24"/>
      <w:lang w:val="en-US" w:eastAsia="en-US" w:bidi="ar-SA"/>
    </w:rPr>
  </w:style>
  <w:style w:type="character" w:customStyle="1" w:styleId="normalloose1">
    <w:name w:val="normalloose1"/>
    <w:basedOn w:val="DefaultParagraphFont"/>
    <w:rsid w:val="004D32E1"/>
    <w:rPr>
      <w:sz w:val="20"/>
      <w:szCs w:val="20"/>
    </w:rPr>
  </w:style>
  <w:style w:type="paragraph" w:customStyle="1" w:styleId="printerheadline">
    <w:name w:val="printer_headline"/>
    <w:basedOn w:val="Normal"/>
    <w:rsid w:val="004D32E1"/>
    <w:pPr>
      <w:tabs>
        <w:tab w:val="left" w:pos="9450"/>
      </w:tabs>
      <w:spacing w:before="100" w:beforeAutospacing="1" w:after="100" w:afterAutospacing="1"/>
    </w:pPr>
    <w:rPr>
      <w:rFonts w:eastAsia="Calibri"/>
      <w:sz w:val="24"/>
    </w:rPr>
  </w:style>
  <w:style w:type="paragraph" w:customStyle="1" w:styleId="help">
    <w:name w:val="help"/>
    <w:basedOn w:val="Normal"/>
    <w:rsid w:val="004D32E1"/>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4D32E1"/>
  </w:style>
  <w:style w:type="character" w:customStyle="1" w:styleId="georgia">
    <w:name w:val="georgia"/>
    <w:basedOn w:val="DefaultParagraphFont"/>
    <w:rsid w:val="004D32E1"/>
  </w:style>
  <w:style w:type="character" w:customStyle="1" w:styleId="isdefault">
    <w:name w:val="isdefault"/>
    <w:basedOn w:val="DefaultParagraphFont"/>
    <w:rsid w:val="004D32E1"/>
  </w:style>
  <w:style w:type="character" w:customStyle="1" w:styleId="arial">
    <w:name w:val="arial"/>
    <w:basedOn w:val="DefaultParagraphFont"/>
    <w:rsid w:val="004D32E1"/>
  </w:style>
  <w:style w:type="character" w:customStyle="1" w:styleId="pipe">
    <w:name w:val="pipe"/>
    <w:basedOn w:val="DefaultParagraphFont"/>
    <w:rsid w:val="004D32E1"/>
  </w:style>
  <w:style w:type="paragraph" w:customStyle="1" w:styleId="dtlcomment">
    <w:name w:val="dtlcomment"/>
    <w:basedOn w:val="Normal"/>
    <w:rsid w:val="004D32E1"/>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4D32E1"/>
  </w:style>
  <w:style w:type="character" w:customStyle="1" w:styleId="CharChar18">
    <w:name w:val="Char Char18"/>
    <w:basedOn w:val="DefaultParagraphFont"/>
    <w:rsid w:val="004D32E1"/>
    <w:rPr>
      <w:sz w:val="16"/>
      <w:szCs w:val="24"/>
      <w:lang w:val="en-US" w:eastAsia="en-US" w:bidi="ar-SA"/>
    </w:rPr>
  </w:style>
  <w:style w:type="character" w:customStyle="1" w:styleId="CharChar24">
    <w:name w:val="Char Char24"/>
    <w:basedOn w:val="DefaultParagraphFont"/>
    <w:rsid w:val="004D32E1"/>
    <w:rPr>
      <w:b/>
      <w:bCs/>
      <w:sz w:val="28"/>
      <w:szCs w:val="28"/>
      <w:lang w:val="en-US" w:eastAsia="en-US" w:bidi="ar-SA"/>
    </w:rPr>
  </w:style>
  <w:style w:type="character" w:customStyle="1" w:styleId="ln2">
    <w:name w:val="ln2"/>
    <w:basedOn w:val="DefaultParagraphFont"/>
    <w:rsid w:val="004D32E1"/>
  </w:style>
  <w:style w:type="paragraph" w:customStyle="1" w:styleId="StyleStyle1">
    <w:name w:val="Style Style1 +"/>
    <w:basedOn w:val="Normal"/>
    <w:rsid w:val="004D32E1"/>
    <w:rPr>
      <w:rFonts w:eastAsia="Calibri"/>
      <w:sz w:val="24"/>
    </w:rPr>
  </w:style>
  <w:style w:type="character" w:customStyle="1" w:styleId="StyleStyle1Char">
    <w:name w:val="Style Style1 + Char"/>
    <w:basedOn w:val="Style1Char"/>
    <w:rsid w:val="004D32E1"/>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4D32E1"/>
  </w:style>
  <w:style w:type="character" w:customStyle="1" w:styleId="CharChar16">
    <w:name w:val="Char Char16"/>
    <w:basedOn w:val="DefaultParagraphFont"/>
    <w:rsid w:val="004D32E1"/>
    <w:rPr>
      <w:rFonts w:ascii="Cambria" w:hAnsi="Cambria"/>
      <w:lang w:val="en-US" w:eastAsia="en-US" w:bidi="ar-SA"/>
    </w:rPr>
  </w:style>
  <w:style w:type="character" w:customStyle="1" w:styleId="CharChar15">
    <w:name w:val="Char Char15"/>
    <w:basedOn w:val="CharChar16"/>
    <w:rsid w:val="004D32E1"/>
    <w:rPr>
      <w:rFonts w:ascii="Cambria" w:hAnsi="Cambria"/>
      <w:b/>
      <w:bCs/>
      <w:lang w:val="en-US" w:eastAsia="en-US" w:bidi="ar-SA"/>
    </w:rPr>
  </w:style>
  <w:style w:type="character" w:customStyle="1" w:styleId="CharChar14">
    <w:name w:val="Char Char14"/>
    <w:basedOn w:val="DefaultParagraphFont"/>
    <w:rsid w:val="004D32E1"/>
    <w:rPr>
      <w:rFonts w:ascii="Tahoma" w:hAnsi="Tahoma" w:cs="Tahoma"/>
      <w:sz w:val="16"/>
      <w:szCs w:val="16"/>
      <w:lang w:val="en-US" w:eastAsia="en-US" w:bidi="ar-SA"/>
    </w:rPr>
  </w:style>
  <w:style w:type="character" w:customStyle="1" w:styleId="CharChar13">
    <w:name w:val="Char Char13"/>
    <w:basedOn w:val="DefaultParagraphFont"/>
    <w:rsid w:val="004D32E1"/>
    <w:rPr>
      <w:rFonts w:ascii="Cambria" w:hAnsi="Cambria"/>
      <w:lang w:val="en-US" w:eastAsia="en-US" w:bidi="ar-SA"/>
    </w:rPr>
  </w:style>
  <w:style w:type="paragraph" w:customStyle="1" w:styleId="normalChar1">
    <w:name w:val="normal Char"/>
    <w:basedOn w:val="Normal"/>
    <w:rsid w:val="004D32E1"/>
    <w:rPr>
      <w:rFonts w:eastAsia="Calibri"/>
    </w:rPr>
  </w:style>
  <w:style w:type="character" w:customStyle="1" w:styleId="cardtextsmallCharChar">
    <w:name w:val="card text small Char Char"/>
    <w:basedOn w:val="DefaultParagraphFont"/>
    <w:rsid w:val="004D32E1"/>
    <w:rPr>
      <w:rFonts w:ascii="Arial Narrow" w:hAnsi="Arial Narrow" w:cs="Times New Roman"/>
      <w:sz w:val="16"/>
    </w:rPr>
  </w:style>
  <w:style w:type="character" w:customStyle="1" w:styleId="TagChar4">
    <w:name w:val="Tag Char4"/>
    <w:basedOn w:val="DefaultParagraphFont"/>
    <w:rsid w:val="004D32E1"/>
    <w:rPr>
      <w:b/>
      <w:sz w:val="26"/>
      <w:szCs w:val="24"/>
      <w:lang w:val="en-US" w:eastAsia="en-US" w:bidi="ar-SA"/>
    </w:rPr>
  </w:style>
  <w:style w:type="paragraph" w:customStyle="1" w:styleId="SmallTextGaramond">
    <w:name w:val="Small Text Garamond"/>
    <w:basedOn w:val="Normal"/>
    <w:rsid w:val="004D32E1"/>
    <w:pPr>
      <w:widowControl w:val="0"/>
      <w:suppressAutoHyphens/>
      <w:contextualSpacing/>
    </w:pPr>
    <w:rPr>
      <w:rFonts w:eastAsia="Calibri"/>
      <w:szCs w:val="18"/>
    </w:rPr>
  </w:style>
  <w:style w:type="paragraph" w:customStyle="1" w:styleId="Taglines">
    <w:name w:val="Taglines"/>
    <w:basedOn w:val="Heading2"/>
    <w:rsid w:val="004D32E1"/>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4D32E1"/>
    <w:rPr>
      <w:rFonts w:cs="Arial"/>
      <w:bCs/>
      <w:iCs/>
      <w:szCs w:val="22"/>
      <w:lang w:val="en-US" w:eastAsia="en-US" w:bidi="ar-SA"/>
    </w:rPr>
  </w:style>
  <w:style w:type="paragraph" w:customStyle="1" w:styleId="listterm">
    <w:name w:val="listterm"/>
    <w:basedOn w:val="Normal"/>
    <w:rsid w:val="004D32E1"/>
    <w:pPr>
      <w:spacing w:before="100" w:beforeAutospacing="1" w:after="100" w:afterAutospacing="1"/>
    </w:pPr>
    <w:rPr>
      <w:rFonts w:eastAsia="Calibri"/>
      <w:sz w:val="24"/>
    </w:rPr>
  </w:style>
  <w:style w:type="character" w:customStyle="1" w:styleId="WW8Num2z0">
    <w:name w:val="WW8Num2z0"/>
    <w:rsid w:val="004D32E1"/>
    <w:rPr>
      <w:rFonts w:ascii="Garamond" w:hAnsi="Garamond"/>
    </w:rPr>
  </w:style>
  <w:style w:type="character" w:customStyle="1" w:styleId="WW8Num3z0">
    <w:name w:val="WW8Num3z0"/>
    <w:rsid w:val="004D32E1"/>
    <w:rPr>
      <w:rFonts w:ascii="Garamond" w:hAnsi="Garamond"/>
    </w:rPr>
  </w:style>
  <w:style w:type="character" w:customStyle="1" w:styleId="WW8Num4z1">
    <w:name w:val="WW8Num4z1"/>
    <w:rsid w:val="004D32E1"/>
    <w:rPr>
      <w:rFonts w:ascii="Garamond" w:hAnsi="Garamond"/>
    </w:rPr>
  </w:style>
  <w:style w:type="character" w:customStyle="1" w:styleId="WW8Num5z0">
    <w:name w:val="WW8Num5z0"/>
    <w:rsid w:val="004D32E1"/>
    <w:rPr>
      <w:rFonts w:ascii="Garamond" w:hAnsi="Garamond"/>
    </w:rPr>
  </w:style>
  <w:style w:type="character" w:customStyle="1" w:styleId="WW8Num6z0">
    <w:name w:val="WW8Num6z0"/>
    <w:rsid w:val="004D32E1"/>
    <w:rPr>
      <w:rFonts w:ascii="Symbol" w:hAnsi="Symbol"/>
    </w:rPr>
  </w:style>
  <w:style w:type="character" w:customStyle="1" w:styleId="WW8Num7z0">
    <w:name w:val="WW8Num7z0"/>
    <w:rsid w:val="004D32E1"/>
    <w:rPr>
      <w:rFonts w:ascii="Symbol" w:hAnsi="Symbol"/>
    </w:rPr>
  </w:style>
  <w:style w:type="character" w:customStyle="1" w:styleId="WW8Num8z0">
    <w:name w:val="WW8Num8z0"/>
    <w:rsid w:val="004D32E1"/>
    <w:rPr>
      <w:rFonts w:ascii="Symbol" w:hAnsi="Symbol"/>
    </w:rPr>
  </w:style>
  <w:style w:type="character" w:customStyle="1" w:styleId="WW8Num9z0">
    <w:name w:val="WW8Num9z0"/>
    <w:rsid w:val="004D32E1"/>
    <w:rPr>
      <w:rFonts w:ascii="Symbol" w:hAnsi="Symbol"/>
    </w:rPr>
  </w:style>
  <w:style w:type="character" w:customStyle="1" w:styleId="WW8Num10z0">
    <w:name w:val="WW8Num10z0"/>
    <w:rsid w:val="004D32E1"/>
    <w:rPr>
      <w:rFonts w:ascii="Garamond" w:hAnsi="Garamond"/>
    </w:rPr>
  </w:style>
  <w:style w:type="character" w:customStyle="1" w:styleId="WW8Num11z1">
    <w:name w:val="WW8Num11z1"/>
    <w:rsid w:val="004D32E1"/>
    <w:rPr>
      <w:rFonts w:ascii="Garamond" w:hAnsi="Garamond"/>
    </w:rPr>
  </w:style>
  <w:style w:type="character" w:customStyle="1" w:styleId="Absatz-Standardschriftart">
    <w:name w:val="Absatz-Standardschriftart"/>
    <w:rsid w:val="004D32E1"/>
  </w:style>
  <w:style w:type="character" w:customStyle="1" w:styleId="WW-Absatz-Standardschriftart">
    <w:name w:val="WW-Absatz-Standardschriftart"/>
    <w:rsid w:val="004D32E1"/>
  </w:style>
  <w:style w:type="character" w:customStyle="1" w:styleId="WW-Absatz-Standardschriftart1">
    <w:name w:val="WW-Absatz-Standardschriftart1"/>
    <w:rsid w:val="004D32E1"/>
  </w:style>
  <w:style w:type="character" w:customStyle="1" w:styleId="EndnoteCharacters">
    <w:name w:val="Endnote Characters"/>
    <w:basedOn w:val="DefaultParagraphFont"/>
    <w:rsid w:val="004D32E1"/>
    <w:rPr>
      <w:position w:val="0"/>
      <w:sz w:val="24"/>
      <w:vertAlign w:val="baseline"/>
    </w:rPr>
  </w:style>
  <w:style w:type="character" w:customStyle="1" w:styleId="WW8Num1z0">
    <w:name w:val="WW8Num1z0"/>
    <w:rsid w:val="004D32E1"/>
    <w:rPr>
      <w:rFonts w:ascii="Symbol" w:hAnsi="Symbol"/>
    </w:rPr>
  </w:style>
  <w:style w:type="character" w:customStyle="1" w:styleId="WW8Num1z2">
    <w:name w:val="WW8Num1z2"/>
    <w:rsid w:val="004D32E1"/>
    <w:rPr>
      <w:rFonts w:ascii="Courier New" w:hAnsi="Courier New"/>
    </w:rPr>
  </w:style>
  <w:style w:type="character" w:customStyle="1" w:styleId="WW8Num1z3">
    <w:name w:val="WW8Num1z3"/>
    <w:rsid w:val="004D32E1"/>
    <w:rPr>
      <w:rFonts w:ascii="Wingdings" w:hAnsi="Wingdings"/>
    </w:rPr>
  </w:style>
  <w:style w:type="character" w:customStyle="1" w:styleId="WW8Num11z0">
    <w:name w:val="WW8Num11z0"/>
    <w:rsid w:val="004D32E1"/>
    <w:rPr>
      <w:rFonts w:ascii="Symbol" w:hAnsi="Symbol"/>
    </w:rPr>
  </w:style>
  <w:style w:type="character" w:customStyle="1" w:styleId="WW8Num83z0">
    <w:name w:val="WW8Num83z0"/>
    <w:rsid w:val="004D32E1"/>
    <w:rPr>
      <w:rFonts w:ascii="Symbol" w:hAnsi="Symbol"/>
    </w:rPr>
  </w:style>
  <w:style w:type="character" w:customStyle="1" w:styleId="WW8Num83z1">
    <w:name w:val="WW8Num83z1"/>
    <w:rsid w:val="004D32E1"/>
    <w:rPr>
      <w:rFonts w:ascii="Courier New" w:hAnsi="Courier New"/>
    </w:rPr>
  </w:style>
  <w:style w:type="character" w:customStyle="1" w:styleId="WW8Num83z2">
    <w:name w:val="WW8Num83z2"/>
    <w:rsid w:val="004D32E1"/>
    <w:rPr>
      <w:rFonts w:ascii="Wingdings" w:hAnsi="Wingdings"/>
    </w:rPr>
  </w:style>
  <w:style w:type="character" w:customStyle="1" w:styleId="WW8Num89z0">
    <w:name w:val="WW8Num89z0"/>
    <w:rsid w:val="004D32E1"/>
    <w:rPr>
      <w:rFonts w:ascii="Symbol" w:hAnsi="Symbol"/>
      <w:sz w:val="20"/>
    </w:rPr>
  </w:style>
  <w:style w:type="character" w:customStyle="1" w:styleId="WW8Num90z0">
    <w:name w:val="WW8Num90z0"/>
    <w:rsid w:val="004D32E1"/>
    <w:rPr>
      <w:rFonts w:ascii="Times New Roman" w:eastAsia="Times New Roman" w:hAnsi="Times New Roman" w:cs="Times New Roman"/>
    </w:rPr>
  </w:style>
  <w:style w:type="character" w:customStyle="1" w:styleId="WW8Num92z0">
    <w:name w:val="WW8Num92z0"/>
    <w:rsid w:val="004D32E1"/>
    <w:rPr>
      <w:rFonts w:ascii="Symbol" w:eastAsia="Times New Roman" w:hAnsi="Symbol"/>
    </w:rPr>
  </w:style>
  <w:style w:type="character" w:customStyle="1" w:styleId="WW8Num92z1">
    <w:name w:val="WW8Num92z1"/>
    <w:rsid w:val="004D32E1"/>
    <w:rPr>
      <w:rFonts w:ascii="Courier New" w:hAnsi="Courier New"/>
    </w:rPr>
  </w:style>
  <w:style w:type="character" w:customStyle="1" w:styleId="WW8Num92z2">
    <w:name w:val="WW8Num92z2"/>
    <w:rsid w:val="004D32E1"/>
    <w:rPr>
      <w:rFonts w:ascii="Wingdings" w:hAnsi="Wingdings"/>
    </w:rPr>
  </w:style>
  <w:style w:type="character" w:customStyle="1" w:styleId="WW8Num92z3">
    <w:name w:val="WW8Num92z3"/>
    <w:rsid w:val="004D32E1"/>
    <w:rPr>
      <w:rFonts w:ascii="Symbol" w:hAnsi="Symbol"/>
    </w:rPr>
  </w:style>
  <w:style w:type="character" w:customStyle="1" w:styleId="WW8Num96z0">
    <w:name w:val="WW8Num96z0"/>
    <w:rsid w:val="004D32E1"/>
    <w:rPr>
      <w:rFonts w:ascii="Symbol" w:hAnsi="Symbol"/>
      <w:sz w:val="20"/>
    </w:rPr>
  </w:style>
  <w:style w:type="character" w:customStyle="1" w:styleId="WW8Num96z1">
    <w:name w:val="WW8Num96z1"/>
    <w:rsid w:val="004D32E1"/>
    <w:rPr>
      <w:rFonts w:ascii="Courier New" w:hAnsi="Courier New"/>
      <w:sz w:val="20"/>
    </w:rPr>
  </w:style>
  <w:style w:type="character" w:customStyle="1" w:styleId="WW8Num96z2">
    <w:name w:val="WW8Num96z2"/>
    <w:rsid w:val="004D32E1"/>
    <w:rPr>
      <w:rFonts w:ascii="Wingdings" w:hAnsi="Wingdings"/>
      <w:sz w:val="20"/>
    </w:rPr>
  </w:style>
  <w:style w:type="character" w:customStyle="1" w:styleId="WW8Num103z0">
    <w:name w:val="WW8Num103z0"/>
    <w:rsid w:val="004D32E1"/>
    <w:rPr>
      <w:rFonts w:ascii="Symbol" w:hAnsi="Symbol"/>
      <w:sz w:val="20"/>
    </w:rPr>
  </w:style>
  <w:style w:type="character" w:customStyle="1" w:styleId="WW8Num103z1">
    <w:name w:val="WW8Num103z1"/>
    <w:rsid w:val="004D32E1"/>
    <w:rPr>
      <w:rFonts w:ascii="Courier New" w:hAnsi="Courier New"/>
      <w:sz w:val="20"/>
    </w:rPr>
  </w:style>
  <w:style w:type="character" w:customStyle="1" w:styleId="WW8Num103z2">
    <w:name w:val="WW8Num103z2"/>
    <w:rsid w:val="004D32E1"/>
    <w:rPr>
      <w:rFonts w:ascii="Wingdings" w:hAnsi="Wingdings"/>
      <w:sz w:val="20"/>
    </w:rPr>
  </w:style>
  <w:style w:type="character" w:customStyle="1" w:styleId="WW8Num108z0">
    <w:name w:val="WW8Num108z0"/>
    <w:rsid w:val="004D32E1"/>
    <w:rPr>
      <w:rFonts w:ascii="Symbol" w:hAnsi="Symbol"/>
      <w:sz w:val="20"/>
    </w:rPr>
  </w:style>
  <w:style w:type="character" w:customStyle="1" w:styleId="WW8Num108z1">
    <w:name w:val="WW8Num108z1"/>
    <w:rsid w:val="004D32E1"/>
    <w:rPr>
      <w:rFonts w:ascii="Courier New" w:hAnsi="Courier New"/>
      <w:sz w:val="20"/>
    </w:rPr>
  </w:style>
  <w:style w:type="character" w:customStyle="1" w:styleId="WW8Num108z2">
    <w:name w:val="WW8Num108z2"/>
    <w:rsid w:val="004D32E1"/>
    <w:rPr>
      <w:rFonts w:ascii="Wingdings" w:hAnsi="Wingdings"/>
      <w:sz w:val="20"/>
    </w:rPr>
  </w:style>
  <w:style w:type="character" w:customStyle="1" w:styleId="WW8Num109z0">
    <w:name w:val="WW8Num109z0"/>
    <w:rsid w:val="004D32E1"/>
    <w:rPr>
      <w:rFonts w:ascii="Symbol" w:eastAsia="Times New Roman" w:hAnsi="Symbol"/>
    </w:rPr>
  </w:style>
  <w:style w:type="character" w:customStyle="1" w:styleId="WW8Num109z1">
    <w:name w:val="WW8Num109z1"/>
    <w:rsid w:val="004D32E1"/>
    <w:rPr>
      <w:rFonts w:ascii="Courier New" w:hAnsi="Courier New"/>
    </w:rPr>
  </w:style>
  <w:style w:type="character" w:customStyle="1" w:styleId="WW8Num109z2">
    <w:name w:val="WW8Num109z2"/>
    <w:rsid w:val="004D32E1"/>
    <w:rPr>
      <w:rFonts w:ascii="Wingdings" w:hAnsi="Wingdings"/>
    </w:rPr>
  </w:style>
  <w:style w:type="character" w:customStyle="1" w:styleId="WW8Num109z3">
    <w:name w:val="WW8Num109z3"/>
    <w:rsid w:val="004D32E1"/>
    <w:rPr>
      <w:rFonts w:ascii="Symbol" w:hAnsi="Symbol"/>
    </w:rPr>
  </w:style>
  <w:style w:type="character" w:customStyle="1" w:styleId="WW8Num111z0">
    <w:name w:val="WW8Num111z0"/>
    <w:rsid w:val="004D32E1"/>
    <w:rPr>
      <w:rFonts w:ascii="Symbol" w:hAnsi="Symbol"/>
      <w:sz w:val="20"/>
    </w:rPr>
  </w:style>
  <w:style w:type="character" w:customStyle="1" w:styleId="WW8Num111z1">
    <w:name w:val="WW8Num111z1"/>
    <w:rsid w:val="004D32E1"/>
    <w:rPr>
      <w:rFonts w:ascii="Courier New" w:hAnsi="Courier New"/>
      <w:sz w:val="20"/>
    </w:rPr>
  </w:style>
  <w:style w:type="character" w:customStyle="1" w:styleId="WW8Num111z2">
    <w:name w:val="WW8Num111z2"/>
    <w:rsid w:val="004D32E1"/>
    <w:rPr>
      <w:rFonts w:ascii="Wingdings" w:hAnsi="Wingdings"/>
      <w:sz w:val="20"/>
    </w:rPr>
  </w:style>
  <w:style w:type="character" w:customStyle="1" w:styleId="WW8Num117z0">
    <w:name w:val="WW8Num117z0"/>
    <w:rsid w:val="004D32E1"/>
    <w:rPr>
      <w:rFonts w:ascii="Symbol" w:eastAsia="Times New Roman" w:hAnsi="Symbol"/>
    </w:rPr>
  </w:style>
  <w:style w:type="character" w:customStyle="1" w:styleId="WW8Num117z1">
    <w:name w:val="WW8Num117z1"/>
    <w:rsid w:val="004D32E1"/>
    <w:rPr>
      <w:rFonts w:ascii="Courier New" w:hAnsi="Courier New"/>
    </w:rPr>
  </w:style>
  <w:style w:type="character" w:customStyle="1" w:styleId="WW8Num117z2">
    <w:name w:val="WW8Num117z2"/>
    <w:rsid w:val="004D32E1"/>
    <w:rPr>
      <w:rFonts w:ascii="Wingdings" w:hAnsi="Wingdings"/>
    </w:rPr>
  </w:style>
  <w:style w:type="character" w:customStyle="1" w:styleId="WW8Num117z3">
    <w:name w:val="WW8Num117z3"/>
    <w:rsid w:val="004D32E1"/>
    <w:rPr>
      <w:rFonts w:ascii="Symbol" w:hAnsi="Symbol"/>
    </w:rPr>
  </w:style>
  <w:style w:type="character" w:customStyle="1" w:styleId="WW8Num126z0">
    <w:name w:val="WW8Num126z0"/>
    <w:rsid w:val="004D32E1"/>
    <w:rPr>
      <w:rFonts w:ascii="Symbol" w:eastAsia="SimSun" w:hAnsi="Symbol"/>
    </w:rPr>
  </w:style>
  <w:style w:type="character" w:customStyle="1" w:styleId="WW8Num126z1">
    <w:name w:val="WW8Num126z1"/>
    <w:rsid w:val="004D32E1"/>
    <w:rPr>
      <w:rFonts w:ascii="Courier New" w:hAnsi="Courier New"/>
    </w:rPr>
  </w:style>
  <w:style w:type="character" w:customStyle="1" w:styleId="WW8Num126z2">
    <w:name w:val="WW8Num126z2"/>
    <w:rsid w:val="004D32E1"/>
    <w:rPr>
      <w:rFonts w:ascii="Wingdings" w:hAnsi="Wingdings"/>
    </w:rPr>
  </w:style>
  <w:style w:type="character" w:customStyle="1" w:styleId="WW8Num126z3">
    <w:name w:val="WW8Num126z3"/>
    <w:rsid w:val="004D32E1"/>
    <w:rPr>
      <w:rFonts w:ascii="Symbol" w:hAnsi="Symbol"/>
    </w:rPr>
  </w:style>
  <w:style w:type="character" w:customStyle="1" w:styleId="WW8Num128z0">
    <w:name w:val="WW8Num128z0"/>
    <w:rsid w:val="004D32E1"/>
    <w:rPr>
      <w:rFonts w:ascii="Symbol" w:eastAsia="Times New Roman" w:hAnsi="Symbol"/>
    </w:rPr>
  </w:style>
  <w:style w:type="character" w:customStyle="1" w:styleId="WW8Num128z1">
    <w:name w:val="WW8Num128z1"/>
    <w:rsid w:val="004D32E1"/>
    <w:rPr>
      <w:rFonts w:ascii="Courier New" w:hAnsi="Courier New"/>
    </w:rPr>
  </w:style>
  <w:style w:type="character" w:customStyle="1" w:styleId="WW8Num128z2">
    <w:name w:val="WW8Num128z2"/>
    <w:rsid w:val="004D32E1"/>
    <w:rPr>
      <w:rFonts w:ascii="Wingdings" w:hAnsi="Wingdings"/>
    </w:rPr>
  </w:style>
  <w:style w:type="character" w:customStyle="1" w:styleId="WW8Num128z3">
    <w:name w:val="WW8Num128z3"/>
    <w:rsid w:val="004D32E1"/>
    <w:rPr>
      <w:rFonts w:ascii="Symbol" w:hAnsi="Symbol"/>
    </w:rPr>
  </w:style>
  <w:style w:type="character" w:customStyle="1" w:styleId="WW8Num138z0">
    <w:name w:val="WW8Num138z0"/>
    <w:rsid w:val="004D32E1"/>
    <w:rPr>
      <w:rFonts w:ascii="Times-Italic" w:eastAsia="Times New Roman" w:hAnsi="Times-Italic"/>
    </w:rPr>
  </w:style>
  <w:style w:type="character" w:customStyle="1" w:styleId="WW8Num138z1">
    <w:name w:val="WW8Num138z1"/>
    <w:rsid w:val="004D32E1"/>
    <w:rPr>
      <w:rFonts w:ascii="Courier New" w:hAnsi="Courier New"/>
    </w:rPr>
  </w:style>
  <w:style w:type="character" w:customStyle="1" w:styleId="WW8Num138z2">
    <w:name w:val="WW8Num138z2"/>
    <w:rsid w:val="004D32E1"/>
    <w:rPr>
      <w:rFonts w:ascii="Wingdings" w:hAnsi="Wingdings"/>
    </w:rPr>
  </w:style>
  <w:style w:type="character" w:customStyle="1" w:styleId="WW8Num138z3">
    <w:name w:val="WW8Num138z3"/>
    <w:rsid w:val="004D32E1"/>
    <w:rPr>
      <w:rFonts w:ascii="Symbol" w:hAnsi="Symbol"/>
    </w:rPr>
  </w:style>
  <w:style w:type="character" w:customStyle="1" w:styleId="WW8Num143z0">
    <w:name w:val="WW8Num143z0"/>
    <w:rsid w:val="004D32E1"/>
    <w:rPr>
      <w:rFonts w:ascii="Times New Roman" w:eastAsia="Times New Roman" w:hAnsi="Times New Roman" w:cs="Times New Roman"/>
    </w:rPr>
  </w:style>
  <w:style w:type="character" w:customStyle="1" w:styleId="WW8Num148z0">
    <w:name w:val="WW8Num148z0"/>
    <w:rsid w:val="004D32E1"/>
    <w:rPr>
      <w:rFonts w:ascii="Symbol" w:hAnsi="Symbol"/>
      <w:sz w:val="20"/>
    </w:rPr>
  </w:style>
  <w:style w:type="character" w:customStyle="1" w:styleId="WW8Num148z1">
    <w:name w:val="WW8Num148z1"/>
    <w:rsid w:val="004D32E1"/>
    <w:rPr>
      <w:rFonts w:ascii="Courier New" w:hAnsi="Courier New"/>
      <w:sz w:val="20"/>
    </w:rPr>
  </w:style>
  <w:style w:type="character" w:customStyle="1" w:styleId="WW8Num148z2">
    <w:name w:val="WW8Num148z2"/>
    <w:rsid w:val="004D32E1"/>
    <w:rPr>
      <w:rFonts w:ascii="Wingdings" w:hAnsi="Wingdings"/>
      <w:sz w:val="20"/>
    </w:rPr>
  </w:style>
  <w:style w:type="character" w:customStyle="1" w:styleId="WW8Num151z0">
    <w:name w:val="WW8Num151z0"/>
    <w:rsid w:val="004D32E1"/>
    <w:rPr>
      <w:rFonts w:ascii="Times New Roman" w:eastAsia="Times New Roman" w:hAnsi="Times New Roman" w:cs="Times New Roman"/>
    </w:rPr>
  </w:style>
  <w:style w:type="character" w:customStyle="1" w:styleId="WW8Num152z0">
    <w:name w:val="WW8Num152z0"/>
    <w:rsid w:val="004D32E1"/>
    <w:rPr>
      <w:rFonts w:ascii="Symbol" w:hAnsi="Symbol"/>
      <w:sz w:val="20"/>
    </w:rPr>
  </w:style>
  <w:style w:type="character" w:customStyle="1" w:styleId="WW8Num152z1">
    <w:name w:val="WW8Num152z1"/>
    <w:rsid w:val="004D32E1"/>
    <w:rPr>
      <w:rFonts w:ascii="Courier New" w:hAnsi="Courier New"/>
      <w:sz w:val="20"/>
    </w:rPr>
  </w:style>
  <w:style w:type="character" w:customStyle="1" w:styleId="WW8Num152z2">
    <w:name w:val="WW8Num152z2"/>
    <w:rsid w:val="004D32E1"/>
    <w:rPr>
      <w:rFonts w:ascii="Wingdings" w:hAnsi="Wingdings"/>
      <w:sz w:val="20"/>
    </w:rPr>
  </w:style>
  <w:style w:type="character" w:customStyle="1" w:styleId="WW8Num153z0">
    <w:name w:val="WW8Num153z0"/>
    <w:rsid w:val="004D32E1"/>
    <w:rPr>
      <w:sz w:val="24"/>
    </w:rPr>
  </w:style>
  <w:style w:type="character" w:customStyle="1" w:styleId="WW8Num155z0">
    <w:name w:val="WW8Num155z0"/>
    <w:rsid w:val="004D32E1"/>
    <w:rPr>
      <w:rFonts w:ascii="Times New Roman" w:eastAsia="Times New Roman" w:hAnsi="Times New Roman" w:cs="Times New Roman"/>
    </w:rPr>
  </w:style>
  <w:style w:type="character" w:customStyle="1" w:styleId="WW8Num157z0">
    <w:name w:val="WW8Num157z0"/>
    <w:rsid w:val="004D32E1"/>
    <w:rPr>
      <w:rFonts w:ascii="Symbol" w:hAnsi="Symbol"/>
      <w:sz w:val="20"/>
    </w:rPr>
  </w:style>
  <w:style w:type="character" w:customStyle="1" w:styleId="WW8Num157z1">
    <w:name w:val="WW8Num157z1"/>
    <w:rsid w:val="004D32E1"/>
    <w:rPr>
      <w:rFonts w:ascii="Courier New" w:hAnsi="Courier New"/>
      <w:sz w:val="20"/>
    </w:rPr>
  </w:style>
  <w:style w:type="character" w:customStyle="1" w:styleId="WW8Num157z2">
    <w:name w:val="WW8Num157z2"/>
    <w:rsid w:val="004D32E1"/>
    <w:rPr>
      <w:rFonts w:ascii="Wingdings" w:hAnsi="Wingdings"/>
      <w:sz w:val="20"/>
    </w:rPr>
  </w:style>
  <w:style w:type="character" w:customStyle="1" w:styleId="WW8Num163z0">
    <w:name w:val="WW8Num163z0"/>
    <w:rsid w:val="004D32E1"/>
    <w:rPr>
      <w:rFonts w:ascii="Symbol" w:hAnsi="Symbol"/>
      <w:sz w:val="20"/>
    </w:rPr>
  </w:style>
  <w:style w:type="character" w:customStyle="1" w:styleId="WW8Num163z1">
    <w:name w:val="WW8Num163z1"/>
    <w:rsid w:val="004D32E1"/>
    <w:rPr>
      <w:rFonts w:ascii="Courier New" w:hAnsi="Courier New"/>
      <w:sz w:val="20"/>
    </w:rPr>
  </w:style>
  <w:style w:type="character" w:customStyle="1" w:styleId="WW8Num163z2">
    <w:name w:val="WW8Num163z2"/>
    <w:rsid w:val="004D32E1"/>
    <w:rPr>
      <w:rFonts w:ascii="Wingdings" w:hAnsi="Wingdings"/>
      <w:sz w:val="20"/>
    </w:rPr>
  </w:style>
  <w:style w:type="character" w:customStyle="1" w:styleId="WW8Num170z0">
    <w:name w:val="WW8Num170z0"/>
    <w:rsid w:val="004D32E1"/>
    <w:rPr>
      <w:rFonts w:ascii="Symbol" w:eastAsia="Times New Roman" w:hAnsi="Symbol"/>
    </w:rPr>
  </w:style>
  <w:style w:type="character" w:customStyle="1" w:styleId="WW8Num170z1">
    <w:name w:val="WW8Num170z1"/>
    <w:rsid w:val="004D32E1"/>
    <w:rPr>
      <w:rFonts w:ascii="Courier New" w:hAnsi="Courier New"/>
    </w:rPr>
  </w:style>
  <w:style w:type="character" w:customStyle="1" w:styleId="WW8Num170z2">
    <w:name w:val="WW8Num170z2"/>
    <w:rsid w:val="004D32E1"/>
    <w:rPr>
      <w:rFonts w:ascii="Wingdings" w:hAnsi="Wingdings"/>
    </w:rPr>
  </w:style>
  <w:style w:type="character" w:customStyle="1" w:styleId="WW8Num170z3">
    <w:name w:val="WW8Num170z3"/>
    <w:rsid w:val="004D32E1"/>
    <w:rPr>
      <w:rFonts w:ascii="Symbol" w:hAnsi="Symbol"/>
    </w:rPr>
  </w:style>
  <w:style w:type="character" w:customStyle="1" w:styleId="WW8Num177z0">
    <w:name w:val="WW8Num177z0"/>
    <w:rsid w:val="004D32E1"/>
    <w:rPr>
      <w:rFonts w:ascii="Symbol" w:hAnsi="Symbol"/>
      <w:sz w:val="20"/>
    </w:rPr>
  </w:style>
  <w:style w:type="character" w:customStyle="1" w:styleId="WW8Num177z1">
    <w:name w:val="WW8Num177z1"/>
    <w:rsid w:val="004D32E1"/>
    <w:rPr>
      <w:rFonts w:ascii="Courier New" w:hAnsi="Courier New"/>
      <w:sz w:val="20"/>
    </w:rPr>
  </w:style>
  <w:style w:type="character" w:customStyle="1" w:styleId="WW8Num177z2">
    <w:name w:val="WW8Num177z2"/>
    <w:rsid w:val="004D32E1"/>
    <w:rPr>
      <w:rFonts w:ascii="Wingdings" w:hAnsi="Wingdings"/>
      <w:sz w:val="20"/>
    </w:rPr>
  </w:style>
  <w:style w:type="character" w:customStyle="1" w:styleId="WW8Num181z0">
    <w:name w:val="WW8Num181z0"/>
    <w:rsid w:val="004D32E1"/>
    <w:rPr>
      <w:rFonts w:ascii="Symbol" w:eastAsia="Times New Roman" w:hAnsi="Symbol"/>
    </w:rPr>
  </w:style>
  <w:style w:type="character" w:customStyle="1" w:styleId="WW8Num181z1">
    <w:name w:val="WW8Num181z1"/>
    <w:rsid w:val="004D32E1"/>
    <w:rPr>
      <w:rFonts w:ascii="Courier New" w:hAnsi="Courier New"/>
    </w:rPr>
  </w:style>
  <w:style w:type="character" w:customStyle="1" w:styleId="WW8Num181z2">
    <w:name w:val="WW8Num181z2"/>
    <w:rsid w:val="004D32E1"/>
    <w:rPr>
      <w:rFonts w:ascii="Wingdings" w:hAnsi="Wingdings"/>
    </w:rPr>
  </w:style>
  <w:style w:type="character" w:customStyle="1" w:styleId="WW8Num181z3">
    <w:name w:val="WW8Num181z3"/>
    <w:rsid w:val="004D32E1"/>
    <w:rPr>
      <w:rFonts w:ascii="Symbol" w:hAnsi="Symbol"/>
    </w:rPr>
  </w:style>
  <w:style w:type="character" w:customStyle="1" w:styleId="WW8Num185z0">
    <w:name w:val="WW8Num185z0"/>
    <w:rsid w:val="004D32E1"/>
    <w:rPr>
      <w:rFonts w:ascii="Symbol" w:eastAsia="Times New Roman" w:hAnsi="Symbol"/>
    </w:rPr>
  </w:style>
  <w:style w:type="character" w:customStyle="1" w:styleId="WW8Num185z1">
    <w:name w:val="WW8Num185z1"/>
    <w:rsid w:val="004D32E1"/>
    <w:rPr>
      <w:rFonts w:ascii="Courier New" w:hAnsi="Courier New"/>
    </w:rPr>
  </w:style>
  <w:style w:type="character" w:customStyle="1" w:styleId="WW8Num185z2">
    <w:name w:val="WW8Num185z2"/>
    <w:rsid w:val="004D32E1"/>
    <w:rPr>
      <w:rFonts w:ascii="Wingdings" w:hAnsi="Wingdings"/>
    </w:rPr>
  </w:style>
  <w:style w:type="character" w:customStyle="1" w:styleId="WW8Num185z3">
    <w:name w:val="WW8Num185z3"/>
    <w:rsid w:val="004D32E1"/>
    <w:rPr>
      <w:rFonts w:ascii="Symbol" w:hAnsi="Symbol"/>
    </w:rPr>
  </w:style>
  <w:style w:type="character" w:customStyle="1" w:styleId="WW8Num186z0">
    <w:name w:val="WW8Num186z0"/>
    <w:rsid w:val="004D32E1"/>
    <w:rPr>
      <w:rFonts w:ascii="Symbol" w:hAnsi="Symbol"/>
      <w:sz w:val="20"/>
    </w:rPr>
  </w:style>
  <w:style w:type="character" w:customStyle="1" w:styleId="WW8Num186z1">
    <w:name w:val="WW8Num186z1"/>
    <w:rsid w:val="004D32E1"/>
    <w:rPr>
      <w:rFonts w:ascii="Courier New" w:hAnsi="Courier New"/>
      <w:sz w:val="20"/>
    </w:rPr>
  </w:style>
  <w:style w:type="character" w:customStyle="1" w:styleId="WW8Num186z2">
    <w:name w:val="WW8Num186z2"/>
    <w:rsid w:val="004D32E1"/>
    <w:rPr>
      <w:rFonts w:ascii="Wingdings" w:hAnsi="Wingdings"/>
      <w:sz w:val="20"/>
    </w:rPr>
  </w:style>
  <w:style w:type="character" w:customStyle="1" w:styleId="WW8Num192z0">
    <w:name w:val="WW8Num192z0"/>
    <w:rsid w:val="004D32E1"/>
    <w:rPr>
      <w:rFonts w:ascii="Symbol" w:hAnsi="Symbol"/>
    </w:rPr>
  </w:style>
  <w:style w:type="character" w:customStyle="1" w:styleId="WW8Num192z1">
    <w:name w:val="WW8Num192z1"/>
    <w:rsid w:val="004D32E1"/>
    <w:rPr>
      <w:rFonts w:ascii="Courier New" w:hAnsi="Courier New"/>
    </w:rPr>
  </w:style>
  <w:style w:type="character" w:customStyle="1" w:styleId="WW8Num192z2">
    <w:name w:val="WW8Num192z2"/>
    <w:rsid w:val="004D32E1"/>
    <w:rPr>
      <w:rFonts w:ascii="Wingdings" w:hAnsi="Wingdings"/>
    </w:rPr>
  </w:style>
  <w:style w:type="character" w:customStyle="1" w:styleId="WW8Num194z0">
    <w:name w:val="WW8Num194z0"/>
    <w:rsid w:val="004D32E1"/>
    <w:rPr>
      <w:rFonts w:ascii="Times-Roman" w:eastAsia="Times New Roman" w:hAnsi="Times-Roman"/>
      <w:i w:val="0"/>
    </w:rPr>
  </w:style>
  <w:style w:type="character" w:customStyle="1" w:styleId="WW8Num194z1">
    <w:name w:val="WW8Num194z1"/>
    <w:rsid w:val="004D32E1"/>
    <w:rPr>
      <w:rFonts w:ascii="Courier New" w:hAnsi="Courier New"/>
    </w:rPr>
  </w:style>
  <w:style w:type="character" w:customStyle="1" w:styleId="WW8Num194z2">
    <w:name w:val="WW8Num194z2"/>
    <w:rsid w:val="004D32E1"/>
    <w:rPr>
      <w:rFonts w:ascii="Wingdings" w:hAnsi="Wingdings"/>
    </w:rPr>
  </w:style>
  <w:style w:type="character" w:customStyle="1" w:styleId="WW8Num194z3">
    <w:name w:val="WW8Num194z3"/>
    <w:rsid w:val="004D32E1"/>
    <w:rPr>
      <w:rFonts w:ascii="Symbol" w:hAnsi="Symbol"/>
    </w:rPr>
  </w:style>
  <w:style w:type="character" w:customStyle="1" w:styleId="WW8Num203z0">
    <w:name w:val="WW8Num203z0"/>
    <w:rsid w:val="004D32E1"/>
    <w:rPr>
      <w:rFonts w:ascii="Wingdings" w:eastAsia="Times New Roman" w:hAnsi="Wingdings"/>
    </w:rPr>
  </w:style>
  <w:style w:type="character" w:customStyle="1" w:styleId="WW8Num203z1">
    <w:name w:val="WW8Num203z1"/>
    <w:rsid w:val="004D32E1"/>
    <w:rPr>
      <w:rFonts w:ascii="Courier New" w:hAnsi="Courier New"/>
    </w:rPr>
  </w:style>
  <w:style w:type="character" w:customStyle="1" w:styleId="WW8Num203z2">
    <w:name w:val="WW8Num203z2"/>
    <w:rsid w:val="004D32E1"/>
    <w:rPr>
      <w:rFonts w:ascii="Wingdings" w:hAnsi="Wingdings"/>
    </w:rPr>
  </w:style>
  <w:style w:type="character" w:customStyle="1" w:styleId="WW8Num203z3">
    <w:name w:val="WW8Num203z3"/>
    <w:rsid w:val="004D32E1"/>
    <w:rPr>
      <w:rFonts w:ascii="Symbol" w:hAnsi="Symbol"/>
    </w:rPr>
  </w:style>
  <w:style w:type="character" w:customStyle="1" w:styleId="WW8Num204z1">
    <w:name w:val="WW8Num204z1"/>
    <w:rsid w:val="004D32E1"/>
    <w:rPr>
      <w:b/>
    </w:rPr>
  </w:style>
  <w:style w:type="character" w:customStyle="1" w:styleId="WW8Num206z0">
    <w:name w:val="WW8Num206z0"/>
    <w:rsid w:val="004D32E1"/>
    <w:rPr>
      <w:rFonts w:ascii="Symbol" w:eastAsia="Times New Roman" w:hAnsi="Symbol"/>
    </w:rPr>
  </w:style>
  <w:style w:type="character" w:customStyle="1" w:styleId="WW8Num206z1">
    <w:name w:val="WW8Num206z1"/>
    <w:rsid w:val="004D32E1"/>
    <w:rPr>
      <w:rFonts w:ascii="Courier New" w:hAnsi="Courier New"/>
    </w:rPr>
  </w:style>
  <w:style w:type="character" w:customStyle="1" w:styleId="WW8Num206z2">
    <w:name w:val="WW8Num206z2"/>
    <w:rsid w:val="004D32E1"/>
    <w:rPr>
      <w:rFonts w:ascii="Wingdings" w:hAnsi="Wingdings"/>
    </w:rPr>
  </w:style>
  <w:style w:type="character" w:customStyle="1" w:styleId="WW8Num206z3">
    <w:name w:val="WW8Num206z3"/>
    <w:rsid w:val="004D32E1"/>
    <w:rPr>
      <w:rFonts w:ascii="Symbol" w:hAnsi="Symbol"/>
    </w:rPr>
  </w:style>
  <w:style w:type="character" w:customStyle="1" w:styleId="WW8Num207z0">
    <w:name w:val="WW8Num207z0"/>
    <w:rsid w:val="004D32E1"/>
    <w:rPr>
      <w:rFonts w:ascii="Symbol" w:hAnsi="Symbol"/>
      <w:sz w:val="20"/>
    </w:rPr>
  </w:style>
  <w:style w:type="character" w:customStyle="1" w:styleId="WW8Num213z0">
    <w:name w:val="WW8Num213z0"/>
    <w:rsid w:val="004D32E1"/>
    <w:rPr>
      <w:rFonts w:ascii="Symbol" w:hAnsi="Symbol"/>
      <w:sz w:val="20"/>
    </w:rPr>
  </w:style>
  <w:style w:type="character" w:customStyle="1" w:styleId="WW8Num214z0">
    <w:name w:val="WW8Num214z0"/>
    <w:rsid w:val="004D32E1"/>
    <w:rPr>
      <w:rFonts w:ascii="Symbol" w:hAnsi="Symbol"/>
    </w:rPr>
  </w:style>
  <w:style w:type="character" w:customStyle="1" w:styleId="WW8Num214z1">
    <w:name w:val="WW8Num214z1"/>
    <w:rsid w:val="004D32E1"/>
    <w:rPr>
      <w:rFonts w:ascii="Courier New" w:hAnsi="Courier New"/>
    </w:rPr>
  </w:style>
  <w:style w:type="character" w:customStyle="1" w:styleId="WW8Num220z0">
    <w:name w:val="WW8Num220z0"/>
    <w:rsid w:val="004D32E1"/>
    <w:rPr>
      <w:u w:val="single"/>
    </w:rPr>
  </w:style>
  <w:style w:type="character" w:customStyle="1" w:styleId="WW8Num228z0">
    <w:name w:val="WW8Num228z0"/>
    <w:rsid w:val="004D32E1"/>
    <w:rPr>
      <w:rFonts w:ascii="Symbol" w:hAnsi="Symbol"/>
      <w:sz w:val="20"/>
    </w:rPr>
  </w:style>
  <w:style w:type="character" w:customStyle="1" w:styleId="WW8Num228z1">
    <w:name w:val="WW8Num228z1"/>
    <w:rsid w:val="004D32E1"/>
    <w:rPr>
      <w:rFonts w:ascii="Courier New" w:hAnsi="Courier New"/>
      <w:sz w:val="20"/>
    </w:rPr>
  </w:style>
  <w:style w:type="character" w:customStyle="1" w:styleId="WW8Num228z2">
    <w:name w:val="WW8Num228z2"/>
    <w:rsid w:val="004D32E1"/>
    <w:rPr>
      <w:rFonts w:ascii="Wingdings" w:hAnsi="Wingdings"/>
      <w:sz w:val="20"/>
    </w:rPr>
  </w:style>
  <w:style w:type="character" w:customStyle="1" w:styleId="WW8Num236z0">
    <w:name w:val="WW8Num236z0"/>
    <w:rsid w:val="004D32E1"/>
    <w:rPr>
      <w:rFonts w:ascii="Symbol" w:eastAsia="Times New Roman" w:hAnsi="Symbol"/>
    </w:rPr>
  </w:style>
  <w:style w:type="character" w:customStyle="1" w:styleId="WW8Num236z1">
    <w:name w:val="WW8Num236z1"/>
    <w:rsid w:val="004D32E1"/>
    <w:rPr>
      <w:rFonts w:ascii="Courier New" w:hAnsi="Courier New"/>
    </w:rPr>
  </w:style>
  <w:style w:type="character" w:customStyle="1" w:styleId="WW8Num236z2">
    <w:name w:val="WW8Num236z2"/>
    <w:rsid w:val="004D32E1"/>
    <w:rPr>
      <w:rFonts w:ascii="Wingdings" w:hAnsi="Wingdings"/>
    </w:rPr>
  </w:style>
  <w:style w:type="character" w:customStyle="1" w:styleId="WW8Num236z3">
    <w:name w:val="WW8Num236z3"/>
    <w:rsid w:val="004D32E1"/>
    <w:rPr>
      <w:rFonts w:ascii="Symbol" w:hAnsi="Symbol"/>
    </w:rPr>
  </w:style>
  <w:style w:type="character" w:customStyle="1" w:styleId="WW8Num239z0">
    <w:name w:val="WW8Num239z0"/>
    <w:rsid w:val="004D32E1"/>
    <w:rPr>
      <w:rFonts w:ascii="Times New Roman" w:eastAsia="Times New Roman" w:hAnsi="Times New Roman" w:cs="Times New Roman"/>
    </w:rPr>
  </w:style>
  <w:style w:type="character" w:customStyle="1" w:styleId="WW8Num239z1">
    <w:name w:val="WW8Num239z1"/>
    <w:rsid w:val="004D32E1"/>
    <w:rPr>
      <w:rFonts w:ascii="Courier New" w:hAnsi="Courier New"/>
    </w:rPr>
  </w:style>
  <w:style w:type="character" w:customStyle="1" w:styleId="WW8Num239z2">
    <w:name w:val="WW8Num239z2"/>
    <w:rsid w:val="004D32E1"/>
    <w:rPr>
      <w:rFonts w:ascii="Wingdings" w:hAnsi="Wingdings"/>
    </w:rPr>
  </w:style>
  <w:style w:type="character" w:customStyle="1" w:styleId="WW8Num239z3">
    <w:name w:val="WW8Num239z3"/>
    <w:rsid w:val="004D32E1"/>
    <w:rPr>
      <w:rFonts w:ascii="Symbol" w:hAnsi="Symbol"/>
    </w:rPr>
  </w:style>
  <w:style w:type="character" w:customStyle="1" w:styleId="NumberingSymbols">
    <w:name w:val="Numbering Symbols"/>
    <w:rsid w:val="004D32E1"/>
    <w:rPr>
      <w:rFonts w:ascii="Garamond" w:hAnsi="Garamond"/>
    </w:rPr>
  </w:style>
  <w:style w:type="character" w:customStyle="1" w:styleId="Bullets">
    <w:name w:val="Bullets"/>
    <w:rsid w:val="004D32E1"/>
    <w:rPr>
      <w:rFonts w:ascii="StarSymbol" w:eastAsia="StarSymbol" w:hAnsi="StarSymbol" w:cs="StarSymbol"/>
      <w:sz w:val="18"/>
      <w:szCs w:val="18"/>
    </w:rPr>
  </w:style>
  <w:style w:type="paragraph" w:customStyle="1" w:styleId="NoteLevel1">
    <w:name w:val="Note Level 1"/>
    <w:basedOn w:val="Normal"/>
    <w:rsid w:val="004D32E1"/>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4D32E1"/>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4D32E1"/>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4D32E1"/>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4D32E1"/>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4D32E1"/>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4D32E1"/>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4D32E1"/>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4D32E1"/>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4D32E1"/>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4D32E1"/>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4D32E1"/>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4D32E1"/>
  </w:style>
  <w:style w:type="character" w:customStyle="1" w:styleId="quotedtooltip">
    <w:name w:val="quotedtooltip"/>
    <w:basedOn w:val="DefaultParagraphFont"/>
    <w:rsid w:val="004D32E1"/>
  </w:style>
  <w:style w:type="character" w:customStyle="1" w:styleId="quotedtooltipbox">
    <w:name w:val="quotedtooltipbox"/>
    <w:basedOn w:val="DefaultParagraphFont"/>
    <w:rsid w:val="004D32E1"/>
  </w:style>
  <w:style w:type="character" w:customStyle="1" w:styleId="mwlivequotes">
    <w:name w:val="mwlivequotes"/>
    <w:basedOn w:val="DefaultParagraphFont"/>
    <w:rsid w:val="004D32E1"/>
  </w:style>
  <w:style w:type="character" w:customStyle="1" w:styleId="lastlabel">
    <w:name w:val="lastlabel"/>
    <w:basedOn w:val="DefaultParagraphFont"/>
    <w:rsid w:val="004D32E1"/>
  </w:style>
  <w:style w:type="character" w:customStyle="1" w:styleId="lb07">
    <w:name w:val="lb07"/>
    <w:basedOn w:val="DefaultParagraphFont"/>
    <w:rsid w:val="004D32E1"/>
  </w:style>
  <w:style w:type="character" w:customStyle="1" w:styleId="qted">
    <w:name w:val="qted"/>
    <w:basedOn w:val="DefaultParagraphFont"/>
    <w:rsid w:val="004D32E1"/>
  </w:style>
  <w:style w:type="character" w:customStyle="1" w:styleId="t14">
    <w:name w:val="t14"/>
    <w:basedOn w:val="DefaultParagraphFont"/>
    <w:rsid w:val="004D32E1"/>
  </w:style>
  <w:style w:type="paragraph" w:customStyle="1" w:styleId="format-body">
    <w:name w:val="format-body"/>
    <w:basedOn w:val="Normal"/>
    <w:rsid w:val="004D32E1"/>
    <w:pPr>
      <w:spacing w:before="100" w:beforeAutospacing="1" w:after="100" w:afterAutospacing="1"/>
    </w:pPr>
    <w:rPr>
      <w:rFonts w:eastAsia="Calibri"/>
      <w:sz w:val="24"/>
    </w:rPr>
  </w:style>
  <w:style w:type="character" w:customStyle="1" w:styleId="nfakpe">
    <w:name w:val="nfakpe"/>
    <w:basedOn w:val="DefaultParagraphFont"/>
    <w:rsid w:val="004D32E1"/>
  </w:style>
  <w:style w:type="character" w:customStyle="1" w:styleId="DebateBlockCharChar">
    <w:name w:val="Debate Block Char Char"/>
    <w:basedOn w:val="DefaultParagraphFont"/>
    <w:rsid w:val="004D32E1"/>
    <w:rPr>
      <w:rFonts w:cs="Arial"/>
      <w:b/>
      <w:bCs/>
      <w:kern w:val="32"/>
      <w:sz w:val="36"/>
      <w:szCs w:val="32"/>
      <w:u w:val="single"/>
    </w:rPr>
  </w:style>
  <w:style w:type="character" w:customStyle="1" w:styleId="citsource">
    <w:name w:val="citsource"/>
    <w:basedOn w:val="DefaultParagraphFont"/>
    <w:rsid w:val="004D32E1"/>
  </w:style>
  <w:style w:type="character" w:customStyle="1" w:styleId="sc">
    <w:name w:val="sc"/>
    <w:basedOn w:val="DefaultParagraphFont"/>
    <w:rsid w:val="004D32E1"/>
  </w:style>
  <w:style w:type="character" w:customStyle="1" w:styleId="atime">
    <w:name w:val="atime"/>
    <w:basedOn w:val="DefaultParagraphFont"/>
    <w:rsid w:val="004D32E1"/>
  </w:style>
  <w:style w:type="paragraph" w:customStyle="1" w:styleId="unread">
    <w:name w:val="unread"/>
    <w:basedOn w:val="Normal"/>
    <w:rsid w:val="004D32E1"/>
    <w:rPr>
      <w:rFonts w:eastAsia="Calibri"/>
    </w:rPr>
  </w:style>
  <w:style w:type="character" w:customStyle="1" w:styleId="unreadChar">
    <w:name w:val="unread Char"/>
    <w:basedOn w:val="DefaultParagraphFont"/>
    <w:rsid w:val="004D32E1"/>
    <w:rPr>
      <w:szCs w:val="24"/>
      <w:lang w:val="en-US" w:eastAsia="en-US" w:bidi="ar-SA"/>
    </w:rPr>
  </w:style>
  <w:style w:type="paragraph" w:customStyle="1" w:styleId="cardunderlined0">
    <w:name w:val="card underlined"/>
    <w:basedOn w:val="Normal"/>
    <w:rsid w:val="004D32E1"/>
    <w:rPr>
      <w:rFonts w:ascii="Arial" w:eastAsia="Calibri" w:hAnsi="Arial"/>
      <w:u w:val="single"/>
    </w:rPr>
  </w:style>
  <w:style w:type="character" w:customStyle="1" w:styleId="Internetlink1">
    <w:name w:val="Internet link1"/>
    <w:rsid w:val="004D32E1"/>
    <w:rPr>
      <w:color w:val="000080"/>
      <w:u w:val="single"/>
    </w:rPr>
  </w:style>
  <w:style w:type="character" w:customStyle="1" w:styleId="underliningChar3">
    <w:name w:val="underlining Char"/>
    <w:basedOn w:val="DefaultParagraphFont"/>
    <w:rsid w:val="004D32E1"/>
    <w:rPr>
      <w:b/>
      <w:szCs w:val="24"/>
      <w:u w:val="single"/>
      <w:lang w:val="en-US" w:eastAsia="en-US" w:bidi="ar-SA"/>
    </w:rPr>
  </w:style>
  <w:style w:type="character" w:customStyle="1" w:styleId="notreadChar">
    <w:name w:val="not read Char"/>
    <w:basedOn w:val="DefaultParagraphFont"/>
    <w:rsid w:val="004D32E1"/>
    <w:rPr>
      <w:sz w:val="18"/>
      <w:szCs w:val="24"/>
      <w:lang w:val="en-US" w:eastAsia="en-US" w:bidi="ar-SA"/>
    </w:rPr>
  </w:style>
  <w:style w:type="character" w:customStyle="1" w:styleId="journalname">
    <w:name w:val="journalname"/>
    <w:basedOn w:val="DefaultParagraphFont"/>
    <w:rsid w:val="004D32E1"/>
  </w:style>
  <w:style w:type="character" w:customStyle="1" w:styleId="insideheadline">
    <w:name w:val="insideheadline"/>
    <w:basedOn w:val="DefaultParagraphFont"/>
    <w:rsid w:val="004D32E1"/>
  </w:style>
  <w:style w:type="paragraph" w:customStyle="1" w:styleId="article-text">
    <w:name w:val="article-text"/>
    <w:basedOn w:val="Normal"/>
    <w:rsid w:val="004D32E1"/>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4D32E1"/>
  </w:style>
  <w:style w:type="character" w:customStyle="1" w:styleId="mwlivequotesdowndelayed">
    <w:name w:val="mwlivequotes down delayed"/>
    <w:basedOn w:val="DefaultParagraphFont"/>
    <w:rsid w:val="004D32E1"/>
  </w:style>
  <w:style w:type="character" w:customStyle="1" w:styleId="shirttail">
    <w:name w:val="shirttail"/>
    <w:basedOn w:val="DefaultParagraphFont"/>
    <w:rsid w:val="004D32E1"/>
  </w:style>
  <w:style w:type="character" w:customStyle="1" w:styleId="definition">
    <w:name w:val="definition"/>
    <w:basedOn w:val="DefaultParagraphFont"/>
    <w:rsid w:val="004D32E1"/>
  </w:style>
  <w:style w:type="character" w:customStyle="1" w:styleId="CardTextCharCharChar">
    <w:name w:val="Card Text Char Char Char"/>
    <w:basedOn w:val="DefaultParagraphFont"/>
    <w:rsid w:val="004D32E1"/>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4D32E1"/>
    <w:rPr>
      <w:rFonts w:ascii="Arial Narrow" w:hAnsi="Arial Narrow"/>
      <w:sz w:val="18"/>
      <w:u w:val="single"/>
    </w:rPr>
  </w:style>
  <w:style w:type="character" w:customStyle="1" w:styleId="UnderlineStyleCharCharChar">
    <w:name w:val="Underline Style Char Char Char"/>
    <w:basedOn w:val="DefaultParagraphFont"/>
    <w:rsid w:val="004D32E1"/>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4D32E1"/>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4D32E1"/>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4D32E1"/>
    <w:rPr>
      <w:rFonts w:ascii="Arial" w:hAnsi="Arial" w:cs="Arial" w:hint="default"/>
      <w:b/>
      <w:bCs/>
      <w:color w:val="990000"/>
      <w:sz w:val="26"/>
      <w:szCs w:val="26"/>
    </w:rPr>
  </w:style>
  <w:style w:type="character" w:customStyle="1" w:styleId="bodytitle1">
    <w:name w:val="bodytitle1"/>
    <w:basedOn w:val="DefaultParagraphFont"/>
    <w:rsid w:val="004D32E1"/>
    <w:rPr>
      <w:rFonts w:ascii="Arial" w:hAnsi="Arial" w:cs="Arial" w:hint="default"/>
      <w:b/>
      <w:bCs/>
      <w:smallCaps w:val="0"/>
      <w:color w:val="000000"/>
      <w:sz w:val="28"/>
      <w:szCs w:val="28"/>
    </w:rPr>
  </w:style>
  <w:style w:type="paragraph" w:customStyle="1" w:styleId="style109">
    <w:name w:val="style109"/>
    <w:basedOn w:val="Normal"/>
    <w:rsid w:val="004D32E1"/>
    <w:pPr>
      <w:spacing w:before="100" w:beforeAutospacing="1" w:after="100" w:afterAutospacing="1"/>
    </w:pPr>
    <w:rPr>
      <w:rFonts w:eastAsia="Calibri"/>
      <w:sz w:val="24"/>
    </w:rPr>
  </w:style>
  <w:style w:type="paragraph" w:customStyle="1" w:styleId="style1100">
    <w:name w:val="style110"/>
    <w:basedOn w:val="Normal"/>
    <w:rsid w:val="004D32E1"/>
    <w:pPr>
      <w:spacing w:before="100" w:beforeAutospacing="1" w:after="100" w:afterAutospacing="1"/>
    </w:pPr>
    <w:rPr>
      <w:rFonts w:eastAsia="Calibri"/>
      <w:sz w:val="24"/>
    </w:rPr>
  </w:style>
  <w:style w:type="paragraph" w:customStyle="1" w:styleId="captionpaddingstyle114">
    <w:name w:val="captionpadding style114"/>
    <w:basedOn w:val="Normal"/>
    <w:rsid w:val="004D32E1"/>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4D32E1"/>
  </w:style>
  <w:style w:type="character" w:customStyle="1" w:styleId="style114style118">
    <w:name w:val="style114 style118"/>
    <w:basedOn w:val="DefaultParagraphFont"/>
    <w:rsid w:val="004D32E1"/>
  </w:style>
  <w:style w:type="paragraph" w:customStyle="1" w:styleId="mainstorybody">
    <w:name w:val="mainstorybody"/>
    <w:basedOn w:val="Normal"/>
    <w:rsid w:val="004D32E1"/>
    <w:pPr>
      <w:spacing w:before="100" w:beforeAutospacing="1" w:after="100" w:afterAutospacing="1"/>
    </w:pPr>
    <w:rPr>
      <w:rFonts w:eastAsia="Calibri"/>
      <w:sz w:val="24"/>
    </w:rPr>
  </w:style>
  <w:style w:type="character" w:customStyle="1" w:styleId="hint">
    <w:name w:val="hint"/>
    <w:basedOn w:val="DefaultParagraphFont"/>
    <w:rsid w:val="004D32E1"/>
  </w:style>
  <w:style w:type="character" w:customStyle="1" w:styleId="flw">
    <w:name w:val="flw"/>
    <w:basedOn w:val="DefaultParagraphFont"/>
    <w:rsid w:val="004D32E1"/>
  </w:style>
  <w:style w:type="character" w:customStyle="1" w:styleId="illustration">
    <w:name w:val="illustration"/>
    <w:basedOn w:val="DefaultParagraphFont"/>
    <w:rsid w:val="004D32E1"/>
  </w:style>
  <w:style w:type="paragraph" w:customStyle="1" w:styleId="ga">
    <w:name w:val="ga"/>
    <w:basedOn w:val="Normal"/>
    <w:rsid w:val="004D32E1"/>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4D32E1"/>
    <w:rPr>
      <w:rFonts w:ascii="Arial Narrow" w:hAnsi="Arial Narrow"/>
      <w:b/>
      <w:bCs/>
      <w:u w:val="thick"/>
    </w:rPr>
  </w:style>
  <w:style w:type="character" w:customStyle="1" w:styleId="subtitlesarticles1">
    <w:name w:val="subtitles_articles1"/>
    <w:basedOn w:val="DefaultParagraphFont"/>
    <w:rsid w:val="004D32E1"/>
    <w:rPr>
      <w:rFonts w:ascii="Verdana" w:hAnsi="Verdana" w:cs="Times New Roman"/>
      <w:b/>
      <w:bCs/>
      <w:color w:val="000000"/>
      <w:sz w:val="20"/>
      <w:szCs w:val="20"/>
    </w:rPr>
  </w:style>
  <w:style w:type="character" w:customStyle="1" w:styleId="fulstoryreporter">
    <w:name w:val="ful_storyreporter"/>
    <w:basedOn w:val="DefaultParagraphFont"/>
    <w:rsid w:val="004D32E1"/>
  </w:style>
  <w:style w:type="character" w:customStyle="1" w:styleId="editsection">
    <w:name w:val="editsection"/>
    <w:basedOn w:val="DefaultParagraphFont"/>
    <w:rsid w:val="004D32E1"/>
  </w:style>
  <w:style w:type="paragraph" w:customStyle="1" w:styleId="body-indent-60">
    <w:name w:val="body-indent-60"/>
    <w:basedOn w:val="Normal"/>
    <w:rsid w:val="004D32E1"/>
    <w:pPr>
      <w:spacing w:before="100" w:beforeAutospacing="1" w:after="100" w:afterAutospacing="1"/>
    </w:pPr>
    <w:rPr>
      <w:rFonts w:eastAsia="Calibri"/>
      <w:sz w:val="24"/>
    </w:rPr>
  </w:style>
  <w:style w:type="paragraph" w:customStyle="1" w:styleId="body-indent-60-start">
    <w:name w:val="body-indent-60-start"/>
    <w:basedOn w:val="Normal"/>
    <w:rsid w:val="004D32E1"/>
    <w:pPr>
      <w:spacing w:before="100" w:beforeAutospacing="1" w:after="100" w:afterAutospacing="1"/>
    </w:pPr>
    <w:rPr>
      <w:rFonts w:eastAsia="Calibri"/>
      <w:sz w:val="24"/>
    </w:rPr>
  </w:style>
  <w:style w:type="character" w:customStyle="1" w:styleId="StyleArial12ptBlack">
    <w:name w:val="Style Arial 12 pt Black"/>
    <w:basedOn w:val="DefaultParagraphFont"/>
    <w:rsid w:val="004D32E1"/>
    <w:rPr>
      <w:rFonts w:ascii="Garamond" w:hAnsi="Garamond"/>
      <w:color w:val="000000"/>
      <w:sz w:val="20"/>
      <w:u w:val="single"/>
    </w:rPr>
  </w:style>
  <w:style w:type="character" w:customStyle="1" w:styleId="StyleArialBlack">
    <w:name w:val="Style Arial Black"/>
    <w:basedOn w:val="DefaultParagraphFont"/>
    <w:rsid w:val="004D32E1"/>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4D32E1"/>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4D32E1"/>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4D32E1"/>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4D32E1"/>
    <w:rPr>
      <w:rFonts w:eastAsia="Times New Roman"/>
      <w:b/>
      <w:bCs/>
      <w:szCs w:val="24"/>
      <w:u w:val="thick"/>
    </w:rPr>
  </w:style>
  <w:style w:type="paragraph" w:customStyle="1" w:styleId="StyleSmallTimesNewRoman11pt">
    <w:name w:val="Style Small + Times New Roman 11 pt"/>
    <w:link w:val="StyleSmallTimesNewRoman11ptChar"/>
    <w:rsid w:val="004D32E1"/>
    <w:rPr>
      <w:rFonts w:eastAsia="Times New Roman"/>
      <w:szCs w:val="24"/>
    </w:rPr>
  </w:style>
  <w:style w:type="character" w:customStyle="1" w:styleId="StyleSmallTimesNewRoman11ptChar">
    <w:name w:val="Style Small + Times New Roman 11 pt Char"/>
    <w:basedOn w:val="DefaultParagraphFont"/>
    <w:link w:val="StyleSmallTimesNewRoman11pt"/>
    <w:rsid w:val="004D32E1"/>
    <w:rPr>
      <w:rFonts w:eastAsia="Times New Roman"/>
      <w:szCs w:val="24"/>
    </w:rPr>
  </w:style>
  <w:style w:type="paragraph" w:customStyle="1" w:styleId="StyleSmallTimesNewRoman11ptThickunderline">
    <w:name w:val="Style Small + Times New Roman 11 pt Thick underline"/>
    <w:link w:val="StyleSmallTimesNewRoman11ptThickunderlineChar"/>
    <w:rsid w:val="004D32E1"/>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4D32E1"/>
    <w:rPr>
      <w:rFonts w:eastAsia="Times New Roman"/>
      <w:szCs w:val="24"/>
      <w:u w:val="thick"/>
    </w:rPr>
  </w:style>
  <w:style w:type="character" w:customStyle="1" w:styleId="Style11ptBorderSinglesolidlineAuto05ptLinewidth">
    <w:name w:val="Style 11 pt Border: : (Single solid line Auto  0.5 pt Line width)"/>
    <w:rsid w:val="004D32E1"/>
    <w:rPr>
      <w:sz w:val="20"/>
      <w:bdr w:val="single" w:sz="4" w:space="0" w:color="auto" w:frame="1"/>
    </w:rPr>
  </w:style>
  <w:style w:type="character" w:customStyle="1" w:styleId="StyleUnderlineChar6CharCharCharCharCharCharCharChar11">
    <w:name w:val="Style Underline Char6 Char Char Char Char Char Char Char Char + 11 ..."/>
    <w:rsid w:val="004D32E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D32E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D32E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D32E1"/>
    <w:rPr>
      <w:sz w:val="20"/>
      <w:szCs w:val="24"/>
      <w:u w:val="single"/>
      <w:bdr w:val="single" w:sz="4" w:space="0" w:color="auto"/>
      <w:lang w:val="en-US" w:eastAsia="en-US" w:bidi="ar-SA"/>
    </w:rPr>
  </w:style>
  <w:style w:type="character" w:customStyle="1" w:styleId="StyleLatinGaramondUnderline">
    <w:name w:val="Style (Latin) Garamond Underline"/>
    <w:rsid w:val="004D32E1"/>
    <w:rPr>
      <w:rFonts w:ascii="Times New Roman" w:hAnsi="Times New Roman"/>
      <w:sz w:val="20"/>
      <w:u w:val="single"/>
    </w:rPr>
  </w:style>
  <w:style w:type="character" w:customStyle="1" w:styleId="StyleLatinGaramond">
    <w:name w:val="Style (Latin) Garamond"/>
    <w:rsid w:val="004D32E1"/>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4D32E1"/>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4D32E1"/>
    <w:rPr>
      <w:rFonts w:ascii="Times" w:eastAsia="Times New Roman" w:hAnsi="Times" w:cs="Arial"/>
      <w:szCs w:val="28"/>
      <w:u w:val="single"/>
    </w:rPr>
  </w:style>
  <w:style w:type="paragraph" w:customStyle="1" w:styleId="HeaderStyle">
    <w:name w:val="Header Style"/>
    <w:basedOn w:val="Normal"/>
    <w:rsid w:val="004D32E1"/>
    <w:pPr>
      <w:jc w:val="center"/>
    </w:pPr>
    <w:rPr>
      <w:rFonts w:eastAsia="Times New Roman"/>
      <w:b/>
      <w:sz w:val="24"/>
      <w:szCs w:val="20"/>
      <w:u w:val="single"/>
    </w:rPr>
  </w:style>
  <w:style w:type="character" w:customStyle="1" w:styleId="CardChar21">
    <w:name w:val="Card Char2"/>
    <w:basedOn w:val="DefaultParagraphFont"/>
    <w:rsid w:val="004D32E1"/>
    <w:rPr>
      <w:rFonts w:ascii="Times New Roman" w:eastAsia="Times New Roman" w:hAnsi="Times New Roman" w:cs="Times New Roman"/>
      <w:bCs/>
      <w:color w:val="000000"/>
      <w:sz w:val="20"/>
      <w:szCs w:val="20"/>
    </w:rPr>
  </w:style>
  <w:style w:type="character" w:customStyle="1" w:styleId="A17">
    <w:name w:val="A17"/>
    <w:rsid w:val="004D32E1"/>
    <w:rPr>
      <w:rFonts w:cs="Baskerville"/>
      <w:color w:val="000000"/>
      <w:sz w:val="12"/>
      <w:szCs w:val="12"/>
    </w:rPr>
  </w:style>
  <w:style w:type="paragraph" w:customStyle="1" w:styleId="Pa19">
    <w:name w:val="Pa19"/>
    <w:basedOn w:val="Normal"/>
    <w:next w:val="Normal"/>
    <w:rsid w:val="004D32E1"/>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4D32E1"/>
    <w:pPr>
      <w:autoSpaceDE w:val="0"/>
      <w:autoSpaceDN w:val="0"/>
      <w:adjustRightInd w:val="0"/>
      <w:spacing w:line="441" w:lineRule="atLeast"/>
    </w:pPr>
    <w:rPr>
      <w:rFonts w:ascii="Baskerville" w:eastAsia="Times New Roman" w:hAnsi="Baskerville"/>
      <w:sz w:val="24"/>
    </w:rPr>
  </w:style>
  <w:style w:type="character" w:customStyle="1" w:styleId="A14">
    <w:name w:val="A14"/>
    <w:rsid w:val="004D32E1"/>
    <w:rPr>
      <w:rFonts w:ascii="Frutiger 45 Light" w:hAnsi="Frutiger 45 Light" w:cs="Frutiger 45 Light"/>
      <w:b/>
      <w:bCs/>
      <w:i/>
      <w:iCs/>
      <w:color w:val="000000"/>
      <w:sz w:val="36"/>
      <w:szCs w:val="36"/>
    </w:rPr>
  </w:style>
  <w:style w:type="character" w:customStyle="1" w:styleId="A20">
    <w:name w:val="A20"/>
    <w:rsid w:val="004D32E1"/>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4D32E1"/>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4D32E1"/>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4D32E1"/>
    <w:rPr>
      <w:rFonts w:cs="Arial"/>
      <w:b/>
      <w:bCs/>
      <w:sz w:val="24"/>
      <w:szCs w:val="26"/>
      <w:lang w:val="en-US" w:eastAsia="en-US" w:bidi="ar-SA"/>
    </w:rPr>
  </w:style>
  <w:style w:type="character" w:customStyle="1" w:styleId="brief-smalltext0">
    <w:name w:val="brief-smalltext"/>
    <w:basedOn w:val="DefaultParagraphFont"/>
    <w:rsid w:val="004D32E1"/>
  </w:style>
  <w:style w:type="paragraph" w:customStyle="1" w:styleId="Coverintroduction">
    <w:name w:val="Cover introduction"/>
    <w:basedOn w:val="Default"/>
    <w:next w:val="Default"/>
    <w:rsid w:val="004D32E1"/>
    <w:rPr>
      <w:rFonts w:ascii="Arial" w:eastAsia="Times New Roman" w:hAnsi="Arial"/>
      <w:color w:val="auto"/>
    </w:rPr>
  </w:style>
  <w:style w:type="character" w:customStyle="1" w:styleId="style53">
    <w:name w:val="style5"/>
    <w:basedOn w:val="DefaultParagraphFont"/>
    <w:rsid w:val="004D32E1"/>
  </w:style>
  <w:style w:type="character" w:customStyle="1" w:styleId="TagCharCharCharCharCharChar">
    <w:name w:val="Tag Char Char Char Char Char Char"/>
    <w:rsid w:val="004D32E1"/>
    <w:rPr>
      <w:rFonts w:cs="Arial"/>
      <w:b/>
      <w:bCs/>
      <w:sz w:val="24"/>
      <w:szCs w:val="26"/>
      <w:lang w:val="en-US" w:eastAsia="en-US" w:bidi="ar-SA"/>
    </w:rPr>
  </w:style>
  <w:style w:type="character" w:customStyle="1" w:styleId="pmterms3">
    <w:name w:val="pmterms3"/>
    <w:basedOn w:val="DefaultParagraphFont"/>
    <w:rsid w:val="004D32E1"/>
  </w:style>
  <w:style w:type="character" w:customStyle="1" w:styleId="interiorheadline">
    <w:name w:val="interiorheadline"/>
    <w:basedOn w:val="DefaultParagraphFont"/>
    <w:rsid w:val="004D32E1"/>
  </w:style>
  <w:style w:type="character" w:customStyle="1" w:styleId="Heading31CharCharCharChar1">
    <w:name w:val="Heading 31 Char Char Char Char1"/>
    <w:rsid w:val="004D32E1"/>
    <w:rPr>
      <w:rFonts w:cs="Arial"/>
      <w:b/>
      <w:bCs/>
      <w:sz w:val="24"/>
      <w:szCs w:val="26"/>
      <w:lang w:val="en-US" w:eastAsia="en-US" w:bidi="ar-SA"/>
    </w:rPr>
  </w:style>
  <w:style w:type="character" w:customStyle="1" w:styleId="Heading31CharCharChar">
    <w:name w:val="Heading 31 Char Char Char"/>
    <w:rsid w:val="004D32E1"/>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4D32E1"/>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4D32E1"/>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4D32E1"/>
    <w:rPr>
      <w:rFonts w:eastAsia="MS Mincho"/>
      <w:b/>
      <w:u w:val="single"/>
    </w:rPr>
  </w:style>
  <w:style w:type="character" w:customStyle="1" w:styleId="BoldandUnderlineCharChar1CharChar">
    <w:name w:val="Bold and Underline Char Char1 Char Char"/>
    <w:basedOn w:val="DefaultParagraphFont"/>
    <w:link w:val="BoldandUnderlineCharChar1Char"/>
    <w:rsid w:val="004D32E1"/>
    <w:rPr>
      <w:rFonts w:ascii="Calibri" w:eastAsia="MS Mincho" w:hAnsi="Calibri"/>
      <w:b/>
      <w:u w:val="single"/>
    </w:rPr>
  </w:style>
  <w:style w:type="character" w:customStyle="1" w:styleId="author-bio-box">
    <w:name w:val="author-bio-box"/>
    <w:basedOn w:val="DefaultParagraphFont"/>
    <w:rsid w:val="004D32E1"/>
  </w:style>
  <w:style w:type="character" w:customStyle="1" w:styleId="CharCharCharCharChar">
    <w:name w:val="Char Char Char Char Char"/>
    <w:aliases w:val="Char Char Char Char,Char Char Char Char Char Char Char1,Heading 2 Char1 Char Char Char Char Char Char"/>
    <w:basedOn w:val="DefaultParagraphFont"/>
    <w:rsid w:val="004D32E1"/>
    <w:rPr>
      <w:rFonts w:cs="Arial"/>
      <w:b/>
      <w:bCs/>
      <w:iCs/>
      <w:sz w:val="24"/>
      <w:szCs w:val="28"/>
      <w:lang w:val="en-US" w:eastAsia="en-US" w:bidi="ar-SA"/>
    </w:rPr>
  </w:style>
  <w:style w:type="character" w:customStyle="1" w:styleId="SmalltextChar">
    <w:name w:val="Small text Char"/>
    <w:aliases w:val="Quote1 Char1"/>
    <w:link w:val="Smalltext"/>
    <w:rsid w:val="004D32E1"/>
    <w:rPr>
      <w:rFonts w:ascii="Calibri" w:eastAsia="Times New Roman" w:hAnsi="Calibri"/>
      <w:color w:val="000000"/>
    </w:rPr>
  </w:style>
  <w:style w:type="character" w:customStyle="1" w:styleId="SubtitleChar2">
    <w:name w:val="Subtitle Char2"/>
    <w:basedOn w:val="DefaultParagraphFont"/>
    <w:uiPriority w:val="11"/>
    <w:rsid w:val="004D32E1"/>
    <w:rPr>
      <w:rFonts w:eastAsiaTheme="minorEastAsia"/>
      <w:color w:val="5A5A5A" w:themeColor="text1" w:themeTint="A5"/>
      <w:spacing w:val="15"/>
    </w:rPr>
  </w:style>
  <w:style w:type="paragraph" w:customStyle="1" w:styleId="blocktitle5">
    <w:name w:val="block title"/>
    <w:basedOn w:val="Normal"/>
    <w:autoRedefine/>
    <w:qFormat/>
    <w:rsid w:val="004D32E1"/>
    <w:pPr>
      <w:spacing w:after="240"/>
      <w:jc w:val="center"/>
      <w:outlineLvl w:val="0"/>
    </w:pPr>
    <w:rPr>
      <w:rFonts w:eastAsia="Calibri"/>
      <w:b/>
      <w:caps/>
      <w:sz w:val="28"/>
      <w:szCs w:val="28"/>
      <w:lang w:val="es-ES"/>
    </w:rPr>
  </w:style>
  <w:style w:type="paragraph" w:customStyle="1" w:styleId="type">
    <w:name w:val="type"/>
    <w:basedOn w:val="Normal"/>
    <w:qFormat/>
    <w:rsid w:val="004D32E1"/>
    <w:pPr>
      <w:spacing w:before="100" w:beforeAutospacing="1" w:after="100" w:afterAutospacing="1"/>
    </w:pPr>
    <w:rPr>
      <w:rFonts w:eastAsia="Times New Roman"/>
    </w:rPr>
  </w:style>
  <w:style w:type="character" w:customStyle="1" w:styleId="abodyblack3">
    <w:name w:val="abodyblack3"/>
    <w:basedOn w:val="DefaultParagraphFont"/>
    <w:rsid w:val="004D32E1"/>
  </w:style>
  <w:style w:type="character" w:customStyle="1" w:styleId="cit-first-element">
    <w:name w:val="cit-first-element"/>
    <w:basedOn w:val="DefaultParagraphFont"/>
    <w:rsid w:val="004D32E1"/>
  </w:style>
  <w:style w:type="character" w:customStyle="1" w:styleId="StyleThickunderline1">
    <w:name w:val="Style Thick underline1"/>
    <w:basedOn w:val="DefaultParagraphFont"/>
    <w:rsid w:val="004D32E1"/>
    <w:rPr>
      <w:u w:val="single"/>
    </w:rPr>
  </w:style>
  <w:style w:type="character" w:customStyle="1" w:styleId="UnderlineChar5">
    <w:name w:val="UnderlineChar"/>
    <w:rsid w:val="004D32E1"/>
    <w:rPr>
      <w:sz w:val="24"/>
      <w:u w:val="single"/>
      <w:shd w:val="clear" w:color="auto" w:fill="auto"/>
    </w:rPr>
  </w:style>
  <w:style w:type="paragraph" w:customStyle="1" w:styleId="Tag21">
    <w:name w:val="Tag21"/>
    <w:basedOn w:val="Normal"/>
    <w:qFormat/>
    <w:rsid w:val="004D32E1"/>
    <w:rPr>
      <w:rFonts w:ascii="Arial" w:eastAsia="Times New Roman" w:hAnsi="Arial" w:cs="Arial"/>
      <w:b/>
      <w:sz w:val="24"/>
    </w:rPr>
  </w:style>
  <w:style w:type="character" w:customStyle="1" w:styleId="Bodytext10NotItalic">
    <w:name w:val="Body text (10) + Not Italic"/>
    <w:basedOn w:val="Bodytext100"/>
    <w:uiPriority w:val="99"/>
    <w:rsid w:val="004D32E1"/>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4D32E1"/>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4D32E1"/>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4D32E1"/>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4D32E1"/>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4D32E1"/>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4D32E1"/>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4D32E1"/>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4D32E1"/>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4D32E1"/>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4D32E1"/>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4D32E1"/>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4D32E1"/>
  </w:style>
  <w:style w:type="paragraph" w:customStyle="1" w:styleId="leader">
    <w:name w:val="leader"/>
    <w:basedOn w:val="Normal"/>
    <w:rsid w:val="004D32E1"/>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4D32E1"/>
  </w:style>
  <w:style w:type="character" w:customStyle="1" w:styleId="m5776082503052064917gmail-style13ptbold">
    <w:name w:val="m_5776082503052064917gmail-style13ptbold"/>
    <w:basedOn w:val="DefaultParagraphFont"/>
    <w:rsid w:val="004D32E1"/>
  </w:style>
  <w:style w:type="character" w:customStyle="1" w:styleId="m5776082503052064917gmail-styleunderline">
    <w:name w:val="m_5776082503052064917gmail-styleunderline"/>
    <w:basedOn w:val="DefaultParagraphFont"/>
    <w:rsid w:val="004D32E1"/>
  </w:style>
  <w:style w:type="paragraph" w:customStyle="1" w:styleId="DateTime0">
    <w:name w:val="DateTime"/>
    <w:basedOn w:val="Normal"/>
    <w:link w:val="DateTimeChar"/>
    <w:autoRedefine/>
    <w:uiPriority w:val="4"/>
    <w:qFormat/>
    <w:rsid w:val="004D32E1"/>
    <w:rPr>
      <w:rFonts w:ascii="Arial" w:hAnsi="Arial" w:cs="Arial"/>
    </w:rPr>
  </w:style>
  <w:style w:type="character" w:customStyle="1" w:styleId="DateTimeChar">
    <w:name w:val="DateTime Char"/>
    <w:basedOn w:val="DefaultParagraphFont"/>
    <w:link w:val="DateTime0"/>
    <w:uiPriority w:val="4"/>
    <w:rsid w:val="004D32E1"/>
    <w:rPr>
      <w:rFonts w:ascii="Arial" w:hAnsi="Arial" w:cs="Arial"/>
    </w:rPr>
  </w:style>
  <w:style w:type="paragraph" w:customStyle="1" w:styleId="Lecture">
    <w:name w:val="Lecture"/>
    <w:next w:val="BodyText"/>
    <w:link w:val="LectureChar"/>
    <w:autoRedefine/>
    <w:uiPriority w:val="4"/>
    <w:qFormat/>
    <w:rsid w:val="004D32E1"/>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4D32E1"/>
    <w:rPr>
      <w:rFonts w:ascii="Arial" w:hAnsi="Arial" w:cs="Arial"/>
      <w:spacing w:val="-10"/>
      <w:sz w:val="16"/>
    </w:rPr>
  </w:style>
  <w:style w:type="paragraph" w:customStyle="1" w:styleId="BreakTag">
    <w:name w:val="Break Tag"/>
    <w:basedOn w:val="Normal"/>
    <w:autoRedefine/>
    <w:uiPriority w:val="4"/>
    <w:qFormat/>
    <w:rsid w:val="004D32E1"/>
    <w:pPr>
      <w:spacing w:before="240"/>
    </w:pPr>
    <w:rPr>
      <w:rFonts w:ascii="Arial" w:hAnsi="Arial" w:cs="Arial"/>
      <w:b/>
    </w:rPr>
  </w:style>
  <w:style w:type="paragraph" w:customStyle="1" w:styleId="BreakBlock">
    <w:name w:val="Break Block"/>
    <w:basedOn w:val="Normal"/>
    <w:link w:val="BreakBlockChar"/>
    <w:autoRedefine/>
    <w:qFormat/>
    <w:rsid w:val="004D32E1"/>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4D32E1"/>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4D32E1"/>
    <w:rPr>
      <w:rFonts w:asciiTheme="minorHAnsi" w:hAnsiTheme="minorHAnsi"/>
      <w:b/>
      <w:u w:val="single"/>
    </w:rPr>
  </w:style>
  <w:style w:type="character" w:customStyle="1" w:styleId="Reduce8ptCharChar">
    <w:name w:val="Reduce 8pt Char Char"/>
    <w:basedOn w:val="DefaultParagraphFont"/>
    <w:link w:val="Reduce8pt"/>
    <w:rsid w:val="004D32E1"/>
    <w:rPr>
      <w:sz w:val="16"/>
    </w:rPr>
  </w:style>
  <w:style w:type="paragraph" w:customStyle="1" w:styleId="Reduce8pt">
    <w:name w:val="Reduce 8pt"/>
    <w:basedOn w:val="Normal"/>
    <w:link w:val="Reduce8ptCharChar"/>
    <w:qFormat/>
    <w:rsid w:val="004D32E1"/>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4D32E1"/>
    <w:rPr>
      <w:color w:val="2B579A"/>
      <w:shd w:val="clear" w:color="auto" w:fill="E6E6E6"/>
    </w:rPr>
  </w:style>
  <w:style w:type="character" w:customStyle="1" w:styleId="m6370699461968006786gmail-styleunderline">
    <w:name w:val="m_6370699461968006786gmail-styleunderline"/>
    <w:basedOn w:val="DefaultParagraphFont"/>
    <w:rsid w:val="004D32E1"/>
  </w:style>
  <w:style w:type="character" w:customStyle="1" w:styleId="Mention2">
    <w:name w:val="Mention2"/>
    <w:basedOn w:val="DefaultParagraphFont"/>
    <w:uiPriority w:val="99"/>
    <w:semiHidden/>
    <w:unhideWhenUsed/>
    <w:rsid w:val="004D32E1"/>
    <w:rPr>
      <w:color w:val="2B579A"/>
      <w:shd w:val="clear" w:color="auto" w:fill="E6E6E6"/>
    </w:rPr>
  </w:style>
  <w:style w:type="paragraph" w:customStyle="1" w:styleId="FlashTag">
    <w:name w:val="FlashTag"/>
    <w:basedOn w:val="Normal"/>
    <w:link w:val="FlashTagChar"/>
    <w:autoRedefine/>
    <w:uiPriority w:val="4"/>
    <w:qFormat/>
    <w:rsid w:val="004D32E1"/>
    <w:rPr>
      <w:rFonts w:asciiTheme="majorHAnsi" w:hAnsiTheme="majorHAnsi" w:cs="Arial"/>
      <w:b/>
      <w:sz w:val="28"/>
    </w:rPr>
  </w:style>
  <w:style w:type="character" w:customStyle="1" w:styleId="FlashTagChar">
    <w:name w:val="FlashTag Char"/>
    <w:basedOn w:val="DefaultParagraphFont"/>
    <w:link w:val="FlashTag"/>
    <w:uiPriority w:val="4"/>
    <w:rsid w:val="004D32E1"/>
    <w:rPr>
      <w:rFonts w:asciiTheme="majorHAnsi" w:hAnsiTheme="majorHAnsi" w:cs="Arial"/>
      <w:b/>
      <w:sz w:val="28"/>
    </w:rPr>
  </w:style>
  <w:style w:type="paragraph" w:customStyle="1" w:styleId="Warrant">
    <w:name w:val="Warrant"/>
    <w:autoRedefine/>
    <w:uiPriority w:val="4"/>
    <w:qFormat/>
    <w:rsid w:val="004D32E1"/>
    <w:pPr>
      <w:ind w:left="720"/>
    </w:pPr>
    <w:rPr>
      <w:rFonts w:ascii="Calibri" w:hAnsi="Calibri" w:cs="Arial"/>
    </w:rPr>
  </w:style>
  <w:style w:type="character" w:customStyle="1" w:styleId="m-8793234324905335251gmail-style13ptbold">
    <w:name w:val="m_-8793234324905335251gmail-style13ptbold"/>
    <w:basedOn w:val="DefaultParagraphFont"/>
    <w:rsid w:val="004D32E1"/>
  </w:style>
  <w:style w:type="character" w:customStyle="1" w:styleId="m3965771245576658108gmail-styleunderline">
    <w:name w:val="m_3965771245576658108gmail-styleunderline"/>
    <w:basedOn w:val="DefaultParagraphFont"/>
    <w:rsid w:val="004D32E1"/>
  </w:style>
  <w:style w:type="character" w:customStyle="1" w:styleId="BodytextItalic">
    <w:name w:val="Body text + Italic"/>
    <w:aliases w:val="Body text + CordiaUPC,12 pt,Body text + 9 pt"/>
    <w:uiPriority w:val="99"/>
    <w:rsid w:val="004D32E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4D32E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4D32E1"/>
  </w:style>
  <w:style w:type="numbering" w:customStyle="1" w:styleId="NoList1111111">
    <w:name w:val="No List1111111"/>
    <w:next w:val="NoList"/>
    <w:uiPriority w:val="99"/>
    <w:semiHidden/>
    <w:unhideWhenUsed/>
    <w:rsid w:val="004D32E1"/>
  </w:style>
  <w:style w:type="numbering" w:customStyle="1" w:styleId="NoList11111111">
    <w:name w:val="No List11111111"/>
    <w:next w:val="NoList"/>
    <w:uiPriority w:val="99"/>
    <w:semiHidden/>
    <w:unhideWhenUsed/>
    <w:rsid w:val="004D32E1"/>
  </w:style>
  <w:style w:type="numbering" w:customStyle="1" w:styleId="NoList111111111">
    <w:name w:val="No List111111111"/>
    <w:next w:val="NoList"/>
    <w:uiPriority w:val="99"/>
    <w:semiHidden/>
    <w:unhideWhenUsed/>
    <w:rsid w:val="004D32E1"/>
  </w:style>
  <w:style w:type="numbering" w:customStyle="1" w:styleId="NoList1111111111">
    <w:name w:val="No List1111111111"/>
    <w:next w:val="NoList"/>
    <w:uiPriority w:val="99"/>
    <w:semiHidden/>
    <w:unhideWhenUsed/>
    <w:rsid w:val="004D32E1"/>
  </w:style>
  <w:style w:type="numbering" w:customStyle="1" w:styleId="NoList11111111111">
    <w:name w:val="No List11111111111"/>
    <w:next w:val="NoList"/>
    <w:uiPriority w:val="99"/>
    <w:semiHidden/>
    <w:unhideWhenUsed/>
    <w:rsid w:val="004D32E1"/>
  </w:style>
  <w:style w:type="numbering" w:customStyle="1" w:styleId="NoList111111111111">
    <w:name w:val="No List111111111111"/>
    <w:next w:val="NoList"/>
    <w:uiPriority w:val="99"/>
    <w:semiHidden/>
    <w:unhideWhenUsed/>
    <w:rsid w:val="004D32E1"/>
  </w:style>
  <w:style w:type="numbering" w:customStyle="1" w:styleId="NoList1111111111111">
    <w:name w:val="No List1111111111111"/>
    <w:next w:val="NoList"/>
    <w:uiPriority w:val="99"/>
    <w:semiHidden/>
    <w:unhideWhenUsed/>
    <w:rsid w:val="004D32E1"/>
  </w:style>
  <w:style w:type="numbering" w:customStyle="1" w:styleId="NoList11111111111111">
    <w:name w:val="No List11111111111111"/>
    <w:next w:val="NoList"/>
    <w:uiPriority w:val="99"/>
    <w:semiHidden/>
    <w:unhideWhenUsed/>
    <w:rsid w:val="004D32E1"/>
  </w:style>
  <w:style w:type="numbering" w:customStyle="1" w:styleId="NoList111111111111111">
    <w:name w:val="No List111111111111111"/>
    <w:next w:val="NoList"/>
    <w:uiPriority w:val="99"/>
    <w:semiHidden/>
    <w:unhideWhenUsed/>
    <w:rsid w:val="004D32E1"/>
  </w:style>
  <w:style w:type="numbering" w:customStyle="1" w:styleId="NoList1111111111111111">
    <w:name w:val="No List1111111111111111"/>
    <w:next w:val="NoList"/>
    <w:uiPriority w:val="99"/>
    <w:semiHidden/>
    <w:unhideWhenUsed/>
    <w:rsid w:val="004D32E1"/>
  </w:style>
  <w:style w:type="numbering" w:customStyle="1" w:styleId="NoList11111111111111111">
    <w:name w:val="No List11111111111111111"/>
    <w:next w:val="NoList"/>
    <w:uiPriority w:val="99"/>
    <w:semiHidden/>
    <w:unhideWhenUsed/>
    <w:rsid w:val="004D32E1"/>
  </w:style>
  <w:style w:type="character" w:customStyle="1" w:styleId="FontStyle220">
    <w:name w:val="Font Style220"/>
    <w:basedOn w:val="DefaultParagraphFont"/>
    <w:uiPriority w:val="99"/>
    <w:rsid w:val="004D32E1"/>
    <w:rPr>
      <w:rFonts w:ascii="Candara" w:hAnsi="Candara" w:cs="Candara" w:hint="default"/>
      <w:i/>
      <w:iCs/>
      <w:sz w:val="18"/>
      <w:szCs w:val="18"/>
    </w:rPr>
  </w:style>
  <w:style w:type="character" w:customStyle="1" w:styleId="FontStyle290">
    <w:name w:val="Font Style290"/>
    <w:basedOn w:val="DefaultParagraphFont"/>
    <w:uiPriority w:val="99"/>
    <w:rsid w:val="004D32E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D32E1"/>
    <w:rPr>
      <w:rFonts w:ascii="Arial" w:hAnsi="Arial" w:cs="Arial"/>
      <w:b/>
      <w:bCs/>
      <w:sz w:val="16"/>
      <w:szCs w:val="16"/>
    </w:rPr>
  </w:style>
  <w:style w:type="character" w:customStyle="1" w:styleId="m-5498913268213319940gmail-styleunderline">
    <w:name w:val="m_-5498913268213319940gmail-styleunderline"/>
    <w:basedOn w:val="DefaultParagraphFont"/>
    <w:rsid w:val="004D32E1"/>
  </w:style>
  <w:style w:type="paragraph" w:customStyle="1" w:styleId="speakable">
    <w:name w:val="speakable"/>
    <w:basedOn w:val="Normal"/>
    <w:uiPriority w:val="99"/>
    <w:qFormat/>
    <w:rsid w:val="004D32E1"/>
    <w:pPr>
      <w:spacing w:before="100" w:beforeAutospacing="1" w:after="100" w:afterAutospacing="1"/>
    </w:pPr>
    <w:rPr>
      <w:rFonts w:eastAsia="Times New Roman"/>
      <w:sz w:val="24"/>
    </w:rPr>
  </w:style>
  <w:style w:type="character" w:customStyle="1" w:styleId="overlay">
    <w:name w:val="overlay"/>
    <w:basedOn w:val="DefaultParagraphFont"/>
    <w:rsid w:val="004D32E1"/>
  </w:style>
  <w:style w:type="paragraph" w:customStyle="1" w:styleId="g-body">
    <w:name w:val="g-body"/>
    <w:basedOn w:val="Normal"/>
    <w:uiPriority w:val="99"/>
    <w:qFormat/>
    <w:rsid w:val="004D32E1"/>
    <w:pPr>
      <w:spacing w:before="100" w:beforeAutospacing="1" w:after="100" w:afterAutospacing="1"/>
    </w:pPr>
    <w:rPr>
      <w:rFonts w:eastAsia="Times New Roman"/>
      <w:sz w:val="24"/>
    </w:rPr>
  </w:style>
  <w:style w:type="paragraph" w:customStyle="1" w:styleId="g-pstyle0">
    <w:name w:val="g-pstyle0"/>
    <w:basedOn w:val="Normal"/>
    <w:uiPriority w:val="99"/>
    <w:qFormat/>
    <w:rsid w:val="004D32E1"/>
    <w:pPr>
      <w:spacing w:before="100" w:beforeAutospacing="1" w:after="100" w:afterAutospacing="1"/>
    </w:pPr>
    <w:rPr>
      <w:rFonts w:eastAsia="Times New Roman"/>
      <w:sz w:val="24"/>
    </w:rPr>
  </w:style>
  <w:style w:type="paragraph" w:customStyle="1" w:styleId="g-pstyle1">
    <w:name w:val="g-pstyle1"/>
    <w:basedOn w:val="Normal"/>
    <w:uiPriority w:val="99"/>
    <w:qFormat/>
    <w:rsid w:val="004D32E1"/>
    <w:pPr>
      <w:spacing w:before="100" w:beforeAutospacing="1" w:after="100" w:afterAutospacing="1"/>
    </w:pPr>
    <w:rPr>
      <w:rFonts w:eastAsia="Times New Roman"/>
      <w:sz w:val="24"/>
    </w:rPr>
  </w:style>
  <w:style w:type="paragraph" w:customStyle="1" w:styleId="g-asset-hed">
    <w:name w:val="g-asset-hed"/>
    <w:basedOn w:val="Normal"/>
    <w:uiPriority w:val="99"/>
    <w:qFormat/>
    <w:rsid w:val="004D32E1"/>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D32E1"/>
    <w:pPr>
      <w:spacing w:before="100" w:beforeAutospacing="1" w:after="100" w:afterAutospacing="1"/>
    </w:pPr>
    <w:rPr>
      <w:rFonts w:ascii="Arial" w:hAnsi="Arial" w:cs="Arial"/>
      <w:sz w:val="24"/>
    </w:rPr>
  </w:style>
  <w:style w:type="paragraph" w:customStyle="1" w:styleId="style41">
    <w:name w:val="style4"/>
    <w:basedOn w:val="Normal"/>
    <w:uiPriority w:val="99"/>
    <w:qFormat/>
    <w:rsid w:val="004D32E1"/>
    <w:pPr>
      <w:spacing w:before="100" w:beforeAutospacing="1" w:after="100" w:afterAutospacing="1"/>
    </w:pPr>
    <w:rPr>
      <w:rFonts w:cs="Arial"/>
      <w:sz w:val="24"/>
    </w:rPr>
  </w:style>
  <w:style w:type="paragraph" w:customStyle="1" w:styleId="speech">
    <w:name w:val="speech"/>
    <w:basedOn w:val="Normal"/>
    <w:uiPriority w:val="99"/>
    <w:qFormat/>
    <w:rsid w:val="004D32E1"/>
    <w:pPr>
      <w:spacing w:before="100" w:beforeAutospacing="1" w:after="100" w:afterAutospacing="1"/>
    </w:pPr>
    <w:rPr>
      <w:rFonts w:cs="Arial"/>
      <w:sz w:val="24"/>
    </w:rPr>
  </w:style>
  <w:style w:type="character" w:customStyle="1" w:styleId="adtext0">
    <w:name w:val="adtext"/>
    <w:basedOn w:val="DefaultParagraphFont"/>
    <w:rsid w:val="004D32E1"/>
  </w:style>
  <w:style w:type="character" w:customStyle="1" w:styleId="qu730rj69h">
    <w:name w:val="qu730rj69h"/>
    <w:basedOn w:val="DefaultParagraphFont"/>
    <w:rsid w:val="004D32E1"/>
  </w:style>
  <w:style w:type="paragraph" w:customStyle="1" w:styleId="optext">
    <w:name w:val="optext"/>
    <w:basedOn w:val="Normal"/>
    <w:uiPriority w:val="99"/>
    <w:qFormat/>
    <w:rsid w:val="004D32E1"/>
    <w:pPr>
      <w:spacing w:before="100" w:beforeAutospacing="1" w:after="100" w:afterAutospacing="1"/>
    </w:pPr>
    <w:rPr>
      <w:rFonts w:cs="Arial"/>
      <w:sz w:val="24"/>
    </w:rPr>
  </w:style>
  <w:style w:type="character" w:customStyle="1" w:styleId="lmy74qr12z">
    <w:name w:val="lmy74qr12z"/>
    <w:basedOn w:val="DefaultParagraphFont"/>
    <w:rsid w:val="004D32E1"/>
  </w:style>
  <w:style w:type="character" w:customStyle="1" w:styleId="icr880">
    <w:name w:val="icr880"/>
    <w:basedOn w:val="DefaultParagraphFont"/>
    <w:rsid w:val="004D32E1"/>
  </w:style>
  <w:style w:type="character" w:customStyle="1" w:styleId="hx23q54">
    <w:name w:val="hx23q54"/>
    <w:basedOn w:val="DefaultParagraphFont"/>
    <w:rsid w:val="004D32E1"/>
  </w:style>
  <w:style w:type="character" w:customStyle="1" w:styleId="m-5348258726587825636gmail-style13ptbold">
    <w:name w:val="m_-5348258726587825636gmail-style13ptbold"/>
    <w:basedOn w:val="DefaultParagraphFont"/>
    <w:rsid w:val="004D32E1"/>
  </w:style>
  <w:style w:type="character" w:customStyle="1" w:styleId="m-5348258726587825636gmail-styleunderline">
    <w:name w:val="m_-5348258726587825636gmail-styleunderline"/>
    <w:basedOn w:val="DefaultParagraphFont"/>
    <w:rsid w:val="004D32E1"/>
  </w:style>
  <w:style w:type="paragraph" w:customStyle="1" w:styleId="useless">
    <w:name w:val="useless"/>
    <w:basedOn w:val="Normal"/>
    <w:uiPriority w:val="99"/>
    <w:qFormat/>
    <w:rsid w:val="004D32E1"/>
    <w:rPr>
      <w:rFonts w:eastAsia="Times New Roman" w:cs="Arial"/>
      <w:sz w:val="12"/>
    </w:rPr>
  </w:style>
  <w:style w:type="character" w:customStyle="1" w:styleId="ALLCAPSChar">
    <w:name w:val="ALL CAPS Char"/>
    <w:basedOn w:val="DefaultParagraphFont"/>
    <w:link w:val="ALLCAPS"/>
    <w:rsid w:val="004D32E1"/>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4D32E1"/>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4D32E1"/>
    <w:rPr>
      <w:rFonts w:ascii="Calibri" w:eastAsia="Times New Roman" w:hAnsi="Calibri" w:cs="Arial"/>
      <w:b/>
      <w:sz w:val="24"/>
    </w:rPr>
  </w:style>
  <w:style w:type="character" w:customStyle="1" w:styleId="m489902567989944824gmail-style13ptbold">
    <w:name w:val="m_489902567989944824gmail-style13ptbold"/>
    <w:basedOn w:val="DefaultParagraphFont"/>
    <w:rsid w:val="004D32E1"/>
  </w:style>
  <w:style w:type="character" w:customStyle="1" w:styleId="m489902567989944824gmail-styleunderline">
    <w:name w:val="m_489902567989944824gmail-styleunderline"/>
    <w:basedOn w:val="DefaultParagraphFont"/>
    <w:rsid w:val="004D32E1"/>
  </w:style>
  <w:style w:type="character" w:customStyle="1" w:styleId="Mention3">
    <w:name w:val="Mention3"/>
    <w:basedOn w:val="DefaultParagraphFont"/>
    <w:uiPriority w:val="99"/>
    <w:semiHidden/>
    <w:unhideWhenUsed/>
    <w:rsid w:val="004D32E1"/>
    <w:rPr>
      <w:color w:val="2B579A"/>
      <w:shd w:val="clear" w:color="auto" w:fill="E6E6E6"/>
    </w:rPr>
  </w:style>
  <w:style w:type="character" w:customStyle="1" w:styleId="m-5251091010484660064gmail-style13ptbold">
    <w:name w:val="m_-5251091010484660064gmail-style13ptbold"/>
    <w:basedOn w:val="DefaultParagraphFont"/>
    <w:rsid w:val="004D32E1"/>
  </w:style>
  <w:style w:type="character" w:customStyle="1" w:styleId="m-5251091010484660064gmail-styleunderline">
    <w:name w:val="m_-5251091010484660064gmail-styleunderline"/>
    <w:basedOn w:val="DefaultParagraphFont"/>
    <w:rsid w:val="004D32E1"/>
  </w:style>
  <w:style w:type="character" w:customStyle="1" w:styleId="tablecaption1">
    <w:name w:val="tablecaption"/>
    <w:basedOn w:val="DefaultParagraphFont"/>
    <w:rsid w:val="004D32E1"/>
  </w:style>
  <w:style w:type="character" w:customStyle="1" w:styleId="StyleLatinHelvetica105ptBlack">
    <w:name w:val="Style (Latin) Helvetica 10.5 pt Black"/>
    <w:basedOn w:val="DefaultParagraphFont"/>
    <w:rsid w:val="004D32E1"/>
    <w:rPr>
      <w:rFonts w:ascii="Times New Roman" w:hAnsi="Times New Roman"/>
      <w:color w:val="000000"/>
      <w:sz w:val="21"/>
    </w:rPr>
  </w:style>
  <w:style w:type="character" w:customStyle="1" w:styleId="m-413333960618644972gmail-style13ptbold">
    <w:name w:val="m_-413333960618644972gmail-style13ptbold"/>
    <w:basedOn w:val="DefaultParagraphFont"/>
    <w:rsid w:val="004D32E1"/>
  </w:style>
  <w:style w:type="character" w:customStyle="1" w:styleId="m-413333960618644972gmail-styleunderline">
    <w:name w:val="m_-413333960618644972gmail-styleunderline"/>
    <w:basedOn w:val="DefaultParagraphFont"/>
    <w:rsid w:val="004D32E1"/>
  </w:style>
  <w:style w:type="character" w:customStyle="1" w:styleId="m8314098763611656848gmail-stylestylebold12pt">
    <w:name w:val="m_8314098763611656848gmail-stylestylebold12pt"/>
    <w:basedOn w:val="DefaultParagraphFont"/>
    <w:rsid w:val="004D32E1"/>
  </w:style>
  <w:style w:type="character" w:customStyle="1" w:styleId="m8314098763611656848gmail-styleboldunderline">
    <w:name w:val="m_8314098763611656848gmail-styleboldunderline"/>
    <w:basedOn w:val="DefaultParagraphFont"/>
    <w:rsid w:val="004D32E1"/>
  </w:style>
  <w:style w:type="character" w:customStyle="1" w:styleId="tChar">
    <w:name w:val="t Char"/>
    <w:rsid w:val="004D32E1"/>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4D32E1"/>
    <w:rPr>
      <w:color w:val="2B579A"/>
      <w:shd w:val="clear" w:color="auto" w:fill="E6E6E6"/>
    </w:rPr>
  </w:style>
  <w:style w:type="character" w:customStyle="1" w:styleId="m-895152127622952443gmail-style13ptbold">
    <w:name w:val="m_-895152127622952443gmail-style13ptbold"/>
    <w:basedOn w:val="DefaultParagraphFont"/>
    <w:rsid w:val="004D32E1"/>
  </w:style>
  <w:style w:type="character" w:customStyle="1" w:styleId="m4133802843404377303gmail-style13ptbold">
    <w:name w:val="m_4133802843404377303gmail-style13ptbold"/>
    <w:basedOn w:val="DefaultParagraphFont"/>
    <w:rsid w:val="004D32E1"/>
  </w:style>
  <w:style w:type="character" w:customStyle="1" w:styleId="m4133802843404377303gmail-styleunderline">
    <w:name w:val="m_4133802843404377303gmail-styleunderline"/>
    <w:basedOn w:val="DefaultParagraphFont"/>
    <w:rsid w:val="004D32E1"/>
  </w:style>
  <w:style w:type="character" w:customStyle="1" w:styleId="m1864609289044096952gmail-style13ptbold">
    <w:name w:val="m_1864609289044096952gmail-style13ptbold"/>
    <w:basedOn w:val="DefaultParagraphFont"/>
    <w:rsid w:val="004D32E1"/>
  </w:style>
  <w:style w:type="character" w:customStyle="1" w:styleId="m-2434640214339110092gmail-style13ptbold">
    <w:name w:val="m_-2434640214339110092gmail-style13ptbold"/>
    <w:basedOn w:val="DefaultParagraphFont"/>
    <w:rsid w:val="004D32E1"/>
  </w:style>
  <w:style w:type="character" w:customStyle="1" w:styleId="m-2434640214339110092gmail-styleunderline">
    <w:name w:val="m_-2434640214339110092gmail-styleunderline"/>
    <w:basedOn w:val="DefaultParagraphFont"/>
    <w:rsid w:val="004D32E1"/>
  </w:style>
  <w:style w:type="character" w:customStyle="1" w:styleId="m-3350902899047358468gmail-styleunderline">
    <w:name w:val="m_-3350902899047358468gmail-styleunderline"/>
    <w:basedOn w:val="DefaultParagraphFont"/>
    <w:rsid w:val="004D32E1"/>
  </w:style>
  <w:style w:type="paragraph" w:customStyle="1" w:styleId="Style5pt">
    <w:name w:val="Style 5 pt"/>
    <w:basedOn w:val="Normal"/>
    <w:link w:val="Style5ptChar"/>
    <w:rsid w:val="004D32E1"/>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4D32E1"/>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4D32E1"/>
  </w:style>
  <w:style w:type="paragraph" w:customStyle="1" w:styleId="m462447500549623171gmail-msonormal">
    <w:name w:val="m_462447500549623171gmail-msonormal"/>
    <w:basedOn w:val="Normal"/>
    <w:uiPriority w:val="99"/>
    <w:rsid w:val="004D32E1"/>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4D32E1"/>
  </w:style>
  <w:style w:type="paragraph" w:customStyle="1" w:styleId="dek">
    <w:name w:val="dek"/>
    <w:basedOn w:val="Normal"/>
    <w:uiPriority w:val="99"/>
    <w:rsid w:val="004D32E1"/>
    <w:pPr>
      <w:spacing w:before="100" w:beforeAutospacing="1" w:after="100" w:afterAutospacing="1"/>
    </w:pPr>
    <w:rPr>
      <w:rFonts w:eastAsia="Times New Roman"/>
      <w:sz w:val="24"/>
    </w:rPr>
  </w:style>
  <w:style w:type="character" w:customStyle="1" w:styleId="arttitle">
    <w:name w:val="art_title"/>
    <w:basedOn w:val="DefaultParagraphFont"/>
    <w:rsid w:val="004D32E1"/>
  </w:style>
  <w:style w:type="character" w:customStyle="1" w:styleId="serialtitle">
    <w:name w:val="serial_title"/>
    <w:basedOn w:val="DefaultParagraphFont"/>
    <w:rsid w:val="004D32E1"/>
  </w:style>
  <w:style w:type="character" w:customStyle="1" w:styleId="volumeissue">
    <w:name w:val="volume_issue"/>
    <w:basedOn w:val="DefaultParagraphFont"/>
    <w:rsid w:val="004D32E1"/>
  </w:style>
  <w:style w:type="character" w:customStyle="1" w:styleId="pagerange">
    <w:name w:val="page_range"/>
    <w:basedOn w:val="DefaultParagraphFont"/>
    <w:rsid w:val="004D32E1"/>
  </w:style>
  <w:style w:type="character" w:customStyle="1" w:styleId="doilink">
    <w:name w:val="doi_link"/>
    <w:basedOn w:val="DefaultParagraphFont"/>
    <w:rsid w:val="004D32E1"/>
  </w:style>
  <w:style w:type="character" w:customStyle="1" w:styleId="headingnumber">
    <w:name w:val="headingnumber"/>
    <w:basedOn w:val="DefaultParagraphFont"/>
    <w:rsid w:val="004D32E1"/>
  </w:style>
  <w:style w:type="character" w:customStyle="1" w:styleId="internalref">
    <w:name w:val="internalref"/>
    <w:basedOn w:val="DefaultParagraphFont"/>
    <w:rsid w:val="004D32E1"/>
  </w:style>
  <w:style w:type="character" w:customStyle="1" w:styleId="articlepage-articlebody-firstletter">
    <w:name w:val="articlepage-articlebody-firstletter"/>
    <w:basedOn w:val="DefaultParagraphFont"/>
    <w:rsid w:val="004D32E1"/>
  </w:style>
  <w:style w:type="character" w:customStyle="1" w:styleId="hubidentifier">
    <w:name w:val="hub_identifier"/>
    <w:basedOn w:val="DefaultParagraphFont"/>
    <w:rsid w:val="004D32E1"/>
  </w:style>
  <w:style w:type="paragraph" w:customStyle="1" w:styleId="standardeinzug">
    <w:name w:val="standardeinzug"/>
    <w:basedOn w:val="Normal"/>
    <w:rsid w:val="004D32E1"/>
    <w:pPr>
      <w:spacing w:before="100" w:beforeAutospacing="1" w:after="100" w:afterAutospacing="1"/>
    </w:pPr>
    <w:rPr>
      <w:rFonts w:eastAsia="Times New Roman"/>
      <w:sz w:val="24"/>
    </w:rPr>
  </w:style>
  <w:style w:type="paragraph" w:customStyle="1" w:styleId="aufzhlungnormal">
    <w:name w:val="aufzhlungnormal"/>
    <w:basedOn w:val="Normal"/>
    <w:rsid w:val="004D32E1"/>
    <w:pPr>
      <w:spacing w:before="100" w:beforeAutospacing="1" w:after="100" w:afterAutospacing="1"/>
    </w:pPr>
    <w:rPr>
      <w:rFonts w:eastAsia="Times New Roman"/>
      <w:sz w:val="24"/>
    </w:rPr>
  </w:style>
  <w:style w:type="character" w:customStyle="1" w:styleId="auszeichnungkursiv">
    <w:name w:val="auszeichnungkursiv"/>
    <w:basedOn w:val="DefaultParagraphFont"/>
    <w:rsid w:val="004D32E1"/>
  </w:style>
  <w:style w:type="paragraph" w:customStyle="1" w:styleId="entrefilet">
    <w:name w:val="entrefilet"/>
    <w:basedOn w:val="Normal"/>
    <w:rsid w:val="004D32E1"/>
    <w:pPr>
      <w:spacing w:before="100" w:beforeAutospacing="1" w:after="100" w:afterAutospacing="1"/>
    </w:pPr>
    <w:rPr>
      <w:rFonts w:eastAsia="Times New Roman"/>
      <w:sz w:val="24"/>
    </w:rPr>
  </w:style>
  <w:style w:type="paragraph" w:customStyle="1" w:styleId="kapitelreferenzkopf">
    <w:name w:val="kapitelreferenzkopf"/>
    <w:basedOn w:val="Normal"/>
    <w:rsid w:val="004D32E1"/>
    <w:pPr>
      <w:spacing w:before="100" w:beforeAutospacing="1" w:after="100" w:afterAutospacing="1"/>
    </w:pPr>
    <w:rPr>
      <w:rFonts w:eastAsia="Times New Roman"/>
      <w:sz w:val="24"/>
    </w:rPr>
  </w:style>
  <w:style w:type="paragraph" w:customStyle="1" w:styleId="tabberschrift">
    <w:name w:val="tabberschrift"/>
    <w:basedOn w:val="Normal"/>
    <w:rsid w:val="004D32E1"/>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4D32E1"/>
  </w:style>
  <w:style w:type="character" w:customStyle="1" w:styleId="m-268162420547309261gmail-stylestylebold12pt">
    <w:name w:val="m_-268162420547309261gmail-stylestylebold12pt"/>
    <w:basedOn w:val="DefaultParagraphFont"/>
    <w:rsid w:val="004D32E1"/>
  </w:style>
  <w:style w:type="character" w:customStyle="1" w:styleId="m-268162420547309261gmail-styleboldunderline">
    <w:name w:val="m_-268162420547309261gmail-styleboldunderline"/>
    <w:basedOn w:val="DefaultParagraphFont"/>
    <w:rsid w:val="004D32E1"/>
  </w:style>
  <w:style w:type="character" w:customStyle="1" w:styleId="m-5621139387307470627gmail-style13ptbold">
    <w:name w:val="m_-5621139387307470627gmail-style13ptbold"/>
    <w:basedOn w:val="DefaultParagraphFont"/>
    <w:rsid w:val="004D32E1"/>
  </w:style>
  <w:style w:type="character" w:customStyle="1" w:styleId="m-5621139387307470627gmail-styleunderline">
    <w:name w:val="m_-5621139387307470627gmail-styleunderline"/>
    <w:basedOn w:val="DefaultParagraphFont"/>
    <w:rsid w:val="004D32E1"/>
  </w:style>
  <w:style w:type="character" w:customStyle="1" w:styleId="m-4930835733434609408gmail-style13ptbold">
    <w:name w:val="m_-4930835733434609408gmail-style13ptbold"/>
    <w:basedOn w:val="DefaultParagraphFont"/>
    <w:rsid w:val="004D32E1"/>
  </w:style>
  <w:style w:type="character" w:customStyle="1" w:styleId="m-4930835733434609408gmail-styleunderline">
    <w:name w:val="m_-4930835733434609408gmail-styleunderline"/>
    <w:basedOn w:val="DefaultParagraphFont"/>
    <w:rsid w:val="004D32E1"/>
  </w:style>
  <w:style w:type="character" w:customStyle="1" w:styleId="m-2456650549122369157gmail-style13ptbold">
    <w:name w:val="m_-2456650549122369157gmail-style13ptbold"/>
    <w:basedOn w:val="DefaultParagraphFont"/>
    <w:rsid w:val="004D32E1"/>
  </w:style>
  <w:style w:type="character" w:customStyle="1" w:styleId="m-2456650549122369157gmail-styleunderline">
    <w:name w:val="m_-2456650549122369157gmail-styleunderline"/>
    <w:basedOn w:val="DefaultParagraphFont"/>
    <w:rsid w:val="004D32E1"/>
  </w:style>
  <w:style w:type="character" w:customStyle="1" w:styleId="mdash">
    <w:name w:val="mdash"/>
    <w:basedOn w:val="DefaultParagraphFont"/>
    <w:rsid w:val="004D32E1"/>
  </w:style>
  <w:style w:type="character" w:customStyle="1" w:styleId="untext">
    <w:name w:val="untext"/>
    <w:basedOn w:val="DefaultParagraphFont"/>
    <w:rsid w:val="004D32E1"/>
  </w:style>
  <w:style w:type="character" w:customStyle="1" w:styleId="css-1ly73wi">
    <w:name w:val="css-1ly73wi"/>
    <w:basedOn w:val="DefaultParagraphFont"/>
    <w:rsid w:val="004D32E1"/>
  </w:style>
  <w:style w:type="paragraph" w:customStyle="1" w:styleId="e-navigation-primary-iteme-navigation-primary-item--first">
    <w:name w:val="e-navigation-primary-item&#10;     &#10;     &#10;     &#10;     e-navigation-primary-item--first"/>
    <w:basedOn w:val="Normal"/>
    <w:rsid w:val="004D32E1"/>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4D32E1"/>
  </w:style>
  <w:style w:type="paragraph" w:customStyle="1" w:styleId="e-navigation-primary-iteme-navigation-primary-item--current">
    <w:name w:val="e-navigation-primary-item&#10;     e-navigation-primary-item--current"/>
    <w:basedOn w:val="Normal"/>
    <w:rsid w:val="004D32E1"/>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4D32E1"/>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4D32E1"/>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4D32E1"/>
  </w:style>
  <w:style w:type="paragraph" w:customStyle="1" w:styleId="e-navigation-secondary-iteme-navigation-secondary-item--has-children">
    <w:name w:val="e-navigation-secondary-item&#10;     &#10;     e-navigation-secondary-item--has-children"/>
    <w:basedOn w:val="Normal"/>
    <w:rsid w:val="004D32E1"/>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4D32E1"/>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4D32E1"/>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4D32E1"/>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4D32E1"/>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4D32E1"/>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4D32E1"/>
    <w:pPr>
      <w:spacing w:before="100" w:beforeAutospacing="1" w:after="100" w:afterAutospacing="1" w:line="240" w:lineRule="auto"/>
    </w:pPr>
    <w:rPr>
      <w:rFonts w:eastAsia="Times New Roman"/>
      <w:sz w:val="24"/>
    </w:rPr>
  </w:style>
  <w:style w:type="paragraph" w:customStyle="1" w:styleId="bylineauthor">
    <w:name w:val="byline__author"/>
    <w:basedOn w:val="Normal"/>
    <w:rsid w:val="004D32E1"/>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4D32E1"/>
  </w:style>
  <w:style w:type="character" w:customStyle="1" w:styleId="component-content">
    <w:name w:val="component-content"/>
    <w:basedOn w:val="DefaultParagraphFont"/>
    <w:rsid w:val="004D32E1"/>
  </w:style>
  <w:style w:type="paragraph" w:customStyle="1" w:styleId="social-shareitem">
    <w:name w:val="social-share__item"/>
    <w:basedOn w:val="Normal"/>
    <w:rsid w:val="004D32E1"/>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4D32E1"/>
  </w:style>
  <w:style w:type="character" w:customStyle="1" w:styleId="lead-asset-caption">
    <w:name w:val="lead-asset-caption"/>
    <w:basedOn w:val="DefaultParagraphFont"/>
    <w:rsid w:val="004D32E1"/>
  </w:style>
  <w:style w:type="character" w:customStyle="1" w:styleId="lead-asset-copyright">
    <w:name w:val="lead-asset-copyright"/>
    <w:basedOn w:val="DefaultParagraphFont"/>
    <w:rsid w:val="004D32E1"/>
  </w:style>
  <w:style w:type="character" w:customStyle="1" w:styleId="lead-asset-copyright-label">
    <w:name w:val="lead-asset-copyright-label"/>
    <w:basedOn w:val="DefaultParagraphFont"/>
    <w:rsid w:val="004D32E1"/>
  </w:style>
  <w:style w:type="character" w:customStyle="1" w:styleId="mfirst-letter">
    <w:name w:val="m_first-letter"/>
    <w:basedOn w:val="DefaultParagraphFont"/>
    <w:rsid w:val="004D32E1"/>
  </w:style>
  <w:style w:type="paragraph" w:customStyle="1" w:styleId="list-of-tagsitem">
    <w:name w:val="list-of-tags__item"/>
    <w:basedOn w:val="Normal"/>
    <w:rsid w:val="004D32E1"/>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4D32E1"/>
  </w:style>
  <w:style w:type="paragraph" w:customStyle="1" w:styleId="social-followitem">
    <w:name w:val="social-follow__item"/>
    <w:basedOn w:val="Normal"/>
    <w:rsid w:val="004D32E1"/>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4D32E1"/>
  </w:style>
  <w:style w:type="paragraph" w:customStyle="1" w:styleId="recommended-articlesitem">
    <w:name w:val="recommended-articles__item"/>
    <w:basedOn w:val="Normal"/>
    <w:rsid w:val="004D32E1"/>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4D32E1"/>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4D32E1"/>
  </w:style>
  <w:style w:type="character" w:customStyle="1" w:styleId="mmeta-propertydate-date">
    <w:name w:val="m_meta-property__date-date"/>
    <w:basedOn w:val="DefaultParagraphFont"/>
    <w:rsid w:val="004D32E1"/>
  </w:style>
  <w:style w:type="character" w:customStyle="1" w:styleId="mmeta-propertydate-separator">
    <w:name w:val="m_meta-property__date-separator"/>
    <w:basedOn w:val="DefaultParagraphFont"/>
    <w:rsid w:val="004D32E1"/>
  </w:style>
  <w:style w:type="character" w:customStyle="1" w:styleId="mmeta-propertydate-time">
    <w:name w:val="m_meta-property__date-time"/>
    <w:basedOn w:val="DefaultParagraphFont"/>
    <w:rsid w:val="004D32E1"/>
  </w:style>
  <w:style w:type="character" w:customStyle="1" w:styleId="live-indicatortext">
    <w:name w:val="live-indicator__text"/>
    <w:basedOn w:val="DefaultParagraphFont"/>
    <w:rsid w:val="004D32E1"/>
  </w:style>
  <w:style w:type="character" w:customStyle="1" w:styleId="sr-only">
    <w:name w:val="sr-only"/>
    <w:basedOn w:val="DefaultParagraphFont"/>
    <w:rsid w:val="004D32E1"/>
  </w:style>
  <w:style w:type="character" w:customStyle="1" w:styleId="site-footerback-to-top-text">
    <w:name w:val="site-footer__back-to-top-text"/>
    <w:basedOn w:val="DefaultParagraphFont"/>
    <w:rsid w:val="004D32E1"/>
  </w:style>
  <w:style w:type="character" w:customStyle="1" w:styleId="site-footersocial-description">
    <w:name w:val="site-footer__social-description"/>
    <w:basedOn w:val="DefaultParagraphFont"/>
    <w:rsid w:val="004D32E1"/>
  </w:style>
  <w:style w:type="paragraph" w:customStyle="1" w:styleId="site-footersocial-item">
    <w:name w:val="site-footer__social-item"/>
    <w:basedOn w:val="Normal"/>
    <w:rsid w:val="004D32E1"/>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4D32E1"/>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4D32E1"/>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4D32E1"/>
  </w:style>
  <w:style w:type="character" w:customStyle="1" w:styleId="hgkelc">
    <w:name w:val="hgkelc"/>
    <w:basedOn w:val="DefaultParagraphFont"/>
    <w:rsid w:val="004D32E1"/>
  </w:style>
  <w:style w:type="character" w:customStyle="1" w:styleId="TagsChar">
    <w:name w:val="Tags Char"/>
    <w:locked/>
    <w:rsid w:val="004D32E1"/>
    <w:rPr>
      <w:b/>
    </w:rPr>
  </w:style>
  <w:style w:type="paragraph" w:customStyle="1" w:styleId="SmallText3">
    <w:name w:val="Small Text"/>
    <w:next w:val="Normal"/>
    <w:link w:val="SmallTextChar3"/>
    <w:qFormat/>
    <w:rsid w:val="004D32E1"/>
    <w:pPr>
      <w:spacing w:after="0" w:line="240" w:lineRule="auto"/>
    </w:pPr>
    <w:rPr>
      <w:rFonts w:ascii="Arial Narrow" w:eastAsia="Times New Roman" w:hAnsi="Arial Narrow" w:cs="Times New Roman"/>
      <w:sz w:val="18"/>
      <w:szCs w:val="24"/>
    </w:rPr>
  </w:style>
  <w:style w:type="character" w:customStyle="1" w:styleId="SmallTextChar3">
    <w:name w:val="Small Text Char"/>
    <w:basedOn w:val="DefaultParagraphFont"/>
    <w:link w:val="SmallText3"/>
    <w:rsid w:val="004D32E1"/>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4D32E1"/>
    <w:pPr>
      <w:ind w:left="720"/>
      <w:outlineLvl w:val="0"/>
    </w:pPr>
    <w:rPr>
      <w:b/>
      <w:bCs/>
      <w:u w:val="single"/>
    </w:rPr>
  </w:style>
  <w:style w:type="character" w:customStyle="1" w:styleId="m-3219784662334730384gmail-style13ptbold">
    <w:name w:val="m_-3219784662334730384gmail-style13ptbold"/>
    <w:basedOn w:val="DefaultParagraphFont"/>
    <w:rsid w:val="004D32E1"/>
  </w:style>
  <w:style w:type="character" w:customStyle="1" w:styleId="crosshead">
    <w:name w:val="crosshead"/>
    <w:basedOn w:val="DefaultParagraphFont"/>
    <w:rsid w:val="004D32E1"/>
  </w:style>
  <w:style w:type="paragraph" w:customStyle="1" w:styleId="REALCARD">
    <w:name w:val="REAL CARD"/>
    <w:basedOn w:val="Normal"/>
    <w:link w:val="REALCARDChar"/>
    <w:qFormat/>
    <w:rsid w:val="004D32E1"/>
    <w:pPr>
      <w:ind w:left="288" w:right="288"/>
    </w:pPr>
    <w:rPr>
      <w:sz w:val="16"/>
    </w:rPr>
  </w:style>
  <w:style w:type="character" w:customStyle="1" w:styleId="REALCARDChar">
    <w:name w:val="REAL CARD Char"/>
    <w:basedOn w:val="DefaultParagraphFont"/>
    <w:link w:val="REALCARD"/>
    <w:rsid w:val="004D32E1"/>
    <w:rPr>
      <w:rFonts w:ascii="Calibri" w:hAnsi="Calibri"/>
      <w:sz w:val="16"/>
    </w:rPr>
  </w:style>
  <w:style w:type="character" w:customStyle="1" w:styleId="Underline5">
    <w:name w:val="Underline!!"/>
    <w:basedOn w:val="DefaultParagraphFont"/>
    <w:uiPriority w:val="1"/>
    <w:qFormat/>
    <w:rsid w:val="004D32E1"/>
    <w:rPr>
      <w:b w:val="0"/>
      <w:bCs/>
      <w:sz w:val="20"/>
      <w:u w:val="single"/>
    </w:rPr>
  </w:style>
  <w:style w:type="character" w:customStyle="1" w:styleId="m3000812295800329957gmail-style13ptbold">
    <w:name w:val="m_3000812295800329957gmail-style13ptbold"/>
    <w:basedOn w:val="DefaultParagraphFont"/>
    <w:rsid w:val="004D32E1"/>
  </w:style>
  <w:style w:type="character" w:customStyle="1" w:styleId="m3000812295800329957gmail-styleunderline">
    <w:name w:val="m_3000812295800329957gmail-styleunderline"/>
    <w:basedOn w:val="DefaultParagraphFont"/>
    <w:rsid w:val="004D32E1"/>
  </w:style>
  <w:style w:type="character" w:customStyle="1" w:styleId="m-1980040478036286082gmail-styleunderline">
    <w:name w:val="m_-1980040478036286082gmail-styleunderline"/>
    <w:basedOn w:val="DefaultParagraphFont"/>
    <w:rsid w:val="004D32E1"/>
  </w:style>
  <w:style w:type="character" w:customStyle="1" w:styleId="m-7861393314226884088gmail-style13ptbold">
    <w:name w:val="m_-7861393314226884088gmail-style13ptbold"/>
    <w:basedOn w:val="DefaultParagraphFont"/>
    <w:rsid w:val="004D32E1"/>
  </w:style>
  <w:style w:type="character" w:customStyle="1" w:styleId="m-7861393314226884088gmail-styleunderline">
    <w:name w:val="m_-7861393314226884088gmail-styleunderline"/>
    <w:basedOn w:val="DefaultParagraphFont"/>
    <w:rsid w:val="004D32E1"/>
  </w:style>
  <w:style w:type="character" w:customStyle="1" w:styleId="m9157140472398192259gmail-style13ptbold">
    <w:name w:val="m_9157140472398192259gmail-style13ptbold"/>
    <w:basedOn w:val="DefaultParagraphFont"/>
    <w:rsid w:val="004D32E1"/>
  </w:style>
  <w:style w:type="character" w:customStyle="1" w:styleId="m9157140472398192259gmail-msohyperlink">
    <w:name w:val="m_9157140472398192259gmail-msohyperlink"/>
    <w:basedOn w:val="DefaultParagraphFont"/>
    <w:rsid w:val="004D32E1"/>
  </w:style>
  <w:style w:type="character" w:customStyle="1" w:styleId="m9157140472398192259gmail-styleunderline">
    <w:name w:val="m_9157140472398192259gmail-styleunderline"/>
    <w:basedOn w:val="DefaultParagraphFont"/>
    <w:rsid w:val="004D32E1"/>
  </w:style>
  <w:style w:type="character" w:customStyle="1" w:styleId="Heading1Char3">
    <w:name w:val="Heading 1 Char3"/>
    <w:basedOn w:val="DefaultParagraphFont"/>
    <w:rsid w:val="004D32E1"/>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4D32E1"/>
    <w:pPr>
      <w:keepNext/>
      <w:ind w:left="288" w:right="288"/>
    </w:pPr>
    <w:rPr>
      <w:rFonts w:ascii="Georgia" w:eastAsia="MS Gothic" w:hAnsi="Georgia"/>
      <w:szCs w:val="20"/>
    </w:rPr>
  </w:style>
  <w:style w:type="character" w:customStyle="1" w:styleId="Heading1CharChar1">
    <w:name w:val="Heading 1 Char Char1"/>
    <w:rsid w:val="004D32E1"/>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industries/pharmaceuticals-and-medical-products/our-insights/on-pins-and-needles-will-covid-19-vaccines-save-the-world" TargetMode="External"/><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www.mondaq.com/trademark/1038030/ip-law-looms-large-over-us-china-relations%2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mckinsey.com/industries/pharmaceuticals-and-medical-products/our-insights/whats-ahead-for-biotech-another-wave-or-low-tide" TargetMode="Externa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www.brookings.edu/blog/order-from-chaos/2021/08/12/the-new-normal-in-us-china-relations-hardening-competition-and-deep-interdependence/" TargetMode="External"/><Relationship Id="rId2" Type="http://schemas.openxmlformats.org/officeDocument/2006/relationships/styles" Target="styles.xml"/><Relationship Id="rId1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hyperlink" Target="https://www.huffpost.com/entry/nuclear-war-china_b_1116556" TargetMode="External"/><Relationship Id="rId1" Type="http://schemas.openxmlformats.org/officeDocument/2006/relationships/numbering" Target="numbering.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s://www.cato.org/free-trade-bulletin/unnecessary-proposal-wto-waiver-intellectual-property-rights-covid-19-vaccines" TargetMode="External"/><Relationship Id="rId5" Type="http://schemas.openxmlformats.org/officeDocument/2006/relationships/hyperlink" Target="http://www.tandfonline.com/doi/pdf/10.1080/00455091.2016.1278150?needAccess=true" TargetMode="External"/><Relationship Id="rId15" Type="http://schemas.openxmlformats.org/officeDocument/2006/relationships/hyperlink" Target="https://www.cato.org/free-trade-bulletin/unnecessary-proposal-wto-waiver-intellectual-property-rights-covid-19-vaccines" TargetMode="External"/><Relationship Id="rId10" Type="http://schemas.openxmlformats.org/officeDocument/2006/relationships/hyperlink" Target="https://www.mckinsey.com/industries/pharmaceuticals-and-medical-products/our-insights/the-bio-revolution-innovations-transforming-economies-societies-and-our-lives" TargetMode="External"/><Relationship Id="rId19" Type="http://schemas.openxmlformats.org/officeDocument/2006/relationships/hyperlink" Target="https://csis-website-prod.s3.amazonaws.com/s3fs-public/legacy_files/files/publication/130307_Colby_USChinaNuclear_Web.pdf" TargetMode="External"/><Relationship Id="rId4" Type="http://schemas.openxmlformats.org/officeDocument/2006/relationships/webSettings" Target="webSettings.xml"/><Relationship Id="rId9" Type="http://schemas.openxmlformats.org/officeDocument/2006/relationships/hyperlink" Target="https://www.mckinsey.com/business-functions/m-and-a/our-insights/a-new-prescription-for-m-and-a-in-pharma"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3341</TotalTime>
  <Pages>25</Pages>
  <Words>15850</Words>
  <Characters>90348</Characters>
  <Application>Microsoft Office Word</Application>
  <DocSecurity>0</DocSecurity>
  <Lines>752</Lines>
  <Paragraphs>211</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1</vt:lpstr>
      <vt:lpstr>        2</vt:lpstr>
      <vt:lpstr>        3</vt:lpstr>
      <vt:lpstr>        4</vt:lpstr>
    </vt:vector>
  </TitlesOfParts>
  <Company>CISD</Company>
  <LinksUpToDate>false</LinksUpToDate>
  <CharactersWithSpaces>105987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2021-09-19T14:21:00Z</dcterms:created>
  <dcterms:modified xsi:type="dcterms:W3CDTF">2021-10-08T19:42:00Z</dcterms:modified>
</cp:coreProperties>
</file>