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13A" w:rsidRDefault="0000313A" w:rsidP="0000313A">
      <w:pPr>
        <w:pStyle w:val="Heading3"/>
      </w:pPr>
      <w:r>
        <w:t>Process CP</w:t>
      </w:r>
    </w:p>
    <w:p w:rsidR="0000313A" w:rsidRDefault="0000313A" w:rsidP="0000313A">
      <w:pPr>
        <w:pStyle w:val="Heading4"/>
      </w:pPr>
      <w:r>
        <w:t xml:space="preserve">CP: Member nations of the World Trade Organization should enter into a prior and binding consultation with the World Health Organization over reducing intellectual property protections by implementing a one-and-done approach for patent protection. Member nations will support the proposal and adopt the results of consultation. </w:t>
      </w:r>
    </w:p>
    <w:p w:rsidR="0000313A" w:rsidRPr="00AE32FC" w:rsidRDefault="0000313A" w:rsidP="0000313A"/>
    <w:p w:rsidR="0000313A" w:rsidRPr="00221625" w:rsidRDefault="0000313A" w:rsidP="0000313A">
      <w:pPr>
        <w:pStyle w:val="Heading4"/>
        <w:rPr>
          <w:rFonts w:asciiTheme="majorHAnsi" w:hAnsiTheme="majorHAnsi" w:cstheme="majorHAnsi"/>
        </w:rPr>
      </w:pPr>
      <w:r>
        <w:rPr>
          <w:rFonts w:asciiTheme="majorHAnsi" w:hAnsiTheme="majorHAnsi" w:cstheme="majorHAnsi"/>
        </w:rPr>
        <w:t>Ought</w:t>
      </w:r>
      <w:r w:rsidRPr="00221625">
        <w:rPr>
          <w:rFonts w:asciiTheme="majorHAnsi" w:hAnsiTheme="majorHAnsi" w:cstheme="majorHAnsi"/>
        </w:rPr>
        <w:t xml:space="preserve"> means should </w:t>
      </w:r>
    </w:p>
    <w:p w:rsidR="0000313A" w:rsidRDefault="0000313A" w:rsidP="0000313A">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5"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E47A4">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proofErr w:type="gramStart"/>
      <w:r w:rsidRPr="002E47A4">
        <w:rPr>
          <w:rStyle w:val="StyleUnderline"/>
          <w:rFonts w:asciiTheme="majorHAnsi" w:hAnsiTheme="majorHAnsi" w:cstheme="majorHAnsi"/>
          <w:highlight w:val="green"/>
        </w:rPr>
        <w:t>has</w:t>
      </w:r>
      <w:proofErr w:type="gramEnd"/>
      <w:r w:rsidRPr="002E47A4">
        <w:rPr>
          <w:rStyle w:val="StyleUnderline"/>
          <w:rFonts w:asciiTheme="majorHAnsi" w:hAnsiTheme="majorHAnsi" w:cstheme="majorHAnsi"/>
          <w:highlight w:val="green"/>
        </w:rPr>
        <w:t xml:space="preserve">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w:t>
      </w:r>
      <w:proofErr w:type="gramStart"/>
      <w:r w:rsidRPr="00221625">
        <w:rPr>
          <w:rFonts w:asciiTheme="majorHAnsi" w:hAnsiTheme="majorHAnsi" w:cstheme="majorHAnsi"/>
        </w:rPr>
        <w:t>oughtn't</w:t>
      </w:r>
      <w:proofErr w:type="gramEnd"/>
      <w:r w:rsidRPr="00221625">
        <w:rPr>
          <w:rFonts w:asciiTheme="majorHAnsi" w:hAnsiTheme="majorHAnsi" w:cstheme="majorHAnsi"/>
        </w:rPr>
        <w:t xml:space="preserve"> are often used without a following to. — used to indicate what is expected </w:t>
      </w:r>
      <w:proofErr w:type="gramStart"/>
      <w:r w:rsidRPr="00221625">
        <w:rPr>
          <w:rFonts w:asciiTheme="majorHAnsi" w:hAnsiTheme="majorHAnsi" w:cstheme="majorHAnsi"/>
        </w:rPr>
        <w:t>They</w:t>
      </w:r>
      <w:proofErr w:type="gramEnd"/>
      <w:r w:rsidRPr="00221625">
        <w:rPr>
          <w:rFonts w:asciiTheme="majorHAnsi" w:hAnsiTheme="majorHAnsi" w:cstheme="majorHAnsi"/>
        </w:rPr>
        <w:t xml:space="preserve"> ought to be here by now. You ought to be able to read this book. There ought to be a gas station on the way. </w:t>
      </w:r>
      <w:proofErr w:type="gramStart"/>
      <w:r w:rsidRPr="00221625">
        <w:rPr>
          <w:rFonts w:asciiTheme="majorHAnsi" w:hAnsiTheme="majorHAnsi" w:cstheme="majorHAnsi"/>
        </w:rPr>
        <w:t>2</w:t>
      </w:r>
      <w:proofErr w:type="gramEnd"/>
      <w:r w:rsidRPr="00221625">
        <w:rPr>
          <w:rFonts w:asciiTheme="majorHAnsi" w:hAnsiTheme="majorHAnsi" w:cstheme="majorHAnsi"/>
        </w:rPr>
        <w:t xml:space="preserve"> — </w:t>
      </w:r>
      <w:r w:rsidRPr="002E47A4">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w:t>
      </w:r>
      <w:proofErr w:type="gramStart"/>
      <w:r w:rsidRPr="00221625">
        <w:rPr>
          <w:rFonts w:asciiTheme="majorHAnsi" w:hAnsiTheme="majorHAnsi" w:cstheme="majorHAnsi"/>
        </w:rPr>
        <w:t>be fixed</w:t>
      </w:r>
      <w:proofErr w:type="gramEnd"/>
      <w:r w:rsidRPr="00221625">
        <w:rPr>
          <w:rFonts w:asciiTheme="majorHAnsi" w:hAnsiTheme="majorHAnsi" w:cstheme="majorHAnsi"/>
        </w:rPr>
        <w:t>. You ought to do your homework.</w:t>
      </w:r>
    </w:p>
    <w:p w:rsidR="0000313A" w:rsidRPr="006337B8" w:rsidRDefault="0000313A" w:rsidP="0000313A">
      <w:pPr>
        <w:rPr>
          <w:rFonts w:asciiTheme="majorHAnsi" w:hAnsiTheme="majorHAnsi" w:cstheme="majorHAnsi"/>
        </w:rPr>
      </w:pPr>
    </w:p>
    <w:p w:rsidR="0000313A" w:rsidRPr="00A66FEA" w:rsidRDefault="0000313A" w:rsidP="0000313A">
      <w:pPr>
        <w:pStyle w:val="Heading4"/>
        <w:rPr>
          <w:rFonts w:cs="Times New Roman"/>
        </w:rPr>
      </w:pPr>
      <w:r>
        <w:rPr>
          <w:rFonts w:cs="Times New Roman"/>
        </w:rPr>
        <w:t xml:space="preserve">Should means </w:t>
      </w:r>
      <w:r w:rsidRPr="00A66FEA">
        <w:rPr>
          <w:rFonts w:cs="Times New Roman"/>
          <w:u w:val="single"/>
        </w:rPr>
        <w:t>must</w:t>
      </w:r>
      <w:r>
        <w:rPr>
          <w:rFonts w:cs="Times New Roman"/>
        </w:rPr>
        <w:t xml:space="preserve"> and </w:t>
      </w:r>
      <w:r w:rsidRPr="00A66FEA">
        <w:rPr>
          <w:rFonts w:cs="Times New Roman"/>
        </w:rPr>
        <w:t>is</w:t>
      </w:r>
      <w:r>
        <w:rPr>
          <w:rFonts w:cs="Times New Roman"/>
        </w:rPr>
        <w:t xml:space="preserve"> </w:t>
      </w:r>
      <w:r w:rsidRPr="00A66FEA">
        <w:rPr>
          <w:rFonts w:cs="Times New Roman"/>
          <w:u w:val="single"/>
        </w:rPr>
        <w:t>immediate</w:t>
      </w:r>
    </w:p>
    <w:p w:rsidR="0000313A" w:rsidRPr="00917C90" w:rsidRDefault="0000313A" w:rsidP="0000313A">
      <w:r w:rsidRPr="00917C90">
        <w:rPr>
          <w:rStyle w:val="Style13ptBold"/>
        </w:rPr>
        <w:t>Summers 94</w:t>
      </w:r>
      <w:r w:rsidRPr="00917C90">
        <w:t xml:space="preserve"> (Justice – Oklahoma Supreme Court, “Kelsey v. </w:t>
      </w:r>
      <w:proofErr w:type="spellStart"/>
      <w:r w:rsidRPr="00917C90">
        <w:t>Dollarsaver</w:t>
      </w:r>
      <w:proofErr w:type="spellEnd"/>
      <w:r w:rsidRPr="00917C90">
        <w:t xml:space="preserve"> Food Warehouse of Durant”, 1994 OK 123, 11-8, http://www.oscn.net/applications/oscn/DeliverDocument.asp?CiteID=20287#marker3fn13)</w:t>
      </w:r>
    </w:p>
    <w:p w:rsidR="0000313A" w:rsidRDefault="0000313A" w:rsidP="0000313A">
      <w:r w:rsidRPr="00917C90">
        <w:t xml:space="preserve">¶4 </w:t>
      </w:r>
      <w:proofErr w:type="gramStart"/>
      <w:r w:rsidRPr="00A66FEA">
        <w:rPr>
          <w:rStyle w:val="StyleUnderline"/>
        </w:rPr>
        <w:t>The</w:t>
      </w:r>
      <w:proofErr w:type="gramEnd"/>
      <w:r w:rsidRPr="00A66FEA">
        <w:rPr>
          <w:rStyle w:val="StyleUnderline"/>
        </w:rPr>
        <w:t xml:space="preserve"> legal question to be resolved by the court is whether the word </w:t>
      </w:r>
      <w:r w:rsidRPr="002E47A4">
        <w:rPr>
          <w:rStyle w:val="StyleUnderline"/>
          <w:highlight w:val="green"/>
        </w:rPr>
        <w:t>"should</w:t>
      </w:r>
      <w:r w:rsidRPr="00A66FEA">
        <w:t>"</w:t>
      </w:r>
      <w:hyperlink r:id="rId6" w:anchor="marker3fn13" w:history="1">
        <w:r w:rsidRPr="00917C90">
          <w:rPr>
            <w:rStyle w:val="Hyperlink"/>
          </w:rPr>
          <w:t>13</w:t>
        </w:r>
      </w:hyperlink>
      <w:r w:rsidRPr="00917C90">
        <w:t xml:space="preserve"> in the May 18 order connotes futurity or </w:t>
      </w:r>
      <w:r w:rsidRPr="002E47A4">
        <w:rPr>
          <w:rStyle w:val="StyleUnderline"/>
          <w:highlight w:val="green"/>
        </w:rPr>
        <w:t>may be deemed</w:t>
      </w:r>
      <w:r w:rsidRPr="00A66FEA">
        <w:rPr>
          <w:rStyle w:val="StyleUnderline"/>
        </w:rPr>
        <w:t xml:space="preserve"> a ruling </w:t>
      </w:r>
      <w:r w:rsidRPr="002E47A4">
        <w:rPr>
          <w:rStyle w:val="StyleUnderline"/>
          <w:highlight w:val="green"/>
        </w:rPr>
        <w:t>in praesenti</w:t>
      </w:r>
      <w:r w:rsidRPr="00917C90">
        <w:t>.</w:t>
      </w:r>
      <w:hyperlink r:id="rId7" w:anchor="marker3fn14" w:history="1">
        <w:r w:rsidRPr="00917C90">
          <w:rPr>
            <w:rStyle w:val="Hyperlink"/>
          </w:rPr>
          <w:t>14</w:t>
        </w:r>
      </w:hyperlink>
      <w:r w:rsidRPr="00917C90">
        <w:t xml:space="preserve"> The answer to this query is not to be divined from rules of grammar</w:t>
      </w:r>
      <w:proofErr w:type="gramStart"/>
      <w:r w:rsidRPr="00917C90">
        <w:t>;</w:t>
      </w:r>
      <w:proofErr w:type="gramEnd"/>
      <w:r>
        <w:fldChar w:fldCharType="begin"/>
      </w:r>
      <w:r>
        <w:instrText xml:space="preserve"> HYPERLINK "http://www.oscn.net/applications/oscn/DeliverDocument.asp?CiteID=20287" \l "marker3fn15" </w:instrText>
      </w:r>
      <w:r>
        <w:fldChar w:fldCharType="separate"/>
      </w:r>
      <w:r w:rsidRPr="00917C90">
        <w:rPr>
          <w:rStyle w:val="Hyperlink"/>
        </w:rPr>
        <w:t>15</w:t>
      </w:r>
      <w:r>
        <w:rPr>
          <w:rStyle w:val="Hyperlink"/>
        </w:rPr>
        <w:fldChar w:fldCharType="end"/>
      </w:r>
      <w:r w:rsidRPr="00917C90">
        <w:t xml:space="preserve"> it must be governed by the age-old practice culture of legal professionals and its immemorial language usage. </w:t>
      </w:r>
      <w:proofErr w:type="gramStart"/>
      <w:r w:rsidRPr="00917C90">
        <w:t xml:space="preserve">To determine if the omission (from the critical May 18 entry) of the turgid phrase, "and the same hereby is", (1) makes it an in </w:t>
      </w:r>
      <w:proofErr w:type="spellStart"/>
      <w:r w:rsidRPr="00917C90">
        <w:t>futuro</w:t>
      </w:r>
      <w:proofErr w:type="spellEnd"/>
      <w:r w:rsidRPr="00917C90">
        <w:t xml:space="preserve"> ruling - i.e., an expression of what the judge will or would do at a later stage - or (2) constitutes an in in </w:t>
      </w:r>
      <w:proofErr w:type="spellStart"/>
      <w:r w:rsidRPr="00917C90">
        <w:t>praesenti</w:t>
      </w:r>
      <w:proofErr w:type="spellEnd"/>
      <w:r w:rsidRPr="00917C90">
        <w:t xml:space="preserve"> resolution of a disputed law issue, the trial judge's intent must be garnered from the four corners of the entire record.</w:t>
      </w:r>
      <w:hyperlink r:id="rId8" w:anchor="marker3fn16" w:history="1">
        <w:r w:rsidRPr="00917C90">
          <w:rPr>
            <w:rStyle w:val="Hyperlink"/>
          </w:rPr>
          <w:t>16</w:t>
        </w:r>
        <w:proofErr w:type="gramEnd"/>
        <w:r w:rsidRPr="00917C90">
          <w:rPr>
            <w:rStyle w:val="Hyperlink"/>
          </w:rPr>
          <w:t xml:space="preserve"> </w:t>
        </w:r>
      </w:hyperlink>
      <w:r w:rsidRPr="00917C90">
        <w:t>[CONTINUES – TO FOOTNOTE]</w:t>
      </w:r>
      <w:r>
        <w:t xml:space="preserve"> </w:t>
      </w:r>
      <w:hyperlink r:id="rId9" w:anchor="marker2fn13" w:history="1">
        <w:r w:rsidRPr="00917C90">
          <w:rPr>
            <w:rStyle w:val="Hyperlink"/>
          </w:rPr>
          <w:t>13</w:t>
        </w:r>
      </w:hyperlink>
      <w:r w:rsidRPr="00917C90">
        <w:t xml:space="preserve"> "</w:t>
      </w:r>
      <w:r w:rsidRPr="00917C90">
        <w:rPr>
          <w:i/>
          <w:iCs/>
        </w:rPr>
        <w:t>Should</w:t>
      </w:r>
      <w:r w:rsidRPr="00917C90">
        <w:t xml:space="preserve">" not only is used as a "present indicative" synonymous with </w:t>
      </w:r>
      <w:r w:rsidRPr="00917C90">
        <w:rPr>
          <w:i/>
          <w:iCs/>
        </w:rPr>
        <w:t>ought</w:t>
      </w:r>
      <w:r w:rsidRPr="00917C90">
        <w:t xml:space="preserve"> but also is the past tense of "shall" with various shades of meaning not always easy to analyze. See 57 C.J. Shall § </w:t>
      </w:r>
      <w:proofErr w:type="gramStart"/>
      <w:r w:rsidRPr="00917C90">
        <w:t>9</w:t>
      </w:r>
      <w:proofErr w:type="gramEnd"/>
      <w:r w:rsidRPr="00917C90">
        <w:t xml:space="preserve">, Judgments § 121 (1932). O. JESPERSEN, GROWTH AND STRUCTURE OF THE ENGLISH LANGUAGE (1984); St. Louis &amp; S.F.R. Co. v. Brown, 45 </w:t>
      </w:r>
      <w:proofErr w:type="spellStart"/>
      <w:r w:rsidRPr="00917C90">
        <w:t>Okl</w:t>
      </w:r>
      <w:proofErr w:type="spellEnd"/>
      <w:r w:rsidRPr="00917C90">
        <w:t xml:space="preserve">. 143, 144 P. 1075, 1080-81 (1914). For a more detailed explanation, see the Partridge quotation infra note 15. </w:t>
      </w:r>
      <w:r w:rsidRPr="00A66FEA">
        <w:rPr>
          <w:rStyle w:val="StyleUnderline"/>
        </w:rPr>
        <w:t xml:space="preserve">Certain </w:t>
      </w:r>
      <w:r w:rsidRPr="002E47A4">
        <w:rPr>
          <w:rStyle w:val="StyleUnderline"/>
          <w:highlight w:val="green"/>
        </w:rPr>
        <w:t>contexts mandate a construction of</w:t>
      </w:r>
      <w:r w:rsidRPr="00A66FEA">
        <w:rPr>
          <w:rStyle w:val="StyleUnderline"/>
        </w:rPr>
        <w:t xml:space="preserve"> the term "</w:t>
      </w:r>
      <w:r w:rsidRPr="002E47A4">
        <w:rPr>
          <w:rStyle w:val="StyleUnderline"/>
          <w:highlight w:val="green"/>
        </w:rPr>
        <w:t xml:space="preserve">should" as </w:t>
      </w:r>
      <w:r w:rsidRPr="002E47A4">
        <w:rPr>
          <w:rStyle w:val="Emphasis"/>
          <w:highlight w:val="green"/>
        </w:rPr>
        <w:t>more than</w:t>
      </w:r>
      <w:r w:rsidRPr="00A66FEA">
        <w:rPr>
          <w:rStyle w:val="StyleUnderline"/>
        </w:rPr>
        <w:t xml:space="preserve"> merely indicating preference or </w:t>
      </w:r>
      <w:r w:rsidRPr="002E47A4">
        <w:rPr>
          <w:rStyle w:val="Emphasis"/>
          <w:highlight w:val="green"/>
        </w:rPr>
        <w:t>desirability</w:t>
      </w:r>
      <w:r w:rsidRPr="00A66FEA">
        <w:rPr>
          <w:rStyle w:val="StyleUnderline"/>
        </w:rPr>
        <w:t>.</w:t>
      </w:r>
      <w:r w:rsidRPr="00917C90">
        <w:t xml:space="preserve"> </w:t>
      </w:r>
      <w:proofErr w:type="gramStart"/>
      <w:r w:rsidRPr="00917C90">
        <w:t xml:space="preserve">Brown, supra at 1080-81 (jury instructions stating that jurors "should" reduce the amount of damages in proportion to the amount of contributory negligence of the plaintiff was held to imply an </w:t>
      </w:r>
      <w:r w:rsidRPr="00917C90">
        <w:rPr>
          <w:i/>
          <w:iCs/>
        </w:rPr>
        <w:t>obligation</w:t>
      </w:r>
      <w:r w:rsidRPr="00917C90">
        <w:t xml:space="preserve"> </w:t>
      </w:r>
      <w:r w:rsidRPr="00917C90">
        <w:rPr>
          <w:i/>
          <w:iCs/>
        </w:rPr>
        <w:t>and to be more than advisory</w:t>
      </w:r>
      <w:r w:rsidRPr="00917C90">
        <w:t xml:space="preserve">); </w:t>
      </w:r>
      <w:proofErr w:type="spellStart"/>
      <w:r w:rsidRPr="00917C90">
        <w:t>Carrigan</w:t>
      </w:r>
      <w:proofErr w:type="spellEnd"/>
      <w:r w:rsidRPr="00917C90">
        <w:t xml:space="preserve"> v. California Horse Racing Board, 60 Wash. App. 79, </w:t>
      </w:r>
      <w:hyperlink r:id="rId10" w:history="1">
        <w:r w:rsidRPr="00917C90">
          <w:rPr>
            <w:rStyle w:val="Hyperlink"/>
          </w:rPr>
          <w:t>802 P.2d 813</w:t>
        </w:r>
      </w:hyperlink>
      <w:r w:rsidRPr="00917C90">
        <w:t xml:space="preserve"> (1990) (one of the Rules of Appellate Procedure requiring that a party "should devote a section of the brief to the request for the fee or expenses" was interpreted to mean that a party is under an </w:t>
      </w:r>
      <w:r w:rsidRPr="00917C90">
        <w:rPr>
          <w:i/>
          <w:iCs/>
        </w:rPr>
        <w:t>obligation</w:t>
      </w:r>
      <w:r w:rsidRPr="00917C90">
        <w:t xml:space="preserve"> </w:t>
      </w:r>
      <w:r w:rsidRPr="00917C90">
        <w:lastRenderedPageBreak/>
        <w:t xml:space="preserve">to include the requested segment); State v. Rack, 318 S.W.2d 211, 215 (Mo. 1958) </w:t>
      </w:r>
      <w:r w:rsidRPr="00917C90">
        <w:rPr>
          <w:u w:val="single"/>
        </w:rPr>
        <w:t>("should" would mean the same as</w:t>
      </w:r>
      <w:r w:rsidRPr="00917C90">
        <w:t xml:space="preserve"> "shall" or </w:t>
      </w:r>
      <w:r w:rsidRPr="00917C90">
        <w:rPr>
          <w:u w:val="single"/>
        </w:rPr>
        <w:t xml:space="preserve">"must" </w:t>
      </w:r>
      <w:r w:rsidRPr="00917C90">
        <w:t>when used in an instruction to the jury which tells the triers they "should disregard false testimony").</w:t>
      </w:r>
      <w:proofErr w:type="gramEnd"/>
      <w:r w:rsidRPr="00917C90">
        <w:t xml:space="preserve"> </w:t>
      </w:r>
      <w:hyperlink r:id="rId11" w:anchor="marker2fn14" w:history="1">
        <w:proofErr w:type="gramStart"/>
        <w:r w:rsidRPr="00917C90">
          <w:rPr>
            <w:rStyle w:val="Hyperlink"/>
          </w:rPr>
          <w:t>14</w:t>
        </w:r>
        <w:proofErr w:type="gramEnd"/>
      </w:hyperlink>
      <w:r w:rsidRPr="00917C90">
        <w:t xml:space="preserve"> </w:t>
      </w:r>
      <w:r w:rsidRPr="00A66FEA">
        <w:rPr>
          <w:rStyle w:val="StyleUnderline"/>
        </w:rPr>
        <w:t xml:space="preserve">In </w:t>
      </w:r>
      <w:proofErr w:type="spellStart"/>
      <w:r w:rsidRPr="00A66FEA">
        <w:rPr>
          <w:rStyle w:val="StyleUnderline"/>
        </w:rPr>
        <w:t>praesenti</w:t>
      </w:r>
      <w:proofErr w:type="spellEnd"/>
      <w:r w:rsidRPr="00A66FEA">
        <w:rPr>
          <w:rStyle w:val="StyleUnderline"/>
        </w:rPr>
        <w:t xml:space="preserve"> means literally "at the present time."</w:t>
      </w:r>
      <w:r w:rsidRPr="00917C90">
        <w:t xml:space="preserve"> BLACK'S LAW DICTIONARY 792 (</w:t>
      </w:r>
      <w:proofErr w:type="gramStart"/>
      <w:r w:rsidRPr="00917C90">
        <w:t>6th</w:t>
      </w:r>
      <w:proofErr w:type="gramEnd"/>
      <w:r w:rsidRPr="00917C90">
        <w:t xml:space="preserve"> Ed. 1990). In legal </w:t>
      </w:r>
      <w:r w:rsidRPr="00A66FEA">
        <w:rPr>
          <w:rStyle w:val="StyleUnderline"/>
        </w:rPr>
        <w:t xml:space="preserve">parlance </w:t>
      </w:r>
      <w:r w:rsidRPr="002E47A4">
        <w:rPr>
          <w:rStyle w:val="StyleUnderline"/>
          <w:highlight w:val="green"/>
        </w:rPr>
        <w:t>the phrase denotes that</w:t>
      </w:r>
      <w:r w:rsidRPr="00A66FEA">
        <w:rPr>
          <w:rStyle w:val="StyleUnderline"/>
        </w:rPr>
        <w:t xml:space="preserve"> which in </w:t>
      </w:r>
      <w:r w:rsidRPr="002E47A4">
        <w:rPr>
          <w:rStyle w:val="StyleUnderline"/>
          <w:highlight w:val="green"/>
        </w:rPr>
        <w:t>law is</w:t>
      </w:r>
      <w:r w:rsidRPr="00A66FEA">
        <w:rPr>
          <w:rStyle w:val="StyleUnderline"/>
        </w:rPr>
        <w:t xml:space="preserve"> presently or </w:t>
      </w:r>
      <w:r w:rsidRPr="002E47A4">
        <w:rPr>
          <w:rStyle w:val="Emphasis"/>
          <w:highlight w:val="green"/>
        </w:rPr>
        <w:t>immediately effective</w:t>
      </w:r>
      <w:r w:rsidRPr="002E47A4">
        <w:rPr>
          <w:rStyle w:val="StyleUnderline"/>
          <w:highlight w:val="green"/>
        </w:rPr>
        <w:t>, as opposed to</w:t>
      </w:r>
      <w:r w:rsidRPr="00A66FEA">
        <w:rPr>
          <w:rStyle w:val="StyleUnderline"/>
        </w:rPr>
        <w:t xml:space="preserve"> something that will or would become effective </w:t>
      </w:r>
      <w:r w:rsidRPr="002E47A4">
        <w:rPr>
          <w:rStyle w:val="StyleUnderline"/>
          <w:highlight w:val="green"/>
        </w:rPr>
        <w:t>in the future</w:t>
      </w:r>
      <w:r w:rsidRPr="00917C90">
        <w:rPr>
          <w:i/>
          <w:iCs/>
        </w:rPr>
        <w:t xml:space="preserve"> [in </w:t>
      </w:r>
      <w:proofErr w:type="spellStart"/>
      <w:r w:rsidRPr="00917C90">
        <w:rPr>
          <w:i/>
          <w:iCs/>
        </w:rPr>
        <w:t>futurol</w:t>
      </w:r>
      <w:proofErr w:type="spellEnd"/>
      <w:r w:rsidRPr="00917C90">
        <w:t xml:space="preserve">]. See Van </w:t>
      </w:r>
      <w:proofErr w:type="spellStart"/>
      <w:r w:rsidRPr="00917C90">
        <w:t>Wyck</w:t>
      </w:r>
      <w:proofErr w:type="spellEnd"/>
      <w:r w:rsidRPr="00917C90">
        <w:t xml:space="preserve"> v. </w:t>
      </w:r>
      <w:proofErr w:type="spellStart"/>
      <w:r w:rsidRPr="00917C90">
        <w:t>Knevals</w:t>
      </w:r>
      <w:proofErr w:type="spellEnd"/>
      <w:r w:rsidRPr="00917C90">
        <w:t xml:space="preserve">, </w:t>
      </w:r>
      <w:hyperlink r:id="rId12" w:history="1">
        <w:r w:rsidRPr="00917C90">
          <w:rPr>
            <w:rStyle w:val="Hyperlink"/>
          </w:rPr>
          <w:t>106 U.S. 360</w:t>
        </w:r>
      </w:hyperlink>
      <w:r w:rsidRPr="00917C90">
        <w:t xml:space="preserve">, 365, 1 </w:t>
      </w:r>
      <w:proofErr w:type="spellStart"/>
      <w:r w:rsidRPr="00917C90">
        <w:t>S.Ct</w:t>
      </w:r>
      <w:proofErr w:type="spellEnd"/>
      <w:r w:rsidRPr="00917C90">
        <w:t xml:space="preserve">. 336, 337, 27 </w:t>
      </w:r>
      <w:proofErr w:type="spellStart"/>
      <w:r w:rsidRPr="00917C90">
        <w:t>L.Ed</w:t>
      </w:r>
      <w:proofErr w:type="spellEnd"/>
      <w:r w:rsidRPr="00917C90">
        <w:t xml:space="preserve">. </w:t>
      </w:r>
      <w:proofErr w:type="gramStart"/>
      <w:r w:rsidRPr="00917C90">
        <w:t>201</w:t>
      </w:r>
      <w:proofErr w:type="gramEnd"/>
      <w:r w:rsidRPr="00917C90">
        <w:t xml:space="preserve"> (1882).</w:t>
      </w:r>
    </w:p>
    <w:p w:rsidR="0000313A" w:rsidRPr="00054633" w:rsidRDefault="0000313A" w:rsidP="0000313A">
      <w:pPr>
        <w:rPr>
          <w:sz w:val="12"/>
        </w:rPr>
      </w:pPr>
    </w:p>
    <w:p w:rsidR="0000313A" w:rsidRPr="00FC153D" w:rsidRDefault="0000313A" w:rsidP="0000313A"/>
    <w:p w:rsidR="0000313A" w:rsidRPr="009811A7" w:rsidRDefault="0000313A" w:rsidP="0000313A"/>
    <w:p w:rsidR="0000313A" w:rsidRDefault="0000313A" w:rsidP="0000313A">
      <w:pPr>
        <w:pStyle w:val="Heading4"/>
      </w:pPr>
      <w:r>
        <w:t>WHO says yes – it supports increasing the availability of generics and limiting TRIPS</w:t>
      </w:r>
    </w:p>
    <w:p w:rsidR="0000313A" w:rsidRPr="007F404A" w:rsidRDefault="0000313A" w:rsidP="0000313A">
      <w:pPr>
        <w:rPr>
          <w:rStyle w:val="Style13ptBold"/>
          <w:b w:val="0"/>
          <w:bCs w:val="0"/>
        </w:rPr>
      </w:pPr>
      <w:proofErr w:type="spellStart"/>
      <w:proofErr w:type="gramStart"/>
      <w:r>
        <w:rPr>
          <w:rStyle w:val="Style13ptBold"/>
        </w:rPr>
        <w:t>Hoen</w:t>
      </w:r>
      <w:proofErr w:type="spellEnd"/>
      <w:r>
        <w:rPr>
          <w:rStyle w:val="Style13ptBold"/>
        </w:rPr>
        <w:t xml:space="preserve">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roofErr w:type="gramEnd"/>
    </w:p>
    <w:p w:rsidR="0000313A" w:rsidRPr="007F404A" w:rsidRDefault="0000313A" w:rsidP="0000313A">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rsidR="0000313A" w:rsidRPr="007F404A" w:rsidRDefault="0000313A" w:rsidP="0000313A">
      <w:pPr>
        <w:rPr>
          <w:rStyle w:val="StyleUnderline"/>
        </w:rPr>
      </w:pPr>
      <w:r w:rsidRPr="007F404A">
        <w:rPr>
          <w:sz w:val="12"/>
        </w:rPr>
        <w:t xml:space="preserve">– </w:t>
      </w:r>
      <w:proofErr w:type="gramStart"/>
      <w:r w:rsidRPr="007F404A">
        <w:rPr>
          <w:rStyle w:val="StyleUnderline"/>
          <w:highlight w:val="green"/>
        </w:rPr>
        <w:t>the</w:t>
      </w:r>
      <w:proofErr w:type="gramEnd"/>
      <w:r w:rsidRPr="007F404A">
        <w:rPr>
          <w:rStyle w:val="StyleUnderline"/>
          <w:highlight w:val="green"/>
        </w:rPr>
        <w:t xml:space="preserv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rsidR="0000313A" w:rsidRDefault="0000313A" w:rsidP="0000313A">
      <w:pPr>
        <w:rPr>
          <w:rStyle w:val="Emphasis"/>
        </w:rPr>
      </w:pPr>
      <w:r w:rsidRPr="007F404A">
        <w:rPr>
          <w:sz w:val="12"/>
        </w:rPr>
        <w:t xml:space="preserve">– </w:t>
      </w:r>
      <w:proofErr w:type="gramStart"/>
      <w:r w:rsidRPr="007F404A">
        <w:rPr>
          <w:rStyle w:val="StyleUnderline"/>
          <w:highlight w:val="green"/>
        </w:rPr>
        <w:t>and</w:t>
      </w:r>
      <w:proofErr w:type="gramEnd"/>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rsidR="0000313A" w:rsidRDefault="0000313A" w:rsidP="0000313A">
      <w:pPr>
        <w:rPr>
          <w:rStyle w:val="Emphasis"/>
        </w:rPr>
      </w:pPr>
    </w:p>
    <w:p w:rsidR="0000313A" w:rsidRDefault="0000313A" w:rsidP="0000313A">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rsidR="0000313A" w:rsidRPr="009F03D9" w:rsidRDefault="0000313A" w:rsidP="0000313A">
      <w:pPr>
        <w:rPr>
          <w:rStyle w:val="Style13ptBold"/>
          <w:b w:val="0"/>
          <w:bCs w:val="0"/>
        </w:rPr>
      </w:pPr>
      <w:proofErr w:type="spellStart"/>
      <w:proofErr w:type="gramStart"/>
      <w:r>
        <w:rPr>
          <w:rStyle w:val="Style13ptBold"/>
        </w:rPr>
        <w:t>Gostin</w:t>
      </w:r>
      <w:proofErr w:type="spellEnd"/>
      <w:r>
        <w:rPr>
          <w:rStyle w:val="Style13ptBold"/>
        </w:rPr>
        <w:t xml:space="preserve">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roofErr w:type="gramEnd"/>
    </w:p>
    <w:p w:rsidR="0000313A" w:rsidRPr="009F03D9" w:rsidRDefault="0000313A" w:rsidP="0000313A">
      <w:pPr>
        <w:rPr>
          <w:sz w:val="12"/>
        </w:rPr>
      </w:pPr>
      <w:r w:rsidRPr="009F03D9">
        <w:rPr>
          <w:rStyle w:val="StyleUnderline"/>
          <w:highlight w:val="green"/>
        </w:rPr>
        <w:t xml:space="preserve">Members want the WHO to </w:t>
      </w:r>
      <w:r w:rsidRPr="009F03D9">
        <w:rPr>
          <w:rStyle w:val="Emphasis"/>
          <w:highlight w:val="green"/>
        </w:rPr>
        <w:t>exert leadership</w:t>
      </w:r>
      <w:r w:rsidRPr="00FC153D">
        <w:rPr>
          <w:rStyle w:val="Emphasis"/>
        </w:rPr>
        <w:t>, harmonize disparate activities, and set priorities</w:t>
      </w:r>
      <w:r w:rsidRPr="00FC153D">
        <w:rPr>
          <w:sz w:val="12"/>
        </w:rPr>
        <w:t>. Yet</w:t>
      </w:r>
      <w:r w:rsidRPr="009F03D9">
        <w:rPr>
          <w:sz w:val="12"/>
        </w:rPr>
        <w:t xml:space="preserve"> they resist intrusions into their sovereignty, and want to exert control. In other words, ‘everyone desires coordination, but no one wants to be coordinated.’ States often ardently defend their geostrategic interests. As the Indonesian virus-</w:t>
      </w:r>
      <w:r w:rsidRPr="00FC153D">
        <w:rPr>
          <w:sz w:val="12"/>
        </w:rPr>
        <w:t xml:space="preserve">sharing episode illustrates, </w:t>
      </w:r>
      <w:r w:rsidRPr="00FC153D">
        <w:rPr>
          <w:rStyle w:val="StyleUnderline"/>
        </w:rPr>
        <w:t xml:space="preserve">the WHO </w:t>
      </w:r>
      <w:proofErr w:type="gramStart"/>
      <w:r w:rsidRPr="00FC153D">
        <w:rPr>
          <w:rStyle w:val="StyleUnderline"/>
        </w:rPr>
        <w:t>is pulled</w:t>
      </w:r>
      <w:proofErr w:type="gramEnd"/>
      <w:r w:rsidRPr="00FC153D">
        <w:rPr>
          <w:rStyle w:val="StyleUnderline"/>
        </w:rPr>
        <w:t xml:space="preserve"> between power blocs</w:t>
      </w:r>
      <w:r w:rsidRPr="00FC153D">
        <w:rPr>
          <w:sz w:val="12"/>
        </w:rPr>
        <w:t>, with North</w:t>
      </w:r>
      <w:r w:rsidRPr="009F03D9">
        <w:rPr>
          <w:sz w:val="12"/>
        </w:rPr>
        <w:t xml:space="preserve">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rsidR="0000313A" w:rsidRPr="009F03D9" w:rsidRDefault="0000313A" w:rsidP="0000313A">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w:t>
      </w:r>
      <w:proofErr w:type="gramStart"/>
      <w:r w:rsidRPr="009F03D9">
        <w:rPr>
          <w:sz w:val="12"/>
        </w:rPr>
        <w:t>This</w:t>
      </w:r>
      <w:proofErr w:type="gramEnd"/>
      <w:r w:rsidRPr="009F03D9">
        <w:rPr>
          <w:sz w:val="12"/>
        </w:rPr>
        <w:t xml:space="preserve">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rsidR="0000313A" w:rsidRPr="009F03D9" w:rsidRDefault="0000313A" w:rsidP="0000313A">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w:t>
      </w:r>
      <w:proofErr w:type="gramStart"/>
      <w:r w:rsidRPr="009F03D9">
        <w:rPr>
          <w:rStyle w:val="StyleUnderline"/>
        </w:rPr>
        <w:t>But</w:t>
      </w:r>
      <w:proofErr w:type="gramEnd"/>
      <w:r w:rsidRPr="009F03D9">
        <w:rPr>
          <w:rStyle w:val="StyleUnderline"/>
        </w:rPr>
        <w:t xml:space="preserve">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rsidR="0000313A" w:rsidRDefault="0000313A" w:rsidP="0000313A"/>
    <w:p w:rsidR="0000313A" w:rsidRDefault="0000313A" w:rsidP="0000313A"/>
    <w:p w:rsidR="0000313A" w:rsidRDefault="0000313A" w:rsidP="0000313A">
      <w:pPr>
        <w:pStyle w:val="Heading4"/>
      </w:pPr>
      <w:r>
        <w:t>WHO diplomacy solves great power conflict</w:t>
      </w:r>
    </w:p>
    <w:p w:rsidR="0000313A" w:rsidRPr="00487F05" w:rsidRDefault="0000313A" w:rsidP="0000313A">
      <w:pPr>
        <w:rPr>
          <w:rStyle w:val="Style13ptBold"/>
          <w:b w:val="0"/>
          <w:bCs w:val="0"/>
        </w:rPr>
      </w:pPr>
      <w:r>
        <w:rPr>
          <w:rStyle w:val="Style13ptBold"/>
        </w:rPr>
        <w:t xml:space="preserve">Murphy 20 </w:t>
      </w:r>
      <w:r w:rsidRPr="00487F05">
        <w:rPr>
          <w:rStyle w:val="Style13ptBold"/>
          <w:b w:val="0"/>
          <w:bCs w:val="0"/>
          <w:sz w:val="16"/>
          <w:szCs w:val="16"/>
        </w:rPr>
        <w:t xml:space="preserve">[(Chris, </w:t>
      </w:r>
      <w:r w:rsidRPr="00487F05">
        <w:rPr>
          <w:bCs/>
          <w:szCs w:val="16"/>
        </w:rPr>
        <w:t>U.S. senator from Connecticut serving on the U.S. Senate Foreign Relations Committee</w:t>
      </w:r>
      <w:r w:rsidRPr="00487F05">
        <w:rPr>
          <w:rStyle w:val="Style13ptBold"/>
          <w:b w:val="0"/>
          <w:bCs w:val="0"/>
          <w:sz w:val="16"/>
          <w:szCs w:val="16"/>
        </w:rPr>
        <w:t>) “</w:t>
      </w:r>
      <w:r w:rsidRPr="00487F05">
        <w:rPr>
          <w:szCs w:val="16"/>
        </w:rPr>
        <w:t>The Answer is to Empower, Not Attack, the World Health Organization,” War on the Rocks, 4/21/2020] JL</w:t>
      </w:r>
    </w:p>
    <w:p w:rsidR="0000313A" w:rsidRPr="00054633" w:rsidRDefault="0000313A" w:rsidP="0000313A">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FC153D">
        <w:rPr>
          <w:rStyle w:val="StyleUnderline"/>
        </w:rPr>
        <w:t>is critical to stopping disease outbreaks and strengthening public health systems</w:t>
      </w:r>
      <w:r w:rsidRPr="00054633">
        <w:rPr>
          <w:rStyle w:val="StyleUnderline"/>
        </w:rPr>
        <w:t xml:space="preserve">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rsidR="0000313A" w:rsidRPr="00054633" w:rsidRDefault="0000313A" w:rsidP="0000313A">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rsidR="0000313A" w:rsidRPr="00054633" w:rsidRDefault="0000313A" w:rsidP="0000313A">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w:t>
      </w:r>
      <w:r w:rsidRPr="00FC153D">
        <w:rPr>
          <w:rStyle w:val="StyleUnderline"/>
        </w:rPr>
        <w:t>States. Improving health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w:t>
      </w:r>
      <w:proofErr w:type="gramStart"/>
      <w:r w:rsidRPr="00054633">
        <w:rPr>
          <w:sz w:val="12"/>
        </w:rPr>
        <w:t>And</w:t>
      </w:r>
      <w:proofErr w:type="gramEnd"/>
      <w:r w:rsidRPr="00054633">
        <w:rPr>
          <w:sz w:val="12"/>
        </w:rPr>
        <w:t xml:space="preserve">,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rsidR="0000313A" w:rsidRDefault="0000313A" w:rsidP="0000313A">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FC153D">
        <w:rPr>
          <w:rStyle w:val="StyleUnderline"/>
        </w:rPr>
        <w:t xml:space="preserve">Russia and the United States, India and Pakistan, or Iran and Saudi Arabia – </w:t>
      </w:r>
      <w:r w:rsidRPr="00FC153D">
        <w:rPr>
          <w:rStyle w:val="Emphasis"/>
        </w:rPr>
        <w:t>al</w:t>
      </w:r>
      <w:r w:rsidRPr="00054633">
        <w:rPr>
          <w:rStyle w:val="Emphasis"/>
        </w:rPr>
        <w:t xml:space="preserve">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w:t>
      </w:r>
      <w:r w:rsidRPr="00FC153D">
        <w:rPr>
          <w:sz w:val="12"/>
        </w:rPr>
        <w:t xml:space="preserve">. </w:t>
      </w:r>
      <w:r w:rsidRPr="00FC153D">
        <w:rPr>
          <w:rStyle w:val="Emphasis"/>
        </w:rPr>
        <w:t xml:space="preserve">This </w:t>
      </w:r>
      <w:r w:rsidRPr="00A823C9">
        <w:rPr>
          <w:rStyle w:val="Emphasis"/>
          <w:highlight w:val="green"/>
        </w:rPr>
        <w:t>ability to bridge divides</w:t>
      </w:r>
      <w:r w:rsidRPr="00FC153D">
        <w:rPr>
          <w:rStyle w:val="Emphasis"/>
        </w:rPr>
        <w:t xml:space="preserve"> and work across borders </w:t>
      </w:r>
      <w:r w:rsidRPr="00A823C9">
        <w:rPr>
          <w:rStyle w:val="Emphasis"/>
          <w:highlight w:val="green"/>
        </w:rPr>
        <w:t>cannot be torn down</w:t>
      </w:r>
      <w:r w:rsidRPr="00FC153D">
        <w:rPr>
          <w:rStyle w:val="Emphasis"/>
        </w:rPr>
        <w:t xml:space="preserve"> and recreated – not</w:t>
      </w:r>
      <w:r w:rsidRPr="00054633">
        <w:rPr>
          <w:rStyle w:val="Emphasis"/>
        </w:rPr>
        <w:t xml:space="preserve">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rsidR="0000313A" w:rsidRDefault="0000313A" w:rsidP="0000313A">
      <w:pPr>
        <w:pStyle w:val="Heading3"/>
      </w:pPr>
      <w:r>
        <w:t xml:space="preserve">Con </w:t>
      </w:r>
      <w:proofErr w:type="spellStart"/>
      <w:r>
        <w:t>Con</w:t>
      </w:r>
      <w:proofErr w:type="spellEnd"/>
      <w:r>
        <w:t xml:space="preserve"> CP</w:t>
      </w:r>
    </w:p>
    <w:p w:rsidR="0000313A" w:rsidRPr="00497AD3" w:rsidRDefault="0000313A" w:rsidP="0000313A">
      <w:pPr>
        <w:pStyle w:val="Heading4"/>
      </w:pPr>
      <w:r w:rsidRPr="00497AD3">
        <w:t>The United States, using a strictly limited constitutional convention ratified by at least thirty-eight of the States, should pass an amendment to th</w:t>
      </w:r>
      <w:r>
        <w:t xml:space="preserve">e constitution that implements a one-and-done approach for patent protection. </w:t>
      </w:r>
      <w:r>
        <w:t xml:space="preserve"> </w:t>
      </w:r>
    </w:p>
    <w:p w:rsidR="0000313A" w:rsidRPr="00497AD3" w:rsidRDefault="0000313A" w:rsidP="0000313A">
      <w:pPr>
        <w:pBdr>
          <w:bottom w:val="single" w:sz="6" w:space="1" w:color="auto"/>
        </w:pBdr>
        <w:spacing w:after="0" w:line="240" w:lineRule="auto"/>
        <w:jc w:val="center"/>
        <w:rPr>
          <w:rFonts w:ascii="Arial" w:eastAsia="Times New Roman" w:hAnsi="Arial" w:cs="Arial"/>
          <w:vanish/>
          <w:sz w:val="16"/>
          <w:szCs w:val="16"/>
        </w:rPr>
      </w:pPr>
      <w:r w:rsidRPr="00497AD3">
        <w:rPr>
          <w:rFonts w:ascii="Arial" w:eastAsia="Times New Roman" w:hAnsi="Arial" w:cs="Arial"/>
          <w:vanish/>
          <w:sz w:val="16"/>
          <w:szCs w:val="16"/>
        </w:rPr>
        <w:t>Top of Form</w:t>
      </w:r>
    </w:p>
    <w:p w:rsidR="0000313A" w:rsidRPr="00497AD3" w:rsidRDefault="0000313A" w:rsidP="0000313A">
      <w:pPr>
        <w:pBdr>
          <w:top w:val="single" w:sz="6" w:space="1" w:color="auto"/>
        </w:pBdr>
        <w:spacing w:after="0" w:line="240" w:lineRule="auto"/>
        <w:jc w:val="center"/>
        <w:rPr>
          <w:rFonts w:ascii="Arial" w:eastAsia="Times New Roman" w:hAnsi="Arial" w:cs="Arial"/>
          <w:vanish/>
          <w:sz w:val="16"/>
          <w:szCs w:val="16"/>
        </w:rPr>
      </w:pPr>
      <w:r w:rsidRPr="00497AD3">
        <w:rPr>
          <w:rFonts w:ascii="Arial" w:eastAsia="Times New Roman" w:hAnsi="Arial" w:cs="Arial"/>
          <w:vanish/>
          <w:sz w:val="16"/>
          <w:szCs w:val="16"/>
        </w:rPr>
        <w:t>Bottom of Form</w:t>
      </w:r>
    </w:p>
    <w:p w:rsidR="0000313A" w:rsidRPr="009C6E3F" w:rsidRDefault="0000313A" w:rsidP="0000313A"/>
    <w:p w:rsidR="0000313A" w:rsidRDefault="0000313A" w:rsidP="0000313A">
      <w:pPr>
        <w:pStyle w:val="Heading3"/>
      </w:pPr>
      <w:r>
        <w:t>PTX DA</w:t>
      </w:r>
    </w:p>
    <w:p w:rsidR="0000313A" w:rsidRDefault="0000313A" w:rsidP="0000313A">
      <w:pPr>
        <w:pStyle w:val="Heading4"/>
      </w:pPr>
      <w:r>
        <w:t>Infrastructure is making halting progress via reconciliation – bipartisanship is key for Manchin and Republicans to not nuke it</w:t>
      </w:r>
    </w:p>
    <w:p w:rsidR="0000313A" w:rsidRDefault="0000313A" w:rsidP="0000313A">
      <w:proofErr w:type="spellStart"/>
      <w:r w:rsidRPr="00FE6039">
        <w:rPr>
          <w:rStyle w:val="StyleUnderline"/>
        </w:rPr>
        <w:t>Litvan</w:t>
      </w:r>
      <w:proofErr w:type="spellEnd"/>
      <w:r w:rsidRPr="00FE6039">
        <w:rPr>
          <w:rStyle w:val="StyleUnderline"/>
        </w:rPr>
        <w:t xml:space="preserve"> 9/2</w:t>
      </w:r>
      <w:r>
        <w:t xml:space="preserve"> [Laura] “Manchin Jolts Democrats by Urging ‘Pause’ on $3.5 Trillion Bill,” Bloomberg, September 2, 2021, </w:t>
      </w:r>
      <w:hyperlink r:id="rId13" w:history="1">
        <w:r w:rsidRPr="00F17E5C">
          <w:rPr>
            <w:rStyle w:val="Hyperlink"/>
          </w:rPr>
          <w:t>https://www.bloomberg.com/news/articles/2021-09-02/manchin-tells-democrats-to-pause-on-biden-s-3-5-trillion-plan</w:t>
        </w:r>
      </w:hyperlink>
      <w:r>
        <w:t xml:space="preserve"> TG</w:t>
      </w:r>
    </w:p>
    <w:p w:rsidR="0000313A" w:rsidRPr="00FE6039" w:rsidRDefault="0000313A" w:rsidP="0000313A">
      <w:r w:rsidRPr="00FE6039">
        <w:t xml:space="preserve">Senator Joe </w:t>
      </w:r>
      <w:r w:rsidRPr="00AC6BD6">
        <w:rPr>
          <w:rStyle w:val="StyleUnderline"/>
          <w:highlight w:val="green"/>
        </w:rPr>
        <w:t>Manchin</w:t>
      </w:r>
      <w:r w:rsidRPr="00E5114B">
        <w:rPr>
          <w:rStyle w:val="StyleUnderline"/>
        </w:rPr>
        <w:t xml:space="preserve"> is </w:t>
      </w:r>
      <w:r w:rsidRPr="00AC6BD6">
        <w:rPr>
          <w:rStyle w:val="StyleUnderline"/>
          <w:highlight w:val="green"/>
        </w:rPr>
        <w:t>demanding</w:t>
      </w:r>
      <w:r w:rsidRPr="00E5114B">
        <w:rPr>
          <w:rStyle w:val="StyleUnderline"/>
        </w:rPr>
        <w:t xml:space="preserve"> a “</w:t>
      </w:r>
      <w:r w:rsidRPr="00AC6BD6">
        <w:rPr>
          <w:rStyle w:val="StyleUnderline"/>
          <w:highlight w:val="green"/>
        </w:rPr>
        <w:t>strategic pause</w:t>
      </w:r>
      <w:r w:rsidRPr="00E5114B">
        <w:rPr>
          <w:rStyle w:val="StyleUnderline"/>
        </w:rPr>
        <w:t>”</w:t>
      </w:r>
      <w:r w:rsidRPr="00FE6039">
        <w:t xml:space="preserve"> in action on President Joe Biden’s economic agenda, </w:t>
      </w:r>
      <w:r w:rsidRPr="00AC6BD6">
        <w:rPr>
          <w:rStyle w:val="StyleUnderline"/>
          <w:highlight w:val="green"/>
        </w:rPr>
        <w:t>potentially imperiling the</w:t>
      </w:r>
      <w:r w:rsidRPr="00E5114B">
        <w:rPr>
          <w:rStyle w:val="StyleUnderline"/>
        </w:rPr>
        <w:t xml:space="preserve"> $3.5 trillion tax and spending </w:t>
      </w:r>
      <w:r w:rsidRPr="00AC6BD6">
        <w:rPr>
          <w:rStyle w:val="StyleUnderline"/>
          <w:highlight w:val="green"/>
        </w:rPr>
        <w:t>package</w:t>
      </w:r>
      <w:r w:rsidRPr="00FE6039">
        <w:t xml:space="preserve"> that Democratic leaders plan to push through Congress this fall. </w:t>
      </w:r>
    </w:p>
    <w:p w:rsidR="0000313A" w:rsidRPr="00E5114B" w:rsidRDefault="0000313A" w:rsidP="0000313A">
      <w:pPr>
        <w:rPr>
          <w:rStyle w:val="StyleUnderline"/>
        </w:rPr>
      </w:pPr>
      <w:r w:rsidRPr="00E5114B">
        <w:rPr>
          <w:rStyle w:val="StyleUnderline"/>
        </w:rPr>
        <w:t xml:space="preserve">The West Virginia Democrat, </w:t>
      </w:r>
      <w:r w:rsidRPr="00AC6BD6">
        <w:rPr>
          <w:rStyle w:val="StyleUnderline"/>
          <w:highlight w:val="green"/>
        </w:rPr>
        <w:t>a linchpin vote in the</w:t>
      </w:r>
      <w:r w:rsidRPr="00E5114B">
        <w:rPr>
          <w:rStyle w:val="StyleUnderline"/>
        </w:rPr>
        <w:t xml:space="preserve"> evenly divided </w:t>
      </w:r>
      <w:r w:rsidRPr="00AC6BD6">
        <w:rPr>
          <w:rStyle w:val="StyleUnderline"/>
          <w:highlight w:val="green"/>
        </w:rPr>
        <w:t>Senate</w:t>
      </w:r>
      <w:r w:rsidRPr="00E5114B">
        <w:rPr>
          <w:rStyle w:val="StyleUnderline"/>
        </w:rPr>
        <w:t>, said</w:t>
      </w:r>
      <w:r w:rsidRPr="00FE6039">
        <w:t xml:space="preserve"> at an event in his home state on Wednesday and in a Thursday Wall Street Journal op-ed that rising inflation and a soaring national debt necessitate a go-slow approach and a </w:t>
      </w:r>
      <w:r w:rsidRPr="00E5114B">
        <w:rPr>
          <w:rStyle w:val="StyleUnderline"/>
        </w:rPr>
        <w:t>“significantly” smaller plan than the one Democratic leaders and the White House have endorsed.</w:t>
      </w:r>
    </w:p>
    <w:p w:rsidR="0000313A" w:rsidRPr="00FE6039" w:rsidRDefault="0000313A" w:rsidP="0000313A">
      <w:r w:rsidRPr="00FE6039">
        <w:t>“By placing a strategic pause on this budgetary proposal, by significantly reducing the size of any possible reconciliation bill to only what America can afford and needs to spend, we can and will build a better and stronger nation for all our families,” Manchin said in the op-ed.</w:t>
      </w:r>
    </w:p>
    <w:p w:rsidR="0000313A" w:rsidRPr="00FE6039" w:rsidRDefault="0000313A" w:rsidP="0000313A">
      <w:r w:rsidRPr="00FE6039">
        <w:t>Manchin’s resistance to the core of Biden’s economic plan caps a politically painful month for a White House that has grappled with a chaotic withdrawal from Afghanistan, a resurgent pandemic and a massive hurricane that cut a path of death and damage from Louisiana to New York.</w:t>
      </w:r>
    </w:p>
    <w:p w:rsidR="0000313A" w:rsidRPr="00FE6039" w:rsidRDefault="0000313A" w:rsidP="0000313A">
      <w:r w:rsidRPr="00FE6039">
        <w:t xml:space="preserve">In comments Wednesday at an event hosted by the West Virginia Chamber of Commerce, </w:t>
      </w:r>
      <w:r w:rsidRPr="00E5114B">
        <w:rPr>
          <w:rStyle w:val="StyleUnderline"/>
        </w:rPr>
        <w:t xml:space="preserve">the </w:t>
      </w:r>
      <w:r w:rsidRPr="00B84AED">
        <w:rPr>
          <w:rStyle w:val="StyleUnderline"/>
          <w:highlight w:val="green"/>
        </w:rPr>
        <w:t>moderate Democrat</w:t>
      </w:r>
      <w:r w:rsidRPr="00E5114B">
        <w:rPr>
          <w:rStyle w:val="StyleUnderline"/>
        </w:rPr>
        <w:t xml:space="preserve"> said his party should “hit the pause button.”</w:t>
      </w:r>
      <w:r w:rsidRPr="00FE6039">
        <w:t xml:space="preserve"> Lawmakers, he said, have too many other pressing issues before them, including heightening national security concerns after the Taliban takeover of Afghanistan.</w:t>
      </w:r>
    </w:p>
    <w:p w:rsidR="0000313A" w:rsidRPr="00FE6039" w:rsidRDefault="0000313A" w:rsidP="0000313A">
      <w:r w:rsidRPr="00FE6039">
        <w:t xml:space="preserve">“Let’s sit back. </w:t>
      </w:r>
      <w:proofErr w:type="gramStart"/>
      <w:r w:rsidRPr="00FE6039">
        <w:t>Let’s</w:t>
      </w:r>
      <w:proofErr w:type="gramEnd"/>
      <w:r w:rsidRPr="00FE6039">
        <w:t xml:space="preserve"> see what happens. We have so much on our plate,” he said.</w:t>
      </w:r>
    </w:p>
    <w:p w:rsidR="0000313A" w:rsidRPr="00AC6BD6" w:rsidRDefault="0000313A" w:rsidP="0000313A">
      <w:pPr>
        <w:rPr>
          <w:rStyle w:val="StyleUnderline"/>
        </w:rPr>
      </w:pPr>
      <w:r w:rsidRPr="00AC6BD6">
        <w:rPr>
          <w:rStyle w:val="StyleUnderline"/>
        </w:rPr>
        <w:t xml:space="preserve">Manchin’s comments come as </w:t>
      </w:r>
      <w:r w:rsidRPr="00B84AED">
        <w:rPr>
          <w:rStyle w:val="StyleUnderline"/>
          <w:highlight w:val="green"/>
        </w:rPr>
        <w:t>Democratic</w:t>
      </w:r>
      <w:r w:rsidRPr="00AC6BD6">
        <w:rPr>
          <w:rStyle w:val="StyleUnderline"/>
        </w:rPr>
        <w:t xml:space="preserve"> leaders and committee chairs in the </w:t>
      </w:r>
      <w:r w:rsidRPr="00B84AED">
        <w:rPr>
          <w:rStyle w:val="StyleUnderline"/>
          <w:highlight w:val="green"/>
        </w:rPr>
        <w:t>Senate</w:t>
      </w:r>
      <w:r w:rsidRPr="00AC6BD6">
        <w:rPr>
          <w:rStyle w:val="StyleUnderline"/>
        </w:rPr>
        <w:t xml:space="preserve"> and </w:t>
      </w:r>
      <w:proofErr w:type="gramStart"/>
      <w:r w:rsidRPr="00AC6BD6">
        <w:rPr>
          <w:rStyle w:val="StyleUnderline"/>
        </w:rPr>
        <w:t>House work</w:t>
      </w:r>
      <w:proofErr w:type="gramEnd"/>
      <w:r w:rsidRPr="00AC6BD6">
        <w:rPr>
          <w:rStyle w:val="StyleUnderline"/>
        </w:rPr>
        <w:t xml:space="preserve"> out the specifics of the economic package</w:t>
      </w:r>
      <w:r w:rsidRPr="00FE6039">
        <w:t xml:space="preserve">, with a goal of moving it through Congress soon after lawmakers return from a recess later this month. </w:t>
      </w:r>
      <w:r w:rsidRPr="00B84AED">
        <w:rPr>
          <w:rStyle w:val="StyleUnderline"/>
          <w:highlight w:val="green"/>
        </w:rPr>
        <w:t>All</w:t>
      </w:r>
      <w:r w:rsidRPr="00AC6BD6">
        <w:rPr>
          <w:rStyle w:val="StyleUnderline"/>
        </w:rPr>
        <w:t xml:space="preserve"> members of the Senate Democratic caucus </w:t>
      </w:r>
      <w:r w:rsidRPr="00B84AED">
        <w:rPr>
          <w:rStyle w:val="StyleUnderline"/>
          <w:highlight w:val="green"/>
        </w:rPr>
        <w:t xml:space="preserve">would </w:t>
      </w:r>
      <w:proofErr w:type="gramStart"/>
      <w:r w:rsidRPr="00B84AED">
        <w:rPr>
          <w:rStyle w:val="StyleUnderline"/>
          <w:highlight w:val="green"/>
        </w:rPr>
        <w:t>have</w:t>
      </w:r>
      <w:proofErr w:type="gramEnd"/>
      <w:r w:rsidRPr="00B84AED">
        <w:rPr>
          <w:rStyle w:val="StyleUnderline"/>
          <w:highlight w:val="green"/>
        </w:rPr>
        <w:t xml:space="preserve"> to back the measure</w:t>
      </w:r>
      <w:r w:rsidRPr="00AC6BD6">
        <w:rPr>
          <w:rStyle w:val="StyleUnderline"/>
        </w:rPr>
        <w:t xml:space="preserve"> for it</w:t>
      </w:r>
      <w:r w:rsidRPr="00FE6039">
        <w:t xml:space="preserve"> to get the 51 votes needed </w:t>
      </w:r>
      <w:r w:rsidRPr="00AC6BD6">
        <w:rPr>
          <w:rStyle w:val="StyleUnderline"/>
        </w:rPr>
        <w:t>to pass, with Vice President Kamala Harris providing the tie-breaking vote.</w:t>
      </w:r>
    </w:p>
    <w:p w:rsidR="0000313A" w:rsidRPr="00FE6039" w:rsidRDefault="0000313A" w:rsidP="0000313A">
      <w:r w:rsidRPr="00FE6039">
        <w:t xml:space="preserve">A </w:t>
      </w:r>
      <w:proofErr w:type="gramStart"/>
      <w:r w:rsidRPr="00FE6039">
        <w:t>spokesman</w:t>
      </w:r>
      <w:proofErr w:type="gramEnd"/>
      <w:r w:rsidRPr="00FE6039">
        <w:t xml:space="preserve"> for Senate Majority Leader Chuck Schumer didn’t immediately respond to a request for comment about Manchin’s request, and White House Press Secretary Jen Psaki did not immediately provide a comment.</w:t>
      </w:r>
    </w:p>
    <w:p w:rsidR="0000313A" w:rsidRPr="00FE6039" w:rsidRDefault="0000313A" w:rsidP="0000313A">
      <w:r w:rsidRPr="00FE6039">
        <w:t xml:space="preserve">The chair of the Congressional Progressive Caucus, Representative </w:t>
      </w:r>
      <w:proofErr w:type="spellStart"/>
      <w:r w:rsidRPr="00FE6039">
        <w:t>Pramila</w:t>
      </w:r>
      <w:proofErr w:type="spellEnd"/>
      <w:r w:rsidRPr="00FE6039">
        <w:t xml:space="preserve"> </w:t>
      </w:r>
      <w:proofErr w:type="spellStart"/>
      <w:r w:rsidRPr="00FE6039">
        <w:t>Jayapal</w:t>
      </w:r>
      <w:proofErr w:type="spellEnd"/>
      <w:r w:rsidRPr="00FE6039">
        <w:t>, replied “Absolutely not” on Twitter to Manchin’s idea of a pause.</w:t>
      </w:r>
    </w:p>
    <w:p w:rsidR="0000313A" w:rsidRPr="00AC6BD6" w:rsidRDefault="0000313A" w:rsidP="0000313A">
      <w:pPr>
        <w:rPr>
          <w:rStyle w:val="StyleUnderline"/>
        </w:rPr>
      </w:pPr>
      <w:r w:rsidRPr="00AC6BD6">
        <w:rPr>
          <w:rStyle w:val="StyleUnderline"/>
        </w:rPr>
        <w:t xml:space="preserve">The spending package also is facing </w:t>
      </w:r>
      <w:r w:rsidRPr="00B84AED">
        <w:rPr>
          <w:rStyle w:val="StyleUnderline"/>
        </w:rPr>
        <w:t xml:space="preserve">obstacles in the </w:t>
      </w:r>
      <w:r w:rsidRPr="00B84AED">
        <w:rPr>
          <w:rStyle w:val="StyleUnderline"/>
          <w:highlight w:val="green"/>
        </w:rPr>
        <w:t>House</w:t>
      </w:r>
      <w:r w:rsidRPr="00AC6BD6">
        <w:rPr>
          <w:rStyle w:val="StyleUnderline"/>
        </w:rPr>
        <w:t xml:space="preserve">. Democrats </w:t>
      </w:r>
      <w:r w:rsidRPr="00B84AED">
        <w:rPr>
          <w:rStyle w:val="StyleUnderline"/>
          <w:highlight w:val="green"/>
        </w:rPr>
        <w:t>can only afford three defections</w:t>
      </w:r>
      <w:r w:rsidRPr="00AC6BD6">
        <w:rPr>
          <w:rStyle w:val="StyleUnderline"/>
        </w:rPr>
        <w:t xml:space="preserve"> in that chamber if Republicans are united in opposition, and </w:t>
      </w:r>
      <w:r w:rsidRPr="00B84AED">
        <w:rPr>
          <w:rStyle w:val="StyleUnderline"/>
          <w:highlight w:val="green"/>
        </w:rPr>
        <w:t xml:space="preserve">some moderate </w:t>
      </w:r>
      <w:proofErr w:type="gramStart"/>
      <w:r w:rsidRPr="00B84AED">
        <w:rPr>
          <w:rStyle w:val="StyleUnderline"/>
          <w:highlight w:val="green"/>
        </w:rPr>
        <w:t>Democrats</w:t>
      </w:r>
      <w:r w:rsidRPr="00AC6BD6">
        <w:rPr>
          <w:rStyle w:val="StyleUnderline"/>
        </w:rPr>
        <w:t xml:space="preserve"> also</w:t>
      </w:r>
      <w:proofErr w:type="gramEnd"/>
      <w:r w:rsidRPr="00AC6BD6">
        <w:rPr>
          <w:rStyle w:val="StyleUnderline"/>
        </w:rPr>
        <w:t xml:space="preserve"> </w:t>
      </w:r>
      <w:r w:rsidRPr="00B84AED">
        <w:rPr>
          <w:rStyle w:val="StyleUnderline"/>
          <w:highlight w:val="green"/>
        </w:rPr>
        <w:t>are balking</w:t>
      </w:r>
      <w:r w:rsidRPr="00AC6BD6">
        <w:rPr>
          <w:rStyle w:val="StyleUnderline"/>
        </w:rPr>
        <w:t xml:space="preserve"> at the size of the package being drawn up.</w:t>
      </w:r>
    </w:p>
    <w:p w:rsidR="0000313A" w:rsidRPr="00FE6039" w:rsidRDefault="0000313A" w:rsidP="0000313A">
      <w:r w:rsidRPr="00B84AED">
        <w:rPr>
          <w:rStyle w:val="StyleUnderline"/>
          <w:highlight w:val="green"/>
        </w:rPr>
        <w:t>Manchin</w:t>
      </w:r>
      <w:r w:rsidRPr="00AC6BD6">
        <w:rPr>
          <w:rStyle w:val="StyleUnderline"/>
        </w:rPr>
        <w:t xml:space="preserve"> also </w:t>
      </w:r>
      <w:r w:rsidRPr="00B84AED">
        <w:rPr>
          <w:rStyle w:val="StyleUnderline"/>
          <w:highlight w:val="green"/>
        </w:rPr>
        <w:t>called on</w:t>
      </w:r>
      <w:r w:rsidRPr="00AC6BD6">
        <w:rPr>
          <w:rStyle w:val="StyleUnderline"/>
        </w:rPr>
        <w:t xml:space="preserve"> the House to pass</w:t>
      </w:r>
      <w:r w:rsidRPr="00AC6BD6">
        <w:t xml:space="preserve"> </w:t>
      </w:r>
      <w:r w:rsidRPr="00FE6039">
        <w:t xml:space="preserve">within a few weeks a Senate-passed $550 billion </w:t>
      </w:r>
      <w:r w:rsidRPr="00B84AED">
        <w:rPr>
          <w:rStyle w:val="StyleUnderline"/>
          <w:highlight w:val="green"/>
        </w:rPr>
        <w:t>bipartisan infrastructure bill</w:t>
      </w:r>
      <w:r w:rsidRPr="00FE6039">
        <w:t xml:space="preserve">. House Speaker Nancy Pelosi has promised progressives in the chamber that she will marry that legislation with the much bigger Democrat-only tax-and-spending package, although moderates </w:t>
      </w:r>
      <w:proofErr w:type="gramStart"/>
      <w:r w:rsidRPr="00FE6039">
        <w:t>have been promised</w:t>
      </w:r>
      <w:proofErr w:type="gramEnd"/>
      <w:r w:rsidRPr="00FE6039">
        <w:t xml:space="preserve"> an infrastructure vote by late September.</w:t>
      </w:r>
    </w:p>
    <w:p w:rsidR="0000313A" w:rsidRDefault="0000313A" w:rsidP="0000313A"/>
    <w:p w:rsidR="0000313A" w:rsidRDefault="0000313A" w:rsidP="0000313A">
      <w:pPr>
        <w:pStyle w:val="Heading4"/>
      </w:pPr>
      <w:r>
        <w:t>General bipartisanship could spark compromise but the plan’s partisan nature tanks any shot</w:t>
      </w:r>
    </w:p>
    <w:p w:rsidR="0000313A" w:rsidRPr="00E35AEB" w:rsidRDefault="0000313A" w:rsidP="0000313A">
      <w:proofErr w:type="spellStart"/>
      <w:r w:rsidRPr="00211AD5">
        <w:rPr>
          <w:rStyle w:val="Heading4Char"/>
        </w:rPr>
        <w:t>Montanari</w:t>
      </w:r>
      <w:proofErr w:type="spellEnd"/>
      <w:r w:rsidRPr="00211AD5">
        <w:rPr>
          <w:rStyle w:val="Heading4Char"/>
        </w:rPr>
        <w:t xml:space="preserve"> 21</w:t>
      </w:r>
      <w:r>
        <w:t xml:space="preserve"> “</w:t>
      </w:r>
      <w:r w:rsidRPr="00E35AEB">
        <w:t>Biden’s Undermining Of U.S. Intellectual Property Rights Is Dangerous And Will Hurt Pandemic Response</w:t>
      </w:r>
      <w:r>
        <w:t xml:space="preserve">,” Lorenzo </w:t>
      </w:r>
      <w:proofErr w:type="spellStart"/>
      <w:r>
        <w:t>Montanari</w:t>
      </w:r>
      <w:proofErr w:type="spellEnd"/>
      <w:r>
        <w:t xml:space="preserve"> [</w:t>
      </w:r>
      <w:r w:rsidRPr="00E35AEB">
        <w:t>executive director of Property Rights Alliance, an advocacy policy group in charge of publishing the International Property Rights Index</w:t>
      </w:r>
      <w:r>
        <w:t xml:space="preserve">], May 12, 2021 </w:t>
      </w:r>
      <w:hyperlink r:id="rId14" w:history="1">
        <w:r w:rsidRPr="001A530F">
          <w:rPr>
            <w:rStyle w:val="Hyperlink"/>
          </w:rPr>
          <w:t>https://www.forbes.com/sites/lorenzomontanari/2021/05/12/bidens-undermining-of-us-intellectual-property-rights-is-dangerous-and-will-hurt-pandemic-response/?sh=4a74c5004890</w:t>
        </w:r>
      </w:hyperlink>
      <w:r>
        <w:t xml:space="preserve"> SM</w:t>
      </w:r>
    </w:p>
    <w:p w:rsidR="0000313A" w:rsidRDefault="0000313A" w:rsidP="0000313A">
      <w:r w:rsidRPr="0052020A">
        <w:rPr>
          <w:rStyle w:val="StyleUnderline"/>
        </w:rPr>
        <w:t>Republican Congressman</w:t>
      </w:r>
      <w:r>
        <w:t xml:space="preserve"> Byron </w:t>
      </w:r>
      <w:proofErr w:type="spellStart"/>
      <w:r>
        <w:t>Donalds</w:t>
      </w:r>
      <w:proofErr w:type="spellEnd"/>
      <w:r>
        <w:t xml:space="preserve"> (R-Fla.) </w:t>
      </w:r>
      <w:r w:rsidRPr="0052020A">
        <w:rPr>
          <w:rStyle w:val="StyleUnderline"/>
        </w:rPr>
        <w:t>is working on a new piece of legislation titled "Preventing Foreign Attempts to Erode Healthcare Innovation Act” to block the White House IP waiver position and to "prevent the Biden Administration from senselessly giving away America's intellectual property to countries like China</w:t>
      </w:r>
      <w:r>
        <w:t xml:space="preserve">”. IP rights are enshrined in Article 1, Section 8, Clause 8 of the U.S. Constitution of 1787, “To promote the progress of science and useful arts, by securing for limited times to authors and inventors the exclusive right to their respective writings and discoveries.” As a central pillar to American history and constitutionalism for 244 years, IP converges tradition and progress to enrich the lives of citizens and society.  </w:t>
      </w:r>
    </w:p>
    <w:p w:rsidR="0000313A" w:rsidRPr="00F601E6" w:rsidRDefault="0000313A" w:rsidP="0000313A">
      <w:r w:rsidRPr="00211AD5">
        <w:rPr>
          <w:rStyle w:val="StyleUnderline"/>
          <w:highlight w:val="green"/>
        </w:rPr>
        <w:t>Waiving IP</w:t>
      </w:r>
      <w:r w:rsidRPr="00211AD5">
        <w:rPr>
          <w:rStyle w:val="StyleUnderline"/>
        </w:rPr>
        <w:t xml:space="preserve"> rights not only </w:t>
      </w:r>
      <w:r w:rsidRPr="00211AD5">
        <w:rPr>
          <w:rStyle w:val="StyleUnderline"/>
          <w:highlight w:val="green"/>
        </w:rPr>
        <w:t>goes</w:t>
      </w:r>
      <w:r w:rsidRPr="00211AD5">
        <w:rPr>
          <w:rStyle w:val="StyleUnderline"/>
        </w:rPr>
        <w:t xml:space="preserve"> directly </w:t>
      </w:r>
      <w:r w:rsidRPr="00211AD5">
        <w:rPr>
          <w:rStyle w:val="StyleUnderline"/>
          <w:highlight w:val="green"/>
        </w:rPr>
        <w:t>against</w:t>
      </w:r>
      <w:r w:rsidRPr="00211AD5">
        <w:rPr>
          <w:rStyle w:val="StyleUnderline"/>
        </w:rPr>
        <w:t xml:space="preserve"> America’s </w:t>
      </w:r>
      <w:r w:rsidRPr="00211AD5">
        <w:rPr>
          <w:rStyle w:val="StyleUnderline"/>
          <w:highlight w:val="green"/>
        </w:rPr>
        <w:t>core values and</w:t>
      </w:r>
      <w:r w:rsidRPr="00211AD5">
        <w:rPr>
          <w:rStyle w:val="StyleUnderline"/>
        </w:rPr>
        <w:t xml:space="preserve"> threatens public health but </w:t>
      </w:r>
      <w:r w:rsidRPr="00211AD5">
        <w:rPr>
          <w:rStyle w:val="StyleUnderline"/>
          <w:highlight w:val="green"/>
        </w:rPr>
        <w:t>wanes potential for bipartisan efforts. “Congress</w:t>
      </w:r>
      <w:r w:rsidRPr="0052020A">
        <w:rPr>
          <w:rStyle w:val="StyleUnderline"/>
        </w:rPr>
        <w:t xml:space="preserve"> has </w:t>
      </w:r>
      <w:r w:rsidRPr="00211AD5">
        <w:rPr>
          <w:rStyle w:val="StyleUnderline"/>
          <w:highlight w:val="green"/>
        </w:rPr>
        <w:t>spent decades</w:t>
      </w:r>
      <w:r w:rsidRPr="0052020A">
        <w:rPr>
          <w:rStyle w:val="StyleUnderline"/>
        </w:rPr>
        <w:t xml:space="preserve"> wrangling </w:t>
      </w:r>
      <w:r w:rsidRPr="00211AD5">
        <w:rPr>
          <w:rStyle w:val="StyleUnderline"/>
          <w:highlight w:val="green"/>
        </w:rPr>
        <w:t>over</w:t>
      </w:r>
      <w:r w:rsidRPr="0052020A">
        <w:rPr>
          <w:rStyle w:val="StyleUnderline"/>
        </w:rPr>
        <w:t xml:space="preserve"> </w:t>
      </w:r>
      <w:r>
        <w:t xml:space="preserve">the contours of </w:t>
      </w:r>
      <w:r w:rsidRPr="00211AD5">
        <w:rPr>
          <w:rStyle w:val="StyleUnderline"/>
          <w:highlight w:val="green"/>
        </w:rPr>
        <w:t>patent protections</w:t>
      </w:r>
      <w:r>
        <w:t xml:space="preserve">,” WSJ’s Kimberley A. Strassel says, “producing bipartisan legislation from the Bayh-Dole Act of 1980 and the Hatch-Waxman Act of 1984 to the Leahy-Smith Act of 2011.” </w:t>
      </w:r>
      <w:r w:rsidRPr="00211AD5">
        <w:rPr>
          <w:rStyle w:val="StyleUnderline"/>
        </w:rPr>
        <w:t xml:space="preserve">All these </w:t>
      </w:r>
      <w:r w:rsidRPr="004E7A16">
        <w:rPr>
          <w:rStyle w:val="StyleUnderline"/>
          <w:highlight w:val="green"/>
        </w:rPr>
        <w:t>bipartisan efforts</w:t>
      </w:r>
      <w:r w:rsidRPr="00211AD5">
        <w:rPr>
          <w:rStyle w:val="StyleUnderline"/>
        </w:rPr>
        <w:t xml:space="preserve"> to defend American inventors with a strong and fair IP system risk </w:t>
      </w:r>
      <w:proofErr w:type="gramStart"/>
      <w:r w:rsidRPr="00211AD5">
        <w:rPr>
          <w:rStyle w:val="StyleUnderline"/>
        </w:rPr>
        <w:t xml:space="preserve">being </w:t>
      </w:r>
      <w:r w:rsidRPr="004E7A16">
        <w:rPr>
          <w:rStyle w:val="StyleUnderline"/>
          <w:highlight w:val="green"/>
        </w:rPr>
        <w:t>seriously damaged</w:t>
      </w:r>
      <w:proofErr w:type="gramEnd"/>
      <w:r>
        <w:t xml:space="preserve"> with this Biden move.</w:t>
      </w:r>
    </w:p>
    <w:p w:rsidR="0000313A" w:rsidRDefault="0000313A" w:rsidP="0000313A"/>
    <w:p w:rsidR="0000313A" w:rsidRPr="001A5688" w:rsidRDefault="0000313A" w:rsidP="0000313A">
      <w:pPr>
        <w:pStyle w:val="Heading4"/>
        <w:rPr>
          <w:rFonts w:cs="Calibri"/>
        </w:rPr>
      </w:pPr>
      <w:r w:rsidRPr="001A5688">
        <w:rPr>
          <w:rFonts w:cs="Calibri"/>
        </w:rPr>
        <w:t>Infrastructure investment beats China in the tech-race</w:t>
      </w:r>
    </w:p>
    <w:p w:rsidR="0000313A" w:rsidRPr="001A5688" w:rsidRDefault="0000313A" w:rsidP="0000313A">
      <w:proofErr w:type="gramStart"/>
      <w:r w:rsidRPr="001A5688">
        <w:rPr>
          <w:rStyle w:val="Style13ptBold"/>
        </w:rPr>
        <w:t>Anderson 2/22</w:t>
      </w:r>
      <w:r w:rsidRPr="001A5688">
        <w:t xml:space="preserve"> [(Norman, Chairman &amp; CEO of CG/LA Infrastructure, a firm focused on global infrastructure project development, driving productivity across countries, and maximizing the benefits of infrastructure for people in the U.S. and around the world) “</w:t>
      </w:r>
      <w:r w:rsidRPr="001A5688">
        <w:rPr>
          <w:rStyle w:val="StyleUnderline"/>
        </w:rPr>
        <w:t xml:space="preserve">The </w:t>
      </w:r>
      <w:r w:rsidRPr="00B5509E">
        <w:rPr>
          <w:rStyle w:val="StyleUnderline"/>
          <w:highlight w:val="green"/>
        </w:rPr>
        <w:t>Biden Infrastructure Plan</w:t>
      </w:r>
      <w:r w:rsidRPr="001A5688">
        <w:t xml:space="preserve"> - 5 Actions To Jolt Us Awake, Now,” </w:t>
      </w:r>
      <w:r w:rsidRPr="001A5688">
        <w:rPr>
          <w:i/>
          <w:iCs/>
        </w:rPr>
        <w:t>Forbes</w:t>
      </w:r>
      <w:r w:rsidRPr="001A5688">
        <w:t xml:space="preserve">, 2-22-2021, </w:t>
      </w:r>
      <w:hyperlink r:id="rId15" w:history="1">
        <w:r w:rsidRPr="001A5688">
          <w:rPr>
            <w:rStyle w:val="Hyperlink"/>
          </w:rPr>
          <w:t>https://www.forbes.com/sites/normananderson/2021/02/22/the-biden-infrastructure-plan5-actions-to-jolt-us-awake-now/?sh=1d72f17b2ebd</w:t>
        </w:r>
      </w:hyperlink>
      <w:r w:rsidRPr="001A5688">
        <w:t>] TDI</w:t>
      </w:r>
      <w:proofErr w:type="gramEnd"/>
    </w:p>
    <w:p w:rsidR="0000313A" w:rsidRPr="001A5688" w:rsidRDefault="0000313A" w:rsidP="0000313A">
      <w:r w:rsidRPr="001A5688">
        <w:t xml:space="preserve">The Focus </w:t>
      </w:r>
      <w:proofErr w:type="gramStart"/>
      <w:r w:rsidRPr="001A5688">
        <w:t>Needs</w:t>
      </w:r>
      <w:proofErr w:type="gramEnd"/>
      <w:r w:rsidRPr="001A5688">
        <w:t xml:space="preserve"> to be on Creating Project Results. Producing immediate results </w:t>
      </w:r>
      <w:r w:rsidRPr="001A5688">
        <w:rPr>
          <w:rStyle w:val="StyleUnderline"/>
        </w:rPr>
        <w:t xml:space="preserve">is </w:t>
      </w:r>
      <w:r w:rsidRPr="00B5509E">
        <w:rPr>
          <w:rStyle w:val="StyleUnderline"/>
          <w:highlight w:val="green"/>
        </w:rPr>
        <w:t>necessary</w:t>
      </w:r>
      <w:r w:rsidRPr="001A5688">
        <w:t xml:space="preserve"> for our political system - how does this work, when the average highway project takes 9.5 years to move through the approval process, and 4.5 years after that for results - say cars, or autonomous trucks, zipping down the freeway? Lucky for us we are not starting from scratch - </w:t>
      </w:r>
      <w:r w:rsidRPr="001A5688">
        <w:rPr>
          <w:rStyle w:val="StyleUnderline"/>
        </w:rPr>
        <w:t>we have an enormous pent-up backlog of projects that can start showing results… this year</w:t>
      </w:r>
      <w:r w:rsidRPr="001A5688">
        <w:t xml:space="preserve">.  </w:t>
      </w:r>
    </w:p>
    <w:p w:rsidR="0000313A" w:rsidRPr="001A5688" w:rsidRDefault="0000313A" w:rsidP="0000313A">
      <w:r w:rsidRPr="001A5688">
        <w:t xml:space="preserve">By results I don’t just mean creating new and well-paying jobs, or saving the thousands of struggling professional service firms that are in danger of turning off their computers, rather what I mean is addressing the Administration’s priorities in the way that </w:t>
      </w:r>
      <w:r w:rsidRPr="001A5688">
        <w:rPr>
          <w:rStyle w:val="StyleUnderline"/>
        </w:rPr>
        <w:t>infrastructure</w:t>
      </w:r>
      <w:r w:rsidRPr="001A5688">
        <w:t xml:space="preserve"> professionals think about investment (yes, these people exist - and they are as smart as economists!):</w:t>
      </w:r>
    </w:p>
    <w:p w:rsidR="0000313A" w:rsidRPr="001A5688" w:rsidRDefault="0000313A" w:rsidP="0000313A">
      <w:pPr>
        <w:pStyle w:val="ListParagraph"/>
        <w:numPr>
          <w:ilvl w:val="0"/>
          <w:numId w:val="11"/>
        </w:numPr>
      </w:pPr>
      <w:r w:rsidRPr="00B5509E">
        <w:rPr>
          <w:rStyle w:val="Emphasis"/>
          <w:highlight w:val="green"/>
        </w:rPr>
        <w:t>Brownfield projects</w:t>
      </w:r>
      <w:r w:rsidRPr="001A5688">
        <w:t xml:space="preserve"> - you </w:t>
      </w:r>
      <w:r w:rsidRPr="001A5688">
        <w:rPr>
          <w:rStyle w:val="StyleUnderline"/>
        </w:rPr>
        <w:t xml:space="preserve">can </w:t>
      </w:r>
      <w:r w:rsidRPr="00B5509E">
        <w:rPr>
          <w:rStyle w:val="StyleUnderline"/>
          <w:highlight w:val="green"/>
        </w:rPr>
        <w:t>revitalize Army Corps reservoirs</w:t>
      </w:r>
      <w:r w:rsidRPr="001A5688">
        <w:t xml:space="preserve">, or </w:t>
      </w:r>
      <w:r w:rsidRPr="001A5688">
        <w:rPr>
          <w:rStyle w:val="StyleUnderline"/>
        </w:rPr>
        <w:t xml:space="preserve">put 5G on </w:t>
      </w:r>
      <w:r w:rsidRPr="00B5509E">
        <w:rPr>
          <w:rStyle w:val="StyleUnderline"/>
          <w:highlight w:val="green"/>
        </w:rPr>
        <w:t>interstate highways</w:t>
      </w:r>
      <w:r w:rsidRPr="001A5688">
        <w:rPr>
          <w:rStyle w:val="StyleUnderline"/>
        </w:rPr>
        <w:t>, or a</w:t>
      </w:r>
      <w:r w:rsidRPr="001A5688">
        <w:t xml:space="preserve">uthorize the Gateway tunnel, or </w:t>
      </w:r>
      <w:r w:rsidRPr="001A5688">
        <w:rPr>
          <w:rStyle w:val="StyleUnderline"/>
        </w:rPr>
        <w:t>make rural broadband really fast, right now</w:t>
      </w:r>
      <w:r w:rsidRPr="001A5688">
        <w:t>, tomorrow,</w:t>
      </w:r>
    </w:p>
    <w:p w:rsidR="0000313A" w:rsidRPr="001A5688" w:rsidRDefault="0000313A" w:rsidP="0000313A">
      <w:pPr>
        <w:pStyle w:val="ListParagraph"/>
        <w:numPr>
          <w:ilvl w:val="0"/>
          <w:numId w:val="11"/>
        </w:numPr>
      </w:pPr>
      <w:r w:rsidRPr="00B5509E">
        <w:rPr>
          <w:rStyle w:val="Emphasis"/>
          <w:highlight w:val="green"/>
        </w:rPr>
        <w:t>Greenfield projects</w:t>
      </w:r>
      <w:r w:rsidRPr="001A5688">
        <w:t xml:space="preserve"> - infrastructure is a ‘thinking short, thinking long’ business, so while you are </w:t>
      </w:r>
      <w:r w:rsidRPr="001A5688">
        <w:rPr>
          <w:rStyle w:val="StyleUnderline"/>
        </w:rPr>
        <w:t xml:space="preserve">speeding up investment in </w:t>
      </w:r>
      <w:proofErr w:type="spellStart"/>
      <w:r w:rsidRPr="001A5688">
        <w:rPr>
          <w:rStyle w:val="StyleUnderline"/>
        </w:rPr>
        <w:t xml:space="preserve">ultra </w:t>
      </w:r>
      <w:r w:rsidRPr="00B5509E">
        <w:rPr>
          <w:rStyle w:val="StyleUnderline"/>
          <w:highlight w:val="green"/>
        </w:rPr>
        <w:t>high</w:t>
      </w:r>
      <w:proofErr w:type="spellEnd"/>
      <w:r w:rsidRPr="00B5509E">
        <w:rPr>
          <w:rStyle w:val="StyleUnderline"/>
          <w:highlight w:val="green"/>
        </w:rPr>
        <w:t xml:space="preserve"> voltage transmission lines</w:t>
      </w:r>
      <w:r w:rsidRPr="001A5688">
        <w:t xml:space="preserve">, you can also get moving on the Brent Spence Bridge, and by the end of 2024 you can </w:t>
      </w:r>
      <w:r w:rsidRPr="001A5688">
        <w:rPr>
          <w:rStyle w:val="StyleUnderline"/>
        </w:rPr>
        <w:t xml:space="preserve">get butts in seats on the Dallas/Houston </w:t>
      </w:r>
      <w:r w:rsidRPr="00B5509E">
        <w:rPr>
          <w:rStyle w:val="StyleUnderline"/>
          <w:highlight w:val="green"/>
        </w:rPr>
        <w:t>high speed rail project,</w:t>
      </w:r>
      <w:r w:rsidRPr="001A5688">
        <w:rPr>
          <w:rStyle w:val="StyleUnderline"/>
        </w:rPr>
        <w:t xml:space="preserve"> and the Great Lakes Basin highway project, and</w:t>
      </w:r>
      <w:r w:rsidRPr="001A5688">
        <w:t xml:space="preserve"> </w:t>
      </w:r>
    </w:p>
    <w:p w:rsidR="0000313A" w:rsidRPr="001A5688" w:rsidRDefault="0000313A" w:rsidP="0000313A">
      <w:pPr>
        <w:pStyle w:val="ListParagraph"/>
        <w:numPr>
          <w:ilvl w:val="0"/>
          <w:numId w:val="11"/>
        </w:numPr>
      </w:pPr>
      <w:r w:rsidRPr="001A5688">
        <w:t>New</w:t>
      </w:r>
      <w:r w:rsidRPr="001A5688">
        <w:rPr>
          <w:rStyle w:val="Emphasis"/>
        </w:rPr>
        <w:t xml:space="preserve"> </w:t>
      </w:r>
      <w:r w:rsidRPr="00B5509E">
        <w:rPr>
          <w:rStyle w:val="Emphasis"/>
          <w:highlight w:val="green"/>
        </w:rPr>
        <w:t>Infrastructure</w:t>
      </w:r>
      <w:r w:rsidRPr="001A5688">
        <w:t xml:space="preserve"> - this </w:t>
      </w:r>
      <w:r w:rsidRPr="001A5688">
        <w:rPr>
          <w:rStyle w:val="StyleUnderline"/>
        </w:rPr>
        <w:t xml:space="preserve">is the low-hanging fruit, and </w:t>
      </w:r>
      <w:r w:rsidRPr="00B5509E">
        <w:rPr>
          <w:rStyle w:val="Emphasis"/>
          <w:sz w:val="30"/>
          <w:szCs w:val="30"/>
          <w:highlight w:val="green"/>
        </w:rPr>
        <w:t>the battlefield</w:t>
      </w:r>
      <w:r w:rsidRPr="00B5509E">
        <w:rPr>
          <w:rStyle w:val="StyleUnderline"/>
          <w:highlight w:val="green"/>
        </w:rPr>
        <w:t xml:space="preserve"> </w:t>
      </w:r>
      <w:r w:rsidRPr="00B5509E">
        <w:rPr>
          <w:rStyle w:val="StyleUnderline"/>
        </w:rPr>
        <w:t>between</w:t>
      </w:r>
      <w:r w:rsidRPr="001A5688">
        <w:rPr>
          <w:rStyle w:val="StyleUnderline"/>
        </w:rPr>
        <w:t xml:space="preserve"> </w:t>
      </w:r>
      <w:r w:rsidRPr="00B5509E">
        <w:rPr>
          <w:rStyle w:val="StyleUnderline"/>
          <w:highlight w:val="green"/>
        </w:rPr>
        <w:t>China</w:t>
      </w:r>
      <w:r w:rsidRPr="001A5688">
        <w:rPr>
          <w:rStyle w:val="StyleUnderline"/>
        </w:rPr>
        <w:t xml:space="preserve"> and the </w:t>
      </w:r>
      <w:r w:rsidRPr="00B5509E">
        <w:rPr>
          <w:rStyle w:val="StyleUnderline"/>
          <w:highlight w:val="green"/>
        </w:rPr>
        <w:t>U.S. f</w:t>
      </w:r>
      <w:r w:rsidRPr="001A5688">
        <w:rPr>
          <w:rStyle w:val="StyleUnderline"/>
        </w:rPr>
        <w:t xml:space="preserve">or </w:t>
      </w:r>
      <w:r w:rsidRPr="00B5509E">
        <w:rPr>
          <w:rStyle w:val="StyleUnderline"/>
          <w:highlight w:val="green"/>
        </w:rPr>
        <w:t>global influence</w:t>
      </w:r>
      <w:r w:rsidRPr="001A5688">
        <w:rPr>
          <w:rStyle w:val="StyleUnderline"/>
        </w:rPr>
        <w:t xml:space="preserve">, </w:t>
      </w:r>
      <w:r w:rsidRPr="001A5688">
        <w:rPr>
          <w:rStyle w:val="Emphasis"/>
          <w:sz w:val="30"/>
          <w:szCs w:val="30"/>
        </w:rPr>
        <w:t>period</w:t>
      </w:r>
      <w:r w:rsidRPr="001A5688">
        <w:t xml:space="preserve">. </w:t>
      </w:r>
      <w:proofErr w:type="gramStart"/>
      <w:r w:rsidRPr="001A5688">
        <w:t>Largely private, and almost wholly environmentally friendly, this is where our economy has tremendous strengths that we are not seeing.</w:t>
      </w:r>
      <w:proofErr w:type="gramEnd"/>
      <w:r w:rsidRPr="001A5688">
        <w:t xml:space="preserve"> </w:t>
      </w:r>
      <w:r w:rsidRPr="001A5688">
        <w:rPr>
          <w:rStyle w:val="StyleUnderline"/>
        </w:rPr>
        <w:t xml:space="preserve">It’s also the battlefield - AI, Machine Learning, 5G, Autonomy, High Voltage Transmission, along with </w:t>
      </w:r>
      <w:proofErr w:type="gramStart"/>
      <w:r w:rsidRPr="001A5688">
        <w:rPr>
          <w:rStyle w:val="Emphasis"/>
        </w:rPr>
        <w:t>h</w:t>
      </w:r>
      <w:r w:rsidRPr="001A5688">
        <w:rPr>
          <w:rStyle w:val="StyleUnderline"/>
        </w:rPr>
        <w:t xml:space="preserve">igh </w:t>
      </w:r>
      <w:r w:rsidRPr="001A5688">
        <w:rPr>
          <w:rStyle w:val="Emphasis"/>
        </w:rPr>
        <w:t>s</w:t>
      </w:r>
      <w:r w:rsidRPr="001A5688">
        <w:rPr>
          <w:rStyle w:val="StyleUnderline"/>
        </w:rPr>
        <w:t>peed</w:t>
      </w:r>
      <w:proofErr w:type="gramEnd"/>
      <w:r w:rsidRPr="001A5688">
        <w:rPr>
          <w:rStyle w:val="StyleUnderline"/>
        </w:rPr>
        <w:t xml:space="preserve"> </w:t>
      </w:r>
      <w:r w:rsidRPr="001A5688">
        <w:rPr>
          <w:rStyle w:val="Emphasis"/>
        </w:rPr>
        <w:t>r</w:t>
      </w:r>
      <w:r w:rsidRPr="001A5688">
        <w:rPr>
          <w:rStyle w:val="StyleUnderline"/>
        </w:rPr>
        <w:t>ail</w:t>
      </w:r>
      <w:r w:rsidRPr="001A5688">
        <w:t xml:space="preserve"> - </w:t>
      </w:r>
      <w:r w:rsidRPr="001A5688">
        <w:rPr>
          <w:rStyle w:val="StyleUnderline"/>
        </w:rPr>
        <w:t xml:space="preserve">that is critical to the achievement of </w:t>
      </w:r>
      <w:r w:rsidRPr="001A5688">
        <w:rPr>
          <w:rStyle w:val="Emphasis"/>
        </w:rPr>
        <w:t>every single goal</w:t>
      </w:r>
      <w:r w:rsidRPr="001A5688">
        <w:rPr>
          <w:rStyle w:val="StyleUnderline"/>
        </w:rPr>
        <w:t xml:space="preserve"> that our country can set for the future</w:t>
      </w:r>
      <w:r w:rsidRPr="001A5688">
        <w:t>.</w:t>
      </w:r>
    </w:p>
    <w:p w:rsidR="0000313A" w:rsidRPr="001A5688" w:rsidRDefault="0000313A" w:rsidP="0000313A">
      <w:r w:rsidRPr="001A5688">
        <w:t xml:space="preserve">Every infrastructure person - and every citizen - across the country can tell you the five projects that </w:t>
      </w:r>
      <w:proofErr w:type="gramStart"/>
      <w:r w:rsidRPr="001A5688">
        <w:t>they’d</w:t>
      </w:r>
      <w:proofErr w:type="gramEnd"/>
      <w:r w:rsidRPr="001A5688">
        <w:t xml:space="preserve"> like to see happen. The map above is a 500 project stimulus map that my firm, CG/LA infrastructure, created by polling people around the country. Why not engage citizens now, and show results this year, picking up steam in 2022 and in 2023? </w:t>
      </w:r>
      <w:r w:rsidRPr="001A5688">
        <w:rPr>
          <w:rStyle w:val="StyleUnderline"/>
        </w:rPr>
        <w:t>Infrastructure</w:t>
      </w:r>
      <w:r w:rsidRPr="001A5688">
        <w:t xml:space="preserve"> is 5G/AI and Electrification, and it </w:t>
      </w:r>
      <w:proofErr w:type="gramStart"/>
      <w:r w:rsidRPr="001A5688">
        <w:rPr>
          <w:rStyle w:val="Emphasis"/>
        </w:rPr>
        <w:t>Needs</w:t>
      </w:r>
      <w:proofErr w:type="gramEnd"/>
      <w:r w:rsidRPr="001A5688">
        <w:rPr>
          <w:rStyle w:val="Emphasis"/>
        </w:rPr>
        <w:t xml:space="preserve"> a Budget</w:t>
      </w:r>
      <w:r w:rsidRPr="001A5688">
        <w:t xml:space="preserve">. The infrastructure of the future is going to be as different as cellular is from fixed line telephony, and that future is coming at us extremely fast… </w:t>
      </w:r>
      <w:r w:rsidRPr="001A5688">
        <w:rPr>
          <w:rStyle w:val="StyleUnderline"/>
        </w:rPr>
        <w:t>The 2020’s will be a decade of disruption</w:t>
      </w:r>
      <w:r w:rsidRPr="001A5688">
        <w:t xml:space="preserve"> - the greatest period of disruption in 100 years or more. </w:t>
      </w:r>
      <w:r w:rsidRPr="001A5688">
        <w:rPr>
          <w:rStyle w:val="StyleUnderline"/>
        </w:rPr>
        <w:t>We can either</w:t>
      </w:r>
      <w:r w:rsidRPr="001A5688">
        <w:t xml:space="preserve"> continue our course, and try </w:t>
      </w:r>
      <w:proofErr w:type="gramStart"/>
      <w:r w:rsidRPr="001A5688">
        <w:t>and</w:t>
      </w:r>
      <w:proofErr w:type="gramEnd"/>
      <w:r w:rsidRPr="001A5688">
        <w:t xml:space="preserve"> </w:t>
      </w:r>
      <w:r w:rsidRPr="001A5688">
        <w:rPr>
          <w:rStyle w:val="StyleUnderline"/>
        </w:rPr>
        <w:t>weather the storm</w:t>
      </w:r>
      <w:r w:rsidRPr="001A5688">
        <w:t xml:space="preserve">, </w:t>
      </w:r>
      <w:r w:rsidRPr="001A5688">
        <w:rPr>
          <w:rStyle w:val="StyleUnderline"/>
        </w:rPr>
        <w:t>or</w:t>
      </w:r>
      <w:r w:rsidRPr="001A5688">
        <w:t xml:space="preserve"> we can </w:t>
      </w:r>
      <w:r w:rsidRPr="001A5688">
        <w:rPr>
          <w:rStyle w:val="StyleUnderline"/>
        </w:rPr>
        <w:t>make the kind of strategic investments that will allow us to lead -</w:t>
      </w:r>
      <w:r w:rsidRPr="001A5688">
        <w:t xml:space="preserve"> </w:t>
      </w:r>
      <w:r w:rsidRPr="001A5688">
        <w:rPr>
          <w:rStyle w:val="StyleUnderline"/>
        </w:rPr>
        <w:t>with enormous environmental and equity benefits, coupled with the kind of productivity increases that come from rapid innovation</w:t>
      </w:r>
      <w:r w:rsidRPr="001A5688">
        <w:t xml:space="preserve">. </w:t>
      </w:r>
      <w:r w:rsidRPr="001A5688">
        <w:rPr>
          <w:rStyle w:val="StyleUnderline"/>
        </w:rPr>
        <w:t xml:space="preserve">There </w:t>
      </w:r>
      <w:proofErr w:type="gramStart"/>
      <w:r w:rsidRPr="001A5688">
        <w:rPr>
          <w:rStyle w:val="StyleUnderline"/>
        </w:rPr>
        <w:t>couldn’t</w:t>
      </w:r>
      <w:proofErr w:type="gramEnd"/>
      <w:r w:rsidRPr="001A5688">
        <w:rPr>
          <w:rStyle w:val="StyleUnderline"/>
        </w:rPr>
        <w:t xml:space="preserve"> be a bigger difference between the way that </w:t>
      </w:r>
      <w:r w:rsidRPr="00B5509E">
        <w:rPr>
          <w:rStyle w:val="StyleUnderline"/>
          <w:highlight w:val="green"/>
        </w:rPr>
        <w:t>China is going about new infrastructure creatio</w:t>
      </w:r>
      <w:r w:rsidRPr="001A5688">
        <w:rPr>
          <w:rStyle w:val="StyleUnderline"/>
        </w:rPr>
        <w:t>n</w:t>
      </w:r>
      <w:r w:rsidRPr="001A5688">
        <w:t xml:space="preserve">, with their top down, devil may care about the individual approach, and our celebration of the individual. </w:t>
      </w:r>
      <w:r w:rsidRPr="001A5688">
        <w:rPr>
          <w:rStyle w:val="StyleUnderline"/>
        </w:rPr>
        <w:t>The problem</w:t>
      </w:r>
      <w:r w:rsidRPr="001A5688">
        <w:t xml:space="preserve"> - </w:t>
      </w:r>
      <w:r w:rsidRPr="001A5688">
        <w:rPr>
          <w:rStyle w:val="StyleUnderline"/>
        </w:rPr>
        <w:t xml:space="preserve">in </w:t>
      </w:r>
      <w:r w:rsidRPr="00B5509E">
        <w:rPr>
          <w:rStyle w:val="Emphasis"/>
          <w:highlight w:val="green"/>
        </w:rPr>
        <w:t>democracies</w:t>
      </w:r>
      <w:r w:rsidRPr="00B5509E">
        <w:rPr>
          <w:rStyle w:val="StyleUnderline"/>
          <w:highlight w:val="green"/>
        </w:rPr>
        <w:t xml:space="preserve"> around the world</w:t>
      </w:r>
      <w:r w:rsidRPr="001A5688">
        <w:t xml:space="preserve"> - is that </w:t>
      </w:r>
      <w:r w:rsidRPr="001A5688">
        <w:rPr>
          <w:rStyle w:val="Emphasis"/>
        </w:rPr>
        <w:t xml:space="preserve">we are </w:t>
      </w:r>
      <w:r w:rsidRPr="00B5509E">
        <w:rPr>
          <w:rStyle w:val="Emphasis"/>
          <w:highlight w:val="green"/>
        </w:rPr>
        <w:t>absent</w:t>
      </w:r>
      <w:r w:rsidRPr="00B5509E">
        <w:rPr>
          <w:rStyle w:val="StyleUnderline"/>
          <w:highlight w:val="green"/>
        </w:rPr>
        <w:t>, and</w:t>
      </w:r>
      <w:r w:rsidRPr="001A5688">
        <w:rPr>
          <w:rStyle w:val="StyleUnderline"/>
        </w:rPr>
        <w:t xml:space="preserve"> </w:t>
      </w:r>
      <w:r w:rsidRPr="00B5509E">
        <w:rPr>
          <w:rStyle w:val="StyleUnderline"/>
          <w:highlight w:val="green"/>
        </w:rPr>
        <w:t xml:space="preserve">so </w:t>
      </w:r>
      <w:r w:rsidRPr="00B5509E">
        <w:rPr>
          <w:rStyle w:val="Emphasis"/>
          <w:highlight w:val="green"/>
        </w:rPr>
        <w:t>China is winning</w:t>
      </w:r>
      <w:r w:rsidRPr="00B5509E">
        <w:rPr>
          <w:highlight w:val="green"/>
        </w:rPr>
        <w:t>.</w:t>
      </w:r>
      <w:r w:rsidRPr="001A5688">
        <w:t xml:space="preserve"> Leaders Set Goals, Achieve Goals - and Create Trust. Who is in charge of infrastructure? Without an </w:t>
      </w:r>
      <w:r w:rsidRPr="001A5688">
        <w:rPr>
          <w:rStyle w:val="Emphasis"/>
        </w:rPr>
        <w:t>infrastructure</w:t>
      </w:r>
      <w:r w:rsidRPr="001A5688">
        <w:t xml:space="preserve"> </w:t>
      </w:r>
      <w:proofErr w:type="gramStart"/>
      <w:r w:rsidRPr="001A5688">
        <w:t>office</w:t>
      </w:r>
      <w:proofErr w:type="gramEnd"/>
      <w:r w:rsidRPr="001A5688">
        <w:t xml:space="preserve"> it is hard to tell, and this is a fatal flaw problem. The presidency needs to </w:t>
      </w:r>
      <w:proofErr w:type="spellStart"/>
      <w:r w:rsidRPr="001A5688">
        <w:t>to</w:t>
      </w:r>
      <w:proofErr w:type="spellEnd"/>
      <w:r w:rsidRPr="001A5688">
        <w:t xml:space="preserve"> bring everyone together to discuss what world we want to create, what our infrastructure vision going forward will look like. This needs to happen fast - and then we need to set goals that we all agree to: projects completed, time to project approvals, life expectancy, reduction of traffic congestion, reduction in carbon by sector, even increases in infrastructure equity. I am a business </w:t>
      </w:r>
      <w:proofErr w:type="gramStart"/>
      <w:r w:rsidRPr="001A5688">
        <w:t>guy</w:t>
      </w:r>
      <w:proofErr w:type="gramEnd"/>
      <w:r w:rsidRPr="001A5688">
        <w:t xml:space="preserve"> - everything is opportunity. Then we (all of us) need to row hard in the same direction, and achieve those goals. Action This Day. </w:t>
      </w:r>
      <w:r w:rsidRPr="00B5509E">
        <w:rPr>
          <w:rStyle w:val="StyleUnderline"/>
          <w:highlight w:val="green"/>
        </w:rPr>
        <w:t>If we</w:t>
      </w:r>
      <w:r w:rsidRPr="001A5688">
        <w:rPr>
          <w:rStyle w:val="StyleUnderline"/>
        </w:rPr>
        <w:t xml:space="preserve"> can </w:t>
      </w:r>
      <w:r w:rsidRPr="00B5509E">
        <w:rPr>
          <w:rStyle w:val="StyleUnderline"/>
          <w:highlight w:val="green"/>
        </w:rPr>
        <w:t>get this right</w:t>
      </w:r>
      <w:r w:rsidRPr="001A5688">
        <w:rPr>
          <w:rStyle w:val="StyleUnderline"/>
        </w:rPr>
        <w:t>, the results for all of us will be extraordinary</w:t>
      </w:r>
      <w:r w:rsidRPr="001A5688">
        <w:t xml:space="preserve"> - </w:t>
      </w:r>
      <w:r w:rsidRPr="00B5509E">
        <w:rPr>
          <w:rStyle w:val="Emphasis"/>
          <w:highlight w:val="green"/>
        </w:rPr>
        <w:t>domestic growth</w:t>
      </w:r>
      <w:r w:rsidRPr="00B5509E">
        <w:rPr>
          <w:highlight w:val="green"/>
        </w:rPr>
        <w:t xml:space="preserve">, </w:t>
      </w:r>
      <w:r w:rsidRPr="00B5509E">
        <w:rPr>
          <w:rStyle w:val="Emphasis"/>
          <w:highlight w:val="green"/>
        </w:rPr>
        <w:t>environmental leadership</w:t>
      </w:r>
      <w:r w:rsidRPr="001A5688">
        <w:t xml:space="preserve"> </w:t>
      </w:r>
      <w:r w:rsidRPr="001A5688">
        <w:rPr>
          <w:rStyle w:val="StyleUnderline"/>
        </w:rPr>
        <w:t xml:space="preserve">and an injection of strength into the </w:t>
      </w:r>
      <w:r w:rsidRPr="00B5509E">
        <w:rPr>
          <w:rStyle w:val="Emphasis"/>
          <w:highlight w:val="green"/>
        </w:rPr>
        <w:t>global democratic model</w:t>
      </w:r>
      <w:r w:rsidRPr="001A5688">
        <w:t xml:space="preserve">. Unimaginable things </w:t>
      </w:r>
      <w:proofErr w:type="gramStart"/>
      <w:r w:rsidRPr="001A5688">
        <w:t>can quickly be envisioned, and developed, including the return of manufacturing (advanced and distributed manufacturing) to our newly digitized and electrified heartland</w:t>
      </w:r>
      <w:proofErr w:type="gramEnd"/>
      <w:r w:rsidRPr="001A5688">
        <w:t>.  Infrastructure can bring us together, but it is a very heavy lift - as in war, the first thing a president things about in the morning, and the last thing he thinks about before going to bed at night.</w:t>
      </w:r>
    </w:p>
    <w:p w:rsidR="0000313A" w:rsidRPr="001A5688" w:rsidRDefault="0000313A" w:rsidP="0000313A"/>
    <w:p w:rsidR="0000313A" w:rsidRPr="001A5688" w:rsidRDefault="0000313A" w:rsidP="0000313A">
      <w:pPr>
        <w:pStyle w:val="Heading4"/>
        <w:rPr>
          <w:rFonts w:cs="Calibri"/>
        </w:rPr>
      </w:pPr>
      <w:r w:rsidRPr="001A5688">
        <w:rPr>
          <w:rFonts w:cs="Calibri"/>
        </w:rPr>
        <w:t>Chinese tech leadership leads to nuclear war</w:t>
      </w:r>
    </w:p>
    <w:p w:rsidR="0000313A" w:rsidRPr="00122EC0" w:rsidRDefault="0000313A" w:rsidP="0000313A">
      <w:pPr>
        <w:rPr>
          <w:lang w:val="es-419"/>
        </w:rPr>
      </w:pPr>
      <w:proofErr w:type="spellStart"/>
      <w:r w:rsidRPr="001A5688">
        <w:rPr>
          <w:rStyle w:val="Style13ptBold"/>
        </w:rPr>
        <w:t>Kroenig</w:t>
      </w:r>
      <w:proofErr w:type="spellEnd"/>
      <w:r w:rsidRPr="001A5688">
        <w:rPr>
          <w:rStyle w:val="Style13ptBold"/>
        </w:rPr>
        <w:t xml:space="preserve"> 18</w:t>
      </w:r>
      <w:r w:rsidRPr="001A5688">
        <w:t xml:space="preserve"> (Matthew, Deputy Director for Strategy, Scowcroft Center for Strategy and Security Associate Professor of Government and Foreign Service, Georgetown University) “Will disruptive technology cause nuclear war?” </w:t>
      </w:r>
      <w:r w:rsidRPr="00122EC0">
        <w:rPr>
          <w:i/>
          <w:iCs/>
          <w:lang w:val="es-419"/>
        </w:rPr>
        <w:t>BAS</w:t>
      </w:r>
      <w:r w:rsidRPr="00122EC0">
        <w:rPr>
          <w:lang w:val="es-419"/>
        </w:rPr>
        <w:t xml:space="preserve">, Nov 12, 2018, </w:t>
      </w:r>
      <w:hyperlink r:id="rId16" w:history="1">
        <w:r w:rsidRPr="00122EC0">
          <w:rPr>
            <w:rStyle w:val="Hyperlink"/>
            <w:lang w:val="es-419"/>
          </w:rPr>
          <w:t>https://thebulletin.org/2018/11/will-disruptive-technology-cause-nuclear-war</w:t>
        </w:r>
      </w:hyperlink>
    </w:p>
    <w:p w:rsidR="0000313A" w:rsidRPr="001A5688" w:rsidRDefault="0000313A" w:rsidP="0000313A">
      <w:r w:rsidRPr="001A5688">
        <w:t xml:space="preserve">Recently, analysts have argued that emerging technologies with military applications may undermine nuclear stability (see here, here, and here), but the logic of these arguments is debatable and overlooks a more straightforward reason why </w:t>
      </w:r>
      <w:r w:rsidRPr="00B5509E">
        <w:rPr>
          <w:rStyle w:val="StyleUnderline"/>
          <w:highlight w:val="green"/>
        </w:rPr>
        <w:t>new technology</w:t>
      </w:r>
      <w:r w:rsidRPr="001A5688">
        <w:rPr>
          <w:rStyle w:val="StyleUnderline"/>
        </w:rPr>
        <w:t xml:space="preserve"> might cause </w:t>
      </w:r>
      <w:r w:rsidRPr="00B5509E">
        <w:rPr>
          <w:rStyle w:val="Emphasis"/>
          <w:highlight w:val="green"/>
        </w:rPr>
        <w:t>nuclear conflict</w:t>
      </w:r>
      <w:r w:rsidRPr="001A5688">
        <w:rPr>
          <w:rStyle w:val="StyleUnderline"/>
        </w:rPr>
        <w:t xml:space="preserve">: by upending the existing balance of power among nuclear-armed states. </w:t>
      </w:r>
      <w:r w:rsidRPr="001A5688">
        <w:t xml:space="preserve">This latter concern is more probable and dangerous and demands an immediate policy response. 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t>
      </w:r>
      <w:proofErr w:type="gramStart"/>
      <w:r w:rsidRPr="001A5688">
        <w:t>will be disarmed</w:t>
      </w:r>
      <w:proofErr w:type="gramEnd"/>
      <w:r w:rsidRPr="001A5688">
        <w:t xml:space="preserve"> and US nuclear weapons will still be sitting on the shelf, untouched. If the United </w:t>
      </w:r>
      <w:proofErr w:type="gramStart"/>
      <w:r w:rsidRPr="001A5688">
        <w:t>States,</w:t>
      </w:r>
      <w:proofErr w:type="gramEnd"/>
      <w:r w:rsidRPr="001A5688">
        <w:t xml:space="preserve"> or any other state acquires such a first-strike capability, then the logic of MAD would be undermined. Washington may be tempted to launch a nuclear first strike. </w:t>
      </w:r>
      <w:proofErr w:type="gramStart"/>
      <w:r w:rsidRPr="001A5688">
        <w:t>Or</w:t>
      </w:r>
      <w:proofErr w:type="gramEnd"/>
      <w:r w:rsidRPr="001A5688">
        <w:t xml:space="preserve"> China may choose instead to use its nuclear weapons early in a conflict before they can be wiped out—the so-called “use ‘</w:t>
      </w:r>
      <w:proofErr w:type="spellStart"/>
      <w:r w:rsidRPr="001A5688">
        <w:t>em</w:t>
      </w:r>
      <w:proofErr w:type="spellEnd"/>
      <w:r w:rsidRPr="001A5688">
        <w:t xml:space="preserve"> or lose ‘</w:t>
      </w:r>
      <w:proofErr w:type="spellStart"/>
      <w:r w:rsidRPr="001A5688">
        <w:t>em</w:t>
      </w:r>
      <w:proofErr w:type="spellEnd"/>
      <w:r w:rsidRPr="001A5688">
        <w:t xml:space="preserve">”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w:t>
      </w:r>
      <w:proofErr w:type="gramStart"/>
      <w:r w:rsidRPr="001A5688">
        <w:t>And</w:t>
      </w:r>
      <w:proofErr w:type="gramEnd"/>
      <w:r w:rsidRPr="001A5688">
        <w:t xml:space="preserve">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we should think more broadly about how new technology might affect global politics, and, for this, it is helpful to turn to scholarly international relations theory. </w:t>
      </w:r>
      <w:r w:rsidRPr="001A5688">
        <w:rPr>
          <w:rStyle w:val="StyleUnderline"/>
        </w:rPr>
        <w:t xml:space="preserve">The </w:t>
      </w:r>
      <w:r w:rsidRPr="001A5688">
        <w:rPr>
          <w:rStyle w:val="Emphasis"/>
        </w:rPr>
        <w:t>dominant theory</w:t>
      </w:r>
      <w:r w:rsidRPr="001A5688">
        <w:rPr>
          <w:rStyle w:val="StyleUnderline"/>
        </w:rPr>
        <w:t xml:space="preserve"> of the causes of war in the academy is the “</w:t>
      </w:r>
      <w:r w:rsidRPr="001A5688">
        <w:rPr>
          <w:rStyle w:val="Emphasis"/>
        </w:rPr>
        <w:t>bargaining model</w:t>
      </w:r>
      <w:r w:rsidRPr="001A5688">
        <w:rPr>
          <w:rStyle w:val="StyleUnderline"/>
        </w:rPr>
        <w:t xml:space="preserve"> of war.” This theory identifies </w:t>
      </w:r>
      <w:r w:rsidRPr="00B5509E">
        <w:rPr>
          <w:rStyle w:val="StyleUnderline"/>
          <w:highlight w:val="green"/>
        </w:rPr>
        <w:t>rapid shifts in</w:t>
      </w:r>
      <w:r w:rsidRPr="001A5688">
        <w:rPr>
          <w:rStyle w:val="StyleUnderline"/>
        </w:rPr>
        <w:t xml:space="preserve"> the </w:t>
      </w:r>
      <w:r w:rsidRPr="00B5509E">
        <w:rPr>
          <w:rStyle w:val="StyleUnderline"/>
          <w:highlight w:val="green"/>
        </w:rPr>
        <w:t>balance of power</w:t>
      </w:r>
      <w:r w:rsidRPr="001A5688">
        <w:rPr>
          <w:rStyle w:val="StyleUnderline"/>
        </w:rPr>
        <w:t xml:space="preserve"> as a </w:t>
      </w:r>
      <w:r w:rsidRPr="00B5509E">
        <w:rPr>
          <w:rStyle w:val="StyleUnderline"/>
          <w:highlight w:val="green"/>
        </w:rPr>
        <w:t>primary cause of conflict</w:t>
      </w:r>
      <w:r w:rsidRPr="001A5688">
        <w:rPr>
          <w:rStyle w:val="StyleUnderline"/>
        </w:rPr>
        <w:t xml:space="preserve">. </w:t>
      </w:r>
      <w:r w:rsidRPr="001A5688">
        <w:t xml:space="preserve">International politics often presents states with conflicts that they can settle through peaceful bargaining, but when bargaining breaks down, war results. </w:t>
      </w:r>
      <w:r w:rsidRPr="001A5688">
        <w:rPr>
          <w:rStyle w:val="StyleUnderline"/>
        </w:rPr>
        <w:t xml:space="preserve">Shifts in the balance of power are problematic because they </w:t>
      </w:r>
      <w:r w:rsidRPr="001A5688">
        <w:rPr>
          <w:rStyle w:val="Emphasis"/>
        </w:rPr>
        <w:t>undermine effective bargaining.</w:t>
      </w:r>
      <w:r w:rsidRPr="001A5688">
        <w:t xml:space="preserve"> After all, why agree to a deal today if your bargaining position will be stronger tomorrow? </w:t>
      </w:r>
      <w:proofErr w:type="gramStart"/>
      <w:r w:rsidRPr="001A5688">
        <w:t>And</w:t>
      </w:r>
      <w:proofErr w:type="gramEnd"/>
      <w:r w:rsidRPr="001A5688">
        <w:t xml:space="preserve">, a clear understanding of the military balance of power can contribute to peace. (Why start a war you are likely to lose?) </w:t>
      </w:r>
      <w:proofErr w:type="gramStart"/>
      <w:r w:rsidRPr="001A5688">
        <w:t>But</w:t>
      </w:r>
      <w:proofErr w:type="gramEnd"/>
      <w:r w:rsidRPr="001A5688">
        <w:t xml:space="preserve"> shifts in the balance of power muddy understandings of which states have the advantage.</w:t>
      </w:r>
      <w:r w:rsidRPr="001A5688">
        <w:rPr>
          <w:rStyle w:val="StyleUnderline"/>
        </w:rPr>
        <w:t xml:space="preserve"> </w:t>
      </w:r>
      <w:r w:rsidRPr="001A5688">
        <w:t xml:space="preserve">You may see where this is going. </w:t>
      </w:r>
      <w:r w:rsidRPr="001A5688">
        <w:rPr>
          <w:rStyle w:val="StyleUnderline"/>
        </w:rPr>
        <w:t xml:space="preserve">New technologies threaten to create potentially </w:t>
      </w:r>
      <w:r w:rsidRPr="001A5688">
        <w:rPr>
          <w:rStyle w:val="Emphasis"/>
        </w:rPr>
        <w:t>d</w:t>
      </w:r>
      <w:r w:rsidRPr="00B5509E">
        <w:rPr>
          <w:rStyle w:val="Emphasis"/>
          <w:highlight w:val="green"/>
        </w:rPr>
        <w:t>estabilizin</w:t>
      </w:r>
      <w:r w:rsidRPr="001A5688">
        <w:rPr>
          <w:rStyle w:val="Emphasis"/>
        </w:rPr>
        <w:t>g shifts</w:t>
      </w:r>
      <w:r w:rsidRPr="001A5688">
        <w:rPr>
          <w:rStyle w:val="StyleUnderline"/>
        </w:rPr>
        <w:t xml:space="preserve"> in the balance of power. For decades, stability in Europe and Asia </w:t>
      </w:r>
      <w:proofErr w:type="gramStart"/>
      <w:r w:rsidRPr="001A5688">
        <w:rPr>
          <w:rStyle w:val="StyleUnderline"/>
        </w:rPr>
        <w:t>has been supported</w:t>
      </w:r>
      <w:proofErr w:type="gramEnd"/>
      <w:r w:rsidRPr="001A5688">
        <w:rPr>
          <w:rStyle w:val="StyleUnderline"/>
        </w:rPr>
        <w:t xml:space="preserve"> by US military power</w:t>
      </w:r>
      <w:r w:rsidRPr="001A5688">
        <w:t xml:space="preserve">. In recent years, however, </w:t>
      </w:r>
      <w:r w:rsidRPr="001A5688">
        <w:rPr>
          <w:rStyle w:val="StyleUnderline"/>
        </w:rPr>
        <w:t>the balance of power in Asia has begun to shift</w:t>
      </w:r>
      <w:r w:rsidRPr="001A5688">
        <w:t xml:space="preserve">, as </w:t>
      </w:r>
      <w:r w:rsidRPr="00B5509E">
        <w:rPr>
          <w:rStyle w:val="Emphasis"/>
          <w:highlight w:val="green"/>
        </w:rPr>
        <w:t>China has increased</w:t>
      </w:r>
      <w:r w:rsidRPr="001A5688">
        <w:rPr>
          <w:rStyle w:val="Emphasis"/>
        </w:rPr>
        <w:t xml:space="preserve"> its </w:t>
      </w:r>
      <w:r w:rsidRPr="00B5509E">
        <w:rPr>
          <w:rStyle w:val="Emphasis"/>
          <w:highlight w:val="green"/>
        </w:rPr>
        <w:t>military capabilities</w:t>
      </w:r>
      <w:r w:rsidRPr="00B5509E">
        <w:rPr>
          <w:highlight w:val="green"/>
        </w:rPr>
        <w:t>.</w:t>
      </w:r>
      <w:r w:rsidRPr="001A5688">
        <w:t xml:space="preserve"> Already, </w:t>
      </w:r>
      <w:r w:rsidRPr="001A5688">
        <w:rPr>
          <w:rStyle w:val="StyleUnderline"/>
        </w:rPr>
        <w:t xml:space="preserve">Beijing has become </w:t>
      </w:r>
      <w:r w:rsidRPr="00B5509E">
        <w:rPr>
          <w:rStyle w:val="StyleUnderline"/>
          <w:highlight w:val="green"/>
        </w:rPr>
        <w:t>more assertive in</w:t>
      </w:r>
      <w:r w:rsidRPr="001A5688">
        <w:rPr>
          <w:rStyle w:val="StyleUnderline"/>
        </w:rPr>
        <w:t xml:space="preserve"> the region</w:t>
      </w:r>
      <w:r w:rsidRPr="001A5688">
        <w:t xml:space="preserve">, </w:t>
      </w:r>
      <w:r w:rsidRPr="001A5688">
        <w:rPr>
          <w:rStyle w:val="StyleUnderline"/>
        </w:rPr>
        <w:t xml:space="preserve">claiming contested territory in the </w:t>
      </w:r>
      <w:r w:rsidRPr="00B5509E">
        <w:rPr>
          <w:rStyle w:val="StyleUnderline"/>
          <w:highlight w:val="green"/>
        </w:rPr>
        <w:t>South China Sea</w:t>
      </w:r>
      <w:r w:rsidRPr="001A5688">
        <w:t xml:space="preserve">. </w:t>
      </w:r>
      <w:proofErr w:type="gramStart"/>
      <w:r w:rsidRPr="001A5688">
        <w:t>And</w:t>
      </w:r>
      <w:proofErr w:type="gramEnd"/>
      <w:r w:rsidRPr="001A5688">
        <w:t xml:space="preserve"> the results of Russia’s military modernization have been on full display in its ongoing intervention in Ukraine. Moreover, </w:t>
      </w:r>
      <w:r w:rsidRPr="001A5688">
        <w:rPr>
          <w:rStyle w:val="StyleUnderline"/>
        </w:rPr>
        <w:t xml:space="preserve">China may have the lead over the United States in </w:t>
      </w:r>
      <w:r w:rsidRPr="00B5509E">
        <w:rPr>
          <w:rStyle w:val="StyleUnderline"/>
          <w:highlight w:val="green"/>
        </w:rPr>
        <w:t>emerging technologies</w:t>
      </w:r>
      <w:r w:rsidRPr="001A5688">
        <w:rPr>
          <w:rStyle w:val="StyleUnderline"/>
        </w:rPr>
        <w:t xml:space="preserve"> that could be </w:t>
      </w:r>
      <w:r w:rsidRPr="00B5509E">
        <w:rPr>
          <w:rStyle w:val="Emphasis"/>
          <w:highlight w:val="green"/>
        </w:rPr>
        <w:t>decisive</w:t>
      </w:r>
      <w:r w:rsidRPr="00B5509E">
        <w:rPr>
          <w:rStyle w:val="StyleUnderline"/>
          <w:highlight w:val="green"/>
        </w:rPr>
        <w:t xml:space="preserve"> for</w:t>
      </w:r>
      <w:r w:rsidRPr="001A5688">
        <w:rPr>
          <w:rStyle w:val="StyleUnderline"/>
        </w:rPr>
        <w:t xml:space="preserve"> the future of </w:t>
      </w:r>
      <w:r w:rsidRPr="00B5509E">
        <w:rPr>
          <w:rStyle w:val="Emphasis"/>
          <w:highlight w:val="green"/>
        </w:rPr>
        <w:t>military acquisitions and warfare</w:t>
      </w:r>
      <w:r w:rsidRPr="00B5509E">
        <w:rPr>
          <w:highlight w:val="green"/>
        </w:rPr>
        <w:t>,</w:t>
      </w:r>
      <w:r w:rsidRPr="001A5688">
        <w:t xml:space="preserve"> </w:t>
      </w:r>
      <w:r w:rsidRPr="001A5688">
        <w:rPr>
          <w:rStyle w:val="StyleUnderline"/>
        </w:rPr>
        <w:t xml:space="preserve">including 3D printing, hypersonic missiles, quantum computing, 5G wireless connectivity, and artificial intelligence (AI). </w:t>
      </w:r>
      <w:proofErr w:type="gramStart"/>
      <w:r w:rsidRPr="001A5688">
        <w:t>And</w:t>
      </w:r>
      <w:proofErr w:type="gramEnd"/>
      <w:r w:rsidRPr="001A5688">
        <w:t xml:space="preserve"> Russian President Vladimir Putin is building new unmanned vehicles while ominously declaring, “Whoever leads in AI will rule the world.” If China or Russia are able to incorporate new technologies into their militaries before the United States, then this could lead to the kind of rapid shift in the balance of power that often causes war. </w:t>
      </w:r>
      <w:r w:rsidRPr="001A5688">
        <w:rPr>
          <w:rStyle w:val="StyleUnderline"/>
        </w:rPr>
        <w:t xml:space="preserve">If Beijing believes emerging technologies provide it with a newfound, local </w:t>
      </w:r>
      <w:r w:rsidRPr="001A5688">
        <w:rPr>
          <w:rStyle w:val="Emphasis"/>
        </w:rPr>
        <w:t>military advantage</w:t>
      </w:r>
      <w:r w:rsidRPr="001A5688">
        <w:rPr>
          <w:rStyle w:val="StyleUnderline"/>
        </w:rPr>
        <w:t xml:space="preserve"> over the United States, for example, it may be </w:t>
      </w:r>
      <w:r w:rsidRPr="00B5509E">
        <w:rPr>
          <w:rStyle w:val="StyleUnderline"/>
          <w:highlight w:val="green"/>
        </w:rPr>
        <w:t>more willing</w:t>
      </w:r>
      <w:r w:rsidRPr="001A5688">
        <w:rPr>
          <w:rStyle w:val="StyleUnderline"/>
        </w:rPr>
        <w:t xml:space="preserve"> than previously </w:t>
      </w:r>
      <w:r w:rsidRPr="00B5509E">
        <w:rPr>
          <w:rStyle w:val="StyleUnderline"/>
          <w:highlight w:val="green"/>
        </w:rPr>
        <w:t xml:space="preserve">to initiate </w:t>
      </w:r>
      <w:r w:rsidRPr="00B5509E">
        <w:rPr>
          <w:rStyle w:val="Emphasis"/>
          <w:highlight w:val="green"/>
        </w:rPr>
        <w:t>conflict over Taiwan</w:t>
      </w:r>
      <w:r w:rsidRPr="001A5688">
        <w:t xml:space="preserve">. </w:t>
      </w:r>
      <w:proofErr w:type="gramStart"/>
      <w:r w:rsidRPr="001A5688">
        <w:t>And</w:t>
      </w:r>
      <w:proofErr w:type="gramEnd"/>
      <w:r w:rsidRPr="001A5688">
        <w:t xml:space="preserve"> if Putin thinks new tech has strengthened his hand, he may be more tempted to launch a Ukraine-style invasion of a NATO member. </w:t>
      </w:r>
      <w:proofErr w:type="gramStart"/>
      <w:r w:rsidRPr="001A5688">
        <w:rPr>
          <w:rStyle w:val="StyleUnderline"/>
        </w:rPr>
        <w:t>Either scenario could bring these nuclear powers into direct conflict with the United States, and</w:t>
      </w:r>
      <w:proofErr w:type="gramEnd"/>
      <w:r w:rsidRPr="001A5688">
        <w:rPr>
          <w:rStyle w:val="StyleUnderline"/>
        </w:rPr>
        <w:t xml:space="preserve"> once nuclear armed states are at war, </w:t>
      </w:r>
      <w:r w:rsidRPr="001A5688">
        <w:rPr>
          <w:rStyle w:val="Emphasis"/>
        </w:rPr>
        <w:t xml:space="preserve">there is an </w:t>
      </w:r>
      <w:r w:rsidRPr="00B5509E">
        <w:rPr>
          <w:rStyle w:val="Emphasis"/>
          <w:highlight w:val="green"/>
        </w:rPr>
        <w:t>inherent risk of nuclear conflict</w:t>
      </w:r>
      <w:r w:rsidRPr="001A5688">
        <w:rPr>
          <w:rStyle w:val="Emphasis"/>
        </w:rPr>
        <w:t xml:space="preserve"> through</w:t>
      </w:r>
      <w:r w:rsidRPr="001A5688">
        <w:rPr>
          <w:rStyle w:val="StyleUnderline"/>
        </w:rPr>
        <w:t xml:space="preserve"> limited nuclear war strategies, </w:t>
      </w:r>
      <w:r w:rsidRPr="00B5509E">
        <w:rPr>
          <w:rStyle w:val="Emphasis"/>
          <w:highlight w:val="green"/>
        </w:rPr>
        <w:t>nuclear brinkmanship</w:t>
      </w:r>
      <w:r w:rsidRPr="001A5688">
        <w:rPr>
          <w:rStyle w:val="Emphasis"/>
        </w:rPr>
        <w:t>, or</w:t>
      </w:r>
      <w:r w:rsidRPr="001A5688">
        <w:rPr>
          <w:rStyle w:val="StyleUnderline"/>
        </w:rPr>
        <w:t xml:space="preserve"> simple accident or </w:t>
      </w:r>
      <w:r w:rsidRPr="00B5509E">
        <w:rPr>
          <w:rStyle w:val="Emphasis"/>
          <w:highlight w:val="green"/>
        </w:rPr>
        <w:t>inadvertent escalation</w:t>
      </w:r>
      <w:r w:rsidRPr="001A5688">
        <w:t>.</w:t>
      </w:r>
      <w:r w:rsidRPr="001A5688">
        <w:rPr>
          <w:rStyle w:val="StyleUnderline"/>
        </w:rPr>
        <w:t xml:space="preserve"> </w:t>
      </w:r>
      <w:r w:rsidRPr="001A5688">
        <w:t xml:space="preserve">This framing of the problem leads to a different set of policy implications. The concern is not simply technologies that threaten to undermine nuclear second-strike capabilities directly, </w:t>
      </w:r>
      <w:proofErr w:type="gramStart"/>
      <w:r w:rsidRPr="001A5688">
        <w:t>but,</w:t>
      </w:r>
      <w:proofErr w:type="gramEnd"/>
      <w:r w:rsidRPr="001A5688">
        <w:t xml:space="preserve"> rather, any technologies that can result in a meaningful shift in the broader balance of power. </w:t>
      </w:r>
      <w:proofErr w:type="gramStart"/>
      <w:r w:rsidRPr="001A5688">
        <w:t>And</w:t>
      </w:r>
      <w:proofErr w:type="gramEnd"/>
      <w:r w:rsidRPr="001A5688">
        <w:t xml:space="preserve"> the solution is not to preserve second-strike capabilities, but to preserve prevailing power balances more broadly. When it comes to new technology, this means that the United States should seek to maintain an innovation edge. Washington should also work with other states, including its nuclear-armed rivals, to develop a new set of arms control and nonproliferation agreements and export controls to deny these newer and potentially destabilizing technologies to potentially hostile states. </w:t>
      </w:r>
      <w:r w:rsidRPr="001A5688">
        <w:rPr>
          <w:rStyle w:val="StyleUnderline"/>
        </w:rPr>
        <w:t xml:space="preserve">These are no easy tasks, but the </w:t>
      </w:r>
      <w:r w:rsidRPr="00B5509E">
        <w:rPr>
          <w:rStyle w:val="StyleUnderline"/>
          <w:highlight w:val="green"/>
        </w:rPr>
        <w:t>consequences of Washington losing</w:t>
      </w:r>
      <w:r w:rsidRPr="001A5688">
        <w:rPr>
          <w:rStyle w:val="StyleUnderline"/>
        </w:rPr>
        <w:t xml:space="preserve"> the race for </w:t>
      </w:r>
      <w:r w:rsidRPr="00B5509E">
        <w:rPr>
          <w:rStyle w:val="StyleUnderline"/>
          <w:highlight w:val="green"/>
        </w:rPr>
        <w:t>technological superiority</w:t>
      </w:r>
      <w:r w:rsidRPr="001A5688">
        <w:rPr>
          <w:rStyle w:val="StyleUnderline"/>
        </w:rPr>
        <w:t xml:space="preserve"> to its autocratic challengers just </w:t>
      </w:r>
      <w:r w:rsidRPr="00B5509E">
        <w:rPr>
          <w:rStyle w:val="StyleUnderline"/>
          <w:highlight w:val="green"/>
        </w:rPr>
        <w:t xml:space="preserve">might mean </w:t>
      </w:r>
      <w:r w:rsidRPr="00B5509E">
        <w:rPr>
          <w:rStyle w:val="Emphasis"/>
          <w:highlight w:val="green"/>
        </w:rPr>
        <w:t>nuclear Armageddon</w:t>
      </w:r>
      <w:r w:rsidRPr="001A5688">
        <w:t>.</w:t>
      </w:r>
    </w:p>
    <w:p w:rsidR="0000313A" w:rsidRDefault="0000313A" w:rsidP="0000313A">
      <w:pPr>
        <w:pStyle w:val="Heading3"/>
      </w:pPr>
      <w:r>
        <w:t>K</w:t>
      </w:r>
    </w:p>
    <w:p w:rsidR="009A594F" w:rsidRPr="007142A4" w:rsidRDefault="009A594F" w:rsidP="009A594F">
      <w:pPr>
        <w:pStyle w:val="Heading4"/>
        <w:rPr>
          <w:rStyle w:val="Style13ptBold"/>
          <w:rFonts w:ascii="AppleSystemUIFont" w:hAnsi="AppleSystemUIFont" w:cs="AppleSystemUIFont"/>
        </w:rPr>
      </w:pPr>
      <w:r w:rsidRPr="007142A4">
        <w:t xml:space="preserve">The </w:t>
      </w:r>
      <w:proofErr w:type="spellStart"/>
      <w:r>
        <w:t>a</w:t>
      </w:r>
      <w:r w:rsidRPr="007142A4">
        <w:t>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7" w:history="1">
        <w:r w:rsidRPr="007142A4">
          <w:rPr>
            <w:rStyle w:val="Hyperlink"/>
            <w:b w:val="0"/>
          </w:rPr>
          <w:t>https://scholarship.law.duke.edu/cgi/viewcontent.cgi?article=4710&amp;context=lcp</w:t>
        </w:r>
      </w:hyperlink>
      <w:r w:rsidRPr="007142A4">
        <w:rPr>
          <w:b w:val="0"/>
        </w:rPr>
        <w:t>] BC</w:t>
      </w:r>
    </w:p>
    <w:p w:rsidR="009A594F" w:rsidRPr="00B02763" w:rsidRDefault="009A594F" w:rsidP="009A594F">
      <w:pPr>
        <w:rPr>
          <w:rStyle w:val="StyleUnderline"/>
        </w:rPr>
      </w:pPr>
      <w:proofErr w:type="gramStart"/>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w:t>
      </w:r>
      <w:proofErr w:type="spellStart"/>
      <w:r w:rsidRPr="00B02763">
        <w:t>Lessig</w:t>
      </w:r>
      <w:proofErr w:type="spellEnd"/>
      <w:r w:rsidRPr="00B02763">
        <w:t xml:space="preserve"> and </w:t>
      </w:r>
      <w:proofErr w:type="spellStart"/>
      <w:r w:rsidRPr="00B02763">
        <w:t>Yochai</w:t>
      </w:r>
      <w:proofErr w:type="spellEnd"/>
      <w:r w:rsidRPr="00B02763">
        <w:t xml:space="preserve">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w:t>
      </w:r>
      <w:proofErr w:type="gramEnd"/>
      <w:r w:rsidRPr="00B02763">
        <w:rPr>
          <w:rStyle w:val="StyleUnderline"/>
        </w:rPr>
        <w:t xml:space="preserve"> </w:t>
      </w:r>
    </w:p>
    <w:p w:rsidR="009A594F" w:rsidRPr="00B02763" w:rsidRDefault="009A594F" w:rsidP="009A594F">
      <w:pPr>
        <w:rPr>
          <w:rStyle w:val="StyleUnderline"/>
        </w:rPr>
      </w:pPr>
      <w:proofErr w:type="spellStart"/>
      <w:r w:rsidRPr="00B02763">
        <w:t>Lessig</w:t>
      </w:r>
      <w:proofErr w:type="spellEnd"/>
      <w:r w:rsidRPr="00B02763">
        <w:t xml:space="preserve">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w:t>
      </w:r>
      <w:proofErr w:type="gramStart"/>
      <w:r w:rsidRPr="007D6437">
        <w:t xml:space="preserve">As he points out, when a mother posting a video of her toddler dancing to a Prince song on YouTube is threatened with a $150,000 fine for copyright infringement, something has gone seriously awry.16 </w:t>
      </w:r>
      <w:proofErr w:type="spellStart"/>
      <w:r w:rsidRPr="007D6437">
        <w:t>Lessig</w:t>
      </w:r>
      <w:proofErr w:type="spellEnd"/>
      <w:r w:rsidRPr="007D6437">
        <w:t xml:space="preserve">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w:t>
      </w:r>
      <w:proofErr w:type="gramEnd"/>
      <w:r w:rsidRPr="00B02763">
        <w:rPr>
          <w:rStyle w:val="StyleUnderline"/>
        </w:rPr>
        <w:t>18</w:t>
      </w:r>
    </w:p>
    <w:p w:rsidR="009A594F" w:rsidRPr="00316FE1" w:rsidRDefault="009A594F" w:rsidP="009A594F">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w:t>
      </w:r>
      <w:proofErr w:type="gramStart"/>
      <w:r w:rsidRPr="00316FE1">
        <w:rPr>
          <w:sz w:val="12"/>
          <w:szCs w:val="12"/>
        </w:rPr>
        <w:t xml:space="preserve">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w:t>
      </w:r>
      <w:proofErr w:type="spellStart"/>
      <w:r w:rsidRPr="00316FE1">
        <w:rPr>
          <w:sz w:val="12"/>
          <w:szCs w:val="12"/>
        </w:rPr>
        <w:t>opensource</w:t>
      </w:r>
      <w:proofErr w:type="spellEnd"/>
      <w:r w:rsidRPr="00316FE1">
        <w:rPr>
          <w:sz w:val="12"/>
          <w:szCs w:val="12"/>
        </w:rPr>
        <w:t xml:space="preserve"> software for individual clients, and bands give music away for free to increase revenues from touring or merchandise.20 More </w:t>
      </w:r>
      <w:proofErr w:type="spellStart"/>
      <w:r w:rsidRPr="00316FE1">
        <w:rPr>
          <w:sz w:val="12"/>
          <w:szCs w:val="12"/>
        </w:rPr>
        <w:t>pathbreaking</w:t>
      </w:r>
      <w:proofErr w:type="spellEnd"/>
      <w:r w:rsidRPr="00316FE1">
        <w:rPr>
          <w:sz w:val="12"/>
          <w:szCs w:val="12"/>
        </w:rPr>
        <w:t xml:space="preserve">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w:t>
      </w:r>
      <w:proofErr w:type="gramEnd"/>
      <w:r w:rsidRPr="00316FE1">
        <w:rPr>
          <w:sz w:val="12"/>
          <w:szCs w:val="12"/>
        </w:rPr>
        <w:t xml:space="preserve">23 Because commons-based peer production </w:t>
      </w:r>
      <w:proofErr w:type="gramStart"/>
      <w:r w:rsidRPr="00316FE1">
        <w:rPr>
          <w:sz w:val="12"/>
          <w:szCs w:val="12"/>
        </w:rPr>
        <w:t>is not hierarchically organized</w:t>
      </w:r>
      <w:proofErr w:type="gramEnd"/>
      <w:r w:rsidRPr="00316FE1">
        <w:rPr>
          <w:sz w:val="12"/>
          <w:szCs w:val="12"/>
        </w:rPr>
        <w:t xml:space="preserve"> and is motivated by social dynamics and concerns, it also offers new possibilities for human development, human freedom, a more critical approach to culture, and more democratic forms of political participation.24</w:t>
      </w:r>
    </w:p>
    <w:p w:rsidR="009A594F" w:rsidRPr="001E7B4B" w:rsidRDefault="009A594F" w:rsidP="009A594F">
      <w:r w:rsidRPr="001E7B4B">
        <w:t xml:space="preserve">This line of critique has been </w:t>
      </w:r>
      <w:proofErr w:type="gramStart"/>
      <w:r w:rsidRPr="001E7B4B">
        <w:t>profoundly generative</w:t>
      </w:r>
      <w:proofErr w:type="gramEnd"/>
      <w:r w:rsidRPr="001E7B4B">
        <w:t xml:space="preserve"> and has helped launch an important new conceptualization of the commons as a paradigm. That paradigm, as a recent book puts it, “helps us ‘get outside’ of the dominant discourse of the market economy and helps us represent different, more wholesome ways of being.”</w:t>
      </w:r>
      <w:proofErr w:type="gramStart"/>
      <w:r w:rsidRPr="001E7B4B">
        <w:t xml:space="preserve">25 Proponents of the commons concept draw upon contemporary articulations of successful commons-based resource management by </w:t>
      </w:r>
      <w:proofErr w:type="spellStart"/>
      <w:r w:rsidRPr="001E7B4B">
        <w:t>Elinor</w:t>
      </w:r>
      <w:proofErr w:type="spellEnd"/>
      <w:r w:rsidRPr="001E7B4B">
        <w:t xml:space="preserve"> </w:t>
      </w:r>
      <w:proofErr w:type="spellStart"/>
      <w:r w:rsidRPr="001E7B4B">
        <w:t>Ostrom</w:t>
      </w:r>
      <w:proofErr w:type="spellEnd"/>
      <w:r w:rsidRPr="001E7B4B">
        <w:t xml:space="preserve">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w:t>
      </w:r>
      <w:proofErr w:type="gramEnd"/>
      <w:r w:rsidRPr="001E7B4B">
        <w:t xml:space="preserve"> We are not amoebas with no human agency except hedonistic “utility preferences” expressed in the marketplace. </w:t>
      </w:r>
      <w:proofErr w:type="gramStart"/>
      <w:r w:rsidRPr="001E7B4B">
        <w:t>No:</w:t>
      </w:r>
      <w:proofErr w:type="gramEnd"/>
      <w:r w:rsidRPr="001E7B4B">
        <w:t xml:space="preserve">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rsidR="009A594F" w:rsidRPr="001E7B4B" w:rsidRDefault="009A594F" w:rsidP="009A594F">
      <w:r w:rsidRPr="001E7B4B">
        <w:t xml:space="preserve">This stands,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rsidR="009A594F" w:rsidRPr="001E7B4B" w:rsidRDefault="009A594F" w:rsidP="009A594F">
      <w:r w:rsidRPr="001E7B4B">
        <w:t xml:space="preserve">III </w:t>
      </w:r>
    </w:p>
    <w:p w:rsidR="009A594F" w:rsidRPr="00B02763" w:rsidRDefault="009A594F" w:rsidP="009A594F">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w:t>
      </w:r>
      <w:proofErr w:type="gramStart"/>
      <w:r w:rsidRPr="00B02763">
        <w:t>Beyond</w:t>
      </w:r>
      <w:proofErr w:type="gramEnd"/>
      <w:r w:rsidRPr="00B02763">
        <w:t xml:space="preserve"> Market and State) has this to say: </w:t>
      </w:r>
    </w:p>
    <w:p w:rsidR="009A594F" w:rsidRPr="00B02763" w:rsidRDefault="009A594F" w:rsidP="009A594F">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rsidR="009A594F" w:rsidRPr="00B02763" w:rsidRDefault="009A594F" w:rsidP="009A594F">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rsidR="009A594F" w:rsidRPr="00B02763" w:rsidRDefault="009A594F" w:rsidP="009A594F">
      <w:proofErr w:type="spellStart"/>
      <w:r w:rsidRPr="00B02763">
        <w:t>Lessig</w:t>
      </w:r>
      <w:proofErr w:type="spellEnd"/>
      <w:r w:rsidRPr="00B02763">
        <w:t>, one of the progenitors of the language of the commons in the informational domain, often leads with a similar view of the state:</w:t>
      </w:r>
    </w:p>
    <w:p w:rsidR="009A594F" w:rsidRPr="00B02763" w:rsidRDefault="009A594F" w:rsidP="009A594F">
      <w:r w:rsidRPr="00B02763">
        <w:t xml:space="preserve">[I]f the twentieth century taught us one lesson, it is the dominance of private over state ordering. Markets work </w:t>
      </w:r>
      <w:proofErr w:type="gramStart"/>
      <w:r w:rsidRPr="00B02763">
        <w:t>better</w:t>
      </w:r>
      <w:proofErr w:type="gramEnd"/>
      <w:r w:rsidRPr="00B02763">
        <w:t xml:space="preserve"> than Tammany Hall in deciding who should get what, when. </w:t>
      </w:r>
      <w:proofErr w:type="gramStart"/>
      <w:r w:rsidRPr="00B02763">
        <w:t>Or</w:t>
      </w:r>
      <w:proofErr w:type="gramEnd"/>
      <w:r w:rsidRPr="00B02763">
        <w:t xml:space="preserve"> as Nobel Prize-winning economist Ronald </w:t>
      </w:r>
      <w:proofErr w:type="spellStart"/>
      <w:r w:rsidRPr="00B02763">
        <w:t>Coase</w:t>
      </w:r>
      <w:proofErr w:type="spellEnd"/>
      <w:r w:rsidRPr="00B02763">
        <w:t xml:space="preserve"> put it, whatever problems there are with the market, the problems with government are more profound.33</w:t>
      </w:r>
    </w:p>
    <w:p w:rsidR="009A594F" w:rsidRPr="00B02763" w:rsidRDefault="009A594F" w:rsidP="009A594F">
      <w:proofErr w:type="spellStart"/>
      <w:r w:rsidRPr="00B02763">
        <w:rPr>
          <w:rStyle w:val="StyleUnderline"/>
        </w:rPr>
        <w:t>Lessig</w:t>
      </w:r>
      <w:proofErr w:type="spellEnd"/>
      <w:r w:rsidRPr="00B02763">
        <w:rPr>
          <w:rStyle w:val="StyleUnderline"/>
        </w:rPr>
        <w:t xml:space="preserve">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rsidR="009A594F" w:rsidRPr="00B02763" w:rsidRDefault="009A594F" w:rsidP="009A594F">
      <w:proofErr w:type="spellStart"/>
      <w:proofErr w:type="gramStart"/>
      <w:r w:rsidRPr="00B02763">
        <w:t>Benkler</w:t>
      </w:r>
      <w:proofErr w:type="spellEnd"/>
      <w:r w:rsidRPr="00B02763">
        <w:t xml:space="preserve"> is more measured but admits as well to viewing the state as “a relatively suspect actor.”</w:t>
      </w:r>
      <w:proofErr w:type="gramEnd"/>
      <w:r w:rsidRPr="00B02763">
        <w:t xml:space="preserve">35 We should worry, he suggests, that direct governmental intervention “leads to centralization in the hands of government agencies and powerful political lobbies,”36 a view that echoes the neoliberal account described </w:t>
      </w:r>
      <w:proofErr w:type="gramStart"/>
      <w:r w:rsidRPr="00B02763">
        <w:t>above</w:t>
      </w:r>
      <w:proofErr w:type="gramEnd"/>
      <w:r w:rsidRPr="00B02763">
        <w:t xml:space="preserve">. </w:t>
      </w:r>
    </w:p>
    <w:p w:rsidR="009A594F" w:rsidRPr="00B02763" w:rsidRDefault="009A594F" w:rsidP="009A594F">
      <w:r w:rsidRPr="00B02763">
        <w:t xml:space="preserve">It should perhaps not surprise us that leading </w:t>
      </w:r>
      <w:r w:rsidRPr="001E7B4B">
        <w:rPr>
          <w:rStyle w:val="Emphasis"/>
          <w:highlight w:val="green"/>
        </w:rPr>
        <w:t>critics of neoliberal information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rsidR="009A594F" w:rsidRPr="003C2743" w:rsidRDefault="009A594F" w:rsidP="009A594F">
      <w:r w:rsidRPr="001E7B4B">
        <w:rPr>
          <w:rStyle w:val="StyleUnderline"/>
        </w:rPr>
        <w:t xml:space="preserve">There are, it must be said, few areas of law </w:t>
      </w:r>
      <w:proofErr w:type="gramStart"/>
      <w:r w:rsidRPr="001E7B4B">
        <w:rPr>
          <w:rStyle w:val="StyleUnderline"/>
        </w:rPr>
        <w:t>that better</w:t>
      </w:r>
      <w:proofErr w:type="gramEnd"/>
      <w:r w:rsidRPr="001E7B4B">
        <w:rPr>
          <w:rStyle w:val="StyleUnderline"/>
        </w:rPr>
        <w:t xml:space="preserve"> exemplify this problem than IP law</w:t>
      </w:r>
      <w:r w:rsidRPr="001E7B4B">
        <w:t xml:space="preserve">. </w:t>
      </w:r>
      <w:proofErr w:type="gramStart"/>
      <w:r w:rsidRPr="001E7B4B">
        <w:t xml:space="preserve">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Agreement.</w:t>
      </w:r>
      <w:proofErr w:type="gramEnd"/>
      <w:r w:rsidRPr="001E7B4B">
        <w:t xml:space="preserve">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w:t>
      </w:r>
      <w:proofErr w:type="gramStart"/>
      <w:r w:rsidRPr="001E7B4B">
        <w:t>have been written</w:t>
      </w:r>
      <w:proofErr w:type="gramEnd"/>
      <w:r w:rsidRPr="001E7B4B">
        <w:t xml:space="preserve">,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 xml:space="preserve">revealed its power to identify and define a trade problem, devise a solution, and reduce it to a concrete proposal that </w:t>
      </w:r>
      <w:proofErr w:type="gramStart"/>
      <w:r w:rsidRPr="001E7B4B">
        <w:rPr>
          <w:rStyle w:val="Emphasis"/>
        </w:rPr>
        <w:t>could be sold</w:t>
      </w:r>
      <w:proofErr w:type="gramEnd"/>
      <w:r w:rsidRPr="001E7B4B">
        <w:rPr>
          <w:rStyle w:val="Emphasis"/>
        </w:rPr>
        <w:t xml:space="preserve"> to governments.</w:t>
      </w:r>
      <w:r w:rsidRPr="00883E30">
        <w:rPr>
          <w:rStyle w:val="Emphasis"/>
        </w:rPr>
        <w:t xml:space="preserve"> </w:t>
      </w:r>
    </w:p>
    <w:p w:rsidR="009A594F" w:rsidRPr="00FE51A3" w:rsidRDefault="009A594F" w:rsidP="009A594F">
      <w:pPr>
        <w:pStyle w:val="Heading4"/>
        <w:rPr>
          <w:rFonts w:asciiTheme="majorHAnsi" w:hAnsiTheme="majorHAnsi" w:cstheme="majorHAnsi"/>
        </w:rPr>
      </w:pPr>
      <w:r w:rsidRPr="00FE51A3">
        <w:rPr>
          <w:rFonts w:asciiTheme="majorHAnsi" w:hAnsiTheme="majorHAnsi" w:cstheme="majorHAnsi"/>
        </w:rPr>
        <w:t xml:space="preserve">The </w:t>
      </w:r>
      <w:proofErr w:type="spellStart"/>
      <w:r w:rsidRPr="00FE51A3">
        <w:rPr>
          <w:rFonts w:asciiTheme="majorHAnsi" w:hAnsiTheme="majorHAnsi" w:cstheme="majorHAnsi"/>
        </w:rPr>
        <w:t>aff’s</w:t>
      </w:r>
      <w:proofErr w:type="spellEnd"/>
      <w:r w:rsidRPr="00FE51A3">
        <w:rPr>
          <w:rFonts w:asciiTheme="majorHAnsi" w:hAnsiTheme="majorHAnsi" w:cstheme="majorHAnsi"/>
        </w:rPr>
        <w:t xml:space="preserve"> rhetoric of helping developing economies is the Trojan </w:t>
      </w:r>
      <w:proofErr w:type="gramStart"/>
      <w:r w:rsidRPr="00FE51A3">
        <w:rPr>
          <w:rFonts w:asciiTheme="majorHAnsi" w:hAnsiTheme="majorHAnsi" w:cstheme="majorHAnsi"/>
        </w:rPr>
        <w:t>Horse</w:t>
      </w:r>
      <w:proofErr w:type="gramEnd"/>
      <w:r w:rsidRPr="00FE51A3">
        <w:rPr>
          <w:rFonts w:asciiTheme="majorHAnsi" w:hAnsiTheme="majorHAnsi" w:cstheme="majorHAnsi"/>
        </w:rPr>
        <w:t xml:space="preserve"> for neoliberal privatization which destroys healthcare and is a vehicle for imperialism.</w:t>
      </w:r>
    </w:p>
    <w:p w:rsidR="009A594F" w:rsidRPr="00FE51A3" w:rsidRDefault="009A594F" w:rsidP="009A594F">
      <w:pPr>
        <w:rPr>
          <w:rFonts w:asciiTheme="majorHAnsi" w:hAnsiTheme="majorHAnsi" w:cstheme="majorHAnsi"/>
        </w:rPr>
      </w:pPr>
      <w:proofErr w:type="spellStart"/>
      <w:proofErr w:type="gramStart"/>
      <w:r w:rsidRPr="00FE51A3">
        <w:rPr>
          <w:rStyle w:val="StyleUnderline"/>
          <w:rFonts w:asciiTheme="majorHAnsi" w:hAnsiTheme="majorHAnsi" w:cstheme="majorHAnsi"/>
        </w:rPr>
        <w:t>Gatwiri</w:t>
      </w:r>
      <w:proofErr w:type="spellEnd"/>
      <w:r w:rsidRPr="00FE51A3">
        <w:rPr>
          <w:rStyle w:val="StyleUnderline"/>
          <w:rFonts w:asciiTheme="majorHAnsi" w:hAnsiTheme="majorHAnsi" w:cstheme="majorHAnsi"/>
        </w:rPr>
        <w:t xml:space="preserve"> et al 19</w:t>
      </w:r>
      <w:r w:rsidRPr="00FE51A3">
        <w:rPr>
          <w:rFonts w:asciiTheme="majorHAnsi" w:hAnsiTheme="majorHAnsi" w:cstheme="majorHAnsi"/>
        </w:rPr>
        <w:t xml:space="preserve"> [(</w:t>
      </w:r>
      <w:proofErr w:type="spellStart"/>
      <w:r w:rsidRPr="00FE51A3">
        <w:rPr>
          <w:rFonts w:asciiTheme="majorHAnsi" w:hAnsiTheme="majorHAnsi" w:cstheme="majorHAnsi"/>
        </w:rPr>
        <w:t>Kathomi</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Gatwiri</w:t>
      </w:r>
      <w:proofErr w:type="spellEnd"/>
      <w:r w:rsidRPr="00FE51A3">
        <w:rPr>
          <w:rFonts w:asciiTheme="majorHAnsi" w:hAnsiTheme="majorHAnsi" w:cstheme="majorHAnsi"/>
        </w:rPr>
        <w:t xml:space="preserve">, lecturer based at Southern Cross University where she teaches Social Work &amp; Social Policy; </w:t>
      </w:r>
      <w:proofErr w:type="spellStart"/>
      <w:r w:rsidRPr="00FE51A3">
        <w:rPr>
          <w:rFonts w:asciiTheme="majorHAnsi" w:hAnsiTheme="majorHAnsi" w:cstheme="majorHAnsi"/>
        </w:rPr>
        <w:t>Julians</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Amboko</w:t>
      </w:r>
      <w:proofErr w:type="spellEnd"/>
      <w:r w:rsidRPr="00FE51A3">
        <w:rPr>
          <w:rFonts w:asciiTheme="majorHAnsi" w:hAnsiTheme="majorHAnsi" w:cstheme="majorHAnsi"/>
        </w:rPr>
        <w:t xml:space="preserve">, finance and economics correspondent with the Nation Media Group; and Darius </w:t>
      </w:r>
      <w:proofErr w:type="spellStart"/>
      <w:r w:rsidRPr="00FE51A3">
        <w:rPr>
          <w:rFonts w:asciiTheme="majorHAnsi" w:hAnsiTheme="majorHAnsi" w:cstheme="majorHAnsi"/>
        </w:rPr>
        <w:t>Okolla</w:t>
      </w:r>
      <w:proofErr w:type="spellEnd"/>
      <w:r w:rsidRPr="00FE51A3">
        <w:rPr>
          <w:rFonts w:asciiTheme="majorHAnsi" w:hAnsiTheme="majorHAnsi" w:cstheme="majorHAnsi"/>
        </w:rPr>
        <w:t xml:space="preserve">, Bachelor of Commerce - Finance degree, from Kenyatta University) “The implications of Neoliberalism on African economies, health outcomes and wellbeing: a conceptual argument” </w:t>
      </w:r>
      <w:proofErr w:type="spellStart"/>
      <w:r w:rsidRPr="00FE51A3">
        <w:rPr>
          <w:rFonts w:asciiTheme="majorHAnsi" w:hAnsiTheme="majorHAnsi" w:cstheme="majorHAnsi"/>
        </w:rPr>
        <w:t>Soc</w:t>
      </w:r>
      <w:proofErr w:type="spellEnd"/>
      <w:r w:rsidRPr="00FE51A3">
        <w:rPr>
          <w:rFonts w:asciiTheme="majorHAnsi" w:hAnsiTheme="majorHAnsi" w:cstheme="majorHAnsi"/>
        </w:rPr>
        <w:t xml:space="preserve"> Theory Health. 18(1): 86–101. 6-26-19, </w:t>
      </w:r>
      <w:hyperlink r:id="rId18" w:history="1">
        <w:r w:rsidRPr="00FE51A3">
          <w:rPr>
            <w:rStyle w:val="Hyperlink"/>
            <w:rFonts w:asciiTheme="majorHAnsi" w:hAnsiTheme="majorHAnsi" w:cstheme="majorHAnsi"/>
          </w:rPr>
          <w:t>https://www.ncbi.nlm.nih.gov/pmc/articles/PMC7223727/</w:t>
        </w:r>
      </w:hyperlink>
      <w:r w:rsidRPr="00FE51A3">
        <w:rPr>
          <w:rFonts w:asciiTheme="majorHAnsi" w:hAnsiTheme="majorHAnsi" w:cstheme="majorHAnsi"/>
        </w:rPr>
        <w:t>] TDI</w:t>
      </w:r>
      <w:proofErr w:type="gramEnd"/>
    </w:p>
    <w:p w:rsidR="009A594F" w:rsidRPr="00FE51A3" w:rsidRDefault="009A594F" w:rsidP="009A594F">
      <w:pPr>
        <w:rPr>
          <w:rFonts w:asciiTheme="majorHAnsi" w:hAnsiTheme="majorHAnsi" w:cstheme="majorHAnsi"/>
        </w:rPr>
      </w:pPr>
      <w:r w:rsidRPr="00FE51A3">
        <w:rPr>
          <w:rStyle w:val="StyleUnderline"/>
          <w:rFonts w:asciiTheme="majorHAnsi" w:hAnsiTheme="majorHAnsi" w:cstheme="majorHAnsi"/>
        </w:rPr>
        <w:t xml:space="preserve">Since the late 1980s, the </w:t>
      </w:r>
      <w:r w:rsidRPr="00832A32">
        <w:rPr>
          <w:rStyle w:val="StyleUnderline"/>
          <w:rFonts w:asciiTheme="majorHAnsi" w:hAnsiTheme="majorHAnsi" w:cstheme="majorHAnsi"/>
          <w:highlight w:val="green"/>
        </w:rPr>
        <w:t>sub-Sahara</w:t>
      </w:r>
      <w:r w:rsidRPr="00FE51A3">
        <w:rPr>
          <w:rStyle w:val="StyleUnderline"/>
          <w:rFonts w:asciiTheme="majorHAnsi" w:hAnsiTheme="majorHAnsi" w:cstheme="majorHAnsi"/>
        </w:rPr>
        <w:t xml:space="preserve"> has been </w:t>
      </w:r>
      <w:r w:rsidRPr="00832A32">
        <w:rPr>
          <w:rStyle w:val="StyleUnderline"/>
          <w:rFonts w:asciiTheme="majorHAnsi" w:hAnsiTheme="majorHAnsi" w:cstheme="majorHAnsi"/>
          <w:highlight w:val="green"/>
        </w:rPr>
        <w:t>struggling to address</w:t>
      </w:r>
      <w:r w:rsidRPr="00FE51A3">
        <w:rPr>
          <w:rStyle w:val="StyleUnderline"/>
          <w:rFonts w:asciiTheme="majorHAnsi" w:hAnsiTheme="majorHAnsi" w:cstheme="majorHAnsi"/>
        </w:rPr>
        <w:t xml:space="preserve"> the issues of </w:t>
      </w:r>
      <w:r w:rsidRPr="00832A32">
        <w:rPr>
          <w:rStyle w:val="StyleUnderline"/>
          <w:rFonts w:asciiTheme="majorHAnsi" w:hAnsiTheme="majorHAnsi" w:cstheme="majorHAnsi"/>
          <w:highlight w:val="green"/>
        </w:rPr>
        <w:t>inequality</w:t>
      </w:r>
      <w:r w:rsidRPr="00FE51A3">
        <w:rPr>
          <w:rStyle w:val="StyleUnderline"/>
          <w:rFonts w:asciiTheme="majorHAnsi" w:hAnsiTheme="majorHAnsi" w:cstheme="majorHAnsi"/>
        </w:rPr>
        <w:t xml:space="preserve"> that have been </w:t>
      </w:r>
      <w:r w:rsidRPr="00385259">
        <w:rPr>
          <w:rStyle w:val="StyleUnderline"/>
          <w:rFonts w:asciiTheme="majorHAnsi" w:hAnsiTheme="majorHAnsi" w:cstheme="majorHAnsi"/>
        </w:rPr>
        <w:t xml:space="preserve">inflated by neoliberal </w:t>
      </w:r>
      <w:r w:rsidRPr="00832A32">
        <w:rPr>
          <w:rStyle w:val="StyleUnderline"/>
          <w:rFonts w:asciiTheme="majorHAnsi" w:hAnsiTheme="majorHAnsi" w:cstheme="majorHAnsi"/>
          <w:highlight w:val="green"/>
        </w:rPr>
        <w:t>policies</w:t>
      </w:r>
      <w:r w:rsidRPr="00FE51A3">
        <w:rPr>
          <w:rStyle w:val="StyleUnderline"/>
          <w:rFonts w:asciiTheme="majorHAnsi" w:hAnsiTheme="majorHAnsi" w:cstheme="majorHAnsi"/>
        </w:rPr>
        <w:t xml:space="preserve"> and capitalist development policies </w:t>
      </w:r>
      <w:r w:rsidRPr="00832A32">
        <w:rPr>
          <w:rStyle w:val="StyleUnderline"/>
          <w:rFonts w:asciiTheme="majorHAnsi" w:hAnsiTheme="majorHAnsi" w:cstheme="majorHAnsi"/>
          <w:highlight w:val="green"/>
        </w:rPr>
        <w:t>that focus on</w:t>
      </w:r>
      <w:r w:rsidRPr="00FE51A3">
        <w:rPr>
          <w:rStyle w:val="StyleUnderline"/>
          <w:rFonts w:asciiTheme="majorHAnsi" w:hAnsiTheme="majorHAnsi" w:cstheme="majorHAnsi"/>
        </w:rPr>
        <w:t xml:space="preserve"> production of </w:t>
      </w:r>
      <w:proofErr w:type="spellStart"/>
      <w:r w:rsidRPr="00832A32">
        <w:rPr>
          <w:rStyle w:val="StyleUnderline"/>
          <w:rFonts w:asciiTheme="majorHAnsi" w:hAnsiTheme="majorHAnsi" w:cstheme="majorHAnsi"/>
          <w:highlight w:val="green"/>
        </w:rPr>
        <w:t>labour</w:t>
      </w:r>
      <w:proofErr w:type="spellEnd"/>
      <w:r w:rsidRPr="00832A32">
        <w:rPr>
          <w:rStyle w:val="StyleUnderline"/>
          <w:rFonts w:asciiTheme="majorHAnsi" w:hAnsiTheme="majorHAnsi" w:cstheme="majorHAnsi"/>
          <w:highlight w:val="green"/>
        </w:rPr>
        <w:t xml:space="preserve"> and little on</w:t>
      </w:r>
      <w:r w:rsidRPr="00FE51A3">
        <w:rPr>
          <w:rStyle w:val="StyleUnderline"/>
          <w:rFonts w:asciiTheme="majorHAnsi" w:hAnsiTheme="majorHAnsi" w:cstheme="majorHAnsi"/>
        </w:rPr>
        <w:t xml:space="preserve"> the </w:t>
      </w:r>
      <w:r w:rsidRPr="00832A32">
        <w:rPr>
          <w:rStyle w:val="StyleUnderline"/>
          <w:rFonts w:asciiTheme="majorHAnsi" w:hAnsiTheme="majorHAnsi" w:cstheme="majorHAnsi"/>
          <w:highlight w:val="green"/>
        </w:rPr>
        <w:t>health</w:t>
      </w:r>
      <w:r w:rsidRPr="00FE51A3">
        <w:rPr>
          <w:rStyle w:val="StyleUnderline"/>
          <w:rFonts w:asciiTheme="majorHAnsi" w:hAnsiTheme="majorHAnsi" w:cstheme="majorHAnsi"/>
        </w:rPr>
        <w:t xml:space="preserve"> and wellbeing of the “producers” of the said </w:t>
      </w:r>
      <w:proofErr w:type="spellStart"/>
      <w:r w:rsidRPr="00FE51A3">
        <w:rPr>
          <w:rStyle w:val="StyleUnderline"/>
          <w:rFonts w:asciiTheme="majorHAnsi" w:hAnsiTheme="majorHAnsi" w:cstheme="majorHAnsi"/>
        </w:rPr>
        <w:t>labour</w:t>
      </w:r>
      <w:proofErr w:type="spellEnd"/>
      <w:r w:rsidRPr="00FE51A3">
        <w:rPr>
          <w:rStyle w:val="StyleUnderline"/>
          <w:rFonts w:asciiTheme="majorHAnsi" w:hAnsiTheme="majorHAnsi" w:cstheme="majorHAnsi"/>
        </w:rPr>
        <w:t xml:space="preserve">. Globally, the rolling out of </w:t>
      </w:r>
      <w:r w:rsidRPr="00385259">
        <w:rPr>
          <w:rStyle w:val="StyleUnderline"/>
          <w:rFonts w:asciiTheme="majorHAnsi" w:hAnsiTheme="majorHAnsi" w:cstheme="majorHAnsi"/>
        </w:rPr>
        <w:t>neoliberal policies has led to a plethora of harmful soci</w:t>
      </w:r>
      <w:r w:rsidRPr="00FE51A3">
        <w:rPr>
          <w:rStyle w:val="StyleUnderline"/>
          <w:rFonts w:asciiTheme="majorHAnsi" w:hAnsiTheme="majorHAnsi" w:cstheme="majorHAnsi"/>
        </w:rPr>
        <w:t xml:space="preserve">oeconomic consequences, including </w:t>
      </w:r>
      <w:r w:rsidRPr="00832A32">
        <w:rPr>
          <w:rStyle w:val="StyleUnderline"/>
          <w:rFonts w:asciiTheme="majorHAnsi" w:hAnsiTheme="majorHAnsi" w:cstheme="majorHAnsi"/>
          <w:highlight w:val="green"/>
        </w:rPr>
        <w:t>increased poverty</w:t>
      </w:r>
      <w:r w:rsidRPr="00385259">
        <w:rPr>
          <w:rStyle w:val="StyleUnderline"/>
          <w:rFonts w:asciiTheme="majorHAnsi" w:hAnsiTheme="majorHAnsi" w:cstheme="majorHAnsi"/>
        </w:rPr>
        <w:t>, unemployment</w:t>
      </w:r>
      <w:r w:rsidRPr="00832A32">
        <w:rPr>
          <w:rStyle w:val="StyleUnderline"/>
          <w:rFonts w:asciiTheme="majorHAnsi" w:hAnsiTheme="majorHAnsi" w:cstheme="majorHAnsi"/>
          <w:highlight w:val="green"/>
        </w:rPr>
        <w:t>, and deterioration</w:t>
      </w:r>
      <w:r w:rsidRPr="00FE51A3">
        <w:rPr>
          <w:rStyle w:val="StyleUnderline"/>
          <w:rFonts w:asciiTheme="majorHAnsi" w:hAnsiTheme="majorHAnsi" w:cstheme="majorHAnsi"/>
        </w:rPr>
        <w:t xml:space="preserve"> of income distribution</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Collins et al. 2015). Hartmann (2016, p. 2145) </w:t>
      </w:r>
      <w:proofErr w:type="gramStart"/>
      <w:r w:rsidRPr="00FE51A3">
        <w:rPr>
          <w:rFonts w:asciiTheme="majorHAnsi" w:hAnsiTheme="majorHAnsi" w:cstheme="majorHAnsi"/>
        </w:rPr>
        <w:t>states that</w:t>
      </w:r>
      <w:proofErr w:type="gramEnd"/>
      <w:r w:rsidRPr="00FE51A3">
        <w:rPr>
          <w:rFonts w:asciiTheme="majorHAnsi" w:hAnsiTheme="majorHAnsi" w:cstheme="majorHAnsi"/>
        </w:rPr>
        <w:t xml:space="preserve"> “neoliberalism typically refers to minimal government intervention, laissez-faire market policies, and individualism over collectivism [which] has been adopted by—and pressed upon—the majority of national governments and global development institution.” She further </w:t>
      </w:r>
      <w:proofErr w:type="gramStart"/>
      <w:r w:rsidRPr="00FE51A3">
        <w:rPr>
          <w:rFonts w:asciiTheme="majorHAnsi" w:hAnsiTheme="majorHAnsi" w:cstheme="majorHAnsi"/>
        </w:rPr>
        <w:t>states that</w:t>
      </w:r>
      <w:proofErr w:type="gramEnd"/>
      <w:r w:rsidRPr="00FE51A3">
        <w:rPr>
          <w:rFonts w:asciiTheme="majorHAnsi" w:hAnsiTheme="majorHAnsi" w:cstheme="majorHAnsi"/>
        </w:rPr>
        <w:t xml:space="preserve"> “neoliberal policies have contributed to the privatization and individualization of healthcare, resulting in growing health inequalities.” By </w:t>
      </w:r>
      <w:proofErr w:type="spellStart"/>
      <w:r w:rsidRPr="00FE51A3">
        <w:rPr>
          <w:rFonts w:asciiTheme="majorHAnsi" w:hAnsiTheme="majorHAnsi" w:cstheme="majorHAnsi"/>
        </w:rPr>
        <w:t>privatising</w:t>
      </w:r>
      <w:proofErr w:type="spellEnd"/>
      <w:r w:rsidRPr="00FE51A3">
        <w:rPr>
          <w:rFonts w:asciiTheme="majorHAnsi" w:hAnsiTheme="majorHAnsi" w:cstheme="majorHAnsi"/>
        </w:rPr>
        <w:t xml:space="preserve">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w:t>
      </w:r>
      <w:proofErr w:type="spellStart"/>
      <w:r w:rsidRPr="00FE51A3">
        <w:rPr>
          <w:rFonts w:asciiTheme="majorHAnsi" w:hAnsiTheme="majorHAnsi" w:cstheme="majorHAnsi"/>
        </w:rPr>
        <w:t>Garnham</w:t>
      </w:r>
      <w:proofErr w:type="spellEnd"/>
      <w:r w:rsidRPr="00FE51A3">
        <w:rPr>
          <w:rFonts w:asciiTheme="majorHAnsi" w:hAnsiTheme="majorHAnsi" w:cstheme="majorHAnsi"/>
        </w:rPr>
        <w:t xml:space="preserve"> (2017) argues that decreasing public spending and government involvement in the welfare of people through the rhetoric of choice and freedom has a harmful impact on people’s health and wellbeing.</w:t>
      </w:r>
    </w:p>
    <w:p w:rsidR="009A594F" w:rsidRPr="00FE51A3" w:rsidRDefault="009A594F" w:rsidP="009A594F">
      <w:pPr>
        <w:rPr>
          <w:rFonts w:asciiTheme="majorHAnsi" w:hAnsiTheme="majorHAnsi" w:cstheme="majorHAnsi"/>
        </w:rPr>
      </w:pPr>
      <w:r w:rsidRPr="00FE51A3">
        <w:rPr>
          <w:rStyle w:val="StyleUnderline"/>
          <w:rFonts w:asciiTheme="majorHAnsi" w:hAnsiTheme="majorHAnsi" w:cstheme="majorHAnsi"/>
        </w:rPr>
        <w:t xml:space="preserve">The biggest conceptual challenge is that </w:t>
      </w:r>
      <w:r w:rsidRPr="00832A32">
        <w:rPr>
          <w:rStyle w:val="StyleUnderline"/>
          <w:rFonts w:asciiTheme="majorHAnsi" w:hAnsiTheme="majorHAnsi" w:cstheme="majorHAnsi"/>
          <w:highlight w:val="green"/>
        </w:rPr>
        <w:t>neoliberal ideology adopts the language of freedom</w:t>
      </w:r>
      <w:r w:rsidRPr="00FE51A3">
        <w:rPr>
          <w:rStyle w:val="StyleUnderline"/>
          <w:rFonts w:asciiTheme="majorHAnsi" w:hAnsiTheme="majorHAnsi" w:cstheme="majorHAnsi"/>
        </w:rPr>
        <w:t xml:space="preserve"> and choice, </w:t>
      </w:r>
      <w:r w:rsidRPr="00385259">
        <w:rPr>
          <w:rStyle w:val="StyleUnderline"/>
          <w:rFonts w:asciiTheme="majorHAnsi" w:hAnsiTheme="majorHAnsi" w:cstheme="majorHAnsi"/>
        </w:rPr>
        <w:t>increased foreign investments, and open markets and trade to progress</w:t>
      </w:r>
      <w:r w:rsidRPr="00FE51A3">
        <w:rPr>
          <w:rStyle w:val="StyleUnderline"/>
          <w:rFonts w:asciiTheme="majorHAnsi" w:hAnsiTheme="majorHAnsi" w:cstheme="majorHAnsi"/>
        </w:rPr>
        <w:t xml:space="preserve"> policies </w:t>
      </w:r>
      <w:r w:rsidRPr="00832A32">
        <w:rPr>
          <w:rStyle w:val="StyleUnderline"/>
          <w:rFonts w:asciiTheme="majorHAnsi" w:hAnsiTheme="majorHAnsi" w:cstheme="majorHAnsi"/>
          <w:highlight w:val="green"/>
        </w:rPr>
        <w:t xml:space="preserve">that lead to </w:t>
      </w:r>
      <w:proofErr w:type="spellStart"/>
      <w:r w:rsidRPr="00832A32">
        <w:rPr>
          <w:rStyle w:val="StyleUnderline"/>
          <w:rFonts w:asciiTheme="majorHAnsi" w:hAnsiTheme="majorHAnsi" w:cstheme="majorHAnsi"/>
          <w:highlight w:val="green"/>
        </w:rPr>
        <w:t>privatisation</w:t>
      </w:r>
      <w:proofErr w:type="spellEnd"/>
      <w:r w:rsidRPr="00832A32">
        <w:rPr>
          <w:rStyle w:val="StyleUnderline"/>
          <w:rFonts w:asciiTheme="majorHAnsi" w:hAnsiTheme="majorHAnsi" w:cstheme="majorHAnsi"/>
          <w:highlight w:val="green"/>
        </w:rPr>
        <w:t xml:space="preserve"> of basic needs</w:t>
      </w:r>
      <w:r w:rsidRPr="00FE51A3">
        <w:rPr>
          <w:rStyle w:val="StyleUnderline"/>
          <w:rFonts w:asciiTheme="majorHAnsi" w:hAnsiTheme="majorHAnsi" w:cstheme="majorHAnsi"/>
        </w:rPr>
        <w:t xml:space="preserve"> such as education, healthcare, water, electricity and housing</w:t>
      </w:r>
      <w:r w:rsidRPr="00385259">
        <w:rPr>
          <w:rStyle w:val="StyleUnderline"/>
          <w:rFonts w:asciiTheme="majorHAnsi" w:hAnsiTheme="majorHAnsi" w:cstheme="majorHAnsi"/>
        </w:rPr>
        <w:t>. The rich can often afford these services and can compete “fairly” in the “free market”, but the poor—unable to afford health care, education or decent housing—</w:t>
      </w:r>
      <w:proofErr w:type="gramStart"/>
      <w:r w:rsidRPr="00385259">
        <w:rPr>
          <w:rStyle w:val="StyleUnderline"/>
          <w:rFonts w:asciiTheme="majorHAnsi" w:hAnsiTheme="majorHAnsi" w:cstheme="majorHAnsi"/>
        </w:rPr>
        <w:t>are left</w:t>
      </w:r>
      <w:proofErr w:type="gramEnd"/>
      <w:r w:rsidRPr="00385259">
        <w:rPr>
          <w:rStyle w:val="StyleUnderline"/>
          <w:rFonts w:asciiTheme="majorHAnsi" w:hAnsiTheme="majorHAnsi" w:cstheme="majorHAnsi"/>
        </w:rPr>
        <w:t xml:space="preserve"> </w:t>
      </w:r>
      <w:proofErr w:type="spellStart"/>
      <w:r w:rsidRPr="00385259">
        <w:rPr>
          <w:rStyle w:val="StyleUnderline"/>
          <w:rFonts w:asciiTheme="majorHAnsi" w:hAnsiTheme="majorHAnsi" w:cstheme="majorHAnsi"/>
        </w:rPr>
        <w:t>marginalised</w:t>
      </w:r>
      <w:proofErr w:type="spellEnd"/>
      <w:r w:rsidRPr="00385259">
        <w:rPr>
          <w:rStyle w:val="StyleUnderline"/>
          <w:rFonts w:asciiTheme="majorHAnsi" w:hAnsiTheme="majorHAnsi" w:cstheme="majorHAnsi"/>
        </w:rPr>
        <w:t>.</w:t>
      </w:r>
      <w:r w:rsidRPr="00385259">
        <w:rPr>
          <w:rFonts w:asciiTheme="majorHAnsi" w:hAnsiTheme="majorHAnsi" w:cstheme="majorHAnsi"/>
        </w:rPr>
        <w:t xml:space="preserve"> </w:t>
      </w:r>
      <w:proofErr w:type="spellStart"/>
      <w:r w:rsidRPr="00385259">
        <w:rPr>
          <w:rFonts w:asciiTheme="majorHAnsi" w:hAnsiTheme="majorHAnsi" w:cstheme="majorHAnsi"/>
        </w:rPr>
        <w:t>Njoya</w:t>
      </w:r>
      <w:proofErr w:type="spellEnd"/>
      <w:r w:rsidRPr="00385259">
        <w:rPr>
          <w:rFonts w:asciiTheme="majorHAnsi" w:hAnsiTheme="majorHAnsi" w:cstheme="majorHAnsi"/>
        </w:rPr>
        <w:t xml:space="preserve"> (2017) explored</w:t>
      </w:r>
      <w:r w:rsidRPr="00FE51A3">
        <w:rPr>
          <w:rFonts w:asciiTheme="majorHAnsi" w:hAnsiTheme="majorHAnsi" w:cstheme="majorHAnsi"/>
        </w:rPr>
        <w:t xml:space="preserve"> the use of language in promoting inequality in the healthcare system. She </w:t>
      </w:r>
      <w:proofErr w:type="gramStart"/>
      <w:r w:rsidRPr="00FE51A3">
        <w:rPr>
          <w:rFonts w:asciiTheme="majorHAnsi" w:hAnsiTheme="majorHAnsi" w:cstheme="majorHAnsi"/>
        </w:rPr>
        <w:t>argued that</w:t>
      </w:r>
      <w:proofErr w:type="gramEnd"/>
      <w:r w:rsidRPr="00FE51A3">
        <w:rPr>
          <w:rFonts w:asciiTheme="majorHAnsi" w:hAnsiTheme="majorHAnsi" w:cstheme="majorHAnsi"/>
        </w:rPr>
        <w:t xml:space="preserve"> “neoliberalism uses the language of social policy and justice but [insidiously] drives a very corporate and unequal agenda.”</w:t>
      </w:r>
    </w:p>
    <w:p w:rsidR="009A594F" w:rsidRPr="00FE51A3" w:rsidRDefault="009A594F" w:rsidP="009A594F">
      <w:pPr>
        <w:rPr>
          <w:rFonts w:asciiTheme="majorHAnsi" w:hAnsiTheme="majorHAnsi" w:cstheme="majorHAnsi"/>
        </w:rPr>
      </w:pPr>
      <w:r w:rsidRPr="00FE51A3">
        <w:rPr>
          <w:rStyle w:val="StyleUnderline"/>
          <w:rFonts w:asciiTheme="majorHAnsi" w:hAnsiTheme="majorHAnsi" w:cstheme="majorHAnsi"/>
        </w:rPr>
        <w:t>Neoliberalism has radically shifted the African public health space in the last two decades. Most sub-</w:t>
      </w:r>
      <w:r w:rsidRPr="00385259">
        <w:rPr>
          <w:rStyle w:val="StyleUnderline"/>
          <w:rFonts w:asciiTheme="majorHAnsi" w:hAnsiTheme="majorHAnsi" w:cstheme="majorHAnsi"/>
        </w:rPr>
        <w:t>Saharan African countries drastically reduced their healthcare budgets following the International Monetary Fund (IMF) and the World Bank Structural Adjustment programs (SAPs) directives</w:t>
      </w:r>
      <w:r w:rsidRPr="00FE51A3">
        <w:rPr>
          <w:rStyle w:val="StyleUnderline"/>
          <w:rFonts w:asciiTheme="majorHAnsi" w:hAnsiTheme="majorHAnsi" w:cstheme="majorHAnsi"/>
        </w:rPr>
        <w:t xml:space="preserve">. As Hartmann (2016, p. 2146) wrote, </w:t>
      </w:r>
      <w:r w:rsidRPr="00385259">
        <w:rPr>
          <w:rStyle w:val="StyleUnderline"/>
          <w:rFonts w:asciiTheme="majorHAnsi" w:hAnsiTheme="majorHAnsi" w:cstheme="majorHAnsi"/>
        </w:rPr>
        <w:t>it “decentralized health care decision-making and funding, resulting in wide-scale privatization of health care services, delivery, and insurance, which led to structural segmentation and fragmentation.” SAPs have had myriad negative impacts on African economies, including, but not limited to, “inflationary pressures, the marginalization of the poor in the distribution of educational and health benefits and a reduction in employment”</w:t>
      </w:r>
      <w:r w:rsidRPr="00385259">
        <w:rPr>
          <w:rFonts w:asciiTheme="majorHAnsi" w:hAnsiTheme="majorHAnsi" w:cstheme="majorHAnsi"/>
        </w:rPr>
        <w:t xml:space="preserve"> (</w:t>
      </w:r>
      <w:proofErr w:type="spellStart"/>
      <w:r w:rsidRPr="00385259">
        <w:rPr>
          <w:rFonts w:asciiTheme="majorHAnsi" w:hAnsiTheme="majorHAnsi" w:cstheme="majorHAnsi"/>
        </w:rPr>
        <w:t>Rono</w:t>
      </w:r>
      <w:proofErr w:type="spellEnd"/>
      <w:r w:rsidRPr="00385259">
        <w:rPr>
          <w:rFonts w:asciiTheme="majorHAnsi" w:hAnsiTheme="majorHAnsi" w:cstheme="majorHAnsi"/>
        </w:rPr>
        <w:t xml:space="preserve"> 2002</w:t>
      </w:r>
      <w:r w:rsidRPr="00FE51A3">
        <w:rPr>
          <w:rFonts w:asciiTheme="majorHAnsi" w:hAnsiTheme="majorHAnsi" w:cstheme="majorHAnsi"/>
        </w:rPr>
        <w:t xml:space="preserve">, p. 84). As the main impetus of the SAPs was to reduce and ration expenditure, structural adjustment in the healthcare sector slashed public spending on primary healthcare, and aided the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 systems and services. In Kenya, for example, The Bamako Initiative of 1987 anchored </w:t>
      </w:r>
      <w:proofErr w:type="gramStart"/>
      <w:r w:rsidRPr="00FE51A3">
        <w:rPr>
          <w:rFonts w:asciiTheme="majorHAnsi" w:hAnsiTheme="majorHAnsi" w:cstheme="majorHAnsi"/>
        </w:rPr>
        <w:t>cost-sharing</w:t>
      </w:r>
      <w:proofErr w:type="gramEnd"/>
      <w:r w:rsidRPr="00FE51A3">
        <w:rPr>
          <w:rFonts w:asciiTheme="majorHAnsi" w:hAnsiTheme="majorHAnsi" w:cstheme="majorHAnsi"/>
        </w:rPr>
        <w:t xml:space="preserve"> as a central tenet of public health policy, in which patients were required to pay for nearly all costs of diagnosis and treatment (</w:t>
      </w:r>
      <w:proofErr w:type="spellStart"/>
      <w:r w:rsidRPr="00FE51A3">
        <w:rPr>
          <w:rFonts w:asciiTheme="majorHAnsi" w:hAnsiTheme="majorHAnsi" w:cstheme="majorHAnsi"/>
        </w:rPr>
        <w:t>Rono</w:t>
      </w:r>
      <w:proofErr w:type="spellEnd"/>
      <w:r w:rsidRPr="00FE51A3">
        <w:rPr>
          <w:rFonts w:asciiTheme="majorHAnsi" w:hAnsiTheme="majorHAnsi" w:cstheme="majorHAnsi"/>
        </w:rPr>
        <w:t xml:space="preserve"> 2002). Outside of an emergency, patients were required to provide proof of payment before medical services are availed. By </w:t>
      </w:r>
      <w:proofErr w:type="spellStart"/>
      <w:r w:rsidRPr="00FE51A3">
        <w:rPr>
          <w:rFonts w:asciiTheme="majorHAnsi" w:hAnsiTheme="majorHAnsi" w:cstheme="majorHAnsi"/>
        </w:rPr>
        <w:t>channelling</w:t>
      </w:r>
      <w:proofErr w:type="spellEnd"/>
      <w:r w:rsidRPr="00FE51A3">
        <w:rPr>
          <w:rFonts w:asciiTheme="majorHAnsi" w:hAnsiTheme="majorHAnsi" w:cstheme="majorHAnsi"/>
        </w:rPr>
        <w:t xml:space="preserve"> funding to narrow medical interests, structural adjustment policies resulted in an uneven medical landscape, with a few prestigious fields surrounded by poorly resourced departments. Clinicians had to tailor their decisions about treatment to the limited medicine, technologies and resources available.</w:t>
      </w:r>
    </w:p>
    <w:p w:rsidR="009A594F" w:rsidRPr="00FE51A3" w:rsidRDefault="009A594F" w:rsidP="009A594F">
      <w:pPr>
        <w:rPr>
          <w:rFonts w:asciiTheme="majorHAnsi" w:hAnsiTheme="majorHAnsi" w:cstheme="majorHAnsi"/>
        </w:rPr>
      </w:pPr>
      <w:r w:rsidRPr="00FE51A3">
        <w:rPr>
          <w:rStyle w:val="StyleUnderline"/>
          <w:rFonts w:asciiTheme="majorHAnsi" w:hAnsiTheme="majorHAnsi" w:cstheme="majorHAnsi"/>
        </w:rPr>
        <w:t xml:space="preserve">The </w:t>
      </w:r>
      <w:r w:rsidRPr="00385259">
        <w:rPr>
          <w:rStyle w:val="StyleUnderline"/>
          <w:rFonts w:asciiTheme="majorHAnsi" w:hAnsiTheme="majorHAnsi" w:cstheme="majorHAnsi"/>
        </w:rPr>
        <w:t xml:space="preserve">increased number of </w:t>
      </w:r>
      <w:r w:rsidRPr="00832A32">
        <w:rPr>
          <w:rStyle w:val="StyleUnderline"/>
          <w:rFonts w:asciiTheme="majorHAnsi" w:hAnsiTheme="majorHAnsi" w:cstheme="majorHAnsi"/>
          <w:highlight w:val="green"/>
        </w:rPr>
        <w:t xml:space="preserve">private healthcare </w:t>
      </w:r>
      <w:proofErr w:type="spellStart"/>
      <w:r w:rsidRPr="00832A32">
        <w:rPr>
          <w:rStyle w:val="StyleUnderline"/>
          <w:rFonts w:asciiTheme="majorHAnsi" w:hAnsiTheme="majorHAnsi" w:cstheme="majorHAnsi"/>
          <w:highlight w:val="green"/>
        </w:rPr>
        <w:t>organisations</w:t>
      </w:r>
      <w:proofErr w:type="spellEnd"/>
      <w:r w:rsidRPr="00FE51A3">
        <w:rPr>
          <w:rStyle w:val="StyleUnderline"/>
          <w:rFonts w:asciiTheme="majorHAnsi" w:hAnsiTheme="majorHAnsi" w:cstheme="majorHAnsi"/>
        </w:rPr>
        <w:t xml:space="preserve">, coupled with a significant reduction in the role of government in the provision of healthcare services, </w:t>
      </w:r>
      <w:r w:rsidRPr="00832A32">
        <w:rPr>
          <w:rStyle w:val="StyleUnderline"/>
          <w:rFonts w:asciiTheme="majorHAnsi" w:hAnsiTheme="majorHAnsi" w:cstheme="majorHAnsi"/>
          <w:highlight w:val="green"/>
        </w:rPr>
        <w:t>contributed to</w:t>
      </w:r>
      <w:r w:rsidRPr="00385259">
        <w:rPr>
          <w:rStyle w:val="StyleUnderline"/>
          <w:rFonts w:asciiTheme="majorHAnsi" w:hAnsiTheme="majorHAnsi" w:cstheme="majorHAnsi"/>
        </w:rPr>
        <w:t xml:space="preserve"> extensive </w:t>
      </w:r>
      <w:r w:rsidRPr="00832A32">
        <w:rPr>
          <w:rStyle w:val="StyleUnderline"/>
          <w:rFonts w:asciiTheme="majorHAnsi" w:hAnsiTheme="majorHAnsi" w:cstheme="majorHAnsi"/>
          <w:highlight w:val="green"/>
        </w:rPr>
        <w:t>negative outcomes on the quality</w:t>
      </w:r>
      <w:r w:rsidRPr="00736F33">
        <w:rPr>
          <w:rStyle w:val="StyleUnderline"/>
          <w:rFonts w:asciiTheme="majorHAnsi" w:hAnsiTheme="majorHAnsi" w:cstheme="majorHAnsi"/>
        </w:rPr>
        <w:t xml:space="preserve">, effectiveness, cost </w:t>
      </w:r>
      <w:r w:rsidRPr="00736F33">
        <w:rPr>
          <w:rStyle w:val="StyleUnderline"/>
          <w:rFonts w:asciiTheme="majorHAnsi" w:hAnsiTheme="majorHAnsi" w:cstheme="majorHAnsi"/>
          <w:highlight w:val="green"/>
        </w:rPr>
        <w:t>and a</w:t>
      </w:r>
      <w:r w:rsidRPr="00832A32">
        <w:rPr>
          <w:rStyle w:val="StyleUnderline"/>
          <w:rFonts w:asciiTheme="majorHAnsi" w:hAnsiTheme="majorHAnsi" w:cstheme="majorHAnsi"/>
          <w:highlight w:val="green"/>
        </w:rPr>
        <w:t>ccess of health systems and services</w:t>
      </w:r>
      <w:r w:rsidRPr="00FE51A3">
        <w:rPr>
          <w:rStyle w:val="StyleUnderline"/>
          <w:rFonts w:asciiTheme="majorHAnsi" w:hAnsiTheme="majorHAnsi" w:cstheme="majorHAnsi"/>
        </w:rPr>
        <w:t xml:space="preserve">, which severely </w:t>
      </w:r>
      <w:proofErr w:type="gramStart"/>
      <w:r w:rsidRPr="00FE51A3">
        <w:rPr>
          <w:rStyle w:val="StyleUnderline"/>
          <w:rFonts w:asciiTheme="majorHAnsi" w:hAnsiTheme="majorHAnsi" w:cstheme="majorHAnsi"/>
        </w:rPr>
        <w:t>impacted on</w:t>
      </w:r>
      <w:proofErr w:type="gramEnd"/>
      <w:r w:rsidRPr="00FE51A3">
        <w:rPr>
          <w:rStyle w:val="StyleUnderline"/>
          <w:rFonts w:asciiTheme="majorHAnsi" w:hAnsiTheme="majorHAnsi" w:cstheme="majorHAnsi"/>
        </w:rPr>
        <w:t xml:space="preserve"> people’s wellbeing.</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w:t>
      </w:r>
      <w:proofErr w:type="gramStart"/>
      <w:r w:rsidRPr="00FE51A3">
        <w:rPr>
          <w:rFonts w:asciiTheme="majorHAnsi" w:hAnsiTheme="majorHAnsi" w:cstheme="majorHAnsi"/>
        </w:rPr>
        <w:t>are often framed</w:t>
      </w:r>
      <w:proofErr w:type="gramEnd"/>
      <w:r w:rsidRPr="00FE51A3">
        <w:rPr>
          <w:rFonts w:asciiTheme="majorHAnsi" w:hAnsiTheme="majorHAnsi" w:cstheme="majorHAnsi"/>
        </w:rPr>
        <w:t xml:space="preserve"> as “individual” issues rather than “structural and ideological” issues. This implies that the neoliberal approach to health has diminished the idea of healthcare as a universal human right.</w:t>
      </w:r>
    </w:p>
    <w:p w:rsidR="009A594F" w:rsidRPr="00FE51A3" w:rsidRDefault="009A594F" w:rsidP="009A594F">
      <w:pPr>
        <w:rPr>
          <w:rFonts w:asciiTheme="majorHAnsi" w:hAnsiTheme="majorHAnsi" w:cstheme="majorHAnsi"/>
        </w:rPr>
      </w:pPr>
      <w:r w:rsidRPr="00FE51A3">
        <w:rPr>
          <w:rFonts w:asciiTheme="majorHAnsi" w:hAnsiTheme="majorHAnsi" w:cstheme="majorHAnsi"/>
        </w:rPr>
        <w:t>Reframing, reshaping, rethinking and re-</w:t>
      </w:r>
      <w:proofErr w:type="spellStart"/>
      <w:r w:rsidRPr="00FE51A3">
        <w:rPr>
          <w:rFonts w:asciiTheme="majorHAnsi" w:hAnsiTheme="majorHAnsi" w:cstheme="majorHAnsi"/>
        </w:rPr>
        <w:t>politicising</w:t>
      </w:r>
      <w:proofErr w:type="spellEnd"/>
      <w:r w:rsidRPr="00FE51A3">
        <w:rPr>
          <w:rFonts w:asciiTheme="majorHAnsi" w:hAnsiTheme="majorHAnsi" w:cstheme="majorHAnsi"/>
        </w:rPr>
        <w:t xml:space="preserve"> healthcare reveals the colonial attitudes that dictate who “deserves” good healthcare. </w:t>
      </w:r>
      <w:proofErr w:type="spellStart"/>
      <w:r w:rsidRPr="00FE51A3">
        <w:rPr>
          <w:rFonts w:asciiTheme="majorHAnsi" w:hAnsiTheme="majorHAnsi" w:cstheme="majorHAnsi"/>
        </w:rPr>
        <w:t>Njoya</w:t>
      </w:r>
      <w:proofErr w:type="spellEnd"/>
      <w:r w:rsidRPr="00FE51A3">
        <w:rPr>
          <w:rFonts w:asciiTheme="majorHAnsi" w:hAnsiTheme="majorHAnsi" w:cstheme="majorHAnsi"/>
        </w:rPr>
        <w:t xml:space="preserve"> (2017) states,</w:t>
      </w:r>
    </w:p>
    <w:p w:rsidR="009A594F" w:rsidRPr="00FE51A3" w:rsidRDefault="009A594F" w:rsidP="009A594F">
      <w:pPr>
        <w:rPr>
          <w:rFonts w:asciiTheme="majorHAnsi" w:hAnsiTheme="majorHAnsi" w:cstheme="majorHAnsi"/>
        </w:rPr>
      </w:pPr>
      <w:r w:rsidRPr="00FE51A3">
        <w:rPr>
          <w:rFonts w:asciiTheme="majorHAnsi" w:hAnsiTheme="majorHAnsi" w:cstheme="majorHAnsi"/>
        </w:rPr>
        <w:t>[Politicians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w:t>
      </w:r>
    </w:p>
    <w:p w:rsidR="009A594F" w:rsidRPr="00FE51A3" w:rsidRDefault="009A594F" w:rsidP="009A594F">
      <w:pPr>
        <w:rPr>
          <w:rFonts w:asciiTheme="majorHAnsi" w:hAnsiTheme="majorHAnsi" w:cstheme="majorHAnsi"/>
        </w:rPr>
      </w:pPr>
      <w:r w:rsidRPr="00736F33">
        <w:rPr>
          <w:rStyle w:val="StyleUnderline"/>
          <w:rFonts w:asciiTheme="majorHAnsi" w:hAnsiTheme="majorHAnsi" w:cstheme="majorHAnsi"/>
        </w:rPr>
        <w:t xml:space="preserve">The </w:t>
      </w:r>
      <w:proofErr w:type="spellStart"/>
      <w:r w:rsidRPr="00736F33">
        <w:rPr>
          <w:rStyle w:val="StyleUnderline"/>
          <w:rFonts w:asciiTheme="majorHAnsi" w:hAnsiTheme="majorHAnsi" w:cstheme="majorHAnsi"/>
        </w:rPr>
        <w:t>privatisation</w:t>
      </w:r>
      <w:proofErr w:type="spellEnd"/>
      <w:r w:rsidRPr="00736F33">
        <w:rPr>
          <w:rStyle w:val="StyleUnderline"/>
          <w:rFonts w:asciiTheme="majorHAnsi" w:hAnsiTheme="majorHAnsi" w:cstheme="majorHAnsi"/>
        </w:rPr>
        <w:t xml:space="preserve"> and buying out of African hospitals by foreign companies in </w:t>
      </w:r>
      <w:r w:rsidRPr="00832A32">
        <w:rPr>
          <w:rStyle w:val="StyleUnderline"/>
          <w:rFonts w:asciiTheme="majorHAnsi" w:hAnsiTheme="majorHAnsi" w:cstheme="majorHAnsi"/>
          <w:highlight w:val="green"/>
        </w:rPr>
        <w:t xml:space="preserve">an attempt to “help and rescue them” is a capitalist response </w:t>
      </w:r>
      <w:r w:rsidRPr="00736F33">
        <w:rPr>
          <w:rStyle w:val="StyleUnderline"/>
          <w:rFonts w:asciiTheme="majorHAnsi" w:hAnsiTheme="majorHAnsi" w:cstheme="majorHAnsi"/>
        </w:rPr>
        <w:t xml:space="preserve">that undercuts universal healthcare for Africans </w:t>
      </w:r>
      <w:r w:rsidRPr="00832A32">
        <w:rPr>
          <w:rStyle w:val="StyleUnderline"/>
          <w:rFonts w:asciiTheme="majorHAnsi" w:hAnsiTheme="majorHAnsi" w:cstheme="majorHAnsi"/>
          <w:highlight w:val="green"/>
        </w:rPr>
        <w:t xml:space="preserve">by appropriating the language of care </w:t>
      </w:r>
      <w:r w:rsidRPr="00736F33">
        <w:rPr>
          <w:rStyle w:val="StyleUnderline"/>
          <w:rFonts w:asciiTheme="majorHAnsi" w:hAnsiTheme="majorHAnsi" w:cstheme="majorHAnsi"/>
        </w:rPr>
        <w:t>and inclusion. In</w:t>
      </w:r>
      <w:r w:rsidRPr="00FE51A3">
        <w:rPr>
          <w:rStyle w:val="StyleUnderline"/>
          <w:rFonts w:asciiTheme="majorHAnsi" w:hAnsiTheme="majorHAnsi" w:cstheme="majorHAnsi"/>
        </w:rPr>
        <w:t xml:space="preserve"> reality, this “white </w:t>
      </w:r>
      <w:proofErr w:type="spellStart"/>
      <w:r w:rsidRPr="00FE51A3">
        <w:rPr>
          <w:rStyle w:val="StyleUnderline"/>
          <w:rFonts w:asciiTheme="majorHAnsi" w:hAnsiTheme="majorHAnsi" w:cstheme="majorHAnsi"/>
        </w:rPr>
        <w:t>saviour</w:t>
      </w:r>
      <w:proofErr w:type="spellEnd"/>
      <w:r w:rsidRPr="00FE51A3">
        <w:rPr>
          <w:rStyle w:val="StyleUnderline"/>
          <w:rFonts w:asciiTheme="majorHAnsi" w:hAnsiTheme="majorHAnsi" w:cstheme="majorHAnsi"/>
        </w:rPr>
        <w:t xml:space="preserve"> approach” </w:t>
      </w:r>
      <w:proofErr w:type="gramStart"/>
      <w:r w:rsidRPr="00FE51A3">
        <w:rPr>
          <w:rStyle w:val="StyleUnderline"/>
          <w:rFonts w:asciiTheme="majorHAnsi" w:hAnsiTheme="majorHAnsi" w:cstheme="majorHAnsi"/>
        </w:rPr>
        <w:t>is layered</w:t>
      </w:r>
      <w:proofErr w:type="gramEnd"/>
      <w:r w:rsidRPr="00FE51A3">
        <w:rPr>
          <w:rStyle w:val="StyleUnderline"/>
          <w:rFonts w:asciiTheme="majorHAnsi" w:hAnsiTheme="majorHAnsi" w:cstheme="majorHAnsi"/>
        </w:rPr>
        <w:t xml:space="preserve"> with nothing but racism, disempowerment, exploitation of people, and exclusion of those who cannot afford those “</w:t>
      </w:r>
      <w:proofErr w:type="spellStart"/>
      <w:r w:rsidRPr="00FE51A3">
        <w:rPr>
          <w:rStyle w:val="StyleUnderline"/>
          <w:rFonts w:asciiTheme="majorHAnsi" w:hAnsiTheme="majorHAnsi" w:cstheme="majorHAnsi"/>
        </w:rPr>
        <w:t>privatised</w:t>
      </w:r>
      <w:proofErr w:type="spellEnd"/>
      <w:r w:rsidRPr="00FE51A3">
        <w:rPr>
          <w:rStyle w:val="StyleUnderline"/>
          <w:rFonts w:asciiTheme="majorHAnsi" w:hAnsiTheme="majorHAnsi" w:cstheme="majorHAnsi"/>
        </w:rPr>
        <w:t xml:space="preserve">” services. </w:t>
      </w:r>
      <w:r w:rsidRPr="00FE51A3">
        <w:rPr>
          <w:rFonts w:asciiTheme="majorHAnsi" w:hAnsiTheme="majorHAnsi" w:cstheme="majorHAnsi"/>
        </w:rPr>
        <w:t>Access to health services, therefore, remains both a political as well as a human rights issue that’s closely tied to social justice (</w:t>
      </w:r>
      <w:proofErr w:type="spellStart"/>
      <w:r w:rsidRPr="00FE51A3">
        <w:rPr>
          <w:rFonts w:asciiTheme="majorHAnsi" w:hAnsiTheme="majorHAnsi" w:cstheme="majorHAnsi"/>
        </w:rPr>
        <w:t>Braveman</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Gruskin</w:t>
      </w:r>
      <w:proofErr w:type="spellEnd"/>
      <w:r w:rsidRPr="00FE51A3">
        <w:rPr>
          <w:rFonts w:asciiTheme="majorHAnsi" w:hAnsiTheme="majorHAnsi" w:cstheme="majorHAnsi"/>
        </w:rPr>
        <w:t xml:space="preserve"> 2003b); but Africa’s colonial history, </w:t>
      </w:r>
      <w:proofErr w:type="spellStart"/>
      <w:r w:rsidRPr="00FE51A3">
        <w:rPr>
          <w:rFonts w:asciiTheme="majorHAnsi" w:hAnsiTheme="majorHAnsi" w:cstheme="majorHAnsi"/>
        </w:rPr>
        <w:t>fuelled</w:t>
      </w:r>
      <w:proofErr w:type="spellEnd"/>
      <w:r w:rsidRPr="00FE51A3">
        <w:rPr>
          <w:rFonts w:asciiTheme="majorHAnsi" w:hAnsiTheme="majorHAnsi" w:cstheme="majorHAnsi"/>
        </w:rPr>
        <w:t xml:space="preserve"> by Western greed for her resources, promotes discriminatory policies that continue to impact Africans and their wellbeing.</w:t>
      </w:r>
    </w:p>
    <w:p w:rsidR="009A594F" w:rsidRDefault="009A594F" w:rsidP="009A594F">
      <w:pPr>
        <w:pStyle w:val="Heading4"/>
      </w:pPr>
      <w:r w:rsidRPr="004B0FED">
        <w:rPr>
          <w:u w:val="single"/>
        </w:rPr>
        <w:t>Capitalism</w:t>
      </w:r>
      <w:r>
        <w:t xml:space="preserve"> is an </w:t>
      </w:r>
      <w:r w:rsidRPr="004B0FED">
        <w:rPr>
          <w:u w:val="single"/>
        </w:rPr>
        <w:t>a priori</w:t>
      </w:r>
      <w:r>
        <w:t xml:space="preserve"> impact under any framework -- </w:t>
      </w:r>
      <w:proofErr w:type="gramStart"/>
      <w:r>
        <w:t>it’s</w:t>
      </w:r>
      <w:proofErr w:type="gramEnd"/>
      <w:r>
        <w:t xml:space="preserve">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rsidR="009A594F" w:rsidRPr="008B7163" w:rsidRDefault="009A594F" w:rsidP="009A594F">
      <w:r w:rsidRPr="008B7163">
        <w:rPr>
          <w:rStyle w:val="Style13ptBold"/>
        </w:rPr>
        <w:t>Ahmed 20</w:t>
      </w:r>
      <w:r w:rsidRPr="008B7163">
        <w:t xml:space="preserve"> (</w:t>
      </w:r>
      <w:proofErr w:type="spellStart"/>
      <w:r w:rsidRPr="008B7163">
        <w:t>Nafeez</w:t>
      </w:r>
      <w:proofErr w:type="spellEnd"/>
      <w:r w:rsidRPr="008B7163">
        <w:t xml:space="preserve">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rsidR="009A594F" w:rsidRPr="008B7163" w:rsidRDefault="009A594F" w:rsidP="009A594F">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proofErr w:type="gramStart"/>
      <w:r w:rsidRPr="008B7163">
        <w:rPr>
          <w:rStyle w:val="StyleUnderline"/>
        </w:rPr>
        <w:t>doesn’t</w:t>
      </w:r>
      <w:proofErr w:type="gramEnd"/>
      <w:r w:rsidRPr="008B7163">
        <w:rPr>
          <w:rStyle w:val="StyleUnderline"/>
        </w:rPr>
        <w:t xml:space="preserve"> keep growing endlessly, it just breaks. Grow, or die.</w:t>
      </w:r>
    </w:p>
    <w:p w:rsidR="009A594F" w:rsidRPr="008B7163" w:rsidRDefault="009A594F" w:rsidP="009A594F">
      <w:pPr>
        <w:rPr>
          <w:sz w:val="16"/>
        </w:rPr>
      </w:pPr>
      <w:proofErr w:type="gramStart"/>
      <w:r w:rsidRPr="008B7163">
        <w:rPr>
          <w:sz w:val="16"/>
        </w:rPr>
        <w:t>But</w:t>
      </w:r>
      <w:proofErr w:type="gramEnd"/>
      <w:r w:rsidRPr="008B7163">
        <w:rPr>
          <w:sz w:val="16"/>
        </w:rPr>
        <w:t xml:space="preserve">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rsidR="009A594F" w:rsidRPr="008B7163" w:rsidRDefault="009A594F" w:rsidP="009A594F">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rsidR="009A594F" w:rsidRPr="008B7163" w:rsidRDefault="009A594F" w:rsidP="009A594F">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industrial ag</w:t>
      </w:r>
      <w:r w:rsidRPr="008B7163">
        <w:rPr>
          <w:rStyle w:val="Emphasis"/>
          <w:rFonts w:eastAsiaTheme="majorEastAsia"/>
          <w:szCs w:val="26"/>
        </w:rPr>
        <w:t xml:space="preserve">riculture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w:t>
      </w:r>
      <w:proofErr w:type="gramStart"/>
      <w:r w:rsidRPr="008B7163">
        <w:rPr>
          <w:rStyle w:val="StyleUnderline"/>
        </w:rPr>
        <w:t>rich which is the chief</w:t>
      </w:r>
      <w:proofErr w:type="gramEnd"/>
      <w:r w:rsidRPr="008B7163">
        <w:rPr>
          <w:rStyle w:val="StyleUnderline"/>
        </w:rPr>
        <w:t xml:space="preserve"> driver of these other factors breaching</w:t>
      </w:r>
      <w:r w:rsidRPr="00906E7D">
        <w:t xml:space="preserve"> key </w:t>
      </w:r>
      <w:r w:rsidRPr="008B7163">
        <w:rPr>
          <w:rStyle w:val="StyleUnderline"/>
        </w:rPr>
        <w:t>planetary boundaries.</w:t>
      </w:r>
    </w:p>
    <w:p w:rsidR="009A594F" w:rsidRPr="008B7163" w:rsidRDefault="009A594F" w:rsidP="009A594F">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rsidR="009A594F" w:rsidRPr="008B7163" w:rsidRDefault="009A594F" w:rsidP="009A594F">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rsidR="009A594F" w:rsidRPr="008B7163" w:rsidRDefault="009A594F" w:rsidP="009A594F">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rsidR="009A594F" w:rsidRPr="00255157" w:rsidRDefault="009A594F" w:rsidP="009A594F">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w:t>
      </w:r>
      <w:proofErr w:type="gramStart"/>
      <w:r w:rsidRPr="00255157">
        <w:rPr>
          <w:rStyle w:val="Emphasis"/>
          <w:rFonts w:eastAsiaTheme="majorEastAsia"/>
          <w:szCs w:val="26"/>
        </w:rPr>
        <w:t>are intimately related</w:t>
      </w:r>
      <w:proofErr w:type="gramEnd"/>
      <w:r w:rsidRPr="00255157">
        <w:rPr>
          <w:rStyle w:val="Emphasis"/>
          <w:rFonts w:eastAsiaTheme="majorEastAsia"/>
          <w:szCs w:val="26"/>
        </w:rPr>
        <w:t xml:space="preserve"> to</w:t>
      </w:r>
      <w:r w:rsidRPr="00255157">
        <w:rPr>
          <w:sz w:val="16"/>
        </w:rPr>
        <w:t xml:space="preserve"> an </w:t>
      </w:r>
      <w:r w:rsidRPr="00255157">
        <w:rPr>
          <w:rStyle w:val="Emphasis"/>
          <w:rFonts w:eastAsiaTheme="majorEastAsia"/>
          <w:szCs w:val="26"/>
        </w:rPr>
        <w:t>escalating environmental crisis threatening the very existence of human societies.</w:t>
      </w:r>
    </w:p>
    <w:p w:rsidR="009A594F" w:rsidRPr="00255157" w:rsidRDefault="009A594F" w:rsidP="009A594F">
      <w:pPr>
        <w:rPr>
          <w:sz w:val="16"/>
        </w:rPr>
      </w:pPr>
      <w:proofErr w:type="spellStart"/>
      <w:r w:rsidRPr="00255157">
        <w:rPr>
          <w:sz w:val="16"/>
        </w:rPr>
        <w:t>Synthesising</w:t>
      </w:r>
      <w:proofErr w:type="spellEnd"/>
      <w:r w:rsidRPr="00255157">
        <w:rPr>
          <w:sz w:val="16"/>
        </w:rPr>
        <w:t xml:space="preserve">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rsidR="009A594F" w:rsidRPr="00255157" w:rsidRDefault="009A594F" w:rsidP="009A594F">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rsidR="009A594F" w:rsidRPr="00255157" w:rsidRDefault="009A594F" w:rsidP="009A594F">
      <w:pPr>
        <w:rPr>
          <w:sz w:val="16"/>
          <w:szCs w:val="16"/>
        </w:rPr>
      </w:pPr>
      <w:r w:rsidRPr="00255157">
        <w:rPr>
          <w:sz w:val="16"/>
          <w:szCs w:val="16"/>
        </w:rPr>
        <w:t>Capitalism and the pandemic</w:t>
      </w:r>
    </w:p>
    <w:p w:rsidR="009A594F" w:rsidRPr="00255157" w:rsidRDefault="009A594F" w:rsidP="009A594F">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rsidR="009A594F" w:rsidRPr="00255157" w:rsidRDefault="009A594F" w:rsidP="009A594F">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rsidR="009A594F" w:rsidRPr="004A1C5B" w:rsidRDefault="009A594F" w:rsidP="009A594F">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rsidR="009A594F" w:rsidRPr="00C33282" w:rsidRDefault="009A594F" w:rsidP="009A594F">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rsidR="009A594F" w:rsidRPr="00F56BC8" w:rsidRDefault="009A594F" w:rsidP="009A594F">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rsidR="009A594F" w:rsidRPr="00861659" w:rsidRDefault="009A594F" w:rsidP="009A594F">
      <w:pPr>
        <w:rPr>
          <w:sz w:val="16"/>
          <w:szCs w:val="16"/>
        </w:rPr>
      </w:pPr>
      <w:r w:rsidRPr="00861659">
        <w:rPr>
          <w:sz w:val="16"/>
          <w:szCs w:val="16"/>
        </w:rPr>
        <w:t>Eroding the ‘safe operating space’</w:t>
      </w:r>
    </w:p>
    <w:p w:rsidR="009A594F" w:rsidRPr="00A60A4D" w:rsidRDefault="009A594F" w:rsidP="009A594F">
      <w:pPr>
        <w:rPr>
          <w:sz w:val="16"/>
          <w:szCs w:val="16"/>
        </w:rPr>
      </w:pPr>
      <w:r w:rsidRPr="00A60A4D">
        <w:rPr>
          <w:sz w:val="16"/>
          <w:szCs w:val="16"/>
        </w:rPr>
        <w:t xml:space="preserve">The result is that </w:t>
      </w:r>
      <w:r w:rsidRPr="00A60A4D">
        <w:rPr>
          <w:rStyle w:val="Emphasis"/>
          <w:rFonts w:eastAsiaTheme="majorEastAsia"/>
        </w:rPr>
        <w:t xml:space="preserve">capitalism is causing human societies </w:t>
      </w:r>
      <w:proofErr w:type="gramStart"/>
      <w:r w:rsidRPr="00A60A4D">
        <w:rPr>
          <w:rStyle w:val="Emphasis"/>
          <w:rFonts w:eastAsiaTheme="majorEastAsia"/>
        </w:rPr>
        <w:t>to increasingly breach</w:t>
      </w:r>
      <w:proofErr w:type="gramEnd"/>
      <w:r w:rsidRPr="00A60A4D">
        <w:rPr>
          <w:rStyle w:val="Emphasis"/>
          <w:rFonts w:eastAsiaTheme="majorEastAsia"/>
        </w:rPr>
        <w:t xml:space="preserve"> key planetary boundaries</w:t>
      </w:r>
      <w:r w:rsidRPr="00A60A4D">
        <w:rPr>
          <w:sz w:val="16"/>
          <w:szCs w:val="16"/>
        </w:rPr>
        <w:t>, such as land-use change, biosphere integrity and climate change.</w:t>
      </w:r>
    </w:p>
    <w:p w:rsidR="009A594F" w:rsidRPr="00A60A4D" w:rsidRDefault="009A594F" w:rsidP="009A594F">
      <w:pPr>
        <w:rPr>
          <w:sz w:val="16"/>
          <w:szCs w:val="16"/>
        </w:rPr>
      </w:pPr>
      <w:r w:rsidRPr="00A60A4D">
        <w:rPr>
          <w:sz w:val="16"/>
          <w:szCs w:val="16"/>
        </w:rPr>
        <w:t xml:space="preserve">Remaining within these boundaries is essential to maintain what scientists describe as a “safe operating space” for human civilization. If those key ecosystems </w:t>
      </w:r>
      <w:proofErr w:type="gramStart"/>
      <w:r w:rsidRPr="00A60A4D">
        <w:rPr>
          <w:sz w:val="16"/>
          <w:szCs w:val="16"/>
        </w:rPr>
        <w:t>are disrupted</w:t>
      </w:r>
      <w:proofErr w:type="gramEnd"/>
      <w:r w:rsidRPr="00A60A4D">
        <w:rPr>
          <w:sz w:val="16"/>
          <w:szCs w:val="16"/>
        </w:rPr>
        <w:t>, that “safe operating space” will begin to erode. The global impacts of the COVID19 pandemic are yet another clear indication that this process of erosion has already begun.</w:t>
      </w:r>
    </w:p>
    <w:p w:rsidR="009A594F" w:rsidRPr="00A60A4D" w:rsidRDefault="009A594F" w:rsidP="009A594F">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rsidR="009A594F" w:rsidRPr="00A60A4D" w:rsidRDefault="009A594F" w:rsidP="009A594F">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w:t>
      </w:r>
      <w:proofErr w:type="gramStart"/>
      <w:r w:rsidRPr="00A60A4D">
        <w:rPr>
          <w:sz w:val="16"/>
          <w:szCs w:val="16"/>
        </w:rPr>
        <w:t>to a large extent</w:t>
      </w:r>
      <w:proofErr w:type="gramEnd"/>
      <w:r w:rsidRPr="00A60A4D">
        <w:rPr>
          <w:sz w:val="16"/>
          <w:szCs w:val="16"/>
        </w:rPr>
        <w:t xml:space="preserve">,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rsidR="009A594F" w:rsidRPr="00A60A4D" w:rsidRDefault="009A594F" w:rsidP="009A594F">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 xml:space="preserve">capitalism is eroding the ‘safe space’ by which human </w:t>
      </w:r>
      <w:proofErr w:type="spellStart"/>
      <w:r w:rsidRPr="00A60A4D">
        <w:rPr>
          <w:rStyle w:val="Emphasis"/>
          <w:rFonts w:eastAsiaTheme="majorEastAsia"/>
        </w:rPr>
        <w:t>civilisation</w:t>
      </w:r>
      <w:proofErr w:type="spellEnd"/>
      <w:r w:rsidRPr="00A60A4D">
        <w:rPr>
          <w:rStyle w:val="Emphasis"/>
          <w:rFonts w:eastAsiaTheme="majorEastAsia"/>
        </w:rPr>
        <w:t xml:space="preserve"> is able to survive.</w:t>
      </w:r>
    </w:p>
    <w:p w:rsidR="009A594F" w:rsidRPr="00A60A4D" w:rsidRDefault="009A594F" w:rsidP="009A594F">
      <w:pPr>
        <w:rPr>
          <w:sz w:val="16"/>
          <w:szCs w:val="16"/>
        </w:rPr>
      </w:pPr>
      <w:r w:rsidRPr="00A60A4D">
        <w:rPr>
          <w:sz w:val="16"/>
          <w:szCs w:val="16"/>
        </w:rPr>
        <w:t>The structures</w:t>
      </w:r>
    </w:p>
    <w:p w:rsidR="009A594F" w:rsidRPr="00A60A4D" w:rsidRDefault="009A594F" w:rsidP="009A594F">
      <w:pPr>
        <w:rPr>
          <w:sz w:val="16"/>
          <w:szCs w:val="16"/>
        </w:rPr>
      </w:pPr>
      <w:r w:rsidRPr="00A60A4D">
        <w:rPr>
          <w:sz w:val="16"/>
          <w:szCs w:val="16"/>
        </w:rPr>
        <w:t xml:space="preserve">The paper also sets out how this is happening in some detail. </w:t>
      </w:r>
      <w:r w:rsidRPr="00A60A4D">
        <w:rPr>
          <w:rStyle w:val="StyleUnderline"/>
        </w:rPr>
        <w:t>The super-</w:t>
      </w:r>
      <w:proofErr w:type="gramStart"/>
      <w:r w:rsidRPr="00A60A4D">
        <w:rPr>
          <w:rStyle w:val="StyleUnderline"/>
        </w:rPr>
        <w:t>rich</w:t>
      </w:r>
      <w:r w:rsidRPr="00A60A4D">
        <w:rPr>
          <w:sz w:val="16"/>
          <w:szCs w:val="16"/>
        </w:rPr>
        <w:t xml:space="preserve"> basically</w:t>
      </w:r>
      <w:proofErr w:type="gramEnd"/>
      <w:r w:rsidRPr="00A60A4D">
        <w:rPr>
          <w:sz w:val="16"/>
          <w:szCs w:val="16"/>
        </w:rPr>
        <w:t xml:space="preserve"> end up driving this destructive system forward in three key ways.</w:t>
      </w:r>
    </w:p>
    <w:p w:rsidR="009A594F" w:rsidRPr="00A60A4D" w:rsidRDefault="009A594F" w:rsidP="009A594F">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rsidR="009A594F" w:rsidRPr="00A60A4D" w:rsidRDefault="009A594F" w:rsidP="009A594F">
      <w:pPr>
        <w:rPr>
          <w:sz w:val="16"/>
          <w:szCs w:val="16"/>
        </w:rPr>
      </w:pPr>
      <w:r w:rsidRPr="00A60A4D">
        <w:rPr>
          <w:sz w:val="16"/>
          <w:szCs w:val="16"/>
        </w:rPr>
        <w:t>Secondly</w:t>
      </w:r>
      <w:r w:rsidRPr="00A60A4D">
        <w:rPr>
          <w:rStyle w:val="StyleUnderline"/>
        </w:rPr>
        <w:t>, they are “members of powerful factions of the capitalist class.”</w:t>
      </w:r>
    </w:p>
    <w:p w:rsidR="009A594F" w:rsidRPr="00A60A4D" w:rsidRDefault="009A594F" w:rsidP="009A594F">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rsidR="009A594F" w:rsidRPr="00537540" w:rsidRDefault="009A594F" w:rsidP="009A594F">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rsidR="009A594F" w:rsidRPr="00537540" w:rsidRDefault="009A594F" w:rsidP="009A594F">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rsidR="009A594F" w:rsidRPr="00A60A4D" w:rsidRDefault="009A594F" w:rsidP="009A594F">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 w:val="16"/>
          <w:szCs w:val="16"/>
        </w:rPr>
        <w:t xml:space="preserve"> from access to the productive resources of the earth, along with the mechanisms used to extract these resources and produce goods and services.</w:t>
      </w:r>
    </w:p>
    <w:p w:rsidR="009A594F" w:rsidRPr="00A60A4D" w:rsidRDefault="009A594F" w:rsidP="009A594F">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 w:val="16"/>
          <w:szCs w:val="16"/>
        </w:rPr>
        <w:t xml:space="preserve"> not just </w:t>
      </w:r>
      <w:proofErr w:type="spellStart"/>
      <w:r w:rsidRPr="00537540">
        <w:rPr>
          <w:rStyle w:val="StyleUnderline"/>
        </w:rPr>
        <w:t>normalised</w:t>
      </w:r>
      <w:proofErr w:type="spellEnd"/>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rsidR="009A594F" w:rsidRPr="00537540" w:rsidRDefault="009A594F" w:rsidP="009A594F">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rsidR="009A594F" w:rsidRPr="00537540" w:rsidRDefault="009A594F" w:rsidP="009A594F">
      <w:pPr>
        <w:rPr>
          <w:sz w:val="12"/>
          <w:szCs w:val="12"/>
        </w:rPr>
      </w:pP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(e.g.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rsidR="009A594F" w:rsidRPr="00537540" w:rsidRDefault="009A594F" w:rsidP="009A594F">
      <w:pPr>
        <w:rPr>
          <w:sz w:val="12"/>
          <w:szCs w:val="12"/>
        </w:rPr>
      </w:pPr>
      <w:proofErr w:type="gramStart"/>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w:t>
      </w:r>
      <w:proofErr w:type="gramEnd"/>
      <w:r w:rsidRPr="00537540">
        <w:rPr>
          <w:sz w:val="12"/>
          <w:szCs w:val="12"/>
        </w:rPr>
        <w:t xml:space="preserve"> Under normal economic conditions, this capitalist competition is expected to lead to aggregate growth dynamics.”</w:t>
      </w:r>
    </w:p>
    <w:p w:rsidR="009A594F" w:rsidRPr="00537540" w:rsidRDefault="009A594F" w:rsidP="009A594F">
      <w:pPr>
        <w:rPr>
          <w:sz w:val="12"/>
          <w:szCs w:val="12"/>
        </w:rPr>
      </w:pPr>
      <w:r w:rsidRPr="00537540">
        <w:rPr>
          <w:sz w:val="12"/>
          <w:szCs w:val="12"/>
        </w:rPr>
        <w:t xml:space="preserve">The irony is that, as the paper also shows, the “affluence” accumulated by the super-rich </w:t>
      </w:r>
      <w:proofErr w:type="gramStart"/>
      <w:r w:rsidRPr="00537540">
        <w:rPr>
          <w:sz w:val="12"/>
          <w:szCs w:val="12"/>
        </w:rPr>
        <w:t>isn’t</w:t>
      </w:r>
      <w:proofErr w:type="gramEnd"/>
      <w:r w:rsidRPr="00537540">
        <w:rPr>
          <w:sz w:val="12"/>
          <w:szCs w:val="12"/>
        </w:rPr>
        <w:t xml:space="preserve"> correlated with happiness or well-being.</w:t>
      </w:r>
    </w:p>
    <w:p w:rsidR="009A594F" w:rsidRPr="00537540" w:rsidRDefault="009A594F" w:rsidP="009A594F">
      <w:pPr>
        <w:rPr>
          <w:sz w:val="12"/>
          <w:szCs w:val="12"/>
        </w:rPr>
      </w:pPr>
      <w:r w:rsidRPr="00537540">
        <w:rPr>
          <w:sz w:val="12"/>
          <w:szCs w:val="12"/>
        </w:rPr>
        <w:t>Restructure</w:t>
      </w:r>
    </w:p>
    <w:p w:rsidR="009A594F" w:rsidRPr="00A60A4D" w:rsidRDefault="009A594F" w:rsidP="009A594F">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proofErr w:type="gramStart"/>
      <w:r w:rsidRPr="006A1C69">
        <w:rPr>
          <w:sz w:val="16"/>
          <w:szCs w:val="16"/>
        </w:rPr>
        <w:t>So</w:t>
      </w:r>
      <w:proofErr w:type="gramEnd"/>
      <w:r w:rsidRPr="006A1C69">
        <w:rPr>
          <w:sz w:val="16"/>
          <w:szCs w:val="16"/>
        </w:rPr>
        <w:t xml:space="preserve">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w:t>
      </w:r>
      <w:proofErr w:type="spellStart"/>
      <w:r w:rsidRPr="00A60A4D">
        <w:rPr>
          <w:sz w:val="16"/>
          <w:szCs w:val="16"/>
        </w:rPr>
        <w:t>behaviours</w:t>
      </w:r>
      <w:proofErr w:type="spellEnd"/>
      <w:r w:rsidRPr="00A60A4D">
        <w:rPr>
          <w:sz w:val="16"/>
          <w:szCs w:val="16"/>
        </w:rPr>
        <w:t xml:space="preserve"> with a focus on cutting back our use of planetary resources:</w:t>
      </w:r>
    </w:p>
    <w:p w:rsidR="009A594F" w:rsidRPr="00A60A4D" w:rsidRDefault="009A594F" w:rsidP="009A594F">
      <w:pPr>
        <w:rPr>
          <w:sz w:val="16"/>
          <w:szCs w:val="16"/>
        </w:rPr>
      </w:pPr>
      <w:r w:rsidRPr="00A60A4D">
        <w:rPr>
          <w:sz w:val="16"/>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A60A4D">
        <w:rPr>
          <w:sz w:val="16"/>
          <w:szCs w:val="16"/>
        </w:rPr>
        <w:t>utilisation</w:t>
      </w:r>
      <w:proofErr w:type="spellEnd"/>
      <w:r w:rsidRPr="00A60A4D">
        <w:rPr>
          <w:sz w:val="16"/>
          <w:szCs w:val="16"/>
        </w:rPr>
        <w:t xml:space="preserve"> per se.”</w:t>
      </w:r>
    </w:p>
    <w:p w:rsidR="009A594F" w:rsidRPr="00A60A4D" w:rsidRDefault="009A594F" w:rsidP="009A594F">
      <w:pPr>
        <w:rPr>
          <w:sz w:val="16"/>
          <w:szCs w:val="16"/>
        </w:rPr>
      </w:pPr>
      <w:r w:rsidRPr="00A60A4D">
        <w:rPr>
          <w:sz w:val="16"/>
          <w:szCs w:val="16"/>
        </w:rPr>
        <w:t xml:space="preserve">The good news is that it </w:t>
      </w:r>
      <w:proofErr w:type="gramStart"/>
      <w:r w:rsidRPr="00A60A4D">
        <w:rPr>
          <w:sz w:val="16"/>
          <w:szCs w:val="16"/>
        </w:rPr>
        <w:t>doesn’t</w:t>
      </w:r>
      <w:proofErr w:type="gramEnd"/>
      <w:r w:rsidRPr="00A60A4D">
        <w:rPr>
          <w:sz w:val="16"/>
          <w:szCs w:val="16"/>
        </w:rPr>
        <w:t xml:space="preserve"> have to be this way.</w:t>
      </w:r>
    </w:p>
    <w:p w:rsidR="009A594F" w:rsidRPr="00A60A4D" w:rsidRDefault="009A594F" w:rsidP="009A594F">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rsidR="009A594F" w:rsidRPr="00DA4C2C" w:rsidRDefault="009A594F" w:rsidP="009A594F">
      <w:pPr>
        <w:rPr>
          <w:rStyle w:val="StyleUnderline"/>
        </w:rPr>
      </w:pPr>
      <w:r w:rsidRPr="00537540">
        <w:rPr>
          <w:rStyle w:val="StyleUnderline"/>
        </w:rPr>
        <w:t>In India, Brazil and South Africa, “</w:t>
      </w:r>
      <w:r w:rsidRPr="00DA4C2C">
        <w:rPr>
          <w:rStyle w:val="Emphasis"/>
          <w:rFonts w:eastAsiaTheme="majorEastAsia"/>
        </w:rPr>
        <w:t xml:space="preserve">decent living standards” </w:t>
      </w:r>
      <w:proofErr w:type="gramStart"/>
      <w:r w:rsidRPr="00DA4C2C">
        <w:rPr>
          <w:rStyle w:val="Emphasis"/>
          <w:rFonts w:eastAsiaTheme="majorEastAsia"/>
        </w:rPr>
        <w:t>can be supported</w:t>
      </w:r>
      <w:proofErr w:type="gramEnd"/>
      <w:r w:rsidRPr="00DA4C2C">
        <w:rPr>
          <w:rStyle w:val="Emphasis"/>
          <w:rFonts w:eastAsiaTheme="majorEastAsia"/>
        </w:rPr>
        <w:t xml:space="preserve">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rsidR="009A594F" w:rsidRPr="00DA4C2C" w:rsidRDefault="009A594F" w:rsidP="009A594F">
      <w:pPr>
        <w:rPr>
          <w:sz w:val="16"/>
          <w:szCs w:val="16"/>
        </w:rPr>
      </w:pPr>
      <w:r w:rsidRPr="00DA4C2C">
        <w:rPr>
          <w:sz w:val="16"/>
          <w:szCs w:val="16"/>
        </w:rPr>
        <w:t xml:space="preserve">By becoming aware of how the wider economic system </w:t>
      </w:r>
      <w:proofErr w:type="spellStart"/>
      <w:r w:rsidRPr="00DA4C2C">
        <w:rPr>
          <w:sz w:val="16"/>
          <w:szCs w:val="16"/>
        </w:rPr>
        <w:t>incentivises</w:t>
      </w:r>
      <w:proofErr w:type="spellEnd"/>
      <w:r w:rsidRPr="00DA4C2C">
        <w:rPr>
          <w:sz w:val="16"/>
          <w:szCs w:val="16"/>
        </w:rPr>
        <w:t xml:space="preserve"> </w:t>
      </w:r>
      <w:proofErr w:type="spellStart"/>
      <w:r w:rsidRPr="00DA4C2C">
        <w:rPr>
          <w:sz w:val="16"/>
          <w:szCs w:val="16"/>
        </w:rPr>
        <w:t>behaviour</w:t>
      </w:r>
      <w:proofErr w:type="spellEnd"/>
      <w:r w:rsidRPr="00DA4C2C">
        <w:rPr>
          <w:sz w:val="16"/>
          <w:szCs w:val="16"/>
        </w:rPr>
        <w:t xml:space="preserve"> that is destructive of human societies and planetary ecosystems critical for human survival, both ordinary workers and more wealthy sectors — including the super-rich — can work toward rewriting the global economic operating system.</w:t>
      </w:r>
    </w:p>
    <w:p w:rsidR="009A594F" w:rsidRPr="00DA4C2C" w:rsidRDefault="009A594F" w:rsidP="009A594F">
      <w:pPr>
        <w:rPr>
          <w:sz w:val="16"/>
          <w:szCs w:val="16"/>
        </w:rPr>
      </w:pPr>
      <w:r w:rsidRPr="00DA4C2C">
        <w:rPr>
          <w:sz w:val="16"/>
          <w:szCs w:val="16"/>
        </w:rPr>
        <w:t xml:space="preserve">This </w:t>
      </w:r>
      <w:proofErr w:type="gramStart"/>
      <w:r w:rsidRPr="00DA4C2C">
        <w:rPr>
          <w:sz w:val="16"/>
          <w:szCs w:val="16"/>
        </w:rPr>
        <w:t>can be done</w:t>
      </w:r>
      <w:proofErr w:type="gramEnd"/>
      <w:r w:rsidRPr="00DA4C2C">
        <w:rPr>
          <w:sz w:val="16"/>
          <w:szCs w:val="16"/>
        </w:rPr>
        <w:t xml:space="preserve"> by restructuring ownership in firms, </w:t>
      </w:r>
      <w:proofErr w:type="spellStart"/>
      <w:r w:rsidRPr="00DA4C2C">
        <w:rPr>
          <w:sz w:val="16"/>
          <w:szCs w:val="16"/>
        </w:rPr>
        <w:t>equalising</w:t>
      </w:r>
      <w:proofErr w:type="spellEnd"/>
      <w:r w:rsidRPr="00DA4C2C">
        <w:rPr>
          <w:sz w:val="16"/>
          <w:szCs w:val="16"/>
        </w:rPr>
        <w:t xml:space="preserve"> relations with workers, and intentionally </w:t>
      </w:r>
      <w:proofErr w:type="spellStart"/>
      <w:r w:rsidRPr="00DA4C2C">
        <w:rPr>
          <w:sz w:val="16"/>
          <w:szCs w:val="16"/>
        </w:rPr>
        <w:t>reorganising</w:t>
      </w:r>
      <w:proofErr w:type="spellEnd"/>
      <w:r w:rsidRPr="00DA4C2C">
        <w:rPr>
          <w:sz w:val="16"/>
          <w:szCs w:val="16"/>
        </w:rPr>
        <w:t xml:space="preserve"> the way decisions are made about investment priorities.</w:t>
      </w:r>
    </w:p>
    <w:p w:rsidR="009A594F" w:rsidRPr="00DA4C2C" w:rsidRDefault="009A594F" w:rsidP="009A594F">
      <w:pPr>
        <w:rPr>
          <w:sz w:val="16"/>
          <w:szCs w:val="16"/>
        </w:rPr>
      </w:pPr>
      <w:r w:rsidRPr="00DA4C2C">
        <w:rPr>
          <w:sz w:val="16"/>
          <w:szCs w:val="16"/>
        </w:rPr>
        <w:t xml:space="preserve">The paper points out that </w:t>
      </w:r>
      <w:r w:rsidRPr="00DA4C2C">
        <w:rPr>
          <w:rStyle w:val="Emphasis"/>
          <w:rFonts w:eastAsiaTheme="majorEastAsia"/>
          <w:szCs w:val="26"/>
        </w:rPr>
        <w:t xml:space="preserve">citizens and communities have a crucial role to play in getting </w:t>
      </w:r>
      <w:proofErr w:type="spellStart"/>
      <w:r w:rsidRPr="00DA4C2C">
        <w:rPr>
          <w:rStyle w:val="Emphasis"/>
          <w:rFonts w:eastAsiaTheme="majorEastAsia"/>
          <w:szCs w:val="26"/>
        </w:rPr>
        <w:t>organised</w:t>
      </w:r>
      <w:proofErr w:type="spellEnd"/>
      <w:r w:rsidRPr="00DA4C2C">
        <w:rPr>
          <w:rStyle w:val="Emphasis"/>
          <w:rFonts w:eastAsiaTheme="majorEastAsia"/>
          <w:szCs w:val="26"/>
        </w:rPr>
        <w:t>,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w:t>
      </w:r>
      <w:proofErr w:type="spellStart"/>
      <w:r w:rsidRPr="00DA4C2C">
        <w:rPr>
          <w:sz w:val="16"/>
          <w:szCs w:val="16"/>
        </w:rPr>
        <w:t>catalyse</w:t>
      </w:r>
      <w:proofErr w:type="spellEnd"/>
      <w:r w:rsidRPr="00DA4C2C">
        <w:rPr>
          <w:sz w:val="16"/>
          <w:szCs w:val="16"/>
        </w:rPr>
        <w:t xml:space="preserve"> </w:t>
      </w:r>
      <w:r w:rsidRPr="00DA4C2C">
        <w:rPr>
          <w:rStyle w:val="Emphasis"/>
          <w:rFonts w:eastAsiaTheme="majorEastAsia"/>
          <w:szCs w:val="26"/>
        </w:rPr>
        <w:t>mass change</w:t>
      </w:r>
      <w:r w:rsidRPr="00DA4C2C">
        <w:rPr>
          <w:sz w:val="16"/>
          <w:szCs w:val="16"/>
        </w:rPr>
        <w:t>.</w:t>
      </w:r>
    </w:p>
    <w:p w:rsidR="009A594F" w:rsidRPr="00DA4C2C" w:rsidRDefault="009A594F" w:rsidP="009A594F">
      <w:pPr>
        <w:rPr>
          <w:rStyle w:val="Emphasis"/>
          <w:rFonts w:eastAsiaTheme="majorEastAsia"/>
          <w:szCs w:val="26"/>
        </w:rPr>
      </w:pPr>
      <w:r w:rsidRPr="00DA4C2C">
        <w:rPr>
          <w:rStyle w:val="Emphasis"/>
          <w:rFonts w:eastAsiaTheme="majorEastAsia"/>
          <w:szCs w:val="26"/>
        </w:rPr>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 xml:space="preserve">global </w:t>
      </w:r>
      <w:proofErr w:type="gramStart"/>
      <w:r w:rsidRPr="00DA4C2C">
        <w:rPr>
          <w:rStyle w:val="Emphasis"/>
          <w:rFonts w:eastAsiaTheme="majorEastAsia"/>
        </w:rPr>
        <w:t>capitalism</w:t>
      </w:r>
      <w:proofErr w:type="gramEnd"/>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w:t>
      </w:r>
      <w:proofErr w:type="gramStart"/>
      <w:r w:rsidRPr="00DA4C2C">
        <w:rPr>
          <w:sz w:val="16"/>
          <w:szCs w:val="16"/>
        </w:rPr>
        <w:t>life-cycle</w:t>
      </w:r>
      <w:proofErr w:type="gramEnd"/>
      <w:r w:rsidRPr="00DA4C2C">
        <w:rPr>
          <w:sz w:val="16"/>
          <w:szCs w:val="16"/>
        </w:rPr>
        <w:t xml:space="preserv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rsidR="009A594F" w:rsidRPr="00DA4C2C" w:rsidRDefault="009A594F" w:rsidP="009A594F">
      <w:pPr>
        <w:rPr>
          <w:szCs w:val="26"/>
        </w:rPr>
      </w:pPr>
      <w:r w:rsidRPr="00DA4C2C">
        <w:rPr>
          <w:sz w:val="16"/>
          <w:szCs w:val="16"/>
        </w:rPr>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w:t>
      </w:r>
      <w:proofErr w:type="gramStart"/>
      <w:r w:rsidRPr="00DA4C2C">
        <w:rPr>
          <w:rStyle w:val="StyleUnderline"/>
        </w:rPr>
        <w:t xml:space="preserve">really </w:t>
      </w:r>
      <w:r w:rsidRPr="00DA4C2C">
        <w:rPr>
          <w:rStyle w:val="Emphasis"/>
          <w:rFonts w:eastAsiaTheme="majorEastAsia"/>
          <w:szCs w:val="26"/>
        </w:rPr>
        <w:t>separate</w:t>
      </w:r>
      <w:proofErr w:type="gramEnd"/>
      <w:r w:rsidRPr="00DA4C2C">
        <w:rPr>
          <w:rStyle w:val="Emphasis"/>
          <w:rFonts w:eastAsiaTheme="majorEastAsia"/>
          <w:szCs w:val="26"/>
        </w:rPr>
        <w:t xml:space="preserv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rsidR="009A594F" w:rsidRDefault="009A594F" w:rsidP="009A594F">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survival over the coming decades.</w:t>
      </w:r>
    </w:p>
    <w:p w:rsidR="009A594F" w:rsidRDefault="009A594F" w:rsidP="009A594F">
      <w:pPr>
        <w:pStyle w:val="Heading4"/>
      </w:pPr>
      <w:r>
        <w:t xml:space="preserve">The alternative is a global socialist movement that ends globalization </w:t>
      </w:r>
    </w:p>
    <w:p w:rsidR="009A594F" w:rsidRPr="001D112E" w:rsidRDefault="009A594F" w:rsidP="009A594F">
      <w:pPr>
        <w:rPr>
          <w:rStyle w:val="Style13ptBold"/>
        </w:rPr>
      </w:pPr>
      <w:proofErr w:type="gramStart"/>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9" w:history="1">
        <w:r w:rsidRPr="001D112E">
          <w:rPr>
            <w:rStyle w:val="Hyperlink"/>
          </w:rPr>
          <w:t>https://www.opendemocracy.net/en/oureconomy/battle-seattle-20-years-later-its-time-revival/</w:t>
        </w:r>
      </w:hyperlink>
      <w:r w:rsidRPr="001D112E">
        <w:t>] BC</w:t>
      </w:r>
      <w:proofErr w:type="gramEnd"/>
    </w:p>
    <w:p w:rsidR="009A594F" w:rsidRPr="001E7F4F" w:rsidRDefault="009A594F" w:rsidP="009A594F">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rsidR="009A594F" w:rsidRPr="001E7F4F" w:rsidRDefault="009A594F" w:rsidP="009A594F">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rsidR="009A594F" w:rsidRPr="007C4FD7" w:rsidRDefault="009A594F" w:rsidP="009A594F">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t>
      </w:r>
      <w:proofErr w:type="gramStart"/>
      <w:r>
        <w:t>were attacked</w:t>
      </w:r>
      <w:proofErr w:type="gramEnd"/>
      <w:r>
        <w:t xml:space="preserve">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proofErr w:type="gramStart"/>
      <w:r w:rsidRPr="005B78F6">
        <w:rPr>
          <w:rStyle w:val="StyleUnderline"/>
          <w:highlight w:val="green"/>
        </w:rPr>
        <w:t>was won</w:t>
      </w:r>
      <w:proofErr w:type="gramEnd"/>
      <w:r w:rsidRPr="005B78F6">
        <w:rPr>
          <w:rStyle w:val="StyleUnderline"/>
          <w:highlight w:val="green"/>
        </w:rPr>
        <w:t>.</w:t>
      </w:r>
    </w:p>
    <w:p w:rsidR="009A594F" w:rsidRPr="007C4FD7" w:rsidRDefault="009A594F" w:rsidP="009A594F">
      <w:pPr>
        <w:rPr>
          <w:rStyle w:val="StyleUnderline"/>
        </w:rPr>
      </w:pPr>
      <w:proofErr w:type="gramStart"/>
      <w:r w:rsidRPr="005B78F6">
        <w:rPr>
          <w:rStyle w:val="Emphasis"/>
          <w:highlight w:val="green"/>
        </w:rPr>
        <w:t>But</w:t>
      </w:r>
      <w:proofErr w:type="gramEnd"/>
      <w:r w:rsidRPr="005B78F6">
        <w:rPr>
          <w:rStyle w:val="Emphasis"/>
          <w:highlight w:val="green"/>
        </w:rPr>
        <w:t xml:space="preserve">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 xml:space="preserve">The WTO protests marked the moment that the Alter-Globalization Movement (AGM), also known as the Global Justice, or disparagingly, the Anti-Globalization Movement, </w:t>
      </w:r>
      <w:proofErr w:type="gramStart"/>
      <w:r w:rsidRPr="007C4FD7">
        <w:rPr>
          <w:rStyle w:val="StyleUnderline"/>
        </w:rPr>
        <w:t>was launched</w:t>
      </w:r>
      <w:proofErr w:type="gramEnd"/>
      <w:r w:rsidRPr="007C4FD7">
        <w:rPr>
          <w:rStyle w:val="StyleUnderline"/>
        </w:rPr>
        <w:t xml:space="preserve"> into the public consciousness.</w:t>
      </w:r>
    </w:p>
    <w:p w:rsidR="009A594F" w:rsidRPr="007C4FD7" w:rsidRDefault="009A594F" w:rsidP="009A594F">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w:t>
      </w:r>
      <w:proofErr w:type="gramStart"/>
      <w:r w:rsidRPr="007C4FD7">
        <w:rPr>
          <w:rStyle w:val="StyleUnderline"/>
        </w:rPr>
        <w:t>for</w:t>
      </w:r>
      <w:proofErr w:type="gramEnd"/>
      <w:r w:rsidRPr="007C4FD7">
        <w:rPr>
          <w:rStyle w:val="StyleUnderline"/>
        </w:rPr>
        <w:t xml:space="preserve">. </w:t>
      </w:r>
      <w:proofErr w:type="gramStart"/>
      <w:r w:rsidRPr="007C4FD7">
        <w:rPr>
          <w:rStyle w:val="StyleUnderline"/>
        </w:rPr>
        <w:t>But</w:t>
      </w:r>
      <w:proofErr w:type="gramEnd"/>
      <w:r w:rsidRPr="007C4FD7">
        <w:rPr>
          <w:rStyle w:val="StyleUnderline"/>
        </w:rPr>
        <w:t xml:space="preserve"> recent years have revealed cracks in the surface. </w:t>
      </w:r>
      <w:r w:rsidRPr="007C4FD7">
        <w:rPr>
          <w:rStyle w:val="Emphasis"/>
        </w:rPr>
        <w:t xml:space="preserve">With an opportunity to finish what was started, </w:t>
      </w:r>
      <w:proofErr w:type="gramStart"/>
      <w:r w:rsidRPr="005B78F6">
        <w:rPr>
          <w:rStyle w:val="Emphasis"/>
          <w:highlight w:val="green"/>
        </w:rPr>
        <w:t>it’s</w:t>
      </w:r>
      <w:proofErr w:type="gramEnd"/>
      <w:r w:rsidRPr="005B78F6">
        <w:rPr>
          <w:rStyle w:val="Emphasis"/>
          <w:highlight w:val="green"/>
        </w:rPr>
        <w:t xml:space="preserve"> time to revive the spirit of Seattle.</w:t>
      </w:r>
    </w:p>
    <w:p w:rsidR="009A594F" w:rsidRDefault="009A594F" w:rsidP="009A594F">
      <w:r>
        <w:t>Globalization and its dissent</w:t>
      </w:r>
    </w:p>
    <w:p w:rsidR="009A594F" w:rsidRPr="001007F9" w:rsidRDefault="009A594F" w:rsidP="009A594F">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xml:space="preserve">. If there was doubt before that capitalism </w:t>
      </w:r>
      <w:proofErr w:type="gramStart"/>
      <w:r w:rsidRPr="001007F9">
        <w:rPr>
          <w:rStyle w:val="Emphasis"/>
        </w:rPr>
        <w:t>must be confronted</w:t>
      </w:r>
      <w:proofErr w:type="gramEnd"/>
      <w:r w:rsidRPr="001007F9">
        <w:rPr>
          <w:rStyle w:val="Emphasis"/>
        </w:rPr>
        <w:t xml:space="preserve"> at the global level to be defeated, the power grab that is neoliberal globalization puts those doubts to rest. Capital is global. Labor must be too.</w:t>
      </w:r>
    </w:p>
    <w:p w:rsidR="009A594F" w:rsidRPr="001007F9" w:rsidRDefault="009A594F" w:rsidP="009A594F">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rsidR="009A594F" w:rsidRDefault="009A594F" w:rsidP="009A594F">
      <w:r>
        <w:t xml:space="preserve">The Alter-Globalization Movement rejected the compromise. </w:t>
      </w:r>
      <w:proofErr w:type="gramStart"/>
      <w:r>
        <w:t>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roofErr w:type="gramEnd"/>
    </w:p>
    <w:p w:rsidR="009A594F" w:rsidRDefault="009A594F" w:rsidP="009A594F">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rsidR="009A594F" w:rsidRPr="001007F9" w:rsidRDefault="009A594F" w:rsidP="009A594F">
      <w:pPr>
        <w:rPr>
          <w:rStyle w:val="StyleUnderline"/>
        </w:rPr>
      </w:pPr>
      <w:r>
        <w:t xml:space="preserve">Organizing under such a big tent, </w:t>
      </w:r>
      <w:r w:rsidRPr="001007F9">
        <w:rPr>
          <w:rStyle w:val="StyleUnderline"/>
        </w:rPr>
        <w:t xml:space="preserve">the AGM </w:t>
      </w:r>
      <w:proofErr w:type="gramStart"/>
      <w:r w:rsidRPr="001007F9">
        <w:rPr>
          <w:rStyle w:val="StyleUnderline"/>
        </w:rPr>
        <w:t>is better understood</w:t>
      </w:r>
      <w:proofErr w:type="gramEnd"/>
      <w:r w:rsidRPr="001007F9">
        <w:rPr>
          <w:rStyle w:val="StyleUnderline"/>
        </w:rPr>
        <w:t xml:space="preserve"> as a dispersed, informal network – a “movement of movements” – than a unified political structure</w:t>
      </w:r>
      <w:r>
        <w:t xml:space="preserve">. This fluid network manifested in many forms. </w:t>
      </w:r>
      <w:r w:rsidRPr="001007F9">
        <w:rPr>
          <w:rStyle w:val="StyleUnderline"/>
        </w:rPr>
        <w:t xml:space="preserve">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w:t>
      </w:r>
      <w:proofErr w:type="gramStart"/>
      <w:r w:rsidRPr="001007F9">
        <w:rPr>
          <w:rStyle w:val="StyleUnderline"/>
        </w:rPr>
        <w:t>And</w:t>
      </w:r>
      <w:proofErr w:type="gramEnd"/>
      <w:r w:rsidRPr="001007F9">
        <w:rPr>
          <w:rStyle w:val="StyleUnderline"/>
        </w:rPr>
        <w:t>, as in Seattle, meetings of international organizations became rallying points for major global demonstrations.</w:t>
      </w:r>
    </w:p>
    <w:p w:rsidR="009A594F" w:rsidRDefault="009A594F" w:rsidP="009A594F">
      <w:r>
        <w:t xml:space="preserve">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w:t>
      </w:r>
      <w:proofErr w:type="gramStart"/>
      <w:r>
        <w:t>But</w:t>
      </w:r>
      <w:proofErr w:type="gramEnd"/>
      <w:r>
        <w:t xml:space="preserve">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rsidR="009A594F" w:rsidRDefault="009A594F" w:rsidP="009A594F">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easy, but building lasting political structures difficult</w:t>
      </w:r>
      <w:r>
        <w:t xml:space="preserve">. Resistance </w:t>
      </w:r>
      <w:proofErr w:type="gramStart"/>
      <w:r>
        <w:t>was often treated</w:t>
      </w:r>
      <w:proofErr w:type="gramEnd"/>
      <w:r>
        <w:t xml:space="preserve"> as an intrinsically valuable ends, rather than a means to taking power. </w:t>
      </w:r>
      <w:proofErr w:type="gramStart"/>
      <w:r w:rsidRPr="001007F9">
        <w:rPr>
          <w:rStyle w:val="Emphasis"/>
        </w:rPr>
        <w:t>And</w:t>
      </w:r>
      <w:proofErr w:type="gramEnd"/>
      <w:r w:rsidRPr="001007F9">
        <w:rPr>
          <w:rStyle w:val="Emphasis"/>
        </w:rPr>
        <w:t xml:space="preserve">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rsidR="009A594F" w:rsidRDefault="009A594F" w:rsidP="009A594F">
      <w:r>
        <w:t xml:space="preserve">Ultimately, </w:t>
      </w:r>
      <w:r w:rsidRPr="001007F9">
        <w:rPr>
          <w:rStyle w:val="StyleUnderline"/>
        </w:rPr>
        <w:t>the neoliberal plan for the global economy succeeded more than not</w:t>
      </w:r>
      <w:r>
        <w:t xml:space="preserve">. While resistance to neoliberal globalization would rage on in the South, Northern solidarity faded. The September </w:t>
      </w:r>
      <w:proofErr w:type="gramStart"/>
      <w:r>
        <w:t>11th</w:t>
      </w:r>
      <w:proofErr w:type="gramEnd"/>
      <w:r>
        <w:t xml:space="preserve"> attacks were the beginning of the end. Energy shifted to the anti-war movement, the state expanded its repression of </w:t>
      </w:r>
      <w:proofErr w:type="gramStart"/>
      <w:r>
        <w:t>Leftist</w:t>
      </w:r>
      <w:proofErr w:type="gramEnd"/>
      <w:r>
        <w:t xml:space="preserve"> organizing, and increased pressures toward “patriotism” led some to reconsider the old foreign policy compromise. By the mid-2000’s, little was left of what the AGM once was.</w:t>
      </w:r>
    </w:p>
    <w:p w:rsidR="009A594F" w:rsidRPr="00FD414A" w:rsidRDefault="009A594F" w:rsidP="009A594F">
      <w:pPr>
        <w:rPr>
          <w:rStyle w:val="Emphasis"/>
        </w:rPr>
      </w:pPr>
      <w:r w:rsidRPr="00FD414A">
        <w:rPr>
          <w:rStyle w:val="Emphasis"/>
        </w:rPr>
        <w:t>A call for revival</w:t>
      </w:r>
    </w:p>
    <w:p w:rsidR="009A594F" w:rsidRPr="00FD414A" w:rsidRDefault="009A594F" w:rsidP="009A594F">
      <w:pPr>
        <w:rPr>
          <w:rStyle w:val="Emphasis"/>
        </w:rPr>
      </w:pPr>
      <w:proofErr w:type="gramStart"/>
      <w:r w:rsidRPr="00FD414A">
        <w:rPr>
          <w:rStyle w:val="Emphasis"/>
        </w:rPr>
        <w:t>It’s</w:t>
      </w:r>
      <w:proofErr w:type="gramEnd"/>
      <w:r w:rsidRPr="00FD414A">
        <w:rPr>
          <w:rStyle w:val="Emphasis"/>
        </w:rPr>
        <w:t xml:space="preserve"> time to rekindle the flame.</w:t>
      </w:r>
    </w:p>
    <w:p w:rsidR="009A594F" w:rsidRPr="00FD414A" w:rsidRDefault="009A594F" w:rsidP="009A594F">
      <w:pPr>
        <w:rPr>
          <w:rStyle w:val="Emphasis"/>
        </w:rPr>
      </w:pPr>
      <w:r w:rsidRPr="00FD414A">
        <w:rPr>
          <w:rStyle w:val="StyleUnderline"/>
        </w:rPr>
        <w:t xml:space="preserve">The global economy </w:t>
      </w:r>
      <w:proofErr w:type="gramStart"/>
      <w:r w:rsidRPr="00FD414A">
        <w:rPr>
          <w:rStyle w:val="StyleUnderline"/>
        </w:rPr>
        <w:t>is still structured</w:t>
      </w:r>
      <w:proofErr w:type="gramEnd"/>
      <w:r w:rsidRPr="00FD414A">
        <w:rPr>
          <w:rStyle w:val="StyleUnderline"/>
        </w:rPr>
        <w:t xml:space="preserve"> in the interest of capital</w:t>
      </w:r>
      <w:r w:rsidRPr="00FD414A">
        <w:t xml:space="preserve">. </w:t>
      </w:r>
      <w:proofErr w:type="gramStart"/>
      <w:r w:rsidRPr="00FD414A">
        <w:rPr>
          <w:rStyle w:val="Emphasis"/>
        </w:rPr>
        <w:t>But</w:t>
      </w:r>
      <w:proofErr w:type="gramEnd"/>
      <w:r w:rsidRPr="00FD414A">
        <w:rPr>
          <w:rStyle w:val="Emphasis"/>
        </w:rPr>
        <w:t xml:space="preserve"> the neoliberal consensus has begun to waver under the weight of its own contradictions.</w:t>
      </w:r>
    </w:p>
    <w:p w:rsidR="009A594F" w:rsidRPr="00FD414A" w:rsidRDefault="009A594F" w:rsidP="009A594F">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t>The problem is not that the global working class has lost out to a global capital class.</w:t>
      </w:r>
      <w:r w:rsidRPr="00FD414A">
        <w:t xml:space="preserve"> The problem is that “we” – White, Christian, </w:t>
      </w:r>
      <w:proofErr w:type="spellStart"/>
      <w:r w:rsidRPr="00FD414A">
        <w:t>cishet</w:t>
      </w:r>
      <w:proofErr w:type="spellEnd"/>
      <w:r w:rsidRPr="00FD414A">
        <w:t>, native-born Americans – have lost out to “them” – People of Color, immigrants, entire foreign countries, feminists, LGBTQ+ folks, and all those who threaten our supremacy in their struggles for liberation.</w:t>
      </w:r>
    </w:p>
    <w:p w:rsidR="009A594F" w:rsidRPr="001D112E" w:rsidRDefault="009A594F" w:rsidP="009A594F">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should offer great hope</w:t>
      </w:r>
      <w:r w:rsidRPr="00FD414A">
        <w:t xml:space="preserve">. </w:t>
      </w:r>
      <w:proofErr w:type="gramStart"/>
      <w:r w:rsidRPr="00FD414A">
        <w:t>But</w:t>
      </w:r>
      <w:proofErr w:type="gramEnd"/>
      <w:r w:rsidRPr="00FD414A">
        <w:t xml:space="preserve"> as the AGM understood, social democracy for the North is not enough. </w:t>
      </w:r>
      <w:r w:rsidRPr="00FD414A">
        <w:rPr>
          <w:rStyle w:val="StyleUnderline"/>
        </w:rPr>
        <w:t>Our socialism must not mean merely a greater share of neocolonial extraction for Northern workers. Our socialism must rightly identify the global nature of our challenge, and unite across borders to confront a globalized capital.</w:t>
      </w:r>
    </w:p>
    <w:p w:rsidR="009A594F" w:rsidRPr="00FD414A" w:rsidRDefault="009A594F" w:rsidP="009A594F">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and replacing, the </w:t>
      </w:r>
      <w:r w:rsidRPr="00FD414A">
        <w:rPr>
          <w:rStyle w:val="Emphasis"/>
        </w:rPr>
        <w:t>Bretton Woods Institutions.</w:t>
      </w:r>
      <w:r w:rsidRPr="00FD414A">
        <w:t xml:space="preserve"> </w:t>
      </w:r>
      <w:proofErr w:type="gramStart"/>
      <w:r w:rsidRPr="00FD414A">
        <w:rPr>
          <w:rStyle w:val="Emphasis"/>
        </w:rPr>
        <w:t>And</w:t>
      </w:r>
      <w:proofErr w:type="gramEnd"/>
      <w:r w:rsidRPr="00FD414A">
        <w:rPr>
          <w:rStyle w:val="Emphasis"/>
        </w:rPr>
        <w:t xml:space="preserve">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rsidR="009A594F" w:rsidRPr="00FD414A" w:rsidRDefault="009A594F" w:rsidP="009A594F">
      <w:pPr>
        <w:rPr>
          <w:rStyle w:val="Emphasis"/>
        </w:rPr>
      </w:pPr>
      <w:r w:rsidRPr="00FD414A">
        <w:rPr>
          <w:rStyle w:val="StyleUnderline"/>
        </w:rPr>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 xml:space="preserve">Bernie Sanders and </w:t>
      </w:r>
      <w:proofErr w:type="spellStart"/>
      <w:r w:rsidRPr="00FD414A">
        <w:rPr>
          <w:rStyle w:val="Emphasis"/>
        </w:rPr>
        <w:t>Yanis</w:t>
      </w:r>
      <w:proofErr w:type="spellEnd"/>
      <w:r w:rsidRPr="00FD414A">
        <w:rPr>
          <w:rStyle w:val="Emphasis"/>
        </w:rPr>
        <w:t xml:space="preserve"> </w:t>
      </w:r>
      <w:proofErr w:type="gramStart"/>
      <w:r w:rsidRPr="00FD414A">
        <w:rPr>
          <w:rStyle w:val="Emphasis"/>
        </w:rPr>
        <w:t>Varoufakis’s</w:t>
      </w:r>
      <w:proofErr w:type="gramEnd"/>
      <w:r w:rsidRPr="00FD414A">
        <w:rPr>
          <w:rStyle w:val="Emphasis"/>
        </w:rPr>
        <w:t xml:space="preserve">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xml:space="preserve">. </w:t>
      </w:r>
      <w:proofErr w:type="gramStart"/>
      <w:r w:rsidRPr="00FD414A">
        <w:rPr>
          <w:rStyle w:val="Emphasis"/>
        </w:rPr>
        <w:t>But</w:t>
      </w:r>
      <w:proofErr w:type="gramEnd"/>
      <w:r w:rsidRPr="00FD414A">
        <w:rPr>
          <w:rStyle w:val="Emphasis"/>
        </w:rPr>
        <w:t xml:space="preserve"> its fruition depends on the backing of a far broader movement.</w:t>
      </w:r>
    </w:p>
    <w:p w:rsidR="009A594F" w:rsidRPr="00FD414A" w:rsidRDefault="009A594F" w:rsidP="009A594F">
      <w:pPr>
        <w:rPr>
          <w:rStyle w:val="StyleUnderline"/>
        </w:rPr>
      </w:pPr>
      <w:r w:rsidRPr="00FD414A">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rsidR="009A594F" w:rsidRPr="001D112E" w:rsidRDefault="009A594F" w:rsidP="009A594F">
      <w:pPr>
        <w:rPr>
          <w:rStyle w:val="StyleUnderline"/>
        </w:rPr>
      </w:pPr>
      <w:r w:rsidRPr="00FD414A">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rsidR="009A594F" w:rsidRPr="001D112E" w:rsidRDefault="009A594F" w:rsidP="009A594F">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rsidR="009A594F" w:rsidRDefault="009A594F" w:rsidP="009A594F">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 xml:space="preserve">if </w:t>
      </w:r>
      <w:proofErr w:type="gramStart"/>
      <w:r w:rsidRPr="005B78F6">
        <w:rPr>
          <w:rStyle w:val="Emphasis"/>
          <w:highlight w:val="green"/>
        </w:rPr>
        <w:t>we’re</w:t>
      </w:r>
      <w:proofErr w:type="gramEnd"/>
      <w:r w:rsidRPr="005B78F6">
        <w:rPr>
          <w:rStyle w:val="Emphasis"/>
          <w:highlight w:val="green"/>
        </w:rPr>
        <w:t xml:space="preserve"> willing to fight for it.</w:t>
      </w:r>
    </w:p>
    <w:p w:rsidR="0008558F" w:rsidRDefault="0008558F" w:rsidP="0008558F">
      <w:pPr>
        <w:pStyle w:val="Heading3"/>
      </w:pPr>
      <w:bookmarkStart w:id="0" w:name="_GoBack"/>
      <w:bookmarkEnd w:id="0"/>
      <w:r>
        <w:t>Case</w:t>
      </w:r>
    </w:p>
    <w:p w:rsidR="0008558F" w:rsidRPr="0008558F" w:rsidRDefault="0008558F" w:rsidP="0008558F"/>
    <w:p w:rsidR="0000313A" w:rsidRDefault="0000313A" w:rsidP="0000313A">
      <w:pPr>
        <w:rPr>
          <w:sz w:val="16"/>
        </w:rPr>
      </w:pPr>
    </w:p>
    <w:p w:rsidR="0000313A" w:rsidRPr="0000313A" w:rsidRDefault="0000313A" w:rsidP="0000313A"/>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auto"/>
    <w:pitch w:val="variable"/>
    <w:sig w:usb0="E00002FF" w:usb1="5000205A" w:usb2="00000000" w:usb3="00000000" w:csb0="0000019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FF" w:usb1="C0007841" w:usb2="00000009" w:usb3="00000000" w:csb0="000001FF"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charset w:val="00"/>
    <w:family w:val="roman"/>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E78C2"/>
    <w:multiLevelType w:val="hybridMultilevel"/>
    <w:tmpl w:val="D010B5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1B78C2"/>
    <w:multiLevelType w:val="hybridMultilevel"/>
    <w:tmpl w:val="1F882E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2"/>
  </w:num>
  <w:num w:numId="14">
    <w:abstractNumId w:val="15"/>
  </w:num>
  <w:num w:numId="15">
    <w:abstractNumId w:val="19"/>
  </w:num>
  <w:num w:numId="16">
    <w:abstractNumId w:val="13"/>
  </w:num>
  <w:num w:numId="17">
    <w:abstractNumId w:val="16"/>
  </w:num>
  <w:num w:numId="18">
    <w:abstractNumId w:val="17"/>
  </w:num>
  <w:num w:numId="19">
    <w:abstractNumId w:val="1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13A"/>
    <w:rsid w:val="0000313A"/>
    <w:rsid w:val="0008558F"/>
    <w:rsid w:val="002252B1"/>
    <w:rsid w:val="006F4EA8"/>
    <w:rsid w:val="00831DE2"/>
    <w:rsid w:val="00832ACD"/>
    <w:rsid w:val="00880B91"/>
    <w:rsid w:val="009A594F"/>
    <w:rsid w:val="00A34828"/>
    <w:rsid w:val="00D9181A"/>
    <w:rsid w:val="00DA1305"/>
    <w:rsid w:val="00F70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9B2A6"/>
  <w15:chartTrackingRefBased/>
  <w15:docId w15:val="{B441A872-E8ED-4491-B647-335228F16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0313A"/>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0031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0031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031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3"/>
    <w:unhideWhenUsed/>
    <w:qFormat/>
    <w:rsid w:val="0000313A"/>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9A594F"/>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9A594F"/>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9A594F"/>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9A594F"/>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9A594F"/>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0031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313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00313A"/>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
    <w:basedOn w:val="DefaultParagraphFont"/>
    <w:link w:val="Heading2"/>
    <w:uiPriority w:val="1"/>
    <w:rsid w:val="0000313A"/>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00313A"/>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00313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7"/>
    <w:qFormat/>
    <w:rsid w:val="0000313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0313A"/>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6"/>
    <w:qFormat/>
    <w:rsid w:val="0000313A"/>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Read,Important,C"/>
    <w:basedOn w:val="DefaultParagraphFont"/>
    <w:link w:val="NoSpacing"/>
    <w:uiPriority w:val="99"/>
    <w:unhideWhenUsed/>
    <w:qFormat/>
    <w:rsid w:val="0000313A"/>
    <w:rPr>
      <w:color w:val="auto"/>
      <w:u w:val="none"/>
    </w:rPr>
  </w:style>
  <w:style w:type="character" w:styleId="FollowedHyperlink">
    <w:name w:val="FollowedHyperlink"/>
    <w:basedOn w:val="DefaultParagraphFont"/>
    <w:uiPriority w:val="99"/>
    <w:unhideWhenUsed/>
    <w:rsid w:val="0000313A"/>
    <w:rPr>
      <w:color w:val="auto"/>
      <w:u w:val="none"/>
    </w:rPr>
  </w:style>
  <w:style w:type="paragraph" w:customStyle="1" w:styleId="textbold">
    <w:name w:val="text bold"/>
    <w:basedOn w:val="Normal"/>
    <w:link w:val="Emphasis"/>
    <w:uiPriority w:val="7"/>
    <w:qFormat/>
    <w:rsid w:val="0000313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qFormat/>
    <w:rsid w:val="0000313A"/>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0031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aliases w:val="Blocks Char"/>
    <w:basedOn w:val="DefaultParagraphFont"/>
    <w:link w:val="Heading5"/>
    <w:rsid w:val="009A594F"/>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9A594F"/>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9A594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9A59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9A594F"/>
    <w:rPr>
      <w:rFonts w:asciiTheme="majorHAnsi" w:eastAsiaTheme="majorEastAsia" w:hAnsiTheme="majorHAnsi" w:cstheme="majorBidi"/>
      <w:i/>
      <w:iCs/>
      <w:color w:val="404040" w:themeColor="text1" w:themeTint="BF"/>
      <w:sz w:val="20"/>
      <w:szCs w:val="20"/>
    </w:rPr>
  </w:style>
  <w:style w:type="character" w:customStyle="1" w:styleId="UnresolvedMention1">
    <w:name w:val="Unresolved Mention1"/>
    <w:basedOn w:val="DefaultParagraphFont"/>
    <w:uiPriority w:val="99"/>
    <w:unhideWhenUsed/>
    <w:rsid w:val="009A594F"/>
    <w:rPr>
      <w:color w:val="605E5C"/>
      <w:shd w:val="clear" w:color="auto" w:fill="E1DFDD"/>
    </w:rPr>
  </w:style>
  <w:style w:type="paragraph" w:styleId="DocumentMap">
    <w:name w:val="Document Map"/>
    <w:basedOn w:val="Normal"/>
    <w:link w:val="DocumentMapChar"/>
    <w:uiPriority w:val="99"/>
    <w:unhideWhenUsed/>
    <w:rsid w:val="009A59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A594F"/>
    <w:rPr>
      <w:rFonts w:ascii="Lucida Grande" w:hAnsi="Lucida Grande" w:cs="Lucida Grande"/>
      <w:sz w:val="24"/>
    </w:rPr>
  </w:style>
  <w:style w:type="paragraph" w:customStyle="1" w:styleId="UnderlinePara">
    <w:name w:val="Underline Para"/>
    <w:basedOn w:val="Normal"/>
    <w:uiPriority w:val="6"/>
    <w:qFormat/>
    <w:rsid w:val="009A594F"/>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9A594F"/>
    <w:rPr>
      <w:b/>
      <w:u w:val="single"/>
    </w:rPr>
  </w:style>
  <w:style w:type="character" w:customStyle="1" w:styleId="Minimize">
    <w:name w:val="Minimize"/>
    <w:uiPriority w:val="1"/>
    <w:qFormat/>
    <w:rsid w:val="009A594F"/>
    <w:rPr>
      <w:rFonts w:asciiTheme="minorHAnsi" w:hAnsiTheme="minorHAnsi"/>
      <w:sz w:val="16"/>
    </w:rPr>
  </w:style>
  <w:style w:type="character" w:customStyle="1" w:styleId="TitleChar">
    <w:name w:val="Title Char"/>
    <w:aliases w:val="Cites and Cards Char,UNDERLINE Char,Bold Underlined Char,title Char,Block Heading Char,Read This Char,Non Read Text Char1,Debate Normal Char"/>
    <w:link w:val="Title"/>
    <w:uiPriority w:val="6"/>
    <w:qFormat/>
    <w:rsid w:val="009A594F"/>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9A594F"/>
    <w:pPr>
      <w:pBdr>
        <w:bottom w:val="single" w:sz="8" w:space="4" w:color="4F81BD"/>
      </w:pBdr>
      <w:spacing w:after="300" w:line="240" w:lineRule="auto"/>
      <w:contextualSpacing/>
    </w:pPr>
    <w:rPr>
      <w:rFonts w:ascii="Arial" w:hAnsi="Arial"/>
      <w:bCs/>
      <w:u w:val="single"/>
    </w:rPr>
  </w:style>
  <w:style w:type="character" w:customStyle="1" w:styleId="TitleChar1">
    <w:name w:val="Title Char1"/>
    <w:aliases w:val="Non Read Text Char"/>
    <w:basedOn w:val="DefaultParagraphFont"/>
    <w:uiPriority w:val="1"/>
    <w:qFormat/>
    <w:rsid w:val="009A594F"/>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9A594F"/>
    <w:rPr>
      <w:b/>
      <w:u w:val="single"/>
    </w:rPr>
  </w:style>
  <w:style w:type="character" w:customStyle="1" w:styleId="Underline2Char">
    <w:name w:val="Underline2 Char"/>
    <w:basedOn w:val="DefaultParagraphFont"/>
    <w:link w:val="Underline2"/>
    <w:uiPriority w:val="4"/>
    <w:rsid w:val="009A594F"/>
    <w:rPr>
      <w:rFonts w:ascii="Calibri" w:hAnsi="Calibri"/>
      <w:b/>
      <w:u w:val="single"/>
    </w:rPr>
  </w:style>
  <w:style w:type="character" w:customStyle="1" w:styleId="BoldUnderline0">
    <w:name w:val="BoldUnderline"/>
    <w:basedOn w:val="DefaultParagraphFont"/>
    <w:uiPriority w:val="1"/>
    <w:qFormat/>
    <w:rsid w:val="009A594F"/>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9A594F"/>
    <w:rPr>
      <w:vertAlign w:val="superscript"/>
    </w:rPr>
  </w:style>
  <w:style w:type="paragraph" w:styleId="FootnoteText">
    <w:name w:val="footnote text"/>
    <w:basedOn w:val="Normal"/>
    <w:link w:val="FootnoteTextChar"/>
    <w:unhideWhenUsed/>
    <w:qFormat/>
    <w:rsid w:val="009A594F"/>
    <w:pPr>
      <w:spacing w:line="256" w:lineRule="auto"/>
    </w:pPr>
    <w:rPr>
      <w:sz w:val="20"/>
      <w:szCs w:val="20"/>
    </w:rPr>
  </w:style>
  <w:style w:type="character" w:customStyle="1" w:styleId="FootnoteTextChar">
    <w:name w:val="Footnote Text Char"/>
    <w:basedOn w:val="DefaultParagraphFont"/>
    <w:link w:val="FootnoteText"/>
    <w:rsid w:val="009A594F"/>
    <w:rPr>
      <w:rFonts w:ascii="Calibri" w:hAnsi="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A594F"/>
    <w:pPr>
      <w:spacing w:before="100" w:beforeAutospacing="1" w:after="100" w:afterAutospacing="1" w:line="240" w:lineRule="auto"/>
    </w:pPr>
    <w:rPr>
      <w:rFonts w:eastAsia="Times New Roman"/>
    </w:rPr>
  </w:style>
  <w:style w:type="paragraph" w:customStyle="1" w:styleId="clay-paragraph">
    <w:name w:val="clay-paragraph"/>
    <w:basedOn w:val="Normal"/>
    <w:rsid w:val="009A594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9A594F"/>
  </w:style>
  <w:style w:type="character" w:customStyle="1" w:styleId="gmail-styleunderline">
    <w:name w:val="gmail-styleunderline"/>
    <w:basedOn w:val="DefaultParagraphFont"/>
    <w:rsid w:val="009A594F"/>
  </w:style>
  <w:style w:type="paragraph" w:customStyle="1" w:styleId="css-182kmce">
    <w:name w:val="css-182kmce"/>
    <w:basedOn w:val="Normal"/>
    <w:rsid w:val="009A594F"/>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9A594F"/>
  </w:style>
  <w:style w:type="paragraph" w:customStyle="1" w:styleId="pullquote-paragraph">
    <w:name w:val="pullquote-paragraph"/>
    <w:basedOn w:val="Normal"/>
    <w:rsid w:val="009A594F"/>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9A594F"/>
    <w:rPr>
      <w:i/>
      <w:iCs/>
    </w:rPr>
  </w:style>
  <w:style w:type="paragraph" w:customStyle="1" w:styleId="font--body">
    <w:name w:val="font--body"/>
    <w:basedOn w:val="Normal"/>
    <w:uiPriority w:val="99"/>
    <w:rsid w:val="009A594F"/>
    <w:pPr>
      <w:spacing w:before="100" w:beforeAutospacing="1" w:after="100" w:afterAutospacing="1" w:line="240" w:lineRule="auto"/>
    </w:pPr>
    <w:rPr>
      <w:rFonts w:eastAsia="Times New Roman"/>
      <w:lang w:eastAsia="ko-KR"/>
    </w:rPr>
  </w:style>
  <w:style w:type="paragraph" w:customStyle="1" w:styleId="gntarbp">
    <w:name w:val="gnt_ar_b_p"/>
    <w:basedOn w:val="Normal"/>
    <w:rsid w:val="009A594F"/>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9A594F"/>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9A594F"/>
  </w:style>
  <w:style w:type="paragraph" w:customStyle="1" w:styleId="endmarkenabled">
    <w:name w:val="endmarkenabled"/>
    <w:basedOn w:val="Normal"/>
    <w:rsid w:val="009A594F"/>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9A594F"/>
  </w:style>
  <w:style w:type="paragraph" w:customStyle="1" w:styleId="css-exrw3m">
    <w:name w:val="css-exrw3m"/>
    <w:basedOn w:val="Normal"/>
    <w:uiPriority w:val="99"/>
    <w:rsid w:val="009A594F"/>
    <w:pPr>
      <w:spacing w:before="100" w:beforeAutospacing="1" w:after="100" w:afterAutospacing="1" w:line="240" w:lineRule="auto"/>
    </w:pPr>
    <w:rPr>
      <w:rFonts w:eastAsia="Times New Roman"/>
    </w:rPr>
  </w:style>
  <w:style w:type="character" w:customStyle="1" w:styleId="css-8l6xbc">
    <w:name w:val="css-8l6xbc"/>
    <w:basedOn w:val="DefaultParagraphFont"/>
    <w:rsid w:val="009A594F"/>
  </w:style>
  <w:style w:type="paragraph" w:customStyle="1" w:styleId="t-body-text">
    <w:name w:val="t-body-text"/>
    <w:basedOn w:val="Normal"/>
    <w:uiPriority w:val="99"/>
    <w:rsid w:val="009A594F"/>
    <w:pPr>
      <w:spacing w:before="100" w:beforeAutospacing="1" w:after="100" w:afterAutospacing="1" w:line="240" w:lineRule="auto"/>
    </w:pPr>
    <w:rPr>
      <w:rFonts w:eastAsia="Times New Roman"/>
    </w:rPr>
  </w:style>
  <w:style w:type="character" w:styleId="Strong">
    <w:name w:val="Strong"/>
    <w:aliases w:val="8 pt font,Citation Char Char1 Char Char Char Char Char,Cut,Small 1,Read Char Char Char,Citation Char Char Char1,Read Char Char1"/>
    <w:basedOn w:val="DefaultParagraphFont"/>
    <w:uiPriority w:val="22"/>
    <w:qFormat/>
    <w:rsid w:val="009A594F"/>
    <w:rPr>
      <w:b/>
      <w:bCs/>
    </w:rPr>
  </w:style>
  <w:style w:type="paragraph" w:styleId="BalloonText">
    <w:name w:val="Balloon Text"/>
    <w:basedOn w:val="Normal"/>
    <w:link w:val="BalloonTextChar"/>
    <w:uiPriority w:val="99"/>
    <w:unhideWhenUsed/>
    <w:rsid w:val="009A59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9A594F"/>
    <w:rPr>
      <w:rFonts w:ascii="Segoe UI" w:hAnsi="Segoe UI" w:cs="Segoe UI"/>
      <w:sz w:val="18"/>
      <w:szCs w:val="18"/>
    </w:rPr>
  </w:style>
  <w:style w:type="character" w:customStyle="1" w:styleId="caps">
    <w:name w:val="caps"/>
    <w:basedOn w:val="DefaultParagraphFont"/>
    <w:rsid w:val="009A594F"/>
  </w:style>
  <w:style w:type="paragraph" w:customStyle="1" w:styleId="c-user-cardbio">
    <w:name w:val="c-user-card__bio"/>
    <w:basedOn w:val="Normal"/>
    <w:uiPriority w:val="99"/>
    <w:rsid w:val="009A594F"/>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9A594F"/>
    <w:pPr>
      <w:spacing w:before="100" w:beforeAutospacing="1" w:after="100" w:afterAutospacing="1" w:line="240" w:lineRule="auto"/>
    </w:pPr>
    <w:rPr>
      <w:rFonts w:eastAsia="Times New Roman"/>
    </w:rPr>
  </w:style>
  <w:style w:type="character" w:customStyle="1" w:styleId="3oh-">
    <w:name w:val="_3oh-"/>
    <w:basedOn w:val="DefaultParagraphFont"/>
    <w:rsid w:val="009A594F"/>
  </w:style>
  <w:style w:type="paragraph" w:customStyle="1" w:styleId="normal1">
    <w:name w:val="normal1"/>
    <w:basedOn w:val="Normal"/>
    <w:rsid w:val="009A594F"/>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9A594F"/>
  </w:style>
  <w:style w:type="character" w:customStyle="1" w:styleId="c-messagelistunreaddividerlabel">
    <w:name w:val="c-message_list__unread_divider__label"/>
    <w:basedOn w:val="DefaultParagraphFont"/>
    <w:rsid w:val="009A594F"/>
  </w:style>
  <w:style w:type="character" w:customStyle="1" w:styleId="c-messagesender">
    <w:name w:val="c-message__sender"/>
    <w:basedOn w:val="DefaultParagraphFont"/>
    <w:rsid w:val="009A594F"/>
  </w:style>
  <w:style w:type="character" w:customStyle="1" w:styleId="c-reactioncount">
    <w:name w:val="c-reaction__count"/>
    <w:basedOn w:val="DefaultParagraphFont"/>
    <w:rsid w:val="009A594F"/>
  </w:style>
  <w:style w:type="paragraph" w:customStyle="1" w:styleId="Analytic">
    <w:name w:val="Analytic"/>
    <w:basedOn w:val="Normal"/>
    <w:link w:val="AnalyticChar"/>
    <w:autoRedefine/>
    <w:uiPriority w:val="4"/>
    <w:qFormat/>
    <w:rsid w:val="009A594F"/>
    <w:rPr>
      <w:color w:val="44546A" w:themeColor="text2"/>
    </w:rPr>
  </w:style>
  <w:style w:type="character" w:customStyle="1" w:styleId="AnalyticChar">
    <w:name w:val="Analytic Char"/>
    <w:basedOn w:val="DefaultParagraphFont"/>
    <w:link w:val="Analytic"/>
    <w:uiPriority w:val="4"/>
    <w:rsid w:val="009A594F"/>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9A594F"/>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9A594F"/>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9A594F"/>
    <w:rPr>
      <w:rFonts w:ascii="Calibri" w:hAnsi="Calibri"/>
    </w:rPr>
  </w:style>
  <w:style w:type="paragraph" w:styleId="Footer">
    <w:name w:val="footer"/>
    <w:basedOn w:val="Normal"/>
    <w:link w:val="FooterChar"/>
    <w:uiPriority w:val="99"/>
    <w:unhideWhenUsed/>
    <w:rsid w:val="009A59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94F"/>
    <w:rPr>
      <w:rFonts w:ascii="Calibri" w:hAnsi="Calibri"/>
    </w:rPr>
  </w:style>
  <w:style w:type="paragraph" w:customStyle="1" w:styleId="Emphasis1">
    <w:name w:val="Emphasis1"/>
    <w:basedOn w:val="Normal"/>
    <w:autoRedefine/>
    <w:uiPriority w:val="7"/>
    <w:qFormat/>
    <w:rsid w:val="009A594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9A594F"/>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9A594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9A594F"/>
    <w:rPr>
      <w:rFonts w:ascii="Arial" w:hAnsi="Arial" w:cs="Arial"/>
      <w:vanish/>
      <w:sz w:val="16"/>
      <w:szCs w:val="16"/>
    </w:rPr>
  </w:style>
  <w:style w:type="character" w:customStyle="1" w:styleId="z-BottomofFormChar">
    <w:name w:val="z-Bottom of Form Char"/>
    <w:basedOn w:val="DefaultParagraphFont"/>
    <w:link w:val="z-BottomofForm"/>
    <w:uiPriority w:val="99"/>
    <w:rsid w:val="009A594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9A594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9A594F"/>
    <w:rPr>
      <w:rFonts w:ascii="Arial" w:hAnsi="Arial" w:cs="Arial"/>
      <w:vanish/>
      <w:sz w:val="16"/>
      <w:szCs w:val="16"/>
    </w:rPr>
  </w:style>
  <w:style w:type="paragraph" w:customStyle="1" w:styleId="Emphasize">
    <w:name w:val="Emphasize"/>
    <w:basedOn w:val="Normal"/>
    <w:uiPriority w:val="7"/>
    <w:qFormat/>
    <w:rsid w:val="009A59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9A594F"/>
  </w:style>
  <w:style w:type="character" w:customStyle="1" w:styleId="UnderlineBold">
    <w:name w:val="Underline + Bold"/>
    <w:uiPriority w:val="1"/>
    <w:qFormat/>
    <w:rsid w:val="009A594F"/>
    <w:rPr>
      <w:b/>
      <w:sz w:val="20"/>
      <w:u w:val="single"/>
    </w:rPr>
  </w:style>
  <w:style w:type="paragraph" w:customStyle="1" w:styleId="8MIn">
    <w:name w:val="8 MIn"/>
    <w:basedOn w:val="Normal"/>
    <w:link w:val="8MInChar"/>
    <w:uiPriority w:val="4"/>
    <w:qFormat/>
    <w:rsid w:val="009A594F"/>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9A594F"/>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9A594F"/>
  </w:style>
  <w:style w:type="character" w:customStyle="1" w:styleId="c-messagekittext">
    <w:name w:val="c-message_kit__text"/>
    <w:basedOn w:val="DefaultParagraphFont"/>
    <w:rsid w:val="009A594F"/>
  </w:style>
  <w:style w:type="character" w:customStyle="1" w:styleId="cardChar">
    <w:name w:val="card Char"/>
    <w:aliases w:val="Bold Cite Char Char,Speed Cite Char"/>
    <w:basedOn w:val="DefaultParagraphFont"/>
    <w:rsid w:val="009A594F"/>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9A594F"/>
    <w:rPr>
      <w:color w:val="605E5C"/>
      <w:shd w:val="clear" w:color="auto" w:fill="E1DFDD"/>
    </w:rPr>
  </w:style>
  <w:style w:type="character" w:customStyle="1" w:styleId="expertise">
    <w:name w:val="expertise"/>
    <w:basedOn w:val="DefaultParagraphFont"/>
    <w:rsid w:val="009A594F"/>
  </w:style>
  <w:style w:type="character" w:customStyle="1" w:styleId="education">
    <w:name w:val="education"/>
    <w:basedOn w:val="DefaultParagraphFont"/>
    <w:rsid w:val="009A594F"/>
  </w:style>
  <w:style w:type="character" w:customStyle="1" w:styleId="rollover-people">
    <w:name w:val="rollover-people"/>
    <w:basedOn w:val="DefaultParagraphFont"/>
    <w:rsid w:val="009A594F"/>
  </w:style>
  <w:style w:type="character" w:customStyle="1" w:styleId="UnresolvedMention2">
    <w:name w:val="Unresolved Mention2"/>
    <w:basedOn w:val="DefaultParagraphFont"/>
    <w:uiPriority w:val="99"/>
    <w:unhideWhenUsed/>
    <w:rsid w:val="009A594F"/>
    <w:rPr>
      <w:color w:val="605E5C"/>
      <w:shd w:val="clear" w:color="auto" w:fill="E1DFDD"/>
    </w:rPr>
  </w:style>
  <w:style w:type="character" w:customStyle="1" w:styleId="UnresolvedMention3">
    <w:name w:val="Unresolved Mention3"/>
    <w:basedOn w:val="DefaultParagraphFont"/>
    <w:uiPriority w:val="99"/>
    <w:rsid w:val="009A594F"/>
    <w:rPr>
      <w:color w:val="605E5C"/>
      <w:shd w:val="clear" w:color="auto" w:fill="E1DFDD"/>
    </w:rPr>
  </w:style>
  <w:style w:type="paragraph" w:customStyle="1" w:styleId="Body">
    <w:name w:val="Body"/>
    <w:link w:val="BodyChar"/>
    <w:autoRedefine/>
    <w:uiPriority w:val="99"/>
    <w:qFormat/>
    <w:rsid w:val="009A594F"/>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9A594F"/>
    <w:rPr>
      <w:rFonts w:ascii="Calibri" w:eastAsiaTheme="majorEastAsia" w:hAnsi="Calibri" w:cstheme="majorBidi"/>
      <w:iCs/>
      <w:color w:val="000000" w:themeColor="text1"/>
      <w:sz w:val="8"/>
    </w:rPr>
  </w:style>
  <w:style w:type="character" w:customStyle="1" w:styleId="url">
    <w:name w:val="url"/>
    <w:basedOn w:val="DefaultParagraphFont"/>
    <w:rsid w:val="009A594F"/>
  </w:style>
  <w:style w:type="character" w:customStyle="1" w:styleId="ellip">
    <w:name w:val="ellip"/>
    <w:basedOn w:val="DefaultParagraphFont"/>
    <w:rsid w:val="009A594F"/>
  </w:style>
  <w:style w:type="character" w:customStyle="1" w:styleId="nowrap">
    <w:name w:val="nowrap"/>
    <w:basedOn w:val="DefaultParagraphFont"/>
    <w:rsid w:val="009A594F"/>
  </w:style>
  <w:style w:type="paragraph" w:customStyle="1" w:styleId="msonormal0">
    <w:name w:val="msonormal"/>
    <w:basedOn w:val="Normal"/>
    <w:qFormat/>
    <w:rsid w:val="009A594F"/>
    <w:pPr>
      <w:spacing w:before="100" w:beforeAutospacing="1" w:after="100" w:afterAutospacing="1" w:line="256" w:lineRule="auto"/>
    </w:pPr>
  </w:style>
  <w:style w:type="paragraph" w:styleId="Revision">
    <w:name w:val="Revision"/>
    <w:uiPriority w:val="99"/>
    <w:semiHidden/>
    <w:rsid w:val="009A594F"/>
    <w:pPr>
      <w:spacing w:after="0" w:line="240" w:lineRule="auto"/>
    </w:pPr>
    <w:rPr>
      <w:rFonts w:ascii="Calibri" w:eastAsiaTheme="minorEastAsia" w:hAnsi="Calibri" w:cs="Arial"/>
      <w:szCs w:val="24"/>
    </w:rPr>
  </w:style>
  <w:style w:type="paragraph" w:customStyle="1" w:styleId="Tag2">
    <w:name w:val="Tag2"/>
    <w:basedOn w:val="Normal"/>
    <w:qFormat/>
    <w:rsid w:val="009A594F"/>
    <w:pPr>
      <w:spacing w:line="256" w:lineRule="auto"/>
    </w:pPr>
    <w:rPr>
      <w:b/>
    </w:rPr>
  </w:style>
  <w:style w:type="paragraph" w:customStyle="1" w:styleId="megaarticlebodyfirst-p2htdt">
    <w:name w:val="megaarticlebody_first-p_2htdt"/>
    <w:basedOn w:val="Normal"/>
    <w:uiPriority w:val="99"/>
    <w:semiHidden/>
    <w:rsid w:val="009A594F"/>
    <w:pPr>
      <w:spacing w:before="100" w:beforeAutospacing="1" w:after="100" w:afterAutospacing="1" w:line="256" w:lineRule="auto"/>
    </w:pPr>
  </w:style>
  <w:style w:type="paragraph" w:customStyle="1" w:styleId="p1">
    <w:name w:val="p1"/>
    <w:basedOn w:val="Normal"/>
    <w:uiPriority w:val="99"/>
    <w:qFormat/>
    <w:rsid w:val="009A594F"/>
    <w:pPr>
      <w:spacing w:line="256" w:lineRule="auto"/>
    </w:pPr>
    <w:rPr>
      <w:sz w:val="20"/>
      <w:szCs w:val="20"/>
    </w:rPr>
  </w:style>
  <w:style w:type="character" w:customStyle="1" w:styleId="underlinedChar">
    <w:name w:val="underlined Char"/>
    <w:link w:val="underlined"/>
    <w:locked/>
    <w:rsid w:val="009A594F"/>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A594F"/>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9A594F"/>
    <w:pPr>
      <w:spacing w:line="256" w:lineRule="auto"/>
    </w:pPr>
    <w:rPr>
      <w:rFonts w:ascii="Georgia" w:eastAsia="Calibri" w:hAnsi="Georgia"/>
      <w:sz w:val="12"/>
    </w:rPr>
  </w:style>
  <w:style w:type="paragraph" w:customStyle="1" w:styleId="Scrunched">
    <w:name w:val="Scrunched"/>
    <w:basedOn w:val="Normal"/>
    <w:next w:val="Normal"/>
    <w:uiPriority w:val="99"/>
    <w:qFormat/>
    <w:rsid w:val="009A594F"/>
    <w:pPr>
      <w:spacing w:line="256" w:lineRule="auto"/>
    </w:pPr>
  </w:style>
  <w:style w:type="character" w:styleId="EndnoteReference">
    <w:name w:val="endnote reference"/>
    <w:basedOn w:val="DefaultParagraphFont"/>
    <w:unhideWhenUsed/>
    <w:rsid w:val="009A594F"/>
    <w:rPr>
      <w:vertAlign w:val="superscript"/>
    </w:rPr>
  </w:style>
  <w:style w:type="character" w:customStyle="1" w:styleId="Emph">
    <w:name w:val="Emph"/>
    <w:basedOn w:val="DefaultParagraphFont"/>
    <w:uiPriority w:val="1"/>
    <w:qFormat/>
    <w:rsid w:val="009A594F"/>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9A594F"/>
    <w:rPr>
      <w:u w:val="single"/>
    </w:rPr>
  </w:style>
  <w:style w:type="character" w:customStyle="1" w:styleId="BoldUnderlineChar">
    <w:name w:val="Bold Underline Char"/>
    <w:basedOn w:val="DefaultParagraphFont"/>
    <w:rsid w:val="009A594F"/>
    <w:rPr>
      <w:rFonts w:ascii="Arial" w:hAnsi="Arial" w:cs="Arial" w:hint="default"/>
      <w:b/>
      <w:bCs w:val="0"/>
      <w:u w:val="single"/>
    </w:rPr>
  </w:style>
  <w:style w:type="character" w:customStyle="1" w:styleId="ReadCard">
    <w:name w:val="ReadCard"/>
    <w:uiPriority w:val="1"/>
    <w:qFormat/>
    <w:rsid w:val="009A594F"/>
    <w:rPr>
      <w:rFonts w:ascii="Times New Roman" w:hAnsi="Times New Roman" w:cs="Times New Roman" w:hint="default"/>
      <w:b/>
      <w:bCs w:val="0"/>
      <w:sz w:val="24"/>
      <w:u w:val="single"/>
    </w:rPr>
  </w:style>
  <w:style w:type="paragraph" w:customStyle="1" w:styleId="CiteSpacing">
    <w:name w:val="Cite Spacing"/>
    <w:basedOn w:val="Normal"/>
    <w:uiPriority w:val="4"/>
    <w:qFormat/>
    <w:rsid w:val="009A594F"/>
    <w:pPr>
      <w:spacing w:before="60" w:after="60"/>
    </w:pPr>
  </w:style>
  <w:style w:type="character" w:customStyle="1" w:styleId="FooterChar1">
    <w:name w:val="Footer Char1"/>
    <w:basedOn w:val="DefaultParagraphFont"/>
    <w:uiPriority w:val="99"/>
    <w:semiHidden/>
    <w:rsid w:val="009A594F"/>
    <w:rPr>
      <w:rFonts w:ascii="Calibri" w:eastAsiaTheme="minorHAnsi" w:hAnsi="Calibri" w:cs="Calibri"/>
      <w:sz w:val="16"/>
      <w:szCs w:val="22"/>
    </w:rPr>
  </w:style>
  <w:style w:type="paragraph" w:customStyle="1" w:styleId="Cards">
    <w:name w:val="Cards"/>
    <w:next w:val="Normal"/>
    <w:link w:val="CardsChar"/>
    <w:qFormat/>
    <w:rsid w:val="009A594F"/>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9A594F"/>
    <w:rPr>
      <w:rFonts w:ascii="Times New Roman" w:eastAsia="Times New Roman" w:hAnsi="Times New Roman" w:cs="Times New Roman"/>
      <w:sz w:val="20"/>
      <w:szCs w:val="24"/>
    </w:rPr>
  </w:style>
  <w:style w:type="character" w:customStyle="1" w:styleId="DebateUnderline">
    <w:name w:val="Debate Underline"/>
    <w:qFormat/>
    <w:rsid w:val="009A594F"/>
    <w:rPr>
      <w:rFonts w:ascii="Times New Roman" w:hAnsi="Times New Roman"/>
      <w:sz w:val="20"/>
      <w:u w:val="thick"/>
    </w:rPr>
  </w:style>
  <w:style w:type="paragraph" w:customStyle="1" w:styleId="Nothing">
    <w:name w:val="Nothing"/>
    <w:link w:val="NothingChar"/>
    <w:qFormat/>
    <w:rsid w:val="009A594F"/>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9A594F"/>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9A594F"/>
    <w:rPr>
      <w:rFonts w:ascii="Calibri" w:eastAsiaTheme="minorHAnsi" w:hAnsi="Calibri" w:cs="Calibri"/>
      <w:sz w:val="16"/>
      <w:szCs w:val="22"/>
    </w:rPr>
  </w:style>
  <w:style w:type="paragraph" w:customStyle="1" w:styleId="cardtext">
    <w:name w:val="card text"/>
    <w:basedOn w:val="Normal"/>
    <w:link w:val="cardtextChar"/>
    <w:qFormat/>
    <w:rsid w:val="009A594F"/>
    <w:pPr>
      <w:ind w:left="288" w:right="288"/>
    </w:pPr>
    <w:rPr>
      <w:rFonts w:ascii="Book Antiqua" w:hAnsi="Book Antiqua" w:cs="Lucida Grande"/>
    </w:rPr>
  </w:style>
  <w:style w:type="character" w:customStyle="1" w:styleId="cardtextChar">
    <w:name w:val="card text Char"/>
    <w:basedOn w:val="DefaultParagraphFont"/>
    <w:link w:val="cardtext"/>
    <w:rsid w:val="009A594F"/>
    <w:rPr>
      <w:rFonts w:ascii="Book Antiqua" w:hAnsi="Book Antiqua" w:cs="Lucida Grande"/>
    </w:rPr>
  </w:style>
  <w:style w:type="paragraph" w:customStyle="1" w:styleId="TagText">
    <w:name w:val="TagText"/>
    <w:basedOn w:val="Normal"/>
    <w:uiPriority w:val="99"/>
    <w:qFormat/>
    <w:rsid w:val="009A594F"/>
    <w:rPr>
      <w:rFonts w:eastAsia="Calibri"/>
      <w:b/>
    </w:rPr>
  </w:style>
  <w:style w:type="paragraph" w:customStyle="1" w:styleId="UnderlineEmphasis">
    <w:name w:val="Underline + Emphasis"/>
    <w:basedOn w:val="Normal"/>
    <w:next w:val="Normal"/>
    <w:link w:val="UnderlineEmphasisChar"/>
    <w:autoRedefine/>
    <w:qFormat/>
    <w:rsid w:val="009A594F"/>
    <w:rPr>
      <w:rFonts w:eastAsia="Calibri"/>
      <w:b/>
      <w:color w:val="000000"/>
      <w:u w:val="single"/>
    </w:rPr>
  </w:style>
  <w:style w:type="character" w:customStyle="1" w:styleId="UnderlineEmphasisChar">
    <w:name w:val="Underline + Emphasis Char"/>
    <w:basedOn w:val="DefaultParagraphFont"/>
    <w:link w:val="UnderlineEmphasis"/>
    <w:rsid w:val="009A594F"/>
    <w:rPr>
      <w:rFonts w:ascii="Calibri" w:eastAsia="Calibri" w:hAnsi="Calibri"/>
      <w:b/>
      <w:color w:val="000000"/>
      <w:u w:val="single"/>
    </w:rPr>
  </w:style>
  <w:style w:type="character" w:customStyle="1" w:styleId="BoldUnderlineUNDO">
    <w:name w:val="Bold.Underline.UNDO"/>
    <w:uiPriority w:val="1"/>
    <w:qFormat/>
    <w:rsid w:val="009A594F"/>
    <w:rPr>
      <w:b w:val="0"/>
    </w:rPr>
  </w:style>
  <w:style w:type="character" w:customStyle="1" w:styleId="LinedDown">
    <w:name w:val="Lined Down"/>
    <w:qFormat/>
    <w:rsid w:val="009A594F"/>
    <w:rPr>
      <w:rFonts w:ascii="Times New Roman" w:hAnsi="Times New Roman" w:cs="Times New Roman"/>
      <w:b w:val="0"/>
      <w:bCs w:val="0"/>
      <w:i w:val="0"/>
      <w:iCs w:val="0"/>
      <w:color w:val="000000"/>
      <w:sz w:val="12"/>
      <w:szCs w:val="12"/>
      <w:u w:val="none"/>
    </w:rPr>
  </w:style>
  <w:style w:type="character" w:customStyle="1" w:styleId="Carded">
    <w:name w:val="Carded"/>
    <w:qFormat/>
    <w:rsid w:val="009A594F"/>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9A594F"/>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9A594F"/>
    <w:rPr>
      <w:bCs/>
      <w:sz w:val="20"/>
      <w:u w:val="single"/>
    </w:rPr>
  </w:style>
  <w:style w:type="character" w:customStyle="1" w:styleId="LDAnalytics">
    <w:name w:val="LD Analytics"/>
    <w:basedOn w:val="DefaultParagraphFont"/>
    <w:autoRedefine/>
    <w:uiPriority w:val="1"/>
    <w:qFormat/>
    <w:rsid w:val="009A594F"/>
  </w:style>
  <w:style w:type="paragraph" w:customStyle="1" w:styleId="evidencetext">
    <w:name w:val="evidence text"/>
    <w:basedOn w:val="Normal"/>
    <w:next w:val="Normal"/>
    <w:link w:val="evidencetextChar1"/>
    <w:qFormat/>
    <w:rsid w:val="009A594F"/>
    <w:pPr>
      <w:ind w:left="432" w:right="432"/>
    </w:pPr>
    <w:rPr>
      <w:rFonts w:eastAsia="Times New Roman"/>
      <w:color w:val="000000"/>
    </w:rPr>
  </w:style>
  <w:style w:type="character" w:customStyle="1" w:styleId="evidencetextChar1">
    <w:name w:val="evidence text Char1"/>
    <w:basedOn w:val="DefaultParagraphFont"/>
    <w:link w:val="evidencetext"/>
    <w:rsid w:val="009A594F"/>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9A594F"/>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9A594F"/>
    <w:rPr>
      <w:rFonts w:ascii="Calibri" w:hAnsi="Calibri"/>
      <w:color w:val="5A5A5A" w:themeColor="text1" w:themeTint="A5"/>
      <w:spacing w:val="15"/>
    </w:rPr>
  </w:style>
  <w:style w:type="paragraph" w:customStyle="1" w:styleId="Citation">
    <w:name w:val="Citation"/>
    <w:basedOn w:val="Normal"/>
    <w:autoRedefine/>
    <w:uiPriority w:val="1"/>
    <w:qFormat/>
    <w:rsid w:val="009A594F"/>
    <w:rPr>
      <w:rFonts w:eastAsia="Times New Roman" w:cs="Garamond"/>
      <w:bCs/>
      <w:u w:val="single"/>
    </w:rPr>
  </w:style>
  <w:style w:type="paragraph" w:styleId="BodyText">
    <w:name w:val="Body Text"/>
    <w:aliases w:val="BT"/>
    <w:basedOn w:val="Normal"/>
    <w:link w:val="BodyTextChar"/>
    <w:uiPriority w:val="99"/>
    <w:unhideWhenUsed/>
    <w:qFormat/>
    <w:rsid w:val="009A594F"/>
    <w:pPr>
      <w:spacing w:after="120"/>
    </w:pPr>
  </w:style>
  <w:style w:type="character" w:customStyle="1" w:styleId="BodyTextChar">
    <w:name w:val="Body Text Char"/>
    <w:aliases w:val="BT Char"/>
    <w:basedOn w:val="DefaultParagraphFont"/>
    <w:link w:val="BodyText"/>
    <w:uiPriority w:val="99"/>
    <w:rsid w:val="009A594F"/>
    <w:rPr>
      <w:rFonts w:ascii="Calibri" w:hAnsi="Calibri"/>
    </w:rPr>
  </w:style>
  <w:style w:type="paragraph" w:customStyle="1" w:styleId="tiny">
    <w:name w:val="tiny"/>
    <w:next w:val="Normal"/>
    <w:link w:val="tinyChar"/>
    <w:autoRedefine/>
    <w:qFormat/>
    <w:rsid w:val="009A594F"/>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9A594F"/>
    <w:rPr>
      <w:rFonts w:ascii="Times New Roman" w:eastAsia="Malgun Gothic" w:hAnsi="Times New Roman" w:cs="Times New Roman"/>
      <w:sz w:val="12"/>
      <w:szCs w:val="24"/>
    </w:rPr>
  </w:style>
  <w:style w:type="character" w:customStyle="1" w:styleId="LDCut">
    <w:name w:val="LD Cut"/>
    <w:basedOn w:val="DefaultParagraphFont"/>
    <w:uiPriority w:val="1"/>
    <w:qFormat/>
    <w:rsid w:val="009A594F"/>
    <w:rPr>
      <w:rFonts w:ascii="Times New Roman" w:hAnsi="Times New Roman"/>
      <w:b w:val="0"/>
      <w:color w:val="auto"/>
      <w:sz w:val="12"/>
    </w:rPr>
  </w:style>
  <w:style w:type="character" w:customStyle="1" w:styleId="LDUnderline">
    <w:name w:val="LD Underline"/>
    <w:basedOn w:val="DefaultParagraphFont"/>
    <w:uiPriority w:val="1"/>
    <w:qFormat/>
    <w:rsid w:val="009A594F"/>
    <w:rPr>
      <w:rFonts w:ascii="Times New Roman" w:hAnsi="Times New Roman" w:cs="Times New Roman"/>
      <w:b/>
      <w:color w:val="auto"/>
      <w:sz w:val="24"/>
      <w:u w:val="single"/>
    </w:rPr>
  </w:style>
  <w:style w:type="character" w:customStyle="1" w:styleId="Style4Char">
    <w:name w:val="Style4 Char"/>
    <w:link w:val="Style4"/>
    <w:rsid w:val="009A594F"/>
    <w:rPr>
      <w:rFonts w:ascii="Arial Narrow" w:hAnsi="Arial Narrow"/>
      <w:szCs w:val="24"/>
      <w:u w:val="single"/>
    </w:rPr>
  </w:style>
  <w:style w:type="character" w:customStyle="1" w:styleId="Style1Char">
    <w:name w:val="Style1 Char"/>
    <w:locked/>
    <w:rsid w:val="009A594F"/>
    <w:rPr>
      <w:rFonts w:ascii="Times New Roman" w:eastAsia="SimSun" w:hAnsi="Times New Roman"/>
      <w:szCs w:val="24"/>
      <w:u w:val="single"/>
      <w:lang w:eastAsia="zh-CN"/>
    </w:rPr>
  </w:style>
  <w:style w:type="character" w:customStyle="1" w:styleId="Style11pt">
    <w:name w:val="Style 11 pt"/>
    <w:basedOn w:val="DefaultParagraphFont"/>
    <w:rsid w:val="009A594F"/>
    <w:rPr>
      <w:sz w:val="20"/>
    </w:rPr>
  </w:style>
  <w:style w:type="character" w:customStyle="1" w:styleId="DebateHighlighted">
    <w:name w:val="Debate Highlighted"/>
    <w:qFormat/>
    <w:rsid w:val="009A594F"/>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9A594F"/>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9A594F"/>
    <w:rPr>
      <w:b/>
      <w:sz w:val="24"/>
    </w:rPr>
  </w:style>
  <w:style w:type="character" w:customStyle="1" w:styleId="regtext">
    <w:name w:val="regtext"/>
    <w:uiPriority w:val="99"/>
    <w:rsid w:val="009A594F"/>
  </w:style>
  <w:style w:type="character" w:customStyle="1" w:styleId="Dottedunderline">
    <w:name w:val="Dotted underline"/>
    <w:rsid w:val="009A594F"/>
    <w:rPr>
      <w:u w:val="dotted"/>
    </w:rPr>
  </w:style>
  <w:style w:type="character" w:customStyle="1" w:styleId="slug-pub-date">
    <w:name w:val="slug-pub-date"/>
    <w:rsid w:val="009A594F"/>
  </w:style>
  <w:style w:type="character" w:customStyle="1" w:styleId="slug-vol">
    <w:name w:val="slug-vol"/>
    <w:rsid w:val="009A594F"/>
  </w:style>
  <w:style w:type="character" w:customStyle="1" w:styleId="slug-issue">
    <w:name w:val="slug-issue"/>
    <w:rsid w:val="009A594F"/>
  </w:style>
  <w:style w:type="character" w:customStyle="1" w:styleId="slug-pages">
    <w:name w:val="slug-pages"/>
    <w:rsid w:val="009A594F"/>
  </w:style>
  <w:style w:type="character" w:customStyle="1" w:styleId="DDIUnderline">
    <w:name w:val="DDI Underline"/>
    <w:qFormat/>
    <w:rsid w:val="009A594F"/>
    <w:rPr>
      <w:sz w:val="20"/>
      <w:u w:val="thick"/>
    </w:rPr>
  </w:style>
  <w:style w:type="character" w:customStyle="1" w:styleId="CardsChar1">
    <w:name w:val="Cards Char1"/>
    <w:locked/>
    <w:rsid w:val="009A594F"/>
    <w:rPr>
      <w:rFonts w:ascii="Times New Roman" w:eastAsia="Times New Roman" w:hAnsi="Times New Roman" w:cs="Times New Roman"/>
    </w:rPr>
  </w:style>
  <w:style w:type="character" w:customStyle="1" w:styleId="DocumentMapChar1">
    <w:name w:val="Document Map Char1"/>
    <w:basedOn w:val="DefaultParagraphFont"/>
    <w:uiPriority w:val="99"/>
    <w:rsid w:val="009A594F"/>
    <w:rPr>
      <w:rFonts w:ascii="Segoe UI" w:hAnsi="Segoe UI" w:cs="Segoe UI"/>
      <w:sz w:val="16"/>
      <w:szCs w:val="16"/>
    </w:rPr>
  </w:style>
  <w:style w:type="character" w:customStyle="1" w:styleId="CardTextChar0">
    <w:name w:val="Card Text Char"/>
    <w:locked/>
    <w:rsid w:val="009A594F"/>
    <w:rPr>
      <w:rFonts w:ascii="Georgia" w:hAnsi="Georgia"/>
      <w:sz w:val="18"/>
      <w:u w:val="single"/>
    </w:rPr>
  </w:style>
  <w:style w:type="character" w:customStyle="1" w:styleId="normaltextrun">
    <w:name w:val="normaltextrun"/>
    <w:basedOn w:val="DefaultParagraphFont"/>
    <w:rsid w:val="009A594F"/>
  </w:style>
  <w:style w:type="character" w:customStyle="1" w:styleId="eop">
    <w:name w:val="eop"/>
    <w:basedOn w:val="DefaultParagraphFont"/>
    <w:rsid w:val="009A594F"/>
  </w:style>
  <w:style w:type="character" w:customStyle="1" w:styleId="spellingerror">
    <w:name w:val="spellingerror"/>
    <w:basedOn w:val="DefaultParagraphFont"/>
    <w:rsid w:val="009A594F"/>
  </w:style>
  <w:style w:type="paragraph" w:customStyle="1" w:styleId="m-2839544472620372085msonospacing">
    <w:name w:val="m_-2839544472620372085msonospacing"/>
    <w:basedOn w:val="Normal"/>
    <w:uiPriority w:val="99"/>
    <w:rsid w:val="009A594F"/>
    <w:pPr>
      <w:spacing w:before="100" w:beforeAutospacing="1" w:after="100" w:afterAutospacing="1"/>
    </w:pPr>
  </w:style>
  <w:style w:type="paragraph" w:customStyle="1" w:styleId="franklin-light1">
    <w:name w:val="franklin-light1"/>
    <w:basedOn w:val="Normal"/>
    <w:uiPriority w:val="99"/>
    <w:rsid w:val="009A594F"/>
    <w:pPr>
      <w:spacing w:before="100" w:beforeAutospacing="1" w:after="100" w:afterAutospacing="1"/>
    </w:pPr>
  </w:style>
  <w:style w:type="character" w:customStyle="1" w:styleId="powa-tease">
    <w:name w:val="powa-tease"/>
    <w:basedOn w:val="DefaultParagraphFont"/>
    <w:rsid w:val="009A594F"/>
  </w:style>
  <w:style w:type="character" w:customStyle="1" w:styleId="powa-byline">
    <w:name w:val="powa-byline"/>
    <w:basedOn w:val="DefaultParagraphFont"/>
    <w:rsid w:val="009A594F"/>
  </w:style>
  <w:style w:type="character" w:customStyle="1" w:styleId="apple-style-span">
    <w:name w:val="apple-style-span"/>
    <w:basedOn w:val="DefaultParagraphFont"/>
    <w:rsid w:val="009A594F"/>
    <w:rPr>
      <w:rFonts w:cs="Times New Roman"/>
    </w:rPr>
  </w:style>
  <w:style w:type="paragraph" w:customStyle="1" w:styleId="noindent">
    <w:name w:val="noindent"/>
    <w:basedOn w:val="Normal"/>
    <w:uiPriority w:val="99"/>
    <w:qFormat/>
    <w:rsid w:val="009A594F"/>
    <w:pPr>
      <w:spacing w:before="100" w:beforeAutospacing="1" w:after="100" w:afterAutospacing="1"/>
    </w:pPr>
    <w:rPr>
      <w:rFonts w:eastAsia="Times New Roman"/>
    </w:rPr>
  </w:style>
  <w:style w:type="character" w:customStyle="1" w:styleId="st">
    <w:name w:val="st"/>
    <w:rsid w:val="009A594F"/>
  </w:style>
  <w:style w:type="character" w:customStyle="1" w:styleId="highlight2">
    <w:name w:val="highlight2"/>
    <w:basedOn w:val="DefaultParagraphFont"/>
    <w:rsid w:val="009A594F"/>
    <w:rPr>
      <w:rFonts w:ascii="Arial" w:hAnsi="Arial"/>
      <w:b/>
      <w:sz w:val="19"/>
      <w:u w:val="thick"/>
      <w:bdr w:val="none" w:sz="0" w:space="0" w:color="auto"/>
      <w:shd w:val="clear" w:color="auto" w:fill="auto"/>
    </w:rPr>
  </w:style>
  <w:style w:type="character" w:customStyle="1" w:styleId="Emphasis2">
    <w:name w:val="Emphasis2"/>
    <w:basedOn w:val="DefaultParagraphFont"/>
    <w:rsid w:val="009A594F"/>
    <w:rPr>
      <w:rFonts w:ascii="Franklin Gothic Heavy" w:hAnsi="Franklin Gothic Heavy" w:hint="default"/>
      <w:iCs/>
      <w:u w:val="single"/>
    </w:rPr>
  </w:style>
  <w:style w:type="character" w:customStyle="1" w:styleId="EmphasizeThis">
    <w:name w:val="EmphasizeThis"/>
    <w:rsid w:val="009A594F"/>
    <w:rPr>
      <w:rFonts w:ascii="Georgia" w:hAnsi="Georgia" w:hint="default"/>
      <w:b/>
      <w:bCs w:val="0"/>
      <w:iCs/>
      <w:sz w:val="24"/>
      <w:u w:val="thick"/>
    </w:rPr>
  </w:style>
  <w:style w:type="character" w:customStyle="1" w:styleId="Style3Char">
    <w:name w:val="Style3 Char"/>
    <w:link w:val="Style3"/>
    <w:rsid w:val="009A594F"/>
    <w:rPr>
      <w:rFonts w:ascii="Arial Narrow" w:hAnsi="Arial Narrow"/>
      <w:b/>
      <w:szCs w:val="24"/>
    </w:rPr>
  </w:style>
  <w:style w:type="character" w:styleId="CommentReference">
    <w:name w:val="annotation reference"/>
    <w:basedOn w:val="DefaultParagraphFont"/>
    <w:uiPriority w:val="99"/>
    <w:unhideWhenUsed/>
    <w:rsid w:val="009A594F"/>
    <w:rPr>
      <w:sz w:val="16"/>
      <w:szCs w:val="16"/>
    </w:rPr>
  </w:style>
  <w:style w:type="paragraph" w:styleId="CommentText">
    <w:name w:val="annotation text"/>
    <w:basedOn w:val="Normal"/>
    <w:link w:val="CommentTextChar"/>
    <w:uiPriority w:val="99"/>
    <w:unhideWhenUsed/>
    <w:rsid w:val="009A594F"/>
    <w:rPr>
      <w:sz w:val="20"/>
      <w:szCs w:val="20"/>
    </w:rPr>
  </w:style>
  <w:style w:type="character" w:customStyle="1" w:styleId="CommentTextChar">
    <w:name w:val="Comment Text Char"/>
    <w:basedOn w:val="DefaultParagraphFont"/>
    <w:link w:val="CommentText"/>
    <w:uiPriority w:val="99"/>
    <w:rsid w:val="009A594F"/>
    <w:rPr>
      <w:rFonts w:ascii="Calibri" w:hAnsi="Calibri"/>
      <w:sz w:val="20"/>
      <w:szCs w:val="20"/>
    </w:rPr>
  </w:style>
  <w:style w:type="character" w:customStyle="1" w:styleId="balancedheadline">
    <w:name w:val="balancedheadline"/>
    <w:basedOn w:val="DefaultParagraphFont"/>
    <w:rsid w:val="009A594F"/>
  </w:style>
  <w:style w:type="paragraph" w:customStyle="1" w:styleId="analytic0">
    <w:name w:val="analytic"/>
    <w:basedOn w:val="Analytic"/>
    <w:link w:val="analyticChar0"/>
    <w:autoRedefine/>
    <w:uiPriority w:val="4"/>
    <w:qFormat/>
    <w:rsid w:val="009A594F"/>
    <w:rPr>
      <w:i/>
      <w:color w:val="2D72B1"/>
    </w:rPr>
  </w:style>
  <w:style w:type="character" w:customStyle="1" w:styleId="analyticChar0">
    <w:name w:val="analytic Char"/>
    <w:basedOn w:val="DefaultParagraphFont"/>
    <w:link w:val="analytic0"/>
    <w:uiPriority w:val="4"/>
    <w:rsid w:val="009A594F"/>
    <w:rPr>
      <w:rFonts w:ascii="Calibri" w:hAnsi="Calibri"/>
      <w:i/>
      <w:color w:val="2D72B1"/>
    </w:rPr>
  </w:style>
  <w:style w:type="paragraph" w:customStyle="1" w:styleId="ColorfulList-Accent11">
    <w:name w:val="Colorful List - Accent 11"/>
    <w:basedOn w:val="Normal"/>
    <w:uiPriority w:val="34"/>
    <w:qFormat/>
    <w:rsid w:val="009A594F"/>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9A594F"/>
    <w:rPr>
      <w:color w:val="605E5C"/>
      <w:shd w:val="clear" w:color="auto" w:fill="E1DFDD"/>
    </w:rPr>
  </w:style>
  <w:style w:type="character" w:customStyle="1" w:styleId="m-4339160018974791352style13ptbold">
    <w:name w:val="m_-4339160018974791352style13ptbold"/>
    <w:basedOn w:val="DefaultParagraphFont"/>
    <w:rsid w:val="009A594F"/>
  </w:style>
  <w:style w:type="character" w:customStyle="1" w:styleId="m-4339160018974791352styleunderline">
    <w:name w:val="m_-4339160018974791352styleunderline"/>
    <w:basedOn w:val="DefaultParagraphFont"/>
    <w:rsid w:val="009A594F"/>
  </w:style>
  <w:style w:type="character" w:customStyle="1" w:styleId="m8622195508348221850gmail-msohyperlink">
    <w:name w:val="m_8622195508348221850gmail-msohyperlink"/>
    <w:basedOn w:val="DefaultParagraphFont"/>
    <w:rsid w:val="009A594F"/>
  </w:style>
  <w:style w:type="character" w:customStyle="1" w:styleId="UnresolvedMention4">
    <w:name w:val="Unresolved Mention4"/>
    <w:basedOn w:val="DefaultParagraphFont"/>
    <w:uiPriority w:val="99"/>
    <w:semiHidden/>
    <w:unhideWhenUsed/>
    <w:rsid w:val="009A594F"/>
    <w:rPr>
      <w:color w:val="605E5C"/>
      <w:shd w:val="clear" w:color="auto" w:fill="E1DFDD"/>
    </w:rPr>
  </w:style>
  <w:style w:type="character" w:customStyle="1" w:styleId="longbio">
    <w:name w:val="long_bio"/>
    <w:basedOn w:val="DefaultParagraphFont"/>
    <w:rsid w:val="009A594F"/>
  </w:style>
  <w:style w:type="paragraph" w:customStyle="1" w:styleId="css-1ygdjhk">
    <w:name w:val="css-1ygdjhk"/>
    <w:basedOn w:val="Normal"/>
    <w:uiPriority w:val="99"/>
    <w:rsid w:val="009A594F"/>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9A594F"/>
    <w:rPr>
      <w:color w:val="605E5C"/>
      <w:shd w:val="clear" w:color="auto" w:fill="E1DFDD"/>
    </w:rPr>
  </w:style>
  <w:style w:type="table" w:styleId="TableGrid">
    <w:name w:val="Table Grid"/>
    <w:basedOn w:val="TableNormal"/>
    <w:rsid w:val="009A594F"/>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9A594F"/>
    <w:rPr>
      <w:color w:val="605E5C"/>
      <w:shd w:val="clear" w:color="auto" w:fill="E1DFDD"/>
    </w:rPr>
  </w:style>
  <w:style w:type="character" w:customStyle="1" w:styleId="UnresolvedMention7">
    <w:name w:val="Unresolved Mention7"/>
    <w:basedOn w:val="DefaultParagraphFont"/>
    <w:uiPriority w:val="99"/>
    <w:semiHidden/>
    <w:unhideWhenUsed/>
    <w:rsid w:val="009A594F"/>
    <w:rPr>
      <w:color w:val="605E5C"/>
      <w:shd w:val="clear" w:color="auto" w:fill="E1DFDD"/>
    </w:rPr>
  </w:style>
  <w:style w:type="character" w:customStyle="1" w:styleId="UnresolvedMention8">
    <w:name w:val="Unresolved Mention8"/>
    <w:basedOn w:val="DefaultParagraphFont"/>
    <w:uiPriority w:val="99"/>
    <w:semiHidden/>
    <w:unhideWhenUsed/>
    <w:rsid w:val="009A594F"/>
    <w:rPr>
      <w:color w:val="605E5C"/>
      <w:shd w:val="clear" w:color="auto" w:fill="E1DFDD"/>
    </w:rPr>
  </w:style>
  <w:style w:type="paragraph" w:customStyle="1" w:styleId="CardText2">
    <w:name w:val="Card Text 2"/>
    <w:basedOn w:val="Normal"/>
    <w:link w:val="CardText2Char"/>
    <w:qFormat/>
    <w:rsid w:val="009A594F"/>
    <w:rPr>
      <w:rFonts w:eastAsia="Calibri"/>
      <w:b/>
      <w:color w:val="000000"/>
      <w:u w:val="single"/>
      <w:lang w:val="x-none" w:eastAsia="x-none"/>
    </w:rPr>
  </w:style>
  <w:style w:type="character" w:customStyle="1" w:styleId="CardText2Char">
    <w:name w:val="Card Text 2 Char"/>
    <w:link w:val="CardText2"/>
    <w:rsid w:val="009A594F"/>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9A594F"/>
  </w:style>
  <w:style w:type="character" w:customStyle="1" w:styleId="UnresolvedMention9">
    <w:name w:val="Unresolved Mention9"/>
    <w:basedOn w:val="DefaultParagraphFont"/>
    <w:uiPriority w:val="99"/>
    <w:semiHidden/>
    <w:unhideWhenUsed/>
    <w:rsid w:val="009A594F"/>
    <w:rPr>
      <w:color w:val="605E5C"/>
      <w:shd w:val="clear" w:color="auto" w:fill="E1DFDD"/>
    </w:rPr>
  </w:style>
  <w:style w:type="character" w:customStyle="1" w:styleId="UnresolvedMention100">
    <w:name w:val="Unresolved Mention100"/>
    <w:basedOn w:val="DefaultParagraphFont"/>
    <w:uiPriority w:val="99"/>
    <w:semiHidden/>
    <w:unhideWhenUsed/>
    <w:rsid w:val="009A594F"/>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9A594F"/>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9A594F"/>
    <w:rPr>
      <w:color w:val="605E5C"/>
      <w:shd w:val="clear" w:color="auto" w:fill="E1DFDD"/>
    </w:rPr>
  </w:style>
  <w:style w:type="paragraph" w:customStyle="1" w:styleId="flashline">
    <w:name w:val="flashline"/>
    <w:basedOn w:val="Normal"/>
    <w:uiPriority w:val="99"/>
    <w:rsid w:val="009A594F"/>
    <w:pPr>
      <w:spacing w:before="100" w:beforeAutospacing="1" w:after="100" w:afterAutospacing="1"/>
    </w:pPr>
    <w:rPr>
      <w:rFonts w:eastAsia="Times New Roman"/>
    </w:rPr>
  </w:style>
  <w:style w:type="paragraph" w:customStyle="1" w:styleId="lbexhangwithmargin">
    <w:name w:val="lbexhangwithmargin"/>
    <w:basedOn w:val="Normal"/>
    <w:uiPriority w:val="99"/>
    <w:rsid w:val="009A594F"/>
    <w:pPr>
      <w:spacing w:before="100" w:beforeAutospacing="1" w:after="100" w:afterAutospacing="1"/>
    </w:pPr>
    <w:rPr>
      <w:rFonts w:eastAsia="Times New Roman"/>
    </w:rPr>
  </w:style>
  <w:style w:type="character" w:customStyle="1" w:styleId="lbexsectionlevelolc">
    <w:name w:val="lbexsectionlevelolc"/>
    <w:basedOn w:val="DefaultParagraphFont"/>
    <w:rsid w:val="009A594F"/>
  </w:style>
  <w:style w:type="character" w:customStyle="1" w:styleId="lbexallcap">
    <w:name w:val="lbexallcap"/>
    <w:basedOn w:val="DefaultParagraphFont"/>
    <w:rsid w:val="009A594F"/>
  </w:style>
  <w:style w:type="paragraph" w:customStyle="1" w:styleId="lbexindent">
    <w:name w:val="lbexindent"/>
    <w:basedOn w:val="Normal"/>
    <w:uiPriority w:val="99"/>
    <w:rsid w:val="009A594F"/>
    <w:pPr>
      <w:spacing w:before="100" w:beforeAutospacing="1" w:after="100" w:afterAutospacing="1"/>
    </w:pPr>
    <w:rPr>
      <w:rFonts w:eastAsia="Times New Roman"/>
    </w:rPr>
  </w:style>
  <w:style w:type="paragraph" w:customStyle="1" w:styleId="lbexindentparagraph">
    <w:name w:val="lbexindentparagraph"/>
    <w:basedOn w:val="Normal"/>
    <w:uiPriority w:val="99"/>
    <w:rsid w:val="009A594F"/>
    <w:pPr>
      <w:spacing w:before="100" w:beforeAutospacing="1" w:after="100" w:afterAutospacing="1"/>
    </w:pPr>
    <w:rPr>
      <w:rFonts w:eastAsia="Times New Roman"/>
    </w:rPr>
  </w:style>
  <w:style w:type="paragraph" w:customStyle="1" w:styleId="zn-bodyparagraph">
    <w:name w:val="zn-body__paragraph"/>
    <w:basedOn w:val="Normal"/>
    <w:uiPriority w:val="99"/>
    <w:rsid w:val="009A594F"/>
    <w:pPr>
      <w:spacing w:before="100" w:beforeAutospacing="1" w:after="100" w:afterAutospacing="1"/>
    </w:pPr>
    <w:rPr>
      <w:rFonts w:eastAsia="Times New Roman"/>
    </w:rPr>
  </w:style>
  <w:style w:type="character" w:customStyle="1" w:styleId="c-messagebody">
    <w:name w:val="c-message__body"/>
    <w:basedOn w:val="DefaultParagraphFont"/>
    <w:rsid w:val="009A594F"/>
  </w:style>
  <w:style w:type="character" w:customStyle="1" w:styleId="m7735155540857680774gmail-style13ptbold">
    <w:name w:val="m_7735155540857680774gmail-style13ptbold"/>
    <w:basedOn w:val="DefaultParagraphFont"/>
    <w:rsid w:val="009A594F"/>
  </w:style>
  <w:style w:type="character" w:customStyle="1" w:styleId="style65">
    <w:name w:val="style65"/>
    <w:basedOn w:val="DefaultParagraphFont"/>
    <w:rsid w:val="009A594F"/>
  </w:style>
  <w:style w:type="character" w:customStyle="1" w:styleId="bodytext0">
    <w:name w:val="body_text"/>
    <w:basedOn w:val="DefaultParagraphFont"/>
    <w:rsid w:val="009A594F"/>
  </w:style>
  <w:style w:type="character" w:customStyle="1" w:styleId="bio">
    <w:name w:val="bio"/>
    <w:basedOn w:val="DefaultParagraphFont"/>
    <w:rsid w:val="009A594F"/>
  </w:style>
  <w:style w:type="character" w:customStyle="1" w:styleId="citesChar0">
    <w:name w:val="cites Char"/>
    <w:link w:val="cites0"/>
    <w:rsid w:val="009A594F"/>
    <w:rPr>
      <w:rFonts w:eastAsia="SimSun"/>
      <w:b/>
      <w:lang w:eastAsia="zh-CN"/>
    </w:rPr>
  </w:style>
  <w:style w:type="paragraph" w:customStyle="1" w:styleId="cites0">
    <w:name w:val="cites"/>
    <w:next w:val="Normal"/>
    <w:link w:val="citesChar0"/>
    <w:autoRedefine/>
    <w:qFormat/>
    <w:rsid w:val="009A594F"/>
    <w:pPr>
      <w:spacing w:after="0" w:line="240" w:lineRule="auto"/>
      <w:contextualSpacing/>
    </w:pPr>
    <w:rPr>
      <w:rFonts w:eastAsia="SimSun"/>
      <w:b/>
      <w:lang w:eastAsia="zh-CN"/>
    </w:rPr>
  </w:style>
  <w:style w:type="character" w:customStyle="1" w:styleId="5yl5">
    <w:name w:val="_5yl5"/>
    <w:basedOn w:val="DefaultParagraphFont"/>
    <w:rsid w:val="009A594F"/>
  </w:style>
  <w:style w:type="character" w:customStyle="1" w:styleId="text">
    <w:name w:val="text"/>
    <w:basedOn w:val="DefaultParagraphFont"/>
    <w:rsid w:val="009A594F"/>
  </w:style>
  <w:style w:type="paragraph" w:customStyle="1" w:styleId="generic-articlebody">
    <w:name w:val="generic-article__body"/>
    <w:basedOn w:val="Normal"/>
    <w:uiPriority w:val="99"/>
    <w:rsid w:val="009A594F"/>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9A594F"/>
    <w:pPr>
      <w:spacing w:line="240" w:lineRule="auto"/>
    </w:pPr>
    <w:rPr>
      <w:b/>
      <w:bCs/>
    </w:rPr>
  </w:style>
  <w:style w:type="character" w:customStyle="1" w:styleId="CommentSubjectChar">
    <w:name w:val="Comment Subject Char"/>
    <w:basedOn w:val="CommentTextChar"/>
    <w:link w:val="CommentSubject"/>
    <w:rsid w:val="009A594F"/>
    <w:rPr>
      <w:rFonts w:ascii="Calibri" w:hAnsi="Calibri"/>
      <w:b/>
      <w:bCs/>
      <w:sz w:val="20"/>
      <w:szCs w:val="20"/>
    </w:rPr>
  </w:style>
  <w:style w:type="character" w:customStyle="1" w:styleId="UnresolvedMention12">
    <w:name w:val="Unresolved Mention12"/>
    <w:basedOn w:val="DefaultParagraphFont"/>
    <w:uiPriority w:val="99"/>
    <w:rsid w:val="009A594F"/>
    <w:rPr>
      <w:color w:val="605E5C"/>
      <w:shd w:val="clear" w:color="auto" w:fill="E1DFDD"/>
    </w:rPr>
  </w:style>
  <w:style w:type="paragraph" w:customStyle="1" w:styleId="CardNotUnderlined">
    <w:name w:val="Card Not Underlined"/>
    <w:basedOn w:val="Normal"/>
    <w:link w:val="CardNotUnderlinedChar1"/>
    <w:autoRedefine/>
    <w:qFormat/>
    <w:rsid w:val="009A594F"/>
    <w:rPr>
      <w:rFonts w:eastAsia="Times New Roman"/>
      <w:sz w:val="12"/>
      <w:szCs w:val="20"/>
    </w:rPr>
  </w:style>
  <w:style w:type="character" w:customStyle="1" w:styleId="UnresolvedMention13">
    <w:name w:val="Unresolved Mention13"/>
    <w:basedOn w:val="DefaultParagraphFont"/>
    <w:uiPriority w:val="99"/>
    <w:rsid w:val="009A594F"/>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A594F"/>
    <w:rPr>
      <w:rFonts w:ascii="Calibri" w:eastAsia="Times New Roman" w:hAnsi="Calibri"/>
    </w:rPr>
  </w:style>
  <w:style w:type="character" w:customStyle="1" w:styleId="blast">
    <w:name w:val="blast"/>
    <w:basedOn w:val="DefaultParagraphFont"/>
    <w:rsid w:val="009A594F"/>
  </w:style>
  <w:style w:type="paragraph" w:customStyle="1" w:styleId="paragraph">
    <w:name w:val="paragraph"/>
    <w:basedOn w:val="Normal"/>
    <w:uiPriority w:val="99"/>
    <w:qFormat/>
    <w:rsid w:val="009A594F"/>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9A594F"/>
  </w:style>
  <w:style w:type="character" w:customStyle="1" w:styleId="UnresolvedMention">
    <w:name w:val="Unresolved Mention"/>
    <w:basedOn w:val="DefaultParagraphFont"/>
    <w:uiPriority w:val="99"/>
    <w:rsid w:val="009A594F"/>
    <w:rPr>
      <w:color w:val="605E5C"/>
      <w:shd w:val="clear" w:color="auto" w:fill="E1DFDD"/>
    </w:rPr>
  </w:style>
  <w:style w:type="character" w:customStyle="1" w:styleId="ata-controlscomplain-btn">
    <w:name w:val="ata-controls__complain-btn"/>
    <w:basedOn w:val="DefaultParagraphFont"/>
    <w:rsid w:val="009A594F"/>
  </w:style>
  <w:style w:type="character" w:customStyle="1" w:styleId="u-tcgraydarker">
    <w:name w:val="u-tcgraydarker"/>
    <w:basedOn w:val="DefaultParagraphFont"/>
    <w:rsid w:val="009A594F"/>
  </w:style>
  <w:style w:type="paragraph" w:customStyle="1" w:styleId="stcontent-block">
    <w:name w:val="st__content-block"/>
    <w:basedOn w:val="Normal"/>
    <w:rsid w:val="009A594F"/>
    <w:pPr>
      <w:spacing w:before="100" w:beforeAutospacing="1" w:after="100" w:afterAutospacing="1"/>
    </w:pPr>
  </w:style>
  <w:style w:type="character" w:customStyle="1" w:styleId="drop">
    <w:name w:val="drop"/>
    <w:basedOn w:val="DefaultParagraphFont"/>
    <w:rsid w:val="009A594F"/>
  </w:style>
  <w:style w:type="paragraph" w:customStyle="1" w:styleId="pullquote">
    <w:name w:val="pullquote"/>
    <w:basedOn w:val="Normal"/>
    <w:rsid w:val="009A594F"/>
    <w:pPr>
      <w:spacing w:before="100" w:beforeAutospacing="1" w:after="100" w:afterAutospacing="1"/>
    </w:pPr>
  </w:style>
  <w:style w:type="paragraph" w:customStyle="1" w:styleId="TableParagraph">
    <w:name w:val="Table Paragraph"/>
    <w:basedOn w:val="Normal"/>
    <w:uiPriority w:val="1"/>
    <w:qFormat/>
    <w:rsid w:val="009A594F"/>
    <w:pPr>
      <w:widowControl w:val="0"/>
      <w:autoSpaceDE w:val="0"/>
      <w:autoSpaceDN w:val="0"/>
      <w:adjustRightInd w:val="0"/>
    </w:pPr>
    <w:rPr>
      <w:rFonts w:eastAsiaTheme="minorEastAsia"/>
    </w:rPr>
  </w:style>
  <w:style w:type="paragraph" w:customStyle="1" w:styleId="p">
    <w:name w:val="p"/>
    <w:basedOn w:val="Normal"/>
    <w:qFormat/>
    <w:rsid w:val="009A594F"/>
    <w:pPr>
      <w:spacing w:before="100" w:beforeAutospacing="1" w:after="100" w:afterAutospacing="1"/>
    </w:pPr>
  </w:style>
  <w:style w:type="character" w:customStyle="1" w:styleId="figpopup-sensitive-area">
    <w:name w:val="figpopup-sensitive-area"/>
    <w:basedOn w:val="DefaultParagraphFont"/>
    <w:rsid w:val="009A594F"/>
  </w:style>
  <w:style w:type="paragraph" w:customStyle="1" w:styleId="css-qckjh9">
    <w:name w:val="css-qckjh9"/>
    <w:basedOn w:val="Normal"/>
    <w:rsid w:val="009A594F"/>
    <w:pPr>
      <w:spacing w:before="100" w:beforeAutospacing="1" w:after="100" w:afterAutospacing="1" w:line="240" w:lineRule="auto"/>
    </w:pPr>
    <w:rPr>
      <w:rFonts w:eastAsia="Times New Roman"/>
      <w:sz w:val="24"/>
    </w:rPr>
  </w:style>
  <w:style w:type="paragraph" w:customStyle="1" w:styleId="css-158dogj">
    <w:name w:val="css-158dogj"/>
    <w:basedOn w:val="Normal"/>
    <w:rsid w:val="009A594F"/>
    <w:pPr>
      <w:spacing w:before="100" w:beforeAutospacing="1" w:after="100" w:afterAutospacing="1" w:line="240" w:lineRule="auto"/>
    </w:pPr>
    <w:rPr>
      <w:rFonts w:eastAsia="Times New Roman"/>
      <w:sz w:val="24"/>
    </w:rPr>
  </w:style>
  <w:style w:type="character" w:customStyle="1" w:styleId="num">
    <w:name w:val="num"/>
    <w:basedOn w:val="DefaultParagraphFont"/>
    <w:rsid w:val="009A594F"/>
  </w:style>
  <w:style w:type="character" w:customStyle="1" w:styleId="letter">
    <w:name w:val="letter"/>
    <w:basedOn w:val="DefaultParagraphFont"/>
    <w:rsid w:val="009A594F"/>
  </w:style>
  <w:style w:type="character" w:customStyle="1" w:styleId="dttext">
    <w:name w:val="dttext"/>
    <w:basedOn w:val="DefaultParagraphFont"/>
    <w:rsid w:val="009A594F"/>
  </w:style>
  <w:style w:type="character" w:customStyle="1" w:styleId="sdsense">
    <w:name w:val="sdsense"/>
    <w:basedOn w:val="DefaultParagraphFont"/>
    <w:rsid w:val="009A594F"/>
  </w:style>
  <w:style w:type="character" w:customStyle="1" w:styleId="sd">
    <w:name w:val="sd"/>
    <w:basedOn w:val="DefaultParagraphFont"/>
    <w:rsid w:val="009A594F"/>
  </w:style>
  <w:style w:type="paragraph" w:customStyle="1" w:styleId="flfc">
    <w:name w:val="flfc"/>
    <w:basedOn w:val="Normal"/>
    <w:uiPriority w:val="99"/>
    <w:rsid w:val="009A594F"/>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9A594F"/>
  </w:style>
  <w:style w:type="paragraph" w:customStyle="1" w:styleId="story-body-text">
    <w:name w:val="story-body-text"/>
    <w:basedOn w:val="Normal"/>
    <w:uiPriority w:val="99"/>
    <w:qFormat/>
    <w:rsid w:val="009A594F"/>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9A594F"/>
  </w:style>
  <w:style w:type="paragraph" w:customStyle="1" w:styleId="CardText1">
    <w:name w:val="Card Text 1"/>
    <w:link w:val="CardText1Char"/>
    <w:qFormat/>
    <w:rsid w:val="009A594F"/>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9A594F"/>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9A594F"/>
  </w:style>
  <w:style w:type="paragraph" w:customStyle="1" w:styleId="Analytic2">
    <w:name w:val="Analytic2"/>
    <w:basedOn w:val="Heading4"/>
    <w:link w:val="Analytic2Char"/>
    <w:uiPriority w:val="4"/>
    <w:rsid w:val="009A594F"/>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9A594F"/>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9A594F"/>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9A594F"/>
  </w:style>
  <w:style w:type="character" w:customStyle="1" w:styleId="AnalyticsPipChar">
    <w:name w:val="AnalyticsPip Char"/>
    <w:basedOn w:val="DefaultParagraphFont"/>
    <w:link w:val="AnalyticsPip"/>
    <w:uiPriority w:val="4"/>
    <w:rsid w:val="009A594F"/>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9A594F"/>
  </w:style>
  <w:style w:type="character" w:customStyle="1" w:styleId="AnalyticsGBNChar">
    <w:name w:val="AnalyticsGBN Char"/>
    <w:basedOn w:val="DefaultParagraphFont"/>
    <w:link w:val="AnalyticsGBN"/>
    <w:uiPriority w:val="4"/>
    <w:rsid w:val="009A594F"/>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9A594F"/>
    <w:pPr>
      <w:spacing w:after="0" w:line="240" w:lineRule="auto"/>
    </w:pPr>
    <w:rPr>
      <w:i/>
      <w:iCs/>
      <w:color w:val="000000" w:themeColor="text1"/>
    </w:rPr>
  </w:style>
  <w:style w:type="character" w:customStyle="1" w:styleId="QuoteChar">
    <w:name w:val="Quote Char"/>
    <w:basedOn w:val="DefaultParagraphFont"/>
    <w:link w:val="Quote"/>
    <w:uiPriority w:val="29"/>
    <w:rsid w:val="009A594F"/>
    <w:rPr>
      <w:rFonts w:ascii="Calibri" w:hAnsi="Calibri"/>
      <w:i/>
      <w:iCs/>
      <w:color w:val="000000" w:themeColor="text1"/>
    </w:rPr>
  </w:style>
  <w:style w:type="paragraph" w:styleId="TOCHeading">
    <w:name w:val="TOC Heading"/>
    <w:basedOn w:val="Heading1"/>
    <w:next w:val="Normal"/>
    <w:uiPriority w:val="39"/>
    <w:unhideWhenUsed/>
    <w:qFormat/>
    <w:rsid w:val="009A594F"/>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9A594F"/>
  </w:style>
  <w:style w:type="character" w:customStyle="1" w:styleId="ref-overlay">
    <w:name w:val="ref-overlay"/>
    <w:basedOn w:val="DefaultParagraphFont"/>
    <w:rsid w:val="009A594F"/>
  </w:style>
  <w:style w:type="character" w:customStyle="1" w:styleId="ref-fn-p">
    <w:name w:val="ref-fn-p"/>
    <w:basedOn w:val="DefaultParagraphFont"/>
    <w:rsid w:val="009A594F"/>
  </w:style>
  <w:style w:type="character" w:customStyle="1" w:styleId="opinion-articlebody">
    <w:name w:val="opinion-article__body"/>
    <w:basedOn w:val="DefaultParagraphFont"/>
    <w:rsid w:val="009A594F"/>
  </w:style>
  <w:style w:type="paragraph" w:customStyle="1" w:styleId="opinion-articlebody1">
    <w:name w:val="opinion-article__body1"/>
    <w:basedOn w:val="Normal"/>
    <w:rsid w:val="009A594F"/>
    <w:pPr>
      <w:spacing w:before="100" w:beforeAutospacing="1" w:after="100" w:afterAutospacing="1" w:line="240" w:lineRule="auto"/>
    </w:pPr>
    <w:rPr>
      <w:rFonts w:eastAsia="Times New Roman"/>
      <w:sz w:val="24"/>
    </w:rPr>
  </w:style>
  <w:style w:type="paragraph" w:customStyle="1" w:styleId="para">
    <w:name w:val="para"/>
    <w:basedOn w:val="Normal"/>
    <w:qFormat/>
    <w:rsid w:val="009A594F"/>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9A594F"/>
  </w:style>
  <w:style w:type="character" w:customStyle="1" w:styleId="journaltitle">
    <w:name w:val="journaltitle"/>
    <w:basedOn w:val="DefaultParagraphFont"/>
    <w:rsid w:val="009A594F"/>
  </w:style>
  <w:style w:type="character" w:customStyle="1" w:styleId="hit">
    <w:name w:val="hit"/>
    <w:basedOn w:val="DefaultParagraphFont"/>
    <w:rsid w:val="009A594F"/>
  </w:style>
  <w:style w:type="paragraph" w:customStyle="1" w:styleId="wp-caption-text">
    <w:name w:val="wp-caption-text"/>
    <w:basedOn w:val="Normal"/>
    <w:qFormat/>
    <w:rsid w:val="009A594F"/>
    <w:pPr>
      <w:spacing w:before="100" w:beforeAutospacing="1" w:after="100" w:afterAutospacing="1" w:line="240" w:lineRule="auto"/>
    </w:pPr>
    <w:rPr>
      <w:rFonts w:eastAsia="Times New Roman"/>
      <w:sz w:val="24"/>
    </w:rPr>
  </w:style>
  <w:style w:type="paragraph" w:customStyle="1" w:styleId="css-utmy9y">
    <w:name w:val="css-utmy9y"/>
    <w:basedOn w:val="Normal"/>
    <w:rsid w:val="009A594F"/>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9A594F"/>
    <w:rPr>
      <w:sz w:val="20"/>
      <w:u w:val="single"/>
    </w:rPr>
  </w:style>
  <w:style w:type="character" w:customStyle="1" w:styleId="Style11ptBoldUnderlineBorderSinglesolidlineAuto">
    <w:name w:val="Style 11 pt Bold Underline Border: : (Single solid line Auto  ..."/>
    <w:basedOn w:val="DefaultParagraphFont"/>
    <w:rsid w:val="009A594F"/>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9A594F"/>
  </w:style>
  <w:style w:type="paragraph" w:customStyle="1" w:styleId="Small">
    <w:name w:val="Small"/>
    <w:basedOn w:val="Normal"/>
    <w:next w:val="Normal"/>
    <w:uiPriority w:val="99"/>
    <w:qFormat/>
    <w:rsid w:val="009A594F"/>
    <w:pPr>
      <w:jc w:val="both"/>
    </w:pPr>
    <w:rPr>
      <w:rFonts w:ascii="Arial" w:eastAsia="Calibri" w:hAnsi="Arial" w:cs="Arial"/>
    </w:rPr>
  </w:style>
  <w:style w:type="character" w:customStyle="1" w:styleId="Footnote">
    <w:name w:val="Footnote_"/>
    <w:basedOn w:val="DefaultParagraphFont"/>
    <w:link w:val="Footnote0"/>
    <w:rsid w:val="009A594F"/>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9A594F"/>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9A594F"/>
    <w:rPr>
      <w:rFonts w:ascii="Arial Narrow" w:hAnsi="Arial Narrow"/>
      <w:b/>
      <w:color w:val="000000"/>
      <w:sz w:val="26"/>
    </w:rPr>
  </w:style>
  <w:style w:type="paragraph" w:customStyle="1" w:styleId="CardTagandCite">
    <w:name w:val="Card Tag and Cite"/>
    <w:basedOn w:val="Normal"/>
    <w:next w:val="Normal"/>
    <w:link w:val="CardTagandCiteChar"/>
    <w:qFormat/>
    <w:rsid w:val="009A594F"/>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9A594F"/>
    <w:rPr>
      <w:b/>
      <w:bCs/>
    </w:rPr>
  </w:style>
  <w:style w:type="paragraph" w:customStyle="1" w:styleId="Cite2">
    <w:name w:val="Cite 2"/>
    <w:basedOn w:val="Normal"/>
    <w:qFormat/>
    <w:rsid w:val="009A594F"/>
    <w:pPr>
      <w:spacing w:after="0" w:line="240" w:lineRule="auto"/>
    </w:pPr>
    <w:rPr>
      <w:rFonts w:ascii="Arial" w:eastAsia="Calibri" w:hAnsi="Arial" w:cs="Arial"/>
      <w:b/>
      <w:sz w:val="24"/>
      <w:u w:val="single"/>
    </w:rPr>
  </w:style>
  <w:style w:type="character" w:customStyle="1" w:styleId="aqj">
    <w:name w:val="aqj"/>
    <w:basedOn w:val="DefaultParagraphFont"/>
    <w:rsid w:val="009A594F"/>
  </w:style>
  <w:style w:type="paragraph" w:customStyle="1" w:styleId="StyleJustified">
    <w:name w:val="Style Justified"/>
    <w:basedOn w:val="Normal"/>
    <w:qFormat/>
    <w:rsid w:val="009A594F"/>
    <w:pPr>
      <w:spacing w:after="0" w:line="240" w:lineRule="auto"/>
    </w:pPr>
    <w:rPr>
      <w:rFonts w:eastAsia="Times New Roman"/>
      <w:szCs w:val="20"/>
    </w:rPr>
  </w:style>
  <w:style w:type="paragraph" w:customStyle="1" w:styleId="AuthorDate">
    <w:name w:val="AuthorDate"/>
    <w:next w:val="Normal"/>
    <w:link w:val="AuthorDateChar"/>
    <w:qFormat/>
    <w:rsid w:val="009A594F"/>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9A594F"/>
    <w:rPr>
      <w:rFonts w:ascii="Times New Roman" w:eastAsia="Calibri" w:hAnsi="Times New Roman" w:cs="Times New Roman"/>
      <w:b/>
      <w:sz w:val="24"/>
      <w:szCs w:val="20"/>
      <w:u w:val="single"/>
    </w:rPr>
  </w:style>
  <w:style w:type="character" w:customStyle="1" w:styleId="maintext">
    <w:name w:val="maintext"/>
    <w:basedOn w:val="DefaultParagraphFont"/>
    <w:rsid w:val="009A594F"/>
  </w:style>
  <w:style w:type="paragraph" w:customStyle="1" w:styleId="Stylecardtext8pt">
    <w:name w:val="Style card text + 8 pt"/>
    <w:basedOn w:val="Normal"/>
    <w:qFormat/>
    <w:rsid w:val="009A594F"/>
    <w:pPr>
      <w:spacing w:after="0" w:line="240" w:lineRule="auto"/>
      <w:ind w:right="288"/>
    </w:pPr>
  </w:style>
  <w:style w:type="character" w:customStyle="1" w:styleId="NotBold10Final">
    <w:name w:val="NotBold10Final"/>
    <w:uiPriority w:val="1"/>
    <w:qFormat/>
    <w:rsid w:val="009A594F"/>
    <w:rPr>
      <w:rFonts w:ascii="Times New Roman" w:hAnsi="Times New Roman"/>
      <w:b w:val="0"/>
      <w:i w:val="0"/>
      <w:sz w:val="20"/>
    </w:rPr>
  </w:style>
  <w:style w:type="character" w:customStyle="1" w:styleId="Bold12">
    <w:name w:val="Bold12"/>
    <w:uiPriority w:val="1"/>
    <w:qFormat/>
    <w:rsid w:val="009A594F"/>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9A594F"/>
    <w:pPr>
      <w:spacing w:after="0" w:line="240" w:lineRule="auto"/>
      <w:ind w:left="288" w:right="288"/>
    </w:pPr>
    <w:rPr>
      <w:rFonts w:eastAsia="Times New Roman"/>
      <w:sz w:val="20"/>
      <w:szCs w:val="20"/>
    </w:rPr>
  </w:style>
  <w:style w:type="character" w:customStyle="1" w:styleId="CardtextChar1">
    <w:name w:val="Card text Char"/>
    <w:link w:val="Cardtext0"/>
    <w:locked/>
    <w:rsid w:val="009A594F"/>
    <w:rPr>
      <w:rFonts w:ascii="Arial Narrow" w:hAnsi="Arial Narrow"/>
      <w:u w:val="single"/>
    </w:rPr>
  </w:style>
  <w:style w:type="paragraph" w:customStyle="1" w:styleId="Cardtext0">
    <w:name w:val="Card text"/>
    <w:link w:val="CardtextChar1"/>
    <w:qFormat/>
    <w:rsid w:val="009A594F"/>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9A594F"/>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9A594F"/>
    <w:rPr>
      <w:rFonts w:ascii="Calibri" w:eastAsia="Times New Roman" w:hAnsi="Calibri"/>
      <w:sz w:val="24"/>
      <w:lang w:val="x-none" w:eastAsia="ar-SA"/>
    </w:rPr>
  </w:style>
  <w:style w:type="paragraph" w:customStyle="1" w:styleId="Default">
    <w:name w:val="Default"/>
    <w:qFormat/>
    <w:rsid w:val="009A594F"/>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9A594F"/>
    <w:pPr>
      <w:spacing w:after="0" w:line="240" w:lineRule="auto"/>
    </w:pPr>
    <w:rPr>
      <w:rFonts w:eastAsia="Calibri"/>
    </w:rPr>
  </w:style>
  <w:style w:type="paragraph" w:customStyle="1" w:styleId="newpage">
    <w:name w:val="new page"/>
    <w:basedOn w:val="Heading4"/>
    <w:rsid w:val="009A594F"/>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9A594F"/>
    <w:pPr>
      <w:spacing w:after="0" w:line="240" w:lineRule="auto"/>
    </w:pPr>
    <w:rPr>
      <w:rFonts w:eastAsia="Times"/>
      <w:sz w:val="18"/>
      <w:szCs w:val="20"/>
    </w:rPr>
  </w:style>
  <w:style w:type="character" w:customStyle="1" w:styleId="textexposedshow">
    <w:name w:val="text_exposed_show"/>
    <w:basedOn w:val="DefaultParagraphFont"/>
    <w:rsid w:val="009A594F"/>
  </w:style>
  <w:style w:type="paragraph" w:customStyle="1" w:styleId="Heading">
    <w:name w:val="Heading"/>
    <w:basedOn w:val="Normal"/>
    <w:next w:val="BodyText"/>
    <w:rsid w:val="009A594F"/>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9A594F"/>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9A594F"/>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9A594F"/>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9A594F"/>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9A594F"/>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9A594F"/>
    <w:rPr>
      <w:rFonts w:ascii="Arial" w:hAnsi="Arial"/>
      <w:b/>
      <w:sz w:val="24"/>
    </w:rPr>
  </w:style>
  <w:style w:type="character" w:customStyle="1" w:styleId="Style11ptBlackUnderline">
    <w:name w:val="Style 11 pt Black Underline"/>
    <w:rsid w:val="009A594F"/>
    <w:rPr>
      <w:color w:val="000000"/>
      <w:sz w:val="20"/>
      <w:u w:val="single"/>
    </w:rPr>
  </w:style>
  <w:style w:type="character" w:customStyle="1" w:styleId="Style11ptBlack">
    <w:name w:val="Style 11 pt Black"/>
    <w:rsid w:val="009A594F"/>
    <w:rPr>
      <w:color w:val="000000"/>
      <w:sz w:val="20"/>
    </w:rPr>
  </w:style>
  <w:style w:type="paragraph" w:customStyle="1" w:styleId="CardsHighlighted">
    <w:name w:val="Cards Highlighted"/>
    <w:basedOn w:val="Normal"/>
    <w:link w:val="CardsHighlightedChar"/>
    <w:autoRedefine/>
    <w:qFormat/>
    <w:rsid w:val="009A594F"/>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9A594F"/>
    <w:rPr>
      <w:rFonts w:ascii="Calibri" w:eastAsia="Calibri" w:hAnsi="Calibri"/>
      <w:sz w:val="24"/>
      <w:u w:val="single"/>
      <w:shd w:val="clear" w:color="auto" w:fill="00FFFF"/>
    </w:rPr>
  </w:style>
  <w:style w:type="character" w:customStyle="1" w:styleId="CitesChar">
    <w:name w:val="Cites Char"/>
    <w:basedOn w:val="DefaultParagraphFont"/>
    <w:link w:val="Cites"/>
    <w:rsid w:val="009A594F"/>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9A594F"/>
    <w:pPr>
      <w:spacing w:after="0" w:line="240" w:lineRule="auto"/>
    </w:pPr>
    <w:rPr>
      <w:b/>
      <w:color w:val="C00000"/>
    </w:rPr>
  </w:style>
  <w:style w:type="character" w:customStyle="1" w:styleId="analyticsChar0">
    <w:name w:val="analytics Char"/>
    <w:basedOn w:val="DefaultParagraphFont"/>
    <w:link w:val="analytics0"/>
    <w:uiPriority w:val="4"/>
    <w:rsid w:val="009A594F"/>
    <w:rPr>
      <w:rFonts w:ascii="Calibri" w:hAnsi="Calibri"/>
      <w:b/>
      <w:color w:val="C00000"/>
    </w:rPr>
  </w:style>
  <w:style w:type="character" w:customStyle="1" w:styleId="swauthor">
    <w:name w:val="sw_author"/>
    <w:rsid w:val="009A594F"/>
  </w:style>
  <w:style w:type="character" w:customStyle="1" w:styleId="Mention1">
    <w:name w:val="Mention1"/>
    <w:basedOn w:val="DefaultParagraphFont"/>
    <w:uiPriority w:val="99"/>
    <w:semiHidden/>
    <w:unhideWhenUsed/>
    <w:rsid w:val="009A594F"/>
    <w:rPr>
      <w:color w:val="2B579A"/>
      <w:shd w:val="clear" w:color="auto" w:fill="E6E6E6"/>
    </w:rPr>
  </w:style>
  <w:style w:type="paragraph" w:customStyle="1" w:styleId="citenon-bold">
    <w:name w:val="cite non-bold"/>
    <w:basedOn w:val="Normal"/>
    <w:link w:val="citenon-boldChar"/>
    <w:qFormat/>
    <w:rsid w:val="009A594F"/>
    <w:pPr>
      <w:spacing w:after="0" w:line="240" w:lineRule="auto"/>
    </w:pPr>
    <w:rPr>
      <w:rFonts w:eastAsia="Calibri"/>
      <w:sz w:val="20"/>
      <w:szCs w:val="20"/>
      <w:lang w:val="x-none" w:eastAsia="x-none"/>
    </w:rPr>
  </w:style>
  <w:style w:type="character" w:customStyle="1" w:styleId="citenon-boldChar">
    <w:name w:val="cite non-bold Char"/>
    <w:link w:val="citenon-bold"/>
    <w:rsid w:val="009A594F"/>
    <w:rPr>
      <w:rFonts w:ascii="Calibri" w:eastAsia="Calibri" w:hAnsi="Calibri"/>
      <w:sz w:val="20"/>
      <w:szCs w:val="20"/>
      <w:lang w:val="x-none" w:eastAsia="x-none"/>
    </w:rPr>
  </w:style>
  <w:style w:type="paragraph" w:customStyle="1" w:styleId="HotRoute">
    <w:name w:val="Hot Route!"/>
    <w:basedOn w:val="Normal"/>
    <w:link w:val="HotRouteChar"/>
    <w:qFormat/>
    <w:rsid w:val="009A594F"/>
    <w:pPr>
      <w:spacing w:after="0" w:line="240" w:lineRule="auto"/>
      <w:ind w:left="144"/>
    </w:pPr>
    <w:rPr>
      <w:rFonts w:eastAsia="Calibri"/>
      <w:color w:val="000000"/>
    </w:rPr>
  </w:style>
  <w:style w:type="character" w:customStyle="1" w:styleId="HotRouteChar">
    <w:name w:val="Hot Route! Char"/>
    <w:link w:val="HotRoute"/>
    <w:rsid w:val="009A594F"/>
    <w:rPr>
      <w:rFonts w:ascii="Calibri" w:eastAsia="Calibri" w:hAnsi="Calibri"/>
      <w:color w:val="000000"/>
    </w:rPr>
  </w:style>
  <w:style w:type="paragraph" w:customStyle="1" w:styleId="CardIndented">
    <w:name w:val="Card (Indented)"/>
    <w:basedOn w:val="Normal"/>
    <w:link w:val="CardIndentedChar"/>
    <w:qFormat/>
    <w:rsid w:val="009A594F"/>
    <w:pPr>
      <w:spacing w:after="0" w:line="240" w:lineRule="auto"/>
      <w:ind w:left="288"/>
    </w:pPr>
  </w:style>
  <w:style w:type="paragraph" w:customStyle="1" w:styleId="PhoTag">
    <w:name w:val="PhoTag"/>
    <w:basedOn w:val="Normal"/>
    <w:next w:val="Normal"/>
    <w:autoRedefine/>
    <w:qFormat/>
    <w:rsid w:val="009A594F"/>
    <w:pPr>
      <w:spacing w:after="0" w:line="240" w:lineRule="auto"/>
    </w:pPr>
    <w:rPr>
      <w:b/>
    </w:rPr>
  </w:style>
  <w:style w:type="character" w:customStyle="1" w:styleId="BoldUnderlineChar0">
    <w:name w:val="BoldUnderline Char"/>
    <w:uiPriority w:val="99"/>
    <w:rsid w:val="009A594F"/>
    <w:rPr>
      <w:rFonts w:ascii="Times New Roman" w:eastAsia="Times New Roman" w:hAnsi="Times New Roman" w:cs="Times New Roman"/>
      <w:b/>
      <w:sz w:val="20"/>
      <w:u w:val="single"/>
    </w:rPr>
  </w:style>
  <w:style w:type="character" w:customStyle="1" w:styleId="wikiexternallink">
    <w:name w:val="wikiexternallink"/>
    <w:basedOn w:val="DefaultParagraphFont"/>
    <w:rsid w:val="009A594F"/>
  </w:style>
  <w:style w:type="character" w:customStyle="1" w:styleId="wikigeneratedlinkcontent">
    <w:name w:val="wikigeneratedlinkcontent"/>
    <w:basedOn w:val="DefaultParagraphFont"/>
    <w:rsid w:val="009A594F"/>
  </w:style>
  <w:style w:type="character" w:customStyle="1" w:styleId="boldunderlineChar1">
    <w:name w:val="bold underline Char"/>
    <w:basedOn w:val="DefaultParagraphFont"/>
    <w:rsid w:val="009A594F"/>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9A594F"/>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9A594F"/>
    <w:pPr>
      <w:spacing w:after="0" w:line="240" w:lineRule="auto"/>
      <w:jc w:val="both"/>
    </w:pPr>
    <w:rPr>
      <w:rFonts w:eastAsia="Calibri"/>
      <w:sz w:val="20"/>
      <w:szCs w:val="26"/>
    </w:rPr>
  </w:style>
  <w:style w:type="character" w:customStyle="1" w:styleId="Author">
    <w:name w:val="Author"/>
    <w:aliases w:val="Style Date"/>
    <w:basedOn w:val="DefaultParagraphFont"/>
    <w:qFormat/>
    <w:rsid w:val="009A594F"/>
    <w:rPr>
      <w:sz w:val="24"/>
    </w:rPr>
  </w:style>
  <w:style w:type="character" w:customStyle="1" w:styleId="box">
    <w:name w:val="box"/>
    <w:basedOn w:val="DefaultParagraphFont"/>
    <w:rsid w:val="009A594F"/>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9A594F"/>
    <w:pPr>
      <w:spacing w:after="0" w:line="240" w:lineRule="auto"/>
    </w:pPr>
    <w:rPr>
      <w:rFonts w:eastAsia="Times New Roman"/>
      <w:szCs w:val="20"/>
    </w:rPr>
  </w:style>
  <w:style w:type="character" w:customStyle="1" w:styleId="ReallySmallChar">
    <w:name w:val="Really Small Char"/>
    <w:basedOn w:val="DefaultParagraphFont"/>
    <w:link w:val="ReallySmall"/>
    <w:rsid w:val="009A594F"/>
    <w:rPr>
      <w:rFonts w:ascii="Calibri" w:eastAsia="Times New Roman" w:hAnsi="Calibri"/>
      <w:szCs w:val="20"/>
    </w:rPr>
  </w:style>
  <w:style w:type="paragraph" w:customStyle="1" w:styleId="PageHeaderLine1">
    <w:name w:val="PageHeaderLine1"/>
    <w:basedOn w:val="Normal"/>
    <w:qFormat/>
    <w:rsid w:val="009A594F"/>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9A594F"/>
    <w:pPr>
      <w:tabs>
        <w:tab w:val="right" w:pos="10800"/>
      </w:tabs>
      <w:spacing w:after="0" w:line="480" w:lineRule="auto"/>
    </w:pPr>
    <w:rPr>
      <w:b/>
    </w:rPr>
  </w:style>
  <w:style w:type="paragraph" w:styleId="TOC4">
    <w:name w:val="toc 4"/>
    <w:basedOn w:val="Normal"/>
    <w:next w:val="Normal"/>
    <w:autoRedefine/>
    <w:unhideWhenUsed/>
    <w:rsid w:val="009A594F"/>
    <w:pPr>
      <w:spacing w:before="240" w:after="0" w:line="240" w:lineRule="auto"/>
    </w:pPr>
    <w:rPr>
      <w:b/>
      <w:u w:val="single"/>
    </w:rPr>
  </w:style>
  <w:style w:type="paragraph" w:customStyle="1" w:styleId="BlockTitle2">
    <w:name w:val="Block Title2"/>
    <w:basedOn w:val="Normal"/>
    <w:next w:val="Normal"/>
    <w:link w:val="BlockTitle2Char"/>
    <w:qFormat/>
    <w:rsid w:val="009A594F"/>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9A594F"/>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9A594F"/>
    <w:pPr>
      <w:spacing w:after="0" w:line="240" w:lineRule="auto"/>
      <w:ind w:left="200"/>
    </w:pPr>
    <w:rPr>
      <w:rFonts w:eastAsia="Calibri"/>
      <w:color w:val="000000"/>
    </w:rPr>
  </w:style>
  <w:style w:type="paragraph" w:styleId="TOC3">
    <w:name w:val="toc 3"/>
    <w:basedOn w:val="Normal"/>
    <w:next w:val="Normal"/>
    <w:autoRedefine/>
    <w:rsid w:val="009A594F"/>
    <w:pPr>
      <w:spacing w:after="0" w:line="240" w:lineRule="auto"/>
      <w:ind w:left="400"/>
    </w:pPr>
    <w:rPr>
      <w:rFonts w:eastAsia="Calibri"/>
      <w:color w:val="000000"/>
    </w:rPr>
  </w:style>
  <w:style w:type="paragraph" w:styleId="TOC5">
    <w:name w:val="toc 5"/>
    <w:basedOn w:val="Normal"/>
    <w:next w:val="Normal"/>
    <w:autoRedefine/>
    <w:rsid w:val="009A594F"/>
    <w:pPr>
      <w:spacing w:after="0" w:line="240" w:lineRule="auto"/>
      <w:ind w:left="800"/>
    </w:pPr>
    <w:rPr>
      <w:rFonts w:eastAsia="Calibri"/>
      <w:color w:val="000000"/>
    </w:rPr>
  </w:style>
  <w:style w:type="paragraph" w:styleId="TOC6">
    <w:name w:val="toc 6"/>
    <w:basedOn w:val="Normal"/>
    <w:next w:val="Normal"/>
    <w:autoRedefine/>
    <w:rsid w:val="009A594F"/>
    <w:pPr>
      <w:spacing w:after="0" w:line="240" w:lineRule="auto"/>
      <w:ind w:left="1000"/>
    </w:pPr>
    <w:rPr>
      <w:rFonts w:eastAsia="Calibri"/>
      <w:color w:val="000000"/>
    </w:rPr>
  </w:style>
  <w:style w:type="paragraph" w:styleId="TOC7">
    <w:name w:val="toc 7"/>
    <w:basedOn w:val="Normal"/>
    <w:next w:val="Normal"/>
    <w:autoRedefine/>
    <w:rsid w:val="009A594F"/>
    <w:pPr>
      <w:spacing w:after="0" w:line="240" w:lineRule="auto"/>
      <w:ind w:left="1200"/>
    </w:pPr>
    <w:rPr>
      <w:rFonts w:eastAsia="Calibri"/>
      <w:color w:val="000000"/>
    </w:rPr>
  </w:style>
  <w:style w:type="paragraph" w:styleId="TOC8">
    <w:name w:val="toc 8"/>
    <w:basedOn w:val="Normal"/>
    <w:next w:val="Normal"/>
    <w:autoRedefine/>
    <w:rsid w:val="009A594F"/>
    <w:pPr>
      <w:spacing w:after="0" w:line="240" w:lineRule="auto"/>
      <w:ind w:left="1400"/>
    </w:pPr>
    <w:rPr>
      <w:rFonts w:eastAsia="Calibri"/>
      <w:color w:val="000000"/>
    </w:rPr>
  </w:style>
  <w:style w:type="paragraph" w:styleId="TOC9">
    <w:name w:val="toc 9"/>
    <w:basedOn w:val="Normal"/>
    <w:next w:val="Normal"/>
    <w:autoRedefine/>
    <w:rsid w:val="009A594F"/>
    <w:pPr>
      <w:spacing w:after="0" w:line="240" w:lineRule="auto"/>
      <w:ind w:left="1600"/>
    </w:pPr>
    <w:rPr>
      <w:rFonts w:eastAsia="Calibri"/>
      <w:color w:val="000000"/>
    </w:rPr>
  </w:style>
  <w:style w:type="paragraph" w:customStyle="1" w:styleId="TxBrp1">
    <w:name w:val="TxBr_p1"/>
    <w:basedOn w:val="Normal"/>
    <w:qFormat/>
    <w:rsid w:val="009A594F"/>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9A594F"/>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9A594F"/>
    <w:pPr>
      <w:spacing w:before="240" w:after="240" w:line="240" w:lineRule="auto"/>
      <w:jc w:val="center"/>
      <w:outlineLvl w:val="0"/>
    </w:pPr>
    <w:rPr>
      <w:rFonts w:eastAsia="Calibri"/>
      <w:b/>
      <w:bCs/>
      <w:color w:val="000000"/>
      <w:sz w:val="32"/>
      <w:u w:val="single"/>
    </w:rPr>
  </w:style>
  <w:style w:type="character" w:customStyle="1" w:styleId="Style8pt">
    <w:name w:val="Style 8 pt"/>
    <w:rsid w:val="009A594F"/>
    <w:rPr>
      <w:rFonts w:ascii="Times New Roman" w:hAnsi="Times New Roman"/>
      <w:sz w:val="16"/>
      <w:u w:val="none"/>
    </w:rPr>
  </w:style>
  <w:style w:type="paragraph" w:customStyle="1" w:styleId="cards0">
    <w:name w:val="cards"/>
    <w:basedOn w:val="Normal"/>
    <w:qFormat/>
    <w:rsid w:val="009A594F"/>
    <w:pPr>
      <w:spacing w:after="0" w:line="240" w:lineRule="auto"/>
    </w:pPr>
    <w:rPr>
      <w:rFonts w:eastAsia="Calibri"/>
      <w:color w:val="000000"/>
    </w:rPr>
  </w:style>
  <w:style w:type="character" w:customStyle="1" w:styleId="7TimesNewRoman">
    <w:name w:val="7 Times New Roman"/>
    <w:rsid w:val="009A594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9A594F"/>
    <w:pPr>
      <w:spacing w:after="0" w:line="240" w:lineRule="auto"/>
    </w:pPr>
    <w:rPr>
      <w:rFonts w:eastAsia="Calibri"/>
      <w:color w:val="000000"/>
    </w:rPr>
  </w:style>
  <w:style w:type="character" w:customStyle="1" w:styleId="Heading4CiteChar">
    <w:name w:val="Heading 4 Cite Char"/>
    <w:link w:val="Heading4Cite"/>
    <w:rsid w:val="009A594F"/>
    <w:rPr>
      <w:rFonts w:ascii="Calibri" w:eastAsia="Calibri" w:hAnsi="Calibri"/>
      <w:color w:val="000000"/>
    </w:rPr>
  </w:style>
  <w:style w:type="character" w:customStyle="1" w:styleId="BoldUnderlineCharChar">
    <w:name w:val="BoldUnderline Char Char"/>
    <w:rsid w:val="009A594F"/>
    <w:rPr>
      <w:rFonts w:ascii="Calibri" w:hAnsi="Calibri"/>
      <w:b/>
      <w:szCs w:val="24"/>
      <w:u w:val="single"/>
      <w:lang w:val="en-US" w:eastAsia="en-US" w:bidi="ar-SA"/>
    </w:rPr>
  </w:style>
  <w:style w:type="paragraph" w:customStyle="1" w:styleId="Underlining">
    <w:name w:val="Underlining"/>
    <w:basedOn w:val="Normal"/>
    <w:link w:val="UnderliningChar"/>
    <w:qFormat/>
    <w:rsid w:val="009A594F"/>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9A594F"/>
    <w:rPr>
      <w:rFonts w:ascii="Arial Narrow" w:eastAsia="Calibri" w:hAnsi="Arial Narrow"/>
      <w:color w:val="000000"/>
      <w:u w:val="single"/>
    </w:rPr>
  </w:style>
  <w:style w:type="character" w:customStyle="1" w:styleId="UnderlinedCharChar">
    <w:name w:val="Underlined Char Char"/>
    <w:rsid w:val="009A594F"/>
    <w:rPr>
      <w:szCs w:val="28"/>
      <w:u w:val="single"/>
      <w:lang w:val="en-US" w:eastAsia="en-US" w:bidi="ar-SA"/>
    </w:rPr>
  </w:style>
  <w:style w:type="paragraph" w:customStyle="1" w:styleId="Microtext">
    <w:name w:val="Microtext"/>
    <w:basedOn w:val="Normal"/>
    <w:next w:val="Normal"/>
    <w:link w:val="MicrotextChar"/>
    <w:qFormat/>
    <w:rsid w:val="009A594F"/>
    <w:pPr>
      <w:spacing w:after="0" w:line="240" w:lineRule="auto"/>
    </w:pPr>
    <w:rPr>
      <w:rFonts w:eastAsia="Calibri"/>
      <w:color w:val="000000"/>
      <w:sz w:val="12"/>
    </w:rPr>
  </w:style>
  <w:style w:type="character" w:customStyle="1" w:styleId="MicrotextChar">
    <w:name w:val="Microtext Char"/>
    <w:link w:val="Microtext"/>
    <w:rsid w:val="009A594F"/>
    <w:rPr>
      <w:rFonts w:ascii="Calibri" w:eastAsia="Calibri" w:hAnsi="Calibri"/>
      <w:color w:val="000000"/>
      <w:sz w:val="12"/>
    </w:rPr>
  </w:style>
  <w:style w:type="paragraph" w:customStyle="1" w:styleId="PageTitle">
    <w:name w:val="Page Title"/>
    <w:basedOn w:val="Normal"/>
    <w:next w:val="Normal"/>
    <w:qFormat/>
    <w:rsid w:val="009A594F"/>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9A594F"/>
    <w:rPr>
      <w:sz w:val="20"/>
      <w:u w:val="single"/>
    </w:rPr>
  </w:style>
  <w:style w:type="character" w:customStyle="1" w:styleId="StyleTimesNewRoman9pt">
    <w:name w:val="Style Times New Roman 9 pt"/>
    <w:rsid w:val="009A594F"/>
    <w:rPr>
      <w:sz w:val="20"/>
    </w:rPr>
  </w:style>
  <w:style w:type="character" w:customStyle="1" w:styleId="Style9ptItalicUnderline">
    <w:name w:val="Style 9 pt Italic Underline"/>
    <w:rsid w:val="009A594F"/>
    <w:rPr>
      <w:i/>
      <w:iCs/>
      <w:sz w:val="20"/>
      <w:u w:val="single"/>
    </w:rPr>
  </w:style>
  <w:style w:type="paragraph" w:customStyle="1" w:styleId="Style4">
    <w:name w:val="Style4"/>
    <w:basedOn w:val="Normal"/>
    <w:link w:val="Style4Char"/>
    <w:qFormat/>
    <w:rsid w:val="009A594F"/>
    <w:pPr>
      <w:numPr>
        <w:numId w:val="13"/>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9A594F"/>
  </w:style>
  <w:style w:type="character" w:customStyle="1" w:styleId="StyleStyle49ptChar">
    <w:name w:val="Style Style4 + 9 pt Char"/>
    <w:link w:val="StyleStyle49pt"/>
    <w:rsid w:val="009A594F"/>
    <w:rPr>
      <w:rFonts w:ascii="Arial Narrow" w:hAnsi="Arial Narrow"/>
      <w:szCs w:val="24"/>
      <w:u w:val="single"/>
    </w:rPr>
  </w:style>
  <w:style w:type="paragraph" w:customStyle="1" w:styleId="StyleStyle49ptBold">
    <w:name w:val="Style Style4 + 9 pt Bold"/>
    <w:basedOn w:val="Style4"/>
    <w:link w:val="StyleStyle49ptBoldChar"/>
    <w:qFormat/>
    <w:rsid w:val="009A594F"/>
    <w:rPr>
      <w:b/>
      <w:bCs/>
    </w:rPr>
  </w:style>
  <w:style w:type="character" w:customStyle="1" w:styleId="StyleStyle49ptBoldChar">
    <w:name w:val="Style Style4 + 9 pt Bold Char"/>
    <w:link w:val="StyleStyle49ptBold"/>
    <w:rsid w:val="009A594F"/>
    <w:rPr>
      <w:rFonts w:ascii="Arial Narrow" w:hAnsi="Arial Narrow"/>
      <w:b/>
      <w:bCs/>
      <w:szCs w:val="24"/>
      <w:u w:val="single"/>
    </w:rPr>
  </w:style>
  <w:style w:type="character" w:customStyle="1" w:styleId="Style9ptBoldUnderline">
    <w:name w:val="Style 9 pt Bold Underline"/>
    <w:rsid w:val="009A594F"/>
    <w:rPr>
      <w:b/>
      <w:bCs/>
      <w:sz w:val="20"/>
      <w:u w:val="single"/>
    </w:rPr>
  </w:style>
  <w:style w:type="paragraph" w:customStyle="1" w:styleId="Style3">
    <w:name w:val="Style3"/>
    <w:basedOn w:val="Normal"/>
    <w:link w:val="Style3Char"/>
    <w:qFormat/>
    <w:rsid w:val="009A594F"/>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9A594F"/>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9A594F"/>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9A594F"/>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9A594F"/>
    <w:rPr>
      <w:rFonts w:ascii="Calibri" w:eastAsia="Times New Roman" w:hAnsi="Calibri" w:cs="Times New Roman"/>
      <w:iCs/>
      <w:color w:val="000000"/>
      <w:sz w:val="16"/>
      <w:szCs w:val="28"/>
    </w:rPr>
  </w:style>
  <w:style w:type="paragraph" w:customStyle="1" w:styleId="Style1">
    <w:name w:val="Style 1"/>
    <w:uiPriority w:val="99"/>
    <w:qFormat/>
    <w:rsid w:val="009A594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9A594F"/>
  </w:style>
  <w:style w:type="character" w:customStyle="1" w:styleId="Style9ptUnderline2">
    <w:name w:val="Style 9 pt Underline2"/>
    <w:rsid w:val="009A594F"/>
    <w:rPr>
      <w:sz w:val="20"/>
      <w:u w:val="single"/>
    </w:rPr>
  </w:style>
  <w:style w:type="paragraph" w:customStyle="1" w:styleId="StyleUnderline9pt2">
    <w:name w:val="Style Underline + 9 pt2"/>
    <w:basedOn w:val="Normal"/>
    <w:link w:val="StyleUnderline9pt2Char"/>
    <w:rsid w:val="009A594F"/>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9A594F"/>
    <w:rPr>
      <w:rFonts w:ascii="Calibri" w:eastAsia="Times New Roman" w:hAnsi="Calibri"/>
      <w:color w:val="000000"/>
      <w:sz w:val="20"/>
      <w:szCs w:val="20"/>
      <w:u w:val="single"/>
    </w:rPr>
  </w:style>
  <w:style w:type="character" w:customStyle="1" w:styleId="CharChar11">
    <w:name w:val="Char Char11"/>
    <w:rsid w:val="009A594F"/>
    <w:rPr>
      <w:rFonts w:cs="Arial"/>
      <w:bCs/>
      <w:szCs w:val="26"/>
      <w:u w:val="single"/>
      <w:lang w:val="en-US" w:eastAsia="en-US" w:bidi="ar-SA"/>
    </w:rPr>
  </w:style>
  <w:style w:type="paragraph" w:customStyle="1" w:styleId="cardCharCharChar">
    <w:name w:val="card Char Char Char"/>
    <w:basedOn w:val="Normal"/>
    <w:link w:val="cardCharCharCharChar"/>
    <w:rsid w:val="009A594F"/>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9A594F"/>
    <w:rPr>
      <w:rFonts w:ascii="Calibri" w:eastAsia="Times New Roman" w:hAnsi="Calibri"/>
      <w:color w:val="000000"/>
      <w:sz w:val="20"/>
      <w:szCs w:val="20"/>
    </w:rPr>
  </w:style>
  <w:style w:type="paragraph" w:customStyle="1" w:styleId="TxBr5p1">
    <w:name w:val="TxBr_5p1"/>
    <w:basedOn w:val="Normal"/>
    <w:rsid w:val="009A594F"/>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9A594F"/>
    <w:pPr>
      <w:spacing w:after="0" w:line="240" w:lineRule="auto"/>
      <w:ind w:left="400"/>
    </w:pPr>
    <w:rPr>
      <w:rFonts w:eastAsia="Calibri"/>
      <w:color w:val="000000"/>
    </w:rPr>
  </w:style>
  <w:style w:type="character" w:customStyle="1" w:styleId="12TimesNewRoman">
    <w:name w:val="12 Times New Roman"/>
    <w:rsid w:val="009A594F"/>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9A594F"/>
    <w:pPr>
      <w:spacing w:after="0" w:line="240" w:lineRule="auto"/>
      <w:ind w:left="144"/>
    </w:pPr>
    <w:rPr>
      <w:rFonts w:eastAsia="Calibri"/>
      <w:color w:val="000000"/>
    </w:rPr>
  </w:style>
  <w:style w:type="character" w:customStyle="1" w:styleId="StyleUnderlineChar">
    <w:name w:val="Style Underline Char"/>
    <w:rsid w:val="009A594F"/>
    <w:rPr>
      <w:u w:val="single"/>
      <w:lang w:val="en-US" w:eastAsia="en-US" w:bidi="ar-SA"/>
    </w:rPr>
  </w:style>
  <w:style w:type="paragraph" w:customStyle="1" w:styleId="Smalltext">
    <w:name w:val="Small text"/>
    <w:aliases w:val="Quote1,Quote11"/>
    <w:basedOn w:val="Normal"/>
    <w:link w:val="SmalltextChar"/>
    <w:qFormat/>
    <w:rsid w:val="009A594F"/>
    <w:pPr>
      <w:spacing w:after="0" w:line="240" w:lineRule="auto"/>
    </w:pPr>
    <w:rPr>
      <w:rFonts w:eastAsia="Times New Roman"/>
      <w:color w:val="000000"/>
    </w:rPr>
  </w:style>
  <w:style w:type="character" w:customStyle="1" w:styleId="Highlightedunderline">
    <w:name w:val="Highlighted underline"/>
    <w:qFormat/>
    <w:rsid w:val="009A594F"/>
    <w:rPr>
      <w:rFonts w:ascii="Times New Roman" w:hAnsi="Times New Roman"/>
      <w:sz w:val="20"/>
      <w:u w:val="single"/>
      <w:bdr w:val="none" w:sz="0" w:space="0" w:color="auto"/>
      <w:shd w:val="clear" w:color="auto" w:fill="C0C0C0"/>
    </w:rPr>
  </w:style>
  <w:style w:type="character" w:customStyle="1" w:styleId="cardChar1">
    <w:name w:val="card Char1"/>
    <w:rsid w:val="009A594F"/>
    <w:rPr>
      <w:rFonts w:ascii="Times New Roman" w:hAnsi="Times New Roman"/>
      <w:sz w:val="22"/>
    </w:rPr>
  </w:style>
  <w:style w:type="paragraph" w:customStyle="1" w:styleId="Paste">
    <w:name w:val="Paste"/>
    <w:basedOn w:val="Normal"/>
    <w:qFormat/>
    <w:rsid w:val="009A594F"/>
    <w:pPr>
      <w:spacing w:after="0" w:line="240" w:lineRule="auto"/>
    </w:pPr>
    <w:rPr>
      <w:rFonts w:ascii="Arial Narrow" w:eastAsia="Calibri" w:hAnsi="Arial Narrow"/>
      <w:color w:val="000000"/>
      <w:szCs w:val="20"/>
    </w:rPr>
  </w:style>
  <w:style w:type="character" w:customStyle="1" w:styleId="pubdate">
    <w:name w:val="pubdate"/>
    <w:rsid w:val="009A594F"/>
  </w:style>
  <w:style w:type="character" w:customStyle="1" w:styleId="UnderlineChar1">
    <w:name w:val="Underline Char1"/>
    <w:aliases w:val="Cards + Font: 12 pt Char1"/>
    <w:rsid w:val="009A594F"/>
    <w:rPr>
      <w:rFonts w:ascii="Garamond" w:hAnsi="Garamond"/>
      <w:sz w:val="22"/>
      <w:szCs w:val="24"/>
      <w:u w:val="single"/>
      <w:lang w:val="en-US" w:eastAsia="en-US" w:bidi="ar-SA"/>
    </w:rPr>
  </w:style>
  <w:style w:type="character" w:customStyle="1" w:styleId="Box0">
    <w:name w:val="Box!"/>
    <w:rsid w:val="009A594F"/>
    <w:rPr>
      <w:rFonts w:ascii="Times New Roman" w:hAnsi="Times New Roman"/>
      <w:sz w:val="20"/>
      <w:u w:val="thick"/>
      <w:bdr w:val="single" w:sz="4" w:space="0" w:color="auto"/>
    </w:rPr>
  </w:style>
  <w:style w:type="character" w:customStyle="1" w:styleId="CharacterStyle1">
    <w:name w:val="Character Style 1"/>
    <w:rsid w:val="009A594F"/>
    <w:rPr>
      <w:sz w:val="20"/>
      <w:szCs w:val="20"/>
    </w:rPr>
  </w:style>
  <w:style w:type="character" w:customStyle="1" w:styleId="ReallyfuckingsmallChar">
    <w:name w:val="Really fucking small Char"/>
    <w:rsid w:val="009A594F"/>
    <w:rPr>
      <w:sz w:val="10"/>
      <w:szCs w:val="24"/>
      <w:lang w:val="en-US" w:eastAsia="en-US" w:bidi="ar-SA"/>
    </w:rPr>
  </w:style>
  <w:style w:type="numbering" w:customStyle="1" w:styleId="NoList1">
    <w:name w:val="No List1"/>
    <w:next w:val="NoList"/>
    <w:semiHidden/>
    <w:unhideWhenUsed/>
    <w:rsid w:val="009A594F"/>
  </w:style>
  <w:style w:type="paragraph" w:customStyle="1" w:styleId="Normaltag">
    <w:name w:val="Normal tag"/>
    <w:basedOn w:val="Normal"/>
    <w:link w:val="NormaltagChar"/>
    <w:uiPriority w:val="99"/>
    <w:qFormat/>
    <w:rsid w:val="009A594F"/>
    <w:pPr>
      <w:spacing w:after="0" w:line="240" w:lineRule="auto"/>
    </w:pPr>
    <w:rPr>
      <w:rFonts w:eastAsia="Times New Roman"/>
      <w:b/>
      <w:color w:val="000000"/>
      <w:szCs w:val="20"/>
    </w:rPr>
  </w:style>
  <w:style w:type="character" w:customStyle="1" w:styleId="SmallText-New">
    <w:name w:val="Small Text - New"/>
    <w:rsid w:val="009A594F"/>
    <w:rPr>
      <w:rFonts w:ascii="Arial Narrow" w:hAnsi="Arial Narrow"/>
      <w:sz w:val="14"/>
    </w:rPr>
  </w:style>
  <w:style w:type="character" w:customStyle="1" w:styleId="Underlined-New">
    <w:name w:val="Underlined - New"/>
    <w:rsid w:val="009A594F"/>
    <w:rPr>
      <w:rFonts w:ascii="Arial Narrow" w:hAnsi="Arial Narrow"/>
      <w:sz w:val="16"/>
      <w:u w:val="single"/>
    </w:rPr>
  </w:style>
  <w:style w:type="character" w:customStyle="1" w:styleId="NormalTextChar">
    <w:name w:val="Normal Text Char"/>
    <w:link w:val="NormalText"/>
    <w:rsid w:val="009A594F"/>
    <w:rPr>
      <w:rFonts w:ascii="Calibri" w:eastAsia="Calibri" w:hAnsi="Calibri"/>
      <w:sz w:val="20"/>
      <w:szCs w:val="26"/>
    </w:rPr>
  </w:style>
  <w:style w:type="numbering" w:customStyle="1" w:styleId="NoList2">
    <w:name w:val="No List2"/>
    <w:next w:val="NoList"/>
    <w:uiPriority w:val="99"/>
    <w:semiHidden/>
    <w:unhideWhenUsed/>
    <w:rsid w:val="009A594F"/>
  </w:style>
  <w:style w:type="numbering" w:customStyle="1" w:styleId="NoList11">
    <w:name w:val="No List11"/>
    <w:next w:val="NoList"/>
    <w:uiPriority w:val="99"/>
    <w:semiHidden/>
    <w:unhideWhenUsed/>
    <w:rsid w:val="009A594F"/>
  </w:style>
  <w:style w:type="numbering" w:customStyle="1" w:styleId="NoList3">
    <w:name w:val="No List3"/>
    <w:next w:val="NoList"/>
    <w:uiPriority w:val="99"/>
    <w:semiHidden/>
    <w:unhideWhenUsed/>
    <w:rsid w:val="009A594F"/>
  </w:style>
  <w:style w:type="numbering" w:customStyle="1" w:styleId="NoList12">
    <w:name w:val="No List12"/>
    <w:next w:val="NoList"/>
    <w:semiHidden/>
    <w:unhideWhenUsed/>
    <w:rsid w:val="009A594F"/>
  </w:style>
  <w:style w:type="numbering" w:customStyle="1" w:styleId="NoList21">
    <w:name w:val="No List21"/>
    <w:next w:val="NoList"/>
    <w:semiHidden/>
    <w:unhideWhenUsed/>
    <w:rsid w:val="009A594F"/>
  </w:style>
  <w:style w:type="numbering" w:customStyle="1" w:styleId="NoList111">
    <w:name w:val="No List111"/>
    <w:next w:val="NoList"/>
    <w:uiPriority w:val="99"/>
    <w:semiHidden/>
    <w:unhideWhenUsed/>
    <w:rsid w:val="009A594F"/>
  </w:style>
  <w:style w:type="numbering" w:customStyle="1" w:styleId="NoList211">
    <w:name w:val="No List211"/>
    <w:next w:val="NoList"/>
    <w:uiPriority w:val="99"/>
    <w:semiHidden/>
    <w:unhideWhenUsed/>
    <w:rsid w:val="009A594F"/>
  </w:style>
  <w:style w:type="numbering" w:customStyle="1" w:styleId="NoList1111">
    <w:name w:val="No List1111"/>
    <w:next w:val="NoList"/>
    <w:uiPriority w:val="99"/>
    <w:semiHidden/>
    <w:unhideWhenUsed/>
    <w:rsid w:val="009A594F"/>
  </w:style>
  <w:style w:type="numbering" w:customStyle="1" w:styleId="NoList4">
    <w:name w:val="No List4"/>
    <w:next w:val="NoList"/>
    <w:uiPriority w:val="99"/>
    <w:semiHidden/>
    <w:unhideWhenUsed/>
    <w:rsid w:val="009A594F"/>
  </w:style>
  <w:style w:type="numbering" w:customStyle="1" w:styleId="NoList5">
    <w:name w:val="No List5"/>
    <w:next w:val="NoList"/>
    <w:semiHidden/>
    <w:unhideWhenUsed/>
    <w:rsid w:val="009A594F"/>
  </w:style>
  <w:style w:type="character" w:customStyle="1" w:styleId="BoldUnderlining">
    <w:name w:val="Bold Underlining"/>
    <w:rsid w:val="009A594F"/>
    <w:rPr>
      <w:b/>
      <w:u w:val="single"/>
    </w:rPr>
  </w:style>
  <w:style w:type="character" w:customStyle="1" w:styleId="cardCharChar">
    <w:name w:val="card Char Char"/>
    <w:rsid w:val="009A594F"/>
    <w:rPr>
      <w:szCs w:val="24"/>
      <w:lang w:val="en-US" w:eastAsia="en-US" w:bidi="ar-SA"/>
    </w:rPr>
  </w:style>
  <w:style w:type="character" w:customStyle="1" w:styleId="flagicon">
    <w:name w:val="flagicon"/>
    <w:basedOn w:val="DefaultParagraphFont"/>
    <w:rsid w:val="009A594F"/>
  </w:style>
  <w:style w:type="character" w:customStyle="1" w:styleId="Style11ptUnderline2">
    <w:name w:val="Style 11 pt Underline2"/>
    <w:rsid w:val="009A594F"/>
    <w:rPr>
      <w:sz w:val="20"/>
      <w:u w:val="single"/>
    </w:rPr>
  </w:style>
  <w:style w:type="character" w:customStyle="1" w:styleId="Style11ptBoldUnderline2">
    <w:name w:val="Style 11 pt Bold Underline2"/>
    <w:rsid w:val="009A594F"/>
    <w:rPr>
      <w:b/>
      <w:bCs/>
      <w:sz w:val="20"/>
      <w:u w:val="single"/>
    </w:rPr>
  </w:style>
  <w:style w:type="character" w:customStyle="1" w:styleId="MicroChar">
    <w:name w:val="Micro Char"/>
    <w:link w:val="Micro"/>
    <w:rsid w:val="009A594F"/>
    <w:rPr>
      <w:rFonts w:ascii="Arial" w:hAnsi="Arial"/>
      <w:sz w:val="12"/>
    </w:rPr>
  </w:style>
  <w:style w:type="paragraph" w:customStyle="1" w:styleId="Micro">
    <w:name w:val="Micro"/>
    <w:basedOn w:val="Normal"/>
    <w:next w:val="Normal"/>
    <w:link w:val="MicroChar"/>
    <w:qFormat/>
    <w:rsid w:val="009A594F"/>
    <w:pPr>
      <w:spacing w:after="0" w:line="240" w:lineRule="auto"/>
    </w:pPr>
    <w:rPr>
      <w:rFonts w:ascii="Arial" w:hAnsi="Arial"/>
      <w:sz w:val="12"/>
    </w:rPr>
  </w:style>
  <w:style w:type="character" w:customStyle="1" w:styleId="Style11ptUnderline1">
    <w:name w:val="Style 11 pt Underline1"/>
    <w:rsid w:val="009A594F"/>
    <w:rPr>
      <w:sz w:val="20"/>
      <w:u w:val="single"/>
    </w:rPr>
  </w:style>
  <w:style w:type="character" w:customStyle="1" w:styleId="Style11ptBoldUnderline1">
    <w:name w:val="Style 11 pt Bold Underline1"/>
    <w:rsid w:val="009A594F"/>
    <w:rPr>
      <w:b/>
      <w:bCs/>
      <w:sz w:val="20"/>
      <w:u w:val="single"/>
    </w:rPr>
  </w:style>
  <w:style w:type="character" w:customStyle="1" w:styleId="1">
    <w:name w:val="1"/>
    <w:rsid w:val="009A594F"/>
    <w:rPr>
      <w:rFonts w:cs="Arial"/>
      <w:bCs/>
      <w:sz w:val="20"/>
      <w:u w:val="single"/>
      <w:lang w:val="en-US" w:eastAsia="en-US" w:bidi="ar-SA"/>
    </w:rPr>
  </w:style>
  <w:style w:type="character" w:customStyle="1" w:styleId="StyleStyle49ptBold3Char">
    <w:name w:val="Style Style4 + 9 pt Bold3 Char"/>
    <w:link w:val="StyleStyle49ptBold3"/>
    <w:locked/>
    <w:rsid w:val="009A594F"/>
    <w:rPr>
      <w:b/>
      <w:bCs/>
      <w:u w:val="single"/>
    </w:rPr>
  </w:style>
  <w:style w:type="paragraph" w:customStyle="1" w:styleId="StyleStyle49ptBold3">
    <w:name w:val="Style Style4 + 9 pt Bold3"/>
    <w:basedOn w:val="Normal"/>
    <w:link w:val="StyleStyle49ptBold3Char"/>
    <w:qFormat/>
    <w:rsid w:val="009A594F"/>
    <w:pPr>
      <w:spacing w:after="0" w:line="256" w:lineRule="auto"/>
    </w:pPr>
    <w:rPr>
      <w:rFonts w:asciiTheme="minorHAnsi" w:hAnsiTheme="minorHAnsi"/>
      <w:b/>
      <w:bCs/>
      <w:u w:val="single"/>
    </w:rPr>
  </w:style>
  <w:style w:type="character" w:customStyle="1" w:styleId="Style9ptUnderline6">
    <w:name w:val="Style 9 pt Underline6"/>
    <w:rsid w:val="009A594F"/>
    <w:rPr>
      <w:sz w:val="20"/>
      <w:u w:val="single"/>
    </w:rPr>
  </w:style>
  <w:style w:type="paragraph" w:styleId="ListBullet">
    <w:name w:val="List Bullet"/>
    <w:basedOn w:val="Normal"/>
    <w:link w:val="ListBulletChar"/>
    <w:uiPriority w:val="99"/>
    <w:unhideWhenUsed/>
    <w:rsid w:val="009A594F"/>
    <w:pPr>
      <w:tabs>
        <w:tab w:val="num" w:pos="360"/>
      </w:tabs>
      <w:spacing w:after="0" w:line="240" w:lineRule="auto"/>
      <w:ind w:left="360" w:hanging="360"/>
      <w:contextualSpacing/>
    </w:pPr>
  </w:style>
  <w:style w:type="character" w:customStyle="1" w:styleId="CardUnderlined">
    <w:name w:val="Card Underlined"/>
    <w:rsid w:val="009A594F"/>
    <w:rPr>
      <w:rFonts w:ascii="Garamond" w:hAnsi="Garamond"/>
      <w:sz w:val="22"/>
      <w:szCs w:val="24"/>
      <w:u w:val="single"/>
      <w:lang w:val="en-US" w:eastAsia="en-US" w:bidi="ar-SA"/>
    </w:rPr>
  </w:style>
  <w:style w:type="character" w:customStyle="1" w:styleId="StyleUnderline1">
    <w:name w:val="Style Underline1"/>
    <w:rsid w:val="009A594F"/>
    <w:rPr>
      <w:u w:val="single"/>
    </w:rPr>
  </w:style>
  <w:style w:type="character" w:customStyle="1" w:styleId="A6">
    <w:name w:val="A6"/>
    <w:uiPriority w:val="99"/>
    <w:rsid w:val="009A594F"/>
    <w:rPr>
      <w:rFonts w:ascii="Minion Pro" w:hAnsi="Minion Pro" w:cs="Minion Pro" w:hint="default"/>
      <w:color w:val="211D1E"/>
      <w:sz w:val="21"/>
      <w:szCs w:val="21"/>
    </w:rPr>
  </w:style>
  <w:style w:type="character" w:customStyle="1" w:styleId="A11">
    <w:name w:val="A11"/>
    <w:uiPriority w:val="99"/>
    <w:rsid w:val="009A594F"/>
    <w:rPr>
      <w:rFonts w:ascii="Minion Pro" w:hAnsi="Minion Pro" w:cs="Minion Pro" w:hint="default"/>
      <w:color w:val="211D1E"/>
      <w:sz w:val="12"/>
      <w:szCs w:val="12"/>
    </w:rPr>
  </w:style>
  <w:style w:type="character" w:customStyle="1" w:styleId="A12">
    <w:name w:val="A12"/>
    <w:uiPriority w:val="99"/>
    <w:rsid w:val="009A594F"/>
    <w:rPr>
      <w:rFonts w:ascii="Minion Pro" w:hAnsi="Minion Pro" w:cs="Minion Pro" w:hint="default"/>
      <w:color w:val="211D1E"/>
      <w:sz w:val="22"/>
      <w:szCs w:val="22"/>
    </w:rPr>
  </w:style>
  <w:style w:type="character" w:customStyle="1" w:styleId="CardsCharChar">
    <w:name w:val="Cards Char Char"/>
    <w:rsid w:val="009A594F"/>
    <w:rPr>
      <w:szCs w:val="24"/>
      <w:lang w:val="en-US" w:eastAsia="en-US" w:bidi="ar-SA"/>
    </w:rPr>
  </w:style>
  <w:style w:type="character" w:customStyle="1" w:styleId="CitationChar1">
    <w:name w:val="Citation Char1"/>
    <w:basedOn w:val="DefaultParagraphFont"/>
    <w:rsid w:val="009A594F"/>
    <w:rPr>
      <w:rFonts w:ascii="Times New Roman" w:eastAsia="Times New Roman" w:hAnsi="Times New Roman" w:cs="Arial"/>
      <w:b/>
      <w:sz w:val="20"/>
      <w:szCs w:val="36"/>
    </w:rPr>
  </w:style>
  <w:style w:type="character" w:customStyle="1" w:styleId="bold-italic-sub-c">
    <w:name w:val="bold-italic-sub-c"/>
    <w:basedOn w:val="DefaultParagraphFont"/>
    <w:rsid w:val="009A594F"/>
  </w:style>
  <w:style w:type="character" w:customStyle="1" w:styleId="charoverride-4">
    <w:name w:val="charoverride-4"/>
    <w:basedOn w:val="DefaultParagraphFont"/>
    <w:rsid w:val="009A594F"/>
  </w:style>
  <w:style w:type="character" w:customStyle="1" w:styleId="charoverride-3">
    <w:name w:val="charoverride-3"/>
    <w:basedOn w:val="DefaultParagraphFont"/>
    <w:rsid w:val="009A594F"/>
  </w:style>
  <w:style w:type="paragraph" w:customStyle="1" w:styleId="body-text">
    <w:name w:val="body-text"/>
    <w:basedOn w:val="Normal"/>
    <w:rsid w:val="009A594F"/>
    <w:pPr>
      <w:spacing w:before="100" w:beforeAutospacing="1" w:after="100" w:afterAutospacing="1" w:line="240" w:lineRule="auto"/>
    </w:pPr>
    <w:rPr>
      <w:rFonts w:eastAsia="Times New Roman"/>
    </w:rPr>
  </w:style>
  <w:style w:type="character" w:customStyle="1" w:styleId="f">
    <w:name w:val="f"/>
    <w:rsid w:val="009A594F"/>
  </w:style>
  <w:style w:type="character" w:customStyle="1" w:styleId="BodyTextChar1">
    <w:name w:val="Body Text Char1"/>
    <w:aliases w:val="BT Char1,Very Small Text Char1"/>
    <w:basedOn w:val="DefaultParagraphFont"/>
    <w:uiPriority w:val="99"/>
    <w:rsid w:val="009A594F"/>
    <w:rPr>
      <w:rFonts w:ascii="Times New Roman" w:hAnsi="Times New Roman" w:cs="Times New Roman"/>
    </w:rPr>
  </w:style>
  <w:style w:type="character" w:customStyle="1" w:styleId="DateChar1">
    <w:name w:val="Date Char1"/>
    <w:aliases w:val="date Char1"/>
    <w:basedOn w:val="DefaultParagraphFont"/>
    <w:uiPriority w:val="99"/>
    <w:rsid w:val="009A594F"/>
    <w:rPr>
      <w:rFonts w:ascii="Georgia" w:hAnsi="Georgia"/>
    </w:rPr>
  </w:style>
  <w:style w:type="character" w:customStyle="1" w:styleId="BlockTitle2Char">
    <w:name w:val="Block Title2 Char"/>
    <w:link w:val="BlockTitle2"/>
    <w:rsid w:val="009A594F"/>
    <w:rPr>
      <w:rFonts w:ascii="Calibri" w:eastAsia="Calibri" w:hAnsi="Calibri"/>
      <w:b/>
      <w:color w:val="000000"/>
      <w:sz w:val="32"/>
      <w:u w:val="single"/>
    </w:rPr>
  </w:style>
  <w:style w:type="paragraph" w:customStyle="1" w:styleId="TagCite">
    <w:name w:val="TagCite"/>
    <w:basedOn w:val="Normal"/>
    <w:qFormat/>
    <w:rsid w:val="009A594F"/>
    <w:pPr>
      <w:spacing w:after="0" w:line="240" w:lineRule="auto"/>
    </w:pPr>
    <w:rPr>
      <w:rFonts w:eastAsia="Times New Roman"/>
      <w:b/>
    </w:rPr>
  </w:style>
  <w:style w:type="paragraph" w:customStyle="1" w:styleId="SmallNormal">
    <w:name w:val="Small Normal"/>
    <w:basedOn w:val="Normal"/>
    <w:uiPriority w:val="99"/>
    <w:qFormat/>
    <w:rsid w:val="009A594F"/>
    <w:pPr>
      <w:suppressAutoHyphens/>
      <w:spacing w:after="0" w:line="240" w:lineRule="auto"/>
      <w:contextualSpacing/>
    </w:pPr>
    <w:rPr>
      <w:rFonts w:eastAsia="Times New Roman"/>
      <w:sz w:val="18"/>
      <w:szCs w:val="18"/>
    </w:rPr>
  </w:style>
  <w:style w:type="paragraph" w:customStyle="1" w:styleId="Shrink">
    <w:name w:val="Shrink"/>
    <w:qFormat/>
    <w:rsid w:val="009A594F"/>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9A594F"/>
    <w:pPr>
      <w:spacing w:after="0" w:line="240" w:lineRule="auto"/>
    </w:pPr>
    <w:rPr>
      <w:rFonts w:eastAsia="Times New Roman"/>
      <w:b/>
      <w:szCs w:val="20"/>
    </w:rPr>
  </w:style>
  <w:style w:type="paragraph" w:customStyle="1" w:styleId="tagcite0">
    <w:name w:val="tagcite"/>
    <w:basedOn w:val="Normal"/>
    <w:qFormat/>
    <w:rsid w:val="009A594F"/>
    <w:pPr>
      <w:spacing w:after="0" w:line="240" w:lineRule="auto"/>
    </w:pPr>
    <w:rPr>
      <w:rFonts w:eastAsia="Times New Roman"/>
      <w:b/>
    </w:rPr>
  </w:style>
  <w:style w:type="paragraph" w:customStyle="1" w:styleId="SmallFont">
    <w:name w:val="Small Font"/>
    <w:basedOn w:val="Normal"/>
    <w:qFormat/>
    <w:rsid w:val="009A594F"/>
    <w:pPr>
      <w:spacing w:after="200" w:line="240" w:lineRule="auto"/>
      <w:contextualSpacing/>
    </w:pPr>
    <w:rPr>
      <w:rFonts w:eastAsia="Calibri"/>
      <w:sz w:val="12"/>
    </w:rPr>
  </w:style>
  <w:style w:type="paragraph" w:customStyle="1" w:styleId="SmallFontCharCharChar">
    <w:name w:val="Small Font Char Char Char"/>
    <w:basedOn w:val="Normal"/>
    <w:qFormat/>
    <w:rsid w:val="009A594F"/>
    <w:pPr>
      <w:spacing w:after="0" w:line="240" w:lineRule="auto"/>
    </w:pPr>
    <w:rPr>
      <w:rFonts w:eastAsia="Times New Roman"/>
      <w:sz w:val="12"/>
    </w:rPr>
  </w:style>
  <w:style w:type="character" w:customStyle="1" w:styleId="CardNotUnderlinedChar1">
    <w:name w:val="Card Not Underlined Char1"/>
    <w:link w:val="CardNotUnderlined"/>
    <w:rsid w:val="009A594F"/>
    <w:rPr>
      <w:rFonts w:ascii="Calibri" w:eastAsia="Times New Roman" w:hAnsi="Calibri"/>
      <w:sz w:val="12"/>
      <w:szCs w:val="20"/>
    </w:rPr>
  </w:style>
  <w:style w:type="paragraph" w:customStyle="1" w:styleId="CardStyle">
    <w:name w:val="Card Style"/>
    <w:basedOn w:val="Normal"/>
    <w:link w:val="CardStyleChar"/>
    <w:qFormat/>
    <w:rsid w:val="009A594F"/>
    <w:pPr>
      <w:spacing w:after="0" w:line="240" w:lineRule="auto"/>
    </w:pPr>
    <w:rPr>
      <w:rFonts w:eastAsia="Times New Roman"/>
      <w:sz w:val="20"/>
    </w:rPr>
  </w:style>
  <w:style w:type="paragraph" w:customStyle="1" w:styleId="loose">
    <w:name w:val="loose"/>
    <w:basedOn w:val="Normal"/>
    <w:qFormat/>
    <w:rsid w:val="009A594F"/>
    <w:pPr>
      <w:spacing w:beforeLines="1" w:after="0" w:line="240" w:lineRule="auto"/>
    </w:pPr>
    <w:rPr>
      <w:rFonts w:ascii="Times" w:eastAsia="Times New Roman" w:hAnsi="Times"/>
      <w:sz w:val="20"/>
      <w:szCs w:val="20"/>
    </w:rPr>
  </w:style>
  <w:style w:type="paragraph" w:customStyle="1" w:styleId="Regular">
    <w:name w:val="Regular"/>
    <w:qFormat/>
    <w:rsid w:val="009A594F"/>
    <w:pPr>
      <w:spacing w:after="0" w:line="240" w:lineRule="auto"/>
    </w:pPr>
    <w:rPr>
      <w:rFonts w:ascii="Garamond" w:eastAsia="Times New Roman" w:hAnsi="Garamond" w:cs="Arial"/>
      <w:bCs/>
      <w:kern w:val="20"/>
      <w:sz w:val="20"/>
      <w:szCs w:val="32"/>
    </w:rPr>
  </w:style>
  <w:style w:type="character" w:customStyle="1" w:styleId="CharChar6">
    <w:name w:val="Char Char6"/>
    <w:rsid w:val="009A594F"/>
    <w:rPr>
      <w:rFonts w:ascii="Arial" w:hAnsi="Arial" w:cs="Arial" w:hint="default"/>
      <w:b/>
      <w:bCs/>
      <w:kern w:val="32"/>
      <w:sz w:val="28"/>
      <w:szCs w:val="32"/>
      <w:lang w:val="en-US" w:eastAsia="en-US" w:bidi="ar-SA"/>
    </w:rPr>
  </w:style>
  <w:style w:type="character" w:customStyle="1" w:styleId="standardcontent">
    <w:name w:val="standardcontent"/>
    <w:rsid w:val="009A594F"/>
  </w:style>
  <w:style w:type="character" w:customStyle="1" w:styleId="storyby">
    <w:name w:val="storyby"/>
    <w:rsid w:val="009A594F"/>
  </w:style>
  <w:style w:type="character" w:customStyle="1" w:styleId="Boxed">
    <w:name w:val="Boxed"/>
    <w:qFormat/>
    <w:rsid w:val="009A594F"/>
    <w:rPr>
      <w:rFonts w:ascii="Garamond" w:hAnsi="Garamond" w:hint="default"/>
      <w:sz w:val="20"/>
      <w:bdr w:val="single" w:sz="6" w:space="0" w:color="auto" w:frame="1"/>
    </w:rPr>
  </w:style>
  <w:style w:type="character" w:customStyle="1" w:styleId="ShrinkChar">
    <w:name w:val="Shrink Char"/>
    <w:rsid w:val="009A594F"/>
    <w:rPr>
      <w:rFonts w:ascii="Garamond" w:hAnsi="Garamond" w:hint="default"/>
      <w:sz w:val="12"/>
      <w:lang w:val="en-US" w:eastAsia="en-US" w:bidi="ar-SA"/>
    </w:rPr>
  </w:style>
  <w:style w:type="character" w:customStyle="1" w:styleId="CitesChar2">
    <w:name w:val="Cites Char2"/>
    <w:rsid w:val="009A594F"/>
    <w:rPr>
      <w:b/>
      <w:bCs/>
    </w:rPr>
  </w:style>
  <w:style w:type="character" w:customStyle="1" w:styleId="CardsFont12ptCharCharCharCharCharCharCharCharCharCharChar">
    <w:name w:val="Cards + Font: 12 pt Char Char Char Char Char Char Char Char Char Char Char"/>
    <w:aliases w:val="Cards + Font: 12 pt1,Thick Underline1"/>
    <w:rsid w:val="009A594F"/>
    <w:rPr>
      <w:sz w:val="24"/>
      <w:szCs w:val="24"/>
      <w:u w:val="thick"/>
    </w:rPr>
  </w:style>
  <w:style w:type="character" w:customStyle="1" w:styleId="CharChar3">
    <w:name w:val="Char Char3"/>
    <w:rsid w:val="009A594F"/>
    <w:rPr>
      <w:rFonts w:ascii="Arial" w:hAnsi="Arial" w:cs="Arial" w:hint="default"/>
      <w:bCs/>
      <w:szCs w:val="26"/>
      <w:u w:val="single"/>
      <w:lang w:val="en-US" w:eastAsia="en-US" w:bidi="ar-SA"/>
    </w:rPr>
  </w:style>
  <w:style w:type="character" w:customStyle="1" w:styleId="UNDERLINECharChar">
    <w:name w:val="UNDERLINE Char Char"/>
    <w:rsid w:val="009A594F"/>
    <w:rPr>
      <w:bCs/>
      <w:kern w:val="28"/>
      <w:szCs w:val="32"/>
      <w:u w:val="single"/>
    </w:rPr>
  </w:style>
  <w:style w:type="character" w:customStyle="1" w:styleId="tag1Char">
    <w:name w:val="tag1 Char"/>
    <w:rsid w:val="009A594F"/>
    <w:rPr>
      <w:b/>
      <w:bCs w:val="0"/>
      <w:sz w:val="24"/>
    </w:rPr>
  </w:style>
  <w:style w:type="character" w:customStyle="1" w:styleId="SmallFontChar">
    <w:name w:val="Small Font Char"/>
    <w:rsid w:val="009A594F"/>
    <w:rPr>
      <w:rFonts w:ascii="Arial" w:eastAsia="Calibri" w:hAnsi="Arial" w:cs="Arial" w:hint="default"/>
      <w:sz w:val="12"/>
      <w:szCs w:val="22"/>
    </w:rPr>
  </w:style>
  <w:style w:type="character" w:customStyle="1" w:styleId="CardUnderlinedChar">
    <w:name w:val="Card Underlined Char"/>
    <w:rsid w:val="009A594F"/>
    <w:rPr>
      <w:rFonts w:ascii="Tahoma" w:hAnsi="Tahoma" w:cs="Tahoma"/>
      <w:sz w:val="18"/>
      <w:u w:val="single"/>
    </w:rPr>
  </w:style>
  <w:style w:type="character" w:customStyle="1" w:styleId="SmallFontCharCharCharChar">
    <w:name w:val="Small Font Char Char Char Char"/>
    <w:rsid w:val="009A594F"/>
    <w:rPr>
      <w:rFonts w:ascii="Arial" w:hAnsi="Arial" w:cs="Arial" w:hint="default"/>
      <w:sz w:val="12"/>
      <w:szCs w:val="24"/>
    </w:rPr>
  </w:style>
  <w:style w:type="character" w:customStyle="1" w:styleId="Style2Char">
    <w:name w:val="Style2 Char"/>
    <w:link w:val="Style2"/>
    <w:rsid w:val="009A594F"/>
    <w:rPr>
      <w:rFonts w:ascii="Times New Roman" w:hAnsi="Times New Roman" w:cs="Times New Roman"/>
      <w:sz w:val="16"/>
      <w:szCs w:val="16"/>
    </w:rPr>
  </w:style>
  <w:style w:type="paragraph" w:customStyle="1" w:styleId="Style2">
    <w:name w:val="Style2"/>
    <w:basedOn w:val="Normal"/>
    <w:link w:val="Style2Char"/>
    <w:qFormat/>
    <w:rsid w:val="009A594F"/>
    <w:pPr>
      <w:spacing w:after="0" w:line="240" w:lineRule="auto"/>
    </w:pPr>
    <w:rPr>
      <w:rFonts w:ascii="Times New Roman" w:hAnsi="Times New Roman" w:cs="Times New Roman"/>
      <w:sz w:val="16"/>
      <w:szCs w:val="16"/>
    </w:rPr>
  </w:style>
  <w:style w:type="character" w:customStyle="1" w:styleId="TagCiteChar">
    <w:name w:val="TagCite Char"/>
    <w:rsid w:val="009A594F"/>
    <w:rPr>
      <w:rFonts w:ascii="Garamond" w:hAnsi="Garamond" w:hint="default"/>
      <w:b/>
      <w:bCs w:val="0"/>
      <w:sz w:val="24"/>
      <w:szCs w:val="24"/>
    </w:rPr>
  </w:style>
  <w:style w:type="character" w:customStyle="1" w:styleId="CharChar4">
    <w:name w:val="Char Char4"/>
    <w:rsid w:val="009A594F"/>
    <w:rPr>
      <w:b/>
      <w:bCs/>
      <w:sz w:val="28"/>
      <w:szCs w:val="28"/>
    </w:rPr>
  </w:style>
  <w:style w:type="character" w:customStyle="1" w:styleId="Text0">
    <w:name w:val="Text"/>
    <w:qFormat/>
    <w:rsid w:val="009A594F"/>
    <w:rPr>
      <w:rFonts w:ascii="Times New Roman" w:hAnsi="Times New Roman" w:cs="Times New Roman" w:hint="default"/>
      <w:sz w:val="20"/>
    </w:rPr>
  </w:style>
  <w:style w:type="character" w:customStyle="1" w:styleId="CharChar5">
    <w:name w:val="Char Char5"/>
    <w:rsid w:val="009A594F"/>
    <w:rPr>
      <w:rFonts w:ascii="Arial" w:hAnsi="Arial" w:cs="Arial" w:hint="default"/>
      <w:b/>
      <w:bCs/>
      <w:sz w:val="26"/>
      <w:szCs w:val="26"/>
    </w:rPr>
  </w:style>
  <w:style w:type="character" w:customStyle="1" w:styleId="heading2char2charchar1">
    <w:name w:val="heading2char2charchar1"/>
    <w:rsid w:val="009A594F"/>
  </w:style>
  <w:style w:type="character" w:customStyle="1" w:styleId="charchar60">
    <w:name w:val="charchar6"/>
    <w:rsid w:val="009A594F"/>
  </w:style>
  <w:style w:type="character" w:customStyle="1" w:styleId="yshortcuts">
    <w:name w:val="yshortcuts"/>
    <w:rsid w:val="009A594F"/>
  </w:style>
  <w:style w:type="character" w:customStyle="1" w:styleId="term1">
    <w:name w:val="term1"/>
    <w:rsid w:val="009A594F"/>
    <w:rPr>
      <w:b/>
      <w:bCs/>
    </w:rPr>
  </w:style>
  <w:style w:type="character" w:customStyle="1" w:styleId="verdana">
    <w:name w:val="verdana"/>
    <w:rsid w:val="009A594F"/>
  </w:style>
  <w:style w:type="character" w:customStyle="1" w:styleId="searchtermbold">
    <w:name w:val="searchtermbold"/>
    <w:rsid w:val="009A594F"/>
  </w:style>
  <w:style w:type="character" w:customStyle="1" w:styleId="ssl0">
    <w:name w:val="ss_l0"/>
    <w:rsid w:val="009A594F"/>
  </w:style>
  <w:style w:type="character" w:customStyle="1" w:styleId="vitstoryheadline">
    <w:name w:val="vitstoryheadline"/>
    <w:rsid w:val="009A594F"/>
  </w:style>
  <w:style w:type="character" w:customStyle="1" w:styleId="bps-topic-ident">
    <w:name w:val="bps-topic-ident"/>
    <w:rsid w:val="009A594F"/>
  </w:style>
  <w:style w:type="character" w:customStyle="1" w:styleId="byline">
    <w:name w:val="byline"/>
    <w:rsid w:val="009A594F"/>
  </w:style>
  <w:style w:type="character" w:customStyle="1" w:styleId="TextUnderlineChar">
    <w:name w:val="Text Underline Char"/>
    <w:rsid w:val="009A594F"/>
    <w:rPr>
      <w:rFonts w:ascii="Garamond" w:hAnsi="Garamond" w:cs="Arial" w:hint="default"/>
      <w:bCs/>
      <w:kern w:val="20"/>
      <w:szCs w:val="32"/>
      <w:u w:val="single"/>
      <w:lang w:val="en-US" w:eastAsia="en-US" w:bidi="ar-SA"/>
    </w:rPr>
  </w:style>
  <w:style w:type="character" w:customStyle="1" w:styleId="RegularChar">
    <w:name w:val="Regular Char"/>
    <w:rsid w:val="009A594F"/>
    <w:rPr>
      <w:rFonts w:ascii="Garamond" w:hAnsi="Garamond" w:cs="Arial" w:hint="default"/>
      <w:bCs/>
      <w:kern w:val="20"/>
      <w:szCs w:val="32"/>
      <w:lang w:val="en-US" w:eastAsia="en-US" w:bidi="ar-SA"/>
    </w:rPr>
  </w:style>
  <w:style w:type="character" w:customStyle="1" w:styleId="BoldunderlineChar2">
    <w:name w:val="Bold underline Char"/>
    <w:rsid w:val="009A594F"/>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9A594F"/>
    <w:rPr>
      <w:u w:val="single"/>
    </w:rPr>
  </w:style>
  <w:style w:type="paragraph" w:customStyle="1" w:styleId="Boldunderline1">
    <w:name w:val="Bold underline"/>
    <w:basedOn w:val="TextUnderline"/>
    <w:qFormat/>
    <w:rsid w:val="009A594F"/>
    <w:rPr>
      <w:b/>
    </w:rPr>
  </w:style>
  <w:style w:type="paragraph" w:customStyle="1" w:styleId="FullText">
    <w:name w:val="Full Text"/>
    <w:basedOn w:val="Normal"/>
    <w:uiPriority w:val="99"/>
    <w:qFormat/>
    <w:rsid w:val="009A594F"/>
    <w:pPr>
      <w:spacing w:after="0" w:line="240" w:lineRule="auto"/>
    </w:pPr>
    <w:rPr>
      <w:rFonts w:ascii="Arial Narrow" w:eastAsia="Times New Roman" w:hAnsi="Arial Narrow"/>
    </w:rPr>
  </w:style>
  <w:style w:type="character" w:customStyle="1" w:styleId="UnderlinedCard">
    <w:name w:val="Underlined Card"/>
    <w:rsid w:val="009A594F"/>
    <w:rPr>
      <w:rFonts w:ascii="Arial Narrow" w:hAnsi="Arial Narrow"/>
      <w:sz w:val="22"/>
      <w:u w:val="single"/>
    </w:rPr>
  </w:style>
  <w:style w:type="paragraph" w:customStyle="1" w:styleId="TagLine">
    <w:name w:val="Tag Line"/>
    <w:basedOn w:val="Normal"/>
    <w:next w:val="FullText"/>
    <w:uiPriority w:val="99"/>
    <w:qFormat/>
    <w:rsid w:val="009A594F"/>
    <w:pPr>
      <w:spacing w:after="0" w:line="240" w:lineRule="auto"/>
    </w:pPr>
    <w:rPr>
      <w:rFonts w:ascii="Arial Narrow" w:eastAsia="Times New Roman" w:hAnsi="Arial Narrow"/>
      <w:b/>
      <w:sz w:val="28"/>
    </w:rPr>
  </w:style>
  <w:style w:type="character" w:customStyle="1" w:styleId="SourceBold">
    <w:name w:val="Source Bold"/>
    <w:rsid w:val="009A594F"/>
    <w:rPr>
      <w:rFonts w:ascii="Arial Narrow" w:hAnsi="Arial Narrow"/>
      <w:b/>
      <w:sz w:val="24"/>
      <w:u w:val="none"/>
    </w:rPr>
  </w:style>
  <w:style w:type="paragraph" w:customStyle="1" w:styleId="FreeForm">
    <w:name w:val="Free Form"/>
    <w:qFormat/>
    <w:rsid w:val="009A594F"/>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9A594F"/>
    <w:rPr>
      <w:color w:val="002FF6"/>
      <w:sz w:val="24"/>
      <w:u w:val="single"/>
    </w:rPr>
  </w:style>
  <w:style w:type="character" w:customStyle="1" w:styleId="CardsFont12pt0">
    <w:name w:val="Cards + Font 12pt"/>
    <w:rsid w:val="009A594F"/>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9A594F"/>
    <w:rPr>
      <w:rFonts w:cs="Calibri"/>
      <w:b/>
      <w:u w:val="single"/>
    </w:rPr>
  </w:style>
  <w:style w:type="paragraph" w:customStyle="1" w:styleId="AuthorDate0">
    <w:name w:val="Author/Date"/>
    <w:basedOn w:val="Normal"/>
    <w:link w:val="AuthorDateChar0"/>
    <w:qFormat/>
    <w:rsid w:val="009A594F"/>
    <w:pPr>
      <w:spacing w:after="0" w:line="240" w:lineRule="auto"/>
    </w:pPr>
    <w:rPr>
      <w:rFonts w:asciiTheme="minorHAnsi" w:hAnsiTheme="minorHAnsi" w:cs="Calibri"/>
      <w:b/>
      <w:u w:val="single"/>
    </w:rPr>
  </w:style>
  <w:style w:type="character" w:customStyle="1" w:styleId="HilightChar">
    <w:name w:val="Hilight Char"/>
    <w:rsid w:val="009A594F"/>
    <w:rPr>
      <w:rFonts w:eastAsia="Calibri"/>
      <w:b/>
      <w:noProof w:val="0"/>
      <w:sz w:val="22"/>
      <w:szCs w:val="22"/>
      <w:u w:val="single"/>
      <w:lang w:val="en-US" w:eastAsia="ar-SA" w:bidi="ar-SA"/>
    </w:rPr>
  </w:style>
  <w:style w:type="paragraph" w:customStyle="1" w:styleId="TagCite1">
    <w:name w:val="Tag &amp; Cite"/>
    <w:basedOn w:val="Normal"/>
    <w:link w:val="TagCiteChar0"/>
    <w:qFormat/>
    <w:rsid w:val="009A594F"/>
    <w:pPr>
      <w:spacing w:after="0" w:line="240" w:lineRule="auto"/>
      <w:jc w:val="both"/>
    </w:pPr>
    <w:rPr>
      <w:rFonts w:ascii="Arial Narrow" w:eastAsia="Times New Roman" w:hAnsi="Arial Narrow"/>
      <w:b/>
    </w:rPr>
  </w:style>
  <w:style w:type="character" w:customStyle="1" w:styleId="TagCiteChar0">
    <w:name w:val="Tag &amp; Cite Char"/>
    <w:link w:val="TagCite1"/>
    <w:rsid w:val="009A594F"/>
    <w:rPr>
      <w:rFonts w:ascii="Arial Narrow" w:eastAsia="Times New Roman" w:hAnsi="Arial Narrow"/>
      <w:b/>
    </w:rPr>
  </w:style>
  <w:style w:type="paragraph" w:customStyle="1" w:styleId="HighlightedText">
    <w:name w:val="Highlighted Text"/>
    <w:basedOn w:val="Normal"/>
    <w:link w:val="HighlightedTextChar"/>
    <w:qFormat/>
    <w:rsid w:val="009A594F"/>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9A594F"/>
    <w:rPr>
      <w:rFonts w:ascii="Arial Narrow" w:eastAsia="Times New Roman" w:hAnsi="Arial Narrow"/>
      <w:u w:val="thick"/>
    </w:rPr>
  </w:style>
  <w:style w:type="character" w:customStyle="1" w:styleId="StyleUnderlineCharChar">
    <w:name w:val="Style Underline Char Char"/>
    <w:rsid w:val="009A594F"/>
    <w:rPr>
      <w:rFonts w:ascii="Times New Roman" w:eastAsia="Times New Roman" w:hAnsi="Times New Roman" w:cs="Times New Roman"/>
      <w:sz w:val="20"/>
      <w:szCs w:val="20"/>
      <w:u w:val="single"/>
    </w:rPr>
  </w:style>
  <w:style w:type="character" w:customStyle="1" w:styleId="c1">
    <w:name w:val="c1"/>
    <w:rsid w:val="009A594F"/>
  </w:style>
  <w:style w:type="paragraph" w:customStyle="1" w:styleId="TagStyle">
    <w:name w:val="Tag Style"/>
    <w:basedOn w:val="Normal"/>
    <w:qFormat/>
    <w:rsid w:val="009A594F"/>
    <w:pPr>
      <w:spacing w:after="0" w:line="240" w:lineRule="auto"/>
    </w:pPr>
    <w:rPr>
      <w:rFonts w:eastAsia="Times New Roman"/>
      <w:b/>
    </w:rPr>
  </w:style>
  <w:style w:type="character" w:customStyle="1" w:styleId="author0">
    <w:name w:val="author"/>
    <w:rsid w:val="009A594F"/>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9A594F"/>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9A594F"/>
  </w:style>
  <w:style w:type="character" w:customStyle="1" w:styleId="AuthorYear">
    <w:name w:val="AuthorYear"/>
    <w:uiPriority w:val="1"/>
    <w:qFormat/>
    <w:rsid w:val="009A594F"/>
    <w:rPr>
      <w:rFonts w:ascii="Georgia" w:hAnsi="Georgia"/>
      <w:b/>
      <w:sz w:val="24"/>
    </w:rPr>
  </w:style>
  <w:style w:type="character" w:customStyle="1" w:styleId="Highlight">
    <w:name w:val="Highlight"/>
    <w:uiPriority w:val="1"/>
    <w:qFormat/>
    <w:rsid w:val="009A594F"/>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9A594F"/>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9A594F"/>
    <w:rPr>
      <w:rFonts w:ascii="Arial Narrow" w:hAnsi="Arial Narrow"/>
      <w:sz w:val="12"/>
    </w:rPr>
  </w:style>
  <w:style w:type="paragraph" w:customStyle="1" w:styleId="MicroText0">
    <w:name w:val="MicroText"/>
    <w:basedOn w:val="Normal"/>
    <w:next w:val="Normal"/>
    <w:link w:val="MicroTextChar0"/>
    <w:qFormat/>
    <w:rsid w:val="009A594F"/>
    <w:pPr>
      <w:spacing w:after="0" w:line="240" w:lineRule="auto"/>
    </w:pPr>
    <w:rPr>
      <w:rFonts w:ascii="Arial Narrow" w:hAnsi="Arial Narrow"/>
      <w:sz w:val="12"/>
    </w:rPr>
  </w:style>
  <w:style w:type="character" w:customStyle="1" w:styleId="reduce2">
    <w:name w:val="reduce2"/>
    <w:basedOn w:val="DefaultParagraphFont"/>
    <w:rsid w:val="009A594F"/>
    <w:rPr>
      <w:rFonts w:ascii="Arial" w:hAnsi="Arial" w:cs="Arial" w:hint="default"/>
      <w:color w:val="000000"/>
      <w:sz w:val="12"/>
      <w:szCs w:val="22"/>
    </w:rPr>
  </w:style>
  <w:style w:type="character" w:customStyle="1" w:styleId="Emphasis20">
    <w:name w:val="Emphasis 2"/>
    <w:basedOn w:val="Emphasis"/>
    <w:uiPriority w:val="1"/>
    <w:qFormat/>
    <w:rsid w:val="009A594F"/>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9A594F"/>
    <w:rPr>
      <w:rFonts w:ascii="Calibri" w:eastAsia="Calibri" w:hAnsi="Calibri"/>
      <w:sz w:val="15"/>
    </w:rPr>
  </w:style>
  <w:style w:type="paragraph" w:customStyle="1" w:styleId="UnreadText">
    <w:name w:val="Unread Text"/>
    <w:basedOn w:val="Normal"/>
    <w:link w:val="UnreadTextChar"/>
    <w:autoRedefine/>
    <w:qFormat/>
    <w:rsid w:val="009A594F"/>
    <w:pPr>
      <w:spacing w:after="0" w:line="256" w:lineRule="auto"/>
    </w:pPr>
    <w:rPr>
      <w:rFonts w:eastAsia="Calibri"/>
      <w:sz w:val="15"/>
    </w:rPr>
  </w:style>
  <w:style w:type="character" w:customStyle="1" w:styleId="CircledChar">
    <w:name w:val="Circled Char"/>
    <w:link w:val="Circled"/>
    <w:locked/>
    <w:rsid w:val="009A594F"/>
    <w:rPr>
      <w:rFonts w:ascii="Calibri" w:eastAsia="Calibri" w:hAnsi="Calibri"/>
      <w:b/>
      <w:szCs w:val="20"/>
      <w:u w:val="thick"/>
    </w:rPr>
  </w:style>
  <w:style w:type="paragraph" w:customStyle="1" w:styleId="Circled">
    <w:name w:val="Circled"/>
    <w:basedOn w:val="Normal"/>
    <w:link w:val="CircledChar"/>
    <w:qFormat/>
    <w:rsid w:val="009A594F"/>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9A594F"/>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9A594F"/>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9A594F"/>
    <w:rPr>
      <w:b/>
      <w:bCs w:val="0"/>
      <w:u w:val="thick"/>
      <w:lang w:val="en-US" w:eastAsia="en-US" w:bidi="ar-SA"/>
    </w:rPr>
  </w:style>
  <w:style w:type="paragraph" w:customStyle="1" w:styleId="Tagtemplate">
    <w:name w:val="Tagtemplate"/>
    <w:basedOn w:val="Normal"/>
    <w:link w:val="TagtemplateChar"/>
    <w:autoRedefine/>
    <w:qFormat/>
    <w:rsid w:val="009A594F"/>
    <w:pPr>
      <w:keepNext/>
      <w:keepLines/>
      <w:spacing w:after="0" w:line="240" w:lineRule="auto"/>
    </w:pPr>
    <w:rPr>
      <w:b/>
    </w:rPr>
  </w:style>
  <w:style w:type="character" w:customStyle="1" w:styleId="TagtemplateChar">
    <w:name w:val="Tagtemplate Char"/>
    <w:link w:val="Tagtemplate"/>
    <w:rsid w:val="009A594F"/>
    <w:rPr>
      <w:rFonts w:ascii="Calibri" w:hAnsi="Calibri"/>
      <w:b/>
    </w:rPr>
  </w:style>
  <w:style w:type="character" w:customStyle="1" w:styleId="citation0">
    <w:name w:val="citation"/>
    <w:rsid w:val="009A594F"/>
  </w:style>
  <w:style w:type="character" w:customStyle="1" w:styleId="Underline0">
    <w:name w:val="*Underline*"/>
    <w:rsid w:val="009A594F"/>
    <w:rPr>
      <w:rFonts w:ascii="Times New Roman" w:hAnsi="Times New Roman"/>
      <w:b/>
      <w:sz w:val="24"/>
      <w:u w:val="single"/>
    </w:rPr>
  </w:style>
  <w:style w:type="paragraph" w:customStyle="1" w:styleId="TxBr33p1">
    <w:name w:val="TxBr_33p1"/>
    <w:basedOn w:val="Normal"/>
    <w:uiPriority w:val="99"/>
    <w:qFormat/>
    <w:rsid w:val="009A594F"/>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9A594F"/>
    <w:rPr>
      <w:b/>
      <w:bCs w:val="0"/>
      <w:sz w:val="24"/>
      <w:u w:val="thick"/>
    </w:rPr>
  </w:style>
  <w:style w:type="paragraph" w:customStyle="1" w:styleId="StyleStyle411pt">
    <w:name w:val="Style Style4 + 11 pt"/>
    <w:basedOn w:val="Normal"/>
    <w:link w:val="StyleStyle411ptChar"/>
    <w:qFormat/>
    <w:rsid w:val="009A594F"/>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9A594F"/>
    <w:rPr>
      <w:rFonts w:ascii="Calibri" w:eastAsia="Times New Roman" w:hAnsi="Calibri"/>
      <w:u w:val="single"/>
    </w:rPr>
  </w:style>
  <w:style w:type="paragraph" w:customStyle="1" w:styleId="StyleStyle411ptBold">
    <w:name w:val="Style Style4 + 11 pt Bold"/>
    <w:basedOn w:val="Normal"/>
    <w:link w:val="StyleStyle411ptBoldChar"/>
    <w:qFormat/>
    <w:rsid w:val="009A594F"/>
    <w:pPr>
      <w:spacing w:after="0" w:line="240" w:lineRule="auto"/>
    </w:pPr>
    <w:rPr>
      <w:rFonts w:eastAsia="Times New Roman"/>
      <w:b/>
      <w:bCs/>
      <w:u w:val="single"/>
    </w:rPr>
  </w:style>
  <w:style w:type="character" w:customStyle="1" w:styleId="StyleStyle411ptBoldChar">
    <w:name w:val="Style Style4 + 11 pt Bold Char"/>
    <w:link w:val="StyleStyle411ptBold"/>
    <w:rsid w:val="009A594F"/>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9A594F"/>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A594F"/>
    <w:rPr>
      <w:rFonts w:ascii="Calibri" w:eastAsia="Times New Roman" w:hAnsi="Calibri"/>
      <w:b/>
      <w:bCs/>
      <w:u w:val="single"/>
      <w:bdr w:val="single" w:sz="4" w:space="0" w:color="auto"/>
    </w:rPr>
  </w:style>
  <w:style w:type="character" w:customStyle="1" w:styleId="UnderlineChar2">
    <w:name w:val="Underline Char2"/>
    <w:rsid w:val="009A594F"/>
    <w:rPr>
      <w:rFonts w:ascii="Trebuchet MS" w:hAnsi="Trebuchet MS"/>
      <w:u w:val="thick"/>
      <w:lang w:val="en-US" w:eastAsia="zh-CN" w:bidi="ar-SA"/>
    </w:rPr>
  </w:style>
  <w:style w:type="character" w:customStyle="1" w:styleId="Style1Char1">
    <w:name w:val="Style1 Char1"/>
    <w:rsid w:val="009A594F"/>
    <w:rPr>
      <w:rFonts w:ascii="Book Antiqua" w:hAnsi="Book Antiqua"/>
      <w:sz w:val="16"/>
      <w:szCs w:val="16"/>
      <w:lang w:val="en-US" w:eastAsia="en-US" w:bidi="ar-SA"/>
    </w:rPr>
  </w:style>
  <w:style w:type="character" w:customStyle="1" w:styleId="NothingChar1">
    <w:name w:val="Nothing Char1"/>
    <w:rsid w:val="009A594F"/>
    <w:rPr>
      <w:rFonts w:ascii="Times New Roman" w:eastAsia="Calibri" w:hAnsi="Times New Roman" w:cs="Times New Roman"/>
      <w:sz w:val="24"/>
      <w:szCs w:val="20"/>
    </w:rPr>
  </w:style>
  <w:style w:type="character" w:customStyle="1" w:styleId="Style2Char1">
    <w:name w:val="Style2 Char1"/>
    <w:rsid w:val="009A594F"/>
    <w:rPr>
      <w:rFonts w:ascii="Book Antiqua" w:hAnsi="Book Antiqua"/>
      <w:szCs w:val="24"/>
      <w:u w:val="thick"/>
      <w:lang w:val="en-US" w:eastAsia="en-US" w:bidi="ar-SA"/>
    </w:rPr>
  </w:style>
  <w:style w:type="character" w:customStyle="1" w:styleId="NormalUnderlineChar">
    <w:name w:val="Normal Underline Char"/>
    <w:rsid w:val="009A594F"/>
    <w:rPr>
      <w:szCs w:val="24"/>
      <w:u w:val="single"/>
    </w:rPr>
  </w:style>
  <w:style w:type="paragraph" w:customStyle="1" w:styleId="Stylecites10ptNotBold">
    <w:name w:val="Style cites + 10 pt Not Bold"/>
    <w:basedOn w:val="Normal"/>
    <w:uiPriority w:val="99"/>
    <w:qFormat/>
    <w:rsid w:val="009A594F"/>
    <w:pPr>
      <w:spacing w:after="0" w:line="240" w:lineRule="auto"/>
    </w:pPr>
    <w:rPr>
      <w:rFonts w:eastAsia="SimSun"/>
      <w:lang w:eastAsia="zh-CN"/>
    </w:rPr>
  </w:style>
  <w:style w:type="character" w:customStyle="1" w:styleId="heading3char0">
    <w:name w:val="heading3char"/>
    <w:rsid w:val="009A594F"/>
  </w:style>
  <w:style w:type="paragraph" w:customStyle="1" w:styleId="BlockHeadings">
    <w:name w:val="Block Headings"/>
    <w:basedOn w:val="Normal"/>
    <w:link w:val="BlockHeadingsChar"/>
    <w:qFormat/>
    <w:rsid w:val="009A594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9A594F"/>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9A594F"/>
    <w:rPr>
      <w:rFonts w:ascii="Times New Roman" w:eastAsia="Times New Roman" w:hAnsi="Times New Roman" w:cs="Times New Roman"/>
      <w:b/>
      <w:sz w:val="24"/>
      <w:szCs w:val="20"/>
    </w:rPr>
  </w:style>
  <w:style w:type="paragraph" w:styleId="PlainText">
    <w:name w:val="Plain Text"/>
    <w:basedOn w:val="Normal"/>
    <w:link w:val="PlainTextChar"/>
    <w:rsid w:val="009A594F"/>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9A594F"/>
    <w:rPr>
      <w:rFonts w:ascii="Courier New" w:eastAsia="Calibri" w:hAnsi="Courier New"/>
      <w:szCs w:val="20"/>
    </w:rPr>
  </w:style>
  <w:style w:type="character" w:customStyle="1" w:styleId="Heading51">
    <w:name w:val="Heading 51"/>
    <w:aliases w:val="Heading 5 Char Char Char"/>
    <w:rsid w:val="009A594F"/>
    <w:rPr>
      <w:b/>
      <w:bCs/>
      <w:iCs/>
      <w:szCs w:val="26"/>
      <w:lang w:val="en-US" w:eastAsia="en-US" w:bidi="ar-SA"/>
    </w:rPr>
  </w:style>
  <w:style w:type="paragraph" w:styleId="BodyText2">
    <w:name w:val="Body Text 2"/>
    <w:basedOn w:val="Normal"/>
    <w:link w:val="BodyText2Char"/>
    <w:rsid w:val="009A594F"/>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9A594F"/>
    <w:rPr>
      <w:rFonts w:ascii="Calibri" w:eastAsia="Times New Roman" w:hAnsi="Calibri"/>
      <w:b/>
      <w:szCs w:val="20"/>
    </w:rPr>
  </w:style>
  <w:style w:type="character" w:customStyle="1" w:styleId="comments-post">
    <w:name w:val="comments-post"/>
    <w:rsid w:val="009A594F"/>
  </w:style>
  <w:style w:type="paragraph" w:customStyle="1" w:styleId="boldcite">
    <w:name w:val="bold cite"/>
    <w:basedOn w:val="Normal"/>
    <w:link w:val="boldciteChar4"/>
    <w:qFormat/>
    <w:rsid w:val="009A594F"/>
    <w:pPr>
      <w:spacing w:after="0" w:line="240" w:lineRule="auto"/>
    </w:pPr>
    <w:rPr>
      <w:rFonts w:eastAsia="Calibri"/>
      <w:b/>
      <w:color w:val="000000"/>
      <w:sz w:val="28"/>
      <w:u w:val="thick" w:color="000000"/>
    </w:rPr>
  </w:style>
  <w:style w:type="character" w:customStyle="1" w:styleId="boldciteChar4">
    <w:name w:val="bold cite Char4"/>
    <w:link w:val="boldcite"/>
    <w:locked/>
    <w:rsid w:val="009A594F"/>
    <w:rPr>
      <w:rFonts w:ascii="Calibri" w:eastAsia="Calibri" w:hAnsi="Calibri"/>
      <w:b/>
      <w:color w:val="000000"/>
      <w:sz w:val="28"/>
      <w:u w:val="thick" w:color="000000"/>
    </w:rPr>
  </w:style>
  <w:style w:type="character" w:customStyle="1" w:styleId="underlinecardChar">
    <w:name w:val="underline card Char"/>
    <w:rsid w:val="009A594F"/>
    <w:rPr>
      <w:rFonts w:ascii="Arial" w:hAnsi="Arial"/>
      <w:sz w:val="18"/>
      <w:szCs w:val="24"/>
      <w:u w:val="single"/>
      <w:lang w:val="en-US" w:eastAsia="en-US" w:bidi="ar-SA"/>
    </w:rPr>
  </w:style>
  <w:style w:type="paragraph" w:customStyle="1" w:styleId="Normal10">
    <w:name w:val="Normal1"/>
    <w:basedOn w:val="Normal"/>
    <w:qFormat/>
    <w:rsid w:val="009A594F"/>
    <w:pPr>
      <w:spacing w:after="0" w:line="240" w:lineRule="auto"/>
    </w:pPr>
    <w:rPr>
      <w:rFonts w:eastAsia="Calibri"/>
    </w:rPr>
  </w:style>
  <w:style w:type="paragraph" w:customStyle="1" w:styleId="Irrelevant6font">
    <w:name w:val="Irrelevant (6 font)"/>
    <w:basedOn w:val="Normal"/>
    <w:link w:val="Irrelevant6fontChar"/>
    <w:qFormat/>
    <w:rsid w:val="009A594F"/>
    <w:pPr>
      <w:spacing w:after="0" w:line="240" w:lineRule="auto"/>
      <w:ind w:left="547" w:right="648"/>
      <w:jc w:val="both"/>
    </w:pPr>
    <w:rPr>
      <w:rFonts w:eastAsia="Calibri"/>
      <w:sz w:val="12"/>
      <w:szCs w:val="12"/>
    </w:rPr>
  </w:style>
  <w:style w:type="character" w:customStyle="1" w:styleId="Irrelevant5fontChar">
    <w:name w:val="Irrelevant (5 font) Char"/>
    <w:rsid w:val="009A594F"/>
    <w:rPr>
      <w:sz w:val="10"/>
      <w:szCs w:val="10"/>
      <w:lang w:val="en-US" w:eastAsia="en-US" w:bidi="ar-SA"/>
    </w:rPr>
  </w:style>
  <w:style w:type="character" w:customStyle="1" w:styleId="TagsCharCharChar">
    <w:name w:val="Tags Char Char Char"/>
    <w:rsid w:val="009A594F"/>
    <w:rPr>
      <w:b/>
      <w:lang w:val="en-US" w:eastAsia="en-US" w:bidi="ar-SA"/>
    </w:rPr>
  </w:style>
  <w:style w:type="character" w:customStyle="1" w:styleId="CitesChar1">
    <w:name w:val="Cites Char1"/>
    <w:rsid w:val="009A594F"/>
    <w:rPr>
      <w:b/>
      <w:bCs/>
      <w:lang w:val="en-US" w:eastAsia="en-US" w:bidi="ar-SA"/>
    </w:rPr>
  </w:style>
  <w:style w:type="paragraph" w:customStyle="1" w:styleId="CardsFont6pt">
    <w:name w:val="Cards + Font: 6 pt"/>
    <w:basedOn w:val="Cards"/>
    <w:link w:val="CardsFont6ptChar1"/>
    <w:autoRedefine/>
    <w:qFormat/>
    <w:rsid w:val="009A594F"/>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9A594F"/>
    <w:rPr>
      <w:rFonts w:ascii="Georgia" w:eastAsia="Times New Roman" w:hAnsi="Georgia"/>
      <w:sz w:val="12"/>
      <w:szCs w:val="24"/>
    </w:rPr>
  </w:style>
  <w:style w:type="character" w:customStyle="1" w:styleId="Hyperlink13">
    <w:name w:val="Hyperlink13"/>
    <w:rsid w:val="009A594F"/>
    <w:rPr>
      <w:b w:val="0"/>
      <w:bCs w:val="0"/>
      <w:strike w:val="0"/>
      <w:dstrike w:val="0"/>
      <w:color w:val="008000"/>
      <w:sz w:val="20"/>
      <w:szCs w:val="20"/>
      <w:u w:val="none"/>
      <w:effect w:val="none"/>
    </w:rPr>
  </w:style>
  <w:style w:type="character" w:customStyle="1" w:styleId="standardcontent1">
    <w:name w:val="standardcontent1"/>
    <w:rsid w:val="009A594F"/>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9A594F"/>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9A594F"/>
    <w:rPr>
      <w:rFonts w:ascii="Calibri" w:eastAsia="Calibri" w:hAnsi="Calibri"/>
      <w:szCs w:val="20"/>
    </w:rPr>
  </w:style>
  <w:style w:type="character" w:customStyle="1" w:styleId="Hyperlink4">
    <w:name w:val="Hyperlink4"/>
    <w:rsid w:val="009A594F"/>
    <w:rPr>
      <w:color w:val="000066"/>
      <w:u w:val="single"/>
    </w:rPr>
  </w:style>
  <w:style w:type="paragraph" w:customStyle="1" w:styleId="rddateline">
    <w:name w:val="rddateline"/>
    <w:basedOn w:val="Normal"/>
    <w:uiPriority w:val="99"/>
    <w:qFormat/>
    <w:rsid w:val="009A594F"/>
    <w:pPr>
      <w:spacing w:after="0" w:line="240" w:lineRule="auto"/>
    </w:pPr>
    <w:rPr>
      <w:rFonts w:eastAsia="Calibri"/>
      <w:szCs w:val="20"/>
    </w:rPr>
  </w:style>
  <w:style w:type="paragraph" w:customStyle="1" w:styleId="rdheadline">
    <w:name w:val="rdheadline"/>
    <w:basedOn w:val="Normal"/>
    <w:uiPriority w:val="99"/>
    <w:qFormat/>
    <w:rsid w:val="009A594F"/>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9A594F"/>
    <w:pPr>
      <w:spacing w:after="100" w:afterAutospacing="1" w:line="240" w:lineRule="auto"/>
    </w:pPr>
    <w:rPr>
      <w:rFonts w:ascii="Verdana" w:eastAsia="Calibri" w:hAnsi="Verdana"/>
      <w:szCs w:val="20"/>
    </w:rPr>
  </w:style>
  <w:style w:type="character" w:customStyle="1" w:styleId="rddeckline1">
    <w:name w:val="rddeckline1"/>
    <w:rsid w:val="009A594F"/>
    <w:rPr>
      <w:rFonts w:ascii="Verdana" w:hAnsi="Verdana" w:hint="default"/>
      <w:b/>
      <w:bCs/>
      <w:sz w:val="22"/>
      <w:szCs w:val="22"/>
    </w:rPr>
  </w:style>
  <w:style w:type="character" w:customStyle="1" w:styleId="link-external">
    <w:name w:val="link-external"/>
    <w:rsid w:val="009A594F"/>
  </w:style>
  <w:style w:type="character" w:customStyle="1" w:styleId="contact1">
    <w:name w:val="contact1"/>
    <w:rsid w:val="009A594F"/>
    <w:rPr>
      <w:rFonts w:ascii="Tahoma" w:hAnsi="Tahoma" w:cs="Tahoma" w:hint="default"/>
      <w:color w:val="999999"/>
      <w:sz w:val="20"/>
      <w:szCs w:val="20"/>
    </w:rPr>
  </w:style>
  <w:style w:type="character" w:customStyle="1" w:styleId="credits1">
    <w:name w:val="credits1"/>
    <w:rsid w:val="009A594F"/>
    <w:rPr>
      <w:rFonts w:ascii="Tahoma" w:hAnsi="Tahoma" w:cs="Tahoma" w:hint="default"/>
      <w:color w:val="999999"/>
      <w:sz w:val="16"/>
      <w:szCs w:val="16"/>
    </w:rPr>
  </w:style>
  <w:style w:type="paragraph" w:customStyle="1" w:styleId="Heading20">
    <w:name w:val="Heading2"/>
    <w:basedOn w:val="Normal"/>
    <w:link w:val="Heading2Char0"/>
    <w:qFormat/>
    <w:rsid w:val="009A594F"/>
    <w:pPr>
      <w:spacing w:after="0" w:line="240" w:lineRule="auto"/>
      <w:jc w:val="center"/>
    </w:pPr>
    <w:rPr>
      <w:rFonts w:eastAsia="Times New Roman"/>
      <w:b/>
      <w:caps/>
    </w:rPr>
  </w:style>
  <w:style w:type="character" w:customStyle="1" w:styleId="Heading2Char0">
    <w:name w:val="Heading2 Char"/>
    <w:link w:val="Heading20"/>
    <w:rsid w:val="009A594F"/>
    <w:rPr>
      <w:rFonts w:ascii="Calibri" w:eastAsia="Times New Roman" w:hAnsi="Calibri"/>
      <w:b/>
      <w:caps/>
    </w:rPr>
  </w:style>
  <w:style w:type="paragraph" w:customStyle="1" w:styleId="Header2">
    <w:name w:val="Header2"/>
    <w:basedOn w:val="Heading20"/>
    <w:link w:val="Header2Char"/>
    <w:qFormat/>
    <w:rsid w:val="009A594F"/>
  </w:style>
  <w:style w:type="character" w:customStyle="1" w:styleId="Header2Char">
    <w:name w:val="Header2 Char"/>
    <w:link w:val="Header2"/>
    <w:rsid w:val="009A594F"/>
    <w:rPr>
      <w:rFonts w:ascii="Calibri" w:eastAsia="Times New Roman" w:hAnsi="Calibri"/>
      <w:b/>
      <w:caps/>
    </w:rPr>
  </w:style>
  <w:style w:type="paragraph" w:customStyle="1" w:styleId="Underlinedcard0">
    <w:name w:val="Underlined card"/>
    <w:basedOn w:val="Normal"/>
    <w:link w:val="UnderlinedcardChar"/>
    <w:autoRedefine/>
    <w:qFormat/>
    <w:rsid w:val="009A594F"/>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9A594F"/>
    <w:rPr>
      <w:rFonts w:ascii="Calibri" w:eastAsia="Times New Roman" w:hAnsi="Calibri"/>
      <w:u w:val="thick"/>
    </w:rPr>
  </w:style>
  <w:style w:type="paragraph" w:styleId="HTMLPreformatted">
    <w:name w:val="HTML Preformatted"/>
    <w:basedOn w:val="Normal"/>
    <w:link w:val="HTMLPreformattedChar"/>
    <w:rsid w:val="009A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9A594F"/>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9A594F"/>
    <w:rPr>
      <w:bCs/>
    </w:rPr>
  </w:style>
  <w:style w:type="character" w:customStyle="1" w:styleId="StyleHeading212ptChar">
    <w:name w:val="Style Heading2 + 12 pt Char"/>
    <w:link w:val="StyleHeading212pt"/>
    <w:rsid w:val="009A594F"/>
    <w:rPr>
      <w:rFonts w:ascii="Calibri" w:eastAsia="Times New Roman" w:hAnsi="Calibri"/>
      <w:b/>
      <w:bCs/>
      <w:caps/>
    </w:rPr>
  </w:style>
  <w:style w:type="paragraph" w:customStyle="1" w:styleId="Heading212pt">
    <w:name w:val="Heading2 + 12 pt"/>
    <w:basedOn w:val="StyleHeading212pt"/>
    <w:link w:val="Heading212ptChar"/>
    <w:qFormat/>
    <w:rsid w:val="009A594F"/>
  </w:style>
  <w:style w:type="character" w:customStyle="1" w:styleId="Heading212ptChar">
    <w:name w:val="Heading2 + 12 pt Char"/>
    <w:link w:val="Heading212pt"/>
    <w:rsid w:val="009A594F"/>
    <w:rPr>
      <w:rFonts w:ascii="Calibri" w:eastAsia="Times New Roman" w:hAnsi="Calibri"/>
      <w:b/>
      <w:bCs/>
      <w:caps/>
    </w:rPr>
  </w:style>
  <w:style w:type="character" w:customStyle="1" w:styleId="underline20">
    <w:name w:val="underline2"/>
    <w:rsid w:val="009A594F"/>
    <w:rPr>
      <w:u w:val="single"/>
    </w:rPr>
  </w:style>
  <w:style w:type="character" w:customStyle="1" w:styleId="CardsFont12ptCharCharCharChar">
    <w:name w:val="Cards + Font: 12 pt Char Char Char Char"/>
    <w:rsid w:val="009A594F"/>
    <w:rPr>
      <w:sz w:val="24"/>
      <w:szCs w:val="24"/>
      <w:u w:val="thick"/>
      <w:lang w:val="en-US" w:eastAsia="en-US" w:bidi="ar-SA"/>
    </w:rPr>
  </w:style>
  <w:style w:type="character" w:customStyle="1" w:styleId="UnderlinedCardChar0">
    <w:name w:val="Underlined Card Char"/>
    <w:rsid w:val="009A594F"/>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9A594F"/>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9A594F"/>
  </w:style>
  <w:style w:type="paragraph" w:customStyle="1" w:styleId="StyleUnderliningTimesNewRomanBoldNounderlineKernat16">
    <w:name w:val="Style Underlining + Times New Roman Bold No underline Kern at 16..."/>
    <w:basedOn w:val="Normal"/>
    <w:uiPriority w:val="99"/>
    <w:qFormat/>
    <w:rsid w:val="009A594F"/>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A594F"/>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9A594F"/>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9A594F"/>
    <w:rPr>
      <w:sz w:val="32"/>
      <w:szCs w:val="32"/>
      <w:u w:val="single"/>
    </w:rPr>
  </w:style>
  <w:style w:type="character" w:customStyle="1" w:styleId="StyleBoldText12pt10ptNotBoldKernat16pt">
    <w:name w:val="Style Bold Text 12 pt + 10 pt Not Bold Kern at 16 pt"/>
    <w:rsid w:val="009A594F"/>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9A594F"/>
  </w:style>
  <w:style w:type="paragraph" w:customStyle="1" w:styleId="highlightcardtext">
    <w:name w:val="highlight card text"/>
    <w:basedOn w:val="evidencetext"/>
    <w:uiPriority w:val="99"/>
    <w:qFormat/>
    <w:rsid w:val="009A594F"/>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9A594F"/>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9A594F"/>
    <w:pPr>
      <w:spacing w:after="0" w:line="240" w:lineRule="auto"/>
    </w:pPr>
    <w:rPr>
      <w:rFonts w:eastAsia="Calibri"/>
      <w:bCs/>
      <w:color w:val="000000"/>
    </w:rPr>
  </w:style>
  <w:style w:type="character" w:customStyle="1" w:styleId="BodyText3Char">
    <w:name w:val="Body Text 3 Char"/>
    <w:basedOn w:val="DefaultParagraphFont"/>
    <w:link w:val="BodyText3"/>
    <w:rsid w:val="009A594F"/>
    <w:rPr>
      <w:rFonts w:ascii="Calibri" w:eastAsia="Calibri" w:hAnsi="Calibri"/>
      <w:bCs/>
      <w:color w:val="000000"/>
    </w:rPr>
  </w:style>
  <w:style w:type="paragraph" w:customStyle="1" w:styleId="underlinecard">
    <w:name w:val="underline card"/>
    <w:basedOn w:val="Normal"/>
    <w:uiPriority w:val="99"/>
    <w:qFormat/>
    <w:rsid w:val="009A594F"/>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9A594F"/>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9A594F"/>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9A594F"/>
    <w:rPr>
      <w:rFonts w:eastAsia="Times New Roman"/>
      <w:sz w:val="12"/>
      <w:szCs w:val="24"/>
    </w:rPr>
  </w:style>
  <w:style w:type="character" w:customStyle="1" w:styleId="CardsFont6ptCharChar">
    <w:name w:val="Cards + Font: 6 pt Char Char"/>
    <w:link w:val="CardsFont6ptChar"/>
    <w:rsid w:val="009A594F"/>
    <w:rPr>
      <w:rFonts w:ascii="Calibri" w:eastAsia="Times New Roman" w:hAnsi="Calibri"/>
      <w:sz w:val="12"/>
      <w:szCs w:val="24"/>
    </w:rPr>
  </w:style>
  <w:style w:type="paragraph" w:customStyle="1" w:styleId="CitesCharChar">
    <w:name w:val="Cites Char Char"/>
    <w:basedOn w:val="Normal"/>
    <w:link w:val="CitesCharCharChar"/>
    <w:qFormat/>
    <w:rsid w:val="009A594F"/>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9A594F"/>
    <w:rPr>
      <w:rFonts w:ascii="Calibri" w:eastAsia="Times New Roman" w:hAnsi="Calibri"/>
      <w:b/>
      <w:bCs/>
    </w:rPr>
  </w:style>
  <w:style w:type="paragraph" w:customStyle="1" w:styleId="TagsCharChar">
    <w:name w:val="Tags Char Char"/>
    <w:basedOn w:val="Normal"/>
    <w:uiPriority w:val="99"/>
    <w:qFormat/>
    <w:rsid w:val="009A594F"/>
    <w:pPr>
      <w:autoSpaceDE w:val="0"/>
      <w:autoSpaceDN w:val="0"/>
      <w:adjustRightInd w:val="0"/>
      <w:spacing w:after="0" w:line="240" w:lineRule="auto"/>
      <w:jc w:val="both"/>
      <w:outlineLvl w:val="1"/>
    </w:pPr>
    <w:rPr>
      <w:rFonts w:eastAsia="Calibri"/>
      <w:b/>
      <w:szCs w:val="20"/>
    </w:rPr>
  </w:style>
  <w:style w:type="character" w:customStyle="1" w:styleId="Char3">
    <w:name w:val="Char3"/>
    <w:rsid w:val="009A594F"/>
    <w:rPr>
      <w:rFonts w:ascii="Arial Narrow" w:eastAsia="Batang" w:hAnsi="Arial Narrow" w:cs="Arial"/>
      <w:b/>
      <w:bCs/>
      <w:iCs/>
      <w:sz w:val="24"/>
      <w:szCs w:val="28"/>
      <w:lang w:val="en-US" w:eastAsia="en-US" w:bidi="ar-SA"/>
    </w:rPr>
  </w:style>
  <w:style w:type="character" w:customStyle="1" w:styleId="UnderlinedCards">
    <w:name w:val="Underlined Cards"/>
    <w:rsid w:val="009A594F"/>
    <w:rPr>
      <w:sz w:val="24"/>
      <w:szCs w:val="24"/>
      <w:u w:val="thick"/>
      <w:lang w:val="en-US" w:eastAsia="en-US" w:bidi="ar-SA"/>
    </w:rPr>
  </w:style>
  <w:style w:type="paragraph" w:customStyle="1" w:styleId="story-body">
    <w:name w:val="story-body"/>
    <w:basedOn w:val="Normal"/>
    <w:uiPriority w:val="99"/>
    <w:qFormat/>
    <w:rsid w:val="009A594F"/>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9A594F"/>
    <w:rPr>
      <w:sz w:val="24"/>
      <w:szCs w:val="24"/>
      <w:u w:val="thick"/>
      <w:lang w:val="en-US" w:eastAsia="en-US" w:bidi="ar-SA"/>
    </w:rPr>
  </w:style>
  <w:style w:type="character" w:customStyle="1" w:styleId="highlightcardtextChar">
    <w:name w:val="highlight card text Char"/>
    <w:rsid w:val="009A594F"/>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9A594F"/>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9A594F"/>
    <w:rPr>
      <w:rFonts w:ascii="Calibri" w:eastAsia="Times New Roman" w:hAnsi="Calibri"/>
      <w:sz w:val="18"/>
    </w:rPr>
  </w:style>
  <w:style w:type="character" w:customStyle="1" w:styleId="TagsChar4">
    <w:name w:val="Tags Char4"/>
    <w:rsid w:val="009A594F"/>
    <w:rPr>
      <w:b/>
      <w:lang w:val="en-US" w:eastAsia="en-US" w:bidi="ar-SA"/>
    </w:rPr>
  </w:style>
  <w:style w:type="character" w:customStyle="1" w:styleId="hit1">
    <w:name w:val="hit1"/>
    <w:rsid w:val="009A594F"/>
    <w:rPr>
      <w:rFonts w:ascii="Verdana" w:hAnsi="Verdana" w:hint="default"/>
      <w:b/>
      <w:bCs/>
      <w:vanish w:val="0"/>
      <w:webHidden w:val="0"/>
      <w:color w:val="CC0033"/>
      <w:sz w:val="20"/>
      <w:szCs w:val="20"/>
      <w:specVanish w:val="0"/>
    </w:rPr>
  </w:style>
  <w:style w:type="character" w:customStyle="1" w:styleId="ssl01">
    <w:name w:val="ss_l01"/>
    <w:rsid w:val="009A594F"/>
    <w:rPr>
      <w:rFonts w:ascii="Verdana" w:hAnsi="Verdana" w:hint="default"/>
      <w:color w:val="000000"/>
      <w:sz w:val="20"/>
      <w:szCs w:val="20"/>
    </w:rPr>
  </w:style>
  <w:style w:type="character" w:customStyle="1" w:styleId="tightinline1">
    <w:name w:val="tightinline1"/>
    <w:rsid w:val="009A594F"/>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9A594F"/>
    <w:pPr>
      <w:spacing w:after="0" w:line="240" w:lineRule="auto"/>
      <w:ind w:left="1728" w:right="1728"/>
    </w:pPr>
    <w:rPr>
      <w:rFonts w:eastAsia="Calibri"/>
      <w:sz w:val="18"/>
    </w:rPr>
  </w:style>
  <w:style w:type="paragraph" w:customStyle="1" w:styleId="boldciteChar">
    <w:name w:val="bold cite Char"/>
    <w:basedOn w:val="Heading1"/>
    <w:uiPriority w:val="99"/>
    <w:qFormat/>
    <w:rsid w:val="009A594F"/>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9A594F"/>
    <w:rPr>
      <w:rFonts w:ascii="Calibri" w:eastAsia="Times New Roman" w:hAnsi="Calibri"/>
      <w:b/>
      <w:color w:val="000000"/>
      <w:szCs w:val="20"/>
    </w:rPr>
  </w:style>
  <w:style w:type="paragraph" w:customStyle="1" w:styleId="Cardnon-underlined">
    <w:name w:val="Card non-underlined"/>
    <w:basedOn w:val="Normal"/>
    <w:uiPriority w:val="99"/>
    <w:qFormat/>
    <w:rsid w:val="009A594F"/>
    <w:pPr>
      <w:spacing w:after="0" w:line="240" w:lineRule="auto"/>
    </w:pPr>
    <w:rPr>
      <w:rFonts w:eastAsia="Calibri"/>
      <w:szCs w:val="20"/>
    </w:rPr>
  </w:style>
  <w:style w:type="paragraph" w:customStyle="1" w:styleId="CardCites">
    <w:name w:val="Card Cites"/>
    <w:basedOn w:val="Normal"/>
    <w:next w:val="Normal"/>
    <w:qFormat/>
    <w:rsid w:val="009A594F"/>
    <w:pPr>
      <w:spacing w:after="0" w:line="240" w:lineRule="auto"/>
    </w:pPr>
    <w:rPr>
      <w:rFonts w:eastAsia="Calibri"/>
      <w:b/>
    </w:rPr>
  </w:style>
  <w:style w:type="character" w:customStyle="1" w:styleId="blsp-spelling-corrected">
    <w:name w:val="blsp-spelling-corrected"/>
    <w:rsid w:val="009A594F"/>
  </w:style>
  <w:style w:type="character" w:customStyle="1" w:styleId="blsp-spelling-error">
    <w:name w:val="blsp-spelling-error"/>
    <w:rsid w:val="009A594F"/>
  </w:style>
  <w:style w:type="character" w:customStyle="1" w:styleId="sup">
    <w:name w:val="sup"/>
    <w:rsid w:val="009A594F"/>
  </w:style>
  <w:style w:type="character" w:customStyle="1" w:styleId="pgnum">
    <w:name w:val="pgnum"/>
    <w:rsid w:val="009A594F"/>
  </w:style>
  <w:style w:type="character" w:customStyle="1" w:styleId="SmallFontCharChar">
    <w:name w:val="Small Font Char Char"/>
    <w:rsid w:val="009A594F"/>
    <w:rPr>
      <w:rFonts w:ascii="Arial" w:hAnsi="Arial"/>
      <w:sz w:val="12"/>
      <w:szCs w:val="24"/>
      <w:lang w:val="en-US" w:eastAsia="en-US" w:bidi="ar-SA"/>
    </w:rPr>
  </w:style>
  <w:style w:type="paragraph" w:customStyle="1" w:styleId="textmargin">
    <w:name w:val="textmargin"/>
    <w:basedOn w:val="Normal"/>
    <w:uiPriority w:val="99"/>
    <w:qFormat/>
    <w:rsid w:val="009A594F"/>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9A594F"/>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9A594F"/>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9A594F"/>
    <w:pPr>
      <w:spacing w:after="0" w:line="240" w:lineRule="auto"/>
    </w:pPr>
    <w:rPr>
      <w:rFonts w:ascii="Verdana" w:eastAsia="Calibri" w:hAnsi="Verdana"/>
      <w:szCs w:val="20"/>
    </w:rPr>
  </w:style>
  <w:style w:type="character" w:customStyle="1" w:styleId="BoldUnderliningChar">
    <w:name w:val="Bold Underlining Char"/>
    <w:rsid w:val="009A594F"/>
    <w:rPr>
      <w:rFonts w:ascii="Arial Narrow" w:eastAsia="Calibri" w:hAnsi="Arial Narrow" w:cs="Times New Roman"/>
      <w:b/>
      <w:sz w:val="20"/>
      <w:u w:val="single"/>
    </w:rPr>
  </w:style>
  <w:style w:type="paragraph" w:customStyle="1" w:styleId="correctindex">
    <w:name w:val="correct index"/>
    <w:basedOn w:val="Normal"/>
    <w:uiPriority w:val="99"/>
    <w:qFormat/>
    <w:rsid w:val="009A594F"/>
    <w:pPr>
      <w:spacing w:after="0" w:line="240" w:lineRule="auto"/>
    </w:pPr>
    <w:rPr>
      <w:rFonts w:ascii="Arial Narrow" w:eastAsia="Calibri" w:hAnsi="Arial Narrow"/>
      <w:color w:val="000000"/>
    </w:rPr>
  </w:style>
  <w:style w:type="paragraph" w:customStyle="1" w:styleId="bc2">
    <w:name w:val="bc_2"/>
    <w:basedOn w:val="Normal"/>
    <w:uiPriority w:val="99"/>
    <w:qFormat/>
    <w:rsid w:val="009A594F"/>
    <w:pPr>
      <w:spacing w:before="100" w:beforeAutospacing="1" w:after="100" w:afterAutospacing="1" w:line="240" w:lineRule="auto"/>
    </w:pPr>
    <w:rPr>
      <w:rFonts w:eastAsia="Calibri"/>
      <w:color w:val="000000"/>
    </w:rPr>
  </w:style>
  <w:style w:type="character" w:customStyle="1" w:styleId="bc21">
    <w:name w:val="bc_21"/>
    <w:rsid w:val="009A594F"/>
  </w:style>
  <w:style w:type="paragraph" w:customStyle="1" w:styleId="inside-copy">
    <w:name w:val="inside-copy"/>
    <w:basedOn w:val="Normal"/>
    <w:uiPriority w:val="99"/>
    <w:qFormat/>
    <w:rsid w:val="009A594F"/>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9A594F"/>
    <w:pPr>
      <w:spacing w:after="0" w:line="240" w:lineRule="auto"/>
    </w:pPr>
    <w:rPr>
      <w:rFonts w:ascii="Verdana" w:eastAsia="Calibri" w:hAnsi="Verdana"/>
      <w:szCs w:val="20"/>
    </w:rPr>
  </w:style>
  <w:style w:type="paragraph" w:customStyle="1" w:styleId="quote2">
    <w:name w:val="quote2"/>
    <w:basedOn w:val="Normal"/>
    <w:uiPriority w:val="99"/>
    <w:qFormat/>
    <w:rsid w:val="009A594F"/>
    <w:pPr>
      <w:spacing w:after="0" w:line="240" w:lineRule="auto"/>
    </w:pPr>
    <w:rPr>
      <w:rFonts w:ascii="Verdana" w:eastAsia="Calibri" w:hAnsi="Verdana"/>
      <w:szCs w:val="20"/>
    </w:rPr>
  </w:style>
  <w:style w:type="character" w:customStyle="1" w:styleId="copystyle">
    <w:name w:val="copystyle"/>
    <w:rsid w:val="009A594F"/>
  </w:style>
  <w:style w:type="paragraph" w:customStyle="1" w:styleId="BlockTitle1">
    <w:name w:val="Block Title #1"/>
    <w:basedOn w:val="Heading1"/>
    <w:qFormat/>
    <w:rsid w:val="009A594F"/>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9A594F"/>
    <w:rPr>
      <w:rFonts w:ascii="Arial" w:hAnsi="Arial" w:cs="Arial"/>
      <w:b/>
      <w:bCs/>
      <w:kern w:val="32"/>
      <w:sz w:val="24"/>
      <w:szCs w:val="24"/>
      <w:lang w:val="en-US" w:eastAsia="en-US" w:bidi="ar-SA"/>
    </w:rPr>
  </w:style>
  <w:style w:type="character" w:customStyle="1" w:styleId="ReadUnderline">
    <w:name w:val="Read Underline"/>
    <w:rsid w:val="009A594F"/>
    <w:rPr>
      <w:rFonts w:ascii="Arial" w:hAnsi="Arial"/>
      <w:b/>
      <w:sz w:val="18"/>
      <w:u w:val="thick"/>
    </w:rPr>
  </w:style>
  <w:style w:type="character" w:customStyle="1" w:styleId="ShrinkText">
    <w:name w:val="Shrink Text"/>
    <w:rsid w:val="009A594F"/>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9A594F"/>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9A594F"/>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9A594F"/>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9A594F"/>
  </w:style>
  <w:style w:type="paragraph" w:customStyle="1" w:styleId="body-paragraph">
    <w:name w:val="body-paragraph"/>
    <w:basedOn w:val="Normal"/>
    <w:uiPriority w:val="99"/>
    <w:qFormat/>
    <w:rsid w:val="009A594F"/>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9A594F"/>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9A594F"/>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9A594F"/>
    <w:pPr>
      <w:spacing w:after="0" w:line="240" w:lineRule="auto"/>
    </w:pPr>
    <w:rPr>
      <w:rFonts w:ascii="Arial Narrow" w:eastAsia="Times New Roman" w:hAnsi="Arial Narrow"/>
      <w:b/>
    </w:rPr>
  </w:style>
  <w:style w:type="character" w:customStyle="1" w:styleId="TagCiteChar1">
    <w:name w:val="Tag/Cite Char"/>
    <w:link w:val="TagCite2"/>
    <w:rsid w:val="009A594F"/>
    <w:rPr>
      <w:rFonts w:ascii="Arial Narrow" w:eastAsia="Times New Roman" w:hAnsi="Arial Narrow"/>
      <w:b/>
    </w:rPr>
  </w:style>
  <w:style w:type="paragraph" w:customStyle="1" w:styleId="F4">
    <w:name w:val="F4"/>
    <w:basedOn w:val="Normal"/>
    <w:link w:val="F4Char"/>
    <w:qFormat/>
    <w:rsid w:val="009A594F"/>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9A594F"/>
    <w:rPr>
      <w:rFonts w:ascii="Arial Narrow" w:eastAsia="Times New Roman" w:hAnsi="Arial Narrow"/>
      <w:szCs w:val="20"/>
      <w:u w:val="single"/>
    </w:rPr>
  </w:style>
  <w:style w:type="paragraph" w:customStyle="1" w:styleId="StyleCARD">
    <w:name w:val="Style CARD +"/>
    <w:basedOn w:val="Normal"/>
    <w:link w:val="StyleCARDChar"/>
    <w:qFormat/>
    <w:rsid w:val="009A594F"/>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9A594F"/>
    <w:rPr>
      <w:rFonts w:ascii="Arial Narrow" w:eastAsia="Times New Roman" w:hAnsi="Arial Narrow"/>
      <w:szCs w:val="20"/>
    </w:rPr>
  </w:style>
  <w:style w:type="paragraph" w:customStyle="1" w:styleId="UnderlinedText">
    <w:name w:val="Underlined Text"/>
    <w:basedOn w:val="Normal"/>
    <w:autoRedefine/>
    <w:qFormat/>
    <w:rsid w:val="009A594F"/>
    <w:pPr>
      <w:spacing w:after="0" w:line="240" w:lineRule="auto"/>
    </w:pPr>
    <w:rPr>
      <w:b/>
    </w:rPr>
  </w:style>
  <w:style w:type="character" w:customStyle="1" w:styleId="noiconheadline">
    <w:name w:val="noicon_headline"/>
    <w:rsid w:val="009A594F"/>
  </w:style>
  <w:style w:type="character" w:customStyle="1" w:styleId="CommentSubjectChar1">
    <w:name w:val="Comment Subject Char1"/>
    <w:basedOn w:val="CommentTextChar"/>
    <w:uiPriority w:val="99"/>
    <w:rsid w:val="009A594F"/>
    <w:rPr>
      <w:rFonts w:ascii="Calibri" w:eastAsia="Calibri" w:hAnsi="Calibri" w:cs="Calibri"/>
      <w:b/>
      <w:bCs/>
      <w:sz w:val="16"/>
      <w:szCs w:val="20"/>
    </w:rPr>
  </w:style>
  <w:style w:type="paragraph" w:customStyle="1" w:styleId="tagCharChar">
    <w:name w:val="tag Char Char"/>
    <w:basedOn w:val="Normal"/>
    <w:link w:val="tagCharCharChar"/>
    <w:qFormat/>
    <w:rsid w:val="009A594F"/>
    <w:pPr>
      <w:spacing w:after="0" w:line="240" w:lineRule="auto"/>
    </w:pPr>
    <w:rPr>
      <w:rFonts w:eastAsia="Times New Roman"/>
      <w:b/>
      <w:szCs w:val="20"/>
    </w:rPr>
  </w:style>
  <w:style w:type="character" w:customStyle="1" w:styleId="tagCharCharChar">
    <w:name w:val="tag Char Char Char"/>
    <w:link w:val="tagCharChar"/>
    <w:rsid w:val="009A594F"/>
    <w:rPr>
      <w:rFonts w:ascii="Calibri" w:eastAsia="Times New Roman" w:hAnsi="Calibri"/>
      <w:b/>
      <w:szCs w:val="20"/>
    </w:rPr>
  </w:style>
  <w:style w:type="character" w:customStyle="1" w:styleId="BlockTitleCharChar">
    <w:name w:val="Block Title Char Char"/>
    <w:rsid w:val="009A594F"/>
    <w:rPr>
      <w:rFonts w:ascii="Georgia" w:hAnsi="Georgia" w:cs="Arial"/>
      <w:b/>
      <w:bCs/>
      <w:kern w:val="32"/>
      <w:sz w:val="28"/>
      <w:szCs w:val="32"/>
      <w:lang w:val="en-US" w:eastAsia="en-US" w:bidi="ar-SA"/>
    </w:rPr>
  </w:style>
  <w:style w:type="paragraph" w:styleId="MacroText">
    <w:name w:val="macro"/>
    <w:link w:val="MacroTextChar"/>
    <w:rsid w:val="009A594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9A594F"/>
    <w:rPr>
      <w:rFonts w:ascii="Courier New" w:eastAsia="Times New Roman" w:hAnsi="Courier New" w:cs="Courier New"/>
      <w:sz w:val="20"/>
      <w:szCs w:val="20"/>
    </w:rPr>
  </w:style>
  <w:style w:type="character" w:customStyle="1" w:styleId="pp1">
    <w:name w:val="pp1"/>
    <w:rsid w:val="009A594F"/>
    <w:rPr>
      <w:rFonts w:ascii="Times New Roman" w:hAnsi="Times New Roman" w:cs="Times New Roman" w:hint="default"/>
      <w:i w:val="0"/>
      <w:iCs w:val="0"/>
      <w:smallCaps w:val="0"/>
      <w:sz w:val="30"/>
      <w:szCs w:val="30"/>
    </w:rPr>
  </w:style>
  <w:style w:type="character" w:customStyle="1" w:styleId="prbodytext1">
    <w:name w:val="pr_bodytext1"/>
    <w:rsid w:val="009A594F"/>
    <w:rPr>
      <w:rFonts w:ascii="Arial" w:hAnsi="Arial" w:cs="Arial" w:hint="default"/>
      <w:sz w:val="20"/>
      <w:szCs w:val="20"/>
    </w:rPr>
  </w:style>
  <w:style w:type="character" w:customStyle="1" w:styleId="italic">
    <w:name w:val="italic"/>
    <w:rsid w:val="009A594F"/>
  </w:style>
  <w:style w:type="character" w:customStyle="1" w:styleId="marrontitulobig">
    <w:name w:val="marron_titulo_big"/>
    <w:rsid w:val="009A594F"/>
  </w:style>
  <w:style w:type="character" w:customStyle="1" w:styleId="articlehead">
    <w:name w:val="articlehead"/>
    <w:rsid w:val="009A594F"/>
  </w:style>
  <w:style w:type="character" w:customStyle="1" w:styleId="lead">
    <w:name w:val="lead"/>
    <w:rsid w:val="009A594F"/>
  </w:style>
  <w:style w:type="character" w:customStyle="1" w:styleId="manchettebig2">
    <w:name w:val="manchettebig2"/>
    <w:rsid w:val="009A594F"/>
  </w:style>
  <w:style w:type="character" w:customStyle="1" w:styleId="blue3">
    <w:name w:val="blue3"/>
    <w:rsid w:val="009A594F"/>
  </w:style>
  <w:style w:type="paragraph" w:customStyle="1" w:styleId="issuedetails">
    <w:name w:val="issue_details"/>
    <w:basedOn w:val="Normal"/>
    <w:uiPriority w:val="99"/>
    <w:qFormat/>
    <w:rsid w:val="009A594F"/>
    <w:pPr>
      <w:spacing w:before="100" w:beforeAutospacing="1" w:after="100" w:afterAutospacing="1" w:line="240" w:lineRule="auto"/>
    </w:pPr>
    <w:rPr>
      <w:rFonts w:eastAsia="Times New Roman"/>
    </w:rPr>
  </w:style>
  <w:style w:type="character" w:customStyle="1" w:styleId="over-title">
    <w:name w:val="over-title"/>
    <w:rsid w:val="009A594F"/>
  </w:style>
  <w:style w:type="character" w:customStyle="1" w:styleId="contentheader">
    <w:name w:val="contentheader"/>
    <w:rsid w:val="009A594F"/>
  </w:style>
  <w:style w:type="paragraph" w:customStyle="1" w:styleId="TxBrp2">
    <w:name w:val="TxBr_p2"/>
    <w:basedOn w:val="Normal"/>
    <w:qFormat/>
    <w:rsid w:val="009A594F"/>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9A594F"/>
    <w:rPr>
      <w:rFonts w:eastAsia="SimSun"/>
      <w:szCs w:val="24"/>
      <w:lang w:val="en-US" w:eastAsia="zh-CN" w:bidi="ar-SA"/>
    </w:rPr>
  </w:style>
  <w:style w:type="character" w:customStyle="1" w:styleId="tagscharchar0">
    <w:name w:val="tagscharchar"/>
    <w:rsid w:val="009A594F"/>
  </w:style>
  <w:style w:type="paragraph" w:customStyle="1" w:styleId="cite20">
    <w:name w:val="cite2"/>
    <w:basedOn w:val="Normal"/>
    <w:uiPriority w:val="99"/>
    <w:qFormat/>
    <w:rsid w:val="009A594F"/>
    <w:pPr>
      <w:spacing w:after="0" w:line="240" w:lineRule="auto"/>
    </w:pPr>
    <w:rPr>
      <w:rFonts w:eastAsia="Times New Roman"/>
      <w:color w:val="000000"/>
      <w:szCs w:val="20"/>
    </w:rPr>
  </w:style>
  <w:style w:type="character" w:customStyle="1" w:styleId="btx">
    <w:name w:val="btx"/>
    <w:rsid w:val="009A594F"/>
  </w:style>
  <w:style w:type="character" w:customStyle="1" w:styleId="bhl">
    <w:name w:val="bhl"/>
    <w:rsid w:val="009A594F"/>
  </w:style>
  <w:style w:type="character" w:customStyle="1" w:styleId="FontStyle13">
    <w:name w:val="Font Style13"/>
    <w:uiPriority w:val="99"/>
    <w:rsid w:val="009A594F"/>
    <w:rPr>
      <w:rFonts w:ascii="Times New Roman" w:hAnsi="Times New Roman" w:cs="Times New Roman"/>
      <w:sz w:val="18"/>
      <w:szCs w:val="18"/>
    </w:rPr>
  </w:style>
  <w:style w:type="character" w:customStyle="1" w:styleId="FontStyle11">
    <w:name w:val="Font Style11"/>
    <w:uiPriority w:val="99"/>
    <w:rsid w:val="009A594F"/>
    <w:rPr>
      <w:rFonts w:ascii="Times New Roman" w:hAnsi="Times New Roman" w:cs="Times New Roman"/>
      <w:b/>
      <w:bCs/>
      <w:sz w:val="24"/>
      <w:szCs w:val="24"/>
    </w:rPr>
  </w:style>
  <w:style w:type="character" w:customStyle="1" w:styleId="FontStyle12">
    <w:name w:val="Font Style12"/>
    <w:uiPriority w:val="99"/>
    <w:rsid w:val="009A594F"/>
    <w:rPr>
      <w:rFonts w:ascii="Times New Roman" w:hAnsi="Times New Roman" w:cs="Times New Roman"/>
      <w:sz w:val="24"/>
      <w:szCs w:val="24"/>
    </w:rPr>
  </w:style>
  <w:style w:type="character" w:customStyle="1" w:styleId="FontStyle14">
    <w:name w:val="Font Style14"/>
    <w:uiPriority w:val="99"/>
    <w:rsid w:val="009A594F"/>
    <w:rPr>
      <w:rFonts w:ascii="Times New Roman" w:hAnsi="Times New Roman" w:cs="Times New Roman"/>
      <w:i/>
      <w:iCs/>
      <w:sz w:val="18"/>
      <w:szCs w:val="18"/>
    </w:rPr>
  </w:style>
  <w:style w:type="character" w:customStyle="1" w:styleId="FontStyle15">
    <w:name w:val="Font Style15"/>
    <w:uiPriority w:val="99"/>
    <w:rsid w:val="009A594F"/>
    <w:rPr>
      <w:rFonts w:ascii="Times New Roman" w:hAnsi="Times New Roman" w:cs="Times New Roman"/>
      <w:b/>
      <w:bCs/>
      <w:sz w:val="18"/>
      <w:szCs w:val="18"/>
    </w:rPr>
  </w:style>
  <w:style w:type="character" w:customStyle="1" w:styleId="FontStyle16">
    <w:name w:val="Font Style16"/>
    <w:uiPriority w:val="99"/>
    <w:rsid w:val="009A594F"/>
    <w:rPr>
      <w:rFonts w:ascii="Times New Roman" w:hAnsi="Times New Roman" w:cs="Times New Roman"/>
      <w:b/>
      <w:bCs/>
      <w:spacing w:val="-20"/>
      <w:sz w:val="16"/>
      <w:szCs w:val="16"/>
    </w:rPr>
  </w:style>
  <w:style w:type="character" w:customStyle="1" w:styleId="FontStyle17">
    <w:name w:val="Font Style17"/>
    <w:uiPriority w:val="99"/>
    <w:rsid w:val="009A594F"/>
    <w:rPr>
      <w:rFonts w:ascii="Times New Roman" w:hAnsi="Times New Roman" w:cs="Times New Roman"/>
      <w:b/>
      <w:bCs/>
      <w:sz w:val="10"/>
      <w:szCs w:val="10"/>
    </w:rPr>
  </w:style>
  <w:style w:type="character" w:customStyle="1" w:styleId="in-widget">
    <w:name w:val="in-widget"/>
    <w:rsid w:val="009A594F"/>
  </w:style>
  <w:style w:type="paragraph" w:customStyle="1" w:styleId="bodycopyindent">
    <w:name w:val="bodycopyindent"/>
    <w:basedOn w:val="Normal"/>
    <w:uiPriority w:val="99"/>
    <w:qFormat/>
    <w:rsid w:val="009A594F"/>
    <w:pPr>
      <w:spacing w:before="100" w:beforeAutospacing="1" w:after="100" w:afterAutospacing="1" w:line="240" w:lineRule="auto"/>
    </w:pPr>
    <w:rPr>
      <w:rFonts w:eastAsia="Times New Roman"/>
    </w:rPr>
  </w:style>
  <w:style w:type="character" w:customStyle="1" w:styleId="copyright">
    <w:name w:val="copyright"/>
    <w:rsid w:val="009A594F"/>
  </w:style>
  <w:style w:type="character" w:customStyle="1" w:styleId="spanstyle">
    <w:name w:val="spanstyle"/>
    <w:rsid w:val="009A594F"/>
  </w:style>
  <w:style w:type="character" w:customStyle="1" w:styleId="ssl3">
    <w:name w:val="ss_l3"/>
    <w:rsid w:val="009A594F"/>
  </w:style>
  <w:style w:type="character" w:customStyle="1" w:styleId="bold">
    <w:name w:val="bold"/>
    <w:rsid w:val="009A594F"/>
  </w:style>
  <w:style w:type="paragraph" w:customStyle="1" w:styleId="StyleUnderlineChar11pt3">
    <w:name w:val="Style Underline Char + 11 pt3"/>
    <w:link w:val="StyleUnderlineChar11pt3Char"/>
    <w:qFormat/>
    <w:rsid w:val="009A594F"/>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9A594F"/>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9A594F"/>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9A594F"/>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9A594F"/>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9A594F"/>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9A594F"/>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9A594F"/>
    <w:rPr>
      <w:rFonts w:ascii="Arial Narrow" w:eastAsia="Times New Roman" w:hAnsi="Arial Narrow"/>
      <w:b/>
      <w:bCs/>
      <w:szCs w:val="24"/>
      <w:u w:val="single"/>
    </w:rPr>
  </w:style>
  <w:style w:type="paragraph" w:customStyle="1" w:styleId="tussenkop">
    <w:name w:val="tussenkop"/>
    <w:basedOn w:val="Normal"/>
    <w:uiPriority w:val="99"/>
    <w:qFormat/>
    <w:rsid w:val="009A594F"/>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9A594F"/>
    <w:pPr>
      <w:spacing w:after="0" w:line="240" w:lineRule="auto"/>
    </w:pPr>
    <w:rPr>
      <w:rFonts w:eastAsia="Times New Roman"/>
      <w:szCs w:val="20"/>
    </w:rPr>
  </w:style>
  <w:style w:type="character" w:customStyle="1" w:styleId="docnumbertitle">
    <w:name w:val="doc_number_title"/>
    <w:basedOn w:val="DefaultParagraphFont"/>
    <w:rsid w:val="009A594F"/>
  </w:style>
  <w:style w:type="character" w:customStyle="1" w:styleId="HotRouteChar0">
    <w:name w:val="Hot Route Char"/>
    <w:link w:val="HotRoute0"/>
    <w:rsid w:val="009A594F"/>
    <w:rPr>
      <w:rFonts w:ascii="Calibri" w:eastAsia="Calibri" w:hAnsi="Calibri"/>
      <w:color w:val="000000"/>
    </w:rPr>
  </w:style>
  <w:style w:type="paragraph" w:customStyle="1" w:styleId="Style6">
    <w:name w:val="Style6"/>
    <w:basedOn w:val="Normal"/>
    <w:link w:val="Style6Char"/>
    <w:autoRedefine/>
    <w:qFormat/>
    <w:rsid w:val="009A594F"/>
    <w:pPr>
      <w:spacing w:after="0" w:line="240" w:lineRule="auto"/>
    </w:pPr>
    <w:rPr>
      <w:b/>
    </w:rPr>
  </w:style>
  <w:style w:type="character" w:customStyle="1" w:styleId="Style6Char">
    <w:name w:val="Style6 Char"/>
    <w:basedOn w:val="DefaultParagraphFont"/>
    <w:link w:val="Style6"/>
    <w:rsid w:val="009A594F"/>
    <w:rPr>
      <w:rFonts w:ascii="Calibri" w:hAnsi="Calibri"/>
      <w:b/>
    </w:rPr>
  </w:style>
  <w:style w:type="paragraph" w:customStyle="1" w:styleId="Style11">
    <w:name w:val="Style11"/>
    <w:basedOn w:val="Normal"/>
    <w:link w:val="Style11Char"/>
    <w:qFormat/>
    <w:rsid w:val="009A594F"/>
    <w:pPr>
      <w:spacing w:after="0" w:line="240" w:lineRule="auto"/>
    </w:pPr>
    <w:rPr>
      <w:rFonts w:eastAsia="Times New Roman"/>
      <w:b/>
      <w:szCs w:val="20"/>
      <w:u w:val="thick"/>
    </w:rPr>
  </w:style>
  <w:style w:type="character" w:customStyle="1" w:styleId="Style11Char">
    <w:name w:val="Style11 Char"/>
    <w:basedOn w:val="DefaultParagraphFont"/>
    <w:link w:val="Style11"/>
    <w:rsid w:val="009A594F"/>
    <w:rPr>
      <w:rFonts w:ascii="Calibri" w:eastAsia="Times New Roman" w:hAnsi="Calibri"/>
      <w:b/>
      <w:szCs w:val="20"/>
      <w:u w:val="thick"/>
    </w:rPr>
  </w:style>
  <w:style w:type="paragraph" w:customStyle="1" w:styleId="Style12">
    <w:name w:val="Style12"/>
    <w:basedOn w:val="Normal"/>
    <w:link w:val="Style12Char"/>
    <w:qFormat/>
    <w:rsid w:val="009A594F"/>
    <w:pPr>
      <w:spacing w:after="0" w:line="240" w:lineRule="auto"/>
    </w:pPr>
    <w:rPr>
      <w:rFonts w:eastAsia="Times New Roman"/>
      <w:b/>
      <w:u w:val="thick"/>
    </w:rPr>
  </w:style>
  <w:style w:type="character" w:customStyle="1" w:styleId="Style12Char">
    <w:name w:val="Style12 Char"/>
    <w:basedOn w:val="DefaultParagraphFont"/>
    <w:link w:val="Style12"/>
    <w:rsid w:val="009A594F"/>
    <w:rPr>
      <w:rFonts w:ascii="Calibri" w:eastAsia="Times New Roman" w:hAnsi="Calibri"/>
      <w:b/>
      <w:u w:val="thick"/>
    </w:rPr>
  </w:style>
  <w:style w:type="character" w:customStyle="1" w:styleId="StyleUnderlineChar9pt">
    <w:name w:val="Style Underline Char + 9 pt"/>
    <w:basedOn w:val="DefaultParagraphFont"/>
    <w:rsid w:val="009A594F"/>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9A594F"/>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9A594F"/>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9A594F"/>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9A594F"/>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9A594F"/>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9A594F"/>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9A594F"/>
    <w:rPr>
      <w:b w:val="0"/>
      <w:bCs w:val="0"/>
      <w:sz w:val="22"/>
      <w:u w:val="single"/>
      <w:bdr w:val="none" w:sz="0" w:space="0" w:color="auto"/>
    </w:rPr>
  </w:style>
  <w:style w:type="character" w:customStyle="1" w:styleId="pmterms1">
    <w:name w:val="pmterms1"/>
    <w:rsid w:val="009A594F"/>
  </w:style>
  <w:style w:type="character" w:customStyle="1" w:styleId="title1">
    <w:name w:val="title1"/>
    <w:basedOn w:val="DefaultParagraphFont"/>
    <w:rsid w:val="009A594F"/>
  </w:style>
  <w:style w:type="paragraph" w:customStyle="1" w:styleId="Cardd">
    <w:name w:val="Cardd"/>
    <w:basedOn w:val="Normal"/>
    <w:uiPriority w:val="4"/>
    <w:qFormat/>
    <w:rsid w:val="009A594F"/>
    <w:pPr>
      <w:spacing w:after="0" w:line="240" w:lineRule="auto"/>
      <w:ind w:left="288" w:right="288"/>
    </w:pPr>
  </w:style>
  <w:style w:type="character" w:customStyle="1" w:styleId="2">
    <w:name w:val="2"/>
    <w:rsid w:val="009A594F"/>
    <w:rPr>
      <w:rFonts w:cs="Arial"/>
      <w:bCs/>
      <w:sz w:val="20"/>
      <w:u w:val="single"/>
      <w:lang w:val="en-US" w:eastAsia="en-US" w:bidi="ar-SA"/>
    </w:rPr>
  </w:style>
  <w:style w:type="paragraph" w:customStyle="1" w:styleId="MinimizedText">
    <w:name w:val="Minimized Text"/>
    <w:link w:val="MinimizedTextChar"/>
    <w:qFormat/>
    <w:rsid w:val="009A594F"/>
    <w:rPr>
      <w:sz w:val="16"/>
    </w:rPr>
  </w:style>
  <w:style w:type="character" w:customStyle="1" w:styleId="MinimizedTextChar">
    <w:name w:val="Minimized Text Char"/>
    <w:link w:val="MinimizedText"/>
    <w:rsid w:val="009A594F"/>
    <w:rPr>
      <w:sz w:val="16"/>
    </w:rPr>
  </w:style>
  <w:style w:type="paragraph" w:customStyle="1" w:styleId="StyleMinimizedText11pt">
    <w:name w:val="Style Minimized Text + 11 pt"/>
    <w:basedOn w:val="MinimizedText"/>
    <w:link w:val="StyleMinimizedText11ptChar"/>
    <w:qFormat/>
    <w:rsid w:val="009A594F"/>
    <w:rPr>
      <w:sz w:val="20"/>
    </w:rPr>
  </w:style>
  <w:style w:type="character" w:customStyle="1" w:styleId="StyleMinimizedText11ptChar">
    <w:name w:val="Style Minimized Text + 11 pt Char"/>
    <w:basedOn w:val="MinimizedTextChar"/>
    <w:link w:val="StyleMinimizedText11pt"/>
    <w:rsid w:val="009A594F"/>
    <w:rPr>
      <w:sz w:val="20"/>
    </w:rPr>
  </w:style>
  <w:style w:type="character" w:customStyle="1" w:styleId="SubtitleChar1">
    <w:name w:val="Subtitle Char1"/>
    <w:aliases w:val="Underlined card text Char1"/>
    <w:basedOn w:val="DefaultParagraphFont"/>
    <w:rsid w:val="009A594F"/>
    <w:rPr>
      <w:rFonts w:eastAsiaTheme="minorEastAsia"/>
      <w:color w:val="5A5A5A" w:themeColor="text1" w:themeTint="A5"/>
      <w:spacing w:val="15"/>
    </w:rPr>
  </w:style>
  <w:style w:type="character" w:customStyle="1" w:styleId="Style11ptBoldUnderline">
    <w:name w:val="Style 11 pt Bold Underline"/>
    <w:rsid w:val="009A594F"/>
    <w:rPr>
      <w:b/>
      <w:bCs/>
      <w:sz w:val="20"/>
      <w:u w:val="single"/>
    </w:rPr>
  </w:style>
  <w:style w:type="character" w:customStyle="1" w:styleId="erasure">
    <w:name w:val="erasure"/>
    <w:rsid w:val="009A594F"/>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9A594F"/>
    <w:rPr>
      <w:rFonts w:ascii="Georgia" w:hAnsi="Georgia" w:cs="Verdana"/>
      <w:u w:val="single"/>
    </w:rPr>
  </w:style>
  <w:style w:type="paragraph" w:customStyle="1" w:styleId="Debate-EmphasizedText-F5">
    <w:name w:val="Debate- Emphasized Text- F5"/>
    <w:basedOn w:val="Normal"/>
    <w:link w:val="Debate-EmphasizedText-F5Char"/>
    <w:qFormat/>
    <w:rsid w:val="009A594F"/>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9A594F"/>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9A594F"/>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9A594F"/>
    <w:pPr>
      <w:spacing w:after="0" w:line="240" w:lineRule="auto"/>
      <w:jc w:val="both"/>
    </w:pPr>
    <w:rPr>
      <w:rFonts w:eastAsia="Calibri"/>
      <w:kern w:val="2"/>
      <w:sz w:val="14"/>
      <w:szCs w:val="14"/>
      <w:lang w:eastAsia="zh-TW"/>
    </w:rPr>
  </w:style>
  <w:style w:type="character" w:customStyle="1" w:styleId="CardT1Char">
    <w:name w:val="CardT1 Char"/>
    <w:link w:val="CardT1"/>
    <w:rsid w:val="009A594F"/>
    <w:rPr>
      <w:rFonts w:ascii="Calibri" w:eastAsia="Calibri" w:hAnsi="Calibri"/>
      <w:kern w:val="2"/>
      <w:sz w:val="14"/>
      <w:szCs w:val="14"/>
      <w:lang w:eastAsia="zh-TW"/>
    </w:rPr>
  </w:style>
  <w:style w:type="character" w:customStyle="1" w:styleId="CardCite1">
    <w:name w:val="CardCite1"/>
    <w:qFormat/>
    <w:rsid w:val="009A594F"/>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9A594F"/>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9A594F"/>
    <w:rPr>
      <w:rFonts w:ascii="Calibri" w:eastAsia="Times New Roman" w:hAnsi="Calibri"/>
      <w:szCs w:val="20"/>
    </w:rPr>
  </w:style>
  <w:style w:type="character" w:customStyle="1" w:styleId="CardIndentedChar">
    <w:name w:val="Card (Indented) Char"/>
    <w:basedOn w:val="DefaultParagraphFont"/>
    <w:link w:val="CardIndented"/>
    <w:rsid w:val="009A594F"/>
    <w:rPr>
      <w:rFonts w:ascii="Calibri" w:hAnsi="Calibri"/>
    </w:rPr>
  </w:style>
  <w:style w:type="character" w:customStyle="1" w:styleId="StyleUnderline3">
    <w:name w:val="Style Underline3"/>
    <w:basedOn w:val="DefaultParagraphFont"/>
    <w:rsid w:val="009A594F"/>
    <w:rPr>
      <w:u w:val="single"/>
    </w:rPr>
  </w:style>
  <w:style w:type="character" w:customStyle="1" w:styleId="addmd">
    <w:name w:val="addmd"/>
    <w:basedOn w:val="DefaultParagraphFont"/>
    <w:rsid w:val="009A594F"/>
  </w:style>
  <w:style w:type="character" w:customStyle="1" w:styleId="MinimizeChar">
    <w:name w:val="Minimize Char"/>
    <w:basedOn w:val="cardChar"/>
    <w:locked/>
    <w:rsid w:val="009A594F"/>
    <w:rPr>
      <w:rFonts w:ascii="Calibri" w:eastAsiaTheme="minorHAnsi" w:hAnsi="Calibri" w:cs="Calibri"/>
      <w:sz w:val="24"/>
      <w:lang w:eastAsia="en-US"/>
    </w:rPr>
  </w:style>
  <w:style w:type="character" w:customStyle="1" w:styleId="StyleUnderline4">
    <w:name w:val="Style Underline4"/>
    <w:basedOn w:val="DefaultParagraphFont"/>
    <w:rsid w:val="009A594F"/>
    <w:rPr>
      <w:u w:val="single"/>
    </w:rPr>
  </w:style>
  <w:style w:type="character" w:customStyle="1" w:styleId="Heading6Char1">
    <w:name w:val="Heading 6 Char1"/>
    <w:aliases w:val="Title (no index) Char1"/>
    <w:basedOn w:val="DefaultParagraphFont"/>
    <w:uiPriority w:val="9"/>
    <w:semiHidden/>
    <w:rsid w:val="009A594F"/>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9A594F"/>
    <w:rPr>
      <w:rFonts w:ascii="Times New Roman" w:hAnsi="Times New Roman" w:cs="Times New Roman"/>
      <w:sz w:val="20"/>
      <w:szCs w:val="20"/>
    </w:rPr>
  </w:style>
  <w:style w:type="character" w:customStyle="1" w:styleId="HTMLPreformattedChar1">
    <w:name w:val="HTML Preformatted Char1"/>
    <w:basedOn w:val="DefaultParagraphFont"/>
    <w:uiPriority w:val="99"/>
    <w:rsid w:val="009A594F"/>
    <w:rPr>
      <w:rFonts w:ascii="Consolas" w:hAnsi="Consolas" w:cs="Consolas" w:hint="default"/>
      <w:sz w:val="20"/>
      <w:szCs w:val="20"/>
    </w:rPr>
  </w:style>
  <w:style w:type="character" w:customStyle="1" w:styleId="MacroTextChar1">
    <w:name w:val="Macro Text Char1"/>
    <w:basedOn w:val="DefaultParagraphFont"/>
    <w:semiHidden/>
    <w:rsid w:val="009A594F"/>
    <w:rPr>
      <w:rFonts w:ascii="Consolas" w:hAnsi="Consolas" w:cs="Consolas"/>
      <w:sz w:val="20"/>
      <w:szCs w:val="20"/>
    </w:rPr>
  </w:style>
  <w:style w:type="character" w:customStyle="1" w:styleId="BodyTextIndentChar1">
    <w:name w:val="Body Text Indent Char1"/>
    <w:basedOn w:val="DefaultParagraphFont"/>
    <w:uiPriority w:val="99"/>
    <w:rsid w:val="009A594F"/>
    <w:rPr>
      <w:rFonts w:ascii="Times New Roman" w:hAnsi="Times New Roman" w:cs="Times New Roman"/>
    </w:rPr>
  </w:style>
  <w:style w:type="character" w:customStyle="1" w:styleId="BodyText2Char1">
    <w:name w:val="Body Text 2 Char1"/>
    <w:basedOn w:val="DefaultParagraphFont"/>
    <w:rsid w:val="009A594F"/>
    <w:rPr>
      <w:rFonts w:ascii="Times New Roman" w:hAnsi="Times New Roman" w:cs="Times New Roman"/>
    </w:rPr>
  </w:style>
  <w:style w:type="character" w:customStyle="1" w:styleId="BodyText3Char1">
    <w:name w:val="Body Text 3 Char1"/>
    <w:basedOn w:val="DefaultParagraphFont"/>
    <w:rsid w:val="009A594F"/>
    <w:rPr>
      <w:rFonts w:ascii="Times New Roman" w:hAnsi="Times New Roman" w:cs="Times New Roman"/>
      <w:sz w:val="16"/>
      <w:szCs w:val="16"/>
    </w:rPr>
  </w:style>
  <w:style w:type="character" w:customStyle="1" w:styleId="PlainTextChar1">
    <w:name w:val="Plain Text Char1"/>
    <w:basedOn w:val="DefaultParagraphFont"/>
    <w:rsid w:val="009A594F"/>
    <w:rPr>
      <w:rFonts w:ascii="Consolas" w:hAnsi="Consolas" w:cs="Consolas"/>
      <w:sz w:val="21"/>
      <w:szCs w:val="21"/>
    </w:rPr>
  </w:style>
  <w:style w:type="paragraph" w:customStyle="1" w:styleId="Tagline0">
    <w:name w:val="Tagline"/>
    <w:basedOn w:val="Normal"/>
    <w:link w:val="TaglineChar"/>
    <w:qFormat/>
    <w:rsid w:val="009A594F"/>
    <w:pPr>
      <w:spacing w:after="0" w:line="256" w:lineRule="auto"/>
    </w:pPr>
    <w:rPr>
      <w:b/>
    </w:rPr>
  </w:style>
  <w:style w:type="character" w:customStyle="1" w:styleId="FontStyle39">
    <w:name w:val="Font Style39"/>
    <w:uiPriority w:val="99"/>
    <w:rsid w:val="009A594F"/>
    <w:rPr>
      <w:rFonts w:ascii="Constantia" w:hAnsi="Constantia" w:cs="Constantia"/>
      <w:b/>
      <w:bCs/>
      <w:sz w:val="18"/>
      <w:szCs w:val="18"/>
    </w:rPr>
  </w:style>
  <w:style w:type="character" w:customStyle="1" w:styleId="hidden">
    <w:name w:val="hidden"/>
    <w:basedOn w:val="DefaultParagraphFont"/>
    <w:rsid w:val="009A594F"/>
  </w:style>
  <w:style w:type="paragraph" w:customStyle="1" w:styleId="StyleHeading3BlockLatinBodyCalibri">
    <w:name w:val="Style Heading 3Block + (Latin) +Body (Calibri)"/>
    <w:basedOn w:val="Heading3"/>
    <w:rsid w:val="009A594F"/>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9A594F"/>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9A594F"/>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9A594F"/>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9A594F"/>
    <w:rPr>
      <w:rFonts w:ascii="Garamond" w:hAnsi="Garamond"/>
      <w:iCs/>
      <w:color w:val="auto"/>
      <w:spacing w:val="0"/>
      <w:sz w:val="22"/>
      <w:u w:val="single"/>
      <w:bdr w:val="none" w:sz="0" w:space="0" w:color="auto"/>
    </w:rPr>
  </w:style>
  <w:style w:type="character" w:customStyle="1" w:styleId="arial11">
    <w:name w:val="arial_11"/>
    <w:basedOn w:val="DefaultParagraphFont"/>
    <w:rsid w:val="009A594F"/>
  </w:style>
  <w:style w:type="character" w:customStyle="1" w:styleId="dropcap">
    <w:name w:val="dropcap"/>
    <w:basedOn w:val="DefaultParagraphFont"/>
    <w:rsid w:val="009A594F"/>
  </w:style>
  <w:style w:type="character" w:customStyle="1" w:styleId="articleauthor">
    <w:name w:val="articleauthor"/>
    <w:basedOn w:val="DefaultParagraphFont"/>
    <w:rsid w:val="009A594F"/>
  </w:style>
  <w:style w:type="character" w:customStyle="1" w:styleId="article-date">
    <w:name w:val="article-date"/>
    <w:basedOn w:val="DefaultParagraphFont"/>
    <w:rsid w:val="009A594F"/>
  </w:style>
  <w:style w:type="paragraph" w:customStyle="1" w:styleId="bodytext4">
    <w:name w:val="bodytext"/>
    <w:basedOn w:val="Normal"/>
    <w:qFormat/>
    <w:rsid w:val="009A594F"/>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9A594F"/>
  </w:style>
  <w:style w:type="character" w:customStyle="1" w:styleId="bodysubtoc">
    <w:name w:val="bodysubtoc"/>
    <w:basedOn w:val="DefaultParagraphFont"/>
    <w:rsid w:val="009A594F"/>
  </w:style>
  <w:style w:type="character" w:customStyle="1" w:styleId="lefttitlesmaller">
    <w:name w:val="lefttitlesmaller"/>
    <w:basedOn w:val="DefaultParagraphFont"/>
    <w:rsid w:val="009A594F"/>
  </w:style>
  <w:style w:type="character" w:customStyle="1" w:styleId="mb">
    <w:name w:val="mb"/>
    <w:basedOn w:val="DefaultParagraphFont"/>
    <w:rsid w:val="009A594F"/>
  </w:style>
  <w:style w:type="character" w:customStyle="1" w:styleId="fn">
    <w:name w:val="fn"/>
    <w:basedOn w:val="DefaultParagraphFont"/>
    <w:rsid w:val="009A594F"/>
  </w:style>
  <w:style w:type="character" w:customStyle="1" w:styleId="smallcaps">
    <w:name w:val="smallcaps"/>
    <w:basedOn w:val="DefaultParagraphFont"/>
    <w:rsid w:val="009A594F"/>
  </w:style>
  <w:style w:type="character" w:customStyle="1" w:styleId="field-content">
    <w:name w:val="field-content"/>
    <w:basedOn w:val="DefaultParagraphFont"/>
    <w:rsid w:val="009A594F"/>
  </w:style>
  <w:style w:type="character" w:customStyle="1" w:styleId="submitted">
    <w:name w:val="submitted"/>
    <w:basedOn w:val="DefaultParagraphFont"/>
    <w:rsid w:val="009A594F"/>
  </w:style>
  <w:style w:type="character" w:customStyle="1" w:styleId="submitted-date">
    <w:name w:val="submitted-date"/>
    <w:basedOn w:val="DefaultParagraphFont"/>
    <w:rsid w:val="009A594F"/>
  </w:style>
  <w:style w:type="character" w:customStyle="1" w:styleId="submitted-time">
    <w:name w:val="submitted-time"/>
    <w:basedOn w:val="DefaultParagraphFont"/>
    <w:rsid w:val="009A594F"/>
  </w:style>
  <w:style w:type="paragraph" w:customStyle="1" w:styleId="date-comments">
    <w:name w:val="date-comments"/>
    <w:basedOn w:val="Normal"/>
    <w:uiPriority w:val="99"/>
    <w:qFormat/>
    <w:rsid w:val="009A594F"/>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9A594F"/>
    <w:pPr>
      <w:spacing w:line="181" w:lineRule="atLeast"/>
    </w:pPr>
    <w:rPr>
      <w:rFonts w:ascii="Sabon LT Std" w:eastAsia="MS Mincho" w:hAnsi="Sabon LT Std"/>
      <w:color w:val="auto"/>
      <w:sz w:val="22"/>
    </w:rPr>
  </w:style>
  <w:style w:type="character" w:customStyle="1" w:styleId="A2">
    <w:name w:val="A2"/>
    <w:uiPriority w:val="99"/>
    <w:rsid w:val="009A594F"/>
    <w:rPr>
      <w:rFonts w:cs="Sabon LT Std"/>
      <w:color w:val="000000"/>
      <w:sz w:val="15"/>
      <w:szCs w:val="15"/>
    </w:rPr>
  </w:style>
  <w:style w:type="paragraph" w:customStyle="1" w:styleId="Pa15">
    <w:name w:val="Pa15"/>
    <w:basedOn w:val="Default"/>
    <w:next w:val="Default"/>
    <w:uiPriority w:val="99"/>
    <w:qFormat/>
    <w:rsid w:val="009A594F"/>
    <w:pPr>
      <w:spacing w:line="241" w:lineRule="atLeast"/>
    </w:pPr>
    <w:rPr>
      <w:rFonts w:ascii="Sabon LT Std" w:eastAsia="MS Mincho" w:hAnsi="Sabon LT Std"/>
      <w:color w:val="auto"/>
      <w:sz w:val="22"/>
    </w:rPr>
  </w:style>
  <w:style w:type="character" w:customStyle="1" w:styleId="searchword">
    <w:name w:val="searchword"/>
    <w:basedOn w:val="DefaultParagraphFont"/>
    <w:rsid w:val="009A594F"/>
  </w:style>
  <w:style w:type="character" w:customStyle="1" w:styleId="meta-prep">
    <w:name w:val="meta-prep"/>
    <w:basedOn w:val="DefaultParagraphFont"/>
    <w:rsid w:val="009A594F"/>
  </w:style>
  <w:style w:type="character" w:customStyle="1" w:styleId="entry-date">
    <w:name w:val="entry-date"/>
    <w:basedOn w:val="DefaultParagraphFont"/>
    <w:rsid w:val="009A594F"/>
  </w:style>
  <w:style w:type="paragraph" w:customStyle="1" w:styleId="Header10">
    <w:name w:val="Header1"/>
    <w:aliases w:val="Header Char Char Char Char Char Char Char Cha,Char Char Char Cha"/>
    <w:basedOn w:val="Normal"/>
    <w:qFormat/>
    <w:rsid w:val="009A594F"/>
    <w:pPr>
      <w:spacing w:before="100" w:beforeAutospacing="1" w:after="100" w:afterAutospacing="1" w:line="240" w:lineRule="auto"/>
    </w:pPr>
    <w:rPr>
      <w:rFonts w:eastAsia="Times New Roman"/>
    </w:rPr>
  </w:style>
  <w:style w:type="character" w:customStyle="1" w:styleId="Date1">
    <w:name w:val="Date1"/>
    <w:basedOn w:val="DefaultParagraphFont"/>
    <w:rsid w:val="009A594F"/>
  </w:style>
  <w:style w:type="character" w:customStyle="1" w:styleId="CiteReal">
    <w:name w:val="CiteReal"/>
    <w:uiPriority w:val="1"/>
    <w:qFormat/>
    <w:rsid w:val="009A594F"/>
    <w:rPr>
      <w:rFonts w:ascii="Arial" w:hAnsi="Arial"/>
      <w:b/>
      <w:sz w:val="24"/>
      <w:u w:val="single"/>
    </w:rPr>
  </w:style>
  <w:style w:type="character" w:customStyle="1" w:styleId="articletitle">
    <w:name w:val="articletitle"/>
    <w:rsid w:val="009A594F"/>
    <w:rPr>
      <w:rFonts w:cs="Times New Roman"/>
    </w:rPr>
  </w:style>
  <w:style w:type="character" w:customStyle="1" w:styleId="6pointChar">
    <w:name w:val="6 point Char"/>
    <w:rsid w:val="009A594F"/>
    <w:rPr>
      <w:rFonts w:cs="Times New Roman"/>
      <w:sz w:val="12"/>
      <w:lang w:val="en-US" w:eastAsia="en-US"/>
    </w:rPr>
  </w:style>
  <w:style w:type="character" w:customStyle="1" w:styleId="StyleThickunderline">
    <w:name w:val="Style Thick underline"/>
    <w:qFormat/>
    <w:rsid w:val="009A594F"/>
    <w:rPr>
      <w:u w:val="thick"/>
    </w:rPr>
  </w:style>
  <w:style w:type="character" w:customStyle="1" w:styleId="UnderlineTextChar">
    <w:name w:val="Underline Text Char"/>
    <w:link w:val="UnderlineText"/>
    <w:rsid w:val="009A594F"/>
    <w:rPr>
      <w:u w:val="single"/>
    </w:rPr>
  </w:style>
  <w:style w:type="character" w:customStyle="1" w:styleId="SmallText0">
    <w:name w:val="SmallText"/>
    <w:rsid w:val="009A594F"/>
    <w:rPr>
      <w:color w:val="000000"/>
    </w:rPr>
  </w:style>
  <w:style w:type="paragraph" w:customStyle="1" w:styleId="HeadingsBase">
    <w:name w:val="Headings Base"/>
    <w:basedOn w:val="Normal"/>
    <w:link w:val="HeadingsBaseChar"/>
    <w:qFormat/>
    <w:rsid w:val="009A594F"/>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9A594F"/>
    <w:rPr>
      <w:rFonts w:ascii="Calibri" w:eastAsia="Times New Roman" w:hAnsi="Calibri"/>
      <w:b/>
      <w:kern w:val="32"/>
      <w:sz w:val="32"/>
      <w:szCs w:val="20"/>
    </w:rPr>
  </w:style>
  <w:style w:type="character" w:customStyle="1" w:styleId="underline3">
    <w:name w:val="underline3"/>
    <w:basedOn w:val="underline20"/>
    <w:rsid w:val="009A594F"/>
    <w:rPr>
      <w:u w:val="single"/>
      <w:bdr w:val="none" w:sz="0" w:space="0" w:color="auto"/>
      <w:shd w:val="clear" w:color="auto" w:fill="FFFF00"/>
    </w:rPr>
  </w:style>
  <w:style w:type="paragraph" w:customStyle="1" w:styleId="HeadingFake">
    <w:name w:val="Heading Fake"/>
    <w:basedOn w:val="Heading3"/>
    <w:qFormat/>
    <w:rsid w:val="009A594F"/>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9A594F"/>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9A594F"/>
  </w:style>
  <w:style w:type="paragraph" w:customStyle="1" w:styleId="SchoolWorksCited">
    <w:name w:val="School Works Cited"/>
    <w:basedOn w:val="SchoolPaper"/>
    <w:qFormat/>
    <w:rsid w:val="009A594F"/>
  </w:style>
  <w:style w:type="paragraph" w:customStyle="1" w:styleId="BlockQuote">
    <w:name w:val="Block Quote"/>
    <w:basedOn w:val="Normal"/>
    <w:qFormat/>
    <w:rsid w:val="009A594F"/>
    <w:pPr>
      <w:spacing w:after="0" w:line="240" w:lineRule="auto"/>
      <w:ind w:left="720" w:right="720"/>
    </w:pPr>
    <w:rPr>
      <w:rFonts w:eastAsia="Times New Roman"/>
      <w:kern w:val="32"/>
      <w:szCs w:val="20"/>
    </w:rPr>
  </w:style>
  <w:style w:type="character" w:customStyle="1" w:styleId="menu">
    <w:name w:val="menu"/>
    <w:basedOn w:val="DefaultParagraphFont"/>
    <w:rsid w:val="009A594F"/>
  </w:style>
  <w:style w:type="paragraph" w:customStyle="1" w:styleId="PaperBody">
    <w:name w:val="Paper Body"/>
    <w:basedOn w:val="Normal"/>
    <w:qFormat/>
    <w:rsid w:val="009A594F"/>
    <w:pPr>
      <w:spacing w:after="0" w:line="480" w:lineRule="auto"/>
      <w:ind w:firstLine="720"/>
    </w:pPr>
    <w:rPr>
      <w:rFonts w:eastAsia="Times New Roman"/>
      <w:kern w:val="32"/>
    </w:rPr>
  </w:style>
  <w:style w:type="paragraph" w:customStyle="1" w:styleId="PaperCitation">
    <w:name w:val="Paper Citation"/>
    <w:basedOn w:val="Normal"/>
    <w:qFormat/>
    <w:rsid w:val="009A594F"/>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9A594F"/>
    <w:rPr>
      <w:rFonts w:ascii="Calibri" w:eastAsia="Calibri" w:hAnsi="Calibri"/>
      <w:b/>
      <w:bCs/>
      <w:color w:val="000000"/>
      <w:sz w:val="32"/>
      <w:u w:val="single"/>
    </w:rPr>
  </w:style>
  <w:style w:type="paragraph" w:customStyle="1" w:styleId="WW-Default">
    <w:name w:val="WW-Default"/>
    <w:qFormat/>
    <w:rsid w:val="009A594F"/>
    <w:pPr>
      <w:suppressAutoHyphens/>
      <w:spacing w:after="0" w:line="240" w:lineRule="auto"/>
    </w:pPr>
    <w:rPr>
      <w:rFonts w:ascii="Georgia" w:eastAsia="Calibri" w:hAnsi="Georgia" w:cs="Calibri"/>
      <w:lang w:eastAsia="ar-SA"/>
    </w:rPr>
  </w:style>
  <w:style w:type="paragraph" w:customStyle="1" w:styleId="Standard">
    <w:name w:val="Standard"/>
    <w:qFormat/>
    <w:rsid w:val="009A594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9A594F"/>
  </w:style>
  <w:style w:type="character" w:customStyle="1" w:styleId="A-Underlining">
    <w:name w:val="A-Underlining"/>
    <w:basedOn w:val="DefaultParagraphFont"/>
    <w:rsid w:val="009A594F"/>
    <w:rPr>
      <w:rFonts w:ascii="Garamond" w:hAnsi="Garamond"/>
      <w:color w:val="auto"/>
      <w:sz w:val="24"/>
      <w:u w:val="single"/>
    </w:rPr>
  </w:style>
  <w:style w:type="paragraph" w:customStyle="1" w:styleId="B-TagCite">
    <w:name w:val="B-TagCite"/>
    <w:qFormat/>
    <w:rsid w:val="009A594F"/>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9A594F"/>
    <w:rPr>
      <w:rFonts w:ascii="Times New Roman" w:eastAsia="Times New Roman" w:hAnsi="Times New Roman" w:cs="Times New Roman"/>
      <w:b/>
      <w:szCs w:val="20"/>
    </w:rPr>
  </w:style>
  <w:style w:type="character" w:customStyle="1" w:styleId="StyleUnderlineBold">
    <w:name w:val="Style Underline + Bold"/>
    <w:rsid w:val="009A594F"/>
    <w:rPr>
      <w:b/>
      <w:bCs/>
      <w:u w:val="single"/>
    </w:rPr>
  </w:style>
  <w:style w:type="character" w:customStyle="1" w:styleId="smallChar">
    <w:name w:val="small Char"/>
    <w:rsid w:val="009A594F"/>
    <w:rPr>
      <w:rFonts w:eastAsia="Calibri"/>
      <w:sz w:val="16"/>
      <w:szCs w:val="22"/>
      <w:lang w:val="en-US" w:eastAsia="en-US" w:bidi="ar-SA"/>
    </w:rPr>
  </w:style>
  <w:style w:type="character" w:customStyle="1" w:styleId="Underline-Highlighted">
    <w:name w:val="Underline-Highlighted"/>
    <w:uiPriority w:val="1"/>
    <w:qFormat/>
    <w:rsid w:val="009A594F"/>
    <w:rPr>
      <w:rFonts w:ascii="Cambria" w:hAnsi="Cambria"/>
      <w:sz w:val="24"/>
      <w:u w:val="single"/>
      <w:bdr w:val="none" w:sz="0" w:space="0" w:color="auto"/>
      <w:shd w:val="clear" w:color="auto" w:fill="99FF66"/>
    </w:rPr>
  </w:style>
  <w:style w:type="character" w:customStyle="1" w:styleId="newsmain">
    <w:name w:val="news_main"/>
    <w:basedOn w:val="DefaultParagraphFont"/>
    <w:rsid w:val="009A594F"/>
  </w:style>
  <w:style w:type="character" w:customStyle="1" w:styleId="UnderlinedTextCharChar">
    <w:name w:val="Underlined Text Char Char"/>
    <w:basedOn w:val="DefaultParagraphFont"/>
    <w:rsid w:val="009A594F"/>
    <w:rPr>
      <w:rFonts w:cs="Arial"/>
      <w:bCs/>
      <w:noProof w:val="0"/>
      <w:szCs w:val="26"/>
      <w:u w:val="single"/>
      <w:lang w:val="en-US" w:eastAsia="en-US" w:bidi="ar-SA"/>
    </w:rPr>
  </w:style>
  <w:style w:type="character" w:customStyle="1" w:styleId="il">
    <w:name w:val="il"/>
    <w:rsid w:val="009A594F"/>
  </w:style>
  <w:style w:type="character" w:customStyle="1" w:styleId="BodyText10">
    <w:name w:val="Body Text1"/>
    <w:rsid w:val="009A594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9A594F"/>
  </w:style>
  <w:style w:type="paragraph" w:customStyle="1" w:styleId="10ptfont">
    <w:name w:val="10pt font"/>
    <w:basedOn w:val="Normal"/>
    <w:link w:val="10ptfontChar"/>
    <w:autoRedefine/>
    <w:rsid w:val="009A594F"/>
    <w:pPr>
      <w:spacing w:after="0" w:line="240" w:lineRule="auto"/>
    </w:pPr>
    <w:rPr>
      <w:rFonts w:eastAsia="Times New Roman"/>
      <w:sz w:val="20"/>
    </w:rPr>
  </w:style>
  <w:style w:type="character" w:customStyle="1" w:styleId="10ptfontChar">
    <w:name w:val="10pt font Char"/>
    <w:link w:val="10ptfont"/>
    <w:rsid w:val="009A594F"/>
    <w:rPr>
      <w:rFonts w:ascii="Calibri" w:eastAsia="Times New Roman" w:hAnsi="Calibri"/>
      <w:sz w:val="20"/>
    </w:rPr>
  </w:style>
  <w:style w:type="character" w:customStyle="1" w:styleId="HIGHLIGHT0">
    <w:name w:val="HIGHLIGHT"/>
    <w:uiPriority w:val="1"/>
    <w:rsid w:val="009A594F"/>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9A594F"/>
    <w:rPr>
      <w:rFonts w:ascii="Georgia" w:eastAsia="Calibri" w:hAnsi="Georgia"/>
      <w:iCs/>
      <w:sz w:val="16"/>
    </w:rPr>
  </w:style>
  <w:style w:type="paragraph" w:customStyle="1" w:styleId="Shrink8">
    <w:name w:val="Shrink8"/>
    <w:basedOn w:val="Normal"/>
    <w:qFormat/>
    <w:rsid w:val="009A594F"/>
    <w:pPr>
      <w:spacing w:after="0" w:line="240" w:lineRule="auto"/>
    </w:pPr>
    <w:rPr>
      <w:rFonts w:eastAsia="Cambria"/>
    </w:rPr>
  </w:style>
  <w:style w:type="character" w:customStyle="1" w:styleId="StyleUnderlineCharChar9pt">
    <w:name w:val="Style Underline Char Char + 9 pt"/>
    <w:rsid w:val="009A594F"/>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9A594F"/>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9A594F"/>
    <w:pPr>
      <w:suppressAutoHyphens/>
      <w:spacing w:before="280" w:after="280" w:line="240" w:lineRule="auto"/>
    </w:pPr>
    <w:rPr>
      <w:color w:val="000000"/>
    </w:rPr>
  </w:style>
  <w:style w:type="character" w:customStyle="1" w:styleId="StyleIntenseReferenceGaramond">
    <w:name w:val="Style Intense Reference + Garamond"/>
    <w:rsid w:val="009A594F"/>
    <w:rPr>
      <w:rFonts w:ascii="Garamond" w:hAnsi="Garamond"/>
      <w:bCs/>
      <w:color w:val="auto"/>
      <w:spacing w:val="5"/>
      <w:sz w:val="20"/>
      <w:u w:val="single"/>
    </w:rPr>
  </w:style>
  <w:style w:type="character" w:customStyle="1" w:styleId="StyleIntenseReferenceGaramondBold">
    <w:name w:val="Style Intense Reference + Garamond Bold"/>
    <w:rsid w:val="009A594F"/>
    <w:rPr>
      <w:rFonts w:ascii="Garamond" w:hAnsi="Garamond"/>
      <w:b/>
      <w:bCs/>
      <w:color w:val="auto"/>
      <w:spacing w:val="5"/>
      <w:sz w:val="20"/>
      <w:u w:val="single"/>
    </w:rPr>
  </w:style>
  <w:style w:type="character" w:customStyle="1" w:styleId="detailtitle">
    <w:name w:val="detailtitle"/>
    <w:basedOn w:val="DefaultParagraphFont"/>
    <w:rsid w:val="009A594F"/>
  </w:style>
  <w:style w:type="character" w:customStyle="1" w:styleId="a">
    <w:name w:val="a"/>
    <w:basedOn w:val="DefaultParagraphFont"/>
    <w:rsid w:val="009A594F"/>
  </w:style>
  <w:style w:type="character" w:customStyle="1" w:styleId="newstime">
    <w:name w:val="newstime"/>
    <w:basedOn w:val="DefaultParagraphFont"/>
    <w:rsid w:val="009A594F"/>
  </w:style>
  <w:style w:type="character" w:customStyle="1" w:styleId="IntenseReference1">
    <w:name w:val="Intense Reference1"/>
    <w:qFormat/>
    <w:rsid w:val="009A594F"/>
    <w:rPr>
      <w:rFonts w:ascii="Arial" w:hAnsi="Arial"/>
      <w:bCs/>
      <w:color w:val="auto"/>
      <w:spacing w:val="5"/>
      <w:sz w:val="20"/>
      <w:u w:val="thick"/>
    </w:rPr>
  </w:style>
  <w:style w:type="character" w:customStyle="1" w:styleId="TagChar3">
    <w:name w:val="Tag Char3"/>
    <w:rsid w:val="009A594F"/>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9A594F"/>
    <w:rPr>
      <w:rFonts w:ascii="Garamond" w:hAnsi="Garamond"/>
      <w:b/>
      <w:sz w:val="24"/>
      <w:szCs w:val="26"/>
      <w:bdr w:val="none" w:sz="0" w:space="0" w:color="auto"/>
      <w:shd w:val="clear" w:color="auto" w:fill="FFFF00"/>
    </w:rPr>
  </w:style>
  <w:style w:type="character" w:customStyle="1" w:styleId="texto1">
    <w:name w:val="texto1"/>
    <w:basedOn w:val="DefaultParagraphFont"/>
    <w:rsid w:val="009A594F"/>
  </w:style>
  <w:style w:type="character" w:customStyle="1" w:styleId="ilad1">
    <w:name w:val="il_ad1"/>
    <w:rsid w:val="009A594F"/>
    <w:rPr>
      <w:vanish/>
      <w:webHidden w:val="0"/>
      <w:color w:val="000000"/>
      <w:u w:val="single"/>
      <w:specVanish/>
    </w:rPr>
  </w:style>
  <w:style w:type="character" w:customStyle="1" w:styleId="ThickUnderlineCharChar">
    <w:name w:val="Thick Underline Char Char"/>
    <w:rsid w:val="009A594F"/>
    <w:rPr>
      <w:sz w:val="24"/>
      <w:szCs w:val="24"/>
      <w:u w:val="thick"/>
      <w:lang w:val="en-US" w:eastAsia="en-US" w:bidi="ar-SA"/>
    </w:rPr>
  </w:style>
  <w:style w:type="character" w:customStyle="1" w:styleId="Underline21">
    <w:name w:val="Underline 2"/>
    <w:basedOn w:val="DefaultParagraphFont"/>
    <w:uiPriority w:val="1"/>
    <w:qFormat/>
    <w:rsid w:val="009A594F"/>
    <w:rPr>
      <w:b/>
      <w:u w:val="single"/>
    </w:rPr>
  </w:style>
  <w:style w:type="paragraph" w:customStyle="1" w:styleId="first">
    <w:name w:val="first"/>
    <w:basedOn w:val="Normal"/>
    <w:qFormat/>
    <w:rsid w:val="009A594F"/>
    <w:pPr>
      <w:spacing w:before="100" w:beforeAutospacing="1" w:after="100" w:afterAutospacing="1" w:line="240" w:lineRule="auto"/>
    </w:pPr>
    <w:rPr>
      <w:rFonts w:eastAsia="Times New Roman"/>
      <w:sz w:val="24"/>
    </w:rPr>
  </w:style>
  <w:style w:type="character" w:customStyle="1" w:styleId="tx">
    <w:name w:val="tx"/>
    <w:basedOn w:val="DefaultParagraphFont"/>
    <w:rsid w:val="009A594F"/>
  </w:style>
  <w:style w:type="character" w:customStyle="1" w:styleId="oneclick-link">
    <w:name w:val="oneclick-link"/>
    <w:basedOn w:val="DefaultParagraphFont"/>
    <w:rsid w:val="009A594F"/>
  </w:style>
  <w:style w:type="paragraph" w:customStyle="1" w:styleId="StyleHeading4TagsmalltextBigcardbodyNormalTagNotBold">
    <w:name w:val="Style Heading 4Tagsmall textBig cardbodyNormal Tag + Not Bold"/>
    <w:basedOn w:val="Heading4"/>
    <w:next w:val="loose"/>
    <w:qFormat/>
    <w:rsid w:val="009A594F"/>
    <w:pPr>
      <w:spacing w:before="200" w:line="240" w:lineRule="auto"/>
    </w:pPr>
    <w:rPr>
      <w:iCs w:val="0"/>
      <w:sz w:val="22"/>
    </w:rPr>
  </w:style>
  <w:style w:type="character" w:styleId="HTMLTypewriter">
    <w:name w:val="HTML Typewriter"/>
    <w:basedOn w:val="DefaultParagraphFont"/>
    <w:unhideWhenUsed/>
    <w:rsid w:val="009A594F"/>
    <w:rPr>
      <w:rFonts w:ascii="Consolas" w:hAnsi="Consolas" w:cs="Consolas"/>
      <w:sz w:val="20"/>
      <w:szCs w:val="20"/>
    </w:rPr>
  </w:style>
  <w:style w:type="character" w:customStyle="1" w:styleId="EndnoteTextChar">
    <w:name w:val="Endnote Text Char"/>
    <w:basedOn w:val="DefaultParagraphFont"/>
    <w:locked/>
    <w:rsid w:val="009A594F"/>
  </w:style>
  <w:style w:type="character" w:customStyle="1" w:styleId="BodyTextFirstIndentChar">
    <w:name w:val="Body Text First Indent Char"/>
    <w:basedOn w:val="Heading8Char"/>
    <w:locked/>
    <w:rsid w:val="009A594F"/>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9A594F"/>
  </w:style>
  <w:style w:type="character" w:customStyle="1" w:styleId="BlockHeadingsCharCharChar">
    <w:name w:val="Block Headings Char Char Char"/>
    <w:locked/>
    <w:rsid w:val="009A594F"/>
  </w:style>
  <w:style w:type="paragraph" w:customStyle="1" w:styleId="BlockHeadingsCharChar">
    <w:name w:val="Block Headings Char Char"/>
    <w:basedOn w:val="Normal"/>
    <w:qFormat/>
    <w:rsid w:val="009A594F"/>
    <w:pPr>
      <w:spacing w:after="0" w:line="240" w:lineRule="auto"/>
    </w:pPr>
  </w:style>
  <w:style w:type="character" w:customStyle="1" w:styleId="CitesCharCharCharChar">
    <w:name w:val="Cites Char Char Char Char"/>
    <w:locked/>
    <w:rsid w:val="009A594F"/>
  </w:style>
  <w:style w:type="character" w:customStyle="1" w:styleId="TagsChar1CharChar">
    <w:name w:val="Tags Char1 Char Char"/>
    <w:locked/>
    <w:rsid w:val="009A594F"/>
  </w:style>
  <w:style w:type="paragraph" w:customStyle="1" w:styleId="TagsChar1Char">
    <w:name w:val="Tags Char1 Char"/>
    <w:basedOn w:val="Normal"/>
    <w:qFormat/>
    <w:rsid w:val="009A594F"/>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9A594F"/>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9A594F"/>
    <w:pPr>
      <w:spacing w:after="0" w:line="240" w:lineRule="auto"/>
    </w:pPr>
  </w:style>
  <w:style w:type="character" w:customStyle="1" w:styleId="CardsFont6ptCharCharChar">
    <w:name w:val="Cards + Font: 6 pt Char Char Char"/>
    <w:locked/>
    <w:rsid w:val="009A594F"/>
  </w:style>
  <w:style w:type="character" w:customStyle="1" w:styleId="blocktitleChar">
    <w:name w:val="block title Char"/>
    <w:locked/>
    <w:rsid w:val="009A594F"/>
  </w:style>
  <w:style w:type="character" w:customStyle="1" w:styleId="Cards1Char">
    <w:name w:val="Cards1 Char"/>
    <w:locked/>
    <w:rsid w:val="009A594F"/>
  </w:style>
  <w:style w:type="paragraph" w:customStyle="1" w:styleId="Cards1">
    <w:name w:val="Cards1"/>
    <w:basedOn w:val="Normal"/>
    <w:qFormat/>
    <w:rsid w:val="009A594F"/>
    <w:pPr>
      <w:spacing w:after="0" w:line="240" w:lineRule="auto"/>
    </w:pPr>
  </w:style>
  <w:style w:type="character" w:customStyle="1" w:styleId="CardsUnderlineChar">
    <w:name w:val="Cards + Underline Char"/>
    <w:locked/>
    <w:rsid w:val="009A594F"/>
  </w:style>
  <w:style w:type="paragraph" w:customStyle="1" w:styleId="CardsUnderline">
    <w:name w:val="Cards + Underline"/>
    <w:basedOn w:val="Normal"/>
    <w:next w:val="Style3"/>
    <w:qFormat/>
    <w:rsid w:val="009A594F"/>
    <w:pPr>
      <w:spacing w:after="0" w:line="240" w:lineRule="auto"/>
    </w:pPr>
  </w:style>
  <w:style w:type="paragraph" w:customStyle="1" w:styleId="StyleNormalWebNormalWebChar1CharNormalWebCharCharC">
    <w:name w:val="Style Normal (Web)Normal (Web) Char1 CharNormal (Web) Char Char C..."/>
    <w:basedOn w:val="Title"/>
    <w:qFormat/>
    <w:rsid w:val="009A594F"/>
    <w:pPr>
      <w:pBdr>
        <w:bottom w:val="none" w:sz="0" w:space="0" w:color="auto"/>
      </w:pBdr>
      <w:spacing w:after="0"/>
      <w:contextualSpacing w:val="0"/>
    </w:pPr>
    <w:rPr>
      <w:rFonts w:ascii="Georgia" w:hAnsi="Georgia"/>
      <w:bCs w:val="0"/>
      <w:u w:val="none"/>
    </w:rPr>
  </w:style>
  <w:style w:type="paragraph" w:customStyle="1" w:styleId="Reference">
    <w:name w:val="Reference"/>
    <w:qFormat/>
    <w:rsid w:val="009A594F"/>
    <w:pPr>
      <w:spacing w:after="200" w:line="276" w:lineRule="auto"/>
    </w:pPr>
  </w:style>
  <w:style w:type="character" w:customStyle="1" w:styleId="Debate-CardSmalltextF2Char">
    <w:name w:val="Debate- Card Small text F2 Char"/>
    <w:locked/>
    <w:rsid w:val="009A594F"/>
  </w:style>
  <w:style w:type="paragraph" w:customStyle="1" w:styleId="Debate-CardSmalltextF2">
    <w:name w:val="Debate- Card Small text F2"/>
    <w:basedOn w:val="Normal"/>
    <w:next w:val="Normal"/>
    <w:qFormat/>
    <w:rsid w:val="009A594F"/>
    <w:pPr>
      <w:spacing w:after="0" w:line="240" w:lineRule="auto"/>
    </w:pPr>
  </w:style>
  <w:style w:type="paragraph" w:customStyle="1" w:styleId="StyleHeading2Heading2Char2CharHeading2Char1CharCharHead">
    <w:name w:val="Style Heading 2Heading 2 Char2 CharHeading 2 Char1 Char CharHead..."/>
    <w:basedOn w:val="Heading2"/>
    <w:qFormat/>
    <w:rsid w:val="009A594F"/>
    <w:pPr>
      <w:spacing w:before="480" w:line="240" w:lineRule="auto"/>
    </w:pPr>
  </w:style>
  <w:style w:type="paragraph" w:customStyle="1" w:styleId="Blocktitle0">
    <w:name w:val="Block title"/>
    <w:basedOn w:val="Heading1"/>
    <w:next w:val="Debate-EmphasizedText-F5"/>
    <w:autoRedefine/>
    <w:qFormat/>
    <w:rsid w:val="009A594F"/>
    <w:pPr>
      <w:spacing w:before="480" w:line="240" w:lineRule="auto"/>
    </w:pPr>
  </w:style>
  <w:style w:type="paragraph" w:customStyle="1" w:styleId="BlockHeading1">
    <w:name w:val="Block Heading 1"/>
    <w:basedOn w:val="Normal"/>
    <w:uiPriority w:val="99"/>
    <w:qFormat/>
    <w:rsid w:val="009A594F"/>
    <w:pPr>
      <w:spacing w:after="0" w:line="240" w:lineRule="auto"/>
    </w:pPr>
  </w:style>
  <w:style w:type="paragraph" w:customStyle="1" w:styleId="RepeatBlockHeading">
    <w:name w:val="Repeat Block Heading"/>
    <w:basedOn w:val="Normal"/>
    <w:next w:val="Underlining"/>
    <w:uiPriority w:val="99"/>
    <w:qFormat/>
    <w:rsid w:val="009A594F"/>
    <w:pPr>
      <w:spacing w:after="0" w:line="240" w:lineRule="auto"/>
    </w:pPr>
  </w:style>
  <w:style w:type="character" w:customStyle="1" w:styleId="CardTagChar">
    <w:name w:val="Card Tag Char"/>
    <w:locked/>
    <w:rsid w:val="009A594F"/>
  </w:style>
  <w:style w:type="paragraph" w:customStyle="1" w:styleId="CardTag">
    <w:name w:val="Card Tag"/>
    <w:next w:val="CardNotUnderlined"/>
    <w:qFormat/>
    <w:rsid w:val="009A594F"/>
    <w:pPr>
      <w:spacing w:after="200" w:line="276" w:lineRule="auto"/>
    </w:pPr>
  </w:style>
  <w:style w:type="paragraph" w:customStyle="1" w:styleId="textsmall">
    <w:name w:val="textsmall"/>
    <w:basedOn w:val="Normal"/>
    <w:next w:val="MicroText0"/>
    <w:qFormat/>
    <w:rsid w:val="009A594F"/>
    <w:pPr>
      <w:spacing w:after="0" w:line="240" w:lineRule="auto"/>
    </w:pPr>
  </w:style>
  <w:style w:type="paragraph" w:customStyle="1" w:styleId="SmallCite">
    <w:name w:val="Small Cite"/>
    <w:basedOn w:val="Normal"/>
    <w:next w:val="BlockHeading1"/>
    <w:qFormat/>
    <w:rsid w:val="009A594F"/>
    <w:pPr>
      <w:spacing w:after="0" w:line="240" w:lineRule="auto"/>
    </w:pPr>
  </w:style>
  <w:style w:type="paragraph" w:customStyle="1" w:styleId="links1">
    <w:name w:val="links1"/>
    <w:basedOn w:val="Normal"/>
    <w:qFormat/>
    <w:rsid w:val="009A594F"/>
    <w:pPr>
      <w:spacing w:after="0" w:line="240" w:lineRule="auto"/>
    </w:pPr>
  </w:style>
  <w:style w:type="paragraph" w:customStyle="1" w:styleId="endtext">
    <w:name w:val="endtext"/>
    <w:basedOn w:val="Normal"/>
    <w:next w:val="CardTag"/>
    <w:qFormat/>
    <w:rsid w:val="009A594F"/>
    <w:pPr>
      <w:spacing w:after="0" w:line="240" w:lineRule="auto"/>
    </w:pPr>
  </w:style>
  <w:style w:type="paragraph" w:customStyle="1" w:styleId="g">
    <w:name w:val="g"/>
    <w:basedOn w:val="Normal"/>
    <w:next w:val="Paste"/>
    <w:qFormat/>
    <w:rsid w:val="009A594F"/>
    <w:pPr>
      <w:spacing w:after="0" w:line="240" w:lineRule="auto"/>
    </w:pPr>
  </w:style>
  <w:style w:type="paragraph" w:customStyle="1" w:styleId="Repeatheader">
    <w:name w:val="Repeat header"/>
    <w:basedOn w:val="Normal"/>
    <w:next w:val="noindent"/>
    <w:autoRedefine/>
    <w:qFormat/>
    <w:rsid w:val="009A594F"/>
    <w:pPr>
      <w:spacing w:after="0" w:line="240" w:lineRule="auto"/>
    </w:pPr>
  </w:style>
  <w:style w:type="paragraph" w:customStyle="1" w:styleId="StyleCardNotUnderlined8pt">
    <w:name w:val="Style Card Not Underlined + 8 pt"/>
    <w:basedOn w:val="Debate-CardTextUnderlined-F3"/>
    <w:next w:val="endtext"/>
    <w:qFormat/>
    <w:rsid w:val="009A594F"/>
    <w:pPr>
      <w:spacing w:after="0"/>
      <w:contextualSpacing w:val="0"/>
    </w:pPr>
    <w:rPr>
      <w:rFonts w:cstheme="minorBidi"/>
      <w:u w:val="none"/>
    </w:rPr>
  </w:style>
  <w:style w:type="paragraph" w:customStyle="1" w:styleId="CardNotUnderlined3">
    <w:name w:val="Card Not Underlined 3"/>
    <w:basedOn w:val="Debate-CardTextUnderlined-F3"/>
    <w:qFormat/>
    <w:rsid w:val="009A594F"/>
    <w:pPr>
      <w:spacing w:after="0"/>
      <w:contextualSpacing w:val="0"/>
    </w:pPr>
    <w:rPr>
      <w:rFonts w:cstheme="minorBidi"/>
      <w:u w:val="none"/>
    </w:rPr>
  </w:style>
  <w:style w:type="paragraph" w:customStyle="1" w:styleId="CardNotUnderlinedFinal">
    <w:name w:val="Card Not Underlined Final"/>
    <w:next w:val="g"/>
    <w:qFormat/>
    <w:rsid w:val="009A594F"/>
  </w:style>
  <w:style w:type="paragraph" w:customStyle="1" w:styleId="Numbering">
    <w:name w:val="Numbering"/>
    <w:basedOn w:val="Normal"/>
    <w:next w:val="Normal"/>
    <w:qFormat/>
    <w:rsid w:val="009A594F"/>
    <w:pPr>
      <w:spacing w:after="0" w:line="240" w:lineRule="auto"/>
    </w:pPr>
  </w:style>
  <w:style w:type="paragraph" w:customStyle="1" w:styleId="Un-IndexedHeading">
    <w:name w:val="Un-Indexed Heading"/>
    <w:basedOn w:val="Heading1"/>
    <w:next w:val="Normal"/>
    <w:qFormat/>
    <w:rsid w:val="009A594F"/>
    <w:pPr>
      <w:spacing w:before="480" w:line="240" w:lineRule="auto"/>
    </w:pPr>
  </w:style>
  <w:style w:type="paragraph" w:customStyle="1" w:styleId="Circle">
    <w:name w:val="Circle"/>
    <w:basedOn w:val="Normal"/>
    <w:next w:val="Normal"/>
    <w:qFormat/>
    <w:rsid w:val="009A594F"/>
    <w:pPr>
      <w:spacing w:after="0" w:line="240" w:lineRule="auto"/>
    </w:pPr>
  </w:style>
  <w:style w:type="paragraph" w:customStyle="1" w:styleId="PageHeader">
    <w:name w:val="Page Header"/>
    <w:basedOn w:val="Normal"/>
    <w:next w:val="CardNotUnderlined3"/>
    <w:link w:val="PageHeaderChar"/>
    <w:qFormat/>
    <w:rsid w:val="009A594F"/>
    <w:pPr>
      <w:spacing w:after="0" w:line="240" w:lineRule="auto"/>
    </w:pPr>
  </w:style>
  <w:style w:type="paragraph" w:customStyle="1" w:styleId="IndentedLettering">
    <w:name w:val="Indented Lettering"/>
    <w:next w:val="Normal"/>
    <w:qFormat/>
    <w:rsid w:val="009A594F"/>
  </w:style>
  <w:style w:type="paragraph" w:customStyle="1" w:styleId="Lettering">
    <w:name w:val="Lettering"/>
    <w:next w:val="Normal"/>
    <w:qFormat/>
    <w:rsid w:val="009A594F"/>
  </w:style>
  <w:style w:type="paragraph" w:customStyle="1" w:styleId="FileName">
    <w:name w:val="File Name"/>
    <w:basedOn w:val="Normal"/>
    <w:next w:val="Normal"/>
    <w:qFormat/>
    <w:rsid w:val="009A594F"/>
    <w:pPr>
      <w:spacing w:after="0" w:line="240" w:lineRule="auto"/>
    </w:pPr>
  </w:style>
  <w:style w:type="paragraph" w:customStyle="1" w:styleId="Pagination">
    <w:name w:val="Pagination"/>
    <w:basedOn w:val="Normal"/>
    <w:next w:val="Normal"/>
    <w:qFormat/>
    <w:rsid w:val="009A594F"/>
    <w:pPr>
      <w:spacing w:after="0" w:line="240" w:lineRule="auto"/>
    </w:pPr>
  </w:style>
  <w:style w:type="paragraph" w:customStyle="1" w:styleId="IndentedNumbering">
    <w:name w:val="Indented Numbering"/>
    <w:basedOn w:val="CardNotUnderlinedFinal"/>
    <w:next w:val="Normal"/>
    <w:qFormat/>
    <w:rsid w:val="009A594F"/>
  </w:style>
  <w:style w:type="paragraph" w:customStyle="1" w:styleId="CardContinued1">
    <w:name w:val="Card Continued 1"/>
    <w:basedOn w:val="Normal"/>
    <w:next w:val="Normal"/>
    <w:qFormat/>
    <w:rsid w:val="009A594F"/>
    <w:pPr>
      <w:spacing w:after="0" w:line="240" w:lineRule="auto"/>
    </w:pPr>
  </w:style>
  <w:style w:type="paragraph" w:customStyle="1" w:styleId="CardContinued2">
    <w:name w:val="Card Continued 2"/>
    <w:basedOn w:val="Circle"/>
    <w:next w:val="Normal"/>
    <w:qFormat/>
    <w:rsid w:val="009A594F"/>
  </w:style>
  <w:style w:type="paragraph" w:customStyle="1" w:styleId="Clearformatting">
    <w:name w:val="Clear formatting"/>
    <w:basedOn w:val="Normal"/>
    <w:next w:val="IndentedLettering"/>
    <w:qFormat/>
    <w:rsid w:val="009A594F"/>
    <w:pPr>
      <w:spacing w:after="0" w:line="240" w:lineRule="auto"/>
    </w:pPr>
  </w:style>
  <w:style w:type="paragraph" w:customStyle="1" w:styleId="SmallCardText">
    <w:name w:val="Small Card Text"/>
    <w:basedOn w:val="Lettering"/>
    <w:next w:val="FileName"/>
    <w:qFormat/>
    <w:rsid w:val="009A594F"/>
  </w:style>
  <w:style w:type="paragraph" w:customStyle="1" w:styleId="TAGFONT">
    <w:name w:val="TAG FONT"/>
    <w:basedOn w:val="Normal"/>
    <w:next w:val="Pagination"/>
    <w:autoRedefine/>
    <w:qFormat/>
    <w:rsid w:val="009A594F"/>
    <w:pPr>
      <w:spacing w:after="0" w:line="240" w:lineRule="auto"/>
    </w:pPr>
  </w:style>
  <w:style w:type="character" w:customStyle="1" w:styleId="LanguageStrikeChar">
    <w:name w:val="Language Strike Char"/>
    <w:locked/>
    <w:rsid w:val="009A594F"/>
  </w:style>
  <w:style w:type="paragraph" w:customStyle="1" w:styleId="LanguageStrike">
    <w:name w:val="Language Strike"/>
    <w:basedOn w:val="Normal"/>
    <w:next w:val="Normal"/>
    <w:uiPriority w:val="99"/>
    <w:qFormat/>
    <w:rsid w:val="009A594F"/>
    <w:pPr>
      <w:spacing w:after="0" w:line="240" w:lineRule="auto"/>
    </w:pPr>
  </w:style>
  <w:style w:type="character" w:customStyle="1" w:styleId="8pointChar">
    <w:name w:val="8 point Char"/>
    <w:locked/>
    <w:rsid w:val="009A594F"/>
  </w:style>
  <w:style w:type="paragraph" w:customStyle="1" w:styleId="8point">
    <w:name w:val="8 point"/>
    <w:basedOn w:val="Normal"/>
    <w:next w:val="fullstory"/>
    <w:qFormat/>
    <w:rsid w:val="009A594F"/>
    <w:pPr>
      <w:spacing w:after="0" w:line="240" w:lineRule="auto"/>
    </w:pPr>
  </w:style>
  <w:style w:type="character" w:customStyle="1" w:styleId="citationunderlineChar">
    <w:name w:val="citation/underline Char"/>
    <w:locked/>
    <w:rsid w:val="009A594F"/>
  </w:style>
  <w:style w:type="paragraph" w:customStyle="1" w:styleId="citationunderline">
    <w:name w:val="citation/underline"/>
    <w:autoRedefine/>
    <w:qFormat/>
    <w:rsid w:val="009A594F"/>
    <w:pPr>
      <w:spacing w:after="200" w:line="276" w:lineRule="auto"/>
    </w:pPr>
  </w:style>
  <w:style w:type="paragraph" w:customStyle="1" w:styleId="Style60">
    <w:name w:val="Style 6"/>
    <w:next w:val="8point"/>
    <w:qFormat/>
    <w:rsid w:val="009A594F"/>
    <w:pPr>
      <w:spacing w:after="200" w:line="276" w:lineRule="auto"/>
    </w:pPr>
  </w:style>
  <w:style w:type="paragraph" w:customStyle="1" w:styleId="Citation-Complete">
    <w:name w:val="Citation - Complete"/>
    <w:basedOn w:val="Normal"/>
    <w:next w:val="Lettering"/>
    <w:link w:val="Citation-CompleteChar"/>
    <w:autoRedefine/>
    <w:qFormat/>
    <w:rsid w:val="009A594F"/>
    <w:pPr>
      <w:spacing w:after="0" w:line="240" w:lineRule="auto"/>
    </w:pPr>
  </w:style>
  <w:style w:type="paragraph" w:customStyle="1" w:styleId="Citation-FirstLine">
    <w:name w:val="Citation - First Line"/>
    <w:basedOn w:val="Normal"/>
    <w:next w:val="Style4"/>
    <w:autoRedefine/>
    <w:qFormat/>
    <w:rsid w:val="009A594F"/>
    <w:pPr>
      <w:spacing w:after="0" w:line="240" w:lineRule="auto"/>
    </w:pPr>
  </w:style>
  <w:style w:type="character" w:customStyle="1" w:styleId="DateCitesAuthorCharChar">
    <w:name w:val="DateCitesAuthor Char Char"/>
    <w:locked/>
    <w:rsid w:val="009A594F"/>
  </w:style>
  <w:style w:type="paragraph" w:customStyle="1" w:styleId="DateCitesAuthorChar">
    <w:name w:val="DateCitesAuthor Char"/>
    <w:basedOn w:val="Normal"/>
    <w:qFormat/>
    <w:rsid w:val="009A594F"/>
    <w:pPr>
      <w:spacing w:after="0" w:line="240" w:lineRule="auto"/>
    </w:pPr>
  </w:style>
  <w:style w:type="paragraph" w:customStyle="1" w:styleId="articlebodynormaltext">
    <w:name w:val="articlebody_normaltext"/>
    <w:basedOn w:val="Normal"/>
    <w:next w:val="Citation-Complete"/>
    <w:qFormat/>
    <w:rsid w:val="009A594F"/>
    <w:pPr>
      <w:spacing w:after="0" w:line="240" w:lineRule="auto"/>
    </w:pPr>
  </w:style>
  <w:style w:type="paragraph" w:customStyle="1" w:styleId="2909F619802848F09E01365C32F34654">
    <w:name w:val="2909F619802848F09E01365C32F34654"/>
    <w:next w:val="Citation-FirstLine"/>
    <w:uiPriority w:val="99"/>
    <w:qFormat/>
    <w:rsid w:val="009A594F"/>
    <w:pPr>
      <w:spacing w:after="200" w:line="276" w:lineRule="auto"/>
    </w:pPr>
  </w:style>
  <w:style w:type="paragraph" w:customStyle="1" w:styleId="D345FF3D873148C5AE3FBF3267827368">
    <w:name w:val="D345FF3D873148C5AE3FBF3267827368"/>
    <w:uiPriority w:val="99"/>
    <w:qFormat/>
    <w:rsid w:val="009A594F"/>
    <w:pPr>
      <w:spacing w:after="200" w:line="276" w:lineRule="auto"/>
    </w:pPr>
  </w:style>
  <w:style w:type="paragraph" w:customStyle="1" w:styleId="targetcaption">
    <w:name w:val="targetcaption"/>
    <w:basedOn w:val="Normal"/>
    <w:next w:val="2909F619802848F09E01365C32F34654"/>
    <w:qFormat/>
    <w:rsid w:val="009A594F"/>
    <w:pPr>
      <w:spacing w:after="0" w:line="240" w:lineRule="auto"/>
    </w:pPr>
  </w:style>
  <w:style w:type="paragraph" w:customStyle="1" w:styleId="Tag12">
    <w:name w:val="Tag12"/>
    <w:basedOn w:val="Normal"/>
    <w:next w:val="Smalltext"/>
    <w:qFormat/>
    <w:rsid w:val="009A594F"/>
    <w:pPr>
      <w:spacing w:after="0" w:line="240" w:lineRule="auto"/>
    </w:pPr>
  </w:style>
  <w:style w:type="character" w:customStyle="1" w:styleId="StyleStyle411pt1Char">
    <w:name w:val="Style Style4 + 11 pt1 Char"/>
    <w:locked/>
    <w:rsid w:val="009A594F"/>
  </w:style>
  <w:style w:type="paragraph" w:customStyle="1" w:styleId="StyleStyle411pt1">
    <w:name w:val="Style Style4 + 11 pt1"/>
    <w:basedOn w:val="Normal"/>
    <w:next w:val="cards0"/>
    <w:qFormat/>
    <w:rsid w:val="009A594F"/>
    <w:pPr>
      <w:spacing w:after="0" w:line="240" w:lineRule="auto"/>
    </w:pPr>
  </w:style>
  <w:style w:type="paragraph" w:customStyle="1" w:styleId="CM5">
    <w:name w:val="CM5"/>
    <w:basedOn w:val="Normal"/>
    <w:qFormat/>
    <w:rsid w:val="009A594F"/>
    <w:pPr>
      <w:spacing w:after="0" w:line="240" w:lineRule="auto"/>
    </w:pPr>
  </w:style>
  <w:style w:type="paragraph" w:customStyle="1" w:styleId="CM9">
    <w:name w:val="CM9"/>
    <w:basedOn w:val="Normal"/>
    <w:uiPriority w:val="99"/>
    <w:qFormat/>
    <w:rsid w:val="009A594F"/>
    <w:pPr>
      <w:spacing w:after="0" w:line="240" w:lineRule="auto"/>
    </w:pPr>
  </w:style>
  <w:style w:type="paragraph" w:customStyle="1" w:styleId="CM6">
    <w:name w:val="CM6"/>
    <w:basedOn w:val="Normal"/>
    <w:uiPriority w:val="99"/>
    <w:qFormat/>
    <w:rsid w:val="009A594F"/>
    <w:pPr>
      <w:spacing w:after="0" w:line="240" w:lineRule="auto"/>
    </w:pPr>
  </w:style>
  <w:style w:type="paragraph" w:customStyle="1" w:styleId="boldness">
    <w:name w:val="boldness"/>
    <w:basedOn w:val="Normal"/>
    <w:next w:val="TagCite"/>
    <w:qFormat/>
    <w:rsid w:val="009A594F"/>
    <w:pPr>
      <w:spacing w:after="0" w:line="240" w:lineRule="auto"/>
    </w:pPr>
  </w:style>
  <w:style w:type="character" w:customStyle="1" w:styleId="UnderlineCardChar0">
    <w:name w:val="UnderlineCard Char"/>
    <w:locked/>
    <w:rsid w:val="009A594F"/>
  </w:style>
  <w:style w:type="paragraph" w:customStyle="1" w:styleId="UnderlineCard0">
    <w:name w:val="UnderlineCard"/>
    <w:basedOn w:val="Heading4"/>
    <w:next w:val="CM6"/>
    <w:qFormat/>
    <w:rsid w:val="009A594F"/>
    <w:pPr>
      <w:spacing w:before="200" w:line="240" w:lineRule="auto"/>
    </w:pPr>
    <w:rPr>
      <w:iCs w:val="0"/>
      <w:sz w:val="22"/>
    </w:rPr>
  </w:style>
  <w:style w:type="paragraph" w:customStyle="1" w:styleId="CM21">
    <w:name w:val="CM21"/>
    <w:basedOn w:val="Normal"/>
    <w:uiPriority w:val="99"/>
    <w:qFormat/>
    <w:rsid w:val="009A594F"/>
    <w:pPr>
      <w:spacing w:after="0" w:line="240" w:lineRule="auto"/>
    </w:pPr>
  </w:style>
  <w:style w:type="paragraph" w:customStyle="1" w:styleId="CM22">
    <w:name w:val="CM22"/>
    <w:basedOn w:val="Normal"/>
    <w:uiPriority w:val="99"/>
    <w:qFormat/>
    <w:rsid w:val="009A594F"/>
    <w:pPr>
      <w:spacing w:after="0" w:line="240" w:lineRule="auto"/>
    </w:pPr>
  </w:style>
  <w:style w:type="paragraph" w:customStyle="1" w:styleId="CM4">
    <w:name w:val="CM4"/>
    <w:basedOn w:val="Normal"/>
    <w:uiPriority w:val="99"/>
    <w:qFormat/>
    <w:rsid w:val="009A594F"/>
    <w:pPr>
      <w:spacing w:after="0" w:line="240" w:lineRule="auto"/>
    </w:pPr>
  </w:style>
  <w:style w:type="paragraph" w:customStyle="1" w:styleId="Pa10">
    <w:name w:val="Pa10"/>
    <w:basedOn w:val="Normal"/>
    <w:uiPriority w:val="99"/>
    <w:qFormat/>
    <w:rsid w:val="009A594F"/>
    <w:pPr>
      <w:spacing w:after="0" w:line="240" w:lineRule="auto"/>
    </w:pPr>
  </w:style>
  <w:style w:type="paragraph" w:customStyle="1" w:styleId="Pa31">
    <w:name w:val="Pa3+1"/>
    <w:basedOn w:val="Normal"/>
    <w:uiPriority w:val="99"/>
    <w:qFormat/>
    <w:rsid w:val="009A594F"/>
    <w:pPr>
      <w:spacing w:after="0" w:line="240" w:lineRule="auto"/>
    </w:pPr>
  </w:style>
  <w:style w:type="paragraph" w:customStyle="1" w:styleId="Pa1">
    <w:name w:val="Pa1"/>
    <w:basedOn w:val="Normal"/>
    <w:qFormat/>
    <w:rsid w:val="009A594F"/>
    <w:pPr>
      <w:spacing w:after="0" w:line="240" w:lineRule="auto"/>
    </w:pPr>
  </w:style>
  <w:style w:type="paragraph" w:customStyle="1" w:styleId="Pa2">
    <w:name w:val="Pa2"/>
    <w:basedOn w:val="Normal"/>
    <w:uiPriority w:val="99"/>
    <w:qFormat/>
    <w:rsid w:val="009A594F"/>
    <w:pPr>
      <w:spacing w:after="0" w:line="240" w:lineRule="auto"/>
    </w:pPr>
  </w:style>
  <w:style w:type="paragraph" w:customStyle="1" w:styleId="FreeFormA">
    <w:name w:val="Free Form A"/>
    <w:next w:val="Pa10"/>
    <w:uiPriority w:val="99"/>
    <w:qFormat/>
    <w:rsid w:val="009A594F"/>
    <w:pPr>
      <w:spacing w:after="200" w:line="276" w:lineRule="auto"/>
    </w:pPr>
  </w:style>
  <w:style w:type="paragraph" w:customStyle="1" w:styleId="H4Tag">
    <w:name w:val="H4 (Tag)"/>
    <w:basedOn w:val="Normal"/>
    <w:next w:val="Pa31"/>
    <w:qFormat/>
    <w:rsid w:val="009A594F"/>
    <w:pPr>
      <w:spacing w:after="0" w:line="240" w:lineRule="auto"/>
    </w:pPr>
  </w:style>
  <w:style w:type="character" w:customStyle="1" w:styleId="CardUpSize-LightChar">
    <w:name w:val="CardUpSize - Light Char"/>
    <w:basedOn w:val="DefaultParagraphFont"/>
    <w:locked/>
    <w:rsid w:val="009A594F"/>
  </w:style>
  <w:style w:type="paragraph" w:customStyle="1" w:styleId="CardUpSize-Light">
    <w:name w:val="CardUpSize - Light"/>
    <w:basedOn w:val="Normal"/>
    <w:next w:val="Pa2"/>
    <w:qFormat/>
    <w:rsid w:val="009A594F"/>
    <w:pPr>
      <w:spacing w:after="0" w:line="240" w:lineRule="auto"/>
    </w:pPr>
  </w:style>
  <w:style w:type="character" w:customStyle="1" w:styleId="CiteCardUpSize-HeavyChar">
    <w:name w:val="Cite // CardUpSize - Heavy Char"/>
    <w:basedOn w:val="DefaultParagraphFont"/>
    <w:locked/>
    <w:rsid w:val="009A594F"/>
  </w:style>
  <w:style w:type="paragraph" w:customStyle="1" w:styleId="CiteCardUpSize-Heavy">
    <w:name w:val="Cite // CardUpSize - Heavy"/>
    <w:basedOn w:val="Normal"/>
    <w:next w:val="H4Tag"/>
    <w:qFormat/>
    <w:rsid w:val="009A594F"/>
    <w:pPr>
      <w:spacing w:after="0" w:line="240" w:lineRule="auto"/>
    </w:pPr>
  </w:style>
  <w:style w:type="character" w:customStyle="1" w:styleId="HotRouteCharCharCharCharCharChar">
    <w:name w:val="Hot Route! Char Char Char Char Char Char"/>
    <w:locked/>
    <w:rsid w:val="009A594F"/>
  </w:style>
  <w:style w:type="paragraph" w:customStyle="1" w:styleId="HotRouteCharCharCharCharChar">
    <w:name w:val="Hot Route! Char Char Char Char Char"/>
    <w:basedOn w:val="Normal"/>
    <w:next w:val="CardUpSize-Light"/>
    <w:qFormat/>
    <w:rsid w:val="009A594F"/>
    <w:pPr>
      <w:spacing w:after="0" w:line="240" w:lineRule="auto"/>
    </w:pPr>
  </w:style>
  <w:style w:type="character" w:customStyle="1" w:styleId="SmallTextCharCharCharChar">
    <w:name w:val="Small Text Char Char Char Char"/>
    <w:locked/>
    <w:rsid w:val="009A594F"/>
  </w:style>
  <w:style w:type="paragraph" w:customStyle="1" w:styleId="SmallTextCharCharChar">
    <w:name w:val="Small Text Char Char Char"/>
    <w:basedOn w:val="Normal"/>
    <w:next w:val="CiteCardUpSize-Heavy"/>
    <w:qFormat/>
    <w:rsid w:val="009A594F"/>
    <w:pPr>
      <w:spacing w:after="0" w:line="240" w:lineRule="auto"/>
    </w:pPr>
  </w:style>
  <w:style w:type="character" w:customStyle="1" w:styleId="UnderlineCharCharCharCharCharCharCharChar">
    <w:name w:val="Underline Char Char Char Char Char Char Char Char"/>
    <w:basedOn w:val="DefaultParagraphFont"/>
    <w:locked/>
    <w:rsid w:val="009A594F"/>
  </w:style>
  <w:style w:type="paragraph" w:customStyle="1" w:styleId="UnderlineCharCharCharCharCharCharChar">
    <w:name w:val="Underline Char Char Char Char Char Char Char"/>
    <w:basedOn w:val="Normal"/>
    <w:qFormat/>
    <w:rsid w:val="009A594F"/>
    <w:pPr>
      <w:spacing w:after="0" w:line="240" w:lineRule="auto"/>
    </w:pPr>
  </w:style>
  <w:style w:type="character" w:customStyle="1" w:styleId="SmalltextCharCharCharChar0">
    <w:name w:val="Small text Char Char Char Char"/>
    <w:basedOn w:val="DefaultParagraphFont"/>
    <w:locked/>
    <w:rsid w:val="009A594F"/>
  </w:style>
  <w:style w:type="paragraph" w:customStyle="1" w:styleId="SmalltextCharCharChar0">
    <w:name w:val="Small text Char Char Char"/>
    <w:basedOn w:val="Normal"/>
    <w:next w:val="Analytics"/>
    <w:qFormat/>
    <w:rsid w:val="009A594F"/>
    <w:pPr>
      <w:spacing w:after="0" w:line="240" w:lineRule="auto"/>
    </w:pPr>
  </w:style>
  <w:style w:type="paragraph" w:customStyle="1" w:styleId="Tagandcite">
    <w:name w:val="Tag and cite"/>
    <w:basedOn w:val="Normal"/>
    <w:uiPriority w:val="99"/>
    <w:qFormat/>
    <w:rsid w:val="009A594F"/>
    <w:pPr>
      <w:spacing w:after="0" w:line="240" w:lineRule="auto"/>
    </w:pPr>
  </w:style>
  <w:style w:type="paragraph" w:customStyle="1" w:styleId="Textbody">
    <w:name w:val="Text body"/>
    <w:basedOn w:val="SmalltextCharCharChar0"/>
    <w:next w:val="WW-Default"/>
    <w:qFormat/>
    <w:rsid w:val="009A594F"/>
  </w:style>
  <w:style w:type="paragraph" w:customStyle="1" w:styleId="comments">
    <w:name w:val="comments"/>
    <w:basedOn w:val="Normal"/>
    <w:next w:val="Standard"/>
    <w:qFormat/>
    <w:rsid w:val="009A594F"/>
    <w:pPr>
      <w:spacing w:after="0" w:line="240" w:lineRule="auto"/>
    </w:pPr>
  </w:style>
  <w:style w:type="paragraph" w:customStyle="1" w:styleId="Default1">
    <w:name w:val="Default1"/>
    <w:basedOn w:val="Normal"/>
    <w:uiPriority w:val="99"/>
    <w:qFormat/>
    <w:rsid w:val="009A594F"/>
    <w:pPr>
      <w:spacing w:after="0" w:line="240" w:lineRule="auto"/>
    </w:pPr>
  </w:style>
  <w:style w:type="paragraph" w:customStyle="1" w:styleId="NFAPWPheader">
    <w:name w:val="NFAP WP header"/>
    <w:basedOn w:val="Normal"/>
    <w:uiPriority w:val="99"/>
    <w:qFormat/>
    <w:rsid w:val="009A594F"/>
    <w:pPr>
      <w:spacing w:after="0" w:line="240" w:lineRule="auto"/>
    </w:pPr>
  </w:style>
  <w:style w:type="character" w:customStyle="1" w:styleId="UnderlinedCardTextChar">
    <w:name w:val="Underlined Card Text Char"/>
    <w:locked/>
    <w:rsid w:val="009A594F"/>
  </w:style>
  <w:style w:type="paragraph" w:customStyle="1" w:styleId="UnderlinedCardText">
    <w:name w:val="Underlined Card Text"/>
    <w:basedOn w:val="Normal"/>
    <w:next w:val="Circled"/>
    <w:qFormat/>
    <w:rsid w:val="009A594F"/>
    <w:pPr>
      <w:spacing w:after="0" w:line="240" w:lineRule="auto"/>
    </w:pPr>
  </w:style>
  <w:style w:type="character" w:customStyle="1" w:styleId="cardtextemphasisChar">
    <w:name w:val="card text emphasis Char"/>
    <w:locked/>
    <w:rsid w:val="009A594F"/>
  </w:style>
  <w:style w:type="paragraph" w:customStyle="1" w:styleId="cardtextemphasis">
    <w:name w:val="card text emphasis"/>
    <w:basedOn w:val="Circled"/>
    <w:next w:val="MinimizedText"/>
    <w:qFormat/>
    <w:rsid w:val="009A594F"/>
    <w:pPr>
      <w:spacing w:line="240" w:lineRule="auto"/>
    </w:pPr>
    <w:rPr>
      <w:rFonts w:eastAsiaTheme="minorHAnsi"/>
      <w:b w:val="0"/>
      <w:szCs w:val="22"/>
      <w:u w:val="none"/>
    </w:rPr>
  </w:style>
  <w:style w:type="character" w:customStyle="1" w:styleId="CiteCharCharChar">
    <w:name w:val="Cite Char Char Char"/>
    <w:locked/>
    <w:rsid w:val="009A594F"/>
  </w:style>
  <w:style w:type="paragraph" w:customStyle="1" w:styleId="CiteCharChar">
    <w:name w:val="Cite Char Char"/>
    <w:basedOn w:val="Normal"/>
    <w:next w:val="Normal"/>
    <w:qFormat/>
    <w:rsid w:val="009A594F"/>
    <w:pPr>
      <w:spacing w:after="0" w:line="240" w:lineRule="auto"/>
    </w:pPr>
  </w:style>
  <w:style w:type="character" w:customStyle="1" w:styleId="CiteCardChar">
    <w:name w:val="Cite_Card Char"/>
    <w:locked/>
    <w:rsid w:val="009A594F"/>
  </w:style>
  <w:style w:type="paragraph" w:customStyle="1" w:styleId="CiteCard">
    <w:name w:val="Cite_Card"/>
    <w:next w:val="CiteCharChar"/>
    <w:qFormat/>
    <w:rsid w:val="009A594F"/>
    <w:pPr>
      <w:spacing w:after="200" w:line="276" w:lineRule="auto"/>
    </w:pPr>
  </w:style>
  <w:style w:type="character" w:customStyle="1" w:styleId="BoldandUnderlineCharChar2">
    <w:name w:val="Bold and Underline Char Char2"/>
    <w:locked/>
    <w:rsid w:val="009A594F"/>
  </w:style>
  <w:style w:type="paragraph" w:customStyle="1" w:styleId="BoldandUnderlineChar">
    <w:name w:val="Bold and Underline Char"/>
    <w:basedOn w:val="Normal"/>
    <w:next w:val="UnreadText"/>
    <w:qFormat/>
    <w:rsid w:val="009A594F"/>
    <w:pPr>
      <w:spacing w:after="0" w:line="240" w:lineRule="auto"/>
    </w:pPr>
  </w:style>
  <w:style w:type="paragraph" w:customStyle="1" w:styleId="CiteCardCharChar">
    <w:name w:val="Cite_Card Char Char"/>
    <w:autoRedefine/>
    <w:qFormat/>
    <w:rsid w:val="009A594F"/>
    <w:pPr>
      <w:spacing w:after="200" w:line="276" w:lineRule="auto"/>
    </w:pPr>
  </w:style>
  <w:style w:type="character" w:customStyle="1" w:styleId="CiteCardCharCharCharChar">
    <w:name w:val="Cite_Card Char Char Char Char"/>
    <w:locked/>
    <w:rsid w:val="009A594F"/>
  </w:style>
  <w:style w:type="paragraph" w:customStyle="1" w:styleId="CiteCardCharCharChar">
    <w:name w:val="Cite_Card Char Char Char"/>
    <w:qFormat/>
    <w:rsid w:val="009A594F"/>
    <w:pPr>
      <w:spacing w:after="200" w:line="276" w:lineRule="auto"/>
    </w:pPr>
  </w:style>
  <w:style w:type="paragraph" w:customStyle="1" w:styleId="heading0">
    <w:name w:val="heading"/>
    <w:basedOn w:val="Normal"/>
    <w:next w:val="BoldandUnderlineChar"/>
    <w:qFormat/>
    <w:rsid w:val="009A594F"/>
    <w:pPr>
      <w:spacing w:after="0" w:line="240" w:lineRule="auto"/>
    </w:pPr>
  </w:style>
  <w:style w:type="character" w:customStyle="1" w:styleId="LittleChar">
    <w:name w:val="Little Char"/>
    <w:locked/>
    <w:rsid w:val="009A594F"/>
  </w:style>
  <w:style w:type="paragraph" w:customStyle="1" w:styleId="Little">
    <w:name w:val="Little"/>
    <w:basedOn w:val="Normal"/>
    <w:qFormat/>
    <w:rsid w:val="009A594F"/>
    <w:pPr>
      <w:spacing w:after="0" w:line="240" w:lineRule="auto"/>
    </w:pPr>
  </w:style>
  <w:style w:type="character" w:customStyle="1" w:styleId="DebateHeaderChar">
    <w:name w:val="Debate Header Char"/>
    <w:locked/>
    <w:rsid w:val="009A594F"/>
  </w:style>
  <w:style w:type="paragraph" w:customStyle="1" w:styleId="DebateHeader">
    <w:name w:val="Debate Header"/>
    <w:basedOn w:val="Normal"/>
    <w:next w:val="Normal"/>
    <w:autoRedefine/>
    <w:uiPriority w:val="99"/>
    <w:qFormat/>
    <w:rsid w:val="009A594F"/>
    <w:pPr>
      <w:spacing w:after="0" w:line="240" w:lineRule="auto"/>
    </w:pPr>
  </w:style>
  <w:style w:type="paragraph" w:customStyle="1" w:styleId="articletitle0">
    <w:name w:val="article_title"/>
    <w:basedOn w:val="Normal"/>
    <w:qFormat/>
    <w:rsid w:val="009A594F"/>
    <w:pPr>
      <w:spacing w:after="0" w:line="240" w:lineRule="auto"/>
    </w:pPr>
  </w:style>
  <w:style w:type="character" w:customStyle="1" w:styleId="UnhighlightedChar">
    <w:name w:val="Unhighlighted Char"/>
    <w:locked/>
    <w:rsid w:val="009A594F"/>
  </w:style>
  <w:style w:type="paragraph" w:customStyle="1" w:styleId="Unhighlighted">
    <w:name w:val="Unhighlighted"/>
    <w:basedOn w:val="Normal"/>
    <w:next w:val="TagCite1"/>
    <w:autoRedefine/>
    <w:qFormat/>
    <w:rsid w:val="009A594F"/>
    <w:pPr>
      <w:spacing w:after="0" w:line="240" w:lineRule="auto"/>
    </w:pPr>
  </w:style>
  <w:style w:type="paragraph" w:customStyle="1" w:styleId="Caption1">
    <w:name w:val="Caption1"/>
    <w:basedOn w:val="Normal"/>
    <w:qFormat/>
    <w:rsid w:val="009A594F"/>
    <w:pPr>
      <w:spacing w:after="0" w:line="240" w:lineRule="auto"/>
    </w:pPr>
  </w:style>
  <w:style w:type="character" w:customStyle="1" w:styleId="StylecardUnderlineChar">
    <w:name w:val="Style card + Underline Char"/>
    <w:locked/>
    <w:rsid w:val="009A594F"/>
  </w:style>
  <w:style w:type="paragraph" w:customStyle="1" w:styleId="StylecardUnderline">
    <w:name w:val="Style card + Underline"/>
    <w:basedOn w:val="CiteSpacing"/>
    <w:next w:val="Unhighlighted"/>
    <w:qFormat/>
    <w:rsid w:val="009A594F"/>
    <w:pPr>
      <w:spacing w:line="240" w:lineRule="auto"/>
    </w:pPr>
  </w:style>
  <w:style w:type="paragraph" w:customStyle="1" w:styleId="TagF3">
    <w:name w:val="Tag (F3)"/>
    <w:next w:val="Caption1"/>
    <w:qFormat/>
    <w:rsid w:val="009A594F"/>
    <w:pPr>
      <w:spacing w:after="200" w:line="276" w:lineRule="auto"/>
    </w:pPr>
  </w:style>
  <w:style w:type="paragraph" w:customStyle="1" w:styleId="i1">
    <w:name w:val="i1"/>
    <w:basedOn w:val="Normal"/>
    <w:uiPriority w:val="99"/>
    <w:qFormat/>
    <w:rsid w:val="009A594F"/>
    <w:pPr>
      <w:spacing w:after="0" w:line="240" w:lineRule="auto"/>
    </w:pPr>
  </w:style>
  <w:style w:type="paragraph" w:customStyle="1" w:styleId="style14">
    <w:name w:val="style14"/>
    <w:basedOn w:val="Normal"/>
    <w:next w:val="Heading1"/>
    <w:qFormat/>
    <w:rsid w:val="009A594F"/>
    <w:pPr>
      <w:spacing w:after="0" w:line="240" w:lineRule="auto"/>
    </w:pPr>
  </w:style>
  <w:style w:type="paragraph" w:customStyle="1" w:styleId="CardTagCite1Char">
    <w:name w:val="Card Tag + Cite #1 Char"/>
    <w:basedOn w:val="Normal"/>
    <w:qFormat/>
    <w:rsid w:val="009A594F"/>
    <w:pPr>
      <w:spacing w:after="0" w:line="240" w:lineRule="auto"/>
    </w:pPr>
  </w:style>
  <w:style w:type="paragraph" w:customStyle="1" w:styleId="articlebody">
    <w:name w:val="articlebody"/>
    <w:basedOn w:val="Normal"/>
    <w:next w:val="i1"/>
    <w:qFormat/>
    <w:rsid w:val="009A594F"/>
    <w:pPr>
      <w:spacing w:after="0" w:line="240" w:lineRule="auto"/>
    </w:pPr>
  </w:style>
  <w:style w:type="character" w:customStyle="1" w:styleId="CiteCardCharCharCharCharCharCharCharChar">
    <w:name w:val="Cite_Card Char Char Char Char Char Char Char Char"/>
    <w:locked/>
    <w:rsid w:val="009A594F"/>
  </w:style>
  <w:style w:type="paragraph" w:customStyle="1" w:styleId="CiteCardCharCharCharCharCharCharChar">
    <w:name w:val="Cite_Card Char Char Char Char Char Char Char"/>
    <w:next w:val="CardTagCite1Char"/>
    <w:autoRedefine/>
    <w:qFormat/>
    <w:rsid w:val="009A594F"/>
    <w:pPr>
      <w:spacing w:after="200" w:line="276" w:lineRule="auto"/>
    </w:pPr>
  </w:style>
  <w:style w:type="paragraph" w:customStyle="1" w:styleId="foldie">
    <w:name w:val="foldie"/>
    <w:basedOn w:val="BoldandUnderlineChar"/>
    <w:next w:val="HotRoute0"/>
    <w:qFormat/>
    <w:rsid w:val="009A594F"/>
  </w:style>
  <w:style w:type="paragraph" w:customStyle="1" w:styleId="billtextsection">
    <w:name w:val="bill_text_section"/>
    <w:basedOn w:val="Normal"/>
    <w:next w:val="articlebody"/>
    <w:qFormat/>
    <w:rsid w:val="009A594F"/>
    <w:pPr>
      <w:spacing w:after="0" w:line="240" w:lineRule="auto"/>
    </w:pPr>
  </w:style>
  <w:style w:type="character" w:customStyle="1" w:styleId="CiteNormalChar">
    <w:name w:val="Cite Normal Char"/>
    <w:locked/>
    <w:rsid w:val="009A594F"/>
  </w:style>
  <w:style w:type="paragraph" w:customStyle="1" w:styleId="Pa3">
    <w:name w:val="Pa3"/>
    <w:basedOn w:val="Normal"/>
    <w:uiPriority w:val="99"/>
    <w:qFormat/>
    <w:rsid w:val="009A594F"/>
    <w:pPr>
      <w:spacing w:after="0" w:line="240" w:lineRule="auto"/>
    </w:pPr>
  </w:style>
  <w:style w:type="character" w:customStyle="1" w:styleId="NormaltextCharChar">
    <w:name w:val="Normal text Char Char"/>
    <w:locked/>
    <w:rsid w:val="009A594F"/>
  </w:style>
  <w:style w:type="paragraph" w:customStyle="1" w:styleId="Normaltext0">
    <w:name w:val="Normal text"/>
    <w:basedOn w:val="Normal"/>
    <w:autoRedefine/>
    <w:qFormat/>
    <w:rsid w:val="009A594F"/>
    <w:pPr>
      <w:spacing w:after="0" w:line="240" w:lineRule="auto"/>
    </w:pPr>
  </w:style>
  <w:style w:type="character" w:customStyle="1" w:styleId="underlinedcardChar1">
    <w:name w:val="underlined card Char"/>
    <w:locked/>
    <w:rsid w:val="009A594F"/>
  </w:style>
  <w:style w:type="paragraph" w:customStyle="1" w:styleId="underlinedcard1">
    <w:name w:val="underlined card"/>
    <w:basedOn w:val="Normal"/>
    <w:next w:val="Pa3"/>
    <w:autoRedefine/>
    <w:qFormat/>
    <w:rsid w:val="009A594F"/>
    <w:pPr>
      <w:spacing w:after="0" w:line="240" w:lineRule="auto"/>
    </w:pPr>
  </w:style>
  <w:style w:type="character" w:customStyle="1" w:styleId="Debate-CardTagandCite-F6Char">
    <w:name w:val="Debate- Card Tag and Cite- F6 Char"/>
    <w:locked/>
    <w:rsid w:val="009A594F"/>
  </w:style>
  <w:style w:type="paragraph" w:customStyle="1" w:styleId="Debate-CardTagandCite-F6">
    <w:name w:val="Debate- Card Tag and Cite- F6"/>
    <w:basedOn w:val="Normal"/>
    <w:next w:val="Normaltext0"/>
    <w:qFormat/>
    <w:rsid w:val="009A594F"/>
    <w:pPr>
      <w:spacing w:after="0" w:line="240" w:lineRule="auto"/>
    </w:pPr>
  </w:style>
  <w:style w:type="paragraph" w:customStyle="1" w:styleId="BLOCKTITLE3">
    <w:name w:val="BLOCK TITLE"/>
    <w:basedOn w:val="Normal"/>
    <w:uiPriority w:val="99"/>
    <w:qFormat/>
    <w:rsid w:val="009A594F"/>
    <w:pPr>
      <w:spacing w:after="0" w:line="240" w:lineRule="auto"/>
    </w:pPr>
  </w:style>
  <w:style w:type="paragraph" w:customStyle="1" w:styleId="StyleNormalWeb10pt">
    <w:name w:val="Style Normal (Web) + 10 pt"/>
    <w:basedOn w:val="Title"/>
    <w:next w:val="Boldunderline1"/>
    <w:qFormat/>
    <w:rsid w:val="009A594F"/>
    <w:pPr>
      <w:pBdr>
        <w:bottom w:val="none" w:sz="0" w:space="0" w:color="auto"/>
      </w:pBdr>
      <w:spacing w:after="0"/>
      <w:contextualSpacing w:val="0"/>
    </w:pPr>
    <w:rPr>
      <w:rFonts w:ascii="Georgia" w:hAnsi="Georgia"/>
      <w:bCs w:val="0"/>
      <w:u w:val="none"/>
    </w:rPr>
  </w:style>
  <w:style w:type="character" w:customStyle="1" w:styleId="cardChar0">
    <w:name w:val="%card Char"/>
    <w:locked/>
    <w:rsid w:val="009A594F"/>
  </w:style>
  <w:style w:type="paragraph" w:customStyle="1" w:styleId="card">
    <w:name w:val="%card"/>
    <w:basedOn w:val="Normal"/>
    <w:next w:val="BLOCKTITLE3"/>
    <w:qFormat/>
    <w:rsid w:val="009A594F"/>
    <w:pPr>
      <w:spacing w:after="0" w:line="240" w:lineRule="auto"/>
    </w:pPr>
  </w:style>
  <w:style w:type="character" w:customStyle="1" w:styleId="UnunderlinedTextChar">
    <w:name w:val="Ununderlined Text Char"/>
    <w:locked/>
    <w:rsid w:val="009A594F"/>
  </w:style>
  <w:style w:type="paragraph" w:customStyle="1" w:styleId="UnunderlinedText">
    <w:name w:val="Ununderlined Text"/>
    <w:basedOn w:val="Normal"/>
    <w:next w:val="card"/>
    <w:autoRedefine/>
    <w:qFormat/>
    <w:rsid w:val="009A594F"/>
    <w:pPr>
      <w:spacing w:after="0" w:line="240" w:lineRule="auto"/>
    </w:pPr>
  </w:style>
  <w:style w:type="character" w:customStyle="1" w:styleId="ReallyfuckingsmallCharCharCharChar">
    <w:name w:val="Really fucking small Char Char Char Char"/>
    <w:locked/>
    <w:rsid w:val="009A594F"/>
  </w:style>
  <w:style w:type="paragraph" w:customStyle="1" w:styleId="ReallyfuckingsmallCharCharChar">
    <w:name w:val="Really fucking small Char Char Char"/>
    <w:basedOn w:val="Normal"/>
    <w:next w:val="NoSpacing"/>
    <w:qFormat/>
    <w:rsid w:val="009A594F"/>
    <w:pPr>
      <w:spacing w:after="0" w:line="240" w:lineRule="auto"/>
    </w:pPr>
  </w:style>
  <w:style w:type="character" w:customStyle="1" w:styleId="CardDownx1Char">
    <w:name w:val="CardDown x1 Char"/>
    <w:locked/>
    <w:rsid w:val="009A594F"/>
  </w:style>
  <w:style w:type="paragraph" w:customStyle="1" w:styleId="CardDownx1">
    <w:name w:val="CardDown x1"/>
    <w:basedOn w:val="Normal"/>
    <w:next w:val="Regular"/>
    <w:qFormat/>
    <w:rsid w:val="009A594F"/>
    <w:pPr>
      <w:spacing w:after="0" w:line="240" w:lineRule="auto"/>
    </w:pPr>
  </w:style>
  <w:style w:type="paragraph" w:customStyle="1" w:styleId="CardDownx15">
    <w:name w:val="CardDown x1.5"/>
    <w:basedOn w:val="Normal"/>
    <w:qFormat/>
    <w:rsid w:val="009A594F"/>
    <w:pPr>
      <w:spacing w:after="0" w:line="240" w:lineRule="auto"/>
    </w:pPr>
  </w:style>
  <w:style w:type="paragraph" w:customStyle="1" w:styleId="Reallyfuckingsmall">
    <w:name w:val="Really fucking small"/>
    <w:basedOn w:val="Normal"/>
    <w:qFormat/>
    <w:rsid w:val="009A594F"/>
    <w:pPr>
      <w:spacing w:after="0" w:line="240" w:lineRule="auto"/>
    </w:pPr>
  </w:style>
  <w:style w:type="character" w:customStyle="1" w:styleId="FullCiteChar">
    <w:name w:val="Full Cite Char"/>
    <w:locked/>
    <w:rsid w:val="009A594F"/>
  </w:style>
  <w:style w:type="paragraph" w:customStyle="1" w:styleId="FullCite">
    <w:name w:val="Full Cite"/>
    <w:basedOn w:val="Normal"/>
    <w:next w:val="Normal"/>
    <w:qFormat/>
    <w:rsid w:val="009A594F"/>
    <w:pPr>
      <w:spacing w:after="0" w:line="240" w:lineRule="auto"/>
    </w:pPr>
  </w:style>
  <w:style w:type="paragraph" w:customStyle="1" w:styleId="CiteTag">
    <w:name w:val="Cite/Tag"/>
    <w:basedOn w:val="Normal"/>
    <w:uiPriority w:val="99"/>
    <w:qFormat/>
    <w:rsid w:val="009A594F"/>
    <w:pPr>
      <w:spacing w:after="0" w:line="240" w:lineRule="auto"/>
    </w:pPr>
  </w:style>
  <w:style w:type="paragraph" w:customStyle="1" w:styleId="cardtext4">
    <w:name w:val="cardtext"/>
    <w:basedOn w:val="Normal"/>
    <w:next w:val="Reallyfuckingsmall"/>
    <w:qFormat/>
    <w:rsid w:val="009A594F"/>
    <w:pPr>
      <w:spacing w:after="0" w:line="240" w:lineRule="auto"/>
    </w:pPr>
  </w:style>
  <w:style w:type="paragraph" w:customStyle="1" w:styleId="Heading5SizeDown">
    <w:name w:val="Heading 5 Size Down"/>
    <w:basedOn w:val="Normal"/>
    <w:autoRedefine/>
    <w:qFormat/>
    <w:rsid w:val="009A594F"/>
    <w:pPr>
      <w:spacing w:after="0" w:line="240" w:lineRule="auto"/>
    </w:pPr>
  </w:style>
  <w:style w:type="character" w:customStyle="1" w:styleId="evidencetextChar">
    <w:name w:val="evidence text Char"/>
    <w:locked/>
    <w:rsid w:val="009A594F"/>
  </w:style>
  <w:style w:type="character" w:customStyle="1" w:styleId="StyleStyleArialNarrow9ptLeft-075ArialNarrowChar">
    <w:name w:val="Style Style Arial Narrow 9 pt Left:  -0.75&quot; + Arial Narrow Char"/>
    <w:locked/>
    <w:rsid w:val="009A594F"/>
  </w:style>
  <w:style w:type="paragraph" w:customStyle="1" w:styleId="StyleStyleArialNarrow9ptLeft-075ArialNarrow">
    <w:name w:val="Style Style Arial Narrow 9 pt Left:  -0.75&quot; + Arial Narrow"/>
    <w:basedOn w:val="Normal"/>
    <w:next w:val="Heading5SizeDown"/>
    <w:qFormat/>
    <w:rsid w:val="009A594F"/>
    <w:pPr>
      <w:spacing w:after="0" w:line="240" w:lineRule="auto"/>
    </w:pPr>
  </w:style>
  <w:style w:type="character" w:customStyle="1" w:styleId="StyleStyleCardTextLeft-075Right0Char">
    <w:name w:val="Style Style Card Text + Left:  -0.75&quot; + Right:  0&quot; Char"/>
    <w:locked/>
    <w:rsid w:val="009A594F"/>
  </w:style>
  <w:style w:type="paragraph" w:customStyle="1" w:styleId="StyleStyleCardTextLeft-075Right0">
    <w:name w:val="Style Style Card Text + Left:  -0.75&quot; + Right:  0&quot;"/>
    <w:basedOn w:val="Normal"/>
    <w:next w:val="evidencetext"/>
    <w:autoRedefine/>
    <w:qFormat/>
    <w:rsid w:val="009A594F"/>
    <w:pPr>
      <w:spacing w:after="0" w:line="240" w:lineRule="auto"/>
    </w:pPr>
  </w:style>
  <w:style w:type="paragraph" w:customStyle="1" w:styleId="ecxmsonormal">
    <w:name w:val="ecxmsonormal"/>
    <w:basedOn w:val="Normal"/>
    <w:qFormat/>
    <w:rsid w:val="009A594F"/>
    <w:pPr>
      <w:spacing w:after="0" w:line="240" w:lineRule="auto"/>
    </w:pPr>
  </w:style>
  <w:style w:type="character" w:customStyle="1" w:styleId="DebateUnderlineBoldChar">
    <w:name w:val="Debate Underline Bold Char"/>
    <w:locked/>
    <w:rsid w:val="009A594F"/>
  </w:style>
  <w:style w:type="paragraph" w:customStyle="1" w:styleId="DebateUnderlineBold">
    <w:name w:val="Debate Underline Bold"/>
    <w:basedOn w:val="Cardtext0"/>
    <w:qFormat/>
    <w:rsid w:val="009A594F"/>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9A594F"/>
  </w:style>
  <w:style w:type="paragraph" w:customStyle="1" w:styleId="StyleArialNarrow12ptBoldLeft-075">
    <w:name w:val="Style Arial Narrow 12 pt Bold Left:  -0.75&quot;"/>
    <w:basedOn w:val="Normal"/>
    <w:next w:val="ecxmsonormal"/>
    <w:qFormat/>
    <w:rsid w:val="009A594F"/>
    <w:pPr>
      <w:spacing w:after="0" w:line="240" w:lineRule="auto"/>
    </w:pPr>
  </w:style>
  <w:style w:type="character" w:customStyle="1" w:styleId="StyleStyleevidencetextBorderSinglesolidlineAuto05Char">
    <w:name w:val="Style Style evidence text + Border: : (Single solid line Auto  0.5 ... Char"/>
    <w:locked/>
    <w:rsid w:val="009A594F"/>
  </w:style>
  <w:style w:type="paragraph" w:customStyle="1" w:styleId="StyleStyleevidencetextBorderSinglesolidlineAuto05">
    <w:name w:val="Style Style evidence text + Border: : (Single solid line Auto  0.5 ..."/>
    <w:basedOn w:val="Normal"/>
    <w:next w:val="DebateUnderlineBold"/>
    <w:qFormat/>
    <w:rsid w:val="009A594F"/>
    <w:pPr>
      <w:spacing w:after="0" w:line="240" w:lineRule="auto"/>
    </w:pPr>
  </w:style>
  <w:style w:type="character" w:customStyle="1" w:styleId="StyleevidencetextBorderSinglesolidlineAuto05ptLChar">
    <w:name w:val="Style evidence text + Border: : (Single solid line Auto  0.5 pt L... Char"/>
    <w:locked/>
    <w:rsid w:val="009A594F"/>
  </w:style>
  <w:style w:type="paragraph" w:customStyle="1" w:styleId="StyleevidencetextBorderSinglesolidlineAuto05ptL">
    <w:name w:val="Style evidence text + Border: : (Single solid line Auto  0.5 pt L..."/>
    <w:basedOn w:val="CiteTag"/>
    <w:next w:val="StyleArialNarrow12ptBoldLeft-075"/>
    <w:qFormat/>
    <w:rsid w:val="009A594F"/>
  </w:style>
  <w:style w:type="character" w:customStyle="1" w:styleId="HighlightingChar">
    <w:name w:val="Highlighting Char"/>
    <w:locked/>
    <w:rsid w:val="009A594F"/>
  </w:style>
  <w:style w:type="paragraph" w:customStyle="1" w:styleId="Highlighting">
    <w:name w:val="Highlighting"/>
    <w:basedOn w:val="Normal"/>
    <w:next w:val="StyleStyleevidencetextBorderSinglesolidlineAuto05"/>
    <w:autoRedefine/>
    <w:qFormat/>
    <w:rsid w:val="009A594F"/>
    <w:pPr>
      <w:spacing w:after="0" w:line="240" w:lineRule="auto"/>
    </w:pPr>
  </w:style>
  <w:style w:type="paragraph" w:customStyle="1" w:styleId="CiteCharCharCharChar">
    <w:name w:val="Cite Char Char Char Char"/>
    <w:basedOn w:val="Normal"/>
    <w:next w:val="Normal"/>
    <w:qFormat/>
    <w:rsid w:val="009A594F"/>
    <w:pPr>
      <w:spacing w:after="0" w:line="240" w:lineRule="auto"/>
    </w:pPr>
  </w:style>
  <w:style w:type="character" w:customStyle="1" w:styleId="UnderliningCharChar1CharCharChar">
    <w:name w:val="Underlining Char Char1 Char Char Char"/>
    <w:locked/>
    <w:rsid w:val="009A594F"/>
  </w:style>
  <w:style w:type="paragraph" w:customStyle="1" w:styleId="UnderliningCharChar1CharChar">
    <w:name w:val="Underlining Char Char1 Char Char"/>
    <w:basedOn w:val="Normal"/>
    <w:next w:val="Normal"/>
    <w:qFormat/>
    <w:rsid w:val="009A594F"/>
    <w:pPr>
      <w:spacing w:after="0" w:line="240" w:lineRule="auto"/>
    </w:pPr>
  </w:style>
  <w:style w:type="character" w:customStyle="1" w:styleId="CiteCharCharCharCharCharChar">
    <w:name w:val="Cite Char Char Char Char Char Char"/>
    <w:locked/>
    <w:rsid w:val="009A594F"/>
  </w:style>
  <w:style w:type="paragraph" w:customStyle="1" w:styleId="CiteCharCharCharCharChar">
    <w:name w:val="Cite Char Char Char Char Char"/>
    <w:basedOn w:val="Normal"/>
    <w:next w:val="Normal"/>
    <w:qFormat/>
    <w:rsid w:val="009A594F"/>
    <w:pPr>
      <w:spacing w:after="0" w:line="240" w:lineRule="auto"/>
    </w:pPr>
  </w:style>
  <w:style w:type="character" w:customStyle="1" w:styleId="UnderliningCharCharChar">
    <w:name w:val="Underlining Char Char Char"/>
    <w:locked/>
    <w:rsid w:val="009A594F"/>
  </w:style>
  <w:style w:type="paragraph" w:customStyle="1" w:styleId="UnderliningCharChar">
    <w:name w:val="Underlining Char Char"/>
    <w:basedOn w:val="Normal"/>
    <w:next w:val="Normal"/>
    <w:qFormat/>
    <w:rsid w:val="009A594F"/>
    <w:pPr>
      <w:spacing w:after="0" w:line="240" w:lineRule="auto"/>
    </w:pPr>
  </w:style>
  <w:style w:type="paragraph" w:customStyle="1" w:styleId="Style120">
    <w:name w:val="Style 12"/>
    <w:qFormat/>
    <w:rsid w:val="009A594F"/>
    <w:pPr>
      <w:spacing w:after="200" w:line="276" w:lineRule="auto"/>
    </w:pPr>
  </w:style>
  <w:style w:type="paragraph" w:customStyle="1" w:styleId="Style7">
    <w:name w:val="Style 7"/>
    <w:next w:val="CiteCharCharCharCharChar"/>
    <w:qFormat/>
    <w:rsid w:val="009A594F"/>
    <w:pPr>
      <w:spacing w:after="200" w:line="276" w:lineRule="auto"/>
    </w:pPr>
  </w:style>
  <w:style w:type="paragraph" w:customStyle="1" w:styleId="Style9">
    <w:name w:val="Style 9"/>
    <w:qFormat/>
    <w:rsid w:val="009A594F"/>
    <w:pPr>
      <w:spacing w:after="200" w:line="276" w:lineRule="auto"/>
    </w:pPr>
  </w:style>
  <w:style w:type="paragraph" w:customStyle="1" w:styleId="Emphasis3">
    <w:name w:val="Emphasis3"/>
    <w:next w:val="UnderliningCharChar"/>
    <w:qFormat/>
    <w:rsid w:val="009A594F"/>
    <w:pPr>
      <w:spacing w:after="200" w:line="276" w:lineRule="auto"/>
    </w:pPr>
  </w:style>
  <w:style w:type="paragraph" w:customStyle="1" w:styleId="SmallCard">
    <w:name w:val="Small Card"/>
    <w:basedOn w:val="Normal"/>
    <w:next w:val="Style7"/>
    <w:uiPriority w:val="99"/>
    <w:qFormat/>
    <w:rsid w:val="009A594F"/>
    <w:pPr>
      <w:spacing w:after="0" w:line="240" w:lineRule="auto"/>
    </w:pPr>
  </w:style>
  <w:style w:type="paragraph" w:customStyle="1" w:styleId="BreifTitle">
    <w:name w:val="Breif Title"/>
    <w:basedOn w:val="Normal"/>
    <w:next w:val="Style9"/>
    <w:autoRedefine/>
    <w:uiPriority w:val="99"/>
    <w:qFormat/>
    <w:rsid w:val="009A594F"/>
    <w:pPr>
      <w:spacing w:after="0" w:line="240" w:lineRule="auto"/>
    </w:pPr>
  </w:style>
  <w:style w:type="paragraph" w:customStyle="1" w:styleId="Normal10pt">
    <w:name w:val="Normal + 10 pt"/>
    <w:basedOn w:val="Normal"/>
    <w:next w:val="Emphasis3"/>
    <w:uiPriority w:val="99"/>
    <w:qFormat/>
    <w:rsid w:val="009A594F"/>
    <w:pPr>
      <w:spacing w:after="0" w:line="240" w:lineRule="auto"/>
    </w:pPr>
  </w:style>
  <w:style w:type="paragraph" w:customStyle="1" w:styleId="formfldssel">
    <w:name w:val="formfldssel"/>
    <w:basedOn w:val="Normal"/>
    <w:qFormat/>
    <w:rsid w:val="009A594F"/>
    <w:pPr>
      <w:spacing w:after="0" w:line="240" w:lineRule="auto"/>
    </w:pPr>
  </w:style>
  <w:style w:type="paragraph" w:customStyle="1" w:styleId="hpleftlk">
    <w:name w:val="hpleftlk"/>
    <w:basedOn w:val="Normal"/>
    <w:next w:val="SmallCard"/>
    <w:qFormat/>
    <w:rsid w:val="009A594F"/>
    <w:pPr>
      <w:spacing w:after="0" w:line="240" w:lineRule="auto"/>
    </w:pPr>
  </w:style>
  <w:style w:type="paragraph" w:customStyle="1" w:styleId="lblu">
    <w:name w:val="lblu"/>
    <w:basedOn w:val="Normal"/>
    <w:next w:val="BreifTitle"/>
    <w:qFormat/>
    <w:rsid w:val="009A594F"/>
    <w:pPr>
      <w:spacing w:after="0" w:line="240" w:lineRule="auto"/>
    </w:pPr>
  </w:style>
  <w:style w:type="paragraph" w:customStyle="1" w:styleId="Underlinestyle">
    <w:name w:val="Underlinestyle"/>
    <w:basedOn w:val="Normal"/>
    <w:next w:val="Normal10pt"/>
    <w:qFormat/>
    <w:rsid w:val="009A594F"/>
    <w:pPr>
      <w:spacing w:after="0" w:line="240" w:lineRule="auto"/>
    </w:pPr>
  </w:style>
  <w:style w:type="paragraph" w:customStyle="1" w:styleId="DebateCiteCharChar">
    <w:name w:val="Debate Cite Char Char"/>
    <w:basedOn w:val="Normal"/>
    <w:next w:val="formfldssel"/>
    <w:autoRedefine/>
    <w:qFormat/>
    <w:rsid w:val="009A594F"/>
    <w:pPr>
      <w:spacing w:after="0" w:line="240" w:lineRule="auto"/>
    </w:pPr>
  </w:style>
  <w:style w:type="paragraph" w:customStyle="1" w:styleId="StyleTagandCiteFranklinGothicDemi">
    <w:name w:val="Style Tag and Cite + Franklin Gothic Demi"/>
    <w:basedOn w:val="HotRoute"/>
    <w:next w:val="lblu"/>
    <w:autoRedefine/>
    <w:uiPriority w:val="99"/>
    <w:qFormat/>
    <w:rsid w:val="009A594F"/>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9A594F"/>
  </w:style>
  <w:style w:type="paragraph" w:customStyle="1" w:styleId="CiteCard0">
    <w:name w:val="Cite/Card"/>
    <w:basedOn w:val="Normal"/>
    <w:next w:val="StyleTagandCiteFranklinGothicDemi"/>
    <w:qFormat/>
    <w:rsid w:val="009A594F"/>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9A594F"/>
    <w:pPr>
      <w:spacing w:after="0" w:line="240" w:lineRule="auto"/>
    </w:pPr>
  </w:style>
  <w:style w:type="paragraph" w:customStyle="1" w:styleId="title-bold-medium">
    <w:name w:val="title-bold-medium"/>
    <w:basedOn w:val="Normal"/>
    <w:next w:val="TagCite2"/>
    <w:uiPriority w:val="99"/>
    <w:qFormat/>
    <w:rsid w:val="009A594F"/>
    <w:pPr>
      <w:spacing w:after="0" w:line="240" w:lineRule="auto"/>
    </w:pPr>
  </w:style>
  <w:style w:type="paragraph" w:customStyle="1" w:styleId="lact">
    <w:name w:val="lact"/>
    <w:basedOn w:val="Normal"/>
    <w:next w:val="CiteCard0"/>
    <w:uiPriority w:val="99"/>
    <w:qFormat/>
    <w:rsid w:val="009A594F"/>
    <w:pPr>
      <w:spacing w:after="0" w:line="240" w:lineRule="auto"/>
    </w:pPr>
  </w:style>
  <w:style w:type="paragraph" w:customStyle="1" w:styleId="shellscontentions">
    <w:name w:val="shells/contentions"/>
    <w:basedOn w:val="DebateCiteCharChar"/>
    <w:next w:val="tagCharCharCharCharCharCharChar"/>
    <w:uiPriority w:val="99"/>
    <w:qFormat/>
    <w:rsid w:val="009A594F"/>
  </w:style>
  <w:style w:type="paragraph" w:customStyle="1" w:styleId="BriefTitle1">
    <w:name w:val="Brief Title 1"/>
    <w:basedOn w:val="Normal"/>
    <w:next w:val="title-bold-medium"/>
    <w:uiPriority w:val="99"/>
    <w:qFormat/>
    <w:rsid w:val="009A594F"/>
    <w:pPr>
      <w:spacing w:after="0" w:line="240" w:lineRule="auto"/>
    </w:pPr>
  </w:style>
  <w:style w:type="paragraph" w:customStyle="1" w:styleId="ShellTitles">
    <w:name w:val="ShellTitles"/>
    <w:basedOn w:val="Normal"/>
    <w:next w:val="shellscontentions"/>
    <w:uiPriority w:val="99"/>
    <w:qFormat/>
    <w:rsid w:val="009A594F"/>
    <w:pPr>
      <w:spacing w:after="0" w:line="240" w:lineRule="auto"/>
    </w:pPr>
  </w:style>
  <w:style w:type="paragraph" w:customStyle="1" w:styleId="ToRead">
    <w:name w:val="To Read"/>
    <w:basedOn w:val="Normal"/>
    <w:uiPriority w:val="99"/>
    <w:qFormat/>
    <w:rsid w:val="009A594F"/>
    <w:pPr>
      <w:spacing w:after="0" w:line="240" w:lineRule="auto"/>
    </w:pPr>
  </w:style>
  <w:style w:type="paragraph" w:customStyle="1" w:styleId="Style21">
    <w:name w:val="Style 2"/>
    <w:basedOn w:val="Normal"/>
    <w:next w:val="ShellTitles"/>
    <w:uiPriority w:val="99"/>
    <w:qFormat/>
    <w:rsid w:val="009A594F"/>
    <w:pPr>
      <w:spacing w:after="0" w:line="240" w:lineRule="auto"/>
    </w:pPr>
  </w:style>
  <w:style w:type="paragraph" w:customStyle="1" w:styleId="Style40">
    <w:name w:val="Style 4"/>
    <w:basedOn w:val="Normal"/>
    <w:uiPriority w:val="99"/>
    <w:qFormat/>
    <w:rsid w:val="009A594F"/>
    <w:pPr>
      <w:spacing w:after="0" w:line="240" w:lineRule="auto"/>
    </w:pPr>
  </w:style>
  <w:style w:type="paragraph" w:customStyle="1" w:styleId="CM10">
    <w:name w:val="CM10"/>
    <w:basedOn w:val="Normal"/>
    <w:uiPriority w:val="99"/>
    <w:qFormat/>
    <w:rsid w:val="009A594F"/>
    <w:pPr>
      <w:spacing w:after="0" w:line="240" w:lineRule="auto"/>
    </w:pPr>
  </w:style>
  <w:style w:type="paragraph" w:customStyle="1" w:styleId="OffensiveLanguage">
    <w:name w:val="Offensive Language"/>
    <w:basedOn w:val="Normal"/>
    <w:next w:val="Normal"/>
    <w:qFormat/>
    <w:rsid w:val="009A594F"/>
    <w:pPr>
      <w:spacing w:after="0" w:line="240" w:lineRule="auto"/>
    </w:pPr>
  </w:style>
  <w:style w:type="paragraph" w:customStyle="1" w:styleId="clearformatting0">
    <w:name w:val="clear formatting"/>
    <w:basedOn w:val="Normal"/>
    <w:next w:val="Style40"/>
    <w:qFormat/>
    <w:rsid w:val="009A594F"/>
    <w:pPr>
      <w:spacing w:after="0" w:line="240" w:lineRule="auto"/>
    </w:pPr>
  </w:style>
  <w:style w:type="paragraph" w:customStyle="1" w:styleId="Style18">
    <w:name w:val="Style 18"/>
    <w:next w:val="CM10"/>
    <w:uiPriority w:val="99"/>
    <w:qFormat/>
    <w:rsid w:val="009A594F"/>
    <w:pPr>
      <w:spacing w:after="200" w:line="276" w:lineRule="auto"/>
    </w:pPr>
  </w:style>
  <w:style w:type="paragraph" w:customStyle="1" w:styleId="formfld">
    <w:name w:val="formfld"/>
    <w:basedOn w:val="Normal"/>
    <w:next w:val="OffensiveLanguage"/>
    <w:qFormat/>
    <w:rsid w:val="009A594F"/>
    <w:pPr>
      <w:spacing w:after="0" w:line="240" w:lineRule="auto"/>
    </w:pPr>
  </w:style>
  <w:style w:type="paragraph" w:customStyle="1" w:styleId="Caption3">
    <w:name w:val="Caption3"/>
    <w:basedOn w:val="Normal"/>
    <w:next w:val="clearformatting0"/>
    <w:uiPriority w:val="99"/>
    <w:qFormat/>
    <w:rsid w:val="009A594F"/>
    <w:pPr>
      <w:spacing w:after="0" w:line="240" w:lineRule="auto"/>
    </w:pPr>
  </w:style>
  <w:style w:type="paragraph" w:customStyle="1" w:styleId="teaserpermalink">
    <w:name w:val="teaser_permalink"/>
    <w:basedOn w:val="Normal"/>
    <w:next w:val="Style18"/>
    <w:uiPriority w:val="99"/>
    <w:qFormat/>
    <w:rsid w:val="009A594F"/>
    <w:pPr>
      <w:spacing w:after="0" w:line="240" w:lineRule="auto"/>
    </w:pPr>
  </w:style>
  <w:style w:type="character" w:styleId="BookTitle">
    <w:name w:val="Book Title"/>
    <w:basedOn w:val="DefaultParagraphFont"/>
    <w:qFormat/>
    <w:rsid w:val="009A594F"/>
    <w:rPr>
      <w:b/>
      <w:bCs/>
      <w:i/>
      <w:iCs/>
      <w:spacing w:val="5"/>
    </w:rPr>
  </w:style>
  <w:style w:type="character" w:customStyle="1" w:styleId="Heading7Char1">
    <w:name w:val="Heading 7 Char1"/>
    <w:basedOn w:val="DefaultParagraphFont"/>
    <w:semiHidden/>
    <w:rsid w:val="009A594F"/>
  </w:style>
  <w:style w:type="character" w:customStyle="1" w:styleId="Heading8Char1">
    <w:name w:val="Heading 8 Char1"/>
    <w:basedOn w:val="DefaultParagraphFont"/>
    <w:semiHidden/>
    <w:rsid w:val="009A594F"/>
  </w:style>
  <w:style w:type="character" w:customStyle="1" w:styleId="Heading9Char1">
    <w:name w:val="Heading 9 Char1"/>
    <w:basedOn w:val="DefaultParagraphFont"/>
    <w:semiHidden/>
    <w:rsid w:val="009A594F"/>
  </w:style>
  <w:style w:type="character" w:customStyle="1" w:styleId="sup1">
    <w:name w:val="sup1"/>
    <w:rsid w:val="009A594F"/>
  </w:style>
  <w:style w:type="character" w:customStyle="1" w:styleId="pgnum1">
    <w:name w:val="pgnum1"/>
    <w:rsid w:val="009A594F"/>
  </w:style>
  <w:style w:type="character" w:customStyle="1" w:styleId="nw">
    <w:name w:val="nw"/>
    <w:rsid w:val="009A594F"/>
  </w:style>
  <w:style w:type="character" w:customStyle="1" w:styleId="CardsHighlight">
    <w:name w:val="Cards Highlight"/>
    <w:uiPriority w:val="1"/>
    <w:rsid w:val="009A594F"/>
  </w:style>
  <w:style w:type="character" w:customStyle="1" w:styleId="apple">
    <w:name w:val="apple"/>
    <w:rsid w:val="009A594F"/>
  </w:style>
  <w:style w:type="character" w:customStyle="1" w:styleId="inhoud">
    <w:name w:val="inhoud"/>
    <w:rsid w:val="009A594F"/>
  </w:style>
  <w:style w:type="character" w:customStyle="1" w:styleId="CardsUnderlined">
    <w:name w:val="Cards Underlined"/>
    <w:qFormat/>
    <w:rsid w:val="009A594F"/>
  </w:style>
  <w:style w:type="character" w:customStyle="1" w:styleId="Cites-AuthorDate">
    <w:name w:val="Cites-Author/Date"/>
    <w:qFormat/>
    <w:rsid w:val="009A594F"/>
  </w:style>
  <w:style w:type="character" w:customStyle="1" w:styleId="StyleCardtextChar10pt">
    <w:name w:val="Style Card text Char + 10 pt"/>
    <w:rsid w:val="009A594F"/>
  </w:style>
  <w:style w:type="character" w:customStyle="1" w:styleId="UnderliningChar2">
    <w:name w:val="Underlining Char2"/>
    <w:rsid w:val="009A594F"/>
  </w:style>
  <w:style w:type="character" w:customStyle="1" w:styleId="UnderliningChar1">
    <w:name w:val="Underlining Char1"/>
    <w:rsid w:val="009A594F"/>
  </w:style>
  <w:style w:type="character" w:customStyle="1" w:styleId="smcaps">
    <w:name w:val="smcaps"/>
    <w:rsid w:val="009A594F"/>
  </w:style>
  <w:style w:type="character" w:customStyle="1" w:styleId="Style1Char2">
    <w:name w:val="Style1 Char2"/>
    <w:rsid w:val="009A594F"/>
  </w:style>
  <w:style w:type="character" w:customStyle="1" w:styleId="inside-head1">
    <w:name w:val="inside-head1"/>
    <w:rsid w:val="009A594F"/>
  </w:style>
  <w:style w:type="character" w:customStyle="1" w:styleId="datestamp1">
    <w:name w:val="datestamp1"/>
    <w:rsid w:val="009A594F"/>
  </w:style>
  <w:style w:type="character" w:customStyle="1" w:styleId="pagetools1">
    <w:name w:val="pagetools1"/>
    <w:rsid w:val="009A594F"/>
  </w:style>
  <w:style w:type="character" w:customStyle="1" w:styleId="smallredtext">
    <w:name w:val="smallredtext"/>
    <w:rsid w:val="009A594F"/>
  </w:style>
  <w:style w:type="character" w:customStyle="1" w:styleId="storyheading31">
    <w:name w:val="storyheading31"/>
    <w:rsid w:val="009A594F"/>
  </w:style>
  <w:style w:type="character" w:customStyle="1" w:styleId="storydeck31">
    <w:name w:val="storydeck31"/>
    <w:rsid w:val="009A594F"/>
  </w:style>
  <w:style w:type="character" w:customStyle="1" w:styleId="subtitle1">
    <w:name w:val="subtitle1"/>
    <w:rsid w:val="009A594F"/>
  </w:style>
  <w:style w:type="character" w:customStyle="1" w:styleId="Title10">
    <w:name w:val="Title1"/>
    <w:rsid w:val="009A594F"/>
  </w:style>
  <w:style w:type="character" w:customStyle="1" w:styleId="clsbiolink">
    <w:name w:val="clsbiolink"/>
    <w:rsid w:val="009A594F"/>
  </w:style>
  <w:style w:type="character" w:customStyle="1" w:styleId="clssmaller">
    <w:name w:val="clssmaller"/>
    <w:rsid w:val="009A594F"/>
  </w:style>
  <w:style w:type="character" w:customStyle="1" w:styleId="sm1">
    <w:name w:val="sm1"/>
    <w:rsid w:val="009A594F"/>
  </w:style>
  <w:style w:type="character" w:customStyle="1" w:styleId="noindentChar">
    <w:name w:val="noindent Char"/>
    <w:rsid w:val="009A594F"/>
  </w:style>
  <w:style w:type="character" w:customStyle="1" w:styleId="SmallChar1">
    <w:name w:val="Small Char1"/>
    <w:rsid w:val="009A594F"/>
  </w:style>
  <w:style w:type="character" w:customStyle="1" w:styleId="fullcite0">
    <w:name w:val="fullcite"/>
    <w:rsid w:val="009A594F"/>
  </w:style>
  <w:style w:type="character" w:customStyle="1" w:styleId="Style9ptThickunderline">
    <w:name w:val="Style 9 pt Thick underline"/>
    <w:rsid w:val="009A594F"/>
  </w:style>
  <w:style w:type="character" w:customStyle="1" w:styleId="CardNotUnderlinedChar">
    <w:name w:val="Card Not Underlined Char"/>
    <w:rsid w:val="009A594F"/>
  </w:style>
  <w:style w:type="character" w:customStyle="1" w:styleId="IndexHeadersCharChar">
    <w:name w:val="Index Headers Char Char"/>
    <w:rsid w:val="009A594F"/>
  </w:style>
  <w:style w:type="character" w:customStyle="1" w:styleId="CircleChar1">
    <w:name w:val="Circle Char1"/>
    <w:rsid w:val="009A594F"/>
  </w:style>
  <w:style w:type="character" w:customStyle="1" w:styleId="textmedium">
    <w:name w:val="textmedium"/>
    <w:rsid w:val="009A594F"/>
  </w:style>
  <w:style w:type="character" w:customStyle="1" w:styleId="justify">
    <w:name w:val="justify"/>
    <w:rsid w:val="009A594F"/>
  </w:style>
  <w:style w:type="character" w:customStyle="1" w:styleId="SmallCardTextChar">
    <w:name w:val="Small Card Text Char"/>
    <w:rsid w:val="009A594F"/>
  </w:style>
  <w:style w:type="character" w:customStyle="1" w:styleId="tagChar30">
    <w:name w:val="tag Char3"/>
    <w:rsid w:val="009A594F"/>
  </w:style>
  <w:style w:type="character" w:customStyle="1" w:styleId="medium-normal1">
    <w:name w:val="medium-normal1"/>
    <w:rsid w:val="009A594F"/>
  </w:style>
  <w:style w:type="character" w:customStyle="1" w:styleId="inside-head">
    <w:name w:val="inside-head"/>
    <w:rsid w:val="009A594F"/>
  </w:style>
  <w:style w:type="character" w:customStyle="1" w:styleId="awtw">
    <w:name w:val="awtw"/>
    <w:rsid w:val="009A594F"/>
  </w:style>
  <w:style w:type="character" w:customStyle="1" w:styleId="CardText-Underlined">
    <w:name w:val="Card Text - Underlined"/>
    <w:rsid w:val="009A594F"/>
  </w:style>
  <w:style w:type="character" w:customStyle="1" w:styleId="Citation-AuthorDate">
    <w:name w:val="Citation - Author/Date"/>
    <w:rsid w:val="009A594F"/>
  </w:style>
  <w:style w:type="character" w:customStyle="1" w:styleId="ld3">
    <w:name w:val="ld3"/>
    <w:rsid w:val="009A594F"/>
  </w:style>
  <w:style w:type="character" w:customStyle="1" w:styleId="5Notunderlined">
    <w:name w:val="5 Not underlined"/>
    <w:rsid w:val="009A594F"/>
  </w:style>
  <w:style w:type="character" w:customStyle="1" w:styleId="postbody">
    <w:name w:val="postbody"/>
    <w:rsid w:val="009A594F"/>
  </w:style>
  <w:style w:type="paragraph" w:styleId="EndnoteText">
    <w:name w:val="endnote text"/>
    <w:basedOn w:val="Normal"/>
    <w:link w:val="EndnoteTextChar1"/>
    <w:unhideWhenUsed/>
    <w:rsid w:val="009A594F"/>
    <w:pPr>
      <w:spacing w:after="0" w:line="240" w:lineRule="auto"/>
    </w:pPr>
    <w:rPr>
      <w:sz w:val="20"/>
      <w:szCs w:val="20"/>
    </w:rPr>
  </w:style>
  <w:style w:type="character" w:customStyle="1" w:styleId="EndnoteTextChar1">
    <w:name w:val="Endnote Text Char1"/>
    <w:basedOn w:val="DefaultParagraphFont"/>
    <w:link w:val="EndnoteText"/>
    <w:rsid w:val="009A594F"/>
    <w:rPr>
      <w:rFonts w:ascii="Calibri" w:hAnsi="Calibri"/>
      <w:sz w:val="20"/>
      <w:szCs w:val="20"/>
    </w:rPr>
  </w:style>
  <w:style w:type="character" w:customStyle="1" w:styleId="ssl4">
    <w:name w:val="ss_l4"/>
    <w:rsid w:val="009A594F"/>
  </w:style>
  <w:style w:type="character" w:customStyle="1" w:styleId="stylestylebold12pt">
    <w:name w:val="stylestylebold12pt"/>
    <w:rsid w:val="009A594F"/>
  </w:style>
  <w:style w:type="character" w:customStyle="1" w:styleId="externaledithide">
    <w:name w:val="external_edit_hide"/>
    <w:rsid w:val="009A594F"/>
  </w:style>
  <w:style w:type="character" w:customStyle="1" w:styleId="grey10">
    <w:name w:val="grey10"/>
    <w:rsid w:val="009A594F"/>
  </w:style>
  <w:style w:type="character" w:customStyle="1" w:styleId="CharacterStyle20">
    <w:name w:val="Character Style 20"/>
    <w:rsid w:val="009A594F"/>
  </w:style>
  <w:style w:type="character" w:customStyle="1" w:styleId="Style11ptUnderlineBorderSinglesolidlineAuto05pt">
    <w:name w:val="Style 11 pt Underline Border: : (Single solid line Auto  0.5 pt..."/>
    <w:rsid w:val="009A594F"/>
  </w:style>
  <w:style w:type="character" w:customStyle="1" w:styleId="A9">
    <w:name w:val="A9"/>
    <w:uiPriority w:val="99"/>
    <w:rsid w:val="009A594F"/>
  </w:style>
  <w:style w:type="character" w:customStyle="1" w:styleId="A5">
    <w:name w:val="A5"/>
    <w:uiPriority w:val="99"/>
    <w:rsid w:val="009A594F"/>
  </w:style>
  <w:style w:type="character" w:customStyle="1" w:styleId="underline1">
    <w:name w:val="underline1"/>
    <w:rsid w:val="009A594F"/>
  </w:style>
  <w:style w:type="character" w:customStyle="1" w:styleId="see">
    <w:name w:val="see"/>
    <w:rsid w:val="009A594F"/>
  </w:style>
  <w:style w:type="character" w:customStyle="1" w:styleId="CharacterStyle2">
    <w:name w:val="Character Style 2"/>
    <w:uiPriority w:val="99"/>
    <w:rsid w:val="009A594F"/>
  </w:style>
  <w:style w:type="character" w:customStyle="1" w:styleId="lightblue">
    <w:name w:val="lightblue"/>
    <w:rsid w:val="009A594F"/>
  </w:style>
  <w:style w:type="character" w:customStyle="1" w:styleId="centerheadlines">
    <w:name w:val="centerheadlines"/>
    <w:rsid w:val="009A594F"/>
  </w:style>
  <w:style w:type="character" w:customStyle="1" w:styleId="datetime">
    <w:name w:val="datetime"/>
    <w:rsid w:val="009A594F"/>
  </w:style>
  <w:style w:type="character" w:customStyle="1" w:styleId="info">
    <w:name w:val="info"/>
    <w:rsid w:val="009A594F"/>
  </w:style>
  <w:style w:type="character" w:customStyle="1" w:styleId="datestory">
    <w:name w:val="datestory"/>
    <w:rsid w:val="009A594F"/>
  </w:style>
  <w:style w:type="character" w:customStyle="1" w:styleId="A1">
    <w:name w:val="A1"/>
    <w:uiPriority w:val="99"/>
    <w:rsid w:val="009A594F"/>
  </w:style>
  <w:style w:type="character" w:customStyle="1" w:styleId="-SmallText-">
    <w:name w:val="-Small Text-"/>
    <w:rsid w:val="009A594F"/>
  </w:style>
  <w:style w:type="character" w:customStyle="1" w:styleId="goohl1">
    <w:name w:val="goohl1"/>
    <w:rsid w:val="009A594F"/>
  </w:style>
  <w:style w:type="character" w:customStyle="1" w:styleId="goohl2">
    <w:name w:val="goohl2"/>
    <w:rsid w:val="009A594F"/>
  </w:style>
  <w:style w:type="character" w:customStyle="1" w:styleId="goohl0">
    <w:name w:val="goohl0"/>
    <w:rsid w:val="009A594F"/>
  </w:style>
  <w:style w:type="character" w:customStyle="1" w:styleId="StyleUnderlineBorderSinglesolidlineAuto05ptLinew">
    <w:name w:val="Style Underline Border: : (Single solid line Auto  0.5 pt Line w..."/>
    <w:basedOn w:val="DefaultParagraphFont"/>
    <w:rsid w:val="009A594F"/>
  </w:style>
  <w:style w:type="character" w:customStyle="1" w:styleId="citeschar10">
    <w:name w:val="citeschar1"/>
    <w:basedOn w:val="DefaultParagraphFont"/>
    <w:rsid w:val="009A594F"/>
  </w:style>
  <w:style w:type="character" w:customStyle="1" w:styleId="cardunderlinedchar0">
    <w:name w:val="cardunderlinedchar"/>
    <w:basedOn w:val="DefaultParagraphFont"/>
    <w:rsid w:val="009A594F"/>
  </w:style>
  <w:style w:type="paragraph" w:customStyle="1" w:styleId="Style1CharChar">
    <w:name w:val="Style1 Char Char"/>
    <w:basedOn w:val="Normal"/>
    <w:qFormat/>
    <w:rsid w:val="009A594F"/>
    <w:pPr>
      <w:spacing w:after="0" w:line="240" w:lineRule="auto"/>
    </w:pPr>
  </w:style>
  <w:style w:type="character" w:customStyle="1" w:styleId="Style1CharCharChar">
    <w:name w:val="Style1 Char Char Char"/>
    <w:locked/>
    <w:rsid w:val="009A594F"/>
  </w:style>
  <w:style w:type="character" w:customStyle="1" w:styleId="FootnoteTextChar1">
    <w:name w:val="Footnote Text Char1"/>
    <w:basedOn w:val="DefaultParagraphFont"/>
    <w:rsid w:val="009A594F"/>
    <w:rPr>
      <w:rFonts w:ascii="Georgia" w:hAnsi="Georgia"/>
      <w:sz w:val="20"/>
      <w:szCs w:val="20"/>
    </w:rPr>
  </w:style>
  <w:style w:type="character" w:customStyle="1" w:styleId="headline">
    <w:name w:val="headline"/>
    <w:rsid w:val="009A594F"/>
  </w:style>
  <w:style w:type="character" w:customStyle="1" w:styleId="provider">
    <w:name w:val="provider"/>
    <w:basedOn w:val="DefaultParagraphFont"/>
    <w:rsid w:val="009A594F"/>
  </w:style>
  <w:style w:type="character" w:customStyle="1" w:styleId="ilad">
    <w:name w:val="il_ad"/>
    <w:rsid w:val="009A594F"/>
  </w:style>
  <w:style w:type="character" w:customStyle="1" w:styleId="grame">
    <w:name w:val="grame"/>
    <w:rsid w:val="009A594F"/>
  </w:style>
  <w:style w:type="character" w:customStyle="1" w:styleId="spelle">
    <w:name w:val="spelle"/>
    <w:rsid w:val="009A594F"/>
  </w:style>
  <w:style w:type="character" w:customStyle="1" w:styleId="vitstorybyline">
    <w:name w:val="vitstorybyline"/>
    <w:rsid w:val="009A594F"/>
  </w:style>
  <w:style w:type="character" w:customStyle="1" w:styleId="yahoobuzzbadge-form">
    <w:name w:val="yahoobuzzbadge-form"/>
    <w:rsid w:val="009A594F"/>
  </w:style>
  <w:style w:type="character" w:customStyle="1" w:styleId="tickerlinx">
    <w:name w:val="tickerlinx"/>
    <w:rsid w:val="009A594F"/>
  </w:style>
  <w:style w:type="character" w:customStyle="1" w:styleId="post-author">
    <w:name w:val="post-author"/>
    <w:rsid w:val="009A594F"/>
  </w:style>
  <w:style w:type="character" w:customStyle="1" w:styleId="post-timestamp">
    <w:name w:val="post-timestamp"/>
    <w:rsid w:val="009A594F"/>
  </w:style>
  <w:style w:type="character" w:customStyle="1" w:styleId="mw-headline">
    <w:name w:val="mw-headline"/>
    <w:rsid w:val="009A594F"/>
  </w:style>
  <w:style w:type="character" w:customStyle="1" w:styleId="month">
    <w:name w:val="month"/>
    <w:rsid w:val="009A594F"/>
  </w:style>
  <w:style w:type="character" w:customStyle="1" w:styleId="2xBoldUnderline">
    <w:name w:val="2x_Bold_Underline"/>
    <w:rsid w:val="009A594F"/>
  </w:style>
  <w:style w:type="character" w:customStyle="1" w:styleId="texttitlebigred">
    <w:name w:val="texttitlebigred"/>
    <w:rsid w:val="009A594F"/>
  </w:style>
  <w:style w:type="character" w:customStyle="1" w:styleId="subtitles">
    <w:name w:val="subtitles"/>
    <w:rsid w:val="009A594F"/>
  </w:style>
  <w:style w:type="character" w:customStyle="1" w:styleId="UnderlineCharChar1">
    <w:name w:val="Underline Char Char1"/>
    <w:rsid w:val="009A594F"/>
  </w:style>
  <w:style w:type="character" w:customStyle="1" w:styleId="CiteCardChar1">
    <w:name w:val="Cite_Card Char1"/>
    <w:rsid w:val="009A594F"/>
  </w:style>
  <w:style w:type="character" w:customStyle="1" w:styleId="ptitleinside">
    <w:name w:val="p_title_inside"/>
    <w:rsid w:val="009A594F"/>
  </w:style>
  <w:style w:type="character" w:customStyle="1" w:styleId="paramv">
    <w:name w:val="paramv"/>
    <w:rsid w:val="009A594F"/>
  </w:style>
  <w:style w:type="character" w:customStyle="1" w:styleId="quotepeekbase">
    <w:name w:val="quotepeekbase"/>
    <w:rsid w:val="009A594F"/>
  </w:style>
  <w:style w:type="character" w:customStyle="1" w:styleId="symbol">
    <w:name w:val="symbol"/>
    <w:rsid w:val="009A594F"/>
  </w:style>
  <w:style w:type="character" w:customStyle="1" w:styleId="data">
    <w:name w:val="data"/>
    <w:rsid w:val="009A594F"/>
  </w:style>
  <w:style w:type="character" w:customStyle="1" w:styleId="cross-head">
    <w:name w:val="cross-head"/>
    <w:rsid w:val="009A594F"/>
  </w:style>
  <w:style w:type="character" w:customStyle="1" w:styleId="scaps">
    <w:name w:val="scaps"/>
    <w:rsid w:val="009A594F"/>
  </w:style>
  <w:style w:type="character" w:customStyle="1" w:styleId="pub-date">
    <w:name w:val="pub-date"/>
    <w:rsid w:val="009A594F"/>
  </w:style>
  <w:style w:type="character" w:customStyle="1" w:styleId="StyleTimesNewRoman12ptBold">
    <w:name w:val="Style Times New Roman 12 pt Bold"/>
    <w:rsid w:val="009A594F"/>
  </w:style>
  <w:style w:type="character" w:customStyle="1" w:styleId="AuthorDateF4">
    <w:name w:val="Author Date (F4)"/>
    <w:rsid w:val="009A594F"/>
  </w:style>
  <w:style w:type="character" w:customStyle="1" w:styleId="BoldUnderlineF6">
    <w:name w:val="Bold Underline (F6)"/>
    <w:rsid w:val="009A594F"/>
  </w:style>
  <w:style w:type="character" w:customStyle="1" w:styleId="grouptext">
    <w:name w:val="group_text"/>
    <w:rsid w:val="009A594F"/>
  </w:style>
  <w:style w:type="character" w:customStyle="1" w:styleId="authors">
    <w:name w:val="authors"/>
    <w:rsid w:val="009A594F"/>
  </w:style>
  <w:style w:type="character" w:customStyle="1" w:styleId="StyleArial12ptBoldItalic">
    <w:name w:val="Style Arial 12 pt Bold Italic"/>
    <w:rsid w:val="009A594F"/>
  </w:style>
  <w:style w:type="character" w:customStyle="1" w:styleId="verdana12grey1">
    <w:name w:val="verdana12grey1"/>
    <w:rsid w:val="009A594F"/>
  </w:style>
  <w:style w:type="character" w:customStyle="1" w:styleId="verdana9grey1a">
    <w:name w:val="verdana9grey1a"/>
    <w:rsid w:val="009A594F"/>
  </w:style>
  <w:style w:type="character" w:customStyle="1" w:styleId="nn-twttr-share-btn">
    <w:name w:val="nn-twttr-share-btn"/>
    <w:rsid w:val="009A594F"/>
  </w:style>
  <w:style w:type="character" w:customStyle="1" w:styleId="count">
    <w:name w:val="count"/>
    <w:rsid w:val="009A594F"/>
  </w:style>
  <w:style w:type="character" w:customStyle="1" w:styleId="fbbuttontext">
    <w:name w:val="fb_button_text"/>
    <w:rsid w:val="009A594F"/>
  </w:style>
  <w:style w:type="character" w:customStyle="1" w:styleId="comment-count">
    <w:name w:val="comment-count"/>
    <w:rsid w:val="009A594F"/>
  </w:style>
  <w:style w:type="character" w:customStyle="1" w:styleId="comment-count-text">
    <w:name w:val="comment-count-text"/>
    <w:rsid w:val="009A594F"/>
  </w:style>
  <w:style w:type="character" w:customStyle="1" w:styleId="author-name">
    <w:name w:val="author-name"/>
    <w:rsid w:val="009A594F"/>
  </w:style>
  <w:style w:type="character" w:customStyle="1" w:styleId="lightheader">
    <w:name w:val="lightheader"/>
    <w:rsid w:val="009A594F"/>
  </w:style>
  <w:style w:type="character" w:customStyle="1" w:styleId="CiteCardCharCharCharCharChar">
    <w:name w:val="Cite_Card Char Char Char Char Char"/>
    <w:rsid w:val="009A594F"/>
  </w:style>
  <w:style w:type="character" w:customStyle="1" w:styleId="CiteCardCharCharCharCharCharChar">
    <w:name w:val="Cite_Card Char Char Char Char Char Char"/>
    <w:rsid w:val="009A594F"/>
  </w:style>
  <w:style w:type="character" w:customStyle="1" w:styleId="yahoobuzzbadge">
    <w:name w:val="yahoobuzzbadge"/>
    <w:rsid w:val="009A594F"/>
  </w:style>
  <w:style w:type="character" w:customStyle="1" w:styleId="fbsharecountinner">
    <w:name w:val="fb_share_count_inner"/>
    <w:rsid w:val="009A594F"/>
  </w:style>
  <w:style w:type="character" w:customStyle="1" w:styleId="fbconnectbuttontext">
    <w:name w:val="fbconnectbutton_text"/>
    <w:rsid w:val="009A594F"/>
  </w:style>
  <w:style w:type="paragraph" w:customStyle="1" w:styleId="Sourcename">
    <w:name w:val="Source name"/>
    <w:basedOn w:val="Normal"/>
    <w:qFormat/>
    <w:rsid w:val="009A594F"/>
    <w:pPr>
      <w:spacing w:after="0" w:line="240" w:lineRule="auto"/>
    </w:pPr>
  </w:style>
  <w:style w:type="character" w:customStyle="1" w:styleId="SourcenameChar">
    <w:name w:val="Source name Char"/>
    <w:locked/>
    <w:rsid w:val="009A594F"/>
  </w:style>
  <w:style w:type="character" w:customStyle="1" w:styleId="StrongEmphasis">
    <w:name w:val="Strong Emphasis"/>
    <w:rsid w:val="009A594F"/>
  </w:style>
  <w:style w:type="character" w:customStyle="1" w:styleId="Caption2">
    <w:name w:val="Caption2"/>
    <w:rsid w:val="009A594F"/>
  </w:style>
  <w:style w:type="character" w:customStyle="1" w:styleId="Style11ptItalicUnderline">
    <w:name w:val="Style 11 pt Italic Underline"/>
    <w:rsid w:val="009A594F"/>
  </w:style>
  <w:style w:type="character" w:customStyle="1" w:styleId="Style11ptItalic">
    <w:name w:val="Style 11 pt Italic"/>
    <w:rsid w:val="009A594F"/>
  </w:style>
  <w:style w:type="character" w:customStyle="1" w:styleId="Style6pt">
    <w:name w:val="Style 6 pt"/>
    <w:qFormat/>
    <w:rsid w:val="009A594F"/>
  </w:style>
  <w:style w:type="character" w:customStyle="1" w:styleId="article-articlebody">
    <w:name w:val="article-articlebody"/>
    <w:basedOn w:val="DefaultParagraphFont"/>
    <w:rsid w:val="009A594F"/>
  </w:style>
  <w:style w:type="character" w:customStyle="1" w:styleId="pageheader0">
    <w:name w:val="pageheader"/>
    <w:basedOn w:val="DefaultParagraphFont"/>
    <w:rsid w:val="009A594F"/>
  </w:style>
  <w:style w:type="character" w:customStyle="1" w:styleId="AuthorCharChar">
    <w:name w:val="Author Char Char"/>
    <w:rsid w:val="009A594F"/>
  </w:style>
  <w:style w:type="character" w:customStyle="1" w:styleId="smallchar0">
    <w:name w:val="smallchar"/>
    <w:basedOn w:val="DefaultParagraphFont"/>
    <w:rsid w:val="009A594F"/>
  </w:style>
  <w:style w:type="character" w:customStyle="1" w:styleId="Shortcite">
    <w:name w:val="Shortcite"/>
    <w:rsid w:val="009A594F"/>
  </w:style>
  <w:style w:type="character" w:customStyle="1" w:styleId="Longcite">
    <w:name w:val="Longcite"/>
    <w:rsid w:val="009A594F"/>
  </w:style>
  <w:style w:type="character" w:customStyle="1" w:styleId="StyleStyle7pt8pt">
    <w:name w:val="Style Style 7 pt + 8 pt"/>
    <w:rsid w:val="009A594F"/>
  </w:style>
  <w:style w:type="character" w:customStyle="1" w:styleId="StyleStyleThickunderlineBold1">
    <w:name w:val="Style Style Thick underline + Bold1"/>
    <w:rsid w:val="009A594F"/>
  </w:style>
  <w:style w:type="character" w:customStyle="1" w:styleId="StyleUnderline2">
    <w:name w:val="Style Underline2"/>
    <w:rsid w:val="009A594F"/>
  </w:style>
  <w:style w:type="character" w:customStyle="1" w:styleId="tagchar">
    <w:name w:val="tagchar"/>
    <w:basedOn w:val="DefaultParagraphFont"/>
    <w:rsid w:val="009A594F"/>
  </w:style>
  <w:style w:type="character" w:customStyle="1" w:styleId="address">
    <w:name w:val="address"/>
    <w:rsid w:val="009A594F"/>
  </w:style>
  <w:style w:type="character" w:customStyle="1" w:styleId="NormalizationChar">
    <w:name w:val="Normalization Char"/>
    <w:rsid w:val="009A594F"/>
  </w:style>
  <w:style w:type="character" w:customStyle="1" w:styleId="maintextbldleft">
    <w:name w:val="maintextbldleft"/>
    <w:basedOn w:val="DefaultParagraphFont"/>
    <w:rsid w:val="009A594F"/>
  </w:style>
  <w:style w:type="character" w:customStyle="1" w:styleId="maintextleft">
    <w:name w:val="maintextleft"/>
    <w:basedOn w:val="DefaultParagraphFont"/>
    <w:rsid w:val="009A594F"/>
  </w:style>
  <w:style w:type="character" w:customStyle="1" w:styleId="highlight1">
    <w:name w:val="highlight"/>
    <w:rsid w:val="009A594F"/>
  </w:style>
  <w:style w:type="character" w:customStyle="1" w:styleId="Shrinker">
    <w:name w:val="Shrinker"/>
    <w:rsid w:val="009A594F"/>
  </w:style>
  <w:style w:type="character" w:customStyle="1" w:styleId="heading2char1">
    <w:name w:val="heading2char"/>
    <w:basedOn w:val="DefaultParagraphFont"/>
    <w:rsid w:val="009A594F"/>
  </w:style>
  <w:style w:type="character" w:customStyle="1" w:styleId="heading3char1">
    <w:name w:val="heading3char1"/>
    <w:basedOn w:val="DefaultParagraphFont"/>
    <w:rsid w:val="009A594F"/>
  </w:style>
  <w:style w:type="character" w:customStyle="1" w:styleId="underlinea">
    <w:name w:val="underlinea"/>
    <w:basedOn w:val="DefaultParagraphFont"/>
    <w:rsid w:val="009A594F"/>
  </w:style>
  <w:style w:type="character" w:customStyle="1" w:styleId="StyleUnderlineChar9pt2">
    <w:name w:val="Style Underline Char + 9 pt2"/>
    <w:rsid w:val="009A594F"/>
  </w:style>
  <w:style w:type="character" w:customStyle="1" w:styleId="StyleUnderlineChar9ptBold1">
    <w:name w:val="Style Underline Char + 9 pt Bold1"/>
    <w:rsid w:val="009A594F"/>
  </w:style>
  <w:style w:type="character" w:customStyle="1" w:styleId="FontStyle329">
    <w:name w:val="Font Style329"/>
    <w:uiPriority w:val="99"/>
    <w:rsid w:val="009A594F"/>
  </w:style>
  <w:style w:type="character" w:customStyle="1" w:styleId="styleboldunderline">
    <w:name w:val="styleboldunderline"/>
    <w:rsid w:val="009A594F"/>
  </w:style>
  <w:style w:type="character" w:customStyle="1" w:styleId="FontStyle291">
    <w:name w:val="Font Style291"/>
    <w:uiPriority w:val="99"/>
    <w:rsid w:val="009A594F"/>
  </w:style>
  <w:style w:type="character" w:customStyle="1" w:styleId="FontStyle232">
    <w:name w:val="Font Style232"/>
    <w:uiPriority w:val="99"/>
    <w:rsid w:val="009A594F"/>
  </w:style>
  <w:style w:type="character" w:customStyle="1" w:styleId="MicroTextCharChar">
    <w:name w:val="MicroText Char Char"/>
    <w:rsid w:val="009A594F"/>
  </w:style>
  <w:style w:type="character" w:customStyle="1" w:styleId="Hyperlink6">
    <w:name w:val="Hyperlink6"/>
    <w:rsid w:val="009A594F"/>
  </w:style>
  <w:style w:type="character" w:customStyle="1" w:styleId="pmterms11">
    <w:name w:val="pmterms11"/>
    <w:rsid w:val="009A594F"/>
  </w:style>
  <w:style w:type="character" w:customStyle="1" w:styleId="style61">
    <w:name w:val="style6"/>
    <w:rsid w:val="009A594F"/>
  </w:style>
  <w:style w:type="character" w:customStyle="1" w:styleId="Title2">
    <w:name w:val="Title2"/>
    <w:basedOn w:val="DefaultParagraphFont"/>
    <w:rsid w:val="009A594F"/>
  </w:style>
  <w:style w:type="character" w:customStyle="1" w:styleId="pmterms12">
    <w:name w:val="pmterms12"/>
    <w:basedOn w:val="DefaultParagraphFont"/>
    <w:rsid w:val="009A594F"/>
  </w:style>
  <w:style w:type="character" w:customStyle="1" w:styleId="BoldandUnderlineChar1Char2Char">
    <w:name w:val="Bold and Underline Char1 Char2 Char"/>
    <w:basedOn w:val="DefaultParagraphFont"/>
    <w:rsid w:val="009A594F"/>
  </w:style>
  <w:style w:type="character" w:customStyle="1" w:styleId="cardtextsmallCharCharCharCharCharCharCharCharCharCharCharChar">
    <w:name w:val="card text small Char Char Char Char Char Char Char Char Char Char Char Char"/>
    <w:basedOn w:val="DefaultParagraphFont"/>
    <w:rsid w:val="009A594F"/>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9A594F"/>
  </w:style>
  <w:style w:type="character" w:customStyle="1" w:styleId="pmterms2">
    <w:name w:val="pmterms2"/>
    <w:basedOn w:val="DefaultParagraphFont"/>
    <w:rsid w:val="009A594F"/>
  </w:style>
  <w:style w:type="character" w:customStyle="1" w:styleId="BoldandUnderlineChar1Char2CharChar">
    <w:name w:val="Bold and Underline Char1 Char2 Char Char"/>
    <w:basedOn w:val="DefaultParagraphFont"/>
    <w:rsid w:val="009A594F"/>
  </w:style>
  <w:style w:type="character" w:customStyle="1" w:styleId="UnderlineChar1Char1">
    <w:name w:val="Underline Char1 Char1"/>
    <w:basedOn w:val="DefaultParagraphFont"/>
    <w:rsid w:val="009A594F"/>
  </w:style>
  <w:style w:type="character" w:customStyle="1" w:styleId="UnderlineChar6CharCharCharCharCharCharCharChar">
    <w:name w:val="Underline Char6 Char Char Char Char Char Char Char Char"/>
    <w:basedOn w:val="DefaultParagraphFont"/>
    <w:rsid w:val="009A594F"/>
  </w:style>
  <w:style w:type="character" w:customStyle="1" w:styleId="BoldText12pt">
    <w:name w:val="Bold Text 12 pt"/>
    <w:autoRedefine/>
    <w:rsid w:val="009A594F"/>
  </w:style>
  <w:style w:type="paragraph" w:styleId="BodyTextIndent2">
    <w:name w:val="Body Text Indent 2"/>
    <w:basedOn w:val="Normal"/>
    <w:link w:val="BodyTextIndent2Char1"/>
    <w:unhideWhenUsed/>
    <w:rsid w:val="009A594F"/>
    <w:pPr>
      <w:spacing w:after="120" w:line="480" w:lineRule="auto"/>
      <w:ind w:left="360"/>
    </w:pPr>
  </w:style>
  <w:style w:type="character" w:customStyle="1" w:styleId="BodyTextIndent2Char1">
    <w:name w:val="Body Text Indent 2 Char1"/>
    <w:basedOn w:val="DefaultParagraphFont"/>
    <w:link w:val="BodyTextIndent2"/>
    <w:rsid w:val="009A594F"/>
    <w:rPr>
      <w:rFonts w:ascii="Calibri" w:hAnsi="Calibri"/>
    </w:rPr>
  </w:style>
  <w:style w:type="character" w:customStyle="1" w:styleId="Style2CharChar">
    <w:name w:val="Style2 Char Char"/>
    <w:basedOn w:val="DefaultParagraphFont"/>
    <w:rsid w:val="009A594F"/>
  </w:style>
  <w:style w:type="character" w:customStyle="1" w:styleId="DebateCiteCharCharChar">
    <w:name w:val="Debate Cite Char Char Char"/>
    <w:basedOn w:val="DefaultParagraphFont"/>
    <w:rsid w:val="009A594F"/>
  </w:style>
  <w:style w:type="paragraph" w:styleId="BodyTextFirstIndent">
    <w:name w:val="Body Text First Indent"/>
    <w:basedOn w:val="BodyText"/>
    <w:link w:val="BodyTextFirstIndentChar1"/>
    <w:rsid w:val="009A594F"/>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9A594F"/>
    <w:rPr>
      <w:rFonts w:ascii="Georgia" w:hAnsi="Georgia"/>
    </w:rPr>
  </w:style>
  <w:style w:type="character" w:customStyle="1" w:styleId="Style10ptBold">
    <w:name w:val="Style 10 pt Bold"/>
    <w:basedOn w:val="DefaultParagraphFont"/>
    <w:rsid w:val="009A594F"/>
  </w:style>
  <w:style w:type="character" w:customStyle="1" w:styleId="text9">
    <w:name w:val="text9"/>
    <w:basedOn w:val="DefaultParagraphFont"/>
    <w:rsid w:val="009A594F"/>
  </w:style>
  <w:style w:type="character" w:customStyle="1" w:styleId="text21">
    <w:name w:val="text21"/>
    <w:basedOn w:val="DefaultParagraphFont"/>
    <w:rsid w:val="009A594F"/>
  </w:style>
  <w:style w:type="character" w:customStyle="1" w:styleId="text19">
    <w:name w:val="text19"/>
    <w:basedOn w:val="DefaultParagraphFont"/>
    <w:rsid w:val="009A594F"/>
  </w:style>
  <w:style w:type="character" w:customStyle="1" w:styleId="term2">
    <w:name w:val="term2"/>
    <w:basedOn w:val="DefaultParagraphFont"/>
    <w:rsid w:val="009A594F"/>
  </w:style>
  <w:style w:type="character" w:customStyle="1" w:styleId="ToReadChar">
    <w:name w:val="To Read Char"/>
    <w:basedOn w:val="DefaultParagraphFont"/>
    <w:rsid w:val="009A594F"/>
  </w:style>
  <w:style w:type="character" w:customStyle="1" w:styleId="ToReadCharChar">
    <w:name w:val="To Read Char Char"/>
    <w:basedOn w:val="DefaultParagraphFont"/>
    <w:rsid w:val="009A594F"/>
  </w:style>
  <w:style w:type="character" w:customStyle="1" w:styleId="storytextstyle">
    <w:name w:val="storytextstyle"/>
    <w:basedOn w:val="DefaultParagraphFont"/>
    <w:rsid w:val="009A594F"/>
  </w:style>
  <w:style w:type="character" w:customStyle="1" w:styleId="cardunderlinedCharChar">
    <w:name w:val="card underlined Char Char"/>
    <w:basedOn w:val="DefaultParagraphFont"/>
    <w:rsid w:val="009A594F"/>
  </w:style>
  <w:style w:type="character" w:customStyle="1" w:styleId="articlehead21">
    <w:name w:val="articlehead21"/>
    <w:basedOn w:val="DefaultParagraphFont"/>
    <w:rsid w:val="009A594F"/>
  </w:style>
  <w:style w:type="character" w:customStyle="1" w:styleId="BoldandUnderlineChar2Char1">
    <w:name w:val="Bold and Underline Char2 Char1"/>
    <w:basedOn w:val="DefaultParagraphFont"/>
    <w:rsid w:val="009A594F"/>
  </w:style>
  <w:style w:type="character" w:customStyle="1" w:styleId="TagCiteChar10">
    <w:name w:val="Tag/Cite Char1"/>
    <w:basedOn w:val="DefaultParagraphFont"/>
    <w:rsid w:val="009A594F"/>
  </w:style>
  <w:style w:type="character" w:customStyle="1" w:styleId="CardCharChar0">
    <w:name w:val="Card Char Char"/>
    <w:basedOn w:val="DefaultParagraphFont"/>
    <w:rsid w:val="009A594F"/>
  </w:style>
  <w:style w:type="character" w:customStyle="1" w:styleId="BriefTitle1Char">
    <w:name w:val="Brief Title 1 Char"/>
    <w:basedOn w:val="DefaultParagraphFont"/>
    <w:rsid w:val="009A594F"/>
  </w:style>
  <w:style w:type="character" w:customStyle="1" w:styleId="TagCiteCharChar">
    <w:name w:val="Tag/Cite Char Char"/>
    <w:basedOn w:val="DefaultParagraphFont"/>
    <w:rsid w:val="009A594F"/>
  </w:style>
  <w:style w:type="character" w:customStyle="1" w:styleId="prodgeneral1">
    <w:name w:val="prodgeneral1"/>
    <w:basedOn w:val="DefaultParagraphFont"/>
    <w:rsid w:val="009A594F"/>
  </w:style>
  <w:style w:type="character" w:customStyle="1" w:styleId="texto11">
    <w:name w:val="texto11"/>
    <w:basedOn w:val="DefaultParagraphFont"/>
    <w:rsid w:val="009A594F"/>
  </w:style>
  <w:style w:type="character" w:customStyle="1" w:styleId="date10">
    <w:name w:val="date1"/>
    <w:basedOn w:val="DefaultParagraphFont"/>
    <w:rsid w:val="009A594F"/>
  </w:style>
  <w:style w:type="character" w:customStyle="1" w:styleId="summary1">
    <w:name w:val="summary1"/>
    <w:basedOn w:val="DefaultParagraphFont"/>
    <w:rsid w:val="009A594F"/>
  </w:style>
  <w:style w:type="character" w:customStyle="1" w:styleId="text3">
    <w:name w:val="text3"/>
    <w:basedOn w:val="DefaultParagraphFont"/>
    <w:rsid w:val="009A594F"/>
  </w:style>
  <w:style w:type="character" w:customStyle="1" w:styleId="featurecontentgray1">
    <w:name w:val="featurecontentgray1"/>
    <w:basedOn w:val="DefaultParagraphFont"/>
    <w:rsid w:val="009A594F"/>
  </w:style>
  <w:style w:type="character" w:customStyle="1" w:styleId="CardCharCharChar0">
    <w:name w:val="Card Char Char Char"/>
    <w:basedOn w:val="DefaultParagraphFont"/>
    <w:rsid w:val="009A594F"/>
  </w:style>
  <w:style w:type="character" w:customStyle="1" w:styleId="big1">
    <w:name w:val="big1"/>
    <w:basedOn w:val="DefaultParagraphFont"/>
    <w:rsid w:val="009A594F"/>
  </w:style>
  <w:style w:type="character" w:customStyle="1" w:styleId="articletitle1">
    <w:name w:val="articletitle1"/>
    <w:basedOn w:val="DefaultParagraphFont"/>
    <w:rsid w:val="009A594F"/>
  </w:style>
  <w:style w:type="character" w:customStyle="1" w:styleId="prodgeneral">
    <w:name w:val="prodgeneral"/>
    <w:basedOn w:val="DefaultParagraphFont"/>
    <w:rsid w:val="009A594F"/>
  </w:style>
  <w:style w:type="character" w:customStyle="1" w:styleId="Style10pt">
    <w:name w:val="Style 10 pt"/>
    <w:basedOn w:val="DefaultParagraphFont"/>
    <w:rsid w:val="009A594F"/>
  </w:style>
  <w:style w:type="character" w:customStyle="1" w:styleId="StyleUnderlineChar0">
    <w:name w:val="Style Underline + Char"/>
    <w:basedOn w:val="DefaultParagraphFont"/>
    <w:rsid w:val="009A594F"/>
  </w:style>
  <w:style w:type="character" w:customStyle="1" w:styleId="highlightChar">
    <w:name w:val="highlight Char"/>
    <w:basedOn w:val="DefaultParagraphFont"/>
    <w:rsid w:val="009A594F"/>
  </w:style>
  <w:style w:type="character" w:customStyle="1" w:styleId="citeChar">
    <w:name w:val="cite Char"/>
    <w:basedOn w:val="DefaultParagraphFont"/>
    <w:rsid w:val="009A594F"/>
  </w:style>
  <w:style w:type="character" w:customStyle="1" w:styleId="OffensiveLanguageChar">
    <w:name w:val="Offensive Language Char"/>
    <w:rsid w:val="009A594F"/>
  </w:style>
  <w:style w:type="character" w:customStyle="1" w:styleId="yellowfadeinnerspan">
    <w:name w:val="yellowfadeinnerspan"/>
    <w:rsid w:val="009A594F"/>
  </w:style>
  <w:style w:type="character" w:customStyle="1" w:styleId="ipa">
    <w:name w:val="ipa"/>
    <w:basedOn w:val="DefaultParagraphFont"/>
    <w:rsid w:val="009A594F"/>
  </w:style>
  <w:style w:type="table" w:customStyle="1" w:styleId="TableGrid1">
    <w:name w:val="Table Grid1"/>
    <w:basedOn w:val="TableNormal"/>
    <w:rsid w:val="009A594F"/>
    <w:pPr>
      <w:spacing w:after="200" w:line="276" w:lineRule="auto"/>
    </w:pPr>
    <w:tblPr/>
  </w:style>
  <w:style w:type="character" w:customStyle="1" w:styleId="StyleciteChar">
    <w:name w:val="Style cite + Char"/>
    <w:basedOn w:val="DefaultParagraphFont"/>
    <w:rsid w:val="009A594F"/>
  </w:style>
  <w:style w:type="character" w:customStyle="1" w:styleId="H4TagChar1">
    <w:name w:val="H4 (Tag) Char1"/>
    <w:locked/>
    <w:rsid w:val="009A594F"/>
  </w:style>
  <w:style w:type="paragraph" w:customStyle="1" w:styleId="description">
    <w:name w:val="description"/>
    <w:basedOn w:val="Normal"/>
    <w:uiPriority w:val="99"/>
    <w:qFormat/>
    <w:rsid w:val="009A594F"/>
    <w:pPr>
      <w:spacing w:after="0" w:line="240" w:lineRule="auto"/>
    </w:pPr>
  </w:style>
  <w:style w:type="paragraph" w:customStyle="1" w:styleId="credit">
    <w:name w:val="credit"/>
    <w:basedOn w:val="Normal"/>
    <w:next w:val="BodyText5"/>
    <w:qFormat/>
    <w:rsid w:val="009A594F"/>
    <w:pPr>
      <w:spacing w:after="0" w:line="240" w:lineRule="auto"/>
    </w:pPr>
  </w:style>
  <w:style w:type="character" w:customStyle="1" w:styleId="DebateUnderlinedChar">
    <w:name w:val="Debate Underlined Char"/>
    <w:locked/>
    <w:rsid w:val="009A594F"/>
  </w:style>
  <w:style w:type="paragraph" w:customStyle="1" w:styleId="DebateUnderlined">
    <w:name w:val="Debate Underlined"/>
    <w:basedOn w:val="Normal"/>
    <w:next w:val="about"/>
    <w:qFormat/>
    <w:rsid w:val="009A594F"/>
    <w:pPr>
      <w:spacing w:after="0" w:line="240" w:lineRule="auto"/>
    </w:pPr>
  </w:style>
  <w:style w:type="character" w:customStyle="1" w:styleId="Card10f2Char">
    <w:name w:val="Card.10.f2 Char"/>
    <w:locked/>
    <w:rsid w:val="009A594F"/>
  </w:style>
  <w:style w:type="paragraph" w:customStyle="1" w:styleId="Card10f2">
    <w:name w:val="Card.10.f2"/>
    <w:basedOn w:val="Normal"/>
    <w:next w:val="thumbnail"/>
    <w:autoRedefine/>
    <w:qFormat/>
    <w:rsid w:val="009A594F"/>
    <w:pPr>
      <w:spacing w:after="0" w:line="240" w:lineRule="auto"/>
    </w:pPr>
  </w:style>
  <w:style w:type="character" w:customStyle="1" w:styleId="Bodytext6">
    <w:name w:val="Body text_"/>
    <w:basedOn w:val="DefaultParagraphFont"/>
    <w:link w:val="BodyText20"/>
    <w:locked/>
    <w:rsid w:val="009A594F"/>
    <w:rPr>
      <w:shd w:val="clear" w:color="auto" w:fill="FFFFFF"/>
    </w:rPr>
  </w:style>
  <w:style w:type="paragraph" w:customStyle="1" w:styleId="BodyText5">
    <w:name w:val="Body Text5"/>
    <w:basedOn w:val="Normal"/>
    <w:next w:val="wallacepara"/>
    <w:qFormat/>
    <w:rsid w:val="009A594F"/>
    <w:pPr>
      <w:spacing w:after="0" w:line="240" w:lineRule="auto"/>
    </w:pPr>
  </w:style>
  <w:style w:type="paragraph" w:customStyle="1" w:styleId="user">
    <w:name w:val="user"/>
    <w:basedOn w:val="Normal"/>
    <w:next w:val="morelink"/>
    <w:qFormat/>
    <w:rsid w:val="009A594F"/>
    <w:pPr>
      <w:spacing w:after="0" w:line="240" w:lineRule="auto"/>
    </w:pPr>
  </w:style>
  <w:style w:type="paragraph" w:customStyle="1" w:styleId="about">
    <w:name w:val="about"/>
    <w:basedOn w:val="Normal"/>
    <w:next w:val="audiolink"/>
    <w:qFormat/>
    <w:rsid w:val="009A594F"/>
    <w:pPr>
      <w:spacing w:after="0" w:line="240" w:lineRule="auto"/>
    </w:pPr>
  </w:style>
  <w:style w:type="paragraph" w:customStyle="1" w:styleId="t6">
    <w:name w:val="t6"/>
    <w:basedOn w:val="Normal"/>
    <w:next w:val="nav1"/>
    <w:qFormat/>
    <w:rsid w:val="009A594F"/>
    <w:pPr>
      <w:spacing w:after="0" w:line="240" w:lineRule="auto"/>
    </w:pPr>
  </w:style>
  <w:style w:type="paragraph" w:customStyle="1" w:styleId="thumbnail">
    <w:name w:val="thumbnail"/>
    <w:basedOn w:val="Normal"/>
    <w:next w:val="nav2"/>
    <w:qFormat/>
    <w:rsid w:val="009A594F"/>
    <w:pPr>
      <w:spacing w:after="0" w:line="240" w:lineRule="auto"/>
    </w:pPr>
  </w:style>
  <w:style w:type="paragraph" w:customStyle="1" w:styleId="stand-first-alone">
    <w:name w:val="stand-first-alone"/>
    <w:basedOn w:val="Normal"/>
    <w:next w:val="Pa0"/>
    <w:qFormat/>
    <w:rsid w:val="009A594F"/>
    <w:pPr>
      <w:spacing w:after="0" w:line="240" w:lineRule="auto"/>
    </w:pPr>
  </w:style>
  <w:style w:type="paragraph" w:customStyle="1" w:styleId="wallacepara">
    <w:name w:val="wallacepara"/>
    <w:basedOn w:val="Normal"/>
    <w:next w:val="CM45"/>
    <w:qFormat/>
    <w:rsid w:val="009A594F"/>
    <w:pPr>
      <w:spacing w:after="0" w:line="240" w:lineRule="auto"/>
    </w:pPr>
  </w:style>
  <w:style w:type="paragraph" w:customStyle="1" w:styleId="morelink">
    <w:name w:val="morelink"/>
    <w:basedOn w:val="Normal"/>
    <w:next w:val="CM46"/>
    <w:qFormat/>
    <w:rsid w:val="009A594F"/>
    <w:pPr>
      <w:spacing w:after="0" w:line="240" w:lineRule="auto"/>
    </w:pPr>
  </w:style>
  <w:style w:type="paragraph" w:customStyle="1" w:styleId="audiolink">
    <w:name w:val="audiolink"/>
    <w:basedOn w:val="Normal"/>
    <w:next w:val="F4-NormalText"/>
    <w:qFormat/>
    <w:rsid w:val="009A594F"/>
    <w:pPr>
      <w:spacing w:after="0" w:line="240" w:lineRule="auto"/>
    </w:pPr>
  </w:style>
  <w:style w:type="paragraph" w:customStyle="1" w:styleId="titlestyle1">
    <w:name w:val="titlestyle1"/>
    <w:basedOn w:val="Normal"/>
    <w:next w:val="FullText"/>
    <w:qFormat/>
    <w:rsid w:val="009A594F"/>
    <w:pPr>
      <w:spacing w:after="0" w:line="240" w:lineRule="auto"/>
    </w:pPr>
  </w:style>
  <w:style w:type="paragraph" w:customStyle="1" w:styleId="nav1">
    <w:name w:val="nav1"/>
    <w:basedOn w:val="Normal"/>
    <w:next w:val="TagLine"/>
    <w:qFormat/>
    <w:rsid w:val="009A594F"/>
    <w:pPr>
      <w:spacing w:after="0" w:line="240" w:lineRule="auto"/>
    </w:pPr>
  </w:style>
  <w:style w:type="paragraph" w:customStyle="1" w:styleId="nav2">
    <w:name w:val="nav2"/>
    <w:basedOn w:val="Normal"/>
    <w:qFormat/>
    <w:rsid w:val="009A594F"/>
    <w:pPr>
      <w:spacing w:after="0" w:line="240" w:lineRule="auto"/>
    </w:pPr>
  </w:style>
  <w:style w:type="paragraph" w:customStyle="1" w:styleId="Pa0">
    <w:name w:val="Pa0"/>
    <w:basedOn w:val="Normal"/>
    <w:uiPriority w:val="99"/>
    <w:qFormat/>
    <w:rsid w:val="009A594F"/>
    <w:pPr>
      <w:spacing w:after="0" w:line="240" w:lineRule="auto"/>
    </w:pPr>
  </w:style>
  <w:style w:type="paragraph" w:customStyle="1" w:styleId="CM45">
    <w:name w:val="CM45"/>
    <w:basedOn w:val="Normal"/>
    <w:uiPriority w:val="99"/>
    <w:qFormat/>
    <w:rsid w:val="009A594F"/>
    <w:pPr>
      <w:spacing w:after="0" w:line="240" w:lineRule="auto"/>
    </w:pPr>
  </w:style>
  <w:style w:type="paragraph" w:customStyle="1" w:styleId="CM46">
    <w:name w:val="CM46"/>
    <w:basedOn w:val="Normal"/>
    <w:uiPriority w:val="99"/>
    <w:qFormat/>
    <w:rsid w:val="009A594F"/>
    <w:pPr>
      <w:spacing w:after="0" w:line="240" w:lineRule="auto"/>
    </w:pPr>
  </w:style>
  <w:style w:type="paragraph" w:customStyle="1" w:styleId="F4-NormalText">
    <w:name w:val="F4 - Normal Text"/>
    <w:basedOn w:val="Normal"/>
    <w:uiPriority w:val="99"/>
    <w:qFormat/>
    <w:rsid w:val="009A594F"/>
    <w:pPr>
      <w:spacing w:after="0" w:line="240" w:lineRule="auto"/>
    </w:pPr>
  </w:style>
  <w:style w:type="character" w:customStyle="1" w:styleId="Heading18">
    <w:name w:val="Heading #18_"/>
    <w:basedOn w:val="DefaultParagraphFont"/>
    <w:locked/>
    <w:rsid w:val="009A594F"/>
  </w:style>
  <w:style w:type="paragraph" w:customStyle="1" w:styleId="Heading180">
    <w:name w:val="Heading #18"/>
    <w:basedOn w:val="Normal"/>
    <w:qFormat/>
    <w:rsid w:val="009A594F"/>
    <w:pPr>
      <w:spacing w:after="0" w:line="240" w:lineRule="auto"/>
    </w:pPr>
  </w:style>
  <w:style w:type="character" w:customStyle="1" w:styleId="Picturecaption2">
    <w:name w:val="Picture caption (2)_"/>
    <w:basedOn w:val="DefaultParagraphFont"/>
    <w:locked/>
    <w:rsid w:val="009A594F"/>
  </w:style>
  <w:style w:type="paragraph" w:customStyle="1" w:styleId="Picturecaption20">
    <w:name w:val="Picture caption (2)"/>
    <w:basedOn w:val="Normal"/>
    <w:qFormat/>
    <w:rsid w:val="009A594F"/>
    <w:pPr>
      <w:spacing w:after="0" w:line="240" w:lineRule="auto"/>
    </w:pPr>
  </w:style>
  <w:style w:type="character" w:customStyle="1" w:styleId="Picturecaption">
    <w:name w:val="Picture caption_"/>
    <w:basedOn w:val="DefaultParagraphFont"/>
    <w:locked/>
    <w:rsid w:val="009A594F"/>
  </w:style>
  <w:style w:type="paragraph" w:customStyle="1" w:styleId="Picturecaption0">
    <w:name w:val="Picture caption"/>
    <w:basedOn w:val="Normal"/>
    <w:qFormat/>
    <w:rsid w:val="009A594F"/>
    <w:pPr>
      <w:spacing w:after="0" w:line="240" w:lineRule="auto"/>
    </w:pPr>
  </w:style>
  <w:style w:type="character" w:customStyle="1" w:styleId="Bodytext31">
    <w:name w:val="Body text (31)_"/>
    <w:basedOn w:val="DefaultParagraphFont"/>
    <w:locked/>
    <w:rsid w:val="009A594F"/>
  </w:style>
  <w:style w:type="paragraph" w:customStyle="1" w:styleId="Bodytext310">
    <w:name w:val="Body text (31)"/>
    <w:basedOn w:val="Normal"/>
    <w:qFormat/>
    <w:rsid w:val="009A594F"/>
    <w:pPr>
      <w:spacing w:after="0" w:line="240" w:lineRule="auto"/>
    </w:pPr>
  </w:style>
  <w:style w:type="character" w:customStyle="1" w:styleId="Heading22">
    <w:name w:val="Heading #22_"/>
    <w:basedOn w:val="DefaultParagraphFont"/>
    <w:locked/>
    <w:rsid w:val="009A594F"/>
  </w:style>
  <w:style w:type="paragraph" w:customStyle="1" w:styleId="Heading220">
    <w:name w:val="Heading #22"/>
    <w:basedOn w:val="Normal"/>
    <w:qFormat/>
    <w:rsid w:val="009A594F"/>
    <w:pPr>
      <w:spacing w:after="0" w:line="240" w:lineRule="auto"/>
    </w:pPr>
  </w:style>
  <w:style w:type="character" w:customStyle="1" w:styleId="Bodytext131">
    <w:name w:val="Body text (131)_"/>
    <w:basedOn w:val="DefaultParagraphFont"/>
    <w:locked/>
    <w:rsid w:val="009A594F"/>
  </w:style>
  <w:style w:type="paragraph" w:customStyle="1" w:styleId="Bodytext1310">
    <w:name w:val="Body text (131)"/>
    <w:basedOn w:val="Normal"/>
    <w:qFormat/>
    <w:rsid w:val="009A594F"/>
    <w:pPr>
      <w:spacing w:after="0" w:line="240" w:lineRule="auto"/>
    </w:pPr>
  </w:style>
  <w:style w:type="character" w:customStyle="1" w:styleId="Bodytext140">
    <w:name w:val="Body text (140)_"/>
    <w:basedOn w:val="DefaultParagraphFont"/>
    <w:locked/>
    <w:rsid w:val="009A594F"/>
  </w:style>
  <w:style w:type="paragraph" w:customStyle="1" w:styleId="Bodytext1400">
    <w:name w:val="Body text (140)"/>
    <w:basedOn w:val="Normal"/>
    <w:qFormat/>
    <w:rsid w:val="009A594F"/>
    <w:pPr>
      <w:spacing w:after="0" w:line="240" w:lineRule="auto"/>
    </w:pPr>
  </w:style>
  <w:style w:type="character" w:customStyle="1" w:styleId="Bodytext141">
    <w:name w:val="Body text (141)_"/>
    <w:basedOn w:val="DefaultParagraphFont"/>
    <w:locked/>
    <w:rsid w:val="009A594F"/>
  </w:style>
  <w:style w:type="paragraph" w:customStyle="1" w:styleId="Bodytext1410">
    <w:name w:val="Body text (141)"/>
    <w:basedOn w:val="Normal"/>
    <w:qFormat/>
    <w:rsid w:val="009A594F"/>
    <w:pPr>
      <w:spacing w:after="0" w:line="240" w:lineRule="auto"/>
    </w:pPr>
  </w:style>
  <w:style w:type="character" w:customStyle="1" w:styleId="Tableofcontents20">
    <w:name w:val="Table of contents (20)_"/>
    <w:basedOn w:val="DefaultParagraphFont"/>
    <w:locked/>
    <w:rsid w:val="009A594F"/>
  </w:style>
  <w:style w:type="paragraph" w:customStyle="1" w:styleId="Tableofcontents200">
    <w:name w:val="Table of contents (20)"/>
    <w:basedOn w:val="Normal"/>
    <w:qFormat/>
    <w:rsid w:val="009A594F"/>
    <w:pPr>
      <w:spacing w:after="0" w:line="240" w:lineRule="auto"/>
    </w:pPr>
  </w:style>
  <w:style w:type="character" w:customStyle="1" w:styleId="Tableofcontents21">
    <w:name w:val="Table of contents (21)_"/>
    <w:basedOn w:val="DefaultParagraphFont"/>
    <w:locked/>
    <w:rsid w:val="009A594F"/>
  </w:style>
  <w:style w:type="paragraph" w:customStyle="1" w:styleId="Tableofcontents210">
    <w:name w:val="Table of contents (21)"/>
    <w:basedOn w:val="Normal"/>
    <w:qFormat/>
    <w:rsid w:val="009A594F"/>
    <w:pPr>
      <w:spacing w:after="0" w:line="240" w:lineRule="auto"/>
    </w:pPr>
  </w:style>
  <w:style w:type="character" w:customStyle="1" w:styleId="Tableofcontents22">
    <w:name w:val="Table of contents (22)_"/>
    <w:basedOn w:val="DefaultParagraphFont"/>
    <w:locked/>
    <w:rsid w:val="009A594F"/>
  </w:style>
  <w:style w:type="paragraph" w:customStyle="1" w:styleId="Tableofcontents220">
    <w:name w:val="Table of contents (22)"/>
    <w:basedOn w:val="Normal"/>
    <w:qFormat/>
    <w:rsid w:val="009A594F"/>
    <w:pPr>
      <w:spacing w:after="0" w:line="240" w:lineRule="auto"/>
    </w:pPr>
  </w:style>
  <w:style w:type="character" w:customStyle="1" w:styleId="Bodytext142">
    <w:name w:val="Body text (142)_"/>
    <w:basedOn w:val="DefaultParagraphFont"/>
    <w:locked/>
    <w:rsid w:val="009A594F"/>
  </w:style>
  <w:style w:type="paragraph" w:customStyle="1" w:styleId="Bodytext1420">
    <w:name w:val="Body text (142)"/>
    <w:basedOn w:val="Normal"/>
    <w:qFormat/>
    <w:rsid w:val="009A594F"/>
    <w:pPr>
      <w:spacing w:after="0" w:line="240" w:lineRule="auto"/>
    </w:pPr>
  </w:style>
  <w:style w:type="character" w:customStyle="1" w:styleId="Bodytext143">
    <w:name w:val="Body text (143)_"/>
    <w:basedOn w:val="DefaultParagraphFont"/>
    <w:locked/>
    <w:rsid w:val="009A594F"/>
  </w:style>
  <w:style w:type="paragraph" w:customStyle="1" w:styleId="Bodytext1430">
    <w:name w:val="Body text (143)"/>
    <w:basedOn w:val="Normal"/>
    <w:qFormat/>
    <w:rsid w:val="009A594F"/>
    <w:pPr>
      <w:spacing w:after="0" w:line="240" w:lineRule="auto"/>
    </w:pPr>
  </w:style>
  <w:style w:type="character" w:customStyle="1" w:styleId="Bodytext144Exact">
    <w:name w:val="Body text (144) Exact"/>
    <w:basedOn w:val="DefaultParagraphFont"/>
    <w:locked/>
    <w:rsid w:val="009A594F"/>
  </w:style>
  <w:style w:type="paragraph" w:customStyle="1" w:styleId="Bodytext144">
    <w:name w:val="Body text (144)"/>
    <w:basedOn w:val="Normal"/>
    <w:qFormat/>
    <w:rsid w:val="009A594F"/>
    <w:pPr>
      <w:spacing w:after="0" w:line="240" w:lineRule="auto"/>
    </w:pPr>
  </w:style>
  <w:style w:type="character" w:customStyle="1" w:styleId="Bodytext145Exact">
    <w:name w:val="Body text (145) Exact"/>
    <w:basedOn w:val="DefaultParagraphFont"/>
    <w:locked/>
    <w:rsid w:val="009A594F"/>
  </w:style>
  <w:style w:type="paragraph" w:customStyle="1" w:styleId="Bodytext145">
    <w:name w:val="Body text (145)"/>
    <w:basedOn w:val="Normal"/>
    <w:qFormat/>
    <w:rsid w:val="009A594F"/>
    <w:pPr>
      <w:spacing w:after="0" w:line="240" w:lineRule="auto"/>
    </w:pPr>
  </w:style>
  <w:style w:type="character" w:customStyle="1" w:styleId="Bodytext146">
    <w:name w:val="Body text (146)_"/>
    <w:basedOn w:val="DefaultParagraphFont"/>
    <w:locked/>
    <w:rsid w:val="009A594F"/>
  </w:style>
  <w:style w:type="paragraph" w:customStyle="1" w:styleId="Bodytext1460">
    <w:name w:val="Body text (146)"/>
    <w:basedOn w:val="Normal"/>
    <w:qFormat/>
    <w:rsid w:val="009A594F"/>
    <w:pPr>
      <w:spacing w:after="0" w:line="240" w:lineRule="auto"/>
    </w:pPr>
  </w:style>
  <w:style w:type="character" w:customStyle="1" w:styleId="Heading23">
    <w:name w:val="Heading #23_"/>
    <w:basedOn w:val="DefaultParagraphFont"/>
    <w:locked/>
    <w:rsid w:val="009A594F"/>
  </w:style>
  <w:style w:type="paragraph" w:customStyle="1" w:styleId="Heading230">
    <w:name w:val="Heading #23"/>
    <w:basedOn w:val="Normal"/>
    <w:qFormat/>
    <w:rsid w:val="009A594F"/>
    <w:pPr>
      <w:spacing w:after="0" w:line="240" w:lineRule="auto"/>
    </w:pPr>
  </w:style>
  <w:style w:type="character" w:customStyle="1" w:styleId="Picturecaption36">
    <w:name w:val="Picture caption (36)_"/>
    <w:basedOn w:val="DefaultParagraphFont"/>
    <w:locked/>
    <w:rsid w:val="009A594F"/>
  </w:style>
  <w:style w:type="paragraph" w:customStyle="1" w:styleId="Picturecaption360">
    <w:name w:val="Picture caption (36)"/>
    <w:basedOn w:val="Normal"/>
    <w:qFormat/>
    <w:rsid w:val="009A594F"/>
    <w:pPr>
      <w:spacing w:after="0" w:line="240" w:lineRule="auto"/>
    </w:pPr>
  </w:style>
  <w:style w:type="character" w:customStyle="1" w:styleId="Picturecaption42">
    <w:name w:val="Picture caption (42)_"/>
    <w:basedOn w:val="DefaultParagraphFont"/>
    <w:locked/>
    <w:rsid w:val="009A594F"/>
  </w:style>
  <w:style w:type="paragraph" w:customStyle="1" w:styleId="Picturecaption420">
    <w:name w:val="Picture caption (42)"/>
    <w:basedOn w:val="Normal"/>
    <w:qFormat/>
    <w:rsid w:val="009A594F"/>
    <w:pPr>
      <w:spacing w:after="0" w:line="240" w:lineRule="auto"/>
    </w:pPr>
  </w:style>
  <w:style w:type="character" w:customStyle="1" w:styleId="Bodytext154">
    <w:name w:val="Body text (154)_"/>
    <w:basedOn w:val="DefaultParagraphFont"/>
    <w:locked/>
    <w:rsid w:val="009A594F"/>
  </w:style>
  <w:style w:type="paragraph" w:customStyle="1" w:styleId="Bodytext1540">
    <w:name w:val="Body text (154)"/>
    <w:basedOn w:val="Normal"/>
    <w:qFormat/>
    <w:rsid w:val="009A594F"/>
    <w:pPr>
      <w:spacing w:after="0" w:line="240" w:lineRule="auto"/>
    </w:pPr>
  </w:style>
  <w:style w:type="character" w:customStyle="1" w:styleId="Bodytext155">
    <w:name w:val="Body text (155)_"/>
    <w:basedOn w:val="DefaultParagraphFont"/>
    <w:locked/>
    <w:rsid w:val="009A594F"/>
  </w:style>
  <w:style w:type="paragraph" w:customStyle="1" w:styleId="Bodytext1550">
    <w:name w:val="Body text (155)"/>
    <w:basedOn w:val="Normal"/>
    <w:qFormat/>
    <w:rsid w:val="009A594F"/>
    <w:pPr>
      <w:spacing w:after="0" w:line="240" w:lineRule="auto"/>
    </w:pPr>
  </w:style>
  <w:style w:type="character" w:customStyle="1" w:styleId="Bodytext156">
    <w:name w:val="Body text (156)_"/>
    <w:basedOn w:val="DefaultParagraphFont"/>
    <w:locked/>
    <w:rsid w:val="009A594F"/>
  </w:style>
  <w:style w:type="paragraph" w:customStyle="1" w:styleId="Bodytext1560">
    <w:name w:val="Body text (156)"/>
    <w:basedOn w:val="Normal"/>
    <w:qFormat/>
    <w:rsid w:val="009A594F"/>
    <w:pPr>
      <w:spacing w:after="0" w:line="240" w:lineRule="auto"/>
    </w:pPr>
  </w:style>
  <w:style w:type="character" w:customStyle="1" w:styleId="Bodytext60">
    <w:name w:val="Body text (60)_"/>
    <w:basedOn w:val="DefaultParagraphFont"/>
    <w:locked/>
    <w:rsid w:val="009A594F"/>
  </w:style>
  <w:style w:type="paragraph" w:customStyle="1" w:styleId="Bodytext600">
    <w:name w:val="Body text (60)"/>
    <w:basedOn w:val="Normal"/>
    <w:qFormat/>
    <w:rsid w:val="009A594F"/>
    <w:pPr>
      <w:spacing w:after="0" w:line="240" w:lineRule="auto"/>
    </w:pPr>
  </w:style>
  <w:style w:type="character" w:customStyle="1" w:styleId="Bodytext158">
    <w:name w:val="Body text (158)_"/>
    <w:basedOn w:val="DefaultParagraphFont"/>
    <w:locked/>
    <w:rsid w:val="009A594F"/>
  </w:style>
  <w:style w:type="paragraph" w:customStyle="1" w:styleId="Bodytext1580">
    <w:name w:val="Body text (158)"/>
    <w:basedOn w:val="Normal"/>
    <w:qFormat/>
    <w:rsid w:val="009A594F"/>
    <w:pPr>
      <w:spacing w:after="0" w:line="240" w:lineRule="auto"/>
    </w:pPr>
  </w:style>
  <w:style w:type="character" w:customStyle="1" w:styleId="Bodytext159">
    <w:name w:val="Body text (159)_"/>
    <w:basedOn w:val="DefaultParagraphFont"/>
    <w:locked/>
    <w:rsid w:val="009A594F"/>
  </w:style>
  <w:style w:type="paragraph" w:customStyle="1" w:styleId="Bodytext1590">
    <w:name w:val="Body text (159)"/>
    <w:basedOn w:val="Normal"/>
    <w:qFormat/>
    <w:rsid w:val="009A594F"/>
    <w:pPr>
      <w:spacing w:after="0" w:line="240" w:lineRule="auto"/>
    </w:pPr>
  </w:style>
  <w:style w:type="character" w:customStyle="1" w:styleId="Bodytext160">
    <w:name w:val="Body text (160)_"/>
    <w:basedOn w:val="DefaultParagraphFont"/>
    <w:locked/>
    <w:rsid w:val="009A594F"/>
  </w:style>
  <w:style w:type="paragraph" w:customStyle="1" w:styleId="Bodytext1600">
    <w:name w:val="Body text (160)"/>
    <w:basedOn w:val="Normal"/>
    <w:qFormat/>
    <w:rsid w:val="009A594F"/>
    <w:pPr>
      <w:spacing w:after="0" w:line="240" w:lineRule="auto"/>
    </w:pPr>
  </w:style>
  <w:style w:type="character" w:customStyle="1" w:styleId="Picturecaption4">
    <w:name w:val="Picture caption (4)_"/>
    <w:basedOn w:val="DefaultParagraphFont"/>
    <w:locked/>
    <w:rsid w:val="009A594F"/>
  </w:style>
  <w:style w:type="paragraph" w:customStyle="1" w:styleId="Picturecaption40">
    <w:name w:val="Picture caption (4)"/>
    <w:basedOn w:val="Normal"/>
    <w:qFormat/>
    <w:rsid w:val="009A594F"/>
    <w:pPr>
      <w:spacing w:after="0" w:line="240" w:lineRule="auto"/>
    </w:pPr>
  </w:style>
  <w:style w:type="character" w:customStyle="1" w:styleId="Heading10">
    <w:name w:val="Heading #10_"/>
    <w:basedOn w:val="DefaultParagraphFont"/>
    <w:locked/>
    <w:rsid w:val="009A594F"/>
  </w:style>
  <w:style w:type="paragraph" w:customStyle="1" w:styleId="Heading100">
    <w:name w:val="Heading #10"/>
    <w:basedOn w:val="Normal"/>
    <w:qFormat/>
    <w:rsid w:val="009A594F"/>
    <w:pPr>
      <w:spacing w:after="0" w:line="240" w:lineRule="auto"/>
    </w:pPr>
  </w:style>
  <w:style w:type="character" w:customStyle="1" w:styleId="Picturecaption3">
    <w:name w:val="Picture caption (3)_"/>
    <w:basedOn w:val="DefaultParagraphFont"/>
    <w:locked/>
    <w:rsid w:val="009A594F"/>
  </w:style>
  <w:style w:type="paragraph" w:customStyle="1" w:styleId="Picturecaption30">
    <w:name w:val="Picture caption (3)"/>
    <w:basedOn w:val="Normal"/>
    <w:qFormat/>
    <w:rsid w:val="009A594F"/>
    <w:pPr>
      <w:spacing w:after="0" w:line="240" w:lineRule="auto"/>
    </w:pPr>
  </w:style>
  <w:style w:type="character" w:customStyle="1" w:styleId="Heading13">
    <w:name w:val="Heading #13_"/>
    <w:basedOn w:val="DefaultParagraphFont"/>
    <w:locked/>
    <w:rsid w:val="009A594F"/>
  </w:style>
  <w:style w:type="paragraph" w:customStyle="1" w:styleId="Heading130">
    <w:name w:val="Heading #13"/>
    <w:basedOn w:val="Normal"/>
    <w:qFormat/>
    <w:rsid w:val="009A594F"/>
    <w:pPr>
      <w:spacing w:after="0" w:line="240" w:lineRule="auto"/>
    </w:pPr>
  </w:style>
  <w:style w:type="character" w:customStyle="1" w:styleId="Heading92">
    <w:name w:val="Heading #9 (2)_"/>
    <w:basedOn w:val="DefaultParagraphFont"/>
    <w:locked/>
    <w:rsid w:val="009A594F"/>
  </w:style>
  <w:style w:type="paragraph" w:customStyle="1" w:styleId="Heading920">
    <w:name w:val="Heading #9 (2)"/>
    <w:basedOn w:val="Normal"/>
    <w:qFormat/>
    <w:rsid w:val="009A594F"/>
    <w:pPr>
      <w:spacing w:after="0" w:line="240" w:lineRule="auto"/>
    </w:pPr>
  </w:style>
  <w:style w:type="character" w:customStyle="1" w:styleId="Heading15">
    <w:name w:val="Heading #15_"/>
    <w:basedOn w:val="DefaultParagraphFont"/>
    <w:locked/>
    <w:rsid w:val="009A594F"/>
  </w:style>
  <w:style w:type="paragraph" w:customStyle="1" w:styleId="Heading150">
    <w:name w:val="Heading #15"/>
    <w:basedOn w:val="Normal"/>
    <w:qFormat/>
    <w:rsid w:val="009A594F"/>
    <w:pPr>
      <w:spacing w:after="0" w:line="240" w:lineRule="auto"/>
    </w:pPr>
  </w:style>
  <w:style w:type="character" w:customStyle="1" w:styleId="Bodytext38">
    <w:name w:val="Body text (38)_"/>
    <w:basedOn w:val="DefaultParagraphFont"/>
    <w:locked/>
    <w:rsid w:val="009A594F"/>
  </w:style>
  <w:style w:type="paragraph" w:customStyle="1" w:styleId="Bodytext380">
    <w:name w:val="Body text (38)"/>
    <w:basedOn w:val="Normal"/>
    <w:qFormat/>
    <w:rsid w:val="009A594F"/>
    <w:pPr>
      <w:spacing w:after="0" w:line="240" w:lineRule="auto"/>
    </w:pPr>
  </w:style>
  <w:style w:type="character" w:customStyle="1" w:styleId="Heading17">
    <w:name w:val="Heading #17_"/>
    <w:basedOn w:val="DefaultParagraphFont"/>
    <w:locked/>
    <w:rsid w:val="009A594F"/>
  </w:style>
  <w:style w:type="paragraph" w:customStyle="1" w:styleId="Heading170">
    <w:name w:val="Heading #17"/>
    <w:basedOn w:val="Normal"/>
    <w:qFormat/>
    <w:rsid w:val="009A594F"/>
    <w:pPr>
      <w:spacing w:after="0" w:line="240" w:lineRule="auto"/>
    </w:pPr>
  </w:style>
  <w:style w:type="character" w:customStyle="1" w:styleId="Bodytext97Exact">
    <w:name w:val="Body text (97) Exact"/>
    <w:basedOn w:val="DefaultParagraphFont"/>
    <w:locked/>
    <w:rsid w:val="009A594F"/>
  </w:style>
  <w:style w:type="paragraph" w:customStyle="1" w:styleId="Bodytext97">
    <w:name w:val="Body text (97)"/>
    <w:basedOn w:val="Normal"/>
    <w:qFormat/>
    <w:rsid w:val="009A594F"/>
    <w:pPr>
      <w:spacing w:after="0" w:line="240" w:lineRule="auto"/>
    </w:pPr>
  </w:style>
  <w:style w:type="character" w:customStyle="1" w:styleId="Bodytext42">
    <w:name w:val="Body text (42)_"/>
    <w:basedOn w:val="DefaultParagraphFont"/>
    <w:locked/>
    <w:rsid w:val="009A594F"/>
  </w:style>
  <w:style w:type="paragraph" w:customStyle="1" w:styleId="Bodytext420">
    <w:name w:val="Body text (42)"/>
    <w:basedOn w:val="Normal"/>
    <w:qFormat/>
    <w:rsid w:val="009A594F"/>
    <w:pPr>
      <w:spacing w:after="0" w:line="240" w:lineRule="auto"/>
    </w:pPr>
  </w:style>
  <w:style w:type="character" w:customStyle="1" w:styleId="Picturecaption9">
    <w:name w:val="Picture caption (9)_"/>
    <w:basedOn w:val="DefaultParagraphFont"/>
    <w:locked/>
    <w:rsid w:val="009A594F"/>
  </w:style>
  <w:style w:type="paragraph" w:customStyle="1" w:styleId="Picturecaption90">
    <w:name w:val="Picture caption (9)"/>
    <w:basedOn w:val="Normal"/>
    <w:qFormat/>
    <w:rsid w:val="009A594F"/>
    <w:pPr>
      <w:spacing w:after="0" w:line="240" w:lineRule="auto"/>
    </w:pPr>
  </w:style>
  <w:style w:type="character" w:customStyle="1" w:styleId="Bodytext96Exact">
    <w:name w:val="Body text (96) Exact"/>
    <w:basedOn w:val="DefaultParagraphFont"/>
    <w:locked/>
    <w:rsid w:val="009A594F"/>
  </w:style>
  <w:style w:type="paragraph" w:customStyle="1" w:styleId="Bodytext96">
    <w:name w:val="Body text (96)"/>
    <w:basedOn w:val="Normal"/>
    <w:qFormat/>
    <w:rsid w:val="009A594F"/>
    <w:pPr>
      <w:spacing w:after="0" w:line="240" w:lineRule="auto"/>
    </w:pPr>
  </w:style>
  <w:style w:type="character" w:customStyle="1" w:styleId="Heading142">
    <w:name w:val="Heading #14 (2)_"/>
    <w:basedOn w:val="DefaultParagraphFont"/>
    <w:locked/>
    <w:rsid w:val="009A594F"/>
  </w:style>
  <w:style w:type="paragraph" w:customStyle="1" w:styleId="Heading1420">
    <w:name w:val="Heading #14 (2)"/>
    <w:basedOn w:val="Normal"/>
    <w:qFormat/>
    <w:rsid w:val="009A594F"/>
    <w:pPr>
      <w:spacing w:after="0" w:line="240" w:lineRule="auto"/>
    </w:pPr>
  </w:style>
  <w:style w:type="character" w:customStyle="1" w:styleId="Picturecaption31">
    <w:name w:val="Picture caption (31)_"/>
    <w:basedOn w:val="DefaultParagraphFont"/>
    <w:locked/>
    <w:rsid w:val="009A594F"/>
  </w:style>
  <w:style w:type="paragraph" w:customStyle="1" w:styleId="Picturecaption310">
    <w:name w:val="Picture caption (31)"/>
    <w:basedOn w:val="Normal"/>
    <w:qFormat/>
    <w:rsid w:val="009A594F"/>
    <w:pPr>
      <w:spacing w:after="0" w:line="240" w:lineRule="auto"/>
    </w:pPr>
  </w:style>
  <w:style w:type="character" w:customStyle="1" w:styleId="Picturecaption27">
    <w:name w:val="Picture caption (27)_"/>
    <w:basedOn w:val="DefaultParagraphFont"/>
    <w:locked/>
    <w:rsid w:val="009A594F"/>
  </w:style>
  <w:style w:type="paragraph" w:customStyle="1" w:styleId="Picturecaption270">
    <w:name w:val="Picture caption (27)"/>
    <w:basedOn w:val="Normal"/>
    <w:qFormat/>
    <w:rsid w:val="009A594F"/>
    <w:pPr>
      <w:spacing w:after="0" w:line="240" w:lineRule="auto"/>
    </w:pPr>
  </w:style>
  <w:style w:type="character" w:customStyle="1" w:styleId="Bodytext43Exact">
    <w:name w:val="Body text (43) Exact"/>
    <w:basedOn w:val="DefaultParagraphFont"/>
    <w:locked/>
    <w:rsid w:val="009A594F"/>
  </w:style>
  <w:style w:type="paragraph" w:customStyle="1" w:styleId="Bodytext43">
    <w:name w:val="Body text (43)"/>
    <w:basedOn w:val="Normal"/>
    <w:qFormat/>
    <w:rsid w:val="009A594F"/>
    <w:pPr>
      <w:spacing w:after="0" w:line="240" w:lineRule="auto"/>
    </w:pPr>
  </w:style>
  <w:style w:type="character" w:customStyle="1" w:styleId="Bodytext109">
    <w:name w:val="Body text (109)_"/>
    <w:basedOn w:val="DefaultParagraphFont"/>
    <w:locked/>
    <w:rsid w:val="009A594F"/>
  </w:style>
  <w:style w:type="paragraph" w:customStyle="1" w:styleId="Bodytext1090">
    <w:name w:val="Body text (109)"/>
    <w:basedOn w:val="Normal"/>
    <w:qFormat/>
    <w:rsid w:val="009A594F"/>
    <w:pPr>
      <w:spacing w:after="0" w:line="240" w:lineRule="auto"/>
    </w:pPr>
  </w:style>
  <w:style w:type="character" w:customStyle="1" w:styleId="Bodytext110">
    <w:name w:val="Body text (110)_"/>
    <w:basedOn w:val="DefaultParagraphFont"/>
    <w:locked/>
    <w:rsid w:val="009A594F"/>
  </w:style>
  <w:style w:type="paragraph" w:customStyle="1" w:styleId="Bodytext1100">
    <w:name w:val="Body text (110)"/>
    <w:basedOn w:val="Normal"/>
    <w:qFormat/>
    <w:rsid w:val="009A594F"/>
    <w:pPr>
      <w:spacing w:after="0" w:line="240" w:lineRule="auto"/>
    </w:pPr>
  </w:style>
  <w:style w:type="character" w:customStyle="1" w:styleId="Bodytext111">
    <w:name w:val="Body text (111)_"/>
    <w:basedOn w:val="DefaultParagraphFont"/>
    <w:locked/>
    <w:rsid w:val="009A594F"/>
  </w:style>
  <w:style w:type="paragraph" w:customStyle="1" w:styleId="Bodytext1110">
    <w:name w:val="Body text (111)"/>
    <w:basedOn w:val="Normal"/>
    <w:qFormat/>
    <w:rsid w:val="009A594F"/>
    <w:pPr>
      <w:spacing w:after="0" w:line="240" w:lineRule="auto"/>
    </w:pPr>
  </w:style>
  <w:style w:type="character" w:customStyle="1" w:styleId="Tablecaption7">
    <w:name w:val="Table caption (7)_"/>
    <w:basedOn w:val="DefaultParagraphFont"/>
    <w:locked/>
    <w:rsid w:val="009A594F"/>
  </w:style>
  <w:style w:type="paragraph" w:customStyle="1" w:styleId="Tablecaption70">
    <w:name w:val="Table caption (7)"/>
    <w:basedOn w:val="Normal"/>
    <w:qFormat/>
    <w:rsid w:val="009A594F"/>
    <w:pPr>
      <w:spacing w:after="0" w:line="240" w:lineRule="auto"/>
    </w:pPr>
  </w:style>
  <w:style w:type="character" w:customStyle="1" w:styleId="Bodytext112">
    <w:name w:val="Body text (112)_"/>
    <w:basedOn w:val="DefaultParagraphFont"/>
    <w:locked/>
    <w:rsid w:val="009A594F"/>
  </w:style>
  <w:style w:type="paragraph" w:customStyle="1" w:styleId="Bodytext1120">
    <w:name w:val="Body text (112)"/>
    <w:basedOn w:val="Normal"/>
    <w:qFormat/>
    <w:rsid w:val="009A594F"/>
    <w:pPr>
      <w:spacing w:after="0" w:line="240" w:lineRule="auto"/>
    </w:pPr>
  </w:style>
  <w:style w:type="character" w:customStyle="1" w:styleId="Bodytext113">
    <w:name w:val="Body text (113)_"/>
    <w:basedOn w:val="DefaultParagraphFont"/>
    <w:locked/>
    <w:rsid w:val="009A594F"/>
  </w:style>
  <w:style w:type="paragraph" w:customStyle="1" w:styleId="Bodytext1130">
    <w:name w:val="Body text (113)"/>
    <w:basedOn w:val="Normal"/>
    <w:qFormat/>
    <w:rsid w:val="009A594F"/>
    <w:pPr>
      <w:spacing w:after="0" w:line="240" w:lineRule="auto"/>
    </w:pPr>
  </w:style>
  <w:style w:type="character" w:customStyle="1" w:styleId="Tableofcontents10">
    <w:name w:val="Table of contents (10)_"/>
    <w:basedOn w:val="DefaultParagraphFont"/>
    <w:locked/>
    <w:rsid w:val="009A594F"/>
  </w:style>
  <w:style w:type="paragraph" w:customStyle="1" w:styleId="Tableofcontents100">
    <w:name w:val="Table of contents (10)"/>
    <w:basedOn w:val="Normal"/>
    <w:qFormat/>
    <w:rsid w:val="009A594F"/>
    <w:pPr>
      <w:spacing w:after="0" w:line="240" w:lineRule="auto"/>
    </w:pPr>
  </w:style>
  <w:style w:type="character" w:customStyle="1" w:styleId="Tableofcontents12">
    <w:name w:val="Table of contents (12)_"/>
    <w:basedOn w:val="DefaultParagraphFont"/>
    <w:locked/>
    <w:rsid w:val="009A594F"/>
  </w:style>
  <w:style w:type="paragraph" w:customStyle="1" w:styleId="Tableofcontents120">
    <w:name w:val="Table of contents (12)"/>
    <w:basedOn w:val="Normal"/>
    <w:qFormat/>
    <w:rsid w:val="009A594F"/>
    <w:pPr>
      <w:spacing w:after="0" w:line="240" w:lineRule="auto"/>
    </w:pPr>
  </w:style>
  <w:style w:type="character" w:customStyle="1" w:styleId="Tableofcontents14">
    <w:name w:val="Table of contents (14)_"/>
    <w:basedOn w:val="DefaultParagraphFont"/>
    <w:locked/>
    <w:rsid w:val="009A594F"/>
  </w:style>
  <w:style w:type="paragraph" w:customStyle="1" w:styleId="Tableofcontents140">
    <w:name w:val="Table of contents (14)"/>
    <w:basedOn w:val="Normal"/>
    <w:qFormat/>
    <w:rsid w:val="009A594F"/>
    <w:pPr>
      <w:spacing w:after="0" w:line="240" w:lineRule="auto"/>
    </w:pPr>
  </w:style>
  <w:style w:type="character" w:customStyle="1" w:styleId="Heading162">
    <w:name w:val="Heading #16 (2)_"/>
    <w:basedOn w:val="DefaultParagraphFont"/>
    <w:locked/>
    <w:rsid w:val="009A594F"/>
  </w:style>
  <w:style w:type="paragraph" w:customStyle="1" w:styleId="Heading1620">
    <w:name w:val="Heading #16 (2)"/>
    <w:basedOn w:val="Normal"/>
    <w:qFormat/>
    <w:rsid w:val="009A594F"/>
    <w:pPr>
      <w:spacing w:after="0" w:line="240" w:lineRule="auto"/>
    </w:pPr>
  </w:style>
  <w:style w:type="character" w:customStyle="1" w:styleId="StyleStyle4LatinTimesNewRomanAsianSimSunChar">
    <w:name w:val="Style Style4 + (Latin) Times New Roman (Asian) SimSun Char"/>
    <w:locked/>
    <w:rsid w:val="009A594F"/>
  </w:style>
  <w:style w:type="paragraph" w:customStyle="1" w:styleId="StyleStyle4LatinTimesNewRomanAsianSimSun">
    <w:name w:val="Style Style4 + (Latin) Times New Roman (Asian) SimSun"/>
    <w:basedOn w:val="medium-normal"/>
    <w:qFormat/>
    <w:rsid w:val="009A594F"/>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9A594F"/>
  </w:style>
  <w:style w:type="paragraph" w:customStyle="1" w:styleId="StyleUnderlineCharLatinTimesNewRomanAsianSimSun">
    <w:name w:val="Style Underline Char + (Latin) Times New Roman (Asian) SimSun"/>
    <w:basedOn w:val="Normal"/>
    <w:qFormat/>
    <w:rsid w:val="009A594F"/>
    <w:pPr>
      <w:spacing w:after="0" w:line="240" w:lineRule="auto"/>
    </w:pPr>
  </w:style>
  <w:style w:type="character" w:customStyle="1" w:styleId="StyleUnderlineCharLatinTimesNewRomanAsianSimSunBoldChar">
    <w:name w:val="Style Underline Char + (Latin) Times New Roman (Asian) SimSun Bold Char"/>
    <w:locked/>
    <w:rsid w:val="009A594F"/>
  </w:style>
  <w:style w:type="paragraph" w:customStyle="1" w:styleId="StyleUnderlineCharLatinTimesNewRomanAsianSimSunBold">
    <w:name w:val="Style Underline Char + (Latin) Times New Roman (Asian) SimSun Bold"/>
    <w:basedOn w:val="Normal"/>
    <w:qFormat/>
    <w:rsid w:val="009A594F"/>
    <w:pPr>
      <w:spacing w:after="0" w:line="240" w:lineRule="auto"/>
    </w:pPr>
  </w:style>
  <w:style w:type="character" w:customStyle="1" w:styleId="StyleStyle1BoldChar">
    <w:name w:val="Style Style1 + Bold Char"/>
    <w:locked/>
    <w:rsid w:val="009A594F"/>
  </w:style>
  <w:style w:type="paragraph" w:customStyle="1" w:styleId="StyleStyle1Bold">
    <w:name w:val="Style Style1 + Bold"/>
    <w:basedOn w:val="Cites"/>
    <w:qFormat/>
    <w:rsid w:val="009A594F"/>
    <w:pPr>
      <w:widowControl/>
    </w:pPr>
    <w:rPr>
      <w:noProof/>
      <w:szCs w:val="20"/>
    </w:rPr>
  </w:style>
  <w:style w:type="character" w:customStyle="1" w:styleId="StyleBoldandUnderlineChar11ptChar">
    <w:name w:val="Style Bold and Underline Char + 11 pt Char"/>
    <w:locked/>
    <w:rsid w:val="009A594F"/>
  </w:style>
  <w:style w:type="paragraph" w:customStyle="1" w:styleId="StyleBoldandUnderlineChar11pt">
    <w:name w:val="Style Bold and Underline Char + 11 pt"/>
    <w:basedOn w:val="UnreadText"/>
    <w:qFormat/>
    <w:rsid w:val="009A594F"/>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9A594F"/>
  </w:style>
  <w:style w:type="paragraph" w:customStyle="1" w:styleId="StyleStyleStyle4LatinTimesNewRomanAsianSimSunBold">
    <w:name w:val="Style Style Style4 + (Latin) Times New Roman (Asian) SimSun Bold +"/>
    <w:basedOn w:val="Normal"/>
    <w:qFormat/>
    <w:rsid w:val="009A594F"/>
    <w:pPr>
      <w:spacing w:after="0" w:line="240" w:lineRule="auto"/>
    </w:pPr>
  </w:style>
  <w:style w:type="character" w:customStyle="1" w:styleId="StyleStyle4BoldChar">
    <w:name w:val="Style Style4 + Bold Char"/>
    <w:locked/>
    <w:rsid w:val="009A594F"/>
  </w:style>
  <w:style w:type="paragraph" w:customStyle="1" w:styleId="StyleStyle4Bold">
    <w:name w:val="Style Style4 + Bold"/>
    <w:basedOn w:val="medium-normal"/>
    <w:qFormat/>
    <w:rsid w:val="009A594F"/>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9A594F"/>
  </w:style>
  <w:style w:type="paragraph" w:customStyle="1" w:styleId="StyleStyle411ptBorderSinglesolidlineAuto05ptL">
    <w:name w:val="Style Style4 + 11 pt Border: : (Single solid line Auto  0.5 pt L..."/>
    <w:basedOn w:val="medium-normal"/>
    <w:qFormat/>
    <w:rsid w:val="009A594F"/>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9A594F"/>
  </w:style>
  <w:style w:type="paragraph" w:customStyle="1" w:styleId="StyleStyle49ptBoldBorderSinglesolidlineAuto05">
    <w:name w:val="Style Style4 + 9 pt Bold Border: : (Single solid line Auto  0.5..."/>
    <w:basedOn w:val="medium-normal"/>
    <w:qFormat/>
    <w:rsid w:val="009A594F"/>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9A594F"/>
  </w:style>
  <w:style w:type="paragraph" w:customStyle="1" w:styleId="StyleStyle49ptBorderSinglesolidlineAuto05ptLi">
    <w:name w:val="Style Style4 + 9 pt Border: : (Single solid line Auto  0.5 pt Li..."/>
    <w:basedOn w:val="medium-normal"/>
    <w:next w:val="hotroute1"/>
    <w:qFormat/>
    <w:rsid w:val="009A594F"/>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9A594F"/>
  </w:style>
  <w:style w:type="paragraph" w:customStyle="1" w:styleId="UnderlineCharCharCharCharChar">
    <w:name w:val="Underline Char Char Char Char Char"/>
    <w:basedOn w:val="Normal"/>
    <w:next w:val="BlockHeaderHidden"/>
    <w:qFormat/>
    <w:rsid w:val="009A594F"/>
    <w:pPr>
      <w:spacing w:after="0" w:line="240" w:lineRule="auto"/>
    </w:pPr>
  </w:style>
  <w:style w:type="character" w:customStyle="1" w:styleId="TextsmallChar">
    <w:name w:val="Textsmall Char"/>
    <w:locked/>
    <w:rsid w:val="009A594F"/>
  </w:style>
  <w:style w:type="paragraph" w:customStyle="1" w:styleId="Textsmall0">
    <w:name w:val="Textsmall"/>
    <w:basedOn w:val="Normal"/>
    <w:next w:val="Normal"/>
    <w:qFormat/>
    <w:rsid w:val="009A594F"/>
    <w:pPr>
      <w:spacing w:after="0" w:line="240" w:lineRule="auto"/>
    </w:pPr>
  </w:style>
  <w:style w:type="paragraph" w:customStyle="1" w:styleId="hotroute1">
    <w:name w:val="hot route!"/>
    <w:basedOn w:val="Normal"/>
    <w:next w:val="UnderlinePara"/>
    <w:qFormat/>
    <w:rsid w:val="009A594F"/>
    <w:pPr>
      <w:spacing w:after="0" w:line="240" w:lineRule="auto"/>
    </w:pPr>
  </w:style>
  <w:style w:type="character" w:customStyle="1" w:styleId="BlockHeaderHiddenChar">
    <w:name w:val="Block Header Hidden Char"/>
    <w:basedOn w:val="DefaultParagraphFont"/>
    <w:locked/>
    <w:rsid w:val="009A594F"/>
  </w:style>
  <w:style w:type="paragraph" w:customStyle="1" w:styleId="BlockHeaderHidden">
    <w:name w:val="Block Header Hidden"/>
    <w:basedOn w:val="Normal"/>
    <w:next w:val="Stylecardtext8pt"/>
    <w:autoRedefine/>
    <w:qFormat/>
    <w:rsid w:val="009A594F"/>
    <w:pPr>
      <w:spacing w:after="0" w:line="240" w:lineRule="auto"/>
    </w:pPr>
  </w:style>
  <w:style w:type="paragraph" w:customStyle="1" w:styleId="txgreen">
    <w:name w:val="txgreen"/>
    <w:basedOn w:val="Normal"/>
    <w:uiPriority w:val="99"/>
    <w:qFormat/>
    <w:rsid w:val="009A594F"/>
    <w:pPr>
      <w:spacing w:after="0" w:line="240" w:lineRule="auto"/>
    </w:pPr>
  </w:style>
  <w:style w:type="paragraph" w:customStyle="1" w:styleId="rtecenter">
    <w:name w:val="rtecenter"/>
    <w:basedOn w:val="Normal"/>
    <w:uiPriority w:val="99"/>
    <w:qFormat/>
    <w:rsid w:val="009A594F"/>
    <w:pPr>
      <w:spacing w:after="0" w:line="240" w:lineRule="auto"/>
    </w:pPr>
  </w:style>
  <w:style w:type="paragraph" w:customStyle="1" w:styleId="StyleHeading4TagBigcardNotBold">
    <w:name w:val="Style Heading 4TagBig card + Not Bold"/>
    <w:basedOn w:val="Heading4"/>
    <w:qFormat/>
    <w:rsid w:val="009A594F"/>
    <w:pPr>
      <w:spacing w:before="200" w:line="240" w:lineRule="auto"/>
    </w:pPr>
    <w:rPr>
      <w:iCs w:val="0"/>
      <w:sz w:val="22"/>
    </w:rPr>
  </w:style>
  <w:style w:type="paragraph" w:customStyle="1" w:styleId="Stylecardtext5pt">
    <w:name w:val="Style card text + 5 pt"/>
    <w:basedOn w:val="Normal"/>
    <w:qFormat/>
    <w:rsid w:val="009A594F"/>
    <w:pPr>
      <w:spacing w:after="0" w:line="240" w:lineRule="auto"/>
    </w:pPr>
  </w:style>
  <w:style w:type="character" w:customStyle="1" w:styleId="F7-SmallFont">
    <w:name w:val="F7 - Small Font"/>
    <w:rsid w:val="009A594F"/>
  </w:style>
  <w:style w:type="character" w:customStyle="1" w:styleId="StyleLatinGaramond9ptUnderline">
    <w:name w:val="Style (Latin) Garamond 9 pt Underline"/>
    <w:rsid w:val="009A594F"/>
  </w:style>
  <w:style w:type="character" w:customStyle="1" w:styleId="tkrname">
    <w:name w:val="tkrname"/>
    <w:basedOn w:val="DefaultParagraphFont"/>
    <w:rsid w:val="009A594F"/>
  </w:style>
  <w:style w:type="character" w:customStyle="1" w:styleId="tkrchange">
    <w:name w:val="tkrchange"/>
    <w:basedOn w:val="DefaultParagraphFont"/>
    <w:rsid w:val="009A594F"/>
  </w:style>
  <w:style w:type="character" w:customStyle="1" w:styleId="l9">
    <w:name w:val="l9"/>
    <w:basedOn w:val="DefaultParagraphFont"/>
    <w:rsid w:val="009A594F"/>
  </w:style>
  <w:style w:type="character" w:customStyle="1" w:styleId="l8">
    <w:name w:val="l8"/>
    <w:basedOn w:val="DefaultParagraphFont"/>
    <w:rsid w:val="009A594F"/>
  </w:style>
  <w:style w:type="character" w:customStyle="1" w:styleId="l6">
    <w:name w:val="l6"/>
    <w:basedOn w:val="DefaultParagraphFont"/>
    <w:rsid w:val="009A594F"/>
  </w:style>
  <w:style w:type="character" w:customStyle="1" w:styleId="l7">
    <w:name w:val="l7"/>
    <w:basedOn w:val="DefaultParagraphFont"/>
    <w:rsid w:val="009A594F"/>
  </w:style>
  <w:style w:type="character" w:customStyle="1" w:styleId="ellipsistext">
    <w:name w:val="ellipsis_text"/>
    <w:basedOn w:val="DefaultParagraphFont"/>
    <w:rsid w:val="009A594F"/>
  </w:style>
  <w:style w:type="character" w:customStyle="1" w:styleId="referencediv">
    <w:name w:val="referencediv"/>
    <w:basedOn w:val="DefaultParagraphFont"/>
    <w:rsid w:val="009A594F"/>
  </w:style>
  <w:style w:type="character" w:customStyle="1" w:styleId="A3">
    <w:name w:val="A3"/>
    <w:uiPriority w:val="99"/>
    <w:rsid w:val="009A594F"/>
  </w:style>
  <w:style w:type="character" w:customStyle="1" w:styleId="cite0">
    <w:name w:val="cite0"/>
    <w:rsid w:val="009A594F"/>
  </w:style>
  <w:style w:type="character" w:customStyle="1" w:styleId="hilite1">
    <w:name w:val="hilite1"/>
    <w:rsid w:val="009A594F"/>
  </w:style>
  <w:style w:type="character" w:customStyle="1" w:styleId="Style8pt1">
    <w:name w:val="Style 8 pt1"/>
    <w:basedOn w:val="DefaultParagraphFont"/>
    <w:rsid w:val="009A594F"/>
  </w:style>
  <w:style w:type="character" w:customStyle="1" w:styleId="qlabel">
    <w:name w:val="q_label"/>
    <w:rsid w:val="009A594F"/>
  </w:style>
  <w:style w:type="character" w:customStyle="1" w:styleId="alabel">
    <w:name w:val="a_label"/>
    <w:rsid w:val="009A594F"/>
  </w:style>
  <w:style w:type="character" w:customStyle="1" w:styleId="StyleStyle4CharTimesNewRoman11pt">
    <w:name w:val="Style Style4 Char + Times New Roman 11 pt"/>
    <w:rsid w:val="009A594F"/>
  </w:style>
  <w:style w:type="character" w:customStyle="1" w:styleId="Aunderline">
    <w:name w:val="Aunderline"/>
    <w:qFormat/>
    <w:rsid w:val="009A594F"/>
  </w:style>
  <w:style w:type="character" w:customStyle="1" w:styleId="desc">
    <w:name w:val="desc"/>
    <w:basedOn w:val="DefaultParagraphFont"/>
    <w:rsid w:val="009A594F"/>
  </w:style>
  <w:style w:type="character" w:customStyle="1" w:styleId="titleauthoretc">
    <w:name w:val="titleauthoretc"/>
    <w:rsid w:val="009A594F"/>
  </w:style>
  <w:style w:type="character" w:customStyle="1" w:styleId="in-top">
    <w:name w:val="in-top"/>
    <w:rsid w:val="009A594F"/>
  </w:style>
  <w:style w:type="character" w:customStyle="1" w:styleId="nukeled">
    <w:name w:val="nukeled"/>
    <w:rsid w:val="009A594F"/>
  </w:style>
  <w:style w:type="character" w:customStyle="1" w:styleId="contextlyrelated">
    <w:name w:val="contextly_related"/>
    <w:rsid w:val="009A594F"/>
  </w:style>
  <w:style w:type="character" w:customStyle="1" w:styleId="in-right">
    <w:name w:val="in-right"/>
    <w:rsid w:val="009A594F"/>
  </w:style>
  <w:style w:type="character" w:customStyle="1" w:styleId="adtext">
    <w:name w:val="ad_text"/>
    <w:rsid w:val="009A594F"/>
  </w:style>
  <w:style w:type="character" w:customStyle="1" w:styleId="linkrow">
    <w:name w:val="link_row"/>
    <w:rsid w:val="009A594F"/>
  </w:style>
  <w:style w:type="character" w:customStyle="1" w:styleId="revision-date">
    <w:name w:val="revision-date"/>
    <w:rsid w:val="009A594F"/>
  </w:style>
  <w:style w:type="character" w:customStyle="1" w:styleId="facebook-share">
    <w:name w:val="facebook-share"/>
    <w:rsid w:val="009A594F"/>
  </w:style>
  <w:style w:type="character" w:customStyle="1" w:styleId="facebook-share-label">
    <w:name w:val="facebook-share-label"/>
    <w:rsid w:val="009A594F"/>
  </w:style>
  <w:style w:type="character" w:customStyle="1" w:styleId="cap">
    <w:name w:val="cap"/>
    <w:rsid w:val="009A594F"/>
  </w:style>
  <w:style w:type="character" w:customStyle="1" w:styleId="share">
    <w:name w:val="share"/>
    <w:rsid w:val="009A594F"/>
  </w:style>
  <w:style w:type="character" w:customStyle="1" w:styleId="ata11y">
    <w:name w:val="at_a11y"/>
    <w:rsid w:val="009A594F"/>
  </w:style>
  <w:style w:type="character" w:customStyle="1" w:styleId="tpk">
    <w:name w:val="tpk"/>
    <w:rsid w:val="009A594F"/>
  </w:style>
  <w:style w:type="character" w:customStyle="1" w:styleId="A24">
    <w:name w:val="A24"/>
    <w:uiPriority w:val="99"/>
    <w:rsid w:val="009A594F"/>
  </w:style>
  <w:style w:type="character" w:customStyle="1" w:styleId="A25">
    <w:name w:val="A25"/>
    <w:uiPriority w:val="99"/>
    <w:rsid w:val="009A594F"/>
  </w:style>
  <w:style w:type="character" w:customStyle="1" w:styleId="Headerorfooter">
    <w:name w:val="Header or footer_"/>
    <w:basedOn w:val="DefaultParagraphFont"/>
    <w:rsid w:val="009A594F"/>
  </w:style>
  <w:style w:type="character" w:customStyle="1" w:styleId="Bodytext21">
    <w:name w:val="Body text (2)_"/>
    <w:basedOn w:val="DefaultParagraphFont"/>
    <w:rsid w:val="009A594F"/>
  </w:style>
  <w:style w:type="character" w:customStyle="1" w:styleId="Bodytext22">
    <w:name w:val="Body text (2)"/>
    <w:basedOn w:val="Bodytext30"/>
    <w:rsid w:val="009A594F"/>
  </w:style>
  <w:style w:type="character" w:customStyle="1" w:styleId="Headerorfooter0">
    <w:name w:val="Header or footer"/>
    <w:basedOn w:val="Bodytext100"/>
    <w:rsid w:val="009A594F"/>
    <w:rPr>
      <w:shd w:val="clear" w:color="auto" w:fill="FFFFFF"/>
    </w:rPr>
  </w:style>
  <w:style w:type="character" w:customStyle="1" w:styleId="Bodytext32">
    <w:name w:val="Body text (3)_"/>
    <w:basedOn w:val="DefaultParagraphFont"/>
    <w:rsid w:val="009A594F"/>
  </w:style>
  <w:style w:type="character" w:customStyle="1" w:styleId="Bodytext31Exact">
    <w:name w:val="Body text (31) Exact"/>
    <w:basedOn w:val="DefaultParagraphFont"/>
    <w:rsid w:val="009A594F"/>
  </w:style>
  <w:style w:type="character" w:customStyle="1" w:styleId="Bodytext100">
    <w:name w:val="Body text (10)_"/>
    <w:basedOn w:val="DefaultParagraphFont"/>
    <w:link w:val="Bodytext101"/>
    <w:uiPriority w:val="99"/>
    <w:rsid w:val="009A594F"/>
    <w:rPr>
      <w:shd w:val="clear" w:color="auto" w:fill="FFFFFF"/>
    </w:rPr>
  </w:style>
  <w:style w:type="character" w:customStyle="1" w:styleId="Bodytext30">
    <w:name w:val="Body text (3)"/>
    <w:basedOn w:val="Bodytext3Spacing0ptExact"/>
    <w:rsid w:val="009A594F"/>
  </w:style>
  <w:style w:type="character" w:customStyle="1" w:styleId="Bodytext46">
    <w:name w:val="Body text (46)_"/>
    <w:basedOn w:val="DefaultParagraphFont"/>
    <w:rsid w:val="009A594F"/>
  </w:style>
  <w:style w:type="character" w:customStyle="1" w:styleId="Bodytext51">
    <w:name w:val="Body text (51)_"/>
    <w:basedOn w:val="DefaultParagraphFont"/>
    <w:rsid w:val="009A594F"/>
  </w:style>
  <w:style w:type="character" w:customStyle="1" w:styleId="Bodytext34">
    <w:name w:val="Body text (34)_"/>
    <w:basedOn w:val="DefaultParagraphFont"/>
    <w:rsid w:val="009A594F"/>
  </w:style>
  <w:style w:type="character" w:customStyle="1" w:styleId="Bodytext3Spacing0ptExact">
    <w:name w:val="Body text (3) + Spacing 0 pt Exact"/>
    <w:rsid w:val="009A594F"/>
  </w:style>
  <w:style w:type="character" w:customStyle="1" w:styleId="Bodytext82">
    <w:name w:val="Body text (82)_"/>
    <w:basedOn w:val="DefaultParagraphFont"/>
    <w:rsid w:val="009A594F"/>
  </w:style>
  <w:style w:type="character" w:customStyle="1" w:styleId="PicturecaptionSpacing0ptExact">
    <w:name w:val="Picture caption + Spacing 0 pt Exact"/>
    <w:basedOn w:val="DefaultParagraphFont"/>
    <w:rsid w:val="009A594F"/>
  </w:style>
  <w:style w:type="character" w:customStyle="1" w:styleId="Tableofcontents13">
    <w:name w:val="Table of contents (13)_"/>
    <w:basedOn w:val="DefaultParagraphFont"/>
    <w:rsid w:val="009A594F"/>
  </w:style>
  <w:style w:type="character" w:customStyle="1" w:styleId="Bodytext114">
    <w:name w:val="Body text (114)_"/>
    <w:basedOn w:val="DefaultParagraphFont"/>
    <w:rsid w:val="009A594F"/>
  </w:style>
  <w:style w:type="character" w:customStyle="1" w:styleId="Bodytext115">
    <w:name w:val="Body text (115)_"/>
    <w:basedOn w:val="DefaultParagraphFont"/>
    <w:rsid w:val="009A594F"/>
  </w:style>
  <w:style w:type="character" w:customStyle="1" w:styleId="BodyText40">
    <w:name w:val="Body Text4"/>
    <w:basedOn w:val="DefaultParagraphFont"/>
    <w:rsid w:val="009A594F"/>
  </w:style>
  <w:style w:type="character" w:customStyle="1" w:styleId="Bodytext1150">
    <w:name w:val="Body text (115)"/>
    <w:basedOn w:val="Picturecaption2Spacing0ptExact"/>
    <w:rsid w:val="009A594F"/>
  </w:style>
  <w:style w:type="character" w:customStyle="1" w:styleId="Bodytext820">
    <w:name w:val="Body text (82)"/>
    <w:rsid w:val="009A594F"/>
  </w:style>
  <w:style w:type="character" w:customStyle="1" w:styleId="Bodytext102">
    <w:name w:val="Body text (10)"/>
    <w:basedOn w:val="PicturecaptionSpacing0ptExact"/>
    <w:rsid w:val="009A594F"/>
  </w:style>
  <w:style w:type="character" w:customStyle="1" w:styleId="Bodytext82Spacing0ptExact">
    <w:name w:val="Body text (82) + Spacing 0 pt Exact"/>
    <w:basedOn w:val="Bodytext820"/>
    <w:rsid w:val="009A594F"/>
  </w:style>
  <w:style w:type="character" w:customStyle="1" w:styleId="Bodytext131Exact">
    <w:name w:val="Body text (131) Exact"/>
    <w:basedOn w:val="DefaultParagraphFont"/>
    <w:rsid w:val="009A594F"/>
  </w:style>
  <w:style w:type="character" w:customStyle="1" w:styleId="Picturecaption2Spacing0ptExact">
    <w:name w:val="Picture caption (2) + Spacing 0 pt Exact"/>
    <w:basedOn w:val="DefaultParagraphFont"/>
    <w:rsid w:val="009A594F"/>
  </w:style>
  <w:style w:type="character" w:customStyle="1" w:styleId="Bodytext114Exact">
    <w:name w:val="Body text (114) Exact"/>
    <w:basedOn w:val="Bodytext131Exact"/>
    <w:rsid w:val="009A594F"/>
  </w:style>
  <w:style w:type="character" w:customStyle="1" w:styleId="Bodytext340">
    <w:name w:val="Body text (34)"/>
    <w:basedOn w:val="BodyText40"/>
    <w:rsid w:val="009A594F"/>
  </w:style>
  <w:style w:type="character" w:customStyle="1" w:styleId="Bodytext1409pt">
    <w:name w:val="Body text (140) + 9 pt"/>
    <w:aliases w:val="Not Italic,Table of contents (12) + FrankRuehl,11 pt"/>
    <w:basedOn w:val="DefaultParagraphFont"/>
    <w:rsid w:val="009A594F"/>
  </w:style>
  <w:style w:type="character" w:customStyle="1" w:styleId="Bodytext510">
    <w:name w:val="Body text (51)"/>
    <w:basedOn w:val="Bodytext115"/>
    <w:rsid w:val="009A594F"/>
  </w:style>
  <w:style w:type="character" w:customStyle="1" w:styleId="Bodytext1140">
    <w:name w:val="Body text (114)"/>
    <w:basedOn w:val="Bodytext131Exact"/>
    <w:rsid w:val="009A594F"/>
  </w:style>
  <w:style w:type="character" w:customStyle="1" w:styleId="Tableofcontents130">
    <w:name w:val="Table of contents (13)"/>
    <w:basedOn w:val="Bodytext82Spacing0ptExact"/>
    <w:rsid w:val="009A594F"/>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9A594F"/>
  </w:style>
  <w:style w:type="character" w:customStyle="1" w:styleId="Bodytext460">
    <w:name w:val="Body text (46)"/>
    <w:basedOn w:val="Bodytext114"/>
    <w:rsid w:val="009A594F"/>
  </w:style>
  <w:style w:type="character" w:customStyle="1" w:styleId="Bodytext46NotBold">
    <w:name w:val="Body text (46) + Not Bold"/>
    <w:basedOn w:val="Bodytext114"/>
    <w:rsid w:val="009A594F"/>
  </w:style>
  <w:style w:type="character" w:customStyle="1" w:styleId="Bodytext46SegoeUI">
    <w:name w:val="Body text (46) + Segoe UI"/>
    <w:basedOn w:val="Bodytext114"/>
    <w:rsid w:val="009A594F"/>
  </w:style>
  <w:style w:type="character" w:customStyle="1" w:styleId="Bodytext115Spacing0ptExact">
    <w:name w:val="Body text (115) + Spacing 0 pt Exact"/>
    <w:basedOn w:val="Picturecaption2Spacing0ptExact"/>
    <w:rsid w:val="009A594F"/>
  </w:style>
  <w:style w:type="character" w:customStyle="1" w:styleId="Picturecaption42SmallCaps">
    <w:name w:val="Picture caption (42) + Small Caps"/>
    <w:basedOn w:val="DefaultParagraphFont"/>
    <w:rsid w:val="009A594F"/>
  </w:style>
  <w:style w:type="character" w:customStyle="1" w:styleId="Bodytext155Exact">
    <w:name w:val="Body text (155) Exact"/>
    <w:basedOn w:val="DefaultParagraphFont"/>
    <w:rsid w:val="009A594F"/>
  </w:style>
  <w:style w:type="character" w:customStyle="1" w:styleId="Bodytext157">
    <w:name w:val="Body text (157)_"/>
    <w:basedOn w:val="DefaultParagraphFont"/>
    <w:rsid w:val="009A594F"/>
  </w:style>
  <w:style w:type="character" w:customStyle="1" w:styleId="Bodytext157Spacing0pt">
    <w:name w:val="Body text (157) + Spacing 0 pt"/>
    <w:basedOn w:val="Bodytext39"/>
    <w:rsid w:val="009A594F"/>
  </w:style>
  <w:style w:type="character" w:customStyle="1" w:styleId="Bodytext1570">
    <w:name w:val="Body text (157)"/>
    <w:basedOn w:val="Bodytext39"/>
    <w:rsid w:val="009A594F"/>
  </w:style>
  <w:style w:type="character" w:customStyle="1" w:styleId="Heading2213pt">
    <w:name w:val="Heading #22 + 13 pt"/>
    <w:basedOn w:val="DefaultParagraphFont"/>
    <w:rsid w:val="009A594F"/>
  </w:style>
  <w:style w:type="character" w:customStyle="1" w:styleId="Heading22125pt">
    <w:name w:val="Heading #22 + 12.5 pt"/>
    <w:basedOn w:val="DefaultParagraphFont"/>
    <w:rsid w:val="009A594F"/>
  </w:style>
  <w:style w:type="character" w:customStyle="1" w:styleId="Bodytext300">
    <w:name w:val="Body text (30)_"/>
    <w:basedOn w:val="DefaultParagraphFont"/>
    <w:rsid w:val="009A594F"/>
  </w:style>
  <w:style w:type="character" w:customStyle="1" w:styleId="Bodytext301">
    <w:name w:val="Body text (30)"/>
    <w:basedOn w:val="Bodytext3TimesNewRoman"/>
    <w:rsid w:val="009A594F"/>
  </w:style>
  <w:style w:type="character" w:customStyle="1" w:styleId="Bodytext39">
    <w:name w:val="Body text (39)_"/>
    <w:basedOn w:val="DefaultParagraphFont"/>
    <w:rsid w:val="009A594F"/>
  </w:style>
  <w:style w:type="character" w:customStyle="1" w:styleId="Bodytext390">
    <w:name w:val="Body text (39)"/>
    <w:basedOn w:val="BodytextExact"/>
    <w:rsid w:val="009A594F"/>
  </w:style>
  <w:style w:type="character" w:customStyle="1" w:styleId="Bodytext159Exact">
    <w:name w:val="Body text (159) Exact"/>
    <w:basedOn w:val="DefaultParagraphFont"/>
    <w:rsid w:val="009A594F"/>
  </w:style>
  <w:style w:type="character" w:customStyle="1" w:styleId="Bodytext60Spacing0pt">
    <w:name w:val="Body text (60) + Spacing 0 pt"/>
    <w:basedOn w:val="DefaultParagraphFont"/>
    <w:rsid w:val="009A594F"/>
  </w:style>
  <w:style w:type="character" w:customStyle="1" w:styleId="Bodytext3Spacing-1pt">
    <w:name w:val="Body text (3) + Spacing -1 pt"/>
    <w:basedOn w:val="Bodytext3Spacing0ptExact"/>
    <w:rsid w:val="009A594F"/>
  </w:style>
  <w:style w:type="character" w:customStyle="1" w:styleId="Bodytext3TimesNewRoman">
    <w:name w:val="Body text (3) + Times New Roman"/>
    <w:aliases w:val="11.5 pt"/>
    <w:basedOn w:val="Bodytext3Spacing0ptExact"/>
    <w:rsid w:val="009A594F"/>
  </w:style>
  <w:style w:type="character" w:customStyle="1" w:styleId="Bodytext2NotBold">
    <w:name w:val="Body text (2) + Not Bold"/>
    <w:basedOn w:val="Bodytext30"/>
    <w:rsid w:val="009A594F"/>
  </w:style>
  <w:style w:type="character" w:customStyle="1" w:styleId="BodytextExact">
    <w:name w:val="Body text Exact"/>
    <w:basedOn w:val="DefaultParagraphFont"/>
    <w:rsid w:val="009A594F"/>
  </w:style>
  <w:style w:type="character" w:customStyle="1" w:styleId="Heading13Italic">
    <w:name w:val="Heading #13 + Italic"/>
    <w:basedOn w:val="DefaultParagraphFont"/>
    <w:rsid w:val="009A594F"/>
  </w:style>
  <w:style w:type="character" w:customStyle="1" w:styleId="Heading92Spacing2pt">
    <w:name w:val="Heading #9 (2) + Spacing 2 pt"/>
    <w:basedOn w:val="DefaultParagraphFont"/>
    <w:rsid w:val="009A594F"/>
  </w:style>
  <w:style w:type="character" w:customStyle="1" w:styleId="Bodytext38Spacing0pt">
    <w:name w:val="Body text (38) + Spacing 0 pt"/>
    <w:basedOn w:val="DefaultParagraphFont"/>
    <w:rsid w:val="009A594F"/>
  </w:style>
  <w:style w:type="character" w:customStyle="1" w:styleId="Bodytext42Spacing-1pt">
    <w:name w:val="Body text (42) + Spacing -1 pt"/>
    <w:basedOn w:val="DefaultParagraphFont"/>
    <w:rsid w:val="009A594F"/>
  </w:style>
  <w:style w:type="character" w:customStyle="1" w:styleId="Bodytext35">
    <w:name w:val="Body text (35)_"/>
    <w:basedOn w:val="DefaultParagraphFont"/>
    <w:rsid w:val="009A594F"/>
  </w:style>
  <w:style w:type="character" w:customStyle="1" w:styleId="Picturecaption19">
    <w:name w:val="Picture caption (19)_"/>
    <w:basedOn w:val="DefaultParagraphFont"/>
    <w:rsid w:val="009A594F"/>
  </w:style>
  <w:style w:type="character" w:customStyle="1" w:styleId="Picturecaption9Exact">
    <w:name w:val="Picture caption (9) Exact"/>
    <w:basedOn w:val="DefaultParagraphFont"/>
    <w:rsid w:val="009A594F"/>
  </w:style>
  <w:style w:type="character" w:customStyle="1" w:styleId="Bodytext87">
    <w:name w:val="Body text (87)_"/>
    <w:basedOn w:val="DefaultParagraphFont"/>
    <w:rsid w:val="009A594F"/>
  </w:style>
  <w:style w:type="character" w:customStyle="1" w:styleId="Bodytext61">
    <w:name w:val="Body text (6)_"/>
    <w:basedOn w:val="DefaultParagraphFont"/>
    <w:rsid w:val="009A594F"/>
  </w:style>
  <w:style w:type="character" w:customStyle="1" w:styleId="Heading142SmallCaps">
    <w:name w:val="Heading #14 (2) + Small Caps"/>
    <w:basedOn w:val="DefaultParagraphFont"/>
    <w:rsid w:val="009A594F"/>
  </w:style>
  <w:style w:type="character" w:customStyle="1" w:styleId="Bodytext350">
    <w:name w:val="Body text (35)"/>
    <w:basedOn w:val="Picturecaption190"/>
    <w:rsid w:val="009A594F"/>
  </w:style>
  <w:style w:type="character" w:customStyle="1" w:styleId="Picturecaption190">
    <w:name w:val="Picture caption (19)"/>
    <w:basedOn w:val="Picturecaption27Spacing0pt"/>
    <w:rsid w:val="009A594F"/>
  </w:style>
  <w:style w:type="character" w:customStyle="1" w:styleId="Picturecaption27Spacing0pt">
    <w:name w:val="Picture caption (27) + Spacing 0 pt"/>
    <w:basedOn w:val="DefaultParagraphFont"/>
    <w:rsid w:val="009A594F"/>
  </w:style>
  <w:style w:type="character" w:customStyle="1" w:styleId="Bodytext43Spacing0ptExact">
    <w:name w:val="Body text (43) + Spacing 0 pt Exact"/>
    <w:basedOn w:val="DefaultParagraphFont"/>
    <w:rsid w:val="009A594F"/>
  </w:style>
  <w:style w:type="character" w:customStyle="1" w:styleId="Bodytext62">
    <w:name w:val="Body text (6)"/>
    <w:basedOn w:val="Bodytext870"/>
    <w:rsid w:val="009A594F"/>
  </w:style>
  <w:style w:type="character" w:customStyle="1" w:styleId="Bodytext870">
    <w:name w:val="Body text (87)"/>
    <w:basedOn w:val="DefaultParagraphFont"/>
    <w:rsid w:val="009A594F"/>
  </w:style>
  <w:style w:type="character" w:customStyle="1" w:styleId="BodytextSegoeUI">
    <w:name w:val="Body text + Segoe UI"/>
    <w:aliases w:val="21.5 pt"/>
    <w:basedOn w:val="DefaultParagraphFont"/>
    <w:rsid w:val="009A594F"/>
  </w:style>
  <w:style w:type="character" w:customStyle="1" w:styleId="Bodytext68">
    <w:name w:val="Body text (68)_"/>
    <w:basedOn w:val="DefaultParagraphFont"/>
    <w:rsid w:val="009A594F"/>
  </w:style>
  <w:style w:type="character" w:customStyle="1" w:styleId="Bodytext112SmallCaps">
    <w:name w:val="Body text (112) + Small Caps"/>
    <w:basedOn w:val="DefaultParagraphFont"/>
    <w:rsid w:val="009A594F"/>
  </w:style>
  <w:style w:type="character" w:customStyle="1" w:styleId="Bodytext680">
    <w:name w:val="Body text (68)"/>
    <w:basedOn w:val="Heading162SmallCaps"/>
    <w:rsid w:val="009A594F"/>
  </w:style>
  <w:style w:type="character" w:customStyle="1" w:styleId="Tableofcontents11">
    <w:name w:val="Table of contents (11)_"/>
    <w:basedOn w:val="DefaultParagraphFont"/>
    <w:rsid w:val="009A594F"/>
  </w:style>
  <w:style w:type="character" w:customStyle="1" w:styleId="Tableofcontents110">
    <w:name w:val="Table of contents (11)"/>
    <w:basedOn w:val="article-quote-right"/>
    <w:rsid w:val="009A594F"/>
  </w:style>
  <w:style w:type="character" w:customStyle="1" w:styleId="Tableofcontents15">
    <w:name w:val="Table of contents (15)_"/>
    <w:basedOn w:val="DefaultParagraphFont"/>
    <w:rsid w:val="009A594F"/>
  </w:style>
  <w:style w:type="character" w:customStyle="1" w:styleId="Tableofcontents150">
    <w:name w:val="Table of contents (15)"/>
    <w:basedOn w:val="StyleBox12pt"/>
    <w:rsid w:val="009A594F"/>
  </w:style>
  <w:style w:type="character" w:customStyle="1" w:styleId="Heading162SmallCaps">
    <w:name w:val="Heading #16 (2) + Small Caps"/>
    <w:basedOn w:val="DefaultParagraphFont"/>
    <w:rsid w:val="009A594F"/>
  </w:style>
  <w:style w:type="character" w:customStyle="1" w:styleId="ft6">
    <w:name w:val="ft6"/>
    <w:basedOn w:val="DefaultParagraphFont"/>
    <w:rsid w:val="009A594F"/>
  </w:style>
  <w:style w:type="character" w:customStyle="1" w:styleId="amp">
    <w:name w:val="amp"/>
    <w:basedOn w:val="DefaultParagraphFont"/>
    <w:rsid w:val="009A594F"/>
  </w:style>
  <w:style w:type="character" w:customStyle="1" w:styleId="article-quote-right">
    <w:name w:val="article-quote-right"/>
    <w:basedOn w:val="DefaultParagraphFont"/>
    <w:rsid w:val="009A594F"/>
  </w:style>
  <w:style w:type="character" w:customStyle="1" w:styleId="StyleBox12ptBold">
    <w:name w:val="Style Box + 12 pt Bold"/>
    <w:basedOn w:val="DefaultParagraphFont"/>
    <w:rsid w:val="009A594F"/>
  </w:style>
  <w:style w:type="character" w:customStyle="1" w:styleId="StyleBox12pt">
    <w:name w:val="Style Box + 12 pt"/>
    <w:basedOn w:val="DefaultParagraphFont"/>
    <w:rsid w:val="009A594F"/>
  </w:style>
  <w:style w:type="character" w:customStyle="1" w:styleId="BoldandUnderlineCharCharCharChar">
    <w:name w:val="Bold and Underline Char Char Char Char"/>
    <w:rsid w:val="009A594F"/>
  </w:style>
  <w:style w:type="character" w:customStyle="1" w:styleId="BoldandUnderlineCharChar">
    <w:name w:val="Bold and Underline Char Char"/>
    <w:rsid w:val="009A594F"/>
  </w:style>
  <w:style w:type="character" w:customStyle="1" w:styleId="commentstext">
    <w:name w:val="commentstext"/>
    <w:rsid w:val="009A594F"/>
  </w:style>
  <w:style w:type="character" w:customStyle="1" w:styleId="dd">
    <w:name w:val="dd"/>
    <w:rsid w:val="009A594F"/>
  </w:style>
  <w:style w:type="character" w:customStyle="1" w:styleId="underLight">
    <w:name w:val="underLight"/>
    <w:uiPriority w:val="1"/>
    <w:qFormat/>
    <w:rsid w:val="009A594F"/>
  </w:style>
  <w:style w:type="character" w:customStyle="1" w:styleId="author-rss">
    <w:name w:val="author-rss"/>
    <w:rsid w:val="009A594F"/>
  </w:style>
  <w:style w:type="character" w:customStyle="1" w:styleId="at">
    <w:name w:val="at"/>
    <w:basedOn w:val="DefaultParagraphFont"/>
    <w:rsid w:val="009A594F"/>
  </w:style>
  <w:style w:type="character" w:customStyle="1" w:styleId="source">
    <w:name w:val="source"/>
    <w:rsid w:val="009A594F"/>
  </w:style>
  <w:style w:type="character" w:customStyle="1" w:styleId="bioline">
    <w:name w:val="bioline"/>
    <w:rsid w:val="009A594F"/>
  </w:style>
  <w:style w:type="character" w:customStyle="1" w:styleId="wikicreatelink">
    <w:name w:val="wikicreatelink"/>
    <w:basedOn w:val="DefaultParagraphFont"/>
    <w:rsid w:val="009A594F"/>
  </w:style>
  <w:style w:type="character" w:customStyle="1" w:styleId="facebook-share-count">
    <w:name w:val="facebook-share-count"/>
    <w:basedOn w:val="DefaultParagraphFont"/>
    <w:rsid w:val="009A594F"/>
  </w:style>
  <w:style w:type="character" w:customStyle="1" w:styleId="tickerwrap">
    <w:name w:val="ticker_wrap"/>
    <w:basedOn w:val="DefaultParagraphFont"/>
    <w:rsid w:val="009A594F"/>
  </w:style>
  <w:style w:type="character" w:customStyle="1" w:styleId="smallcaps0">
    <w:name w:val="small_caps"/>
    <w:basedOn w:val="DefaultParagraphFont"/>
    <w:rsid w:val="009A594F"/>
  </w:style>
  <w:style w:type="character" w:customStyle="1" w:styleId="bodycopy">
    <w:name w:val="bodycopy"/>
    <w:basedOn w:val="DefaultParagraphFont"/>
    <w:rsid w:val="009A594F"/>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9A594F"/>
  </w:style>
  <w:style w:type="character" w:customStyle="1" w:styleId="StyleGaramondText1">
    <w:name w:val="Style Garamond Text 1"/>
    <w:basedOn w:val="DefaultParagraphFont"/>
    <w:rsid w:val="009A594F"/>
  </w:style>
  <w:style w:type="character" w:customStyle="1" w:styleId="StyleGaramondText1Underline">
    <w:name w:val="Style Garamond Text 1 Underline"/>
    <w:basedOn w:val="DefaultParagraphFont"/>
    <w:rsid w:val="009A594F"/>
  </w:style>
  <w:style w:type="character" w:customStyle="1" w:styleId="StyleBoldUnderlineBorderSinglesolidlineAuto05pt">
    <w:name w:val="Style Bold Underline Border: : (Single solid line Auto  0.5 pt ..."/>
    <w:basedOn w:val="DefaultParagraphFont"/>
    <w:rsid w:val="009A594F"/>
  </w:style>
  <w:style w:type="character" w:customStyle="1" w:styleId="StyleStyleBoldUnderlineUnderlineIntenseEmphasisIntenseEmpha">
    <w:name w:val="Style Style Bold UnderlineUnderlineIntense EmphasisIntense Empha..."/>
    <w:basedOn w:val="DefaultParagraphFont"/>
    <w:rsid w:val="009A594F"/>
  </w:style>
  <w:style w:type="character" w:customStyle="1" w:styleId="Style7ptBold">
    <w:name w:val="Style 7 pt Bold"/>
    <w:basedOn w:val="DefaultParagraphFont"/>
    <w:rsid w:val="009A594F"/>
  </w:style>
  <w:style w:type="character" w:styleId="HTMLAcronym">
    <w:name w:val="HTML Acronym"/>
    <w:basedOn w:val="DefaultParagraphFont"/>
    <w:unhideWhenUsed/>
    <w:rsid w:val="009A594F"/>
  </w:style>
  <w:style w:type="paragraph" w:styleId="BlockText">
    <w:name w:val="Block Text"/>
    <w:basedOn w:val="Normal"/>
    <w:unhideWhenUsed/>
    <w:rsid w:val="009A594F"/>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9A594F"/>
    <w:pPr>
      <w:spacing w:after="0" w:line="240" w:lineRule="auto"/>
      <w:ind w:left="720"/>
    </w:pPr>
  </w:style>
  <w:style w:type="paragraph" w:styleId="EnvelopeReturn">
    <w:name w:val="envelope return"/>
    <w:basedOn w:val="Normal"/>
    <w:unhideWhenUsed/>
    <w:rsid w:val="009A594F"/>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9A594F"/>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9A594F"/>
    <w:pPr>
      <w:spacing w:after="0" w:line="240" w:lineRule="auto"/>
    </w:pPr>
    <w:rPr>
      <w:i/>
      <w:iCs/>
    </w:rPr>
  </w:style>
  <w:style w:type="character" w:customStyle="1" w:styleId="HTMLAddressChar">
    <w:name w:val="HTML Address Char"/>
    <w:basedOn w:val="DefaultParagraphFont"/>
    <w:link w:val="HTMLAddress"/>
    <w:uiPriority w:val="99"/>
    <w:rsid w:val="009A594F"/>
    <w:rPr>
      <w:rFonts w:ascii="Calibri" w:hAnsi="Calibri"/>
      <w:i/>
      <w:iCs/>
    </w:rPr>
  </w:style>
  <w:style w:type="paragraph" w:styleId="Index1">
    <w:name w:val="index 1"/>
    <w:basedOn w:val="Normal"/>
    <w:next w:val="Normal"/>
    <w:autoRedefine/>
    <w:unhideWhenUsed/>
    <w:rsid w:val="009A594F"/>
    <w:pPr>
      <w:spacing w:after="0" w:line="240" w:lineRule="auto"/>
      <w:ind w:left="220" w:hanging="220"/>
    </w:pPr>
  </w:style>
  <w:style w:type="character" w:customStyle="1" w:styleId="BodyTextIndent3Char">
    <w:name w:val="Body Text Indent 3 Char"/>
    <w:basedOn w:val="DefaultParagraphFont"/>
    <w:uiPriority w:val="99"/>
    <w:locked/>
    <w:rsid w:val="009A594F"/>
  </w:style>
  <w:style w:type="character" w:customStyle="1" w:styleId="cardunderlineChar">
    <w:name w:val="card underline Char"/>
    <w:locked/>
    <w:rsid w:val="009A594F"/>
  </w:style>
  <w:style w:type="paragraph" w:customStyle="1" w:styleId="cardunderline">
    <w:name w:val="card underline"/>
    <w:basedOn w:val="Normal"/>
    <w:next w:val="GAUnderline"/>
    <w:qFormat/>
    <w:rsid w:val="009A594F"/>
    <w:pPr>
      <w:spacing w:after="0" w:line="240" w:lineRule="auto"/>
    </w:pPr>
  </w:style>
  <w:style w:type="character" w:customStyle="1" w:styleId="StyleHeading4UnderlinedsmalltextGaramondChar">
    <w:name w:val="Style Heading 4Underlinedsmall text + Garamond Char"/>
    <w:locked/>
    <w:rsid w:val="009A594F"/>
  </w:style>
  <w:style w:type="paragraph" w:customStyle="1" w:styleId="StyleHeading4UnderlinedsmalltextGaramond">
    <w:name w:val="Style Heading 4Underlinedsmall text + Garamond"/>
    <w:basedOn w:val="Heading4"/>
    <w:qFormat/>
    <w:rsid w:val="009A594F"/>
    <w:pPr>
      <w:spacing w:before="200" w:line="240" w:lineRule="auto"/>
    </w:pPr>
    <w:rPr>
      <w:iCs w:val="0"/>
      <w:sz w:val="22"/>
    </w:rPr>
  </w:style>
  <w:style w:type="paragraph" w:customStyle="1" w:styleId="Heading2-NotBold">
    <w:name w:val="Heading 2 - Not Bold"/>
    <w:basedOn w:val="Heading2"/>
    <w:autoRedefine/>
    <w:uiPriority w:val="99"/>
    <w:qFormat/>
    <w:rsid w:val="009A594F"/>
    <w:pPr>
      <w:spacing w:before="480" w:line="240" w:lineRule="auto"/>
    </w:pPr>
  </w:style>
  <w:style w:type="paragraph" w:customStyle="1" w:styleId="Heading2-Bold">
    <w:name w:val="Heading 2 - Bold"/>
    <w:basedOn w:val="Normal"/>
    <w:next w:val="Micro"/>
    <w:autoRedefine/>
    <w:uiPriority w:val="99"/>
    <w:qFormat/>
    <w:rsid w:val="009A594F"/>
    <w:pPr>
      <w:spacing w:after="0" w:line="240" w:lineRule="auto"/>
    </w:pPr>
  </w:style>
  <w:style w:type="paragraph" w:customStyle="1" w:styleId="tag">
    <w:name w:val="%tag"/>
    <w:basedOn w:val="Normal"/>
    <w:next w:val="Normal"/>
    <w:link w:val="tagChar0"/>
    <w:uiPriority w:val="99"/>
    <w:qFormat/>
    <w:rsid w:val="009A594F"/>
    <w:pPr>
      <w:spacing w:after="0" w:line="240" w:lineRule="auto"/>
    </w:pPr>
  </w:style>
  <w:style w:type="character" w:customStyle="1" w:styleId="Style2Char0">
    <w:name w:val="Style 2 Char"/>
    <w:uiPriority w:val="99"/>
    <w:locked/>
    <w:rsid w:val="009A594F"/>
  </w:style>
  <w:style w:type="character" w:customStyle="1" w:styleId="GAUnderlineChar">
    <w:name w:val="GA Underline Char"/>
    <w:locked/>
    <w:rsid w:val="009A594F"/>
  </w:style>
  <w:style w:type="paragraph" w:customStyle="1" w:styleId="GAUnderline">
    <w:name w:val="GA Underline"/>
    <w:basedOn w:val="Normal"/>
    <w:next w:val="StyleHeading2TagHEADING2TagCite11pt"/>
    <w:qFormat/>
    <w:rsid w:val="009A594F"/>
    <w:pPr>
      <w:spacing w:after="0" w:line="240" w:lineRule="auto"/>
    </w:pPr>
  </w:style>
  <w:style w:type="character" w:customStyle="1" w:styleId="textsmallChar0">
    <w:name w:val="textsmall Char"/>
    <w:locked/>
    <w:rsid w:val="009A594F"/>
  </w:style>
  <w:style w:type="character" w:customStyle="1" w:styleId="cardtextChar3">
    <w:name w:val="cardtext Char"/>
    <w:locked/>
    <w:rsid w:val="009A594F"/>
  </w:style>
  <w:style w:type="paragraph" w:customStyle="1" w:styleId="h-lead">
    <w:name w:val="h-lead"/>
    <w:basedOn w:val="Normal"/>
    <w:next w:val="Brief"/>
    <w:uiPriority w:val="99"/>
    <w:qFormat/>
    <w:rsid w:val="009A594F"/>
    <w:pPr>
      <w:spacing w:after="0" w:line="240" w:lineRule="auto"/>
    </w:pPr>
  </w:style>
  <w:style w:type="paragraph" w:customStyle="1" w:styleId="intro">
    <w:name w:val="intro"/>
    <w:basedOn w:val="Normal"/>
    <w:next w:val="CM2"/>
    <w:uiPriority w:val="99"/>
    <w:qFormat/>
    <w:rsid w:val="009A594F"/>
    <w:pPr>
      <w:spacing w:after="0" w:line="240" w:lineRule="auto"/>
    </w:pPr>
  </w:style>
  <w:style w:type="character" w:customStyle="1" w:styleId="StyleHeading2TagHEADING2TagCite11ptChar">
    <w:name w:val="Style Heading 2TagHEADING 2Tag&amp;Cite + 11 pt Char"/>
    <w:locked/>
    <w:rsid w:val="009A594F"/>
  </w:style>
  <w:style w:type="paragraph" w:customStyle="1" w:styleId="StyleHeading2TagHEADING2TagCite11pt">
    <w:name w:val="Style Heading 2TagHEADING 2Tag&amp;Cite + 11 pt"/>
    <w:basedOn w:val="Heading2"/>
    <w:next w:val="CM16"/>
    <w:qFormat/>
    <w:rsid w:val="009A594F"/>
    <w:pPr>
      <w:spacing w:before="480" w:line="240" w:lineRule="auto"/>
    </w:pPr>
  </w:style>
  <w:style w:type="paragraph" w:customStyle="1" w:styleId="F3-TagAuthor">
    <w:name w:val="F3 - Tag/Author"/>
    <w:basedOn w:val="Normal"/>
    <w:next w:val="CM19"/>
    <w:uiPriority w:val="99"/>
    <w:qFormat/>
    <w:rsid w:val="009A594F"/>
    <w:pPr>
      <w:spacing w:after="0" w:line="240" w:lineRule="auto"/>
    </w:pPr>
  </w:style>
  <w:style w:type="paragraph" w:customStyle="1" w:styleId="F5-UnderlineNormal">
    <w:name w:val="F5 - Underline Normal"/>
    <w:basedOn w:val="Normal"/>
    <w:next w:val="CM34"/>
    <w:uiPriority w:val="99"/>
    <w:qFormat/>
    <w:rsid w:val="009A594F"/>
    <w:pPr>
      <w:spacing w:after="0" w:line="240" w:lineRule="auto"/>
    </w:pPr>
  </w:style>
  <w:style w:type="paragraph" w:customStyle="1" w:styleId="Brief-PrimarySource">
    <w:name w:val="Brief - Primary Source"/>
    <w:basedOn w:val="Normal"/>
    <w:next w:val="CM56"/>
    <w:uiPriority w:val="99"/>
    <w:qFormat/>
    <w:rsid w:val="009A594F"/>
    <w:pPr>
      <w:spacing w:after="0" w:line="240" w:lineRule="auto"/>
    </w:pPr>
  </w:style>
  <w:style w:type="paragraph" w:customStyle="1" w:styleId="Brief-Underline">
    <w:name w:val="Brief - Underline"/>
    <w:basedOn w:val="Normal"/>
    <w:next w:val="CM58"/>
    <w:uiPriority w:val="99"/>
    <w:qFormat/>
    <w:rsid w:val="009A594F"/>
    <w:pPr>
      <w:spacing w:after="0" w:line="240" w:lineRule="auto"/>
    </w:pPr>
  </w:style>
  <w:style w:type="paragraph" w:customStyle="1" w:styleId="Brief">
    <w:name w:val="Brief"/>
    <w:basedOn w:val="CM56"/>
    <w:next w:val="CM57"/>
    <w:uiPriority w:val="99"/>
    <w:qFormat/>
    <w:rsid w:val="009A594F"/>
  </w:style>
  <w:style w:type="paragraph" w:customStyle="1" w:styleId="CM2">
    <w:name w:val="CM2"/>
    <w:basedOn w:val="Normal"/>
    <w:next w:val="Normal"/>
    <w:uiPriority w:val="99"/>
    <w:qFormat/>
    <w:rsid w:val="009A594F"/>
    <w:pPr>
      <w:spacing w:after="0" w:line="240" w:lineRule="auto"/>
    </w:pPr>
  </w:style>
  <w:style w:type="paragraph" w:customStyle="1" w:styleId="CM11">
    <w:name w:val="CM11"/>
    <w:basedOn w:val="Normal"/>
    <w:next w:val="Normal"/>
    <w:uiPriority w:val="99"/>
    <w:qFormat/>
    <w:rsid w:val="009A594F"/>
    <w:pPr>
      <w:spacing w:after="0" w:line="240" w:lineRule="auto"/>
    </w:pPr>
  </w:style>
  <w:style w:type="paragraph" w:customStyle="1" w:styleId="CM16">
    <w:name w:val="CM16"/>
    <w:basedOn w:val="Normal"/>
    <w:next w:val="Normal"/>
    <w:uiPriority w:val="99"/>
    <w:qFormat/>
    <w:rsid w:val="009A594F"/>
    <w:pPr>
      <w:spacing w:after="0" w:line="240" w:lineRule="auto"/>
    </w:pPr>
  </w:style>
  <w:style w:type="paragraph" w:customStyle="1" w:styleId="CM19">
    <w:name w:val="CM19"/>
    <w:basedOn w:val="Normal"/>
    <w:uiPriority w:val="99"/>
    <w:qFormat/>
    <w:rsid w:val="009A594F"/>
    <w:pPr>
      <w:spacing w:after="0" w:line="240" w:lineRule="auto"/>
    </w:pPr>
  </w:style>
  <w:style w:type="paragraph" w:customStyle="1" w:styleId="CM34">
    <w:name w:val="CM34"/>
    <w:basedOn w:val="Normal"/>
    <w:uiPriority w:val="99"/>
    <w:qFormat/>
    <w:rsid w:val="009A594F"/>
    <w:pPr>
      <w:spacing w:after="0" w:line="240" w:lineRule="auto"/>
    </w:pPr>
  </w:style>
  <w:style w:type="paragraph" w:customStyle="1" w:styleId="CM56">
    <w:name w:val="CM56"/>
    <w:basedOn w:val="Normal"/>
    <w:uiPriority w:val="99"/>
    <w:qFormat/>
    <w:rsid w:val="009A594F"/>
    <w:pPr>
      <w:spacing w:after="0" w:line="240" w:lineRule="auto"/>
    </w:pPr>
  </w:style>
  <w:style w:type="paragraph" w:customStyle="1" w:styleId="CM58">
    <w:name w:val="CM58"/>
    <w:basedOn w:val="Normal"/>
    <w:uiPriority w:val="99"/>
    <w:qFormat/>
    <w:rsid w:val="009A594F"/>
    <w:pPr>
      <w:spacing w:after="0" w:line="240" w:lineRule="auto"/>
    </w:pPr>
  </w:style>
  <w:style w:type="paragraph" w:customStyle="1" w:styleId="CM57">
    <w:name w:val="CM57"/>
    <w:basedOn w:val="Normal"/>
    <w:uiPriority w:val="99"/>
    <w:qFormat/>
    <w:rsid w:val="009A594F"/>
    <w:pPr>
      <w:spacing w:after="0" w:line="240" w:lineRule="auto"/>
    </w:pPr>
  </w:style>
  <w:style w:type="paragraph" w:customStyle="1" w:styleId="CM1">
    <w:name w:val="CM1"/>
    <w:basedOn w:val="Normal"/>
    <w:uiPriority w:val="99"/>
    <w:qFormat/>
    <w:rsid w:val="009A594F"/>
    <w:pPr>
      <w:spacing w:after="0" w:line="240" w:lineRule="auto"/>
    </w:pPr>
  </w:style>
  <w:style w:type="paragraph" w:customStyle="1" w:styleId="CM49">
    <w:name w:val="CM49"/>
    <w:basedOn w:val="Normal"/>
    <w:uiPriority w:val="99"/>
    <w:qFormat/>
    <w:rsid w:val="009A594F"/>
    <w:pPr>
      <w:spacing w:after="0" w:line="240" w:lineRule="auto"/>
    </w:pPr>
  </w:style>
  <w:style w:type="paragraph" w:customStyle="1" w:styleId="CM41">
    <w:name w:val="CM41"/>
    <w:basedOn w:val="Normal"/>
    <w:uiPriority w:val="99"/>
    <w:qFormat/>
    <w:rsid w:val="009A594F"/>
    <w:pPr>
      <w:spacing w:after="0" w:line="240" w:lineRule="auto"/>
    </w:pPr>
  </w:style>
  <w:style w:type="paragraph" w:customStyle="1" w:styleId="3rdOrderPara">
    <w:name w:val="3rd Order Para"/>
    <w:basedOn w:val="Normal"/>
    <w:qFormat/>
    <w:rsid w:val="009A594F"/>
    <w:pPr>
      <w:spacing w:after="0" w:line="240" w:lineRule="auto"/>
    </w:pPr>
  </w:style>
  <w:style w:type="paragraph" w:customStyle="1" w:styleId="2ndOrderPara">
    <w:name w:val="2nd Order Para"/>
    <w:basedOn w:val="Normal"/>
    <w:qFormat/>
    <w:rsid w:val="009A594F"/>
    <w:pPr>
      <w:spacing w:after="0" w:line="240" w:lineRule="auto"/>
    </w:pPr>
  </w:style>
  <w:style w:type="paragraph" w:customStyle="1" w:styleId="Normal-SIGN2">
    <w:name w:val="Normal-SIGN2"/>
    <w:basedOn w:val="Normal"/>
    <w:qFormat/>
    <w:rsid w:val="009A594F"/>
    <w:pPr>
      <w:spacing w:after="0" w:line="240" w:lineRule="auto"/>
    </w:pPr>
  </w:style>
  <w:style w:type="paragraph" w:customStyle="1" w:styleId="Normal-SIGN1">
    <w:name w:val="Normal-SIGN1"/>
    <w:basedOn w:val="Normal"/>
    <w:uiPriority w:val="99"/>
    <w:qFormat/>
    <w:rsid w:val="009A594F"/>
    <w:pPr>
      <w:spacing w:after="0" w:line="240" w:lineRule="auto"/>
    </w:pPr>
  </w:style>
  <w:style w:type="paragraph" w:customStyle="1" w:styleId="CM3">
    <w:name w:val="CM3"/>
    <w:basedOn w:val="Normal"/>
    <w:uiPriority w:val="99"/>
    <w:qFormat/>
    <w:rsid w:val="009A594F"/>
    <w:pPr>
      <w:spacing w:after="0" w:line="240" w:lineRule="auto"/>
    </w:pPr>
  </w:style>
  <w:style w:type="paragraph" w:customStyle="1" w:styleId="CM33">
    <w:name w:val="CM33"/>
    <w:basedOn w:val="Normal"/>
    <w:uiPriority w:val="99"/>
    <w:qFormat/>
    <w:rsid w:val="009A594F"/>
    <w:pPr>
      <w:spacing w:after="0" w:line="240" w:lineRule="auto"/>
    </w:pPr>
  </w:style>
  <w:style w:type="paragraph" w:customStyle="1" w:styleId="CM37">
    <w:name w:val="CM37"/>
    <w:basedOn w:val="Normal"/>
    <w:uiPriority w:val="99"/>
    <w:qFormat/>
    <w:rsid w:val="009A594F"/>
    <w:pPr>
      <w:spacing w:after="0" w:line="240" w:lineRule="auto"/>
    </w:pPr>
  </w:style>
  <w:style w:type="paragraph" w:customStyle="1" w:styleId="CM7">
    <w:name w:val="CM7"/>
    <w:basedOn w:val="Normal"/>
    <w:uiPriority w:val="99"/>
    <w:qFormat/>
    <w:rsid w:val="009A594F"/>
    <w:pPr>
      <w:spacing w:after="0" w:line="240" w:lineRule="auto"/>
    </w:pPr>
  </w:style>
  <w:style w:type="paragraph" w:customStyle="1" w:styleId="Brief-SecondarySource">
    <w:name w:val="Brief - Secondary Source"/>
    <w:basedOn w:val="Normal"/>
    <w:next w:val="ReportDate"/>
    <w:qFormat/>
    <w:rsid w:val="009A594F"/>
    <w:pPr>
      <w:spacing w:after="0" w:line="240" w:lineRule="auto"/>
    </w:pPr>
  </w:style>
  <w:style w:type="paragraph" w:customStyle="1" w:styleId="Brief-Card">
    <w:name w:val="Brief - Card"/>
    <w:basedOn w:val="Normal"/>
    <w:next w:val="Pa11"/>
    <w:uiPriority w:val="99"/>
    <w:qFormat/>
    <w:rsid w:val="009A594F"/>
    <w:pPr>
      <w:spacing w:after="0" w:line="240" w:lineRule="auto"/>
    </w:pPr>
  </w:style>
  <w:style w:type="paragraph" w:customStyle="1" w:styleId="Normal3">
    <w:name w:val="Normal+3"/>
    <w:basedOn w:val="Normal"/>
    <w:next w:val="Normal"/>
    <w:uiPriority w:val="99"/>
    <w:qFormat/>
    <w:rsid w:val="009A594F"/>
    <w:pPr>
      <w:spacing w:after="0" w:line="240" w:lineRule="auto"/>
    </w:pPr>
  </w:style>
  <w:style w:type="paragraph" w:customStyle="1" w:styleId="Normal11">
    <w:name w:val="Normal+1"/>
    <w:basedOn w:val="Normal"/>
    <w:next w:val="Normal"/>
    <w:uiPriority w:val="99"/>
    <w:qFormat/>
    <w:rsid w:val="009A594F"/>
    <w:pPr>
      <w:spacing w:after="0" w:line="240" w:lineRule="auto"/>
    </w:pPr>
  </w:style>
  <w:style w:type="paragraph" w:customStyle="1" w:styleId="Heading231">
    <w:name w:val="Heading 2+3"/>
    <w:basedOn w:val="Normal"/>
    <w:next w:val="Normal"/>
    <w:uiPriority w:val="99"/>
    <w:qFormat/>
    <w:rsid w:val="009A594F"/>
    <w:pPr>
      <w:spacing w:after="0" w:line="240" w:lineRule="auto"/>
    </w:pPr>
  </w:style>
  <w:style w:type="paragraph" w:customStyle="1" w:styleId="Normal5">
    <w:name w:val="Normal+5"/>
    <w:basedOn w:val="Normal"/>
    <w:uiPriority w:val="99"/>
    <w:qFormat/>
    <w:rsid w:val="009A594F"/>
    <w:pPr>
      <w:spacing w:after="0" w:line="240" w:lineRule="auto"/>
    </w:pPr>
  </w:style>
  <w:style w:type="paragraph" w:customStyle="1" w:styleId="Cover1">
    <w:name w:val="Cover 1"/>
    <w:basedOn w:val="Normal"/>
    <w:next w:val="Normal"/>
    <w:uiPriority w:val="99"/>
    <w:qFormat/>
    <w:rsid w:val="009A594F"/>
    <w:pPr>
      <w:spacing w:after="0" w:line="240" w:lineRule="auto"/>
    </w:pPr>
  </w:style>
  <w:style w:type="paragraph" w:customStyle="1" w:styleId="Cover2">
    <w:name w:val="Cover 2"/>
    <w:basedOn w:val="Normal"/>
    <w:next w:val="Normal"/>
    <w:uiPriority w:val="99"/>
    <w:qFormat/>
    <w:rsid w:val="009A594F"/>
    <w:pPr>
      <w:spacing w:after="0" w:line="240" w:lineRule="auto"/>
    </w:pPr>
  </w:style>
  <w:style w:type="paragraph" w:customStyle="1" w:styleId="ReportDate">
    <w:name w:val="ReportDate"/>
    <w:basedOn w:val="Normal"/>
    <w:uiPriority w:val="99"/>
    <w:qFormat/>
    <w:rsid w:val="009A594F"/>
    <w:pPr>
      <w:spacing w:after="0" w:line="240" w:lineRule="auto"/>
    </w:pPr>
  </w:style>
  <w:style w:type="paragraph" w:customStyle="1" w:styleId="Pa11">
    <w:name w:val="Pa11"/>
    <w:basedOn w:val="Normal"/>
    <w:next w:val="Normal"/>
    <w:uiPriority w:val="99"/>
    <w:qFormat/>
    <w:rsid w:val="009A594F"/>
    <w:pPr>
      <w:spacing w:after="0" w:line="240" w:lineRule="auto"/>
    </w:pPr>
  </w:style>
  <w:style w:type="paragraph" w:customStyle="1" w:styleId="CM30">
    <w:name w:val="CM30"/>
    <w:basedOn w:val="Normal"/>
    <w:uiPriority w:val="99"/>
    <w:qFormat/>
    <w:rsid w:val="009A594F"/>
    <w:pPr>
      <w:spacing w:after="0" w:line="240" w:lineRule="auto"/>
    </w:pPr>
  </w:style>
  <w:style w:type="paragraph" w:customStyle="1" w:styleId="CM28">
    <w:name w:val="CM28"/>
    <w:basedOn w:val="Normal"/>
    <w:uiPriority w:val="99"/>
    <w:qFormat/>
    <w:rsid w:val="009A594F"/>
    <w:pPr>
      <w:spacing w:after="0" w:line="240" w:lineRule="auto"/>
    </w:pPr>
  </w:style>
  <w:style w:type="paragraph" w:customStyle="1" w:styleId="CM8">
    <w:name w:val="CM8"/>
    <w:basedOn w:val="Normal"/>
    <w:uiPriority w:val="99"/>
    <w:qFormat/>
    <w:rsid w:val="009A594F"/>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9A594F"/>
    <w:pPr>
      <w:spacing w:before="480" w:line="240" w:lineRule="auto"/>
    </w:pPr>
  </w:style>
  <w:style w:type="paragraph" w:customStyle="1" w:styleId="IndexFixer">
    <w:name w:val="Index Fixer"/>
    <w:basedOn w:val="Heading1"/>
    <w:next w:val="StyleBoldUnderliningKernat16pt"/>
    <w:uiPriority w:val="99"/>
    <w:qFormat/>
    <w:rsid w:val="009A594F"/>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9A594F"/>
    <w:pPr>
      <w:spacing w:after="0" w:line="240" w:lineRule="auto"/>
    </w:pPr>
  </w:style>
  <w:style w:type="paragraph" w:customStyle="1" w:styleId="PageHeader-Underline18pt">
    <w:name w:val="Page Header - Underline 18 pt"/>
    <w:next w:val="TxBr6p1"/>
    <w:uiPriority w:val="99"/>
    <w:qFormat/>
    <w:rsid w:val="009A594F"/>
    <w:pPr>
      <w:spacing w:after="200" w:line="276" w:lineRule="auto"/>
    </w:pPr>
  </w:style>
  <w:style w:type="paragraph" w:customStyle="1" w:styleId="ArgumentTags">
    <w:name w:val="Argument Tags"/>
    <w:basedOn w:val="Heading2"/>
    <w:next w:val="cardCharCharCharCharCharCharCharCharCharCharCharCharCharCharChar"/>
    <w:uiPriority w:val="99"/>
    <w:qFormat/>
    <w:rsid w:val="009A594F"/>
    <w:pPr>
      <w:spacing w:before="480" w:line="240" w:lineRule="auto"/>
    </w:pPr>
  </w:style>
  <w:style w:type="paragraph" w:customStyle="1" w:styleId="subhead">
    <w:name w:val="subhead"/>
    <w:basedOn w:val="Normal"/>
    <w:qFormat/>
    <w:rsid w:val="009A594F"/>
    <w:pPr>
      <w:spacing w:after="0" w:line="240" w:lineRule="auto"/>
    </w:pPr>
  </w:style>
  <w:style w:type="paragraph" w:customStyle="1" w:styleId="boldy">
    <w:name w:val="boldy"/>
    <w:basedOn w:val="Heading2"/>
    <w:next w:val="Card1"/>
    <w:uiPriority w:val="99"/>
    <w:qFormat/>
    <w:rsid w:val="009A594F"/>
    <w:pPr>
      <w:spacing w:before="480" w:line="240" w:lineRule="auto"/>
    </w:pPr>
  </w:style>
  <w:style w:type="paragraph" w:customStyle="1" w:styleId="TxBr6p1">
    <w:name w:val="TxBr_6p1"/>
    <w:basedOn w:val="Normal"/>
    <w:next w:val="Cite21"/>
    <w:uiPriority w:val="99"/>
    <w:qFormat/>
    <w:rsid w:val="009A594F"/>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9A594F"/>
    <w:pPr>
      <w:spacing w:after="0" w:line="240" w:lineRule="auto"/>
    </w:pPr>
  </w:style>
  <w:style w:type="character" w:customStyle="1" w:styleId="UnderlineStyleChar">
    <w:name w:val="Underline Style Char"/>
    <w:link w:val="UnderlineStyle0"/>
    <w:locked/>
    <w:rsid w:val="009A594F"/>
  </w:style>
  <w:style w:type="paragraph" w:customStyle="1" w:styleId="Normalization">
    <w:name w:val="Normalization"/>
    <w:basedOn w:val="Normal"/>
    <w:next w:val="articletext"/>
    <w:uiPriority w:val="99"/>
    <w:qFormat/>
    <w:rsid w:val="009A594F"/>
    <w:pPr>
      <w:spacing w:after="0" w:line="240" w:lineRule="auto"/>
    </w:pPr>
  </w:style>
  <w:style w:type="paragraph" w:customStyle="1" w:styleId="listlevel1">
    <w:name w:val="list level 1"/>
    <w:basedOn w:val="Normal"/>
    <w:next w:val="cardtextsmall"/>
    <w:uiPriority w:val="99"/>
    <w:qFormat/>
    <w:rsid w:val="009A594F"/>
    <w:pPr>
      <w:spacing w:after="0" w:line="240" w:lineRule="auto"/>
    </w:pPr>
  </w:style>
  <w:style w:type="paragraph" w:customStyle="1" w:styleId="listlevel2">
    <w:name w:val="list level 2"/>
    <w:basedOn w:val="Normal"/>
    <w:next w:val="CaseListNormal"/>
    <w:uiPriority w:val="99"/>
    <w:qFormat/>
    <w:rsid w:val="009A594F"/>
    <w:pPr>
      <w:spacing w:after="0" w:line="240" w:lineRule="auto"/>
    </w:pPr>
  </w:style>
  <w:style w:type="paragraph" w:customStyle="1" w:styleId="listlevel3">
    <w:name w:val="list level 3"/>
    <w:basedOn w:val="CaseListNormal"/>
    <w:next w:val="Body"/>
    <w:uiPriority w:val="99"/>
    <w:qFormat/>
    <w:rsid w:val="009A594F"/>
  </w:style>
  <w:style w:type="paragraph" w:customStyle="1" w:styleId="PageNumber1">
    <w:name w:val="Page Number1"/>
    <w:basedOn w:val="Normal"/>
    <w:next w:val="Normal"/>
    <w:uiPriority w:val="99"/>
    <w:qFormat/>
    <w:rsid w:val="009A594F"/>
    <w:pPr>
      <w:spacing w:after="0" w:line="240" w:lineRule="auto"/>
    </w:pPr>
  </w:style>
  <w:style w:type="paragraph" w:customStyle="1" w:styleId="Card1">
    <w:name w:val="Card1"/>
    <w:next w:val="TimesNewRoman12"/>
    <w:uiPriority w:val="99"/>
    <w:qFormat/>
    <w:rsid w:val="009A594F"/>
    <w:pPr>
      <w:spacing w:after="200" w:line="276" w:lineRule="auto"/>
    </w:pPr>
  </w:style>
  <w:style w:type="paragraph" w:customStyle="1" w:styleId="Cite21">
    <w:name w:val="Cite2"/>
    <w:next w:val="htmlbody"/>
    <w:uiPriority w:val="99"/>
    <w:qFormat/>
    <w:rsid w:val="009A594F"/>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9A594F"/>
    <w:pPr>
      <w:spacing w:after="0" w:line="240" w:lineRule="auto"/>
    </w:pPr>
  </w:style>
  <w:style w:type="paragraph" w:customStyle="1" w:styleId="articletext">
    <w:name w:val="articletext"/>
    <w:basedOn w:val="Normal"/>
    <w:next w:val="story-headline"/>
    <w:qFormat/>
    <w:rsid w:val="009A594F"/>
    <w:pPr>
      <w:spacing w:after="0" w:line="240" w:lineRule="auto"/>
    </w:pPr>
  </w:style>
  <w:style w:type="paragraph" w:customStyle="1" w:styleId="cardtextsmall">
    <w:name w:val="card text small"/>
    <w:basedOn w:val="Normal"/>
    <w:next w:val="story-body"/>
    <w:qFormat/>
    <w:rsid w:val="009A594F"/>
    <w:pPr>
      <w:spacing w:after="0" w:line="240" w:lineRule="auto"/>
    </w:pPr>
  </w:style>
  <w:style w:type="paragraph" w:customStyle="1" w:styleId="CaseListNormal">
    <w:name w:val="Case List Normal"/>
    <w:basedOn w:val="Normal"/>
    <w:next w:val="story-dateline"/>
    <w:uiPriority w:val="99"/>
    <w:qFormat/>
    <w:rsid w:val="009A594F"/>
    <w:pPr>
      <w:spacing w:after="0" w:line="240" w:lineRule="auto"/>
    </w:pPr>
  </w:style>
  <w:style w:type="paragraph" w:customStyle="1" w:styleId="3text">
    <w:name w:val="3text"/>
    <w:basedOn w:val="Normal"/>
    <w:next w:val="Corpotesto"/>
    <w:uiPriority w:val="99"/>
    <w:qFormat/>
    <w:rsid w:val="009A594F"/>
    <w:pPr>
      <w:spacing w:after="0" w:line="240" w:lineRule="auto"/>
    </w:pPr>
  </w:style>
  <w:style w:type="paragraph" w:customStyle="1" w:styleId="TimesNewRoman12">
    <w:name w:val="TimesNewRoman12"/>
    <w:next w:val="tagCharChar1Char"/>
    <w:uiPriority w:val="99"/>
    <w:qFormat/>
    <w:rsid w:val="009A594F"/>
    <w:pPr>
      <w:spacing w:after="200" w:line="276" w:lineRule="auto"/>
    </w:pPr>
  </w:style>
  <w:style w:type="paragraph" w:customStyle="1" w:styleId="htmlbody">
    <w:name w:val="htmlbody"/>
    <w:basedOn w:val="Normal"/>
    <w:next w:val="OmniPage1"/>
    <w:uiPriority w:val="99"/>
    <w:qFormat/>
    <w:rsid w:val="009A594F"/>
    <w:pPr>
      <w:spacing w:after="0" w:line="240" w:lineRule="auto"/>
    </w:pPr>
  </w:style>
  <w:style w:type="paragraph" w:customStyle="1" w:styleId="textChar">
    <w:name w:val="text Char"/>
    <w:basedOn w:val="Normal"/>
    <w:next w:val="TitlePageCenter"/>
    <w:autoRedefine/>
    <w:uiPriority w:val="99"/>
    <w:qFormat/>
    <w:rsid w:val="009A594F"/>
    <w:pPr>
      <w:spacing w:after="0" w:line="240" w:lineRule="auto"/>
    </w:pPr>
  </w:style>
  <w:style w:type="paragraph" w:customStyle="1" w:styleId="story-headline">
    <w:name w:val="story-headline"/>
    <w:basedOn w:val="Normal"/>
    <w:next w:val="ProjectTitleLine"/>
    <w:uiPriority w:val="99"/>
    <w:qFormat/>
    <w:rsid w:val="009A594F"/>
    <w:pPr>
      <w:spacing w:after="0" w:line="240" w:lineRule="auto"/>
    </w:pPr>
  </w:style>
  <w:style w:type="paragraph" w:customStyle="1" w:styleId="story-dateline">
    <w:name w:val="story-dateline"/>
    <w:basedOn w:val="Normal"/>
    <w:next w:val="cardChar1Char"/>
    <w:uiPriority w:val="99"/>
    <w:qFormat/>
    <w:rsid w:val="009A594F"/>
    <w:pPr>
      <w:spacing w:after="0" w:line="240" w:lineRule="auto"/>
    </w:pPr>
  </w:style>
  <w:style w:type="paragraph" w:customStyle="1" w:styleId="TextofCards">
    <w:name w:val="Text of Cards"/>
    <w:basedOn w:val="Normal"/>
    <w:next w:val="CM12"/>
    <w:uiPriority w:val="99"/>
    <w:qFormat/>
    <w:rsid w:val="009A594F"/>
    <w:pPr>
      <w:spacing w:after="0" w:line="240" w:lineRule="auto"/>
    </w:pPr>
  </w:style>
  <w:style w:type="paragraph" w:customStyle="1" w:styleId="Corpotesto">
    <w:name w:val="Corpo testo"/>
    <w:basedOn w:val="Normal"/>
    <w:next w:val="CM44"/>
    <w:uiPriority w:val="99"/>
    <w:qFormat/>
    <w:rsid w:val="009A594F"/>
    <w:pPr>
      <w:spacing w:after="0" w:line="240" w:lineRule="auto"/>
    </w:pPr>
  </w:style>
  <w:style w:type="paragraph" w:customStyle="1" w:styleId="tagCharChar1Char">
    <w:name w:val="tag Char Char1 Char"/>
    <w:uiPriority w:val="99"/>
    <w:qFormat/>
    <w:rsid w:val="009A594F"/>
    <w:pPr>
      <w:spacing w:after="200" w:line="276" w:lineRule="auto"/>
    </w:pPr>
  </w:style>
  <w:style w:type="paragraph" w:customStyle="1" w:styleId="OmniPage1">
    <w:name w:val="OmniPage #1"/>
    <w:basedOn w:val="Normal"/>
    <w:next w:val="StrikeThrough"/>
    <w:uiPriority w:val="99"/>
    <w:qFormat/>
    <w:rsid w:val="009A594F"/>
    <w:pPr>
      <w:spacing w:after="0" w:line="240" w:lineRule="auto"/>
    </w:pPr>
  </w:style>
  <w:style w:type="paragraph" w:customStyle="1" w:styleId="TitlePageCenter">
    <w:name w:val="Title Page Center"/>
    <w:basedOn w:val="Normal"/>
    <w:next w:val="textbodyblack"/>
    <w:autoRedefine/>
    <w:uiPriority w:val="99"/>
    <w:qFormat/>
    <w:rsid w:val="009A594F"/>
    <w:pPr>
      <w:spacing w:after="0" w:line="240" w:lineRule="auto"/>
    </w:pPr>
  </w:style>
  <w:style w:type="paragraph" w:customStyle="1" w:styleId="TitlePageBy">
    <w:name w:val="Title Page By"/>
    <w:basedOn w:val="textbodyblack"/>
    <w:next w:val="Normal"/>
    <w:autoRedefine/>
    <w:uiPriority w:val="99"/>
    <w:qFormat/>
    <w:rsid w:val="009A594F"/>
  </w:style>
  <w:style w:type="paragraph" w:customStyle="1" w:styleId="ProjectTitleLine">
    <w:name w:val="Project Title Line"/>
    <w:basedOn w:val="Normal"/>
    <w:next w:val="Normal"/>
    <w:autoRedefine/>
    <w:uiPriority w:val="99"/>
    <w:qFormat/>
    <w:rsid w:val="009A594F"/>
    <w:pPr>
      <w:spacing w:after="0" w:line="240" w:lineRule="auto"/>
    </w:pPr>
  </w:style>
  <w:style w:type="paragraph" w:customStyle="1" w:styleId="NormalVerdana">
    <w:name w:val="Normal + Verdana"/>
    <w:aliases w:val="White,Normal + Arial,10 pt"/>
    <w:basedOn w:val="Normal"/>
    <w:next w:val="CiteCorrected"/>
    <w:uiPriority w:val="99"/>
    <w:qFormat/>
    <w:rsid w:val="009A594F"/>
    <w:pPr>
      <w:spacing w:after="0" w:line="240" w:lineRule="auto"/>
    </w:pPr>
  </w:style>
  <w:style w:type="paragraph" w:customStyle="1" w:styleId="cardChar1Char">
    <w:name w:val="card Char1 Char"/>
    <w:basedOn w:val="Normal"/>
    <w:next w:val="StyleLeft02"/>
    <w:uiPriority w:val="99"/>
    <w:qFormat/>
    <w:rsid w:val="009A594F"/>
    <w:pPr>
      <w:spacing w:after="0" w:line="240" w:lineRule="auto"/>
    </w:pPr>
  </w:style>
  <w:style w:type="paragraph" w:customStyle="1" w:styleId="CM12">
    <w:name w:val="CM12"/>
    <w:basedOn w:val="Normal"/>
    <w:uiPriority w:val="99"/>
    <w:qFormat/>
    <w:rsid w:val="009A594F"/>
    <w:pPr>
      <w:spacing w:after="0" w:line="240" w:lineRule="auto"/>
    </w:pPr>
  </w:style>
  <w:style w:type="paragraph" w:customStyle="1" w:styleId="CM44">
    <w:name w:val="CM44"/>
    <w:basedOn w:val="Normal"/>
    <w:uiPriority w:val="99"/>
    <w:qFormat/>
    <w:rsid w:val="009A594F"/>
    <w:pPr>
      <w:spacing w:after="0" w:line="240" w:lineRule="auto"/>
    </w:pPr>
  </w:style>
  <w:style w:type="paragraph" w:customStyle="1" w:styleId="StrikeThrough">
    <w:name w:val="Strike Through"/>
    <w:basedOn w:val="Normal"/>
    <w:next w:val="Normal"/>
    <w:uiPriority w:val="99"/>
    <w:qFormat/>
    <w:rsid w:val="009A594F"/>
    <w:pPr>
      <w:spacing w:after="0" w:line="240" w:lineRule="auto"/>
    </w:pPr>
  </w:style>
  <w:style w:type="paragraph" w:customStyle="1" w:styleId="textbodyblack">
    <w:name w:val="textbodyblack"/>
    <w:basedOn w:val="Normal"/>
    <w:next w:val="Pa5"/>
    <w:uiPriority w:val="99"/>
    <w:qFormat/>
    <w:rsid w:val="009A594F"/>
    <w:pPr>
      <w:spacing w:after="0" w:line="240" w:lineRule="auto"/>
    </w:pPr>
  </w:style>
  <w:style w:type="character" w:customStyle="1" w:styleId="CiteCorrectedChar">
    <w:name w:val="Cite Corrected Char"/>
    <w:locked/>
    <w:rsid w:val="009A594F"/>
  </w:style>
  <w:style w:type="paragraph" w:customStyle="1" w:styleId="CiteCorrected">
    <w:name w:val="Cite Corrected"/>
    <w:basedOn w:val="Normal"/>
    <w:next w:val="tagline1"/>
    <w:qFormat/>
    <w:rsid w:val="009A594F"/>
    <w:pPr>
      <w:spacing w:after="0" w:line="240" w:lineRule="auto"/>
    </w:pPr>
  </w:style>
  <w:style w:type="paragraph" w:customStyle="1" w:styleId="StyleLeft02">
    <w:name w:val="Style Left:  0.2&quot;"/>
    <w:basedOn w:val="Normal"/>
    <w:next w:val="Block1"/>
    <w:uiPriority w:val="99"/>
    <w:qFormat/>
    <w:rsid w:val="009A594F"/>
    <w:pPr>
      <w:spacing w:after="0" w:line="240" w:lineRule="auto"/>
    </w:pPr>
  </w:style>
  <w:style w:type="paragraph" w:customStyle="1" w:styleId="Hat1">
    <w:name w:val="Hat1"/>
    <w:basedOn w:val="Normal"/>
    <w:next w:val="Normal"/>
    <w:uiPriority w:val="2"/>
    <w:qFormat/>
    <w:rsid w:val="009A594F"/>
    <w:pPr>
      <w:spacing w:after="0" w:line="240" w:lineRule="auto"/>
    </w:pPr>
  </w:style>
  <w:style w:type="paragraph" w:customStyle="1" w:styleId="post-subtitle">
    <w:name w:val="post-subtitle"/>
    <w:basedOn w:val="Normal"/>
    <w:qFormat/>
    <w:rsid w:val="009A594F"/>
    <w:pPr>
      <w:spacing w:after="0" w:line="240" w:lineRule="auto"/>
    </w:pPr>
  </w:style>
  <w:style w:type="paragraph" w:customStyle="1" w:styleId="Pa5">
    <w:name w:val="Pa5"/>
    <w:basedOn w:val="Normal"/>
    <w:uiPriority w:val="99"/>
    <w:qFormat/>
    <w:rsid w:val="009A594F"/>
    <w:pPr>
      <w:spacing w:after="0" w:line="240" w:lineRule="auto"/>
    </w:pPr>
  </w:style>
  <w:style w:type="paragraph" w:customStyle="1" w:styleId="Pa6">
    <w:name w:val="Pa6"/>
    <w:basedOn w:val="Normal"/>
    <w:uiPriority w:val="99"/>
    <w:qFormat/>
    <w:rsid w:val="009A594F"/>
    <w:pPr>
      <w:spacing w:after="0" w:line="240" w:lineRule="auto"/>
    </w:pPr>
  </w:style>
  <w:style w:type="paragraph" w:customStyle="1" w:styleId="noindent0">
    <w:name w:val="no_indent"/>
    <w:basedOn w:val="Normal"/>
    <w:next w:val="NormalWeb3"/>
    <w:qFormat/>
    <w:rsid w:val="009A594F"/>
    <w:pPr>
      <w:spacing w:after="0" w:line="240" w:lineRule="auto"/>
    </w:pPr>
  </w:style>
  <w:style w:type="paragraph" w:customStyle="1" w:styleId="tagline1">
    <w:name w:val="tagline"/>
    <w:basedOn w:val="Normal"/>
    <w:next w:val="cardCharCharCharCharChar"/>
    <w:qFormat/>
    <w:rsid w:val="009A594F"/>
    <w:pPr>
      <w:spacing w:after="0" w:line="240" w:lineRule="auto"/>
    </w:pPr>
  </w:style>
  <w:style w:type="paragraph" w:customStyle="1" w:styleId="Block1">
    <w:name w:val="Block1"/>
    <w:basedOn w:val="Normal"/>
    <w:next w:val="Normal"/>
    <w:uiPriority w:val="3"/>
    <w:qFormat/>
    <w:rsid w:val="009A594F"/>
    <w:pPr>
      <w:spacing w:after="0" w:line="240" w:lineRule="auto"/>
    </w:pPr>
  </w:style>
  <w:style w:type="paragraph" w:customStyle="1" w:styleId="TOCHeading1">
    <w:name w:val="TOC Heading1"/>
    <w:basedOn w:val="Heading1"/>
    <w:next w:val="Normal"/>
    <w:uiPriority w:val="39"/>
    <w:qFormat/>
    <w:rsid w:val="009A594F"/>
    <w:pPr>
      <w:spacing w:before="480" w:line="240" w:lineRule="auto"/>
    </w:pPr>
  </w:style>
  <w:style w:type="paragraph" w:customStyle="1" w:styleId="NoteLevel11">
    <w:name w:val="Note Level 11"/>
    <w:basedOn w:val="Normal"/>
    <w:next w:val="HeaderFooter"/>
    <w:uiPriority w:val="99"/>
    <w:qFormat/>
    <w:rsid w:val="009A594F"/>
    <w:pPr>
      <w:spacing w:after="0" w:line="240" w:lineRule="auto"/>
    </w:pPr>
  </w:style>
  <w:style w:type="character" w:customStyle="1" w:styleId="ReallySamllTextChar">
    <w:name w:val="ReallySamllText Char"/>
    <w:locked/>
    <w:rsid w:val="009A594F"/>
  </w:style>
  <w:style w:type="paragraph" w:customStyle="1" w:styleId="ReallySamllText">
    <w:name w:val="ReallySamllText"/>
    <w:basedOn w:val="Normal"/>
    <w:next w:val="CardTextUnderlined"/>
    <w:autoRedefine/>
    <w:qFormat/>
    <w:rsid w:val="009A594F"/>
    <w:pPr>
      <w:spacing w:after="0" w:line="240" w:lineRule="auto"/>
    </w:pPr>
  </w:style>
  <w:style w:type="paragraph" w:customStyle="1" w:styleId="Card6pt">
    <w:name w:val="Card 6pt"/>
    <w:basedOn w:val="Normal"/>
    <w:next w:val="HeaderDebate"/>
    <w:uiPriority w:val="99"/>
    <w:qFormat/>
    <w:rsid w:val="009A594F"/>
    <w:pPr>
      <w:spacing w:after="0" w:line="240" w:lineRule="auto"/>
    </w:pPr>
  </w:style>
  <w:style w:type="paragraph" w:customStyle="1" w:styleId="NormalWeb3">
    <w:name w:val="Normal (Web)3"/>
    <w:basedOn w:val="Normal"/>
    <w:next w:val="CardTagCharChar"/>
    <w:qFormat/>
    <w:rsid w:val="009A594F"/>
    <w:pPr>
      <w:spacing w:after="0" w:line="240" w:lineRule="auto"/>
    </w:pPr>
  </w:style>
  <w:style w:type="paragraph" w:customStyle="1" w:styleId="cardCharCharCharCharChar">
    <w:name w:val="card Char Char Char Char Char"/>
    <w:basedOn w:val="Normal"/>
    <w:next w:val="fixed"/>
    <w:qFormat/>
    <w:rsid w:val="009A594F"/>
    <w:pPr>
      <w:spacing w:after="0" w:line="240" w:lineRule="auto"/>
    </w:pPr>
  </w:style>
  <w:style w:type="paragraph" w:customStyle="1" w:styleId="TagCiteChar2">
    <w:name w:val="Tag / Cite Char"/>
    <w:basedOn w:val="Normal"/>
    <w:next w:val="textonormal"/>
    <w:qFormat/>
    <w:rsid w:val="009A594F"/>
    <w:pPr>
      <w:spacing w:after="0" w:line="240" w:lineRule="auto"/>
    </w:pPr>
  </w:style>
  <w:style w:type="paragraph" w:customStyle="1" w:styleId="PageNumber2">
    <w:name w:val="Page Number2"/>
    <w:basedOn w:val="Normal"/>
    <w:next w:val="Normal"/>
    <w:qFormat/>
    <w:rsid w:val="009A594F"/>
    <w:pPr>
      <w:spacing w:after="0" w:line="240" w:lineRule="auto"/>
    </w:pPr>
  </w:style>
  <w:style w:type="paragraph" w:customStyle="1" w:styleId="HeaderFooter">
    <w:name w:val="Header &amp; Footer"/>
    <w:next w:val="ExecutiveSummarytext"/>
    <w:qFormat/>
    <w:rsid w:val="009A594F"/>
    <w:pPr>
      <w:spacing w:after="200" w:line="276" w:lineRule="auto"/>
    </w:pPr>
  </w:style>
  <w:style w:type="paragraph" w:customStyle="1" w:styleId="CardTextSmall0">
    <w:name w:val="Card Text Small"/>
    <w:basedOn w:val="Normal"/>
    <w:qFormat/>
    <w:rsid w:val="009A594F"/>
    <w:pPr>
      <w:spacing w:after="0" w:line="240" w:lineRule="auto"/>
    </w:pPr>
  </w:style>
  <w:style w:type="paragraph" w:customStyle="1" w:styleId="CardTextUnderlined">
    <w:name w:val="Card Text Underlined"/>
    <w:basedOn w:val="Normal"/>
    <w:next w:val="NormalUnderline"/>
    <w:qFormat/>
    <w:rsid w:val="009A594F"/>
    <w:pPr>
      <w:spacing w:after="0" w:line="240" w:lineRule="auto"/>
    </w:pPr>
  </w:style>
  <w:style w:type="paragraph" w:customStyle="1" w:styleId="HeaderDebate">
    <w:name w:val="Header Debate"/>
    <w:basedOn w:val="Normal"/>
    <w:next w:val="byline1"/>
    <w:qFormat/>
    <w:rsid w:val="009A594F"/>
    <w:pPr>
      <w:spacing w:after="0" w:line="240" w:lineRule="auto"/>
    </w:pPr>
  </w:style>
  <w:style w:type="paragraph" w:customStyle="1" w:styleId="NormalWeb1">
    <w:name w:val="Normal (Web)1"/>
    <w:basedOn w:val="Normal"/>
    <w:next w:val="PlaceholderText1"/>
    <w:qFormat/>
    <w:rsid w:val="009A594F"/>
    <w:pPr>
      <w:spacing w:after="0" w:line="240" w:lineRule="auto"/>
    </w:pPr>
  </w:style>
  <w:style w:type="paragraph" w:customStyle="1" w:styleId="CardTagCharChar">
    <w:name w:val="Card Tag Char Char"/>
    <w:basedOn w:val="Normal"/>
    <w:next w:val="NoteLevel31"/>
    <w:qFormat/>
    <w:rsid w:val="009A594F"/>
    <w:pPr>
      <w:spacing w:after="0" w:line="240" w:lineRule="auto"/>
    </w:pPr>
  </w:style>
  <w:style w:type="paragraph" w:customStyle="1" w:styleId="fixed">
    <w:name w:val="fixed"/>
    <w:basedOn w:val="Normal"/>
    <w:next w:val="NoteLevel41"/>
    <w:qFormat/>
    <w:rsid w:val="009A594F"/>
    <w:pPr>
      <w:spacing w:after="0" w:line="240" w:lineRule="auto"/>
    </w:pPr>
  </w:style>
  <w:style w:type="paragraph" w:customStyle="1" w:styleId="textonormal">
    <w:name w:val="textonormal"/>
    <w:basedOn w:val="Normal"/>
    <w:next w:val="NoteLevel51"/>
    <w:qFormat/>
    <w:rsid w:val="009A594F"/>
    <w:pPr>
      <w:spacing w:after="0" w:line="240" w:lineRule="auto"/>
    </w:pPr>
  </w:style>
  <w:style w:type="paragraph" w:customStyle="1" w:styleId="Subtitle10">
    <w:name w:val="Subtitle1"/>
    <w:basedOn w:val="Normal"/>
    <w:next w:val="NoteLevel61"/>
    <w:qFormat/>
    <w:rsid w:val="009A594F"/>
    <w:pPr>
      <w:spacing w:after="0" w:line="240" w:lineRule="auto"/>
    </w:pPr>
  </w:style>
  <w:style w:type="paragraph" w:customStyle="1" w:styleId="ExecutiveSummarytext">
    <w:name w:val="Executive Summary text"/>
    <w:basedOn w:val="Normal"/>
    <w:next w:val="Normal"/>
    <w:qFormat/>
    <w:rsid w:val="009A594F"/>
    <w:pPr>
      <w:spacing w:after="0" w:line="240" w:lineRule="auto"/>
    </w:pPr>
  </w:style>
  <w:style w:type="character" w:customStyle="1" w:styleId="NormalUnderlineChar1">
    <w:name w:val="Normal Underline Char1"/>
    <w:locked/>
    <w:rsid w:val="009A594F"/>
  </w:style>
  <w:style w:type="paragraph" w:customStyle="1" w:styleId="NormalUnderline">
    <w:name w:val="Normal Underline"/>
    <w:basedOn w:val="Normal"/>
    <w:next w:val="NoteLevel91"/>
    <w:qFormat/>
    <w:rsid w:val="009A594F"/>
    <w:pPr>
      <w:spacing w:after="0" w:line="240" w:lineRule="auto"/>
    </w:pPr>
  </w:style>
  <w:style w:type="paragraph" w:customStyle="1" w:styleId="byline1">
    <w:name w:val="byline1"/>
    <w:basedOn w:val="Normal"/>
    <w:qFormat/>
    <w:rsid w:val="009A594F"/>
    <w:pPr>
      <w:spacing w:after="0" w:line="240" w:lineRule="auto"/>
    </w:pPr>
  </w:style>
  <w:style w:type="paragraph" w:customStyle="1" w:styleId="PlaceholderText1">
    <w:name w:val="Placeholder Text1"/>
    <w:basedOn w:val="Normal"/>
    <w:next w:val="ImportantText"/>
    <w:qFormat/>
    <w:rsid w:val="009A594F"/>
    <w:pPr>
      <w:spacing w:after="0" w:line="240" w:lineRule="auto"/>
    </w:pPr>
  </w:style>
  <w:style w:type="paragraph" w:customStyle="1" w:styleId="NoteLevel31">
    <w:name w:val="Note Level 31"/>
    <w:basedOn w:val="Normal"/>
    <w:qFormat/>
    <w:rsid w:val="009A594F"/>
    <w:pPr>
      <w:spacing w:after="0" w:line="240" w:lineRule="auto"/>
    </w:pPr>
  </w:style>
  <w:style w:type="paragraph" w:customStyle="1" w:styleId="NoteLevel41">
    <w:name w:val="Note Level 41"/>
    <w:basedOn w:val="Normal"/>
    <w:next w:val="StyleBodyText11ptBlackUnderline"/>
    <w:qFormat/>
    <w:rsid w:val="009A594F"/>
    <w:pPr>
      <w:spacing w:after="0" w:line="240" w:lineRule="auto"/>
    </w:pPr>
  </w:style>
  <w:style w:type="paragraph" w:customStyle="1" w:styleId="NoteLevel51">
    <w:name w:val="Note Level 51"/>
    <w:basedOn w:val="Normal"/>
    <w:qFormat/>
    <w:rsid w:val="009A594F"/>
    <w:pPr>
      <w:spacing w:after="0" w:line="240" w:lineRule="auto"/>
    </w:pPr>
  </w:style>
  <w:style w:type="paragraph" w:customStyle="1" w:styleId="NoteLevel61">
    <w:name w:val="Note Level 61"/>
    <w:basedOn w:val="Normal"/>
    <w:next w:val="StyleBodyText11ptBoldBlack"/>
    <w:qFormat/>
    <w:rsid w:val="009A594F"/>
    <w:pPr>
      <w:spacing w:after="0" w:line="240" w:lineRule="auto"/>
    </w:pPr>
  </w:style>
  <w:style w:type="paragraph" w:customStyle="1" w:styleId="NoteLevel71">
    <w:name w:val="Note Level 71"/>
    <w:basedOn w:val="Normal"/>
    <w:qFormat/>
    <w:rsid w:val="009A594F"/>
    <w:pPr>
      <w:spacing w:after="0" w:line="240" w:lineRule="auto"/>
    </w:pPr>
  </w:style>
  <w:style w:type="paragraph" w:customStyle="1" w:styleId="NoteLevel81">
    <w:name w:val="Note Level 81"/>
    <w:basedOn w:val="Normal"/>
    <w:next w:val="StyletinyBold"/>
    <w:qFormat/>
    <w:rsid w:val="009A594F"/>
    <w:pPr>
      <w:spacing w:after="0" w:line="240" w:lineRule="auto"/>
    </w:pPr>
  </w:style>
  <w:style w:type="paragraph" w:customStyle="1" w:styleId="NoteLevel91">
    <w:name w:val="Note Level 91"/>
    <w:basedOn w:val="Normal"/>
    <w:qFormat/>
    <w:rsid w:val="009A594F"/>
    <w:pPr>
      <w:spacing w:after="0" w:line="240" w:lineRule="auto"/>
    </w:pPr>
  </w:style>
  <w:style w:type="character" w:customStyle="1" w:styleId="ImportantTextChar">
    <w:name w:val="Important Text Char"/>
    <w:locked/>
    <w:rsid w:val="009A594F"/>
  </w:style>
  <w:style w:type="paragraph" w:customStyle="1" w:styleId="ImportantText">
    <w:name w:val="Important Text"/>
    <w:basedOn w:val="Normal"/>
    <w:next w:val="Normal"/>
    <w:qFormat/>
    <w:rsid w:val="009A594F"/>
    <w:pPr>
      <w:spacing w:after="0" w:line="240" w:lineRule="auto"/>
    </w:pPr>
  </w:style>
  <w:style w:type="character" w:customStyle="1" w:styleId="StyleBodyText11ptBlackUnderlineChar">
    <w:name w:val="Style Body Text + 11 pt Black Underline Char"/>
    <w:locked/>
    <w:rsid w:val="009A594F"/>
  </w:style>
  <w:style w:type="paragraph" w:customStyle="1" w:styleId="StyleBodyText11ptBlackUnderline">
    <w:name w:val="Style Body Text + 11 pt Black Underline"/>
    <w:basedOn w:val="Normal"/>
    <w:next w:val="ListContents"/>
    <w:qFormat/>
    <w:rsid w:val="009A594F"/>
    <w:pPr>
      <w:spacing w:after="0" w:line="240" w:lineRule="auto"/>
    </w:pPr>
  </w:style>
  <w:style w:type="character" w:customStyle="1" w:styleId="StyleBodyText11ptBoldBlackChar">
    <w:name w:val="Style Body Text + 11 pt Bold Black Char"/>
    <w:locked/>
    <w:rsid w:val="009A594F"/>
  </w:style>
  <w:style w:type="paragraph" w:customStyle="1" w:styleId="StyleBodyText11ptBoldBlack">
    <w:name w:val="Style Body Text + 11 pt Bold Black"/>
    <w:basedOn w:val="Normal"/>
    <w:next w:val="StyleListContents11ptCustomColorRGB353132Underline"/>
    <w:qFormat/>
    <w:rsid w:val="009A594F"/>
    <w:pPr>
      <w:spacing w:after="0" w:line="240" w:lineRule="auto"/>
    </w:pPr>
  </w:style>
  <w:style w:type="character" w:customStyle="1" w:styleId="StyletinyBoldChar">
    <w:name w:val="Style tiny + Bold Char"/>
    <w:locked/>
    <w:rsid w:val="009A594F"/>
  </w:style>
  <w:style w:type="paragraph" w:customStyle="1" w:styleId="StyletinyBold">
    <w:name w:val="Style tiny + Bold"/>
    <w:basedOn w:val="TagF3"/>
    <w:qFormat/>
    <w:rsid w:val="009A594F"/>
  </w:style>
  <w:style w:type="character" w:customStyle="1" w:styleId="Heading5SizeDownChar">
    <w:name w:val="Heading 5 Size Down Char"/>
    <w:locked/>
    <w:rsid w:val="009A594F"/>
  </w:style>
  <w:style w:type="character" w:customStyle="1" w:styleId="Normal2BoldChar">
    <w:name w:val="Normal2 + Bold Char"/>
    <w:locked/>
    <w:rsid w:val="009A594F"/>
  </w:style>
  <w:style w:type="paragraph" w:customStyle="1" w:styleId="Normal2Bold">
    <w:name w:val="Normal2 + Bold"/>
    <w:basedOn w:val="Normal"/>
    <w:next w:val="Unimportant"/>
    <w:qFormat/>
    <w:rsid w:val="009A594F"/>
    <w:pPr>
      <w:spacing w:after="0" w:line="240" w:lineRule="auto"/>
    </w:pPr>
  </w:style>
  <w:style w:type="character" w:customStyle="1" w:styleId="ListContentsChar">
    <w:name w:val="List Contents Char"/>
    <w:locked/>
    <w:rsid w:val="009A594F"/>
  </w:style>
  <w:style w:type="paragraph" w:customStyle="1" w:styleId="ListContents">
    <w:name w:val="List Contents"/>
    <w:basedOn w:val="Normal"/>
    <w:next w:val="Ununderlined"/>
    <w:qFormat/>
    <w:rsid w:val="009A594F"/>
    <w:pPr>
      <w:spacing w:after="0" w:line="240" w:lineRule="auto"/>
    </w:pPr>
  </w:style>
  <w:style w:type="character" w:customStyle="1" w:styleId="StyleListContents11ptCustomColorRGB353132UnderlineChar">
    <w:name w:val="Style List Contents + 11 pt Custom Color(RGB(353132)) Underline Char"/>
    <w:locked/>
    <w:rsid w:val="009A594F"/>
  </w:style>
  <w:style w:type="paragraph" w:customStyle="1" w:styleId="StyleListContents11ptCustomColorRGB353132Underline">
    <w:name w:val="Style List Contents + 11 pt Custom Color(RGB(353132)) Underline"/>
    <w:basedOn w:val="Ununderlined"/>
    <w:qFormat/>
    <w:rsid w:val="009A594F"/>
  </w:style>
  <w:style w:type="character" w:customStyle="1" w:styleId="StyleCards12ptThickunderlineChar2">
    <w:name w:val="Style Cards + 12 pt Thick underline Char2"/>
    <w:locked/>
    <w:rsid w:val="009A594F"/>
  </w:style>
  <w:style w:type="paragraph" w:customStyle="1" w:styleId="StyleCards12ptThickunderline">
    <w:name w:val="Style Cards + 12 pt Thick underline"/>
    <w:basedOn w:val="Normal"/>
    <w:qFormat/>
    <w:rsid w:val="009A594F"/>
    <w:pPr>
      <w:spacing w:after="0" w:line="240" w:lineRule="auto"/>
    </w:pPr>
  </w:style>
  <w:style w:type="character" w:customStyle="1" w:styleId="UnimportantCharChar">
    <w:name w:val="Unimportant Char Char"/>
    <w:locked/>
    <w:rsid w:val="009A594F"/>
  </w:style>
  <w:style w:type="paragraph" w:customStyle="1" w:styleId="Unimportant">
    <w:name w:val="Unimportant"/>
    <w:basedOn w:val="Normal"/>
    <w:next w:val="DebateCite"/>
    <w:qFormat/>
    <w:rsid w:val="009A594F"/>
    <w:pPr>
      <w:spacing w:after="0" w:line="240" w:lineRule="auto"/>
    </w:pPr>
  </w:style>
  <w:style w:type="character" w:customStyle="1" w:styleId="UnunderlinedChar">
    <w:name w:val="Ununderlined Char"/>
    <w:locked/>
    <w:rsid w:val="009A594F"/>
  </w:style>
  <w:style w:type="paragraph" w:customStyle="1" w:styleId="Ununderlined">
    <w:name w:val="Ununderlined"/>
    <w:basedOn w:val="Normal"/>
    <w:next w:val="PreformattedText"/>
    <w:qFormat/>
    <w:rsid w:val="009A594F"/>
    <w:pPr>
      <w:spacing w:after="0" w:line="240" w:lineRule="auto"/>
    </w:pPr>
  </w:style>
  <w:style w:type="paragraph" w:customStyle="1" w:styleId="StyleHeading1Justified">
    <w:name w:val="Style Heading 1 + Justified"/>
    <w:basedOn w:val="Normal"/>
    <w:next w:val="Normal"/>
    <w:qFormat/>
    <w:rsid w:val="009A594F"/>
    <w:pPr>
      <w:spacing w:after="0" w:line="240" w:lineRule="auto"/>
    </w:pPr>
  </w:style>
  <w:style w:type="character" w:customStyle="1" w:styleId="textunderlineChar0">
    <w:name w:val="text underline Char"/>
    <w:locked/>
    <w:rsid w:val="009A594F"/>
  </w:style>
  <w:style w:type="paragraph" w:customStyle="1" w:styleId="textunderline0">
    <w:name w:val="text underline"/>
    <w:basedOn w:val="Normal"/>
    <w:next w:val="Heading4Cite"/>
    <w:autoRedefine/>
    <w:qFormat/>
    <w:rsid w:val="009A594F"/>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9A594F"/>
  </w:style>
  <w:style w:type="paragraph" w:customStyle="1" w:styleId="DebateTag">
    <w:name w:val="Debate Tag"/>
    <w:basedOn w:val="Normal"/>
    <w:autoRedefine/>
    <w:qFormat/>
    <w:rsid w:val="009A594F"/>
    <w:pPr>
      <w:spacing w:after="0" w:line="240" w:lineRule="auto"/>
    </w:pPr>
  </w:style>
  <w:style w:type="paragraph" w:customStyle="1" w:styleId="DebateCite">
    <w:name w:val="Debate Cite"/>
    <w:basedOn w:val="Normal"/>
    <w:next w:val="Normaltag"/>
    <w:autoRedefine/>
    <w:qFormat/>
    <w:rsid w:val="009A594F"/>
    <w:pPr>
      <w:spacing w:after="0" w:line="240" w:lineRule="auto"/>
    </w:pPr>
  </w:style>
  <w:style w:type="paragraph" w:customStyle="1" w:styleId="PreformattedText">
    <w:name w:val="Preformatted Text"/>
    <w:basedOn w:val="Normal"/>
    <w:next w:val="Cardnon-underlined"/>
    <w:qFormat/>
    <w:rsid w:val="009A594F"/>
    <w:pPr>
      <w:spacing w:after="0" w:line="240" w:lineRule="auto"/>
    </w:pPr>
  </w:style>
  <w:style w:type="paragraph" w:customStyle="1" w:styleId="MaggieTag">
    <w:name w:val="MaggieTag"/>
    <w:basedOn w:val="Heading2"/>
    <w:next w:val="BlockTitle4"/>
    <w:qFormat/>
    <w:rsid w:val="009A594F"/>
    <w:pPr>
      <w:spacing w:before="480" w:line="240" w:lineRule="auto"/>
    </w:pPr>
  </w:style>
  <w:style w:type="paragraph" w:customStyle="1" w:styleId="NoteLevel21">
    <w:name w:val="Note Level 21"/>
    <w:basedOn w:val="Normal"/>
    <w:next w:val="CARD0"/>
    <w:uiPriority w:val="99"/>
    <w:qFormat/>
    <w:rsid w:val="009A594F"/>
    <w:pPr>
      <w:spacing w:after="0" w:line="240" w:lineRule="auto"/>
    </w:pPr>
  </w:style>
  <w:style w:type="paragraph" w:customStyle="1" w:styleId="4">
    <w:name w:val="4"/>
    <w:basedOn w:val="Normal"/>
    <w:next w:val="DottedUnderline0"/>
    <w:qFormat/>
    <w:rsid w:val="009A594F"/>
    <w:pPr>
      <w:spacing w:after="0" w:line="240" w:lineRule="auto"/>
    </w:pPr>
  </w:style>
  <w:style w:type="character" w:customStyle="1" w:styleId="Cardnon-underlinedChar">
    <w:name w:val="Card non-underlined Char"/>
    <w:uiPriority w:val="99"/>
    <w:locked/>
    <w:rsid w:val="009A594F"/>
  </w:style>
  <w:style w:type="paragraph" w:customStyle="1" w:styleId="BlockTitle4">
    <w:name w:val="%Block Title"/>
    <w:basedOn w:val="Heading1"/>
    <w:next w:val="PageNumber4"/>
    <w:qFormat/>
    <w:rsid w:val="009A594F"/>
    <w:pPr>
      <w:spacing w:before="480" w:line="240" w:lineRule="auto"/>
    </w:pPr>
  </w:style>
  <w:style w:type="paragraph" w:customStyle="1" w:styleId="CARD0">
    <w:name w:val="CARD"/>
    <w:basedOn w:val="Normal"/>
    <w:next w:val="PageNumber5"/>
    <w:link w:val="CARDChar2"/>
    <w:qFormat/>
    <w:rsid w:val="009A594F"/>
    <w:pPr>
      <w:spacing w:after="0" w:line="240" w:lineRule="auto"/>
    </w:pPr>
  </w:style>
  <w:style w:type="paragraph" w:customStyle="1" w:styleId="HiddenBlockHeader">
    <w:name w:val="Hidden Block Header"/>
    <w:basedOn w:val="Normal"/>
    <w:next w:val="Cardtext0"/>
    <w:link w:val="HiddenBlockHeaderChar"/>
    <w:qFormat/>
    <w:rsid w:val="009A594F"/>
    <w:pPr>
      <w:spacing w:after="0" w:line="240" w:lineRule="auto"/>
    </w:pPr>
  </w:style>
  <w:style w:type="paragraph" w:customStyle="1" w:styleId="ThickUnderline">
    <w:name w:val="ThickUnderline"/>
    <w:qFormat/>
    <w:rsid w:val="009A594F"/>
    <w:pPr>
      <w:spacing w:after="200" w:line="276" w:lineRule="auto"/>
    </w:pPr>
  </w:style>
  <w:style w:type="paragraph" w:customStyle="1" w:styleId="DottedUnderline0">
    <w:name w:val="DottedUnderline"/>
    <w:basedOn w:val="Normal"/>
    <w:qFormat/>
    <w:rsid w:val="009A594F"/>
    <w:pPr>
      <w:spacing w:after="0" w:line="240" w:lineRule="auto"/>
    </w:pPr>
  </w:style>
  <w:style w:type="paragraph" w:customStyle="1" w:styleId="AAAcard">
    <w:name w:val="AAAcard"/>
    <w:basedOn w:val="Normal"/>
    <w:next w:val="citeunread"/>
    <w:link w:val="AAAcardChar"/>
    <w:uiPriority w:val="99"/>
    <w:qFormat/>
    <w:rsid w:val="009A594F"/>
    <w:pPr>
      <w:spacing w:after="0" w:line="240" w:lineRule="auto"/>
    </w:pPr>
  </w:style>
  <w:style w:type="character" w:customStyle="1" w:styleId="Card-UnderlineChar">
    <w:name w:val="Card-Underline Char"/>
    <w:locked/>
    <w:rsid w:val="009A594F"/>
  </w:style>
  <w:style w:type="paragraph" w:customStyle="1" w:styleId="Card-Underline">
    <w:name w:val="Card-Underline"/>
    <w:basedOn w:val="Normal"/>
    <w:next w:val="read"/>
    <w:qFormat/>
    <w:rsid w:val="009A594F"/>
    <w:pPr>
      <w:spacing w:after="0" w:line="240" w:lineRule="auto"/>
    </w:pPr>
  </w:style>
  <w:style w:type="paragraph" w:customStyle="1" w:styleId="PageNumber3">
    <w:name w:val="Page Number3"/>
    <w:basedOn w:val="Normal"/>
    <w:next w:val="Normal"/>
    <w:qFormat/>
    <w:rsid w:val="009A594F"/>
    <w:pPr>
      <w:spacing w:after="0" w:line="240" w:lineRule="auto"/>
    </w:pPr>
  </w:style>
  <w:style w:type="paragraph" w:customStyle="1" w:styleId="PageNumber4">
    <w:name w:val="Page Number4"/>
    <w:basedOn w:val="Normal"/>
    <w:next w:val="Normal"/>
    <w:qFormat/>
    <w:rsid w:val="009A594F"/>
    <w:pPr>
      <w:spacing w:after="0" w:line="240" w:lineRule="auto"/>
    </w:pPr>
  </w:style>
  <w:style w:type="paragraph" w:customStyle="1" w:styleId="PageNumber5">
    <w:name w:val="Page Number5"/>
    <w:basedOn w:val="Normal"/>
    <w:next w:val="Normal"/>
    <w:qFormat/>
    <w:rsid w:val="009A594F"/>
    <w:pPr>
      <w:spacing w:after="0" w:line="240" w:lineRule="auto"/>
    </w:pPr>
  </w:style>
  <w:style w:type="paragraph" w:customStyle="1" w:styleId="smalltext1">
    <w:name w:val="small text1"/>
    <w:basedOn w:val="Normal"/>
    <w:next w:val="Normal"/>
    <w:uiPriority w:val="4"/>
    <w:qFormat/>
    <w:rsid w:val="009A594F"/>
    <w:pPr>
      <w:spacing w:after="0" w:line="240" w:lineRule="auto"/>
    </w:pPr>
  </w:style>
  <w:style w:type="character" w:customStyle="1" w:styleId="CircleChar">
    <w:name w:val="Circle Char"/>
    <w:locked/>
    <w:rsid w:val="009A594F"/>
  </w:style>
  <w:style w:type="character" w:customStyle="1" w:styleId="citeunreadChar">
    <w:name w:val="cite unread Char"/>
    <w:locked/>
    <w:rsid w:val="009A594F"/>
  </w:style>
  <w:style w:type="paragraph" w:customStyle="1" w:styleId="citeunread">
    <w:name w:val="cite unread"/>
    <w:basedOn w:val="Normal"/>
    <w:next w:val="StyleStyle16pt"/>
    <w:qFormat/>
    <w:rsid w:val="009A594F"/>
    <w:pPr>
      <w:spacing w:after="0" w:line="240" w:lineRule="auto"/>
    </w:pPr>
  </w:style>
  <w:style w:type="character" w:customStyle="1" w:styleId="readCharChar">
    <w:name w:val="read Char Char"/>
    <w:locked/>
    <w:rsid w:val="009A594F"/>
  </w:style>
  <w:style w:type="paragraph" w:customStyle="1" w:styleId="read">
    <w:name w:val="read"/>
    <w:basedOn w:val="Normal"/>
    <w:next w:val="Normal"/>
    <w:qFormat/>
    <w:rsid w:val="009A594F"/>
    <w:pPr>
      <w:spacing w:after="0" w:line="240" w:lineRule="auto"/>
    </w:pPr>
  </w:style>
  <w:style w:type="paragraph" w:customStyle="1" w:styleId="CiteReal0">
    <w:name w:val="Cite Real"/>
    <w:basedOn w:val="Normal"/>
    <w:next w:val="Normal"/>
    <w:qFormat/>
    <w:rsid w:val="009A594F"/>
    <w:pPr>
      <w:spacing w:after="0" w:line="240" w:lineRule="auto"/>
    </w:pPr>
  </w:style>
  <w:style w:type="paragraph" w:customStyle="1" w:styleId="PageNumber6">
    <w:name w:val="Page Number6"/>
    <w:basedOn w:val="Normal"/>
    <w:next w:val="Normal"/>
    <w:qFormat/>
    <w:rsid w:val="009A594F"/>
    <w:pPr>
      <w:spacing w:after="0" w:line="240" w:lineRule="auto"/>
    </w:pPr>
  </w:style>
  <w:style w:type="paragraph" w:customStyle="1" w:styleId="lastupdated">
    <w:name w:val="lastupdated"/>
    <w:basedOn w:val="Normal"/>
    <w:next w:val="Subtitle2"/>
    <w:qFormat/>
    <w:rsid w:val="009A594F"/>
    <w:pPr>
      <w:spacing w:after="0" w:line="240" w:lineRule="auto"/>
    </w:pPr>
  </w:style>
  <w:style w:type="paragraph" w:customStyle="1" w:styleId="hn-byline">
    <w:name w:val="hn-byline"/>
    <w:basedOn w:val="Normal"/>
    <w:next w:val="bodyintro"/>
    <w:qFormat/>
    <w:rsid w:val="009A594F"/>
    <w:pPr>
      <w:spacing w:after="0" w:line="240" w:lineRule="auto"/>
    </w:pPr>
  </w:style>
  <w:style w:type="paragraph" w:customStyle="1" w:styleId="articleinfo">
    <w:name w:val="articleinfo"/>
    <w:basedOn w:val="Normal"/>
    <w:next w:val="indent"/>
    <w:qFormat/>
    <w:rsid w:val="009A594F"/>
    <w:pPr>
      <w:spacing w:after="0" w:line="240" w:lineRule="auto"/>
    </w:pPr>
  </w:style>
  <w:style w:type="character" w:customStyle="1" w:styleId="StyleStyle16ptChar">
    <w:name w:val="Style Style1 + 6 pt Char"/>
    <w:locked/>
    <w:rsid w:val="009A594F"/>
  </w:style>
  <w:style w:type="paragraph" w:customStyle="1" w:styleId="StyleStyle16pt">
    <w:name w:val="Style Style1 + 6 pt"/>
    <w:basedOn w:val="Normal"/>
    <w:qFormat/>
    <w:rsid w:val="009A594F"/>
    <w:pPr>
      <w:spacing w:after="0" w:line="240" w:lineRule="auto"/>
    </w:pPr>
  </w:style>
  <w:style w:type="paragraph" w:customStyle="1" w:styleId="PageNumber7">
    <w:name w:val="Page Number7"/>
    <w:basedOn w:val="Normal"/>
    <w:next w:val="Normal"/>
    <w:qFormat/>
    <w:rsid w:val="009A594F"/>
    <w:pPr>
      <w:spacing w:after="0" w:line="240" w:lineRule="auto"/>
    </w:pPr>
  </w:style>
  <w:style w:type="paragraph" w:customStyle="1" w:styleId="OmniPage4">
    <w:name w:val="OmniPage #4"/>
    <w:basedOn w:val="Normal"/>
    <w:qFormat/>
    <w:rsid w:val="009A594F"/>
    <w:pPr>
      <w:spacing w:after="0" w:line="240" w:lineRule="auto"/>
    </w:pPr>
  </w:style>
  <w:style w:type="paragraph" w:customStyle="1" w:styleId="OmniPage10">
    <w:name w:val="OmniPage #10"/>
    <w:basedOn w:val="Normal"/>
    <w:qFormat/>
    <w:rsid w:val="009A594F"/>
    <w:pPr>
      <w:spacing w:after="0" w:line="240" w:lineRule="auto"/>
    </w:pPr>
  </w:style>
  <w:style w:type="paragraph" w:customStyle="1" w:styleId="PageNumber8">
    <w:name w:val="Page Number8"/>
    <w:basedOn w:val="Normal"/>
    <w:next w:val="Normal"/>
    <w:uiPriority w:val="99"/>
    <w:qFormat/>
    <w:rsid w:val="009A594F"/>
    <w:pPr>
      <w:spacing w:after="0" w:line="240" w:lineRule="auto"/>
    </w:pPr>
  </w:style>
  <w:style w:type="paragraph" w:customStyle="1" w:styleId="Subtitle2">
    <w:name w:val="Subtitle2"/>
    <w:basedOn w:val="Normal"/>
    <w:qFormat/>
    <w:rsid w:val="009A594F"/>
    <w:pPr>
      <w:spacing w:after="0" w:line="240" w:lineRule="auto"/>
    </w:pPr>
  </w:style>
  <w:style w:type="paragraph" w:customStyle="1" w:styleId="bodyintro">
    <w:name w:val="bodyintro"/>
    <w:basedOn w:val="Normal"/>
    <w:uiPriority w:val="99"/>
    <w:qFormat/>
    <w:rsid w:val="009A594F"/>
    <w:pPr>
      <w:spacing w:after="0" w:line="240" w:lineRule="auto"/>
    </w:pPr>
  </w:style>
  <w:style w:type="paragraph" w:customStyle="1" w:styleId="indent">
    <w:name w:val="indent"/>
    <w:basedOn w:val="Normal"/>
    <w:qFormat/>
    <w:rsid w:val="009A594F"/>
    <w:pPr>
      <w:spacing w:after="0" w:line="240" w:lineRule="auto"/>
    </w:pPr>
  </w:style>
  <w:style w:type="paragraph" w:customStyle="1" w:styleId="center">
    <w:name w:val="center"/>
    <w:basedOn w:val="Normal"/>
    <w:uiPriority w:val="99"/>
    <w:qFormat/>
    <w:rsid w:val="009A594F"/>
    <w:pPr>
      <w:spacing w:after="0" w:line="240" w:lineRule="auto"/>
    </w:pPr>
  </w:style>
  <w:style w:type="character" w:customStyle="1" w:styleId="tagChar2">
    <w:name w:val="tag Char2"/>
    <w:qFormat/>
    <w:rsid w:val="009A594F"/>
  </w:style>
  <w:style w:type="character" w:customStyle="1" w:styleId="cardchar00">
    <w:name w:val="cardchar0"/>
    <w:basedOn w:val="DefaultParagraphFont"/>
    <w:rsid w:val="009A594F"/>
  </w:style>
  <w:style w:type="character" w:customStyle="1" w:styleId="UnderlineNon-bold">
    <w:name w:val="Underline Non - bold"/>
    <w:rsid w:val="009A594F"/>
  </w:style>
  <w:style w:type="character" w:customStyle="1" w:styleId="UnderlineBold0">
    <w:name w:val="Underline Bold"/>
    <w:uiPriority w:val="6"/>
    <w:qFormat/>
    <w:rsid w:val="009A594F"/>
  </w:style>
  <w:style w:type="character" w:customStyle="1" w:styleId="Heading5Char2">
    <w:name w:val="Heading 5 Char2"/>
    <w:rsid w:val="009A594F"/>
  </w:style>
  <w:style w:type="character" w:customStyle="1" w:styleId="underlinechar0">
    <w:name w:val="underlinechar"/>
    <w:rsid w:val="009A594F"/>
  </w:style>
  <w:style w:type="character" w:customStyle="1" w:styleId="authordate2">
    <w:name w:val="authordate"/>
    <w:rsid w:val="009A594F"/>
  </w:style>
  <w:style w:type="character" w:customStyle="1" w:styleId="underline4">
    <w:name w:val="%underline"/>
    <w:qFormat/>
    <w:rsid w:val="009A594F"/>
  </w:style>
  <w:style w:type="character" w:customStyle="1" w:styleId="AUNDERLINE0">
    <w:name w:val="AUNDERLINE"/>
    <w:qFormat/>
    <w:rsid w:val="009A594F"/>
  </w:style>
  <w:style w:type="character" w:customStyle="1" w:styleId="slug-doi">
    <w:name w:val="slug-doi"/>
    <w:basedOn w:val="DefaultParagraphFont"/>
    <w:rsid w:val="009A594F"/>
  </w:style>
  <w:style w:type="character" w:customStyle="1" w:styleId="af">
    <w:name w:val="af"/>
    <w:basedOn w:val="DefaultParagraphFont"/>
    <w:rsid w:val="009A594F"/>
  </w:style>
  <w:style w:type="character" w:customStyle="1" w:styleId="ab">
    <w:name w:val="ab"/>
    <w:basedOn w:val="DefaultParagraphFont"/>
    <w:rsid w:val="009A594F"/>
  </w:style>
  <w:style w:type="character" w:customStyle="1" w:styleId="em">
    <w:name w:val="em"/>
    <w:basedOn w:val="DefaultParagraphFont"/>
    <w:rsid w:val="009A594F"/>
  </w:style>
  <w:style w:type="character" w:customStyle="1" w:styleId="au">
    <w:name w:val="au"/>
    <w:basedOn w:val="DefaultParagraphFont"/>
    <w:rsid w:val="009A594F"/>
  </w:style>
  <w:style w:type="character" w:customStyle="1" w:styleId="ti">
    <w:name w:val="ti"/>
    <w:basedOn w:val="DefaultParagraphFont"/>
    <w:rsid w:val="009A594F"/>
  </w:style>
  <w:style w:type="character" w:customStyle="1" w:styleId="subheadblue">
    <w:name w:val="subhead_blue"/>
    <w:basedOn w:val="DefaultParagraphFont"/>
    <w:rsid w:val="009A594F"/>
  </w:style>
  <w:style w:type="character" w:customStyle="1" w:styleId="affiliation">
    <w:name w:val="affiliation"/>
    <w:basedOn w:val="DefaultParagraphFont"/>
    <w:rsid w:val="009A594F"/>
  </w:style>
  <w:style w:type="character" w:customStyle="1" w:styleId="slug-doi-wrapper">
    <w:name w:val="slug-doi-wrapper"/>
    <w:basedOn w:val="DefaultParagraphFont"/>
    <w:rsid w:val="009A594F"/>
  </w:style>
  <w:style w:type="character" w:customStyle="1" w:styleId="slug-metadata-noteahead-of-print">
    <w:name w:val="slug-metadata-note ahead-of-print"/>
    <w:basedOn w:val="DefaultParagraphFont"/>
    <w:rsid w:val="009A594F"/>
  </w:style>
  <w:style w:type="character" w:customStyle="1" w:styleId="slug-ahead-of-print-date">
    <w:name w:val="slug-ahead-of-print-date"/>
    <w:basedOn w:val="DefaultParagraphFont"/>
    <w:rsid w:val="009A594F"/>
  </w:style>
  <w:style w:type="character" w:customStyle="1" w:styleId="medium-bold">
    <w:name w:val="medium-bold"/>
    <w:basedOn w:val="DefaultParagraphFont"/>
    <w:rsid w:val="009A594F"/>
  </w:style>
  <w:style w:type="character" w:customStyle="1" w:styleId="updated-short-citation">
    <w:name w:val="updated-short-citation"/>
    <w:basedOn w:val="DefaultParagraphFont"/>
    <w:rsid w:val="009A594F"/>
  </w:style>
  <w:style w:type="character" w:customStyle="1" w:styleId="TagCharChar1">
    <w:name w:val="Tag Char Char1"/>
    <w:rsid w:val="009A594F"/>
  </w:style>
  <w:style w:type="character" w:customStyle="1" w:styleId="berief">
    <w:name w:val="berief"/>
    <w:rsid w:val="009A594F"/>
  </w:style>
  <w:style w:type="character" w:customStyle="1" w:styleId="Brief-Smalltext">
    <w:name w:val="Brief - Small text"/>
    <w:rsid w:val="009A594F"/>
  </w:style>
  <w:style w:type="character" w:customStyle="1" w:styleId="F8-UnderlineBold">
    <w:name w:val="F8 - Underline/Bold"/>
    <w:rsid w:val="009A594F"/>
  </w:style>
  <w:style w:type="character" w:customStyle="1" w:styleId="Brief-Bold">
    <w:name w:val="Brief - Bold"/>
    <w:rsid w:val="009A594F"/>
  </w:style>
  <w:style w:type="character" w:customStyle="1" w:styleId="Card-Underline0">
    <w:name w:val="Card - Underline"/>
    <w:rsid w:val="009A594F"/>
  </w:style>
  <w:style w:type="character" w:customStyle="1" w:styleId="beriefunderline">
    <w:name w:val="berief = underline"/>
    <w:rsid w:val="009A594F"/>
  </w:style>
  <w:style w:type="character" w:customStyle="1" w:styleId="BoldText10pt">
    <w:name w:val="Bold Text 10 pt"/>
    <w:rsid w:val="009A594F"/>
  </w:style>
  <w:style w:type="character" w:customStyle="1" w:styleId="eoeaheader">
    <w:name w:val="eoea_header"/>
    <w:basedOn w:val="DefaultParagraphFont"/>
    <w:rsid w:val="009A594F"/>
  </w:style>
  <w:style w:type="character" w:customStyle="1" w:styleId="SC4208902">
    <w:name w:val="SC.4.208902"/>
    <w:rsid w:val="009A594F"/>
  </w:style>
  <w:style w:type="character" w:customStyle="1" w:styleId="SC4208915">
    <w:name w:val="SC.4.208915"/>
    <w:rsid w:val="009A594F"/>
  </w:style>
  <w:style w:type="character" w:customStyle="1" w:styleId="SC273764">
    <w:name w:val="SC.2.73764"/>
    <w:rsid w:val="009A594F"/>
  </w:style>
  <w:style w:type="character" w:customStyle="1" w:styleId="SC273779">
    <w:name w:val="SC.2.73779"/>
    <w:rsid w:val="009A594F"/>
  </w:style>
  <w:style w:type="character" w:customStyle="1" w:styleId="SC273763">
    <w:name w:val="SC.2.73763"/>
    <w:rsid w:val="009A594F"/>
  </w:style>
  <w:style w:type="character" w:customStyle="1" w:styleId="SC4208910">
    <w:name w:val="SC.4.208910"/>
    <w:rsid w:val="009A594F"/>
  </w:style>
  <w:style w:type="character" w:customStyle="1" w:styleId="SC4208911">
    <w:name w:val="SC.4.208911"/>
    <w:rsid w:val="009A594F"/>
  </w:style>
  <w:style w:type="character" w:customStyle="1" w:styleId="articlesubtitle">
    <w:name w:val="article_sub_title"/>
    <w:basedOn w:val="DefaultParagraphFont"/>
    <w:rsid w:val="009A594F"/>
  </w:style>
  <w:style w:type="character" w:customStyle="1" w:styleId="newsdate2">
    <w:name w:val="news_date2"/>
    <w:basedOn w:val="DefaultParagraphFont"/>
    <w:rsid w:val="009A594F"/>
  </w:style>
  <w:style w:type="character" w:customStyle="1" w:styleId="readarticleheader">
    <w:name w:val="readarticleheader"/>
    <w:basedOn w:val="DefaultParagraphFont"/>
    <w:rsid w:val="009A594F"/>
  </w:style>
  <w:style w:type="character" w:customStyle="1" w:styleId="char">
    <w:name w:val="char"/>
    <w:basedOn w:val="DefaultParagraphFont"/>
    <w:rsid w:val="009A594F"/>
  </w:style>
  <w:style w:type="character" w:customStyle="1" w:styleId="hdr">
    <w:name w:val="hdr"/>
    <w:basedOn w:val="DefaultParagraphFont"/>
    <w:rsid w:val="009A594F"/>
  </w:style>
  <w:style w:type="character" w:customStyle="1" w:styleId="bolding1">
    <w:name w:val="bolding1"/>
    <w:rsid w:val="009A594F"/>
  </w:style>
  <w:style w:type="character" w:customStyle="1" w:styleId="bookoptions1">
    <w:name w:val="book_options1"/>
    <w:rsid w:val="009A594F"/>
  </w:style>
  <w:style w:type="character" w:customStyle="1" w:styleId="descriptionblock">
    <w:name w:val="description block"/>
    <w:basedOn w:val="DefaultParagraphFont"/>
    <w:rsid w:val="009A594F"/>
  </w:style>
  <w:style w:type="character" w:customStyle="1" w:styleId="detailsboxblock">
    <w:name w:val="detailsbox block"/>
    <w:basedOn w:val="DefaultParagraphFont"/>
    <w:rsid w:val="009A594F"/>
  </w:style>
  <w:style w:type="character" w:customStyle="1" w:styleId="CardTextUnderlinedChar">
    <w:name w:val="Card Text Underlined Char"/>
    <w:rsid w:val="009A594F"/>
  </w:style>
  <w:style w:type="character" w:customStyle="1" w:styleId="cardtextsmallChar">
    <w:name w:val="card text small Char"/>
    <w:rsid w:val="009A594F"/>
  </w:style>
  <w:style w:type="character" w:customStyle="1" w:styleId="countrytitle1">
    <w:name w:val="countrytitle1"/>
    <w:rsid w:val="009A594F"/>
  </w:style>
  <w:style w:type="character" w:customStyle="1" w:styleId="storyheader1">
    <w:name w:val="storyheader1"/>
    <w:rsid w:val="009A594F"/>
  </w:style>
  <w:style w:type="character" w:customStyle="1" w:styleId="cardunderlinedChar1">
    <w:name w:val="card underlined Char"/>
    <w:rsid w:val="009A594F"/>
  </w:style>
  <w:style w:type="character" w:customStyle="1" w:styleId="article1">
    <w:name w:val="article1"/>
    <w:rsid w:val="009A594F"/>
  </w:style>
  <w:style w:type="character" w:customStyle="1" w:styleId="story-posted-date1">
    <w:name w:val="story-posted-date1"/>
    <w:rsid w:val="009A594F"/>
  </w:style>
  <w:style w:type="character" w:customStyle="1" w:styleId="Heading2CharCharCharCharCharCharCharCharCharCharCharCharCharChar">
    <w:name w:val="Heading 2 Char Char Char Char Char Char Char Char Char Char Char Char Char Char"/>
    <w:rsid w:val="009A594F"/>
  </w:style>
  <w:style w:type="character" w:customStyle="1" w:styleId="citation1">
    <w:name w:val="citation1"/>
    <w:rsid w:val="009A594F"/>
  </w:style>
  <w:style w:type="character" w:customStyle="1" w:styleId="hithighlite">
    <w:name w:val="hithighlite"/>
    <w:basedOn w:val="DefaultParagraphFont"/>
    <w:rsid w:val="009A594F"/>
  </w:style>
  <w:style w:type="character" w:customStyle="1" w:styleId="articlecontent">
    <w:name w:val="articlecontent"/>
    <w:basedOn w:val="DefaultParagraphFont"/>
    <w:rsid w:val="009A594F"/>
  </w:style>
  <w:style w:type="character" w:customStyle="1" w:styleId="fource1">
    <w:name w:val="fource1"/>
    <w:rsid w:val="009A594F"/>
  </w:style>
  <w:style w:type="character" w:customStyle="1" w:styleId="ds">
    <w:name w:val="ds"/>
    <w:basedOn w:val="DefaultParagraphFont"/>
    <w:rsid w:val="009A594F"/>
  </w:style>
  <w:style w:type="character" w:customStyle="1" w:styleId="MicroTextChar1">
    <w:name w:val="MicroText Char1"/>
    <w:rsid w:val="009A594F"/>
  </w:style>
  <w:style w:type="character" w:customStyle="1" w:styleId="DefaultPara">
    <w:name w:val="Default Para"/>
    <w:rsid w:val="009A594F"/>
  </w:style>
  <w:style w:type="character" w:customStyle="1" w:styleId="SYSHYPERTEXT">
    <w:name w:val="SYS_HYPERTEXT"/>
    <w:rsid w:val="009A594F"/>
  </w:style>
  <w:style w:type="character" w:customStyle="1" w:styleId="BlockHeading1Char">
    <w:name w:val="Block Heading 1 Char"/>
    <w:rsid w:val="009A594F"/>
  </w:style>
  <w:style w:type="character" w:customStyle="1" w:styleId="StyleTagTimesNewRomanChar">
    <w:name w:val="Style Tag + Times New Roman Char"/>
    <w:rsid w:val="009A594F"/>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A594F"/>
  </w:style>
  <w:style w:type="character" w:customStyle="1" w:styleId="StyleArialNarrow12ptBold">
    <w:name w:val="Style Arial Narrow 12 pt Bold"/>
    <w:rsid w:val="009A594F"/>
  </w:style>
  <w:style w:type="character" w:customStyle="1" w:styleId="UnderlinedCharChar1">
    <w:name w:val="Underlined Char Char1"/>
    <w:rsid w:val="009A594F"/>
  </w:style>
  <w:style w:type="character" w:customStyle="1" w:styleId="Heading2CharChar2">
    <w:name w:val="Heading 2 Char Char2"/>
    <w:rsid w:val="009A594F"/>
  </w:style>
  <w:style w:type="character" w:customStyle="1" w:styleId="doctitle">
    <w:name w:val="doctitle"/>
    <w:rsid w:val="009A594F"/>
  </w:style>
  <w:style w:type="character" w:customStyle="1" w:styleId="cardtext-underlined0">
    <w:name w:val="card text- underlined"/>
    <w:rsid w:val="009A594F"/>
  </w:style>
  <w:style w:type="character" w:customStyle="1" w:styleId="Style8ptChar">
    <w:name w:val="Style 8 pt Char"/>
    <w:rsid w:val="009A594F"/>
  </w:style>
  <w:style w:type="character" w:customStyle="1" w:styleId="message-item">
    <w:name w:val="message-item"/>
    <w:rsid w:val="009A594F"/>
  </w:style>
  <w:style w:type="character" w:customStyle="1" w:styleId="A0">
    <w:name w:val="A0"/>
    <w:uiPriority w:val="99"/>
    <w:rsid w:val="009A594F"/>
  </w:style>
  <w:style w:type="character" w:customStyle="1" w:styleId="datestamp">
    <w:name w:val="datestamp"/>
    <w:rsid w:val="009A594F"/>
  </w:style>
  <w:style w:type="character" w:customStyle="1" w:styleId="i">
    <w:name w:val="i"/>
    <w:uiPriority w:val="99"/>
    <w:rsid w:val="009A594F"/>
  </w:style>
  <w:style w:type="character" w:customStyle="1" w:styleId="name">
    <w:name w:val="name"/>
    <w:rsid w:val="009A594F"/>
  </w:style>
  <w:style w:type="character" w:customStyle="1" w:styleId="forenames">
    <w:name w:val="forenames"/>
    <w:rsid w:val="009A594F"/>
  </w:style>
  <w:style w:type="character" w:customStyle="1" w:styleId="surname">
    <w:name w:val="surname"/>
    <w:rsid w:val="009A594F"/>
  </w:style>
  <w:style w:type="character" w:customStyle="1" w:styleId="sifr-alternate">
    <w:name w:val="sifr-alternate"/>
    <w:rsid w:val="009A594F"/>
  </w:style>
  <w:style w:type="character" w:customStyle="1" w:styleId="medium-font">
    <w:name w:val="medium-font"/>
    <w:rsid w:val="009A594F"/>
  </w:style>
  <w:style w:type="character" w:customStyle="1" w:styleId="title-link-wrapper">
    <w:name w:val="title-link-wrapper"/>
    <w:rsid w:val="009A594F"/>
  </w:style>
  <w:style w:type="character" w:customStyle="1" w:styleId="A7">
    <w:name w:val="A7"/>
    <w:uiPriority w:val="99"/>
    <w:rsid w:val="009A594F"/>
  </w:style>
  <w:style w:type="character" w:customStyle="1" w:styleId="refpreview">
    <w:name w:val="refpreview"/>
    <w:rsid w:val="009A594F"/>
  </w:style>
  <w:style w:type="character" w:customStyle="1" w:styleId="loose1">
    <w:name w:val="loose1"/>
    <w:rsid w:val="009A594F"/>
  </w:style>
  <w:style w:type="character" w:customStyle="1" w:styleId="email">
    <w:name w:val="email"/>
    <w:rsid w:val="009A594F"/>
  </w:style>
  <w:style w:type="character" w:customStyle="1" w:styleId="gsa">
    <w:name w:val="gs_a"/>
    <w:rsid w:val="009A594F"/>
  </w:style>
  <w:style w:type="character" w:customStyle="1" w:styleId="mainarttitle">
    <w:name w:val="mainarttitle"/>
    <w:rsid w:val="009A594F"/>
  </w:style>
  <w:style w:type="character" w:customStyle="1" w:styleId="mainartauthor">
    <w:name w:val="mainartauthor"/>
    <w:rsid w:val="009A594F"/>
  </w:style>
  <w:style w:type="character" w:customStyle="1" w:styleId="mainartdate">
    <w:name w:val="mainartdate"/>
    <w:rsid w:val="009A594F"/>
  </w:style>
  <w:style w:type="character" w:customStyle="1" w:styleId="gsggs">
    <w:name w:val="gs_ggs"/>
    <w:rsid w:val="009A594F"/>
  </w:style>
  <w:style w:type="character" w:customStyle="1" w:styleId="ahead">
    <w:name w:val="a_head"/>
    <w:rsid w:val="009A594F"/>
  </w:style>
  <w:style w:type="character" w:customStyle="1" w:styleId="footnote1">
    <w:name w:val="footnote"/>
    <w:rsid w:val="009A594F"/>
  </w:style>
  <w:style w:type="character" w:customStyle="1" w:styleId="docbody">
    <w:name w:val="docbody"/>
    <w:rsid w:val="009A594F"/>
  </w:style>
  <w:style w:type="paragraph" w:styleId="BodyTextIndent3">
    <w:name w:val="Body Text Indent 3"/>
    <w:basedOn w:val="Normal"/>
    <w:link w:val="BodyTextIndent3Char1"/>
    <w:uiPriority w:val="99"/>
    <w:unhideWhenUsed/>
    <w:rsid w:val="009A594F"/>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9A594F"/>
    <w:rPr>
      <w:rFonts w:ascii="Calibri" w:hAnsi="Calibri"/>
      <w:szCs w:val="16"/>
    </w:rPr>
  </w:style>
  <w:style w:type="character" w:customStyle="1" w:styleId="superscript">
    <w:name w:val="superscript"/>
    <w:rsid w:val="009A594F"/>
  </w:style>
  <w:style w:type="character" w:customStyle="1" w:styleId="bwxsm">
    <w:name w:val="b w xsm"/>
    <w:rsid w:val="009A594F"/>
  </w:style>
  <w:style w:type="character" w:customStyle="1" w:styleId="fstd">
    <w:name w:val="f std"/>
    <w:rsid w:val="009A594F"/>
  </w:style>
  <w:style w:type="character" w:customStyle="1" w:styleId="gl">
    <w:name w:val="gl"/>
    <w:rsid w:val="009A594F"/>
  </w:style>
  <w:style w:type="character" w:customStyle="1" w:styleId="bio1">
    <w:name w:val="bio1"/>
    <w:rsid w:val="009A594F"/>
  </w:style>
  <w:style w:type="character" w:customStyle="1" w:styleId="BoldChar">
    <w:name w:val="Bold Char"/>
    <w:rsid w:val="009A594F"/>
  </w:style>
  <w:style w:type="character" w:customStyle="1" w:styleId="cardCharCharCharCharCharChar">
    <w:name w:val="card Char Char Char Char Char Char"/>
    <w:rsid w:val="009A594F"/>
  </w:style>
  <w:style w:type="character" w:customStyle="1" w:styleId="Style24ptBoldUnderlineCenteredCharChar">
    <w:name w:val="Style 24 pt Bold Underline Centered Char Char"/>
    <w:rsid w:val="009A594F"/>
  </w:style>
  <w:style w:type="character" w:customStyle="1" w:styleId="TagCiteCharChar0">
    <w:name w:val="Tag / Cite Char Char"/>
    <w:rsid w:val="009A594F"/>
  </w:style>
  <w:style w:type="character" w:customStyle="1" w:styleId="CardTextChar10">
    <w:name w:val="Card Text Char1"/>
    <w:rsid w:val="009A594F"/>
  </w:style>
  <w:style w:type="character" w:customStyle="1" w:styleId="CardTextUnderlinedCharChar">
    <w:name w:val="Card Text Underlined Char Char"/>
    <w:rsid w:val="009A594F"/>
  </w:style>
  <w:style w:type="character" w:customStyle="1" w:styleId="CardTagCharCharChar">
    <w:name w:val="Card Tag Char Char Char"/>
    <w:rsid w:val="009A594F"/>
  </w:style>
  <w:style w:type="character" w:customStyle="1" w:styleId="mainbody">
    <w:name w:val="mainbody"/>
    <w:basedOn w:val="DefaultParagraphFont"/>
    <w:rsid w:val="009A594F"/>
  </w:style>
  <w:style w:type="character" w:customStyle="1" w:styleId="UnderlineStyleChar2">
    <w:name w:val="Underline Style Char2"/>
    <w:rsid w:val="009A594F"/>
  </w:style>
  <w:style w:type="character" w:customStyle="1" w:styleId="t13">
    <w:name w:val="t13"/>
    <w:basedOn w:val="DefaultParagraphFont"/>
    <w:rsid w:val="009A594F"/>
  </w:style>
  <w:style w:type="character" w:customStyle="1" w:styleId="SmallFont7pt">
    <w:name w:val="Small Font (7 pt)"/>
    <w:qFormat/>
    <w:rsid w:val="009A594F"/>
  </w:style>
  <w:style w:type="character" w:customStyle="1" w:styleId="timestamp">
    <w:name w:val="timestamp"/>
    <w:basedOn w:val="DefaultParagraphFont"/>
    <w:rsid w:val="009A594F"/>
  </w:style>
  <w:style w:type="character" w:customStyle="1" w:styleId="CharChar17">
    <w:name w:val="Char Char17"/>
    <w:locked/>
    <w:rsid w:val="009A594F"/>
  </w:style>
  <w:style w:type="character" w:customStyle="1" w:styleId="ilspan">
    <w:name w:val="il_span"/>
    <w:basedOn w:val="DefaultParagraphFont"/>
    <w:rsid w:val="009A594F"/>
  </w:style>
  <w:style w:type="character" w:customStyle="1" w:styleId="leftidx1">
    <w:name w:val="leftidx1"/>
    <w:rsid w:val="009A594F"/>
  </w:style>
  <w:style w:type="character" w:customStyle="1" w:styleId="blue1">
    <w:name w:val="blue1"/>
    <w:rsid w:val="009A594F"/>
  </w:style>
  <w:style w:type="character" w:customStyle="1" w:styleId="author-link1">
    <w:name w:val="author-link1"/>
    <w:rsid w:val="009A594F"/>
  </w:style>
  <w:style w:type="character" w:customStyle="1" w:styleId="black1">
    <w:name w:val="black1"/>
    <w:rsid w:val="009A594F"/>
  </w:style>
  <w:style w:type="character" w:customStyle="1" w:styleId="StyleunderlinedCharBold">
    <w:name w:val="Style underlined Char + Bold"/>
    <w:rsid w:val="009A594F"/>
  </w:style>
  <w:style w:type="character" w:customStyle="1" w:styleId="CardUnderline0">
    <w:name w:val="Card Underline"/>
    <w:rsid w:val="009A594F"/>
  </w:style>
  <w:style w:type="character" w:customStyle="1" w:styleId="lingoregion">
    <w:name w:val="lingo_region"/>
    <w:basedOn w:val="DefaultParagraphFont"/>
    <w:rsid w:val="009A594F"/>
  </w:style>
  <w:style w:type="character" w:customStyle="1" w:styleId="cite">
    <w:name w:val="%cite"/>
    <w:rsid w:val="009A594F"/>
  </w:style>
  <w:style w:type="character" w:customStyle="1" w:styleId="Emphasis21">
    <w:name w:val="%Emphasis2"/>
    <w:rsid w:val="009A594F"/>
  </w:style>
  <w:style w:type="character" w:customStyle="1" w:styleId="bodycontentlink">
    <w:name w:val="bodycontentlink"/>
    <w:basedOn w:val="DefaultParagraphFont"/>
    <w:rsid w:val="009A594F"/>
  </w:style>
  <w:style w:type="character" w:customStyle="1" w:styleId="AAAcite">
    <w:name w:val="AAAcite"/>
    <w:rsid w:val="009A594F"/>
  </w:style>
  <w:style w:type="character" w:customStyle="1" w:styleId="tmplheaderlink">
    <w:name w:val="tmplheaderlink"/>
    <w:rsid w:val="009A594F"/>
  </w:style>
  <w:style w:type="character" w:customStyle="1" w:styleId="SubtleEmphasis1">
    <w:name w:val="Subtle Emphasis1"/>
    <w:uiPriority w:val="19"/>
    <w:qFormat/>
    <w:rsid w:val="009A594F"/>
  </w:style>
  <w:style w:type="table" w:styleId="ColorfulGrid-Accent1">
    <w:name w:val="Colorful Grid Accent 1"/>
    <w:basedOn w:val="TableNormal"/>
    <w:uiPriority w:val="29"/>
    <w:unhideWhenUsed/>
    <w:rsid w:val="009A594F"/>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9A594F"/>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9A594F"/>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9A594F"/>
    <w:rPr>
      <w:b w:val="0"/>
      <w:sz w:val="24"/>
      <w:u w:val="single"/>
      <w:bdr w:val="none" w:sz="0" w:space="0" w:color="auto"/>
    </w:rPr>
  </w:style>
  <w:style w:type="character" w:customStyle="1" w:styleId="Bodytext11">
    <w:name w:val="Body text (11)"/>
    <w:rsid w:val="009A594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9A594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9A594F"/>
  </w:style>
  <w:style w:type="paragraph" w:customStyle="1" w:styleId="Style5">
    <w:name w:val="Style5"/>
    <w:basedOn w:val="Normal"/>
    <w:link w:val="Style5Char"/>
    <w:uiPriority w:val="4"/>
    <w:qFormat/>
    <w:rsid w:val="009A594F"/>
    <w:pPr>
      <w:spacing w:after="0" w:line="240" w:lineRule="auto"/>
      <w:ind w:left="432" w:right="432"/>
      <w:jc w:val="both"/>
    </w:pPr>
    <w:rPr>
      <w:rFonts w:eastAsia="Times New Roman"/>
      <w:sz w:val="20"/>
    </w:rPr>
  </w:style>
  <w:style w:type="character" w:customStyle="1" w:styleId="Style5Char">
    <w:name w:val="Style5 Char"/>
    <w:link w:val="Style5"/>
    <w:uiPriority w:val="4"/>
    <w:rsid w:val="009A594F"/>
    <w:rPr>
      <w:rFonts w:ascii="Calibri" w:eastAsia="Times New Roman" w:hAnsi="Calibri"/>
      <w:sz w:val="20"/>
    </w:rPr>
  </w:style>
  <w:style w:type="paragraph" w:customStyle="1" w:styleId="Style100">
    <w:name w:val="Style10"/>
    <w:basedOn w:val="Normal"/>
    <w:link w:val="Style10Char"/>
    <w:qFormat/>
    <w:rsid w:val="009A594F"/>
    <w:pPr>
      <w:spacing w:after="0" w:line="240" w:lineRule="auto"/>
      <w:ind w:right="432"/>
    </w:pPr>
    <w:rPr>
      <w:rFonts w:eastAsia="Times New Roman"/>
      <w:b/>
      <w:sz w:val="24"/>
    </w:rPr>
  </w:style>
  <w:style w:type="character" w:customStyle="1" w:styleId="Style10Char">
    <w:name w:val="Style10 Char"/>
    <w:link w:val="Style100"/>
    <w:rsid w:val="009A594F"/>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9A594F"/>
    <w:rPr>
      <w:b w:val="0"/>
      <w:bCs w:val="0"/>
      <w:sz w:val="22"/>
      <w:u w:val="single"/>
      <w:bdr w:val="none" w:sz="0" w:space="0" w:color="auto"/>
    </w:rPr>
  </w:style>
  <w:style w:type="paragraph" w:customStyle="1" w:styleId="UnderlinedEv">
    <w:name w:val="Underlined Ev"/>
    <w:basedOn w:val="Normal"/>
    <w:next w:val="Normal"/>
    <w:link w:val="UnderlinedEvChar"/>
    <w:qFormat/>
    <w:rsid w:val="009A594F"/>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9A594F"/>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9A594F"/>
    <w:rPr>
      <w:u w:val="single"/>
      <w:bdr w:val="none" w:sz="0" w:space="0" w:color="auto"/>
    </w:rPr>
  </w:style>
  <w:style w:type="paragraph" w:customStyle="1" w:styleId="BodyText20">
    <w:name w:val="Body Text2"/>
    <w:basedOn w:val="Normal"/>
    <w:link w:val="Bodytext6"/>
    <w:rsid w:val="009A594F"/>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9A594F"/>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9A594F"/>
    <w:rPr>
      <w:rFonts w:ascii="Verdana" w:hAnsi="Verdana" w:hint="default"/>
      <w:sz w:val="21"/>
      <w:szCs w:val="21"/>
      <w:u w:val="thick"/>
      <w:lang w:val="en-US" w:eastAsia="en-US" w:bidi="ar-SA"/>
    </w:rPr>
  </w:style>
  <w:style w:type="character" w:customStyle="1" w:styleId="role">
    <w:name w:val="role"/>
    <w:rsid w:val="009A594F"/>
  </w:style>
  <w:style w:type="character" w:customStyle="1" w:styleId="pagination0">
    <w:name w:val="pagination"/>
    <w:basedOn w:val="DefaultParagraphFont"/>
    <w:rsid w:val="009A594F"/>
  </w:style>
  <w:style w:type="character" w:customStyle="1" w:styleId="doi">
    <w:name w:val="doi"/>
    <w:basedOn w:val="DefaultParagraphFont"/>
    <w:rsid w:val="009A594F"/>
  </w:style>
  <w:style w:type="character" w:customStyle="1" w:styleId="bodycontents">
    <w:name w:val="bodycontents"/>
    <w:basedOn w:val="DefaultParagraphFont"/>
    <w:rsid w:val="009A594F"/>
  </w:style>
  <w:style w:type="character" w:customStyle="1" w:styleId="comma">
    <w:name w:val="comma"/>
    <w:basedOn w:val="DefaultParagraphFont"/>
    <w:rsid w:val="009A594F"/>
  </w:style>
  <w:style w:type="character" w:customStyle="1" w:styleId="pad5right">
    <w:name w:val="pad5right"/>
    <w:basedOn w:val="DefaultParagraphFont"/>
    <w:rsid w:val="009A594F"/>
  </w:style>
  <w:style w:type="character" w:customStyle="1" w:styleId="pnumber">
    <w:name w:val="pnumber"/>
    <w:rsid w:val="009A594F"/>
  </w:style>
  <w:style w:type="character" w:customStyle="1" w:styleId="ital">
    <w:name w:val="ital"/>
    <w:rsid w:val="009A594F"/>
  </w:style>
  <w:style w:type="character" w:customStyle="1" w:styleId="orgdiv">
    <w:name w:val="orgdiv"/>
    <w:rsid w:val="009A594F"/>
  </w:style>
  <w:style w:type="character" w:customStyle="1" w:styleId="orgname">
    <w:name w:val="orgname"/>
    <w:rsid w:val="009A594F"/>
  </w:style>
  <w:style w:type="character" w:customStyle="1" w:styleId="city">
    <w:name w:val="city"/>
    <w:rsid w:val="009A594F"/>
  </w:style>
  <w:style w:type="character" w:customStyle="1" w:styleId="state">
    <w:name w:val="state"/>
    <w:rsid w:val="009A594F"/>
  </w:style>
  <w:style w:type="character" w:customStyle="1" w:styleId="country">
    <w:name w:val="country"/>
    <w:rsid w:val="009A594F"/>
  </w:style>
  <w:style w:type="character" w:customStyle="1" w:styleId="readChar">
    <w:name w:val="read Char"/>
    <w:rsid w:val="009A594F"/>
    <w:rPr>
      <w:szCs w:val="22"/>
      <w:u w:val="single"/>
      <w:lang w:val="en-US" w:eastAsia="en-US" w:bidi="ar-SA"/>
    </w:rPr>
  </w:style>
  <w:style w:type="character" w:customStyle="1" w:styleId="divider">
    <w:name w:val="divider"/>
    <w:basedOn w:val="DefaultParagraphFont"/>
    <w:rsid w:val="009A594F"/>
  </w:style>
  <w:style w:type="character" w:customStyle="1" w:styleId="blogdate">
    <w:name w:val="blogdate"/>
    <w:basedOn w:val="DefaultParagraphFont"/>
    <w:rsid w:val="009A594F"/>
  </w:style>
  <w:style w:type="character" w:customStyle="1" w:styleId="ticker">
    <w:name w:val="ticker"/>
    <w:basedOn w:val="DefaultParagraphFont"/>
    <w:rsid w:val="009A594F"/>
  </w:style>
  <w:style w:type="character" w:customStyle="1" w:styleId="posted">
    <w:name w:val="posted"/>
    <w:basedOn w:val="DefaultParagraphFont"/>
    <w:rsid w:val="009A594F"/>
  </w:style>
  <w:style w:type="character" w:customStyle="1" w:styleId="time">
    <w:name w:val="time"/>
    <w:basedOn w:val="DefaultParagraphFont"/>
    <w:rsid w:val="009A594F"/>
  </w:style>
  <w:style w:type="character" w:customStyle="1" w:styleId="dot">
    <w:name w:val="dot"/>
    <w:basedOn w:val="DefaultParagraphFont"/>
    <w:rsid w:val="009A594F"/>
  </w:style>
  <w:style w:type="character" w:customStyle="1" w:styleId="hn-date">
    <w:name w:val="hn-date"/>
    <w:basedOn w:val="DefaultParagraphFont"/>
    <w:rsid w:val="009A594F"/>
  </w:style>
  <w:style w:type="character" w:customStyle="1" w:styleId="location">
    <w:name w:val="location"/>
    <w:basedOn w:val="DefaultParagraphFont"/>
    <w:rsid w:val="009A594F"/>
  </w:style>
  <w:style w:type="character" w:customStyle="1" w:styleId="dropcap-letter">
    <w:name w:val="dropcap-letter"/>
    <w:basedOn w:val="DefaultParagraphFont"/>
    <w:rsid w:val="009A594F"/>
  </w:style>
  <w:style w:type="character" w:customStyle="1" w:styleId="offscreen">
    <w:name w:val="offscreen"/>
    <w:basedOn w:val="DefaultParagraphFont"/>
    <w:rsid w:val="009A594F"/>
  </w:style>
  <w:style w:type="character" w:customStyle="1" w:styleId="linked-in">
    <w:name w:val="linked-in"/>
    <w:basedOn w:val="DefaultParagraphFont"/>
    <w:rsid w:val="009A594F"/>
  </w:style>
  <w:style w:type="character" w:customStyle="1" w:styleId="divs">
    <w:name w:val="divs"/>
    <w:basedOn w:val="DefaultParagraphFont"/>
    <w:rsid w:val="009A594F"/>
  </w:style>
  <w:style w:type="character" w:customStyle="1" w:styleId="CardUnderlineChar0">
    <w:name w:val="Card Underline Char"/>
    <w:locked/>
    <w:rsid w:val="009A594F"/>
    <w:rPr>
      <w:szCs w:val="24"/>
      <w:u w:val="single"/>
    </w:rPr>
  </w:style>
  <w:style w:type="character" w:customStyle="1" w:styleId="h4">
    <w:name w:val="h4"/>
    <w:rsid w:val="009A594F"/>
  </w:style>
  <w:style w:type="character" w:customStyle="1" w:styleId="Date2">
    <w:name w:val="Date2"/>
    <w:rsid w:val="009A594F"/>
  </w:style>
  <w:style w:type="character" w:customStyle="1" w:styleId="entry-title">
    <w:name w:val="entry-title"/>
    <w:basedOn w:val="DefaultParagraphFont"/>
    <w:rsid w:val="009A594F"/>
  </w:style>
  <w:style w:type="character" w:customStyle="1" w:styleId="postheader">
    <w:name w:val="postheader"/>
    <w:basedOn w:val="DefaultParagraphFont"/>
    <w:rsid w:val="009A594F"/>
  </w:style>
  <w:style w:type="numbering" w:customStyle="1" w:styleId="1ai1">
    <w:name w:val="1 / a / i1"/>
    <w:rsid w:val="009A594F"/>
    <w:pPr>
      <w:numPr>
        <w:numId w:val="14"/>
      </w:numPr>
    </w:pPr>
  </w:style>
  <w:style w:type="numbering" w:styleId="1ai">
    <w:name w:val="Outline List 1"/>
    <w:basedOn w:val="NoList"/>
    <w:unhideWhenUsed/>
    <w:rsid w:val="009A594F"/>
    <w:pPr>
      <w:numPr>
        <w:numId w:val="15"/>
      </w:numPr>
    </w:pPr>
  </w:style>
  <w:style w:type="numbering" w:customStyle="1" w:styleId="NoList6">
    <w:name w:val="No List6"/>
    <w:next w:val="NoList"/>
    <w:uiPriority w:val="99"/>
    <w:semiHidden/>
    <w:unhideWhenUsed/>
    <w:rsid w:val="009A594F"/>
  </w:style>
  <w:style w:type="numbering" w:customStyle="1" w:styleId="NoList7">
    <w:name w:val="No List7"/>
    <w:next w:val="NoList"/>
    <w:semiHidden/>
    <w:unhideWhenUsed/>
    <w:rsid w:val="009A594F"/>
  </w:style>
  <w:style w:type="paragraph" w:styleId="Index2">
    <w:name w:val="index 2"/>
    <w:basedOn w:val="Normal"/>
    <w:next w:val="Normal"/>
    <w:autoRedefine/>
    <w:rsid w:val="009A594F"/>
    <w:pPr>
      <w:spacing w:after="200" w:line="276" w:lineRule="auto"/>
      <w:ind w:left="400" w:hanging="200"/>
    </w:pPr>
    <w:rPr>
      <w:bCs/>
    </w:rPr>
  </w:style>
  <w:style w:type="paragraph" w:styleId="Index3">
    <w:name w:val="index 3"/>
    <w:basedOn w:val="Normal"/>
    <w:next w:val="Normal"/>
    <w:autoRedefine/>
    <w:rsid w:val="009A594F"/>
    <w:pPr>
      <w:spacing w:after="200" w:line="276" w:lineRule="auto"/>
      <w:ind w:left="600" w:hanging="200"/>
    </w:pPr>
    <w:rPr>
      <w:bCs/>
    </w:rPr>
  </w:style>
  <w:style w:type="paragraph" w:styleId="Index4">
    <w:name w:val="index 4"/>
    <w:basedOn w:val="Normal"/>
    <w:next w:val="Normal"/>
    <w:autoRedefine/>
    <w:rsid w:val="009A594F"/>
    <w:pPr>
      <w:spacing w:after="200" w:line="276" w:lineRule="auto"/>
      <w:ind w:left="800" w:hanging="200"/>
    </w:pPr>
    <w:rPr>
      <w:bCs/>
    </w:rPr>
  </w:style>
  <w:style w:type="paragraph" w:styleId="Index5">
    <w:name w:val="index 5"/>
    <w:basedOn w:val="Normal"/>
    <w:next w:val="Normal"/>
    <w:autoRedefine/>
    <w:rsid w:val="009A594F"/>
    <w:pPr>
      <w:spacing w:after="200" w:line="276" w:lineRule="auto"/>
      <w:ind w:left="1000" w:hanging="200"/>
    </w:pPr>
    <w:rPr>
      <w:bCs/>
    </w:rPr>
  </w:style>
  <w:style w:type="paragraph" w:styleId="Index6">
    <w:name w:val="index 6"/>
    <w:basedOn w:val="Normal"/>
    <w:next w:val="Normal"/>
    <w:autoRedefine/>
    <w:rsid w:val="009A594F"/>
    <w:pPr>
      <w:spacing w:after="200" w:line="276" w:lineRule="auto"/>
      <w:ind w:left="1200" w:hanging="200"/>
    </w:pPr>
    <w:rPr>
      <w:bCs/>
    </w:rPr>
  </w:style>
  <w:style w:type="paragraph" w:styleId="Index7">
    <w:name w:val="index 7"/>
    <w:basedOn w:val="Normal"/>
    <w:next w:val="Normal"/>
    <w:autoRedefine/>
    <w:rsid w:val="009A594F"/>
    <w:pPr>
      <w:spacing w:after="200" w:line="276" w:lineRule="auto"/>
      <w:ind w:left="1400" w:hanging="200"/>
    </w:pPr>
    <w:rPr>
      <w:bCs/>
    </w:rPr>
  </w:style>
  <w:style w:type="paragraph" w:styleId="Index8">
    <w:name w:val="index 8"/>
    <w:basedOn w:val="Normal"/>
    <w:next w:val="Normal"/>
    <w:autoRedefine/>
    <w:rsid w:val="009A594F"/>
    <w:pPr>
      <w:spacing w:after="200" w:line="276" w:lineRule="auto"/>
      <w:ind w:left="1600" w:hanging="200"/>
    </w:pPr>
    <w:rPr>
      <w:bCs/>
    </w:rPr>
  </w:style>
  <w:style w:type="paragraph" w:styleId="Index9">
    <w:name w:val="index 9"/>
    <w:basedOn w:val="Normal"/>
    <w:next w:val="Normal"/>
    <w:autoRedefine/>
    <w:rsid w:val="009A594F"/>
    <w:pPr>
      <w:spacing w:after="200" w:line="276" w:lineRule="auto"/>
      <w:ind w:left="1800" w:hanging="200"/>
    </w:pPr>
    <w:rPr>
      <w:bCs/>
    </w:rPr>
  </w:style>
  <w:style w:type="paragraph" w:styleId="IndexHeading">
    <w:name w:val="index heading"/>
    <w:basedOn w:val="Normal"/>
    <w:next w:val="Index1"/>
    <w:rsid w:val="009A594F"/>
    <w:pPr>
      <w:spacing w:after="200" w:line="276" w:lineRule="auto"/>
    </w:pPr>
    <w:rPr>
      <w:bCs/>
    </w:rPr>
  </w:style>
  <w:style w:type="numbering" w:customStyle="1" w:styleId="NoList8">
    <w:name w:val="No List8"/>
    <w:next w:val="NoList"/>
    <w:semiHidden/>
    <w:unhideWhenUsed/>
    <w:rsid w:val="009A594F"/>
  </w:style>
  <w:style w:type="numbering" w:customStyle="1" w:styleId="NoList9">
    <w:name w:val="No List9"/>
    <w:next w:val="NoList"/>
    <w:semiHidden/>
    <w:unhideWhenUsed/>
    <w:rsid w:val="009A594F"/>
  </w:style>
  <w:style w:type="numbering" w:customStyle="1" w:styleId="NoList10">
    <w:name w:val="No List10"/>
    <w:next w:val="NoList"/>
    <w:semiHidden/>
    <w:unhideWhenUsed/>
    <w:rsid w:val="009A594F"/>
  </w:style>
  <w:style w:type="numbering" w:customStyle="1" w:styleId="NoList13">
    <w:name w:val="No List13"/>
    <w:next w:val="NoList"/>
    <w:semiHidden/>
    <w:unhideWhenUsed/>
    <w:rsid w:val="009A594F"/>
  </w:style>
  <w:style w:type="numbering" w:customStyle="1" w:styleId="NoList14">
    <w:name w:val="No List14"/>
    <w:next w:val="NoList"/>
    <w:semiHidden/>
    <w:unhideWhenUsed/>
    <w:rsid w:val="009A594F"/>
  </w:style>
  <w:style w:type="numbering" w:customStyle="1" w:styleId="NoList15">
    <w:name w:val="No List15"/>
    <w:next w:val="NoList"/>
    <w:uiPriority w:val="99"/>
    <w:semiHidden/>
    <w:unhideWhenUsed/>
    <w:rsid w:val="009A594F"/>
  </w:style>
  <w:style w:type="numbering" w:customStyle="1" w:styleId="NoList16">
    <w:name w:val="No List16"/>
    <w:next w:val="NoList"/>
    <w:uiPriority w:val="99"/>
    <w:semiHidden/>
    <w:unhideWhenUsed/>
    <w:rsid w:val="009A594F"/>
  </w:style>
  <w:style w:type="numbering" w:customStyle="1" w:styleId="NoList17">
    <w:name w:val="No List17"/>
    <w:next w:val="NoList"/>
    <w:semiHidden/>
    <w:unhideWhenUsed/>
    <w:rsid w:val="009A594F"/>
  </w:style>
  <w:style w:type="numbering" w:customStyle="1" w:styleId="NoList18">
    <w:name w:val="No List18"/>
    <w:next w:val="NoList"/>
    <w:uiPriority w:val="99"/>
    <w:semiHidden/>
    <w:unhideWhenUsed/>
    <w:rsid w:val="009A594F"/>
  </w:style>
  <w:style w:type="numbering" w:customStyle="1" w:styleId="NoList19">
    <w:name w:val="No List19"/>
    <w:next w:val="NoList"/>
    <w:uiPriority w:val="99"/>
    <w:semiHidden/>
    <w:unhideWhenUsed/>
    <w:rsid w:val="009A594F"/>
  </w:style>
  <w:style w:type="numbering" w:customStyle="1" w:styleId="NoList20">
    <w:name w:val="No List20"/>
    <w:next w:val="NoList"/>
    <w:semiHidden/>
    <w:unhideWhenUsed/>
    <w:rsid w:val="009A594F"/>
  </w:style>
  <w:style w:type="numbering" w:customStyle="1" w:styleId="NoList31">
    <w:name w:val="No List31"/>
    <w:next w:val="NoList"/>
    <w:semiHidden/>
    <w:unhideWhenUsed/>
    <w:rsid w:val="009A594F"/>
  </w:style>
  <w:style w:type="numbering" w:customStyle="1" w:styleId="NoList41">
    <w:name w:val="No List41"/>
    <w:next w:val="NoList"/>
    <w:semiHidden/>
    <w:unhideWhenUsed/>
    <w:rsid w:val="009A594F"/>
  </w:style>
  <w:style w:type="numbering" w:customStyle="1" w:styleId="NoList51">
    <w:name w:val="No List51"/>
    <w:next w:val="NoList"/>
    <w:semiHidden/>
    <w:unhideWhenUsed/>
    <w:rsid w:val="009A594F"/>
  </w:style>
  <w:style w:type="numbering" w:customStyle="1" w:styleId="NoList61">
    <w:name w:val="No List61"/>
    <w:next w:val="NoList"/>
    <w:semiHidden/>
    <w:unhideWhenUsed/>
    <w:rsid w:val="009A594F"/>
  </w:style>
  <w:style w:type="numbering" w:customStyle="1" w:styleId="NoList71">
    <w:name w:val="No List71"/>
    <w:next w:val="NoList"/>
    <w:semiHidden/>
    <w:unhideWhenUsed/>
    <w:rsid w:val="009A594F"/>
  </w:style>
  <w:style w:type="numbering" w:customStyle="1" w:styleId="NoList81">
    <w:name w:val="No List81"/>
    <w:next w:val="NoList"/>
    <w:semiHidden/>
    <w:unhideWhenUsed/>
    <w:rsid w:val="009A594F"/>
  </w:style>
  <w:style w:type="numbering" w:customStyle="1" w:styleId="NoList91">
    <w:name w:val="No List91"/>
    <w:next w:val="NoList"/>
    <w:semiHidden/>
    <w:unhideWhenUsed/>
    <w:rsid w:val="009A594F"/>
  </w:style>
  <w:style w:type="numbering" w:customStyle="1" w:styleId="NoList101">
    <w:name w:val="No List101"/>
    <w:next w:val="NoList"/>
    <w:uiPriority w:val="99"/>
    <w:semiHidden/>
    <w:unhideWhenUsed/>
    <w:rsid w:val="009A594F"/>
  </w:style>
  <w:style w:type="numbering" w:customStyle="1" w:styleId="NoList121">
    <w:name w:val="No List121"/>
    <w:next w:val="NoList"/>
    <w:semiHidden/>
    <w:unhideWhenUsed/>
    <w:rsid w:val="009A594F"/>
  </w:style>
  <w:style w:type="numbering" w:customStyle="1" w:styleId="NoList131">
    <w:name w:val="No List131"/>
    <w:next w:val="NoList"/>
    <w:semiHidden/>
    <w:unhideWhenUsed/>
    <w:rsid w:val="009A594F"/>
  </w:style>
  <w:style w:type="numbering" w:customStyle="1" w:styleId="NoList141">
    <w:name w:val="No List141"/>
    <w:next w:val="NoList"/>
    <w:semiHidden/>
    <w:unhideWhenUsed/>
    <w:rsid w:val="009A594F"/>
  </w:style>
  <w:style w:type="paragraph" w:customStyle="1" w:styleId="Quote20">
    <w:name w:val="Quote2"/>
    <w:basedOn w:val="Default"/>
    <w:next w:val="Default"/>
    <w:qFormat/>
    <w:rsid w:val="009A594F"/>
    <w:rPr>
      <w:rFonts w:eastAsia="Calibri"/>
      <w:color w:val="auto"/>
      <w:szCs w:val="22"/>
    </w:rPr>
  </w:style>
  <w:style w:type="character" w:customStyle="1" w:styleId="StyleLatinBaskervilleUnderline">
    <w:name w:val="Style (Latin) Baskerville Underline"/>
    <w:rsid w:val="009A594F"/>
    <w:rPr>
      <w:rFonts w:ascii="Baskerville" w:hAnsi="Baskerville"/>
      <w:sz w:val="26"/>
      <w:u w:val="single"/>
    </w:rPr>
  </w:style>
  <w:style w:type="numbering" w:customStyle="1" w:styleId="NoList22">
    <w:name w:val="No List22"/>
    <w:next w:val="NoList"/>
    <w:semiHidden/>
    <w:unhideWhenUsed/>
    <w:rsid w:val="009A594F"/>
  </w:style>
  <w:style w:type="numbering" w:customStyle="1" w:styleId="NoList23">
    <w:name w:val="No List23"/>
    <w:next w:val="NoList"/>
    <w:semiHidden/>
    <w:unhideWhenUsed/>
    <w:rsid w:val="009A594F"/>
  </w:style>
  <w:style w:type="numbering" w:customStyle="1" w:styleId="NoList24">
    <w:name w:val="No List24"/>
    <w:next w:val="NoList"/>
    <w:semiHidden/>
    <w:unhideWhenUsed/>
    <w:rsid w:val="009A594F"/>
  </w:style>
  <w:style w:type="numbering" w:customStyle="1" w:styleId="NoList25">
    <w:name w:val="No List25"/>
    <w:next w:val="NoList"/>
    <w:semiHidden/>
    <w:unhideWhenUsed/>
    <w:rsid w:val="009A594F"/>
  </w:style>
  <w:style w:type="character" w:customStyle="1" w:styleId="StyleStyleUnderline411pt">
    <w:name w:val="Style Style Underline4 + 11 pt"/>
    <w:basedOn w:val="DefaultParagraphFont"/>
    <w:rsid w:val="009A594F"/>
    <w:rPr>
      <w:sz w:val="20"/>
      <w:u w:val="single"/>
    </w:rPr>
  </w:style>
  <w:style w:type="character" w:customStyle="1" w:styleId="StyleStyleUnderline411ptBold">
    <w:name w:val="Style Style Underline4 + 11 pt Bold"/>
    <w:basedOn w:val="DefaultParagraphFont"/>
    <w:rsid w:val="009A594F"/>
    <w:rPr>
      <w:b/>
      <w:bCs/>
      <w:sz w:val="20"/>
      <w:u w:val="single"/>
    </w:rPr>
  </w:style>
  <w:style w:type="character" w:customStyle="1" w:styleId="StyleStyleUnderline311pt">
    <w:name w:val="Style Style Underline3 + 11 pt"/>
    <w:basedOn w:val="DefaultParagraphFont"/>
    <w:rsid w:val="009A594F"/>
    <w:rPr>
      <w:sz w:val="20"/>
      <w:u w:val="single"/>
    </w:rPr>
  </w:style>
  <w:style w:type="character" w:customStyle="1" w:styleId="StyleStyleUnderline311ptBold">
    <w:name w:val="Style Style Underline3 + 11 pt Bold"/>
    <w:basedOn w:val="DefaultParagraphFont"/>
    <w:rsid w:val="009A594F"/>
    <w:rPr>
      <w:b/>
      <w:bCs/>
      <w:sz w:val="20"/>
      <w:u w:val="single"/>
    </w:rPr>
  </w:style>
  <w:style w:type="character" w:customStyle="1" w:styleId="dropcap1">
    <w:name w:val="dropcap1"/>
    <w:rsid w:val="009A594F"/>
  </w:style>
  <w:style w:type="character" w:customStyle="1" w:styleId="HighlightedUnderlineEmphasis">
    <w:name w:val="Highlighted Underline Emphasis"/>
    <w:rsid w:val="009A594F"/>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9A594F"/>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9A594F"/>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9A594F"/>
    <w:rPr>
      <w:rFonts w:ascii="Georgia" w:hAnsi="Georgia"/>
      <w:u w:val="single"/>
    </w:rPr>
  </w:style>
  <w:style w:type="paragraph" w:customStyle="1" w:styleId="StyleCardsGeorgia12ptBoldThickunderlineBorderSin">
    <w:name w:val="Style Cards + Georgia 12 pt Bold Thick underline Border: : (Sin..."/>
    <w:basedOn w:val="Normal"/>
    <w:qFormat/>
    <w:rsid w:val="009A594F"/>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9A594F"/>
    <w:rPr>
      <w:rFonts w:ascii="Georgia" w:hAnsi="Georgia"/>
      <w:sz w:val="24"/>
      <w:u w:val="single"/>
    </w:rPr>
  </w:style>
  <w:style w:type="paragraph" w:customStyle="1" w:styleId="StyleCardsGeorgia">
    <w:name w:val="Style Cards + Georgia"/>
    <w:basedOn w:val="Normal"/>
    <w:qFormat/>
    <w:rsid w:val="009A594F"/>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9A594F"/>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9A594F"/>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9A594F"/>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9A594F"/>
    <w:rPr>
      <w:b w:val="0"/>
      <w:bCs w:val="0"/>
      <w:sz w:val="22"/>
      <w:u w:val="single"/>
      <w:bdr w:val="none" w:sz="0" w:space="0" w:color="auto"/>
    </w:rPr>
  </w:style>
  <w:style w:type="character" w:customStyle="1" w:styleId="maintitle">
    <w:name w:val="maintitle"/>
    <w:basedOn w:val="DefaultParagraphFont"/>
    <w:rsid w:val="009A594F"/>
  </w:style>
  <w:style w:type="character" w:customStyle="1" w:styleId="cit-title">
    <w:name w:val="cit-title"/>
    <w:basedOn w:val="DefaultParagraphFont"/>
    <w:rsid w:val="009A594F"/>
  </w:style>
  <w:style w:type="paragraph" w:customStyle="1" w:styleId="txttitle">
    <w:name w:val="txttitle"/>
    <w:basedOn w:val="Normal"/>
    <w:rsid w:val="009A594F"/>
    <w:pPr>
      <w:spacing w:before="100" w:beforeAutospacing="1" w:after="100" w:afterAutospacing="1" w:line="240" w:lineRule="auto"/>
    </w:pPr>
    <w:rPr>
      <w:sz w:val="24"/>
    </w:rPr>
  </w:style>
  <w:style w:type="character" w:customStyle="1" w:styleId="volume">
    <w:name w:val="volume"/>
    <w:basedOn w:val="DefaultParagraphFont"/>
    <w:rsid w:val="009A594F"/>
  </w:style>
  <w:style w:type="character" w:customStyle="1" w:styleId="z3988">
    <w:name w:val="z3988"/>
    <w:basedOn w:val="DefaultParagraphFont"/>
    <w:rsid w:val="009A594F"/>
  </w:style>
  <w:style w:type="paragraph" w:customStyle="1" w:styleId="SmallCards">
    <w:name w:val="Small Cards"/>
    <w:basedOn w:val="Normal"/>
    <w:autoRedefine/>
    <w:rsid w:val="009A594F"/>
    <w:pPr>
      <w:spacing w:after="0" w:line="240" w:lineRule="auto"/>
    </w:pPr>
    <w:rPr>
      <w:rFonts w:eastAsia="Times New Roman"/>
      <w:szCs w:val="20"/>
    </w:rPr>
  </w:style>
  <w:style w:type="character" w:customStyle="1" w:styleId="freeaccess">
    <w:name w:val="freeaccess"/>
    <w:basedOn w:val="DefaultParagraphFont"/>
    <w:rsid w:val="009A594F"/>
  </w:style>
  <w:style w:type="character" w:customStyle="1" w:styleId="person-name">
    <w:name w:val="person-name"/>
    <w:basedOn w:val="DefaultParagraphFont"/>
    <w:rsid w:val="009A594F"/>
  </w:style>
  <w:style w:type="character" w:customStyle="1" w:styleId="articoloinside">
    <w:name w:val="articolo_inside"/>
    <w:rsid w:val="009A594F"/>
  </w:style>
  <w:style w:type="paragraph" w:customStyle="1" w:styleId="pagetools">
    <w:name w:val="pagetools"/>
    <w:basedOn w:val="Normal"/>
    <w:qFormat/>
    <w:rsid w:val="009A594F"/>
    <w:pPr>
      <w:spacing w:before="100" w:beforeAutospacing="1" w:after="100" w:afterAutospacing="1" w:line="240" w:lineRule="auto"/>
    </w:pPr>
    <w:rPr>
      <w:rFonts w:eastAsia="Times New Roman"/>
      <w:sz w:val="24"/>
    </w:rPr>
  </w:style>
  <w:style w:type="character" w:customStyle="1" w:styleId="job">
    <w:name w:val="job"/>
    <w:basedOn w:val="DefaultParagraphFont"/>
    <w:rsid w:val="009A594F"/>
  </w:style>
  <w:style w:type="character" w:customStyle="1" w:styleId="company">
    <w:name w:val="company"/>
    <w:basedOn w:val="DefaultParagraphFont"/>
    <w:rsid w:val="009A594F"/>
  </w:style>
  <w:style w:type="character" w:customStyle="1" w:styleId="publisher">
    <w:name w:val="publisher"/>
    <w:basedOn w:val="DefaultParagraphFont"/>
    <w:rsid w:val="009A594F"/>
  </w:style>
  <w:style w:type="character" w:customStyle="1" w:styleId="pubyear">
    <w:name w:val="pubyear"/>
    <w:basedOn w:val="DefaultParagraphFont"/>
    <w:rsid w:val="009A594F"/>
  </w:style>
  <w:style w:type="character" w:customStyle="1" w:styleId="pubcity">
    <w:name w:val="pubcity"/>
    <w:basedOn w:val="DefaultParagraphFont"/>
    <w:rsid w:val="009A594F"/>
  </w:style>
  <w:style w:type="paragraph" w:customStyle="1" w:styleId="C-Text">
    <w:name w:val="C-Text"/>
    <w:basedOn w:val="Normal"/>
    <w:qFormat/>
    <w:rsid w:val="009A594F"/>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9A594F"/>
    <w:pPr>
      <w:spacing w:before="100" w:beforeAutospacing="1" w:after="100" w:afterAutospacing="1" w:line="240" w:lineRule="auto"/>
    </w:pPr>
    <w:rPr>
      <w:sz w:val="24"/>
    </w:rPr>
  </w:style>
  <w:style w:type="character" w:customStyle="1" w:styleId="ecdate">
    <w:name w:val="ec_date"/>
    <w:basedOn w:val="DefaultParagraphFont"/>
    <w:rsid w:val="009A594F"/>
    <w:rPr>
      <w:rFonts w:ascii="Verdana" w:hAnsi="Verdana" w:hint="default"/>
      <w:sz w:val="20"/>
      <w:szCs w:val="20"/>
      <w:shd w:val="clear" w:color="auto" w:fill="FFFFFF"/>
    </w:rPr>
  </w:style>
  <w:style w:type="paragraph" w:customStyle="1" w:styleId="ecmsonormal">
    <w:name w:val="ec_msonormal"/>
    <w:basedOn w:val="Normal"/>
    <w:qFormat/>
    <w:rsid w:val="009A594F"/>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9A594F"/>
  </w:style>
  <w:style w:type="character" w:customStyle="1" w:styleId="hittermhilite">
    <w:name w:val="hittermhilite"/>
    <w:basedOn w:val="DefaultParagraphFont"/>
    <w:rsid w:val="009A594F"/>
  </w:style>
  <w:style w:type="character" w:customStyle="1" w:styleId="articleheadline">
    <w:name w:val="articleheadline"/>
    <w:basedOn w:val="DefaultParagraphFont"/>
    <w:rsid w:val="009A594F"/>
  </w:style>
  <w:style w:type="paragraph" w:customStyle="1" w:styleId="u-intro">
    <w:name w:val="u-intro"/>
    <w:basedOn w:val="Normal"/>
    <w:qFormat/>
    <w:rsid w:val="009A594F"/>
    <w:pPr>
      <w:spacing w:before="100" w:beforeAutospacing="1" w:after="100" w:afterAutospacing="1" w:line="240" w:lineRule="auto"/>
    </w:pPr>
    <w:rPr>
      <w:sz w:val="24"/>
    </w:rPr>
  </w:style>
  <w:style w:type="character" w:customStyle="1" w:styleId="u-byline">
    <w:name w:val="u-byline"/>
    <w:basedOn w:val="DefaultParagraphFont"/>
    <w:rsid w:val="009A594F"/>
  </w:style>
  <w:style w:type="character" w:customStyle="1" w:styleId="articlebya">
    <w:name w:val="articleby_a"/>
    <w:basedOn w:val="DefaultParagraphFont"/>
    <w:rsid w:val="009A594F"/>
  </w:style>
  <w:style w:type="character" w:customStyle="1" w:styleId="popupwinby">
    <w:name w:val="popupwinby"/>
    <w:basedOn w:val="DefaultParagraphFont"/>
    <w:rsid w:val="009A594F"/>
  </w:style>
  <w:style w:type="character" w:customStyle="1" w:styleId="storyheader">
    <w:name w:val="storyheader"/>
    <w:basedOn w:val="DefaultParagraphFont"/>
    <w:rsid w:val="009A594F"/>
  </w:style>
  <w:style w:type="character" w:customStyle="1" w:styleId="marron">
    <w:name w:val="marron"/>
    <w:basedOn w:val="DefaultParagraphFont"/>
    <w:rsid w:val="009A594F"/>
  </w:style>
  <w:style w:type="character" w:customStyle="1" w:styleId="UnderlineChar4Char">
    <w:name w:val="Underline Char4 Char"/>
    <w:basedOn w:val="DefaultParagraphFont"/>
    <w:link w:val="UnderlineChar4"/>
    <w:rsid w:val="009A594F"/>
    <w:rPr>
      <w:u w:val="single"/>
    </w:rPr>
  </w:style>
  <w:style w:type="character" w:customStyle="1" w:styleId="BoldandUnderlineChar3Char2">
    <w:name w:val="Bold and Underline Char3 Char2"/>
    <w:basedOn w:val="DefaultParagraphFont"/>
    <w:link w:val="BoldandUnderlineChar3"/>
    <w:rsid w:val="009A594F"/>
    <w:rPr>
      <w:b/>
      <w:u w:val="single"/>
    </w:rPr>
  </w:style>
  <w:style w:type="character" w:customStyle="1" w:styleId="LanguageChar">
    <w:name w:val="Language Char"/>
    <w:basedOn w:val="DefaultParagraphFont"/>
    <w:link w:val="Language"/>
    <w:rsid w:val="009A594F"/>
    <w:rPr>
      <w:strike/>
      <w:sz w:val="16"/>
      <w:szCs w:val="16"/>
    </w:rPr>
  </w:style>
  <w:style w:type="character" w:customStyle="1" w:styleId="StyleNormalWeb10ptChar">
    <w:name w:val="Style Normal (Web) + 10 pt Char"/>
    <w:basedOn w:val="DefaultParagraphFont"/>
    <w:rsid w:val="009A594F"/>
    <w:rPr>
      <w:szCs w:val="24"/>
      <w:lang w:val="en-US" w:eastAsia="en-US" w:bidi="ar-SA"/>
    </w:rPr>
  </w:style>
  <w:style w:type="paragraph" w:customStyle="1" w:styleId="TagCiteShells">
    <w:name w:val="Tag/Cite/Shells"/>
    <w:basedOn w:val="Normal"/>
    <w:qFormat/>
    <w:rsid w:val="009A594F"/>
    <w:pPr>
      <w:spacing w:after="0" w:line="240" w:lineRule="auto"/>
    </w:pPr>
    <w:rPr>
      <w:b/>
    </w:rPr>
  </w:style>
  <w:style w:type="paragraph" w:customStyle="1" w:styleId="DefinitionTerm">
    <w:name w:val="Definition Term"/>
    <w:basedOn w:val="Normal"/>
    <w:next w:val="Normal"/>
    <w:qFormat/>
    <w:rsid w:val="009A594F"/>
    <w:pPr>
      <w:spacing w:after="0" w:line="240" w:lineRule="auto"/>
    </w:pPr>
    <w:rPr>
      <w:snapToGrid w:val="0"/>
      <w:sz w:val="24"/>
    </w:rPr>
  </w:style>
  <w:style w:type="character" w:customStyle="1" w:styleId="Style3CharChar">
    <w:name w:val="Style3 Char Char"/>
    <w:basedOn w:val="DefaultParagraphFont"/>
    <w:rsid w:val="009A594F"/>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9A594F"/>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9A594F"/>
    <w:rPr>
      <w:lang w:eastAsia="en-US"/>
    </w:rPr>
  </w:style>
  <w:style w:type="character" w:customStyle="1" w:styleId="BoldUnderlineChar3">
    <w:name w:val="Bold + Underline Char"/>
    <w:basedOn w:val="DefaultParagraphFont"/>
    <w:rsid w:val="009A594F"/>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9A594F"/>
  </w:style>
  <w:style w:type="character" w:customStyle="1" w:styleId="CharacterStyle7">
    <w:name w:val="Character Style 7"/>
    <w:rsid w:val="009A594F"/>
    <w:rPr>
      <w:rFonts w:ascii="Arial Narrow" w:hAnsi="Arial Narrow" w:cs="Arial Narrow"/>
      <w:sz w:val="20"/>
      <w:szCs w:val="20"/>
      <w:u w:val="single"/>
    </w:rPr>
  </w:style>
  <w:style w:type="character" w:customStyle="1" w:styleId="StyleStyle4Char">
    <w:name w:val="Style Style4 + Char"/>
    <w:basedOn w:val="DefaultParagraphFont"/>
    <w:rsid w:val="009A594F"/>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9A594F"/>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9A594F"/>
    <w:pPr>
      <w:spacing w:after="0" w:line="240" w:lineRule="auto"/>
    </w:pPr>
    <w:rPr>
      <w:rFonts w:ascii="Verdana" w:hAnsi="Verdana"/>
      <w:sz w:val="21"/>
      <w:szCs w:val="21"/>
      <w:u w:val="thick"/>
    </w:rPr>
  </w:style>
  <w:style w:type="character" w:styleId="PlaceholderText">
    <w:name w:val="Placeholder Text"/>
    <w:basedOn w:val="DefaultParagraphFont"/>
    <w:uiPriority w:val="99"/>
    <w:rsid w:val="009A594F"/>
    <w:rPr>
      <w:color w:val="808080"/>
    </w:rPr>
  </w:style>
  <w:style w:type="paragraph" w:customStyle="1" w:styleId="Cite8">
    <w:name w:val="Cite8"/>
    <w:basedOn w:val="Normal"/>
    <w:autoRedefine/>
    <w:qFormat/>
    <w:rsid w:val="009A594F"/>
    <w:pPr>
      <w:spacing w:after="0" w:line="240" w:lineRule="auto"/>
    </w:pPr>
    <w:rPr>
      <w:rFonts w:ascii="Arial Narrow" w:eastAsia="Calibri" w:hAnsi="Arial Narrow"/>
    </w:rPr>
  </w:style>
  <w:style w:type="character" w:customStyle="1" w:styleId="BoxX2">
    <w:name w:val="BoxX2"/>
    <w:qFormat/>
    <w:rsid w:val="009A594F"/>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9A594F"/>
    <w:rPr>
      <w:rFonts w:ascii="Garamond" w:hAnsi="Garamond" w:hint="default"/>
      <w:sz w:val="16"/>
    </w:rPr>
  </w:style>
  <w:style w:type="paragraph" w:customStyle="1" w:styleId="StyleStyle49pt9">
    <w:name w:val="Style Style4 + 9 pt9"/>
    <w:basedOn w:val="Style4"/>
    <w:link w:val="StyleStyle49pt9Char"/>
    <w:rsid w:val="009A594F"/>
    <w:pPr>
      <w:numPr>
        <w:numId w:val="0"/>
      </w:numPr>
    </w:pPr>
    <w:rPr>
      <w:rFonts w:eastAsia="SimSun"/>
      <w:lang w:eastAsia="zh-CN"/>
    </w:rPr>
  </w:style>
  <w:style w:type="character" w:customStyle="1" w:styleId="StyleStyle49pt9Char">
    <w:name w:val="Style Style4 + 9 pt9 Char"/>
    <w:link w:val="StyleStyle49pt9"/>
    <w:rsid w:val="009A594F"/>
    <w:rPr>
      <w:rFonts w:ascii="Arial Narrow" w:eastAsia="SimSun" w:hAnsi="Arial Narrow"/>
      <w:szCs w:val="24"/>
      <w:u w:val="single"/>
      <w:lang w:eastAsia="zh-CN"/>
    </w:rPr>
  </w:style>
  <w:style w:type="character" w:customStyle="1" w:styleId="UnderlineCard1">
    <w:name w:val="Underline Card"/>
    <w:uiPriority w:val="6"/>
    <w:qFormat/>
    <w:rsid w:val="009A594F"/>
    <w:rPr>
      <w:rFonts w:ascii="Arial" w:hAnsi="Arial"/>
      <w:b w:val="0"/>
      <w:bCs/>
      <w:sz w:val="20"/>
      <w:u w:val="single"/>
    </w:rPr>
  </w:style>
  <w:style w:type="paragraph" w:customStyle="1" w:styleId="2ndLevel-TAG">
    <w:name w:val="2nd Level - TAG"/>
    <w:basedOn w:val="Normal"/>
    <w:next w:val="Normal"/>
    <w:uiPriority w:val="99"/>
    <w:qFormat/>
    <w:rsid w:val="009A594F"/>
    <w:pPr>
      <w:spacing w:after="0" w:line="240" w:lineRule="auto"/>
    </w:pPr>
  </w:style>
  <w:style w:type="character" w:customStyle="1" w:styleId="underlining0">
    <w:name w:val="underlining"/>
    <w:rsid w:val="009A594F"/>
  </w:style>
  <w:style w:type="character" w:customStyle="1" w:styleId="btitle">
    <w:name w:val="btitle"/>
    <w:rsid w:val="009A594F"/>
  </w:style>
  <w:style w:type="character" w:customStyle="1" w:styleId="green">
    <w:name w:val="green"/>
    <w:rsid w:val="009A594F"/>
  </w:style>
  <w:style w:type="paragraph" w:customStyle="1" w:styleId="CM14">
    <w:name w:val="CM14"/>
    <w:basedOn w:val="Normal"/>
    <w:uiPriority w:val="99"/>
    <w:qFormat/>
    <w:rsid w:val="009A594F"/>
    <w:pPr>
      <w:spacing w:after="0" w:line="240" w:lineRule="auto"/>
    </w:pPr>
  </w:style>
  <w:style w:type="character" w:customStyle="1" w:styleId="BodyText33">
    <w:name w:val="Body Text3"/>
    <w:rsid w:val="009A594F"/>
  </w:style>
  <w:style w:type="character" w:customStyle="1" w:styleId="BodytextBold">
    <w:name w:val="Body text + Bold"/>
    <w:rsid w:val="009A594F"/>
  </w:style>
  <w:style w:type="character" w:customStyle="1" w:styleId="Bodytext6pt">
    <w:name w:val="Body text + 6 pt"/>
    <w:rsid w:val="009A594F"/>
  </w:style>
  <w:style w:type="paragraph" w:customStyle="1" w:styleId="DebateBlocking">
    <w:name w:val="DebateBlocking"/>
    <w:basedOn w:val="Normal"/>
    <w:next w:val="Nothing"/>
    <w:uiPriority w:val="99"/>
    <w:qFormat/>
    <w:rsid w:val="009A594F"/>
    <w:pPr>
      <w:spacing w:after="0" w:line="240" w:lineRule="auto"/>
    </w:pPr>
  </w:style>
  <w:style w:type="character" w:customStyle="1" w:styleId="BodytextItalic1">
    <w:name w:val="Body text + Italic1"/>
    <w:aliases w:val="Spacing 0 pt1"/>
    <w:uiPriority w:val="99"/>
    <w:rsid w:val="009A594F"/>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9A594F"/>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9A594F"/>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9A594F"/>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9A594F"/>
  </w:style>
  <w:style w:type="paragraph" w:customStyle="1" w:styleId="8font">
    <w:name w:val="8font"/>
    <w:basedOn w:val="Normal"/>
    <w:next w:val="Normal"/>
    <w:autoRedefine/>
    <w:qFormat/>
    <w:rsid w:val="009A594F"/>
    <w:pPr>
      <w:spacing w:after="0" w:line="240" w:lineRule="auto"/>
    </w:pPr>
    <w:rPr>
      <w:rFonts w:eastAsia="Cambria"/>
      <w:szCs w:val="16"/>
    </w:rPr>
  </w:style>
  <w:style w:type="paragraph" w:customStyle="1" w:styleId="CiteLittle">
    <w:name w:val="Cite Little"/>
    <w:next w:val="Normal"/>
    <w:qFormat/>
    <w:rsid w:val="009A594F"/>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9A594F"/>
    <w:rPr>
      <w:rFonts w:ascii="Times New Roman" w:eastAsia="MS Mincho" w:hAnsi="Times New Roman"/>
      <w:b/>
      <w:bCs/>
      <w:u w:val="thick"/>
    </w:rPr>
  </w:style>
  <w:style w:type="character" w:customStyle="1" w:styleId="StyleAsianMSMincho">
    <w:name w:val="Style (Asian) MS Mincho"/>
    <w:rsid w:val="009A594F"/>
    <w:rPr>
      <w:rFonts w:ascii="Times New Roman" w:eastAsia="MS Mincho" w:hAnsi="Times New Roman"/>
      <w:u w:val="thick"/>
    </w:rPr>
  </w:style>
  <w:style w:type="paragraph" w:customStyle="1" w:styleId="docheader">
    <w:name w:val="doc header"/>
    <w:autoRedefine/>
    <w:qFormat/>
    <w:rsid w:val="009A594F"/>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9A594F"/>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9A594F"/>
  </w:style>
  <w:style w:type="character" w:customStyle="1" w:styleId="CardCharChar1">
    <w:name w:val="Card Char Char1"/>
    <w:rsid w:val="009A594F"/>
    <w:rPr>
      <w:b/>
      <w:bCs/>
      <w:sz w:val="28"/>
      <w:szCs w:val="28"/>
    </w:rPr>
  </w:style>
  <w:style w:type="character" w:customStyle="1" w:styleId="CharacterStyle3">
    <w:name w:val="Character Style 3"/>
    <w:uiPriority w:val="99"/>
    <w:rsid w:val="009A594F"/>
    <w:rPr>
      <w:sz w:val="18"/>
      <w:szCs w:val="18"/>
    </w:rPr>
  </w:style>
  <w:style w:type="paragraph" w:customStyle="1" w:styleId="bloctitles">
    <w:name w:val="bloc titles"/>
    <w:basedOn w:val="Heading1"/>
    <w:next w:val="Normal"/>
    <w:link w:val="bloctitlesChar"/>
    <w:autoRedefine/>
    <w:qFormat/>
    <w:rsid w:val="009A594F"/>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9A594F"/>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9A594F"/>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9A594F"/>
    <w:rPr>
      <w:rFonts w:ascii="Calibri" w:eastAsia="Times New Roman" w:hAnsi="Calibri" w:cs="Times New Roman"/>
      <w:b/>
      <w:sz w:val="4"/>
      <w:szCs w:val="32"/>
      <w:u w:val="single"/>
    </w:rPr>
  </w:style>
  <w:style w:type="character" w:customStyle="1" w:styleId="UnderlineBoldChar">
    <w:name w:val="Underline Bold Char"/>
    <w:locked/>
    <w:rsid w:val="009A594F"/>
    <w:rPr>
      <w:rFonts w:ascii="Times New Roman" w:eastAsia="Times New Roman" w:hAnsi="Times New Roman" w:cs="Calibri"/>
      <w:b/>
      <w:sz w:val="24"/>
      <w:szCs w:val="20"/>
      <w:u w:val="single"/>
    </w:rPr>
  </w:style>
  <w:style w:type="character" w:customStyle="1" w:styleId="tagChar0">
    <w:name w:val="%tag Char"/>
    <w:link w:val="tag"/>
    <w:uiPriority w:val="99"/>
    <w:rsid w:val="009A594F"/>
    <w:rPr>
      <w:rFonts w:ascii="Calibri" w:hAnsi="Calibri"/>
    </w:rPr>
  </w:style>
  <w:style w:type="character" w:customStyle="1" w:styleId="AAAcardChar">
    <w:name w:val="AAAcard Char"/>
    <w:link w:val="AAAcard"/>
    <w:uiPriority w:val="99"/>
    <w:rsid w:val="009A594F"/>
    <w:rPr>
      <w:rFonts w:ascii="Calibri" w:hAnsi="Calibri"/>
    </w:rPr>
  </w:style>
  <w:style w:type="character" w:customStyle="1" w:styleId="underlineCharChar0">
    <w:name w:val="underline Char Char"/>
    <w:rsid w:val="009A594F"/>
    <w:rPr>
      <w:rFonts w:ascii="Arial Narrow" w:eastAsia="Times New Roman" w:hAnsi="Arial Narrow" w:cs="Calibri"/>
      <w:sz w:val="24"/>
      <w:u w:val="single"/>
    </w:rPr>
  </w:style>
  <w:style w:type="paragraph" w:customStyle="1" w:styleId="tagstyle0">
    <w:name w:val="tagstyle"/>
    <w:basedOn w:val="Normal"/>
    <w:rsid w:val="009A594F"/>
    <w:pPr>
      <w:spacing w:before="100" w:beforeAutospacing="1" w:after="100" w:afterAutospacing="1" w:line="240" w:lineRule="auto"/>
    </w:pPr>
    <w:rPr>
      <w:rFonts w:eastAsia="Times New Roman"/>
      <w:sz w:val="24"/>
    </w:rPr>
  </w:style>
  <w:style w:type="character" w:customStyle="1" w:styleId="newsstorytitle">
    <w:name w:val="news_story_title"/>
    <w:rsid w:val="009A594F"/>
  </w:style>
  <w:style w:type="character" w:customStyle="1" w:styleId="yqlink">
    <w:name w:val="yqlink"/>
    <w:rsid w:val="009A594F"/>
  </w:style>
  <w:style w:type="character" w:customStyle="1" w:styleId="clbody">
    <w:name w:val="clbody"/>
    <w:rsid w:val="009A594F"/>
  </w:style>
  <w:style w:type="character" w:customStyle="1" w:styleId="Boxing">
    <w:name w:val="Boxing"/>
    <w:rsid w:val="009A594F"/>
    <w:rPr>
      <w:rFonts w:ascii="Arial Narrow" w:hAnsi="Arial Narrow"/>
      <w:dstrike w:val="0"/>
      <w:sz w:val="20"/>
      <w:bdr w:val="single" w:sz="2" w:space="0" w:color="auto"/>
      <w:vertAlign w:val="baseline"/>
    </w:rPr>
  </w:style>
  <w:style w:type="paragraph" w:customStyle="1" w:styleId="Analyticals">
    <w:name w:val="Analyticals"/>
    <w:basedOn w:val="Normal"/>
    <w:rsid w:val="009A594F"/>
    <w:pPr>
      <w:spacing w:after="0" w:line="240" w:lineRule="auto"/>
    </w:pPr>
    <w:rPr>
      <w:rFonts w:eastAsia="Times New Roman"/>
      <w:sz w:val="24"/>
    </w:rPr>
  </w:style>
  <w:style w:type="character" w:customStyle="1" w:styleId="norm">
    <w:name w:val="norm"/>
    <w:rsid w:val="009A594F"/>
  </w:style>
  <w:style w:type="character" w:customStyle="1" w:styleId="boldandunderlinecharcharcharcharcharcharcharcharcharcharcharcharcharcharcharchar0">
    <w:name w:val="boldandunderlinecharcharcharcharcharcharcharcharcharcharcharcharcharcharcharchar"/>
    <w:rsid w:val="009A594F"/>
  </w:style>
  <w:style w:type="character" w:customStyle="1" w:styleId="underlinecharcharcharcharcharcharcharcharcharcharcharcharcharchar0">
    <w:name w:val="underlinecharcharcharcharcharcharcharcharcharcharcharcharcharchar"/>
    <w:rsid w:val="009A594F"/>
  </w:style>
  <w:style w:type="character" w:customStyle="1" w:styleId="CharCharCharCharCharChar1Char">
    <w:name w:val="Char Char Char Char Char Char1 Char"/>
    <w:rsid w:val="009A594F"/>
    <w:rPr>
      <w:rFonts w:ascii="Times New Roman" w:eastAsia="Times New Roman" w:hAnsi="Times New Roman" w:cs="Times New Roman"/>
      <w:b/>
      <w:sz w:val="24"/>
      <w:szCs w:val="24"/>
    </w:rPr>
  </w:style>
  <w:style w:type="character" w:customStyle="1" w:styleId="Taggin-New">
    <w:name w:val="Taggin - New"/>
    <w:rsid w:val="009A594F"/>
    <w:rPr>
      <w:rFonts w:ascii="Arial Narrow" w:hAnsi="Arial Narrow"/>
      <w:b/>
      <w:sz w:val="22"/>
    </w:rPr>
  </w:style>
  <w:style w:type="character" w:customStyle="1" w:styleId="emphasis22">
    <w:name w:val="emphasis2"/>
    <w:rsid w:val="009A594F"/>
  </w:style>
  <w:style w:type="character" w:customStyle="1" w:styleId="citechar0">
    <w:name w:val="citechar"/>
    <w:rsid w:val="009A594F"/>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9A594F"/>
    <w:rPr>
      <w:sz w:val="24"/>
      <w:szCs w:val="24"/>
      <w:lang w:val="en-US" w:eastAsia="en-US" w:bidi="ar-SA"/>
    </w:rPr>
  </w:style>
  <w:style w:type="character" w:customStyle="1" w:styleId="NewTag">
    <w:name w:val="NewTag"/>
    <w:uiPriority w:val="1"/>
    <w:qFormat/>
    <w:rsid w:val="009A594F"/>
    <w:rPr>
      <w:rFonts w:ascii="Georgia" w:hAnsi="Georgia"/>
      <w:b/>
      <w:sz w:val="24"/>
    </w:rPr>
  </w:style>
  <w:style w:type="character" w:customStyle="1" w:styleId="searchtools-record-title">
    <w:name w:val="searchtools-record-title"/>
    <w:basedOn w:val="DefaultParagraphFont"/>
    <w:rsid w:val="009A594F"/>
  </w:style>
  <w:style w:type="character" w:customStyle="1" w:styleId="HighlightedUnderline0">
    <w:name w:val="Highlighted Underline"/>
    <w:basedOn w:val="DefaultParagraphFont"/>
    <w:uiPriority w:val="1"/>
    <w:qFormat/>
    <w:rsid w:val="009A594F"/>
    <w:rPr>
      <w:rFonts w:ascii="Arial Narrow" w:hAnsi="Arial Narrow"/>
      <w:b w:val="0"/>
      <w:sz w:val="22"/>
      <w:u w:val="single"/>
      <w:bdr w:val="none" w:sz="0" w:space="0" w:color="auto"/>
      <w:shd w:val="clear" w:color="auto" w:fill="C76361"/>
    </w:rPr>
  </w:style>
  <w:style w:type="character" w:customStyle="1" w:styleId="rightside">
    <w:name w:val="rightside"/>
    <w:rsid w:val="009A594F"/>
  </w:style>
  <w:style w:type="character" w:customStyle="1" w:styleId="flourish">
    <w:name w:val="flourish"/>
    <w:rsid w:val="009A594F"/>
  </w:style>
  <w:style w:type="character" w:customStyle="1" w:styleId="style150">
    <w:name w:val="style150"/>
    <w:rsid w:val="009A594F"/>
  </w:style>
  <w:style w:type="character" w:customStyle="1" w:styleId="head">
    <w:name w:val="head"/>
    <w:rsid w:val="009A594F"/>
  </w:style>
  <w:style w:type="character" w:customStyle="1" w:styleId="first-letter">
    <w:name w:val="first-letter"/>
    <w:rsid w:val="009A594F"/>
  </w:style>
  <w:style w:type="character" w:customStyle="1" w:styleId="focusparagraph">
    <w:name w:val="focusparagraph"/>
    <w:rsid w:val="009A594F"/>
  </w:style>
  <w:style w:type="character" w:customStyle="1" w:styleId="StyleUnderlineCharChar111pt">
    <w:name w:val="Style Underline Char Char1 + 11 pt"/>
    <w:rsid w:val="009A594F"/>
    <w:rPr>
      <w:rFonts w:ascii="Times New Roman" w:hAnsi="Times New Roman"/>
      <w:sz w:val="20"/>
      <w:u w:val="single"/>
      <w:lang w:val="en-US" w:eastAsia="en-US" w:bidi="ar-SA"/>
    </w:rPr>
  </w:style>
  <w:style w:type="character" w:customStyle="1" w:styleId="CharChar31">
    <w:name w:val="Char Char31"/>
    <w:rsid w:val="009A594F"/>
    <w:rPr>
      <w:rFonts w:cs="Arial"/>
      <w:b/>
      <w:bCs/>
      <w:szCs w:val="32"/>
      <w:lang w:val="en-US" w:eastAsia="en-US" w:bidi="ar-SA"/>
    </w:rPr>
  </w:style>
  <w:style w:type="character" w:customStyle="1" w:styleId="citationgenerated">
    <w:name w:val="citation generated"/>
    <w:rsid w:val="009A594F"/>
  </w:style>
  <w:style w:type="character" w:customStyle="1" w:styleId="commentstext0">
    <w:name w:val="comments_text"/>
    <w:uiPriority w:val="99"/>
    <w:rsid w:val="009A594F"/>
    <w:rPr>
      <w:rFonts w:cs="Times New Roman"/>
    </w:rPr>
  </w:style>
  <w:style w:type="paragraph" w:customStyle="1" w:styleId="CM25">
    <w:name w:val="CM25"/>
    <w:basedOn w:val="Default"/>
    <w:next w:val="Default"/>
    <w:qFormat/>
    <w:rsid w:val="009A594F"/>
    <w:pPr>
      <w:spacing w:after="233" w:line="276" w:lineRule="auto"/>
    </w:pPr>
    <w:rPr>
      <w:rFonts w:ascii="Georgia" w:eastAsia="Calibri" w:hAnsi="Georgia"/>
      <w:color w:val="auto"/>
      <w:sz w:val="22"/>
    </w:rPr>
  </w:style>
  <w:style w:type="character" w:customStyle="1" w:styleId="FontStyle29">
    <w:name w:val="Font Style29"/>
    <w:uiPriority w:val="99"/>
    <w:rsid w:val="009A594F"/>
    <w:rPr>
      <w:rFonts w:ascii="Arial" w:hAnsi="Arial" w:cs="Arial"/>
      <w:sz w:val="14"/>
      <w:szCs w:val="14"/>
    </w:rPr>
  </w:style>
  <w:style w:type="character" w:customStyle="1" w:styleId="A8">
    <w:name w:val="A8"/>
    <w:rsid w:val="009A594F"/>
    <w:rPr>
      <w:color w:val="000000"/>
      <w:sz w:val="12"/>
      <w:szCs w:val="12"/>
    </w:rPr>
  </w:style>
  <w:style w:type="character" w:customStyle="1" w:styleId="apturelink">
    <w:name w:val="apturelink"/>
    <w:rsid w:val="009A594F"/>
  </w:style>
  <w:style w:type="character" w:customStyle="1" w:styleId="apturelinkicon">
    <w:name w:val="apturelinkicon"/>
    <w:rsid w:val="009A594F"/>
  </w:style>
  <w:style w:type="character" w:customStyle="1" w:styleId="titletxt">
    <w:name w:val="titletxt"/>
    <w:rsid w:val="009A594F"/>
  </w:style>
  <w:style w:type="character" w:customStyle="1" w:styleId="colbcopy">
    <w:name w:val="colbcopy"/>
    <w:rsid w:val="009A594F"/>
  </w:style>
  <w:style w:type="character" w:customStyle="1" w:styleId="hcard">
    <w:name w:val="hcard"/>
    <w:rsid w:val="009A594F"/>
  </w:style>
  <w:style w:type="table" w:styleId="MediumGrid2">
    <w:name w:val="Medium Grid 2"/>
    <w:basedOn w:val="TableNormal"/>
    <w:uiPriority w:val="68"/>
    <w:rsid w:val="009A594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9A594F"/>
    <w:rPr>
      <w:rFonts w:ascii="Courier" w:eastAsia="Cambria" w:hAnsi="Courier"/>
      <w:sz w:val="21"/>
      <w:szCs w:val="21"/>
    </w:rPr>
  </w:style>
  <w:style w:type="paragraph" w:customStyle="1" w:styleId="hotroute2">
    <w:name w:val="hotroute"/>
    <w:basedOn w:val="Normal"/>
    <w:qFormat/>
    <w:rsid w:val="009A594F"/>
    <w:pPr>
      <w:spacing w:after="0" w:line="240" w:lineRule="auto"/>
      <w:ind w:left="288"/>
    </w:pPr>
  </w:style>
  <w:style w:type="paragraph" w:customStyle="1" w:styleId="DeleteAnalytics">
    <w:name w:val="Delete Analytics"/>
    <w:basedOn w:val="Heading4"/>
    <w:qFormat/>
    <w:rsid w:val="009A594F"/>
    <w:pPr>
      <w:spacing w:before="200" w:line="240" w:lineRule="auto"/>
    </w:pPr>
    <w:rPr>
      <w:iCs w:val="0"/>
      <w:color w:val="800000"/>
      <w:sz w:val="22"/>
    </w:rPr>
  </w:style>
  <w:style w:type="paragraph" w:customStyle="1" w:styleId="ReallyFuckingSmall0">
    <w:name w:val="Really Fucking Small"/>
    <w:basedOn w:val="Normal"/>
    <w:link w:val="ReallyFuckingSmallChar0"/>
    <w:rsid w:val="009A594F"/>
    <w:pPr>
      <w:spacing w:after="0" w:line="240" w:lineRule="auto"/>
      <w:ind w:left="144"/>
    </w:pPr>
    <w:rPr>
      <w:rFonts w:eastAsia="Times New Roman"/>
      <w:sz w:val="12"/>
    </w:rPr>
  </w:style>
  <w:style w:type="character" w:customStyle="1" w:styleId="ReallyFuckingSmallChar0">
    <w:name w:val="Really Fucking Small Char"/>
    <w:link w:val="ReallyFuckingSmall0"/>
    <w:rsid w:val="009A594F"/>
    <w:rPr>
      <w:rFonts w:ascii="Calibri" w:eastAsia="Times New Roman" w:hAnsi="Calibri"/>
      <w:sz w:val="12"/>
    </w:rPr>
  </w:style>
  <w:style w:type="paragraph" w:customStyle="1" w:styleId="Boxempahsis">
    <w:name w:val="Box empahsis"/>
    <w:basedOn w:val="Normal"/>
    <w:link w:val="BoxempahsisChar"/>
    <w:qFormat/>
    <w:rsid w:val="009A594F"/>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9A594F"/>
    <w:rPr>
      <w:rFonts w:ascii="Franklin Gothic Heavy" w:hAnsi="Franklin Gothic Heavy"/>
      <w:sz w:val="24"/>
      <w:u w:val="single"/>
      <w:bdr w:val="single" w:sz="4" w:space="0" w:color="auto"/>
    </w:rPr>
  </w:style>
  <w:style w:type="character" w:customStyle="1" w:styleId="Qualified">
    <w:name w:val="Qualified"/>
    <w:rsid w:val="009A594F"/>
    <w:rPr>
      <w:rFonts w:asciiTheme="majorHAnsi" w:hAnsiTheme="majorHAnsi"/>
      <w:b/>
      <w:bCs/>
      <w:sz w:val="16"/>
    </w:rPr>
  </w:style>
  <w:style w:type="character" w:customStyle="1" w:styleId="Underline-Highlighted-WFU">
    <w:name w:val="Underline-Highlighted-WFU"/>
    <w:basedOn w:val="DefaultParagraphFont"/>
    <w:uiPriority w:val="1"/>
    <w:qFormat/>
    <w:rsid w:val="009A594F"/>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9A594F"/>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9A594F"/>
    <w:rPr>
      <w:rFonts w:ascii="Arial" w:eastAsia="Times New Roman" w:hAnsi="Arial" w:cs="Arial"/>
      <w:b/>
      <w:bCs/>
      <w:kern w:val="32"/>
      <w:sz w:val="28"/>
      <w:szCs w:val="32"/>
    </w:rPr>
  </w:style>
  <w:style w:type="character" w:customStyle="1" w:styleId="columntexthead">
    <w:name w:val="columntexthead"/>
    <w:rsid w:val="009A594F"/>
  </w:style>
  <w:style w:type="character" w:customStyle="1" w:styleId="instruction">
    <w:name w:val="instruction"/>
    <w:rsid w:val="009A594F"/>
  </w:style>
  <w:style w:type="character" w:customStyle="1" w:styleId="listpipe">
    <w:name w:val="listpipe"/>
    <w:rsid w:val="009A594F"/>
  </w:style>
  <w:style w:type="character" w:customStyle="1" w:styleId="imagelink">
    <w:name w:val="imagelink"/>
    <w:rsid w:val="009A594F"/>
  </w:style>
  <w:style w:type="character" w:customStyle="1" w:styleId="leadin">
    <w:name w:val="leadin"/>
    <w:rsid w:val="009A594F"/>
  </w:style>
  <w:style w:type="character" w:customStyle="1" w:styleId="A4">
    <w:name w:val="A4"/>
    <w:uiPriority w:val="99"/>
    <w:rsid w:val="009A594F"/>
    <w:rPr>
      <w:rFonts w:ascii="Baskerville" w:hAnsi="Baskerville" w:cs="Baskerville"/>
      <w:b/>
      <w:bCs/>
      <w:color w:val="000000"/>
      <w:sz w:val="22"/>
      <w:szCs w:val="22"/>
    </w:rPr>
  </w:style>
  <w:style w:type="character" w:customStyle="1" w:styleId="noticiabyline">
    <w:name w:val="noticia_byline"/>
    <w:rsid w:val="009A594F"/>
  </w:style>
  <w:style w:type="character" w:customStyle="1" w:styleId="sep">
    <w:name w:val="sep"/>
    <w:rsid w:val="009A594F"/>
  </w:style>
  <w:style w:type="character" w:customStyle="1" w:styleId="rightnowyahoo">
    <w:name w:val="right_now_yahoo"/>
    <w:rsid w:val="009A594F"/>
  </w:style>
  <w:style w:type="character" w:customStyle="1" w:styleId="submittedmeta">
    <w:name w:val="submitted meta"/>
    <w:rsid w:val="009A594F"/>
  </w:style>
  <w:style w:type="character" w:customStyle="1" w:styleId="A10">
    <w:name w:val="A10"/>
    <w:uiPriority w:val="99"/>
    <w:rsid w:val="009A594F"/>
    <w:rPr>
      <w:color w:val="000000"/>
      <w:sz w:val="12"/>
      <w:szCs w:val="12"/>
    </w:rPr>
  </w:style>
  <w:style w:type="paragraph" w:customStyle="1" w:styleId="Pa7">
    <w:name w:val="Pa7"/>
    <w:basedOn w:val="Default"/>
    <w:next w:val="Default"/>
    <w:uiPriority w:val="99"/>
    <w:qFormat/>
    <w:rsid w:val="009A594F"/>
    <w:pPr>
      <w:spacing w:before="280" w:line="221" w:lineRule="atLeast"/>
    </w:pPr>
    <w:rPr>
      <w:rFonts w:ascii="Baskerville" w:eastAsia="Times New Roman" w:hAnsi="Baskerville"/>
      <w:color w:val="auto"/>
    </w:rPr>
  </w:style>
  <w:style w:type="character" w:customStyle="1" w:styleId="AAAunderline">
    <w:name w:val="AAAunderline"/>
    <w:qFormat/>
    <w:rsid w:val="009A594F"/>
    <w:rPr>
      <w:b/>
      <w:u w:val="single"/>
    </w:rPr>
  </w:style>
  <w:style w:type="paragraph" w:customStyle="1" w:styleId="IndexHeader">
    <w:name w:val="Index Header"/>
    <w:basedOn w:val="Normal"/>
    <w:rsid w:val="009A594F"/>
    <w:pPr>
      <w:spacing w:after="0" w:line="240" w:lineRule="auto"/>
      <w:ind w:left="-720"/>
      <w:outlineLvl w:val="0"/>
    </w:pPr>
    <w:rPr>
      <w:rFonts w:eastAsia="Times New Roman"/>
      <w:b/>
      <w:bCs/>
      <w:sz w:val="36"/>
      <w:szCs w:val="20"/>
    </w:rPr>
  </w:style>
  <w:style w:type="character" w:customStyle="1" w:styleId="IndexHeaderChar">
    <w:name w:val="Index Header Char"/>
    <w:rsid w:val="009A594F"/>
    <w:rPr>
      <w:rFonts w:ascii="Times New Roman" w:eastAsia="Times New Roman" w:hAnsi="Times New Roman"/>
      <w:b/>
      <w:bCs/>
      <w:sz w:val="36"/>
    </w:rPr>
  </w:style>
  <w:style w:type="paragraph" w:customStyle="1" w:styleId="CardRead">
    <w:name w:val="Card_Read"/>
    <w:basedOn w:val="Normal"/>
    <w:rsid w:val="009A594F"/>
    <w:pPr>
      <w:spacing w:after="0" w:line="240" w:lineRule="auto"/>
    </w:pPr>
    <w:rPr>
      <w:rFonts w:ascii="Times" w:eastAsia="Times" w:hAnsi="Times"/>
      <w:szCs w:val="20"/>
    </w:rPr>
  </w:style>
  <w:style w:type="paragraph" w:customStyle="1" w:styleId="CardNU">
    <w:name w:val="CardNU"/>
    <w:basedOn w:val="Normal"/>
    <w:rsid w:val="009A594F"/>
    <w:pPr>
      <w:spacing w:after="0" w:line="240" w:lineRule="auto"/>
    </w:pPr>
    <w:rPr>
      <w:rFonts w:ascii="Times" w:eastAsia="Times" w:hAnsi="Times"/>
      <w:sz w:val="14"/>
      <w:szCs w:val="20"/>
    </w:rPr>
  </w:style>
  <w:style w:type="paragraph" w:customStyle="1" w:styleId="StyleHeading310pt">
    <w:name w:val="Style Heading 3 + 10 pt"/>
    <w:basedOn w:val="Heading3"/>
    <w:rsid w:val="009A594F"/>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9A594F"/>
    <w:rPr>
      <w:rFonts w:ascii="Times New Roman" w:eastAsia="Times New Roman" w:hAnsi="Times New Roman" w:cs="Arial"/>
      <w:b/>
      <w:bCs/>
      <w:sz w:val="26"/>
      <w:szCs w:val="26"/>
    </w:rPr>
  </w:style>
  <w:style w:type="paragraph" w:customStyle="1" w:styleId="Style30">
    <w:name w:val="Style 3"/>
    <w:basedOn w:val="Normal"/>
    <w:rsid w:val="009A594F"/>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9A594F"/>
    <w:rPr>
      <w:b/>
      <w:sz w:val="22"/>
      <w:szCs w:val="24"/>
      <w:u w:val="single"/>
      <w:lang w:val="en-US" w:eastAsia="en-US" w:bidi="ar-SA"/>
    </w:rPr>
  </w:style>
  <w:style w:type="paragraph" w:customStyle="1" w:styleId="CardText-NotUnderlined">
    <w:name w:val="Card Text - Not Underlined"/>
    <w:basedOn w:val="Normal"/>
    <w:rsid w:val="009A594F"/>
    <w:pPr>
      <w:spacing w:after="60" w:line="240" w:lineRule="auto"/>
    </w:pPr>
    <w:rPr>
      <w:rFonts w:eastAsia="Times New Roman"/>
      <w:sz w:val="18"/>
    </w:rPr>
  </w:style>
  <w:style w:type="paragraph" w:customStyle="1" w:styleId="OmniPage8">
    <w:name w:val="OmniPage #8"/>
    <w:basedOn w:val="Normal"/>
    <w:rsid w:val="009A594F"/>
    <w:pPr>
      <w:spacing w:after="0" w:line="240" w:lineRule="auto"/>
    </w:pPr>
    <w:rPr>
      <w:rFonts w:eastAsia="Times New Roman"/>
      <w:color w:val="000000"/>
      <w:sz w:val="20"/>
      <w:szCs w:val="20"/>
    </w:rPr>
  </w:style>
  <w:style w:type="paragraph" w:customStyle="1" w:styleId="OmniPage2">
    <w:name w:val="OmniPage #2"/>
    <w:basedOn w:val="Normal"/>
    <w:rsid w:val="009A594F"/>
    <w:pPr>
      <w:spacing w:after="0" w:line="240" w:lineRule="auto"/>
    </w:pPr>
    <w:rPr>
      <w:rFonts w:eastAsia="Times New Roman"/>
      <w:color w:val="000000"/>
      <w:sz w:val="20"/>
      <w:szCs w:val="20"/>
    </w:rPr>
  </w:style>
  <w:style w:type="paragraph" w:customStyle="1" w:styleId="OmniPage6">
    <w:name w:val="OmniPage #6"/>
    <w:basedOn w:val="Normal"/>
    <w:rsid w:val="009A594F"/>
    <w:pPr>
      <w:spacing w:after="0" w:line="240" w:lineRule="auto"/>
    </w:pPr>
    <w:rPr>
      <w:rFonts w:eastAsia="Times New Roman"/>
      <w:color w:val="000000"/>
      <w:sz w:val="20"/>
      <w:szCs w:val="20"/>
    </w:rPr>
  </w:style>
  <w:style w:type="paragraph" w:customStyle="1" w:styleId="OmniPage7">
    <w:name w:val="OmniPage #7"/>
    <w:basedOn w:val="Normal"/>
    <w:rsid w:val="009A594F"/>
    <w:pPr>
      <w:spacing w:after="0" w:line="240" w:lineRule="auto"/>
    </w:pPr>
    <w:rPr>
      <w:rFonts w:eastAsia="Times New Roman"/>
      <w:color w:val="000000"/>
      <w:sz w:val="20"/>
      <w:szCs w:val="20"/>
    </w:rPr>
  </w:style>
  <w:style w:type="paragraph" w:customStyle="1" w:styleId="OmniPage11">
    <w:name w:val="OmniPage #11"/>
    <w:basedOn w:val="Normal"/>
    <w:rsid w:val="009A594F"/>
    <w:pPr>
      <w:spacing w:after="0" w:line="240" w:lineRule="auto"/>
    </w:pPr>
    <w:rPr>
      <w:rFonts w:eastAsia="Times New Roman"/>
      <w:color w:val="000000"/>
      <w:sz w:val="20"/>
      <w:szCs w:val="20"/>
    </w:rPr>
  </w:style>
  <w:style w:type="paragraph" w:customStyle="1" w:styleId="OmniPage12">
    <w:name w:val="OmniPage #12"/>
    <w:basedOn w:val="Normal"/>
    <w:rsid w:val="009A594F"/>
    <w:pPr>
      <w:spacing w:after="0" w:line="240" w:lineRule="auto"/>
    </w:pPr>
    <w:rPr>
      <w:rFonts w:eastAsia="Times New Roman"/>
      <w:color w:val="000000"/>
      <w:sz w:val="20"/>
      <w:szCs w:val="20"/>
    </w:rPr>
  </w:style>
  <w:style w:type="paragraph" w:customStyle="1" w:styleId="OmniPage13">
    <w:name w:val="OmniPage #13"/>
    <w:basedOn w:val="Normal"/>
    <w:rsid w:val="009A594F"/>
    <w:pPr>
      <w:spacing w:after="0" w:line="240" w:lineRule="auto"/>
    </w:pPr>
    <w:rPr>
      <w:rFonts w:eastAsia="Times New Roman"/>
      <w:color w:val="000000"/>
      <w:sz w:val="20"/>
      <w:szCs w:val="20"/>
    </w:rPr>
  </w:style>
  <w:style w:type="paragraph" w:customStyle="1" w:styleId="OmniPage14">
    <w:name w:val="OmniPage #14"/>
    <w:basedOn w:val="Normal"/>
    <w:rsid w:val="009A594F"/>
    <w:pPr>
      <w:spacing w:after="0" w:line="240" w:lineRule="auto"/>
    </w:pPr>
    <w:rPr>
      <w:rFonts w:eastAsia="Times New Roman"/>
      <w:color w:val="000000"/>
      <w:sz w:val="20"/>
      <w:szCs w:val="20"/>
    </w:rPr>
  </w:style>
  <w:style w:type="paragraph" w:customStyle="1" w:styleId="OmniPage15">
    <w:name w:val="OmniPage #15"/>
    <w:basedOn w:val="Normal"/>
    <w:rsid w:val="009A594F"/>
    <w:pPr>
      <w:spacing w:after="0" w:line="240" w:lineRule="auto"/>
    </w:pPr>
    <w:rPr>
      <w:rFonts w:eastAsia="Times New Roman"/>
      <w:color w:val="000000"/>
      <w:sz w:val="20"/>
      <w:szCs w:val="20"/>
    </w:rPr>
  </w:style>
  <w:style w:type="paragraph" w:customStyle="1" w:styleId="OmniPage17">
    <w:name w:val="OmniPage #17"/>
    <w:basedOn w:val="Normal"/>
    <w:rsid w:val="009A594F"/>
    <w:pPr>
      <w:spacing w:after="0" w:line="240" w:lineRule="auto"/>
    </w:pPr>
    <w:rPr>
      <w:rFonts w:eastAsia="Times New Roman"/>
      <w:color w:val="000000"/>
      <w:sz w:val="20"/>
      <w:szCs w:val="20"/>
    </w:rPr>
  </w:style>
  <w:style w:type="paragraph" w:customStyle="1" w:styleId="OmniPage19">
    <w:name w:val="OmniPage #19"/>
    <w:basedOn w:val="Normal"/>
    <w:rsid w:val="009A594F"/>
    <w:pPr>
      <w:spacing w:after="0" w:line="240" w:lineRule="auto"/>
    </w:pPr>
    <w:rPr>
      <w:rFonts w:eastAsia="Times New Roman"/>
      <w:color w:val="000000"/>
      <w:sz w:val="20"/>
      <w:szCs w:val="20"/>
    </w:rPr>
  </w:style>
  <w:style w:type="paragraph" w:customStyle="1" w:styleId="OmniPage20">
    <w:name w:val="OmniPage #20"/>
    <w:basedOn w:val="Normal"/>
    <w:rsid w:val="009A594F"/>
    <w:pPr>
      <w:spacing w:after="0" w:line="240" w:lineRule="auto"/>
    </w:pPr>
    <w:rPr>
      <w:rFonts w:eastAsia="Times New Roman"/>
      <w:color w:val="000000"/>
      <w:sz w:val="20"/>
      <w:szCs w:val="20"/>
    </w:rPr>
  </w:style>
  <w:style w:type="paragraph" w:customStyle="1" w:styleId="OmniPage21">
    <w:name w:val="OmniPage #21"/>
    <w:basedOn w:val="Normal"/>
    <w:rsid w:val="009A594F"/>
    <w:pPr>
      <w:spacing w:after="0" w:line="240" w:lineRule="auto"/>
    </w:pPr>
    <w:rPr>
      <w:rFonts w:eastAsia="Times New Roman"/>
      <w:color w:val="000000"/>
      <w:sz w:val="20"/>
      <w:szCs w:val="20"/>
    </w:rPr>
  </w:style>
  <w:style w:type="paragraph" w:customStyle="1" w:styleId="OmniPage22">
    <w:name w:val="OmniPage #22"/>
    <w:basedOn w:val="Normal"/>
    <w:rsid w:val="009A594F"/>
    <w:pPr>
      <w:spacing w:after="0" w:line="240" w:lineRule="auto"/>
    </w:pPr>
    <w:rPr>
      <w:rFonts w:eastAsia="Times New Roman"/>
      <w:color w:val="000000"/>
      <w:sz w:val="20"/>
      <w:szCs w:val="20"/>
    </w:rPr>
  </w:style>
  <w:style w:type="paragraph" w:customStyle="1" w:styleId="OmniPage25">
    <w:name w:val="OmniPage #25"/>
    <w:basedOn w:val="Normal"/>
    <w:rsid w:val="009A594F"/>
    <w:pPr>
      <w:spacing w:after="0" w:line="240" w:lineRule="auto"/>
    </w:pPr>
    <w:rPr>
      <w:rFonts w:eastAsia="Times New Roman"/>
      <w:color w:val="000000"/>
      <w:sz w:val="20"/>
      <w:szCs w:val="20"/>
    </w:rPr>
  </w:style>
  <w:style w:type="paragraph" w:customStyle="1" w:styleId="OmniPage18">
    <w:name w:val="OmniPage #18"/>
    <w:basedOn w:val="Normal"/>
    <w:rsid w:val="009A594F"/>
    <w:pPr>
      <w:spacing w:after="0" w:line="240" w:lineRule="auto"/>
    </w:pPr>
    <w:rPr>
      <w:rFonts w:eastAsia="Times New Roman"/>
      <w:color w:val="000000"/>
      <w:sz w:val="20"/>
      <w:szCs w:val="20"/>
    </w:rPr>
  </w:style>
  <w:style w:type="paragraph" w:customStyle="1" w:styleId="OmniPage26">
    <w:name w:val="OmniPage #26"/>
    <w:basedOn w:val="Normal"/>
    <w:rsid w:val="009A594F"/>
    <w:pPr>
      <w:spacing w:after="0" w:line="240" w:lineRule="auto"/>
    </w:pPr>
    <w:rPr>
      <w:rFonts w:eastAsia="Times New Roman"/>
      <w:color w:val="000000"/>
      <w:sz w:val="20"/>
      <w:szCs w:val="20"/>
    </w:rPr>
  </w:style>
  <w:style w:type="character" w:customStyle="1" w:styleId="iagsheaderlarge">
    <w:name w:val="iags_header_large"/>
    <w:rsid w:val="009A594F"/>
  </w:style>
  <w:style w:type="paragraph" w:customStyle="1" w:styleId="OmniPage9">
    <w:name w:val="OmniPage #9"/>
    <w:basedOn w:val="Normal"/>
    <w:rsid w:val="009A594F"/>
    <w:pPr>
      <w:spacing w:after="0" w:line="240" w:lineRule="auto"/>
    </w:pPr>
    <w:rPr>
      <w:rFonts w:eastAsia="Times New Roman"/>
      <w:color w:val="000000"/>
      <w:sz w:val="20"/>
      <w:szCs w:val="20"/>
    </w:rPr>
  </w:style>
  <w:style w:type="paragraph" w:customStyle="1" w:styleId="OmniPage5">
    <w:name w:val="OmniPage #5"/>
    <w:basedOn w:val="Normal"/>
    <w:rsid w:val="009A594F"/>
    <w:pPr>
      <w:spacing w:after="0" w:line="240" w:lineRule="auto"/>
    </w:pPr>
    <w:rPr>
      <w:rFonts w:eastAsia="Times New Roman"/>
      <w:color w:val="000000"/>
      <w:sz w:val="20"/>
      <w:szCs w:val="20"/>
    </w:rPr>
  </w:style>
  <w:style w:type="character" w:customStyle="1" w:styleId="style12char0">
    <w:name w:val="style12char"/>
    <w:rsid w:val="009A594F"/>
  </w:style>
  <w:style w:type="character" w:customStyle="1" w:styleId="charchar2">
    <w:name w:val="charchar2"/>
    <w:rsid w:val="009A594F"/>
  </w:style>
  <w:style w:type="character" w:customStyle="1" w:styleId="style11char0">
    <w:name w:val="style11char"/>
    <w:rsid w:val="009A594F"/>
  </w:style>
  <w:style w:type="paragraph" w:customStyle="1" w:styleId="CitesandCardText">
    <w:name w:val="Cites and Card Text"/>
    <w:basedOn w:val="Normal"/>
    <w:rsid w:val="009A594F"/>
    <w:pPr>
      <w:spacing w:after="0" w:line="240" w:lineRule="auto"/>
    </w:pPr>
    <w:rPr>
      <w:rFonts w:eastAsia="Times New Roman"/>
      <w:sz w:val="20"/>
    </w:rPr>
  </w:style>
  <w:style w:type="paragraph" w:styleId="List2">
    <w:name w:val="List 2"/>
    <w:basedOn w:val="Default"/>
    <w:next w:val="Default"/>
    <w:rsid w:val="009A594F"/>
    <w:rPr>
      <w:rFonts w:eastAsia="Times New Roman"/>
      <w:color w:val="auto"/>
    </w:rPr>
  </w:style>
  <w:style w:type="paragraph" w:customStyle="1" w:styleId="Style16">
    <w:name w:val="Style 16"/>
    <w:basedOn w:val="Normal"/>
    <w:rsid w:val="009A594F"/>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9A594F"/>
    <w:pPr>
      <w:spacing w:after="0" w:line="240" w:lineRule="auto"/>
    </w:pPr>
    <w:rPr>
      <w:rFonts w:eastAsia="Times New Roman"/>
    </w:rPr>
  </w:style>
  <w:style w:type="character" w:customStyle="1" w:styleId="smalltextChar0">
    <w:name w:val="smalltext Char"/>
    <w:link w:val="smalltext2"/>
    <w:rsid w:val="009A594F"/>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9A594F"/>
    <w:pPr>
      <w:spacing w:after="120"/>
    </w:pPr>
    <w:rPr>
      <w:rFonts w:eastAsia="Times New Roman"/>
      <w:color w:val="auto"/>
    </w:rPr>
  </w:style>
  <w:style w:type="paragraph" w:customStyle="1" w:styleId="headingChar">
    <w:name w:val="heading Char"/>
    <w:basedOn w:val="Normal"/>
    <w:rsid w:val="009A594F"/>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9A594F"/>
    <w:rPr>
      <w:b/>
      <w:sz w:val="22"/>
      <w:szCs w:val="24"/>
      <w:u w:val="single"/>
      <w:lang w:val="en-US" w:eastAsia="en-US" w:bidi="ar-SA"/>
    </w:rPr>
  </w:style>
  <w:style w:type="paragraph" w:customStyle="1" w:styleId="Bullets-squares">
    <w:name w:val="Bullets - squares"/>
    <w:basedOn w:val="Normal"/>
    <w:next w:val="Normal"/>
    <w:rsid w:val="009A594F"/>
    <w:pPr>
      <w:numPr>
        <w:numId w:val="16"/>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9A594F"/>
    <w:pPr>
      <w:spacing w:after="0" w:line="240" w:lineRule="auto"/>
      <w:ind w:left="288"/>
    </w:pPr>
    <w:rPr>
      <w:rFonts w:asciiTheme="minorHAnsi" w:hAnsiTheme="minorHAnsi"/>
      <w:u w:val="single"/>
    </w:rPr>
  </w:style>
  <w:style w:type="paragraph" w:customStyle="1" w:styleId="Size8">
    <w:name w:val="Size 8"/>
    <w:link w:val="Size8Char"/>
    <w:rsid w:val="009A594F"/>
    <w:pPr>
      <w:spacing w:after="0" w:line="240" w:lineRule="auto"/>
    </w:pPr>
    <w:rPr>
      <w:rFonts w:ascii="Times New Roman" w:eastAsia="Times New Roman" w:hAnsi="Times New Roman" w:cs="Times New Roman"/>
      <w:sz w:val="16"/>
    </w:rPr>
  </w:style>
  <w:style w:type="character" w:customStyle="1" w:styleId="Size8Char">
    <w:name w:val="Size 8 Char"/>
    <w:link w:val="Size8"/>
    <w:rsid w:val="009A594F"/>
    <w:rPr>
      <w:rFonts w:ascii="Times New Roman" w:eastAsia="Times New Roman" w:hAnsi="Times New Roman" w:cs="Times New Roman"/>
      <w:sz w:val="16"/>
    </w:rPr>
  </w:style>
  <w:style w:type="paragraph" w:customStyle="1" w:styleId="RegularCite">
    <w:name w:val="Regular Cite"/>
    <w:qFormat/>
    <w:rsid w:val="009A594F"/>
    <w:pPr>
      <w:spacing w:after="0" w:line="240" w:lineRule="auto"/>
    </w:pPr>
    <w:rPr>
      <w:rFonts w:ascii="Times New Roman" w:eastAsia="Times New Roman" w:hAnsi="Times New Roman" w:cs="Times New Roman"/>
      <w:sz w:val="20"/>
    </w:rPr>
  </w:style>
  <w:style w:type="character" w:customStyle="1" w:styleId="eudoraheader">
    <w:name w:val="eudoraheader"/>
    <w:rsid w:val="009A594F"/>
  </w:style>
  <w:style w:type="character" w:customStyle="1" w:styleId="emailstyle26">
    <w:name w:val="emailstyle26"/>
    <w:rsid w:val="009A594F"/>
  </w:style>
  <w:style w:type="paragraph" w:customStyle="1" w:styleId="context">
    <w:name w:val="context"/>
    <w:basedOn w:val="Normal"/>
    <w:rsid w:val="009A594F"/>
    <w:pPr>
      <w:spacing w:before="100" w:beforeAutospacing="1" w:after="100" w:afterAutospacing="1" w:line="240" w:lineRule="auto"/>
    </w:pPr>
    <w:rPr>
      <w:rFonts w:eastAsia="Times New Roman"/>
      <w:sz w:val="24"/>
    </w:rPr>
  </w:style>
  <w:style w:type="character" w:customStyle="1" w:styleId="newstitle1">
    <w:name w:val="newstitle1"/>
    <w:rsid w:val="009A594F"/>
  </w:style>
  <w:style w:type="character" w:customStyle="1" w:styleId="dateline">
    <w:name w:val="dateline"/>
    <w:rsid w:val="009A594F"/>
  </w:style>
  <w:style w:type="character" w:customStyle="1" w:styleId="sendtofriend">
    <w:name w:val="sendtofriend"/>
    <w:rsid w:val="009A594F"/>
  </w:style>
  <w:style w:type="character" w:customStyle="1" w:styleId="pagetype">
    <w:name w:val="pagetype"/>
    <w:rsid w:val="009A594F"/>
  </w:style>
  <w:style w:type="character" w:customStyle="1" w:styleId="byl">
    <w:name w:val="byl"/>
    <w:rsid w:val="009A594F"/>
  </w:style>
  <w:style w:type="character" w:customStyle="1" w:styleId="byd">
    <w:name w:val="byd"/>
    <w:rsid w:val="009A594F"/>
  </w:style>
  <w:style w:type="paragraph" w:customStyle="1" w:styleId="Size6">
    <w:name w:val="Size 6"/>
    <w:link w:val="Size6Char"/>
    <w:qFormat/>
    <w:rsid w:val="009A594F"/>
    <w:pPr>
      <w:spacing w:after="0" w:line="240" w:lineRule="auto"/>
    </w:pPr>
    <w:rPr>
      <w:rFonts w:ascii="Times New Roman" w:eastAsia="Times New Roman" w:hAnsi="Times New Roman" w:cs="Times New Roman"/>
      <w:sz w:val="16"/>
    </w:rPr>
  </w:style>
  <w:style w:type="character" w:customStyle="1" w:styleId="Size6Char">
    <w:name w:val="Size 6 Char"/>
    <w:link w:val="Size6"/>
    <w:rsid w:val="009A594F"/>
    <w:rPr>
      <w:rFonts w:ascii="Times New Roman" w:eastAsia="Times New Roman" w:hAnsi="Times New Roman" w:cs="Times New Roman"/>
      <w:sz w:val="16"/>
    </w:rPr>
  </w:style>
  <w:style w:type="character" w:customStyle="1" w:styleId="underliningchar0">
    <w:name w:val="underliningchar"/>
    <w:rsid w:val="009A594F"/>
  </w:style>
  <w:style w:type="paragraph" w:customStyle="1" w:styleId="TxBrp11">
    <w:name w:val="TxBr_p11"/>
    <w:basedOn w:val="Normal"/>
    <w:rsid w:val="009A594F"/>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9A594F"/>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9A594F"/>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9A594F"/>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9A594F"/>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9A594F"/>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9A594F"/>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9A594F"/>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9A594F"/>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9A594F"/>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9A594F"/>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9A594F"/>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9A594F"/>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9A594F"/>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9A594F"/>
    <w:rPr>
      <w:vanish w:val="0"/>
      <w:webHidden w:val="0"/>
      <w:color w:val="999999"/>
      <w:sz w:val="12"/>
      <w:szCs w:val="12"/>
      <w:specVanish/>
    </w:rPr>
  </w:style>
  <w:style w:type="paragraph" w:customStyle="1" w:styleId="CardsFont8pt">
    <w:name w:val="Cards + Font: 8 pt"/>
    <w:basedOn w:val="Normal"/>
    <w:rsid w:val="009A594F"/>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9A594F"/>
    <w:rPr>
      <w:sz w:val="16"/>
    </w:rPr>
  </w:style>
  <w:style w:type="character" w:customStyle="1" w:styleId="TagLineCharChar">
    <w:name w:val="Tag Line Char Char"/>
    <w:rsid w:val="009A594F"/>
    <w:rPr>
      <w:rFonts w:cs="Arial"/>
      <w:b/>
      <w:bCs/>
      <w:iCs/>
      <w:sz w:val="24"/>
      <w:szCs w:val="28"/>
      <w:lang w:val="en-US" w:eastAsia="en-US" w:bidi="ar-SA"/>
    </w:rPr>
  </w:style>
  <w:style w:type="paragraph" w:customStyle="1" w:styleId="published">
    <w:name w:val="published"/>
    <w:basedOn w:val="Normal"/>
    <w:rsid w:val="009A594F"/>
    <w:pPr>
      <w:spacing w:before="100" w:beforeAutospacing="1" w:after="100" w:afterAutospacing="1" w:line="240" w:lineRule="auto"/>
    </w:pPr>
    <w:rPr>
      <w:rFonts w:eastAsia="Times New Roman"/>
      <w:sz w:val="24"/>
    </w:rPr>
  </w:style>
  <w:style w:type="paragraph" w:customStyle="1" w:styleId="updated">
    <w:name w:val="updated"/>
    <w:basedOn w:val="Normal"/>
    <w:rsid w:val="009A594F"/>
    <w:pPr>
      <w:spacing w:before="100" w:beforeAutospacing="1" w:after="100" w:afterAutospacing="1" w:line="240" w:lineRule="auto"/>
    </w:pPr>
    <w:rPr>
      <w:rFonts w:eastAsia="Times New Roman"/>
      <w:sz w:val="24"/>
    </w:rPr>
  </w:style>
  <w:style w:type="character" w:customStyle="1" w:styleId="articlecommentcount">
    <w:name w:val="article_comment_count"/>
    <w:rsid w:val="009A594F"/>
  </w:style>
  <w:style w:type="character" w:customStyle="1" w:styleId="articlerecommendcount">
    <w:name w:val="article_recommend_count"/>
    <w:rsid w:val="009A594F"/>
  </w:style>
  <w:style w:type="character" w:customStyle="1" w:styleId="normaltext1">
    <w:name w:val="normal_text"/>
    <w:rsid w:val="009A594F"/>
  </w:style>
  <w:style w:type="paragraph" w:customStyle="1" w:styleId="storytimestamp">
    <w:name w:val="storytimestamp"/>
    <w:basedOn w:val="Normal"/>
    <w:rsid w:val="009A594F"/>
    <w:pPr>
      <w:spacing w:before="100" w:beforeAutospacing="1" w:after="100" w:afterAutospacing="1" w:line="240" w:lineRule="auto"/>
    </w:pPr>
    <w:rPr>
      <w:rFonts w:eastAsia="Times New Roman"/>
      <w:sz w:val="24"/>
    </w:rPr>
  </w:style>
  <w:style w:type="character" w:customStyle="1" w:styleId="story-byline">
    <w:name w:val="story-byline"/>
    <w:rsid w:val="009A594F"/>
  </w:style>
  <w:style w:type="character" w:customStyle="1" w:styleId="story-titleline">
    <w:name w:val="story-titleline"/>
    <w:rsid w:val="009A594F"/>
  </w:style>
  <w:style w:type="paragraph" w:styleId="ListBullet2">
    <w:name w:val="List Bullet 2"/>
    <w:basedOn w:val="Normal"/>
    <w:rsid w:val="009A594F"/>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9A594F"/>
    <w:pPr>
      <w:spacing w:after="0" w:line="240" w:lineRule="auto"/>
    </w:pPr>
    <w:rPr>
      <w:rFonts w:eastAsia="Times New Roman"/>
      <w:color w:val="000000"/>
      <w:sz w:val="10"/>
    </w:rPr>
  </w:style>
  <w:style w:type="character" w:customStyle="1" w:styleId="UnderlineCardChar1">
    <w:name w:val="Underline Card Char"/>
    <w:rsid w:val="009A594F"/>
    <w:rPr>
      <w:sz w:val="22"/>
      <w:szCs w:val="24"/>
      <w:u w:val="single"/>
      <w:lang w:val="en-US" w:eastAsia="en-US" w:bidi="ar-SA"/>
    </w:rPr>
  </w:style>
  <w:style w:type="character" w:customStyle="1" w:styleId="SourcesCharChar1">
    <w:name w:val="Sources Char Char1"/>
    <w:rsid w:val="009A594F"/>
    <w:rPr>
      <w:rFonts w:cs="Arial"/>
      <w:b/>
      <w:bCs/>
      <w:iCs/>
      <w:sz w:val="24"/>
      <w:szCs w:val="28"/>
      <w:lang w:val="en-US" w:eastAsia="en-US" w:bidi="ar-SA"/>
    </w:rPr>
  </w:style>
  <w:style w:type="character" w:customStyle="1" w:styleId="UnderlinesCharChar">
    <w:name w:val="Underlines Char Char"/>
    <w:rsid w:val="009A594F"/>
    <w:rPr>
      <w:rFonts w:cs="Arial"/>
      <w:b/>
      <w:bCs/>
      <w:sz w:val="22"/>
      <w:szCs w:val="26"/>
      <w:u w:val="single"/>
      <w:lang w:val="en-US" w:eastAsia="en-US" w:bidi="ar-SA"/>
    </w:rPr>
  </w:style>
  <w:style w:type="paragraph" w:customStyle="1" w:styleId="OmniPage3">
    <w:name w:val="OmniPage #3"/>
    <w:basedOn w:val="Normal"/>
    <w:rsid w:val="009A594F"/>
    <w:pPr>
      <w:spacing w:after="0" w:line="240" w:lineRule="auto"/>
    </w:pPr>
    <w:rPr>
      <w:rFonts w:eastAsia="Times New Roman"/>
      <w:color w:val="000000"/>
      <w:sz w:val="20"/>
      <w:szCs w:val="20"/>
    </w:rPr>
  </w:style>
  <w:style w:type="paragraph" w:customStyle="1" w:styleId="OmniPage16">
    <w:name w:val="OmniPage #16"/>
    <w:basedOn w:val="Normal"/>
    <w:rsid w:val="009A594F"/>
    <w:pPr>
      <w:spacing w:after="0" w:line="240" w:lineRule="auto"/>
    </w:pPr>
    <w:rPr>
      <w:rFonts w:eastAsia="Times New Roman"/>
      <w:color w:val="000000"/>
      <w:sz w:val="20"/>
      <w:szCs w:val="20"/>
    </w:rPr>
  </w:style>
  <w:style w:type="paragraph" w:customStyle="1" w:styleId="OmniPage23">
    <w:name w:val="OmniPage #23"/>
    <w:basedOn w:val="Normal"/>
    <w:rsid w:val="009A594F"/>
    <w:pPr>
      <w:spacing w:after="0" w:line="240" w:lineRule="auto"/>
    </w:pPr>
    <w:rPr>
      <w:rFonts w:eastAsia="Times New Roman"/>
      <w:color w:val="000000"/>
      <w:sz w:val="20"/>
      <w:szCs w:val="20"/>
    </w:rPr>
  </w:style>
  <w:style w:type="paragraph" w:customStyle="1" w:styleId="OmniPage24">
    <w:name w:val="OmniPage #24"/>
    <w:basedOn w:val="Normal"/>
    <w:rsid w:val="009A594F"/>
    <w:pPr>
      <w:spacing w:after="0" w:line="240" w:lineRule="auto"/>
    </w:pPr>
    <w:rPr>
      <w:rFonts w:eastAsia="Times New Roman"/>
      <w:color w:val="000000"/>
      <w:sz w:val="20"/>
      <w:szCs w:val="20"/>
    </w:rPr>
  </w:style>
  <w:style w:type="paragraph" w:customStyle="1" w:styleId="OmniPage27">
    <w:name w:val="OmniPage #27"/>
    <w:basedOn w:val="Normal"/>
    <w:rsid w:val="009A594F"/>
    <w:pPr>
      <w:spacing w:after="0" w:line="240" w:lineRule="auto"/>
    </w:pPr>
    <w:rPr>
      <w:rFonts w:eastAsia="Times New Roman"/>
      <w:color w:val="000000"/>
      <w:sz w:val="20"/>
      <w:szCs w:val="20"/>
    </w:rPr>
  </w:style>
  <w:style w:type="paragraph" w:customStyle="1" w:styleId="OmniPage28">
    <w:name w:val="OmniPage #28"/>
    <w:basedOn w:val="Normal"/>
    <w:rsid w:val="009A594F"/>
    <w:pPr>
      <w:spacing w:after="0" w:line="240" w:lineRule="auto"/>
    </w:pPr>
    <w:rPr>
      <w:rFonts w:eastAsia="Times New Roman"/>
      <w:color w:val="000000"/>
      <w:sz w:val="20"/>
      <w:szCs w:val="20"/>
    </w:rPr>
  </w:style>
  <w:style w:type="paragraph" w:customStyle="1" w:styleId="OmniPage29">
    <w:name w:val="OmniPage #29"/>
    <w:basedOn w:val="Normal"/>
    <w:rsid w:val="009A594F"/>
    <w:pPr>
      <w:spacing w:after="0" w:line="240" w:lineRule="auto"/>
    </w:pPr>
    <w:rPr>
      <w:rFonts w:eastAsia="Times New Roman"/>
      <w:color w:val="000000"/>
      <w:sz w:val="20"/>
      <w:szCs w:val="20"/>
    </w:rPr>
  </w:style>
  <w:style w:type="paragraph" w:customStyle="1" w:styleId="OmniPage30">
    <w:name w:val="OmniPage #30"/>
    <w:basedOn w:val="Normal"/>
    <w:rsid w:val="009A594F"/>
    <w:pPr>
      <w:spacing w:after="0" w:line="240" w:lineRule="auto"/>
    </w:pPr>
    <w:rPr>
      <w:rFonts w:eastAsia="Times New Roman"/>
      <w:color w:val="000000"/>
      <w:sz w:val="20"/>
      <w:szCs w:val="20"/>
    </w:rPr>
  </w:style>
  <w:style w:type="paragraph" w:customStyle="1" w:styleId="OmniPage31">
    <w:name w:val="OmniPage #31"/>
    <w:basedOn w:val="Normal"/>
    <w:rsid w:val="009A594F"/>
    <w:pPr>
      <w:spacing w:after="0" w:line="240" w:lineRule="auto"/>
    </w:pPr>
    <w:rPr>
      <w:rFonts w:eastAsia="Times New Roman"/>
      <w:color w:val="000000"/>
      <w:sz w:val="20"/>
      <w:szCs w:val="20"/>
    </w:rPr>
  </w:style>
  <w:style w:type="paragraph" w:customStyle="1" w:styleId="OmniPage32">
    <w:name w:val="OmniPage #32"/>
    <w:basedOn w:val="Normal"/>
    <w:rsid w:val="009A594F"/>
    <w:pPr>
      <w:spacing w:after="0" w:line="240" w:lineRule="auto"/>
    </w:pPr>
    <w:rPr>
      <w:rFonts w:eastAsia="Times New Roman"/>
      <w:color w:val="000000"/>
      <w:sz w:val="20"/>
      <w:szCs w:val="20"/>
    </w:rPr>
  </w:style>
  <w:style w:type="paragraph" w:customStyle="1" w:styleId="OmniPage33">
    <w:name w:val="OmniPage #33"/>
    <w:basedOn w:val="Normal"/>
    <w:rsid w:val="009A594F"/>
    <w:pPr>
      <w:spacing w:after="0" w:line="240" w:lineRule="auto"/>
    </w:pPr>
    <w:rPr>
      <w:rFonts w:eastAsia="Times New Roman"/>
      <w:color w:val="000000"/>
      <w:sz w:val="20"/>
      <w:szCs w:val="20"/>
    </w:rPr>
  </w:style>
  <w:style w:type="paragraph" w:customStyle="1" w:styleId="OmniPage34">
    <w:name w:val="OmniPage #34"/>
    <w:basedOn w:val="Normal"/>
    <w:rsid w:val="009A594F"/>
    <w:pPr>
      <w:spacing w:after="0" w:line="240" w:lineRule="auto"/>
    </w:pPr>
    <w:rPr>
      <w:rFonts w:eastAsia="Times New Roman"/>
      <w:color w:val="000000"/>
      <w:sz w:val="20"/>
      <w:szCs w:val="20"/>
    </w:rPr>
  </w:style>
  <w:style w:type="paragraph" w:customStyle="1" w:styleId="OmniPage35">
    <w:name w:val="OmniPage #35"/>
    <w:basedOn w:val="Normal"/>
    <w:rsid w:val="009A594F"/>
    <w:pPr>
      <w:spacing w:after="0" w:line="240" w:lineRule="auto"/>
    </w:pPr>
    <w:rPr>
      <w:rFonts w:eastAsia="Times New Roman"/>
      <w:color w:val="000000"/>
      <w:sz w:val="20"/>
      <w:szCs w:val="20"/>
    </w:rPr>
  </w:style>
  <w:style w:type="paragraph" w:customStyle="1" w:styleId="OmniPage36">
    <w:name w:val="OmniPage #36"/>
    <w:basedOn w:val="Normal"/>
    <w:rsid w:val="009A594F"/>
    <w:pPr>
      <w:spacing w:after="0" w:line="240" w:lineRule="auto"/>
    </w:pPr>
    <w:rPr>
      <w:rFonts w:eastAsia="Times New Roman"/>
      <w:color w:val="000000"/>
      <w:sz w:val="20"/>
      <w:szCs w:val="20"/>
    </w:rPr>
  </w:style>
  <w:style w:type="paragraph" w:customStyle="1" w:styleId="OmniPage37">
    <w:name w:val="OmniPage #37"/>
    <w:basedOn w:val="Normal"/>
    <w:rsid w:val="009A594F"/>
    <w:pPr>
      <w:spacing w:after="0" w:line="240" w:lineRule="auto"/>
    </w:pPr>
    <w:rPr>
      <w:rFonts w:eastAsia="Times New Roman"/>
      <w:color w:val="000000"/>
      <w:sz w:val="20"/>
      <w:szCs w:val="20"/>
    </w:rPr>
  </w:style>
  <w:style w:type="paragraph" w:customStyle="1" w:styleId="OmniPage38">
    <w:name w:val="OmniPage #38"/>
    <w:basedOn w:val="Normal"/>
    <w:rsid w:val="009A594F"/>
    <w:pPr>
      <w:spacing w:after="0" w:line="240" w:lineRule="auto"/>
    </w:pPr>
    <w:rPr>
      <w:rFonts w:eastAsia="Times New Roman"/>
      <w:color w:val="000000"/>
      <w:sz w:val="20"/>
      <w:szCs w:val="20"/>
    </w:rPr>
  </w:style>
  <w:style w:type="paragraph" w:customStyle="1" w:styleId="OmniPage39">
    <w:name w:val="OmniPage #39"/>
    <w:basedOn w:val="Normal"/>
    <w:rsid w:val="009A594F"/>
    <w:pPr>
      <w:spacing w:after="0" w:line="240" w:lineRule="auto"/>
    </w:pPr>
    <w:rPr>
      <w:rFonts w:eastAsia="Times New Roman"/>
      <w:color w:val="000000"/>
      <w:sz w:val="20"/>
      <w:szCs w:val="20"/>
    </w:rPr>
  </w:style>
  <w:style w:type="paragraph" w:customStyle="1" w:styleId="OmniPage40">
    <w:name w:val="OmniPage #40"/>
    <w:basedOn w:val="Normal"/>
    <w:rsid w:val="009A594F"/>
    <w:pPr>
      <w:spacing w:after="0" w:line="240" w:lineRule="auto"/>
    </w:pPr>
    <w:rPr>
      <w:rFonts w:eastAsia="Times New Roman"/>
      <w:color w:val="000000"/>
      <w:sz w:val="20"/>
      <w:szCs w:val="20"/>
    </w:rPr>
  </w:style>
  <w:style w:type="paragraph" w:customStyle="1" w:styleId="OmniPage41">
    <w:name w:val="OmniPage #41"/>
    <w:basedOn w:val="Normal"/>
    <w:rsid w:val="009A594F"/>
    <w:pPr>
      <w:spacing w:after="0" w:line="240" w:lineRule="auto"/>
    </w:pPr>
    <w:rPr>
      <w:rFonts w:eastAsia="Times New Roman"/>
      <w:color w:val="000000"/>
      <w:sz w:val="20"/>
      <w:szCs w:val="20"/>
    </w:rPr>
  </w:style>
  <w:style w:type="paragraph" w:customStyle="1" w:styleId="OmniPage42">
    <w:name w:val="OmniPage #42"/>
    <w:basedOn w:val="Normal"/>
    <w:rsid w:val="009A594F"/>
    <w:pPr>
      <w:spacing w:after="0" w:line="240" w:lineRule="auto"/>
    </w:pPr>
    <w:rPr>
      <w:rFonts w:eastAsia="Times New Roman"/>
      <w:color w:val="000000"/>
      <w:sz w:val="20"/>
      <w:szCs w:val="20"/>
    </w:rPr>
  </w:style>
  <w:style w:type="paragraph" w:customStyle="1" w:styleId="OmniPage43">
    <w:name w:val="OmniPage #43"/>
    <w:basedOn w:val="Normal"/>
    <w:rsid w:val="009A594F"/>
    <w:pPr>
      <w:spacing w:after="0" w:line="240" w:lineRule="auto"/>
    </w:pPr>
    <w:rPr>
      <w:rFonts w:eastAsia="Times New Roman"/>
      <w:color w:val="000000"/>
      <w:sz w:val="20"/>
      <w:szCs w:val="20"/>
    </w:rPr>
  </w:style>
  <w:style w:type="paragraph" w:customStyle="1" w:styleId="OmniPage44">
    <w:name w:val="OmniPage #44"/>
    <w:basedOn w:val="Normal"/>
    <w:rsid w:val="009A594F"/>
    <w:pPr>
      <w:spacing w:after="0" w:line="240" w:lineRule="auto"/>
    </w:pPr>
    <w:rPr>
      <w:rFonts w:eastAsia="Times New Roman"/>
      <w:color w:val="000000"/>
      <w:sz w:val="20"/>
      <w:szCs w:val="20"/>
    </w:rPr>
  </w:style>
  <w:style w:type="paragraph" w:customStyle="1" w:styleId="OmniPage45">
    <w:name w:val="OmniPage #45"/>
    <w:basedOn w:val="Normal"/>
    <w:rsid w:val="009A594F"/>
    <w:pPr>
      <w:spacing w:after="0" w:line="240" w:lineRule="auto"/>
    </w:pPr>
    <w:rPr>
      <w:rFonts w:eastAsia="Times New Roman"/>
      <w:color w:val="000000"/>
      <w:sz w:val="20"/>
      <w:szCs w:val="20"/>
    </w:rPr>
  </w:style>
  <w:style w:type="paragraph" w:customStyle="1" w:styleId="OmniPage46">
    <w:name w:val="OmniPage #46"/>
    <w:basedOn w:val="Normal"/>
    <w:rsid w:val="009A594F"/>
    <w:pPr>
      <w:spacing w:after="0" w:line="240" w:lineRule="auto"/>
    </w:pPr>
    <w:rPr>
      <w:rFonts w:eastAsia="Times New Roman"/>
      <w:color w:val="000000"/>
      <w:sz w:val="20"/>
      <w:szCs w:val="20"/>
    </w:rPr>
  </w:style>
  <w:style w:type="paragraph" w:customStyle="1" w:styleId="OmniPage47">
    <w:name w:val="OmniPage #47"/>
    <w:basedOn w:val="Normal"/>
    <w:rsid w:val="009A594F"/>
    <w:pPr>
      <w:spacing w:after="0" w:line="240" w:lineRule="auto"/>
    </w:pPr>
    <w:rPr>
      <w:rFonts w:eastAsia="Times New Roman"/>
      <w:color w:val="000000"/>
      <w:sz w:val="20"/>
      <w:szCs w:val="20"/>
    </w:rPr>
  </w:style>
  <w:style w:type="paragraph" w:customStyle="1" w:styleId="OmniPage48">
    <w:name w:val="OmniPage #48"/>
    <w:basedOn w:val="Normal"/>
    <w:rsid w:val="009A594F"/>
    <w:pPr>
      <w:spacing w:after="0" w:line="240" w:lineRule="auto"/>
    </w:pPr>
    <w:rPr>
      <w:rFonts w:eastAsia="Times New Roman"/>
      <w:color w:val="000000"/>
      <w:sz w:val="20"/>
      <w:szCs w:val="20"/>
    </w:rPr>
  </w:style>
  <w:style w:type="paragraph" w:customStyle="1" w:styleId="OmniPage49">
    <w:name w:val="OmniPage #49"/>
    <w:basedOn w:val="Normal"/>
    <w:rsid w:val="009A594F"/>
    <w:pPr>
      <w:spacing w:after="0" w:line="240" w:lineRule="auto"/>
    </w:pPr>
    <w:rPr>
      <w:rFonts w:eastAsia="Times New Roman"/>
      <w:color w:val="000000"/>
      <w:sz w:val="20"/>
      <w:szCs w:val="20"/>
    </w:rPr>
  </w:style>
  <w:style w:type="paragraph" w:customStyle="1" w:styleId="OmniPage50">
    <w:name w:val="OmniPage #50"/>
    <w:basedOn w:val="Normal"/>
    <w:rsid w:val="009A594F"/>
    <w:pPr>
      <w:spacing w:after="0" w:line="240" w:lineRule="auto"/>
    </w:pPr>
    <w:rPr>
      <w:rFonts w:eastAsia="Times New Roman"/>
      <w:color w:val="000000"/>
      <w:sz w:val="20"/>
      <w:szCs w:val="20"/>
    </w:rPr>
  </w:style>
  <w:style w:type="paragraph" w:customStyle="1" w:styleId="OmniPage51">
    <w:name w:val="OmniPage #51"/>
    <w:basedOn w:val="Normal"/>
    <w:rsid w:val="009A594F"/>
    <w:pPr>
      <w:spacing w:after="0" w:line="240" w:lineRule="auto"/>
    </w:pPr>
    <w:rPr>
      <w:rFonts w:eastAsia="Times New Roman"/>
      <w:color w:val="000000"/>
      <w:sz w:val="20"/>
      <w:szCs w:val="20"/>
    </w:rPr>
  </w:style>
  <w:style w:type="paragraph" w:customStyle="1" w:styleId="OmniPage52">
    <w:name w:val="OmniPage #52"/>
    <w:basedOn w:val="Normal"/>
    <w:rsid w:val="009A594F"/>
    <w:pPr>
      <w:spacing w:after="0" w:line="240" w:lineRule="auto"/>
    </w:pPr>
    <w:rPr>
      <w:rFonts w:eastAsia="Times New Roman"/>
      <w:color w:val="000000"/>
      <w:sz w:val="20"/>
      <w:szCs w:val="20"/>
    </w:rPr>
  </w:style>
  <w:style w:type="paragraph" w:customStyle="1" w:styleId="OmniPage53">
    <w:name w:val="OmniPage #53"/>
    <w:basedOn w:val="Normal"/>
    <w:rsid w:val="009A594F"/>
    <w:pPr>
      <w:spacing w:after="0" w:line="240" w:lineRule="auto"/>
    </w:pPr>
    <w:rPr>
      <w:rFonts w:eastAsia="Times New Roman"/>
      <w:color w:val="000000"/>
      <w:sz w:val="20"/>
      <w:szCs w:val="20"/>
    </w:rPr>
  </w:style>
  <w:style w:type="paragraph" w:customStyle="1" w:styleId="OmniPage54">
    <w:name w:val="OmniPage #54"/>
    <w:basedOn w:val="Normal"/>
    <w:rsid w:val="009A594F"/>
    <w:pPr>
      <w:spacing w:after="0" w:line="240" w:lineRule="auto"/>
    </w:pPr>
    <w:rPr>
      <w:rFonts w:eastAsia="Times New Roman"/>
      <w:color w:val="000000"/>
      <w:sz w:val="20"/>
      <w:szCs w:val="20"/>
    </w:rPr>
  </w:style>
  <w:style w:type="paragraph" w:customStyle="1" w:styleId="OmniPage55">
    <w:name w:val="OmniPage #55"/>
    <w:basedOn w:val="Normal"/>
    <w:rsid w:val="009A594F"/>
    <w:pPr>
      <w:spacing w:after="0" w:line="240" w:lineRule="auto"/>
    </w:pPr>
    <w:rPr>
      <w:rFonts w:eastAsia="Times New Roman"/>
      <w:color w:val="000000"/>
      <w:sz w:val="20"/>
      <w:szCs w:val="20"/>
    </w:rPr>
  </w:style>
  <w:style w:type="paragraph" w:customStyle="1" w:styleId="OmniPage56">
    <w:name w:val="OmniPage #56"/>
    <w:basedOn w:val="Normal"/>
    <w:rsid w:val="009A594F"/>
    <w:pPr>
      <w:spacing w:after="0" w:line="240" w:lineRule="auto"/>
    </w:pPr>
    <w:rPr>
      <w:rFonts w:eastAsia="Times New Roman"/>
      <w:color w:val="000000"/>
      <w:sz w:val="20"/>
      <w:szCs w:val="20"/>
    </w:rPr>
  </w:style>
  <w:style w:type="paragraph" w:customStyle="1" w:styleId="OmniPage57">
    <w:name w:val="OmniPage #57"/>
    <w:basedOn w:val="Normal"/>
    <w:rsid w:val="009A594F"/>
    <w:pPr>
      <w:spacing w:after="0" w:line="240" w:lineRule="auto"/>
    </w:pPr>
    <w:rPr>
      <w:rFonts w:eastAsia="Times New Roman"/>
      <w:color w:val="000000"/>
      <w:sz w:val="20"/>
      <w:szCs w:val="20"/>
    </w:rPr>
  </w:style>
  <w:style w:type="paragraph" w:customStyle="1" w:styleId="OmniPage58">
    <w:name w:val="OmniPage #58"/>
    <w:basedOn w:val="Normal"/>
    <w:rsid w:val="009A594F"/>
    <w:pPr>
      <w:spacing w:after="0" w:line="240" w:lineRule="auto"/>
    </w:pPr>
    <w:rPr>
      <w:rFonts w:eastAsia="Times New Roman"/>
      <w:color w:val="000000"/>
      <w:sz w:val="20"/>
      <w:szCs w:val="20"/>
    </w:rPr>
  </w:style>
  <w:style w:type="paragraph" w:customStyle="1" w:styleId="OmniPage59">
    <w:name w:val="OmniPage #59"/>
    <w:basedOn w:val="Normal"/>
    <w:rsid w:val="009A594F"/>
    <w:pPr>
      <w:spacing w:after="0" w:line="240" w:lineRule="auto"/>
    </w:pPr>
    <w:rPr>
      <w:rFonts w:eastAsia="Times New Roman"/>
      <w:color w:val="000000"/>
      <w:sz w:val="20"/>
      <w:szCs w:val="20"/>
    </w:rPr>
  </w:style>
  <w:style w:type="paragraph" w:customStyle="1" w:styleId="OmniPage60">
    <w:name w:val="OmniPage #60"/>
    <w:basedOn w:val="Normal"/>
    <w:rsid w:val="009A594F"/>
    <w:pPr>
      <w:spacing w:after="0" w:line="240" w:lineRule="auto"/>
    </w:pPr>
    <w:rPr>
      <w:rFonts w:eastAsia="Times New Roman"/>
      <w:color w:val="000000"/>
      <w:sz w:val="20"/>
      <w:szCs w:val="20"/>
    </w:rPr>
  </w:style>
  <w:style w:type="paragraph" w:customStyle="1" w:styleId="OmniPage61">
    <w:name w:val="OmniPage #61"/>
    <w:basedOn w:val="Normal"/>
    <w:rsid w:val="009A594F"/>
    <w:pPr>
      <w:spacing w:after="0" w:line="240" w:lineRule="auto"/>
    </w:pPr>
    <w:rPr>
      <w:rFonts w:eastAsia="Times New Roman"/>
      <w:color w:val="000000"/>
      <w:sz w:val="20"/>
      <w:szCs w:val="20"/>
    </w:rPr>
  </w:style>
  <w:style w:type="paragraph" w:customStyle="1" w:styleId="OmniPage62">
    <w:name w:val="OmniPage #62"/>
    <w:basedOn w:val="Normal"/>
    <w:rsid w:val="009A594F"/>
    <w:pPr>
      <w:spacing w:after="0" w:line="240" w:lineRule="auto"/>
    </w:pPr>
    <w:rPr>
      <w:rFonts w:eastAsia="Times New Roman"/>
      <w:color w:val="000000"/>
      <w:sz w:val="20"/>
      <w:szCs w:val="20"/>
    </w:rPr>
  </w:style>
  <w:style w:type="paragraph" w:customStyle="1" w:styleId="OmniPage63">
    <w:name w:val="OmniPage #63"/>
    <w:basedOn w:val="Normal"/>
    <w:rsid w:val="009A594F"/>
    <w:pPr>
      <w:spacing w:after="0" w:line="240" w:lineRule="auto"/>
    </w:pPr>
    <w:rPr>
      <w:rFonts w:eastAsia="Times New Roman"/>
      <w:color w:val="000000"/>
      <w:sz w:val="20"/>
      <w:szCs w:val="20"/>
    </w:rPr>
  </w:style>
  <w:style w:type="paragraph" w:customStyle="1" w:styleId="OmniPage64">
    <w:name w:val="OmniPage #64"/>
    <w:basedOn w:val="Normal"/>
    <w:rsid w:val="009A594F"/>
    <w:pPr>
      <w:spacing w:after="0" w:line="240" w:lineRule="auto"/>
    </w:pPr>
    <w:rPr>
      <w:rFonts w:eastAsia="Times New Roman"/>
      <w:color w:val="000000"/>
      <w:sz w:val="20"/>
      <w:szCs w:val="20"/>
    </w:rPr>
  </w:style>
  <w:style w:type="paragraph" w:customStyle="1" w:styleId="OmniPage65">
    <w:name w:val="OmniPage #65"/>
    <w:basedOn w:val="Normal"/>
    <w:rsid w:val="009A594F"/>
    <w:pPr>
      <w:spacing w:after="0" w:line="240" w:lineRule="auto"/>
    </w:pPr>
    <w:rPr>
      <w:rFonts w:eastAsia="Times New Roman"/>
      <w:color w:val="000000"/>
      <w:sz w:val="20"/>
      <w:szCs w:val="20"/>
    </w:rPr>
  </w:style>
  <w:style w:type="paragraph" w:customStyle="1" w:styleId="OmniPage66">
    <w:name w:val="OmniPage #66"/>
    <w:basedOn w:val="Normal"/>
    <w:rsid w:val="009A594F"/>
    <w:pPr>
      <w:spacing w:after="0" w:line="240" w:lineRule="auto"/>
    </w:pPr>
    <w:rPr>
      <w:rFonts w:eastAsia="Times New Roman"/>
      <w:color w:val="000000"/>
      <w:sz w:val="20"/>
      <w:szCs w:val="20"/>
    </w:rPr>
  </w:style>
  <w:style w:type="paragraph" w:customStyle="1" w:styleId="OmniPage67">
    <w:name w:val="OmniPage #67"/>
    <w:basedOn w:val="Normal"/>
    <w:rsid w:val="009A594F"/>
    <w:pPr>
      <w:spacing w:after="0" w:line="240" w:lineRule="auto"/>
    </w:pPr>
    <w:rPr>
      <w:rFonts w:eastAsia="Times New Roman"/>
      <w:color w:val="000000"/>
      <w:sz w:val="20"/>
      <w:szCs w:val="20"/>
    </w:rPr>
  </w:style>
  <w:style w:type="paragraph" w:customStyle="1" w:styleId="OmniPage68">
    <w:name w:val="OmniPage #68"/>
    <w:basedOn w:val="Normal"/>
    <w:rsid w:val="009A594F"/>
    <w:pPr>
      <w:spacing w:after="0" w:line="240" w:lineRule="auto"/>
    </w:pPr>
    <w:rPr>
      <w:rFonts w:eastAsia="Times New Roman"/>
      <w:color w:val="000000"/>
      <w:sz w:val="20"/>
      <w:szCs w:val="20"/>
    </w:rPr>
  </w:style>
  <w:style w:type="paragraph" w:customStyle="1" w:styleId="OmniPage69">
    <w:name w:val="OmniPage #69"/>
    <w:basedOn w:val="Normal"/>
    <w:rsid w:val="009A594F"/>
    <w:pPr>
      <w:spacing w:after="0" w:line="240" w:lineRule="auto"/>
    </w:pPr>
    <w:rPr>
      <w:rFonts w:eastAsia="Times New Roman"/>
      <w:color w:val="000000"/>
      <w:sz w:val="20"/>
      <w:szCs w:val="20"/>
    </w:rPr>
  </w:style>
  <w:style w:type="paragraph" w:customStyle="1" w:styleId="OmniPage70">
    <w:name w:val="OmniPage #70"/>
    <w:basedOn w:val="Normal"/>
    <w:rsid w:val="009A594F"/>
    <w:pPr>
      <w:spacing w:after="0" w:line="240" w:lineRule="auto"/>
    </w:pPr>
    <w:rPr>
      <w:rFonts w:eastAsia="Times New Roman"/>
      <w:color w:val="000000"/>
      <w:sz w:val="20"/>
      <w:szCs w:val="20"/>
    </w:rPr>
  </w:style>
  <w:style w:type="paragraph" w:customStyle="1" w:styleId="OmniPage71">
    <w:name w:val="OmniPage #71"/>
    <w:basedOn w:val="Normal"/>
    <w:rsid w:val="009A594F"/>
    <w:pPr>
      <w:spacing w:after="0" w:line="240" w:lineRule="auto"/>
    </w:pPr>
    <w:rPr>
      <w:rFonts w:eastAsia="Times New Roman"/>
      <w:color w:val="000000"/>
      <w:sz w:val="20"/>
      <w:szCs w:val="20"/>
    </w:rPr>
  </w:style>
  <w:style w:type="table" w:customStyle="1" w:styleId="MediumGrid22">
    <w:name w:val="Medium Grid 22"/>
    <w:basedOn w:val="TableNormal"/>
    <w:uiPriority w:val="68"/>
    <w:rsid w:val="009A594F"/>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9A594F"/>
    <w:rPr>
      <w:rFonts w:ascii="Times New Roman" w:eastAsia="Times New Roman" w:hAnsi="Times New Roman" w:cs="Calibri"/>
      <w:sz w:val="16"/>
      <w:szCs w:val="20"/>
    </w:rPr>
  </w:style>
  <w:style w:type="character" w:customStyle="1" w:styleId="createby">
    <w:name w:val="createby"/>
    <w:rsid w:val="009A594F"/>
  </w:style>
  <w:style w:type="character" w:customStyle="1" w:styleId="quote-right">
    <w:name w:val="quote-right"/>
    <w:rsid w:val="009A594F"/>
  </w:style>
  <w:style w:type="character" w:customStyle="1" w:styleId="smallcase">
    <w:name w:val="smallcase"/>
    <w:rsid w:val="009A594F"/>
  </w:style>
  <w:style w:type="character" w:customStyle="1" w:styleId="ft0">
    <w:name w:val="ft0"/>
    <w:rsid w:val="009A594F"/>
  </w:style>
  <w:style w:type="character" w:customStyle="1" w:styleId="ft2">
    <w:name w:val="ft2"/>
    <w:rsid w:val="009A594F"/>
  </w:style>
  <w:style w:type="character" w:customStyle="1" w:styleId="ft1">
    <w:name w:val="ft1"/>
    <w:rsid w:val="009A594F"/>
  </w:style>
  <w:style w:type="character" w:customStyle="1" w:styleId="ft3">
    <w:name w:val="ft3"/>
    <w:rsid w:val="009A594F"/>
  </w:style>
  <w:style w:type="character" w:customStyle="1" w:styleId="StyleTimesNewRoman12ptBold1">
    <w:name w:val="Style Times New Roman 12 pt Bold1"/>
    <w:rsid w:val="009A594F"/>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9A594F"/>
    <w:rPr>
      <w:rFonts w:eastAsia="MS Mincho"/>
      <w:szCs w:val="24"/>
      <w:u w:val="single"/>
      <w:lang w:val="en-US" w:eastAsia="ja-JP" w:bidi="ar-SA"/>
    </w:rPr>
  </w:style>
  <w:style w:type="character" w:customStyle="1" w:styleId="CircledChar2">
    <w:name w:val="Circled Char2"/>
    <w:rsid w:val="009A594F"/>
    <w:rPr>
      <w:rFonts w:eastAsia="MS Mincho"/>
      <w:b/>
      <w:szCs w:val="24"/>
      <w:u w:val="single"/>
      <w:lang w:val="en-US" w:eastAsia="ja-JP" w:bidi="ar-SA"/>
    </w:rPr>
  </w:style>
  <w:style w:type="character" w:customStyle="1" w:styleId="SmallTextChar2">
    <w:name w:val="Small Text Char2"/>
    <w:rsid w:val="009A594F"/>
    <w:rPr>
      <w:rFonts w:eastAsia="MS Mincho"/>
      <w:sz w:val="15"/>
      <w:szCs w:val="24"/>
      <w:lang w:val="en-US" w:eastAsia="ja-JP" w:bidi="ar-SA"/>
    </w:rPr>
  </w:style>
  <w:style w:type="character" w:customStyle="1" w:styleId="BoldandUnderlineCharCharCharCharChar1">
    <w:name w:val="Bold and Underline Char Char Char Char Char1"/>
    <w:rsid w:val="009A594F"/>
    <w:rPr>
      <w:b/>
      <w:szCs w:val="24"/>
      <w:u w:val="single"/>
      <w:lang w:val="en-US" w:eastAsia="en-US" w:bidi="ar-SA"/>
    </w:rPr>
  </w:style>
  <w:style w:type="character" w:customStyle="1" w:styleId="SmallCardChar">
    <w:name w:val="Small Card Char"/>
    <w:rsid w:val="009A594F"/>
    <w:rPr>
      <w:rFonts w:ascii="Palatino Linotype" w:eastAsia="Times New Roman" w:hAnsi="Palatino Linotype"/>
      <w:sz w:val="12"/>
      <w:szCs w:val="24"/>
    </w:rPr>
  </w:style>
  <w:style w:type="character" w:customStyle="1" w:styleId="StyleBoldUnderline10ptBold">
    <w:name w:val="Style Bold Underline + 10 pt Bold"/>
    <w:rsid w:val="009A594F"/>
    <w:rPr>
      <w:b/>
      <w:bCs/>
      <w:sz w:val="20"/>
      <w:u w:val="thick"/>
    </w:rPr>
  </w:style>
  <w:style w:type="character" w:customStyle="1" w:styleId="separator">
    <w:name w:val="separator"/>
    <w:rsid w:val="009A594F"/>
  </w:style>
  <w:style w:type="character" w:customStyle="1" w:styleId="PageHeaderChar">
    <w:name w:val="Page Header Char"/>
    <w:link w:val="PageHeader"/>
    <w:rsid w:val="009A594F"/>
    <w:rPr>
      <w:rFonts w:ascii="Calibri" w:hAnsi="Calibri"/>
    </w:rPr>
  </w:style>
  <w:style w:type="paragraph" w:customStyle="1" w:styleId="NormalUnderline0">
    <w:name w:val="Normal + Underline"/>
    <w:basedOn w:val="Normal"/>
    <w:link w:val="NormalUnderlineChar0"/>
    <w:qFormat/>
    <w:rsid w:val="009A594F"/>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9A594F"/>
    <w:pPr>
      <w:spacing w:after="0" w:line="240" w:lineRule="auto"/>
      <w:ind w:left="720"/>
    </w:pPr>
    <w:rPr>
      <w:rFonts w:eastAsia="Times New Roman"/>
      <w:sz w:val="12"/>
    </w:rPr>
  </w:style>
  <w:style w:type="character" w:customStyle="1" w:styleId="NormalUnderlineChar0">
    <w:name w:val="Normal + Underline Char"/>
    <w:link w:val="NormalUnderline0"/>
    <w:rsid w:val="009A594F"/>
    <w:rPr>
      <w:rFonts w:ascii="Calibri" w:eastAsia="Times New Roman" w:hAnsi="Calibri"/>
      <w:b/>
      <w:sz w:val="24"/>
      <w:u w:val="single"/>
    </w:rPr>
  </w:style>
  <w:style w:type="character" w:customStyle="1" w:styleId="NormalNoUnderlineChar">
    <w:name w:val="Normal + No Underline Char"/>
    <w:link w:val="NormalNoUnderline"/>
    <w:rsid w:val="009A594F"/>
    <w:rPr>
      <w:rFonts w:ascii="Calibri" w:eastAsia="Times New Roman" w:hAnsi="Calibri"/>
      <w:sz w:val="12"/>
    </w:rPr>
  </w:style>
  <w:style w:type="paragraph" w:customStyle="1" w:styleId="TagCite3">
    <w:name w:val="Tag Cite"/>
    <w:basedOn w:val="PageHeader"/>
    <w:link w:val="TagCiteChar3"/>
    <w:qFormat/>
    <w:rsid w:val="009A594F"/>
    <w:rPr>
      <w:rFonts w:ascii="Arial Narrow" w:eastAsia="SimSun" w:hAnsi="Arial Narrow"/>
      <w:b/>
      <w:sz w:val="24"/>
      <w:lang w:eastAsia="zh-CN"/>
    </w:rPr>
  </w:style>
  <w:style w:type="character" w:customStyle="1" w:styleId="TagCiteChar3">
    <w:name w:val="Tag Cite Char"/>
    <w:link w:val="TagCite3"/>
    <w:rsid w:val="009A594F"/>
    <w:rPr>
      <w:rFonts w:ascii="Arial Narrow" w:eastAsia="SimSun" w:hAnsi="Arial Narrow"/>
      <w:b/>
      <w:sz w:val="24"/>
      <w:lang w:eastAsia="zh-CN"/>
    </w:rPr>
  </w:style>
  <w:style w:type="character" w:customStyle="1" w:styleId="smalllink">
    <w:name w:val="smalllink"/>
    <w:rsid w:val="009A594F"/>
  </w:style>
  <w:style w:type="character" w:customStyle="1" w:styleId="bighead1">
    <w:name w:val="bighead1"/>
    <w:rsid w:val="009A594F"/>
    <w:rPr>
      <w:rFonts w:ascii="Verdana" w:hAnsi="Verdana" w:hint="default"/>
      <w:b/>
      <w:bCs/>
      <w:sz w:val="27"/>
      <w:szCs w:val="27"/>
    </w:rPr>
  </w:style>
  <w:style w:type="character" w:customStyle="1" w:styleId="Underline-WFU">
    <w:name w:val="Underline-WFU"/>
    <w:uiPriority w:val="1"/>
    <w:qFormat/>
    <w:rsid w:val="009A594F"/>
    <w:rPr>
      <w:rFonts w:ascii="Cambria" w:hAnsi="Cambria"/>
      <w:sz w:val="21"/>
      <w:u w:val="single"/>
    </w:rPr>
  </w:style>
  <w:style w:type="paragraph" w:customStyle="1" w:styleId="Tiny-WFU">
    <w:name w:val="Tiny-WFU"/>
    <w:basedOn w:val="Normal"/>
    <w:qFormat/>
    <w:rsid w:val="009A594F"/>
    <w:pPr>
      <w:spacing w:after="0" w:line="240" w:lineRule="auto"/>
    </w:pPr>
    <w:rPr>
      <w:rFonts w:eastAsia="Malgun Gothic"/>
      <w:sz w:val="12"/>
      <w:lang w:eastAsia="ko-KR"/>
    </w:rPr>
  </w:style>
  <w:style w:type="character" w:customStyle="1" w:styleId="b">
    <w:name w:val="b"/>
    <w:rsid w:val="009A594F"/>
  </w:style>
  <w:style w:type="paragraph" w:customStyle="1" w:styleId="Indentation">
    <w:name w:val="Indentation"/>
    <w:basedOn w:val="Normal"/>
    <w:uiPriority w:val="99"/>
    <w:qFormat/>
    <w:rsid w:val="009A594F"/>
    <w:pPr>
      <w:spacing w:after="0" w:line="240" w:lineRule="auto"/>
      <w:ind w:left="288" w:right="288"/>
    </w:pPr>
    <w:rPr>
      <w:rFonts w:eastAsia="Calibri"/>
    </w:rPr>
  </w:style>
  <w:style w:type="paragraph" w:customStyle="1" w:styleId="departments">
    <w:name w:val="departments"/>
    <w:basedOn w:val="Normal"/>
    <w:uiPriority w:val="99"/>
    <w:qFormat/>
    <w:rsid w:val="009A594F"/>
    <w:pPr>
      <w:spacing w:before="100" w:beforeAutospacing="1" w:after="100" w:afterAutospacing="1" w:line="240" w:lineRule="auto"/>
    </w:pPr>
    <w:rPr>
      <w:rFonts w:eastAsia="Times New Roman"/>
      <w:sz w:val="24"/>
    </w:rPr>
  </w:style>
  <w:style w:type="character" w:customStyle="1" w:styleId="left-date1">
    <w:name w:val="left-date1"/>
    <w:rsid w:val="009A594F"/>
    <w:rPr>
      <w:rFonts w:ascii="Verdana" w:hAnsi="Verdana" w:hint="default"/>
      <w:color w:val="666666"/>
      <w:sz w:val="14"/>
      <w:szCs w:val="14"/>
    </w:rPr>
  </w:style>
  <w:style w:type="character" w:customStyle="1" w:styleId="org">
    <w:name w:val="org"/>
    <w:basedOn w:val="DefaultParagraphFont"/>
    <w:rsid w:val="009A594F"/>
  </w:style>
  <w:style w:type="paragraph" w:customStyle="1" w:styleId="seeall">
    <w:name w:val="seeall"/>
    <w:basedOn w:val="Normal"/>
    <w:rsid w:val="009A594F"/>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9A594F"/>
  </w:style>
  <w:style w:type="character" w:customStyle="1" w:styleId="livefyre-commentcount">
    <w:name w:val="livefyre-commentcount"/>
    <w:basedOn w:val="DefaultParagraphFont"/>
    <w:rsid w:val="009A594F"/>
  </w:style>
  <w:style w:type="character" w:customStyle="1" w:styleId="rednegchange">
    <w:name w:val="red_neg_change"/>
    <w:basedOn w:val="DefaultParagraphFont"/>
    <w:rsid w:val="009A594F"/>
  </w:style>
  <w:style w:type="character" w:customStyle="1" w:styleId="wsodqchgshow">
    <w:name w:val="wsodq_chgshow"/>
    <w:basedOn w:val="DefaultParagraphFont"/>
    <w:rsid w:val="009A594F"/>
  </w:style>
  <w:style w:type="character" w:customStyle="1" w:styleId="greenposchange">
    <w:name w:val="green_pos_change"/>
    <w:basedOn w:val="DefaultParagraphFont"/>
    <w:rsid w:val="009A594F"/>
  </w:style>
  <w:style w:type="paragraph" w:customStyle="1" w:styleId="image-caption">
    <w:name w:val="image-caption"/>
    <w:basedOn w:val="Normal"/>
    <w:uiPriority w:val="99"/>
    <w:qFormat/>
    <w:rsid w:val="009A594F"/>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9A594F"/>
  </w:style>
  <w:style w:type="paragraph" w:customStyle="1" w:styleId="gascontcredit">
    <w:name w:val="gas_cont_credit"/>
    <w:basedOn w:val="Normal"/>
    <w:rsid w:val="009A594F"/>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9A594F"/>
    <w:rPr>
      <w:b/>
      <w:szCs w:val="24"/>
      <w:u w:val="single"/>
      <w:lang w:val="en-US" w:eastAsia="en-US" w:bidi="ar-SA"/>
    </w:rPr>
  </w:style>
  <w:style w:type="paragraph" w:customStyle="1" w:styleId="endarticle">
    <w:name w:val="endarticle"/>
    <w:basedOn w:val="Normal"/>
    <w:uiPriority w:val="99"/>
    <w:qFormat/>
    <w:rsid w:val="009A594F"/>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9A594F"/>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9A594F"/>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9A594F"/>
  </w:style>
  <w:style w:type="character" w:customStyle="1" w:styleId="honorific-prefix">
    <w:name w:val="honorific-prefix"/>
    <w:basedOn w:val="DefaultParagraphFont"/>
    <w:rsid w:val="009A594F"/>
  </w:style>
  <w:style w:type="character" w:customStyle="1" w:styleId="given-name">
    <w:name w:val="given-name"/>
    <w:basedOn w:val="DefaultParagraphFont"/>
    <w:rsid w:val="009A594F"/>
  </w:style>
  <w:style w:type="character" w:customStyle="1" w:styleId="family-name">
    <w:name w:val="family-name"/>
    <w:basedOn w:val="DefaultParagraphFont"/>
    <w:rsid w:val="009A594F"/>
  </w:style>
  <w:style w:type="character" w:customStyle="1" w:styleId="chead">
    <w:name w:val="chead"/>
    <w:basedOn w:val="DefaultParagraphFont"/>
    <w:rsid w:val="009A594F"/>
  </w:style>
  <w:style w:type="character" w:customStyle="1" w:styleId="obgcapsstart">
    <w:name w:val="obg_caps_start"/>
    <w:basedOn w:val="DefaultParagraphFont"/>
    <w:rsid w:val="009A594F"/>
  </w:style>
  <w:style w:type="character" w:customStyle="1" w:styleId="underlinedCharChar0">
    <w:name w:val="underlined Char Char"/>
    <w:basedOn w:val="DefaultParagraphFont"/>
    <w:rsid w:val="009A594F"/>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9A594F"/>
    <w:pPr>
      <w:spacing w:after="0" w:line="240" w:lineRule="auto"/>
    </w:pPr>
    <w:rPr>
      <w:strike/>
      <w:sz w:val="16"/>
      <w:szCs w:val="16"/>
    </w:rPr>
  </w:style>
  <w:style w:type="paragraph" w:customStyle="1" w:styleId="Pa4">
    <w:name w:val="Pa4"/>
    <w:basedOn w:val="Normal"/>
    <w:next w:val="Normal"/>
    <w:uiPriority w:val="99"/>
    <w:qFormat/>
    <w:rsid w:val="009A594F"/>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9A594F"/>
  </w:style>
  <w:style w:type="paragraph" w:customStyle="1" w:styleId="attribution">
    <w:name w:val="attribution"/>
    <w:basedOn w:val="Normal"/>
    <w:uiPriority w:val="99"/>
    <w:qFormat/>
    <w:rsid w:val="009A594F"/>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9A594F"/>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9A594F"/>
    <w:pPr>
      <w:spacing w:before="100" w:beforeAutospacing="1" w:after="100" w:afterAutospacing="1" w:line="240" w:lineRule="auto"/>
    </w:pPr>
    <w:rPr>
      <w:rFonts w:eastAsia="Times New Roman"/>
      <w:sz w:val="24"/>
    </w:rPr>
  </w:style>
  <w:style w:type="character" w:customStyle="1" w:styleId="text2">
    <w:name w:val="text2"/>
    <w:basedOn w:val="DefaultParagraphFont"/>
    <w:rsid w:val="009A594F"/>
  </w:style>
  <w:style w:type="paragraph" w:customStyle="1" w:styleId="msolistparagraph0">
    <w:name w:val="msolistparagraph"/>
    <w:basedOn w:val="Normal"/>
    <w:uiPriority w:val="99"/>
    <w:qFormat/>
    <w:rsid w:val="009A594F"/>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9A594F"/>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9A594F"/>
  </w:style>
  <w:style w:type="character" w:customStyle="1" w:styleId="StyleUnderlineChar2CharChar11pt">
    <w:name w:val="Style Underline Char2 Char Char + 11 pt"/>
    <w:basedOn w:val="Style11pt"/>
    <w:rsid w:val="009A594F"/>
    <w:rPr>
      <w:rFonts w:ascii="Times New Roman" w:hAnsi="Times New Roman"/>
      <w:sz w:val="20"/>
      <w:u w:val="single"/>
    </w:rPr>
  </w:style>
  <w:style w:type="character" w:customStyle="1" w:styleId="StyleStyleBoldUnderline11pt">
    <w:name w:val="Style Style Bold Underline + 11 pt"/>
    <w:basedOn w:val="DefaultParagraphFont"/>
    <w:rsid w:val="009A594F"/>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A594F"/>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9A594F"/>
    <w:rPr>
      <w:rFonts w:ascii="Arial Narrow" w:eastAsia="SimSun" w:hAnsi="Arial Narrow"/>
      <w:b/>
      <w:bCs/>
      <w:sz w:val="20"/>
      <w:szCs w:val="24"/>
      <w:u w:val="single"/>
      <w:lang w:eastAsia="zh-CN"/>
    </w:rPr>
  </w:style>
  <w:style w:type="character" w:customStyle="1" w:styleId="Styleunderline11pt">
    <w:name w:val="Style underline + 11 pt"/>
    <w:basedOn w:val="underline"/>
    <w:rsid w:val="009A594F"/>
    <w:rPr>
      <w:u w:val="single"/>
      <w:lang w:val="en-US" w:eastAsia="en-US" w:bidi="ar-SA"/>
    </w:rPr>
  </w:style>
  <w:style w:type="character" w:customStyle="1" w:styleId="Styleunderline11ptBold">
    <w:name w:val="Style underline + 11 pt Bold"/>
    <w:basedOn w:val="underline"/>
    <w:rsid w:val="009A594F"/>
    <w:rPr>
      <w:u w:val="single"/>
      <w:lang w:val="en-US" w:eastAsia="en-US" w:bidi="ar-SA"/>
    </w:rPr>
  </w:style>
  <w:style w:type="paragraph" w:customStyle="1" w:styleId="StyleStyle49pt10">
    <w:name w:val="Style Style4 + 9 pt10"/>
    <w:basedOn w:val="Style4"/>
    <w:link w:val="StyleStyle49pt10Char"/>
    <w:qFormat/>
    <w:rsid w:val="009A594F"/>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9A594F"/>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9A594F"/>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9A594F"/>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9A594F"/>
  </w:style>
  <w:style w:type="character" w:customStyle="1" w:styleId="pronset">
    <w:name w:val="pronset"/>
    <w:basedOn w:val="DefaultParagraphFont"/>
    <w:rsid w:val="009A594F"/>
  </w:style>
  <w:style w:type="character" w:customStyle="1" w:styleId="showipapr">
    <w:name w:val="show_ipapr"/>
    <w:basedOn w:val="DefaultParagraphFont"/>
    <w:rsid w:val="009A594F"/>
  </w:style>
  <w:style w:type="character" w:customStyle="1" w:styleId="prondelim">
    <w:name w:val="prondelim"/>
    <w:basedOn w:val="DefaultParagraphFont"/>
    <w:rsid w:val="009A594F"/>
  </w:style>
  <w:style w:type="character" w:customStyle="1" w:styleId="pron">
    <w:name w:val="pron"/>
    <w:basedOn w:val="DefaultParagraphFont"/>
    <w:rsid w:val="009A594F"/>
  </w:style>
  <w:style w:type="character" w:customStyle="1" w:styleId="prontoggle">
    <w:name w:val="pron_toggle"/>
    <w:basedOn w:val="DefaultParagraphFont"/>
    <w:rsid w:val="009A594F"/>
  </w:style>
  <w:style w:type="character" w:customStyle="1" w:styleId="showspellpr">
    <w:name w:val="show_spellpr"/>
    <w:basedOn w:val="DefaultParagraphFont"/>
    <w:rsid w:val="009A594F"/>
  </w:style>
  <w:style w:type="character" w:customStyle="1" w:styleId="boldface">
    <w:name w:val="boldface"/>
    <w:basedOn w:val="DefaultParagraphFont"/>
    <w:rsid w:val="009A594F"/>
  </w:style>
  <w:style w:type="character" w:customStyle="1" w:styleId="pg">
    <w:name w:val="pg"/>
    <w:basedOn w:val="DefaultParagraphFont"/>
    <w:rsid w:val="009A594F"/>
  </w:style>
  <w:style w:type="character" w:customStyle="1" w:styleId="secondary-bf">
    <w:name w:val="secondary-bf"/>
    <w:basedOn w:val="DefaultParagraphFont"/>
    <w:rsid w:val="009A594F"/>
  </w:style>
  <w:style w:type="character" w:customStyle="1" w:styleId="dnindex">
    <w:name w:val="dnindex"/>
    <w:basedOn w:val="DefaultParagraphFont"/>
    <w:rsid w:val="009A594F"/>
  </w:style>
  <w:style w:type="character" w:customStyle="1" w:styleId="ital-inline">
    <w:name w:val="ital-inline"/>
    <w:basedOn w:val="DefaultParagraphFont"/>
    <w:rsid w:val="009A594F"/>
  </w:style>
  <w:style w:type="character" w:customStyle="1" w:styleId="Styleterm111ptUnderline">
    <w:name w:val="Style term1 + 11 pt Underline"/>
    <w:basedOn w:val="term1"/>
    <w:rsid w:val="009A594F"/>
    <w:rPr>
      <w:b/>
      <w:bCs/>
      <w:sz w:val="20"/>
      <w:u w:val="single"/>
    </w:rPr>
  </w:style>
  <w:style w:type="paragraph" w:customStyle="1" w:styleId="StyleMinimizedTextArialNarrow10pt">
    <w:name w:val="Style Minimized Text + Arial Narrow 10 pt"/>
    <w:basedOn w:val="MinimizedText"/>
    <w:link w:val="StyleMinimizedTextArialNarrow10ptChar"/>
    <w:qFormat/>
    <w:rsid w:val="009A594F"/>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9A594F"/>
    <w:rPr>
      <w:rFonts w:ascii="Georgia" w:eastAsia="Times New Roman" w:hAnsi="Georgia"/>
      <w:sz w:val="20"/>
    </w:rPr>
  </w:style>
  <w:style w:type="paragraph" w:customStyle="1" w:styleId="StyleStyle49pt3">
    <w:name w:val="Style Style4 + 9 pt3"/>
    <w:basedOn w:val="Style4"/>
    <w:link w:val="StyleStyle49pt3Char"/>
    <w:qFormat/>
    <w:rsid w:val="009A594F"/>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9A594F"/>
    <w:rPr>
      <w:rFonts w:ascii="Arial Narrow" w:eastAsia="Times New Roman" w:hAnsi="Arial Narrow"/>
      <w:sz w:val="20"/>
      <w:szCs w:val="24"/>
      <w:u w:val="single"/>
      <w:lang w:eastAsia="zh-CN"/>
    </w:rPr>
  </w:style>
  <w:style w:type="character" w:customStyle="1" w:styleId="ct-with-fmlt">
    <w:name w:val="ct-with-fmlt"/>
    <w:basedOn w:val="DefaultParagraphFont"/>
    <w:rsid w:val="009A594F"/>
  </w:style>
  <w:style w:type="character" w:customStyle="1" w:styleId="althead">
    <w:name w:val="althead"/>
    <w:basedOn w:val="DefaultParagraphFont"/>
    <w:rsid w:val="009A594F"/>
  </w:style>
  <w:style w:type="character" w:customStyle="1" w:styleId="arbd1">
    <w:name w:val="arbd1"/>
    <w:basedOn w:val="DefaultParagraphFont"/>
    <w:rsid w:val="009A594F"/>
  </w:style>
  <w:style w:type="character" w:customStyle="1" w:styleId="unx">
    <w:name w:val="unx"/>
    <w:basedOn w:val="DefaultParagraphFont"/>
    <w:rsid w:val="009A594F"/>
  </w:style>
  <w:style w:type="character" w:customStyle="1" w:styleId="lrdctph">
    <w:name w:val="lr_dct_ph"/>
    <w:basedOn w:val="DefaultParagraphFont"/>
    <w:rsid w:val="009A594F"/>
  </w:style>
  <w:style w:type="character" w:customStyle="1" w:styleId="tagciteChar4">
    <w:name w:val="tag/cite Char"/>
    <w:basedOn w:val="DefaultParagraphFont"/>
    <w:rsid w:val="009A594F"/>
    <w:rPr>
      <w:b/>
      <w:sz w:val="24"/>
      <w:lang w:val="en-US" w:eastAsia="en-US" w:bidi="ar-SA"/>
    </w:rPr>
  </w:style>
  <w:style w:type="paragraph" w:customStyle="1" w:styleId="TxBr41p1">
    <w:name w:val="TxBr_41p1"/>
    <w:basedOn w:val="Normal"/>
    <w:qFormat/>
    <w:rsid w:val="009A594F"/>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9A594F"/>
    <w:rPr>
      <w:sz w:val="18"/>
      <w:szCs w:val="24"/>
      <w:lang w:val="en-US" w:eastAsia="en-US" w:bidi="ar-SA"/>
    </w:rPr>
  </w:style>
  <w:style w:type="paragraph" w:customStyle="1" w:styleId="003Cite">
    <w:name w:val="003Cite"/>
    <w:basedOn w:val="Normal"/>
    <w:qFormat/>
    <w:rsid w:val="009A594F"/>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9A594F"/>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9A594F"/>
    <w:rPr>
      <w:rFonts w:ascii="Calibri" w:hAnsi="Calibri"/>
      <w:b/>
      <w:color w:val="000000"/>
      <w:u w:val="single"/>
    </w:rPr>
  </w:style>
  <w:style w:type="character" w:customStyle="1" w:styleId="StyleBold1">
    <w:name w:val="Style Bold1"/>
    <w:rsid w:val="009A594F"/>
    <w:rPr>
      <w:rFonts w:ascii="Georgia" w:hAnsi="Georgia"/>
      <w:b/>
      <w:bCs/>
      <w:sz w:val="22"/>
    </w:rPr>
  </w:style>
  <w:style w:type="character" w:customStyle="1" w:styleId="BlockHeadingsChar1">
    <w:name w:val="Block Headings Char1"/>
    <w:rsid w:val="009A594F"/>
    <w:rPr>
      <w:b/>
      <w:caps/>
    </w:rPr>
  </w:style>
  <w:style w:type="character" w:customStyle="1" w:styleId="CARDChar2">
    <w:name w:val="CARD Char"/>
    <w:link w:val="CARD0"/>
    <w:rsid w:val="009A594F"/>
    <w:rPr>
      <w:rFonts w:ascii="Calibri" w:hAnsi="Calibri"/>
    </w:rPr>
  </w:style>
  <w:style w:type="character" w:customStyle="1" w:styleId="FontStyle170">
    <w:name w:val="Font Style170"/>
    <w:uiPriority w:val="99"/>
    <w:rsid w:val="009A594F"/>
    <w:rPr>
      <w:rFonts w:ascii="Bookman Old Style" w:hAnsi="Bookman Old Style" w:cs="Bookman Old Style"/>
      <w:sz w:val="16"/>
      <w:szCs w:val="16"/>
    </w:rPr>
  </w:style>
  <w:style w:type="character" w:customStyle="1" w:styleId="label">
    <w:name w:val="label"/>
    <w:rsid w:val="009A594F"/>
  </w:style>
  <w:style w:type="character" w:customStyle="1" w:styleId="Styleunderline12pt">
    <w:name w:val="Style underline + 12 pt"/>
    <w:rsid w:val="009A594F"/>
    <w:rPr>
      <w:rFonts w:ascii="Times New Roman" w:hAnsi="Times New Roman"/>
      <w:bCs/>
      <w:sz w:val="20"/>
      <w:u w:val="single"/>
    </w:rPr>
  </w:style>
  <w:style w:type="character" w:customStyle="1" w:styleId="StyleUnderlineChar19pt">
    <w:name w:val="Style Underline Char1 + 9 pt"/>
    <w:basedOn w:val="UnderlineChar1"/>
    <w:rsid w:val="009A594F"/>
    <w:rPr>
      <w:rFonts w:ascii="Times New Roman" w:hAnsi="Times New Roman"/>
      <w:sz w:val="20"/>
      <w:szCs w:val="24"/>
      <w:u w:val="single"/>
      <w:lang w:val="en-US" w:eastAsia="en-US" w:bidi="ar-SA"/>
    </w:rPr>
  </w:style>
  <w:style w:type="character" w:customStyle="1" w:styleId="StyleUnderlineChar1Bold">
    <w:name w:val="Style Underline Char1 + Bold"/>
    <w:rsid w:val="009A594F"/>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9A594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A594F"/>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9A594F"/>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9A594F"/>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9A594F"/>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9A594F"/>
    <w:rPr>
      <w:rFonts w:ascii="Times New Roman" w:hAnsi="Times New Roman"/>
      <w:sz w:val="20"/>
      <w:u w:val="single"/>
      <w:lang w:val="en-US" w:eastAsia="en-US" w:bidi="ar-SA"/>
    </w:rPr>
  </w:style>
  <w:style w:type="paragraph" w:customStyle="1" w:styleId="StyleUnderline9pt1">
    <w:name w:val="Style Underline + 9 pt1"/>
    <w:rsid w:val="009A594F"/>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9A594F"/>
    <w:rPr>
      <w:sz w:val="20"/>
      <w:u w:val="single"/>
    </w:rPr>
  </w:style>
  <w:style w:type="character" w:customStyle="1" w:styleId="StyleUnderlineChar19pt2">
    <w:name w:val="Style Underline Char1 + 9 pt2"/>
    <w:basedOn w:val="UnderlineChar1"/>
    <w:rsid w:val="009A594F"/>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9A594F"/>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9A594F"/>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9A594F"/>
    <w:rPr>
      <w:rFonts w:ascii="Times New Roman" w:hAnsi="Times New Roman"/>
      <w:b/>
      <w:bCs/>
      <w:sz w:val="20"/>
      <w:szCs w:val="24"/>
      <w:u w:val="single"/>
      <w:lang w:val="en-US" w:eastAsia="en-US" w:bidi="ar-SA"/>
    </w:rPr>
  </w:style>
  <w:style w:type="character" w:customStyle="1" w:styleId="content">
    <w:name w:val="content"/>
    <w:basedOn w:val="DefaultParagraphFont"/>
    <w:rsid w:val="009A594F"/>
  </w:style>
  <w:style w:type="character" w:customStyle="1" w:styleId="Style9ptBoldUnderline1">
    <w:name w:val="Style 9 pt Bold Underline1"/>
    <w:rsid w:val="009A594F"/>
    <w:rPr>
      <w:b/>
      <w:bCs/>
      <w:sz w:val="20"/>
      <w:u w:val="single"/>
    </w:rPr>
  </w:style>
  <w:style w:type="character" w:customStyle="1" w:styleId="tagCharCharCharChar">
    <w:name w:val="tag Char Char Char Char"/>
    <w:rsid w:val="009A594F"/>
    <w:rPr>
      <w:rFonts w:ascii="Georgia" w:eastAsia="Calibri" w:hAnsi="Georgia" w:cs="Calibri"/>
      <w:b/>
      <w:sz w:val="24"/>
    </w:rPr>
  </w:style>
  <w:style w:type="character" w:customStyle="1" w:styleId="3">
    <w:name w:val="3"/>
    <w:rsid w:val="009A594F"/>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9A594F"/>
    <w:rPr>
      <w:rFonts w:cs="Arial"/>
      <w:b/>
      <w:bCs/>
      <w:iCs/>
      <w:szCs w:val="28"/>
      <w:lang w:val="en-US" w:eastAsia="en-US" w:bidi="ar-SA"/>
    </w:rPr>
  </w:style>
  <w:style w:type="paragraph" w:customStyle="1" w:styleId="EmphasisText">
    <w:name w:val="Emphasis Text"/>
    <w:basedOn w:val="UnderlinedText"/>
    <w:link w:val="EmphasisTextChar"/>
    <w:rsid w:val="009A594F"/>
    <w:rPr>
      <w:rFonts w:eastAsia="SimSun"/>
      <w:sz w:val="24"/>
      <w:u w:val="single"/>
    </w:rPr>
  </w:style>
  <w:style w:type="character" w:customStyle="1" w:styleId="EmphasisTextChar">
    <w:name w:val="Emphasis Text Char"/>
    <w:link w:val="EmphasisText"/>
    <w:rsid w:val="009A594F"/>
    <w:rPr>
      <w:rFonts w:ascii="Calibri" w:eastAsia="SimSun" w:hAnsi="Calibri"/>
      <w:b/>
      <w:sz w:val="24"/>
      <w:u w:val="single"/>
    </w:rPr>
  </w:style>
  <w:style w:type="character" w:customStyle="1" w:styleId="featuretitle">
    <w:name w:val="feature_title"/>
    <w:basedOn w:val="DefaultParagraphFont"/>
    <w:rsid w:val="009A594F"/>
  </w:style>
  <w:style w:type="character" w:customStyle="1" w:styleId="6">
    <w:name w:val="6"/>
    <w:rsid w:val="009A594F"/>
    <w:rPr>
      <w:rFonts w:cs="Arial"/>
      <w:bCs/>
      <w:sz w:val="20"/>
      <w:u w:val="single"/>
      <w:lang w:val="en-US" w:eastAsia="en-US" w:bidi="ar-SA"/>
    </w:rPr>
  </w:style>
  <w:style w:type="character" w:customStyle="1" w:styleId="7">
    <w:name w:val="7"/>
    <w:rsid w:val="009A594F"/>
    <w:rPr>
      <w:rFonts w:cs="Arial"/>
      <w:bCs/>
      <w:sz w:val="20"/>
      <w:u w:val="single"/>
      <w:lang w:val="en-US" w:eastAsia="en-US" w:bidi="ar-SA"/>
    </w:rPr>
  </w:style>
  <w:style w:type="character" w:customStyle="1" w:styleId="StyleUnderlineChar19pt4">
    <w:name w:val="Style Underline Char1 + 9 pt4"/>
    <w:basedOn w:val="UnderlineChar1"/>
    <w:rsid w:val="009A594F"/>
    <w:rPr>
      <w:rFonts w:ascii="Times New Roman" w:hAnsi="Times New Roman"/>
      <w:sz w:val="20"/>
      <w:szCs w:val="24"/>
      <w:u w:val="single"/>
      <w:lang w:val="en-US" w:eastAsia="en-US" w:bidi="ar-SA"/>
    </w:rPr>
  </w:style>
  <w:style w:type="character" w:customStyle="1" w:styleId="StyleUnderlineChar19ptBold1">
    <w:name w:val="Style Underline Char1 + 9 pt Bold1"/>
    <w:rsid w:val="009A594F"/>
    <w:rPr>
      <w:rFonts w:ascii="Times New Roman" w:hAnsi="Times New Roman"/>
      <w:b/>
      <w:bCs/>
      <w:sz w:val="20"/>
      <w:szCs w:val="24"/>
      <w:u w:val="single"/>
      <w:lang w:val="en-US" w:eastAsia="en-US" w:bidi="ar-SA"/>
    </w:rPr>
  </w:style>
  <w:style w:type="character" w:customStyle="1" w:styleId="Style9ptUnderline3">
    <w:name w:val="Style 9 pt Underline3"/>
    <w:rsid w:val="009A594F"/>
    <w:rPr>
      <w:sz w:val="20"/>
      <w:u w:val="single"/>
    </w:rPr>
  </w:style>
  <w:style w:type="paragraph" w:customStyle="1" w:styleId="Stylecard9pt">
    <w:name w:val="Style card + 9 pt"/>
    <w:basedOn w:val="Normal"/>
    <w:link w:val="Stylecard9ptChar"/>
    <w:qFormat/>
    <w:rsid w:val="009A594F"/>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9A594F"/>
    <w:rPr>
      <w:rFonts w:ascii="Calibri" w:eastAsia="Calibri" w:hAnsi="Calibri" w:cs="Times New Roman"/>
      <w:sz w:val="20"/>
      <w:szCs w:val="20"/>
      <w:u w:val="single"/>
    </w:rPr>
  </w:style>
  <w:style w:type="character" w:customStyle="1" w:styleId="Styleunderline9pt0">
    <w:name w:val="Style underline + 9 pt"/>
    <w:basedOn w:val="underline"/>
    <w:rsid w:val="009A594F"/>
    <w:rPr>
      <w:u w:val="single"/>
      <w:lang w:val="en-US" w:eastAsia="en-US" w:bidi="ar-SA"/>
    </w:rPr>
  </w:style>
  <w:style w:type="character" w:customStyle="1" w:styleId="Style9ptUnderline4">
    <w:name w:val="Style 9 pt Underline4"/>
    <w:rsid w:val="009A594F"/>
    <w:rPr>
      <w:sz w:val="20"/>
      <w:u w:val="single"/>
    </w:rPr>
  </w:style>
  <w:style w:type="character" w:customStyle="1" w:styleId="55">
    <w:name w:val="55"/>
    <w:rsid w:val="009A594F"/>
    <w:rPr>
      <w:rFonts w:cs="Arial"/>
      <w:bCs/>
      <w:sz w:val="20"/>
      <w:u w:val="single"/>
      <w:lang w:val="en-US" w:eastAsia="en-US" w:bidi="ar-SA"/>
    </w:rPr>
  </w:style>
  <w:style w:type="paragraph" w:customStyle="1" w:styleId="CardBody">
    <w:name w:val="Card Body"/>
    <w:basedOn w:val="Normal"/>
    <w:link w:val="CardBodyChar"/>
    <w:qFormat/>
    <w:rsid w:val="009A594F"/>
    <w:pPr>
      <w:spacing w:after="0" w:line="240" w:lineRule="auto"/>
    </w:pPr>
    <w:rPr>
      <w:rFonts w:eastAsia="Calibri"/>
    </w:rPr>
  </w:style>
  <w:style w:type="character" w:customStyle="1" w:styleId="CardBodyChar">
    <w:name w:val="Card Body Char"/>
    <w:link w:val="CardBody"/>
    <w:rsid w:val="009A594F"/>
    <w:rPr>
      <w:rFonts w:ascii="Calibri" w:eastAsia="Calibri" w:hAnsi="Calibri"/>
    </w:rPr>
  </w:style>
  <w:style w:type="character" w:customStyle="1" w:styleId="Styleunderline9pt10">
    <w:name w:val="Style underline + 9 pt1"/>
    <w:basedOn w:val="underline"/>
    <w:rsid w:val="009A594F"/>
    <w:rPr>
      <w:u w:val="single"/>
      <w:lang w:val="en-US" w:eastAsia="en-US" w:bidi="ar-SA"/>
    </w:rPr>
  </w:style>
  <w:style w:type="character" w:customStyle="1" w:styleId="Styleunderline9ptBold">
    <w:name w:val="Style underline + 9 pt Bold"/>
    <w:rsid w:val="009A594F"/>
    <w:rPr>
      <w:b/>
      <w:bCs/>
      <w:sz w:val="20"/>
      <w:u w:val="single"/>
    </w:rPr>
  </w:style>
  <w:style w:type="character" w:customStyle="1" w:styleId="StyleUnderliningChar9ptBold">
    <w:name w:val="Style Underlining Char + 9 pt Bold"/>
    <w:rsid w:val="009A594F"/>
    <w:rPr>
      <w:rFonts w:ascii="Times New Roman" w:hAnsi="Times New Roman"/>
      <w:b/>
      <w:bCs/>
      <w:sz w:val="20"/>
      <w:szCs w:val="24"/>
      <w:u w:val="single"/>
      <w:lang w:val="en-US" w:eastAsia="en-US" w:bidi="ar-SA"/>
    </w:rPr>
  </w:style>
  <w:style w:type="character" w:customStyle="1" w:styleId="StyleUnderliningChar9pt">
    <w:name w:val="Style Underlining Char + 9 pt"/>
    <w:rsid w:val="009A594F"/>
    <w:rPr>
      <w:rFonts w:ascii="Times New Roman" w:hAnsi="Times New Roman"/>
      <w:sz w:val="20"/>
      <w:szCs w:val="24"/>
      <w:u w:val="single"/>
      <w:lang w:val="en-US" w:eastAsia="en-US" w:bidi="ar-SA"/>
    </w:rPr>
  </w:style>
  <w:style w:type="character" w:customStyle="1" w:styleId="34">
    <w:name w:val="34"/>
    <w:rsid w:val="009A594F"/>
    <w:rPr>
      <w:rFonts w:ascii="Times New Roman" w:hAnsi="Times New Roman" w:cs="Arial"/>
      <w:bCs/>
      <w:sz w:val="20"/>
      <w:u w:val="single"/>
      <w:lang w:val="en-US" w:eastAsia="en-US" w:bidi="ar-SA"/>
    </w:rPr>
  </w:style>
  <w:style w:type="character" w:customStyle="1" w:styleId="45">
    <w:name w:val="45"/>
    <w:rsid w:val="009A594F"/>
    <w:rPr>
      <w:rFonts w:ascii="Times New Roman" w:hAnsi="Times New Roman" w:cs="Arial"/>
      <w:b/>
      <w:bCs/>
      <w:sz w:val="20"/>
      <w:u w:val="single"/>
      <w:lang w:val="en-US" w:eastAsia="en-US" w:bidi="ar-SA"/>
    </w:rPr>
  </w:style>
  <w:style w:type="character" w:customStyle="1" w:styleId="Style9ptUnderline5">
    <w:name w:val="Style 9 pt Underline5"/>
    <w:rsid w:val="009A594F"/>
    <w:rPr>
      <w:rFonts w:ascii="Times New Roman" w:hAnsi="Times New Roman"/>
      <w:sz w:val="20"/>
      <w:u w:val="single"/>
    </w:rPr>
  </w:style>
  <w:style w:type="character" w:customStyle="1" w:styleId="Style9ptBoldUnderline2">
    <w:name w:val="Style 9 pt Bold Underline2"/>
    <w:rsid w:val="009A594F"/>
    <w:rPr>
      <w:rFonts w:ascii="Times New Roman" w:hAnsi="Times New Roman"/>
      <w:b/>
      <w:bCs/>
      <w:sz w:val="20"/>
      <w:u w:val="single"/>
    </w:rPr>
  </w:style>
  <w:style w:type="character" w:customStyle="1" w:styleId="StyleBoldItalicUnderlineBorderSinglesolidlineAuto">
    <w:name w:val="Style Bold Italic Underline Border: : (Single solid line Auto ..."/>
    <w:rsid w:val="009A594F"/>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9A594F"/>
    <w:pPr>
      <w:numPr>
        <w:numId w:val="0"/>
      </w:numPr>
    </w:pPr>
    <w:rPr>
      <w:sz w:val="20"/>
      <w:lang w:eastAsia="zh-CN"/>
    </w:rPr>
  </w:style>
  <w:style w:type="character" w:customStyle="1" w:styleId="StyleStyle49pt1Char">
    <w:name w:val="Style Style4 + 9 pt1 Char"/>
    <w:basedOn w:val="Style4Char"/>
    <w:link w:val="StyleStyle49pt1"/>
    <w:rsid w:val="009A594F"/>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9A594F"/>
    <w:pPr>
      <w:numPr>
        <w:numId w:val="0"/>
      </w:numPr>
    </w:pPr>
    <w:rPr>
      <w:b/>
      <w:bCs/>
    </w:rPr>
  </w:style>
  <w:style w:type="character" w:customStyle="1" w:styleId="StyleStyle49ptBold1Char">
    <w:name w:val="Style Style4 + 9 pt Bold1 Char"/>
    <w:link w:val="StyleStyle49ptBold1"/>
    <w:rsid w:val="009A594F"/>
    <w:rPr>
      <w:rFonts w:ascii="Arial Narrow" w:hAnsi="Arial Narrow"/>
      <w:b/>
      <w:bCs/>
      <w:szCs w:val="24"/>
      <w:u w:val="single"/>
    </w:rPr>
  </w:style>
  <w:style w:type="paragraph" w:customStyle="1" w:styleId="StyleStyle49pt2">
    <w:name w:val="Style Style4 + 9 pt2"/>
    <w:basedOn w:val="Style4"/>
    <w:link w:val="StyleStyle49pt2Char"/>
    <w:rsid w:val="009A594F"/>
    <w:pPr>
      <w:numPr>
        <w:numId w:val="0"/>
      </w:numPr>
    </w:pPr>
    <w:rPr>
      <w:sz w:val="20"/>
      <w:lang w:eastAsia="zh-CN"/>
    </w:rPr>
  </w:style>
  <w:style w:type="character" w:customStyle="1" w:styleId="StyleStyle49pt2Char">
    <w:name w:val="Style Style4 + 9 pt2 Char"/>
    <w:basedOn w:val="Style4Char"/>
    <w:link w:val="StyleStyle49pt2"/>
    <w:rsid w:val="009A594F"/>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9A594F"/>
    <w:pPr>
      <w:numPr>
        <w:numId w:val="0"/>
      </w:numPr>
    </w:pPr>
    <w:rPr>
      <w:b/>
      <w:bCs/>
    </w:rPr>
  </w:style>
  <w:style w:type="character" w:customStyle="1" w:styleId="StyleStyle49ptBold2Char">
    <w:name w:val="Style Style4 + 9 pt Bold2 Char"/>
    <w:link w:val="StyleStyle49ptBold2"/>
    <w:rsid w:val="009A594F"/>
    <w:rPr>
      <w:rFonts w:ascii="Arial Narrow" w:hAnsi="Arial Narrow"/>
      <w:b/>
      <w:bCs/>
      <w:szCs w:val="24"/>
      <w:u w:val="single"/>
    </w:rPr>
  </w:style>
  <w:style w:type="character" w:customStyle="1" w:styleId="23">
    <w:name w:val="23"/>
    <w:rsid w:val="009A594F"/>
    <w:rPr>
      <w:rFonts w:ascii="Times New Roman" w:hAnsi="Times New Roman" w:cs="Arial"/>
      <w:bCs/>
      <w:sz w:val="20"/>
      <w:u w:val="single"/>
      <w:lang w:val="en-US" w:eastAsia="en-US" w:bidi="ar-SA"/>
    </w:rPr>
  </w:style>
  <w:style w:type="character" w:customStyle="1" w:styleId="33">
    <w:name w:val="33"/>
    <w:rsid w:val="009A594F"/>
    <w:rPr>
      <w:rFonts w:ascii="Times New Roman" w:hAnsi="Times New Roman" w:cs="Arial"/>
      <w:b/>
      <w:bCs/>
      <w:sz w:val="20"/>
      <w:u w:val="single"/>
      <w:lang w:val="en-US" w:eastAsia="en-US" w:bidi="ar-SA"/>
    </w:rPr>
  </w:style>
  <w:style w:type="character" w:customStyle="1" w:styleId="27">
    <w:name w:val="27"/>
    <w:rsid w:val="009A594F"/>
    <w:rPr>
      <w:rFonts w:cs="Arial"/>
      <w:bCs/>
      <w:sz w:val="20"/>
      <w:u w:val="single"/>
      <w:lang w:val="en-US" w:eastAsia="en-US" w:bidi="ar-SA"/>
    </w:rPr>
  </w:style>
  <w:style w:type="character" w:customStyle="1" w:styleId="StyleArialNarrow9pt">
    <w:name w:val="Style Arial Narrow 9 pt"/>
    <w:rsid w:val="009A594F"/>
    <w:rPr>
      <w:rFonts w:ascii="Times New Roman" w:hAnsi="Times New Roman"/>
      <w:sz w:val="20"/>
    </w:rPr>
  </w:style>
  <w:style w:type="paragraph" w:customStyle="1" w:styleId="CiteBody">
    <w:name w:val="Cite Body"/>
    <w:basedOn w:val="Normal"/>
    <w:link w:val="CiteBodyChar"/>
    <w:qFormat/>
    <w:rsid w:val="009A594F"/>
    <w:pPr>
      <w:spacing w:after="0" w:line="240" w:lineRule="auto"/>
    </w:pPr>
    <w:rPr>
      <w:rFonts w:eastAsia="Calibri"/>
      <w:szCs w:val="16"/>
    </w:rPr>
  </w:style>
  <w:style w:type="paragraph" w:customStyle="1" w:styleId="CiteBold">
    <w:name w:val="Cite Bold"/>
    <w:basedOn w:val="CiteBody"/>
    <w:link w:val="CiteBoldChar"/>
    <w:qFormat/>
    <w:rsid w:val="009A594F"/>
    <w:rPr>
      <w:b/>
    </w:rPr>
  </w:style>
  <w:style w:type="character" w:customStyle="1" w:styleId="CiteBodyChar">
    <w:name w:val="Cite Body Char"/>
    <w:link w:val="CiteBody"/>
    <w:rsid w:val="009A594F"/>
    <w:rPr>
      <w:rFonts w:ascii="Calibri" w:eastAsia="Calibri" w:hAnsi="Calibri"/>
      <w:szCs w:val="16"/>
    </w:rPr>
  </w:style>
  <w:style w:type="character" w:customStyle="1" w:styleId="CiteBoldChar">
    <w:name w:val="Cite Bold Char"/>
    <w:link w:val="CiteBold"/>
    <w:rsid w:val="009A594F"/>
    <w:rPr>
      <w:rFonts w:ascii="Calibri" w:eastAsia="Calibri" w:hAnsi="Calibri"/>
      <w:b/>
      <w:szCs w:val="16"/>
    </w:rPr>
  </w:style>
  <w:style w:type="paragraph" w:customStyle="1" w:styleId="StyleCardBody11ptUnderline">
    <w:name w:val="Style Card Body + 11 pt Underline"/>
    <w:basedOn w:val="CardBody"/>
    <w:link w:val="StyleCardBody11ptUnderlineChar"/>
    <w:rsid w:val="009A594F"/>
    <w:rPr>
      <w:sz w:val="20"/>
      <w:u w:val="single"/>
    </w:rPr>
  </w:style>
  <w:style w:type="character" w:customStyle="1" w:styleId="StyleCardBody11ptUnderlineChar">
    <w:name w:val="Style Card Body + 11 pt Underline Char"/>
    <w:link w:val="StyleCardBody11ptUnderline"/>
    <w:rsid w:val="009A594F"/>
    <w:rPr>
      <w:rFonts w:ascii="Calibri" w:eastAsia="Calibri" w:hAnsi="Calibri"/>
      <w:sz w:val="20"/>
      <w:u w:val="single"/>
    </w:rPr>
  </w:style>
  <w:style w:type="paragraph" w:customStyle="1" w:styleId="StyleStyle49pt4">
    <w:name w:val="Style Style4 + 9 pt4"/>
    <w:basedOn w:val="Style4"/>
    <w:link w:val="StyleStyle49pt4Char"/>
    <w:rsid w:val="009A594F"/>
    <w:pPr>
      <w:numPr>
        <w:numId w:val="0"/>
      </w:numPr>
    </w:pPr>
    <w:rPr>
      <w:sz w:val="20"/>
      <w:lang w:eastAsia="zh-CN"/>
    </w:rPr>
  </w:style>
  <w:style w:type="character" w:customStyle="1" w:styleId="StyleStyle49pt4Char">
    <w:name w:val="Style Style4 + 9 pt4 Char"/>
    <w:basedOn w:val="Style4Char"/>
    <w:link w:val="StyleStyle49pt4"/>
    <w:rsid w:val="009A594F"/>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9A594F"/>
    <w:pPr>
      <w:numPr>
        <w:numId w:val="0"/>
      </w:numPr>
    </w:pPr>
    <w:rPr>
      <w:b/>
      <w:bCs/>
    </w:rPr>
  </w:style>
  <w:style w:type="character" w:customStyle="1" w:styleId="StyleStyle49ptBold4Char">
    <w:name w:val="Style Style4 + 9 pt Bold4 Char"/>
    <w:link w:val="StyleStyle49ptBold4"/>
    <w:rsid w:val="009A594F"/>
    <w:rPr>
      <w:rFonts w:ascii="Arial Narrow" w:hAnsi="Arial Narrow"/>
      <w:b/>
      <w:bCs/>
      <w:szCs w:val="24"/>
      <w:u w:val="single"/>
    </w:rPr>
  </w:style>
  <w:style w:type="character" w:customStyle="1" w:styleId="StyleUnderlineCharChar9pt2">
    <w:name w:val="Style Underline Char Char + 9 pt2"/>
    <w:basedOn w:val="DefaultParagraphFont"/>
    <w:rsid w:val="009A594F"/>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9A594F"/>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9A594F"/>
    <w:rPr>
      <w:b/>
      <w:bCs/>
      <w:sz w:val="20"/>
      <w:u w:val="single"/>
      <w:bdr w:val="single" w:sz="4" w:space="0" w:color="auto"/>
    </w:rPr>
  </w:style>
  <w:style w:type="character" w:customStyle="1" w:styleId="Style9ptUnderline7">
    <w:name w:val="Style 9 pt Underline7"/>
    <w:rsid w:val="009A594F"/>
    <w:rPr>
      <w:sz w:val="20"/>
      <w:u w:val="single"/>
    </w:rPr>
  </w:style>
  <w:style w:type="character" w:customStyle="1" w:styleId="Style9ptBoldUnderline3">
    <w:name w:val="Style 9 pt Bold Underline3"/>
    <w:rsid w:val="009A594F"/>
    <w:rPr>
      <w:b/>
      <w:bCs/>
      <w:sz w:val="20"/>
      <w:u w:val="single"/>
    </w:rPr>
  </w:style>
  <w:style w:type="character" w:customStyle="1" w:styleId="Style9ptUnderline8">
    <w:name w:val="Style 9 pt Underline8"/>
    <w:rsid w:val="009A594F"/>
    <w:rPr>
      <w:sz w:val="20"/>
      <w:u w:val="single"/>
    </w:rPr>
  </w:style>
  <w:style w:type="paragraph" w:customStyle="1" w:styleId="StyleStyle49pt5">
    <w:name w:val="Style Style4 + 9 pt5"/>
    <w:basedOn w:val="Style4"/>
    <w:link w:val="StyleStyle49pt5Char"/>
    <w:rsid w:val="009A594F"/>
    <w:pPr>
      <w:numPr>
        <w:numId w:val="0"/>
      </w:numPr>
    </w:pPr>
    <w:rPr>
      <w:sz w:val="20"/>
      <w:lang w:eastAsia="zh-CN"/>
    </w:rPr>
  </w:style>
  <w:style w:type="character" w:customStyle="1" w:styleId="StyleStyle49pt5Char">
    <w:name w:val="Style Style4 + 9 pt5 Char"/>
    <w:basedOn w:val="Style4Char"/>
    <w:link w:val="StyleStyle49pt5"/>
    <w:rsid w:val="009A594F"/>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9A594F"/>
    <w:pPr>
      <w:numPr>
        <w:numId w:val="0"/>
      </w:numPr>
    </w:pPr>
    <w:rPr>
      <w:sz w:val="20"/>
      <w:lang w:eastAsia="zh-CN"/>
    </w:rPr>
  </w:style>
  <w:style w:type="character" w:customStyle="1" w:styleId="StyleStyle49pt6Char">
    <w:name w:val="Style Style4 + 9 pt6 Char"/>
    <w:basedOn w:val="Style4Char"/>
    <w:link w:val="StyleStyle49pt6"/>
    <w:rsid w:val="009A594F"/>
    <w:rPr>
      <w:rFonts w:ascii="Arial Narrow" w:hAnsi="Arial Narrow"/>
      <w:sz w:val="20"/>
      <w:szCs w:val="24"/>
      <w:u w:val="single"/>
      <w:lang w:eastAsia="zh-CN"/>
    </w:rPr>
  </w:style>
  <w:style w:type="character" w:customStyle="1" w:styleId="66">
    <w:name w:val="66"/>
    <w:rsid w:val="009A594F"/>
    <w:rPr>
      <w:rFonts w:cs="Arial"/>
      <w:bCs/>
      <w:sz w:val="20"/>
      <w:u w:val="single"/>
      <w:lang w:val="en-US" w:eastAsia="en-US" w:bidi="ar-SA"/>
    </w:rPr>
  </w:style>
  <w:style w:type="character" w:customStyle="1" w:styleId="Style9ptUnderline9">
    <w:name w:val="Style 9 pt Underline9"/>
    <w:rsid w:val="009A594F"/>
    <w:rPr>
      <w:sz w:val="20"/>
      <w:u w:val="single"/>
    </w:rPr>
  </w:style>
  <w:style w:type="paragraph" w:customStyle="1" w:styleId="StyleStyle49ptBold5">
    <w:name w:val="Style Style4 + 9 pt Bold5"/>
    <w:basedOn w:val="Style4"/>
    <w:link w:val="StyleStyle49ptBold5Char"/>
    <w:rsid w:val="009A594F"/>
    <w:pPr>
      <w:numPr>
        <w:numId w:val="0"/>
      </w:numPr>
    </w:pPr>
    <w:rPr>
      <w:b/>
      <w:bCs/>
    </w:rPr>
  </w:style>
  <w:style w:type="character" w:customStyle="1" w:styleId="StyleStyle49ptBold5Char">
    <w:name w:val="Style Style4 + 9 pt Bold5 Char"/>
    <w:link w:val="StyleStyle49ptBold5"/>
    <w:rsid w:val="009A594F"/>
    <w:rPr>
      <w:rFonts w:ascii="Arial Narrow" w:hAnsi="Arial Narrow"/>
      <w:b/>
      <w:bCs/>
      <w:szCs w:val="24"/>
      <w:u w:val="single"/>
    </w:rPr>
  </w:style>
  <w:style w:type="character" w:customStyle="1" w:styleId="Style9ptBoldUnderline4">
    <w:name w:val="Style 9 pt Bold Underline4"/>
    <w:rsid w:val="009A594F"/>
    <w:rPr>
      <w:b/>
      <w:bCs/>
      <w:sz w:val="20"/>
      <w:u w:val="single"/>
    </w:rPr>
  </w:style>
  <w:style w:type="paragraph" w:customStyle="1" w:styleId="StyleStyle49pt7">
    <w:name w:val="Style Style4 + 9 pt7"/>
    <w:basedOn w:val="Style4"/>
    <w:link w:val="StyleStyle49pt7Char"/>
    <w:rsid w:val="009A594F"/>
    <w:pPr>
      <w:numPr>
        <w:numId w:val="0"/>
      </w:numPr>
    </w:pPr>
    <w:rPr>
      <w:sz w:val="20"/>
      <w:lang w:eastAsia="zh-CN"/>
    </w:rPr>
  </w:style>
  <w:style w:type="character" w:customStyle="1" w:styleId="StyleStyle49pt7Char">
    <w:name w:val="Style Style4 + 9 pt7 Char"/>
    <w:basedOn w:val="Style4Char"/>
    <w:link w:val="StyleStyle49pt7"/>
    <w:rsid w:val="009A594F"/>
    <w:rPr>
      <w:rFonts w:ascii="Arial Narrow" w:hAnsi="Arial Narrow"/>
      <w:sz w:val="20"/>
      <w:szCs w:val="24"/>
      <w:u w:val="single"/>
      <w:lang w:eastAsia="zh-CN"/>
    </w:rPr>
  </w:style>
  <w:style w:type="character" w:customStyle="1" w:styleId="titleblue14">
    <w:name w:val="titleblue14"/>
    <w:basedOn w:val="DefaultParagraphFont"/>
    <w:rsid w:val="009A594F"/>
  </w:style>
  <w:style w:type="paragraph" w:customStyle="1" w:styleId="FONT7">
    <w:name w:val="FONT 7"/>
    <w:qFormat/>
    <w:rsid w:val="009A594F"/>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9A594F"/>
    <w:pPr>
      <w:numPr>
        <w:numId w:val="0"/>
      </w:numPr>
    </w:pPr>
  </w:style>
  <w:style w:type="paragraph" w:customStyle="1" w:styleId="StyleHeading2Underline">
    <w:name w:val="Style Heading 2 + Underline"/>
    <w:basedOn w:val="Heading2"/>
    <w:link w:val="StyleHeading2UnderlineChar"/>
    <w:rsid w:val="009A594F"/>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9A594F"/>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9A594F"/>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9A594F"/>
    <w:rPr>
      <w:rFonts w:eastAsia="Calibri"/>
      <w:szCs w:val="24"/>
      <w:u w:val="single"/>
    </w:rPr>
  </w:style>
  <w:style w:type="paragraph" w:customStyle="1" w:styleId="StyleCardText11ptBoldUnderline">
    <w:name w:val="Style Card Text + 11 pt Bold Underline"/>
    <w:link w:val="StyleCardText11ptBoldUnderlineChar"/>
    <w:rsid w:val="009A594F"/>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9A594F"/>
    <w:rPr>
      <w:rFonts w:eastAsia="Calibri"/>
      <w:b/>
      <w:bCs/>
      <w:szCs w:val="24"/>
      <w:u w:val="single"/>
    </w:rPr>
  </w:style>
  <w:style w:type="paragraph" w:customStyle="1" w:styleId="StyleStyle49ptBold6">
    <w:name w:val="Style Style4 + 9 pt Bold6"/>
    <w:basedOn w:val="Style4"/>
    <w:link w:val="StyleStyle49ptBold6Char"/>
    <w:rsid w:val="009A594F"/>
    <w:pPr>
      <w:numPr>
        <w:numId w:val="0"/>
      </w:numPr>
    </w:pPr>
    <w:rPr>
      <w:b/>
      <w:bCs/>
    </w:rPr>
  </w:style>
  <w:style w:type="character" w:customStyle="1" w:styleId="StyleStyle49ptBold6Char">
    <w:name w:val="Style Style4 + 9 pt Bold6 Char"/>
    <w:link w:val="StyleStyle49ptBold6"/>
    <w:rsid w:val="009A594F"/>
    <w:rPr>
      <w:rFonts w:ascii="Arial Narrow" w:hAnsi="Arial Narrow"/>
      <w:b/>
      <w:bCs/>
      <w:szCs w:val="24"/>
      <w:u w:val="single"/>
    </w:rPr>
  </w:style>
  <w:style w:type="paragraph" w:customStyle="1" w:styleId="StyleUnderlined11pt">
    <w:name w:val="Style Underlined + 11 pt"/>
    <w:link w:val="StyleUnderlined11ptChar"/>
    <w:qFormat/>
    <w:rsid w:val="009A594F"/>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9A594F"/>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9A594F"/>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9A594F"/>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9A594F"/>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9A594F"/>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9A594F"/>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9A594F"/>
    <w:rPr>
      <w:rFonts w:ascii="Times New Roman" w:eastAsia="Calibri" w:hAnsi="Times New Roman" w:cs="Times New Roman"/>
      <w:sz w:val="16"/>
    </w:rPr>
  </w:style>
  <w:style w:type="paragraph" w:customStyle="1" w:styleId="Underlinestyle1">
    <w:name w:val="Underline style"/>
    <w:basedOn w:val="Normal"/>
    <w:qFormat/>
    <w:rsid w:val="009A594F"/>
    <w:pPr>
      <w:spacing w:after="0" w:line="240" w:lineRule="auto"/>
    </w:pPr>
    <w:rPr>
      <w:rFonts w:eastAsia="Calibri"/>
      <w:u w:val="single"/>
    </w:rPr>
  </w:style>
  <w:style w:type="character" w:customStyle="1" w:styleId="Style11ptUnderline3">
    <w:name w:val="Style 11 pt Underline3"/>
    <w:rsid w:val="009A594F"/>
    <w:rPr>
      <w:sz w:val="20"/>
      <w:u w:val="single"/>
    </w:rPr>
  </w:style>
  <w:style w:type="character" w:customStyle="1" w:styleId="StyleUnderlineCharChar9pt3">
    <w:name w:val="Style Underline Char Char + 9 pt3"/>
    <w:basedOn w:val="DefaultParagraphFont"/>
    <w:rsid w:val="009A594F"/>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9A594F"/>
    <w:rPr>
      <w:sz w:val="20"/>
      <w:u w:val="single"/>
    </w:rPr>
  </w:style>
  <w:style w:type="character" w:customStyle="1" w:styleId="Style9ptUnderline11">
    <w:name w:val="Style 9 pt Underline11"/>
    <w:rsid w:val="009A594F"/>
    <w:rPr>
      <w:sz w:val="20"/>
      <w:u w:val="single"/>
    </w:rPr>
  </w:style>
  <w:style w:type="character" w:customStyle="1" w:styleId="Style9ptBoldUnderline5">
    <w:name w:val="Style 9 pt Bold Underline5"/>
    <w:rsid w:val="009A594F"/>
    <w:rPr>
      <w:b/>
      <w:bCs/>
      <w:sz w:val="20"/>
      <w:u w:val="single"/>
    </w:rPr>
  </w:style>
  <w:style w:type="character" w:customStyle="1" w:styleId="UnderlineChar2CharChar">
    <w:name w:val="Underline Char2 Char Char"/>
    <w:rsid w:val="009A594F"/>
    <w:rPr>
      <w:szCs w:val="24"/>
      <w:u w:val="single"/>
      <w:lang w:val="en-US" w:eastAsia="en-US" w:bidi="ar-SA"/>
    </w:rPr>
  </w:style>
  <w:style w:type="character" w:customStyle="1" w:styleId="BoldandUnderlineChar2CharCharChar">
    <w:name w:val="Bold and Underline Char2 Char Char Char"/>
    <w:link w:val="BoldandUnderlineChar2CharChar"/>
    <w:rsid w:val="009A594F"/>
    <w:rPr>
      <w:b/>
      <w:u w:val="single"/>
    </w:rPr>
  </w:style>
  <w:style w:type="paragraph" w:customStyle="1" w:styleId="textboldChar">
    <w:name w:val="text bold Char"/>
    <w:basedOn w:val="Normal"/>
    <w:link w:val="textboldCharChar"/>
    <w:rsid w:val="009A594F"/>
    <w:pPr>
      <w:spacing w:after="0" w:line="240" w:lineRule="auto"/>
      <w:ind w:left="720"/>
    </w:pPr>
    <w:rPr>
      <w:rFonts w:eastAsia="Calibri"/>
      <w:b/>
      <w:sz w:val="24"/>
      <w:u w:val="thick"/>
    </w:rPr>
  </w:style>
  <w:style w:type="character" w:customStyle="1" w:styleId="textboldCharChar">
    <w:name w:val="text bold Char Char"/>
    <w:link w:val="textboldChar"/>
    <w:rsid w:val="009A594F"/>
    <w:rPr>
      <w:rFonts w:ascii="Calibri" w:eastAsia="Calibri" w:hAnsi="Calibri"/>
      <w:b/>
      <w:sz w:val="24"/>
      <w:u w:val="thick"/>
    </w:rPr>
  </w:style>
  <w:style w:type="character" w:customStyle="1" w:styleId="snapnoshots">
    <w:name w:val="snap_noshots"/>
    <w:basedOn w:val="DefaultParagraphFont"/>
    <w:rsid w:val="009A594F"/>
  </w:style>
  <w:style w:type="character" w:customStyle="1" w:styleId="cnbcsbhdcomp">
    <w:name w:val="cnbc_sbhd_comp"/>
    <w:rsid w:val="009A594F"/>
  </w:style>
  <w:style w:type="character" w:customStyle="1" w:styleId="blox-headline">
    <w:name w:val="blox-headline"/>
    <w:rsid w:val="009A594F"/>
  </w:style>
  <w:style w:type="character" w:customStyle="1" w:styleId="Heading2CharCharCharCharCharChar1CharChar">
    <w:name w:val="Heading 2 Char Char Char Char Char Char1 Char Char"/>
    <w:basedOn w:val="DefaultParagraphFont"/>
    <w:uiPriority w:val="99"/>
    <w:rsid w:val="009A594F"/>
    <w:rPr>
      <w:rFonts w:cs="Arial"/>
      <w:b/>
      <w:bCs/>
      <w:iCs/>
      <w:sz w:val="28"/>
      <w:lang w:val="en-US" w:eastAsia="en-US"/>
    </w:rPr>
  </w:style>
  <w:style w:type="character" w:customStyle="1" w:styleId="postsubtitle">
    <w:name w:val="post_subtitle"/>
    <w:basedOn w:val="DefaultParagraphFont"/>
    <w:rsid w:val="009A594F"/>
  </w:style>
  <w:style w:type="character" w:customStyle="1" w:styleId="NoterefInText">
    <w:name w:val="_NoterefInText"/>
    <w:uiPriority w:val="99"/>
    <w:rsid w:val="009A594F"/>
    <w:rPr>
      <w:rFonts w:cs="New Baskerville"/>
      <w:color w:val="000000"/>
    </w:rPr>
  </w:style>
  <w:style w:type="character" w:customStyle="1" w:styleId="postauthor">
    <w:name w:val="postauthor"/>
    <w:basedOn w:val="DefaultParagraphFont"/>
    <w:rsid w:val="009A594F"/>
  </w:style>
  <w:style w:type="paragraph" w:customStyle="1" w:styleId="notes-source-hasnotes">
    <w:name w:val="notes-source-hasnotes"/>
    <w:basedOn w:val="Normal"/>
    <w:qFormat/>
    <w:rsid w:val="009A594F"/>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9A594F"/>
  </w:style>
  <w:style w:type="character" w:customStyle="1" w:styleId="thirdparty-logo">
    <w:name w:val="thirdparty-logo"/>
    <w:basedOn w:val="DefaultParagraphFont"/>
    <w:rsid w:val="009A594F"/>
  </w:style>
  <w:style w:type="paragraph" w:customStyle="1" w:styleId="articlemeta">
    <w:name w:val="articlemeta"/>
    <w:basedOn w:val="Normal"/>
    <w:qFormat/>
    <w:rsid w:val="009A594F"/>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9A594F"/>
  </w:style>
  <w:style w:type="character" w:customStyle="1" w:styleId="print-footnote">
    <w:name w:val="print-footnote"/>
    <w:basedOn w:val="DefaultParagraphFont"/>
    <w:rsid w:val="009A594F"/>
  </w:style>
  <w:style w:type="character" w:customStyle="1" w:styleId="datestring">
    <w:name w:val="datestring"/>
    <w:basedOn w:val="DefaultParagraphFont"/>
    <w:rsid w:val="009A594F"/>
  </w:style>
  <w:style w:type="paragraph" w:customStyle="1" w:styleId="left">
    <w:name w:val="left"/>
    <w:basedOn w:val="Normal"/>
    <w:qFormat/>
    <w:rsid w:val="009A594F"/>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9A594F"/>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9A594F"/>
  </w:style>
  <w:style w:type="paragraph" w:customStyle="1" w:styleId="creditpostedmodified">
    <w:name w:val="credit_posted_modified"/>
    <w:basedOn w:val="Normal"/>
    <w:qFormat/>
    <w:rsid w:val="009A594F"/>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9A594F"/>
  </w:style>
  <w:style w:type="character" w:customStyle="1" w:styleId="grd">
    <w:name w:val="grd"/>
    <w:basedOn w:val="DefaultParagraphFont"/>
    <w:rsid w:val="009A594F"/>
  </w:style>
  <w:style w:type="paragraph" w:customStyle="1" w:styleId="hs-text-container">
    <w:name w:val="hs-text-container"/>
    <w:basedOn w:val="Normal"/>
    <w:qFormat/>
    <w:rsid w:val="009A594F"/>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9A594F"/>
  </w:style>
  <w:style w:type="character" w:customStyle="1" w:styleId="article-author-name">
    <w:name w:val="article-author-name"/>
    <w:basedOn w:val="DefaultParagraphFont"/>
    <w:rsid w:val="009A594F"/>
  </w:style>
  <w:style w:type="character" w:customStyle="1" w:styleId="bioexcerpt">
    <w:name w:val="bio_excerpt"/>
    <w:basedOn w:val="DefaultParagraphFont"/>
    <w:rsid w:val="009A594F"/>
  </w:style>
  <w:style w:type="character" w:customStyle="1" w:styleId="commentcount">
    <w:name w:val="comment_count"/>
    <w:basedOn w:val="DefaultParagraphFont"/>
    <w:rsid w:val="009A594F"/>
  </w:style>
  <w:style w:type="character" w:customStyle="1" w:styleId="searchtermshighlighted">
    <w:name w:val="searchtermshighlighted"/>
    <w:basedOn w:val="DefaultParagraphFont"/>
    <w:rsid w:val="009A594F"/>
  </w:style>
  <w:style w:type="character" w:customStyle="1" w:styleId="contributornametrigger">
    <w:name w:val="contributornametrigger"/>
    <w:basedOn w:val="DefaultParagraphFont"/>
    <w:rsid w:val="009A594F"/>
  </w:style>
  <w:style w:type="character" w:customStyle="1" w:styleId="bylinepipe">
    <w:name w:val="bylinepipe"/>
    <w:basedOn w:val="DefaultParagraphFont"/>
    <w:rsid w:val="009A594F"/>
  </w:style>
  <w:style w:type="character" w:customStyle="1" w:styleId="lucenesearchresulturlb">
    <w:name w:val="lucene_search_result_url_b"/>
    <w:basedOn w:val="DefaultParagraphFont"/>
    <w:rsid w:val="009A594F"/>
  </w:style>
  <w:style w:type="character" w:customStyle="1" w:styleId="faculty-title">
    <w:name w:val="faculty-title"/>
    <w:basedOn w:val="DefaultParagraphFont"/>
    <w:rsid w:val="009A594F"/>
  </w:style>
  <w:style w:type="character" w:customStyle="1" w:styleId="issue">
    <w:name w:val="issue"/>
    <w:basedOn w:val="DefaultParagraphFont"/>
    <w:rsid w:val="009A594F"/>
  </w:style>
  <w:style w:type="character" w:customStyle="1" w:styleId="pages">
    <w:name w:val="pages"/>
    <w:basedOn w:val="DefaultParagraphFont"/>
    <w:rsid w:val="009A594F"/>
  </w:style>
  <w:style w:type="character" w:customStyle="1" w:styleId="person">
    <w:name w:val="person"/>
    <w:basedOn w:val="DefaultParagraphFont"/>
    <w:rsid w:val="009A594F"/>
  </w:style>
  <w:style w:type="character" w:customStyle="1" w:styleId="corresponding">
    <w:name w:val="corresponding"/>
    <w:basedOn w:val="DefaultParagraphFont"/>
    <w:rsid w:val="009A594F"/>
  </w:style>
  <w:style w:type="paragraph" w:customStyle="1" w:styleId="entry-meta">
    <w:name w:val="entry-meta"/>
    <w:basedOn w:val="Normal"/>
    <w:qFormat/>
    <w:rsid w:val="009A594F"/>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9A594F"/>
  </w:style>
  <w:style w:type="character" w:customStyle="1" w:styleId="post-category">
    <w:name w:val="post-category"/>
    <w:basedOn w:val="DefaultParagraphFont"/>
    <w:rsid w:val="009A594F"/>
  </w:style>
  <w:style w:type="paragraph" w:customStyle="1" w:styleId="articledetails">
    <w:name w:val="articledetails"/>
    <w:basedOn w:val="Normal"/>
    <w:qFormat/>
    <w:rsid w:val="009A594F"/>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9A594F"/>
  </w:style>
  <w:style w:type="paragraph" w:customStyle="1" w:styleId="aff">
    <w:name w:val="aff"/>
    <w:basedOn w:val="Normal"/>
    <w:qFormat/>
    <w:rsid w:val="009A594F"/>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9A594F"/>
  </w:style>
  <w:style w:type="character" w:customStyle="1" w:styleId="entry-author-name">
    <w:name w:val="entry-author-name"/>
    <w:basedOn w:val="DefaultParagraphFont"/>
    <w:rsid w:val="009A594F"/>
  </w:style>
  <w:style w:type="character" w:customStyle="1" w:styleId="contrib-degrees">
    <w:name w:val="contrib-degrees"/>
    <w:basedOn w:val="DefaultParagraphFont"/>
    <w:rsid w:val="009A594F"/>
  </w:style>
  <w:style w:type="character" w:customStyle="1" w:styleId="contrib-on-behalf-of">
    <w:name w:val="contrib-on-behalf-of"/>
    <w:basedOn w:val="DefaultParagraphFont"/>
    <w:rsid w:val="009A594F"/>
  </w:style>
  <w:style w:type="character" w:customStyle="1" w:styleId="pubtime">
    <w:name w:val="pubtime"/>
    <w:basedOn w:val="DefaultParagraphFont"/>
    <w:rsid w:val="009A594F"/>
  </w:style>
  <w:style w:type="character" w:customStyle="1" w:styleId="fbcommentscount">
    <w:name w:val="fb_comments_count"/>
    <w:basedOn w:val="DefaultParagraphFont"/>
    <w:rsid w:val="009A594F"/>
  </w:style>
  <w:style w:type="character" w:customStyle="1" w:styleId="stsharethiscustom">
    <w:name w:val="st_sharethis_custom"/>
    <w:basedOn w:val="DefaultParagraphFont"/>
    <w:rsid w:val="009A594F"/>
  </w:style>
  <w:style w:type="paragraph" w:customStyle="1" w:styleId="permalinkable">
    <w:name w:val="permalinkable"/>
    <w:basedOn w:val="Normal"/>
    <w:qFormat/>
    <w:rsid w:val="009A594F"/>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9A594F"/>
  </w:style>
  <w:style w:type="character" w:customStyle="1" w:styleId="articleauthor0">
    <w:name w:val="article_author"/>
    <w:basedOn w:val="DefaultParagraphFont"/>
    <w:rsid w:val="009A594F"/>
  </w:style>
  <w:style w:type="character" w:customStyle="1" w:styleId="articleissue">
    <w:name w:val="article_issue"/>
    <w:basedOn w:val="DefaultParagraphFont"/>
    <w:rsid w:val="009A594F"/>
  </w:style>
  <w:style w:type="character" w:customStyle="1" w:styleId="a-size-large">
    <w:name w:val="a-size-large"/>
    <w:basedOn w:val="DefaultParagraphFont"/>
    <w:rsid w:val="009A594F"/>
  </w:style>
  <w:style w:type="character" w:customStyle="1" w:styleId="a-size-medium">
    <w:name w:val="a-size-medium"/>
    <w:basedOn w:val="DefaultParagraphFont"/>
    <w:rsid w:val="009A594F"/>
  </w:style>
  <w:style w:type="character" w:customStyle="1" w:styleId="contribution">
    <w:name w:val="contribution"/>
    <w:basedOn w:val="DefaultParagraphFont"/>
    <w:rsid w:val="009A594F"/>
  </w:style>
  <w:style w:type="character" w:customStyle="1" w:styleId="a-color-secondary">
    <w:name w:val="a-color-secondary"/>
    <w:basedOn w:val="DefaultParagraphFont"/>
    <w:rsid w:val="009A594F"/>
  </w:style>
  <w:style w:type="paragraph" w:customStyle="1" w:styleId="sbyline">
    <w:name w:val="sbyline"/>
    <w:basedOn w:val="Normal"/>
    <w:qFormat/>
    <w:rsid w:val="009A594F"/>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9A594F"/>
  </w:style>
  <w:style w:type="character" w:customStyle="1" w:styleId="ui-staffline">
    <w:name w:val="ui-staffline"/>
    <w:basedOn w:val="DefaultParagraphFont"/>
    <w:rsid w:val="009A594F"/>
  </w:style>
  <w:style w:type="paragraph" w:customStyle="1" w:styleId="promotion-tag-p">
    <w:name w:val="promotion-tag-p"/>
    <w:basedOn w:val="Normal"/>
    <w:qFormat/>
    <w:rsid w:val="009A594F"/>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9A594F"/>
  </w:style>
  <w:style w:type="character" w:customStyle="1" w:styleId="specialissuelabel">
    <w:name w:val="specialissuelabel"/>
    <w:basedOn w:val="DefaultParagraphFont"/>
    <w:rsid w:val="009A594F"/>
  </w:style>
  <w:style w:type="character" w:customStyle="1" w:styleId="wp-smiley">
    <w:name w:val="wp-smiley"/>
    <w:basedOn w:val="DefaultParagraphFont"/>
    <w:rsid w:val="009A594F"/>
  </w:style>
  <w:style w:type="character" w:customStyle="1" w:styleId="artjournal">
    <w:name w:val="art_journal"/>
    <w:basedOn w:val="DefaultParagraphFont"/>
    <w:rsid w:val="009A594F"/>
  </w:style>
  <w:style w:type="character" w:customStyle="1" w:styleId="artdatevolumeissuepart">
    <w:name w:val="art_datevolumeissuepart"/>
    <w:basedOn w:val="DefaultParagraphFont"/>
    <w:rsid w:val="009A594F"/>
  </w:style>
  <w:style w:type="character" w:customStyle="1" w:styleId="artpages">
    <w:name w:val="art_pages"/>
    <w:basedOn w:val="DefaultParagraphFont"/>
    <w:rsid w:val="009A594F"/>
  </w:style>
  <w:style w:type="paragraph" w:customStyle="1" w:styleId="lede">
    <w:name w:val="lede"/>
    <w:basedOn w:val="Normal"/>
    <w:qFormat/>
    <w:rsid w:val="009A594F"/>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9A594F"/>
  </w:style>
  <w:style w:type="character" w:customStyle="1" w:styleId="degree">
    <w:name w:val="degree"/>
    <w:basedOn w:val="DefaultParagraphFont"/>
    <w:rsid w:val="009A594F"/>
  </w:style>
  <w:style w:type="character" w:customStyle="1" w:styleId="major">
    <w:name w:val="major"/>
    <w:basedOn w:val="DefaultParagraphFont"/>
    <w:rsid w:val="009A594F"/>
  </w:style>
  <w:style w:type="character" w:customStyle="1" w:styleId="views">
    <w:name w:val="views"/>
    <w:basedOn w:val="DefaultParagraphFont"/>
    <w:rsid w:val="009A594F"/>
  </w:style>
  <w:style w:type="character" w:customStyle="1" w:styleId="stmainservices">
    <w:name w:val="stmainservices"/>
    <w:basedOn w:val="DefaultParagraphFont"/>
    <w:rsid w:val="009A594F"/>
  </w:style>
  <w:style w:type="character" w:customStyle="1" w:styleId="stbubblehcount">
    <w:name w:val="stbubble_hcount"/>
    <w:basedOn w:val="DefaultParagraphFont"/>
    <w:rsid w:val="009A594F"/>
  </w:style>
  <w:style w:type="paragraph" w:customStyle="1" w:styleId="Document">
    <w:name w:val="_Document"/>
    <w:basedOn w:val="Default"/>
    <w:next w:val="Default"/>
    <w:uiPriority w:val="99"/>
    <w:qFormat/>
    <w:rsid w:val="009A594F"/>
    <w:rPr>
      <w:rFonts w:ascii="New Baskerville" w:eastAsiaTheme="minorEastAsia" w:hAnsi="New Baskerville"/>
      <w:color w:val="auto"/>
    </w:rPr>
  </w:style>
  <w:style w:type="paragraph" w:customStyle="1" w:styleId="SubHead1">
    <w:name w:val="_SubHead1"/>
    <w:basedOn w:val="Default"/>
    <w:next w:val="Default"/>
    <w:uiPriority w:val="99"/>
    <w:qFormat/>
    <w:rsid w:val="009A594F"/>
    <w:rPr>
      <w:rFonts w:ascii="New Baskerville" w:eastAsiaTheme="minorEastAsia" w:hAnsi="New Baskerville"/>
      <w:color w:val="auto"/>
    </w:rPr>
  </w:style>
  <w:style w:type="paragraph" w:customStyle="1" w:styleId="SubHead2">
    <w:name w:val="_SubHead2"/>
    <w:basedOn w:val="Default"/>
    <w:next w:val="Default"/>
    <w:uiPriority w:val="99"/>
    <w:qFormat/>
    <w:rsid w:val="009A594F"/>
    <w:rPr>
      <w:rFonts w:ascii="New Baskerville" w:eastAsiaTheme="minorEastAsia" w:hAnsi="New Baskerville"/>
      <w:color w:val="auto"/>
    </w:rPr>
  </w:style>
  <w:style w:type="paragraph" w:customStyle="1" w:styleId="collapsed-hide">
    <w:name w:val="collapsed-hide"/>
    <w:basedOn w:val="Normal"/>
    <w:qFormat/>
    <w:rsid w:val="009A594F"/>
    <w:pPr>
      <w:spacing w:before="100" w:beforeAutospacing="1" w:after="100" w:afterAutospacing="1" w:line="240" w:lineRule="auto"/>
    </w:pPr>
    <w:rPr>
      <w:rFonts w:ascii="Times" w:hAnsi="Times"/>
      <w:sz w:val="20"/>
      <w:szCs w:val="20"/>
    </w:rPr>
  </w:style>
  <w:style w:type="paragraph" w:customStyle="1" w:styleId="odd">
    <w:name w:val="odd"/>
    <w:basedOn w:val="Normal"/>
    <w:qFormat/>
    <w:rsid w:val="009A594F"/>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9A594F"/>
  </w:style>
  <w:style w:type="character" w:customStyle="1" w:styleId="tolocaltime">
    <w:name w:val="tolocaltime"/>
    <w:basedOn w:val="DefaultParagraphFont"/>
    <w:rsid w:val="009A594F"/>
  </w:style>
  <w:style w:type="character" w:customStyle="1" w:styleId="pb-byline">
    <w:name w:val="pb-byline"/>
    <w:basedOn w:val="DefaultParagraphFont"/>
    <w:rsid w:val="009A594F"/>
  </w:style>
  <w:style w:type="character" w:customStyle="1" w:styleId="pb-timestamp">
    <w:name w:val="pb-timestamp"/>
    <w:basedOn w:val="DefaultParagraphFont"/>
    <w:rsid w:val="009A594F"/>
  </w:style>
  <w:style w:type="character" w:customStyle="1" w:styleId="posted-on">
    <w:name w:val="posted-on"/>
    <w:basedOn w:val="DefaultParagraphFont"/>
    <w:rsid w:val="009A594F"/>
  </w:style>
  <w:style w:type="character" w:customStyle="1" w:styleId="even">
    <w:name w:val="even"/>
    <w:basedOn w:val="DefaultParagraphFont"/>
    <w:rsid w:val="009A594F"/>
  </w:style>
  <w:style w:type="character" w:customStyle="1" w:styleId="foreground">
    <w:name w:val="foreground"/>
    <w:basedOn w:val="DefaultParagraphFont"/>
    <w:rsid w:val="009A594F"/>
  </w:style>
  <w:style w:type="paragraph" w:customStyle="1" w:styleId="volissue">
    <w:name w:val="volissue"/>
    <w:basedOn w:val="Normal"/>
    <w:qFormat/>
    <w:rsid w:val="009A594F"/>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9A594F"/>
  </w:style>
  <w:style w:type="character" w:customStyle="1" w:styleId="articledate">
    <w:name w:val="articledate"/>
    <w:basedOn w:val="DefaultParagraphFont"/>
    <w:rsid w:val="009A594F"/>
  </w:style>
  <w:style w:type="character" w:customStyle="1" w:styleId="post-byline">
    <w:name w:val="post-byline"/>
    <w:basedOn w:val="DefaultParagraphFont"/>
    <w:rsid w:val="009A594F"/>
  </w:style>
  <w:style w:type="character" w:customStyle="1" w:styleId="upper">
    <w:name w:val="upper"/>
    <w:basedOn w:val="DefaultParagraphFont"/>
    <w:rsid w:val="009A594F"/>
  </w:style>
  <w:style w:type="character" w:customStyle="1" w:styleId="metadate">
    <w:name w:val="meta_date"/>
    <w:basedOn w:val="DefaultParagraphFont"/>
    <w:rsid w:val="009A594F"/>
  </w:style>
  <w:style w:type="character" w:customStyle="1" w:styleId="fa">
    <w:name w:val="fa"/>
    <w:basedOn w:val="DefaultParagraphFont"/>
    <w:rsid w:val="009A594F"/>
  </w:style>
  <w:style w:type="character" w:customStyle="1" w:styleId="longname">
    <w:name w:val="longname"/>
    <w:basedOn w:val="DefaultParagraphFont"/>
    <w:rsid w:val="009A594F"/>
  </w:style>
  <w:style w:type="character" w:customStyle="1" w:styleId="echocontainer">
    <w:name w:val="echo_container"/>
    <w:basedOn w:val="DefaultParagraphFont"/>
    <w:rsid w:val="009A594F"/>
  </w:style>
  <w:style w:type="character" w:customStyle="1" w:styleId="comment-display">
    <w:name w:val="comment-display"/>
    <w:basedOn w:val="DefaultParagraphFont"/>
    <w:rsid w:val="009A594F"/>
  </w:style>
  <w:style w:type="paragraph" w:customStyle="1" w:styleId="comment-count-label">
    <w:name w:val="comment-count-label"/>
    <w:basedOn w:val="Normal"/>
    <w:rsid w:val="009A594F"/>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9A594F"/>
  </w:style>
  <w:style w:type="character" w:customStyle="1" w:styleId="discussion-policy">
    <w:name w:val="discussion-policy"/>
    <w:basedOn w:val="DefaultParagraphFont"/>
    <w:rsid w:val="009A594F"/>
  </w:style>
  <w:style w:type="character" w:customStyle="1" w:styleId="echo-apps-conversations-streamcaption">
    <w:name w:val="echo-apps-conversations-streamcaption"/>
    <w:basedOn w:val="DefaultParagraphFont"/>
    <w:rsid w:val="009A594F"/>
  </w:style>
  <w:style w:type="character" w:customStyle="1" w:styleId="echo-streamserver-controls-stream-item-text">
    <w:name w:val="echo-streamserver-controls-stream-item-text"/>
    <w:basedOn w:val="DefaultParagraphFont"/>
    <w:rsid w:val="009A594F"/>
  </w:style>
  <w:style w:type="character" w:customStyle="1" w:styleId="echo-streamserver-controls-facepile-more">
    <w:name w:val="echo-streamserver-controls-facepile-more"/>
    <w:basedOn w:val="DefaultParagraphFont"/>
    <w:rsid w:val="009A594F"/>
  </w:style>
  <w:style w:type="character" w:customStyle="1" w:styleId="echo-primaryfont">
    <w:name w:val="echo-primaryfont"/>
    <w:basedOn w:val="DefaultParagraphFont"/>
    <w:rsid w:val="009A594F"/>
  </w:style>
  <w:style w:type="character" w:customStyle="1" w:styleId="section">
    <w:name w:val="section"/>
    <w:basedOn w:val="DefaultParagraphFont"/>
    <w:rsid w:val="009A594F"/>
  </w:style>
  <w:style w:type="character" w:customStyle="1" w:styleId="wpsr-txt-headline">
    <w:name w:val="wpsr-txt-headline"/>
    <w:basedOn w:val="DefaultParagraphFont"/>
    <w:rsid w:val="009A594F"/>
  </w:style>
  <w:style w:type="character" w:customStyle="1" w:styleId="asset-metabar-author">
    <w:name w:val="asset-metabar-author"/>
    <w:basedOn w:val="DefaultParagraphFont"/>
    <w:rsid w:val="009A594F"/>
  </w:style>
  <w:style w:type="character" w:customStyle="1" w:styleId="asset-metabar-time">
    <w:name w:val="asset-metabar-time"/>
    <w:basedOn w:val="DefaultParagraphFont"/>
    <w:rsid w:val="009A594F"/>
  </w:style>
  <w:style w:type="character" w:customStyle="1" w:styleId="eza-dateline">
    <w:name w:val="eza-dateline"/>
    <w:basedOn w:val="DefaultParagraphFont"/>
    <w:rsid w:val="009A594F"/>
  </w:style>
  <w:style w:type="character" w:customStyle="1" w:styleId="eza-authors">
    <w:name w:val="eza-authors"/>
    <w:basedOn w:val="DefaultParagraphFont"/>
    <w:rsid w:val="009A594F"/>
  </w:style>
  <w:style w:type="character" w:customStyle="1" w:styleId="csmstaff">
    <w:name w:val="csm_staff"/>
    <w:basedOn w:val="DefaultParagraphFont"/>
    <w:rsid w:val="009A594F"/>
  </w:style>
  <w:style w:type="paragraph" w:customStyle="1" w:styleId="mol-para-with-font">
    <w:name w:val="mol-para-with-font"/>
    <w:basedOn w:val="Normal"/>
    <w:rsid w:val="009A594F"/>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9A594F"/>
  </w:style>
  <w:style w:type="character" w:customStyle="1" w:styleId="byline-text">
    <w:name w:val="byline-text"/>
    <w:basedOn w:val="DefaultParagraphFont"/>
    <w:rsid w:val="009A594F"/>
  </w:style>
  <w:style w:type="character" w:customStyle="1" w:styleId="itemauthor">
    <w:name w:val="itemauthor"/>
    <w:basedOn w:val="DefaultParagraphFont"/>
    <w:rsid w:val="009A594F"/>
  </w:style>
  <w:style w:type="character" w:customStyle="1" w:styleId="itemdatecreated">
    <w:name w:val="itemdatecreated"/>
    <w:basedOn w:val="DefaultParagraphFont"/>
    <w:rsid w:val="009A594F"/>
  </w:style>
  <w:style w:type="character" w:customStyle="1" w:styleId="slug-metadata-note">
    <w:name w:val="slug-metadata-note"/>
    <w:basedOn w:val="DefaultParagraphFont"/>
    <w:rsid w:val="009A594F"/>
  </w:style>
  <w:style w:type="character" w:customStyle="1" w:styleId="drop-capped">
    <w:name w:val="drop-capped"/>
    <w:basedOn w:val="DefaultParagraphFont"/>
    <w:rsid w:val="009A594F"/>
  </w:style>
  <w:style w:type="paragraph" w:customStyle="1" w:styleId="articleopinion-standfirst">
    <w:name w:val="articleopinion-standfirst"/>
    <w:basedOn w:val="Normal"/>
    <w:rsid w:val="009A594F"/>
    <w:pPr>
      <w:spacing w:before="100" w:beforeAutospacing="1" w:after="100" w:afterAutospacing="1" w:line="240" w:lineRule="auto"/>
    </w:pPr>
    <w:rPr>
      <w:rFonts w:ascii="Times" w:hAnsi="Times"/>
      <w:sz w:val="20"/>
      <w:szCs w:val="20"/>
    </w:rPr>
  </w:style>
  <w:style w:type="paragraph" w:customStyle="1" w:styleId="snippet">
    <w:name w:val="snippet"/>
    <w:basedOn w:val="Normal"/>
    <w:rsid w:val="009A594F"/>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9A594F"/>
  </w:style>
  <w:style w:type="character" w:customStyle="1" w:styleId="view-count">
    <w:name w:val="view-count"/>
    <w:basedOn w:val="DefaultParagraphFont"/>
    <w:rsid w:val="009A594F"/>
  </w:style>
  <w:style w:type="character" w:customStyle="1" w:styleId="rupee">
    <w:name w:val="rupee"/>
    <w:basedOn w:val="DefaultParagraphFont"/>
    <w:rsid w:val="009A594F"/>
  </w:style>
  <w:style w:type="character" w:customStyle="1" w:styleId="grey1">
    <w:name w:val="grey1"/>
    <w:basedOn w:val="DefaultParagraphFont"/>
    <w:rsid w:val="009A594F"/>
  </w:style>
  <w:style w:type="paragraph" w:customStyle="1" w:styleId="Pa13">
    <w:name w:val="Pa13"/>
    <w:basedOn w:val="Default"/>
    <w:next w:val="Default"/>
    <w:uiPriority w:val="99"/>
    <w:rsid w:val="009A594F"/>
    <w:pPr>
      <w:spacing w:line="201" w:lineRule="atLeast"/>
    </w:pPr>
    <w:rPr>
      <w:rFonts w:eastAsiaTheme="minorEastAsia"/>
      <w:color w:val="auto"/>
    </w:rPr>
  </w:style>
  <w:style w:type="paragraph" w:customStyle="1" w:styleId="Pa14">
    <w:name w:val="Pa14"/>
    <w:basedOn w:val="Default"/>
    <w:next w:val="Default"/>
    <w:uiPriority w:val="99"/>
    <w:qFormat/>
    <w:rsid w:val="009A594F"/>
    <w:pPr>
      <w:spacing w:line="241" w:lineRule="atLeast"/>
    </w:pPr>
    <w:rPr>
      <w:rFonts w:eastAsiaTheme="minorEastAsia"/>
      <w:color w:val="auto"/>
    </w:rPr>
  </w:style>
  <w:style w:type="paragraph" w:customStyle="1" w:styleId="Pa9">
    <w:name w:val="Pa9"/>
    <w:basedOn w:val="Default"/>
    <w:next w:val="Default"/>
    <w:uiPriority w:val="99"/>
    <w:rsid w:val="009A594F"/>
    <w:pPr>
      <w:spacing w:line="241" w:lineRule="atLeast"/>
    </w:pPr>
    <w:rPr>
      <w:rFonts w:ascii="Gill Sans" w:eastAsiaTheme="minorEastAsia" w:hAnsi="Gill Sans"/>
      <w:color w:val="auto"/>
    </w:rPr>
  </w:style>
  <w:style w:type="character" w:customStyle="1" w:styleId="bureau">
    <w:name w:val="bureau"/>
    <w:basedOn w:val="DefaultParagraphFont"/>
    <w:rsid w:val="009A594F"/>
  </w:style>
  <w:style w:type="character" w:customStyle="1" w:styleId="reporttitle">
    <w:name w:val="report_title"/>
    <w:basedOn w:val="DefaultParagraphFont"/>
    <w:rsid w:val="009A594F"/>
  </w:style>
  <w:style w:type="character" w:customStyle="1" w:styleId="documenttype-longreleases">
    <w:name w:val="document_type_-_long_releases"/>
    <w:basedOn w:val="DefaultParagraphFont"/>
    <w:rsid w:val="009A594F"/>
  </w:style>
  <w:style w:type="character" w:customStyle="1" w:styleId="alt-date">
    <w:name w:val="alt-date"/>
    <w:basedOn w:val="DefaultParagraphFont"/>
    <w:rsid w:val="009A594F"/>
  </w:style>
  <w:style w:type="character" w:customStyle="1" w:styleId="entry-byline">
    <w:name w:val="entry-byline"/>
    <w:basedOn w:val="DefaultParagraphFont"/>
    <w:rsid w:val="009A594F"/>
  </w:style>
  <w:style w:type="character" w:customStyle="1" w:styleId="taglinecontrib">
    <w:name w:val="tagline_contrib"/>
    <w:basedOn w:val="DefaultParagraphFont"/>
    <w:rsid w:val="009A594F"/>
  </w:style>
  <w:style w:type="character" w:customStyle="1" w:styleId="articledate0">
    <w:name w:val="article_date"/>
    <w:basedOn w:val="DefaultParagraphFont"/>
    <w:rsid w:val="009A594F"/>
  </w:style>
  <w:style w:type="paragraph" w:customStyle="1" w:styleId="hg-daily">
    <w:name w:val="hg-daily"/>
    <w:basedOn w:val="Normal"/>
    <w:rsid w:val="009A594F"/>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9A594F"/>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9A594F"/>
  </w:style>
  <w:style w:type="character" w:customStyle="1" w:styleId="text-label">
    <w:name w:val="text-label"/>
    <w:basedOn w:val="DefaultParagraphFont"/>
    <w:rsid w:val="009A594F"/>
  </w:style>
  <w:style w:type="character" w:customStyle="1" w:styleId="metad">
    <w:name w:val="metad"/>
    <w:rsid w:val="009A594F"/>
  </w:style>
  <w:style w:type="character" w:customStyle="1" w:styleId="justify1">
    <w:name w:val="justify1"/>
    <w:rsid w:val="009A594F"/>
  </w:style>
  <w:style w:type="paragraph" w:customStyle="1" w:styleId="TOC3Char">
    <w:name w:val="TOC 3 Char"/>
    <w:basedOn w:val="Normal"/>
    <w:next w:val="Normal"/>
    <w:rsid w:val="009A594F"/>
    <w:pPr>
      <w:spacing w:after="0" w:line="240" w:lineRule="auto"/>
    </w:pPr>
    <w:rPr>
      <w:rFonts w:eastAsia="Times New Roman"/>
      <w:sz w:val="24"/>
      <w:szCs w:val="20"/>
    </w:rPr>
  </w:style>
  <w:style w:type="paragraph" w:customStyle="1" w:styleId="TOC1Char">
    <w:name w:val="TOC 1 Char"/>
    <w:basedOn w:val="Normal"/>
    <w:next w:val="Normal"/>
    <w:rsid w:val="009A594F"/>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9A594F"/>
    <w:pPr>
      <w:spacing w:after="0" w:line="240" w:lineRule="auto"/>
      <w:jc w:val="both"/>
    </w:pPr>
    <w:rPr>
      <w:rFonts w:eastAsia="Times New Roman"/>
      <w:i/>
      <w:iCs/>
      <w:color w:val="000000"/>
    </w:rPr>
  </w:style>
  <w:style w:type="character" w:customStyle="1" w:styleId="MediumGrid11">
    <w:name w:val="Medium Grid 11"/>
    <w:uiPriority w:val="99"/>
    <w:rsid w:val="009A594F"/>
    <w:rPr>
      <w:color w:val="808080"/>
    </w:rPr>
  </w:style>
  <w:style w:type="paragraph" w:customStyle="1" w:styleId="PlaceholderText2">
    <w:name w:val="Placeholder Text2"/>
    <w:basedOn w:val="Normal"/>
    <w:uiPriority w:val="99"/>
    <w:rsid w:val="009A594F"/>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9A594F"/>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9A594F"/>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9A594F"/>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9A594F"/>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9A594F"/>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9A594F"/>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9A594F"/>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9A594F"/>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9A594F"/>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9A594F"/>
  </w:style>
  <w:style w:type="character" w:customStyle="1" w:styleId="s2">
    <w:name w:val="s2"/>
    <w:basedOn w:val="DefaultParagraphFont"/>
    <w:rsid w:val="009A594F"/>
  </w:style>
  <w:style w:type="character" w:customStyle="1" w:styleId="s1">
    <w:name w:val="s1"/>
    <w:basedOn w:val="DefaultParagraphFont"/>
    <w:rsid w:val="009A594F"/>
  </w:style>
  <w:style w:type="paragraph" w:customStyle="1" w:styleId="LanguageEditing">
    <w:name w:val="Language Editing"/>
    <w:basedOn w:val="Normal"/>
    <w:link w:val="LanguageEditingChar"/>
    <w:qFormat/>
    <w:rsid w:val="009A594F"/>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9A594F"/>
    <w:rPr>
      <w:rFonts w:ascii="Calibri" w:eastAsia="Times New Roman" w:hAnsi="Calibri"/>
      <w:strike/>
    </w:rPr>
  </w:style>
  <w:style w:type="character" w:customStyle="1" w:styleId="action-menu-toggled-item">
    <w:name w:val="action-menu-toggled-item"/>
    <w:basedOn w:val="DefaultParagraphFont"/>
    <w:rsid w:val="009A594F"/>
    <w:rPr>
      <w:rFonts w:ascii="Times New Roman" w:hAnsi="Times New Roman"/>
    </w:rPr>
  </w:style>
  <w:style w:type="character" w:customStyle="1" w:styleId="1Tag">
    <w:name w:val="1) Tag"/>
    <w:rsid w:val="009A594F"/>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9A594F"/>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9A594F"/>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9A594F"/>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9A594F"/>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9A594F"/>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9A594F"/>
    <w:rPr>
      <w:rFonts w:ascii="Calibri" w:eastAsia="Times New Roman" w:hAnsi="Calibri"/>
      <w:b/>
      <w:caps/>
      <w:sz w:val="40"/>
      <w:szCs w:val="40"/>
    </w:rPr>
  </w:style>
  <w:style w:type="paragraph" w:customStyle="1" w:styleId="Strikethrough0">
    <w:name w:val="Strikethrough"/>
    <w:basedOn w:val="Normal"/>
    <w:link w:val="StrikethroughChar"/>
    <w:qFormat/>
    <w:rsid w:val="009A594F"/>
    <w:pPr>
      <w:spacing w:after="0" w:line="240" w:lineRule="auto"/>
    </w:pPr>
    <w:rPr>
      <w:strike/>
    </w:rPr>
  </w:style>
  <w:style w:type="character" w:customStyle="1" w:styleId="StrikethroughChar">
    <w:name w:val="Strikethrough Char"/>
    <w:basedOn w:val="DefaultParagraphFont"/>
    <w:link w:val="Strikethrough0"/>
    <w:rsid w:val="009A594F"/>
    <w:rPr>
      <w:rFonts w:ascii="Calibri" w:hAnsi="Calibri"/>
      <w:strike/>
    </w:rPr>
  </w:style>
  <w:style w:type="character" w:styleId="SubtleReference">
    <w:name w:val="Subtle Reference"/>
    <w:basedOn w:val="DefaultParagraphFont"/>
    <w:uiPriority w:val="31"/>
    <w:rsid w:val="009A594F"/>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9A594F"/>
    <w:pPr>
      <w:spacing w:after="0" w:line="240" w:lineRule="auto"/>
    </w:pPr>
    <w:rPr>
      <w:rFonts w:asciiTheme="minorHAnsi" w:hAnsiTheme="minorHAnsi"/>
      <w:bCs/>
    </w:rPr>
  </w:style>
  <w:style w:type="character" w:customStyle="1" w:styleId="BoxBoldUnderline">
    <w:name w:val="Box Bold Underline"/>
    <w:rsid w:val="009A594F"/>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9A594F"/>
    <w:pPr>
      <w:spacing w:after="0" w:line="240" w:lineRule="auto"/>
    </w:pPr>
    <w:rPr>
      <w:rFonts w:eastAsia="Times New Roman"/>
      <w:sz w:val="24"/>
    </w:rPr>
  </w:style>
  <w:style w:type="character" w:customStyle="1" w:styleId="NormalF6Char">
    <w:name w:val="Normal F6 Char"/>
    <w:link w:val="NormalF6"/>
    <w:rsid w:val="009A594F"/>
    <w:rPr>
      <w:rFonts w:ascii="Calibri" w:eastAsia="Times New Roman" w:hAnsi="Calibri"/>
      <w:sz w:val="24"/>
    </w:rPr>
  </w:style>
  <w:style w:type="paragraph" w:customStyle="1" w:styleId="TagNew">
    <w:name w:val="Tag New"/>
    <w:qFormat/>
    <w:rsid w:val="009A594F"/>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9A594F"/>
    <w:rPr>
      <w:b/>
      <w:bCs/>
      <w:sz w:val="20"/>
      <w:u w:val="single"/>
      <w:bdr w:val="single" w:sz="4" w:space="0" w:color="auto"/>
    </w:rPr>
  </w:style>
  <w:style w:type="character" w:customStyle="1" w:styleId="postby">
    <w:name w:val="post_by"/>
    <w:rsid w:val="009A594F"/>
  </w:style>
  <w:style w:type="character" w:customStyle="1" w:styleId="postdate">
    <w:name w:val="post_date"/>
    <w:rsid w:val="009A594F"/>
  </w:style>
  <w:style w:type="character" w:customStyle="1" w:styleId="moretop">
    <w:name w:val="more_top"/>
    <w:rsid w:val="009A594F"/>
  </w:style>
  <w:style w:type="paragraph" w:customStyle="1" w:styleId="TagNew0">
    <w:name w:val="Tag_New"/>
    <w:qFormat/>
    <w:rsid w:val="009A594F"/>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9A594F"/>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9A594F"/>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9A594F"/>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9A594F"/>
    <w:rPr>
      <w:rFonts w:ascii="Times New Roman" w:hAnsi="Times New Roman"/>
      <w:sz w:val="20"/>
      <w:szCs w:val="20"/>
      <w:u w:val="single"/>
    </w:rPr>
  </w:style>
  <w:style w:type="character" w:customStyle="1" w:styleId="allocatoragentsleft">
    <w:name w:val="al_locatoragentsleft"/>
    <w:basedOn w:val="DefaultParagraphFont"/>
    <w:rsid w:val="009A594F"/>
  </w:style>
  <w:style w:type="character" w:customStyle="1" w:styleId="Style12ptBoldUnderline1">
    <w:name w:val="Style 12 pt Bold Underline1"/>
    <w:rsid w:val="009A594F"/>
    <w:rPr>
      <w:b/>
      <w:bCs/>
      <w:sz w:val="24"/>
      <w:u w:val="single"/>
    </w:rPr>
  </w:style>
  <w:style w:type="paragraph" w:customStyle="1" w:styleId="Carding">
    <w:name w:val="Carding"/>
    <w:basedOn w:val="Normal"/>
    <w:uiPriority w:val="99"/>
    <w:qFormat/>
    <w:rsid w:val="009A594F"/>
    <w:pPr>
      <w:spacing w:after="0" w:line="240" w:lineRule="auto"/>
    </w:pPr>
    <w:rPr>
      <w:rFonts w:eastAsia="Times New Roman"/>
      <w:sz w:val="18"/>
    </w:rPr>
  </w:style>
  <w:style w:type="character" w:customStyle="1" w:styleId="aunderline1">
    <w:name w:val="aunderline"/>
    <w:qFormat/>
    <w:rsid w:val="009A594F"/>
    <w:rPr>
      <w:rFonts w:ascii="Times New Roman" w:hAnsi="Times New Roman"/>
      <w:sz w:val="20"/>
      <w:szCs w:val="24"/>
      <w:u w:val="thick"/>
    </w:rPr>
  </w:style>
  <w:style w:type="character" w:customStyle="1" w:styleId="StyleStyle4CharTimesNewRoman11ptBold">
    <w:name w:val="Style Style4 Char + Times New Roman 11 pt Bold"/>
    <w:rsid w:val="009A594F"/>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9A594F"/>
  </w:style>
  <w:style w:type="character" w:customStyle="1" w:styleId="sensecontent">
    <w:name w:val="sense_content"/>
    <w:basedOn w:val="DefaultParagraphFont"/>
    <w:rsid w:val="009A594F"/>
  </w:style>
  <w:style w:type="character" w:customStyle="1" w:styleId="vi">
    <w:name w:val="vi"/>
    <w:basedOn w:val="DefaultParagraphFont"/>
    <w:rsid w:val="009A594F"/>
  </w:style>
  <w:style w:type="character" w:customStyle="1" w:styleId="pagetitle0">
    <w:name w:val="pagetitle"/>
    <w:basedOn w:val="DefaultParagraphFont"/>
    <w:rsid w:val="009A594F"/>
  </w:style>
  <w:style w:type="paragraph" w:customStyle="1" w:styleId="NormalWeb8">
    <w:name w:val="Normal (Web)8"/>
    <w:basedOn w:val="Normal"/>
    <w:uiPriority w:val="99"/>
    <w:qFormat/>
    <w:rsid w:val="009A594F"/>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9A594F"/>
    <w:rPr>
      <w:rFonts w:cs="Arial"/>
      <w:b/>
      <w:bCs/>
      <w:iCs/>
      <w:sz w:val="24"/>
      <w:szCs w:val="28"/>
      <w:lang w:val="en-US" w:eastAsia="en-US" w:bidi="ar-SA"/>
    </w:rPr>
  </w:style>
  <w:style w:type="character" w:customStyle="1" w:styleId="StyleUnderlineCharTimesBold">
    <w:name w:val="Style Underline Char + Times Bold"/>
    <w:rsid w:val="009A594F"/>
    <w:rPr>
      <w:rFonts w:ascii="Times" w:hAnsi="Times"/>
      <w:b w:val="0"/>
      <w:bCs/>
      <w:sz w:val="20"/>
      <w:u w:val="single"/>
    </w:rPr>
  </w:style>
  <w:style w:type="character" w:customStyle="1" w:styleId="blubigktbiz">
    <w:name w:val="blubigktbiz"/>
    <w:rsid w:val="009A594F"/>
  </w:style>
  <w:style w:type="character" w:customStyle="1" w:styleId="Style4CharChar">
    <w:name w:val="Style4 Char Char"/>
    <w:rsid w:val="009A594F"/>
    <w:rPr>
      <w:rFonts w:ascii="Arial Narrow" w:hAnsi="Arial Narrow"/>
      <w:noProof w:val="0"/>
      <w:szCs w:val="24"/>
      <w:u w:val="single"/>
      <w:lang w:val="en-US" w:eastAsia="en-US" w:bidi="ar-SA"/>
    </w:rPr>
  </w:style>
  <w:style w:type="character" w:customStyle="1" w:styleId="StyleEmphasisArial12ptBold">
    <w:name w:val="Style Emphasis + Arial 12 pt Bold"/>
    <w:rsid w:val="009A594F"/>
    <w:rPr>
      <w:rFonts w:ascii="Arial" w:hAnsi="Arial"/>
      <w:b/>
      <w:bCs/>
      <w:i/>
      <w:iCs/>
      <w:sz w:val="24"/>
    </w:rPr>
  </w:style>
  <w:style w:type="character" w:customStyle="1" w:styleId="super">
    <w:name w:val="super"/>
    <w:rsid w:val="009A594F"/>
  </w:style>
  <w:style w:type="character" w:customStyle="1" w:styleId="text30">
    <w:name w:val="text30"/>
    <w:rsid w:val="009A594F"/>
  </w:style>
  <w:style w:type="character" w:customStyle="1" w:styleId="uppercase">
    <w:name w:val="uppercase"/>
    <w:rsid w:val="009A594F"/>
  </w:style>
  <w:style w:type="character" w:customStyle="1" w:styleId="mainbody1">
    <w:name w:val="mainbody1"/>
    <w:rsid w:val="009A594F"/>
    <w:rPr>
      <w:rFonts w:ascii="Verdana" w:hAnsi="Verdana" w:hint="default"/>
      <w:color w:val="000000"/>
      <w:sz w:val="22"/>
      <w:szCs w:val="22"/>
    </w:rPr>
  </w:style>
  <w:style w:type="paragraph" w:customStyle="1" w:styleId="author-credentials">
    <w:name w:val="author-credentials"/>
    <w:basedOn w:val="Normal"/>
    <w:qFormat/>
    <w:rsid w:val="009A594F"/>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9A594F"/>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9A594F"/>
    <w:rPr>
      <w:b/>
      <w:bCs/>
      <w:u w:val="single"/>
    </w:rPr>
  </w:style>
  <w:style w:type="paragraph" w:customStyle="1" w:styleId="StyleUnderlined11ptBold">
    <w:name w:val="Style Underlined + 11 pt Bold"/>
    <w:basedOn w:val="underlined"/>
    <w:link w:val="StyleUnderlined11ptBoldChar"/>
    <w:qFormat/>
    <w:rsid w:val="009A594F"/>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9A594F"/>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9A594F"/>
    <w:rPr>
      <w:rFonts w:cs="Arial"/>
      <w:bCs/>
      <w:szCs w:val="26"/>
      <w:u w:val="single"/>
      <w:lang w:val="en-US" w:eastAsia="en-US" w:bidi="ar-SA"/>
    </w:rPr>
  </w:style>
  <w:style w:type="character" w:customStyle="1" w:styleId="StyleUnderlinePatternClearYellow">
    <w:name w:val="Style Underline Pattern: Clear (Yellow)"/>
    <w:basedOn w:val="DefaultParagraphFont"/>
    <w:rsid w:val="009A594F"/>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9A594F"/>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9A594F"/>
    <w:rPr>
      <w:rFonts w:eastAsia="Calibri"/>
      <w:u w:val="single"/>
    </w:rPr>
  </w:style>
  <w:style w:type="paragraph" w:customStyle="1" w:styleId="StyleStyleStyleCNA9ptBefore1pt8ptPatternClear">
    <w:name w:val="Style Style Style CN A + 9 pt Before:  1 pt + 8 pt + Pattern: Clear..."/>
    <w:basedOn w:val="Normal"/>
    <w:autoRedefine/>
    <w:rsid w:val="009A594F"/>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9A594F"/>
    <w:rPr>
      <w:b w:val="0"/>
      <w:bCs/>
      <w:u w:val="single"/>
    </w:rPr>
  </w:style>
  <w:style w:type="character" w:customStyle="1" w:styleId="formatp">
    <w:name w:val="formatp"/>
    <w:rsid w:val="009A594F"/>
  </w:style>
  <w:style w:type="character" w:customStyle="1" w:styleId="yshortcutscs4-ndcor">
    <w:name w:val="yshortcuts cs4-ndcor"/>
    <w:rsid w:val="009A594F"/>
  </w:style>
  <w:style w:type="character" w:customStyle="1" w:styleId="price">
    <w:name w:val="price"/>
    <w:rsid w:val="009A594F"/>
  </w:style>
  <w:style w:type="character" w:customStyle="1" w:styleId="price-change">
    <w:name w:val="price-change"/>
    <w:rsid w:val="009A594F"/>
  </w:style>
  <w:style w:type="character" w:customStyle="1" w:styleId="percent-change">
    <w:name w:val="percent-change"/>
    <w:rsid w:val="009A594F"/>
  </w:style>
  <w:style w:type="character" w:customStyle="1" w:styleId="bibfont">
    <w:name w:val="bibfont"/>
    <w:rsid w:val="009A594F"/>
    <w:rPr>
      <w:rFonts w:cs="Times New Roman"/>
    </w:rPr>
  </w:style>
  <w:style w:type="paragraph" w:customStyle="1" w:styleId="underlined1">
    <w:name w:val="underlined1"/>
    <w:next w:val="Normal"/>
    <w:autoRedefine/>
    <w:rsid w:val="009A594F"/>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9A594F"/>
    <w:rPr>
      <w:rFonts w:eastAsia="Times New Roman"/>
      <w:b/>
      <w:sz w:val="24"/>
      <w:lang w:val="x-none" w:eastAsia="x-none"/>
    </w:rPr>
  </w:style>
  <w:style w:type="character" w:customStyle="1" w:styleId="SourceBoldedChar">
    <w:name w:val="Source Bolded Char"/>
    <w:link w:val="SourceBolded"/>
    <w:rsid w:val="009A594F"/>
    <w:rPr>
      <w:rFonts w:ascii="Calibri" w:eastAsia="Times New Roman" w:hAnsi="Calibri"/>
      <w:b/>
      <w:sz w:val="24"/>
      <w:lang w:val="x-none" w:eastAsia="x-none"/>
    </w:rPr>
  </w:style>
  <w:style w:type="paragraph" w:customStyle="1" w:styleId="CardDownSize">
    <w:name w:val="CardDownSize"/>
    <w:basedOn w:val="Normal"/>
    <w:link w:val="CardDownSizeChar"/>
    <w:rsid w:val="009A594F"/>
    <w:pPr>
      <w:spacing w:after="0" w:line="240" w:lineRule="auto"/>
    </w:pPr>
    <w:rPr>
      <w:rFonts w:eastAsia="Calibri"/>
      <w:szCs w:val="20"/>
      <w:lang w:val="x-none" w:eastAsia="x-none"/>
    </w:rPr>
  </w:style>
  <w:style w:type="character" w:customStyle="1" w:styleId="CardDownSizeChar">
    <w:name w:val="CardDownSize Char"/>
    <w:link w:val="CardDownSize"/>
    <w:rsid w:val="009A594F"/>
    <w:rPr>
      <w:rFonts w:ascii="Calibri" w:eastAsia="Calibri" w:hAnsi="Calibri"/>
      <w:szCs w:val="20"/>
      <w:lang w:val="x-none" w:eastAsia="x-none"/>
    </w:rPr>
  </w:style>
  <w:style w:type="paragraph" w:customStyle="1" w:styleId="Citation10">
    <w:name w:val="Citation1"/>
    <w:basedOn w:val="Normal"/>
    <w:link w:val="Citation1Char"/>
    <w:qFormat/>
    <w:rsid w:val="009A594F"/>
    <w:pPr>
      <w:spacing w:after="0" w:line="240" w:lineRule="auto"/>
    </w:pPr>
    <w:rPr>
      <w:rFonts w:eastAsia="Calibri"/>
      <w:b/>
      <w:sz w:val="24"/>
      <w:u w:val="single"/>
      <w:lang w:val="x-none" w:eastAsia="x-none"/>
    </w:rPr>
  </w:style>
  <w:style w:type="character" w:customStyle="1" w:styleId="Citation1Char">
    <w:name w:val="Citation1 Char"/>
    <w:link w:val="Citation10"/>
    <w:rsid w:val="009A594F"/>
    <w:rPr>
      <w:rFonts w:ascii="Calibri" w:eastAsia="Calibri" w:hAnsi="Calibri"/>
      <w:b/>
      <w:sz w:val="24"/>
      <w:u w:val="single"/>
      <w:lang w:val="x-none" w:eastAsia="x-none"/>
    </w:rPr>
  </w:style>
  <w:style w:type="character" w:customStyle="1" w:styleId="TaglineChar">
    <w:name w:val="Tagline Char"/>
    <w:link w:val="Tagline0"/>
    <w:rsid w:val="009A594F"/>
    <w:rPr>
      <w:rFonts w:ascii="Calibri" w:hAnsi="Calibri"/>
      <w:b/>
    </w:rPr>
  </w:style>
  <w:style w:type="character" w:customStyle="1" w:styleId="boldciteChar1">
    <w:name w:val="bold cite Char1"/>
    <w:rsid w:val="009A594F"/>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9A594F"/>
  </w:style>
  <w:style w:type="character" w:customStyle="1" w:styleId="leveluptitle">
    <w:name w:val="leveluptitle"/>
    <w:basedOn w:val="DefaultParagraphFont"/>
    <w:rsid w:val="009A594F"/>
  </w:style>
  <w:style w:type="character" w:customStyle="1" w:styleId="Irrelevant6fontChar">
    <w:name w:val="Irrelevant (6 font) Char"/>
    <w:basedOn w:val="DefaultParagraphFont"/>
    <w:link w:val="Irrelevant6font"/>
    <w:rsid w:val="009A594F"/>
    <w:rPr>
      <w:rFonts w:ascii="Calibri" w:eastAsia="Calibri" w:hAnsi="Calibri"/>
      <w:sz w:val="12"/>
      <w:szCs w:val="12"/>
    </w:rPr>
  </w:style>
  <w:style w:type="numbering" w:customStyle="1" w:styleId="NoList11111">
    <w:name w:val="No List11111"/>
    <w:next w:val="NoList"/>
    <w:uiPriority w:val="99"/>
    <w:semiHidden/>
    <w:unhideWhenUsed/>
    <w:rsid w:val="009A594F"/>
  </w:style>
  <w:style w:type="paragraph" w:customStyle="1" w:styleId="Non-NavPanelTag">
    <w:name w:val="Non-Nav Panel Tag"/>
    <w:basedOn w:val="Normal"/>
    <w:qFormat/>
    <w:rsid w:val="009A594F"/>
    <w:pPr>
      <w:spacing w:after="0" w:line="240" w:lineRule="auto"/>
    </w:pPr>
    <w:rPr>
      <w:b/>
    </w:rPr>
  </w:style>
  <w:style w:type="character" w:customStyle="1" w:styleId="Hyperlink3">
    <w:name w:val="Hyperlink.3"/>
    <w:basedOn w:val="DefaultParagraphFont"/>
    <w:rsid w:val="009A594F"/>
    <w:rPr>
      <w:sz w:val="18"/>
      <w:szCs w:val="18"/>
    </w:rPr>
  </w:style>
  <w:style w:type="character" w:customStyle="1" w:styleId="Hyperlink40">
    <w:name w:val="Hyperlink.4"/>
    <w:basedOn w:val="DefaultParagraphFont"/>
    <w:rsid w:val="009A594F"/>
    <w:rPr>
      <w:sz w:val="18"/>
      <w:szCs w:val="18"/>
    </w:rPr>
  </w:style>
  <w:style w:type="character" w:customStyle="1" w:styleId="SmallCharChar">
    <w:name w:val="Small Char Char"/>
    <w:basedOn w:val="DefaultParagraphFont"/>
    <w:rsid w:val="009A594F"/>
    <w:rPr>
      <w:sz w:val="17"/>
      <w:szCs w:val="24"/>
      <w:lang w:val="en-US" w:eastAsia="en-US" w:bidi="ar-SA"/>
    </w:rPr>
  </w:style>
  <w:style w:type="paragraph" w:customStyle="1" w:styleId="TagsFutura">
    <w:name w:val="TagsFutura"/>
    <w:basedOn w:val="Normal"/>
    <w:next w:val="Cites"/>
    <w:rsid w:val="009A594F"/>
    <w:pPr>
      <w:spacing w:after="0" w:line="240" w:lineRule="auto"/>
    </w:pPr>
    <w:rPr>
      <w:rFonts w:ascii="Futura" w:eastAsia="Times" w:hAnsi="Futura"/>
      <w:b/>
      <w:caps/>
      <w:sz w:val="18"/>
      <w:szCs w:val="20"/>
    </w:rPr>
  </w:style>
  <w:style w:type="paragraph" w:customStyle="1" w:styleId="DebateTag0">
    <w:name w:val="DebateTag"/>
    <w:basedOn w:val="Normal"/>
    <w:qFormat/>
    <w:rsid w:val="009A594F"/>
    <w:pPr>
      <w:spacing w:after="0" w:line="240" w:lineRule="auto"/>
    </w:pPr>
    <w:rPr>
      <w:rFonts w:eastAsia="Calibri"/>
      <w:b/>
    </w:rPr>
  </w:style>
  <w:style w:type="character" w:customStyle="1" w:styleId="Intemphasis">
    <w:name w:val="Intemphasis"/>
    <w:uiPriority w:val="1"/>
    <w:qFormat/>
    <w:rsid w:val="009A594F"/>
    <w:rPr>
      <w:rFonts w:ascii="Cambria" w:hAnsi="Cambria"/>
      <w:b/>
      <w:sz w:val="20"/>
      <w:u w:val="single"/>
      <w:bdr w:val="single" w:sz="4" w:space="0" w:color="auto"/>
      <w:shd w:val="pct25" w:color="auto" w:fill="auto"/>
    </w:rPr>
  </w:style>
  <w:style w:type="paragraph" w:customStyle="1" w:styleId="Heading42">
    <w:name w:val="Heading 42"/>
    <w:basedOn w:val="Normal"/>
    <w:qFormat/>
    <w:rsid w:val="009A594F"/>
    <w:pPr>
      <w:spacing w:after="0" w:line="240" w:lineRule="auto"/>
    </w:pPr>
    <w:rPr>
      <w:rFonts w:eastAsia="Times New Roman"/>
    </w:rPr>
  </w:style>
  <w:style w:type="paragraph" w:customStyle="1" w:styleId="DebateNormal">
    <w:name w:val="DebateNormal"/>
    <w:basedOn w:val="Normal"/>
    <w:link w:val="DebateNormalChar"/>
    <w:qFormat/>
    <w:rsid w:val="009A594F"/>
    <w:pPr>
      <w:spacing w:after="0" w:line="276" w:lineRule="auto"/>
    </w:pPr>
    <w:rPr>
      <w:rFonts w:eastAsia="Calibri"/>
      <w:szCs w:val="20"/>
    </w:rPr>
  </w:style>
  <w:style w:type="character" w:customStyle="1" w:styleId="DebateNormalChar">
    <w:name w:val="DebateNormal Char"/>
    <w:basedOn w:val="DefaultParagraphFont"/>
    <w:link w:val="DebateNormal"/>
    <w:rsid w:val="009A594F"/>
    <w:rPr>
      <w:rFonts w:ascii="Calibri" w:eastAsia="Calibri" w:hAnsi="Calibri"/>
      <w:szCs w:val="20"/>
    </w:rPr>
  </w:style>
  <w:style w:type="paragraph" w:customStyle="1" w:styleId="DebateEmphasis">
    <w:name w:val="DebateEmphasis"/>
    <w:basedOn w:val="Normal"/>
    <w:link w:val="DebateEmphasisChar"/>
    <w:qFormat/>
    <w:rsid w:val="009A594F"/>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9A594F"/>
    <w:rPr>
      <w:rFonts w:ascii="Calibri" w:eastAsia="Calibri" w:hAnsi="Calibri"/>
      <w:b/>
      <w:szCs w:val="20"/>
      <w:u w:val="single"/>
    </w:rPr>
  </w:style>
  <w:style w:type="paragraph" w:customStyle="1" w:styleId="NormalCite">
    <w:name w:val="NormalCite"/>
    <w:link w:val="NormalCiteChar"/>
    <w:qFormat/>
    <w:rsid w:val="009A594F"/>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9A594F"/>
    <w:rPr>
      <w:rFonts w:ascii="Times New Roman" w:hAnsi="Times New Roman" w:cs="Times New Roman"/>
      <w:sz w:val="18"/>
    </w:rPr>
  </w:style>
  <w:style w:type="paragraph" w:customStyle="1" w:styleId="StyleUnderlineChar11pt2">
    <w:name w:val="Style Underline Char + 11 pt2"/>
    <w:link w:val="StyleUnderlineChar11pt2Char"/>
    <w:qFormat/>
    <w:rsid w:val="009A594F"/>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9A594F"/>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9A594F"/>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A594F"/>
    <w:rPr>
      <w:rFonts w:eastAsia="Times New Roman" w:cs="Calibri"/>
      <w:szCs w:val="24"/>
      <w:u w:val="single"/>
      <w:bdr w:val="single" w:sz="4" w:space="0" w:color="auto"/>
    </w:rPr>
  </w:style>
  <w:style w:type="character" w:customStyle="1" w:styleId="Style9pt">
    <w:name w:val="Style 9 pt"/>
    <w:basedOn w:val="DefaultParagraphFont"/>
    <w:rsid w:val="009A594F"/>
    <w:rPr>
      <w:rFonts w:ascii="Times New Roman" w:hAnsi="Times New Roman"/>
      <w:sz w:val="20"/>
    </w:rPr>
  </w:style>
  <w:style w:type="character" w:customStyle="1" w:styleId="StyleunderlineArialNarrow9ptBold">
    <w:name w:val="Style underline + Arial Narrow 9 pt Bold"/>
    <w:basedOn w:val="underline"/>
    <w:rsid w:val="009A594F"/>
    <w:rPr>
      <w:u w:val="single"/>
      <w:lang w:val="en-US" w:eastAsia="en-US" w:bidi="ar-SA"/>
    </w:rPr>
  </w:style>
  <w:style w:type="paragraph" w:customStyle="1" w:styleId="StylecardCharCharArialNarrow9pt">
    <w:name w:val="Style card Char Char + Arial Narrow 9 pt"/>
    <w:link w:val="StylecardCharCharArialNarrow9ptChar"/>
    <w:qFormat/>
    <w:rsid w:val="009A594F"/>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9A594F"/>
    <w:rPr>
      <w:rFonts w:eastAsia="Times New Roman"/>
      <w:szCs w:val="20"/>
    </w:rPr>
  </w:style>
  <w:style w:type="paragraph" w:customStyle="1" w:styleId="StyleCardTextArialNarrow9pt">
    <w:name w:val="Style Card Text + Arial Narrow 9 pt"/>
    <w:link w:val="StyleCardTextArialNarrow9ptChar"/>
    <w:qFormat/>
    <w:rsid w:val="009A594F"/>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9A594F"/>
    <w:rPr>
      <w:rFonts w:eastAsia="Times New Roman"/>
      <w:szCs w:val="24"/>
    </w:rPr>
  </w:style>
  <w:style w:type="character" w:customStyle="1" w:styleId="StyleBoldandUnderlineCharCharCharChar9pt">
    <w:name w:val="Style Bold and Underline Char Char Char Char + 9 pt"/>
    <w:basedOn w:val="DefaultParagraphFont"/>
    <w:rsid w:val="009A594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9A594F"/>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9A594F"/>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9A594F"/>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9A594F"/>
    <w:rPr>
      <w:rFonts w:eastAsia="Times New Roman"/>
      <w:szCs w:val="24"/>
    </w:rPr>
  </w:style>
  <w:style w:type="paragraph" w:customStyle="1" w:styleId="StyleMinimizedTextArialNarrow9pt">
    <w:name w:val="Style Minimized Text + Arial Narrow 9 pt"/>
    <w:basedOn w:val="Normal"/>
    <w:link w:val="StyleMinimizedTextArialNarrow9ptChar"/>
    <w:qFormat/>
    <w:rsid w:val="009A594F"/>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9A594F"/>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9A594F"/>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A594F"/>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9A594F"/>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9A594F"/>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9A594F"/>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9A594F"/>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A594F"/>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9A594F"/>
    <w:rPr>
      <w:rFonts w:cs="Arial"/>
      <w:bCs/>
      <w:szCs w:val="26"/>
      <w:u w:val="single"/>
      <w:lang w:val="en-US" w:eastAsia="en-US" w:bidi="ar-SA"/>
    </w:rPr>
  </w:style>
  <w:style w:type="character" w:customStyle="1" w:styleId="AUnterdline">
    <w:name w:val="AUnterdline"/>
    <w:qFormat/>
    <w:rsid w:val="009A594F"/>
    <w:rPr>
      <w:rFonts w:ascii="Times New Roman" w:hAnsi="Times New Roman"/>
      <w:sz w:val="20"/>
      <w:u w:val="single"/>
    </w:rPr>
  </w:style>
  <w:style w:type="character" w:customStyle="1" w:styleId="DontRead">
    <w:name w:val="Don't Read"/>
    <w:qFormat/>
    <w:rsid w:val="009A594F"/>
    <w:rPr>
      <w:rFonts w:ascii="Times New Roman" w:hAnsi="Times New Roman"/>
      <w:sz w:val="16"/>
    </w:rPr>
  </w:style>
  <w:style w:type="character" w:customStyle="1" w:styleId="CharChar113">
    <w:name w:val="Char Char113"/>
    <w:basedOn w:val="DefaultParagraphFont"/>
    <w:rsid w:val="009A594F"/>
    <w:rPr>
      <w:rFonts w:cs="Arial"/>
      <w:bCs/>
      <w:szCs w:val="26"/>
      <w:u w:val="single"/>
      <w:lang w:val="en-US" w:eastAsia="en-US" w:bidi="ar-SA"/>
    </w:rPr>
  </w:style>
  <w:style w:type="character" w:customStyle="1" w:styleId="StyleunderlineBold0">
    <w:name w:val="Style underline + Bold"/>
    <w:basedOn w:val="underline"/>
    <w:rsid w:val="009A594F"/>
    <w:rPr>
      <w:u w:val="single"/>
      <w:lang w:val="en-US" w:eastAsia="en-US" w:bidi="ar-SA"/>
    </w:rPr>
  </w:style>
  <w:style w:type="character" w:customStyle="1" w:styleId="StyleunderlineCharNotBold">
    <w:name w:val="Style underline Char + Not Bold"/>
    <w:basedOn w:val="underlineChar"/>
    <w:rsid w:val="009A594F"/>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9A594F"/>
    <w:pPr>
      <w:spacing w:after="0" w:line="240" w:lineRule="auto"/>
    </w:pPr>
    <w:rPr>
      <w:rFonts w:eastAsia="Times New Roman"/>
      <w:b/>
      <w:u w:val="single"/>
    </w:rPr>
  </w:style>
  <w:style w:type="character" w:customStyle="1" w:styleId="UnderlineChar5Char">
    <w:name w:val="Underline Char5 Char"/>
    <w:basedOn w:val="DefaultParagraphFont"/>
    <w:rsid w:val="009A594F"/>
    <w:rPr>
      <w:szCs w:val="24"/>
      <w:u w:val="single"/>
      <w:lang w:val="en-US" w:eastAsia="en-US" w:bidi="ar-SA"/>
    </w:rPr>
  </w:style>
  <w:style w:type="paragraph" w:customStyle="1" w:styleId="UnderlineChar4">
    <w:name w:val="Underline Char4"/>
    <w:basedOn w:val="Normal"/>
    <w:link w:val="UnderlineChar4Char"/>
    <w:qFormat/>
    <w:rsid w:val="009A594F"/>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9A594F"/>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9A594F"/>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9A594F"/>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9A594F"/>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9A594F"/>
    <w:rPr>
      <w:rFonts w:ascii="Calibri" w:eastAsia="Times New Roman" w:hAnsi="Calibri"/>
      <w:b/>
      <w:u w:val="single"/>
    </w:rPr>
  </w:style>
  <w:style w:type="character" w:customStyle="1" w:styleId="base">
    <w:name w:val="base"/>
    <w:basedOn w:val="DefaultParagraphFont"/>
    <w:rsid w:val="009A594F"/>
  </w:style>
  <w:style w:type="character" w:customStyle="1" w:styleId="part-of-speech">
    <w:name w:val="part-of-speech"/>
    <w:basedOn w:val="DefaultParagraphFont"/>
    <w:rsid w:val="009A594F"/>
  </w:style>
  <w:style w:type="paragraph" w:customStyle="1" w:styleId="UnderlineBoldIndent">
    <w:name w:val="Underline + Bold Indent"/>
    <w:basedOn w:val="Normal"/>
    <w:link w:val="UnderlineBoldIndentCharChar"/>
    <w:qFormat/>
    <w:rsid w:val="009A594F"/>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9A594F"/>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9A594F"/>
    <w:rPr>
      <w:u w:val="single"/>
    </w:rPr>
  </w:style>
  <w:style w:type="character" w:customStyle="1" w:styleId="StyleUnderlineBoldIndent11ptChar">
    <w:name w:val="Style Underline + Bold Indent + 11 pt Char"/>
    <w:link w:val="StyleUnderlineBoldIndent11pt"/>
    <w:rsid w:val="009A594F"/>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9A594F"/>
    <w:rPr>
      <w:b/>
      <w:bCs/>
      <w:u w:val="single"/>
    </w:rPr>
  </w:style>
  <w:style w:type="character" w:customStyle="1" w:styleId="StyleUnderlineBoldIndent11ptBoldChar">
    <w:name w:val="Style Underline + Bold Indent + 11 pt Bold Char"/>
    <w:link w:val="StyleUnderlineBoldIndent11ptBold"/>
    <w:rsid w:val="009A594F"/>
    <w:rPr>
      <w:rFonts w:ascii="Calibri" w:eastAsia="Times New Roman" w:hAnsi="Calibri"/>
      <w:b/>
      <w:bCs/>
      <w:szCs w:val="20"/>
      <w:u w:val="single"/>
    </w:rPr>
  </w:style>
  <w:style w:type="character" w:customStyle="1" w:styleId="FontStyle177">
    <w:name w:val="Font Style177"/>
    <w:basedOn w:val="DefaultParagraphFont"/>
    <w:uiPriority w:val="99"/>
    <w:rsid w:val="009A594F"/>
    <w:rPr>
      <w:rFonts w:ascii="Times New Roman" w:hAnsi="Times New Roman" w:cs="Times New Roman"/>
      <w:sz w:val="20"/>
      <w:szCs w:val="20"/>
    </w:rPr>
  </w:style>
  <w:style w:type="character" w:customStyle="1" w:styleId="FontStyle173">
    <w:name w:val="Font Style173"/>
    <w:basedOn w:val="DefaultParagraphFont"/>
    <w:uiPriority w:val="99"/>
    <w:rsid w:val="009A594F"/>
    <w:rPr>
      <w:rFonts w:ascii="Times New Roman" w:hAnsi="Times New Roman" w:cs="Times New Roman"/>
      <w:sz w:val="14"/>
      <w:szCs w:val="14"/>
    </w:rPr>
  </w:style>
  <w:style w:type="character" w:customStyle="1" w:styleId="FontStyle151">
    <w:name w:val="Font Style151"/>
    <w:basedOn w:val="DefaultParagraphFont"/>
    <w:uiPriority w:val="99"/>
    <w:rsid w:val="009A594F"/>
    <w:rPr>
      <w:rFonts w:ascii="Arial Narrow" w:hAnsi="Arial Narrow" w:cs="Arial Narrow"/>
      <w:b/>
      <w:bCs/>
      <w:sz w:val="12"/>
      <w:szCs w:val="12"/>
    </w:rPr>
  </w:style>
  <w:style w:type="character" w:customStyle="1" w:styleId="FontStyle156">
    <w:name w:val="Font Style156"/>
    <w:basedOn w:val="DefaultParagraphFont"/>
    <w:uiPriority w:val="99"/>
    <w:rsid w:val="009A594F"/>
    <w:rPr>
      <w:rFonts w:ascii="Arial Narrow" w:hAnsi="Arial Narrow" w:cs="Arial Narrow"/>
      <w:sz w:val="8"/>
      <w:szCs w:val="8"/>
    </w:rPr>
  </w:style>
  <w:style w:type="character" w:customStyle="1" w:styleId="FontStyle160">
    <w:name w:val="Font Style160"/>
    <w:basedOn w:val="DefaultParagraphFont"/>
    <w:uiPriority w:val="99"/>
    <w:rsid w:val="009A594F"/>
    <w:rPr>
      <w:rFonts w:ascii="Times New Roman" w:hAnsi="Times New Roman" w:cs="Times New Roman"/>
      <w:b/>
      <w:bCs/>
      <w:sz w:val="20"/>
      <w:szCs w:val="20"/>
    </w:rPr>
  </w:style>
  <w:style w:type="character" w:customStyle="1" w:styleId="FontStyle178">
    <w:name w:val="Font Style178"/>
    <w:basedOn w:val="DefaultParagraphFont"/>
    <w:uiPriority w:val="99"/>
    <w:rsid w:val="009A594F"/>
    <w:rPr>
      <w:rFonts w:ascii="Times New Roman" w:hAnsi="Times New Roman" w:cs="Times New Roman"/>
      <w:sz w:val="18"/>
      <w:szCs w:val="18"/>
    </w:rPr>
  </w:style>
  <w:style w:type="paragraph" w:customStyle="1" w:styleId="Style140">
    <w:name w:val="Style14"/>
    <w:basedOn w:val="Normal"/>
    <w:uiPriority w:val="99"/>
    <w:qFormat/>
    <w:rsid w:val="009A594F"/>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9A594F"/>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9A594F"/>
    <w:rPr>
      <w:rFonts w:ascii="Times New Roman" w:hAnsi="Times New Roman" w:cs="Times New Roman"/>
      <w:sz w:val="12"/>
      <w:szCs w:val="12"/>
    </w:rPr>
  </w:style>
  <w:style w:type="paragraph" w:customStyle="1" w:styleId="Style90">
    <w:name w:val="Style9"/>
    <w:basedOn w:val="Normal"/>
    <w:uiPriority w:val="99"/>
    <w:qFormat/>
    <w:rsid w:val="009A594F"/>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9A594F"/>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9A594F"/>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9A594F"/>
    <w:rPr>
      <w:rFonts w:ascii="Times New Roman" w:hAnsi="Times New Roman" w:cs="Times New Roman"/>
      <w:sz w:val="16"/>
      <w:szCs w:val="16"/>
    </w:rPr>
  </w:style>
  <w:style w:type="paragraph" w:customStyle="1" w:styleId="Stylecard11pt">
    <w:name w:val="Style card + 11 pt"/>
    <w:basedOn w:val="Normal"/>
    <w:link w:val="Stylecard11ptChar"/>
    <w:qFormat/>
    <w:rsid w:val="009A594F"/>
    <w:pPr>
      <w:spacing w:after="0" w:line="240" w:lineRule="auto"/>
      <w:ind w:left="288" w:right="288"/>
    </w:pPr>
    <w:rPr>
      <w:rFonts w:eastAsia="SimSun"/>
      <w:sz w:val="20"/>
      <w:lang w:eastAsia="zh-CN"/>
    </w:rPr>
  </w:style>
  <w:style w:type="character" w:customStyle="1" w:styleId="Stylecard11ptChar">
    <w:name w:val="Style card + 11 pt Char"/>
    <w:link w:val="Stylecard11pt"/>
    <w:rsid w:val="009A594F"/>
    <w:rPr>
      <w:rFonts w:ascii="Calibri" w:eastAsia="SimSun" w:hAnsi="Calibri"/>
      <w:sz w:val="20"/>
      <w:lang w:eastAsia="zh-CN"/>
    </w:rPr>
  </w:style>
  <w:style w:type="character" w:customStyle="1" w:styleId="globalcontentbody">
    <w:name w:val="globalcontentbody"/>
    <w:basedOn w:val="DefaultParagraphFont"/>
    <w:rsid w:val="009A594F"/>
  </w:style>
  <w:style w:type="character" w:customStyle="1" w:styleId="authorbio">
    <w:name w:val="authorbio"/>
    <w:basedOn w:val="DefaultParagraphFont"/>
    <w:rsid w:val="009A594F"/>
  </w:style>
  <w:style w:type="character" w:customStyle="1" w:styleId="StyleBoldandUnderlineCharChar11pt">
    <w:name w:val="Style Bold and Underline Char Char + 11 pt"/>
    <w:basedOn w:val="DefaultParagraphFont"/>
    <w:rsid w:val="009A594F"/>
    <w:rPr>
      <w:b/>
      <w:bCs/>
      <w:noProof w:val="0"/>
      <w:sz w:val="20"/>
      <w:u w:val="single"/>
      <w:lang w:val="en-US" w:eastAsia="en-US" w:bidi="ar-SA"/>
    </w:rPr>
  </w:style>
  <w:style w:type="character" w:customStyle="1" w:styleId="Hyperlink23">
    <w:name w:val="Hyperlink23"/>
    <w:basedOn w:val="DefaultParagraphFont"/>
    <w:rsid w:val="009A594F"/>
    <w:rPr>
      <w:color w:val="3300CC"/>
      <w:u w:val="single"/>
    </w:rPr>
  </w:style>
  <w:style w:type="character" w:customStyle="1" w:styleId="CharChar114">
    <w:name w:val="Char Char114"/>
    <w:basedOn w:val="DefaultParagraphFont"/>
    <w:rsid w:val="009A594F"/>
    <w:rPr>
      <w:rFonts w:cs="Arial"/>
      <w:bCs/>
      <w:szCs w:val="26"/>
      <w:u w:val="single"/>
      <w:lang w:val="en-US" w:eastAsia="en-US" w:bidi="ar-SA"/>
    </w:rPr>
  </w:style>
  <w:style w:type="character" w:customStyle="1" w:styleId="CharChar112">
    <w:name w:val="Char Char112"/>
    <w:basedOn w:val="DefaultParagraphFont"/>
    <w:rsid w:val="009A594F"/>
    <w:rPr>
      <w:rFonts w:cs="Arial"/>
      <w:bCs/>
      <w:szCs w:val="26"/>
      <w:u w:val="single"/>
      <w:lang w:val="en-US" w:eastAsia="en-US" w:bidi="ar-SA"/>
    </w:rPr>
  </w:style>
  <w:style w:type="paragraph" w:customStyle="1" w:styleId="WW-Default1">
    <w:name w:val="WW-Default1"/>
    <w:basedOn w:val="Normal"/>
    <w:qFormat/>
    <w:rsid w:val="009A594F"/>
    <w:pPr>
      <w:suppressAutoHyphens/>
      <w:spacing w:after="0" w:line="240" w:lineRule="auto"/>
    </w:pPr>
    <w:rPr>
      <w:rFonts w:eastAsia="Times New Roman"/>
      <w:b/>
      <w:bCs/>
      <w:szCs w:val="20"/>
      <w:lang w:eastAsia="ar-SA"/>
    </w:rPr>
  </w:style>
  <w:style w:type="character" w:customStyle="1" w:styleId="zoomme">
    <w:name w:val="zoomme"/>
    <w:basedOn w:val="DefaultParagraphFont"/>
    <w:rsid w:val="009A594F"/>
  </w:style>
  <w:style w:type="character" w:customStyle="1" w:styleId="classauthor">
    <w:name w:val="class=&quot;author&quot;"/>
    <w:basedOn w:val="DefaultParagraphFont"/>
    <w:rsid w:val="009A594F"/>
  </w:style>
  <w:style w:type="paragraph" w:customStyle="1" w:styleId="Stylecard11ptUnderline">
    <w:name w:val="Style card + 11 pt Underline"/>
    <w:basedOn w:val="Normal"/>
    <w:link w:val="Stylecard11ptUnderlineChar"/>
    <w:qFormat/>
    <w:rsid w:val="009A594F"/>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9A594F"/>
    <w:rPr>
      <w:rFonts w:ascii="Calibri" w:eastAsia="SimSun" w:hAnsi="Calibri"/>
      <w:sz w:val="20"/>
      <w:u w:val="single"/>
      <w:lang w:eastAsia="zh-CN"/>
    </w:rPr>
  </w:style>
  <w:style w:type="character" w:customStyle="1" w:styleId="officialstitle-">
    <w:name w:val="official_s_title-"/>
    <w:basedOn w:val="DefaultParagraphFont"/>
    <w:rsid w:val="009A594F"/>
  </w:style>
  <w:style w:type="character" w:customStyle="1" w:styleId="officialsbureau">
    <w:name w:val="official_s_bureau"/>
    <w:basedOn w:val="DefaultParagraphFont"/>
    <w:rsid w:val="009A594F"/>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A594F"/>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A594F"/>
    <w:rPr>
      <w:rFonts w:ascii="Calibri" w:eastAsia="Times New Roman" w:hAnsi="Calibri" w:cs="Arial"/>
      <w:b/>
      <w:bCs/>
      <w:sz w:val="24"/>
      <w:szCs w:val="28"/>
    </w:rPr>
  </w:style>
  <w:style w:type="character" w:customStyle="1" w:styleId="gray">
    <w:name w:val="gray"/>
    <w:basedOn w:val="DefaultParagraphFont"/>
    <w:rsid w:val="009A594F"/>
  </w:style>
  <w:style w:type="character" w:customStyle="1" w:styleId="Styleunderline11ptBorderSinglesolidlineAuto05p">
    <w:name w:val="Style underline + 11 pt Border: : (Single solid line Auto  0.5 p..."/>
    <w:rsid w:val="009A594F"/>
    <w:rPr>
      <w:sz w:val="20"/>
      <w:u w:val="single"/>
      <w:bdr w:val="single" w:sz="4" w:space="0" w:color="auto"/>
    </w:rPr>
  </w:style>
  <w:style w:type="character" w:customStyle="1" w:styleId="Citation-CompleteChar">
    <w:name w:val="Citation - Complete Char"/>
    <w:basedOn w:val="DefaultParagraphFont"/>
    <w:link w:val="Citation-Complete"/>
    <w:locked/>
    <w:rsid w:val="009A594F"/>
    <w:rPr>
      <w:rFonts w:ascii="Calibri" w:hAnsi="Calibri"/>
    </w:rPr>
  </w:style>
  <w:style w:type="paragraph" w:customStyle="1" w:styleId="StyleStyle49ptBoldItalic">
    <w:name w:val="Style Style4 + 9 pt Bold Italic"/>
    <w:basedOn w:val="Normal"/>
    <w:link w:val="StyleStyle49ptBoldItalicChar"/>
    <w:qFormat/>
    <w:rsid w:val="009A594F"/>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9A594F"/>
    <w:rPr>
      <w:rFonts w:ascii="Calibri" w:eastAsia="Times New Roman" w:hAnsi="Calibri"/>
      <w:b/>
      <w:bCs/>
      <w:i/>
      <w:iCs/>
      <w:u w:val="single"/>
    </w:rPr>
  </w:style>
  <w:style w:type="character" w:customStyle="1" w:styleId="newscontent">
    <w:name w:val="newscontent"/>
    <w:rsid w:val="009A594F"/>
  </w:style>
  <w:style w:type="character" w:customStyle="1" w:styleId="FontStyle172">
    <w:name w:val="Font Style172"/>
    <w:basedOn w:val="DefaultParagraphFont"/>
    <w:uiPriority w:val="99"/>
    <w:rsid w:val="009A594F"/>
    <w:rPr>
      <w:rFonts w:ascii="Times New Roman" w:hAnsi="Times New Roman" w:cs="Times New Roman"/>
      <w:b/>
      <w:bCs/>
      <w:sz w:val="16"/>
      <w:szCs w:val="16"/>
    </w:rPr>
  </w:style>
  <w:style w:type="paragraph" w:customStyle="1" w:styleId="Style180">
    <w:name w:val="Style18"/>
    <w:basedOn w:val="Normal"/>
    <w:uiPriority w:val="99"/>
    <w:qFormat/>
    <w:rsid w:val="009A594F"/>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9A594F"/>
    <w:rPr>
      <w:rFonts w:ascii="Times New Roman" w:hAnsi="Times New Roman" w:cs="Times New Roman"/>
      <w:i/>
      <w:iCs/>
      <w:sz w:val="16"/>
      <w:szCs w:val="16"/>
    </w:rPr>
  </w:style>
  <w:style w:type="character" w:customStyle="1" w:styleId="FontStyle162">
    <w:name w:val="Font Style162"/>
    <w:basedOn w:val="DefaultParagraphFont"/>
    <w:uiPriority w:val="99"/>
    <w:rsid w:val="009A594F"/>
    <w:rPr>
      <w:rFonts w:ascii="Times New Roman" w:hAnsi="Times New Roman" w:cs="Times New Roman"/>
      <w:b/>
      <w:bCs/>
      <w:sz w:val="18"/>
      <w:szCs w:val="18"/>
    </w:rPr>
  </w:style>
  <w:style w:type="character" w:customStyle="1" w:styleId="FontStyle167">
    <w:name w:val="Font Style167"/>
    <w:basedOn w:val="DefaultParagraphFont"/>
    <w:uiPriority w:val="99"/>
    <w:rsid w:val="009A594F"/>
    <w:rPr>
      <w:rFonts w:ascii="Times New Roman" w:hAnsi="Times New Roman" w:cs="Times New Roman"/>
      <w:sz w:val="10"/>
      <w:szCs w:val="10"/>
    </w:rPr>
  </w:style>
  <w:style w:type="character" w:customStyle="1" w:styleId="FontStyle174">
    <w:name w:val="Font Style174"/>
    <w:basedOn w:val="DefaultParagraphFont"/>
    <w:uiPriority w:val="99"/>
    <w:rsid w:val="009A594F"/>
    <w:rPr>
      <w:rFonts w:ascii="Arial Narrow" w:hAnsi="Arial Narrow" w:cs="Arial Narrow"/>
      <w:b/>
      <w:bCs/>
      <w:sz w:val="18"/>
      <w:szCs w:val="18"/>
    </w:rPr>
  </w:style>
  <w:style w:type="paragraph" w:customStyle="1" w:styleId="Style47">
    <w:name w:val="Style47"/>
    <w:basedOn w:val="Normal"/>
    <w:uiPriority w:val="99"/>
    <w:qFormat/>
    <w:rsid w:val="009A594F"/>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9A594F"/>
    <w:rPr>
      <w:rFonts w:ascii="Times New Roman" w:hAnsi="Times New Roman" w:cs="Times New Roman"/>
      <w:sz w:val="12"/>
      <w:szCs w:val="12"/>
    </w:rPr>
  </w:style>
  <w:style w:type="paragraph" w:customStyle="1" w:styleId="Style24">
    <w:name w:val="Style24"/>
    <w:basedOn w:val="Normal"/>
    <w:uiPriority w:val="99"/>
    <w:qFormat/>
    <w:rsid w:val="009A594F"/>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9A594F"/>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9A594F"/>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9A594F"/>
    <w:rPr>
      <w:rFonts w:ascii="Times New Roman" w:hAnsi="Times New Roman" w:cs="Times New Roman"/>
      <w:b/>
      <w:bCs/>
      <w:sz w:val="18"/>
      <w:szCs w:val="18"/>
    </w:rPr>
  </w:style>
  <w:style w:type="paragraph" w:customStyle="1" w:styleId="Style210">
    <w:name w:val="Style21"/>
    <w:basedOn w:val="Normal"/>
    <w:uiPriority w:val="99"/>
    <w:qFormat/>
    <w:rsid w:val="009A594F"/>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9A594F"/>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9A594F"/>
    <w:pPr>
      <w:spacing w:before="200" w:line="240" w:lineRule="auto"/>
    </w:pPr>
    <w:rPr>
      <w:bCs/>
      <w:sz w:val="22"/>
    </w:rPr>
  </w:style>
  <w:style w:type="paragraph" w:customStyle="1" w:styleId="Aa">
    <w:name w:val="A"/>
    <w:basedOn w:val="Default"/>
    <w:next w:val="Default"/>
    <w:rsid w:val="009A594F"/>
    <w:rPr>
      <w:rFonts w:eastAsia="Times New Roman"/>
      <w:color w:val="auto"/>
      <w:lang w:bidi="en-US"/>
    </w:rPr>
  </w:style>
  <w:style w:type="character" w:customStyle="1" w:styleId="ac">
    <w:name w:val="••••"/>
    <w:rsid w:val="009A594F"/>
    <w:rPr>
      <w:color w:val="000000"/>
    </w:rPr>
  </w:style>
  <w:style w:type="character" w:customStyle="1" w:styleId="UL-Bold">
    <w:name w:val="UL-Bold"/>
    <w:basedOn w:val="DefaultParagraphFont"/>
    <w:rsid w:val="009A594F"/>
    <w:rPr>
      <w:u w:val="thick"/>
    </w:rPr>
  </w:style>
  <w:style w:type="character" w:customStyle="1" w:styleId="UL-None">
    <w:name w:val="UL-None"/>
    <w:basedOn w:val="DefaultParagraphFont"/>
    <w:rsid w:val="009A594F"/>
    <w:rPr>
      <w:u w:val="none"/>
    </w:rPr>
  </w:style>
  <w:style w:type="character" w:customStyle="1" w:styleId="styletimesnewroman12ptbold0">
    <w:name w:val="styletimesnewroman12ptbold"/>
    <w:basedOn w:val="DefaultParagraphFont"/>
    <w:rsid w:val="009A594F"/>
  </w:style>
  <w:style w:type="character" w:customStyle="1" w:styleId="FontStyle19">
    <w:name w:val="Font Style19"/>
    <w:basedOn w:val="DefaultParagraphFont"/>
    <w:uiPriority w:val="99"/>
    <w:rsid w:val="009A594F"/>
    <w:rPr>
      <w:rFonts w:ascii="Times New Roman" w:hAnsi="Times New Roman" w:cs="Times New Roman"/>
      <w:sz w:val="18"/>
      <w:szCs w:val="18"/>
    </w:rPr>
  </w:style>
  <w:style w:type="character" w:customStyle="1" w:styleId="UnderlineBox">
    <w:name w:val="Underline + Box"/>
    <w:uiPriority w:val="1"/>
    <w:qFormat/>
    <w:rsid w:val="009A594F"/>
    <w:rPr>
      <w:rFonts w:ascii="Georgia" w:hAnsi="Georgia"/>
      <w:b w:val="0"/>
      <w:sz w:val="22"/>
      <w:u w:val="single"/>
      <w:bdr w:val="single" w:sz="4" w:space="0" w:color="auto"/>
    </w:rPr>
  </w:style>
  <w:style w:type="character" w:customStyle="1" w:styleId="10ptnotbold">
    <w:name w:val="10ptnotbold"/>
    <w:basedOn w:val="DefaultParagraphFont"/>
    <w:rsid w:val="009A594F"/>
    <w:rPr>
      <w:sz w:val="20"/>
    </w:rPr>
  </w:style>
  <w:style w:type="paragraph" w:customStyle="1" w:styleId="ALLCAPS">
    <w:name w:val="ALL CAPS"/>
    <w:basedOn w:val="Normal"/>
    <w:link w:val="ALLCAPSChar"/>
    <w:qFormat/>
    <w:rsid w:val="009A594F"/>
    <w:pPr>
      <w:spacing w:after="0" w:line="240" w:lineRule="auto"/>
    </w:pPr>
    <w:rPr>
      <w:rFonts w:eastAsia="Times New Roman"/>
      <w:b/>
      <w:caps/>
      <w:szCs w:val="20"/>
    </w:rPr>
  </w:style>
  <w:style w:type="character" w:customStyle="1" w:styleId="kn">
    <w:name w:val="kn"/>
    <w:basedOn w:val="DefaultParagraphFont"/>
    <w:rsid w:val="009A594F"/>
  </w:style>
  <w:style w:type="paragraph" w:customStyle="1" w:styleId="StyleCardworksLinespacingsingle">
    <w:name w:val="Style Card works + Line spacing:  single"/>
    <w:basedOn w:val="Normal"/>
    <w:link w:val="StyleCardworksLinespacingsingleChar"/>
    <w:qFormat/>
    <w:rsid w:val="009A594F"/>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9A594F"/>
    <w:rPr>
      <w:rFonts w:ascii="Calibri" w:eastAsia="Times New Roman" w:hAnsi="Calibri"/>
      <w:spacing w:val="-3"/>
      <w:szCs w:val="20"/>
    </w:rPr>
  </w:style>
  <w:style w:type="paragraph" w:customStyle="1" w:styleId="BriefTitleWorks">
    <w:name w:val="Brief Title Works"/>
    <w:basedOn w:val="Heading1"/>
    <w:link w:val="BriefTitleWorksChar"/>
    <w:qFormat/>
    <w:rsid w:val="009A594F"/>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9A594F"/>
    <w:rPr>
      <w:rFonts w:ascii="Calibri" w:eastAsia="Times New Roman" w:hAnsi="Calibri" w:cs="Arial"/>
      <w:b/>
      <w:kern w:val="32"/>
      <w:sz w:val="24"/>
      <w:szCs w:val="32"/>
      <w:u w:val="single"/>
    </w:rPr>
  </w:style>
  <w:style w:type="character" w:customStyle="1" w:styleId="twelptblackblack1">
    <w:name w:val="twelptblackblack1"/>
    <w:basedOn w:val="DefaultParagraphFont"/>
    <w:rsid w:val="009A594F"/>
    <w:rPr>
      <w:rFonts w:ascii="Verdana" w:hAnsi="Verdana" w:hint="default"/>
      <w:color w:val="000000"/>
      <w:sz w:val="16"/>
      <w:szCs w:val="16"/>
    </w:rPr>
  </w:style>
  <w:style w:type="character" w:customStyle="1" w:styleId="TagCharCharCharChar0">
    <w:name w:val="Tag Char Char Char Char"/>
    <w:basedOn w:val="DefaultParagraphFont"/>
    <w:rsid w:val="009A594F"/>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9A594F"/>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9A594F"/>
    <w:rPr>
      <w:sz w:val="30"/>
      <w:szCs w:val="30"/>
    </w:rPr>
  </w:style>
  <w:style w:type="character" w:customStyle="1" w:styleId="CharacterStyle13">
    <w:name w:val="Character Style 13"/>
    <w:rsid w:val="009A594F"/>
    <w:rPr>
      <w:i/>
      <w:iCs/>
      <w:sz w:val="17"/>
      <w:szCs w:val="17"/>
    </w:rPr>
  </w:style>
  <w:style w:type="character" w:customStyle="1" w:styleId="CardsNotUnderlined">
    <w:name w:val="Cards Not Underlined"/>
    <w:rsid w:val="009A594F"/>
    <w:rPr>
      <w:rFonts w:ascii="Times New Roman" w:hAnsi="Times New Roman"/>
      <w:sz w:val="16"/>
    </w:rPr>
  </w:style>
  <w:style w:type="character" w:customStyle="1" w:styleId="a13">
    <w:name w:val="a1"/>
    <w:rsid w:val="009A594F"/>
    <w:rPr>
      <w:color w:val="008000"/>
    </w:rPr>
  </w:style>
  <w:style w:type="paragraph" w:customStyle="1" w:styleId="Fifth">
    <w:name w:val="Fifth"/>
    <w:basedOn w:val="Normal"/>
    <w:link w:val="FifthChar"/>
    <w:qFormat/>
    <w:rsid w:val="009A594F"/>
    <w:pPr>
      <w:spacing w:after="0" w:line="240" w:lineRule="auto"/>
    </w:pPr>
    <w:rPr>
      <w:rFonts w:eastAsia="Times New Roman"/>
      <w:sz w:val="20"/>
      <w:lang w:val="x-none" w:eastAsia="x-none"/>
    </w:rPr>
  </w:style>
  <w:style w:type="character" w:customStyle="1" w:styleId="FifthChar">
    <w:name w:val="Fifth Char"/>
    <w:link w:val="Fifth"/>
    <w:rsid w:val="009A594F"/>
    <w:rPr>
      <w:rFonts w:ascii="Calibri" w:eastAsia="Times New Roman" w:hAnsi="Calibri"/>
      <w:sz w:val="20"/>
      <w:lang w:val="x-none" w:eastAsia="x-none"/>
    </w:rPr>
  </w:style>
  <w:style w:type="paragraph" w:customStyle="1" w:styleId="Repeatblockheading0">
    <w:name w:val="Repeat block heading"/>
    <w:basedOn w:val="Normal"/>
    <w:rsid w:val="009A594F"/>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9A594F"/>
  </w:style>
  <w:style w:type="character" w:customStyle="1" w:styleId="imgcreditcaption">
    <w:name w:val="imgcreditcaption"/>
    <w:rsid w:val="009A594F"/>
  </w:style>
  <w:style w:type="character" w:customStyle="1" w:styleId="current-article">
    <w:name w:val="current-article"/>
    <w:rsid w:val="009A594F"/>
  </w:style>
  <w:style w:type="character" w:customStyle="1" w:styleId="hps">
    <w:name w:val="hps"/>
    <w:rsid w:val="009A594F"/>
  </w:style>
  <w:style w:type="paragraph" w:customStyle="1" w:styleId="introduction">
    <w:name w:val="introduction"/>
    <w:basedOn w:val="Normal"/>
    <w:uiPriority w:val="99"/>
    <w:qFormat/>
    <w:rsid w:val="009A594F"/>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9A594F"/>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9A594F"/>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9A594F"/>
    <w:rPr>
      <w:rFonts w:cs="Calibri"/>
    </w:rPr>
  </w:style>
  <w:style w:type="paragraph" w:customStyle="1" w:styleId="CitationCharCharCharCharCharCharChar">
    <w:name w:val="Citation Char Char Char Char Char Char Char"/>
    <w:basedOn w:val="Normal"/>
    <w:link w:val="CitationCharCharCharCharCharCharCharChar"/>
    <w:rsid w:val="009A594F"/>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9A594F"/>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9A594F"/>
    <w:pPr>
      <w:spacing w:before="100" w:beforeAutospacing="1" w:after="100" w:afterAutospacing="1" w:line="240" w:lineRule="auto"/>
    </w:pPr>
    <w:rPr>
      <w:rFonts w:eastAsia="Times New Roman"/>
      <w:sz w:val="24"/>
    </w:rPr>
  </w:style>
  <w:style w:type="character" w:customStyle="1" w:styleId="source-org">
    <w:name w:val="source-org"/>
    <w:rsid w:val="009A594F"/>
  </w:style>
  <w:style w:type="paragraph" w:customStyle="1" w:styleId="BodyText311">
    <w:name w:val="Body Text 31"/>
    <w:basedOn w:val="Normal"/>
    <w:next w:val="BodyText3"/>
    <w:unhideWhenUsed/>
    <w:rsid w:val="009A594F"/>
    <w:pPr>
      <w:spacing w:after="120" w:line="240" w:lineRule="auto"/>
    </w:pPr>
    <w:rPr>
      <w:bCs/>
      <w:color w:val="000000"/>
    </w:rPr>
  </w:style>
  <w:style w:type="paragraph" w:customStyle="1" w:styleId="BodyText210">
    <w:name w:val="Body Text 21"/>
    <w:basedOn w:val="Normal"/>
    <w:next w:val="BodyText2"/>
    <w:unhideWhenUsed/>
    <w:rsid w:val="009A594F"/>
    <w:pPr>
      <w:spacing w:after="120" w:line="480" w:lineRule="auto"/>
    </w:pPr>
    <w:rPr>
      <w:sz w:val="12"/>
    </w:rPr>
  </w:style>
  <w:style w:type="paragraph" w:customStyle="1" w:styleId="BodyTextIndent1">
    <w:name w:val="Body Text Indent1"/>
    <w:basedOn w:val="Normal"/>
    <w:next w:val="BodyTextIndent"/>
    <w:unhideWhenUsed/>
    <w:rsid w:val="009A594F"/>
    <w:pPr>
      <w:spacing w:after="120" w:line="240" w:lineRule="auto"/>
      <w:ind w:left="360"/>
    </w:pPr>
  </w:style>
  <w:style w:type="paragraph" w:customStyle="1" w:styleId="BodyTextIndent31">
    <w:name w:val="Body Text Indent 31"/>
    <w:basedOn w:val="Normal"/>
    <w:next w:val="BodyTextIndent3"/>
    <w:semiHidden/>
    <w:unhideWhenUsed/>
    <w:rsid w:val="009A594F"/>
    <w:pPr>
      <w:spacing w:after="120" w:line="240" w:lineRule="auto"/>
      <w:ind w:left="360"/>
    </w:pPr>
    <w:rPr>
      <w:sz w:val="14"/>
    </w:rPr>
  </w:style>
  <w:style w:type="paragraph" w:customStyle="1" w:styleId="BodyTextIndent21">
    <w:name w:val="Body Text Indent 21"/>
    <w:basedOn w:val="Normal"/>
    <w:next w:val="BodyTextIndent2"/>
    <w:unhideWhenUsed/>
    <w:rsid w:val="009A594F"/>
    <w:pPr>
      <w:spacing w:after="120" w:line="480" w:lineRule="auto"/>
      <w:ind w:left="360"/>
    </w:pPr>
  </w:style>
  <w:style w:type="character" w:customStyle="1" w:styleId="Caption11">
    <w:name w:val="Caption11"/>
    <w:rsid w:val="009A594F"/>
  </w:style>
  <w:style w:type="paragraph" w:customStyle="1" w:styleId="z-BottomofForm1">
    <w:name w:val="z-Bottom of Form1"/>
    <w:basedOn w:val="Normal"/>
    <w:next w:val="Normal"/>
    <w:hidden/>
    <w:unhideWhenUsed/>
    <w:rsid w:val="009A594F"/>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9A594F"/>
    <w:pPr>
      <w:spacing w:before="100" w:beforeAutospacing="1" w:after="100" w:afterAutospacing="1" w:line="240" w:lineRule="auto"/>
    </w:pPr>
    <w:rPr>
      <w:rFonts w:eastAsia="Times New Roman"/>
      <w:sz w:val="24"/>
    </w:rPr>
  </w:style>
  <w:style w:type="paragraph" w:customStyle="1" w:styleId="cptchblock">
    <w:name w:val="cptch_block"/>
    <w:basedOn w:val="Normal"/>
    <w:rsid w:val="009A594F"/>
    <w:pPr>
      <w:spacing w:before="100" w:beforeAutospacing="1" w:after="100" w:afterAutospacing="1" w:line="240" w:lineRule="auto"/>
    </w:pPr>
    <w:rPr>
      <w:rFonts w:eastAsia="Times New Roman"/>
      <w:sz w:val="24"/>
    </w:rPr>
  </w:style>
  <w:style w:type="paragraph" w:customStyle="1" w:styleId="publisheddate">
    <w:name w:val="published_date"/>
    <w:basedOn w:val="Normal"/>
    <w:rsid w:val="009A594F"/>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9A594F"/>
    <w:pPr>
      <w:spacing w:before="100" w:beforeAutospacing="1" w:after="100" w:afterAutospacing="1" w:line="240" w:lineRule="auto"/>
    </w:pPr>
    <w:rPr>
      <w:rFonts w:eastAsia="Times New Roman"/>
      <w:sz w:val="24"/>
    </w:rPr>
  </w:style>
  <w:style w:type="character" w:customStyle="1" w:styleId="mainheading">
    <w:name w:val="mainheading"/>
    <w:rsid w:val="009A594F"/>
  </w:style>
  <w:style w:type="character" w:customStyle="1" w:styleId="StyleStyleunderlineBold11pt">
    <w:name w:val="Style Style underline + Bold + 11 pt"/>
    <w:rsid w:val="009A594F"/>
    <w:rPr>
      <w:bCs/>
      <w:sz w:val="20"/>
      <w:u w:val="single"/>
    </w:rPr>
  </w:style>
  <w:style w:type="character" w:customStyle="1" w:styleId="StyleunderlineAsianTimesNewRomanBold">
    <w:name w:val="Style underline + (Asian) Times New Roman Bold"/>
    <w:rsid w:val="009A594F"/>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9A594F"/>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9A594F"/>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9A594F"/>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9A594F"/>
    <w:rPr>
      <w:b/>
      <w:bCs/>
      <w:sz w:val="20"/>
      <w:u w:val="single"/>
      <w:bdr w:val="single" w:sz="4" w:space="0" w:color="auto"/>
    </w:rPr>
  </w:style>
  <w:style w:type="paragraph" w:customStyle="1" w:styleId="emactive">
    <w:name w:val="emactive"/>
    <w:basedOn w:val="Normal"/>
    <w:uiPriority w:val="99"/>
    <w:qFormat/>
    <w:rsid w:val="009A594F"/>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9A594F"/>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9A594F"/>
    <w:rPr>
      <w:rFonts w:cs="Calibri"/>
      <w:u w:val="single"/>
      <w:shd w:val="clear" w:color="auto" w:fill="66FFFF"/>
    </w:rPr>
  </w:style>
  <w:style w:type="paragraph" w:customStyle="1" w:styleId="CardHighlight">
    <w:name w:val="Card Highlight"/>
    <w:basedOn w:val="Normal"/>
    <w:link w:val="CardHighlightChar"/>
    <w:qFormat/>
    <w:rsid w:val="009A594F"/>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9A594F"/>
    <w:pPr>
      <w:spacing w:before="200" w:line="240" w:lineRule="auto"/>
    </w:pPr>
    <w:rPr>
      <w:rFonts w:eastAsia="MS Gothic" w:cs="Arial"/>
      <w:bCs/>
      <w:sz w:val="24"/>
      <w:lang w:eastAsia="zh-CN"/>
    </w:rPr>
  </w:style>
  <w:style w:type="character" w:customStyle="1" w:styleId="metaorigin">
    <w:name w:val="meta_origin"/>
    <w:rsid w:val="009A594F"/>
  </w:style>
  <w:style w:type="character" w:customStyle="1" w:styleId="eminfo">
    <w:name w:val="eminfo"/>
    <w:rsid w:val="009A594F"/>
  </w:style>
  <w:style w:type="character" w:customStyle="1" w:styleId="emhighlight">
    <w:name w:val="emhighlight"/>
    <w:rsid w:val="009A594F"/>
  </w:style>
  <w:style w:type="character" w:customStyle="1" w:styleId="last">
    <w:name w:val="last"/>
    <w:rsid w:val="009A594F"/>
  </w:style>
  <w:style w:type="character" w:customStyle="1" w:styleId="institution">
    <w:name w:val="institution"/>
    <w:rsid w:val="009A594F"/>
  </w:style>
  <w:style w:type="character" w:customStyle="1" w:styleId="NormalCard">
    <w:name w:val="Normal Card"/>
    <w:uiPriority w:val="1"/>
    <w:qFormat/>
    <w:rsid w:val="009A594F"/>
    <w:rPr>
      <w:rFonts w:ascii="Times New Roman" w:hAnsi="Times New Roman" w:cs="Times New Roman" w:hint="default"/>
      <w:sz w:val="24"/>
    </w:rPr>
  </w:style>
  <w:style w:type="character" w:customStyle="1" w:styleId="timebox">
    <w:name w:val="timebox"/>
    <w:rsid w:val="009A594F"/>
  </w:style>
  <w:style w:type="character" w:customStyle="1" w:styleId="Heading2Subtext">
    <w:name w:val="Heading 2 Subtext"/>
    <w:rsid w:val="009A594F"/>
    <w:rPr>
      <w:rFonts w:ascii="Times New Roman" w:hAnsi="Times New Roman" w:cs="Times New Roman" w:hint="default"/>
      <w:sz w:val="16"/>
    </w:rPr>
  </w:style>
  <w:style w:type="table" w:styleId="MediumGrid1">
    <w:name w:val="Medium Grid 1"/>
    <w:basedOn w:val="TableNormal"/>
    <w:uiPriority w:val="67"/>
    <w:rsid w:val="009A594F"/>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9A594F"/>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9A594F"/>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9A594F"/>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9A594F"/>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9A594F"/>
    <w:rPr>
      <w:rFonts w:ascii="Calibri" w:hAnsi="Calibri"/>
      <w:b/>
    </w:rPr>
  </w:style>
  <w:style w:type="character" w:customStyle="1" w:styleId="caps-label">
    <w:name w:val="caps-label"/>
    <w:rsid w:val="009A594F"/>
  </w:style>
  <w:style w:type="paragraph" w:customStyle="1" w:styleId="firstletter">
    <w:name w:val="firstletter"/>
    <w:basedOn w:val="Normal"/>
    <w:uiPriority w:val="99"/>
    <w:qFormat/>
    <w:rsid w:val="009A594F"/>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9A594F"/>
    <w:pPr>
      <w:spacing w:before="100" w:beforeAutospacing="1" w:after="100" w:afterAutospacing="1" w:line="240" w:lineRule="auto"/>
    </w:pPr>
    <w:rPr>
      <w:rFonts w:eastAsia="Times New Roman"/>
      <w:sz w:val="24"/>
    </w:rPr>
  </w:style>
  <w:style w:type="character" w:customStyle="1" w:styleId="cardshighlight0">
    <w:name w:val="cardshighlight"/>
    <w:rsid w:val="009A594F"/>
  </w:style>
  <w:style w:type="character" w:customStyle="1" w:styleId="cardsfont12pt1">
    <w:name w:val="cardsfont12pt"/>
    <w:rsid w:val="009A594F"/>
  </w:style>
  <w:style w:type="paragraph" w:customStyle="1" w:styleId="H1numbered">
    <w:name w:val="H1 numbered"/>
    <w:basedOn w:val="Normal"/>
    <w:uiPriority w:val="99"/>
    <w:qFormat/>
    <w:rsid w:val="009A594F"/>
    <w:pPr>
      <w:pageBreakBefore/>
      <w:numPr>
        <w:numId w:val="17"/>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9A594F"/>
    <w:pPr>
      <w:numPr>
        <w:ilvl w:val="1"/>
        <w:numId w:val="17"/>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9A594F"/>
  </w:style>
  <w:style w:type="character" w:customStyle="1" w:styleId="backcontent">
    <w:name w:val="backcontent"/>
    <w:rsid w:val="009A594F"/>
  </w:style>
  <w:style w:type="character" w:customStyle="1" w:styleId="daystmp">
    <w:name w:val="daystmp"/>
    <w:rsid w:val="009A594F"/>
  </w:style>
  <w:style w:type="paragraph" w:customStyle="1" w:styleId="in">
    <w:name w:val="in"/>
    <w:basedOn w:val="Normal"/>
    <w:uiPriority w:val="99"/>
    <w:qFormat/>
    <w:rsid w:val="009A594F"/>
    <w:pPr>
      <w:spacing w:before="100" w:beforeAutospacing="1" w:after="100" w:afterAutospacing="1" w:line="240" w:lineRule="auto"/>
    </w:pPr>
    <w:rPr>
      <w:rFonts w:eastAsia="Times New Roman"/>
      <w:sz w:val="24"/>
    </w:rPr>
  </w:style>
  <w:style w:type="character" w:customStyle="1" w:styleId="cardsfont12ptchar">
    <w:name w:val="cardsfont12ptchar"/>
    <w:rsid w:val="009A594F"/>
  </w:style>
  <w:style w:type="character" w:customStyle="1" w:styleId="gal">
    <w:name w:val="gal"/>
    <w:rsid w:val="009A594F"/>
  </w:style>
  <w:style w:type="paragraph" w:customStyle="1" w:styleId="imagecontain">
    <w:name w:val="imagecontain"/>
    <w:basedOn w:val="Normal"/>
    <w:uiPriority w:val="99"/>
    <w:qFormat/>
    <w:rsid w:val="009A594F"/>
    <w:pPr>
      <w:spacing w:before="100" w:beforeAutospacing="1" w:after="100" w:afterAutospacing="1" w:line="240" w:lineRule="auto"/>
    </w:pPr>
    <w:rPr>
      <w:rFonts w:eastAsia="Times New Roman"/>
      <w:sz w:val="24"/>
    </w:rPr>
  </w:style>
  <w:style w:type="character" w:customStyle="1" w:styleId="imagedateline">
    <w:name w:val="image_dateline"/>
    <w:rsid w:val="009A594F"/>
  </w:style>
  <w:style w:type="character" w:customStyle="1" w:styleId="authordatecharchar">
    <w:name w:val="authordatecharchar"/>
    <w:rsid w:val="009A594F"/>
  </w:style>
  <w:style w:type="character" w:customStyle="1" w:styleId="style1char0">
    <w:name w:val="style1char"/>
    <w:rsid w:val="009A594F"/>
  </w:style>
  <w:style w:type="character" w:customStyle="1" w:styleId="tagcharchar0">
    <w:name w:val="tagcharchar"/>
    <w:rsid w:val="009A594F"/>
  </w:style>
  <w:style w:type="character" w:customStyle="1" w:styleId="underlinedcharchar2">
    <w:name w:val="underlinedcharchar"/>
    <w:rsid w:val="009A594F"/>
  </w:style>
  <w:style w:type="paragraph" w:customStyle="1" w:styleId="CM62">
    <w:name w:val="CM62"/>
    <w:basedOn w:val="Normal"/>
    <w:next w:val="Normal"/>
    <w:uiPriority w:val="99"/>
    <w:qFormat/>
    <w:rsid w:val="009A594F"/>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9A594F"/>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9A594F"/>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9A594F"/>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9A594F"/>
    <w:pPr>
      <w:spacing w:line="228" w:lineRule="atLeast"/>
    </w:pPr>
    <w:rPr>
      <w:rFonts w:ascii="Showcard Gothic" w:eastAsia="Times New Roman" w:hAnsi="Showcard Gothic"/>
      <w:color w:val="auto"/>
      <w:lang w:eastAsia="zh-CN"/>
    </w:rPr>
  </w:style>
  <w:style w:type="character" w:customStyle="1" w:styleId="BoxedChar">
    <w:name w:val="Boxed Char"/>
    <w:rsid w:val="009A594F"/>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9A594F"/>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9A594F"/>
    <w:rPr>
      <w:rFonts w:ascii="Calibri" w:eastAsia="Times New Roman" w:hAnsi="Calibri" w:cs="Times New Roman"/>
    </w:rPr>
  </w:style>
  <w:style w:type="paragraph" w:customStyle="1" w:styleId="StyleCards11pt">
    <w:name w:val="Style Cards + 11 pt"/>
    <w:basedOn w:val="Cards"/>
    <w:link w:val="StyleCards11ptChar"/>
    <w:qFormat/>
    <w:rsid w:val="009A594F"/>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9A594F"/>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9A594F"/>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9A594F"/>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9A594F"/>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9A594F"/>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A594F"/>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9A594F"/>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9A594F"/>
    <w:pPr>
      <w:ind w:left="288" w:right="288"/>
    </w:pPr>
    <w:rPr>
      <w:rFonts w:eastAsia="Times New Roman"/>
      <w:sz w:val="20"/>
      <w:szCs w:val="20"/>
      <w:lang w:val="x-none" w:eastAsia="x-none"/>
    </w:rPr>
  </w:style>
  <w:style w:type="character" w:customStyle="1" w:styleId="cardCharCharChar1">
    <w:name w:val="card Char Char Char1"/>
    <w:rsid w:val="009A594F"/>
    <w:rPr>
      <w:lang w:val="en-US" w:eastAsia="en-US" w:bidi="ar-SA"/>
    </w:rPr>
  </w:style>
  <w:style w:type="character" w:customStyle="1" w:styleId="StylecardCharChar11ptChar">
    <w:name w:val="Style card Char Char + 11 pt Char"/>
    <w:link w:val="StylecardCharChar11pt"/>
    <w:rsid w:val="009A594F"/>
    <w:rPr>
      <w:rFonts w:eastAsia="Times New Roman"/>
      <w:sz w:val="20"/>
      <w:szCs w:val="20"/>
      <w:lang w:val="x-none" w:eastAsia="x-none"/>
    </w:rPr>
  </w:style>
  <w:style w:type="paragraph" w:customStyle="1" w:styleId="NormalFont">
    <w:name w:val="Normal Font"/>
    <w:link w:val="NormalFontChar"/>
    <w:qFormat/>
    <w:rsid w:val="009A594F"/>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9A594F"/>
    <w:pPr>
      <w:spacing w:after="200" w:line="276" w:lineRule="auto"/>
    </w:pPr>
    <w:rPr>
      <w:rFonts w:ascii="Times" w:eastAsia="Times New Roman" w:hAnsi="Times" w:cs="Times New Roman"/>
      <w:sz w:val="20"/>
    </w:rPr>
  </w:style>
  <w:style w:type="character" w:customStyle="1" w:styleId="Style11ptThickunderline">
    <w:name w:val="Style 11 pt Thick underline"/>
    <w:rsid w:val="009A594F"/>
    <w:rPr>
      <w:sz w:val="20"/>
      <w:u w:val="thick"/>
    </w:rPr>
  </w:style>
  <w:style w:type="character" w:customStyle="1" w:styleId="Style11ptBoldThickunderline">
    <w:name w:val="Style 11 pt Bold Thick underline"/>
    <w:rsid w:val="009A594F"/>
    <w:rPr>
      <w:b/>
      <w:bCs/>
      <w:sz w:val="20"/>
      <w:u w:val="thick"/>
    </w:rPr>
  </w:style>
  <w:style w:type="paragraph" w:customStyle="1" w:styleId="StyleNormalFont11ptUnderline">
    <w:name w:val="Style Normal Font + 11 pt Underline"/>
    <w:basedOn w:val="NormalFont"/>
    <w:link w:val="StyleNormalFont11ptUnderlineChar"/>
    <w:qFormat/>
    <w:rsid w:val="009A594F"/>
    <w:rPr>
      <w:u w:val="single"/>
      <w:lang w:val="x-none" w:eastAsia="x-none"/>
    </w:rPr>
  </w:style>
  <w:style w:type="character" w:customStyle="1" w:styleId="NormalFontChar">
    <w:name w:val="Normal Font Char"/>
    <w:link w:val="NormalFont"/>
    <w:rsid w:val="009A594F"/>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9A594F"/>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A594F"/>
    <w:rPr>
      <w:b/>
      <w:bCs/>
      <w:u w:val="single"/>
      <w:lang w:val="x-none" w:eastAsia="x-none"/>
    </w:rPr>
  </w:style>
  <w:style w:type="character" w:customStyle="1" w:styleId="StyleNormalFont11ptBoldUnderlineChar">
    <w:name w:val="Style Normal Font + 11 pt Bold Underline Char"/>
    <w:link w:val="StyleNormalFont11ptBoldUnderline"/>
    <w:rsid w:val="009A594F"/>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9A594F"/>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9A594F"/>
    <w:pPr>
      <w:spacing w:after="0" w:line="240" w:lineRule="auto"/>
    </w:pPr>
    <w:rPr>
      <w:rFonts w:eastAsia="Times New Roman"/>
      <w:sz w:val="15"/>
    </w:rPr>
  </w:style>
  <w:style w:type="character" w:customStyle="1" w:styleId="authors1">
    <w:name w:val="authors1"/>
    <w:rsid w:val="009A594F"/>
    <w:rPr>
      <w:rFonts w:ascii="Verdana" w:hAnsi="Verdana" w:hint="default"/>
      <w:b/>
      <w:bCs/>
      <w:color w:val="006699"/>
      <w:sz w:val="20"/>
      <w:szCs w:val="20"/>
    </w:rPr>
  </w:style>
  <w:style w:type="character" w:customStyle="1" w:styleId="headlinesectionlarge">
    <w:name w:val="headline_section_large"/>
    <w:rsid w:val="009A594F"/>
  </w:style>
  <w:style w:type="paragraph" w:customStyle="1" w:styleId="formatvorlage2">
    <w:name w:val="formatvorlage2"/>
    <w:basedOn w:val="Normal"/>
    <w:uiPriority w:val="99"/>
    <w:qFormat/>
    <w:rsid w:val="009A594F"/>
    <w:pPr>
      <w:spacing w:before="100" w:beforeAutospacing="1" w:after="100" w:afterAutospacing="1" w:line="240" w:lineRule="auto"/>
    </w:pPr>
    <w:rPr>
      <w:sz w:val="24"/>
    </w:rPr>
  </w:style>
  <w:style w:type="character" w:customStyle="1" w:styleId="Styleunderline11ptBlack">
    <w:name w:val="Style underline + 11 pt Black"/>
    <w:rsid w:val="009A594F"/>
    <w:rPr>
      <w:color w:val="000000"/>
      <w:sz w:val="20"/>
      <w:u w:val="single"/>
    </w:rPr>
  </w:style>
  <w:style w:type="character" w:customStyle="1" w:styleId="Styleunderline11ptBoldBlack">
    <w:name w:val="Style underline + 11 pt Bold Black"/>
    <w:rsid w:val="009A594F"/>
    <w:rPr>
      <w:b/>
      <w:bCs/>
      <w:color w:val="000000"/>
      <w:sz w:val="20"/>
      <w:u w:val="single"/>
    </w:rPr>
  </w:style>
  <w:style w:type="paragraph" w:customStyle="1" w:styleId="StyleTitle11ptNotBold">
    <w:name w:val="Style Title + 11 pt Not Bold"/>
    <w:basedOn w:val="Title"/>
    <w:link w:val="StyleTitle11ptNotBoldChar"/>
    <w:qFormat/>
    <w:rsid w:val="009A594F"/>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9A594F"/>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9A594F"/>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9A594F"/>
    <w:rPr>
      <w:rFonts w:ascii="Georgia" w:eastAsia="Times New Roman" w:hAnsi="Georgia"/>
      <w:u w:val="single"/>
      <w:lang w:val="x-none" w:eastAsia="x-none"/>
    </w:rPr>
  </w:style>
  <w:style w:type="character" w:customStyle="1" w:styleId="Style11ptBoldBlackUnderline">
    <w:name w:val="Style 11 pt Bold Black Underline"/>
    <w:rsid w:val="009A594F"/>
    <w:rPr>
      <w:b/>
      <w:bCs/>
      <w:color w:val="000000"/>
      <w:sz w:val="20"/>
      <w:u w:val="single"/>
    </w:rPr>
  </w:style>
  <w:style w:type="character" w:customStyle="1" w:styleId="Style11ptBoldBlackUnderlineBorderSinglesolidline">
    <w:name w:val="Style 11 pt Bold Black Underline Border: : (Single solid line ..."/>
    <w:rsid w:val="009A594F"/>
    <w:rPr>
      <w:b/>
      <w:bCs/>
      <w:color w:val="000000"/>
      <w:sz w:val="20"/>
      <w:u w:val="single"/>
      <w:bdr w:val="single" w:sz="4" w:space="0" w:color="auto"/>
    </w:rPr>
  </w:style>
  <w:style w:type="character" w:customStyle="1" w:styleId="StyleLatinMeridien-Italic11ptItalicUnderline">
    <w:name w:val="Style (Latin) Meridien-Italic 11 pt Italic Underline"/>
    <w:rsid w:val="009A594F"/>
    <w:rPr>
      <w:rFonts w:ascii="Meridien-Italic" w:hAnsi="Meridien-Italic"/>
      <w:i/>
      <w:iCs/>
      <w:sz w:val="20"/>
      <w:u w:val="single"/>
    </w:rPr>
  </w:style>
  <w:style w:type="character" w:customStyle="1" w:styleId="underlinestylechar0">
    <w:name w:val="underlinestylechar"/>
    <w:rsid w:val="009A594F"/>
  </w:style>
  <w:style w:type="character" w:customStyle="1" w:styleId="StyleCards12ptThickunderlineChar1">
    <w:name w:val="Style Cards + 12 pt Thick underline Char1"/>
    <w:rsid w:val="009A594F"/>
    <w:rPr>
      <w:sz w:val="24"/>
      <w:szCs w:val="24"/>
      <w:u w:val="thick"/>
    </w:rPr>
  </w:style>
  <w:style w:type="character" w:customStyle="1" w:styleId="BodyTextIndentChar2">
    <w:name w:val="Body Text Indent Char2"/>
    <w:basedOn w:val="DefaultParagraphFont"/>
    <w:uiPriority w:val="99"/>
    <w:semiHidden/>
    <w:rsid w:val="009A594F"/>
    <w:rPr>
      <w:rFonts w:ascii="Georgia" w:hAnsi="Georgia"/>
      <w:sz w:val="22"/>
      <w:szCs w:val="22"/>
    </w:rPr>
  </w:style>
  <w:style w:type="character" w:customStyle="1" w:styleId="BodyText2Char2">
    <w:name w:val="Body Text 2 Char2"/>
    <w:basedOn w:val="DefaultParagraphFont"/>
    <w:uiPriority w:val="99"/>
    <w:semiHidden/>
    <w:rsid w:val="009A594F"/>
    <w:rPr>
      <w:rFonts w:ascii="Georgia" w:hAnsi="Georgia"/>
      <w:sz w:val="22"/>
      <w:szCs w:val="22"/>
    </w:rPr>
  </w:style>
  <w:style w:type="character" w:customStyle="1" w:styleId="BodyText3Char2">
    <w:name w:val="Body Text 3 Char2"/>
    <w:basedOn w:val="DefaultParagraphFont"/>
    <w:uiPriority w:val="99"/>
    <w:semiHidden/>
    <w:rsid w:val="009A594F"/>
    <w:rPr>
      <w:rFonts w:ascii="Georgia" w:hAnsi="Georgia"/>
      <w:sz w:val="16"/>
      <w:szCs w:val="16"/>
    </w:rPr>
  </w:style>
  <w:style w:type="character" w:customStyle="1" w:styleId="BodyTextIndent2Char2">
    <w:name w:val="Body Text Indent 2 Char2"/>
    <w:basedOn w:val="DefaultParagraphFont"/>
    <w:uiPriority w:val="99"/>
    <w:semiHidden/>
    <w:rsid w:val="009A594F"/>
    <w:rPr>
      <w:rFonts w:ascii="Georgia" w:hAnsi="Georgia"/>
      <w:sz w:val="22"/>
      <w:szCs w:val="22"/>
    </w:rPr>
  </w:style>
  <w:style w:type="character" w:customStyle="1" w:styleId="BodyTextIndent3Char2">
    <w:name w:val="Body Text Indent 3 Char2"/>
    <w:basedOn w:val="DefaultParagraphFont"/>
    <w:uiPriority w:val="99"/>
    <w:semiHidden/>
    <w:rsid w:val="009A594F"/>
    <w:rPr>
      <w:rFonts w:ascii="Georgia" w:hAnsi="Georgia"/>
      <w:sz w:val="16"/>
      <w:szCs w:val="16"/>
    </w:rPr>
  </w:style>
  <w:style w:type="character" w:customStyle="1" w:styleId="z-BottomofFormChar2">
    <w:name w:val="z-Bottom of Form Char2"/>
    <w:basedOn w:val="DefaultParagraphFont"/>
    <w:uiPriority w:val="99"/>
    <w:semiHidden/>
    <w:rsid w:val="009A594F"/>
    <w:rPr>
      <w:rFonts w:ascii="Arial" w:hAnsi="Arial" w:cs="Arial"/>
      <w:vanish/>
      <w:sz w:val="16"/>
      <w:szCs w:val="16"/>
    </w:rPr>
  </w:style>
  <w:style w:type="paragraph" w:customStyle="1" w:styleId="BodyA">
    <w:name w:val="Body A"/>
    <w:autoRedefine/>
    <w:uiPriority w:val="99"/>
    <w:qFormat/>
    <w:rsid w:val="009A594F"/>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9A594F"/>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9A594F"/>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9A594F"/>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9A594F"/>
    <w:rPr>
      <w:rFonts w:ascii="Garamond" w:eastAsia="Cambria" w:hAnsi="Garamond"/>
      <w:sz w:val="20"/>
      <w:u w:val="single"/>
    </w:rPr>
  </w:style>
  <w:style w:type="character" w:customStyle="1" w:styleId="m5686307894942199640gmail-style13ptbold">
    <w:name w:val="m_5686307894942199640gmail-style13ptbold"/>
    <w:basedOn w:val="DefaultParagraphFont"/>
    <w:rsid w:val="009A594F"/>
  </w:style>
  <w:style w:type="character" w:customStyle="1" w:styleId="m5686307894942199640gmail-styleunderline">
    <w:name w:val="m_5686307894942199640gmail-styleunderline"/>
    <w:basedOn w:val="DefaultParagraphFont"/>
    <w:rsid w:val="009A594F"/>
  </w:style>
  <w:style w:type="character" w:customStyle="1" w:styleId="UnderlineCharCharChar">
    <w:name w:val="Underline Char Char Char"/>
    <w:rsid w:val="009A594F"/>
    <w:rPr>
      <w:noProof w:val="0"/>
      <w:u w:val="single"/>
      <w:lang w:val="en-US" w:eastAsia="en-US" w:bidi="ar-SA"/>
    </w:rPr>
  </w:style>
  <w:style w:type="paragraph" w:customStyle="1" w:styleId="PageHeading">
    <w:name w:val="Page Heading"/>
    <w:basedOn w:val="Heading2"/>
    <w:uiPriority w:val="99"/>
    <w:qFormat/>
    <w:rsid w:val="009A594F"/>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9A594F"/>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9A594F"/>
    <w:pPr>
      <w:spacing w:after="0" w:line="240" w:lineRule="auto"/>
    </w:pPr>
    <w:rPr>
      <w:rFonts w:ascii="Arial" w:eastAsia="Calibri" w:hAnsi="Arial" w:cs="Arial"/>
      <w:color w:val="00B0F0"/>
      <w:sz w:val="20"/>
      <w:u w:val="single" w:color="00B0F0"/>
    </w:rPr>
  </w:style>
  <w:style w:type="character" w:customStyle="1" w:styleId="messagecontent">
    <w:name w:val="message_content"/>
    <w:rsid w:val="009A594F"/>
  </w:style>
  <w:style w:type="paragraph" w:customStyle="1" w:styleId="UnderlineCharCharCharCharCharCharCharCharChar">
    <w:name w:val="Underline Char Char Char Char Char Char Char Char Char"/>
    <w:link w:val="UnderlineCharCharCharCharCharCharCharCharCharChar"/>
    <w:rsid w:val="009A594F"/>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9A594F"/>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9A594F"/>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9A594F"/>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9A594F"/>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9A594F"/>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9A594F"/>
  </w:style>
  <w:style w:type="character" w:customStyle="1" w:styleId="CitationChar">
    <w:name w:val="Citation Char"/>
    <w:rsid w:val="009A594F"/>
    <w:rPr>
      <w:bCs/>
      <w:u w:val="single"/>
    </w:rPr>
  </w:style>
  <w:style w:type="paragraph" w:customStyle="1" w:styleId="Style31">
    <w:name w:val="Style31"/>
    <w:basedOn w:val="Normal"/>
    <w:uiPriority w:val="99"/>
    <w:qFormat/>
    <w:rsid w:val="009A594F"/>
    <w:pPr>
      <w:spacing w:after="0" w:line="197" w:lineRule="exact"/>
      <w:jc w:val="both"/>
    </w:pPr>
    <w:rPr>
      <w:rFonts w:ascii="Arial" w:hAnsi="Arial" w:cs="Arial"/>
    </w:rPr>
  </w:style>
  <w:style w:type="paragraph" w:customStyle="1" w:styleId="Style42">
    <w:name w:val="Style42"/>
    <w:basedOn w:val="Normal"/>
    <w:uiPriority w:val="99"/>
    <w:qFormat/>
    <w:rsid w:val="009A594F"/>
    <w:pPr>
      <w:spacing w:after="0" w:line="202" w:lineRule="exact"/>
      <w:jc w:val="both"/>
    </w:pPr>
    <w:rPr>
      <w:rFonts w:ascii="Arial" w:hAnsi="Arial" w:cs="Arial"/>
    </w:rPr>
  </w:style>
  <w:style w:type="paragraph" w:customStyle="1" w:styleId="Style51">
    <w:name w:val="Style51"/>
    <w:basedOn w:val="Normal"/>
    <w:uiPriority w:val="99"/>
    <w:qFormat/>
    <w:rsid w:val="009A594F"/>
    <w:pPr>
      <w:spacing w:after="0" w:line="200" w:lineRule="exact"/>
      <w:jc w:val="both"/>
    </w:pPr>
    <w:rPr>
      <w:rFonts w:ascii="Arial" w:hAnsi="Arial" w:cs="Arial"/>
    </w:rPr>
  </w:style>
  <w:style w:type="character" w:customStyle="1" w:styleId="FontStyle72">
    <w:name w:val="Font Style72"/>
    <w:uiPriority w:val="99"/>
    <w:rsid w:val="009A594F"/>
    <w:rPr>
      <w:rFonts w:ascii="Times New Roman" w:hAnsi="Times New Roman" w:cs="Times New Roman" w:hint="default"/>
      <w:sz w:val="16"/>
      <w:szCs w:val="16"/>
    </w:rPr>
  </w:style>
  <w:style w:type="character" w:customStyle="1" w:styleId="FontStyle73">
    <w:name w:val="Font Style73"/>
    <w:uiPriority w:val="99"/>
    <w:rsid w:val="009A594F"/>
    <w:rPr>
      <w:rFonts w:ascii="Times New Roman" w:hAnsi="Times New Roman" w:cs="Times New Roman" w:hint="default"/>
      <w:i/>
      <w:iCs/>
      <w:sz w:val="16"/>
      <w:szCs w:val="16"/>
    </w:rPr>
  </w:style>
  <w:style w:type="character" w:customStyle="1" w:styleId="UnderlinestyleChar20">
    <w:name w:val="Underline style Char2"/>
    <w:rsid w:val="009A594F"/>
    <w:rPr>
      <w:sz w:val="22"/>
      <w:szCs w:val="24"/>
      <w:u w:val="single"/>
      <w:lang w:val="en-US" w:eastAsia="en-US" w:bidi="ar-SA"/>
    </w:rPr>
  </w:style>
  <w:style w:type="character" w:customStyle="1" w:styleId="FontStyle49">
    <w:name w:val="Font Style49"/>
    <w:uiPriority w:val="99"/>
    <w:rsid w:val="009A594F"/>
    <w:rPr>
      <w:rFonts w:ascii="Times New Roman" w:hAnsi="Times New Roman" w:cs="Times New Roman"/>
      <w:sz w:val="20"/>
      <w:szCs w:val="20"/>
    </w:rPr>
  </w:style>
  <w:style w:type="character" w:customStyle="1" w:styleId="FontStyle50">
    <w:name w:val="Font Style50"/>
    <w:uiPriority w:val="99"/>
    <w:rsid w:val="009A594F"/>
    <w:rPr>
      <w:rFonts w:ascii="Times New Roman" w:hAnsi="Times New Roman" w:cs="Times New Roman"/>
      <w:b/>
      <w:bCs/>
      <w:sz w:val="20"/>
      <w:szCs w:val="20"/>
    </w:rPr>
  </w:style>
  <w:style w:type="character" w:customStyle="1" w:styleId="ListBulletChar">
    <w:name w:val="List Bullet Char"/>
    <w:link w:val="ListBullet"/>
    <w:uiPriority w:val="99"/>
    <w:locked/>
    <w:rsid w:val="009A594F"/>
    <w:rPr>
      <w:rFonts w:ascii="Calibri" w:hAnsi="Calibri"/>
    </w:rPr>
  </w:style>
  <w:style w:type="character" w:customStyle="1" w:styleId="BoldUnderlineChar2Char">
    <w:name w:val="BoldUnderline Char2 Char"/>
    <w:link w:val="BoldUnderlineChar20"/>
    <w:locked/>
    <w:rsid w:val="009A594F"/>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9A594F"/>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9A594F"/>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9A594F"/>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9A594F"/>
    <w:rPr>
      <w:rFonts w:eastAsia="Times New Roman"/>
      <w:u w:val="single"/>
      <w:lang w:val="en-GB"/>
    </w:rPr>
  </w:style>
  <w:style w:type="paragraph" w:customStyle="1" w:styleId="StyleUnderlining11pt">
    <w:name w:val="Style Underlining + 11 pt"/>
    <w:basedOn w:val="Normal"/>
    <w:link w:val="StyleUnderlining11ptChar"/>
    <w:qFormat/>
    <w:rsid w:val="009A594F"/>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9A594F"/>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9A594F"/>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9A594F"/>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9A594F"/>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9A594F"/>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9A594F"/>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9A594F"/>
    <w:pPr>
      <w:spacing w:line="256" w:lineRule="auto"/>
    </w:pPr>
    <w:rPr>
      <w:rFonts w:ascii="Georgia" w:hAnsi="Georgia"/>
      <w:b/>
    </w:rPr>
  </w:style>
  <w:style w:type="paragraph" w:customStyle="1" w:styleId="Normal20pt">
    <w:name w:val="Normal  + 20 pt"/>
    <w:basedOn w:val="Normal"/>
    <w:uiPriority w:val="6"/>
    <w:qFormat/>
    <w:rsid w:val="009A594F"/>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9A594F"/>
    <w:rPr>
      <w:rFonts w:eastAsia="Calibri"/>
      <w:u w:val="single"/>
    </w:rPr>
  </w:style>
  <w:style w:type="paragraph" w:customStyle="1" w:styleId="StyleNormalWeb11ptUnderline">
    <w:name w:val="Style Normal (Web) + 11 pt Underline"/>
    <w:basedOn w:val="NormalWeb"/>
    <w:link w:val="StyleNormalWeb11ptUnderlineChar"/>
    <w:qFormat/>
    <w:rsid w:val="009A594F"/>
    <w:pPr>
      <w:spacing w:line="256" w:lineRule="auto"/>
    </w:pPr>
    <w:rPr>
      <w:rFonts w:asciiTheme="minorHAnsi" w:eastAsia="Calibri" w:hAnsiTheme="minorHAnsi"/>
      <w:u w:val="single"/>
    </w:rPr>
  </w:style>
  <w:style w:type="paragraph" w:customStyle="1" w:styleId="conintrotext">
    <w:name w:val="conintrotext"/>
    <w:basedOn w:val="Normal"/>
    <w:uiPriority w:val="99"/>
    <w:qFormat/>
    <w:rsid w:val="009A594F"/>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9A594F"/>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9A594F"/>
    <w:pPr>
      <w:spacing w:after="0" w:line="256" w:lineRule="auto"/>
    </w:pPr>
    <w:rPr>
      <w:rFonts w:ascii="MS Mincho" w:eastAsia="MS Mincho" w:hAnsiTheme="minorHAnsi"/>
      <w:b/>
      <w:u w:val="single"/>
    </w:rPr>
  </w:style>
  <w:style w:type="paragraph" w:customStyle="1" w:styleId="assert">
    <w:name w:val="assert"/>
    <w:basedOn w:val="Normal"/>
    <w:uiPriority w:val="99"/>
    <w:qFormat/>
    <w:rsid w:val="009A594F"/>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9A594F"/>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9A594F"/>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9A594F"/>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9A594F"/>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9A594F"/>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9A594F"/>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9A594F"/>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9A594F"/>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9A594F"/>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9A594F"/>
    <w:rPr>
      <w:rFonts w:eastAsia="Times New Roman"/>
      <w:u w:val="single"/>
    </w:rPr>
  </w:style>
  <w:style w:type="paragraph" w:customStyle="1" w:styleId="StyleStyle4ArialNarrow9pt">
    <w:name w:val="Style Style4 + Arial Narrow 9 pt"/>
    <w:basedOn w:val="Normal"/>
    <w:link w:val="StyleStyle4ArialNarrow9ptChar"/>
    <w:qFormat/>
    <w:rsid w:val="009A594F"/>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9A594F"/>
    <w:rPr>
      <w:rFonts w:eastAsia="Times New Roman"/>
      <w:b/>
      <w:bCs/>
      <w:u w:val="single"/>
    </w:rPr>
  </w:style>
  <w:style w:type="paragraph" w:customStyle="1" w:styleId="StyleStyle4ArialNarrow9ptBold">
    <w:name w:val="Style Style4 + Arial Narrow 9 pt Bold"/>
    <w:basedOn w:val="Normal"/>
    <w:link w:val="StyleStyle4ArialNarrow9ptBoldChar"/>
    <w:qFormat/>
    <w:rsid w:val="009A594F"/>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9A594F"/>
    <w:rPr>
      <w:rFonts w:eastAsia="Times New Roman"/>
      <w:b/>
      <w:smallCaps/>
      <w:sz w:val="24"/>
      <w:szCs w:val="24"/>
      <w:u w:val="single"/>
    </w:rPr>
  </w:style>
  <w:style w:type="character" w:customStyle="1" w:styleId="HiddenBlockHeaderChar">
    <w:name w:val="Hidden Block Header Char"/>
    <w:link w:val="HiddenBlockHeader"/>
    <w:locked/>
    <w:rsid w:val="009A594F"/>
    <w:rPr>
      <w:rFonts w:ascii="Calibri" w:hAnsi="Calibri"/>
    </w:rPr>
  </w:style>
  <w:style w:type="character" w:customStyle="1" w:styleId="ThirdChar">
    <w:name w:val="Third Char"/>
    <w:link w:val="Third"/>
    <w:locked/>
    <w:rsid w:val="009A594F"/>
    <w:rPr>
      <w:rFonts w:eastAsia="Times New Roman"/>
      <w:b/>
      <w:u w:val="single"/>
      <w:lang w:val="x-none" w:eastAsia="x-none"/>
    </w:rPr>
  </w:style>
  <w:style w:type="paragraph" w:customStyle="1" w:styleId="Third">
    <w:name w:val="Third"/>
    <w:basedOn w:val="Normal"/>
    <w:link w:val="ThirdChar"/>
    <w:qFormat/>
    <w:rsid w:val="009A594F"/>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9A594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9A594F"/>
    <w:rPr>
      <w:rFonts w:eastAsia="Times New Roman"/>
      <w:b/>
      <w:szCs w:val="24"/>
      <w:u w:val="thick"/>
    </w:rPr>
  </w:style>
  <w:style w:type="paragraph" w:customStyle="1" w:styleId="SynergyTag">
    <w:name w:val="SynergyTag"/>
    <w:basedOn w:val="Normal"/>
    <w:uiPriority w:val="99"/>
    <w:qFormat/>
    <w:rsid w:val="009A594F"/>
    <w:pPr>
      <w:spacing w:after="0" w:line="256" w:lineRule="auto"/>
    </w:pPr>
    <w:rPr>
      <w:b/>
    </w:rPr>
  </w:style>
  <w:style w:type="paragraph" w:customStyle="1" w:styleId="CiteSmallText">
    <w:name w:val="Cite Small Text"/>
    <w:basedOn w:val="Normal"/>
    <w:uiPriority w:val="99"/>
    <w:qFormat/>
    <w:rsid w:val="009A594F"/>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9A594F"/>
    <w:rPr>
      <w:lang w:val="x-none"/>
    </w:rPr>
  </w:style>
  <w:style w:type="paragraph" w:customStyle="1" w:styleId="Cards1CharChar">
    <w:name w:val="Cards1 Char Char"/>
    <w:basedOn w:val="Normal"/>
    <w:link w:val="Cards1CharCharChar"/>
    <w:qFormat/>
    <w:rsid w:val="009A594F"/>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9A594F"/>
    <w:rPr>
      <w:color w:val="0000FF"/>
      <w:sz w:val="12"/>
      <w:u w:val="single"/>
    </w:rPr>
  </w:style>
  <w:style w:type="paragraph" w:customStyle="1" w:styleId="Swag">
    <w:name w:val="Swag"/>
    <w:basedOn w:val="Normal"/>
    <w:link w:val="SwagChar"/>
    <w:qFormat/>
    <w:rsid w:val="009A594F"/>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9A594F"/>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9A594F"/>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9A594F"/>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9A594F"/>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9A594F"/>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9A594F"/>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9A594F"/>
    <w:rPr>
      <w:rFonts w:eastAsia="Times New Roman"/>
      <w:b/>
      <w:bCs/>
      <w:u w:val="single"/>
    </w:rPr>
  </w:style>
  <w:style w:type="paragraph" w:customStyle="1" w:styleId="StyleUnderlineChar11ptBold2">
    <w:name w:val="Style Underline Char + 11 pt Bold2"/>
    <w:basedOn w:val="Normal"/>
    <w:link w:val="StyleUnderlineChar11ptBold2Char"/>
    <w:qFormat/>
    <w:rsid w:val="009A594F"/>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9A594F"/>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9A594F"/>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9A594F"/>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9A594F"/>
    <w:pPr>
      <w:spacing w:after="0" w:line="256" w:lineRule="auto"/>
    </w:pPr>
    <w:rPr>
      <w:rFonts w:asciiTheme="minorHAnsi" w:eastAsia="Times New Roman" w:hAnsiTheme="minorHAnsi"/>
      <w:u w:val="single"/>
    </w:rPr>
  </w:style>
  <w:style w:type="character" w:customStyle="1" w:styleId="TagsCharCharCharChar">
    <w:name w:val="Tags Char Char Char Char"/>
    <w:locked/>
    <w:rsid w:val="009A594F"/>
    <w:rPr>
      <w:rFonts w:ascii="Times New Roman" w:eastAsia="Times New Roman" w:hAnsi="Times New Roman" w:cs="Times New Roman"/>
      <w:b/>
      <w:sz w:val="24"/>
      <w:szCs w:val="24"/>
    </w:rPr>
  </w:style>
  <w:style w:type="character" w:customStyle="1" w:styleId="NothingCharChar">
    <w:name w:val="Nothing Char Char"/>
    <w:link w:val="NothingCharCharChar"/>
    <w:locked/>
    <w:rsid w:val="009A594F"/>
  </w:style>
  <w:style w:type="paragraph" w:customStyle="1" w:styleId="NothingCharCharChar">
    <w:name w:val="Nothing Char Char Char"/>
    <w:link w:val="NothingCharChar"/>
    <w:qFormat/>
    <w:rsid w:val="009A594F"/>
    <w:pPr>
      <w:spacing w:after="0" w:line="240" w:lineRule="auto"/>
      <w:jc w:val="both"/>
    </w:pPr>
  </w:style>
  <w:style w:type="paragraph" w:customStyle="1" w:styleId="StyleLeft021">
    <w:name w:val="Style Left:  0.2&quot;1"/>
    <w:basedOn w:val="Normal"/>
    <w:uiPriority w:val="99"/>
    <w:qFormat/>
    <w:rsid w:val="009A594F"/>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9A594F"/>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9A594F"/>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9A594F"/>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9A594F"/>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9A594F"/>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9A594F"/>
    <w:pPr>
      <w:spacing w:after="0" w:line="256" w:lineRule="auto"/>
    </w:pPr>
    <w:rPr>
      <w:b/>
    </w:rPr>
  </w:style>
  <w:style w:type="paragraph" w:customStyle="1" w:styleId="CM27">
    <w:name w:val="CM27"/>
    <w:basedOn w:val="Normal"/>
    <w:next w:val="Normal"/>
    <w:qFormat/>
    <w:rsid w:val="009A594F"/>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9A594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9A594F"/>
    <w:rPr>
      <w:szCs w:val="24"/>
      <w:u w:val="single"/>
      <w:lang w:val="en-US" w:eastAsia="en-US" w:bidi="ar-SA"/>
    </w:rPr>
  </w:style>
  <w:style w:type="character" w:customStyle="1" w:styleId="BoldUnderlineCharChar3">
    <w:name w:val="BoldUnderline Char Char3"/>
    <w:rsid w:val="009A594F"/>
    <w:rPr>
      <w:b/>
      <w:bCs w:val="0"/>
      <w:szCs w:val="24"/>
      <w:u w:val="single"/>
      <w:lang w:val="en-US" w:eastAsia="en-US" w:bidi="ar-SA"/>
    </w:rPr>
  </w:style>
  <w:style w:type="character" w:customStyle="1" w:styleId="UnderlineCharChar3">
    <w:name w:val="Underline Char Char3"/>
    <w:rsid w:val="009A594F"/>
    <w:rPr>
      <w:szCs w:val="24"/>
      <w:u w:val="single"/>
      <w:lang w:val="en-US" w:eastAsia="en-US" w:bidi="ar-SA"/>
    </w:rPr>
  </w:style>
  <w:style w:type="character" w:customStyle="1" w:styleId="BoldUnderlineCharChar2">
    <w:name w:val="BoldUnderline Char Char2"/>
    <w:rsid w:val="009A594F"/>
    <w:rPr>
      <w:b/>
      <w:bCs w:val="0"/>
      <w:szCs w:val="24"/>
      <w:u w:val="single"/>
      <w:lang w:val="en-US" w:eastAsia="en-US" w:bidi="ar-SA"/>
    </w:rPr>
  </w:style>
  <w:style w:type="character" w:customStyle="1" w:styleId="volume-issue">
    <w:name w:val="volume-issue"/>
    <w:rsid w:val="009A594F"/>
    <w:rPr>
      <w:rFonts w:ascii="Times New Roman" w:hAnsi="Times New Roman" w:cs="Times New Roman" w:hint="default"/>
    </w:rPr>
  </w:style>
  <w:style w:type="character" w:customStyle="1" w:styleId="boldness1">
    <w:name w:val="boldness1"/>
    <w:rsid w:val="009A594F"/>
  </w:style>
  <w:style w:type="character" w:customStyle="1" w:styleId="story-author">
    <w:name w:val="story-author"/>
    <w:basedOn w:val="DefaultParagraphFont"/>
    <w:rsid w:val="009A594F"/>
  </w:style>
  <w:style w:type="character" w:customStyle="1" w:styleId="Heading3CharCharCharChar">
    <w:name w:val="Heading 3 Char Char Char Char"/>
    <w:basedOn w:val="DefaultParagraphFont"/>
    <w:rsid w:val="009A594F"/>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9A594F"/>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9A594F"/>
  </w:style>
  <w:style w:type="character" w:customStyle="1" w:styleId="StyleStyle4CharTimesNewRoman11ptItalic">
    <w:name w:val="Style Style4 Char + Times New Roman 11 pt Italic"/>
    <w:basedOn w:val="DefaultParagraphFont"/>
    <w:rsid w:val="009A594F"/>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9A594F"/>
  </w:style>
  <w:style w:type="character" w:customStyle="1" w:styleId="ad">
    <w:name w:val="_"/>
    <w:basedOn w:val="DefaultParagraphFont"/>
    <w:rsid w:val="009A594F"/>
  </w:style>
  <w:style w:type="character" w:customStyle="1" w:styleId="Heading3CharCharCharChar1">
    <w:name w:val="Heading 3 Char Char Char Char1"/>
    <w:rsid w:val="009A594F"/>
    <w:rPr>
      <w:rFonts w:ascii="Arial" w:hAnsi="Arial" w:cs="Arial" w:hint="default"/>
      <w:bCs/>
      <w:szCs w:val="26"/>
      <w:u w:val="single"/>
      <w:lang w:val="en-US" w:eastAsia="en-US" w:bidi="ar-SA"/>
    </w:rPr>
  </w:style>
  <w:style w:type="character" w:customStyle="1" w:styleId="comment-body">
    <w:name w:val="comment-body"/>
    <w:rsid w:val="009A594F"/>
  </w:style>
  <w:style w:type="character" w:customStyle="1" w:styleId="UnderlineCharCharChar1">
    <w:name w:val="Underline Char Char Char1"/>
    <w:rsid w:val="009A594F"/>
    <w:rPr>
      <w:u w:val="single"/>
      <w:lang w:val="en-US" w:eastAsia="en-US" w:bidi="ar-SA"/>
    </w:rPr>
  </w:style>
  <w:style w:type="character" w:customStyle="1" w:styleId="reality">
    <w:name w:val="reality"/>
    <w:rsid w:val="009A594F"/>
  </w:style>
  <w:style w:type="character" w:customStyle="1" w:styleId="UnderlineChar1Char">
    <w:name w:val="Underline Char1 Char"/>
    <w:rsid w:val="009A594F"/>
    <w:rPr>
      <w:rFonts w:ascii="Calibri" w:eastAsia="MS Mincho" w:hAnsi="Calibri" w:cs="Calibri" w:hint="default"/>
      <w:szCs w:val="20"/>
      <w:u w:val="single"/>
    </w:rPr>
  </w:style>
  <w:style w:type="character" w:customStyle="1" w:styleId="StyleBoldandUnderlineCharChar29pt">
    <w:name w:val="Style Bold and Underline Char Char2 + 9 pt"/>
    <w:rsid w:val="009A594F"/>
    <w:rPr>
      <w:rFonts w:ascii="Times New Roman" w:hAnsi="Times New Roman" w:cs="Times New Roman" w:hint="default"/>
      <w:b/>
      <w:bCs/>
      <w:noProof w:val="0"/>
      <w:sz w:val="20"/>
      <w:u w:val="single"/>
    </w:rPr>
  </w:style>
  <w:style w:type="character" w:customStyle="1" w:styleId="StyleUnderlineCharChar19pt">
    <w:name w:val="Style Underline Char Char1 + 9 pt"/>
    <w:rsid w:val="009A594F"/>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9A594F"/>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9A594F"/>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9A594F"/>
    <w:rPr>
      <w:rFonts w:ascii="Times New Roman" w:hAnsi="Times New Roman" w:cs="Times New Roman" w:hint="default"/>
      <w:sz w:val="20"/>
      <w:u w:val="dottedHeavy"/>
    </w:rPr>
  </w:style>
  <w:style w:type="character" w:customStyle="1" w:styleId="article-record-publication-volume-issue">
    <w:name w:val="article-record-publication-volume-issue"/>
    <w:rsid w:val="009A594F"/>
  </w:style>
  <w:style w:type="character" w:customStyle="1" w:styleId="resultbodyblack">
    <w:name w:val="resultbodyblack"/>
    <w:rsid w:val="009A594F"/>
    <w:rPr>
      <w:rFonts w:ascii="Times New Roman" w:hAnsi="Times New Roman" w:cs="Times New Roman" w:hint="default"/>
    </w:rPr>
  </w:style>
  <w:style w:type="character" w:customStyle="1" w:styleId="quotechar0">
    <w:name w:val="quotechar"/>
    <w:rsid w:val="009A594F"/>
  </w:style>
  <w:style w:type="character" w:customStyle="1" w:styleId="3TagCite">
    <w:name w:val="3 Tag/Cite"/>
    <w:rsid w:val="009A594F"/>
    <w:rPr>
      <w:rFonts w:ascii="Times New Roman" w:hAnsi="Times New Roman" w:cs="Times New Roman" w:hint="default"/>
      <w:b/>
      <w:bCs w:val="0"/>
    </w:rPr>
  </w:style>
  <w:style w:type="character" w:customStyle="1" w:styleId="4Qualifications">
    <w:name w:val="4 Qualifications"/>
    <w:rsid w:val="009A594F"/>
    <w:rPr>
      <w:rFonts w:ascii="Times New Roman" w:hAnsi="Times New Roman" w:cs="Times New Roman" w:hint="default"/>
      <w:sz w:val="19"/>
    </w:rPr>
  </w:style>
  <w:style w:type="character" w:customStyle="1" w:styleId="6Underlined">
    <w:name w:val="6 Underlined"/>
    <w:rsid w:val="009A594F"/>
    <w:rPr>
      <w:rFonts w:ascii="Times New Roman" w:hAnsi="Times New Roman" w:cs="Times New Roman" w:hint="default"/>
      <w:b/>
      <w:bCs w:val="0"/>
      <w:sz w:val="21"/>
      <w:u w:val="single"/>
    </w:rPr>
  </w:style>
  <w:style w:type="character" w:customStyle="1" w:styleId="nohighlighting">
    <w:name w:val="no highlighting"/>
    <w:rsid w:val="009A594F"/>
    <w:rPr>
      <w:rFonts w:ascii="Times New Roman" w:hAnsi="Times New Roman" w:cs="Times New Roman" w:hint="default"/>
      <w:color w:val="auto"/>
      <w:sz w:val="20"/>
      <w:u w:val="thick"/>
      <w:bdr w:val="none" w:sz="0" w:space="0" w:color="auto" w:frame="1"/>
    </w:rPr>
  </w:style>
  <w:style w:type="character" w:customStyle="1" w:styleId="CharChar61">
    <w:name w:val="Char Char61"/>
    <w:rsid w:val="009A594F"/>
    <w:rPr>
      <w:rFonts w:ascii="Arial" w:hAnsi="Arial" w:cs="Arial" w:hint="default"/>
      <w:bCs/>
      <w:sz w:val="16"/>
      <w:szCs w:val="26"/>
      <w:lang w:val="en-US" w:eastAsia="en-US" w:bidi="ar-SA"/>
    </w:rPr>
  </w:style>
  <w:style w:type="character" w:customStyle="1" w:styleId="styledate">
    <w:name w:val="styledate"/>
    <w:rsid w:val="009A594F"/>
  </w:style>
  <w:style w:type="character" w:customStyle="1" w:styleId="StyleUnderlineChar9ptChar">
    <w:name w:val="Style Underline Char + 9 pt Char"/>
    <w:rsid w:val="009A594F"/>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9A594F"/>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9A594F"/>
    <w:rPr>
      <w:b/>
      <w:bCs w:val="0"/>
      <w:szCs w:val="24"/>
      <w:u w:val="single"/>
      <w:lang w:val="en-US" w:eastAsia="en-US" w:bidi="ar-SA"/>
    </w:rPr>
  </w:style>
  <w:style w:type="character" w:customStyle="1" w:styleId="BoldandUnderlineChar1Char2">
    <w:name w:val="Bold and Underline Char1 Char2"/>
    <w:rsid w:val="009A594F"/>
    <w:rPr>
      <w:b/>
      <w:bCs w:val="0"/>
      <w:szCs w:val="24"/>
      <w:u w:val="single"/>
      <w:lang w:val="en-US" w:eastAsia="en-US" w:bidi="ar-SA"/>
    </w:rPr>
  </w:style>
  <w:style w:type="character" w:customStyle="1" w:styleId="BoldandUnderlineCharChar1">
    <w:name w:val="Bold and Underline Char Char1"/>
    <w:rsid w:val="009A594F"/>
    <w:rPr>
      <w:b/>
      <w:bCs w:val="0"/>
      <w:szCs w:val="24"/>
      <w:u w:val="single"/>
      <w:lang w:val="en-US" w:eastAsia="en-US" w:bidi="ar-SA"/>
    </w:rPr>
  </w:style>
  <w:style w:type="character" w:customStyle="1" w:styleId="authoraffil">
    <w:name w:val="authoraffil"/>
    <w:rsid w:val="009A594F"/>
  </w:style>
  <w:style w:type="character" w:customStyle="1" w:styleId="CharChar8">
    <w:name w:val="Char Char8"/>
    <w:rsid w:val="009A594F"/>
    <w:rPr>
      <w:rFonts w:ascii="Georgia" w:eastAsia="Times New Roman" w:hAnsi="Georgia" w:hint="default"/>
      <w:b/>
      <w:bCs/>
      <w:sz w:val="30"/>
      <w:szCs w:val="28"/>
      <w:u w:val="single"/>
    </w:rPr>
  </w:style>
  <w:style w:type="character" w:customStyle="1" w:styleId="StyleArial6ptBold">
    <w:name w:val="Style Arial 6 pt Bold"/>
    <w:rsid w:val="009A594F"/>
    <w:rPr>
      <w:rFonts w:ascii="Arial" w:hAnsi="Arial" w:cs="Arial" w:hint="default"/>
      <w:bCs/>
      <w:sz w:val="12"/>
    </w:rPr>
  </w:style>
  <w:style w:type="character" w:customStyle="1" w:styleId="Heading2Char5">
    <w:name w:val="Heading 2 Char5"/>
    <w:rsid w:val="009A594F"/>
    <w:rPr>
      <w:rFonts w:ascii="Garamond" w:hAnsi="Garamond" w:cs="Arial" w:hint="default"/>
      <w:b/>
      <w:bCs/>
      <w:iCs/>
      <w:sz w:val="24"/>
      <w:szCs w:val="28"/>
      <w:lang w:val="en-US" w:eastAsia="en-US" w:bidi="ar-SA"/>
    </w:rPr>
  </w:style>
  <w:style w:type="character" w:customStyle="1" w:styleId="boldcitationChar">
    <w:name w:val="bold citation Char"/>
    <w:rsid w:val="009A594F"/>
    <w:rPr>
      <w:rFonts w:ascii="Arial" w:hAnsi="Arial" w:cs="Arial" w:hint="default"/>
      <w:b/>
      <w:bCs w:val="0"/>
      <w:sz w:val="28"/>
      <w:szCs w:val="24"/>
      <w:u w:val="thick"/>
      <w:lang w:val="en-US" w:eastAsia="en-US" w:bidi="ar-SA"/>
    </w:rPr>
  </w:style>
  <w:style w:type="character" w:customStyle="1" w:styleId="BoldunderlineChar4">
    <w:name w:val="Bold/underline Char"/>
    <w:rsid w:val="009A594F"/>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9A594F"/>
  </w:style>
  <w:style w:type="character" w:customStyle="1" w:styleId="tagCharCharChar1">
    <w:name w:val="tag Char Char Char1"/>
    <w:rsid w:val="009A594F"/>
    <w:rPr>
      <w:b/>
      <w:bCs w:val="0"/>
      <w:sz w:val="24"/>
      <w:lang w:val="en-US" w:eastAsia="en-US" w:bidi="ar-SA"/>
    </w:rPr>
  </w:style>
  <w:style w:type="character" w:customStyle="1" w:styleId="bylines">
    <w:name w:val="bylines"/>
    <w:basedOn w:val="DefaultParagraphFont"/>
    <w:rsid w:val="009A594F"/>
  </w:style>
  <w:style w:type="character" w:customStyle="1" w:styleId="StyleStyleBoldUnderlineUnderlineIntenseEmphasis1apple-style-2">
    <w:name w:val="Style Style Bold UnderlineUnderlineIntense Emphasis1apple-style-...2"/>
    <w:basedOn w:val="DefaultParagraphFont"/>
    <w:rsid w:val="009A594F"/>
    <w:rPr>
      <w:b w:val="0"/>
      <w:bCs/>
      <w:sz w:val="22"/>
      <w:u w:val="single"/>
    </w:rPr>
  </w:style>
  <w:style w:type="character" w:customStyle="1" w:styleId="FontStyle57">
    <w:name w:val="Font Style57"/>
    <w:rsid w:val="009A594F"/>
    <w:rPr>
      <w:rFonts w:ascii="Georgia" w:hAnsi="Georgia" w:cs="Georgia" w:hint="default"/>
      <w:b/>
      <w:bCs/>
      <w:sz w:val="14"/>
      <w:szCs w:val="14"/>
    </w:rPr>
  </w:style>
  <w:style w:type="character" w:customStyle="1" w:styleId="FontStyle89">
    <w:name w:val="Font Style89"/>
    <w:rsid w:val="009A594F"/>
    <w:rPr>
      <w:rFonts w:ascii="Times New Roman" w:hAnsi="Times New Roman" w:cs="Times New Roman" w:hint="default"/>
      <w:b/>
      <w:bCs/>
      <w:smallCaps/>
      <w:spacing w:val="40"/>
      <w:sz w:val="16"/>
      <w:szCs w:val="16"/>
    </w:rPr>
  </w:style>
  <w:style w:type="character" w:customStyle="1" w:styleId="hvr">
    <w:name w:val="hvr"/>
    <w:basedOn w:val="DefaultParagraphFont"/>
    <w:rsid w:val="009A594F"/>
  </w:style>
  <w:style w:type="paragraph" w:customStyle="1" w:styleId="svarticle">
    <w:name w:val="svarticle"/>
    <w:basedOn w:val="Normal"/>
    <w:uiPriority w:val="99"/>
    <w:qFormat/>
    <w:rsid w:val="009A594F"/>
    <w:pPr>
      <w:spacing w:before="100" w:beforeAutospacing="1" w:after="100" w:afterAutospacing="1" w:line="240" w:lineRule="auto"/>
    </w:pPr>
    <w:rPr>
      <w:rFonts w:eastAsia="Times New Roman"/>
    </w:rPr>
  </w:style>
  <w:style w:type="character" w:customStyle="1" w:styleId="cardChar20">
    <w:name w:val="card Char2"/>
    <w:basedOn w:val="DefaultParagraphFont"/>
    <w:rsid w:val="009A594F"/>
    <w:rPr>
      <w:rFonts w:ascii="Times New Roman" w:hAnsi="Times New Roman" w:cs="Calibri"/>
      <w:szCs w:val="20"/>
    </w:rPr>
  </w:style>
  <w:style w:type="paragraph" w:customStyle="1" w:styleId="Pol">
    <w:name w:val="Pol"/>
    <w:basedOn w:val="Heading2"/>
    <w:uiPriority w:val="99"/>
    <w:qFormat/>
    <w:rsid w:val="009A594F"/>
    <w:pPr>
      <w:spacing w:before="480" w:line="240" w:lineRule="auto"/>
    </w:pPr>
    <w:rPr>
      <w:bCs/>
      <w:caps/>
    </w:rPr>
  </w:style>
  <w:style w:type="paragraph" w:customStyle="1" w:styleId="Style70">
    <w:name w:val="Style7"/>
    <w:basedOn w:val="Normal"/>
    <w:uiPriority w:val="99"/>
    <w:qFormat/>
    <w:rsid w:val="009A594F"/>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9A594F"/>
  </w:style>
  <w:style w:type="character" w:customStyle="1" w:styleId="Footnote2Char">
    <w:name w:val="Footnote2 Char"/>
    <w:link w:val="Footnote2"/>
    <w:locked/>
    <w:rsid w:val="009A594F"/>
  </w:style>
  <w:style w:type="paragraph" w:customStyle="1" w:styleId="Footnote2">
    <w:name w:val="Footnote2"/>
    <w:basedOn w:val="Normal"/>
    <w:next w:val="Normal"/>
    <w:link w:val="Footnote2Char"/>
    <w:autoRedefine/>
    <w:qFormat/>
    <w:rsid w:val="009A594F"/>
    <w:pPr>
      <w:spacing w:after="120" w:line="480" w:lineRule="auto"/>
    </w:pPr>
    <w:rPr>
      <w:rFonts w:asciiTheme="minorHAnsi" w:hAnsiTheme="minorHAnsi"/>
    </w:rPr>
  </w:style>
  <w:style w:type="paragraph" w:customStyle="1" w:styleId="xhead">
    <w:name w:val="xhead"/>
    <w:basedOn w:val="Normal"/>
    <w:uiPriority w:val="99"/>
    <w:qFormat/>
    <w:rsid w:val="009A594F"/>
    <w:pPr>
      <w:spacing w:before="100" w:beforeAutospacing="1" w:after="100" w:afterAutospacing="1" w:line="240" w:lineRule="auto"/>
    </w:pPr>
  </w:style>
  <w:style w:type="character" w:customStyle="1" w:styleId="Heading5Char1">
    <w:name w:val="Heading 5 Char1"/>
    <w:aliases w:val="Text Char1"/>
    <w:basedOn w:val="DefaultParagraphFont"/>
    <w:semiHidden/>
    <w:rsid w:val="009A594F"/>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9A594F"/>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9A594F"/>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9A594F"/>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9A594F"/>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9A594F"/>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9A594F"/>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9A594F"/>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9A594F"/>
    <w:pPr>
      <w:spacing w:after="0" w:line="240" w:lineRule="auto"/>
    </w:pPr>
    <w:rPr>
      <w:rFonts w:asciiTheme="minorHAnsi" w:hAnsiTheme="minorHAnsi"/>
    </w:rPr>
  </w:style>
  <w:style w:type="paragraph" w:customStyle="1" w:styleId="ReadCharCh1">
    <w:name w:val="Read Char Ch1"/>
    <w:basedOn w:val="Normal"/>
    <w:next w:val="Normal"/>
    <w:uiPriority w:val="3"/>
    <w:qFormat/>
    <w:rsid w:val="009A594F"/>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9A594F"/>
    <w:pPr>
      <w:spacing w:after="0" w:line="240" w:lineRule="auto"/>
    </w:pPr>
    <w:rPr>
      <w:rFonts w:ascii="Lucida Grande" w:eastAsia="Cambria" w:hAnsi="Lucida Grande"/>
    </w:rPr>
  </w:style>
  <w:style w:type="paragraph" w:customStyle="1" w:styleId="Pa16">
    <w:name w:val="Pa16"/>
    <w:basedOn w:val="Default"/>
    <w:next w:val="Default"/>
    <w:uiPriority w:val="99"/>
    <w:qFormat/>
    <w:rsid w:val="009A594F"/>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9A594F"/>
    <w:pPr>
      <w:spacing w:before="100" w:beforeAutospacing="1" w:after="100" w:afterAutospacing="1" w:line="240" w:lineRule="auto"/>
    </w:pPr>
  </w:style>
  <w:style w:type="paragraph" w:customStyle="1" w:styleId="Pa22">
    <w:name w:val="Pa2+2"/>
    <w:basedOn w:val="Default"/>
    <w:next w:val="Default"/>
    <w:uiPriority w:val="99"/>
    <w:qFormat/>
    <w:rsid w:val="009A594F"/>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9A594F"/>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9A594F"/>
    <w:pPr>
      <w:spacing w:before="100" w:beforeAutospacing="1" w:after="100" w:afterAutospacing="1" w:line="240" w:lineRule="auto"/>
    </w:pPr>
  </w:style>
  <w:style w:type="paragraph" w:customStyle="1" w:styleId="Number">
    <w:name w:val="Number"/>
    <w:basedOn w:val="Heading2"/>
    <w:qFormat/>
    <w:rsid w:val="009A594F"/>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9A594F"/>
    <w:rPr>
      <w:rFonts w:ascii="Calibri" w:eastAsia="Times New Roman" w:hAnsi="Calibri" w:cs="Arial"/>
      <w:bCs/>
      <w:iCs/>
      <w:sz w:val="20"/>
      <w:szCs w:val="20"/>
    </w:rPr>
  </w:style>
  <w:style w:type="paragraph" w:customStyle="1" w:styleId="CITEF3">
    <w:name w:val="CITE F3"/>
    <w:uiPriority w:val="99"/>
    <w:qFormat/>
    <w:rsid w:val="009A594F"/>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9A594F"/>
  </w:style>
  <w:style w:type="character" w:customStyle="1" w:styleId="meta-sep">
    <w:name w:val="meta-sep"/>
    <w:basedOn w:val="DefaultParagraphFont"/>
    <w:rsid w:val="009A594F"/>
  </w:style>
  <w:style w:type="character" w:customStyle="1" w:styleId="A19">
    <w:name w:val="A19"/>
    <w:uiPriority w:val="99"/>
    <w:rsid w:val="009A594F"/>
    <w:rPr>
      <w:rFonts w:ascii="Georgia" w:hAnsi="Georgia" w:cs="Georgia" w:hint="default"/>
      <w:color w:val="000000"/>
      <w:sz w:val="20"/>
      <w:szCs w:val="20"/>
      <w:u w:val="single"/>
    </w:rPr>
  </w:style>
  <w:style w:type="character" w:customStyle="1" w:styleId="A130">
    <w:name w:val="A13"/>
    <w:rsid w:val="009A594F"/>
    <w:rPr>
      <w:rFonts w:ascii="Georgia" w:hAnsi="Georgia" w:cs="Georgia" w:hint="default"/>
      <w:color w:val="000000"/>
      <w:sz w:val="11"/>
      <w:szCs w:val="11"/>
    </w:rPr>
  </w:style>
  <w:style w:type="character" w:customStyle="1" w:styleId="ontext">
    <w:name w:val="ontext"/>
    <w:basedOn w:val="DefaultParagraphFont"/>
    <w:rsid w:val="009A594F"/>
  </w:style>
  <w:style w:type="character" w:customStyle="1" w:styleId="archive-title">
    <w:name w:val="archive-title"/>
    <w:basedOn w:val="DefaultParagraphFont"/>
    <w:rsid w:val="009A594F"/>
  </w:style>
  <w:style w:type="character" w:customStyle="1" w:styleId="imgleft">
    <w:name w:val="imgleft"/>
    <w:basedOn w:val="DefaultParagraphFont"/>
    <w:rsid w:val="009A594F"/>
  </w:style>
  <w:style w:type="character" w:customStyle="1" w:styleId="imgcenter">
    <w:name w:val="imgcenter"/>
    <w:basedOn w:val="DefaultParagraphFont"/>
    <w:rsid w:val="009A594F"/>
  </w:style>
  <w:style w:type="character" w:customStyle="1" w:styleId="A42">
    <w:name w:val="A4+2"/>
    <w:uiPriority w:val="99"/>
    <w:rsid w:val="009A594F"/>
    <w:rPr>
      <w:rFonts w:ascii="Helvetica LT Std" w:hAnsi="Helvetica LT Std" w:cs="Helvetica LT Std" w:hint="default"/>
      <w:color w:val="000000"/>
      <w:sz w:val="11"/>
      <w:szCs w:val="11"/>
    </w:rPr>
  </w:style>
  <w:style w:type="character" w:customStyle="1" w:styleId="fstitle">
    <w:name w:val="fs_title"/>
    <w:basedOn w:val="DefaultParagraphFont"/>
    <w:rsid w:val="009A594F"/>
  </w:style>
  <w:style w:type="character" w:customStyle="1" w:styleId="reportbody1">
    <w:name w:val="reportbody1"/>
    <w:basedOn w:val="DefaultParagraphFont"/>
    <w:rsid w:val="009A594F"/>
    <w:rPr>
      <w:rFonts w:ascii="Tahoma" w:hAnsi="Tahoma" w:cs="Tahoma" w:hint="default"/>
      <w:color w:val="000000"/>
      <w:sz w:val="14"/>
      <w:szCs w:val="14"/>
    </w:rPr>
  </w:style>
  <w:style w:type="character" w:customStyle="1" w:styleId="dateday">
    <w:name w:val="date_day"/>
    <w:basedOn w:val="DefaultParagraphFont"/>
    <w:rsid w:val="009A594F"/>
  </w:style>
  <w:style w:type="character" w:customStyle="1" w:styleId="datemonth">
    <w:name w:val="date_month"/>
    <w:basedOn w:val="DefaultParagraphFont"/>
    <w:rsid w:val="009A594F"/>
  </w:style>
  <w:style w:type="character" w:customStyle="1" w:styleId="dateyear">
    <w:name w:val="date_year"/>
    <w:basedOn w:val="DefaultParagraphFont"/>
    <w:rsid w:val="009A594F"/>
  </w:style>
  <w:style w:type="character" w:customStyle="1" w:styleId="Heading3CharCharCharCharCharChar">
    <w:name w:val="Heading 3 Char Char Char Char Char Char"/>
    <w:basedOn w:val="DefaultParagraphFont"/>
    <w:rsid w:val="009A594F"/>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9A594F"/>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9A594F"/>
    <w:rPr>
      <w:sz w:val="24"/>
      <w:szCs w:val="24"/>
      <w:lang w:val="en-US" w:eastAsia="en-US" w:bidi="ar-SA"/>
    </w:rPr>
  </w:style>
  <w:style w:type="character" w:customStyle="1" w:styleId="insideitro">
    <w:name w:val="insideitro"/>
    <w:basedOn w:val="DefaultParagraphFont"/>
    <w:rsid w:val="009A594F"/>
  </w:style>
  <w:style w:type="character" w:customStyle="1" w:styleId="wcfont">
    <w:name w:val="wcfont"/>
    <w:basedOn w:val="DefaultParagraphFont"/>
    <w:rsid w:val="009A594F"/>
  </w:style>
  <w:style w:type="character" w:customStyle="1" w:styleId="qftext">
    <w:name w:val="qftext"/>
    <w:basedOn w:val="DefaultParagraphFont"/>
    <w:rsid w:val="009A594F"/>
  </w:style>
  <w:style w:type="character" w:customStyle="1" w:styleId="leftidx">
    <w:name w:val="leftidx"/>
    <w:basedOn w:val="DefaultParagraphFont"/>
    <w:rsid w:val="009A594F"/>
  </w:style>
  <w:style w:type="paragraph" w:customStyle="1" w:styleId="NotUnderlined">
    <w:name w:val="Not Underlined"/>
    <w:basedOn w:val="Normal"/>
    <w:uiPriority w:val="99"/>
    <w:qFormat/>
    <w:rsid w:val="009A594F"/>
    <w:pPr>
      <w:spacing w:after="0" w:line="240" w:lineRule="auto"/>
    </w:pPr>
    <w:rPr>
      <w:rFonts w:ascii="Century Gothic" w:hAnsi="Century Gothic"/>
      <w:szCs w:val="20"/>
    </w:rPr>
  </w:style>
  <w:style w:type="paragraph" w:customStyle="1" w:styleId="width100">
    <w:name w:val="width100"/>
    <w:basedOn w:val="Normal"/>
    <w:uiPriority w:val="99"/>
    <w:qFormat/>
    <w:rsid w:val="009A594F"/>
    <w:pPr>
      <w:spacing w:before="100" w:beforeAutospacing="1" w:after="100" w:afterAutospacing="1" w:line="240" w:lineRule="auto"/>
    </w:pPr>
  </w:style>
  <w:style w:type="character" w:customStyle="1" w:styleId="eventtitle">
    <w:name w:val="eventtitle"/>
    <w:basedOn w:val="DefaultParagraphFont"/>
    <w:rsid w:val="009A594F"/>
  </w:style>
  <w:style w:type="character" w:customStyle="1" w:styleId="eventsubtitle">
    <w:name w:val="eventsubtitle"/>
    <w:basedOn w:val="DefaultParagraphFont"/>
    <w:rsid w:val="009A594F"/>
  </w:style>
  <w:style w:type="character" w:customStyle="1" w:styleId="eventdate">
    <w:name w:val="eventdate"/>
    <w:basedOn w:val="DefaultParagraphFont"/>
    <w:rsid w:val="009A594F"/>
  </w:style>
  <w:style w:type="character" w:customStyle="1" w:styleId="legend">
    <w:name w:val="legend"/>
    <w:basedOn w:val="DefaultParagraphFont"/>
    <w:rsid w:val="009A594F"/>
  </w:style>
  <w:style w:type="character" w:customStyle="1" w:styleId="slug-elocation">
    <w:name w:val="slug-elocation"/>
    <w:basedOn w:val="DefaultParagraphFont"/>
    <w:rsid w:val="009A594F"/>
  </w:style>
  <w:style w:type="character" w:customStyle="1" w:styleId="fu-autorenangabe-fu-beschreibung">
    <w:name w:val="fu-autorenangabe-fu-beschreibung"/>
    <w:rsid w:val="009A594F"/>
  </w:style>
  <w:style w:type="paragraph" w:customStyle="1" w:styleId="introshadow">
    <w:name w:val="intro_shadow"/>
    <w:basedOn w:val="Normal"/>
    <w:uiPriority w:val="99"/>
    <w:qFormat/>
    <w:rsid w:val="009A594F"/>
    <w:pPr>
      <w:spacing w:before="100" w:beforeAutospacing="1" w:after="100" w:afterAutospacing="1" w:line="240" w:lineRule="auto"/>
    </w:pPr>
  </w:style>
  <w:style w:type="paragraph" w:customStyle="1" w:styleId="articleintro">
    <w:name w:val="articleintro"/>
    <w:basedOn w:val="Normal"/>
    <w:uiPriority w:val="99"/>
    <w:qFormat/>
    <w:rsid w:val="009A594F"/>
    <w:pPr>
      <w:spacing w:before="100" w:beforeAutospacing="1" w:after="100" w:afterAutospacing="1" w:line="240" w:lineRule="auto"/>
    </w:pPr>
  </w:style>
  <w:style w:type="character" w:customStyle="1" w:styleId="commentscontainer">
    <w:name w:val="comments_container"/>
    <w:basedOn w:val="DefaultParagraphFont"/>
    <w:rsid w:val="009A594F"/>
  </w:style>
  <w:style w:type="paragraph" w:customStyle="1" w:styleId="Caption40">
    <w:name w:val="Caption4"/>
    <w:basedOn w:val="Normal"/>
    <w:uiPriority w:val="99"/>
    <w:qFormat/>
    <w:rsid w:val="009A594F"/>
    <w:pPr>
      <w:spacing w:before="100" w:beforeAutospacing="1" w:after="100" w:afterAutospacing="1" w:line="240" w:lineRule="auto"/>
    </w:pPr>
  </w:style>
  <w:style w:type="paragraph" w:customStyle="1" w:styleId="publishedon">
    <w:name w:val="published_on"/>
    <w:basedOn w:val="Normal"/>
    <w:uiPriority w:val="99"/>
    <w:qFormat/>
    <w:rsid w:val="009A594F"/>
    <w:pPr>
      <w:spacing w:before="100" w:beforeAutospacing="1" w:after="100" w:afterAutospacing="1" w:line="240" w:lineRule="auto"/>
    </w:pPr>
  </w:style>
  <w:style w:type="character" w:customStyle="1" w:styleId="hparticlefooter">
    <w:name w:val="hparticlefooter"/>
    <w:basedOn w:val="DefaultParagraphFont"/>
    <w:rsid w:val="009A594F"/>
  </w:style>
  <w:style w:type="table" w:customStyle="1" w:styleId="TableGrid2">
    <w:name w:val="Table Grid2"/>
    <w:basedOn w:val="TableNormal"/>
    <w:next w:val="TableGrid"/>
    <w:rsid w:val="009A59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9A594F"/>
  </w:style>
  <w:style w:type="character" w:customStyle="1" w:styleId="BlockCharCharCharCharChar">
    <w:name w:val="Block Char Char Char Char Char"/>
    <w:aliases w:val="Block Char Char Char Char Char Char Char Char,Block Char Char Char Char Char Char Char1"/>
    <w:basedOn w:val="DefaultParagraphFont"/>
    <w:rsid w:val="009A594F"/>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9A594F"/>
    <w:pPr>
      <w:spacing w:after="0" w:line="240" w:lineRule="auto"/>
    </w:pPr>
    <w:rPr>
      <w:b/>
      <w:color w:val="000000"/>
      <w:u w:val="single"/>
    </w:rPr>
  </w:style>
  <w:style w:type="character" w:customStyle="1" w:styleId="CiteEmphasisChar">
    <w:name w:val="Cite/Emphasis Char"/>
    <w:basedOn w:val="DefaultParagraphFont"/>
    <w:link w:val="CiteEmphasis"/>
    <w:rsid w:val="009A594F"/>
    <w:rPr>
      <w:rFonts w:ascii="Calibri" w:hAnsi="Calibri"/>
      <w:b/>
      <w:color w:val="000000"/>
      <w:u w:val="single"/>
    </w:rPr>
  </w:style>
  <w:style w:type="character" w:customStyle="1" w:styleId="ReadText">
    <w:name w:val="Read Text"/>
    <w:basedOn w:val="DefaultParagraphFont"/>
    <w:rsid w:val="009A594F"/>
    <w:rPr>
      <w:rFonts w:ascii="Times New Roman" w:hAnsi="Times New Roman"/>
      <w:b/>
      <w:bCs/>
      <w:sz w:val="24"/>
      <w:u w:val="single"/>
    </w:rPr>
  </w:style>
  <w:style w:type="paragraph" w:customStyle="1" w:styleId="Styleunread8pt">
    <w:name w:val="Style unread + 8 pt"/>
    <w:basedOn w:val="Normal"/>
    <w:link w:val="Styleunread8ptChar"/>
    <w:qFormat/>
    <w:rsid w:val="009A594F"/>
    <w:pPr>
      <w:spacing w:after="0" w:line="240" w:lineRule="auto"/>
    </w:pPr>
    <w:rPr>
      <w:color w:val="000000"/>
    </w:rPr>
  </w:style>
  <w:style w:type="character" w:customStyle="1" w:styleId="Styleunread8ptChar">
    <w:name w:val="Style unread + 8 pt Char"/>
    <w:basedOn w:val="DefaultParagraphFont"/>
    <w:link w:val="Styleunread8pt"/>
    <w:rsid w:val="009A594F"/>
    <w:rPr>
      <w:rFonts w:ascii="Calibri" w:hAnsi="Calibri"/>
      <w:color w:val="000000"/>
    </w:rPr>
  </w:style>
  <w:style w:type="character" w:customStyle="1" w:styleId="main">
    <w:name w:val="main"/>
    <w:basedOn w:val="DefaultParagraphFont"/>
    <w:rsid w:val="009A594F"/>
  </w:style>
  <w:style w:type="character" w:customStyle="1" w:styleId="textunderlineCharChar">
    <w:name w:val="text underline Char Char"/>
    <w:basedOn w:val="DefaultParagraphFont"/>
    <w:rsid w:val="009A594F"/>
    <w:rPr>
      <w:rFonts w:ascii="Garamond" w:hAnsi="Garamond"/>
      <w:color w:val="000000"/>
      <w:u w:val="single"/>
    </w:rPr>
  </w:style>
  <w:style w:type="paragraph" w:customStyle="1" w:styleId="ekprop-p">
    <w:name w:val="ekprop-p"/>
    <w:basedOn w:val="Normal"/>
    <w:uiPriority w:val="99"/>
    <w:qFormat/>
    <w:rsid w:val="009A594F"/>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9A594F"/>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9A594F"/>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9A594F"/>
    <w:pPr>
      <w:spacing w:after="0" w:line="240" w:lineRule="auto"/>
    </w:pPr>
    <w:rPr>
      <w:color w:val="000000"/>
    </w:rPr>
  </w:style>
  <w:style w:type="character" w:customStyle="1" w:styleId="SmalltextCharChar">
    <w:name w:val="Smalltext Char Char"/>
    <w:basedOn w:val="DefaultParagraphFont"/>
    <w:link w:val="SmalltextChar1"/>
    <w:rsid w:val="009A594F"/>
    <w:rPr>
      <w:rFonts w:ascii="Calibri" w:hAnsi="Calibri"/>
      <w:color w:val="000000"/>
    </w:rPr>
  </w:style>
  <w:style w:type="character" w:customStyle="1" w:styleId="FullCiteCharChar">
    <w:name w:val="Full Cite Char Char"/>
    <w:basedOn w:val="DefaultParagraphFont"/>
    <w:rsid w:val="009A594F"/>
    <w:rPr>
      <w:rFonts w:ascii="Georgia" w:hAnsi="Georgia" w:cs="Calibri"/>
      <w:color w:val="000000"/>
      <w:sz w:val="20"/>
      <w:szCs w:val="24"/>
    </w:rPr>
  </w:style>
  <w:style w:type="character" w:customStyle="1" w:styleId="submitted-wrapper">
    <w:name w:val="submitted-wrapper"/>
    <w:basedOn w:val="DefaultParagraphFont"/>
    <w:rsid w:val="009A594F"/>
  </w:style>
  <w:style w:type="paragraph" w:customStyle="1" w:styleId="Spacer">
    <w:name w:val="Spacer"/>
    <w:basedOn w:val="Heading1"/>
    <w:link w:val="SpacerChar"/>
    <w:autoRedefine/>
    <w:uiPriority w:val="4"/>
    <w:qFormat/>
    <w:rsid w:val="009A594F"/>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9A594F"/>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9A594F"/>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9A594F"/>
  </w:style>
  <w:style w:type="character" w:customStyle="1" w:styleId="top-publish">
    <w:name w:val="top-publish"/>
    <w:basedOn w:val="DefaultParagraphFont"/>
    <w:rsid w:val="009A594F"/>
  </w:style>
  <w:style w:type="character" w:customStyle="1" w:styleId="byline-italic">
    <w:name w:val="byline-italic"/>
    <w:basedOn w:val="DefaultParagraphFont"/>
    <w:rsid w:val="009A594F"/>
  </w:style>
  <w:style w:type="paragraph" w:customStyle="1" w:styleId="infuse">
    <w:name w:val="infuse"/>
    <w:basedOn w:val="Normal"/>
    <w:uiPriority w:val="99"/>
    <w:qFormat/>
    <w:rsid w:val="009A594F"/>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9A594F"/>
    <w:rPr>
      <w:rFonts w:ascii="Arial Narrow" w:hAnsi="Arial Narrow"/>
      <w:sz w:val="22"/>
      <w:szCs w:val="24"/>
      <w:u w:val="single"/>
      <w:lang w:val="en-US" w:eastAsia="en-US" w:bidi="ar-SA"/>
    </w:rPr>
  </w:style>
  <w:style w:type="character" w:customStyle="1" w:styleId="gd">
    <w:name w:val="gd"/>
    <w:basedOn w:val="DefaultParagraphFont"/>
    <w:rsid w:val="009A594F"/>
  </w:style>
  <w:style w:type="character" w:customStyle="1" w:styleId="g3">
    <w:name w:val="g3"/>
    <w:basedOn w:val="DefaultParagraphFont"/>
    <w:rsid w:val="009A594F"/>
  </w:style>
  <w:style w:type="character" w:customStyle="1" w:styleId="hb">
    <w:name w:val="hb"/>
    <w:basedOn w:val="DefaultParagraphFont"/>
    <w:rsid w:val="009A594F"/>
  </w:style>
  <w:style w:type="character" w:customStyle="1" w:styleId="g2">
    <w:name w:val="g2"/>
    <w:basedOn w:val="DefaultParagraphFont"/>
    <w:rsid w:val="009A594F"/>
  </w:style>
  <w:style w:type="character" w:customStyle="1" w:styleId="nameplatehead">
    <w:name w:val="nameplatehead"/>
    <w:basedOn w:val="DefaultParagraphFont"/>
    <w:rsid w:val="009A594F"/>
  </w:style>
  <w:style w:type="character" w:customStyle="1" w:styleId="nameplatelink">
    <w:name w:val="nameplatelink"/>
    <w:basedOn w:val="DefaultParagraphFont"/>
    <w:rsid w:val="009A594F"/>
  </w:style>
  <w:style w:type="paragraph" w:customStyle="1" w:styleId="calibre8">
    <w:name w:val="calibre8"/>
    <w:basedOn w:val="Normal"/>
    <w:uiPriority w:val="99"/>
    <w:qFormat/>
    <w:rsid w:val="009A594F"/>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9A594F"/>
  </w:style>
  <w:style w:type="character" w:customStyle="1" w:styleId="djhat-arrow">
    <w:name w:val="djhat-arrow"/>
    <w:basedOn w:val="DefaultParagraphFont"/>
    <w:rsid w:val="009A594F"/>
  </w:style>
  <w:style w:type="character" w:customStyle="1" w:styleId="mname">
    <w:name w:val="mname"/>
    <w:basedOn w:val="DefaultParagraphFont"/>
    <w:rsid w:val="009A594F"/>
  </w:style>
  <w:style w:type="character" w:customStyle="1" w:styleId="mvalue">
    <w:name w:val="mvalue"/>
    <w:basedOn w:val="DefaultParagraphFont"/>
    <w:rsid w:val="009A594F"/>
  </w:style>
  <w:style w:type="character" w:customStyle="1" w:styleId="mchange">
    <w:name w:val="mchange"/>
    <w:basedOn w:val="DefaultParagraphFont"/>
    <w:rsid w:val="009A594F"/>
  </w:style>
  <w:style w:type="character" w:customStyle="1" w:styleId="categoryaside">
    <w:name w:val="category__aside"/>
    <w:basedOn w:val="DefaultParagraphFont"/>
    <w:rsid w:val="009A594F"/>
  </w:style>
  <w:style w:type="character" w:customStyle="1" w:styleId="article-breadcrumb-wrapper">
    <w:name w:val="article-breadcrumb-wrapper"/>
    <w:basedOn w:val="DefaultParagraphFont"/>
    <w:rsid w:val="009A594F"/>
  </w:style>
  <w:style w:type="character" w:customStyle="1" w:styleId="wsj-article-caption-content">
    <w:name w:val="wsj-article-caption-content"/>
    <w:basedOn w:val="DefaultParagraphFont"/>
    <w:rsid w:val="009A594F"/>
  </w:style>
  <w:style w:type="character" w:customStyle="1" w:styleId="wsj-article-credit">
    <w:name w:val="wsj-article-credit"/>
    <w:basedOn w:val="DefaultParagraphFont"/>
    <w:rsid w:val="009A594F"/>
  </w:style>
  <w:style w:type="character" w:customStyle="1" w:styleId="wsj-article-credit-tag">
    <w:name w:val="wsj-article-credit-tag"/>
    <w:basedOn w:val="DefaultParagraphFont"/>
    <w:rsid w:val="009A594F"/>
  </w:style>
  <w:style w:type="character" w:customStyle="1" w:styleId="commentscounticon">
    <w:name w:val="comments_count_icon"/>
    <w:basedOn w:val="DefaultParagraphFont"/>
    <w:rsid w:val="009A594F"/>
  </w:style>
  <w:style w:type="character" w:customStyle="1" w:styleId="comments-count-word">
    <w:name w:val="comments-count-word"/>
    <w:basedOn w:val="DefaultParagraphFont"/>
    <w:rsid w:val="009A594F"/>
  </w:style>
  <w:style w:type="character" w:customStyle="1" w:styleId="company-name-type">
    <w:name w:val="company-name-type"/>
    <w:basedOn w:val="DefaultParagraphFont"/>
    <w:rsid w:val="009A594F"/>
  </w:style>
  <w:style w:type="character" w:customStyle="1" w:styleId="nav-prevnext-lbl">
    <w:name w:val="nav-prevnext-lbl"/>
    <w:basedOn w:val="DefaultParagraphFont"/>
    <w:rsid w:val="009A594F"/>
  </w:style>
  <w:style w:type="character" w:customStyle="1" w:styleId="nav-prevnext-hed">
    <w:name w:val="nav-prevnext-hed"/>
    <w:basedOn w:val="DefaultParagraphFont"/>
    <w:rsid w:val="009A594F"/>
  </w:style>
  <w:style w:type="character" w:customStyle="1" w:styleId="readcomments">
    <w:name w:val="readcomments"/>
    <w:basedOn w:val="DefaultParagraphFont"/>
    <w:rsid w:val="009A594F"/>
  </w:style>
  <w:style w:type="character" w:customStyle="1" w:styleId="selected-edition">
    <w:name w:val="selected-edition"/>
    <w:basedOn w:val="DefaultParagraphFont"/>
    <w:rsid w:val="009A594F"/>
  </w:style>
  <w:style w:type="character" w:customStyle="1" w:styleId="rotate">
    <w:name w:val="rotate"/>
    <w:basedOn w:val="DefaultParagraphFont"/>
    <w:rsid w:val="009A594F"/>
  </w:style>
  <w:style w:type="paragraph" w:customStyle="1" w:styleId="column-name">
    <w:name w:val="column-name"/>
    <w:basedOn w:val="Normal"/>
    <w:rsid w:val="009A594F"/>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9A594F"/>
  </w:style>
  <w:style w:type="character" w:customStyle="1" w:styleId="tl8wme">
    <w:name w:val="tl8wme"/>
    <w:basedOn w:val="DefaultParagraphFont"/>
    <w:rsid w:val="009A594F"/>
  </w:style>
  <w:style w:type="character" w:customStyle="1" w:styleId="CardStyleChar">
    <w:name w:val="Card Style Char"/>
    <w:link w:val="CardStyle"/>
    <w:locked/>
    <w:rsid w:val="009A594F"/>
    <w:rPr>
      <w:rFonts w:ascii="Calibri" w:eastAsia="Times New Roman" w:hAnsi="Calibri"/>
      <w:sz w:val="20"/>
    </w:rPr>
  </w:style>
  <w:style w:type="character" w:customStyle="1" w:styleId="SmallSizeParagraphChar">
    <w:name w:val="Small Size Paragraph Char"/>
    <w:link w:val="SmallSizeParagraph"/>
    <w:locked/>
    <w:rsid w:val="009A594F"/>
    <w:rPr>
      <w:rFonts w:eastAsia="Calibri"/>
      <w:sz w:val="16"/>
      <w:szCs w:val="16"/>
    </w:rPr>
  </w:style>
  <w:style w:type="paragraph" w:customStyle="1" w:styleId="SmallSizeParagraph">
    <w:name w:val="Small Size Paragraph"/>
    <w:basedOn w:val="Normal"/>
    <w:link w:val="SmallSizeParagraphChar"/>
    <w:qFormat/>
    <w:rsid w:val="009A594F"/>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9A594F"/>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9A594F"/>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9A594F"/>
    <w:rPr>
      <w:rFonts w:eastAsia="Calibri"/>
    </w:rPr>
  </w:style>
  <w:style w:type="paragraph" w:customStyle="1" w:styleId="StyleCardText9pt">
    <w:name w:val="Style Card Text + 9 pt"/>
    <w:basedOn w:val="Normal"/>
    <w:link w:val="StyleCardText9ptChar"/>
    <w:qFormat/>
    <w:rsid w:val="009A594F"/>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9A594F"/>
    <w:rPr>
      <w:rFonts w:eastAsia="Calibri"/>
      <w:u w:val="single"/>
      <w:lang w:val="x-none" w:eastAsia="zh-CN"/>
    </w:rPr>
  </w:style>
  <w:style w:type="paragraph" w:customStyle="1" w:styleId="UnderlineS">
    <w:name w:val="Underline S"/>
    <w:basedOn w:val="Normal"/>
    <w:link w:val="UnderlineSChar"/>
    <w:qFormat/>
    <w:rsid w:val="009A594F"/>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9A594F"/>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9A594F"/>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9A594F"/>
    <w:rPr>
      <w:rFonts w:ascii="Times New Roman" w:hAnsi="Times New Roman" w:cs="Times New Roman"/>
    </w:rPr>
  </w:style>
  <w:style w:type="paragraph" w:customStyle="1" w:styleId="Debatenoraml">
    <w:name w:val="Debatenoraml"/>
    <w:basedOn w:val="NoSpacing"/>
    <w:link w:val="DebatenoramlChar"/>
    <w:qFormat/>
    <w:rsid w:val="009A594F"/>
    <w:pPr>
      <w:spacing w:line="240" w:lineRule="auto"/>
    </w:pPr>
    <w:rPr>
      <w:rFonts w:ascii="Times New Roman" w:hAnsi="Times New Roman" w:cs="Times New Roman"/>
    </w:rPr>
  </w:style>
  <w:style w:type="character" w:customStyle="1" w:styleId="QualsChar">
    <w:name w:val="Quals Char"/>
    <w:link w:val="Quals"/>
    <w:locked/>
    <w:rsid w:val="009A594F"/>
    <w:rPr>
      <w:rFonts w:eastAsia="Calibri"/>
      <w:sz w:val="18"/>
    </w:rPr>
  </w:style>
  <w:style w:type="paragraph" w:customStyle="1" w:styleId="Quals">
    <w:name w:val="Quals"/>
    <w:basedOn w:val="Normal"/>
    <w:link w:val="QualsChar"/>
    <w:qFormat/>
    <w:rsid w:val="009A594F"/>
    <w:pPr>
      <w:spacing w:after="0" w:line="240" w:lineRule="auto"/>
    </w:pPr>
    <w:rPr>
      <w:rFonts w:asciiTheme="minorHAnsi" w:eastAsia="Calibri" w:hAnsiTheme="minorHAnsi"/>
      <w:sz w:val="18"/>
    </w:rPr>
  </w:style>
  <w:style w:type="character" w:customStyle="1" w:styleId="StarredChar">
    <w:name w:val="Starred Char"/>
    <w:link w:val="Starred"/>
    <w:locked/>
    <w:rsid w:val="009A594F"/>
    <w:rPr>
      <w:rFonts w:eastAsia="Times New Roman"/>
      <w:b/>
      <w:caps/>
      <w:szCs w:val="28"/>
      <w:u w:val="single"/>
    </w:rPr>
  </w:style>
  <w:style w:type="paragraph" w:customStyle="1" w:styleId="Starred">
    <w:name w:val="Starred"/>
    <w:basedOn w:val="Normal"/>
    <w:link w:val="StarredChar"/>
    <w:qFormat/>
    <w:rsid w:val="009A594F"/>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9A594F"/>
    <w:rPr>
      <w:rFonts w:eastAsia="Times New Roman"/>
      <w:b/>
      <w:caps/>
      <w:szCs w:val="28"/>
      <w:u w:val="single"/>
    </w:rPr>
  </w:style>
  <w:style w:type="paragraph" w:customStyle="1" w:styleId="NotStarred">
    <w:name w:val="NotStarred"/>
    <w:basedOn w:val="Normal"/>
    <w:link w:val="NotStarredChar"/>
    <w:qFormat/>
    <w:rsid w:val="009A594F"/>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9A594F"/>
    <w:rPr>
      <w:rFonts w:eastAsia="Times New Roman"/>
      <w:b/>
      <w:szCs w:val="28"/>
      <w:u w:val="single"/>
    </w:rPr>
  </w:style>
  <w:style w:type="paragraph" w:customStyle="1" w:styleId="NewHeading2">
    <w:name w:val="NewHeading2"/>
    <w:basedOn w:val="Normal"/>
    <w:link w:val="NewHeading2Char"/>
    <w:qFormat/>
    <w:rsid w:val="009A594F"/>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9A594F"/>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9A594F"/>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9A594F"/>
    <w:rPr>
      <w:rFonts w:eastAsia="SimSun"/>
      <w:u w:val="single"/>
      <w:lang w:eastAsia="zh-CN"/>
    </w:rPr>
  </w:style>
  <w:style w:type="paragraph" w:customStyle="1" w:styleId="StylecardThickunderline">
    <w:name w:val="Style card + Thick underline"/>
    <w:basedOn w:val="Normal"/>
    <w:link w:val="StylecardThickunderlineChar"/>
    <w:qFormat/>
    <w:rsid w:val="009A594F"/>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9A594F"/>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9A594F"/>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9A594F"/>
    <w:rPr>
      <w:rFonts w:eastAsia="Times New Roman"/>
      <w:bCs/>
      <w:lang w:bidi="he-IL"/>
    </w:rPr>
  </w:style>
  <w:style w:type="paragraph" w:customStyle="1" w:styleId="MTDisplayEquation">
    <w:name w:val="MTDisplayEquation"/>
    <w:basedOn w:val="Normal"/>
    <w:next w:val="Normal"/>
    <w:link w:val="MTDisplayEquationChar"/>
    <w:qFormat/>
    <w:rsid w:val="009A594F"/>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9A594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A594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A594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A594F"/>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9A594F"/>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9A594F"/>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9A594F"/>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9A594F"/>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9A594F"/>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9A594F"/>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9A594F"/>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9A594F"/>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9A594F"/>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9A594F"/>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9A594F"/>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9A594F"/>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9A594F"/>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9A594F"/>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9A594F"/>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9A594F"/>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9A594F"/>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9A594F"/>
    <w:pPr>
      <w:keepNext/>
      <w:spacing w:after="0" w:line="240" w:lineRule="auto"/>
      <w:ind w:left="288" w:right="288"/>
    </w:pPr>
    <w:rPr>
      <w:rFonts w:eastAsia="MS Gothic"/>
      <w:szCs w:val="20"/>
    </w:rPr>
  </w:style>
  <w:style w:type="paragraph" w:customStyle="1" w:styleId="canvas-atom">
    <w:name w:val="canvas-atom"/>
    <w:basedOn w:val="Normal"/>
    <w:uiPriority w:val="99"/>
    <w:qFormat/>
    <w:rsid w:val="009A594F"/>
    <w:pPr>
      <w:spacing w:before="100" w:beforeAutospacing="1" w:after="100" w:afterAutospacing="1" w:line="240" w:lineRule="auto"/>
    </w:pPr>
    <w:rPr>
      <w:sz w:val="24"/>
    </w:rPr>
  </w:style>
  <w:style w:type="paragraph" w:customStyle="1" w:styleId="tweet-text">
    <w:name w:val="tweet-text"/>
    <w:basedOn w:val="Normal"/>
    <w:uiPriority w:val="99"/>
    <w:qFormat/>
    <w:rsid w:val="009A594F"/>
    <w:pPr>
      <w:spacing w:before="100" w:beforeAutospacing="1" w:after="100" w:afterAutospacing="1" w:line="240" w:lineRule="auto"/>
    </w:pPr>
  </w:style>
  <w:style w:type="paragraph" w:customStyle="1" w:styleId="graf">
    <w:name w:val="graf"/>
    <w:basedOn w:val="Normal"/>
    <w:uiPriority w:val="99"/>
    <w:qFormat/>
    <w:rsid w:val="009A594F"/>
    <w:pPr>
      <w:spacing w:before="100" w:beforeAutospacing="1" w:after="100" w:afterAutospacing="1" w:line="240" w:lineRule="auto"/>
    </w:pPr>
  </w:style>
  <w:style w:type="paragraph" w:customStyle="1" w:styleId="column">
    <w:name w:val="column"/>
    <w:basedOn w:val="Normal"/>
    <w:uiPriority w:val="99"/>
    <w:qFormat/>
    <w:rsid w:val="009A594F"/>
    <w:pPr>
      <w:spacing w:before="100" w:beforeAutospacing="1" w:after="100" w:afterAutospacing="1" w:line="240" w:lineRule="auto"/>
    </w:pPr>
  </w:style>
  <w:style w:type="paragraph" w:customStyle="1" w:styleId="recirc-container">
    <w:name w:val="recirc-container"/>
    <w:basedOn w:val="Normal"/>
    <w:uiPriority w:val="99"/>
    <w:qFormat/>
    <w:rsid w:val="009A594F"/>
    <w:pPr>
      <w:spacing w:before="100" w:beforeAutospacing="1" w:after="100" w:afterAutospacing="1" w:line="240" w:lineRule="auto"/>
    </w:pPr>
    <w:rPr>
      <w:sz w:val="24"/>
    </w:rPr>
  </w:style>
  <w:style w:type="paragraph" w:customStyle="1" w:styleId="interstitial-link">
    <w:name w:val="interstitial-link"/>
    <w:basedOn w:val="Normal"/>
    <w:uiPriority w:val="99"/>
    <w:qFormat/>
    <w:rsid w:val="009A594F"/>
    <w:pPr>
      <w:spacing w:before="100" w:beforeAutospacing="1" w:after="100" w:afterAutospacing="1" w:line="240" w:lineRule="auto"/>
    </w:pPr>
    <w:rPr>
      <w:sz w:val="24"/>
    </w:rPr>
  </w:style>
  <w:style w:type="paragraph" w:customStyle="1" w:styleId="see-also">
    <w:name w:val="see-also"/>
    <w:basedOn w:val="Normal"/>
    <w:uiPriority w:val="99"/>
    <w:qFormat/>
    <w:rsid w:val="009A594F"/>
    <w:pPr>
      <w:spacing w:before="100" w:beforeAutospacing="1" w:after="100" w:afterAutospacing="1" w:line="240" w:lineRule="auto"/>
    </w:pPr>
    <w:rPr>
      <w:sz w:val="24"/>
    </w:rPr>
  </w:style>
  <w:style w:type="character" w:customStyle="1" w:styleId="BriefTitleChar">
    <w:name w:val="Brief Title Char"/>
    <w:basedOn w:val="DefaultParagraphFont"/>
    <w:rsid w:val="009A594F"/>
    <w:rPr>
      <w:b/>
      <w:bCs w:val="0"/>
      <w:sz w:val="24"/>
      <w:szCs w:val="24"/>
      <w:u w:val="single"/>
      <w:lang w:val="en-US" w:eastAsia="en-US" w:bidi="ar-SA"/>
    </w:rPr>
  </w:style>
  <w:style w:type="character" w:customStyle="1" w:styleId="BriefTitle2Char">
    <w:name w:val="Brief Title 2 Char"/>
    <w:basedOn w:val="BriefTitleChar"/>
    <w:rsid w:val="009A594F"/>
    <w:rPr>
      <w:b/>
      <w:bCs w:val="0"/>
      <w:sz w:val="24"/>
      <w:szCs w:val="24"/>
      <w:u w:val="single"/>
      <w:lang w:val="en-US" w:eastAsia="en-US" w:bidi="ar-SA"/>
    </w:rPr>
  </w:style>
  <w:style w:type="character" w:customStyle="1" w:styleId="FontStyle477">
    <w:name w:val="Font Style477"/>
    <w:basedOn w:val="DefaultParagraphFont"/>
    <w:uiPriority w:val="99"/>
    <w:rsid w:val="009A594F"/>
    <w:rPr>
      <w:rFonts w:ascii="Times New Roman" w:hAnsi="Times New Roman" w:cs="Times New Roman" w:hint="default"/>
      <w:sz w:val="18"/>
      <w:szCs w:val="18"/>
    </w:rPr>
  </w:style>
  <w:style w:type="character" w:customStyle="1" w:styleId="FontStyle514">
    <w:name w:val="Font Style514"/>
    <w:basedOn w:val="DefaultParagraphFont"/>
    <w:uiPriority w:val="99"/>
    <w:rsid w:val="009A594F"/>
    <w:rPr>
      <w:rFonts w:ascii="Times New Roman" w:hAnsi="Times New Roman" w:cs="Times New Roman" w:hint="default"/>
      <w:sz w:val="14"/>
      <w:szCs w:val="14"/>
    </w:rPr>
  </w:style>
  <w:style w:type="character" w:customStyle="1" w:styleId="FontStyle500">
    <w:name w:val="Font Style500"/>
    <w:basedOn w:val="DefaultParagraphFont"/>
    <w:uiPriority w:val="99"/>
    <w:rsid w:val="009A594F"/>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9A594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A594F"/>
    <w:rPr>
      <w:rFonts w:ascii="Times New Roman" w:hAnsi="Times New Roman" w:cs="Times New Roman" w:hint="default"/>
      <w:b/>
      <w:bCs/>
      <w:sz w:val="22"/>
      <w:szCs w:val="22"/>
    </w:rPr>
  </w:style>
  <w:style w:type="character" w:customStyle="1" w:styleId="UnderlineStyleChar7">
    <w:name w:val="Underline Style Char7"/>
    <w:rsid w:val="009A594F"/>
    <w:rPr>
      <w:rFonts w:ascii="Garamond" w:hAnsi="Garamond" w:hint="default"/>
      <w:sz w:val="22"/>
      <w:szCs w:val="24"/>
      <w:u w:val="single"/>
      <w:lang w:val="en-US" w:eastAsia="en-US" w:bidi="ar-SA"/>
    </w:rPr>
  </w:style>
  <w:style w:type="character" w:customStyle="1" w:styleId="s4">
    <w:name w:val="s4"/>
    <w:rsid w:val="009A594F"/>
  </w:style>
  <w:style w:type="character" w:customStyle="1" w:styleId="s5">
    <w:name w:val="s5"/>
    <w:rsid w:val="009A594F"/>
  </w:style>
  <w:style w:type="character" w:customStyle="1" w:styleId="rightsnotice">
    <w:name w:val="rightsnotice"/>
    <w:rsid w:val="009A594F"/>
  </w:style>
  <w:style w:type="character" w:customStyle="1" w:styleId="related-current-indicator">
    <w:name w:val="related-current-indicator"/>
    <w:rsid w:val="009A594F"/>
  </w:style>
  <w:style w:type="character" w:customStyle="1" w:styleId="bylclear">
    <w:name w:val="bylclear"/>
    <w:rsid w:val="009A594F"/>
  </w:style>
  <w:style w:type="character" w:customStyle="1" w:styleId="essaytext">
    <w:name w:val="essaytext"/>
    <w:rsid w:val="009A594F"/>
  </w:style>
  <w:style w:type="character" w:customStyle="1" w:styleId="username">
    <w:name w:val="username"/>
    <w:rsid w:val="009A594F"/>
  </w:style>
  <w:style w:type="character" w:customStyle="1" w:styleId="toplinks">
    <w:name w:val="toplinks"/>
    <w:rsid w:val="009A594F"/>
  </w:style>
  <w:style w:type="character" w:customStyle="1" w:styleId="titles">
    <w:name w:val="titles"/>
    <w:rsid w:val="009A594F"/>
  </w:style>
  <w:style w:type="character" w:customStyle="1" w:styleId="contentauthor">
    <w:name w:val="contentauthor"/>
    <w:rsid w:val="009A594F"/>
  </w:style>
  <w:style w:type="character" w:customStyle="1" w:styleId="subarticleheader">
    <w:name w:val="subarticleheader"/>
    <w:rsid w:val="009A594F"/>
  </w:style>
  <w:style w:type="character" w:customStyle="1" w:styleId="copy">
    <w:name w:val="copy"/>
    <w:rsid w:val="009A594F"/>
  </w:style>
  <w:style w:type="character" w:customStyle="1" w:styleId="topheadline">
    <w:name w:val="topheadline"/>
    <w:rsid w:val="009A594F"/>
  </w:style>
  <w:style w:type="character" w:customStyle="1" w:styleId="Stylereduce27pt">
    <w:name w:val="Style reduce2 + 7 pt"/>
    <w:rsid w:val="009A594F"/>
    <w:rPr>
      <w:rFonts w:ascii="Times New Roman" w:hAnsi="Times New Roman" w:cs="Arial" w:hint="default"/>
      <w:color w:val="000000"/>
      <w:sz w:val="14"/>
      <w:szCs w:val="22"/>
    </w:rPr>
  </w:style>
  <w:style w:type="character" w:customStyle="1" w:styleId="srtitle">
    <w:name w:val="srtitle"/>
    <w:rsid w:val="009A594F"/>
  </w:style>
  <w:style w:type="character" w:customStyle="1" w:styleId="st1">
    <w:name w:val="st1"/>
    <w:rsid w:val="009A594F"/>
  </w:style>
  <w:style w:type="character" w:customStyle="1" w:styleId="StyleStyleGaramond">
    <w:name w:val="Style Style Garamond +"/>
    <w:rsid w:val="009A594F"/>
    <w:rPr>
      <w:rFonts w:ascii="Garamond" w:hAnsi="Garamond" w:cs="Times New Roman" w:hint="default"/>
      <w:sz w:val="20"/>
    </w:rPr>
  </w:style>
  <w:style w:type="character" w:customStyle="1" w:styleId="boldunderline2">
    <w:name w:val="boldunderline"/>
    <w:rsid w:val="009A594F"/>
  </w:style>
  <w:style w:type="character" w:customStyle="1" w:styleId="Date11">
    <w:name w:val="Date11"/>
    <w:rsid w:val="009A594F"/>
  </w:style>
  <w:style w:type="character" w:customStyle="1" w:styleId="artbody1">
    <w:name w:val="art_body1"/>
    <w:rsid w:val="009A594F"/>
    <w:rPr>
      <w:rFonts w:ascii="Arial" w:hAnsi="Arial" w:cs="Arial" w:hint="default"/>
    </w:rPr>
  </w:style>
  <w:style w:type="character" w:customStyle="1" w:styleId="Boxout0">
    <w:name w:val="Boxout"/>
    <w:uiPriority w:val="1"/>
    <w:qFormat/>
    <w:rsid w:val="009A594F"/>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9A594F"/>
  </w:style>
  <w:style w:type="character" w:customStyle="1" w:styleId="preloadwrap">
    <w:name w:val="preloadwrap"/>
    <w:rsid w:val="009A594F"/>
  </w:style>
  <w:style w:type="character" w:customStyle="1" w:styleId="creditwrap">
    <w:name w:val="creditwrap"/>
    <w:rsid w:val="009A594F"/>
  </w:style>
  <w:style w:type="character" w:customStyle="1" w:styleId="DefaultChar1">
    <w:name w:val="Default Char1"/>
    <w:rsid w:val="009A594F"/>
    <w:rPr>
      <w:noProof w:val="0"/>
      <w:color w:val="000000"/>
      <w:lang w:val="en-US" w:eastAsia="en-US" w:bidi="ar-SA"/>
    </w:rPr>
  </w:style>
  <w:style w:type="character" w:customStyle="1" w:styleId="pmterms31">
    <w:name w:val="pmterms31"/>
    <w:rsid w:val="009A594F"/>
    <w:rPr>
      <w:b/>
      <w:bCs/>
      <w:i w:val="0"/>
      <w:iCs w:val="0"/>
      <w:color w:val="000000"/>
    </w:rPr>
  </w:style>
  <w:style w:type="character" w:customStyle="1" w:styleId="copyrightdescription">
    <w:name w:val="copyrightdescription"/>
    <w:rsid w:val="009A594F"/>
  </w:style>
  <w:style w:type="character" w:customStyle="1" w:styleId="ft01">
    <w:name w:val="ft01"/>
    <w:rsid w:val="009A594F"/>
    <w:rPr>
      <w:rFonts w:ascii="Times" w:hAnsi="Times" w:cs="Times" w:hint="default"/>
      <w:color w:val="000000"/>
      <w:sz w:val="14"/>
      <w:szCs w:val="14"/>
    </w:rPr>
  </w:style>
  <w:style w:type="character" w:customStyle="1" w:styleId="ft11">
    <w:name w:val="ft11"/>
    <w:rsid w:val="009A594F"/>
    <w:rPr>
      <w:rFonts w:ascii="Times" w:hAnsi="Times" w:cs="Times" w:hint="default"/>
      <w:color w:val="000000"/>
      <w:sz w:val="17"/>
      <w:szCs w:val="17"/>
    </w:rPr>
  </w:style>
  <w:style w:type="character" w:customStyle="1" w:styleId="ft21">
    <w:name w:val="ft21"/>
    <w:rsid w:val="009A594F"/>
    <w:rPr>
      <w:rFonts w:ascii="Times" w:hAnsi="Times" w:cs="Times" w:hint="default"/>
      <w:color w:val="000000"/>
      <w:sz w:val="15"/>
      <w:szCs w:val="15"/>
    </w:rPr>
  </w:style>
  <w:style w:type="character" w:customStyle="1" w:styleId="ft31">
    <w:name w:val="ft31"/>
    <w:rsid w:val="009A594F"/>
    <w:rPr>
      <w:rFonts w:ascii="Times" w:hAnsi="Times" w:cs="Times" w:hint="default"/>
      <w:color w:val="000000"/>
      <w:sz w:val="15"/>
      <w:szCs w:val="15"/>
    </w:rPr>
  </w:style>
  <w:style w:type="character" w:customStyle="1" w:styleId="dquo">
    <w:name w:val="dquo"/>
    <w:rsid w:val="009A594F"/>
  </w:style>
  <w:style w:type="character" w:customStyle="1" w:styleId="caps2">
    <w:name w:val="caps2"/>
    <w:rsid w:val="009A594F"/>
  </w:style>
  <w:style w:type="character" w:customStyle="1" w:styleId="ccs">
    <w:name w:val="c cs"/>
    <w:rsid w:val="009A594F"/>
  </w:style>
  <w:style w:type="character" w:customStyle="1" w:styleId="dropshadow">
    <w:name w:val="dropshadow"/>
    <w:rsid w:val="009A594F"/>
  </w:style>
  <w:style w:type="character" w:customStyle="1" w:styleId="d05ws">
    <w:name w:val="d05ws"/>
    <w:rsid w:val="009A594F"/>
  </w:style>
  <w:style w:type="character" w:customStyle="1" w:styleId="rzibod">
    <w:name w:val="rzibod"/>
    <w:rsid w:val="009A594F"/>
  </w:style>
  <w:style w:type="character" w:customStyle="1" w:styleId="headertext">
    <w:name w:val="headertext"/>
    <w:rsid w:val="009A594F"/>
  </w:style>
  <w:style w:type="character" w:customStyle="1" w:styleId="endnote-reference">
    <w:name w:val="endnote-reference"/>
    <w:rsid w:val="009A594F"/>
  </w:style>
  <w:style w:type="character" w:customStyle="1" w:styleId="officialsname">
    <w:name w:val="official_s_name"/>
    <w:rsid w:val="009A594F"/>
  </w:style>
  <w:style w:type="character" w:customStyle="1" w:styleId="audience">
    <w:name w:val="audience"/>
    <w:rsid w:val="009A594F"/>
  </w:style>
  <w:style w:type="character" w:customStyle="1" w:styleId="normalchar0">
    <w:name w:val="normal__char"/>
    <w:rsid w:val="009A594F"/>
  </w:style>
  <w:style w:type="character" w:customStyle="1" w:styleId="hyperlink002cheading0020100200028block0020title0029char">
    <w:name w:val="hyperlink_002cheading_00201_0020_0028block_0020title_0029__char"/>
    <w:rsid w:val="009A594F"/>
  </w:style>
  <w:style w:type="character" w:customStyle="1" w:styleId="underline002cstyle0020bold0020underlinechar">
    <w:name w:val="underline_002cstyle_0020bold_0020underline__char"/>
    <w:rsid w:val="009A594F"/>
  </w:style>
  <w:style w:type="character" w:customStyle="1" w:styleId="copyboldblack">
    <w:name w:val="copyboldblack"/>
    <w:rsid w:val="009A594F"/>
  </w:style>
  <w:style w:type="character" w:customStyle="1" w:styleId="copybold">
    <w:name w:val="copybold"/>
    <w:rsid w:val="009A594F"/>
  </w:style>
  <w:style w:type="character" w:customStyle="1" w:styleId="author-date0">
    <w:name w:val="author-date"/>
    <w:rsid w:val="009A594F"/>
  </w:style>
  <w:style w:type="character" w:customStyle="1" w:styleId="articlebegin">
    <w:name w:val="articlebegin"/>
    <w:rsid w:val="009A594F"/>
  </w:style>
  <w:style w:type="character" w:customStyle="1" w:styleId="mediaoverlay">
    <w:name w:val="mediaoverlay"/>
    <w:rsid w:val="009A594F"/>
  </w:style>
  <w:style w:type="character" w:customStyle="1" w:styleId="blogcaption">
    <w:name w:val="blog_caption"/>
    <w:rsid w:val="009A594F"/>
  </w:style>
  <w:style w:type="character" w:customStyle="1" w:styleId="commnet-abuzz">
    <w:name w:val="commnet-abuzz"/>
    <w:rsid w:val="009A594F"/>
  </w:style>
  <w:style w:type="character" w:customStyle="1" w:styleId="stbuttontext">
    <w:name w:val="stbuttontext"/>
    <w:rsid w:val="009A594F"/>
  </w:style>
  <w:style w:type="character" w:customStyle="1" w:styleId="grey">
    <w:name w:val="grey"/>
    <w:rsid w:val="009A594F"/>
  </w:style>
  <w:style w:type="character" w:customStyle="1" w:styleId="bdx">
    <w:name w:val="bdx"/>
    <w:rsid w:val="009A594F"/>
  </w:style>
  <w:style w:type="character" w:customStyle="1" w:styleId="bdl">
    <w:name w:val="bdl"/>
    <w:rsid w:val="009A594F"/>
  </w:style>
  <w:style w:type="character" w:customStyle="1" w:styleId="breadcrumbitemcurrent">
    <w:name w:val="breadcrumbitemcurrent"/>
    <w:rsid w:val="009A594F"/>
  </w:style>
  <w:style w:type="character" w:customStyle="1" w:styleId="bbl">
    <w:name w:val="bbl"/>
    <w:rsid w:val="009A594F"/>
  </w:style>
  <w:style w:type="character" w:customStyle="1" w:styleId="itxtnewhookspan">
    <w:name w:val="itxtnewhookspan"/>
    <w:rsid w:val="009A594F"/>
  </w:style>
  <w:style w:type="character" w:customStyle="1" w:styleId="gstxthlt">
    <w:name w:val="gstxt_hlt"/>
    <w:rsid w:val="009A594F"/>
  </w:style>
  <w:style w:type="character" w:customStyle="1" w:styleId="StyleBoldRed">
    <w:name w:val="Style Bold Red"/>
    <w:rsid w:val="009A594F"/>
    <w:rPr>
      <w:b/>
      <w:bCs/>
      <w:color w:val="auto"/>
    </w:rPr>
  </w:style>
  <w:style w:type="character" w:customStyle="1" w:styleId="StyleTimesNewRoman8pt">
    <w:name w:val="Style Times New Roman 8 pt"/>
    <w:rsid w:val="009A594F"/>
    <w:rPr>
      <w:rFonts w:ascii="Georgia" w:hAnsi="Georgia" w:hint="default"/>
      <w:sz w:val="16"/>
    </w:rPr>
  </w:style>
  <w:style w:type="character" w:customStyle="1" w:styleId="goldbldtext">
    <w:name w:val="goldbldtext"/>
    <w:rsid w:val="009A594F"/>
  </w:style>
  <w:style w:type="character" w:customStyle="1" w:styleId="labeltext">
    <w:name w:val="labeltext"/>
    <w:rsid w:val="009A594F"/>
  </w:style>
  <w:style w:type="character" w:customStyle="1" w:styleId="viewlink">
    <w:name w:val="viewlink"/>
    <w:rsid w:val="009A594F"/>
  </w:style>
  <w:style w:type="character" w:customStyle="1" w:styleId="inlinkchart">
    <w:name w:val="inlink_chart"/>
    <w:rsid w:val="009A594F"/>
  </w:style>
  <w:style w:type="character" w:customStyle="1" w:styleId="fbsharecountwrapper">
    <w:name w:val="fb_share_count_wrapper"/>
    <w:rsid w:val="009A594F"/>
  </w:style>
  <w:style w:type="character" w:customStyle="1" w:styleId="hw">
    <w:name w:val="hw"/>
    <w:rsid w:val="009A594F"/>
  </w:style>
  <w:style w:type="character" w:customStyle="1" w:styleId="linktotop">
    <w:name w:val="linktotop"/>
    <w:rsid w:val="009A594F"/>
  </w:style>
  <w:style w:type="character" w:customStyle="1" w:styleId="descriptionstyle1block">
    <w:name w:val="description style1 block"/>
    <w:rsid w:val="009A594F"/>
  </w:style>
  <w:style w:type="character" w:customStyle="1" w:styleId="gutter-right-1">
    <w:name w:val="gutter-right-1"/>
    <w:basedOn w:val="DefaultParagraphFont"/>
    <w:rsid w:val="009A594F"/>
  </w:style>
  <w:style w:type="character" w:customStyle="1" w:styleId="Header11">
    <w:name w:val="Header11"/>
    <w:rsid w:val="009A594F"/>
  </w:style>
  <w:style w:type="character" w:customStyle="1" w:styleId="posa">
    <w:name w:val="pos(a)"/>
    <w:basedOn w:val="DefaultParagraphFont"/>
    <w:rsid w:val="009A594F"/>
  </w:style>
  <w:style w:type="character" w:customStyle="1" w:styleId="u-hiddeninnarrowenv">
    <w:name w:val="u-hiddeninnarrowenv"/>
    <w:basedOn w:val="DefaultParagraphFont"/>
    <w:rsid w:val="009A594F"/>
  </w:style>
  <w:style w:type="character" w:customStyle="1" w:styleId="followbutton-bird">
    <w:name w:val="followbutton-bird"/>
    <w:basedOn w:val="DefaultParagraphFont"/>
    <w:rsid w:val="009A594F"/>
  </w:style>
  <w:style w:type="character" w:customStyle="1" w:styleId="tweetauthor-name">
    <w:name w:val="tweetauthor-name"/>
    <w:basedOn w:val="DefaultParagraphFont"/>
    <w:rsid w:val="009A594F"/>
  </w:style>
  <w:style w:type="character" w:customStyle="1" w:styleId="tweetauthor-verifiedbadge">
    <w:name w:val="tweetauthor-verifiedbadge"/>
    <w:basedOn w:val="DefaultParagraphFont"/>
    <w:rsid w:val="009A594F"/>
  </w:style>
  <w:style w:type="character" w:customStyle="1" w:styleId="tweetauthor-screenname">
    <w:name w:val="tweetauthor-screenname"/>
    <w:basedOn w:val="DefaultParagraphFont"/>
    <w:rsid w:val="009A594F"/>
  </w:style>
  <w:style w:type="character" w:customStyle="1" w:styleId="u-hiddenvisually">
    <w:name w:val="u-hiddenvisually"/>
    <w:basedOn w:val="DefaultParagraphFont"/>
    <w:rsid w:val="009A594F"/>
  </w:style>
  <w:style w:type="character" w:customStyle="1" w:styleId="tweetaction-stat">
    <w:name w:val="tweetaction-stat"/>
    <w:basedOn w:val="DefaultParagraphFont"/>
    <w:rsid w:val="009A594F"/>
  </w:style>
  <w:style w:type="character" w:customStyle="1" w:styleId="related">
    <w:name w:val="related"/>
    <w:basedOn w:val="DefaultParagraphFont"/>
    <w:rsid w:val="009A594F"/>
  </w:style>
  <w:style w:type="character" w:customStyle="1" w:styleId="related-content">
    <w:name w:val="related-content"/>
    <w:basedOn w:val="DefaultParagraphFont"/>
    <w:rsid w:val="009A594F"/>
  </w:style>
  <w:style w:type="character" w:customStyle="1" w:styleId="name-of-author">
    <w:name w:val="name-of-author"/>
    <w:basedOn w:val="DefaultParagraphFont"/>
    <w:rsid w:val="009A594F"/>
  </w:style>
  <w:style w:type="character" w:customStyle="1" w:styleId="first-name">
    <w:name w:val="first-name"/>
    <w:basedOn w:val="DefaultParagraphFont"/>
    <w:rsid w:val="009A594F"/>
  </w:style>
  <w:style w:type="character" w:customStyle="1" w:styleId="last-name">
    <w:name w:val="last-name"/>
    <w:basedOn w:val="DefaultParagraphFont"/>
    <w:rsid w:val="009A594F"/>
  </w:style>
  <w:style w:type="character" w:customStyle="1" w:styleId="recirc-text">
    <w:name w:val="&quot;recirc-text”"/>
    <w:basedOn w:val="DefaultParagraphFont"/>
    <w:rsid w:val="009A594F"/>
  </w:style>
  <w:style w:type="character" w:customStyle="1" w:styleId="video-icon">
    <w:name w:val="video-icon"/>
    <w:basedOn w:val="DefaultParagraphFont"/>
    <w:rsid w:val="009A594F"/>
  </w:style>
  <w:style w:type="character" w:customStyle="1" w:styleId="powa-shot-play-btn-text">
    <w:name w:val="powa-shot-play-btn-text"/>
    <w:basedOn w:val="DefaultParagraphFont"/>
    <w:rsid w:val="009A594F"/>
  </w:style>
  <w:style w:type="character" w:customStyle="1" w:styleId="powa-shot-click">
    <w:name w:val="powa-shot-click"/>
    <w:basedOn w:val="DefaultParagraphFont"/>
    <w:rsid w:val="009A594F"/>
  </w:style>
  <w:style w:type="character" w:customStyle="1" w:styleId="wpv-blurb">
    <w:name w:val="wpv-blurb"/>
    <w:basedOn w:val="DefaultParagraphFont"/>
    <w:rsid w:val="009A594F"/>
  </w:style>
  <w:style w:type="character" w:customStyle="1" w:styleId="pb-caption">
    <w:name w:val="pb-caption"/>
    <w:basedOn w:val="DefaultParagraphFont"/>
    <w:rsid w:val="009A594F"/>
  </w:style>
  <w:style w:type="paragraph" w:customStyle="1" w:styleId="NoteLevel23">
    <w:name w:val="Note Level 23"/>
    <w:basedOn w:val="Normal"/>
    <w:next w:val="Normal"/>
    <w:uiPriority w:val="99"/>
    <w:qFormat/>
    <w:rsid w:val="009A594F"/>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9A594F"/>
  </w:style>
  <w:style w:type="character" w:customStyle="1" w:styleId="m-2745674872889869693gmail-styleunderline">
    <w:name w:val="m_-2745674872889869693gmail-styleunderline"/>
    <w:basedOn w:val="DefaultParagraphFont"/>
    <w:rsid w:val="009A594F"/>
  </w:style>
  <w:style w:type="character" w:customStyle="1" w:styleId="HeaderChar3">
    <w:name w:val="Header Char3"/>
    <w:basedOn w:val="DefaultParagraphFont"/>
    <w:uiPriority w:val="99"/>
    <w:semiHidden/>
    <w:rsid w:val="009A594F"/>
    <w:rPr>
      <w:rFonts w:ascii="Georgia" w:hAnsi="Georgia"/>
    </w:rPr>
  </w:style>
  <w:style w:type="paragraph" w:customStyle="1" w:styleId="NoteLevel24">
    <w:name w:val="Note Level 24"/>
    <w:basedOn w:val="Normal"/>
    <w:next w:val="Normal"/>
    <w:uiPriority w:val="99"/>
    <w:qFormat/>
    <w:rsid w:val="009A594F"/>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9A594F"/>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9A594F"/>
  </w:style>
  <w:style w:type="character" w:customStyle="1" w:styleId="UnresolvedMention31">
    <w:name w:val="Unresolved Mention31"/>
    <w:basedOn w:val="DefaultParagraphFont"/>
    <w:uiPriority w:val="99"/>
    <w:semiHidden/>
    <w:unhideWhenUsed/>
    <w:rsid w:val="009A594F"/>
    <w:rPr>
      <w:color w:val="808080"/>
      <w:shd w:val="clear" w:color="auto" w:fill="E6E6E6"/>
    </w:rPr>
  </w:style>
  <w:style w:type="paragraph" w:customStyle="1" w:styleId="po-hr-cndek">
    <w:name w:val="po-hr-cn__dek"/>
    <w:basedOn w:val="Normal"/>
    <w:rsid w:val="009A594F"/>
    <w:pPr>
      <w:spacing w:before="100" w:beforeAutospacing="1" w:after="100" w:afterAutospacing="1"/>
    </w:pPr>
  </w:style>
  <w:style w:type="character" w:customStyle="1" w:styleId="publication-date">
    <w:name w:val="publication-date"/>
    <w:basedOn w:val="DefaultParagraphFont"/>
    <w:rsid w:val="009A594F"/>
  </w:style>
  <w:style w:type="character" w:customStyle="1" w:styleId="m4481627234786388783gmail-style13ptbold">
    <w:name w:val="m_4481627234786388783gmail-style13ptbold"/>
    <w:basedOn w:val="DefaultParagraphFont"/>
    <w:rsid w:val="009A594F"/>
  </w:style>
  <w:style w:type="character" w:customStyle="1" w:styleId="m4481627234786388783gmail-styleunderline">
    <w:name w:val="m_4481627234786388783gmail-styleunderline"/>
    <w:basedOn w:val="DefaultParagraphFont"/>
    <w:rsid w:val="009A594F"/>
  </w:style>
  <w:style w:type="character" w:customStyle="1" w:styleId="m4481627234786388783gmail-apple-converted-space">
    <w:name w:val="m_4481627234786388783gmail-apple-converted-space"/>
    <w:basedOn w:val="DefaultParagraphFont"/>
    <w:rsid w:val="009A594F"/>
  </w:style>
  <w:style w:type="character" w:customStyle="1" w:styleId="m4481627234786388783gmail-grame">
    <w:name w:val="m_4481627234786388783gmail-grame"/>
    <w:basedOn w:val="DefaultParagraphFont"/>
    <w:rsid w:val="009A594F"/>
  </w:style>
  <w:style w:type="character" w:customStyle="1" w:styleId="m4481627234786388783gmail-underline">
    <w:name w:val="m_4481627234786388783gmail-underline"/>
    <w:basedOn w:val="DefaultParagraphFont"/>
    <w:rsid w:val="009A594F"/>
  </w:style>
  <w:style w:type="paragraph" w:customStyle="1" w:styleId="m4481627234786388783gmail-card">
    <w:name w:val="m_4481627234786388783gmail-card"/>
    <w:basedOn w:val="Normal"/>
    <w:rsid w:val="009A594F"/>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9A594F"/>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9A594F"/>
  </w:style>
  <w:style w:type="paragraph" w:customStyle="1" w:styleId="m-2671184907397832551gmail-p2">
    <w:name w:val="m_-2671184907397832551gmail-p2"/>
    <w:basedOn w:val="Normal"/>
    <w:rsid w:val="009A594F"/>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9A594F"/>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9A594F"/>
  </w:style>
  <w:style w:type="character" w:customStyle="1" w:styleId="m-4364835325198423527gmail-m-487226309709519571m8778339509743264076gmail-style13ptbold">
    <w:name w:val="m_-4364835325198423527gmail-m_-487226309709519571m_8778339509743264076gmail-style13ptbold"/>
    <w:basedOn w:val="DefaultParagraphFont"/>
    <w:rsid w:val="009A594F"/>
  </w:style>
  <w:style w:type="character" w:customStyle="1" w:styleId="m-4364835325198423527gmail-m-487226309709519571m8778339509743264076gmail-styleunderline">
    <w:name w:val="m_-4364835325198423527gmail-m_-487226309709519571m_8778339509743264076gmail-styleunderline"/>
    <w:basedOn w:val="DefaultParagraphFont"/>
    <w:rsid w:val="009A594F"/>
  </w:style>
  <w:style w:type="character" w:customStyle="1" w:styleId="m-4886631745483256254gmail-style13ptbold">
    <w:name w:val="m_-4886631745483256254gmail-style13ptbold"/>
    <w:basedOn w:val="DefaultParagraphFont"/>
    <w:rsid w:val="009A594F"/>
  </w:style>
  <w:style w:type="character" w:customStyle="1" w:styleId="m8525170829296705783gmail-style13ptbold">
    <w:name w:val="m_8525170829296705783gmail-style13ptbold"/>
    <w:basedOn w:val="DefaultParagraphFont"/>
    <w:rsid w:val="009A594F"/>
  </w:style>
  <w:style w:type="character" w:customStyle="1" w:styleId="m8525170829296705783gmail-styleunderline">
    <w:name w:val="m_8525170829296705783gmail-styleunderline"/>
    <w:basedOn w:val="DefaultParagraphFont"/>
    <w:rsid w:val="009A594F"/>
  </w:style>
  <w:style w:type="character" w:customStyle="1" w:styleId="m113202149284569794gmail-style13ptbold">
    <w:name w:val="m_113202149284569794gmail-style13ptbold"/>
    <w:basedOn w:val="DefaultParagraphFont"/>
    <w:rsid w:val="009A594F"/>
  </w:style>
  <w:style w:type="character" w:customStyle="1" w:styleId="m113202149284569794gmail-styleunderline">
    <w:name w:val="m_113202149284569794gmail-styleunderline"/>
    <w:basedOn w:val="DefaultParagraphFont"/>
    <w:rsid w:val="009A594F"/>
  </w:style>
  <w:style w:type="character" w:customStyle="1" w:styleId="m-5741597242490756161gmail-field-content">
    <w:name w:val="m_-5741597242490756161gmail-field-content"/>
    <w:basedOn w:val="DefaultParagraphFont"/>
    <w:rsid w:val="009A594F"/>
  </w:style>
  <w:style w:type="paragraph" w:customStyle="1" w:styleId="FUCKTHISFONT">
    <w:name w:val="FUCK THIS FONT"/>
    <w:basedOn w:val="Normal"/>
    <w:rsid w:val="009A594F"/>
    <w:pPr>
      <w:autoSpaceDE w:val="0"/>
      <w:autoSpaceDN w:val="0"/>
      <w:adjustRightInd w:val="0"/>
      <w:jc w:val="both"/>
    </w:pPr>
    <w:rPr>
      <w:u w:val="single"/>
    </w:rPr>
  </w:style>
  <w:style w:type="paragraph" w:customStyle="1" w:styleId="TagChar1CharCharCharChar">
    <w:name w:val="Tag Char1 Char Char Char Char"/>
    <w:basedOn w:val="Normal"/>
    <w:rsid w:val="009A594F"/>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9A594F"/>
    <w:rPr>
      <w:rFonts w:ascii="Arial Narrow" w:hAnsi="Arial Narrow"/>
      <w:szCs w:val="24"/>
      <w:u w:val="single"/>
    </w:rPr>
  </w:style>
  <w:style w:type="character" w:customStyle="1" w:styleId="hyperlink60">
    <w:name w:val="hyperlink6"/>
    <w:basedOn w:val="DefaultParagraphFont"/>
    <w:rsid w:val="009A594F"/>
  </w:style>
  <w:style w:type="character" w:customStyle="1" w:styleId="heading2char2charchar">
    <w:name w:val="heading2char2charchar"/>
    <w:basedOn w:val="DefaultParagraphFont"/>
    <w:rsid w:val="009A594F"/>
  </w:style>
  <w:style w:type="character" w:customStyle="1" w:styleId="heading2char10">
    <w:name w:val="heading2char1"/>
    <w:basedOn w:val="DefaultParagraphFont"/>
    <w:rsid w:val="009A594F"/>
  </w:style>
  <w:style w:type="character" w:customStyle="1" w:styleId="CiteChar2">
    <w:name w:val="Cite Char"/>
    <w:basedOn w:val="DefaultParagraphFont"/>
    <w:rsid w:val="009A594F"/>
    <w:rPr>
      <w:rFonts w:ascii="Garamond" w:hAnsi="Garamond"/>
      <w:b/>
      <w:sz w:val="20"/>
      <w:szCs w:val="22"/>
      <w:u w:val="none"/>
    </w:rPr>
  </w:style>
  <w:style w:type="character" w:customStyle="1" w:styleId="StyleUnderlineCharTitleCharBold">
    <w:name w:val="Style Underline CharTitle Char + Bold"/>
    <w:basedOn w:val="DefaultParagraphFont"/>
    <w:rsid w:val="009A594F"/>
    <w:rPr>
      <w:rFonts w:ascii="Garamond" w:hAnsi="Garamond"/>
      <w:b/>
      <w:bCs/>
      <w:color w:val="000000"/>
      <w:sz w:val="22"/>
      <w:szCs w:val="22"/>
    </w:rPr>
  </w:style>
  <w:style w:type="character" w:customStyle="1" w:styleId="bnp-articles-title1">
    <w:name w:val="bnp-articles-title1"/>
    <w:basedOn w:val="DefaultParagraphFont"/>
    <w:rsid w:val="009A594F"/>
    <w:rPr>
      <w:rFonts w:ascii="Verdana" w:hAnsi="Verdana" w:hint="default"/>
      <w:b/>
      <w:bCs/>
      <w:color w:val="545454"/>
      <w:sz w:val="12"/>
      <w:szCs w:val="12"/>
    </w:rPr>
  </w:style>
  <w:style w:type="character" w:customStyle="1" w:styleId="featuretext">
    <w:name w:val="featuretext"/>
    <w:basedOn w:val="DefaultParagraphFont"/>
    <w:rsid w:val="009A594F"/>
  </w:style>
  <w:style w:type="character" w:customStyle="1" w:styleId="relatedtext">
    <w:name w:val="related_text"/>
    <w:basedOn w:val="DefaultParagraphFont"/>
    <w:rsid w:val="009A594F"/>
  </w:style>
  <w:style w:type="character" w:customStyle="1" w:styleId="fullpost">
    <w:name w:val="fullpost"/>
    <w:basedOn w:val="DefaultParagraphFont"/>
    <w:rsid w:val="009A594F"/>
  </w:style>
  <w:style w:type="character" w:customStyle="1" w:styleId="bcktital">
    <w:name w:val="bcktital"/>
    <w:basedOn w:val="DefaultParagraphFont"/>
    <w:rsid w:val="009A594F"/>
  </w:style>
  <w:style w:type="character" w:customStyle="1" w:styleId="bcktital0">
    <w:name w:val="bckt_ital"/>
    <w:basedOn w:val="DefaultParagraphFont"/>
    <w:rsid w:val="009A594F"/>
  </w:style>
  <w:style w:type="paragraph" w:styleId="TOAHeading">
    <w:name w:val="toa heading"/>
    <w:basedOn w:val="Normal"/>
    <w:next w:val="Normal"/>
    <w:semiHidden/>
    <w:rsid w:val="009A594F"/>
    <w:pPr>
      <w:spacing w:before="120"/>
    </w:pPr>
    <w:rPr>
      <w:rFonts w:eastAsia="Calibri"/>
    </w:rPr>
  </w:style>
  <w:style w:type="character" w:customStyle="1" w:styleId="fwanimclass">
    <w:name w:val="fwanim_class"/>
    <w:basedOn w:val="DefaultParagraphFont"/>
    <w:rsid w:val="009A594F"/>
  </w:style>
  <w:style w:type="paragraph" w:customStyle="1" w:styleId="DebateUnderline0">
    <w:name w:val="DebateUnderline"/>
    <w:basedOn w:val="DebateNormal"/>
    <w:qFormat/>
    <w:rsid w:val="009A594F"/>
    <w:pPr>
      <w:spacing w:after="160"/>
    </w:pPr>
    <w:rPr>
      <w:sz w:val="24"/>
      <w:szCs w:val="24"/>
      <w:u w:val="single"/>
    </w:rPr>
  </w:style>
  <w:style w:type="character" w:customStyle="1" w:styleId="DebateUnderlineChar">
    <w:name w:val="DebateUnderline Char"/>
    <w:basedOn w:val="DebateNormalChar"/>
    <w:rsid w:val="009A594F"/>
    <w:rPr>
      <w:rFonts w:ascii="Calibri" w:eastAsia="Calibri" w:hAnsi="Calibri"/>
      <w:sz w:val="24"/>
      <w:szCs w:val="24"/>
      <w:u w:val="single"/>
      <w:lang w:val="en-US" w:eastAsia="en-US" w:bidi="ar-SA"/>
    </w:rPr>
  </w:style>
  <w:style w:type="character" w:customStyle="1" w:styleId="DebateTagChar0">
    <w:name w:val="DebateTag Char"/>
    <w:basedOn w:val="DefaultParagraphFont"/>
    <w:rsid w:val="009A594F"/>
    <w:rPr>
      <w:rFonts w:eastAsia="Calibri"/>
      <w:b/>
      <w:sz w:val="24"/>
      <w:szCs w:val="24"/>
      <w:lang w:val="en-US" w:eastAsia="en-US" w:bidi="ar-SA"/>
    </w:rPr>
  </w:style>
  <w:style w:type="paragraph" w:customStyle="1" w:styleId="DebateHeaderFinal">
    <w:name w:val="DebateHeaderFinal"/>
    <w:basedOn w:val="Heading1"/>
    <w:qFormat/>
    <w:rsid w:val="009A594F"/>
    <w:pPr>
      <w:spacing w:line="276" w:lineRule="auto"/>
      <w:jc w:val="left"/>
    </w:pPr>
    <w:rPr>
      <w:rFonts w:eastAsia="Times New Roman" w:cs="Times New Roman"/>
      <w:bCs/>
      <w:caps/>
      <w:sz w:val="36"/>
      <w:szCs w:val="36"/>
    </w:rPr>
  </w:style>
  <w:style w:type="character" w:customStyle="1" w:styleId="DebateHeaderFinalChar">
    <w:name w:val="DebateHeaderFinal Char"/>
    <w:rsid w:val="009A594F"/>
    <w:rPr>
      <w:b/>
      <w:bCs/>
      <w:sz w:val="36"/>
      <w:szCs w:val="36"/>
      <w:u w:val="single"/>
      <w:lang w:val="en-US" w:eastAsia="en-US" w:bidi="ar-SA"/>
    </w:rPr>
  </w:style>
  <w:style w:type="paragraph" w:customStyle="1" w:styleId="HeaderInitial0">
    <w:name w:val="HeaderInitial"/>
    <w:basedOn w:val="Normal"/>
    <w:rsid w:val="009A594F"/>
    <w:pPr>
      <w:jc w:val="center"/>
      <w:outlineLvl w:val="0"/>
    </w:pPr>
    <w:rPr>
      <w:rFonts w:eastAsia="Calibri"/>
      <w:b/>
      <w:caps/>
      <w:sz w:val="28"/>
    </w:rPr>
  </w:style>
  <w:style w:type="character" w:customStyle="1" w:styleId="FooterChar2">
    <w:name w:val="Footer Char2"/>
    <w:basedOn w:val="DefaultParagraphFont"/>
    <w:rsid w:val="009A594F"/>
    <w:rPr>
      <w:rFonts w:eastAsia="MS Mincho"/>
      <w:sz w:val="24"/>
      <w:szCs w:val="24"/>
      <w:lang w:val="en-US" w:eastAsia="ja-JP" w:bidi="ar-SA"/>
    </w:rPr>
  </w:style>
  <w:style w:type="character" w:customStyle="1" w:styleId="BalloonTextChar2">
    <w:name w:val="Balloon Text Char2"/>
    <w:basedOn w:val="DefaultParagraphFont"/>
    <w:rsid w:val="009A594F"/>
    <w:rPr>
      <w:rFonts w:ascii="Tahoma" w:eastAsia="MS Mincho" w:hAnsi="Tahoma" w:cs="Tahoma"/>
      <w:sz w:val="16"/>
      <w:szCs w:val="16"/>
      <w:lang w:val="en-US" w:eastAsia="ja-JP" w:bidi="ar-SA"/>
    </w:rPr>
  </w:style>
  <w:style w:type="paragraph" w:customStyle="1" w:styleId="StyleLinespacingDouble">
    <w:name w:val="Style Line spacing:  Double"/>
    <w:basedOn w:val="Normal"/>
    <w:rsid w:val="009A594F"/>
    <w:pPr>
      <w:spacing w:after="240" w:line="480" w:lineRule="auto"/>
    </w:pPr>
    <w:rPr>
      <w:rFonts w:eastAsia="Calibri"/>
      <w:sz w:val="24"/>
      <w:szCs w:val="20"/>
    </w:rPr>
  </w:style>
  <w:style w:type="character" w:customStyle="1" w:styleId="StyleLinespacingDoubleChar">
    <w:name w:val="Style Line spacing:  Double Char"/>
    <w:basedOn w:val="DefaultParagraphFont"/>
    <w:rsid w:val="009A594F"/>
    <w:rPr>
      <w:rFonts w:ascii="Cambria" w:hAnsi="Cambria"/>
      <w:sz w:val="24"/>
      <w:lang w:val="en-US" w:eastAsia="en-US" w:bidi="ar-SA"/>
    </w:rPr>
  </w:style>
  <w:style w:type="paragraph" w:customStyle="1" w:styleId="Normalspacing">
    <w:name w:val="Normal + spacing"/>
    <w:basedOn w:val="StyleLinespacingDouble"/>
    <w:qFormat/>
    <w:rsid w:val="009A594F"/>
  </w:style>
  <w:style w:type="character" w:customStyle="1" w:styleId="NormalspacingChar">
    <w:name w:val="Normal + spacing Char"/>
    <w:basedOn w:val="StyleLinespacingDoubleChar"/>
    <w:rsid w:val="009A594F"/>
    <w:rPr>
      <w:rFonts w:ascii="Cambria" w:hAnsi="Cambria"/>
      <w:sz w:val="24"/>
      <w:lang w:val="en-US" w:eastAsia="en-US" w:bidi="ar-SA"/>
    </w:rPr>
  </w:style>
  <w:style w:type="character" w:customStyle="1" w:styleId="textbold0">
    <w:name w:val="textbold"/>
    <w:basedOn w:val="DefaultParagraphFont"/>
    <w:rsid w:val="009A594F"/>
  </w:style>
  <w:style w:type="character" w:customStyle="1" w:styleId="textitalics">
    <w:name w:val="textitalics"/>
    <w:basedOn w:val="DefaultParagraphFont"/>
    <w:rsid w:val="009A594F"/>
  </w:style>
  <w:style w:type="paragraph" w:customStyle="1" w:styleId="lastpar">
    <w:name w:val="lastpar"/>
    <w:basedOn w:val="Normal"/>
    <w:rsid w:val="009A594F"/>
    <w:pPr>
      <w:spacing w:before="100" w:beforeAutospacing="1" w:after="100" w:afterAutospacing="1"/>
    </w:pPr>
    <w:rPr>
      <w:rFonts w:eastAsia="Calibri"/>
      <w:sz w:val="24"/>
    </w:rPr>
  </w:style>
  <w:style w:type="table" w:styleId="TableClassic1">
    <w:name w:val="Table Classic 1"/>
    <w:basedOn w:val="TableNormal"/>
    <w:rsid w:val="009A594F"/>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9A594F"/>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9A594F"/>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9A594F"/>
    <w:pPr>
      <w:tabs>
        <w:tab w:val="left" w:pos="9450"/>
      </w:tabs>
      <w:spacing w:before="100" w:beforeAutospacing="1" w:after="100" w:afterAutospacing="1"/>
    </w:pPr>
    <w:rPr>
      <w:rFonts w:eastAsia="Calibri"/>
    </w:rPr>
  </w:style>
  <w:style w:type="character" w:customStyle="1" w:styleId="CharacterStyle8">
    <w:name w:val="Character Style 8"/>
    <w:rsid w:val="009A594F"/>
    <w:rPr>
      <w:sz w:val="22"/>
      <w:szCs w:val="22"/>
    </w:rPr>
  </w:style>
  <w:style w:type="paragraph" w:customStyle="1" w:styleId="Style110">
    <w:name w:val="Style 11"/>
    <w:rsid w:val="009A594F"/>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9A594F"/>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9A594F"/>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9A594F"/>
    <w:rPr>
      <w:rFonts w:ascii="Arial Narrow" w:hAnsi="Arial Narrow"/>
      <w:color w:val="000000"/>
      <w:sz w:val="22"/>
      <w:szCs w:val="22"/>
      <w:u w:val="single"/>
      <w:lang w:val="en-US" w:eastAsia="en-US" w:bidi="ar-SA"/>
    </w:rPr>
  </w:style>
  <w:style w:type="paragraph" w:customStyle="1" w:styleId="Style52">
    <w:name w:val="Style 5"/>
    <w:rsid w:val="009A594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9A594F"/>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9A594F"/>
    <w:pPr>
      <w:tabs>
        <w:tab w:val="left" w:pos="9450"/>
      </w:tabs>
    </w:pPr>
    <w:rPr>
      <w:rFonts w:eastAsia="SimSun"/>
      <w:b/>
      <w:sz w:val="24"/>
    </w:rPr>
  </w:style>
  <w:style w:type="paragraph" w:customStyle="1" w:styleId="TableContents">
    <w:name w:val="Table Contents"/>
    <w:basedOn w:val="Normal"/>
    <w:rsid w:val="009A594F"/>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9A594F"/>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9A594F"/>
    <w:pPr>
      <w:tabs>
        <w:tab w:val="left" w:pos="9450"/>
      </w:tabs>
      <w:jc w:val="center"/>
    </w:pPr>
    <w:rPr>
      <w:rFonts w:ascii="Verdana" w:eastAsia="Calibri" w:hAnsi="Verdana"/>
      <w:sz w:val="24"/>
    </w:rPr>
  </w:style>
  <w:style w:type="paragraph" w:customStyle="1" w:styleId="heading1fake0">
    <w:name w:val="heading 1 fake"/>
    <w:basedOn w:val="Heading1"/>
    <w:autoRedefine/>
    <w:rsid w:val="009A594F"/>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9A594F"/>
    <w:pPr>
      <w:tabs>
        <w:tab w:val="left" w:pos="9450"/>
      </w:tabs>
    </w:pPr>
    <w:rPr>
      <w:rFonts w:eastAsia="Calibri"/>
      <w:szCs w:val="20"/>
    </w:rPr>
  </w:style>
  <w:style w:type="character" w:customStyle="1" w:styleId="textCharChar1">
    <w:name w:val="text Char Char1"/>
    <w:basedOn w:val="DefaultParagraphFont"/>
    <w:rsid w:val="009A594F"/>
    <w:rPr>
      <w:sz w:val="18"/>
      <w:szCs w:val="24"/>
      <w:lang w:val="en-US" w:eastAsia="en-US" w:bidi="ar-SA"/>
    </w:rPr>
  </w:style>
  <w:style w:type="character" w:customStyle="1" w:styleId="text1CharChar">
    <w:name w:val="text1 Char Char"/>
    <w:basedOn w:val="DefaultParagraphFont"/>
    <w:rsid w:val="009A594F"/>
    <w:rPr>
      <w:lang w:val="en-US" w:eastAsia="en-US" w:bidi="ar-SA"/>
    </w:rPr>
  </w:style>
  <w:style w:type="character" w:customStyle="1" w:styleId="textCharChar">
    <w:name w:val="text Char Char"/>
    <w:basedOn w:val="DefaultParagraphFont"/>
    <w:rsid w:val="009A594F"/>
    <w:rPr>
      <w:sz w:val="18"/>
      <w:szCs w:val="24"/>
      <w:lang w:val="en-US" w:eastAsia="en-US" w:bidi="ar-SA"/>
    </w:rPr>
  </w:style>
  <w:style w:type="character" w:customStyle="1" w:styleId="normalloose1">
    <w:name w:val="normalloose1"/>
    <w:basedOn w:val="DefaultParagraphFont"/>
    <w:rsid w:val="009A594F"/>
    <w:rPr>
      <w:sz w:val="20"/>
      <w:szCs w:val="20"/>
    </w:rPr>
  </w:style>
  <w:style w:type="paragraph" w:customStyle="1" w:styleId="printerheadline">
    <w:name w:val="printer_headline"/>
    <w:basedOn w:val="Normal"/>
    <w:rsid w:val="009A594F"/>
    <w:pPr>
      <w:tabs>
        <w:tab w:val="left" w:pos="9450"/>
      </w:tabs>
      <w:spacing w:before="100" w:beforeAutospacing="1" w:after="100" w:afterAutospacing="1"/>
    </w:pPr>
    <w:rPr>
      <w:rFonts w:eastAsia="Calibri"/>
      <w:sz w:val="24"/>
    </w:rPr>
  </w:style>
  <w:style w:type="paragraph" w:customStyle="1" w:styleId="help">
    <w:name w:val="help"/>
    <w:basedOn w:val="Normal"/>
    <w:rsid w:val="009A594F"/>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9A594F"/>
  </w:style>
  <w:style w:type="character" w:customStyle="1" w:styleId="georgia">
    <w:name w:val="georgia"/>
    <w:basedOn w:val="DefaultParagraphFont"/>
    <w:rsid w:val="009A594F"/>
  </w:style>
  <w:style w:type="character" w:customStyle="1" w:styleId="isdefault">
    <w:name w:val="isdefault"/>
    <w:basedOn w:val="DefaultParagraphFont"/>
    <w:rsid w:val="009A594F"/>
  </w:style>
  <w:style w:type="character" w:customStyle="1" w:styleId="arial">
    <w:name w:val="arial"/>
    <w:basedOn w:val="DefaultParagraphFont"/>
    <w:rsid w:val="009A594F"/>
  </w:style>
  <w:style w:type="character" w:customStyle="1" w:styleId="pipe">
    <w:name w:val="pipe"/>
    <w:basedOn w:val="DefaultParagraphFont"/>
    <w:rsid w:val="009A594F"/>
  </w:style>
  <w:style w:type="paragraph" w:customStyle="1" w:styleId="dtlcomment">
    <w:name w:val="dtlcomment"/>
    <w:basedOn w:val="Normal"/>
    <w:rsid w:val="009A594F"/>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9A594F"/>
  </w:style>
  <w:style w:type="character" w:customStyle="1" w:styleId="CharChar18">
    <w:name w:val="Char Char18"/>
    <w:basedOn w:val="DefaultParagraphFont"/>
    <w:rsid w:val="009A594F"/>
    <w:rPr>
      <w:sz w:val="16"/>
      <w:szCs w:val="24"/>
      <w:lang w:val="en-US" w:eastAsia="en-US" w:bidi="ar-SA"/>
    </w:rPr>
  </w:style>
  <w:style w:type="character" w:customStyle="1" w:styleId="CharChar24">
    <w:name w:val="Char Char24"/>
    <w:basedOn w:val="DefaultParagraphFont"/>
    <w:rsid w:val="009A594F"/>
    <w:rPr>
      <w:b/>
      <w:bCs/>
      <w:sz w:val="28"/>
      <w:szCs w:val="28"/>
      <w:lang w:val="en-US" w:eastAsia="en-US" w:bidi="ar-SA"/>
    </w:rPr>
  </w:style>
  <w:style w:type="character" w:customStyle="1" w:styleId="ln2">
    <w:name w:val="ln2"/>
    <w:basedOn w:val="DefaultParagraphFont"/>
    <w:rsid w:val="009A594F"/>
  </w:style>
  <w:style w:type="paragraph" w:customStyle="1" w:styleId="StyleStyle1">
    <w:name w:val="Style Style1 +"/>
    <w:basedOn w:val="Normal"/>
    <w:rsid w:val="009A594F"/>
    <w:rPr>
      <w:rFonts w:eastAsia="Calibri"/>
      <w:sz w:val="24"/>
    </w:rPr>
  </w:style>
  <w:style w:type="character" w:customStyle="1" w:styleId="StyleStyle1Char">
    <w:name w:val="Style Style1 + Char"/>
    <w:basedOn w:val="Style1Char"/>
    <w:rsid w:val="009A594F"/>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9A594F"/>
  </w:style>
  <w:style w:type="character" w:customStyle="1" w:styleId="CharChar16">
    <w:name w:val="Char Char16"/>
    <w:basedOn w:val="DefaultParagraphFont"/>
    <w:rsid w:val="009A594F"/>
    <w:rPr>
      <w:rFonts w:ascii="Cambria" w:hAnsi="Cambria"/>
      <w:lang w:val="en-US" w:eastAsia="en-US" w:bidi="ar-SA"/>
    </w:rPr>
  </w:style>
  <w:style w:type="character" w:customStyle="1" w:styleId="CharChar15">
    <w:name w:val="Char Char15"/>
    <w:basedOn w:val="CharChar16"/>
    <w:rsid w:val="009A594F"/>
    <w:rPr>
      <w:rFonts w:ascii="Cambria" w:hAnsi="Cambria"/>
      <w:b/>
      <w:bCs/>
      <w:lang w:val="en-US" w:eastAsia="en-US" w:bidi="ar-SA"/>
    </w:rPr>
  </w:style>
  <w:style w:type="character" w:customStyle="1" w:styleId="CharChar14">
    <w:name w:val="Char Char14"/>
    <w:basedOn w:val="DefaultParagraphFont"/>
    <w:rsid w:val="009A594F"/>
    <w:rPr>
      <w:rFonts w:ascii="Tahoma" w:hAnsi="Tahoma" w:cs="Tahoma"/>
      <w:sz w:val="16"/>
      <w:szCs w:val="16"/>
      <w:lang w:val="en-US" w:eastAsia="en-US" w:bidi="ar-SA"/>
    </w:rPr>
  </w:style>
  <w:style w:type="character" w:customStyle="1" w:styleId="CharChar13">
    <w:name w:val="Char Char13"/>
    <w:basedOn w:val="DefaultParagraphFont"/>
    <w:rsid w:val="009A594F"/>
    <w:rPr>
      <w:rFonts w:ascii="Cambria" w:hAnsi="Cambria"/>
      <w:lang w:val="en-US" w:eastAsia="en-US" w:bidi="ar-SA"/>
    </w:rPr>
  </w:style>
  <w:style w:type="paragraph" w:customStyle="1" w:styleId="normalChar1">
    <w:name w:val="normal Char"/>
    <w:basedOn w:val="Normal"/>
    <w:rsid w:val="009A594F"/>
    <w:rPr>
      <w:rFonts w:eastAsia="Calibri"/>
    </w:rPr>
  </w:style>
  <w:style w:type="character" w:customStyle="1" w:styleId="cardtextsmallCharChar">
    <w:name w:val="card text small Char Char"/>
    <w:basedOn w:val="DefaultParagraphFont"/>
    <w:rsid w:val="009A594F"/>
    <w:rPr>
      <w:rFonts w:ascii="Arial Narrow" w:hAnsi="Arial Narrow" w:cs="Times New Roman"/>
      <w:sz w:val="16"/>
    </w:rPr>
  </w:style>
  <w:style w:type="character" w:customStyle="1" w:styleId="TagChar4">
    <w:name w:val="Tag Char4"/>
    <w:basedOn w:val="DefaultParagraphFont"/>
    <w:rsid w:val="009A594F"/>
    <w:rPr>
      <w:b/>
      <w:sz w:val="26"/>
      <w:szCs w:val="24"/>
      <w:lang w:val="en-US" w:eastAsia="en-US" w:bidi="ar-SA"/>
    </w:rPr>
  </w:style>
  <w:style w:type="paragraph" w:customStyle="1" w:styleId="SmallTextGaramond">
    <w:name w:val="Small Text Garamond"/>
    <w:basedOn w:val="Normal"/>
    <w:rsid w:val="009A594F"/>
    <w:pPr>
      <w:widowControl w:val="0"/>
      <w:suppressAutoHyphens/>
      <w:contextualSpacing/>
    </w:pPr>
    <w:rPr>
      <w:rFonts w:eastAsia="Calibri"/>
      <w:szCs w:val="18"/>
    </w:rPr>
  </w:style>
  <w:style w:type="paragraph" w:customStyle="1" w:styleId="Taglines">
    <w:name w:val="Taglines"/>
    <w:basedOn w:val="Heading2"/>
    <w:rsid w:val="009A594F"/>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9A594F"/>
    <w:rPr>
      <w:rFonts w:cs="Arial"/>
      <w:bCs/>
      <w:iCs/>
      <w:szCs w:val="22"/>
      <w:lang w:val="en-US" w:eastAsia="en-US" w:bidi="ar-SA"/>
    </w:rPr>
  </w:style>
  <w:style w:type="paragraph" w:customStyle="1" w:styleId="listterm">
    <w:name w:val="listterm"/>
    <w:basedOn w:val="Normal"/>
    <w:rsid w:val="009A594F"/>
    <w:pPr>
      <w:spacing w:before="100" w:beforeAutospacing="1" w:after="100" w:afterAutospacing="1"/>
    </w:pPr>
    <w:rPr>
      <w:rFonts w:eastAsia="Calibri"/>
      <w:sz w:val="24"/>
    </w:rPr>
  </w:style>
  <w:style w:type="character" w:customStyle="1" w:styleId="WW8Num2z0">
    <w:name w:val="WW8Num2z0"/>
    <w:rsid w:val="009A594F"/>
    <w:rPr>
      <w:rFonts w:ascii="Garamond" w:hAnsi="Garamond"/>
    </w:rPr>
  </w:style>
  <w:style w:type="character" w:customStyle="1" w:styleId="WW8Num3z0">
    <w:name w:val="WW8Num3z0"/>
    <w:rsid w:val="009A594F"/>
    <w:rPr>
      <w:rFonts w:ascii="Garamond" w:hAnsi="Garamond"/>
    </w:rPr>
  </w:style>
  <w:style w:type="character" w:customStyle="1" w:styleId="WW8Num4z1">
    <w:name w:val="WW8Num4z1"/>
    <w:rsid w:val="009A594F"/>
    <w:rPr>
      <w:rFonts w:ascii="Garamond" w:hAnsi="Garamond"/>
    </w:rPr>
  </w:style>
  <w:style w:type="character" w:customStyle="1" w:styleId="WW8Num5z0">
    <w:name w:val="WW8Num5z0"/>
    <w:rsid w:val="009A594F"/>
    <w:rPr>
      <w:rFonts w:ascii="Garamond" w:hAnsi="Garamond"/>
    </w:rPr>
  </w:style>
  <w:style w:type="character" w:customStyle="1" w:styleId="WW8Num6z0">
    <w:name w:val="WW8Num6z0"/>
    <w:rsid w:val="009A594F"/>
    <w:rPr>
      <w:rFonts w:ascii="Symbol" w:hAnsi="Symbol"/>
    </w:rPr>
  </w:style>
  <w:style w:type="character" w:customStyle="1" w:styleId="WW8Num7z0">
    <w:name w:val="WW8Num7z0"/>
    <w:rsid w:val="009A594F"/>
    <w:rPr>
      <w:rFonts w:ascii="Symbol" w:hAnsi="Symbol"/>
    </w:rPr>
  </w:style>
  <w:style w:type="character" w:customStyle="1" w:styleId="WW8Num8z0">
    <w:name w:val="WW8Num8z0"/>
    <w:rsid w:val="009A594F"/>
    <w:rPr>
      <w:rFonts w:ascii="Symbol" w:hAnsi="Symbol"/>
    </w:rPr>
  </w:style>
  <w:style w:type="character" w:customStyle="1" w:styleId="WW8Num9z0">
    <w:name w:val="WW8Num9z0"/>
    <w:rsid w:val="009A594F"/>
    <w:rPr>
      <w:rFonts w:ascii="Symbol" w:hAnsi="Symbol"/>
    </w:rPr>
  </w:style>
  <w:style w:type="character" w:customStyle="1" w:styleId="WW8Num10z0">
    <w:name w:val="WW8Num10z0"/>
    <w:rsid w:val="009A594F"/>
    <w:rPr>
      <w:rFonts w:ascii="Garamond" w:hAnsi="Garamond"/>
    </w:rPr>
  </w:style>
  <w:style w:type="character" w:customStyle="1" w:styleId="WW8Num11z1">
    <w:name w:val="WW8Num11z1"/>
    <w:rsid w:val="009A594F"/>
    <w:rPr>
      <w:rFonts w:ascii="Garamond" w:hAnsi="Garamond"/>
    </w:rPr>
  </w:style>
  <w:style w:type="character" w:customStyle="1" w:styleId="Absatz-Standardschriftart">
    <w:name w:val="Absatz-Standardschriftart"/>
    <w:rsid w:val="009A594F"/>
  </w:style>
  <w:style w:type="character" w:customStyle="1" w:styleId="WW-Absatz-Standardschriftart">
    <w:name w:val="WW-Absatz-Standardschriftart"/>
    <w:rsid w:val="009A594F"/>
  </w:style>
  <w:style w:type="character" w:customStyle="1" w:styleId="WW-Absatz-Standardschriftart1">
    <w:name w:val="WW-Absatz-Standardschriftart1"/>
    <w:rsid w:val="009A594F"/>
  </w:style>
  <w:style w:type="character" w:customStyle="1" w:styleId="EndnoteCharacters">
    <w:name w:val="Endnote Characters"/>
    <w:basedOn w:val="DefaultParagraphFont"/>
    <w:rsid w:val="009A594F"/>
    <w:rPr>
      <w:position w:val="0"/>
      <w:sz w:val="24"/>
      <w:vertAlign w:val="baseline"/>
    </w:rPr>
  </w:style>
  <w:style w:type="character" w:customStyle="1" w:styleId="WW8Num1z0">
    <w:name w:val="WW8Num1z0"/>
    <w:rsid w:val="009A594F"/>
    <w:rPr>
      <w:rFonts w:ascii="Symbol" w:hAnsi="Symbol"/>
    </w:rPr>
  </w:style>
  <w:style w:type="character" w:customStyle="1" w:styleId="WW8Num1z2">
    <w:name w:val="WW8Num1z2"/>
    <w:rsid w:val="009A594F"/>
    <w:rPr>
      <w:rFonts w:ascii="Courier New" w:hAnsi="Courier New"/>
    </w:rPr>
  </w:style>
  <w:style w:type="character" w:customStyle="1" w:styleId="WW8Num1z3">
    <w:name w:val="WW8Num1z3"/>
    <w:rsid w:val="009A594F"/>
    <w:rPr>
      <w:rFonts w:ascii="Wingdings" w:hAnsi="Wingdings"/>
    </w:rPr>
  </w:style>
  <w:style w:type="character" w:customStyle="1" w:styleId="WW8Num11z0">
    <w:name w:val="WW8Num11z0"/>
    <w:rsid w:val="009A594F"/>
    <w:rPr>
      <w:rFonts w:ascii="Symbol" w:hAnsi="Symbol"/>
    </w:rPr>
  </w:style>
  <w:style w:type="character" w:customStyle="1" w:styleId="WW8Num83z0">
    <w:name w:val="WW8Num83z0"/>
    <w:rsid w:val="009A594F"/>
    <w:rPr>
      <w:rFonts w:ascii="Symbol" w:hAnsi="Symbol"/>
    </w:rPr>
  </w:style>
  <w:style w:type="character" w:customStyle="1" w:styleId="WW8Num83z1">
    <w:name w:val="WW8Num83z1"/>
    <w:rsid w:val="009A594F"/>
    <w:rPr>
      <w:rFonts w:ascii="Courier New" w:hAnsi="Courier New"/>
    </w:rPr>
  </w:style>
  <w:style w:type="character" w:customStyle="1" w:styleId="WW8Num83z2">
    <w:name w:val="WW8Num83z2"/>
    <w:rsid w:val="009A594F"/>
    <w:rPr>
      <w:rFonts w:ascii="Wingdings" w:hAnsi="Wingdings"/>
    </w:rPr>
  </w:style>
  <w:style w:type="character" w:customStyle="1" w:styleId="WW8Num89z0">
    <w:name w:val="WW8Num89z0"/>
    <w:rsid w:val="009A594F"/>
    <w:rPr>
      <w:rFonts w:ascii="Symbol" w:hAnsi="Symbol"/>
      <w:sz w:val="20"/>
    </w:rPr>
  </w:style>
  <w:style w:type="character" w:customStyle="1" w:styleId="WW8Num90z0">
    <w:name w:val="WW8Num90z0"/>
    <w:rsid w:val="009A594F"/>
    <w:rPr>
      <w:rFonts w:ascii="Times New Roman" w:eastAsia="Times New Roman" w:hAnsi="Times New Roman" w:cs="Times New Roman"/>
    </w:rPr>
  </w:style>
  <w:style w:type="character" w:customStyle="1" w:styleId="WW8Num92z0">
    <w:name w:val="WW8Num92z0"/>
    <w:rsid w:val="009A594F"/>
    <w:rPr>
      <w:rFonts w:ascii="Symbol" w:eastAsia="Times New Roman" w:hAnsi="Symbol"/>
    </w:rPr>
  </w:style>
  <w:style w:type="character" w:customStyle="1" w:styleId="WW8Num92z1">
    <w:name w:val="WW8Num92z1"/>
    <w:rsid w:val="009A594F"/>
    <w:rPr>
      <w:rFonts w:ascii="Courier New" w:hAnsi="Courier New"/>
    </w:rPr>
  </w:style>
  <w:style w:type="character" w:customStyle="1" w:styleId="WW8Num92z2">
    <w:name w:val="WW8Num92z2"/>
    <w:rsid w:val="009A594F"/>
    <w:rPr>
      <w:rFonts w:ascii="Wingdings" w:hAnsi="Wingdings"/>
    </w:rPr>
  </w:style>
  <w:style w:type="character" w:customStyle="1" w:styleId="WW8Num92z3">
    <w:name w:val="WW8Num92z3"/>
    <w:rsid w:val="009A594F"/>
    <w:rPr>
      <w:rFonts w:ascii="Symbol" w:hAnsi="Symbol"/>
    </w:rPr>
  </w:style>
  <w:style w:type="character" w:customStyle="1" w:styleId="WW8Num96z0">
    <w:name w:val="WW8Num96z0"/>
    <w:rsid w:val="009A594F"/>
    <w:rPr>
      <w:rFonts w:ascii="Symbol" w:hAnsi="Symbol"/>
      <w:sz w:val="20"/>
    </w:rPr>
  </w:style>
  <w:style w:type="character" w:customStyle="1" w:styleId="WW8Num96z1">
    <w:name w:val="WW8Num96z1"/>
    <w:rsid w:val="009A594F"/>
    <w:rPr>
      <w:rFonts w:ascii="Courier New" w:hAnsi="Courier New"/>
      <w:sz w:val="20"/>
    </w:rPr>
  </w:style>
  <w:style w:type="character" w:customStyle="1" w:styleId="WW8Num96z2">
    <w:name w:val="WW8Num96z2"/>
    <w:rsid w:val="009A594F"/>
    <w:rPr>
      <w:rFonts w:ascii="Wingdings" w:hAnsi="Wingdings"/>
      <w:sz w:val="20"/>
    </w:rPr>
  </w:style>
  <w:style w:type="character" w:customStyle="1" w:styleId="WW8Num103z0">
    <w:name w:val="WW8Num103z0"/>
    <w:rsid w:val="009A594F"/>
    <w:rPr>
      <w:rFonts w:ascii="Symbol" w:hAnsi="Symbol"/>
      <w:sz w:val="20"/>
    </w:rPr>
  </w:style>
  <w:style w:type="character" w:customStyle="1" w:styleId="WW8Num103z1">
    <w:name w:val="WW8Num103z1"/>
    <w:rsid w:val="009A594F"/>
    <w:rPr>
      <w:rFonts w:ascii="Courier New" w:hAnsi="Courier New"/>
      <w:sz w:val="20"/>
    </w:rPr>
  </w:style>
  <w:style w:type="character" w:customStyle="1" w:styleId="WW8Num103z2">
    <w:name w:val="WW8Num103z2"/>
    <w:rsid w:val="009A594F"/>
    <w:rPr>
      <w:rFonts w:ascii="Wingdings" w:hAnsi="Wingdings"/>
      <w:sz w:val="20"/>
    </w:rPr>
  </w:style>
  <w:style w:type="character" w:customStyle="1" w:styleId="WW8Num108z0">
    <w:name w:val="WW8Num108z0"/>
    <w:rsid w:val="009A594F"/>
    <w:rPr>
      <w:rFonts w:ascii="Symbol" w:hAnsi="Symbol"/>
      <w:sz w:val="20"/>
    </w:rPr>
  </w:style>
  <w:style w:type="character" w:customStyle="1" w:styleId="WW8Num108z1">
    <w:name w:val="WW8Num108z1"/>
    <w:rsid w:val="009A594F"/>
    <w:rPr>
      <w:rFonts w:ascii="Courier New" w:hAnsi="Courier New"/>
      <w:sz w:val="20"/>
    </w:rPr>
  </w:style>
  <w:style w:type="character" w:customStyle="1" w:styleId="WW8Num108z2">
    <w:name w:val="WW8Num108z2"/>
    <w:rsid w:val="009A594F"/>
    <w:rPr>
      <w:rFonts w:ascii="Wingdings" w:hAnsi="Wingdings"/>
      <w:sz w:val="20"/>
    </w:rPr>
  </w:style>
  <w:style w:type="character" w:customStyle="1" w:styleId="WW8Num109z0">
    <w:name w:val="WW8Num109z0"/>
    <w:rsid w:val="009A594F"/>
    <w:rPr>
      <w:rFonts w:ascii="Symbol" w:eastAsia="Times New Roman" w:hAnsi="Symbol"/>
    </w:rPr>
  </w:style>
  <w:style w:type="character" w:customStyle="1" w:styleId="WW8Num109z1">
    <w:name w:val="WW8Num109z1"/>
    <w:rsid w:val="009A594F"/>
    <w:rPr>
      <w:rFonts w:ascii="Courier New" w:hAnsi="Courier New"/>
    </w:rPr>
  </w:style>
  <w:style w:type="character" w:customStyle="1" w:styleId="WW8Num109z2">
    <w:name w:val="WW8Num109z2"/>
    <w:rsid w:val="009A594F"/>
    <w:rPr>
      <w:rFonts w:ascii="Wingdings" w:hAnsi="Wingdings"/>
    </w:rPr>
  </w:style>
  <w:style w:type="character" w:customStyle="1" w:styleId="WW8Num109z3">
    <w:name w:val="WW8Num109z3"/>
    <w:rsid w:val="009A594F"/>
    <w:rPr>
      <w:rFonts w:ascii="Symbol" w:hAnsi="Symbol"/>
    </w:rPr>
  </w:style>
  <w:style w:type="character" w:customStyle="1" w:styleId="WW8Num111z0">
    <w:name w:val="WW8Num111z0"/>
    <w:rsid w:val="009A594F"/>
    <w:rPr>
      <w:rFonts w:ascii="Symbol" w:hAnsi="Symbol"/>
      <w:sz w:val="20"/>
    </w:rPr>
  </w:style>
  <w:style w:type="character" w:customStyle="1" w:styleId="WW8Num111z1">
    <w:name w:val="WW8Num111z1"/>
    <w:rsid w:val="009A594F"/>
    <w:rPr>
      <w:rFonts w:ascii="Courier New" w:hAnsi="Courier New"/>
      <w:sz w:val="20"/>
    </w:rPr>
  </w:style>
  <w:style w:type="character" w:customStyle="1" w:styleId="WW8Num111z2">
    <w:name w:val="WW8Num111z2"/>
    <w:rsid w:val="009A594F"/>
    <w:rPr>
      <w:rFonts w:ascii="Wingdings" w:hAnsi="Wingdings"/>
      <w:sz w:val="20"/>
    </w:rPr>
  </w:style>
  <w:style w:type="character" w:customStyle="1" w:styleId="WW8Num117z0">
    <w:name w:val="WW8Num117z0"/>
    <w:rsid w:val="009A594F"/>
    <w:rPr>
      <w:rFonts w:ascii="Symbol" w:eastAsia="Times New Roman" w:hAnsi="Symbol"/>
    </w:rPr>
  </w:style>
  <w:style w:type="character" w:customStyle="1" w:styleId="WW8Num117z1">
    <w:name w:val="WW8Num117z1"/>
    <w:rsid w:val="009A594F"/>
    <w:rPr>
      <w:rFonts w:ascii="Courier New" w:hAnsi="Courier New"/>
    </w:rPr>
  </w:style>
  <w:style w:type="character" w:customStyle="1" w:styleId="WW8Num117z2">
    <w:name w:val="WW8Num117z2"/>
    <w:rsid w:val="009A594F"/>
    <w:rPr>
      <w:rFonts w:ascii="Wingdings" w:hAnsi="Wingdings"/>
    </w:rPr>
  </w:style>
  <w:style w:type="character" w:customStyle="1" w:styleId="WW8Num117z3">
    <w:name w:val="WW8Num117z3"/>
    <w:rsid w:val="009A594F"/>
    <w:rPr>
      <w:rFonts w:ascii="Symbol" w:hAnsi="Symbol"/>
    </w:rPr>
  </w:style>
  <w:style w:type="character" w:customStyle="1" w:styleId="WW8Num126z0">
    <w:name w:val="WW8Num126z0"/>
    <w:rsid w:val="009A594F"/>
    <w:rPr>
      <w:rFonts w:ascii="Symbol" w:eastAsia="SimSun" w:hAnsi="Symbol"/>
    </w:rPr>
  </w:style>
  <w:style w:type="character" w:customStyle="1" w:styleId="WW8Num126z1">
    <w:name w:val="WW8Num126z1"/>
    <w:rsid w:val="009A594F"/>
    <w:rPr>
      <w:rFonts w:ascii="Courier New" w:hAnsi="Courier New"/>
    </w:rPr>
  </w:style>
  <w:style w:type="character" w:customStyle="1" w:styleId="WW8Num126z2">
    <w:name w:val="WW8Num126z2"/>
    <w:rsid w:val="009A594F"/>
    <w:rPr>
      <w:rFonts w:ascii="Wingdings" w:hAnsi="Wingdings"/>
    </w:rPr>
  </w:style>
  <w:style w:type="character" w:customStyle="1" w:styleId="WW8Num126z3">
    <w:name w:val="WW8Num126z3"/>
    <w:rsid w:val="009A594F"/>
    <w:rPr>
      <w:rFonts w:ascii="Symbol" w:hAnsi="Symbol"/>
    </w:rPr>
  </w:style>
  <w:style w:type="character" w:customStyle="1" w:styleId="WW8Num128z0">
    <w:name w:val="WW8Num128z0"/>
    <w:rsid w:val="009A594F"/>
    <w:rPr>
      <w:rFonts w:ascii="Symbol" w:eastAsia="Times New Roman" w:hAnsi="Symbol"/>
    </w:rPr>
  </w:style>
  <w:style w:type="character" w:customStyle="1" w:styleId="WW8Num128z1">
    <w:name w:val="WW8Num128z1"/>
    <w:rsid w:val="009A594F"/>
    <w:rPr>
      <w:rFonts w:ascii="Courier New" w:hAnsi="Courier New"/>
    </w:rPr>
  </w:style>
  <w:style w:type="character" w:customStyle="1" w:styleId="WW8Num128z2">
    <w:name w:val="WW8Num128z2"/>
    <w:rsid w:val="009A594F"/>
    <w:rPr>
      <w:rFonts w:ascii="Wingdings" w:hAnsi="Wingdings"/>
    </w:rPr>
  </w:style>
  <w:style w:type="character" w:customStyle="1" w:styleId="WW8Num128z3">
    <w:name w:val="WW8Num128z3"/>
    <w:rsid w:val="009A594F"/>
    <w:rPr>
      <w:rFonts w:ascii="Symbol" w:hAnsi="Symbol"/>
    </w:rPr>
  </w:style>
  <w:style w:type="character" w:customStyle="1" w:styleId="WW8Num138z0">
    <w:name w:val="WW8Num138z0"/>
    <w:rsid w:val="009A594F"/>
    <w:rPr>
      <w:rFonts w:ascii="Times-Italic" w:eastAsia="Times New Roman" w:hAnsi="Times-Italic"/>
    </w:rPr>
  </w:style>
  <w:style w:type="character" w:customStyle="1" w:styleId="WW8Num138z1">
    <w:name w:val="WW8Num138z1"/>
    <w:rsid w:val="009A594F"/>
    <w:rPr>
      <w:rFonts w:ascii="Courier New" w:hAnsi="Courier New"/>
    </w:rPr>
  </w:style>
  <w:style w:type="character" w:customStyle="1" w:styleId="WW8Num138z2">
    <w:name w:val="WW8Num138z2"/>
    <w:rsid w:val="009A594F"/>
    <w:rPr>
      <w:rFonts w:ascii="Wingdings" w:hAnsi="Wingdings"/>
    </w:rPr>
  </w:style>
  <w:style w:type="character" w:customStyle="1" w:styleId="WW8Num138z3">
    <w:name w:val="WW8Num138z3"/>
    <w:rsid w:val="009A594F"/>
    <w:rPr>
      <w:rFonts w:ascii="Symbol" w:hAnsi="Symbol"/>
    </w:rPr>
  </w:style>
  <w:style w:type="character" w:customStyle="1" w:styleId="WW8Num143z0">
    <w:name w:val="WW8Num143z0"/>
    <w:rsid w:val="009A594F"/>
    <w:rPr>
      <w:rFonts w:ascii="Times New Roman" w:eastAsia="Times New Roman" w:hAnsi="Times New Roman" w:cs="Times New Roman"/>
    </w:rPr>
  </w:style>
  <w:style w:type="character" w:customStyle="1" w:styleId="WW8Num148z0">
    <w:name w:val="WW8Num148z0"/>
    <w:rsid w:val="009A594F"/>
    <w:rPr>
      <w:rFonts w:ascii="Symbol" w:hAnsi="Symbol"/>
      <w:sz w:val="20"/>
    </w:rPr>
  </w:style>
  <w:style w:type="character" w:customStyle="1" w:styleId="WW8Num148z1">
    <w:name w:val="WW8Num148z1"/>
    <w:rsid w:val="009A594F"/>
    <w:rPr>
      <w:rFonts w:ascii="Courier New" w:hAnsi="Courier New"/>
      <w:sz w:val="20"/>
    </w:rPr>
  </w:style>
  <w:style w:type="character" w:customStyle="1" w:styleId="WW8Num148z2">
    <w:name w:val="WW8Num148z2"/>
    <w:rsid w:val="009A594F"/>
    <w:rPr>
      <w:rFonts w:ascii="Wingdings" w:hAnsi="Wingdings"/>
      <w:sz w:val="20"/>
    </w:rPr>
  </w:style>
  <w:style w:type="character" w:customStyle="1" w:styleId="WW8Num151z0">
    <w:name w:val="WW8Num151z0"/>
    <w:rsid w:val="009A594F"/>
    <w:rPr>
      <w:rFonts w:ascii="Times New Roman" w:eastAsia="Times New Roman" w:hAnsi="Times New Roman" w:cs="Times New Roman"/>
    </w:rPr>
  </w:style>
  <w:style w:type="character" w:customStyle="1" w:styleId="WW8Num152z0">
    <w:name w:val="WW8Num152z0"/>
    <w:rsid w:val="009A594F"/>
    <w:rPr>
      <w:rFonts w:ascii="Symbol" w:hAnsi="Symbol"/>
      <w:sz w:val="20"/>
    </w:rPr>
  </w:style>
  <w:style w:type="character" w:customStyle="1" w:styleId="WW8Num152z1">
    <w:name w:val="WW8Num152z1"/>
    <w:rsid w:val="009A594F"/>
    <w:rPr>
      <w:rFonts w:ascii="Courier New" w:hAnsi="Courier New"/>
      <w:sz w:val="20"/>
    </w:rPr>
  </w:style>
  <w:style w:type="character" w:customStyle="1" w:styleId="WW8Num152z2">
    <w:name w:val="WW8Num152z2"/>
    <w:rsid w:val="009A594F"/>
    <w:rPr>
      <w:rFonts w:ascii="Wingdings" w:hAnsi="Wingdings"/>
      <w:sz w:val="20"/>
    </w:rPr>
  </w:style>
  <w:style w:type="character" w:customStyle="1" w:styleId="WW8Num153z0">
    <w:name w:val="WW8Num153z0"/>
    <w:rsid w:val="009A594F"/>
    <w:rPr>
      <w:sz w:val="24"/>
    </w:rPr>
  </w:style>
  <w:style w:type="character" w:customStyle="1" w:styleId="WW8Num155z0">
    <w:name w:val="WW8Num155z0"/>
    <w:rsid w:val="009A594F"/>
    <w:rPr>
      <w:rFonts w:ascii="Times New Roman" w:eastAsia="Times New Roman" w:hAnsi="Times New Roman" w:cs="Times New Roman"/>
    </w:rPr>
  </w:style>
  <w:style w:type="character" w:customStyle="1" w:styleId="WW8Num157z0">
    <w:name w:val="WW8Num157z0"/>
    <w:rsid w:val="009A594F"/>
    <w:rPr>
      <w:rFonts w:ascii="Symbol" w:hAnsi="Symbol"/>
      <w:sz w:val="20"/>
    </w:rPr>
  </w:style>
  <w:style w:type="character" w:customStyle="1" w:styleId="WW8Num157z1">
    <w:name w:val="WW8Num157z1"/>
    <w:rsid w:val="009A594F"/>
    <w:rPr>
      <w:rFonts w:ascii="Courier New" w:hAnsi="Courier New"/>
      <w:sz w:val="20"/>
    </w:rPr>
  </w:style>
  <w:style w:type="character" w:customStyle="1" w:styleId="WW8Num157z2">
    <w:name w:val="WW8Num157z2"/>
    <w:rsid w:val="009A594F"/>
    <w:rPr>
      <w:rFonts w:ascii="Wingdings" w:hAnsi="Wingdings"/>
      <w:sz w:val="20"/>
    </w:rPr>
  </w:style>
  <w:style w:type="character" w:customStyle="1" w:styleId="WW8Num163z0">
    <w:name w:val="WW8Num163z0"/>
    <w:rsid w:val="009A594F"/>
    <w:rPr>
      <w:rFonts w:ascii="Symbol" w:hAnsi="Symbol"/>
      <w:sz w:val="20"/>
    </w:rPr>
  </w:style>
  <w:style w:type="character" w:customStyle="1" w:styleId="WW8Num163z1">
    <w:name w:val="WW8Num163z1"/>
    <w:rsid w:val="009A594F"/>
    <w:rPr>
      <w:rFonts w:ascii="Courier New" w:hAnsi="Courier New"/>
      <w:sz w:val="20"/>
    </w:rPr>
  </w:style>
  <w:style w:type="character" w:customStyle="1" w:styleId="WW8Num163z2">
    <w:name w:val="WW8Num163z2"/>
    <w:rsid w:val="009A594F"/>
    <w:rPr>
      <w:rFonts w:ascii="Wingdings" w:hAnsi="Wingdings"/>
      <w:sz w:val="20"/>
    </w:rPr>
  </w:style>
  <w:style w:type="character" w:customStyle="1" w:styleId="WW8Num170z0">
    <w:name w:val="WW8Num170z0"/>
    <w:rsid w:val="009A594F"/>
    <w:rPr>
      <w:rFonts w:ascii="Symbol" w:eastAsia="Times New Roman" w:hAnsi="Symbol"/>
    </w:rPr>
  </w:style>
  <w:style w:type="character" w:customStyle="1" w:styleId="WW8Num170z1">
    <w:name w:val="WW8Num170z1"/>
    <w:rsid w:val="009A594F"/>
    <w:rPr>
      <w:rFonts w:ascii="Courier New" w:hAnsi="Courier New"/>
    </w:rPr>
  </w:style>
  <w:style w:type="character" w:customStyle="1" w:styleId="WW8Num170z2">
    <w:name w:val="WW8Num170z2"/>
    <w:rsid w:val="009A594F"/>
    <w:rPr>
      <w:rFonts w:ascii="Wingdings" w:hAnsi="Wingdings"/>
    </w:rPr>
  </w:style>
  <w:style w:type="character" w:customStyle="1" w:styleId="WW8Num170z3">
    <w:name w:val="WW8Num170z3"/>
    <w:rsid w:val="009A594F"/>
    <w:rPr>
      <w:rFonts w:ascii="Symbol" w:hAnsi="Symbol"/>
    </w:rPr>
  </w:style>
  <w:style w:type="character" w:customStyle="1" w:styleId="WW8Num177z0">
    <w:name w:val="WW8Num177z0"/>
    <w:rsid w:val="009A594F"/>
    <w:rPr>
      <w:rFonts w:ascii="Symbol" w:hAnsi="Symbol"/>
      <w:sz w:val="20"/>
    </w:rPr>
  </w:style>
  <w:style w:type="character" w:customStyle="1" w:styleId="WW8Num177z1">
    <w:name w:val="WW8Num177z1"/>
    <w:rsid w:val="009A594F"/>
    <w:rPr>
      <w:rFonts w:ascii="Courier New" w:hAnsi="Courier New"/>
      <w:sz w:val="20"/>
    </w:rPr>
  </w:style>
  <w:style w:type="character" w:customStyle="1" w:styleId="WW8Num177z2">
    <w:name w:val="WW8Num177z2"/>
    <w:rsid w:val="009A594F"/>
    <w:rPr>
      <w:rFonts w:ascii="Wingdings" w:hAnsi="Wingdings"/>
      <w:sz w:val="20"/>
    </w:rPr>
  </w:style>
  <w:style w:type="character" w:customStyle="1" w:styleId="WW8Num181z0">
    <w:name w:val="WW8Num181z0"/>
    <w:rsid w:val="009A594F"/>
    <w:rPr>
      <w:rFonts w:ascii="Symbol" w:eastAsia="Times New Roman" w:hAnsi="Symbol"/>
    </w:rPr>
  </w:style>
  <w:style w:type="character" w:customStyle="1" w:styleId="WW8Num181z1">
    <w:name w:val="WW8Num181z1"/>
    <w:rsid w:val="009A594F"/>
    <w:rPr>
      <w:rFonts w:ascii="Courier New" w:hAnsi="Courier New"/>
    </w:rPr>
  </w:style>
  <w:style w:type="character" w:customStyle="1" w:styleId="WW8Num181z2">
    <w:name w:val="WW8Num181z2"/>
    <w:rsid w:val="009A594F"/>
    <w:rPr>
      <w:rFonts w:ascii="Wingdings" w:hAnsi="Wingdings"/>
    </w:rPr>
  </w:style>
  <w:style w:type="character" w:customStyle="1" w:styleId="WW8Num181z3">
    <w:name w:val="WW8Num181z3"/>
    <w:rsid w:val="009A594F"/>
    <w:rPr>
      <w:rFonts w:ascii="Symbol" w:hAnsi="Symbol"/>
    </w:rPr>
  </w:style>
  <w:style w:type="character" w:customStyle="1" w:styleId="WW8Num185z0">
    <w:name w:val="WW8Num185z0"/>
    <w:rsid w:val="009A594F"/>
    <w:rPr>
      <w:rFonts w:ascii="Symbol" w:eastAsia="Times New Roman" w:hAnsi="Symbol"/>
    </w:rPr>
  </w:style>
  <w:style w:type="character" w:customStyle="1" w:styleId="WW8Num185z1">
    <w:name w:val="WW8Num185z1"/>
    <w:rsid w:val="009A594F"/>
    <w:rPr>
      <w:rFonts w:ascii="Courier New" w:hAnsi="Courier New"/>
    </w:rPr>
  </w:style>
  <w:style w:type="character" w:customStyle="1" w:styleId="WW8Num185z2">
    <w:name w:val="WW8Num185z2"/>
    <w:rsid w:val="009A594F"/>
    <w:rPr>
      <w:rFonts w:ascii="Wingdings" w:hAnsi="Wingdings"/>
    </w:rPr>
  </w:style>
  <w:style w:type="character" w:customStyle="1" w:styleId="WW8Num185z3">
    <w:name w:val="WW8Num185z3"/>
    <w:rsid w:val="009A594F"/>
    <w:rPr>
      <w:rFonts w:ascii="Symbol" w:hAnsi="Symbol"/>
    </w:rPr>
  </w:style>
  <w:style w:type="character" w:customStyle="1" w:styleId="WW8Num186z0">
    <w:name w:val="WW8Num186z0"/>
    <w:rsid w:val="009A594F"/>
    <w:rPr>
      <w:rFonts w:ascii="Symbol" w:hAnsi="Symbol"/>
      <w:sz w:val="20"/>
    </w:rPr>
  </w:style>
  <w:style w:type="character" w:customStyle="1" w:styleId="WW8Num186z1">
    <w:name w:val="WW8Num186z1"/>
    <w:rsid w:val="009A594F"/>
    <w:rPr>
      <w:rFonts w:ascii="Courier New" w:hAnsi="Courier New"/>
      <w:sz w:val="20"/>
    </w:rPr>
  </w:style>
  <w:style w:type="character" w:customStyle="1" w:styleId="WW8Num186z2">
    <w:name w:val="WW8Num186z2"/>
    <w:rsid w:val="009A594F"/>
    <w:rPr>
      <w:rFonts w:ascii="Wingdings" w:hAnsi="Wingdings"/>
      <w:sz w:val="20"/>
    </w:rPr>
  </w:style>
  <w:style w:type="character" w:customStyle="1" w:styleId="WW8Num192z0">
    <w:name w:val="WW8Num192z0"/>
    <w:rsid w:val="009A594F"/>
    <w:rPr>
      <w:rFonts w:ascii="Symbol" w:hAnsi="Symbol"/>
    </w:rPr>
  </w:style>
  <w:style w:type="character" w:customStyle="1" w:styleId="WW8Num192z1">
    <w:name w:val="WW8Num192z1"/>
    <w:rsid w:val="009A594F"/>
    <w:rPr>
      <w:rFonts w:ascii="Courier New" w:hAnsi="Courier New"/>
    </w:rPr>
  </w:style>
  <w:style w:type="character" w:customStyle="1" w:styleId="WW8Num192z2">
    <w:name w:val="WW8Num192z2"/>
    <w:rsid w:val="009A594F"/>
    <w:rPr>
      <w:rFonts w:ascii="Wingdings" w:hAnsi="Wingdings"/>
    </w:rPr>
  </w:style>
  <w:style w:type="character" w:customStyle="1" w:styleId="WW8Num194z0">
    <w:name w:val="WW8Num194z0"/>
    <w:rsid w:val="009A594F"/>
    <w:rPr>
      <w:rFonts w:ascii="Times-Roman" w:eastAsia="Times New Roman" w:hAnsi="Times-Roman"/>
      <w:i w:val="0"/>
    </w:rPr>
  </w:style>
  <w:style w:type="character" w:customStyle="1" w:styleId="WW8Num194z1">
    <w:name w:val="WW8Num194z1"/>
    <w:rsid w:val="009A594F"/>
    <w:rPr>
      <w:rFonts w:ascii="Courier New" w:hAnsi="Courier New"/>
    </w:rPr>
  </w:style>
  <w:style w:type="character" w:customStyle="1" w:styleId="WW8Num194z2">
    <w:name w:val="WW8Num194z2"/>
    <w:rsid w:val="009A594F"/>
    <w:rPr>
      <w:rFonts w:ascii="Wingdings" w:hAnsi="Wingdings"/>
    </w:rPr>
  </w:style>
  <w:style w:type="character" w:customStyle="1" w:styleId="WW8Num194z3">
    <w:name w:val="WW8Num194z3"/>
    <w:rsid w:val="009A594F"/>
    <w:rPr>
      <w:rFonts w:ascii="Symbol" w:hAnsi="Symbol"/>
    </w:rPr>
  </w:style>
  <w:style w:type="character" w:customStyle="1" w:styleId="WW8Num203z0">
    <w:name w:val="WW8Num203z0"/>
    <w:rsid w:val="009A594F"/>
    <w:rPr>
      <w:rFonts w:ascii="Wingdings" w:eastAsia="Times New Roman" w:hAnsi="Wingdings"/>
    </w:rPr>
  </w:style>
  <w:style w:type="character" w:customStyle="1" w:styleId="WW8Num203z1">
    <w:name w:val="WW8Num203z1"/>
    <w:rsid w:val="009A594F"/>
    <w:rPr>
      <w:rFonts w:ascii="Courier New" w:hAnsi="Courier New"/>
    </w:rPr>
  </w:style>
  <w:style w:type="character" w:customStyle="1" w:styleId="WW8Num203z2">
    <w:name w:val="WW8Num203z2"/>
    <w:rsid w:val="009A594F"/>
    <w:rPr>
      <w:rFonts w:ascii="Wingdings" w:hAnsi="Wingdings"/>
    </w:rPr>
  </w:style>
  <w:style w:type="character" w:customStyle="1" w:styleId="WW8Num203z3">
    <w:name w:val="WW8Num203z3"/>
    <w:rsid w:val="009A594F"/>
    <w:rPr>
      <w:rFonts w:ascii="Symbol" w:hAnsi="Symbol"/>
    </w:rPr>
  </w:style>
  <w:style w:type="character" w:customStyle="1" w:styleId="WW8Num204z1">
    <w:name w:val="WW8Num204z1"/>
    <w:rsid w:val="009A594F"/>
    <w:rPr>
      <w:b/>
    </w:rPr>
  </w:style>
  <w:style w:type="character" w:customStyle="1" w:styleId="WW8Num206z0">
    <w:name w:val="WW8Num206z0"/>
    <w:rsid w:val="009A594F"/>
    <w:rPr>
      <w:rFonts w:ascii="Symbol" w:eastAsia="Times New Roman" w:hAnsi="Symbol"/>
    </w:rPr>
  </w:style>
  <w:style w:type="character" w:customStyle="1" w:styleId="WW8Num206z1">
    <w:name w:val="WW8Num206z1"/>
    <w:rsid w:val="009A594F"/>
    <w:rPr>
      <w:rFonts w:ascii="Courier New" w:hAnsi="Courier New"/>
    </w:rPr>
  </w:style>
  <w:style w:type="character" w:customStyle="1" w:styleId="WW8Num206z2">
    <w:name w:val="WW8Num206z2"/>
    <w:rsid w:val="009A594F"/>
    <w:rPr>
      <w:rFonts w:ascii="Wingdings" w:hAnsi="Wingdings"/>
    </w:rPr>
  </w:style>
  <w:style w:type="character" w:customStyle="1" w:styleId="WW8Num206z3">
    <w:name w:val="WW8Num206z3"/>
    <w:rsid w:val="009A594F"/>
    <w:rPr>
      <w:rFonts w:ascii="Symbol" w:hAnsi="Symbol"/>
    </w:rPr>
  </w:style>
  <w:style w:type="character" w:customStyle="1" w:styleId="WW8Num207z0">
    <w:name w:val="WW8Num207z0"/>
    <w:rsid w:val="009A594F"/>
    <w:rPr>
      <w:rFonts w:ascii="Symbol" w:hAnsi="Symbol"/>
      <w:sz w:val="20"/>
    </w:rPr>
  </w:style>
  <w:style w:type="character" w:customStyle="1" w:styleId="WW8Num213z0">
    <w:name w:val="WW8Num213z0"/>
    <w:rsid w:val="009A594F"/>
    <w:rPr>
      <w:rFonts w:ascii="Symbol" w:hAnsi="Symbol"/>
      <w:sz w:val="20"/>
    </w:rPr>
  </w:style>
  <w:style w:type="character" w:customStyle="1" w:styleId="WW8Num214z0">
    <w:name w:val="WW8Num214z0"/>
    <w:rsid w:val="009A594F"/>
    <w:rPr>
      <w:rFonts w:ascii="Symbol" w:hAnsi="Symbol"/>
    </w:rPr>
  </w:style>
  <w:style w:type="character" w:customStyle="1" w:styleId="WW8Num214z1">
    <w:name w:val="WW8Num214z1"/>
    <w:rsid w:val="009A594F"/>
    <w:rPr>
      <w:rFonts w:ascii="Courier New" w:hAnsi="Courier New"/>
    </w:rPr>
  </w:style>
  <w:style w:type="character" w:customStyle="1" w:styleId="WW8Num220z0">
    <w:name w:val="WW8Num220z0"/>
    <w:rsid w:val="009A594F"/>
    <w:rPr>
      <w:u w:val="single"/>
    </w:rPr>
  </w:style>
  <w:style w:type="character" w:customStyle="1" w:styleId="WW8Num228z0">
    <w:name w:val="WW8Num228z0"/>
    <w:rsid w:val="009A594F"/>
    <w:rPr>
      <w:rFonts w:ascii="Symbol" w:hAnsi="Symbol"/>
      <w:sz w:val="20"/>
    </w:rPr>
  </w:style>
  <w:style w:type="character" w:customStyle="1" w:styleId="WW8Num228z1">
    <w:name w:val="WW8Num228z1"/>
    <w:rsid w:val="009A594F"/>
    <w:rPr>
      <w:rFonts w:ascii="Courier New" w:hAnsi="Courier New"/>
      <w:sz w:val="20"/>
    </w:rPr>
  </w:style>
  <w:style w:type="character" w:customStyle="1" w:styleId="WW8Num228z2">
    <w:name w:val="WW8Num228z2"/>
    <w:rsid w:val="009A594F"/>
    <w:rPr>
      <w:rFonts w:ascii="Wingdings" w:hAnsi="Wingdings"/>
      <w:sz w:val="20"/>
    </w:rPr>
  </w:style>
  <w:style w:type="character" w:customStyle="1" w:styleId="WW8Num236z0">
    <w:name w:val="WW8Num236z0"/>
    <w:rsid w:val="009A594F"/>
    <w:rPr>
      <w:rFonts w:ascii="Symbol" w:eastAsia="Times New Roman" w:hAnsi="Symbol"/>
    </w:rPr>
  </w:style>
  <w:style w:type="character" w:customStyle="1" w:styleId="WW8Num236z1">
    <w:name w:val="WW8Num236z1"/>
    <w:rsid w:val="009A594F"/>
    <w:rPr>
      <w:rFonts w:ascii="Courier New" w:hAnsi="Courier New"/>
    </w:rPr>
  </w:style>
  <w:style w:type="character" w:customStyle="1" w:styleId="WW8Num236z2">
    <w:name w:val="WW8Num236z2"/>
    <w:rsid w:val="009A594F"/>
    <w:rPr>
      <w:rFonts w:ascii="Wingdings" w:hAnsi="Wingdings"/>
    </w:rPr>
  </w:style>
  <w:style w:type="character" w:customStyle="1" w:styleId="WW8Num236z3">
    <w:name w:val="WW8Num236z3"/>
    <w:rsid w:val="009A594F"/>
    <w:rPr>
      <w:rFonts w:ascii="Symbol" w:hAnsi="Symbol"/>
    </w:rPr>
  </w:style>
  <w:style w:type="character" w:customStyle="1" w:styleId="WW8Num239z0">
    <w:name w:val="WW8Num239z0"/>
    <w:rsid w:val="009A594F"/>
    <w:rPr>
      <w:rFonts w:ascii="Times New Roman" w:eastAsia="Times New Roman" w:hAnsi="Times New Roman" w:cs="Times New Roman"/>
    </w:rPr>
  </w:style>
  <w:style w:type="character" w:customStyle="1" w:styleId="WW8Num239z1">
    <w:name w:val="WW8Num239z1"/>
    <w:rsid w:val="009A594F"/>
    <w:rPr>
      <w:rFonts w:ascii="Courier New" w:hAnsi="Courier New"/>
    </w:rPr>
  </w:style>
  <w:style w:type="character" w:customStyle="1" w:styleId="WW8Num239z2">
    <w:name w:val="WW8Num239z2"/>
    <w:rsid w:val="009A594F"/>
    <w:rPr>
      <w:rFonts w:ascii="Wingdings" w:hAnsi="Wingdings"/>
    </w:rPr>
  </w:style>
  <w:style w:type="character" w:customStyle="1" w:styleId="WW8Num239z3">
    <w:name w:val="WW8Num239z3"/>
    <w:rsid w:val="009A594F"/>
    <w:rPr>
      <w:rFonts w:ascii="Symbol" w:hAnsi="Symbol"/>
    </w:rPr>
  </w:style>
  <w:style w:type="character" w:customStyle="1" w:styleId="NumberingSymbols">
    <w:name w:val="Numbering Symbols"/>
    <w:rsid w:val="009A594F"/>
    <w:rPr>
      <w:rFonts w:ascii="Garamond" w:hAnsi="Garamond"/>
    </w:rPr>
  </w:style>
  <w:style w:type="character" w:customStyle="1" w:styleId="Bullets">
    <w:name w:val="Bullets"/>
    <w:rsid w:val="009A594F"/>
    <w:rPr>
      <w:rFonts w:ascii="StarSymbol" w:eastAsia="StarSymbol" w:hAnsi="StarSymbol" w:cs="StarSymbol"/>
      <w:sz w:val="18"/>
      <w:szCs w:val="18"/>
    </w:rPr>
  </w:style>
  <w:style w:type="paragraph" w:customStyle="1" w:styleId="NoteLevel1">
    <w:name w:val="Note Level 1"/>
    <w:basedOn w:val="Normal"/>
    <w:rsid w:val="009A594F"/>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9A594F"/>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9A594F"/>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9A594F"/>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9A594F"/>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9A594F"/>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9A594F"/>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9A594F"/>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9A594F"/>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9A594F"/>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9A594F"/>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9A594F"/>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9A594F"/>
  </w:style>
  <w:style w:type="character" w:customStyle="1" w:styleId="quotedtooltip">
    <w:name w:val="quotedtooltip"/>
    <w:basedOn w:val="DefaultParagraphFont"/>
    <w:rsid w:val="009A594F"/>
  </w:style>
  <w:style w:type="character" w:customStyle="1" w:styleId="quotedtooltipbox">
    <w:name w:val="quotedtooltipbox"/>
    <w:basedOn w:val="DefaultParagraphFont"/>
    <w:rsid w:val="009A594F"/>
  </w:style>
  <w:style w:type="character" w:customStyle="1" w:styleId="mwlivequotes">
    <w:name w:val="mwlivequotes"/>
    <w:basedOn w:val="DefaultParagraphFont"/>
    <w:rsid w:val="009A594F"/>
  </w:style>
  <w:style w:type="character" w:customStyle="1" w:styleId="lastlabel">
    <w:name w:val="lastlabel"/>
    <w:basedOn w:val="DefaultParagraphFont"/>
    <w:rsid w:val="009A594F"/>
  </w:style>
  <w:style w:type="character" w:customStyle="1" w:styleId="lb07">
    <w:name w:val="lb07"/>
    <w:basedOn w:val="DefaultParagraphFont"/>
    <w:rsid w:val="009A594F"/>
  </w:style>
  <w:style w:type="character" w:customStyle="1" w:styleId="qted">
    <w:name w:val="qted"/>
    <w:basedOn w:val="DefaultParagraphFont"/>
    <w:rsid w:val="009A594F"/>
  </w:style>
  <w:style w:type="character" w:customStyle="1" w:styleId="t14">
    <w:name w:val="t14"/>
    <w:basedOn w:val="DefaultParagraphFont"/>
    <w:rsid w:val="009A594F"/>
  </w:style>
  <w:style w:type="paragraph" w:customStyle="1" w:styleId="format-body">
    <w:name w:val="format-body"/>
    <w:basedOn w:val="Normal"/>
    <w:rsid w:val="009A594F"/>
    <w:pPr>
      <w:spacing w:before="100" w:beforeAutospacing="1" w:after="100" w:afterAutospacing="1"/>
    </w:pPr>
    <w:rPr>
      <w:rFonts w:eastAsia="Calibri"/>
      <w:sz w:val="24"/>
    </w:rPr>
  </w:style>
  <w:style w:type="character" w:customStyle="1" w:styleId="nfakpe">
    <w:name w:val="nfakpe"/>
    <w:basedOn w:val="DefaultParagraphFont"/>
    <w:rsid w:val="009A594F"/>
  </w:style>
  <w:style w:type="character" w:customStyle="1" w:styleId="DebateBlockCharChar">
    <w:name w:val="Debate Block Char Char"/>
    <w:basedOn w:val="DefaultParagraphFont"/>
    <w:rsid w:val="009A594F"/>
    <w:rPr>
      <w:rFonts w:cs="Arial"/>
      <w:b/>
      <w:bCs/>
      <w:kern w:val="32"/>
      <w:sz w:val="36"/>
      <w:szCs w:val="32"/>
      <w:u w:val="single"/>
    </w:rPr>
  </w:style>
  <w:style w:type="character" w:customStyle="1" w:styleId="citsource">
    <w:name w:val="citsource"/>
    <w:basedOn w:val="DefaultParagraphFont"/>
    <w:rsid w:val="009A594F"/>
  </w:style>
  <w:style w:type="character" w:customStyle="1" w:styleId="sc">
    <w:name w:val="sc"/>
    <w:basedOn w:val="DefaultParagraphFont"/>
    <w:rsid w:val="009A594F"/>
  </w:style>
  <w:style w:type="character" w:customStyle="1" w:styleId="atime">
    <w:name w:val="atime"/>
    <w:basedOn w:val="DefaultParagraphFont"/>
    <w:rsid w:val="009A594F"/>
  </w:style>
  <w:style w:type="paragraph" w:customStyle="1" w:styleId="unread">
    <w:name w:val="unread"/>
    <w:basedOn w:val="Normal"/>
    <w:rsid w:val="009A594F"/>
    <w:rPr>
      <w:rFonts w:eastAsia="Calibri"/>
    </w:rPr>
  </w:style>
  <w:style w:type="character" w:customStyle="1" w:styleId="unreadChar">
    <w:name w:val="unread Char"/>
    <w:basedOn w:val="DefaultParagraphFont"/>
    <w:rsid w:val="009A594F"/>
    <w:rPr>
      <w:szCs w:val="24"/>
      <w:lang w:val="en-US" w:eastAsia="en-US" w:bidi="ar-SA"/>
    </w:rPr>
  </w:style>
  <w:style w:type="paragraph" w:customStyle="1" w:styleId="cardunderlined0">
    <w:name w:val="card underlined"/>
    <w:basedOn w:val="Normal"/>
    <w:rsid w:val="009A594F"/>
    <w:rPr>
      <w:rFonts w:ascii="Arial" w:eastAsia="Calibri" w:hAnsi="Arial"/>
      <w:u w:val="single"/>
    </w:rPr>
  </w:style>
  <w:style w:type="character" w:customStyle="1" w:styleId="Internetlink1">
    <w:name w:val="Internet link1"/>
    <w:rsid w:val="009A594F"/>
    <w:rPr>
      <w:color w:val="000080"/>
      <w:u w:val="single"/>
    </w:rPr>
  </w:style>
  <w:style w:type="character" w:customStyle="1" w:styleId="underliningChar3">
    <w:name w:val="underlining Char"/>
    <w:basedOn w:val="DefaultParagraphFont"/>
    <w:rsid w:val="009A594F"/>
    <w:rPr>
      <w:b/>
      <w:szCs w:val="24"/>
      <w:u w:val="single"/>
      <w:lang w:val="en-US" w:eastAsia="en-US" w:bidi="ar-SA"/>
    </w:rPr>
  </w:style>
  <w:style w:type="character" w:customStyle="1" w:styleId="notreadChar">
    <w:name w:val="not read Char"/>
    <w:basedOn w:val="DefaultParagraphFont"/>
    <w:rsid w:val="009A594F"/>
    <w:rPr>
      <w:sz w:val="18"/>
      <w:szCs w:val="24"/>
      <w:lang w:val="en-US" w:eastAsia="en-US" w:bidi="ar-SA"/>
    </w:rPr>
  </w:style>
  <w:style w:type="character" w:customStyle="1" w:styleId="journalname">
    <w:name w:val="journalname"/>
    <w:basedOn w:val="DefaultParagraphFont"/>
    <w:rsid w:val="009A594F"/>
  </w:style>
  <w:style w:type="character" w:customStyle="1" w:styleId="insideheadline">
    <w:name w:val="insideheadline"/>
    <w:basedOn w:val="DefaultParagraphFont"/>
    <w:rsid w:val="009A594F"/>
  </w:style>
  <w:style w:type="paragraph" w:customStyle="1" w:styleId="article-text">
    <w:name w:val="article-text"/>
    <w:basedOn w:val="Normal"/>
    <w:rsid w:val="009A594F"/>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9A594F"/>
  </w:style>
  <w:style w:type="character" w:customStyle="1" w:styleId="mwlivequotesdowndelayed">
    <w:name w:val="mwlivequotes down delayed"/>
    <w:basedOn w:val="DefaultParagraphFont"/>
    <w:rsid w:val="009A594F"/>
  </w:style>
  <w:style w:type="character" w:customStyle="1" w:styleId="shirttail">
    <w:name w:val="shirttail"/>
    <w:basedOn w:val="DefaultParagraphFont"/>
    <w:rsid w:val="009A594F"/>
  </w:style>
  <w:style w:type="character" w:customStyle="1" w:styleId="definition">
    <w:name w:val="definition"/>
    <w:basedOn w:val="DefaultParagraphFont"/>
    <w:rsid w:val="009A594F"/>
  </w:style>
  <w:style w:type="character" w:customStyle="1" w:styleId="CardTextCharCharChar">
    <w:name w:val="Card Text Char Char Char"/>
    <w:basedOn w:val="DefaultParagraphFont"/>
    <w:rsid w:val="009A594F"/>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9A594F"/>
    <w:rPr>
      <w:rFonts w:ascii="Arial Narrow" w:hAnsi="Arial Narrow"/>
      <w:sz w:val="18"/>
      <w:u w:val="single"/>
    </w:rPr>
  </w:style>
  <w:style w:type="character" w:customStyle="1" w:styleId="UnderlineStyleCharCharChar">
    <w:name w:val="Underline Style Char Char Char"/>
    <w:basedOn w:val="DefaultParagraphFont"/>
    <w:rsid w:val="009A594F"/>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9A594F"/>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9A594F"/>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9A594F"/>
    <w:rPr>
      <w:rFonts w:ascii="Arial" w:hAnsi="Arial" w:cs="Arial" w:hint="default"/>
      <w:b/>
      <w:bCs/>
      <w:color w:val="990000"/>
      <w:sz w:val="26"/>
      <w:szCs w:val="26"/>
    </w:rPr>
  </w:style>
  <w:style w:type="character" w:customStyle="1" w:styleId="bodytitle1">
    <w:name w:val="bodytitle1"/>
    <w:basedOn w:val="DefaultParagraphFont"/>
    <w:rsid w:val="009A594F"/>
    <w:rPr>
      <w:rFonts w:ascii="Arial" w:hAnsi="Arial" w:cs="Arial" w:hint="default"/>
      <w:b/>
      <w:bCs/>
      <w:smallCaps w:val="0"/>
      <w:color w:val="000000"/>
      <w:sz w:val="28"/>
      <w:szCs w:val="28"/>
    </w:rPr>
  </w:style>
  <w:style w:type="paragraph" w:customStyle="1" w:styleId="style109">
    <w:name w:val="style109"/>
    <w:basedOn w:val="Normal"/>
    <w:rsid w:val="009A594F"/>
    <w:pPr>
      <w:spacing w:before="100" w:beforeAutospacing="1" w:after="100" w:afterAutospacing="1"/>
    </w:pPr>
    <w:rPr>
      <w:rFonts w:eastAsia="Calibri"/>
      <w:sz w:val="24"/>
    </w:rPr>
  </w:style>
  <w:style w:type="paragraph" w:customStyle="1" w:styleId="style1100">
    <w:name w:val="style110"/>
    <w:basedOn w:val="Normal"/>
    <w:rsid w:val="009A594F"/>
    <w:pPr>
      <w:spacing w:before="100" w:beforeAutospacing="1" w:after="100" w:afterAutospacing="1"/>
    </w:pPr>
    <w:rPr>
      <w:rFonts w:eastAsia="Calibri"/>
      <w:sz w:val="24"/>
    </w:rPr>
  </w:style>
  <w:style w:type="paragraph" w:customStyle="1" w:styleId="captionpaddingstyle114">
    <w:name w:val="captionpadding style114"/>
    <w:basedOn w:val="Normal"/>
    <w:rsid w:val="009A594F"/>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9A594F"/>
  </w:style>
  <w:style w:type="character" w:customStyle="1" w:styleId="style114style118">
    <w:name w:val="style114 style118"/>
    <w:basedOn w:val="DefaultParagraphFont"/>
    <w:rsid w:val="009A594F"/>
  </w:style>
  <w:style w:type="paragraph" w:customStyle="1" w:styleId="mainstorybody">
    <w:name w:val="mainstorybody"/>
    <w:basedOn w:val="Normal"/>
    <w:rsid w:val="009A594F"/>
    <w:pPr>
      <w:spacing w:before="100" w:beforeAutospacing="1" w:after="100" w:afterAutospacing="1"/>
    </w:pPr>
    <w:rPr>
      <w:rFonts w:eastAsia="Calibri"/>
      <w:sz w:val="24"/>
    </w:rPr>
  </w:style>
  <w:style w:type="character" w:customStyle="1" w:styleId="hint">
    <w:name w:val="hint"/>
    <w:basedOn w:val="DefaultParagraphFont"/>
    <w:rsid w:val="009A594F"/>
  </w:style>
  <w:style w:type="character" w:customStyle="1" w:styleId="flw">
    <w:name w:val="flw"/>
    <w:basedOn w:val="DefaultParagraphFont"/>
    <w:rsid w:val="009A594F"/>
  </w:style>
  <w:style w:type="character" w:customStyle="1" w:styleId="illustration">
    <w:name w:val="illustration"/>
    <w:basedOn w:val="DefaultParagraphFont"/>
    <w:rsid w:val="009A594F"/>
  </w:style>
  <w:style w:type="paragraph" w:customStyle="1" w:styleId="ga">
    <w:name w:val="ga"/>
    <w:basedOn w:val="Normal"/>
    <w:rsid w:val="009A594F"/>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9A594F"/>
    <w:rPr>
      <w:rFonts w:ascii="Arial Narrow" w:hAnsi="Arial Narrow"/>
      <w:b/>
      <w:bCs/>
      <w:u w:val="thick"/>
    </w:rPr>
  </w:style>
  <w:style w:type="character" w:customStyle="1" w:styleId="subtitlesarticles1">
    <w:name w:val="subtitles_articles1"/>
    <w:basedOn w:val="DefaultParagraphFont"/>
    <w:rsid w:val="009A594F"/>
    <w:rPr>
      <w:rFonts w:ascii="Verdana" w:hAnsi="Verdana" w:cs="Times New Roman"/>
      <w:b/>
      <w:bCs/>
      <w:color w:val="000000"/>
      <w:sz w:val="20"/>
      <w:szCs w:val="20"/>
    </w:rPr>
  </w:style>
  <w:style w:type="character" w:customStyle="1" w:styleId="fulstoryreporter">
    <w:name w:val="ful_storyreporter"/>
    <w:basedOn w:val="DefaultParagraphFont"/>
    <w:rsid w:val="009A594F"/>
  </w:style>
  <w:style w:type="character" w:customStyle="1" w:styleId="editsection">
    <w:name w:val="editsection"/>
    <w:basedOn w:val="DefaultParagraphFont"/>
    <w:rsid w:val="009A594F"/>
  </w:style>
  <w:style w:type="paragraph" w:customStyle="1" w:styleId="body-indent-60">
    <w:name w:val="body-indent-60"/>
    <w:basedOn w:val="Normal"/>
    <w:rsid w:val="009A594F"/>
    <w:pPr>
      <w:spacing w:before="100" w:beforeAutospacing="1" w:after="100" w:afterAutospacing="1"/>
    </w:pPr>
    <w:rPr>
      <w:rFonts w:eastAsia="Calibri"/>
      <w:sz w:val="24"/>
    </w:rPr>
  </w:style>
  <w:style w:type="paragraph" w:customStyle="1" w:styleId="body-indent-60-start">
    <w:name w:val="body-indent-60-start"/>
    <w:basedOn w:val="Normal"/>
    <w:rsid w:val="009A594F"/>
    <w:pPr>
      <w:spacing w:before="100" w:beforeAutospacing="1" w:after="100" w:afterAutospacing="1"/>
    </w:pPr>
    <w:rPr>
      <w:rFonts w:eastAsia="Calibri"/>
      <w:sz w:val="24"/>
    </w:rPr>
  </w:style>
  <w:style w:type="character" w:customStyle="1" w:styleId="StyleArial12ptBlack">
    <w:name w:val="Style Arial 12 pt Black"/>
    <w:basedOn w:val="DefaultParagraphFont"/>
    <w:rsid w:val="009A594F"/>
    <w:rPr>
      <w:rFonts w:ascii="Garamond" w:hAnsi="Garamond"/>
      <w:color w:val="000000"/>
      <w:sz w:val="20"/>
      <w:u w:val="single"/>
    </w:rPr>
  </w:style>
  <w:style w:type="character" w:customStyle="1" w:styleId="StyleArialBlack">
    <w:name w:val="Style Arial Black"/>
    <w:basedOn w:val="DefaultParagraphFont"/>
    <w:rsid w:val="009A594F"/>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9A594F"/>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9A594F"/>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9A594F"/>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9A594F"/>
    <w:rPr>
      <w:rFonts w:eastAsia="Times New Roman"/>
      <w:b/>
      <w:bCs/>
      <w:szCs w:val="24"/>
      <w:u w:val="thick"/>
    </w:rPr>
  </w:style>
  <w:style w:type="paragraph" w:customStyle="1" w:styleId="StyleSmallTimesNewRoman11pt">
    <w:name w:val="Style Small + Times New Roman 11 pt"/>
    <w:link w:val="StyleSmallTimesNewRoman11ptChar"/>
    <w:rsid w:val="009A594F"/>
    <w:rPr>
      <w:rFonts w:eastAsia="Times New Roman"/>
      <w:szCs w:val="24"/>
    </w:rPr>
  </w:style>
  <w:style w:type="character" w:customStyle="1" w:styleId="StyleSmallTimesNewRoman11ptChar">
    <w:name w:val="Style Small + Times New Roman 11 pt Char"/>
    <w:basedOn w:val="DefaultParagraphFont"/>
    <w:link w:val="StyleSmallTimesNewRoman11pt"/>
    <w:rsid w:val="009A594F"/>
    <w:rPr>
      <w:rFonts w:eastAsia="Times New Roman"/>
      <w:szCs w:val="24"/>
    </w:rPr>
  </w:style>
  <w:style w:type="paragraph" w:customStyle="1" w:styleId="StyleSmallTimesNewRoman11ptThickunderline">
    <w:name w:val="Style Small + Times New Roman 11 pt Thick underline"/>
    <w:link w:val="StyleSmallTimesNewRoman11ptThickunderlineChar"/>
    <w:rsid w:val="009A594F"/>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9A594F"/>
    <w:rPr>
      <w:rFonts w:eastAsia="Times New Roman"/>
      <w:szCs w:val="24"/>
      <w:u w:val="thick"/>
    </w:rPr>
  </w:style>
  <w:style w:type="character" w:customStyle="1" w:styleId="Style11ptBorderSinglesolidlineAuto05ptLinewidth">
    <w:name w:val="Style 11 pt Border: : (Single solid line Auto  0.5 pt Line width)"/>
    <w:rsid w:val="009A594F"/>
    <w:rPr>
      <w:sz w:val="20"/>
      <w:bdr w:val="single" w:sz="4" w:space="0" w:color="auto" w:frame="1"/>
    </w:rPr>
  </w:style>
  <w:style w:type="character" w:customStyle="1" w:styleId="StyleUnderlineChar6CharCharCharCharCharCharCharChar11">
    <w:name w:val="Style Underline Char6 Char Char Char Char Char Char Char Char + 11 ..."/>
    <w:rsid w:val="009A594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A594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A594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A594F"/>
    <w:rPr>
      <w:sz w:val="20"/>
      <w:szCs w:val="24"/>
      <w:u w:val="single"/>
      <w:bdr w:val="single" w:sz="4" w:space="0" w:color="auto"/>
      <w:lang w:val="en-US" w:eastAsia="en-US" w:bidi="ar-SA"/>
    </w:rPr>
  </w:style>
  <w:style w:type="character" w:customStyle="1" w:styleId="StyleLatinGaramondUnderline">
    <w:name w:val="Style (Latin) Garamond Underline"/>
    <w:rsid w:val="009A594F"/>
    <w:rPr>
      <w:rFonts w:ascii="Times New Roman" w:hAnsi="Times New Roman"/>
      <w:sz w:val="20"/>
      <w:u w:val="single"/>
    </w:rPr>
  </w:style>
  <w:style w:type="character" w:customStyle="1" w:styleId="StyleLatinGaramond">
    <w:name w:val="Style (Latin) Garamond"/>
    <w:rsid w:val="009A594F"/>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9A594F"/>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9A594F"/>
    <w:rPr>
      <w:rFonts w:ascii="Times" w:eastAsia="Times New Roman" w:hAnsi="Times" w:cs="Arial"/>
      <w:szCs w:val="28"/>
      <w:u w:val="single"/>
    </w:rPr>
  </w:style>
  <w:style w:type="paragraph" w:customStyle="1" w:styleId="HeaderStyle">
    <w:name w:val="Header Style"/>
    <w:basedOn w:val="Normal"/>
    <w:rsid w:val="009A594F"/>
    <w:pPr>
      <w:jc w:val="center"/>
    </w:pPr>
    <w:rPr>
      <w:rFonts w:eastAsia="Times New Roman"/>
      <w:b/>
      <w:sz w:val="24"/>
      <w:szCs w:val="20"/>
      <w:u w:val="single"/>
    </w:rPr>
  </w:style>
  <w:style w:type="character" w:customStyle="1" w:styleId="CardChar21">
    <w:name w:val="Card Char2"/>
    <w:basedOn w:val="DefaultParagraphFont"/>
    <w:rsid w:val="009A594F"/>
    <w:rPr>
      <w:rFonts w:ascii="Times New Roman" w:eastAsia="Times New Roman" w:hAnsi="Times New Roman" w:cs="Times New Roman"/>
      <w:bCs/>
      <w:color w:val="000000"/>
      <w:sz w:val="20"/>
      <w:szCs w:val="20"/>
    </w:rPr>
  </w:style>
  <w:style w:type="character" w:customStyle="1" w:styleId="A17">
    <w:name w:val="A17"/>
    <w:rsid w:val="009A594F"/>
    <w:rPr>
      <w:rFonts w:cs="Baskerville"/>
      <w:color w:val="000000"/>
      <w:sz w:val="12"/>
      <w:szCs w:val="12"/>
    </w:rPr>
  </w:style>
  <w:style w:type="paragraph" w:customStyle="1" w:styleId="Pa19">
    <w:name w:val="Pa19"/>
    <w:basedOn w:val="Normal"/>
    <w:next w:val="Normal"/>
    <w:rsid w:val="009A594F"/>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9A594F"/>
    <w:pPr>
      <w:autoSpaceDE w:val="0"/>
      <w:autoSpaceDN w:val="0"/>
      <w:adjustRightInd w:val="0"/>
      <w:spacing w:line="441" w:lineRule="atLeast"/>
    </w:pPr>
    <w:rPr>
      <w:rFonts w:ascii="Baskerville" w:eastAsia="Times New Roman" w:hAnsi="Baskerville"/>
      <w:sz w:val="24"/>
    </w:rPr>
  </w:style>
  <w:style w:type="character" w:customStyle="1" w:styleId="A14">
    <w:name w:val="A14"/>
    <w:rsid w:val="009A594F"/>
    <w:rPr>
      <w:rFonts w:ascii="Frutiger 45 Light" w:hAnsi="Frutiger 45 Light" w:cs="Frutiger 45 Light"/>
      <w:b/>
      <w:bCs/>
      <w:i/>
      <w:iCs/>
      <w:color w:val="000000"/>
      <w:sz w:val="36"/>
      <w:szCs w:val="36"/>
    </w:rPr>
  </w:style>
  <w:style w:type="character" w:customStyle="1" w:styleId="A20">
    <w:name w:val="A20"/>
    <w:rsid w:val="009A594F"/>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9A594F"/>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9A594F"/>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9A594F"/>
    <w:rPr>
      <w:rFonts w:cs="Arial"/>
      <w:b/>
      <w:bCs/>
      <w:sz w:val="24"/>
      <w:szCs w:val="26"/>
      <w:lang w:val="en-US" w:eastAsia="en-US" w:bidi="ar-SA"/>
    </w:rPr>
  </w:style>
  <w:style w:type="character" w:customStyle="1" w:styleId="brief-smalltext0">
    <w:name w:val="brief-smalltext"/>
    <w:basedOn w:val="DefaultParagraphFont"/>
    <w:rsid w:val="009A594F"/>
  </w:style>
  <w:style w:type="paragraph" w:customStyle="1" w:styleId="Coverintroduction">
    <w:name w:val="Cover introduction"/>
    <w:basedOn w:val="Default"/>
    <w:next w:val="Default"/>
    <w:rsid w:val="009A594F"/>
    <w:rPr>
      <w:rFonts w:ascii="Arial" w:eastAsia="Times New Roman" w:hAnsi="Arial"/>
      <w:color w:val="auto"/>
    </w:rPr>
  </w:style>
  <w:style w:type="character" w:customStyle="1" w:styleId="style53">
    <w:name w:val="style5"/>
    <w:basedOn w:val="DefaultParagraphFont"/>
    <w:rsid w:val="009A594F"/>
  </w:style>
  <w:style w:type="character" w:customStyle="1" w:styleId="TagCharCharCharCharCharChar">
    <w:name w:val="Tag Char Char Char Char Char Char"/>
    <w:rsid w:val="009A594F"/>
    <w:rPr>
      <w:rFonts w:cs="Arial"/>
      <w:b/>
      <w:bCs/>
      <w:sz w:val="24"/>
      <w:szCs w:val="26"/>
      <w:lang w:val="en-US" w:eastAsia="en-US" w:bidi="ar-SA"/>
    </w:rPr>
  </w:style>
  <w:style w:type="character" w:customStyle="1" w:styleId="pmterms3">
    <w:name w:val="pmterms3"/>
    <w:basedOn w:val="DefaultParagraphFont"/>
    <w:rsid w:val="009A594F"/>
  </w:style>
  <w:style w:type="character" w:customStyle="1" w:styleId="interiorheadline">
    <w:name w:val="interiorheadline"/>
    <w:basedOn w:val="DefaultParagraphFont"/>
    <w:rsid w:val="009A594F"/>
  </w:style>
  <w:style w:type="character" w:customStyle="1" w:styleId="Heading31CharCharCharChar1">
    <w:name w:val="Heading 31 Char Char Char Char1"/>
    <w:rsid w:val="009A594F"/>
    <w:rPr>
      <w:rFonts w:cs="Arial"/>
      <w:b/>
      <w:bCs/>
      <w:sz w:val="24"/>
      <w:szCs w:val="26"/>
      <w:lang w:val="en-US" w:eastAsia="en-US" w:bidi="ar-SA"/>
    </w:rPr>
  </w:style>
  <w:style w:type="character" w:customStyle="1" w:styleId="Heading31CharCharChar">
    <w:name w:val="Heading 31 Char Char Char"/>
    <w:rsid w:val="009A594F"/>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9A594F"/>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9A594F"/>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9A594F"/>
    <w:rPr>
      <w:rFonts w:eastAsia="MS Mincho"/>
      <w:b/>
      <w:u w:val="single"/>
    </w:rPr>
  </w:style>
  <w:style w:type="character" w:customStyle="1" w:styleId="BoldandUnderlineCharChar1CharChar">
    <w:name w:val="Bold and Underline Char Char1 Char Char"/>
    <w:basedOn w:val="DefaultParagraphFont"/>
    <w:link w:val="BoldandUnderlineCharChar1Char"/>
    <w:rsid w:val="009A594F"/>
    <w:rPr>
      <w:rFonts w:ascii="Calibri" w:eastAsia="MS Mincho" w:hAnsi="Calibri"/>
      <w:b/>
      <w:u w:val="single"/>
    </w:rPr>
  </w:style>
  <w:style w:type="character" w:customStyle="1" w:styleId="author-bio-box">
    <w:name w:val="author-bio-box"/>
    <w:basedOn w:val="DefaultParagraphFont"/>
    <w:rsid w:val="009A594F"/>
  </w:style>
  <w:style w:type="character" w:customStyle="1" w:styleId="CharCharCharCharChar">
    <w:name w:val="Char Char Char Char Char"/>
    <w:aliases w:val="Char Char Char Char,Char Char Char Char Char Char Char1,Heading 2 Char1 Char Char Char Char Char Char"/>
    <w:basedOn w:val="DefaultParagraphFont"/>
    <w:rsid w:val="009A594F"/>
    <w:rPr>
      <w:rFonts w:cs="Arial"/>
      <w:b/>
      <w:bCs/>
      <w:iCs/>
      <w:sz w:val="24"/>
      <w:szCs w:val="28"/>
      <w:lang w:val="en-US" w:eastAsia="en-US" w:bidi="ar-SA"/>
    </w:rPr>
  </w:style>
  <w:style w:type="character" w:customStyle="1" w:styleId="SmalltextChar">
    <w:name w:val="Small text Char"/>
    <w:aliases w:val="Quote1 Char1"/>
    <w:link w:val="Smalltext"/>
    <w:rsid w:val="009A594F"/>
    <w:rPr>
      <w:rFonts w:ascii="Calibri" w:eastAsia="Times New Roman" w:hAnsi="Calibri"/>
      <w:color w:val="000000"/>
    </w:rPr>
  </w:style>
  <w:style w:type="character" w:customStyle="1" w:styleId="SubtitleChar2">
    <w:name w:val="Subtitle Char2"/>
    <w:basedOn w:val="DefaultParagraphFont"/>
    <w:uiPriority w:val="11"/>
    <w:rsid w:val="009A594F"/>
    <w:rPr>
      <w:rFonts w:eastAsiaTheme="minorEastAsia"/>
      <w:color w:val="5A5A5A" w:themeColor="text1" w:themeTint="A5"/>
      <w:spacing w:val="15"/>
    </w:rPr>
  </w:style>
  <w:style w:type="paragraph" w:customStyle="1" w:styleId="blocktitle5">
    <w:name w:val="block title"/>
    <w:basedOn w:val="Normal"/>
    <w:autoRedefine/>
    <w:qFormat/>
    <w:rsid w:val="009A594F"/>
    <w:pPr>
      <w:spacing w:after="240"/>
      <w:jc w:val="center"/>
      <w:outlineLvl w:val="0"/>
    </w:pPr>
    <w:rPr>
      <w:rFonts w:eastAsia="Calibri"/>
      <w:b/>
      <w:caps/>
      <w:sz w:val="28"/>
      <w:szCs w:val="28"/>
      <w:lang w:val="es-ES"/>
    </w:rPr>
  </w:style>
  <w:style w:type="paragraph" w:customStyle="1" w:styleId="type">
    <w:name w:val="type"/>
    <w:basedOn w:val="Normal"/>
    <w:qFormat/>
    <w:rsid w:val="009A594F"/>
    <w:pPr>
      <w:spacing w:before="100" w:beforeAutospacing="1" w:after="100" w:afterAutospacing="1"/>
    </w:pPr>
    <w:rPr>
      <w:rFonts w:eastAsia="Times New Roman"/>
    </w:rPr>
  </w:style>
  <w:style w:type="character" w:customStyle="1" w:styleId="abodyblack3">
    <w:name w:val="abodyblack3"/>
    <w:basedOn w:val="DefaultParagraphFont"/>
    <w:rsid w:val="009A594F"/>
  </w:style>
  <w:style w:type="character" w:customStyle="1" w:styleId="cit-first-element">
    <w:name w:val="cit-first-element"/>
    <w:basedOn w:val="DefaultParagraphFont"/>
    <w:rsid w:val="009A594F"/>
  </w:style>
  <w:style w:type="character" w:customStyle="1" w:styleId="StyleThickunderline1">
    <w:name w:val="Style Thick underline1"/>
    <w:basedOn w:val="DefaultParagraphFont"/>
    <w:rsid w:val="009A594F"/>
    <w:rPr>
      <w:u w:val="single"/>
    </w:rPr>
  </w:style>
  <w:style w:type="character" w:customStyle="1" w:styleId="UnderlineChar5">
    <w:name w:val="UnderlineChar"/>
    <w:rsid w:val="009A594F"/>
    <w:rPr>
      <w:sz w:val="24"/>
      <w:u w:val="single"/>
      <w:shd w:val="clear" w:color="auto" w:fill="auto"/>
    </w:rPr>
  </w:style>
  <w:style w:type="paragraph" w:customStyle="1" w:styleId="Tag21">
    <w:name w:val="Tag21"/>
    <w:basedOn w:val="Normal"/>
    <w:qFormat/>
    <w:rsid w:val="009A594F"/>
    <w:rPr>
      <w:rFonts w:ascii="Arial" w:eastAsia="Times New Roman" w:hAnsi="Arial" w:cs="Arial"/>
      <w:b/>
      <w:sz w:val="24"/>
    </w:rPr>
  </w:style>
  <w:style w:type="character" w:customStyle="1" w:styleId="Bodytext10NotItalic">
    <w:name w:val="Body text (10) + Not Italic"/>
    <w:basedOn w:val="Bodytext100"/>
    <w:uiPriority w:val="99"/>
    <w:rsid w:val="009A594F"/>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9A594F"/>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9A594F"/>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9A594F"/>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9A594F"/>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9A594F"/>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9A594F"/>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9A594F"/>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9A594F"/>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9A594F"/>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9A594F"/>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9A594F"/>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9A594F"/>
  </w:style>
  <w:style w:type="paragraph" w:customStyle="1" w:styleId="leader">
    <w:name w:val="leader"/>
    <w:basedOn w:val="Normal"/>
    <w:rsid w:val="009A594F"/>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9A594F"/>
  </w:style>
  <w:style w:type="character" w:customStyle="1" w:styleId="m5776082503052064917gmail-style13ptbold">
    <w:name w:val="m_5776082503052064917gmail-style13ptbold"/>
    <w:basedOn w:val="DefaultParagraphFont"/>
    <w:rsid w:val="009A594F"/>
  </w:style>
  <w:style w:type="character" w:customStyle="1" w:styleId="m5776082503052064917gmail-styleunderline">
    <w:name w:val="m_5776082503052064917gmail-styleunderline"/>
    <w:basedOn w:val="DefaultParagraphFont"/>
    <w:rsid w:val="009A594F"/>
  </w:style>
  <w:style w:type="paragraph" w:customStyle="1" w:styleId="DateTime0">
    <w:name w:val="DateTime"/>
    <w:basedOn w:val="Normal"/>
    <w:link w:val="DateTimeChar"/>
    <w:autoRedefine/>
    <w:uiPriority w:val="4"/>
    <w:qFormat/>
    <w:rsid w:val="009A594F"/>
    <w:rPr>
      <w:rFonts w:ascii="Arial" w:hAnsi="Arial" w:cs="Arial"/>
    </w:rPr>
  </w:style>
  <w:style w:type="character" w:customStyle="1" w:styleId="DateTimeChar">
    <w:name w:val="DateTime Char"/>
    <w:basedOn w:val="DefaultParagraphFont"/>
    <w:link w:val="DateTime0"/>
    <w:uiPriority w:val="4"/>
    <w:rsid w:val="009A594F"/>
    <w:rPr>
      <w:rFonts w:ascii="Arial" w:hAnsi="Arial" w:cs="Arial"/>
    </w:rPr>
  </w:style>
  <w:style w:type="paragraph" w:customStyle="1" w:styleId="Lecture">
    <w:name w:val="Lecture"/>
    <w:next w:val="BodyText"/>
    <w:link w:val="LectureChar"/>
    <w:autoRedefine/>
    <w:uiPriority w:val="4"/>
    <w:qFormat/>
    <w:rsid w:val="009A594F"/>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9A594F"/>
    <w:rPr>
      <w:rFonts w:ascii="Arial" w:hAnsi="Arial" w:cs="Arial"/>
      <w:spacing w:val="-10"/>
      <w:sz w:val="16"/>
    </w:rPr>
  </w:style>
  <w:style w:type="paragraph" w:customStyle="1" w:styleId="BreakTag">
    <w:name w:val="Break Tag"/>
    <w:basedOn w:val="Normal"/>
    <w:autoRedefine/>
    <w:uiPriority w:val="4"/>
    <w:qFormat/>
    <w:rsid w:val="009A594F"/>
    <w:pPr>
      <w:spacing w:before="240"/>
    </w:pPr>
    <w:rPr>
      <w:rFonts w:ascii="Arial" w:hAnsi="Arial" w:cs="Arial"/>
      <w:b/>
    </w:rPr>
  </w:style>
  <w:style w:type="paragraph" w:customStyle="1" w:styleId="BreakBlock">
    <w:name w:val="Break Block"/>
    <w:basedOn w:val="Normal"/>
    <w:link w:val="BreakBlockChar"/>
    <w:autoRedefine/>
    <w:qFormat/>
    <w:rsid w:val="009A594F"/>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9A594F"/>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9A594F"/>
    <w:rPr>
      <w:rFonts w:asciiTheme="minorHAnsi" w:hAnsiTheme="minorHAnsi"/>
      <w:b/>
      <w:u w:val="single"/>
    </w:rPr>
  </w:style>
  <w:style w:type="character" w:customStyle="1" w:styleId="Reduce8ptCharChar">
    <w:name w:val="Reduce 8pt Char Char"/>
    <w:basedOn w:val="DefaultParagraphFont"/>
    <w:link w:val="Reduce8pt"/>
    <w:rsid w:val="009A594F"/>
    <w:rPr>
      <w:sz w:val="16"/>
    </w:rPr>
  </w:style>
  <w:style w:type="paragraph" w:customStyle="1" w:styleId="Reduce8pt">
    <w:name w:val="Reduce 8pt"/>
    <w:basedOn w:val="Normal"/>
    <w:link w:val="Reduce8ptCharChar"/>
    <w:qFormat/>
    <w:rsid w:val="009A594F"/>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9A594F"/>
    <w:rPr>
      <w:color w:val="2B579A"/>
      <w:shd w:val="clear" w:color="auto" w:fill="E6E6E6"/>
    </w:rPr>
  </w:style>
  <w:style w:type="character" w:customStyle="1" w:styleId="m6370699461968006786gmail-styleunderline">
    <w:name w:val="m_6370699461968006786gmail-styleunderline"/>
    <w:basedOn w:val="DefaultParagraphFont"/>
    <w:rsid w:val="009A594F"/>
  </w:style>
  <w:style w:type="character" w:customStyle="1" w:styleId="Mention2">
    <w:name w:val="Mention2"/>
    <w:basedOn w:val="DefaultParagraphFont"/>
    <w:uiPriority w:val="99"/>
    <w:semiHidden/>
    <w:unhideWhenUsed/>
    <w:rsid w:val="009A594F"/>
    <w:rPr>
      <w:color w:val="2B579A"/>
      <w:shd w:val="clear" w:color="auto" w:fill="E6E6E6"/>
    </w:rPr>
  </w:style>
  <w:style w:type="paragraph" w:customStyle="1" w:styleId="FlashTag">
    <w:name w:val="FlashTag"/>
    <w:basedOn w:val="Normal"/>
    <w:link w:val="FlashTagChar"/>
    <w:autoRedefine/>
    <w:uiPriority w:val="4"/>
    <w:qFormat/>
    <w:rsid w:val="009A594F"/>
    <w:rPr>
      <w:rFonts w:asciiTheme="majorHAnsi" w:hAnsiTheme="majorHAnsi" w:cs="Arial"/>
      <w:b/>
      <w:sz w:val="28"/>
    </w:rPr>
  </w:style>
  <w:style w:type="character" w:customStyle="1" w:styleId="FlashTagChar">
    <w:name w:val="FlashTag Char"/>
    <w:basedOn w:val="DefaultParagraphFont"/>
    <w:link w:val="FlashTag"/>
    <w:uiPriority w:val="4"/>
    <w:rsid w:val="009A594F"/>
    <w:rPr>
      <w:rFonts w:asciiTheme="majorHAnsi" w:hAnsiTheme="majorHAnsi" w:cs="Arial"/>
      <w:b/>
      <w:sz w:val="28"/>
    </w:rPr>
  </w:style>
  <w:style w:type="paragraph" w:customStyle="1" w:styleId="Warrant">
    <w:name w:val="Warrant"/>
    <w:autoRedefine/>
    <w:uiPriority w:val="4"/>
    <w:qFormat/>
    <w:rsid w:val="009A594F"/>
    <w:pPr>
      <w:ind w:left="720"/>
    </w:pPr>
    <w:rPr>
      <w:rFonts w:ascii="Calibri" w:hAnsi="Calibri" w:cs="Arial"/>
    </w:rPr>
  </w:style>
  <w:style w:type="character" w:customStyle="1" w:styleId="m-8793234324905335251gmail-style13ptbold">
    <w:name w:val="m_-8793234324905335251gmail-style13ptbold"/>
    <w:basedOn w:val="DefaultParagraphFont"/>
    <w:rsid w:val="009A594F"/>
  </w:style>
  <w:style w:type="character" w:customStyle="1" w:styleId="m3965771245576658108gmail-styleunderline">
    <w:name w:val="m_3965771245576658108gmail-styleunderline"/>
    <w:basedOn w:val="DefaultParagraphFont"/>
    <w:rsid w:val="009A594F"/>
  </w:style>
  <w:style w:type="character" w:customStyle="1" w:styleId="BodytextItalic">
    <w:name w:val="Body text + Italic"/>
    <w:aliases w:val="Body text + CordiaUPC,12 pt,Body text + 9 pt"/>
    <w:uiPriority w:val="99"/>
    <w:rsid w:val="009A594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9A594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9A594F"/>
  </w:style>
  <w:style w:type="numbering" w:customStyle="1" w:styleId="NoList1111111">
    <w:name w:val="No List1111111"/>
    <w:next w:val="NoList"/>
    <w:uiPriority w:val="99"/>
    <w:semiHidden/>
    <w:unhideWhenUsed/>
    <w:rsid w:val="009A594F"/>
  </w:style>
  <w:style w:type="numbering" w:customStyle="1" w:styleId="NoList11111111">
    <w:name w:val="No List11111111"/>
    <w:next w:val="NoList"/>
    <w:uiPriority w:val="99"/>
    <w:semiHidden/>
    <w:unhideWhenUsed/>
    <w:rsid w:val="009A594F"/>
  </w:style>
  <w:style w:type="numbering" w:customStyle="1" w:styleId="NoList111111111">
    <w:name w:val="No List111111111"/>
    <w:next w:val="NoList"/>
    <w:uiPriority w:val="99"/>
    <w:semiHidden/>
    <w:unhideWhenUsed/>
    <w:rsid w:val="009A594F"/>
  </w:style>
  <w:style w:type="numbering" w:customStyle="1" w:styleId="NoList1111111111">
    <w:name w:val="No List1111111111"/>
    <w:next w:val="NoList"/>
    <w:uiPriority w:val="99"/>
    <w:semiHidden/>
    <w:unhideWhenUsed/>
    <w:rsid w:val="009A594F"/>
  </w:style>
  <w:style w:type="numbering" w:customStyle="1" w:styleId="NoList11111111111">
    <w:name w:val="No List11111111111"/>
    <w:next w:val="NoList"/>
    <w:uiPriority w:val="99"/>
    <w:semiHidden/>
    <w:unhideWhenUsed/>
    <w:rsid w:val="009A594F"/>
  </w:style>
  <w:style w:type="numbering" w:customStyle="1" w:styleId="NoList111111111111">
    <w:name w:val="No List111111111111"/>
    <w:next w:val="NoList"/>
    <w:uiPriority w:val="99"/>
    <w:semiHidden/>
    <w:unhideWhenUsed/>
    <w:rsid w:val="009A594F"/>
  </w:style>
  <w:style w:type="numbering" w:customStyle="1" w:styleId="NoList1111111111111">
    <w:name w:val="No List1111111111111"/>
    <w:next w:val="NoList"/>
    <w:uiPriority w:val="99"/>
    <w:semiHidden/>
    <w:unhideWhenUsed/>
    <w:rsid w:val="009A594F"/>
  </w:style>
  <w:style w:type="numbering" w:customStyle="1" w:styleId="NoList11111111111111">
    <w:name w:val="No List11111111111111"/>
    <w:next w:val="NoList"/>
    <w:uiPriority w:val="99"/>
    <w:semiHidden/>
    <w:unhideWhenUsed/>
    <w:rsid w:val="009A594F"/>
  </w:style>
  <w:style w:type="numbering" w:customStyle="1" w:styleId="NoList111111111111111">
    <w:name w:val="No List111111111111111"/>
    <w:next w:val="NoList"/>
    <w:uiPriority w:val="99"/>
    <w:semiHidden/>
    <w:unhideWhenUsed/>
    <w:rsid w:val="009A594F"/>
  </w:style>
  <w:style w:type="numbering" w:customStyle="1" w:styleId="NoList1111111111111111">
    <w:name w:val="No List1111111111111111"/>
    <w:next w:val="NoList"/>
    <w:uiPriority w:val="99"/>
    <w:semiHidden/>
    <w:unhideWhenUsed/>
    <w:rsid w:val="009A594F"/>
  </w:style>
  <w:style w:type="numbering" w:customStyle="1" w:styleId="NoList11111111111111111">
    <w:name w:val="No List11111111111111111"/>
    <w:next w:val="NoList"/>
    <w:uiPriority w:val="99"/>
    <w:semiHidden/>
    <w:unhideWhenUsed/>
    <w:rsid w:val="009A594F"/>
  </w:style>
  <w:style w:type="character" w:customStyle="1" w:styleId="FontStyle220">
    <w:name w:val="Font Style220"/>
    <w:basedOn w:val="DefaultParagraphFont"/>
    <w:uiPriority w:val="99"/>
    <w:rsid w:val="009A594F"/>
    <w:rPr>
      <w:rFonts w:ascii="Candara" w:hAnsi="Candara" w:cs="Candara" w:hint="default"/>
      <w:i/>
      <w:iCs/>
      <w:sz w:val="18"/>
      <w:szCs w:val="18"/>
    </w:rPr>
  </w:style>
  <w:style w:type="character" w:customStyle="1" w:styleId="FontStyle290">
    <w:name w:val="Font Style290"/>
    <w:basedOn w:val="DefaultParagraphFont"/>
    <w:uiPriority w:val="99"/>
    <w:rsid w:val="009A594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A594F"/>
    <w:rPr>
      <w:rFonts w:ascii="Arial" w:hAnsi="Arial" w:cs="Arial"/>
      <w:b/>
      <w:bCs/>
      <w:sz w:val="16"/>
      <w:szCs w:val="16"/>
    </w:rPr>
  </w:style>
  <w:style w:type="character" w:customStyle="1" w:styleId="m-5498913268213319940gmail-styleunderline">
    <w:name w:val="m_-5498913268213319940gmail-styleunderline"/>
    <w:basedOn w:val="DefaultParagraphFont"/>
    <w:rsid w:val="009A594F"/>
  </w:style>
  <w:style w:type="paragraph" w:customStyle="1" w:styleId="speakable">
    <w:name w:val="speakable"/>
    <w:basedOn w:val="Normal"/>
    <w:uiPriority w:val="99"/>
    <w:qFormat/>
    <w:rsid w:val="009A594F"/>
    <w:pPr>
      <w:spacing w:before="100" w:beforeAutospacing="1" w:after="100" w:afterAutospacing="1"/>
    </w:pPr>
    <w:rPr>
      <w:rFonts w:eastAsia="Times New Roman"/>
      <w:sz w:val="24"/>
    </w:rPr>
  </w:style>
  <w:style w:type="character" w:customStyle="1" w:styleId="overlay">
    <w:name w:val="overlay"/>
    <w:basedOn w:val="DefaultParagraphFont"/>
    <w:rsid w:val="009A594F"/>
  </w:style>
  <w:style w:type="paragraph" w:customStyle="1" w:styleId="g-body">
    <w:name w:val="g-body"/>
    <w:basedOn w:val="Normal"/>
    <w:uiPriority w:val="99"/>
    <w:qFormat/>
    <w:rsid w:val="009A594F"/>
    <w:pPr>
      <w:spacing w:before="100" w:beforeAutospacing="1" w:after="100" w:afterAutospacing="1"/>
    </w:pPr>
    <w:rPr>
      <w:rFonts w:eastAsia="Times New Roman"/>
      <w:sz w:val="24"/>
    </w:rPr>
  </w:style>
  <w:style w:type="paragraph" w:customStyle="1" w:styleId="g-pstyle0">
    <w:name w:val="g-pstyle0"/>
    <w:basedOn w:val="Normal"/>
    <w:uiPriority w:val="99"/>
    <w:qFormat/>
    <w:rsid w:val="009A594F"/>
    <w:pPr>
      <w:spacing w:before="100" w:beforeAutospacing="1" w:after="100" w:afterAutospacing="1"/>
    </w:pPr>
    <w:rPr>
      <w:rFonts w:eastAsia="Times New Roman"/>
      <w:sz w:val="24"/>
    </w:rPr>
  </w:style>
  <w:style w:type="paragraph" w:customStyle="1" w:styleId="g-pstyle1">
    <w:name w:val="g-pstyle1"/>
    <w:basedOn w:val="Normal"/>
    <w:uiPriority w:val="99"/>
    <w:qFormat/>
    <w:rsid w:val="009A594F"/>
    <w:pPr>
      <w:spacing w:before="100" w:beforeAutospacing="1" w:after="100" w:afterAutospacing="1"/>
    </w:pPr>
    <w:rPr>
      <w:rFonts w:eastAsia="Times New Roman"/>
      <w:sz w:val="24"/>
    </w:rPr>
  </w:style>
  <w:style w:type="paragraph" w:customStyle="1" w:styleId="g-asset-hed">
    <w:name w:val="g-asset-hed"/>
    <w:basedOn w:val="Normal"/>
    <w:uiPriority w:val="99"/>
    <w:qFormat/>
    <w:rsid w:val="009A594F"/>
    <w:pPr>
      <w:spacing w:before="100" w:beforeAutospacing="1" w:after="100" w:afterAutospacing="1"/>
    </w:pPr>
    <w:rPr>
      <w:rFonts w:eastAsia="Times New Roman"/>
      <w:sz w:val="24"/>
    </w:rPr>
  </w:style>
  <w:style w:type="paragraph" w:customStyle="1" w:styleId="js-tweet-text">
    <w:name w:val="js-tweet-text"/>
    <w:basedOn w:val="Normal"/>
    <w:uiPriority w:val="99"/>
    <w:qFormat/>
    <w:rsid w:val="009A594F"/>
    <w:pPr>
      <w:spacing w:before="100" w:beforeAutospacing="1" w:after="100" w:afterAutospacing="1"/>
    </w:pPr>
    <w:rPr>
      <w:rFonts w:ascii="Arial" w:hAnsi="Arial" w:cs="Arial"/>
      <w:sz w:val="24"/>
    </w:rPr>
  </w:style>
  <w:style w:type="paragraph" w:customStyle="1" w:styleId="style41">
    <w:name w:val="style4"/>
    <w:basedOn w:val="Normal"/>
    <w:uiPriority w:val="99"/>
    <w:qFormat/>
    <w:rsid w:val="009A594F"/>
    <w:pPr>
      <w:spacing w:before="100" w:beforeAutospacing="1" w:after="100" w:afterAutospacing="1"/>
    </w:pPr>
    <w:rPr>
      <w:rFonts w:cs="Arial"/>
      <w:sz w:val="24"/>
    </w:rPr>
  </w:style>
  <w:style w:type="paragraph" w:customStyle="1" w:styleId="speech">
    <w:name w:val="speech"/>
    <w:basedOn w:val="Normal"/>
    <w:uiPriority w:val="99"/>
    <w:qFormat/>
    <w:rsid w:val="009A594F"/>
    <w:pPr>
      <w:spacing w:before="100" w:beforeAutospacing="1" w:after="100" w:afterAutospacing="1"/>
    </w:pPr>
    <w:rPr>
      <w:rFonts w:cs="Arial"/>
      <w:sz w:val="24"/>
    </w:rPr>
  </w:style>
  <w:style w:type="character" w:customStyle="1" w:styleId="adtext0">
    <w:name w:val="adtext"/>
    <w:basedOn w:val="DefaultParagraphFont"/>
    <w:rsid w:val="009A594F"/>
  </w:style>
  <w:style w:type="character" w:customStyle="1" w:styleId="qu730rj69h">
    <w:name w:val="qu730rj69h"/>
    <w:basedOn w:val="DefaultParagraphFont"/>
    <w:rsid w:val="009A594F"/>
  </w:style>
  <w:style w:type="paragraph" w:customStyle="1" w:styleId="optext">
    <w:name w:val="optext"/>
    <w:basedOn w:val="Normal"/>
    <w:uiPriority w:val="99"/>
    <w:qFormat/>
    <w:rsid w:val="009A594F"/>
    <w:pPr>
      <w:spacing w:before="100" w:beforeAutospacing="1" w:after="100" w:afterAutospacing="1"/>
    </w:pPr>
    <w:rPr>
      <w:rFonts w:cs="Arial"/>
      <w:sz w:val="24"/>
    </w:rPr>
  </w:style>
  <w:style w:type="character" w:customStyle="1" w:styleId="lmy74qr12z">
    <w:name w:val="lmy74qr12z"/>
    <w:basedOn w:val="DefaultParagraphFont"/>
    <w:rsid w:val="009A594F"/>
  </w:style>
  <w:style w:type="character" w:customStyle="1" w:styleId="icr880">
    <w:name w:val="icr880"/>
    <w:basedOn w:val="DefaultParagraphFont"/>
    <w:rsid w:val="009A594F"/>
  </w:style>
  <w:style w:type="character" w:customStyle="1" w:styleId="hx23q54">
    <w:name w:val="hx23q54"/>
    <w:basedOn w:val="DefaultParagraphFont"/>
    <w:rsid w:val="009A594F"/>
  </w:style>
  <w:style w:type="character" w:customStyle="1" w:styleId="m-5348258726587825636gmail-style13ptbold">
    <w:name w:val="m_-5348258726587825636gmail-style13ptbold"/>
    <w:basedOn w:val="DefaultParagraphFont"/>
    <w:rsid w:val="009A594F"/>
  </w:style>
  <w:style w:type="character" w:customStyle="1" w:styleId="m-5348258726587825636gmail-styleunderline">
    <w:name w:val="m_-5348258726587825636gmail-styleunderline"/>
    <w:basedOn w:val="DefaultParagraphFont"/>
    <w:rsid w:val="009A594F"/>
  </w:style>
  <w:style w:type="paragraph" w:customStyle="1" w:styleId="useless">
    <w:name w:val="useless"/>
    <w:basedOn w:val="Normal"/>
    <w:uiPriority w:val="99"/>
    <w:qFormat/>
    <w:rsid w:val="009A594F"/>
    <w:rPr>
      <w:rFonts w:eastAsia="Times New Roman" w:cs="Arial"/>
      <w:sz w:val="12"/>
    </w:rPr>
  </w:style>
  <w:style w:type="character" w:customStyle="1" w:styleId="ALLCAPSChar">
    <w:name w:val="ALL CAPS Char"/>
    <w:basedOn w:val="DefaultParagraphFont"/>
    <w:link w:val="ALLCAPS"/>
    <w:rsid w:val="009A594F"/>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9A594F"/>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9A594F"/>
    <w:rPr>
      <w:rFonts w:ascii="Calibri" w:eastAsia="Times New Roman" w:hAnsi="Calibri" w:cs="Arial"/>
      <w:b/>
      <w:sz w:val="24"/>
    </w:rPr>
  </w:style>
  <w:style w:type="character" w:customStyle="1" w:styleId="m489902567989944824gmail-style13ptbold">
    <w:name w:val="m_489902567989944824gmail-style13ptbold"/>
    <w:basedOn w:val="DefaultParagraphFont"/>
    <w:rsid w:val="009A594F"/>
  </w:style>
  <w:style w:type="character" w:customStyle="1" w:styleId="m489902567989944824gmail-styleunderline">
    <w:name w:val="m_489902567989944824gmail-styleunderline"/>
    <w:basedOn w:val="DefaultParagraphFont"/>
    <w:rsid w:val="009A594F"/>
  </w:style>
  <w:style w:type="character" w:customStyle="1" w:styleId="Mention3">
    <w:name w:val="Mention3"/>
    <w:basedOn w:val="DefaultParagraphFont"/>
    <w:uiPriority w:val="99"/>
    <w:semiHidden/>
    <w:unhideWhenUsed/>
    <w:rsid w:val="009A594F"/>
    <w:rPr>
      <w:color w:val="2B579A"/>
      <w:shd w:val="clear" w:color="auto" w:fill="E6E6E6"/>
    </w:rPr>
  </w:style>
  <w:style w:type="character" w:customStyle="1" w:styleId="m-5251091010484660064gmail-style13ptbold">
    <w:name w:val="m_-5251091010484660064gmail-style13ptbold"/>
    <w:basedOn w:val="DefaultParagraphFont"/>
    <w:rsid w:val="009A594F"/>
  </w:style>
  <w:style w:type="character" w:customStyle="1" w:styleId="m-5251091010484660064gmail-styleunderline">
    <w:name w:val="m_-5251091010484660064gmail-styleunderline"/>
    <w:basedOn w:val="DefaultParagraphFont"/>
    <w:rsid w:val="009A594F"/>
  </w:style>
  <w:style w:type="character" w:customStyle="1" w:styleId="tablecaption1">
    <w:name w:val="tablecaption"/>
    <w:basedOn w:val="DefaultParagraphFont"/>
    <w:rsid w:val="009A594F"/>
  </w:style>
  <w:style w:type="character" w:customStyle="1" w:styleId="StyleLatinHelvetica105ptBlack">
    <w:name w:val="Style (Latin) Helvetica 10.5 pt Black"/>
    <w:basedOn w:val="DefaultParagraphFont"/>
    <w:rsid w:val="009A594F"/>
    <w:rPr>
      <w:rFonts w:ascii="Times New Roman" w:hAnsi="Times New Roman"/>
      <w:color w:val="000000"/>
      <w:sz w:val="21"/>
    </w:rPr>
  </w:style>
  <w:style w:type="character" w:customStyle="1" w:styleId="m-413333960618644972gmail-style13ptbold">
    <w:name w:val="m_-413333960618644972gmail-style13ptbold"/>
    <w:basedOn w:val="DefaultParagraphFont"/>
    <w:rsid w:val="009A594F"/>
  </w:style>
  <w:style w:type="character" w:customStyle="1" w:styleId="m-413333960618644972gmail-styleunderline">
    <w:name w:val="m_-413333960618644972gmail-styleunderline"/>
    <w:basedOn w:val="DefaultParagraphFont"/>
    <w:rsid w:val="009A594F"/>
  </w:style>
  <w:style w:type="character" w:customStyle="1" w:styleId="m8314098763611656848gmail-stylestylebold12pt">
    <w:name w:val="m_8314098763611656848gmail-stylestylebold12pt"/>
    <w:basedOn w:val="DefaultParagraphFont"/>
    <w:rsid w:val="009A594F"/>
  </w:style>
  <w:style w:type="character" w:customStyle="1" w:styleId="m8314098763611656848gmail-styleboldunderline">
    <w:name w:val="m_8314098763611656848gmail-styleboldunderline"/>
    <w:basedOn w:val="DefaultParagraphFont"/>
    <w:rsid w:val="009A594F"/>
  </w:style>
  <w:style w:type="character" w:customStyle="1" w:styleId="tChar">
    <w:name w:val="t Char"/>
    <w:rsid w:val="009A594F"/>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9A594F"/>
    <w:rPr>
      <w:color w:val="2B579A"/>
      <w:shd w:val="clear" w:color="auto" w:fill="E6E6E6"/>
    </w:rPr>
  </w:style>
  <w:style w:type="character" w:customStyle="1" w:styleId="m-895152127622952443gmail-style13ptbold">
    <w:name w:val="m_-895152127622952443gmail-style13ptbold"/>
    <w:basedOn w:val="DefaultParagraphFont"/>
    <w:rsid w:val="009A594F"/>
  </w:style>
  <w:style w:type="character" w:customStyle="1" w:styleId="m4133802843404377303gmail-style13ptbold">
    <w:name w:val="m_4133802843404377303gmail-style13ptbold"/>
    <w:basedOn w:val="DefaultParagraphFont"/>
    <w:rsid w:val="009A594F"/>
  </w:style>
  <w:style w:type="character" w:customStyle="1" w:styleId="m4133802843404377303gmail-styleunderline">
    <w:name w:val="m_4133802843404377303gmail-styleunderline"/>
    <w:basedOn w:val="DefaultParagraphFont"/>
    <w:rsid w:val="009A594F"/>
  </w:style>
  <w:style w:type="character" w:customStyle="1" w:styleId="m1864609289044096952gmail-style13ptbold">
    <w:name w:val="m_1864609289044096952gmail-style13ptbold"/>
    <w:basedOn w:val="DefaultParagraphFont"/>
    <w:rsid w:val="009A594F"/>
  </w:style>
  <w:style w:type="character" w:customStyle="1" w:styleId="m-2434640214339110092gmail-style13ptbold">
    <w:name w:val="m_-2434640214339110092gmail-style13ptbold"/>
    <w:basedOn w:val="DefaultParagraphFont"/>
    <w:rsid w:val="009A594F"/>
  </w:style>
  <w:style w:type="character" w:customStyle="1" w:styleId="m-2434640214339110092gmail-styleunderline">
    <w:name w:val="m_-2434640214339110092gmail-styleunderline"/>
    <w:basedOn w:val="DefaultParagraphFont"/>
    <w:rsid w:val="009A594F"/>
  </w:style>
  <w:style w:type="character" w:customStyle="1" w:styleId="m-3350902899047358468gmail-styleunderline">
    <w:name w:val="m_-3350902899047358468gmail-styleunderline"/>
    <w:basedOn w:val="DefaultParagraphFont"/>
    <w:rsid w:val="009A594F"/>
  </w:style>
  <w:style w:type="paragraph" w:customStyle="1" w:styleId="Style5pt">
    <w:name w:val="Style 5 pt"/>
    <w:basedOn w:val="Normal"/>
    <w:link w:val="Style5ptChar"/>
    <w:rsid w:val="009A594F"/>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9A594F"/>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9A594F"/>
  </w:style>
  <w:style w:type="paragraph" w:customStyle="1" w:styleId="m462447500549623171gmail-msonormal">
    <w:name w:val="m_462447500549623171gmail-msonormal"/>
    <w:basedOn w:val="Normal"/>
    <w:uiPriority w:val="99"/>
    <w:rsid w:val="009A594F"/>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9A594F"/>
  </w:style>
  <w:style w:type="paragraph" w:customStyle="1" w:styleId="dek">
    <w:name w:val="dek"/>
    <w:basedOn w:val="Normal"/>
    <w:uiPriority w:val="99"/>
    <w:rsid w:val="009A594F"/>
    <w:pPr>
      <w:spacing w:before="100" w:beforeAutospacing="1" w:after="100" w:afterAutospacing="1"/>
    </w:pPr>
    <w:rPr>
      <w:rFonts w:eastAsia="Times New Roman"/>
      <w:sz w:val="24"/>
    </w:rPr>
  </w:style>
  <w:style w:type="character" w:customStyle="1" w:styleId="arttitle">
    <w:name w:val="art_title"/>
    <w:basedOn w:val="DefaultParagraphFont"/>
    <w:rsid w:val="009A594F"/>
  </w:style>
  <w:style w:type="character" w:customStyle="1" w:styleId="serialtitle">
    <w:name w:val="serial_title"/>
    <w:basedOn w:val="DefaultParagraphFont"/>
    <w:rsid w:val="009A594F"/>
  </w:style>
  <w:style w:type="character" w:customStyle="1" w:styleId="volumeissue">
    <w:name w:val="volume_issue"/>
    <w:basedOn w:val="DefaultParagraphFont"/>
    <w:rsid w:val="009A594F"/>
  </w:style>
  <w:style w:type="character" w:customStyle="1" w:styleId="pagerange">
    <w:name w:val="page_range"/>
    <w:basedOn w:val="DefaultParagraphFont"/>
    <w:rsid w:val="009A594F"/>
  </w:style>
  <w:style w:type="character" w:customStyle="1" w:styleId="doilink">
    <w:name w:val="doi_link"/>
    <w:basedOn w:val="DefaultParagraphFont"/>
    <w:rsid w:val="009A594F"/>
  </w:style>
  <w:style w:type="character" w:customStyle="1" w:styleId="headingnumber">
    <w:name w:val="headingnumber"/>
    <w:basedOn w:val="DefaultParagraphFont"/>
    <w:rsid w:val="009A594F"/>
  </w:style>
  <w:style w:type="character" w:customStyle="1" w:styleId="internalref">
    <w:name w:val="internalref"/>
    <w:basedOn w:val="DefaultParagraphFont"/>
    <w:rsid w:val="009A594F"/>
  </w:style>
  <w:style w:type="character" w:customStyle="1" w:styleId="articlepage-articlebody-firstletter">
    <w:name w:val="articlepage-articlebody-firstletter"/>
    <w:basedOn w:val="DefaultParagraphFont"/>
    <w:rsid w:val="009A594F"/>
  </w:style>
  <w:style w:type="character" w:customStyle="1" w:styleId="hubidentifier">
    <w:name w:val="hub_identifier"/>
    <w:basedOn w:val="DefaultParagraphFont"/>
    <w:rsid w:val="009A594F"/>
  </w:style>
  <w:style w:type="paragraph" w:customStyle="1" w:styleId="standardeinzug">
    <w:name w:val="standardeinzug"/>
    <w:basedOn w:val="Normal"/>
    <w:rsid w:val="009A594F"/>
    <w:pPr>
      <w:spacing w:before="100" w:beforeAutospacing="1" w:after="100" w:afterAutospacing="1"/>
    </w:pPr>
    <w:rPr>
      <w:rFonts w:eastAsia="Times New Roman"/>
      <w:sz w:val="24"/>
    </w:rPr>
  </w:style>
  <w:style w:type="paragraph" w:customStyle="1" w:styleId="aufzhlungnormal">
    <w:name w:val="aufzhlungnormal"/>
    <w:basedOn w:val="Normal"/>
    <w:rsid w:val="009A594F"/>
    <w:pPr>
      <w:spacing w:before="100" w:beforeAutospacing="1" w:after="100" w:afterAutospacing="1"/>
    </w:pPr>
    <w:rPr>
      <w:rFonts w:eastAsia="Times New Roman"/>
      <w:sz w:val="24"/>
    </w:rPr>
  </w:style>
  <w:style w:type="character" w:customStyle="1" w:styleId="auszeichnungkursiv">
    <w:name w:val="auszeichnungkursiv"/>
    <w:basedOn w:val="DefaultParagraphFont"/>
    <w:rsid w:val="009A594F"/>
  </w:style>
  <w:style w:type="paragraph" w:customStyle="1" w:styleId="entrefilet">
    <w:name w:val="entrefilet"/>
    <w:basedOn w:val="Normal"/>
    <w:rsid w:val="009A594F"/>
    <w:pPr>
      <w:spacing w:before="100" w:beforeAutospacing="1" w:after="100" w:afterAutospacing="1"/>
    </w:pPr>
    <w:rPr>
      <w:rFonts w:eastAsia="Times New Roman"/>
      <w:sz w:val="24"/>
    </w:rPr>
  </w:style>
  <w:style w:type="paragraph" w:customStyle="1" w:styleId="kapitelreferenzkopf">
    <w:name w:val="kapitelreferenzkopf"/>
    <w:basedOn w:val="Normal"/>
    <w:rsid w:val="009A594F"/>
    <w:pPr>
      <w:spacing w:before="100" w:beforeAutospacing="1" w:after="100" w:afterAutospacing="1"/>
    </w:pPr>
    <w:rPr>
      <w:rFonts w:eastAsia="Times New Roman"/>
      <w:sz w:val="24"/>
    </w:rPr>
  </w:style>
  <w:style w:type="paragraph" w:customStyle="1" w:styleId="tabberschrift">
    <w:name w:val="tabberschrift"/>
    <w:basedOn w:val="Normal"/>
    <w:rsid w:val="009A594F"/>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9A594F"/>
  </w:style>
  <w:style w:type="character" w:customStyle="1" w:styleId="m-268162420547309261gmail-stylestylebold12pt">
    <w:name w:val="m_-268162420547309261gmail-stylestylebold12pt"/>
    <w:basedOn w:val="DefaultParagraphFont"/>
    <w:rsid w:val="009A594F"/>
  </w:style>
  <w:style w:type="character" w:customStyle="1" w:styleId="m-268162420547309261gmail-styleboldunderline">
    <w:name w:val="m_-268162420547309261gmail-styleboldunderline"/>
    <w:basedOn w:val="DefaultParagraphFont"/>
    <w:rsid w:val="009A594F"/>
  </w:style>
  <w:style w:type="character" w:customStyle="1" w:styleId="m-5621139387307470627gmail-style13ptbold">
    <w:name w:val="m_-5621139387307470627gmail-style13ptbold"/>
    <w:basedOn w:val="DefaultParagraphFont"/>
    <w:rsid w:val="009A594F"/>
  </w:style>
  <w:style w:type="character" w:customStyle="1" w:styleId="m-5621139387307470627gmail-styleunderline">
    <w:name w:val="m_-5621139387307470627gmail-styleunderline"/>
    <w:basedOn w:val="DefaultParagraphFont"/>
    <w:rsid w:val="009A594F"/>
  </w:style>
  <w:style w:type="character" w:customStyle="1" w:styleId="m-4930835733434609408gmail-style13ptbold">
    <w:name w:val="m_-4930835733434609408gmail-style13ptbold"/>
    <w:basedOn w:val="DefaultParagraphFont"/>
    <w:rsid w:val="009A594F"/>
  </w:style>
  <w:style w:type="character" w:customStyle="1" w:styleId="m-4930835733434609408gmail-styleunderline">
    <w:name w:val="m_-4930835733434609408gmail-styleunderline"/>
    <w:basedOn w:val="DefaultParagraphFont"/>
    <w:rsid w:val="009A594F"/>
  </w:style>
  <w:style w:type="character" w:customStyle="1" w:styleId="m-2456650549122369157gmail-style13ptbold">
    <w:name w:val="m_-2456650549122369157gmail-style13ptbold"/>
    <w:basedOn w:val="DefaultParagraphFont"/>
    <w:rsid w:val="009A594F"/>
  </w:style>
  <w:style w:type="character" w:customStyle="1" w:styleId="m-2456650549122369157gmail-styleunderline">
    <w:name w:val="m_-2456650549122369157gmail-styleunderline"/>
    <w:basedOn w:val="DefaultParagraphFont"/>
    <w:rsid w:val="009A594F"/>
  </w:style>
  <w:style w:type="character" w:customStyle="1" w:styleId="mdash">
    <w:name w:val="mdash"/>
    <w:basedOn w:val="DefaultParagraphFont"/>
    <w:rsid w:val="009A594F"/>
  </w:style>
  <w:style w:type="character" w:customStyle="1" w:styleId="untext">
    <w:name w:val="untext"/>
    <w:basedOn w:val="DefaultParagraphFont"/>
    <w:rsid w:val="009A594F"/>
  </w:style>
  <w:style w:type="character" w:customStyle="1" w:styleId="css-1ly73wi">
    <w:name w:val="css-1ly73wi"/>
    <w:basedOn w:val="DefaultParagraphFont"/>
    <w:rsid w:val="009A594F"/>
  </w:style>
  <w:style w:type="paragraph" w:customStyle="1" w:styleId="e-navigation-primary-iteme-navigation-primary-item--first">
    <w:name w:val="e-navigation-primary-item&#10;     &#10;     &#10;     &#10;     e-navigation-primary-item--first"/>
    <w:basedOn w:val="Normal"/>
    <w:rsid w:val="009A594F"/>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9A594F"/>
  </w:style>
  <w:style w:type="paragraph" w:customStyle="1" w:styleId="e-navigation-primary-iteme-navigation-primary-item--current">
    <w:name w:val="e-navigation-primary-item&#10;     e-navigation-primary-item--current"/>
    <w:basedOn w:val="Normal"/>
    <w:rsid w:val="009A594F"/>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9A594F"/>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9A594F"/>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9A594F"/>
  </w:style>
  <w:style w:type="paragraph" w:customStyle="1" w:styleId="e-navigation-secondary-iteme-navigation-secondary-item--has-children">
    <w:name w:val="e-navigation-secondary-item&#10;     &#10;     e-navigation-secondary-item--has-children"/>
    <w:basedOn w:val="Normal"/>
    <w:rsid w:val="009A594F"/>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9A594F"/>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9A594F"/>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9A594F"/>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9A594F"/>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9A594F"/>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9A594F"/>
    <w:pPr>
      <w:spacing w:before="100" w:beforeAutospacing="1" w:after="100" w:afterAutospacing="1" w:line="240" w:lineRule="auto"/>
    </w:pPr>
    <w:rPr>
      <w:rFonts w:eastAsia="Times New Roman"/>
      <w:sz w:val="24"/>
    </w:rPr>
  </w:style>
  <w:style w:type="paragraph" w:customStyle="1" w:styleId="bylineauthor">
    <w:name w:val="byline__author"/>
    <w:basedOn w:val="Normal"/>
    <w:rsid w:val="009A594F"/>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9A594F"/>
  </w:style>
  <w:style w:type="character" w:customStyle="1" w:styleId="component-content">
    <w:name w:val="component-content"/>
    <w:basedOn w:val="DefaultParagraphFont"/>
    <w:rsid w:val="009A594F"/>
  </w:style>
  <w:style w:type="paragraph" w:customStyle="1" w:styleId="social-shareitem">
    <w:name w:val="social-share__item"/>
    <w:basedOn w:val="Normal"/>
    <w:rsid w:val="009A594F"/>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9A594F"/>
  </w:style>
  <w:style w:type="character" w:customStyle="1" w:styleId="lead-asset-caption">
    <w:name w:val="lead-asset-caption"/>
    <w:basedOn w:val="DefaultParagraphFont"/>
    <w:rsid w:val="009A594F"/>
  </w:style>
  <w:style w:type="character" w:customStyle="1" w:styleId="lead-asset-copyright">
    <w:name w:val="lead-asset-copyright"/>
    <w:basedOn w:val="DefaultParagraphFont"/>
    <w:rsid w:val="009A594F"/>
  </w:style>
  <w:style w:type="character" w:customStyle="1" w:styleId="lead-asset-copyright-label">
    <w:name w:val="lead-asset-copyright-label"/>
    <w:basedOn w:val="DefaultParagraphFont"/>
    <w:rsid w:val="009A594F"/>
  </w:style>
  <w:style w:type="character" w:customStyle="1" w:styleId="mfirst-letter">
    <w:name w:val="m_first-letter"/>
    <w:basedOn w:val="DefaultParagraphFont"/>
    <w:rsid w:val="009A594F"/>
  </w:style>
  <w:style w:type="paragraph" w:customStyle="1" w:styleId="list-of-tagsitem">
    <w:name w:val="list-of-tags__item"/>
    <w:basedOn w:val="Normal"/>
    <w:rsid w:val="009A594F"/>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9A594F"/>
  </w:style>
  <w:style w:type="paragraph" w:customStyle="1" w:styleId="social-followitem">
    <w:name w:val="social-follow__item"/>
    <w:basedOn w:val="Normal"/>
    <w:rsid w:val="009A594F"/>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9A594F"/>
  </w:style>
  <w:style w:type="paragraph" w:customStyle="1" w:styleId="recommended-articlesitem">
    <w:name w:val="recommended-articles__item"/>
    <w:basedOn w:val="Normal"/>
    <w:rsid w:val="009A594F"/>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9A594F"/>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9A594F"/>
  </w:style>
  <w:style w:type="character" w:customStyle="1" w:styleId="mmeta-propertydate-date">
    <w:name w:val="m_meta-property__date-date"/>
    <w:basedOn w:val="DefaultParagraphFont"/>
    <w:rsid w:val="009A594F"/>
  </w:style>
  <w:style w:type="character" w:customStyle="1" w:styleId="mmeta-propertydate-separator">
    <w:name w:val="m_meta-property__date-separator"/>
    <w:basedOn w:val="DefaultParagraphFont"/>
    <w:rsid w:val="009A594F"/>
  </w:style>
  <w:style w:type="character" w:customStyle="1" w:styleId="mmeta-propertydate-time">
    <w:name w:val="m_meta-property__date-time"/>
    <w:basedOn w:val="DefaultParagraphFont"/>
    <w:rsid w:val="009A594F"/>
  </w:style>
  <w:style w:type="character" w:customStyle="1" w:styleId="live-indicatortext">
    <w:name w:val="live-indicator__text"/>
    <w:basedOn w:val="DefaultParagraphFont"/>
    <w:rsid w:val="009A594F"/>
  </w:style>
  <w:style w:type="character" w:customStyle="1" w:styleId="sr-only">
    <w:name w:val="sr-only"/>
    <w:basedOn w:val="DefaultParagraphFont"/>
    <w:rsid w:val="009A594F"/>
  </w:style>
  <w:style w:type="character" w:customStyle="1" w:styleId="site-footerback-to-top-text">
    <w:name w:val="site-footer__back-to-top-text"/>
    <w:basedOn w:val="DefaultParagraphFont"/>
    <w:rsid w:val="009A594F"/>
  </w:style>
  <w:style w:type="character" w:customStyle="1" w:styleId="site-footersocial-description">
    <w:name w:val="site-footer__social-description"/>
    <w:basedOn w:val="DefaultParagraphFont"/>
    <w:rsid w:val="009A594F"/>
  </w:style>
  <w:style w:type="paragraph" w:customStyle="1" w:styleId="site-footersocial-item">
    <w:name w:val="site-footer__social-item"/>
    <w:basedOn w:val="Normal"/>
    <w:rsid w:val="009A594F"/>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9A594F"/>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9A594F"/>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9A594F"/>
  </w:style>
  <w:style w:type="character" w:customStyle="1" w:styleId="hgkelc">
    <w:name w:val="hgkelc"/>
    <w:basedOn w:val="DefaultParagraphFont"/>
    <w:rsid w:val="009A594F"/>
  </w:style>
  <w:style w:type="character" w:customStyle="1" w:styleId="TagsChar">
    <w:name w:val="Tags Char"/>
    <w:locked/>
    <w:rsid w:val="009A594F"/>
    <w:rPr>
      <w:b/>
    </w:rPr>
  </w:style>
  <w:style w:type="paragraph" w:customStyle="1" w:styleId="SmallText3">
    <w:name w:val="Small Text"/>
    <w:next w:val="Normal"/>
    <w:link w:val="SmallTextChar3"/>
    <w:qFormat/>
    <w:rsid w:val="009A594F"/>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9A594F"/>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9A594F"/>
    <w:pPr>
      <w:ind w:left="720"/>
      <w:outlineLvl w:val="0"/>
    </w:pPr>
    <w:rPr>
      <w:b/>
      <w:bCs/>
      <w:u w:val="single"/>
    </w:rPr>
  </w:style>
  <w:style w:type="character" w:customStyle="1" w:styleId="m-3219784662334730384gmail-style13ptbold">
    <w:name w:val="m_-3219784662334730384gmail-style13ptbold"/>
    <w:basedOn w:val="DefaultParagraphFont"/>
    <w:rsid w:val="009A594F"/>
  </w:style>
  <w:style w:type="character" w:customStyle="1" w:styleId="crosshead">
    <w:name w:val="crosshead"/>
    <w:basedOn w:val="DefaultParagraphFont"/>
    <w:rsid w:val="009A594F"/>
  </w:style>
  <w:style w:type="paragraph" w:customStyle="1" w:styleId="REALCARD">
    <w:name w:val="REAL CARD"/>
    <w:basedOn w:val="Normal"/>
    <w:link w:val="REALCARDChar"/>
    <w:qFormat/>
    <w:rsid w:val="009A594F"/>
    <w:pPr>
      <w:ind w:left="288" w:right="288"/>
    </w:pPr>
    <w:rPr>
      <w:sz w:val="16"/>
    </w:rPr>
  </w:style>
  <w:style w:type="character" w:customStyle="1" w:styleId="REALCARDChar">
    <w:name w:val="REAL CARD Char"/>
    <w:basedOn w:val="DefaultParagraphFont"/>
    <w:link w:val="REALCARD"/>
    <w:rsid w:val="009A594F"/>
    <w:rPr>
      <w:rFonts w:ascii="Calibri" w:hAnsi="Calibri"/>
      <w:sz w:val="16"/>
    </w:rPr>
  </w:style>
  <w:style w:type="character" w:customStyle="1" w:styleId="Underline5">
    <w:name w:val="Underline!!"/>
    <w:basedOn w:val="DefaultParagraphFont"/>
    <w:uiPriority w:val="1"/>
    <w:qFormat/>
    <w:rsid w:val="009A594F"/>
    <w:rPr>
      <w:b w:val="0"/>
      <w:bCs/>
      <w:sz w:val="20"/>
      <w:u w:val="single"/>
    </w:rPr>
  </w:style>
  <w:style w:type="character" w:customStyle="1" w:styleId="m3000812295800329957gmail-style13ptbold">
    <w:name w:val="m_3000812295800329957gmail-style13ptbold"/>
    <w:basedOn w:val="DefaultParagraphFont"/>
    <w:rsid w:val="009A594F"/>
  </w:style>
  <w:style w:type="character" w:customStyle="1" w:styleId="m3000812295800329957gmail-styleunderline">
    <w:name w:val="m_3000812295800329957gmail-styleunderline"/>
    <w:basedOn w:val="DefaultParagraphFont"/>
    <w:rsid w:val="009A594F"/>
  </w:style>
  <w:style w:type="character" w:customStyle="1" w:styleId="m-1980040478036286082gmail-styleunderline">
    <w:name w:val="m_-1980040478036286082gmail-styleunderline"/>
    <w:basedOn w:val="DefaultParagraphFont"/>
    <w:rsid w:val="009A594F"/>
  </w:style>
  <w:style w:type="character" w:customStyle="1" w:styleId="m-7861393314226884088gmail-style13ptbold">
    <w:name w:val="m_-7861393314226884088gmail-style13ptbold"/>
    <w:basedOn w:val="DefaultParagraphFont"/>
    <w:rsid w:val="009A594F"/>
  </w:style>
  <w:style w:type="character" w:customStyle="1" w:styleId="m-7861393314226884088gmail-styleunderline">
    <w:name w:val="m_-7861393314226884088gmail-styleunderline"/>
    <w:basedOn w:val="DefaultParagraphFont"/>
    <w:rsid w:val="009A594F"/>
  </w:style>
  <w:style w:type="character" w:customStyle="1" w:styleId="m9157140472398192259gmail-style13ptbold">
    <w:name w:val="m_9157140472398192259gmail-style13ptbold"/>
    <w:basedOn w:val="DefaultParagraphFont"/>
    <w:rsid w:val="009A594F"/>
  </w:style>
  <w:style w:type="character" w:customStyle="1" w:styleId="m9157140472398192259gmail-msohyperlink">
    <w:name w:val="m_9157140472398192259gmail-msohyperlink"/>
    <w:basedOn w:val="DefaultParagraphFont"/>
    <w:rsid w:val="009A594F"/>
  </w:style>
  <w:style w:type="character" w:customStyle="1" w:styleId="m9157140472398192259gmail-styleunderline">
    <w:name w:val="m_9157140472398192259gmail-styleunderline"/>
    <w:basedOn w:val="DefaultParagraphFont"/>
    <w:rsid w:val="009A594F"/>
  </w:style>
  <w:style w:type="character" w:customStyle="1" w:styleId="Heading1Char3">
    <w:name w:val="Heading 1 Char3"/>
    <w:basedOn w:val="DefaultParagraphFont"/>
    <w:rsid w:val="009A594F"/>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9A594F"/>
    <w:pPr>
      <w:keepNext/>
      <w:ind w:left="288" w:right="288"/>
    </w:pPr>
    <w:rPr>
      <w:rFonts w:ascii="Georgia" w:eastAsia="MS Gothic" w:hAnsi="Georgia"/>
      <w:szCs w:val="20"/>
    </w:rPr>
  </w:style>
  <w:style w:type="character" w:customStyle="1" w:styleId="Heading1CharChar1">
    <w:name w:val="Heading 1 Char Char1"/>
    <w:rsid w:val="009A594F"/>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cn.net/applications/oscn/DeliverDocument.asp?CiteID=20287" TargetMode="External"/><Relationship Id="rId13" Type="http://schemas.openxmlformats.org/officeDocument/2006/relationships/hyperlink" Target="https://www.bloomberg.com/news/articles/2021-09-02/manchin-tells-democrats-to-pause-on-biden-s-3-5-trillion-plan" TargetMode="External"/><Relationship Id="rId18" Type="http://schemas.openxmlformats.org/officeDocument/2006/relationships/hyperlink" Target="https://www.ncbi.nlm.nih.gov/pmc/articles/PMC722372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oscn.net/applications/oscn/DeliverDocument.asp?CiteID=20287" TargetMode="External"/><Relationship Id="rId12" Type="http://schemas.openxmlformats.org/officeDocument/2006/relationships/hyperlink" Target="http://www.oscn.net/applications/oscn/deliverdocument.asp?box1=106&amp;box2=U.S.&amp;box3=360" TargetMode="External"/><Relationship Id="rId17" Type="http://schemas.openxmlformats.org/officeDocument/2006/relationships/hyperlink" Target="https://scholarship.law.duke.edu/cgi/viewcontent.cgi?article=4710&amp;context=lcp" TargetMode="External"/><Relationship Id="rId2" Type="http://schemas.openxmlformats.org/officeDocument/2006/relationships/styles" Target="styles.xml"/><Relationship Id="rId16" Type="http://schemas.openxmlformats.org/officeDocument/2006/relationships/hyperlink" Target="https://thebulletin.org/2018/11/will-disruptive-technology-cause-nuclear-wa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oscn.net/applications/oscn/DeliverDocument.asp?CiteID=20287" TargetMode="External"/><Relationship Id="rId11" Type="http://schemas.openxmlformats.org/officeDocument/2006/relationships/hyperlink" Target="http://www.oscn.net/applications/oscn/DeliverDocument.asp?CiteID=20287" TargetMode="External"/><Relationship Id="rId5" Type="http://schemas.openxmlformats.org/officeDocument/2006/relationships/hyperlink" Target="http://www.learnersdictionary.com/definition/ought" TargetMode="External"/><Relationship Id="rId15" Type="http://schemas.openxmlformats.org/officeDocument/2006/relationships/hyperlink" Target="https://www.forbes.com/sites/normananderson/2021/02/22/the-biden-infrastructure-plan5-actions-to-jolt-us-awake-now/?sh=1d72f17b2ebd" TargetMode="External"/><Relationship Id="rId10" Type="http://schemas.openxmlformats.org/officeDocument/2006/relationships/hyperlink" Target="http://www.oscn.net/applications/oscn/deliverdocument.asp?box1=802&amp;box2=P.2D&amp;box3=813" TargetMode="External"/><Relationship Id="rId19" Type="http://schemas.openxmlformats.org/officeDocument/2006/relationships/hyperlink" Target="https://www.opendemocracy.net/en/oureconomy/battle-seattle-20-years-later-its-time-revival/" TargetMode="External"/><Relationship Id="rId4" Type="http://schemas.openxmlformats.org/officeDocument/2006/relationships/webSettings" Target="web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s://www.forbes.com/sites/lorenzomontanari/2021/05/12/bidens-undermining-of-us-intellectual-property-rights-is-dangerous-and-will-hurt-pandemic-response/?sh=4a74c50048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41</TotalTime>
  <Pages>21</Pages>
  <Words>10255</Words>
  <Characters>58459</Characters>
  <Application>Microsoft Office Word</Application>
  <DocSecurity>0</DocSecurity>
  <Lines>487</Lines>
  <Paragraphs>137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Process CP</vt:lpstr>
      <vt:lpstr>        Con Con CP</vt:lpstr>
      <vt:lpstr>        PTX DA</vt:lpstr>
      <vt:lpstr>        K</vt:lpstr>
      <vt:lpstr>        Case</vt:lpstr>
    </vt:vector>
  </TitlesOfParts>
  <Company>CISD</Company>
  <LinksUpToDate>false</LinksUpToDate>
  <CharactersWithSpaces>68577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2021-09-11T17:57:00Z</dcterms:created>
  <dcterms:modified xsi:type="dcterms:W3CDTF">2021-09-11T20:05:00Z</dcterms:modified>
</cp:coreProperties>
</file>