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AB6" w:rsidRDefault="005E4AB6" w:rsidP="005E4AB6">
      <w:pPr>
        <w:pStyle w:val="Heading3"/>
      </w:pPr>
      <w:r>
        <w:t>1</w:t>
      </w:r>
    </w:p>
    <w:p w:rsidR="005E4AB6" w:rsidRPr="00F81966" w:rsidRDefault="005E4AB6" w:rsidP="005E4AB6">
      <w:pPr>
        <w:pStyle w:val="Heading4"/>
      </w:pPr>
      <w:r>
        <w:t>U.S. global leadership is key to a new policy of containment that preserves the LIO and prevents global war but American popular support and commitment is key.</w:t>
      </w:r>
    </w:p>
    <w:p w:rsidR="005E4AB6" w:rsidRPr="00F81966" w:rsidRDefault="005E4AB6" w:rsidP="005E4AB6">
      <w:pPr>
        <w:rPr>
          <w:rStyle w:val="Style13ptBold"/>
        </w:rPr>
      </w:pPr>
      <w:proofErr w:type="spellStart"/>
      <w:r w:rsidRPr="00F81966">
        <w:rPr>
          <w:rStyle w:val="Style13ptBold"/>
        </w:rPr>
        <w:t>Mandelbaum</w:t>
      </w:r>
      <w:proofErr w:type="spellEnd"/>
      <w:r w:rsidRPr="00F81966">
        <w:rPr>
          <w:rStyle w:val="Style13ptBold"/>
        </w:rPr>
        <w:t>, PhD, 19</w:t>
      </w:r>
    </w:p>
    <w:p w:rsidR="005E4AB6" w:rsidRPr="00F81966" w:rsidRDefault="005E4AB6" w:rsidP="005E4AB6">
      <w:pPr>
        <w:rPr>
          <w:sz w:val="16"/>
          <w:szCs w:val="16"/>
        </w:rPr>
      </w:pPr>
      <w:r w:rsidRPr="00F81966">
        <w:rPr>
          <w:sz w:val="16"/>
          <w:szCs w:val="16"/>
        </w:rPr>
        <w:t>(</w:t>
      </w:r>
      <w:proofErr w:type="spellStart"/>
      <w:r w:rsidRPr="00F81966">
        <w:rPr>
          <w:sz w:val="16"/>
          <w:szCs w:val="16"/>
        </w:rPr>
        <w:t>Micheal</w:t>
      </w:r>
      <w:proofErr w:type="spellEnd"/>
      <w:r w:rsidRPr="00F81966">
        <w:rPr>
          <w:sz w:val="16"/>
          <w:szCs w:val="16"/>
        </w:rPr>
        <w:t xml:space="preserve">, </w:t>
      </w:r>
      <w:proofErr w:type="spellStart"/>
      <w:r w:rsidRPr="00F81966">
        <w:rPr>
          <w:sz w:val="16"/>
          <w:szCs w:val="16"/>
        </w:rPr>
        <w:t>PoliSci@Harvard</w:t>
      </w:r>
      <w:proofErr w:type="spellEnd"/>
      <w:r w:rsidRPr="00F81966">
        <w:rPr>
          <w:sz w:val="16"/>
          <w:szCs w:val="16"/>
        </w:rPr>
        <w:t xml:space="preserve">, </w:t>
      </w:r>
      <w:proofErr w:type="spellStart"/>
      <w:r w:rsidRPr="00F81966">
        <w:rPr>
          <w:sz w:val="16"/>
          <w:szCs w:val="16"/>
        </w:rPr>
        <w:t>ProfAmericanFoPo@JohnsHopkins</w:t>
      </w:r>
      <w:proofErr w:type="spellEnd"/>
      <w:r w:rsidRPr="00F81966">
        <w:rPr>
          <w:sz w:val="16"/>
          <w:szCs w:val="16"/>
        </w:rPr>
        <w:t>, 2-12, https://www.foreignaffairs.com/articles/china/2019-02-12/new-containment)</w:t>
      </w:r>
    </w:p>
    <w:p w:rsidR="005E4AB6" w:rsidRPr="00F81966" w:rsidRDefault="005E4AB6" w:rsidP="005E4AB6">
      <w:pPr>
        <w:rPr>
          <w:rStyle w:val="Emphasis"/>
        </w:rPr>
      </w:pPr>
      <w:r w:rsidRPr="00F81966">
        <w:rPr>
          <w:sz w:val="16"/>
        </w:rPr>
        <w:t xml:space="preserve">The quarter century </w:t>
      </w:r>
      <w:r w:rsidRPr="00F81966">
        <w:rPr>
          <w:rStyle w:val="StyleUnderline"/>
        </w:rPr>
        <w:t>following the Cold War was the most peaceful in modern history</w:t>
      </w:r>
      <w:r w:rsidRPr="00F81966">
        <w:rPr>
          <w:sz w:val="16"/>
        </w:rPr>
        <w:t xml:space="preserve">. The world’s strongest powers did not fight one another or even think much about doing so. They did not, </w:t>
      </w:r>
      <w:proofErr w:type="gramStart"/>
      <w:r w:rsidRPr="00F81966">
        <w:rPr>
          <w:sz w:val="16"/>
        </w:rPr>
        <w:t>on the whole</w:t>
      </w:r>
      <w:proofErr w:type="gramEnd"/>
      <w:r w:rsidRPr="00F81966">
        <w:rPr>
          <w:sz w:val="16"/>
        </w:rPr>
        <w:t xml:space="preserve">, prepare for war, anticipate war, or conduct negotiations and political maneuvers with the prospect of war looming in the background. </w:t>
      </w:r>
      <w:r w:rsidRPr="00A112FB">
        <w:rPr>
          <w:rStyle w:val="StyleUnderline"/>
          <w:highlight w:val="green"/>
        </w:rPr>
        <w:t>As</w:t>
      </w:r>
      <w:r w:rsidRPr="00F81966">
        <w:rPr>
          <w:rStyle w:val="StyleUnderline"/>
        </w:rPr>
        <w:t xml:space="preserve"> U.S. global military </w:t>
      </w:r>
      <w:r w:rsidRPr="00A112FB">
        <w:rPr>
          <w:rStyle w:val="StyleUnderline"/>
          <w:highlight w:val="green"/>
        </w:rPr>
        <w:t>hegemony persisted</w:t>
      </w:r>
      <w:r w:rsidRPr="00F81966">
        <w:rPr>
          <w:sz w:val="16"/>
        </w:rPr>
        <w:t xml:space="preserve">, </w:t>
      </w:r>
      <w:r w:rsidRPr="00F81966">
        <w:rPr>
          <w:rStyle w:val="StyleUnderline"/>
        </w:rPr>
        <w:t xml:space="preserve">the possibility of developed nations </w:t>
      </w:r>
      <w:r w:rsidRPr="00A112FB">
        <w:rPr>
          <w:rStyle w:val="StyleUnderline"/>
          <w:highlight w:val="green"/>
        </w:rPr>
        <w:t>fighting</w:t>
      </w:r>
      <w:r w:rsidRPr="00F81966">
        <w:rPr>
          <w:rStyle w:val="StyleUnderline"/>
        </w:rPr>
        <w:t xml:space="preserve"> one another </w:t>
      </w:r>
      <w:r w:rsidRPr="00A112FB">
        <w:rPr>
          <w:rStyle w:val="StyleUnderline"/>
          <w:highlight w:val="green"/>
        </w:rPr>
        <w:t>seemed</w:t>
      </w:r>
      <w:r w:rsidRPr="00F81966">
        <w:rPr>
          <w:rStyle w:val="StyleUnderline"/>
        </w:rPr>
        <w:t xml:space="preserve"> ever more </w:t>
      </w:r>
      <w:r w:rsidRPr="00A112FB">
        <w:rPr>
          <w:rStyle w:val="StyleUnderline"/>
          <w:highlight w:val="green"/>
        </w:rPr>
        <w:t xml:space="preserve">remote. </w:t>
      </w:r>
      <w:r w:rsidRPr="00A112FB">
        <w:rPr>
          <w:rStyle w:val="Emphasis"/>
          <w:highlight w:val="green"/>
        </w:rPr>
        <w:t>Then history began to change course</w:t>
      </w:r>
      <w:r w:rsidRPr="00F81966">
        <w:rPr>
          <w:sz w:val="16"/>
        </w:rPr>
        <w:t xml:space="preserve">. In the last several years, </w:t>
      </w:r>
      <w:r w:rsidRPr="00A112FB">
        <w:rPr>
          <w:rStyle w:val="StyleUnderline"/>
          <w:highlight w:val="green"/>
        </w:rPr>
        <w:t>three powers have launched active efforts to revise security arrangements</w:t>
      </w:r>
      <w:r w:rsidRPr="00F81966">
        <w:rPr>
          <w:rStyle w:val="StyleUnderline"/>
        </w:rPr>
        <w:t xml:space="preserve"> in their respective regions.</w:t>
      </w:r>
      <w:r w:rsidRPr="00F81966">
        <w:rPr>
          <w:sz w:val="16"/>
        </w:rPr>
        <w:t xml:space="preserve"> </w:t>
      </w:r>
      <w:hyperlink r:id="rId5" w:tgtFrame="_blank" w:history="1">
        <w:r w:rsidRPr="00A112FB">
          <w:rPr>
            <w:rStyle w:val="Emphasis"/>
            <w:highlight w:val="green"/>
          </w:rPr>
          <w:t>Russia</w:t>
        </w:r>
      </w:hyperlink>
      <w:r w:rsidRPr="00F81966">
        <w:rPr>
          <w:sz w:val="16"/>
        </w:rPr>
        <w:t xml:space="preserve"> has invaded Crimea and other parts of Ukraine and has tried covertly to destabilize European democracies. </w:t>
      </w:r>
      <w:hyperlink r:id="rId6" w:tgtFrame="_blank" w:history="1">
        <w:r w:rsidRPr="00A112FB">
          <w:rPr>
            <w:rStyle w:val="Emphasis"/>
            <w:highlight w:val="green"/>
          </w:rPr>
          <w:t>China</w:t>
        </w:r>
      </w:hyperlink>
      <w:r>
        <w:rPr>
          <w:rStyle w:val="Emphasis"/>
        </w:rPr>
        <w:t xml:space="preserve"> </w:t>
      </w:r>
      <w:r w:rsidRPr="00F81966">
        <w:rPr>
          <w:sz w:val="16"/>
        </w:rPr>
        <w:t xml:space="preserve">has built artificial island fortresses in international </w:t>
      </w:r>
      <w:r w:rsidRPr="00A112FB">
        <w:rPr>
          <w:sz w:val="16"/>
        </w:rPr>
        <w:t>waters</w:t>
      </w:r>
      <w:r w:rsidRPr="00F81966">
        <w:rPr>
          <w:sz w:val="16"/>
        </w:rPr>
        <w:t xml:space="preserve">, claimed vast swaths of the western Pacific, and moved to organize Eurasia economically in ways favorable to Beijing. </w:t>
      </w:r>
      <w:proofErr w:type="gramStart"/>
      <w:r w:rsidRPr="00F81966">
        <w:rPr>
          <w:sz w:val="16"/>
        </w:rPr>
        <w:t>And</w:t>
      </w:r>
      <w:proofErr w:type="gramEnd"/>
      <w:r w:rsidRPr="00F81966">
        <w:rPr>
          <w:sz w:val="16"/>
        </w:rPr>
        <w:t xml:space="preserve"> the </w:t>
      </w:r>
      <w:hyperlink r:id="rId7" w:tgtFrame="_blank" w:history="1">
        <w:r w:rsidRPr="00F81966">
          <w:rPr>
            <w:rStyle w:val="Hyperlink"/>
            <w:sz w:val="16"/>
          </w:rPr>
          <w:t>Islamic Republic of</w:t>
        </w:r>
        <w:r w:rsidRPr="00F81966">
          <w:rPr>
            <w:rStyle w:val="Emphasis"/>
            <w:sz w:val="16"/>
          </w:rPr>
          <w:t xml:space="preserve"> </w:t>
        </w:r>
        <w:r w:rsidRPr="00A112FB">
          <w:rPr>
            <w:rStyle w:val="Emphasis"/>
            <w:highlight w:val="green"/>
          </w:rPr>
          <w:t>Iran</w:t>
        </w:r>
      </w:hyperlink>
      <w:r w:rsidRPr="00F81966">
        <w:rPr>
          <w:sz w:val="16"/>
        </w:rPr>
        <w:t xml:space="preserve"> has </w:t>
      </w:r>
      <w:r w:rsidRPr="00F81966">
        <w:rPr>
          <w:rStyle w:val="StyleUnderline"/>
        </w:rPr>
        <w:t>expanded</w:t>
      </w:r>
      <w:r w:rsidRPr="00F81966">
        <w:rPr>
          <w:sz w:val="16"/>
        </w:rPr>
        <w:t xml:space="preserve"> its </w:t>
      </w:r>
      <w:r w:rsidRPr="00F81966">
        <w:rPr>
          <w:rStyle w:val="StyleUnderline"/>
        </w:rPr>
        <w:t>influence</w:t>
      </w:r>
      <w:r w:rsidRPr="00F81966">
        <w:rPr>
          <w:sz w:val="16"/>
        </w:rPr>
        <w:t xml:space="preserve"> over much of Iraq, Lebanon, Syria, and Yemen </w:t>
      </w:r>
      <w:r w:rsidRPr="00F81966">
        <w:rPr>
          <w:rStyle w:val="StyleUnderline"/>
        </w:rPr>
        <w:t>and is pursuing nuclear weapons.</w:t>
      </w:r>
      <w:r>
        <w:rPr>
          <w:rStyle w:val="StyleUnderline"/>
        </w:rPr>
        <w:t xml:space="preserve"> </w:t>
      </w:r>
      <w:r w:rsidRPr="00A112FB">
        <w:rPr>
          <w:rStyle w:val="StyleUnderline"/>
          <w:highlight w:val="green"/>
        </w:rPr>
        <w:t>This new world requires a new American foreign policy.</w:t>
      </w:r>
      <w:r w:rsidRPr="00F81966">
        <w:rPr>
          <w:rStyle w:val="StyleUnderline"/>
        </w:rPr>
        <w:t xml:space="preserve"> </w:t>
      </w:r>
      <w:r w:rsidRPr="00F81966">
        <w:rPr>
          <w:sz w:val="16"/>
        </w:rPr>
        <w:t xml:space="preserve">Fortunately, the country’s own not-so-distant past can offer guidance. During the Cold War, the United States chose to contain the Soviet Union, successfully deterring its military aggression and limiting its political influence for decades. </w:t>
      </w:r>
      <w:r w:rsidRPr="00A112FB">
        <w:rPr>
          <w:rStyle w:val="StyleUnderline"/>
          <w:highlight w:val="green"/>
        </w:rPr>
        <w:t>The U</w:t>
      </w:r>
      <w:r w:rsidRPr="00F81966">
        <w:rPr>
          <w:sz w:val="16"/>
        </w:rPr>
        <w:t xml:space="preserve">nited </w:t>
      </w:r>
      <w:r w:rsidRPr="00A112FB">
        <w:rPr>
          <w:rStyle w:val="StyleUnderline"/>
          <w:highlight w:val="green"/>
        </w:rPr>
        <w:t>S</w:t>
      </w:r>
      <w:r w:rsidRPr="00F81966">
        <w:rPr>
          <w:sz w:val="16"/>
        </w:rPr>
        <w:t xml:space="preserve">tates </w:t>
      </w:r>
      <w:r w:rsidRPr="00A112FB">
        <w:rPr>
          <w:rStyle w:val="Emphasis"/>
          <w:highlight w:val="green"/>
        </w:rPr>
        <w:t>should apply containment once again</w:t>
      </w:r>
      <w:r w:rsidRPr="00F81966">
        <w:rPr>
          <w:rStyle w:val="Emphasis"/>
        </w:rPr>
        <w:t>,</w:t>
      </w:r>
      <w:r w:rsidRPr="00F81966">
        <w:rPr>
          <w:rStyle w:val="StyleUnderline"/>
        </w:rPr>
        <w:t xml:space="preserve"> now to Russia, China, and Iran</w:t>
      </w:r>
      <w:r w:rsidRPr="00F81966">
        <w:rPr>
          <w:sz w:val="16"/>
        </w:rPr>
        <w:t xml:space="preserve">. The contemporary world is similar enough to its mid-twentieth-century predecessor to make that old strategy relevant but different enough that it needs to be </w:t>
      </w:r>
      <w:proofErr w:type="gramStart"/>
      <w:r w:rsidRPr="00F81966">
        <w:rPr>
          <w:sz w:val="16"/>
        </w:rPr>
        <w:t>modified</w:t>
      </w:r>
      <w:proofErr w:type="gramEnd"/>
      <w:r w:rsidRPr="00F81966">
        <w:rPr>
          <w:sz w:val="16"/>
        </w:rPr>
        <w:t xml:space="preserve"> and updated. While success </w:t>
      </w:r>
      <w:proofErr w:type="gramStart"/>
      <w:r w:rsidRPr="00F81966">
        <w:rPr>
          <w:sz w:val="16"/>
        </w:rPr>
        <w:t>is not guaranteed</w:t>
      </w:r>
      <w:proofErr w:type="gramEnd"/>
      <w:r w:rsidRPr="00F81966">
        <w:rPr>
          <w:sz w:val="16"/>
        </w:rPr>
        <w:t xml:space="preserve">, </w:t>
      </w:r>
      <w:r w:rsidRPr="00F81966">
        <w:rPr>
          <w:rStyle w:val="StyleUnderline"/>
        </w:rPr>
        <w:t>a new containment policy offers the best chance to defend American interests in the twenty-first century.</w:t>
      </w:r>
      <w:r>
        <w:rPr>
          <w:rStyle w:val="StyleUnderline"/>
        </w:rPr>
        <w:t xml:space="preserve"> </w:t>
      </w:r>
      <w:r w:rsidRPr="00F81966">
        <w:rPr>
          <w:sz w:val="16"/>
        </w:rPr>
        <w:t xml:space="preserve">Now as before, the possibility of armed conflict exerts a major influence on the foreign policies of the United States and countries throughout Asia, Europe, and the Middle East. The Cold War divided the world into rival camps, with regions and even countries split in two. Today, similar cleavages are developing, with each revisionist power seeking its own sphere of influence separate from the larger U.S.-backed global order. Now as before, the </w:t>
      </w:r>
      <w:r w:rsidRPr="00A112FB">
        <w:rPr>
          <w:rStyle w:val="StyleUnderline"/>
          <w:highlight w:val="green"/>
        </w:rPr>
        <w:t>revisionist powers</w:t>
      </w:r>
      <w:r w:rsidRPr="00F81966">
        <w:rPr>
          <w:rStyle w:val="StyleUnderline"/>
        </w:rPr>
        <w:t xml:space="preserve"> are dictatorships that challenge American values as well as</w:t>
      </w:r>
      <w:r w:rsidRPr="00F81966">
        <w:rPr>
          <w:sz w:val="16"/>
        </w:rPr>
        <w:t xml:space="preserve"> American </w:t>
      </w:r>
      <w:r w:rsidRPr="00F81966">
        <w:rPr>
          <w:rStyle w:val="StyleUnderline"/>
        </w:rPr>
        <w:t>interests</w:t>
      </w:r>
      <w:r w:rsidRPr="00F81966">
        <w:rPr>
          <w:sz w:val="16"/>
        </w:rPr>
        <w:t xml:space="preserve">. </w:t>
      </w:r>
      <w:r w:rsidRPr="00F81966">
        <w:rPr>
          <w:rStyle w:val="StyleUnderline"/>
        </w:rPr>
        <w:t xml:space="preserve">They </w:t>
      </w:r>
      <w:r w:rsidRPr="00A112FB">
        <w:rPr>
          <w:rStyle w:val="StyleUnderline"/>
          <w:highlight w:val="green"/>
        </w:rPr>
        <w:t>seek to overturn political, military, and economic arrangements</w:t>
      </w:r>
      <w:r w:rsidRPr="00F81966">
        <w:rPr>
          <w:rStyle w:val="StyleUnderline"/>
        </w:rPr>
        <w:t xml:space="preserve"> the U</w:t>
      </w:r>
      <w:r w:rsidRPr="00F81966">
        <w:rPr>
          <w:sz w:val="16"/>
        </w:rPr>
        <w:t xml:space="preserve">nited </w:t>
      </w:r>
      <w:r w:rsidRPr="00F81966">
        <w:rPr>
          <w:rStyle w:val="StyleUnderline"/>
        </w:rPr>
        <w:t>S</w:t>
      </w:r>
      <w:r w:rsidRPr="00F81966">
        <w:rPr>
          <w:sz w:val="16"/>
        </w:rPr>
        <w:t xml:space="preserve">tates </w:t>
      </w:r>
      <w:r w:rsidRPr="00F81966">
        <w:rPr>
          <w:rStyle w:val="StyleUnderline"/>
        </w:rPr>
        <w:t>helped establish</w:t>
      </w:r>
      <w:r w:rsidRPr="00F81966">
        <w:rPr>
          <w:sz w:val="16"/>
        </w:rPr>
        <w:t xml:space="preserve"> long ago and has supported ever since. Should </w:t>
      </w:r>
      <w:hyperlink r:id="rId8" w:tgtFrame="_blank" w:history="1">
        <w:r w:rsidRPr="00F81966">
          <w:rPr>
            <w:rStyle w:val="Hyperlink"/>
            <w:sz w:val="16"/>
          </w:rPr>
          <w:t>Vladimir Putin’s</w:t>
        </w:r>
      </w:hyperlink>
      <w:r w:rsidRPr="00F81966">
        <w:rPr>
          <w:sz w:val="16"/>
        </w:rPr>
        <w:t xml:space="preserve"> Russia succeed in reasserting control over parts of the former Soviet Union,</w:t>
      </w:r>
      <w:hyperlink r:id="rId9" w:tgtFrame="_blank" w:history="1">
        <w:r w:rsidRPr="00F81966">
          <w:rPr>
            <w:rStyle w:val="Hyperlink"/>
            <w:sz w:val="16"/>
          </w:rPr>
          <w:t xml:space="preserve"> Xi Jinping’s </w:t>
        </w:r>
      </w:hyperlink>
      <w:r w:rsidRPr="00F81966">
        <w:rPr>
          <w:sz w:val="16"/>
        </w:rPr>
        <w:t xml:space="preserve">China gain control over maritime commerce in the western Pacific, or Ayatollah Ali Khamenei’s Iran dominate the oil reserves of the Persian Gulf, the United States, its allies, and the global order they uphold would suffer a major blow. </w:t>
      </w:r>
      <w:r w:rsidRPr="00F81966">
        <w:rPr>
          <w:sz w:val="16"/>
        </w:rPr>
        <w:fldChar w:fldCharType="begin"/>
      </w:r>
      <w:r w:rsidR="007A28B0">
        <w:rPr>
          <w:sz w:val="16"/>
        </w:rPr>
        <w:instrText xml:space="preserve"> INCLUDEPICTURE "C:\\var\\folders\\3g\\_v0jdk856nz9f1mtqkq663yr0000gn\\T\\com.microsoft.Word\\WebArchiveCopyPasteTempFiles\\gif;base64,R0lGODlhAQABAAAAACH5BAEKAAEALAAAAAABAAEAAAICTAEAOw==" \* MERGEFORMAT </w:instrText>
      </w:r>
      <w:r w:rsidRPr="00F81966">
        <w:rPr>
          <w:sz w:val="16"/>
        </w:rPr>
        <w:fldChar w:fldCharType="separate"/>
      </w:r>
      <w:r w:rsidRPr="00F81966">
        <w:rPr>
          <w:noProof/>
          <w:sz w:val="16"/>
        </w:rPr>
        <w:drawing>
          <wp:inline distT="0" distB="0" distL="0" distR="0" wp14:anchorId="27F4A057" wp14:editId="6EB7F1D5">
            <wp:extent cx="12700" cy="12700"/>
            <wp:effectExtent l="0" t="0" r="0" b="0"/>
            <wp:docPr id="3" name="Picture 3" descr="The China-occupied Subi Reef in the disputed South China Sea, April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hina-occupied Subi Reef in the disputed South China Sea, April 20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F81966">
        <w:rPr>
          <w:sz w:val="16"/>
        </w:rPr>
        <w:fldChar w:fldCharType="end"/>
      </w:r>
      <w:proofErr w:type="gramStart"/>
      <w:r w:rsidRPr="00F81966">
        <w:rPr>
          <w:sz w:val="16"/>
        </w:rPr>
        <w:t>But</w:t>
      </w:r>
      <w:proofErr w:type="gramEnd"/>
      <w:r w:rsidRPr="00F81966">
        <w:rPr>
          <w:sz w:val="16"/>
        </w:rPr>
        <w:t xml:space="preserve"> today’s circumstances differ from those of the past in several important ways. During most of the Cold War, Washington confronted a single powerful opponent, the Soviet Union—the leader of the international communist movement. Now </w:t>
      </w:r>
      <w:r w:rsidRPr="00F81966">
        <w:rPr>
          <w:rStyle w:val="StyleUnderline"/>
        </w:rPr>
        <w:t>it must cope with three separate adversaries, each largely independent of the other two</w:t>
      </w:r>
      <w:r w:rsidRPr="00F81966">
        <w:rPr>
          <w:sz w:val="16"/>
        </w:rPr>
        <w:t xml:space="preserve">. Russia and China cooperate, but they also compete with each other. And while both have good relations with Iran, </w:t>
      </w:r>
      <w:proofErr w:type="gramStart"/>
      <w:r w:rsidRPr="00F81966">
        <w:rPr>
          <w:sz w:val="16"/>
        </w:rPr>
        <w:t>both also</w:t>
      </w:r>
      <w:proofErr w:type="gramEnd"/>
      <w:r w:rsidRPr="00F81966">
        <w:rPr>
          <w:sz w:val="16"/>
        </w:rPr>
        <w:t xml:space="preserve"> have large and potentially </w:t>
      </w:r>
      <w:hyperlink r:id="rId11" w:tgtFrame="_blank" w:history="1">
        <w:r w:rsidRPr="00F81966">
          <w:rPr>
            <w:rStyle w:val="Hyperlink"/>
            <w:sz w:val="16"/>
          </w:rPr>
          <w:t>restive Muslim populations</w:t>
        </w:r>
      </w:hyperlink>
      <w:r w:rsidRPr="00F81966">
        <w:rPr>
          <w:sz w:val="16"/>
        </w:rPr>
        <w:t xml:space="preserve">, giving them reason to worry about the growth of Iranian power and influence. Cold War containment was a single global undertaking, implemented regionally. </w:t>
      </w:r>
      <w:r w:rsidRPr="00F81966">
        <w:rPr>
          <w:rStyle w:val="StyleUnderline"/>
        </w:rPr>
        <w:t>Contemporary containment will involve three separate regional initiatives, implemented in coordination</w:t>
      </w:r>
      <w:r w:rsidRPr="00F81966">
        <w:rPr>
          <w:sz w:val="16"/>
        </w:rPr>
        <w:t xml:space="preserve">. The Soviet Union, moreover, presented a strong ideological challenge, devoted as it was to advancing not just Moscow’s geopolitical interests but also its communist principles. Neither Russia nor China has such a crusading ideology today. Russia has abandoned communism completely, and China has done so partially, retaining the notion of party supremacy but shedding most of the economics and the messianic zeal. </w:t>
      </w:r>
      <w:proofErr w:type="gramStart"/>
      <w:r w:rsidRPr="00F81966">
        <w:rPr>
          <w:sz w:val="16"/>
        </w:rPr>
        <w:t>And</w:t>
      </w:r>
      <w:proofErr w:type="gramEnd"/>
      <w:r w:rsidRPr="00F81966">
        <w:rPr>
          <w:sz w:val="16"/>
        </w:rPr>
        <w:t xml:space="preserve"> although the Islamic Republic represents a cause and not just a stretch of territory, the potential appeal of its ideology is largely limited to the Muslim world and, primarily, its Shiite minority. None of today’s revisionist powers possesses the Soviet Union’s fearsome military capabilities. Russia is a shrunken version of its older self militarily, and Iran lacks formidable modern military forces. China’s economic growth may ultimately allow it to match the United States in all strategic dimensions and pose a true peer threat, but to date, Beijing is concentrating on developing forces to exclude the United States from the western Pacific, not to project power globally. Moreover, the initiatives each has launched so far—Russia’s seizure of Crimea and Middle East meddling, </w:t>
      </w:r>
      <w:hyperlink r:id="rId12" w:tgtFrame="_blank" w:history="1">
        <w:r w:rsidRPr="00F81966">
          <w:rPr>
            <w:rStyle w:val="Hyperlink"/>
            <w:sz w:val="16"/>
          </w:rPr>
          <w:t>China’s island building</w:t>
        </w:r>
      </w:hyperlink>
      <w:r w:rsidRPr="00F81966">
        <w:rPr>
          <w:sz w:val="16"/>
        </w:rPr>
        <w:t xml:space="preserve">, Iran’s regional subversion—have been limited probes rather than all-out assaults on the existing order. Lastly, the Soviet Union was largely detached from the U.S.-centered global economy during the Cold War, whereas today’s revisionist powers are very much a part of it. Russia and Iran have relatively small economies and export mostly energy, but China has the world’s second-largest economy, with deep, wide, and growing connections to countries everywhere. Economic interdependence will complicate containment. China, for example, may be a political and military rival, but it is also a crucial economic partner. The United States depends on China to finance its deficits. China depends on the United States to buy its exports. Containment in Asia will thus require other policies as well, because although a Chinese military collapse would </w:t>
      </w:r>
      <w:r w:rsidRPr="00F81966">
        <w:rPr>
          <w:sz w:val="16"/>
        </w:rPr>
        <w:lastRenderedPageBreak/>
        <w:t xml:space="preserve">enhance Asian security, a Chinese economic collapse would bring economic disaster. Together, these differences make </w:t>
      </w:r>
      <w:proofErr w:type="gramStart"/>
      <w:r w:rsidRPr="00F81966">
        <w:rPr>
          <w:sz w:val="16"/>
        </w:rPr>
        <w:t>today’s</w:t>
      </w:r>
      <w:proofErr w:type="gramEnd"/>
      <w:r w:rsidRPr="00F81966">
        <w:rPr>
          <w:sz w:val="16"/>
        </w:rPr>
        <w:t xml:space="preserve"> containment a less urgent challenge than its Cold War predecessor. The United States does not have to deal with a single mortal threat from a country committed to remaking the entire world in its own image. It must address three serious but lesser challenges, mounted by countries seeking not heaven on earth but greater regional power and autonomy. </w:t>
      </w:r>
      <w:proofErr w:type="gramStart"/>
      <w:r w:rsidRPr="00F81966">
        <w:rPr>
          <w:sz w:val="16"/>
        </w:rPr>
        <w:t>But</w:t>
      </w:r>
      <w:proofErr w:type="gramEnd"/>
      <w:r w:rsidRPr="00F81966">
        <w:rPr>
          <w:sz w:val="16"/>
        </w:rPr>
        <w:t xml:space="preserve"> if today’s challenges are less epic, they are far more complicated. The old containment was simple, if not easy. The new containment will have to blend a variety of policies, carefully coordinated with one another in design and execution. This will tax the ingenuity and flexibility of the United States and its allies. STRONGER TOGETHER As during the Cold War, </w:t>
      </w:r>
      <w:r w:rsidRPr="00A112FB">
        <w:rPr>
          <w:rStyle w:val="StyleUnderline"/>
          <w:highlight w:val="green"/>
        </w:rPr>
        <w:t xml:space="preserve">containment today requires </w:t>
      </w:r>
      <w:r w:rsidRPr="00A112FB">
        <w:rPr>
          <w:rStyle w:val="Emphasis"/>
          <w:highlight w:val="green"/>
        </w:rPr>
        <w:t>American military deployments abroad</w:t>
      </w:r>
      <w:r w:rsidRPr="00F81966">
        <w:rPr>
          <w:rStyle w:val="Emphasis"/>
        </w:rPr>
        <w:t xml:space="preserve">. </w:t>
      </w:r>
      <w:r w:rsidRPr="00F81966">
        <w:rPr>
          <w:rStyle w:val="StyleUnderline"/>
        </w:rPr>
        <w:t xml:space="preserve">In Europe, </w:t>
      </w:r>
      <w:r w:rsidRPr="00A112FB">
        <w:rPr>
          <w:rStyle w:val="StyleUnderline"/>
          <w:highlight w:val="green"/>
        </w:rPr>
        <w:t xml:space="preserve">ground troops </w:t>
      </w:r>
      <w:proofErr w:type="gramStart"/>
      <w:r w:rsidRPr="00A112FB">
        <w:rPr>
          <w:rStyle w:val="StyleUnderline"/>
          <w:highlight w:val="green"/>
        </w:rPr>
        <w:t>are needed</w:t>
      </w:r>
      <w:proofErr w:type="gramEnd"/>
      <w:r w:rsidRPr="00A112FB">
        <w:rPr>
          <w:rStyle w:val="StyleUnderline"/>
          <w:highlight w:val="green"/>
        </w:rPr>
        <w:t xml:space="preserve"> to deter Russia</w:t>
      </w:r>
      <w:r w:rsidRPr="00A112FB">
        <w:rPr>
          <w:rStyle w:val="StyleUnderline"/>
        </w:rPr>
        <w:t>n</w:t>
      </w:r>
      <w:r w:rsidRPr="00F81966">
        <w:rPr>
          <w:rStyle w:val="StyleUnderline"/>
        </w:rPr>
        <w:t xml:space="preserve"> aggression</w:t>
      </w:r>
      <w:r w:rsidRPr="00F81966">
        <w:rPr>
          <w:sz w:val="16"/>
        </w:rPr>
        <w:t xml:space="preserve">. The Putin regime has already sent forces into Georgia and Ukraine. The United States is committed to protecting its NATO allies. These include the Baltic </w:t>
      </w:r>
      <w:proofErr w:type="gramStart"/>
      <w:r w:rsidRPr="00F81966">
        <w:rPr>
          <w:sz w:val="16"/>
        </w:rPr>
        <w:t>states</w:t>
      </w:r>
      <w:proofErr w:type="gramEnd"/>
      <w:r w:rsidRPr="00F81966">
        <w:rPr>
          <w:sz w:val="16"/>
        </w:rPr>
        <w:t xml:space="preserve">, tiny countries on Russia’s border. By defending them, the United States could encounter some of the same difficulties it did defending West Berlin, including, in the worst case, having to decide whether to bring nuclear weapons into play rather than accept military defeat. </w:t>
      </w:r>
      <w:r w:rsidRPr="00A112FB">
        <w:rPr>
          <w:rStyle w:val="StyleUnderline"/>
          <w:highlight w:val="green"/>
        </w:rPr>
        <w:t>East Asia requires a robust U.S. naval presence</w:t>
      </w:r>
      <w:r w:rsidRPr="00F81966">
        <w:rPr>
          <w:rStyle w:val="StyleUnderline"/>
        </w:rPr>
        <w:t xml:space="preserve"> to fend off China’s campaign to dominate the western Pacific</w:t>
      </w:r>
      <w:r w:rsidRPr="00F81966">
        <w:rPr>
          <w:sz w:val="16"/>
        </w:rPr>
        <w:t xml:space="preserve">. The United States is committed to protecting allies such as Japan, South Korea, and Taiwan and maintaining open sea-lanes, and it conducts what it calls “freedom-of-navigation operations” in international waters newly claimed by China to make clear that the rest of the world does not accept Chinese claims and Chinese dominance there. </w:t>
      </w:r>
      <w:proofErr w:type="gramStart"/>
      <w:r w:rsidRPr="00F81966">
        <w:rPr>
          <w:sz w:val="16"/>
        </w:rPr>
        <w:t>And</w:t>
      </w:r>
      <w:proofErr w:type="gramEnd"/>
      <w:r w:rsidRPr="00F81966">
        <w:rPr>
          <w:sz w:val="16"/>
        </w:rPr>
        <w:t xml:space="preserve"> </w:t>
      </w:r>
      <w:r w:rsidRPr="00A112FB">
        <w:rPr>
          <w:rStyle w:val="StyleUnderline"/>
          <w:highlight w:val="green"/>
        </w:rPr>
        <w:t xml:space="preserve">in the Middle East, American </w:t>
      </w:r>
      <w:r w:rsidRPr="00A112FB">
        <w:rPr>
          <w:rStyle w:val="StyleUnderline"/>
        </w:rPr>
        <w:t xml:space="preserve">naval and air </w:t>
      </w:r>
      <w:r w:rsidRPr="00A112FB">
        <w:rPr>
          <w:rStyle w:val="StyleUnderline"/>
          <w:highlight w:val="green"/>
        </w:rPr>
        <w:t>forces are needed to safeguard</w:t>
      </w:r>
      <w:r w:rsidRPr="00F81966">
        <w:rPr>
          <w:rStyle w:val="StyleUnderline"/>
        </w:rPr>
        <w:t xml:space="preserve"> shipments of</w:t>
      </w:r>
      <w:r w:rsidRPr="00F81966">
        <w:rPr>
          <w:sz w:val="16"/>
        </w:rPr>
        <w:t xml:space="preserve"> Persian Gulf </w:t>
      </w:r>
      <w:r w:rsidRPr="00A112FB">
        <w:rPr>
          <w:rStyle w:val="StyleUnderline"/>
          <w:highlight w:val="green"/>
        </w:rPr>
        <w:t>oil</w:t>
      </w:r>
      <w:r w:rsidRPr="00F81966">
        <w:rPr>
          <w:rStyle w:val="StyleUnderline"/>
        </w:rPr>
        <w:t xml:space="preserve"> to Europe and Asia</w:t>
      </w:r>
      <w:r w:rsidRPr="00F81966">
        <w:rPr>
          <w:sz w:val="16"/>
        </w:rPr>
        <w:t xml:space="preserve"> </w:t>
      </w:r>
      <w:r w:rsidRPr="00A112FB">
        <w:rPr>
          <w:rStyle w:val="StyleUnderline"/>
          <w:highlight w:val="green"/>
        </w:rPr>
        <w:t>and</w:t>
      </w:r>
      <w:r w:rsidRPr="00F81966">
        <w:rPr>
          <w:sz w:val="16"/>
        </w:rPr>
        <w:t xml:space="preserve"> to </w:t>
      </w:r>
      <w:r w:rsidRPr="00A112FB">
        <w:rPr>
          <w:rStyle w:val="StyleUnderline"/>
          <w:highlight w:val="green"/>
        </w:rPr>
        <w:t>support</w:t>
      </w:r>
      <w:r w:rsidRPr="00F81966">
        <w:rPr>
          <w:rStyle w:val="StyleUnderline"/>
        </w:rPr>
        <w:t xml:space="preserve"> a successful </w:t>
      </w:r>
      <w:r w:rsidRPr="00A112FB">
        <w:rPr>
          <w:rStyle w:val="StyleUnderline"/>
          <w:highlight w:val="green"/>
        </w:rPr>
        <w:t>rollback of the</w:t>
      </w:r>
      <w:r>
        <w:rPr>
          <w:rStyle w:val="StyleUnderline"/>
        </w:rPr>
        <w:t xml:space="preserve"> </w:t>
      </w:r>
      <w:hyperlink r:id="rId13" w:tgtFrame="_blank" w:history="1">
        <w:r w:rsidRPr="00A112FB">
          <w:rPr>
            <w:rStyle w:val="StyleUnderline"/>
          </w:rPr>
          <w:t xml:space="preserve">Iranian </w:t>
        </w:r>
        <w:r w:rsidRPr="00A112FB">
          <w:rPr>
            <w:rStyle w:val="StyleUnderline"/>
            <w:highlight w:val="green"/>
          </w:rPr>
          <w:t>nuclear program</w:t>
        </w:r>
      </w:hyperlink>
      <w:r w:rsidRPr="00F81966">
        <w:rPr>
          <w:sz w:val="16"/>
        </w:rPr>
        <w:t xml:space="preserve">, should that become necessary. American troops on the ground are not required; it is local forces that must check Iranian efforts at regional subversion (which </w:t>
      </w:r>
      <w:proofErr w:type="gramStart"/>
      <w:r w:rsidRPr="00F81966">
        <w:rPr>
          <w:sz w:val="16"/>
        </w:rPr>
        <w:t>are carried out</w:t>
      </w:r>
      <w:proofErr w:type="gramEnd"/>
      <w:r w:rsidRPr="00F81966">
        <w:rPr>
          <w:sz w:val="16"/>
        </w:rPr>
        <w:t xml:space="preserve"> by local militias). Diplomatically, </w:t>
      </w:r>
      <w:r w:rsidRPr="00A112FB">
        <w:rPr>
          <w:rStyle w:val="StyleUnderline"/>
          <w:highlight w:val="green"/>
        </w:rPr>
        <w:t>Washington needs to</w:t>
      </w:r>
      <w:r w:rsidRPr="00F81966">
        <w:rPr>
          <w:rStyle w:val="StyleUnderline"/>
        </w:rPr>
        <w:t xml:space="preserve"> </w:t>
      </w:r>
      <w:r w:rsidRPr="00F81966">
        <w:rPr>
          <w:sz w:val="16"/>
        </w:rPr>
        <w:t>maintain or</w:t>
      </w:r>
      <w:r w:rsidRPr="00F81966">
        <w:rPr>
          <w:rStyle w:val="StyleUnderline"/>
        </w:rPr>
        <w:t xml:space="preserve"> </w:t>
      </w:r>
      <w:r w:rsidRPr="00A112FB">
        <w:rPr>
          <w:rStyle w:val="StyleUnderline"/>
          <w:highlight w:val="green"/>
        </w:rPr>
        <w:t>assemble broad coalitions</w:t>
      </w:r>
      <w:r w:rsidRPr="00F81966">
        <w:rPr>
          <w:rStyle w:val="StyleUnderline"/>
        </w:rPr>
        <w:t xml:space="preserve"> of local powers </w:t>
      </w:r>
      <w:r w:rsidRPr="00A112FB">
        <w:rPr>
          <w:rStyle w:val="StyleUnderline"/>
          <w:highlight w:val="green"/>
        </w:rPr>
        <w:t>to oppose each</w:t>
      </w:r>
      <w:r w:rsidRPr="00F81966">
        <w:rPr>
          <w:rStyle w:val="StyleUnderline"/>
        </w:rPr>
        <w:t xml:space="preserve"> revisionist </w:t>
      </w:r>
      <w:r w:rsidRPr="00A112FB">
        <w:rPr>
          <w:rStyle w:val="StyleUnderline"/>
          <w:highlight w:val="green"/>
        </w:rPr>
        <w:t>challenge</w:t>
      </w:r>
      <w:r w:rsidRPr="00F81966">
        <w:rPr>
          <w:sz w:val="16"/>
        </w:rPr>
        <w:t xml:space="preserve">. In Europe, NATO </w:t>
      </w:r>
      <w:proofErr w:type="gramStart"/>
      <w:r w:rsidRPr="00F81966">
        <w:rPr>
          <w:sz w:val="16"/>
        </w:rPr>
        <w:t>was created</w:t>
      </w:r>
      <w:proofErr w:type="gramEnd"/>
      <w:r w:rsidRPr="00F81966">
        <w:rPr>
          <w:sz w:val="16"/>
        </w:rPr>
        <w:t xml:space="preserve"> to carry out this very mission and so should be the pillar of the United States’ strategy there. In Asia and the Middle East, the “hub and spoke” pattern of American Cold War alliances still exists, even as regional powers have begun to collaborate among themselves. </w:t>
      </w:r>
      <w:r w:rsidRPr="00A112FB">
        <w:rPr>
          <w:rStyle w:val="StyleUnderline"/>
          <w:highlight w:val="green"/>
        </w:rPr>
        <w:t xml:space="preserve">Working with partners exploits Washington’s greatest strength: its ability to </w:t>
      </w:r>
      <w:r w:rsidRPr="00A112FB">
        <w:rPr>
          <w:rStyle w:val="Emphasis"/>
          <w:highlight w:val="green"/>
        </w:rPr>
        <w:t>attract allies</w:t>
      </w:r>
      <w:r w:rsidRPr="00F81966">
        <w:rPr>
          <w:rStyle w:val="Emphasis"/>
        </w:rPr>
        <w:t xml:space="preserve"> and create powerful coalitions against isolated opponents</w:t>
      </w:r>
      <w:r w:rsidRPr="00F81966">
        <w:rPr>
          <w:sz w:val="16"/>
        </w:rPr>
        <w:t xml:space="preserve">. Coordinating with other countries also endows American foreign policy with a legitimacy it would otherwise lack, showing that the United States is not simply acting for itself but defending broad principles of international order that many others support. The dependence of the revisionists on access to the global economy gives the United States and its coalition </w:t>
      </w:r>
      <w:proofErr w:type="gramStart"/>
      <w:r w:rsidRPr="00F81966">
        <w:rPr>
          <w:sz w:val="16"/>
        </w:rPr>
        <w:t>partners</w:t>
      </w:r>
      <w:proofErr w:type="gramEnd"/>
      <w:r w:rsidRPr="00F81966">
        <w:rPr>
          <w:sz w:val="16"/>
        </w:rPr>
        <w:t xml:space="preserve"> a potential source of leverage. Washington and its allies have tried to exploit this through sanctions on Russia for its invasion of Ukraine, tariffs on China for its trade practices, and sanctions on Iran for its nuclear weapons program. </w:t>
      </w:r>
      <w:proofErr w:type="gramStart"/>
      <w:r w:rsidRPr="00F81966">
        <w:rPr>
          <w:sz w:val="16"/>
        </w:rPr>
        <w:t>But</w:t>
      </w:r>
      <w:proofErr w:type="gramEnd"/>
      <w:r w:rsidRPr="00F81966">
        <w:rPr>
          <w:sz w:val="16"/>
        </w:rPr>
        <w:t xml:space="preserve"> interdependence cuts both ways. Russia has tried to pressure Ukraine by restricting Ukrainian access to Russian energy. China has placed targeted embargoes on Japan and Norway to express displeasure with specific Japanese and Norwegian policies. Moreover, economic instruments have at best a mixed record in achieving political goals; the broader the sanctioning coalition is, the greater its impact will be. MAKING IT OFFICIAL The prospect of a twenty-first-century triple containment strategy raises several questions. Since the United States is already doing much of what is required, how much change in American foreign policy </w:t>
      </w:r>
      <w:proofErr w:type="gramStart"/>
      <w:r w:rsidRPr="00F81966">
        <w:rPr>
          <w:sz w:val="16"/>
        </w:rPr>
        <w:t>is needed</w:t>
      </w:r>
      <w:proofErr w:type="gramEnd"/>
      <w:r w:rsidRPr="00F81966">
        <w:rPr>
          <w:sz w:val="16"/>
        </w:rPr>
        <w:t xml:space="preserve">? Is it necessary or feasible to confront all </w:t>
      </w:r>
      <w:proofErr w:type="gramStart"/>
      <w:r w:rsidRPr="00F81966">
        <w:rPr>
          <w:sz w:val="16"/>
        </w:rPr>
        <w:t>three revisionist</w:t>
      </w:r>
      <w:proofErr w:type="gramEnd"/>
      <w:r w:rsidRPr="00F81966">
        <w:rPr>
          <w:sz w:val="16"/>
        </w:rPr>
        <w:t xml:space="preserve"> powers at once? </w:t>
      </w:r>
      <w:proofErr w:type="gramStart"/>
      <w:r w:rsidRPr="00F81966">
        <w:rPr>
          <w:sz w:val="16"/>
        </w:rPr>
        <w:t>And</w:t>
      </w:r>
      <w:proofErr w:type="gramEnd"/>
      <w:r w:rsidRPr="00F81966">
        <w:rPr>
          <w:sz w:val="16"/>
        </w:rPr>
        <w:t xml:space="preserve"> how does all this end? As for the first, </w:t>
      </w:r>
      <w:r w:rsidRPr="00F81966">
        <w:rPr>
          <w:rStyle w:val="StyleUnderline"/>
        </w:rPr>
        <w:t xml:space="preserve">explicitly committing the United States to containment would build on many existing policies while reframing them as part of a </w:t>
      </w:r>
      <w:r w:rsidRPr="00F81966">
        <w:rPr>
          <w:rStyle w:val="Emphasis"/>
        </w:rPr>
        <w:t>coherent national strategy</w:t>
      </w:r>
      <w:r w:rsidRPr="00F81966">
        <w:rPr>
          <w:rStyle w:val="StyleUnderline"/>
        </w:rPr>
        <w:t xml:space="preserve"> rather than the products of inertia or inattention</w:t>
      </w:r>
      <w:r w:rsidRPr="00F81966">
        <w:rPr>
          <w:sz w:val="16"/>
        </w:rPr>
        <w:t xml:space="preserve">. </w:t>
      </w:r>
      <w:r w:rsidRPr="00F81966">
        <w:rPr>
          <w:rStyle w:val="StyleUnderline"/>
        </w:rPr>
        <w:t xml:space="preserve">A </w:t>
      </w:r>
      <w:r w:rsidRPr="00A112FB">
        <w:rPr>
          <w:rStyle w:val="StyleUnderline"/>
          <w:highlight w:val="green"/>
        </w:rPr>
        <w:t>public commitment to containment would enhance</w:t>
      </w:r>
      <w:r w:rsidRPr="00F81966">
        <w:rPr>
          <w:rStyle w:val="StyleUnderline"/>
        </w:rPr>
        <w:t xml:space="preserve"> the credibility of American </w:t>
      </w:r>
      <w:r w:rsidRPr="00A112FB">
        <w:rPr>
          <w:rStyle w:val="StyleUnderline"/>
          <w:highlight w:val="green"/>
        </w:rPr>
        <w:t>deterrence</w:t>
      </w:r>
      <w:r w:rsidRPr="00F81966">
        <w:rPr>
          <w:rStyle w:val="StyleUnderline"/>
        </w:rPr>
        <w:t xml:space="preserve"> and lower the chance of</w:t>
      </w:r>
      <w:r w:rsidRPr="00F81966">
        <w:rPr>
          <w:sz w:val="16"/>
        </w:rPr>
        <w:t xml:space="preserve"> opportunistic </w:t>
      </w:r>
      <w:r w:rsidRPr="00F81966">
        <w:rPr>
          <w:rStyle w:val="StyleUnderline"/>
        </w:rPr>
        <w:t>attacks</w:t>
      </w:r>
      <w:r w:rsidRPr="00F81966">
        <w:rPr>
          <w:sz w:val="16"/>
        </w:rPr>
        <w:t xml:space="preserve"> by opponents hoping for easy gains (as happened in Korea in 1950 and Iraq in 1990). That, in turn, would reassure actual and potential allies and increase their willingness to join the effort. Adopting containment as a strategic frame would also help restrain Washington’s occasional impulses to do more (try to transform other societies) or less (retreat from global engagement altogether). As for confronting all three at once, geopolitical logic and historical experience suggest that reducing the number of threats is the best course, as the United States did by joining with the Soviet Union to defeat the Nazis and then aligning with Mao Zedong’s China to defeat the Soviet Union. Post-Soviet Russia would have been a natural partner for the West. </w:t>
      </w:r>
      <w:proofErr w:type="gramStart"/>
      <w:r w:rsidRPr="00F81966">
        <w:rPr>
          <w:sz w:val="16"/>
        </w:rPr>
        <w:t>But</w:t>
      </w:r>
      <w:proofErr w:type="gramEnd"/>
      <w:r w:rsidRPr="00F81966">
        <w:rPr>
          <w:sz w:val="16"/>
        </w:rPr>
        <w:t xml:space="preserve"> Moscow was needlessly alienated from its logical geopolitical partnership by NATO expansion, which brought foreign armies to its doorstep over its objections. At this point, all three revisionist regimes rely for domestic support on nationalist hostility to the United States specifically and Western democracies more generally and reject being part of a U.S.-led coalition. Fortunately, Russia is much weaker than the Soviet Union, China </w:t>
      </w:r>
      <w:proofErr w:type="gramStart"/>
      <w:r w:rsidRPr="00F81966">
        <w:rPr>
          <w:sz w:val="16"/>
        </w:rPr>
        <w:t>is restrained</w:t>
      </w:r>
      <w:proofErr w:type="gramEnd"/>
      <w:r w:rsidRPr="00F81966">
        <w:rPr>
          <w:sz w:val="16"/>
        </w:rPr>
        <w:t xml:space="preserve"> by both deterrence and the knowledge that military conflict would damage its economy, and Iran is a regional power. </w:t>
      </w:r>
      <w:proofErr w:type="gramStart"/>
      <w:r w:rsidRPr="00F81966">
        <w:rPr>
          <w:sz w:val="16"/>
        </w:rPr>
        <w:t>So</w:t>
      </w:r>
      <w:proofErr w:type="gramEnd"/>
      <w:r w:rsidRPr="00F81966">
        <w:rPr>
          <w:sz w:val="16"/>
        </w:rPr>
        <w:t xml:space="preserve"> </w:t>
      </w:r>
      <w:r w:rsidRPr="00A112FB">
        <w:rPr>
          <w:rStyle w:val="StyleUnderline"/>
          <w:highlight w:val="green"/>
        </w:rPr>
        <w:t>the U</w:t>
      </w:r>
      <w:r w:rsidRPr="00F81966">
        <w:rPr>
          <w:sz w:val="16"/>
        </w:rPr>
        <w:t xml:space="preserve">nited </w:t>
      </w:r>
      <w:r w:rsidRPr="00A112FB">
        <w:rPr>
          <w:rStyle w:val="StyleUnderline"/>
          <w:highlight w:val="green"/>
        </w:rPr>
        <w:t>S</w:t>
      </w:r>
      <w:r w:rsidRPr="00F81966">
        <w:rPr>
          <w:sz w:val="16"/>
        </w:rPr>
        <w:t xml:space="preserve">tates </w:t>
      </w:r>
      <w:r w:rsidRPr="00A112FB">
        <w:rPr>
          <w:rStyle w:val="Emphasis"/>
          <w:highlight w:val="green"/>
        </w:rPr>
        <w:t xml:space="preserve">can afford </w:t>
      </w:r>
      <w:r w:rsidRPr="00A112FB">
        <w:rPr>
          <w:rStyle w:val="Emphasis"/>
        </w:rPr>
        <w:t>to pursue</w:t>
      </w:r>
      <w:r w:rsidRPr="00F81966">
        <w:rPr>
          <w:rStyle w:val="Emphasis"/>
        </w:rPr>
        <w:t xml:space="preserve"> the </w:t>
      </w:r>
      <w:r w:rsidRPr="00A112FB">
        <w:rPr>
          <w:rStyle w:val="Emphasis"/>
          <w:highlight w:val="green"/>
        </w:rPr>
        <w:t>containment</w:t>
      </w:r>
      <w:r w:rsidRPr="00F81966">
        <w:rPr>
          <w:rStyle w:val="Emphasis"/>
        </w:rPr>
        <w:t xml:space="preserve"> of all three simultaneously</w:t>
      </w:r>
      <w:r w:rsidRPr="00F81966">
        <w:rPr>
          <w:sz w:val="16"/>
        </w:rPr>
        <w:t xml:space="preserve"> (so long as it does so as part of robust coalitions). Cold War containment was an open-ended policy with a hoped-for eventual outcome. The same will be true for the new version: the policy should continue as long as the threats it is intended to counter continue, and </w:t>
      </w:r>
      <w:proofErr w:type="gramStart"/>
      <w:r w:rsidRPr="00F81966">
        <w:rPr>
          <w:sz w:val="16"/>
        </w:rPr>
        <w:t>ideally</w:t>
      </w:r>
      <w:proofErr w:type="gramEnd"/>
      <w:r w:rsidRPr="00F81966">
        <w:rPr>
          <w:sz w:val="16"/>
        </w:rPr>
        <w:t xml:space="preserve"> it will end similarly. Constructive regime change, for example, especially the advent of democracy, would alter the foreign policy orientations of the revisionist powers. </w:t>
      </w:r>
      <w:proofErr w:type="gramStart"/>
      <w:r w:rsidRPr="00F81966">
        <w:rPr>
          <w:sz w:val="16"/>
        </w:rPr>
        <w:t>Such a change would have to come about through internal processes and is unlikely to happen anytime soon.</w:t>
      </w:r>
      <w:proofErr w:type="gramEnd"/>
      <w:r w:rsidRPr="00F81966">
        <w:rPr>
          <w:sz w:val="16"/>
        </w:rPr>
        <w:t xml:space="preserve"> Still, none of the regimes can be confident of its longevity; repeated outbreaks of political turbulence over the years have shown that each faces significant domestic opposition, maintains itself in power through coercion, and fears its people rather than trusts them. Situations like that can shift rapidly. A well-executed policy of containment could increase the chances of disruption by creating an external context that would encourage it. </w:t>
      </w:r>
      <w:proofErr w:type="gramStart"/>
      <w:r w:rsidRPr="00F81966">
        <w:rPr>
          <w:sz w:val="16"/>
        </w:rPr>
        <w:t>But</w:t>
      </w:r>
      <w:proofErr w:type="gramEnd"/>
      <w:r w:rsidRPr="00F81966">
        <w:rPr>
          <w:sz w:val="16"/>
        </w:rPr>
        <w:t xml:space="preserve"> when or, indeed, if it would bear fruit is impossible to predict. BEWARE OF FREE RIDERS </w:t>
      </w:r>
      <w:proofErr w:type="gramStart"/>
      <w:r w:rsidRPr="00F81966">
        <w:rPr>
          <w:rStyle w:val="StyleUnderline"/>
        </w:rPr>
        <w:t>The</w:t>
      </w:r>
      <w:proofErr w:type="gramEnd"/>
      <w:r w:rsidRPr="00F81966">
        <w:rPr>
          <w:rStyle w:val="StyleUnderline"/>
        </w:rPr>
        <w:t xml:space="preserve"> biggest obstacles to a new policy of containment come</w:t>
      </w:r>
      <w:r w:rsidRPr="00F81966">
        <w:rPr>
          <w:sz w:val="16"/>
        </w:rPr>
        <w:t xml:space="preserve">, ironically, </w:t>
      </w:r>
      <w:r w:rsidRPr="00F81966">
        <w:rPr>
          <w:rStyle w:val="StyleUnderline"/>
        </w:rPr>
        <w:t>not from the powers being contained but from the</w:t>
      </w:r>
      <w:r w:rsidRPr="00F81966">
        <w:rPr>
          <w:sz w:val="16"/>
        </w:rPr>
        <w:t xml:space="preserve"> countries doing the containing. The </w:t>
      </w:r>
      <w:r w:rsidRPr="00F81966">
        <w:rPr>
          <w:rStyle w:val="StyleUnderline"/>
        </w:rPr>
        <w:t>U</w:t>
      </w:r>
      <w:r w:rsidRPr="00F81966">
        <w:rPr>
          <w:sz w:val="16"/>
        </w:rPr>
        <w:t xml:space="preserve">nited </w:t>
      </w:r>
      <w:r w:rsidRPr="00F81966">
        <w:rPr>
          <w:rStyle w:val="StyleUnderline"/>
        </w:rPr>
        <w:t>S</w:t>
      </w:r>
      <w:r w:rsidRPr="00F81966">
        <w:rPr>
          <w:sz w:val="16"/>
        </w:rPr>
        <w:t xml:space="preserve">tates needs to relearn how to manage durable coalitions of allies and persuade its own citizenry that the exercise of global leadership is still worth the effort required. Coalitions are difficult to manage in the best of circumstances. It was hard to hold the Western alliance together during the Cold War, even though it faced a single powerful threat. Building and maintaining comparable coalitions today, confronted by diverse smaller threats, will be more difficult still. In Europe, although all countries are wary of Russia, some are more so than </w:t>
      </w:r>
      <w:proofErr w:type="gramStart"/>
      <w:r w:rsidRPr="00F81966">
        <w:rPr>
          <w:sz w:val="16"/>
        </w:rPr>
        <w:t>others</w:t>
      </w:r>
      <w:proofErr w:type="gramEnd"/>
      <w:r w:rsidRPr="00F81966">
        <w:rPr>
          <w:sz w:val="16"/>
        </w:rPr>
        <w:t xml:space="preserve">. Those closest to Russia’s borders most strongly support an enhanced Western military presence. Years of crisis over Europe’s common currency, meanwhile, have taken a political toll, increased intra-European tensions, and made cooperation of all kinds more difficult. The continuing </w:t>
      </w:r>
      <w:proofErr w:type="spellStart"/>
      <w:r w:rsidRPr="00F81966">
        <w:rPr>
          <w:sz w:val="16"/>
        </w:rPr>
        <w:t>Brexit</w:t>
      </w:r>
      <w:proofErr w:type="spellEnd"/>
      <w:r w:rsidRPr="00F81966">
        <w:rPr>
          <w:sz w:val="16"/>
        </w:rPr>
        <w:t xml:space="preserve"> drama will only compound the problems. Coalitions are difficult to manage in the best of circumstances. In Asia, the Philippines and South Korea have sometimes taken a more benign view of Chinese power than other countries in the region. </w:t>
      </w:r>
      <w:proofErr w:type="gramStart"/>
      <w:r w:rsidRPr="00F81966">
        <w:rPr>
          <w:sz w:val="16"/>
        </w:rPr>
        <w:t>And</w:t>
      </w:r>
      <w:proofErr w:type="gramEnd"/>
      <w:r w:rsidRPr="00F81966">
        <w:rPr>
          <w:sz w:val="16"/>
        </w:rPr>
        <w:t xml:space="preserve"> among those agreeing on the need to check Chinese ambitions (including Australia, India, Indonesia, and Japan), developing common policies is difficult because they are an amorphous, heterogeneous group. In the Middle East, crucial American allies, such as Qatar (which hosts a U.S. air base) and </w:t>
      </w:r>
      <w:hyperlink r:id="rId14" w:tgtFrame="_blank" w:history="1">
        <w:r w:rsidRPr="00F81966">
          <w:rPr>
            <w:rStyle w:val="Hyperlink"/>
            <w:sz w:val="16"/>
          </w:rPr>
          <w:t>Saudi Arabia</w:t>
        </w:r>
      </w:hyperlink>
      <w:r w:rsidRPr="00F81966">
        <w:rPr>
          <w:sz w:val="16"/>
        </w:rPr>
        <w:t xml:space="preserve">, are sharply at odds. The government of Turkey, a member of NATO, identifies with the Muslim Brotherhood, which Egypt and Saudi Arabia regard as a mortal enemy. Ironically, the one unproblematic member of the anti-Iran coalition is Israel, a country that for decades </w:t>
      </w:r>
      <w:proofErr w:type="gramStart"/>
      <w:r w:rsidRPr="00F81966">
        <w:rPr>
          <w:sz w:val="16"/>
        </w:rPr>
        <w:t>was anathematized</w:t>
      </w:r>
      <w:proofErr w:type="gramEnd"/>
      <w:r w:rsidRPr="00F81966">
        <w:rPr>
          <w:sz w:val="16"/>
        </w:rPr>
        <w:t xml:space="preserve"> as the root of all the problems in the Middle East but that is now recognized as a dependable counterweight to Persian power. All coalitions encounter </w:t>
      </w:r>
      <w:hyperlink r:id="rId15" w:tgtFrame="_blank" w:history="1">
        <w:r w:rsidRPr="00F81966">
          <w:rPr>
            <w:rStyle w:val="Hyperlink"/>
            <w:sz w:val="16"/>
          </w:rPr>
          <w:t>free-rider problems</w:t>
        </w:r>
      </w:hyperlink>
      <w:r w:rsidRPr="00F81966">
        <w:rPr>
          <w:sz w:val="16"/>
        </w:rPr>
        <w:t xml:space="preserve">, and the dominant members usually pay more than their fair share of the costs involved. </w:t>
      </w:r>
      <w:proofErr w:type="gramStart"/>
      <w:r w:rsidRPr="00F81966">
        <w:rPr>
          <w:sz w:val="16"/>
        </w:rPr>
        <w:t>So</w:t>
      </w:r>
      <w:proofErr w:type="gramEnd"/>
      <w:r w:rsidRPr="00F81966">
        <w:rPr>
          <w:sz w:val="16"/>
        </w:rPr>
        <w:t xml:space="preserve"> it will be with the new containment. The imbalance will be most glaring in Europe, where a tradition of letting Washington carry much of the burden of collective defense has persisted for too long</w:t>
      </w:r>
      <w:proofErr w:type="gramStart"/>
      <w:r w:rsidRPr="00F81966">
        <w:rPr>
          <w:sz w:val="16"/>
        </w:rPr>
        <w:t>;</w:t>
      </w:r>
      <w:proofErr w:type="gramEnd"/>
      <w:r w:rsidRPr="00F81966">
        <w:rPr>
          <w:sz w:val="16"/>
        </w:rPr>
        <w:t xml:space="preserve"> it originated when U.S. allies were weak and poor but continued even after they became strong and rich. During the Cold War, every American president tried, without much success, to get European countries to pay more for NATO, but none pushed the issue hard because the priority was to maintain a common front against the Soviet threat. There may be a lower tolerance for such free-riding today, as U.S. President Donald Trump’s comments make clear. The Asian countries wary of China have increased their spending on defense. Still, the United States is destined to take the lead in opposing China because the most pressing threat the People’s Republic presents is a maritime one—one that requires major naval forces to contest, of the kind </w:t>
      </w:r>
      <w:proofErr w:type="gramStart"/>
      <w:r w:rsidRPr="00F81966">
        <w:rPr>
          <w:sz w:val="16"/>
        </w:rPr>
        <w:t>that only</w:t>
      </w:r>
      <w:proofErr w:type="gramEnd"/>
      <w:r w:rsidRPr="00F81966">
        <w:rPr>
          <w:sz w:val="16"/>
        </w:rPr>
        <w:t xml:space="preserve"> the United States commands. In the Middle East, Israel has capable armed forces. Saudi Arabia has purchased expensive military hardware from the United States but has not demonstrated the capacity to use it effectively. Turkey has a formidable military, but the present Turkish government </w:t>
      </w:r>
      <w:proofErr w:type="gramStart"/>
      <w:r w:rsidRPr="00F81966">
        <w:rPr>
          <w:sz w:val="16"/>
        </w:rPr>
        <w:t>cannot be counted on</w:t>
      </w:r>
      <w:proofErr w:type="gramEnd"/>
      <w:r w:rsidRPr="00F81966">
        <w:rPr>
          <w:sz w:val="16"/>
        </w:rPr>
        <w:t xml:space="preserve"> to use it to contain Iran. WILL AMERICA LEAD? </w:t>
      </w:r>
      <w:r w:rsidRPr="00A112FB">
        <w:rPr>
          <w:rStyle w:val="StyleUnderline"/>
          <w:highlight w:val="green"/>
        </w:rPr>
        <w:t xml:space="preserve">The weakest link in the chain </w:t>
      </w:r>
      <w:r w:rsidRPr="00A112FB">
        <w:rPr>
          <w:rStyle w:val="Emphasis"/>
          <w:highlight w:val="green"/>
        </w:rPr>
        <w:t>may be the most powerful country itself</w:t>
      </w:r>
      <w:r w:rsidRPr="00F81966">
        <w:rPr>
          <w:sz w:val="16"/>
        </w:rPr>
        <w:t xml:space="preserve">. </w:t>
      </w:r>
      <w:r w:rsidRPr="00F81966">
        <w:rPr>
          <w:rStyle w:val="StyleUnderline"/>
        </w:rPr>
        <w:t>There are reasons to expect the American public to support a leading role in</w:t>
      </w:r>
      <w:r w:rsidRPr="00F81966">
        <w:rPr>
          <w:sz w:val="16"/>
        </w:rPr>
        <w:t xml:space="preserve"> the </w:t>
      </w:r>
      <w:r w:rsidRPr="00F81966">
        <w:rPr>
          <w:rStyle w:val="StyleUnderline"/>
        </w:rPr>
        <w:t>containment</w:t>
      </w:r>
      <w:r w:rsidRPr="00F81966">
        <w:rPr>
          <w:sz w:val="16"/>
        </w:rPr>
        <w:t xml:space="preserve"> of Russia, China, and Iran. The United States has a long history with such a foreign policy. The approach has geopolitical logic behind it, promising to protect American interests in crucial parts of the world at a reasonable price. </w:t>
      </w:r>
      <w:proofErr w:type="gramStart"/>
      <w:r w:rsidRPr="00F81966">
        <w:rPr>
          <w:sz w:val="16"/>
        </w:rPr>
        <w:t>But</w:t>
      </w:r>
      <w:proofErr w:type="gramEnd"/>
      <w:r w:rsidRPr="00F81966">
        <w:rPr>
          <w:sz w:val="16"/>
        </w:rPr>
        <w:t xml:space="preserve"> there are also reasons for skepticism. Today’s threats appear less urgent, coping with them will be more complicated, and the country’s attitude toward foreign entanglements has understandably soured over the last two decades. The weakest link in the chain may be the most powerful country itself. The United States </w:t>
      </w:r>
      <w:proofErr w:type="gramStart"/>
      <w:r w:rsidRPr="00F81966">
        <w:rPr>
          <w:sz w:val="16"/>
        </w:rPr>
        <w:t>was pulled</w:t>
      </w:r>
      <w:proofErr w:type="gramEnd"/>
      <w:r w:rsidRPr="00F81966">
        <w:rPr>
          <w:sz w:val="16"/>
        </w:rPr>
        <w:t xml:space="preserve"> into both world wars by external attacks, and Americans gave their support to a foreign policy of global reach during the Cold War because they were persuaded it would head off yet another world war. After the Soviet collapse, many of the Cold War arrangements persisted through inertia and gained support because they seemed to entail little expense or risk. Now that the expenses and risks of such a policy have increased, </w:t>
      </w:r>
      <w:r w:rsidRPr="00A112FB">
        <w:rPr>
          <w:rStyle w:val="Emphasis"/>
          <w:highlight w:val="green"/>
        </w:rPr>
        <w:t>many Americans may reconsider their support.</w:t>
      </w:r>
      <w:r>
        <w:rPr>
          <w:rStyle w:val="Emphasis"/>
        </w:rPr>
        <w:t xml:space="preserve"> </w:t>
      </w:r>
      <w:r w:rsidRPr="00F81966">
        <w:rPr>
          <w:sz w:val="16"/>
        </w:rPr>
        <w:t xml:space="preserve">The </w:t>
      </w:r>
      <w:r w:rsidRPr="00A112FB">
        <w:rPr>
          <w:rStyle w:val="StyleUnderline"/>
          <w:highlight w:val="green"/>
        </w:rPr>
        <w:t>skepticism has deepened</w:t>
      </w:r>
      <w:r w:rsidRPr="00F81966">
        <w:rPr>
          <w:rStyle w:val="StyleUnderline"/>
        </w:rPr>
        <w:t xml:space="preserve"> because of the county’s recent misadventures abroad</w:t>
      </w:r>
      <w:r w:rsidRPr="00F81966">
        <w:rPr>
          <w:sz w:val="16"/>
        </w:rPr>
        <w:t xml:space="preserve">. The interventions in </w:t>
      </w:r>
      <w:hyperlink r:id="rId16" w:tgtFrame="_blank" w:history="1">
        <w:r w:rsidRPr="00F81966">
          <w:rPr>
            <w:rStyle w:val="Hyperlink"/>
            <w:sz w:val="16"/>
          </w:rPr>
          <w:t>Afghanistan</w:t>
        </w:r>
      </w:hyperlink>
      <w:r w:rsidRPr="00F81966">
        <w:rPr>
          <w:sz w:val="16"/>
        </w:rPr>
        <w:t>, Iraq, and Libya turned out poorly, and the public has little taste for more</w:t>
      </w:r>
      <w:r w:rsidRPr="00F81966">
        <w:rPr>
          <w:rStyle w:val="StyleUnderline"/>
        </w:rPr>
        <w:t>. This view</w:t>
      </w:r>
      <w:r w:rsidRPr="00F81966">
        <w:rPr>
          <w:sz w:val="16"/>
        </w:rPr>
        <w:t xml:space="preserve"> has much to recommend it. </w:t>
      </w:r>
      <w:proofErr w:type="gramStart"/>
      <w:r w:rsidRPr="00F81966">
        <w:rPr>
          <w:sz w:val="16"/>
        </w:rPr>
        <w:t>But</w:t>
      </w:r>
      <w:proofErr w:type="gramEnd"/>
      <w:r w:rsidRPr="00F81966">
        <w:rPr>
          <w:sz w:val="16"/>
        </w:rPr>
        <w:t xml:space="preserve"> it </w:t>
      </w:r>
      <w:r w:rsidRPr="00F81966">
        <w:rPr>
          <w:rStyle w:val="StyleUnderline"/>
        </w:rPr>
        <w:t xml:space="preserve">need not threaten the prospects of a </w:t>
      </w:r>
      <w:r w:rsidRPr="00A112FB">
        <w:rPr>
          <w:rStyle w:val="StyleUnderline"/>
          <w:highlight w:val="green"/>
        </w:rPr>
        <w:t>new containment</w:t>
      </w:r>
      <w:r w:rsidRPr="00F81966">
        <w:rPr>
          <w:rStyle w:val="StyleUnderline"/>
        </w:rPr>
        <w:t xml:space="preserve">, because that course </w:t>
      </w:r>
      <w:r w:rsidRPr="00A112FB">
        <w:rPr>
          <w:rStyle w:val="StyleUnderline"/>
          <w:highlight w:val="green"/>
        </w:rPr>
        <w:t xml:space="preserve">is quite different from </w:t>
      </w:r>
      <w:r w:rsidRPr="00A112FB">
        <w:rPr>
          <w:rStyle w:val="StyleUnderline"/>
        </w:rPr>
        <w:t xml:space="preserve">the </w:t>
      </w:r>
      <w:r w:rsidRPr="00A112FB">
        <w:rPr>
          <w:rStyle w:val="StyleUnderline"/>
          <w:highlight w:val="green"/>
        </w:rPr>
        <w:t>failed crusades</w:t>
      </w:r>
      <w:r w:rsidRPr="00F81966">
        <w:rPr>
          <w:rStyle w:val="StyleUnderline"/>
        </w:rPr>
        <w:t xml:space="preserve"> </w:t>
      </w:r>
      <w:r w:rsidRPr="00F81966">
        <w:rPr>
          <w:sz w:val="16"/>
        </w:rPr>
        <w:t xml:space="preserve">of recent decades. Those involved efforts to transform the internal politics and economies of weak states. </w:t>
      </w:r>
      <w:r w:rsidRPr="00A112FB">
        <w:rPr>
          <w:rStyle w:val="StyleUnderline"/>
          <w:highlight w:val="green"/>
        </w:rPr>
        <w:t>Containment involves</w:t>
      </w:r>
      <w:r w:rsidRPr="00F81966">
        <w:rPr>
          <w:rStyle w:val="StyleUnderline"/>
        </w:rPr>
        <w:t xml:space="preserve"> the opposite, </w:t>
      </w:r>
      <w:r w:rsidRPr="00A112FB">
        <w:rPr>
          <w:rStyle w:val="StyleUnderline"/>
          <w:highlight w:val="green"/>
        </w:rPr>
        <w:t>checking the external conduct of strong states</w:t>
      </w:r>
      <w:r w:rsidRPr="00F81966">
        <w:rPr>
          <w:sz w:val="16"/>
        </w:rPr>
        <w:t xml:space="preserve">. </w:t>
      </w:r>
      <w:r w:rsidRPr="00F81966">
        <w:rPr>
          <w:rStyle w:val="StyleUnderline"/>
        </w:rPr>
        <w:t xml:space="preserve">If </w:t>
      </w:r>
      <w:r w:rsidRPr="00A112FB">
        <w:rPr>
          <w:rStyle w:val="StyleUnderline"/>
          <w:highlight w:val="green"/>
        </w:rPr>
        <w:t>national leaders</w:t>
      </w:r>
      <w:r w:rsidRPr="00F81966">
        <w:rPr>
          <w:rStyle w:val="StyleUnderline"/>
        </w:rPr>
        <w:t xml:space="preserve"> can appreciate and explain the difference, </w:t>
      </w:r>
      <w:r w:rsidRPr="00F81966">
        <w:rPr>
          <w:rStyle w:val="Emphasis"/>
        </w:rPr>
        <w:t xml:space="preserve">they </w:t>
      </w:r>
      <w:r w:rsidRPr="00A112FB">
        <w:rPr>
          <w:rStyle w:val="Emphasis"/>
          <w:highlight w:val="green"/>
        </w:rPr>
        <w:t xml:space="preserve">may be able to bring the public </w:t>
      </w:r>
      <w:proofErr w:type="gramStart"/>
      <w:r w:rsidRPr="00A112FB">
        <w:rPr>
          <w:rStyle w:val="Emphasis"/>
          <w:highlight w:val="green"/>
        </w:rPr>
        <w:t>along</w:t>
      </w:r>
      <w:proofErr w:type="gramEnd"/>
      <w:r w:rsidRPr="00A112FB">
        <w:rPr>
          <w:rStyle w:val="Emphasis"/>
          <w:highlight w:val="green"/>
        </w:rPr>
        <w:t>.</w:t>
      </w:r>
    </w:p>
    <w:p w:rsidR="005E4AB6" w:rsidRPr="00DE2492" w:rsidRDefault="005E4AB6" w:rsidP="005E4AB6">
      <w:pPr>
        <w:pStyle w:val="Heading4"/>
      </w:pPr>
      <w:r w:rsidRPr="00DE2492">
        <w:t xml:space="preserve">The </w:t>
      </w:r>
      <w:r w:rsidRPr="00DE2492">
        <w:rPr>
          <w:u w:val="single"/>
        </w:rPr>
        <w:t>best</w:t>
      </w:r>
      <w:r w:rsidRPr="00DE2492">
        <w:t xml:space="preserve"> studies confirm our </w:t>
      </w:r>
      <w:r w:rsidRPr="00DE2492">
        <w:rPr>
          <w:u w:val="single"/>
        </w:rPr>
        <w:t>impact</w:t>
      </w:r>
      <w:r w:rsidRPr="00DE2492">
        <w:t xml:space="preserve">---err on the side of a </w:t>
      </w:r>
      <w:r w:rsidRPr="00DE2492">
        <w:rPr>
          <w:u w:val="single"/>
        </w:rPr>
        <w:t>consensus</w:t>
      </w:r>
      <w:r w:rsidRPr="00DE2492">
        <w:t xml:space="preserve"> of </w:t>
      </w:r>
      <w:r w:rsidRPr="00DE2492">
        <w:rPr>
          <w:u w:val="single"/>
        </w:rPr>
        <w:t>empirical</w:t>
      </w:r>
      <w:r w:rsidRPr="00DE2492">
        <w:t xml:space="preserve"> research---our evidence assumes </w:t>
      </w:r>
      <w:r w:rsidRPr="00DE2492">
        <w:rPr>
          <w:u w:val="single"/>
        </w:rPr>
        <w:t>every skeptic</w:t>
      </w:r>
      <w:r w:rsidRPr="00DE2492">
        <w:t xml:space="preserve"> </w:t>
      </w:r>
    </w:p>
    <w:p w:rsidR="005E4AB6" w:rsidRPr="00DE2492" w:rsidRDefault="005E4AB6" w:rsidP="005E4AB6">
      <w:r w:rsidRPr="00DE2492">
        <w:rPr>
          <w:rStyle w:val="Style13ptBold"/>
        </w:rPr>
        <w:t xml:space="preserve">Brooks &amp; </w:t>
      </w:r>
      <w:proofErr w:type="spellStart"/>
      <w:r w:rsidRPr="00DE2492">
        <w:rPr>
          <w:rStyle w:val="Style13ptBold"/>
        </w:rPr>
        <w:t>Wohlforth</w:t>
      </w:r>
      <w:proofErr w:type="spellEnd"/>
      <w:r w:rsidRPr="00DE2492">
        <w:rPr>
          <w:rStyle w:val="Style13ptBold"/>
        </w:rPr>
        <w:t xml:space="preserve"> 16</w:t>
      </w:r>
      <w:r w:rsidRPr="00DE2492">
        <w:t xml:space="preserve"> [William, Daniel Webster Professor in the Department of Government at Dartmouth College. Stephen Brooks, Ph. D in Political Science from Yale, Associate Professor of Government at Dartmouth College, Senior Fellow at the </w:t>
      </w:r>
      <w:proofErr w:type="spellStart"/>
      <w:r w:rsidRPr="00DE2492">
        <w:t>Belfer</w:t>
      </w:r>
      <w:proofErr w:type="spellEnd"/>
      <w:r w:rsidRPr="00DE2492">
        <w:t xml:space="preserve"> Center for Science and International Affairs at Harvard University. Page 103-108]</w:t>
      </w:r>
    </w:p>
    <w:p w:rsidR="005E4AB6" w:rsidRPr="005D794C" w:rsidRDefault="005E4AB6" w:rsidP="005E4AB6">
      <w:pPr>
        <w:rPr>
          <w:rStyle w:val="StyleUnderline"/>
        </w:rPr>
      </w:pPr>
      <w:r w:rsidRPr="00DE2492">
        <w:rPr>
          <w:rStyle w:val="StyleUnderline"/>
        </w:rPr>
        <w:t xml:space="preserve">Consistency with influential relevant theories lends </w:t>
      </w:r>
      <w:r w:rsidRPr="00DE2492">
        <w:rPr>
          <w:rStyle w:val="Emphasis"/>
        </w:rPr>
        <w:t>credence</w:t>
      </w:r>
      <w:r w:rsidRPr="00DE2492">
        <w:rPr>
          <w:sz w:val="16"/>
        </w:rPr>
        <w:t xml:space="preserve"> </w:t>
      </w:r>
      <w:r w:rsidRPr="00DE2492">
        <w:rPr>
          <w:rStyle w:val="StyleUnderline"/>
        </w:rPr>
        <w:t xml:space="preserve">to the expectation that </w:t>
      </w:r>
      <w:r w:rsidRPr="005D794C">
        <w:rPr>
          <w:rStyle w:val="Emphasis"/>
          <w:highlight w:val="green"/>
        </w:rPr>
        <w:t>US security commitments</w:t>
      </w:r>
      <w:r w:rsidRPr="00DE2492">
        <w:rPr>
          <w:sz w:val="16"/>
        </w:rPr>
        <w:t xml:space="preserve"> </w:t>
      </w:r>
      <w:r w:rsidRPr="00DE2492">
        <w:rPr>
          <w:rStyle w:val="StyleUnderline"/>
        </w:rPr>
        <w:t xml:space="preserve">actually </w:t>
      </w:r>
      <w:r w:rsidRPr="005D794C">
        <w:rPr>
          <w:rStyle w:val="StyleUnderline"/>
          <w:highlight w:val="green"/>
        </w:rPr>
        <w:t>can shape the strategic environment</w:t>
      </w:r>
      <w:r w:rsidRPr="00DE2492">
        <w:rPr>
          <w:rStyle w:val="StyleUnderline"/>
        </w:rPr>
        <w:t xml:space="preserve"> as deep engagement presupposes</w:t>
      </w:r>
      <w:r w:rsidRPr="00DE2492">
        <w:rPr>
          <w:sz w:val="16"/>
        </w:rPr>
        <w:t xml:space="preserve">. </w:t>
      </w:r>
      <w:proofErr w:type="gramStart"/>
      <w:r w:rsidRPr="00DE2492">
        <w:rPr>
          <w:sz w:val="16"/>
        </w:rPr>
        <w:t>But</w:t>
      </w:r>
      <w:proofErr w:type="gramEnd"/>
      <w:r w:rsidRPr="00DE2492">
        <w:rPr>
          <w:sz w:val="16"/>
        </w:rPr>
        <w:t xml:space="preserve"> it is far from conclusive. Not all analysts endorse the theories we discussed in chapter 5. These theories make strong assumptions that states generally act rationally and focus primarily on security. Allowing misperceptions, emotions, domestic politics, desire for status, or concern for honor into the picture might alter the verdict on the strategy’s net expected </w:t>
      </w:r>
      <w:r w:rsidRPr="005D794C">
        <w:rPr>
          <w:sz w:val="16"/>
        </w:rPr>
        <w:t xml:space="preserve">effects. </w:t>
      </w:r>
      <w:proofErr w:type="gramStart"/>
      <w:r w:rsidRPr="005D794C">
        <w:rPr>
          <w:sz w:val="16"/>
        </w:rPr>
        <w:t>And</w:t>
      </w:r>
      <w:proofErr w:type="gramEnd"/>
      <w:r w:rsidRPr="005D794C">
        <w:rPr>
          <w:sz w:val="16"/>
        </w:rPr>
        <w:t xml:space="preserve"> </w:t>
      </w:r>
      <w:r w:rsidRPr="005D794C">
        <w:rPr>
          <w:rStyle w:val="StyleUnderline"/>
        </w:rPr>
        <w:t>to model the strategy’s expected effects we had to simplify things by selecting two mechanisms</w:t>
      </w:r>
      <w:r w:rsidRPr="005D794C">
        <w:rPr>
          <w:sz w:val="16"/>
        </w:rPr>
        <w:t xml:space="preserve">— </w:t>
      </w:r>
      <w:r w:rsidRPr="005D794C">
        <w:rPr>
          <w:rStyle w:val="Emphasis"/>
        </w:rPr>
        <w:t>assurance</w:t>
      </w:r>
      <w:r w:rsidRPr="005D794C">
        <w:rPr>
          <w:sz w:val="16"/>
        </w:rPr>
        <w:t xml:space="preserve"> </w:t>
      </w:r>
      <w:r w:rsidRPr="005D794C">
        <w:rPr>
          <w:rStyle w:val="StyleUnderline"/>
        </w:rPr>
        <w:t>and</w:t>
      </w:r>
      <w:r w:rsidRPr="005D794C">
        <w:rPr>
          <w:sz w:val="16"/>
        </w:rPr>
        <w:t xml:space="preserve"> </w:t>
      </w:r>
      <w:r w:rsidRPr="005D794C">
        <w:rPr>
          <w:rStyle w:val="Emphasis"/>
        </w:rPr>
        <w:t>deterrence</w:t>
      </w:r>
      <w:r w:rsidRPr="005D794C">
        <w:rPr>
          <w:sz w:val="16"/>
        </w:rPr>
        <w:t xml:space="preserve">— </w:t>
      </w:r>
      <w:r w:rsidRPr="005D794C">
        <w:rPr>
          <w:rStyle w:val="StyleUnderline"/>
        </w:rPr>
        <w:t xml:space="preserve">and examining their effects independently, thus missing potentially </w:t>
      </w:r>
      <w:r w:rsidRPr="005D794C">
        <w:rPr>
          <w:rStyle w:val="Emphasis"/>
        </w:rPr>
        <w:t>powerful positive interactions</w:t>
      </w:r>
      <w:r w:rsidRPr="005D794C">
        <w:rPr>
          <w:rStyle w:val="StyleUnderline"/>
        </w:rPr>
        <w:t xml:space="preserve"> between them.</w:t>
      </w:r>
    </w:p>
    <w:p w:rsidR="005E4AB6" w:rsidRPr="00DE2492" w:rsidRDefault="005E4AB6" w:rsidP="005E4AB6">
      <w:pPr>
        <w:rPr>
          <w:sz w:val="16"/>
        </w:rPr>
      </w:pPr>
      <w:r w:rsidRPr="005D794C">
        <w:rPr>
          <w:sz w:val="16"/>
        </w:rPr>
        <w:t xml:space="preserve">This chapter moves beyond theory to examine patterns of evidence. If the theoretical arguments about the security effects of deep engagement are right, what sort of evidence should we see? Two </w:t>
      </w:r>
      <w:r w:rsidRPr="005D794C">
        <w:rPr>
          <w:rStyle w:val="StyleUnderline"/>
        </w:rPr>
        <w:t>major bodies of evidence are most important</w:t>
      </w:r>
      <w:r w:rsidRPr="005D794C">
        <w:rPr>
          <w:sz w:val="16"/>
        </w:rPr>
        <w:t xml:space="preserve">: general </w:t>
      </w:r>
      <w:r w:rsidRPr="005D794C">
        <w:rPr>
          <w:rStyle w:val="Emphasis"/>
        </w:rPr>
        <w:t>empirical</w:t>
      </w:r>
      <w:r w:rsidRPr="00DE2492">
        <w:rPr>
          <w:rStyle w:val="Emphasis"/>
        </w:rPr>
        <w:t xml:space="preserve"> findings</w:t>
      </w:r>
      <w:r w:rsidRPr="00DE2492">
        <w:rPr>
          <w:sz w:val="16"/>
        </w:rPr>
        <w:t xml:space="preserve"> concerning the strategy’s key mechanisms </w:t>
      </w:r>
      <w:r w:rsidRPr="00DE2492">
        <w:rPr>
          <w:rStyle w:val="StyleUnderline"/>
        </w:rPr>
        <w:t>and</w:t>
      </w:r>
      <w:r w:rsidRPr="00DE2492">
        <w:rPr>
          <w:sz w:val="16"/>
        </w:rPr>
        <w:t xml:space="preserve"> </w:t>
      </w:r>
      <w:r w:rsidRPr="00DE2492">
        <w:rPr>
          <w:rStyle w:val="Emphasis"/>
        </w:rPr>
        <w:t>regionally focused research</w:t>
      </w:r>
      <w:r w:rsidRPr="00DE2492">
        <w:rPr>
          <w:sz w:val="16"/>
        </w:rPr>
        <w:t>.</w:t>
      </w:r>
    </w:p>
    <w:p w:rsidR="005E4AB6" w:rsidRPr="00DE2492" w:rsidRDefault="005E4AB6" w:rsidP="005E4AB6">
      <w:pPr>
        <w:rPr>
          <w:sz w:val="16"/>
        </w:rPr>
      </w:pPr>
      <w:r w:rsidRPr="00DE2492">
        <w:rPr>
          <w:sz w:val="16"/>
        </w:rPr>
        <w:t xml:space="preserve">General Patterns of Evidence </w:t>
      </w:r>
      <w:proofErr w:type="gramStart"/>
      <w:r w:rsidRPr="00DE2492">
        <w:rPr>
          <w:sz w:val="16"/>
        </w:rPr>
        <w:t>Three</w:t>
      </w:r>
      <w:proofErr w:type="gramEnd"/>
      <w:r w:rsidRPr="00DE2492">
        <w:rPr>
          <w:sz w:val="16"/>
        </w:rPr>
        <w:t xml:space="preserve"> key questions about US security provision have received the most extensive analysis. First, do alliances such as those sustained by the United States actually deter war and increase security? Second, does such security provision actually hinder nuclear proliferation? </w:t>
      </w:r>
      <w:proofErr w:type="gramStart"/>
      <w:r w:rsidRPr="00DE2492">
        <w:rPr>
          <w:sz w:val="16"/>
        </w:rPr>
        <w:t>And third</w:t>
      </w:r>
      <w:proofErr w:type="gramEnd"/>
      <w:r w:rsidRPr="00DE2492">
        <w:rPr>
          <w:sz w:val="16"/>
        </w:rPr>
        <w:t>, does limiting proliferation actually increase security?</w:t>
      </w:r>
    </w:p>
    <w:p w:rsidR="005E4AB6" w:rsidRPr="00DE2492" w:rsidRDefault="005E4AB6" w:rsidP="005E4AB6">
      <w:pPr>
        <w:rPr>
          <w:rStyle w:val="StyleUnderline"/>
        </w:rPr>
      </w:pPr>
      <w:r w:rsidRPr="00DE2492">
        <w:rPr>
          <w:sz w:val="16"/>
        </w:rPr>
        <w:t xml:space="preserve">Deterrence Effectiveness </w:t>
      </w:r>
      <w:proofErr w:type="gramStart"/>
      <w:r w:rsidRPr="00DE2492">
        <w:rPr>
          <w:rStyle w:val="StyleUnderline"/>
        </w:rPr>
        <w:t>The</w:t>
      </w:r>
      <w:proofErr w:type="gramEnd"/>
      <w:r w:rsidRPr="00DE2492">
        <w:rPr>
          <w:rStyle w:val="StyleUnderline"/>
        </w:rPr>
        <w:t xml:space="preserve"> </w:t>
      </w:r>
      <w:r w:rsidRPr="005D794C">
        <w:rPr>
          <w:rStyle w:val="StyleUnderline"/>
        </w:rPr>
        <w:t>determinants of deterrence success and failure have attracted</w:t>
      </w:r>
      <w:r w:rsidRPr="005D794C">
        <w:rPr>
          <w:sz w:val="16"/>
        </w:rPr>
        <w:t xml:space="preserve"> scores of quantitative and </w:t>
      </w:r>
      <w:r w:rsidRPr="005D794C">
        <w:rPr>
          <w:rStyle w:val="StyleUnderline"/>
        </w:rPr>
        <w:t>case study tests</w:t>
      </w:r>
      <w:r w:rsidRPr="005D794C">
        <w:rPr>
          <w:sz w:val="16"/>
        </w:rPr>
        <w:t xml:space="preserve">. Much of the case study work yields a cautionary finding: that </w:t>
      </w:r>
      <w:r w:rsidRPr="005D794C">
        <w:rPr>
          <w:rStyle w:val="StyleUnderline"/>
        </w:rPr>
        <w:t>deterrence is much harder in practice than in theory</w:t>
      </w:r>
      <w:r w:rsidRPr="005D794C">
        <w:rPr>
          <w:sz w:val="16"/>
        </w:rPr>
        <w:t xml:space="preserve">, because standard models assume away the complexities of human psychology and domestic politics that tend to make some states hard to deter and might cause deterrence policies to backfire. 1 </w:t>
      </w:r>
      <w:r w:rsidRPr="005D794C">
        <w:rPr>
          <w:rStyle w:val="StyleUnderline"/>
        </w:rPr>
        <w:t>Many</w:t>
      </w:r>
      <w:r w:rsidRPr="00DE2492">
        <w:rPr>
          <w:rStyle w:val="StyleUnderline"/>
        </w:rPr>
        <w:t xml:space="preserve"> quantitative </w:t>
      </w:r>
      <w:r w:rsidRPr="00AA3790">
        <w:rPr>
          <w:rStyle w:val="StyleUnderline"/>
        </w:rPr>
        <w:t>findings</w:t>
      </w:r>
      <w:r w:rsidRPr="00AA3790">
        <w:rPr>
          <w:sz w:val="16"/>
        </w:rPr>
        <w:t xml:space="preserve">, mean- while, </w:t>
      </w:r>
      <w:r w:rsidRPr="00AA3790">
        <w:rPr>
          <w:rStyle w:val="StyleUnderline"/>
        </w:rPr>
        <w:t>are mutually contradictory o</w:t>
      </w:r>
      <w:r w:rsidRPr="00DE2492">
        <w:rPr>
          <w:rStyle w:val="StyleUnderline"/>
        </w:rPr>
        <w:t xml:space="preserve">r are clearly not relevant to extended deterrence. </w:t>
      </w:r>
      <w:proofErr w:type="gramStart"/>
      <w:r w:rsidRPr="00DE2492">
        <w:rPr>
          <w:rStyle w:val="StyleUnderline"/>
        </w:rPr>
        <w:t>But</w:t>
      </w:r>
      <w:proofErr w:type="gramEnd"/>
      <w:r w:rsidRPr="00DE2492">
        <w:rPr>
          <w:rStyle w:val="StyleUnderline"/>
        </w:rPr>
        <w:t xml:space="preserve"> </w:t>
      </w:r>
      <w:r w:rsidRPr="00DE2492">
        <w:rPr>
          <w:rStyle w:val="Emphasis"/>
          <w:highlight w:val="green"/>
        </w:rPr>
        <w:t>some</w:t>
      </w:r>
      <w:r w:rsidRPr="00DE2492">
        <w:rPr>
          <w:rStyle w:val="Emphasis"/>
        </w:rPr>
        <w:t xml:space="preserve"> relevant </w:t>
      </w:r>
      <w:r w:rsidRPr="00DE2492">
        <w:rPr>
          <w:rStyle w:val="Emphasis"/>
          <w:highlight w:val="green"/>
        </w:rPr>
        <w:t>results receive broad support</w:t>
      </w:r>
      <w:r w:rsidRPr="00DE2492">
        <w:rPr>
          <w:rStyle w:val="Emphasis"/>
        </w:rPr>
        <w:t>:</w:t>
      </w:r>
      <w:r w:rsidRPr="00DE2492">
        <w:rPr>
          <w:rStyle w:val="StyleUnderline"/>
        </w:rPr>
        <w:t xml:space="preserve"> </w:t>
      </w:r>
    </w:p>
    <w:p w:rsidR="005E4AB6" w:rsidRPr="00DE2492" w:rsidRDefault="005E4AB6" w:rsidP="005E4AB6">
      <w:pPr>
        <w:pStyle w:val="ListParagraph"/>
        <w:numPr>
          <w:ilvl w:val="0"/>
          <w:numId w:val="12"/>
        </w:numPr>
        <w:rPr>
          <w:rFonts w:ascii="Calibri" w:hAnsi="Calibri"/>
          <w:sz w:val="16"/>
        </w:rPr>
      </w:pPr>
      <w:r w:rsidRPr="00DE2492">
        <w:rPr>
          <w:rStyle w:val="Emphasis"/>
          <w:highlight w:val="green"/>
        </w:rPr>
        <w:t>Alliances</w:t>
      </w:r>
      <w:r w:rsidRPr="00DE2492">
        <w:rPr>
          <w:rFonts w:ascii="Calibri" w:hAnsi="Calibri"/>
          <w:sz w:val="16"/>
        </w:rPr>
        <w:t xml:space="preserve"> generally do </w:t>
      </w:r>
      <w:r w:rsidRPr="00DE2492">
        <w:rPr>
          <w:rStyle w:val="Emphasis"/>
          <w:highlight w:val="green"/>
        </w:rPr>
        <w:t xml:space="preserve">have a deterrent </w:t>
      </w:r>
      <w:r w:rsidRPr="00AA3790">
        <w:rPr>
          <w:rStyle w:val="Emphasis"/>
          <w:highlight w:val="green"/>
        </w:rPr>
        <w:t>effect</w:t>
      </w:r>
      <w:r w:rsidRPr="00DE2492">
        <w:rPr>
          <w:rFonts w:ascii="Calibri" w:hAnsi="Calibri"/>
          <w:sz w:val="16"/>
        </w:rPr>
        <w:t xml:space="preserve">. </w:t>
      </w:r>
      <w:r w:rsidRPr="00DE2492">
        <w:rPr>
          <w:rStyle w:val="StyleUnderline"/>
          <w:rFonts w:ascii="Calibri" w:hAnsi="Calibri"/>
          <w:highlight w:val="green"/>
        </w:rPr>
        <w:t>In a study spanning</w:t>
      </w:r>
      <w:r w:rsidRPr="00DE2492">
        <w:rPr>
          <w:rFonts w:ascii="Calibri" w:hAnsi="Calibri"/>
          <w:sz w:val="16"/>
        </w:rPr>
        <w:t xml:space="preserve"> nearly </w:t>
      </w:r>
      <w:r w:rsidRPr="00DE2492">
        <w:rPr>
          <w:rStyle w:val="Emphasis"/>
          <w:highlight w:val="green"/>
        </w:rPr>
        <w:t>two centuries</w:t>
      </w:r>
      <w:r w:rsidRPr="00DE2492">
        <w:rPr>
          <w:rFonts w:ascii="Calibri" w:hAnsi="Calibri"/>
          <w:sz w:val="16"/>
        </w:rPr>
        <w:t xml:space="preserve">, </w:t>
      </w:r>
      <w:r w:rsidRPr="00DE2492">
        <w:rPr>
          <w:rStyle w:val="Emphasis"/>
        </w:rPr>
        <w:t>Johnson</w:t>
      </w:r>
      <w:r w:rsidRPr="00DE2492">
        <w:rPr>
          <w:rFonts w:ascii="Calibri" w:hAnsi="Calibri"/>
          <w:sz w:val="16"/>
        </w:rPr>
        <w:t xml:space="preserve"> </w:t>
      </w:r>
      <w:r w:rsidRPr="00AA3790">
        <w:rPr>
          <w:rStyle w:val="StyleUnderline"/>
          <w:rFonts w:ascii="Calibri" w:hAnsi="Calibri"/>
        </w:rPr>
        <w:t>and</w:t>
      </w:r>
      <w:r w:rsidRPr="00AA3790">
        <w:rPr>
          <w:rFonts w:ascii="Calibri" w:hAnsi="Calibri"/>
          <w:sz w:val="16"/>
        </w:rPr>
        <w:t xml:space="preserve"> </w:t>
      </w:r>
      <w:r w:rsidRPr="00AA3790">
        <w:rPr>
          <w:rStyle w:val="Emphasis"/>
        </w:rPr>
        <w:t>Leeds</w:t>
      </w:r>
      <w:r w:rsidRPr="00AA3790">
        <w:rPr>
          <w:rFonts w:ascii="Calibri" w:hAnsi="Calibri"/>
          <w:sz w:val="16"/>
        </w:rPr>
        <w:t xml:space="preserve"> </w:t>
      </w:r>
      <w:r w:rsidRPr="00AA3790">
        <w:rPr>
          <w:rStyle w:val="StyleUnderline"/>
          <w:rFonts w:ascii="Calibri" w:hAnsi="Calibri"/>
        </w:rPr>
        <w:t xml:space="preserve">found “support for the hypothesis that defensive alliances deter the </w:t>
      </w:r>
      <w:r w:rsidRPr="00AA3790">
        <w:rPr>
          <w:rStyle w:val="Emphasis"/>
        </w:rPr>
        <w:t>initiation of disputes</w:t>
      </w:r>
      <w:r w:rsidRPr="00AA3790">
        <w:rPr>
          <w:rFonts w:ascii="Calibri" w:hAnsi="Calibri"/>
          <w:sz w:val="16"/>
        </w:rPr>
        <w:t xml:space="preserve">.” They </w:t>
      </w:r>
      <w:proofErr w:type="gramStart"/>
      <w:r w:rsidRPr="00AA3790">
        <w:rPr>
          <w:rFonts w:ascii="Calibri" w:hAnsi="Calibri"/>
          <w:sz w:val="16"/>
        </w:rPr>
        <w:t>conclude that</w:t>
      </w:r>
      <w:proofErr w:type="gramEnd"/>
      <w:r w:rsidRPr="00AA3790">
        <w:rPr>
          <w:rFonts w:ascii="Calibri" w:hAnsi="Calibri"/>
          <w:sz w:val="16"/>
        </w:rPr>
        <w:t xml:space="preserve"> “</w:t>
      </w:r>
      <w:r w:rsidRPr="00AA3790">
        <w:rPr>
          <w:rStyle w:val="StyleUnderline"/>
          <w:rFonts w:ascii="Calibri" w:hAnsi="Calibri"/>
        </w:rPr>
        <w:t xml:space="preserve">defensive </w:t>
      </w:r>
      <w:r w:rsidRPr="00DE2492">
        <w:rPr>
          <w:rStyle w:val="StyleUnderline"/>
          <w:rFonts w:ascii="Calibri" w:hAnsi="Calibri"/>
          <w:highlight w:val="green"/>
        </w:rPr>
        <w:t xml:space="preserve">alliances lower </w:t>
      </w:r>
      <w:r w:rsidRPr="00DE2492">
        <w:rPr>
          <w:rStyle w:val="StyleUnderline"/>
          <w:rFonts w:ascii="Calibri" w:hAnsi="Calibri"/>
        </w:rPr>
        <w:t xml:space="preserve">the </w:t>
      </w:r>
      <w:r w:rsidRPr="00DE2492">
        <w:rPr>
          <w:rStyle w:val="Emphasis"/>
        </w:rPr>
        <w:t xml:space="preserve">probability of international </w:t>
      </w:r>
      <w:r w:rsidRPr="00DE2492">
        <w:rPr>
          <w:rStyle w:val="Emphasis"/>
          <w:highlight w:val="green"/>
        </w:rPr>
        <w:t>conflict</w:t>
      </w:r>
      <w:r w:rsidRPr="00DE2492">
        <w:rPr>
          <w:rStyle w:val="StyleUnderline"/>
          <w:rFonts w:ascii="Calibri" w:hAnsi="Calibri"/>
        </w:rPr>
        <w:t xml:space="preserve"> and are thus a good policy option for states seeking to maintain peace </w:t>
      </w:r>
      <w:r w:rsidRPr="00DE2492">
        <w:rPr>
          <w:rFonts w:ascii="Calibri" w:hAnsi="Calibri"/>
          <w:sz w:val="16"/>
        </w:rPr>
        <w:t xml:space="preserve">in the world.” </w:t>
      </w:r>
      <w:proofErr w:type="spellStart"/>
      <w:r w:rsidRPr="00DE2492">
        <w:rPr>
          <w:rFonts w:ascii="Calibri" w:hAnsi="Calibri"/>
          <w:sz w:val="16"/>
        </w:rPr>
        <w:t>Sechser</w:t>
      </w:r>
      <w:proofErr w:type="spellEnd"/>
      <w:r w:rsidRPr="00DE2492">
        <w:rPr>
          <w:rFonts w:ascii="Calibri" w:hAnsi="Calibri"/>
          <w:sz w:val="16"/>
        </w:rPr>
        <w:t xml:space="preserve"> and </w:t>
      </w:r>
      <w:proofErr w:type="spellStart"/>
      <w:r w:rsidRPr="00DE2492">
        <w:rPr>
          <w:rStyle w:val="StyleUnderline"/>
          <w:rFonts w:ascii="Calibri" w:hAnsi="Calibri"/>
        </w:rPr>
        <w:t>Fuhrmann</w:t>
      </w:r>
      <w:proofErr w:type="spellEnd"/>
      <w:r w:rsidRPr="00DE2492">
        <w:rPr>
          <w:rStyle w:val="StyleUnderline"/>
          <w:rFonts w:ascii="Calibri" w:hAnsi="Calibri"/>
        </w:rPr>
        <w:t xml:space="preserve"> similarly find that formal defense pacts with nuclear states</w:t>
      </w:r>
      <w:r w:rsidRPr="00DE2492">
        <w:rPr>
          <w:rFonts w:ascii="Calibri" w:hAnsi="Calibri"/>
          <w:sz w:val="16"/>
        </w:rPr>
        <w:t xml:space="preserve"> have significant deterrence benefits. 2 3 </w:t>
      </w:r>
    </w:p>
    <w:p w:rsidR="005E4AB6" w:rsidRPr="00AA3790" w:rsidRDefault="005E4AB6" w:rsidP="005E4AB6">
      <w:pPr>
        <w:pStyle w:val="ListParagraph"/>
        <w:numPr>
          <w:ilvl w:val="0"/>
          <w:numId w:val="12"/>
        </w:numPr>
        <w:rPr>
          <w:rFonts w:ascii="Calibri" w:hAnsi="Calibri"/>
          <w:sz w:val="16"/>
        </w:rPr>
      </w:pPr>
      <w:r w:rsidRPr="00DE2492">
        <w:rPr>
          <w:rStyle w:val="StyleUnderline"/>
          <w:rFonts w:ascii="Calibri" w:hAnsi="Calibri"/>
        </w:rPr>
        <w:t>The overall balance of military forces</w:t>
      </w:r>
      <w:r w:rsidRPr="00DE2492">
        <w:rPr>
          <w:rFonts w:ascii="Calibri" w:hAnsi="Calibri"/>
          <w:sz w:val="16"/>
        </w:rPr>
        <w:t xml:space="preserve"> (including nuclear) between states </w:t>
      </w:r>
      <w:r w:rsidRPr="00DE2492">
        <w:rPr>
          <w:rStyle w:val="StyleUnderline"/>
          <w:rFonts w:ascii="Calibri" w:hAnsi="Calibri"/>
        </w:rPr>
        <w:t xml:space="preserve">does not appear to influence deterrence; the </w:t>
      </w:r>
      <w:r w:rsidRPr="00DE2492">
        <w:rPr>
          <w:rStyle w:val="Emphasis"/>
        </w:rPr>
        <w:t xml:space="preserve">local </w:t>
      </w:r>
      <w:r w:rsidRPr="00AA3790">
        <w:rPr>
          <w:rStyle w:val="Emphasis"/>
        </w:rPr>
        <w:t xml:space="preserve">balance of military forces </w:t>
      </w:r>
      <w:r w:rsidRPr="00AA3790">
        <w:rPr>
          <w:rStyle w:val="StyleUnderline"/>
          <w:rFonts w:ascii="Calibri" w:hAnsi="Calibri"/>
        </w:rPr>
        <w:t xml:space="preserve">in the </w:t>
      </w:r>
      <w:r w:rsidRPr="00AA3790">
        <w:rPr>
          <w:rStyle w:val="Emphasis"/>
        </w:rPr>
        <w:t>specific theater</w:t>
      </w:r>
      <w:r w:rsidRPr="00AA3790">
        <w:rPr>
          <w:rStyle w:val="StyleUnderline"/>
          <w:rFonts w:ascii="Calibri" w:hAnsi="Calibri"/>
        </w:rPr>
        <w:t xml:space="preserve"> in which </w:t>
      </w:r>
      <w:r w:rsidRPr="00AA3790">
        <w:rPr>
          <w:rStyle w:val="Emphasis"/>
        </w:rPr>
        <w:t>deterrence</w:t>
      </w:r>
      <w:r w:rsidRPr="00AA3790">
        <w:rPr>
          <w:rStyle w:val="StyleUnderline"/>
          <w:rFonts w:ascii="Calibri" w:hAnsi="Calibri"/>
        </w:rPr>
        <w:t xml:space="preserve"> is actually </w:t>
      </w:r>
      <w:r w:rsidRPr="00AA3790">
        <w:rPr>
          <w:rStyle w:val="Emphasis"/>
        </w:rPr>
        <w:t>practiced</w:t>
      </w:r>
      <w:r w:rsidRPr="00AA3790">
        <w:rPr>
          <w:rStyle w:val="StyleUnderline"/>
          <w:rFonts w:ascii="Calibri" w:hAnsi="Calibri"/>
        </w:rPr>
        <w:t xml:space="preserve">, however, </w:t>
      </w:r>
      <w:r w:rsidRPr="00AA3790">
        <w:rPr>
          <w:rStyle w:val="Emphasis"/>
        </w:rPr>
        <w:t>is key</w:t>
      </w:r>
      <w:r w:rsidRPr="00AA3790">
        <w:rPr>
          <w:rFonts w:ascii="Calibri" w:hAnsi="Calibri"/>
          <w:sz w:val="16"/>
        </w:rPr>
        <w:t xml:space="preserve">. 4 </w:t>
      </w:r>
    </w:p>
    <w:p w:rsidR="005E4AB6" w:rsidRPr="00DE2492" w:rsidRDefault="005E4AB6" w:rsidP="005E4AB6">
      <w:pPr>
        <w:pStyle w:val="ListParagraph"/>
        <w:numPr>
          <w:ilvl w:val="0"/>
          <w:numId w:val="12"/>
        </w:numPr>
        <w:rPr>
          <w:rFonts w:ascii="Calibri" w:hAnsi="Calibri"/>
          <w:sz w:val="16"/>
        </w:rPr>
      </w:pPr>
      <w:r w:rsidRPr="00DE2492">
        <w:rPr>
          <w:rStyle w:val="Emphasis"/>
          <w:highlight w:val="green"/>
        </w:rPr>
        <w:t xml:space="preserve">Forward- deployed troops enhance the </w:t>
      </w:r>
      <w:r w:rsidRPr="00DE2492">
        <w:rPr>
          <w:rStyle w:val="Emphasis"/>
        </w:rPr>
        <w:t xml:space="preserve">deterrent </w:t>
      </w:r>
      <w:r w:rsidRPr="00DE2492">
        <w:rPr>
          <w:rStyle w:val="Emphasis"/>
          <w:highlight w:val="green"/>
        </w:rPr>
        <w:t>effect</w:t>
      </w:r>
      <w:r w:rsidRPr="00DE2492">
        <w:rPr>
          <w:rFonts w:ascii="Calibri" w:hAnsi="Calibri"/>
          <w:sz w:val="16"/>
        </w:rPr>
        <w:t xml:space="preserve"> of alliances with overseas allies. 5 </w:t>
      </w:r>
    </w:p>
    <w:p w:rsidR="005E4AB6" w:rsidRPr="00DE2492" w:rsidRDefault="005E4AB6" w:rsidP="005E4AB6">
      <w:pPr>
        <w:pStyle w:val="ListParagraph"/>
        <w:numPr>
          <w:ilvl w:val="0"/>
          <w:numId w:val="12"/>
        </w:numPr>
        <w:rPr>
          <w:rFonts w:ascii="Calibri" w:hAnsi="Calibri"/>
          <w:sz w:val="16"/>
        </w:rPr>
      </w:pPr>
      <w:r w:rsidRPr="00DE2492">
        <w:rPr>
          <w:rStyle w:val="StyleUnderline"/>
          <w:rFonts w:ascii="Calibri" w:hAnsi="Calibri"/>
        </w:rPr>
        <w:t>Strong mutual interests and ties enhance deterrence</w:t>
      </w:r>
      <w:r w:rsidRPr="00DE2492">
        <w:rPr>
          <w:rFonts w:ascii="Calibri" w:hAnsi="Calibri"/>
          <w:sz w:val="16"/>
        </w:rPr>
        <w:t xml:space="preserve">. 6 </w:t>
      </w:r>
    </w:p>
    <w:p w:rsidR="005E4AB6" w:rsidRPr="00DE2492" w:rsidRDefault="005E4AB6" w:rsidP="005E4AB6">
      <w:pPr>
        <w:pStyle w:val="ListParagraph"/>
        <w:numPr>
          <w:ilvl w:val="0"/>
          <w:numId w:val="12"/>
        </w:numPr>
        <w:rPr>
          <w:rFonts w:ascii="Calibri" w:hAnsi="Calibri"/>
          <w:sz w:val="16"/>
        </w:rPr>
      </w:pPr>
      <w:r w:rsidRPr="00AA3790">
        <w:rPr>
          <w:rStyle w:val="StyleUnderline"/>
          <w:rFonts w:ascii="Calibri" w:hAnsi="Calibri"/>
        </w:rPr>
        <w:t xml:space="preserve">Case studies </w:t>
      </w:r>
      <w:r w:rsidRPr="00AA3790">
        <w:rPr>
          <w:rStyle w:val="Emphasis"/>
        </w:rPr>
        <w:t xml:space="preserve">strongly ratify </w:t>
      </w:r>
      <w:r w:rsidRPr="00AA3790">
        <w:rPr>
          <w:rStyle w:val="StyleUnderline"/>
          <w:rFonts w:ascii="Calibri" w:hAnsi="Calibri"/>
        </w:rPr>
        <w:t>the theoretical expectation tha</w:t>
      </w:r>
      <w:r w:rsidRPr="00DE2492">
        <w:rPr>
          <w:rStyle w:val="StyleUnderline"/>
          <w:rFonts w:ascii="Calibri" w:hAnsi="Calibri"/>
        </w:rPr>
        <w:t xml:space="preserve">t </w:t>
      </w:r>
      <w:r w:rsidRPr="00DE2492">
        <w:rPr>
          <w:rStyle w:val="StyleUnderline"/>
          <w:rFonts w:ascii="Calibri" w:hAnsi="Calibri"/>
          <w:highlight w:val="green"/>
        </w:rPr>
        <w:t xml:space="preserve">it is easier to </w:t>
      </w:r>
      <w:r w:rsidRPr="00DE2492">
        <w:rPr>
          <w:rStyle w:val="Emphasis"/>
          <w:highlight w:val="green"/>
        </w:rPr>
        <w:t>defend</w:t>
      </w:r>
      <w:r w:rsidRPr="00DE2492">
        <w:rPr>
          <w:rStyle w:val="StyleUnderline"/>
          <w:rFonts w:ascii="Calibri" w:hAnsi="Calibri"/>
        </w:rPr>
        <w:t xml:space="preserve"> a given status</w:t>
      </w:r>
      <w:r w:rsidRPr="00DE2492">
        <w:rPr>
          <w:rFonts w:ascii="Calibri" w:hAnsi="Calibri"/>
          <w:sz w:val="16"/>
        </w:rPr>
        <w:t xml:space="preserve"> </w:t>
      </w:r>
      <w:r w:rsidRPr="00DE2492">
        <w:rPr>
          <w:rStyle w:val="StyleUnderline"/>
          <w:rFonts w:ascii="Calibri" w:hAnsi="Calibri"/>
        </w:rPr>
        <w:t xml:space="preserve">quo </w:t>
      </w:r>
      <w:r w:rsidRPr="00DE2492">
        <w:rPr>
          <w:rStyle w:val="StyleUnderline"/>
          <w:rFonts w:ascii="Calibri" w:hAnsi="Calibri"/>
          <w:highlight w:val="green"/>
        </w:rPr>
        <w:t>than</w:t>
      </w:r>
      <w:r w:rsidRPr="00DE2492">
        <w:rPr>
          <w:rStyle w:val="StyleUnderline"/>
          <w:rFonts w:ascii="Calibri" w:hAnsi="Calibri"/>
        </w:rPr>
        <w:t xml:space="preserve"> to </w:t>
      </w:r>
      <w:r w:rsidRPr="00DE2492">
        <w:rPr>
          <w:rStyle w:val="Emphasis"/>
          <w:highlight w:val="green"/>
        </w:rPr>
        <w:t>challenge</w:t>
      </w:r>
      <w:r w:rsidRPr="00DE2492">
        <w:rPr>
          <w:rStyle w:val="Emphasis"/>
        </w:rPr>
        <w:t xml:space="preserve"> it forcefully</w:t>
      </w:r>
      <w:r w:rsidRPr="00DE2492">
        <w:rPr>
          <w:rFonts w:ascii="Calibri" w:hAnsi="Calibri"/>
          <w:sz w:val="16"/>
        </w:rPr>
        <w:t xml:space="preserve">: </w:t>
      </w:r>
      <w:proofErr w:type="spellStart"/>
      <w:r w:rsidRPr="00DE2492">
        <w:rPr>
          <w:rStyle w:val="StyleUnderline"/>
          <w:rFonts w:ascii="Calibri" w:hAnsi="Calibri"/>
        </w:rPr>
        <w:t>compellence</w:t>
      </w:r>
      <w:proofErr w:type="spellEnd"/>
      <w:r w:rsidRPr="00DE2492">
        <w:rPr>
          <w:rFonts w:ascii="Calibri" w:hAnsi="Calibri"/>
          <w:sz w:val="16"/>
        </w:rPr>
        <w:t xml:space="preserve"> (sometimes termed “coercion” or “coercive diplomacy”) </w:t>
      </w:r>
      <w:r w:rsidRPr="00DE2492">
        <w:rPr>
          <w:rStyle w:val="StyleUnderline"/>
          <w:rFonts w:ascii="Calibri" w:hAnsi="Calibri"/>
        </w:rPr>
        <w:t>is extremely hard</w:t>
      </w:r>
      <w:r w:rsidRPr="00DE2492">
        <w:rPr>
          <w:rFonts w:ascii="Calibri" w:hAnsi="Calibri"/>
          <w:sz w:val="16"/>
        </w:rPr>
        <w:t>.</w:t>
      </w:r>
    </w:p>
    <w:p w:rsidR="005E4AB6" w:rsidRPr="00DE2492" w:rsidRDefault="005E4AB6" w:rsidP="005E4AB6">
      <w:pPr>
        <w:rPr>
          <w:rStyle w:val="StyleUnderline"/>
        </w:rPr>
      </w:pPr>
      <w:r w:rsidRPr="00DE2492">
        <w:rPr>
          <w:rStyle w:val="StyleUnderline"/>
        </w:rPr>
        <w:t>The most important finding</w:t>
      </w:r>
      <w:r w:rsidRPr="00DE2492">
        <w:rPr>
          <w:sz w:val="16"/>
        </w:rPr>
        <w:t xml:space="preserve"> to emerge from this voluminous research </w:t>
      </w:r>
      <w:r w:rsidRPr="00DE2492">
        <w:rPr>
          <w:rStyle w:val="StyleUnderline"/>
        </w:rPr>
        <w:t xml:space="preserve">is that </w:t>
      </w:r>
      <w:r w:rsidRPr="00DE2492">
        <w:rPr>
          <w:rStyle w:val="StyleUnderline"/>
          <w:highlight w:val="green"/>
        </w:rPr>
        <w:t>alliances</w:t>
      </w:r>
      <w:r w:rsidRPr="00DE2492">
        <w:rPr>
          <w:sz w:val="16"/>
        </w:rPr>
        <w:t xml:space="preserve">— especially </w:t>
      </w:r>
      <w:r w:rsidRPr="00DE2492">
        <w:rPr>
          <w:rStyle w:val="StyleUnderline"/>
          <w:highlight w:val="green"/>
        </w:rPr>
        <w:t>with</w:t>
      </w:r>
      <w:r w:rsidRPr="00DE2492">
        <w:rPr>
          <w:sz w:val="16"/>
          <w:highlight w:val="green"/>
        </w:rPr>
        <w:t xml:space="preserve"> </w:t>
      </w:r>
      <w:r w:rsidRPr="00DE2492">
        <w:rPr>
          <w:rStyle w:val="Emphasis"/>
          <w:highlight w:val="green"/>
        </w:rPr>
        <w:t>nuclear</w:t>
      </w:r>
      <w:r w:rsidRPr="00DE2492">
        <w:rPr>
          <w:rStyle w:val="Emphasis"/>
        </w:rPr>
        <w:t xml:space="preserve">- armed </w:t>
      </w:r>
      <w:r w:rsidRPr="00DE2492">
        <w:rPr>
          <w:rStyle w:val="Emphasis"/>
          <w:highlight w:val="green"/>
        </w:rPr>
        <w:t>allies</w:t>
      </w:r>
      <w:r w:rsidRPr="00DE2492">
        <w:rPr>
          <w:sz w:val="16"/>
        </w:rPr>
        <w:t xml:space="preserve"> </w:t>
      </w:r>
      <w:r w:rsidRPr="00DE2492">
        <w:rPr>
          <w:rStyle w:val="StyleUnderline"/>
        </w:rPr>
        <w:t>like the United States</w:t>
      </w:r>
      <w:r w:rsidRPr="00DE2492">
        <w:rPr>
          <w:sz w:val="16"/>
        </w:rPr>
        <w:t xml:space="preserve">— </w:t>
      </w:r>
      <w:r w:rsidRPr="00DE2492">
        <w:rPr>
          <w:rStyle w:val="Emphasis"/>
        </w:rPr>
        <w:t xml:space="preserve">actually </w:t>
      </w:r>
      <w:r w:rsidRPr="00DE2492">
        <w:rPr>
          <w:rStyle w:val="Emphasis"/>
          <w:highlight w:val="green"/>
        </w:rPr>
        <w:t>work</w:t>
      </w:r>
      <w:r w:rsidRPr="00DE2492">
        <w:rPr>
          <w:sz w:val="16"/>
        </w:rPr>
        <w:t xml:space="preserve"> </w:t>
      </w:r>
      <w:r w:rsidRPr="00DE2492">
        <w:rPr>
          <w:rStyle w:val="StyleUnderline"/>
        </w:rPr>
        <w:t>in deterring conflict</w:t>
      </w:r>
      <w:r w:rsidRPr="00DE2492">
        <w:rPr>
          <w:sz w:val="16"/>
        </w:rPr>
        <w:t xml:space="preserve">. This is </w:t>
      </w:r>
      <w:proofErr w:type="gramStart"/>
      <w:r w:rsidRPr="00DE2492">
        <w:rPr>
          <w:sz w:val="16"/>
        </w:rPr>
        <w:t>all the more</w:t>
      </w:r>
      <w:proofErr w:type="gramEnd"/>
      <w:r w:rsidRPr="00DE2492">
        <w:rPr>
          <w:sz w:val="16"/>
        </w:rPr>
        <w:t xml:space="preserve"> striking in view of the fact that what scholars </w:t>
      </w:r>
      <w:r w:rsidRPr="00BE7121">
        <w:rPr>
          <w:sz w:val="16"/>
        </w:rPr>
        <w:t>call “</w:t>
      </w:r>
      <w:r w:rsidRPr="00BE7121">
        <w:rPr>
          <w:rStyle w:val="StyleUnderline"/>
        </w:rPr>
        <w:t>selection bias</w:t>
      </w:r>
      <w:r w:rsidRPr="00BE7121">
        <w:rPr>
          <w:sz w:val="16"/>
        </w:rPr>
        <w:t xml:space="preserve">” probably </w:t>
      </w:r>
      <w:r w:rsidRPr="00BE7121">
        <w:rPr>
          <w:rStyle w:val="Emphasis"/>
        </w:rPr>
        <w:t>works against it</w:t>
      </w:r>
      <w:r w:rsidRPr="00BE7121">
        <w:rPr>
          <w:sz w:val="16"/>
        </w:rPr>
        <w:t xml:space="preserve">. </w:t>
      </w:r>
      <w:r w:rsidRPr="00BE7121">
        <w:rPr>
          <w:rStyle w:val="StyleUnderline"/>
        </w:rPr>
        <w:t xml:space="preserve">The </w:t>
      </w:r>
      <w:r w:rsidRPr="00BE7121">
        <w:rPr>
          <w:rStyle w:val="Emphasis"/>
        </w:rPr>
        <w:t>U</w:t>
      </w:r>
      <w:r w:rsidRPr="00BE7121">
        <w:rPr>
          <w:rStyle w:val="StyleUnderline"/>
        </w:rPr>
        <w:t>nited States is more inclined to offer</w:t>
      </w:r>
      <w:r w:rsidRPr="00BE7121">
        <w:rPr>
          <w:sz w:val="16"/>
        </w:rPr>
        <w:t xml:space="preserve">— and protégés to seek— </w:t>
      </w:r>
      <w:r w:rsidRPr="00BE7121">
        <w:rPr>
          <w:rStyle w:val="StyleUnderline"/>
        </w:rPr>
        <w:t xml:space="preserve">alliance </w:t>
      </w:r>
      <w:proofErr w:type="spellStart"/>
      <w:r w:rsidRPr="00BE7121">
        <w:rPr>
          <w:rStyle w:val="StyleUnderline"/>
        </w:rPr>
        <w:t>rela</w:t>
      </w:r>
      <w:proofErr w:type="spellEnd"/>
      <w:r w:rsidRPr="00BE7121">
        <w:rPr>
          <w:rStyle w:val="StyleUnderline"/>
        </w:rPr>
        <w:t xml:space="preserve">- </w:t>
      </w:r>
      <w:proofErr w:type="spellStart"/>
      <w:r w:rsidRPr="00BE7121">
        <w:rPr>
          <w:rStyle w:val="StyleUnderline"/>
        </w:rPr>
        <w:t>tionships</w:t>
      </w:r>
      <w:proofErr w:type="spellEnd"/>
      <w:r w:rsidRPr="00BE7121">
        <w:rPr>
          <w:rStyle w:val="StyleUnderline"/>
        </w:rPr>
        <w:t xml:space="preserve"> in settings where the </w:t>
      </w:r>
      <w:r w:rsidRPr="00BE7121">
        <w:rPr>
          <w:rStyle w:val="Emphasis"/>
        </w:rPr>
        <w:t>probability</w:t>
      </w:r>
      <w:r w:rsidRPr="00BE7121">
        <w:rPr>
          <w:rStyle w:val="StyleUnderline"/>
        </w:rPr>
        <w:t xml:space="preserve"> of military </w:t>
      </w:r>
      <w:r w:rsidRPr="00BE7121">
        <w:rPr>
          <w:rStyle w:val="Emphasis"/>
        </w:rPr>
        <w:t>conflicts</w:t>
      </w:r>
      <w:r w:rsidRPr="00BE7121">
        <w:rPr>
          <w:rStyle w:val="StyleUnderline"/>
        </w:rPr>
        <w:t xml:space="preserve"> is </w:t>
      </w:r>
      <w:r w:rsidRPr="00BE7121">
        <w:rPr>
          <w:rStyle w:val="Emphasis"/>
        </w:rPr>
        <w:t>higher than average</w:t>
      </w:r>
      <w:r w:rsidRPr="00BE7121">
        <w:rPr>
          <w:sz w:val="16"/>
        </w:rPr>
        <w:t xml:space="preserve">. </w:t>
      </w:r>
      <w:r w:rsidRPr="00BE7121">
        <w:rPr>
          <w:rStyle w:val="StyleUnderline"/>
        </w:rPr>
        <w:t xml:space="preserve">The fact that alliances work to deter conflict in precisely the situations where </w:t>
      </w:r>
      <w:r w:rsidRPr="00BE7121">
        <w:rPr>
          <w:rStyle w:val="Emphasis"/>
        </w:rPr>
        <w:t>deterrence</w:t>
      </w:r>
      <w:r w:rsidRPr="00BE7121">
        <w:rPr>
          <w:rStyle w:val="StyleUnderline"/>
        </w:rPr>
        <w:t xml:space="preserve"> is likely to be </w:t>
      </w:r>
      <w:r w:rsidRPr="00BE7121">
        <w:rPr>
          <w:rStyle w:val="Emphasis"/>
        </w:rPr>
        <w:t>especially hard</w:t>
      </w:r>
      <w:r w:rsidRPr="00BE7121">
        <w:rPr>
          <w:rStyle w:val="StyleUnderline"/>
        </w:rPr>
        <w:t xml:space="preserve"> is noteworthy.</w:t>
      </w:r>
    </w:p>
    <w:p w:rsidR="005E4AB6" w:rsidRPr="00DE2492" w:rsidRDefault="005E4AB6" w:rsidP="005E4AB6">
      <w:pPr>
        <w:rPr>
          <w:sz w:val="16"/>
        </w:rPr>
      </w:pPr>
      <w:r w:rsidRPr="00DE2492">
        <w:rPr>
          <w:sz w:val="16"/>
        </w:rPr>
        <w:t xml:space="preserve">More specifically, these findings buttress the key theoretical implication that if </w:t>
      </w:r>
      <w:r w:rsidRPr="00DE2492">
        <w:rPr>
          <w:rStyle w:val="StyleUnderline"/>
        </w:rPr>
        <w:t>the United States is interested in deterring military challenges</w:t>
      </w:r>
      <w:r w:rsidRPr="00DE2492">
        <w:rPr>
          <w:sz w:val="16"/>
        </w:rPr>
        <w:t xml:space="preserve"> to the status quo in key regions</w:t>
      </w:r>
      <w:r w:rsidRPr="00DE2492">
        <w:rPr>
          <w:rStyle w:val="StyleUnderline"/>
        </w:rPr>
        <w:t xml:space="preserve">, </w:t>
      </w:r>
      <w:r w:rsidRPr="00DE2492">
        <w:rPr>
          <w:rStyle w:val="StyleUnderline"/>
          <w:highlight w:val="green"/>
        </w:rPr>
        <w:t>relying</w:t>
      </w:r>
      <w:r w:rsidRPr="00DE2492">
        <w:rPr>
          <w:rStyle w:val="StyleUnderline"/>
        </w:rPr>
        <w:t xml:space="preserve"> only </w:t>
      </w:r>
      <w:r w:rsidRPr="008F635E">
        <w:rPr>
          <w:rStyle w:val="StyleUnderline"/>
          <w:highlight w:val="green"/>
        </w:rPr>
        <w:t xml:space="preserve">on </w:t>
      </w:r>
      <w:r w:rsidRPr="008F635E">
        <w:rPr>
          <w:rStyle w:val="Emphasis"/>
          <w:highlight w:val="green"/>
        </w:rPr>
        <w:t>latent</w:t>
      </w:r>
      <w:r w:rsidRPr="00DE2492">
        <w:rPr>
          <w:rStyle w:val="Emphasis"/>
        </w:rPr>
        <w:t xml:space="preserve"> military </w:t>
      </w:r>
      <w:r w:rsidRPr="00DE2492">
        <w:rPr>
          <w:rStyle w:val="Emphasis"/>
          <w:highlight w:val="green"/>
        </w:rPr>
        <w:t>capabilities</w:t>
      </w:r>
      <w:r w:rsidRPr="00DE2492">
        <w:rPr>
          <w:rStyle w:val="StyleUnderline"/>
          <w:highlight w:val="green"/>
        </w:rPr>
        <w:t xml:space="preserve"> in the</w:t>
      </w:r>
      <w:r w:rsidRPr="00DE2492">
        <w:rPr>
          <w:rStyle w:val="StyleUnderline"/>
        </w:rPr>
        <w:t xml:space="preserve"> US </w:t>
      </w:r>
      <w:r w:rsidRPr="008F635E">
        <w:rPr>
          <w:rStyle w:val="Emphasis"/>
          <w:highlight w:val="green"/>
        </w:rPr>
        <w:t>homeland</w:t>
      </w:r>
      <w:r w:rsidRPr="008F635E">
        <w:rPr>
          <w:rStyle w:val="StyleUnderline"/>
          <w:highlight w:val="green"/>
        </w:rPr>
        <w:t xml:space="preserve"> is</w:t>
      </w:r>
      <w:r w:rsidRPr="00DE2492">
        <w:rPr>
          <w:rStyle w:val="StyleUnderline"/>
        </w:rPr>
        <w:t xml:space="preserve"> likely to be </w:t>
      </w:r>
      <w:r w:rsidRPr="00DE2492">
        <w:rPr>
          <w:rStyle w:val="Emphasis"/>
          <w:highlight w:val="green"/>
        </w:rPr>
        <w:t>far less effective</w:t>
      </w:r>
      <w:r w:rsidRPr="00DE2492">
        <w:rPr>
          <w:sz w:val="16"/>
          <w:highlight w:val="green"/>
        </w:rPr>
        <w:t xml:space="preserve"> </w:t>
      </w:r>
      <w:r w:rsidRPr="00DE2492">
        <w:rPr>
          <w:rStyle w:val="StyleUnderline"/>
        </w:rPr>
        <w:t xml:space="preserve">than having an </w:t>
      </w:r>
      <w:r w:rsidRPr="00DE2492">
        <w:rPr>
          <w:rStyle w:val="Emphasis"/>
        </w:rPr>
        <w:t>overseas military posture</w:t>
      </w:r>
      <w:r w:rsidRPr="00DE2492">
        <w:rPr>
          <w:sz w:val="16"/>
        </w:rPr>
        <w:t xml:space="preserve">. Similarly, they lend support to the general proposition that a </w:t>
      </w:r>
      <w:r w:rsidRPr="00DE2492">
        <w:rPr>
          <w:rStyle w:val="StyleUnderline"/>
          <w:highlight w:val="green"/>
        </w:rPr>
        <w:t>forward deterrence</w:t>
      </w:r>
      <w:r w:rsidRPr="00DE2492">
        <w:rPr>
          <w:rStyle w:val="StyleUnderline"/>
        </w:rPr>
        <w:t xml:space="preserve"> posture </w:t>
      </w:r>
      <w:r w:rsidRPr="00DE2492">
        <w:rPr>
          <w:rStyle w:val="StyleUnderline"/>
          <w:highlight w:val="green"/>
        </w:rPr>
        <w:t>is</w:t>
      </w:r>
      <w:r w:rsidRPr="00DE2492">
        <w:rPr>
          <w:sz w:val="16"/>
          <w:highlight w:val="green"/>
        </w:rPr>
        <w:t xml:space="preserve"> </w:t>
      </w:r>
      <w:r w:rsidRPr="00DE2492">
        <w:rPr>
          <w:rStyle w:val="Emphasis"/>
        </w:rPr>
        <w:t xml:space="preserve">strongly </w:t>
      </w:r>
      <w:r w:rsidRPr="00DE2492">
        <w:rPr>
          <w:rStyle w:val="Emphasis"/>
          <w:highlight w:val="green"/>
        </w:rPr>
        <w:t>appealing</w:t>
      </w:r>
      <w:r w:rsidRPr="00DE2492">
        <w:rPr>
          <w:sz w:val="16"/>
        </w:rPr>
        <w:t xml:space="preserve"> to a status quo </w:t>
      </w:r>
      <w:r w:rsidRPr="008F635E">
        <w:rPr>
          <w:sz w:val="16"/>
        </w:rPr>
        <w:t xml:space="preserve">power, </w:t>
      </w:r>
      <w:r w:rsidRPr="008F635E">
        <w:rPr>
          <w:rStyle w:val="StyleUnderline"/>
        </w:rPr>
        <w:t xml:space="preserve">because defending a given status quo is </w:t>
      </w:r>
      <w:r w:rsidRPr="008F635E">
        <w:rPr>
          <w:rStyle w:val="Emphasis"/>
        </w:rPr>
        <w:t>far cheaper than overturning it</w:t>
      </w:r>
      <w:r w:rsidRPr="008F635E">
        <w:rPr>
          <w:rStyle w:val="StyleUnderline"/>
        </w:rPr>
        <w:t xml:space="preserve">, and, once a favorable status quo is successfully overturned, </w:t>
      </w:r>
      <w:r w:rsidRPr="008F635E">
        <w:rPr>
          <w:rStyle w:val="Emphasis"/>
        </w:rPr>
        <w:t>restoring</w:t>
      </w:r>
      <w:r w:rsidRPr="00DE2492">
        <w:rPr>
          <w:rStyle w:val="StyleUnderline"/>
        </w:rPr>
        <w:t xml:space="preserve"> the status quo ante </w:t>
      </w:r>
      <w:proofErr w:type="gramStart"/>
      <w:r w:rsidRPr="00DE2492">
        <w:rPr>
          <w:rStyle w:val="StyleUnderline"/>
        </w:rPr>
        <w:t>can be expected</w:t>
      </w:r>
      <w:proofErr w:type="gramEnd"/>
      <w:r w:rsidRPr="00DE2492">
        <w:rPr>
          <w:rStyle w:val="StyleUnderline"/>
        </w:rPr>
        <w:t xml:space="preserve"> to be </w:t>
      </w:r>
      <w:r w:rsidRPr="00DE2492">
        <w:rPr>
          <w:rStyle w:val="Emphasis"/>
        </w:rPr>
        <w:t>fearsomely costly</w:t>
      </w:r>
      <w:r w:rsidRPr="00DE2492">
        <w:rPr>
          <w:sz w:val="16"/>
        </w:rPr>
        <w:t xml:space="preserve">. </w:t>
      </w:r>
      <w:r w:rsidRPr="00DE2492">
        <w:rPr>
          <w:rStyle w:val="StyleUnderline"/>
          <w:highlight w:val="green"/>
        </w:rPr>
        <w:t>Recognizing</w:t>
      </w:r>
      <w:r w:rsidRPr="00DE2492">
        <w:rPr>
          <w:rStyle w:val="StyleUnderline"/>
        </w:rPr>
        <w:t xml:space="preserve"> the significance of </w:t>
      </w:r>
      <w:r w:rsidRPr="00DE2492">
        <w:rPr>
          <w:rStyle w:val="StyleUnderline"/>
          <w:highlight w:val="green"/>
        </w:rPr>
        <w:t xml:space="preserve">these </w:t>
      </w:r>
      <w:r w:rsidRPr="00DE2492">
        <w:rPr>
          <w:rStyle w:val="Emphasis"/>
          <w:highlight w:val="green"/>
        </w:rPr>
        <w:t>findings</w:t>
      </w:r>
      <w:r w:rsidRPr="00DE2492">
        <w:rPr>
          <w:rStyle w:val="Emphasis"/>
        </w:rPr>
        <w:t xml:space="preserve"> clearly </w:t>
      </w:r>
      <w:r w:rsidRPr="00DE2492">
        <w:rPr>
          <w:rStyle w:val="Emphasis"/>
          <w:highlight w:val="green"/>
        </w:rPr>
        <w:t>casts doubt</w:t>
      </w:r>
      <w:r w:rsidRPr="00DE2492">
        <w:rPr>
          <w:rStyle w:val="StyleUnderline"/>
          <w:highlight w:val="green"/>
        </w:rPr>
        <w:t xml:space="preserve"> on the</w:t>
      </w:r>
      <w:r w:rsidRPr="00DE2492">
        <w:rPr>
          <w:sz w:val="16"/>
        </w:rPr>
        <w:t xml:space="preserve"> “</w:t>
      </w:r>
      <w:r w:rsidRPr="00DE2492">
        <w:rPr>
          <w:rStyle w:val="Emphasis"/>
          <w:highlight w:val="green"/>
        </w:rPr>
        <w:t>wait on the sidelines and decide</w:t>
      </w:r>
      <w:r w:rsidRPr="00DE2492">
        <w:rPr>
          <w:rStyle w:val="Emphasis"/>
        </w:rPr>
        <w:t xml:space="preserve"> whether </w:t>
      </w:r>
      <w:r w:rsidRPr="00DE2492">
        <w:rPr>
          <w:rStyle w:val="Emphasis"/>
          <w:highlight w:val="green"/>
        </w:rPr>
        <w:t>to intervene later” approach</w:t>
      </w:r>
      <w:r w:rsidRPr="00DE2492">
        <w:rPr>
          <w:sz w:val="16"/>
        </w:rPr>
        <w:t xml:space="preserve"> that is so strongly </w:t>
      </w:r>
      <w:r w:rsidRPr="00DE2492">
        <w:rPr>
          <w:rStyle w:val="StyleUnderline"/>
        </w:rPr>
        <w:t xml:space="preserve">favored by </w:t>
      </w:r>
      <w:r w:rsidRPr="00DE2492">
        <w:rPr>
          <w:rStyle w:val="Emphasis"/>
        </w:rPr>
        <w:t>retrenchment proponents</w:t>
      </w:r>
      <w:r w:rsidRPr="00DE2492">
        <w:rPr>
          <w:sz w:val="16"/>
        </w:rPr>
        <w:t>.</w:t>
      </w:r>
    </w:p>
    <w:p w:rsidR="005E4AB6" w:rsidRPr="00DE2492" w:rsidRDefault="005E4AB6" w:rsidP="005E4AB6">
      <w:pPr>
        <w:rPr>
          <w:sz w:val="16"/>
        </w:rPr>
      </w:pPr>
      <w:proofErr w:type="gramStart"/>
      <w:r w:rsidRPr="00DE2492">
        <w:rPr>
          <w:sz w:val="16"/>
        </w:rPr>
        <w:t xml:space="preserve">The Causes of Nuclear Proliferation Matthew </w:t>
      </w:r>
      <w:proofErr w:type="spellStart"/>
      <w:r w:rsidRPr="00DE2492">
        <w:rPr>
          <w:sz w:val="16"/>
        </w:rPr>
        <w:t>Kroenig</w:t>
      </w:r>
      <w:proofErr w:type="spellEnd"/>
      <w:r w:rsidRPr="00DE2492">
        <w:rPr>
          <w:sz w:val="16"/>
        </w:rPr>
        <w:t xml:space="preserve"> highlights a number of reasons why US policymakers seek to limit the spread of nuclear weapons: “</w:t>
      </w:r>
      <w:r w:rsidRPr="00DE2492">
        <w:rPr>
          <w:rStyle w:val="StyleUnderline"/>
        </w:rPr>
        <w:t xml:space="preserve">Fear that nuclear proliferation might deter [US leaders] from using military </w:t>
      </w:r>
      <w:r w:rsidRPr="00DE2492">
        <w:rPr>
          <w:rStyle w:val="Emphasis"/>
        </w:rPr>
        <w:t>intervention</w:t>
      </w:r>
      <w:r w:rsidRPr="00DE2492">
        <w:rPr>
          <w:rStyle w:val="StyleUnderline"/>
        </w:rPr>
        <w:t xml:space="preserve"> to pursue their interests, reduce the effectiveness of their </w:t>
      </w:r>
      <w:r w:rsidRPr="00DE2492">
        <w:rPr>
          <w:rStyle w:val="Emphasis"/>
        </w:rPr>
        <w:t>coercive diplomacy</w:t>
      </w:r>
      <w:r w:rsidRPr="00DE2492">
        <w:rPr>
          <w:rStyle w:val="StyleUnderline"/>
        </w:rPr>
        <w:t xml:space="preserve">, trigger </w:t>
      </w:r>
      <w:r w:rsidRPr="00DE2492">
        <w:rPr>
          <w:rStyle w:val="Emphasis"/>
        </w:rPr>
        <w:t>regional instability</w:t>
      </w:r>
      <w:r w:rsidRPr="00DE2492">
        <w:rPr>
          <w:rStyle w:val="StyleUnderline"/>
        </w:rPr>
        <w:t xml:space="preserve">, undermine their </w:t>
      </w:r>
      <w:r w:rsidRPr="00DE2492">
        <w:rPr>
          <w:rStyle w:val="Emphasis"/>
        </w:rPr>
        <w:t>alliance structures</w:t>
      </w:r>
      <w:r w:rsidRPr="00DE2492">
        <w:rPr>
          <w:rStyle w:val="StyleUnderline"/>
        </w:rPr>
        <w:t xml:space="preserve">, dissipate their strategic attention, and set off </w:t>
      </w:r>
      <w:r w:rsidRPr="00DE2492">
        <w:rPr>
          <w:rStyle w:val="Emphasis"/>
        </w:rPr>
        <w:t>further nuclear proliferation</w:t>
      </w:r>
      <w:r w:rsidRPr="00DE2492">
        <w:rPr>
          <w:rStyle w:val="StyleUnderline"/>
        </w:rPr>
        <w:t xml:space="preserve"> within their sphere of influence</w:t>
      </w:r>
      <w:r w:rsidRPr="00DE2492">
        <w:rPr>
          <w:sz w:val="16"/>
        </w:rPr>
        <w:t>.”</w:t>
      </w:r>
      <w:proofErr w:type="gramEnd"/>
      <w:r w:rsidRPr="00DE2492">
        <w:rPr>
          <w:sz w:val="16"/>
        </w:rPr>
        <w:t xml:space="preserve"> These are not the only reasons for concern about nuclear proliferation; </w:t>
      </w:r>
      <w:r w:rsidRPr="00DE2492">
        <w:rPr>
          <w:rStyle w:val="StyleUnderline"/>
        </w:rPr>
        <w:t>also notable are the enhanced prospects of</w:t>
      </w:r>
      <w:r w:rsidRPr="00DE2492">
        <w:rPr>
          <w:sz w:val="16"/>
        </w:rPr>
        <w:t xml:space="preserve"> </w:t>
      </w:r>
      <w:r w:rsidRPr="00DE2492">
        <w:rPr>
          <w:rStyle w:val="Emphasis"/>
        </w:rPr>
        <w:t>nuclear accidents</w:t>
      </w:r>
      <w:r w:rsidRPr="00DE2492">
        <w:rPr>
          <w:sz w:val="16"/>
        </w:rPr>
        <w:t xml:space="preserve"> </w:t>
      </w:r>
      <w:r w:rsidRPr="00DE2492">
        <w:rPr>
          <w:rStyle w:val="StyleUnderline"/>
        </w:rPr>
        <w:t xml:space="preserve">and the greater risk of </w:t>
      </w:r>
      <w:r w:rsidRPr="00DE2492">
        <w:rPr>
          <w:rStyle w:val="Emphasis"/>
        </w:rPr>
        <w:t>leakage</w:t>
      </w:r>
      <w:r w:rsidRPr="00DE2492">
        <w:rPr>
          <w:rStyle w:val="StyleUnderline"/>
        </w:rPr>
        <w:t xml:space="preserve"> of</w:t>
      </w:r>
      <w:r w:rsidRPr="00DE2492">
        <w:rPr>
          <w:sz w:val="16"/>
        </w:rPr>
        <w:t xml:space="preserve"> </w:t>
      </w:r>
      <w:r w:rsidRPr="00DE2492">
        <w:rPr>
          <w:rStyle w:val="Emphasis"/>
        </w:rPr>
        <w:t>nuclear material to terrorists</w:t>
      </w:r>
      <w:r w:rsidRPr="00DE2492">
        <w:rPr>
          <w:sz w:val="16"/>
        </w:rPr>
        <w:t>. 9 8</w:t>
      </w:r>
    </w:p>
    <w:p w:rsidR="005E4AB6" w:rsidRPr="008F635E" w:rsidRDefault="005E4AB6" w:rsidP="005E4AB6">
      <w:pPr>
        <w:rPr>
          <w:sz w:val="16"/>
        </w:rPr>
      </w:pPr>
      <w:r w:rsidRPr="008F635E">
        <w:rPr>
          <w:rStyle w:val="StyleUnderline"/>
        </w:rPr>
        <w:t>Do</w:t>
      </w:r>
      <w:r w:rsidRPr="008F635E">
        <w:rPr>
          <w:sz w:val="16"/>
        </w:rPr>
        <w:t xml:space="preserve"> deep engagement’s </w:t>
      </w:r>
      <w:r w:rsidRPr="008F635E">
        <w:rPr>
          <w:rStyle w:val="StyleUnderline"/>
        </w:rPr>
        <w:t>security ties</w:t>
      </w:r>
      <w:r w:rsidRPr="008F635E">
        <w:rPr>
          <w:sz w:val="16"/>
        </w:rPr>
        <w:t xml:space="preserve"> </w:t>
      </w:r>
      <w:r w:rsidRPr="008F635E">
        <w:rPr>
          <w:rStyle w:val="StyleUnderline"/>
        </w:rPr>
        <w:t>serve to contain t</w:t>
      </w:r>
      <w:r w:rsidRPr="008F635E">
        <w:rPr>
          <w:sz w:val="16"/>
        </w:rPr>
        <w:t xml:space="preserve">he spread of </w:t>
      </w:r>
      <w:r w:rsidRPr="008F635E">
        <w:rPr>
          <w:rStyle w:val="Emphasis"/>
        </w:rPr>
        <w:t>nuclear weapons</w:t>
      </w:r>
      <w:r w:rsidRPr="008F635E">
        <w:rPr>
          <w:sz w:val="16"/>
        </w:rPr>
        <w:t xml:space="preserve">? The literature on the causes of proliferation is massive and faces challenges as great </w:t>
      </w:r>
      <w:proofErr w:type="gramStart"/>
      <w:r w:rsidRPr="008F635E">
        <w:rPr>
          <w:sz w:val="16"/>
        </w:rPr>
        <w:t>as any in international relations</w:t>
      </w:r>
      <w:proofErr w:type="gramEnd"/>
      <w:r w:rsidRPr="008F635E">
        <w:rPr>
          <w:sz w:val="16"/>
        </w:rPr>
        <w:t xml:space="preserve">. With few cases to study, severe challenges in gathering evidence about inevitably secretive nuclear </w:t>
      </w:r>
      <w:proofErr w:type="gramStart"/>
      <w:r w:rsidRPr="008F635E">
        <w:rPr>
          <w:sz w:val="16"/>
        </w:rPr>
        <w:t>programs,</w:t>
      </w:r>
      <w:proofErr w:type="gramEnd"/>
      <w:r w:rsidRPr="008F635E">
        <w:rPr>
          <w:sz w:val="16"/>
        </w:rPr>
        <w:t xml:space="preserve"> and a large number of factors in play on both the demand and the supply sides, </w:t>
      </w:r>
      <w:r w:rsidRPr="008F635E">
        <w:rPr>
          <w:rStyle w:val="Emphasis"/>
        </w:rPr>
        <w:t>findings are decidedly mixed</w:t>
      </w:r>
      <w:r w:rsidRPr="008F635E">
        <w:rPr>
          <w:rStyle w:val="StyleUnderline"/>
        </w:rPr>
        <w:t>. Alliance relationships are just one piece of this complex puzzle</w:t>
      </w:r>
      <w:r w:rsidRPr="008F635E">
        <w:rPr>
          <w:sz w:val="16"/>
        </w:rPr>
        <w:t xml:space="preserve">, one that is hard to isolate from all the other factors in play. </w:t>
      </w:r>
      <w:proofErr w:type="gramStart"/>
      <w:r w:rsidRPr="008F635E">
        <w:rPr>
          <w:sz w:val="16"/>
        </w:rPr>
        <w:t>And</w:t>
      </w:r>
      <w:proofErr w:type="gramEnd"/>
      <w:r w:rsidRPr="008F635E">
        <w:rPr>
          <w:sz w:val="16"/>
        </w:rPr>
        <w:t xml:space="preserve"> </w:t>
      </w:r>
      <w:r w:rsidRPr="008F635E">
        <w:rPr>
          <w:rStyle w:val="StyleUnderline"/>
        </w:rPr>
        <w:t>empirical studies face the same selection bias problem just discussed</w:t>
      </w:r>
      <w:r w:rsidRPr="008F635E">
        <w:rPr>
          <w:sz w:val="16"/>
        </w:rPr>
        <w:t xml:space="preserve">: Nuclear powers are more likely to offer security guarantees to states confronting a serious threat and thus facing above- average incentives to acquire nuclear weapons. Indeed, </w:t>
      </w:r>
      <w:r w:rsidRPr="008F635E">
        <w:rPr>
          <w:rStyle w:val="StyleUnderline"/>
        </w:rPr>
        <w:t xml:space="preserve">alliance guarantees </w:t>
      </w:r>
      <w:proofErr w:type="gramStart"/>
      <w:r w:rsidRPr="008F635E">
        <w:rPr>
          <w:rStyle w:val="StyleUnderline"/>
        </w:rPr>
        <w:t>might be offered</w:t>
      </w:r>
      <w:proofErr w:type="gramEnd"/>
      <w:r w:rsidRPr="008F635E">
        <w:rPr>
          <w:rStyle w:val="StyleUnderline"/>
        </w:rPr>
        <w:t xml:space="preserve"> to states actively considering the nuclear option precisely in order to try to forestall that decision</w:t>
      </w:r>
      <w:r w:rsidRPr="008F635E">
        <w:rPr>
          <w:sz w:val="16"/>
        </w:rPr>
        <w:t>. Like a strong drug given only to very sick patients, alliances thus may have a powerful effect even if they sometimes fail to work as hoped. 10</w:t>
      </w:r>
    </w:p>
    <w:p w:rsidR="005E4AB6" w:rsidRPr="00DE2492" w:rsidRDefault="005E4AB6" w:rsidP="005E4AB6">
      <w:pPr>
        <w:rPr>
          <w:sz w:val="16"/>
        </w:rPr>
      </w:pPr>
      <w:r w:rsidRPr="008F635E">
        <w:rPr>
          <w:sz w:val="16"/>
        </w:rPr>
        <w:t xml:space="preserve">Bearing these challenges in mind, </w:t>
      </w:r>
      <w:r w:rsidRPr="008F635E">
        <w:rPr>
          <w:rStyle w:val="StyleUnderline"/>
        </w:rPr>
        <w:t xml:space="preserve">the </w:t>
      </w:r>
      <w:r w:rsidRPr="008F635E">
        <w:rPr>
          <w:rStyle w:val="Emphasis"/>
        </w:rPr>
        <w:t>most relevant</w:t>
      </w:r>
      <w:r w:rsidRPr="008F635E">
        <w:rPr>
          <w:rStyle w:val="StyleUnderline"/>
        </w:rPr>
        <w:t xml:space="preserve"> findings that emerge </w:t>
      </w:r>
      <w:r w:rsidRPr="008F635E">
        <w:rPr>
          <w:rStyle w:val="Emphasis"/>
        </w:rPr>
        <w:t>from this literature are</w:t>
      </w:r>
      <w:r w:rsidRPr="008F635E">
        <w:rPr>
          <w:sz w:val="16"/>
        </w:rPr>
        <w:t>:</w:t>
      </w:r>
    </w:p>
    <w:p w:rsidR="005E4AB6" w:rsidRPr="008F635E" w:rsidRDefault="005E4AB6" w:rsidP="005E4AB6">
      <w:pPr>
        <w:pStyle w:val="ListParagraph"/>
        <w:numPr>
          <w:ilvl w:val="0"/>
          <w:numId w:val="13"/>
        </w:numPr>
        <w:rPr>
          <w:rFonts w:ascii="Calibri" w:hAnsi="Calibri"/>
          <w:sz w:val="16"/>
        </w:rPr>
      </w:pPr>
      <w:r w:rsidRPr="00DE2492">
        <w:rPr>
          <w:rStyle w:val="StyleUnderline"/>
          <w:rFonts w:ascii="Calibri" w:hAnsi="Calibri"/>
        </w:rPr>
        <w:t>The</w:t>
      </w:r>
      <w:r w:rsidRPr="00DE2492">
        <w:rPr>
          <w:rFonts w:ascii="Calibri" w:hAnsi="Calibri"/>
          <w:sz w:val="16"/>
        </w:rPr>
        <w:t xml:space="preserve"> </w:t>
      </w:r>
      <w:r w:rsidRPr="00DE2492">
        <w:rPr>
          <w:rStyle w:val="Emphasis"/>
        </w:rPr>
        <w:t>most rece</w:t>
      </w:r>
      <w:r w:rsidRPr="008F635E">
        <w:rPr>
          <w:rStyle w:val="Emphasis"/>
        </w:rPr>
        <w:t>n</w:t>
      </w:r>
      <w:r w:rsidRPr="00DE2492">
        <w:rPr>
          <w:rStyle w:val="Emphasis"/>
        </w:rPr>
        <w:t xml:space="preserve">t </w:t>
      </w:r>
      <w:r w:rsidRPr="00DE2492">
        <w:rPr>
          <w:rStyle w:val="Emphasis"/>
          <w:highlight w:val="green"/>
        </w:rPr>
        <w:t>statistical analysis</w:t>
      </w:r>
      <w:r w:rsidRPr="00DE2492">
        <w:rPr>
          <w:rFonts w:ascii="Calibri" w:hAnsi="Calibri"/>
          <w:sz w:val="16"/>
        </w:rPr>
        <w:t xml:space="preserve"> of the precise question at issue </w:t>
      </w:r>
      <w:proofErr w:type="gramStart"/>
      <w:r w:rsidRPr="00DE2492">
        <w:rPr>
          <w:rStyle w:val="StyleUnderline"/>
          <w:rFonts w:ascii="Calibri" w:hAnsi="Calibri"/>
          <w:highlight w:val="green"/>
        </w:rPr>
        <w:t>concludes</w:t>
      </w:r>
      <w:r w:rsidRPr="00DE2492">
        <w:rPr>
          <w:rStyle w:val="StyleUnderline"/>
          <w:rFonts w:ascii="Calibri" w:hAnsi="Calibri"/>
        </w:rPr>
        <w:t xml:space="preserve"> that</w:t>
      </w:r>
      <w:proofErr w:type="gramEnd"/>
      <w:r w:rsidRPr="00DE2492">
        <w:rPr>
          <w:rStyle w:val="StyleUnderline"/>
          <w:rFonts w:ascii="Calibri" w:hAnsi="Calibri"/>
        </w:rPr>
        <w:t xml:space="preserve"> “</w:t>
      </w:r>
      <w:r w:rsidRPr="00DE2492">
        <w:rPr>
          <w:rStyle w:val="StyleUnderline"/>
          <w:rFonts w:ascii="Calibri" w:hAnsi="Calibri"/>
          <w:highlight w:val="green"/>
        </w:rPr>
        <w:t xml:space="preserve">security guarantees </w:t>
      </w:r>
      <w:r w:rsidRPr="00DE2492">
        <w:rPr>
          <w:rStyle w:val="Emphasis"/>
        </w:rPr>
        <w:t xml:space="preserve">significantly </w:t>
      </w:r>
      <w:r w:rsidRPr="00DE2492">
        <w:rPr>
          <w:rStyle w:val="Emphasis"/>
          <w:highlight w:val="green"/>
        </w:rPr>
        <w:t>reduce prolif</w:t>
      </w:r>
      <w:r w:rsidRPr="008F635E">
        <w:rPr>
          <w:rStyle w:val="Emphasis"/>
        </w:rPr>
        <w:t>eration</w:t>
      </w:r>
      <w:r w:rsidRPr="00DE2492">
        <w:rPr>
          <w:rFonts w:ascii="Calibri" w:hAnsi="Calibri"/>
          <w:sz w:val="16"/>
        </w:rPr>
        <w:t xml:space="preserve"> </w:t>
      </w:r>
      <w:r w:rsidRPr="00DE2492">
        <w:rPr>
          <w:rStyle w:val="StyleUnderline"/>
          <w:rFonts w:ascii="Calibri" w:hAnsi="Calibri"/>
        </w:rPr>
        <w:t>proclivity</w:t>
      </w:r>
      <w:r w:rsidRPr="00DE2492">
        <w:rPr>
          <w:rFonts w:ascii="Calibri" w:hAnsi="Calibri"/>
          <w:sz w:val="16"/>
        </w:rPr>
        <w:t xml:space="preserve"> among their recipients.” In </w:t>
      </w:r>
      <w:r w:rsidRPr="008F635E">
        <w:rPr>
          <w:rFonts w:ascii="Calibri" w:hAnsi="Calibri"/>
          <w:sz w:val="16"/>
        </w:rPr>
        <w:t xml:space="preserve">addition, </w:t>
      </w:r>
      <w:r w:rsidRPr="008F635E">
        <w:rPr>
          <w:rStyle w:val="StyleUnderline"/>
          <w:rFonts w:ascii="Calibri" w:hAnsi="Calibri"/>
        </w:rPr>
        <w:t xml:space="preserve">states with such guarantees are less likely to </w:t>
      </w:r>
      <w:r w:rsidRPr="008F635E">
        <w:rPr>
          <w:rStyle w:val="Emphasis"/>
        </w:rPr>
        <w:t>export</w:t>
      </w:r>
      <w:r w:rsidRPr="008F635E">
        <w:rPr>
          <w:rStyle w:val="StyleUnderline"/>
          <w:rFonts w:ascii="Calibri" w:hAnsi="Calibri"/>
        </w:rPr>
        <w:t xml:space="preserve"> sensitive</w:t>
      </w:r>
      <w:r w:rsidRPr="008F635E">
        <w:rPr>
          <w:rFonts w:ascii="Calibri" w:hAnsi="Calibri"/>
          <w:sz w:val="16"/>
        </w:rPr>
        <w:t xml:space="preserve"> </w:t>
      </w:r>
      <w:r w:rsidRPr="008F635E">
        <w:rPr>
          <w:rStyle w:val="Emphasis"/>
        </w:rPr>
        <w:t>nuclear material and technology</w:t>
      </w:r>
      <w:r w:rsidRPr="008F635E">
        <w:rPr>
          <w:rFonts w:ascii="Calibri" w:hAnsi="Calibri"/>
          <w:sz w:val="16"/>
        </w:rPr>
        <w:t xml:space="preserve"> to other nonnuclear states. 12 11 </w:t>
      </w:r>
    </w:p>
    <w:p w:rsidR="005E4AB6" w:rsidRPr="00DE2492" w:rsidRDefault="005E4AB6" w:rsidP="005E4AB6">
      <w:pPr>
        <w:pStyle w:val="ListParagraph"/>
        <w:numPr>
          <w:ilvl w:val="0"/>
          <w:numId w:val="13"/>
        </w:numPr>
        <w:rPr>
          <w:rFonts w:ascii="Calibri" w:hAnsi="Calibri"/>
          <w:sz w:val="16"/>
        </w:rPr>
      </w:pPr>
      <w:r w:rsidRPr="00DE2492">
        <w:rPr>
          <w:rStyle w:val="Emphasis"/>
        </w:rPr>
        <w:t>Case study research</w:t>
      </w:r>
      <w:r w:rsidRPr="00DE2492">
        <w:rPr>
          <w:rFonts w:ascii="Calibri" w:hAnsi="Calibri"/>
          <w:sz w:val="16"/>
        </w:rPr>
        <w:t xml:space="preserve"> </w:t>
      </w:r>
      <w:r w:rsidRPr="00DE2492">
        <w:rPr>
          <w:rStyle w:val="StyleUnderline"/>
          <w:rFonts w:ascii="Calibri" w:hAnsi="Calibri"/>
        </w:rPr>
        <w:t xml:space="preserve">underscores that the complexity of motivations for acquiring nuclear weapons </w:t>
      </w:r>
      <w:proofErr w:type="gramStart"/>
      <w:r w:rsidRPr="00DE2492">
        <w:rPr>
          <w:rStyle w:val="StyleUnderline"/>
          <w:rFonts w:ascii="Calibri" w:hAnsi="Calibri"/>
        </w:rPr>
        <w:t>cannot be reduced</w:t>
      </w:r>
      <w:proofErr w:type="gramEnd"/>
      <w:r w:rsidRPr="00DE2492">
        <w:rPr>
          <w:rStyle w:val="StyleUnderline"/>
          <w:rFonts w:ascii="Calibri" w:hAnsi="Calibri"/>
        </w:rPr>
        <w:t xml:space="preserve"> to security</w:t>
      </w:r>
      <w:r w:rsidRPr="00DE2492">
        <w:rPr>
          <w:rFonts w:ascii="Calibri" w:hAnsi="Calibri"/>
          <w:sz w:val="16"/>
        </w:rPr>
        <w:t xml:space="preserve">: domestic politics, economic interests, and prestige all matter. 13 </w:t>
      </w:r>
    </w:p>
    <w:p w:rsidR="005E4AB6" w:rsidRPr="00DE2492" w:rsidRDefault="005E4AB6" w:rsidP="005E4AB6">
      <w:pPr>
        <w:pStyle w:val="ListParagraph"/>
        <w:numPr>
          <w:ilvl w:val="0"/>
          <w:numId w:val="13"/>
        </w:numPr>
        <w:rPr>
          <w:rFonts w:ascii="Calibri" w:hAnsi="Calibri"/>
          <w:sz w:val="16"/>
        </w:rPr>
      </w:pPr>
      <w:r w:rsidRPr="008F635E">
        <w:rPr>
          <w:rStyle w:val="StyleUnderline"/>
          <w:rFonts w:ascii="Calibri" w:hAnsi="Calibri"/>
        </w:rPr>
        <w:t xml:space="preserve">Multiple </w:t>
      </w:r>
      <w:r w:rsidRPr="008F635E">
        <w:rPr>
          <w:rStyle w:val="Emphasis"/>
        </w:rPr>
        <w:t>independently conceived</w:t>
      </w:r>
      <w:r w:rsidRPr="008F635E">
        <w:rPr>
          <w:rStyle w:val="StyleUnderline"/>
          <w:rFonts w:ascii="Calibri" w:hAnsi="Calibri"/>
        </w:rPr>
        <w:t xml:space="preserve"> and</w:t>
      </w:r>
      <w:r w:rsidRPr="008F635E">
        <w:rPr>
          <w:rFonts w:ascii="Calibri" w:hAnsi="Calibri"/>
          <w:sz w:val="16"/>
        </w:rPr>
        <w:t xml:space="preserve"> </w:t>
      </w:r>
      <w:r w:rsidRPr="008F635E">
        <w:rPr>
          <w:rStyle w:val="Emphasis"/>
        </w:rPr>
        <w:t>executed</w:t>
      </w:r>
      <w:r w:rsidRPr="008F635E">
        <w:rPr>
          <w:rFonts w:ascii="Calibri" w:hAnsi="Calibri"/>
          <w:sz w:val="16"/>
        </w:rPr>
        <w:t xml:space="preserve"> </w:t>
      </w:r>
      <w:r w:rsidRPr="008F635E">
        <w:rPr>
          <w:rStyle w:val="StyleUnderline"/>
          <w:rFonts w:ascii="Calibri" w:hAnsi="Calibri"/>
        </w:rPr>
        <w:t xml:space="preserve">recent case studies nonetheless reveal that </w:t>
      </w:r>
      <w:r w:rsidRPr="008F635E">
        <w:rPr>
          <w:rStyle w:val="Emphasis"/>
        </w:rPr>
        <w:t>security alliances</w:t>
      </w:r>
      <w:r w:rsidRPr="008F635E">
        <w:rPr>
          <w:rFonts w:ascii="Calibri" w:hAnsi="Calibri"/>
          <w:sz w:val="16"/>
        </w:rPr>
        <w:t xml:space="preserve"> </w:t>
      </w:r>
      <w:r w:rsidRPr="008F635E">
        <w:rPr>
          <w:rStyle w:val="StyleUnderline"/>
          <w:rFonts w:ascii="Calibri" w:hAnsi="Calibri"/>
        </w:rPr>
        <w:t>help explain numerous allied decisions not to proliferate even when security is not always the main driver of leaders’ interest</w:t>
      </w:r>
      <w:r w:rsidRPr="008F635E">
        <w:rPr>
          <w:rFonts w:ascii="Calibri" w:hAnsi="Calibri"/>
          <w:sz w:val="16"/>
        </w:rPr>
        <w:t xml:space="preserve"> in a nuclear program. As </w:t>
      </w:r>
      <w:proofErr w:type="spellStart"/>
      <w:r w:rsidRPr="008F635E">
        <w:rPr>
          <w:rFonts w:ascii="Calibri" w:hAnsi="Calibri"/>
          <w:sz w:val="16"/>
        </w:rPr>
        <w:t>Nuno</w:t>
      </w:r>
      <w:proofErr w:type="spellEnd"/>
      <w:r w:rsidRPr="008F635E">
        <w:rPr>
          <w:rFonts w:ascii="Calibri" w:hAnsi="Calibri"/>
          <w:sz w:val="16"/>
        </w:rPr>
        <w:t xml:space="preserve"> Monteiro and Alexandre Debs stress, “</w:t>
      </w:r>
      <w:r w:rsidRPr="008F635E">
        <w:rPr>
          <w:rStyle w:val="StyleUnderline"/>
          <w:rFonts w:ascii="Calibri" w:hAnsi="Calibri"/>
        </w:rPr>
        <w:t xml:space="preserve">States whose security goals are subsumed by their sponsors’ own aims have </w:t>
      </w:r>
      <w:r w:rsidRPr="008F635E">
        <w:rPr>
          <w:rStyle w:val="Emphasis"/>
        </w:rPr>
        <w:t>never acquired the bomb</w:t>
      </w:r>
      <w:r w:rsidRPr="008F635E">
        <w:rPr>
          <w:rFonts w:ascii="Calibri" w:hAnsi="Calibri"/>
          <w:sz w:val="16"/>
        </w:rPr>
        <w:t xml:space="preserve">. … </w:t>
      </w:r>
      <w:r w:rsidRPr="008F635E">
        <w:rPr>
          <w:rStyle w:val="StyleUnderline"/>
          <w:rFonts w:ascii="Calibri" w:hAnsi="Calibri"/>
        </w:rPr>
        <w:t>This finding highlights the role of U.S. security commitments</w:t>
      </w:r>
      <w:r w:rsidRPr="00DE2492">
        <w:rPr>
          <w:rStyle w:val="StyleUnderline"/>
          <w:rFonts w:ascii="Calibri" w:hAnsi="Calibri"/>
        </w:rPr>
        <w:t xml:space="preserve"> in </w:t>
      </w:r>
      <w:r w:rsidRPr="00DE2492">
        <w:rPr>
          <w:rStyle w:val="Emphasis"/>
        </w:rPr>
        <w:t>stymieing nuclear proliferation</w:t>
      </w:r>
      <w:r w:rsidRPr="00DE2492">
        <w:rPr>
          <w:rFonts w:ascii="Calibri" w:hAnsi="Calibri"/>
          <w:sz w:val="16"/>
        </w:rPr>
        <w:t>: U</w:t>
      </w:r>
      <w:r w:rsidRPr="00DE2492">
        <w:rPr>
          <w:rStyle w:val="StyleUnderline"/>
          <w:rFonts w:ascii="Calibri" w:hAnsi="Calibri"/>
        </w:rPr>
        <w:t xml:space="preserve">.S. </w:t>
      </w:r>
      <w:r w:rsidRPr="00DE2492">
        <w:rPr>
          <w:rStyle w:val="StyleUnderline"/>
          <w:rFonts w:ascii="Calibri" w:hAnsi="Calibri"/>
          <w:highlight w:val="green"/>
        </w:rPr>
        <w:t>protégés</w:t>
      </w:r>
      <w:r w:rsidRPr="00DE2492">
        <w:rPr>
          <w:rStyle w:val="StyleUnderline"/>
          <w:rFonts w:ascii="Calibri" w:hAnsi="Calibri"/>
        </w:rPr>
        <w:t xml:space="preserve"> will </w:t>
      </w:r>
      <w:r w:rsidRPr="00DE2492">
        <w:rPr>
          <w:rStyle w:val="StyleUnderline"/>
          <w:rFonts w:ascii="Calibri" w:hAnsi="Calibri"/>
          <w:highlight w:val="green"/>
        </w:rPr>
        <w:t xml:space="preserve">only </w:t>
      </w:r>
      <w:r w:rsidRPr="00DE2492">
        <w:rPr>
          <w:rStyle w:val="Emphasis"/>
          <w:highlight w:val="green"/>
        </w:rPr>
        <w:t>seek the bomb</w:t>
      </w:r>
      <w:r w:rsidRPr="00DE2492">
        <w:rPr>
          <w:rStyle w:val="StyleUnderline"/>
          <w:rFonts w:ascii="Calibri" w:hAnsi="Calibri"/>
          <w:highlight w:val="green"/>
        </w:rPr>
        <w:t xml:space="preserve"> if they </w:t>
      </w:r>
      <w:r w:rsidRPr="00DE2492">
        <w:rPr>
          <w:rStyle w:val="Emphasis"/>
          <w:highlight w:val="green"/>
        </w:rPr>
        <w:t>doubt U.S. protection</w:t>
      </w:r>
      <w:r w:rsidRPr="00DE2492">
        <w:rPr>
          <w:rFonts w:ascii="Calibri" w:hAnsi="Calibri"/>
          <w:sz w:val="16"/>
        </w:rPr>
        <w:t xml:space="preserve"> of their core security goals.” 15 14 </w:t>
      </w:r>
    </w:p>
    <w:p w:rsidR="005E4AB6" w:rsidRPr="00DE2492" w:rsidRDefault="005E4AB6" w:rsidP="005E4AB6">
      <w:pPr>
        <w:pStyle w:val="ListParagraph"/>
        <w:numPr>
          <w:ilvl w:val="0"/>
          <w:numId w:val="13"/>
        </w:numPr>
        <w:rPr>
          <w:rFonts w:ascii="Calibri" w:hAnsi="Calibri"/>
          <w:sz w:val="16"/>
        </w:rPr>
      </w:pPr>
      <w:r w:rsidRPr="00DE2492">
        <w:rPr>
          <w:rStyle w:val="Emphasis"/>
        </w:rPr>
        <w:t>Multiple independently</w:t>
      </w:r>
      <w:r w:rsidRPr="00DE2492">
        <w:rPr>
          <w:rFonts w:ascii="Calibri" w:hAnsi="Calibri"/>
          <w:sz w:val="16"/>
        </w:rPr>
        <w:t xml:space="preserve"> conceived and executed recent </w:t>
      </w:r>
      <w:r w:rsidRPr="008F635E">
        <w:rPr>
          <w:rStyle w:val="Emphasis"/>
        </w:rPr>
        <w:t>case research</w:t>
      </w:r>
      <w:r w:rsidRPr="008F635E">
        <w:rPr>
          <w:rFonts w:ascii="Calibri" w:hAnsi="Calibri"/>
          <w:sz w:val="16"/>
        </w:rPr>
        <w:t xml:space="preserve"> </w:t>
      </w:r>
      <w:r w:rsidRPr="008F635E">
        <w:rPr>
          <w:rStyle w:val="StyleUnderline"/>
          <w:rFonts w:ascii="Calibri" w:hAnsi="Calibri"/>
        </w:rPr>
        <w:t xml:space="preserve">projects further unpack the conditions that decrease the likelihood of allied proliferation, centering on the </w:t>
      </w:r>
      <w:r w:rsidRPr="008F635E">
        <w:rPr>
          <w:rStyle w:val="Emphasis"/>
        </w:rPr>
        <w:t>credibility</w:t>
      </w:r>
      <w:r w:rsidRPr="008F635E">
        <w:rPr>
          <w:rStyle w:val="StyleUnderline"/>
          <w:rFonts w:ascii="Calibri" w:hAnsi="Calibri"/>
        </w:rPr>
        <w:t xml:space="preserve"> of the </w:t>
      </w:r>
      <w:r w:rsidRPr="008F635E">
        <w:rPr>
          <w:rStyle w:val="Emphasis"/>
        </w:rPr>
        <w:t xml:space="preserve">alliance commitment. </w:t>
      </w:r>
      <w:r w:rsidRPr="008F635E">
        <w:rPr>
          <w:rFonts w:ascii="Calibri" w:hAnsi="Calibri"/>
          <w:sz w:val="16"/>
        </w:rPr>
        <w:t xml:space="preserve">In addition, </w:t>
      </w:r>
      <w:r w:rsidRPr="008F635E">
        <w:rPr>
          <w:rStyle w:val="StyleUnderline"/>
          <w:rFonts w:ascii="Calibri" w:hAnsi="Calibri"/>
        </w:rPr>
        <w:t>in</w:t>
      </w:r>
      <w:r w:rsidRPr="008F635E">
        <w:rPr>
          <w:rFonts w:ascii="Calibri" w:hAnsi="Calibri"/>
          <w:sz w:val="16"/>
        </w:rPr>
        <w:t xml:space="preserve"> some </w:t>
      </w:r>
      <w:r w:rsidRPr="008F635E">
        <w:rPr>
          <w:rStyle w:val="StyleUnderline"/>
          <w:rFonts w:ascii="Calibri" w:hAnsi="Calibri"/>
        </w:rPr>
        <w:t>cases of prevention failure, the alliances allow the patron to influence the ally’s nuclear program subsequently, decreasing further</w:t>
      </w:r>
      <w:r w:rsidRPr="00DE2492">
        <w:rPr>
          <w:rStyle w:val="StyleUnderline"/>
          <w:rFonts w:ascii="Calibri" w:hAnsi="Calibri"/>
        </w:rPr>
        <w:t xml:space="preserve"> proliferation risks</w:t>
      </w:r>
      <w:r w:rsidRPr="00DE2492">
        <w:rPr>
          <w:rFonts w:ascii="Calibri" w:hAnsi="Calibri"/>
          <w:sz w:val="16"/>
        </w:rPr>
        <w:t xml:space="preserve">. 17 </w:t>
      </w:r>
    </w:p>
    <w:p w:rsidR="005E4AB6" w:rsidRPr="008F635E" w:rsidRDefault="005E4AB6" w:rsidP="005E4AB6">
      <w:pPr>
        <w:pStyle w:val="ListParagraph"/>
        <w:numPr>
          <w:ilvl w:val="0"/>
          <w:numId w:val="13"/>
        </w:numPr>
        <w:rPr>
          <w:rFonts w:ascii="Calibri" w:hAnsi="Calibri"/>
          <w:sz w:val="16"/>
        </w:rPr>
      </w:pPr>
      <w:r w:rsidRPr="00DE2492">
        <w:rPr>
          <w:rStyle w:val="StyleUnderline"/>
          <w:rFonts w:ascii="Calibri" w:hAnsi="Calibri"/>
        </w:rPr>
        <w:t xml:space="preserve">Security </w:t>
      </w:r>
      <w:r w:rsidRPr="008F635E">
        <w:rPr>
          <w:rStyle w:val="StyleUnderline"/>
          <w:rFonts w:ascii="Calibri" w:hAnsi="Calibri"/>
        </w:rPr>
        <w:t xml:space="preserve">alliances lower the likelihood of </w:t>
      </w:r>
      <w:r w:rsidRPr="008F635E">
        <w:rPr>
          <w:rStyle w:val="Emphasis"/>
        </w:rPr>
        <w:t>proliferation cascades</w:t>
      </w:r>
      <w:r w:rsidRPr="008F635E">
        <w:rPr>
          <w:rFonts w:ascii="Calibri" w:hAnsi="Calibri"/>
          <w:sz w:val="16"/>
        </w:rPr>
        <w:t xml:space="preserve">. To be sure, </w:t>
      </w:r>
      <w:r w:rsidRPr="008F635E">
        <w:rPr>
          <w:rStyle w:val="StyleUnderline"/>
          <w:rFonts w:ascii="Calibri" w:hAnsi="Calibri"/>
        </w:rPr>
        <w:t>many predicted cascades did not occur.</w:t>
      </w:r>
      <w:r w:rsidRPr="008F635E">
        <w:rPr>
          <w:rFonts w:ascii="Calibri" w:hAnsi="Calibri"/>
          <w:sz w:val="16"/>
        </w:rPr>
        <w:t xml:space="preserve"> </w:t>
      </w:r>
      <w:proofErr w:type="gramStart"/>
      <w:r w:rsidRPr="008F635E">
        <w:rPr>
          <w:rFonts w:ascii="Calibri" w:hAnsi="Calibri"/>
          <w:sz w:val="16"/>
        </w:rPr>
        <w:t>But</w:t>
      </w:r>
      <w:proofErr w:type="gramEnd"/>
      <w:r w:rsidRPr="00DE2492">
        <w:rPr>
          <w:rFonts w:ascii="Calibri" w:hAnsi="Calibri"/>
          <w:sz w:val="16"/>
        </w:rPr>
        <w:t xml:space="preserve"> </w:t>
      </w:r>
      <w:r w:rsidRPr="00DE2492">
        <w:rPr>
          <w:rStyle w:val="StyleUnderline"/>
          <w:rFonts w:ascii="Calibri" w:hAnsi="Calibri"/>
        </w:rPr>
        <w:t xml:space="preserve">security </w:t>
      </w:r>
      <w:r w:rsidRPr="008F635E">
        <w:rPr>
          <w:rStyle w:val="Emphasis"/>
        </w:rPr>
        <w:t>provision</w:t>
      </w:r>
      <w:r w:rsidRPr="00DE2492">
        <w:rPr>
          <w:rStyle w:val="StyleUnderline"/>
          <w:rFonts w:ascii="Calibri" w:hAnsi="Calibri"/>
        </w:rPr>
        <w:t xml:space="preserve">, mainly </w:t>
      </w:r>
      <w:r w:rsidRPr="008F635E">
        <w:rPr>
          <w:rStyle w:val="StyleUnderline"/>
          <w:rFonts w:ascii="Calibri" w:hAnsi="Calibri"/>
        </w:rPr>
        <w:t xml:space="preserve">by </w:t>
      </w:r>
      <w:r w:rsidRPr="00DE2492">
        <w:rPr>
          <w:rStyle w:val="StyleUnderline"/>
          <w:rFonts w:ascii="Calibri" w:hAnsi="Calibri"/>
          <w:highlight w:val="green"/>
        </w:rPr>
        <w:t xml:space="preserve">the </w:t>
      </w:r>
      <w:r w:rsidRPr="00DE2492">
        <w:rPr>
          <w:rStyle w:val="Emphasis"/>
          <w:highlight w:val="green"/>
        </w:rPr>
        <w:t>U</w:t>
      </w:r>
      <w:r w:rsidRPr="00DE2492">
        <w:rPr>
          <w:rStyle w:val="Emphasis"/>
        </w:rPr>
        <w:t>nited</w:t>
      </w:r>
      <w:r w:rsidRPr="00DE2492">
        <w:rPr>
          <w:rStyle w:val="Emphasis"/>
          <w:highlight w:val="green"/>
        </w:rPr>
        <w:t xml:space="preserve"> S</w:t>
      </w:r>
      <w:r w:rsidRPr="00DE2492">
        <w:rPr>
          <w:rStyle w:val="Emphasis"/>
        </w:rPr>
        <w:t>tates</w:t>
      </w:r>
      <w:r w:rsidRPr="008F635E">
        <w:rPr>
          <w:rStyle w:val="StyleUnderline"/>
          <w:rFonts w:ascii="Calibri" w:hAnsi="Calibri"/>
        </w:rPr>
        <w:t xml:space="preserve">, </w:t>
      </w:r>
      <w:r w:rsidRPr="00DE2492">
        <w:rPr>
          <w:rStyle w:val="StyleUnderline"/>
          <w:rFonts w:ascii="Calibri" w:hAnsi="Calibri"/>
          <w:highlight w:val="green"/>
        </w:rPr>
        <w:t xml:space="preserve">is a </w:t>
      </w:r>
      <w:r w:rsidRPr="00DE2492">
        <w:rPr>
          <w:rStyle w:val="Emphasis"/>
          <w:highlight w:val="green"/>
        </w:rPr>
        <w:t>key</w:t>
      </w:r>
      <w:r w:rsidRPr="00DE2492">
        <w:rPr>
          <w:rStyle w:val="StyleUnderline"/>
          <w:rFonts w:ascii="Calibri" w:hAnsi="Calibri"/>
          <w:highlight w:val="green"/>
        </w:rPr>
        <w:t xml:space="preserve"> reason </w:t>
      </w:r>
      <w:r w:rsidRPr="00DE2492">
        <w:rPr>
          <w:rStyle w:val="StyleUnderline"/>
          <w:rFonts w:ascii="Calibri" w:hAnsi="Calibri"/>
        </w:rPr>
        <w:t>why</w:t>
      </w:r>
      <w:r w:rsidRPr="00DE2492">
        <w:rPr>
          <w:rFonts w:ascii="Calibri" w:hAnsi="Calibri"/>
          <w:sz w:val="16"/>
        </w:rPr>
        <w:t xml:space="preserve">. </w:t>
      </w:r>
      <w:proofErr w:type="gramStart"/>
      <w:r w:rsidRPr="008F635E">
        <w:rPr>
          <w:rStyle w:val="StyleUnderline"/>
          <w:rFonts w:ascii="Calibri" w:hAnsi="Calibri"/>
        </w:rPr>
        <w:t xml:space="preserve">The </w:t>
      </w:r>
      <w:r w:rsidRPr="008F635E">
        <w:rPr>
          <w:rStyle w:val="Emphasis"/>
        </w:rPr>
        <w:t>most comprehensive statistical analysis</w:t>
      </w:r>
      <w:r w:rsidRPr="008F635E">
        <w:rPr>
          <w:rFonts w:ascii="Calibri" w:hAnsi="Calibri"/>
          <w:sz w:val="16"/>
        </w:rPr>
        <w:t xml:space="preserve"> </w:t>
      </w:r>
      <w:r w:rsidRPr="008F635E">
        <w:rPr>
          <w:rStyle w:val="StyleUnderline"/>
          <w:rFonts w:ascii="Calibri" w:hAnsi="Calibri"/>
        </w:rPr>
        <w:t xml:space="preserve">finds that states are more likely to proliferate in response to neighbors when </w:t>
      </w:r>
      <w:r w:rsidRPr="008F635E">
        <w:rPr>
          <w:rStyle w:val="Emphasis"/>
        </w:rPr>
        <w:t>three conditions are met</w:t>
      </w:r>
      <w:r w:rsidRPr="008F635E">
        <w:rPr>
          <w:rFonts w:ascii="Calibri" w:hAnsi="Calibri"/>
          <w:sz w:val="16"/>
        </w:rPr>
        <w:t xml:space="preserve">: (1) </w:t>
      </w:r>
      <w:r w:rsidRPr="008F635E">
        <w:rPr>
          <w:rStyle w:val="StyleUnderline"/>
          <w:rFonts w:ascii="Calibri" w:hAnsi="Calibri"/>
        </w:rPr>
        <w:t xml:space="preserve">there is an </w:t>
      </w:r>
      <w:r w:rsidRPr="008F635E">
        <w:rPr>
          <w:rStyle w:val="Emphasis"/>
        </w:rPr>
        <w:t xml:space="preserve">intense security rivalry </w:t>
      </w:r>
      <w:r w:rsidRPr="008F635E">
        <w:rPr>
          <w:rStyle w:val="StyleUnderline"/>
          <w:rFonts w:ascii="Calibri" w:hAnsi="Calibri"/>
        </w:rPr>
        <w:t>between the two countries</w:t>
      </w:r>
      <w:r w:rsidRPr="008F635E">
        <w:rPr>
          <w:rFonts w:ascii="Calibri" w:hAnsi="Calibri"/>
          <w:sz w:val="16"/>
        </w:rPr>
        <w:t xml:space="preserve">; (2) </w:t>
      </w:r>
      <w:r w:rsidRPr="008F635E">
        <w:rPr>
          <w:rStyle w:val="StyleUnderline"/>
          <w:rFonts w:ascii="Calibri" w:hAnsi="Calibri"/>
        </w:rPr>
        <w:t>the</w:t>
      </w:r>
      <w:r w:rsidRPr="008F635E">
        <w:rPr>
          <w:rFonts w:ascii="Calibri" w:hAnsi="Calibri"/>
          <w:sz w:val="16"/>
        </w:rPr>
        <w:t xml:space="preserve"> prospective </w:t>
      </w:r>
      <w:r w:rsidRPr="008F635E">
        <w:rPr>
          <w:rStyle w:val="StyleUnderline"/>
          <w:rFonts w:ascii="Calibri" w:hAnsi="Calibri"/>
        </w:rPr>
        <w:t xml:space="preserve">proliferating state </w:t>
      </w:r>
      <w:r w:rsidRPr="008F635E">
        <w:rPr>
          <w:rStyle w:val="Emphasis"/>
        </w:rPr>
        <w:t>does not have a security guarantee</w:t>
      </w:r>
      <w:r w:rsidRPr="008F635E">
        <w:rPr>
          <w:rStyle w:val="StyleUnderline"/>
          <w:rFonts w:ascii="Calibri" w:hAnsi="Calibri"/>
        </w:rPr>
        <w:t xml:space="preserve"> from a </w:t>
      </w:r>
      <w:r w:rsidRPr="008F635E">
        <w:rPr>
          <w:rStyle w:val="Emphasis"/>
        </w:rPr>
        <w:t>nuclear</w:t>
      </w:r>
      <w:r w:rsidRPr="008F635E">
        <w:rPr>
          <w:rStyle w:val="StyleUnderline"/>
          <w:rFonts w:ascii="Calibri" w:hAnsi="Calibri"/>
        </w:rPr>
        <w:t xml:space="preserve">- armed </w:t>
      </w:r>
      <w:r w:rsidRPr="008F635E">
        <w:rPr>
          <w:rStyle w:val="Emphasis"/>
        </w:rPr>
        <w:t>patron</w:t>
      </w:r>
      <w:r w:rsidRPr="008F635E">
        <w:rPr>
          <w:rFonts w:ascii="Calibri" w:hAnsi="Calibri"/>
          <w:sz w:val="16"/>
        </w:rPr>
        <w:t xml:space="preserve">; </w:t>
      </w:r>
      <w:r w:rsidRPr="008F635E">
        <w:rPr>
          <w:rStyle w:val="StyleUnderline"/>
          <w:rFonts w:ascii="Calibri" w:hAnsi="Calibri"/>
        </w:rPr>
        <w:t>and</w:t>
      </w:r>
      <w:r w:rsidRPr="008F635E">
        <w:rPr>
          <w:rFonts w:ascii="Calibri" w:hAnsi="Calibri"/>
          <w:sz w:val="16"/>
        </w:rPr>
        <w:t xml:space="preserve"> (3) </w:t>
      </w:r>
      <w:r w:rsidRPr="008F635E">
        <w:rPr>
          <w:rStyle w:val="StyleUnderline"/>
          <w:rFonts w:ascii="Calibri" w:hAnsi="Calibri"/>
        </w:rPr>
        <w:t>the potential proliferator has the industrial and technical capacity to launch an indigenous</w:t>
      </w:r>
      <w:r w:rsidRPr="008F635E">
        <w:rPr>
          <w:rFonts w:ascii="Calibri" w:hAnsi="Calibri"/>
          <w:sz w:val="16"/>
        </w:rPr>
        <w:t xml:space="preserve"> nuclear </w:t>
      </w:r>
      <w:r w:rsidRPr="008F635E">
        <w:rPr>
          <w:rStyle w:val="StyleUnderline"/>
          <w:rFonts w:ascii="Calibri" w:hAnsi="Calibri"/>
        </w:rPr>
        <w:t>program</w:t>
      </w:r>
      <w:r w:rsidRPr="008F635E">
        <w:rPr>
          <w:rFonts w:ascii="Calibri" w:hAnsi="Calibri"/>
          <w:sz w:val="16"/>
        </w:rPr>
        <w:t>.</w:t>
      </w:r>
      <w:proofErr w:type="gramEnd"/>
      <w:r w:rsidRPr="008F635E">
        <w:rPr>
          <w:rFonts w:ascii="Calibri" w:hAnsi="Calibri"/>
          <w:sz w:val="16"/>
        </w:rPr>
        <w:t xml:space="preserve"> 18 19 16</w:t>
      </w:r>
    </w:p>
    <w:p w:rsidR="005E4AB6" w:rsidRPr="00DE2492" w:rsidRDefault="005E4AB6" w:rsidP="005E4AB6">
      <w:pPr>
        <w:rPr>
          <w:sz w:val="16"/>
        </w:rPr>
      </w:pPr>
      <w:r w:rsidRPr="00DE2492">
        <w:rPr>
          <w:sz w:val="16"/>
        </w:rPr>
        <w:t>In sum, as Monteiro and Debs note, “Despite grave concerns that more states would seek a nuclear deterrent to counter U.S. power preponderance,” in fact “</w:t>
      </w:r>
      <w:r w:rsidRPr="008F635E">
        <w:rPr>
          <w:rStyle w:val="StyleUnderline"/>
        </w:rPr>
        <w:t xml:space="preserve">the spread of nuclear weapons </w:t>
      </w:r>
      <w:r w:rsidRPr="008F635E">
        <w:rPr>
          <w:rStyle w:val="Emphasis"/>
        </w:rPr>
        <w:t>decelerated</w:t>
      </w:r>
      <w:r w:rsidRPr="008F635E">
        <w:rPr>
          <w:rStyle w:val="StyleUnderline"/>
        </w:rPr>
        <w:t xml:space="preserve"> with the </w:t>
      </w:r>
      <w:r w:rsidRPr="008F635E">
        <w:rPr>
          <w:rStyle w:val="Emphasis"/>
        </w:rPr>
        <w:t>end of the Cold War</w:t>
      </w:r>
      <w:r w:rsidRPr="008F635E">
        <w:rPr>
          <w:sz w:val="16"/>
        </w:rPr>
        <w:t xml:space="preserve"> in 1989.” </w:t>
      </w:r>
      <w:r w:rsidRPr="008F635E">
        <w:rPr>
          <w:rStyle w:val="StyleUnderline"/>
        </w:rPr>
        <w:t>Their research</w:t>
      </w:r>
      <w:r w:rsidRPr="00DE2492">
        <w:rPr>
          <w:rStyle w:val="StyleUnderline"/>
        </w:rPr>
        <w:t xml:space="preserve">, as well as that of </w:t>
      </w:r>
      <w:r w:rsidRPr="00DE2492">
        <w:rPr>
          <w:rStyle w:val="Emphasis"/>
          <w:highlight w:val="green"/>
        </w:rPr>
        <w:t>scores of scholars</w:t>
      </w:r>
      <w:r w:rsidRPr="00DE2492">
        <w:rPr>
          <w:sz w:val="16"/>
          <w:highlight w:val="green"/>
        </w:rPr>
        <w:t xml:space="preserve"> </w:t>
      </w:r>
      <w:r w:rsidRPr="00DE2492">
        <w:rPr>
          <w:rStyle w:val="StyleUnderline"/>
          <w:highlight w:val="green"/>
        </w:rPr>
        <w:t>using</w:t>
      </w:r>
      <w:r w:rsidRPr="00DE2492">
        <w:rPr>
          <w:sz w:val="16"/>
          <w:highlight w:val="green"/>
        </w:rPr>
        <w:t xml:space="preserve"> </w:t>
      </w:r>
      <w:r w:rsidRPr="00DE2492">
        <w:rPr>
          <w:rStyle w:val="Emphasis"/>
          <w:highlight w:val="green"/>
        </w:rPr>
        <w:t>multiple methods</w:t>
      </w:r>
      <w:r w:rsidRPr="00DE2492">
        <w:rPr>
          <w:sz w:val="16"/>
        </w:rPr>
        <w:t xml:space="preserve"> </w:t>
      </w:r>
      <w:r w:rsidRPr="008F635E">
        <w:rPr>
          <w:rStyle w:val="StyleUnderline"/>
        </w:rPr>
        <w:t xml:space="preserve">and representing many </w:t>
      </w:r>
      <w:r w:rsidRPr="008F635E">
        <w:rPr>
          <w:rStyle w:val="Emphasis"/>
        </w:rPr>
        <w:t>contrasting theoretical perspectives</w:t>
      </w:r>
      <w:r w:rsidRPr="008F635E">
        <w:rPr>
          <w:sz w:val="16"/>
        </w:rPr>
        <w:t xml:space="preserve">, </w:t>
      </w:r>
      <w:r w:rsidRPr="00DE2492">
        <w:rPr>
          <w:rStyle w:val="StyleUnderline"/>
          <w:highlight w:val="green"/>
        </w:rPr>
        <w:t>shows</w:t>
      </w:r>
      <w:r w:rsidRPr="00DE2492">
        <w:rPr>
          <w:rStyle w:val="StyleUnderline"/>
        </w:rPr>
        <w:t xml:space="preserve"> that </w:t>
      </w:r>
      <w:r w:rsidRPr="00DE2492">
        <w:rPr>
          <w:rStyle w:val="StyleUnderline"/>
          <w:highlight w:val="green"/>
        </w:rPr>
        <w:t>US</w:t>
      </w:r>
      <w:r w:rsidRPr="00DE2492">
        <w:rPr>
          <w:rStyle w:val="StyleUnderline"/>
        </w:rPr>
        <w:t xml:space="preserve"> </w:t>
      </w:r>
      <w:r w:rsidRPr="00DE2492">
        <w:rPr>
          <w:rStyle w:val="Emphasis"/>
        </w:rPr>
        <w:t xml:space="preserve">security </w:t>
      </w:r>
      <w:r w:rsidRPr="00DE2492">
        <w:rPr>
          <w:rStyle w:val="Emphasis"/>
          <w:highlight w:val="green"/>
        </w:rPr>
        <w:t>guarantees</w:t>
      </w:r>
      <w:r w:rsidRPr="00DE2492">
        <w:rPr>
          <w:rStyle w:val="StyleUnderline"/>
          <w:highlight w:val="green"/>
        </w:rPr>
        <w:t xml:space="preserve"> and</w:t>
      </w:r>
      <w:r w:rsidRPr="00DE2492">
        <w:rPr>
          <w:rStyle w:val="StyleUnderline"/>
        </w:rPr>
        <w:t xml:space="preserve"> the counter- proliferation policy </w:t>
      </w:r>
      <w:r w:rsidRPr="00DE2492">
        <w:rPr>
          <w:rStyle w:val="Emphasis"/>
          <w:highlight w:val="green"/>
        </w:rPr>
        <w:t>deep engagement</w:t>
      </w:r>
      <w:r w:rsidRPr="00DE2492">
        <w:rPr>
          <w:sz w:val="16"/>
        </w:rPr>
        <w:t xml:space="preserve"> </w:t>
      </w:r>
      <w:r w:rsidRPr="00DE2492">
        <w:rPr>
          <w:rStyle w:val="StyleUnderline"/>
        </w:rPr>
        <w:t xml:space="preserve">allows </w:t>
      </w:r>
      <w:r w:rsidRPr="00DE2492">
        <w:rPr>
          <w:rStyle w:val="StyleUnderline"/>
          <w:highlight w:val="green"/>
        </w:rPr>
        <w:t>are</w:t>
      </w:r>
      <w:r w:rsidRPr="00DE2492">
        <w:rPr>
          <w:rStyle w:val="StyleUnderline"/>
        </w:rPr>
        <w:t xml:space="preserve"> a </w:t>
      </w:r>
      <w:r w:rsidRPr="00DE2492">
        <w:rPr>
          <w:rStyle w:val="Emphasis"/>
        </w:rPr>
        <w:t>big part</w:t>
      </w:r>
      <w:r w:rsidRPr="00DE2492">
        <w:rPr>
          <w:rStyle w:val="StyleUnderline"/>
        </w:rPr>
        <w:t xml:space="preserve"> of the </w:t>
      </w:r>
      <w:r w:rsidRPr="00DE2492">
        <w:rPr>
          <w:rStyle w:val="Emphasis"/>
        </w:rPr>
        <w:t xml:space="preserve">reason </w:t>
      </w:r>
      <w:r w:rsidRPr="00DE2492">
        <w:rPr>
          <w:rStyle w:val="Emphasis"/>
          <w:highlight w:val="green"/>
        </w:rPr>
        <w:t>why</w:t>
      </w:r>
      <w:r w:rsidRPr="00DE2492">
        <w:rPr>
          <w:sz w:val="16"/>
        </w:rPr>
        <w:t>. 20</w:t>
      </w:r>
    </w:p>
    <w:p w:rsidR="005E4AB6" w:rsidRPr="00DE2492" w:rsidRDefault="005E4AB6" w:rsidP="005E4AB6">
      <w:pPr>
        <w:rPr>
          <w:sz w:val="16"/>
        </w:rPr>
      </w:pPr>
      <w:r w:rsidRPr="00DE2492">
        <w:rPr>
          <w:sz w:val="16"/>
        </w:rPr>
        <w:t xml:space="preserve">The Costs of Nuclear Proliferation General empirical findings thus lend support to the proposition that security alliances impede nuclear proliferation. </w:t>
      </w:r>
      <w:proofErr w:type="gramStart"/>
      <w:r w:rsidRPr="00DE2492">
        <w:rPr>
          <w:sz w:val="16"/>
        </w:rPr>
        <w:t>But</w:t>
      </w:r>
      <w:proofErr w:type="gramEnd"/>
      <w:r w:rsidRPr="00DE2492">
        <w:rPr>
          <w:sz w:val="16"/>
        </w:rPr>
        <w:t xml:space="preserve"> is this a net contributor to global security? Most practitioners and policy analysts would probably not even bring this up as a question and would automatically answer yes if it </w:t>
      </w:r>
      <w:proofErr w:type="gramStart"/>
      <w:r w:rsidRPr="00DE2492">
        <w:rPr>
          <w:sz w:val="16"/>
        </w:rPr>
        <w:t>were raised</w:t>
      </w:r>
      <w:proofErr w:type="gramEnd"/>
      <w:r w:rsidRPr="00DE2492">
        <w:rPr>
          <w:sz w:val="16"/>
        </w:rPr>
        <w:t xml:space="preserve">. Yet </w:t>
      </w:r>
      <w:proofErr w:type="gramStart"/>
      <w:r w:rsidRPr="00DE2492">
        <w:rPr>
          <w:sz w:val="16"/>
        </w:rPr>
        <w:t>a small but very prominent group of theorists within the academy reach</w:t>
      </w:r>
      <w:proofErr w:type="gramEnd"/>
      <w:r w:rsidRPr="00DE2492">
        <w:rPr>
          <w:sz w:val="16"/>
        </w:rPr>
        <w:t xml:space="preserve"> a different answer: </w:t>
      </w:r>
      <w:r w:rsidRPr="00DE2492">
        <w:rPr>
          <w:rStyle w:val="StyleUnderline"/>
        </w:rPr>
        <w:t xml:space="preserve">some of the same realist precepts that generate the theoretical prediction that retrenchment would increase demand for nuclear weapons also suggest that proliferation might </w:t>
      </w:r>
      <w:r w:rsidRPr="00DE2492">
        <w:rPr>
          <w:rStyle w:val="Emphasis"/>
        </w:rPr>
        <w:t>increase security</w:t>
      </w:r>
      <w:r w:rsidRPr="00DE2492">
        <w:rPr>
          <w:sz w:val="16"/>
        </w:rPr>
        <w:t xml:space="preserve"> such that the net effect of retrenchment could be neutral. Most notably, “</w:t>
      </w:r>
      <w:r w:rsidRPr="00DE2492">
        <w:rPr>
          <w:rStyle w:val="Emphasis"/>
        </w:rPr>
        <w:t>nuclear optimists</w:t>
      </w:r>
      <w:r w:rsidRPr="00DE2492">
        <w:rPr>
          <w:sz w:val="16"/>
        </w:rPr>
        <w:t xml:space="preserve">” </w:t>
      </w:r>
      <w:r w:rsidRPr="00DE2492">
        <w:rPr>
          <w:rStyle w:val="StyleUnderline"/>
        </w:rPr>
        <w:t>like</w:t>
      </w:r>
      <w:r w:rsidRPr="00DE2492">
        <w:rPr>
          <w:sz w:val="16"/>
        </w:rPr>
        <w:t xml:space="preserve"> Kenneth </w:t>
      </w:r>
      <w:r w:rsidRPr="00DE2492">
        <w:rPr>
          <w:rStyle w:val="Emphasis"/>
        </w:rPr>
        <w:t>Waltz</w:t>
      </w:r>
      <w:r w:rsidRPr="00DE2492">
        <w:rPr>
          <w:sz w:val="16"/>
        </w:rPr>
        <w:t xml:space="preserve"> </w:t>
      </w:r>
      <w:r w:rsidRPr="00DE2492">
        <w:rPr>
          <w:rStyle w:val="StyleUnderline"/>
        </w:rPr>
        <w:t xml:space="preserve">contend that </w:t>
      </w:r>
      <w:r w:rsidRPr="00DE2492">
        <w:rPr>
          <w:rStyle w:val="Emphasis"/>
        </w:rPr>
        <w:t>deterrence</w:t>
      </w:r>
      <w:r w:rsidRPr="00DE2492">
        <w:rPr>
          <w:rStyle w:val="StyleUnderline"/>
        </w:rPr>
        <w:t xml:space="preserve"> essentially solves the security problem for all </w:t>
      </w:r>
      <w:r w:rsidRPr="00DE2492">
        <w:rPr>
          <w:rStyle w:val="Emphasis"/>
        </w:rPr>
        <w:t>nuclear- armed states</w:t>
      </w:r>
      <w:r w:rsidRPr="00DE2492">
        <w:rPr>
          <w:sz w:val="16"/>
        </w:rPr>
        <w:t xml:space="preserve">, </w:t>
      </w:r>
      <w:r w:rsidRPr="00DE2492">
        <w:rPr>
          <w:rStyle w:val="StyleUnderline"/>
        </w:rPr>
        <w:t xml:space="preserve">largely eliminating the direct use of force </w:t>
      </w:r>
      <w:r w:rsidRPr="00DE2492">
        <w:rPr>
          <w:sz w:val="16"/>
        </w:rPr>
        <w:t xml:space="preserve">among them. It follows that </w:t>
      </w:r>
      <w:r w:rsidRPr="00DE2492">
        <w:rPr>
          <w:rStyle w:val="StyleUnderline"/>
        </w:rPr>
        <w:t xml:space="preserve">US retrenchment might generate an initial decrease in security followed by an </w:t>
      </w:r>
      <w:r w:rsidRPr="00DE2492">
        <w:rPr>
          <w:rStyle w:val="Emphasis"/>
        </w:rPr>
        <w:t>increase as insecure states acquire nuclear capabilities</w:t>
      </w:r>
      <w:r w:rsidRPr="00DE2492">
        <w:rPr>
          <w:sz w:val="16"/>
        </w:rPr>
        <w:t xml:space="preserve">, </w:t>
      </w:r>
      <w:r w:rsidRPr="00DE2492">
        <w:rPr>
          <w:rStyle w:val="StyleUnderline"/>
        </w:rPr>
        <w:t>ultimately leaving no net effect on international security</w:t>
      </w:r>
      <w:r w:rsidRPr="00DE2492">
        <w:rPr>
          <w:sz w:val="16"/>
        </w:rPr>
        <w:t>. 21</w:t>
      </w:r>
    </w:p>
    <w:p w:rsidR="005E4AB6" w:rsidRPr="00DE2492" w:rsidRDefault="005E4AB6" w:rsidP="005E4AB6">
      <w:pPr>
        <w:rPr>
          <w:sz w:val="16"/>
        </w:rPr>
      </w:pPr>
      <w:proofErr w:type="gramStart"/>
      <w:r w:rsidRPr="00DE2492">
        <w:rPr>
          <w:rStyle w:val="StyleUnderline"/>
        </w:rPr>
        <w:t xml:space="preserve">This </w:t>
      </w:r>
      <w:r w:rsidRPr="00C71F4A">
        <w:rPr>
          <w:rStyle w:val="StyleUnderline"/>
        </w:rPr>
        <w:t xml:space="preserve">perspective is countered by </w:t>
      </w:r>
      <w:r w:rsidRPr="00C71F4A">
        <w:rPr>
          <w:sz w:val="16"/>
        </w:rPr>
        <w:t>“</w:t>
      </w:r>
      <w:r w:rsidRPr="00C71F4A">
        <w:rPr>
          <w:rStyle w:val="Emphasis"/>
        </w:rPr>
        <w:t>nuclear pessimists</w:t>
      </w:r>
      <w:r w:rsidRPr="00C71F4A">
        <w:rPr>
          <w:sz w:val="16"/>
        </w:rPr>
        <w:t>” such as Scott Sagan</w:t>
      </w:r>
      <w:proofErr w:type="gramEnd"/>
      <w:r w:rsidRPr="00C71F4A">
        <w:rPr>
          <w:sz w:val="16"/>
        </w:rPr>
        <w:t xml:space="preserve">. Reaching outside realism to organization theory and other bodies of social science research, </w:t>
      </w:r>
      <w:r w:rsidRPr="00C71F4A">
        <w:rPr>
          <w:rStyle w:val="StyleUnderline"/>
        </w:rPr>
        <w:t xml:space="preserve">they see major security downsides from </w:t>
      </w:r>
      <w:r w:rsidRPr="00C71F4A">
        <w:rPr>
          <w:rStyle w:val="Emphasis"/>
        </w:rPr>
        <w:t>new</w:t>
      </w:r>
      <w:r w:rsidRPr="00DE2492">
        <w:rPr>
          <w:rStyle w:val="Emphasis"/>
        </w:rPr>
        <w:t xml:space="preserve"> nuclear states</w:t>
      </w:r>
      <w:r w:rsidRPr="00DE2492">
        <w:rPr>
          <w:rStyle w:val="StyleUnderline"/>
        </w:rPr>
        <w:t xml:space="preserve">. </w:t>
      </w:r>
      <w:r w:rsidRPr="00C71F4A">
        <w:rPr>
          <w:rStyle w:val="Emphasis"/>
          <w:highlight w:val="green"/>
        </w:rPr>
        <w:t>Copious research</w:t>
      </w:r>
      <w:r w:rsidRPr="00DE2492">
        <w:rPr>
          <w:sz w:val="16"/>
        </w:rPr>
        <w:t xml:space="preserve"> produced by Sagan and others </w:t>
      </w:r>
      <w:r w:rsidRPr="00DE2492">
        <w:rPr>
          <w:rStyle w:val="StyleUnderline"/>
          <w:highlight w:val="green"/>
        </w:rPr>
        <w:t xml:space="preserve">casts </w:t>
      </w:r>
      <w:r w:rsidRPr="00C71F4A">
        <w:rPr>
          <w:rStyle w:val="StyleUnderline"/>
          <w:highlight w:val="green"/>
        </w:rPr>
        <w:t xml:space="preserve">doubt </w:t>
      </w:r>
      <w:r w:rsidRPr="00C71F4A">
        <w:rPr>
          <w:rStyle w:val="StyleUnderline"/>
        </w:rPr>
        <w:t xml:space="preserve">on the expectation </w:t>
      </w:r>
      <w:r w:rsidRPr="00C71F4A">
        <w:rPr>
          <w:rStyle w:val="StyleUnderline"/>
          <w:highlight w:val="green"/>
        </w:rPr>
        <w:t xml:space="preserve">that </w:t>
      </w:r>
      <w:r w:rsidRPr="00C71F4A">
        <w:rPr>
          <w:rStyle w:val="Emphasis"/>
          <w:highlight w:val="green"/>
        </w:rPr>
        <w:t>governments</w:t>
      </w:r>
      <w:r w:rsidRPr="00C71F4A">
        <w:rPr>
          <w:rStyle w:val="StyleUnderline"/>
          <w:highlight w:val="green"/>
        </w:rPr>
        <w:t xml:space="preserve"> </w:t>
      </w:r>
      <w:proofErr w:type="gramStart"/>
      <w:r w:rsidRPr="00C71F4A">
        <w:rPr>
          <w:rStyle w:val="StyleUnderline"/>
          <w:highlight w:val="green"/>
        </w:rPr>
        <w:t xml:space="preserve">can </w:t>
      </w:r>
      <w:r w:rsidRPr="00DE2492">
        <w:rPr>
          <w:rStyle w:val="StyleUnderline"/>
          <w:highlight w:val="green"/>
        </w:rPr>
        <w:t xml:space="preserve">be </w:t>
      </w:r>
      <w:r w:rsidRPr="00DE2492">
        <w:rPr>
          <w:rStyle w:val="Emphasis"/>
          <w:highlight w:val="green"/>
        </w:rPr>
        <w:t>relied upon</w:t>
      </w:r>
      <w:proofErr w:type="gramEnd"/>
      <w:r w:rsidRPr="00DE2492">
        <w:rPr>
          <w:rStyle w:val="StyleUnderline"/>
        </w:rPr>
        <w:t xml:space="preserve"> to create </w:t>
      </w:r>
      <w:r w:rsidRPr="00DE2492">
        <w:rPr>
          <w:rStyle w:val="Emphasis"/>
        </w:rPr>
        <w:t>secure</w:t>
      </w:r>
      <w:r w:rsidRPr="00DE2492">
        <w:rPr>
          <w:rStyle w:val="StyleUnderline"/>
        </w:rPr>
        <w:t xml:space="preserve"> and </w:t>
      </w:r>
      <w:r w:rsidRPr="00DE2492">
        <w:rPr>
          <w:rStyle w:val="Emphasis"/>
        </w:rPr>
        <w:t>controlled</w:t>
      </w:r>
      <w:r w:rsidRPr="00DE2492">
        <w:rPr>
          <w:rStyle w:val="StyleUnderline"/>
        </w:rPr>
        <w:t xml:space="preserve"> </w:t>
      </w:r>
      <w:r w:rsidRPr="00DE2492">
        <w:rPr>
          <w:rStyle w:val="Emphasis"/>
        </w:rPr>
        <w:t>nuclear forces</w:t>
      </w:r>
      <w:r w:rsidRPr="00DE2492">
        <w:rPr>
          <w:rStyle w:val="StyleUnderline"/>
        </w:rPr>
        <w:t xml:space="preserve">. The </w:t>
      </w:r>
      <w:proofErr w:type="gramStart"/>
      <w:r w:rsidRPr="00DE2492">
        <w:rPr>
          <w:rStyle w:val="StyleUnderline"/>
        </w:rPr>
        <w:t>more nuclear</w:t>
      </w:r>
      <w:proofErr w:type="gramEnd"/>
      <w:r w:rsidRPr="00DE2492">
        <w:rPr>
          <w:rStyle w:val="StyleUnderline"/>
        </w:rPr>
        <w:t xml:space="preserve"> states there are, the higher the probability that the organizational, psychological, and civil- military pathologies Sagan identifies will turn an episode like one of the numerous “</w:t>
      </w:r>
      <w:r w:rsidRPr="00DE2492">
        <w:rPr>
          <w:rStyle w:val="Emphasis"/>
        </w:rPr>
        <w:t>near misses” he uncovers</w:t>
      </w:r>
      <w:r w:rsidRPr="00DE2492">
        <w:rPr>
          <w:sz w:val="16"/>
        </w:rPr>
        <w:t xml:space="preserve"> into actual nuclear use. As Campbell Craig warns, “</w:t>
      </w:r>
      <w:r w:rsidRPr="00DE2492">
        <w:rPr>
          <w:rStyle w:val="StyleUnderline"/>
        </w:rPr>
        <w:t xml:space="preserve">One day a </w:t>
      </w:r>
      <w:r w:rsidRPr="00DE2492">
        <w:rPr>
          <w:rStyle w:val="Emphasis"/>
          <w:highlight w:val="green"/>
        </w:rPr>
        <w:t>warning system</w:t>
      </w:r>
      <w:r w:rsidRPr="00DE2492">
        <w:rPr>
          <w:rStyle w:val="Emphasis"/>
        </w:rPr>
        <w:t xml:space="preserve"> will </w:t>
      </w:r>
      <w:r w:rsidRPr="00DE2492">
        <w:rPr>
          <w:rStyle w:val="Emphasis"/>
          <w:highlight w:val="green"/>
        </w:rPr>
        <w:t>fail</w:t>
      </w:r>
      <w:r w:rsidRPr="00DE2492">
        <w:rPr>
          <w:sz w:val="16"/>
        </w:rPr>
        <w:t xml:space="preserve">, or </w:t>
      </w:r>
      <w:r w:rsidRPr="00C71F4A">
        <w:rPr>
          <w:rStyle w:val="Emphasis"/>
          <w:highlight w:val="green"/>
        </w:rPr>
        <w:t xml:space="preserve">an official </w:t>
      </w:r>
      <w:r w:rsidRPr="00DE2492">
        <w:rPr>
          <w:rStyle w:val="Emphasis"/>
          <w:highlight w:val="green"/>
        </w:rPr>
        <w:t>will panic</w:t>
      </w:r>
      <w:r w:rsidRPr="00DE2492">
        <w:rPr>
          <w:sz w:val="16"/>
        </w:rPr>
        <w:t xml:space="preserve">, </w:t>
      </w:r>
      <w:r w:rsidRPr="00DE2492">
        <w:rPr>
          <w:rStyle w:val="StyleUnderline"/>
        </w:rPr>
        <w:t xml:space="preserve">or a terrorist </w:t>
      </w:r>
      <w:r w:rsidRPr="00C71F4A">
        <w:rPr>
          <w:rStyle w:val="Emphasis"/>
        </w:rPr>
        <w:t>attack will be misconstrued</w:t>
      </w:r>
      <w:r w:rsidRPr="00DE2492">
        <w:rPr>
          <w:rStyle w:val="StyleUnderline"/>
        </w:rPr>
        <w:t xml:space="preserve">, </w:t>
      </w:r>
      <w:r w:rsidRPr="00C71F4A">
        <w:rPr>
          <w:rStyle w:val="StyleUnderline"/>
          <w:highlight w:val="green"/>
        </w:rPr>
        <w:t xml:space="preserve">and </w:t>
      </w:r>
      <w:r w:rsidRPr="00C71F4A">
        <w:rPr>
          <w:rStyle w:val="Emphasis"/>
          <w:highlight w:val="green"/>
        </w:rPr>
        <w:t xml:space="preserve">the missiles </w:t>
      </w:r>
      <w:r w:rsidRPr="00DE2492">
        <w:rPr>
          <w:rStyle w:val="Emphasis"/>
          <w:highlight w:val="green"/>
        </w:rPr>
        <w:t>will fly</w:t>
      </w:r>
      <w:r w:rsidRPr="00DE2492">
        <w:rPr>
          <w:rStyle w:val="StyleUnderline"/>
        </w:rPr>
        <w:t>.</w:t>
      </w:r>
      <w:r w:rsidRPr="00DE2492">
        <w:rPr>
          <w:sz w:val="16"/>
        </w:rPr>
        <w:t>” 22 23</w:t>
      </w:r>
    </w:p>
    <w:p w:rsidR="005E4AB6" w:rsidRPr="00DE2492" w:rsidRDefault="005E4AB6" w:rsidP="005E4AB6">
      <w:pPr>
        <w:rPr>
          <w:sz w:val="16"/>
        </w:rPr>
      </w:pPr>
      <w:r w:rsidRPr="00DE2492">
        <w:rPr>
          <w:sz w:val="16"/>
        </w:rPr>
        <w:t xml:space="preserve">Looking beyond these kinds of factors, it is notable that </w:t>
      </w:r>
      <w:r w:rsidRPr="00DE2492">
        <w:rPr>
          <w:rStyle w:val="StyleUnderline"/>
        </w:rPr>
        <w:t>powerful reasons to question the assessment of proliferation optimists also emerge even if one assumes, as they do, that states are rational and seek only to maximize their security</w:t>
      </w:r>
      <w:r w:rsidRPr="00DE2492">
        <w:rPr>
          <w:sz w:val="16"/>
        </w:rPr>
        <w:t xml:space="preserve">. First, </w:t>
      </w:r>
      <w:r w:rsidRPr="00DE2492">
        <w:rPr>
          <w:rStyle w:val="StyleUnderline"/>
        </w:rPr>
        <w:t xml:space="preserve">nuclear </w:t>
      </w:r>
      <w:r w:rsidRPr="00DE2492">
        <w:rPr>
          <w:rStyle w:val="StyleUnderline"/>
          <w:highlight w:val="green"/>
        </w:rPr>
        <w:t xml:space="preserve">deterrence </w:t>
      </w:r>
      <w:r w:rsidRPr="00DE2492">
        <w:rPr>
          <w:rStyle w:val="StyleUnderline"/>
        </w:rPr>
        <w:t xml:space="preserve">can </w:t>
      </w:r>
      <w:r w:rsidRPr="00DE2492">
        <w:rPr>
          <w:rStyle w:val="StyleUnderline"/>
          <w:highlight w:val="green"/>
        </w:rPr>
        <w:t xml:space="preserve">only work by </w:t>
      </w:r>
      <w:r w:rsidRPr="00DE2492">
        <w:rPr>
          <w:rStyle w:val="Emphasis"/>
          <w:highlight w:val="green"/>
        </w:rPr>
        <w:t>raising the risk of nuclear</w:t>
      </w:r>
      <w:r w:rsidRPr="00DE2492">
        <w:rPr>
          <w:rStyle w:val="Emphasis"/>
        </w:rPr>
        <w:t xml:space="preserve"> </w:t>
      </w:r>
      <w:r w:rsidRPr="00DE2492">
        <w:rPr>
          <w:rStyle w:val="Emphasis"/>
          <w:highlight w:val="green"/>
        </w:rPr>
        <w:t>war</w:t>
      </w:r>
      <w:r w:rsidRPr="00DE2492">
        <w:rPr>
          <w:rStyle w:val="StyleUnderline"/>
        </w:rPr>
        <w:t xml:space="preserve">. For deterrence to be </w:t>
      </w:r>
      <w:proofErr w:type="gramStart"/>
      <w:r w:rsidRPr="00DE2492">
        <w:rPr>
          <w:rStyle w:val="Emphasis"/>
        </w:rPr>
        <w:t>credible</w:t>
      </w:r>
      <w:r w:rsidRPr="00DE2492">
        <w:rPr>
          <w:sz w:val="16"/>
        </w:rPr>
        <w:t>,</w:t>
      </w:r>
      <w:proofErr w:type="gramEnd"/>
      <w:r w:rsidRPr="00DE2492">
        <w:rPr>
          <w:sz w:val="16"/>
        </w:rPr>
        <w:t xml:space="preserve"> </w:t>
      </w:r>
      <w:r w:rsidRPr="00DE2492">
        <w:rPr>
          <w:rStyle w:val="StyleUnderline"/>
        </w:rPr>
        <w:t>there has to be a</w:t>
      </w:r>
      <w:r w:rsidRPr="00DE2492">
        <w:rPr>
          <w:sz w:val="16"/>
        </w:rPr>
        <w:t xml:space="preserve"> </w:t>
      </w:r>
      <w:r w:rsidRPr="00DE2492">
        <w:rPr>
          <w:rStyle w:val="Emphasis"/>
        </w:rPr>
        <w:t xml:space="preserve">nonzero chance </w:t>
      </w:r>
      <w:r w:rsidRPr="00DE2492">
        <w:rPr>
          <w:rStyle w:val="StyleUnderline"/>
        </w:rPr>
        <w:t>of nuclear use</w:t>
      </w:r>
      <w:r w:rsidRPr="00DE2492">
        <w:rPr>
          <w:sz w:val="16"/>
        </w:rPr>
        <w:t xml:space="preserve">. </w:t>
      </w:r>
      <w:r w:rsidRPr="00C71F4A">
        <w:rPr>
          <w:rStyle w:val="StyleUnderline"/>
        </w:rPr>
        <w:t xml:space="preserve">If </w:t>
      </w:r>
      <w:r w:rsidRPr="00DE2492">
        <w:rPr>
          <w:rStyle w:val="StyleUnderline"/>
        </w:rPr>
        <w:t xml:space="preserve">nuclear </w:t>
      </w:r>
      <w:r w:rsidRPr="00C71F4A">
        <w:rPr>
          <w:rStyle w:val="StyleUnderline"/>
        </w:rPr>
        <w:t xml:space="preserve">use is </w:t>
      </w:r>
      <w:r w:rsidRPr="00C71F4A">
        <w:rPr>
          <w:rStyle w:val="Emphasis"/>
        </w:rPr>
        <w:t>impossible</w:t>
      </w:r>
      <w:r w:rsidRPr="00C71F4A">
        <w:rPr>
          <w:rStyle w:val="StyleUnderline"/>
        </w:rPr>
        <w:t xml:space="preserve">, </w:t>
      </w:r>
      <w:r w:rsidRPr="00C71F4A">
        <w:rPr>
          <w:rStyle w:val="Emphasis"/>
        </w:rPr>
        <w:t>deterrence cannot be credible</w:t>
      </w:r>
      <w:r w:rsidRPr="00DE2492">
        <w:rPr>
          <w:sz w:val="16"/>
        </w:rPr>
        <w:t xml:space="preserve">. It follows that </w:t>
      </w:r>
      <w:r w:rsidRPr="00DE2492">
        <w:rPr>
          <w:rStyle w:val="StyleUnderline"/>
        </w:rPr>
        <w:t>every nuclear deterrence relationship depends on some probability</w:t>
      </w:r>
      <w:r w:rsidRPr="00DE2492">
        <w:rPr>
          <w:sz w:val="16"/>
        </w:rPr>
        <w:t xml:space="preserve"> of 24 nuclear use. </w:t>
      </w:r>
      <w:r w:rsidRPr="00C71F4A">
        <w:rPr>
          <w:rStyle w:val="StyleUnderline"/>
        </w:rPr>
        <w:t xml:space="preserve">The more </w:t>
      </w:r>
      <w:r w:rsidRPr="00DE2492">
        <w:rPr>
          <w:rStyle w:val="StyleUnderline"/>
        </w:rPr>
        <w:t>such relationships there are</w:t>
      </w:r>
      <w:r w:rsidRPr="00DE2492">
        <w:rPr>
          <w:sz w:val="16"/>
        </w:rPr>
        <w:t xml:space="preserve">, </w:t>
      </w:r>
      <w:r w:rsidRPr="00C71F4A">
        <w:rPr>
          <w:rStyle w:val="Emphasis"/>
        </w:rPr>
        <w:t>the greater the risk</w:t>
      </w:r>
      <w:r w:rsidRPr="00DE2492">
        <w:rPr>
          <w:rStyle w:val="Emphasis"/>
        </w:rPr>
        <w:t xml:space="preserve"> of nuclear war</w:t>
      </w:r>
      <w:r w:rsidRPr="00DE2492">
        <w:rPr>
          <w:sz w:val="16"/>
        </w:rPr>
        <w:t xml:space="preserve">. Proliferation therefore increases the chances of nuclear war even in a perfectly rationalist world. Proliferation optimists cannot logically deny that nuclear spread increases the risk of nuclear war. Their argument must be that the security gains of nuclear spread outweigh this enhanced risk. </w:t>
      </w:r>
    </w:p>
    <w:p w:rsidR="005E4AB6" w:rsidRPr="00DE2492" w:rsidRDefault="005E4AB6" w:rsidP="005E4AB6">
      <w:pPr>
        <w:rPr>
          <w:sz w:val="16"/>
        </w:rPr>
      </w:pPr>
      <w:r w:rsidRPr="00DE2492">
        <w:rPr>
          <w:sz w:val="16"/>
        </w:rPr>
        <w:t xml:space="preserve">Estimating that risk is not simply a matter of pondering </w:t>
      </w:r>
      <w:r w:rsidRPr="00C71F4A">
        <w:rPr>
          <w:sz w:val="16"/>
        </w:rPr>
        <w:t xml:space="preserve">the conditions under which leaders will choose to unleash nuclear war. Rather, as Schelling established, the question is whether states will run the risk of using nuclear weapons. </w:t>
      </w:r>
      <w:r w:rsidRPr="00C71F4A">
        <w:rPr>
          <w:rStyle w:val="StyleUnderline"/>
        </w:rPr>
        <w:t>Nuclear crisis bargaining is about a “</w:t>
      </w:r>
      <w:r w:rsidRPr="00C71F4A">
        <w:rPr>
          <w:rStyle w:val="Emphasis"/>
        </w:rPr>
        <w:t>competition in risk taking</w:t>
      </w:r>
      <w:r w:rsidRPr="00C71F4A">
        <w:rPr>
          <w:sz w:val="16"/>
        </w:rPr>
        <w:t xml:space="preserve">.” </w:t>
      </w:r>
      <w:proofErr w:type="spellStart"/>
      <w:r w:rsidRPr="00C71F4A">
        <w:rPr>
          <w:rStyle w:val="StyleUnderline"/>
        </w:rPr>
        <w:t>Kroenig</w:t>
      </w:r>
      <w:proofErr w:type="spellEnd"/>
      <w:r w:rsidRPr="00C71F4A">
        <w:rPr>
          <w:rStyle w:val="StyleUnderline"/>
        </w:rPr>
        <w:t xml:space="preserve"> counts some twenty cases in which states</w:t>
      </w:r>
      <w:r w:rsidRPr="00C71F4A">
        <w:rPr>
          <w:sz w:val="16"/>
        </w:rPr>
        <w:t>—including prominently the United States—</w:t>
      </w:r>
      <w:r w:rsidRPr="00C71F4A">
        <w:rPr>
          <w:rStyle w:val="StyleUnderline"/>
        </w:rPr>
        <w:t>ran real risks of nuclear war in order to prevail in crises</w:t>
      </w:r>
      <w:r w:rsidRPr="00C71F4A">
        <w:rPr>
          <w:sz w:val="16"/>
        </w:rPr>
        <w:t xml:space="preserve">. As </w:t>
      </w:r>
      <w:proofErr w:type="spellStart"/>
      <w:r w:rsidRPr="00C71F4A">
        <w:rPr>
          <w:sz w:val="16"/>
        </w:rPr>
        <w:t>Kroenig</w:t>
      </w:r>
      <w:proofErr w:type="spellEnd"/>
      <w:r w:rsidRPr="00C71F4A">
        <w:rPr>
          <w:sz w:val="16"/>
        </w:rPr>
        <w:t xml:space="preserve"> notes</w:t>
      </w:r>
      <w:r w:rsidRPr="00C71F4A">
        <w:rPr>
          <w:rStyle w:val="StyleUnderline"/>
        </w:rPr>
        <w:t xml:space="preserve">, “By asking whether states can be deterred or not … proliferation optimists are </w:t>
      </w:r>
      <w:r w:rsidRPr="00C71F4A">
        <w:rPr>
          <w:rStyle w:val="Emphasis"/>
        </w:rPr>
        <w:t>asking the wrong question</w:t>
      </w:r>
      <w:r w:rsidRPr="00C71F4A">
        <w:rPr>
          <w:rStyle w:val="StyleUnderline"/>
        </w:rPr>
        <w:t>.</w:t>
      </w:r>
      <w:r w:rsidRPr="00C71F4A">
        <w:rPr>
          <w:sz w:val="16"/>
        </w:rPr>
        <w:t xml:space="preserve"> </w:t>
      </w:r>
      <w:r w:rsidRPr="00C71F4A">
        <w:rPr>
          <w:rStyle w:val="StyleUnderline"/>
        </w:rPr>
        <w:t xml:space="preserve">The right question to ask is: </w:t>
      </w:r>
      <w:r w:rsidRPr="00C71F4A">
        <w:rPr>
          <w:rStyle w:val="Emphasis"/>
        </w:rPr>
        <w:t>what risk of nuclear war</w:t>
      </w:r>
      <w:r w:rsidRPr="00C71F4A">
        <w:rPr>
          <w:sz w:val="16"/>
        </w:rPr>
        <w:t xml:space="preserve"> </w:t>
      </w:r>
      <w:r w:rsidRPr="00C71F4A">
        <w:rPr>
          <w:rStyle w:val="StyleUnderline"/>
        </w:rPr>
        <w:t xml:space="preserve">is a specific state willing to run against a </w:t>
      </w:r>
      <w:r w:rsidRPr="00C71F4A">
        <w:rPr>
          <w:rStyle w:val="Emphasis"/>
        </w:rPr>
        <w:t>particular opponent</w:t>
      </w:r>
      <w:r w:rsidRPr="00C71F4A">
        <w:rPr>
          <w:rStyle w:val="StyleUnderline"/>
        </w:rPr>
        <w:t xml:space="preserve"> in a</w:t>
      </w:r>
      <w:r w:rsidRPr="00C71F4A">
        <w:rPr>
          <w:sz w:val="16"/>
        </w:rPr>
        <w:t xml:space="preserve"> </w:t>
      </w:r>
      <w:r w:rsidRPr="00C71F4A">
        <w:rPr>
          <w:rStyle w:val="Emphasis"/>
        </w:rPr>
        <w:t>given crisis</w:t>
      </w:r>
      <w:r w:rsidRPr="00C71F4A">
        <w:rPr>
          <w:sz w:val="16"/>
        </w:rPr>
        <w:t xml:space="preserve">?” </w:t>
      </w:r>
      <w:r w:rsidRPr="00C71F4A">
        <w:rPr>
          <w:rStyle w:val="StyleUnderline"/>
          <w:highlight w:val="green"/>
        </w:rPr>
        <w:t>The more nuclear- armed states</w:t>
      </w:r>
      <w:r w:rsidRPr="00C71F4A">
        <w:rPr>
          <w:rStyle w:val="StyleUnderline"/>
        </w:rPr>
        <w:t xml:space="preserve"> there are, the more the opportunities for such risk- taking and </w:t>
      </w:r>
      <w:r w:rsidRPr="00C71F4A">
        <w:rPr>
          <w:rStyle w:val="StyleUnderline"/>
          <w:highlight w:val="green"/>
        </w:rPr>
        <w:t xml:space="preserve">the </w:t>
      </w:r>
      <w:r w:rsidRPr="00C71F4A">
        <w:rPr>
          <w:rStyle w:val="Emphasis"/>
          <w:highlight w:val="green"/>
        </w:rPr>
        <w:t>greater the probability of nuclear use</w:t>
      </w:r>
      <w:r w:rsidRPr="00C71F4A">
        <w:rPr>
          <w:sz w:val="16"/>
        </w:rPr>
        <w:t>. 27 26 25</w:t>
      </w:r>
    </w:p>
    <w:p w:rsidR="005E4AB6" w:rsidRPr="008566DF" w:rsidRDefault="005E4AB6" w:rsidP="005E4AB6">
      <w:pPr>
        <w:pStyle w:val="Heading4"/>
      </w:pPr>
      <w:r>
        <w:t xml:space="preserve">Specifically---collapsing US </w:t>
      </w:r>
      <w:proofErr w:type="spellStart"/>
      <w:r>
        <w:t>heg</w:t>
      </w:r>
      <w:proofErr w:type="spellEnd"/>
      <w:r>
        <w:t xml:space="preserve"> means </w:t>
      </w:r>
      <w:r>
        <w:rPr>
          <w:u w:val="single"/>
        </w:rPr>
        <w:t>Russia</w:t>
      </w:r>
      <w:r>
        <w:t xml:space="preserve"> fills in. </w:t>
      </w:r>
    </w:p>
    <w:p w:rsidR="005E4AB6" w:rsidRDefault="005E4AB6" w:rsidP="005E4AB6">
      <w:proofErr w:type="spellStart"/>
      <w:r>
        <w:t>Mamuka</w:t>
      </w:r>
      <w:proofErr w:type="spellEnd"/>
      <w:r>
        <w:t xml:space="preserve"> </w:t>
      </w:r>
      <w:proofErr w:type="spellStart"/>
      <w:r w:rsidRPr="004A1BED">
        <w:rPr>
          <w:rStyle w:val="Heading4Char"/>
        </w:rPr>
        <w:t>Tsereteli</w:t>
      </w:r>
      <w:proofErr w:type="spellEnd"/>
      <w:r w:rsidRPr="004A1BED">
        <w:rPr>
          <w:rStyle w:val="Heading4Char"/>
        </w:rPr>
        <w:t xml:space="preserve"> 18.</w:t>
      </w:r>
      <w:r>
        <w:t xml:space="preserve"> </w:t>
      </w:r>
      <w:proofErr w:type="spellStart"/>
      <w:r>
        <w:t>Tsereteli</w:t>
      </w:r>
      <w:proofErr w:type="spellEnd"/>
      <w:r>
        <w:t xml:space="preserve"> is a Senior Research Fellow of the Central Asia-Caucasus Institute at American Foreign Policy Institute in Washington, D.C. 2018. “Can Russia’s Quest for the New International Order Succeed?” </w:t>
      </w:r>
      <w:proofErr w:type="spellStart"/>
      <w:r>
        <w:t>Orbis</w:t>
      </w:r>
      <w:proofErr w:type="spellEnd"/>
      <w:r>
        <w:t>, vol. 62, no. 2, pp. 204–219.</w:t>
      </w:r>
    </w:p>
    <w:p w:rsidR="005E4AB6" w:rsidRPr="00F80304" w:rsidRDefault="005E4AB6" w:rsidP="005E4AB6">
      <w:pPr>
        <w:rPr>
          <w:rStyle w:val="Emphasis"/>
        </w:rPr>
      </w:pPr>
      <w:r w:rsidRPr="004A1BED">
        <w:rPr>
          <w:rStyle w:val="StyleUnderline"/>
          <w:highlight w:val="green"/>
        </w:rPr>
        <w:t>At the core of</w:t>
      </w:r>
      <w:r w:rsidRPr="00F80304">
        <w:rPr>
          <w:rStyle w:val="StyleUnderline"/>
        </w:rPr>
        <w:t xml:space="preserve"> the </w:t>
      </w:r>
      <w:r w:rsidRPr="004A1BED">
        <w:rPr>
          <w:rStyle w:val="StyleUnderline"/>
          <w:highlight w:val="green"/>
        </w:rPr>
        <w:t>conflict</w:t>
      </w:r>
      <w:r w:rsidRPr="00F80304">
        <w:rPr>
          <w:rStyle w:val="StyleUnderline"/>
        </w:rPr>
        <w:t xml:space="preserve"> between the West and Russia </w:t>
      </w:r>
      <w:r w:rsidRPr="004A1BED">
        <w:rPr>
          <w:rStyle w:val="StyleUnderline"/>
          <w:highlight w:val="green"/>
        </w:rPr>
        <w:t>is</w:t>
      </w:r>
      <w:r w:rsidRPr="00F80304">
        <w:rPr>
          <w:rStyle w:val="StyleUnderline"/>
        </w:rPr>
        <w:t xml:space="preserve"> the </w:t>
      </w:r>
      <w:r w:rsidRPr="004A1BED">
        <w:rPr>
          <w:rStyle w:val="Emphasis"/>
          <w:highlight w:val="green"/>
        </w:rPr>
        <w:t>fundamental disagreement of</w:t>
      </w:r>
      <w:r w:rsidRPr="00F80304">
        <w:rPr>
          <w:rStyle w:val="Emphasis"/>
        </w:rPr>
        <w:t xml:space="preserve"> the </w:t>
      </w:r>
      <w:r w:rsidRPr="004A1BED">
        <w:rPr>
          <w:rStyle w:val="Emphasis"/>
          <w:highlight w:val="green"/>
        </w:rPr>
        <w:t>current Russian leadership with the post-Cold War European order</w:t>
      </w:r>
      <w:r w:rsidRPr="004A1BED">
        <w:rPr>
          <w:rStyle w:val="StyleUnderline"/>
          <w:highlight w:val="green"/>
        </w:rPr>
        <w:t xml:space="preserve">. Russia is changing </w:t>
      </w:r>
      <w:r w:rsidRPr="004A1BED">
        <w:rPr>
          <w:rStyle w:val="Emphasis"/>
          <w:highlight w:val="green"/>
        </w:rPr>
        <w:t>realities on the ground</w:t>
      </w:r>
      <w:r w:rsidRPr="004A1BED">
        <w:rPr>
          <w:highlight w:val="green"/>
        </w:rPr>
        <w:t xml:space="preserve"> </w:t>
      </w:r>
      <w:r w:rsidRPr="004A1BED">
        <w:rPr>
          <w:rStyle w:val="StyleUnderline"/>
          <w:highlight w:val="green"/>
        </w:rPr>
        <w:t>to create</w:t>
      </w:r>
      <w:r>
        <w:rPr>
          <w:rStyle w:val="StyleUnderline"/>
        </w:rPr>
        <w:t xml:space="preserve"> </w:t>
      </w:r>
      <w:r w:rsidRPr="00F80304">
        <w:rPr>
          <w:rStyle w:val="StyleUnderline"/>
        </w:rPr>
        <w:t>conditions that will lead to negotiations on a</w:t>
      </w:r>
      <w:r w:rsidRPr="00F80304">
        <w:t xml:space="preserve"> </w:t>
      </w:r>
      <w:r w:rsidRPr="004A1BED">
        <w:rPr>
          <w:rStyle w:val="Emphasis"/>
          <w:highlight w:val="green"/>
        </w:rPr>
        <w:t>new security architecture</w:t>
      </w:r>
      <w:r w:rsidRPr="00F80304">
        <w:t xml:space="preserve"> </w:t>
      </w:r>
      <w:r w:rsidRPr="00F80304">
        <w:rPr>
          <w:rStyle w:val="StyleUnderline"/>
        </w:rPr>
        <w:t>for</w:t>
      </w:r>
      <w:r w:rsidRPr="00F80304">
        <w:t xml:space="preserve"> Europe and </w:t>
      </w:r>
      <w:r w:rsidRPr="00F80304">
        <w:rPr>
          <w:rStyle w:val="StyleUnderline"/>
        </w:rPr>
        <w:t>the</w:t>
      </w:r>
      <w:r w:rsidRPr="00F80304">
        <w:t xml:space="preserve"> </w:t>
      </w:r>
      <w:r w:rsidRPr="00F80304">
        <w:rPr>
          <w:rStyle w:val="Emphasis"/>
        </w:rPr>
        <w:t>entire Northern Hemisphere</w:t>
      </w:r>
      <w:r w:rsidRPr="00F80304">
        <w:rPr>
          <w:rStyle w:val="StyleUnderline"/>
        </w:rPr>
        <w:t xml:space="preserve">. </w:t>
      </w:r>
      <w:r w:rsidRPr="004A1BED">
        <w:rPr>
          <w:rStyle w:val="StyleUnderline"/>
          <w:highlight w:val="green"/>
        </w:rPr>
        <w:t>The Russian idea</w:t>
      </w:r>
      <w:r w:rsidRPr="00F80304">
        <w:rPr>
          <w:rStyle w:val="StyleUnderline"/>
        </w:rPr>
        <w:t xml:space="preserve"> of this new system</w:t>
      </w:r>
      <w:r>
        <w:rPr>
          <w:rStyle w:val="StyleUnderline"/>
        </w:rPr>
        <w:t xml:space="preserve"> </w:t>
      </w:r>
      <w:r w:rsidRPr="00F80304">
        <w:rPr>
          <w:rStyle w:val="StyleUnderline"/>
        </w:rPr>
        <w:t>of security is to limit the sovereignty of the countries in its neighborhood and</w:t>
      </w:r>
      <w:r>
        <w:rPr>
          <w:rStyle w:val="StyleUnderline"/>
        </w:rPr>
        <w:t xml:space="preserve"> </w:t>
      </w:r>
      <w:r w:rsidRPr="004A1BED">
        <w:rPr>
          <w:rStyle w:val="StyleUnderline"/>
          <w:highlight w:val="green"/>
        </w:rPr>
        <w:t>prevent</w:t>
      </w:r>
      <w:r w:rsidRPr="00F80304">
        <w:rPr>
          <w:rStyle w:val="StyleUnderline"/>
        </w:rPr>
        <w:t xml:space="preserve"> the penetration of </w:t>
      </w:r>
      <w:r w:rsidRPr="004A1BED">
        <w:rPr>
          <w:rStyle w:val="StyleUnderline"/>
          <w:highlight w:val="green"/>
        </w:rPr>
        <w:t>Western</w:t>
      </w:r>
      <w:r w:rsidRPr="004A1BED">
        <w:rPr>
          <w:highlight w:val="green"/>
        </w:rPr>
        <w:t xml:space="preserve"> </w:t>
      </w:r>
      <w:r w:rsidRPr="004A1BED">
        <w:rPr>
          <w:rStyle w:val="Emphasis"/>
          <w:highlight w:val="green"/>
        </w:rPr>
        <w:t>hard and soft power</w:t>
      </w:r>
      <w:r w:rsidRPr="00F80304">
        <w:t xml:space="preserve">, as well as its system of values and governance, </w:t>
      </w:r>
      <w:r w:rsidRPr="004A1BED">
        <w:rPr>
          <w:rStyle w:val="StyleUnderline"/>
          <w:highlight w:val="green"/>
        </w:rPr>
        <w:t>in the</w:t>
      </w:r>
      <w:r w:rsidRPr="004A1BED">
        <w:rPr>
          <w:highlight w:val="green"/>
        </w:rPr>
        <w:t xml:space="preserve"> </w:t>
      </w:r>
      <w:r w:rsidRPr="004A1BED">
        <w:rPr>
          <w:rStyle w:val="Emphasis"/>
          <w:highlight w:val="green"/>
        </w:rPr>
        <w:t>former Soviet space</w:t>
      </w:r>
      <w:r w:rsidRPr="00F80304">
        <w:rPr>
          <w:rStyle w:val="StyleUnderline"/>
        </w:rPr>
        <w:t>, an area that Russia considers as its</w:t>
      </w:r>
      <w:r w:rsidRPr="00F80304">
        <w:t xml:space="preserve"> </w:t>
      </w:r>
      <w:r w:rsidRPr="00F80304">
        <w:rPr>
          <w:rStyle w:val="StyleUnderline"/>
        </w:rPr>
        <w:t>sphere of</w:t>
      </w:r>
      <w:r w:rsidRPr="00F80304">
        <w:t xml:space="preserve"> </w:t>
      </w:r>
      <w:r w:rsidRPr="00F80304">
        <w:rPr>
          <w:rStyle w:val="Emphasis"/>
        </w:rPr>
        <w:t>strategic interest</w:t>
      </w:r>
      <w:r w:rsidRPr="00F80304">
        <w:t xml:space="preserve">. </w:t>
      </w:r>
      <w:r w:rsidRPr="00F80304">
        <w:rPr>
          <w:rStyle w:val="StyleUnderline"/>
        </w:rPr>
        <w:t xml:space="preserve">Russian leadership </w:t>
      </w:r>
      <w:proofErr w:type="gramStart"/>
      <w:r w:rsidRPr="00F80304">
        <w:rPr>
          <w:rStyle w:val="StyleUnderline"/>
        </w:rPr>
        <w:t xml:space="preserve">has </w:t>
      </w:r>
      <w:r w:rsidRPr="00F80304">
        <w:rPr>
          <w:rStyle w:val="Emphasis"/>
        </w:rPr>
        <w:t>on several occasions communicated</w:t>
      </w:r>
      <w:proofErr w:type="gramEnd"/>
      <w:r w:rsidRPr="00F80304">
        <w:rPr>
          <w:rStyle w:val="Emphasis"/>
        </w:rPr>
        <w:t xml:space="preserve"> this message to the international community</w:t>
      </w:r>
      <w:r w:rsidRPr="00F80304">
        <w:t xml:space="preserve">.1 President Vladimir </w:t>
      </w:r>
      <w:r w:rsidRPr="004A1BED">
        <w:rPr>
          <w:rStyle w:val="StyleUnderline"/>
          <w:highlight w:val="green"/>
        </w:rPr>
        <w:t>Putin</w:t>
      </w:r>
      <w:r w:rsidRPr="00F80304">
        <w:rPr>
          <w:rStyle w:val="StyleUnderline"/>
        </w:rPr>
        <w:t xml:space="preserve">, in his widely publicized </w:t>
      </w:r>
      <w:r w:rsidRPr="004A1BED">
        <w:rPr>
          <w:rStyle w:val="StyleUnderline"/>
          <w:highlight w:val="green"/>
        </w:rPr>
        <w:t>2007 speech</w:t>
      </w:r>
      <w:r w:rsidRPr="00F80304">
        <w:rPr>
          <w:rStyle w:val="StyleUnderline"/>
        </w:rPr>
        <w:t xml:space="preserve"> at the Munich Security Conference, expressed Russia’s </w:t>
      </w:r>
      <w:r w:rsidRPr="00F80304">
        <w:rPr>
          <w:rStyle w:val="Emphasis"/>
        </w:rPr>
        <w:t>dissatisfaction with the existing “unipolar” character</w:t>
      </w:r>
      <w:r w:rsidRPr="00F80304">
        <w:t xml:space="preserve"> </w:t>
      </w:r>
      <w:r w:rsidRPr="00F80304">
        <w:rPr>
          <w:rStyle w:val="StyleUnderline"/>
        </w:rPr>
        <w:t>of the world order</w:t>
      </w:r>
      <w:r w:rsidRPr="00F80304">
        <w:t xml:space="preserve">. He followed with a harsh criticism of the Organization for Security and Cooperation in Europe (OSCE) and Western countries in general. He had already criticized the West’s push to fulfill all the conditions of the </w:t>
      </w:r>
      <w:proofErr w:type="gramStart"/>
      <w:r w:rsidRPr="00F80304">
        <w:t>1999 revised</w:t>
      </w:r>
      <w:proofErr w:type="gramEnd"/>
      <w:r w:rsidRPr="00F80304">
        <w:t xml:space="preserve"> treaty on Conventional Arm Forces in Europe (CFE), including the removal of all Russian forces from Georgia and Moldova. </w:t>
      </w:r>
      <w:proofErr w:type="gramStart"/>
      <w:r w:rsidRPr="00F80304">
        <w:t>But</w:t>
      </w:r>
      <w:proofErr w:type="gramEnd"/>
      <w:r w:rsidRPr="00F80304">
        <w:t xml:space="preserve"> most importantly, he stated that “we have reached that decisive moment when we must seriously think about the architecture of global security.”2 </w:t>
      </w:r>
      <w:r w:rsidRPr="004A1BED">
        <w:rPr>
          <w:rStyle w:val="StyleUnderline"/>
          <w:highlight w:val="green"/>
        </w:rPr>
        <w:t>While</w:t>
      </w:r>
      <w:r w:rsidRPr="00F80304">
        <w:rPr>
          <w:rStyle w:val="StyleUnderline"/>
        </w:rPr>
        <w:t xml:space="preserve"> the speech </w:t>
      </w:r>
      <w:proofErr w:type="gramStart"/>
      <w:r w:rsidRPr="00F80304">
        <w:rPr>
          <w:rStyle w:val="StyleUnderline"/>
        </w:rPr>
        <w:t xml:space="preserve">was </w:t>
      </w:r>
      <w:r w:rsidRPr="004A1BED">
        <w:rPr>
          <w:rStyle w:val="Emphasis"/>
          <w:highlight w:val="green"/>
        </w:rPr>
        <w:t>publicized</w:t>
      </w:r>
      <w:proofErr w:type="gramEnd"/>
      <w:r w:rsidRPr="00F80304">
        <w:t xml:space="preserve"> widely, </w:t>
      </w:r>
      <w:r w:rsidRPr="004A1BED">
        <w:rPr>
          <w:rStyle w:val="StyleUnderline"/>
          <w:highlight w:val="green"/>
        </w:rPr>
        <w:t>world leaders</w:t>
      </w:r>
      <w:r w:rsidRPr="004A1BED">
        <w:rPr>
          <w:highlight w:val="green"/>
        </w:rPr>
        <w:t xml:space="preserve"> </w:t>
      </w:r>
      <w:r w:rsidRPr="004A1BED">
        <w:rPr>
          <w:rStyle w:val="Emphasis"/>
          <w:highlight w:val="green"/>
        </w:rPr>
        <w:t>did not take Putin’s statement seriously</w:t>
      </w:r>
      <w:r w:rsidRPr="00F80304">
        <w:rPr>
          <w:rStyle w:val="Emphasis"/>
        </w:rPr>
        <w:t xml:space="preserve"> enough</w:t>
      </w:r>
      <w:r w:rsidRPr="00F80304">
        <w:rPr>
          <w:rStyle w:val="StyleUnderline"/>
        </w:rPr>
        <w:t>. The Russian leader had a plan that could lead to new</w:t>
      </w:r>
      <w:r>
        <w:rPr>
          <w:rStyle w:val="StyleUnderline"/>
        </w:rPr>
        <w:t xml:space="preserve"> </w:t>
      </w:r>
      <w:r w:rsidRPr="00F80304">
        <w:rPr>
          <w:rStyle w:val="StyleUnderline"/>
        </w:rPr>
        <w:t>realities, forcing others to pay more attention to Russian statements and actions.</w:t>
      </w:r>
      <w:r>
        <w:rPr>
          <w:rStyle w:val="StyleUnderline"/>
        </w:rPr>
        <w:t xml:space="preserve"> </w:t>
      </w:r>
      <w:r w:rsidRPr="004A1BED">
        <w:rPr>
          <w:rStyle w:val="StyleUnderline"/>
          <w:highlight w:val="green"/>
        </w:rPr>
        <w:t>Implementation of</w:t>
      </w:r>
      <w:r w:rsidRPr="004A1BED">
        <w:rPr>
          <w:highlight w:val="green"/>
        </w:rPr>
        <w:t xml:space="preserve"> </w:t>
      </w:r>
      <w:r w:rsidRPr="004A1BED">
        <w:rPr>
          <w:rStyle w:val="StyleUnderline"/>
          <w:highlight w:val="green"/>
        </w:rPr>
        <w:t>that plan</w:t>
      </w:r>
      <w:r w:rsidRPr="004A1BED">
        <w:rPr>
          <w:highlight w:val="green"/>
        </w:rPr>
        <w:t xml:space="preserve"> </w:t>
      </w:r>
      <w:r w:rsidRPr="004A1BED">
        <w:rPr>
          <w:rStyle w:val="Emphasis"/>
          <w:highlight w:val="green"/>
        </w:rPr>
        <w:t>continues to this day</w:t>
      </w:r>
      <w:r w:rsidRPr="00F80304">
        <w:t xml:space="preserve">. The Russian Federation took the first significant step to shake the existing European status quo in 2007 when </w:t>
      </w:r>
      <w:r w:rsidRPr="00F80304">
        <w:rPr>
          <w:rStyle w:val="StyleUnderline"/>
        </w:rPr>
        <w:t>Russia</w:t>
      </w:r>
      <w:r w:rsidRPr="00F80304">
        <w:t xml:space="preserve"> officially </w:t>
      </w:r>
      <w:r w:rsidRPr="00F80304">
        <w:rPr>
          <w:rStyle w:val="StyleUnderline"/>
        </w:rPr>
        <w:t>suspended its participation in the CFE treaty</w:t>
      </w:r>
      <w:r w:rsidRPr="00F80304">
        <w:t xml:space="preserve">. This move </w:t>
      </w:r>
      <w:proofErr w:type="gramStart"/>
      <w:r w:rsidRPr="00F80304">
        <w:t xml:space="preserve">was </w:t>
      </w:r>
      <w:r w:rsidRPr="00F80304">
        <w:rPr>
          <w:rStyle w:val="StyleUnderline"/>
        </w:rPr>
        <w:t>followed</w:t>
      </w:r>
      <w:proofErr w:type="gramEnd"/>
      <w:r w:rsidRPr="00F80304">
        <w:rPr>
          <w:rStyle w:val="StyleUnderline"/>
        </w:rPr>
        <w:t xml:space="preserve"> by the events in Georgia in 2008</w:t>
      </w:r>
      <w:r w:rsidRPr="00F80304">
        <w:t xml:space="preserve"> when the Russian military invaded the territory of the sovereign country and maintained its military presence there after active conflict ended. </w:t>
      </w:r>
      <w:r w:rsidRPr="00F80304">
        <w:rPr>
          <w:rStyle w:val="StyleUnderline"/>
        </w:rPr>
        <w:t>Russia simultaneously recognized Abkhazia and South Ossetia</w:t>
      </w:r>
      <w:r w:rsidRPr="00F80304">
        <w:t xml:space="preserve">, two regions of Georgia, </w:t>
      </w:r>
      <w:r w:rsidRPr="00F80304">
        <w:rPr>
          <w:rStyle w:val="StyleUnderline"/>
        </w:rPr>
        <w:t>as independent</w:t>
      </w:r>
      <w:r w:rsidRPr="00F80304">
        <w:t xml:space="preserve"> states. </w:t>
      </w:r>
      <w:r w:rsidRPr="00F80304">
        <w:rPr>
          <w:rStyle w:val="StyleUnderline"/>
        </w:rPr>
        <w:t xml:space="preserve">All of these actions </w:t>
      </w:r>
      <w:proofErr w:type="gramStart"/>
      <w:r w:rsidRPr="00F80304">
        <w:rPr>
          <w:rStyle w:val="StyleUnderline"/>
        </w:rPr>
        <w:t>were publicized</w:t>
      </w:r>
      <w:proofErr w:type="gramEnd"/>
      <w:r w:rsidRPr="00F80304">
        <w:rPr>
          <w:rStyle w:val="StyleUnderline"/>
        </w:rPr>
        <w:t xml:space="preserve"> as a Russian response to</w:t>
      </w:r>
      <w:r w:rsidRPr="00F80304">
        <w:t xml:space="preserve"> recognizing </w:t>
      </w:r>
      <w:r w:rsidRPr="00F80304">
        <w:rPr>
          <w:rStyle w:val="StyleUnderline"/>
        </w:rPr>
        <w:t>Kosovo’s independence</w:t>
      </w:r>
      <w:r w:rsidRPr="00F80304">
        <w:t xml:space="preserve"> against the will of Serbia. </w:t>
      </w:r>
      <w:r w:rsidRPr="00F80304">
        <w:rPr>
          <w:rStyle w:val="StyleUnderline"/>
        </w:rPr>
        <w:t xml:space="preserve">The same argument </w:t>
      </w:r>
      <w:proofErr w:type="gramStart"/>
      <w:r w:rsidRPr="00F80304">
        <w:rPr>
          <w:rStyle w:val="StyleUnderline"/>
        </w:rPr>
        <w:t>was used</w:t>
      </w:r>
      <w:proofErr w:type="gramEnd"/>
      <w:r w:rsidRPr="00F80304">
        <w:rPr>
          <w:rStyle w:val="StyleUnderline"/>
        </w:rPr>
        <w:t xml:space="preserve"> in 2014</w:t>
      </w:r>
      <w:r w:rsidRPr="00F80304">
        <w:t xml:space="preserve">. Russian leadership considered NATO’s commitment to Georgia and Ukraine at the 2008 Bucharest summit as a threat to Russia’s security interests. The immediate objective of the Russian Federation was to stop the Eastward expansion of European security and economic institutions. Its long-term goal was to push for a new security arrangement with NATO, the EU, and United </w:t>
      </w:r>
      <w:proofErr w:type="gramStart"/>
      <w:r w:rsidRPr="00F80304">
        <w:t>States which</w:t>
      </w:r>
      <w:proofErr w:type="gramEnd"/>
      <w:r w:rsidRPr="00F80304">
        <w:t xml:space="preserve"> would recognize Russian supremacy over the sovereign rights of the countries in Russia’s neighborhood. Under the premise of protecting its own sovereignty vis-</w:t>
      </w:r>
      <w:proofErr w:type="spellStart"/>
      <w:r w:rsidRPr="00F80304">
        <w:t>àvis</w:t>
      </w:r>
      <w:proofErr w:type="spellEnd"/>
      <w:r w:rsidRPr="00F80304">
        <w:t xml:space="preserve"> supra-national organizations and “universal” values</w:t>
      </w:r>
      <w:proofErr w:type="gramStart"/>
      <w:r w:rsidRPr="00F80304">
        <w:t>,3</w:t>
      </w:r>
      <w:proofErr w:type="gramEnd"/>
      <w:r w:rsidRPr="00F80304">
        <w:t xml:space="preserve"> the Russian Federation has sought arrangements with Western powers designed to limit the sovereignty of neighboring states. Russia considers this process a legitimate method of ensuring its own security. </w:t>
      </w:r>
      <w:proofErr w:type="gramStart"/>
      <w:r w:rsidRPr="00F80304">
        <w:t xml:space="preserve">Sovereignty in this context is understood as the supreme authority within a territory which is exercised in both internal development and external relations.4 The current international relations system is based on the sovereign rights of nation states, both internally and externally sovereign, to ally, trade, conclude agreements, open borders, etc., as well as on the Westphalian premise that interfering in other states’ governing prerogatives is illegitimate.5 </w:t>
      </w:r>
      <w:r w:rsidRPr="00F80304">
        <w:rPr>
          <w:rStyle w:val="StyleUnderline"/>
        </w:rPr>
        <w:t>The Russian Federation is using military force,</w:t>
      </w:r>
      <w:r>
        <w:rPr>
          <w:rStyle w:val="StyleUnderline"/>
        </w:rPr>
        <w:t xml:space="preserve"> </w:t>
      </w:r>
      <w:r w:rsidRPr="00F80304">
        <w:rPr>
          <w:rStyle w:val="StyleUnderline"/>
        </w:rPr>
        <w:t>coercion, and economic and energy supply disruptions to limit the sovereignty of</w:t>
      </w:r>
      <w:r>
        <w:rPr>
          <w:rStyle w:val="StyleUnderline"/>
        </w:rPr>
        <w:t xml:space="preserve"> </w:t>
      </w:r>
      <w:r w:rsidRPr="00F80304">
        <w:rPr>
          <w:rStyle w:val="StyleUnderline"/>
        </w:rPr>
        <w:t>other countries to prevent their integration into Western led institutions.</w:t>
      </w:r>
      <w:proofErr w:type="gramEnd"/>
      <w:r w:rsidRPr="00F80304">
        <w:rPr>
          <w:rStyle w:val="StyleUnderline"/>
        </w:rPr>
        <w:t xml:space="preserve"> Russia’s</w:t>
      </w:r>
      <w:r>
        <w:rPr>
          <w:rStyle w:val="StyleUnderline"/>
        </w:rPr>
        <w:t xml:space="preserve"> </w:t>
      </w:r>
      <w:r w:rsidRPr="00F80304">
        <w:rPr>
          <w:rStyle w:val="StyleUnderline"/>
        </w:rPr>
        <w:t>status as the</w:t>
      </w:r>
      <w:r w:rsidRPr="00F80304">
        <w:t xml:space="preserve"> </w:t>
      </w:r>
      <w:r w:rsidRPr="00F80304">
        <w:rPr>
          <w:rStyle w:val="Emphasis"/>
        </w:rPr>
        <w:t>prevailing military power</w:t>
      </w:r>
      <w:r w:rsidRPr="00F80304">
        <w:t xml:space="preserve"> </w:t>
      </w:r>
      <w:r w:rsidRPr="00F80304">
        <w:rPr>
          <w:rStyle w:val="StyleUnderline"/>
        </w:rPr>
        <w:t>is an</w:t>
      </w:r>
      <w:r w:rsidRPr="00F80304">
        <w:t xml:space="preserve"> </w:t>
      </w:r>
      <w:r w:rsidRPr="00F80304">
        <w:rPr>
          <w:rStyle w:val="Emphasis"/>
        </w:rPr>
        <w:t>essential element</w:t>
      </w:r>
      <w:r w:rsidRPr="00F80304">
        <w:t xml:space="preserve"> </w:t>
      </w:r>
      <w:r w:rsidRPr="00F80304">
        <w:rPr>
          <w:rStyle w:val="StyleUnderline"/>
        </w:rPr>
        <w:t>of Russian strategy. For</w:t>
      </w:r>
      <w:r>
        <w:rPr>
          <w:rStyle w:val="StyleUnderline"/>
        </w:rPr>
        <w:t xml:space="preserve"> </w:t>
      </w:r>
      <w:r w:rsidRPr="00F80304">
        <w:t xml:space="preserve">Russia, asymmetry in power is a source of asymmetry in sovereignty. Experience of </w:t>
      </w:r>
      <w:r w:rsidRPr="00F80304">
        <w:rPr>
          <w:rStyle w:val="StyleUnderline"/>
        </w:rPr>
        <w:t xml:space="preserve">Russian </w:t>
      </w:r>
      <w:r w:rsidRPr="004A1BED">
        <w:rPr>
          <w:rStyle w:val="StyleUnderline"/>
          <w:highlight w:val="green"/>
        </w:rPr>
        <w:t>policies vis-à-vis</w:t>
      </w:r>
      <w:r w:rsidRPr="00F80304">
        <w:rPr>
          <w:rStyle w:val="StyleUnderline"/>
        </w:rPr>
        <w:t xml:space="preserve"> its </w:t>
      </w:r>
      <w:r w:rsidRPr="004A1BED">
        <w:rPr>
          <w:rStyle w:val="StyleUnderline"/>
          <w:highlight w:val="green"/>
        </w:rPr>
        <w:t>neighbors</w:t>
      </w:r>
      <w:r w:rsidRPr="00F80304">
        <w:rPr>
          <w:rStyle w:val="StyleUnderline"/>
        </w:rPr>
        <w:t>, as well as military</w:t>
      </w:r>
      <w:r>
        <w:rPr>
          <w:rStyle w:val="StyleUnderline"/>
        </w:rPr>
        <w:t xml:space="preserve"> </w:t>
      </w:r>
      <w:r w:rsidRPr="00F80304">
        <w:rPr>
          <w:rStyle w:val="StyleUnderline"/>
        </w:rPr>
        <w:t xml:space="preserve">invasions in Ukraine and Georgia, </w:t>
      </w:r>
      <w:r w:rsidRPr="004A1BED">
        <w:rPr>
          <w:rStyle w:val="StyleUnderline"/>
          <w:highlight w:val="green"/>
        </w:rPr>
        <w:t>demonstrates</w:t>
      </w:r>
      <w:r w:rsidRPr="00F80304">
        <w:rPr>
          <w:rStyle w:val="StyleUnderline"/>
        </w:rPr>
        <w:t xml:space="preserve"> that </w:t>
      </w:r>
      <w:r w:rsidRPr="004A1BED">
        <w:rPr>
          <w:rStyle w:val="StyleUnderline"/>
          <w:highlight w:val="green"/>
        </w:rPr>
        <w:t>today’s Russia</w:t>
      </w:r>
      <w:r w:rsidRPr="004A1BED">
        <w:rPr>
          <w:highlight w:val="green"/>
        </w:rPr>
        <w:t xml:space="preserve"> </w:t>
      </w:r>
      <w:r w:rsidRPr="004A1BED">
        <w:rPr>
          <w:rStyle w:val="Emphasis"/>
          <w:highlight w:val="green"/>
        </w:rPr>
        <w:t>aggressively pursues power politics to restore control over former Soviet</w:t>
      </w:r>
      <w:r w:rsidRPr="00F80304">
        <w:rPr>
          <w:rStyle w:val="Emphasis"/>
        </w:rPr>
        <w:t xml:space="preserve"> Union </w:t>
      </w:r>
      <w:r w:rsidRPr="004A1BED">
        <w:rPr>
          <w:rStyle w:val="Emphasis"/>
          <w:highlight w:val="green"/>
        </w:rPr>
        <w:t>space</w:t>
      </w:r>
      <w:r w:rsidRPr="004A1BED">
        <w:rPr>
          <w:rStyle w:val="StyleUnderline"/>
          <w:highlight w:val="green"/>
        </w:rPr>
        <w:t xml:space="preserve">. The West </w:t>
      </w:r>
      <w:r w:rsidRPr="004A1BED">
        <w:rPr>
          <w:rStyle w:val="Emphasis"/>
          <w:highlight w:val="green"/>
        </w:rPr>
        <w:t>needs a clear strategy to bring Russia back into the system</w:t>
      </w:r>
      <w:r w:rsidRPr="00F80304">
        <w:rPr>
          <w:rStyle w:val="Emphasis"/>
        </w:rPr>
        <w:t xml:space="preserve"> of international norms</w:t>
      </w:r>
      <w:r w:rsidRPr="00F80304">
        <w:rPr>
          <w:rStyle w:val="StyleUnderline"/>
        </w:rPr>
        <w:t>,</w:t>
      </w:r>
      <w:r>
        <w:rPr>
          <w:rStyle w:val="StyleUnderline"/>
        </w:rPr>
        <w:t xml:space="preserve"> </w:t>
      </w:r>
      <w:r w:rsidRPr="004A1BED">
        <w:rPr>
          <w:rStyle w:val="StyleUnderline"/>
          <w:highlight w:val="green"/>
        </w:rPr>
        <w:t>and</w:t>
      </w:r>
      <w:r w:rsidRPr="00F80304">
        <w:rPr>
          <w:rStyle w:val="StyleUnderline"/>
        </w:rPr>
        <w:t xml:space="preserve"> </w:t>
      </w:r>
      <w:r w:rsidRPr="00F80304">
        <w:rPr>
          <w:rStyle w:val="Emphasis"/>
        </w:rPr>
        <w:t>rules</w:t>
      </w:r>
      <w:r w:rsidRPr="00F80304">
        <w:t xml:space="preserve"> </w:t>
      </w:r>
      <w:r w:rsidRPr="00F80304">
        <w:rPr>
          <w:rStyle w:val="StyleUnderline"/>
        </w:rPr>
        <w:t>and</w:t>
      </w:r>
      <w:r w:rsidRPr="00F80304">
        <w:t xml:space="preserve"> </w:t>
      </w:r>
      <w:r w:rsidRPr="004A1BED">
        <w:rPr>
          <w:rStyle w:val="Emphasis"/>
          <w:highlight w:val="green"/>
        </w:rPr>
        <w:t>power politics</w:t>
      </w:r>
      <w:r w:rsidRPr="004A1BED">
        <w:rPr>
          <w:highlight w:val="green"/>
        </w:rPr>
        <w:t xml:space="preserve"> </w:t>
      </w:r>
      <w:r w:rsidRPr="004A1BED">
        <w:rPr>
          <w:rStyle w:val="StyleUnderline"/>
          <w:highlight w:val="green"/>
        </w:rPr>
        <w:t>should be</w:t>
      </w:r>
      <w:r w:rsidRPr="004A1BED">
        <w:rPr>
          <w:highlight w:val="green"/>
        </w:rPr>
        <w:t xml:space="preserve"> </w:t>
      </w:r>
      <w:r w:rsidRPr="004A1BED">
        <w:rPr>
          <w:rStyle w:val="Emphasis"/>
          <w:highlight w:val="green"/>
        </w:rPr>
        <w:t>part of it</w:t>
      </w:r>
      <w:r w:rsidRPr="00F80304">
        <w:t xml:space="preserve">. Matching Russian military power in the Black Sea region will send a message that Moscow will understand. Ultimately, </w:t>
      </w:r>
      <w:r w:rsidRPr="00F80304">
        <w:rPr>
          <w:rStyle w:val="StyleUnderline"/>
        </w:rPr>
        <w:t>various sides need to come back to the basics</w:t>
      </w:r>
      <w:r w:rsidRPr="00F80304">
        <w:t xml:space="preserve"> of the Helsinki process, </w:t>
      </w:r>
      <w:r w:rsidRPr="00F80304">
        <w:rPr>
          <w:rStyle w:val="StyleUnderline"/>
        </w:rPr>
        <w:t>and</w:t>
      </w:r>
      <w:r w:rsidRPr="00F80304">
        <w:t xml:space="preserve"> the </w:t>
      </w:r>
      <w:r w:rsidRPr="004A1BED">
        <w:rPr>
          <w:rStyle w:val="Emphasis"/>
          <w:highlight w:val="green"/>
        </w:rPr>
        <w:t>sovereignty</w:t>
      </w:r>
      <w:r w:rsidRPr="00F80304">
        <w:t xml:space="preserve"> of the nation states </w:t>
      </w:r>
      <w:r w:rsidRPr="00F80304">
        <w:rPr>
          <w:rStyle w:val="StyleUnderline"/>
        </w:rPr>
        <w:t xml:space="preserve">should </w:t>
      </w:r>
      <w:r w:rsidRPr="004A1BED">
        <w:rPr>
          <w:rStyle w:val="StyleUnderline"/>
          <w:highlight w:val="green"/>
        </w:rPr>
        <w:t>remain</w:t>
      </w:r>
      <w:r w:rsidRPr="00F80304">
        <w:rPr>
          <w:rStyle w:val="StyleUnderline"/>
        </w:rPr>
        <w:t xml:space="preserve"> as </w:t>
      </w:r>
      <w:r w:rsidRPr="004A1BED">
        <w:rPr>
          <w:rStyle w:val="StyleUnderline"/>
          <w:highlight w:val="green"/>
        </w:rPr>
        <w:t>a</w:t>
      </w:r>
      <w:r w:rsidRPr="004A1BED">
        <w:rPr>
          <w:highlight w:val="green"/>
        </w:rPr>
        <w:t xml:space="preserve"> </w:t>
      </w:r>
      <w:r w:rsidRPr="004A1BED">
        <w:rPr>
          <w:rStyle w:val="Emphasis"/>
          <w:highlight w:val="green"/>
        </w:rPr>
        <w:t>fundamental principle of</w:t>
      </w:r>
      <w:r w:rsidRPr="00F80304">
        <w:rPr>
          <w:rStyle w:val="Emphasis"/>
        </w:rPr>
        <w:t xml:space="preserve"> the</w:t>
      </w:r>
      <w:r>
        <w:rPr>
          <w:rStyle w:val="Emphasis"/>
        </w:rPr>
        <w:t xml:space="preserve"> </w:t>
      </w:r>
      <w:r w:rsidRPr="004A1BED">
        <w:rPr>
          <w:rStyle w:val="Emphasis"/>
          <w:highlight w:val="green"/>
        </w:rPr>
        <w:t>stability</w:t>
      </w:r>
      <w:r w:rsidRPr="00F80304">
        <w:rPr>
          <w:rStyle w:val="Emphasis"/>
        </w:rPr>
        <w:t xml:space="preserve"> in Europe.</w:t>
      </w:r>
    </w:p>
    <w:p w:rsidR="005E4AB6" w:rsidRPr="00B349F8" w:rsidRDefault="005E4AB6" w:rsidP="005E4AB6">
      <w:pPr>
        <w:pStyle w:val="Heading4"/>
      </w:pPr>
      <w:r>
        <w:t xml:space="preserve">Russian expansion installs a </w:t>
      </w:r>
      <w:r>
        <w:rPr>
          <w:u w:val="single"/>
        </w:rPr>
        <w:t>global white supremacist empire</w:t>
      </w:r>
      <w:r>
        <w:t xml:space="preserve">. </w:t>
      </w:r>
    </w:p>
    <w:p w:rsidR="005E4AB6" w:rsidRPr="0097778C" w:rsidRDefault="005E4AB6" w:rsidP="005E4AB6">
      <w:r>
        <w:t xml:space="preserve">Lee Edwin </w:t>
      </w:r>
      <w:proofErr w:type="spellStart"/>
      <w:r w:rsidRPr="004A1BED">
        <w:rPr>
          <w:rStyle w:val="Heading4Char"/>
        </w:rPr>
        <w:t>Coursey</w:t>
      </w:r>
      <w:proofErr w:type="spellEnd"/>
      <w:r w:rsidRPr="004A1BED">
        <w:rPr>
          <w:rStyle w:val="Heading4Char"/>
        </w:rPr>
        <w:t xml:space="preserve"> 18</w:t>
      </w:r>
      <w:r>
        <w:t xml:space="preserve">. International affairs and history analyst and software engineer in the field of artificial intelligence. 01-07-18. “Russia’s Plan for World Domination – and America’s Unwitting Cooperation </w:t>
      </w:r>
      <w:proofErr w:type="gramStart"/>
      <w:r>
        <w:t>With</w:t>
      </w:r>
      <w:proofErr w:type="gramEnd"/>
      <w:r>
        <w:t xml:space="preserve"> It.” </w:t>
      </w:r>
      <w:proofErr w:type="spellStart"/>
      <w:r>
        <w:t>LeeCoWeb</w:t>
      </w:r>
      <w:proofErr w:type="spellEnd"/>
      <w:r>
        <w:t>. https://www.leecoweb.com/russian_plan/</w:t>
      </w:r>
    </w:p>
    <w:p w:rsidR="005E4AB6" w:rsidRPr="00423524" w:rsidRDefault="005E4AB6" w:rsidP="005E4AB6">
      <w:pPr>
        <w:rPr>
          <w:u w:val="single"/>
        </w:rPr>
      </w:pPr>
      <w:r w:rsidRPr="00D06B01">
        <w:t xml:space="preserve">In the </w:t>
      </w:r>
      <w:r w:rsidRPr="001116CE">
        <w:rPr>
          <w:rStyle w:val="StyleUnderline"/>
        </w:rPr>
        <w:t>after</w:t>
      </w:r>
      <w:r w:rsidRPr="00D06B01">
        <w:t xml:space="preserve">math of </w:t>
      </w:r>
      <w:r w:rsidRPr="001116CE">
        <w:rPr>
          <w:rStyle w:val="StyleUnderline"/>
        </w:rPr>
        <w:t>the Cold War, Russia experienced a crushing recession that left millions unemployed. The subsequent vacuum</w:t>
      </w:r>
      <w:r w:rsidRPr="00D06B01">
        <w:t xml:space="preserve"> in the decades that followed </w:t>
      </w:r>
      <w:r w:rsidRPr="001116CE">
        <w:rPr>
          <w:rStyle w:val="StyleUnderline"/>
        </w:rPr>
        <w:t>saw</w:t>
      </w:r>
      <w:r w:rsidRPr="00D06B01">
        <w:t xml:space="preserve"> the </w:t>
      </w:r>
      <w:r w:rsidRPr="001116CE">
        <w:rPr>
          <w:rStyle w:val="StyleUnderline"/>
        </w:rPr>
        <w:t xml:space="preserve">rapid expansion of the European Union </w:t>
      </w:r>
      <w:r w:rsidRPr="00D06B01">
        <w:t xml:space="preserve">and its single free market eastward. The EU now includes several former Soviet states, including some immediately bordering Russia (e.g., Estonia and Latvia.) More importantly, from a Russian security perspective, the </w:t>
      </w:r>
      <w:r w:rsidRPr="001116CE">
        <w:rPr>
          <w:rStyle w:val="StyleUnderline"/>
        </w:rPr>
        <w:t>NATO</w:t>
      </w:r>
      <w:r w:rsidRPr="00D06B01">
        <w:t xml:space="preserve"> military alliance also </w:t>
      </w:r>
      <w:r w:rsidRPr="001116CE">
        <w:rPr>
          <w:rStyle w:val="StyleUnderline"/>
        </w:rPr>
        <w:t>expanded</w:t>
      </w:r>
      <w:r w:rsidRPr="00D06B01">
        <w:t xml:space="preserve"> aggressively eastward after the Cold War, </w:t>
      </w:r>
      <w:r w:rsidRPr="001116CE">
        <w:rPr>
          <w:rStyle w:val="StyleUnderline"/>
        </w:rPr>
        <w:t>adding over a dozen European countries</w:t>
      </w:r>
      <w:r w:rsidRPr="00D06B01">
        <w:t xml:space="preserve"> as members between 1999 and 2017. </w:t>
      </w:r>
      <w:r w:rsidRPr="001116CE">
        <w:rPr>
          <w:rStyle w:val="StyleUnderline"/>
        </w:rPr>
        <w:t xml:space="preserve">This expansion has put NATO allies, and NATO weapons, into countries immediately bordering Russia. The spread of </w:t>
      </w:r>
      <w:r w:rsidRPr="004A1BED">
        <w:rPr>
          <w:rStyle w:val="StyleUnderline"/>
          <w:highlight w:val="green"/>
        </w:rPr>
        <w:t>western ideals</w:t>
      </w:r>
      <w:r w:rsidRPr="001116CE">
        <w:rPr>
          <w:rStyle w:val="StyleUnderline"/>
        </w:rPr>
        <w:t xml:space="preserve"> such as free speech, free and open elections, and multiculturalism into </w:t>
      </w:r>
      <w:proofErr w:type="gramStart"/>
      <w:r w:rsidRPr="001116CE">
        <w:rPr>
          <w:rStyle w:val="StyleUnderline"/>
        </w:rPr>
        <w:t>eastern</w:t>
      </w:r>
      <w:proofErr w:type="gramEnd"/>
      <w:r w:rsidRPr="001116CE">
        <w:rPr>
          <w:rStyle w:val="StyleUnderline"/>
        </w:rPr>
        <w:t xml:space="preserve"> Europe </w:t>
      </w:r>
      <w:r w:rsidRPr="004A1BED">
        <w:rPr>
          <w:rStyle w:val="StyleUnderline"/>
          <w:highlight w:val="green"/>
        </w:rPr>
        <w:t xml:space="preserve">are perceived as a </w:t>
      </w:r>
      <w:r w:rsidRPr="004A1BED">
        <w:rPr>
          <w:rStyle w:val="Emphasis"/>
          <w:highlight w:val="green"/>
        </w:rPr>
        <w:t>threat to Russian culture</w:t>
      </w:r>
      <w:r w:rsidRPr="00D06B01">
        <w:t xml:space="preserve"> and Russian influence. </w:t>
      </w:r>
      <w:r w:rsidRPr="004A1BED">
        <w:rPr>
          <w:rStyle w:val="StyleUnderline"/>
          <w:highlight w:val="green"/>
        </w:rPr>
        <w:t>From the Russian point of view, the collapse of the Soviet Union</w:t>
      </w:r>
      <w:r w:rsidRPr="001116CE">
        <w:rPr>
          <w:rStyle w:val="StyleUnderline"/>
        </w:rPr>
        <w:t xml:space="preserve"> and the end of the Cold War </w:t>
      </w:r>
      <w:r w:rsidRPr="004A1BED">
        <w:rPr>
          <w:rStyle w:val="StyleUnderline"/>
          <w:highlight w:val="green"/>
        </w:rPr>
        <w:t>was</w:t>
      </w:r>
      <w:r w:rsidRPr="001116CE">
        <w:rPr>
          <w:rStyle w:val="StyleUnderline"/>
        </w:rPr>
        <w:t xml:space="preserve"> both </w:t>
      </w:r>
      <w:r w:rsidRPr="004A1BED">
        <w:rPr>
          <w:rStyle w:val="StyleUnderline"/>
          <w:highlight w:val="green"/>
        </w:rPr>
        <w:t xml:space="preserve">a </w:t>
      </w:r>
      <w:r w:rsidRPr="004A1BED">
        <w:rPr>
          <w:rStyle w:val="Emphasis"/>
          <w:highlight w:val="green"/>
        </w:rPr>
        <w:t>humiliating defeat</w:t>
      </w:r>
      <w:r w:rsidRPr="00D06B01">
        <w:t xml:space="preserve"> </w:t>
      </w:r>
      <w:r w:rsidRPr="001116CE">
        <w:rPr>
          <w:rStyle w:val="StyleUnderline"/>
        </w:rPr>
        <w:t xml:space="preserve">and a </w:t>
      </w:r>
      <w:r w:rsidRPr="001116CE">
        <w:rPr>
          <w:rStyle w:val="Emphasis"/>
        </w:rPr>
        <w:t>harsh rebuke</w:t>
      </w:r>
      <w:r w:rsidRPr="00D06B01">
        <w:t xml:space="preserve"> of Soviet-style Communism. </w:t>
      </w:r>
      <w:r w:rsidRPr="004A1BED">
        <w:rPr>
          <w:rStyle w:val="StyleUnderline"/>
          <w:highlight w:val="green"/>
        </w:rPr>
        <w:t xml:space="preserve">A new </w:t>
      </w:r>
      <w:r w:rsidRPr="004A1BED">
        <w:rPr>
          <w:rStyle w:val="Emphasis"/>
          <w:highlight w:val="green"/>
        </w:rPr>
        <w:t>post-Soviet, neo-fascist political philosophy</w:t>
      </w:r>
      <w:r w:rsidRPr="004A1BED">
        <w:rPr>
          <w:highlight w:val="green"/>
        </w:rPr>
        <w:t xml:space="preserve"> </w:t>
      </w:r>
      <w:r w:rsidRPr="004A1BED">
        <w:rPr>
          <w:rStyle w:val="StyleUnderline"/>
          <w:highlight w:val="green"/>
        </w:rPr>
        <w:t>rose from the ashes</w:t>
      </w:r>
      <w:r w:rsidRPr="001116CE">
        <w:rPr>
          <w:rStyle w:val="StyleUnderline"/>
        </w:rPr>
        <w:t xml:space="preserve"> of Communism, and Russia is actively engaged in pursuing this philosophy. </w:t>
      </w:r>
      <w:r w:rsidRPr="004A1BED">
        <w:rPr>
          <w:rStyle w:val="StyleUnderline"/>
          <w:highlight w:val="green"/>
        </w:rPr>
        <w:t>Their goal is</w:t>
      </w:r>
      <w:r w:rsidRPr="001116CE">
        <w:rPr>
          <w:rStyle w:val="StyleUnderline"/>
        </w:rPr>
        <w:t xml:space="preserve"> nothing less than the creation of </w:t>
      </w:r>
      <w:r w:rsidRPr="004A1BED">
        <w:rPr>
          <w:rStyle w:val="StyleUnderline"/>
          <w:highlight w:val="green"/>
        </w:rPr>
        <w:t xml:space="preserve">a </w:t>
      </w:r>
      <w:r w:rsidRPr="004A1BED">
        <w:rPr>
          <w:rStyle w:val="Emphasis"/>
          <w:highlight w:val="green"/>
        </w:rPr>
        <w:t>new Eurasian Empire controlled by</w:t>
      </w:r>
      <w:r w:rsidRPr="00D06B01">
        <w:t xml:space="preserve">, and answering to, </w:t>
      </w:r>
      <w:r w:rsidRPr="004A1BED">
        <w:rPr>
          <w:rStyle w:val="Emphasis"/>
          <w:highlight w:val="green"/>
        </w:rPr>
        <w:t>Russia</w:t>
      </w:r>
      <w:r w:rsidRPr="00D06B01">
        <w:t xml:space="preserve">. A New Blueprint (or “Putin’s To-Do List”) The Russian political elite could not tolerate the growing threat on their western border, but they needed a new geopolitical strategy – one that would establish goals and methods different from those that had failed the Soviet Union. In 1997, </w:t>
      </w:r>
      <w:proofErr w:type="spellStart"/>
      <w:r w:rsidRPr="004A1BED">
        <w:rPr>
          <w:rStyle w:val="Emphasis"/>
          <w:highlight w:val="green"/>
        </w:rPr>
        <w:t>Aleksandr</w:t>
      </w:r>
      <w:proofErr w:type="spellEnd"/>
      <w:r w:rsidRPr="004A1BED">
        <w:rPr>
          <w:rStyle w:val="Emphasis"/>
          <w:highlight w:val="green"/>
        </w:rPr>
        <w:t xml:space="preserve"> </w:t>
      </w:r>
      <w:proofErr w:type="spellStart"/>
      <w:r w:rsidRPr="004A1BED">
        <w:rPr>
          <w:rStyle w:val="Emphasis"/>
          <w:highlight w:val="green"/>
        </w:rPr>
        <w:t>Dugin</w:t>
      </w:r>
      <w:proofErr w:type="spellEnd"/>
      <w:r w:rsidRPr="00D06B01">
        <w:t xml:space="preserve"> articulated and </w:t>
      </w:r>
      <w:r w:rsidRPr="004A1BED">
        <w:rPr>
          <w:rStyle w:val="Emphasis"/>
          <w:highlight w:val="green"/>
        </w:rPr>
        <w:t>defined</w:t>
      </w:r>
      <w:r w:rsidRPr="00D06B01">
        <w:t xml:space="preserve"> that </w:t>
      </w:r>
      <w:r w:rsidRPr="004A1BED">
        <w:rPr>
          <w:rStyle w:val="StyleUnderline"/>
          <w:highlight w:val="green"/>
        </w:rPr>
        <w:t>new Russian strategy</w:t>
      </w:r>
      <w:r w:rsidRPr="001116CE">
        <w:rPr>
          <w:rStyle w:val="StyleUnderline"/>
        </w:rPr>
        <w:t xml:space="preserve"> in a 600-page treatise entitled Foundations of Geopolitics.</w:t>
      </w:r>
      <w:r w:rsidRPr="00D06B01">
        <w:t xml:space="preserve"> According to historian and Hoover Institution specialist John B. Dunlop, “</w:t>
      </w:r>
      <w:r w:rsidRPr="004A1BED">
        <w:rPr>
          <w:rStyle w:val="StyleUnderline"/>
          <w:highlight w:val="green"/>
        </w:rPr>
        <w:t>There has</w:t>
      </w:r>
      <w:r w:rsidRPr="00D06B01">
        <w:t xml:space="preserve"> probably </w:t>
      </w:r>
      <w:r w:rsidRPr="004A1BED">
        <w:rPr>
          <w:rStyle w:val="StyleUnderline"/>
          <w:highlight w:val="green"/>
        </w:rPr>
        <w:t>not been another book</w:t>
      </w:r>
      <w:r w:rsidRPr="001116CE">
        <w:rPr>
          <w:rStyle w:val="StyleUnderline"/>
        </w:rPr>
        <w:t xml:space="preserve"> published in Russia during the post-communist period </w:t>
      </w:r>
      <w:r w:rsidRPr="004A1BED">
        <w:rPr>
          <w:rStyle w:val="StyleUnderline"/>
          <w:highlight w:val="green"/>
        </w:rPr>
        <w:t>which</w:t>
      </w:r>
      <w:r w:rsidRPr="001116CE">
        <w:rPr>
          <w:rStyle w:val="StyleUnderline"/>
        </w:rPr>
        <w:t xml:space="preserve"> has </w:t>
      </w:r>
      <w:r w:rsidRPr="004A1BED">
        <w:rPr>
          <w:rStyle w:val="StyleUnderline"/>
          <w:highlight w:val="green"/>
        </w:rPr>
        <w:t xml:space="preserve">exerted an influence on Russian </w:t>
      </w:r>
      <w:r w:rsidRPr="004A1BED">
        <w:rPr>
          <w:rStyle w:val="Emphasis"/>
          <w:highlight w:val="green"/>
        </w:rPr>
        <w:t>military, police, and statist</w:t>
      </w:r>
      <w:r w:rsidRPr="001116CE">
        <w:rPr>
          <w:rStyle w:val="Emphasis"/>
        </w:rPr>
        <w:t xml:space="preserve"> foreign policy </w:t>
      </w:r>
      <w:r w:rsidRPr="004A1BED">
        <w:rPr>
          <w:rStyle w:val="Emphasis"/>
          <w:highlight w:val="green"/>
        </w:rPr>
        <w:t>elites comparable</w:t>
      </w:r>
      <w:r w:rsidRPr="004A1BED">
        <w:rPr>
          <w:highlight w:val="green"/>
        </w:rPr>
        <w:t xml:space="preserve"> </w:t>
      </w:r>
      <w:r w:rsidRPr="004A1BED">
        <w:rPr>
          <w:rStyle w:val="StyleUnderline"/>
          <w:highlight w:val="green"/>
        </w:rPr>
        <w:t>to</w:t>
      </w:r>
      <w:r w:rsidRPr="00D06B01">
        <w:t xml:space="preserve"> that of </w:t>
      </w:r>
      <w:proofErr w:type="spellStart"/>
      <w:r w:rsidRPr="00D06B01">
        <w:t>Aleksandr</w:t>
      </w:r>
      <w:proofErr w:type="spellEnd"/>
      <w:r w:rsidRPr="00D06B01">
        <w:t xml:space="preserve"> </w:t>
      </w:r>
      <w:proofErr w:type="spellStart"/>
      <w:r w:rsidRPr="004A1BED">
        <w:rPr>
          <w:rStyle w:val="StyleUnderline"/>
          <w:highlight w:val="green"/>
        </w:rPr>
        <w:t>Dugin’s</w:t>
      </w:r>
      <w:proofErr w:type="spellEnd"/>
      <w:r w:rsidRPr="00D06B01">
        <w:t xml:space="preserve"> 1997 </w:t>
      </w:r>
      <w:r w:rsidRPr="004A1BED">
        <w:rPr>
          <w:rStyle w:val="Emphasis"/>
          <w:highlight w:val="green"/>
        </w:rPr>
        <w:t>neo-fascist</w:t>
      </w:r>
      <w:r w:rsidRPr="004A1BED">
        <w:rPr>
          <w:highlight w:val="green"/>
        </w:rPr>
        <w:t xml:space="preserve"> </w:t>
      </w:r>
      <w:r w:rsidRPr="004A1BED">
        <w:rPr>
          <w:rStyle w:val="Emphasis"/>
          <w:highlight w:val="green"/>
        </w:rPr>
        <w:t>treatise</w:t>
      </w:r>
      <w:r w:rsidRPr="00D06B01">
        <w:t xml:space="preserve">.” The Foundations of Geopolitics sold out in four editions, and continues to </w:t>
      </w:r>
      <w:proofErr w:type="gramStart"/>
      <w:r w:rsidRPr="00D06B01">
        <w:t>be assigned</w:t>
      </w:r>
      <w:proofErr w:type="gramEnd"/>
      <w:r w:rsidRPr="00D06B01">
        <w:t xml:space="preserve"> as a textbook at the General Staff Academy and other military universities in Russia. [</w:t>
      </w:r>
      <w:proofErr w:type="gramStart"/>
      <w:r w:rsidRPr="00D06B01">
        <w:t>source</w:t>
      </w:r>
      <w:proofErr w:type="gramEnd"/>
      <w:r w:rsidRPr="00D06B01">
        <w:t xml:space="preserve">] Eurasian-ism </w:t>
      </w:r>
      <w:proofErr w:type="gramStart"/>
      <w:r w:rsidRPr="00D06B01">
        <w:t>As</w:t>
      </w:r>
      <w:proofErr w:type="gramEnd"/>
      <w:r w:rsidRPr="00D06B01">
        <w:t xml:space="preserve"> espoused by </w:t>
      </w:r>
      <w:proofErr w:type="spellStart"/>
      <w:r w:rsidRPr="00D06B01">
        <w:t>Dugin</w:t>
      </w:r>
      <w:proofErr w:type="spellEnd"/>
      <w:r w:rsidRPr="00D06B01">
        <w:t xml:space="preserve">, </w:t>
      </w:r>
      <w:r w:rsidRPr="004A1BED">
        <w:rPr>
          <w:rStyle w:val="StyleUnderline"/>
          <w:highlight w:val="green"/>
        </w:rPr>
        <w:t>Russia’s</w:t>
      </w:r>
      <w:r w:rsidRPr="001116CE">
        <w:rPr>
          <w:rStyle w:val="StyleUnderline"/>
        </w:rPr>
        <w:t xml:space="preserve"> ultimate </w:t>
      </w:r>
      <w:r w:rsidRPr="004A1BED">
        <w:rPr>
          <w:rStyle w:val="StyleUnderline"/>
          <w:highlight w:val="green"/>
        </w:rPr>
        <w:t>goal</w:t>
      </w:r>
      <w:r w:rsidRPr="001116CE">
        <w:rPr>
          <w:rStyle w:val="StyleUnderline"/>
        </w:rPr>
        <w:t xml:space="preserve"> should be </w:t>
      </w:r>
      <w:r w:rsidRPr="004A1BED">
        <w:rPr>
          <w:rStyle w:val="StyleUnderline"/>
          <w:highlight w:val="green"/>
        </w:rPr>
        <w:t xml:space="preserve">nothing less than </w:t>
      </w:r>
      <w:r w:rsidRPr="004A1BED">
        <w:rPr>
          <w:rStyle w:val="Emphasis"/>
          <w:highlight w:val="green"/>
        </w:rPr>
        <w:t>rule of the world by ethnic Russians</w:t>
      </w:r>
      <w:r w:rsidRPr="00D06B01">
        <w:t xml:space="preserve">, based on a Eurasian empire extending from “Dublin to Vladivostok.” </w:t>
      </w:r>
      <w:r w:rsidRPr="001116CE">
        <w:rPr>
          <w:rStyle w:val="StyleUnderline"/>
        </w:rPr>
        <w:t>The philosophical basis for this empire will include the rejection of “</w:t>
      </w:r>
      <w:proofErr w:type="spellStart"/>
      <w:r w:rsidRPr="001116CE">
        <w:rPr>
          <w:rStyle w:val="StyleUnderline"/>
        </w:rPr>
        <w:t>Atlanticism</w:t>
      </w:r>
      <w:proofErr w:type="spellEnd"/>
      <w:r w:rsidRPr="001116CE">
        <w:rPr>
          <w:rStyle w:val="StyleUnderline"/>
        </w:rPr>
        <w:t>,” identification of America as a common enemy, and refusal to allow traditional liberal political ideals</w:t>
      </w:r>
      <w:r w:rsidRPr="00D06B01">
        <w:t xml:space="preserve"> (e.g., freedom of the press, freedom of speech, free markets, civil rights, etc.,) </w:t>
      </w:r>
      <w:r w:rsidRPr="001116CE">
        <w:rPr>
          <w:rStyle w:val="StyleUnderline"/>
        </w:rPr>
        <w:t>to affect Russia’s society or political system</w:t>
      </w:r>
      <w:r w:rsidRPr="00D06B01">
        <w:t xml:space="preserve">. According to political scientist Andreas </w:t>
      </w:r>
      <w:proofErr w:type="spellStart"/>
      <w:r w:rsidRPr="00D06B01">
        <w:t>Umland</w:t>
      </w:r>
      <w:proofErr w:type="spellEnd"/>
      <w:r w:rsidRPr="00D06B01">
        <w:t xml:space="preserve">, </w:t>
      </w:r>
      <w:r w:rsidRPr="001116CE">
        <w:rPr>
          <w:rStyle w:val="StyleUnderline"/>
        </w:rPr>
        <w:t>the Russian political elites, headed by</w:t>
      </w:r>
      <w:r w:rsidRPr="00D06B01">
        <w:t xml:space="preserve"> Vladimir </w:t>
      </w:r>
      <w:r w:rsidRPr="001116CE">
        <w:rPr>
          <w:rStyle w:val="StyleUnderline"/>
        </w:rPr>
        <w:t xml:space="preserve">Putin, view </w:t>
      </w:r>
      <w:proofErr w:type="spellStart"/>
      <w:r w:rsidRPr="001116CE">
        <w:rPr>
          <w:rStyle w:val="StyleUnderline"/>
        </w:rPr>
        <w:t>Dugin’s</w:t>
      </w:r>
      <w:proofErr w:type="spellEnd"/>
      <w:r w:rsidRPr="001116CE">
        <w:rPr>
          <w:rStyle w:val="StyleUnderline"/>
        </w:rPr>
        <w:t xml:space="preserve"> new Eurasian Empire not as a restoration of an idealized </w:t>
      </w:r>
      <w:r w:rsidRPr="001116CE">
        <w:rPr>
          <w:rStyle w:val="Emphasis"/>
        </w:rPr>
        <w:t>Russian</w:t>
      </w:r>
      <w:r w:rsidRPr="001116CE">
        <w:rPr>
          <w:rStyle w:val="StyleUnderline"/>
        </w:rPr>
        <w:t xml:space="preserve"> Empire, but as a </w:t>
      </w:r>
      <w:r w:rsidRPr="001116CE">
        <w:rPr>
          <w:rStyle w:val="Emphasis"/>
        </w:rPr>
        <w:t>replacement for the Soviet Union</w:t>
      </w:r>
      <w:r w:rsidRPr="00D06B01">
        <w:t xml:space="preserve">. </w:t>
      </w:r>
      <w:proofErr w:type="spellStart"/>
      <w:r w:rsidRPr="001116CE">
        <w:rPr>
          <w:rStyle w:val="StyleUnderline"/>
        </w:rPr>
        <w:t>Eurasianism</w:t>
      </w:r>
      <w:proofErr w:type="spellEnd"/>
      <w:r w:rsidRPr="001116CE">
        <w:rPr>
          <w:rStyle w:val="StyleUnderline"/>
        </w:rPr>
        <w:t xml:space="preserve"> provides an ideological basis for a new form of Russian imperialism</w:t>
      </w:r>
      <w:r w:rsidRPr="00D06B01">
        <w:t xml:space="preserve">. As for strategic </w:t>
      </w:r>
      <w:proofErr w:type="gramStart"/>
      <w:r w:rsidRPr="00D06B01">
        <w:t>stepping stones</w:t>
      </w:r>
      <w:proofErr w:type="gramEnd"/>
      <w:r w:rsidRPr="00D06B01">
        <w:t xml:space="preserve"> toward a new Russian empire, </w:t>
      </w:r>
      <w:proofErr w:type="spellStart"/>
      <w:r w:rsidRPr="00D06B01">
        <w:t>Dugin</w:t>
      </w:r>
      <w:proofErr w:type="spellEnd"/>
      <w:r w:rsidRPr="00D06B01">
        <w:t xml:space="preserve"> offers a long list objectives. I have listed just a few of these below: Separate the United Kingdom from Europe. Russian annexation of Ukraine. A strategic alliance between Russia and Iran. Create “geopolitical shocks” within Turkey. Russian annexation of Tibet, Mongolia, and Manchuria. Finland should be absorbed into Russia. Encourage Germany and France to cooperate with each other and isolate themselves from Europe. Dismember the nation of Georgia. Geopolitical defeat of the United States Sound familiar? </w:t>
      </w:r>
      <w:r w:rsidRPr="004A1BED">
        <w:rPr>
          <w:rStyle w:val="StyleUnderline"/>
          <w:highlight w:val="green"/>
        </w:rPr>
        <w:t xml:space="preserve">In terms of </w:t>
      </w:r>
      <w:r w:rsidRPr="004A1BED">
        <w:rPr>
          <w:rStyle w:val="Emphasis"/>
          <w:highlight w:val="green"/>
        </w:rPr>
        <w:t>tactics</w:t>
      </w:r>
      <w:r w:rsidRPr="001116CE">
        <w:rPr>
          <w:rStyle w:val="StyleUnderline"/>
        </w:rPr>
        <w:t>,</w:t>
      </w:r>
      <w:r w:rsidRPr="00D06B01">
        <w:t xml:space="preserve"> </w:t>
      </w:r>
      <w:r w:rsidRPr="001116CE">
        <w:rPr>
          <w:rStyle w:val="StyleUnderline"/>
        </w:rPr>
        <w:t>Foundations of Geopolitics</w:t>
      </w:r>
      <w:r w:rsidRPr="00D06B01">
        <w:t xml:space="preserve"> </w:t>
      </w:r>
      <w:r w:rsidRPr="001116CE">
        <w:rPr>
          <w:rStyle w:val="StyleUnderline"/>
        </w:rPr>
        <w:t xml:space="preserve">recommends </w:t>
      </w:r>
      <w:r w:rsidRPr="001116CE">
        <w:rPr>
          <w:rStyle w:val="Emphasis"/>
        </w:rPr>
        <w:t>subversion of America and its alliances</w:t>
      </w:r>
      <w:r w:rsidRPr="00D06B01">
        <w:t xml:space="preserve"> </w:t>
      </w:r>
      <w:r w:rsidRPr="001116CE">
        <w:rPr>
          <w:rStyle w:val="StyleUnderline"/>
        </w:rPr>
        <w:t xml:space="preserve">by encouraging and supporting </w:t>
      </w:r>
      <w:r w:rsidRPr="001116CE">
        <w:rPr>
          <w:rStyle w:val="Emphasis"/>
        </w:rPr>
        <w:t>separatism</w:t>
      </w:r>
      <w:r w:rsidRPr="001116CE">
        <w:rPr>
          <w:rStyle w:val="StyleUnderline"/>
        </w:rPr>
        <w:t xml:space="preserve">, isolationism, </w:t>
      </w:r>
      <w:r w:rsidRPr="00FD1BF6">
        <w:rPr>
          <w:rStyle w:val="StyleUnderline"/>
        </w:rPr>
        <w:t>nationalism</w:t>
      </w:r>
      <w:r w:rsidRPr="001116CE">
        <w:rPr>
          <w:rStyle w:val="StyleUnderline"/>
        </w:rPr>
        <w:t xml:space="preserve">, and the creation of </w:t>
      </w:r>
      <w:r w:rsidRPr="001116CE">
        <w:rPr>
          <w:rStyle w:val="Emphasis"/>
        </w:rPr>
        <w:t>factions</w:t>
      </w:r>
      <w:r w:rsidRPr="001116CE">
        <w:rPr>
          <w:rStyle w:val="StyleUnderline"/>
        </w:rPr>
        <w:t xml:space="preserve">. It also </w:t>
      </w:r>
      <w:r w:rsidRPr="004A1BED">
        <w:rPr>
          <w:rStyle w:val="StyleUnderline"/>
          <w:highlight w:val="green"/>
        </w:rPr>
        <w:t xml:space="preserve">calls for </w:t>
      </w:r>
      <w:r w:rsidRPr="004A1BED">
        <w:rPr>
          <w:rStyle w:val="Emphasis"/>
          <w:highlight w:val="green"/>
        </w:rPr>
        <w:t>supporting radical separatist movements</w:t>
      </w:r>
      <w:r w:rsidRPr="001116CE">
        <w:rPr>
          <w:rStyle w:val="Emphasis"/>
        </w:rPr>
        <w:t xml:space="preserve"> in western countries</w:t>
      </w:r>
      <w:r w:rsidRPr="00D06B01">
        <w:t xml:space="preserve">, </w:t>
      </w:r>
      <w:r w:rsidRPr="001116CE">
        <w:rPr>
          <w:rStyle w:val="StyleUnderline"/>
        </w:rPr>
        <w:t xml:space="preserve">including support for organizations </w:t>
      </w:r>
      <w:r w:rsidRPr="004A1BED">
        <w:rPr>
          <w:rStyle w:val="StyleUnderline"/>
          <w:highlight w:val="green"/>
        </w:rPr>
        <w:t>that espouse</w:t>
      </w:r>
      <w:r w:rsidRPr="00D06B01">
        <w:t xml:space="preserve"> </w:t>
      </w:r>
      <w:r w:rsidRPr="001116CE">
        <w:rPr>
          <w:rStyle w:val="Emphasis"/>
        </w:rPr>
        <w:t>extremist</w:t>
      </w:r>
      <w:r w:rsidRPr="00D06B01">
        <w:t xml:space="preserve">, </w:t>
      </w:r>
      <w:r w:rsidRPr="004A1BED">
        <w:rPr>
          <w:rStyle w:val="Emphasis"/>
          <w:highlight w:val="green"/>
        </w:rPr>
        <w:t>racist</w:t>
      </w:r>
      <w:r w:rsidRPr="00D06B01">
        <w:t xml:space="preserve">, </w:t>
      </w:r>
      <w:r w:rsidRPr="001116CE">
        <w:rPr>
          <w:rStyle w:val="StyleUnderline"/>
        </w:rPr>
        <w:t>and</w:t>
      </w:r>
      <w:r w:rsidRPr="00D06B01">
        <w:t xml:space="preserve"> </w:t>
      </w:r>
      <w:r w:rsidRPr="001116CE">
        <w:rPr>
          <w:rStyle w:val="Emphasis"/>
        </w:rPr>
        <w:t xml:space="preserve">sectarian </w:t>
      </w:r>
      <w:r w:rsidRPr="004A1BED">
        <w:rPr>
          <w:rStyle w:val="Emphasis"/>
          <w:highlight w:val="green"/>
        </w:rPr>
        <w:t>ideals</w:t>
      </w:r>
      <w:r w:rsidRPr="001116CE">
        <w:rPr>
          <w:rStyle w:val="StyleUnderline"/>
        </w:rPr>
        <w:t>. Here is a passage</w:t>
      </w:r>
      <w:r w:rsidRPr="00D06B01">
        <w:t xml:space="preserve"> taken directly from </w:t>
      </w:r>
      <w:proofErr w:type="spellStart"/>
      <w:r w:rsidRPr="00D06B01">
        <w:t>Dugin’s</w:t>
      </w:r>
      <w:proofErr w:type="spellEnd"/>
      <w:r w:rsidRPr="00D06B01">
        <w:t xml:space="preserve"> Foundations of Geopolitics (via Dunlop)</w:t>
      </w:r>
      <w:r w:rsidRPr="001116CE">
        <w:rPr>
          <w:rStyle w:val="Emphasis"/>
        </w:rPr>
        <w:t>:</w:t>
      </w:r>
      <w:r w:rsidRPr="00D06B01">
        <w:t xml:space="preserve"> </w:t>
      </w:r>
      <w:r w:rsidRPr="001116CE">
        <w:rPr>
          <w:rStyle w:val="Emphasis"/>
        </w:rPr>
        <w:t>“</w:t>
      </w:r>
      <w:r w:rsidRPr="001116CE">
        <w:rPr>
          <w:rStyle w:val="StyleUnderline"/>
        </w:rPr>
        <w:t xml:space="preserve">It is especially important to introduce geopolitical disorder into internal American activity, </w:t>
      </w:r>
      <w:r w:rsidRPr="004A1BED">
        <w:rPr>
          <w:rStyle w:val="StyleUnderline"/>
          <w:highlight w:val="green"/>
        </w:rPr>
        <w:t>encouraging</w:t>
      </w:r>
      <w:r w:rsidRPr="001116CE">
        <w:rPr>
          <w:rStyle w:val="StyleUnderline"/>
        </w:rPr>
        <w:t xml:space="preserve"> all kinds of separatism and </w:t>
      </w:r>
      <w:r w:rsidRPr="001116CE">
        <w:rPr>
          <w:rStyle w:val="Emphasis"/>
        </w:rPr>
        <w:t>ethnic</w:t>
      </w:r>
      <w:r w:rsidRPr="001116CE">
        <w:rPr>
          <w:rStyle w:val="StyleUnderline"/>
        </w:rPr>
        <w:t xml:space="preserve">, </w:t>
      </w:r>
      <w:r w:rsidRPr="001116CE">
        <w:rPr>
          <w:rStyle w:val="Emphasis"/>
        </w:rPr>
        <w:t>social</w:t>
      </w:r>
      <w:r w:rsidRPr="001116CE">
        <w:rPr>
          <w:rStyle w:val="StyleUnderline"/>
        </w:rPr>
        <w:t xml:space="preserve"> and </w:t>
      </w:r>
      <w:r w:rsidRPr="004A1BED">
        <w:rPr>
          <w:rStyle w:val="Emphasis"/>
          <w:highlight w:val="green"/>
        </w:rPr>
        <w:t>racial conflicts</w:t>
      </w:r>
      <w:r w:rsidRPr="001116CE">
        <w:rPr>
          <w:rStyle w:val="StyleUnderline"/>
        </w:rPr>
        <w:t xml:space="preserve">, actively supporting all </w:t>
      </w:r>
      <w:r w:rsidRPr="001116CE">
        <w:rPr>
          <w:rStyle w:val="Emphasis"/>
        </w:rPr>
        <w:t>dissident movements</w:t>
      </w:r>
      <w:r w:rsidRPr="00D06B01">
        <w:t xml:space="preserve"> </w:t>
      </w:r>
      <w:r w:rsidRPr="001116CE">
        <w:rPr>
          <w:rStyle w:val="StyleUnderline"/>
        </w:rPr>
        <w:t xml:space="preserve">— extremist, racist, and sectarian groups, thus </w:t>
      </w:r>
      <w:r w:rsidRPr="004A1BED">
        <w:rPr>
          <w:rStyle w:val="Emphasis"/>
          <w:highlight w:val="green"/>
        </w:rPr>
        <w:t>destabilizing internal political processes</w:t>
      </w:r>
      <w:r w:rsidRPr="001116CE">
        <w:rPr>
          <w:rStyle w:val="StyleUnderline"/>
        </w:rPr>
        <w:t xml:space="preserve"> in the U.S. It would also make sense simultaneously to support isolationist tendencies in American politics.”</w:t>
      </w:r>
      <w:r>
        <w:rPr>
          <w:rStyle w:val="StyleUnderline"/>
        </w:rPr>
        <w:t xml:space="preserve"> </w:t>
      </w:r>
      <w:r w:rsidRPr="00D06B01">
        <w:t xml:space="preserve">Evidence </w:t>
      </w:r>
      <w:proofErr w:type="gramStart"/>
      <w:r w:rsidRPr="00D06B01">
        <w:t xml:space="preserve">Russia Is Actively Pursuing </w:t>
      </w:r>
      <w:proofErr w:type="spellStart"/>
      <w:r w:rsidRPr="00D06B01">
        <w:t>Dugin’s</w:t>
      </w:r>
      <w:proofErr w:type="spellEnd"/>
      <w:r w:rsidRPr="00D06B01">
        <w:t xml:space="preserve"> Strategy </w:t>
      </w:r>
      <w:r w:rsidRPr="001116CE">
        <w:rPr>
          <w:rStyle w:val="StyleUnderline"/>
        </w:rPr>
        <w:t>Russia’s</w:t>
      </w:r>
      <w:proofErr w:type="gramEnd"/>
      <w:r w:rsidRPr="001116CE">
        <w:rPr>
          <w:rStyle w:val="StyleUnderline"/>
        </w:rPr>
        <w:t xml:space="preserve"> actions, both </w:t>
      </w:r>
      <w:r w:rsidRPr="001116CE">
        <w:rPr>
          <w:rStyle w:val="Emphasis"/>
        </w:rPr>
        <w:t>overt</w:t>
      </w:r>
      <w:r w:rsidRPr="001116CE">
        <w:rPr>
          <w:rStyle w:val="StyleUnderline"/>
        </w:rPr>
        <w:t xml:space="preserve"> and </w:t>
      </w:r>
      <w:r w:rsidRPr="001116CE">
        <w:rPr>
          <w:rStyle w:val="Emphasis"/>
        </w:rPr>
        <w:t>covert</w:t>
      </w:r>
      <w:r w:rsidRPr="001116CE">
        <w:rPr>
          <w:rStyle w:val="StyleUnderline"/>
        </w:rPr>
        <w:t xml:space="preserve">, offer </w:t>
      </w:r>
      <w:r w:rsidRPr="001116CE">
        <w:rPr>
          <w:rStyle w:val="Emphasis"/>
        </w:rPr>
        <w:t>strong indications that her political and military leaders are actively pursuing the strategy described in Foundations</w:t>
      </w:r>
      <w:r w:rsidRPr="00D06B01">
        <w:t xml:space="preserve">. The overt actions </w:t>
      </w:r>
      <w:proofErr w:type="gramStart"/>
      <w:r w:rsidRPr="00D06B01">
        <w:t>include:</w:t>
      </w:r>
      <w:proofErr w:type="gramEnd"/>
      <w:r w:rsidRPr="00D06B01">
        <w:t xml:space="preserve"> Russian invasion of the nation of Georgia (2008.) Russian annexation of the Crimea region of Ukraine (2014.) Economic and military support for anti-western regimes in Syria and Iran. As for covert (or disguised) actions by the Russian government in support of the Foundations strategy, consider these recent findings from western intelligence and news agencies: BREXIT: “More than 150,000 Russian-language Twitter accounts posted tens of thousands of messages in English urging Britain to leave the European Union in the days before last year’s referendum on the issue. … Most of the messages sought to inflame fears about Muslims and immigrants to help drive the vote.” – New York Times, 15-NOV-2017 US ELECTIONS: “Posts that circulated to a targeted, swing-state audience on Facebook railed against illegal immigrants and </w:t>
      </w:r>
      <w:proofErr w:type="gramStart"/>
      <w:r w:rsidRPr="00D06B01">
        <w:t>claimed</w:t>
      </w:r>
      <w:proofErr w:type="gramEnd"/>
      <w:r w:rsidRPr="00D06B01">
        <w:t xml:space="preserve"> “the only viable option is to elect Trump.” They were shared by what looked like a grassroots American, anti-immigrant group called Secured Borders, but Congressional investigators say the group is actually a Russian fabrication designed to influence American voters during and after the presidential election.” – ABC News, 27-SEP-2017 US ELECTIONS: “Russian agents intending to sow discord among American citizens disseminated inflammatory posts that reached 126 million users on Facebook, published more than 131,000 messages on Twitter and uploaded over 1,000 videos to Google’s YouTube service.” – New York Times, 30-OCT-2017 US ELECTIONS: “In July 2015, Russian intelligence gained access to Democratic National Committee (DNC) networks and maintained that access until at least June 2016.” – Findings from the Office of the Director of National Intelligence, 6-JAN-2017 US SOCIAL UNREST: “Two Russian Facebook pages organized dueling rallies in front of the Islamic </w:t>
      </w:r>
      <w:proofErr w:type="spellStart"/>
      <w:r w:rsidRPr="00D06B01">
        <w:t>Da’wah</w:t>
      </w:r>
      <w:proofErr w:type="spellEnd"/>
      <w:r w:rsidRPr="00D06B01">
        <w:t xml:space="preserve"> Center of Houston. Heart of Texas, a Russian-controlled Facebook group that promoted Texas secession, leaned into an image of the state as a land of guns and barbecue and amassed hundreds of thousands of followers. One of their ads on Facebook announced a noon rally on May 21, 2016 to “Stop </w:t>
      </w:r>
      <w:proofErr w:type="spellStart"/>
      <w:r w:rsidRPr="00D06B01">
        <w:t>Islamification</w:t>
      </w:r>
      <w:proofErr w:type="spellEnd"/>
      <w:r w:rsidRPr="00D06B01">
        <w:t xml:space="preserve"> of Texas.” A separate Russian-sponsored group, United Muslims of America, advertised a “Save Islamic Knowledge” rally for the same place and time. – The Texas Tribune, 1-NOV-2017 US SOCIAL UNREST: </w:t>
      </w:r>
      <w:r w:rsidRPr="00D06B01">
        <w:rPr>
          <w:rStyle w:val="StyleUnderline"/>
        </w:rPr>
        <w:t>“</w:t>
      </w:r>
      <w:r w:rsidRPr="004A1BED">
        <w:rPr>
          <w:rStyle w:val="StyleUnderline"/>
          <w:highlight w:val="green"/>
        </w:rPr>
        <w:t>A social media campaign</w:t>
      </w:r>
      <w:r w:rsidRPr="00D06B01">
        <w:rPr>
          <w:rStyle w:val="StyleUnderline"/>
        </w:rPr>
        <w:t xml:space="preserve"> calling itself </w:t>
      </w:r>
      <w:r w:rsidRPr="00D06B01">
        <w:rPr>
          <w:rStyle w:val="Emphasis"/>
        </w:rPr>
        <w:t>“</w:t>
      </w:r>
      <w:proofErr w:type="spellStart"/>
      <w:r w:rsidRPr="00D06B01">
        <w:rPr>
          <w:rStyle w:val="Emphasis"/>
        </w:rPr>
        <w:t>Blacktivist</w:t>
      </w:r>
      <w:proofErr w:type="spellEnd"/>
      <w:r w:rsidRPr="00D06B01">
        <w:rPr>
          <w:rStyle w:val="Emphasis"/>
        </w:rPr>
        <w:t>”</w:t>
      </w:r>
      <w:r w:rsidRPr="00D06B01">
        <w:t xml:space="preserve"> </w:t>
      </w:r>
      <w:r w:rsidRPr="00D06B01">
        <w:rPr>
          <w:rStyle w:val="StyleUnderline"/>
        </w:rPr>
        <w:t>and</w:t>
      </w:r>
      <w:r w:rsidRPr="00D06B01">
        <w:t xml:space="preserve"> </w:t>
      </w:r>
      <w:r w:rsidRPr="004A1BED">
        <w:rPr>
          <w:rStyle w:val="Emphasis"/>
          <w:highlight w:val="green"/>
        </w:rPr>
        <w:t>linked to the Russian</w:t>
      </w:r>
      <w:r w:rsidRPr="00D06B01">
        <w:rPr>
          <w:rStyle w:val="Emphasis"/>
        </w:rPr>
        <w:t xml:space="preserve"> government</w:t>
      </w:r>
      <w:r w:rsidRPr="00D06B01">
        <w:t xml:space="preserve"> </w:t>
      </w:r>
      <w:r w:rsidRPr="004A1BED">
        <w:rPr>
          <w:rStyle w:val="StyleUnderline"/>
          <w:highlight w:val="green"/>
        </w:rPr>
        <w:t>used</w:t>
      </w:r>
      <w:r w:rsidRPr="00D06B01">
        <w:t xml:space="preserve"> both </w:t>
      </w:r>
      <w:r w:rsidRPr="004A1BED">
        <w:rPr>
          <w:rStyle w:val="Emphasis"/>
          <w:highlight w:val="green"/>
        </w:rPr>
        <w:t>Facebook and Twitter</w:t>
      </w:r>
      <w:r w:rsidRPr="00D06B01">
        <w:t xml:space="preserve"> </w:t>
      </w:r>
      <w:r w:rsidRPr="00D06B01">
        <w:rPr>
          <w:rStyle w:val="StyleUnderline"/>
        </w:rPr>
        <w:t xml:space="preserve">in an apparent attempt </w:t>
      </w:r>
      <w:r w:rsidRPr="004A1BED">
        <w:rPr>
          <w:rStyle w:val="StyleUnderline"/>
          <w:highlight w:val="green"/>
        </w:rPr>
        <w:t xml:space="preserve">to </w:t>
      </w:r>
      <w:r w:rsidRPr="004A1BED">
        <w:rPr>
          <w:rStyle w:val="Emphasis"/>
          <w:highlight w:val="green"/>
        </w:rPr>
        <w:t>amplify racial tensions</w:t>
      </w:r>
      <w:r w:rsidRPr="00D06B01">
        <w:t xml:space="preserve"> </w:t>
      </w:r>
      <w:r w:rsidRPr="00D06B01">
        <w:rPr>
          <w:rStyle w:val="StyleUnderline"/>
        </w:rPr>
        <w:t xml:space="preserve">during the U.S. presidential election. Both </w:t>
      </w:r>
      <w:proofErr w:type="spellStart"/>
      <w:r w:rsidRPr="00D06B01">
        <w:rPr>
          <w:rStyle w:val="StyleUnderline"/>
        </w:rPr>
        <w:t>Blacktivist</w:t>
      </w:r>
      <w:proofErr w:type="spellEnd"/>
      <w:r w:rsidRPr="00D06B01">
        <w:rPr>
          <w:rStyle w:val="StyleUnderline"/>
        </w:rPr>
        <w:t xml:space="preserve"> accounts regularly shared content intended to stoke outrage. “Black people should wake up as soon as possible,”</w:t>
      </w:r>
      <w:r w:rsidRPr="00D06B01">
        <w:t xml:space="preserve"> one post on the Twitter </w:t>
      </w:r>
      <w:proofErr w:type="gramStart"/>
      <w:r w:rsidRPr="00D06B01">
        <w:t>account</w:t>
      </w:r>
      <w:proofErr w:type="gramEnd"/>
      <w:r w:rsidRPr="00D06B01">
        <w:t xml:space="preserve"> read. “Black families are divided and destroyed by mass incarceration and death of black men,” another read. The accounts also posted videos of police violence against African Americans. These </w:t>
      </w:r>
      <w:r w:rsidRPr="00D06B01">
        <w:rPr>
          <w:rStyle w:val="StyleUnderline"/>
        </w:rPr>
        <w:t>fake accounts provide</w:t>
      </w:r>
      <w:r w:rsidRPr="00D06B01">
        <w:t xml:space="preserve"> further </w:t>
      </w:r>
      <w:r w:rsidRPr="00D06B01">
        <w:rPr>
          <w:rStyle w:val="StyleUnderline"/>
        </w:rPr>
        <w:t>evidence that Russian-linked social media accounts saw</w:t>
      </w:r>
      <w:r w:rsidRPr="00D06B01">
        <w:t xml:space="preserve"> </w:t>
      </w:r>
      <w:r w:rsidRPr="00D06B01">
        <w:rPr>
          <w:rStyle w:val="Emphasis"/>
        </w:rPr>
        <w:t>racial tensions</w:t>
      </w:r>
      <w:r w:rsidRPr="00D06B01">
        <w:t xml:space="preserve"> </w:t>
      </w:r>
      <w:r w:rsidRPr="00D06B01">
        <w:rPr>
          <w:rStyle w:val="StyleUnderline"/>
        </w:rPr>
        <w:t>as</w:t>
      </w:r>
      <w:r w:rsidRPr="00D06B01">
        <w:t xml:space="preserve"> </w:t>
      </w:r>
      <w:r w:rsidRPr="00D06B01">
        <w:rPr>
          <w:rStyle w:val="Emphasis"/>
        </w:rPr>
        <w:t>something to be exploited</w:t>
      </w:r>
      <w:r w:rsidRPr="00D06B01">
        <w:t xml:space="preserve"> </w:t>
      </w:r>
      <w:r w:rsidRPr="00D06B01">
        <w:rPr>
          <w:rStyle w:val="StyleUnderline"/>
        </w:rPr>
        <w:t>in order to achieve the broader Russian goal of</w:t>
      </w:r>
      <w:r w:rsidRPr="00D06B01">
        <w:t xml:space="preserve"> </w:t>
      </w:r>
      <w:r w:rsidRPr="004A1BED">
        <w:rPr>
          <w:rStyle w:val="Emphasis"/>
          <w:highlight w:val="green"/>
        </w:rPr>
        <w:t>dividing Americans</w:t>
      </w:r>
      <w:r w:rsidRPr="004A1BED">
        <w:rPr>
          <w:highlight w:val="green"/>
        </w:rPr>
        <w:t xml:space="preserve"> </w:t>
      </w:r>
      <w:r w:rsidRPr="004A1BED">
        <w:rPr>
          <w:rStyle w:val="StyleUnderline"/>
          <w:highlight w:val="green"/>
        </w:rPr>
        <w:t>and creating</w:t>
      </w:r>
      <w:r w:rsidRPr="004A1BED">
        <w:rPr>
          <w:highlight w:val="green"/>
        </w:rPr>
        <w:t xml:space="preserve"> </w:t>
      </w:r>
      <w:r w:rsidRPr="004A1BED">
        <w:rPr>
          <w:rStyle w:val="Emphasis"/>
          <w:highlight w:val="green"/>
        </w:rPr>
        <w:t>chaos</w:t>
      </w:r>
      <w:r w:rsidRPr="00D06B01">
        <w:t xml:space="preserve">.” CNN, 28-SEP-2017 NOTE TO READERS: Even in light of the information above, I DO NOT necessarily believe that Hillary Clinton would have won the 2016 US Presidential election in the absence of Russian interference – I simply do not have enough data from which to draw that conclusion. I am however certain that Russia wanted Trump to win and spent millions of dollars on propaganda directed at Americans toward that end. How We (Americans) Are Helping Russia Achieve Its Imperialistic Goals </w:t>
      </w:r>
      <w:r w:rsidRPr="00D06B01">
        <w:rPr>
          <w:rStyle w:val="StyleUnderline"/>
        </w:rPr>
        <w:t>Russian propaganda and incitements to separatism are spread through</w:t>
      </w:r>
      <w:r w:rsidRPr="00D06B01">
        <w:t xml:space="preserve"> </w:t>
      </w:r>
      <w:r w:rsidRPr="00D06B01">
        <w:rPr>
          <w:rStyle w:val="Emphasis"/>
        </w:rPr>
        <w:t xml:space="preserve">social </w:t>
      </w:r>
      <w:proofErr w:type="gramStart"/>
      <w:r w:rsidRPr="00D06B01">
        <w:rPr>
          <w:rStyle w:val="Emphasis"/>
        </w:rPr>
        <w:t>media</w:t>
      </w:r>
      <w:r w:rsidRPr="00D06B01">
        <w:t>,</w:t>
      </w:r>
      <w:proofErr w:type="gramEnd"/>
      <w:r w:rsidRPr="00D06B01">
        <w:t xml:space="preserve"> and their success depends on our willingness to reflexively share stories that outrage us. As unwitting agents for Russia, each of us is helping spread the seeds of our own political and economic demise. Hundreds of fake Facebook accounts operating from within Russia purchased $100,000 worth of Facebook ads between mid-2015 and early 2017. These fake Facebook accounts managed to reach 126 million Facebook users during this </w:t>
      </w:r>
      <w:proofErr w:type="gramStart"/>
      <w:r w:rsidRPr="00D06B01">
        <w:t>time frame</w:t>
      </w:r>
      <w:proofErr w:type="gramEnd"/>
      <w:r w:rsidRPr="00D06B01">
        <w:t xml:space="preserve">. Besides their sheer volume, one of the most striking aspects of the ads purchased by these fake accounts is their alignment with the strategy described in Foundations of Geopolitics, namely the creation of division and mistrust among Americans. Alex </w:t>
      </w:r>
      <w:proofErr w:type="spellStart"/>
      <w:r w:rsidRPr="00D06B01">
        <w:t>Stamos</w:t>
      </w:r>
      <w:proofErr w:type="spellEnd"/>
      <w:r w:rsidRPr="00D06B01">
        <w:t xml:space="preserve">, the Chief Information Security Officer for Facebook, issued a statement about the ad placements on September 6, 2017. In it, he made these observations: The vast majority of ads run by these accounts </w:t>
      </w:r>
      <w:proofErr w:type="gramStart"/>
      <w:r w:rsidRPr="00D06B01">
        <w:t>didn’t</w:t>
      </w:r>
      <w:proofErr w:type="gramEnd"/>
      <w:r w:rsidRPr="00D06B01">
        <w:t xml:space="preserve"> specifically reference the US presidential election, voting or a particular candidate. Rather, </w:t>
      </w:r>
      <w:r w:rsidRPr="00D06B01">
        <w:rPr>
          <w:rStyle w:val="StyleUnderline"/>
        </w:rPr>
        <w:t>the ads and accounts appeared to focus on amplifying divisive social and political messages across the ideological spectrum — touching on topics from LGBT matters to race issues to immigration to gun rights.</w:t>
      </w:r>
    </w:p>
    <w:p w:rsidR="005E4AB6" w:rsidRPr="00B349F8" w:rsidRDefault="005E4AB6" w:rsidP="005E4AB6">
      <w:pPr>
        <w:pStyle w:val="Heading4"/>
      </w:pPr>
      <w:r>
        <w:t xml:space="preserve">That will be </w:t>
      </w:r>
      <w:r>
        <w:rPr>
          <w:u w:val="single"/>
        </w:rPr>
        <w:t>drastically worse</w:t>
      </w:r>
      <w:r>
        <w:t xml:space="preserve"> than the US. </w:t>
      </w:r>
    </w:p>
    <w:p w:rsidR="005E4AB6" w:rsidRDefault="005E4AB6" w:rsidP="005E4AB6">
      <w:r>
        <w:t xml:space="preserve">Richard </w:t>
      </w:r>
      <w:r w:rsidRPr="00290EC0">
        <w:rPr>
          <w:b/>
        </w:rPr>
        <w:t>Arnold 15</w:t>
      </w:r>
      <w:r>
        <w:t>. Muskingum University. 05/2015. “Systematic Racist Violence in Russia between ‘Hate Crime’ and ‘Ethnic Conflict.’” Theoretical Criminology, edited by Gavin Slade and Matthew Light, vol. 19, no. 2, pp. 239–256.</w:t>
      </w:r>
    </w:p>
    <w:p w:rsidR="005E4AB6" w:rsidRDefault="005E4AB6" w:rsidP="005E4AB6">
      <w:r w:rsidRPr="00D641EA">
        <w:t xml:space="preserve">Scope and characteristics of systematic racist violence in Russia </w:t>
      </w:r>
      <w:r w:rsidRPr="00290EC0">
        <w:rPr>
          <w:rStyle w:val="StyleUnderline"/>
        </w:rPr>
        <w:t xml:space="preserve">One of the most visible social movements in </w:t>
      </w:r>
      <w:r w:rsidRPr="00290EC0">
        <w:rPr>
          <w:rStyle w:val="Emphasis"/>
        </w:rPr>
        <w:t>contemporary Russia</w:t>
      </w:r>
      <w:r w:rsidRPr="00290EC0">
        <w:rPr>
          <w:rStyle w:val="StyleUnderline"/>
        </w:rPr>
        <w:t>, especially following</w:t>
      </w:r>
      <w:r>
        <w:rPr>
          <w:rStyle w:val="StyleUnderline"/>
        </w:rPr>
        <w:t xml:space="preserve"> </w:t>
      </w:r>
      <w:r w:rsidRPr="00290EC0">
        <w:rPr>
          <w:rStyle w:val="StyleUnderline"/>
        </w:rPr>
        <w:t xml:space="preserve">the invasion of </w:t>
      </w:r>
      <w:r w:rsidRPr="00290EC0">
        <w:rPr>
          <w:rStyle w:val="Emphasis"/>
        </w:rPr>
        <w:t>Crimea</w:t>
      </w:r>
      <w:r w:rsidRPr="00D641EA">
        <w:t xml:space="preserve"> under the pretext of saving ethnic Russians from the allegedly ‘fascist’ Ukrainian government, </w:t>
      </w:r>
      <w:r w:rsidRPr="00290EC0">
        <w:rPr>
          <w:rStyle w:val="StyleUnderline"/>
        </w:rPr>
        <w:t xml:space="preserve">is the </w:t>
      </w:r>
      <w:r w:rsidRPr="00290EC0">
        <w:rPr>
          <w:rStyle w:val="Emphasis"/>
        </w:rPr>
        <w:t>extreme nationalist</w:t>
      </w:r>
      <w:r w:rsidRPr="00D641EA">
        <w:t xml:space="preserve"> </w:t>
      </w:r>
      <w:r w:rsidRPr="00290EC0">
        <w:rPr>
          <w:rStyle w:val="StyleUnderline"/>
        </w:rPr>
        <w:t>or</w:t>
      </w:r>
      <w:r w:rsidRPr="00D641EA">
        <w:t xml:space="preserve"> </w:t>
      </w:r>
      <w:r w:rsidRPr="00290EC0">
        <w:rPr>
          <w:rStyle w:val="Emphasis"/>
        </w:rPr>
        <w:t>‘skinhead’ movement</w:t>
      </w:r>
      <w:r w:rsidRPr="00290EC0">
        <w:rPr>
          <w:rStyle w:val="StyleUnderline"/>
        </w:rPr>
        <w:t>. After</w:t>
      </w:r>
      <w:r>
        <w:rPr>
          <w:rStyle w:val="StyleUnderline"/>
        </w:rPr>
        <w:t xml:space="preserve"> </w:t>
      </w:r>
      <w:r w:rsidRPr="00290EC0">
        <w:rPr>
          <w:rStyle w:val="StyleUnderline"/>
        </w:rPr>
        <w:t>the fall of the Soviet Union</w:t>
      </w:r>
      <w:r w:rsidRPr="00D641EA">
        <w:t xml:space="preserve">, many </w:t>
      </w:r>
      <w:r w:rsidRPr="00290EC0">
        <w:rPr>
          <w:rStyle w:val="StyleUnderline"/>
        </w:rPr>
        <w:t>observers worried about a</w:t>
      </w:r>
      <w:r w:rsidRPr="00D641EA">
        <w:t xml:space="preserve"> so-called </w:t>
      </w:r>
      <w:r w:rsidRPr="00290EC0">
        <w:rPr>
          <w:rStyle w:val="Emphasis"/>
        </w:rPr>
        <w:t>‘Weimar Russia’</w:t>
      </w:r>
      <w:r w:rsidRPr="00D641EA">
        <w:t xml:space="preserve"> scenario (Brubaker, 1996; Luks, 2008; </w:t>
      </w:r>
      <w:proofErr w:type="spellStart"/>
      <w:r w:rsidRPr="00D641EA">
        <w:t>Yanov</w:t>
      </w:r>
      <w:proofErr w:type="spellEnd"/>
      <w:r w:rsidRPr="00D641EA">
        <w:t xml:space="preserve">, 1995), noting the similarities between Germany after the First World War and Russia after the Cold War. Both cases featured legends about an internal enemy, a rejection of the West as a model of development, an ethnic diaspora living outside of the country, a transition from a highly regimented to a more open society, and the revenge of former elites. </w:t>
      </w:r>
      <w:r w:rsidRPr="00290EC0">
        <w:rPr>
          <w:rStyle w:val="StyleUnderline"/>
        </w:rPr>
        <w:t xml:space="preserve">Although this analogy </w:t>
      </w:r>
      <w:proofErr w:type="gramStart"/>
      <w:r w:rsidRPr="00290EC0">
        <w:rPr>
          <w:rStyle w:val="StyleUnderline"/>
        </w:rPr>
        <w:t>should not be</w:t>
      </w:r>
      <w:r>
        <w:rPr>
          <w:rStyle w:val="StyleUnderline"/>
        </w:rPr>
        <w:t xml:space="preserve"> </w:t>
      </w:r>
      <w:r w:rsidRPr="00290EC0">
        <w:rPr>
          <w:rStyle w:val="StyleUnderline"/>
        </w:rPr>
        <w:t>overdrawn</w:t>
      </w:r>
      <w:proofErr w:type="gramEnd"/>
      <w:r w:rsidRPr="00D641EA">
        <w:t xml:space="preserve"> (see Luks, 2008), </w:t>
      </w:r>
      <w:r w:rsidRPr="00290EC0">
        <w:rPr>
          <w:rStyle w:val="StyleUnderline"/>
        </w:rPr>
        <w:t>a further parallel between the two cases lies in the explosion of</w:t>
      </w:r>
      <w:r>
        <w:rPr>
          <w:rStyle w:val="StyleUnderline"/>
        </w:rPr>
        <w:t xml:space="preserve"> </w:t>
      </w:r>
      <w:r w:rsidRPr="00290EC0">
        <w:rPr>
          <w:rStyle w:val="StyleUnderline"/>
        </w:rPr>
        <w:t>Russia’s</w:t>
      </w:r>
      <w:r w:rsidRPr="00D641EA">
        <w:t xml:space="preserve"> </w:t>
      </w:r>
      <w:r w:rsidRPr="00290EC0">
        <w:rPr>
          <w:rStyle w:val="Emphasis"/>
        </w:rPr>
        <w:t>skinhead subculture</w:t>
      </w:r>
      <w:r w:rsidRPr="00D641EA">
        <w:t xml:space="preserve"> from about the year 2000. </w:t>
      </w:r>
      <w:proofErr w:type="spellStart"/>
      <w:r w:rsidRPr="00D641EA">
        <w:t>Shnirel’man</w:t>
      </w:r>
      <w:proofErr w:type="spellEnd"/>
      <w:r w:rsidRPr="00D641EA">
        <w:t xml:space="preserve"> (2007, 28; citing Tarasov, 2006: 19) estimates the number of skinheads in Russia in 1996 at between 7000 and 8000.5 </w:t>
      </w:r>
      <w:r w:rsidRPr="00290EC0">
        <w:rPr>
          <w:rStyle w:val="StyleUnderline"/>
        </w:rPr>
        <w:t>By 2007, this</w:t>
      </w:r>
      <w:r w:rsidRPr="00D641EA">
        <w:t xml:space="preserve"> number </w:t>
      </w:r>
      <w:r w:rsidRPr="00290EC0">
        <w:rPr>
          <w:rStyle w:val="StyleUnderline"/>
        </w:rPr>
        <w:t>had grown to</w:t>
      </w:r>
      <w:r w:rsidRPr="00D641EA">
        <w:t xml:space="preserve"> 60,000–</w:t>
      </w:r>
      <w:r w:rsidRPr="00290EC0">
        <w:rPr>
          <w:rStyle w:val="Emphasis"/>
        </w:rPr>
        <w:t>65,000</w:t>
      </w:r>
      <w:r w:rsidRPr="00D641EA">
        <w:t xml:space="preserve">, or, as noted above, </w:t>
      </w:r>
      <w:r w:rsidRPr="00290EC0">
        <w:rPr>
          <w:rStyle w:val="StyleUnderline"/>
        </w:rPr>
        <w:t>roughly</w:t>
      </w:r>
      <w:r w:rsidRPr="00D641EA">
        <w:t xml:space="preserve"> </w:t>
      </w:r>
      <w:r w:rsidRPr="00290EC0">
        <w:rPr>
          <w:rStyle w:val="Emphasis"/>
        </w:rPr>
        <w:t>half</w:t>
      </w:r>
      <w:r w:rsidRPr="00D641EA">
        <w:t xml:space="preserve"> </w:t>
      </w:r>
      <w:r w:rsidRPr="00290EC0">
        <w:rPr>
          <w:rStyle w:val="StyleUnderline"/>
        </w:rPr>
        <w:t xml:space="preserve">the world’s </w:t>
      </w:r>
      <w:r w:rsidRPr="00290EC0">
        <w:rPr>
          <w:rStyle w:val="Emphasis"/>
        </w:rPr>
        <w:t>total skinhead population</w:t>
      </w:r>
      <w:r w:rsidRPr="00D641EA">
        <w:t xml:space="preserve">, with organized groups in some 85 Russian cities. </w:t>
      </w:r>
      <w:r w:rsidRPr="00290EC0">
        <w:rPr>
          <w:rStyle w:val="StyleUnderline"/>
        </w:rPr>
        <w:t>Moreover, racist violence by skinhead groups now occurs in Russia on a</w:t>
      </w:r>
      <w:r w:rsidRPr="00D641EA">
        <w:t xml:space="preserve"> </w:t>
      </w:r>
      <w:r w:rsidRPr="00290EC0">
        <w:rPr>
          <w:rStyle w:val="Emphasis"/>
        </w:rPr>
        <w:t>near-daily</w:t>
      </w:r>
      <w:r>
        <w:rPr>
          <w:rStyle w:val="Emphasis"/>
        </w:rPr>
        <w:t xml:space="preserve"> </w:t>
      </w:r>
      <w:r w:rsidRPr="00290EC0">
        <w:rPr>
          <w:rStyle w:val="Emphasis"/>
        </w:rPr>
        <w:t>basis</w:t>
      </w:r>
      <w:r w:rsidRPr="00D641EA">
        <w:t>. Although there are no official published statistics, annual reports from a major NGO, Moscow’s SOVA Center (</w:t>
      </w:r>
      <w:proofErr w:type="spellStart"/>
      <w:r w:rsidRPr="00D641EA">
        <w:t>Verkhovskii</w:t>
      </w:r>
      <w:proofErr w:type="spellEnd"/>
      <w:r w:rsidRPr="00D641EA">
        <w:t xml:space="preserve">, 2005, 2006, 2007; </w:t>
      </w:r>
      <w:proofErr w:type="spellStart"/>
      <w:r w:rsidRPr="00D641EA">
        <w:t>Verkhovskii</w:t>
      </w:r>
      <w:proofErr w:type="spellEnd"/>
      <w:r w:rsidRPr="00D641EA">
        <w:t xml:space="preserve"> et al., 2010, 2012, 2013), catalogue incidents of skinhead violence. The level of racist violence was highest between 2005 and 2009, after which (as I describe below) the state belatedly stepped up its policing efforts. In 2007, SOVA recorded skinheads as </w:t>
      </w:r>
      <w:r w:rsidRPr="00290EC0">
        <w:rPr>
          <w:rStyle w:val="StyleUnderline"/>
        </w:rPr>
        <w:t>killing</w:t>
      </w:r>
      <w:r w:rsidRPr="00D641EA">
        <w:t xml:space="preserve"> </w:t>
      </w:r>
      <w:r w:rsidRPr="00290EC0">
        <w:rPr>
          <w:rStyle w:val="Emphasis"/>
        </w:rPr>
        <w:t>97</w:t>
      </w:r>
      <w:r w:rsidRPr="00D641EA">
        <w:t xml:space="preserve"> </w:t>
      </w:r>
      <w:r w:rsidRPr="00290EC0">
        <w:rPr>
          <w:rStyle w:val="StyleUnderline"/>
        </w:rPr>
        <w:t>people</w:t>
      </w:r>
      <w:r>
        <w:rPr>
          <w:rStyle w:val="StyleUnderline"/>
        </w:rPr>
        <w:t xml:space="preserve"> </w:t>
      </w:r>
      <w:r w:rsidRPr="00290EC0">
        <w:rPr>
          <w:rStyle w:val="StyleUnderline"/>
        </w:rPr>
        <w:t>and beating</w:t>
      </w:r>
      <w:r w:rsidRPr="00D641EA">
        <w:t xml:space="preserve"> </w:t>
      </w:r>
      <w:r w:rsidRPr="00290EC0">
        <w:rPr>
          <w:rStyle w:val="Emphasis"/>
        </w:rPr>
        <w:t>623</w:t>
      </w:r>
      <w:r w:rsidRPr="00D641EA">
        <w:t xml:space="preserve">. In 2009, the respective numbers were 94 and 443. This number may be </w:t>
      </w:r>
      <w:r w:rsidRPr="00290EC0">
        <w:rPr>
          <w:rStyle w:val="StyleUnderline"/>
        </w:rPr>
        <w:t>an</w:t>
      </w:r>
      <w:r w:rsidRPr="00D641EA">
        <w:t xml:space="preserve"> </w:t>
      </w:r>
      <w:r w:rsidRPr="00290EC0">
        <w:rPr>
          <w:rStyle w:val="Emphasis"/>
        </w:rPr>
        <w:t>underestimate</w:t>
      </w:r>
      <w:r w:rsidRPr="00290EC0">
        <w:rPr>
          <w:rStyle w:val="StyleUnderline"/>
        </w:rPr>
        <w:t>, as SOVA compiles its data from reports in regional newspapers and</w:t>
      </w:r>
      <w:r>
        <w:rPr>
          <w:rStyle w:val="StyleUnderline"/>
        </w:rPr>
        <w:t xml:space="preserve"> </w:t>
      </w:r>
      <w:r w:rsidRPr="00290EC0">
        <w:rPr>
          <w:rStyle w:val="StyleUnderline"/>
        </w:rPr>
        <w:t>regional networks of monitoring experts</w:t>
      </w:r>
      <w:r w:rsidRPr="00D641EA">
        <w:t xml:space="preserve"> (Arnold, 2010b). It is likely that many incidents of racist violence do not get included in these regional data, and thus in SOVA reports, because victims are afraid to report their attacks. </w:t>
      </w:r>
      <w:r w:rsidRPr="00290EC0">
        <w:rPr>
          <w:rStyle w:val="StyleUnderline"/>
        </w:rPr>
        <w:t>To measure the scale of underreporting,</w:t>
      </w:r>
      <w:r>
        <w:rPr>
          <w:rStyle w:val="StyleUnderline"/>
        </w:rPr>
        <w:t xml:space="preserve"> </w:t>
      </w:r>
      <w:r w:rsidRPr="004A1BED">
        <w:rPr>
          <w:rStyle w:val="StyleUnderline"/>
          <w:highlight w:val="green"/>
        </w:rPr>
        <w:t>Amnesty International</w:t>
      </w:r>
      <w:r w:rsidRPr="00290EC0">
        <w:rPr>
          <w:rStyle w:val="StyleUnderline"/>
        </w:rPr>
        <w:t xml:space="preserve"> conducted a survey of ethnic minorities in Moscow, finding that</w:t>
      </w:r>
      <w:r>
        <w:rPr>
          <w:rStyle w:val="StyleUnderline"/>
        </w:rPr>
        <w:t xml:space="preserve"> </w:t>
      </w:r>
      <w:r w:rsidRPr="00290EC0">
        <w:rPr>
          <w:rStyle w:val="StyleUnderline"/>
        </w:rPr>
        <w:t xml:space="preserve">just 61 of 204 racist attacks </w:t>
      </w:r>
      <w:proofErr w:type="gramStart"/>
      <w:r w:rsidRPr="00290EC0">
        <w:rPr>
          <w:rStyle w:val="StyleUnderline"/>
        </w:rPr>
        <w:t>were</w:t>
      </w:r>
      <w:r w:rsidRPr="00D641EA">
        <w:t xml:space="preserve"> </w:t>
      </w:r>
      <w:r w:rsidRPr="00290EC0">
        <w:rPr>
          <w:rStyle w:val="Emphasis"/>
        </w:rPr>
        <w:t>reported</w:t>
      </w:r>
      <w:proofErr w:type="gramEnd"/>
      <w:r w:rsidRPr="00D641EA">
        <w:t xml:space="preserve"> to the police (McClintock, 2005: 70). </w:t>
      </w:r>
      <w:r w:rsidRPr="00290EC0">
        <w:rPr>
          <w:rStyle w:val="StyleUnderline"/>
        </w:rPr>
        <w:t xml:space="preserve">These </w:t>
      </w:r>
      <w:r w:rsidRPr="004A1BED">
        <w:rPr>
          <w:rStyle w:val="StyleUnderline"/>
          <w:highlight w:val="green"/>
        </w:rPr>
        <w:t xml:space="preserve">data make Russia </w:t>
      </w:r>
      <w:r w:rsidRPr="004A1BED">
        <w:rPr>
          <w:rStyle w:val="Emphasis"/>
          <w:highlight w:val="green"/>
        </w:rPr>
        <w:t>the most violent country</w:t>
      </w:r>
      <w:r w:rsidRPr="00D641EA">
        <w:t xml:space="preserve"> in the former Soviet Union </w:t>
      </w:r>
      <w:r w:rsidRPr="004A1BED">
        <w:rPr>
          <w:rStyle w:val="Emphasis"/>
          <w:highlight w:val="green"/>
        </w:rPr>
        <w:t>for</w:t>
      </w:r>
      <w:r>
        <w:rPr>
          <w:rStyle w:val="Emphasis"/>
        </w:rPr>
        <w:t xml:space="preserve"> </w:t>
      </w:r>
      <w:r w:rsidRPr="00290EC0">
        <w:rPr>
          <w:rStyle w:val="Emphasis"/>
        </w:rPr>
        <w:t xml:space="preserve">ethnic and </w:t>
      </w:r>
      <w:r w:rsidRPr="004A1BED">
        <w:rPr>
          <w:rStyle w:val="Emphasis"/>
          <w:highlight w:val="green"/>
        </w:rPr>
        <w:t>racial minorities</w:t>
      </w:r>
      <w:r w:rsidRPr="00290EC0">
        <w:rPr>
          <w:rStyle w:val="StyleUnderline"/>
        </w:rPr>
        <w:t xml:space="preserve">, </w:t>
      </w:r>
      <w:r w:rsidRPr="00290EC0">
        <w:rPr>
          <w:rStyle w:val="Emphasis"/>
        </w:rPr>
        <w:t>far outstripping</w:t>
      </w:r>
      <w:r w:rsidRPr="00D641EA">
        <w:t xml:space="preserve"> </w:t>
      </w:r>
      <w:r w:rsidRPr="00290EC0">
        <w:rPr>
          <w:rStyle w:val="StyleUnderline"/>
        </w:rPr>
        <w:t>the next most dangerous country</w:t>
      </w:r>
      <w:r w:rsidRPr="00D641EA">
        <w:t xml:space="preserve">, Ukraine, where, </w:t>
      </w:r>
      <w:r w:rsidRPr="00290EC0">
        <w:rPr>
          <w:rStyle w:val="StyleUnderline"/>
        </w:rPr>
        <w:t>even accounting for the difference in</w:t>
      </w:r>
      <w:r w:rsidRPr="00D641EA">
        <w:t xml:space="preserve"> </w:t>
      </w:r>
      <w:r w:rsidRPr="00290EC0">
        <w:rPr>
          <w:rStyle w:val="Emphasis"/>
        </w:rPr>
        <w:t>population size</w:t>
      </w:r>
      <w:r w:rsidRPr="00D641EA">
        <w:t xml:space="preserve"> (roughly one-third of Russia’s), the statistics are much lower. In 2006, for instance, 522 people </w:t>
      </w:r>
      <w:proofErr w:type="gramStart"/>
      <w:r w:rsidRPr="00D641EA">
        <w:t>were beaten</w:t>
      </w:r>
      <w:proofErr w:type="gramEnd"/>
      <w:r w:rsidRPr="00D641EA">
        <w:t xml:space="preserve"> in Russia and 66 killed in racist crimes. For comparison, in Ukraine there were 12 beaten and two </w:t>
      </w:r>
      <w:proofErr w:type="gramStart"/>
      <w:r w:rsidRPr="00D641EA">
        <w:t>killed.</w:t>
      </w:r>
      <w:proofErr w:type="gramEnd"/>
      <w:r w:rsidRPr="00D641EA">
        <w:t xml:space="preserve"> In 2008, in Russia 434 people were beaten and 97 killed. In the same year in Ukraine, there were 79 beaten and </w:t>
      </w:r>
      <w:proofErr w:type="gramStart"/>
      <w:r w:rsidRPr="00D641EA">
        <w:t>four</w:t>
      </w:r>
      <w:proofErr w:type="gramEnd"/>
      <w:r w:rsidRPr="00D641EA">
        <w:t xml:space="preserve"> killed (</w:t>
      </w:r>
      <w:proofErr w:type="spellStart"/>
      <w:r w:rsidRPr="00D641EA">
        <w:t>Umland</w:t>
      </w:r>
      <w:proofErr w:type="spellEnd"/>
      <w:r w:rsidRPr="00D641EA">
        <w:t xml:space="preserve"> and </w:t>
      </w:r>
      <w:proofErr w:type="spellStart"/>
      <w:r w:rsidRPr="00D641EA">
        <w:t>Shekhovtsov</w:t>
      </w:r>
      <w:proofErr w:type="spellEnd"/>
      <w:r w:rsidRPr="00D641EA">
        <w:t>, 2013: 48). While there has been a decline in racist violence since its peak in 2008, skinheads still remain a potent force in Russia, with 187 deaths and 206 people wounded in 2012 (</w:t>
      </w:r>
      <w:proofErr w:type="spellStart"/>
      <w:r w:rsidRPr="00D641EA">
        <w:t>Verkhovskii</w:t>
      </w:r>
      <w:proofErr w:type="spellEnd"/>
      <w:r w:rsidRPr="00D641EA">
        <w:t xml:space="preserve"> et al., 2013: 130–137). </w:t>
      </w:r>
      <w:r w:rsidRPr="004A1BED">
        <w:rPr>
          <w:rStyle w:val="StyleUnderline"/>
          <w:highlight w:val="green"/>
        </w:rPr>
        <w:t>Racist groups</w:t>
      </w:r>
      <w:r w:rsidRPr="00D641EA">
        <w:t xml:space="preserve"> still </w:t>
      </w:r>
      <w:r w:rsidRPr="004A1BED">
        <w:rPr>
          <w:rStyle w:val="Emphasis"/>
          <w:highlight w:val="green"/>
        </w:rPr>
        <w:t>thrive in Russia</w:t>
      </w:r>
      <w:r w:rsidRPr="00D641EA">
        <w:t xml:space="preserve"> </w:t>
      </w:r>
      <w:r w:rsidRPr="00290EC0">
        <w:rPr>
          <w:rStyle w:val="StyleUnderline"/>
        </w:rPr>
        <w:t>and form a</w:t>
      </w:r>
      <w:r>
        <w:rPr>
          <w:rStyle w:val="StyleUnderline"/>
        </w:rPr>
        <w:t xml:space="preserve"> </w:t>
      </w:r>
      <w:r w:rsidRPr="00290EC0">
        <w:rPr>
          <w:rStyle w:val="StyleUnderline"/>
        </w:rPr>
        <w:t>substantial portion of the social support for Putin’s ‘</w:t>
      </w:r>
      <w:proofErr w:type="spellStart"/>
      <w:r w:rsidRPr="00290EC0">
        <w:rPr>
          <w:rStyle w:val="StyleUnderline"/>
        </w:rPr>
        <w:t>Novorossia</w:t>
      </w:r>
      <w:proofErr w:type="spellEnd"/>
      <w:r w:rsidRPr="00290EC0">
        <w:rPr>
          <w:rStyle w:val="StyleUnderline"/>
        </w:rPr>
        <w:t>’ policy of reuniting ethnic</w:t>
      </w:r>
      <w:r>
        <w:rPr>
          <w:rStyle w:val="StyleUnderline"/>
        </w:rPr>
        <w:t xml:space="preserve"> </w:t>
      </w:r>
      <w:r w:rsidRPr="00290EC0">
        <w:rPr>
          <w:rStyle w:val="StyleUnderline"/>
        </w:rPr>
        <w:t>Russians in eastern Ukraine</w:t>
      </w:r>
      <w:r w:rsidRPr="00D641EA">
        <w:t xml:space="preserve"> (see Arnold, 2014c). Comparisons with the West are more difficult. The best available resource, the Organization for Security and Cooperation in Europe (OSCE) report on systematic racist violence for 2012, recorded nine violent hate crimes in Austria, 98 hate crimes of violence in Germany, one case in the United States, and 10 in the United Kingdom. The same report estimated violent racist crimes in Russia at over 120. The level of racist violence in contemporary Russia is thus the highest in the OSCE. </w:t>
      </w:r>
      <w:proofErr w:type="gramStart"/>
      <w:r w:rsidRPr="00D641EA">
        <w:t>These statistics are almost certainly undercounted for every country and especially so in Russia.6 In looking for historical parallels, one author reports that ‘during the 1980s … the tally of skinhead violence [in the United States] included 121 murders of blacks and gays in urban areas across the nation, 302 racial assaults, and 301 cross burnings’ (Bowling, 1998; Wooden, 1991, cf. Hamm, 1993: 3).</w:t>
      </w:r>
      <w:proofErr w:type="gramEnd"/>
      <w:r w:rsidRPr="00D641EA">
        <w:t xml:space="preserve"> </w:t>
      </w:r>
      <w:r w:rsidRPr="004A1BED">
        <w:rPr>
          <w:rStyle w:val="StyleUnderline"/>
          <w:highlight w:val="green"/>
        </w:rPr>
        <w:t>The level of racist violence for</w:t>
      </w:r>
      <w:r w:rsidRPr="004A1BED">
        <w:rPr>
          <w:highlight w:val="green"/>
        </w:rPr>
        <w:t xml:space="preserve"> </w:t>
      </w:r>
      <w:r w:rsidRPr="004A1BED">
        <w:rPr>
          <w:rStyle w:val="Emphasis"/>
          <w:highlight w:val="green"/>
        </w:rPr>
        <w:t>one year in Russia</w:t>
      </w:r>
      <w:r w:rsidRPr="004A1BED">
        <w:rPr>
          <w:highlight w:val="green"/>
        </w:rPr>
        <w:t xml:space="preserve"> </w:t>
      </w:r>
      <w:r w:rsidRPr="004A1BED">
        <w:rPr>
          <w:rStyle w:val="StyleUnderline"/>
          <w:highlight w:val="green"/>
        </w:rPr>
        <w:t>is</w:t>
      </w:r>
      <w:r w:rsidRPr="00D641EA">
        <w:t xml:space="preserve"> thus </w:t>
      </w:r>
      <w:r w:rsidRPr="004A1BED">
        <w:rPr>
          <w:rStyle w:val="Emphasis"/>
          <w:highlight w:val="green"/>
        </w:rPr>
        <w:t>higher than the entire decade in the U</w:t>
      </w:r>
      <w:r w:rsidRPr="00D641EA">
        <w:t xml:space="preserve">nited </w:t>
      </w:r>
      <w:r w:rsidRPr="004A1BED">
        <w:rPr>
          <w:rStyle w:val="Emphasis"/>
          <w:highlight w:val="green"/>
        </w:rPr>
        <w:t>S</w:t>
      </w:r>
      <w:r w:rsidRPr="00D641EA">
        <w:t xml:space="preserve">tates </w:t>
      </w:r>
      <w:r w:rsidRPr="00290EC0">
        <w:rPr>
          <w:rStyle w:val="StyleUnderline"/>
        </w:rPr>
        <w:t>where Americans were</w:t>
      </w:r>
      <w:r w:rsidRPr="00D641EA">
        <w:t xml:space="preserve"> </w:t>
      </w:r>
      <w:r w:rsidRPr="00290EC0">
        <w:rPr>
          <w:rStyle w:val="Emphasis"/>
        </w:rPr>
        <w:t>most concerned</w:t>
      </w:r>
      <w:r w:rsidRPr="00D641EA">
        <w:t xml:space="preserve"> </w:t>
      </w:r>
      <w:r w:rsidRPr="00290EC0">
        <w:rPr>
          <w:rStyle w:val="StyleUnderline"/>
        </w:rPr>
        <w:t xml:space="preserve">about this violence. Thus, Russia experiences a </w:t>
      </w:r>
      <w:r w:rsidRPr="00290EC0">
        <w:rPr>
          <w:rStyle w:val="Emphasis"/>
        </w:rPr>
        <w:t>very high level of racist violence</w:t>
      </w:r>
      <w:r w:rsidRPr="00D641EA">
        <w:t xml:space="preserve"> compared to other OECD countries. </w:t>
      </w:r>
      <w:r w:rsidRPr="004A1BED">
        <w:rPr>
          <w:rStyle w:val="Emphasis"/>
          <w:highlight w:val="green"/>
        </w:rPr>
        <w:t>Stat</w:t>
      </w:r>
      <w:r w:rsidRPr="00290EC0">
        <w:rPr>
          <w:rStyle w:val="StyleUnderline"/>
        </w:rPr>
        <w:t>istic</w:t>
      </w:r>
      <w:r w:rsidRPr="004A1BED">
        <w:rPr>
          <w:rStyle w:val="Emphasis"/>
          <w:highlight w:val="green"/>
        </w:rPr>
        <w:t>s</w:t>
      </w:r>
      <w:r w:rsidRPr="00D641EA">
        <w:t xml:space="preserve"> on the number of racist crimes, </w:t>
      </w:r>
      <w:r w:rsidRPr="004A1BED">
        <w:rPr>
          <w:rStyle w:val="StyleUnderline"/>
          <w:highlight w:val="green"/>
        </w:rPr>
        <w:t>moreover, do not capture the</w:t>
      </w:r>
      <w:r w:rsidRPr="004A1BED">
        <w:rPr>
          <w:highlight w:val="green"/>
        </w:rPr>
        <w:t xml:space="preserve"> </w:t>
      </w:r>
      <w:r w:rsidRPr="004A1BED">
        <w:rPr>
          <w:rStyle w:val="Emphasis"/>
          <w:highlight w:val="green"/>
        </w:rPr>
        <w:t>qualitative</w:t>
      </w:r>
      <w:r w:rsidRPr="004A1BED">
        <w:rPr>
          <w:highlight w:val="green"/>
        </w:rPr>
        <w:t xml:space="preserve"> </w:t>
      </w:r>
      <w:r w:rsidRPr="004A1BED">
        <w:rPr>
          <w:rStyle w:val="StyleUnderline"/>
          <w:highlight w:val="green"/>
        </w:rPr>
        <w:t>differences</w:t>
      </w:r>
      <w:r w:rsidRPr="00D641EA">
        <w:t xml:space="preserve"> between them, </w:t>
      </w:r>
      <w:r w:rsidRPr="004A1BED">
        <w:rPr>
          <w:rStyle w:val="StyleUnderline"/>
          <w:highlight w:val="green"/>
        </w:rPr>
        <w:t>which</w:t>
      </w:r>
      <w:r w:rsidRPr="00290EC0">
        <w:rPr>
          <w:rStyle w:val="StyleUnderline"/>
        </w:rPr>
        <w:t xml:space="preserve"> further </w:t>
      </w:r>
      <w:r w:rsidRPr="004A1BED">
        <w:rPr>
          <w:rStyle w:val="StyleUnderline"/>
          <w:highlight w:val="green"/>
        </w:rPr>
        <w:t>reveal the</w:t>
      </w:r>
      <w:r w:rsidRPr="004A1BED">
        <w:rPr>
          <w:highlight w:val="green"/>
        </w:rPr>
        <w:t xml:space="preserve"> </w:t>
      </w:r>
      <w:r w:rsidRPr="004A1BED">
        <w:rPr>
          <w:rStyle w:val="Emphasis"/>
          <w:highlight w:val="green"/>
        </w:rPr>
        <w:t>systematic nature</w:t>
      </w:r>
      <w:r w:rsidRPr="004A1BED">
        <w:rPr>
          <w:highlight w:val="green"/>
        </w:rPr>
        <w:t xml:space="preserve"> </w:t>
      </w:r>
      <w:r w:rsidRPr="004A1BED">
        <w:rPr>
          <w:rStyle w:val="StyleUnderline"/>
          <w:highlight w:val="green"/>
        </w:rPr>
        <w:t>of Russian</w:t>
      </w:r>
      <w:r w:rsidRPr="00290EC0">
        <w:rPr>
          <w:rStyle w:val="StyleUnderline"/>
        </w:rPr>
        <w:t xml:space="preserve"> racist</w:t>
      </w:r>
      <w:r>
        <w:rPr>
          <w:rStyle w:val="StyleUnderline"/>
        </w:rPr>
        <w:t xml:space="preserve"> </w:t>
      </w:r>
      <w:r w:rsidRPr="004A1BED">
        <w:rPr>
          <w:rStyle w:val="StyleUnderline"/>
          <w:highlight w:val="green"/>
        </w:rPr>
        <w:t>violence</w:t>
      </w:r>
      <w:r w:rsidRPr="00D641EA">
        <w:t>. Elsewhere (Arnold, 2009), I have disaggregated the concept ‘ethnic violence’ (of which racist violence is a part) committed by skinheads into four ideal-types: symbolic violence; lynching; pogrom</w:t>
      </w:r>
      <w:proofErr w:type="gramStart"/>
      <w:r w:rsidRPr="00D641EA">
        <w:t>;</w:t>
      </w:r>
      <w:proofErr w:type="gramEnd"/>
      <w:r w:rsidRPr="00D641EA">
        <w:t xml:space="preserve"> and massacre. Symbolic violence refers to non-widespread property damage such as graffiti, and pogrom to widespread property damage. Lynching refers to the murder or physical injury of persons. Finally, massacre refers to widespread physical injury and killing of persons. The type of skinhead violence varies by the ethnicity of the subject. Most symbolic violence </w:t>
      </w:r>
      <w:proofErr w:type="gramStart"/>
      <w:r w:rsidRPr="00D641EA">
        <w:t>is used</w:t>
      </w:r>
      <w:proofErr w:type="gramEnd"/>
      <w:r w:rsidRPr="00D641EA">
        <w:t xml:space="preserve"> against Jews, as in the spate of anti-Semitic signs erected in Russia by the side of highways from 2002 to 2005. Most lynching </w:t>
      </w:r>
      <w:proofErr w:type="gramStart"/>
      <w:r w:rsidRPr="00D641EA">
        <w:t>is used</w:t>
      </w:r>
      <w:proofErr w:type="gramEnd"/>
      <w:r w:rsidRPr="00D641EA">
        <w:t xml:space="preserve"> against Africans, as in the 2002 beating of an African-American US embassy guard. Most pogrom-style violence </w:t>
      </w:r>
      <w:proofErr w:type="gramStart"/>
      <w:r w:rsidRPr="00D641EA">
        <w:t>is used</w:t>
      </w:r>
      <w:proofErr w:type="gramEnd"/>
      <w:r w:rsidRPr="00D641EA">
        <w:t xml:space="preserve"> against migrants from the Caucasus and Central Asia, as in the 2002 skinhead raid on the </w:t>
      </w:r>
      <w:proofErr w:type="spellStart"/>
      <w:r w:rsidRPr="00D641EA">
        <w:t>Tsaritsino</w:t>
      </w:r>
      <w:proofErr w:type="spellEnd"/>
      <w:r w:rsidRPr="00D641EA">
        <w:t xml:space="preserve"> open-air market in Moscow, the 2006 pogrom in the town of </w:t>
      </w:r>
      <w:proofErr w:type="spellStart"/>
      <w:r w:rsidRPr="00D641EA">
        <w:t>Kondopoga</w:t>
      </w:r>
      <w:proofErr w:type="spellEnd"/>
      <w:r w:rsidRPr="00D641EA">
        <w:t xml:space="preserve">, and the 2013 pogrom in </w:t>
      </w:r>
      <w:proofErr w:type="spellStart"/>
      <w:r w:rsidRPr="00D641EA">
        <w:t>Birulyevo</w:t>
      </w:r>
      <w:proofErr w:type="spellEnd"/>
      <w:r w:rsidRPr="00D641EA">
        <w:t xml:space="preserve">, a Moscow suburb. Massacre </w:t>
      </w:r>
      <w:proofErr w:type="gramStart"/>
      <w:r w:rsidRPr="00D641EA">
        <w:t>is most commonly used</w:t>
      </w:r>
      <w:proofErr w:type="gramEnd"/>
      <w:r w:rsidRPr="00D641EA">
        <w:t xml:space="preserve"> against the Roma, as in a 2006 incident outside Volgograd when skinheads armed with iron bars beat eight Roma in their camp. This use of racist violence to send such inter-community messages reflects its systemic nature. Explaining the proliferation of skinheads in Russia and </w:t>
      </w:r>
      <w:proofErr w:type="gramStart"/>
      <w:r w:rsidRPr="00D641EA">
        <w:t>abroad</w:t>
      </w:r>
      <w:proofErr w:type="gramEnd"/>
      <w:r w:rsidRPr="00D641EA">
        <w:t xml:space="preserve"> Several aspects of post-Soviet social change contribute to racist violence and skinhead proliferation. Part of the attraction of the skinhead subculture in Russia comes from (mainly) young people’s problems of anomie and alienation. One of the most commonly cited causes of skinhead groups in the West is economic decline (Bowling, 1998: 54; Hamm, 1993: 215–216). Unemployed youths with time on their hands need outlets for their frustration. Just as the rise of the skinhead movements in Britain and the United States coincided with industrial decline, Russia experienced an even more precipitous economic decline in the 1990s. Despite economic recovery in the 2000s, unemployment, poor career prospects, and lack of entertainment options remain a problem for many Russian young people. Without the ideological glue of communism, social bonds have frayed as Russian society struggles to find new social legitimations. Elsewhere in the world, racist ideas have historically appealed to young men unhappy with their prospects, as studies of white supremacism in the United States have shown (Hamm, 1993: 211–213). In Russia, however, the 1990s economic and ideological collapse was more severe than any analogous transformation in contemporary western societies, so that organized racism truly emerged as an ‘alternative to Communism’ (</w:t>
      </w:r>
      <w:proofErr w:type="spellStart"/>
      <w:r w:rsidRPr="00D641EA">
        <w:t>Shnirel’man</w:t>
      </w:r>
      <w:proofErr w:type="spellEnd"/>
      <w:r w:rsidRPr="00D641EA">
        <w:t xml:space="preserve">, 2007: 58). As with homicide (see </w:t>
      </w:r>
      <w:proofErr w:type="spellStart"/>
      <w:r w:rsidRPr="00D641EA">
        <w:t>Lysova</w:t>
      </w:r>
      <w:proofErr w:type="spellEnd"/>
      <w:r w:rsidRPr="00D641EA">
        <w:t xml:space="preserve"> and </w:t>
      </w:r>
      <w:proofErr w:type="spellStart"/>
      <w:r w:rsidRPr="00D641EA">
        <w:t>Shchitov</w:t>
      </w:r>
      <w:proofErr w:type="spellEnd"/>
      <w:r w:rsidRPr="00D641EA">
        <w:t xml:space="preserve">, this issue), Russia’s persistently high levels of racist violence thus reflect not so much temporary economic hardship as the continuing failure to create an appealing alternative to the communist system. As in other developed countries, </w:t>
      </w:r>
      <w:r w:rsidRPr="00290EC0">
        <w:rPr>
          <w:rStyle w:val="StyleUnderline"/>
        </w:rPr>
        <w:t xml:space="preserve">Russian skinhead groups violently reject </w:t>
      </w:r>
      <w:r w:rsidRPr="00290EC0">
        <w:rPr>
          <w:rStyle w:val="Emphasis"/>
        </w:rPr>
        <w:t>immigration</w:t>
      </w:r>
      <w:r w:rsidRPr="00D641EA">
        <w:t xml:space="preserve"> (and internal migration) </w:t>
      </w:r>
      <w:r w:rsidRPr="00290EC0">
        <w:rPr>
          <w:rStyle w:val="StyleUnderline"/>
        </w:rPr>
        <w:t>by ethnic minorities. Extremist groups regularly refer to a</w:t>
      </w:r>
      <w:r w:rsidRPr="00D641EA">
        <w:t xml:space="preserve"> </w:t>
      </w:r>
      <w:r w:rsidRPr="00290EC0">
        <w:rPr>
          <w:rStyle w:val="Emphasis"/>
        </w:rPr>
        <w:t>‘genocide’</w:t>
      </w:r>
      <w:r>
        <w:rPr>
          <w:rStyle w:val="Emphasis"/>
        </w:rPr>
        <w:t xml:space="preserve"> </w:t>
      </w:r>
      <w:r w:rsidRPr="00290EC0">
        <w:rPr>
          <w:rStyle w:val="Emphasis"/>
        </w:rPr>
        <w:t>of ethnic Russians</w:t>
      </w:r>
      <w:proofErr w:type="gramStart"/>
      <w:r w:rsidRPr="00D641EA">
        <w:t>,7</w:t>
      </w:r>
      <w:proofErr w:type="gramEnd"/>
      <w:r w:rsidRPr="00D641EA">
        <w:t xml:space="preserve"> </w:t>
      </w:r>
      <w:r w:rsidRPr="00290EC0">
        <w:rPr>
          <w:rStyle w:val="StyleUnderline"/>
        </w:rPr>
        <w:t>playing on widespread racialized fears of demographic decline.</w:t>
      </w:r>
      <w:r>
        <w:rPr>
          <w:rStyle w:val="StyleUnderline"/>
        </w:rPr>
        <w:t xml:space="preserve"> </w:t>
      </w:r>
      <w:r w:rsidRPr="00D641EA">
        <w:t xml:space="preserve">In </w:t>
      </w:r>
      <w:proofErr w:type="gramStart"/>
      <w:r w:rsidRPr="00D641EA">
        <w:t>1993</w:t>
      </w:r>
      <w:proofErr w:type="gramEnd"/>
      <w:r w:rsidRPr="00D641EA">
        <w:t xml:space="preserve"> Russia’s population stood at 148.6 million but by 2012 had declined to 143 million, the largest peacetime population decline ever recorded in any modern country (</w:t>
      </w:r>
      <w:proofErr w:type="spellStart"/>
      <w:r w:rsidRPr="00D641EA">
        <w:t>Heleniak</w:t>
      </w:r>
      <w:proofErr w:type="spellEnd"/>
      <w:r w:rsidRPr="00D641EA">
        <w:t xml:space="preserve">, 2013). The decline </w:t>
      </w:r>
      <w:proofErr w:type="gramStart"/>
      <w:r w:rsidRPr="00D641EA">
        <w:t>is largely explained</w:t>
      </w:r>
      <w:proofErr w:type="gramEnd"/>
      <w:r w:rsidRPr="00D641EA">
        <w:t xml:space="preserve"> by low fertility rates and a low male life expectancy (which in the 2000s fell to 57.5 years). To make up for the labor shortfall, Russia has experienced increased immigration from other post-Soviet countries, most of whom are drawn from non-Russian ethnic groups, such as Armenians, </w:t>
      </w:r>
      <w:proofErr w:type="spellStart"/>
      <w:r w:rsidRPr="00D641EA">
        <w:t>Azeris</w:t>
      </w:r>
      <w:proofErr w:type="spellEnd"/>
      <w:r w:rsidRPr="00D641EA">
        <w:t xml:space="preserve">, and Georgians from the Caucasus, and Uzbeks, Kyrgyz, and Tajiks from Central Asia. </w:t>
      </w:r>
      <w:proofErr w:type="spellStart"/>
      <w:r w:rsidRPr="00D641EA">
        <w:t>Heleniak</w:t>
      </w:r>
      <w:proofErr w:type="spellEnd"/>
      <w:r w:rsidRPr="00D641EA">
        <w:t xml:space="preserve"> offers the claim (which Russian officials are fond of repeating) that Russia now has the </w:t>
      </w:r>
      <w:proofErr w:type="spellStart"/>
      <w:r w:rsidRPr="00D641EA">
        <w:t>secondlargest</w:t>
      </w:r>
      <w:proofErr w:type="spellEnd"/>
      <w:r w:rsidRPr="00D641EA">
        <w:t xml:space="preserve"> number of immigrants in the world after the United States, including some five to six million undocumented immigrants. The official Muslim population grew from 7.9 percent of the total in the 1989 census to 10.2 percent in 2012, a likely underestimate, given heavily Muslim undocumented immigration from Central Asia. Could one, then, argue that Russia’s skinhead violence </w:t>
      </w:r>
      <w:proofErr w:type="gramStart"/>
      <w:r w:rsidRPr="00D641EA">
        <w:t>was somehow directly produced</w:t>
      </w:r>
      <w:proofErr w:type="gramEnd"/>
      <w:r w:rsidRPr="00D641EA">
        <w:t xml:space="preserve"> by higher levels of immigration and resulting ethnic and cultural changes? To be sure, immigration clearly figures into the rise of Russian skinheads, just as the original skinhead movement itself grew out of the ‘Teddy Boy’ subculture that emerged in post- Second World War Britain in part as a reaction to what was then a new phenomenon, large-scale non-white immigration from the Commonwealth (Hamm, 1993: 15–17). However, the ‘fact of’ immigration should be distinguished from the ‘response to’ it in seeking to explain the extreme growth of systematic racist violence in post-1991 Russia. If immigration itself, or even large-scale non-white immigration, produced such violence, then countries of immigration such as Canada and Australia would today be world leaders in such violence. Thus, as an analytical matter, Russia’s skinhead problem is puzzlingly large even for a major immigration-receiving country. In consequence, it is more promising to consider how immigration </w:t>
      </w:r>
      <w:proofErr w:type="gramStart"/>
      <w:r w:rsidRPr="00D641EA">
        <w:t>is received</w:t>
      </w:r>
      <w:proofErr w:type="gramEnd"/>
      <w:r w:rsidRPr="00D641EA">
        <w:t xml:space="preserve"> in a given society than to treat immigration as an objective cause of racist violence. Only a discursive and political analysis can explain why Russian society has become particularly fertile ground for such violence. Discursive and ideological factors Pseudo-</w:t>
      </w:r>
      <w:r w:rsidRPr="00290EC0">
        <w:rPr>
          <w:rStyle w:val="Emphasis"/>
        </w:rPr>
        <w:t>scientific</w:t>
      </w:r>
      <w:r w:rsidRPr="00D641EA">
        <w:t xml:space="preserve"> </w:t>
      </w:r>
      <w:r w:rsidRPr="00290EC0">
        <w:rPr>
          <w:rStyle w:val="StyleUnderline"/>
        </w:rPr>
        <w:t>racism has a</w:t>
      </w:r>
      <w:r w:rsidRPr="00D641EA">
        <w:t xml:space="preserve"> </w:t>
      </w:r>
      <w:r w:rsidRPr="00290EC0">
        <w:rPr>
          <w:rStyle w:val="Emphasis"/>
        </w:rPr>
        <w:t>longer pedigree</w:t>
      </w:r>
      <w:r w:rsidRPr="00D641EA">
        <w:t xml:space="preserve"> </w:t>
      </w:r>
      <w:r w:rsidRPr="00290EC0">
        <w:rPr>
          <w:rStyle w:val="StyleUnderline"/>
        </w:rPr>
        <w:t>in Russia than one might suppose</w:t>
      </w:r>
      <w:r w:rsidRPr="00D641EA">
        <w:t>. Although in the USSR such racism was largely constrained by the regime’s official ‘socialist internationalism’, racist ideas entered Russian intellectual life even before the fall of communism. The ‘Soviet Theory of Ethnos’, formulated in the late 1970s, claimed that ethnic distinctions were real and immutable, and had evolved in dialogue with the local environment (</w:t>
      </w:r>
      <w:proofErr w:type="spellStart"/>
      <w:r w:rsidRPr="00D641EA">
        <w:t>Tishkov</w:t>
      </w:r>
      <w:proofErr w:type="spellEnd"/>
      <w:r w:rsidRPr="00D641EA">
        <w:t xml:space="preserve">, 1997). Thus, Lev </w:t>
      </w:r>
      <w:proofErr w:type="spellStart"/>
      <w:r w:rsidRPr="00D641EA">
        <w:t>Gumilev</w:t>
      </w:r>
      <w:proofErr w:type="spellEnd"/>
      <w:r w:rsidRPr="00D641EA">
        <w:t xml:space="preserve"> (1990) theorized in </w:t>
      </w:r>
      <w:proofErr w:type="spellStart"/>
      <w:r w:rsidRPr="00D641EA">
        <w:t>Ethnogenesis</w:t>
      </w:r>
      <w:proofErr w:type="spellEnd"/>
      <w:r w:rsidRPr="00D641EA">
        <w:t xml:space="preserve"> and the Biosphere that the behavior of ancient nomadic tribes </w:t>
      </w:r>
      <w:proofErr w:type="gramStart"/>
      <w:r w:rsidRPr="00D641EA">
        <w:t>could be traced</w:t>
      </w:r>
      <w:proofErr w:type="gramEnd"/>
      <w:r w:rsidRPr="00D641EA">
        <w:t xml:space="preserve"> to fluctuations in solar radiation based on their geographic location. This was fertile soil for more doctrinaire racist thinking. By 1997, there were 10 neo-pagan groups in Moscow and Leningrad alone. The neo-pagans and in particular their most prominent figure, </w:t>
      </w:r>
      <w:proofErr w:type="spellStart"/>
      <w:r w:rsidRPr="004A1BED">
        <w:rPr>
          <w:rStyle w:val="Emphasis"/>
          <w:highlight w:val="green"/>
        </w:rPr>
        <w:t>Aleksandr</w:t>
      </w:r>
      <w:proofErr w:type="spellEnd"/>
      <w:r w:rsidRPr="004A1BED">
        <w:rPr>
          <w:rStyle w:val="Emphasis"/>
          <w:highlight w:val="green"/>
        </w:rPr>
        <w:t xml:space="preserve"> </w:t>
      </w:r>
      <w:proofErr w:type="spellStart"/>
      <w:r w:rsidRPr="004A1BED">
        <w:rPr>
          <w:rStyle w:val="Emphasis"/>
          <w:highlight w:val="green"/>
        </w:rPr>
        <w:t>Dugin</w:t>
      </w:r>
      <w:proofErr w:type="spellEnd"/>
      <w:r w:rsidRPr="004A1BED">
        <w:rPr>
          <w:rStyle w:val="StyleUnderline"/>
          <w:highlight w:val="green"/>
        </w:rPr>
        <w:t>, preserved</w:t>
      </w:r>
      <w:r w:rsidRPr="00290EC0">
        <w:rPr>
          <w:rStyle w:val="StyleUnderline"/>
        </w:rPr>
        <w:t xml:space="preserve"> theories espoused by</w:t>
      </w:r>
      <w:r w:rsidRPr="00D641EA">
        <w:t xml:space="preserve"> </w:t>
      </w:r>
      <w:r w:rsidRPr="004A1BED">
        <w:rPr>
          <w:rStyle w:val="Emphasis"/>
          <w:highlight w:val="green"/>
        </w:rPr>
        <w:t>Nazi thinkers</w:t>
      </w:r>
      <w:r w:rsidRPr="00290EC0">
        <w:rPr>
          <w:rStyle w:val="StyleUnderline"/>
        </w:rPr>
        <w:t xml:space="preserve">. </w:t>
      </w:r>
      <w:proofErr w:type="spellStart"/>
      <w:r w:rsidRPr="00290EC0">
        <w:rPr>
          <w:rStyle w:val="StyleUnderline"/>
        </w:rPr>
        <w:t>Dugin</w:t>
      </w:r>
      <w:proofErr w:type="spellEnd"/>
      <w:r w:rsidRPr="00290EC0">
        <w:rPr>
          <w:rStyle w:val="StyleUnderline"/>
        </w:rPr>
        <w:t xml:space="preserve"> is a former professor at</w:t>
      </w:r>
      <w:r>
        <w:rPr>
          <w:rStyle w:val="StyleUnderline"/>
        </w:rPr>
        <w:t xml:space="preserve"> </w:t>
      </w:r>
      <w:r w:rsidRPr="00290EC0">
        <w:rPr>
          <w:rStyle w:val="StyleUnderline"/>
        </w:rPr>
        <w:t>Moscow State University, the chief ideologist of the</w:t>
      </w:r>
      <w:r w:rsidRPr="00D641EA">
        <w:t xml:space="preserve"> </w:t>
      </w:r>
      <w:r w:rsidRPr="00290EC0">
        <w:rPr>
          <w:rStyle w:val="Emphasis"/>
        </w:rPr>
        <w:t>‘Eurasian’ movement in Russia</w:t>
      </w:r>
      <w:r w:rsidRPr="00290EC0">
        <w:rPr>
          <w:rStyle w:val="StyleUnderline"/>
        </w:rPr>
        <w:t>, a</w:t>
      </w:r>
      <w:r w:rsidRPr="00D641EA">
        <w:t xml:space="preserve"> </w:t>
      </w:r>
      <w:r w:rsidRPr="00290EC0">
        <w:rPr>
          <w:rStyle w:val="Emphasis"/>
        </w:rPr>
        <w:t>consultant for the Kremlin</w:t>
      </w:r>
      <w:r w:rsidRPr="00290EC0">
        <w:rPr>
          <w:rStyle w:val="StyleUnderline"/>
        </w:rPr>
        <w:t>, and frequent participant in televised debates.8 In this milieu,</w:t>
      </w:r>
      <w:r>
        <w:rPr>
          <w:rStyle w:val="StyleUnderline"/>
        </w:rPr>
        <w:t xml:space="preserve"> </w:t>
      </w:r>
      <w:r w:rsidRPr="004A1BED">
        <w:rPr>
          <w:rStyle w:val="StyleUnderline"/>
          <w:highlight w:val="green"/>
        </w:rPr>
        <w:t>the idea of the ‘Great White Race’</w:t>
      </w:r>
      <w:r w:rsidRPr="00290EC0">
        <w:rPr>
          <w:rStyle w:val="StyleUnderline"/>
        </w:rPr>
        <w:t xml:space="preserve"> appeared </w:t>
      </w:r>
      <w:r w:rsidRPr="004A1BED">
        <w:rPr>
          <w:rStyle w:val="StyleUnderline"/>
          <w:highlight w:val="green"/>
        </w:rPr>
        <w:t>with</w:t>
      </w:r>
      <w:r w:rsidRPr="00290EC0">
        <w:rPr>
          <w:rStyle w:val="StyleUnderline"/>
        </w:rPr>
        <w:t xml:space="preserve"> specifically </w:t>
      </w:r>
      <w:r w:rsidRPr="004A1BED">
        <w:rPr>
          <w:rStyle w:val="StyleUnderline"/>
          <w:highlight w:val="green"/>
        </w:rPr>
        <w:t>Eurasian characteristics</w:t>
      </w:r>
      <w:r>
        <w:rPr>
          <w:rStyle w:val="StyleUnderline"/>
        </w:rPr>
        <w:t xml:space="preserve"> </w:t>
      </w:r>
      <w:r w:rsidRPr="00D641EA">
        <w:t>(</w:t>
      </w:r>
      <w:proofErr w:type="spellStart"/>
      <w:r w:rsidRPr="00D641EA">
        <w:t>Moroz</w:t>
      </w:r>
      <w:proofErr w:type="spellEnd"/>
      <w:r w:rsidRPr="00D641EA">
        <w:t xml:space="preserve">, 2005). </w:t>
      </w:r>
      <w:r w:rsidRPr="00290EC0">
        <w:rPr>
          <w:rStyle w:val="StyleUnderline"/>
        </w:rPr>
        <w:t xml:space="preserve">In the post-Soviet era, such views </w:t>
      </w:r>
      <w:r w:rsidRPr="004A1BED">
        <w:rPr>
          <w:rStyle w:val="StyleUnderline"/>
          <w:highlight w:val="green"/>
        </w:rPr>
        <w:t>have become</w:t>
      </w:r>
      <w:r w:rsidRPr="00290EC0">
        <w:rPr>
          <w:rStyle w:val="StyleUnderline"/>
        </w:rPr>
        <w:t xml:space="preserve"> more </w:t>
      </w:r>
      <w:r w:rsidRPr="004A1BED">
        <w:rPr>
          <w:rStyle w:val="Emphasis"/>
          <w:highlight w:val="green"/>
        </w:rPr>
        <w:t>widespread</w:t>
      </w:r>
      <w:r w:rsidRPr="004A1BED">
        <w:rPr>
          <w:rStyle w:val="StyleUnderline"/>
          <w:highlight w:val="green"/>
        </w:rPr>
        <w:t xml:space="preserve"> and</w:t>
      </w:r>
      <w:r w:rsidRPr="00290EC0">
        <w:rPr>
          <w:rStyle w:val="StyleUnderline"/>
        </w:rPr>
        <w:t xml:space="preserve"> have </w:t>
      </w:r>
      <w:r w:rsidRPr="004A1BED">
        <w:rPr>
          <w:rStyle w:val="StyleUnderline"/>
          <w:highlight w:val="green"/>
        </w:rPr>
        <w:t xml:space="preserve">won </w:t>
      </w:r>
      <w:r w:rsidRPr="004A1BED">
        <w:rPr>
          <w:rStyle w:val="Emphasis"/>
          <w:highlight w:val="green"/>
        </w:rPr>
        <w:t>official backing</w:t>
      </w:r>
      <w:r w:rsidRPr="00D641EA">
        <w:t xml:space="preserve">. Indeed, since the 1990s, </w:t>
      </w:r>
      <w:r w:rsidRPr="00290EC0">
        <w:rPr>
          <w:rStyle w:val="StyleUnderline"/>
        </w:rPr>
        <w:t xml:space="preserve">the idea of </w:t>
      </w:r>
      <w:r w:rsidRPr="004C4916">
        <w:rPr>
          <w:rStyle w:val="StyleUnderline"/>
        </w:rPr>
        <w:t xml:space="preserve">the </w:t>
      </w:r>
      <w:r w:rsidRPr="004A1BED">
        <w:rPr>
          <w:rStyle w:val="StyleUnderline"/>
          <w:highlight w:val="green"/>
        </w:rPr>
        <w:t>Aryan origin</w:t>
      </w:r>
      <w:r w:rsidRPr="00290EC0">
        <w:rPr>
          <w:rStyle w:val="StyleUnderline"/>
        </w:rPr>
        <w:t xml:space="preserve"> of the Russian people has discreetly </w:t>
      </w:r>
      <w:r w:rsidRPr="004A1BED">
        <w:rPr>
          <w:rStyle w:val="StyleUnderline"/>
          <w:highlight w:val="green"/>
        </w:rPr>
        <w:t>entered</w:t>
      </w:r>
      <w:r w:rsidRPr="00290EC0">
        <w:rPr>
          <w:rStyle w:val="StyleUnderline"/>
        </w:rPr>
        <w:t xml:space="preserve"> into</w:t>
      </w:r>
      <w:r>
        <w:rPr>
          <w:rStyle w:val="StyleUnderline"/>
        </w:rPr>
        <w:t xml:space="preserve"> </w:t>
      </w:r>
      <w:r w:rsidRPr="004A1BED">
        <w:rPr>
          <w:rStyle w:val="Emphasis"/>
          <w:highlight w:val="green"/>
        </w:rPr>
        <w:t>academic</w:t>
      </w:r>
      <w:r w:rsidRPr="004A1BED">
        <w:rPr>
          <w:rStyle w:val="StyleUnderline"/>
          <w:highlight w:val="green"/>
        </w:rPr>
        <w:t xml:space="preserve"> studies</w:t>
      </w:r>
      <w:r w:rsidRPr="00290EC0">
        <w:rPr>
          <w:rStyle w:val="StyleUnderline"/>
        </w:rPr>
        <w:t xml:space="preserve"> of history … In 1999 [several individuals] founded an organization </w:t>
      </w:r>
      <w:proofErr w:type="spellStart"/>
      <w:r w:rsidRPr="00290EC0">
        <w:rPr>
          <w:rStyle w:val="StyleUnderline"/>
        </w:rPr>
        <w:t>Biblioteka</w:t>
      </w:r>
      <w:proofErr w:type="spellEnd"/>
      <w:r>
        <w:rPr>
          <w:rStyle w:val="StyleUnderline"/>
        </w:rPr>
        <w:t xml:space="preserve"> </w:t>
      </w:r>
      <w:proofErr w:type="spellStart"/>
      <w:r w:rsidRPr="00290EC0">
        <w:rPr>
          <w:rStyle w:val="StyleUnderline"/>
        </w:rPr>
        <w:t>rasovoi</w:t>
      </w:r>
      <w:proofErr w:type="spellEnd"/>
      <w:r w:rsidRPr="00290EC0">
        <w:rPr>
          <w:rStyle w:val="StyleUnderline"/>
        </w:rPr>
        <w:t xml:space="preserve"> </w:t>
      </w:r>
      <w:proofErr w:type="spellStart"/>
      <w:r w:rsidRPr="00290EC0">
        <w:rPr>
          <w:rStyle w:val="StyleUnderline"/>
        </w:rPr>
        <w:t>mysli</w:t>
      </w:r>
      <w:proofErr w:type="spellEnd"/>
      <w:r w:rsidRPr="00290EC0">
        <w:rPr>
          <w:rStyle w:val="StyleUnderline"/>
        </w:rPr>
        <w:t xml:space="preserve"> (‘library of racial thinking’) which publishes nineteenth </w:t>
      </w:r>
      <w:r w:rsidRPr="004A1BED">
        <w:rPr>
          <w:rStyle w:val="StyleUnderline"/>
          <w:highlight w:val="green"/>
        </w:rPr>
        <w:t>and</w:t>
      </w:r>
      <w:r w:rsidRPr="00290EC0">
        <w:rPr>
          <w:rStyle w:val="StyleUnderline"/>
        </w:rPr>
        <w:t xml:space="preserve"> twentieth century</w:t>
      </w:r>
      <w:r>
        <w:rPr>
          <w:rStyle w:val="StyleUnderline"/>
        </w:rPr>
        <w:t xml:space="preserve"> </w:t>
      </w:r>
      <w:r w:rsidRPr="00290EC0">
        <w:rPr>
          <w:rStyle w:val="StyleUnderline"/>
        </w:rPr>
        <w:t>works on physical anthropology, some of them by Russians but primarily by Western authors</w:t>
      </w:r>
      <w:r w:rsidRPr="00D641EA">
        <w:t>. (</w:t>
      </w:r>
      <w:proofErr w:type="spellStart"/>
      <w:r w:rsidRPr="00D641EA">
        <w:t>Laruelle</w:t>
      </w:r>
      <w:proofErr w:type="spellEnd"/>
      <w:r w:rsidRPr="00D641EA">
        <w:t xml:space="preserve">, 2010: 26) </w:t>
      </w:r>
      <w:r w:rsidRPr="00290EC0">
        <w:rPr>
          <w:rStyle w:val="StyleUnderline"/>
        </w:rPr>
        <w:t>These</w:t>
      </w:r>
      <w:r w:rsidRPr="00D641EA">
        <w:t xml:space="preserve"> </w:t>
      </w:r>
      <w:r w:rsidRPr="00290EC0">
        <w:rPr>
          <w:rStyle w:val="Emphasis"/>
        </w:rPr>
        <w:t>Aryan ideas</w:t>
      </w:r>
      <w:r w:rsidRPr="00D641EA">
        <w:t xml:space="preserve"> </w:t>
      </w:r>
      <w:r w:rsidRPr="00290EC0">
        <w:rPr>
          <w:rStyle w:val="StyleUnderline"/>
        </w:rPr>
        <w:t>have evidently played out in at least some documented acts of racist</w:t>
      </w:r>
      <w:r>
        <w:rPr>
          <w:rStyle w:val="StyleUnderline"/>
        </w:rPr>
        <w:t xml:space="preserve"> </w:t>
      </w:r>
      <w:r w:rsidRPr="00290EC0">
        <w:rPr>
          <w:rStyle w:val="StyleUnderline"/>
        </w:rPr>
        <w:t>violence</w:t>
      </w:r>
      <w:r w:rsidRPr="00D641EA">
        <w:t xml:space="preserve">. For example, anti-Semitic neo-pagan literature </w:t>
      </w:r>
      <w:proofErr w:type="gramStart"/>
      <w:r w:rsidRPr="00D641EA">
        <w:t>was found</w:t>
      </w:r>
      <w:proofErr w:type="gramEnd"/>
      <w:r w:rsidRPr="00D641EA">
        <w:t xml:space="preserve"> in the possession of a young man who walked into a synagogue in 2006, shouting ‘I will kill Jews’, and stabbed several congregants (</w:t>
      </w:r>
      <w:proofErr w:type="spellStart"/>
      <w:r w:rsidRPr="00D641EA">
        <w:t>Shnirel’man</w:t>
      </w:r>
      <w:proofErr w:type="spellEnd"/>
      <w:r w:rsidRPr="00D641EA">
        <w:t xml:space="preserve">, 2007: 88–89). Such ideas may </w:t>
      </w:r>
      <w:r w:rsidRPr="00290EC0">
        <w:rPr>
          <w:rStyle w:val="StyleUnderline"/>
        </w:rPr>
        <w:t>also influence</w:t>
      </w:r>
      <w:r w:rsidRPr="00D641EA">
        <w:t xml:space="preserve"> </w:t>
      </w:r>
      <w:r w:rsidRPr="004A1BED">
        <w:rPr>
          <w:rStyle w:val="Emphasis"/>
          <w:highlight w:val="green"/>
        </w:rPr>
        <w:t>Russian government policy</w:t>
      </w:r>
      <w:r w:rsidRPr="00290EC0">
        <w:rPr>
          <w:rStyle w:val="StyleUnderline"/>
        </w:rPr>
        <w:t>, as</w:t>
      </w:r>
      <w:r w:rsidRPr="00D641EA">
        <w:t xml:space="preserve"> </w:t>
      </w:r>
      <w:proofErr w:type="gramStart"/>
      <w:r w:rsidRPr="00290EC0">
        <w:rPr>
          <w:rStyle w:val="Emphasis"/>
        </w:rPr>
        <w:t>think-tanks</w:t>
      </w:r>
      <w:proofErr w:type="gramEnd"/>
      <w:r w:rsidRPr="00D641EA">
        <w:t xml:space="preserve"> </w:t>
      </w:r>
      <w:r w:rsidRPr="00290EC0">
        <w:rPr>
          <w:rStyle w:val="StyleUnderline"/>
        </w:rPr>
        <w:t>espousing racist ideas have emerged.</w:t>
      </w:r>
      <w:r w:rsidRPr="00D641EA">
        <w:t>9 As a related matter, officially promoted Russian chauvinism has made a substantial comeback during the presidency of Vladimir Putin. Some authors describe Putin’s ideology as ‘civilizational nationalism’—the idea that Russia represents a different and better version of modernity than the West (</w:t>
      </w:r>
      <w:proofErr w:type="spellStart"/>
      <w:r w:rsidRPr="00D641EA">
        <w:t>Verkhovskii</w:t>
      </w:r>
      <w:proofErr w:type="spellEnd"/>
      <w:r w:rsidRPr="00D641EA">
        <w:t xml:space="preserve"> and </w:t>
      </w:r>
      <w:proofErr w:type="spellStart"/>
      <w:r w:rsidRPr="00D641EA">
        <w:t>Payin</w:t>
      </w:r>
      <w:proofErr w:type="spellEnd"/>
      <w:r w:rsidRPr="00D641EA">
        <w:t xml:space="preserve">, 2012) and has its own </w:t>
      </w:r>
      <w:proofErr w:type="spellStart"/>
      <w:r w:rsidRPr="00D641EA">
        <w:t>Sonderweg</w:t>
      </w:r>
      <w:proofErr w:type="spellEnd"/>
      <w:r w:rsidRPr="00D641EA">
        <w:t xml:space="preserve">, or special historical path. Such a ‘special path’ was implicit in the claim by Putin’s chief ideologist, </w:t>
      </w:r>
      <w:proofErr w:type="spellStart"/>
      <w:r w:rsidRPr="00D641EA">
        <w:t>Vladislav</w:t>
      </w:r>
      <w:proofErr w:type="spellEnd"/>
      <w:r w:rsidRPr="00D641EA">
        <w:t xml:space="preserve"> </w:t>
      </w:r>
      <w:proofErr w:type="spellStart"/>
      <w:r w:rsidRPr="00D641EA">
        <w:t>Surkov</w:t>
      </w:r>
      <w:proofErr w:type="spellEnd"/>
      <w:r w:rsidRPr="00D641EA">
        <w:t xml:space="preserve">, that Russia is a ‘sovereign democracy’ that does not need to imitate the institutions of liberal democracy. This ‘civilizational nationalism’ is attractive to the Kremlin because it helps square a particular ideological circle. </w:t>
      </w:r>
      <w:proofErr w:type="gramStart"/>
      <w:r w:rsidRPr="00D641EA">
        <w:t>While the direct endorsement of ethnic Russian chauvinism (or overt racism) might be destabilizing for a multiethnic country such as Russia and would lead to condemnation from western officials, the claim that Russia is distinct from the West and does not need its institutions gives the regime an ideological basis that some people in Russia find appealing, and also deflects criticisms of Putin’s undemocratic practices.</w:t>
      </w:r>
      <w:proofErr w:type="gramEnd"/>
      <w:r w:rsidRPr="00D641EA">
        <w:t xml:space="preserve"> In addition to this official endorsement of exclusionary nationalism, particular official attitudes toward the management of ethnic diversity and geographic mobility may facilitate the rise of skinheads. These attitudes predate the current Russian regime. While the Soviet Union formally endorsed ethnic diversity, it adopted a </w:t>
      </w:r>
      <w:proofErr w:type="spellStart"/>
      <w:r w:rsidRPr="00D641EA">
        <w:t>primordialist</w:t>
      </w:r>
      <w:proofErr w:type="spellEnd"/>
      <w:r w:rsidRPr="00D641EA">
        <w:t xml:space="preserve"> view of ethnicity as unchanging and linked to specific historic ‘homelands’ in which particular ethnic groups could flourish. This ideology </w:t>
      </w:r>
      <w:proofErr w:type="gramStart"/>
      <w:r w:rsidRPr="00D641EA">
        <w:t>was reflected</w:t>
      </w:r>
      <w:proofErr w:type="gramEnd"/>
      <w:r w:rsidRPr="00D641EA">
        <w:t xml:space="preserve"> in the ethno-federal structure of the USSR, with 15 republics ostensibly determined by the dominant ethnic groups within them, as well as formally autonomous ethnic homelands for the non-Slavic ethnic groups within the Russian republic (</w:t>
      </w:r>
      <w:proofErr w:type="spellStart"/>
      <w:r w:rsidRPr="00D641EA">
        <w:t>Slezkine</w:t>
      </w:r>
      <w:proofErr w:type="spellEnd"/>
      <w:r w:rsidRPr="00D641EA">
        <w:t xml:space="preserve">, 1994). Even in the post-Soviet period, </w:t>
      </w:r>
      <w:proofErr w:type="spellStart"/>
      <w:r w:rsidRPr="00D641EA">
        <w:t>Tishkov</w:t>
      </w:r>
      <w:proofErr w:type="spellEnd"/>
      <w:r w:rsidRPr="00D641EA">
        <w:t xml:space="preserve"> (1997) argues that primordial conceptions of ethnicity still dominate the Russian intellectual establishment. This </w:t>
      </w:r>
      <w:proofErr w:type="gramStart"/>
      <w:r w:rsidRPr="00D641EA">
        <w:t>can be seen</w:t>
      </w:r>
      <w:proofErr w:type="gramEnd"/>
      <w:r w:rsidRPr="00D641EA">
        <w:t xml:space="preserve"> in the widely popular concept of ‘ethnic distance,’ identified by </w:t>
      </w:r>
      <w:proofErr w:type="spellStart"/>
      <w:r w:rsidRPr="00D641EA">
        <w:t>Payin</w:t>
      </w:r>
      <w:proofErr w:type="spellEnd"/>
      <w:r w:rsidRPr="00D641EA">
        <w:t xml:space="preserve"> and </w:t>
      </w:r>
      <w:proofErr w:type="spellStart"/>
      <w:r w:rsidRPr="00D641EA">
        <w:t>Susarov</w:t>
      </w:r>
      <w:proofErr w:type="spellEnd"/>
      <w:r w:rsidRPr="00D641EA">
        <w:t xml:space="preserve"> (1996: 53), namely ‘the cultural differences between the representatives of different ethnic groups that limit capacities for mutual adaptation’. Such a position implicitly presents hostile interactions as an inevitable part of inter-cultural encounters. Russian officials exhibit hostility to the emergence of new cultural practices </w:t>
      </w:r>
      <w:proofErr w:type="gramStart"/>
      <w:r w:rsidRPr="00D641EA">
        <w:t>as a result</w:t>
      </w:r>
      <w:proofErr w:type="gramEnd"/>
      <w:r w:rsidRPr="00D641EA">
        <w:t xml:space="preserve"> of migration. The Soviet government strictly regulated emigration, immigration, and internal migration using a complex system of internal passports and ‘residence permits’ (</w:t>
      </w:r>
      <w:proofErr w:type="spellStart"/>
      <w:r w:rsidRPr="00D641EA">
        <w:t>propiska</w:t>
      </w:r>
      <w:proofErr w:type="spellEnd"/>
      <w:r w:rsidRPr="00D641EA">
        <w:t>) (Light, 2012b). Soviet migration policies also entailed the mass displacement of populations for reasons of state. Hill (2003) argues that the Soviet leadership conceived of territory without a population as a security risk and so relocated vast numbers of people to Siberia, where there was neither the climate nor the economic base to support them. In addition, although Soviet migration management had a number of goals, including political surveillance and economic mobilization, it was also used to govern specific ethnic groups, such as the ‘punished peoples’ whom Stalin subjected to internal exile during the Second World War (</w:t>
      </w:r>
      <w:proofErr w:type="spellStart"/>
      <w:r w:rsidRPr="00D641EA">
        <w:t>Polian</w:t>
      </w:r>
      <w:proofErr w:type="spellEnd"/>
      <w:r w:rsidRPr="00D641EA">
        <w:t>, 2004). Although the 1993 post-Soviet Russian constitution repudiated the previous draconian migration restrictions, their residue remains in much policy and practice. Thus, some regions of Russia, such as the southern province of Krasnodar, continue to limit residence rights based on ethnicity, although such restrictions are formally illegal (</w:t>
      </w:r>
      <w:proofErr w:type="spellStart"/>
      <w:r w:rsidRPr="00D641EA">
        <w:t>Kuznetsov</w:t>
      </w:r>
      <w:proofErr w:type="spellEnd"/>
      <w:r w:rsidRPr="00D641EA">
        <w:t xml:space="preserve"> and Popov, 2008). Moreover, much official discourse </w:t>
      </w:r>
      <w:proofErr w:type="gramStart"/>
      <w:r w:rsidRPr="00D641EA">
        <w:t>is still premised</w:t>
      </w:r>
      <w:proofErr w:type="gramEnd"/>
      <w:r w:rsidRPr="00D641EA">
        <w:t xml:space="preserve"> on assumptions derived from Soviet policies concerning the geographic boundaries of particular cultures. This means, in effect, that certain cultural practices, or certain people, are ‘out of place’, even when they are legally present. </w:t>
      </w:r>
      <w:proofErr w:type="gramStart"/>
      <w:r w:rsidRPr="00D641EA">
        <w:t>In consequence, although migration per se is not new in contemporary Russia (as the Soviet Union also featured extensive internal migration), neither Russian society as a whole nor political elites are well prepared to accept the consequences of post-Soviet migration, whether in the appearance of new ethnic minorities throughout Russia, or the cultural or religious practices of such new migrant communities.</w:t>
      </w:r>
      <w:proofErr w:type="gramEnd"/>
      <w:r w:rsidRPr="00D641EA">
        <w:t xml:space="preserve"> For example, the population of Soviet-era Moscow was overwhelmingly ethnically </w:t>
      </w:r>
      <w:proofErr w:type="gramStart"/>
      <w:r w:rsidRPr="00D641EA">
        <w:t>Russian,</w:t>
      </w:r>
      <w:proofErr w:type="gramEnd"/>
      <w:r w:rsidRPr="00D641EA">
        <w:t xml:space="preserve"> although Moscow was the capital of a multi-ethnic state in which Russians were barely half the national population (Colton, 1995: 407). Today, post-Soviet migration has created a truly multiethnic Moscow, with millions of residents from Central Asia and the Caucasus and the largest Muslim population of any European city. Yet the Moscow government and many residents continue to reject public expressions of non-Russian culture, often in highly 248 Theoretical Criminology 19(2) racist terms (Light, 2010; </w:t>
      </w:r>
      <w:proofErr w:type="spellStart"/>
      <w:r w:rsidRPr="00D641EA">
        <w:t>Vendina</w:t>
      </w:r>
      <w:proofErr w:type="spellEnd"/>
      <w:r w:rsidRPr="00D641EA">
        <w:t xml:space="preserve">, 2013). Likewise, although post-Soviet migration has produced Muslim communities in new regions of Russia, their right to practice their religion is widely infringed, often through the official argument that Islam is not a traditional religion of the region (Light, 2012a). Thus, the effects of increased non-ethnic Russian immigration on racist violence are not direct, but rather </w:t>
      </w:r>
      <w:proofErr w:type="gramStart"/>
      <w:r w:rsidRPr="00D641EA">
        <w:t>are mediated</w:t>
      </w:r>
      <w:proofErr w:type="gramEnd"/>
      <w:r w:rsidRPr="00D641EA">
        <w:t xml:space="preserve"> through official ambivalence about racial and cultural equality and the rights of migrants. Primordial concepts of identity, geographically circumscribed ethnic homelands, and ‘ethnic distance’ provide tacit legitimation for racist violence, or at least limit the extent to which official condemnation of racist violence can be effective. Although the exact influence of such attitudes on systematic racist violence would be difficult to capture, they are clearly part of the milieu in which it flourishes. They </w:t>
      </w:r>
      <w:proofErr w:type="gramStart"/>
      <w:r w:rsidRPr="00D641EA">
        <w:t>are also reflected</w:t>
      </w:r>
      <w:proofErr w:type="gramEnd"/>
      <w:r w:rsidRPr="00D641EA">
        <w:t xml:space="preserve"> in lax enforcement policies that have facilitated the infiltration of Russia by western skinhead groups, as I chart below. Official passivity and international connections No country has a sterling record when it comes to fighting racist violence. Scholarly analysis should consider the degree of official involvement or complicity in such violence, as well as the historical trajectory of the official response. In the United Kingdom, it took a series of violent events (most notably the 1993 death of Stephen Lawrence) to make the police take the problem of violent racism seriously (Bowling, 1998). </w:t>
      </w:r>
      <w:proofErr w:type="gramStart"/>
      <w:r w:rsidRPr="00290EC0">
        <w:rPr>
          <w:rStyle w:val="StyleUnderline"/>
        </w:rPr>
        <w:t>Formally</w:t>
      </w:r>
      <w:proofErr w:type="gramEnd"/>
      <w:r>
        <w:rPr>
          <w:rStyle w:val="StyleUnderline"/>
        </w:rPr>
        <w:t xml:space="preserve"> </w:t>
      </w:r>
      <w:r w:rsidRPr="00290EC0">
        <w:rPr>
          <w:rStyle w:val="StyleUnderline"/>
        </w:rPr>
        <w:t xml:space="preserve">non-state but effectively state-sanctioned violence—widespread </w:t>
      </w:r>
      <w:r w:rsidRPr="00290EC0">
        <w:rPr>
          <w:rStyle w:val="Emphasis"/>
        </w:rPr>
        <w:t>lynching</w:t>
      </w:r>
      <w:r w:rsidRPr="00D641EA">
        <w:t xml:space="preserve"> of African- Americans—</w:t>
      </w:r>
      <w:r w:rsidRPr="00290EC0">
        <w:rPr>
          <w:rStyle w:val="StyleUnderline"/>
        </w:rPr>
        <w:t>continued in the</w:t>
      </w:r>
      <w:r w:rsidRPr="00D641EA">
        <w:t xml:space="preserve"> </w:t>
      </w:r>
      <w:r w:rsidRPr="00290EC0">
        <w:rPr>
          <w:rStyle w:val="Emphasis"/>
        </w:rPr>
        <w:t>U</w:t>
      </w:r>
      <w:r w:rsidRPr="00D641EA">
        <w:t xml:space="preserve">nited </w:t>
      </w:r>
      <w:r w:rsidRPr="00290EC0">
        <w:rPr>
          <w:rStyle w:val="Emphasis"/>
        </w:rPr>
        <w:t>S</w:t>
      </w:r>
      <w:r w:rsidRPr="00D641EA">
        <w:t xml:space="preserve">tates </w:t>
      </w:r>
      <w:r w:rsidRPr="00290EC0">
        <w:rPr>
          <w:rStyle w:val="StyleUnderline"/>
        </w:rPr>
        <w:t>from the end of the Civil War</w:t>
      </w:r>
      <w:r w:rsidRPr="00D641EA">
        <w:t xml:space="preserve"> through the 1960s. </w:t>
      </w:r>
      <w:proofErr w:type="gramStart"/>
      <w:r w:rsidRPr="00290EC0">
        <w:rPr>
          <w:rStyle w:val="StyleUnderline"/>
        </w:rPr>
        <w:t>And</w:t>
      </w:r>
      <w:proofErr w:type="gramEnd"/>
      <w:r w:rsidRPr="00290EC0">
        <w:rPr>
          <w:rStyle w:val="StyleUnderline"/>
        </w:rPr>
        <w:t xml:space="preserve"> many western societies, including </w:t>
      </w:r>
      <w:r w:rsidRPr="004A1BED">
        <w:rPr>
          <w:rStyle w:val="StyleUnderline"/>
          <w:highlight w:val="green"/>
        </w:rPr>
        <w:t>the</w:t>
      </w:r>
      <w:r w:rsidRPr="004A1BED">
        <w:rPr>
          <w:highlight w:val="green"/>
        </w:rPr>
        <w:t xml:space="preserve"> </w:t>
      </w:r>
      <w:r w:rsidRPr="004A1BED">
        <w:rPr>
          <w:rStyle w:val="Emphasis"/>
          <w:highlight w:val="green"/>
        </w:rPr>
        <w:t>U</w:t>
      </w:r>
      <w:r w:rsidRPr="00D641EA">
        <w:t xml:space="preserve">nited </w:t>
      </w:r>
      <w:r w:rsidRPr="004A1BED">
        <w:rPr>
          <w:rStyle w:val="Emphasis"/>
          <w:highlight w:val="green"/>
        </w:rPr>
        <w:t>S</w:t>
      </w:r>
      <w:r w:rsidRPr="00D641EA">
        <w:t xml:space="preserve">tates, </w:t>
      </w:r>
      <w:r w:rsidRPr="00290EC0">
        <w:rPr>
          <w:rStyle w:val="StyleUnderline"/>
        </w:rPr>
        <w:t>continue to experience</w:t>
      </w:r>
      <w:r w:rsidRPr="00D641EA">
        <w:t xml:space="preserve"> </w:t>
      </w:r>
      <w:r w:rsidRPr="004A1BED">
        <w:rPr>
          <w:rStyle w:val="StyleUnderline"/>
          <w:highlight w:val="green"/>
        </w:rPr>
        <w:t>racialized</w:t>
      </w:r>
      <w:r w:rsidRPr="004A1BED">
        <w:rPr>
          <w:highlight w:val="green"/>
        </w:rPr>
        <w:t xml:space="preserve"> </w:t>
      </w:r>
      <w:r w:rsidRPr="004A1BED">
        <w:rPr>
          <w:rStyle w:val="Emphasis"/>
          <w:highlight w:val="green"/>
        </w:rPr>
        <w:t>police violence</w:t>
      </w:r>
      <w:r w:rsidRPr="00D641EA">
        <w:t xml:space="preserve"> </w:t>
      </w:r>
      <w:r w:rsidRPr="00290EC0">
        <w:rPr>
          <w:rStyle w:val="StyleUnderline"/>
        </w:rPr>
        <w:t xml:space="preserve">against minorities. </w:t>
      </w:r>
      <w:r w:rsidRPr="004A1BED">
        <w:rPr>
          <w:rStyle w:val="StyleUnderline"/>
          <w:highlight w:val="green"/>
        </w:rPr>
        <w:t>Even so</w:t>
      </w:r>
      <w:r w:rsidRPr="00290EC0">
        <w:rPr>
          <w:rStyle w:val="StyleUnderline"/>
        </w:rPr>
        <w:t>, in</w:t>
      </w:r>
      <w:r w:rsidRPr="00D641EA">
        <w:t xml:space="preserve"> </w:t>
      </w:r>
      <w:r w:rsidRPr="004A1BED">
        <w:rPr>
          <w:rStyle w:val="Emphasis"/>
          <w:highlight w:val="green"/>
        </w:rPr>
        <w:t>post-Soviet Russia</w:t>
      </w:r>
      <w:r w:rsidRPr="00290EC0">
        <w:rPr>
          <w:rStyle w:val="StyleUnderline"/>
        </w:rPr>
        <w:t>, it has</w:t>
      </w:r>
      <w:r>
        <w:rPr>
          <w:rStyle w:val="StyleUnderline"/>
        </w:rPr>
        <w:t xml:space="preserve"> </w:t>
      </w:r>
      <w:r w:rsidRPr="004A1BED">
        <w:rPr>
          <w:rStyle w:val="StyleUnderline"/>
          <w:highlight w:val="green"/>
        </w:rPr>
        <w:t xml:space="preserve">proved </w:t>
      </w:r>
      <w:r w:rsidRPr="004A1BED">
        <w:rPr>
          <w:rStyle w:val="Emphasis"/>
          <w:highlight w:val="green"/>
        </w:rPr>
        <w:t>especially</w:t>
      </w:r>
      <w:r w:rsidRPr="00290EC0">
        <w:rPr>
          <w:rStyle w:val="Emphasis"/>
        </w:rPr>
        <w:t xml:space="preserve"> challenging</w:t>
      </w:r>
      <w:r w:rsidRPr="00D641EA">
        <w:t xml:space="preserve"> </w:t>
      </w:r>
      <w:r w:rsidRPr="00290EC0">
        <w:rPr>
          <w:rStyle w:val="StyleUnderline"/>
        </w:rPr>
        <w:t>to build a</w:t>
      </w:r>
      <w:r w:rsidRPr="00D641EA">
        <w:t xml:space="preserve"> professional </w:t>
      </w:r>
      <w:r w:rsidRPr="00290EC0">
        <w:rPr>
          <w:rStyle w:val="StyleUnderline"/>
        </w:rPr>
        <w:t>police force capable and willing to</w:t>
      </w:r>
      <w:r>
        <w:rPr>
          <w:rStyle w:val="StyleUnderline"/>
        </w:rPr>
        <w:t xml:space="preserve"> </w:t>
      </w:r>
      <w:r w:rsidRPr="00290EC0">
        <w:rPr>
          <w:rStyle w:val="StyleUnderline"/>
        </w:rPr>
        <w:t xml:space="preserve">investigate </w:t>
      </w:r>
      <w:r w:rsidRPr="004A1BED">
        <w:rPr>
          <w:rStyle w:val="StyleUnderline"/>
          <w:highlight w:val="green"/>
        </w:rPr>
        <w:t>racist</w:t>
      </w:r>
      <w:r w:rsidRPr="00290EC0">
        <w:rPr>
          <w:rStyle w:val="StyleUnderline"/>
        </w:rPr>
        <w:t xml:space="preserve"> violence effectively</w:t>
      </w:r>
      <w:r w:rsidRPr="00D641EA">
        <w:t xml:space="preserve">. In part, this is </w:t>
      </w:r>
      <w:r w:rsidRPr="00290EC0">
        <w:rPr>
          <w:rStyle w:val="StyleUnderline"/>
        </w:rPr>
        <w:t xml:space="preserve">because racist attitudes are </w:t>
      </w:r>
      <w:r w:rsidRPr="00290EC0">
        <w:rPr>
          <w:rStyle w:val="Emphasis"/>
        </w:rPr>
        <w:t>widespread</w:t>
      </w:r>
      <w:r>
        <w:rPr>
          <w:rStyle w:val="Emphasis"/>
        </w:rPr>
        <w:t xml:space="preserve"> </w:t>
      </w:r>
      <w:r w:rsidRPr="00290EC0">
        <w:rPr>
          <w:rStyle w:val="Emphasis"/>
        </w:rPr>
        <w:t>in the police</w:t>
      </w:r>
      <w:r w:rsidRPr="00D641EA">
        <w:t xml:space="preserve"> themselves </w:t>
      </w:r>
      <w:r w:rsidRPr="00290EC0">
        <w:rPr>
          <w:rStyle w:val="StyleUnderline"/>
        </w:rPr>
        <w:t>and</w:t>
      </w:r>
      <w:r w:rsidRPr="00D641EA">
        <w:t xml:space="preserve"> </w:t>
      </w:r>
      <w:r w:rsidRPr="004C4916">
        <w:rPr>
          <w:rStyle w:val="Emphasis"/>
        </w:rPr>
        <w:t>openly displayed</w:t>
      </w:r>
      <w:r w:rsidRPr="00290EC0">
        <w:rPr>
          <w:rStyle w:val="StyleUnderline"/>
        </w:rPr>
        <w:t>, as evidenced in a study of police</w:t>
      </w:r>
      <w:r>
        <w:rPr>
          <w:rStyle w:val="StyleUnderline"/>
        </w:rPr>
        <w:t xml:space="preserve"> </w:t>
      </w:r>
      <w:r w:rsidRPr="00290EC0">
        <w:rPr>
          <w:rStyle w:val="StyleUnderline"/>
        </w:rPr>
        <w:t>ethnic profiling on the Moscow metro which found</w:t>
      </w:r>
      <w:r w:rsidRPr="00D641EA">
        <w:t xml:space="preserve"> </w:t>
      </w:r>
      <w:r w:rsidRPr="004A1BED">
        <w:rPr>
          <w:rStyle w:val="Emphasis"/>
          <w:highlight w:val="green"/>
        </w:rPr>
        <w:t>‘the most extreme and egregious ethnic profiling ever documented through a statistical survey of the practice’</w:t>
      </w:r>
      <w:r w:rsidRPr="00D641EA">
        <w:t xml:space="preserve"> (Open Society, 2006: 31). Light (2010) links such profiling to </w:t>
      </w:r>
      <w:r w:rsidRPr="00290EC0">
        <w:rPr>
          <w:rStyle w:val="Emphasis"/>
        </w:rPr>
        <w:t>violent police extortion</w:t>
      </w:r>
      <w:r w:rsidRPr="00D641EA">
        <w:t xml:space="preserve"> practices </w:t>
      </w:r>
      <w:r w:rsidRPr="00290EC0">
        <w:rPr>
          <w:rStyle w:val="Emphasis"/>
        </w:rPr>
        <w:t>targeting minorities</w:t>
      </w:r>
      <w:r w:rsidRPr="00D641EA">
        <w:t xml:space="preserve"> </w:t>
      </w:r>
      <w:r w:rsidRPr="00290EC0">
        <w:rPr>
          <w:rStyle w:val="StyleUnderline"/>
        </w:rPr>
        <w:t>with the tacit approval of city officials</w:t>
      </w:r>
      <w:r w:rsidRPr="00D641EA">
        <w:t>. Other factors are also important. In part, investigation and prosecution of hate crimes may suffer from broader problems of police management and service (see Light et al., this issue). The Russian government has consciously refrained from aggressive prosecution of racist hate crimes, probably because such prosecutions would interfere with the official promotion of Russian nationalism (Schenk, 2010: 114). The government has often preferred to bring charges of ‘hooliganism’ rather than charges of racist violence, even when the latter would clearly have been appropriate, suggesting an unwillingness to acknowledge the problem or tackle it seriously. Yet it is not all bad news. Since 2009, for instance, the state has begun prosecuting racist violence with greater vigor in an attempt to defang the neo-Nazi movement, after several high-profile skinhead attacks on officials (</w:t>
      </w:r>
      <w:proofErr w:type="spellStart"/>
      <w:r w:rsidRPr="00D641EA">
        <w:t>Verkhovskii</w:t>
      </w:r>
      <w:proofErr w:type="spellEnd"/>
      <w:r w:rsidRPr="00D641EA">
        <w:t xml:space="preserve"> et al., 2013). Thus, in 2010, there were 91 hate crimes convictions affecting 297 people, and in 2011, 61 convictions affecting 193 people. These figures </w:t>
      </w:r>
      <w:proofErr w:type="gramStart"/>
      <w:r w:rsidRPr="00D641EA">
        <w:t>can be compared</w:t>
      </w:r>
      <w:proofErr w:type="gramEnd"/>
      <w:r w:rsidRPr="00D641EA">
        <w:t xml:space="preserve"> with the 23 convictions Arnold 249 affecting 65 people in 2007, when hate crimes were at their most frequent. Nonetheless, the increase in prosecution may just reflect concerns about the potential of racist organizations to challenge the state itself rather than a fundamental change in official policy, let alone a newfound desire to protect ethnic minorities against racial violence. </w:t>
      </w:r>
      <w:r w:rsidRPr="00D641EA">
        <w:rPr>
          <w:rStyle w:val="StyleUnderline"/>
        </w:rPr>
        <w:t>One effect</w:t>
      </w:r>
      <w:r w:rsidRPr="00D641EA">
        <w:t xml:space="preserve"> of the official unwillingness to confront racist violence </w:t>
      </w:r>
      <w:r w:rsidRPr="00D641EA">
        <w:rPr>
          <w:rStyle w:val="StyleUnderline"/>
        </w:rPr>
        <w:t>has been the</w:t>
      </w:r>
      <w:r w:rsidRPr="00D641EA">
        <w:t xml:space="preserve"> </w:t>
      </w:r>
      <w:r w:rsidRPr="00D641EA">
        <w:rPr>
          <w:rStyle w:val="Emphasis"/>
        </w:rPr>
        <w:t>infiltration</w:t>
      </w:r>
      <w:r w:rsidRPr="00D641EA">
        <w:t xml:space="preserve"> </w:t>
      </w:r>
      <w:r w:rsidRPr="00D641EA">
        <w:rPr>
          <w:rStyle w:val="StyleUnderline"/>
        </w:rPr>
        <w:t>into Russia of</w:t>
      </w:r>
      <w:r w:rsidRPr="00D641EA">
        <w:t xml:space="preserve"> </w:t>
      </w:r>
      <w:r w:rsidRPr="00D641EA">
        <w:rPr>
          <w:rStyle w:val="Emphasis"/>
        </w:rPr>
        <w:t>international racist organizations</w:t>
      </w:r>
      <w:r w:rsidRPr="00D641EA">
        <w:rPr>
          <w:rStyle w:val="StyleUnderline"/>
        </w:rPr>
        <w:t>. In the early</w:t>
      </w:r>
      <w:r w:rsidRPr="00D641EA">
        <w:t xml:space="preserve"> 19</w:t>
      </w:r>
      <w:r w:rsidRPr="00D641EA">
        <w:rPr>
          <w:rStyle w:val="StyleUnderline"/>
        </w:rPr>
        <w:t>90s, racist groups</w:t>
      </w:r>
      <w:r>
        <w:rPr>
          <w:rStyle w:val="StyleUnderline"/>
        </w:rPr>
        <w:t xml:space="preserve"> </w:t>
      </w:r>
      <w:r w:rsidRPr="00D641EA">
        <w:rPr>
          <w:rStyle w:val="StyleUnderline"/>
        </w:rPr>
        <w:t>in the</w:t>
      </w:r>
      <w:r w:rsidRPr="00D641EA">
        <w:t xml:space="preserve"> </w:t>
      </w:r>
      <w:r w:rsidRPr="00D641EA">
        <w:rPr>
          <w:rStyle w:val="Emphasis"/>
        </w:rPr>
        <w:t>U</w:t>
      </w:r>
      <w:r w:rsidRPr="00D641EA">
        <w:t xml:space="preserve">nited </w:t>
      </w:r>
      <w:r w:rsidRPr="00D641EA">
        <w:rPr>
          <w:rStyle w:val="Emphasis"/>
        </w:rPr>
        <w:t>S</w:t>
      </w:r>
      <w:r w:rsidRPr="00D641EA">
        <w:t xml:space="preserve">tates, </w:t>
      </w:r>
      <w:r w:rsidRPr="00D641EA">
        <w:rPr>
          <w:rStyle w:val="StyleUnderline"/>
        </w:rPr>
        <w:t xml:space="preserve">Britain, and Germany began establishing </w:t>
      </w:r>
      <w:r w:rsidRPr="00D641EA">
        <w:rPr>
          <w:rStyle w:val="Emphasis"/>
        </w:rPr>
        <w:t>branches in Russia</w:t>
      </w:r>
      <w:r w:rsidRPr="00D641EA">
        <w:t xml:space="preserve"> (</w:t>
      </w:r>
      <w:proofErr w:type="spellStart"/>
      <w:r w:rsidRPr="00D641EA">
        <w:t>Belikov</w:t>
      </w:r>
      <w:proofErr w:type="spellEnd"/>
      <w:r w:rsidRPr="00D641EA">
        <w:t xml:space="preserve">, 2011). </w:t>
      </w:r>
      <w:proofErr w:type="spellStart"/>
      <w:r w:rsidRPr="00D641EA">
        <w:t>Shnirel’man</w:t>
      </w:r>
      <w:proofErr w:type="spellEnd"/>
      <w:r w:rsidRPr="00D641EA">
        <w:t xml:space="preserve"> (2007: 23) identifies 1997 as a turning point, when Russian skinheads started to ‘get regular support from their European and American brethren’. </w:t>
      </w:r>
      <w:r w:rsidRPr="00D641EA">
        <w:rPr>
          <w:rStyle w:val="StyleUnderline"/>
        </w:rPr>
        <w:t xml:space="preserve">Such support initially came from </w:t>
      </w:r>
      <w:r w:rsidRPr="004A1BED">
        <w:rPr>
          <w:rStyle w:val="StyleUnderline"/>
          <w:highlight w:val="green"/>
        </w:rPr>
        <w:t>the</w:t>
      </w:r>
      <w:r w:rsidRPr="004A1BED">
        <w:rPr>
          <w:highlight w:val="green"/>
        </w:rPr>
        <w:t xml:space="preserve"> </w:t>
      </w:r>
      <w:r w:rsidRPr="004A1BED">
        <w:rPr>
          <w:rStyle w:val="Emphasis"/>
          <w:highlight w:val="green"/>
        </w:rPr>
        <w:t>American K</w:t>
      </w:r>
      <w:r w:rsidRPr="00D641EA">
        <w:t xml:space="preserve">u </w:t>
      </w:r>
      <w:r w:rsidRPr="004A1BED">
        <w:rPr>
          <w:rStyle w:val="Emphasis"/>
          <w:highlight w:val="green"/>
        </w:rPr>
        <w:t>K</w:t>
      </w:r>
      <w:r w:rsidRPr="00D641EA">
        <w:t xml:space="preserve">lux </w:t>
      </w:r>
      <w:r w:rsidRPr="004A1BED">
        <w:rPr>
          <w:rStyle w:val="Emphasis"/>
          <w:highlight w:val="green"/>
        </w:rPr>
        <w:t>K</w:t>
      </w:r>
      <w:r w:rsidRPr="00D641EA">
        <w:t xml:space="preserve">lan </w:t>
      </w:r>
      <w:r w:rsidRPr="00D641EA">
        <w:rPr>
          <w:rStyle w:val="StyleUnderline"/>
        </w:rPr>
        <w:t>and German skinhead</w:t>
      </w:r>
      <w:r>
        <w:rPr>
          <w:rStyle w:val="StyleUnderline"/>
        </w:rPr>
        <w:t xml:space="preserve"> </w:t>
      </w:r>
      <w:r w:rsidRPr="00D641EA">
        <w:rPr>
          <w:rStyle w:val="StyleUnderline"/>
        </w:rPr>
        <w:t>groups such as</w:t>
      </w:r>
      <w:r w:rsidRPr="00D641EA">
        <w:t xml:space="preserve"> </w:t>
      </w:r>
      <w:r w:rsidRPr="00D641EA">
        <w:rPr>
          <w:rStyle w:val="Emphasis"/>
        </w:rPr>
        <w:t>‘The Right Union’</w:t>
      </w:r>
      <w:r w:rsidRPr="00D641EA">
        <w:t xml:space="preserve"> </w:t>
      </w:r>
      <w:r w:rsidRPr="00D641EA">
        <w:rPr>
          <w:rStyle w:val="StyleUnderline"/>
        </w:rPr>
        <w:t>and</w:t>
      </w:r>
      <w:r w:rsidRPr="00D641EA">
        <w:t xml:space="preserve"> </w:t>
      </w:r>
      <w:r w:rsidRPr="00D641EA">
        <w:rPr>
          <w:rStyle w:val="Emphasis"/>
        </w:rPr>
        <w:t>‘Young Vikings’</w:t>
      </w:r>
      <w:r w:rsidRPr="00D641EA">
        <w:rPr>
          <w:rStyle w:val="StyleUnderline"/>
        </w:rPr>
        <w:t>, who gave their Russian counterparts</w:t>
      </w:r>
      <w:r>
        <w:rPr>
          <w:rStyle w:val="StyleUnderline"/>
        </w:rPr>
        <w:t xml:space="preserve"> </w:t>
      </w:r>
      <w:r w:rsidRPr="00D641EA">
        <w:rPr>
          <w:rStyle w:val="StyleUnderline"/>
        </w:rPr>
        <w:t>literature, uniforms, and audio-cassettes with recorded speeches about ‘white internationalism’.</w:t>
      </w:r>
      <w:r>
        <w:rPr>
          <w:rStyle w:val="StyleUnderline"/>
        </w:rPr>
        <w:t xml:space="preserve"> </w:t>
      </w:r>
      <w:r w:rsidRPr="00D641EA">
        <w:t>Other skinhead groups, such as the British ‘Blood and Honor/Combat 18’ and ‘The White Bulldogs’ also set up Russian ‘franchises’. A special Russian forum has existed on the international skinhead ‘</w:t>
      </w:r>
      <w:proofErr w:type="spellStart"/>
      <w:r w:rsidRPr="00D641EA">
        <w:t>Stormfront</w:t>
      </w:r>
      <w:proofErr w:type="spellEnd"/>
      <w:r w:rsidRPr="00D641EA">
        <w:t xml:space="preserve">’ website since 2002. </w:t>
      </w:r>
      <w:r w:rsidRPr="00D641EA">
        <w:rPr>
          <w:rStyle w:val="StyleUnderline"/>
        </w:rPr>
        <w:t>There is evidence</w:t>
      </w:r>
      <w:r>
        <w:rPr>
          <w:rStyle w:val="StyleUnderline"/>
        </w:rPr>
        <w:t xml:space="preserve"> </w:t>
      </w:r>
      <w:r w:rsidRPr="00D641EA">
        <w:rPr>
          <w:rStyle w:val="StyleUnderline"/>
        </w:rPr>
        <w:t>that such</w:t>
      </w:r>
      <w:r w:rsidRPr="00D641EA">
        <w:t xml:space="preserve"> </w:t>
      </w:r>
      <w:r w:rsidRPr="00D641EA">
        <w:rPr>
          <w:rStyle w:val="Emphasis"/>
        </w:rPr>
        <w:t>transnational racism</w:t>
      </w:r>
      <w:r w:rsidRPr="00D641EA">
        <w:t xml:space="preserve"> </w:t>
      </w:r>
      <w:r w:rsidRPr="00D641EA">
        <w:rPr>
          <w:rStyle w:val="StyleUnderline"/>
        </w:rPr>
        <w:t>motivates</w:t>
      </w:r>
      <w:r w:rsidRPr="00D641EA">
        <w:t xml:space="preserve"> </w:t>
      </w:r>
      <w:r w:rsidRPr="00D641EA">
        <w:rPr>
          <w:rStyle w:val="Emphasis"/>
        </w:rPr>
        <w:t>systematic violent racism in Russia</w:t>
      </w:r>
      <w:r w:rsidRPr="00D641EA">
        <w:t xml:space="preserve">. Thus, in October 2013, some youths attacked the </w:t>
      </w:r>
      <w:proofErr w:type="spellStart"/>
      <w:r w:rsidRPr="00D641EA">
        <w:t>Biru-za</w:t>
      </w:r>
      <w:proofErr w:type="spellEnd"/>
      <w:r w:rsidRPr="00D641EA">
        <w:t xml:space="preserve"> shopping center in southern Moscow, while shouting ‘White power!’—in English. </w:t>
      </w:r>
      <w:r w:rsidRPr="00D641EA">
        <w:rPr>
          <w:rStyle w:val="StyleUnderline"/>
        </w:rPr>
        <w:t>Moreover, prominent western and Russian racists have become increasingly friendly</w:t>
      </w:r>
      <w:r>
        <w:rPr>
          <w:rStyle w:val="StyleUnderline"/>
        </w:rPr>
        <w:t xml:space="preserve"> </w:t>
      </w:r>
      <w:r w:rsidRPr="00D641EA">
        <w:rPr>
          <w:rStyle w:val="StyleUnderline"/>
        </w:rPr>
        <w:t>over the years, sometimes with</w:t>
      </w:r>
      <w:r w:rsidRPr="00D641EA">
        <w:t xml:space="preserve"> </w:t>
      </w:r>
      <w:r w:rsidRPr="00D641EA">
        <w:rPr>
          <w:rStyle w:val="Emphasis"/>
        </w:rPr>
        <w:t>official involvement</w:t>
      </w:r>
      <w:r w:rsidRPr="00D641EA">
        <w:rPr>
          <w:rStyle w:val="StyleUnderline"/>
        </w:rPr>
        <w:t>. At an</w:t>
      </w:r>
      <w:r w:rsidRPr="00D641EA">
        <w:t xml:space="preserve"> </w:t>
      </w:r>
      <w:r w:rsidRPr="00D641EA">
        <w:rPr>
          <w:rStyle w:val="Emphasis"/>
        </w:rPr>
        <w:t>international racist convention</w:t>
      </w:r>
      <w:r w:rsidRPr="00D641EA">
        <w:t xml:space="preserve"> in 2006, </w:t>
      </w:r>
      <w:r w:rsidRPr="00D641EA">
        <w:rPr>
          <w:rStyle w:val="StyleUnderline"/>
        </w:rPr>
        <w:t>attended by</w:t>
      </w:r>
      <w:r w:rsidRPr="00D641EA">
        <w:t xml:space="preserve"> former Louisiana state senator and leader of the Ku Klux Klan </w:t>
      </w:r>
      <w:r w:rsidRPr="00D641EA">
        <w:rPr>
          <w:rStyle w:val="Emphasis"/>
        </w:rPr>
        <w:t>David Duke</w:t>
      </w:r>
      <w:r w:rsidRPr="00D641EA">
        <w:rPr>
          <w:rStyle w:val="StyleUnderline"/>
        </w:rPr>
        <w:t xml:space="preserve">, </w:t>
      </w:r>
      <w:r w:rsidRPr="004A1BED">
        <w:rPr>
          <w:rStyle w:val="StyleUnderline"/>
          <w:highlight w:val="green"/>
        </w:rPr>
        <w:t>Russia was designated as the</w:t>
      </w:r>
      <w:r w:rsidRPr="004A1BED">
        <w:rPr>
          <w:highlight w:val="green"/>
        </w:rPr>
        <w:t xml:space="preserve"> </w:t>
      </w:r>
      <w:r w:rsidRPr="004A1BED">
        <w:rPr>
          <w:rStyle w:val="Emphasis"/>
          <w:highlight w:val="green"/>
        </w:rPr>
        <w:t>‘white world’s future’</w:t>
      </w:r>
      <w:r w:rsidRPr="00D641EA">
        <w:t xml:space="preserve"> </w:t>
      </w:r>
      <w:r w:rsidRPr="00D641EA">
        <w:rPr>
          <w:rStyle w:val="StyleUnderline"/>
        </w:rPr>
        <w:t>and the</w:t>
      </w:r>
      <w:r w:rsidRPr="00D641EA">
        <w:t xml:space="preserve"> </w:t>
      </w:r>
      <w:r w:rsidRPr="00D641EA">
        <w:rPr>
          <w:rStyle w:val="Emphasis"/>
        </w:rPr>
        <w:t>‘great hope’ of</w:t>
      </w:r>
      <w:r>
        <w:rPr>
          <w:rStyle w:val="Emphasis"/>
        </w:rPr>
        <w:t xml:space="preserve"> </w:t>
      </w:r>
      <w:r w:rsidRPr="00D641EA">
        <w:rPr>
          <w:rStyle w:val="Emphasis"/>
        </w:rPr>
        <w:t>the white race</w:t>
      </w:r>
      <w:r w:rsidRPr="00D641EA">
        <w:t xml:space="preserve"> (Arnold and Romanova, 2013). </w:t>
      </w:r>
      <w:r w:rsidRPr="00D641EA">
        <w:rPr>
          <w:rStyle w:val="StyleUnderline"/>
        </w:rPr>
        <w:t>The conference concluded with exhortations</w:t>
      </w:r>
      <w:r>
        <w:rPr>
          <w:rStyle w:val="StyleUnderline"/>
        </w:rPr>
        <w:t xml:space="preserve"> </w:t>
      </w:r>
      <w:r w:rsidRPr="00D641EA">
        <w:rPr>
          <w:rStyle w:val="StyleUnderline"/>
        </w:rPr>
        <w:t>to construct a new racially homogenous home in Russia, styled the ‘white Eurasia’</w:t>
      </w:r>
      <w:r>
        <w:rPr>
          <w:rStyle w:val="StyleUnderline"/>
        </w:rPr>
        <w:t xml:space="preserve"> </w:t>
      </w:r>
      <w:r w:rsidRPr="00D641EA">
        <w:rPr>
          <w:rStyle w:val="StyleUnderline"/>
        </w:rPr>
        <w:t>or ‘white Siberia’.</w:t>
      </w:r>
      <w:r w:rsidRPr="00D641EA">
        <w:t xml:space="preserve"> Other international meetings of western and Russian racists have followed, with a 2007 conference in Yalta, and presentations in Belgium by Russian racist ideologue Pavel </w:t>
      </w:r>
      <w:proofErr w:type="spellStart"/>
      <w:r w:rsidRPr="00D641EA">
        <w:t>Tulaev</w:t>
      </w:r>
      <w:proofErr w:type="spellEnd"/>
      <w:r w:rsidRPr="00D641EA">
        <w:t>. Likewise, in October 2014, the ‘</w:t>
      </w:r>
      <w:proofErr w:type="spellStart"/>
      <w:r w:rsidRPr="00D641EA">
        <w:t>Eurasianist</w:t>
      </w:r>
      <w:proofErr w:type="spellEnd"/>
      <w:r w:rsidRPr="00D641EA">
        <w:t xml:space="preserve">’ </w:t>
      </w:r>
      <w:proofErr w:type="spellStart"/>
      <w:r w:rsidRPr="00D641EA">
        <w:t>Aleksandr</w:t>
      </w:r>
      <w:proofErr w:type="spellEnd"/>
      <w:r w:rsidRPr="00D641EA">
        <w:t xml:space="preserve"> </w:t>
      </w:r>
      <w:proofErr w:type="spellStart"/>
      <w:r w:rsidRPr="00D641EA">
        <w:t>Dugin</w:t>
      </w:r>
      <w:proofErr w:type="spellEnd"/>
      <w:r w:rsidRPr="00D641EA">
        <w:t xml:space="preserve"> met </w:t>
      </w:r>
      <w:proofErr w:type="gramStart"/>
      <w:r w:rsidRPr="00D641EA">
        <w:t>with US and European racists in Budapest (Arnold, 2014a)</w:t>
      </w:r>
      <w:proofErr w:type="gramEnd"/>
      <w:r w:rsidRPr="00D641EA">
        <w:t>. Figures close to the Kremlin have also funded similar racist and homophobic conferences (</w:t>
      </w:r>
      <w:proofErr w:type="spellStart"/>
      <w:r w:rsidRPr="00D641EA">
        <w:t>Shekhovtsov</w:t>
      </w:r>
      <w:proofErr w:type="spellEnd"/>
      <w:r w:rsidRPr="00D641EA">
        <w:t xml:space="preserve">, 2015). Indeed, </w:t>
      </w:r>
      <w:r w:rsidRPr="00D641EA">
        <w:rPr>
          <w:rStyle w:val="StyleUnderline"/>
        </w:rPr>
        <w:t>the Kremlin has been courting the leaders of European Far Right parties,</w:t>
      </w:r>
      <w:r>
        <w:rPr>
          <w:rStyle w:val="StyleUnderline"/>
        </w:rPr>
        <w:t xml:space="preserve"> </w:t>
      </w:r>
      <w:r w:rsidRPr="00D641EA">
        <w:rPr>
          <w:rStyle w:val="StyleUnderline"/>
        </w:rPr>
        <w:t xml:space="preserve">such as Marine Le Pen, leader of the French Front </w:t>
      </w:r>
      <w:proofErr w:type="spellStart"/>
      <w:r w:rsidRPr="00D641EA">
        <w:rPr>
          <w:rStyle w:val="StyleUnderline"/>
        </w:rPr>
        <w:t>Nationale</w:t>
      </w:r>
      <w:proofErr w:type="spellEnd"/>
      <w:r w:rsidRPr="00D641EA">
        <w:rPr>
          <w:rStyle w:val="StyleUnderline"/>
        </w:rPr>
        <w:t>; Nick Griffin, the leader of</w:t>
      </w:r>
      <w:r>
        <w:rPr>
          <w:rStyle w:val="StyleUnderline"/>
        </w:rPr>
        <w:t xml:space="preserve"> </w:t>
      </w:r>
      <w:r w:rsidRPr="00D641EA">
        <w:rPr>
          <w:rStyle w:val="StyleUnderline"/>
        </w:rPr>
        <w:t xml:space="preserve">the British National Party; leaders of the Belgian racist movement </w:t>
      </w:r>
      <w:proofErr w:type="spellStart"/>
      <w:r w:rsidRPr="00D641EA">
        <w:rPr>
          <w:rStyle w:val="StyleUnderline"/>
        </w:rPr>
        <w:t>Vlaams</w:t>
      </w:r>
      <w:proofErr w:type="spellEnd"/>
      <w:r w:rsidRPr="00D641EA">
        <w:rPr>
          <w:rStyle w:val="StyleUnderline"/>
        </w:rPr>
        <w:t xml:space="preserve"> </w:t>
      </w:r>
      <w:proofErr w:type="spellStart"/>
      <w:r w:rsidRPr="00D641EA">
        <w:rPr>
          <w:rStyle w:val="StyleUnderline"/>
        </w:rPr>
        <w:t>Belang</w:t>
      </w:r>
      <w:proofErr w:type="spellEnd"/>
      <w:r w:rsidRPr="00D641EA">
        <w:rPr>
          <w:rStyle w:val="StyleUnderline"/>
        </w:rPr>
        <w:t>; and</w:t>
      </w:r>
      <w:r>
        <w:rPr>
          <w:rStyle w:val="StyleUnderline"/>
        </w:rPr>
        <w:t xml:space="preserve"> </w:t>
      </w:r>
      <w:r w:rsidRPr="00D641EA">
        <w:rPr>
          <w:rStyle w:val="StyleUnderline"/>
        </w:rPr>
        <w:t xml:space="preserve">Gabor </w:t>
      </w:r>
      <w:proofErr w:type="spellStart"/>
      <w:r w:rsidRPr="00D641EA">
        <w:rPr>
          <w:rStyle w:val="StyleUnderline"/>
        </w:rPr>
        <w:t>Vona</w:t>
      </w:r>
      <w:proofErr w:type="spellEnd"/>
      <w:r w:rsidRPr="00D641EA">
        <w:rPr>
          <w:rStyle w:val="StyleUnderline"/>
        </w:rPr>
        <w:t xml:space="preserve"> of Hungary’s racist party, </w:t>
      </w:r>
      <w:proofErr w:type="spellStart"/>
      <w:r w:rsidRPr="00D641EA">
        <w:rPr>
          <w:rStyle w:val="StyleUnderline"/>
        </w:rPr>
        <w:t>Jobbik</w:t>
      </w:r>
      <w:proofErr w:type="spellEnd"/>
      <w:r w:rsidRPr="00D641EA">
        <w:t xml:space="preserve"> (</w:t>
      </w:r>
      <w:proofErr w:type="spellStart"/>
      <w:r w:rsidRPr="00D641EA">
        <w:t>Shekhovtsov</w:t>
      </w:r>
      <w:proofErr w:type="spellEnd"/>
      <w:r w:rsidRPr="00D641EA">
        <w:t>, 2015). Members of these parties helped monitor the ‘referendum’ in Crimea on its annexation by Russia in 2014, suggesting that the Russian government can now mobilize international right-wing support for its policies.10</w:t>
      </w:r>
    </w:p>
    <w:p w:rsidR="005E4AB6" w:rsidRPr="005E4AB6" w:rsidRDefault="005E4AB6" w:rsidP="005E4AB6"/>
    <w:p w:rsidR="00B811DF" w:rsidRDefault="00B811DF" w:rsidP="00B811DF">
      <w:pPr>
        <w:pStyle w:val="Heading4"/>
      </w:pPr>
      <w:r>
        <w:t xml:space="preserve">The alternative and the role of debate is to center epistemology that involves the benefits of US primacy. </w:t>
      </w:r>
    </w:p>
    <w:p w:rsidR="00B811DF" w:rsidRPr="00DE2492" w:rsidRDefault="00B811DF" w:rsidP="00B811DF">
      <w:pPr>
        <w:pStyle w:val="Heading4"/>
      </w:pPr>
      <w:r w:rsidRPr="00DE2492">
        <w:t xml:space="preserve">Nuanced debates about the </w:t>
      </w:r>
      <w:r w:rsidRPr="00DE2492">
        <w:rPr>
          <w:u w:val="single"/>
        </w:rPr>
        <w:t>necessity</w:t>
      </w:r>
      <w:r w:rsidRPr="00DE2492">
        <w:t xml:space="preserve"> of internationalism </w:t>
      </w:r>
      <w:r w:rsidRPr="00DE2492">
        <w:rPr>
          <w:u w:val="single"/>
        </w:rPr>
        <w:t>lock in</w:t>
      </w:r>
      <w:r w:rsidRPr="00DE2492">
        <w:t xml:space="preserve"> deep engagement---the public is </w:t>
      </w:r>
      <w:r w:rsidRPr="00DE2492">
        <w:rPr>
          <w:u w:val="single"/>
        </w:rPr>
        <w:t>primed</w:t>
      </w:r>
      <w:r w:rsidRPr="00DE2492">
        <w:t xml:space="preserve"> to ignore the </w:t>
      </w:r>
      <w:r w:rsidRPr="00DE2492">
        <w:rPr>
          <w:u w:val="single"/>
        </w:rPr>
        <w:t>benefits</w:t>
      </w:r>
      <w:r w:rsidRPr="00DE2492">
        <w:t xml:space="preserve"> of great-power peace in favor of </w:t>
      </w:r>
      <w:r w:rsidRPr="00DE2492">
        <w:rPr>
          <w:u w:val="single"/>
        </w:rPr>
        <w:t>shallow indictments</w:t>
      </w:r>
      <w:r>
        <w:t xml:space="preserve"> of its cost.</w:t>
      </w:r>
      <w:r w:rsidR="009F4CBE">
        <w:t xml:space="preserve"> </w:t>
      </w:r>
    </w:p>
    <w:p w:rsidR="00B811DF" w:rsidRPr="00DE2492" w:rsidRDefault="00B811DF" w:rsidP="00B811DF">
      <w:r w:rsidRPr="00DE2492">
        <w:t xml:space="preserve">---Card is the </w:t>
      </w:r>
      <w:proofErr w:type="gramStart"/>
      <w:r w:rsidRPr="00DE2492">
        <w:t>5</w:t>
      </w:r>
      <w:r w:rsidRPr="00DE2492">
        <w:rPr>
          <w:vertAlign w:val="superscript"/>
        </w:rPr>
        <w:t>th</w:t>
      </w:r>
      <w:proofErr w:type="gramEnd"/>
      <w:r w:rsidRPr="00DE2492">
        <w:t xml:space="preserve"> of a list of things to help </w:t>
      </w:r>
      <w:proofErr w:type="spellStart"/>
      <w:r w:rsidRPr="00DE2492">
        <w:t>heg</w:t>
      </w:r>
      <w:proofErr w:type="spellEnd"/>
      <w:r w:rsidRPr="00DE2492">
        <w:t xml:space="preserve"> ---- here are the other 4</w:t>
      </w:r>
    </w:p>
    <w:p w:rsidR="00B811DF" w:rsidRPr="00DE2492" w:rsidRDefault="00B811DF" w:rsidP="00B811DF">
      <w:pPr>
        <w:pStyle w:val="ListParagraph"/>
        <w:numPr>
          <w:ilvl w:val="0"/>
          <w:numId w:val="11"/>
        </w:numPr>
        <w:rPr>
          <w:rFonts w:ascii="Calibri" w:hAnsi="Calibri"/>
        </w:rPr>
      </w:pPr>
      <w:r w:rsidRPr="00DE2492">
        <w:rPr>
          <w:rFonts w:ascii="Calibri" w:hAnsi="Calibri"/>
        </w:rPr>
        <w:t>Sustain grand strategy</w:t>
      </w:r>
    </w:p>
    <w:p w:rsidR="00B811DF" w:rsidRPr="00DE2492" w:rsidRDefault="00B811DF" w:rsidP="00B811DF">
      <w:pPr>
        <w:pStyle w:val="ListParagraph"/>
        <w:numPr>
          <w:ilvl w:val="0"/>
          <w:numId w:val="11"/>
        </w:numPr>
        <w:rPr>
          <w:rFonts w:ascii="Calibri" w:hAnsi="Calibri"/>
        </w:rPr>
      </w:pPr>
      <w:r w:rsidRPr="00DE2492">
        <w:rPr>
          <w:rFonts w:ascii="Calibri" w:hAnsi="Calibri"/>
        </w:rPr>
        <w:t xml:space="preserve">Fund/maintain primacy </w:t>
      </w:r>
    </w:p>
    <w:p w:rsidR="00B811DF" w:rsidRPr="00DE2492" w:rsidRDefault="00B811DF" w:rsidP="00B811DF">
      <w:pPr>
        <w:pStyle w:val="ListParagraph"/>
        <w:numPr>
          <w:ilvl w:val="0"/>
          <w:numId w:val="11"/>
        </w:numPr>
        <w:rPr>
          <w:rFonts w:ascii="Calibri" w:hAnsi="Calibri"/>
        </w:rPr>
      </w:pPr>
      <w:r w:rsidRPr="00DE2492">
        <w:rPr>
          <w:rFonts w:ascii="Calibri" w:hAnsi="Calibri"/>
        </w:rPr>
        <w:t>Sustain alliances</w:t>
      </w:r>
    </w:p>
    <w:p w:rsidR="00B811DF" w:rsidRPr="00DE2492" w:rsidRDefault="00B811DF" w:rsidP="00B811DF">
      <w:pPr>
        <w:pStyle w:val="ListParagraph"/>
        <w:numPr>
          <w:ilvl w:val="0"/>
          <w:numId w:val="11"/>
        </w:numPr>
        <w:rPr>
          <w:rFonts w:ascii="Calibri" w:hAnsi="Calibri"/>
        </w:rPr>
      </w:pPr>
      <w:r w:rsidRPr="00DE2492">
        <w:rPr>
          <w:rFonts w:ascii="Calibri" w:hAnsi="Calibri"/>
        </w:rPr>
        <w:t xml:space="preserve">Use relative restraint </w:t>
      </w:r>
    </w:p>
    <w:p w:rsidR="00B811DF" w:rsidRPr="00DE2492" w:rsidRDefault="00B811DF" w:rsidP="00B811DF">
      <w:r w:rsidRPr="00DE2492">
        <w:rPr>
          <w:b/>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21-23]</w:t>
      </w:r>
    </w:p>
    <w:p w:rsidR="00B811DF" w:rsidRPr="00DE2492" w:rsidRDefault="00B811DF" w:rsidP="00B811DF">
      <w:pPr>
        <w:rPr>
          <w:sz w:val="16"/>
        </w:rPr>
      </w:pPr>
      <w:r w:rsidRPr="00DE2492">
        <w:rPr>
          <w:sz w:val="16"/>
        </w:rPr>
        <w:t xml:space="preserve">Fifth and finally, </w:t>
      </w:r>
      <w:r w:rsidRPr="00DE2492">
        <w:rPr>
          <w:rStyle w:val="StyleUnderline"/>
          <w:highlight w:val="green"/>
        </w:rPr>
        <w:t xml:space="preserve">sustaining </w:t>
      </w:r>
      <w:proofErr w:type="gramStart"/>
      <w:r w:rsidRPr="00DE2492">
        <w:rPr>
          <w:rStyle w:val="StyleUnderline"/>
          <w:highlight w:val="green"/>
        </w:rPr>
        <w:t>America’s</w:t>
      </w:r>
      <w:proofErr w:type="gramEnd"/>
      <w:r w:rsidRPr="00DE2492">
        <w:rPr>
          <w:rStyle w:val="StyleUnderline"/>
        </w:rPr>
        <w:t xml:space="preserve"> post–Cold War </w:t>
      </w:r>
      <w:r w:rsidRPr="00DE2492">
        <w:rPr>
          <w:rStyle w:val="StyleUnderline"/>
          <w:highlight w:val="green"/>
        </w:rPr>
        <w:t>strategy entails</w:t>
      </w:r>
      <w:r w:rsidRPr="00DE2492">
        <w:rPr>
          <w:sz w:val="16"/>
          <w:highlight w:val="green"/>
        </w:rPr>
        <w:t xml:space="preserve"> </w:t>
      </w:r>
      <w:r w:rsidRPr="00DE2492">
        <w:rPr>
          <w:rStyle w:val="Emphasis"/>
          <w:highlight w:val="green"/>
        </w:rPr>
        <w:t>persuading the</w:t>
      </w:r>
      <w:r w:rsidRPr="00DE2492">
        <w:rPr>
          <w:rStyle w:val="Emphasis"/>
        </w:rPr>
        <w:t xml:space="preserve"> American </w:t>
      </w:r>
      <w:r w:rsidRPr="00DE2492">
        <w:rPr>
          <w:rStyle w:val="Emphasis"/>
          <w:highlight w:val="green"/>
        </w:rPr>
        <w:t>public</w:t>
      </w:r>
      <w:r w:rsidRPr="00DE2492">
        <w:rPr>
          <w:sz w:val="16"/>
          <w:highlight w:val="green"/>
        </w:rPr>
        <w:t xml:space="preserve"> </w:t>
      </w:r>
      <w:r w:rsidRPr="00DE2492">
        <w:rPr>
          <w:rStyle w:val="StyleUnderline"/>
          <w:highlight w:val="green"/>
        </w:rPr>
        <w:t>to</w:t>
      </w:r>
      <w:r w:rsidRPr="00DE2492">
        <w:rPr>
          <w:sz w:val="16"/>
          <w:highlight w:val="green"/>
        </w:rPr>
        <w:t xml:space="preserve"> </w:t>
      </w:r>
      <w:r w:rsidRPr="00DE2492">
        <w:rPr>
          <w:rStyle w:val="Emphasis"/>
          <w:highlight w:val="green"/>
        </w:rPr>
        <w:t>recommit</w:t>
      </w:r>
      <w:r w:rsidRPr="00DE2492">
        <w:rPr>
          <w:rStyle w:val="StyleUnderline"/>
        </w:rPr>
        <w:t xml:space="preserve"> to that strategy and the investments it requires</w:t>
      </w:r>
      <w:r w:rsidRPr="00DE2492">
        <w:rPr>
          <w:sz w:val="16"/>
        </w:rPr>
        <w:t xml:space="preserve">. The state of American opinion on that subject is currently ambiguous. </w:t>
      </w:r>
      <w:proofErr w:type="gramStart"/>
      <w:r w:rsidRPr="00DE2492">
        <w:rPr>
          <w:sz w:val="16"/>
        </w:rPr>
        <w:t xml:space="preserve">Polling data indicates that public support for most key aspects of American internationalism has recovered somewhat from where it was in 2012–13, and is again at or near postwar averages.32 But </w:t>
      </w:r>
      <w:r w:rsidRPr="00DE2492">
        <w:rPr>
          <w:rStyle w:val="StyleUnderline"/>
        </w:rPr>
        <w:t xml:space="preserve">the </w:t>
      </w:r>
      <w:r w:rsidRPr="00DE2492">
        <w:rPr>
          <w:rStyle w:val="StyleUnderline"/>
          <w:highlight w:val="green"/>
        </w:rPr>
        <w:t xml:space="preserve">2016 </w:t>
      </w:r>
      <w:r w:rsidRPr="00DE2492">
        <w:rPr>
          <w:rStyle w:val="StyleUnderline"/>
        </w:rPr>
        <w:t xml:space="preserve">election cycle and its eventual outcome </w:t>
      </w:r>
      <w:r w:rsidRPr="00DE2492">
        <w:rPr>
          <w:rStyle w:val="StyleUnderline"/>
          <w:highlight w:val="green"/>
        </w:rPr>
        <w:t xml:space="preserve">revealed </w:t>
      </w:r>
      <w:r w:rsidRPr="00DE2492">
        <w:rPr>
          <w:rStyle w:val="Emphasis"/>
          <w:highlight w:val="green"/>
        </w:rPr>
        <w:t>strong support</w:t>
      </w:r>
      <w:r w:rsidRPr="00DE2492">
        <w:rPr>
          <w:rStyle w:val="StyleUnderline"/>
          <w:highlight w:val="green"/>
        </w:rPr>
        <w:t xml:space="preserve"> for </w:t>
      </w:r>
      <w:r w:rsidRPr="00DE2492">
        <w:rPr>
          <w:rStyle w:val="StyleUnderline"/>
        </w:rPr>
        <w:t>candidates who advocated</w:t>
      </w:r>
      <w:r w:rsidRPr="00DE2492">
        <w:rPr>
          <w:sz w:val="16"/>
        </w:rPr>
        <w:t xml:space="preserve"> </w:t>
      </w:r>
      <w:r w:rsidRPr="00DE2492">
        <w:rPr>
          <w:rStyle w:val="Emphasis"/>
          <w:highlight w:val="green"/>
        </w:rPr>
        <w:t>rolling back</w:t>
      </w:r>
      <w:r w:rsidRPr="00DE2492">
        <w:rPr>
          <w:rStyle w:val="Emphasis"/>
        </w:rPr>
        <w:t xml:space="preserve"> key elements of post–Cold War (</w:t>
      </w:r>
      <w:r w:rsidRPr="00DE2492">
        <w:rPr>
          <w:sz w:val="16"/>
        </w:rPr>
        <w:t xml:space="preserve">and post–World War II) </w:t>
      </w:r>
      <w:r w:rsidRPr="00DE2492">
        <w:rPr>
          <w:rStyle w:val="Emphasis"/>
          <w:highlight w:val="green"/>
        </w:rPr>
        <w:t>grand strategy</w:t>
      </w:r>
      <w:r w:rsidRPr="00DE2492">
        <w:rPr>
          <w:sz w:val="16"/>
        </w:rPr>
        <w:t>, from free trade to U.S</w:t>
      </w:r>
      <w:r w:rsidRPr="00DB5FE9">
        <w:rPr>
          <w:sz w:val="16"/>
        </w:rPr>
        <w:t>. alliances.</w:t>
      </w:r>
      <w:proofErr w:type="gramEnd"/>
      <w:r w:rsidRPr="00DB5FE9">
        <w:rPr>
          <w:sz w:val="16"/>
        </w:rPr>
        <w:t xml:space="preserve"> </w:t>
      </w:r>
      <w:proofErr w:type="gramStart"/>
      <w:r w:rsidRPr="00DB5FE9">
        <w:rPr>
          <w:rStyle w:val="StyleUnderline"/>
        </w:rPr>
        <w:t xml:space="preserve">This atmosphere reflects </w:t>
      </w:r>
      <w:r w:rsidRPr="00DB5FE9">
        <w:rPr>
          <w:rStyle w:val="Emphasis"/>
        </w:rPr>
        <w:t>discontent</w:t>
      </w:r>
      <w:r w:rsidRPr="00DB5FE9">
        <w:rPr>
          <w:rStyle w:val="StyleUnderline"/>
        </w:rPr>
        <w:t xml:space="preserve"> with</w:t>
      </w:r>
      <w:r w:rsidRPr="00DE2492">
        <w:rPr>
          <w:rStyle w:val="StyleUnderline"/>
        </w:rPr>
        <w:t xml:space="preserve"> the </w:t>
      </w:r>
      <w:r w:rsidRPr="00DE2492">
        <w:rPr>
          <w:rStyle w:val="Emphasis"/>
        </w:rPr>
        <w:t>failures</w:t>
      </w:r>
      <w:r w:rsidRPr="00DE2492">
        <w:rPr>
          <w:rStyle w:val="StyleUnderline"/>
        </w:rPr>
        <w:t xml:space="preserve"> and </w:t>
      </w:r>
      <w:r w:rsidRPr="00DE2492">
        <w:rPr>
          <w:rStyle w:val="Emphasis"/>
        </w:rPr>
        <w:t>frustrations</w:t>
      </w:r>
      <w:r w:rsidRPr="00DE2492">
        <w:rPr>
          <w:sz w:val="16"/>
        </w:rPr>
        <w:t xml:space="preserve"> </w:t>
      </w:r>
      <w:r w:rsidRPr="00DE2492">
        <w:rPr>
          <w:rStyle w:val="StyleUnderline"/>
        </w:rPr>
        <w:t>of U.S. grand strategy</w:t>
      </w:r>
      <w:r w:rsidRPr="00DE2492">
        <w:rPr>
          <w:sz w:val="16"/>
        </w:rPr>
        <w:t xml:space="preserve"> in the post–Cold War era, no doubt, </w:t>
      </w:r>
      <w:r w:rsidRPr="00DE2492">
        <w:rPr>
          <w:rStyle w:val="StyleUnderline"/>
        </w:rPr>
        <w:t xml:space="preserve">yet it also reflects the fact that American </w:t>
      </w:r>
      <w:r w:rsidRPr="00DE2492">
        <w:rPr>
          <w:rStyle w:val="StyleUnderline"/>
          <w:highlight w:val="green"/>
        </w:rPr>
        <w:t xml:space="preserve">strategy seems </w:t>
      </w:r>
      <w:r w:rsidRPr="00DE2492">
        <w:rPr>
          <w:rStyle w:val="StyleUnderline"/>
        </w:rPr>
        <w:t xml:space="preserve">at risk of becoming </w:t>
      </w:r>
      <w:r w:rsidRPr="00DE2492">
        <w:rPr>
          <w:rStyle w:val="StyleUnderline"/>
          <w:highlight w:val="green"/>
        </w:rPr>
        <w:t>a </w:t>
      </w:r>
      <w:r w:rsidRPr="00DE2492">
        <w:rPr>
          <w:rStyle w:val="Emphasis"/>
          <w:highlight w:val="green"/>
        </w:rPr>
        <w:t>victim of its own success</w:t>
      </w:r>
      <w:r w:rsidRPr="00DE2492">
        <w:rPr>
          <w:sz w:val="16"/>
        </w:rPr>
        <w:t xml:space="preserve">.33 By helping to foster a comparatively stable and congenial environment, </w:t>
      </w:r>
      <w:r w:rsidRPr="00DB5FE9">
        <w:rPr>
          <w:rStyle w:val="StyleUnderline"/>
        </w:rPr>
        <w:t xml:space="preserve">American policies have made it more difficult for Americans to </w:t>
      </w:r>
      <w:r w:rsidRPr="00DB5FE9">
        <w:rPr>
          <w:rStyle w:val="Emphasis"/>
        </w:rPr>
        <w:t>remember</w:t>
      </w:r>
      <w:r w:rsidRPr="00DB5FE9">
        <w:rPr>
          <w:rStyle w:val="StyleUnderline"/>
        </w:rPr>
        <w:t xml:space="preserve"> why </w:t>
      </w:r>
      <w:r w:rsidRPr="00DB5FE9">
        <w:rPr>
          <w:rStyle w:val="Emphasis"/>
        </w:rPr>
        <w:t>significant investments in the global order are needed</w:t>
      </w:r>
      <w:r w:rsidRPr="00DB5FE9">
        <w:rPr>
          <w:sz w:val="16"/>
        </w:rPr>
        <w:t xml:space="preserve"> in the first place.</w:t>
      </w:r>
      <w:proofErr w:type="gramEnd"/>
    </w:p>
    <w:p w:rsidR="00B811DF" w:rsidRPr="00DE2492" w:rsidRDefault="00B811DF" w:rsidP="00B811DF">
      <w:pPr>
        <w:rPr>
          <w:rStyle w:val="StyleUnderline"/>
        </w:rPr>
      </w:pPr>
      <w:r w:rsidRPr="00DE2492">
        <w:rPr>
          <w:sz w:val="16"/>
        </w:rPr>
        <w:t xml:space="preserve">Today, this </w:t>
      </w:r>
      <w:r w:rsidRPr="00DE2492">
        <w:rPr>
          <w:rStyle w:val="Emphasis"/>
          <w:highlight w:val="green"/>
        </w:rPr>
        <w:t>ambivalence</w:t>
      </w:r>
      <w:r w:rsidRPr="00DE2492">
        <w:rPr>
          <w:sz w:val="16"/>
        </w:rPr>
        <w:t xml:space="preserve"> </w:t>
      </w:r>
      <w:r w:rsidRPr="00DE2492">
        <w:rPr>
          <w:rStyle w:val="StyleUnderline"/>
          <w:highlight w:val="green"/>
        </w:rPr>
        <w:t>is becoming</w:t>
      </w:r>
      <w:r w:rsidRPr="00DE2492">
        <w:rPr>
          <w:rStyle w:val="StyleUnderline"/>
        </w:rPr>
        <w:t xml:space="preserve"> increasingly </w:t>
      </w:r>
      <w:r w:rsidRPr="00DE2492">
        <w:rPr>
          <w:rStyle w:val="Emphasis"/>
          <w:highlight w:val="green"/>
        </w:rPr>
        <w:t>problematic</w:t>
      </w:r>
      <w:r w:rsidRPr="00DE2492">
        <w:rPr>
          <w:sz w:val="16"/>
        </w:rPr>
        <w:t xml:space="preserve">, for the simple reason that </w:t>
      </w:r>
      <w:r w:rsidRPr="00DB5FE9">
        <w:rPr>
          <w:rStyle w:val="StyleUnderline"/>
        </w:rPr>
        <w:t>properly resourcing American strategy requires making politically difficult trade-offs with respect to entitlements and other ballooning domestic costs</w:t>
      </w:r>
      <w:r w:rsidRPr="00DB5FE9">
        <w:rPr>
          <w:sz w:val="16"/>
        </w:rPr>
        <w:t xml:space="preserve">. </w:t>
      </w:r>
      <w:proofErr w:type="gramStart"/>
      <w:r w:rsidRPr="00DB5FE9">
        <w:rPr>
          <w:sz w:val="16"/>
        </w:rPr>
        <w:t>It is also becoming</w:t>
      </w:r>
      <w:r w:rsidRPr="00DE2492">
        <w:rPr>
          <w:sz w:val="16"/>
        </w:rPr>
        <w:t xml:space="preserve"> problematic, of course, because e</w:t>
      </w:r>
      <w:r w:rsidRPr="00DE2492">
        <w:rPr>
          <w:rStyle w:val="StyleUnderline"/>
        </w:rPr>
        <w:t xml:space="preserve">ven if the American public seems to support particular aspects of American grand strategy, </w:t>
      </w:r>
      <w:r w:rsidRPr="00DE2492">
        <w:rPr>
          <w:rStyle w:val="StyleUnderline"/>
          <w:highlight w:val="green"/>
        </w:rPr>
        <w:t xml:space="preserve">the </w:t>
      </w:r>
      <w:r w:rsidRPr="00DE2492">
        <w:rPr>
          <w:rStyle w:val="Emphasis"/>
          <w:highlight w:val="green"/>
        </w:rPr>
        <w:t>public</w:t>
      </w:r>
      <w:r w:rsidRPr="00DE2492">
        <w:rPr>
          <w:rStyle w:val="StyleUnderline"/>
          <w:highlight w:val="green"/>
        </w:rPr>
        <w:t xml:space="preserve"> has shown itself </w:t>
      </w:r>
      <w:r w:rsidRPr="00DE2492">
        <w:rPr>
          <w:rStyle w:val="Emphasis"/>
          <w:highlight w:val="green"/>
        </w:rPr>
        <w:t>willing to elect a president who appears to care little</w:t>
      </w:r>
      <w:r w:rsidRPr="00DE2492">
        <w:rPr>
          <w:rStyle w:val="StyleUnderline"/>
        </w:rPr>
        <w:t xml:space="preserve"> for the successful postwar and post–Cold War </w:t>
      </w:r>
      <w:r w:rsidRPr="00DB5FE9">
        <w:rPr>
          <w:rStyle w:val="StyleUnderline"/>
        </w:rPr>
        <w:t>tradition</w:t>
      </w:r>
      <w:r w:rsidRPr="00DB5FE9">
        <w:rPr>
          <w:sz w:val="16"/>
        </w:rPr>
        <w:t>, even if he has, so far, maintained more aspects of that tradition as president than his campaign rhetoric might have led one to expect.</w:t>
      </w:r>
      <w:proofErr w:type="gramEnd"/>
      <w:r w:rsidRPr="00DB5FE9">
        <w:rPr>
          <w:sz w:val="16"/>
        </w:rPr>
        <w:t xml:space="preserve"> In the future—and indeed, </w:t>
      </w:r>
      <w:r w:rsidRPr="00DB5FE9">
        <w:rPr>
          <w:rStyle w:val="StyleUnderline"/>
        </w:rPr>
        <w:t>looking beyond Trump’s presidency</w:t>
      </w:r>
      <w:r w:rsidRPr="00DE2492">
        <w:rPr>
          <w:rStyle w:val="StyleUnderline"/>
        </w:rPr>
        <w:t xml:space="preserve">— </w:t>
      </w:r>
      <w:r w:rsidRPr="00DE2492">
        <w:rPr>
          <w:rStyle w:val="StyleUnderline"/>
          <w:highlight w:val="green"/>
        </w:rPr>
        <w:t xml:space="preserve">sustaining </w:t>
      </w:r>
      <w:r w:rsidRPr="00DE2492">
        <w:rPr>
          <w:rStyle w:val="StyleUnderline"/>
        </w:rPr>
        <w:t xml:space="preserve">American </w:t>
      </w:r>
      <w:r w:rsidRPr="00DE2492">
        <w:rPr>
          <w:rStyle w:val="StyleUnderline"/>
          <w:highlight w:val="green"/>
        </w:rPr>
        <w:t>grand strategy will</w:t>
      </w:r>
      <w:r w:rsidRPr="00DE2492">
        <w:rPr>
          <w:rStyle w:val="StyleUnderline"/>
        </w:rPr>
        <w:t xml:space="preserve"> thus </w:t>
      </w:r>
      <w:r w:rsidRPr="00DE2492">
        <w:rPr>
          <w:rStyle w:val="StyleUnderline"/>
          <w:highlight w:val="green"/>
        </w:rPr>
        <w:t>require</w:t>
      </w:r>
      <w:r w:rsidRPr="00DE2492">
        <w:rPr>
          <w:rStyle w:val="StyleUnderline"/>
        </w:rPr>
        <w:t xml:space="preserve"> </w:t>
      </w:r>
      <w:proofErr w:type="gramStart"/>
      <w:r w:rsidRPr="00DE2492">
        <w:rPr>
          <w:rStyle w:val="StyleUnderline"/>
        </w:rPr>
        <w:t xml:space="preserve">more </w:t>
      </w:r>
      <w:r w:rsidRPr="00DE2492">
        <w:rPr>
          <w:rStyle w:val="Emphasis"/>
        </w:rPr>
        <w:t xml:space="preserve">intensive </w:t>
      </w:r>
      <w:r w:rsidRPr="00DE2492">
        <w:rPr>
          <w:rStyle w:val="Emphasis"/>
          <w:highlight w:val="green"/>
        </w:rPr>
        <w:t>political</w:t>
      </w:r>
      <w:r w:rsidRPr="00DE2492">
        <w:rPr>
          <w:rStyle w:val="Emphasis"/>
        </w:rPr>
        <w:t xml:space="preserve"> </w:t>
      </w:r>
      <w:r w:rsidRPr="00DE2492">
        <w:rPr>
          <w:rStyle w:val="Emphasis"/>
          <w:highlight w:val="green"/>
        </w:rPr>
        <w:t>efforts</w:t>
      </w:r>
      <w:proofErr w:type="gramEnd"/>
      <w:r w:rsidRPr="00DE2492">
        <w:rPr>
          <w:rStyle w:val="StyleUnderline"/>
        </w:rPr>
        <w:t xml:space="preserve">. </w:t>
      </w:r>
    </w:p>
    <w:p w:rsidR="00B811DF" w:rsidRPr="00DE2492" w:rsidRDefault="00B811DF" w:rsidP="00B811DF">
      <w:pPr>
        <w:rPr>
          <w:rStyle w:val="StyleUnderline"/>
        </w:rPr>
      </w:pPr>
      <w:r w:rsidRPr="00DE2492">
        <w:rPr>
          <w:rStyle w:val="StyleUnderline"/>
        </w:rPr>
        <w:t>A</w:t>
      </w:r>
      <w:r w:rsidRPr="00DB5FE9">
        <w:rPr>
          <w:rStyle w:val="StyleUnderline"/>
        </w:rPr>
        <w:t>m</w:t>
      </w:r>
      <w:r w:rsidRPr="00DE2492">
        <w:rPr>
          <w:rStyle w:val="StyleUnderline"/>
        </w:rPr>
        <w:t xml:space="preserve">erican </w:t>
      </w:r>
      <w:r w:rsidRPr="00DE2492">
        <w:rPr>
          <w:rStyle w:val="StyleUnderline"/>
          <w:highlight w:val="green"/>
        </w:rPr>
        <w:t xml:space="preserve">leaders </w:t>
      </w:r>
      <w:r w:rsidRPr="00DB5FE9">
        <w:rPr>
          <w:rStyle w:val="StyleUnderline"/>
        </w:rPr>
        <w:t xml:space="preserve">will need to more effectively make the case for </w:t>
      </w:r>
      <w:r w:rsidRPr="00DB5FE9">
        <w:rPr>
          <w:rStyle w:val="Emphasis"/>
        </w:rPr>
        <w:t>controversial</w:t>
      </w:r>
      <w:r w:rsidRPr="00DB5FE9">
        <w:rPr>
          <w:sz w:val="16"/>
        </w:rPr>
        <w:t xml:space="preserve"> </w:t>
      </w:r>
      <w:r w:rsidRPr="00DB5FE9">
        <w:rPr>
          <w:rStyle w:val="StyleUnderline"/>
        </w:rPr>
        <w:t xml:space="preserve">but </w:t>
      </w:r>
      <w:r w:rsidRPr="00DB5FE9">
        <w:rPr>
          <w:rStyle w:val="Emphasis"/>
        </w:rPr>
        <w:t>broadly beneficial policies</w:t>
      </w:r>
      <w:r w:rsidRPr="00DB5FE9">
        <w:rPr>
          <w:sz w:val="16"/>
        </w:rPr>
        <w:t xml:space="preserve"> </w:t>
      </w:r>
      <w:r w:rsidRPr="00DB5FE9">
        <w:rPr>
          <w:rStyle w:val="StyleUnderline"/>
        </w:rPr>
        <w:t xml:space="preserve">such as </w:t>
      </w:r>
      <w:r w:rsidRPr="00DB5FE9">
        <w:rPr>
          <w:rStyle w:val="Emphasis"/>
        </w:rPr>
        <w:t>free trade</w:t>
      </w:r>
      <w:r w:rsidRPr="00DB5FE9">
        <w:rPr>
          <w:sz w:val="16"/>
        </w:rPr>
        <w:t xml:space="preserve">, </w:t>
      </w:r>
      <w:r w:rsidRPr="00DB5FE9">
        <w:rPr>
          <w:rStyle w:val="StyleUnderline"/>
        </w:rPr>
        <w:t>while also addressing the inevitable socioeconomic dislocations such policies cause</w:t>
      </w:r>
      <w:r w:rsidRPr="00DB5FE9">
        <w:rPr>
          <w:sz w:val="16"/>
        </w:rPr>
        <w:t xml:space="preserve">.34 </w:t>
      </w:r>
      <w:r w:rsidRPr="00DB5FE9">
        <w:rPr>
          <w:rStyle w:val="StyleUnderline"/>
        </w:rPr>
        <w:t>They will</w:t>
      </w:r>
      <w:r w:rsidRPr="00DE2492">
        <w:rPr>
          <w:rStyle w:val="StyleUnderline"/>
        </w:rPr>
        <w:t xml:space="preserve"> </w:t>
      </w:r>
      <w:r w:rsidRPr="00DE2492">
        <w:rPr>
          <w:rStyle w:val="StyleUnderline"/>
          <w:highlight w:val="green"/>
        </w:rPr>
        <w:t>need to</w:t>
      </w:r>
      <w:r w:rsidRPr="00DE2492">
        <w:rPr>
          <w:rStyle w:val="StyleUnderline"/>
        </w:rPr>
        <w:t xml:space="preserve"> more fully </w:t>
      </w:r>
      <w:r w:rsidRPr="00DE2492">
        <w:rPr>
          <w:rStyle w:val="StyleUnderline"/>
          <w:highlight w:val="green"/>
        </w:rPr>
        <w:t xml:space="preserve">articulate the </w:t>
      </w:r>
      <w:r w:rsidRPr="00DE2492">
        <w:rPr>
          <w:rStyle w:val="Emphasis"/>
        </w:rPr>
        <w:t>underlying logic</w:t>
      </w:r>
      <w:r w:rsidRPr="00DE2492">
        <w:rPr>
          <w:rStyle w:val="StyleUnderline"/>
        </w:rPr>
        <w:t xml:space="preserve"> and </w:t>
      </w:r>
      <w:r w:rsidRPr="00DE2492">
        <w:rPr>
          <w:rStyle w:val="Emphasis"/>
          <w:highlight w:val="green"/>
        </w:rPr>
        <w:t>value of alliances</w:t>
      </w:r>
      <w:r w:rsidRPr="00DE2492">
        <w:rPr>
          <w:rStyle w:val="StyleUnderline"/>
        </w:rPr>
        <w:t xml:space="preserve"> </w:t>
      </w:r>
      <w:r w:rsidRPr="00DE2492">
        <w:rPr>
          <w:rStyle w:val="StyleUnderline"/>
          <w:highlight w:val="green"/>
        </w:rPr>
        <w:t xml:space="preserve">and </w:t>
      </w:r>
      <w:r w:rsidRPr="00DE2492">
        <w:rPr>
          <w:rStyle w:val="StyleUnderline"/>
        </w:rPr>
        <w:t>other</w:t>
      </w:r>
      <w:r w:rsidRPr="00DE2492">
        <w:rPr>
          <w:sz w:val="16"/>
        </w:rPr>
        <w:t xml:space="preserve"> </w:t>
      </w:r>
      <w:r w:rsidRPr="00DE2492">
        <w:rPr>
          <w:rStyle w:val="Emphasis"/>
          <w:highlight w:val="green"/>
        </w:rPr>
        <w:t>commitments</w:t>
      </w:r>
      <w:r w:rsidRPr="00DE2492">
        <w:rPr>
          <w:sz w:val="16"/>
          <w:highlight w:val="green"/>
        </w:rPr>
        <w:t xml:space="preserve"> </w:t>
      </w:r>
      <w:r w:rsidRPr="00DE2492">
        <w:rPr>
          <w:rStyle w:val="StyleUnderline"/>
          <w:highlight w:val="green"/>
        </w:rPr>
        <w:t xml:space="preserve">whose costs </w:t>
      </w:r>
      <w:r w:rsidRPr="00DE2492">
        <w:rPr>
          <w:rStyle w:val="StyleUnderline"/>
        </w:rPr>
        <w:t xml:space="preserve">are often </w:t>
      </w:r>
      <w:r w:rsidRPr="00DE2492">
        <w:rPr>
          <w:rStyle w:val="StyleUnderline"/>
          <w:highlight w:val="green"/>
        </w:rPr>
        <w:t xml:space="preserve">more </w:t>
      </w:r>
      <w:r w:rsidRPr="00DE2492">
        <w:rPr>
          <w:rStyle w:val="Emphasis"/>
          <w:highlight w:val="green"/>
        </w:rPr>
        <w:t>visible</w:t>
      </w:r>
      <w:r w:rsidRPr="00DE2492">
        <w:rPr>
          <w:rStyle w:val="Emphasis"/>
        </w:rPr>
        <w:t>—not to say greater—</w:t>
      </w:r>
      <w:r w:rsidRPr="00DE2492">
        <w:rPr>
          <w:rStyle w:val="Emphasis"/>
          <w:highlight w:val="green"/>
        </w:rPr>
        <w:t>than their benefits</w:t>
      </w:r>
      <w:r w:rsidRPr="00DE2492">
        <w:rPr>
          <w:rStyle w:val="Emphasis"/>
        </w:rPr>
        <w:t>.</w:t>
      </w:r>
      <w:r w:rsidRPr="00DE2492">
        <w:rPr>
          <w:sz w:val="16"/>
        </w:rPr>
        <w:t xml:space="preserve"> </w:t>
      </w:r>
      <w:r w:rsidRPr="00DE2492">
        <w:rPr>
          <w:rStyle w:val="StyleUnderline"/>
        </w:rPr>
        <w:t xml:space="preserve">They will need to remind Americans that their country’s leadership has not been a </w:t>
      </w:r>
      <w:r w:rsidRPr="00DE2492">
        <w:rPr>
          <w:rStyle w:val="Emphasis"/>
        </w:rPr>
        <w:t>matter of charity</w:t>
      </w:r>
      <w:r w:rsidRPr="00DE2492">
        <w:rPr>
          <w:sz w:val="16"/>
        </w:rPr>
        <w:t xml:space="preserve">; </w:t>
      </w:r>
      <w:r w:rsidRPr="00DE2492">
        <w:rPr>
          <w:rStyle w:val="StyleUnderline"/>
        </w:rPr>
        <w:t xml:space="preserve">it has helped produce an international order that is exceptional in its stability, liberalism, and benefits for the United States. </w:t>
      </w:r>
      <w:r w:rsidRPr="00DE2492">
        <w:rPr>
          <w:sz w:val="16"/>
        </w:rPr>
        <w:t xml:space="preserve">Not least, </w:t>
      </w:r>
      <w:r w:rsidRPr="00DE2492">
        <w:rPr>
          <w:rStyle w:val="StyleUnderline"/>
        </w:rPr>
        <w:t xml:space="preserve">they will need to make the case </w:t>
      </w:r>
      <w:r w:rsidRPr="00DB5FE9">
        <w:rPr>
          <w:rStyle w:val="StyleUnderline"/>
        </w:rPr>
        <w:t xml:space="preserve">that the </w:t>
      </w:r>
      <w:r w:rsidRPr="00DB5FE9">
        <w:rPr>
          <w:rStyle w:val="Emphasis"/>
        </w:rPr>
        <w:t xml:space="preserve">costs that the country has </w:t>
      </w:r>
      <w:r w:rsidRPr="00DB5FE9">
        <w:rPr>
          <w:rStyle w:val="StyleUnderline"/>
        </w:rPr>
        <w:t xml:space="preserve">borne in support of that order are designed to avoid the necessity of bearing </w:t>
      </w:r>
      <w:r w:rsidRPr="00DB5FE9">
        <w:rPr>
          <w:rStyle w:val="Emphasis"/>
        </w:rPr>
        <w:t>vastly higher costs if the international scene returned</w:t>
      </w:r>
      <w:r w:rsidRPr="00DE2492">
        <w:rPr>
          <w:rStyle w:val="Emphasis"/>
        </w:rPr>
        <w:t xml:space="preserve"> to a more tumultuous state</w:t>
      </w:r>
      <w:r w:rsidRPr="00DE2492">
        <w:rPr>
          <w:sz w:val="16"/>
        </w:rPr>
        <w:t xml:space="preserve">. After all, </w:t>
      </w:r>
      <w:r w:rsidRPr="00DE2492">
        <w:rPr>
          <w:rStyle w:val="StyleUnderline"/>
          <w:highlight w:val="green"/>
        </w:rPr>
        <w:t xml:space="preserve">the success of </w:t>
      </w:r>
      <w:r w:rsidRPr="00DE2492">
        <w:rPr>
          <w:rStyle w:val="StyleUnderline"/>
        </w:rPr>
        <w:t xml:space="preserve">American </w:t>
      </w:r>
      <w:r w:rsidRPr="00DE2492">
        <w:rPr>
          <w:rStyle w:val="StyleUnderline"/>
          <w:highlight w:val="green"/>
        </w:rPr>
        <w:t xml:space="preserve">statecraft is </w:t>
      </w:r>
      <w:r w:rsidRPr="00DE2492">
        <w:rPr>
          <w:rStyle w:val="StyleUnderline"/>
        </w:rPr>
        <w:t xml:space="preserve">often </w:t>
      </w:r>
      <w:r w:rsidRPr="00DE2492">
        <w:rPr>
          <w:rStyle w:val="StyleUnderline"/>
          <w:highlight w:val="green"/>
        </w:rPr>
        <w:t xml:space="preserve">reflected in </w:t>
      </w:r>
      <w:r w:rsidRPr="00DE2492">
        <w:rPr>
          <w:rStyle w:val="StyleUnderline"/>
        </w:rPr>
        <w:t xml:space="preserve">the </w:t>
      </w:r>
      <w:r w:rsidRPr="00DE2492">
        <w:rPr>
          <w:rStyle w:val="Emphasis"/>
          <w:highlight w:val="green"/>
        </w:rPr>
        <w:t>bad things</w:t>
      </w:r>
      <w:r w:rsidRPr="00DE2492">
        <w:rPr>
          <w:rStyle w:val="StyleUnderline"/>
          <w:highlight w:val="green"/>
        </w:rPr>
        <w:t xml:space="preserve"> that </w:t>
      </w:r>
      <w:proofErr w:type="gramStart"/>
      <w:r w:rsidRPr="00DE2492">
        <w:rPr>
          <w:rStyle w:val="Emphasis"/>
          <w:highlight w:val="green"/>
        </w:rPr>
        <w:t>don’t</w:t>
      </w:r>
      <w:proofErr w:type="gramEnd"/>
      <w:r w:rsidRPr="00DE2492">
        <w:rPr>
          <w:rStyle w:val="Emphasis"/>
          <w:highlight w:val="green"/>
        </w:rPr>
        <w:t xml:space="preserve"> happen</w:t>
      </w:r>
      <w:r w:rsidRPr="00DE2492">
        <w:rPr>
          <w:sz w:val="16"/>
          <w:highlight w:val="green"/>
        </w:rPr>
        <w:t xml:space="preserve"> </w:t>
      </w:r>
      <w:r w:rsidRPr="00DE2492">
        <w:rPr>
          <w:rStyle w:val="StyleUnderline"/>
        </w:rPr>
        <w:t xml:space="preserve">as well as in the </w:t>
      </w:r>
      <w:r w:rsidRPr="00DE2492">
        <w:rPr>
          <w:rStyle w:val="Emphasis"/>
        </w:rPr>
        <w:t>good things that do.</w:t>
      </w:r>
      <w:r w:rsidRPr="00DE2492">
        <w:rPr>
          <w:sz w:val="16"/>
        </w:rPr>
        <w:t xml:space="preserve"> </w:t>
      </w:r>
      <w:r w:rsidRPr="00DE2492">
        <w:rPr>
          <w:rStyle w:val="StyleUnderline"/>
          <w:highlight w:val="green"/>
        </w:rPr>
        <w:t>Making this point is</w:t>
      </w:r>
      <w:r w:rsidRPr="00DE2492">
        <w:rPr>
          <w:sz w:val="16"/>
          <w:highlight w:val="green"/>
        </w:rPr>
        <w:t xml:space="preserve"> </w:t>
      </w:r>
      <w:r w:rsidRPr="00DE2492">
        <w:rPr>
          <w:rStyle w:val="Emphasis"/>
          <w:highlight w:val="green"/>
        </w:rPr>
        <w:t xml:space="preserve">essential to reconsolidating </w:t>
      </w:r>
      <w:r w:rsidRPr="00DE2492">
        <w:rPr>
          <w:rStyle w:val="Emphasis"/>
        </w:rPr>
        <w:t xml:space="preserve">domestic </w:t>
      </w:r>
      <w:r w:rsidRPr="00DE2492">
        <w:rPr>
          <w:rStyle w:val="Emphasis"/>
          <w:highlight w:val="green"/>
        </w:rPr>
        <w:t xml:space="preserve">support </w:t>
      </w:r>
      <w:r w:rsidRPr="00DE2492">
        <w:rPr>
          <w:rStyle w:val="Emphasis"/>
        </w:rPr>
        <w:t>now and in the future</w:t>
      </w:r>
      <w:r w:rsidRPr="00DE2492">
        <w:rPr>
          <w:sz w:val="16"/>
        </w:rPr>
        <w:t>—</w:t>
      </w:r>
      <w:r w:rsidRPr="00DE2492">
        <w:rPr>
          <w:rStyle w:val="StyleUnderline"/>
          <w:highlight w:val="green"/>
        </w:rPr>
        <w:t xml:space="preserve">and </w:t>
      </w:r>
      <w:r w:rsidRPr="00DE2492">
        <w:rPr>
          <w:rStyle w:val="StyleUnderline"/>
        </w:rPr>
        <w:t xml:space="preserve">to </w:t>
      </w:r>
      <w:r w:rsidRPr="00DE2492">
        <w:rPr>
          <w:rStyle w:val="Emphasis"/>
          <w:highlight w:val="green"/>
        </w:rPr>
        <w:t xml:space="preserve">preserving </w:t>
      </w:r>
      <w:r w:rsidRPr="00DE2492">
        <w:rPr>
          <w:rStyle w:val="Emphasis"/>
        </w:rPr>
        <w:t xml:space="preserve">a </w:t>
      </w:r>
      <w:r w:rsidRPr="00DE2492">
        <w:rPr>
          <w:rStyle w:val="Emphasis"/>
          <w:highlight w:val="green"/>
        </w:rPr>
        <w:t>grand strategy</w:t>
      </w:r>
      <w:r w:rsidRPr="00DE2492">
        <w:rPr>
          <w:rStyle w:val="StyleUnderline"/>
        </w:rPr>
        <w:t xml:space="preserve"> that has delivered </w:t>
      </w:r>
      <w:proofErr w:type="gramStart"/>
      <w:r w:rsidRPr="00DE2492">
        <w:rPr>
          <w:rStyle w:val="Emphasis"/>
        </w:rPr>
        <w:t>pretty good</w:t>
      </w:r>
      <w:proofErr w:type="gramEnd"/>
      <w:r w:rsidRPr="00DE2492">
        <w:rPr>
          <w:rStyle w:val="Emphasis"/>
        </w:rPr>
        <w:t xml:space="preserve"> results for a quarter century</w:t>
      </w:r>
      <w:r w:rsidRPr="00DE2492">
        <w:rPr>
          <w:rStyle w:val="StyleUnderline"/>
        </w:rPr>
        <w:t>.</w:t>
      </w:r>
    </w:p>
    <w:p w:rsidR="00B811DF" w:rsidRPr="005E4AB6" w:rsidRDefault="00B811DF" w:rsidP="00B811DF"/>
    <w:p w:rsidR="005E4AB6" w:rsidRDefault="005E4AB6" w:rsidP="005E4AB6">
      <w:pPr>
        <w:pStyle w:val="Heading3"/>
      </w:pPr>
      <w:bookmarkStart w:id="0" w:name="_GoBack"/>
      <w:bookmarkEnd w:id="0"/>
      <w:r>
        <w:t>2</w:t>
      </w:r>
    </w:p>
    <w:p w:rsidR="00B811DF" w:rsidRPr="00B811DF" w:rsidRDefault="00B811DF" w:rsidP="00B811DF">
      <w:pPr>
        <w:pStyle w:val="ListParagraph"/>
        <w:numPr>
          <w:ilvl w:val="0"/>
          <w:numId w:val="21"/>
        </w:numPr>
      </w:pPr>
      <w:r>
        <w:t xml:space="preserve">Nuke war hurts </w:t>
      </w:r>
      <w:proofErr w:type="gramStart"/>
      <w:r>
        <w:t>native’s</w:t>
      </w:r>
      <w:proofErr w:type="gramEnd"/>
      <w:r>
        <w:t xml:space="preserve"> disproportionately, the need for more nuclear energy causes massive amount </w:t>
      </w:r>
      <w:proofErr w:type="spellStart"/>
      <w:r>
        <w:t>sof</w:t>
      </w:r>
      <w:proofErr w:type="spellEnd"/>
      <w:r>
        <w:t xml:space="preserve"> dumping on Native populations. </w:t>
      </w:r>
    </w:p>
    <w:p w:rsidR="005E4AB6" w:rsidRPr="00DE2492" w:rsidRDefault="005E4AB6" w:rsidP="005E4AB6">
      <w:pPr>
        <w:pStyle w:val="Heading4"/>
        <w:rPr>
          <w:rFonts w:cstheme="majorHAnsi"/>
          <w:szCs w:val="28"/>
        </w:rPr>
      </w:pPr>
      <w:r w:rsidRPr="00DE2492">
        <w:rPr>
          <w:rFonts w:cstheme="majorHAnsi"/>
          <w:szCs w:val="28"/>
        </w:rPr>
        <w:t xml:space="preserve">Extinction is the only coherent and egalitarian framework – prefer it </w:t>
      </w:r>
    </w:p>
    <w:p w:rsidR="005E4AB6" w:rsidRPr="00DE2492" w:rsidRDefault="005E4AB6" w:rsidP="005E4AB6">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w:t>
      </w:r>
      <w:proofErr w:type="gramStart"/>
      <w:r w:rsidRPr="00DE2492">
        <w:rPr>
          <w:rFonts w:cstheme="majorHAnsi"/>
        </w:rPr>
        <w:t>He was featured by The Guardian as one of the “young climate campaigners to watch”</w:t>
      </w:r>
      <w:proofErr w:type="gramEnd"/>
      <w:r w:rsidRPr="00DE2492">
        <w:rPr>
          <w:rFonts w:cstheme="majorHAnsi"/>
        </w:rPr>
        <w:t xml:space="preserve"> (2015). As a campaigner with the global civic movement </w:t>
      </w:r>
      <w:proofErr w:type="spellStart"/>
      <w:r w:rsidRPr="00DE2492">
        <w:rPr>
          <w:rFonts w:cstheme="majorHAnsi"/>
        </w:rPr>
        <w:t>Avaaz</w:t>
      </w:r>
      <w:proofErr w:type="spellEnd"/>
      <w:r w:rsidRPr="00DE2492">
        <w:rPr>
          <w:rFonts w:cstheme="majorHAnsi"/>
        </w:rPr>
        <w:t xml:space="preserve">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w:t>
      </w:r>
      <w:proofErr w:type="spellStart"/>
      <w:r w:rsidRPr="00DE2492">
        <w:rPr>
          <w:rFonts w:cstheme="majorHAnsi"/>
        </w:rPr>
        <w:t>Rampal</w:t>
      </w:r>
      <w:proofErr w:type="spellEnd"/>
      <w:r w:rsidRPr="00DE2492">
        <w:rPr>
          <w:rFonts w:cstheme="majorHAnsi"/>
        </w:rPr>
        <w:t xml:space="preserve"> coal plant in Bangladesh to protect the Sundarbans World Heritage forest, and elicited criticism of the plant from </w:t>
      </w:r>
      <w:proofErr w:type="spellStart"/>
      <w:r w:rsidRPr="00DE2492">
        <w:rPr>
          <w:rFonts w:cstheme="majorHAnsi"/>
        </w:rPr>
        <w:t>Crédit</w:t>
      </w:r>
      <w:proofErr w:type="spellEnd"/>
      <w:r w:rsidRPr="00DE2492">
        <w:rPr>
          <w:rFonts w:cstheme="majorHAnsi"/>
        </w:rPr>
        <w:t xml:space="preserve">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rsidR="005E4AB6" w:rsidRPr="00DE2492" w:rsidRDefault="005E4AB6" w:rsidP="005E4AB6">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proofErr w:type="gramStart"/>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dismissed</w:t>
      </w:r>
      <w:proofErr w:type="gramEnd"/>
      <w:r w:rsidRPr="00DE2492">
        <w:rPr>
          <w:rStyle w:val="StyleUnderline"/>
          <w:rFonts w:cstheme="majorHAnsi"/>
        </w:rPr>
        <w:t xml:space="preserve"> as </w:t>
      </w:r>
      <w:r w:rsidRPr="00DE2492">
        <w:rPr>
          <w:rStyle w:val="Emphasis"/>
          <w:rFonts w:cstheme="majorHAnsi"/>
        </w:rPr>
        <w:t>apocalyptic alarmism</w:t>
      </w:r>
      <w:r w:rsidRPr="00DE2492">
        <w:rPr>
          <w:rFonts w:cstheme="majorHAnsi"/>
          <w:sz w:val="12"/>
        </w:rPr>
        <w:t xml:space="preserve">. Sometimes, they are. </w:t>
      </w:r>
      <w:proofErr w:type="gramStart"/>
      <w:r w:rsidRPr="00DE2492">
        <w:rPr>
          <w:rFonts w:cstheme="majorHAnsi"/>
          <w:sz w:val="12"/>
        </w:rPr>
        <w:t>But</w:t>
      </w:r>
      <w:proofErr w:type="gramEnd"/>
      <w:r w:rsidRPr="00DE2492">
        <w:rPr>
          <w:rFonts w:cstheme="majorHAnsi"/>
          <w:sz w:val="12"/>
        </w:rPr>
        <w:t xml:space="preserve">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w:t>
      </w:r>
      <w:proofErr w:type="gramStart"/>
      <w:r w:rsidRPr="00DE2492">
        <w:rPr>
          <w:rFonts w:cstheme="majorHAnsi"/>
          <w:sz w:val="12"/>
        </w:rPr>
        <w:t>And</w:t>
      </w:r>
      <w:proofErr w:type="gramEnd"/>
      <w:r w:rsidRPr="00DE2492">
        <w:rPr>
          <w:rFonts w:cstheme="majorHAnsi"/>
          <w:sz w:val="12"/>
        </w:rPr>
        <w:t xml:space="preserve">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too many nuclear near-misses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Extinction is the rule, not the exception</w:t>
      </w:r>
      <w:r w:rsidRPr="00DE2492">
        <w:rPr>
          <w:rFonts w:cstheme="majorHAnsi"/>
          <w:sz w:val="12"/>
        </w:rPr>
        <w:t xml:space="preserve"> </w:t>
      </w:r>
      <w:proofErr w:type="gramStart"/>
      <w:r w:rsidRPr="00DE2492">
        <w:rPr>
          <w:rFonts w:cstheme="majorHAnsi"/>
          <w:sz w:val="12"/>
        </w:rPr>
        <w:t>More</w:t>
      </w:r>
      <w:proofErr w:type="gramEnd"/>
      <w:r w:rsidRPr="00DE2492">
        <w:rPr>
          <w:rFonts w:cstheme="majorHAnsi"/>
          <w:sz w:val="12"/>
        </w:rPr>
        <w:t xml:space="preserv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w:t>
      </w:r>
      <w:proofErr w:type="gramStart"/>
      <w:r w:rsidRPr="00DE2492">
        <w:rPr>
          <w:rFonts w:cstheme="majorHAnsi"/>
          <w:sz w:val="12"/>
        </w:rPr>
        <w:t>But</w:t>
      </w:r>
      <w:proofErr w:type="gramEnd"/>
      <w:r w:rsidRPr="00DE2492">
        <w:rPr>
          <w:rFonts w:cstheme="majorHAnsi"/>
          <w:sz w:val="12"/>
        </w:rPr>
        <w:t xml:space="preserve"> </w:t>
      </w:r>
      <w:r w:rsidRPr="00DE2492">
        <w:rPr>
          <w:rStyle w:val="StyleUnderline"/>
          <w:rFonts w:cstheme="majorHAnsi"/>
        </w:rPr>
        <w:t xml:space="preserve">if one cares to take a tour of the billions of years of life’s history, we find a litany of forgotten species. </w:t>
      </w:r>
      <w:proofErr w:type="gramStart"/>
      <w:r w:rsidRPr="00DE2492">
        <w:rPr>
          <w:rFonts w:cstheme="majorHAnsi"/>
          <w:sz w:val="12"/>
        </w:rPr>
        <w:t>And</w:t>
      </w:r>
      <w:proofErr w:type="gramEnd"/>
      <w:r w:rsidRPr="00DE2492">
        <w:rPr>
          <w:rFonts w:cstheme="majorHAnsi"/>
          <w:sz w:val="12"/>
        </w:rPr>
        <w:t xml:space="preserve">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w:t>
      </w:r>
      <w:proofErr w:type="spellStart"/>
      <w:r w:rsidRPr="00DE2492">
        <w:rPr>
          <w:rFonts w:cstheme="majorHAnsi"/>
          <w:sz w:val="12"/>
        </w:rPr>
        <w:t>Avaaz</w:t>
      </w:r>
      <w:proofErr w:type="spellEnd"/>
      <w:r w:rsidRPr="00DE2492">
        <w:rPr>
          <w:rFonts w:cstheme="majorHAnsi"/>
          <w:sz w:val="12"/>
        </w:rPr>
        <w:t xml:space="preserve">,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w:t>
      </w:r>
      <w:proofErr w:type="gramStart"/>
      <w:r w:rsidRPr="00DE2492">
        <w:rPr>
          <w:rFonts w:cstheme="majorHAnsi"/>
          <w:sz w:val="12"/>
        </w:rPr>
        <w:t>crafted</w:t>
      </w:r>
      <w:proofErr w:type="gramEnd"/>
      <w:r w:rsidRPr="00DE2492">
        <w:rPr>
          <w:rFonts w:cstheme="majorHAnsi"/>
          <w:sz w:val="12"/>
        </w:rPr>
        <w:t xml:space="preserve">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w:t>
      </w:r>
      <w:proofErr w:type="spellStart"/>
      <w:r w:rsidRPr="00DE2492">
        <w:rPr>
          <w:rFonts w:cstheme="majorHAnsi"/>
          <w:sz w:val="12"/>
        </w:rPr>
        <w:t>Bostrom</w:t>
      </w:r>
      <w:proofErr w:type="spellEnd"/>
      <w:r w:rsidRPr="00DE2492">
        <w:rPr>
          <w:rFonts w:cstheme="majorHAnsi"/>
          <w:sz w:val="12"/>
        </w:rPr>
        <w:t xml:space="preserve"> presents the challenge in thought-provoking detail, and advises caution. </w:t>
      </w:r>
      <w:proofErr w:type="spellStart"/>
      <w:r w:rsidRPr="00DE2492">
        <w:rPr>
          <w:rStyle w:val="Emphasis"/>
          <w:rFonts w:cstheme="majorHAnsi"/>
        </w:rPr>
        <w:t>Bostrom</w:t>
      </w:r>
      <w:proofErr w:type="spellEnd"/>
      <w:r w:rsidRPr="00DE2492">
        <w:rPr>
          <w:rStyle w:val="Emphasis"/>
          <w:rFonts w:cstheme="majorHAnsi"/>
        </w:rPr>
        <w:t xml:space="preserve">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w:t>
      </w:r>
      <w:proofErr w:type="gramStart"/>
      <w:r w:rsidRPr="00DE2492">
        <w:rPr>
          <w:rFonts w:cstheme="majorHAnsi"/>
          <w:sz w:val="12"/>
        </w:rPr>
        <w:t>But</w:t>
      </w:r>
      <w:proofErr w:type="gramEnd"/>
      <w:r w:rsidRPr="00DE2492">
        <w:rPr>
          <w:rFonts w:cstheme="majorHAnsi"/>
          <w:sz w:val="12"/>
        </w:rPr>
        <w:t xml:space="preserve"> on an issue that concerns the future of humanity, is it really wise to ignore the guy who explained the nature of space to us and another guy who just put a reusable rocket in it? 4. Technology: known knowns and unknown unknowns </w:t>
      </w:r>
      <w:proofErr w:type="gramStart"/>
      <w:r w:rsidRPr="00DE2492">
        <w:rPr>
          <w:rFonts w:cstheme="majorHAnsi"/>
          <w:sz w:val="12"/>
        </w:rPr>
        <w:t>Many</w:t>
      </w:r>
      <w:proofErr w:type="gramEnd"/>
      <w:r w:rsidRPr="00DE2492">
        <w:rPr>
          <w:rFonts w:cstheme="majorHAnsi"/>
          <w:sz w:val="12"/>
        </w:rPr>
        <w:t xml:space="preserve">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t>
      </w:r>
      <w:proofErr w:type="gramStart"/>
      <w:r w:rsidRPr="00DE2492">
        <w:rPr>
          <w:rFonts w:cstheme="majorHAnsi"/>
          <w:sz w:val="12"/>
        </w:rPr>
        <w:t>Would ISIS?</w:t>
      </w:r>
      <w:proofErr w:type="gramEnd"/>
      <w:r w:rsidRPr="00DE2492">
        <w:rPr>
          <w:rFonts w:cstheme="majorHAnsi"/>
          <w:sz w:val="12"/>
        </w:rPr>
        <w:t xml:space="preserve">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w:t>
      </w:r>
      <w:proofErr w:type="gramStart"/>
      <w:r w:rsidRPr="00DE2492">
        <w:rPr>
          <w:rFonts w:cstheme="majorHAnsi"/>
          <w:sz w:val="12"/>
        </w:rPr>
        <w:t>are added</w:t>
      </w:r>
      <w:proofErr w:type="gramEnd"/>
      <w:r w:rsidRPr="00DE2492">
        <w:rPr>
          <w:rFonts w:cstheme="majorHAnsi"/>
          <w:sz w:val="12"/>
        </w:rPr>
        <w:t xml:space="preserve"> to this melee, we find ourselves on a tightrope. What choices must we now make now to create a shared future, in which we are not at perpetual risk of destroying ourselves? Common enemy to common cause </w:t>
      </w:r>
      <w:proofErr w:type="gramStart"/>
      <w:r w:rsidRPr="00DE2492">
        <w:rPr>
          <w:rStyle w:val="StyleUnderline"/>
          <w:rFonts w:cstheme="majorHAnsi"/>
        </w:rPr>
        <w:t>Throughout</w:t>
      </w:r>
      <w:proofErr w:type="gramEnd"/>
      <w:r w:rsidRPr="00DE2492">
        <w:rPr>
          <w:rStyle w:val="StyleUnderline"/>
          <w:rFonts w:cstheme="majorHAnsi"/>
        </w:rPr>
        <w:t xml:space="preserve"> history, we have rallied against the ‘other’</w:t>
      </w:r>
      <w:r w:rsidRPr="00DE2492">
        <w:rPr>
          <w:rFonts w:cstheme="majorHAnsi"/>
          <w:sz w:val="12"/>
        </w:rPr>
        <w:t xml:space="preserve">. </w:t>
      </w:r>
      <w:proofErr w:type="gramStart"/>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overpowered tribes</w:t>
      </w:r>
      <w:proofErr w:type="gramEnd"/>
      <w:r w:rsidRPr="00DE2492">
        <w:rPr>
          <w:rStyle w:val="StyleUnderline"/>
          <w:rFonts w:cstheme="majorHAnsi"/>
        </w:rPr>
        <w:t>,</w:t>
      </w:r>
      <w:r w:rsidRPr="00DE2492">
        <w:rPr>
          <w:rFonts w:cstheme="majorHAnsi"/>
          <w:sz w:val="12"/>
        </w:rPr>
        <w:t xml:space="preserve"> </w:t>
      </w:r>
      <w:proofErr w:type="gramStart"/>
      <w:r w:rsidRPr="00DE2492">
        <w:rPr>
          <w:rStyle w:val="StyleUnderline"/>
          <w:rFonts w:cstheme="majorHAnsi"/>
        </w:rPr>
        <w:t>empires have conquered rivals</w:t>
      </w:r>
      <w:proofErr w:type="gramEnd"/>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w:t>
      </w:r>
      <w:proofErr w:type="gramStart"/>
      <w:r w:rsidRPr="00DE2492">
        <w:rPr>
          <w:rFonts w:cstheme="majorHAnsi"/>
          <w:sz w:val="12"/>
        </w:rPr>
        <w:t>But</w:t>
      </w:r>
      <w:proofErr w:type="gramEnd"/>
      <w:r w:rsidRPr="00DE2492">
        <w:rPr>
          <w:rFonts w:cstheme="majorHAnsi"/>
          <w:sz w:val="12"/>
        </w:rPr>
        <w:t xml:space="preserve">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 xml:space="preserve">Our </w:t>
      </w:r>
      <w:proofErr w:type="gramStart"/>
      <w:r w:rsidRPr="00DE2492">
        <w:rPr>
          <w:rStyle w:val="StyleUnderline"/>
          <w:rFonts w:cstheme="majorHAnsi"/>
        </w:rPr>
        <w:t>own sh</w:t>
      </w:r>
      <w:r w:rsidRPr="00AA6543">
        <w:rPr>
          <w:rStyle w:val="StyleUnderline"/>
          <w:rFonts w:cstheme="majorHAnsi"/>
        </w:rPr>
        <w:t>ared</w:t>
      </w:r>
      <w:proofErr w:type="gramEnd"/>
      <w:r w:rsidRPr="00AA6543">
        <w:rPr>
          <w:rStyle w:val="StyleUnderline"/>
          <w:rFonts w:cstheme="majorHAnsi"/>
        </w:rPr>
        <w:t xml:space="preserve">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w:t>
      </w:r>
      <w:proofErr w:type="gramStart"/>
      <w:r w:rsidRPr="00DE2492">
        <w:rPr>
          <w:rStyle w:val="StyleUnderline"/>
          <w:rFonts w:cstheme="majorHAnsi"/>
        </w:rPr>
        <w:t xml:space="preserve">are </w:t>
      </w:r>
      <w:r w:rsidRPr="00DE2492">
        <w:rPr>
          <w:rStyle w:val="Emphasis"/>
          <w:rFonts w:cstheme="majorHAnsi"/>
        </w:rPr>
        <w:t>humbly grounded</w:t>
      </w:r>
      <w:proofErr w:type="gramEnd"/>
      <w:r w:rsidRPr="00DE2492">
        <w:rPr>
          <w:rStyle w:val="Emphasis"/>
          <w:rFonts w:cstheme="majorHAnsi"/>
        </w:rPr>
        <w:t xml:space="preserve">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rsidR="005E4AB6" w:rsidRPr="00730CE9" w:rsidRDefault="005E4AB6" w:rsidP="005E4AB6">
      <w:pPr>
        <w:pStyle w:val="Heading4"/>
        <w:rPr>
          <w:rFonts w:cs="Arial"/>
          <w:szCs w:val="26"/>
        </w:rPr>
      </w:pPr>
      <w:r>
        <w:rPr>
          <w:rFonts w:cs="Arial"/>
          <w:szCs w:val="26"/>
        </w:rPr>
        <w:t>Extinction</w:t>
      </w:r>
      <w:r w:rsidRPr="00730CE9">
        <w:rPr>
          <w:rFonts w:cs="Arial"/>
          <w:szCs w:val="26"/>
        </w:rPr>
        <w:t xml:space="preserve"> outweighs---</w:t>
      </w:r>
      <w:proofErr w:type="gramStart"/>
      <w:r w:rsidRPr="00730CE9">
        <w:rPr>
          <w:rFonts w:cs="Arial"/>
          <w:szCs w:val="26"/>
        </w:rPr>
        <w:t>it’s</w:t>
      </w:r>
      <w:proofErr w:type="gramEnd"/>
      <w:r w:rsidRPr="00730CE9">
        <w:rPr>
          <w:rFonts w:cs="Arial"/>
          <w:szCs w:val="26"/>
        </w:rPr>
        <w:t xml:space="preserve"> the upmost moral evil and disavowal of the risk makes it more likely.</w:t>
      </w:r>
    </w:p>
    <w:p w:rsidR="005E4AB6" w:rsidRPr="00AE4834" w:rsidRDefault="005E4AB6" w:rsidP="005E4AB6">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b w:val="0"/>
        </w:rPr>
        <w:t>Elizabeth</w:t>
      </w:r>
      <w:r w:rsidRPr="00AE4834">
        <w:rPr>
          <w:rStyle w:val="Style13ptBold"/>
          <w:b w:val="0"/>
        </w:rPr>
        <w:t xml:space="preserve"> </w:t>
      </w:r>
      <w:proofErr w:type="spellStart"/>
      <w:r w:rsidRPr="00AE4834">
        <w:rPr>
          <w:rStyle w:val="Style13ptBold"/>
          <w:rFonts w:eastAsia="Calibri"/>
          <w:b w:val="0"/>
        </w:rPr>
        <w:t>Finneron</w:t>
      </w:r>
      <w:proofErr w:type="spellEnd"/>
      <w:r w:rsidRPr="00AE4834">
        <w:rPr>
          <w:rStyle w:val="Style13ptBold"/>
          <w:b w:val="0"/>
        </w:rPr>
        <w:t>-</w:t>
      </w:r>
      <w:r w:rsidRPr="00AE4834">
        <w:rPr>
          <w:rStyle w:val="Style13ptBold"/>
          <w:rFonts w:eastAsia="Calibri"/>
          <w:b w:val="0"/>
        </w:rPr>
        <w:t>Burns</w:t>
      </w:r>
      <w:r w:rsidRPr="00AE4834">
        <w:rPr>
          <w:rStyle w:val="Style13ptBold"/>
          <w:b w:val="0"/>
        </w:rPr>
        <w:t xml:space="preserve"> </w:t>
      </w:r>
      <w:r w:rsidRPr="00AE4834">
        <w:rPr>
          <w:rStyle w:val="Style13ptBold"/>
          <w:rFonts w:eastAsia="Calibri"/>
          <w:b w:val="0"/>
        </w:rPr>
        <w:t>is</w:t>
      </w:r>
      <w:r w:rsidRPr="00AE4834">
        <w:rPr>
          <w:rStyle w:val="Style13ptBold"/>
          <w:b w:val="0"/>
        </w:rPr>
        <w:t xml:space="preserve"> </w:t>
      </w:r>
      <w:r w:rsidRPr="00AE4834">
        <w:rPr>
          <w:rStyle w:val="Style13ptBold"/>
          <w:rFonts w:eastAsia="Calibri"/>
          <w:b w:val="0"/>
        </w:rPr>
        <w:t>a</w:t>
      </w:r>
      <w:r w:rsidRPr="00AE4834">
        <w:rPr>
          <w:rStyle w:val="Style13ptBold"/>
          <w:b w:val="0"/>
        </w:rPr>
        <w:t xml:space="preserve"> </w:t>
      </w:r>
      <w:r w:rsidRPr="00AE4834">
        <w:rPr>
          <w:rStyle w:val="Style13ptBold"/>
          <w:rFonts w:eastAsia="Calibri"/>
          <w:b w:val="0"/>
        </w:rPr>
        <w:t>Teaching</w:t>
      </w:r>
      <w:r w:rsidRPr="00AE4834">
        <w:rPr>
          <w:rStyle w:val="Style13ptBold"/>
          <w:b w:val="0"/>
        </w:rPr>
        <w:t xml:space="preserve"> </w:t>
      </w:r>
      <w:r w:rsidRPr="00AE4834">
        <w:rPr>
          <w:rStyle w:val="Style13ptBold"/>
          <w:rFonts w:eastAsia="Calibri"/>
          <w:b w:val="0"/>
        </w:rPr>
        <w:t>Fellow</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University</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Warwick</w:t>
      </w:r>
      <w:r w:rsidRPr="00AE4834">
        <w:rPr>
          <w:rStyle w:val="Style13ptBold"/>
          <w:b w:val="0"/>
        </w:rPr>
        <w:t xml:space="preserve"> </w:t>
      </w:r>
      <w:r w:rsidRPr="00AE4834">
        <w:rPr>
          <w:rStyle w:val="Style13ptBold"/>
          <w:rFonts w:eastAsia="Calibri"/>
          <w:b w:val="0"/>
        </w:rPr>
        <w:t>and</w:t>
      </w:r>
      <w:r w:rsidRPr="00AE4834">
        <w:rPr>
          <w:rStyle w:val="Style13ptBold"/>
          <w:b w:val="0"/>
        </w:rPr>
        <w:t xml:space="preserve"> </w:t>
      </w:r>
      <w:r w:rsidRPr="00AE4834">
        <w:rPr>
          <w:rStyle w:val="Style13ptBold"/>
          <w:rFonts w:eastAsia="Calibri"/>
          <w:b w:val="0"/>
        </w:rPr>
        <w:t>an</w:t>
      </w:r>
      <w:r w:rsidRPr="00AE4834">
        <w:rPr>
          <w:rStyle w:val="Style13ptBold"/>
          <w:b w:val="0"/>
        </w:rPr>
        <w:t xml:space="preserve"> </w:t>
      </w:r>
      <w:r w:rsidRPr="00AE4834">
        <w:rPr>
          <w:rStyle w:val="Style13ptBold"/>
          <w:rFonts w:eastAsia="Calibri"/>
          <w:b w:val="0"/>
        </w:rPr>
        <w:t>Affiliated</w:t>
      </w:r>
      <w:r w:rsidRPr="00AE4834">
        <w:rPr>
          <w:rStyle w:val="Style13ptBold"/>
          <w:b w:val="0"/>
        </w:rPr>
        <w:t xml:space="preserve"> </w:t>
      </w:r>
      <w:r w:rsidRPr="00AE4834">
        <w:rPr>
          <w:rStyle w:val="Style13ptBold"/>
          <w:rFonts w:eastAsia="Calibri"/>
          <w:b w:val="0"/>
        </w:rPr>
        <w:t>Researcher</w:t>
      </w:r>
      <w:r w:rsidRPr="00AE4834">
        <w:rPr>
          <w:rStyle w:val="Style13ptBold"/>
          <w:b w:val="0"/>
        </w:rPr>
        <w:t xml:space="preserve"> </w:t>
      </w:r>
      <w:r w:rsidRPr="00AE4834">
        <w:rPr>
          <w:rStyle w:val="Style13ptBold"/>
          <w:rFonts w:eastAsia="Calibri"/>
          <w:b w:val="0"/>
        </w:rPr>
        <w:t>at</w:t>
      </w:r>
      <w:r w:rsidRPr="00AE4834">
        <w:rPr>
          <w:rStyle w:val="Style13ptBold"/>
          <w:b w:val="0"/>
        </w:rPr>
        <w:t xml:space="preserve"> </w:t>
      </w:r>
      <w:r w:rsidRPr="00AE4834">
        <w:rPr>
          <w:rStyle w:val="Style13ptBold"/>
          <w:rFonts w:eastAsia="Calibri"/>
          <w:b w:val="0"/>
        </w:rPr>
        <w:t>the</w:t>
      </w:r>
      <w:r w:rsidRPr="00AE4834">
        <w:rPr>
          <w:rStyle w:val="Style13ptBold"/>
          <w:b w:val="0"/>
        </w:rPr>
        <w:t xml:space="preserve"> </w:t>
      </w:r>
      <w:r w:rsidRPr="00AE4834">
        <w:rPr>
          <w:rStyle w:val="Style13ptBold"/>
          <w:rFonts w:eastAsia="Calibri"/>
          <w:b w:val="0"/>
        </w:rPr>
        <w:t>Institute</w:t>
      </w:r>
      <w:r w:rsidRPr="00AE4834">
        <w:rPr>
          <w:rStyle w:val="Style13ptBold"/>
          <w:b w:val="0"/>
        </w:rPr>
        <w:t xml:space="preserve"> </w:t>
      </w:r>
      <w:r w:rsidRPr="00AE4834">
        <w:rPr>
          <w:rStyle w:val="Style13ptBold"/>
          <w:rFonts w:eastAsia="Calibri"/>
          <w:b w:val="0"/>
        </w:rPr>
        <w:t>for</w:t>
      </w:r>
      <w:r w:rsidRPr="00AE4834">
        <w:rPr>
          <w:rStyle w:val="Style13ptBold"/>
          <w:b w:val="0"/>
        </w:rPr>
        <w:t xml:space="preserve"> </w:t>
      </w:r>
      <w:r w:rsidRPr="00AE4834">
        <w:rPr>
          <w:rStyle w:val="Style13ptBold"/>
          <w:rFonts w:eastAsia="Calibri"/>
          <w:b w:val="0"/>
        </w:rPr>
        <w:t>Futures</w:t>
      </w:r>
      <w:r w:rsidRPr="00AE4834">
        <w:rPr>
          <w:rStyle w:val="Style13ptBold"/>
          <w:b w:val="0"/>
        </w:rPr>
        <w:t xml:space="preserve"> </w:t>
      </w:r>
      <w:r w:rsidRPr="00AE4834">
        <w:rPr>
          <w:rStyle w:val="Style13ptBold"/>
          <w:rFonts w:eastAsia="Calibri"/>
          <w:b w:val="0"/>
        </w:rPr>
        <w:t>Studies</w:t>
      </w:r>
      <w:r w:rsidRPr="00AE4834">
        <w:rPr>
          <w:rStyle w:val="Style13ptBold"/>
          <w:b w:val="0"/>
        </w:rPr>
        <w:t xml:space="preserve"> </w:t>
      </w:r>
      <w:r w:rsidRPr="00AE4834">
        <w:rPr>
          <w:rStyle w:val="Style13ptBold"/>
          <w:rFonts w:eastAsia="Calibri"/>
          <w:b w:val="0"/>
        </w:rPr>
        <w:t>in</w:t>
      </w:r>
      <w:r w:rsidRPr="00AE4834">
        <w:rPr>
          <w:rStyle w:val="Style13ptBold"/>
          <w:b w:val="0"/>
        </w:rPr>
        <w:t xml:space="preserve"> </w:t>
      </w:r>
      <w:r w:rsidRPr="00AE4834">
        <w:rPr>
          <w:rStyle w:val="Style13ptBold"/>
          <w:rFonts w:eastAsia="Calibri"/>
          <w:b w:val="0"/>
        </w:rPr>
        <w:t>Stockholm</w:t>
      </w:r>
      <w:r w:rsidRPr="00AE4834">
        <w:rPr>
          <w:rStyle w:val="Style13ptBold"/>
          <w:b w:val="0"/>
        </w:rPr>
        <w:t xml:space="preserve">, </w:t>
      </w:r>
      <w:r w:rsidRPr="00AE4834">
        <w:rPr>
          <w:rStyle w:val="Style13ptBold"/>
          <w:rFonts w:eastAsia="Calibri"/>
          <w:b w:val="0"/>
        </w:rPr>
        <w:t>What</w:t>
      </w:r>
      <w:r w:rsidRPr="00AE4834">
        <w:rPr>
          <w:rStyle w:val="Style13ptBold"/>
          <w:b w:val="0"/>
        </w:rPr>
        <w:t>’</w:t>
      </w:r>
      <w:r w:rsidRPr="00AE4834">
        <w:rPr>
          <w:rStyle w:val="Style13ptBold"/>
          <w:rFonts w:eastAsia="Calibri"/>
          <w:b w:val="0"/>
        </w:rPr>
        <w:t>s</w:t>
      </w:r>
      <w:r w:rsidRPr="00AE4834">
        <w:rPr>
          <w:rStyle w:val="Style13ptBold"/>
          <w:b w:val="0"/>
        </w:rPr>
        <w:t xml:space="preserve"> </w:t>
      </w:r>
      <w:r w:rsidRPr="00AE4834">
        <w:rPr>
          <w:rStyle w:val="Style13ptBold"/>
          <w:rFonts w:eastAsia="Calibri"/>
          <w:b w:val="0"/>
        </w:rPr>
        <w:t>wrong</w:t>
      </w:r>
      <w:r w:rsidRPr="00AE4834">
        <w:rPr>
          <w:rStyle w:val="Style13ptBold"/>
          <w:b w:val="0"/>
        </w:rPr>
        <w:t xml:space="preserve"> </w:t>
      </w:r>
      <w:r w:rsidRPr="00AE4834">
        <w:rPr>
          <w:rStyle w:val="Style13ptBold"/>
          <w:rFonts w:eastAsia="Calibri"/>
          <w:b w:val="0"/>
        </w:rPr>
        <w:t>with</w:t>
      </w:r>
      <w:r w:rsidRPr="00AE4834">
        <w:rPr>
          <w:rStyle w:val="Style13ptBold"/>
          <w:b w:val="0"/>
        </w:rPr>
        <w:t xml:space="preserve"> </w:t>
      </w:r>
      <w:r w:rsidRPr="00AE4834">
        <w:rPr>
          <w:rStyle w:val="Style13ptBold"/>
          <w:rFonts w:eastAsia="Calibri"/>
          <w:b w:val="0"/>
        </w:rPr>
        <w:t>human</w:t>
      </w:r>
      <w:r w:rsidRPr="00AE4834">
        <w:rPr>
          <w:rStyle w:val="Style13ptBold"/>
          <w:b w:val="0"/>
        </w:rPr>
        <w:t xml:space="preserve"> </w:t>
      </w:r>
      <w:r w:rsidRPr="00AE4834">
        <w:rPr>
          <w:rStyle w:val="Style13ptBold"/>
          <w:rFonts w:eastAsia="Calibri"/>
          <w:b w:val="0"/>
        </w:rPr>
        <w:t>extinction</w:t>
      </w:r>
      <w:r w:rsidRPr="00AE4834">
        <w:rPr>
          <w:rStyle w:val="Style13ptBold"/>
          <w:b w:val="0"/>
        </w:rPr>
        <w:t xml:space="preserve">?, </w:t>
      </w:r>
      <w:hyperlink r:id="rId17"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b w:val="0"/>
        </w:rPr>
        <w:t xml:space="preserve">, </w:t>
      </w:r>
      <w:r w:rsidRPr="00AE4834">
        <w:rPr>
          <w:rStyle w:val="Style13ptBold"/>
          <w:rFonts w:eastAsia="Calibri"/>
          <w:b w:val="0"/>
        </w:rPr>
        <w:t>Canadian</w:t>
      </w:r>
      <w:r w:rsidRPr="00AE4834">
        <w:rPr>
          <w:rStyle w:val="Style13ptBold"/>
          <w:b w:val="0"/>
        </w:rPr>
        <w:t xml:space="preserve"> </w:t>
      </w:r>
      <w:r w:rsidRPr="00AE4834">
        <w:rPr>
          <w:rStyle w:val="Style13ptBold"/>
          <w:rFonts w:eastAsia="Calibri"/>
          <w:b w:val="0"/>
        </w:rPr>
        <w:t>Journal</w:t>
      </w:r>
      <w:r w:rsidRPr="00AE4834">
        <w:rPr>
          <w:rStyle w:val="Style13ptBold"/>
          <w:b w:val="0"/>
        </w:rPr>
        <w:t xml:space="preserve"> </w:t>
      </w:r>
      <w:r w:rsidRPr="00AE4834">
        <w:rPr>
          <w:rStyle w:val="Style13ptBold"/>
          <w:rFonts w:eastAsia="Calibri"/>
          <w:b w:val="0"/>
        </w:rPr>
        <w:t>of</w:t>
      </w:r>
      <w:r w:rsidRPr="00AE4834">
        <w:rPr>
          <w:rStyle w:val="Style13ptBold"/>
          <w:b w:val="0"/>
        </w:rPr>
        <w:t xml:space="preserve"> </w:t>
      </w:r>
      <w:r w:rsidRPr="00AE4834">
        <w:rPr>
          <w:rStyle w:val="Style13ptBold"/>
          <w:rFonts w:eastAsia="Calibri"/>
          <w:b w:val="0"/>
        </w:rPr>
        <w:t>Philosophy</w:t>
      </w:r>
      <w:r w:rsidRPr="00AE4834">
        <w:rPr>
          <w:rStyle w:val="Style13ptBold"/>
          <w:b w:val="0"/>
        </w:rPr>
        <w:t>, 2017)</w:t>
      </w:r>
    </w:p>
    <w:p w:rsidR="005E4AB6" w:rsidRPr="00AE4834" w:rsidRDefault="005E4AB6" w:rsidP="005E4AB6">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proofErr w:type="gramEnd"/>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proofErr w:type="gramStart"/>
      <w:r w:rsidRPr="00AE4834">
        <w:rPr>
          <w:rFonts w:eastAsia="Calibri"/>
          <w:sz w:val="8"/>
        </w:rPr>
        <w:t>One</w:t>
      </w:r>
      <w:proofErr w:type="gramEnd"/>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proofErr w:type="gramStart"/>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proofErr w:type="gramEnd"/>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proofErr w:type="gramStart"/>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proofErr w:type="gramStart"/>
      <w:r w:rsidRPr="00AE4834">
        <w:rPr>
          <w:rFonts w:eastAsia="Calibri"/>
          <w:sz w:val="8"/>
        </w:rPr>
        <w:t>but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proofErr w:type="gramStart"/>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w:t>
      </w:r>
      <w:proofErr w:type="gramEnd"/>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proofErr w:type="gramStart"/>
      <w:r w:rsidRPr="00AE4834">
        <w:rPr>
          <w:rFonts w:eastAsia="Calibri"/>
          <w:sz w:val="8"/>
        </w:rPr>
        <w:t>either</w:t>
      </w:r>
      <w:r w:rsidRPr="00AE4834">
        <w:rPr>
          <w:sz w:val="8"/>
        </w:rPr>
        <w:t xml:space="preserve"> </w:t>
      </w:r>
      <w:r w:rsidRPr="00AE4834">
        <w:rPr>
          <w:rFonts w:eastAsia="Calibri"/>
          <w:sz w:val="8"/>
        </w:rPr>
        <w:t>mean</w:t>
      </w:r>
      <w:proofErr w:type="gramEnd"/>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proofErr w:type="gramStart"/>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proofErr w:type="gramEnd"/>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proofErr w:type="gramStart"/>
      <w:r w:rsidRPr="00AE4834">
        <w:rPr>
          <w:rFonts w:eastAsia="Calibri"/>
          <w:sz w:val="8"/>
        </w:rPr>
        <w:t>deliberations</w:t>
      </w:r>
      <w:proofErr w:type="gramEnd"/>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proofErr w:type="gramStart"/>
      <w:r w:rsidRPr="00AE4834">
        <w:rPr>
          <w:rFonts w:eastAsia="Calibri"/>
          <w:sz w:val="8"/>
        </w:rPr>
        <w:t>So</w:t>
      </w:r>
      <w:proofErr w:type="gramEnd"/>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proofErr w:type="spellStart"/>
      <w:r w:rsidRPr="00AE4834">
        <w:rPr>
          <w:rFonts w:eastAsia="Calibri"/>
          <w:sz w:val="8"/>
        </w:rPr>
        <w:t>Rivka</w:t>
      </w:r>
      <w:proofErr w:type="spellEnd"/>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proofErr w:type="gramEnd"/>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proofErr w:type="gramStart"/>
      <w:r w:rsidRPr="00AE4834">
        <w:rPr>
          <w:rFonts w:eastAsia="Calibri"/>
          <w:sz w:val="8"/>
        </w:rPr>
        <w:t>they</w:t>
      </w:r>
      <w:proofErr w:type="gramEnd"/>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proofErr w:type="spellStart"/>
      <w:r w:rsidRPr="00AE4834">
        <w:rPr>
          <w:rFonts w:eastAsia="Calibri"/>
          <w:sz w:val="8"/>
        </w:rPr>
        <w:t>Parfit</w:t>
      </w:r>
      <w:proofErr w:type="spellEnd"/>
      <w:r w:rsidRPr="00AE4834">
        <w:rPr>
          <w:sz w:val="8"/>
        </w:rPr>
        <w:t xml:space="preserve"> 1984; </w:t>
      </w:r>
      <w:proofErr w:type="spellStart"/>
      <w:r w:rsidRPr="00AE4834">
        <w:rPr>
          <w:rFonts w:eastAsia="Calibri"/>
          <w:sz w:val="8"/>
        </w:rPr>
        <w:t>Reiman</w:t>
      </w:r>
      <w:proofErr w:type="spellEnd"/>
      <w:r w:rsidRPr="00AE4834">
        <w:rPr>
          <w:sz w:val="8"/>
        </w:rPr>
        <w:t xml:space="preserve"> 2007; </w:t>
      </w:r>
      <w:r w:rsidRPr="00AE4834">
        <w:rPr>
          <w:rFonts w:eastAsia="Calibri"/>
          <w:sz w:val="8"/>
        </w:rPr>
        <w:t>McMahan</w:t>
      </w:r>
      <w:r w:rsidRPr="00AE4834">
        <w:rPr>
          <w:sz w:val="8"/>
        </w:rPr>
        <w:t xml:space="preserve"> 2009). </w:t>
      </w:r>
      <w:proofErr w:type="gramStart"/>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w:t>
      </w:r>
      <w:proofErr w:type="gramEnd"/>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proofErr w:type="gramStart"/>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proofErr w:type="gramStart"/>
      <w:r w:rsidRPr="00AE4834">
        <w:rPr>
          <w:rFonts w:eastAsia="Calibri"/>
          <w:sz w:val="8"/>
        </w:rPr>
        <w:t>worth</w:t>
      </w:r>
      <w:r w:rsidRPr="00AE4834">
        <w:rPr>
          <w:sz w:val="8"/>
        </w:rPr>
        <w:t>-</w:t>
      </w:r>
      <w:r w:rsidRPr="00AE4834">
        <w:rPr>
          <w:rFonts w:eastAsia="Calibri"/>
          <w:sz w:val="8"/>
        </w:rPr>
        <w:t>living</w:t>
      </w:r>
      <w:proofErr w:type="gramEnd"/>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proofErr w:type="gramEnd"/>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proofErr w:type="gramStart"/>
      <w:r w:rsidRPr="00AE4834">
        <w:rPr>
          <w:rFonts w:eastAsia="Calibri"/>
          <w:sz w:val="8"/>
        </w:rPr>
        <w:t>But</w:t>
      </w:r>
      <w:r w:rsidRPr="00AE4834">
        <w:rPr>
          <w:sz w:val="8"/>
        </w:rPr>
        <w:t xml:space="preserve"> </w:t>
      </w:r>
      <w:r w:rsidRPr="00AE4834">
        <w:rPr>
          <w:rFonts w:eastAsia="Calibri"/>
          <w:sz w:val="8"/>
        </w:rPr>
        <w:t>first</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proofErr w:type="gramStart"/>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w:t>
      </w:r>
      <w:proofErr w:type="gramEnd"/>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proofErr w:type="gramStart"/>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proofErr w:type="gramEnd"/>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proofErr w:type="gramStart"/>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proofErr w:type="gramEnd"/>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proofErr w:type="spellStart"/>
      <w:r w:rsidRPr="00AE4834">
        <w:rPr>
          <w:rFonts w:eastAsia="Calibri"/>
          <w:sz w:val="8"/>
        </w:rPr>
        <w:t>Sidgwick</w:t>
      </w:r>
      <w:proofErr w:type="spellEnd"/>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proofErr w:type="spellStart"/>
      <w:r w:rsidRPr="00AE4834">
        <w:rPr>
          <w:rFonts w:eastAsia="Calibri"/>
          <w:sz w:val="8"/>
        </w:rPr>
        <w:t>Sidgwick</w:t>
      </w:r>
      <w:proofErr w:type="spellEnd"/>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proofErr w:type="gramStart"/>
      <w:r w:rsidRPr="00AE4834">
        <w:rPr>
          <w:rFonts w:eastAsia="Calibri"/>
          <w:sz w:val="8"/>
        </w:rPr>
        <w:t>If</w:t>
      </w:r>
      <w:proofErr w:type="gramEnd"/>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proofErr w:type="gramStart"/>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impacts</w:t>
      </w:r>
      <w:proofErr w:type="gramEnd"/>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proofErr w:type="gramStart"/>
      <w:r w:rsidRPr="00AE4834">
        <w:rPr>
          <w:rFonts w:eastAsia="Calibri"/>
          <w:sz w:val="8"/>
        </w:rPr>
        <w:t>Thinking</w:t>
      </w:r>
      <w:proofErr w:type="gramEnd"/>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proofErr w:type="gramEnd"/>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proofErr w:type="gramStart"/>
      <w:r w:rsidRPr="00AE4834">
        <w:rPr>
          <w:rFonts w:eastAsia="Calibri"/>
          <w:sz w:val="8"/>
        </w:rPr>
        <w:t>Or</w:t>
      </w:r>
      <w:proofErr w:type="gramEnd"/>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proofErr w:type="gramStart"/>
      <w:r w:rsidRPr="00AE4834">
        <w:rPr>
          <w:rFonts w:eastAsia="Calibri"/>
          <w:sz w:val="8"/>
        </w:rPr>
        <w:t>possibly</w:t>
      </w:r>
      <w:r w:rsidRPr="00AE4834">
        <w:rPr>
          <w:sz w:val="8"/>
        </w:rPr>
        <w:t xml:space="preserve"> </w:t>
      </w:r>
      <w:r w:rsidRPr="00AE4834">
        <w:rPr>
          <w:rFonts w:eastAsia="Calibri"/>
          <w:sz w:val="8"/>
        </w:rPr>
        <w:t>also</w:t>
      </w:r>
      <w:proofErr w:type="gramEnd"/>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proofErr w:type="gramEnd"/>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proofErr w:type="gramEnd"/>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proofErr w:type="gramStart"/>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person</w:t>
      </w:r>
      <w:r w:rsidRPr="00AE4834">
        <w:rPr>
          <w:sz w:val="8"/>
        </w:rPr>
        <w:t>-</w:t>
      </w:r>
      <w:r w:rsidRPr="00AE4834">
        <w:rPr>
          <w:rFonts w:eastAsia="Calibri"/>
          <w:sz w:val="8"/>
        </w:rPr>
        <w:t>affecting</w:t>
      </w:r>
      <w:proofErr w:type="gramEnd"/>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proofErr w:type="gramStart"/>
      <w:r w:rsidRPr="00AE4834">
        <w:rPr>
          <w:rStyle w:val="StyleUnderline"/>
          <w:rFonts w:eastAsia="Calibri"/>
        </w:rPr>
        <w:t>their</w:t>
      </w:r>
      <w:proofErr w:type="gramEnd"/>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proofErr w:type="gramStart"/>
      <w:r w:rsidRPr="00AE4834">
        <w:rPr>
          <w:rFonts w:eastAsia="Calibri"/>
          <w:sz w:val="8"/>
        </w:rPr>
        <w:t>This</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proofErr w:type="gramStart"/>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proofErr w:type="gramStart"/>
      <w:r w:rsidRPr="00AE4834">
        <w:rPr>
          <w:rStyle w:val="StyleUnderline"/>
          <w:rFonts w:eastAsia="Calibri"/>
        </w:rPr>
        <w:t>them</w:t>
      </w:r>
      <w:proofErr w:type="gramEnd"/>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proofErr w:type="gram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rejected</w:t>
      </w:r>
      <w:proofErr w:type="gramEnd"/>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proofErr w:type="spellStart"/>
      <w:r w:rsidRPr="00AE4834">
        <w:rPr>
          <w:rFonts w:eastAsia="Calibri"/>
          <w:sz w:val="8"/>
        </w:rPr>
        <w:t>rejectable</w:t>
      </w:r>
      <w:proofErr w:type="spellEnd"/>
      <w:r w:rsidRPr="00AE4834">
        <w:rPr>
          <w:sz w:val="8"/>
        </w:rPr>
        <w:t xml:space="preserve"> — </w:t>
      </w:r>
      <w:proofErr w:type="gramStart"/>
      <w:r w:rsidRPr="00AE4834">
        <w:rPr>
          <w:rFonts w:eastAsia="Calibri"/>
          <w:sz w:val="8"/>
        </w:rPr>
        <w:t>base</w:t>
      </w:r>
      <w:r w:rsidRPr="00AE4834">
        <w:rPr>
          <w:sz w:val="8"/>
        </w:rPr>
        <w:t xml:space="preserve"> </w:t>
      </w:r>
      <w:r w:rsidRPr="00AE4834">
        <w:rPr>
          <w:rFonts w:eastAsia="Calibri"/>
          <w:sz w:val="8"/>
        </w:rPr>
        <w:t>jumping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proofErr w:type="gramStart"/>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proofErr w:type="gramEnd"/>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proofErr w:type="spellStart"/>
      <w:r w:rsidRPr="00AE4834">
        <w:rPr>
          <w:rFonts w:eastAsia="Calibri"/>
          <w:sz w:val="8"/>
        </w:rPr>
        <w:t>rejectable</w:t>
      </w:r>
      <w:proofErr w:type="spellEnd"/>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proofErr w:type="gramStart"/>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proofErr w:type="gramEnd"/>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proofErr w:type="gramStart"/>
      <w:r w:rsidRPr="00AE4834">
        <w:rPr>
          <w:rFonts w:eastAsia="Calibri"/>
          <w:sz w:val="8"/>
        </w:rPr>
        <w:t>which</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proofErr w:type="gramStart"/>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w:t>
      </w:r>
      <w:proofErr w:type="gramEnd"/>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accomplished</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proofErr w:type="spellStart"/>
      <w:r w:rsidRPr="00AE4834">
        <w:rPr>
          <w:rFonts w:eastAsia="Calibri"/>
          <w:sz w:val="8"/>
        </w:rPr>
        <w:t>rejectable</w:t>
      </w:r>
      <w:proofErr w:type="spellEnd"/>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proofErr w:type="gramStart"/>
      <w:r w:rsidRPr="00AE4834">
        <w:rPr>
          <w:rFonts w:eastAsia="Calibri"/>
          <w:sz w:val="8"/>
        </w:rPr>
        <w:t>principle</w:t>
      </w:r>
      <w:r w:rsidRPr="00AE4834">
        <w:rPr>
          <w:sz w:val="8"/>
        </w:rPr>
        <w:t xml:space="preserve"> </w:t>
      </w:r>
      <w:r w:rsidRPr="00AE4834">
        <w:rPr>
          <w:rFonts w:eastAsia="Calibri"/>
          <w:sz w:val="8"/>
        </w:rPr>
        <w:t>which</w:t>
      </w:r>
      <w:proofErr w:type="gramEnd"/>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proofErr w:type="gramEnd"/>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proofErr w:type="spellStart"/>
      <w:r w:rsidRPr="00AE4834">
        <w:rPr>
          <w:rFonts w:eastAsia="Calibri"/>
          <w:sz w:val="8"/>
        </w:rPr>
        <w:t>Scheffler</w:t>
      </w:r>
      <w:proofErr w:type="spellEnd"/>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proofErr w:type="gramStart"/>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proofErr w:type="gramEnd"/>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proofErr w:type="gramStart"/>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proofErr w:type="gramEnd"/>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w:t>
      </w:r>
      <w:proofErr w:type="gramEnd"/>
      <w:r w:rsidRPr="00AE4834">
        <w:rPr>
          <w:sz w:val="8"/>
        </w:rPr>
        <w:t xml:space="preserve"> </w:t>
      </w:r>
      <w:proofErr w:type="gramStart"/>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proofErr w:type="spellStart"/>
      <w:r w:rsidRPr="00AE4834">
        <w:rPr>
          <w:rFonts w:eastAsia="Calibri"/>
          <w:sz w:val="8"/>
        </w:rPr>
        <w:t>Scheffler</w:t>
      </w:r>
      <w:proofErr w:type="spellEnd"/>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proofErr w:type="spellStart"/>
      <w:r w:rsidRPr="00AE4834">
        <w:rPr>
          <w:rFonts w:eastAsia="Calibri"/>
          <w:sz w:val="8"/>
        </w:rPr>
        <w:t>Scheffler</w:t>
      </w:r>
      <w:proofErr w:type="spellEnd"/>
      <w:r w:rsidRPr="00AE4834">
        <w:rPr>
          <w:sz w:val="8"/>
        </w:rPr>
        <w:t xml:space="preserve"> 2012, 43).</w:t>
      </w:r>
      <w:proofErr w:type="gramEnd"/>
      <w:r w:rsidRPr="00AE4834">
        <w:rPr>
          <w:sz w:val="8"/>
        </w:rPr>
        <w:t xml:space="preserve">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rsidR="005E4AB6" w:rsidRPr="005E4AB6" w:rsidRDefault="005E4AB6" w:rsidP="005E4AB6"/>
    <w:p w:rsidR="00782381" w:rsidRPr="00782381" w:rsidRDefault="00782381" w:rsidP="008A4CD8">
      <w:pPr>
        <w:pStyle w:val="Heading3"/>
      </w:pPr>
      <w:r>
        <w:t>Case</w:t>
      </w:r>
    </w:p>
    <w:p w:rsidR="00587CD9" w:rsidRDefault="00587CD9">
      <w:pPr>
        <w:rPr>
          <w:rFonts w:asciiTheme="minorHAnsi" w:hAnsiTheme="minorHAnsi"/>
        </w:rPr>
      </w:pPr>
    </w:p>
    <w:sectPr w:rsidR="00587C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ḹƐ"/>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roid Sans Fallback">
    <w:charset w:val="80"/>
    <w:family w:val="auto"/>
    <w:pitch w:val="variable"/>
  </w:font>
  <w:font w:name="Lohit Hindi">
    <w:altName w:val="Yu Gothic"/>
    <w:charset w:val="80"/>
    <w:family w:val="auto"/>
    <w:pitch w:val="variable"/>
  </w:font>
  <w:font w:name="Copperplate Gothic Bold">
    <w:panose1 w:val="020E07050202060204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inion Pro">
    <w:altName w:val="Cambria"/>
    <w:panose1 w:val="00000000000000000000"/>
    <w:charset w:val="00"/>
    <w:family w:val="roman"/>
    <w:notTrueType/>
    <w:pitch w:val="variable"/>
    <w:sig w:usb0="00000001" w:usb1="5000E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lle"/>
    <w:charset w:val="00"/>
    <w:family w:val="auto"/>
    <w:pitch w:val="variable"/>
    <w:sig w:usb0="00000001" w:usb1="00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Times New Roman Bold">
    <w:altName w:val="Times New Roman"/>
    <w:panose1 w:val="02020803070505020304"/>
    <w:charset w:val="00"/>
    <w:family w:val="roman"/>
    <w:pitch w:val="variable"/>
    <w:sig w:usb0="E0002AFF" w:usb1="C0007841" w:usb2="00000009" w:usb3="00000000" w:csb0="000001FF" w:csb1="00000000"/>
  </w:font>
  <w:font w:name="Futura">
    <w:altName w:val="﷽﷽﷽﷽﷽﷽﷽"/>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Palatino"/>
    <w:charset w:val="4D"/>
    <w:family w:val="auto"/>
    <w:pitch w:val="variable"/>
    <w:sig w:usb0="A00002FF" w:usb1="7800205A" w:usb2="14600000" w:usb3="00000000" w:csb0="00000193" w:csb1="00000000"/>
  </w:font>
  <w:font w:name="Scala">
    <w:altName w:val="Calibri"/>
    <w:panose1 w:val="00000000000000000000"/>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font>
  <w:font w:name="Frutiger 45 Light">
    <w:altName w:val="Times New Roman"/>
    <w:panose1 w:val="00000000000000000000"/>
    <w:charset w:val="00"/>
    <w:family w:val="roman"/>
    <w:notTrueType/>
    <w:pitch w:val="default"/>
  </w:font>
  <w:font w:name="Arial Bold">
    <w:altName w:val="Arial"/>
    <w:panose1 w:val="020B0704020202020204"/>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CB38A0"/>
    <w:multiLevelType w:val="hybridMultilevel"/>
    <w:tmpl w:val="AA0875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C23D8F"/>
    <w:multiLevelType w:val="hybridMultilevel"/>
    <w:tmpl w:val="5476A2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9"/>
  </w:num>
  <w:num w:numId="13">
    <w:abstractNumId w:val="15"/>
  </w:num>
  <w:num w:numId="14">
    <w:abstractNumId w:val="12"/>
  </w:num>
  <w:num w:numId="15">
    <w:abstractNumId w:val="10"/>
  </w:num>
  <w:num w:numId="16">
    <w:abstractNumId w:val="13"/>
  </w:num>
  <w:num w:numId="17">
    <w:abstractNumId w:val="20"/>
  </w:num>
  <w:num w:numId="18">
    <w:abstractNumId w:val="11"/>
  </w:num>
  <w:num w:numId="19">
    <w:abstractNumId w:val="14"/>
  </w:num>
  <w:num w:numId="20">
    <w:abstractNumId w:val="18"/>
  </w:num>
  <w:num w:numId="21">
    <w:abstractNumId w:val="1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AB6"/>
    <w:rsid w:val="00120C13"/>
    <w:rsid w:val="00587CD9"/>
    <w:rsid w:val="005E4AB6"/>
    <w:rsid w:val="00782381"/>
    <w:rsid w:val="007A28B0"/>
    <w:rsid w:val="007A74DD"/>
    <w:rsid w:val="00832ACD"/>
    <w:rsid w:val="00880B91"/>
    <w:rsid w:val="008A4CD8"/>
    <w:rsid w:val="009C250F"/>
    <w:rsid w:val="009F4CBE"/>
    <w:rsid w:val="00B811DF"/>
    <w:rsid w:val="00D9181A"/>
    <w:rsid w:val="00F64AF9"/>
    <w:rsid w:val="00F67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AC899"/>
  <w15:chartTrackingRefBased/>
  <w15:docId w15:val="{55CADFA9-5159-4212-B359-B5E49EAB9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C250F"/>
    <w:rPr>
      <w:rFonts w:ascii="Calibri" w:hAnsi="Calibri"/>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qFormat/>
    <w:rsid w:val="009C25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9C25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9C25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No Spacing12,small space,Dont use,No Spacing1121,No Spacing41,No Spacing6,No Spacing7,No Spacing8, Ch,tags,T"/>
    <w:basedOn w:val="Normal"/>
    <w:next w:val="Normal"/>
    <w:link w:val="Heading4Char"/>
    <w:uiPriority w:val="3"/>
    <w:unhideWhenUsed/>
    <w:qFormat/>
    <w:rsid w:val="009C250F"/>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nhideWhenUsed/>
    <w:qFormat/>
    <w:rsid w:val="005E4AB6"/>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aliases w:val="Title (no index)"/>
    <w:basedOn w:val="Heading3"/>
    <w:next w:val="Normal"/>
    <w:link w:val="Heading6Char"/>
    <w:unhideWhenUsed/>
    <w:qFormat/>
    <w:rsid w:val="005E4AB6"/>
    <w:pPr>
      <w:pageBreakBefore w:val="0"/>
      <w:spacing w:before="200" w:line="240" w:lineRule="auto"/>
      <w:jc w:val="left"/>
      <w:outlineLvl w:val="5"/>
    </w:pPr>
    <w:rPr>
      <w:rFonts w:asciiTheme="majorHAnsi" w:hAnsiTheme="majorHAnsi"/>
      <w:b w:val="0"/>
      <w:bCs/>
      <w:i/>
      <w:iCs/>
      <w:color w:val="1F4D78" w:themeColor="accent1" w:themeShade="7F"/>
      <w:sz w:val="22"/>
      <w:szCs w:val="22"/>
      <w:u w:val="none"/>
    </w:rPr>
  </w:style>
  <w:style w:type="paragraph" w:styleId="Heading7">
    <w:name w:val="heading 7"/>
    <w:basedOn w:val="Normal"/>
    <w:next w:val="Normal"/>
    <w:link w:val="Heading7Char"/>
    <w:unhideWhenUsed/>
    <w:qFormat/>
    <w:rsid w:val="005E4AB6"/>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5E4AB6"/>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5E4AB6"/>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9C25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250F"/>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rsid w:val="009C250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9C250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9C250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No Spacing12 Char,small space Char,Ch1 Char"/>
    <w:basedOn w:val="DefaultParagraphFont"/>
    <w:link w:val="Heading4"/>
    <w:uiPriority w:val="3"/>
    <w:rsid w:val="009C250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7"/>
    <w:qFormat/>
    <w:rsid w:val="009C250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9C250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9.5 p,cite"/>
    <w:basedOn w:val="DefaultParagraphFont"/>
    <w:uiPriority w:val="6"/>
    <w:qFormat/>
    <w:rsid w:val="009C250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Block Char1,Tag Char Char Char1,Heading 3 Char2,C"/>
    <w:basedOn w:val="DefaultParagraphFont"/>
    <w:link w:val="Card"/>
    <w:uiPriority w:val="99"/>
    <w:unhideWhenUsed/>
    <w:rsid w:val="009C250F"/>
    <w:rPr>
      <w:color w:val="auto"/>
      <w:u w:val="none"/>
    </w:rPr>
  </w:style>
  <w:style w:type="character" w:styleId="FollowedHyperlink">
    <w:name w:val="FollowedHyperlink"/>
    <w:basedOn w:val="DefaultParagraphFont"/>
    <w:uiPriority w:val="99"/>
    <w:unhideWhenUsed/>
    <w:rsid w:val="009C250F"/>
    <w:rPr>
      <w:color w:val="auto"/>
      <w:u w:val="none"/>
    </w:rPr>
  </w:style>
  <w:style w:type="paragraph" w:customStyle="1" w:styleId="textbold">
    <w:name w:val="text bold"/>
    <w:basedOn w:val="Normal"/>
    <w:link w:val="Emphasis"/>
    <w:autoRedefine/>
    <w:uiPriority w:val="7"/>
    <w:qFormat/>
    <w:rsid w:val="005E4AB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te Level 2,Debate Text,No Spacing11,No Spacing31,No Spacing22,No Spacing111,No Spacing3,No Spacing2,Read stuff,No Spacing111112,nonunderlined,Small Text,No Spacing11211,card,Medium Grid 21,No Spacing5,No Spacing112,Tag and Ci,No Spacing1,tag"/>
    <w:basedOn w:val="Heading1"/>
    <w:link w:val="Hyperlink"/>
    <w:autoRedefine/>
    <w:uiPriority w:val="99"/>
    <w:qFormat/>
    <w:rsid w:val="005E4AB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5E4AB6"/>
    <w:pPr>
      <w:ind w:left="720"/>
      <w:contextualSpacing/>
    </w:pPr>
    <w:rPr>
      <w:rFonts w:ascii="Arial" w:hAnsi="Arial" w:cs="Arial"/>
    </w:rPr>
  </w:style>
  <w:style w:type="character" w:customStyle="1" w:styleId="Heading5Char">
    <w:name w:val="Heading 5 Char"/>
    <w:aliases w:val="Blocks Char"/>
    <w:basedOn w:val="DefaultParagraphFont"/>
    <w:link w:val="Heading5"/>
    <w:rsid w:val="005E4AB6"/>
    <w:rPr>
      <w:rFonts w:asciiTheme="majorHAnsi" w:eastAsiaTheme="majorEastAsia" w:hAnsiTheme="majorHAnsi" w:cstheme="majorBidi"/>
      <w:color w:val="1F4D78" w:themeColor="accent1" w:themeShade="7F"/>
    </w:rPr>
  </w:style>
  <w:style w:type="character" w:customStyle="1" w:styleId="Heading6Char">
    <w:name w:val="Heading 6 Char"/>
    <w:aliases w:val="Title (no index) Char"/>
    <w:basedOn w:val="DefaultParagraphFont"/>
    <w:link w:val="Heading6"/>
    <w:rsid w:val="005E4AB6"/>
    <w:rPr>
      <w:rFonts w:asciiTheme="majorHAnsi" w:eastAsiaTheme="majorEastAsia" w:hAnsiTheme="majorHAnsi" w:cstheme="majorBidi"/>
      <w:bCs/>
      <w:i/>
      <w:iCs/>
      <w:color w:val="1F4D78" w:themeColor="accent1" w:themeShade="7F"/>
    </w:rPr>
  </w:style>
  <w:style w:type="character" w:customStyle="1" w:styleId="Heading7Char">
    <w:name w:val="Heading 7 Char"/>
    <w:basedOn w:val="DefaultParagraphFont"/>
    <w:link w:val="Heading7"/>
    <w:rsid w:val="005E4AB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5E4AB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5E4AB6"/>
    <w:rPr>
      <w:rFonts w:asciiTheme="majorHAnsi" w:eastAsiaTheme="majorEastAsia" w:hAnsiTheme="majorHAnsi" w:cstheme="majorBidi"/>
      <w:i/>
      <w:iCs/>
      <w:color w:val="404040" w:themeColor="text1" w:themeTint="BF"/>
      <w:sz w:val="20"/>
      <w:szCs w:val="20"/>
    </w:rPr>
  </w:style>
  <w:style w:type="character" w:customStyle="1" w:styleId="UnresolvedMention1">
    <w:name w:val="Unresolved Mention1"/>
    <w:basedOn w:val="DefaultParagraphFont"/>
    <w:uiPriority w:val="99"/>
    <w:unhideWhenUsed/>
    <w:rsid w:val="005E4AB6"/>
    <w:rPr>
      <w:color w:val="605E5C"/>
      <w:shd w:val="clear" w:color="auto" w:fill="E1DFDD"/>
    </w:rPr>
  </w:style>
  <w:style w:type="paragraph" w:styleId="DocumentMap">
    <w:name w:val="Document Map"/>
    <w:basedOn w:val="Normal"/>
    <w:link w:val="DocumentMapChar"/>
    <w:uiPriority w:val="99"/>
    <w:unhideWhenUsed/>
    <w:rsid w:val="005E4A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E4AB6"/>
    <w:rPr>
      <w:rFonts w:ascii="Lucida Grande" w:hAnsi="Lucida Grande" w:cs="Lucida Grande"/>
      <w:sz w:val="24"/>
    </w:rPr>
  </w:style>
  <w:style w:type="paragraph" w:customStyle="1" w:styleId="UnderlinePara">
    <w:name w:val="Underline Para"/>
    <w:basedOn w:val="Normal"/>
    <w:uiPriority w:val="6"/>
    <w:qFormat/>
    <w:rsid w:val="005E4AB6"/>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5E4AB6"/>
    <w:rPr>
      <w:b/>
      <w:u w:val="single"/>
    </w:rPr>
  </w:style>
  <w:style w:type="character" w:customStyle="1" w:styleId="Minimize">
    <w:name w:val="Minimize"/>
    <w:uiPriority w:val="1"/>
    <w:qFormat/>
    <w:rsid w:val="005E4AB6"/>
    <w:rPr>
      <w:rFonts w:asciiTheme="minorHAnsi" w:hAnsiTheme="minorHAnsi"/>
      <w:sz w:val="16"/>
    </w:rPr>
  </w:style>
  <w:style w:type="character" w:customStyle="1" w:styleId="TitleChar">
    <w:name w:val="Title Char"/>
    <w:aliases w:val="Cites and Cards Char,UNDERLINE Char,Bold Underlined Char,title Char,Block Heading Char,Read This Char,Non Read Text Char1,Debate Normal Char"/>
    <w:link w:val="Title"/>
    <w:uiPriority w:val="6"/>
    <w:qFormat/>
    <w:rsid w:val="005E4AB6"/>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5E4AB6"/>
    <w:pPr>
      <w:pBdr>
        <w:bottom w:val="single" w:sz="8" w:space="4" w:color="4F81BD"/>
      </w:pBdr>
      <w:spacing w:after="300" w:line="240" w:lineRule="auto"/>
      <w:contextualSpacing/>
    </w:pPr>
    <w:rPr>
      <w:rFonts w:ascii="Arial" w:hAnsi="Arial"/>
      <w:bCs/>
      <w:u w:val="single"/>
    </w:rPr>
  </w:style>
  <w:style w:type="character" w:customStyle="1" w:styleId="TitleChar1">
    <w:name w:val="Title Char1"/>
    <w:aliases w:val="Non Read Text Char"/>
    <w:basedOn w:val="DefaultParagraphFont"/>
    <w:uiPriority w:val="1"/>
    <w:qFormat/>
    <w:rsid w:val="005E4AB6"/>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5E4AB6"/>
    <w:rPr>
      <w:b/>
      <w:u w:val="single"/>
    </w:rPr>
  </w:style>
  <w:style w:type="character" w:customStyle="1" w:styleId="Underline2Char">
    <w:name w:val="Underline2 Char"/>
    <w:basedOn w:val="DefaultParagraphFont"/>
    <w:link w:val="Underline2"/>
    <w:uiPriority w:val="4"/>
    <w:rsid w:val="005E4AB6"/>
    <w:rPr>
      <w:rFonts w:ascii="Calibri" w:hAnsi="Calibri"/>
      <w:b/>
      <w:u w:val="single"/>
    </w:rPr>
  </w:style>
  <w:style w:type="character" w:customStyle="1" w:styleId="BoldUnderline0">
    <w:name w:val="BoldUnderline"/>
    <w:basedOn w:val="DefaultParagraphFont"/>
    <w:uiPriority w:val="1"/>
    <w:qFormat/>
    <w:rsid w:val="005E4AB6"/>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5E4AB6"/>
    <w:rPr>
      <w:vertAlign w:val="superscript"/>
    </w:rPr>
  </w:style>
  <w:style w:type="paragraph" w:styleId="FootnoteText">
    <w:name w:val="footnote text"/>
    <w:basedOn w:val="Normal"/>
    <w:link w:val="FootnoteTextChar"/>
    <w:unhideWhenUsed/>
    <w:qFormat/>
    <w:rsid w:val="005E4AB6"/>
    <w:pPr>
      <w:spacing w:line="256" w:lineRule="auto"/>
    </w:pPr>
    <w:rPr>
      <w:sz w:val="20"/>
      <w:szCs w:val="20"/>
    </w:rPr>
  </w:style>
  <w:style w:type="character" w:customStyle="1" w:styleId="FootnoteTextChar">
    <w:name w:val="Footnote Text Char"/>
    <w:basedOn w:val="DefaultParagraphFont"/>
    <w:link w:val="FootnoteText"/>
    <w:rsid w:val="005E4AB6"/>
    <w:rPr>
      <w:rFonts w:ascii="Calibri" w:hAnsi="Calibri"/>
      <w:sz w:val="20"/>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E4AB6"/>
    <w:pPr>
      <w:spacing w:before="100" w:beforeAutospacing="1" w:after="100" w:afterAutospacing="1" w:line="240" w:lineRule="auto"/>
    </w:pPr>
    <w:rPr>
      <w:rFonts w:eastAsia="Times New Roman"/>
    </w:rPr>
  </w:style>
  <w:style w:type="paragraph" w:customStyle="1" w:styleId="clay-paragraph">
    <w:name w:val="clay-paragraph"/>
    <w:basedOn w:val="Normal"/>
    <w:rsid w:val="005E4AB6"/>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5E4AB6"/>
  </w:style>
  <w:style w:type="character" w:customStyle="1" w:styleId="gmail-styleunderline">
    <w:name w:val="gmail-styleunderline"/>
    <w:basedOn w:val="DefaultParagraphFont"/>
    <w:rsid w:val="005E4AB6"/>
  </w:style>
  <w:style w:type="paragraph" w:customStyle="1" w:styleId="css-182kmce">
    <w:name w:val="css-182kmce"/>
    <w:basedOn w:val="Normal"/>
    <w:rsid w:val="005E4AB6"/>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5E4AB6"/>
  </w:style>
  <w:style w:type="paragraph" w:customStyle="1" w:styleId="pullquote-paragraph">
    <w:name w:val="pullquote-paragraph"/>
    <w:basedOn w:val="Normal"/>
    <w:rsid w:val="005E4AB6"/>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5E4AB6"/>
    <w:rPr>
      <w:i/>
      <w:iCs/>
    </w:rPr>
  </w:style>
  <w:style w:type="paragraph" w:customStyle="1" w:styleId="font--body">
    <w:name w:val="font--body"/>
    <w:basedOn w:val="Normal"/>
    <w:uiPriority w:val="99"/>
    <w:rsid w:val="005E4AB6"/>
    <w:pPr>
      <w:spacing w:before="100" w:beforeAutospacing="1" w:after="100" w:afterAutospacing="1" w:line="240" w:lineRule="auto"/>
    </w:pPr>
    <w:rPr>
      <w:rFonts w:eastAsia="Times New Roman"/>
      <w:lang w:eastAsia="ko-KR"/>
    </w:rPr>
  </w:style>
  <w:style w:type="paragraph" w:customStyle="1" w:styleId="gntarbp">
    <w:name w:val="gnt_ar_b_p"/>
    <w:basedOn w:val="Normal"/>
    <w:rsid w:val="005E4AB6"/>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5E4AB6"/>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5E4AB6"/>
  </w:style>
  <w:style w:type="paragraph" w:customStyle="1" w:styleId="endmarkenabled">
    <w:name w:val="endmarkenabled"/>
    <w:basedOn w:val="Normal"/>
    <w:rsid w:val="005E4AB6"/>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5E4AB6"/>
  </w:style>
  <w:style w:type="paragraph" w:customStyle="1" w:styleId="css-exrw3m">
    <w:name w:val="css-exrw3m"/>
    <w:basedOn w:val="Normal"/>
    <w:uiPriority w:val="99"/>
    <w:rsid w:val="005E4AB6"/>
    <w:pPr>
      <w:spacing w:before="100" w:beforeAutospacing="1" w:after="100" w:afterAutospacing="1" w:line="240" w:lineRule="auto"/>
    </w:pPr>
    <w:rPr>
      <w:rFonts w:eastAsia="Times New Roman"/>
    </w:rPr>
  </w:style>
  <w:style w:type="character" w:customStyle="1" w:styleId="css-8l6xbc">
    <w:name w:val="css-8l6xbc"/>
    <w:basedOn w:val="DefaultParagraphFont"/>
    <w:rsid w:val="005E4AB6"/>
  </w:style>
  <w:style w:type="paragraph" w:customStyle="1" w:styleId="t-body-text">
    <w:name w:val="t-body-text"/>
    <w:basedOn w:val="Normal"/>
    <w:uiPriority w:val="99"/>
    <w:rsid w:val="005E4AB6"/>
    <w:pPr>
      <w:spacing w:before="100" w:beforeAutospacing="1" w:after="100" w:afterAutospacing="1" w:line="240" w:lineRule="auto"/>
    </w:pPr>
    <w:rPr>
      <w:rFonts w:eastAsia="Times New Roman"/>
    </w:rPr>
  </w:style>
  <w:style w:type="character" w:styleId="Strong">
    <w:name w:val="Strong"/>
    <w:aliases w:val="8 pt font,Citation Char Char1 Char Char Char Char Char,Cut,Small 1,Read Char Char Char,Citation Char Char Char1,Read Char Char1"/>
    <w:basedOn w:val="DefaultParagraphFont"/>
    <w:uiPriority w:val="22"/>
    <w:qFormat/>
    <w:rsid w:val="005E4AB6"/>
    <w:rPr>
      <w:b/>
      <w:bCs/>
    </w:rPr>
  </w:style>
  <w:style w:type="paragraph" w:styleId="BalloonText">
    <w:name w:val="Balloon Text"/>
    <w:basedOn w:val="Normal"/>
    <w:link w:val="BalloonTextChar"/>
    <w:uiPriority w:val="99"/>
    <w:unhideWhenUsed/>
    <w:rsid w:val="005E4A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5E4AB6"/>
    <w:rPr>
      <w:rFonts w:ascii="Segoe UI" w:hAnsi="Segoe UI" w:cs="Segoe UI"/>
      <w:sz w:val="18"/>
      <w:szCs w:val="18"/>
    </w:rPr>
  </w:style>
  <w:style w:type="character" w:customStyle="1" w:styleId="caps">
    <w:name w:val="caps"/>
    <w:basedOn w:val="DefaultParagraphFont"/>
    <w:rsid w:val="005E4AB6"/>
  </w:style>
  <w:style w:type="paragraph" w:customStyle="1" w:styleId="c-user-cardbio">
    <w:name w:val="c-user-card__bio"/>
    <w:basedOn w:val="Normal"/>
    <w:uiPriority w:val="99"/>
    <w:rsid w:val="005E4AB6"/>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5E4AB6"/>
    <w:pPr>
      <w:spacing w:before="100" w:beforeAutospacing="1" w:after="100" w:afterAutospacing="1" w:line="240" w:lineRule="auto"/>
    </w:pPr>
    <w:rPr>
      <w:rFonts w:eastAsia="Times New Roman"/>
    </w:rPr>
  </w:style>
  <w:style w:type="character" w:customStyle="1" w:styleId="3oh-">
    <w:name w:val="_3oh-"/>
    <w:basedOn w:val="DefaultParagraphFont"/>
    <w:rsid w:val="005E4AB6"/>
  </w:style>
  <w:style w:type="paragraph" w:customStyle="1" w:styleId="normal1">
    <w:name w:val="normal1"/>
    <w:basedOn w:val="Normal"/>
    <w:rsid w:val="005E4AB6"/>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5E4AB6"/>
  </w:style>
  <w:style w:type="character" w:customStyle="1" w:styleId="c-messagelistunreaddividerlabel">
    <w:name w:val="c-message_list__unread_divider__label"/>
    <w:basedOn w:val="DefaultParagraphFont"/>
    <w:rsid w:val="005E4AB6"/>
  </w:style>
  <w:style w:type="character" w:customStyle="1" w:styleId="c-messagesender">
    <w:name w:val="c-message__sender"/>
    <w:basedOn w:val="DefaultParagraphFont"/>
    <w:rsid w:val="005E4AB6"/>
  </w:style>
  <w:style w:type="character" w:customStyle="1" w:styleId="c-reactioncount">
    <w:name w:val="c-reaction__count"/>
    <w:basedOn w:val="DefaultParagraphFont"/>
    <w:rsid w:val="005E4AB6"/>
  </w:style>
  <w:style w:type="paragraph" w:customStyle="1" w:styleId="Analytic">
    <w:name w:val="Analytic"/>
    <w:basedOn w:val="Normal"/>
    <w:link w:val="AnalyticChar"/>
    <w:autoRedefine/>
    <w:uiPriority w:val="4"/>
    <w:qFormat/>
    <w:rsid w:val="005E4AB6"/>
    <w:rPr>
      <w:color w:val="44546A" w:themeColor="text2"/>
    </w:rPr>
  </w:style>
  <w:style w:type="character" w:customStyle="1" w:styleId="AnalyticChar">
    <w:name w:val="Analytic Char"/>
    <w:basedOn w:val="DefaultParagraphFont"/>
    <w:link w:val="Analytic"/>
    <w:uiPriority w:val="4"/>
    <w:rsid w:val="005E4AB6"/>
    <w:rPr>
      <w:rFonts w:ascii="Calibri" w:hAnsi="Calibri"/>
      <w:color w:val="44546A" w:themeColor="text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5E4AB6"/>
    <w:pPr>
      <w:spacing w:after="0" w:line="240" w:lineRule="auto"/>
    </w:pPr>
    <w:rPr>
      <w:b/>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5E4AB6"/>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5E4AB6"/>
    <w:rPr>
      <w:rFonts w:ascii="Calibri" w:hAnsi="Calibri"/>
    </w:rPr>
  </w:style>
  <w:style w:type="paragraph" w:styleId="Footer">
    <w:name w:val="footer"/>
    <w:basedOn w:val="Normal"/>
    <w:link w:val="FooterChar"/>
    <w:uiPriority w:val="99"/>
    <w:unhideWhenUsed/>
    <w:rsid w:val="005E4A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4AB6"/>
    <w:rPr>
      <w:rFonts w:ascii="Calibri" w:hAnsi="Calibri"/>
    </w:rPr>
  </w:style>
  <w:style w:type="paragraph" w:customStyle="1" w:styleId="Emphasis1">
    <w:name w:val="Emphasis1"/>
    <w:basedOn w:val="Normal"/>
    <w:autoRedefine/>
    <w:uiPriority w:val="7"/>
    <w:qFormat/>
    <w:rsid w:val="005E4AB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5E4AB6"/>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5E4AB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5E4AB6"/>
    <w:rPr>
      <w:rFonts w:ascii="Arial" w:hAnsi="Arial" w:cs="Arial"/>
      <w:vanish/>
      <w:sz w:val="16"/>
      <w:szCs w:val="16"/>
    </w:rPr>
  </w:style>
  <w:style w:type="character" w:customStyle="1" w:styleId="z-BottomofFormChar">
    <w:name w:val="z-Bottom of Form Char"/>
    <w:basedOn w:val="DefaultParagraphFont"/>
    <w:link w:val="z-BottomofForm"/>
    <w:uiPriority w:val="99"/>
    <w:rsid w:val="005E4AB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5E4AB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5E4AB6"/>
    <w:rPr>
      <w:rFonts w:ascii="Arial" w:hAnsi="Arial" w:cs="Arial"/>
      <w:vanish/>
      <w:sz w:val="16"/>
      <w:szCs w:val="16"/>
    </w:rPr>
  </w:style>
  <w:style w:type="paragraph" w:customStyle="1" w:styleId="Emphasize">
    <w:name w:val="Emphasize"/>
    <w:basedOn w:val="Normal"/>
    <w:uiPriority w:val="7"/>
    <w:qFormat/>
    <w:rsid w:val="005E4AB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5E4AB6"/>
  </w:style>
  <w:style w:type="character" w:customStyle="1" w:styleId="UnderlineBold">
    <w:name w:val="Underline + Bold"/>
    <w:uiPriority w:val="1"/>
    <w:qFormat/>
    <w:rsid w:val="005E4AB6"/>
    <w:rPr>
      <w:b/>
      <w:sz w:val="20"/>
      <w:u w:val="single"/>
    </w:rPr>
  </w:style>
  <w:style w:type="paragraph" w:customStyle="1" w:styleId="8MIn">
    <w:name w:val="8 MIn"/>
    <w:basedOn w:val="Normal"/>
    <w:link w:val="8MInChar"/>
    <w:uiPriority w:val="4"/>
    <w:qFormat/>
    <w:rsid w:val="005E4AB6"/>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5E4AB6"/>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5E4AB6"/>
  </w:style>
  <w:style w:type="character" w:customStyle="1" w:styleId="c-messagekittext">
    <w:name w:val="c-message_kit__text"/>
    <w:basedOn w:val="DefaultParagraphFont"/>
    <w:rsid w:val="005E4AB6"/>
  </w:style>
  <w:style w:type="character" w:customStyle="1" w:styleId="cardChar">
    <w:name w:val="card Char"/>
    <w:aliases w:val="Bold Cite Char Char,Speed Cite Char"/>
    <w:basedOn w:val="DefaultParagraphFont"/>
    <w:rsid w:val="005E4AB6"/>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5E4AB6"/>
    <w:rPr>
      <w:color w:val="605E5C"/>
      <w:shd w:val="clear" w:color="auto" w:fill="E1DFDD"/>
    </w:rPr>
  </w:style>
  <w:style w:type="character" w:customStyle="1" w:styleId="expertise">
    <w:name w:val="expertise"/>
    <w:basedOn w:val="DefaultParagraphFont"/>
    <w:rsid w:val="005E4AB6"/>
  </w:style>
  <w:style w:type="character" w:customStyle="1" w:styleId="education">
    <w:name w:val="education"/>
    <w:basedOn w:val="DefaultParagraphFont"/>
    <w:rsid w:val="005E4AB6"/>
  </w:style>
  <w:style w:type="character" w:customStyle="1" w:styleId="rollover-people">
    <w:name w:val="rollover-people"/>
    <w:basedOn w:val="DefaultParagraphFont"/>
    <w:rsid w:val="005E4AB6"/>
  </w:style>
  <w:style w:type="character" w:customStyle="1" w:styleId="UnresolvedMention2">
    <w:name w:val="Unresolved Mention2"/>
    <w:basedOn w:val="DefaultParagraphFont"/>
    <w:uiPriority w:val="99"/>
    <w:unhideWhenUsed/>
    <w:rsid w:val="005E4AB6"/>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qFormat/>
    <w:rsid w:val="005E4AB6"/>
    <w:rPr>
      <w:b/>
      <w:bCs w:val="0"/>
      <w:sz w:val="26"/>
      <w:u w:val="single"/>
    </w:rPr>
  </w:style>
  <w:style w:type="character" w:customStyle="1" w:styleId="UnresolvedMention3">
    <w:name w:val="Unresolved Mention3"/>
    <w:basedOn w:val="DefaultParagraphFont"/>
    <w:uiPriority w:val="99"/>
    <w:rsid w:val="005E4AB6"/>
    <w:rPr>
      <w:color w:val="605E5C"/>
      <w:shd w:val="clear" w:color="auto" w:fill="E1DFDD"/>
    </w:rPr>
  </w:style>
  <w:style w:type="paragraph" w:customStyle="1" w:styleId="Body">
    <w:name w:val="Body"/>
    <w:link w:val="BodyChar"/>
    <w:autoRedefine/>
    <w:uiPriority w:val="99"/>
    <w:qFormat/>
    <w:rsid w:val="005E4AB6"/>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5E4AB6"/>
    <w:rPr>
      <w:rFonts w:ascii="Calibri" w:eastAsiaTheme="majorEastAsia" w:hAnsi="Calibri" w:cstheme="majorBidi"/>
      <w:iCs/>
      <w:color w:val="000000" w:themeColor="text1"/>
      <w:sz w:val="8"/>
    </w:rPr>
  </w:style>
  <w:style w:type="character" w:customStyle="1" w:styleId="url">
    <w:name w:val="url"/>
    <w:basedOn w:val="DefaultParagraphFont"/>
    <w:rsid w:val="005E4AB6"/>
  </w:style>
  <w:style w:type="character" w:customStyle="1" w:styleId="ellip">
    <w:name w:val="ellip"/>
    <w:basedOn w:val="DefaultParagraphFont"/>
    <w:rsid w:val="005E4AB6"/>
  </w:style>
  <w:style w:type="character" w:customStyle="1" w:styleId="nowrap">
    <w:name w:val="nowrap"/>
    <w:basedOn w:val="DefaultParagraphFont"/>
    <w:rsid w:val="005E4AB6"/>
  </w:style>
  <w:style w:type="paragraph" w:customStyle="1" w:styleId="msonormal0">
    <w:name w:val="msonormal"/>
    <w:basedOn w:val="Normal"/>
    <w:qFormat/>
    <w:rsid w:val="005E4AB6"/>
    <w:pPr>
      <w:spacing w:before="100" w:beforeAutospacing="1" w:after="100" w:afterAutospacing="1" w:line="256" w:lineRule="auto"/>
    </w:pPr>
  </w:style>
  <w:style w:type="paragraph" w:styleId="Revision">
    <w:name w:val="Revision"/>
    <w:uiPriority w:val="99"/>
    <w:semiHidden/>
    <w:rsid w:val="005E4AB6"/>
    <w:pPr>
      <w:spacing w:after="0" w:line="240" w:lineRule="auto"/>
    </w:pPr>
    <w:rPr>
      <w:rFonts w:ascii="Calibri" w:eastAsiaTheme="minorEastAsia" w:hAnsi="Calibri" w:cs="Arial"/>
      <w:szCs w:val="24"/>
    </w:rPr>
  </w:style>
  <w:style w:type="paragraph" w:customStyle="1" w:styleId="Tag2">
    <w:name w:val="Tag2"/>
    <w:basedOn w:val="Normal"/>
    <w:qFormat/>
    <w:rsid w:val="005E4AB6"/>
    <w:pPr>
      <w:spacing w:line="256" w:lineRule="auto"/>
    </w:pPr>
    <w:rPr>
      <w:b/>
    </w:rPr>
  </w:style>
  <w:style w:type="paragraph" w:customStyle="1" w:styleId="megaarticlebodyfirst-p2htdt">
    <w:name w:val="megaarticlebody_first-p_2htdt"/>
    <w:basedOn w:val="Normal"/>
    <w:uiPriority w:val="99"/>
    <w:semiHidden/>
    <w:rsid w:val="005E4AB6"/>
    <w:pPr>
      <w:spacing w:before="100" w:beforeAutospacing="1" w:after="100" w:afterAutospacing="1" w:line="256" w:lineRule="auto"/>
    </w:pPr>
  </w:style>
  <w:style w:type="paragraph" w:customStyle="1" w:styleId="p1">
    <w:name w:val="p1"/>
    <w:basedOn w:val="Normal"/>
    <w:uiPriority w:val="99"/>
    <w:qFormat/>
    <w:rsid w:val="005E4AB6"/>
    <w:pPr>
      <w:spacing w:line="256" w:lineRule="auto"/>
    </w:pPr>
    <w:rPr>
      <w:sz w:val="20"/>
      <w:szCs w:val="20"/>
    </w:rPr>
  </w:style>
  <w:style w:type="character" w:customStyle="1" w:styleId="underlinedChar">
    <w:name w:val="underlined Char"/>
    <w:link w:val="underlined"/>
    <w:locked/>
    <w:rsid w:val="005E4AB6"/>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E4AB6"/>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qFormat/>
    <w:rsid w:val="005E4AB6"/>
    <w:pPr>
      <w:spacing w:line="256" w:lineRule="auto"/>
    </w:pPr>
    <w:rPr>
      <w:rFonts w:ascii="Georgia" w:eastAsia="Calibri" w:hAnsi="Georgia"/>
      <w:sz w:val="12"/>
    </w:rPr>
  </w:style>
  <w:style w:type="paragraph" w:customStyle="1" w:styleId="Scrunched">
    <w:name w:val="Scrunched"/>
    <w:basedOn w:val="Normal"/>
    <w:next w:val="Normal"/>
    <w:uiPriority w:val="99"/>
    <w:qFormat/>
    <w:rsid w:val="005E4AB6"/>
    <w:pPr>
      <w:spacing w:line="256" w:lineRule="auto"/>
    </w:pPr>
  </w:style>
  <w:style w:type="character" w:styleId="EndnoteReference">
    <w:name w:val="endnote reference"/>
    <w:basedOn w:val="DefaultParagraphFont"/>
    <w:unhideWhenUsed/>
    <w:rsid w:val="005E4AB6"/>
    <w:rPr>
      <w:vertAlign w:val="superscript"/>
    </w:rPr>
  </w:style>
  <w:style w:type="character" w:customStyle="1" w:styleId="Emph">
    <w:name w:val="Emph"/>
    <w:basedOn w:val="DefaultParagraphFont"/>
    <w:uiPriority w:val="1"/>
    <w:qFormat/>
    <w:rsid w:val="005E4AB6"/>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E4AB6"/>
    <w:rPr>
      <w:u w:val="single"/>
    </w:rPr>
  </w:style>
  <w:style w:type="character" w:customStyle="1" w:styleId="BoldUnderlineChar">
    <w:name w:val="Bold Underline Char"/>
    <w:basedOn w:val="DefaultParagraphFont"/>
    <w:rsid w:val="005E4AB6"/>
    <w:rPr>
      <w:rFonts w:ascii="Arial" w:hAnsi="Arial" w:cs="Arial" w:hint="default"/>
      <w:b/>
      <w:bCs w:val="0"/>
      <w:u w:val="single"/>
    </w:rPr>
  </w:style>
  <w:style w:type="character" w:customStyle="1" w:styleId="ReadCard">
    <w:name w:val="ReadCard"/>
    <w:uiPriority w:val="1"/>
    <w:qFormat/>
    <w:rsid w:val="005E4AB6"/>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E4AB6"/>
    <w:pPr>
      <w:spacing w:before="60" w:after="60"/>
    </w:pPr>
  </w:style>
  <w:style w:type="character" w:customStyle="1" w:styleId="FooterChar1">
    <w:name w:val="Footer Char1"/>
    <w:basedOn w:val="DefaultParagraphFont"/>
    <w:uiPriority w:val="99"/>
    <w:semiHidden/>
    <w:rsid w:val="005E4AB6"/>
    <w:rPr>
      <w:rFonts w:ascii="Calibri" w:eastAsiaTheme="minorHAnsi" w:hAnsi="Calibri" w:cs="Calibri"/>
      <w:sz w:val="16"/>
      <w:szCs w:val="22"/>
    </w:rPr>
  </w:style>
  <w:style w:type="paragraph" w:styleId="NoSpacing">
    <w:name w:val="No Spacing"/>
    <w:aliases w:val="Tag and Cite,ClearFormatting,Clear,DDI Tag,Tag Title,No Spacing51,Dont u,No Spacing1111111,Very Small Text,No Spacing311"/>
    <w:uiPriority w:val="1"/>
    <w:unhideWhenUsed/>
    <w:qFormat/>
    <w:rsid w:val="005E4AB6"/>
    <w:pPr>
      <w:spacing w:after="0" w:line="240" w:lineRule="auto"/>
    </w:pPr>
    <w:rPr>
      <w:rFonts w:ascii="Times New Roman" w:hAnsi="Times New Roman" w:cs="Times New Roman"/>
      <w:sz w:val="16"/>
    </w:rPr>
  </w:style>
  <w:style w:type="paragraph" w:customStyle="1" w:styleId="Cards">
    <w:name w:val="Cards"/>
    <w:next w:val="Normal"/>
    <w:link w:val="CardsChar"/>
    <w:qFormat/>
    <w:rsid w:val="005E4AB6"/>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5E4AB6"/>
    <w:rPr>
      <w:rFonts w:ascii="Times New Roman" w:eastAsia="Times New Roman" w:hAnsi="Times New Roman" w:cs="Times New Roman"/>
      <w:sz w:val="20"/>
      <w:szCs w:val="24"/>
    </w:rPr>
  </w:style>
  <w:style w:type="character" w:customStyle="1" w:styleId="DebateUnderline">
    <w:name w:val="Debate Underline"/>
    <w:qFormat/>
    <w:rsid w:val="005E4AB6"/>
    <w:rPr>
      <w:rFonts w:ascii="Times New Roman" w:hAnsi="Times New Roman"/>
      <w:sz w:val="20"/>
      <w:u w:val="thick"/>
    </w:rPr>
  </w:style>
  <w:style w:type="paragraph" w:customStyle="1" w:styleId="Nothing">
    <w:name w:val="Nothing"/>
    <w:link w:val="NothingChar"/>
    <w:qFormat/>
    <w:rsid w:val="005E4AB6"/>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5E4AB6"/>
    <w:rPr>
      <w:rFonts w:ascii="Times New Roman" w:eastAsia="Times New Roman" w:hAnsi="Times New Roman" w:cs="Times New Roman"/>
      <w:sz w:val="20"/>
      <w:szCs w:val="24"/>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5E4AB6"/>
    <w:rPr>
      <w:rFonts w:ascii="Calibri" w:eastAsiaTheme="minorHAnsi" w:hAnsi="Calibri" w:cs="Calibri"/>
      <w:sz w:val="16"/>
      <w:szCs w:val="22"/>
    </w:rPr>
  </w:style>
  <w:style w:type="paragraph" w:customStyle="1" w:styleId="cardtext">
    <w:name w:val="card text"/>
    <w:basedOn w:val="Normal"/>
    <w:link w:val="cardtextChar"/>
    <w:qFormat/>
    <w:rsid w:val="005E4AB6"/>
    <w:pPr>
      <w:ind w:left="288" w:right="288"/>
    </w:pPr>
    <w:rPr>
      <w:rFonts w:ascii="Book Antiqua" w:hAnsi="Book Antiqua" w:cs="Lucida Grande"/>
    </w:rPr>
  </w:style>
  <w:style w:type="character" w:customStyle="1" w:styleId="cardtextChar">
    <w:name w:val="card text Char"/>
    <w:basedOn w:val="DefaultParagraphFont"/>
    <w:link w:val="cardtext"/>
    <w:rsid w:val="005E4AB6"/>
    <w:rPr>
      <w:rFonts w:ascii="Book Antiqua" w:hAnsi="Book Antiqua" w:cs="Lucida Grande"/>
    </w:rPr>
  </w:style>
  <w:style w:type="paragraph" w:customStyle="1" w:styleId="TagText">
    <w:name w:val="TagText"/>
    <w:basedOn w:val="Normal"/>
    <w:uiPriority w:val="99"/>
    <w:qFormat/>
    <w:rsid w:val="005E4AB6"/>
    <w:rPr>
      <w:rFonts w:eastAsia="Calibri"/>
      <w:b/>
    </w:rPr>
  </w:style>
  <w:style w:type="paragraph" w:customStyle="1" w:styleId="UnderlineEmphasis">
    <w:name w:val="Underline + Emphasis"/>
    <w:basedOn w:val="Normal"/>
    <w:next w:val="Normal"/>
    <w:link w:val="UnderlineEmphasisChar"/>
    <w:autoRedefine/>
    <w:qFormat/>
    <w:rsid w:val="005E4AB6"/>
    <w:rPr>
      <w:rFonts w:eastAsia="Calibri"/>
      <w:b/>
      <w:color w:val="000000"/>
      <w:u w:val="single"/>
    </w:rPr>
  </w:style>
  <w:style w:type="character" w:customStyle="1" w:styleId="UnderlineEmphasisChar">
    <w:name w:val="Underline + Emphasis Char"/>
    <w:basedOn w:val="DefaultParagraphFont"/>
    <w:link w:val="UnderlineEmphasis"/>
    <w:rsid w:val="005E4AB6"/>
    <w:rPr>
      <w:rFonts w:ascii="Calibri" w:eastAsia="Calibri" w:hAnsi="Calibri"/>
      <w:b/>
      <w:color w:val="000000"/>
      <w:u w:val="single"/>
    </w:rPr>
  </w:style>
  <w:style w:type="character" w:customStyle="1" w:styleId="BoldUnderlineUNDO">
    <w:name w:val="Bold.Underline.UNDO"/>
    <w:uiPriority w:val="1"/>
    <w:qFormat/>
    <w:rsid w:val="005E4AB6"/>
    <w:rPr>
      <w:b w:val="0"/>
    </w:rPr>
  </w:style>
  <w:style w:type="character" w:customStyle="1" w:styleId="LinedDown">
    <w:name w:val="Lined Down"/>
    <w:qFormat/>
    <w:rsid w:val="005E4AB6"/>
    <w:rPr>
      <w:rFonts w:ascii="Times New Roman" w:hAnsi="Times New Roman" w:cs="Times New Roman"/>
      <w:b w:val="0"/>
      <w:bCs w:val="0"/>
      <w:i w:val="0"/>
      <w:iCs w:val="0"/>
      <w:color w:val="000000"/>
      <w:sz w:val="12"/>
      <w:szCs w:val="12"/>
      <w:u w:val="none"/>
    </w:rPr>
  </w:style>
  <w:style w:type="character" w:customStyle="1" w:styleId="Carded">
    <w:name w:val="Carded"/>
    <w:qFormat/>
    <w:rsid w:val="005E4AB6"/>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5E4AB6"/>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5E4AB6"/>
    <w:rPr>
      <w:bCs/>
      <w:sz w:val="20"/>
      <w:u w:val="single"/>
    </w:rPr>
  </w:style>
  <w:style w:type="character" w:customStyle="1" w:styleId="LDAnalytics">
    <w:name w:val="LD Analytics"/>
    <w:basedOn w:val="DefaultParagraphFont"/>
    <w:autoRedefine/>
    <w:uiPriority w:val="1"/>
    <w:qFormat/>
    <w:rsid w:val="005E4AB6"/>
  </w:style>
  <w:style w:type="paragraph" w:customStyle="1" w:styleId="evidencetext">
    <w:name w:val="evidence text"/>
    <w:basedOn w:val="Normal"/>
    <w:next w:val="Normal"/>
    <w:link w:val="evidencetextChar1"/>
    <w:qFormat/>
    <w:rsid w:val="005E4AB6"/>
    <w:pPr>
      <w:ind w:left="432" w:right="432"/>
    </w:pPr>
    <w:rPr>
      <w:rFonts w:eastAsia="Times New Roman"/>
      <w:color w:val="000000"/>
    </w:rPr>
  </w:style>
  <w:style w:type="character" w:customStyle="1" w:styleId="evidencetextChar1">
    <w:name w:val="evidence text Char1"/>
    <w:basedOn w:val="DefaultParagraphFont"/>
    <w:link w:val="evidencetext"/>
    <w:rsid w:val="005E4AB6"/>
    <w:rPr>
      <w:rFonts w:ascii="Calibri" w:eastAsia="Times New Roman" w:hAnsi="Calibri"/>
      <w:color w:val="000000"/>
    </w:rPr>
  </w:style>
  <w:style w:type="paragraph" w:styleId="Subtitle">
    <w:name w:val="Subtitle"/>
    <w:aliases w:val="Underlined card text"/>
    <w:basedOn w:val="Normal"/>
    <w:next w:val="Normal"/>
    <w:link w:val="SubtitleChar"/>
    <w:uiPriority w:val="99"/>
    <w:unhideWhenUsed/>
    <w:qFormat/>
    <w:rsid w:val="005E4AB6"/>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5E4AB6"/>
    <w:rPr>
      <w:rFonts w:ascii="Calibri" w:hAnsi="Calibri"/>
      <w:color w:val="5A5A5A" w:themeColor="text1" w:themeTint="A5"/>
      <w:spacing w:val="15"/>
    </w:rPr>
  </w:style>
  <w:style w:type="paragraph" w:styleId="BodyText">
    <w:name w:val="Body Text"/>
    <w:aliases w:val="BT"/>
    <w:basedOn w:val="Normal"/>
    <w:link w:val="BodyTextChar"/>
    <w:uiPriority w:val="99"/>
    <w:unhideWhenUsed/>
    <w:qFormat/>
    <w:rsid w:val="005E4AB6"/>
    <w:pPr>
      <w:spacing w:after="120"/>
    </w:pPr>
  </w:style>
  <w:style w:type="character" w:customStyle="1" w:styleId="BodyTextChar">
    <w:name w:val="Body Text Char"/>
    <w:aliases w:val="BT Char"/>
    <w:basedOn w:val="DefaultParagraphFont"/>
    <w:link w:val="BodyText"/>
    <w:uiPriority w:val="99"/>
    <w:rsid w:val="005E4AB6"/>
    <w:rPr>
      <w:rFonts w:ascii="Calibri" w:hAnsi="Calibri"/>
    </w:rPr>
  </w:style>
  <w:style w:type="paragraph" w:customStyle="1" w:styleId="tiny">
    <w:name w:val="tiny"/>
    <w:next w:val="Normal"/>
    <w:link w:val="tinyChar"/>
    <w:autoRedefine/>
    <w:qFormat/>
    <w:rsid w:val="005E4AB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5E4AB6"/>
    <w:rPr>
      <w:rFonts w:ascii="Times New Roman" w:eastAsia="Malgun Gothic" w:hAnsi="Times New Roman" w:cs="Times New Roman"/>
      <w:sz w:val="12"/>
      <w:szCs w:val="24"/>
    </w:rPr>
  </w:style>
  <w:style w:type="character" w:customStyle="1" w:styleId="LDCut">
    <w:name w:val="LD Cut"/>
    <w:basedOn w:val="DefaultParagraphFont"/>
    <w:uiPriority w:val="1"/>
    <w:qFormat/>
    <w:rsid w:val="005E4AB6"/>
    <w:rPr>
      <w:rFonts w:ascii="Times New Roman" w:hAnsi="Times New Roman"/>
      <w:b w:val="0"/>
      <w:color w:val="auto"/>
      <w:sz w:val="12"/>
    </w:rPr>
  </w:style>
  <w:style w:type="character" w:customStyle="1" w:styleId="LDUnderline">
    <w:name w:val="LD Underline"/>
    <w:basedOn w:val="DefaultParagraphFont"/>
    <w:uiPriority w:val="1"/>
    <w:qFormat/>
    <w:rsid w:val="005E4AB6"/>
    <w:rPr>
      <w:rFonts w:ascii="Times New Roman" w:hAnsi="Times New Roman" w:cs="Times New Roman"/>
      <w:b/>
      <w:color w:val="auto"/>
      <w:sz w:val="24"/>
      <w:u w:val="single"/>
    </w:rPr>
  </w:style>
  <w:style w:type="character" w:customStyle="1" w:styleId="Style4Char">
    <w:name w:val="Style4 Char"/>
    <w:link w:val="Style4"/>
    <w:rsid w:val="005E4AB6"/>
    <w:rPr>
      <w:rFonts w:ascii="Arial Narrow" w:hAnsi="Arial Narrow"/>
      <w:szCs w:val="24"/>
      <w:u w:val="single"/>
    </w:rPr>
  </w:style>
  <w:style w:type="character" w:customStyle="1" w:styleId="Style1Char">
    <w:name w:val="Style1 Char"/>
    <w:locked/>
    <w:rsid w:val="005E4AB6"/>
    <w:rPr>
      <w:rFonts w:ascii="Times New Roman" w:eastAsia="SimSun" w:hAnsi="Times New Roman"/>
      <w:szCs w:val="24"/>
      <w:u w:val="single"/>
      <w:lang w:eastAsia="zh-CN"/>
    </w:rPr>
  </w:style>
  <w:style w:type="character" w:customStyle="1" w:styleId="Style11pt">
    <w:name w:val="Style 11 pt"/>
    <w:basedOn w:val="DefaultParagraphFont"/>
    <w:rsid w:val="005E4AB6"/>
    <w:rPr>
      <w:sz w:val="20"/>
    </w:rPr>
  </w:style>
  <w:style w:type="character" w:customStyle="1" w:styleId="DebateHighlighted">
    <w:name w:val="Debate Highlighted"/>
    <w:qFormat/>
    <w:rsid w:val="005E4AB6"/>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5E4AB6"/>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qFormat/>
    <w:rsid w:val="005E4AB6"/>
    <w:rPr>
      <w:b/>
      <w:sz w:val="24"/>
    </w:rPr>
  </w:style>
  <w:style w:type="character" w:customStyle="1" w:styleId="regtext">
    <w:name w:val="regtext"/>
    <w:uiPriority w:val="99"/>
    <w:rsid w:val="005E4AB6"/>
  </w:style>
  <w:style w:type="character" w:customStyle="1" w:styleId="Dottedunderline">
    <w:name w:val="Dotted underline"/>
    <w:rsid w:val="005E4AB6"/>
    <w:rPr>
      <w:u w:val="dotted"/>
    </w:rPr>
  </w:style>
  <w:style w:type="character" w:customStyle="1" w:styleId="slug-pub-date">
    <w:name w:val="slug-pub-date"/>
    <w:rsid w:val="005E4AB6"/>
  </w:style>
  <w:style w:type="character" w:customStyle="1" w:styleId="slug-vol">
    <w:name w:val="slug-vol"/>
    <w:rsid w:val="005E4AB6"/>
  </w:style>
  <w:style w:type="character" w:customStyle="1" w:styleId="slug-issue">
    <w:name w:val="slug-issue"/>
    <w:rsid w:val="005E4AB6"/>
  </w:style>
  <w:style w:type="character" w:customStyle="1" w:styleId="slug-pages">
    <w:name w:val="slug-pages"/>
    <w:rsid w:val="005E4AB6"/>
  </w:style>
  <w:style w:type="character" w:customStyle="1" w:styleId="DDIUnderline">
    <w:name w:val="DDI Underline"/>
    <w:qFormat/>
    <w:rsid w:val="005E4AB6"/>
    <w:rPr>
      <w:sz w:val="20"/>
      <w:u w:val="thick"/>
    </w:rPr>
  </w:style>
  <w:style w:type="character" w:customStyle="1" w:styleId="CardsChar1">
    <w:name w:val="Cards Char1"/>
    <w:locked/>
    <w:rsid w:val="005E4AB6"/>
    <w:rPr>
      <w:rFonts w:ascii="Times New Roman" w:eastAsia="Times New Roman" w:hAnsi="Times New Roman" w:cs="Times New Roman"/>
    </w:rPr>
  </w:style>
  <w:style w:type="character" w:customStyle="1" w:styleId="DocumentMapChar1">
    <w:name w:val="Document Map Char1"/>
    <w:basedOn w:val="DefaultParagraphFont"/>
    <w:uiPriority w:val="99"/>
    <w:rsid w:val="005E4AB6"/>
    <w:rPr>
      <w:rFonts w:ascii="Segoe UI" w:hAnsi="Segoe UI" w:cs="Segoe UI"/>
      <w:sz w:val="16"/>
      <w:szCs w:val="16"/>
    </w:rPr>
  </w:style>
  <w:style w:type="character" w:customStyle="1" w:styleId="CardTextChar0">
    <w:name w:val="Card Text Char"/>
    <w:locked/>
    <w:rsid w:val="005E4AB6"/>
    <w:rPr>
      <w:rFonts w:ascii="Georgia" w:hAnsi="Georgia"/>
      <w:sz w:val="18"/>
      <w:u w:val="single"/>
    </w:rPr>
  </w:style>
  <w:style w:type="character" w:customStyle="1" w:styleId="normaltextrun">
    <w:name w:val="normaltextrun"/>
    <w:basedOn w:val="DefaultParagraphFont"/>
    <w:rsid w:val="005E4AB6"/>
  </w:style>
  <w:style w:type="character" w:customStyle="1" w:styleId="eop">
    <w:name w:val="eop"/>
    <w:basedOn w:val="DefaultParagraphFont"/>
    <w:rsid w:val="005E4AB6"/>
  </w:style>
  <w:style w:type="character" w:customStyle="1" w:styleId="spellingerror">
    <w:name w:val="spellingerror"/>
    <w:basedOn w:val="DefaultParagraphFont"/>
    <w:rsid w:val="005E4AB6"/>
  </w:style>
  <w:style w:type="paragraph" w:customStyle="1" w:styleId="m-2839544472620372085msonospacing">
    <w:name w:val="m_-2839544472620372085msonospacing"/>
    <w:basedOn w:val="Normal"/>
    <w:uiPriority w:val="99"/>
    <w:rsid w:val="005E4AB6"/>
    <w:pPr>
      <w:spacing w:before="100" w:beforeAutospacing="1" w:after="100" w:afterAutospacing="1"/>
    </w:pPr>
  </w:style>
  <w:style w:type="paragraph" w:customStyle="1" w:styleId="franklin-light1">
    <w:name w:val="franklin-light1"/>
    <w:basedOn w:val="Normal"/>
    <w:uiPriority w:val="99"/>
    <w:rsid w:val="005E4AB6"/>
    <w:pPr>
      <w:spacing w:before="100" w:beforeAutospacing="1" w:after="100" w:afterAutospacing="1"/>
    </w:pPr>
  </w:style>
  <w:style w:type="character" w:customStyle="1" w:styleId="powa-tease">
    <w:name w:val="powa-tease"/>
    <w:basedOn w:val="DefaultParagraphFont"/>
    <w:rsid w:val="005E4AB6"/>
  </w:style>
  <w:style w:type="character" w:customStyle="1" w:styleId="powa-byline">
    <w:name w:val="powa-byline"/>
    <w:basedOn w:val="DefaultParagraphFont"/>
    <w:rsid w:val="005E4AB6"/>
  </w:style>
  <w:style w:type="character" w:customStyle="1" w:styleId="apple-style-span">
    <w:name w:val="apple-style-span"/>
    <w:basedOn w:val="DefaultParagraphFont"/>
    <w:rsid w:val="005E4AB6"/>
    <w:rPr>
      <w:rFonts w:cs="Times New Roman"/>
    </w:rPr>
  </w:style>
  <w:style w:type="paragraph" w:customStyle="1" w:styleId="noindent">
    <w:name w:val="noindent"/>
    <w:basedOn w:val="Normal"/>
    <w:uiPriority w:val="99"/>
    <w:qFormat/>
    <w:rsid w:val="005E4AB6"/>
    <w:pPr>
      <w:spacing w:before="100" w:beforeAutospacing="1" w:after="100" w:afterAutospacing="1"/>
    </w:pPr>
    <w:rPr>
      <w:rFonts w:eastAsia="Times New Roman"/>
    </w:rPr>
  </w:style>
  <w:style w:type="character" w:customStyle="1" w:styleId="st">
    <w:name w:val="st"/>
    <w:rsid w:val="005E4AB6"/>
  </w:style>
  <w:style w:type="character" w:customStyle="1" w:styleId="highlight2">
    <w:name w:val="highlight2"/>
    <w:basedOn w:val="DefaultParagraphFont"/>
    <w:rsid w:val="005E4AB6"/>
    <w:rPr>
      <w:rFonts w:ascii="Arial" w:hAnsi="Arial"/>
      <w:b/>
      <w:sz w:val="19"/>
      <w:u w:val="thick"/>
      <w:bdr w:val="none" w:sz="0" w:space="0" w:color="auto"/>
      <w:shd w:val="clear" w:color="auto" w:fill="auto"/>
    </w:rPr>
  </w:style>
  <w:style w:type="character" w:customStyle="1" w:styleId="Emphasis2">
    <w:name w:val="Emphasis2"/>
    <w:basedOn w:val="DefaultParagraphFont"/>
    <w:rsid w:val="005E4AB6"/>
    <w:rPr>
      <w:rFonts w:ascii="Franklin Gothic Heavy" w:hAnsi="Franklin Gothic Heavy" w:hint="default"/>
      <w:iCs/>
      <w:u w:val="single"/>
    </w:rPr>
  </w:style>
  <w:style w:type="character" w:customStyle="1" w:styleId="EmphasizeThis">
    <w:name w:val="EmphasizeThis"/>
    <w:rsid w:val="005E4AB6"/>
    <w:rPr>
      <w:rFonts w:ascii="Georgia" w:hAnsi="Georgia" w:hint="default"/>
      <w:b/>
      <w:bCs w:val="0"/>
      <w:iCs/>
      <w:sz w:val="24"/>
      <w:u w:val="thick"/>
    </w:rPr>
  </w:style>
  <w:style w:type="character" w:customStyle="1" w:styleId="Style3Char">
    <w:name w:val="Style3 Char"/>
    <w:link w:val="Style3"/>
    <w:rsid w:val="005E4AB6"/>
    <w:rPr>
      <w:rFonts w:ascii="Arial Narrow" w:hAnsi="Arial Narrow"/>
      <w:b/>
      <w:szCs w:val="24"/>
    </w:rPr>
  </w:style>
  <w:style w:type="character" w:styleId="CommentReference">
    <w:name w:val="annotation reference"/>
    <w:basedOn w:val="DefaultParagraphFont"/>
    <w:uiPriority w:val="99"/>
    <w:unhideWhenUsed/>
    <w:rsid w:val="005E4AB6"/>
    <w:rPr>
      <w:sz w:val="16"/>
      <w:szCs w:val="16"/>
    </w:rPr>
  </w:style>
  <w:style w:type="paragraph" w:styleId="CommentText">
    <w:name w:val="annotation text"/>
    <w:basedOn w:val="Normal"/>
    <w:link w:val="CommentTextChar"/>
    <w:uiPriority w:val="99"/>
    <w:unhideWhenUsed/>
    <w:rsid w:val="005E4AB6"/>
    <w:rPr>
      <w:sz w:val="20"/>
      <w:szCs w:val="20"/>
    </w:rPr>
  </w:style>
  <w:style w:type="character" w:customStyle="1" w:styleId="CommentTextChar">
    <w:name w:val="Comment Text Char"/>
    <w:basedOn w:val="DefaultParagraphFont"/>
    <w:link w:val="CommentText"/>
    <w:uiPriority w:val="99"/>
    <w:rsid w:val="005E4AB6"/>
    <w:rPr>
      <w:rFonts w:ascii="Calibri" w:hAnsi="Calibri"/>
      <w:sz w:val="20"/>
      <w:szCs w:val="20"/>
    </w:rPr>
  </w:style>
  <w:style w:type="character" w:customStyle="1" w:styleId="balancedheadline">
    <w:name w:val="balancedheadline"/>
    <w:basedOn w:val="DefaultParagraphFont"/>
    <w:rsid w:val="005E4AB6"/>
  </w:style>
  <w:style w:type="paragraph" w:customStyle="1" w:styleId="analytic0">
    <w:name w:val="analytic"/>
    <w:basedOn w:val="Analytic"/>
    <w:link w:val="analyticChar0"/>
    <w:autoRedefine/>
    <w:uiPriority w:val="4"/>
    <w:qFormat/>
    <w:rsid w:val="005E4AB6"/>
    <w:rPr>
      <w:i/>
      <w:color w:val="2D72B1"/>
    </w:rPr>
  </w:style>
  <w:style w:type="character" w:customStyle="1" w:styleId="analyticChar0">
    <w:name w:val="analytic Char"/>
    <w:basedOn w:val="DefaultParagraphFont"/>
    <w:link w:val="analytic0"/>
    <w:uiPriority w:val="4"/>
    <w:rsid w:val="005E4AB6"/>
    <w:rPr>
      <w:rFonts w:ascii="Calibri" w:hAnsi="Calibri"/>
      <w:i/>
      <w:color w:val="2D72B1"/>
    </w:rPr>
  </w:style>
  <w:style w:type="paragraph" w:customStyle="1" w:styleId="ColorfulList-Accent11">
    <w:name w:val="Colorful List - Accent 11"/>
    <w:basedOn w:val="Normal"/>
    <w:uiPriority w:val="34"/>
    <w:qFormat/>
    <w:rsid w:val="005E4AB6"/>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5E4AB6"/>
    <w:rPr>
      <w:color w:val="605E5C"/>
      <w:shd w:val="clear" w:color="auto" w:fill="E1DFDD"/>
    </w:rPr>
  </w:style>
  <w:style w:type="character" w:customStyle="1" w:styleId="m-4339160018974791352style13ptbold">
    <w:name w:val="m_-4339160018974791352style13ptbold"/>
    <w:basedOn w:val="DefaultParagraphFont"/>
    <w:rsid w:val="005E4AB6"/>
  </w:style>
  <w:style w:type="character" w:customStyle="1" w:styleId="m-4339160018974791352styleunderline">
    <w:name w:val="m_-4339160018974791352styleunderline"/>
    <w:basedOn w:val="DefaultParagraphFont"/>
    <w:rsid w:val="005E4AB6"/>
  </w:style>
  <w:style w:type="character" w:customStyle="1" w:styleId="m8622195508348221850gmail-msohyperlink">
    <w:name w:val="m_8622195508348221850gmail-msohyperlink"/>
    <w:basedOn w:val="DefaultParagraphFont"/>
    <w:rsid w:val="005E4AB6"/>
  </w:style>
  <w:style w:type="character" w:customStyle="1" w:styleId="UnresolvedMention4">
    <w:name w:val="Unresolved Mention4"/>
    <w:basedOn w:val="DefaultParagraphFont"/>
    <w:uiPriority w:val="99"/>
    <w:semiHidden/>
    <w:unhideWhenUsed/>
    <w:rsid w:val="005E4AB6"/>
    <w:rPr>
      <w:color w:val="605E5C"/>
      <w:shd w:val="clear" w:color="auto" w:fill="E1DFDD"/>
    </w:rPr>
  </w:style>
  <w:style w:type="character" w:customStyle="1" w:styleId="longbio">
    <w:name w:val="long_bio"/>
    <w:basedOn w:val="DefaultParagraphFont"/>
    <w:rsid w:val="005E4AB6"/>
  </w:style>
  <w:style w:type="paragraph" w:customStyle="1" w:styleId="css-1ygdjhk">
    <w:name w:val="css-1ygdjhk"/>
    <w:basedOn w:val="Normal"/>
    <w:uiPriority w:val="99"/>
    <w:rsid w:val="005E4AB6"/>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5E4AB6"/>
    <w:rPr>
      <w:color w:val="605E5C"/>
      <w:shd w:val="clear" w:color="auto" w:fill="E1DFDD"/>
    </w:rPr>
  </w:style>
  <w:style w:type="table" w:styleId="TableGrid">
    <w:name w:val="Table Grid"/>
    <w:basedOn w:val="TableNormal"/>
    <w:rsid w:val="005E4AB6"/>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5E4AB6"/>
    <w:rPr>
      <w:color w:val="605E5C"/>
      <w:shd w:val="clear" w:color="auto" w:fill="E1DFDD"/>
    </w:rPr>
  </w:style>
  <w:style w:type="character" w:customStyle="1" w:styleId="UnresolvedMention7">
    <w:name w:val="Unresolved Mention7"/>
    <w:basedOn w:val="DefaultParagraphFont"/>
    <w:uiPriority w:val="99"/>
    <w:semiHidden/>
    <w:unhideWhenUsed/>
    <w:rsid w:val="005E4AB6"/>
    <w:rPr>
      <w:color w:val="605E5C"/>
      <w:shd w:val="clear" w:color="auto" w:fill="E1DFDD"/>
    </w:rPr>
  </w:style>
  <w:style w:type="character" w:customStyle="1" w:styleId="UnresolvedMention8">
    <w:name w:val="Unresolved Mention8"/>
    <w:basedOn w:val="DefaultParagraphFont"/>
    <w:uiPriority w:val="99"/>
    <w:semiHidden/>
    <w:unhideWhenUsed/>
    <w:rsid w:val="005E4AB6"/>
    <w:rPr>
      <w:color w:val="605E5C"/>
      <w:shd w:val="clear" w:color="auto" w:fill="E1DFDD"/>
    </w:rPr>
  </w:style>
  <w:style w:type="paragraph" w:customStyle="1" w:styleId="CardText2">
    <w:name w:val="Card Text 2"/>
    <w:basedOn w:val="Normal"/>
    <w:link w:val="CardText2Char"/>
    <w:qFormat/>
    <w:rsid w:val="005E4AB6"/>
    <w:rPr>
      <w:rFonts w:eastAsia="Calibri"/>
      <w:b/>
      <w:color w:val="000000"/>
      <w:u w:val="single"/>
      <w:lang w:val="x-none" w:eastAsia="x-none"/>
    </w:rPr>
  </w:style>
  <w:style w:type="character" w:customStyle="1" w:styleId="CardText2Char">
    <w:name w:val="Card Text 2 Char"/>
    <w:link w:val="CardText2"/>
    <w:rsid w:val="005E4AB6"/>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5E4AB6"/>
  </w:style>
  <w:style w:type="character" w:customStyle="1" w:styleId="UnresolvedMention9">
    <w:name w:val="Unresolved Mention9"/>
    <w:basedOn w:val="DefaultParagraphFont"/>
    <w:uiPriority w:val="99"/>
    <w:semiHidden/>
    <w:unhideWhenUsed/>
    <w:rsid w:val="005E4AB6"/>
    <w:rPr>
      <w:color w:val="605E5C"/>
      <w:shd w:val="clear" w:color="auto" w:fill="E1DFDD"/>
    </w:rPr>
  </w:style>
  <w:style w:type="character" w:customStyle="1" w:styleId="UnresolvedMention100">
    <w:name w:val="Unresolved Mention100"/>
    <w:basedOn w:val="DefaultParagraphFont"/>
    <w:uiPriority w:val="99"/>
    <w:semiHidden/>
    <w:unhideWhenUsed/>
    <w:rsid w:val="005E4AB6"/>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5E4AB6"/>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5E4AB6"/>
    <w:rPr>
      <w:color w:val="605E5C"/>
      <w:shd w:val="clear" w:color="auto" w:fill="E1DFDD"/>
    </w:rPr>
  </w:style>
  <w:style w:type="paragraph" w:customStyle="1" w:styleId="flashline">
    <w:name w:val="flashline"/>
    <w:basedOn w:val="Normal"/>
    <w:uiPriority w:val="99"/>
    <w:rsid w:val="005E4AB6"/>
    <w:pPr>
      <w:spacing w:before="100" w:beforeAutospacing="1" w:after="100" w:afterAutospacing="1"/>
    </w:pPr>
    <w:rPr>
      <w:rFonts w:eastAsia="Times New Roman"/>
    </w:rPr>
  </w:style>
  <w:style w:type="paragraph" w:customStyle="1" w:styleId="lbexhangwithmargin">
    <w:name w:val="lbexhangwithmargin"/>
    <w:basedOn w:val="Normal"/>
    <w:uiPriority w:val="99"/>
    <w:rsid w:val="005E4AB6"/>
    <w:pPr>
      <w:spacing w:before="100" w:beforeAutospacing="1" w:after="100" w:afterAutospacing="1"/>
    </w:pPr>
    <w:rPr>
      <w:rFonts w:eastAsia="Times New Roman"/>
    </w:rPr>
  </w:style>
  <w:style w:type="character" w:customStyle="1" w:styleId="lbexsectionlevelolc">
    <w:name w:val="lbexsectionlevelolc"/>
    <w:basedOn w:val="DefaultParagraphFont"/>
    <w:rsid w:val="005E4AB6"/>
  </w:style>
  <w:style w:type="character" w:customStyle="1" w:styleId="lbexallcap">
    <w:name w:val="lbexallcap"/>
    <w:basedOn w:val="DefaultParagraphFont"/>
    <w:rsid w:val="005E4AB6"/>
  </w:style>
  <w:style w:type="paragraph" w:customStyle="1" w:styleId="lbexindent">
    <w:name w:val="lbexindent"/>
    <w:basedOn w:val="Normal"/>
    <w:uiPriority w:val="99"/>
    <w:rsid w:val="005E4AB6"/>
    <w:pPr>
      <w:spacing w:before="100" w:beforeAutospacing="1" w:after="100" w:afterAutospacing="1"/>
    </w:pPr>
    <w:rPr>
      <w:rFonts w:eastAsia="Times New Roman"/>
    </w:rPr>
  </w:style>
  <w:style w:type="paragraph" w:customStyle="1" w:styleId="lbexindentparagraph">
    <w:name w:val="lbexindentparagraph"/>
    <w:basedOn w:val="Normal"/>
    <w:uiPriority w:val="99"/>
    <w:rsid w:val="005E4AB6"/>
    <w:pPr>
      <w:spacing w:before="100" w:beforeAutospacing="1" w:after="100" w:afterAutospacing="1"/>
    </w:pPr>
    <w:rPr>
      <w:rFonts w:eastAsia="Times New Roman"/>
    </w:rPr>
  </w:style>
  <w:style w:type="paragraph" w:customStyle="1" w:styleId="zn-bodyparagraph">
    <w:name w:val="zn-body__paragraph"/>
    <w:basedOn w:val="Normal"/>
    <w:uiPriority w:val="99"/>
    <w:rsid w:val="005E4AB6"/>
    <w:pPr>
      <w:spacing w:before="100" w:beforeAutospacing="1" w:after="100" w:afterAutospacing="1"/>
    </w:pPr>
    <w:rPr>
      <w:rFonts w:eastAsia="Times New Roman"/>
    </w:rPr>
  </w:style>
  <w:style w:type="character" w:customStyle="1" w:styleId="c-messagebody">
    <w:name w:val="c-message__body"/>
    <w:basedOn w:val="DefaultParagraphFont"/>
    <w:rsid w:val="005E4AB6"/>
  </w:style>
  <w:style w:type="character" w:customStyle="1" w:styleId="m7735155540857680774gmail-style13ptbold">
    <w:name w:val="m_7735155540857680774gmail-style13ptbold"/>
    <w:basedOn w:val="DefaultParagraphFont"/>
    <w:rsid w:val="005E4AB6"/>
  </w:style>
  <w:style w:type="character" w:customStyle="1" w:styleId="style65">
    <w:name w:val="style65"/>
    <w:basedOn w:val="DefaultParagraphFont"/>
    <w:rsid w:val="005E4AB6"/>
  </w:style>
  <w:style w:type="character" w:customStyle="1" w:styleId="bodytext0">
    <w:name w:val="body_text"/>
    <w:basedOn w:val="DefaultParagraphFont"/>
    <w:rsid w:val="005E4AB6"/>
  </w:style>
  <w:style w:type="character" w:customStyle="1" w:styleId="bio">
    <w:name w:val="bio"/>
    <w:basedOn w:val="DefaultParagraphFont"/>
    <w:rsid w:val="005E4AB6"/>
  </w:style>
  <w:style w:type="character" w:customStyle="1" w:styleId="citesChar0">
    <w:name w:val="cites Char"/>
    <w:link w:val="cites0"/>
    <w:rsid w:val="005E4AB6"/>
    <w:rPr>
      <w:rFonts w:eastAsia="SimSun"/>
      <w:b/>
      <w:lang w:eastAsia="zh-CN"/>
    </w:rPr>
  </w:style>
  <w:style w:type="paragraph" w:customStyle="1" w:styleId="cites0">
    <w:name w:val="cites"/>
    <w:next w:val="Normal"/>
    <w:link w:val="citesChar0"/>
    <w:autoRedefine/>
    <w:qFormat/>
    <w:rsid w:val="005E4AB6"/>
    <w:pPr>
      <w:spacing w:after="0" w:line="240" w:lineRule="auto"/>
      <w:contextualSpacing/>
    </w:pPr>
    <w:rPr>
      <w:rFonts w:eastAsia="SimSun"/>
      <w:b/>
      <w:lang w:eastAsia="zh-CN"/>
    </w:rPr>
  </w:style>
  <w:style w:type="character" w:customStyle="1" w:styleId="5yl5">
    <w:name w:val="_5yl5"/>
    <w:basedOn w:val="DefaultParagraphFont"/>
    <w:rsid w:val="005E4AB6"/>
  </w:style>
  <w:style w:type="character" w:customStyle="1" w:styleId="text">
    <w:name w:val="text"/>
    <w:basedOn w:val="DefaultParagraphFont"/>
    <w:rsid w:val="005E4AB6"/>
  </w:style>
  <w:style w:type="paragraph" w:customStyle="1" w:styleId="generic-articlebody">
    <w:name w:val="generic-article__body"/>
    <w:basedOn w:val="Normal"/>
    <w:uiPriority w:val="99"/>
    <w:rsid w:val="005E4AB6"/>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5E4AB6"/>
    <w:pPr>
      <w:spacing w:line="240" w:lineRule="auto"/>
    </w:pPr>
    <w:rPr>
      <w:b/>
      <w:bCs/>
    </w:rPr>
  </w:style>
  <w:style w:type="character" w:customStyle="1" w:styleId="CommentSubjectChar">
    <w:name w:val="Comment Subject Char"/>
    <w:basedOn w:val="CommentTextChar"/>
    <w:link w:val="CommentSubject"/>
    <w:rsid w:val="005E4AB6"/>
    <w:rPr>
      <w:rFonts w:ascii="Calibri" w:hAnsi="Calibri"/>
      <w:b/>
      <w:bCs/>
      <w:sz w:val="20"/>
      <w:szCs w:val="20"/>
    </w:rPr>
  </w:style>
  <w:style w:type="character" w:customStyle="1" w:styleId="UnresolvedMention12">
    <w:name w:val="Unresolved Mention12"/>
    <w:basedOn w:val="DefaultParagraphFont"/>
    <w:uiPriority w:val="99"/>
    <w:rsid w:val="005E4AB6"/>
    <w:rPr>
      <w:color w:val="605E5C"/>
      <w:shd w:val="clear" w:color="auto" w:fill="E1DFDD"/>
    </w:rPr>
  </w:style>
  <w:style w:type="paragraph" w:customStyle="1" w:styleId="CardNotUnderlined">
    <w:name w:val="Card Not Underlined"/>
    <w:basedOn w:val="Normal"/>
    <w:link w:val="CardNotUnderlinedChar1"/>
    <w:autoRedefine/>
    <w:qFormat/>
    <w:rsid w:val="005E4AB6"/>
    <w:rPr>
      <w:rFonts w:eastAsia="Times New Roman"/>
      <w:sz w:val="12"/>
      <w:szCs w:val="20"/>
    </w:rPr>
  </w:style>
  <w:style w:type="character" w:customStyle="1" w:styleId="UnresolvedMention13">
    <w:name w:val="Unresolved Mention13"/>
    <w:basedOn w:val="DefaultParagraphFont"/>
    <w:uiPriority w:val="99"/>
    <w:rsid w:val="005E4AB6"/>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E4AB6"/>
    <w:rPr>
      <w:rFonts w:ascii="Calibri" w:eastAsia="Times New Roman" w:hAnsi="Calibri"/>
    </w:rPr>
  </w:style>
  <w:style w:type="character" w:customStyle="1" w:styleId="blast">
    <w:name w:val="blast"/>
    <w:basedOn w:val="DefaultParagraphFont"/>
    <w:rsid w:val="005E4AB6"/>
  </w:style>
  <w:style w:type="paragraph" w:customStyle="1" w:styleId="paragraph">
    <w:name w:val="paragraph"/>
    <w:basedOn w:val="Normal"/>
    <w:uiPriority w:val="99"/>
    <w:qFormat/>
    <w:rsid w:val="005E4AB6"/>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5E4AB6"/>
  </w:style>
  <w:style w:type="character" w:customStyle="1" w:styleId="UnresolvedMention">
    <w:name w:val="Unresolved Mention"/>
    <w:basedOn w:val="DefaultParagraphFont"/>
    <w:uiPriority w:val="99"/>
    <w:rsid w:val="005E4AB6"/>
    <w:rPr>
      <w:color w:val="605E5C"/>
      <w:shd w:val="clear" w:color="auto" w:fill="E1DFDD"/>
    </w:rPr>
  </w:style>
  <w:style w:type="character" w:customStyle="1" w:styleId="ata-controlscomplain-btn">
    <w:name w:val="ata-controls__complain-btn"/>
    <w:basedOn w:val="DefaultParagraphFont"/>
    <w:rsid w:val="005E4AB6"/>
  </w:style>
  <w:style w:type="character" w:customStyle="1" w:styleId="u-tcgraydarker">
    <w:name w:val="u-tcgraydarker"/>
    <w:basedOn w:val="DefaultParagraphFont"/>
    <w:rsid w:val="005E4AB6"/>
  </w:style>
  <w:style w:type="paragraph" w:customStyle="1" w:styleId="stcontent-block">
    <w:name w:val="st__content-block"/>
    <w:basedOn w:val="Normal"/>
    <w:rsid w:val="005E4AB6"/>
    <w:pPr>
      <w:spacing w:before="100" w:beforeAutospacing="1" w:after="100" w:afterAutospacing="1"/>
    </w:pPr>
  </w:style>
  <w:style w:type="character" w:customStyle="1" w:styleId="drop">
    <w:name w:val="drop"/>
    <w:basedOn w:val="DefaultParagraphFont"/>
    <w:rsid w:val="005E4AB6"/>
  </w:style>
  <w:style w:type="paragraph" w:customStyle="1" w:styleId="pullquote">
    <w:name w:val="pullquote"/>
    <w:basedOn w:val="Normal"/>
    <w:rsid w:val="005E4AB6"/>
    <w:pPr>
      <w:spacing w:before="100" w:beforeAutospacing="1" w:after="100" w:afterAutospacing="1"/>
    </w:pPr>
  </w:style>
  <w:style w:type="paragraph" w:customStyle="1" w:styleId="TableParagraph">
    <w:name w:val="Table Paragraph"/>
    <w:basedOn w:val="Normal"/>
    <w:uiPriority w:val="1"/>
    <w:qFormat/>
    <w:rsid w:val="005E4AB6"/>
    <w:pPr>
      <w:widowControl w:val="0"/>
      <w:autoSpaceDE w:val="0"/>
      <w:autoSpaceDN w:val="0"/>
      <w:adjustRightInd w:val="0"/>
    </w:pPr>
    <w:rPr>
      <w:rFonts w:eastAsiaTheme="minorEastAsia"/>
    </w:rPr>
  </w:style>
  <w:style w:type="paragraph" w:customStyle="1" w:styleId="p">
    <w:name w:val="p"/>
    <w:basedOn w:val="Normal"/>
    <w:qFormat/>
    <w:rsid w:val="005E4AB6"/>
    <w:pPr>
      <w:spacing w:before="100" w:beforeAutospacing="1" w:after="100" w:afterAutospacing="1"/>
    </w:pPr>
  </w:style>
  <w:style w:type="character" w:customStyle="1" w:styleId="figpopup-sensitive-area">
    <w:name w:val="figpopup-sensitive-area"/>
    <w:basedOn w:val="DefaultParagraphFont"/>
    <w:rsid w:val="005E4AB6"/>
  </w:style>
  <w:style w:type="paragraph" w:customStyle="1" w:styleId="css-qckjh9">
    <w:name w:val="css-qckjh9"/>
    <w:basedOn w:val="Normal"/>
    <w:rsid w:val="005E4AB6"/>
    <w:pPr>
      <w:spacing w:before="100" w:beforeAutospacing="1" w:after="100" w:afterAutospacing="1" w:line="240" w:lineRule="auto"/>
    </w:pPr>
    <w:rPr>
      <w:rFonts w:eastAsia="Times New Roman"/>
      <w:sz w:val="24"/>
    </w:rPr>
  </w:style>
  <w:style w:type="paragraph" w:customStyle="1" w:styleId="css-158dogj">
    <w:name w:val="css-158dogj"/>
    <w:basedOn w:val="Normal"/>
    <w:rsid w:val="005E4AB6"/>
    <w:pPr>
      <w:spacing w:before="100" w:beforeAutospacing="1" w:after="100" w:afterAutospacing="1" w:line="240" w:lineRule="auto"/>
    </w:pPr>
    <w:rPr>
      <w:rFonts w:eastAsia="Times New Roman"/>
      <w:sz w:val="24"/>
    </w:rPr>
  </w:style>
  <w:style w:type="character" w:customStyle="1" w:styleId="num">
    <w:name w:val="num"/>
    <w:basedOn w:val="DefaultParagraphFont"/>
    <w:rsid w:val="005E4AB6"/>
  </w:style>
  <w:style w:type="character" w:customStyle="1" w:styleId="letter">
    <w:name w:val="letter"/>
    <w:basedOn w:val="DefaultParagraphFont"/>
    <w:rsid w:val="005E4AB6"/>
  </w:style>
  <w:style w:type="character" w:customStyle="1" w:styleId="dttext">
    <w:name w:val="dttext"/>
    <w:basedOn w:val="DefaultParagraphFont"/>
    <w:rsid w:val="005E4AB6"/>
  </w:style>
  <w:style w:type="character" w:customStyle="1" w:styleId="sdsense">
    <w:name w:val="sdsense"/>
    <w:basedOn w:val="DefaultParagraphFont"/>
    <w:rsid w:val="005E4AB6"/>
  </w:style>
  <w:style w:type="character" w:customStyle="1" w:styleId="sd">
    <w:name w:val="sd"/>
    <w:basedOn w:val="DefaultParagraphFont"/>
    <w:rsid w:val="005E4AB6"/>
  </w:style>
  <w:style w:type="paragraph" w:customStyle="1" w:styleId="flfc">
    <w:name w:val="flfc"/>
    <w:basedOn w:val="Normal"/>
    <w:uiPriority w:val="99"/>
    <w:rsid w:val="005E4AB6"/>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5E4AB6"/>
  </w:style>
  <w:style w:type="paragraph" w:customStyle="1" w:styleId="story-body-text">
    <w:name w:val="story-body-text"/>
    <w:basedOn w:val="Normal"/>
    <w:uiPriority w:val="99"/>
    <w:qFormat/>
    <w:rsid w:val="005E4AB6"/>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5E4AB6"/>
  </w:style>
  <w:style w:type="character" w:customStyle="1" w:styleId="UnderlineChar">
    <w:name w:val="Underline Char"/>
    <w:aliases w:val="Underlined Text Char,Minimized Char,Heading 3 Char Char Char Char Char"/>
    <w:qFormat/>
    <w:locked/>
    <w:rsid w:val="005E4AB6"/>
    <w:rPr>
      <w:rFonts w:ascii="Century Gothic" w:eastAsia="Times New Roman" w:hAnsi="Century Gothic"/>
      <w:sz w:val="24"/>
      <w:u w:val="thick"/>
    </w:rPr>
  </w:style>
  <w:style w:type="paragraph" w:customStyle="1" w:styleId="CardText1">
    <w:name w:val="Card Text 1"/>
    <w:link w:val="CardText1Char"/>
    <w:qFormat/>
    <w:rsid w:val="005E4AB6"/>
    <w:pPr>
      <w:spacing w:after="0" w:line="240" w:lineRule="auto"/>
    </w:pPr>
    <w:rPr>
      <w:rFonts w:ascii="Arial Narrow" w:eastAsia="Times New Roman" w:hAnsi="Arial Narrow" w:cs="Times New Roman"/>
      <w:color w:val="000000"/>
      <w:u w:val="single"/>
    </w:rPr>
  </w:style>
  <w:style w:type="character" w:customStyle="1" w:styleId="CardText1Char">
    <w:name w:val="Card Text 1 Char"/>
    <w:basedOn w:val="DefaultParagraphFont"/>
    <w:link w:val="CardText1"/>
    <w:rsid w:val="005E4AB6"/>
    <w:rPr>
      <w:rFonts w:ascii="Arial Narrow" w:eastAsia="Times New Roman" w:hAnsi="Arial Narrow" w:cs="Times New Roman"/>
      <w:color w:val="000000"/>
      <w:u w:val="single"/>
    </w:rPr>
  </w:style>
  <w:style w:type="paragraph" w:customStyle="1" w:styleId="Analytics">
    <w:name w:val="Analytics"/>
    <w:basedOn w:val="Analytic2"/>
    <w:link w:val="AnalyticsChar"/>
    <w:uiPriority w:val="4"/>
    <w:qFormat/>
    <w:rsid w:val="005E4AB6"/>
  </w:style>
  <w:style w:type="paragraph" w:customStyle="1" w:styleId="Analytic2">
    <w:name w:val="Analytic2"/>
    <w:basedOn w:val="Heading4"/>
    <w:link w:val="Analytic2Char"/>
    <w:uiPriority w:val="4"/>
    <w:rsid w:val="005E4AB6"/>
    <w:pPr>
      <w:spacing w:before="200" w:line="240" w:lineRule="auto"/>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5E4AB6"/>
    <w:rPr>
      <w:rFonts w:ascii="Calibri" w:eastAsiaTheme="majorEastAsia" w:hAnsi="Calibri" w:cstheme="majorBidi"/>
      <w:b/>
      <w:bCs/>
      <w:color w:val="2E74B5" w:themeColor="accent1" w:themeShade="BF"/>
      <w:sz w:val="28"/>
      <w:szCs w:val="28"/>
    </w:rPr>
  </w:style>
  <w:style w:type="character" w:customStyle="1" w:styleId="AnalyticsChar">
    <w:name w:val="Analytics Char"/>
    <w:basedOn w:val="DefaultParagraphFont"/>
    <w:link w:val="Analytics"/>
    <w:uiPriority w:val="4"/>
    <w:rsid w:val="005E4AB6"/>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5E4AB6"/>
  </w:style>
  <w:style w:type="character" w:customStyle="1" w:styleId="AnalyticsPipChar">
    <w:name w:val="AnalyticsPip Char"/>
    <w:basedOn w:val="DefaultParagraphFont"/>
    <w:link w:val="AnalyticsPip"/>
    <w:uiPriority w:val="4"/>
    <w:rsid w:val="005E4AB6"/>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5E4AB6"/>
  </w:style>
  <w:style w:type="character" w:customStyle="1" w:styleId="AnalyticsGBNChar">
    <w:name w:val="AnalyticsGBN Char"/>
    <w:basedOn w:val="DefaultParagraphFont"/>
    <w:link w:val="AnalyticsGBN"/>
    <w:uiPriority w:val="4"/>
    <w:rsid w:val="005E4AB6"/>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unhideWhenUsed/>
    <w:qFormat/>
    <w:rsid w:val="005E4AB6"/>
    <w:pPr>
      <w:spacing w:after="0" w:line="240" w:lineRule="auto"/>
    </w:pPr>
    <w:rPr>
      <w:i/>
      <w:iCs/>
      <w:color w:val="000000" w:themeColor="text1"/>
    </w:rPr>
  </w:style>
  <w:style w:type="character" w:customStyle="1" w:styleId="QuoteChar">
    <w:name w:val="Quote Char"/>
    <w:basedOn w:val="DefaultParagraphFont"/>
    <w:link w:val="Quote"/>
    <w:uiPriority w:val="29"/>
    <w:rsid w:val="005E4AB6"/>
    <w:rPr>
      <w:rFonts w:ascii="Calibri" w:hAnsi="Calibri"/>
      <w:i/>
      <w:iCs/>
      <w:color w:val="000000" w:themeColor="text1"/>
    </w:rPr>
  </w:style>
  <w:style w:type="paragraph" w:styleId="TOCHeading">
    <w:name w:val="TOC Heading"/>
    <w:basedOn w:val="Heading1"/>
    <w:next w:val="Normal"/>
    <w:uiPriority w:val="39"/>
    <w:unhideWhenUsed/>
    <w:qFormat/>
    <w:rsid w:val="005E4AB6"/>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ref-lnk">
    <w:name w:val="ref-lnk"/>
    <w:basedOn w:val="DefaultParagraphFont"/>
    <w:rsid w:val="005E4AB6"/>
  </w:style>
  <w:style w:type="character" w:customStyle="1" w:styleId="ref-overlay">
    <w:name w:val="ref-overlay"/>
    <w:basedOn w:val="DefaultParagraphFont"/>
    <w:rsid w:val="005E4AB6"/>
  </w:style>
  <w:style w:type="character" w:customStyle="1" w:styleId="ref-fn-p">
    <w:name w:val="ref-fn-p"/>
    <w:basedOn w:val="DefaultParagraphFont"/>
    <w:rsid w:val="005E4AB6"/>
  </w:style>
  <w:style w:type="character" w:customStyle="1" w:styleId="opinion-articlebody">
    <w:name w:val="opinion-article__body"/>
    <w:basedOn w:val="DefaultParagraphFont"/>
    <w:rsid w:val="005E4AB6"/>
  </w:style>
  <w:style w:type="paragraph" w:customStyle="1" w:styleId="opinion-articlebody1">
    <w:name w:val="opinion-article__body1"/>
    <w:basedOn w:val="Normal"/>
    <w:rsid w:val="005E4AB6"/>
    <w:pPr>
      <w:spacing w:before="100" w:beforeAutospacing="1" w:after="100" w:afterAutospacing="1" w:line="240" w:lineRule="auto"/>
    </w:pPr>
    <w:rPr>
      <w:rFonts w:eastAsia="Times New Roman"/>
      <w:sz w:val="24"/>
    </w:rPr>
  </w:style>
  <w:style w:type="paragraph" w:customStyle="1" w:styleId="para">
    <w:name w:val="para"/>
    <w:basedOn w:val="Normal"/>
    <w:qFormat/>
    <w:rsid w:val="005E4AB6"/>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5E4AB6"/>
  </w:style>
  <w:style w:type="character" w:customStyle="1" w:styleId="journaltitle">
    <w:name w:val="journaltitle"/>
    <w:basedOn w:val="DefaultParagraphFont"/>
    <w:rsid w:val="005E4AB6"/>
  </w:style>
  <w:style w:type="character" w:customStyle="1" w:styleId="hit">
    <w:name w:val="hit"/>
    <w:basedOn w:val="DefaultParagraphFont"/>
    <w:rsid w:val="005E4AB6"/>
  </w:style>
  <w:style w:type="paragraph" w:customStyle="1" w:styleId="wp-caption-text">
    <w:name w:val="wp-caption-text"/>
    <w:basedOn w:val="Normal"/>
    <w:qFormat/>
    <w:rsid w:val="005E4AB6"/>
    <w:pPr>
      <w:spacing w:before="100" w:beforeAutospacing="1" w:after="100" w:afterAutospacing="1" w:line="240" w:lineRule="auto"/>
    </w:pPr>
    <w:rPr>
      <w:rFonts w:eastAsia="Times New Roman"/>
      <w:sz w:val="24"/>
    </w:rPr>
  </w:style>
  <w:style w:type="paragraph" w:customStyle="1" w:styleId="css-utmy9y">
    <w:name w:val="css-utmy9y"/>
    <w:basedOn w:val="Normal"/>
    <w:rsid w:val="005E4AB6"/>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5E4AB6"/>
    <w:rPr>
      <w:sz w:val="20"/>
      <w:u w:val="single"/>
    </w:rPr>
  </w:style>
  <w:style w:type="character" w:customStyle="1" w:styleId="Style11ptBoldUnderlineBorderSinglesolidlineAuto">
    <w:name w:val="Style 11 pt Bold Underline Border: : (Single solid line Auto  ..."/>
    <w:basedOn w:val="DefaultParagraphFont"/>
    <w:rsid w:val="005E4AB6"/>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5E4AB6"/>
  </w:style>
  <w:style w:type="paragraph" w:customStyle="1" w:styleId="Small">
    <w:name w:val="Small"/>
    <w:basedOn w:val="Normal"/>
    <w:next w:val="Normal"/>
    <w:uiPriority w:val="99"/>
    <w:qFormat/>
    <w:rsid w:val="005E4AB6"/>
    <w:pPr>
      <w:jc w:val="both"/>
    </w:pPr>
    <w:rPr>
      <w:rFonts w:ascii="Arial" w:eastAsia="Calibri" w:hAnsi="Arial" w:cs="Arial"/>
    </w:rPr>
  </w:style>
  <w:style w:type="character" w:customStyle="1" w:styleId="Footnote">
    <w:name w:val="Footnote_"/>
    <w:basedOn w:val="DefaultParagraphFont"/>
    <w:link w:val="Footnote0"/>
    <w:rsid w:val="005E4AB6"/>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5E4AB6"/>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5E4AB6"/>
    <w:rPr>
      <w:rFonts w:ascii="Arial Narrow" w:hAnsi="Arial Narrow"/>
      <w:b/>
      <w:color w:val="000000"/>
      <w:sz w:val="26"/>
    </w:rPr>
  </w:style>
  <w:style w:type="paragraph" w:customStyle="1" w:styleId="CardTagandCite">
    <w:name w:val="Card Tag and Cite"/>
    <w:basedOn w:val="Normal"/>
    <w:next w:val="Normal"/>
    <w:link w:val="CardTagandCiteChar"/>
    <w:qFormat/>
    <w:rsid w:val="005E4AB6"/>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5E4AB6"/>
    <w:rPr>
      <w:b/>
      <w:bCs/>
    </w:rPr>
  </w:style>
  <w:style w:type="paragraph" w:customStyle="1" w:styleId="Cite2">
    <w:name w:val="Cite 2"/>
    <w:basedOn w:val="Normal"/>
    <w:qFormat/>
    <w:rsid w:val="005E4AB6"/>
    <w:pPr>
      <w:spacing w:after="0" w:line="240" w:lineRule="auto"/>
    </w:pPr>
    <w:rPr>
      <w:rFonts w:ascii="Arial" w:eastAsia="Calibri" w:hAnsi="Arial" w:cs="Arial"/>
      <w:b/>
      <w:sz w:val="24"/>
      <w:u w:val="single"/>
    </w:rPr>
  </w:style>
  <w:style w:type="character" w:customStyle="1" w:styleId="aqj">
    <w:name w:val="aqj"/>
    <w:basedOn w:val="DefaultParagraphFont"/>
    <w:rsid w:val="005E4AB6"/>
  </w:style>
  <w:style w:type="paragraph" w:customStyle="1" w:styleId="StyleJustified">
    <w:name w:val="Style Justified"/>
    <w:basedOn w:val="Normal"/>
    <w:qFormat/>
    <w:rsid w:val="005E4AB6"/>
    <w:pPr>
      <w:spacing w:after="0" w:line="240" w:lineRule="auto"/>
    </w:pPr>
    <w:rPr>
      <w:rFonts w:eastAsia="Times New Roman"/>
      <w:szCs w:val="20"/>
    </w:rPr>
  </w:style>
  <w:style w:type="paragraph" w:customStyle="1" w:styleId="AuthorDate">
    <w:name w:val="AuthorDate"/>
    <w:next w:val="Normal"/>
    <w:link w:val="AuthorDateChar"/>
    <w:qFormat/>
    <w:rsid w:val="005E4AB6"/>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5E4AB6"/>
    <w:rPr>
      <w:rFonts w:ascii="Times New Roman" w:eastAsia="Calibri" w:hAnsi="Times New Roman" w:cs="Times New Roman"/>
      <w:b/>
      <w:sz w:val="24"/>
      <w:szCs w:val="20"/>
      <w:u w:val="single"/>
    </w:rPr>
  </w:style>
  <w:style w:type="character" w:customStyle="1" w:styleId="maintext">
    <w:name w:val="maintext"/>
    <w:basedOn w:val="DefaultParagraphFont"/>
    <w:rsid w:val="005E4AB6"/>
  </w:style>
  <w:style w:type="paragraph" w:customStyle="1" w:styleId="Stylecardtext8pt">
    <w:name w:val="Style card text + 8 pt"/>
    <w:basedOn w:val="Normal"/>
    <w:qFormat/>
    <w:rsid w:val="005E4AB6"/>
    <w:pPr>
      <w:spacing w:after="0" w:line="240" w:lineRule="auto"/>
      <w:ind w:right="288"/>
    </w:pPr>
  </w:style>
  <w:style w:type="character" w:customStyle="1" w:styleId="NotBold10Final">
    <w:name w:val="NotBold10Final"/>
    <w:uiPriority w:val="1"/>
    <w:qFormat/>
    <w:rsid w:val="005E4AB6"/>
    <w:rPr>
      <w:rFonts w:ascii="Times New Roman" w:hAnsi="Times New Roman"/>
      <w:b w:val="0"/>
      <w:i w:val="0"/>
      <w:sz w:val="20"/>
    </w:rPr>
  </w:style>
  <w:style w:type="character" w:customStyle="1" w:styleId="Bold12">
    <w:name w:val="Bold12"/>
    <w:uiPriority w:val="1"/>
    <w:qFormat/>
    <w:rsid w:val="005E4AB6"/>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5E4AB6"/>
    <w:pPr>
      <w:spacing w:after="0" w:line="240" w:lineRule="auto"/>
      <w:ind w:left="288" w:right="288"/>
    </w:pPr>
    <w:rPr>
      <w:rFonts w:eastAsia="Times New Roman"/>
      <w:sz w:val="20"/>
      <w:szCs w:val="20"/>
    </w:rPr>
  </w:style>
  <w:style w:type="character" w:customStyle="1" w:styleId="CardtextChar1">
    <w:name w:val="Card text Char"/>
    <w:link w:val="Cardtext0"/>
    <w:locked/>
    <w:rsid w:val="005E4AB6"/>
    <w:rPr>
      <w:rFonts w:ascii="Arial Narrow" w:hAnsi="Arial Narrow"/>
      <w:u w:val="single"/>
    </w:rPr>
  </w:style>
  <w:style w:type="paragraph" w:customStyle="1" w:styleId="Cardtext0">
    <w:name w:val="Card text"/>
    <w:link w:val="CardtextChar1"/>
    <w:qFormat/>
    <w:rsid w:val="005E4AB6"/>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5E4AB6"/>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5E4AB6"/>
    <w:rPr>
      <w:rFonts w:ascii="Calibri" w:eastAsia="Times New Roman" w:hAnsi="Calibri"/>
      <w:sz w:val="24"/>
      <w:lang w:val="x-none" w:eastAsia="ar-SA"/>
    </w:rPr>
  </w:style>
  <w:style w:type="paragraph" w:customStyle="1" w:styleId="Default">
    <w:name w:val="Default"/>
    <w:qFormat/>
    <w:rsid w:val="005E4AB6"/>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aliases w:val="Index Basic"/>
    <w:basedOn w:val="Normal"/>
    <w:next w:val="Normal"/>
    <w:autoRedefine/>
    <w:uiPriority w:val="39"/>
    <w:unhideWhenUsed/>
    <w:qFormat/>
    <w:rsid w:val="005E4AB6"/>
    <w:pPr>
      <w:spacing w:after="0" w:line="240" w:lineRule="auto"/>
    </w:pPr>
    <w:rPr>
      <w:rFonts w:eastAsia="Calibri"/>
    </w:rPr>
  </w:style>
  <w:style w:type="paragraph" w:customStyle="1" w:styleId="newpage">
    <w:name w:val="new page"/>
    <w:basedOn w:val="Heading4"/>
    <w:rsid w:val="005E4AB6"/>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5E4AB6"/>
    <w:pPr>
      <w:spacing w:after="0" w:line="240" w:lineRule="auto"/>
    </w:pPr>
    <w:rPr>
      <w:rFonts w:eastAsia="Times"/>
      <w:sz w:val="18"/>
      <w:szCs w:val="20"/>
    </w:rPr>
  </w:style>
  <w:style w:type="character" w:customStyle="1" w:styleId="textexposedshow">
    <w:name w:val="text_exposed_show"/>
    <w:basedOn w:val="DefaultParagraphFont"/>
    <w:rsid w:val="005E4AB6"/>
  </w:style>
  <w:style w:type="paragraph" w:customStyle="1" w:styleId="Heading">
    <w:name w:val="Heading"/>
    <w:basedOn w:val="Normal"/>
    <w:next w:val="BodyText"/>
    <w:rsid w:val="005E4AB6"/>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5E4AB6"/>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5E4AB6"/>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5E4AB6"/>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5E4AB6"/>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5E4AB6"/>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5E4AB6"/>
    <w:rPr>
      <w:rFonts w:ascii="Arial" w:hAnsi="Arial"/>
      <w:b/>
      <w:sz w:val="24"/>
    </w:rPr>
  </w:style>
  <w:style w:type="character" w:customStyle="1" w:styleId="Style11ptBlackUnderline">
    <w:name w:val="Style 11 pt Black Underline"/>
    <w:rsid w:val="005E4AB6"/>
    <w:rPr>
      <w:color w:val="000000"/>
      <w:sz w:val="20"/>
      <w:u w:val="single"/>
    </w:rPr>
  </w:style>
  <w:style w:type="character" w:customStyle="1" w:styleId="Style11ptBlack">
    <w:name w:val="Style 11 pt Black"/>
    <w:rsid w:val="005E4AB6"/>
    <w:rPr>
      <w:color w:val="000000"/>
      <w:sz w:val="20"/>
    </w:rPr>
  </w:style>
  <w:style w:type="paragraph" w:customStyle="1" w:styleId="CardsHighlighted">
    <w:name w:val="Cards Highlighted"/>
    <w:basedOn w:val="Normal"/>
    <w:link w:val="CardsHighlightedChar"/>
    <w:autoRedefine/>
    <w:qFormat/>
    <w:rsid w:val="005E4AB6"/>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5E4AB6"/>
    <w:rPr>
      <w:rFonts w:ascii="Calibri" w:eastAsia="Calibri" w:hAnsi="Calibri"/>
      <w:sz w:val="24"/>
      <w:u w:val="single"/>
      <w:shd w:val="clear" w:color="auto" w:fill="00FFFF"/>
    </w:rPr>
  </w:style>
  <w:style w:type="character" w:customStyle="1" w:styleId="CitesChar">
    <w:name w:val="Cites Char"/>
    <w:basedOn w:val="DefaultParagraphFont"/>
    <w:link w:val="Cites"/>
    <w:rsid w:val="005E4AB6"/>
    <w:rPr>
      <w:rFonts w:ascii="Times New Roman" w:eastAsia="Times New Roman" w:hAnsi="Times New Roman" w:cs="Times New Roman"/>
      <w:sz w:val="20"/>
      <w:szCs w:val="24"/>
    </w:rPr>
  </w:style>
  <w:style w:type="paragraph" w:customStyle="1" w:styleId="analytics0">
    <w:name w:val="analytics"/>
    <w:basedOn w:val="Normal"/>
    <w:link w:val="analyticsChar0"/>
    <w:uiPriority w:val="4"/>
    <w:rsid w:val="005E4AB6"/>
    <w:pPr>
      <w:spacing w:after="0" w:line="240" w:lineRule="auto"/>
    </w:pPr>
    <w:rPr>
      <w:b/>
      <w:color w:val="C00000"/>
    </w:rPr>
  </w:style>
  <w:style w:type="character" w:customStyle="1" w:styleId="analyticsChar0">
    <w:name w:val="analytics Char"/>
    <w:basedOn w:val="DefaultParagraphFont"/>
    <w:link w:val="analytics0"/>
    <w:uiPriority w:val="4"/>
    <w:rsid w:val="005E4AB6"/>
    <w:rPr>
      <w:rFonts w:ascii="Calibri" w:hAnsi="Calibri"/>
      <w:b/>
      <w:color w:val="C00000"/>
    </w:rPr>
  </w:style>
  <w:style w:type="character" w:customStyle="1" w:styleId="swauthor">
    <w:name w:val="sw_author"/>
    <w:rsid w:val="005E4AB6"/>
  </w:style>
  <w:style w:type="character" w:customStyle="1" w:styleId="Mention1">
    <w:name w:val="Mention1"/>
    <w:basedOn w:val="DefaultParagraphFont"/>
    <w:uiPriority w:val="99"/>
    <w:semiHidden/>
    <w:unhideWhenUsed/>
    <w:rsid w:val="005E4AB6"/>
    <w:rPr>
      <w:color w:val="2B579A"/>
      <w:shd w:val="clear" w:color="auto" w:fill="E6E6E6"/>
    </w:rPr>
  </w:style>
  <w:style w:type="paragraph" w:customStyle="1" w:styleId="citenon-bold">
    <w:name w:val="cite non-bold"/>
    <w:basedOn w:val="Normal"/>
    <w:link w:val="citenon-boldChar"/>
    <w:qFormat/>
    <w:rsid w:val="005E4AB6"/>
    <w:pPr>
      <w:spacing w:after="0" w:line="240" w:lineRule="auto"/>
    </w:pPr>
    <w:rPr>
      <w:rFonts w:eastAsia="Calibri"/>
      <w:sz w:val="20"/>
      <w:szCs w:val="20"/>
      <w:lang w:val="x-none" w:eastAsia="x-none"/>
    </w:rPr>
  </w:style>
  <w:style w:type="character" w:customStyle="1" w:styleId="citenon-boldChar">
    <w:name w:val="cite non-bold Char"/>
    <w:link w:val="citenon-bold"/>
    <w:rsid w:val="005E4AB6"/>
    <w:rPr>
      <w:rFonts w:ascii="Calibri" w:eastAsia="Calibri" w:hAnsi="Calibri"/>
      <w:sz w:val="20"/>
      <w:szCs w:val="20"/>
      <w:lang w:val="x-none" w:eastAsia="x-none"/>
    </w:rPr>
  </w:style>
  <w:style w:type="paragraph" w:customStyle="1" w:styleId="HotRoute">
    <w:name w:val="Hot Route!"/>
    <w:basedOn w:val="Normal"/>
    <w:link w:val="HotRouteChar"/>
    <w:qFormat/>
    <w:rsid w:val="005E4AB6"/>
    <w:pPr>
      <w:spacing w:after="0" w:line="240" w:lineRule="auto"/>
      <w:ind w:left="144"/>
    </w:pPr>
    <w:rPr>
      <w:rFonts w:eastAsia="Calibri"/>
      <w:color w:val="000000"/>
    </w:rPr>
  </w:style>
  <w:style w:type="character" w:customStyle="1" w:styleId="HotRouteChar">
    <w:name w:val="Hot Route! Char"/>
    <w:link w:val="HotRoute"/>
    <w:rsid w:val="005E4AB6"/>
    <w:rPr>
      <w:rFonts w:ascii="Calibri" w:eastAsia="Calibri" w:hAnsi="Calibri"/>
      <w:color w:val="000000"/>
    </w:rPr>
  </w:style>
  <w:style w:type="paragraph" w:customStyle="1" w:styleId="CardIndented">
    <w:name w:val="Card (Indented)"/>
    <w:basedOn w:val="Normal"/>
    <w:link w:val="CardIndentedChar"/>
    <w:qFormat/>
    <w:rsid w:val="005E4AB6"/>
    <w:pPr>
      <w:spacing w:after="0" w:line="240" w:lineRule="auto"/>
      <w:ind w:left="288"/>
    </w:pPr>
  </w:style>
  <w:style w:type="paragraph" w:customStyle="1" w:styleId="PhoTag">
    <w:name w:val="PhoTag"/>
    <w:basedOn w:val="Normal"/>
    <w:next w:val="Normal"/>
    <w:autoRedefine/>
    <w:qFormat/>
    <w:rsid w:val="005E4AB6"/>
    <w:pPr>
      <w:spacing w:after="0" w:line="240" w:lineRule="auto"/>
    </w:pPr>
    <w:rPr>
      <w:b/>
    </w:rPr>
  </w:style>
  <w:style w:type="character" w:customStyle="1" w:styleId="BoldUnderlineChar0">
    <w:name w:val="BoldUnderline Char"/>
    <w:uiPriority w:val="99"/>
    <w:rsid w:val="005E4AB6"/>
    <w:rPr>
      <w:rFonts w:ascii="Times New Roman" w:eastAsia="Times New Roman" w:hAnsi="Times New Roman" w:cs="Times New Roman"/>
      <w:b/>
      <w:sz w:val="20"/>
      <w:u w:val="single"/>
    </w:rPr>
  </w:style>
  <w:style w:type="character" w:customStyle="1" w:styleId="wikiexternallink">
    <w:name w:val="wikiexternallink"/>
    <w:basedOn w:val="DefaultParagraphFont"/>
    <w:rsid w:val="005E4AB6"/>
  </w:style>
  <w:style w:type="character" w:customStyle="1" w:styleId="wikigeneratedlinkcontent">
    <w:name w:val="wikigeneratedlinkcontent"/>
    <w:basedOn w:val="DefaultParagraphFont"/>
    <w:rsid w:val="005E4AB6"/>
  </w:style>
  <w:style w:type="character" w:customStyle="1" w:styleId="boldunderlineChar1">
    <w:name w:val="bold underline Char"/>
    <w:basedOn w:val="DefaultParagraphFont"/>
    <w:rsid w:val="005E4AB6"/>
    <w:rPr>
      <w:rFonts w:ascii="Times New Roman" w:eastAsia="Times New Roman" w:hAnsi="Times New Roman" w:cs="Arial"/>
      <w:b/>
      <w:bCs/>
      <w:sz w:val="24"/>
      <w:szCs w:val="24"/>
      <w:u w:val="single"/>
      <w:lang w:eastAsia="zh-CN"/>
    </w:rPr>
  </w:style>
  <w:style w:type="character" w:customStyle="1" w:styleId="underlineChar0">
    <w:name w:val="underline Char"/>
    <w:basedOn w:val="DefaultParagraphFont"/>
    <w:rsid w:val="005E4AB6"/>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5E4AB6"/>
    <w:pPr>
      <w:spacing w:after="0" w:line="240" w:lineRule="auto"/>
      <w:jc w:val="both"/>
    </w:pPr>
    <w:rPr>
      <w:rFonts w:eastAsia="Calibri"/>
      <w:sz w:val="20"/>
      <w:szCs w:val="26"/>
    </w:rPr>
  </w:style>
  <w:style w:type="character" w:customStyle="1" w:styleId="Author">
    <w:name w:val="Author"/>
    <w:aliases w:val="Style Date"/>
    <w:basedOn w:val="DefaultParagraphFont"/>
    <w:qFormat/>
    <w:rsid w:val="005E4AB6"/>
    <w:rPr>
      <w:sz w:val="24"/>
    </w:rPr>
  </w:style>
  <w:style w:type="character" w:customStyle="1" w:styleId="box">
    <w:name w:val="box"/>
    <w:basedOn w:val="DefaultParagraphFont"/>
    <w:rsid w:val="005E4AB6"/>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5E4AB6"/>
    <w:pPr>
      <w:spacing w:after="0" w:line="240" w:lineRule="auto"/>
    </w:pPr>
    <w:rPr>
      <w:rFonts w:eastAsia="Times New Roman"/>
      <w:szCs w:val="20"/>
    </w:rPr>
  </w:style>
  <w:style w:type="character" w:customStyle="1" w:styleId="ReallySmallChar">
    <w:name w:val="Really Small Char"/>
    <w:basedOn w:val="DefaultParagraphFont"/>
    <w:link w:val="ReallySmall"/>
    <w:rsid w:val="005E4AB6"/>
    <w:rPr>
      <w:rFonts w:ascii="Calibri" w:eastAsia="Times New Roman" w:hAnsi="Calibri"/>
      <w:szCs w:val="20"/>
    </w:rPr>
  </w:style>
  <w:style w:type="paragraph" w:customStyle="1" w:styleId="PageHeaderLine1">
    <w:name w:val="PageHeaderLine1"/>
    <w:basedOn w:val="Normal"/>
    <w:qFormat/>
    <w:rsid w:val="005E4AB6"/>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5E4AB6"/>
    <w:pPr>
      <w:tabs>
        <w:tab w:val="right" w:pos="10800"/>
      </w:tabs>
      <w:spacing w:after="0" w:line="480" w:lineRule="auto"/>
    </w:pPr>
    <w:rPr>
      <w:b/>
    </w:rPr>
  </w:style>
  <w:style w:type="paragraph" w:styleId="TOC4">
    <w:name w:val="toc 4"/>
    <w:basedOn w:val="Normal"/>
    <w:next w:val="Normal"/>
    <w:autoRedefine/>
    <w:unhideWhenUsed/>
    <w:rsid w:val="005E4AB6"/>
    <w:pPr>
      <w:spacing w:before="240" w:after="0" w:line="240" w:lineRule="auto"/>
    </w:pPr>
    <w:rPr>
      <w:b/>
      <w:u w:val="single"/>
    </w:rPr>
  </w:style>
  <w:style w:type="paragraph" w:customStyle="1" w:styleId="BlockTitle2">
    <w:name w:val="Block Title2"/>
    <w:basedOn w:val="Normal"/>
    <w:next w:val="Normal"/>
    <w:link w:val="BlockTitle2Char"/>
    <w:qFormat/>
    <w:rsid w:val="005E4AB6"/>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5E4AB6"/>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styleId="TOC2">
    <w:name w:val="toc 2"/>
    <w:basedOn w:val="Normal"/>
    <w:next w:val="Normal"/>
    <w:autoRedefine/>
    <w:uiPriority w:val="39"/>
    <w:rsid w:val="005E4AB6"/>
    <w:pPr>
      <w:spacing w:after="0" w:line="240" w:lineRule="auto"/>
      <w:ind w:left="200"/>
    </w:pPr>
    <w:rPr>
      <w:rFonts w:eastAsia="Calibri"/>
      <w:color w:val="000000"/>
    </w:rPr>
  </w:style>
  <w:style w:type="paragraph" w:styleId="TOC3">
    <w:name w:val="toc 3"/>
    <w:basedOn w:val="Normal"/>
    <w:next w:val="Normal"/>
    <w:autoRedefine/>
    <w:rsid w:val="005E4AB6"/>
    <w:pPr>
      <w:spacing w:after="0" w:line="240" w:lineRule="auto"/>
      <w:ind w:left="400"/>
    </w:pPr>
    <w:rPr>
      <w:rFonts w:eastAsia="Calibri"/>
      <w:color w:val="000000"/>
    </w:rPr>
  </w:style>
  <w:style w:type="paragraph" w:styleId="TOC5">
    <w:name w:val="toc 5"/>
    <w:basedOn w:val="Normal"/>
    <w:next w:val="Normal"/>
    <w:autoRedefine/>
    <w:rsid w:val="005E4AB6"/>
    <w:pPr>
      <w:spacing w:after="0" w:line="240" w:lineRule="auto"/>
      <w:ind w:left="800"/>
    </w:pPr>
    <w:rPr>
      <w:rFonts w:eastAsia="Calibri"/>
      <w:color w:val="000000"/>
    </w:rPr>
  </w:style>
  <w:style w:type="paragraph" w:styleId="TOC6">
    <w:name w:val="toc 6"/>
    <w:basedOn w:val="Normal"/>
    <w:next w:val="Normal"/>
    <w:autoRedefine/>
    <w:rsid w:val="005E4AB6"/>
    <w:pPr>
      <w:spacing w:after="0" w:line="240" w:lineRule="auto"/>
      <w:ind w:left="1000"/>
    </w:pPr>
    <w:rPr>
      <w:rFonts w:eastAsia="Calibri"/>
      <w:color w:val="000000"/>
    </w:rPr>
  </w:style>
  <w:style w:type="paragraph" w:styleId="TOC7">
    <w:name w:val="toc 7"/>
    <w:basedOn w:val="Normal"/>
    <w:next w:val="Normal"/>
    <w:autoRedefine/>
    <w:rsid w:val="005E4AB6"/>
    <w:pPr>
      <w:spacing w:after="0" w:line="240" w:lineRule="auto"/>
      <w:ind w:left="1200"/>
    </w:pPr>
    <w:rPr>
      <w:rFonts w:eastAsia="Calibri"/>
      <w:color w:val="000000"/>
    </w:rPr>
  </w:style>
  <w:style w:type="paragraph" w:styleId="TOC8">
    <w:name w:val="toc 8"/>
    <w:basedOn w:val="Normal"/>
    <w:next w:val="Normal"/>
    <w:autoRedefine/>
    <w:rsid w:val="005E4AB6"/>
    <w:pPr>
      <w:spacing w:after="0" w:line="240" w:lineRule="auto"/>
      <w:ind w:left="1400"/>
    </w:pPr>
    <w:rPr>
      <w:rFonts w:eastAsia="Calibri"/>
      <w:color w:val="000000"/>
    </w:rPr>
  </w:style>
  <w:style w:type="paragraph" w:styleId="TOC9">
    <w:name w:val="toc 9"/>
    <w:basedOn w:val="Normal"/>
    <w:next w:val="Normal"/>
    <w:autoRedefine/>
    <w:rsid w:val="005E4AB6"/>
    <w:pPr>
      <w:spacing w:after="0" w:line="240" w:lineRule="auto"/>
      <w:ind w:left="1600"/>
    </w:pPr>
    <w:rPr>
      <w:rFonts w:eastAsia="Calibri"/>
      <w:color w:val="000000"/>
    </w:rPr>
  </w:style>
  <w:style w:type="paragraph" w:customStyle="1" w:styleId="TxBrp1">
    <w:name w:val="TxBr_p1"/>
    <w:basedOn w:val="Normal"/>
    <w:qFormat/>
    <w:rsid w:val="005E4AB6"/>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5E4AB6"/>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5E4AB6"/>
    <w:pPr>
      <w:spacing w:before="240" w:after="240" w:line="240" w:lineRule="auto"/>
      <w:jc w:val="center"/>
      <w:outlineLvl w:val="0"/>
    </w:pPr>
    <w:rPr>
      <w:rFonts w:eastAsia="Calibri"/>
      <w:b/>
      <w:bCs/>
      <w:color w:val="000000"/>
      <w:sz w:val="32"/>
      <w:u w:val="single"/>
    </w:rPr>
  </w:style>
  <w:style w:type="character" w:customStyle="1" w:styleId="Style8pt">
    <w:name w:val="Style 8 pt"/>
    <w:rsid w:val="005E4AB6"/>
    <w:rPr>
      <w:rFonts w:ascii="Times New Roman" w:hAnsi="Times New Roman"/>
      <w:sz w:val="16"/>
      <w:u w:val="none"/>
    </w:rPr>
  </w:style>
  <w:style w:type="paragraph" w:customStyle="1" w:styleId="cards0">
    <w:name w:val="cards"/>
    <w:basedOn w:val="Normal"/>
    <w:qFormat/>
    <w:rsid w:val="005E4AB6"/>
    <w:pPr>
      <w:spacing w:after="0" w:line="240" w:lineRule="auto"/>
    </w:pPr>
    <w:rPr>
      <w:rFonts w:eastAsia="Calibri"/>
      <w:color w:val="000000"/>
    </w:rPr>
  </w:style>
  <w:style w:type="character" w:customStyle="1" w:styleId="7TimesNewRoman">
    <w:name w:val="7 Times New Roman"/>
    <w:rsid w:val="005E4AB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5E4AB6"/>
    <w:pPr>
      <w:spacing w:after="0" w:line="240" w:lineRule="auto"/>
    </w:pPr>
    <w:rPr>
      <w:rFonts w:eastAsia="Calibri"/>
      <w:color w:val="000000"/>
    </w:rPr>
  </w:style>
  <w:style w:type="character" w:customStyle="1" w:styleId="Heading4CiteChar">
    <w:name w:val="Heading 4 Cite Char"/>
    <w:link w:val="Heading4Cite"/>
    <w:rsid w:val="005E4AB6"/>
    <w:rPr>
      <w:rFonts w:ascii="Calibri" w:eastAsia="Calibri" w:hAnsi="Calibri"/>
      <w:color w:val="000000"/>
    </w:rPr>
  </w:style>
  <w:style w:type="character" w:customStyle="1" w:styleId="BoldUnderlineCharChar">
    <w:name w:val="BoldUnderline Char Char"/>
    <w:rsid w:val="005E4AB6"/>
    <w:rPr>
      <w:rFonts w:ascii="Calibri" w:hAnsi="Calibri"/>
      <w:b/>
      <w:szCs w:val="24"/>
      <w:u w:val="single"/>
      <w:lang w:val="en-US" w:eastAsia="en-US" w:bidi="ar-SA"/>
    </w:rPr>
  </w:style>
  <w:style w:type="paragraph" w:customStyle="1" w:styleId="Underlining">
    <w:name w:val="Underlining"/>
    <w:basedOn w:val="Normal"/>
    <w:link w:val="UnderliningChar"/>
    <w:qFormat/>
    <w:rsid w:val="005E4AB6"/>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5E4AB6"/>
    <w:rPr>
      <w:rFonts w:ascii="Arial Narrow" w:eastAsia="Calibri" w:hAnsi="Arial Narrow"/>
      <w:color w:val="000000"/>
      <w:u w:val="single"/>
    </w:rPr>
  </w:style>
  <w:style w:type="character" w:customStyle="1" w:styleId="UnderlinedCharChar">
    <w:name w:val="Underlined Char Char"/>
    <w:rsid w:val="005E4AB6"/>
    <w:rPr>
      <w:szCs w:val="28"/>
      <w:u w:val="single"/>
      <w:lang w:val="en-US" w:eastAsia="en-US" w:bidi="ar-SA"/>
    </w:rPr>
  </w:style>
  <w:style w:type="paragraph" w:customStyle="1" w:styleId="Microtext">
    <w:name w:val="Microtext"/>
    <w:basedOn w:val="Normal"/>
    <w:next w:val="Normal"/>
    <w:link w:val="MicrotextChar"/>
    <w:qFormat/>
    <w:rsid w:val="005E4AB6"/>
    <w:pPr>
      <w:spacing w:after="0" w:line="240" w:lineRule="auto"/>
    </w:pPr>
    <w:rPr>
      <w:rFonts w:eastAsia="Calibri"/>
      <w:color w:val="000000"/>
      <w:sz w:val="12"/>
    </w:rPr>
  </w:style>
  <w:style w:type="character" w:customStyle="1" w:styleId="MicrotextChar">
    <w:name w:val="Microtext Char"/>
    <w:link w:val="Microtext"/>
    <w:rsid w:val="005E4AB6"/>
    <w:rPr>
      <w:rFonts w:ascii="Calibri" w:eastAsia="Calibri" w:hAnsi="Calibri"/>
      <w:color w:val="000000"/>
      <w:sz w:val="12"/>
    </w:rPr>
  </w:style>
  <w:style w:type="paragraph" w:customStyle="1" w:styleId="PageTitle">
    <w:name w:val="Page Title"/>
    <w:basedOn w:val="Normal"/>
    <w:next w:val="Normal"/>
    <w:qFormat/>
    <w:rsid w:val="005E4AB6"/>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5E4AB6"/>
    <w:rPr>
      <w:sz w:val="20"/>
      <w:u w:val="single"/>
    </w:rPr>
  </w:style>
  <w:style w:type="character" w:customStyle="1" w:styleId="StyleTimesNewRoman9pt">
    <w:name w:val="Style Times New Roman 9 pt"/>
    <w:rsid w:val="005E4AB6"/>
    <w:rPr>
      <w:sz w:val="20"/>
    </w:rPr>
  </w:style>
  <w:style w:type="character" w:customStyle="1" w:styleId="Style9ptItalicUnderline">
    <w:name w:val="Style 9 pt Italic Underline"/>
    <w:rsid w:val="005E4AB6"/>
    <w:rPr>
      <w:i/>
      <w:iCs/>
      <w:sz w:val="20"/>
      <w:u w:val="single"/>
    </w:rPr>
  </w:style>
  <w:style w:type="paragraph" w:customStyle="1" w:styleId="Style4">
    <w:name w:val="Style4"/>
    <w:basedOn w:val="Normal"/>
    <w:link w:val="Style4Char"/>
    <w:qFormat/>
    <w:rsid w:val="005E4AB6"/>
    <w:pPr>
      <w:numPr>
        <w:numId w:val="15"/>
      </w:numPr>
      <w:tabs>
        <w:tab w:val="clear" w:pos="360"/>
      </w:tabs>
      <w:spacing w:after="0" w:line="240" w:lineRule="auto"/>
      <w:ind w:left="0" w:firstLine="0"/>
    </w:pPr>
    <w:rPr>
      <w:rFonts w:ascii="Arial Narrow" w:hAnsi="Arial Narrow"/>
      <w:szCs w:val="24"/>
      <w:u w:val="single"/>
    </w:rPr>
  </w:style>
  <w:style w:type="paragraph" w:customStyle="1" w:styleId="StyleStyle49pt">
    <w:name w:val="Style Style4 + 9 pt"/>
    <w:basedOn w:val="Style4"/>
    <w:link w:val="StyleStyle49ptChar"/>
    <w:qFormat/>
    <w:rsid w:val="005E4AB6"/>
  </w:style>
  <w:style w:type="character" w:customStyle="1" w:styleId="StyleStyle49ptChar">
    <w:name w:val="Style Style4 + 9 pt Char"/>
    <w:link w:val="StyleStyle49pt"/>
    <w:rsid w:val="005E4AB6"/>
    <w:rPr>
      <w:rFonts w:ascii="Arial Narrow" w:hAnsi="Arial Narrow"/>
      <w:szCs w:val="24"/>
      <w:u w:val="single"/>
    </w:rPr>
  </w:style>
  <w:style w:type="paragraph" w:customStyle="1" w:styleId="StyleStyle49ptBold">
    <w:name w:val="Style Style4 + 9 pt Bold"/>
    <w:basedOn w:val="Style4"/>
    <w:link w:val="StyleStyle49ptBoldChar"/>
    <w:qFormat/>
    <w:rsid w:val="005E4AB6"/>
    <w:rPr>
      <w:b/>
      <w:bCs/>
    </w:rPr>
  </w:style>
  <w:style w:type="character" w:customStyle="1" w:styleId="StyleStyle49ptBoldChar">
    <w:name w:val="Style Style4 + 9 pt Bold Char"/>
    <w:link w:val="StyleStyle49ptBold"/>
    <w:rsid w:val="005E4AB6"/>
    <w:rPr>
      <w:rFonts w:ascii="Arial Narrow" w:hAnsi="Arial Narrow"/>
      <w:b/>
      <w:bCs/>
      <w:szCs w:val="24"/>
      <w:u w:val="single"/>
    </w:rPr>
  </w:style>
  <w:style w:type="character" w:customStyle="1" w:styleId="Style9ptBoldUnderline">
    <w:name w:val="Style 9 pt Bold Underline"/>
    <w:rsid w:val="005E4AB6"/>
    <w:rPr>
      <w:b/>
      <w:bCs/>
      <w:sz w:val="20"/>
      <w:u w:val="single"/>
    </w:rPr>
  </w:style>
  <w:style w:type="paragraph" w:customStyle="1" w:styleId="Style3">
    <w:name w:val="Style3"/>
    <w:basedOn w:val="Normal"/>
    <w:link w:val="Style3Char"/>
    <w:qFormat/>
    <w:rsid w:val="005E4AB6"/>
    <w:pPr>
      <w:spacing w:after="0" w:line="240" w:lineRule="auto"/>
    </w:pPr>
    <w:rPr>
      <w:rFonts w:ascii="Arial Narrow" w:hAnsi="Arial Narrow"/>
      <w:b/>
      <w:szCs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5E4AB6"/>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5E4AB6"/>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5E4AB6"/>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5E4AB6"/>
    <w:rPr>
      <w:rFonts w:ascii="Calibri" w:eastAsia="Times New Roman" w:hAnsi="Calibri" w:cs="Times New Roman"/>
      <w:iCs/>
      <w:color w:val="000000"/>
      <w:sz w:val="16"/>
      <w:szCs w:val="28"/>
    </w:rPr>
  </w:style>
  <w:style w:type="paragraph" w:customStyle="1" w:styleId="Style1">
    <w:name w:val="Style 1"/>
    <w:uiPriority w:val="99"/>
    <w:qFormat/>
    <w:rsid w:val="005E4AB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rm">
    <w:name w:val="term"/>
    <w:basedOn w:val="DefaultParagraphFont"/>
    <w:rsid w:val="005E4AB6"/>
  </w:style>
  <w:style w:type="character" w:customStyle="1" w:styleId="Style9ptUnderline2">
    <w:name w:val="Style 9 pt Underline2"/>
    <w:rsid w:val="005E4AB6"/>
    <w:rPr>
      <w:sz w:val="20"/>
      <w:u w:val="single"/>
    </w:rPr>
  </w:style>
  <w:style w:type="paragraph" w:customStyle="1" w:styleId="StyleUnderline9pt2">
    <w:name w:val="Style Underline + 9 pt2"/>
    <w:basedOn w:val="Normal"/>
    <w:link w:val="StyleUnderline9pt2Char"/>
    <w:rsid w:val="005E4AB6"/>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5E4AB6"/>
    <w:rPr>
      <w:rFonts w:ascii="Calibri" w:eastAsia="Times New Roman" w:hAnsi="Calibri"/>
      <w:color w:val="000000"/>
      <w:sz w:val="20"/>
      <w:szCs w:val="20"/>
      <w:u w:val="single"/>
    </w:rPr>
  </w:style>
  <w:style w:type="character" w:customStyle="1" w:styleId="CharChar11">
    <w:name w:val="Char Char11"/>
    <w:rsid w:val="005E4AB6"/>
    <w:rPr>
      <w:rFonts w:cs="Arial"/>
      <w:bCs/>
      <w:szCs w:val="26"/>
      <w:u w:val="single"/>
      <w:lang w:val="en-US" w:eastAsia="en-US" w:bidi="ar-SA"/>
    </w:rPr>
  </w:style>
  <w:style w:type="paragraph" w:customStyle="1" w:styleId="cardCharCharChar">
    <w:name w:val="card Char Char Char"/>
    <w:basedOn w:val="Normal"/>
    <w:link w:val="cardCharCharCharChar"/>
    <w:rsid w:val="005E4AB6"/>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5E4AB6"/>
    <w:rPr>
      <w:rFonts w:ascii="Calibri" w:eastAsia="Times New Roman" w:hAnsi="Calibri"/>
      <w:color w:val="000000"/>
      <w:sz w:val="20"/>
      <w:szCs w:val="20"/>
    </w:rPr>
  </w:style>
  <w:style w:type="paragraph" w:customStyle="1" w:styleId="TxBr5p1">
    <w:name w:val="TxBr_5p1"/>
    <w:basedOn w:val="Normal"/>
    <w:rsid w:val="005E4AB6"/>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5E4AB6"/>
    <w:pPr>
      <w:spacing w:after="0" w:line="240" w:lineRule="auto"/>
      <w:ind w:left="400"/>
    </w:pPr>
    <w:rPr>
      <w:rFonts w:eastAsia="Calibri"/>
      <w:color w:val="000000"/>
    </w:rPr>
  </w:style>
  <w:style w:type="character" w:customStyle="1" w:styleId="12TimesNewRoman">
    <w:name w:val="12 Times New Roman"/>
    <w:rsid w:val="005E4AB6"/>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5E4AB6"/>
    <w:pPr>
      <w:spacing w:after="0" w:line="240" w:lineRule="auto"/>
      <w:ind w:left="144"/>
    </w:pPr>
    <w:rPr>
      <w:rFonts w:eastAsia="Calibri"/>
      <w:color w:val="000000"/>
    </w:rPr>
  </w:style>
  <w:style w:type="character" w:customStyle="1" w:styleId="StyleUnderlineChar">
    <w:name w:val="Style Underline Char"/>
    <w:rsid w:val="005E4AB6"/>
    <w:rPr>
      <w:u w:val="single"/>
      <w:lang w:val="en-US" w:eastAsia="en-US" w:bidi="ar-SA"/>
    </w:rPr>
  </w:style>
  <w:style w:type="paragraph" w:customStyle="1" w:styleId="Smalltext">
    <w:name w:val="Small text"/>
    <w:aliases w:val="Quote1,Quote11"/>
    <w:basedOn w:val="Normal"/>
    <w:link w:val="SmalltextChar"/>
    <w:qFormat/>
    <w:rsid w:val="005E4AB6"/>
    <w:pPr>
      <w:spacing w:after="0" w:line="240" w:lineRule="auto"/>
    </w:pPr>
    <w:rPr>
      <w:rFonts w:eastAsia="Times New Roman"/>
      <w:color w:val="000000"/>
    </w:rPr>
  </w:style>
  <w:style w:type="character" w:customStyle="1" w:styleId="Highlightedunderline">
    <w:name w:val="Highlighted underline"/>
    <w:qFormat/>
    <w:rsid w:val="005E4AB6"/>
    <w:rPr>
      <w:rFonts w:ascii="Times New Roman" w:hAnsi="Times New Roman"/>
      <w:sz w:val="20"/>
      <w:u w:val="single"/>
      <w:bdr w:val="none" w:sz="0" w:space="0" w:color="auto"/>
      <w:shd w:val="clear" w:color="auto" w:fill="C0C0C0"/>
    </w:rPr>
  </w:style>
  <w:style w:type="character" w:customStyle="1" w:styleId="cardChar1">
    <w:name w:val="card Char1"/>
    <w:rsid w:val="005E4AB6"/>
    <w:rPr>
      <w:rFonts w:ascii="Times New Roman" w:hAnsi="Times New Roman"/>
      <w:sz w:val="22"/>
    </w:rPr>
  </w:style>
  <w:style w:type="paragraph" w:customStyle="1" w:styleId="Paste">
    <w:name w:val="Paste"/>
    <w:basedOn w:val="Normal"/>
    <w:qFormat/>
    <w:rsid w:val="005E4AB6"/>
    <w:pPr>
      <w:spacing w:after="0" w:line="240" w:lineRule="auto"/>
    </w:pPr>
    <w:rPr>
      <w:rFonts w:ascii="Arial Narrow" w:eastAsia="Calibri" w:hAnsi="Arial Narrow"/>
      <w:color w:val="000000"/>
      <w:szCs w:val="20"/>
    </w:rPr>
  </w:style>
  <w:style w:type="character" w:customStyle="1" w:styleId="pubdate">
    <w:name w:val="pubdate"/>
    <w:rsid w:val="005E4AB6"/>
  </w:style>
  <w:style w:type="character" w:customStyle="1" w:styleId="UnderlineChar1">
    <w:name w:val="Underline Char1"/>
    <w:aliases w:val="Cards + Font: 12 pt Char1"/>
    <w:rsid w:val="005E4AB6"/>
    <w:rPr>
      <w:rFonts w:ascii="Garamond" w:hAnsi="Garamond"/>
      <w:sz w:val="22"/>
      <w:szCs w:val="24"/>
      <w:u w:val="single"/>
      <w:lang w:val="en-US" w:eastAsia="en-US" w:bidi="ar-SA"/>
    </w:rPr>
  </w:style>
  <w:style w:type="character" w:customStyle="1" w:styleId="Box0">
    <w:name w:val="Box!"/>
    <w:rsid w:val="005E4AB6"/>
    <w:rPr>
      <w:rFonts w:ascii="Times New Roman" w:hAnsi="Times New Roman"/>
      <w:sz w:val="20"/>
      <w:u w:val="thick"/>
      <w:bdr w:val="single" w:sz="4" w:space="0" w:color="auto"/>
    </w:rPr>
  </w:style>
  <w:style w:type="character" w:customStyle="1" w:styleId="CharacterStyle1">
    <w:name w:val="Character Style 1"/>
    <w:rsid w:val="005E4AB6"/>
    <w:rPr>
      <w:sz w:val="20"/>
      <w:szCs w:val="20"/>
    </w:rPr>
  </w:style>
  <w:style w:type="character" w:customStyle="1" w:styleId="ReallyfuckingsmallChar">
    <w:name w:val="Really fucking small Char"/>
    <w:rsid w:val="005E4AB6"/>
    <w:rPr>
      <w:sz w:val="10"/>
      <w:szCs w:val="24"/>
      <w:lang w:val="en-US" w:eastAsia="en-US" w:bidi="ar-SA"/>
    </w:rPr>
  </w:style>
  <w:style w:type="numbering" w:customStyle="1" w:styleId="NoList1">
    <w:name w:val="No List1"/>
    <w:next w:val="NoList"/>
    <w:semiHidden/>
    <w:unhideWhenUsed/>
    <w:rsid w:val="005E4AB6"/>
  </w:style>
  <w:style w:type="paragraph" w:customStyle="1" w:styleId="Normaltag">
    <w:name w:val="Normal tag"/>
    <w:basedOn w:val="Normal"/>
    <w:link w:val="NormaltagChar"/>
    <w:uiPriority w:val="99"/>
    <w:qFormat/>
    <w:rsid w:val="005E4AB6"/>
    <w:pPr>
      <w:spacing w:after="0" w:line="240" w:lineRule="auto"/>
    </w:pPr>
    <w:rPr>
      <w:rFonts w:eastAsia="Times New Roman"/>
      <w:b/>
      <w:color w:val="000000"/>
      <w:szCs w:val="20"/>
    </w:rPr>
  </w:style>
  <w:style w:type="character" w:customStyle="1" w:styleId="SmallText-New">
    <w:name w:val="Small Text - New"/>
    <w:rsid w:val="005E4AB6"/>
    <w:rPr>
      <w:rFonts w:ascii="Arial Narrow" w:hAnsi="Arial Narrow"/>
      <w:sz w:val="14"/>
    </w:rPr>
  </w:style>
  <w:style w:type="character" w:customStyle="1" w:styleId="Underlined-New">
    <w:name w:val="Underlined - New"/>
    <w:rsid w:val="005E4AB6"/>
    <w:rPr>
      <w:rFonts w:ascii="Arial Narrow" w:hAnsi="Arial Narrow"/>
      <w:sz w:val="16"/>
      <w:u w:val="single"/>
    </w:rPr>
  </w:style>
  <w:style w:type="character" w:customStyle="1" w:styleId="NormalTextChar">
    <w:name w:val="Normal Text Char"/>
    <w:link w:val="NormalText"/>
    <w:rsid w:val="005E4AB6"/>
    <w:rPr>
      <w:rFonts w:ascii="Calibri" w:eastAsia="Calibri" w:hAnsi="Calibri"/>
      <w:sz w:val="20"/>
      <w:szCs w:val="26"/>
    </w:rPr>
  </w:style>
  <w:style w:type="numbering" w:customStyle="1" w:styleId="NoList2">
    <w:name w:val="No List2"/>
    <w:next w:val="NoList"/>
    <w:uiPriority w:val="99"/>
    <w:semiHidden/>
    <w:unhideWhenUsed/>
    <w:rsid w:val="005E4AB6"/>
  </w:style>
  <w:style w:type="numbering" w:customStyle="1" w:styleId="NoList11">
    <w:name w:val="No List11"/>
    <w:next w:val="NoList"/>
    <w:uiPriority w:val="99"/>
    <w:semiHidden/>
    <w:unhideWhenUsed/>
    <w:rsid w:val="005E4AB6"/>
  </w:style>
  <w:style w:type="numbering" w:customStyle="1" w:styleId="NoList3">
    <w:name w:val="No List3"/>
    <w:next w:val="NoList"/>
    <w:uiPriority w:val="99"/>
    <w:semiHidden/>
    <w:unhideWhenUsed/>
    <w:rsid w:val="005E4AB6"/>
  </w:style>
  <w:style w:type="numbering" w:customStyle="1" w:styleId="NoList12">
    <w:name w:val="No List12"/>
    <w:next w:val="NoList"/>
    <w:semiHidden/>
    <w:unhideWhenUsed/>
    <w:rsid w:val="005E4AB6"/>
  </w:style>
  <w:style w:type="numbering" w:customStyle="1" w:styleId="NoList21">
    <w:name w:val="No List21"/>
    <w:next w:val="NoList"/>
    <w:semiHidden/>
    <w:unhideWhenUsed/>
    <w:rsid w:val="005E4AB6"/>
  </w:style>
  <w:style w:type="numbering" w:customStyle="1" w:styleId="NoList111">
    <w:name w:val="No List111"/>
    <w:next w:val="NoList"/>
    <w:uiPriority w:val="99"/>
    <w:semiHidden/>
    <w:unhideWhenUsed/>
    <w:rsid w:val="005E4AB6"/>
  </w:style>
  <w:style w:type="numbering" w:customStyle="1" w:styleId="NoList211">
    <w:name w:val="No List211"/>
    <w:next w:val="NoList"/>
    <w:uiPriority w:val="99"/>
    <w:semiHidden/>
    <w:unhideWhenUsed/>
    <w:rsid w:val="005E4AB6"/>
  </w:style>
  <w:style w:type="numbering" w:customStyle="1" w:styleId="NoList1111">
    <w:name w:val="No List1111"/>
    <w:next w:val="NoList"/>
    <w:uiPriority w:val="99"/>
    <w:semiHidden/>
    <w:unhideWhenUsed/>
    <w:rsid w:val="005E4AB6"/>
  </w:style>
  <w:style w:type="numbering" w:customStyle="1" w:styleId="NoList4">
    <w:name w:val="No List4"/>
    <w:next w:val="NoList"/>
    <w:uiPriority w:val="99"/>
    <w:semiHidden/>
    <w:unhideWhenUsed/>
    <w:rsid w:val="005E4AB6"/>
  </w:style>
  <w:style w:type="numbering" w:customStyle="1" w:styleId="NoList5">
    <w:name w:val="No List5"/>
    <w:next w:val="NoList"/>
    <w:semiHidden/>
    <w:unhideWhenUsed/>
    <w:rsid w:val="005E4AB6"/>
  </w:style>
  <w:style w:type="character" w:customStyle="1" w:styleId="BoldUnderlining">
    <w:name w:val="Bold Underlining"/>
    <w:rsid w:val="005E4AB6"/>
    <w:rPr>
      <w:b/>
      <w:u w:val="single"/>
    </w:rPr>
  </w:style>
  <w:style w:type="character" w:customStyle="1" w:styleId="cardCharChar">
    <w:name w:val="card Char Char"/>
    <w:rsid w:val="005E4AB6"/>
    <w:rPr>
      <w:szCs w:val="24"/>
      <w:lang w:val="en-US" w:eastAsia="en-US" w:bidi="ar-SA"/>
    </w:rPr>
  </w:style>
  <w:style w:type="character" w:customStyle="1" w:styleId="flagicon">
    <w:name w:val="flagicon"/>
    <w:basedOn w:val="DefaultParagraphFont"/>
    <w:rsid w:val="005E4AB6"/>
  </w:style>
  <w:style w:type="character" w:customStyle="1" w:styleId="Style11ptUnderline2">
    <w:name w:val="Style 11 pt Underline2"/>
    <w:rsid w:val="005E4AB6"/>
    <w:rPr>
      <w:sz w:val="20"/>
      <w:u w:val="single"/>
    </w:rPr>
  </w:style>
  <w:style w:type="character" w:customStyle="1" w:styleId="Style11ptBoldUnderline2">
    <w:name w:val="Style 11 pt Bold Underline2"/>
    <w:rsid w:val="005E4AB6"/>
    <w:rPr>
      <w:b/>
      <w:bCs/>
      <w:sz w:val="20"/>
      <w:u w:val="single"/>
    </w:rPr>
  </w:style>
  <w:style w:type="character" w:customStyle="1" w:styleId="MicroChar">
    <w:name w:val="Micro Char"/>
    <w:link w:val="Micro"/>
    <w:rsid w:val="005E4AB6"/>
    <w:rPr>
      <w:rFonts w:ascii="Arial" w:hAnsi="Arial"/>
      <w:sz w:val="12"/>
    </w:rPr>
  </w:style>
  <w:style w:type="paragraph" w:customStyle="1" w:styleId="Micro">
    <w:name w:val="Micro"/>
    <w:basedOn w:val="Normal"/>
    <w:next w:val="Normal"/>
    <w:link w:val="MicroChar"/>
    <w:qFormat/>
    <w:rsid w:val="005E4AB6"/>
    <w:pPr>
      <w:spacing w:after="0" w:line="240" w:lineRule="auto"/>
    </w:pPr>
    <w:rPr>
      <w:rFonts w:ascii="Arial" w:hAnsi="Arial"/>
      <w:sz w:val="12"/>
    </w:rPr>
  </w:style>
  <w:style w:type="character" w:customStyle="1" w:styleId="Style11ptUnderline1">
    <w:name w:val="Style 11 pt Underline1"/>
    <w:rsid w:val="005E4AB6"/>
    <w:rPr>
      <w:sz w:val="20"/>
      <w:u w:val="single"/>
    </w:rPr>
  </w:style>
  <w:style w:type="character" w:customStyle="1" w:styleId="Style11ptBoldUnderline1">
    <w:name w:val="Style 11 pt Bold Underline1"/>
    <w:rsid w:val="005E4AB6"/>
    <w:rPr>
      <w:b/>
      <w:bCs/>
      <w:sz w:val="20"/>
      <w:u w:val="single"/>
    </w:rPr>
  </w:style>
  <w:style w:type="character" w:customStyle="1" w:styleId="1">
    <w:name w:val="1"/>
    <w:rsid w:val="005E4AB6"/>
    <w:rPr>
      <w:rFonts w:cs="Arial"/>
      <w:bCs/>
      <w:sz w:val="20"/>
      <w:u w:val="single"/>
      <w:lang w:val="en-US" w:eastAsia="en-US" w:bidi="ar-SA"/>
    </w:rPr>
  </w:style>
  <w:style w:type="character" w:customStyle="1" w:styleId="StyleStyle49ptBold3Char">
    <w:name w:val="Style Style4 + 9 pt Bold3 Char"/>
    <w:link w:val="StyleStyle49ptBold3"/>
    <w:locked/>
    <w:rsid w:val="005E4AB6"/>
    <w:rPr>
      <w:b/>
      <w:bCs/>
      <w:u w:val="single"/>
    </w:rPr>
  </w:style>
  <w:style w:type="paragraph" w:customStyle="1" w:styleId="StyleStyle49ptBold3">
    <w:name w:val="Style Style4 + 9 pt Bold3"/>
    <w:basedOn w:val="Normal"/>
    <w:link w:val="StyleStyle49ptBold3Char"/>
    <w:qFormat/>
    <w:rsid w:val="005E4AB6"/>
    <w:pPr>
      <w:spacing w:after="0" w:line="256" w:lineRule="auto"/>
    </w:pPr>
    <w:rPr>
      <w:rFonts w:asciiTheme="minorHAnsi" w:hAnsiTheme="minorHAnsi"/>
      <w:b/>
      <w:bCs/>
      <w:u w:val="single"/>
    </w:rPr>
  </w:style>
  <w:style w:type="character" w:customStyle="1" w:styleId="Style9ptUnderline6">
    <w:name w:val="Style 9 pt Underline6"/>
    <w:rsid w:val="005E4AB6"/>
    <w:rPr>
      <w:sz w:val="20"/>
      <w:u w:val="single"/>
    </w:rPr>
  </w:style>
  <w:style w:type="paragraph" w:styleId="ListBullet">
    <w:name w:val="List Bullet"/>
    <w:basedOn w:val="Normal"/>
    <w:link w:val="ListBulletChar"/>
    <w:uiPriority w:val="99"/>
    <w:unhideWhenUsed/>
    <w:rsid w:val="005E4AB6"/>
    <w:pPr>
      <w:tabs>
        <w:tab w:val="num" w:pos="360"/>
      </w:tabs>
      <w:spacing w:after="0" w:line="240" w:lineRule="auto"/>
      <w:ind w:left="360" w:hanging="360"/>
      <w:contextualSpacing/>
    </w:pPr>
  </w:style>
  <w:style w:type="character" w:customStyle="1" w:styleId="CardUnderlined">
    <w:name w:val="Card Underlined"/>
    <w:rsid w:val="005E4AB6"/>
    <w:rPr>
      <w:rFonts w:ascii="Garamond" w:hAnsi="Garamond"/>
      <w:sz w:val="22"/>
      <w:szCs w:val="24"/>
      <w:u w:val="single"/>
      <w:lang w:val="en-US" w:eastAsia="en-US" w:bidi="ar-SA"/>
    </w:rPr>
  </w:style>
  <w:style w:type="character" w:customStyle="1" w:styleId="StyleUnderline1">
    <w:name w:val="Style Underline1"/>
    <w:rsid w:val="005E4AB6"/>
    <w:rPr>
      <w:u w:val="single"/>
    </w:rPr>
  </w:style>
  <w:style w:type="character" w:customStyle="1" w:styleId="A6">
    <w:name w:val="A6"/>
    <w:uiPriority w:val="99"/>
    <w:rsid w:val="005E4AB6"/>
    <w:rPr>
      <w:rFonts w:ascii="Minion Pro" w:hAnsi="Minion Pro" w:cs="Minion Pro" w:hint="default"/>
      <w:color w:val="211D1E"/>
      <w:sz w:val="21"/>
      <w:szCs w:val="21"/>
    </w:rPr>
  </w:style>
  <w:style w:type="character" w:customStyle="1" w:styleId="A11">
    <w:name w:val="A11"/>
    <w:uiPriority w:val="99"/>
    <w:rsid w:val="005E4AB6"/>
    <w:rPr>
      <w:rFonts w:ascii="Minion Pro" w:hAnsi="Minion Pro" w:cs="Minion Pro" w:hint="default"/>
      <w:color w:val="211D1E"/>
      <w:sz w:val="12"/>
      <w:szCs w:val="12"/>
    </w:rPr>
  </w:style>
  <w:style w:type="character" w:customStyle="1" w:styleId="A12">
    <w:name w:val="A12"/>
    <w:uiPriority w:val="99"/>
    <w:rsid w:val="005E4AB6"/>
    <w:rPr>
      <w:rFonts w:ascii="Minion Pro" w:hAnsi="Minion Pro" w:cs="Minion Pro" w:hint="default"/>
      <w:color w:val="211D1E"/>
      <w:sz w:val="22"/>
      <w:szCs w:val="22"/>
    </w:rPr>
  </w:style>
  <w:style w:type="character" w:customStyle="1" w:styleId="CardsCharChar">
    <w:name w:val="Cards Char Char"/>
    <w:rsid w:val="005E4AB6"/>
    <w:rPr>
      <w:szCs w:val="24"/>
      <w:lang w:val="en-US" w:eastAsia="en-US" w:bidi="ar-SA"/>
    </w:rPr>
  </w:style>
  <w:style w:type="character" w:customStyle="1" w:styleId="CitationChar1">
    <w:name w:val="Citation Char1"/>
    <w:basedOn w:val="DefaultParagraphFont"/>
    <w:rsid w:val="005E4AB6"/>
    <w:rPr>
      <w:rFonts w:ascii="Times New Roman" w:eastAsia="Times New Roman" w:hAnsi="Times New Roman" w:cs="Arial"/>
      <w:b/>
      <w:sz w:val="20"/>
      <w:szCs w:val="36"/>
    </w:rPr>
  </w:style>
  <w:style w:type="character" w:customStyle="1" w:styleId="bold-italic-sub-c">
    <w:name w:val="bold-italic-sub-c"/>
    <w:basedOn w:val="DefaultParagraphFont"/>
    <w:rsid w:val="005E4AB6"/>
  </w:style>
  <w:style w:type="character" w:customStyle="1" w:styleId="charoverride-4">
    <w:name w:val="charoverride-4"/>
    <w:basedOn w:val="DefaultParagraphFont"/>
    <w:rsid w:val="005E4AB6"/>
  </w:style>
  <w:style w:type="character" w:customStyle="1" w:styleId="charoverride-3">
    <w:name w:val="charoverride-3"/>
    <w:basedOn w:val="DefaultParagraphFont"/>
    <w:rsid w:val="005E4AB6"/>
  </w:style>
  <w:style w:type="paragraph" w:customStyle="1" w:styleId="body-text">
    <w:name w:val="body-text"/>
    <w:basedOn w:val="Normal"/>
    <w:rsid w:val="005E4AB6"/>
    <w:pPr>
      <w:spacing w:before="100" w:beforeAutospacing="1" w:after="100" w:afterAutospacing="1" w:line="240" w:lineRule="auto"/>
    </w:pPr>
    <w:rPr>
      <w:rFonts w:eastAsia="Times New Roman"/>
    </w:rPr>
  </w:style>
  <w:style w:type="character" w:customStyle="1" w:styleId="f">
    <w:name w:val="f"/>
    <w:rsid w:val="005E4AB6"/>
  </w:style>
  <w:style w:type="character" w:customStyle="1" w:styleId="BodyTextChar1">
    <w:name w:val="Body Text Char1"/>
    <w:aliases w:val="BT Char1,Very Small Text Char1"/>
    <w:basedOn w:val="DefaultParagraphFont"/>
    <w:uiPriority w:val="99"/>
    <w:rsid w:val="005E4AB6"/>
    <w:rPr>
      <w:rFonts w:ascii="Times New Roman" w:hAnsi="Times New Roman" w:cs="Times New Roman"/>
    </w:rPr>
  </w:style>
  <w:style w:type="character" w:customStyle="1" w:styleId="DateChar1">
    <w:name w:val="Date Char1"/>
    <w:aliases w:val="date Char1"/>
    <w:basedOn w:val="DefaultParagraphFont"/>
    <w:uiPriority w:val="99"/>
    <w:rsid w:val="005E4AB6"/>
    <w:rPr>
      <w:rFonts w:ascii="Georgia" w:hAnsi="Georgia"/>
    </w:rPr>
  </w:style>
  <w:style w:type="character" w:customStyle="1" w:styleId="BlockTitle2Char">
    <w:name w:val="Block Title2 Char"/>
    <w:link w:val="BlockTitle2"/>
    <w:rsid w:val="005E4AB6"/>
    <w:rPr>
      <w:rFonts w:ascii="Calibri" w:eastAsia="Calibri" w:hAnsi="Calibri"/>
      <w:b/>
      <w:color w:val="000000"/>
      <w:sz w:val="32"/>
      <w:u w:val="single"/>
    </w:rPr>
  </w:style>
  <w:style w:type="paragraph" w:customStyle="1" w:styleId="TagCite">
    <w:name w:val="TagCite"/>
    <w:basedOn w:val="Normal"/>
    <w:qFormat/>
    <w:rsid w:val="005E4AB6"/>
    <w:pPr>
      <w:spacing w:after="0" w:line="240" w:lineRule="auto"/>
    </w:pPr>
    <w:rPr>
      <w:rFonts w:eastAsia="Times New Roman"/>
      <w:b/>
    </w:rPr>
  </w:style>
  <w:style w:type="paragraph" w:customStyle="1" w:styleId="SmallNormal">
    <w:name w:val="Small Normal"/>
    <w:basedOn w:val="Normal"/>
    <w:uiPriority w:val="99"/>
    <w:qFormat/>
    <w:rsid w:val="005E4AB6"/>
    <w:pPr>
      <w:suppressAutoHyphens/>
      <w:spacing w:after="0" w:line="240" w:lineRule="auto"/>
      <w:contextualSpacing/>
    </w:pPr>
    <w:rPr>
      <w:rFonts w:eastAsia="Times New Roman"/>
      <w:sz w:val="18"/>
      <w:szCs w:val="18"/>
    </w:rPr>
  </w:style>
  <w:style w:type="paragraph" w:customStyle="1" w:styleId="Shrink">
    <w:name w:val="Shrink"/>
    <w:qFormat/>
    <w:rsid w:val="005E4AB6"/>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5E4AB6"/>
    <w:pPr>
      <w:spacing w:after="0" w:line="240" w:lineRule="auto"/>
    </w:pPr>
    <w:rPr>
      <w:rFonts w:eastAsia="Times New Roman"/>
      <w:b/>
      <w:szCs w:val="20"/>
    </w:rPr>
  </w:style>
  <w:style w:type="paragraph" w:customStyle="1" w:styleId="tagcite0">
    <w:name w:val="tagcite"/>
    <w:basedOn w:val="Normal"/>
    <w:qFormat/>
    <w:rsid w:val="005E4AB6"/>
    <w:pPr>
      <w:spacing w:after="0" w:line="240" w:lineRule="auto"/>
    </w:pPr>
    <w:rPr>
      <w:rFonts w:eastAsia="Times New Roman"/>
      <w:b/>
    </w:rPr>
  </w:style>
  <w:style w:type="paragraph" w:customStyle="1" w:styleId="SmallFont">
    <w:name w:val="Small Font"/>
    <w:basedOn w:val="Normal"/>
    <w:qFormat/>
    <w:rsid w:val="005E4AB6"/>
    <w:pPr>
      <w:spacing w:after="200" w:line="240" w:lineRule="auto"/>
      <w:contextualSpacing/>
    </w:pPr>
    <w:rPr>
      <w:rFonts w:eastAsia="Calibri"/>
      <w:sz w:val="12"/>
    </w:rPr>
  </w:style>
  <w:style w:type="paragraph" w:customStyle="1" w:styleId="SmallFontCharCharChar">
    <w:name w:val="Small Font Char Char Char"/>
    <w:basedOn w:val="Normal"/>
    <w:qFormat/>
    <w:rsid w:val="005E4AB6"/>
    <w:pPr>
      <w:spacing w:after="0" w:line="240" w:lineRule="auto"/>
    </w:pPr>
    <w:rPr>
      <w:rFonts w:eastAsia="Times New Roman"/>
      <w:sz w:val="12"/>
    </w:rPr>
  </w:style>
  <w:style w:type="character" w:customStyle="1" w:styleId="CardNotUnderlinedChar1">
    <w:name w:val="Card Not Underlined Char1"/>
    <w:link w:val="CardNotUnderlined"/>
    <w:rsid w:val="005E4AB6"/>
    <w:rPr>
      <w:rFonts w:ascii="Calibri" w:eastAsia="Times New Roman" w:hAnsi="Calibri"/>
      <w:sz w:val="12"/>
      <w:szCs w:val="20"/>
    </w:rPr>
  </w:style>
  <w:style w:type="paragraph" w:customStyle="1" w:styleId="CardStyle">
    <w:name w:val="Card Style"/>
    <w:basedOn w:val="Normal"/>
    <w:link w:val="CardStyleChar"/>
    <w:qFormat/>
    <w:rsid w:val="005E4AB6"/>
    <w:pPr>
      <w:spacing w:after="0" w:line="240" w:lineRule="auto"/>
    </w:pPr>
    <w:rPr>
      <w:rFonts w:eastAsia="Times New Roman"/>
      <w:sz w:val="20"/>
    </w:rPr>
  </w:style>
  <w:style w:type="paragraph" w:customStyle="1" w:styleId="loose">
    <w:name w:val="loose"/>
    <w:basedOn w:val="Normal"/>
    <w:qFormat/>
    <w:rsid w:val="005E4AB6"/>
    <w:pPr>
      <w:spacing w:beforeLines="1" w:after="0" w:line="240" w:lineRule="auto"/>
    </w:pPr>
    <w:rPr>
      <w:rFonts w:ascii="Times" w:eastAsia="Times New Roman" w:hAnsi="Times"/>
      <w:sz w:val="20"/>
      <w:szCs w:val="20"/>
    </w:rPr>
  </w:style>
  <w:style w:type="paragraph" w:customStyle="1" w:styleId="Regular">
    <w:name w:val="Regular"/>
    <w:qFormat/>
    <w:rsid w:val="005E4AB6"/>
    <w:pPr>
      <w:spacing w:after="0" w:line="240" w:lineRule="auto"/>
    </w:pPr>
    <w:rPr>
      <w:rFonts w:ascii="Garamond" w:eastAsia="Times New Roman" w:hAnsi="Garamond" w:cs="Arial"/>
      <w:bCs/>
      <w:kern w:val="20"/>
      <w:sz w:val="20"/>
      <w:szCs w:val="32"/>
    </w:rPr>
  </w:style>
  <w:style w:type="character" w:customStyle="1" w:styleId="CharChar6">
    <w:name w:val="Char Char6"/>
    <w:rsid w:val="005E4AB6"/>
    <w:rPr>
      <w:rFonts w:ascii="Arial" w:hAnsi="Arial" w:cs="Arial" w:hint="default"/>
      <w:b/>
      <w:bCs/>
      <w:kern w:val="32"/>
      <w:sz w:val="28"/>
      <w:szCs w:val="32"/>
      <w:lang w:val="en-US" w:eastAsia="en-US" w:bidi="ar-SA"/>
    </w:rPr>
  </w:style>
  <w:style w:type="character" w:customStyle="1" w:styleId="standardcontent">
    <w:name w:val="standardcontent"/>
    <w:rsid w:val="005E4AB6"/>
  </w:style>
  <w:style w:type="character" w:customStyle="1" w:styleId="storyby">
    <w:name w:val="storyby"/>
    <w:rsid w:val="005E4AB6"/>
  </w:style>
  <w:style w:type="character" w:customStyle="1" w:styleId="Boxed">
    <w:name w:val="Boxed"/>
    <w:qFormat/>
    <w:rsid w:val="005E4AB6"/>
    <w:rPr>
      <w:rFonts w:ascii="Garamond" w:hAnsi="Garamond" w:hint="default"/>
      <w:sz w:val="20"/>
      <w:bdr w:val="single" w:sz="6" w:space="0" w:color="auto" w:frame="1"/>
    </w:rPr>
  </w:style>
  <w:style w:type="character" w:customStyle="1" w:styleId="ShrinkChar">
    <w:name w:val="Shrink Char"/>
    <w:rsid w:val="005E4AB6"/>
    <w:rPr>
      <w:rFonts w:ascii="Garamond" w:hAnsi="Garamond" w:hint="default"/>
      <w:sz w:val="12"/>
      <w:lang w:val="en-US" w:eastAsia="en-US" w:bidi="ar-SA"/>
    </w:rPr>
  </w:style>
  <w:style w:type="character" w:customStyle="1" w:styleId="CitesChar2">
    <w:name w:val="Cites Char2"/>
    <w:rsid w:val="005E4AB6"/>
    <w:rPr>
      <w:b/>
      <w:bCs/>
    </w:rPr>
  </w:style>
  <w:style w:type="character" w:customStyle="1" w:styleId="CardsFont12ptCharCharCharCharCharCharCharCharCharCharChar">
    <w:name w:val="Cards + Font: 12 pt Char Char Char Char Char Char Char Char Char Char Char"/>
    <w:aliases w:val="Cards + Font: 12 pt1,Thick Underline1"/>
    <w:rsid w:val="005E4AB6"/>
    <w:rPr>
      <w:sz w:val="24"/>
      <w:szCs w:val="24"/>
      <w:u w:val="thick"/>
    </w:rPr>
  </w:style>
  <w:style w:type="character" w:customStyle="1" w:styleId="CharChar3">
    <w:name w:val="Char Char3"/>
    <w:rsid w:val="005E4AB6"/>
    <w:rPr>
      <w:rFonts w:ascii="Arial" w:hAnsi="Arial" w:cs="Arial" w:hint="default"/>
      <w:bCs/>
      <w:szCs w:val="26"/>
      <w:u w:val="single"/>
      <w:lang w:val="en-US" w:eastAsia="en-US" w:bidi="ar-SA"/>
    </w:rPr>
  </w:style>
  <w:style w:type="character" w:customStyle="1" w:styleId="UNDERLINECharChar">
    <w:name w:val="UNDERLINE Char Char"/>
    <w:rsid w:val="005E4AB6"/>
    <w:rPr>
      <w:bCs/>
      <w:kern w:val="28"/>
      <w:szCs w:val="32"/>
      <w:u w:val="single"/>
    </w:rPr>
  </w:style>
  <w:style w:type="character" w:customStyle="1" w:styleId="tag1Char">
    <w:name w:val="tag1 Char"/>
    <w:rsid w:val="005E4AB6"/>
    <w:rPr>
      <w:b/>
      <w:bCs w:val="0"/>
      <w:sz w:val="24"/>
    </w:rPr>
  </w:style>
  <w:style w:type="character" w:customStyle="1" w:styleId="SmallFontChar">
    <w:name w:val="Small Font Char"/>
    <w:rsid w:val="005E4AB6"/>
    <w:rPr>
      <w:rFonts w:ascii="Arial" w:eastAsia="Calibri" w:hAnsi="Arial" w:cs="Arial" w:hint="default"/>
      <w:sz w:val="12"/>
      <w:szCs w:val="22"/>
    </w:rPr>
  </w:style>
  <w:style w:type="character" w:customStyle="1" w:styleId="CardUnderlinedChar">
    <w:name w:val="Card Underlined Char"/>
    <w:rsid w:val="005E4AB6"/>
    <w:rPr>
      <w:rFonts w:ascii="Tahoma" w:hAnsi="Tahoma" w:cs="Tahoma"/>
      <w:sz w:val="18"/>
      <w:u w:val="single"/>
    </w:rPr>
  </w:style>
  <w:style w:type="character" w:customStyle="1" w:styleId="SmallFontCharCharCharChar">
    <w:name w:val="Small Font Char Char Char Char"/>
    <w:rsid w:val="005E4AB6"/>
    <w:rPr>
      <w:rFonts w:ascii="Arial" w:hAnsi="Arial" w:cs="Arial" w:hint="default"/>
      <w:sz w:val="12"/>
      <w:szCs w:val="24"/>
    </w:rPr>
  </w:style>
  <w:style w:type="character" w:customStyle="1" w:styleId="Style2Char">
    <w:name w:val="Style2 Char"/>
    <w:link w:val="Style2"/>
    <w:rsid w:val="005E4AB6"/>
    <w:rPr>
      <w:rFonts w:ascii="Times New Roman" w:hAnsi="Times New Roman" w:cs="Times New Roman"/>
      <w:sz w:val="16"/>
      <w:szCs w:val="16"/>
    </w:rPr>
  </w:style>
  <w:style w:type="paragraph" w:customStyle="1" w:styleId="Style2">
    <w:name w:val="Style2"/>
    <w:basedOn w:val="Normal"/>
    <w:link w:val="Style2Char"/>
    <w:qFormat/>
    <w:rsid w:val="005E4AB6"/>
    <w:pPr>
      <w:spacing w:after="0" w:line="240" w:lineRule="auto"/>
    </w:pPr>
    <w:rPr>
      <w:rFonts w:ascii="Times New Roman" w:hAnsi="Times New Roman" w:cs="Times New Roman"/>
      <w:sz w:val="16"/>
      <w:szCs w:val="16"/>
    </w:rPr>
  </w:style>
  <w:style w:type="character" w:customStyle="1" w:styleId="TagCiteChar">
    <w:name w:val="TagCite Char"/>
    <w:rsid w:val="005E4AB6"/>
    <w:rPr>
      <w:rFonts w:ascii="Garamond" w:hAnsi="Garamond" w:hint="default"/>
      <w:b/>
      <w:bCs w:val="0"/>
      <w:sz w:val="24"/>
      <w:szCs w:val="24"/>
    </w:rPr>
  </w:style>
  <w:style w:type="character" w:customStyle="1" w:styleId="CharChar4">
    <w:name w:val="Char Char4"/>
    <w:rsid w:val="005E4AB6"/>
    <w:rPr>
      <w:b/>
      <w:bCs/>
      <w:sz w:val="28"/>
      <w:szCs w:val="28"/>
    </w:rPr>
  </w:style>
  <w:style w:type="character" w:customStyle="1" w:styleId="Text0">
    <w:name w:val="Text"/>
    <w:qFormat/>
    <w:rsid w:val="005E4AB6"/>
    <w:rPr>
      <w:rFonts w:ascii="Times New Roman" w:hAnsi="Times New Roman" w:cs="Times New Roman" w:hint="default"/>
      <w:sz w:val="20"/>
    </w:rPr>
  </w:style>
  <w:style w:type="character" w:customStyle="1" w:styleId="CharChar5">
    <w:name w:val="Char Char5"/>
    <w:rsid w:val="005E4AB6"/>
    <w:rPr>
      <w:rFonts w:ascii="Arial" w:hAnsi="Arial" w:cs="Arial" w:hint="default"/>
      <w:b/>
      <w:bCs/>
      <w:sz w:val="26"/>
      <w:szCs w:val="26"/>
    </w:rPr>
  </w:style>
  <w:style w:type="character" w:customStyle="1" w:styleId="heading2char2charchar1">
    <w:name w:val="heading2char2charchar1"/>
    <w:rsid w:val="005E4AB6"/>
  </w:style>
  <w:style w:type="character" w:customStyle="1" w:styleId="charchar60">
    <w:name w:val="charchar6"/>
    <w:rsid w:val="005E4AB6"/>
  </w:style>
  <w:style w:type="character" w:customStyle="1" w:styleId="yshortcuts">
    <w:name w:val="yshortcuts"/>
    <w:rsid w:val="005E4AB6"/>
  </w:style>
  <w:style w:type="character" w:customStyle="1" w:styleId="term1">
    <w:name w:val="term1"/>
    <w:rsid w:val="005E4AB6"/>
    <w:rPr>
      <w:b/>
      <w:bCs/>
    </w:rPr>
  </w:style>
  <w:style w:type="character" w:customStyle="1" w:styleId="verdana">
    <w:name w:val="verdana"/>
    <w:rsid w:val="005E4AB6"/>
  </w:style>
  <w:style w:type="character" w:customStyle="1" w:styleId="searchtermbold">
    <w:name w:val="searchtermbold"/>
    <w:rsid w:val="005E4AB6"/>
  </w:style>
  <w:style w:type="character" w:customStyle="1" w:styleId="ssl0">
    <w:name w:val="ss_l0"/>
    <w:rsid w:val="005E4AB6"/>
  </w:style>
  <w:style w:type="character" w:customStyle="1" w:styleId="vitstoryheadline">
    <w:name w:val="vitstoryheadline"/>
    <w:rsid w:val="005E4AB6"/>
  </w:style>
  <w:style w:type="character" w:customStyle="1" w:styleId="bps-topic-ident">
    <w:name w:val="bps-topic-ident"/>
    <w:rsid w:val="005E4AB6"/>
  </w:style>
  <w:style w:type="character" w:customStyle="1" w:styleId="byline">
    <w:name w:val="byline"/>
    <w:rsid w:val="005E4AB6"/>
  </w:style>
  <w:style w:type="character" w:customStyle="1" w:styleId="TextUnderlineChar">
    <w:name w:val="Text Underline Char"/>
    <w:rsid w:val="005E4AB6"/>
    <w:rPr>
      <w:rFonts w:ascii="Garamond" w:hAnsi="Garamond" w:cs="Arial" w:hint="default"/>
      <w:bCs/>
      <w:kern w:val="20"/>
      <w:szCs w:val="32"/>
      <w:u w:val="single"/>
      <w:lang w:val="en-US" w:eastAsia="en-US" w:bidi="ar-SA"/>
    </w:rPr>
  </w:style>
  <w:style w:type="character" w:customStyle="1" w:styleId="RegularChar">
    <w:name w:val="Regular Char"/>
    <w:rsid w:val="005E4AB6"/>
    <w:rPr>
      <w:rFonts w:ascii="Garamond" w:hAnsi="Garamond" w:cs="Arial" w:hint="default"/>
      <w:bCs/>
      <w:kern w:val="20"/>
      <w:szCs w:val="32"/>
      <w:lang w:val="en-US" w:eastAsia="en-US" w:bidi="ar-SA"/>
    </w:rPr>
  </w:style>
  <w:style w:type="character" w:customStyle="1" w:styleId="BoldunderlineChar2">
    <w:name w:val="Bold underline Char"/>
    <w:rsid w:val="005E4AB6"/>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5E4AB6"/>
    <w:rPr>
      <w:u w:val="single"/>
    </w:rPr>
  </w:style>
  <w:style w:type="paragraph" w:customStyle="1" w:styleId="Boldunderline1">
    <w:name w:val="Bold underline"/>
    <w:basedOn w:val="TextUnderline"/>
    <w:qFormat/>
    <w:rsid w:val="005E4AB6"/>
    <w:rPr>
      <w:b/>
    </w:rPr>
  </w:style>
  <w:style w:type="paragraph" w:customStyle="1" w:styleId="FullText">
    <w:name w:val="Full Text"/>
    <w:basedOn w:val="Normal"/>
    <w:uiPriority w:val="99"/>
    <w:qFormat/>
    <w:rsid w:val="005E4AB6"/>
    <w:pPr>
      <w:spacing w:after="0" w:line="240" w:lineRule="auto"/>
    </w:pPr>
    <w:rPr>
      <w:rFonts w:ascii="Arial Narrow" w:eastAsia="Times New Roman" w:hAnsi="Arial Narrow"/>
    </w:rPr>
  </w:style>
  <w:style w:type="character" w:customStyle="1" w:styleId="UnderlinedCard">
    <w:name w:val="Underlined Card"/>
    <w:rsid w:val="005E4AB6"/>
    <w:rPr>
      <w:rFonts w:ascii="Arial Narrow" w:hAnsi="Arial Narrow"/>
      <w:sz w:val="22"/>
      <w:u w:val="single"/>
    </w:rPr>
  </w:style>
  <w:style w:type="paragraph" w:customStyle="1" w:styleId="TagLine">
    <w:name w:val="Tag Line"/>
    <w:basedOn w:val="Normal"/>
    <w:next w:val="FullText"/>
    <w:uiPriority w:val="99"/>
    <w:qFormat/>
    <w:rsid w:val="005E4AB6"/>
    <w:pPr>
      <w:spacing w:after="0" w:line="240" w:lineRule="auto"/>
    </w:pPr>
    <w:rPr>
      <w:rFonts w:ascii="Arial Narrow" w:eastAsia="Times New Roman" w:hAnsi="Arial Narrow"/>
      <w:b/>
      <w:sz w:val="28"/>
    </w:rPr>
  </w:style>
  <w:style w:type="character" w:customStyle="1" w:styleId="SourceBold">
    <w:name w:val="Source Bold"/>
    <w:rsid w:val="005E4AB6"/>
    <w:rPr>
      <w:rFonts w:ascii="Arial Narrow" w:hAnsi="Arial Narrow"/>
      <w:b/>
      <w:sz w:val="24"/>
      <w:u w:val="none"/>
    </w:rPr>
  </w:style>
  <w:style w:type="paragraph" w:customStyle="1" w:styleId="FreeForm">
    <w:name w:val="Free Form"/>
    <w:qFormat/>
    <w:rsid w:val="005E4AB6"/>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5E4AB6"/>
    <w:rPr>
      <w:color w:val="002FF6"/>
      <w:sz w:val="24"/>
      <w:u w:val="single"/>
    </w:rPr>
  </w:style>
  <w:style w:type="character" w:customStyle="1" w:styleId="CardsFont12pt0">
    <w:name w:val="Cards + Font 12pt"/>
    <w:rsid w:val="005E4AB6"/>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5E4AB6"/>
    <w:rPr>
      <w:rFonts w:cs="Calibri"/>
      <w:b/>
      <w:u w:val="single"/>
    </w:rPr>
  </w:style>
  <w:style w:type="paragraph" w:customStyle="1" w:styleId="AuthorDate0">
    <w:name w:val="Author/Date"/>
    <w:basedOn w:val="Normal"/>
    <w:link w:val="AuthorDateChar0"/>
    <w:qFormat/>
    <w:rsid w:val="005E4AB6"/>
    <w:pPr>
      <w:spacing w:after="0" w:line="240" w:lineRule="auto"/>
    </w:pPr>
    <w:rPr>
      <w:rFonts w:asciiTheme="minorHAnsi" w:hAnsiTheme="minorHAnsi" w:cs="Calibri"/>
      <w:b/>
      <w:u w:val="single"/>
    </w:rPr>
  </w:style>
  <w:style w:type="character" w:customStyle="1" w:styleId="HilightChar">
    <w:name w:val="Hilight Char"/>
    <w:rsid w:val="005E4AB6"/>
    <w:rPr>
      <w:rFonts w:eastAsia="Calibri"/>
      <w:b/>
      <w:noProof w:val="0"/>
      <w:sz w:val="22"/>
      <w:szCs w:val="22"/>
      <w:u w:val="single"/>
      <w:lang w:val="en-US" w:eastAsia="ar-SA" w:bidi="ar-SA"/>
    </w:rPr>
  </w:style>
  <w:style w:type="paragraph" w:customStyle="1" w:styleId="TagCite1">
    <w:name w:val="Tag &amp; Cite"/>
    <w:basedOn w:val="Normal"/>
    <w:link w:val="TagCiteChar0"/>
    <w:qFormat/>
    <w:rsid w:val="005E4AB6"/>
    <w:pPr>
      <w:spacing w:after="0" w:line="240" w:lineRule="auto"/>
      <w:jc w:val="both"/>
    </w:pPr>
    <w:rPr>
      <w:rFonts w:ascii="Arial Narrow" w:eastAsia="Times New Roman" w:hAnsi="Arial Narrow"/>
      <w:b/>
    </w:rPr>
  </w:style>
  <w:style w:type="character" w:customStyle="1" w:styleId="TagCiteChar0">
    <w:name w:val="Tag &amp; Cite Char"/>
    <w:link w:val="TagCite1"/>
    <w:rsid w:val="005E4AB6"/>
    <w:rPr>
      <w:rFonts w:ascii="Arial Narrow" w:eastAsia="Times New Roman" w:hAnsi="Arial Narrow"/>
      <w:b/>
    </w:rPr>
  </w:style>
  <w:style w:type="paragraph" w:customStyle="1" w:styleId="HighlightedText">
    <w:name w:val="Highlighted Text"/>
    <w:basedOn w:val="Normal"/>
    <w:link w:val="HighlightedTextChar"/>
    <w:qFormat/>
    <w:rsid w:val="005E4AB6"/>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5E4AB6"/>
    <w:rPr>
      <w:rFonts w:ascii="Arial Narrow" w:eastAsia="Times New Roman" w:hAnsi="Arial Narrow"/>
      <w:u w:val="thick"/>
    </w:rPr>
  </w:style>
  <w:style w:type="character" w:customStyle="1" w:styleId="StyleUnderlineCharChar">
    <w:name w:val="Style Underline Char Char"/>
    <w:rsid w:val="005E4AB6"/>
    <w:rPr>
      <w:rFonts w:ascii="Times New Roman" w:eastAsia="Times New Roman" w:hAnsi="Times New Roman" w:cs="Times New Roman"/>
      <w:sz w:val="20"/>
      <w:szCs w:val="20"/>
      <w:u w:val="single"/>
    </w:rPr>
  </w:style>
  <w:style w:type="character" w:customStyle="1" w:styleId="c1">
    <w:name w:val="c1"/>
    <w:rsid w:val="005E4AB6"/>
  </w:style>
  <w:style w:type="paragraph" w:customStyle="1" w:styleId="TagStyle">
    <w:name w:val="Tag Style"/>
    <w:basedOn w:val="Normal"/>
    <w:qFormat/>
    <w:rsid w:val="005E4AB6"/>
    <w:pPr>
      <w:spacing w:after="0" w:line="240" w:lineRule="auto"/>
    </w:pPr>
    <w:rPr>
      <w:rFonts w:eastAsia="Times New Roman"/>
      <w:b/>
    </w:rPr>
  </w:style>
  <w:style w:type="character" w:customStyle="1" w:styleId="author0">
    <w:name w:val="author"/>
    <w:rsid w:val="005E4AB6"/>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5E4AB6"/>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blue">
    <w:name w:val="blue"/>
    <w:basedOn w:val="DefaultParagraphFont"/>
    <w:rsid w:val="005E4AB6"/>
  </w:style>
  <w:style w:type="character" w:customStyle="1" w:styleId="AuthorYear">
    <w:name w:val="AuthorYear"/>
    <w:uiPriority w:val="1"/>
    <w:qFormat/>
    <w:rsid w:val="005E4AB6"/>
    <w:rPr>
      <w:rFonts w:ascii="Georgia" w:hAnsi="Georgia"/>
      <w:b/>
      <w:sz w:val="24"/>
    </w:rPr>
  </w:style>
  <w:style w:type="character" w:customStyle="1" w:styleId="Highlight">
    <w:name w:val="Highlight"/>
    <w:uiPriority w:val="1"/>
    <w:qFormat/>
    <w:rsid w:val="005E4AB6"/>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5E4AB6"/>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5E4AB6"/>
    <w:rPr>
      <w:rFonts w:ascii="Arial Narrow" w:hAnsi="Arial Narrow"/>
      <w:sz w:val="12"/>
    </w:rPr>
  </w:style>
  <w:style w:type="paragraph" w:customStyle="1" w:styleId="MicroText0">
    <w:name w:val="MicroText"/>
    <w:basedOn w:val="Normal"/>
    <w:next w:val="Normal"/>
    <w:link w:val="MicroTextChar0"/>
    <w:qFormat/>
    <w:rsid w:val="005E4AB6"/>
    <w:pPr>
      <w:spacing w:after="0" w:line="240" w:lineRule="auto"/>
    </w:pPr>
    <w:rPr>
      <w:rFonts w:ascii="Arial Narrow" w:hAnsi="Arial Narrow"/>
      <w:sz w:val="12"/>
    </w:rPr>
  </w:style>
  <w:style w:type="character" w:customStyle="1" w:styleId="reduce2">
    <w:name w:val="reduce2"/>
    <w:basedOn w:val="DefaultParagraphFont"/>
    <w:rsid w:val="005E4AB6"/>
    <w:rPr>
      <w:rFonts w:ascii="Arial" w:hAnsi="Arial" w:cs="Arial" w:hint="default"/>
      <w:color w:val="000000"/>
      <w:sz w:val="12"/>
      <w:szCs w:val="22"/>
    </w:rPr>
  </w:style>
  <w:style w:type="character" w:customStyle="1" w:styleId="Emphasis20">
    <w:name w:val="Emphasis 2"/>
    <w:basedOn w:val="Emphasis"/>
    <w:uiPriority w:val="1"/>
    <w:qFormat/>
    <w:rsid w:val="005E4AB6"/>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5E4AB6"/>
    <w:rPr>
      <w:rFonts w:ascii="Calibri" w:eastAsia="Calibri" w:hAnsi="Calibri"/>
      <w:sz w:val="15"/>
    </w:rPr>
  </w:style>
  <w:style w:type="paragraph" w:customStyle="1" w:styleId="UnreadText">
    <w:name w:val="Unread Text"/>
    <w:basedOn w:val="Normal"/>
    <w:link w:val="UnreadTextChar"/>
    <w:autoRedefine/>
    <w:qFormat/>
    <w:rsid w:val="005E4AB6"/>
    <w:pPr>
      <w:spacing w:after="0" w:line="256" w:lineRule="auto"/>
    </w:pPr>
    <w:rPr>
      <w:rFonts w:eastAsia="Calibri"/>
      <w:sz w:val="15"/>
    </w:rPr>
  </w:style>
  <w:style w:type="character" w:customStyle="1" w:styleId="CircledChar">
    <w:name w:val="Circled Char"/>
    <w:link w:val="Circled"/>
    <w:locked/>
    <w:rsid w:val="005E4AB6"/>
    <w:rPr>
      <w:rFonts w:ascii="Calibri" w:eastAsia="Calibri" w:hAnsi="Calibri"/>
      <w:b/>
      <w:szCs w:val="20"/>
      <w:u w:val="thick"/>
    </w:rPr>
  </w:style>
  <w:style w:type="paragraph" w:customStyle="1" w:styleId="Circled">
    <w:name w:val="Circled"/>
    <w:basedOn w:val="Normal"/>
    <w:link w:val="CircledChar"/>
    <w:qFormat/>
    <w:rsid w:val="005E4AB6"/>
    <w:pPr>
      <w:spacing w:after="0" w:line="256" w:lineRule="auto"/>
    </w:pPr>
    <w:rPr>
      <w:rFonts w:eastAsia="Calibri"/>
      <w:b/>
      <w:szCs w:val="20"/>
      <w:u w:val="thick"/>
    </w:rPr>
  </w:style>
  <w:style w:type="character" w:customStyle="1" w:styleId="StyleCardTextUnderline3Char">
    <w:name w:val="Style Card Text + Underline3 Char"/>
    <w:link w:val="StyleCardTextUnderline3"/>
    <w:locked/>
    <w:rsid w:val="005E4AB6"/>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5E4AB6"/>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5E4AB6"/>
    <w:rPr>
      <w:b/>
      <w:bCs w:val="0"/>
      <w:u w:val="thick"/>
      <w:lang w:val="en-US" w:eastAsia="en-US" w:bidi="ar-SA"/>
    </w:rPr>
  </w:style>
  <w:style w:type="paragraph" w:customStyle="1" w:styleId="Tagtemplate">
    <w:name w:val="Tagtemplate"/>
    <w:basedOn w:val="Normal"/>
    <w:link w:val="TagtemplateChar"/>
    <w:autoRedefine/>
    <w:qFormat/>
    <w:rsid w:val="005E4AB6"/>
    <w:pPr>
      <w:keepNext/>
      <w:keepLines/>
      <w:spacing w:after="0" w:line="240" w:lineRule="auto"/>
    </w:pPr>
    <w:rPr>
      <w:b/>
    </w:rPr>
  </w:style>
  <w:style w:type="character" w:customStyle="1" w:styleId="TagtemplateChar">
    <w:name w:val="Tagtemplate Char"/>
    <w:link w:val="Tagtemplate"/>
    <w:rsid w:val="005E4AB6"/>
    <w:rPr>
      <w:rFonts w:ascii="Calibri" w:hAnsi="Calibri"/>
      <w:b/>
    </w:rPr>
  </w:style>
  <w:style w:type="character" w:customStyle="1" w:styleId="citation">
    <w:name w:val="citation"/>
    <w:rsid w:val="005E4AB6"/>
  </w:style>
  <w:style w:type="character" w:customStyle="1" w:styleId="Underline0">
    <w:name w:val="*Underline*"/>
    <w:rsid w:val="005E4AB6"/>
    <w:rPr>
      <w:rFonts w:ascii="Times New Roman" w:hAnsi="Times New Roman"/>
      <w:b/>
      <w:sz w:val="24"/>
      <w:u w:val="single"/>
    </w:rPr>
  </w:style>
  <w:style w:type="paragraph" w:customStyle="1" w:styleId="TxBr33p1">
    <w:name w:val="TxBr_33p1"/>
    <w:basedOn w:val="Normal"/>
    <w:uiPriority w:val="99"/>
    <w:qFormat/>
    <w:rsid w:val="005E4AB6"/>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5E4AB6"/>
    <w:rPr>
      <w:b/>
      <w:bCs w:val="0"/>
      <w:sz w:val="24"/>
      <w:u w:val="thick"/>
    </w:rPr>
  </w:style>
  <w:style w:type="paragraph" w:customStyle="1" w:styleId="StyleStyle411pt">
    <w:name w:val="Style Style4 + 11 pt"/>
    <w:basedOn w:val="Normal"/>
    <w:link w:val="StyleStyle411ptChar"/>
    <w:qFormat/>
    <w:rsid w:val="005E4AB6"/>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5E4AB6"/>
    <w:rPr>
      <w:rFonts w:ascii="Calibri" w:eastAsia="Times New Roman" w:hAnsi="Calibri"/>
      <w:u w:val="single"/>
    </w:rPr>
  </w:style>
  <w:style w:type="paragraph" w:customStyle="1" w:styleId="StyleStyle411ptBold">
    <w:name w:val="Style Style4 + 11 pt Bold"/>
    <w:basedOn w:val="Normal"/>
    <w:link w:val="StyleStyle411ptBoldChar"/>
    <w:qFormat/>
    <w:rsid w:val="005E4AB6"/>
    <w:pPr>
      <w:spacing w:after="0" w:line="240" w:lineRule="auto"/>
    </w:pPr>
    <w:rPr>
      <w:rFonts w:eastAsia="Times New Roman"/>
      <w:b/>
      <w:bCs/>
      <w:u w:val="single"/>
    </w:rPr>
  </w:style>
  <w:style w:type="character" w:customStyle="1" w:styleId="StyleStyle411ptBoldChar">
    <w:name w:val="Style Style4 + 11 pt Bold Char"/>
    <w:link w:val="StyleStyle411ptBold"/>
    <w:rsid w:val="005E4AB6"/>
    <w:rPr>
      <w:rFonts w:ascii="Calibri" w:eastAsia="Times New Roman" w:hAnsi="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5E4AB6"/>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E4AB6"/>
    <w:rPr>
      <w:rFonts w:ascii="Calibri" w:eastAsia="Times New Roman" w:hAnsi="Calibri"/>
      <w:b/>
      <w:bCs/>
      <w:u w:val="single"/>
      <w:bdr w:val="single" w:sz="4" w:space="0" w:color="auto"/>
    </w:rPr>
  </w:style>
  <w:style w:type="character" w:customStyle="1" w:styleId="UnderlineChar2">
    <w:name w:val="Underline Char2"/>
    <w:rsid w:val="005E4AB6"/>
    <w:rPr>
      <w:rFonts w:ascii="Trebuchet MS" w:hAnsi="Trebuchet MS"/>
      <w:u w:val="thick"/>
      <w:lang w:val="en-US" w:eastAsia="zh-CN" w:bidi="ar-SA"/>
    </w:rPr>
  </w:style>
  <w:style w:type="character" w:customStyle="1" w:styleId="Style1Char1">
    <w:name w:val="Style1 Char1"/>
    <w:rsid w:val="005E4AB6"/>
    <w:rPr>
      <w:rFonts w:ascii="Book Antiqua" w:hAnsi="Book Antiqua"/>
      <w:sz w:val="16"/>
      <w:szCs w:val="16"/>
      <w:lang w:val="en-US" w:eastAsia="en-US" w:bidi="ar-SA"/>
    </w:rPr>
  </w:style>
  <w:style w:type="character" w:customStyle="1" w:styleId="NothingChar1">
    <w:name w:val="Nothing Char1"/>
    <w:rsid w:val="005E4AB6"/>
    <w:rPr>
      <w:rFonts w:ascii="Times New Roman" w:eastAsia="Calibri" w:hAnsi="Times New Roman" w:cs="Times New Roman"/>
      <w:sz w:val="24"/>
      <w:szCs w:val="20"/>
    </w:rPr>
  </w:style>
  <w:style w:type="character" w:customStyle="1" w:styleId="Style2Char1">
    <w:name w:val="Style2 Char1"/>
    <w:rsid w:val="005E4AB6"/>
    <w:rPr>
      <w:rFonts w:ascii="Book Antiqua" w:hAnsi="Book Antiqua"/>
      <w:szCs w:val="24"/>
      <w:u w:val="thick"/>
      <w:lang w:val="en-US" w:eastAsia="en-US" w:bidi="ar-SA"/>
    </w:rPr>
  </w:style>
  <w:style w:type="character" w:customStyle="1" w:styleId="NormalUnderlineChar">
    <w:name w:val="Normal Underline Char"/>
    <w:rsid w:val="005E4AB6"/>
    <w:rPr>
      <w:szCs w:val="24"/>
      <w:u w:val="single"/>
    </w:rPr>
  </w:style>
  <w:style w:type="paragraph" w:customStyle="1" w:styleId="Stylecites10ptNotBold">
    <w:name w:val="Style cites + 10 pt Not Bold"/>
    <w:basedOn w:val="Normal"/>
    <w:uiPriority w:val="99"/>
    <w:qFormat/>
    <w:rsid w:val="005E4AB6"/>
    <w:pPr>
      <w:spacing w:after="0" w:line="240" w:lineRule="auto"/>
    </w:pPr>
    <w:rPr>
      <w:rFonts w:eastAsia="SimSun"/>
      <w:lang w:eastAsia="zh-CN"/>
    </w:rPr>
  </w:style>
  <w:style w:type="character" w:customStyle="1" w:styleId="heading3char0">
    <w:name w:val="heading3char"/>
    <w:rsid w:val="005E4AB6"/>
  </w:style>
  <w:style w:type="character" w:customStyle="1" w:styleId="SmallChar">
    <w:name w:val="Small Char"/>
    <w:aliases w:val="No Spacing3 Char,No Spacing1 Char1,CD - Cite Char,Debate Text Char1,No Spacing2 Char1,No Spacing11 Char1"/>
    <w:qFormat/>
    <w:rsid w:val="005E4AB6"/>
    <w:rPr>
      <w:rFonts w:ascii="Georgia" w:eastAsia="Calibri" w:hAnsi="Georgia"/>
      <w:color w:val="000000"/>
      <w:sz w:val="16"/>
    </w:rPr>
  </w:style>
  <w:style w:type="paragraph" w:customStyle="1" w:styleId="BlockHeadings">
    <w:name w:val="Block Headings"/>
    <w:basedOn w:val="Normal"/>
    <w:link w:val="BlockHeadingsChar"/>
    <w:qFormat/>
    <w:rsid w:val="005E4AB6"/>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5E4AB6"/>
    <w:rPr>
      <w:rFonts w:ascii="Calibri" w:eastAsia="Times New Roman" w:hAnsi="Calibri"/>
      <w:b/>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5E4AB6"/>
    <w:rPr>
      <w:rFonts w:ascii="Times New Roman" w:eastAsia="Times New Roman" w:hAnsi="Times New Roman" w:cs="Times New Roman"/>
      <w:b/>
      <w:sz w:val="24"/>
      <w:szCs w:val="20"/>
    </w:rPr>
  </w:style>
  <w:style w:type="paragraph" w:styleId="PlainText">
    <w:name w:val="Plain Text"/>
    <w:basedOn w:val="Normal"/>
    <w:link w:val="PlainTextChar"/>
    <w:rsid w:val="005E4AB6"/>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5E4AB6"/>
    <w:rPr>
      <w:rFonts w:ascii="Courier New" w:eastAsia="Calibri" w:hAnsi="Courier New"/>
      <w:szCs w:val="20"/>
    </w:rPr>
  </w:style>
  <w:style w:type="character" w:customStyle="1" w:styleId="Heading51">
    <w:name w:val="Heading 51"/>
    <w:aliases w:val="Heading 5 Char Char Char"/>
    <w:rsid w:val="005E4AB6"/>
    <w:rPr>
      <w:b/>
      <w:bCs/>
      <w:iCs/>
      <w:szCs w:val="26"/>
      <w:lang w:val="en-US" w:eastAsia="en-US" w:bidi="ar-SA"/>
    </w:rPr>
  </w:style>
  <w:style w:type="paragraph" w:styleId="BodyText2">
    <w:name w:val="Body Text 2"/>
    <w:basedOn w:val="Normal"/>
    <w:link w:val="BodyText2Char"/>
    <w:rsid w:val="005E4AB6"/>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5E4AB6"/>
    <w:rPr>
      <w:rFonts w:ascii="Calibri" w:eastAsia="Times New Roman" w:hAnsi="Calibri"/>
      <w:b/>
      <w:szCs w:val="20"/>
    </w:rPr>
  </w:style>
  <w:style w:type="character" w:customStyle="1" w:styleId="comments-post">
    <w:name w:val="comments-post"/>
    <w:rsid w:val="005E4AB6"/>
  </w:style>
  <w:style w:type="paragraph" w:customStyle="1" w:styleId="boldcite">
    <w:name w:val="bold cite"/>
    <w:basedOn w:val="Normal"/>
    <w:link w:val="boldciteChar4"/>
    <w:qFormat/>
    <w:rsid w:val="005E4AB6"/>
    <w:pPr>
      <w:spacing w:after="0" w:line="240" w:lineRule="auto"/>
    </w:pPr>
    <w:rPr>
      <w:rFonts w:eastAsia="Calibri"/>
      <w:b/>
      <w:color w:val="000000"/>
      <w:sz w:val="28"/>
      <w:u w:val="thick" w:color="000000"/>
    </w:rPr>
  </w:style>
  <w:style w:type="character" w:customStyle="1" w:styleId="boldciteChar4">
    <w:name w:val="bold cite Char4"/>
    <w:link w:val="boldcite"/>
    <w:locked/>
    <w:rsid w:val="005E4AB6"/>
    <w:rPr>
      <w:rFonts w:ascii="Calibri" w:eastAsia="Calibri" w:hAnsi="Calibri"/>
      <w:b/>
      <w:color w:val="000000"/>
      <w:sz w:val="28"/>
      <w:u w:val="thick" w:color="000000"/>
    </w:rPr>
  </w:style>
  <w:style w:type="character" w:customStyle="1" w:styleId="underlinecardChar">
    <w:name w:val="underline card Char"/>
    <w:rsid w:val="005E4AB6"/>
    <w:rPr>
      <w:rFonts w:ascii="Arial" w:hAnsi="Arial"/>
      <w:sz w:val="18"/>
      <w:szCs w:val="24"/>
      <w:u w:val="single"/>
      <w:lang w:val="en-US" w:eastAsia="en-US" w:bidi="ar-SA"/>
    </w:rPr>
  </w:style>
  <w:style w:type="paragraph" w:customStyle="1" w:styleId="Normal10">
    <w:name w:val="Normal1"/>
    <w:basedOn w:val="Normal"/>
    <w:qFormat/>
    <w:rsid w:val="005E4AB6"/>
    <w:pPr>
      <w:spacing w:after="0" w:line="240" w:lineRule="auto"/>
    </w:pPr>
    <w:rPr>
      <w:rFonts w:eastAsia="Calibri"/>
    </w:rPr>
  </w:style>
  <w:style w:type="paragraph" w:customStyle="1" w:styleId="Irrelevant6font">
    <w:name w:val="Irrelevant (6 font)"/>
    <w:basedOn w:val="Normal"/>
    <w:link w:val="Irrelevant6fontChar"/>
    <w:qFormat/>
    <w:rsid w:val="005E4AB6"/>
    <w:pPr>
      <w:spacing w:after="0" w:line="240" w:lineRule="auto"/>
      <w:ind w:left="547" w:right="648"/>
      <w:jc w:val="both"/>
    </w:pPr>
    <w:rPr>
      <w:rFonts w:eastAsia="Calibri"/>
      <w:sz w:val="12"/>
      <w:szCs w:val="12"/>
    </w:rPr>
  </w:style>
  <w:style w:type="character" w:customStyle="1" w:styleId="Irrelevant5fontChar">
    <w:name w:val="Irrelevant (5 font) Char"/>
    <w:rsid w:val="005E4AB6"/>
    <w:rPr>
      <w:sz w:val="10"/>
      <w:szCs w:val="10"/>
      <w:lang w:val="en-US" w:eastAsia="en-US" w:bidi="ar-SA"/>
    </w:rPr>
  </w:style>
  <w:style w:type="character" w:customStyle="1" w:styleId="TagsCharCharChar">
    <w:name w:val="Tags Char Char Char"/>
    <w:rsid w:val="005E4AB6"/>
    <w:rPr>
      <w:b/>
      <w:lang w:val="en-US" w:eastAsia="en-US" w:bidi="ar-SA"/>
    </w:rPr>
  </w:style>
  <w:style w:type="character" w:customStyle="1" w:styleId="CitesChar1">
    <w:name w:val="Cites Char1"/>
    <w:rsid w:val="005E4AB6"/>
    <w:rPr>
      <w:b/>
      <w:bCs/>
      <w:lang w:val="en-US" w:eastAsia="en-US" w:bidi="ar-SA"/>
    </w:rPr>
  </w:style>
  <w:style w:type="paragraph" w:customStyle="1" w:styleId="CardsFont6pt">
    <w:name w:val="Cards + Font: 6 pt"/>
    <w:basedOn w:val="Cards"/>
    <w:link w:val="CardsFont6ptChar1"/>
    <w:autoRedefine/>
    <w:qFormat/>
    <w:rsid w:val="005E4AB6"/>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5E4AB6"/>
    <w:rPr>
      <w:rFonts w:ascii="Georgia" w:eastAsia="Times New Roman" w:hAnsi="Georgia"/>
      <w:sz w:val="12"/>
      <w:szCs w:val="24"/>
    </w:rPr>
  </w:style>
  <w:style w:type="character" w:customStyle="1" w:styleId="Hyperlink13">
    <w:name w:val="Hyperlink13"/>
    <w:rsid w:val="005E4AB6"/>
    <w:rPr>
      <w:b w:val="0"/>
      <w:bCs w:val="0"/>
      <w:strike w:val="0"/>
      <w:dstrike w:val="0"/>
      <w:color w:val="008000"/>
      <w:sz w:val="20"/>
      <w:szCs w:val="20"/>
      <w:u w:val="none"/>
      <w:effect w:val="none"/>
    </w:rPr>
  </w:style>
  <w:style w:type="character" w:customStyle="1" w:styleId="standardcontent1">
    <w:name w:val="standardcontent1"/>
    <w:rsid w:val="005E4AB6"/>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5E4AB6"/>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5E4AB6"/>
    <w:rPr>
      <w:rFonts w:ascii="Calibri" w:eastAsia="Calibri" w:hAnsi="Calibri"/>
      <w:szCs w:val="20"/>
    </w:rPr>
  </w:style>
  <w:style w:type="character" w:customStyle="1" w:styleId="Hyperlink4">
    <w:name w:val="Hyperlink4"/>
    <w:rsid w:val="005E4AB6"/>
    <w:rPr>
      <w:color w:val="000066"/>
      <w:u w:val="single"/>
    </w:rPr>
  </w:style>
  <w:style w:type="paragraph" w:customStyle="1" w:styleId="rddateline">
    <w:name w:val="rddateline"/>
    <w:basedOn w:val="Normal"/>
    <w:uiPriority w:val="99"/>
    <w:qFormat/>
    <w:rsid w:val="005E4AB6"/>
    <w:pPr>
      <w:spacing w:after="0" w:line="240" w:lineRule="auto"/>
    </w:pPr>
    <w:rPr>
      <w:rFonts w:eastAsia="Calibri"/>
      <w:szCs w:val="20"/>
    </w:rPr>
  </w:style>
  <w:style w:type="paragraph" w:customStyle="1" w:styleId="rdheadline">
    <w:name w:val="rdheadline"/>
    <w:basedOn w:val="Normal"/>
    <w:uiPriority w:val="99"/>
    <w:qFormat/>
    <w:rsid w:val="005E4AB6"/>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5E4AB6"/>
    <w:pPr>
      <w:spacing w:after="100" w:afterAutospacing="1" w:line="240" w:lineRule="auto"/>
    </w:pPr>
    <w:rPr>
      <w:rFonts w:ascii="Verdana" w:eastAsia="Calibri" w:hAnsi="Verdana"/>
      <w:szCs w:val="20"/>
    </w:rPr>
  </w:style>
  <w:style w:type="character" w:customStyle="1" w:styleId="rddeckline1">
    <w:name w:val="rddeckline1"/>
    <w:rsid w:val="005E4AB6"/>
    <w:rPr>
      <w:rFonts w:ascii="Verdana" w:hAnsi="Verdana" w:hint="default"/>
      <w:b/>
      <w:bCs/>
      <w:sz w:val="22"/>
      <w:szCs w:val="22"/>
    </w:rPr>
  </w:style>
  <w:style w:type="character" w:customStyle="1" w:styleId="link-external">
    <w:name w:val="link-external"/>
    <w:rsid w:val="005E4AB6"/>
  </w:style>
  <w:style w:type="character" w:customStyle="1" w:styleId="contact1">
    <w:name w:val="contact1"/>
    <w:rsid w:val="005E4AB6"/>
    <w:rPr>
      <w:rFonts w:ascii="Tahoma" w:hAnsi="Tahoma" w:cs="Tahoma" w:hint="default"/>
      <w:color w:val="999999"/>
      <w:sz w:val="20"/>
      <w:szCs w:val="20"/>
    </w:rPr>
  </w:style>
  <w:style w:type="character" w:customStyle="1" w:styleId="credits1">
    <w:name w:val="credits1"/>
    <w:rsid w:val="005E4AB6"/>
    <w:rPr>
      <w:rFonts w:ascii="Tahoma" w:hAnsi="Tahoma" w:cs="Tahoma" w:hint="default"/>
      <w:color w:val="999999"/>
      <w:sz w:val="16"/>
      <w:szCs w:val="16"/>
    </w:rPr>
  </w:style>
  <w:style w:type="paragraph" w:customStyle="1" w:styleId="Heading20">
    <w:name w:val="Heading2"/>
    <w:basedOn w:val="Normal"/>
    <w:link w:val="Heading2Char0"/>
    <w:qFormat/>
    <w:rsid w:val="005E4AB6"/>
    <w:pPr>
      <w:spacing w:after="0" w:line="240" w:lineRule="auto"/>
      <w:jc w:val="center"/>
    </w:pPr>
    <w:rPr>
      <w:rFonts w:eastAsia="Times New Roman"/>
      <w:b/>
      <w:caps/>
    </w:rPr>
  </w:style>
  <w:style w:type="character" w:customStyle="1" w:styleId="Heading2Char0">
    <w:name w:val="Heading2 Char"/>
    <w:link w:val="Heading20"/>
    <w:rsid w:val="005E4AB6"/>
    <w:rPr>
      <w:rFonts w:ascii="Calibri" w:eastAsia="Times New Roman" w:hAnsi="Calibri"/>
      <w:b/>
      <w:caps/>
    </w:rPr>
  </w:style>
  <w:style w:type="paragraph" w:customStyle="1" w:styleId="Header2">
    <w:name w:val="Header2"/>
    <w:basedOn w:val="Heading20"/>
    <w:link w:val="Header2Char"/>
    <w:qFormat/>
    <w:rsid w:val="005E4AB6"/>
  </w:style>
  <w:style w:type="character" w:customStyle="1" w:styleId="Header2Char">
    <w:name w:val="Header2 Char"/>
    <w:link w:val="Header2"/>
    <w:rsid w:val="005E4AB6"/>
    <w:rPr>
      <w:rFonts w:ascii="Calibri" w:eastAsia="Times New Roman" w:hAnsi="Calibri"/>
      <w:b/>
      <w:caps/>
    </w:rPr>
  </w:style>
  <w:style w:type="paragraph" w:customStyle="1" w:styleId="Underlinedcard0">
    <w:name w:val="Underlined card"/>
    <w:basedOn w:val="Normal"/>
    <w:link w:val="UnderlinedcardChar"/>
    <w:autoRedefine/>
    <w:qFormat/>
    <w:rsid w:val="005E4AB6"/>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5E4AB6"/>
    <w:rPr>
      <w:rFonts w:ascii="Calibri" w:eastAsia="Times New Roman" w:hAnsi="Calibri"/>
      <w:u w:val="thick"/>
    </w:rPr>
  </w:style>
  <w:style w:type="paragraph" w:styleId="HTMLPreformatted">
    <w:name w:val="HTML Preformatted"/>
    <w:basedOn w:val="Normal"/>
    <w:link w:val="HTMLPreformattedChar"/>
    <w:rsid w:val="005E4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E4AB6"/>
    <w:rPr>
      <w:rFonts w:ascii="Arial Unicode MS" w:eastAsia="Arial Unicode MS" w:hAnsi="Arial Unicode MS" w:cs="Arial Unicode MS"/>
      <w:szCs w:val="20"/>
    </w:rPr>
  </w:style>
  <w:style w:type="paragraph" w:customStyle="1" w:styleId="StyleHeading212pt">
    <w:name w:val="Style Heading2 + 12 pt"/>
    <w:basedOn w:val="Heading20"/>
    <w:link w:val="StyleHeading212ptChar"/>
    <w:qFormat/>
    <w:rsid w:val="005E4AB6"/>
    <w:rPr>
      <w:bCs/>
    </w:rPr>
  </w:style>
  <w:style w:type="character" w:customStyle="1" w:styleId="StyleHeading212ptChar">
    <w:name w:val="Style Heading2 + 12 pt Char"/>
    <w:link w:val="StyleHeading212pt"/>
    <w:rsid w:val="005E4AB6"/>
    <w:rPr>
      <w:rFonts w:ascii="Calibri" w:eastAsia="Times New Roman" w:hAnsi="Calibri"/>
      <w:b/>
      <w:bCs/>
      <w:caps/>
    </w:rPr>
  </w:style>
  <w:style w:type="paragraph" w:customStyle="1" w:styleId="Heading212pt">
    <w:name w:val="Heading2 + 12 pt"/>
    <w:basedOn w:val="StyleHeading212pt"/>
    <w:link w:val="Heading212ptChar"/>
    <w:qFormat/>
    <w:rsid w:val="005E4AB6"/>
  </w:style>
  <w:style w:type="character" w:customStyle="1" w:styleId="Heading212ptChar">
    <w:name w:val="Heading2 + 12 pt Char"/>
    <w:link w:val="Heading212pt"/>
    <w:rsid w:val="005E4AB6"/>
    <w:rPr>
      <w:rFonts w:ascii="Calibri" w:eastAsia="Times New Roman" w:hAnsi="Calibri"/>
      <w:b/>
      <w:bCs/>
      <w:caps/>
    </w:rPr>
  </w:style>
  <w:style w:type="character" w:customStyle="1" w:styleId="underline20">
    <w:name w:val="underline2"/>
    <w:rsid w:val="005E4AB6"/>
    <w:rPr>
      <w:u w:val="single"/>
    </w:rPr>
  </w:style>
  <w:style w:type="character" w:customStyle="1" w:styleId="CardsFont12ptCharCharCharChar">
    <w:name w:val="Cards + Font: 12 pt Char Char Char Char"/>
    <w:rsid w:val="005E4AB6"/>
    <w:rPr>
      <w:sz w:val="24"/>
      <w:szCs w:val="24"/>
      <w:u w:val="thick"/>
      <w:lang w:val="en-US" w:eastAsia="en-US" w:bidi="ar-SA"/>
    </w:rPr>
  </w:style>
  <w:style w:type="character" w:customStyle="1" w:styleId="UnderlinedCardChar0">
    <w:name w:val="Underlined Card Char"/>
    <w:rsid w:val="005E4AB6"/>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5E4AB6"/>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uiPriority w:val="99"/>
    <w:qFormat/>
    <w:rsid w:val="005E4AB6"/>
  </w:style>
  <w:style w:type="paragraph" w:customStyle="1" w:styleId="StyleUnderliningTimesNewRomanBoldNounderlineKernat16">
    <w:name w:val="Style Underlining + Times New Roman Bold No underline Kern at 16..."/>
    <w:basedOn w:val="Normal"/>
    <w:uiPriority w:val="99"/>
    <w:qFormat/>
    <w:rsid w:val="005E4AB6"/>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E4AB6"/>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5E4AB6"/>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5E4AB6"/>
    <w:rPr>
      <w:sz w:val="32"/>
      <w:szCs w:val="32"/>
      <w:u w:val="single"/>
    </w:rPr>
  </w:style>
  <w:style w:type="character" w:customStyle="1" w:styleId="StyleBoldText12pt10ptNotBoldKernat16pt">
    <w:name w:val="Style Bold Text 12 pt + 10 pt Not Bold Kern at 16 pt"/>
    <w:rsid w:val="005E4AB6"/>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5E4AB6"/>
  </w:style>
  <w:style w:type="paragraph" w:customStyle="1" w:styleId="highlightcardtext">
    <w:name w:val="highlight card text"/>
    <w:basedOn w:val="evidencetext"/>
    <w:uiPriority w:val="99"/>
    <w:qFormat/>
    <w:rsid w:val="005E4AB6"/>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5E4AB6"/>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5E4AB6"/>
    <w:pPr>
      <w:spacing w:after="0" w:line="240" w:lineRule="auto"/>
    </w:pPr>
    <w:rPr>
      <w:rFonts w:eastAsia="Calibri"/>
      <w:bCs/>
      <w:color w:val="000000"/>
    </w:rPr>
  </w:style>
  <w:style w:type="character" w:customStyle="1" w:styleId="BodyText3Char">
    <w:name w:val="Body Text 3 Char"/>
    <w:basedOn w:val="DefaultParagraphFont"/>
    <w:link w:val="BodyText3"/>
    <w:rsid w:val="005E4AB6"/>
    <w:rPr>
      <w:rFonts w:ascii="Calibri" w:eastAsia="Calibri" w:hAnsi="Calibri"/>
      <w:bCs/>
      <w:color w:val="000000"/>
    </w:rPr>
  </w:style>
  <w:style w:type="paragraph" w:customStyle="1" w:styleId="underlinecard">
    <w:name w:val="underline card"/>
    <w:basedOn w:val="Normal"/>
    <w:uiPriority w:val="99"/>
    <w:qFormat/>
    <w:rsid w:val="005E4AB6"/>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5E4AB6"/>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5E4AB6"/>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5E4AB6"/>
    <w:rPr>
      <w:rFonts w:eastAsia="Times New Roman"/>
      <w:sz w:val="12"/>
      <w:szCs w:val="24"/>
    </w:rPr>
  </w:style>
  <w:style w:type="character" w:customStyle="1" w:styleId="CardsFont6ptCharChar">
    <w:name w:val="Cards + Font: 6 pt Char Char"/>
    <w:link w:val="CardsFont6ptChar"/>
    <w:rsid w:val="005E4AB6"/>
    <w:rPr>
      <w:rFonts w:ascii="Calibri" w:eastAsia="Times New Roman" w:hAnsi="Calibri"/>
      <w:sz w:val="12"/>
      <w:szCs w:val="24"/>
    </w:rPr>
  </w:style>
  <w:style w:type="paragraph" w:customStyle="1" w:styleId="CitesCharChar">
    <w:name w:val="Cites Char Char"/>
    <w:basedOn w:val="Normal"/>
    <w:link w:val="CitesCharCharChar"/>
    <w:qFormat/>
    <w:rsid w:val="005E4AB6"/>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5E4AB6"/>
    <w:rPr>
      <w:rFonts w:ascii="Calibri" w:eastAsia="Times New Roman" w:hAnsi="Calibri"/>
      <w:b/>
      <w:bCs/>
    </w:rPr>
  </w:style>
  <w:style w:type="paragraph" w:customStyle="1" w:styleId="TagsCharChar">
    <w:name w:val="Tags Char Char"/>
    <w:basedOn w:val="Normal"/>
    <w:uiPriority w:val="99"/>
    <w:qFormat/>
    <w:rsid w:val="005E4AB6"/>
    <w:pPr>
      <w:autoSpaceDE w:val="0"/>
      <w:autoSpaceDN w:val="0"/>
      <w:adjustRightInd w:val="0"/>
      <w:spacing w:after="0" w:line="240" w:lineRule="auto"/>
      <w:jc w:val="both"/>
      <w:outlineLvl w:val="1"/>
    </w:pPr>
    <w:rPr>
      <w:rFonts w:eastAsia="Calibri"/>
      <w:b/>
      <w:szCs w:val="20"/>
    </w:rPr>
  </w:style>
  <w:style w:type="character" w:customStyle="1" w:styleId="Char3">
    <w:name w:val="Char3"/>
    <w:rsid w:val="005E4AB6"/>
    <w:rPr>
      <w:rFonts w:ascii="Arial Narrow" w:eastAsia="Batang" w:hAnsi="Arial Narrow" w:cs="Arial"/>
      <w:b/>
      <w:bCs/>
      <w:iCs/>
      <w:sz w:val="24"/>
      <w:szCs w:val="28"/>
      <w:lang w:val="en-US" w:eastAsia="en-US" w:bidi="ar-SA"/>
    </w:rPr>
  </w:style>
  <w:style w:type="character" w:customStyle="1" w:styleId="UnderlinedCards">
    <w:name w:val="Underlined Cards"/>
    <w:rsid w:val="005E4AB6"/>
    <w:rPr>
      <w:sz w:val="24"/>
      <w:szCs w:val="24"/>
      <w:u w:val="thick"/>
      <w:lang w:val="en-US" w:eastAsia="en-US" w:bidi="ar-SA"/>
    </w:rPr>
  </w:style>
  <w:style w:type="paragraph" w:customStyle="1" w:styleId="story-body">
    <w:name w:val="story-body"/>
    <w:basedOn w:val="Normal"/>
    <w:uiPriority w:val="99"/>
    <w:qFormat/>
    <w:rsid w:val="005E4AB6"/>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5E4AB6"/>
    <w:rPr>
      <w:sz w:val="24"/>
      <w:szCs w:val="24"/>
      <w:u w:val="thick"/>
      <w:lang w:val="en-US" w:eastAsia="en-US" w:bidi="ar-SA"/>
    </w:rPr>
  </w:style>
  <w:style w:type="character" w:customStyle="1" w:styleId="highlightcardtextChar">
    <w:name w:val="highlight card text Char"/>
    <w:rsid w:val="005E4AB6"/>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5E4AB6"/>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5E4AB6"/>
    <w:rPr>
      <w:rFonts w:ascii="Calibri" w:eastAsia="Times New Roman" w:hAnsi="Calibri"/>
      <w:sz w:val="18"/>
    </w:rPr>
  </w:style>
  <w:style w:type="character" w:customStyle="1" w:styleId="TagsChar4">
    <w:name w:val="Tags Char4"/>
    <w:rsid w:val="005E4AB6"/>
    <w:rPr>
      <w:b/>
      <w:lang w:val="en-US" w:eastAsia="en-US" w:bidi="ar-SA"/>
    </w:rPr>
  </w:style>
  <w:style w:type="character" w:customStyle="1" w:styleId="hit1">
    <w:name w:val="hit1"/>
    <w:rsid w:val="005E4AB6"/>
    <w:rPr>
      <w:rFonts w:ascii="Verdana" w:hAnsi="Verdana" w:hint="default"/>
      <w:b/>
      <w:bCs/>
      <w:vanish w:val="0"/>
      <w:webHidden w:val="0"/>
      <w:color w:val="CC0033"/>
      <w:sz w:val="20"/>
      <w:szCs w:val="20"/>
      <w:specVanish w:val="0"/>
    </w:rPr>
  </w:style>
  <w:style w:type="character" w:customStyle="1" w:styleId="ssl01">
    <w:name w:val="ss_l01"/>
    <w:rsid w:val="005E4AB6"/>
    <w:rPr>
      <w:rFonts w:ascii="Verdana" w:hAnsi="Verdana" w:hint="default"/>
      <w:color w:val="000000"/>
      <w:sz w:val="20"/>
      <w:szCs w:val="20"/>
    </w:rPr>
  </w:style>
  <w:style w:type="character" w:customStyle="1" w:styleId="tightinline1">
    <w:name w:val="tightinline1"/>
    <w:rsid w:val="005E4AB6"/>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5E4AB6"/>
    <w:pPr>
      <w:spacing w:after="0" w:line="240" w:lineRule="auto"/>
      <w:ind w:left="1728" w:right="1728"/>
    </w:pPr>
    <w:rPr>
      <w:rFonts w:eastAsia="Calibri"/>
      <w:sz w:val="18"/>
    </w:rPr>
  </w:style>
  <w:style w:type="paragraph" w:customStyle="1" w:styleId="boldciteChar">
    <w:name w:val="bold cite Char"/>
    <w:basedOn w:val="Heading1"/>
    <w:uiPriority w:val="99"/>
    <w:qFormat/>
    <w:rsid w:val="005E4AB6"/>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character" w:customStyle="1" w:styleId="NormaltagChar">
    <w:name w:val="Normal tag Char"/>
    <w:link w:val="Normaltag"/>
    <w:uiPriority w:val="99"/>
    <w:rsid w:val="005E4AB6"/>
    <w:rPr>
      <w:rFonts w:ascii="Calibri" w:eastAsia="Times New Roman" w:hAnsi="Calibri"/>
      <w:b/>
      <w:color w:val="000000"/>
      <w:szCs w:val="20"/>
    </w:rPr>
  </w:style>
  <w:style w:type="paragraph" w:customStyle="1" w:styleId="Cardnon-underlined">
    <w:name w:val="Card non-underlined"/>
    <w:basedOn w:val="Normal"/>
    <w:uiPriority w:val="99"/>
    <w:qFormat/>
    <w:rsid w:val="005E4AB6"/>
    <w:pPr>
      <w:spacing w:after="0" w:line="240" w:lineRule="auto"/>
    </w:pPr>
    <w:rPr>
      <w:rFonts w:eastAsia="Calibri"/>
      <w:szCs w:val="20"/>
    </w:rPr>
  </w:style>
  <w:style w:type="paragraph" w:customStyle="1" w:styleId="CardCites">
    <w:name w:val="Card Cites"/>
    <w:basedOn w:val="Normal"/>
    <w:next w:val="Normal"/>
    <w:qFormat/>
    <w:rsid w:val="005E4AB6"/>
    <w:pPr>
      <w:spacing w:after="0" w:line="240" w:lineRule="auto"/>
    </w:pPr>
    <w:rPr>
      <w:rFonts w:eastAsia="Calibri"/>
      <w:b/>
    </w:rPr>
  </w:style>
  <w:style w:type="character" w:customStyle="1" w:styleId="blsp-spelling-corrected">
    <w:name w:val="blsp-spelling-corrected"/>
    <w:rsid w:val="005E4AB6"/>
  </w:style>
  <w:style w:type="character" w:customStyle="1" w:styleId="blsp-spelling-error">
    <w:name w:val="blsp-spelling-error"/>
    <w:rsid w:val="005E4AB6"/>
  </w:style>
  <w:style w:type="character" w:customStyle="1" w:styleId="sup">
    <w:name w:val="sup"/>
    <w:rsid w:val="005E4AB6"/>
  </w:style>
  <w:style w:type="character" w:customStyle="1" w:styleId="pgnum">
    <w:name w:val="pgnum"/>
    <w:rsid w:val="005E4AB6"/>
  </w:style>
  <w:style w:type="character" w:customStyle="1" w:styleId="SmallFontCharChar">
    <w:name w:val="Small Font Char Char"/>
    <w:rsid w:val="005E4AB6"/>
    <w:rPr>
      <w:rFonts w:ascii="Arial" w:hAnsi="Arial"/>
      <w:sz w:val="12"/>
      <w:szCs w:val="24"/>
      <w:lang w:val="en-US" w:eastAsia="en-US" w:bidi="ar-SA"/>
    </w:rPr>
  </w:style>
  <w:style w:type="paragraph" w:customStyle="1" w:styleId="textmargin">
    <w:name w:val="textmargin"/>
    <w:basedOn w:val="Normal"/>
    <w:uiPriority w:val="99"/>
    <w:qFormat/>
    <w:rsid w:val="005E4AB6"/>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5E4AB6"/>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5E4AB6"/>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5E4AB6"/>
    <w:pPr>
      <w:spacing w:after="0" w:line="240" w:lineRule="auto"/>
    </w:pPr>
    <w:rPr>
      <w:rFonts w:ascii="Verdana" w:eastAsia="Calibri" w:hAnsi="Verdana"/>
      <w:szCs w:val="20"/>
    </w:rPr>
  </w:style>
  <w:style w:type="character" w:customStyle="1" w:styleId="BoldUnderliningChar">
    <w:name w:val="Bold Underlining Char"/>
    <w:rsid w:val="005E4AB6"/>
    <w:rPr>
      <w:rFonts w:ascii="Arial Narrow" w:eastAsia="Calibri" w:hAnsi="Arial Narrow" w:cs="Times New Roman"/>
      <w:b/>
      <w:sz w:val="20"/>
      <w:u w:val="single"/>
    </w:rPr>
  </w:style>
  <w:style w:type="paragraph" w:customStyle="1" w:styleId="correctindex">
    <w:name w:val="correct index"/>
    <w:basedOn w:val="Normal"/>
    <w:uiPriority w:val="99"/>
    <w:qFormat/>
    <w:rsid w:val="005E4AB6"/>
    <w:pPr>
      <w:spacing w:after="0" w:line="240" w:lineRule="auto"/>
    </w:pPr>
    <w:rPr>
      <w:rFonts w:ascii="Arial Narrow" w:eastAsia="Calibri" w:hAnsi="Arial Narrow"/>
      <w:color w:val="000000"/>
    </w:rPr>
  </w:style>
  <w:style w:type="paragraph" w:customStyle="1" w:styleId="bc2">
    <w:name w:val="bc_2"/>
    <w:basedOn w:val="Normal"/>
    <w:uiPriority w:val="99"/>
    <w:qFormat/>
    <w:rsid w:val="005E4AB6"/>
    <w:pPr>
      <w:spacing w:before="100" w:beforeAutospacing="1" w:after="100" w:afterAutospacing="1" w:line="240" w:lineRule="auto"/>
    </w:pPr>
    <w:rPr>
      <w:rFonts w:eastAsia="Calibri"/>
      <w:color w:val="000000"/>
    </w:rPr>
  </w:style>
  <w:style w:type="character" w:customStyle="1" w:styleId="bc21">
    <w:name w:val="bc_21"/>
    <w:rsid w:val="005E4AB6"/>
  </w:style>
  <w:style w:type="paragraph" w:customStyle="1" w:styleId="inside-copy">
    <w:name w:val="inside-copy"/>
    <w:basedOn w:val="Normal"/>
    <w:uiPriority w:val="99"/>
    <w:qFormat/>
    <w:rsid w:val="005E4AB6"/>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5E4AB6"/>
    <w:pPr>
      <w:spacing w:after="0" w:line="240" w:lineRule="auto"/>
    </w:pPr>
    <w:rPr>
      <w:rFonts w:ascii="Verdana" w:eastAsia="Calibri" w:hAnsi="Verdana"/>
      <w:szCs w:val="20"/>
    </w:rPr>
  </w:style>
  <w:style w:type="paragraph" w:customStyle="1" w:styleId="quote2">
    <w:name w:val="quote2"/>
    <w:basedOn w:val="Normal"/>
    <w:uiPriority w:val="99"/>
    <w:qFormat/>
    <w:rsid w:val="005E4AB6"/>
    <w:pPr>
      <w:spacing w:after="0" w:line="240" w:lineRule="auto"/>
    </w:pPr>
    <w:rPr>
      <w:rFonts w:ascii="Verdana" w:eastAsia="Calibri" w:hAnsi="Verdana"/>
      <w:szCs w:val="20"/>
    </w:rPr>
  </w:style>
  <w:style w:type="character" w:customStyle="1" w:styleId="copystyle">
    <w:name w:val="copystyle"/>
    <w:rsid w:val="005E4AB6"/>
  </w:style>
  <w:style w:type="paragraph" w:customStyle="1" w:styleId="BlockTitle1">
    <w:name w:val="Block Title #1"/>
    <w:basedOn w:val="Heading1"/>
    <w:qFormat/>
    <w:rsid w:val="005E4AB6"/>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oldciteCharChar1">
    <w:name w:val="bold cite Char Char1"/>
    <w:rsid w:val="005E4AB6"/>
    <w:rPr>
      <w:rFonts w:ascii="Arial" w:hAnsi="Arial" w:cs="Arial"/>
      <w:b/>
      <w:bCs/>
      <w:kern w:val="32"/>
      <w:sz w:val="24"/>
      <w:szCs w:val="24"/>
      <w:lang w:val="en-US" w:eastAsia="en-US" w:bidi="ar-SA"/>
    </w:rPr>
  </w:style>
  <w:style w:type="character" w:customStyle="1" w:styleId="ReadUnderline">
    <w:name w:val="Read Underline"/>
    <w:rsid w:val="005E4AB6"/>
    <w:rPr>
      <w:rFonts w:ascii="Arial" w:hAnsi="Arial"/>
      <w:b/>
      <w:sz w:val="18"/>
      <w:u w:val="thick"/>
    </w:rPr>
  </w:style>
  <w:style w:type="character" w:customStyle="1" w:styleId="ShrinkText">
    <w:name w:val="Shrink Text"/>
    <w:rsid w:val="005E4AB6"/>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E4AB6"/>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5E4AB6"/>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5E4AB6"/>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5E4AB6"/>
  </w:style>
  <w:style w:type="paragraph" w:customStyle="1" w:styleId="body-paragraph">
    <w:name w:val="body-paragraph"/>
    <w:basedOn w:val="Normal"/>
    <w:uiPriority w:val="99"/>
    <w:qFormat/>
    <w:rsid w:val="005E4AB6"/>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5E4AB6"/>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5E4AB6"/>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5E4AB6"/>
    <w:pPr>
      <w:spacing w:after="0" w:line="240" w:lineRule="auto"/>
    </w:pPr>
    <w:rPr>
      <w:rFonts w:ascii="Arial Narrow" w:eastAsia="Times New Roman" w:hAnsi="Arial Narrow"/>
      <w:b/>
    </w:rPr>
  </w:style>
  <w:style w:type="character" w:customStyle="1" w:styleId="TagCiteChar1">
    <w:name w:val="Tag/Cite Char"/>
    <w:link w:val="TagCite2"/>
    <w:rsid w:val="005E4AB6"/>
    <w:rPr>
      <w:rFonts w:ascii="Arial Narrow" w:eastAsia="Times New Roman" w:hAnsi="Arial Narrow"/>
      <w:b/>
    </w:rPr>
  </w:style>
  <w:style w:type="paragraph" w:customStyle="1" w:styleId="F4">
    <w:name w:val="F4"/>
    <w:basedOn w:val="Normal"/>
    <w:link w:val="F4Char"/>
    <w:qFormat/>
    <w:rsid w:val="005E4AB6"/>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5E4AB6"/>
    <w:rPr>
      <w:rFonts w:ascii="Arial Narrow" w:eastAsia="Times New Roman" w:hAnsi="Arial Narrow"/>
      <w:szCs w:val="20"/>
      <w:u w:val="single"/>
    </w:rPr>
  </w:style>
  <w:style w:type="paragraph" w:customStyle="1" w:styleId="StyleCARD">
    <w:name w:val="Style CARD +"/>
    <w:basedOn w:val="Normal"/>
    <w:link w:val="StyleCARDChar"/>
    <w:qFormat/>
    <w:rsid w:val="005E4AB6"/>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5E4AB6"/>
    <w:rPr>
      <w:rFonts w:ascii="Arial Narrow" w:eastAsia="Times New Roman" w:hAnsi="Arial Narrow"/>
      <w:szCs w:val="20"/>
    </w:rPr>
  </w:style>
  <w:style w:type="paragraph" w:customStyle="1" w:styleId="UnderlinedText">
    <w:name w:val="Underlined Text"/>
    <w:basedOn w:val="Normal"/>
    <w:autoRedefine/>
    <w:qFormat/>
    <w:rsid w:val="005E4AB6"/>
    <w:pPr>
      <w:spacing w:after="0" w:line="240" w:lineRule="auto"/>
    </w:pPr>
    <w:rPr>
      <w:b/>
    </w:rPr>
  </w:style>
  <w:style w:type="character" w:customStyle="1" w:styleId="noiconheadline">
    <w:name w:val="noicon_headline"/>
    <w:rsid w:val="005E4AB6"/>
  </w:style>
  <w:style w:type="character" w:customStyle="1" w:styleId="CommentSubjectChar1">
    <w:name w:val="Comment Subject Char1"/>
    <w:basedOn w:val="CommentTextChar"/>
    <w:uiPriority w:val="99"/>
    <w:rsid w:val="005E4AB6"/>
    <w:rPr>
      <w:rFonts w:ascii="Calibri" w:eastAsia="Calibri" w:hAnsi="Calibri" w:cs="Calibri"/>
      <w:b/>
      <w:bCs/>
      <w:sz w:val="16"/>
      <w:szCs w:val="20"/>
    </w:rPr>
  </w:style>
  <w:style w:type="paragraph" w:customStyle="1" w:styleId="tagCharChar">
    <w:name w:val="tag Char Char"/>
    <w:basedOn w:val="Normal"/>
    <w:link w:val="tagCharCharChar"/>
    <w:qFormat/>
    <w:rsid w:val="005E4AB6"/>
    <w:pPr>
      <w:spacing w:after="0" w:line="240" w:lineRule="auto"/>
    </w:pPr>
    <w:rPr>
      <w:rFonts w:eastAsia="Times New Roman"/>
      <w:b/>
      <w:szCs w:val="20"/>
    </w:rPr>
  </w:style>
  <w:style w:type="character" w:customStyle="1" w:styleId="tagCharCharChar">
    <w:name w:val="tag Char Char Char"/>
    <w:link w:val="tagCharChar"/>
    <w:rsid w:val="005E4AB6"/>
    <w:rPr>
      <w:rFonts w:ascii="Calibri" w:eastAsia="Times New Roman" w:hAnsi="Calibri"/>
      <w:b/>
      <w:szCs w:val="20"/>
    </w:rPr>
  </w:style>
  <w:style w:type="character" w:customStyle="1" w:styleId="BlockTitleCharChar">
    <w:name w:val="Block Title Char Char"/>
    <w:rsid w:val="005E4AB6"/>
    <w:rPr>
      <w:rFonts w:ascii="Georgia" w:hAnsi="Georgia" w:cs="Arial"/>
      <w:b/>
      <w:bCs/>
      <w:kern w:val="32"/>
      <w:sz w:val="28"/>
      <w:szCs w:val="32"/>
      <w:lang w:val="en-US" w:eastAsia="en-US" w:bidi="ar-SA"/>
    </w:rPr>
  </w:style>
  <w:style w:type="paragraph" w:styleId="MacroText">
    <w:name w:val="macro"/>
    <w:link w:val="MacroTextChar"/>
    <w:rsid w:val="005E4A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5E4AB6"/>
    <w:rPr>
      <w:rFonts w:ascii="Courier New" w:eastAsia="Times New Roman" w:hAnsi="Courier New" w:cs="Courier New"/>
      <w:sz w:val="20"/>
      <w:szCs w:val="20"/>
    </w:rPr>
  </w:style>
  <w:style w:type="paragraph" w:customStyle="1" w:styleId="CardFormat">
    <w:name w:val="Card Format"/>
    <w:basedOn w:val="Normal"/>
    <w:qFormat/>
    <w:rsid w:val="005E4AB6"/>
    <w:pPr>
      <w:autoSpaceDE w:val="0"/>
      <w:autoSpaceDN w:val="0"/>
      <w:adjustRightInd w:val="0"/>
      <w:spacing w:after="0" w:line="240" w:lineRule="auto"/>
    </w:pPr>
    <w:rPr>
      <w:rFonts w:eastAsia="Times New Roman"/>
      <w:sz w:val="18"/>
      <w:szCs w:val="18"/>
    </w:rPr>
  </w:style>
  <w:style w:type="character" w:customStyle="1" w:styleId="pp1">
    <w:name w:val="pp1"/>
    <w:rsid w:val="005E4AB6"/>
    <w:rPr>
      <w:rFonts w:ascii="Times New Roman" w:hAnsi="Times New Roman" w:cs="Times New Roman" w:hint="default"/>
      <w:i w:val="0"/>
      <w:iCs w:val="0"/>
      <w:smallCaps w:val="0"/>
      <w:sz w:val="30"/>
      <w:szCs w:val="30"/>
    </w:rPr>
  </w:style>
  <w:style w:type="character" w:customStyle="1" w:styleId="prbodytext1">
    <w:name w:val="pr_bodytext1"/>
    <w:rsid w:val="005E4AB6"/>
    <w:rPr>
      <w:rFonts w:ascii="Arial" w:hAnsi="Arial" w:cs="Arial" w:hint="default"/>
      <w:sz w:val="20"/>
      <w:szCs w:val="20"/>
    </w:rPr>
  </w:style>
  <w:style w:type="character" w:customStyle="1" w:styleId="italic">
    <w:name w:val="italic"/>
    <w:rsid w:val="005E4AB6"/>
  </w:style>
  <w:style w:type="character" w:customStyle="1" w:styleId="marrontitulobig">
    <w:name w:val="marron_titulo_big"/>
    <w:rsid w:val="005E4AB6"/>
  </w:style>
  <w:style w:type="character" w:customStyle="1" w:styleId="articlehead">
    <w:name w:val="articlehead"/>
    <w:rsid w:val="005E4AB6"/>
  </w:style>
  <w:style w:type="character" w:customStyle="1" w:styleId="lead">
    <w:name w:val="lead"/>
    <w:rsid w:val="005E4AB6"/>
  </w:style>
  <w:style w:type="character" w:customStyle="1" w:styleId="manchettebig2">
    <w:name w:val="manchettebig2"/>
    <w:rsid w:val="005E4AB6"/>
  </w:style>
  <w:style w:type="character" w:customStyle="1" w:styleId="blue3">
    <w:name w:val="blue3"/>
    <w:rsid w:val="005E4AB6"/>
  </w:style>
  <w:style w:type="paragraph" w:customStyle="1" w:styleId="issuedetails">
    <w:name w:val="issue_details"/>
    <w:basedOn w:val="Normal"/>
    <w:uiPriority w:val="99"/>
    <w:qFormat/>
    <w:rsid w:val="005E4AB6"/>
    <w:pPr>
      <w:spacing w:before="100" w:beforeAutospacing="1" w:after="100" w:afterAutospacing="1" w:line="240" w:lineRule="auto"/>
    </w:pPr>
    <w:rPr>
      <w:rFonts w:eastAsia="Times New Roman"/>
    </w:rPr>
  </w:style>
  <w:style w:type="character" w:customStyle="1" w:styleId="over-title">
    <w:name w:val="over-title"/>
    <w:rsid w:val="005E4AB6"/>
  </w:style>
  <w:style w:type="character" w:customStyle="1" w:styleId="contentheader">
    <w:name w:val="contentheader"/>
    <w:rsid w:val="005E4AB6"/>
  </w:style>
  <w:style w:type="paragraph" w:customStyle="1" w:styleId="TxBrp2">
    <w:name w:val="TxBr_p2"/>
    <w:basedOn w:val="Normal"/>
    <w:qFormat/>
    <w:rsid w:val="005E4AB6"/>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5E4AB6"/>
    <w:rPr>
      <w:rFonts w:eastAsia="SimSun"/>
      <w:szCs w:val="24"/>
      <w:lang w:val="en-US" w:eastAsia="zh-CN" w:bidi="ar-SA"/>
    </w:rPr>
  </w:style>
  <w:style w:type="character" w:customStyle="1" w:styleId="tagscharchar0">
    <w:name w:val="tagscharchar"/>
    <w:rsid w:val="005E4AB6"/>
  </w:style>
  <w:style w:type="paragraph" w:customStyle="1" w:styleId="cite20">
    <w:name w:val="cite2"/>
    <w:basedOn w:val="Normal"/>
    <w:uiPriority w:val="99"/>
    <w:qFormat/>
    <w:rsid w:val="005E4AB6"/>
    <w:pPr>
      <w:spacing w:after="0" w:line="240" w:lineRule="auto"/>
    </w:pPr>
    <w:rPr>
      <w:rFonts w:eastAsia="Times New Roman"/>
      <w:color w:val="000000"/>
      <w:szCs w:val="20"/>
    </w:rPr>
  </w:style>
  <w:style w:type="character" w:customStyle="1" w:styleId="btx">
    <w:name w:val="btx"/>
    <w:rsid w:val="005E4AB6"/>
  </w:style>
  <w:style w:type="character" w:customStyle="1" w:styleId="bhl">
    <w:name w:val="bhl"/>
    <w:rsid w:val="005E4AB6"/>
  </w:style>
  <w:style w:type="character" w:customStyle="1" w:styleId="FontStyle13">
    <w:name w:val="Font Style13"/>
    <w:uiPriority w:val="99"/>
    <w:rsid w:val="005E4AB6"/>
    <w:rPr>
      <w:rFonts w:ascii="Times New Roman" w:hAnsi="Times New Roman" w:cs="Times New Roman"/>
      <w:sz w:val="18"/>
      <w:szCs w:val="18"/>
    </w:rPr>
  </w:style>
  <w:style w:type="character" w:customStyle="1" w:styleId="FontStyle11">
    <w:name w:val="Font Style11"/>
    <w:uiPriority w:val="99"/>
    <w:rsid w:val="005E4AB6"/>
    <w:rPr>
      <w:rFonts w:ascii="Times New Roman" w:hAnsi="Times New Roman" w:cs="Times New Roman"/>
      <w:b/>
      <w:bCs/>
      <w:sz w:val="24"/>
      <w:szCs w:val="24"/>
    </w:rPr>
  </w:style>
  <w:style w:type="character" w:customStyle="1" w:styleId="FontStyle12">
    <w:name w:val="Font Style12"/>
    <w:uiPriority w:val="99"/>
    <w:rsid w:val="005E4AB6"/>
    <w:rPr>
      <w:rFonts w:ascii="Times New Roman" w:hAnsi="Times New Roman" w:cs="Times New Roman"/>
      <w:sz w:val="24"/>
      <w:szCs w:val="24"/>
    </w:rPr>
  </w:style>
  <w:style w:type="character" w:customStyle="1" w:styleId="FontStyle14">
    <w:name w:val="Font Style14"/>
    <w:uiPriority w:val="99"/>
    <w:rsid w:val="005E4AB6"/>
    <w:rPr>
      <w:rFonts w:ascii="Times New Roman" w:hAnsi="Times New Roman" w:cs="Times New Roman"/>
      <w:i/>
      <w:iCs/>
      <w:sz w:val="18"/>
      <w:szCs w:val="18"/>
    </w:rPr>
  </w:style>
  <w:style w:type="character" w:customStyle="1" w:styleId="FontStyle15">
    <w:name w:val="Font Style15"/>
    <w:uiPriority w:val="99"/>
    <w:rsid w:val="005E4AB6"/>
    <w:rPr>
      <w:rFonts w:ascii="Times New Roman" w:hAnsi="Times New Roman" w:cs="Times New Roman"/>
      <w:b/>
      <w:bCs/>
      <w:sz w:val="18"/>
      <w:szCs w:val="18"/>
    </w:rPr>
  </w:style>
  <w:style w:type="character" w:customStyle="1" w:styleId="FontStyle16">
    <w:name w:val="Font Style16"/>
    <w:uiPriority w:val="99"/>
    <w:rsid w:val="005E4AB6"/>
    <w:rPr>
      <w:rFonts w:ascii="Times New Roman" w:hAnsi="Times New Roman" w:cs="Times New Roman"/>
      <w:b/>
      <w:bCs/>
      <w:spacing w:val="-20"/>
      <w:sz w:val="16"/>
      <w:szCs w:val="16"/>
    </w:rPr>
  </w:style>
  <w:style w:type="character" w:customStyle="1" w:styleId="FontStyle17">
    <w:name w:val="Font Style17"/>
    <w:uiPriority w:val="99"/>
    <w:rsid w:val="005E4AB6"/>
    <w:rPr>
      <w:rFonts w:ascii="Times New Roman" w:hAnsi="Times New Roman" w:cs="Times New Roman"/>
      <w:b/>
      <w:bCs/>
      <w:sz w:val="10"/>
      <w:szCs w:val="10"/>
    </w:rPr>
  </w:style>
  <w:style w:type="character" w:customStyle="1" w:styleId="in-widget">
    <w:name w:val="in-widget"/>
    <w:rsid w:val="005E4AB6"/>
  </w:style>
  <w:style w:type="paragraph" w:customStyle="1" w:styleId="bodycopyindent">
    <w:name w:val="bodycopyindent"/>
    <w:basedOn w:val="Normal"/>
    <w:uiPriority w:val="99"/>
    <w:qFormat/>
    <w:rsid w:val="005E4AB6"/>
    <w:pPr>
      <w:spacing w:before="100" w:beforeAutospacing="1" w:after="100" w:afterAutospacing="1" w:line="240" w:lineRule="auto"/>
    </w:pPr>
    <w:rPr>
      <w:rFonts w:eastAsia="Times New Roman"/>
    </w:rPr>
  </w:style>
  <w:style w:type="character" w:customStyle="1" w:styleId="copyright">
    <w:name w:val="copyright"/>
    <w:rsid w:val="005E4AB6"/>
  </w:style>
  <w:style w:type="character" w:customStyle="1" w:styleId="spanstyle">
    <w:name w:val="spanstyle"/>
    <w:rsid w:val="005E4AB6"/>
  </w:style>
  <w:style w:type="character" w:customStyle="1" w:styleId="ssl3">
    <w:name w:val="ss_l3"/>
    <w:rsid w:val="005E4AB6"/>
  </w:style>
  <w:style w:type="character" w:customStyle="1" w:styleId="bold">
    <w:name w:val="bold"/>
    <w:rsid w:val="005E4AB6"/>
  </w:style>
  <w:style w:type="paragraph" w:customStyle="1" w:styleId="StyleUnderlineChar11pt3">
    <w:name w:val="Style Underline Char + 11 pt3"/>
    <w:link w:val="StyleUnderlineChar11pt3Char"/>
    <w:qFormat/>
    <w:rsid w:val="005E4AB6"/>
    <w:pPr>
      <w:spacing w:after="200" w:line="276" w:lineRule="auto"/>
    </w:pPr>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5E4AB6"/>
    <w:rPr>
      <w:rFonts w:ascii="Arial Narrow" w:eastAsia="Times New Roman" w:hAnsi="Arial Narrow"/>
      <w:szCs w:val="24"/>
      <w:u w:val="single"/>
    </w:rPr>
  </w:style>
  <w:style w:type="paragraph" w:customStyle="1" w:styleId="StyleUnderlineChar11ptBold3">
    <w:name w:val="Style Underline Char + 11 pt Bold3"/>
    <w:link w:val="StyleUnderlineChar11ptBold3Char"/>
    <w:qFormat/>
    <w:rsid w:val="005E4AB6"/>
    <w:pPr>
      <w:spacing w:after="200" w:line="276" w:lineRule="auto"/>
    </w:pPr>
    <w:rPr>
      <w:rFonts w:ascii="Arial Narrow" w:eastAsia="Times New Roman" w:hAnsi="Arial Narrow"/>
      <w:b/>
      <w:bCs/>
      <w:szCs w:val="24"/>
      <w:u w:val="single"/>
    </w:rPr>
  </w:style>
  <w:style w:type="character" w:customStyle="1" w:styleId="StyleUnderlineChar11ptBold3Char">
    <w:name w:val="Style Underline Char + 11 pt Bold3 Char"/>
    <w:basedOn w:val="DefaultParagraphFont"/>
    <w:link w:val="StyleUnderlineChar11ptBold3"/>
    <w:rsid w:val="005E4AB6"/>
    <w:rPr>
      <w:rFonts w:ascii="Arial Narrow" w:eastAsia="Times New Roman" w:hAnsi="Arial Narrow"/>
      <w:b/>
      <w:bCs/>
      <w:szCs w:val="24"/>
      <w:u w:val="single"/>
    </w:rPr>
  </w:style>
  <w:style w:type="paragraph" w:customStyle="1" w:styleId="StyleUnderlineChar11pt">
    <w:name w:val="Style Underline Char + 11 pt"/>
    <w:link w:val="StyleUnderlineChar11ptChar"/>
    <w:qFormat/>
    <w:rsid w:val="005E4AB6"/>
    <w:pPr>
      <w:spacing w:after="200" w:line="276" w:lineRule="auto"/>
    </w:pPr>
    <w:rPr>
      <w:rFonts w:ascii="Arial Narrow" w:eastAsia="Times New Roman" w:hAnsi="Arial Narrow"/>
      <w:szCs w:val="24"/>
      <w:u w:val="single"/>
    </w:rPr>
  </w:style>
  <w:style w:type="character" w:customStyle="1" w:styleId="StyleUnderlineChar11ptChar">
    <w:name w:val="Style Underline Char + 11 pt Char"/>
    <w:basedOn w:val="DefaultParagraphFont"/>
    <w:link w:val="StyleUnderlineChar11pt"/>
    <w:rsid w:val="005E4AB6"/>
    <w:rPr>
      <w:rFonts w:ascii="Arial Narrow" w:eastAsia="Times New Roman" w:hAnsi="Arial Narrow"/>
      <w:szCs w:val="24"/>
      <w:u w:val="single"/>
    </w:rPr>
  </w:style>
  <w:style w:type="paragraph" w:customStyle="1" w:styleId="StyleUnderlineChar11ptBold">
    <w:name w:val="Style Underline Char + 11 pt Bold"/>
    <w:link w:val="StyleUnderlineChar11ptBoldChar"/>
    <w:qFormat/>
    <w:rsid w:val="005E4AB6"/>
    <w:pPr>
      <w:spacing w:after="200" w:line="276" w:lineRule="auto"/>
    </w:pPr>
    <w:rPr>
      <w:rFonts w:ascii="Arial Narrow" w:eastAsia="Times New Roman" w:hAnsi="Arial Narrow"/>
      <w:b/>
      <w:bCs/>
      <w:szCs w:val="24"/>
      <w:u w:val="single"/>
    </w:rPr>
  </w:style>
  <w:style w:type="character" w:customStyle="1" w:styleId="StyleUnderlineChar11ptBoldChar">
    <w:name w:val="Style Underline Char + 11 pt Bold Char"/>
    <w:basedOn w:val="DefaultParagraphFont"/>
    <w:link w:val="StyleUnderlineChar11ptBold"/>
    <w:rsid w:val="005E4AB6"/>
    <w:rPr>
      <w:rFonts w:ascii="Arial Narrow" w:eastAsia="Times New Roman" w:hAnsi="Arial Narrow"/>
      <w:b/>
      <w:bCs/>
      <w:szCs w:val="24"/>
      <w:u w:val="single"/>
    </w:rPr>
  </w:style>
  <w:style w:type="paragraph" w:customStyle="1" w:styleId="tussenkop">
    <w:name w:val="tussenkop"/>
    <w:basedOn w:val="Normal"/>
    <w:uiPriority w:val="99"/>
    <w:qFormat/>
    <w:rsid w:val="005E4AB6"/>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5E4AB6"/>
    <w:pPr>
      <w:spacing w:after="0" w:line="240" w:lineRule="auto"/>
    </w:pPr>
    <w:rPr>
      <w:rFonts w:eastAsia="Times New Roman"/>
      <w:szCs w:val="20"/>
    </w:rPr>
  </w:style>
  <w:style w:type="character" w:customStyle="1" w:styleId="docnumbertitle">
    <w:name w:val="doc_number_title"/>
    <w:basedOn w:val="DefaultParagraphFont"/>
    <w:rsid w:val="005E4AB6"/>
  </w:style>
  <w:style w:type="character" w:customStyle="1" w:styleId="HotRouteChar0">
    <w:name w:val="Hot Route Char"/>
    <w:link w:val="HotRoute0"/>
    <w:rsid w:val="005E4AB6"/>
    <w:rPr>
      <w:rFonts w:ascii="Calibri" w:eastAsia="Calibri" w:hAnsi="Calibri"/>
      <w:color w:val="000000"/>
    </w:rPr>
  </w:style>
  <w:style w:type="paragraph" w:customStyle="1" w:styleId="Style6">
    <w:name w:val="Style6"/>
    <w:basedOn w:val="Normal"/>
    <w:link w:val="Style6Char"/>
    <w:autoRedefine/>
    <w:qFormat/>
    <w:rsid w:val="005E4AB6"/>
    <w:pPr>
      <w:spacing w:after="0" w:line="240" w:lineRule="auto"/>
    </w:pPr>
    <w:rPr>
      <w:b/>
    </w:rPr>
  </w:style>
  <w:style w:type="character" w:customStyle="1" w:styleId="Style6Char">
    <w:name w:val="Style6 Char"/>
    <w:basedOn w:val="DefaultParagraphFont"/>
    <w:link w:val="Style6"/>
    <w:rsid w:val="005E4AB6"/>
    <w:rPr>
      <w:rFonts w:ascii="Calibri" w:hAnsi="Calibri"/>
      <w:b/>
    </w:rPr>
  </w:style>
  <w:style w:type="paragraph" w:customStyle="1" w:styleId="Style11">
    <w:name w:val="Style11"/>
    <w:basedOn w:val="Normal"/>
    <w:link w:val="Style11Char"/>
    <w:qFormat/>
    <w:rsid w:val="005E4AB6"/>
    <w:pPr>
      <w:spacing w:after="0" w:line="240" w:lineRule="auto"/>
    </w:pPr>
    <w:rPr>
      <w:rFonts w:eastAsia="Times New Roman"/>
      <w:b/>
      <w:szCs w:val="20"/>
      <w:u w:val="thick"/>
    </w:rPr>
  </w:style>
  <w:style w:type="character" w:customStyle="1" w:styleId="Style11Char">
    <w:name w:val="Style11 Char"/>
    <w:basedOn w:val="DefaultParagraphFont"/>
    <w:link w:val="Style11"/>
    <w:rsid w:val="005E4AB6"/>
    <w:rPr>
      <w:rFonts w:ascii="Calibri" w:eastAsia="Times New Roman" w:hAnsi="Calibri"/>
      <w:b/>
      <w:szCs w:val="20"/>
      <w:u w:val="thick"/>
    </w:rPr>
  </w:style>
  <w:style w:type="paragraph" w:customStyle="1" w:styleId="Style12">
    <w:name w:val="Style12"/>
    <w:basedOn w:val="Normal"/>
    <w:link w:val="Style12Char"/>
    <w:qFormat/>
    <w:rsid w:val="005E4AB6"/>
    <w:pPr>
      <w:spacing w:after="0" w:line="240" w:lineRule="auto"/>
    </w:pPr>
    <w:rPr>
      <w:rFonts w:eastAsia="Times New Roman"/>
      <w:b/>
      <w:u w:val="thick"/>
    </w:rPr>
  </w:style>
  <w:style w:type="character" w:customStyle="1" w:styleId="Style12Char">
    <w:name w:val="Style12 Char"/>
    <w:basedOn w:val="DefaultParagraphFont"/>
    <w:link w:val="Style12"/>
    <w:rsid w:val="005E4AB6"/>
    <w:rPr>
      <w:rFonts w:ascii="Calibri" w:eastAsia="Times New Roman" w:hAnsi="Calibri"/>
      <w:b/>
      <w:u w:val="thick"/>
    </w:rPr>
  </w:style>
  <w:style w:type="character" w:customStyle="1" w:styleId="StyleUnderlineChar9pt">
    <w:name w:val="Style Underline Char + 9 pt"/>
    <w:basedOn w:val="DefaultParagraphFont"/>
    <w:rsid w:val="005E4AB6"/>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5E4AB6"/>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5E4AB6"/>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5E4AB6"/>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E4AB6"/>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5E4AB6"/>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E4AB6"/>
    <w:pPr>
      <w:spacing w:after="0" w:line="240" w:lineRule="auto"/>
    </w:pPr>
    <w:rPr>
      <w:rFonts w:ascii="Times New Roman" w:eastAsia="Times New Roman" w:hAnsi="Times New Roman" w:cs="Times New Roman"/>
      <w:b/>
      <w:u w:val="single"/>
    </w:rPr>
  </w:style>
  <w:style w:type="character" w:customStyle="1" w:styleId="StyleStyleBoldUnderlineIntenseEmphasisUnderlineapple-style-s">
    <w:name w:val="Style Style Bold UnderlineIntense EmphasisUnderlineapple-style-s..."/>
    <w:basedOn w:val="DefaultParagraphFont"/>
    <w:rsid w:val="005E4AB6"/>
    <w:rPr>
      <w:b w:val="0"/>
      <w:bCs w:val="0"/>
      <w:sz w:val="22"/>
      <w:u w:val="single"/>
      <w:bdr w:val="none" w:sz="0" w:space="0" w:color="auto"/>
    </w:rPr>
  </w:style>
  <w:style w:type="character" w:customStyle="1" w:styleId="pmterms1">
    <w:name w:val="pmterms1"/>
    <w:rsid w:val="005E4AB6"/>
  </w:style>
  <w:style w:type="character" w:customStyle="1" w:styleId="title1">
    <w:name w:val="title1"/>
    <w:basedOn w:val="DefaultParagraphFont"/>
    <w:rsid w:val="005E4AB6"/>
  </w:style>
  <w:style w:type="paragraph" w:customStyle="1" w:styleId="Cardd">
    <w:name w:val="Cardd"/>
    <w:basedOn w:val="Normal"/>
    <w:uiPriority w:val="4"/>
    <w:qFormat/>
    <w:rsid w:val="005E4AB6"/>
    <w:pPr>
      <w:spacing w:after="0" w:line="240" w:lineRule="auto"/>
      <w:ind w:left="288" w:right="288"/>
    </w:pPr>
  </w:style>
  <w:style w:type="character" w:customStyle="1" w:styleId="2">
    <w:name w:val="2"/>
    <w:rsid w:val="005E4AB6"/>
    <w:rPr>
      <w:rFonts w:cs="Arial"/>
      <w:bCs/>
      <w:sz w:val="20"/>
      <w:u w:val="single"/>
      <w:lang w:val="en-US" w:eastAsia="en-US" w:bidi="ar-SA"/>
    </w:rPr>
  </w:style>
  <w:style w:type="paragraph" w:customStyle="1" w:styleId="MinimizedText">
    <w:name w:val="Minimized Text"/>
    <w:link w:val="MinimizedTextChar"/>
    <w:qFormat/>
    <w:rsid w:val="005E4AB6"/>
    <w:rPr>
      <w:sz w:val="16"/>
    </w:rPr>
  </w:style>
  <w:style w:type="character" w:customStyle="1" w:styleId="MinimizedTextChar">
    <w:name w:val="Minimized Text Char"/>
    <w:link w:val="MinimizedText"/>
    <w:rsid w:val="005E4AB6"/>
    <w:rPr>
      <w:sz w:val="16"/>
    </w:rPr>
  </w:style>
  <w:style w:type="paragraph" w:customStyle="1" w:styleId="StyleMinimizedText11pt">
    <w:name w:val="Style Minimized Text + 11 pt"/>
    <w:basedOn w:val="MinimizedText"/>
    <w:link w:val="StyleMinimizedText11ptChar"/>
    <w:qFormat/>
    <w:rsid w:val="005E4AB6"/>
    <w:rPr>
      <w:sz w:val="20"/>
    </w:rPr>
  </w:style>
  <w:style w:type="character" w:customStyle="1" w:styleId="StyleMinimizedText11ptChar">
    <w:name w:val="Style Minimized Text + 11 pt Char"/>
    <w:basedOn w:val="MinimizedTextChar"/>
    <w:link w:val="StyleMinimizedText11pt"/>
    <w:rsid w:val="005E4AB6"/>
    <w:rPr>
      <w:sz w:val="20"/>
    </w:rPr>
  </w:style>
  <w:style w:type="character" w:customStyle="1" w:styleId="SubtitleChar1">
    <w:name w:val="Subtitle Char1"/>
    <w:aliases w:val="Underlined card text Char1"/>
    <w:basedOn w:val="DefaultParagraphFont"/>
    <w:rsid w:val="005E4AB6"/>
    <w:rPr>
      <w:rFonts w:eastAsiaTheme="minorEastAsia"/>
      <w:color w:val="5A5A5A" w:themeColor="text1" w:themeTint="A5"/>
      <w:spacing w:val="15"/>
    </w:rPr>
  </w:style>
  <w:style w:type="character" w:customStyle="1" w:styleId="Style11ptBoldUnderline">
    <w:name w:val="Style 11 pt Bold Underline"/>
    <w:rsid w:val="005E4AB6"/>
    <w:rPr>
      <w:b/>
      <w:bCs/>
      <w:sz w:val="20"/>
      <w:u w:val="single"/>
    </w:rPr>
  </w:style>
  <w:style w:type="character" w:customStyle="1" w:styleId="erasure">
    <w:name w:val="erasure"/>
    <w:rsid w:val="005E4AB6"/>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5E4AB6"/>
    <w:rPr>
      <w:rFonts w:ascii="Georgia" w:hAnsi="Georgia" w:cs="Verdana"/>
      <w:u w:val="single"/>
    </w:rPr>
  </w:style>
  <w:style w:type="paragraph" w:customStyle="1" w:styleId="Debate-EmphasizedText-F5">
    <w:name w:val="Debate- Emphasized Text- F5"/>
    <w:basedOn w:val="Normal"/>
    <w:link w:val="Debate-EmphasizedText-F5Char"/>
    <w:qFormat/>
    <w:rsid w:val="005E4AB6"/>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5E4AB6"/>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5E4AB6"/>
    <w:pPr>
      <w:spacing w:after="200" w:line="240" w:lineRule="auto"/>
      <w:contextualSpacing/>
    </w:pPr>
    <w:rPr>
      <w:rFonts w:ascii="Georgia" w:hAnsi="Georgia" w:cs="Verdana"/>
      <w:u w:val="single"/>
    </w:rPr>
  </w:style>
  <w:style w:type="paragraph" w:customStyle="1" w:styleId="CardT1">
    <w:name w:val="CardT1"/>
    <w:basedOn w:val="Normal"/>
    <w:link w:val="CardT1Char"/>
    <w:qFormat/>
    <w:rsid w:val="005E4AB6"/>
    <w:pPr>
      <w:spacing w:after="0" w:line="240" w:lineRule="auto"/>
      <w:jc w:val="both"/>
    </w:pPr>
    <w:rPr>
      <w:rFonts w:eastAsia="Calibri"/>
      <w:kern w:val="2"/>
      <w:sz w:val="14"/>
      <w:szCs w:val="14"/>
      <w:lang w:eastAsia="zh-TW"/>
    </w:rPr>
  </w:style>
  <w:style w:type="character" w:customStyle="1" w:styleId="CardT1Char">
    <w:name w:val="CardT1 Char"/>
    <w:link w:val="CardT1"/>
    <w:rsid w:val="005E4AB6"/>
    <w:rPr>
      <w:rFonts w:ascii="Calibri" w:eastAsia="Calibri" w:hAnsi="Calibri"/>
      <w:kern w:val="2"/>
      <w:sz w:val="14"/>
      <w:szCs w:val="14"/>
      <w:lang w:eastAsia="zh-TW"/>
    </w:rPr>
  </w:style>
  <w:style w:type="character" w:customStyle="1" w:styleId="CardCite1">
    <w:name w:val="CardCite1"/>
    <w:qFormat/>
    <w:rsid w:val="005E4AB6"/>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5E4AB6"/>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5E4AB6"/>
    <w:rPr>
      <w:rFonts w:ascii="Calibri" w:eastAsia="Times New Roman" w:hAnsi="Calibri"/>
      <w:szCs w:val="20"/>
    </w:rPr>
  </w:style>
  <w:style w:type="character" w:customStyle="1" w:styleId="CardIndentedChar">
    <w:name w:val="Card (Indented) Char"/>
    <w:basedOn w:val="DefaultParagraphFont"/>
    <w:link w:val="CardIndented"/>
    <w:rsid w:val="005E4AB6"/>
    <w:rPr>
      <w:rFonts w:ascii="Calibri" w:hAnsi="Calibri"/>
    </w:rPr>
  </w:style>
  <w:style w:type="character" w:customStyle="1" w:styleId="StyleUnderline3">
    <w:name w:val="Style Underline3"/>
    <w:basedOn w:val="DefaultParagraphFont"/>
    <w:rsid w:val="005E4AB6"/>
    <w:rPr>
      <w:u w:val="single"/>
    </w:rPr>
  </w:style>
  <w:style w:type="character" w:customStyle="1" w:styleId="addmd">
    <w:name w:val="addmd"/>
    <w:basedOn w:val="DefaultParagraphFont"/>
    <w:rsid w:val="005E4AB6"/>
  </w:style>
  <w:style w:type="character" w:customStyle="1" w:styleId="MinimizeChar">
    <w:name w:val="Minimize Char"/>
    <w:basedOn w:val="cardChar"/>
    <w:locked/>
    <w:rsid w:val="005E4AB6"/>
    <w:rPr>
      <w:rFonts w:ascii="Calibri" w:eastAsiaTheme="minorHAnsi" w:hAnsi="Calibri" w:cs="Calibri"/>
      <w:sz w:val="24"/>
      <w:lang w:eastAsia="en-US"/>
    </w:rPr>
  </w:style>
  <w:style w:type="character" w:customStyle="1" w:styleId="StyleUnderline4">
    <w:name w:val="Style Underline4"/>
    <w:basedOn w:val="DefaultParagraphFont"/>
    <w:rsid w:val="005E4AB6"/>
    <w:rPr>
      <w:u w:val="single"/>
    </w:rPr>
  </w:style>
  <w:style w:type="character" w:customStyle="1" w:styleId="Heading6Char1">
    <w:name w:val="Heading 6 Char1"/>
    <w:aliases w:val="Title (no index) Char1"/>
    <w:basedOn w:val="DefaultParagraphFont"/>
    <w:uiPriority w:val="9"/>
    <w:semiHidden/>
    <w:rsid w:val="005E4AB6"/>
    <w:rPr>
      <w:rFonts w:asciiTheme="majorHAnsi" w:eastAsiaTheme="majorEastAsia" w:hAnsiTheme="majorHAnsi" w:cstheme="majorBidi"/>
      <w:color w:val="1F4D78" w:themeColor="accent1" w:themeShade="7F"/>
      <w:sz w:val="22"/>
      <w:szCs w:val="22"/>
    </w:rPr>
  </w:style>
  <w:style w:type="character" w:customStyle="1" w:styleId="CommentTextChar1">
    <w:name w:val="Comment Text Char1"/>
    <w:basedOn w:val="DefaultParagraphFont"/>
    <w:uiPriority w:val="99"/>
    <w:rsid w:val="005E4AB6"/>
    <w:rPr>
      <w:rFonts w:ascii="Times New Roman" w:hAnsi="Times New Roman" w:cs="Times New Roman"/>
      <w:sz w:val="20"/>
      <w:szCs w:val="20"/>
    </w:rPr>
  </w:style>
  <w:style w:type="character" w:customStyle="1" w:styleId="HTMLPreformattedChar1">
    <w:name w:val="HTML Preformatted Char1"/>
    <w:basedOn w:val="DefaultParagraphFont"/>
    <w:uiPriority w:val="99"/>
    <w:rsid w:val="005E4AB6"/>
    <w:rPr>
      <w:rFonts w:ascii="Consolas" w:hAnsi="Consolas" w:cs="Consolas" w:hint="default"/>
      <w:sz w:val="20"/>
      <w:szCs w:val="20"/>
    </w:rPr>
  </w:style>
  <w:style w:type="character" w:customStyle="1" w:styleId="MacroTextChar1">
    <w:name w:val="Macro Text Char1"/>
    <w:basedOn w:val="DefaultParagraphFont"/>
    <w:semiHidden/>
    <w:rsid w:val="005E4AB6"/>
    <w:rPr>
      <w:rFonts w:ascii="Consolas" w:hAnsi="Consolas" w:cs="Consolas"/>
      <w:sz w:val="20"/>
      <w:szCs w:val="20"/>
    </w:rPr>
  </w:style>
  <w:style w:type="character" w:customStyle="1" w:styleId="BodyTextIndentChar1">
    <w:name w:val="Body Text Indent Char1"/>
    <w:basedOn w:val="DefaultParagraphFont"/>
    <w:uiPriority w:val="99"/>
    <w:rsid w:val="005E4AB6"/>
    <w:rPr>
      <w:rFonts w:ascii="Times New Roman" w:hAnsi="Times New Roman" w:cs="Times New Roman"/>
    </w:rPr>
  </w:style>
  <w:style w:type="character" w:customStyle="1" w:styleId="BodyText2Char1">
    <w:name w:val="Body Text 2 Char1"/>
    <w:basedOn w:val="DefaultParagraphFont"/>
    <w:rsid w:val="005E4AB6"/>
    <w:rPr>
      <w:rFonts w:ascii="Times New Roman" w:hAnsi="Times New Roman" w:cs="Times New Roman"/>
    </w:rPr>
  </w:style>
  <w:style w:type="character" w:customStyle="1" w:styleId="BodyText3Char1">
    <w:name w:val="Body Text 3 Char1"/>
    <w:basedOn w:val="DefaultParagraphFont"/>
    <w:rsid w:val="005E4AB6"/>
    <w:rPr>
      <w:rFonts w:ascii="Times New Roman" w:hAnsi="Times New Roman" w:cs="Times New Roman"/>
      <w:sz w:val="16"/>
      <w:szCs w:val="16"/>
    </w:rPr>
  </w:style>
  <w:style w:type="character" w:customStyle="1" w:styleId="PlainTextChar1">
    <w:name w:val="Plain Text Char1"/>
    <w:basedOn w:val="DefaultParagraphFont"/>
    <w:rsid w:val="005E4AB6"/>
    <w:rPr>
      <w:rFonts w:ascii="Consolas" w:hAnsi="Consolas" w:cs="Consolas"/>
      <w:sz w:val="21"/>
      <w:szCs w:val="21"/>
    </w:rPr>
  </w:style>
  <w:style w:type="paragraph" w:customStyle="1" w:styleId="Tagline0">
    <w:name w:val="Tagline"/>
    <w:basedOn w:val="Normal"/>
    <w:link w:val="TaglineChar"/>
    <w:qFormat/>
    <w:rsid w:val="005E4AB6"/>
    <w:pPr>
      <w:spacing w:after="0" w:line="256" w:lineRule="auto"/>
    </w:pPr>
    <w:rPr>
      <w:b/>
    </w:rPr>
  </w:style>
  <w:style w:type="character" w:customStyle="1" w:styleId="FontStyle39">
    <w:name w:val="Font Style39"/>
    <w:uiPriority w:val="99"/>
    <w:rsid w:val="005E4AB6"/>
    <w:rPr>
      <w:rFonts w:ascii="Constantia" w:hAnsi="Constantia" w:cs="Constantia"/>
      <w:b/>
      <w:bCs/>
      <w:sz w:val="18"/>
      <w:szCs w:val="18"/>
    </w:rPr>
  </w:style>
  <w:style w:type="character" w:customStyle="1" w:styleId="hidden">
    <w:name w:val="hidden"/>
    <w:basedOn w:val="DefaultParagraphFont"/>
    <w:rsid w:val="005E4AB6"/>
  </w:style>
  <w:style w:type="paragraph" w:customStyle="1" w:styleId="StyleHeading3BlockLatinBodyCalibri">
    <w:name w:val="Style Heading 3Block + (Latin) +Body (Calibri)"/>
    <w:basedOn w:val="Heading3"/>
    <w:rsid w:val="005E4AB6"/>
    <w:pPr>
      <w:spacing w:before="200" w:line="240" w:lineRule="auto"/>
    </w:pPr>
    <w:rPr>
      <w:bCs/>
    </w:rPr>
  </w:style>
  <w:style w:type="paragraph" w:customStyle="1" w:styleId="StyleHeading4Tagheading2Heading2Char2CharHeading2Char1">
    <w:name w:val="Style Heading 4Tagheading 2Heading 2 Char2 CharHeading 2 Char1 ..."/>
    <w:basedOn w:val="Heading4"/>
    <w:rsid w:val="005E4AB6"/>
    <w:pPr>
      <w:spacing w:before="200" w:line="240" w:lineRule="auto"/>
    </w:pPr>
    <w:rPr>
      <w:bCs/>
      <w:sz w:val="22"/>
    </w:rPr>
  </w:style>
  <w:style w:type="character" w:customStyle="1" w:styleId="StyleStyleBoldUnderlineIntenseEmphasisUnderlineStyleapple-s1">
    <w:name w:val="Style Style Bold UnderlineIntense EmphasisUnderlineStyleapple-s...1"/>
    <w:basedOn w:val="DefaultParagraphFont"/>
    <w:rsid w:val="005E4AB6"/>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5E4AB6"/>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5E4AB6"/>
    <w:rPr>
      <w:rFonts w:ascii="Garamond" w:hAnsi="Garamond"/>
      <w:iCs/>
      <w:color w:val="auto"/>
      <w:spacing w:val="0"/>
      <w:sz w:val="22"/>
      <w:u w:val="single"/>
      <w:bdr w:val="none" w:sz="0" w:space="0" w:color="auto"/>
    </w:rPr>
  </w:style>
  <w:style w:type="character" w:customStyle="1" w:styleId="arial11">
    <w:name w:val="arial_11"/>
    <w:basedOn w:val="DefaultParagraphFont"/>
    <w:rsid w:val="005E4AB6"/>
  </w:style>
  <w:style w:type="character" w:customStyle="1" w:styleId="dropcap">
    <w:name w:val="dropcap"/>
    <w:basedOn w:val="DefaultParagraphFont"/>
    <w:rsid w:val="005E4AB6"/>
  </w:style>
  <w:style w:type="character" w:customStyle="1" w:styleId="articleauthor">
    <w:name w:val="articleauthor"/>
    <w:basedOn w:val="DefaultParagraphFont"/>
    <w:rsid w:val="005E4AB6"/>
  </w:style>
  <w:style w:type="character" w:customStyle="1" w:styleId="article-date">
    <w:name w:val="article-date"/>
    <w:basedOn w:val="DefaultParagraphFont"/>
    <w:rsid w:val="005E4AB6"/>
  </w:style>
  <w:style w:type="paragraph" w:customStyle="1" w:styleId="bodytext4">
    <w:name w:val="bodytext"/>
    <w:basedOn w:val="Normal"/>
    <w:qFormat/>
    <w:rsid w:val="005E4AB6"/>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5E4AB6"/>
  </w:style>
  <w:style w:type="character" w:customStyle="1" w:styleId="bodysubtoc">
    <w:name w:val="bodysubtoc"/>
    <w:basedOn w:val="DefaultParagraphFont"/>
    <w:rsid w:val="005E4AB6"/>
  </w:style>
  <w:style w:type="character" w:customStyle="1" w:styleId="lefttitlesmaller">
    <w:name w:val="lefttitlesmaller"/>
    <w:basedOn w:val="DefaultParagraphFont"/>
    <w:rsid w:val="005E4AB6"/>
  </w:style>
  <w:style w:type="character" w:customStyle="1" w:styleId="mb">
    <w:name w:val="mb"/>
    <w:basedOn w:val="DefaultParagraphFont"/>
    <w:rsid w:val="005E4AB6"/>
  </w:style>
  <w:style w:type="character" w:customStyle="1" w:styleId="fn">
    <w:name w:val="fn"/>
    <w:basedOn w:val="DefaultParagraphFont"/>
    <w:rsid w:val="005E4AB6"/>
  </w:style>
  <w:style w:type="character" w:customStyle="1" w:styleId="smallcaps">
    <w:name w:val="smallcaps"/>
    <w:basedOn w:val="DefaultParagraphFont"/>
    <w:rsid w:val="005E4AB6"/>
  </w:style>
  <w:style w:type="character" w:customStyle="1" w:styleId="field-content">
    <w:name w:val="field-content"/>
    <w:basedOn w:val="DefaultParagraphFont"/>
    <w:rsid w:val="005E4AB6"/>
  </w:style>
  <w:style w:type="character" w:customStyle="1" w:styleId="submitted">
    <w:name w:val="submitted"/>
    <w:basedOn w:val="DefaultParagraphFont"/>
    <w:rsid w:val="005E4AB6"/>
  </w:style>
  <w:style w:type="character" w:customStyle="1" w:styleId="submitted-date">
    <w:name w:val="submitted-date"/>
    <w:basedOn w:val="DefaultParagraphFont"/>
    <w:rsid w:val="005E4AB6"/>
  </w:style>
  <w:style w:type="character" w:customStyle="1" w:styleId="submitted-time">
    <w:name w:val="submitted-time"/>
    <w:basedOn w:val="DefaultParagraphFont"/>
    <w:rsid w:val="005E4AB6"/>
  </w:style>
  <w:style w:type="paragraph" w:customStyle="1" w:styleId="date-comments">
    <w:name w:val="date-comments"/>
    <w:basedOn w:val="Normal"/>
    <w:uiPriority w:val="99"/>
    <w:qFormat/>
    <w:rsid w:val="005E4AB6"/>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5E4AB6"/>
    <w:pPr>
      <w:spacing w:line="181" w:lineRule="atLeast"/>
    </w:pPr>
    <w:rPr>
      <w:rFonts w:ascii="Sabon LT Std" w:eastAsia="MS Mincho" w:hAnsi="Sabon LT Std"/>
      <w:color w:val="auto"/>
      <w:sz w:val="22"/>
    </w:rPr>
  </w:style>
  <w:style w:type="character" w:customStyle="1" w:styleId="A2">
    <w:name w:val="A2"/>
    <w:uiPriority w:val="99"/>
    <w:rsid w:val="005E4AB6"/>
    <w:rPr>
      <w:rFonts w:cs="Sabon LT Std"/>
      <w:color w:val="000000"/>
      <w:sz w:val="15"/>
      <w:szCs w:val="15"/>
    </w:rPr>
  </w:style>
  <w:style w:type="paragraph" w:customStyle="1" w:styleId="Pa15">
    <w:name w:val="Pa15"/>
    <w:basedOn w:val="Default"/>
    <w:next w:val="Default"/>
    <w:uiPriority w:val="99"/>
    <w:qFormat/>
    <w:rsid w:val="005E4AB6"/>
    <w:pPr>
      <w:spacing w:line="241" w:lineRule="atLeast"/>
    </w:pPr>
    <w:rPr>
      <w:rFonts w:ascii="Sabon LT Std" w:eastAsia="MS Mincho" w:hAnsi="Sabon LT Std"/>
      <w:color w:val="auto"/>
      <w:sz w:val="22"/>
    </w:rPr>
  </w:style>
  <w:style w:type="character" w:customStyle="1" w:styleId="searchword">
    <w:name w:val="searchword"/>
    <w:basedOn w:val="DefaultParagraphFont"/>
    <w:rsid w:val="005E4AB6"/>
  </w:style>
  <w:style w:type="character" w:customStyle="1" w:styleId="meta-prep">
    <w:name w:val="meta-prep"/>
    <w:basedOn w:val="DefaultParagraphFont"/>
    <w:rsid w:val="005E4AB6"/>
  </w:style>
  <w:style w:type="character" w:customStyle="1" w:styleId="entry-date">
    <w:name w:val="entry-date"/>
    <w:basedOn w:val="DefaultParagraphFont"/>
    <w:rsid w:val="005E4AB6"/>
  </w:style>
  <w:style w:type="paragraph" w:customStyle="1" w:styleId="Header10">
    <w:name w:val="Header1"/>
    <w:aliases w:val="Header Char Char Char Char Char Char Char Cha,Char Char Char Cha"/>
    <w:basedOn w:val="Normal"/>
    <w:qFormat/>
    <w:rsid w:val="005E4AB6"/>
    <w:pPr>
      <w:spacing w:before="100" w:beforeAutospacing="1" w:after="100" w:afterAutospacing="1" w:line="240" w:lineRule="auto"/>
    </w:pPr>
    <w:rPr>
      <w:rFonts w:eastAsia="Times New Roman"/>
    </w:rPr>
  </w:style>
  <w:style w:type="character" w:customStyle="1" w:styleId="Date1">
    <w:name w:val="Date1"/>
    <w:basedOn w:val="DefaultParagraphFont"/>
    <w:rsid w:val="005E4AB6"/>
  </w:style>
  <w:style w:type="character" w:customStyle="1" w:styleId="CiteReal">
    <w:name w:val="CiteReal"/>
    <w:uiPriority w:val="1"/>
    <w:qFormat/>
    <w:rsid w:val="005E4AB6"/>
    <w:rPr>
      <w:rFonts w:ascii="Arial" w:hAnsi="Arial"/>
      <w:b/>
      <w:sz w:val="24"/>
      <w:u w:val="single"/>
    </w:rPr>
  </w:style>
  <w:style w:type="character" w:customStyle="1" w:styleId="tagChar1">
    <w:name w:val="tag Char1"/>
    <w:aliases w:val="No Spacing Char1,No Spacing311 Char,Card Format Char,Small Text Char1"/>
    <w:rsid w:val="005E4AB6"/>
    <w:rPr>
      <w:b/>
      <w:sz w:val="24"/>
    </w:rPr>
  </w:style>
  <w:style w:type="character" w:customStyle="1" w:styleId="articletitle">
    <w:name w:val="articletitle"/>
    <w:rsid w:val="005E4AB6"/>
    <w:rPr>
      <w:rFonts w:cs="Times New Roman"/>
    </w:rPr>
  </w:style>
  <w:style w:type="character" w:customStyle="1" w:styleId="6pointChar">
    <w:name w:val="6 point Char"/>
    <w:rsid w:val="005E4AB6"/>
    <w:rPr>
      <w:rFonts w:cs="Times New Roman"/>
      <w:sz w:val="12"/>
      <w:lang w:val="en-US" w:eastAsia="en-US"/>
    </w:rPr>
  </w:style>
  <w:style w:type="character" w:customStyle="1" w:styleId="StyleThickunderline">
    <w:name w:val="Style Thick underline"/>
    <w:qFormat/>
    <w:rsid w:val="005E4AB6"/>
    <w:rPr>
      <w:u w:val="thick"/>
    </w:rPr>
  </w:style>
  <w:style w:type="character" w:customStyle="1" w:styleId="UnderlineTextChar">
    <w:name w:val="Underline Text Char"/>
    <w:link w:val="UnderlineText"/>
    <w:rsid w:val="005E4AB6"/>
    <w:rPr>
      <w:u w:val="single"/>
    </w:rPr>
  </w:style>
  <w:style w:type="character" w:customStyle="1" w:styleId="SmallText0">
    <w:name w:val="SmallText"/>
    <w:rsid w:val="005E4AB6"/>
    <w:rPr>
      <w:color w:val="000000"/>
    </w:rPr>
  </w:style>
  <w:style w:type="paragraph" w:customStyle="1" w:styleId="HeadingsBase">
    <w:name w:val="Headings Base"/>
    <w:basedOn w:val="Normal"/>
    <w:link w:val="HeadingsBaseChar"/>
    <w:qFormat/>
    <w:rsid w:val="005E4AB6"/>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5E4AB6"/>
    <w:rPr>
      <w:rFonts w:ascii="Calibri" w:eastAsia="Times New Roman" w:hAnsi="Calibri"/>
      <w:b/>
      <w:kern w:val="32"/>
      <w:sz w:val="32"/>
      <w:szCs w:val="20"/>
    </w:rPr>
  </w:style>
  <w:style w:type="character" w:customStyle="1" w:styleId="underline3">
    <w:name w:val="underline3"/>
    <w:basedOn w:val="underline20"/>
    <w:rsid w:val="005E4AB6"/>
    <w:rPr>
      <w:u w:val="single"/>
      <w:bdr w:val="none" w:sz="0" w:space="0" w:color="auto"/>
      <w:shd w:val="clear" w:color="auto" w:fill="FFFF00"/>
    </w:rPr>
  </w:style>
  <w:style w:type="paragraph" w:customStyle="1" w:styleId="HeadingFake">
    <w:name w:val="Heading Fake"/>
    <w:basedOn w:val="Heading3"/>
    <w:qFormat/>
    <w:rsid w:val="005E4AB6"/>
    <w:pPr>
      <w:suppressAutoHyphens/>
      <w:spacing w:before="20" w:after="120" w:line="240" w:lineRule="auto"/>
      <w:outlineLvl w:val="9"/>
    </w:pPr>
    <w:rPr>
      <w:rFonts w:cs="Arial"/>
      <w:bCs/>
      <w:kern w:val="32"/>
      <w:szCs w:val="26"/>
    </w:rPr>
  </w:style>
  <w:style w:type="paragraph" w:customStyle="1" w:styleId="SchoolPaper">
    <w:name w:val="School Paper"/>
    <w:basedOn w:val="Normal"/>
    <w:qFormat/>
    <w:rsid w:val="005E4AB6"/>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5E4AB6"/>
  </w:style>
  <w:style w:type="paragraph" w:customStyle="1" w:styleId="SchoolWorksCited">
    <w:name w:val="School Works Cited"/>
    <w:basedOn w:val="SchoolPaper"/>
    <w:qFormat/>
    <w:rsid w:val="005E4AB6"/>
  </w:style>
  <w:style w:type="paragraph" w:customStyle="1" w:styleId="BlockQuote">
    <w:name w:val="Block Quote"/>
    <w:basedOn w:val="Normal"/>
    <w:qFormat/>
    <w:rsid w:val="005E4AB6"/>
    <w:pPr>
      <w:spacing w:after="0" w:line="240" w:lineRule="auto"/>
      <w:ind w:left="720" w:right="720"/>
    </w:pPr>
    <w:rPr>
      <w:rFonts w:eastAsia="Times New Roman"/>
      <w:kern w:val="32"/>
      <w:szCs w:val="20"/>
    </w:rPr>
  </w:style>
  <w:style w:type="character" w:customStyle="1" w:styleId="menu">
    <w:name w:val="menu"/>
    <w:basedOn w:val="DefaultParagraphFont"/>
    <w:rsid w:val="005E4AB6"/>
  </w:style>
  <w:style w:type="paragraph" w:customStyle="1" w:styleId="PaperBody">
    <w:name w:val="Paper Body"/>
    <w:basedOn w:val="Normal"/>
    <w:qFormat/>
    <w:rsid w:val="005E4AB6"/>
    <w:pPr>
      <w:spacing w:after="0" w:line="480" w:lineRule="auto"/>
      <w:ind w:firstLine="720"/>
    </w:pPr>
    <w:rPr>
      <w:rFonts w:eastAsia="Times New Roman"/>
      <w:kern w:val="32"/>
    </w:rPr>
  </w:style>
  <w:style w:type="paragraph" w:customStyle="1" w:styleId="PaperCitation">
    <w:name w:val="Paper Citation"/>
    <w:basedOn w:val="Normal"/>
    <w:qFormat/>
    <w:rsid w:val="005E4AB6"/>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5E4AB6"/>
    <w:rPr>
      <w:rFonts w:ascii="Calibri" w:eastAsia="Calibri" w:hAnsi="Calibri"/>
      <w:b/>
      <w:bCs/>
      <w:color w:val="000000"/>
      <w:sz w:val="32"/>
      <w:u w:val="single"/>
    </w:rPr>
  </w:style>
  <w:style w:type="paragraph" w:customStyle="1" w:styleId="WW-Default">
    <w:name w:val="WW-Default"/>
    <w:qFormat/>
    <w:rsid w:val="005E4AB6"/>
    <w:pPr>
      <w:suppressAutoHyphens/>
      <w:spacing w:after="0" w:line="240" w:lineRule="auto"/>
    </w:pPr>
    <w:rPr>
      <w:rFonts w:ascii="Georgia" w:eastAsia="Calibri" w:hAnsi="Georgia" w:cs="Calibri"/>
      <w:lang w:eastAsia="ar-SA"/>
    </w:rPr>
  </w:style>
  <w:style w:type="paragraph" w:customStyle="1" w:styleId="Standard">
    <w:name w:val="Standard"/>
    <w:qFormat/>
    <w:rsid w:val="005E4AB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itxtrst">
    <w:name w:val="itxtrst"/>
    <w:rsid w:val="005E4AB6"/>
  </w:style>
  <w:style w:type="character" w:customStyle="1" w:styleId="A-Underlining">
    <w:name w:val="A-Underlining"/>
    <w:basedOn w:val="DefaultParagraphFont"/>
    <w:rsid w:val="005E4AB6"/>
    <w:rPr>
      <w:rFonts w:ascii="Garamond" w:hAnsi="Garamond"/>
      <w:color w:val="auto"/>
      <w:sz w:val="24"/>
      <w:u w:val="single"/>
    </w:rPr>
  </w:style>
  <w:style w:type="paragraph" w:customStyle="1" w:styleId="B-TagCite">
    <w:name w:val="B-TagCite"/>
    <w:qFormat/>
    <w:rsid w:val="005E4AB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5E4AB6"/>
    <w:rPr>
      <w:rFonts w:ascii="Times New Roman" w:eastAsia="Times New Roman" w:hAnsi="Times New Roman" w:cs="Times New Roman"/>
      <w:b/>
      <w:szCs w:val="20"/>
    </w:rPr>
  </w:style>
  <w:style w:type="character" w:customStyle="1" w:styleId="StyleUnderlineBold">
    <w:name w:val="Style Underline + Bold"/>
    <w:rsid w:val="005E4AB6"/>
    <w:rPr>
      <w:b/>
      <w:bCs/>
      <w:u w:val="single"/>
    </w:rPr>
  </w:style>
  <w:style w:type="character" w:customStyle="1" w:styleId="smallChar0">
    <w:name w:val="small Char"/>
    <w:rsid w:val="005E4AB6"/>
    <w:rPr>
      <w:rFonts w:eastAsia="Calibri"/>
      <w:sz w:val="16"/>
      <w:szCs w:val="22"/>
      <w:lang w:val="en-US" w:eastAsia="en-US" w:bidi="ar-SA"/>
    </w:rPr>
  </w:style>
  <w:style w:type="character" w:customStyle="1" w:styleId="Underline-Highlighted">
    <w:name w:val="Underline-Highlighted"/>
    <w:uiPriority w:val="1"/>
    <w:qFormat/>
    <w:rsid w:val="005E4AB6"/>
    <w:rPr>
      <w:rFonts w:ascii="Cambria" w:hAnsi="Cambria"/>
      <w:sz w:val="24"/>
      <w:u w:val="single"/>
      <w:bdr w:val="none" w:sz="0" w:space="0" w:color="auto"/>
      <w:shd w:val="clear" w:color="auto" w:fill="99FF66"/>
    </w:rPr>
  </w:style>
  <w:style w:type="character" w:customStyle="1" w:styleId="newsmain">
    <w:name w:val="news_main"/>
    <w:basedOn w:val="DefaultParagraphFont"/>
    <w:rsid w:val="005E4AB6"/>
  </w:style>
  <w:style w:type="character" w:customStyle="1" w:styleId="UnderlinedTextCharChar">
    <w:name w:val="Underlined Text Char Char"/>
    <w:basedOn w:val="DefaultParagraphFont"/>
    <w:rsid w:val="005E4AB6"/>
    <w:rPr>
      <w:rFonts w:cs="Arial"/>
      <w:bCs/>
      <w:noProof w:val="0"/>
      <w:szCs w:val="26"/>
      <w:u w:val="single"/>
      <w:lang w:val="en-US" w:eastAsia="en-US" w:bidi="ar-SA"/>
    </w:rPr>
  </w:style>
  <w:style w:type="character" w:customStyle="1" w:styleId="il">
    <w:name w:val="il"/>
    <w:rsid w:val="005E4AB6"/>
  </w:style>
  <w:style w:type="character" w:customStyle="1" w:styleId="BodyText10">
    <w:name w:val="Body Text1"/>
    <w:rsid w:val="005E4AB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5E4AB6"/>
  </w:style>
  <w:style w:type="paragraph" w:customStyle="1" w:styleId="10ptfont">
    <w:name w:val="10pt font"/>
    <w:basedOn w:val="Normal"/>
    <w:link w:val="10ptfontChar"/>
    <w:autoRedefine/>
    <w:rsid w:val="005E4AB6"/>
    <w:pPr>
      <w:spacing w:after="0" w:line="240" w:lineRule="auto"/>
    </w:pPr>
    <w:rPr>
      <w:rFonts w:eastAsia="Times New Roman"/>
      <w:sz w:val="20"/>
    </w:rPr>
  </w:style>
  <w:style w:type="character" w:customStyle="1" w:styleId="10ptfontChar">
    <w:name w:val="10pt font Char"/>
    <w:link w:val="10ptfont"/>
    <w:rsid w:val="005E4AB6"/>
    <w:rPr>
      <w:rFonts w:ascii="Calibri" w:eastAsia="Times New Roman" w:hAnsi="Calibri"/>
      <w:sz w:val="20"/>
    </w:rPr>
  </w:style>
  <w:style w:type="character" w:customStyle="1" w:styleId="HIGHLIGHT0">
    <w:name w:val="HIGHLIGHT"/>
    <w:uiPriority w:val="1"/>
    <w:rsid w:val="005E4AB6"/>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5E4AB6"/>
    <w:rPr>
      <w:rFonts w:ascii="Georgia" w:eastAsia="Calibri" w:hAnsi="Georgia"/>
      <w:iCs/>
      <w:sz w:val="16"/>
    </w:rPr>
  </w:style>
  <w:style w:type="paragraph" w:customStyle="1" w:styleId="Shrink8">
    <w:name w:val="Shrink8"/>
    <w:basedOn w:val="Normal"/>
    <w:qFormat/>
    <w:rsid w:val="005E4AB6"/>
    <w:pPr>
      <w:spacing w:after="0" w:line="240" w:lineRule="auto"/>
    </w:pPr>
    <w:rPr>
      <w:rFonts w:eastAsia="Cambria"/>
    </w:rPr>
  </w:style>
  <w:style w:type="character" w:customStyle="1" w:styleId="StyleUnderlineCharChar9pt">
    <w:name w:val="Style Underline Char Char + 9 pt"/>
    <w:rsid w:val="005E4AB6"/>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5E4AB6"/>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5E4AB6"/>
    <w:pPr>
      <w:suppressAutoHyphens/>
      <w:spacing w:before="280" w:after="280" w:line="240" w:lineRule="auto"/>
    </w:pPr>
    <w:rPr>
      <w:color w:val="000000"/>
    </w:rPr>
  </w:style>
  <w:style w:type="character" w:customStyle="1" w:styleId="StyleIntenseReferenceGaramond">
    <w:name w:val="Style Intense Reference + Garamond"/>
    <w:rsid w:val="005E4AB6"/>
    <w:rPr>
      <w:rFonts w:ascii="Garamond" w:hAnsi="Garamond"/>
      <w:bCs/>
      <w:color w:val="auto"/>
      <w:spacing w:val="5"/>
      <w:sz w:val="20"/>
      <w:u w:val="single"/>
    </w:rPr>
  </w:style>
  <w:style w:type="character" w:customStyle="1" w:styleId="StyleIntenseReferenceGaramondBold">
    <w:name w:val="Style Intense Reference + Garamond Bold"/>
    <w:rsid w:val="005E4AB6"/>
    <w:rPr>
      <w:rFonts w:ascii="Garamond" w:hAnsi="Garamond"/>
      <w:b/>
      <w:bCs/>
      <w:color w:val="auto"/>
      <w:spacing w:val="5"/>
      <w:sz w:val="20"/>
      <w:u w:val="single"/>
    </w:rPr>
  </w:style>
  <w:style w:type="character" w:customStyle="1" w:styleId="detailtitle">
    <w:name w:val="detailtitle"/>
    <w:basedOn w:val="DefaultParagraphFont"/>
    <w:rsid w:val="005E4AB6"/>
  </w:style>
  <w:style w:type="character" w:customStyle="1" w:styleId="a">
    <w:name w:val="a"/>
    <w:basedOn w:val="DefaultParagraphFont"/>
    <w:rsid w:val="005E4AB6"/>
  </w:style>
  <w:style w:type="character" w:customStyle="1" w:styleId="newstime">
    <w:name w:val="newstime"/>
    <w:basedOn w:val="DefaultParagraphFont"/>
    <w:rsid w:val="005E4AB6"/>
  </w:style>
  <w:style w:type="character" w:customStyle="1" w:styleId="IntenseReference1">
    <w:name w:val="Intense Reference1"/>
    <w:qFormat/>
    <w:rsid w:val="005E4AB6"/>
    <w:rPr>
      <w:rFonts w:ascii="Arial" w:hAnsi="Arial"/>
      <w:bCs/>
      <w:color w:val="auto"/>
      <w:spacing w:val="5"/>
      <w:sz w:val="20"/>
      <w:u w:val="thick"/>
    </w:rPr>
  </w:style>
  <w:style w:type="character" w:customStyle="1" w:styleId="TagChar3">
    <w:name w:val="Tag Char3"/>
    <w:rsid w:val="005E4AB6"/>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5E4AB6"/>
    <w:rPr>
      <w:rFonts w:ascii="Garamond" w:hAnsi="Garamond"/>
      <w:b/>
      <w:sz w:val="24"/>
      <w:szCs w:val="26"/>
      <w:bdr w:val="none" w:sz="0" w:space="0" w:color="auto"/>
      <w:shd w:val="clear" w:color="auto" w:fill="FFFF00"/>
    </w:rPr>
  </w:style>
  <w:style w:type="character" w:customStyle="1" w:styleId="texto1">
    <w:name w:val="texto1"/>
    <w:basedOn w:val="DefaultParagraphFont"/>
    <w:rsid w:val="005E4AB6"/>
  </w:style>
  <w:style w:type="character" w:customStyle="1" w:styleId="ilad1">
    <w:name w:val="il_ad1"/>
    <w:rsid w:val="005E4AB6"/>
    <w:rPr>
      <w:vanish/>
      <w:webHidden w:val="0"/>
      <w:color w:val="000000"/>
      <w:u w:val="single"/>
      <w:specVanish/>
    </w:rPr>
  </w:style>
  <w:style w:type="character" w:customStyle="1" w:styleId="ThickUnderlineCharChar">
    <w:name w:val="Thick Underline Char Char"/>
    <w:rsid w:val="005E4AB6"/>
    <w:rPr>
      <w:sz w:val="24"/>
      <w:szCs w:val="24"/>
      <w:u w:val="thick"/>
      <w:lang w:val="en-US" w:eastAsia="en-US" w:bidi="ar-SA"/>
    </w:rPr>
  </w:style>
  <w:style w:type="character" w:customStyle="1" w:styleId="Underline21">
    <w:name w:val="Underline 2"/>
    <w:basedOn w:val="DefaultParagraphFont"/>
    <w:uiPriority w:val="1"/>
    <w:qFormat/>
    <w:rsid w:val="005E4AB6"/>
    <w:rPr>
      <w:b/>
      <w:u w:val="single"/>
    </w:rPr>
  </w:style>
  <w:style w:type="paragraph" w:customStyle="1" w:styleId="first">
    <w:name w:val="first"/>
    <w:basedOn w:val="Normal"/>
    <w:qFormat/>
    <w:rsid w:val="005E4AB6"/>
    <w:pPr>
      <w:spacing w:before="100" w:beforeAutospacing="1" w:after="100" w:afterAutospacing="1" w:line="240" w:lineRule="auto"/>
    </w:pPr>
    <w:rPr>
      <w:rFonts w:eastAsia="Times New Roman"/>
      <w:sz w:val="24"/>
    </w:rPr>
  </w:style>
  <w:style w:type="character" w:customStyle="1" w:styleId="tx">
    <w:name w:val="tx"/>
    <w:basedOn w:val="DefaultParagraphFont"/>
    <w:rsid w:val="005E4AB6"/>
  </w:style>
  <w:style w:type="character" w:customStyle="1" w:styleId="oneclick-link">
    <w:name w:val="oneclick-link"/>
    <w:basedOn w:val="DefaultParagraphFont"/>
    <w:rsid w:val="005E4AB6"/>
  </w:style>
  <w:style w:type="paragraph" w:customStyle="1" w:styleId="StyleHeading4TagsmalltextBigcardbodyNormalTagNotBold">
    <w:name w:val="Style Heading 4Tagsmall textBig cardbodyNormal Tag + Not Bold"/>
    <w:basedOn w:val="Heading4"/>
    <w:next w:val="loose"/>
    <w:qFormat/>
    <w:rsid w:val="005E4AB6"/>
    <w:pPr>
      <w:spacing w:before="200" w:line="240" w:lineRule="auto"/>
    </w:pPr>
    <w:rPr>
      <w:iCs w:val="0"/>
      <w:sz w:val="22"/>
    </w:rPr>
  </w:style>
  <w:style w:type="character" w:styleId="HTMLTypewriter">
    <w:name w:val="HTML Typewriter"/>
    <w:basedOn w:val="DefaultParagraphFont"/>
    <w:unhideWhenUsed/>
    <w:rsid w:val="005E4AB6"/>
    <w:rPr>
      <w:rFonts w:ascii="Consolas" w:hAnsi="Consolas" w:cs="Consolas"/>
      <w:sz w:val="20"/>
      <w:szCs w:val="20"/>
    </w:rPr>
  </w:style>
  <w:style w:type="character" w:customStyle="1" w:styleId="EndnoteTextChar">
    <w:name w:val="Endnote Text Char"/>
    <w:basedOn w:val="DefaultParagraphFont"/>
    <w:locked/>
    <w:rsid w:val="005E4AB6"/>
  </w:style>
  <w:style w:type="character" w:customStyle="1" w:styleId="BodyTextFirstIndentChar">
    <w:name w:val="Body Text First Indent Char"/>
    <w:basedOn w:val="Heading8Char"/>
    <w:locked/>
    <w:rsid w:val="005E4AB6"/>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5E4AB6"/>
  </w:style>
  <w:style w:type="character" w:customStyle="1" w:styleId="BlockHeadingsCharCharChar">
    <w:name w:val="Block Headings Char Char Char"/>
    <w:locked/>
    <w:rsid w:val="005E4AB6"/>
  </w:style>
  <w:style w:type="paragraph" w:customStyle="1" w:styleId="BlockHeadingsCharChar">
    <w:name w:val="Block Headings Char Char"/>
    <w:basedOn w:val="Normal"/>
    <w:qFormat/>
    <w:rsid w:val="005E4AB6"/>
    <w:pPr>
      <w:spacing w:after="0" w:line="240" w:lineRule="auto"/>
    </w:pPr>
  </w:style>
  <w:style w:type="character" w:customStyle="1" w:styleId="CitesCharCharCharChar">
    <w:name w:val="Cites Char Char Char Char"/>
    <w:locked/>
    <w:rsid w:val="005E4AB6"/>
  </w:style>
  <w:style w:type="character" w:customStyle="1" w:styleId="TagsChar1CharChar">
    <w:name w:val="Tags Char1 Char Char"/>
    <w:locked/>
    <w:rsid w:val="005E4AB6"/>
  </w:style>
  <w:style w:type="paragraph" w:customStyle="1" w:styleId="TagsChar1Char">
    <w:name w:val="Tags Char1 Char"/>
    <w:basedOn w:val="Normal"/>
    <w:qFormat/>
    <w:rsid w:val="005E4AB6"/>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E4AB6"/>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5E4AB6"/>
    <w:pPr>
      <w:spacing w:after="0" w:line="240" w:lineRule="auto"/>
    </w:pPr>
  </w:style>
  <w:style w:type="character" w:customStyle="1" w:styleId="CardsFont6ptCharCharChar">
    <w:name w:val="Cards + Font: 6 pt Char Char Char"/>
    <w:locked/>
    <w:rsid w:val="005E4AB6"/>
  </w:style>
  <w:style w:type="character" w:customStyle="1" w:styleId="blocktitleChar">
    <w:name w:val="block title Char"/>
    <w:locked/>
    <w:rsid w:val="005E4AB6"/>
  </w:style>
  <w:style w:type="character" w:customStyle="1" w:styleId="Cards1Char">
    <w:name w:val="Cards1 Char"/>
    <w:locked/>
    <w:rsid w:val="005E4AB6"/>
  </w:style>
  <w:style w:type="paragraph" w:customStyle="1" w:styleId="Cards1">
    <w:name w:val="Cards1"/>
    <w:basedOn w:val="Normal"/>
    <w:qFormat/>
    <w:rsid w:val="005E4AB6"/>
    <w:pPr>
      <w:spacing w:after="0" w:line="240" w:lineRule="auto"/>
    </w:pPr>
  </w:style>
  <w:style w:type="character" w:customStyle="1" w:styleId="CardsUnderlineChar">
    <w:name w:val="Cards + Underline Char"/>
    <w:locked/>
    <w:rsid w:val="005E4AB6"/>
  </w:style>
  <w:style w:type="paragraph" w:customStyle="1" w:styleId="CardsUnderline">
    <w:name w:val="Cards + Underline"/>
    <w:basedOn w:val="Normal"/>
    <w:next w:val="Style3"/>
    <w:qFormat/>
    <w:rsid w:val="005E4AB6"/>
    <w:pPr>
      <w:spacing w:after="0" w:line="240" w:lineRule="auto"/>
    </w:pPr>
  </w:style>
  <w:style w:type="paragraph" w:customStyle="1" w:styleId="StyleNormalWebNormalWebChar1CharNormalWebCharCharC">
    <w:name w:val="Style Normal (Web)Normal (Web) Char1 CharNormal (Web) Char Char C..."/>
    <w:basedOn w:val="Title"/>
    <w:qFormat/>
    <w:rsid w:val="005E4AB6"/>
    <w:pPr>
      <w:pBdr>
        <w:bottom w:val="none" w:sz="0" w:space="0" w:color="auto"/>
      </w:pBdr>
      <w:spacing w:after="0"/>
      <w:contextualSpacing w:val="0"/>
    </w:pPr>
    <w:rPr>
      <w:rFonts w:ascii="Georgia" w:hAnsi="Georgia"/>
      <w:bCs w:val="0"/>
      <w:u w:val="none"/>
    </w:rPr>
  </w:style>
  <w:style w:type="paragraph" w:customStyle="1" w:styleId="Reference">
    <w:name w:val="Reference"/>
    <w:qFormat/>
    <w:rsid w:val="005E4AB6"/>
    <w:pPr>
      <w:spacing w:after="200" w:line="276" w:lineRule="auto"/>
    </w:pPr>
  </w:style>
  <w:style w:type="character" w:customStyle="1" w:styleId="Debate-CardSmalltextF2Char">
    <w:name w:val="Debate- Card Small text F2 Char"/>
    <w:locked/>
    <w:rsid w:val="005E4AB6"/>
  </w:style>
  <w:style w:type="paragraph" w:customStyle="1" w:styleId="Debate-CardSmalltextF2">
    <w:name w:val="Debate- Card Small text F2"/>
    <w:basedOn w:val="Normal"/>
    <w:next w:val="Normal"/>
    <w:qFormat/>
    <w:rsid w:val="005E4AB6"/>
    <w:pPr>
      <w:spacing w:after="0" w:line="240" w:lineRule="auto"/>
    </w:pPr>
  </w:style>
  <w:style w:type="paragraph" w:customStyle="1" w:styleId="StyleHeading2Heading2Char2CharHeading2Char1CharCharHead">
    <w:name w:val="Style Heading 2Heading 2 Char2 CharHeading 2 Char1 Char CharHead..."/>
    <w:basedOn w:val="Heading2"/>
    <w:qFormat/>
    <w:rsid w:val="005E4AB6"/>
    <w:pPr>
      <w:spacing w:before="480" w:line="240" w:lineRule="auto"/>
    </w:pPr>
  </w:style>
  <w:style w:type="paragraph" w:customStyle="1" w:styleId="Blocktitle0">
    <w:name w:val="Block title"/>
    <w:basedOn w:val="Heading1"/>
    <w:next w:val="Debate-EmphasizedText-F5"/>
    <w:autoRedefine/>
    <w:qFormat/>
    <w:rsid w:val="005E4AB6"/>
    <w:pPr>
      <w:spacing w:before="480" w:line="240" w:lineRule="auto"/>
    </w:pPr>
  </w:style>
  <w:style w:type="paragraph" w:customStyle="1" w:styleId="BlockHeading1">
    <w:name w:val="Block Heading 1"/>
    <w:basedOn w:val="Normal"/>
    <w:uiPriority w:val="99"/>
    <w:qFormat/>
    <w:rsid w:val="005E4AB6"/>
    <w:pPr>
      <w:spacing w:after="0" w:line="240" w:lineRule="auto"/>
    </w:pPr>
  </w:style>
  <w:style w:type="paragraph" w:customStyle="1" w:styleId="RepeatBlockHeading">
    <w:name w:val="Repeat Block Heading"/>
    <w:basedOn w:val="Normal"/>
    <w:next w:val="Underlining"/>
    <w:uiPriority w:val="99"/>
    <w:qFormat/>
    <w:rsid w:val="005E4AB6"/>
    <w:pPr>
      <w:spacing w:after="0" w:line="240" w:lineRule="auto"/>
    </w:pPr>
  </w:style>
  <w:style w:type="character" w:customStyle="1" w:styleId="CardTagChar">
    <w:name w:val="Card Tag Char"/>
    <w:locked/>
    <w:rsid w:val="005E4AB6"/>
  </w:style>
  <w:style w:type="paragraph" w:customStyle="1" w:styleId="CardTag">
    <w:name w:val="Card Tag"/>
    <w:next w:val="CardNotUnderlined"/>
    <w:qFormat/>
    <w:rsid w:val="005E4AB6"/>
    <w:pPr>
      <w:spacing w:after="200" w:line="276" w:lineRule="auto"/>
    </w:pPr>
  </w:style>
  <w:style w:type="paragraph" w:customStyle="1" w:styleId="textsmall">
    <w:name w:val="textsmall"/>
    <w:basedOn w:val="Normal"/>
    <w:next w:val="MicroText0"/>
    <w:qFormat/>
    <w:rsid w:val="005E4AB6"/>
    <w:pPr>
      <w:spacing w:after="0" w:line="240" w:lineRule="auto"/>
    </w:pPr>
  </w:style>
  <w:style w:type="paragraph" w:customStyle="1" w:styleId="SmallCite">
    <w:name w:val="Small Cite"/>
    <w:basedOn w:val="Normal"/>
    <w:next w:val="BlockHeading1"/>
    <w:qFormat/>
    <w:rsid w:val="005E4AB6"/>
    <w:pPr>
      <w:spacing w:after="0" w:line="240" w:lineRule="auto"/>
    </w:pPr>
  </w:style>
  <w:style w:type="paragraph" w:customStyle="1" w:styleId="links1">
    <w:name w:val="links1"/>
    <w:basedOn w:val="Normal"/>
    <w:qFormat/>
    <w:rsid w:val="005E4AB6"/>
    <w:pPr>
      <w:spacing w:after="0" w:line="240" w:lineRule="auto"/>
    </w:pPr>
  </w:style>
  <w:style w:type="paragraph" w:customStyle="1" w:styleId="endtext">
    <w:name w:val="endtext"/>
    <w:basedOn w:val="Normal"/>
    <w:next w:val="CardTag"/>
    <w:qFormat/>
    <w:rsid w:val="005E4AB6"/>
    <w:pPr>
      <w:spacing w:after="0" w:line="240" w:lineRule="auto"/>
    </w:pPr>
  </w:style>
  <w:style w:type="paragraph" w:customStyle="1" w:styleId="g">
    <w:name w:val="g"/>
    <w:basedOn w:val="Normal"/>
    <w:next w:val="Paste"/>
    <w:qFormat/>
    <w:rsid w:val="005E4AB6"/>
    <w:pPr>
      <w:spacing w:after="0" w:line="240" w:lineRule="auto"/>
    </w:pPr>
  </w:style>
  <w:style w:type="paragraph" w:customStyle="1" w:styleId="Repeatheader">
    <w:name w:val="Repeat header"/>
    <w:basedOn w:val="Normal"/>
    <w:next w:val="noindent"/>
    <w:autoRedefine/>
    <w:qFormat/>
    <w:rsid w:val="005E4AB6"/>
    <w:pPr>
      <w:spacing w:after="0" w:line="240" w:lineRule="auto"/>
    </w:pPr>
  </w:style>
  <w:style w:type="paragraph" w:customStyle="1" w:styleId="StyleCardNotUnderlined8pt">
    <w:name w:val="Style Card Not Underlined + 8 pt"/>
    <w:basedOn w:val="Debate-CardTextUnderlined-F3"/>
    <w:next w:val="endtext"/>
    <w:qFormat/>
    <w:rsid w:val="005E4AB6"/>
    <w:pPr>
      <w:spacing w:after="0"/>
      <w:contextualSpacing w:val="0"/>
    </w:pPr>
    <w:rPr>
      <w:rFonts w:cstheme="minorBidi"/>
      <w:u w:val="none"/>
    </w:rPr>
  </w:style>
  <w:style w:type="paragraph" w:customStyle="1" w:styleId="CardNotUnderlined3">
    <w:name w:val="Card Not Underlined 3"/>
    <w:basedOn w:val="Debate-CardTextUnderlined-F3"/>
    <w:qFormat/>
    <w:rsid w:val="005E4AB6"/>
    <w:pPr>
      <w:spacing w:after="0"/>
      <w:contextualSpacing w:val="0"/>
    </w:pPr>
    <w:rPr>
      <w:rFonts w:cstheme="minorBidi"/>
      <w:u w:val="none"/>
    </w:rPr>
  </w:style>
  <w:style w:type="paragraph" w:customStyle="1" w:styleId="CardNotUnderlinedFinal">
    <w:name w:val="Card Not Underlined Final"/>
    <w:next w:val="g"/>
    <w:qFormat/>
    <w:rsid w:val="005E4AB6"/>
  </w:style>
  <w:style w:type="paragraph" w:customStyle="1" w:styleId="Numbering">
    <w:name w:val="Numbering"/>
    <w:basedOn w:val="Normal"/>
    <w:next w:val="Normal"/>
    <w:qFormat/>
    <w:rsid w:val="005E4AB6"/>
    <w:pPr>
      <w:spacing w:after="0" w:line="240" w:lineRule="auto"/>
    </w:pPr>
  </w:style>
  <w:style w:type="paragraph" w:customStyle="1" w:styleId="Un-IndexedHeading">
    <w:name w:val="Un-Indexed Heading"/>
    <w:basedOn w:val="Heading1"/>
    <w:next w:val="Normal"/>
    <w:qFormat/>
    <w:rsid w:val="005E4AB6"/>
    <w:pPr>
      <w:spacing w:before="480" w:line="240" w:lineRule="auto"/>
    </w:pPr>
  </w:style>
  <w:style w:type="paragraph" w:customStyle="1" w:styleId="Circle">
    <w:name w:val="Circle"/>
    <w:basedOn w:val="Normal"/>
    <w:next w:val="Normal"/>
    <w:qFormat/>
    <w:rsid w:val="005E4AB6"/>
    <w:pPr>
      <w:spacing w:after="0" w:line="240" w:lineRule="auto"/>
    </w:pPr>
  </w:style>
  <w:style w:type="paragraph" w:customStyle="1" w:styleId="PageHeader">
    <w:name w:val="Page Header"/>
    <w:basedOn w:val="Normal"/>
    <w:next w:val="CardNotUnderlined3"/>
    <w:link w:val="PageHeaderChar"/>
    <w:qFormat/>
    <w:rsid w:val="005E4AB6"/>
    <w:pPr>
      <w:spacing w:after="0" w:line="240" w:lineRule="auto"/>
    </w:pPr>
  </w:style>
  <w:style w:type="paragraph" w:customStyle="1" w:styleId="IndentedLettering">
    <w:name w:val="Indented Lettering"/>
    <w:next w:val="Normal"/>
    <w:qFormat/>
    <w:rsid w:val="005E4AB6"/>
  </w:style>
  <w:style w:type="paragraph" w:customStyle="1" w:styleId="Lettering">
    <w:name w:val="Lettering"/>
    <w:next w:val="Normal"/>
    <w:qFormat/>
    <w:rsid w:val="005E4AB6"/>
  </w:style>
  <w:style w:type="paragraph" w:customStyle="1" w:styleId="FileName">
    <w:name w:val="File Name"/>
    <w:basedOn w:val="Normal"/>
    <w:next w:val="Normal"/>
    <w:qFormat/>
    <w:rsid w:val="005E4AB6"/>
    <w:pPr>
      <w:spacing w:after="0" w:line="240" w:lineRule="auto"/>
    </w:pPr>
  </w:style>
  <w:style w:type="paragraph" w:customStyle="1" w:styleId="Pagination">
    <w:name w:val="Pagination"/>
    <w:basedOn w:val="Normal"/>
    <w:next w:val="Normal"/>
    <w:qFormat/>
    <w:rsid w:val="005E4AB6"/>
    <w:pPr>
      <w:spacing w:after="0" w:line="240" w:lineRule="auto"/>
    </w:pPr>
  </w:style>
  <w:style w:type="paragraph" w:customStyle="1" w:styleId="IndentedNumbering">
    <w:name w:val="Indented Numbering"/>
    <w:basedOn w:val="CardNotUnderlinedFinal"/>
    <w:next w:val="Normal"/>
    <w:qFormat/>
    <w:rsid w:val="005E4AB6"/>
  </w:style>
  <w:style w:type="paragraph" w:customStyle="1" w:styleId="CardContinued1">
    <w:name w:val="Card Continued 1"/>
    <w:basedOn w:val="Normal"/>
    <w:next w:val="Normal"/>
    <w:qFormat/>
    <w:rsid w:val="005E4AB6"/>
    <w:pPr>
      <w:spacing w:after="0" w:line="240" w:lineRule="auto"/>
    </w:pPr>
  </w:style>
  <w:style w:type="paragraph" w:customStyle="1" w:styleId="CardContinued2">
    <w:name w:val="Card Continued 2"/>
    <w:basedOn w:val="Circle"/>
    <w:next w:val="Normal"/>
    <w:qFormat/>
    <w:rsid w:val="005E4AB6"/>
  </w:style>
  <w:style w:type="paragraph" w:customStyle="1" w:styleId="Clearformatting">
    <w:name w:val="Clear formatting"/>
    <w:basedOn w:val="Normal"/>
    <w:next w:val="IndentedLettering"/>
    <w:qFormat/>
    <w:rsid w:val="005E4AB6"/>
    <w:pPr>
      <w:spacing w:after="0" w:line="240" w:lineRule="auto"/>
    </w:pPr>
  </w:style>
  <w:style w:type="paragraph" w:customStyle="1" w:styleId="SmallCardText">
    <w:name w:val="Small Card Text"/>
    <w:basedOn w:val="Lettering"/>
    <w:next w:val="FileName"/>
    <w:qFormat/>
    <w:rsid w:val="005E4AB6"/>
  </w:style>
  <w:style w:type="paragraph" w:customStyle="1" w:styleId="TAGFONT">
    <w:name w:val="TAG FONT"/>
    <w:basedOn w:val="Normal"/>
    <w:next w:val="Pagination"/>
    <w:autoRedefine/>
    <w:qFormat/>
    <w:rsid w:val="005E4AB6"/>
    <w:pPr>
      <w:spacing w:after="0" w:line="240" w:lineRule="auto"/>
    </w:pPr>
  </w:style>
  <w:style w:type="character" w:customStyle="1" w:styleId="LanguageStrikeChar">
    <w:name w:val="Language Strike Char"/>
    <w:locked/>
    <w:rsid w:val="005E4AB6"/>
  </w:style>
  <w:style w:type="paragraph" w:customStyle="1" w:styleId="LanguageStrike">
    <w:name w:val="Language Strike"/>
    <w:basedOn w:val="Normal"/>
    <w:next w:val="Normal"/>
    <w:uiPriority w:val="99"/>
    <w:qFormat/>
    <w:rsid w:val="005E4AB6"/>
    <w:pPr>
      <w:spacing w:after="0" w:line="240" w:lineRule="auto"/>
    </w:pPr>
  </w:style>
  <w:style w:type="character" w:customStyle="1" w:styleId="8pointChar">
    <w:name w:val="8 point Char"/>
    <w:locked/>
    <w:rsid w:val="005E4AB6"/>
  </w:style>
  <w:style w:type="paragraph" w:customStyle="1" w:styleId="8point">
    <w:name w:val="8 point"/>
    <w:basedOn w:val="Normal"/>
    <w:next w:val="fullstory"/>
    <w:qFormat/>
    <w:rsid w:val="005E4AB6"/>
    <w:pPr>
      <w:spacing w:after="0" w:line="240" w:lineRule="auto"/>
    </w:pPr>
  </w:style>
  <w:style w:type="character" w:customStyle="1" w:styleId="citationunderlineChar">
    <w:name w:val="citation/underline Char"/>
    <w:locked/>
    <w:rsid w:val="005E4AB6"/>
  </w:style>
  <w:style w:type="paragraph" w:customStyle="1" w:styleId="citationunderline">
    <w:name w:val="citation/underline"/>
    <w:autoRedefine/>
    <w:qFormat/>
    <w:rsid w:val="005E4AB6"/>
    <w:pPr>
      <w:spacing w:after="200" w:line="276" w:lineRule="auto"/>
    </w:pPr>
  </w:style>
  <w:style w:type="paragraph" w:customStyle="1" w:styleId="Style60">
    <w:name w:val="Style 6"/>
    <w:next w:val="8point"/>
    <w:qFormat/>
    <w:rsid w:val="005E4AB6"/>
    <w:pPr>
      <w:spacing w:after="200" w:line="276" w:lineRule="auto"/>
    </w:pPr>
  </w:style>
  <w:style w:type="paragraph" w:customStyle="1" w:styleId="Citation-Complete">
    <w:name w:val="Citation - Complete"/>
    <w:basedOn w:val="Normal"/>
    <w:next w:val="Lettering"/>
    <w:link w:val="Citation-CompleteChar"/>
    <w:autoRedefine/>
    <w:qFormat/>
    <w:rsid w:val="005E4AB6"/>
    <w:pPr>
      <w:spacing w:after="0" w:line="240" w:lineRule="auto"/>
    </w:pPr>
  </w:style>
  <w:style w:type="paragraph" w:customStyle="1" w:styleId="Citation-FirstLine">
    <w:name w:val="Citation - First Line"/>
    <w:basedOn w:val="Normal"/>
    <w:next w:val="Style4"/>
    <w:autoRedefine/>
    <w:qFormat/>
    <w:rsid w:val="005E4AB6"/>
    <w:pPr>
      <w:spacing w:after="0" w:line="240" w:lineRule="auto"/>
    </w:pPr>
  </w:style>
  <w:style w:type="character" w:customStyle="1" w:styleId="DateCitesAuthorCharChar">
    <w:name w:val="DateCitesAuthor Char Char"/>
    <w:locked/>
    <w:rsid w:val="005E4AB6"/>
  </w:style>
  <w:style w:type="paragraph" w:customStyle="1" w:styleId="DateCitesAuthorChar">
    <w:name w:val="DateCitesAuthor Char"/>
    <w:basedOn w:val="Normal"/>
    <w:qFormat/>
    <w:rsid w:val="005E4AB6"/>
    <w:pPr>
      <w:spacing w:after="0" w:line="240" w:lineRule="auto"/>
    </w:pPr>
  </w:style>
  <w:style w:type="paragraph" w:customStyle="1" w:styleId="articlebodynormaltext">
    <w:name w:val="articlebody_normaltext"/>
    <w:basedOn w:val="Normal"/>
    <w:next w:val="Citation-Complete"/>
    <w:qFormat/>
    <w:rsid w:val="005E4AB6"/>
    <w:pPr>
      <w:spacing w:after="0" w:line="240" w:lineRule="auto"/>
    </w:pPr>
  </w:style>
  <w:style w:type="paragraph" w:customStyle="1" w:styleId="2909F619802848F09E01365C32F34654">
    <w:name w:val="2909F619802848F09E01365C32F34654"/>
    <w:next w:val="Citation-FirstLine"/>
    <w:uiPriority w:val="99"/>
    <w:qFormat/>
    <w:rsid w:val="005E4AB6"/>
    <w:pPr>
      <w:spacing w:after="200" w:line="276" w:lineRule="auto"/>
    </w:pPr>
  </w:style>
  <w:style w:type="paragraph" w:customStyle="1" w:styleId="D345FF3D873148C5AE3FBF3267827368">
    <w:name w:val="D345FF3D873148C5AE3FBF3267827368"/>
    <w:uiPriority w:val="99"/>
    <w:qFormat/>
    <w:rsid w:val="005E4AB6"/>
    <w:pPr>
      <w:spacing w:after="200" w:line="276" w:lineRule="auto"/>
    </w:pPr>
  </w:style>
  <w:style w:type="paragraph" w:customStyle="1" w:styleId="targetcaption">
    <w:name w:val="targetcaption"/>
    <w:basedOn w:val="Normal"/>
    <w:next w:val="2909F619802848F09E01365C32F34654"/>
    <w:qFormat/>
    <w:rsid w:val="005E4AB6"/>
    <w:pPr>
      <w:spacing w:after="0" w:line="240" w:lineRule="auto"/>
    </w:pPr>
  </w:style>
  <w:style w:type="paragraph" w:customStyle="1" w:styleId="Tag12">
    <w:name w:val="Tag12"/>
    <w:basedOn w:val="Normal"/>
    <w:next w:val="Smalltext"/>
    <w:qFormat/>
    <w:rsid w:val="005E4AB6"/>
    <w:pPr>
      <w:spacing w:after="0" w:line="240" w:lineRule="auto"/>
    </w:pPr>
  </w:style>
  <w:style w:type="character" w:customStyle="1" w:styleId="StyleStyle411pt1Char">
    <w:name w:val="Style Style4 + 11 pt1 Char"/>
    <w:locked/>
    <w:rsid w:val="005E4AB6"/>
  </w:style>
  <w:style w:type="paragraph" w:customStyle="1" w:styleId="StyleStyle411pt1">
    <w:name w:val="Style Style4 + 11 pt1"/>
    <w:basedOn w:val="Normal"/>
    <w:next w:val="cards0"/>
    <w:qFormat/>
    <w:rsid w:val="005E4AB6"/>
    <w:pPr>
      <w:spacing w:after="0" w:line="240" w:lineRule="auto"/>
    </w:pPr>
  </w:style>
  <w:style w:type="paragraph" w:customStyle="1" w:styleId="CM5">
    <w:name w:val="CM5"/>
    <w:basedOn w:val="Normal"/>
    <w:qFormat/>
    <w:rsid w:val="005E4AB6"/>
    <w:pPr>
      <w:spacing w:after="0" w:line="240" w:lineRule="auto"/>
    </w:pPr>
  </w:style>
  <w:style w:type="paragraph" w:customStyle="1" w:styleId="CM9">
    <w:name w:val="CM9"/>
    <w:basedOn w:val="Normal"/>
    <w:uiPriority w:val="99"/>
    <w:qFormat/>
    <w:rsid w:val="005E4AB6"/>
    <w:pPr>
      <w:spacing w:after="0" w:line="240" w:lineRule="auto"/>
    </w:pPr>
  </w:style>
  <w:style w:type="paragraph" w:customStyle="1" w:styleId="CM6">
    <w:name w:val="CM6"/>
    <w:basedOn w:val="Normal"/>
    <w:uiPriority w:val="99"/>
    <w:qFormat/>
    <w:rsid w:val="005E4AB6"/>
    <w:pPr>
      <w:spacing w:after="0" w:line="240" w:lineRule="auto"/>
    </w:pPr>
  </w:style>
  <w:style w:type="paragraph" w:customStyle="1" w:styleId="boldness">
    <w:name w:val="boldness"/>
    <w:basedOn w:val="Normal"/>
    <w:next w:val="TagCite"/>
    <w:qFormat/>
    <w:rsid w:val="005E4AB6"/>
    <w:pPr>
      <w:spacing w:after="0" w:line="240" w:lineRule="auto"/>
    </w:pPr>
  </w:style>
  <w:style w:type="character" w:customStyle="1" w:styleId="UnderlineCardChar0">
    <w:name w:val="UnderlineCard Char"/>
    <w:locked/>
    <w:rsid w:val="005E4AB6"/>
  </w:style>
  <w:style w:type="paragraph" w:customStyle="1" w:styleId="UnderlineCard0">
    <w:name w:val="UnderlineCard"/>
    <w:basedOn w:val="Heading4"/>
    <w:next w:val="CM6"/>
    <w:qFormat/>
    <w:rsid w:val="005E4AB6"/>
    <w:pPr>
      <w:spacing w:before="200" w:line="240" w:lineRule="auto"/>
    </w:pPr>
    <w:rPr>
      <w:iCs w:val="0"/>
      <w:sz w:val="22"/>
    </w:rPr>
  </w:style>
  <w:style w:type="paragraph" w:customStyle="1" w:styleId="CM21">
    <w:name w:val="CM21"/>
    <w:basedOn w:val="Normal"/>
    <w:uiPriority w:val="99"/>
    <w:qFormat/>
    <w:rsid w:val="005E4AB6"/>
    <w:pPr>
      <w:spacing w:after="0" w:line="240" w:lineRule="auto"/>
    </w:pPr>
  </w:style>
  <w:style w:type="paragraph" w:customStyle="1" w:styleId="CM22">
    <w:name w:val="CM22"/>
    <w:basedOn w:val="Normal"/>
    <w:uiPriority w:val="99"/>
    <w:qFormat/>
    <w:rsid w:val="005E4AB6"/>
    <w:pPr>
      <w:spacing w:after="0" w:line="240" w:lineRule="auto"/>
    </w:pPr>
  </w:style>
  <w:style w:type="paragraph" w:customStyle="1" w:styleId="CM4">
    <w:name w:val="CM4"/>
    <w:basedOn w:val="Normal"/>
    <w:uiPriority w:val="99"/>
    <w:qFormat/>
    <w:rsid w:val="005E4AB6"/>
    <w:pPr>
      <w:spacing w:after="0" w:line="240" w:lineRule="auto"/>
    </w:pPr>
  </w:style>
  <w:style w:type="paragraph" w:customStyle="1" w:styleId="Pa10">
    <w:name w:val="Pa10"/>
    <w:basedOn w:val="Normal"/>
    <w:uiPriority w:val="99"/>
    <w:qFormat/>
    <w:rsid w:val="005E4AB6"/>
    <w:pPr>
      <w:spacing w:after="0" w:line="240" w:lineRule="auto"/>
    </w:pPr>
  </w:style>
  <w:style w:type="paragraph" w:customStyle="1" w:styleId="Pa31">
    <w:name w:val="Pa3+1"/>
    <w:basedOn w:val="Normal"/>
    <w:uiPriority w:val="99"/>
    <w:qFormat/>
    <w:rsid w:val="005E4AB6"/>
    <w:pPr>
      <w:spacing w:after="0" w:line="240" w:lineRule="auto"/>
    </w:pPr>
  </w:style>
  <w:style w:type="paragraph" w:customStyle="1" w:styleId="Pa1">
    <w:name w:val="Pa1"/>
    <w:basedOn w:val="Normal"/>
    <w:qFormat/>
    <w:rsid w:val="005E4AB6"/>
    <w:pPr>
      <w:spacing w:after="0" w:line="240" w:lineRule="auto"/>
    </w:pPr>
  </w:style>
  <w:style w:type="paragraph" w:customStyle="1" w:styleId="Pa2">
    <w:name w:val="Pa2"/>
    <w:basedOn w:val="Normal"/>
    <w:uiPriority w:val="99"/>
    <w:qFormat/>
    <w:rsid w:val="005E4AB6"/>
    <w:pPr>
      <w:spacing w:after="0" w:line="240" w:lineRule="auto"/>
    </w:pPr>
  </w:style>
  <w:style w:type="paragraph" w:customStyle="1" w:styleId="FreeFormA">
    <w:name w:val="Free Form A"/>
    <w:next w:val="Pa10"/>
    <w:uiPriority w:val="99"/>
    <w:qFormat/>
    <w:rsid w:val="005E4AB6"/>
    <w:pPr>
      <w:spacing w:after="200" w:line="276" w:lineRule="auto"/>
    </w:pPr>
  </w:style>
  <w:style w:type="paragraph" w:customStyle="1" w:styleId="H4Tag">
    <w:name w:val="H4 (Tag)"/>
    <w:basedOn w:val="Normal"/>
    <w:next w:val="Pa31"/>
    <w:qFormat/>
    <w:rsid w:val="005E4AB6"/>
    <w:pPr>
      <w:spacing w:after="0" w:line="240" w:lineRule="auto"/>
    </w:pPr>
  </w:style>
  <w:style w:type="character" w:customStyle="1" w:styleId="CardUpSize-LightChar">
    <w:name w:val="CardUpSize - Light Char"/>
    <w:basedOn w:val="DefaultParagraphFont"/>
    <w:locked/>
    <w:rsid w:val="005E4AB6"/>
  </w:style>
  <w:style w:type="paragraph" w:customStyle="1" w:styleId="CardUpSize-Light">
    <w:name w:val="CardUpSize - Light"/>
    <w:basedOn w:val="Normal"/>
    <w:next w:val="Pa2"/>
    <w:qFormat/>
    <w:rsid w:val="005E4AB6"/>
    <w:pPr>
      <w:spacing w:after="0" w:line="240" w:lineRule="auto"/>
    </w:pPr>
  </w:style>
  <w:style w:type="character" w:customStyle="1" w:styleId="CiteCardUpSize-HeavyChar">
    <w:name w:val="Cite // CardUpSize - Heavy Char"/>
    <w:basedOn w:val="DefaultParagraphFont"/>
    <w:locked/>
    <w:rsid w:val="005E4AB6"/>
  </w:style>
  <w:style w:type="paragraph" w:customStyle="1" w:styleId="CiteCardUpSize-Heavy">
    <w:name w:val="Cite // CardUpSize - Heavy"/>
    <w:basedOn w:val="Normal"/>
    <w:next w:val="H4Tag"/>
    <w:qFormat/>
    <w:rsid w:val="005E4AB6"/>
    <w:pPr>
      <w:spacing w:after="0" w:line="240" w:lineRule="auto"/>
    </w:pPr>
  </w:style>
  <w:style w:type="character" w:customStyle="1" w:styleId="HotRouteCharCharCharCharCharChar">
    <w:name w:val="Hot Route! Char Char Char Char Char Char"/>
    <w:locked/>
    <w:rsid w:val="005E4AB6"/>
  </w:style>
  <w:style w:type="paragraph" w:customStyle="1" w:styleId="HotRouteCharCharCharCharChar">
    <w:name w:val="Hot Route! Char Char Char Char Char"/>
    <w:basedOn w:val="Normal"/>
    <w:next w:val="CardUpSize-Light"/>
    <w:qFormat/>
    <w:rsid w:val="005E4AB6"/>
    <w:pPr>
      <w:spacing w:after="0" w:line="240" w:lineRule="auto"/>
    </w:pPr>
  </w:style>
  <w:style w:type="character" w:customStyle="1" w:styleId="SmallTextCharCharCharChar">
    <w:name w:val="Small Text Char Char Char Char"/>
    <w:locked/>
    <w:rsid w:val="005E4AB6"/>
  </w:style>
  <w:style w:type="paragraph" w:customStyle="1" w:styleId="SmallTextCharCharChar">
    <w:name w:val="Small Text Char Char Char"/>
    <w:basedOn w:val="Normal"/>
    <w:next w:val="CiteCardUpSize-Heavy"/>
    <w:qFormat/>
    <w:rsid w:val="005E4AB6"/>
    <w:pPr>
      <w:spacing w:after="0" w:line="240" w:lineRule="auto"/>
    </w:pPr>
  </w:style>
  <w:style w:type="character" w:customStyle="1" w:styleId="UnderlineCharCharCharCharCharCharCharChar">
    <w:name w:val="Underline Char Char Char Char Char Char Char Char"/>
    <w:basedOn w:val="DefaultParagraphFont"/>
    <w:locked/>
    <w:rsid w:val="005E4AB6"/>
  </w:style>
  <w:style w:type="paragraph" w:customStyle="1" w:styleId="UnderlineCharCharCharCharCharCharChar">
    <w:name w:val="Underline Char Char Char Char Char Char Char"/>
    <w:basedOn w:val="Normal"/>
    <w:qFormat/>
    <w:rsid w:val="005E4AB6"/>
    <w:pPr>
      <w:spacing w:after="0" w:line="240" w:lineRule="auto"/>
    </w:pPr>
  </w:style>
  <w:style w:type="character" w:customStyle="1" w:styleId="SmalltextCharCharCharChar0">
    <w:name w:val="Small text Char Char Char Char"/>
    <w:basedOn w:val="DefaultParagraphFont"/>
    <w:locked/>
    <w:rsid w:val="005E4AB6"/>
  </w:style>
  <w:style w:type="paragraph" w:customStyle="1" w:styleId="SmalltextCharCharChar0">
    <w:name w:val="Small text Char Char Char"/>
    <w:basedOn w:val="Normal"/>
    <w:next w:val="Analytics"/>
    <w:qFormat/>
    <w:rsid w:val="005E4AB6"/>
    <w:pPr>
      <w:spacing w:after="0" w:line="240" w:lineRule="auto"/>
    </w:pPr>
  </w:style>
  <w:style w:type="paragraph" w:customStyle="1" w:styleId="Tagandcite">
    <w:name w:val="Tag and cite"/>
    <w:basedOn w:val="Normal"/>
    <w:uiPriority w:val="99"/>
    <w:qFormat/>
    <w:rsid w:val="005E4AB6"/>
    <w:pPr>
      <w:spacing w:after="0" w:line="240" w:lineRule="auto"/>
    </w:pPr>
  </w:style>
  <w:style w:type="paragraph" w:customStyle="1" w:styleId="Textbody">
    <w:name w:val="Text body"/>
    <w:basedOn w:val="SmalltextCharCharChar0"/>
    <w:next w:val="WW-Default"/>
    <w:qFormat/>
    <w:rsid w:val="005E4AB6"/>
  </w:style>
  <w:style w:type="paragraph" w:customStyle="1" w:styleId="comments">
    <w:name w:val="comments"/>
    <w:basedOn w:val="Normal"/>
    <w:next w:val="Standard"/>
    <w:qFormat/>
    <w:rsid w:val="005E4AB6"/>
    <w:pPr>
      <w:spacing w:after="0" w:line="240" w:lineRule="auto"/>
    </w:pPr>
  </w:style>
  <w:style w:type="paragraph" w:customStyle="1" w:styleId="Default1">
    <w:name w:val="Default1"/>
    <w:basedOn w:val="Normal"/>
    <w:uiPriority w:val="99"/>
    <w:qFormat/>
    <w:rsid w:val="005E4AB6"/>
    <w:pPr>
      <w:spacing w:after="0" w:line="240" w:lineRule="auto"/>
    </w:pPr>
  </w:style>
  <w:style w:type="paragraph" w:customStyle="1" w:styleId="NFAPWPheader">
    <w:name w:val="NFAP WP header"/>
    <w:basedOn w:val="Normal"/>
    <w:uiPriority w:val="99"/>
    <w:qFormat/>
    <w:rsid w:val="005E4AB6"/>
    <w:pPr>
      <w:spacing w:after="0" w:line="240" w:lineRule="auto"/>
    </w:pPr>
  </w:style>
  <w:style w:type="character" w:customStyle="1" w:styleId="UnderlinedCardTextChar">
    <w:name w:val="Underlined Card Text Char"/>
    <w:locked/>
    <w:rsid w:val="005E4AB6"/>
  </w:style>
  <w:style w:type="paragraph" w:customStyle="1" w:styleId="UnderlinedCardText">
    <w:name w:val="Underlined Card Text"/>
    <w:basedOn w:val="Normal"/>
    <w:next w:val="Circled"/>
    <w:qFormat/>
    <w:rsid w:val="005E4AB6"/>
    <w:pPr>
      <w:spacing w:after="0" w:line="240" w:lineRule="auto"/>
    </w:pPr>
  </w:style>
  <w:style w:type="character" w:customStyle="1" w:styleId="cardtextemphasisChar">
    <w:name w:val="card text emphasis Char"/>
    <w:locked/>
    <w:rsid w:val="005E4AB6"/>
  </w:style>
  <w:style w:type="paragraph" w:customStyle="1" w:styleId="cardtextemphasis">
    <w:name w:val="card text emphasis"/>
    <w:basedOn w:val="Circled"/>
    <w:next w:val="MinimizedText"/>
    <w:qFormat/>
    <w:rsid w:val="005E4AB6"/>
    <w:pPr>
      <w:spacing w:line="240" w:lineRule="auto"/>
    </w:pPr>
    <w:rPr>
      <w:rFonts w:eastAsiaTheme="minorHAnsi"/>
      <w:b w:val="0"/>
      <w:szCs w:val="22"/>
      <w:u w:val="none"/>
    </w:rPr>
  </w:style>
  <w:style w:type="character" w:customStyle="1" w:styleId="CiteCharCharChar">
    <w:name w:val="Cite Char Char Char"/>
    <w:locked/>
    <w:rsid w:val="005E4AB6"/>
  </w:style>
  <w:style w:type="paragraph" w:customStyle="1" w:styleId="CiteCharChar">
    <w:name w:val="Cite Char Char"/>
    <w:basedOn w:val="Normal"/>
    <w:next w:val="Normal"/>
    <w:qFormat/>
    <w:rsid w:val="005E4AB6"/>
    <w:pPr>
      <w:spacing w:after="0" w:line="240" w:lineRule="auto"/>
    </w:pPr>
  </w:style>
  <w:style w:type="character" w:customStyle="1" w:styleId="CiteCardChar">
    <w:name w:val="Cite_Card Char"/>
    <w:locked/>
    <w:rsid w:val="005E4AB6"/>
  </w:style>
  <w:style w:type="paragraph" w:customStyle="1" w:styleId="CiteCard">
    <w:name w:val="Cite_Card"/>
    <w:next w:val="CiteCharChar"/>
    <w:qFormat/>
    <w:rsid w:val="005E4AB6"/>
    <w:pPr>
      <w:spacing w:after="200" w:line="276" w:lineRule="auto"/>
    </w:pPr>
  </w:style>
  <w:style w:type="character" w:customStyle="1" w:styleId="BoldandUnderlineCharChar2">
    <w:name w:val="Bold and Underline Char Char2"/>
    <w:locked/>
    <w:rsid w:val="005E4AB6"/>
  </w:style>
  <w:style w:type="paragraph" w:customStyle="1" w:styleId="BoldandUnderlineChar">
    <w:name w:val="Bold and Underline Char"/>
    <w:basedOn w:val="Normal"/>
    <w:next w:val="UnreadText"/>
    <w:qFormat/>
    <w:rsid w:val="005E4AB6"/>
    <w:pPr>
      <w:spacing w:after="0" w:line="240" w:lineRule="auto"/>
    </w:pPr>
  </w:style>
  <w:style w:type="paragraph" w:customStyle="1" w:styleId="CiteCardCharChar">
    <w:name w:val="Cite_Card Char Char"/>
    <w:autoRedefine/>
    <w:qFormat/>
    <w:rsid w:val="005E4AB6"/>
    <w:pPr>
      <w:spacing w:after="200" w:line="276" w:lineRule="auto"/>
    </w:pPr>
  </w:style>
  <w:style w:type="character" w:customStyle="1" w:styleId="CiteCardCharCharCharChar">
    <w:name w:val="Cite_Card Char Char Char Char"/>
    <w:locked/>
    <w:rsid w:val="005E4AB6"/>
  </w:style>
  <w:style w:type="paragraph" w:customStyle="1" w:styleId="CiteCardCharCharChar">
    <w:name w:val="Cite_Card Char Char Char"/>
    <w:qFormat/>
    <w:rsid w:val="005E4AB6"/>
    <w:pPr>
      <w:spacing w:after="200" w:line="276" w:lineRule="auto"/>
    </w:pPr>
  </w:style>
  <w:style w:type="paragraph" w:customStyle="1" w:styleId="heading0">
    <w:name w:val="heading"/>
    <w:basedOn w:val="Normal"/>
    <w:next w:val="BoldandUnderlineChar"/>
    <w:qFormat/>
    <w:rsid w:val="005E4AB6"/>
    <w:pPr>
      <w:spacing w:after="0" w:line="240" w:lineRule="auto"/>
    </w:pPr>
  </w:style>
  <w:style w:type="character" w:customStyle="1" w:styleId="LittleChar">
    <w:name w:val="Little Char"/>
    <w:locked/>
    <w:rsid w:val="005E4AB6"/>
  </w:style>
  <w:style w:type="paragraph" w:customStyle="1" w:styleId="Little">
    <w:name w:val="Little"/>
    <w:basedOn w:val="Normal"/>
    <w:qFormat/>
    <w:rsid w:val="005E4AB6"/>
    <w:pPr>
      <w:spacing w:after="0" w:line="240" w:lineRule="auto"/>
    </w:pPr>
  </w:style>
  <w:style w:type="character" w:customStyle="1" w:styleId="DebateHeaderChar">
    <w:name w:val="Debate Header Char"/>
    <w:locked/>
    <w:rsid w:val="005E4AB6"/>
  </w:style>
  <w:style w:type="paragraph" w:customStyle="1" w:styleId="DebateHeader">
    <w:name w:val="Debate Header"/>
    <w:basedOn w:val="Normal"/>
    <w:next w:val="Normal"/>
    <w:autoRedefine/>
    <w:uiPriority w:val="99"/>
    <w:qFormat/>
    <w:rsid w:val="005E4AB6"/>
    <w:pPr>
      <w:spacing w:after="0" w:line="240" w:lineRule="auto"/>
    </w:pPr>
  </w:style>
  <w:style w:type="paragraph" w:customStyle="1" w:styleId="articletitle0">
    <w:name w:val="article_title"/>
    <w:basedOn w:val="Normal"/>
    <w:qFormat/>
    <w:rsid w:val="005E4AB6"/>
    <w:pPr>
      <w:spacing w:after="0" w:line="240" w:lineRule="auto"/>
    </w:pPr>
  </w:style>
  <w:style w:type="character" w:customStyle="1" w:styleId="UnhighlightedChar">
    <w:name w:val="Unhighlighted Char"/>
    <w:locked/>
    <w:rsid w:val="005E4AB6"/>
  </w:style>
  <w:style w:type="paragraph" w:customStyle="1" w:styleId="Unhighlighted">
    <w:name w:val="Unhighlighted"/>
    <w:basedOn w:val="Normal"/>
    <w:next w:val="TagCite1"/>
    <w:autoRedefine/>
    <w:qFormat/>
    <w:rsid w:val="005E4AB6"/>
    <w:pPr>
      <w:spacing w:after="0" w:line="240" w:lineRule="auto"/>
    </w:pPr>
  </w:style>
  <w:style w:type="paragraph" w:customStyle="1" w:styleId="Caption1">
    <w:name w:val="Caption1"/>
    <w:basedOn w:val="Normal"/>
    <w:qFormat/>
    <w:rsid w:val="005E4AB6"/>
    <w:pPr>
      <w:spacing w:after="0" w:line="240" w:lineRule="auto"/>
    </w:pPr>
  </w:style>
  <w:style w:type="character" w:customStyle="1" w:styleId="StylecardUnderlineChar">
    <w:name w:val="Style card + Underline Char"/>
    <w:locked/>
    <w:rsid w:val="005E4AB6"/>
  </w:style>
  <w:style w:type="paragraph" w:customStyle="1" w:styleId="StylecardUnderline">
    <w:name w:val="Style card + Underline"/>
    <w:basedOn w:val="CiteSpacing"/>
    <w:next w:val="Unhighlighted"/>
    <w:qFormat/>
    <w:rsid w:val="005E4AB6"/>
    <w:pPr>
      <w:spacing w:line="240" w:lineRule="auto"/>
    </w:pPr>
  </w:style>
  <w:style w:type="paragraph" w:customStyle="1" w:styleId="TagF3">
    <w:name w:val="Tag (F3)"/>
    <w:next w:val="Caption1"/>
    <w:qFormat/>
    <w:rsid w:val="005E4AB6"/>
    <w:pPr>
      <w:spacing w:after="200" w:line="276" w:lineRule="auto"/>
    </w:pPr>
  </w:style>
  <w:style w:type="paragraph" w:customStyle="1" w:styleId="i1">
    <w:name w:val="i1"/>
    <w:basedOn w:val="Normal"/>
    <w:uiPriority w:val="99"/>
    <w:qFormat/>
    <w:rsid w:val="005E4AB6"/>
    <w:pPr>
      <w:spacing w:after="0" w:line="240" w:lineRule="auto"/>
    </w:pPr>
  </w:style>
  <w:style w:type="paragraph" w:customStyle="1" w:styleId="style14">
    <w:name w:val="style14"/>
    <w:basedOn w:val="Normal"/>
    <w:next w:val="Heading1"/>
    <w:qFormat/>
    <w:rsid w:val="005E4AB6"/>
    <w:pPr>
      <w:spacing w:after="0" w:line="240" w:lineRule="auto"/>
    </w:pPr>
  </w:style>
  <w:style w:type="paragraph" w:customStyle="1" w:styleId="CardTagCite1Char">
    <w:name w:val="Card Tag + Cite #1 Char"/>
    <w:basedOn w:val="Normal"/>
    <w:qFormat/>
    <w:rsid w:val="005E4AB6"/>
    <w:pPr>
      <w:spacing w:after="0" w:line="240" w:lineRule="auto"/>
    </w:pPr>
  </w:style>
  <w:style w:type="paragraph" w:customStyle="1" w:styleId="articlebody">
    <w:name w:val="articlebody"/>
    <w:basedOn w:val="Normal"/>
    <w:next w:val="i1"/>
    <w:qFormat/>
    <w:rsid w:val="005E4AB6"/>
    <w:pPr>
      <w:spacing w:after="0" w:line="240" w:lineRule="auto"/>
    </w:pPr>
  </w:style>
  <w:style w:type="character" w:customStyle="1" w:styleId="CiteCardCharCharCharCharCharCharCharChar">
    <w:name w:val="Cite_Card Char Char Char Char Char Char Char Char"/>
    <w:locked/>
    <w:rsid w:val="005E4AB6"/>
  </w:style>
  <w:style w:type="paragraph" w:customStyle="1" w:styleId="CiteCardCharCharCharCharCharCharChar">
    <w:name w:val="Cite_Card Char Char Char Char Char Char Char"/>
    <w:next w:val="CardTagCite1Char"/>
    <w:autoRedefine/>
    <w:qFormat/>
    <w:rsid w:val="005E4AB6"/>
    <w:pPr>
      <w:spacing w:after="200" w:line="276" w:lineRule="auto"/>
    </w:pPr>
  </w:style>
  <w:style w:type="paragraph" w:customStyle="1" w:styleId="foldie">
    <w:name w:val="foldie"/>
    <w:basedOn w:val="BoldandUnderlineChar"/>
    <w:next w:val="HotRoute0"/>
    <w:qFormat/>
    <w:rsid w:val="005E4AB6"/>
  </w:style>
  <w:style w:type="paragraph" w:customStyle="1" w:styleId="billtextsection">
    <w:name w:val="bill_text_section"/>
    <w:basedOn w:val="Normal"/>
    <w:next w:val="articlebody"/>
    <w:qFormat/>
    <w:rsid w:val="005E4AB6"/>
    <w:pPr>
      <w:spacing w:after="0" w:line="240" w:lineRule="auto"/>
    </w:pPr>
  </w:style>
  <w:style w:type="character" w:customStyle="1" w:styleId="CiteNormalChar">
    <w:name w:val="Cite Normal Char"/>
    <w:locked/>
    <w:rsid w:val="005E4AB6"/>
  </w:style>
  <w:style w:type="paragraph" w:customStyle="1" w:styleId="Pa3">
    <w:name w:val="Pa3"/>
    <w:basedOn w:val="Normal"/>
    <w:uiPriority w:val="99"/>
    <w:qFormat/>
    <w:rsid w:val="005E4AB6"/>
    <w:pPr>
      <w:spacing w:after="0" w:line="240" w:lineRule="auto"/>
    </w:pPr>
  </w:style>
  <w:style w:type="character" w:customStyle="1" w:styleId="NormaltextCharChar">
    <w:name w:val="Normal text Char Char"/>
    <w:locked/>
    <w:rsid w:val="005E4AB6"/>
  </w:style>
  <w:style w:type="paragraph" w:customStyle="1" w:styleId="Normaltext0">
    <w:name w:val="Normal text"/>
    <w:basedOn w:val="Normal"/>
    <w:autoRedefine/>
    <w:qFormat/>
    <w:rsid w:val="005E4AB6"/>
    <w:pPr>
      <w:spacing w:after="0" w:line="240" w:lineRule="auto"/>
    </w:pPr>
  </w:style>
  <w:style w:type="character" w:customStyle="1" w:styleId="underlinedcardChar1">
    <w:name w:val="underlined card Char"/>
    <w:locked/>
    <w:rsid w:val="005E4AB6"/>
  </w:style>
  <w:style w:type="paragraph" w:customStyle="1" w:styleId="underlinedcard1">
    <w:name w:val="underlined card"/>
    <w:basedOn w:val="Normal"/>
    <w:next w:val="Pa3"/>
    <w:autoRedefine/>
    <w:qFormat/>
    <w:rsid w:val="005E4AB6"/>
    <w:pPr>
      <w:spacing w:after="0" w:line="240" w:lineRule="auto"/>
    </w:pPr>
  </w:style>
  <w:style w:type="character" w:customStyle="1" w:styleId="Debate-CardTagandCite-F6Char">
    <w:name w:val="Debate- Card Tag and Cite- F6 Char"/>
    <w:locked/>
    <w:rsid w:val="005E4AB6"/>
  </w:style>
  <w:style w:type="paragraph" w:customStyle="1" w:styleId="Debate-CardTagandCite-F6">
    <w:name w:val="Debate- Card Tag and Cite- F6"/>
    <w:basedOn w:val="Normal"/>
    <w:next w:val="Normaltext0"/>
    <w:qFormat/>
    <w:rsid w:val="005E4AB6"/>
    <w:pPr>
      <w:spacing w:after="0" w:line="240" w:lineRule="auto"/>
    </w:pPr>
  </w:style>
  <w:style w:type="paragraph" w:customStyle="1" w:styleId="BLOCKTITLE3">
    <w:name w:val="BLOCK TITLE"/>
    <w:basedOn w:val="Normal"/>
    <w:uiPriority w:val="99"/>
    <w:qFormat/>
    <w:rsid w:val="005E4AB6"/>
    <w:pPr>
      <w:spacing w:after="0" w:line="240" w:lineRule="auto"/>
    </w:pPr>
  </w:style>
  <w:style w:type="paragraph" w:customStyle="1" w:styleId="StyleNormalWeb10pt">
    <w:name w:val="Style Normal (Web) + 10 pt"/>
    <w:basedOn w:val="Title"/>
    <w:next w:val="Boldunderline1"/>
    <w:qFormat/>
    <w:rsid w:val="005E4AB6"/>
    <w:pPr>
      <w:pBdr>
        <w:bottom w:val="none" w:sz="0" w:space="0" w:color="auto"/>
      </w:pBdr>
      <w:spacing w:after="0"/>
      <w:contextualSpacing w:val="0"/>
    </w:pPr>
    <w:rPr>
      <w:rFonts w:ascii="Georgia" w:hAnsi="Georgia"/>
      <w:bCs w:val="0"/>
      <w:u w:val="none"/>
    </w:rPr>
  </w:style>
  <w:style w:type="character" w:customStyle="1" w:styleId="cardChar0">
    <w:name w:val="%card Char"/>
    <w:locked/>
    <w:rsid w:val="005E4AB6"/>
  </w:style>
  <w:style w:type="paragraph" w:customStyle="1" w:styleId="card0">
    <w:name w:val="%card"/>
    <w:basedOn w:val="Normal"/>
    <w:next w:val="BLOCKTITLE3"/>
    <w:qFormat/>
    <w:rsid w:val="005E4AB6"/>
    <w:pPr>
      <w:spacing w:after="0" w:line="240" w:lineRule="auto"/>
    </w:pPr>
  </w:style>
  <w:style w:type="character" w:customStyle="1" w:styleId="UnunderlinedTextChar">
    <w:name w:val="Ununderlined Text Char"/>
    <w:locked/>
    <w:rsid w:val="005E4AB6"/>
  </w:style>
  <w:style w:type="paragraph" w:customStyle="1" w:styleId="UnunderlinedText">
    <w:name w:val="Ununderlined Text"/>
    <w:basedOn w:val="Normal"/>
    <w:next w:val="card0"/>
    <w:autoRedefine/>
    <w:qFormat/>
    <w:rsid w:val="005E4AB6"/>
    <w:pPr>
      <w:spacing w:after="0" w:line="240" w:lineRule="auto"/>
    </w:pPr>
  </w:style>
  <w:style w:type="character" w:customStyle="1" w:styleId="ReallyfuckingsmallCharCharCharChar">
    <w:name w:val="Really fucking small Char Char Char Char"/>
    <w:locked/>
    <w:rsid w:val="005E4AB6"/>
  </w:style>
  <w:style w:type="paragraph" w:customStyle="1" w:styleId="ReallyfuckingsmallCharCharChar">
    <w:name w:val="Really fucking small Char Char Char"/>
    <w:basedOn w:val="Normal"/>
    <w:next w:val="CardFormat"/>
    <w:qFormat/>
    <w:rsid w:val="005E4AB6"/>
    <w:pPr>
      <w:spacing w:after="0" w:line="240" w:lineRule="auto"/>
    </w:pPr>
  </w:style>
  <w:style w:type="character" w:customStyle="1" w:styleId="CardDownx1Char">
    <w:name w:val="CardDown x1 Char"/>
    <w:locked/>
    <w:rsid w:val="005E4AB6"/>
  </w:style>
  <w:style w:type="paragraph" w:customStyle="1" w:styleId="CardDownx1">
    <w:name w:val="CardDown x1"/>
    <w:basedOn w:val="Normal"/>
    <w:next w:val="Regular"/>
    <w:qFormat/>
    <w:rsid w:val="005E4AB6"/>
    <w:pPr>
      <w:spacing w:after="0" w:line="240" w:lineRule="auto"/>
    </w:pPr>
  </w:style>
  <w:style w:type="paragraph" w:customStyle="1" w:styleId="CardDownx15">
    <w:name w:val="CardDown x1.5"/>
    <w:basedOn w:val="Normal"/>
    <w:qFormat/>
    <w:rsid w:val="005E4AB6"/>
    <w:pPr>
      <w:spacing w:after="0" w:line="240" w:lineRule="auto"/>
    </w:pPr>
  </w:style>
  <w:style w:type="paragraph" w:customStyle="1" w:styleId="Reallyfuckingsmall">
    <w:name w:val="Really fucking small"/>
    <w:basedOn w:val="Normal"/>
    <w:qFormat/>
    <w:rsid w:val="005E4AB6"/>
    <w:pPr>
      <w:spacing w:after="0" w:line="240" w:lineRule="auto"/>
    </w:pPr>
  </w:style>
  <w:style w:type="character" w:customStyle="1" w:styleId="FullCiteChar">
    <w:name w:val="Full Cite Char"/>
    <w:locked/>
    <w:rsid w:val="005E4AB6"/>
  </w:style>
  <w:style w:type="paragraph" w:customStyle="1" w:styleId="FullCite">
    <w:name w:val="Full Cite"/>
    <w:basedOn w:val="Normal"/>
    <w:next w:val="Normal"/>
    <w:qFormat/>
    <w:rsid w:val="005E4AB6"/>
    <w:pPr>
      <w:spacing w:after="0" w:line="240" w:lineRule="auto"/>
    </w:pPr>
  </w:style>
  <w:style w:type="paragraph" w:customStyle="1" w:styleId="CiteTag">
    <w:name w:val="Cite/Tag"/>
    <w:basedOn w:val="Normal"/>
    <w:uiPriority w:val="99"/>
    <w:qFormat/>
    <w:rsid w:val="005E4AB6"/>
    <w:pPr>
      <w:spacing w:after="0" w:line="240" w:lineRule="auto"/>
    </w:pPr>
  </w:style>
  <w:style w:type="paragraph" w:customStyle="1" w:styleId="cardtext4">
    <w:name w:val="cardtext"/>
    <w:basedOn w:val="Normal"/>
    <w:next w:val="Reallyfuckingsmall"/>
    <w:qFormat/>
    <w:rsid w:val="005E4AB6"/>
    <w:pPr>
      <w:spacing w:after="0" w:line="240" w:lineRule="auto"/>
    </w:pPr>
  </w:style>
  <w:style w:type="paragraph" w:customStyle="1" w:styleId="Heading5SizeDown">
    <w:name w:val="Heading 5 Size Down"/>
    <w:basedOn w:val="Normal"/>
    <w:autoRedefine/>
    <w:qFormat/>
    <w:rsid w:val="005E4AB6"/>
    <w:pPr>
      <w:spacing w:after="0" w:line="240" w:lineRule="auto"/>
    </w:pPr>
  </w:style>
  <w:style w:type="character" w:customStyle="1" w:styleId="evidencetextChar">
    <w:name w:val="evidence text Char"/>
    <w:locked/>
    <w:rsid w:val="005E4AB6"/>
  </w:style>
  <w:style w:type="character" w:customStyle="1" w:styleId="StyleStyleArialNarrow9ptLeft-075ArialNarrowChar">
    <w:name w:val="Style Style Arial Narrow 9 pt Left:  -0.75&quot; + Arial Narrow Char"/>
    <w:locked/>
    <w:rsid w:val="005E4AB6"/>
  </w:style>
  <w:style w:type="paragraph" w:customStyle="1" w:styleId="StyleStyleArialNarrow9ptLeft-075ArialNarrow">
    <w:name w:val="Style Style Arial Narrow 9 pt Left:  -0.75&quot; + Arial Narrow"/>
    <w:basedOn w:val="Normal"/>
    <w:next w:val="Heading5SizeDown"/>
    <w:qFormat/>
    <w:rsid w:val="005E4AB6"/>
    <w:pPr>
      <w:spacing w:after="0" w:line="240" w:lineRule="auto"/>
    </w:pPr>
  </w:style>
  <w:style w:type="character" w:customStyle="1" w:styleId="StyleStyleCardTextLeft-075Right0Char">
    <w:name w:val="Style Style Card Text + Left:  -0.75&quot; + Right:  0&quot; Char"/>
    <w:locked/>
    <w:rsid w:val="005E4AB6"/>
  </w:style>
  <w:style w:type="paragraph" w:customStyle="1" w:styleId="StyleStyleCardTextLeft-075Right0">
    <w:name w:val="Style Style Card Text + Left:  -0.75&quot; + Right:  0&quot;"/>
    <w:basedOn w:val="Normal"/>
    <w:next w:val="evidencetext"/>
    <w:autoRedefine/>
    <w:qFormat/>
    <w:rsid w:val="005E4AB6"/>
    <w:pPr>
      <w:spacing w:after="0" w:line="240" w:lineRule="auto"/>
    </w:pPr>
  </w:style>
  <w:style w:type="paragraph" w:customStyle="1" w:styleId="ecxmsonormal">
    <w:name w:val="ecxmsonormal"/>
    <w:basedOn w:val="Normal"/>
    <w:qFormat/>
    <w:rsid w:val="005E4AB6"/>
    <w:pPr>
      <w:spacing w:after="0" w:line="240" w:lineRule="auto"/>
    </w:pPr>
  </w:style>
  <w:style w:type="character" w:customStyle="1" w:styleId="DebateUnderlineBoldChar">
    <w:name w:val="Debate Underline Bold Char"/>
    <w:locked/>
    <w:rsid w:val="005E4AB6"/>
  </w:style>
  <w:style w:type="paragraph" w:customStyle="1" w:styleId="DebateUnderlineBold">
    <w:name w:val="Debate Underline Bold"/>
    <w:basedOn w:val="Cardtext0"/>
    <w:qFormat/>
    <w:rsid w:val="005E4AB6"/>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5E4AB6"/>
  </w:style>
  <w:style w:type="paragraph" w:customStyle="1" w:styleId="StyleArialNarrow12ptBoldLeft-075">
    <w:name w:val="Style Arial Narrow 12 pt Bold Left:  -0.75&quot;"/>
    <w:basedOn w:val="Normal"/>
    <w:next w:val="ecxmsonormal"/>
    <w:qFormat/>
    <w:rsid w:val="005E4AB6"/>
    <w:pPr>
      <w:spacing w:after="0" w:line="240" w:lineRule="auto"/>
    </w:pPr>
  </w:style>
  <w:style w:type="character" w:customStyle="1" w:styleId="StyleStyleevidencetextBorderSinglesolidlineAuto05Char">
    <w:name w:val="Style Style evidence text + Border: : (Single solid line Auto  0.5 ... Char"/>
    <w:locked/>
    <w:rsid w:val="005E4AB6"/>
  </w:style>
  <w:style w:type="paragraph" w:customStyle="1" w:styleId="StyleStyleevidencetextBorderSinglesolidlineAuto05">
    <w:name w:val="Style Style evidence text + Border: : (Single solid line Auto  0.5 ..."/>
    <w:basedOn w:val="Normal"/>
    <w:next w:val="DebateUnderlineBold"/>
    <w:qFormat/>
    <w:rsid w:val="005E4AB6"/>
    <w:pPr>
      <w:spacing w:after="0" w:line="240" w:lineRule="auto"/>
    </w:pPr>
  </w:style>
  <w:style w:type="character" w:customStyle="1" w:styleId="StyleevidencetextBorderSinglesolidlineAuto05ptLChar">
    <w:name w:val="Style evidence text + Border: : (Single solid line Auto  0.5 pt L... Char"/>
    <w:locked/>
    <w:rsid w:val="005E4AB6"/>
  </w:style>
  <w:style w:type="paragraph" w:customStyle="1" w:styleId="StyleevidencetextBorderSinglesolidlineAuto05ptL">
    <w:name w:val="Style evidence text + Border: : (Single solid line Auto  0.5 pt L..."/>
    <w:basedOn w:val="CiteTag"/>
    <w:next w:val="StyleArialNarrow12ptBoldLeft-075"/>
    <w:qFormat/>
    <w:rsid w:val="005E4AB6"/>
  </w:style>
  <w:style w:type="character" w:customStyle="1" w:styleId="HighlightingChar">
    <w:name w:val="Highlighting Char"/>
    <w:locked/>
    <w:rsid w:val="005E4AB6"/>
  </w:style>
  <w:style w:type="paragraph" w:customStyle="1" w:styleId="Highlighting">
    <w:name w:val="Highlighting"/>
    <w:basedOn w:val="Normal"/>
    <w:next w:val="StyleStyleevidencetextBorderSinglesolidlineAuto05"/>
    <w:autoRedefine/>
    <w:qFormat/>
    <w:rsid w:val="005E4AB6"/>
    <w:pPr>
      <w:spacing w:after="0" w:line="240" w:lineRule="auto"/>
    </w:pPr>
  </w:style>
  <w:style w:type="paragraph" w:customStyle="1" w:styleId="CiteCharCharCharChar">
    <w:name w:val="Cite Char Char Char Char"/>
    <w:basedOn w:val="Normal"/>
    <w:next w:val="Normal"/>
    <w:qFormat/>
    <w:rsid w:val="005E4AB6"/>
    <w:pPr>
      <w:spacing w:after="0" w:line="240" w:lineRule="auto"/>
    </w:pPr>
  </w:style>
  <w:style w:type="character" w:customStyle="1" w:styleId="UnderliningCharChar1CharCharChar">
    <w:name w:val="Underlining Char Char1 Char Char Char"/>
    <w:locked/>
    <w:rsid w:val="005E4AB6"/>
  </w:style>
  <w:style w:type="paragraph" w:customStyle="1" w:styleId="UnderliningCharChar1CharChar">
    <w:name w:val="Underlining Char Char1 Char Char"/>
    <w:basedOn w:val="Normal"/>
    <w:next w:val="Normal"/>
    <w:qFormat/>
    <w:rsid w:val="005E4AB6"/>
    <w:pPr>
      <w:spacing w:after="0" w:line="240" w:lineRule="auto"/>
    </w:pPr>
  </w:style>
  <w:style w:type="character" w:customStyle="1" w:styleId="CiteCharCharCharCharCharChar">
    <w:name w:val="Cite Char Char Char Char Char Char"/>
    <w:locked/>
    <w:rsid w:val="005E4AB6"/>
  </w:style>
  <w:style w:type="paragraph" w:customStyle="1" w:styleId="CiteCharCharCharCharChar">
    <w:name w:val="Cite Char Char Char Char Char"/>
    <w:basedOn w:val="Normal"/>
    <w:next w:val="Normal"/>
    <w:qFormat/>
    <w:rsid w:val="005E4AB6"/>
    <w:pPr>
      <w:spacing w:after="0" w:line="240" w:lineRule="auto"/>
    </w:pPr>
  </w:style>
  <w:style w:type="character" w:customStyle="1" w:styleId="UnderliningCharCharChar">
    <w:name w:val="Underlining Char Char Char"/>
    <w:locked/>
    <w:rsid w:val="005E4AB6"/>
  </w:style>
  <w:style w:type="paragraph" w:customStyle="1" w:styleId="UnderliningCharChar">
    <w:name w:val="Underlining Char Char"/>
    <w:basedOn w:val="Normal"/>
    <w:next w:val="Normal"/>
    <w:qFormat/>
    <w:rsid w:val="005E4AB6"/>
    <w:pPr>
      <w:spacing w:after="0" w:line="240" w:lineRule="auto"/>
    </w:pPr>
  </w:style>
  <w:style w:type="paragraph" w:customStyle="1" w:styleId="Style120">
    <w:name w:val="Style 12"/>
    <w:qFormat/>
    <w:rsid w:val="005E4AB6"/>
    <w:pPr>
      <w:spacing w:after="200" w:line="276" w:lineRule="auto"/>
    </w:pPr>
  </w:style>
  <w:style w:type="paragraph" w:customStyle="1" w:styleId="Style7">
    <w:name w:val="Style 7"/>
    <w:next w:val="CiteCharCharCharCharChar"/>
    <w:qFormat/>
    <w:rsid w:val="005E4AB6"/>
    <w:pPr>
      <w:spacing w:after="200" w:line="276" w:lineRule="auto"/>
    </w:pPr>
  </w:style>
  <w:style w:type="paragraph" w:customStyle="1" w:styleId="Style9">
    <w:name w:val="Style 9"/>
    <w:qFormat/>
    <w:rsid w:val="005E4AB6"/>
    <w:pPr>
      <w:spacing w:after="200" w:line="276" w:lineRule="auto"/>
    </w:pPr>
  </w:style>
  <w:style w:type="paragraph" w:customStyle="1" w:styleId="Emphasis3">
    <w:name w:val="Emphasis3"/>
    <w:next w:val="UnderliningCharChar"/>
    <w:qFormat/>
    <w:rsid w:val="005E4AB6"/>
    <w:pPr>
      <w:spacing w:after="200" w:line="276" w:lineRule="auto"/>
    </w:pPr>
  </w:style>
  <w:style w:type="paragraph" w:customStyle="1" w:styleId="SmallCard">
    <w:name w:val="Small Card"/>
    <w:basedOn w:val="Normal"/>
    <w:next w:val="Style7"/>
    <w:uiPriority w:val="99"/>
    <w:qFormat/>
    <w:rsid w:val="005E4AB6"/>
    <w:pPr>
      <w:spacing w:after="0" w:line="240" w:lineRule="auto"/>
    </w:pPr>
  </w:style>
  <w:style w:type="paragraph" w:customStyle="1" w:styleId="BreifTitle">
    <w:name w:val="Breif Title"/>
    <w:basedOn w:val="Normal"/>
    <w:next w:val="Style9"/>
    <w:autoRedefine/>
    <w:uiPriority w:val="99"/>
    <w:qFormat/>
    <w:rsid w:val="005E4AB6"/>
    <w:pPr>
      <w:spacing w:after="0" w:line="240" w:lineRule="auto"/>
    </w:pPr>
  </w:style>
  <w:style w:type="paragraph" w:customStyle="1" w:styleId="Normal10pt">
    <w:name w:val="Normal + 10 pt"/>
    <w:basedOn w:val="Normal"/>
    <w:next w:val="Emphasis3"/>
    <w:uiPriority w:val="99"/>
    <w:qFormat/>
    <w:rsid w:val="005E4AB6"/>
    <w:pPr>
      <w:spacing w:after="0" w:line="240" w:lineRule="auto"/>
    </w:pPr>
  </w:style>
  <w:style w:type="paragraph" w:customStyle="1" w:styleId="formfldssel">
    <w:name w:val="formfldssel"/>
    <w:basedOn w:val="Normal"/>
    <w:qFormat/>
    <w:rsid w:val="005E4AB6"/>
    <w:pPr>
      <w:spacing w:after="0" w:line="240" w:lineRule="auto"/>
    </w:pPr>
  </w:style>
  <w:style w:type="paragraph" w:customStyle="1" w:styleId="hpleftlk">
    <w:name w:val="hpleftlk"/>
    <w:basedOn w:val="Normal"/>
    <w:next w:val="SmallCard"/>
    <w:qFormat/>
    <w:rsid w:val="005E4AB6"/>
    <w:pPr>
      <w:spacing w:after="0" w:line="240" w:lineRule="auto"/>
    </w:pPr>
  </w:style>
  <w:style w:type="paragraph" w:customStyle="1" w:styleId="lblu">
    <w:name w:val="lblu"/>
    <w:basedOn w:val="Normal"/>
    <w:next w:val="BreifTitle"/>
    <w:qFormat/>
    <w:rsid w:val="005E4AB6"/>
    <w:pPr>
      <w:spacing w:after="0" w:line="240" w:lineRule="auto"/>
    </w:pPr>
  </w:style>
  <w:style w:type="paragraph" w:customStyle="1" w:styleId="Underlinestyle">
    <w:name w:val="Underlinestyle"/>
    <w:basedOn w:val="Normal"/>
    <w:next w:val="Normal10pt"/>
    <w:qFormat/>
    <w:rsid w:val="005E4AB6"/>
    <w:pPr>
      <w:spacing w:after="0" w:line="240" w:lineRule="auto"/>
    </w:pPr>
  </w:style>
  <w:style w:type="paragraph" w:customStyle="1" w:styleId="DebateCiteCharChar">
    <w:name w:val="Debate Cite Char Char"/>
    <w:basedOn w:val="Normal"/>
    <w:next w:val="formfldssel"/>
    <w:autoRedefine/>
    <w:qFormat/>
    <w:rsid w:val="005E4AB6"/>
    <w:pPr>
      <w:spacing w:after="0" w:line="240" w:lineRule="auto"/>
    </w:pPr>
  </w:style>
  <w:style w:type="paragraph" w:customStyle="1" w:styleId="StyleTagandCiteFranklinGothicDemi">
    <w:name w:val="Style Tag and Cite + Franklin Gothic Demi"/>
    <w:basedOn w:val="HotRoute"/>
    <w:next w:val="lblu"/>
    <w:autoRedefine/>
    <w:uiPriority w:val="99"/>
    <w:qFormat/>
    <w:rsid w:val="005E4AB6"/>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5E4AB6"/>
  </w:style>
  <w:style w:type="paragraph" w:customStyle="1" w:styleId="CiteCard0">
    <w:name w:val="Cite/Card"/>
    <w:basedOn w:val="Normal"/>
    <w:next w:val="StyleTagandCiteFranklinGothicDemi"/>
    <w:qFormat/>
    <w:rsid w:val="005E4AB6"/>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5E4AB6"/>
    <w:pPr>
      <w:spacing w:after="0" w:line="240" w:lineRule="auto"/>
    </w:pPr>
  </w:style>
  <w:style w:type="paragraph" w:customStyle="1" w:styleId="title-bold-medium">
    <w:name w:val="title-bold-medium"/>
    <w:basedOn w:val="Normal"/>
    <w:next w:val="TagCite2"/>
    <w:uiPriority w:val="99"/>
    <w:qFormat/>
    <w:rsid w:val="005E4AB6"/>
    <w:pPr>
      <w:spacing w:after="0" w:line="240" w:lineRule="auto"/>
    </w:pPr>
  </w:style>
  <w:style w:type="paragraph" w:customStyle="1" w:styleId="lact">
    <w:name w:val="lact"/>
    <w:basedOn w:val="Normal"/>
    <w:next w:val="CiteCard0"/>
    <w:uiPriority w:val="99"/>
    <w:qFormat/>
    <w:rsid w:val="005E4AB6"/>
    <w:pPr>
      <w:spacing w:after="0" w:line="240" w:lineRule="auto"/>
    </w:pPr>
  </w:style>
  <w:style w:type="paragraph" w:customStyle="1" w:styleId="shellscontentions">
    <w:name w:val="shells/contentions"/>
    <w:basedOn w:val="DebateCiteCharChar"/>
    <w:next w:val="tagCharCharCharCharCharCharChar"/>
    <w:uiPriority w:val="99"/>
    <w:qFormat/>
    <w:rsid w:val="005E4AB6"/>
  </w:style>
  <w:style w:type="paragraph" w:customStyle="1" w:styleId="BriefTitle1">
    <w:name w:val="Brief Title 1"/>
    <w:basedOn w:val="Normal"/>
    <w:next w:val="title-bold-medium"/>
    <w:uiPriority w:val="99"/>
    <w:qFormat/>
    <w:rsid w:val="005E4AB6"/>
    <w:pPr>
      <w:spacing w:after="0" w:line="240" w:lineRule="auto"/>
    </w:pPr>
  </w:style>
  <w:style w:type="paragraph" w:customStyle="1" w:styleId="ShellTitles">
    <w:name w:val="ShellTitles"/>
    <w:basedOn w:val="Normal"/>
    <w:next w:val="shellscontentions"/>
    <w:uiPriority w:val="99"/>
    <w:qFormat/>
    <w:rsid w:val="005E4AB6"/>
    <w:pPr>
      <w:spacing w:after="0" w:line="240" w:lineRule="auto"/>
    </w:pPr>
  </w:style>
  <w:style w:type="paragraph" w:customStyle="1" w:styleId="ToRead">
    <w:name w:val="To Read"/>
    <w:basedOn w:val="Normal"/>
    <w:uiPriority w:val="99"/>
    <w:qFormat/>
    <w:rsid w:val="005E4AB6"/>
    <w:pPr>
      <w:spacing w:after="0" w:line="240" w:lineRule="auto"/>
    </w:pPr>
  </w:style>
  <w:style w:type="paragraph" w:customStyle="1" w:styleId="Style21">
    <w:name w:val="Style 2"/>
    <w:basedOn w:val="Normal"/>
    <w:next w:val="ShellTitles"/>
    <w:uiPriority w:val="99"/>
    <w:qFormat/>
    <w:rsid w:val="005E4AB6"/>
    <w:pPr>
      <w:spacing w:after="0" w:line="240" w:lineRule="auto"/>
    </w:pPr>
  </w:style>
  <w:style w:type="paragraph" w:customStyle="1" w:styleId="Style40">
    <w:name w:val="Style 4"/>
    <w:basedOn w:val="Normal"/>
    <w:uiPriority w:val="99"/>
    <w:qFormat/>
    <w:rsid w:val="005E4AB6"/>
    <w:pPr>
      <w:spacing w:after="0" w:line="240" w:lineRule="auto"/>
    </w:pPr>
  </w:style>
  <w:style w:type="paragraph" w:customStyle="1" w:styleId="CM10">
    <w:name w:val="CM10"/>
    <w:basedOn w:val="Normal"/>
    <w:uiPriority w:val="99"/>
    <w:qFormat/>
    <w:rsid w:val="005E4AB6"/>
    <w:pPr>
      <w:spacing w:after="0" w:line="240" w:lineRule="auto"/>
    </w:pPr>
  </w:style>
  <w:style w:type="paragraph" w:customStyle="1" w:styleId="OffensiveLanguage">
    <w:name w:val="Offensive Language"/>
    <w:basedOn w:val="Normal"/>
    <w:next w:val="Normal"/>
    <w:qFormat/>
    <w:rsid w:val="005E4AB6"/>
    <w:pPr>
      <w:spacing w:after="0" w:line="240" w:lineRule="auto"/>
    </w:pPr>
  </w:style>
  <w:style w:type="paragraph" w:customStyle="1" w:styleId="clearformatting0">
    <w:name w:val="clear formatting"/>
    <w:basedOn w:val="Normal"/>
    <w:next w:val="Style40"/>
    <w:qFormat/>
    <w:rsid w:val="005E4AB6"/>
    <w:pPr>
      <w:spacing w:after="0" w:line="240" w:lineRule="auto"/>
    </w:pPr>
  </w:style>
  <w:style w:type="paragraph" w:customStyle="1" w:styleId="Style18">
    <w:name w:val="Style 18"/>
    <w:next w:val="CM10"/>
    <w:uiPriority w:val="99"/>
    <w:qFormat/>
    <w:rsid w:val="005E4AB6"/>
    <w:pPr>
      <w:spacing w:after="200" w:line="276" w:lineRule="auto"/>
    </w:pPr>
  </w:style>
  <w:style w:type="paragraph" w:customStyle="1" w:styleId="formfld">
    <w:name w:val="formfld"/>
    <w:basedOn w:val="Normal"/>
    <w:next w:val="OffensiveLanguage"/>
    <w:qFormat/>
    <w:rsid w:val="005E4AB6"/>
    <w:pPr>
      <w:spacing w:after="0" w:line="240" w:lineRule="auto"/>
    </w:pPr>
  </w:style>
  <w:style w:type="paragraph" w:customStyle="1" w:styleId="Caption3">
    <w:name w:val="Caption3"/>
    <w:basedOn w:val="Normal"/>
    <w:next w:val="clearformatting0"/>
    <w:uiPriority w:val="99"/>
    <w:qFormat/>
    <w:rsid w:val="005E4AB6"/>
    <w:pPr>
      <w:spacing w:after="0" w:line="240" w:lineRule="auto"/>
    </w:pPr>
  </w:style>
  <w:style w:type="paragraph" w:customStyle="1" w:styleId="teaserpermalink">
    <w:name w:val="teaser_permalink"/>
    <w:basedOn w:val="Normal"/>
    <w:next w:val="Style18"/>
    <w:uiPriority w:val="99"/>
    <w:qFormat/>
    <w:rsid w:val="005E4AB6"/>
    <w:pPr>
      <w:spacing w:after="0" w:line="240" w:lineRule="auto"/>
    </w:pPr>
  </w:style>
  <w:style w:type="character" w:styleId="BookTitle">
    <w:name w:val="Book Title"/>
    <w:basedOn w:val="DefaultParagraphFont"/>
    <w:qFormat/>
    <w:rsid w:val="005E4AB6"/>
    <w:rPr>
      <w:b/>
      <w:bCs/>
      <w:i/>
      <w:iCs/>
      <w:spacing w:val="5"/>
    </w:rPr>
  </w:style>
  <w:style w:type="character" w:customStyle="1" w:styleId="Heading7Char1">
    <w:name w:val="Heading 7 Char1"/>
    <w:basedOn w:val="DefaultParagraphFont"/>
    <w:semiHidden/>
    <w:rsid w:val="005E4AB6"/>
  </w:style>
  <w:style w:type="character" w:customStyle="1" w:styleId="Heading8Char1">
    <w:name w:val="Heading 8 Char1"/>
    <w:basedOn w:val="DefaultParagraphFont"/>
    <w:semiHidden/>
    <w:rsid w:val="005E4AB6"/>
  </w:style>
  <w:style w:type="character" w:customStyle="1" w:styleId="Heading9Char1">
    <w:name w:val="Heading 9 Char1"/>
    <w:basedOn w:val="DefaultParagraphFont"/>
    <w:semiHidden/>
    <w:rsid w:val="005E4AB6"/>
  </w:style>
  <w:style w:type="character" w:customStyle="1" w:styleId="sup1">
    <w:name w:val="sup1"/>
    <w:rsid w:val="005E4AB6"/>
  </w:style>
  <w:style w:type="character" w:customStyle="1" w:styleId="pgnum1">
    <w:name w:val="pgnum1"/>
    <w:rsid w:val="005E4AB6"/>
  </w:style>
  <w:style w:type="character" w:customStyle="1" w:styleId="nw">
    <w:name w:val="nw"/>
    <w:rsid w:val="005E4AB6"/>
  </w:style>
  <w:style w:type="character" w:customStyle="1" w:styleId="CardsHighlight">
    <w:name w:val="Cards Highlight"/>
    <w:uiPriority w:val="1"/>
    <w:rsid w:val="005E4AB6"/>
  </w:style>
  <w:style w:type="character" w:customStyle="1" w:styleId="apple">
    <w:name w:val="apple"/>
    <w:rsid w:val="005E4AB6"/>
  </w:style>
  <w:style w:type="character" w:customStyle="1" w:styleId="inhoud">
    <w:name w:val="inhoud"/>
    <w:rsid w:val="005E4AB6"/>
  </w:style>
  <w:style w:type="character" w:customStyle="1" w:styleId="CardsUnderlined">
    <w:name w:val="Cards Underlined"/>
    <w:qFormat/>
    <w:rsid w:val="005E4AB6"/>
  </w:style>
  <w:style w:type="character" w:customStyle="1" w:styleId="Cites-AuthorDate">
    <w:name w:val="Cites-Author/Date"/>
    <w:qFormat/>
    <w:rsid w:val="005E4AB6"/>
  </w:style>
  <w:style w:type="character" w:customStyle="1" w:styleId="StyleCardtextChar10pt">
    <w:name w:val="Style Card text Char + 10 pt"/>
    <w:rsid w:val="005E4AB6"/>
  </w:style>
  <w:style w:type="character" w:customStyle="1" w:styleId="UnderliningChar2">
    <w:name w:val="Underlining Char2"/>
    <w:rsid w:val="005E4AB6"/>
  </w:style>
  <w:style w:type="character" w:customStyle="1" w:styleId="UnderliningChar1">
    <w:name w:val="Underlining Char1"/>
    <w:rsid w:val="005E4AB6"/>
  </w:style>
  <w:style w:type="character" w:customStyle="1" w:styleId="smcaps">
    <w:name w:val="smcaps"/>
    <w:rsid w:val="005E4AB6"/>
  </w:style>
  <w:style w:type="character" w:customStyle="1" w:styleId="Style1Char2">
    <w:name w:val="Style1 Char2"/>
    <w:rsid w:val="005E4AB6"/>
  </w:style>
  <w:style w:type="character" w:customStyle="1" w:styleId="inside-head1">
    <w:name w:val="inside-head1"/>
    <w:rsid w:val="005E4AB6"/>
  </w:style>
  <w:style w:type="character" w:customStyle="1" w:styleId="datestamp1">
    <w:name w:val="datestamp1"/>
    <w:rsid w:val="005E4AB6"/>
  </w:style>
  <w:style w:type="character" w:customStyle="1" w:styleId="pagetools1">
    <w:name w:val="pagetools1"/>
    <w:rsid w:val="005E4AB6"/>
  </w:style>
  <w:style w:type="character" w:customStyle="1" w:styleId="smallredtext">
    <w:name w:val="smallredtext"/>
    <w:rsid w:val="005E4AB6"/>
  </w:style>
  <w:style w:type="character" w:customStyle="1" w:styleId="storyheading31">
    <w:name w:val="storyheading31"/>
    <w:rsid w:val="005E4AB6"/>
  </w:style>
  <w:style w:type="character" w:customStyle="1" w:styleId="storydeck31">
    <w:name w:val="storydeck31"/>
    <w:rsid w:val="005E4AB6"/>
  </w:style>
  <w:style w:type="character" w:customStyle="1" w:styleId="subtitle1">
    <w:name w:val="subtitle1"/>
    <w:rsid w:val="005E4AB6"/>
  </w:style>
  <w:style w:type="character" w:customStyle="1" w:styleId="Title10">
    <w:name w:val="Title1"/>
    <w:rsid w:val="005E4AB6"/>
  </w:style>
  <w:style w:type="character" w:customStyle="1" w:styleId="clsbiolink">
    <w:name w:val="clsbiolink"/>
    <w:rsid w:val="005E4AB6"/>
  </w:style>
  <w:style w:type="character" w:customStyle="1" w:styleId="clssmaller">
    <w:name w:val="clssmaller"/>
    <w:rsid w:val="005E4AB6"/>
  </w:style>
  <w:style w:type="character" w:customStyle="1" w:styleId="sm1">
    <w:name w:val="sm1"/>
    <w:rsid w:val="005E4AB6"/>
  </w:style>
  <w:style w:type="character" w:customStyle="1" w:styleId="noindentChar">
    <w:name w:val="noindent Char"/>
    <w:rsid w:val="005E4AB6"/>
  </w:style>
  <w:style w:type="character" w:customStyle="1" w:styleId="SmallChar1">
    <w:name w:val="Small Char1"/>
    <w:rsid w:val="005E4AB6"/>
  </w:style>
  <w:style w:type="character" w:customStyle="1" w:styleId="fullcite0">
    <w:name w:val="fullcite"/>
    <w:rsid w:val="005E4AB6"/>
  </w:style>
  <w:style w:type="character" w:customStyle="1" w:styleId="Style9ptThickunderline">
    <w:name w:val="Style 9 pt Thick underline"/>
    <w:rsid w:val="005E4AB6"/>
  </w:style>
  <w:style w:type="character" w:customStyle="1" w:styleId="CardNotUnderlinedChar">
    <w:name w:val="Card Not Underlined Char"/>
    <w:rsid w:val="005E4AB6"/>
  </w:style>
  <w:style w:type="character" w:customStyle="1" w:styleId="IndexHeadersCharChar">
    <w:name w:val="Index Headers Char Char"/>
    <w:rsid w:val="005E4AB6"/>
  </w:style>
  <w:style w:type="character" w:customStyle="1" w:styleId="CircleChar1">
    <w:name w:val="Circle Char1"/>
    <w:rsid w:val="005E4AB6"/>
  </w:style>
  <w:style w:type="character" w:customStyle="1" w:styleId="textmedium">
    <w:name w:val="textmedium"/>
    <w:rsid w:val="005E4AB6"/>
  </w:style>
  <w:style w:type="character" w:customStyle="1" w:styleId="justify">
    <w:name w:val="justify"/>
    <w:rsid w:val="005E4AB6"/>
  </w:style>
  <w:style w:type="character" w:customStyle="1" w:styleId="SmallCardTextChar">
    <w:name w:val="Small Card Text Char"/>
    <w:rsid w:val="005E4AB6"/>
  </w:style>
  <w:style w:type="character" w:customStyle="1" w:styleId="tagChar30">
    <w:name w:val="tag Char3"/>
    <w:rsid w:val="005E4AB6"/>
  </w:style>
  <w:style w:type="character" w:customStyle="1" w:styleId="medium-normal1">
    <w:name w:val="medium-normal1"/>
    <w:rsid w:val="005E4AB6"/>
  </w:style>
  <w:style w:type="character" w:customStyle="1" w:styleId="inside-head">
    <w:name w:val="inside-head"/>
    <w:rsid w:val="005E4AB6"/>
  </w:style>
  <w:style w:type="character" w:customStyle="1" w:styleId="awtw">
    <w:name w:val="awtw"/>
    <w:rsid w:val="005E4AB6"/>
  </w:style>
  <w:style w:type="character" w:customStyle="1" w:styleId="CardText-Underlined">
    <w:name w:val="Card Text - Underlined"/>
    <w:rsid w:val="005E4AB6"/>
  </w:style>
  <w:style w:type="character" w:customStyle="1" w:styleId="Citation-AuthorDate">
    <w:name w:val="Citation - Author/Date"/>
    <w:rsid w:val="005E4AB6"/>
  </w:style>
  <w:style w:type="character" w:customStyle="1" w:styleId="ld3">
    <w:name w:val="ld3"/>
    <w:rsid w:val="005E4AB6"/>
  </w:style>
  <w:style w:type="character" w:customStyle="1" w:styleId="5Notunderlined">
    <w:name w:val="5 Not underlined"/>
    <w:rsid w:val="005E4AB6"/>
  </w:style>
  <w:style w:type="character" w:customStyle="1" w:styleId="postbody">
    <w:name w:val="postbody"/>
    <w:rsid w:val="005E4AB6"/>
  </w:style>
  <w:style w:type="paragraph" w:styleId="EndnoteText">
    <w:name w:val="endnote text"/>
    <w:basedOn w:val="Normal"/>
    <w:link w:val="EndnoteTextChar1"/>
    <w:unhideWhenUsed/>
    <w:rsid w:val="005E4AB6"/>
    <w:pPr>
      <w:spacing w:after="0" w:line="240" w:lineRule="auto"/>
    </w:pPr>
    <w:rPr>
      <w:sz w:val="20"/>
      <w:szCs w:val="20"/>
    </w:rPr>
  </w:style>
  <w:style w:type="character" w:customStyle="1" w:styleId="EndnoteTextChar1">
    <w:name w:val="Endnote Text Char1"/>
    <w:basedOn w:val="DefaultParagraphFont"/>
    <w:link w:val="EndnoteText"/>
    <w:rsid w:val="005E4AB6"/>
    <w:rPr>
      <w:rFonts w:ascii="Calibri" w:hAnsi="Calibri"/>
      <w:sz w:val="20"/>
      <w:szCs w:val="20"/>
    </w:rPr>
  </w:style>
  <w:style w:type="character" w:customStyle="1" w:styleId="ssl4">
    <w:name w:val="ss_l4"/>
    <w:rsid w:val="005E4AB6"/>
  </w:style>
  <w:style w:type="character" w:customStyle="1" w:styleId="stylestylebold12pt">
    <w:name w:val="stylestylebold12pt"/>
    <w:rsid w:val="005E4AB6"/>
  </w:style>
  <w:style w:type="character" w:customStyle="1" w:styleId="externaledithide">
    <w:name w:val="external_edit_hide"/>
    <w:rsid w:val="005E4AB6"/>
  </w:style>
  <w:style w:type="character" w:customStyle="1" w:styleId="grey10">
    <w:name w:val="grey10"/>
    <w:rsid w:val="005E4AB6"/>
  </w:style>
  <w:style w:type="character" w:customStyle="1" w:styleId="CharacterStyle20">
    <w:name w:val="Character Style 20"/>
    <w:rsid w:val="005E4AB6"/>
  </w:style>
  <w:style w:type="character" w:customStyle="1" w:styleId="Style11ptUnderlineBorderSinglesolidlineAuto05pt">
    <w:name w:val="Style 11 pt Underline Border: : (Single solid line Auto  0.5 pt..."/>
    <w:rsid w:val="005E4AB6"/>
  </w:style>
  <w:style w:type="character" w:customStyle="1" w:styleId="A9">
    <w:name w:val="A9"/>
    <w:uiPriority w:val="99"/>
    <w:rsid w:val="005E4AB6"/>
  </w:style>
  <w:style w:type="character" w:customStyle="1" w:styleId="A5">
    <w:name w:val="A5"/>
    <w:uiPriority w:val="99"/>
    <w:rsid w:val="005E4AB6"/>
  </w:style>
  <w:style w:type="character" w:customStyle="1" w:styleId="underline1">
    <w:name w:val="underline1"/>
    <w:rsid w:val="005E4AB6"/>
  </w:style>
  <w:style w:type="character" w:customStyle="1" w:styleId="see">
    <w:name w:val="see"/>
    <w:rsid w:val="005E4AB6"/>
  </w:style>
  <w:style w:type="character" w:customStyle="1" w:styleId="CharacterStyle2">
    <w:name w:val="Character Style 2"/>
    <w:uiPriority w:val="99"/>
    <w:rsid w:val="005E4AB6"/>
  </w:style>
  <w:style w:type="character" w:customStyle="1" w:styleId="lightblue">
    <w:name w:val="lightblue"/>
    <w:rsid w:val="005E4AB6"/>
  </w:style>
  <w:style w:type="character" w:customStyle="1" w:styleId="centerheadlines">
    <w:name w:val="centerheadlines"/>
    <w:rsid w:val="005E4AB6"/>
  </w:style>
  <w:style w:type="character" w:customStyle="1" w:styleId="datetime">
    <w:name w:val="datetime"/>
    <w:rsid w:val="005E4AB6"/>
  </w:style>
  <w:style w:type="character" w:customStyle="1" w:styleId="info">
    <w:name w:val="info"/>
    <w:rsid w:val="005E4AB6"/>
  </w:style>
  <w:style w:type="character" w:customStyle="1" w:styleId="datestory">
    <w:name w:val="datestory"/>
    <w:rsid w:val="005E4AB6"/>
  </w:style>
  <w:style w:type="character" w:customStyle="1" w:styleId="A1">
    <w:name w:val="A1"/>
    <w:uiPriority w:val="99"/>
    <w:rsid w:val="005E4AB6"/>
  </w:style>
  <w:style w:type="character" w:customStyle="1" w:styleId="-SmallText-">
    <w:name w:val="-Small Text-"/>
    <w:rsid w:val="005E4AB6"/>
  </w:style>
  <w:style w:type="character" w:customStyle="1" w:styleId="goohl1">
    <w:name w:val="goohl1"/>
    <w:rsid w:val="005E4AB6"/>
  </w:style>
  <w:style w:type="character" w:customStyle="1" w:styleId="goohl2">
    <w:name w:val="goohl2"/>
    <w:rsid w:val="005E4AB6"/>
  </w:style>
  <w:style w:type="character" w:customStyle="1" w:styleId="goohl0">
    <w:name w:val="goohl0"/>
    <w:rsid w:val="005E4AB6"/>
  </w:style>
  <w:style w:type="character" w:customStyle="1" w:styleId="StyleUnderlineBorderSinglesolidlineAuto05ptLinew">
    <w:name w:val="Style Underline Border: : (Single solid line Auto  0.5 pt Line w..."/>
    <w:basedOn w:val="DefaultParagraphFont"/>
    <w:rsid w:val="005E4AB6"/>
  </w:style>
  <w:style w:type="character" w:customStyle="1" w:styleId="citeschar10">
    <w:name w:val="citeschar1"/>
    <w:basedOn w:val="DefaultParagraphFont"/>
    <w:rsid w:val="005E4AB6"/>
  </w:style>
  <w:style w:type="character" w:customStyle="1" w:styleId="cardunderlinedchar0">
    <w:name w:val="cardunderlinedchar"/>
    <w:basedOn w:val="DefaultParagraphFont"/>
    <w:rsid w:val="005E4AB6"/>
  </w:style>
  <w:style w:type="paragraph" w:customStyle="1" w:styleId="Style1CharChar">
    <w:name w:val="Style1 Char Char"/>
    <w:basedOn w:val="Normal"/>
    <w:qFormat/>
    <w:rsid w:val="005E4AB6"/>
    <w:pPr>
      <w:spacing w:after="0" w:line="240" w:lineRule="auto"/>
    </w:pPr>
  </w:style>
  <w:style w:type="character" w:customStyle="1" w:styleId="Style1CharCharChar">
    <w:name w:val="Style1 Char Char Char"/>
    <w:locked/>
    <w:rsid w:val="005E4AB6"/>
  </w:style>
  <w:style w:type="character" w:customStyle="1" w:styleId="FootnoteTextChar1">
    <w:name w:val="Footnote Text Char1"/>
    <w:basedOn w:val="DefaultParagraphFont"/>
    <w:rsid w:val="005E4AB6"/>
    <w:rPr>
      <w:rFonts w:ascii="Georgia" w:hAnsi="Georgia"/>
      <w:sz w:val="20"/>
      <w:szCs w:val="20"/>
    </w:rPr>
  </w:style>
  <w:style w:type="character" w:customStyle="1" w:styleId="headline">
    <w:name w:val="headline"/>
    <w:rsid w:val="005E4AB6"/>
  </w:style>
  <w:style w:type="character" w:customStyle="1" w:styleId="provider">
    <w:name w:val="provider"/>
    <w:basedOn w:val="DefaultParagraphFont"/>
    <w:rsid w:val="005E4AB6"/>
  </w:style>
  <w:style w:type="character" w:customStyle="1" w:styleId="ilad">
    <w:name w:val="il_ad"/>
    <w:rsid w:val="005E4AB6"/>
  </w:style>
  <w:style w:type="character" w:customStyle="1" w:styleId="grame">
    <w:name w:val="grame"/>
    <w:rsid w:val="005E4AB6"/>
  </w:style>
  <w:style w:type="character" w:customStyle="1" w:styleId="spelle">
    <w:name w:val="spelle"/>
    <w:rsid w:val="005E4AB6"/>
  </w:style>
  <w:style w:type="character" w:customStyle="1" w:styleId="vitstorybyline">
    <w:name w:val="vitstorybyline"/>
    <w:rsid w:val="005E4AB6"/>
  </w:style>
  <w:style w:type="character" w:customStyle="1" w:styleId="yahoobuzzbadge-form">
    <w:name w:val="yahoobuzzbadge-form"/>
    <w:rsid w:val="005E4AB6"/>
  </w:style>
  <w:style w:type="character" w:customStyle="1" w:styleId="tickerlinx">
    <w:name w:val="tickerlinx"/>
    <w:rsid w:val="005E4AB6"/>
  </w:style>
  <w:style w:type="character" w:customStyle="1" w:styleId="post-author">
    <w:name w:val="post-author"/>
    <w:rsid w:val="005E4AB6"/>
  </w:style>
  <w:style w:type="character" w:customStyle="1" w:styleId="post-timestamp">
    <w:name w:val="post-timestamp"/>
    <w:rsid w:val="005E4AB6"/>
  </w:style>
  <w:style w:type="character" w:customStyle="1" w:styleId="mw-headline">
    <w:name w:val="mw-headline"/>
    <w:rsid w:val="005E4AB6"/>
  </w:style>
  <w:style w:type="character" w:customStyle="1" w:styleId="month">
    <w:name w:val="month"/>
    <w:rsid w:val="005E4AB6"/>
  </w:style>
  <w:style w:type="character" w:customStyle="1" w:styleId="2xBoldUnderline">
    <w:name w:val="2x_Bold_Underline"/>
    <w:rsid w:val="005E4AB6"/>
  </w:style>
  <w:style w:type="character" w:customStyle="1" w:styleId="texttitlebigred">
    <w:name w:val="texttitlebigred"/>
    <w:rsid w:val="005E4AB6"/>
  </w:style>
  <w:style w:type="character" w:customStyle="1" w:styleId="subtitles">
    <w:name w:val="subtitles"/>
    <w:rsid w:val="005E4AB6"/>
  </w:style>
  <w:style w:type="character" w:customStyle="1" w:styleId="UnderlineCharChar1">
    <w:name w:val="Underline Char Char1"/>
    <w:rsid w:val="005E4AB6"/>
  </w:style>
  <w:style w:type="character" w:customStyle="1" w:styleId="CiteCardChar1">
    <w:name w:val="Cite_Card Char1"/>
    <w:rsid w:val="005E4AB6"/>
  </w:style>
  <w:style w:type="character" w:customStyle="1" w:styleId="ptitleinside">
    <w:name w:val="p_title_inside"/>
    <w:rsid w:val="005E4AB6"/>
  </w:style>
  <w:style w:type="character" w:customStyle="1" w:styleId="paramv">
    <w:name w:val="paramv"/>
    <w:rsid w:val="005E4AB6"/>
  </w:style>
  <w:style w:type="character" w:customStyle="1" w:styleId="quotepeekbase">
    <w:name w:val="quotepeekbase"/>
    <w:rsid w:val="005E4AB6"/>
  </w:style>
  <w:style w:type="character" w:customStyle="1" w:styleId="symbol">
    <w:name w:val="symbol"/>
    <w:rsid w:val="005E4AB6"/>
  </w:style>
  <w:style w:type="character" w:customStyle="1" w:styleId="data">
    <w:name w:val="data"/>
    <w:rsid w:val="005E4AB6"/>
  </w:style>
  <w:style w:type="character" w:customStyle="1" w:styleId="cross-head">
    <w:name w:val="cross-head"/>
    <w:rsid w:val="005E4AB6"/>
  </w:style>
  <w:style w:type="character" w:customStyle="1" w:styleId="scaps">
    <w:name w:val="scaps"/>
    <w:rsid w:val="005E4AB6"/>
  </w:style>
  <w:style w:type="character" w:customStyle="1" w:styleId="pub-date">
    <w:name w:val="pub-date"/>
    <w:rsid w:val="005E4AB6"/>
  </w:style>
  <w:style w:type="character" w:customStyle="1" w:styleId="StyleTimesNewRoman12ptBold">
    <w:name w:val="Style Times New Roman 12 pt Bold"/>
    <w:rsid w:val="005E4AB6"/>
  </w:style>
  <w:style w:type="character" w:customStyle="1" w:styleId="AuthorDateF4">
    <w:name w:val="Author Date (F4)"/>
    <w:rsid w:val="005E4AB6"/>
  </w:style>
  <w:style w:type="character" w:customStyle="1" w:styleId="BoldUnderlineF6">
    <w:name w:val="Bold Underline (F6)"/>
    <w:rsid w:val="005E4AB6"/>
  </w:style>
  <w:style w:type="character" w:customStyle="1" w:styleId="grouptext">
    <w:name w:val="group_text"/>
    <w:rsid w:val="005E4AB6"/>
  </w:style>
  <w:style w:type="character" w:customStyle="1" w:styleId="authors">
    <w:name w:val="authors"/>
    <w:rsid w:val="005E4AB6"/>
  </w:style>
  <w:style w:type="character" w:customStyle="1" w:styleId="StyleArial12ptBoldItalic">
    <w:name w:val="Style Arial 12 pt Bold Italic"/>
    <w:rsid w:val="005E4AB6"/>
  </w:style>
  <w:style w:type="character" w:customStyle="1" w:styleId="verdana12grey1">
    <w:name w:val="verdana12grey1"/>
    <w:rsid w:val="005E4AB6"/>
  </w:style>
  <w:style w:type="character" w:customStyle="1" w:styleId="verdana9grey1a">
    <w:name w:val="verdana9grey1a"/>
    <w:rsid w:val="005E4AB6"/>
  </w:style>
  <w:style w:type="character" w:customStyle="1" w:styleId="nn-twttr-share-btn">
    <w:name w:val="nn-twttr-share-btn"/>
    <w:rsid w:val="005E4AB6"/>
  </w:style>
  <w:style w:type="character" w:customStyle="1" w:styleId="count">
    <w:name w:val="count"/>
    <w:rsid w:val="005E4AB6"/>
  </w:style>
  <w:style w:type="character" w:customStyle="1" w:styleId="fbbuttontext">
    <w:name w:val="fb_button_text"/>
    <w:rsid w:val="005E4AB6"/>
  </w:style>
  <w:style w:type="character" w:customStyle="1" w:styleId="comment-count">
    <w:name w:val="comment-count"/>
    <w:rsid w:val="005E4AB6"/>
  </w:style>
  <w:style w:type="character" w:customStyle="1" w:styleId="comment-count-text">
    <w:name w:val="comment-count-text"/>
    <w:rsid w:val="005E4AB6"/>
  </w:style>
  <w:style w:type="character" w:customStyle="1" w:styleId="author-name">
    <w:name w:val="author-name"/>
    <w:rsid w:val="005E4AB6"/>
  </w:style>
  <w:style w:type="character" w:customStyle="1" w:styleId="lightheader">
    <w:name w:val="lightheader"/>
    <w:rsid w:val="005E4AB6"/>
  </w:style>
  <w:style w:type="character" w:customStyle="1" w:styleId="CiteCardCharCharCharCharChar">
    <w:name w:val="Cite_Card Char Char Char Char Char"/>
    <w:rsid w:val="005E4AB6"/>
  </w:style>
  <w:style w:type="character" w:customStyle="1" w:styleId="CiteCardCharCharCharCharCharChar">
    <w:name w:val="Cite_Card Char Char Char Char Char Char"/>
    <w:rsid w:val="005E4AB6"/>
  </w:style>
  <w:style w:type="character" w:customStyle="1" w:styleId="yahoobuzzbadge">
    <w:name w:val="yahoobuzzbadge"/>
    <w:rsid w:val="005E4AB6"/>
  </w:style>
  <w:style w:type="character" w:customStyle="1" w:styleId="fbsharecountinner">
    <w:name w:val="fb_share_count_inner"/>
    <w:rsid w:val="005E4AB6"/>
  </w:style>
  <w:style w:type="character" w:customStyle="1" w:styleId="fbconnectbuttontext">
    <w:name w:val="fbconnectbutton_text"/>
    <w:rsid w:val="005E4AB6"/>
  </w:style>
  <w:style w:type="paragraph" w:customStyle="1" w:styleId="Sourcename">
    <w:name w:val="Source name"/>
    <w:basedOn w:val="Normal"/>
    <w:qFormat/>
    <w:rsid w:val="005E4AB6"/>
    <w:pPr>
      <w:spacing w:after="0" w:line="240" w:lineRule="auto"/>
    </w:pPr>
  </w:style>
  <w:style w:type="character" w:customStyle="1" w:styleId="SourcenameChar">
    <w:name w:val="Source name Char"/>
    <w:locked/>
    <w:rsid w:val="005E4AB6"/>
  </w:style>
  <w:style w:type="character" w:customStyle="1" w:styleId="StrongEmphasis">
    <w:name w:val="Strong Emphasis"/>
    <w:rsid w:val="005E4AB6"/>
  </w:style>
  <w:style w:type="character" w:customStyle="1" w:styleId="Caption2">
    <w:name w:val="Caption2"/>
    <w:rsid w:val="005E4AB6"/>
  </w:style>
  <w:style w:type="character" w:customStyle="1" w:styleId="Style11ptItalicUnderline">
    <w:name w:val="Style 11 pt Italic Underline"/>
    <w:rsid w:val="005E4AB6"/>
  </w:style>
  <w:style w:type="character" w:customStyle="1" w:styleId="Style11ptItalic">
    <w:name w:val="Style 11 pt Italic"/>
    <w:rsid w:val="005E4AB6"/>
  </w:style>
  <w:style w:type="character" w:customStyle="1" w:styleId="Style6pt">
    <w:name w:val="Style 6 pt"/>
    <w:qFormat/>
    <w:rsid w:val="005E4AB6"/>
  </w:style>
  <w:style w:type="character" w:customStyle="1" w:styleId="article-articlebody">
    <w:name w:val="article-articlebody"/>
    <w:basedOn w:val="DefaultParagraphFont"/>
    <w:rsid w:val="005E4AB6"/>
  </w:style>
  <w:style w:type="character" w:customStyle="1" w:styleId="pageheader0">
    <w:name w:val="pageheader"/>
    <w:basedOn w:val="DefaultParagraphFont"/>
    <w:rsid w:val="005E4AB6"/>
  </w:style>
  <w:style w:type="character" w:customStyle="1" w:styleId="AuthorCharChar">
    <w:name w:val="Author Char Char"/>
    <w:rsid w:val="005E4AB6"/>
  </w:style>
  <w:style w:type="character" w:customStyle="1" w:styleId="smallchar2">
    <w:name w:val="smallchar"/>
    <w:basedOn w:val="DefaultParagraphFont"/>
    <w:rsid w:val="005E4AB6"/>
  </w:style>
  <w:style w:type="character" w:customStyle="1" w:styleId="Shortcite">
    <w:name w:val="Shortcite"/>
    <w:rsid w:val="005E4AB6"/>
  </w:style>
  <w:style w:type="character" w:customStyle="1" w:styleId="Longcite">
    <w:name w:val="Longcite"/>
    <w:rsid w:val="005E4AB6"/>
  </w:style>
  <w:style w:type="character" w:customStyle="1" w:styleId="StyleStyle7pt8pt">
    <w:name w:val="Style Style 7 pt + 8 pt"/>
    <w:rsid w:val="005E4AB6"/>
  </w:style>
  <w:style w:type="character" w:customStyle="1" w:styleId="StyleStyleThickunderlineBold1">
    <w:name w:val="Style Style Thick underline + Bold1"/>
    <w:rsid w:val="005E4AB6"/>
  </w:style>
  <w:style w:type="character" w:customStyle="1" w:styleId="StyleUnderline2">
    <w:name w:val="Style Underline2"/>
    <w:rsid w:val="005E4AB6"/>
  </w:style>
  <w:style w:type="character" w:customStyle="1" w:styleId="tagchar">
    <w:name w:val="tagchar"/>
    <w:basedOn w:val="DefaultParagraphFont"/>
    <w:rsid w:val="005E4AB6"/>
  </w:style>
  <w:style w:type="character" w:customStyle="1" w:styleId="address">
    <w:name w:val="address"/>
    <w:rsid w:val="005E4AB6"/>
  </w:style>
  <w:style w:type="character" w:customStyle="1" w:styleId="NormalizationChar">
    <w:name w:val="Normalization Char"/>
    <w:rsid w:val="005E4AB6"/>
  </w:style>
  <w:style w:type="character" w:customStyle="1" w:styleId="maintextbldleft">
    <w:name w:val="maintextbldleft"/>
    <w:basedOn w:val="DefaultParagraphFont"/>
    <w:rsid w:val="005E4AB6"/>
  </w:style>
  <w:style w:type="character" w:customStyle="1" w:styleId="maintextleft">
    <w:name w:val="maintextleft"/>
    <w:basedOn w:val="DefaultParagraphFont"/>
    <w:rsid w:val="005E4AB6"/>
  </w:style>
  <w:style w:type="character" w:customStyle="1" w:styleId="highlight1">
    <w:name w:val="highlight"/>
    <w:rsid w:val="005E4AB6"/>
  </w:style>
  <w:style w:type="character" w:customStyle="1" w:styleId="Shrinker">
    <w:name w:val="Shrinker"/>
    <w:rsid w:val="005E4AB6"/>
  </w:style>
  <w:style w:type="character" w:customStyle="1" w:styleId="heading2char1">
    <w:name w:val="heading2char"/>
    <w:basedOn w:val="DefaultParagraphFont"/>
    <w:rsid w:val="005E4AB6"/>
  </w:style>
  <w:style w:type="character" w:customStyle="1" w:styleId="heading3char1">
    <w:name w:val="heading3char1"/>
    <w:basedOn w:val="DefaultParagraphFont"/>
    <w:rsid w:val="005E4AB6"/>
  </w:style>
  <w:style w:type="character" w:customStyle="1" w:styleId="underlinea">
    <w:name w:val="underlinea"/>
    <w:basedOn w:val="DefaultParagraphFont"/>
    <w:rsid w:val="005E4AB6"/>
  </w:style>
  <w:style w:type="character" w:customStyle="1" w:styleId="StyleUnderlineChar9pt2">
    <w:name w:val="Style Underline Char + 9 pt2"/>
    <w:rsid w:val="005E4AB6"/>
  </w:style>
  <w:style w:type="character" w:customStyle="1" w:styleId="StyleUnderlineChar9ptBold1">
    <w:name w:val="Style Underline Char + 9 pt Bold1"/>
    <w:rsid w:val="005E4AB6"/>
  </w:style>
  <w:style w:type="character" w:customStyle="1" w:styleId="FontStyle329">
    <w:name w:val="Font Style329"/>
    <w:uiPriority w:val="99"/>
    <w:rsid w:val="005E4AB6"/>
  </w:style>
  <w:style w:type="character" w:customStyle="1" w:styleId="styleboldunderline">
    <w:name w:val="styleboldunderline"/>
    <w:rsid w:val="005E4AB6"/>
  </w:style>
  <w:style w:type="character" w:customStyle="1" w:styleId="FontStyle291">
    <w:name w:val="Font Style291"/>
    <w:uiPriority w:val="99"/>
    <w:rsid w:val="005E4AB6"/>
  </w:style>
  <w:style w:type="character" w:customStyle="1" w:styleId="FontStyle232">
    <w:name w:val="Font Style232"/>
    <w:uiPriority w:val="99"/>
    <w:rsid w:val="005E4AB6"/>
  </w:style>
  <w:style w:type="character" w:customStyle="1" w:styleId="MicroTextCharChar">
    <w:name w:val="MicroText Char Char"/>
    <w:rsid w:val="005E4AB6"/>
  </w:style>
  <w:style w:type="character" w:customStyle="1" w:styleId="Hyperlink6">
    <w:name w:val="Hyperlink6"/>
    <w:rsid w:val="005E4AB6"/>
  </w:style>
  <w:style w:type="character" w:customStyle="1" w:styleId="pmterms11">
    <w:name w:val="pmterms11"/>
    <w:rsid w:val="005E4AB6"/>
  </w:style>
  <w:style w:type="character" w:customStyle="1" w:styleId="style61">
    <w:name w:val="style6"/>
    <w:rsid w:val="005E4AB6"/>
  </w:style>
  <w:style w:type="character" w:customStyle="1" w:styleId="Title2">
    <w:name w:val="Title2"/>
    <w:basedOn w:val="DefaultParagraphFont"/>
    <w:rsid w:val="005E4AB6"/>
  </w:style>
  <w:style w:type="character" w:customStyle="1" w:styleId="pmterms12">
    <w:name w:val="pmterms12"/>
    <w:basedOn w:val="DefaultParagraphFont"/>
    <w:rsid w:val="005E4AB6"/>
  </w:style>
  <w:style w:type="character" w:customStyle="1" w:styleId="BoldandUnderlineChar1Char2Char">
    <w:name w:val="Bold and Underline Char1 Char2 Char"/>
    <w:basedOn w:val="DefaultParagraphFont"/>
    <w:rsid w:val="005E4AB6"/>
  </w:style>
  <w:style w:type="character" w:customStyle="1" w:styleId="cardtextsmallCharCharCharCharCharCharCharCharCharCharCharChar">
    <w:name w:val="card text small Char Char Char Char Char Char Char Char Char Char Char Char"/>
    <w:basedOn w:val="DefaultParagraphFont"/>
    <w:rsid w:val="005E4AB6"/>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E4AB6"/>
  </w:style>
  <w:style w:type="character" w:customStyle="1" w:styleId="pmterms2">
    <w:name w:val="pmterms2"/>
    <w:basedOn w:val="DefaultParagraphFont"/>
    <w:rsid w:val="005E4AB6"/>
  </w:style>
  <w:style w:type="character" w:customStyle="1" w:styleId="BoldandUnderlineChar1Char2CharChar">
    <w:name w:val="Bold and Underline Char1 Char2 Char Char"/>
    <w:basedOn w:val="DefaultParagraphFont"/>
    <w:rsid w:val="005E4AB6"/>
  </w:style>
  <w:style w:type="character" w:customStyle="1" w:styleId="UnderlineChar1Char1">
    <w:name w:val="Underline Char1 Char1"/>
    <w:basedOn w:val="DefaultParagraphFont"/>
    <w:rsid w:val="005E4AB6"/>
  </w:style>
  <w:style w:type="character" w:customStyle="1" w:styleId="UnderlineChar6CharCharCharCharCharCharCharChar">
    <w:name w:val="Underline Char6 Char Char Char Char Char Char Char Char"/>
    <w:basedOn w:val="DefaultParagraphFont"/>
    <w:rsid w:val="005E4AB6"/>
  </w:style>
  <w:style w:type="character" w:customStyle="1" w:styleId="BoldText12pt">
    <w:name w:val="Bold Text 12 pt"/>
    <w:autoRedefine/>
    <w:rsid w:val="005E4AB6"/>
  </w:style>
  <w:style w:type="paragraph" w:styleId="BodyTextIndent2">
    <w:name w:val="Body Text Indent 2"/>
    <w:basedOn w:val="Normal"/>
    <w:link w:val="BodyTextIndent2Char1"/>
    <w:unhideWhenUsed/>
    <w:rsid w:val="005E4AB6"/>
    <w:pPr>
      <w:spacing w:after="120" w:line="480" w:lineRule="auto"/>
      <w:ind w:left="360"/>
    </w:pPr>
  </w:style>
  <w:style w:type="character" w:customStyle="1" w:styleId="BodyTextIndent2Char1">
    <w:name w:val="Body Text Indent 2 Char1"/>
    <w:basedOn w:val="DefaultParagraphFont"/>
    <w:link w:val="BodyTextIndent2"/>
    <w:rsid w:val="005E4AB6"/>
    <w:rPr>
      <w:rFonts w:ascii="Calibri" w:hAnsi="Calibri"/>
    </w:rPr>
  </w:style>
  <w:style w:type="character" w:customStyle="1" w:styleId="Style2CharChar">
    <w:name w:val="Style2 Char Char"/>
    <w:basedOn w:val="DefaultParagraphFont"/>
    <w:rsid w:val="005E4AB6"/>
  </w:style>
  <w:style w:type="character" w:customStyle="1" w:styleId="DebateCiteCharCharChar">
    <w:name w:val="Debate Cite Char Char Char"/>
    <w:basedOn w:val="DefaultParagraphFont"/>
    <w:rsid w:val="005E4AB6"/>
  </w:style>
  <w:style w:type="paragraph" w:styleId="BodyTextFirstIndent">
    <w:name w:val="Body Text First Indent"/>
    <w:basedOn w:val="BodyText"/>
    <w:link w:val="BodyTextFirstIndentChar1"/>
    <w:rsid w:val="005E4AB6"/>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5E4AB6"/>
    <w:rPr>
      <w:rFonts w:ascii="Georgia" w:hAnsi="Georgia"/>
    </w:rPr>
  </w:style>
  <w:style w:type="character" w:customStyle="1" w:styleId="Style10ptBold">
    <w:name w:val="Style 10 pt Bold"/>
    <w:basedOn w:val="DefaultParagraphFont"/>
    <w:rsid w:val="005E4AB6"/>
  </w:style>
  <w:style w:type="character" w:customStyle="1" w:styleId="text9">
    <w:name w:val="text9"/>
    <w:basedOn w:val="DefaultParagraphFont"/>
    <w:rsid w:val="005E4AB6"/>
  </w:style>
  <w:style w:type="character" w:customStyle="1" w:styleId="text21">
    <w:name w:val="text21"/>
    <w:basedOn w:val="DefaultParagraphFont"/>
    <w:rsid w:val="005E4AB6"/>
  </w:style>
  <w:style w:type="character" w:customStyle="1" w:styleId="text19">
    <w:name w:val="text19"/>
    <w:basedOn w:val="DefaultParagraphFont"/>
    <w:rsid w:val="005E4AB6"/>
  </w:style>
  <w:style w:type="character" w:customStyle="1" w:styleId="term2">
    <w:name w:val="term2"/>
    <w:basedOn w:val="DefaultParagraphFont"/>
    <w:rsid w:val="005E4AB6"/>
  </w:style>
  <w:style w:type="character" w:customStyle="1" w:styleId="ToReadChar">
    <w:name w:val="To Read Char"/>
    <w:basedOn w:val="DefaultParagraphFont"/>
    <w:rsid w:val="005E4AB6"/>
  </w:style>
  <w:style w:type="character" w:customStyle="1" w:styleId="ToReadCharChar">
    <w:name w:val="To Read Char Char"/>
    <w:basedOn w:val="DefaultParagraphFont"/>
    <w:rsid w:val="005E4AB6"/>
  </w:style>
  <w:style w:type="character" w:customStyle="1" w:styleId="storytextstyle">
    <w:name w:val="storytextstyle"/>
    <w:basedOn w:val="DefaultParagraphFont"/>
    <w:rsid w:val="005E4AB6"/>
  </w:style>
  <w:style w:type="character" w:customStyle="1" w:styleId="cardunderlinedCharChar">
    <w:name w:val="card underlined Char Char"/>
    <w:basedOn w:val="DefaultParagraphFont"/>
    <w:rsid w:val="005E4AB6"/>
  </w:style>
  <w:style w:type="character" w:customStyle="1" w:styleId="articlehead21">
    <w:name w:val="articlehead21"/>
    <w:basedOn w:val="DefaultParagraphFont"/>
    <w:rsid w:val="005E4AB6"/>
  </w:style>
  <w:style w:type="character" w:customStyle="1" w:styleId="BoldandUnderlineChar2Char1">
    <w:name w:val="Bold and Underline Char2 Char1"/>
    <w:basedOn w:val="DefaultParagraphFont"/>
    <w:rsid w:val="005E4AB6"/>
  </w:style>
  <w:style w:type="character" w:customStyle="1" w:styleId="TagCiteChar10">
    <w:name w:val="Tag/Cite Char1"/>
    <w:basedOn w:val="DefaultParagraphFont"/>
    <w:rsid w:val="005E4AB6"/>
  </w:style>
  <w:style w:type="character" w:customStyle="1" w:styleId="CardCharChar0">
    <w:name w:val="Card Char Char"/>
    <w:basedOn w:val="DefaultParagraphFont"/>
    <w:rsid w:val="005E4AB6"/>
  </w:style>
  <w:style w:type="character" w:customStyle="1" w:styleId="BriefTitle1Char">
    <w:name w:val="Brief Title 1 Char"/>
    <w:basedOn w:val="DefaultParagraphFont"/>
    <w:rsid w:val="005E4AB6"/>
  </w:style>
  <w:style w:type="character" w:customStyle="1" w:styleId="TagCiteCharChar">
    <w:name w:val="Tag/Cite Char Char"/>
    <w:basedOn w:val="DefaultParagraphFont"/>
    <w:rsid w:val="005E4AB6"/>
  </w:style>
  <w:style w:type="character" w:customStyle="1" w:styleId="prodgeneral1">
    <w:name w:val="prodgeneral1"/>
    <w:basedOn w:val="DefaultParagraphFont"/>
    <w:rsid w:val="005E4AB6"/>
  </w:style>
  <w:style w:type="character" w:customStyle="1" w:styleId="texto11">
    <w:name w:val="texto11"/>
    <w:basedOn w:val="DefaultParagraphFont"/>
    <w:rsid w:val="005E4AB6"/>
  </w:style>
  <w:style w:type="character" w:customStyle="1" w:styleId="date10">
    <w:name w:val="date1"/>
    <w:basedOn w:val="DefaultParagraphFont"/>
    <w:rsid w:val="005E4AB6"/>
  </w:style>
  <w:style w:type="character" w:customStyle="1" w:styleId="summary1">
    <w:name w:val="summary1"/>
    <w:basedOn w:val="DefaultParagraphFont"/>
    <w:rsid w:val="005E4AB6"/>
  </w:style>
  <w:style w:type="character" w:customStyle="1" w:styleId="text3">
    <w:name w:val="text3"/>
    <w:basedOn w:val="DefaultParagraphFont"/>
    <w:rsid w:val="005E4AB6"/>
  </w:style>
  <w:style w:type="character" w:customStyle="1" w:styleId="featurecontentgray1">
    <w:name w:val="featurecontentgray1"/>
    <w:basedOn w:val="DefaultParagraphFont"/>
    <w:rsid w:val="005E4AB6"/>
  </w:style>
  <w:style w:type="character" w:customStyle="1" w:styleId="CardCharCharChar0">
    <w:name w:val="Card Char Char Char"/>
    <w:basedOn w:val="DefaultParagraphFont"/>
    <w:rsid w:val="005E4AB6"/>
  </w:style>
  <w:style w:type="character" w:customStyle="1" w:styleId="big1">
    <w:name w:val="big1"/>
    <w:basedOn w:val="DefaultParagraphFont"/>
    <w:rsid w:val="005E4AB6"/>
  </w:style>
  <w:style w:type="character" w:customStyle="1" w:styleId="articletitle1">
    <w:name w:val="articletitle1"/>
    <w:basedOn w:val="DefaultParagraphFont"/>
    <w:rsid w:val="005E4AB6"/>
  </w:style>
  <w:style w:type="character" w:customStyle="1" w:styleId="prodgeneral">
    <w:name w:val="prodgeneral"/>
    <w:basedOn w:val="DefaultParagraphFont"/>
    <w:rsid w:val="005E4AB6"/>
  </w:style>
  <w:style w:type="character" w:customStyle="1" w:styleId="Style10pt">
    <w:name w:val="Style 10 pt"/>
    <w:basedOn w:val="DefaultParagraphFont"/>
    <w:rsid w:val="005E4AB6"/>
  </w:style>
  <w:style w:type="character" w:customStyle="1" w:styleId="StyleUnderlineChar0">
    <w:name w:val="Style Underline + Char"/>
    <w:basedOn w:val="DefaultParagraphFont"/>
    <w:rsid w:val="005E4AB6"/>
  </w:style>
  <w:style w:type="character" w:customStyle="1" w:styleId="highlightChar">
    <w:name w:val="highlight Char"/>
    <w:basedOn w:val="DefaultParagraphFont"/>
    <w:rsid w:val="005E4AB6"/>
  </w:style>
  <w:style w:type="character" w:customStyle="1" w:styleId="citeChar">
    <w:name w:val="cite Char"/>
    <w:basedOn w:val="DefaultParagraphFont"/>
    <w:rsid w:val="005E4AB6"/>
  </w:style>
  <w:style w:type="character" w:customStyle="1" w:styleId="OffensiveLanguageChar">
    <w:name w:val="Offensive Language Char"/>
    <w:rsid w:val="005E4AB6"/>
  </w:style>
  <w:style w:type="character" w:customStyle="1" w:styleId="yellowfadeinnerspan">
    <w:name w:val="yellowfadeinnerspan"/>
    <w:rsid w:val="005E4AB6"/>
  </w:style>
  <w:style w:type="character" w:customStyle="1" w:styleId="ipa">
    <w:name w:val="ipa"/>
    <w:basedOn w:val="DefaultParagraphFont"/>
    <w:rsid w:val="005E4AB6"/>
  </w:style>
  <w:style w:type="table" w:customStyle="1" w:styleId="TableGrid1">
    <w:name w:val="Table Grid1"/>
    <w:basedOn w:val="TableNormal"/>
    <w:rsid w:val="005E4AB6"/>
    <w:pPr>
      <w:spacing w:after="200" w:line="276" w:lineRule="auto"/>
    </w:pPr>
    <w:tblPr/>
  </w:style>
  <w:style w:type="character" w:customStyle="1" w:styleId="StyleciteChar">
    <w:name w:val="Style cite + Char"/>
    <w:basedOn w:val="DefaultParagraphFont"/>
    <w:rsid w:val="005E4AB6"/>
  </w:style>
  <w:style w:type="character" w:customStyle="1" w:styleId="H4TagChar1">
    <w:name w:val="H4 (Tag) Char1"/>
    <w:locked/>
    <w:rsid w:val="005E4AB6"/>
  </w:style>
  <w:style w:type="paragraph" w:customStyle="1" w:styleId="description">
    <w:name w:val="description"/>
    <w:basedOn w:val="Normal"/>
    <w:uiPriority w:val="99"/>
    <w:qFormat/>
    <w:rsid w:val="005E4AB6"/>
    <w:pPr>
      <w:spacing w:after="0" w:line="240" w:lineRule="auto"/>
    </w:pPr>
  </w:style>
  <w:style w:type="paragraph" w:customStyle="1" w:styleId="credit">
    <w:name w:val="credit"/>
    <w:basedOn w:val="Normal"/>
    <w:next w:val="BodyText5"/>
    <w:qFormat/>
    <w:rsid w:val="005E4AB6"/>
    <w:pPr>
      <w:spacing w:after="0" w:line="240" w:lineRule="auto"/>
    </w:pPr>
  </w:style>
  <w:style w:type="character" w:customStyle="1" w:styleId="DebateUnderlinedChar">
    <w:name w:val="Debate Underlined Char"/>
    <w:locked/>
    <w:rsid w:val="005E4AB6"/>
  </w:style>
  <w:style w:type="paragraph" w:customStyle="1" w:styleId="DebateUnderlined">
    <w:name w:val="Debate Underlined"/>
    <w:basedOn w:val="Normal"/>
    <w:next w:val="about"/>
    <w:qFormat/>
    <w:rsid w:val="005E4AB6"/>
    <w:pPr>
      <w:spacing w:after="0" w:line="240" w:lineRule="auto"/>
    </w:pPr>
  </w:style>
  <w:style w:type="character" w:customStyle="1" w:styleId="Card10f2Char">
    <w:name w:val="Card.10.f2 Char"/>
    <w:locked/>
    <w:rsid w:val="005E4AB6"/>
  </w:style>
  <w:style w:type="paragraph" w:customStyle="1" w:styleId="Card10f2">
    <w:name w:val="Card.10.f2"/>
    <w:basedOn w:val="Normal"/>
    <w:next w:val="thumbnail"/>
    <w:autoRedefine/>
    <w:qFormat/>
    <w:rsid w:val="005E4AB6"/>
    <w:pPr>
      <w:spacing w:after="0" w:line="240" w:lineRule="auto"/>
    </w:pPr>
  </w:style>
  <w:style w:type="character" w:customStyle="1" w:styleId="Bodytext6">
    <w:name w:val="Body text_"/>
    <w:basedOn w:val="DefaultParagraphFont"/>
    <w:link w:val="BodyText20"/>
    <w:locked/>
    <w:rsid w:val="005E4AB6"/>
    <w:rPr>
      <w:shd w:val="clear" w:color="auto" w:fill="FFFFFF"/>
    </w:rPr>
  </w:style>
  <w:style w:type="paragraph" w:customStyle="1" w:styleId="BodyText5">
    <w:name w:val="Body Text5"/>
    <w:basedOn w:val="Normal"/>
    <w:next w:val="wallacepara"/>
    <w:qFormat/>
    <w:rsid w:val="005E4AB6"/>
    <w:pPr>
      <w:spacing w:after="0" w:line="240" w:lineRule="auto"/>
    </w:pPr>
  </w:style>
  <w:style w:type="paragraph" w:customStyle="1" w:styleId="user">
    <w:name w:val="user"/>
    <w:basedOn w:val="Normal"/>
    <w:next w:val="morelink"/>
    <w:qFormat/>
    <w:rsid w:val="005E4AB6"/>
    <w:pPr>
      <w:spacing w:after="0" w:line="240" w:lineRule="auto"/>
    </w:pPr>
  </w:style>
  <w:style w:type="paragraph" w:customStyle="1" w:styleId="about">
    <w:name w:val="about"/>
    <w:basedOn w:val="Normal"/>
    <w:next w:val="audiolink"/>
    <w:qFormat/>
    <w:rsid w:val="005E4AB6"/>
    <w:pPr>
      <w:spacing w:after="0" w:line="240" w:lineRule="auto"/>
    </w:pPr>
  </w:style>
  <w:style w:type="paragraph" w:customStyle="1" w:styleId="t6">
    <w:name w:val="t6"/>
    <w:basedOn w:val="Normal"/>
    <w:next w:val="nav1"/>
    <w:qFormat/>
    <w:rsid w:val="005E4AB6"/>
    <w:pPr>
      <w:spacing w:after="0" w:line="240" w:lineRule="auto"/>
    </w:pPr>
  </w:style>
  <w:style w:type="paragraph" w:customStyle="1" w:styleId="thumbnail">
    <w:name w:val="thumbnail"/>
    <w:basedOn w:val="Normal"/>
    <w:next w:val="nav2"/>
    <w:qFormat/>
    <w:rsid w:val="005E4AB6"/>
    <w:pPr>
      <w:spacing w:after="0" w:line="240" w:lineRule="auto"/>
    </w:pPr>
  </w:style>
  <w:style w:type="paragraph" w:customStyle="1" w:styleId="stand-first-alone">
    <w:name w:val="stand-first-alone"/>
    <w:basedOn w:val="Normal"/>
    <w:next w:val="Pa0"/>
    <w:qFormat/>
    <w:rsid w:val="005E4AB6"/>
    <w:pPr>
      <w:spacing w:after="0" w:line="240" w:lineRule="auto"/>
    </w:pPr>
  </w:style>
  <w:style w:type="paragraph" w:customStyle="1" w:styleId="wallacepara">
    <w:name w:val="wallacepara"/>
    <w:basedOn w:val="Normal"/>
    <w:next w:val="CM45"/>
    <w:qFormat/>
    <w:rsid w:val="005E4AB6"/>
    <w:pPr>
      <w:spacing w:after="0" w:line="240" w:lineRule="auto"/>
    </w:pPr>
  </w:style>
  <w:style w:type="paragraph" w:customStyle="1" w:styleId="morelink">
    <w:name w:val="morelink"/>
    <w:basedOn w:val="Normal"/>
    <w:next w:val="CM46"/>
    <w:qFormat/>
    <w:rsid w:val="005E4AB6"/>
    <w:pPr>
      <w:spacing w:after="0" w:line="240" w:lineRule="auto"/>
    </w:pPr>
  </w:style>
  <w:style w:type="paragraph" w:customStyle="1" w:styleId="audiolink">
    <w:name w:val="audiolink"/>
    <w:basedOn w:val="Normal"/>
    <w:next w:val="F4-NormalText"/>
    <w:qFormat/>
    <w:rsid w:val="005E4AB6"/>
    <w:pPr>
      <w:spacing w:after="0" w:line="240" w:lineRule="auto"/>
    </w:pPr>
  </w:style>
  <w:style w:type="paragraph" w:customStyle="1" w:styleId="titlestyle1">
    <w:name w:val="titlestyle1"/>
    <w:basedOn w:val="Normal"/>
    <w:next w:val="FullText"/>
    <w:qFormat/>
    <w:rsid w:val="005E4AB6"/>
    <w:pPr>
      <w:spacing w:after="0" w:line="240" w:lineRule="auto"/>
    </w:pPr>
  </w:style>
  <w:style w:type="paragraph" w:customStyle="1" w:styleId="nav1">
    <w:name w:val="nav1"/>
    <w:basedOn w:val="Normal"/>
    <w:next w:val="TagLine"/>
    <w:qFormat/>
    <w:rsid w:val="005E4AB6"/>
    <w:pPr>
      <w:spacing w:after="0" w:line="240" w:lineRule="auto"/>
    </w:pPr>
  </w:style>
  <w:style w:type="paragraph" w:customStyle="1" w:styleId="nav2">
    <w:name w:val="nav2"/>
    <w:basedOn w:val="Normal"/>
    <w:qFormat/>
    <w:rsid w:val="005E4AB6"/>
    <w:pPr>
      <w:spacing w:after="0" w:line="240" w:lineRule="auto"/>
    </w:pPr>
  </w:style>
  <w:style w:type="paragraph" w:customStyle="1" w:styleId="Pa0">
    <w:name w:val="Pa0"/>
    <w:basedOn w:val="Normal"/>
    <w:uiPriority w:val="99"/>
    <w:qFormat/>
    <w:rsid w:val="005E4AB6"/>
    <w:pPr>
      <w:spacing w:after="0" w:line="240" w:lineRule="auto"/>
    </w:pPr>
  </w:style>
  <w:style w:type="paragraph" w:customStyle="1" w:styleId="CM45">
    <w:name w:val="CM45"/>
    <w:basedOn w:val="Normal"/>
    <w:uiPriority w:val="99"/>
    <w:qFormat/>
    <w:rsid w:val="005E4AB6"/>
    <w:pPr>
      <w:spacing w:after="0" w:line="240" w:lineRule="auto"/>
    </w:pPr>
  </w:style>
  <w:style w:type="paragraph" w:customStyle="1" w:styleId="CM46">
    <w:name w:val="CM46"/>
    <w:basedOn w:val="Normal"/>
    <w:uiPriority w:val="99"/>
    <w:qFormat/>
    <w:rsid w:val="005E4AB6"/>
    <w:pPr>
      <w:spacing w:after="0" w:line="240" w:lineRule="auto"/>
    </w:pPr>
  </w:style>
  <w:style w:type="paragraph" w:customStyle="1" w:styleId="F4-NormalText">
    <w:name w:val="F4 - Normal Text"/>
    <w:basedOn w:val="Normal"/>
    <w:uiPriority w:val="99"/>
    <w:qFormat/>
    <w:rsid w:val="005E4AB6"/>
    <w:pPr>
      <w:spacing w:after="0" w:line="240" w:lineRule="auto"/>
    </w:pPr>
  </w:style>
  <w:style w:type="character" w:customStyle="1" w:styleId="Heading18">
    <w:name w:val="Heading #18_"/>
    <w:basedOn w:val="DefaultParagraphFont"/>
    <w:locked/>
    <w:rsid w:val="005E4AB6"/>
  </w:style>
  <w:style w:type="paragraph" w:customStyle="1" w:styleId="Heading180">
    <w:name w:val="Heading #18"/>
    <w:basedOn w:val="Normal"/>
    <w:qFormat/>
    <w:rsid w:val="005E4AB6"/>
    <w:pPr>
      <w:spacing w:after="0" w:line="240" w:lineRule="auto"/>
    </w:pPr>
  </w:style>
  <w:style w:type="character" w:customStyle="1" w:styleId="Picturecaption2">
    <w:name w:val="Picture caption (2)_"/>
    <w:basedOn w:val="DefaultParagraphFont"/>
    <w:locked/>
    <w:rsid w:val="005E4AB6"/>
  </w:style>
  <w:style w:type="paragraph" w:customStyle="1" w:styleId="Picturecaption20">
    <w:name w:val="Picture caption (2)"/>
    <w:basedOn w:val="Normal"/>
    <w:qFormat/>
    <w:rsid w:val="005E4AB6"/>
    <w:pPr>
      <w:spacing w:after="0" w:line="240" w:lineRule="auto"/>
    </w:pPr>
  </w:style>
  <w:style w:type="character" w:customStyle="1" w:styleId="Picturecaption">
    <w:name w:val="Picture caption_"/>
    <w:basedOn w:val="DefaultParagraphFont"/>
    <w:locked/>
    <w:rsid w:val="005E4AB6"/>
  </w:style>
  <w:style w:type="paragraph" w:customStyle="1" w:styleId="Picturecaption0">
    <w:name w:val="Picture caption"/>
    <w:basedOn w:val="Normal"/>
    <w:qFormat/>
    <w:rsid w:val="005E4AB6"/>
    <w:pPr>
      <w:spacing w:after="0" w:line="240" w:lineRule="auto"/>
    </w:pPr>
  </w:style>
  <w:style w:type="character" w:customStyle="1" w:styleId="Bodytext31">
    <w:name w:val="Body text (31)_"/>
    <w:basedOn w:val="DefaultParagraphFont"/>
    <w:locked/>
    <w:rsid w:val="005E4AB6"/>
  </w:style>
  <w:style w:type="paragraph" w:customStyle="1" w:styleId="Bodytext310">
    <w:name w:val="Body text (31)"/>
    <w:basedOn w:val="Normal"/>
    <w:qFormat/>
    <w:rsid w:val="005E4AB6"/>
    <w:pPr>
      <w:spacing w:after="0" w:line="240" w:lineRule="auto"/>
    </w:pPr>
  </w:style>
  <w:style w:type="character" w:customStyle="1" w:styleId="Heading22">
    <w:name w:val="Heading #22_"/>
    <w:basedOn w:val="DefaultParagraphFont"/>
    <w:locked/>
    <w:rsid w:val="005E4AB6"/>
  </w:style>
  <w:style w:type="paragraph" w:customStyle="1" w:styleId="Heading220">
    <w:name w:val="Heading #22"/>
    <w:basedOn w:val="Normal"/>
    <w:qFormat/>
    <w:rsid w:val="005E4AB6"/>
    <w:pPr>
      <w:spacing w:after="0" w:line="240" w:lineRule="auto"/>
    </w:pPr>
  </w:style>
  <w:style w:type="character" w:customStyle="1" w:styleId="Bodytext131">
    <w:name w:val="Body text (131)_"/>
    <w:basedOn w:val="DefaultParagraphFont"/>
    <w:locked/>
    <w:rsid w:val="005E4AB6"/>
  </w:style>
  <w:style w:type="paragraph" w:customStyle="1" w:styleId="Bodytext1310">
    <w:name w:val="Body text (131)"/>
    <w:basedOn w:val="Normal"/>
    <w:qFormat/>
    <w:rsid w:val="005E4AB6"/>
    <w:pPr>
      <w:spacing w:after="0" w:line="240" w:lineRule="auto"/>
    </w:pPr>
  </w:style>
  <w:style w:type="character" w:customStyle="1" w:styleId="Bodytext140">
    <w:name w:val="Body text (140)_"/>
    <w:basedOn w:val="DefaultParagraphFont"/>
    <w:locked/>
    <w:rsid w:val="005E4AB6"/>
  </w:style>
  <w:style w:type="paragraph" w:customStyle="1" w:styleId="Bodytext1400">
    <w:name w:val="Body text (140)"/>
    <w:basedOn w:val="Normal"/>
    <w:qFormat/>
    <w:rsid w:val="005E4AB6"/>
    <w:pPr>
      <w:spacing w:after="0" w:line="240" w:lineRule="auto"/>
    </w:pPr>
  </w:style>
  <w:style w:type="character" w:customStyle="1" w:styleId="Bodytext141">
    <w:name w:val="Body text (141)_"/>
    <w:basedOn w:val="DefaultParagraphFont"/>
    <w:locked/>
    <w:rsid w:val="005E4AB6"/>
  </w:style>
  <w:style w:type="paragraph" w:customStyle="1" w:styleId="Bodytext1410">
    <w:name w:val="Body text (141)"/>
    <w:basedOn w:val="Normal"/>
    <w:qFormat/>
    <w:rsid w:val="005E4AB6"/>
    <w:pPr>
      <w:spacing w:after="0" w:line="240" w:lineRule="auto"/>
    </w:pPr>
  </w:style>
  <w:style w:type="character" w:customStyle="1" w:styleId="Tableofcontents20">
    <w:name w:val="Table of contents (20)_"/>
    <w:basedOn w:val="DefaultParagraphFont"/>
    <w:locked/>
    <w:rsid w:val="005E4AB6"/>
  </w:style>
  <w:style w:type="paragraph" w:customStyle="1" w:styleId="Tableofcontents200">
    <w:name w:val="Table of contents (20)"/>
    <w:basedOn w:val="Normal"/>
    <w:qFormat/>
    <w:rsid w:val="005E4AB6"/>
    <w:pPr>
      <w:spacing w:after="0" w:line="240" w:lineRule="auto"/>
    </w:pPr>
  </w:style>
  <w:style w:type="character" w:customStyle="1" w:styleId="Tableofcontents21">
    <w:name w:val="Table of contents (21)_"/>
    <w:basedOn w:val="DefaultParagraphFont"/>
    <w:locked/>
    <w:rsid w:val="005E4AB6"/>
  </w:style>
  <w:style w:type="paragraph" w:customStyle="1" w:styleId="Tableofcontents210">
    <w:name w:val="Table of contents (21)"/>
    <w:basedOn w:val="Normal"/>
    <w:qFormat/>
    <w:rsid w:val="005E4AB6"/>
    <w:pPr>
      <w:spacing w:after="0" w:line="240" w:lineRule="auto"/>
    </w:pPr>
  </w:style>
  <w:style w:type="character" w:customStyle="1" w:styleId="Tableofcontents22">
    <w:name w:val="Table of contents (22)_"/>
    <w:basedOn w:val="DefaultParagraphFont"/>
    <w:locked/>
    <w:rsid w:val="005E4AB6"/>
  </w:style>
  <w:style w:type="paragraph" w:customStyle="1" w:styleId="Tableofcontents220">
    <w:name w:val="Table of contents (22)"/>
    <w:basedOn w:val="Normal"/>
    <w:qFormat/>
    <w:rsid w:val="005E4AB6"/>
    <w:pPr>
      <w:spacing w:after="0" w:line="240" w:lineRule="auto"/>
    </w:pPr>
  </w:style>
  <w:style w:type="character" w:customStyle="1" w:styleId="Bodytext142">
    <w:name w:val="Body text (142)_"/>
    <w:basedOn w:val="DefaultParagraphFont"/>
    <w:locked/>
    <w:rsid w:val="005E4AB6"/>
  </w:style>
  <w:style w:type="paragraph" w:customStyle="1" w:styleId="Bodytext1420">
    <w:name w:val="Body text (142)"/>
    <w:basedOn w:val="Normal"/>
    <w:qFormat/>
    <w:rsid w:val="005E4AB6"/>
    <w:pPr>
      <w:spacing w:after="0" w:line="240" w:lineRule="auto"/>
    </w:pPr>
  </w:style>
  <w:style w:type="character" w:customStyle="1" w:styleId="Bodytext143">
    <w:name w:val="Body text (143)_"/>
    <w:basedOn w:val="DefaultParagraphFont"/>
    <w:locked/>
    <w:rsid w:val="005E4AB6"/>
  </w:style>
  <w:style w:type="paragraph" w:customStyle="1" w:styleId="Bodytext1430">
    <w:name w:val="Body text (143)"/>
    <w:basedOn w:val="Normal"/>
    <w:qFormat/>
    <w:rsid w:val="005E4AB6"/>
    <w:pPr>
      <w:spacing w:after="0" w:line="240" w:lineRule="auto"/>
    </w:pPr>
  </w:style>
  <w:style w:type="character" w:customStyle="1" w:styleId="Bodytext144Exact">
    <w:name w:val="Body text (144) Exact"/>
    <w:basedOn w:val="DefaultParagraphFont"/>
    <w:locked/>
    <w:rsid w:val="005E4AB6"/>
  </w:style>
  <w:style w:type="paragraph" w:customStyle="1" w:styleId="Bodytext144">
    <w:name w:val="Body text (144)"/>
    <w:basedOn w:val="Normal"/>
    <w:qFormat/>
    <w:rsid w:val="005E4AB6"/>
    <w:pPr>
      <w:spacing w:after="0" w:line="240" w:lineRule="auto"/>
    </w:pPr>
  </w:style>
  <w:style w:type="character" w:customStyle="1" w:styleId="Bodytext145Exact">
    <w:name w:val="Body text (145) Exact"/>
    <w:basedOn w:val="DefaultParagraphFont"/>
    <w:locked/>
    <w:rsid w:val="005E4AB6"/>
  </w:style>
  <w:style w:type="paragraph" w:customStyle="1" w:styleId="Bodytext145">
    <w:name w:val="Body text (145)"/>
    <w:basedOn w:val="Normal"/>
    <w:qFormat/>
    <w:rsid w:val="005E4AB6"/>
    <w:pPr>
      <w:spacing w:after="0" w:line="240" w:lineRule="auto"/>
    </w:pPr>
  </w:style>
  <w:style w:type="character" w:customStyle="1" w:styleId="Bodytext146">
    <w:name w:val="Body text (146)_"/>
    <w:basedOn w:val="DefaultParagraphFont"/>
    <w:locked/>
    <w:rsid w:val="005E4AB6"/>
  </w:style>
  <w:style w:type="paragraph" w:customStyle="1" w:styleId="Bodytext1460">
    <w:name w:val="Body text (146)"/>
    <w:basedOn w:val="Normal"/>
    <w:qFormat/>
    <w:rsid w:val="005E4AB6"/>
    <w:pPr>
      <w:spacing w:after="0" w:line="240" w:lineRule="auto"/>
    </w:pPr>
  </w:style>
  <w:style w:type="character" w:customStyle="1" w:styleId="Heading23">
    <w:name w:val="Heading #23_"/>
    <w:basedOn w:val="DefaultParagraphFont"/>
    <w:locked/>
    <w:rsid w:val="005E4AB6"/>
  </w:style>
  <w:style w:type="paragraph" w:customStyle="1" w:styleId="Heading230">
    <w:name w:val="Heading #23"/>
    <w:basedOn w:val="Normal"/>
    <w:qFormat/>
    <w:rsid w:val="005E4AB6"/>
    <w:pPr>
      <w:spacing w:after="0" w:line="240" w:lineRule="auto"/>
    </w:pPr>
  </w:style>
  <w:style w:type="character" w:customStyle="1" w:styleId="Picturecaption36">
    <w:name w:val="Picture caption (36)_"/>
    <w:basedOn w:val="DefaultParagraphFont"/>
    <w:locked/>
    <w:rsid w:val="005E4AB6"/>
  </w:style>
  <w:style w:type="paragraph" w:customStyle="1" w:styleId="Picturecaption360">
    <w:name w:val="Picture caption (36)"/>
    <w:basedOn w:val="Normal"/>
    <w:qFormat/>
    <w:rsid w:val="005E4AB6"/>
    <w:pPr>
      <w:spacing w:after="0" w:line="240" w:lineRule="auto"/>
    </w:pPr>
  </w:style>
  <w:style w:type="character" w:customStyle="1" w:styleId="Picturecaption42">
    <w:name w:val="Picture caption (42)_"/>
    <w:basedOn w:val="DefaultParagraphFont"/>
    <w:locked/>
    <w:rsid w:val="005E4AB6"/>
  </w:style>
  <w:style w:type="paragraph" w:customStyle="1" w:styleId="Picturecaption420">
    <w:name w:val="Picture caption (42)"/>
    <w:basedOn w:val="Normal"/>
    <w:qFormat/>
    <w:rsid w:val="005E4AB6"/>
    <w:pPr>
      <w:spacing w:after="0" w:line="240" w:lineRule="auto"/>
    </w:pPr>
  </w:style>
  <w:style w:type="character" w:customStyle="1" w:styleId="Bodytext154">
    <w:name w:val="Body text (154)_"/>
    <w:basedOn w:val="DefaultParagraphFont"/>
    <w:locked/>
    <w:rsid w:val="005E4AB6"/>
  </w:style>
  <w:style w:type="paragraph" w:customStyle="1" w:styleId="Bodytext1540">
    <w:name w:val="Body text (154)"/>
    <w:basedOn w:val="Normal"/>
    <w:qFormat/>
    <w:rsid w:val="005E4AB6"/>
    <w:pPr>
      <w:spacing w:after="0" w:line="240" w:lineRule="auto"/>
    </w:pPr>
  </w:style>
  <w:style w:type="character" w:customStyle="1" w:styleId="Bodytext155">
    <w:name w:val="Body text (155)_"/>
    <w:basedOn w:val="DefaultParagraphFont"/>
    <w:locked/>
    <w:rsid w:val="005E4AB6"/>
  </w:style>
  <w:style w:type="paragraph" w:customStyle="1" w:styleId="Bodytext1550">
    <w:name w:val="Body text (155)"/>
    <w:basedOn w:val="Normal"/>
    <w:qFormat/>
    <w:rsid w:val="005E4AB6"/>
    <w:pPr>
      <w:spacing w:after="0" w:line="240" w:lineRule="auto"/>
    </w:pPr>
  </w:style>
  <w:style w:type="character" w:customStyle="1" w:styleId="Bodytext156">
    <w:name w:val="Body text (156)_"/>
    <w:basedOn w:val="DefaultParagraphFont"/>
    <w:locked/>
    <w:rsid w:val="005E4AB6"/>
  </w:style>
  <w:style w:type="paragraph" w:customStyle="1" w:styleId="Bodytext1560">
    <w:name w:val="Body text (156)"/>
    <w:basedOn w:val="Normal"/>
    <w:qFormat/>
    <w:rsid w:val="005E4AB6"/>
    <w:pPr>
      <w:spacing w:after="0" w:line="240" w:lineRule="auto"/>
    </w:pPr>
  </w:style>
  <w:style w:type="character" w:customStyle="1" w:styleId="Bodytext60">
    <w:name w:val="Body text (60)_"/>
    <w:basedOn w:val="DefaultParagraphFont"/>
    <w:locked/>
    <w:rsid w:val="005E4AB6"/>
  </w:style>
  <w:style w:type="paragraph" w:customStyle="1" w:styleId="Bodytext600">
    <w:name w:val="Body text (60)"/>
    <w:basedOn w:val="Normal"/>
    <w:qFormat/>
    <w:rsid w:val="005E4AB6"/>
    <w:pPr>
      <w:spacing w:after="0" w:line="240" w:lineRule="auto"/>
    </w:pPr>
  </w:style>
  <w:style w:type="character" w:customStyle="1" w:styleId="Bodytext158">
    <w:name w:val="Body text (158)_"/>
    <w:basedOn w:val="DefaultParagraphFont"/>
    <w:locked/>
    <w:rsid w:val="005E4AB6"/>
  </w:style>
  <w:style w:type="paragraph" w:customStyle="1" w:styleId="Bodytext1580">
    <w:name w:val="Body text (158)"/>
    <w:basedOn w:val="Normal"/>
    <w:qFormat/>
    <w:rsid w:val="005E4AB6"/>
    <w:pPr>
      <w:spacing w:after="0" w:line="240" w:lineRule="auto"/>
    </w:pPr>
  </w:style>
  <w:style w:type="character" w:customStyle="1" w:styleId="Bodytext159">
    <w:name w:val="Body text (159)_"/>
    <w:basedOn w:val="DefaultParagraphFont"/>
    <w:locked/>
    <w:rsid w:val="005E4AB6"/>
  </w:style>
  <w:style w:type="paragraph" w:customStyle="1" w:styleId="Bodytext1590">
    <w:name w:val="Body text (159)"/>
    <w:basedOn w:val="Normal"/>
    <w:qFormat/>
    <w:rsid w:val="005E4AB6"/>
    <w:pPr>
      <w:spacing w:after="0" w:line="240" w:lineRule="auto"/>
    </w:pPr>
  </w:style>
  <w:style w:type="character" w:customStyle="1" w:styleId="Bodytext160">
    <w:name w:val="Body text (160)_"/>
    <w:basedOn w:val="DefaultParagraphFont"/>
    <w:locked/>
    <w:rsid w:val="005E4AB6"/>
  </w:style>
  <w:style w:type="paragraph" w:customStyle="1" w:styleId="Bodytext1600">
    <w:name w:val="Body text (160)"/>
    <w:basedOn w:val="Normal"/>
    <w:qFormat/>
    <w:rsid w:val="005E4AB6"/>
    <w:pPr>
      <w:spacing w:after="0" w:line="240" w:lineRule="auto"/>
    </w:pPr>
  </w:style>
  <w:style w:type="character" w:customStyle="1" w:styleId="Picturecaption4">
    <w:name w:val="Picture caption (4)_"/>
    <w:basedOn w:val="DefaultParagraphFont"/>
    <w:locked/>
    <w:rsid w:val="005E4AB6"/>
  </w:style>
  <w:style w:type="paragraph" w:customStyle="1" w:styleId="Picturecaption40">
    <w:name w:val="Picture caption (4)"/>
    <w:basedOn w:val="Normal"/>
    <w:qFormat/>
    <w:rsid w:val="005E4AB6"/>
    <w:pPr>
      <w:spacing w:after="0" w:line="240" w:lineRule="auto"/>
    </w:pPr>
  </w:style>
  <w:style w:type="character" w:customStyle="1" w:styleId="Heading10">
    <w:name w:val="Heading #10_"/>
    <w:basedOn w:val="DefaultParagraphFont"/>
    <w:locked/>
    <w:rsid w:val="005E4AB6"/>
  </w:style>
  <w:style w:type="paragraph" w:customStyle="1" w:styleId="Heading100">
    <w:name w:val="Heading #10"/>
    <w:basedOn w:val="Normal"/>
    <w:qFormat/>
    <w:rsid w:val="005E4AB6"/>
    <w:pPr>
      <w:spacing w:after="0" w:line="240" w:lineRule="auto"/>
    </w:pPr>
  </w:style>
  <w:style w:type="character" w:customStyle="1" w:styleId="Picturecaption3">
    <w:name w:val="Picture caption (3)_"/>
    <w:basedOn w:val="DefaultParagraphFont"/>
    <w:locked/>
    <w:rsid w:val="005E4AB6"/>
  </w:style>
  <w:style w:type="paragraph" w:customStyle="1" w:styleId="Picturecaption30">
    <w:name w:val="Picture caption (3)"/>
    <w:basedOn w:val="Normal"/>
    <w:qFormat/>
    <w:rsid w:val="005E4AB6"/>
    <w:pPr>
      <w:spacing w:after="0" w:line="240" w:lineRule="auto"/>
    </w:pPr>
  </w:style>
  <w:style w:type="character" w:customStyle="1" w:styleId="Heading13">
    <w:name w:val="Heading #13_"/>
    <w:basedOn w:val="DefaultParagraphFont"/>
    <w:locked/>
    <w:rsid w:val="005E4AB6"/>
  </w:style>
  <w:style w:type="paragraph" w:customStyle="1" w:styleId="Heading130">
    <w:name w:val="Heading #13"/>
    <w:basedOn w:val="Normal"/>
    <w:qFormat/>
    <w:rsid w:val="005E4AB6"/>
    <w:pPr>
      <w:spacing w:after="0" w:line="240" w:lineRule="auto"/>
    </w:pPr>
  </w:style>
  <w:style w:type="character" w:customStyle="1" w:styleId="Heading92">
    <w:name w:val="Heading #9 (2)_"/>
    <w:basedOn w:val="DefaultParagraphFont"/>
    <w:locked/>
    <w:rsid w:val="005E4AB6"/>
  </w:style>
  <w:style w:type="paragraph" w:customStyle="1" w:styleId="Heading920">
    <w:name w:val="Heading #9 (2)"/>
    <w:basedOn w:val="Normal"/>
    <w:qFormat/>
    <w:rsid w:val="005E4AB6"/>
    <w:pPr>
      <w:spacing w:after="0" w:line="240" w:lineRule="auto"/>
    </w:pPr>
  </w:style>
  <w:style w:type="character" w:customStyle="1" w:styleId="Heading15">
    <w:name w:val="Heading #15_"/>
    <w:basedOn w:val="DefaultParagraphFont"/>
    <w:locked/>
    <w:rsid w:val="005E4AB6"/>
  </w:style>
  <w:style w:type="paragraph" w:customStyle="1" w:styleId="Heading150">
    <w:name w:val="Heading #15"/>
    <w:basedOn w:val="Normal"/>
    <w:qFormat/>
    <w:rsid w:val="005E4AB6"/>
    <w:pPr>
      <w:spacing w:after="0" w:line="240" w:lineRule="auto"/>
    </w:pPr>
  </w:style>
  <w:style w:type="character" w:customStyle="1" w:styleId="Bodytext38">
    <w:name w:val="Body text (38)_"/>
    <w:basedOn w:val="DefaultParagraphFont"/>
    <w:locked/>
    <w:rsid w:val="005E4AB6"/>
  </w:style>
  <w:style w:type="paragraph" w:customStyle="1" w:styleId="Bodytext380">
    <w:name w:val="Body text (38)"/>
    <w:basedOn w:val="Normal"/>
    <w:qFormat/>
    <w:rsid w:val="005E4AB6"/>
    <w:pPr>
      <w:spacing w:after="0" w:line="240" w:lineRule="auto"/>
    </w:pPr>
  </w:style>
  <w:style w:type="character" w:customStyle="1" w:styleId="Heading17">
    <w:name w:val="Heading #17_"/>
    <w:basedOn w:val="DefaultParagraphFont"/>
    <w:locked/>
    <w:rsid w:val="005E4AB6"/>
  </w:style>
  <w:style w:type="paragraph" w:customStyle="1" w:styleId="Heading170">
    <w:name w:val="Heading #17"/>
    <w:basedOn w:val="Normal"/>
    <w:qFormat/>
    <w:rsid w:val="005E4AB6"/>
    <w:pPr>
      <w:spacing w:after="0" w:line="240" w:lineRule="auto"/>
    </w:pPr>
  </w:style>
  <w:style w:type="character" w:customStyle="1" w:styleId="Bodytext97Exact">
    <w:name w:val="Body text (97) Exact"/>
    <w:basedOn w:val="DefaultParagraphFont"/>
    <w:locked/>
    <w:rsid w:val="005E4AB6"/>
  </w:style>
  <w:style w:type="paragraph" w:customStyle="1" w:styleId="Bodytext97">
    <w:name w:val="Body text (97)"/>
    <w:basedOn w:val="Normal"/>
    <w:qFormat/>
    <w:rsid w:val="005E4AB6"/>
    <w:pPr>
      <w:spacing w:after="0" w:line="240" w:lineRule="auto"/>
    </w:pPr>
  </w:style>
  <w:style w:type="character" w:customStyle="1" w:styleId="Bodytext42">
    <w:name w:val="Body text (42)_"/>
    <w:basedOn w:val="DefaultParagraphFont"/>
    <w:locked/>
    <w:rsid w:val="005E4AB6"/>
  </w:style>
  <w:style w:type="paragraph" w:customStyle="1" w:styleId="Bodytext420">
    <w:name w:val="Body text (42)"/>
    <w:basedOn w:val="Normal"/>
    <w:qFormat/>
    <w:rsid w:val="005E4AB6"/>
    <w:pPr>
      <w:spacing w:after="0" w:line="240" w:lineRule="auto"/>
    </w:pPr>
  </w:style>
  <w:style w:type="character" w:customStyle="1" w:styleId="Picturecaption9">
    <w:name w:val="Picture caption (9)_"/>
    <w:basedOn w:val="DefaultParagraphFont"/>
    <w:locked/>
    <w:rsid w:val="005E4AB6"/>
  </w:style>
  <w:style w:type="paragraph" w:customStyle="1" w:styleId="Picturecaption90">
    <w:name w:val="Picture caption (9)"/>
    <w:basedOn w:val="Normal"/>
    <w:qFormat/>
    <w:rsid w:val="005E4AB6"/>
    <w:pPr>
      <w:spacing w:after="0" w:line="240" w:lineRule="auto"/>
    </w:pPr>
  </w:style>
  <w:style w:type="character" w:customStyle="1" w:styleId="Bodytext96Exact">
    <w:name w:val="Body text (96) Exact"/>
    <w:basedOn w:val="DefaultParagraphFont"/>
    <w:locked/>
    <w:rsid w:val="005E4AB6"/>
  </w:style>
  <w:style w:type="paragraph" w:customStyle="1" w:styleId="Bodytext96">
    <w:name w:val="Body text (96)"/>
    <w:basedOn w:val="Normal"/>
    <w:qFormat/>
    <w:rsid w:val="005E4AB6"/>
    <w:pPr>
      <w:spacing w:after="0" w:line="240" w:lineRule="auto"/>
    </w:pPr>
  </w:style>
  <w:style w:type="character" w:customStyle="1" w:styleId="Heading142">
    <w:name w:val="Heading #14 (2)_"/>
    <w:basedOn w:val="DefaultParagraphFont"/>
    <w:locked/>
    <w:rsid w:val="005E4AB6"/>
  </w:style>
  <w:style w:type="paragraph" w:customStyle="1" w:styleId="Heading1420">
    <w:name w:val="Heading #14 (2)"/>
    <w:basedOn w:val="Normal"/>
    <w:qFormat/>
    <w:rsid w:val="005E4AB6"/>
    <w:pPr>
      <w:spacing w:after="0" w:line="240" w:lineRule="auto"/>
    </w:pPr>
  </w:style>
  <w:style w:type="character" w:customStyle="1" w:styleId="Picturecaption31">
    <w:name w:val="Picture caption (31)_"/>
    <w:basedOn w:val="DefaultParagraphFont"/>
    <w:locked/>
    <w:rsid w:val="005E4AB6"/>
  </w:style>
  <w:style w:type="paragraph" w:customStyle="1" w:styleId="Picturecaption310">
    <w:name w:val="Picture caption (31)"/>
    <w:basedOn w:val="Normal"/>
    <w:qFormat/>
    <w:rsid w:val="005E4AB6"/>
    <w:pPr>
      <w:spacing w:after="0" w:line="240" w:lineRule="auto"/>
    </w:pPr>
  </w:style>
  <w:style w:type="character" w:customStyle="1" w:styleId="Picturecaption27">
    <w:name w:val="Picture caption (27)_"/>
    <w:basedOn w:val="DefaultParagraphFont"/>
    <w:locked/>
    <w:rsid w:val="005E4AB6"/>
  </w:style>
  <w:style w:type="paragraph" w:customStyle="1" w:styleId="Picturecaption270">
    <w:name w:val="Picture caption (27)"/>
    <w:basedOn w:val="Normal"/>
    <w:qFormat/>
    <w:rsid w:val="005E4AB6"/>
    <w:pPr>
      <w:spacing w:after="0" w:line="240" w:lineRule="auto"/>
    </w:pPr>
  </w:style>
  <w:style w:type="character" w:customStyle="1" w:styleId="Bodytext43Exact">
    <w:name w:val="Body text (43) Exact"/>
    <w:basedOn w:val="DefaultParagraphFont"/>
    <w:locked/>
    <w:rsid w:val="005E4AB6"/>
  </w:style>
  <w:style w:type="paragraph" w:customStyle="1" w:styleId="Bodytext43">
    <w:name w:val="Body text (43)"/>
    <w:basedOn w:val="Normal"/>
    <w:qFormat/>
    <w:rsid w:val="005E4AB6"/>
    <w:pPr>
      <w:spacing w:after="0" w:line="240" w:lineRule="auto"/>
    </w:pPr>
  </w:style>
  <w:style w:type="character" w:customStyle="1" w:styleId="Bodytext109">
    <w:name w:val="Body text (109)_"/>
    <w:basedOn w:val="DefaultParagraphFont"/>
    <w:locked/>
    <w:rsid w:val="005E4AB6"/>
  </w:style>
  <w:style w:type="paragraph" w:customStyle="1" w:styleId="Bodytext1090">
    <w:name w:val="Body text (109)"/>
    <w:basedOn w:val="Normal"/>
    <w:qFormat/>
    <w:rsid w:val="005E4AB6"/>
    <w:pPr>
      <w:spacing w:after="0" w:line="240" w:lineRule="auto"/>
    </w:pPr>
  </w:style>
  <w:style w:type="character" w:customStyle="1" w:styleId="Bodytext110">
    <w:name w:val="Body text (110)_"/>
    <w:basedOn w:val="DefaultParagraphFont"/>
    <w:locked/>
    <w:rsid w:val="005E4AB6"/>
  </w:style>
  <w:style w:type="paragraph" w:customStyle="1" w:styleId="Bodytext1100">
    <w:name w:val="Body text (110)"/>
    <w:basedOn w:val="Normal"/>
    <w:qFormat/>
    <w:rsid w:val="005E4AB6"/>
    <w:pPr>
      <w:spacing w:after="0" w:line="240" w:lineRule="auto"/>
    </w:pPr>
  </w:style>
  <w:style w:type="character" w:customStyle="1" w:styleId="Bodytext111">
    <w:name w:val="Body text (111)_"/>
    <w:basedOn w:val="DefaultParagraphFont"/>
    <w:locked/>
    <w:rsid w:val="005E4AB6"/>
  </w:style>
  <w:style w:type="paragraph" w:customStyle="1" w:styleId="Bodytext1110">
    <w:name w:val="Body text (111)"/>
    <w:basedOn w:val="Normal"/>
    <w:qFormat/>
    <w:rsid w:val="005E4AB6"/>
    <w:pPr>
      <w:spacing w:after="0" w:line="240" w:lineRule="auto"/>
    </w:pPr>
  </w:style>
  <w:style w:type="character" w:customStyle="1" w:styleId="Tablecaption7">
    <w:name w:val="Table caption (7)_"/>
    <w:basedOn w:val="DefaultParagraphFont"/>
    <w:locked/>
    <w:rsid w:val="005E4AB6"/>
  </w:style>
  <w:style w:type="paragraph" w:customStyle="1" w:styleId="Tablecaption70">
    <w:name w:val="Table caption (7)"/>
    <w:basedOn w:val="Normal"/>
    <w:qFormat/>
    <w:rsid w:val="005E4AB6"/>
    <w:pPr>
      <w:spacing w:after="0" w:line="240" w:lineRule="auto"/>
    </w:pPr>
  </w:style>
  <w:style w:type="character" w:customStyle="1" w:styleId="Bodytext112">
    <w:name w:val="Body text (112)_"/>
    <w:basedOn w:val="DefaultParagraphFont"/>
    <w:locked/>
    <w:rsid w:val="005E4AB6"/>
  </w:style>
  <w:style w:type="paragraph" w:customStyle="1" w:styleId="Bodytext1120">
    <w:name w:val="Body text (112)"/>
    <w:basedOn w:val="Normal"/>
    <w:qFormat/>
    <w:rsid w:val="005E4AB6"/>
    <w:pPr>
      <w:spacing w:after="0" w:line="240" w:lineRule="auto"/>
    </w:pPr>
  </w:style>
  <w:style w:type="character" w:customStyle="1" w:styleId="Bodytext113">
    <w:name w:val="Body text (113)_"/>
    <w:basedOn w:val="DefaultParagraphFont"/>
    <w:locked/>
    <w:rsid w:val="005E4AB6"/>
  </w:style>
  <w:style w:type="paragraph" w:customStyle="1" w:styleId="Bodytext1130">
    <w:name w:val="Body text (113)"/>
    <w:basedOn w:val="Normal"/>
    <w:qFormat/>
    <w:rsid w:val="005E4AB6"/>
    <w:pPr>
      <w:spacing w:after="0" w:line="240" w:lineRule="auto"/>
    </w:pPr>
  </w:style>
  <w:style w:type="character" w:customStyle="1" w:styleId="Tableofcontents10">
    <w:name w:val="Table of contents (10)_"/>
    <w:basedOn w:val="DefaultParagraphFont"/>
    <w:locked/>
    <w:rsid w:val="005E4AB6"/>
  </w:style>
  <w:style w:type="paragraph" w:customStyle="1" w:styleId="Tableofcontents100">
    <w:name w:val="Table of contents (10)"/>
    <w:basedOn w:val="Normal"/>
    <w:qFormat/>
    <w:rsid w:val="005E4AB6"/>
    <w:pPr>
      <w:spacing w:after="0" w:line="240" w:lineRule="auto"/>
    </w:pPr>
  </w:style>
  <w:style w:type="character" w:customStyle="1" w:styleId="Tableofcontents12">
    <w:name w:val="Table of contents (12)_"/>
    <w:basedOn w:val="DefaultParagraphFont"/>
    <w:locked/>
    <w:rsid w:val="005E4AB6"/>
  </w:style>
  <w:style w:type="paragraph" w:customStyle="1" w:styleId="Tableofcontents120">
    <w:name w:val="Table of contents (12)"/>
    <w:basedOn w:val="Normal"/>
    <w:qFormat/>
    <w:rsid w:val="005E4AB6"/>
    <w:pPr>
      <w:spacing w:after="0" w:line="240" w:lineRule="auto"/>
    </w:pPr>
  </w:style>
  <w:style w:type="character" w:customStyle="1" w:styleId="Tableofcontents14">
    <w:name w:val="Table of contents (14)_"/>
    <w:basedOn w:val="DefaultParagraphFont"/>
    <w:locked/>
    <w:rsid w:val="005E4AB6"/>
  </w:style>
  <w:style w:type="paragraph" w:customStyle="1" w:styleId="Tableofcontents140">
    <w:name w:val="Table of contents (14)"/>
    <w:basedOn w:val="Normal"/>
    <w:qFormat/>
    <w:rsid w:val="005E4AB6"/>
    <w:pPr>
      <w:spacing w:after="0" w:line="240" w:lineRule="auto"/>
    </w:pPr>
  </w:style>
  <w:style w:type="character" w:customStyle="1" w:styleId="Heading162">
    <w:name w:val="Heading #16 (2)_"/>
    <w:basedOn w:val="DefaultParagraphFont"/>
    <w:locked/>
    <w:rsid w:val="005E4AB6"/>
  </w:style>
  <w:style w:type="paragraph" w:customStyle="1" w:styleId="Heading1620">
    <w:name w:val="Heading #16 (2)"/>
    <w:basedOn w:val="Normal"/>
    <w:qFormat/>
    <w:rsid w:val="005E4AB6"/>
    <w:pPr>
      <w:spacing w:after="0" w:line="240" w:lineRule="auto"/>
    </w:pPr>
  </w:style>
  <w:style w:type="character" w:customStyle="1" w:styleId="StyleStyle4LatinTimesNewRomanAsianSimSunChar">
    <w:name w:val="Style Style4 + (Latin) Times New Roman (Asian) SimSun Char"/>
    <w:locked/>
    <w:rsid w:val="005E4AB6"/>
  </w:style>
  <w:style w:type="paragraph" w:customStyle="1" w:styleId="StyleStyle4LatinTimesNewRomanAsianSimSun">
    <w:name w:val="Style Style4 + (Latin) Times New Roman (Asian) SimSun"/>
    <w:basedOn w:val="medium-normal"/>
    <w:qFormat/>
    <w:rsid w:val="005E4AB6"/>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5E4AB6"/>
  </w:style>
  <w:style w:type="paragraph" w:customStyle="1" w:styleId="StyleUnderlineCharLatinTimesNewRomanAsianSimSun">
    <w:name w:val="Style Underline Char + (Latin) Times New Roman (Asian) SimSun"/>
    <w:basedOn w:val="Normal"/>
    <w:qFormat/>
    <w:rsid w:val="005E4AB6"/>
    <w:pPr>
      <w:spacing w:after="0" w:line="240" w:lineRule="auto"/>
    </w:pPr>
  </w:style>
  <w:style w:type="character" w:customStyle="1" w:styleId="StyleUnderlineCharLatinTimesNewRomanAsianSimSunBoldChar">
    <w:name w:val="Style Underline Char + (Latin) Times New Roman (Asian) SimSun Bold Char"/>
    <w:locked/>
    <w:rsid w:val="005E4AB6"/>
  </w:style>
  <w:style w:type="paragraph" w:customStyle="1" w:styleId="StyleUnderlineCharLatinTimesNewRomanAsianSimSunBold">
    <w:name w:val="Style Underline Char + (Latin) Times New Roman (Asian) SimSun Bold"/>
    <w:basedOn w:val="Normal"/>
    <w:qFormat/>
    <w:rsid w:val="005E4AB6"/>
    <w:pPr>
      <w:spacing w:after="0" w:line="240" w:lineRule="auto"/>
    </w:pPr>
  </w:style>
  <w:style w:type="character" w:customStyle="1" w:styleId="StyleStyle1BoldChar">
    <w:name w:val="Style Style1 + Bold Char"/>
    <w:locked/>
    <w:rsid w:val="005E4AB6"/>
  </w:style>
  <w:style w:type="paragraph" w:customStyle="1" w:styleId="StyleStyle1Bold">
    <w:name w:val="Style Style1 + Bold"/>
    <w:basedOn w:val="Cites"/>
    <w:qFormat/>
    <w:rsid w:val="005E4AB6"/>
    <w:pPr>
      <w:widowControl/>
    </w:pPr>
    <w:rPr>
      <w:noProof/>
      <w:szCs w:val="20"/>
    </w:rPr>
  </w:style>
  <w:style w:type="character" w:customStyle="1" w:styleId="StyleBoldandUnderlineChar11ptChar">
    <w:name w:val="Style Bold and Underline Char + 11 pt Char"/>
    <w:locked/>
    <w:rsid w:val="005E4AB6"/>
  </w:style>
  <w:style w:type="paragraph" w:customStyle="1" w:styleId="StyleBoldandUnderlineChar11pt">
    <w:name w:val="Style Bold and Underline Char + 11 pt"/>
    <w:basedOn w:val="UnreadText"/>
    <w:qFormat/>
    <w:rsid w:val="005E4AB6"/>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5E4AB6"/>
  </w:style>
  <w:style w:type="paragraph" w:customStyle="1" w:styleId="StyleStyleStyle4LatinTimesNewRomanAsianSimSunBold">
    <w:name w:val="Style Style Style4 + (Latin) Times New Roman (Asian) SimSun Bold +"/>
    <w:basedOn w:val="Normal"/>
    <w:qFormat/>
    <w:rsid w:val="005E4AB6"/>
    <w:pPr>
      <w:spacing w:after="0" w:line="240" w:lineRule="auto"/>
    </w:pPr>
  </w:style>
  <w:style w:type="character" w:customStyle="1" w:styleId="StyleStyle4BoldChar">
    <w:name w:val="Style Style4 + Bold Char"/>
    <w:locked/>
    <w:rsid w:val="005E4AB6"/>
  </w:style>
  <w:style w:type="paragraph" w:customStyle="1" w:styleId="StyleStyle4Bold">
    <w:name w:val="Style Style4 + Bold"/>
    <w:basedOn w:val="medium-normal"/>
    <w:qFormat/>
    <w:rsid w:val="005E4AB6"/>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5E4AB6"/>
  </w:style>
  <w:style w:type="paragraph" w:customStyle="1" w:styleId="StyleStyle411ptBorderSinglesolidlineAuto05ptL">
    <w:name w:val="Style Style4 + 11 pt Border: : (Single solid line Auto  0.5 pt L..."/>
    <w:basedOn w:val="medium-normal"/>
    <w:qFormat/>
    <w:rsid w:val="005E4AB6"/>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5E4AB6"/>
  </w:style>
  <w:style w:type="paragraph" w:customStyle="1" w:styleId="StyleStyle49ptBoldBorderSinglesolidlineAuto05">
    <w:name w:val="Style Style4 + 9 pt Bold Border: : (Single solid line Auto  0.5..."/>
    <w:basedOn w:val="medium-normal"/>
    <w:qFormat/>
    <w:rsid w:val="005E4AB6"/>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5E4AB6"/>
  </w:style>
  <w:style w:type="paragraph" w:customStyle="1" w:styleId="StyleStyle49ptBorderSinglesolidlineAuto05ptLi">
    <w:name w:val="Style Style4 + 9 pt Border: : (Single solid line Auto  0.5 pt Li..."/>
    <w:basedOn w:val="medium-normal"/>
    <w:next w:val="hotroute1"/>
    <w:qFormat/>
    <w:rsid w:val="005E4AB6"/>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5E4AB6"/>
  </w:style>
  <w:style w:type="paragraph" w:customStyle="1" w:styleId="UnderlineCharCharCharCharChar">
    <w:name w:val="Underline Char Char Char Char Char"/>
    <w:basedOn w:val="Normal"/>
    <w:next w:val="BlockHeaderHidden"/>
    <w:qFormat/>
    <w:rsid w:val="005E4AB6"/>
    <w:pPr>
      <w:spacing w:after="0" w:line="240" w:lineRule="auto"/>
    </w:pPr>
  </w:style>
  <w:style w:type="character" w:customStyle="1" w:styleId="TextsmallChar">
    <w:name w:val="Textsmall Char"/>
    <w:locked/>
    <w:rsid w:val="005E4AB6"/>
  </w:style>
  <w:style w:type="paragraph" w:customStyle="1" w:styleId="Textsmall0">
    <w:name w:val="Textsmall"/>
    <w:basedOn w:val="Normal"/>
    <w:next w:val="Normal"/>
    <w:qFormat/>
    <w:rsid w:val="005E4AB6"/>
    <w:pPr>
      <w:spacing w:after="0" w:line="240" w:lineRule="auto"/>
    </w:pPr>
  </w:style>
  <w:style w:type="paragraph" w:customStyle="1" w:styleId="hotroute1">
    <w:name w:val="hot route!"/>
    <w:basedOn w:val="Normal"/>
    <w:next w:val="UnderlinePara"/>
    <w:qFormat/>
    <w:rsid w:val="005E4AB6"/>
    <w:pPr>
      <w:spacing w:after="0" w:line="240" w:lineRule="auto"/>
    </w:pPr>
  </w:style>
  <w:style w:type="character" w:customStyle="1" w:styleId="BlockHeaderHiddenChar">
    <w:name w:val="Block Header Hidden Char"/>
    <w:basedOn w:val="DefaultParagraphFont"/>
    <w:locked/>
    <w:rsid w:val="005E4AB6"/>
  </w:style>
  <w:style w:type="paragraph" w:customStyle="1" w:styleId="BlockHeaderHidden">
    <w:name w:val="Block Header Hidden"/>
    <w:basedOn w:val="Normal"/>
    <w:next w:val="Stylecardtext8pt"/>
    <w:autoRedefine/>
    <w:qFormat/>
    <w:rsid w:val="005E4AB6"/>
    <w:pPr>
      <w:spacing w:after="0" w:line="240" w:lineRule="auto"/>
    </w:pPr>
  </w:style>
  <w:style w:type="paragraph" w:customStyle="1" w:styleId="txgreen">
    <w:name w:val="txgreen"/>
    <w:basedOn w:val="Normal"/>
    <w:uiPriority w:val="99"/>
    <w:qFormat/>
    <w:rsid w:val="005E4AB6"/>
    <w:pPr>
      <w:spacing w:after="0" w:line="240" w:lineRule="auto"/>
    </w:pPr>
  </w:style>
  <w:style w:type="paragraph" w:customStyle="1" w:styleId="rtecenter">
    <w:name w:val="rtecenter"/>
    <w:basedOn w:val="Normal"/>
    <w:uiPriority w:val="99"/>
    <w:qFormat/>
    <w:rsid w:val="005E4AB6"/>
    <w:pPr>
      <w:spacing w:after="0" w:line="240" w:lineRule="auto"/>
    </w:pPr>
  </w:style>
  <w:style w:type="paragraph" w:customStyle="1" w:styleId="StyleHeading4TagBigcardNotBold">
    <w:name w:val="Style Heading 4TagBig card + Not Bold"/>
    <w:basedOn w:val="Heading4"/>
    <w:qFormat/>
    <w:rsid w:val="005E4AB6"/>
    <w:pPr>
      <w:spacing w:before="200" w:line="240" w:lineRule="auto"/>
    </w:pPr>
    <w:rPr>
      <w:iCs w:val="0"/>
      <w:sz w:val="22"/>
    </w:rPr>
  </w:style>
  <w:style w:type="paragraph" w:customStyle="1" w:styleId="Stylecardtext5pt">
    <w:name w:val="Style card text + 5 pt"/>
    <w:basedOn w:val="Normal"/>
    <w:qFormat/>
    <w:rsid w:val="005E4AB6"/>
    <w:pPr>
      <w:spacing w:after="0" w:line="240" w:lineRule="auto"/>
    </w:pPr>
  </w:style>
  <w:style w:type="character" w:customStyle="1" w:styleId="F7-SmallFont">
    <w:name w:val="F7 - Small Font"/>
    <w:rsid w:val="005E4AB6"/>
  </w:style>
  <w:style w:type="character" w:customStyle="1" w:styleId="StyleLatinGaramond9ptUnderline">
    <w:name w:val="Style (Latin) Garamond 9 pt Underline"/>
    <w:rsid w:val="005E4AB6"/>
  </w:style>
  <w:style w:type="character" w:customStyle="1" w:styleId="tkrname">
    <w:name w:val="tkrname"/>
    <w:basedOn w:val="DefaultParagraphFont"/>
    <w:rsid w:val="005E4AB6"/>
  </w:style>
  <w:style w:type="character" w:customStyle="1" w:styleId="tkrchange">
    <w:name w:val="tkrchange"/>
    <w:basedOn w:val="DefaultParagraphFont"/>
    <w:rsid w:val="005E4AB6"/>
  </w:style>
  <w:style w:type="character" w:customStyle="1" w:styleId="l9">
    <w:name w:val="l9"/>
    <w:basedOn w:val="DefaultParagraphFont"/>
    <w:rsid w:val="005E4AB6"/>
  </w:style>
  <w:style w:type="character" w:customStyle="1" w:styleId="l8">
    <w:name w:val="l8"/>
    <w:basedOn w:val="DefaultParagraphFont"/>
    <w:rsid w:val="005E4AB6"/>
  </w:style>
  <w:style w:type="character" w:customStyle="1" w:styleId="l6">
    <w:name w:val="l6"/>
    <w:basedOn w:val="DefaultParagraphFont"/>
    <w:rsid w:val="005E4AB6"/>
  </w:style>
  <w:style w:type="character" w:customStyle="1" w:styleId="l7">
    <w:name w:val="l7"/>
    <w:basedOn w:val="DefaultParagraphFont"/>
    <w:rsid w:val="005E4AB6"/>
  </w:style>
  <w:style w:type="character" w:customStyle="1" w:styleId="ellipsistext">
    <w:name w:val="ellipsis_text"/>
    <w:basedOn w:val="DefaultParagraphFont"/>
    <w:rsid w:val="005E4AB6"/>
  </w:style>
  <w:style w:type="character" w:customStyle="1" w:styleId="referencediv">
    <w:name w:val="referencediv"/>
    <w:basedOn w:val="DefaultParagraphFont"/>
    <w:rsid w:val="005E4AB6"/>
  </w:style>
  <w:style w:type="character" w:customStyle="1" w:styleId="A3">
    <w:name w:val="A3"/>
    <w:uiPriority w:val="99"/>
    <w:rsid w:val="005E4AB6"/>
  </w:style>
  <w:style w:type="character" w:customStyle="1" w:styleId="cite0">
    <w:name w:val="cite0"/>
    <w:rsid w:val="005E4AB6"/>
  </w:style>
  <w:style w:type="character" w:customStyle="1" w:styleId="hilite1">
    <w:name w:val="hilite1"/>
    <w:rsid w:val="005E4AB6"/>
  </w:style>
  <w:style w:type="character" w:customStyle="1" w:styleId="Style8pt1">
    <w:name w:val="Style 8 pt1"/>
    <w:basedOn w:val="DefaultParagraphFont"/>
    <w:rsid w:val="005E4AB6"/>
  </w:style>
  <w:style w:type="character" w:customStyle="1" w:styleId="qlabel">
    <w:name w:val="q_label"/>
    <w:rsid w:val="005E4AB6"/>
  </w:style>
  <w:style w:type="character" w:customStyle="1" w:styleId="alabel">
    <w:name w:val="a_label"/>
    <w:rsid w:val="005E4AB6"/>
  </w:style>
  <w:style w:type="character" w:customStyle="1" w:styleId="StyleStyle4CharTimesNewRoman11pt">
    <w:name w:val="Style Style4 Char + Times New Roman 11 pt"/>
    <w:rsid w:val="005E4AB6"/>
  </w:style>
  <w:style w:type="character" w:customStyle="1" w:styleId="Aunderline">
    <w:name w:val="Aunderline"/>
    <w:qFormat/>
    <w:rsid w:val="005E4AB6"/>
  </w:style>
  <w:style w:type="character" w:customStyle="1" w:styleId="desc">
    <w:name w:val="desc"/>
    <w:basedOn w:val="DefaultParagraphFont"/>
    <w:rsid w:val="005E4AB6"/>
  </w:style>
  <w:style w:type="character" w:customStyle="1" w:styleId="titleauthoretc">
    <w:name w:val="titleauthoretc"/>
    <w:rsid w:val="005E4AB6"/>
  </w:style>
  <w:style w:type="character" w:customStyle="1" w:styleId="in-top">
    <w:name w:val="in-top"/>
    <w:rsid w:val="005E4AB6"/>
  </w:style>
  <w:style w:type="character" w:customStyle="1" w:styleId="nukeled">
    <w:name w:val="nukeled"/>
    <w:rsid w:val="005E4AB6"/>
  </w:style>
  <w:style w:type="character" w:customStyle="1" w:styleId="contextlyrelated">
    <w:name w:val="contextly_related"/>
    <w:rsid w:val="005E4AB6"/>
  </w:style>
  <w:style w:type="character" w:customStyle="1" w:styleId="in-right">
    <w:name w:val="in-right"/>
    <w:rsid w:val="005E4AB6"/>
  </w:style>
  <w:style w:type="character" w:customStyle="1" w:styleId="adtext">
    <w:name w:val="ad_text"/>
    <w:rsid w:val="005E4AB6"/>
  </w:style>
  <w:style w:type="character" w:customStyle="1" w:styleId="linkrow">
    <w:name w:val="link_row"/>
    <w:rsid w:val="005E4AB6"/>
  </w:style>
  <w:style w:type="character" w:customStyle="1" w:styleId="revision-date">
    <w:name w:val="revision-date"/>
    <w:rsid w:val="005E4AB6"/>
  </w:style>
  <w:style w:type="character" w:customStyle="1" w:styleId="facebook-share">
    <w:name w:val="facebook-share"/>
    <w:rsid w:val="005E4AB6"/>
  </w:style>
  <w:style w:type="character" w:customStyle="1" w:styleId="facebook-share-label">
    <w:name w:val="facebook-share-label"/>
    <w:rsid w:val="005E4AB6"/>
  </w:style>
  <w:style w:type="character" w:customStyle="1" w:styleId="cap">
    <w:name w:val="cap"/>
    <w:rsid w:val="005E4AB6"/>
  </w:style>
  <w:style w:type="character" w:customStyle="1" w:styleId="share">
    <w:name w:val="share"/>
    <w:rsid w:val="005E4AB6"/>
  </w:style>
  <w:style w:type="character" w:customStyle="1" w:styleId="ata11y">
    <w:name w:val="at_a11y"/>
    <w:rsid w:val="005E4AB6"/>
  </w:style>
  <w:style w:type="character" w:customStyle="1" w:styleId="tpk">
    <w:name w:val="tpk"/>
    <w:rsid w:val="005E4AB6"/>
  </w:style>
  <w:style w:type="character" w:customStyle="1" w:styleId="A24">
    <w:name w:val="A24"/>
    <w:uiPriority w:val="99"/>
    <w:rsid w:val="005E4AB6"/>
  </w:style>
  <w:style w:type="character" w:customStyle="1" w:styleId="A25">
    <w:name w:val="A25"/>
    <w:uiPriority w:val="99"/>
    <w:rsid w:val="005E4AB6"/>
  </w:style>
  <w:style w:type="character" w:customStyle="1" w:styleId="Headerorfooter">
    <w:name w:val="Header or footer_"/>
    <w:basedOn w:val="DefaultParagraphFont"/>
    <w:rsid w:val="005E4AB6"/>
  </w:style>
  <w:style w:type="character" w:customStyle="1" w:styleId="Bodytext21">
    <w:name w:val="Body text (2)_"/>
    <w:basedOn w:val="DefaultParagraphFont"/>
    <w:rsid w:val="005E4AB6"/>
  </w:style>
  <w:style w:type="character" w:customStyle="1" w:styleId="Bodytext22">
    <w:name w:val="Body text (2)"/>
    <w:basedOn w:val="Bodytext30"/>
    <w:rsid w:val="005E4AB6"/>
  </w:style>
  <w:style w:type="character" w:customStyle="1" w:styleId="Headerorfooter0">
    <w:name w:val="Header or footer"/>
    <w:basedOn w:val="Bodytext100"/>
    <w:rsid w:val="005E4AB6"/>
    <w:rPr>
      <w:shd w:val="clear" w:color="auto" w:fill="FFFFFF"/>
    </w:rPr>
  </w:style>
  <w:style w:type="character" w:customStyle="1" w:styleId="Bodytext32">
    <w:name w:val="Body text (3)_"/>
    <w:basedOn w:val="DefaultParagraphFont"/>
    <w:rsid w:val="005E4AB6"/>
  </w:style>
  <w:style w:type="character" w:customStyle="1" w:styleId="Bodytext31Exact">
    <w:name w:val="Body text (31) Exact"/>
    <w:basedOn w:val="DefaultParagraphFont"/>
    <w:rsid w:val="005E4AB6"/>
  </w:style>
  <w:style w:type="character" w:customStyle="1" w:styleId="Bodytext100">
    <w:name w:val="Body text (10)_"/>
    <w:basedOn w:val="DefaultParagraphFont"/>
    <w:link w:val="Bodytext101"/>
    <w:uiPriority w:val="99"/>
    <w:rsid w:val="005E4AB6"/>
    <w:rPr>
      <w:shd w:val="clear" w:color="auto" w:fill="FFFFFF"/>
    </w:rPr>
  </w:style>
  <w:style w:type="character" w:customStyle="1" w:styleId="Bodytext30">
    <w:name w:val="Body text (3)"/>
    <w:basedOn w:val="Bodytext3Spacing0ptExact"/>
    <w:rsid w:val="005E4AB6"/>
  </w:style>
  <w:style w:type="character" w:customStyle="1" w:styleId="Bodytext46">
    <w:name w:val="Body text (46)_"/>
    <w:basedOn w:val="DefaultParagraphFont"/>
    <w:rsid w:val="005E4AB6"/>
  </w:style>
  <w:style w:type="character" w:customStyle="1" w:styleId="Bodytext51">
    <w:name w:val="Body text (51)_"/>
    <w:basedOn w:val="DefaultParagraphFont"/>
    <w:rsid w:val="005E4AB6"/>
  </w:style>
  <w:style w:type="character" w:customStyle="1" w:styleId="Bodytext34">
    <w:name w:val="Body text (34)_"/>
    <w:basedOn w:val="DefaultParagraphFont"/>
    <w:rsid w:val="005E4AB6"/>
  </w:style>
  <w:style w:type="character" w:customStyle="1" w:styleId="Bodytext3Spacing0ptExact">
    <w:name w:val="Body text (3) + Spacing 0 pt Exact"/>
    <w:rsid w:val="005E4AB6"/>
  </w:style>
  <w:style w:type="character" w:customStyle="1" w:styleId="Bodytext82">
    <w:name w:val="Body text (82)_"/>
    <w:basedOn w:val="DefaultParagraphFont"/>
    <w:rsid w:val="005E4AB6"/>
  </w:style>
  <w:style w:type="character" w:customStyle="1" w:styleId="PicturecaptionSpacing0ptExact">
    <w:name w:val="Picture caption + Spacing 0 pt Exact"/>
    <w:basedOn w:val="DefaultParagraphFont"/>
    <w:rsid w:val="005E4AB6"/>
  </w:style>
  <w:style w:type="character" w:customStyle="1" w:styleId="Tableofcontents13">
    <w:name w:val="Table of contents (13)_"/>
    <w:basedOn w:val="DefaultParagraphFont"/>
    <w:rsid w:val="005E4AB6"/>
  </w:style>
  <w:style w:type="character" w:customStyle="1" w:styleId="Bodytext114">
    <w:name w:val="Body text (114)_"/>
    <w:basedOn w:val="DefaultParagraphFont"/>
    <w:rsid w:val="005E4AB6"/>
  </w:style>
  <w:style w:type="character" w:customStyle="1" w:styleId="Bodytext115">
    <w:name w:val="Body text (115)_"/>
    <w:basedOn w:val="DefaultParagraphFont"/>
    <w:rsid w:val="005E4AB6"/>
  </w:style>
  <w:style w:type="character" w:customStyle="1" w:styleId="BodyText40">
    <w:name w:val="Body Text4"/>
    <w:basedOn w:val="DefaultParagraphFont"/>
    <w:rsid w:val="005E4AB6"/>
  </w:style>
  <w:style w:type="character" w:customStyle="1" w:styleId="Bodytext1150">
    <w:name w:val="Body text (115)"/>
    <w:basedOn w:val="Picturecaption2Spacing0ptExact"/>
    <w:rsid w:val="005E4AB6"/>
  </w:style>
  <w:style w:type="character" w:customStyle="1" w:styleId="Bodytext820">
    <w:name w:val="Body text (82)"/>
    <w:rsid w:val="005E4AB6"/>
  </w:style>
  <w:style w:type="character" w:customStyle="1" w:styleId="Bodytext102">
    <w:name w:val="Body text (10)"/>
    <w:basedOn w:val="PicturecaptionSpacing0ptExact"/>
    <w:rsid w:val="005E4AB6"/>
  </w:style>
  <w:style w:type="character" w:customStyle="1" w:styleId="Bodytext82Spacing0ptExact">
    <w:name w:val="Body text (82) + Spacing 0 pt Exact"/>
    <w:basedOn w:val="Bodytext820"/>
    <w:rsid w:val="005E4AB6"/>
  </w:style>
  <w:style w:type="character" w:customStyle="1" w:styleId="Bodytext131Exact">
    <w:name w:val="Body text (131) Exact"/>
    <w:basedOn w:val="DefaultParagraphFont"/>
    <w:rsid w:val="005E4AB6"/>
  </w:style>
  <w:style w:type="character" w:customStyle="1" w:styleId="Picturecaption2Spacing0ptExact">
    <w:name w:val="Picture caption (2) + Spacing 0 pt Exact"/>
    <w:basedOn w:val="DefaultParagraphFont"/>
    <w:rsid w:val="005E4AB6"/>
  </w:style>
  <w:style w:type="character" w:customStyle="1" w:styleId="Bodytext114Exact">
    <w:name w:val="Body text (114) Exact"/>
    <w:basedOn w:val="Bodytext131Exact"/>
    <w:rsid w:val="005E4AB6"/>
  </w:style>
  <w:style w:type="character" w:customStyle="1" w:styleId="Bodytext340">
    <w:name w:val="Body text (34)"/>
    <w:basedOn w:val="BodyText40"/>
    <w:rsid w:val="005E4AB6"/>
  </w:style>
  <w:style w:type="character" w:customStyle="1" w:styleId="Bodytext1409pt">
    <w:name w:val="Body text (140) + 9 pt"/>
    <w:aliases w:val="Not Italic,Table of contents (12) + FrankRuehl,11 pt"/>
    <w:basedOn w:val="DefaultParagraphFont"/>
    <w:rsid w:val="005E4AB6"/>
  </w:style>
  <w:style w:type="character" w:customStyle="1" w:styleId="Bodytext510">
    <w:name w:val="Body text (51)"/>
    <w:basedOn w:val="Bodytext115"/>
    <w:rsid w:val="005E4AB6"/>
  </w:style>
  <w:style w:type="character" w:customStyle="1" w:styleId="Bodytext1140">
    <w:name w:val="Body text (114)"/>
    <w:basedOn w:val="Bodytext131Exact"/>
    <w:rsid w:val="005E4AB6"/>
  </w:style>
  <w:style w:type="character" w:customStyle="1" w:styleId="Tableofcontents130">
    <w:name w:val="Table of contents (13)"/>
    <w:basedOn w:val="Bodytext82Spacing0ptExact"/>
    <w:rsid w:val="005E4AB6"/>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5E4AB6"/>
  </w:style>
  <w:style w:type="character" w:customStyle="1" w:styleId="Bodytext460">
    <w:name w:val="Body text (46)"/>
    <w:basedOn w:val="Bodytext114"/>
    <w:rsid w:val="005E4AB6"/>
  </w:style>
  <w:style w:type="character" w:customStyle="1" w:styleId="Bodytext46NotBold">
    <w:name w:val="Body text (46) + Not Bold"/>
    <w:basedOn w:val="Bodytext114"/>
    <w:rsid w:val="005E4AB6"/>
  </w:style>
  <w:style w:type="character" w:customStyle="1" w:styleId="Bodytext46SegoeUI">
    <w:name w:val="Body text (46) + Segoe UI"/>
    <w:basedOn w:val="Bodytext114"/>
    <w:rsid w:val="005E4AB6"/>
  </w:style>
  <w:style w:type="character" w:customStyle="1" w:styleId="Bodytext115Spacing0ptExact">
    <w:name w:val="Body text (115) + Spacing 0 pt Exact"/>
    <w:basedOn w:val="Picturecaption2Spacing0ptExact"/>
    <w:rsid w:val="005E4AB6"/>
  </w:style>
  <w:style w:type="character" w:customStyle="1" w:styleId="Picturecaption42SmallCaps">
    <w:name w:val="Picture caption (42) + Small Caps"/>
    <w:basedOn w:val="DefaultParagraphFont"/>
    <w:rsid w:val="005E4AB6"/>
  </w:style>
  <w:style w:type="character" w:customStyle="1" w:styleId="Bodytext155Exact">
    <w:name w:val="Body text (155) Exact"/>
    <w:basedOn w:val="DefaultParagraphFont"/>
    <w:rsid w:val="005E4AB6"/>
  </w:style>
  <w:style w:type="character" w:customStyle="1" w:styleId="Bodytext157">
    <w:name w:val="Body text (157)_"/>
    <w:basedOn w:val="DefaultParagraphFont"/>
    <w:rsid w:val="005E4AB6"/>
  </w:style>
  <w:style w:type="character" w:customStyle="1" w:styleId="Bodytext157Spacing0pt">
    <w:name w:val="Body text (157) + Spacing 0 pt"/>
    <w:basedOn w:val="Bodytext39"/>
    <w:rsid w:val="005E4AB6"/>
  </w:style>
  <w:style w:type="character" w:customStyle="1" w:styleId="Bodytext1570">
    <w:name w:val="Body text (157)"/>
    <w:basedOn w:val="Bodytext39"/>
    <w:rsid w:val="005E4AB6"/>
  </w:style>
  <w:style w:type="character" w:customStyle="1" w:styleId="Heading2213pt">
    <w:name w:val="Heading #22 + 13 pt"/>
    <w:basedOn w:val="DefaultParagraphFont"/>
    <w:rsid w:val="005E4AB6"/>
  </w:style>
  <w:style w:type="character" w:customStyle="1" w:styleId="Heading22125pt">
    <w:name w:val="Heading #22 + 12.5 pt"/>
    <w:basedOn w:val="DefaultParagraphFont"/>
    <w:rsid w:val="005E4AB6"/>
  </w:style>
  <w:style w:type="character" w:customStyle="1" w:styleId="Bodytext300">
    <w:name w:val="Body text (30)_"/>
    <w:basedOn w:val="DefaultParagraphFont"/>
    <w:rsid w:val="005E4AB6"/>
  </w:style>
  <w:style w:type="character" w:customStyle="1" w:styleId="Bodytext301">
    <w:name w:val="Body text (30)"/>
    <w:basedOn w:val="Bodytext3TimesNewRoman"/>
    <w:rsid w:val="005E4AB6"/>
  </w:style>
  <w:style w:type="character" w:customStyle="1" w:styleId="Bodytext39">
    <w:name w:val="Body text (39)_"/>
    <w:basedOn w:val="DefaultParagraphFont"/>
    <w:rsid w:val="005E4AB6"/>
  </w:style>
  <w:style w:type="character" w:customStyle="1" w:styleId="Bodytext390">
    <w:name w:val="Body text (39)"/>
    <w:basedOn w:val="BodytextExact"/>
    <w:rsid w:val="005E4AB6"/>
  </w:style>
  <w:style w:type="character" w:customStyle="1" w:styleId="Bodytext159Exact">
    <w:name w:val="Body text (159) Exact"/>
    <w:basedOn w:val="DefaultParagraphFont"/>
    <w:rsid w:val="005E4AB6"/>
  </w:style>
  <w:style w:type="character" w:customStyle="1" w:styleId="Bodytext60Spacing0pt">
    <w:name w:val="Body text (60) + Spacing 0 pt"/>
    <w:basedOn w:val="DefaultParagraphFont"/>
    <w:rsid w:val="005E4AB6"/>
  </w:style>
  <w:style w:type="character" w:customStyle="1" w:styleId="Bodytext3Spacing-1pt">
    <w:name w:val="Body text (3) + Spacing -1 pt"/>
    <w:basedOn w:val="Bodytext3Spacing0ptExact"/>
    <w:rsid w:val="005E4AB6"/>
  </w:style>
  <w:style w:type="character" w:customStyle="1" w:styleId="Bodytext3TimesNewRoman">
    <w:name w:val="Body text (3) + Times New Roman"/>
    <w:aliases w:val="11.5 pt"/>
    <w:basedOn w:val="Bodytext3Spacing0ptExact"/>
    <w:rsid w:val="005E4AB6"/>
  </w:style>
  <w:style w:type="character" w:customStyle="1" w:styleId="Bodytext2NotBold">
    <w:name w:val="Body text (2) + Not Bold"/>
    <w:basedOn w:val="Bodytext30"/>
    <w:rsid w:val="005E4AB6"/>
  </w:style>
  <w:style w:type="character" w:customStyle="1" w:styleId="BodytextExact">
    <w:name w:val="Body text Exact"/>
    <w:basedOn w:val="DefaultParagraphFont"/>
    <w:rsid w:val="005E4AB6"/>
  </w:style>
  <w:style w:type="character" w:customStyle="1" w:styleId="Heading13Italic">
    <w:name w:val="Heading #13 + Italic"/>
    <w:basedOn w:val="DefaultParagraphFont"/>
    <w:rsid w:val="005E4AB6"/>
  </w:style>
  <w:style w:type="character" w:customStyle="1" w:styleId="Heading92Spacing2pt">
    <w:name w:val="Heading #9 (2) + Spacing 2 pt"/>
    <w:basedOn w:val="DefaultParagraphFont"/>
    <w:rsid w:val="005E4AB6"/>
  </w:style>
  <w:style w:type="character" w:customStyle="1" w:styleId="Bodytext38Spacing0pt">
    <w:name w:val="Body text (38) + Spacing 0 pt"/>
    <w:basedOn w:val="DefaultParagraphFont"/>
    <w:rsid w:val="005E4AB6"/>
  </w:style>
  <w:style w:type="character" w:customStyle="1" w:styleId="Bodytext42Spacing-1pt">
    <w:name w:val="Body text (42) + Spacing -1 pt"/>
    <w:basedOn w:val="DefaultParagraphFont"/>
    <w:rsid w:val="005E4AB6"/>
  </w:style>
  <w:style w:type="character" w:customStyle="1" w:styleId="Bodytext35">
    <w:name w:val="Body text (35)_"/>
    <w:basedOn w:val="DefaultParagraphFont"/>
    <w:rsid w:val="005E4AB6"/>
  </w:style>
  <w:style w:type="character" w:customStyle="1" w:styleId="Picturecaption19">
    <w:name w:val="Picture caption (19)_"/>
    <w:basedOn w:val="DefaultParagraphFont"/>
    <w:rsid w:val="005E4AB6"/>
  </w:style>
  <w:style w:type="character" w:customStyle="1" w:styleId="Picturecaption9Exact">
    <w:name w:val="Picture caption (9) Exact"/>
    <w:basedOn w:val="DefaultParagraphFont"/>
    <w:rsid w:val="005E4AB6"/>
  </w:style>
  <w:style w:type="character" w:customStyle="1" w:styleId="Bodytext87">
    <w:name w:val="Body text (87)_"/>
    <w:basedOn w:val="DefaultParagraphFont"/>
    <w:rsid w:val="005E4AB6"/>
  </w:style>
  <w:style w:type="character" w:customStyle="1" w:styleId="Bodytext61">
    <w:name w:val="Body text (6)_"/>
    <w:basedOn w:val="DefaultParagraphFont"/>
    <w:rsid w:val="005E4AB6"/>
  </w:style>
  <w:style w:type="character" w:customStyle="1" w:styleId="Heading142SmallCaps">
    <w:name w:val="Heading #14 (2) + Small Caps"/>
    <w:basedOn w:val="DefaultParagraphFont"/>
    <w:rsid w:val="005E4AB6"/>
  </w:style>
  <w:style w:type="character" w:customStyle="1" w:styleId="Bodytext350">
    <w:name w:val="Body text (35)"/>
    <w:basedOn w:val="Picturecaption190"/>
    <w:rsid w:val="005E4AB6"/>
  </w:style>
  <w:style w:type="character" w:customStyle="1" w:styleId="Picturecaption190">
    <w:name w:val="Picture caption (19)"/>
    <w:basedOn w:val="Picturecaption27Spacing0pt"/>
    <w:rsid w:val="005E4AB6"/>
  </w:style>
  <w:style w:type="character" w:customStyle="1" w:styleId="Picturecaption27Spacing0pt">
    <w:name w:val="Picture caption (27) + Spacing 0 pt"/>
    <w:basedOn w:val="DefaultParagraphFont"/>
    <w:rsid w:val="005E4AB6"/>
  </w:style>
  <w:style w:type="character" w:customStyle="1" w:styleId="Bodytext43Spacing0ptExact">
    <w:name w:val="Body text (43) + Spacing 0 pt Exact"/>
    <w:basedOn w:val="DefaultParagraphFont"/>
    <w:rsid w:val="005E4AB6"/>
  </w:style>
  <w:style w:type="character" w:customStyle="1" w:styleId="Bodytext62">
    <w:name w:val="Body text (6)"/>
    <w:basedOn w:val="Bodytext870"/>
    <w:rsid w:val="005E4AB6"/>
  </w:style>
  <w:style w:type="character" w:customStyle="1" w:styleId="Bodytext870">
    <w:name w:val="Body text (87)"/>
    <w:basedOn w:val="DefaultParagraphFont"/>
    <w:rsid w:val="005E4AB6"/>
  </w:style>
  <w:style w:type="character" w:customStyle="1" w:styleId="BodytextSegoeUI">
    <w:name w:val="Body text + Segoe UI"/>
    <w:aliases w:val="21.5 pt"/>
    <w:basedOn w:val="DefaultParagraphFont"/>
    <w:rsid w:val="005E4AB6"/>
  </w:style>
  <w:style w:type="character" w:customStyle="1" w:styleId="Bodytext68">
    <w:name w:val="Body text (68)_"/>
    <w:basedOn w:val="DefaultParagraphFont"/>
    <w:rsid w:val="005E4AB6"/>
  </w:style>
  <w:style w:type="character" w:customStyle="1" w:styleId="Bodytext112SmallCaps">
    <w:name w:val="Body text (112) + Small Caps"/>
    <w:basedOn w:val="DefaultParagraphFont"/>
    <w:rsid w:val="005E4AB6"/>
  </w:style>
  <w:style w:type="character" w:customStyle="1" w:styleId="Bodytext680">
    <w:name w:val="Body text (68)"/>
    <w:basedOn w:val="Heading162SmallCaps"/>
    <w:rsid w:val="005E4AB6"/>
  </w:style>
  <w:style w:type="character" w:customStyle="1" w:styleId="Tableofcontents11">
    <w:name w:val="Table of contents (11)_"/>
    <w:basedOn w:val="DefaultParagraphFont"/>
    <w:rsid w:val="005E4AB6"/>
  </w:style>
  <w:style w:type="character" w:customStyle="1" w:styleId="Tableofcontents110">
    <w:name w:val="Table of contents (11)"/>
    <w:basedOn w:val="article-quote-right"/>
    <w:rsid w:val="005E4AB6"/>
  </w:style>
  <w:style w:type="character" w:customStyle="1" w:styleId="Tableofcontents15">
    <w:name w:val="Table of contents (15)_"/>
    <w:basedOn w:val="DefaultParagraphFont"/>
    <w:rsid w:val="005E4AB6"/>
  </w:style>
  <w:style w:type="character" w:customStyle="1" w:styleId="Tableofcontents150">
    <w:name w:val="Table of contents (15)"/>
    <w:basedOn w:val="StyleBox12pt"/>
    <w:rsid w:val="005E4AB6"/>
  </w:style>
  <w:style w:type="character" w:customStyle="1" w:styleId="Heading162SmallCaps">
    <w:name w:val="Heading #16 (2) + Small Caps"/>
    <w:basedOn w:val="DefaultParagraphFont"/>
    <w:rsid w:val="005E4AB6"/>
  </w:style>
  <w:style w:type="character" w:customStyle="1" w:styleId="ft6">
    <w:name w:val="ft6"/>
    <w:basedOn w:val="DefaultParagraphFont"/>
    <w:rsid w:val="005E4AB6"/>
  </w:style>
  <w:style w:type="character" w:customStyle="1" w:styleId="amp">
    <w:name w:val="amp"/>
    <w:basedOn w:val="DefaultParagraphFont"/>
    <w:rsid w:val="005E4AB6"/>
  </w:style>
  <w:style w:type="character" w:customStyle="1" w:styleId="article-quote-right">
    <w:name w:val="article-quote-right"/>
    <w:basedOn w:val="DefaultParagraphFont"/>
    <w:rsid w:val="005E4AB6"/>
  </w:style>
  <w:style w:type="character" w:customStyle="1" w:styleId="StyleBox12ptBold">
    <w:name w:val="Style Box + 12 pt Bold"/>
    <w:basedOn w:val="DefaultParagraphFont"/>
    <w:rsid w:val="005E4AB6"/>
  </w:style>
  <w:style w:type="character" w:customStyle="1" w:styleId="StyleBox12pt">
    <w:name w:val="Style Box + 12 pt"/>
    <w:basedOn w:val="DefaultParagraphFont"/>
    <w:rsid w:val="005E4AB6"/>
  </w:style>
  <w:style w:type="character" w:customStyle="1" w:styleId="BoldandUnderlineCharCharCharChar">
    <w:name w:val="Bold and Underline Char Char Char Char"/>
    <w:rsid w:val="005E4AB6"/>
  </w:style>
  <w:style w:type="character" w:customStyle="1" w:styleId="BoldandUnderlineCharChar">
    <w:name w:val="Bold and Underline Char Char"/>
    <w:rsid w:val="005E4AB6"/>
  </w:style>
  <w:style w:type="character" w:customStyle="1" w:styleId="commentstext">
    <w:name w:val="commentstext"/>
    <w:rsid w:val="005E4AB6"/>
  </w:style>
  <w:style w:type="character" w:customStyle="1" w:styleId="dd">
    <w:name w:val="dd"/>
    <w:rsid w:val="005E4AB6"/>
  </w:style>
  <w:style w:type="character" w:customStyle="1" w:styleId="underLight">
    <w:name w:val="underLight"/>
    <w:uiPriority w:val="1"/>
    <w:qFormat/>
    <w:rsid w:val="005E4AB6"/>
  </w:style>
  <w:style w:type="character" w:customStyle="1" w:styleId="author-rss">
    <w:name w:val="author-rss"/>
    <w:rsid w:val="005E4AB6"/>
  </w:style>
  <w:style w:type="character" w:customStyle="1" w:styleId="at">
    <w:name w:val="at"/>
    <w:basedOn w:val="DefaultParagraphFont"/>
    <w:rsid w:val="005E4AB6"/>
  </w:style>
  <w:style w:type="character" w:customStyle="1" w:styleId="source">
    <w:name w:val="source"/>
    <w:rsid w:val="005E4AB6"/>
  </w:style>
  <w:style w:type="character" w:customStyle="1" w:styleId="bioline">
    <w:name w:val="bioline"/>
    <w:rsid w:val="005E4AB6"/>
  </w:style>
  <w:style w:type="character" w:customStyle="1" w:styleId="wikicreatelink">
    <w:name w:val="wikicreatelink"/>
    <w:basedOn w:val="DefaultParagraphFont"/>
    <w:rsid w:val="005E4AB6"/>
  </w:style>
  <w:style w:type="character" w:customStyle="1" w:styleId="facebook-share-count">
    <w:name w:val="facebook-share-count"/>
    <w:basedOn w:val="DefaultParagraphFont"/>
    <w:rsid w:val="005E4AB6"/>
  </w:style>
  <w:style w:type="character" w:customStyle="1" w:styleId="tickerwrap">
    <w:name w:val="ticker_wrap"/>
    <w:basedOn w:val="DefaultParagraphFont"/>
    <w:rsid w:val="005E4AB6"/>
  </w:style>
  <w:style w:type="character" w:customStyle="1" w:styleId="smallcaps0">
    <w:name w:val="small_caps"/>
    <w:basedOn w:val="DefaultParagraphFont"/>
    <w:rsid w:val="005E4AB6"/>
  </w:style>
  <w:style w:type="character" w:customStyle="1" w:styleId="bodycopy">
    <w:name w:val="bodycopy"/>
    <w:basedOn w:val="DefaultParagraphFont"/>
    <w:rsid w:val="005E4AB6"/>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5E4AB6"/>
  </w:style>
  <w:style w:type="character" w:customStyle="1" w:styleId="StyleGaramondText1">
    <w:name w:val="Style Garamond Text 1"/>
    <w:basedOn w:val="DefaultParagraphFont"/>
    <w:rsid w:val="005E4AB6"/>
  </w:style>
  <w:style w:type="character" w:customStyle="1" w:styleId="StyleGaramondText1Underline">
    <w:name w:val="Style Garamond Text 1 Underline"/>
    <w:basedOn w:val="DefaultParagraphFont"/>
    <w:rsid w:val="005E4AB6"/>
  </w:style>
  <w:style w:type="character" w:customStyle="1" w:styleId="StyleBoldUnderlineBorderSinglesolidlineAuto05pt">
    <w:name w:val="Style Bold Underline Border: : (Single solid line Auto  0.5 pt ..."/>
    <w:basedOn w:val="DefaultParagraphFont"/>
    <w:rsid w:val="005E4AB6"/>
  </w:style>
  <w:style w:type="character" w:customStyle="1" w:styleId="StyleStyleBoldUnderlineUnderlineIntenseEmphasisIntenseEmpha">
    <w:name w:val="Style Style Bold UnderlineUnderlineIntense EmphasisIntense Empha..."/>
    <w:basedOn w:val="DefaultParagraphFont"/>
    <w:rsid w:val="005E4AB6"/>
  </w:style>
  <w:style w:type="character" w:customStyle="1" w:styleId="Style7ptBold">
    <w:name w:val="Style 7 pt Bold"/>
    <w:basedOn w:val="DefaultParagraphFont"/>
    <w:rsid w:val="005E4AB6"/>
  </w:style>
  <w:style w:type="character" w:styleId="HTMLAcronym">
    <w:name w:val="HTML Acronym"/>
    <w:basedOn w:val="DefaultParagraphFont"/>
    <w:unhideWhenUsed/>
    <w:rsid w:val="005E4AB6"/>
  </w:style>
  <w:style w:type="paragraph" w:styleId="BlockText">
    <w:name w:val="Block Text"/>
    <w:basedOn w:val="Normal"/>
    <w:unhideWhenUsed/>
    <w:rsid w:val="005E4AB6"/>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NormalIndent">
    <w:name w:val="Normal Indent"/>
    <w:basedOn w:val="Normal"/>
    <w:unhideWhenUsed/>
    <w:rsid w:val="005E4AB6"/>
    <w:pPr>
      <w:spacing w:after="0" w:line="240" w:lineRule="auto"/>
      <w:ind w:left="720"/>
    </w:pPr>
  </w:style>
  <w:style w:type="paragraph" w:styleId="EnvelopeReturn">
    <w:name w:val="envelope return"/>
    <w:basedOn w:val="Normal"/>
    <w:unhideWhenUsed/>
    <w:rsid w:val="005E4AB6"/>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5E4AB6"/>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5E4AB6"/>
    <w:pPr>
      <w:spacing w:after="0" w:line="240" w:lineRule="auto"/>
    </w:pPr>
    <w:rPr>
      <w:i/>
      <w:iCs/>
    </w:rPr>
  </w:style>
  <w:style w:type="character" w:customStyle="1" w:styleId="HTMLAddressChar">
    <w:name w:val="HTML Address Char"/>
    <w:basedOn w:val="DefaultParagraphFont"/>
    <w:link w:val="HTMLAddress"/>
    <w:uiPriority w:val="99"/>
    <w:rsid w:val="005E4AB6"/>
    <w:rPr>
      <w:rFonts w:ascii="Calibri" w:hAnsi="Calibri"/>
      <w:i/>
      <w:iCs/>
    </w:rPr>
  </w:style>
  <w:style w:type="paragraph" w:styleId="Index1">
    <w:name w:val="index 1"/>
    <w:basedOn w:val="Normal"/>
    <w:next w:val="Normal"/>
    <w:autoRedefine/>
    <w:unhideWhenUsed/>
    <w:rsid w:val="005E4AB6"/>
    <w:pPr>
      <w:spacing w:after="0" w:line="240" w:lineRule="auto"/>
      <w:ind w:left="220" w:hanging="220"/>
    </w:pPr>
  </w:style>
  <w:style w:type="character" w:customStyle="1" w:styleId="BodyTextIndent3Char">
    <w:name w:val="Body Text Indent 3 Char"/>
    <w:basedOn w:val="DefaultParagraphFont"/>
    <w:uiPriority w:val="99"/>
    <w:locked/>
    <w:rsid w:val="005E4AB6"/>
  </w:style>
  <w:style w:type="character" w:customStyle="1" w:styleId="cardunderlineChar">
    <w:name w:val="card underline Char"/>
    <w:locked/>
    <w:rsid w:val="005E4AB6"/>
  </w:style>
  <w:style w:type="paragraph" w:customStyle="1" w:styleId="cardunderline">
    <w:name w:val="card underline"/>
    <w:basedOn w:val="Normal"/>
    <w:next w:val="GAUnderline"/>
    <w:qFormat/>
    <w:rsid w:val="005E4AB6"/>
    <w:pPr>
      <w:spacing w:after="0" w:line="240" w:lineRule="auto"/>
    </w:pPr>
  </w:style>
  <w:style w:type="character" w:customStyle="1" w:styleId="StyleHeading4UnderlinedsmalltextGaramondChar">
    <w:name w:val="Style Heading 4Underlinedsmall text + Garamond Char"/>
    <w:locked/>
    <w:rsid w:val="005E4AB6"/>
  </w:style>
  <w:style w:type="paragraph" w:customStyle="1" w:styleId="StyleHeading4UnderlinedsmalltextGaramond">
    <w:name w:val="Style Heading 4Underlinedsmall text + Garamond"/>
    <w:basedOn w:val="Heading4"/>
    <w:qFormat/>
    <w:rsid w:val="005E4AB6"/>
    <w:pPr>
      <w:spacing w:before="200" w:line="240" w:lineRule="auto"/>
    </w:pPr>
    <w:rPr>
      <w:iCs w:val="0"/>
      <w:sz w:val="22"/>
    </w:rPr>
  </w:style>
  <w:style w:type="paragraph" w:customStyle="1" w:styleId="Heading2-NotBold">
    <w:name w:val="Heading 2 - Not Bold"/>
    <w:basedOn w:val="Heading2"/>
    <w:autoRedefine/>
    <w:uiPriority w:val="99"/>
    <w:qFormat/>
    <w:rsid w:val="005E4AB6"/>
    <w:pPr>
      <w:spacing w:before="480" w:line="240" w:lineRule="auto"/>
    </w:pPr>
  </w:style>
  <w:style w:type="paragraph" w:customStyle="1" w:styleId="Heading2-Bold">
    <w:name w:val="Heading 2 - Bold"/>
    <w:basedOn w:val="Normal"/>
    <w:next w:val="Micro"/>
    <w:autoRedefine/>
    <w:uiPriority w:val="99"/>
    <w:qFormat/>
    <w:rsid w:val="005E4AB6"/>
    <w:pPr>
      <w:spacing w:after="0" w:line="240" w:lineRule="auto"/>
    </w:pPr>
  </w:style>
  <w:style w:type="paragraph" w:customStyle="1" w:styleId="tag">
    <w:name w:val="%tag"/>
    <w:basedOn w:val="Normal"/>
    <w:next w:val="Normal"/>
    <w:link w:val="tagChar0"/>
    <w:uiPriority w:val="99"/>
    <w:qFormat/>
    <w:rsid w:val="005E4AB6"/>
    <w:pPr>
      <w:spacing w:after="0" w:line="240" w:lineRule="auto"/>
    </w:pPr>
  </w:style>
  <w:style w:type="character" w:customStyle="1" w:styleId="Style2Char0">
    <w:name w:val="Style 2 Char"/>
    <w:uiPriority w:val="99"/>
    <w:locked/>
    <w:rsid w:val="005E4AB6"/>
  </w:style>
  <w:style w:type="character" w:customStyle="1" w:styleId="GAUnderlineChar">
    <w:name w:val="GA Underline Char"/>
    <w:locked/>
    <w:rsid w:val="005E4AB6"/>
  </w:style>
  <w:style w:type="paragraph" w:customStyle="1" w:styleId="GAUnderline">
    <w:name w:val="GA Underline"/>
    <w:basedOn w:val="Normal"/>
    <w:next w:val="StyleHeading2TagHEADING2TagCite11pt"/>
    <w:qFormat/>
    <w:rsid w:val="005E4AB6"/>
    <w:pPr>
      <w:spacing w:after="0" w:line="240" w:lineRule="auto"/>
    </w:pPr>
  </w:style>
  <w:style w:type="character" w:customStyle="1" w:styleId="textsmallChar0">
    <w:name w:val="textsmall Char"/>
    <w:locked/>
    <w:rsid w:val="005E4AB6"/>
  </w:style>
  <w:style w:type="character" w:customStyle="1" w:styleId="cardtextChar3">
    <w:name w:val="cardtext Char"/>
    <w:locked/>
    <w:rsid w:val="005E4AB6"/>
  </w:style>
  <w:style w:type="paragraph" w:customStyle="1" w:styleId="h-lead">
    <w:name w:val="h-lead"/>
    <w:basedOn w:val="Normal"/>
    <w:next w:val="Brief"/>
    <w:uiPriority w:val="99"/>
    <w:qFormat/>
    <w:rsid w:val="005E4AB6"/>
    <w:pPr>
      <w:spacing w:after="0" w:line="240" w:lineRule="auto"/>
    </w:pPr>
  </w:style>
  <w:style w:type="paragraph" w:customStyle="1" w:styleId="intro">
    <w:name w:val="intro"/>
    <w:basedOn w:val="Normal"/>
    <w:next w:val="CM2"/>
    <w:uiPriority w:val="99"/>
    <w:qFormat/>
    <w:rsid w:val="005E4AB6"/>
    <w:pPr>
      <w:spacing w:after="0" w:line="240" w:lineRule="auto"/>
    </w:pPr>
  </w:style>
  <w:style w:type="character" w:customStyle="1" w:styleId="StyleHeading2TagHEADING2TagCite11ptChar">
    <w:name w:val="Style Heading 2TagHEADING 2Tag&amp;Cite + 11 pt Char"/>
    <w:locked/>
    <w:rsid w:val="005E4AB6"/>
  </w:style>
  <w:style w:type="paragraph" w:customStyle="1" w:styleId="StyleHeading2TagHEADING2TagCite11pt">
    <w:name w:val="Style Heading 2TagHEADING 2Tag&amp;Cite + 11 pt"/>
    <w:basedOn w:val="Heading2"/>
    <w:next w:val="CM16"/>
    <w:qFormat/>
    <w:rsid w:val="005E4AB6"/>
    <w:pPr>
      <w:spacing w:before="480" w:line="240" w:lineRule="auto"/>
    </w:pPr>
  </w:style>
  <w:style w:type="paragraph" w:customStyle="1" w:styleId="F3-TagAuthor">
    <w:name w:val="F3 - Tag/Author"/>
    <w:basedOn w:val="Normal"/>
    <w:next w:val="CM19"/>
    <w:uiPriority w:val="99"/>
    <w:qFormat/>
    <w:rsid w:val="005E4AB6"/>
    <w:pPr>
      <w:spacing w:after="0" w:line="240" w:lineRule="auto"/>
    </w:pPr>
  </w:style>
  <w:style w:type="paragraph" w:customStyle="1" w:styleId="F5-UnderlineNormal">
    <w:name w:val="F5 - Underline Normal"/>
    <w:basedOn w:val="Normal"/>
    <w:next w:val="CM34"/>
    <w:uiPriority w:val="99"/>
    <w:qFormat/>
    <w:rsid w:val="005E4AB6"/>
    <w:pPr>
      <w:spacing w:after="0" w:line="240" w:lineRule="auto"/>
    </w:pPr>
  </w:style>
  <w:style w:type="paragraph" w:customStyle="1" w:styleId="Brief-PrimarySource">
    <w:name w:val="Brief - Primary Source"/>
    <w:basedOn w:val="Normal"/>
    <w:next w:val="CM56"/>
    <w:uiPriority w:val="99"/>
    <w:qFormat/>
    <w:rsid w:val="005E4AB6"/>
    <w:pPr>
      <w:spacing w:after="0" w:line="240" w:lineRule="auto"/>
    </w:pPr>
  </w:style>
  <w:style w:type="paragraph" w:customStyle="1" w:styleId="Brief-Underline">
    <w:name w:val="Brief - Underline"/>
    <w:basedOn w:val="Normal"/>
    <w:next w:val="CM58"/>
    <w:uiPriority w:val="99"/>
    <w:qFormat/>
    <w:rsid w:val="005E4AB6"/>
    <w:pPr>
      <w:spacing w:after="0" w:line="240" w:lineRule="auto"/>
    </w:pPr>
  </w:style>
  <w:style w:type="paragraph" w:customStyle="1" w:styleId="Brief">
    <w:name w:val="Brief"/>
    <w:basedOn w:val="CM56"/>
    <w:next w:val="CM57"/>
    <w:uiPriority w:val="99"/>
    <w:qFormat/>
    <w:rsid w:val="005E4AB6"/>
  </w:style>
  <w:style w:type="paragraph" w:customStyle="1" w:styleId="CM2">
    <w:name w:val="CM2"/>
    <w:basedOn w:val="Normal"/>
    <w:next w:val="Normal"/>
    <w:uiPriority w:val="99"/>
    <w:qFormat/>
    <w:rsid w:val="005E4AB6"/>
    <w:pPr>
      <w:spacing w:after="0" w:line="240" w:lineRule="auto"/>
    </w:pPr>
  </w:style>
  <w:style w:type="paragraph" w:customStyle="1" w:styleId="CM11">
    <w:name w:val="CM11"/>
    <w:basedOn w:val="Normal"/>
    <w:next w:val="Normal"/>
    <w:uiPriority w:val="99"/>
    <w:qFormat/>
    <w:rsid w:val="005E4AB6"/>
    <w:pPr>
      <w:spacing w:after="0" w:line="240" w:lineRule="auto"/>
    </w:pPr>
  </w:style>
  <w:style w:type="paragraph" w:customStyle="1" w:styleId="CM16">
    <w:name w:val="CM16"/>
    <w:basedOn w:val="Normal"/>
    <w:next w:val="Normal"/>
    <w:uiPriority w:val="99"/>
    <w:qFormat/>
    <w:rsid w:val="005E4AB6"/>
    <w:pPr>
      <w:spacing w:after="0" w:line="240" w:lineRule="auto"/>
    </w:pPr>
  </w:style>
  <w:style w:type="paragraph" w:customStyle="1" w:styleId="CM19">
    <w:name w:val="CM19"/>
    <w:basedOn w:val="Normal"/>
    <w:uiPriority w:val="99"/>
    <w:qFormat/>
    <w:rsid w:val="005E4AB6"/>
    <w:pPr>
      <w:spacing w:after="0" w:line="240" w:lineRule="auto"/>
    </w:pPr>
  </w:style>
  <w:style w:type="paragraph" w:customStyle="1" w:styleId="CM34">
    <w:name w:val="CM34"/>
    <w:basedOn w:val="Normal"/>
    <w:uiPriority w:val="99"/>
    <w:qFormat/>
    <w:rsid w:val="005E4AB6"/>
    <w:pPr>
      <w:spacing w:after="0" w:line="240" w:lineRule="auto"/>
    </w:pPr>
  </w:style>
  <w:style w:type="paragraph" w:customStyle="1" w:styleId="CM56">
    <w:name w:val="CM56"/>
    <w:basedOn w:val="Normal"/>
    <w:uiPriority w:val="99"/>
    <w:qFormat/>
    <w:rsid w:val="005E4AB6"/>
    <w:pPr>
      <w:spacing w:after="0" w:line="240" w:lineRule="auto"/>
    </w:pPr>
  </w:style>
  <w:style w:type="paragraph" w:customStyle="1" w:styleId="CM58">
    <w:name w:val="CM58"/>
    <w:basedOn w:val="Normal"/>
    <w:uiPriority w:val="99"/>
    <w:qFormat/>
    <w:rsid w:val="005E4AB6"/>
    <w:pPr>
      <w:spacing w:after="0" w:line="240" w:lineRule="auto"/>
    </w:pPr>
  </w:style>
  <w:style w:type="paragraph" w:customStyle="1" w:styleId="CM57">
    <w:name w:val="CM57"/>
    <w:basedOn w:val="Normal"/>
    <w:uiPriority w:val="99"/>
    <w:qFormat/>
    <w:rsid w:val="005E4AB6"/>
    <w:pPr>
      <w:spacing w:after="0" w:line="240" w:lineRule="auto"/>
    </w:pPr>
  </w:style>
  <w:style w:type="paragraph" w:customStyle="1" w:styleId="CM1">
    <w:name w:val="CM1"/>
    <w:basedOn w:val="Normal"/>
    <w:uiPriority w:val="99"/>
    <w:qFormat/>
    <w:rsid w:val="005E4AB6"/>
    <w:pPr>
      <w:spacing w:after="0" w:line="240" w:lineRule="auto"/>
    </w:pPr>
  </w:style>
  <w:style w:type="paragraph" w:customStyle="1" w:styleId="CM49">
    <w:name w:val="CM49"/>
    <w:basedOn w:val="Normal"/>
    <w:uiPriority w:val="99"/>
    <w:qFormat/>
    <w:rsid w:val="005E4AB6"/>
    <w:pPr>
      <w:spacing w:after="0" w:line="240" w:lineRule="auto"/>
    </w:pPr>
  </w:style>
  <w:style w:type="paragraph" w:customStyle="1" w:styleId="CM41">
    <w:name w:val="CM41"/>
    <w:basedOn w:val="Normal"/>
    <w:uiPriority w:val="99"/>
    <w:qFormat/>
    <w:rsid w:val="005E4AB6"/>
    <w:pPr>
      <w:spacing w:after="0" w:line="240" w:lineRule="auto"/>
    </w:pPr>
  </w:style>
  <w:style w:type="paragraph" w:customStyle="1" w:styleId="3rdOrderPara">
    <w:name w:val="3rd Order Para"/>
    <w:basedOn w:val="Normal"/>
    <w:qFormat/>
    <w:rsid w:val="005E4AB6"/>
    <w:pPr>
      <w:spacing w:after="0" w:line="240" w:lineRule="auto"/>
    </w:pPr>
  </w:style>
  <w:style w:type="paragraph" w:customStyle="1" w:styleId="2ndOrderPara">
    <w:name w:val="2nd Order Para"/>
    <w:basedOn w:val="Normal"/>
    <w:qFormat/>
    <w:rsid w:val="005E4AB6"/>
    <w:pPr>
      <w:spacing w:after="0" w:line="240" w:lineRule="auto"/>
    </w:pPr>
  </w:style>
  <w:style w:type="paragraph" w:customStyle="1" w:styleId="Normal-SIGN2">
    <w:name w:val="Normal-SIGN2"/>
    <w:basedOn w:val="Normal"/>
    <w:qFormat/>
    <w:rsid w:val="005E4AB6"/>
    <w:pPr>
      <w:spacing w:after="0" w:line="240" w:lineRule="auto"/>
    </w:pPr>
  </w:style>
  <w:style w:type="paragraph" w:customStyle="1" w:styleId="Normal-SIGN1">
    <w:name w:val="Normal-SIGN1"/>
    <w:basedOn w:val="Normal"/>
    <w:uiPriority w:val="99"/>
    <w:qFormat/>
    <w:rsid w:val="005E4AB6"/>
    <w:pPr>
      <w:spacing w:after="0" w:line="240" w:lineRule="auto"/>
    </w:pPr>
  </w:style>
  <w:style w:type="paragraph" w:customStyle="1" w:styleId="CM3">
    <w:name w:val="CM3"/>
    <w:basedOn w:val="Normal"/>
    <w:uiPriority w:val="99"/>
    <w:qFormat/>
    <w:rsid w:val="005E4AB6"/>
    <w:pPr>
      <w:spacing w:after="0" w:line="240" w:lineRule="auto"/>
    </w:pPr>
  </w:style>
  <w:style w:type="paragraph" w:customStyle="1" w:styleId="CM33">
    <w:name w:val="CM33"/>
    <w:basedOn w:val="Normal"/>
    <w:uiPriority w:val="99"/>
    <w:qFormat/>
    <w:rsid w:val="005E4AB6"/>
    <w:pPr>
      <w:spacing w:after="0" w:line="240" w:lineRule="auto"/>
    </w:pPr>
  </w:style>
  <w:style w:type="paragraph" w:customStyle="1" w:styleId="CM37">
    <w:name w:val="CM37"/>
    <w:basedOn w:val="Normal"/>
    <w:uiPriority w:val="99"/>
    <w:qFormat/>
    <w:rsid w:val="005E4AB6"/>
    <w:pPr>
      <w:spacing w:after="0" w:line="240" w:lineRule="auto"/>
    </w:pPr>
  </w:style>
  <w:style w:type="paragraph" w:customStyle="1" w:styleId="CM7">
    <w:name w:val="CM7"/>
    <w:basedOn w:val="Normal"/>
    <w:uiPriority w:val="99"/>
    <w:qFormat/>
    <w:rsid w:val="005E4AB6"/>
    <w:pPr>
      <w:spacing w:after="0" w:line="240" w:lineRule="auto"/>
    </w:pPr>
  </w:style>
  <w:style w:type="paragraph" w:customStyle="1" w:styleId="Brief-SecondarySource">
    <w:name w:val="Brief - Secondary Source"/>
    <w:basedOn w:val="Normal"/>
    <w:next w:val="ReportDate"/>
    <w:qFormat/>
    <w:rsid w:val="005E4AB6"/>
    <w:pPr>
      <w:spacing w:after="0" w:line="240" w:lineRule="auto"/>
    </w:pPr>
  </w:style>
  <w:style w:type="paragraph" w:customStyle="1" w:styleId="Brief-Card">
    <w:name w:val="Brief - Card"/>
    <w:basedOn w:val="Normal"/>
    <w:next w:val="Pa11"/>
    <w:uiPriority w:val="99"/>
    <w:qFormat/>
    <w:rsid w:val="005E4AB6"/>
    <w:pPr>
      <w:spacing w:after="0" w:line="240" w:lineRule="auto"/>
    </w:pPr>
  </w:style>
  <w:style w:type="paragraph" w:customStyle="1" w:styleId="Normal3">
    <w:name w:val="Normal+3"/>
    <w:basedOn w:val="Normal"/>
    <w:next w:val="Normal"/>
    <w:uiPriority w:val="99"/>
    <w:qFormat/>
    <w:rsid w:val="005E4AB6"/>
    <w:pPr>
      <w:spacing w:after="0" w:line="240" w:lineRule="auto"/>
    </w:pPr>
  </w:style>
  <w:style w:type="paragraph" w:customStyle="1" w:styleId="Normal11">
    <w:name w:val="Normal+1"/>
    <w:basedOn w:val="Normal"/>
    <w:next w:val="Normal"/>
    <w:uiPriority w:val="99"/>
    <w:qFormat/>
    <w:rsid w:val="005E4AB6"/>
    <w:pPr>
      <w:spacing w:after="0" w:line="240" w:lineRule="auto"/>
    </w:pPr>
  </w:style>
  <w:style w:type="paragraph" w:customStyle="1" w:styleId="Heading231">
    <w:name w:val="Heading 2+3"/>
    <w:basedOn w:val="Normal"/>
    <w:next w:val="Normal"/>
    <w:uiPriority w:val="99"/>
    <w:qFormat/>
    <w:rsid w:val="005E4AB6"/>
    <w:pPr>
      <w:spacing w:after="0" w:line="240" w:lineRule="auto"/>
    </w:pPr>
  </w:style>
  <w:style w:type="paragraph" w:customStyle="1" w:styleId="Normal5">
    <w:name w:val="Normal+5"/>
    <w:basedOn w:val="Normal"/>
    <w:uiPriority w:val="99"/>
    <w:qFormat/>
    <w:rsid w:val="005E4AB6"/>
    <w:pPr>
      <w:spacing w:after="0" w:line="240" w:lineRule="auto"/>
    </w:pPr>
  </w:style>
  <w:style w:type="paragraph" w:customStyle="1" w:styleId="Cover1">
    <w:name w:val="Cover 1"/>
    <w:basedOn w:val="Normal"/>
    <w:next w:val="Normal"/>
    <w:uiPriority w:val="99"/>
    <w:qFormat/>
    <w:rsid w:val="005E4AB6"/>
    <w:pPr>
      <w:spacing w:after="0" w:line="240" w:lineRule="auto"/>
    </w:pPr>
  </w:style>
  <w:style w:type="paragraph" w:customStyle="1" w:styleId="Cover2">
    <w:name w:val="Cover 2"/>
    <w:basedOn w:val="Normal"/>
    <w:next w:val="Normal"/>
    <w:uiPriority w:val="99"/>
    <w:qFormat/>
    <w:rsid w:val="005E4AB6"/>
    <w:pPr>
      <w:spacing w:after="0" w:line="240" w:lineRule="auto"/>
    </w:pPr>
  </w:style>
  <w:style w:type="paragraph" w:customStyle="1" w:styleId="ReportDate">
    <w:name w:val="ReportDate"/>
    <w:basedOn w:val="Normal"/>
    <w:uiPriority w:val="99"/>
    <w:qFormat/>
    <w:rsid w:val="005E4AB6"/>
    <w:pPr>
      <w:spacing w:after="0" w:line="240" w:lineRule="auto"/>
    </w:pPr>
  </w:style>
  <w:style w:type="paragraph" w:customStyle="1" w:styleId="Pa11">
    <w:name w:val="Pa11"/>
    <w:basedOn w:val="Normal"/>
    <w:next w:val="Normal"/>
    <w:uiPriority w:val="99"/>
    <w:qFormat/>
    <w:rsid w:val="005E4AB6"/>
    <w:pPr>
      <w:spacing w:after="0" w:line="240" w:lineRule="auto"/>
    </w:pPr>
  </w:style>
  <w:style w:type="paragraph" w:customStyle="1" w:styleId="CM30">
    <w:name w:val="CM30"/>
    <w:basedOn w:val="Normal"/>
    <w:uiPriority w:val="99"/>
    <w:qFormat/>
    <w:rsid w:val="005E4AB6"/>
    <w:pPr>
      <w:spacing w:after="0" w:line="240" w:lineRule="auto"/>
    </w:pPr>
  </w:style>
  <w:style w:type="paragraph" w:customStyle="1" w:styleId="CM28">
    <w:name w:val="CM28"/>
    <w:basedOn w:val="Normal"/>
    <w:uiPriority w:val="99"/>
    <w:qFormat/>
    <w:rsid w:val="005E4AB6"/>
    <w:pPr>
      <w:spacing w:after="0" w:line="240" w:lineRule="auto"/>
    </w:pPr>
  </w:style>
  <w:style w:type="paragraph" w:customStyle="1" w:styleId="CM8">
    <w:name w:val="CM8"/>
    <w:basedOn w:val="Normal"/>
    <w:uiPriority w:val="99"/>
    <w:qFormat/>
    <w:rsid w:val="005E4AB6"/>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5E4AB6"/>
    <w:pPr>
      <w:spacing w:before="480" w:line="240" w:lineRule="auto"/>
    </w:pPr>
  </w:style>
  <w:style w:type="paragraph" w:customStyle="1" w:styleId="IndexFixer">
    <w:name w:val="Index Fixer"/>
    <w:basedOn w:val="Heading1"/>
    <w:next w:val="StyleBoldUnderliningKernat16pt"/>
    <w:uiPriority w:val="99"/>
    <w:qFormat/>
    <w:rsid w:val="005E4AB6"/>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5E4AB6"/>
    <w:pPr>
      <w:spacing w:after="0" w:line="240" w:lineRule="auto"/>
    </w:pPr>
  </w:style>
  <w:style w:type="paragraph" w:customStyle="1" w:styleId="PageHeader-Underline18pt">
    <w:name w:val="Page Header - Underline 18 pt"/>
    <w:next w:val="TxBr6p1"/>
    <w:uiPriority w:val="99"/>
    <w:qFormat/>
    <w:rsid w:val="005E4AB6"/>
    <w:pPr>
      <w:spacing w:after="200" w:line="276" w:lineRule="auto"/>
    </w:pPr>
  </w:style>
  <w:style w:type="paragraph" w:customStyle="1" w:styleId="ArgumentTags">
    <w:name w:val="Argument Tags"/>
    <w:basedOn w:val="Heading2"/>
    <w:next w:val="cardCharCharCharCharCharCharCharCharCharCharCharCharCharCharChar"/>
    <w:uiPriority w:val="99"/>
    <w:qFormat/>
    <w:rsid w:val="005E4AB6"/>
    <w:pPr>
      <w:spacing w:before="480" w:line="240" w:lineRule="auto"/>
    </w:pPr>
  </w:style>
  <w:style w:type="paragraph" w:customStyle="1" w:styleId="subhead">
    <w:name w:val="subhead"/>
    <w:basedOn w:val="Normal"/>
    <w:qFormat/>
    <w:rsid w:val="005E4AB6"/>
    <w:pPr>
      <w:spacing w:after="0" w:line="240" w:lineRule="auto"/>
    </w:pPr>
  </w:style>
  <w:style w:type="paragraph" w:customStyle="1" w:styleId="boldy">
    <w:name w:val="boldy"/>
    <w:basedOn w:val="Heading2"/>
    <w:next w:val="Card1"/>
    <w:uiPriority w:val="99"/>
    <w:qFormat/>
    <w:rsid w:val="005E4AB6"/>
    <w:pPr>
      <w:spacing w:before="480" w:line="240" w:lineRule="auto"/>
    </w:pPr>
  </w:style>
  <w:style w:type="paragraph" w:customStyle="1" w:styleId="TxBr6p1">
    <w:name w:val="TxBr_6p1"/>
    <w:basedOn w:val="Normal"/>
    <w:next w:val="Cite21"/>
    <w:uiPriority w:val="99"/>
    <w:qFormat/>
    <w:rsid w:val="005E4AB6"/>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5E4AB6"/>
    <w:pPr>
      <w:spacing w:after="0" w:line="240" w:lineRule="auto"/>
    </w:pPr>
  </w:style>
  <w:style w:type="character" w:customStyle="1" w:styleId="UnderlineStyleChar">
    <w:name w:val="Underline Style Char"/>
    <w:link w:val="UnderlineStyle0"/>
    <w:locked/>
    <w:rsid w:val="005E4AB6"/>
  </w:style>
  <w:style w:type="paragraph" w:customStyle="1" w:styleId="Normalization">
    <w:name w:val="Normalization"/>
    <w:basedOn w:val="Normal"/>
    <w:next w:val="articletext"/>
    <w:uiPriority w:val="99"/>
    <w:qFormat/>
    <w:rsid w:val="005E4AB6"/>
    <w:pPr>
      <w:spacing w:after="0" w:line="240" w:lineRule="auto"/>
    </w:pPr>
  </w:style>
  <w:style w:type="paragraph" w:customStyle="1" w:styleId="listlevel1">
    <w:name w:val="list level 1"/>
    <w:basedOn w:val="Normal"/>
    <w:next w:val="cardtextsmall"/>
    <w:uiPriority w:val="99"/>
    <w:qFormat/>
    <w:rsid w:val="005E4AB6"/>
    <w:pPr>
      <w:spacing w:after="0" w:line="240" w:lineRule="auto"/>
    </w:pPr>
  </w:style>
  <w:style w:type="paragraph" w:customStyle="1" w:styleId="listlevel2">
    <w:name w:val="list level 2"/>
    <w:basedOn w:val="Normal"/>
    <w:next w:val="CaseListNormal"/>
    <w:uiPriority w:val="99"/>
    <w:qFormat/>
    <w:rsid w:val="005E4AB6"/>
    <w:pPr>
      <w:spacing w:after="0" w:line="240" w:lineRule="auto"/>
    </w:pPr>
  </w:style>
  <w:style w:type="paragraph" w:customStyle="1" w:styleId="listlevel3">
    <w:name w:val="list level 3"/>
    <w:basedOn w:val="CaseListNormal"/>
    <w:next w:val="Body"/>
    <w:uiPriority w:val="99"/>
    <w:qFormat/>
    <w:rsid w:val="005E4AB6"/>
  </w:style>
  <w:style w:type="paragraph" w:customStyle="1" w:styleId="PageNumber1">
    <w:name w:val="Page Number1"/>
    <w:basedOn w:val="Normal"/>
    <w:next w:val="Normal"/>
    <w:uiPriority w:val="99"/>
    <w:qFormat/>
    <w:rsid w:val="005E4AB6"/>
    <w:pPr>
      <w:spacing w:after="0" w:line="240" w:lineRule="auto"/>
    </w:pPr>
  </w:style>
  <w:style w:type="paragraph" w:customStyle="1" w:styleId="Card1">
    <w:name w:val="Card1"/>
    <w:next w:val="TimesNewRoman12"/>
    <w:uiPriority w:val="99"/>
    <w:qFormat/>
    <w:rsid w:val="005E4AB6"/>
    <w:pPr>
      <w:spacing w:after="200" w:line="276" w:lineRule="auto"/>
    </w:pPr>
  </w:style>
  <w:style w:type="paragraph" w:customStyle="1" w:styleId="Cite21">
    <w:name w:val="Cite2"/>
    <w:next w:val="htmlbody"/>
    <w:uiPriority w:val="99"/>
    <w:qFormat/>
    <w:rsid w:val="005E4AB6"/>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5E4AB6"/>
    <w:pPr>
      <w:spacing w:after="0" w:line="240" w:lineRule="auto"/>
    </w:pPr>
  </w:style>
  <w:style w:type="paragraph" w:customStyle="1" w:styleId="articletext">
    <w:name w:val="articletext"/>
    <w:basedOn w:val="Normal"/>
    <w:next w:val="story-headline"/>
    <w:qFormat/>
    <w:rsid w:val="005E4AB6"/>
    <w:pPr>
      <w:spacing w:after="0" w:line="240" w:lineRule="auto"/>
    </w:pPr>
  </w:style>
  <w:style w:type="paragraph" w:customStyle="1" w:styleId="cardtextsmall">
    <w:name w:val="card text small"/>
    <w:basedOn w:val="Normal"/>
    <w:next w:val="story-body"/>
    <w:qFormat/>
    <w:rsid w:val="005E4AB6"/>
    <w:pPr>
      <w:spacing w:after="0" w:line="240" w:lineRule="auto"/>
    </w:pPr>
  </w:style>
  <w:style w:type="paragraph" w:customStyle="1" w:styleId="CaseListNormal">
    <w:name w:val="Case List Normal"/>
    <w:basedOn w:val="Normal"/>
    <w:next w:val="story-dateline"/>
    <w:uiPriority w:val="99"/>
    <w:qFormat/>
    <w:rsid w:val="005E4AB6"/>
    <w:pPr>
      <w:spacing w:after="0" w:line="240" w:lineRule="auto"/>
    </w:pPr>
  </w:style>
  <w:style w:type="paragraph" w:customStyle="1" w:styleId="3text">
    <w:name w:val="3text"/>
    <w:basedOn w:val="Normal"/>
    <w:next w:val="Corpotesto"/>
    <w:uiPriority w:val="99"/>
    <w:qFormat/>
    <w:rsid w:val="005E4AB6"/>
    <w:pPr>
      <w:spacing w:after="0" w:line="240" w:lineRule="auto"/>
    </w:pPr>
  </w:style>
  <w:style w:type="paragraph" w:customStyle="1" w:styleId="TimesNewRoman12">
    <w:name w:val="TimesNewRoman12"/>
    <w:next w:val="tagCharChar1Char"/>
    <w:uiPriority w:val="99"/>
    <w:qFormat/>
    <w:rsid w:val="005E4AB6"/>
    <w:pPr>
      <w:spacing w:after="200" w:line="276" w:lineRule="auto"/>
    </w:pPr>
  </w:style>
  <w:style w:type="paragraph" w:customStyle="1" w:styleId="htmlbody">
    <w:name w:val="htmlbody"/>
    <w:basedOn w:val="Normal"/>
    <w:next w:val="OmniPage1"/>
    <w:uiPriority w:val="99"/>
    <w:qFormat/>
    <w:rsid w:val="005E4AB6"/>
    <w:pPr>
      <w:spacing w:after="0" w:line="240" w:lineRule="auto"/>
    </w:pPr>
  </w:style>
  <w:style w:type="paragraph" w:customStyle="1" w:styleId="textChar">
    <w:name w:val="text Char"/>
    <w:basedOn w:val="Normal"/>
    <w:next w:val="TitlePageCenter"/>
    <w:autoRedefine/>
    <w:uiPriority w:val="99"/>
    <w:qFormat/>
    <w:rsid w:val="005E4AB6"/>
    <w:pPr>
      <w:spacing w:after="0" w:line="240" w:lineRule="auto"/>
    </w:pPr>
  </w:style>
  <w:style w:type="paragraph" w:customStyle="1" w:styleId="story-headline">
    <w:name w:val="story-headline"/>
    <w:basedOn w:val="Normal"/>
    <w:next w:val="ProjectTitleLine"/>
    <w:uiPriority w:val="99"/>
    <w:qFormat/>
    <w:rsid w:val="005E4AB6"/>
    <w:pPr>
      <w:spacing w:after="0" w:line="240" w:lineRule="auto"/>
    </w:pPr>
  </w:style>
  <w:style w:type="paragraph" w:customStyle="1" w:styleId="story-dateline">
    <w:name w:val="story-dateline"/>
    <w:basedOn w:val="Normal"/>
    <w:next w:val="cardChar1Char"/>
    <w:uiPriority w:val="99"/>
    <w:qFormat/>
    <w:rsid w:val="005E4AB6"/>
    <w:pPr>
      <w:spacing w:after="0" w:line="240" w:lineRule="auto"/>
    </w:pPr>
  </w:style>
  <w:style w:type="paragraph" w:customStyle="1" w:styleId="TextofCards">
    <w:name w:val="Text of Cards"/>
    <w:basedOn w:val="Normal"/>
    <w:next w:val="CM12"/>
    <w:uiPriority w:val="99"/>
    <w:qFormat/>
    <w:rsid w:val="005E4AB6"/>
    <w:pPr>
      <w:spacing w:after="0" w:line="240" w:lineRule="auto"/>
    </w:pPr>
  </w:style>
  <w:style w:type="paragraph" w:customStyle="1" w:styleId="Corpotesto">
    <w:name w:val="Corpo testo"/>
    <w:basedOn w:val="Normal"/>
    <w:next w:val="CM44"/>
    <w:uiPriority w:val="99"/>
    <w:qFormat/>
    <w:rsid w:val="005E4AB6"/>
    <w:pPr>
      <w:spacing w:after="0" w:line="240" w:lineRule="auto"/>
    </w:pPr>
  </w:style>
  <w:style w:type="paragraph" w:customStyle="1" w:styleId="tagCharChar1Char">
    <w:name w:val="tag Char Char1 Char"/>
    <w:uiPriority w:val="99"/>
    <w:qFormat/>
    <w:rsid w:val="005E4AB6"/>
    <w:pPr>
      <w:spacing w:after="200" w:line="276" w:lineRule="auto"/>
    </w:pPr>
  </w:style>
  <w:style w:type="paragraph" w:customStyle="1" w:styleId="OmniPage1">
    <w:name w:val="OmniPage #1"/>
    <w:basedOn w:val="Normal"/>
    <w:next w:val="StrikeThrough"/>
    <w:uiPriority w:val="99"/>
    <w:qFormat/>
    <w:rsid w:val="005E4AB6"/>
    <w:pPr>
      <w:spacing w:after="0" w:line="240" w:lineRule="auto"/>
    </w:pPr>
  </w:style>
  <w:style w:type="paragraph" w:customStyle="1" w:styleId="TitlePageCenter">
    <w:name w:val="Title Page Center"/>
    <w:basedOn w:val="Normal"/>
    <w:next w:val="textbodyblack"/>
    <w:autoRedefine/>
    <w:uiPriority w:val="99"/>
    <w:qFormat/>
    <w:rsid w:val="005E4AB6"/>
    <w:pPr>
      <w:spacing w:after="0" w:line="240" w:lineRule="auto"/>
    </w:pPr>
  </w:style>
  <w:style w:type="paragraph" w:customStyle="1" w:styleId="TitlePageBy">
    <w:name w:val="Title Page By"/>
    <w:basedOn w:val="textbodyblack"/>
    <w:next w:val="Normal"/>
    <w:autoRedefine/>
    <w:uiPriority w:val="99"/>
    <w:qFormat/>
    <w:rsid w:val="005E4AB6"/>
  </w:style>
  <w:style w:type="paragraph" w:customStyle="1" w:styleId="ProjectTitleLine">
    <w:name w:val="Project Title Line"/>
    <w:basedOn w:val="Normal"/>
    <w:next w:val="Normal"/>
    <w:autoRedefine/>
    <w:uiPriority w:val="99"/>
    <w:qFormat/>
    <w:rsid w:val="005E4AB6"/>
    <w:pPr>
      <w:spacing w:after="0" w:line="240" w:lineRule="auto"/>
    </w:pPr>
  </w:style>
  <w:style w:type="paragraph" w:customStyle="1" w:styleId="NormalVerdana">
    <w:name w:val="Normal + Verdana"/>
    <w:aliases w:val="White,Normal + Arial,10 pt"/>
    <w:basedOn w:val="Normal"/>
    <w:next w:val="CiteCorrected"/>
    <w:uiPriority w:val="99"/>
    <w:qFormat/>
    <w:rsid w:val="005E4AB6"/>
    <w:pPr>
      <w:spacing w:after="0" w:line="240" w:lineRule="auto"/>
    </w:pPr>
  </w:style>
  <w:style w:type="paragraph" w:customStyle="1" w:styleId="cardChar1Char">
    <w:name w:val="card Char1 Char"/>
    <w:basedOn w:val="Normal"/>
    <w:next w:val="StyleLeft02"/>
    <w:uiPriority w:val="99"/>
    <w:qFormat/>
    <w:rsid w:val="005E4AB6"/>
    <w:pPr>
      <w:spacing w:after="0" w:line="240" w:lineRule="auto"/>
    </w:pPr>
  </w:style>
  <w:style w:type="paragraph" w:customStyle="1" w:styleId="CM12">
    <w:name w:val="CM12"/>
    <w:basedOn w:val="Normal"/>
    <w:uiPriority w:val="99"/>
    <w:qFormat/>
    <w:rsid w:val="005E4AB6"/>
    <w:pPr>
      <w:spacing w:after="0" w:line="240" w:lineRule="auto"/>
    </w:pPr>
  </w:style>
  <w:style w:type="paragraph" w:customStyle="1" w:styleId="CM44">
    <w:name w:val="CM44"/>
    <w:basedOn w:val="Normal"/>
    <w:uiPriority w:val="99"/>
    <w:qFormat/>
    <w:rsid w:val="005E4AB6"/>
    <w:pPr>
      <w:spacing w:after="0" w:line="240" w:lineRule="auto"/>
    </w:pPr>
  </w:style>
  <w:style w:type="paragraph" w:customStyle="1" w:styleId="StrikeThrough">
    <w:name w:val="Strike Through"/>
    <w:basedOn w:val="Normal"/>
    <w:next w:val="Normal"/>
    <w:uiPriority w:val="99"/>
    <w:qFormat/>
    <w:rsid w:val="005E4AB6"/>
    <w:pPr>
      <w:spacing w:after="0" w:line="240" w:lineRule="auto"/>
    </w:pPr>
  </w:style>
  <w:style w:type="paragraph" w:customStyle="1" w:styleId="textbodyblack">
    <w:name w:val="textbodyblack"/>
    <w:basedOn w:val="Normal"/>
    <w:next w:val="Pa5"/>
    <w:uiPriority w:val="99"/>
    <w:qFormat/>
    <w:rsid w:val="005E4AB6"/>
    <w:pPr>
      <w:spacing w:after="0" w:line="240" w:lineRule="auto"/>
    </w:pPr>
  </w:style>
  <w:style w:type="character" w:customStyle="1" w:styleId="CiteCorrectedChar">
    <w:name w:val="Cite Corrected Char"/>
    <w:locked/>
    <w:rsid w:val="005E4AB6"/>
  </w:style>
  <w:style w:type="paragraph" w:customStyle="1" w:styleId="CiteCorrected">
    <w:name w:val="Cite Corrected"/>
    <w:basedOn w:val="Normal"/>
    <w:next w:val="tagline1"/>
    <w:qFormat/>
    <w:rsid w:val="005E4AB6"/>
    <w:pPr>
      <w:spacing w:after="0" w:line="240" w:lineRule="auto"/>
    </w:pPr>
  </w:style>
  <w:style w:type="paragraph" w:customStyle="1" w:styleId="StyleLeft02">
    <w:name w:val="Style Left:  0.2&quot;"/>
    <w:basedOn w:val="Normal"/>
    <w:next w:val="Block1"/>
    <w:uiPriority w:val="99"/>
    <w:qFormat/>
    <w:rsid w:val="005E4AB6"/>
    <w:pPr>
      <w:spacing w:after="0" w:line="240" w:lineRule="auto"/>
    </w:pPr>
  </w:style>
  <w:style w:type="paragraph" w:customStyle="1" w:styleId="Hat1">
    <w:name w:val="Hat1"/>
    <w:basedOn w:val="Normal"/>
    <w:next w:val="Normal"/>
    <w:uiPriority w:val="2"/>
    <w:qFormat/>
    <w:rsid w:val="005E4AB6"/>
    <w:pPr>
      <w:spacing w:after="0" w:line="240" w:lineRule="auto"/>
    </w:pPr>
  </w:style>
  <w:style w:type="paragraph" w:customStyle="1" w:styleId="post-subtitle">
    <w:name w:val="post-subtitle"/>
    <w:basedOn w:val="Normal"/>
    <w:qFormat/>
    <w:rsid w:val="005E4AB6"/>
    <w:pPr>
      <w:spacing w:after="0" w:line="240" w:lineRule="auto"/>
    </w:pPr>
  </w:style>
  <w:style w:type="paragraph" w:customStyle="1" w:styleId="Pa5">
    <w:name w:val="Pa5"/>
    <w:basedOn w:val="Normal"/>
    <w:uiPriority w:val="99"/>
    <w:qFormat/>
    <w:rsid w:val="005E4AB6"/>
    <w:pPr>
      <w:spacing w:after="0" w:line="240" w:lineRule="auto"/>
    </w:pPr>
  </w:style>
  <w:style w:type="paragraph" w:customStyle="1" w:styleId="Pa6">
    <w:name w:val="Pa6"/>
    <w:basedOn w:val="Normal"/>
    <w:uiPriority w:val="99"/>
    <w:qFormat/>
    <w:rsid w:val="005E4AB6"/>
    <w:pPr>
      <w:spacing w:after="0" w:line="240" w:lineRule="auto"/>
    </w:pPr>
  </w:style>
  <w:style w:type="paragraph" w:customStyle="1" w:styleId="noindent0">
    <w:name w:val="no_indent"/>
    <w:basedOn w:val="Normal"/>
    <w:next w:val="NormalWeb3"/>
    <w:qFormat/>
    <w:rsid w:val="005E4AB6"/>
    <w:pPr>
      <w:spacing w:after="0" w:line="240" w:lineRule="auto"/>
    </w:pPr>
  </w:style>
  <w:style w:type="paragraph" w:customStyle="1" w:styleId="tagline1">
    <w:name w:val="tagline"/>
    <w:basedOn w:val="Normal"/>
    <w:next w:val="cardCharCharCharCharChar"/>
    <w:qFormat/>
    <w:rsid w:val="005E4AB6"/>
    <w:pPr>
      <w:spacing w:after="0" w:line="240" w:lineRule="auto"/>
    </w:pPr>
  </w:style>
  <w:style w:type="paragraph" w:customStyle="1" w:styleId="Block1">
    <w:name w:val="Block1"/>
    <w:basedOn w:val="Normal"/>
    <w:next w:val="Normal"/>
    <w:uiPriority w:val="3"/>
    <w:qFormat/>
    <w:rsid w:val="005E4AB6"/>
    <w:pPr>
      <w:spacing w:after="0" w:line="240" w:lineRule="auto"/>
    </w:pPr>
  </w:style>
  <w:style w:type="paragraph" w:customStyle="1" w:styleId="TOCHeading1">
    <w:name w:val="TOC Heading1"/>
    <w:basedOn w:val="Heading1"/>
    <w:next w:val="Normal"/>
    <w:uiPriority w:val="39"/>
    <w:qFormat/>
    <w:rsid w:val="005E4AB6"/>
    <w:pPr>
      <w:spacing w:before="480" w:line="240" w:lineRule="auto"/>
    </w:pPr>
  </w:style>
  <w:style w:type="paragraph" w:customStyle="1" w:styleId="NoteLevel11">
    <w:name w:val="Note Level 11"/>
    <w:basedOn w:val="Normal"/>
    <w:next w:val="HeaderFooter"/>
    <w:uiPriority w:val="99"/>
    <w:qFormat/>
    <w:rsid w:val="005E4AB6"/>
    <w:pPr>
      <w:spacing w:after="0" w:line="240" w:lineRule="auto"/>
    </w:pPr>
  </w:style>
  <w:style w:type="character" w:customStyle="1" w:styleId="ReallySamllTextChar">
    <w:name w:val="ReallySamllText Char"/>
    <w:locked/>
    <w:rsid w:val="005E4AB6"/>
  </w:style>
  <w:style w:type="paragraph" w:customStyle="1" w:styleId="ReallySamllText">
    <w:name w:val="ReallySamllText"/>
    <w:basedOn w:val="Normal"/>
    <w:next w:val="CardTextUnderlined"/>
    <w:autoRedefine/>
    <w:qFormat/>
    <w:rsid w:val="005E4AB6"/>
    <w:pPr>
      <w:spacing w:after="0" w:line="240" w:lineRule="auto"/>
    </w:pPr>
  </w:style>
  <w:style w:type="paragraph" w:customStyle="1" w:styleId="Card6pt">
    <w:name w:val="Card 6pt"/>
    <w:basedOn w:val="Normal"/>
    <w:next w:val="HeaderDebate"/>
    <w:uiPriority w:val="99"/>
    <w:qFormat/>
    <w:rsid w:val="005E4AB6"/>
    <w:pPr>
      <w:spacing w:after="0" w:line="240" w:lineRule="auto"/>
    </w:pPr>
  </w:style>
  <w:style w:type="paragraph" w:customStyle="1" w:styleId="NormalWeb3">
    <w:name w:val="Normal (Web)3"/>
    <w:basedOn w:val="Normal"/>
    <w:next w:val="CardTagCharChar"/>
    <w:qFormat/>
    <w:rsid w:val="005E4AB6"/>
    <w:pPr>
      <w:spacing w:after="0" w:line="240" w:lineRule="auto"/>
    </w:pPr>
  </w:style>
  <w:style w:type="paragraph" w:customStyle="1" w:styleId="cardCharCharCharCharChar">
    <w:name w:val="card Char Char Char Char Char"/>
    <w:basedOn w:val="Normal"/>
    <w:next w:val="fixed"/>
    <w:qFormat/>
    <w:rsid w:val="005E4AB6"/>
    <w:pPr>
      <w:spacing w:after="0" w:line="240" w:lineRule="auto"/>
    </w:pPr>
  </w:style>
  <w:style w:type="paragraph" w:customStyle="1" w:styleId="TagCiteChar2">
    <w:name w:val="Tag / Cite Char"/>
    <w:basedOn w:val="Normal"/>
    <w:next w:val="textonormal"/>
    <w:qFormat/>
    <w:rsid w:val="005E4AB6"/>
    <w:pPr>
      <w:spacing w:after="0" w:line="240" w:lineRule="auto"/>
    </w:pPr>
  </w:style>
  <w:style w:type="paragraph" w:customStyle="1" w:styleId="PageNumber2">
    <w:name w:val="Page Number2"/>
    <w:basedOn w:val="Normal"/>
    <w:next w:val="Normal"/>
    <w:qFormat/>
    <w:rsid w:val="005E4AB6"/>
    <w:pPr>
      <w:spacing w:after="0" w:line="240" w:lineRule="auto"/>
    </w:pPr>
  </w:style>
  <w:style w:type="paragraph" w:customStyle="1" w:styleId="HeaderFooter">
    <w:name w:val="Header &amp; Footer"/>
    <w:next w:val="ExecutiveSummarytext"/>
    <w:qFormat/>
    <w:rsid w:val="005E4AB6"/>
    <w:pPr>
      <w:spacing w:after="200" w:line="276" w:lineRule="auto"/>
    </w:pPr>
  </w:style>
  <w:style w:type="paragraph" w:customStyle="1" w:styleId="CardTextSmall0">
    <w:name w:val="Card Text Small"/>
    <w:basedOn w:val="Normal"/>
    <w:qFormat/>
    <w:rsid w:val="005E4AB6"/>
    <w:pPr>
      <w:spacing w:after="0" w:line="240" w:lineRule="auto"/>
    </w:pPr>
  </w:style>
  <w:style w:type="paragraph" w:customStyle="1" w:styleId="CardTextUnderlined">
    <w:name w:val="Card Text Underlined"/>
    <w:basedOn w:val="Normal"/>
    <w:next w:val="NormalUnderline"/>
    <w:qFormat/>
    <w:rsid w:val="005E4AB6"/>
    <w:pPr>
      <w:spacing w:after="0" w:line="240" w:lineRule="auto"/>
    </w:pPr>
  </w:style>
  <w:style w:type="paragraph" w:customStyle="1" w:styleId="HeaderDebate">
    <w:name w:val="Header Debate"/>
    <w:basedOn w:val="Normal"/>
    <w:next w:val="byline1"/>
    <w:qFormat/>
    <w:rsid w:val="005E4AB6"/>
    <w:pPr>
      <w:spacing w:after="0" w:line="240" w:lineRule="auto"/>
    </w:pPr>
  </w:style>
  <w:style w:type="paragraph" w:customStyle="1" w:styleId="NormalWeb1">
    <w:name w:val="Normal (Web)1"/>
    <w:basedOn w:val="Normal"/>
    <w:next w:val="PlaceholderText1"/>
    <w:qFormat/>
    <w:rsid w:val="005E4AB6"/>
    <w:pPr>
      <w:spacing w:after="0" w:line="240" w:lineRule="auto"/>
    </w:pPr>
  </w:style>
  <w:style w:type="paragraph" w:customStyle="1" w:styleId="CardTagCharChar">
    <w:name w:val="Card Tag Char Char"/>
    <w:basedOn w:val="Normal"/>
    <w:next w:val="NoteLevel31"/>
    <w:qFormat/>
    <w:rsid w:val="005E4AB6"/>
    <w:pPr>
      <w:spacing w:after="0" w:line="240" w:lineRule="auto"/>
    </w:pPr>
  </w:style>
  <w:style w:type="paragraph" w:customStyle="1" w:styleId="fixed">
    <w:name w:val="fixed"/>
    <w:basedOn w:val="Normal"/>
    <w:next w:val="NoteLevel41"/>
    <w:qFormat/>
    <w:rsid w:val="005E4AB6"/>
    <w:pPr>
      <w:spacing w:after="0" w:line="240" w:lineRule="auto"/>
    </w:pPr>
  </w:style>
  <w:style w:type="paragraph" w:customStyle="1" w:styleId="textonormal">
    <w:name w:val="textonormal"/>
    <w:basedOn w:val="Normal"/>
    <w:next w:val="NoteLevel51"/>
    <w:qFormat/>
    <w:rsid w:val="005E4AB6"/>
    <w:pPr>
      <w:spacing w:after="0" w:line="240" w:lineRule="auto"/>
    </w:pPr>
  </w:style>
  <w:style w:type="paragraph" w:customStyle="1" w:styleId="Subtitle10">
    <w:name w:val="Subtitle1"/>
    <w:basedOn w:val="Normal"/>
    <w:next w:val="NoteLevel61"/>
    <w:qFormat/>
    <w:rsid w:val="005E4AB6"/>
    <w:pPr>
      <w:spacing w:after="0" w:line="240" w:lineRule="auto"/>
    </w:pPr>
  </w:style>
  <w:style w:type="paragraph" w:customStyle="1" w:styleId="ExecutiveSummarytext">
    <w:name w:val="Executive Summary text"/>
    <w:basedOn w:val="Normal"/>
    <w:next w:val="Normal"/>
    <w:qFormat/>
    <w:rsid w:val="005E4AB6"/>
    <w:pPr>
      <w:spacing w:after="0" w:line="240" w:lineRule="auto"/>
    </w:pPr>
  </w:style>
  <w:style w:type="character" w:customStyle="1" w:styleId="NormalUnderlineChar1">
    <w:name w:val="Normal Underline Char1"/>
    <w:locked/>
    <w:rsid w:val="005E4AB6"/>
  </w:style>
  <w:style w:type="paragraph" w:customStyle="1" w:styleId="NormalUnderline">
    <w:name w:val="Normal Underline"/>
    <w:basedOn w:val="Normal"/>
    <w:next w:val="NoteLevel91"/>
    <w:qFormat/>
    <w:rsid w:val="005E4AB6"/>
    <w:pPr>
      <w:spacing w:after="0" w:line="240" w:lineRule="auto"/>
    </w:pPr>
  </w:style>
  <w:style w:type="paragraph" w:customStyle="1" w:styleId="byline1">
    <w:name w:val="byline1"/>
    <w:basedOn w:val="Normal"/>
    <w:qFormat/>
    <w:rsid w:val="005E4AB6"/>
    <w:pPr>
      <w:spacing w:after="0" w:line="240" w:lineRule="auto"/>
    </w:pPr>
  </w:style>
  <w:style w:type="paragraph" w:customStyle="1" w:styleId="PlaceholderText1">
    <w:name w:val="Placeholder Text1"/>
    <w:basedOn w:val="Normal"/>
    <w:next w:val="ImportantText"/>
    <w:qFormat/>
    <w:rsid w:val="005E4AB6"/>
    <w:pPr>
      <w:spacing w:after="0" w:line="240" w:lineRule="auto"/>
    </w:pPr>
  </w:style>
  <w:style w:type="paragraph" w:customStyle="1" w:styleId="NoteLevel31">
    <w:name w:val="Note Level 31"/>
    <w:basedOn w:val="Normal"/>
    <w:qFormat/>
    <w:rsid w:val="005E4AB6"/>
    <w:pPr>
      <w:spacing w:after="0" w:line="240" w:lineRule="auto"/>
    </w:pPr>
  </w:style>
  <w:style w:type="paragraph" w:customStyle="1" w:styleId="NoteLevel41">
    <w:name w:val="Note Level 41"/>
    <w:basedOn w:val="Normal"/>
    <w:next w:val="StyleBodyText11ptBlackUnderline"/>
    <w:qFormat/>
    <w:rsid w:val="005E4AB6"/>
    <w:pPr>
      <w:spacing w:after="0" w:line="240" w:lineRule="auto"/>
    </w:pPr>
  </w:style>
  <w:style w:type="paragraph" w:customStyle="1" w:styleId="NoteLevel51">
    <w:name w:val="Note Level 51"/>
    <w:basedOn w:val="Normal"/>
    <w:qFormat/>
    <w:rsid w:val="005E4AB6"/>
    <w:pPr>
      <w:spacing w:after="0" w:line="240" w:lineRule="auto"/>
    </w:pPr>
  </w:style>
  <w:style w:type="paragraph" w:customStyle="1" w:styleId="NoteLevel61">
    <w:name w:val="Note Level 61"/>
    <w:basedOn w:val="Normal"/>
    <w:next w:val="StyleBodyText11ptBoldBlack"/>
    <w:qFormat/>
    <w:rsid w:val="005E4AB6"/>
    <w:pPr>
      <w:spacing w:after="0" w:line="240" w:lineRule="auto"/>
    </w:pPr>
  </w:style>
  <w:style w:type="paragraph" w:customStyle="1" w:styleId="NoteLevel71">
    <w:name w:val="Note Level 71"/>
    <w:basedOn w:val="Normal"/>
    <w:qFormat/>
    <w:rsid w:val="005E4AB6"/>
    <w:pPr>
      <w:spacing w:after="0" w:line="240" w:lineRule="auto"/>
    </w:pPr>
  </w:style>
  <w:style w:type="paragraph" w:customStyle="1" w:styleId="NoteLevel81">
    <w:name w:val="Note Level 81"/>
    <w:basedOn w:val="Normal"/>
    <w:next w:val="StyletinyBold"/>
    <w:qFormat/>
    <w:rsid w:val="005E4AB6"/>
    <w:pPr>
      <w:spacing w:after="0" w:line="240" w:lineRule="auto"/>
    </w:pPr>
  </w:style>
  <w:style w:type="paragraph" w:customStyle="1" w:styleId="NoteLevel91">
    <w:name w:val="Note Level 91"/>
    <w:basedOn w:val="Normal"/>
    <w:qFormat/>
    <w:rsid w:val="005E4AB6"/>
    <w:pPr>
      <w:spacing w:after="0" w:line="240" w:lineRule="auto"/>
    </w:pPr>
  </w:style>
  <w:style w:type="character" w:customStyle="1" w:styleId="ImportantTextChar">
    <w:name w:val="Important Text Char"/>
    <w:locked/>
    <w:rsid w:val="005E4AB6"/>
  </w:style>
  <w:style w:type="paragraph" w:customStyle="1" w:styleId="ImportantText">
    <w:name w:val="Important Text"/>
    <w:basedOn w:val="Normal"/>
    <w:next w:val="Normal"/>
    <w:qFormat/>
    <w:rsid w:val="005E4AB6"/>
    <w:pPr>
      <w:spacing w:after="0" w:line="240" w:lineRule="auto"/>
    </w:pPr>
  </w:style>
  <w:style w:type="character" w:customStyle="1" w:styleId="StyleBodyText11ptBlackUnderlineChar">
    <w:name w:val="Style Body Text + 11 pt Black Underline Char"/>
    <w:locked/>
    <w:rsid w:val="005E4AB6"/>
  </w:style>
  <w:style w:type="paragraph" w:customStyle="1" w:styleId="StyleBodyText11ptBlackUnderline">
    <w:name w:val="Style Body Text + 11 pt Black Underline"/>
    <w:basedOn w:val="Normal"/>
    <w:next w:val="ListContents"/>
    <w:qFormat/>
    <w:rsid w:val="005E4AB6"/>
    <w:pPr>
      <w:spacing w:after="0" w:line="240" w:lineRule="auto"/>
    </w:pPr>
  </w:style>
  <w:style w:type="character" w:customStyle="1" w:styleId="StyleBodyText11ptBoldBlackChar">
    <w:name w:val="Style Body Text + 11 pt Bold Black Char"/>
    <w:locked/>
    <w:rsid w:val="005E4AB6"/>
  </w:style>
  <w:style w:type="paragraph" w:customStyle="1" w:styleId="StyleBodyText11ptBoldBlack">
    <w:name w:val="Style Body Text + 11 pt Bold Black"/>
    <w:basedOn w:val="Normal"/>
    <w:next w:val="StyleListContents11ptCustomColorRGB353132Underline"/>
    <w:qFormat/>
    <w:rsid w:val="005E4AB6"/>
    <w:pPr>
      <w:spacing w:after="0" w:line="240" w:lineRule="auto"/>
    </w:pPr>
  </w:style>
  <w:style w:type="character" w:customStyle="1" w:styleId="StyletinyBoldChar">
    <w:name w:val="Style tiny + Bold Char"/>
    <w:locked/>
    <w:rsid w:val="005E4AB6"/>
  </w:style>
  <w:style w:type="paragraph" w:customStyle="1" w:styleId="StyletinyBold">
    <w:name w:val="Style tiny + Bold"/>
    <w:basedOn w:val="TagF3"/>
    <w:qFormat/>
    <w:rsid w:val="005E4AB6"/>
  </w:style>
  <w:style w:type="character" w:customStyle="1" w:styleId="Heading5SizeDownChar">
    <w:name w:val="Heading 5 Size Down Char"/>
    <w:locked/>
    <w:rsid w:val="005E4AB6"/>
  </w:style>
  <w:style w:type="character" w:customStyle="1" w:styleId="Normal2BoldChar">
    <w:name w:val="Normal2 + Bold Char"/>
    <w:locked/>
    <w:rsid w:val="005E4AB6"/>
  </w:style>
  <w:style w:type="paragraph" w:customStyle="1" w:styleId="Normal2Bold">
    <w:name w:val="Normal2 + Bold"/>
    <w:basedOn w:val="Normal"/>
    <w:next w:val="Unimportant"/>
    <w:qFormat/>
    <w:rsid w:val="005E4AB6"/>
    <w:pPr>
      <w:spacing w:after="0" w:line="240" w:lineRule="auto"/>
    </w:pPr>
  </w:style>
  <w:style w:type="character" w:customStyle="1" w:styleId="ListContentsChar">
    <w:name w:val="List Contents Char"/>
    <w:locked/>
    <w:rsid w:val="005E4AB6"/>
  </w:style>
  <w:style w:type="paragraph" w:customStyle="1" w:styleId="ListContents">
    <w:name w:val="List Contents"/>
    <w:basedOn w:val="Normal"/>
    <w:next w:val="Ununderlined"/>
    <w:qFormat/>
    <w:rsid w:val="005E4AB6"/>
    <w:pPr>
      <w:spacing w:after="0" w:line="240" w:lineRule="auto"/>
    </w:pPr>
  </w:style>
  <w:style w:type="character" w:customStyle="1" w:styleId="StyleListContents11ptCustomColorRGB353132UnderlineChar">
    <w:name w:val="Style List Contents + 11 pt Custom Color(RGB(353132)) Underline Char"/>
    <w:locked/>
    <w:rsid w:val="005E4AB6"/>
  </w:style>
  <w:style w:type="paragraph" w:customStyle="1" w:styleId="StyleListContents11ptCustomColorRGB353132Underline">
    <w:name w:val="Style List Contents + 11 pt Custom Color(RGB(353132)) Underline"/>
    <w:basedOn w:val="Ununderlined"/>
    <w:qFormat/>
    <w:rsid w:val="005E4AB6"/>
  </w:style>
  <w:style w:type="character" w:customStyle="1" w:styleId="StyleCards12ptThickunderlineChar2">
    <w:name w:val="Style Cards + 12 pt Thick underline Char2"/>
    <w:locked/>
    <w:rsid w:val="005E4AB6"/>
  </w:style>
  <w:style w:type="paragraph" w:customStyle="1" w:styleId="StyleCards12ptThickunderline">
    <w:name w:val="Style Cards + 12 pt Thick underline"/>
    <w:basedOn w:val="Normal"/>
    <w:qFormat/>
    <w:rsid w:val="005E4AB6"/>
    <w:pPr>
      <w:spacing w:after="0" w:line="240" w:lineRule="auto"/>
    </w:pPr>
  </w:style>
  <w:style w:type="character" w:customStyle="1" w:styleId="UnimportantCharChar">
    <w:name w:val="Unimportant Char Char"/>
    <w:locked/>
    <w:rsid w:val="005E4AB6"/>
  </w:style>
  <w:style w:type="paragraph" w:customStyle="1" w:styleId="Unimportant">
    <w:name w:val="Unimportant"/>
    <w:basedOn w:val="Normal"/>
    <w:next w:val="DebateCite"/>
    <w:qFormat/>
    <w:rsid w:val="005E4AB6"/>
    <w:pPr>
      <w:spacing w:after="0" w:line="240" w:lineRule="auto"/>
    </w:pPr>
  </w:style>
  <w:style w:type="character" w:customStyle="1" w:styleId="UnunderlinedChar">
    <w:name w:val="Ununderlined Char"/>
    <w:locked/>
    <w:rsid w:val="005E4AB6"/>
  </w:style>
  <w:style w:type="paragraph" w:customStyle="1" w:styleId="Ununderlined">
    <w:name w:val="Ununderlined"/>
    <w:basedOn w:val="Normal"/>
    <w:next w:val="PreformattedText"/>
    <w:qFormat/>
    <w:rsid w:val="005E4AB6"/>
    <w:pPr>
      <w:spacing w:after="0" w:line="240" w:lineRule="auto"/>
    </w:pPr>
  </w:style>
  <w:style w:type="paragraph" w:customStyle="1" w:styleId="StyleHeading1Justified">
    <w:name w:val="Style Heading 1 + Justified"/>
    <w:basedOn w:val="Normal"/>
    <w:next w:val="Normal"/>
    <w:qFormat/>
    <w:rsid w:val="005E4AB6"/>
    <w:pPr>
      <w:spacing w:after="0" w:line="240" w:lineRule="auto"/>
    </w:pPr>
  </w:style>
  <w:style w:type="character" w:customStyle="1" w:styleId="textunderlineChar0">
    <w:name w:val="text underline Char"/>
    <w:locked/>
    <w:rsid w:val="005E4AB6"/>
  </w:style>
  <w:style w:type="paragraph" w:customStyle="1" w:styleId="textunderline0">
    <w:name w:val="text underline"/>
    <w:basedOn w:val="Normal"/>
    <w:next w:val="Heading4Cite"/>
    <w:autoRedefine/>
    <w:qFormat/>
    <w:rsid w:val="005E4AB6"/>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5E4AB6"/>
  </w:style>
  <w:style w:type="paragraph" w:customStyle="1" w:styleId="DebateTag">
    <w:name w:val="Debate Tag"/>
    <w:basedOn w:val="Normal"/>
    <w:autoRedefine/>
    <w:qFormat/>
    <w:rsid w:val="005E4AB6"/>
    <w:pPr>
      <w:spacing w:after="0" w:line="240" w:lineRule="auto"/>
    </w:pPr>
  </w:style>
  <w:style w:type="paragraph" w:customStyle="1" w:styleId="DebateCite">
    <w:name w:val="Debate Cite"/>
    <w:basedOn w:val="Normal"/>
    <w:next w:val="Normaltag"/>
    <w:autoRedefine/>
    <w:qFormat/>
    <w:rsid w:val="005E4AB6"/>
    <w:pPr>
      <w:spacing w:after="0" w:line="240" w:lineRule="auto"/>
    </w:pPr>
  </w:style>
  <w:style w:type="paragraph" w:customStyle="1" w:styleId="PreformattedText">
    <w:name w:val="Preformatted Text"/>
    <w:basedOn w:val="Normal"/>
    <w:next w:val="Cardnon-underlined"/>
    <w:qFormat/>
    <w:rsid w:val="005E4AB6"/>
    <w:pPr>
      <w:spacing w:after="0" w:line="240" w:lineRule="auto"/>
    </w:pPr>
  </w:style>
  <w:style w:type="paragraph" w:customStyle="1" w:styleId="MaggieTag">
    <w:name w:val="MaggieTag"/>
    <w:basedOn w:val="Heading2"/>
    <w:next w:val="BlockTitle4"/>
    <w:qFormat/>
    <w:rsid w:val="005E4AB6"/>
    <w:pPr>
      <w:spacing w:before="480" w:line="240" w:lineRule="auto"/>
    </w:pPr>
  </w:style>
  <w:style w:type="paragraph" w:customStyle="1" w:styleId="NoteLevel21">
    <w:name w:val="Note Level 21"/>
    <w:basedOn w:val="Normal"/>
    <w:next w:val="CARD2"/>
    <w:uiPriority w:val="99"/>
    <w:qFormat/>
    <w:rsid w:val="005E4AB6"/>
    <w:pPr>
      <w:spacing w:after="0" w:line="240" w:lineRule="auto"/>
    </w:pPr>
  </w:style>
  <w:style w:type="paragraph" w:customStyle="1" w:styleId="4">
    <w:name w:val="4"/>
    <w:basedOn w:val="Normal"/>
    <w:next w:val="DottedUnderline0"/>
    <w:qFormat/>
    <w:rsid w:val="005E4AB6"/>
    <w:pPr>
      <w:spacing w:after="0" w:line="240" w:lineRule="auto"/>
    </w:pPr>
  </w:style>
  <w:style w:type="character" w:customStyle="1" w:styleId="Cardnon-underlinedChar">
    <w:name w:val="Card non-underlined Char"/>
    <w:uiPriority w:val="99"/>
    <w:locked/>
    <w:rsid w:val="005E4AB6"/>
  </w:style>
  <w:style w:type="paragraph" w:customStyle="1" w:styleId="BlockTitle4">
    <w:name w:val="%Block Title"/>
    <w:basedOn w:val="Heading1"/>
    <w:next w:val="PageNumber4"/>
    <w:qFormat/>
    <w:rsid w:val="005E4AB6"/>
    <w:pPr>
      <w:spacing w:before="480" w:line="240" w:lineRule="auto"/>
    </w:pPr>
  </w:style>
  <w:style w:type="paragraph" w:customStyle="1" w:styleId="CARD2">
    <w:name w:val="CARD"/>
    <w:basedOn w:val="Normal"/>
    <w:next w:val="PageNumber5"/>
    <w:link w:val="CARDChar2"/>
    <w:qFormat/>
    <w:rsid w:val="005E4AB6"/>
    <w:pPr>
      <w:spacing w:after="0" w:line="240" w:lineRule="auto"/>
    </w:pPr>
  </w:style>
  <w:style w:type="paragraph" w:customStyle="1" w:styleId="HiddenBlockHeader">
    <w:name w:val="Hidden Block Header"/>
    <w:basedOn w:val="Normal"/>
    <w:next w:val="Cardtext0"/>
    <w:link w:val="HiddenBlockHeaderChar"/>
    <w:qFormat/>
    <w:rsid w:val="005E4AB6"/>
    <w:pPr>
      <w:spacing w:after="0" w:line="240" w:lineRule="auto"/>
    </w:pPr>
  </w:style>
  <w:style w:type="paragraph" w:customStyle="1" w:styleId="ThickUnderline">
    <w:name w:val="ThickUnderline"/>
    <w:qFormat/>
    <w:rsid w:val="005E4AB6"/>
    <w:pPr>
      <w:spacing w:after="200" w:line="276" w:lineRule="auto"/>
    </w:pPr>
  </w:style>
  <w:style w:type="paragraph" w:customStyle="1" w:styleId="DottedUnderline0">
    <w:name w:val="DottedUnderline"/>
    <w:basedOn w:val="Normal"/>
    <w:qFormat/>
    <w:rsid w:val="005E4AB6"/>
    <w:pPr>
      <w:spacing w:after="0" w:line="240" w:lineRule="auto"/>
    </w:pPr>
  </w:style>
  <w:style w:type="paragraph" w:customStyle="1" w:styleId="AAAcard">
    <w:name w:val="AAAcard"/>
    <w:basedOn w:val="Normal"/>
    <w:next w:val="citeunread"/>
    <w:link w:val="AAAcardChar"/>
    <w:uiPriority w:val="99"/>
    <w:qFormat/>
    <w:rsid w:val="005E4AB6"/>
    <w:pPr>
      <w:spacing w:after="0" w:line="240" w:lineRule="auto"/>
    </w:pPr>
  </w:style>
  <w:style w:type="character" w:customStyle="1" w:styleId="Card-UnderlineChar">
    <w:name w:val="Card-Underline Char"/>
    <w:locked/>
    <w:rsid w:val="005E4AB6"/>
  </w:style>
  <w:style w:type="paragraph" w:customStyle="1" w:styleId="Card-Underline">
    <w:name w:val="Card-Underline"/>
    <w:basedOn w:val="Normal"/>
    <w:next w:val="read"/>
    <w:qFormat/>
    <w:rsid w:val="005E4AB6"/>
    <w:pPr>
      <w:spacing w:after="0" w:line="240" w:lineRule="auto"/>
    </w:pPr>
  </w:style>
  <w:style w:type="paragraph" w:customStyle="1" w:styleId="PageNumber3">
    <w:name w:val="Page Number3"/>
    <w:basedOn w:val="Normal"/>
    <w:next w:val="Normal"/>
    <w:qFormat/>
    <w:rsid w:val="005E4AB6"/>
    <w:pPr>
      <w:spacing w:after="0" w:line="240" w:lineRule="auto"/>
    </w:pPr>
  </w:style>
  <w:style w:type="paragraph" w:customStyle="1" w:styleId="PageNumber4">
    <w:name w:val="Page Number4"/>
    <w:basedOn w:val="Normal"/>
    <w:next w:val="Normal"/>
    <w:qFormat/>
    <w:rsid w:val="005E4AB6"/>
    <w:pPr>
      <w:spacing w:after="0" w:line="240" w:lineRule="auto"/>
    </w:pPr>
  </w:style>
  <w:style w:type="paragraph" w:customStyle="1" w:styleId="PageNumber5">
    <w:name w:val="Page Number5"/>
    <w:basedOn w:val="Normal"/>
    <w:next w:val="Normal"/>
    <w:qFormat/>
    <w:rsid w:val="005E4AB6"/>
    <w:pPr>
      <w:spacing w:after="0" w:line="240" w:lineRule="auto"/>
    </w:pPr>
  </w:style>
  <w:style w:type="paragraph" w:customStyle="1" w:styleId="smalltext1">
    <w:name w:val="small text1"/>
    <w:basedOn w:val="Normal"/>
    <w:next w:val="Normal"/>
    <w:uiPriority w:val="4"/>
    <w:qFormat/>
    <w:rsid w:val="005E4AB6"/>
    <w:pPr>
      <w:spacing w:after="0" w:line="240" w:lineRule="auto"/>
    </w:pPr>
  </w:style>
  <w:style w:type="character" w:customStyle="1" w:styleId="CircleChar">
    <w:name w:val="Circle Char"/>
    <w:locked/>
    <w:rsid w:val="005E4AB6"/>
  </w:style>
  <w:style w:type="character" w:customStyle="1" w:styleId="citeunreadChar">
    <w:name w:val="cite unread Char"/>
    <w:locked/>
    <w:rsid w:val="005E4AB6"/>
  </w:style>
  <w:style w:type="paragraph" w:customStyle="1" w:styleId="citeunread">
    <w:name w:val="cite unread"/>
    <w:basedOn w:val="Normal"/>
    <w:next w:val="StyleStyle16pt"/>
    <w:qFormat/>
    <w:rsid w:val="005E4AB6"/>
    <w:pPr>
      <w:spacing w:after="0" w:line="240" w:lineRule="auto"/>
    </w:pPr>
  </w:style>
  <w:style w:type="character" w:customStyle="1" w:styleId="readCharChar">
    <w:name w:val="read Char Char"/>
    <w:locked/>
    <w:rsid w:val="005E4AB6"/>
  </w:style>
  <w:style w:type="paragraph" w:customStyle="1" w:styleId="read">
    <w:name w:val="read"/>
    <w:basedOn w:val="Normal"/>
    <w:next w:val="Normal"/>
    <w:qFormat/>
    <w:rsid w:val="005E4AB6"/>
    <w:pPr>
      <w:spacing w:after="0" w:line="240" w:lineRule="auto"/>
    </w:pPr>
  </w:style>
  <w:style w:type="paragraph" w:customStyle="1" w:styleId="CiteReal0">
    <w:name w:val="Cite Real"/>
    <w:basedOn w:val="Normal"/>
    <w:next w:val="Normal"/>
    <w:qFormat/>
    <w:rsid w:val="005E4AB6"/>
    <w:pPr>
      <w:spacing w:after="0" w:line="240" w:lineRule="auto"/>
    </w:pPr>
  </w:style>
  <w:style w:type="paragraph" w:customStyle="1" w:styleId="PageNumber6">
    <w:name w:val="Page Number6"/>
    <w:basedOn w:val="Normal"/>
    <w:next w:val="Normal"/>
    <w:qFormat/>
    <w:rsid w:val="005E4AB6"/>
    <w:pPr>
      <w:spacing w:after="0" w:line="240" w:lineRule="auto"/>
    </w:pPr>
  </w:style>
  <w:style w:type="paragraph" w:customStyle="1" w:styleId="lastupdated">
    <w:name w:val="lastupdated"/>
    <w:basedOn w:val="Normal"/>
    <w:next w:val="Subtitle2"/>
    <w:qFormat/>
    <w:rsid w:val="005E4AB6"/>
    <w:pPr>
      <w:spacing w:after="0" w:line="240" w:lineRule="auto"/>
    </w:pPr>
  </w:style>
  <w:style w:type="paragraph" w:customStyle="1" w:styleId="hn-byline">
    <w:name w:val="hn-byline"/>
    <w:basedOn w:val="Normal"/>
    <w:next w:val="bodyintro"/>
    <w:qFormat/>
    <w:rsid w:val="005E4AB6"/>
    <w:pPr>
      <w:spacing w:after="0" w:line="240" w:lineRule="auto"/>
    </w:pPr>
  </w:style>
  <w:style w:type="paragraph" w:customStyle="1" w:styleId="articleinfo">
    <w:name w:val="articleinfo"/>
    <w:basedOn w:val="Normal"/>
    <w:next w:val="indent"/>
    <w:qFormat/>
    <w:rsid w:val="005E4AB6"/>
    <w:pPr>
      <w:spacing w:after="0" w:line="240" w:lineRule="auto"/>
    </w:pPr>
  </w:style>
  <w:style w:type="character" w:customStyle="1" w:styleId="StyleStyle16ptChar">
    <w:name w:val="Style Style1 + 6 pt Char"/>
    <w:locked/>
    <w:rsid w:val="005E4AB6"/>
  </w:style>
  <w:style w:type="paragraph" w:customStyle="1" w:styleId="StyleStyle16pt">
    <w:name w:val="Style Style1 + 6 pt"/>
    <w:basedOn w:val="Normal"/>
    <w:qFormat/>
    <w:rsid w:val="005E4AB6"/>
    <w:pPr>
      <w:spacing w:after="0" w:line="240" w:lineRule="auto"/>
    </w:pPr>
  </w:style>
  <w:style w:type="paragraph" w:customStyle="1" w:styleId="PageNumber7">
    <w:name w:val="Page Number7"/>
    <w:basedOn w:val="Normal"/>
    <w:next w:val="Normal"/>
    <w:qFormat/>
    <w:rsid w:val="005E4AB6"/>
    <w:pPr>
      <w:spacing w:after="0" w:line="240" w:lineRule="auto"/>
    </w:pPr>
  </w:style>
  <w:style w:type="paragraph" w:customStyle="1" w:styleId="OmniPage4">
    <w:name w:val="OmniPage #4"/>
    <w:basedOn w:val="Normal"/>
    <w:qFormat/>
    <w:rsid w:val="005E4AB6"/>
    <w:pPr>
      <w:spacing w:after="0" w:line="240" w:lineRule="auto"/>
    </w:pPr>
  </w:style>
  <w:style w:type="paragraph" w:customStyle="1" w:styleId="OmniPage10">
    <w:name w:val="OmniPage #10"/>
    <w:basedOn w:val="Normal"/>
    <w:qFormat/>
    <w:rsid w:val="005E4AB6"/>
    <w:pPr>
      <w:spacing w:after="0" w:line="240" w:lineRule="auto"/>
    </w:pPr>
  </w:style>
  <w:style w:type="paragraph" w:customStyle="1" w:styleId="PageNumber8">
    <w:name w:val="Page Number8"/>
    <w:basedOn w:val="Normal"/>
    <w:next w:val="Normal"/>
    <w:uiPriority w:val="99"/>
    <w:qFormat/>
    <w:rsid w:val="005E4AB6"/>
    <w:pPr>
      <w:spacing w:after="0" w:line="240" w:lineRule="auto"/>
    </w:pPr>
  </w:style>
  <w:style w:type="paragraph" w:customStyle="1" w:styleId="Subtitle2">
    <w:name w:val="Subtitle2"/>
    <w:basedOn w:val="Normal"/>
    <w:qFormat/>
    <w:rsid w:val="005E4AB6"/>
    <w:pPr>
      <w:spacing w:after="0" w:line="240" w:lineRule="auto"/>
    </w:pPr>
  </w:style>
  <w:style w:type="paragraph" w:customStyle="1" w:styleId="bodyintro">
    <w:name w:val="bodyintro"/>
    <w:basedOn w:val="Normal"/>
    <w:uiPriority w:val="99"/>
    <w:qFormat/>
    <w:rsid w:val="005E4AB6"/>
    <w:pPr>
      <w:spacing w:after="0" w:line="240" w:lineRule="auto"/>
    </w:pPr>
  </w:style>
  <w:style w:type="paragraph" w:customStyle="1" w:styleId="indent">
    <w:name w:val="indent"/>
    <w:basedOn w:val="Normal"/>
    <w:qFormat/>
    <w:rsid w:val="005E4AB6"/>
    <w:pPr>
      <w:spacing w:after="0" w:line="240" w:lineRule="auto"/>
    </w:pPr>
  </w:style>
  <w:style w:type="paragraph" w:customStyle="1" w:styleId="center">
    <w:name w:val="center"/>
    <w:basedOn w:val="Normal"/>
    <w:uiPriority w:val="99"/>
    <w:qFormat/>
    <w:rsid w:val="005E4AB6"/>
    <w:pPr>
      <w:spacing w:after="0" w:line="240" w:lineRule="auto"/>
    </w:pPr>
  </w:style>
  <w:style w:type="character" w:customStyle="1" w:styleId="tagChar2">
    <w:name w:val="tag Char2"/>
    <w:qFormat/>
    <w:rsid w:val="005E4AB6"/>
  </w:style>
  <w:style w:type="character" w:customStyle="1" w:styleId="cardchar00">
    <w:name w:val="cardchar0"/>
    <w:basedOn w:val="DefaultParagraphFont"/>
    <w:rsid w:val="005E4AB6"/>
  </w:style>
  <w:style w:type="character" w:customStyle="1" w:styleId="UnderlineNon-bold">
    <w:name w:val="Underline Non - bold"/>
    <w:rsid w:val="005E4AB6"/>
  </w:style>
  <w:style w:type="character" w:customStyle="1" w:styleId="UnderlineBold0">
    <w:name w:val="Underline Bold"/>
    <w:uiPriority w:val="6"/>
    <w:qFormat/>
    <w:rsid w:val="005E4AB6"/>
  </w:style>
  <w:style w:type="character" w:customStyle="1" w:styleId="Heading5Char2">
    <w:name w:val="Heading 5 Char2"/>
    <w:rsid w:val="005E4AB6"/>
  </w:style>
  <w:style w:type="character" w:customStyle="1" w:styleId="underlinechar3">
    <w:name w:val="underlinechar"/>
    <w:rsid w:val="005E4AB6"/>
  </w:style>
  <w:style w:type="character" w:customStyle="1" w:styleId="authordate2">
    <w:name w:val="authordate"/>
    <w:rsid w:val="005E4AB6"/>
  </w:style>
  <w:style w:type="character" w:customStyle="1" w:styleId="underline4">
    <w:name w:val="%underline"/>
    <w:qFormat/>
    <w:rsid w:val="005E4AB6"/>
  </w:style>
  <w:style w:type="character" w:customStyle="1" w:styleId="AUNDERLINE0">
    <w:name w:val="AUNDERLINE"/>
    <w:qFormat/>
    <w:rsid w:val="005E4AB6"/>
  </w:style>
  <w:style w:type="character" w:customStyle="1" w:styleId="slug-doi">
    <w:name w:val="slug-doi"/>
    <w:basedOn w:val="DefaultParagraphFont"/>
    <w:rsid w:val="005E4AB6"/>
  </w:style>
  <w:style w:type="character" w:customStyle="1" w:styleId="af">
    <w:name w:val="af"/>
    <w:basedOn w:val="DefaultParagraphFont"/>
    <w:rsid w:val="005E4AB6"/>
  </w:style>
  <w:style w:type="character" w:customStyle="1" w:styleId="ab">
    <w:name w:val="ab"/>
    <w:basedOn w:val="DefaultParagraphFont"/>
    <w:rsid w:val="005E4AB6"/>
  </w:style>
  <w:style w:type="character" w:customStyle="1" w:styleId="em">
    <w:name w:val="em"/>
    <w:basedOn w:val="DefaultParagraphFont"/>
    <w:rsid w:val="005E4AB6"/>
  </w:style>
  <w:style w:type="character" w:customStyle="1" w:styleId="au">
    <w:name w:val="au"/>
    <w:basedOn w:val="DefaultParagraphFont"/>
    <w:rsid w:val="005E4AB6"/>
  </w:style>
  <w:style w:type="character" w:customStyle="1" w:styleId="ti">
    <w:name w:val="ti"/>
    <w:basedOn w:val="DefaultParagraphFont"/>
    <w:rsid w:val="005E4AB6"/>
  </w:style>
  <w:style w:type="character" w:customStyle="1" w:styleId="subheadblue">
    <w:name w:val="subhead_blue"/>
    <w:basedOn w:val="DefaultParagraphFont"/>
    <w:rsid w:val="005E4AB6"/>
  </w:style>
  <w:style w:type="character" w:customStyle="1" w:styleId="affiliation">
    <w:name w:val="affiliation"/>
    <w:basedOn w:val="DefaultParagraphFont"/>
    <w:rsid w:val="005E4AB6"/>
  </w:style>
  <w:style w:type="character" w:customStyle="1" w:styleId="slug-doi-wrapper">
    <w:name w:val="slug-doi-wrapper"/>
    <w:basedOn w:val="DefaultParagraphFont"/>
    <w:rsid w:val="005E4AB6"/>
  </w:style>
  <w:style w:type="character" w:customStyle="1" w:styleId="slug-metadata-noteahead-of-print">
    <w:name w:val="slug-metadata-note ahead-of-print"/>
    <w:basedOn w:val="DefaultParagraphFont"/>
    <w:rsid w:val="005E4AB6"/>
  </w:style>
  <w:style w:type="character" w:customStyle="1" w:styleId="slug-ahead-of-print-date">
    <w:name w:val="slug-ahead-of-print-date"/>
    <w:basedOn w:val="DefaultParagraphFont"/>
    <w:rsid w:val="005E4AB6"/>
  </w:style>
  <w:style w:type="character" w:customStyle="1" w:styleId="medium-bold">
    <w:name w:val="medium-bold"/>
    <w:basedOn w:val="DefaultParagraphFont"/>
    <w:rsid w:val="005E4AB6"/>
  </w:style>
  <w:style w:type="character" w:customStyle="1" w:styleId="updated-short-citation">
    <w:name w:val="updated-short-citation"/>
    <w:basedOn w:val="DefaultParagraphFont"/>
    <w:rsid w:val="005E4AB6"/>
  </w:style>
  <w:style w:type="character" w:customStyle="1" w:styleId="TagCharChar1">
    <w:name w:val="Tag Char Char1"/>
    <w:rsid w:val="005E4AB6"/>
  </w:style>
  <w:style w:type="character" w:customStyle="1" w:styleId="berief">
    <w:name w:val="berief"/>
    <w:rsid w:val="005E4AB6"/>
  </w:style>
  <w:style w:type="character" w:customStyle="1" w:styleId="Brief-Smalltext">
    <w:name w:val="Brief - Small text"/>
    <w:rsid w:val="005E4AB6"/>
  </w:style>
  <w:style w:type="character" w:customStyle="1" w:styleId="F8-UnderlineBold">
    <w:name w:val="F8 - Underline/Bold"/>
    <w:rsid w:val="005E4AB6"/>
  </w:style>
  <w:style w:type="character" w:customStyle="1" w:styleId="Brief-Bold">
    <w:name w:val="Brief - Bold"/>
    <w:rsid w:val="005E4AB6"/>
  </w:style>
  <w:style w:type="character" w:customStyle="1" w:styleId="Card-Underline0">
    <w:name w:val="Card - Underline"/>
    <w:rsid w:val="005E4AB6"/>
  </w:style>
  <w:style w:type="character" w:customStyle="1" w:styleId="beriefunderline">
    <w:name w:val="berief = underline"/>
    <w:rsid w:val="005E4AB6"/>
  </w:style>
  <w:style w:type="character" w:customStyle="1" w:styleId="BoldText10pt">
    <w:name w:val="Bold Text 10 pt"/>
    <w:rsid w:val="005E4AB6"/>
  </w:style>
  <w:style w:type="character" w:customStyle="1" w:styleId="eoeaheader">
    <w:name w:val="eoea_header"/>
    <w:basedOn w:val="DefaultParagraphFont"/>
    <w:rsid w:val="005E4AB6"/>
  </w:style>
  <w:style w:type="character" w:customStyle="1" w:styleId="SC4208902">
    <w:name w:val="SC.4.208902"/>
    <w:rsid w:val="005E4AB6"/>
  </w:style>
  <w:style w:type="character" w:customStyle="1" w:styleId="SC4208915">
    <w:name w:val="SC.4.208915"/>
    <w:rsid w:val="005E4AB6"/>
  </w:style>
  <w:style w:type="character" w:customStyle="1" w:styleId="SC273764">
    <w:name w:val="SC.2.73764"/>
    <w:rsid w:val="005E4AB6"/>
  </w:style>
  <w:style w:type="character" w:customStyle="1" w:styleId="SC273779">
    <w:name w:val="SC.2.73779"/>
    <w:rsid w:val="005E4AB6"/>
  </w:style>
  <w:style w:type="character" w:customStyle="1" w:styleId="SC273763">
    <w:name w:val="SC.2.73763"/>
    <w:rsid w:val="005E4AB6"/>
  </w:style>
  <w:style w:type="character" w:customStyle="1" w:styleId="SC4208910">
    <w:name w:val="SC.4.208910"/>
    <w:rsid w:val="005E4AB6"/>
  </w:style>
  <w:style w:type="character" w:customStyle="1" w:styleId="SC4208911">
    <w:name w:val="SC.4.208911"/>
    <w:rsid w:val="005E4AB6"/>
  </w:style>
  <w:style w:type="character" w:customStyle="1" w:styleId="articlesubtitle">
    <w:name w:val="article_sub_title"/>
    <w:basedOn w:val="DefaultParagraphFont"/>
    <w:rsid w:val="005E4AB6"/>
  </w:style>
  <w:style w:type="character" w:customStyle="1" w:styleId="newsdate2">
    <w:name w:val="news_date2"/>
    <w:basedOn w:val="DefaultParagraphFont"/>
    <w:rsid w:val="005E4AB6"/>
  </w:style>
  <w:style w:type="character" w:customStyle="1" w:styleId="readarticleheader">
    <w:name w:val="readarticleheader"/>
    <w:basedOn w:val="DefaultParagraphFont"/>
    <w:rsid w:val="005E4AB6"/>
  </w:style>
  <w:style w:type="character" w:customStyle="1" w:styleId="char">
    <w:name w:val="char"/>
    <w:basedOn w:val="DefaultParagraphFont"/>
    <w:rsid w:val="005E4AB6"/>
  </w:style>
  <w:style w:type="character" w:customStyle="1" w:styleId="hdr">
    <w:name w:val="hdr"/>
    <w:basedOn w:val="DefaultParagraphFont"/>
    <w:rsid w:val="005E4AB6"/>
  </w:style>
  <w:style w:type="character" w:customStyle="1" w:styleId="bolding1">
    <w:name w:val="bolding1"/>
    <w:rsid w:val="005E4AB6"/>
  </w:style>
  <w:style w:type="character" w:customStyle="1" w:styleId="bookoptions1">
    <w:name w:val="book_options1"/>
    <w:rsid w:val="005E4AB6"/>
  </w:style>
  <w:style w:type="character" w:customStyle="1" w:styleId="descriptionblock">
    <w:name w:val="description block"/>
    <w:basedOn w:val="DefaultParagraphFont"/>
    <w:rsid w:val="005E4AB6"/>
  </w:style>
  <w:style w:type="character" w:customStyle="1" w:styleId="detailsboxblock">
    <w:name w:val="detailsbox block"/>
    <w:basedOn w:val="DefaultParagraphFont"/>
    <w:rsid w:val="005E4AB6"/>
  </w:style>
  <w:style w:type="character" w:customStyle="1" w:styleId="CardTextUnderlinedChar">
    <w:name w:val="Card Text Underlined Char"/>
    <w:rsid w:val="005E4AB6"/>
  </w:style>
  <w:style w:type="character" w:customStyle="1" w:styleId="cardtextsmallChar">
    <w:name w:val="card text small Char"/>
    <w:rsid w:val="005E4AB6"/>
  </w:style>
  <w:style w:type="character" w:customStyle="1" w:styleId="countrytitle1">
    <w:name w:val="countrytitle1"/>
    <w:rsid w:val="005E4AB6"/>
  </w:style>
  <w:style w:type="character" w:customStyle="1" w:styleId="storyheader1">
    <w:name w:val="storyheader1"/>
    <w:rsid w:val="005E4AB6"/>
  </w:style>
  <w:style w:type="character" w:customStyle="1" w:styleId="cardunderlinedChar1">
    <w:name w:val="card underlined Char"/>
    <w:rsid w:val="005E4AB6"/>
  </w:style>
  <w:style w:type="character" w:customStyle="1" w:styleId="article1">
    <w:name w:val="article1"/>
    <w:rsid w:val="005E4AB6"/>
  </w:style>
  <w:style w:type="character" w:customStyle="1" w:styleId="story-posted-date1">
    <w:name w:val="story-posted-date1"/>
    <w:rsid w:val="005E4AB6"/>
  </w:style>
  <w:style w:type="character" w:customStyle="1" w:styleId="Heading2CharCharCharCharCharCharCharCharCharCharCharCharCharChar">
    <w:name w:val="Heading 2 Char Char Char Char Char Char Char Char Char Char Char Char Char Char"/>
    <w:rsid w:val="005E4AB6"/>
  </w:style>
  <w:style w:type="character" w:customStyle="1" w:styleId="citation1">
    <w:name w:val="citation1"/>
    <w:rsid w:val="005E4AB6"/>
  </w:style>
  <w:style w:type="character" w:customStyle="1" w:styleId="hithighlite">
    <w:name w:val="hithighlite"/>
    <w:basedOn w:val="DefaultParagraphFont"/>
    <w:rsid w:val="005E4AB6"/>
  </w:style>
  <w:style w:type="character" w:customStyle="1" w:styleId="articlecontent">
    <w:name w:val="articlecontent"/>
    <w:basedOn w:val="DefaultParagraphFont"/>
    <w:rsid w:val="005E4AB6"/>
  </w:style>
  <w:style w:type="character" w:customStyle="1" w:styleId="fource1">
    <w:name w:val="fource1"/>
    <w:rsid w:val="005E4AB6"/>
  </w:style>
  <w:style w:type="character" w:customStyle="1" w:styleId="ds">
    <w:name w:val="ds"/>
    <w:basedOn w:val="DefaultParagraphFont"/>
    <w:rsid w:val="005E4AB6"/>
  </w:style>
  <w:style w:type="character" w:customStyle="1" w:styleId="MicroTextChar1">
    <w:name w:val="MicroText Char1"/>
    <w:rsid w:val="005E4AB6"/>
  </w:style>
  <w:style w:type="character" w:customStyle="1" w:styleId="DefaultPara">
    <w:name w:val="Default Para"/>
    <w:rsid w:val="005E4AB6"/>
  </w:style>
  <w:style w:type="character" w:customStyle="1" w:styleId="SYSHYPERTEXT">
    <w:name w:val="SYS_HYPERTEXT"/>
    <w:rsid w:val="005E4AB6"/>
  </w:style>
  <w:style w:type="character" w:customStyle="1" w:styleId="BlockHeading1Char">
    <w:name w:val="Block Heading 1 Char"/>
    <w:rsid w:val="005E4AB6"/>
  </w:style>
  <w:style w:type="character" w:customStyle="1" w:styleId="StyleTagTimesNewRomanChar">
    <w:name w:val="Style Tag + Times New Roman Char"/>
    <w:rsid w:val="005E4AB6"/>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E4AB6"/>
  </w:style>
  <w:style w:type="character" w:customStyle="1" w:styleId="StyleArialNarrow12ptBold">
    <w:name w:val="Style Arial Narrow 12 pt Bold"/>
    <w:rsid w:val="005E4AB6"/>
  </w:style>
  <w:style w:type="character" w:customStyle="1" w:styleId="UnderlinedCharChar1">
    <w:name w:val="Underlined Char Char1"/>
    <w:rsid w:val="005E4AB6"/>
  </w:style>
  <w:style w:type="character" w:customStyle="1" w:styleId="Heading2CharChar2">
    <w:name w:val="Heading 2 Char Char2"/>
    <w:rsid w:val="005E4AB6"/>
  </w:style>
  <w:style w:type="character" w:customStyle="1" w:styleId="doctitle">
    <w:name w:val="doctitle"/>
    <w:rsid w:val="005E4AB6"/>
  </w:style>
  <w:style w:type="character" w:customStyle="1" w:styleId="cardtext-underlined0">
    <w:name w:val="card text- underlined"/>
    <w:rsid w:val="005E4AB6"/>
  </w:style>
  <w:style w:type="character" w:customStyle="1" w:styleId="Style8ptChar">
    <w:name w:val="Style 8 pt Char"/>
    <w:rsid w:val="005E4AB6"/>
  </w:style>
  <w:style w:type="character" w:customStyle="1" w:styleId="message-item">
    <w:name w:val="message-item"/>
    <w:rsid w:val="005E4AB6"/>
  </w:style>
  <w:style w:type="character" w:customStyle="1" w:styleId="A0">
    <w:name w:val="A0"/>
    <w:uiPriority w:val="99"/>
    <w:rsid w:val="005E4AB6"/>
  </w:style>
  <w:style w:type="character" w:customStyle="1" w:styleId="datestamp">
    <w:name w:val="datestamp"/>
    <w:rsid w:val="005E4AB6"/>
  </w:style>
  <w:style w:type="character" w:customStyle="1" w:styleId="i">
    <w:name w:val="i"/>
    <w:uiPriority w:val="99"/>
    <w:rsid w:val="005E4AB6"/>
  </w:style>
  <w:style w:type="character" w:customStyle="1" w:styleId="name">
    <w:name w:val="name"/>
    <w:rsid w:val="005E4AB6"/>
  </w:style>
  <w:style w:type="character" w:customStyle="1" w:styleId="forenames">
    <w:name w:val="forenames"/>
    <w:rsid w:val="005E4AB6"/>
  </w:style>
  <w:style w:type="character" w:customStyle="1" w:styleId="surname">
    <w:name w:val="surname"/>
    <w:rsid w:val="005E4AB6"/>
  </w:style>
  <w:style w:type="character" w:customStyle="1" w:styleId="sifr-alternate">
    <w:name w:val="sifr-alternate"/>
    <w:rsid w:val="005E4AB6"/>
  </w:style>
  <w:style w:type="character" w:customStyle="1" w:styleId="medium-font">
    <w:name w:val="medium-font"/>
    <w:rsid w:val="005E4AB6"/>
  </w:style>
  <w:style w:type="character" w:customStyle="1" w:styleId="title-link-wrapper">
    <w:name w:val="title-link-wrapper"/>
    <w:rsid w:val="005E4AB6"/>
  </w:style>
  <w:style w:type="character" w:customStyle="1" w:styleId="A7">
    <w:name w:val="A7"/>
    <w:uiPriority w:val="99"/>
    <w:rsid w:val="005E4AB6"/>
  </w:style>
  <w:style w:type="character" w:customStyle="1" w:styleId="refpreview">
    <w:name w:val="refpreview"/>
    <w:rsid w:val="005E4AB6"/>
  </w:style>
  <w:style w:type="character" w:customStyle="1" w:styleId="loose1">
    <w:name w:val="loose1"/>
    <w:rsid w:val="005E4AB6"/>
  </w:style>
  <w:style w:type="character" w:customStyle="1" w:styleId="email">
    <w:name w:val="email"/>
    <w:rsid w:val="005E4AB6"/>
  </w:style>
  <w:style w:type="character" w:customStyle="1" w:styleId="gsa">
    <w:name w:val="gs_a"/>
    <w:rsid w:val="005E4AB6"/>
  </w:style>
  <w:style w:type="character" w:customStyle="1" w:styleId="mainarttitle">
    <w:name w:val="mainarttitle"/>
    <w:rsid w:val="005E4AB6"/>
  </w:style>
  <w:style w:type="character" w:customStyle="1" w:styleId="mainartauthor">
    <w:name w:val="mainartauthor"/>
    <w:rsid w:val="005E4AB6"/>
  </w:style>
  <w:style w:type="character" w:customStyle="1" w:styleId="mainartdate">
    <w:name w:val="mainartdate"/>
    <w:rsid w:val="005E4AB6"/>
  </w:style>
  <w:style w:type="character" w:customStyle="1" w:styleId="gsggs">
    <w:name w:val="gs_ggs"/>
    <w:rsid w:val="005E4AB6"/>
  </w:style>
  <w:style w:type="character" w:customStyle="1" w:styleId="ahead">
    <w:name w:val="a_head"/>
    <w:rsid w:val="005E4AB6"/>
  </w:style>
  <w:style w:type="character" w:customStyle="1" w:styleId="footnote1">
    <w:name w:val="footnote"/>
    <w:rsid w:val="005E4AB6"/>
  </w:style>
  <w:style w:type="character" w:customStyle="1" w:styleId="docbody">
    <w:name w:val="docbody"/>
    <w:rsid w:val="005E4AB6"/>
  </w:style>
  <w:style w:type="paragraph" w:styleId="BodyTextIndent3">
    <w:name w:val="Body Text Indent 3"/>
    <w:basedOn w:val="Normal"/>
    <w:link w:val="BodyTextIndent3Char1"/>
    <w:uiPriority w:val="99"/>
    <w:unhideWhenUsed/>
    <w:rsid w:val="005E4AB6"/>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5E4AB6"/>
    <w:rPr>
      <w:rFonts w:ascii="Calibri" w:hAnsi="Calibri"/>
      <w:szCs w:val="16"/>
    </w:rPr>
  </w:style>
  <w:style w:type="character" w:customStyle="1" w:styleId="superscript">
    <w:name w:val="superscript"/>
    <w:rsid w:val="005E4AB6"/>
  </w:style>
  <w:style w:type="character" w:customStyle="1" w:styleId="bwxsm">
    <w:name w:val="b w xsm"/>
    <w:rsid w:val="005E4AB6"/>
  </w:style>
  <w:style w:type="character" w:customStyle="1" w:styleId="fstd">
    <w:name w:val="f std"/>
    <w:rsid w:val="005E4AB6"/>
  </w:style>
  <w:style w:type="character" w:customStyle="1" w:styleId="gl">
    <w:name w:val="gl"/>
    <w:rsid w:val="005E4AB6"/>
  </w:style>
  <w:style w:type="character" w:customStyle="1" w:styleId="bio1">
    <w:name w:val="bio1"/>
    <w:rsid w:val="005E4AB6"/>
  </w:style>
  <w:style w:type="character" w:customStyle="1" w:styleId="BoldChar">
    <w:name w:val="Bold Char"/>
    <w:rsid w:val="005E4AB6"/>
  </w:style>
  <w:style w:type="character" w:customStyle="1" w:styleId="cardCharCharCharCharCharChar">
    <w:name w:val="card Char Char Char Char Char Char"/>
    <w:rsid w:val="005E4AB6"/>
  </w:style>
  <w:style w:type="character" w:customStyle="1" w:styleId="Style24ptBoldUnderlineCenteredCharChar">
    <w:name w:val="Style 24 pt Bold Underline Centered Char Char"/>
    <w:rsid w:val="005E4AB6"/>
  </w:style>
  <w:style w:type="character" w:customStyle="1" w:styleId="TagCiteCharChar0">
    <w:name w:val="Tag / Cite Char Char"/>
    <w:rsid w:val="005E4AB6"/>
  </w:style>
  <w:style w:type="character" w:customStyle="1" w:styleId="CardTextChar10">
    <w:name w:val="Card Text Char1"/>
    <w:rsid w:val="005E4AB6"/>
  </w:style>
  <w:style w:type="character" w:customStyle="1" w:styleId="CardTextUnderlinedCharChar">
    <w:name w:val="Card Text Underlined Char Char"/>
    <w:rsid w:val="005E4AB6"/>
  </w:style>
  <w:style w:type="character" w:customStyle="1" w:styleId="CardTagCharCharChar">
    <w:name w:val="Card Tag Char Char Char"/>
    <w:rsid w:val="005E4AB6"/>
  </w:style>
  <w:style w:type="character" w:customStyle="1" w:styleId="mainbody">
    <w:name w:val="mainbody"/>
    <w:basedOn w:val="DefaultParagraphFont"/>
    <w:rsid w:val="005E4AB6"/>
  </w:style>
  <w:style w:type="character" w:customStyle="1" w:styleId="UnderlineStyleChar2">
    <w:name w:val="Underline Style Char2"/>
    <w:rsid w:val="005E4AB6"/>
  </w:style>
  <w:style w:type="character" w:customStyle="1" w:styleId="t13">
    <w:name w:val="t13"/>
    <w:basedOn w:val="DefaultParagraphFont"/>
    <w:rsid w:val="005E4AB6"/>
  </w:style>
  <w:style w:type="character" w:customStyle="1" w:styleId="SmallFont7pt">
    <w:name w:val="Small Font (7 pt)"/>
    <w:qFormat/>
    <w:rsid w:val="005E4AB6"/>
  </w:style>
  <w:style w:type="character" w:customStyle="1" w:styleId="timestamp">
    <w:name w:val="timestamp"/>
    <w:basedOn w:val="DefaultParagraphFont"/>
    <w:rsid w:val="005E4AB6"/>
  </w:style>
  <w:style w:type="character" w:customStyle="1" w:styleId="CharChar17">
    <w:name w:val="Char Char17"/>
    <w:locked/>
    <w:rsid w:val="005E4AB6"/>
  </w:style>
  <w:style w:type="character" w:customStyle="1" w:styleId="ilspan">
    <w:name w:val="il_span"/>
    <w:basedOn w:val="DefaultParagraphFont"/>
    <w:rsid w:val="005E4AB6"/>
  </w:style>
  <w:style w:type="character" w:customStyle="1" w:styleId="leftidx1">
    <w:name w:val="leftidx1"/>
    <w:rsid w:val="005E4AB6"/>
  </w:style>
  <w:style w:type="character" w:customStyle="1" w:styleId="blue1">
    <w:name w:val="blue1"/>
    <w:rsid w:val="005E4AB6"/>
  </w:style>
  <w:style w:type="character" w:customStyle="1" w:styleId="author-link1">
    <w:name w:val="author-link1"/>
    <w:rsid w:val="005E4AB6"/>
  </w:style>
  <w:style w:type="character" w:customStyle="1" w:styleId="black1">
    <w:name w:val="black1"/>
    <w:rsid w:val="005E4AB6"/>
  </w:style>
  <w:style w:type="character" w:customStyle="1" w:styleId="StyleunderlinedCharBold">
    <w:name w:val="Style underlined Char + Bold"/>
    <w:rsid w:val="005E4AB6"/>
  </w:style>
  <w:style w:type="character" w:customStyle="1" w:styleId="CardUnderline0">
    <w:name w:val="Card Underline"/>
    <w:rsid w:val="005E4AB6"/>
  </w:style>
  <w:style w:type="character" w:customStyle="1" w:styleId="lingoregion">
    <w:name w:val="lingo_region"/>
    <w:basedOn w:val="DefaultParagraphFont"/>
    <w:rsid w:val="005E4AB6"/>
  </w:style>
  <w:style w:type="character" w:customStyle="1" w:styleId="cite">
    <w:name w:val="%cite"/>
    <w:rsid w:val="005E4AB6"/>
  </w:style>
  <w:style w:type="character" w:customStyle="1" w:styleId="Emphasis21">
    <w:name w:val="%Emphasis2"/>
    <w:rsid w:val="005E4AB6"/>
  </w:style>
  <w:style w:type="character" w:customStyle="1" w:styleId="bodycontentlink">
    <w:name w:val="bodycontentlink"/>
    <w:basedOn w:val="DefaultParagraphFont"/>
    <w:rsid w:val="005E4AB6"/>
  </w:style>
  <w:style w:type="character" w:customStyle="1" w:styleId="AAAcite">
    <w:name w:val="AAAcite"/>
    <w:rsid w:val="005E4AB6"/>
  </w:style>
  <w:style w:type="character" w:customStyle="1" w:styleId="tmplheaderlink">
    <w:name w:val="tmplheaderlink"/>
    <w:rsid w:val="005E4AB6"/>
  </w:style>
  <w:style w:type="character" w:customStyle="1" w:styleId="SubtleEmphasis1">
    <w:name w:val="Subtle Emphasis1"/>
    <w:uiPriority w:val="19"/>
    <w:qFormat/>
    <w:rsid w:val="005E4AB6"/>
  </w:style>
  <w:style w:type="table" w:styleId="ColorfulGrid-Accent1">
    <w:name w:val="Colorful Grid Accent 1"/>
    <w:basedOn w:val="TableNormal"/>
    <w:uiPriority w:val="29"/>
    <w:unhideWhenUsed/>
    <w:rsid w:val="005E4AB6"/>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5E4AB6"/>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5E4AB6"/>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5E4AB6"/>
    <w:rPr>
      <w:b w:val="0"/>
      <w:sz w:val="24"/>
      <w:u w:val="single"/>
      <w:bdr w:val="none" w:sz="0" w:space="0" w:color="auto"/>
    </w:rPr>
  </w:style>
  <w:style w:type="character" w:customStyle="1" w:styleId="Bodytext11">
    <w:name w:val="Body text (11)"/>
    <w:rsid w:val="005E4AB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E4AB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E4AB6"/>
  </w:style>
  <w:style w:type="paragraph" w:customStyle="1" w:styleId="Style5">
    <w:name w:val="Style5"/>
    <w:basedOn w:val="Normal"/>
    <w:link w:val="Style5Char"/>
    <w:uiPriority w:val="4"/>
    <w:qFormat/>
    <w:rsid w:val="005E4AB6"/>
    <w:pPr>
      <w:spacing w:after="0" w:line="240" w:lineRule="auto"/>
      <w:ind w:left="432" w:right="432"/>
      <w:jc w:val="both"/>
    </w:pPr>
    <w:rPr>
      <w:rFonts w:eastAsia="Times New Roman"/>
      <w:sz w:val="20"/>
    </w:rPr>
  </w:style>
  <w:style w:type="character" w:customStyle="1" w:styleId="Style5Char">
    <w:name w:val="Style5 Char"/>
    <w:link w:val="Style5"/>
    <w:uiPriority w:val="4"/>
    <w:rsid w:val="005E4AB6"/>
    <w:rPr>
      <w:rFonts w:ascii="Calibri" w:eastAsia="Times New Roman" w:hAnsi="Calibri"/>
      <w:sz w:val="20"/>
    </w:rPr>
  </w:style>
  <w:style w:type="paragraph" w:customStyle="1" w:styleId="Style100">
    <w:name w:val="Style10"/>
    <w:basedOn w:val="Normal"/>
    <w:link w:val="Style10Char"/>
    <w:qFormat/>
    <w:rsid w:val="005E4AB6"/>
    <w:pPr>
      <w:spacing w:after="0" w:line="240" w:lineRule="auto"/>
      <w:ind w:right="432"/>
    </w:pPr>
    <w:rPr>
      <w:rFonts w:eastAsia="Times New Roman"/>
      <w:b/>
      <w:sz w:val="24"/>
    </w:rPr>
  </w:style>
  <w:style w:type="character" w:customStyle="1" w:styleId="Style10Char">
    <w:name w:val="Style10 Char"/>
    <w:link w:val="Style100"/>
    <w:rsid w:val="005E4AB6"/>
    <w:rPr>
      <w:rFonts w:ascii="Calibri" w:eastAsia="Times New Roman" w:hAnsi="Calibri"/>
      <w:b/>
      <w:sz w:val="24"/>
    </w:rPr>
  </w:style>
  <w:style w:type="character" w:customStyle="1" w:styleId="StyleStyleBoldUnderlineUnderlineapple-style-span6ptBoldK">
    <w:name w:val="Style Style Bold UnderlineUnderlineapple-style-span + 6 ptBoldK..."/>
    <w:basedOn w:val="DefaultParagraphFont"/>
    <w:rsid w:val="005E4AB6"/>
    <w:rPr>
      <w:b w:val="0"/>
      <w:bCs w:val="0"/>
      <w:sz w:val="22"/>
      <w:u w:val="single"/>
      <w:bdr w:val="none" w:sz="0" w:space="0" w:color="auto"/>
    </w:rPr>
  </w:style>
  <w:style w:type="paragraph" w:customStyle="1" w:styleId="UnderlinedEv">
    <w:name w:val="Underlined Ev"/>
    <w:basedOn w:val="Normal"/>
    <w:next w:val="Normal"/>
    <w:link w:val="UnderlinedEvChar"/>
    <w:qFormat/>
    <w:rsid w:val="005E4AB6"/>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5E4AB6"/>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5E4AB6"/>
    <w:rPr>
      <w:u w:val="single"/>
      <w:bdr w:val="none" w:sz="0" w:space="0" w:color="auto"/>
    </w:rPr>
  </w:style>
  <w:style w:type="paragraph" w:customStyle="1" w:styleId="BodyText20">
    <w:name w:val="Body Text2"/>
    <w:basedOn w:val="Normal"/>
    <w:link w:val="Bodytext6"/>
    <w:rsid w:val="005E4AB6"/>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5E4AB6"/>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5E4AB6"/>
    <w:rPr>
      <w:rFonts w:ascii="Verdana" w:hAnsi="Verdana" w:hint="default"/>
      <w:sz w:val="21"/>
      <w:szCs w:val="21"/>
      <w:u w:val="thick"/>
      <w:lang w:val="en-US" w:eastAsia="en-US" w:bidi="ar-SA"/>
    </w:rPr>
  </w:style>
  <w:style w:type="character" w:customStyle="1" w:styleId="role">
    <w:name w:val="role"/>
    <w:rsid w:val="005E4AB6"/>
  </w:style>
  <w:style w:type="character" w:customStyle="1" w:styleId="pagination0">
    <w:name w:val="pagination"/>
    <w:basedOn w:val="DefaultParagraphFont"/>
    <w:rsid w:val="005E4AB6"/>
  </w:style>
  <w:style w:type="character" w:customStyle="1" w:styleId="doi">
    <w:name w:val="doi"/>
    <w:basedOn w:val="DefaultParagraphFont"/>
    <w:rsid w:val="005E4AB6"/>
  </w:style>
  <w:style w:type="character" w:customStyle="1" w:styleId="bodycontents">
    <w:name w:val="bodycontents"/>
    <w:basedOn w:val="DefaultParagraphFont"/>
    <w:rsid w:val="005E4AB6"/>
  </w:style>
  <w:style w:type="character" w:customStyle="1" w:styleId="comma">
    <w:name w:val="comma"/>
    <w:basedOn w:val="DefaultParagraphFont"/>
    <w:rsid w:val="005E4AB6"/>
  </w:style>
  <w:style w:type="character" w:customStyle="1" w:styleId="pad5right">
    <w:name w:val="pad5right"/>
    <w:basedOn w:val="DefaultParagraphFont"/>
    <w:rsid w:val="005E4AB6"/>
  </w:style>
  <w:style w:type="character" w:customStyle="1" w:styleId="pnumber">
    <w:name w:val="pnumber"/>
    <w:rsid w:val="005E4AB6"/>
  </w:style>
  <w:style w:type="character" w:customStyle="1" w:styleId="ital">
    <w:name w:val="ital"/>
    <w:rsid w:val="005E4AB6"/>
  </w:style>
  <w:style w:type="character" w:customStyle="1" w:styleId="orgdiv">
    <w:name w:val="orgdiv"/>
    <w:rsid w:val="005E4AB6"/>
  </w:style>
  <w:style w:type="character" w:customStyle="1" w:styleId="orgname">
    <w:name w:val="orgname"/>
    <w:rsid w:val="005E4AB6"/>
  </w:style>
  <w:style w:type="character" w:customStyle="1" w:styleId="city">
    <w:name w:val="city"/>
    <w:rsid w:val="005E4AB6"/>
  </w:style>
  <w:style w:type="character" w:customStyle="1" w:styleId="state">
    <w:name w:val="state"/>
    <w:rsid w:val="005E4AB6"/>
  </w:style>
  <w:style w:type="character" w:customStyle="1" w:styleId="country">
    <w:name w:val="country"/>
    <w:rsid w:val="005E4AB6"/>
  </w:style>
  <w:style w:type="character" w:customStyle="1" w:styleId="readChar">
    <w:name w:val="read Char"/>
    <w:rsid w:val="005E4AB6"/>
    <w:rPr>
      <w:szCs w:val="22"/>
      <w:u w:val="single"/>
      <w:lang w:val="en-US" w:eastAsia="en-US" w:bidi="ar-SA"/>
    </w:rPr>
  </w:style>
  <w:style w:type="character" w:customStyle="1" w:styleId="divider">
    <w:name w:val="divider"/>
    <w:basedOn w:val="DefaultParagraphFont"/>
    <w:rsid w:val="005E4AB6"/>
  </w:style>
  <w:style w:type="character" w:customStyle="1" w:styleId="blogdate">
    <w:name w:val="blogdate"/>
    <w:basedOn w:val="DefaultParagraphFont"/>
    <w:rsid w:val="005E4AB6"/>
  </w:style>
  <w:style w:type="character" w:customStyle="1" w:styleId="ticker">
    <w:name w:val="ticker"/>
    <w:basedOn w:val="DefaultParagraphFont"/>
    <w:rsid w:val="005E4AB6"/>
  </w:style>
  <w:style w:type="character" w:customStyle="1" w:styleId="posted">
    <w:name w:val="posted"/>
    <w:basedOn w:val="DefaultParagraphFont"/>
    <w:rsid w:val="005E4AB6"/>
  </w:style>
  <w:style w:type="character" w:customStyle="1" w:styleId="time">
    <w:name w:val="time"/>
    <w:basedOn w:val="DefaultParagraphFont"/>
    <w:rsid w:val="005E4AB6"/>
  </w:style>
  <w:style w:type="character" w:customStyle="1" w:styleId="dot">
    <w:name w:val="dot"/>
    <w:basedOn w:val="DefaultParagraphFont"/>
    <w:rsid w:val="005E4AB6"/>
  </w:style>
  <w:style w:type="character" w:customStyle="1" w:styleId="hn-date">
    <w:name w:val="hn-date"/>
    <w:basedOn w:val="DefaultParagraphFont"/>
    <w:rsid w:val="005E4AB6"/>
  </w:style>
  <w:style w:type="character" w:customStyle="1" w:styleId="location">
    <w:name w:val="location"/>
    <w:basedOn w:val="DefaultParagraphFont"/>
    <w:rsid w:val="005E4AB6"/>
  </w:style>
  <w:style w:type="character" w:customStyle="1" w:styleId="dropcap-letter">
    <w:name w:val="dropcap-letter"/>
    <w:basedOn w:val="DefaultParagraphFont"/>
    <w:rsid w:val="005E4AB6"/>
  </w:style>
  <w:style w:type="character" w:customStyle="1" w:styleId="offscreen">
    <w:name w:val="offscreen"/>
    <w:basedOn w:val="DefaultParagraphFont"/>
    <w:rsid w:val="005E4AB6"/>
  </w:style>
  <w:style w:type="character" w:customStyle="1" w:styleId="linked-in">
    <w:name w:val="linked-in"/>
    <w:basedOn w:val="DefaultParagraphFont"/>
    <w:rsid w:val="005E4AB6"/>
  </w:style>
  <w:style w:type="character" w:customStyle="1" w:styleId="divs">
    <w:name w:val="divs"/>
    <w:basedOn w:val="DefaultParagraphFont"/>
    <w:rsid w:val="005E4AB6"/>
  </w:style>
  <w:style w:type="character" w:customStyle="1" w:styleId="CardUnderlineChar0">
    <w:name w:val="Card Underline Char"/>
    <w:locked/>
    <w:rsid w:val="005E4AB6"/>
    <w:rPr>
      <w:szCs w:val="24"/>
      <w:u w:val="single"/>
    </w:rPr>
  </w:style>
  <w:style w:type="character" w:customStyle="1" w:styleId="h4">
    <w:name w:val="h4"/>
    <w:rsid w:val="005E4AB6"/>
  </w:style>
  <w:style w:type="character" w:customStyle="1" w:styleId="Date2">
    <w:name w:val="Date2"/>
    <w:rsid w:val="005E4AB6"/>
  </w:style>
  <w:style w:type="character" w:customStyle="1" w:styleId="entry-title">
    <w:name w:val="entry-title"/>
    <w:basedOn w:val="DefaultParagraphFont"/>
    <w:rsid w:val="005E4AB6"/>
  </w:style>
  <w:style w:type="character" w:customStyle="1" w:styleId="postheader">
    <w:name w:val="postheader"/>
    <w:basedOn w:val="DefaultParagraphFont"/>
    <w:rsid w:val="005E4AB6"/>
  </w:style>
  <w:style w:type="numbering" w:customStyle="1" w:styleId="1ai1">
    <w:name w:val="1 / a / i1"/>
    <w:rsid w:val="005E4AB6"/>
    <w:pPr>
      <w:numPr>
        <w:numId w:val="16"/>
      </w:numPr>
    </w:pPr>
  </w:style>
  <w:style w:type="numbering" w:styleId="1ai">
    <w:name w:val="Outline List 1"/>
    <w:basedOn w:val="NoList"/>
    <w:unhideWhenUsed/>
    <w:rsid w:val="005E4AB6"/>
    <w:pPr>
      <w:numPr>
        <w:numId w:val="17"/>
      </w:numPr>
    </w:pPr>
  </w:style>
  <w:style w:type="numbering" w:customStyle="1" w:styleId="NoList6">
    <w:name w:val="No List6"/>
    <w:next w:val="NoList"/>
    <w:uiPriority w:val="99"/>
    <w:semiHidden/>
    <w:unhideWhenUsed/>
    <w:rsid w:val="005E4AB6"/>
  </w:style>
  <w:style w:type="numbering" w:customStyle="1" w:styleId="NoList7">
    <w:name w:val="No List7"/>
    <w:next w:val="NoList"/>
    <w:semiHidden/>
    <w:unhideWhenUsed/>
    <w:rsid w:val="005E4AB6"/>
  </w:style>
  <w:style w:type="paragraph" w:styleId="Index2">
    <w:name w:val="index 2"/>
    <w:basedOn w:val="Normal"/>
    <w:next w:val="Normal"/>
    <w:autoRedefine/>
    <w:rsid w:val="005E4AB6"/>
    <w:pPr>
      <w:spacing w:after="200" w:line="276" w:lineRule="auto"/>
      <w:ind w:left="400" w:hanging="200"/>
    </w:pPr>
    <w:rPr>
      <w:bCs/>
    </w:rPr>
  </w:style>
  <w:style w:type="paragraph" w:styleId="Index3">
    <w:name w:val="index 3"/>
    <w:basedOn w:val="Normal"/>
    <w:next w:val="Normal"/>
    <w:autoRedefine/>
    <w:rsid w:val="005E4AB6"/>
    <w:pPr>
      <w:spacing w:after="200" w:line="276" w:lineRule="auto"/>
      <w:ind w:left="600" w:hanging="200"/>
    </w:pPr>
    <w:rPr>
      <w:bCs/>
    </w:rPr>
  </w:style>
  <w:style w:type="paragraph" w:styleId="Index4">
    <w:name w:val="index 4"/>
    <w:basedOn w:val="Normal"/>
    <w:next w:val="Normal"/>
    <w:autoRedefine/>
    <w:rsid w:val="005E4AB6"/>
    <w:pPr>
      <w:spacing w:after="200" w:line="276" w:lineRule="auto"/>
      <w:ind w:left="800" w:hanging="200"/>
    </w:pPr>
    <w:rPr>
      <w:bCs/>
    </w:rPr>
  </w:style>
  <w:style w:type="paragraph" w:styleId="Index5">
    <w:name w:val="index 5"/>
    <w:basedOn w:val="Normal"/>
    <w:next w:val="Normal"/>
    <w:autoRedefine/>
    <w:rsid w:val="005E4AB6"/>
    <w:pPr>
      <w:spacing w:after="200" w:line="276" w:lineRule="auto"/>
      <w:ind w:left="1000" w:hanging="200"/>
    </w:pPr>
    <w:rPr>
      <w:bCs/>
    </w:rPr>
  </w:style>
  <w:style w:type="paragraph" w:styleId="Index6">
    <w:name w:val="index 6"/>
    <w:basedOn w:val="Normal"/>
    <w:next w:val="Normal"/>
    <w:autoRedefine/>
    <w:rsid w:val="005E4AB6"/>
    <w:pPr>
      <w:spacing w:after="200" w:line="276" w:lineRule="auto"/>
      <w:ind w:left="1200" w:hanging="200"/>
    </w:pPr>
    <w:rPr>
      <w:bCs/>
    </w:rPr>
  </w:style>
  <w:style w:type="paragraph" w:styleId="Index7">
    <w:name w:val="index 7"/>
    <w:basedOn w:val="Normal"/>
    <w:next w:val="Normal"/>
    <w:autoRedefine/>
    <w:rsid w:val="005E4AB6"/>
    <w:pPr>
      <w:spacing w:after="200" w:line="276" w:lineRule="auto"/>
      <w:ind w:left="1400" w:hanging="200"/>
    </w:pPr>
    <w:rPr>
      <w:bCs/>
    </w:rPr>
  </w:style>
  <w:style w:type="paragraph" w:styleId="Index8">
    <w:name w:val="index 8"/>
    <w:basedOn w:val="Normal"/>
    <w:next w:val="Normal"/>
    <w:autoRedefine/>
    <w:rsid w:val="005E4AB6"/>
    <w:pPr>
      <w:spacing w:after="200" w:line="276" w:lineRule="auto"/>
      <w:ind w:left="1600" w:hanging="200"/>
    </w:pPr>
    <w:rPr>
      <w:bCs/>
    </w:rPr>
  </w:style>
  <w:style w:type="paragraph" w:styleId="Index9">
    <w:name w:val="index 9"/>
    <w:basedOn w:val="Normal"/>
    <w:next w:val="Normal"/>
    <w:autoRedefine/>
    <w:rsid w:val="005E4AB6"/>
    <w:pPr>
      <w:spacing w:after="200" w:line="276" w:lineRule="auto"/>
      <w:ind w:left="1800" w:hanging="200"/>
    </w:pPr>
    <w:rPr>
      <w:bCs/>
    </w:rPr>
  </w:style>
  <w:style w:type="paragraph" w:styleId="IndexHeading">
    <w:name w:val="index heading"/>
    <w:basedOn w:val="Normal"/>
    <w:next w:val="Index1"/>
    <w:rsid w:val="005E4AB6"/>
    <w:pPr>
      <w:spacing w:after="200" w:line="276" w:lineRule="auto"/>
    </w:pPr>
    <w:rPr>
      <w:bCs/>
    </w:rPr>
  </w:style>
  <w:style w:type="numbering" w:customStyle="1" w:styleId="NoList8">
    <w:name w:val="No List8"/>
    <w:next w:val="NoList"/>
    <w:semiHidden/>
    <w:unhideWhenUsed/>
    <w:rsid w:val="005E4AB6"/>
  </w:style>
  <w:style w:type="numbering" w:customStyle="1" w:styleId="NoList9">
    <w:name w:val="No List9"/>
    <w:next w:val="NoList"/>
    <w:semiHidden/>
    <w:unhideWhenUsed/>
    <w:rsid w:val="005E4AB6"/>
  </w:style>
  <w:style w:type="numbering" w:customStyle="1" w:styleId="NoList10">
    <w:name w:val="No List10"/>
    <w:next w:val="NoList"/>
    <w:semiHidden/>
    <w:unhideWhenUsed/>
    <w:rsid w:val="005E4AB6"/>
  </w:style>
  <w:style w:type="numbering" w:customStyle="1" w:styleId="NoList13">
    <w:name w:val="No List13"/>
    <w:next w:val="NoList"/>
    <w:semiHidden/>
    <w:unhideWhenUsed/>
    <w:rsid w:val="005E4AB6"/>
  </w:style>
  <w:style w:type="numbering" w:customStyle="1" w:styleId="NoList14">
    <w:name w:val="No List14"/>
    <w:next w:val="NoList"/>
    <w:semiHidden/>
    <w:unhideWhenUsed/>
    <w:rsid w:val="005E4AB6"/>
  </w:style>
  <w:style w:type="numbering" w:customStyle="1" w:styleId="NoList15">
    <w:name w:val="No List15"/>
    <w:next w:val="NoList"/>
    <w:uiPriority w:val="99"/>
    <w:semiHidden/>
    <w:unhideWhenUsed/>
    <w:rsid w:val="005E4AB6"/>
  </w:style>
  <w:style w:type="numbering" w:customStyle="1" w:styleId="NoList16">
    <w:name w:val="No List16"/>
    <w:next w:val="NoList"/>
    <w:uiPriority w:val="99"/>
    <w:semiHidden/>
    <w:unhideWhenUsed/>
    <w:rsid w:val="005E4AB6"/>
  </w:style>
  <w:style w:type="numbering" w:customStyle="1" w:styleId="NoList17">
    <w:name w:val="No List17"/>
    <w:next w:val="NoList"/>
    <w:semiHidden/>
    <w:unhideWhenUsed/>
    <w:rsid w:val="005E4AB6"/>
  </w:style>
  <w:style w:type="numbering" w:customStyle="1" w:styleId="NoList18">
    <w:name w:val="No List18"/>
    <w:next w:val="NoList"/>
    <w:uiPriority w:val="99"/>
    <w:semiHidden/>
    <w:unhideWhenUsed/>
    <w:rsid w:val="005E4AB6"/>
  </w:style>
  <w:style w:type="numbering" w:customStyle="1" w:styleId="NoList19">
    <w:name w:val="No List19"/>
    <w:next w:val="NoList"/>
    <w:uiPriority w:val="99"/>
    <w:semiHidden/>
    <w:unhideWhenUsed/>
    <w:rsid w:val="005E4AB6"/>
  </w:style>
  <w:style w:type="numbering" w:customStyle="1" w:styleId="NoList20">
    <w:name w:val="No List20"/>
    <w:next w:val="NoList"/>
    <w:semiHidden/>
    <w:unhideWhenUsed/>
    <w:rsid w:val="005E4AB6"/>
  </w:style>
  <w:style w:type="numbering" w:customStyle="1" w:styleId="NoList31">
    <w:name w:val="No List31"/>
    <w:next w:val="NoList"/>
    <w:semiHidden/>
    <w:unhideWhenUsed/>
    <w:rsid w:val="005E4AB6"/>
  </w:style>
  <w:style w:type="numbering" w:customStyle="1" w:styleId="NoList41">
    <w:name w:val="No List41"/>
    <w:next w:val="NoList"/>
    <w:semiHidden/>
    <w:unhideWhenUsed/>
    <w:rsid w:val="005E4AB6"/>
  </w:style>
  <w:style w:type="numbering" w:customStyle="1" w:styleId="NoList51">
    <w:name w:val="No List51"/>
    <w:next w:val="NoList"/>
    <w:semiHidden/>
    <w:unhideWhenUsed/>
    <w:rsid w:val="005E4AB6"/>
  </w:style>
  <w:style w:type="numbering" w:customStyle="1" w:styleId="NoList61">
    <w:name w:val="No List61"/>
    <w:next w:val="NoList"/>
    <w:semiHidden/>
    <w:unhideWhenUsed/>
    <w:rsid w:val="005E4AB6"/>
  </w:style>
  <w:style w:type="numbering" w:customStyle="1" w:styleId="NoList71">
    <w:name w:val="No List71"/>
    <w:next w:val="NoList"/>
    <w:semiHidden/>
    <w:unhideWhenUsed/>
    <w:rsid w:val="005E4AB6"/>
  </w:style>
  <w:style w:type="numbering" w:customStyle="1" w:styleId="NoList81">
    <w:name w:val="No List81"/>
    <w:next w:val="NoList"/>
    <w:semiHidden/>
    <w:unhideWhenUsed/>
    <w:rsid w:val="005E4AB6"/>
  </w:style>
  <w:style w:type="numbering" w:customStyle="1" w:styleId="NoList91">
    <w:name w:val="No List91"/>
    <w:next w:val="NoList"/>
    <w:semiHidden/>
    <w:unhideWhenUsed/>
    <w:rsid w:val="005E4AB6"/>
  </w:style>
  <w:style w:type="numbering" w:customStyle="1" w:styleId="NoList101">
    <w:name w:val="No List101"/>
    <w:next w:val="NoList"/>
    <w:uiPriority w:val="99"/>
    <w:semiHidden/>
    <w:unhideWhenUsed/>
    <w:rsid w:val="005E4AB6"/>
  </w:style>
  <w:style w:type="numbering" w:customStyle="1" w:styleId="NoList121">
    <w:name w:val="No List121"/>
    <w:next w:val="NoList"/>
    <w:semiHidden/>
    <w:unhideWhenUsed/>
    <w:rsid w:val="005E4AB6"/>
  </w:style>
  <w:style w:type="numbering" w:customStyle="1" w:styleId="NoList131">
    <w:name w:val="No List131"/>
    <w:next w:val="NoList"/>
    <w:semiHidden/>
    <w:unhideWhenUsed/>
    <w:rsid w:val="005E4AB6"/>
  </w:style>
  <w:style w:type="numbering" w:customStyle="1" w:styleId="NoList141">
    <w:name w:val="No List141"/>
    <w:next w:val="NoList"/>
    <w:semiHidden/>
    <w:unhideWhenUsed/>
    <w:rsid w:val="005E4AB6"/>
  </w:style>
  <w:style w:type="paragraph" w:customStyle="1" w:styleId="Quote20">
    <w:name w:val="Quote2"/>
    <w:basedOn w:val="Default"/>
    <w:next w:val="Default"/>
    <w:qFormat/>
    <w:rsid w:val="005E4AB6"/>
    <w:rPr>
      <w:rFonts w:eastAsia="Calibri"/>
      <w:color w:val="auto"/>
      <w:szCs w:val="22"/>
    </w:rPr>
  </w:style>
  <w:style w:type="character" w:customStyle="1" w:styleId="StyleLatinBaskervilleUnderline">
    <w:name w:val="Style (Latin) Baskerville Underline"/>
    <w:rsid w:val="005E4AB6"/>
    <w:rPr>
      <w:rFonts w:ascii="Baskerville" w:hAnsi="Baskerville"/>
      <w:sz w:val="26"/>
      <w:u w:val="single"/>
    </w:rPr>
  </w:style>
  <w:style w:type="numbering" w:customStyle="1" w:styleId="NoList22">
    <w:name w:val="No List22"/>
    <w:next w:val="NoList"/>
    <w:semiHidden/>
    <w:unhideWhenUsed/>
    <w:rsid w:val="005E4AB6"/>
  </w:style>
  <w:style w:type="numbering" w:customStyle="1" w:styleId="NoList23">
    <w:name w:val="No List23"/>
    <w:next w:val="NoList"/>
    <w:semiHidden/>
    <w:unhideWhenUsed/>
    <w:rsid w:val="005E4AB6"/>
  </w:style>
  <w:style w:type="numbering" w:customStyle="1" w:styleId="NoList24">
    <w:name w:val="No List24"/>
    <w:next w:val="NoList"/>
    <w:semiHidden/>
    <w:unhideWhenUsed/>
    <w:rsid w:val="005E4AB6"/>
  </w:style>
  <w:style w:type="numbering" w:customStyle="1" w:styleId="NoList25">
    <w:name w:val="No List25"/>
    <w:next w:val="NoList"/>
    <w:semiHidden/>
    <w:unhideWhenUsed/>
    <w:rsid w:val="005E4AB6"/>
  </w:style>
  <w:style w:type="character" w:customStyle="1" w:styleId="StyleStyleUnderline411pt">
    <w:name w:val="Style Style Underline4 + 11 pt"/>
    <w:basedOn w:val="DefaultParagraphFont"/>
    <w:rsid w:val="005E4AB6"/>
    <w:rPr>
      <w:sz w:val="20"/>
      <w:u w:val="single"/>
    </w:rPr>
  </w:style>
  <w:style w:type="character" w:customStyle="1" w:styleId="StyleStyleUnderline411ptBold">
    <w:name w:val="Style Style Underline4 + 11 pt Bold"/>
    <w:basedOn w:val="DefaultParagraphFont"/>
    <w:rsid w:val="005E4AB6"/>
    <w:rPr>
      <w:b/>
      <w:bCs/>
      <w:sz w:val="20"/>
      <w:u w:val="single"/>
    </w:rPr>
  </w:style>
  <w:style w:type="character" w:customStyle="1" w:styleId="StyleStyleUnderline311pt">
    <w:name w:val="Style Style Underline3 + 11 pt"/>
    <w:basedOn w:val="DefaultParagraphFont"/>
    <w:rsid w:val="005E4AB6"/>
    <w:rPr>
      <w:sz w:val="20"/>
      <w:u w:val="single"/>
    </w:rPr>
  </w:style>
  <w:style w:type="character" w:customStyle="1" w:styleId="StyleStyleUnderline311ptBold">
    <w:name w:val="Style Style Underline3 + 11 pt Bold"/>
    <w:basedOn w:val="DefaultParagraphFont"/>
    <w:rsid w:val="005E4AB6"/>
    <w:rPr>
      <w:b/>
      <w:bCs/>
      <w:sz w:val="20"/>
      <w:u w:val="single"/>
    </w:rPr>
  </w:style>
  <w:style w:type="character" w:customStyle="1" w:styleId="dropcap1">
    <w:name w:val="dropcap1"/>
    <w:rsid w:val="005E4AB6"/>
  </w:style>
  <w:style w:type="character" w:customStyle="1" w:styleId="HighlightedUnderlineEmphasis">
    <w:name w:val="Highlighted Underline Emphasis"/>
    <w:rsid w:val="005E4AB6"/>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5E4AB6"/>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E4AB6"/>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E4AB6"/>
    <w:rPr>
      <w:rFonts w:ascii="Georgia" w:hAnsi="Georgia"/>
      <w:u w:val="single"/>
    </w:rPr>
  </w:style>
  <w:style w:type="paragraph" w:customStyle="1" w:styleId="StyleCardsGeorgia12ptBoldThickunderlineBorderSin">
    <w:name w:val="Style Cards + Georgia 12 pt Bold Thick underline Border: : (Sin..."/>
    <w:basedOn w:val="Normal"/>
    <w:qFormat/>
    <w:rsid w:val="005E4AB6"/>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5E4AB6"/>
    <w:rPr>
      <w:rFonts w:ascii="Georgia" w:hAnsi="Georgia"/>
      <w:sz w:val="24"/>
      <w:u w:val="single"/>
    </w:rPr>
  </w:style>
  <w:style w:type="paragraph" w:customStyle="1" w:styleId="StyleCardsGeorgia">
    <w:name w:val="Style Cards + Georgia"/>
    <w:basedOn w:val="Normal"/>
    <w:qFormat/>
    <w:rsid w:val="005E4AB6"/>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5E4AB6"/>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5E4AB6"/>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5E4AB6"/>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5E4AB6"/>
    <w:rPr>
      <w:b w:val="0"/>
      <w:bCs w:val="0"/>
      <w:sz w:val="22"/>
      <w:u w:val="single"/>
      <w:bdr w:val="none" w:sz="0" w:space="0" w:color="auto"/>
    </w:rPr>
  </w:style>
  <w:style w:type="character" w:customStyle="1" w:styleId="maintitle">
    <w:name w:val="maintitle"/>
    <w:basedOn w:val="DefaultParagraphFont"/>
    <w:rsid w:val="005E4AB6"/>
  </w:style>
  <w:style w:type="character" w:customStyle="1" w:styleId="cit-title">
    <w:name w:val="cit-title"/>
    <w:basedOn w:val="DefaultParagraphFont"/>
    <w:rsid w:val="005E4AB6"/>
  </w:style>
  <w:style w:type="paragraph" w:customStyle="1" w:styleId="txttitle">
    <w:name w:val="txttitle"/>
    <w:basedOn w:val="Normal"/>
    <w:rsid w:val="005E4AB6"/>
    <w:pPr>
      <w:spacing w:before="100" w:beforeAutospacing="1" w:after="100" w:afterAutospacing="1" w:line="240" w:lineRule="auto"/>
    </w:pPr>
    <w:rPr>
      <w:sz w:val="24"/>
    </w:rPr>
  </w:style>
  <w:style w:type="character" w:customStyle="1" w:styleId="volume">
    <w:name w:val="volume"/>
    <w:basedOn w:val="DefaultParagraphFont"/>
    <w:rsid w:val="005E4AB6"/>
  </w:style>
  <w:style w:type="character" w:customStyle="1" w:styleId="z3988">
    <w:name w:val="z3988"/>
    <w:basedOn w:val="DefaultParagraphFont"/>
    <w:rsid w:val="005E4AB6"/>
  </w:style>
  <w:style w:type="paragraph" w:customStyle="1" w:styleId="SmallCards">
    <w:name w:val="Small Cards"/>
    <w:basedOn w:val="Normal"/>
    <w:autoRedefine/>
    <w:rsid w:val="005E4AB6"/>
    <w:pPr>
      <w:spacing w:after="0" w:line="240" w:lineRule="auto"/>
    </w:pPr>
    <w:rPr>
      <w:rFonts w:eastAsia="Times New Roman"/>
      <w:szCs w:val="20"/>
    </w:rPr>
  </w:style>
  <w:style w:type="character" w:customStyle="1" w:styleId="freeaccess">
    <w:name w:val="freeaccess"/>
    <w:basedOn w:val="DefaultParagraphFont"/>
    <w:rsid w:val="005E4AB6"/>
  </w:style>
  <w:style w:type="character" w:customStyle="1" w:styleId="person-name">
    <w:name w:val="person-name"/>
    <w:basedOn w:val="DefaultParagraphFont"/>
    <w:rsid w:val="005E4AB6"/>
  </w:style>
  <w:style w:type="character" w:customStyle="1" w:styleId="articoloinside">
    <w:name w:val="articolo_inside"/>
    <w:rsid w:val="005E4AB6"/>
  </w:style>
  <w:style w:type="paragraph" w:customStyle="1" w:styleId="pagetools">
    <w:name w:val="pagetools"/>
    <w:basedOn w:val="Normal"/>
    <w:qFormat/>
    <w:rsid w:val="005E4AB6"/>
    <w:pPr>
      <w:spacing w:before="100" w:beforeAutospacing="1" w:after="100" w:afterAutospacing="1" w:line="240" w:lineRule="auto"/>
    </w:pPr>
    <w:rPr>
      <w:rFonts w:eastAsia="Times New Roman"/>
      <w:sz w:val="24"/>
    </w:rPr>
  </w:style>
  <w:style w:type="character" w:customStyle="1" w:styleId="job">
    <w:name w:val="job"/>
    <w:basedOn w:val="DefaultParagraphFont"/>
    <w:rsid w:val="005E4AB6"/>
  </w:style>
  <w:style w:type="character" w:customStyle="1" w:styleId="company">
    <w:name w:val="company"/>
    <w:basedOn w:val="DefaultParagraphFont"/>
    <w:rsid w:val="005E4AB6"/>
  </w:style>
  <w:style w:type="character" w:customStyle="1" w:styleId="publisher">
    <w:name w:val="publisher"/>
    <w:basedOn w:val="DefaultParagraphFont"/>
    <w:rsid w:val="005E4AB6"/>
  </w:style>
  <w:style w:type="character" w:customStyle="1" w:styleId="pubyear">
    <w:name w:val="pubyear"/>
    <w:basedOn w:val="DefaultParagraphFont"/>
    <w:rsid w:val="005E4AB6"/>
  </w:style>
  <w:style w:type="character" w:customStyle="1" w:styleId="pubcity">
    <w:name w:val="pubcity"/>
    <w:basedOn w:val="DefaultParagraphFont"/>
    <w:rsid w:val="005E4AB6"/>
  </w:style>
  <w:style w:type="paragraph" w:customStyle="1" w:styleId="C-Text">
    <w:name w:val="C-Text"/>
    <w:basedOn w:val="Normal"/>
    <w:qFormat/>
    <w:rsid w:val="005E4AB6"/>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5E4AB6"/>
    <w:pPr>
      <w:spacing w:before="100" w:beforeAutospacing="1" w:after="100" w:afterAutospacing="1" w:line="240" w:lineRule="auto"/>
    </w:pPr>
    <w:rPr>
      <w:sz w:val="24"/>
    </w:rPr>
  </w:style>
  <w:style w:type="character" w:customStyle="1" w:styleId="ecdate">
    <w:name w:val="ec_date"/>
    <w:basedOn w:val="DefaultParagraphFont"/>
    <w:rsid w:val="005E4AB6"/>
    <w:rPr>
      <w:rFonts w:ascii="Verdana" w:hAnsi="Verdana" w:hint="default"/>
      <w:sz w:val="20"/>
      <w:szCs w:val="20"/>
      <w:shd w:val="clear" w:color="auto" w:fill="FFFFFF"/>
    </w:rPr>
  </w:style>
  <w:style w:type="paragraph" w:customStyle="1" w:styleId="ecmsonormal">
    <w:name w:val="ec_msonormal"/>
    <w:basedOn w:val="Normal"/>
    <w:qFormat/>
    <w:rsid w:val="005E4AB6"/>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5E4AB6"/>
  </w:style>
  <w:style w:type="character" w:customStyle="1" w:styleId="hittermhilite">
    <w:name w:val="hittermhilite"/>
    <w:basedOn w:val="DefaultParagraphFont"/>
    <w:rsid w:val="005E4AB6"/>
  </w:style>
  <w:style w:type="character" w:customStyle="1" w:styleId="articleheadline">
    <w:name w:val="articleheadline"/>
    <w:basedOn w:val="DefaultParagraphFont"/>
    <w:rsid w:val="005E4AB6"/>
  </w:style>
  <w:style w:type="paragraph" w:customStyle="1" w:styleId="u-intro">
    <w:name w:val="u-intro"/>
    <w:basedOn w:val="Normal"/>
    <w:qFormat/>
    <w:rsid w:val="005E4AB6"/>
    <w:pPr>
      <w:spacing w:before="100" w:beforeAutospacing="1" w:after="100" w:afterAutospacing="1" w:line="240" w:lineRule="auto"/>
    </w:pPr>
    <w:rPr>
      <w:sz w:val="24"/>
    </w:rPr>
  </w:style>
  <w:style w:type="character" w:customStyle="1" w:styleId="u-byline">
    <w:name w:val="u-byline"/>
    <w:basedOn w:val="DefaultParagraphFont"/>
    <w:rsid w:val="005E4AB6"/>
  </w:style>
  <w:style w:type="character" w:customStyle="1" w:styleId="articlebya">
    <w:name w:val="articleby_a"/>
    <w:basedOn w:val="DefaultParagraphFont"/>
    <w:rsid w:val="005E4AB6"/>
  </w:style>
  <w:style w:type="character" w:customStyle="1" w:styleId="popupwinby">
    <w:name w:val="popupwinby"/>
    <w:basedOn w:val="DefaultParagraphFont"/>
    <w:rsid w:val="005E4AB6"/>
  </w:style>
  <w:style w:type="character" w:customStyle="1" w:styleId="storyheader">
    <w:name w:val="storyheader"/>
    <w:basedOn w:val="DefaultParagraphFont"/>
    <w:rsid w:val="005E4AB6"/>
  </w:style>
  <w:style w:type="character" w:customStyle="1" w:styleId="marron">
    <w:name w:val="marron"/>
    <w:basedOn w:val="DefaultParagraphFont"/>
    <w:rsid w:val="005E4AB6"/>
  </w:style>
  <w:style w:type="character" w:customStyle="1" w:styleId="UnderlineChar4Char">
    <w:name w:val="Underline Char4 Char"/>
    <w:basedOn w:val="DefaultParagraphFont"/>
    <w:link w:val="UnderlineChar4"/>
    <w:rsid w:val="005E4AB6"/>
    <w:rPr>
      <w:u w:val="single"/>
    </w:rPr>
  </w:style>
  <w:style w:type="character" w:customStyle="1" w:styleId="BoldandUnderlineChar3Char2">
    <w:name w:val="Bold and Underline Char3 Char2"/>
    <w:basedOn w:val="DefaultParagraphFont"/>
    <w:link w:val="BoldandUnderlineChar3"/>
    <w:rsid w:val="005E4AB6"/>
    <w:rPr>
      <w:b/>
      <w:u w:val="single"/>
    </w:rPr>
  </w:style>
  <w:style w:type="character" w:customStyle="1" w:styleId="LanguageChar">
    <w:name w:val="Language Char"/>
    <w:basedOn w:val="DefaultParagraphFont"/>
    <w:link w:val="Language"/>
    <w:rsid w:val="005E4AB6"/>
    <w:rPr>
      <w:strike/>
      <w:sz w:val="16"/>
      <w:szCs w:val="16"/>
    </w:rPr>
  </w:style>
  <w:style w:type="character" w:customStyle="1" w:styleId="StyleNormalWeb10ptChar">
    <w:name w:val="Style Normal (Web) + 10 pt Char"/>
    <w:basedOn w:val="DefaultParagraphFont"/>
    <w:rsid w:val="005E4AB6"/>
    <w:rPr>
      <w:szCs w:val="24"/>
      <w:lang w:val="en-US" w:eastAsia="en-US" w:bidi="ar-SA"/>
    </w:rPr>
  </w:style>
  <w:style w:type="paragraph" w:customStyle="1" w:styleId="TagCiteShells">
    <w:name w:val="Tag/Cite/Shells"/>
    <w:basedOn w:val="Normal"/>
    <w:qFormat/>
    <w:rsid w:val="005E4AB6"/>
    <w:pPr>
      <w:spacing w:after="0" w:line="240" w:lineRule="auto"/>
    </w:pPr>
    <w:rPr>
      <w:b/>
    </w:rPr>
  </w:style>
  <w:style w:type="paragraph" w:customStyle="1" w:styleId="DefinitionTerm">
    <w:name w:val="Definition Term"/>
    <w:basedOn w:val="Normal"/>
    <w:next w:val="Normal"/>
    <w:qFormat/>
    <w:rsid w:val="005E4AB6"/>
    <w:pPr>
      <w:spacing w:after="0" w:line="240" w:lineRule="auto"/>
    </w:pPr>
    <w:rPr>
      <w:snapToGrid w:val="0"/>
      <w:sz w:val="24"/>
    </w:rPr>
  </w:style>
  <w:style w:type="character" w:customStyle="1" w:styleId="Style3CharChar">
    <w:name w:val="Style3 Char Char"/>
    <w:basedOn w:val="DefaultParagraphFont"/>
    <w:rsid w:val="005E4AB6"/>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5E4AB6"/>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5E4AB6"/>
    <w:rPr>
      <w:lang w:eastAsia="en-US"/>
    </w:rPr>
  </w:style>
  <w:style w:type="character" w:customStyle="1" w:styleId="BoldUnderlineChar3">
    <w:name w:val="Bold + Underline Char"/>
    <w:basedOn w:val="DefaultParagraphFont"/>
    <w:rsid w:val="005E4AB6"/>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5E4AB6"/>
  </w:style>
  <w:style w:type="character" w:customStyle="1" w:styleId="CharacterStyle7">
    <w:name w:val="Character Style 7"/>
    <w:rsid w:val="005E4AB6"/>
    <w:rPr>
      <w:rFonts w:ascii="Arial Narrow" w:hAnsi="Arial Narrow" w:cs="Arial Narrow"/>
      <w:sz w:val="20"/>
      <w:szCs w:val="20"/>
      <w:u w:val="single"/>
    </w:rPr>
  </w:style>
  <w:style w:type="character" w:customStyle="1" w:styleId="StyleStyle4Char">
    <w:name w:val="Style Style4 + Char"/>
    <w:basedOn w:val="DefaultParagraphFont"/>
    <w:rsid w:val="005E4AB6"/>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5E4AB6"/>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5E4AB6"/>
    <w:pPr>
      <w:spacing w:after="0" w:line="240" w:lineRule="auto"/>
    </w:pPr>
    <w:rPr>
      <w:rFonts w:ascii="Verdana" w:hAnsi="Verdana"/>
      <w:sz w:val="21"/>
      <w:szCs w:val="21"/>
      <w:u w:val="thick"/>
    </w:rPr>
  </w:style>
  <w:style w:type="character" w:styleId="PlaceholderText">
    <w:name w:val="Placeholder Text"/>
    <w:basedOn w:val="DefaultParagraphFont"/>
    <w:uiPriority w:val="99"/>
    <w:rsid w:val="005E4AB6"/>
    <w:rPr>
      <w:color w:val="808080"/>
    </w:rPr>
  </w:style>
  <w:style w:type="paragraph" w:customStyle="1" w:styleId="Cite8">
    <w:name w:val="Cite8"/>
    <w:basedOn w:val="Normal"/>
    <w:autoRedefine/>
    <w:qFormat/>
    <w:rsid w:val="005E4AB6"/>
    <w:pPr>
      <w:spacing w:after="0" w:line="240" w:lineRule="auto"/>
    </w:pPr>
    <w:rPr>
      <w:rFonts w:ascii="Arial Narrow" w:eastAsia="Calibri" w:hAnsi="Arial Narrow"/>
    </w:rPr>
  </w:style>
  <w:style w:type="character" w:customStyle="1" w:styleId="BoxX2">
    <w:name w:val="BoxX2"/>
    <w:qFormat/>
    <w:rsid w:val="005E4AB6"/>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5E4AB6"/>
    <w:rPr>
      <w:rFonts w:ascii="Garamond" w:hAnsi="Garamond" w:hint="default"/>
      <w:sz w:val="16"/>
    </w:rPr>
  </w:style>
  <w:style w:type="paragraph" w:customStyle="1" w:styleId="StyleStyle49pt9">
    <w:name w:val="Style Style4 + 9 pt9"/>
    <w:basedOn w:val="Style4"/>
    <w:link w:val="StyleStyle49pt9Char"/>
    <w:rsid w:val="005E4AB6"/>
    <w:pPr>
      <w:numPr>
        <w:numId w:val="0"/>
      </w:numPr>
    </w:pPr>
    <w:rPr>
      <w:rFonts w:eastAsia="SimSun"/>
      <w:lang w:eastAsia="zh-CN"/>
    </w:rPr>
  </w:style>
  <w:style w:type="character" w:customStyle="1" w:styleId="StyleStyle49pt9Char">
    <w:name w:val="Style Style4 + 9 pt9 Char"/>
    <w:link w:val="StyleStyle49pt9"/>
    <w:rsid w:val="005E4AB6"/>
    <w:rPr>
      <w:rFonts w:ascii="Arial Narrow" w:eastAsia="SimSun" w:hAnsi="Arial Narrow"/>
      <w:szCs w:val="24"/>
      <w:u w:val="single"/>
      <w:lang w:eastAsia="zh-CN"/>
    </w:rPr>
  </w:style>
  <w:style w:type="character" w:customStyle="1" w:styleId="UnderlineCard1">
    <w:name w:val="Underline Card"/>
    <w:uiPriority w:val="6"/>
    <w:qFormat/>
    <w:rsid w:val="005E4AB6"/>
    <w:rPr>
      <w:rFonts w:ascii="Arial" w:hAnsi="Arial"/>
      <w:b w:val="0"/>
      <w:bCs/>
      <w:sz w:val="20"/>
      <w:u w:val="single"/>
    </w:rPr>
  </w:style>
  <w:style w:type="paragraph" w:customStyle="1" w:styleId="2ndLevel-TAG">
    <w:name w:val="2nd Level - TAG"/>
    <w:basedOn w:val="Normal"/>
    <w:next w:val="Normal"/>
    <w:uiPriority w:val="99"/>
    <w:qFormat/>
    <w:rsid w:val="005E4AB6"/>
    <w:pPr>
      <w:spacing w:after="0" w:line="240" w:lineRule="auto"/>
    </w:pPr>
  </w:style>
  <w:style w:type="character" w:customStyle="1" w:styleId="underlining0">
    <w:name w:val="underlining"/>
    <w:rsid w:val="005E4AB6"/>
  </w:style>
  <w:style w:type="character" w:customStyle="1" w:styleId="btitle">
    <w:name w:val="btitle"/>
    <w:rsid w:val="005E4AB6"/>
  </w:style>
  <w:style w:type="character" w:customStyle="1" w:styleId="green">
    <w:name w:val="green"/>
    <w:rsid w:val="005E4AB6"/>
  </w:style>
  <w:style w:type="paragraph" w:customStyle="1" w:styleId="CM14">
    <w:name w:val="CM14"/>
    <w:basedOn w:val="Normal"/>
    <w:uiPriority w:val="99"/>
    <w:qFormat/>
    <w:rsid w:val="005E4AB6"/>
    <w:pPr>
      <w:spacing w:after="0" w:line="240" w:lineRule="auto"/>
    </w:pPr>
  </w:style>
  <w:style w:type="character" w:customStyle="1" w:styleId="BodyText33">
    <w:name w:val="Body Text3"/>
    <w:rsid w:val="005E4AB6"/>
  </w:style>
  <w:style w:type="character" w:customStyle="1" w:styleId="BodytextBold">
    <w:name w:val="Body text + Bold"/>
    <w:rsid w:val="005E4AB6"/>
  </w:style>
  <w:style w:type="character" w:customStyle="1" w:styleId="Bodytext6pt">
    <w:name w:val="Body text + 6 pt"/>
    <w:rsid w:val="005E4AB6"/>
  </w:style>
  <w:style w:type="paragraph" w:customStyle="1" w:styleId="DebateBlocking">
    <w:name w:val="DebateBlocking"/>
    <w:basedOn w:val="Normal"/>
    <w:next w:val="Nothing"/>
    <w:uiPriority w:val="99"/>
    <w:qFormat/>
    <w:rsid w:val="005E4AB6"/>
    <w:pPr>
      <w:spacing w:after="0" w:line="240" w:lineRule="auto"/>
    </w:pPr>
  </w:style>
  <w:style w:type="character" w:customStyle="1" w:styleId="BodytextItalic1">
    <w:name w:val="Body text + Italic1"/>
    <w:aliases w:val="Spacing 0 pt1"/>
    <w:uiPriority w:val="99"/>
    <w:rsid w:val="005E4AB6"/>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5E4AB6"/>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E4AB6"/>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5E4AB6"/>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5E4AB6"/>
  </w:style>
  <w:style w:type="paragraph" w:customStyle="1" w:styleId="8font">
    <w:name w:val="8font"/>
    <w:basedOn w:val="Normal"/>
    <w:next w:val="Normal"/>
    <w:autoRedefine/>
    <w:qFormat/>
    <w:rsid w:val="005E4AB6"/>
    <w:pPr>
      <w:spacing w:after="0" w:line="240" w:lineRule="auto"/>
    </w:pPr>
    <w:rPr>
      <w:rFonts w:eastAsia="Cambria"/>
      <w:szCs w:val="16"/>
    </w:rPr>
  </w:style>
  <w:style w:type="paragraph" w:customStyle="1" w:styleId="CiteLittle">
    <w:name w:val="Cite Little"/>
    <w:next w:val="Normal"/>
    <w:qFormat/>
    <w:rsid w:val="005E4AB6"/>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5E4AB6"/>
    <w:rPr>
      <w:rFonts w:ascii="Times New Roman" w:eastAsia="MS Mincho" w:hAnsi="Times New Roman"/>
      <w:b/>
      <w:bCs/>
      <w:u w:val="thick"/>
    </w:rPr>
  </w:style>
  <w:style w:type="character" w:customStyle="1" w:styleId="StyleAsianMSMincho">
    <w:name w:val="Style (Asian) MS Mincho"/>
    <w:rsid w:val="005E4AB6"/>
    <w:rPr>
      <w:rFonts w:ascii="Times New Roman" w:eastAsia="MS Mincho" w:hAnsi="Times New Roman"/>
      <w:u w:val="thick"/>
    </w:rPr>
  </w:style>
  <w:style w:type="paragraph" w:customStyle="1" w:styleId="docheader">
    <w:name w:val="doc header"/>
    <w:autoRedefine/>
    <w:qFormat/>
    <w:rsid w:val="005E4AB6"/>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E4AB6"/>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5E4AB6"/>
  </w:style>
  <w:style w:type="character" w:customStyle="1" w:styleId="CardCharChar1">
    <w:name w:val="Card Char Char1"/>
    <w:rsid w:val="005E4AB6"/>
    <w:rPr>
      <w:b/>
      <w:bCs/>
      <w:sz w:val="28"/>
      <w:szCs w:val="28"/>
    </w:rPr>
  </w:style>
  <w:style w:type="character" w:customStyle="1" w:styleId="CharacterStyle3">
    <w:name w:val="Character Style 3"/>
    <w:uiPriority w:val="99"/>
    <w:rsid w:val="005E4AB6"/>
    <w:rPr>
      <w:sz w:val="18"/>
      <w:szCs w:val="18"/>
    </w:rPr>
  </w:style>
  <w:style w:type="paragraph" w:customStyle="1" w:styleId="bloctitles">
    <w:name w:val="bloc titles"/>
    <w:basedOn w:val="Heading1"/>
    <w:next w:val="Normal"/>
    <w:link w:val="bloctitlesChar"/>
    <w:autoRedefine/>
    <w:qFormat/>
    <w:rsid w:val="005E4AB6"/>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5E4AB6"/>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5E4AB6"/>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5E4AB6"/>
    <w:rPr>
      <w:rFonts w:ascii="Calibri" w:eastAsia="Times New Roman" w:hAnsi="Calibri" w:cs="Times New Roman"/>
      <w:b/>
      <w:sz w:val="4"/>
      <w:szCs w:val="32"/>
      <w:u w:val="single"/>
    </w:rPr>
  </w:style>
  <w:style w:type="character" w:customStyle="1" w:styleId="UnderlineBoldChar">
    <w:name w:val="Underline Bold Char"/>
    <w:locked/>
    <w:rsid w:val="005E4AB6"/>
    <w:rPr>
      <w:rFonts w:ascii="Times New Roman" w:eastAsia="Times New Roman" w:hAnsi="Times New Roman" w:cs="Calibri"/>
      <w:b/>
      <w:sz w:val="24"/>
      <w:szCs w:val="20"/>
      <w:u w:val="single"/>
    </w:rPr>
  </w:style>
  <w:style w:type="character" w:customStyle="1" w:styleId="tagChar0">
    <w:name w:val="%tag Char"/>
    <w:link w:val="tag"/>
    <w:uiPriority w:val="99"/>
    <w:rsid w:val="005E4AB6"/>
    <w:rPr>
      <w:rFonts w:ascii="Calibri" w:hAnsi="Calibri"/>
    </w:rPr>
  </w:style>
  <w:style w:type="character" w:customStyle="1" w:styleId="AAAcardChar">
    <w:name w:val="AAAcard Char"/>
    <w:link w:val="AAAcard"/>
    <w:uiPriority w:val="99"/>
    <w:rsid w:val="005E4AB6"/>
    <w:rPr>
      <w:rFonts w:ascii="Calibri" w:hAnsi="Calibri"/>
    </w:rPr>
  </w:style>
  <w:style w:type="character" w:customStyle="1" w:styleId="underlineCharChar0">
    <w:name w:val="underline Char Char"/>
    <w:rsid w:val="005E4AB6"/>
    <w:rPr>
      <w:rFonts w:ascii="Arial Narrow" w:eastAsia="Times New Roman" w:hAnsi="Arial Narrow" w:cs="Calibri"/>
      <w:sz w:val="24"/>
      <w:u w:val="single"/>
    </w:rPr>
  </w:style>
  <w:style w:type="paragraph" w:customStyle="1" w:styleId="tagstyle0">
    <w:name w:val="tagstyle"/>
    <w:basedOn w:val="Normal"/>
    <w:rsid w:val="005E4AB6"/>
    <w:pPr>
      <w:spacing w:before="100" w:beforeAutospacing="1" w:after="100" w:afterAutospacing="1" w:line="240" w:lineRule="auto"/>
    </w:pPr>
    <w:rPr>
      <w:rFonts w:eastAsia="Times New Roman"/>
      <w:sz w:val="24"/>
    </w:rPr>
  </w:style>
  <w:style w:type="character" w:customStyle="1" w:styleId="newsstorytitle">
    <w:name w:val="news_story_title"/>
    <w:rsid w:val="005E4AB6"/>
  </w:style>
  <w:style w:type="character" w:customStyle="1" w:styleId="yqlink">
    <w:name w:val="yqlink"/>
    <w:rsid w:val="005E4AB6"/>
  </w:style>
  <w:style w:type="character" w:customStyle="1" w:styleId="clbody">
    <w:name w:val="clbody"/>
    <w:rsid w:val="005E4AB6"/>
  </w:style>
  <w:style w:type="character" w:customStyle="1" w:styleId="Boxing">
    <w:name w:val="Boxing"/>
    <w:rsid w:val="005E4AB6"/>
    <w:rPr>
      <w:rFonts w:ascii="Arial Narrow" w:hAnsi="Arial Narrow"/>
      <w:dstrike w:val="0"/>
      <w:sz w:val="20"/>
      <w:bdr w:val="single" w:sz="2" w:space="0" w:color="auto"/>
      <w:vertAlign w:val="baseline"/>
    </w:rPr>
  </w:style>
  <w:style w:type="paragraph" w:customStyle="1" w:styleId="Analyticals">
    <w:name w:val="Analyticals"/>
    <w:basedOn w:val="Normal"/>
    <w:rsid w:val="005E4AB6"/>
    <w:pPr>
      <w:spacing w:after="0" w:line="240" w:lineRule="auto"/>
    </w:pPr>
    <w:rPr>
      <w:rFonts w:eastAsia="Times New Roman"/>
      <w:sz w:val="24"/>
    </w:rPr>
  </w:style>
  <w:style w:type="character" w:customStyle="1" w:styleId="norm">
    <w:name w:val="norm"/>
    <w:rsid w:val="005E4AB6"/>
  </w:style>
  <w:style w:type="character" w:customStyle="1" w:styleId="boldandunderlinecharcharcharcharcharcharcharcharcharcharcharcharcharcharcharchar0">
    <w:name w:val="boldandunderlinecharcharcharcharcharcharcharcharcharcharcharcharcharcharcharchar"/>
    <w:rsid w:val="005E4AB6"/>
  </w:style>
  <w:style w:type="character" w:customStyle="1" w:styleId="underlinecharcharcharcharcharcharcharcharcharcharcharcharcharchar0">
    <w:name w:val="underlinecharcharcharcharcharcharcharcharcharcharcharcharcharchar"/>
    <w:rsid w:val="005E4AB6"/>
  </w:style>
  <w:style w:type="character" w:customStyle="1" w:styleId="CharCharCharCharCharChar1Char">
    <w:name w:val="Char Char Char Char Char Char1 Char"/>
    <w:rsid w:val="005E4AB6"/>
    <w:rPr>
      <w:rFonts w:ascii="Times New Roman" w:eastAsia="Times New Roman" w:hAnsi="Times New Roman" w:cs="Times New Roman"/>
      <w:b/>
      <w:sz w:val="24"/>
      <w:szCs w:val="24"/>
    </w:rPr>
  </w:style>
  <w:style w:type="character" w:customStyle="1" w:styleId="Taggin-New">
    <w:name w:val="Taggin - New"/>
    <w:rsid w:val="005E4AB6"/>
    <w:rPr>
      <w:rFonts w:ascii="Arial Narrow" w:hAnsi="Arial Narrow"/>
      <w:b/>
      <w:sz w:val="22"/>
    </w:rPr>
  </w:style>
  <w:style w:type="character" w:customStyle="1" w:styleId="emphasis22">
    <w:name w:val="emphasis2"/>
    <w:rsid w:val="005E4AB6"/>
  </w:style>
  <w:style w:type="character" w:customStyle="1" w:styleId="citechar0">
    <w:name w:val="citechar"/>
    <w:rsid w:val="005E4AB6"/>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E4AB6"/>
    <w:rPr>
      <w:sz w:val="24"/>
      <w:szCs w:val="24"/>
      <w:lang w:val="en-US" w:eastAsia="en-US" w:bidi="ar-SA"/>
    </w:rPr>
  </w:style>
  <w:style w:type="character" w:customStyle="1" w:styleId="NewTag">
    <w:name w:val="NewTag"/>
    <w:uiPriority w:val="1"/>
    <w:qFormat/>
    <w:rsid w:val="005E4AB6"/>
    <w:rPr>
      <w:rFonts w:ascii="Georgia" w:hAnsi="Georgia"/>
      <w:b/>
      <w:sz w:val="24"/>
    </w:rPr>
  </w:style>
  <w:style w:type="character" w:customStyle="1" w:styleId="searchtools-record-title">
    <w:name w:val="searchtools-record-title"/>
    <w:basedOn w:val="DefaultParagraphFont"/>
    <w:rsid w:val="005E4AB6"/>
  </w:style>
  <w:style w:type="character" w:customStyle="1" w:styleId="HighlightedUnderline0">
    <w:name w:val="Highlighted Underline"/>
    <w:basedOn w:val="DefaultParagraphFont"/>
    <w:uiPriority w:val="1"/>
    <w:qFormat/>
    <w:rsid w:val="005E4AB6"/>
    <w:rPr>
      <w:rFonts w:ascii="Arial Narrow" w:hAnsi="Arial Narrow"/>
      <w:b w:val="0"/>
      <w:sz w:val="22"/>
      <w:u w:val="single"/>
      <w:bdr w:val="none" w:sz="0" w:space="0" w:color="auto"/>
      <w:shd w:val="clear" w:color="auto" w:fill="C76361"/>
    </w:rPr>
  </w:style>
  <w:style w:type="character" w:customStyle="1" w:styleId="rightside">
    <w:name w:val="rightside"/>
    <w:rsid w:val="005E4AB6"/>
  </w:style>
  <w:style w:type="character" w:customStyle="1" w:styleId="flourish">
    <w:name w:val="flourish"/>
    <w:rsid w:val="005E4AB6"/>
  </w:style>
  <w:style w:type="character" w:customStyle="1" w:styleId="style150">
    <w:name w:val="style150"/>
    <w:rsid w:val="005E4AB6"/>
  </w:style>
  <w:style w:type="character" w:customStyle="1" w:styleId="head">
    <w:name w:val="head"/>
    <w:rsid w:val="005E4AB6"/>
  </w:style>
  <w:style w:type="character" w:customStyle="1" w:styleId="first-letter">
    <w:name w:val="first-letter"/>
    <w:rsid w:val="005E4AB6"/>
  </w:style>
  <w:style w:type="character" w:customStyle="1" w:styleId="focusparagraph">
    <w:name w:val="focusparagraph"/>
    <w:rsid w:val="005E4AB6"/>
  </w:style>
  <w:style w:type="character" w:customStyle="1" w:styleId="StyleUnderlineCharChar111pt">
    <w:name w:val="Style Underline Char Char1 + 11 pt"/>
    <w:rsid w:val="005E4AB6"/>
    <w:rPr>
      <w:rFonts w:ascii="Times New Roman" w:hAnsi="Times New Roman"/>
      <w:sz w:val="20"/>
      <w:u w:val="single"/>
      <w:lang w:val="en-US" w:eastAsia="en-US" w:bidi="ar-SA"/>
    </w:rPr>
  </w:style>
  <w:style w:type="character" w:customStyle="1" w:styleId="CharChar31">
    <w:name w:val="Char Char31"/>
    <w:rsid w:val="005E4AB6"/>
    <w:rPr>
      <w:rFonts w:cs="Arial"/>
      <w:b/>
      <w:bCs/>
      <w:szCs w:val="32"/>
      <w:lang w:val="en-US" w:eastAsia="en-US" w:bidi="ar-SA"/>
    </w:rPr>
  </w:style>
  <w:style w:type="character" w:customStyle="1" w:styleId="citationgenerated">
    <w:name w:val="citation generated"/>
    <w:rsid w:val="005E4AB6"/>
  </w:style>
  <w:style w:type="character" w:customStyle="1" w:styleId="commentstext0">
    <w:name w:val="comments_text"/>
    <w:uiPriority w:val="99"/>
    <w:rsid w:val="005E4AB6"/>
    <w:rPr>
      <w:rFonts w:cs="Times New Roman"/>
    </w:rPr>
  </w:style>
  <w:style w:type="paragraph" w:customStyle="1" w:styleId="CM25">
    <w:name w:val="CM25"/>
    <w:basedOn w:val="Default"/>
    <w:next w:val="Default"/>
    <w:qFormat/>
    <w:rsid w:val="005E4AB6"/>
    <w:pPr>
      <w:spacing w:after="233" w:line="276" w:lineRule="auto"/>
    </w:pPr>
    <w:rPr>
      <w:rFonts w:ascii="Georgia" w:eastAsia="Calibri" w:hAnsi="Georgia"/>
      <w:color w:val="auto"/>
      <w:sz w:val="22"/>
    </w:rPr>
  </w:style>
  <w:style w:type="character" w:customStyle="1" w:styleId="FontStyle29">
    <w:name w:val="Font Style29"/>
    <w:uiPriority w:val="99"/>
    <w:rsid w:val="005E4AB6"/>
    <w:rPr>
      <w:rFonts w:ascii="Arial" w:hAnsi="Arial" w:cs="Arial"/>
      <w:sz w:val="14"/>
      <w:szCs w:val="14"/>
    </w:rPr>
  </w:style>
  <w:style w:type="character" w:customStyle="1" w:styleId="A8">
    <w:name w:val="A8"/>
    <w:rsid w:val="005E4AB6"/>
    <w:rPr>
      <w:color w:val="000000"/>
      <w:sz w:val="12"/>
      <w:szCs w:val="12"/>
    </w:rPr>
  </w:style>
  <w:style w:type="character" w:customStyle="1" w:styleId="apturelink">
    <w:name w:val="apturelink"/>
    <w:rsid w:val="005E4AB6"/>
  </w:style>
  <w:style w:type="character" w:customStyle="1" w:styleId="apturelinkicon">
    <w:name w:val="apturelinkicon"/>
    <w:rsid w:val="005E4AB6"/>
  </w:style>
  <w:style w:type="character" w:customStyle="1" w:styleId="titletxt">
    <w:name w:val="titletxt"/>
    <w:rsid w:val="005E4AB6"/>
  </w:style>
  <w:style w:type="character" w:customStyle="1" w:styleId="colbcopy">
    <w:name w:val="colbcopy"/>
    <w:rsid w:val="005E4AB6"/>
  </w:style>
  <w:style w:type="character" w:customStyle="1" w:styleId="hcard">
    <w:name w:val="hcard"/>
    <w:rsid w:val="005E4AB6"/>
  </w:style>
  <w:style w:type="table" w:styleId="MediumGrid2">
    <w:name w:val="Medium Grid 2"/>
    <w:basedOn w:val="TableNormal"/>
    <w:uiPriority w:val="68"/>
    <w:rsid w:val="005E4AB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5E4AB6"/>
    <w:rPr>
      <w:rFonts w:ascii="Courier" w:eastAsia="Cambria" w:hAnsi="Courier"/>
      <w:sz w:val="21"/>
      <w:szCs w:val="21"/>
    </w:rPr>
  </w:style>
  <w:style w:type="paragraph" w:customStyle="1" w:styleId="hotroute2">
    <w:name w:val="hotroute"/>
    <w:basedOn w:val="Normal"/>
    <w:qFormat/>
    <w:rsid w:val="005E4AB6"/>
    <w:pPr>
      <w:spacing w:after="0" w:line="240" w:lineRule="auto"/>
      <w:ind w:left="288"/>
    </w:pPr>
  </w:style>
  <w:style w:type="paragraph" w:customStyle="1" w:styleId="DeleteAnalytics">
    <w:name w:val="Delete Analytics"/>
    <w:basedOn w:val="Heading4"/>
    <w:qFormat/>
    <w:rsid w:val="005E4AB6"/>
    <w:pPr>
      <w:spacing w:before="200" w:line="240" w:lineRule="auto"/>
    </w:pPr>
    <w:rPr>
      <w:iCs w:val="0"/>
      <w:color w:val="800000"/>
      <w:sz w:val="22"/>
    </w:rPr>
  </w:style>
  <w:style w:type="paragraph" w:customStyle="1" w:styleId="ReallyFuckingSmall0">
    <w:name w:val="Really Fucking Small"/>
    <w:basedOn w:val="Normal"/>
    <w:link w:val="ReallyFuckingSmallChar0"/>
    <w:rsid w:val="005E4AB6"/>
    <w:pPr>
      <w:spacing w:after="0" w:line="240" w:lineRule="auto"/>
      <w:ind w:left="144"/>
    </w:pPr>
    <w:rPr>
      <w:rFonts w:eastAsia="Times New Roman"/>
      <w:sz w:val="12"/>
    </w:rPr>
  </w:style>
  <w:style w:type="character" w:customStyle="1" w:styleId="ReallyFuckingSmallChar0">
    <w:name w:val="Really Fucking Small Char"/>
    <w:link w:val="ReallyFuckingSmall0"/>
    <w:rsid w:val="005E4AB6"/>
    <w:rPr>
      <w:rFonts w:ascii="Calibri" w:eastAsia="Times New Roman" w:hAnsi="Calibri"/>
      <w:sz w:val="12"/>
    </w:rPr>
  </w:style>
  <w:style w:type="paragraph" w:customStyle="1" w:styleId="Boxempahsis">
    <w:name w:val="Box empahsis"/>
    <w:basedOn w:val="Normal"/>
    <w:link w:val="BoxempahsisChar"/>
    <w:qFormat/>
    <w:rsid w:val="005E4AB6"/>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5E4AB6"/>
    <w:rPr>
      <w:rFonts w:ascii="Franklin Gothic Heavy" w:hAnsi="Franklin Gothic Heavy"/>
      <w:sz w:val="24"/>
      <w:u w:val="single"/>
      <w:bdr w:val="single" w:sz="4" w:space="0" w:color="auto"/>
    </w:rPr>
  </w:style>
  <w:style w:type="character" w:customStyle="1" w:styleId="Qualified">
    <w:name w:val="Qualified"/>
    <w:rsid w:val="005E4AB6"/>
    <w:rPr>
      <w:rFonts w:asciiTheme="majorHAnsi" w:hAnsiTheme="majorHAnsi"/>
      <w:b/>
      <w:bCs/>
      <w:sz w:val="16"/>
    </w:rPr>
  </w:style>
  <w:style w:type="character" w:customStyle="1" w:styleId="Underline-Highlighted-WFU">
    <w:name w:val="Underline-Highlighted-WFU"/>
    <w:basedOn w:val="DefaultParagraphFont"/>
    <w:uiPriority w:val="1"/>
    <w:qFormat/>
    <w:rsid w:val="005E4AB6"/>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5E4AB6"/>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5E4AB6"/>
    <w:rPr>
      <w:rFonts w:ascii="Arial" w:eastAsia="Times New Roman" w:hAnsi="Arial" w:cs="Arial"/>
      <w:b/>
      <w:bCs/>
      <w:kern w:val="32"/>
      <w:sz w:val="28"/>
      <w:szCs w:val="32"/>
    </w:rPr>
  </w:style>
  <w:style w:type="character" w:customStyle="1" w:styleId="columntexthead">
    <w:name w:val="columntexthead"/>
    <w:rsid w:val="005E4AB6"/>
  </w:style>
  <w:style w:type="character" w:customStyle="1" w:styleId="instruction">
    <w:name w:val="instruction"/>
    <w:rsid w:val="005E4AB6"/>
  </w:style>
  <w:style w:type="character" w:customStyle="1" w:styleId="listpipe">
    <w:name w:val="listpipe"/>
    <w:rsid w:val="005E4AB6"/>
  </w:style>
  <w:style w:type="character" w:customStyle="1" w:styleId="imagelink">
    <w:name w:val="imagelink"/>
    <w:rsid w:val="005E4AB6"/>
  </w:style>
  <w:style w:type="character" w:customStyle="1" w:styleId="leadin">
    <w:name w:val="leadin"/>
    <w:rsid w:val="005E4AB6"/>
  </w:style>
  <w:style w:type="character" w:customStyle="1" w:styleId="A4">
    <w:name w:val="A4"/>
    <w:uiPriority w:val="99"/>
    <w:rsid w:val="005E4AB6"/>
    <w:rPr>
      <w:rFonts w:ascii="Baskerville" w:hAnsi="Baskerville" w:cs="Baskerville"/>
      <w:b/>
      <w:bCs/>
      <w:color w:val="000000"/>
      <w:sz w:val="22"/>
      <w:szCs w:val="22"/>
    </w:rPr>
  </w:style>
  <w:style w:type="character" w:customStyle="1" w:styleId="noticiabyline">
    <w:name w:val="noticia_byline"/>
    <w:rsid w:val="005E4AB6"/>
  </w:style>
  <w:style w:type="character" w:customStyle="1" w:styleId="sep">
    <w:name w:val="sep"/>
    <w:rsid w:val="005E4AB6"/>
  </w:style>
  <w:style w:type="character" w:customStyle="1" w:styleId="rightnowyahoo">
    <w:name w:val="right_now_yahoo"/>
    <w:rsid w:val="005E4AB6"/>
  </w:style>
  <w:style w:type="character" w:customStyle="1" w:styleId="submittedmeta">
    <w:name w:val="submitted meta"/>
    <w:rsid w:val="005E4AB6"/>
  </w:style>
  <w:style w:type="character" w:customStyle="1" w:styleId="A10">
    <w:name w:val="A10"/>
    <w:uiPriority w:val="99"/>
    <w:rsid w:val="005E4AB6"/>
    <w:rPr>
      <w:color w:val="000000"/>
      <w:sz w:val="12"/>
      <w:szCs w:val="12"/>
    </w:rPr>
  </w:style>
  <w:style w:type="paragraph" w:customStyle="1" w:styleId="Pa7">
    <w:name w:val="Pa7"/>
    <w:basedOn w:val="Default"/>
    <w:next w:val="Default"/>
    <w:uiPriority w:val="99"/>
    <w:qFormat/>
    <w:rsid w:val="005E4AB6"/>
    <w:pPr>
      <w:spacing w:before="280" w:line="221" w:lineRule="atLeast"/>
    </w:pPr>
    <w:rPr>
      <w:rFonts w:ascii="Baskerville" w:eastAsia="Times New Roman" w:hAnsi="Baskerville"/>
      <w:color w:val="auto"/>
    </w:rPr>
  </w:style>
  <w:style w:type="character" w:customStyle="1" w:styleId="AAAunderline">
    <w:name w:val="AAAunderline"/>
    <w:qFormat/>
    <w:rsid w:val="005E4AB6"/>
    <w:rPr>
      <w:b/>
      <w:u w:val="single"/>
    </w:rPr>
  </w:style>
  <w:style w:type="paragraph" w:customStyle="1" w:styleId="IndexHeader">
    <w:name w:val="Index Header"/>
    <w:basedOn w:val="Normal"/>
    <w:rsid w:val="005E4AB6"/>
    <w:pPr>
      <w:spacing w:after="0" w:line="240" w:lineRule="auto"/>
      <w:ind w:left="-720"/>
      <w:outlineLvl w:val="0"/>
    </w:pPr>
    <w:rPr>
      <w:rFonts w:eastAsia="Times New Roman"/>
      <w:b/>
      <w:bCs/>
      <w:sz w:val="36"/>
      <w:szCs w:val="20"/>
    </w:rPr>
  </w:style>
  <w:style w:type="character" w:customStyle="1" w:styleId="IndexHeaderChar">
    <w:name w:val="Index Header Char"/>
    <w:rsid w:val="005E4AB6"/>
    <w:rPr>
      <w:rFonts w:ascii="Times New Roman" w:eastAsia="Times New Roman" w:hAnsi="Times New Roman"/>
      <w:b/>
      <w:bCs/>
      <w:sz w:val="36"/>
    </w:rPr>
  </w:style>
  <w:style w:type="paragraph" w:customStyle="1" w:styleId="CardRead">
    <w:name w:val="Card_Read"/>
    <w:basedOn w:val="Normal"/>
    <w:rsid w:val="005E4AB6"/>
    <w:pPr>
      <w:spacing w:after="0" w:line="240" w:lineRule="auto"/>
    </w:pPr>
    <w:rPr>
      <w:rFonts w:ascii="Times" w:eastAsia="Times" w:hAnsi="Times"/>
      <w:szCs w:val="20"/>
    </w:rPr>
  </w:style>
  <w:style w:type="paragraph" w:customStyle="1" w:styleId="CardNU">
    <w:name w:val="CardNU"/>
    <w:basedOn w:val="Normal"/>
    <w:rsid w:val="005E4AB6"/>
    <w:pPr>
      <w:spacing w:after="0" w:line="240" w:lineRule="auto"/>
    </w:pPr>
    <w:rPr>
      <w:rFonts w:ascii="Times" w:eastAsia="Times" w:hAnsi="Times"/>
      <w:sz w:val="14"/>
      <w:szCs w:val="20"/>
    </w:rPr>
  </w:style>
  <w:style w:type="paragraph" w:customStyle="1" w:styleId="StyleHeading310pt">
    <w:name w:val="Style Heading 3 + 10 pt"/>
    <w:basedOn w:val="Heading3"/>
    <w:rsid w:val="005E4AB6"/>
    <w:pPr>
      <w:keepLines w:val="0"/>
      <w:pageBreakBefore w:val="0"/>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5E4AB6"/>
    <w:rPr>
      <w:rFonts w:ascii="Times New Roman" w:eastAsia="Times New Roman" w:hAnsi="Times New Roman" w:cs="Arial"/>
      <w:b/>
      <w:bCs/>
      <w:sz w:val="26"/>
      <w:szCs w:val="26"/>
    </w:rPr>
  </w:style>
  <w:style w:type="paragraph" w:customStyle="1" w:styleId="Style30">
    <w:name w:val="Style 3"/>
    <w:basedOn w:val="Normal"/>
    <w:rsid w:val="005E4AB6"/>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5E4AB6"/>
    <w:rPr>
      <w:b/>
      <w:sz w:val="22"/>
      <w:szCs w:val="24"/>
      <w:u w:val="single"/>
      <w:lang w:val="en-US" w:eastAsia="en-US" w:bidi="ar-SA"/>
    </w:rPr>
  </w:style>
  <w:style w:type="paragraph" w:customStyle="1" w:styleId="CardText-NotUnderlined">
    <w:name w:val="Card Text - Not Underlined"/>
    <w:basedOn w:val="Normal"/>
    <w:rsid w:val="005E4AB6"/>
    <w:pPr>
      <w:spacing w:after="60" w:line="240" w:lineRule="auto"/>
    </w:pPr>
    <w:rPr>
      <w:rFonts w:eastAsia="Times New Roman"/>
      <w:sz w:val="18"/>
    </w:rPr>
  </w:style>
  <w:style w:type="paragraph" w:customStyle="1" w:styleId="OmniPage8">
    <w:name w:val="OmniPage #8"/>
    <w:basedOn w:val="Normal"/>
    <w:rsid w:val="005E4AB6"/>
    <w:pPr>
      <w:spacing w:after="0" w:line="240" w:lineRule="auto"/>
    </w:pPr>
    <w:rPr>
      <w:rFonts w:eastAsia="Times New Roman"/>
      <w:color w:val="000000"/>
      <w:sz w:val="20"/>
      <w:szCs w:val="20"/>
    </w:rPr>
  </w:style>
  <w:style w:type="paragraph" w:customStyle="1" w:styleId="OmniPage2">
    <w:name w:val="OmniPage #2"/>
    <w:basedOn w:val="Normal"/>
    <w:rsid w:val="005E4AB6"/>
    <w:pPr>
      <w:spacing w:after="0" w:line="240" w:lineRule="auto"/>
    </w:pPr>
    <w:rPr>
      <w:rFonts w:eastAsia="Times New Roman"/>
      <w:color w:val="000000"/>
      <w:sz w:val="20"/>
      <w:szCs w:val="20"/>
    </w:rPr>
  </w:style>
  <w:style w:type="paragraph" w:customStyle="1" w:styleId="OmniPage6">
    <w:name w:val="OmniPage #6"/>
    <w:basedOn w:val="Normal"/>
    <w:rsid w:val="005E4AB6"/>
    <w:pPr>
      <w:spacing w:after="0" w:line="240" w:lineRule="auto"/>
    </w:pPr>
    <w:rPr>
      <w:rFonts w:eastAsia="Times New Roman"/>
      <w:color w:val="000000"/>
      <w:sz w:val="20"/>
      <w:szCs w:val="20"/>
    </w:rPr>
  </w:style>
  <w:style w:type="paragraph" w:customStyle="1" w:styleId="OmniPage7">
    <w:name w:val="OmniPage #7"/>
    <w:basedOn w:val="Normal"/>
    <w:rsid w:val="005E4AB6"/>
    <w:pPr>
      <w:spacing w:after="0" w:line="240" w:lineRule="auto"/>
    </w:pPr>
    <w:rPr>
      <w:rFonts w:eastAsia="Times New Roman"/>
      <w:color w:val="000000"/>
      <w:sz w:val="20"/>
      <w:szCs w:val="20"/>
    </w:rPr>
  </w:style>
  <w:style w:type="paragraph" w:customStyle="1" w:styleId="OmniPage11">
    <w:name w:val="OmniPage #11"/>
    <w:basedOn w:val="Normal"/>
    <w:rsid w:val="005E4AB6"/>
    <w:pPr>
      <w:spacing w:after="0" w:line="240" w:lineRule="auto"/>
    </w:pPr>
    <w:rPr>
      <w:rFonts w:eastAsia="Times New Roman"/>
      <w:color w:val="000000"/>
      <w:sz w:val="20"/>
      <w:szCs w:val="20"/>
    </w:rPr>
  </w:style>
  <w:style w:type="paragraph" w:customStyle="1" w:styleId="OmniPage12">
    <w:name w:val="OmniPage #12"/>
    <w:basedOn w:val="Normal"/>
    <w:rsid w:val="005E4AB6"/>
    <w:pPr>
      <w:spacing w:after="0" w:line="240" w:lineRule="auto"/>
    </w:pPr>
    <w:rPr>
      <w:rFonts w:eastAsia="Times New Roman"/>
      <w:color w:val="000000"/>
      <w:sz w:val="20"/>
      <w:szCs w:val="20"/>
    </w:rPr>
  </w:style>
  <w:style w:type="paragraph" w:customStyle="1" w:styleId="OmniPage13">
    <w:name w:val="OmniPage #13"/>
    <w:basedOn w:val="Normal"/>
    <w:rsid w:val="005E4AB6"/>
    <w:pPr>
      <w:spacing w:after="0" w:line="240" w:lineRule="auto"/>
    </w:pPr>
    <w:rPr>
      <w:rFonts w:eastAsia="Times New Roman"/>
      <w:color w:val="000000"/>
      <w:sz w:val="20"/>
      <w:szCs w:val="20"/>
    </w:rPr>
  </w:style>
  <w:style w:type="paragraph" w:customStyle="1" w:styleId="OmniPage14">
    <w:name w:val="OmniPage #14"/>
    <w:basedOn w:val="Normal"/>
    <w:rsid w:val="005E4AB6"/>
    <w:pPr>
      <w:spacing w:after="0" w:line="240" w:lineRule="auto"/>
    </w:pPr>
    <w:rPr>
      <w:rFonts w:eastAsia="Times New Roman"/>
      <w:color w:val="000000"/>
      <w:sz w:val="20"/>
      <w:szCs w:val="20"/>
    </w:rPr>
  </w:style>
  <w:style w:type="paragraph" w:customStyle="1" w:styleId="OmniPage15">
    <w:name w:val="OmniPage #15"/>
    <w:basedOn w:val="Normal"/>
    <w:rsid w:val="005E4AB6"/>
    <w:pPr>
      <w:spacing w:after="0" w:line="240" w:lineRule="auto"/>
    </w:pPr>
    <w:rPr>
      <w:rFonts w:eastAsia="Times New Roman"/>
      <w:color w:val="000000"/>
      <w:sz w:val="20"/>
      <w:szCs w:val="20"/>
    </w:rPr>
  </w:style>
  <w:style w:type="paragraph" w:customStyle="1" w:styleId="OmniPage17">
    <w:name w:val="OmniPage #17"/>
    <w:basedOn w:val="Normal"/>
    <w:rsid w:val="005E4AB6"/>
    <w:pPr>
      <w:spacing w:after="0" w:line="240" w:lineRule="auto"/>
    </w:pPr>
    <w:rPr>
      <w:rFonts w:eastAsia="Times New Roman"/>
      <w:color w:val="000000"/>
      <w:sz w:val="20"/>
      <w:szCs w:val="20"/>
    </w:rPr>
  </w:style>
  <w:style w:type="paragraph" w:customStyle="1" w:styleId="OmniPage19">
    <w:name w:val="OmniPage #19"/>
    <w:basedOn w:val="Normal"/>
    <w:rsid w:val="005E4AB6"/>
    <w:pPr>
      <w:spacing w:after="0" w:line="240" w:lineRule="auto"/>
    </w:pPr>
    <w:rPr>
      <w:rFonts w:eastAsia="Times New Roman"/>
      <w:color w:val="000000"/>
      <w:sz w:val="20"/>
      <w:szCs w:val="20"/>
    </w:rPr>
  </w:style>
  <w:style w:type="paragraph" w:customStyle="1" w:styleId="OmniPage20">
    <w:name w:val="OmniPage #20"/>
    <w:basedOn w:val="Normal"/>
    <w:rsid w:val="005E4AB6"/>
    <w:pPr>
      <w:spacing w:after="0" w:line="240" w:lineRule="auto"/>
    </w:pPr>
    <w:rPr>
      <w:rFonts w:eastAsia="Times New Roman"/>
      <w:color w:val="000000"/>
      <w:sz w:val="20"/>
      <w:szCs w:val="20"/>
    </w:rPr>
  </w:style>
  <w:style w:type="paragraph" w:customStyle="1" w:styleId="OmniPage21">
    <w:name w:val="OmniPage #21"/>
    <w:basedOn w:val="Normal"/>
    <w:rsid w:val="005E4AB6"/>
    <w:pPr>
      <w:spacing w:after="0" w:line="240" w:lineRule="auto"/>
    </w:pPr>
    <w:rPr>
      <w:rFonts w:eastAsia="Times New Roman"/>
      <w:color w:val="000000"/>
      <w:sz w:val="20"/>
      <w:szCs w:val="20"/>
    </w:rPr>
  </w:style>
  <w:style w:type="paragraph" w:customStyle="1" w:styleId="OmniPage22">
    <w:name w:val="OmniPage #22"/>
    <w:basedOn w:val="Normal"/>
    <w:rsid w:val="005E4AB6"/>
    <w:pPr>
      <w:spacing w:after="0" w:line="240" w:lineRule="auto"/>
    </w:pPr>
    <w:rPr>
      <w:rFonts w:eastAsia="Times New Roman"/>
      <w:color w:val="000000"/>
      <w:sz w:val="20"/>
      <w:szCs w:val="20"/>
    </w:rPr>
  </w:style>
  <w:style w:type="paragraph" w:customStyle="1" w:styleId="OmniPage25">
    <w:name w:val="OmniPage #25"/>
    <w:basedOn w:val="Normal"/>
    <w:rsid w:val="005E4AB6"/>
    <w:pPr>
      <w:spacing w:after="0" w:line="240" w:lineRule="auto"/>
    </w:pPr>
    <w:rPr>
      <w:rFonts w:eastAsia="Times New Roman"/>
      <w:color w:val="000000"/>
      <w:sz w:val="20"/>
      <w:szCs w:val="20"/>
    </w:rPr>
  </w:style>
  <w:style w:type="paragraph" w:customStyle="1" w:styleId="OmniPage18">
    <w:name w:val="OmniPage #18"/>
    <w:basedOn w:val="Normal"/>
    <w:rsid w:val="005E4AB6"/>
    <w:pPr>
      <w:spacing w:after="0" w:line="240" w:lineRule="auto"/>
    </w:pPr>
    <w:rPr>
      <w:rFonts w:eastAsia="Times New Roman"/>
      <w:color w:val="000000"/>
      <w:sz w:val="20"/>
      <w:szCs w:val="20"/>
    </w:rPr>
  </w:style>
  <w:style w:type="paragraph" w:customStyle="1" w:styleId="OmniPage26">
    <w:name w:val="OmniPage #26"/>
    <w:basedOn w:val="Normal"/>
    <w:rsid w:val="005E4AB6"/>
    <w:pPr>
      <w:spacing w:after="0" w:line="240" w:lineRule="auto"/>
    </w:pPr>
    <w:rPr>
      <w:rFonts w:eastAsia="Times New Roman"/>
      <w:color w:val="000000"/>
      <w:sz w:val="20"/>
      <w:szCs w:val="20"/>
    </w:rPr>
  </w:style>
  <w:style w:type="character" w:customStyle="1" w:styleId="iagsheaderlarge">
    <w:name w:val="iags_header_large"/>
    <w:rsid w:val="005E4AB6"/>
  </w:style>
  <w:style w:type="paragraph" w:customStyle="1" w:styleId="OmniPage9">
    <w:name w:val="OmniPage #9"/>
    <w:basedOn w:val="Normal"/>
    <w:rsid w:val="005E4AB6"/>
    <w:pPr>
      <w:spacing w:after="0" w:line="240" w:lineRule="auto"/>
    </w:pPr>
    <w:rPr>
      <w:rFonts w:eastAsia="Times New Roman"/>
      <w:color w:val="000000"/>
      <w:sz w:val="20"/>
      <w:szCs w:val="20"/>
    </w:rPr>
  </w:style>
  <w:style w:type="paragraph" w:customStyle="1" w:styleId="OmniPage5">
    <w:name w:val="OmniPage #5"/>
    <w:basedOn w:val="Normal"/>
    <w:rsid w:val="005E4AB6"/>
    <w:pPr>
      <w:spacing w:after="0" w:line="240" w:lineRule="auto"/>
    </w:pPr>
    <w:rPr>
      <w:rFonts w:eastAsia="Times New Roman"/>
      <w:color w:val="000000"/>
      <w:sz w:val="20"/>
      <w:szCs w:val="20"/>
    </w:rPr>
  </w:style>
  <w:style w:type="character" w:customStyle="1" w:styleId="style12char0">
    <w:name w:val="style12char"/>
    <w:rsid w:val="005E4AB6"/>
  </w:style>
  <w:style w:type="character" w:customStyle="1" w:styleId="charchar2">
    <w:name w:val="charchar2"/>
    <w:rsid w:val="005E4AB6"/>
  </w:style>
  <w:style w:type="character" w:customStyle="1" w:styleId="style11char0">
    <w:name w:val="style11char"/>
    <w:rsid w:val="005E4AB6"/>
  </w:style>
  <w:style w:type="paragraph" w:customStyle="1" w:styleId="CitesandCardText">
    <w:name w:val="Cites and Card Text"/>
    <w:basedOn w:val="Normal"/>
    <w:rsid w:val="005E4AB6"/>
    <w:pPr>
      <w:spacing w:after="0" w:line="240" w:lineRule="auto"/>
    </w:pPr>
    <w:rPr>
      <w:rFonts w:eastAsia="Times New Roman"/>
      <w:sz w:val="20"/>
    </w:rPr>
  </w:style>
  <w:style w:type="paragraph" w:styleId="List2">
    <w:name w:val="List 2"/>
    <w:basedOn w:val="Default"/>
    <w:next w:val="Default"/>
    <w:rsid w:val="005E4AB6"/>
    <w:rPr>
      <w:rFonts w:eastAsia="Times New Roman"/>
      <w:color w:val="auto"/>
    </w:rPr>
  </w:style>
  <w:style w:type="paragraph" w:customStyle="1" w:styleId="Style16">
    <w:name w:val="Style 16"/>
    <w:basedOn w:val="Normal"/>
    <w:rsid w:val="005E4AB6"/>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5E4AB6"/>
    <w:pPr>
      <w:spacing w:after="0" w:line="240" w:lineRule="auto"/>
    </w:pPr>
    <w:rPr>
      <w:rFonts w:eastAsia="Times New Roman"/>
    </w:rPr>
  </w:style>
  <w:style w:type="character" w:customStyle="1" w:styleId="smalltextChar0">
    <w:name w:val="smalltext Char"/>
    <w:link w:val="smalltext2"/>
    <w:rsid w:val="005E4AB6"/>
    <w:rPr>
      <w:rFonts w:ascii="Calibri" w:eastAsia="Times New Roman" w:hAnsi="Calibri"/>
    </w:rPr>
  </w:style>
  <w:style w:type="paragraph" w:customStyle="1" w:styleId="StyleJustifiedFirstline1cmAfter6ptLinespacing1">
    <w:name w:val="Style Justified First line:  1 cm After:  6 pt Line spacing:  1...."/>
    <w:basedOn w:val="Default"/>
    <w:next w:val="Default"/>
    <w:rsid w:val="005E4AB6"/>
    <w:pPr>
      <w:spacing w:after="120"/>
    </w:pPr>
    <w:rPr>
      <w:rFonts w:eastAsia="Times New Roman"/>
      <w:color w:val="auto"/>
    </w:rPr>
  </w:style>
  <w:style w:type="paragraph" w:customStyle="1" w:styleId="headingChar">
    <w:name w:val="heading Char"/>
    <w:basedOn w:val="Normal"/>
    <w:rsid w:val="005E4AB6"/>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5E4AB6"/>
    <w:rPr>
      <w:b/>
      <w:sz w:val="22"/>
      <w:szCs w:val="24"/>
      <w:u w:val="single"/>
      <w:lang w:val="en-US" w:eastAsia="en-US" w:bidi="ar-SA"/>
    </w:rPr>
  </w:style>
  <w:style w:type="paragraph" w:customStyle="1" w:styleId="Bullets-squares">
    <w:name w:val="Bullets - squares"/>
    <w:basedOn w:val="Normal"/>
    <w:next w:val="Normal"/>
    <w:rsid w:val="005E4AB6"/>
    <w:pPr>
      <w:numPr>
        <w:numId w:val="18"/>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5E4AB6"/>
    <w:pPr>
      <w:spacing w:after="0" w:line="240" w:lineRule="auto"/>
      <w:ind w:left="288"/>
    </w:pPr>
    <w:rPr>
      <w:rFonts w:asciiTheme="minorHAnsi" w:hAnsiTheme="minorHAnsi"/>
      <w:u w:val="single"/>
    </w:rPr>
  </w:style>
  <w:style w:type="paragraph" w:customStyle="1" w:styleId="Size8">
    <w:name w:val="Size 8"/>
    <w:link w:val="Size8Char"/>
    <w:rsid w:val="005E4AB6"/>
    <w:pPr>
      <w:spacing w:after="0" w:line="240" w:lineRule="auto"/>
    </w:pPr>
    <w:rPr>
      <w:rFonts w:ascii="Times New Roman" w:eastAsia="Times New Roman" w:hAnsi="Times New Roman" w:cs="Times New Roman"/>
      <w:sz w:val="16"/>
    </w:rPr>
  </w:style>
  <w:style w:type="character" w:customStyle="1" w:styleId="Size8Char">
    <w:name w:val="Size 8 Char"/>
    <w:link w:val="Size8"/>
    <w:rsid w:val="005E4AB6"/>
    <w:rPr>
      <w:rFonts w:ascii="Times New Roman" w:eastAsia="Times New Roman" w:hAnsi="Times New Roman" w:cs="Times New Roman"/>
      <w:sz w:val="16"/>
    </w:rPr>
  </w:style>
  <w:style w:type="paragraph" w:customStyle="1" w:styleId="RegularCite">
    <w:name w:val="Regular Cite"/>
    <w:qFormat/>
    <w:rsid w:val="005E4AB6"/>
    <w:pPr>
      <w:spacing w:after="0" w:line="240" w:lineRule="auto"/>
    </w:pPr>
    <w:rPr>
      <w:rFonts w:ascii="Times New Roman" w:eastAsia="Times New Roman" w:hAnsi="Times New Roman" w:cs="Times New Roman"/>
      <w:sz w:val="20"/>
    </w:rPr>
  </w:style>
  <w:style w:type="character" w:customStyle="1" w:styleId="eudoraheader">
    <w:name w:val="eudoraheader"/>
    <w:rsid w:val="005E4AB6"/>
  </w:style>
  <w:style w:type="character" w:customStyle="1" w:styleId="emailstyle26">
    <w:name w:val="emailstyle26"/>
    <w:rsid w:val="005E4AB6"/>
  </w:style>
  <w:style w:type="paragraph" w:customStyle="1" w:styleId="context">
    <w:name w:val="context"/>
    <w:basedOn w:val="Normal"/>
    <w:rsid w:val="005E4AB6"/>
    <w:pPr>
      <w:spacing w:before="100" w:beforeAutospacing="1" w:after="100" w:afterAutospacing="1" w:line="240" w:lineRule="auto"/>
    </w:pPr>
    <w:rPr>
      <w:rFonts w:eastAsia="Times New Roman"/>
      <w:sz w:val="24"/>
    </w:rPr>
  </w:style>
  <w:style w:type="character" w:customStyle="1" w:styleId="newstitle1">
    <w:name w:val="newstitle1"/>
    <w:rsid w:val="005E4AB6"/>
  </w:style>
  <w:style w:type="character" w:customStyle="1" w:styleId="dateline">
    <w:name w:val="dateline"/>
    <w:rsid w:val="005E4AB6"/>
  </w:style>
  <w:style w:type="character" w:customStyle="1" w:styleId="sendtofriend">
    <w:name w:val="sendtofriend"/>
    <w:rsid w:val="005E4AB6"/>
  </w:style>
  <w:style w:type="character" w:customStyle="1" w:styleId="pagetype">
    <w:name w:val="pagetype"/>
    <w:rsid w:val="005E4AB6"/>
  </w:style>
  <w:style w:type="character" w:customStyle="1" w:styleId="byl">
    <w:name w:val="byl"/>
    <w:rsid w:val="005E4AB6"/>
  </w:style>
  <w:style w:type="character" w:customStyle="1" w:styleId="byd">
    <w:name w:val="byd"/>
    <w:rsid w:val="005E4AB6"/>
  </w:style>
  <w:style w:type="paragraph" w:customStyle="1" w:styleId="Size6">
    <w:name w:val="Size 6"/>
    <w:link w:val="Size6Char"/>
    <w:qFormat/>
    <w:rsid w:val="005E4AB6"/>
    <w:pPr>
      <w:spacing w:after="0" w:line="240" w:lineRule="auto"/>
    </w:pPr>
    <w:rPr>
      <w:rFonts w:ascii="Times New Roman" w:eastAsia="Times New Roman" w:hAnsi="Times New Roman" w:cs="Times New Roman"/>
      <w:sz w:val="16"/>
    </w:rPr>
  </w:style>
  <w:style w:type="character" w:customStyle="1" w:styleId="Size6Char">
    <w:name w:val="Size 6 Char"/>
    <w:link w:val="Size6"/>
    <w:rsid w:val="005E4AB6"/>
    <w:rPr>
      <w:rFonts w:ascii="Times New Roman" w:eastAsia="Times New Roman" w:hAnsi="Times New Roman" w:cs="Times New Roman"/>
      <w:sz w:val="16"/>
    </w:rPr>
  </w:style>
  <w:style w:type="character" w:customStyle="1" w:styleId="underliningchar0">
    <w:name w:val="underliningchar"/>
    <w:rsid w:val="005E4AB6"/>
  </w:style>
  <w:style w:type="paragraph" w:customStyle="1" w:styleId="TxBrp11">
    <w:name w:val="TxBr_p11"/>
    <w:basedOn w:val="Normal"/>
    <w:rsid w:val="005E4AB6"/>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5E4AB6"/>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5E4AB6"/>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5E4AB6"/>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5E4AB6"/>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5E4AB6"/>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5E4AB6"/>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5E4AB6"/>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5E4AB6"/>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5E4AB6"/>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5E4AB6"/>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5E4AB6"/>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5E4AB6"/>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5E4AB6"/>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5E4AB6"/>
    <w:rPr>
      <w:vanish w:val="0"/>
      <w:webHidden w:val="0"/>
      <w:color w:val="999999"/>
      <w:sz w:val="12"/>
      <w:szCs w:val="12"/>
      <w:specVanish/>
    </w:rPr>
  </w:style>
  <w:style w:type="paragraph" w:customStyle="1" w:styleId="CardsFont8pt">
    <w:name w:val="Cards + Font: 8 pt"/>
    <w:basedOn w:val="Normal"/>
    <w:rsid w:val="005E4AB6"/>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5E4AB6"/>
    <w:rPr>
      <w:sz w:val="16"/>
    </w:rPr>
  </w:style>
  <w:style w:type="character" w:customStyle="1" w:styleId="TagLineCharChar">
    <w:name w:val="Tag Line Char Char"/>
    <w:rsid w:val="005E4AB6"/>
    <w:rPr>
      <w:rFonts w:cs="Arial"/>
      <w:b/>
      <w:bCs/>
      <w:iCs/>
      <w:sz w:val="24"/>
      <w:szCs w:val="28"/>
      <w:lang w:val="en-US" w:eastAsia="en-US" w:bidi="ar-SA"/>
    </w:rPr>
  </w:style>
  <w:style w:type="paragraph" w:customStyle="1" w:styleId="published">
    <w:name w:val="published"/>
    <w:basedOn w:val="Normal"/>
    <w:rsid w:val="005E4AB6"/>
    <w:pPr>
      <w:spacing w:before="100" w:beforeAutospacing="1" w:after="100" w:afterAutospacing="1" w:line="240" w:lineRule="auto"/>
    </w:pPr>
    <w:rPr>
      <w:rFonts w:eastAsia="Times New Roman"/>
      <w:sz w:val="24"/>
    </w:rPr>
  </w:style>
  <w:style w:type="paragraph" w:customStyle="1" w:styleId="updated">
    <w:name w:val="updated"/>
    <w:basedOn w:val="Normal"/>
    <w:rsid w:val="005E4AB6"/>
    <w:pPr>
      <w:spacing w:before="100" w:beforeAutospacing="1" w:after="100" w:afterAutospacing="1" w:line="240" w:lineRule="auto"/>
    </w:pPr>
    <w:rPr>
      <w:rFonts w:eastAsia="Times New Roman"/>
      <w:sz w:val="24"/>
    </w:rPr>
  </w:style>
  <w:style w:type="character" w:customStyle="1" w:styleId="articlecommentcount">
    <w:name w:val="article_comment_count"/>
    <w:rsid w:val="005E4AB6"/>
  </w:style>
  <w:style w:type="character" w:customStyle="1" w:styleId="articlerecommendcount">
    <w:name w:val="article_recommend_count"/>
    <w:rsid w:val="005E4AB6"/>
  </w:style>
  <w:style w:type="character" w:customStyle="1" w:styleId="normaltext1">
    <w:name w:val="normal_text"/>
    <w:rsid w:val="005E4AB6"/>
  </w:style>
  <w:style w:type="paragraph" w:customStyle="1" w:styleId="storytimestamp">
    <w:name w:val="storytimestamp"/>
    <w:basedOn w:val="Normal"/>
    <w:rsid w:val="005E4AB6"/>
    <w:pPr>
      <w:spacing w:before="100" w:beforeAutospacing="1" w:after="100" w:afterAutospacing="1" w:line="240" w:lineRule="auto"/>
    </w:pPr>
    <w:rPr>
      <w:rFonts w:eastAsia="Times New Roman"/>
      <w:sz w:val="24"/>
    </w:rPr>
  </w:style>
  <w:style w:type="character" w:customStyle="1" w:styleId="story-byline">
    <w:name w:val="story-byline"/>
    <w:rsid w:val="005E4AB6"/>
  </w:style>
  <w:style w:type="character" w:customStyle="1" w:styleId="story-titleline">
    <w:name w:val="story-titleline"/>
    <w:rsid w:val="005E4AB6"/>
  </w:style>
  <w:style w:type="paragraph" w:styleId="ListBullet2">
    <w:name w:val="List Bullet 2"/>
    <w:basedOn w:val="Normal"/>
    <w:rsid w:val="005E4AB6"/>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5E4AB6"/>
    <w:pPr>
      <w:spacing w:after="0" w:line="240" w:lineRule="auto"/>
    </w:pPr>
    <w:rPr>
      <w:rFonts w:eastAsia="Times New Roman"/>
      <w:color w:val="000000"/>
      <w:sz w:val="10"/>
    </w:rPr>
  </w:style>
  <w:style w:type="character" w:customStyle="1" w:styleId="UnderlineCardChar1">
    <w:name w:val="Underline Card Char"/>
    <w:rsid w:val="005E4AB6"/>
    <w:rPr>
      <w:sz w:val="22"/>
      <w:szCs w:val="24"/>
      <w:u w:val="single"/>
      <w:lang w:val="en-US" w:eastAsia="en-US" w:bidi="ar-SA"/>
    </w:rPr>
  </w:style>
  <w:style w:type="character" w:customStyle="1" w:styleId="SourcesCharChar1">
    <w:name w:val="Sources Char Char1"/>
    <w:rsid w:val="005E4AB6"/>
    <w:rPr>
      <w:rFonts w:cs="Arial"/>
      <w:b/>
      <w:bCs/>
      <w:iCs/>
      <w:sz w:val="24"/>
      <w:szCs w:val="28"/>
      <w:lang w:val="en-US" w:eastAsia="en-US" w:bidi="ar-SA"/>
    </w:rPr>
  </w:style>
  <w:style w:type="character" w:customStyle="1" w:styleId="UnderlinesCharChar">
    <w:name w:val="Underlines Char Char"/>
    <w:rsid w:val="005E4AB6"/>
    <w:rPr>
      <w:rFonts w:cs="Arial"/>
      <w:b/>
      <w:bCs/>
      <w:sz w:val="22"/>
      <w:szCs w:val="26"/>
      <w:u w:val="single"/>
      <w:lang w:val="en-US" w:eastAsia="en-US" w:bidi="ar-SA"/>
    </w:rPr>
  </w:style>
  <w:style w:type="paragraph" w:customStyle="1" w:styleId="OmniPage3">
    <w:name w:val="OmniPage #3"/>
    <w:basedOn w:val="Normal"/>
    <w:rsid w:val="005E4AB6"/>
    <w:pPr>
      <w:spacing w:after="0" w:line="240" w:lineRule="auto"/>
    </w:pPr>
    <w:rPr>
      <w:rFonts w:eastAsia="Times New Roman"/>
      <w:color w:val="000000"/>
      <w:sz w:val="20"/>
      <w:szCs w:val="20"/>
    </w:rPr>
  </w:style>
  <w:style w:type="paragraph" w:customStyle="1" w:styleId="OmniPage16">
    <w:name w:val="OmniPage #16"/>
    <w:basedOn w:val="Normal"/>
    <w:rsid w:val="005E4AB6"/>
    <w:pPr>
      <w:spacing w:after="0" w:line="240" w:lineRule="auto"/>
    </w:pPr>
    <w:rPr>
      <w:rFonts w:eastAsia="Times New Roman"/>
      <w:color w:val="000000"/>
      <w:sz w:val="20"/>
      <w:szCs w:val="20"/>
    </w:rPr>
  </w:style>
  <w:style w:type="paragraph" w:customStyle="1" w:styleId="OmniPage23">
    <w:name w:val="OmniPage #23"/>
    <w:basedOn w:val="Normal"/>
    <w:rsid w:val="005E4AB6"/>
    <w:pPr>
      <w:spacing w:after="0" w:line="240" w:lineRule="auto"/>
    </w:pPr>
    <w:rPr>
      <w:rFonts w:eastAsia="Times New Roman"/>
      <w:color w:val="000000"/>
      <w:sz w:val="20"/>
      <w:szCs w:val="20"/>
    </w:rPr>
  </w:style>
  <w:style w:type="paragraph" w:customStyle="1" w:styleId="OmniPage24">
    <w:name w:val="OmniPage #24"/>
    <w:basedOn w:val="Normal"/>
    <w:rsid w:val="005E4AB6"/>
    <w:pPr>
      <w:spacing w:after="0" w:line="240" w:lineRule="auto"/>
    </w:pPr>
    <w:rPr>
      <w:rFonts w:eastAsia="Times New Roman"/>
      <w:color w:val="000000"/>
      <w:sz w:val="20"/>
      <w:szCs w:val="20"/>
    </w:rPr>
  </w:style>
  <w:style w:type="paragraph" w:customStyle="1" w:styleId="OmniPage27">
    <w:name w:val="OmniPage #27"/>
    <w:basedOn w:val="Normal"/>
    <w:rsid w:val="005E4AB6"/>
    <w:pPr>
      <w:spacing w:after="0" w:line="240" w:lineRule="auto"/>
    </w:pPr>
    <w:rPr>
      <w:rFonts w:eastAsia="Times New Roman"/>
      <w:color w:val="000000"/>
      <w:sz w:val="20"/>
      <w:szCs w:val="20"/>
    </w:rPr>
  </w:style>
  <w:style w:type="paragraph" w:customStyle="1" w:styleId="OmniPage28">
    <w:name w:val="OmniPage #28"/>
    <w:basedOn w:val="Normal"/>
    <w:rsid w:val="005E4AB6"/>
    <w:pPr>
      <w:spacing w:after="0" w:line="240" w:lineRule="auto"/>
    </w:pPr>
    <w:rPr>
      <w:rFonts w:eastAsia="Times New Roman"/>
      <w:color w:val="000000"/>
      <w:sz w:val="20"/>
      <w:szCs w:val="20"/>
    </w:rPr>
  </w:style>
  <w:style w:type="paragraph" w:customStyle="1" w:styleId="OmniPage29">
    <w:name w:val="OmniPage #29"/>
    <w:basedOn w:val="Normal"/>
    <w:rsid w:val="005E4AB6"/>
    <w:pPr>
      <w:spacing w:after="0" w:line="240" w:lineRule="auto"/>
    </w:pPr>
    <w:rPr>
      <w:rFonts w:eastAsia="Times New Roman"/>
      <w:color w:val="000000"/>
      <w:sz w:val="20"/>
      <w:szCs w:val="20"/>
    </w:rPr>
  </w:style>
  <w:style w:type="paragraph" w:customStyle="1" w:styleId="OmniPage30">
    <w:name w:val="OmniPage #30"/>
    <w:basedOn w:val="Normal"/>
    <w:rsid w:val="005E4AB6"/>
    <w:pPr>
      <w:spacing w:after="0" w:line="240" w:lineRule="auto"/>
    </w:pPr>
    <w:rPr>
      <w:rFonts w:eastAsia="Times New Roman"/>
      <w:color w:val="000000"/>
      <w:sz w:val="20"/>
      <w:szCs w:val="20"/>
    </w:rPr>
  </w:style>
  <w:style w:type="paragraph" w:customStyle="1" w:styleId="OmniPage31">
    <w:name w:val="OmniPage #31"/>
    <w:basedOn w:val="Normal"/>
    <w:rsid w:val="005E4AB6"/>
    <w:pPr>
      <w:spacing w:after="0" w:line="240" w:lineRule="auto"/>
    </w:pPr>
    <w:rPr>
      <w:rFonts w:eastAsia="Times New Roman"/>
      <w:color w:val="000000"/>
      <w:sz w:val="20"/>
      <w:szCs w:val="20"/>
    </w:rPr>
  </w:style>
  <w:style w:type="paragraph" w:customStyle="1" w:styleId="OmniPage32">
    <w:name w:val="OmniPage #32"/>
    <w:basedOn w:val="Normal"/>
    <w:rsid w:val="005E4AB6"/>
    <w:pPr>
      <w:spacing w:after="0" w:line="240" w:lineRule="auto"/>
    </w:pPr>
    <w:rPr>
      <w:rFonts w:eastAsia="Times New Roman"/>
      <w:color w:val="000000"/>
      <w:sz w:val="20"/>
      <w:szCs w:val="20"/>
    </w:rPr>
  </w:style>
  <w:style w:type="paragraph" w:customStyle="1" w:styleId="OmniPage33">
    <w:name w:val="OmniPage #33"/>
    <w:basedOn w:val="Normal"/>
    <w:rsid w:val="005E4AB6"/>
    <w:pPr>
      <w:spacing w:after="0" w:line="240" w:lineRule="auto"/>
    </w:pPr>
    <w:rPr>
      <w:rFonts w:eastAsia="Times New Roman"/>
      <w:color w:val="000000"/>
      <w:sz w:val="20"/>
      <w:szCs w:val="20"/>
    </w:rPr>
  </w:style>
  <w:style w:type="paragraph" w:customStyle="1" w:styleId="OmniPage34">
    <w:name w:val="OmniPage #34"/>
    <w:basedOn w:val="Normal"/>
    <w:rsid w:val="005E4AB6"/>
    <w:pPr>
      <w:spacing w:after="0" w:line="240" w:lineRule="auto"/>
    </w:pPr>
    <w:rPr>
      <w:rFonts w:eastAsia="Times New Roman"/>
      <w:color w:val="000000"/>
      <w:sz w:val="20"/>
      <w:szCs w:val="20"/>
    </w:rPr>
  </w:style>
  <w:style w:type="paragraph" w:customStyle="1" w:styleId="OmniPage35">
    <w:name w:val="OmniPage #35"/>
    <w:basedOn w:val="Normal"/>
    <w:rsid w:val="005E4AB6"/>
    <w:pPr>
      <w:spacing w:after="0" w:line="240" w:lineRule="auto"/>
    </w:pPr>
    <w:rPr>
      <w:rFonts w:eastAsia="Times New Roman"/>
      <w:color w:val="000000"/>
      <w:sz w:val="20"/>
      <w:szCs w:val="20"/>
    </w:rPr>
  </w:style>
  <w:style w:type="paragraph" w:customStyle="1" w:styleId="OmniPage36">
    <w:name w:val="OmniPage #36"/>
    <w:basedOn w:val="Normal"/>
    <w:rsid w:val="005E4AB6"/>
    <w:pPr>
      <w:spacing w:after="0" w:line="240" w:lineRule="auto"/>
    </w:pPr>
    <w:rPr>
      <w:rFonts w:eastAsia="Times New Roman"/>
      <w:color w:val="000000"/>
      <w:sz w:val="20"/>
      <w:szCs w:val="20"/>
    </w:rPr>
  </w:style>
  <w:style w:type="paragraph" w:customStyle="1" w:styleId="OmniPage37">
    <w:name w:val="OmniPage #37"/>
    <w:basedOn w:val="Normal"/>
    <w:rsid w:val="005E4AB6"/>
    <w:pPr>
      <w:spacing w:after="0" w:line="240" w:lineRule="auto"/>
    </w:pPr>
    <w:rPr>
      <w:rFonts w:eastAsia="Times New Roman"/>
      <w:color w:val="000000"/>
      <w:sz w:val="20"/>
      <w:szCs w:val="20"/>
    </w:rPr>
  </w:style>
  <w:style w:type="paragraph" w:customStyle="1" w:styleId="OmniPage38">
    <w:name w:val="OmniPage #38"/>
    <w:basedOn w:val="Normal"/>
    <w:rsid w:val="005E4AB6"/>
    <w:pPr>
      <w:spacing w:after="0" w:line="240" w:lineRule="auto"/>
    </w:pPr>
    <w:rPr>
      <w:rFonts w:eastAsia="Times New Roman"/>
      <w:color w:val="000000"/>
      <w:sz w:val="20"/>
      <w:szCs w:val="20"/>
    </w:rPr>
  </w:style>
  <w:style w:type="paragraph" w:customStyle="1" w:styleId="OmniPage39">
    <w:name w:val="OmniPage #39"/>
    <w:basedOn w:val="Normal"/>
    <w:rsid w:val="005E4AB6"/>
    <w:pPr>
      <w:spacing w:after="0" w:line="240" w:lineRule="auto"/>
    </w:pPr>
    <w:rPr>
      <w:rFonts w:eastAsia="Times New Roman"/>
      <w:color w:val="000000"/>
      <w:sz w:val="20"/>
      <w:szCs w:val="20"/>
    </w:rPr>
  </w:style>
  <w:style w:type="paragraph" w:customStyle="1" w:styleId="OmniPage40">
    <w:name w:val="OmniPage #40"/>
    <w:basedOn w:val="Normal"/>
    <w:rsid w:val="005E4AB6"/>
    <w:pPr>
      <w:spacing w:after="0" w:line="240" w:lineRule="auto"/>
    </w:pPr>
    <w:rPr>
      <w:rFonts w:eastAsia="Times New Roman"/>
      <w:color w:val="000000"/>
      <w:sz w:val="20"/>
      <w:szCs w:val="20"/>
    </w:rPr>
  </w:style>
  <w:style w:type="paragraph" w:customStyle="1" w:styleId="OmniPage41">
    <w:name w:val="OmniPage #41"/>
    <w:basedOn w:val="Normal"/>
    <w:rsid w:val="005E4AB6"/>
    <w:pPr>
      <w:spacing w:after="0" w:line="240" w:lineRule="auto"/>
    </w:pPr>
    <w:rPr>
      <w:rFonts w:eastAsia="Times New Roman"/>
      <w:color w:val="000000"/>
      <w:sz w:val="20"/>
      <w:szCs w:val="20"/>
    </w:rPr>
  </w:style>
  <w:style w:type="paragraph" w:customStyle="1" w:styleId="OmniPage42">
    <w:name w:val="OmniPage #42"/>
    <w:basedOn w:val="Normal"/>
    <w:rsid w:val="005E4AB6"/>
    <w:pPr>
      <w:spacing w:after="0" w:line="240" w:lineRule="auto"/>
    </w:pPr>
    <w:rPr>
      <w:rFonts w:eastAsia="Times New Roman"/>
      <w:color w:val="000000"/>
      <w:sz w:val="20"/>
      <w:szCs w:val="20"/>
    </w:rPr>
  </w:style>
  <w:style w:type="paragraph" w:customStyle="1" w:styleId="OmniPage43">
    <w:name w:val="OmniPage #43"/>
    <w:basedOn w:val="Normal"/>
    <w:rsid w:val="005E4AB6"/>
    <w:pPr>
      <w:spacing w:after="0" w:line="240" w:lineRule="auto"/>
    </w:pPr>
    <w:rPr>
      <w:rFonts w:eastAsia="Times New Roman"/>
      <w:color w:val="000000"/>
      <w:sz w:val="20"/>
      <w:szCs w:val="20"/>
    </w:rPr>
  </w:style>
  <w:style w:type="paragraph" w:customStyle="1" w:styleId="OmniPage44">
    <w:name w:val="OmniPage #44"/>
    <w:basedOn w:val="Normal"/>
    <w:rsid w:val="005E4AB6"/>
    <w:pPr>
      <w:spacing w:after="0" w:line="240" w:lineRule="auto"/>
    </w:pPr>
    <w:rPr>
      <w:rFonts w:eastAsia="Times New Roman"/>
      <w:color w:val="000000"/>
      <w:sz w:val="20"/>
      <w:szCs w:val="20"/>
    </w:rPr>
  </w:style>
  <w:style w:type="paragraph" w:customStyle="1" w:styleId="OmniPage45">
    <w:name w:val="OmniPage #45"/>
    <w:basedOn w:val="Normal"/>
    <w:rsid w:val="005E4AB6"/>
    <w:pPr>
      <w:spacing w:after="0" w:line="240" w:lineRule="auto"/>
    </w:pPr>
    <w:rPr>
      <w:rFonts w:eastAsia="Times New Roman"/>
      <w:color w:val="000000"/>
      <w:sz w:val="20"/>
      <w:szCs w:val="20"/>
    </w:rPr>
  </w:style>
  <w:style w:type="paragraph" w:customStyle="1" w:styleId="OmniPage46">
    <w:name w:val="OmniPage #46"/>
    <w:basedOn w:val="Normal"/>
    <w:rsid w:val="005E4AB6"/>
    <w:pPr>
      <w:spacing w:after="0" w:line="240" w:lineRule="auto"/>
    </w:pPr>
    <w:rPr>
      <w:rFonts w:eastAsia="Times New Roman"/>
      <w:color w:val="000000"/>
      <w:sz w:val="20"/>
      <w:szCs w:val="20"/>
    </w:rPr>
  </w:style>
  <w:style w:type="paragraph" w:customStyle="1" w:styleId="OmniPage47">
    <w:name w:val="OmniPage #47"/>
    <w:basedOn w:val="Normal"/>
    <w:rsid w:val="005E4AB6"/>
    <w:pPr>
      <w:spacing w:after="0" w:line="240" w:lineRule="auto"/>
    </w:pPr>
    <w:rPr>
      <w:rFonts w:eastAsia="Times New Roman"/>
      <w:color w:val="000000"/>
      <w:sz w:val="20"/>
      <w:szCs w:val="20"/>
    </w:rPr>
  </w:style>
  <w:style w:type="paragraph" w:customStyle="1" w:styleId="OmniPage48">
    <w:name w:val="OmniPage #48"/>
    <w:basedOn w:val="Normal"/>
    <w:rsid w:val="005E4AB6"/>
    <w:pPr>
      <w:spacing w:after="0" w:line="240" w:lineRule="auto"/>
    </w:pPr>
    <w:rPr>
      <w:rFonts w:eastAsia="Times New Roman"/>
      <w:color w:val="000000"/>
      <w:sz w:val="20"/>
      <w:szCs w:val="20"/>
    </w:rPr>
  </w:style>
  <w:style w:type="paragraph" w:customStyle="1" w:styleId="OmniPage49">
    <w:name w:val="OmniPage #49"/>
    <w:basedOn w:val="Normal"/>
    <w:rsid w:val="005E4AB6"/>
    <w:pPr>
      <w:spacing w:after="0" w:line="240" w:lineRule="auto"/>
    </w:pPr>
    <w:rPr>
      <w:rFonts w:eastAsia="Times New Roman"/>
      <w:color w:val="000000"/>
      <w:sz w:val="20"/>
      <w:szCs w:val="20"/>
    </w:rPr>
  </w:style>
  <w:style w:type="paragraph" w:customStyle="1" w:styleId="OmniPage50">
    <w:name w:val="OmniPage #50"/>
    <w:basedOn w:val="Normal"/>
    <w:rsid w:val="005E4AB6"/>
    <w:pPr>
      <w:spacing w:after="0" w:line="240" w:lineRule="auto"/>
    </w:pPr>
    <w:rPr>
      <w:rFonts w:eastAsia="Times New Roman"/>
      <w:color w:val="000000"/>
      <w:sz w:val="20"/>
      <w:szCs w:val="20"/>
    </w:rPr>
  </w:style>
  <w:style w:type="paragraph" w:customStyle="1" w:styleId="OmniPage51">
    <w:name w:val="OmniPage #51"/>
    <w:basedOn w:val="Normal"/>
    <w:rsid w:val="005E4AB6"/>
    <w:pPr>
      <w:spacing w:after="0" w:line="240" w:lineRule="auto"/>
    </w:pPr>
    <w:rPr>
      <w:rFonts w:eastAsia="Times New Roman"/>
      <w:color w:val="000000"/>
      <w:sz w:val="20"/>
      <w:szCs w:val="20"/>
    </w:rPr>
  </w:style>
  <w:style w:type="paragraph" w:customStyle="1" w:styleId="OmniPage52">
    <w:name w:val="OmniPage #52"/>
    <w:basedOn w:val="Normal"/>
    <w:rsid w:val="005E4AB6"/>
    <w:pPr>
      <w:spacing w:after="0" w:line="240" w:lineRule="auto"/>
    </w:pPr>
    <w:rPr>
      <w:rFonts w:eastAsia="Times New Roman"/>
      <w:color w:val="000000"/>
      <w:sz w:val="20"/>
      <w:szCs w:val="20"/>
    </w:rPr>
  </w:style>
  <w:style w:type="paragraph" w:customStyle="1" w:styleId="OmniPage53">
    <w:name w:val="OmniPage #53"/>
    <w:basedOn w:val="Normal"/>
    <w:rsid w:val="005E4AB6"/>
    <w:pPr>
      <w:spacing w:after="0" w:line="240" w:lineRule="auto"/>
    </w:pPr>
    <w:rPr>
      <w:rFonts w:eastAsia="Times New Roman"/>
      <w:color w:val="000000"/>
      <w:sz w:val="20"/>
      <w:szCs w:val="20"/>
    </w:rPr>
  </w:style>
  <w:style w:type="paragraph" w:customStyle="1" w:styleId="OmniPage54">
    <w:name w:val="OmniPage #54"/>
    <w:basedOn w:val="Normal"/>
    <w:rsid w:val="005E4AB6"/>
    <w:pPr>
      <w:spacing w:after="0" w:line="240" w:lineRule="auto"/>
    </w:pPr>
    <w:rPr>
      <w:rFonts w:eastAsia="Times New Roman"/>
      <w:color w:val="000000"/>
      <w:sz w:val="20"/>
      <w:szCs w:val="20"/>
    </w:rPr>
  </w:style>
  <w:style w:type="paragraph" w:customStyle="1" w:styleId="OmniPage55">
    <w:name w:val="OmniPage #55"/>
    <w:basedOn w:val="Normal"/>
    <w:rsid w:val="005E4AB6"/>
    <w:pPr>
      <w:spacing w:after="0" w:line="240" w:lineRule="auto"/>
    </w:pPr>
    <w:rPr>
      <w:rFonts w:eastAsia="Times New Roman"/>
      <w:color w:val="000000"/>
      <w:sz w:val="20"/>
      <w:szCs w:val="20"/>
    </w:rPr>
  </w:style>
  <w:style w:type="paragraph" w:customStyle="1" w:styleId="OmniPage56">
    <w:name w:val="OmniPage #56"/>
    <w:basedOn w:val="Normal"/>
    <w:rsid w:val="005E4AB6"/>
    <w:pPr>
      <w:spacing w:after="0" w:line="240" w:lineRule="auto"/>
    </w:pPr>
    <w:rPr>
      <w:rFonts w:eastAsia="Times New Roman"/>
      <w:color w:val="000000"/>
      <w:sz w:val="20"/>
      <w:szCs w:val="20"/>
    </w:rPr>
  </w:style>
  <w:style w:type="paragraph" w:customStyle="1" w:styleId="OmniPage57">
    <w:name w:val="OmniPage #57"/>
    <w:basedOn w:val="Normal"/>
    <w:rsid w:val="005E4AB6"/>
    <w:pPr>
      <w:spacing w:after="0" w:line="240" w:lineRule="auto"/>
    </w:pPr>
    <w:rPr>
      <w:rFonts w:eastAsia="Times New Roman"/>
      <w:color w:val="000000"/>
      <w:sz w:val="20"/>
      <w:szCs w:val="20"/>
    </w:rPr>
  </w:style>
  <w:style w:type="paragraph" w:customStyle="1" w:styleId="OmniPage58">
    <w:name w:val="OmniPage #58"/>
    <w:basedOn w:val="Normal"/>
    <w:rsid w:val="005E4AB6"/>
    <w:pPr>
      <w:spacing w:after="0" w:line="240" w:lineRule="auto"/>
    </w:pPr>
    <w:rPr>
      <w:rFonts w:eastAsia="Times New Roman"/>
      <w:color w:val="000000"/>
      <w:sz w:val="20"/>
      <w:szCs w:val="20"/>
    </w:rPr>
  </w:style>
  <w:style w:type="paragraph" w:customStyle="1" w:styleId="OmniPage59">
    <w:name w:val="OmniPage #59"/>
    <w:basedOn w:val="Normal"/>
    <w:rsid w:val="005E4AB6"/>
    <w:pPr>
      <w:spacing w:after="0" w:line="240" w:lineRule="auto"/>
    </w:pPr>
    <w:rPr>
      <w:rFonts w:eastAsia="Times New Roman"/>
      <w:color w:val="000000"/>
      <w:sz w:val="20"/>
      <w:szCs w:val="20"/>
    </w:rPr>
  </w:style>
  <w:style w:type="paragraph" w:customStyle="1" w:styleId="OmniPage60">
    <w:name w:val="OmniPage #60"/>
    <w:basedOn w:val="Normal"/>
    <w:rsid w:val="005E4AB6"/>
    <w:pPr>
      <w:spacing w:after="0" w:line="240" w:lineRule="auto"/>
    </w:pPr>
    <w:rPr>
      <w:rFonts w:eastAsia="Times New Roman"/>
      <w:color w:val="000000"/>
      <w:sz w:val="20"/>
      <w:szCs w:val="20"/>
    </w:rPr>
  </w:style>
  <w:style w:type="paragraph" w:customStyle="1" w:styleId="OmniPage61">
    <w:name w:val="OmniPage #61"/>
    <w:basedOn w:val="Normal"/>
    <w:rsid w:val="005E4AB6"/>
    <w:pPr>
      <w:spacing w:after="0" w:line="240" w:lineRule="auto"/>
    </w:pPr>
    <w:rPr>
      <w:rFonts w:eastAsia="Times New Roman"/>
      <w:color w:val="000000"/>
      <w:sz w:val="20"/>
      <w:szCs w:val="20"/>
    </w:rPr>
  </w:style>
  <w:style w:type="paragraph" w:customStyle="1" w:styleId="OmniPage62">
    <w:name w:val="OmniPage #62"/>
    <w:basedOn w:val="Normal"/>
    <w:rsid w:val="005E4AB6"/>
    <w:pPr>
      <w:spacing w:after="0" w:line="240" w:lineRule="auto"/>
    </w:pPr>
    <w:rPr>
      <w:rFonts w:eastAsia="Times New Roman"/>
      <w:color w:val="000000"/>
      <w:sz w:val="20"/>
      <w:szCs w:val="20"/>
    </w:rPr>
  </w:style>
  <w:style w:type="paragraph" w:customStyle="1" w:styleId="OmniPage63">
    <w:name w:val="OmniPage #63"/>
    <w:basedOn w:val="Normal"/>
    <w:rsid w:val="005E4AB6"/>
    <w:pPr>
      <w:spacing w:after="0" w:line="240" w:lineRule="auto"/>
    </w:pPr>
    <w:rPr>
      <w:rFonts w:eastAsia="Times New Roman"/>
      <w:color w:val="000000"/>
      <w:sz w:val="20"/>
      <w:szCs w:val="20"/>
    </w:rPr>
  </w:style>
  <w:style w:type="paragraph" w:customStyle="1" w:styleId="OmniPage64">
    <w:name w:val="OmniPage #64"/>
    <w:basedOn w:val="Normal"/>
    <w:rsid w:val="005E4AB6"/>
    <w:pPr>
      <w:spacing w:after="0" w:line="240" w:lineRule="auto"/>
    </w:pPr>
    <w:rPr>
      <w:rFonts w:eastAsia="Times New Roman"/>
      <w:color w:val="000000"/>
      <w:sz w:val="20"/>
      <w:szCs w:val="20"/>
    </w:rPr>
  </w:style>
  <w:style w:type="paragraph" w:customStyle="1" w:styleId="OmniPage65">
    <w:name w:val="OmniPage #65"/>
    <w:basedOn w:val="Normal"/>
    <w:rsid w:val="005E4AB6"/>
    <w:pPr>
      <w:spacing w:after="0" w:line="240" w:lineRule="auto"/>
    </w:pPr>
    <w:rPr>
      <w:rFonts w:eastAsia="Times New Roman"/>
      <w:color w:val="000000"/>
      <w:sz w:val="20"/>
      <w:szCs w:val="20"/>
    </w:rPr>
  </w:style>
  <w:style w:type="paragraph" w:customStyle="1" w:styleId="OmniPage66">
    <w:name w:val="OmniPage #66"/>
    <w:basedOn w:val="Normal"/>
    <w:rsid w:val="005E4AB6"/>
    <w:pPr>
      <w:spacing w:after="0" w:line="240" w:lineRule="auto"/>
    </w:pPr>
    <w:rPr>
      <w:rFonts w:eastAsia="Times New Roman"/>
      <w:color w:val="000000"/>
      <w:sz w:val="20"/>
      <w:szCs w:val="20"/>
    </w:rPr>
  </w:style>
  <w:style w:type="paragraph" w:customStyle="1" w:styleId="OmniPage67">
    <w:name w:val="OmniPage #67"/>
    <w:basedOn w:val="Normal"/>
    <w:rsid w:val="005E4AB6"/>
    <w:pPr>
      <w:spacing w:after="0" w:line="240" w:lineRule="auto"/>
    </w:pPr>
    <w:rPr>
      <w:rFonts w:eastAsia="Times New Roman"/>
      <w:color w:val="000000"/>
      <w:sz w:val="20"/>
      <w:szCs w:val="20"/>
    </w:rPr>
  </w:style>
  <w:style w:type="paragraph" w:customStyle="1" w:styleId="OmniPage68">
    <w:name w:val="OmniPage #68"/>
    <w:basedOn w:val="Normal"/>
    <w:rsid w:val="005E4AB6"/>
    <w:pPr>
      <w:spacing w:after="0" w:line="240" w:lineRule="auto"/>
    </w:pPr>
    <w:rPr>
      <w:rFonts w:eastAsia="Times New Roman"/>
      <w:color w:val="000000"/>
      <w:sz w:val="20"/>
      <w:szCs w:val="20"/>
    </w:rPr>
  </w:style>
  <w:style w:type="paragraph" w:customStyle="1" w:styleId="OmniPage69">
    <w:name w:val="OmniPage #69"/>
    <w:basedOn w:val="Normal"/>
    <w:rsid w:val="005E4AB6"/>
    <w:pPr>
      <w:spacing w:after="0" w:line="240" w:lineRule="auto"/>
    </w:pPr>
    <w:rPr>
      <w:rFonts w:eastAsia="Times New Roman"/>
      <w:color w:val="000000"/>
      <w:sz w:val="20"/>
      <w:szCs w:val="20"/>
    </w:rPr>
  </w:style>
  <w:style w:type="paragraph" w:customStyle="1" w:styleId="OmniPage70">
    <w:name w:val="OmniPage #70"/>
    <w:basedOn w:val="Normal"/>
    <w:rsid w:val="005E4AB6"/>
    <w:pPr>
      <w:spacing w:after="0" w:line="240" w:lineRule="auto"/>
    </w:pPr>
    <w:rPr>
      <w:rFonts w:eastAsia="Times New Roman"/>
      <w:color w:val="000000"/>
      <w:sz w:val="20"/>
      <w:szCs w:val="20"/>
    </w:rPr>
  </w:style>
  <w:style w:type="paragraph" w:customStyle="1" w:styleId="OmniPage71">
    <w:name w:val="OmniPage #71"/>
    <w:basedOn w:val="Normal"/>
    <w:rsid w:val="005E4AB6"/>
    <w:pPr>
      <w:spacing w:after="0" w:line="240" w:lineRule="auto"/>
    </w:pPr>
    <w:rPr>
      <w:rFonts w:eastAsia="Times New Roman"/>
      <w:color w:val="000000"/>
      <w:sz w:val="20"/>
      <w:szCs w:val="20"/>
    </w:rPr>
  </w:style>
  <w:style w:type="table" w:customStyle="1" w:styleId="MediumGrid22">
    <w:name w:val="Medium Grid 22"/>
    <w:basedOn w:val="TableNormal"/>
    <w:uiPriority w:val="68"/>
    <w:rsid w:val="005E4AB6"/>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5E4AB6"/>
    <w:rPr>
      <w:rFonts w:ascii="Times New Roman" w:eastAsia="Times New Roman" w:hAnsi="Times New Roman" w:cs="Calibri"/>
      <w:sz w:val="16"/>
      <w:szCs w:val="20"/>
    </w:rPr>
  </w:style>
  <w:style w:type="character" w:customStyle="1" w:styleId="createby">
    <w:name w:val="createby"/>
    <w:rsid w:val="005E4AB6"/>
  </w:style>
  <w:style w:type="character" w:customStyle="1" w:styleId="quote-right">
    <w:name w:val="quote-right"/>
    <w:rsid w:val="005E4AB6"/>
  </w:style>
  <w:style w:type="character" w:customStyle="1" w:styleId="smallcase">
    <w:name w:val="smallcase"/>
    <w:rsid w:val="005E4AB6"/>
  </w:style>
  <w:style w:type="character" w:customStyle="1" w:styleId="ft0">
    <w:name w:val="ft0"/>
    <w:rsid w:val="005E4AB6"/>
  </w:style>
  <w:style w:type="character" w:customStyle="1" w:styleId="ft2">
    <w:name w:val="ft2"/>
    <w:rsid w:val="005E4AB6"/>
  </w:style>
  <w:style w:type="character" w:customStyle="1" w:styleId="ft1">
    <w:name w:val="ft1"/>
    <w:rsid w:val="005E4AB6"/>
  </w:style>
  <w:style w:type="character" w:customStyle="1" w:styleId="ft3">
    <w:name w:val="ft3"/>
    <w:rsid w:val="005E4AB6"/>
  </w:style>
  <w:style w:type="character" w:customStyle="1" w:styleId="StyleTimesNewRoman12ptBold1">
    <w:name w:val="Style Times New Roman 12 pt Bold1"/>
    <w:rsid w:val="005E4AB6"/>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5E4AB6"/>
    <w:rPr>
      <w:rFonts w:eastAsia="MS Mincho"/>
      <w:szCs w:val="24"/>
      <w:u w:val="single"/>
      <w:lang w:val="en-US" w:eastAsia="ja-JP" w:bidi="ar-SA"/>
    </w:rPr>
  </w:style>
  <w:style w:type="character" w:customStyle="1" w:styleId="CircledChar2">
    <w:name w:val="Circled Char2"/>
    <w:rsid w:val="005E4AB6"/>
    <w:rPr>
      <w:rFonts w:eastAsia="MS Mincho"/>
      <w:b/>
      <w:szCs w:val="24"/>
      <w:u w:val="single"/>
      <w:lang w:val="en-US" w:eastAsia="ja-JP" w:bidi="ar-SA"/>
    </w:rPr>
  </w:style>
  <w:style w:type="character" w:customStyle="1" w:styleId="SmallTextChar2">
    <w:name w:val="Small Text Char2"/>
    <w:rsid w:val="005E4AB6"/>
    <w:rPr>
      <w:rFonts w:eastAsia="MS Mincho"/>
      <w:sz w:val="15"/>
      <w:szCs w:val="24"/>
      <w:lang w:val="en-US" w:eastAsia="ja-JP" w:bidi="ar-SA"/>
    </w:rPr>
  </w:style>
  <w:style w:type="character" w:customStyle="1" w:styleId="BoldandUnderlineCharCharCharCharChar1">
    <w:name w:val="Bold and Underline Char Char Char Char Char1"/>
    <w:rsid w:val="005E4AB6"/>
    <w:rPr>
      <w:b/>
      <w:szCs w:val="24"/>
      <w:u w:val="single"/>
      <w:lang w:val="en-US" w:eastAsia="en-US" w:bidi="ar-SA"/>
    </w:rPr>
  </w:style>
  <w:style w:type="character" w:customStyle="1" w:styleId="SmallCardChar">
    <w:name w:val="Small Card Char"/>
    <w:rsid w:val="005E4AB6"/>
    <w:rPr>
      <w:rFonts w:ascii="Palatino Linotype" w:eastAsia="Times New Roman" w:hAnsi="Palatino Linotype"/>
      <w:sz w:val="12"/>
      <w:szCs w:val="24"/>
    </w:rPr>
  </w:style>
  <w:style w:type="character" w:customStyle="1" w:styleId="StyleBoldUnderline10ptBold">
    <w:name w:val="Style Bold Underline + 10 pt Bold"/>
    <w:rsid w:val="005E4AB6"/>
    <w:rPr>
      <w:b/>
      <w:bCs/>
      <w:sz w:val="20"/>
      <w:u w:val="thick"/>
    </w:rPr>
  </w:style>
  <w:style w:type="character" w:customStyle="1" w:styleId="separator">
    <w:name w:val="separator"/>
    <w:rsid w:val="005E4AB6"/>
  </w:style>
  <w:style w:type="character" w:customStyle="1" w:styleId="PageHeaderChar">
    <w:name w:val="Page Header Char"/>
    <w:link w:val="PageHeader"/>
    <w:rsid w:val="005E4AB6"/>
    <w:rPr>
      <w:rFonts w:ascii="Calibri" w:hAnsi="Calibri"/>
    </w:rPr>
  </w:style>
  <w:style w:type="paragraph" w:customStyle="1" w:styleId="NormalUnderline0">
    <w:name w:val="Normal + Underline"/>
    <w:basedOn w:val="Normal"/>
    <w:link w:val="NormalUnderlineChar0"/>
    <w:qFormat/>
    <w:rsid w:val="005E4AB6"/>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5E4AB6"/>
    <w:pPr>
      <w:spacing w:after="0" w:line="240" w:lineRule="auto"/>
      <w:ind w:left="720"/>
    </w:pPr>
    <w:rPr>
      <w:rFonts w:eastAsia="Times New Roman"/>
      <w:sz w:val="12"/>
    </w:rPr>
  </w:style>
  <w:style w:type="character" w:customStyle="1" w:styleId="NormalUnderlineChar0">
    <w:name w:val="Normal + Underline Char"/>
    <w:link w:val="NormalUnderline0"/>
    <w:rsid w:val="005E4AB6"/>
    <w:rPr>
      <w:rFonts w:ascii="Calibri" w:eastAsia="Times New Roman" w:hAnsi="Calibri"/>
      <w:b/>
      <w:sz w:val="24"/>
      <w:u w:val="single"/>
    </w:rPr>
  </w:style>
  <w:style w:type="character" w:customStyle="1" w:styleId="NormalNoUnderlineChar">
    <w:name w:val="Normal + No Underline Char"/>
    <w:link w:val="NormalNoUnderline"/>
    <w:rsid w:val="005E4AB6"/>
    <w:rPr>
      <w:rFonts w:ascii="Calibri" w:eastAsia="Times New Roman" w:hAnsi="Calibri"/>
      <w:sz w:val="12"/>
    </w:rPr>
  </w:style>
  <w:style w:type="paragraph" w:customStyle="1" w:styleId="TagCite3">
    <w:name w:val="Tag Cite"/>
    <w:basedOn w:val="PageHeader"/>
    <w:link w:val="TagCiteChar3"/>
    <w:qFormat/>
    <w:rsid w:val="005E4AB6"/>
    <w:rPr>
      <w:rFonts w:ascii="Arial Narrow" w:eastAsia="SimSun" w:hAnsi="Arial Narrow"/>
      <w:b/>
      <w:sz w:val="24"/>
      <w:lang w:eastAsia="zh-CN"/>
    </w:rPr>
  </w:style>
  <w:style w:type="character" w:customStyle="1" w:styleId="TagCiteChar3">
    <w:name w:val="Tag Cite Char"/>
    <w:link w:val="TagCite3"/>
    <w:rsid w:val="005E4AB6"/>
    <w:rPr>
      <w:rFonts w:ascii="Arial Narrow" w:eastAsia="SimSun" w:hAnsi="Arial Narrow"/>
      <w:b/>
      <w:sz w:val="24"/>
      <w:lang w:eastAsia="zh-CN"/>
    </w:rPr>
  </w:style>
  <w:style w:type="character" w:customStyle="1" w:styleId="smalllink">
    <w:name w:val="smalllink"/>
    <w:rsid w:val="005E4AB6"/>
  </w:style>
  <w:style w:type="character" w:customStyle="1" w:styleId="bighead1">
    <w:name w:val="bighead1"/>
    <w:rsid w:val="005E4AB6"/>
    <w:rPr>
      <w:rFonts w:ascii="Verdana" w:hAnsi="Verdana" w:hint="default"/>
      <w:b/>
      <w:bCs/>
      <w:sz w:val="27"/>
      <w:szCs w:val="27"/>
    </w:rPr>
  </w:style>
  <w:style w:type="character" w:customStyle="1" w:styleId="Underline-WFU">
    <w:name w:val="Underline-WFU"/>
    <w:uiPriority w:val="1"/>
    <w:qFormat/>
    <w:rsid w:val="005E4AB6"/>
    <w:rPr>
      <w:rFonts w:ascii="Cambria" w:hAnsi="Cambria"/>
      <w:sz w:val="21"/>
      <w:u w:val="single"/>
    </w:rPr>
  </w:style>
  <w:style w:type="paragraph" w:customStyle="1" w:styleId="Tiny-WFU">
    <w:name w:val="Tiny-WFU"/>
    <w:basedOn w:val="Normal"/>
    <w:qFormat/>
    <w:rsid w:val="005E4AB6"/>
    <w:pPr>
      <w:spacing w:after="0" w:line="240" w:lineRule="auto"/>
    </w:pPr>
    <w:rPr>
      <w:rFonts w:eastAsia="Malgun Gothic"/>
      <w:sz w:val="12"/>
      <w:lang w:eastAsia="ko-KR"/>
    </w:rPr>
  </w:style>
  <w:style w:type="character" w:customStyle="1" w:styleId="b">
    <w:name w:val="b"/>
    <w:rsid w:val="005E4AB6"/>
  </w:style>
  <w:style w:type="paragraph" w:customStyle="1" w:styleId="Indentation">
    <w:name w:val="Indentation"/>
    <w:basedOn w:val="Normal"/>
    <w:uiPriority w:val="99"/>
    <w:qFormat/>
    <w:rsid w:val="005E4AB6"/>
    <w:pPr>
      <w:spacing w:after="0" w:line="240" w:lineRule="auto"/>
      <w:ind w:left="288" w:right="288"/>
    </w:pPr>
    <w:rPr>
      <w:rFonts w:eastAsia="Calibri"/>
    </w:rPr>
  </w:style>
  <w:style w:type="paragraph" w:customStyle="1" w:styleId="departments">
    <w:name w:val="departments"/>
    <w:basedOn w:val="Normal"/>
    <w:uiPriority w:val="99"/>
    <w:qFormat/>
    <w:rsid w:val="005E4AB6"/>
    <w:pPr>
      <w:spacing w:before="100" w:beforeAutospacing="1" w:after="100" w:afterAutospacing="1" w:line="240" w:lineRule="auto"/>
    </w:pPr>
    <w:rPr>
      <w:rFonts w:eastAsia="Times New Roman"/>
      <w:sz w:val="24"/>
    </w:rPr>
  </w:style>
  <w:style w:type="character" w:customStyle="1" w:styleId="left-date1">
    <w:name w:val="left-date1"/>
    <w:rsid w:val="005E4AB6"/>
    <w:rPr>
      <w:rFonts w:ascii="Verdana" w:hAnsi="Verdana" w:hint="default"/>
      <w:color w:val="666666"/>
      <w:sz w:val="14"/>
      <w:szCs w:val="14"/>
    </w:rPr>
  </w:style>
  <w:style w:type="character" w:customStyle="1" w:styleId="org">
    <w:name w:val="org"/>
    <w:basedOn w:val="DefaultParagraphFont"/>
    <w:rsid w:val="005E4AB6"/>
  </w:style>
  <w:style w:type="paragraph" w:customStyle="1" w:styleId="seeall">
    <w:name w:val="seeall"/>
    <w:basedOn w:val="Normal"/>
    <w:rsid w:val="005E4AB6"/>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5E4AB6"/>
  </w:style>
  <w:style w:type="character" w:customStyle="1" w:styleId="livefyre-commentcount">
    <w:name w:val="livefyre-commentcount"/>
    <w:basedOn w:val="DefaultParagraphFont"/>
    <w:rsid w:val="005E4AB6"/>
  </w:style>
  <w:style w:type="character" w:customStyle="1" w:styleId="rednegchange">
    <w:name w:val="red_neg_change"/>
    <w:basedOn w:val="DefaultParagraphFont"/>
    <w:rsid w:val="005E4AB6"/>
  </w:style>
  <w:style w:type="character" w:customStyle="1" w:styleId="wsodqchgshow">
    <w:name w:val="wsodq_chgshow"/>
    <w:basedOn w:val="DefaultParagraphFont"/>
    <w:rsid w:val="005E4AB6"/>
  </w:style>
  <w:style w:type="character" w:customStyle="1" w:styleId="greenposchange">
    <w:name w:val="green_pos_change"/>
    <w:basedOn w:val="DefaultParagraphFont"/>
    <w:rsid w:val="005E4AB6"/>
  </w:style>
  <w:style w:type="paragraph" w:customStyle="1" w:styleId="image-caption">
    <w:name w:val="image-caption"/>
    <w:basedOn w:val="Normal"/>
    <w:uiPriority w:val="99"/>
    <w:qFormat/>
    <w:rsid w:val="005E4AB6"/>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5E4AB6"/>
  </w:style>
  <w:style w:type="paragraph" w:customStyle="1" w:styleId="gascontcredit">
    <w:name w:val="gas_cont_credit"/>
    <w:basedOn w:val="Normal"/>
    <w:rsid w:val="005E4AB6"/>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5E4AB6"/>
    <w:rPr>
      <w:b/>
      <w:szCs w:val="24"/>
      <w:u w:val="single"/>
      <w:lang w:val="en-US" w:eastAsia="en-US" w:bidi="ar-SA"/>
    </w:rPr>
  </w:style>
  <w:style w:type="paragraph" w:customStyle="1" w:styleId="endarticle">
    <w:name w:val="endarticle"/>
    <w:basedOn w:val="Normal"/>
    <w:uiPriority w:val="99"/>
    <w:qFormat/>
    <w:rsid w:val="005E4AB6"/>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5E4AB6"/>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5E4AB6"/>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5E4AB6"/>
  </w:style>
  <w:style w:type="character" w:customStyle="1" w:styleId="honorific-prefix">
    <w:name w:val="honorific-prefix"/>
    <w:basedOn w:val="DefaultParagraphFont"/>
    <w:rsid w:val="005E4AB6"/>
  </w:style>
  <w:style w:type="character" w:customStyle="1" w:styleId="given-name">
    <w:name w:val="given-name"/>
    <w:basedOn w:val="DefaultParagraphFont"/>
    <w:rsid w:val="005E4AB6"/>
  </w:style>
  <w:style w:type="character" w:customStyle="1" w:styleId="family-name">
    <w:name w:val="family-name"/>
    <w:basedOn w:val="DefaultParagraphFont"/>
    <w:rsid w:val="005E4AB6"/>
  </w:style>
  <w:style w:type="character" w:customStyle="1" w:styleId="chead">
    <w:name w:val="chead"/>
    <w:basedOn w:val="DefaultParagraphFont"/>
    <w:rsid w:val="005E4AB6"/>
  </w:style>
  <w:style w:type="character" w:customStyle="1" w:styleId="obgcapsstart">
    <w:name w:val="obg_caps_start"/>
    <w:basedOn w:val="DefaultParagraphFont"/>
    <w:rsid w:val="005E4AB6"/>
  </w:style>
  <w:style w:type="character" w:customStyle="1" w:styleId="underlinedCharChar0">
    <w:name w:val="underlined Char Char"/>
    <w:basedOn w:val="DefaultParagraphFont"/>
    <w:rsid w:val="005E4AB6"/>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5E4AB6"/>
    <w:pPr>
      <w:spacing w:after="0" w:line="240" w:lineRule="auto"/>
    </w:pPr>
    <w:rPr>
      <w:strike/>
      <w:sz w:val="16"/>
      <w:szCs w:val="16"/>
    </w:rPr>
  </w:style>
  <w:style w:type="paragraph" w:customStyle="1" w:styleId="Pa4">
    <w:name w:val="Pa4"/>
    <w:basedOn w:val="Normal"/>
    <w:next w:val="Normal"/>
    <w:uiPriority w:val="99"/>
    <w:qFormat/>
    <w:rsid w:val="005E4AB6"/>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5E4AB6"/>
  </w:style>
  <w:style w:type="paragraph" w:customStyle="1" w:styleId="attribution">
    <w:name w:val="attribution"/>
    <w:basedOn w:val="Normal"/>
    <w:uiPriority w:val="99"/>
    <w:qFormat/>
    <w:rsid w:val="005E4AB6"/>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5E4AB6"/>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5E4AB6"/>
    <w:pPr>
      <w:spacing w:before="100" w:beforeAutospacing="1" w:after="100" w:afterAutospacing="1" w:line="240" w:lineRule="auto"/>
    </w:pPr>
    <w:rPr>
      <w:rFonts w:eastAsia="Times New Roman"/>
      <w:sz w:val="24"/>
    </w:rPr>
  </w:style>
  <w:style w:type="character" w:customStyle="1" w:styleId="text2">
    <w:name w:val="text2"/>
    <w:basedOn w:val="DefaultParagraphFont"/>
    <w:rsid w:val="005E4AB6"/>
  </w:style>
  <w:style w:type="paragraph" w:customStyle="1" w:styleId="msolistparagraph0">
    <w:name w:val="msolistparagraph"/>
    <w:basedOn w:val="Normal"/>
    <w:uiPriority w:val="99"/>
    <w:qFormat/>
    <w:rsid w:val="005E4AB6"/>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5E4AB6"/>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5E4AB6"/>
  </w:style>
  <w:style w:type="character" w:customStyle="1" w:styleId="StyleUnderlineChar2CharChar11pt">
    <w:name w:val="Style Underline Char2 Char Char + 11 pt"/>
    <w:basedOn w:val="Style11pt"/>
    <w:rsid w:val="005E4AB6"/>
    <w:rPr>
      <w:rFonts w:ascii="Times New Roman" w:hAnsi="Times New Roman"/>
      <w:sz w:val="20"/>
      <w:u w:val="single"/>
    </w:rPr>
  </w:style>
  <w:style w:type="character" w:customStyle="1" w:styleId="StyleStyleBoldUnderline11pt">
    <w:name w:val="Style Style Bold Underline + 11 pt"/>
    <w:basedOn w:val="DefaultParagraphFont"/>
    <w:rsid w:val="005E4AB6"/>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E4AB6"/>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5E4AB6"/>
    <w:rPr>
      <w:rFonts w:ascii="Arial Narrow" w:eastAsia="SimSun" w:hAnsi="Arial Narrow"/>
      <w:b/>
      <w:bCs/>
      <w:sz w:val="20"/>
      <w:szCs w:val="24"/>
      <w:u w:val="single"/>
      <w:lang w:eastAsia="zh-CN"/>
    </w:rPr>
  </w:style>
  <w:style w:type="character" w:customStyle="1" w:styleId="Styleunderline11pt">
    <w:name w:val="Style underline + 11 pt"/>
    <w:basedOn w:val="underline"/>
    <w:rsid w:val="005E4AB6"/>
    <w:rPr>
      <w:u w:val="single"/>
      <w:lang w:val="en-US" w:eastAsia="en-US" w:bidi="ar-SA"/>
    </w:rPr>
  </w:style>
  <w:style w:type="character" w:customStyle="1" w:styleId="Styleunderline11ptBold">
    <w:name w:val="Style underline + 11 pt Bold"/>
    <w:basedOn w:val="underline"/>
    <w:rsid w:val="005E4AB6"/>
    <w:rPr>
      <w:u w:val="single"/>
      <w:lang w:val="en-US" w:eastAsia="en-US" w:bidi="ar-SA"/>
    </w:rPr>
  </w:style>
  <w:style w:type="paragraph" w:customStyle="1" w:styleId="StyleStyle49pt10">
    <w:name w:val="Style Style4 + 9 pt10"/>
    <w:basedOn w:val="Style4"/>
    <w:link w:val="StyleStyle49pt10Char"/>
    <w:qFormat/>
    <w:rsid w:val="005E4AB6"/>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5E4AB6"/>
    <w:rPr>
      <w:rFonts w:ascii="Arial Narrow" w:eastAsia="Times New Roman" w:hAnsi="Arial Narrow"/>
      <w:sz w:val="20"/>
      <w:szCs w:val="24"/>
      <w:u w:val="single"/>
      <w:lang w:eastAsia="zh-CN"/>
    </w:rPr>
  </w:style>
  <w:style w:type="paragraph" w:customStyle="1" w:styleId="StyleStyle49ptBold7">
    <w:name w:val="Style Style4 + 9 pt Bold7"/>
    <w:basedOn w:val="Style4"/>
    <w:link w:val="StyleStyle49ptBold7Char"/>
    <w:qFormat/>
    <w:rsid w:val="005E4AB6"/>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5E4AB6"/>
    <w:rPr>
      <w:rFonts w:ascii="Arial Narrow" w:eastAsia="Times New Roman" w:hAnsi="Arial Narrow"/>
      <w:b/>
      <w:bCs/>
      <w:sz w:val="20"/>
      <w:szCs w:val="24"/>
      <w:u w:val="single"/>
      <w:lang w:eastAsia="zh-CN"/>
    </w:rPr>
  </w:style>
  <w:style w:type="character" w:customStyle="1" w:styleId="articlehead2">
    <w:name w:val="articlehead2"/>
    <w:basedOn w:val="DefaultParagraphFont"/>
    <w:rsid w:val="005E4AB6"/>
  </w:style>
  <w:style w:type="character" w:customStyle="1" w:styleId="pronset">
    <w:name w:val="pronset"/>
    <w:basedOn w:val="DefaultParagraphFont"/>
    <w:rsid w:val="005E4AB6"/>
  </w:style>
  <w:style w:type="character" w:customStyle="1" w:styleId="showipapr">
    <w:name w:val="show_ipapr"/>
    <w:basedOn w:val="DefaultParagraphFont"/>
    <w:rsid w:val="005E4AB6"/>
  </w:style>
  <w:style w:type="character" w:customStyle="1" w:styleId="prondelim">
    <w:name w:val="prondelim"/>
    <w:basedOn w:val="DefaultParagraphFont"/>
    <w:rsid w:val="005E4AB6"/>
  </w:style>
  <w:style w:type="character" w:customStyle="1" w:styleId="pron">
    <w:name w:val="pron"/>
    <w:basedOn w:val="DefaultParagraphFont"/>
    <w:rsid w:val="005E4AB6"/>
  </w:style>
  <w:style w:type="character" w:customStyle="1" w:styleId="prontoggle">
    <w:name w:val="pron_toggle"/>
    <w:basedOn w:val="DefaultParagraphFont"/>
    <w:rsid w:val="005E4AB6"/>
  </w:style>
  <w:style w:type="character" w:customStyle="1" w:styleId="showspellpr">
    <w:name w:val="show_spellpr"/>
    <w:basedOn w:val="DefaultParagraphFont"/>
    <w:rsid w:val="005E4AB6"/>
  </w:style>
  <w:style w:type="character" w:customStyle="1" w:styleId="boldface">
    <w:name w:val="boldface"/>
    <w:basedOn w:val="DefaultParagraphFont"/>
    <w:rsid w:val="005E4AB6"/>
  </w:style>
  <w:style w:type="character" w:customStyle="1" w:styleId="pg">
    <w:name w:val="pg"/>
    <w:basedOn w:val="DefaultParagraphFont"/>
    <w:rsid w:val="005E4AB6"/>
  </w:style>
  <w:style w:type="character" w:customStyle="1" w:styleId="secondary-bf">
    <w:name w:val="secondary-bf"/>
    <w:basedOn w:val="DefaultParagraphFont"/>
    <w:rsid w:val="005E4AB6"/>
  </w:style>
  <w:style w:type="character" w:customStyle="1" w:styleId="dnindex">
    <w:name w:val="dnindex"/>
    <w:basedOn w:val="DefaultParagraphFont"/>
    <w:rsid w:val="005E4AB6"/>
  </w:style>
  <w:style w:type="character" w:customStyle="1" w:styleId="ital-inline">
    <w:name w:val="ital-inline"/>
    <w:basedOn w:val="DefaultParagraphFont"/>
    <w:rsid w:val="005E4AB6"/>
  </w:style>
  <w:style w:type="character" w:customStyle="1" w:styleId="Styleterm111ptUnderline">
    <w:name w:val="Style term1 + 11 pt Underline"/>
    <w:basedOn w:val="term1"/>
    <w:rsid w:val="005E4AB6"/>
    <w:rPr>
      <w:b/>
      <w:bCs/>
      <w:sz w:val="20"/>
      <w:u w:val="single"/>
    </w:rPr>
  </w:style>
  <w:style w:type="paragraph" w:customStyle="1" w:styleId="StyleMinimizedTextArialNarrow10pt">
    <w:name w:val="Style Minimized Text + Arial Narrow 10 pt"/>
    <w:basedOn w:val="MinimizedText"/>
    <w:link w:val="StyleMinimizedTextArialNarrow10ptChar"/>
    <w:qFormat/>
    <w:rsid w:val="005E4AB6"/>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5E4AB6"/>
    <w:rPr>
      <w:rFonts w:ascii="Georgia" w:eastAsia="Times New Roman" w:hAnsi="Georgia"/>
      <w:sz w:val="20"/>
    </w:rPr>
  </w:style>
  <w:style w:type="paragraph" w:customStyle="1" w:styleId="StyleStyle49pt3">
    <w:name w:val="Style Style4 + 9 pt3"/>
    <w:basedOn w:val="Style4"/>
    <w:link w:val="StyleStyle49pt3Char"/>
    <w:qFormat/>
    <w:rsid w:val="005E4AB6"/>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5E4AB6"/>
    <w:rPr>
      <w:rFonts w:ascii="Arial Narrow" w:eastAsia="Times New Roman" w:hAnsi="Arial Narrow"/>
      <w:sz w:val="20"/>
      <w:szCs w:val="24"/>
      <w:u w:val="single"/>
      <w:lang w:eastAsia="zh-CN"/>
    </w:rPr>
  </w:style>
  <w:style w:type="character" w:customStyle="1" w:styleId="ct-with-fmlt">
    <w:name w:val="ct-with-fmlt"/>
    <w:basedOn w:val="DefaultParagraphFont"/>
    <w:rsid w:val="005E4AB6"/>
  </w:style>
  <w:style w:type="character" w:customStyle="1" w:styleId="althead">
    <w:name w:val="althead"/>
    <w:basedOn w:val="DefaultParagraphFont"/>
    <w:rsid w:val="005E4AB6"/>
  </w:style>
  <w:style w:type="character" w:customStyle="1" w:styleId="arbd1">
    <w:name w:val="arbd1"/>
    <w:basedOn w:val="DefaultParagraphFont"/>
    <w:rsid w:val="005E4AB6"/>
  </w:style>
  <w:style w:type="character" w:customStyle="1" w:styleId="unx">
    <w:name w:val="unx"/>
    <w:basedOn w:val="DefaultParagraphFont"/>
    <w:rsid w:val="005E4AB6"/>
  </w:style>
  <w:style w:type="character" w:customStyle="1" w:styleId="lrdctph">
    <w:name w:val="lr_dct_ph"/>
    <w:basedOn w:val="DefaultParagraphFont"/>
    <w:rsid w:val="005E4AB6"/>
  </w:style>
  <w:style w:type="character" w:customStyle="1" w:styleId="tagciteChar4">
    <w:name w:val="tag/cite Char"/>
    <w:basedOn w:val="DefaultParagraphFont"/>
    <w:rsid w:val="005E4AB6"/>
    <w:rPr>
      <w:b/>
      <w:sz w:val="24"/>
      <w:lang w:val="en-US" w:eastAsia="en-US" w:bidi="ar-SA"/>
    </w:rPr>
  </w:style>
  <w:style w:type="paragraph" w:customStyle="1" w:styleId="TxBr41p1">
    <w:name w:val="TxBr_41p1"/>
    <w:basedOn w:val="Normal"/>
    <w:qFormat/>
    <w:rsid w:val="005E4AB6"/>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5E4AB6"/>
    <w:rPr>
      <w:sz w:val="18"/>
      <w:szCs w:val="24"/>
      <w:lang w:val="en-US" w:eastAsia="en-US" w:bidi="ar-SA"/>
    </w:rPr>
  </w:style>
  <w:style w:type="paragraph" w:customStyle="1" w:styleId="003Cite">
    <w:name w:val="003Cite"/>
    <w:basedOn w:val="Normal"/>
    <w:qFormat/>
    <w:rsid w:val="005E4AB6"/>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5E4AB6"/>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5E4AB6"/>
    <w:rPr>
      <w:rFonts w:ascii="Calibri" w:hAnsi="Calibri"/>
      <w:b/>
      <w:color w:val="000000"/>
      <w:u w:val="single"/>
    </w:rPr>
  </w:style>
  <w:style w:type="character" w:customStyle="1" w:styleId="StyleBold1">
    <w:name w:val="Style Bold1"/>
    <w:rsid w:val="005E4AB6"/>
    <w:rPr>
      <w:rFonts w:ascii="Georgia" w:hAnsi="Georgia"/>
      <w:b/>
      <w:bCs/>
      <w:sz w:val="22"/>
    </w:rPr>
  </w:style>
  <w:style w:type="character" w:customStyle="1" w:styleId="BlockHeadingsChar1">
    <w:name w:val="Block Headings Char1"/>
    <w:rsid w:val="005E4AB6"/>
    <w:rPr>
      <w:b/>
      <w:caps/>
    </w:rPr>
  </w:style>
  <w:style w:type="character" w:customStyle="1" w:styleId="CARDChar2">
    <w:name w:val="CARD Char"/>
    <w:link w:val="CARD2"/>
    <w:rsid w:val="005E4AB6"/>
    <w:rPr>
      <w:rFonts w:ascii="Calibri" w:hAnsi="Calibri"/>
    </w:rPr>
  </w:style>
  <w:style w:type="character" w:customStyle="1" w:styleId="FontStyle170">
    <w:name w:val="Font Style170"/>
    <w:uiPriority w:val="99"/>
    <w:rsid w:val="005E4AB6"/>
    <w:rPr>
      <w:rFonts w:ascii="Bookman Old Style" w:hAnsi="Bookman Old Style" w:cs="Bookman Old Style"/>
      <w:sz w:val="16"/>
      <w:szCs w:val="16"/>
    </w:rPr>
  </w:style>
  <w:style w:type="character" w:customStyle="1" w:styleId="label">
    <w:name w:val="label"/>
    <w:rsid w:val="005E4AB6"/>
  </w:style>
  <w:style w:type="character" w:customStyle="1" w:styleId="Styleunderline12pt">
    <w:name w:val="Style underline + 12 pt"/>
    <w:rsid w:val="005E4AB6"/>
    <w:rPr>
      <w:rFonts w:ascii="Times New Roman" w:hAnsi="Times New Roman"/>
      <w:bCs/>
      <w:sz w:val="20"/>
      <w:u w:val="single"/>
    </w:rPr>
  </w:style>
  <w:style w:type="character" w:customStyle="1" w:styleId="StyleUnderlineChar19pt">
    <w:name w:val="Style Underline Char1 + 9 pt"/>
    <w:basedOn w:val="UnderlineChar1"/>
    <w:rsid w:val="005E4AB6"/>
    <w:rPr>
      <w:rFonts w:ascii="Times New Roman" w:hAnsi="Times New Roman"/>
      <w:sz w:val="20"/>
      <w:szCs w:val="24"/>
      <w:u w:val="single"/>
      <w:lang w:val="en-US" w:eastAsia="en-US" w:bidi="ar-SA"/>
    </w:rPr>
  </w:style>
  <w:style w:type="character" w:customStyle="1" w:styleId="StyleUnderlineChar1Bold">
    <w:name w:val="Style Underline Char1 + Bold"/>
    <w:rsid w:val="005E4AB6"/>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5E4AB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E4AB6"/>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5E4AB6"/>
    <w:pPr>
      <w:spacing w:after="0" w:line="240" w:lineRule="auto"/>
    </w:pPr>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5E4AB6"/>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5E4AB6"/>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5E4AB6"/>
    <w:rPr>
      <w:rFonts w:ascii="Times New Roman" w:hAnsi="Times New Roman"/>
      <w:sz w:val="20"/>
      <w:u w:val="single"/>
      <w:lang w:val="en-US" w:eastAsia="en-US" w:bidi="ar-SA"/>
    </w:rPr>
  </w:style>
  <w:style w:type="paragraph" w:customStyle="1" w:styleId="StyleUnderline9pt1">
    <w:name w:val="Style Underline + 9 pt1"/>
    <w:rsid w:val="005E4AB6"/>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5E4AB6"/>
    <w:rPr>
      <w:sz w:val="20"/>
      <w:u w:val="single"/>
    </w:rPr>
  </w:style>
  <w:style w:type="character" w:customStyle="1" w:styleId="StyleUnderlineChar19pt2">
    <w:name w:val="Style Underline Char1 + 9 pt2"/>
    <w:basedOn w:val="UnderlineChar1"/>
    <w:rsid w:val="005E4AB6"/>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5E4AB6"/>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5E4AB6"/>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5E4AB6"/>
    <w:rPr>
      <w:rFonts w:ascii="Times New Roman" w:hAnsi="Times New Roman"/>
      <w:b/>
      <w:bCs/>
      <w:sz w:val="20"/>
      <w:szCs w:val="24"/>
      <w:u w:val="single"/>
      <w:lang w:val="en-US" w:eastAsia="en-US" w:bidi="ar-SA"/>
    </w:rPr>
  </w:style>
  <w:style w:type="character" w:customStyle="1" w:styleId="content">
    <w:name w:val="content"/>
    <w:basedOn w:val="DefaultParagraphFont"/>
    <w:rsid w:val="005E4AB6"/>
  </w:style>
  <w:style w:type="character" w:customStyle="1" w:styleId="Style9ptBoldUnderline1">
    <w:name w:val="Style 9 pt Bold Underline1"/>
    <w:rsid w:val="005E4AB6"/>
    <w:rPr>
      <w:b/>
      <w:bCs/>
      <w:sz w:val="20"/>
      <w:u w:val="single"/>
    </w:rPr>
  </w:style>
  <w:style w:type="character" w:customStyle="1" w:styleId="tagCharCharCharChar">
    <w:name w:val="tag Char Char Char Char"/>
    <w:rsid w:val="005E4AB6"/>
    <w:rPr>
      <w:rFonts w:ascii="Georgia" w:eastAsia="Calibri" w:hAnsi="Georgia" w:cs="Calibri"/>
      <w:b/>
      <w:sz w:val="24"/>
    </w:rPr>
  </w:style>
  <w:style w:type="character" w:customStyle="1" w:styleId="3">
    <w:name w:val="3"/>
    <w:rsid w:val="005E4AB6"/>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5E4AB6"/>
    <w:rPr>
      <w:rFonts w:cs="Arial"/>
      <w:b/>
      <w:bCs/>
      <w:iCs/>
      <w:szCs w:val="28"/>
      <w:lang w:val="en-US" w:eastAsia="en-US" w:bidi="ar-SA"/>
    </w:rPr>
  </w:style>
  <w:style w:type="paragraph" w:customStyle="1" w:styleId="EmphasisText">
    <w:name w:val="Emphasis Text"/>
    <w:basedOn w:val="UnderlinedText"/>
    <w:link w:val="EmphasisTextChar"/>
    <w:rsid w:val="005E4AB6"/>
    <w:rPr>
      <w:rFonts w:eastAsia="SimSun"/>
      <w:sz w:val="24"/>
      <w:u w:val="single"/>
    </w:rPr>
  </w:style>
  <w:style w:type="character" w:customStyle="1" w:styleId="EmphasisTextChar">
    <w:name w:val="Emphasis Text Char"/>
    <w:link w:val="EmphasisText"/>
    <w:rsid w:val="005E4AB6"/>
    <w:rPr>
      <w:rFonts w:ascii="Calibri" w:eastAsia="SimSun" w:hAnsi="Calibri"/>
      <w:b/>
      <w:sz w:val="24"/>
      <w:u w:val="single"/>
    </w:rPr>
  </w:style>
  <w:style w:type="character" w:customStyle="1" w:styleId="featuretitle">
    <w:name w:val="feature_title"/>
    <w:basedOn w:val="DefaultParagraphFont"/>
    <w:rsid w:val="005E4AB6"/>
  </w:style>
  <w:style w:type="character" w:customStyle="1" w:styleId="6">
    <w:name w:val="6"/>
    <w:rsid w:val="005E4AB6"/>
    <w:rPr>
      <w:rFonts w:cs="Arial"/>
      <w:bCs/>
      <w:sz w:val="20"/>
      <w:u w:val="single"/>
      <w:lang w:val="en-US" w:eastAsia="en-US" w:bidi="ar-SA"/>
    </w:rPr>
  </w:style>
  <w:style w:type="character" w:customStyle="1" w:styleId="7">
    <w:name w:val="7"/>
    <w:rsid w:val="005E4AB6"/>
    <w:rPr>
      <w:rFonts w:cs="Arial"/>
      <w:bCs/>
      <w:sz w:val="20"/>
      <w:u w:val="single"/>
      <w:lang w:val="en-US" w:eastAsia="en-US" w:bidi="ar-SA"/>
    </w:rPr>
  </w:style>
  <w:style w:type="character" w:customStyle="1" w:styleId="StyleUnderlineChar19pt4">
    <w:name w:val="Style Underline Char1 + 9 pt4"/>
    <w:basedOn w:val="UnderlineChar1"/>
    <w:rsid w:val="005E4AB6"/>
    <w:rPr>
      <w:rFonts w:ascii="Times New Roman" w:hAnsi="Times New Roman"/>
      <w:sz w:val="20"/>
      <w:szCs w:val="24"/>
      <w:u w:val="single"/>
      <w:lang w:val="en-US" w:eastAsia="en-US" w:bidi="ar-SA"/>
    </w:rPr>
  </w:style>
  <w:style w:type="character" w:customStyle="1" w:styleId="StyleUnderlineChar19ptBold1">
    <w:name w:val="Style Underline Char1 + 9 pt Bold1"/>
    <w:rsid w:val="005E4AB6"/>
    <w:rPr>
      <w:rFonts w:ascii="Times New Roman" w:hAnsi="Times New Roman"/>
      <w:b/>
      <w:bCs/>
      <w:sz w:val="20"/>
      <w:szCs w:val="24"/>
      <w:u w:val="single"/>
      <w:lang w:val="en-US" w:eastAsia="en-US" w:bidi="ar-SA"/>
    </w:rPr>
  </w:style>
  <w:style w:type="character" w:customStyle="1" w:styleId="Style9ptUnderline3">
    <w:name w:val="Style 9 pt Underline3"/>
    <w:rsid w:val="005E4AB6"/>
    <w:rPr>
      <w:sz w:val="20"/>
      <w:u w:val="single"/>
    </w:rPr>
  </w:style>
  <w:style w:type="paragraph" w:customStyle="1" w:styleId="Stylecard9pt">
    <w:name w:val="Style card + 9 pt"/>
    <w:basedOn w:val="Normal"/>
    <w:link w:val="Stylecard9ptChar"/>
    <w:qFormat/>
    <w:rsid w:val="005E4AB6"/>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5E4AB6"/>
    <w:rPr>
      <w:rFonts w:ascii="Calibri" w:eastAsia="Calibri" w:hAnsi="Calibri" w:cs="Times New Roman"/>
      <w:sz w:val="20"/>
      <w:szCs w:val="20"/>
      <w:u w:val="single"/>
    </w:rPr>
  </w:style>
  <w:style w:type="character" w:customStyle="1" w:styleId="Styleunderline9pt0">
    <w:name w:val="Style underline + 9 pt"/>
    <w:basedOn w:val="underline"/>
    <w:rsid w:val="005E4AB6"/>
    <w:rPr>
      <w:u w:val="single"/>
      <w:lang w:val="en-US" w:eastAsia="en-US" w:bidi="ar-SA"/>
    </w:rPr>
  </w:style>
  <w:style w:type="character" w:customStyle="1" w:styleId="Style9ptUnderline4">
    <w:name w:val="Style 9 pt Underline4"/>
    <w:rsid w:val="005E4AB6"/>
    <w:rPr>
      <w:sz w:val="20"/>
      <w:u w:val="single"/>
    </w:rPr>
  </w:style>
  <w:style w:type="character" w:customStyle="1" w:styleId="55">
    <w:name w:val="55"/>
    <w:rsid w:val="005E4AB6"/>
    <w:rPr>
      <w:rFonts w:cs="Arial"/>
      <w:bCs/>
      <w:sz w:val="20"/>
      <w:u w:val="single"/>
      <w:lang w:val="en-US" w:eastAsia="en-US" w:bidi="ar-SA"/>
    </w:rPr>
  </w:style>
  <w:style w:type="paragraph" w:customStyle="1" w:styleId="CardBody">
    <w:name w:val="Card Body"/>
    <w:basedOn w:val="Normal"/>
    <w:link w:val="CardBodyChar"/>
    <w:qFormat/>
    <w:rsid w:val="005E4AB6"/>
    <w:pPr>
      <w:spacing w:after="0" w:line="240" w:lineRule="auto"/>
    </w:pPr>
    <w:rPr>
      <w:rFonts w:eastAsia="Calibri"/>
    </w:rPr>
  </w:style>
  <w:style w:type="character" w:customStyle="1" w:styleId="CardBodyChar">
    <w:name w:val="Card Body Char"/>
    <w:link w:val="CardBody"/>
    <w:rsid w:val="005E4AB6"/>
    <w:rPr>
      <w:rFonts w:ascii="Calibri" w:eastAsia="Calibri" w:hAnsi="Calibri"/>
    </w:rPr>
  </w:style>
  <w:style w:type="character" w:customStyle="1" w:styleId="Styleunderline9pt10">
    <w:name w:val="Style underline + 9 pt1"/>
    <w:basedOn w:val="underline"/>
    <w:rsid w:val="005E4AB6"/>
    <w:rPr>
      <w:u w:val="single"/>
      <w:lang w:val="en-US" w:eastAsia="en-US" w:bidi="ar-SA"/>
    </w:rPr>
  </w:style>
  <w:style w:type="character" w:customStyle="1" w:styleId="Styleunderline9ptBold">
    <w:name w:val="Style underline + 9 pt Bold"/>
    <w:rsid w:val="005E4AB6"/>
    <w:rPr>
      <w:b/>
      <w:bCs/>
      <w:sz w:val="20"/>
      <w:u w:val="single"/>
    </w:rPr>
  </w:style>
  <w:style w:type="character" w:customStyle="1" w:styleId="StyleUnderliningChar9ptBold">
    <w:name w:val="Style Underlining Char + 9 pt Bold"/>
    <w:rsid w:val="005E4AB6"/>
    <w:rPr>
      <w:rFonts w:ascii="Times New Roman" w:hAnsi="Times New Roman"/>
      <w:b/>
      <w:bCs/>
      <w:sz w:val="20"/>
      <w:szCs w:val="24"/>
      <w:u w:val="single"/>
      <w:lang w:val="en-US" w:eastAsia="en-US" w:bidi="ar-SA"/>
    </w:rPr>
  </w:style>
  <w:style w:type="character" w:customStyle="1" w:styleId="StyleUnderliningChar9pt">
    <w:name w:val="Style Underlining Char + 9 pt"/>
    <w:rsid w:val="005E4AB6"/>
    <w:rPr>
      <w:rFonts w:ascii="Times New Roman" w:hAnsi="Times New Roman"/>
      <w:sz w:val="20"/>
      <w:szCs w:val="24"/>
      <w:u w:val="single"/>
      <w:lang w:val="en-US" w:eastAsia="en-US" w:bidi="ar-SA"/>
    </w:rPr>
  </w:style>
  <w:style w:type="character" w:customStyle="1" w:styleId="34">
    <w:name w:val="34"/>
    <w:rsid w:val="005E4AB6"/>
    <w:rPr>
      <w:rFonts w:ascii="Times New Roman" w:hAnsi="Times New Roman" w:cs="Arial"/>
      <w:bCs/>
      <w:sz w:val="20"/>
      <w:u w:val="single"/>
      <w:lang w:val="en-US" w:eastAsia="en-US" w:bidi="ar-SA"/>
    </w:rPr>
  </w:style>
  <w:style w:type="character" w:customStyle="1" w:styleId="45">
    <w:name w:val="45"/>
    <w:rsid w:val="005E4AB6"/>
    <w:rPr>
      <w:rFonts w:ascii="Times New Roman" w:hAnsi="Times New Roman" w:cs="Arial"/>
      <w:b/>
      <w:bCs/>
      <w:sz w:val="20"/>
      <w:u w:val="single"/>
      <w:lang w:val="en-US" w:eastAsia="en-US" w:bidi="ar-SA"/>
    </w:rPr>
  </w:style>
  <w:style w:type="character" w:customStyle="1" w:styleId="Style9ptUnderline5">
    <w:name w:val="Style 9 pt Underline5"/>
    <w:rsid w:val="005E4AB6"/>
    <w:rPr>
      <w:rFonts w:ascii="Times New Roman" w:hAnsi="Times New Roman"/>
      <w:sz w:val="20"/>
      <w:u w:val="single"/>
    </w:rPr>
  </w:style>
  <w:style w:type="character" w:customStyle="1" w:styleId="Style9ptBoldUnderline2">
    <w:name w:val="Style 9 pt Bold Underline2"/>
    <w:rsid w:val="005E4AB6"/>
    <w:rPr>
      <w:rFonts w:ascii="Times New Roman" w:hAnsi="Times New Roman"/>
      <w:b/>
      <w:bCs/>
      <w:sz w:val="20"/>
      <w:u w:val="single"/>
    </w:rPr>
  </w:style>
  <w:style w:type="character" w:customStyle="1" w:styleId="StyleBoldItalicUnderlineBorderSinglesolidlineAuto">
    <w:name w:val="Style Bold Italic Underline Border: : (Single solid line Auto ..."/>
    <w:rsid w:val="005E4AB6"/>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5E4AB6"/>
    <w:pPr>
      <w:numPr>
        <w:numId w:val="0"/>
      </w:numPr>
    </w:pPr>
    <w:rPr>
      <w:sz w:val="20"/>
      <w:lang w:eastAsia="zh-CN"/>
    </w:rPr>
  </w:style>
  <w:style w:type="character" w:customStyle="1" w:styleId="StyleStyle49pt1Char">
    <w:name w:val="Style Style4 + 9 pt1 Char"/>
    <w:basedOn w:val="Style4Char"/>
    <w:link w:val="StyleStyle49pt1"/>
    <w:rsid w:val="005E4AB6"/>
    <w:rPr>
      <w:rFonts w:ascii="Arial Narrow" w:hAnsi="Arial Narrow"/>
      <w:sz w:val="20"/>
      <w:szCs w:val="24"/>
      <w:u w:val="single"/>
      <w:lang w:eastAsia="zh-CN"/>
    </w:rPr>
  </w:style>
  <w:style w:type="paragraph" w:customStyle="1" w:styleId="StyleStyle49ptBold1">
    <w:name w:val="Style Style4 + 9 pt Bold1"/>
    <w:basedOn w:val="Style4"/>
    <w:link w:val="StyleStyle49ptBold1Char"/>
    <w:rsid w:val="005E4AB6"/>
    <w:pPr>
      <w:numPr>
        <w:numId w:val="0"/>
      </w:numPr>
    </w:pPr>
    <w:rPr>
      <w:b/>
      <w:bCs/>
    </w:rPr>
  </w:style>
  <w:style w:type="character" w:customStyle="1" w:styleId="StyleStyle49ptBold1Char">
    <w:name w:val="Style Style4 + 9 pt Bold1 Char"/>
    <w:link w:val="StyleStyle49ptBold1"/>
    <w:rsid w:val="005E4AB6"/>
    <w:rPr>
      <w:rFonts w:ascii="Arial Narrow" w:hAnsi="Arial Narrow"/>
      <w:b/>
      <w:bCs/>
      <w:szCs w:val="24"/>
      <w:u w:val="single"/>
    </w:rPr>
  </w:style>
  <w:style w:type="paragraph" w:customStyle="1" w:styleId="StyleStyle49pt2">
    <w:name w:val="Style Style4 + 9 pt2"/>
    <w:basedOn w:val="Style4"/>
    <w:link w:val="StyleStyle49pt2Char"/>
    <w:rsid w:val="005E4AB6"/>
    <w:pPr>
      <w:numPr>
        <w:numId w:val="0"/>
      </w:numPr>
    </w:pPr>
    <w:rPr>
      <w:sz w:val="20"/>
      <w:lang w:eastAsia="zh-CN"/>
    </w:rPr>
  </w:style>
  <w:style w:type="character" w:customStyle="1" w:styleId="StyleStyle49pt2Char">
    <w:name w:val="Style Style4 + 9 pt2 Char"/>
    <w:basedOn w:val="Style4Char"/>
    <w:link w:val="StyleStyle49pt2"/>
    <w:rsid w:val="005E4AB6"/>
    <w:rPr>
      <w:rFonts w:ascii="Arial Narrow" w:hAnsi="Arial Narrow"/>
      <w:sz w:val="20"/>
      <w:szCs w:val="24"/>
      <w:u w:val="single"/>
      <w:lang w:eastAsia="zh-CN"/>
    </w:rPr>
  </w:style>
  <w:style w:type="paragraph" w:customStyle="1" w:styleId="StyleStyle49ptBold2">
    <w:name w:val="Style Style4 + 9 pt Bold2"/>
    <w:basedOn w:val="Style4"/>
    <w:link w:val="StyleStyle49ptBold2Char"/>
    <w:rsid w:val="005E4AB6"/>
    <w:pPr>
      <w:numPr>
        <w:numId w:val="0"/>
      </w:numPr>
    </w:pPr>
    <w:rPr>
      <w:b/>
      <w:bCs/>
    </w:rPr>
  </w:style>
  <w:style w:type="character" w:customStyle="1" w:styleId="StyleStyle49ptBold2Char">
    <w:name w:val="Style Style4 + 9 pt Bold2 Char"/>
    <w:link w:val="StyleStyle49ptBold2"/>
    <w:rsid w:val="005E4AB6"/>
    <w:rPr>
      <w:rFonts w:ascii="Arial Narrow" w:hAnsi="Arial Narrow"/>
      <w:b/>
      <w:bCs/>
      <w:szCs w:val="24"/>
      <w:u w:val="single"/>
    </w:rPr>
  </w:style>
  <w:style w:type="character" w:customStyle="1" w:styleId="23">
    <w:name w:val="23"/>
    <w:rsid w:val="005E4AB6"/>
    <w:rPr>
      <w:rFonts w:ascii="Times New Roman" w:hAnsi="Times New Roman" w:cs="Arial"/>
      <w:bCs/>
      <w:sz w:val="20"/>
      <w:u w:val="single"/>
      <w:lang w:val="en-US" w:eastAsia="en-US" w:bidi="ar-SA"/>
    </w:rPr>
  </w:style>
  <w:style w:type="character" w:customStyle="1" w:styleId="33">
    <w:name w:val="33"/>
    <w:rsid w:val="005E4AB6"/>
    <w:rPr>
      <w:rFonts w:ascii="Times New Roman" w:hAnsi="Times New Roman" w:cs="Arial"/>
      <w:b/>
      <w:bCs/>
      <w:sz w:val="20"/>
      <w:u w:val="single"/>
      <w:lang w:val="en-US" w:eastAsia="en-US" w:bidi="ar-SA"/>
    </w:rPr>
  </w:style>
  <w:style w:type="character" w:customStyle="1" w:styleId="27">
    <w:name w:val="27"/>
    <w:rsid w:val="005E4AB6"/>
    <w:rPr>
      <w:rFonts w:cs="Arial"/>
      <w:bCs/>
      <w:sz w:val="20"/>
      <w:u w:val="single"/>
      <w:lang w:val="en-US" w:eastAsia="en-US" w:bidi="ar-SA"/>
    </w:rPr>
  </w:style>
  <w:style w:type="character" w:customStyle="1" w:styleId="StyleArialNarrow9pt">
    <w:name w:val="Style Arial Narrow 9 pt"/>
    <w:rsid w:val="005E4AB6"/>
    <w:rPr>
      <w:rFonts w:ascii="Times New Roman" w:hAnsi="Times New Roman"/>
      <w:sz w:val="20"/>
    </w:rPr>
  </w:style>
  <w:style w:type="paragraph" w:customStyle="1" w:styleId="CiteBody">
    <w:name w:val="Cite Body"/>
    <w:basedOn w:val="Normal"/>
    <w:link w:val="CiteBodyChar"/>
    <w:qFormat/>
    <w:rsid w:val="005E4AB6"/>
    <w:pPr>
      <w:spacing w:after="0" w:line="240" w:lineRule="auto"/>
    </w:pPr>
    <w:rPr>
      <w:rFonts w:eastAsia="Calibri"/>
      <w:szCs w:val="16"/>
    </w:rPr>
  </w:style>
  <w:style w:type="paragraph" w:customStyle="1" w:styleId="CiteBold">
    <w:name w:val="Cite Bold"/>
    <w:basedOn w:val="CiteBody"/>
    <w:link w:val="CiteBoldChar"/>
    <w:qFormat/>
    <w:rsid w:val="005E4AB6"/>
    <w:rPr>
      <w:b/>
    </w:rPr>
  </w:style>
  <w:style w:type="character" w:customStyle="1" w:styleId="CiteBodyChar">
    <w:name w:val="Cite Body Char"/>
    <w:link w:val="CiteBody"/>
    <w:rsid w:val="005E4AB6"/>
    <w:rPr>
      <w:rFonts w:ascii="Calibri" w:eastAsia="Calibri" w:hAnsi="Calibri"/>
      <w:szCs w:val="16"/>
    </w:rPr>
  </w:style>
  <w:style w:type="character" w:customStyle="1" w:styleId="CiteBoldChar">
    <w:name w:val="Cite Bold Char"/>
    <w:link w:val="CiteBold"/>
    <w:rsid w:val="005E4AB6"/>
    <w:rPr>
      <w:rFonts w:ascii="Calibri" w:eastAsia="Calibri" w:hAnsi="Calibri"/>
      <w:b/>
      <w:szCs w:val="16"/>
    </w:rPr>
  </w:style>
  <w:style w:type="paragraph" w:customStyle="1" w:styleId="StyleCardBody11ptUnderline">
    <w:name w:val="Style Card Body + 11 pt Underline"/>
    <w:basedOn w:val="CardBody"/>
    <w:link w:val="StyleCardBody11ptUnderlineChar"/>
    <w:rsid w:val="005E4AB6"/>
    <w:rPr>
      <w:sz w:val="20"/>
      <w:u w:val="single"/>
    </w:rPr>
  </w:style>
  <w:style w:type="character" w:customStyle="1" w:styleId="StyleCardBody11ptUnderlineChar">
    <w:name w:val="Style Card Body + 11 pt Underline Char"/>
    <w:link w:val="StyleCardBody11ptUnderline"/>
    <w:rsid w:val="005E4AB6"/>
    <w:rPr>
      <w:rFonts w:ascii="Calibri" w:eastAsia="Calibri" w:hAnsi="Calibri"/>
      <w:sz w:val="20"/>
      <w:u w:val="single"/>
    </w:rPr>
  </w:style>
  <w:style w:type="paragraph" w:customStyle="1" w:styleId="StyleStyle49pt4">
    <w:name w:val="Style Style4 + 9 pt4"/>
    <w:basedOn w:val="Style4"/>
    <w:link w:val="StyleStyle49pt4Char"/>
    <w:rsid w:val="005E4AB6"/>
    <w:pPr>
      <w:numPr>
        <w:numId w:val="0"/>
      </w:numPr>
    </w:pPr>
    <w:rPr>
      <w:sz w:val="20"/>
      <w:lang w:eastAsia="zh-CN"/>
    </w:rPr>
  </w:style>
  <w:style w:type="character" w:customStyle="1" w:styleId="StyleStyle49pt4Char">
    <w:name w:val="Style Style4 + 9 pt4 Char"/>
    <w:basedOn w:val="Style4Char"/>
    <w:link w:val="StyleStyle49pt4"/>
    <w:rsid w:val="005E4AB6"/>
    <w:rPr>
      <w:rFonts w:ascii="Arial Narrow" w:hAnsi="Arial Narrow"/>
      <w:sz w:val="20"/>
      <w:szCs w:val="24"/>
      <w:u w:val="single"/>
      <w:lang w:eastAsia="zh-CN"/>
    </w:rPr>
  </w:style>
  <w:style w:type="paragraph" w:customStyle="1" w:styleId="StyleStyle49ptBold4">
    <w:name w:val="Style Style4 + 9 pt Bold4"/>
    <w:basedOn w:val="Style4"/>
    <w:link w:val="StyleStyle49ptBold4Char"/>
    <w:rsid w:val="005E4AB6"/>
    <w:pPr>
      <w:numPr>
        <w:numId w:val="0"/>
      </w:numPr>
    </w:pPr>
    <w:rPr>
      <w:b/>
      <w:bCs/>
    </w:rPr>
  </w:style>
  <w:style w:type="character" w:customStyle="1" w:styleId="StyleStyle49ptBold4Char">
    <w:name w:val="Style Style4 + 9 pt Bold4 Char"/>
    <w:link w:val="StyleStyle49ptBold4"/>
    <w:rsid w:val="005E4AB6"/>
    <w:rPr>
      <w:rFonts w:ascii="Arial Narrow" w:hAnsi="Arial Narrow"/>
      <w:b/>
      <w:bCs/>
      <w:szCs w:val="24"/>
      <w:u w:val="single"/>
    </w:rPr>
  </w:style>
  <w:style w:type="character" w:customStyle="1" w:styleId="StyleUnderlineCharChar9pt2">
    <w:name w:val="Style Underline Char Char + 9 pt2"/>
    <w:basedOn w:val="DefaultParagraphFont"/>
    <w:rsid w:val="005E4AB6"/>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5E4AB6"/>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5E4AB6"/>
    <w:rPr>
      <w:b/>
      <w:bCs/>
      <w:sz w:val="20"/>
      <w:u w:val="single"/>
      <w:bdr w:val="single" w:sz="4" w:space="0" w:color="auto"/>
    </w:rPr>
  </w:style>
  <w:style w:type="character" w:customStyle="1" w:styleId="Style9ptUnderline7">
    <w:name w:val="Style 9 pt Underline7"/>
    <w:rsid w:val="005E4AB6"/>
    <w:rPr>
      <w:sz w:val="20"/>
      <w:u w:val="single"/>
    </w:rPr>
  </w:style>
  <w:style w:type="character" w:customStyle="1" w:styleId="Style9ptBoldUnderline3">
    <w:name w:val="Style 9 pt Bold Underline3"/>
    <w:rsid w:val="005E4AB6"/>
    <w:rPr>
      <w:b/>
      <w:bCs/>
      <w:sz w:val="20"/>
      <w:u w:val="single"/>
    </w:rPr>
  </w:style>
  <w:style w:type="character" w:customStyle="1" w:styleId="Style9ptUnderline8">
    <w:name w:val="Style 9 pt Underline8"/>
    <w:rsid w:val="005E4AB6"/>
    <w:rPr>
      <w:sz w:val="20"/>
      <w:u w:val="single"/>
    </w:rPr>
  </w:style>
  <w:style w:type="paragraph" w:customStyle="1" w:styleId="StyleStyle49pt5">
    <w:name w:val="Style Style4 + 9 pt5"/>
    <w:basedOn w:val="Style4"/>
    <w:link w:val="StyleStyle49pt5Char"/>
    <w:rsid w:val="005E4AB6"/>
    <w:pPr>
      <w:numPr>
        <w:numId w:val="0"/>
      </w:numPr>
    </w:pPr>
    <w:rPr>
      <w:sz w:val="20"/>
      <w:lang w:eastAsia="zh-CN"/>
    </w:rPr>
  </w:style>
  <w:style w:type="character" w:customStyle="1" w:styleId="StyleStyle49pt5Char">
    <w:name w:val="Style Style4 + 9 pt5 Char"/>
    <w:basedOn w:val="Style4Char"/>
    <w:link w:val="StyleStyle49pt5"/>
    <w:rsid w:val="005E4AB6"/>
    <w:rPr>
      <w:rFonts w:ascii="Arial Narrow" w:hAnsi="Arial Narrow"/>
      <w:sz w:val="20"/>
      <w:szCs w:val="24"/>
      <w:u w:val="single"/>
      <w:lang w:eastAsia="zh-CN"/>
    </w:rPr>
  </w:style>
  <w:style w:type="paragraph" w:customStyle="1" w:styleId="StyleStyle49pt6">
    <w:name w:val="Style Style4 + 9 pt6"/>
    <w:basedOn w:val="Style4"/>
    <w:link w:val="StyleStyle49pt6Char"/>
    <w:qFormat/>
    <w:rsid w:val="005E4AB6"/>
    <w:pPr>
      <w:numPr>
        <w:numId w:val="0"/>
      </w:numPr>
    </w:pPr>
    <w:rPr>
      <w:sz w:val="20"/>
      <w:lang w:eastAsia="zh-CN"/>
    </w:rPr>
  </w:style>
  <w:style w:type="character" w:customStyle="1" w:styleId="StyleStyle49pt6Char">
    <w:name w:val="Style Style4 + 9 pt6 Char"/>
    <w:basedOn w:val="Style4Char"/>
    <w:link w:val="StyleStyle49pt6"/>
    <w:rsid w:val="005E4AB6"/>
    <w:rPr>
      <w:rFonts w:ascii="Arial Narrow" w:hAnsi="Arial Narrow"/>
      <w:sz w:val="20"/>
      <w:szCs w:val="24"/>
      <w:u w:val="single"/>
      <w:lang w:eastAsia="zh-CN"/>
    </w:rPr>
  </w:style>
  <w:style w:type="character" w:customStyle="1" w:styleId="66">
    <w:name w:val="66"/>
    <w:rsid w:val="005E4AB6"/>
    <w:rPr>
      <w:rFonts w:cs="Arial"/>
      <w:bCs/>
      <w:sz w:val="20"/>
      <w:u w:val="single"/>
      <w:lang w:val="en-US" w:eastAsia="en-US" w:bidi="ar-SA"/>
    </w:rPr>
  </w:style>
  <w:style w:type="character" w:customStyle="1" w:styleId="Style9ptUnderline9">
    <w:name w:val="Style 9 pt Underline9"/>
    <w:rsid w:val="005E4AB6"/>
    <w:rPr>
      <w:sz w:val="20"/>
      <w:u w:val="single"/>
    </w:rPr>
  </w:style>
  <w:style w:type="paragraph" w:customStyle="1" w:styleId="StyleStyle49ptBold5">
    <w:name w:val="Style Style4 + 9 pt Bold5"/>
    <w:basedOn w:val="Style4"/>
    <w:link w:val="StyleStyle49ptBold5Char"/>
    <w:rsid w:val="005E4AB6"/>
    <w:pPr>
      <w:numPr>
        <w:numId w:val="0"/>
      </w:numPr>
    </w:pPr>
    <w:rPr>
      <w:b/>
      <w:bCs/>
    </w:rPr>
  </w:style>
  <w:style w:type="character" w:customStyle="1" w:styleId="StyleStyle49ptBold5Char">
    <w:name w:val="Style Style4 + 9 pt Bold5 Char"/>
    <w:link w:val="StyleStyle49ptBold5"/>
    <w:rsid w:val="005E4AB6"/>
    <w:rPr>
      <w:rFonts w:ascii="Arial Narrow" w:hAnsi="Arial Narrow"/>
      <w:b/>
      <w:bCs/>
      <w:szCs w:val="24"/>
      <w:u w:val="single"/>
    </w:rPr>
  </w:style>
  <w:style w:type="character" w:customStyle="1" w:styleId="Style9ptBoldUnderline4">
    <w:name w:val="Style 9 pt Bold Underline4"/>
    <w:rsid w:val="005E4AB6"/>
    <w:rPr>
      <w:b/>
      <w:bCs/>
      <w:sz w:val="20"/>
      <w:u w:val="single"/>
    </w:rPr>
  </w:style>
  <w:style w:type="paragraph" w:customStyle="1" w:styleId="StyleStyle49pt7">
    <w:name w:val="Style Style4 + 9 pt7"/>
    <w:basedOn w:val="Style4"/>
    <w:link w:val="StyleStyle49pt7Char"/>
    <w:rsid w:val="005E4AB6"/>
    <w:pPr>
      <w:numPr>
        <w:numId w:val="0"/>
      </w:numPr>
    </w:pPr>
    <w:rPr>
      <w:sz w:val="20"/>
      <w:lang w:eastAsia="zh-CN"/>
    </w:rPr>
  </w:style>
  <w:style w:type="character" w:customStyle="1" w:styleId="StyleStyle49pt7Char">
    <w:name w:val="Style Style4 + 9 pt7 Char"/>
    <w:basedOn w:val="Style4Char"/>
    <w:link w:val="StyleStyle49pt7"/>
    <w:rsid w:val="005E4AB6"/>
    <w:rPr>
      <w:rFonts w:ascii="Arial Narrow" w:hAnsi="Arial Narrow"/>
      <w:sz w:val="20"/>
      <w:szCs w:val="24"/>
      <w:u w:val="single"/>
      <w:lang w:eastAsia="zh-CN"/>
    </w:rPr>
  </w:style>
  <w:style w:type="character" w:customStyle="1" w:styleId="titleblue14">
    <w:name w:val="titleblue14"/>
    <w:basedOn w:val="DefaultParagraphFont"/>
    <w:rsid w:val="005E4AB6"/>
  </w:style>
  <w:style w:type="paragraph" w:customStyle="1" w:styleId="FONT7">
    <w:name w:val="FONT 7"/>
    <w:qFormat/>
    <w:rsid w:val="005E4AB6"/>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5E4AB6"/>
    <w:pPr>
      <w:numPr>
        <w:numId w:val="0"/>
      </w:numPr>
    </w:pPr>
  </w:style>
  <w:style w:type="paragraph" w:customStyle="1" w:styleId="StyleHeading2Underline">
    <w:name w:val="Style Heading 2 + Underline"/>
    <w:basedOn w:val="Heading2"/>
    <w:link w:val="StyleHeading2UnderlineChar"/>
    <w:rsid w:val="005E4AB6"/>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5E4AB6"/>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5E4AB6"/>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5E4AB6"/>
    <w:rPr>
      <w:rFonts w:eastAsia="Calibri"/>
      <w:szCs w:val="24"/>
      <w:u w:val="single"/>
    </w:rPr>
  </w:style>
  <w:style w:type="paragraph" w:customStyle="1" w:styleId="StyleCardText11ptBoldUnderline">
    <w:name w:val="Style Card Text + 11 pt Bold Underline"/>
    <w:link w:val="StyleCardText11ptBoldUnderlineChar"/>
    <w:rsid w:val="005E4AB6"/>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5E4AB6"/>
    <w:rPr>
      <w:rFonts w:eastAsia="Calibri"/>
      <w:b/>
      <w:bCs/>
      <w:szCs w:val="24"/>
      <w:u w:val="single"/>
    </w:rPr>
  </w:style>
  <w:style w:type="paragraph" w:customStyle="1" w:styleId="StyleStyle49ptBold6">
    <w:name w:val="Style Style4 + 9 pt Bold6"/>
    <w:basedOn w:val="Style4"/>
    <w:link w:val="StyleStyle49ptBold6Char"/>
    <w:rsid w:val="005E4AB6"/>
    <w:pPr>
      <w:numPr>
        <w:numId w:val="0"/>
      </w:numPr>
    </w:pPr>
    <w:rPr>
      <w:b/>
      <w:bCs/>
    </w:rPr>
  </w:style>
  <w:style w:type="character" w:customStyle="1" w:styleId="StyleStyle49ptBold6Char">
    <w:name w:val="Style Style4 + 9 pt Bold6 Char"/>
    <w:link w:val="StyleStyle49ptBold6"/>
    <w:rsid w:val="005E4AB6"/>
    <w:rPr>
      <w:rFonts w:ascii="Arial Narrow" w:hAnsi="Arial Narrow"/>
      <w:b/>
      <w:bCs/>
      <w:szCs w:val="24"/>
      <w:u w:val="single"/>
    </w:rPr>
  </w:style>
  <w:style w:type="paragraph" w:customStyle="1" w:styleId="StyleUnderlined11pt">
    <w:name w:val="Style Underlined + 11 pt"/>
    <w:link w:val="StyleUnderlined11ptChar"/>
    <w:qFormat/>
    <w:rsid w:val="005E4AB6"/>
    <w:pPr>
      <w:spacing w:after="200" w:line="276" w:lineRule="auto"/>
    </w:pPr>
    <w:rPr>
      <w:rFonts w:ascii="Georgia" w:eastAsia="Calibri" w:hAnsi="Georgia" w:cs="Calibri"/>
      <w:sz w:val="24"/>
      <w:szCs w:val="20"/>
      <w:u w:val="single"/>
      <w:lang w:eastAsia="ja-JP"/>
    </w:rPr>
  </w:style>
  <w:style w:type="character" w:customStyle="1" w:styleId="StyleUnderlined11ptChar">
    <w:name w:val="Style Underlined + 11 pt Char"/>
    <w:basedOn w:val="DefaultParagraphFont"/>
    <w:link w:val="StyleUnderlined11pt"/>
    <w:rsid w:val="005E4AB6"/>
    <w:rPr>
      <w:rFonts w:ascii="Georgia" w:eastAsia="Calibri" w:hAnsi="Georgia" w:cs="Calibri"/>
      <w:sz w:val="24"/>
      <w:szCs w:val="20"/>
      <w:u w:val="single"/>
      <w:lang w:eastAsia="ja-JP"/>
    </w:rPr>
  </w:style>
  <w:style w:type="paragraph" w:customStyle="1" w:styleId="StyleCircled11pt">
    <w:name w:val="Style Circled + 11 pt"/>
    <w:basedOn w:val="Circled"/>
    <w:link w:val="StyleCircled11ptChar"/>
    <w:qFormat/>
    <w:rsid w:val="005E4AB6"/>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5E4AB6"/>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5E4AB6"/>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5E4AB6"/>
    <w:rPr>
      <w:rFonts w:eastAsia="Calibri"/>
      <w:b/>
      <w:bCs/>
      <w:szCs w:val="24"/>
      <w:u w:val="single"/>
      <w:bdr w:val="single" w:sz="4" w:space="0" w:color="auto"/>
    </w:rPr>
  </w:style>
  <w:style w:type="paragraph" w:customStyle="1" w:styleId="StyleMinimizedText11pt1">
    <w:name w:val="Style Minimized Text + 11 pt1"/>
    <w:basedOn w:val="MinimizedText"/>
    <w:link w:val="StyleMinimizedText11pt1Char"/>
    <w:qFormat/>
    <w:rsid w:val="005E4AB6"/>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5E4AB6"/>
    <w:rPr>
      <w:rFonts w:ascii="Times New Roman" w:eastAsia="Calibri" w:hAnsi="Times New Roman" w:cs="Times New Roman"/>
      <w:sz w:val="16"/>
    </w:rPr>
  </w:style>
  <w:style w:type="paragraph" w:customStyle="1" w:styleId="Underlinestyle1">
    <w:name w:val="Underline style"/>
    <w:basedOn w:val="Normal"/>
    <w:qFormat/>
    <w:rsid w:val="005E4AB6"/>
    <w:pPr>
      <w:spacing w:after="0" w:line="240" w:lineRule="auto"/>
    </w:pPr>
    <w:rPr>
      <w:rFonts w:eastAsia="Calibri"/>
      <w:u w:val="single"/>
    </w:rPr>
  </w:style>
  <w:style w:type="character" w:customStyle="1" w:styleId="Style11ptUnderline3">
    <w:name w:val="Style 11 pt Underline3"/>
    <w:rsid w:val="005E4AB6"/>
    <w:rPr>
      <w:sz w:val="20"/>
      <w:u w:val="single"/>
    </w:rPr>
  </w:style>
  <w:style w:type="character" w:customStyle="1" w:styleId="StyleUnderlineCharChar9pt3">
    <w:name w:val="Style Underline Char Char + 9 pt3"/>
    <w:basedOn w:val="DefaultParagraphFont"/>
    <w:rsid w:val="005E4AB6"/>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5E4AB6"/>
    <w:rPr>
      <w:sz w:val="20"/>
      <w:u w:val="single"/>
    </w:rPr>
  </w:style>
  <w:style w:type="character" w:customStyle="1" w:styleId="Style9ptUnderline11">
    <w:name w:val="Style 9 pt Underline11"/>
    <w:rsid w:val="005E4AB6"/>
    <w:rPr>
      <w:sz w:val="20"/>
      <w:u w:val="single"/>
    </w:rPr>
  </w:style>
  <w:style w:type="character" w:customStyle="1" w:styleId="Style9ptBoldUnderline5">
    <w:name w:val="Style 9 pt Bold Underline5"/>
    <w:rsid w:val="005E4AB6"/>
    <w:rPr>
      <w:b/>
      <w:bCs/>
      <w:sz w:val="20"/>
      <w:u w:val="single"/>
    </w:rPr>
  </w:style>
  <w:style w:type="character" w:customStyle="1" w:styleId="UnderlineChar2CharChar">
    <w:name w:val="Underline Char2 Char Char"/>
    <w:rsid w:val="005E4AB6"/>
    <w:rPr>
      <w:szCs w:val="24"/>
      <w:u w:val="single"/>
      <w:lang w:val="en-US" w:eastAsia="en-US" w:bidi="ar-SA"/>
    </w:rPr>
  </w:style>
  <w:style w:type="character" w:customStyle="1" w:styleId="BoldandUnderlineChar2CharCharChar">
    <w:name w:val="Bold and Underline Char2 Char Char Char"/>
    <w:link w:val="BoldandUnderlineChar2CharChar"/>
    <w:rsid w:val="005E4AB6"/>
    <w:rPr>
      <w:b/>
      <w:u w:val="single"/>
    </w:rPr>
  </w:style>
  <w:style w:type="paragraph" w:customStyle="1" w:styleId="textboldChar">
    <w:name w:val="text bold Char"/>
    <w:basedOn w:val="Normal"/>
    <w:link w:val="textboldCharChar"/>
    <w:rsid w:val="005E4AB6"/>
    <w:pPr>
      <w:spacing w:after="0" w:line="240" w:lineRule="auto"/>
      <w:ind w:left="720"/>
    </w:pPr>
    <w:rPr>
      <w:rFonts w:eastAsia="Calibri"/>
      <w:b/>
      <w:sz w:val="24"/>
      <w:u w:val="thick"/>
    </w:rPr>
  </w:style>
  <w:style w:type="character" w:customStyle="1" w:styleId="textboldCharChar">
    <w:name w:val="text bold Char Char"/>
    <w:link w:val="textboldChar"/>
    <w:rsid w:val="005E4AB6"/>
    <w:rPr>
      <w:rFonts w:ascii="Calibri" w:eastAsia="Calibri" w:hAnsi="Calibri"/>
      <w:b/>
      <w:sz w:val="24"/>
      <w:u w:val="thick"/>
    </w:rPr>
  </w:style>
  <w:style w:type="character" w:customStyle="1" w:styleId="snapnoshots">
    <w:name w:val="snap_noshots"/>
    <w:basedOn w:val="DefaultParagraphFont"/>
    <w:rsid w:val="005E4AB6"/>
  </w:style>
  <w:style w:type="character" w:customStyle="1" w:styleId="cnbcsbhdcomp">
    <w:name w:val="cnbc_sbhd_comp"/>
    <w:rsid w:val="005E4AB6"/>
  </w:style>
  <w:style w:type="character" w:customStyle="1" w:styleId="blox-headline">
    <w:name w:val="blox-headline"/>
    <w:rsid w:val="005E4AB6"/>
  </w:style>
  <w:style w:type="character" w:customStyle="1" w:styleId="Heading2CharCharCharCharCharChar1CharChar">
    <w:name w:val="Heading 2 Char Char Char Char Char Char1 Char Char"/>
    <w:basedOn w:val="DefaultParagraphFont"/>
    <w:uiPriority w:val="99"/>
    <w:rsid w:val="005E4AB6"/>
    <w:rPr>
      <w:rFonts w:cs="Arial"/>
      <w:b/>
      <w:bCs/>
      <w:iCs/>
      <w:sz w:val="28"/>
      <w:lang w:val="en-US" w:eastAsia="en-US"/>
    </w:rPr>
  </w:style>
  <w:style w:type="character" w:customStyle="1" w:styleId="postsubtitle">
    <w:name w:val="post_subtitle"/>
    <w:basedOn w:val="DefaultParagraphFont"/>
    <w:rsid w:val="005E4AB6"/>
  </w:style>
  <w:style w:type="character" w:customStyle="1" w:styleId="NoterefInText">
    <w:name w:val="_NoterefInText"/>
    <w:uiPriority w:val="99"/>
    <w:rsid w:val="005E4AB6"/>
    <w:rPr>
      <w:rFonts w:cs="New Baskerville"/>
      <w:color w:val="000000"/>
    </w:rPr>
  </w:style>
  <w:style w:type="character" w:customStyle="1" w:styleId="postauthor">
    <w:name w:val="postauthor"/>
    <w:basedOn w:val="DefaultParagraphFont"/>
    <w:rsid w:val="005E4AB6"/>
  </w:style>
  <w:style w:type="paragraph" w:customStyle="1" w:styleId="notes-source-hasnotes">
    <w:name w:val="notes-source-hasnotes"/>
    <w:basedOn w:val="Normal"/>
    <w:qFormat/>
    <w:rsid w:val="005E4AB6"/>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5E4AB6"/>
  </w:style>
  <w:style w:type="character" w:customStyle="1" w:styleId="thirdparty-logo">
    <w:name w:val="thirdparty-logo"/>
    <w:basedOn w:val="DefaultParagraphFont"/>
    <w:rsid w:val="005E4AB6"/>
  </w:style>
  <w:style w:type="paragraph" w:customStyle="1" w:styleId="articlemeta">
    <w:name w:val="articlemeta"/>
    <w:basedOn w:val="Normal"/>
    <w:qFormat/>
    <w:rsid w:val="005E4AB6"/>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5E4AB6"/>
  </w:style>
  <w:style w:type="character" w:customStyle="1" w:styleId="print-footnote">
    <w:name w:val="print-footnote"/>
    <w:basedOn w:val="DefaultParagraphFont"/>
    <w:rsid w:val="005E4AB6"/>
  </w:style>
  <w:style w:type="character" w:customStyle="1" w:styleId="datestring">
    <w:name w:val="datestring"/>
    <w:basedOn w:val="DefaultParagraphFont"/>
    <w:rsid w:val="005E4AB6"/>
  </w:style>
  <w:style w:type="paragraph" w:customStyle="1" w:styleId="left">
    <w:name w:val="left"/>
    <w:basedOn w:val="Normal"/>
    <w:qFormat/>
    <w:rsid w:val="005E4AB6"/>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5E4AB6"/>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5E4AB6"/>
  </w:style>
  <w:style w:type="paragraph" w:customStyle="1" w:styleId="creditpostedmodified">
    <w:name w:val="credit_posted_modified"/>
    <w:basedOn w:val="Normal"/>
    <w:qFormat/>
    <w:rsid w:val="005E4AB6"/>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5E4AB6"/>
  </w:style>
  <w:style w:type="character" w:customStyle="1" w:styleId="grd">
    <w:name w:val="grd"/>
    <w:basedOn w:val="DefaultParagraphFont"/>
    <w:rsid w:val="005E4AB6"/>
  </w:style>
  <w:style w:type="paragraph" w:customStyle="1" w:styleId="hs-text-container">
    <w:name w:val="hs-text-container"/>
    <w:basedOn w:val="Normal"/>
    <w:qFormat/>
    <w:rsid w:val="005E4AB6"/>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5E4AB6"/>
  </w:style>
  <w:style w:type="character" w:customStyle="1" w:styleId="article-author-name">
    <w:name w:val="article-author-name"/>
    <w:basedOn w:val="DefaultParagraphFont"/>
    <w:rsid w:val="005E4AB6"/>
  </w:style>
  <w:style w:type="character" w:customStyle="1" w:styleId="bioexcerpt">
    <w:name w:val="bio_excerpt"/>
    <w:basedOn w:val="DefaultParagraphFont"/>
    <w:rsid w:val="005E4AB6"/>
  </w:style>
  <w:style w:type="character" w:customStyle="1" w:styleId="commentcount">
    <w:name w:val="comment_count"/>
    <w:basedOn w:val="DefaultParagraphFont"/>
    <w:rsid w:val="005E4AB6"/>
  </w:style>
  <w:style w:type="character" w:customStyle="1" w:styleId="searchtermshighlighted">
    <w:name w:val="searchtermshighlighted"/>
    <w:basedOn w:val="DefaultParagraphFont"/>
    <w:rsid w:val="005E4AB6"/>
  </w:style>
  <w:style w:type="character" w:customStyle="1" w:styleId="contributornametrigger">
    <w:name w:val="contributornametrigger"/>
    <w:basedOn w:val="DefaultParagraphFont"/>
    <w:rsid w:val="005E4AB6"/>
  </w:style>
  <w:style w:type="character" w:customStyle="1" w:styleId="bylinepipe">
    <w:name w:val="bylinepipe"/>
    <w:basedOn w:val="DefaultParagraphFont"/>
    <w:rsid w:val="005E4AB6"/>
  </w:style>
  <w:style w:type="character" w:customStyle="1" w:styleId="lucenesearchresulturlb">
    <w:name w:val="lucene_search_result_url_b"/>
    <w:basedOn w:val="DefaultParagraphFont"/>
    <w:rsid w:val="005E4AB6"/>
  </w:style>
  <w:style w:type="character" w:customStyle="1" w:styleId="faculty-title">
    <w:name w:val="faculty-title"/>
    <w:basedOn w:val="DefaultParagraphFont"/>
    <w:rsid w:val="005E4AB6"/>
  </w:style>
  <w:style w:type="character" w:customStyle="1" w:styleId="issue">
    <w:name w:val="issue"/>
    <w:basedOn w:val="DefaultParagraphFont"/>
    <w:rsid w:val="005E4AB6"/>
  </w:style>
  <w:style w:type="character" w:customStyle="1" w:styleId="pages">
    <w:name w:val="pages"/>
    <w:basedOn w:val="DefaultParagraphFont"/>
    <w:rsid w:val="005E4AB6"/>
  </w:style>
  <w:style w:type="character" w:customStyle="1" w:styleId="person">
    <w:name w:val="person"/>
    <w:basedOn w:val="DefaultParagraphFont"/>
    <w:rsid w:val="005E4AB6"/>
  </w:style>
  <w:style w:type="character" w:customStyle="1" w:styleId="corresponding">
    <w:name w:val="corresponding"/>
    <w:basedOn w:val="DefaultParagraphFont"/>
    <w:rsid w:val="005E4AB6"/>
  </w:style>
  <w:style w:type="paragraph" w:customStyle="1" w:styleId="entry-meta">
    <w:name w:val="entry-meta"/>
    <w:basedOn w:val="Normal"/>
    <w:qFormat/>
    <w:rsid w:val="005E4AB6"/>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5E4AB6"/>
  </w:style>
  <w:style w:type="character" w:customStyle="1" w:styleId="post-category">
    <w:name w:val="post-category"/>
    <w:basedOn w:val="DefaultParagraphFont"/>
    <w:rsid w:val="005E4AB6"/>
  </w:style>
  <w:style w:type="paragraph" w:customStyle="1" w:styleId="articledetails">
    <w:name w:val="articledetails"/>
    <w:basedOn w:val="Normal"/>
    <w:qFormat/>
    <w:rsid w:val="005E4AB6"/>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5E4AB6"/>
  </w:style>
  <w:style w:type="paragraph" w:customStyle="1" w:styleId="aff">
    <w:name w:val="aff"/>
    <w:basedOn w:val="Normal"/>
    <w:qFormat/>
    <w:rsid w:val="005E4AB6"/>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5E4AB6"/>
  </w:style>
  <w:style w:type="character" w:customStyle="1" w:styleId="entry-author-name">
    <w:name w:val="entry-author-name"/>
    <w:basedOn w:val="DefaultParagraphFont"/>
    <w:rsid w:val="005E4AB6"/>
  </w:style>
  <w:style w:type="character" w:customStyle="1" w:styleId="contrib-degrees">
    <w:name w:val="contrib-degrees"/>
    <w:basedOn w:val="DefaultParagraphFont"/>
    <w:rsid w:val="005E4AB6"/>
  </w:style>
  <w:style w:type="character" w:customStyle="1" w:styleId="contrib-on-behalf-of">
    <w:name w:val="contrib-on-behalf-of"/>
    <w:basedOn w:val="DefaultParagraphFont"/>
    <w:rsid w:val="005E4AB6"/>
  </w:style>
  <w:style w:type="character" w:customStyle="1" w:styleId="pubtime">
    <w:name w:val="pubtime"/>
    <w:basedOn w:val="DefaultParagraphFont"/>
    <w:rsid w:val="005E4AB6"/>
  </w:style>
  <w:style w:type="character" w:customStyle="1" w:styleId="fbcommentscount">
    <w:name w:val="fb_comments_count"/>
    <w:basedOn w:val="DefaultParagraphFont"/>
    <w:rsid w:val="005E4AB6"/>
  </w:style>
  <w:style w:type="character" w:customStyle="1" w:styleId="stsharethiscustom">
    <w:name w:val="st_sharethis_custom"/>
    <w:basedOn w:val="DefaultParagraphFont"/>
    <w:rsid w:val="005E4AB6"/>
  </w:style>
  <w:style w:type="paragraph" w:customStyle="1" w:styleId="permalinkable">
    <w:name w:val="permalinkable"/>
    <w:basedOn w:val="Normal"/>
    <w:qFormat/>
    <w:rsid w:val="005E4AB6"/>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5E4AB6"/>
  </w:style>
  <w:style w:type="character" w:customStyle="1" w:styleId="articleauthor0">
    <w:name w:val="article_author"/>
    <w:basedOn w:val="DefaultParagraphFont"/>
    <w:rsid w:val="005E4AB6"/>
  </w:style>
  <w:style w:type="character" w:customStyle="1" w:styleId="articleissue">
    <w:name w:val="article_issue"/>
    <w:basedOn w:val="DefaultParagraphFont"/>
    <w:rsid w:val="005E4AB6"/>
  </w:style>
  <w:style w:type="character" w:customStyle="1" w:styleId="a-size-large">
    <w:name w:val="a-size-large"/>
    <w:basedOn w:val="DefaultParagraphFont"/>
    <w:rsid w:val="005E4AB6"/>
  </w:style>
  <w:style w:type="character" w:customStyle="1" w:styleId="a-size-medium">
    <w:name w:val="a-size-medium"/>
    <w:basedOn w:val="DefaultParagraphFont"/>
    <w:rsid w:val="005E4AB6"/>
  </w:style>
  <w:style w:type="character" w:customStyle="1" w:styleId="contribution">
    <w:name w:val="contribution"/>
    <w:basedOn w:val="DefaultParagraphFont"/>
    <w:rsid w:val="005E4AB6"/>
  </w:style>
  <w:style w:type="character" w:customStyle="1" w:styleId="a-color-secondary">
    <w:name w:val="a-color-secondary"/>
    <w:basedOn w:val="DefaultParagraphFont"/>
    <w:rsid w:val="005E4AB6"/>
  </w:style>
  <w:style w:type="paragraph" w:customStyle="1" w:styleId="sbyline">
    <w:name w:val="sbyline"/>
    <w:basedOn w:val="Normal"/>
    <w:qFormat/>
    <w:rsid w:val="005E4AB6"/>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5E4AB6"/>
  </w:style>
  <w:style w:type="character" w:customStyle="1" w:styleId="ui-staffline">
    <w:name w:val="ui-staffline"/>
    <w:basedOn w:val="DefaultParagraphFont"/>
    <w:rsid w:val="005E4AB6"/>
  </w:style>
  <w:style w:type="paragraph" w:customStyle="1" w:styleId="promotion-tag-p">
    <w:name w:val="promotion-tag-p"/>
    <w:basedOn w:val="Normal"/>
    <w:qFormat/>
    <w:rsid w:val="005E4AB6"/>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5E4AB6"/>
  </w:style>
  <w:style w:type="character" w:customStyle="1" w:styleId="specialissuelabel">
    <w:name w:val="specialissuelabel"/>
    <w:basedOn w:val="DefaultParagraphFont"/>
    <w:rsid w:val="005E4AB6"/>
  </w:style>
  <w:style w:type="character" w:customStyle="1" w:styleId="wp-smiley">
    <w:name w:val="wp-smiley"/>
    <w:basedOn w:val="DefaultParagraphFont"/>
    <w:rsid w:val="005E4AB6"/>
  </w:style>
  <w:style w:type="character" w:customStyle="1" w:styleId="artjournal">
    <w:name w:val="art_journal"/>
    <w:basedOn w:val="DefaultParagraphFont"/>
    <w:rsid w:val="005E4AB6"/>
  </w:style>
  <w:style w:type="character" w:customStyle="1" w:styleId="artdatevolumeissuepart">
    <w:name w:val="art_datevolumeissuepart"/>
    <w:basedOn w:val="DefaultParagraphFont"/>
    <w:rsid w:val="005E4AB6"/>
  </w:style>
  <w:style w:type="character" w:customStyle="1" w:styleId="artpages">
    <w:name w:val="art_pages"/>
    <w:basedOn w:val="DefaultParagraphFont"/>
    <w:rsid w:val="005E4AB6"/>
  </w:style>
  <w:style w:type="paragraph" w:customStyle="1" w:styleId="lede">
    <w:name w:val="lede"/>
    <w:basedOn w:val="Normal"/>
    <w:qFormat/>
    <w:rsid w:val="005E4AB6"/>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5E4AB6"/>
  </w:style>
  <w:style w:type="character" w:customStyle="1" w:styleId="degree">
    <w:name w:val="degree"/>
    <w:basedOn w:val="DefaultParagraphFont"/>
    <w:rsid w:val="005E4AB6"/>
  </w:style>
  <w:style w:type="character" w:customStyle="1" w:styleId="major">
    <w:name w:val="major"/>
    <w:basedOn w:val="DefaultParagraphFont"/>
    <w:rsid w:val="005E4AB6"/>
  </w:style>
  <w:style w:type="character" w:customStyle="1" w:styleId="views">
    <w:name w:val="views"/>
    <w:basedOn w:val="DefaultParagraphFont"/>
    <w:rsid w:val="005E4AB6"/>
  </w:style>
  <w:style w:type="character" w:customStyle="1" w:styleId="stmainservices">
    <w:name w:val="stmainservices"/>
    <w:basedOn w:val="DefaultParagraphFont"/>
    <w:rsid w:val="005E4AB6"/>
  </w:style>
  <w:style w:type="character" w:customStyle="1" w:styleId="stbubblehcount">
    <w:name w:val="stbubble_hcount"/>
    <w:basedOn w:val="DefaultParagraphFont"/>
    <w:rsid w:val="005E4AB6"/>
  </w:style>
  <w:style w:type="paragraph" w:customStyle="1" w:styleId="Document">
    <w:name w:val="_Document"/>
    <w:basedOn w:val="Default"/>
    <w:next w:val="Default"/>
    <w:uiPriority w:val="99"/>
    <w:qFormat/>
    <w:rsid w:val="005E4AB6"/>
    <w:rPr>
      <w:rFonts w:ascii="New Baskerville" w:eastAsiaTheme="minorEastAsia" w:hAnsi="New Baskerville"/>
      <w:color w:val="auto"/>
    </w:rPr>
  </w:style>
  <w:style w:type="paragraph" w:customStyle="1" w:styleId="SubHead1">
    <w:name w:val="_SubHead1"/>
    <w:basedOn w:val="Default"/>
    <w:next w:val="Default"/>
    <w:uiPriority w:val="99"/>
    <w:qFormat/>
    <w:rsid w:val="005E4AB6"/>
    <w:rPr>
      <w:rFonts w:ascii="New Baskerville" w:eastAsiaTheme="minorEastAsia" w:hAnsi="New Baskerville"/>
      <w:color w:val="auto"/>
    </w:rPr>
  </w:style>
  <w:style w:type="paragraph" w:customStyle="1" w:styleId="SubHead2">
    <w:name w:val="_SubHead2"/>
    <w:basedOn w:val="Default"/>
    <w:next w:val="Default"/>
    <w:uiPriority w:val="99"/>
    <w:qFormat/>
    <w:rsid w:val="005E4AB6"/>
    <w:rPr>
      <w:rFonts w:ascii="New Baskerville" w:eastAsiaTheme="minorEastAsia" w:hAnsi="New Baskerville"/>
      <w:color w:val="auto"/>
    </w:rPr>
  </w:style>
  <w:style w:type="paragraph" w:customStyle="1" w:styleId="collapsed-hide">
    <w:name w:val="collapsed-hide"/>
    <w:basedOn w:val="Normal"/>
    <w:qFormat/>
    <w:rsid w:val="005E4AB6"/>
    <w:pPr>
      <w:spacing w:before="100" w:beforeAutospacing="1" w:after="100" w:afterAutospacing="1" w:line="240" w:lineRule="auto"/>
    </w:pPr>
    <w:rPr>
      <w:rFonts w:ascii="Times" w:hAnsi="Times"/>
      <w:sz w:val="20"/>
      <w:szCs w:val="20"/>
    </w:rPr>
  </w:style>
  <w:style w:type="paragraph" w:customStyle="1" w:styleId="odd">
    <w:name w:val="odd"/>
    <w:basedOn w:val="Normal"/>
    <w:qFormat/>
    <w:rsid w:val="005E4AB6"/>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5E4AB6"/>
  </w:style>
  <w:style w:type="character" w:customStyle="1" w:styleId="tolocaltime">
    <w:name w:val="tolocaltime"/>
    <w:basedOn w:val="DefaultParagraphFont"/>
    <w:rsid w:val="005E4AB6"/>
  </w:style>
  <w:style w:type="character" w:customStyle="1" w:styleId="pb-byline">
    <w:name w:val="pb-byline"/>
    <w:basedOn w:val="DefaultParagraphFont"/>
    <w:rsid w:val="005E4AB6"/>
  </w:style>
  <w:style w:type="character" w:customStyle="1" w:styleId="pb-timestamp">
    <w:name w:val="pb-timestamp"/>
    <w:basedOn w:val="DefaultParagraphFont"/>
    <w:rsid w:val="005E4AB6"/>
  </w:style>
  <w:style w:type="character" w:customStyle="1" w:styleId="posted-on">
    <w:name w:val="posted-on"/>
    <w:basedOn w:val="DefaultParagraphFont"/>
    <w:rsid w:val="005E4AB6"/>
  </w:style>
  <w:style w:type="character" w:customStyle="1" w:styleId="even">
    <w:name w:val="even"/>
    <w:basedOn w:val="DefaultParagraphFont"/>
    <w:rsid w:val="005E4AB6"/>
  </w:style>
  <w:style w:type="character" w:customStyle="1" w:styleId="foreground">
    <w:name w:val="foreground"/>
    <w:basedOn w:val="DefaultParagraphFont"/>
    <w:rsid w:val="005E4AB6"/>
  </w:style>
  <w:style w:type="paragraph" w:customStyle="1" w:styleId="volissue">
    <w:name w:val="volissue"/>
    <w:basedOn w:val="Normal"/>
    <w:qFormat/>
    <w:rsid w:val="005E4AB6"/>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5E4AB6"/>
  </w:style>
  <w:style w:type="character" w:customStyle="1" w:styleId="articledate">
    <w:name w:val="articledate"/>
    <w:basedOn w:val="DefaultParagraphFont"/>
    <w:rsid w:val="005E4AB6"/>
  </w:style>
  <w:style w:type="character" w:customStyle="1" w:styleId="post-byline">
    <w:name w:val="post-byline"/>
    <w:basedOn w:val="DefaultParagraphFont"/>
    <w:rsid w:val="005E4AB6"/>
  </w:style>
  <w:style w:type="character" w:customStyle="1" w:styleId="upper">
    <w:name w:val="upper"/>
    <w:basedOn w:val="DefaultParagraphFont"/>
    <w:rsid w:val="005E4AB6"/>
  </w:style>
  <w:style w:type="character" w:customStyle="1" w:styleId="metadate">
    <w:name w:val="meta_date"/>
    <w:basedOn w:val="DefaultParagraphFont"/>
    <w:rsid w:val="005E4AB6"/>
  </w:style>
  <w:style w:type="character" w:customStyle="1" w:styleId="fa">
    <w:name w:val="fa"/>
    <w:basedOn w:val="DefaultParagraphFont"/>
    <w:rsid w:val="005E4AB6"/>
  </w:style>
  <w:style w:type="character" w:customStyle="1" w:styleId="longname">
    <w:name w:val="longname"/>
    <w:basedOn w:val="DefaultParagraphFont"/>
    <w:rsid w:val="005E4AB6"/>
  </w:style>
  <w:style w:type="character" w:customStyle="1" w:styleId="echocontainer">
    <w:name w:val="echo_container"/>
    <w:basedOn w:val="DefaultParagraphFont"/>
    <w:rsid w:val="005E4AB6"/>
  </w:style>
  <w:style w:type="character" w:customStyle="1" w:styleId="comment-display">
    <w:name w:val="comment-display"/>
    <w:basedOn w:val="DefaultParagraphFont"/>
    <w:rsid w:val="005E4AB6"/>
  </w:style>
  <w:style w:type="paragraph" w:customStyle="1" w:styleId="comment-count-label">
    <w:name w:val="comment-count-label"/>
    <w:basedOn w:val="Normal"/>
    <w:rsid w:val="005E4AB6"/>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5E4AB6"/>
  </w:style>
  <w:style w:type="character" w:customStyle="1" w:styleId="discussion-policy">
    <w:name w:val="discussion-policy"/>
    <w:basedOn w:val="DefaultParagraphFont"/>
    <w:rsid w:val="005E4AB6"/>
  </w:style>
  <w:style w:type="character" w:customStyle="1" w:styleId="echo-apps-conversations-streamcaption">
    <w:name w:val="echo-apps-conversations-streamcaption"/>
    <w:basedOn w:val="DefaultParagraphFont"/>
    <w:rsid w:val="005E4AB6"/>
  </w:style>
  <w:style w:type="character" w:customStyle="1" w:styleId="echo-streamserver-controls-stream-item-text">
    <w:name w:val="echo-streamserver-controls-stream-item-text"/>
    <w:basedOn w:val="DefaultParagraphFont"/>
    <w:rsid w:val="005E4AB6"/>
  </w:style>
  <w:style w:type="character" w:customStyle="1" w:styleId="echo-streamserver-controls-facepile-more">
    <w:name w:val="echo-streamserver-controls-facepile-more"/>
    <w:basedOn w:val="DefaultParagraphFont"/>
    <w:rsid w:val="005E4AB6"/>
  </w:style>
  <w:style w:type="character" w:customStyle="1" w:styleId="echo-primaryfont">
    <w:name w:val="echo-primaryfont"/>
    <w:basedOn w:val="DefaultParagraphFont"/>
    <w:rsid w:val="005E4AB6"/>
  </w:style>
  <w:style w:type="character" w:customStyle="1" w:styleId="section">
    <w:name w:val="section"/>
    <w:basedOn w:val="DefaultParagraphFont"/>
    <w:rsid w:val="005E4AB6"/>
  </w:style>
  <w:style w:type="character" w:customStyle="1" w:styleId="wpsr-txt-headline">
    <w:name w:val="wpsr-txt-headline"/>
    <w:basedOn w:val="DefaultParagraphFont"/>
    <w:rsid w:val="005E4AB6"/>
  </w:style>
  <w:style w:type="character" w:customStyle="1" w:styleId="asset-metabar-author">
    <w:name w:val="asset-metabar-author"/>
    <w:basedOn w:val="DefaultParagraphFont"/>
    <w:rsid w:val="005E4AB6"/>
  </w:style>
  <w:style w:type="character" w:customStyle="1" w:styleId="asset-metabar-time">
    <w:name w:val="asset-metabar-time"/>
    <w:basedOn w:val="DefaultParagraphFont"/>
    <w:rsid w:val="005E4AB6"/>
  </w:style>
  <w:style w:type="character" w:customStyle="1" w:styleId="eza-dateline">
    <w:name w:val="eza-dateline"/>
    <w:basedOn w:val="DefaultParagraphFont"/>
    <w:rsid w:val="005E4AB6"/>
  </w:style>
  <w:style w:type="character" w:customStyle="1" w:styleId="eza-authors">
    <w:name w:val="eza-authors"/>
    <w:basedOn w:val="DefaultParagraphFont"/>
    <w:rsid w:val="005E4AB6"/>
  </w:style>
  <w:style w:type="character" w:customStyle="1" w:styleId="csmstaff">
    <w:name w:val="csm_staff"/>
    <w:basedOn w:val="DefaultParagraphFont"/>
    <w:rsid w:val="005E4AB6"/>
  </w:style>
  <w:style w:type="paragraph" w:customStyle="1" w:styleId="mol-para-with-font">
    <w:name w:val="mol-para-with-font"/>
    <w:basedOn w:val="Normal"/>
    <w:rsid w:val="005E4AB6"/>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5E4AB6"/>
  </w:style>
  <w:style w:type="character" w:customStyle="1" w:styleId="byline-text">
    <w:name w:val="byline-text"/>
    <w:basedOn w:val="DefaultParagraphFont"/>
    <w:rsid w:val="005E4AB6"/>
  </w:style>
  <w:style w:type="character" w:customStyle="1" w:styleId="itemauthor">
    <w:name w:val="itemauthor"/>
    <w:basedOn w:val="DefaultParagraphFont"/>
    <w:rsid w:val="005E4AB6"/>
  </w:style>
  <w:style w:type="character" w:customStyle="1" w:styleId="itemdatecreated">
    <w:name w:val="itemdatecreated"/>
    <w:basedOn w:val="DefaultParagraphFont"/>
    <w:rsid w:val="005E4AB6"/>
  </w:style>
  <w:style w:type="character" w:customStyle="1" w:styleId="slug-metadata-note">
    <w:name w:val="slug-metadata-note"/>
    <w:basedOn w:val="DefaultParagraphFont"/>
    <w:rsid w:val="005E4AB6"/>
  </w:style>
  <w:style w:type="character" w:customStyle="1" w:styleId="drop-capped">
    <w:name w:val="drop-capped"/>
    <w:basedOn w:val="DefaultParagraphFont"/>
    <w:rsid w:val="005E4AB6"/>
  </w:style>
  <w:style w:type="paragraph" w:customStyle="1" w:styleId="articleopinion-standfirst">
    <w:name w:val="articleopinion-standfirst"/>
    <w:basedOn w:val="Normal"/>
    <w:rsid w:val="005E4AB6"/>
    <w:pPr>
      <w:spacing w:before="100" w:beforeAutospacing="1" w:after="100" w:afterAutospacing="1" w:line="240" w:lineRule="auto"/>
    </w:pPr>
    <w:rPr>
      <w:rFonts w:ascii="Times" w:hAnsi="Times"/>
      <w:sz w:val="20"/>
      <w:szCs w:val="20"/>
    </w:rPr>
  </w:style>
  <w:style w:type="paragraph" w:customStyle="1" w:styleId="snippet">
    <w:name w:val="snippet"/>
    <w:basedOn w:val="Normal"/>
    <w:rsid w:val="005E4AB6"/>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5E4AB6"/>
  </w:style>
  <w:style w:type="character" w:customStyle="1" w:styleId="view-count">
    <w:name w:val="view-count"/>
    <w:basedOn w:val="DefaultParagraphFont"/>
    <w:rsid w:val="005E4AB6"/>
  </w:style>
  <w:style w:type="character" w:customStyle="1" w:styleId="rupee">
    <w:name w:val="rupee"/>
    <w:basedOn w:val="DefaultParagraphFont"/>
    <w:rsid w:val="005E4AB6"/>
  </w:style>
  <w:style w:type="character" w:customStyle="1" w:styleId="grey1">
    <w:name w:val="grey1"/>
    <w:basedOn w:val="DefaultParagraphFont"/>
    <w:rsid w:val="005E4AB6"/>
  </w:style>
  <w:style w:type="paragraph" w:customStyle="1" w:styleId="Pa13">
    <w:name w:val="Pa13"/>
    <w:basedOn w:val="Default"/>
    <w:next w:val="Default"/>
    <w:uiPriority w:val="99"/>
    <w:rsid w:val="005E4AB6"/>
    <w:pPr>
      <w:spacing w:line="201" w:lineRule="atLeast"/>
    </w:pPr>
    <w:rPr>
      <w:rFonts w:eastAsiaTheme="minorEastAsia"/>
      <w:color w:val="auto"/>
    </w:rPr>
  </w:style>
  <w:style w:type="paragraph" w:customStyle="1" w:styleId="Pa14">
    <w:name w:val="Pa14"/>
    <w:basedOn w:val="Default"/>
    <w:next w:val="Default"/>
    <w:uiPriority w:val="99"/>
    <w:qFormat/>
    <w:rsid w:val="005E4AB6"/>
    <w:pPr>
      <w:spacing w:line="241" w:lineRule="atLeast"/>
    </w:pPr>
    <w:rPr>
      <w:rFonts w:eastAsiaTheme="minorEastAsia"/>
      <w:color w:val="auto"/>
    </w:rPr>
  </w:style>
  <w:style w:type="paragraph" w:customStyle="1" w:styleId="Pa9">
    <w:name w:val="Pa9"/>
    <w:basedOn w:val="Default"/>
    <w:next w:val="Default"/>
    <w:uiPriority w:val="99"/>
    <w:rsid w:val="005E4AB6"/>
    <w:pPr>
      <w:spacing w:line="241" w:lineRule="atLeast"/>
    </w:pPr>
    <w:rPr>
      <w:rFonts w:ascii="Gill Sans" w:eastAsiaTheme="minorEastAsia" w:hAnsi="Gill Sans"/>
      <w:color w:val="auto"/>
    </w:rPr>
  </w:style>
  <w:style w:type="character" w:customStyle="1" w:styleId="bureau">
    <w:name w:val="bureau"/>
    <w:basedOn w:val="DefaultParagraphFont"/>
    <w:rsid w:val="005E4AB6"/>
  </w:style>
  <w:style w:type="character" w:customStyle="1" w:styleId="reporttitle">
    <w:name w:val="report_title"/>
    <w:basedOn w:val="DefaultParagraphFont"/>
    <w:rsid w:val="005E4AB6"/>
  </w:style>
  <w:style w:type="character" w:customStyle="1" w:styleId="documenttype-longreleases">
    <w:name w:val="document_type_-_long_releases"/>
    <w:basedOn w:val="DefaultParagraphFont"/>
    <w:rsid w:val="005E4AB6"/>
  </w:style>
  <w:style w:type="character" w:customStyle="1" w:styleId="alt-date">
    <w:name w:val="alt-date"/>
    <w:basedOn w:val="DefaultParagraphFont"/>
    <w:rsid w:val="005E4AB6"/>
  </w:style>
  <w:style w:type="character" w:customStyle="1" w:styleId="entry-byline">
    <w:name w:val="entry-byline"/>
    <w:basedOn w:val="DefaultParagraphFont"/>
    <w:rsid w:val="005E4AB6"/>
  </w:style>
  <w:style w:type="character" w:customStyle="1" w:styleId="taglinecontrib">
    <w:name w:val="tagline_contrib"/>
    <w:basedOn w:val="DefaultParagraphFont"/>
    <w:rsid w:val="005E4AB6"/>
  </w:style>
  <w:style w:type="character" w:customStyle="1" w:styleId="articledate0">
    <w:name w:val="article_date"/>
    <w:basedOn w:val="DefaultParagraphFont"/>
    <w:rsid w:val="005E4AB6"/>
  </w:style>
  <w:style w:type="paragraph" w:customStyle="1" w:styleId="hg-daily">
    <w:name w:val="hg-daily"/>
    <w:basedOn w:val="Normal"/>
    <w:rsid w:val="005E4AB6"/>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5E4AB6"/>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5E4AB6"/>
  </w:style>
  <w:style w:type="character" w:customStyle="1" w:styleId="text-label">
    <w:name w:val="text-label"/>
    <w:basedOn w:val="DefaultParagraphFont"/>
    <w:rsid w:val="005E4AB6"/>
  </w:style>
  <w:style w:type="character" w:customStyle="1" w:styleId="metad">
    <w:name w:val="metad"/>
    <w:rsid w:val="005E4AB6"/>
  </w:style>
  <w:style w:type="character" w:customStyle="1" w:styleId="justify1">
    <w:name w:val="justify1"/>
    <w:rsid w:val="005E4AB6"/>
  </w:style>
  <w:style w:type="paragraph" w:customStyle="1" w:styleId="TOC3Char">
    <w:name w:val="TOC 3 Char"/>
    <w:basedOn w:val="Normal"/>
    <w:next w:val="Normal"/>
    <w:rsid w:val="005E4AB6"/>
    <w:pPr>
      <w:spacing w:after="0" w:line="240" w:lineRule="auto"/>
    </w:pPr>
    <w:rPr>
      <w:rFonts w:eastAsia="Times New Roman"/>
      <w:sz w:val="24"/>
      <w:szCs w:val="20"/>
    </w:rPr>
  </w:style>
  <w:style w:type="paragraph" w:customStyle="1" w:styleId="TOC1Char">
    <w:name w:val="TOC 1 Char"/>
    <w:basedOn w:val="Normal"/>
    <w:next w:val="Normal"/>
    <w:rsid w:val="005E4AB6"/>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5E4AB6"/>
    <w:pPr>
      <w:spacing w:after="0" w:line="240" w:lineRule="auto"/>
      <w:jc w:val="both"/>
    </w:pPr>
    <w:rPr>
      <w:rFonts w:eastAsia="Times New Roman"/>
      <w:i/>
      <w:iCs/>
      <w:color w:val="000000"/>
    </w:rPr>
  </w:style>
  <w:style w:type="character" w:customStyle="1" w:styleId="MediumGrid11">
    <w:name w:val="Medium Grid 11"/>
    <w:uiPriority w:val="99"/>
    <w:rsid w:val="005E4AB6"/>
    <w:rPr>
      <w:color w:val="808080"/>
    </w:rPr>
  </w:style>
  <w:style w:type="paragraph" w:customStyle="1" w:styleId="PlaceholderText2">
    <w:name w:val="Placeholder Text2"/>
    <w:basedOn w:val="Normal"/>
    <w:uiPriority w:val="99"/>
    <w:rsid w:val="005E4AB6"/>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5E4AB6"/>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5E4AB6"/>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5E4AB6"/>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5E4AB6"/>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5E4AB6"/>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5E4AB6"/>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5E4AB6"/>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5E4AB6"/>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5E4AB6"/>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5E4AB6"/>
  </w:style>
  <w:style w:type="character" w:customStyle="1" w:styleId="s2">
    <w:name w:val="s2"/>
    <w:basedOn w:val="DefaultParagraphFont"/>
    <w:rsid w:val="005E4AB6"/>
  </w:style>
  <w:style w:type="character" w:customStyle="1" w:styleId="s1">
    <w:name w:val="s1"/>
    <w:basedOn w:val="DefaultParagraphFont"/>
    <w:rsid w:val="005E4AB6"/>
  </w:style>
  <w:style w:type="paragraph" w:customStyle="1" w:styleId="LanguageEditing">
    <w:name w:val="Language Editing"/>
    <w:basedOn w:val="Normal"/>
    <w:link w:val="LanguageEditingChar"/>
    <w:qFormat/>
    <w:rsid w:val="005E4AB6"/>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5E4AB6"/>
    <w:rPr>
      <w:rFonts w:ascii="Calibri" w:eastAsia="Times New Roman" w:hAnsi="Calibri"/>
      <w:strike/>
    </w:rPr>
  </w:style>
  <w:style w:type="character" w:customStyle="1" w:styleId="action-menu-toggled-item">
    <w:name w:val="action-menu-toggled-item"/>
    <w:basedOn w:val="DefaultParagraphFont"/>
    <w:rsid w:val="005E4AB6"/>
    <w:rPr>
      <w:rFonts w:ascii="Times New Roman" w:hAnsi="Times New Roman"/>
    </w:rPr>
  </w:style>
  <w:style w:type="character" w:customStyle="1" w:styleId="1Tag">
    <w:name w:val="1) Tag"/>
    <w:rsid w:val="005E4AB6"/>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5E4AB6"/>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5E4AB6"/>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5E4AB6"/>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5E4AB6"/>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5E4AB6"/>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5E4AB6"/>
    <w:rPr>
      <w:rFonts w:ascii="Calibri" w:eastAsia="Times New Roman" w:hAnsi="Calibri"/>
      <w:b/>
      <w:caps/>
      <w:sz w:val="40"/>
      <w:szCs w:val="40"/>
    </w:rPr>
  </w:style>
  <w:style w:type="paragraph" w:customStyle="1" w:styleId="Strikethrough0">
    <w:name w:val="Strikethrough"/>
    <w:basedOn w:val="Normal"/>
    <w:link w:val="StrikethroughChar"/>
    <w:qFormat/>
    <w:rsid w:val="005E4AB6"/>
    <w:pPr>
      <w:spacing w:after="0" w:line="240" w:lineRule="auto"/>
    </w:pPr>
    <w:rPr>
      <w:strike/>
    </w:rPr>
  </w:style>
  <w:style w:type="character" w:customStyle="1" w:styleId="StrikethroughChar">
    <w:name w:val="Strikethrough Char"/>
    <w:basedOn w:val="DefaultParagraphFont"/>
    <w:link w:val="Strikethrough0"/>
    <w:rsid w:val="005E4AB6"/>
    <w:rPr>
      <w:rFonts w:ascii="Calibri" w:hAnsi="Calibri"/>
      <w:strike/>
    </w:rPr>
  </w:style>
  <w:style w:type="character" w:styleId="SubtleReference">
    <w:name w:val="Subtle Reference"/>
    <w:basedOn w:val="DefaultParagraphFont"/>
    <w:uiPriority w:val="31"/>
    <w:rsid w:val="005E4AB6"/>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5E4AB6"/>
    <w:pPr>
      <w:spacing w:after="0" w:line="240" w:lineRule="auto"/>
    </w:pPr>
    <w:rPr>
      <w:rFonts w:asciiTheme="minorHAnsi" w:hAnsiTheme="minorHAnsi"/>
      <w:bCs/>
    </w:rPr>
  </w:style>
  <w:style w:type="character" w:customStyle="1" w:styleId="BoxBoldUnderline">
    <w:name w:val="Box Bold Underline"/>
    <w:rsid w:val="005E4AB6"/>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5E4AB6"/>
    <w:pPr>
      <w:spacing w:after="0" w:line="240" w:lineRule="auto"/>
    </w:pPr>
    <w:rPr>
      <w:rFonts w:eastAsia="Times New Roman"/>
      <w:sz w:val="24"/>
    </w:rPr>
  </w:style>
  <w:style w:type="character" w:customStyle="1" w:styleId="NormalF6Char">
    <w:name w:val="Normal F6 Char"/>
    <w:link w:val="NormalF6"/>
    <w:rsid w:val="005E4AB6"/>
    <w:rPr>
      <w:rFonts w:ascii="Calibri" w:eastAsia="Times New Roman" w:hAnsi="Calibri"/>
      <w:sz w:val="24"/>
    </w:rPr>
  </w:style>
  <w:style w:type="paragraph" w:customStyle="1" w:styleId="TagNew">
    <w:name w:val="Tag New"/>
    <w:qFormat/>
    <w:rsid w:val="005E4AB6"/>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5E4AB6"/>
    <w:rPr>
      <w:b/>
      <w:bCs/>
      <w:sz w:val="20"/>
      <w:u w:val="single"/>
      <w:bdr w:val="single" w:sz="4" w:space="0" w:color="auto"/>
    </w:rPr>
  </w:style>
  <w:style w:type="character" w:customStyle="1" w:styleId="postby">
    <w:name w:val="post_by"/>
    <w:rsid w:val="005E4AB6"/>
  </w:style>
  <w:style w:type="character" w:customStyle="1" w:styleId="postdate">
    <w:name w:val="post_date"/>
    <w:rsid w:val="005E4AB6"/>
  </w:style>
  <w:style w:type="character" w:customStyle="1" w:styleId="moretop">
    <w:name w:val="more_top"/>
    <w:rsid w:val="005E4AB6"/>
  </w:style>
  <w:style w:type="paragraph" w:customStyle="1" w:styleId="TagNew0">
    <w:name w:val="Tag_New"/>
    <w:qFormat/>
    <w:rsid w:val="005E4AB6"/>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5E4AB6"/>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5E4AB6"/>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5E4AB6"/>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5E4AB6"/>
    <w:rPr>
      <w:rFonts w:ascii="Times New Roman" w:hAnsi="Times New Roman"/>
      <w:sz w:val="20"/>
      <w:szCs w:val="20"/>
      <w:u w:val="single"/>
    </w:rPr>
  </w:style>
  <w:style w:type="character" w:customStyle="1" w:styleId="allocatoragentsleft">
    <w:name w:val="al_locatoragentsleft"/>
    <w:basedOn w:val="DefaultParagraphFont"/>
    <w:rsid w:val="005E4AB6"/>
  </w:style>
  <w:style w:type="character" w:customStyle="1" w:styleId="Style12ptBoldUnderline1">
    <w:name w:val="Style 12 pt Bold Underline1"/>
    <w:rsid w:val="005E4AB6"/>
    <w:rPr>
      <w:b/>
      <w:bCs/>
      <w:sz w:val="24"/>
      <w:u w:val="single"/>
    </w:rPr>
  </w:style>
  <w:style w:type="paragraph" w:customStyle="1" w:styleId="Carding">
    <w:name w:val="Carding"/>
    <w:basedOn w:val="Normal"/>
    <w:uiPriority w:val="99"/>
    <w:qFormat/>
    <w:rsid w:val="005E4AB6"/>
    <w:pPr>
      <w:spacing w:after="0" w:line="240" w:lineRule="auto"/>
    </w:pPr>
    <w:rPr>
      <w:rFonts w:eastAsia="Times New Roman"/>
      <w:sz w:val="18"/>
    </w:rPr>
  </w:style>
  <w:style w:type="character" w:customStyle="1" w:styleId="aunderline1">
    <w:name w:val="aunderline"/>
    <w:qFormat/>
    <w:rsid w:val="005E4AB6"/>
    <w:rPr>
      <w:rFonts w:ascii="Times New Roman" w:hAnsi="Times New Roman"/>
      <w:sz w:val="20"/>
      <w:szCs w:val="24"/>
      <w:u w:val="thick"/>
    </w:rPr>
  </w:style>
  <w:style w:type="character" w:customStyle="1" w:styleId="StyleStyle4CharTimesNewRoman11ptBold">
    <w:name w:val="Style Style4 Char + Times New Roman 11 pt Bold"/>
    <w:rsid w:val="005E4AB6"/>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5E4AB6"/>
  </w:style>
  <w:style w:type="character" w:customStyle="1" w:styleId="sensecontent">
    <w:name w:val="sense_content"/>
    <w:basedOn w:val="DefaultParagraphFont"/>
    <w:rsid w:val="005E4AB6"/>
  </w:style>
  <w:style w:type="character" w:customStyle="1" w:styleId="vi">
    <w:name w:val="vi"/>
    <w:basedOn w:val="DefaultParagraphFont"/>
    <w:rsid w:val="005E4AB6"/>
  </w:style>
  <w:style w:type="character" w:customStyle="1" w:styleId="pagetitle0">
    <w:name w:val="pagetitle"/>
    <w:basedOn w:val="DefaultParagraphFont"/>
    <w:rsid w:val="005E4AB6"/>
  </w:style>
  <w:style w:type="paragraph" w:customStyle="1" w:styleId="NormalWeb8">
    <w:name w:val="Normal (Web)8"/>
    <w:basedOn w:val="Normal"/>
    <w:uiPriority w:val="99"/>
    <w:qFormat/>
    <w:rsid w:val="005E4AB6"/>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5E4AB6"/>
    <w:rPr>
      <w:rFonts w:cs="Arial"/>
      <w:b/>
      <w:bCs/>
      <w:iCs/>
      <w:sz w:val="24"/>
      <w:szCs w:val="28"/>
      <w:lang w:val="en-US" w:eastAsia="en-US" w:bidi="ar-SA"/>
    </w:rPr>
  </w:style>
  <w:style w:type="character" w:customStyle="1" w:styleId="StyleUnderlineCharTimesBold">
    <w:name w:val="Style Underline Char + Times Bold"/>
    <w:rsid w:val="005E4AB6"/>
    <w:rPr>
      <w:rFonts w:ascii="Times" w:hAnsi="Times"/>
      <w:b w:val="0"/>
      <w:bCs/>
      <w:sz w:val="20"/>
      <w:u w:val="single"/>
    </w:rPr>
  </w:style>
  <w:style w:type="character" w:customStyle="1" w:styleId="blubigktbiz">
    <w:name w:val="blubigktbiz"/>
    <w:rsid w:val="005E4AB6"/>
  </w:style>
  <w:style w:type="character" w:customStyle="1" w:styleId="Style4CharChar">
    <w:name w:val="Style4 Char Char"/>
    <w:rsid w:val="005E4AB6"/>
    <w:rPr>
      <w:rFonts w:ascii="Arial Narrow" w:hAnsi="Arial Narrow"/>
      <w:noProof w:val="0"/>
      <w:szCs w:val="24"/>
      <w:u w:val="single"/>
      <w:lang w:val="en-US" w:eastAsia="en-US" w:bidi="ar-SA"/>
    </w:rPr>
  </w:style>
  <w:style w:type="character" w:customStyle="1" w:styleId="StyleEmphasisArial12ptBold">
    <w:name w:val="Style Emphasis + Arial 12 pt Bold"/>
    <w:rsid w:val="005E4AB6"/>
    <w:rPr>
      <w:rFonts w:ascii="Arial" w:hAnsi="Arial"/>
      <w:b/>
      <w:bCs/>
      <w:i/>
      <w:iCs/>
      <w:sz w:val="24"/>
    </w:rPr>
  </w:style>
  <w:style w:type="character" w:customStyle="1" w:styleId="super">
    <w:name w:val="super"/>
    <w:rsid w:val="005E4AB6"/>
  </w:style>
  <w:style w:type="character" w:customStyle="1" w:styleId="text30">
    <w:name w:val="text30"/>
    <w:rsid w:val="005E4AB6"/>
  </w:style>
  <w:style w:type="character" w:customStyle="1" w:styleId="uppercase">
    <w:name w:val="uppercase"/>
    <w:rsid w:val="005E4AB6"/>
  </w:style>
  <w:style w:type="character" w:customStyle="1" w:styleId="mainbody1">
    <w:name w:val="mainbody1"/>
    <w:rsid w:val="005E4AB6"/>
    <w:rPr>
      <w:rFonts w:ascii="Verdana" w:hAnsi="Verdana" w:hint="default"/>
      <w:color w:val="000000"/>
      <w:sz w:val="22"/>
      <w:szCs w:val="22"/>
    </w:rPr>
  </w:style>
  <w:style w:type="paragraph" w:customStyle="1" w:styleId="author-credentials">
    <w:name w:val="author-credentials"/>
    <w:basedOn w:val="Normal"/>
    <w:qFormat/>
    <w:rsid w:val="005E4AB6"/>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5E4AB6"/>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5E4AB6"/>
    <w:rPr>
      <w:b/>
      <w:bCs/>
      <w:u w:val="single"/>
    </w:rPr>
  </w:style>
  <w:style w:type="paragraph" w:customStyle="1" w:styleId="StyleUnderlined11ptBold">
    <w:name w:val="Style Underlined + 11 pt Bold"/>
    <w:basedOn w:val="underlined"/>
    <w:link w:val="StyleUnderlined11ptBoldChar"/>
    <w:qFormat/>
    <w:rsid w:val="005E4AB6"/>
    <w:pPr>
      <w:contextualSpacing w:val="0"/>
    </w:pPr>
    <w:rPr>
      <w:rFonts w:asciiTheme="minorHAnsi" w:eastAsiaTheme="minorHAnsi" w:hAnsiTheme="minorHAnsi" w:cstheme="minorBidi"/>
      <w:b/>
      <w:bCs/>
    </w:rPr>
  </w:style>
  <w:style w:type="character" w:customStyle="1" w:styleId="StyleStyle11ptBoldUnderlineBorderSinglesolidlineAuto">
    <w:name w:val="Style Style 11 pt Bold Underline Border: : (Single solid line Auto ..."/>
    <w:basedOn w:val="DefaultParagraphFont"/>
    <w:rsid w:val="005E4AB6"/>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5E4AB6"/>
    <w:rPr>
      <w:rFonts w:cs="Arial"/>
      <w:bCs/>
      <w:szCs w:val="26"/>
      <w:u w:val="single"/>
      <w:lang w:val="en-US" w:eastAsia="en-US" w:bidi="ar-SA"/>
    </w:rPr>
  </w:style>
  <w:style w:type="character" w:customStyle="1" w:styleId="StyleUnderlinePatternClearYellow">
    <w:name w:val="Style Underline Pattern: Clear (Yellow)"/>
    <w:basedOn w:val="DefaultParagraphFont"/>
    <w:rsid w:val="005E4AB6"/>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5E4AB6"/>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5E4AB6"/>
    <w:rPr>
      <w:rFonts w:eastAsia="Calibri"/>
      <w:u w:val="single"/>
    </w:rPr>
  </w:style>
  <w:style w:type="paragraph" w:customStyle="1" w:styleId="StyleStyleStyleCNA9ptBefore1pt8ptPatternClear">
    <w:name w:val="Style Style Style CN A + 9 pt Before:  1 pt + 8 pt + Pattern: Clear..."/>
    <w:basedOn w:val="Normal"/>
    <w:autoRedefine/>
    <w:rsid w:val="005E4AB6"/>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5E4AB6"/>
    <w:rPr>
      <w:b w:val="0"/>
      <w:bCs/>
      <w:u w:val="single"/>
    </w:rPr>
  </w:style>
  <w:style w:type="character" w:customStyle="1" w:styleId="formatp">
    <w:name w:val="formatp"/>
    <w:rsid w:val="005E4AB6"/>
  </w:style>
  <w:style w:type="character" w:customStyle="1" w:styleId="yshortcutscs4-ndcor">
    <w:name w:val="yshortcuts cs4-ndcor"/>
    <w:rsid w:val="005E4AB6"/>
  </w:style>
  <w:style w:type="character" w:customStyle="1" w:styleId="price">
    <w:name w:val="price"/>
    <w:rsid w:val="005E4AB6"/>
  </w:style>
  <w:style w:type="character" w:customStyle="1" w:styleId="price-change">
    <w:name w:val="price-change"/>
    <w:rsid w:val="005E4AB6"/>
  </w:style>
  <w:style w:type="character" w:customStyle="1" w:styleId="percent-change">
    <w:name w:val="percent-change"/>
    <w:rsid w:val="005E4AB6"/>
  </w:style>
  <w:style w:type="character" w:customStyle="1" w:styleId="bibfont">
    <w:name w:val="bibfont"/>
    <w:rsid w:val="005E4AB6"/>
    <w:rPr>
      <w:rFonts w:cs="Times New Roman"/>
    </w:rPr>
  </w:style>
  <w:style w:type="paragraph" w:customStyle="1" w:styleId="underlined1">
    <w:name w:val="underlined1"/>
    <w:next w:val="Normal"/>
    <w:autoRedefine/>
    <w:rsid w:val="005E4AB6"/>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5E4AB6"/>
    <w:rPr>
      <w:rFonts w:eastAsia="Times New Roman"/>
      <w:b/>
      <w:sz w:val="24"/>
      <w:lang w:val="x-none" w:eastAsia="x-none"/>
    </w:rPr>
  </w:style>
  <w:style w:type="character" w:customStyle="1" w:styleId="SourceBoldedChar">
    <w:name w:val="Source Bolded Char"/>
    <w:link w:val="SourceBolded"/>
    <w:rsid w:val="005E4AB6"/>
    <w:rPr>
      <w:rFonts w:ascii="Calibri" w:eastAsia="Times New Roman" w:hAnsi="Calibri"/>
      <w:b/>
      <w:sz w:val="24"/>
      <w:lang w:val="x-none" w:eastAsia="x-none"/>
    </w:rPr>
  </w:style>
  <w:style w:type="paragraph" w:customStyle="1" w:styleId="CardDownSize">
    <w:name w:val="CardDownSize"/>
    <w:basedOn w:val="Normal"/>
    <w:link w:val="CardDownSizeChar"/>
    <w:rsid w:val="005E4AB6"/>
    <w:pPr>
      <w:spacing w:after="0" w:line="240" w:lineRule="auto"/>
    </w:pPr>
    <w:rPr>
      <w:rFonts w:eastAsia="Calibri"/>
      <w:szCs w:val="20"/>
      <w:lang w:val="x-none" w:eastAsia="x-none"/>
    </w:rPr>
  </w:style>
  <w:style w:type="character" w:customStyle="1" w:styleId="CardDownSizeChar">
    <w:name w:val="CardDownSize Char"/>
    <w:link w:val="CardDownSize"/>
    <w:rsid w:val="005E4AB6"/>
    <w:rPr>
      <w:rFonts w:ascii="Calibri" w:eastAsia="Calibri" w:hAnsi="Calibri"/>
      <w:szCs w:val="20"/>
      <w:lang w:val="x-none" w:eastAsia="x-none"/>
    </w:rPr>
  </w:style>
  <w:style w:type="paragraph" w:customStyle="1" w:styleId="Citation10">
    <w:name w:val="Citation1"/>
    <w:basedOn w:val="Normal"/>
    <w:link w:val="Citation1Char"/>
    <w:qFormat/>
    <w:rsid w:val="005E4AB6"/>
    <w:pPr>
      <w:spacing w:after="0" w:line="240" w:lineRule="auto"/>
    </w:pPr>
    <w:rPr>
      <w:rFonts w:eastAsia="Calibri"/>
      <w:b/>
      <w:sz w:val="24"/>
      <w:u w:val="single"/>
      <w:lang w:val="x-none" w:eastAsia="x-none"/>
    </w:rPr>
  </w:style>
  <w:style w:type="character" w:customStyle="1" w:styleId="Citation1Char">
    <w:name w:val="Citation1 Char"/>
    <w:link w:val="Citation10"/>
    <w:rsid w:val="005E4AB6"/>
    <w:rPr>
      <w:rFonts w:ascii="Calibri" w:eastAsia="Calibri" w:hAnsi="Calibri"/>
      <w:b/>
      <w:sz w:val="24"/>
      <w:u w:val="single"/>
      <w:lang w:val="x-none" w:eastAsia="x-none"/>
    </w:rPr>
  </w:style>
  <w:style w:type="character" w:customStyle="1" w:styleId="TaglineChar">
    <w:name w:val="Tagline Char"/>
    <w:link w:val="Tagline0"/>
    <w:rsid w:val="005E4AB6"/>
    <w:rPr>
      <w:rFonts w:ascii="Calibri" w:hAnsi="Calibri"/>
      <w:b/>
    </w:rPr>
  </w:style>
  <w:style w:type="character" w:customStyle="1" w:styleId="boldciteChar1">
    <w:name w:val="bold cite Char1"/>
    <w:rsid w:val="005E4AB6"/>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5E4AB6"/>
  </w:style>
  <w:style w:type="character" w:customStyle="1" w:styleId="leveluptitle">
    <w:name w:val="leveluptitle"/>
    <w:basedOn w:val="DefaultParagraphFont"/>
    <w:rsid w:val="005E4AB6"/>
  </w:style>
  <w:style w:type="character" w:customStyle="1" w:styleId="Irrelevant6fontChar">
    <w:name w:val="Irrelevant (6 font) Char"/>
    <w:basedOn w:val="DefaultParagraphFont"/>
    <w:link w:val="Irrelevant6font"/>
    <w:rsid w:val="005E4AB6"/>
    <w:rPr>
      <w:rFonts w:ascii="Calibri" w:eastAsia="Calibri" w:hAnsi="Calibri"/>
      <w:sz w:val="12"/>
      <w:szCs w:val="12"/>
    </w:rPr>
  </w:style>
  <w:style w:type="numbering" w:customStyle="1" w:styleId="NoList11111">
    <w:name w:val="No List11111"/>
    <w:next w:val="NoList"/>
    <w:uiPriority w:val="99"/>
    <w:semiHidden/>
    <w:unhideWhenUsed/>
    <w:rsid w:val="005E4AB6"/>
  </w:style>
  <w:style w:type="paragraph" w:customStyle="1" w:styleId="Non-NavPanelTag">
    <w:name w:val="Non-Nav Panel Tag"/>
    <w:basedOn w:val="Normal"/>
    <w:qFormat/>
    <w:rsid w:val="005E4AB6"/>
    <w:pPr>
      <w:spacing w:after="0" w:line="240" w:lineRule="auto"/>
    </w:pPr>
    <w:rPr>
      <w:b/>
    </w:rPr>
  </w:style>
  <w:style w:type="character" w:customStyle="1" w:styleId="Hyperlink3">
    <w:name w:val="Hyperlink.3"/>
    <w:basedOn w:val="DefaultParagraphFont"/>
    <w:rsid w:val="005E4AB6"/>
    <w:rPr>
      <w:sz w:val="18"/>
      <w:szCs w:val="18"/>
    </w:rPr>
  </w:style>
  <w:style w:type="character" w:customStyle="1" w:styleId="Hyperlink40">
    <w:name w:val="Hyperlink.4"/>
    <w:basedOn w:val="DefaultParagraphFont"/>
    <w:rsid w:val="005E4AB6"/>
    <w:rPr>
      <w:sz w:val="18"/>
      <w:szCs w:val="18"/>
    </w:rPr>
  </w:style>
  <w:style w:type="character" w:customStyle="1" w:styleId="SmallCharChar">
    <w:name w:val="Small Char Char"/>
    <w:basedOn w:val="DefaultParagraphFont"/>
    <w:rsid w:val="005E4AB6"/>
    <w:rPr>
      <w:sz w:val="17"/>
      <w:szCs w:val="24"/>
      <w:lang w:val="en-US" w:eastAsia="en-US" w:bidi="ar-SA"/>
    </w:rPr>
  </w:style>
  <w:style w:type="paragraph" w:customStyle="1" w:styleId="TagsFutura">
    <w:name w:val="TagsFutura"/>
    <w:basedOn w:val="Normal"/>
    <w:next w:val="Cites"/>
    <w:rsid w:val="005E4AB6"/>
    <w:pPr>
      <w:spacing w:after="0" w:line="240" w:lineRule="auto"/>
    </w:pPr>
    <w:rPr>
      <w:rFonts w:ascii="Futura" w:eastAsia="Times" w:hAnsi="Futura"/>
      <w:b/>
      <w:caps/>
      <w:sz w:val="18"/>
      <w:szCs w:val="20"/>
    </w:rPr>
  </w:style>
  <w:style w:type="paragraph" w:customStyle="1" w:styleId="DebateTag0">
    <w:name w:val="DebateTag"/>
    <w:basedOn w:val="Normal"/>
    <w:qFormat/>
    <w:rsid w:val="005E4AB6"/>
    <w:pPr>
      <w:spacing w:after="0" w:line="240" w:lineRule="auto"/>
    </w:pPr>
    <w:rPr>
      <w:rFonts w:eastAsia="Calibri"/>
      <w:b/>
    </w:rPr>
  </w:style>
  <w:style w:type="character" w:customStyle="1" w:styleId="Intemphasis">
    <w:name w:val="Intemphasis"/>
    <w:uiPriority w:val="1"/>
    <w:qFormat/>
    <w:rsid w:val="005E4AB6"/>
    <w:rPr>
      <w:rFonts w:ascii="Cambria" w:hAnsi="Cambria"/>
      <w:b/>
      <w:sz w:val="20"/>
      <w:u w:val="single"/>
      <w:bdr w:val="single" w:sz="4" w:space="0" w:color="auto"/>
      <w:shd w:val="pct25" w:color="auto" w:fill="auto"/>
    </w:rPr>
  </w:style>
  <w:style w:type="paragraph" w:customStyle="1" w:styleId="Heading42">
    <w:name w:val="Heading 42"/>
    <w:basedOn w:val="Normal"/>
    <w:qFormat/>
    <w:rsid w:val="005E4AB6"/>
    <w:pPr>
      <w:spacing w:after="0" w:line="240" w:lineRule="auto"/>
    </w:pPr>
    <w:rPr>
      <w:rFonts w:eastAsia="Times New Roman"/>
    </w:rPr>
  </w:style>
  <w:style w:type="paragraph" w:customStyle="1" w:styleId="DebateNormal">
    <w:name w:val="DebateNormal"/>
    <w:basedOn w:val="Normal"/>
    <w:link w:val="DebateNormalChar"/>
    <w:qFormat/>
    <w:rsid w:val="005E4AB6"/>
    <w:pPr>
      <w:spacing w:after="0" w:line="276" w:lineRule="auto"/>
    </w:pPr>
    <w:rPr>
      <w:rFonts w:eastAsia="Calibri"/>
      <w:szCs w:val="20"/>
    </w:rPr>
  </w:style>
  <w:style w:type="character" w:customStyle="1" w:styleId="DebateNormalChar">
    <w:name w:val="DebateNormal Char"/>
    <w:basedOn w:val="DefaultParagraphFont"/>
    <w:link w:val="DebateNormal"/>
    <w:rsid w:val="005E4AB6"/>
    <w:rPr>
      <w:rFonts w:ascii="Calibri" w:eastAsia="Calibri" w:hAnsi="Calibri"/>
      <w:szCs w:val="20"/>
    </w:rPr>
  </w:style>
  <w:style w:type="paragraph" w:customStyle="1" w:styleId="DebateEmphasis">
    <w:name w:val="DebateEmphasis"/>
    <w:basedOn w:val="Normal"/>
    <w:link w:val="DebateEmphasisChar"/>
    <w:qFormat/>
    <w:rsid w:val="005E4AB6"/>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5E4AB6"/>
    <w:rPr>
      <w:rFonts w:ascii="Calibri" w:eastAsia="Calibri" w:hAnsi="Calibri"/>
      <w:b/>
      <w:szCs w:val="20"/>
      <w:u w:val="single"/>
    </w:rPr>
  </w:style>
  <w:style w:type="paragraph" w:customStyle="1" w:styleId="NormalCite">
    <w:name w:val="NormalCite"/>
    <w:link w:val="NormalCiteChar"/>
    <w:qFormat/>
    <w:rsid w:val="005E4AB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E4AB6"/>
    <w:rPr>
      <w:rFonts w:ascii="Times New Roman" w:hAnsi="Times New Roman" w:cs="Times New Roman"/>
      <w:sz w:val="18"/>
    </w:rPr>
  </w:style>
  <w:style w:type="paragraph" w:customStyle="1" w:styleId="StyleUnderlineChar11pt2">
    <w:name w:val="Style Underline Char + 11 pt2"/>
    <w:link w:val="StyleUnderlineChar11pt2Char"/>
    <w:qFormat/>
    <w:rsid w:val="005E4AB6"/>
    <w:pPr>
      <w:spacing w:line="240" w:lineRule="auto"/>
    </w:pPr>
    <w:rPr>
      <w:rFonts w:eastAsia="Times New Roman" w:cs="Calibri"/>
      <w:szCs w:val="24"/>
      <w:u w:val="single"/>
    </w:rPr>
  </w:style>
  <w:style w:type="character" w:customStyle="1" w:styleId="StyleUnderlineChar11pt2Char">
    <w:name w:val="Style Underline Char + 11 pt2 Char"/>
    <w:basedOn w:val="DefaultParagraphFont"/>
    <w:link w:val="StyleUnderlineChar11pt2"/>
    <w:rsid w:val="005E4AB6"/>
    <w:rPr>
      <w:rFonts w:eastAsia="Times New Roman" w:cs="Calibri"/>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5E4AB6"/>
    <w:pPr>
      <w:spacing w:line="240" w:lineRule="auto"/>
    </w:pPr>
    <w:rPr>
      <w:rFonts w:eastAsia="Times New Roman" w:cs="Calibri"/>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E4AB6"/>
    <w:rPr>
      <w:rFonts w:eastAsia="Times New Roman" w:cs="Calibri"/>
      <w:szCs w:val="24"/>
      <w:u w:val="single"/>
      <w:bdr w:val="single" w:sz="4" w:space="0" w:color="auto"/>
    </w:rPr>
  </w:style>
  <w:style w:type="character" w:customStyle="1" w:styleId="Style9pt">
    <w:name w:val="Style 9 pt"/>
    <w:basedOn w:val="DefaultParagraphFont"/>
    <w:rsid w:val="005E4AB6"/>
    <w:rPr>
      <w:rFonts w:ascii="Times New Roman" w:hAnsi="Times New Roman"/>
      <w:sz w:val="20"/>
    </w:rPr>
  </w:style>
  <w:style w:type="character" w:customStyle="1" w:styleId="StyleunderlineArialNarrow9ptBold">
    <w:name w:val="Style underline + Arial Narrow 9 pt Bold"/>
    <w:basedOn w:val="underline"/>
    <w:rsid w:val="005E4AB6"/>
    <w:rPr>
      <w:u w:val="single"/>
      <w:lang w:val="en-US" w:eastAsia="en-US" w:bidi="ar-SA"/>
    </w:rPr>
  </w:style>
  <w:style w:type="paragraph" w:customStyle="1" w:styleId="StylecardCharCharArialNarrow9pt">
    <w:name w:val="Style card Char Char + Arial Narrow 9 pt"/>
    <w:link w:val="StylecardCharCharArialNarrow9ptChar"/>
    <w:qFormat/>
    <w:rsid w:val="005E4AB6"/>
    <w:pPr>
      <w:ind w:left="288" w:right="288"/>
    </w:pPr>
    <w:rPr>
      <w:rFonts w:eastAsia="Times New Roman"/>
      <w:szCs w:val="20"/>
    </w:rPr>
  </w:style>
  <w:style w:type="character" w:customStyle="1" w:styleId="StylecardCharCharArialNarrow9ptChar">
    <w:name w:val="Style card Char Char + Arial Narrow 9 pt Char"/>
    <w:link w:val="StylecardCharCharArialNarrow9pt"/>
    <w:rsid w:val="005E4AB6"/>
    <w:rPr>
      <w:rFonts w:eastAsia="Times New Roman"/>
      <w:szCs w:val="20"/>
    </w:rPr>
  </w:style>
  <w:style w:type="paragraph" w:customStyle="1" w:styleId="StyleCardTextArialNarrow9pt">
    <w:name w:val="Style Card Text + Arial Narrow 9 pt"/>
    <w:link w:val="StyleCardTextArialNarrow9ptChar"/>
    <w:qFormat/>
    <w:rsid w:val="005E4AB6"/>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5E4AB6"/>
    <w:rPr>
      <w:rFonts w:eastAsia="Times New Roman"/>
      <w:szCs w:val="24"/>
    </w:rPr>
  </w:style>
  <w:style w:type="character" w:customStyle="1" w:styleId="StyleBoldandUnderlineCharCharCharChar9pt">
    <w:name w:val="Style Bold and Underline Char Char Char Char + 9 pt"/>
    <w:basedOn w:val="DefaultParagraphFont"/>
    <w:rsid w:val="005E4AB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5E4AB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5E4AB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E4AB6"/>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5E4AB6"/>
    <w:rPr>
      <w:rFonts w:eastAsia="Times New Roman"/>
      <w:szCs w:val="24"/>
    </w:rPr>
  </w:style>
  <w:style w:type="paragraph" w:customStyle="1" w:styleId="StyleMinimizedTextArialNarrow9pt">
    <w:name w:val="Style Minimized Text + Arial Narrow 9 pt"/>
    <w:basedOn w:val="Normal"/>
    <w:link w:val="StyleMinimizedTextArialNarrow9ptChar"/>
    <w:qFormat/>
    <w:rsid w:val="005E4AB6"/>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5E4AB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5E4AB6"/>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E4AB6"/>
    <w:rPr>
      <w:rFonts w:eastAsia="Times New Roman" w:cs="Times New Roman"/>
      <w:szCs w:val="20"/>
      <w:u w:val="single"/>
    </w:rPr>
  </w:style>
  <w:style w:type="character" w:customStyle="1" w:styleId="StyleUnderlineCharChar111ptBorderSinglesolidlineA">
    <w:name w:val="Style Underline Char Char1 + 11 pt Border: : (Single solid line A..."/>
    <w:basedOn w:val="UnderlineCharChar1"/>
    <w:rsid w:val="005E4AB6"/>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5E4AB6"/>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5E4AB6"/>
    <w:rPr>
      <w:rFonts w:ascii="Calibri" w:eastAsia="SimSun" w:hAnsi="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5E4AB6"/>
    <w:pPr>
      <w:spacing w:line="240" w:lineRule="auto"/>
    </w:pPr>
    <w:rPr>
      <w:rFonts w:ascii="Times New Roman" w:eastAsia="SimSun" w:hAnsi="Times New Roman" w:cs="Calibri"/>
      <w:color w:val="000000"/>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E4AB6"/>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5E4AB6"/>
    <w:rPr>
      <w:rFonts w:cs="Arial"/>
      <w:bCs/>
      <w:szCs w:val="26"/>
      <w:u w:val="single"/>
      <w:lang w:val="en-US" w:eastAsia="en-US" w:bidi="ar-SA"/>
    </w:rPr>
  </w:style>
  <w:style w:type="character" w:customStyle="1" w:styleId="AUnterdline">
    <w:name w:val="AUnterdline"/>
    <w:qFormat/>
    <w:rsid w:val="005E4AB6"/>
    <w:rPr>
      <w:rFonts w:ascii="Times New Roman" w:hAnsi="Times New Roman"/>
      <w:sz w:val="20"/>
      <w:u w:val="single"/>
    </w:rPr>
  </w:style>
  <w:style w:type="character" w:customStyle="1" w:styleId="DontRead">
    <w:name w:val="Don't Read"/>
    <w:qFormat/>
    <w:rsid w:val="005E4AB6"/>
    <w:rPr>
      <w:rFonts w:ascii="Times New Roman" w:hAnsi="Times New Roman"/>
      <w:sz w:val="16"/>
    </w:rPr>
  </w:style>
  <w:style w:type="character" w:customStyle="1" w:styleId="CharChar113">
    <w:name w:val="Char Char113"/>
    <w:basedOn w:val="DefaultParagraphFont"/>
    <w:rsid w:val="005E4AB6"/>
    <w:rPr>
      <w:rFonts w:cs="Arial"/>
      <w:bCs/>
      <w:szCs w:val="26"/>
      <w:u w:val="single"/>
      <w:lang w:val="en-US" w:eastAsia="en-US" w:bidi="ar-SA"/>
    </w:rPr>
  </w:style>
  <w:style w:type="character" w:customStyle="1" w:styleId="StyleunderlineBold0">
    <w:name w:val="Style underline + Bold"/>
    <w:basedOn w:val="underline"/>
    <w:rsid w:val="005E4AB6"/>
    <w:rPr>
      <w:u w:val="single"/>
      <w:lang w:val="en-US" w:eastAsia="en-US" w:bidi="ar-SA"/>
    </w:rPr>
  </w:style>
  <w:style w:type="character" w:customStyle="1" w:styleId="StyleunderlineCharNotBold">
    <w:name w:val="Style underline Char + Not Bold"/>
    <w:basedOn w:val="underlineChar0"/>
    <w:rsid w:val="005E4AB6"/>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5E4AB6"/>
    <w:pPr>
      <w:spacing w:after="0" w:line="240" w:lineRule="auto"/>
    </w:pPr>
    <w:rPr>
      <w:rFonts w:eastAsia="Times New Roman"/>
      <w:b/>
      <w:u w:val="single"/>
    </w:rPr>
  </w:style>
  <w:style w:type="character" w:customStyle="1" w:styleId="UnderlineChar5Char">
    <w:name w:val="Underline Char5 Char"/>
    <w:basedOn w:val="DefaultParagraphFont"/>
    <w:rsid w:val="005E4AB6"/>
    <w:rPr>
      <w:szCs w:val="24"/>
      <w:u w:val="single"/>
      <w:lang w:val="en-US" w:eastAsia="en-US" w:bidi="ar-SA"/>
    </w:rPr>
  </w:style>
  <w:style w:type="paragraph" w:customStyle="1" w:styleId="UnderlineChar4">
    <w:name w:val="Underline Char4"/>
    <w:basedOn w:val="Normal"/>
    <w:link w:val="UnderlineChar4Char"/>
    <w:qFormat/>
    <w:rsid w:val="005E4AB6"/>
    <w:pPr>
      <w:spacing w:after="0" w:line="240" w:lineRule="auto"/>
    </w:pPr>
    <w:rPr>
      <w:rFonts w:asciiTheme="minorHAnsi" w:hAnsiTheme="minorHAnsi"/>
      <w:u w:val="single"/>
    </w:rPr>
  </w:style>
  <w:style w:type="paragraph" w:customStyle="1" w:styleId="BoldandUnderlineChar3">
    <w:name w:val="Bold and Underline Char3"/>
    <w:basedOn w:val="Normal"/>
    <w:link w:val="BoldandUnderlineChar3Char2"/>
    <w:qFormat/>
    <w:rsid w:val="005E4AB6"/>
    <w:pPr>
      <w:spacing w:after="0" w:line="240" w:lineRule="auto"/>
    </w:pPr>
    <w:rPr>
      <w:rFonts w:asciiTheme="minorHAnsi" w:hAnsiTheme="minorHAnsi"/>
      <w:b/>
      <w:u w:val="single"/>
    </w:rPr>
  </w:style>
  <w:style w:type="paragraph" w:customStyle="1" w:styleId="UnderlineChar30">
    <w:name w:val="Underline Char3"/>
    <w:basedOn w:val="Normal"/>
    <w:link w:val="UnderlineChar3Char"/>
    <w:qFormat/>
    <w:rsid w:val="005E4AB6"/>
    <w:pPr>
      <w:spacing w:after="0" w:line="240" w:lineRule="auto"/>
    </w:pPr>
    <w:rPr>
      <w:rFonts w:eastAsia="Times New Roman"/>
      <w:u w:val="single"/>
    </w:rPr>
  </w:style>
  <w:style w:type="character" w:customStyle="1" w:styleId="UnderlineChar3Char">
    <w:name w:val="Underline Char3 Char"/>
    <w:basedOn w:val="DefaultParagraphFont"/>
    <w:link w:val="UnderlineChar30"/>
    <w:rsid w:val="005E4AB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5E4AB6"/>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5E4AB6"/>
    <w:rPr>
      <w:rFonts w:ascii="Calibri" w:eastAsia="Times New Roman" w:hAnsi="Calibri"/>
      <w:b/>
      <w:u w:val="single"/>
    </w:rPr>
  </w:style>
  <w:style w:type="character" w:customStyle="1" w:styleId="base">
    <w:name w:val="base"/>
    <w:basedOn w:val="DefaultParagraphFont"/>
    <w:rsid w:val="005E4AB6"/>
  </w:style>
  <w:style w:type="character" w:customStyle="1" w:styleId="part-of-speech">
    <w:name w:val="part-of-speech"/>
    <w:basedOn w:val="DefaultParagraphFont"/>
    <w:rsid w:val="005E4AB6"/>
  </w:style>
  <w:style w:type="paragraph" w:customStyle="1" w:styleId="UnderlineBoldIndent">
    <w:name w:val="Underline + Bold Indent"/>
    <w:basedOn w:val="Normal"/>
    <w:link w:val="UnderlineBoldIndentCharChar"/>
    <w:qFormat/>
    <w:rsid w:val="005E4AB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E4AB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5E4AB6"/>
    <w:rPr>
      <w:u w:val="single"/>
    </w:rPr>
  </w:style>
  <w:style w:type="character" w:customStyle="1" w:styleId="StyleUnderlineBoldIndent11ptChar">
    <w:name w:val="Style Underline + Bold Indent + 11 pt Char"/>
    <w:link w:val="StyleUnderlineBoldIndent11pt"/>
    <w:rsid w:val="005E4AB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5E4AB6"/>
    <w:rPr>
      <w:b/>
      <w:bCs/>
      <w:u w:val="single"/>
    </w:rPr>
  </w:style>
  <w:style w:type="character" w:customStyle="1" w:styleId="StyleUnderlineBoldIndent11ptBoldChar">
    <w:name w:val="Style Underline + Bold Indent + 11 pt Bold Char"/>
    <w:link w:val="StyleUnderlineBoldIndent11ptBold"/>
    <w:rsid w:val="005E4AB6"/>
    <w:rPr>
      <w:rFonts w:ascii="Calibri" w:eastAsia="Times New Roman" w:hAnsi="Calibri"/>
      <w:b/>
      <w:bCs/>
      <w:szCs w:val="20"/>
      <w:u w:val="single"/>
    </w:rPr>
  </w:style>
  <w:style w:type="character" w:customStyle="1" w:styleId="FontStyle177">
    <w:name w:val="Font Style177"/>
    <w:basedOn w:val="DefaultParagraphFont"/>
    <w:uiPriority w:val="99"/>
    <w:rsid w:val="005E4AB6"/>
    <w:rPr>
      <w:rFonts w:ascii="Times New Roman" w:hAnsi="Times New Roman" w:cs="Times New Roman"/>
      <w:sz w:val="20"/>
      <w:szCs w:val="20"/>
    </w:rPr>
  </w:style>
  <w:style w:type="character" w:customStyle="1" w:styleId="FontStyle173">
    <w:name w:val="Font Style173"/>
    <w:basedOn w:val="DefaultParagraphFont"/>
    <w:uiPriority w:val="99"/>
    <w:rsid w:val="005E4AB6"/>
    <w:rPr>
      <w:rFonts w:ascii="Times New Roman" w:hAnsi="Times New Roman" w:cs="Times New Roman"/>
      <w:sz w:val="14"/>
      <w:szCs w:val="14"/>
    </w:rPr>
  </w:style>
  <w:style w:type="character" w:customStyle="1" w:styleId="FontStyle151">
    <w:name w:val="Font Style151"/>
    <w:basedOn w:val="DefaultParagraphFont"/>
    <w:uiPriority w:val="99"/>
    <w:rsid w:val="005E4AB6"/>
    <w:rPr>
      <w:rFonts w:ascii="Arial Narrow" w:hAnsi="Arial Narrow" w:cs="Arial Narrow"/>
      <w:b/>
      <w:bCs/>
      <w:sz w:val="12"/>
      <w:szCs w:val="12"/>
    </w:rPr>
  </w:style>
  <w:style w:type="character" w:customStyle="1" w:styleId="FontStyle156">
    <w:name w:val="Font Style156"/>
    <w:basedOn w:val="DefaultParagraphFont"/>
    <w:uiPriority w:val="99"/>
    <w:rsid w:val="005E4AB6"/>
    <w:rPr>
      <w:rFonts w:ascii="Arial Narrow" w:hAnsi="Arial Narrow" w:cs="Arial Narrow"/>
      <w:sz w:val="8"/>
      <w:szCs w:val="8"/>
    </w:rPr>
  </w:style>
  <w:style w:type="character" w:customStyle="1" w:styleId="FontStyle160">
    <w:name w:val="Font Style160"/>
    <w:basedOn w:val="DefaultParagraphFont"/>
    <w:uiPriority w:val="99"/>
    <w:rsid w:val="005E4AB6"/>
    <w:rPr>
      <w:rFonts w:ascii="Times New Roman" w:hAnsi="Times New Roman" w:cs="Times New Roman"/>
      <w:b/>
      <w:bCs/>
      <w:sz w:val="20"/>
      <w:szCs w:val="20"/>
    </w:rPr>
  </w:style>
  <w:style w:type="character" w:customStyle="1" w:styleId="FontStyle178">
    <w:name w:val="Font Style178"/>
    <w:basedOn w:val="DefaultParagraphFont"/>
    <w:uiPriority w:val="99"/>
    <w:rsid w:val="005E4AB6"/>
    <w:rPr>
      <w:rFonts w:ascii="Times New Roman" w:hAnsi="Times New Roman" w:cs="Times New Roman"/>
      <w:sz w:val="18"/>
      <w:szCs w:val="18"/>
    </w:rPr>
  </w:style>
  <w:style w:type="paragraph" w:customStyle="1" w:styleId="Style140">
    <w:name w:val="Style14"/>
    <w:basedOn w:val="Normal"/>
    <w:uiPriority w:val="99"/>
    <w:qFormat/>
    <w:rsid w:val="005E4AB6"/>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5E4AB6"/>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5E4AB6"/>
    <w:rPr>
      <w:rFonts w:ascii="Times New Roman" w:hAnsi="Times New Roman" w:cs="Times New Roman"/>
      <w:sz w:val="12"/>
      <w:szCs w:val="12"/>
    </w:rPr>
  </w:style>
  <w:style w:type="paragraph" w:customStyle="1" w:styleId="Style90">
    <w:name w:val="Style9"/>
    <w:basedOn w:val="Normal"/>
    <w:uiPriority w:val="99"/>
    <w:qFormat/>
    <w:rsid w:val="005E4AB6"/>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5E4AB6"/>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5E4AB6"/>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5E4AB6"/>
    <w:rPr>
      <w:rFonts w:ascii="Times New Roman" w:hAnsi="Times New Roman" w:cs="Times New Roman"/>
      <w:sz w:val="16"/>
      <w:szCs w:val="16"/>
    </w:rPr>
  </w:style>
  <w:style w:type="paragraph" w:customStyle="1" w:styleId="Stylecard11pt">
    <w:name w:val="Style card + 11 pt"/>
    <w:basedOn w:val="Normal"/>
    <w:link w:val="Stylecard11ptChar"/>
    <w:qFormat/>
    <w:rsid w:val="005E4AB6"/>
    <w:pPr>
      <w:spacing w:after="0" w:line="240" w:lineRule="auto"/>
      <w:ind w:left="288" w:right="288"/>
    </w:pPr>
    <w:rPr>
      <w:rFonts w:eastAsia="SimSun"/>
      <w:sz w:val="20"/>
      <w:lang w:eastAsia="zh-CN"/>
    </w:rPr>
  </w:style>
  <w:style w:type="character" w:customStyle="1" w:styleId="Stylecard11ptChar">
    <w:name w:val="Style card + 11 pt Char"/>
    <w:link w:val="Stylecard11pt"/>
    <w:rsid w:val="005E4AB6"/>
    <w:rPr>
      <w:rFonts w:ascii="Calibri" w:eastAsia="SimSun" w:hAnsi="Calibri"/>
      <w:sz w:val="20"/>
      <w:lang w:eastAsia="zh-CN"/>
    </w:rPr>
  </w:style>
  <w:style w:type="character" w:customStyle="1" w:styleId="globalcontentbody">
    <w:name w:val="globalcontentbody"/>
    <w:basedOn w:val="DefaultParagraphFont"/>
    <w:rsid w:val="005E4AB6"/>
  </w:style>
  <w:style w:type="character" w:customStyle="1" w:styleId="authorbio">
    <w:name w:val="authorbio"/>
    <w:basedOn w:val="DefaultParagraphFont"/>
    <w:rsid w:val="005E4AB6"/>
  </w:style>
  <w:style w:type="character" w:customStyle="1" w:styleId="StyleBoldandUnderlineCharChar11pt">
    <w:name w:val="Style Bold and Underline Char Char + 11 pt"/>
    <w:basedOn w:val="DefaultParagraphFont"/>
    <w:rsid w:val="005E4AB6"/>
    <w:rPr>
      <w:b/>
      <w:bCs/>
      <w:noProof w:val="0"/>
      <w:sz w:val="20"/>
      <w:u w:val="single"/>
      <w:lang w:val="en-US" w:eastAsia="en-US" w:bidi="ar-SA"/>
    </w:rPr>
  </w:style>
  <w:style w:type="character" w:customStyle="1" w:styleId="Hyperlink23">
    <w:name w:val="Hyperlink23"/>
    <w:basedOn w:val="DefaultParagraphFont"/>
    <w:rsid w:val="005E4AB6"/>
    <w:rPr>
      <w:color w:val="3300CC"/>
      <w:u w:val="single"/>
    </w:rPr>
  </w:style>
  <w:style w:type="character" w:customStyle="1" w:styleId="CharChar114">
    <w:name w:val="Char Char114"/>
    <w:basedOn w:val="DefaultParagraphFont"/>
    <w:rsid w:val="005E4AB6"/>
    <w:rPr>
      <w:rFonts w:cs="Arial"/>
      <w:bCs/>
      <w:szCs w:val="26"/>
      <w:u w:val="single"/>
      <w:lang w:val="en-US" w:eastAsia="en-US" w:bidi="ar-SA"/>
    </w:rPr>
  </w:style>
  <w:style w:type="character" w:customStyle="1" w:styleId="CharChar112">
    <w:name w:val="Char Char112"/>
    <w:basedOn w:val="DefaultParagraphFont"/>
    <w:rsid w:val="005E4AB6"/>
    <w:rPr>
      <w:rFonts w:cs="Arial"/>
      <w:bCs/>
      <w:szCs w:val="26"/>
      <w:u w:val="single"/>
      <w:lang w:val="en-US" w:eastAsia="en-US" w:bidi="ar-SA"/>
    </w:rPr>
  </w:style>
  <w:style w:type="paragraph" w:customStyle="1" w:styleId="WW-Default1">
    <w:name w:val="WW-Default1"/>
    <w:basedOn w:val="Normal"/>
    <w:qFormat/>
    <w:rsid w:val="005E4AB6"/>
    <w:pPr>
      <w:suppressAutoHyphens/>
      <w:spacing w:after="0" w:line="240" w:lineRule="auto"/>
    </w:pPr>
    <w:rPr>
      <w:rFonts w:eastAsia="Times New Roman"/>
      <w:b/>
      <w:bCs/>
      <w:szCs w:val="20"/>
      <w:lang w:eastAsia="ar-SA"/>
    </w:rPr>
  </w:style>
  <w:style w:type="character" w:customStyle="1" w:styleId="zoomme">
    <w:name w:val="zoomme"/>
    <w:basedOn w:val="DefaultParagraphFont"/>
    <w:rsid w:val="005E4AB6"/>
  </w:style>
  <w:style w:type="character" w:customStyle="1" w:styleId="classauthor">
    <w:name w:val="class=&quot;author&quot;"/>
    <w:basedOn w:val="DefaultParagraphFont"/>
    <w:rsid w:val="005E4AB6"/>
  </w:style>
  <w:style w:type="paragraph" w:customStyle="1" w:styleId="Stylecard11ptUnderline">
    <w:name w:val="Style card + 11 pt Underline"/>
    <w:basedOn w:val="Normal"/>
    <w:link w:val="Stylecard11ptUnderlineChar"/>
    <w:qFormat/>
    <w:rsid w:val="005E4AB6"/>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5E4AB6"/>
    <w:rPr>
      <w:rFonts w:ascii="Calibri" w:eastAsia="SimSun" w:hAnsi="Calibri"/>
      <w:sz w:val="20"/>
      <w:u w:val="single"/>
      <w:lang w:eastAsia="zh-CN"/>
    </w:rPr>
  </w:style>
  <w:style w:type="character" w:customStyle="1" w:styleId="officialstitle-">
    <w:name w:val="official_s_title-"/>
    <w:basedOn w:val="DefaultParagraphFont"/>
    <w:rsid w:val="005E4AB6"/>
  </w:style>
  <w:style w:type="character" w:customStyle="1" w:styleId="officialsbureau">
    <w:name w:val="official_s_bureau"/>
    <w:basedOn w:val="DefaultParagraphFont"/>
    <w:rsid w:val="005E4AB6"/>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E4AB6"/>
    <w:pPr>
      <w:keepLines w:val="0"/>
      <w:pageBreakBefore w:val="0"/>
      <w:spacing w:before="240" w:after="60" w:line="240" w:lineRule="auto"/>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E4AB6"/>
    <w:rPr>
      <w:rFonts w:ascii="Calibri" w:eastAsia="Times New Roman" w:hAnsi="Calibri" w:cs="Arial"/>
      <w:b/>
      <w:bCs/>
      <w:sz w:val="24"/>
      <w:szCs w:val="28"/>
    </w:rPr>
  </w:style>
  <w:style w:type="character" w:customStyle="1" w:styleId="gray">
    <w:name w:val="gray"/>
    <w:basedOn w:val="DefaultParagraphFont"/>
    <w:rsid w:val="005E4AB6"/>
  </w:style>
  <w:style w:type="character" w:customStyle="1" w:styleId="Styleunderline11ptBorderSinglesolidlineAuto05p">
    <w:name w:val="Style underline + 11 pt Border: : (Single solid line Auto  0.5 p..."/>
    <w:rsid w:val="005E4AB6"/>
    <w:rPr>
      <w:sz w:val="20"/>
      <w:u w:val="single"/>
      <w:bdr w:val="single" w:sz="4" w:space="0" w:color="auto"/>
    </w:rPr>
  </w:style>
  <w:style w:type="character" w:customStyle="1" w:styleId="Citation-CompleteChar">
    <w:name w:val="Citation - Complete Char"/>
    <w:basedOn w:val="DefaultParagraphFont"/>
    <w:link w:val="Citation-Complete"/>
    <w:locked/>
    <w:rsid w:val="005E4AB6"/>
    <w:rPr>
      <w:rFonts w:ascii="Calibri" w:hAnsi="Calibri"/>
    </w:rPr>
  </w:style>
  <w:style w:type="paragraph" w:customStyle="1" w:styleId="StyleStyle49ptBoldItalic">
    <w:name w:val="Style Style4 + 9 pt Bold Italic"/>
    <w:basedOn w:val="Normal"/>
    <w:link w:val="StyleStyle49ptBoldItalicChar"/>
    <w:qFormat/>
    <w:rsid w:val="005E4AB6"/>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E4AB6"/>
    <w:rPr>
      <w:rFonts w:ascii="Calibri" w:eastAsia="Times New Roman" w:hAnsi="Calibri"/>
      <w:b/>
      <w:bCs/>
      <w:i/>
      <w:iCs/>
      <w:u w:val="single"/>
    </w:rPr>
  </w:style>
  <w:style w:type="character" w:customStyle="1" w:styleId="newscontent">
    <w:name w:val="newscontent"/>
    <w:rsid w:val="005E4AB6"/>
  </w:style>
  <w:style w:type="character" w:customStyle="1" w:styleId="FontStyle172">
    <w:name w:val="Font Style172"/>
    <w:basedOn w:val="DefaultParagraphFont"/>
    <w:uiPriority w:val="99"/>
    <w:rsid w:val="005E4AB6"/>
    <w:rPr>
      <w:rFonts w:ascii="Times New Roman" w:hAnsi="Times New Roman" w:cs="Times New Roman"/>
      <w:b/>
      <w:bCs/>
      <w:sz w:val="16"/>
      <w:szCs w:val="16"/>
    </w:rPr>
  </w:style>
  <w:style w:type="paragraph" w:customStyle="1" w:styleId="Style180">
    <w:name w:val="Style18"/>
    <w:basedOn w:val="Normal"/>
    <w:uiPriority w:val="99"/>
    <w:qFormat/>
    <w:rsid w:val="005E4AB6"/>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5E4AB6"/>
    <w:rPr>
      <w:rFonts w:ascii="Times New Roman" w:hAnsi="Times New Roman" w:cs="Times New Roman"/>
      <w:i/>
      <w:iCs/>
      <w:sz w:val="16"/>
      <w:szCs w:val="16"/>
    </w:rPr>
  </w:style>
  <w:style w:type="character" w:customStyle="1" w:styleId="FontStyle162">
    <w:name w:val="Font Style162"/>
    <w:basedOn w:val="DefaultParagraphFont"/>
    <w:uiPriority w:val="99"/>
    <w:rsid w:val="005E4AB6"/>
    <w:rPr>
      <w:rFonts w:ascii="Times New Roman" w:hAnsi="Times New Roman" w:cs="Times New Roman"/>
      <w:b/>
      <w:bCs/>
      <w:sz w:val="18"/>
      <w:szCs w:val="18"/>
    </w:rPr>
  </w:style>
  <w:style w:type="character" w:customStyle="1" w:styleId="FontStyle167">
    <w:name w:val="Font Style167"/>
    <w:basedOn w:val="DefaultParagraphFont"/>
    <w:uiPriority w:val="99"/>
    <w:rsid w:val="005E4AB6"/>
    <w:rPr>
      <w:rFonts w:ascii="Times New Roman" w:hAnsi="Times New Roman" w:cs="Times New Roman"/>
      <w:sz w:val="10"/>
      <w:szCs w:val="10"/>
    </w:rPr>
  </w:style>
  <w:style w:type="character" w:customStyle="1" w:styleId="FontStyle174">
    <w:name w:val="Font Style174"/>
    <w:basedOn w:val="DefaultParagraphFont"/>
    <w:uiPriority w:val="99"/>
    <w:rsid w:val="005E4AB6"/>
    <w:rPr>
      <w:rFonts w:ascii="Arial Narrow" w:hAnsi="Arial Narrow" w:cs="Arial Narrow"/>
      <w:b/>
      <w:bCs/>
      <w:sz w:val="18"/>
      <w:szCs w:val="18"/>
    </w:rPr>
  </w:style>
  <w:style w:type="paragraph" w:customStyle="1" w:styleId="Style47">
    <w:name w:val="Style47"/>
    <w:basedOn w:val="Normal"/>
    <w:uiPriority w:val="99"/>
    <w:qFormat/>
    <w:rsid w:val="005E4AB6"/>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5E4AB6"/>
    <w:rPr>
      <w:rFonts w:ascii="Times New Roman" w:hAnsi="Times New Roman" w:cs="Times New Roman"/>
      <w:sz w:val="12"/>
      <w:szCs w:val="12"/>
    </w:rPr>
  </w:style>
  <w:style w:type="paragraph" w:customStyle="1" w:styleId="Style24">
    <w:name w:val="Style24"/>
    <w:basedOn w:val="Normal"/>
    <w:uiPriority w:val="99"/>
    <w:qFormat/>
    <w:rsid w:val="005E4AB6"/>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5E4AB6"/>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5E4AB6"/>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5E4AB6"/>
    <w:rPr>
      <w:rFonts w:ascii="Times New Roman" w:hAnsi="Times New Roman" w:cs="Times New Roman"/>
      <w:b/>
      <w:bCs/>
      <w:sz w:val="18"/>
      <w:szCs w:val="18"/>
    </w:rPr>
  </w:style>
  <w:style w:type="paragraph" w:customStyle="1" w:styleId="Style210">
    <w:name w:val="Style21"/>
    <w:basedOn w:val="Normal"/>
    <w:uiPriority w:val="99"/>
    <w:qFormat/>
    <w:rsid w:val="005E4AB6"/>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5E4AB6"/>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5E4AB6"/>
    <w:pPr>
      <w:spacing w:before="200" w:line="240" w:lineRule="auto"/>
    </w:pPr>
    <w:rPr>
      <w:bCs/>
      <w:sz w:val="22"/>
    </w:rPr>
  </w:style>
  <w:style w:type="paragraph" w:customStyle="1" w:styleId="Aa">
    <w:name w:val="A"/>
    <w:basedOn w:val="Default"/>
    <w:next w:val="Default"/>
    <w:rsid w:val="005E4AB6"/>
    <w:rPr>
      <w:rFonts w:eastAsia="Times New Roman"/>
      <w:color w:val="auto"/>
      <w:lang w:bidi="en-US"/>
    </w:rPr>
  </w:style>
  <w:style w:type="character" w:customStyle="1" w:styleId="ac">
    <w:name w:val="••••"/>
    <w:rsid w:val="005E4AB6"/>
    <w:rPr>
      <w:color w:val="000000"/>
    </w:rPr>
  </w:style>
  <w:style w:type="character" w:customStyle="1" w:styleId="UL-Bold">
    <w:name w:val="UL-Bold"/>
    <w:basedOn w:val="DefaultParagraphFont"/>
    <w:rsid w:val="005E4AB6"/>
    <w:rPr>
      <w:u w:val="thick"/>
    </w:rPr>
  </w:style>
  <w:style w:type="character" w:customStyle="1" w:styleId="UL-None">
    <w:name w:val="UL-None"/>
    <w:basedOn w:val="DefaultParagraphFont"/>
    <w:rsid w:val="005E4AB6"/>
    <w:rPr>
      <w:u w:val="none"/>
    </w:rPr>
  </w:style>
  <w:style w:type="character" w:customStyle="1" w:styleId="styletimesnewroman12ptbold0">
    <w:name w:val="styletimesnewroman12ptbold"/>
    <w:basedOn w:val="DefaultParagraphFont"/>
    <w:rsid w:val="005E4AB6"/>
  </w:style>
  <w:style w:type="character" w:customStyle="1" w:styleId="FontStyle19">
    <w:name w:val="Font Style19"/>
    <w:basedOn w:val="DefaultParagraphFont"/>
    <w:uiPriority w:val="99"/>
    <w:rsid w:val="005E4AB6"/>
    <w:rPr>
      <w:rFonts w:ascii="Times New Roman" w:hAnsi="Times New Roman" w:cs="Times New Roman"/>
      <w:sz w:val="18"/>
      <w:szCs w:val="18"/>
    </w:rPr>
  </w:style>
  <w:style w:type="character" w:customStyle="1" w:styleId="UnderlineBox">
    <w:name w:val="Underline + Box"/>
    <w:uiPriority w:val="1"/>
    <w:qFormat/>
    <w:rsid w:val="005E4AB6"/>
    <w:rPr>
      <w:rFonts w:ascii="Georgia" w:hAnsi="Georgia"/>
      <w:b w:val="0"/>
      <w:sz w:val="22"/>
      <w:u w:val="single"/>
      <w:bdr w:val="single" w:sz="4" w:space="0" w:color="auto"/>
    </w:rPr>
  </w:style>
  <w:style w:type="character" w:customStyle="1" w:styleId="10ptnotbold">
    <w:name w:val="10ptnotbold"/>
    <w:basedOn w:val="DefaultParagraphFont"/>
    <w:rsid w:val="005E4AB6"/>
    <w:rPr>
      <w:sz w:val="20"/>
    </w:rPr>
  </w:style>
  <w:style w:type="paragraph" w:customStyle="1" w:styleId="ALLCAPS">
    <w:name w:val="ALL CAPS"/>
    <w:basedOn w:val="Normal"/>
    <w:link w:val="ALLCAPSChar"/>
    <w:qFormat/>
    <w:rsid w:val="005E4AB6"/>
    <w:pPr>
      <w:spacing w:after="0" w:line="240" w:lineRule="auto"/>
    </w:pPr>
    <w:rPr>
      <w:rFonts w:eastAsia="Times New Roman"/>
      <w:b/>
      <w:caps/>
      <w:szCs w:val="20"/>
    </w:rPr>
  </w:style>
  <w:style w:type="character" w:customStyle="1" w:styleId="kn">
    <w:name w:val="kn"/>
    <w:basedOn w:val="DefaultParagraphFont"/>
    <w:rsid w:val="005E4AB6"/>
  </w:style>
  <w:style w:type="paragraph" w:customStyle="1" w:styleId="StyleCardworksLinespacingsingle">
    <w:name w:val="Style Card works + Line spacing:  single"/>
    <w:basedOn w:val="Normal"/>
    <w:link w:val="StyleCardworksLinespacingsingleChar"/>
    <w:qFormat/>
    <w:rsid w:val="005E4AB6"/>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5E4AB6"/>
    <w:rPr>
      <w:rFonts w:ascii="Calibri" w:eastAsia="Times New Roman" w:hAnsi="Calibri"/>
      <w:spacing w:val="-3"/>
      <w:szCs w:val="20"/>
    </w:rPr>
  </w:style>
  <w:style w:type="paragraph" w:customStyle="1" w:styleId="BriefTitleWorks">
    <w:name w:val="Brief Title Works"/>
    <w:basedOn w:val="Heading1"/>
    <w:link w:val="BriefTitleWorksChar"/>
    <w:qFormat/>
    <w:rsid w:val="005E4AB6"/>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5E4AB6"/>
    <w:rPr>
      <w:rFonts w:ascii="Calibri" w:eastAsia="Times New Roman" w:hAnsi="Calibri" w:cs="Arial"/>
      <w:b/>
      <w:kern w:val="32"/>
      <w:sz w:val="24"/>
      <w:szCs w:val="32"/>
      <w:u w:val="single"/>
    </w:rPr>
  </w:style>
  <w:style w:type="character" w:customStyle="1" w:styleId="twelptblackblack1">
    <w:name w:val="twelptblackblack1"/>
    <w:basedOn w:val="DefaultParagraphFont"/>
    <w:rsid w:val="005E4AB6"/>
    <w:rPr>
      <w:rFonts w:ascii="Verdana" w:hAnsi="Verdana" w:hint="default"/>
      <w:color w:val="000000"/>
      <w:sz w:val="16"/>
      <w:szCs w:val="16"/>
    </w:rPr>
  </w:style>
  <w:style w:type="character" w:customStyle="1" w:styleId="TagCharCharCharChar0">
    <w:name w:val="Tag Char Char Char Char"/>
    <w:basedOn w:val="DefaultParagraphFont"/>
    <w:rsid w:val="005E4AB6"/>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5E4AB6"/>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CharacterStyle14">
    <w:name w:val="Character Style 14"/>
    <w:rsid w:val="005E4AB6"/>
    <w:rPr>
      <w:sz w:val="30"/>
      <w:szCs w:val="30"/>
    </w:rPr>
  </w:style>
  <w:style w:type="character" w:customStyle="1" w:styleId="CharacterStyle13">
    <w:name w:val="Character Style 13"/>
    <w:rsid w:val="005E4AB6"/>
    <w:rPr>
      <w:i/>
      <w:iCs/>
      <w:sz w:val="17"/>
      <w:szCs w:val="17"/>
    </w:rPr>
  </w:style>
  <w:style w:type="character" w:customStyle="1" w:styleId="CardsNotUnderlined">
    <w:name w:val="Cards Not Underlined"/>
    <w:rsid w:val="005E4AB6"/>
    <w:rPr>
      <w:rFonts w:ascii="Times New Roman" w:hAnsi="Times New Roman"/>
      <w:sz w:val="16"/>
    </w:rPr>
  </w:style>
  <w:style w:type="character" w:customStyle="1" w:styleId="a13">
    <w:name w:val="a1"/>
    <w:rsid w:val="005E4AB6"/>
    <w:rPr>
      <w:color w:val="008000"/>
    </w:rPr>
  </w:style>
  <w:style w:type="paragraph" w:customStyle="1" w:styleId="Fifth">
    <w:name w:val="Fifth"/>
    <w:basedOn w:val="Normal"/>
    <w:link w:val="FifthChar"/>
    <w:qFormat/>
    <w:rsid w:val="005E4AB6"/>
    <w:pPr>
      <w:spacing w:after="0" w:line="240" w:lineRule="auto"/>
    </w:pPr>
    <w:rPr>
      <w:rFonts w:eastAsia="Times New Roman"/>
      <w:sz w:val="20"/>
      <w:lang w:val="x-none" w:eastAsia="x-none"/>
    </w:rPr>
  </w:style>
  <w:style w:type="character" w:customStyle="1" w:styleId="FifthChar">
    <w:name w:val="Fifth Char"/>
    <w:link w:val="Fifth"/>
    <w:rsid w:val="005E4AB6"/>
    <w:rPr>
      <w:rFonts w:ascii="Calibri" w:eastAsia="Times New Roman" w:hAnsi="Calibri"/>
      <w:sz w:val="20"/>
      <w:lang w:val="x-none" w:eastAsia="x-none"/>
    </w:rPr>
  </w:style>
  <w:style w:type="paragraph" w:customStyle="1" w:styleId="Repeatblockheading0">
    <w:name w:val="Repeat block heading"/>
    <w:basedOn w:val="Normal"/>
    <w:rsid w:val="005E4AB6"/>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5E4AB6"/>
  </w:style>
  <w:style w:type="character" w:customStyle="1" w:styleId="imgcreditcaption">
    <w:name w:val="imgcreditcaption"/>
    <w:rsid w:val="005E4AB6"/>
  </w:style>
  <w:style w:type="character" w:customStyle="1" w:styleId="current-article">
    <w:name w:val="current-article"/>
    <w:rsid w:val="005E4AB6"/>
  </w:style>
  <w:style w:type="character" w:customStyle="1" w:styleId="hps">
    <w:name w:val="hps"/>
    <w:rsid w:val="005E4AB6"/>
  </w:style>
  <w:style w:type="paragraph" w:customStyle="1" w:styleId="introduction">
    <w:name w:val="introduction"/>
    <w:basedOn w:val="Normal"/>
    <w:uiPriority w:val="99"/>
    <w:qFormat/>
    <w:rsid w:val="005E4AB6"/>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5E4AB6"/>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5E4AB6"/>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5E4AB6"/>
    <w:rPr>
      <w:rFonts w:cs="Calibri"/>
    </w:rPr>
  </w:style>
  <w:style w:type="paragraph" w:customStyle="1" w:styleId="CitationCharCharCharCharCharCharChar">
    <w:name w:val="Citation Char Char Char Char Char Char Char"/>
    <w:basedOn w:val="Normal"/>
    <w:link w:val="CitationCharCharCharCharCharCharCharChar"/>
    <w:rsid w:val="005E4AB6"/>
    <w:pPr>
      <w:spacing w:after="0" w:line="240" w:lineRule="auto"/>
      <w:ind w:left="1440" w:right="1440"/>
    </w:pPr>
    <w:rPr>
      <w:rFonts w:asciiTheme="minorHAnsi" w:hAnsiTheme="minorHAnsi" w:cs="Calibri"/>
    </w:rPr>
  </w:style>
  <w:style w:type="paragraph" w:customStyle="1" w:styleId="pagpag1">
    <w:name w:val="pagpag1"/>
    <w:basedOn w:val="Normal"/>
    <w:uiPriority w:val="99"/>
    <w:qFormat/>
    <w:rsid w:val="005E4AB6"/>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5E4AB6"/>
    <w:pPr>
      <w:spacing w:before="100" w:beforeAutospacing="1" w:after="100" w:afterAutospacing="1" w:line="240" w:lineRule="auto"/>
    </w:pPr>
    <w:rPr>
      <w:rFonts w:eastAsia="Times New Roman"/>
      <w:sz w:val="24"/>
    </w:rPr>
  </w:style>
  <w:style w:type="character" w:customStyle="1" w:styleId="source-org">
    <w:name w:val="source-org"/>
    <w:rsid w:val="005E4AB6"/>
  </w:style>
  <w:style w:type="paragraph" w:customStyle="1" w:styleId="BodyText311">
    <w:name w:val="Body Text 31"/>
    <w:basedOn w:val="Normal"/>
    <w:next w:val="BodyText3"/>
    <w:unhideWhenUsed/>
    <w:rsid w:val="005E4AB6"/>
    <w:pPr>
      <w:spacing w:after="120" w:line="240" w:lineRule="auto"/>
    </w:pPr>
    <w:rPr>
      <w:bCs/>
      <w:color w:val="000000"/>
    </w:rPr>
  </w:style>
  <w:style w:type="paragraph" w:customStyle="1" w:styleId="BodyText210">
    <w:name w:val="Body Text 21"/>
    <w:basedOn w:val="Normal"/>
    <w:next w:val="BodyText2"/>
    <w:unhideWhenUsed/>
    <w:rsid w:val="005E4AB6"/>
    <w:pPr>
      <w:spacing w:after="120" w:line="480" w:lineRule="auto"/>
    </w:pPr>
    <w:rPr>
      <w:sz w:val="12"/>
    </w:rPr>
  </w:style>
  <w:style w:type="paragraph" w:customStyle="1" w:styleId="BodyTextIndent1">
    <w:name w:val="Body Text Indent1"/>
    <w:basedOn w:val="Normal"/>
    <w:next w:val="BodyTextIndent"/>
    <w:unhideWhenUsed/>
    <w:rsid w:val="005E4AB6"/>
    <w:pPr>
      <w:spacing w:after="120" w:line="240" w:lineRule="auto"/>
      <w:ind w:left="360"/>
    </w:pPr>
  </w:style>
  <w:style w:type="paragraph" w:customStyle="1" w:styleId="BodyTextIndent31">
    <w:name w:val="Body Text Indent 31"/>
    <w:basedOn w:val="Normal"/>
    <w:next w:val="BodyTextIndent3"/>
    <w:semiHidden/>
    <w:unhideWhenUsed/>
    <w:rsid w:val="005E4AB6"/>
    <w:pPr>
      <w:spacing w:after="120" w:line="240" w:lineRule="auto"/>
      <w:ind w:left="360"/>
    </w:pPr>
    <w:rPr>
      <w:sz w:val="14"/>
    </w:rPr>
  </w:style>
  <w:style w:type="paragraph" w:customStyle="1" w:styleId="BodyTextIndent21">
    <w:name w:val="Body Text Indent 21"/>
    <w:basedOn w:val="Normal"/>
    <w:next w:val="BodyTextIndent2"/>
    <w:unhideWhenUsed/>
    <w:rsid w:val="005E4AB6"/>
    <w:pPr>
      <w:spacing w:after="120" w:line="480" w:lineRule="auto"/>
      <w:ind w:left="360"/>
    </w:pPr>
  </w:style>
  <w:style w:type="character" w:customStyle="1" w:styleId="Caption11">
    <w:name w:val="Caption11"/>
    <w:rsid w:val="005E4AB6"/>
  </w:style>
  <w:style w:type="paragraph" w:customStyle="1" w:styleId="z-BottomofForm1">
    <w:name w:val="z-Bottom of Form1"/>
    <w:basedOn w:val="Normal"/>
    <w:next w:val="Normal"/>
    <w:hidden/>
    <w:unhideWhenUsed/>
    <w:rsid w:val="005E4AB6"/>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5E4AB6"/>
    <w:pPr>
      <w:spacing w:before="100" w:beforeAutospacing="1" w:after="100" w:afterAutospacing="1" w:line="240" w:lineRule="auto"/>
    </w:pPr>
    <w:rPr>
      <w:rFonts w:eastAsia="Times New Roman"/>
      <w:sz w:val="24"/>
    </w:rPr>
  </w:style>
  <w:style w:type="paragraph" w:customStyle="1" w:styleId="cptchblock">
    <w:name w:val="cptch_block"/>
    <w:basedOn w:val="Normal"/>
    <w:rsid w:val="005E4AB6"/>
    <w:pPr>
      <w:spacing w:before="100" w:beforeAutospacing="1" w:after="100" w:afterAutospacing="1" w:line="240" w:lineRule="auto"/>
    </w:pPr>
    <w:rPr>
      <w:rFonts w:eastAsia="Times New Roman"/>
      <w:sz w:val="24"/>
    </w:rPr>
  </w:style>
  <w:style w:type="paragraph" w:customStyle="1" w:styleId="publisheddate">
    <w:name w:val="published_date"/>
    <w:basedOn w:val="Normal"/>
    <w:rsid w:val="005E4AB6"/>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5E4AB6"/>
    <w:pPr>
      <w:spacing w:before="100" w:beforeAutospacing="1" w:after="100" w:afterAutospacing="1" w:line="240" w:lineRule="auto"/>
    </w:pPr>
    <w:rPr>
      <w:rFonts w:eastAsia="Times New Roman"/>
      <w:sz w:val="24"/>
    </w:rPr>
  </w:style>
  <w:style w:type="character" w:customStyle="1" w:styleId="mainheading">
    <w:name w:val="mainheading"/>
    <w:rsid w:val="005E4AB6"/>
  </w:style>
  <w:style w:type="character" w:customStyle="1" w:styleId="StyleStyleunderlineBold11pt">
    <w:name w:val="Style Style underline + Bold + 11 pt"/>
    <w:rsid w:val="005E4AB6"/>
    <w:rPr>
      <w:bCs/>
      <w:sz w:val="20"/>
      <w:u w:val="single"/>
    </w:rPr>
  </w:style>
  <w:style w:type="character" w:customStyle="1" w:styleId="StyleunderlineAsianTimesNewRomanBold">
    <w:name w:val="Style underline + (Asian) Times New Roman Bold"/>
    <w:rsid w:val="005E4AB6"/>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5E4AB6"/>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5E4AB6"/>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5E4AB6"/>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5E4AB6"/>
    <w:rPr>
      <w:b/>
      <w:bCs/>
      <w:sz w:val="20"/>
      <w:u w:val="single"/>
      <w:bdr w:val="single" w:sz="4" w:space="0" w:color="auto"/>
    </w:rPr>
  </w:style>
  <w:style w:type="paragraph" w:customStyle="1" w:styleId="emactive">
    <w:name w:val="emactive"/>
    <w:basedOn w:val="Normal"/>
    <w:uiPriority w:val="99"/>
    <w:qFormat/>
    <w:rsid w:val="005E4AB6"/>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5E4AB6"/>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5E4AB6"/>
    <w:rPr>
      <w:rFonts w:cs="Calibri"/>
      <w:u w:val="single"/>
      <w:shd w:val="clear" w:color="auto" w:fill="66FFFF"/>
    </w:rPr>
  </w:style>
  <w:style w:type="paragraph" w:customStyle="1" w:styleId="CardHighlight">
    <w:name w:val="Card Highlight"/>
    <w:basedOn w:val="Normal"/>
    <w:link w:val="CardHighlightChar"/>
    <w:qFormat/>
    <w:rsid w:val="005E4AB6"/>
    <w:pPr>
      <w:shd w:val="clear" w:color="auto" w:fill="66FFFF"/>
      <w:spacing w:after="0" w:line="240" w:lineRule="auto"/>
    </w:pPr>
    <w:rPr>
      <w:rFonts w:asciiTheme="minorHAnsi" w:hAnsiTheme="minorHAnsi" w:cs="Calibri"/>
      <w:u w:val="single"/>
    </w:rPr>
  </w:style>
  <w:style w:type="paragraph" w:customStyle="1" w:styleId="norma">
    <w:name w:val="norma"/>
    <w:basedOn w:val="Heading3"/>
    <w:uiPriority w:val="99"/>
    <w:qFormat/>
    <w:rsid w:val="005E4AB6"/>
    <w:pPr>
      <w:spacing w:before="200" w:line="240" w:lineRule="auto"/>
    </w:pPr>
    <w:rPr>
      <w:rFonts w:eastAsia="MS Gothic" w:cs="Arial"/>
      <w:bCs/>
      <w:sz w:val="24"/>
      <w:lang w:eastAsia="zh-CN"/>
    </w:rPr>
  </w:style>
  <w:style w:type="character" w:customStyle="1" w:styleId="metaorigin">
    <w:name w:val="meta_origin"/>
    <w:rsid w:val="005E4AB6"/>
  </w:style>
  <w:style w:type="character" w:customStyle="1" w:styleId="eminfo">
    <w:name w:val="eminfo"/>
    <w:rsid w:val="005E4AB6"/>
  </w:style>
  <w:style w:type="character" w:customStyle="1" w:styleId="emhighlight">
    <w:name w:val="emhighlight"/>
    <w:rsid w:val="005E4AB6"/>
  </w:style>
  <w:style w:type="character" w:customStyle="1" w:styleId="last">
    <w:name w:val="last"/>
    <w:rsid w:val="005E4AB6"/>
  </w:style>
  <w:style w:type="character" w:customStyle="1" w:styleId="institution">
    <w:name w:val="institution"/>
    <w:rsid w:val="005E4AB6"/>
  </w:style>
  <w:style w:type="character" w:customStyle="1" w:styleId="NormalCard">
    <w:name w:val="Normal Card"/>
    <w:uiPriority w:val="1"/>
    <w:qFormat/>
    <w:rsid w:val="005E4AB6"/>
    <w:rPr>
      <w:rFonts w:ascii="Times New Roman" w:hAnsi="Times New Roman" w:cs="Times New Roman" w:hint="default"/>
      <w:sz w:val="24"/>
    </w:rPr>
  </w:style>
  <w:style w:type="character" w:customStyle="1" w:styleId="timebox">
    <w:name w:val="timebox"/>
    <w:rsid w:val="005E4AB6"/>
  </w:style>
  <w:style w:type="character" w:customStyle="1" w:styleId="Heading2Subtext">
    <w:name w:val="Heading 2 Subtext"/>
    <w:rsid w:val="005E4AB6"/>
    <w:rPr>
      <w:rFonts w:ascii="Times New Roman" w:hAnsi="Times New Roman" w:cs="Times New Roman" w:hint="default"/>
      <w:sz w:val="16"/>
    </w:rPr>
  </w:style>
  <w:style w:type="table" w:styleId="MediumGrid1">
    <w:name w:val="Medium Grid 1"/>
    <w:basedOn w:val="TableNormal"/>
    <w:uiPriority w:val="67"/>
    <w:rsid w:val="005E4AB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5E4AB6"/>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5E4AB6"/>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5E4AB6"/>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5E4AB6"/>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5E4AB6"/>
    <w:rPr>
      <w:rFonts w:ascii="Calibri" w:hAnsi="Calibri"/>
      <w:b/>
    </w:rPr>
  </w:style>
  <w:style w:type="character" w:customStyle="1" w:styleId="caps-label">
    <w:name w:val="caps-label"/>
    <w:rsid w:val="005E4AB6"/>
  </w:style>
  <w:style w:type="paragraph" w:customStyle="1" w:styleId="firstletter">
    <w:name w:val="firstletter"/>
    <w:basedOn w:val="Normal"/>
    <w:uiPriority w:val="99"/>
    <w:qFormat/>
    <w:rsid w:val="005E4AB6"/>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5E4AB6"/>
    <w:pPr>
      <w:spacing w:before="100" w:beforeAutospacing="1" w:after="100" w:afterAutospacing="1" w:line="240" w:lineRule="auto"/>
    </w:pPr>
    <w:rPr>
      <w:rFonts w:eastAsia="Times New Roman"/>
      <w:sz w:val="24"/>
    </w:rPr>
  </w:style>
  <w:style w:type="character" w:customStyle="1" w:styleId="cardshighlight0">
    <w:name w:val="cardshighlight"/>
    <w:rsid w:val="005E4AB6"/>
  </w:style>
  <w:style w:type="character" w:customStyle="1" w:styleId="cardsfont12pt1">
    <w:name w:val="cardsfont12pt"/>
    <w:rsid w:val="005E4AB6"/>
  </w:style>
  <w:style w:type="paragraph" w:customStyle="1" w:styleId="H1numbered">
    <w:name w:val="H1 numbered"/>
    <w:basedOn w:val="Normal"/>
    <w:uiPriority w:val="99"/>
    <w:qFormat/>
    <w:rsid w:val="005E4AB6"/>
    <w:pPr>
      <w:pageBreakBefore/>
      <w:numPr>
        <w:numId w:val="19"/>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5E4AB6"/>
    <w:pPr>
      <w:numPr>
        <w:ilvl w:val="1"/>
        <w:numId w:val="19"/>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5E4AB6"/>
  </w:style>
  <w:style w:type="character" w:customStyle="1" w:styleId="backcontent">
    <w:name w:val="backcontent"/>
    <w:rsid w:val="005E4AB6"/>
  </w:style>
  <w:style w:type="character" w:customStyle="1" w:styleId="daystmp">
    <w:name w:val="daystmp"/>
    <w:rsid w:val="005E4AB6"/>
  </w:style>
  <w:style w:type="paragraph" w:customStyle="1" w:styleId="in">
    <w:name w:val="in"/>
    <w:basedOn w:val="Normal"/>
    <w:uiPriority w:val="99"/>
    <w:qFormat/>
    <w:rsid w:val="005E4AB6"/>
    <w:pPr>
      <w:spacing w:before="100" w:beforeAutospacing="1" w:after="100" w:afterAutospacing="1" w:line="240" w:lineRule="auto"/>
    </w:pPr>
    <w:rPr>
      <w:rFonts w:eastAsia="Times New Roman"/>
      <w:sz w:val="24"/>
    </w:rPr>
  </w:style>
  <w:style w:type="character" w:customStyle="1" w:styleId="cardsfont12ptchar">
    <w:name w:val="cardsfont12ptchar"/>
    <w:rsid w:val="005E4AB6"/>
  </w:style>
  <w:style w:type="character" w:customStyle="1" w:styleId="gal">
    <w:name w:val="gal"/>
    <w:rsid w:val="005E4AB6"/>
  </w:style>
  <w:style w:type="paragraph" w:customStyle="1" w:styleId="imagecontain">
    <w:name w:val="imagecontain"/>
    <w:basedOn w:val="Normal"/>
    <w:uiPriority w:val="99"/>
    <w:qFormat/>
    <w:rsid w:val="005E4AB6"/>
    <w:pPr>
      <w:spacing w:before="100" w:beforeAutospacing="1" w:after="100" w:afterAutospacing="1" w:line="240" w:lineRule="auto"/>
    </w:pPr>
    <w:rPr>
      <w:rFonts w:eastAsia="Times New Roman"/>
      <w:sz w:val="24"/>
    </w:rPr>
  </w:style>
  <w:style w:type="character" w:customStyle="1" w:styleId="imagedateline">
    <w:name w:val="image_dateline"/>
    <w:rsid w:val="005E4AB6"/>
  </w:style>
  <w:style w:type="character" w:customStyle="1" w:styleId="authordatecharchar">
    <w:name w:val="authordatecharchar"/>
    <w:rsid w:val="005E4AB6"/>
  </w:style>
  <w:style w:type="character" w:customStyle="1" w:styleId="style1char0">
    <w:name w:val="style1char"/>
    <w:rsid w:val="005E4AB6"/>
  </w:style>
  <w:style w:type="character" w:customStyle="1" w:styleId="tagcharchar0">
    <w:name w:val="tagcharchar"/>
    <w:rsid w:val="005E4AB6"/>
  </w:style>
  <w:style w:type="character" w:customStyle="1" w:styleId="underlinedcharchar2">
    <w:name w:val="underlinedcharchar"/>
    <w:rsid w:val="005E4AB6"/>
  </w:style>
  <w:style w:type="paragraph" w:customStyle="1" w:styleId="CM62">
    <w:name w:val="CM62"/>
    <w:basedOn w:val="Normal"/>
    <w:next w:val="Normal"/>
    <w:uiPriority w:val="99"/>
    <w:qFormat/>
    <w:rsid w:val="005E4AB6"/>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5E4AB6"/>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5E4AB6"/>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5E4AB6"/>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5E4AB6"/>
    <w:pPr>
      <w:spacing w:line="228" w:lineRule="atLeast"/>
    </w:pPr>
    <w:rPr>
      <w:rFonts w:ascii="Showcard Gothic" w:eastAsia="Times New Roman" w:hAnsi="Showcard Gothic"/>
      <w:color w:val="auto"/>
      <w:lang w:eastAsia="zh-CN"/>
    </w:rPr>
  </w:style>
  <w:style w:type="character" w:customStyle="1" w:styleId="BoxedChar">
    <w:name w:val="Boxed Char"/>
    <w:rsid w:val="005E4AB6"/>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5E4AB6"/>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5E4AB6"/>
    <w:rPr>
      <w:rFonts w:ascii="Calibri" w:eastAsia="Times New Roman" w:hAnsi="Calibri" w:cs="Times New Roman"/>
    </w:rPr>
  </w:style>
  <w:style w:type="paragraph" w:customStyle="1" w:styleId="StyleCards11pt">
    <w:name w:val="Style Cards + 11 pt"/>
    <w:basedOn w:val="Cards"/>
    <w:link w:val="StyleCards11ptChar"/>
    <w:qFormat/>
    <w:rsid w:val="005E4AB6"/>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5E4AB6"/>
    <w:rPr>
      <w:rFonts w:ascii="Georgia" w:eastAsia="Times New Roman" w:hAnsi="Georgia"/>
      <w:szCs w:val="24"/>
      <w:lang w:val="x-none" w:eastAsia="x-none"/>
    </w:rPr>
  </w:style>
  <w:style w:type="paragraph" w:customStyle="1" w:styleId="StyleCards11ptUnderline">
    <w:name w:val="Style Cards + 11 pt Underline"/>
    <w:basedOn w:val="Cards"/>
    <w:link w:val="StyleCards11ptUnderlineChar"/>
    <w:qFormat/>
    <w:rsid w:val="005E4AB6"/>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5E4AB6"/>
    <w:rPr>
      <w:rFonts w:ascii="Georgia" w:eastAsia="Times New Roman"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5E4AB6"/>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5E4AB6"/>
    <w:rPr>
      <w:rFonts w:ascii="Georgia" w:eastAsia="Times New Roman"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E4AB6"/>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5E4AB6"/>
    <w:rPr>
      <w:rFonts w:ascii="Georgia" w:eastAsia="Times New Roman"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5E4AB6"/>
    <w:pPr>
      <w:ind w:left="288" w:right="288"/>
    </w:pPr>
    <w:rPr>
      <w:rFonts w:eastAsia="Times New Roman"/>
      <w:sz w:val="20"/>
      <w:szCs w:val="20"/>
      <w:lang w:val="x-none" w:eastAsia="x-none"/>
    </w:rPr>
  </w:style>
  <w:style w:type="character" w:customStyle="1" w:styleId="cardCharCharChar1">
    <w:name w:val="card Char Char Char1"/>
    <w:rsid w:val="005E4AB6"/>
    <w:rPr>
      <w:lang w:val="en-US" w:eastAsia="en-US" w:bidi="ar-SA"/>
    </w:rPr>
  </w:style>
  <w:style w:type="character" w:customStyle="1" w:styleId="StylecardCharChar11ptChar">
    <w:name w:val="Style card Char Char + 11 pt Char"/>
    <w:link w:val="StylecardCharChar11pt"/>
    <w:rsid w:val="005E4AB6"/>
    <w:rPr>
      <w:rFonts w:eastAsia="Times New Roman"/>
      <w:sz w:val="20"/>
      <w:szCs w:val="20"/>
      <w:lang w:val="x-none" w:eastAsia="x-none"/>
    </w:rPr>
  </w:style>
  <w:style w:type="paragraph" w:customStyle="1" w:styleId="NormalFont">
    <w:name w:val="Normal Font"/>
    <w:link w:val="NormalFontChar"/>
    <w:qFormat/>
    <w:rsid w:val="005E4AB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5E4AB6"/>
    <w:pPr>
      <w:spacing w:after="200" w:line="276" w:lineRule="auto"/>
    </w:pPr>
    <w:rPr>
      <w:rFonts w:ascii="Times" w:eastAsia="Times New Roman" w:hAnsi="Times" w:cs="Times New Roman"/>
      <w:sz w:val="20"/>
    </w:rPr>
  </w:style>
  <w:style w:type="character" w:customStyle="1" w:styleId="Style11ptThickunderline">
    <w:name w:val="Style 11 pt Thick underline"/>
    <w:rsid w:val="005E4AB6"/>
    <w:rPr>
      <w:sz w:val="20"/>
      <w:u w:val="thick"/>
    </w:rPr>
  </w:style>
  <w:style w:type="character" w:customStyle="1" w:styleId="Style11ptBoldThickunderline">
    <w:name w:val="Style 11 pt Bold Thick underline"/>
    <w:rsid w:val="005E4AB6"/>
    <w:rPr>
      <w:b/>
      <w:bCs/>
      <w:sz w:val="20"/>
      <w:u w:val="thick"/>
    </w:rPr>
  </w:style>
  <w:style w:type="paragraph" w:customStyle="1" w:styleId="StyleNormalFont11ptUnderline">
    <w:name w:val="Style Normal Font + 11 pt Underline"/>
    <w:basedOn w:val="NormalFont"/>
    <w:link w:val="StyleNormalFont11ptUnderlineChar"/>
    <w:qFormat/>
    <w:rsid w:val="005E4AB6"/>
    <w:rPr>
      <w:u w:val="single"/>
      <w:lang w:val="x-none" w:eastAsia="x-none"/>
    </w:rPr>
  </w:style>
  <w:style w:type="character" w:customStyle="1" w:styleId="NormalFontChar">
    <w:name w:val="Normal Font Char"/>
    <w:link w:val="NormalFont"/>
    <w:rsid w:val="005E4AB6"/>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5E4AB6"/>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E4AB6"/>
    <w:rPr>
      <w:b/>
      <w:bCs/>
      <w:u w:val="single"/>
      <w:lang w:val="x-none" w:eastAsia="x-none"/>
    </w:rPr>
  </w:style>
  <w:style w:type="character" w:customStyle="1" w:styleId="StyleNormalFont11ptBoldUnderlineChar">
    <w:name w:val="Style Normal Font + 11 pt Bold Underline Char"/>
    <w:link w:val="StyleNormalFont11ptBoldUnderline"/>
    <w:rsid w:val="005E4AB6"/>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5E4AB6"/>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uiPriority w:val="99"/>
    <w:qFormat/>
    <w:rsid w:val="005E4AB6"/>
    <w:pPr>
      <w:spacing w:after="0" w:line="240" w:lineRule="auto"/>
    </w:pPr>
    <w:rPr>
      <w:rFonts w:eastAsia="Times New Roman"/>
      <w:sz w:val="15"/>
    </w:rPr>
  </w:style>
  <w:style w:type="character" w:customStyle="1" w:styleId="authors1">
    <w:name w:val="authors1"/>
    <w:rsid w:val="005E4AB6"/>
    <w:rPr>
      <w:rFonts w:ascii="Verdana" w:hAnsi="Verdana" w:hint="default"/>
      <w:b/>
      <w:bCs/>
      <w:color w:val="006699"/>
      <w:sz w:val="20"/>
      <w:szCs w:val="20"/>
    </w:rPr>
  </w:style>
  <w:style w:type="character" w:customStyle="1" w:styleId="headlinesectionlarge">
    <w:name w:val="headline_section_large"/>
    <w:rsid w:val="005E4AB6"/>
  </w:style>
  <w:style w:type="paragraph" w:customStyle="1" w:styleId="formatvorlage2">
    <w:name w:val="formatvorlage2"/>
    <w:basedOn w:val="Normal"/>
    <w:uiPriority w:val="99"/>
    <w:qFormat/>
    <w:rsid w:val="005E4AB6"/>
    <w:pPr>
      <w:spacing w:before="100" w:beforeAutospacing="1" w:after="100" w:afterAutospacing="1" w:line="240" w:lineRule="auto"/>
    </w:pPr>
    <w:rPr>
      <w:sz w:val="24"/>
    </w:rPr>
  </w:style>
  <w:style w:type="character" w:customStyle="1" w:styleId="Styleunderline11ptBlack">
    <w:name w:val="Style underline + 11 pt Black"/>
    <w:rsid w:val="005E4AB6"/>
    <w:rPr>
      <w:color w:val="000000"/>
      <w:sz w:val="20"/>
      <w:u w:val="single"/>
    </w:rPr>
  </w:style>
  <w:style w:type="character" w:customStyle="1" w:styleId="Styleunderline11ptBoldBlack">
    <w:name w:val="Style underline + 11 pt Bold Black"/>
    <w:rsid w:val="005E4AB6"/>
    <w:rPr>
      <w:b/>
      <w:bCs/>
      <w:color w:val="000000"/>
      <w:sz w:val="20"/>
      <w:u w:val="single"/>
    </w:rPr>
  </w:style>
  <w:style w:type="paragraph" w:customStyle="1" w:styleId="StyleTitle11ptNotBold">
    <w:name w:val="Style Title + 11 pt Not Bold"/>
    <w:basedOn w:val="Title"/>
    <w:link w:val="StyleTitle11ptNotBoldChar"/>
    <w:qFormat/>
    <w:rsid w:val="005E4AB6"/>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5E4AB6"/>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5E4AB6"/>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5E4AB6"/>
    <w:rPr>
      <w:rFonts w:ascii="Georgia" w:eastAsia="Times New Roman" w:hAnsi="Georgia"/>
      <w:u w:val="single"/>
      <w:lang w:val="x-none" w:eastAsia="x-none"/>
    </w:rPr>
  </w:style>
  <w:style w:type="character" w:customStyle="1" w:styleId="Style11ptBoldBlackUnderline">
    <w:name w:val="Style 11 pt Bold Black Underline"/>
    <w:rsid w:val="005E4AB6"/>
    <w:rPr>
      <w:b/>
      <w:bCs/>
      <w:color w:val="000000"/>
      <w:sz w:val="20"/>
      <w:u w:val="single"/>
    </w:rPr>
  </w:style>
  <w:style w:type="character" w:customStyle="1" w:styleId="Style11ptBoldBlackUnderlineBorderSinglesolidline">
    <w:name w:val="Style 11 pt Bold Black Underline Border: : (Single solid line ..."/>
    <w:rsid w:val="005E4AB6"/>
    <w:rPr>
      <w:b/>
      <w:bCs/>
      <w:color w:val="000000"/>
      <w:sz w:val="20"/>
      <w:u w:val="single"/>
      <w:bdr w:val="single" w:sz="4" w:space="0" w:color="auto"/>
    </w:rPr>
  </w:style>
  <w:style w:type="character" w:customStyle="1" w:styleId="StyleLatinMeridien-Italic11ptItalicUnderline">
    <w:name w:val="Style (Latin) Meridien-Italic 11 pt Italic Underline"/>
    <w:rsid w:val="005E4AB6"/>
    <w:rPr>
      <w:rFonts w:ascii="Meridien-Italic" w:hAnsi="Meridien-Italic"/>
      <w:i/>
      <w:iCs/>
      <w:sz w:val="20"/>
      <w:u w:val="single"/>
    </w:rPr>
  </w:style>
  <w:style w:type="character" w:customStyle="1" w:styleId="underlinestylechar0">
    <w:name w:val="underlinestylechar"/>
    <w:rsid w:val="005E4AB6"/>
  </w:style>
  <w:style w:type="character" w:customStyle="1" w:styleId="StyleCards12ptThickunderlineChar1">
    <w:name w:val="Style Cards + 12 pt Thick underline Char1"/>
    <w:rsid w:val="005E4AB6"/>
    <w:rPr>
      <w:sz w:val="24"/>
      <w:szCs w:val="24"/>
      <w:u w:val="thick"/>
    </w:rPr>
  </w:style>
  <w:style w:type="character" w:customStyle="1" w:styleId="BodyTextIndentChar2">
    <w:name w:val="Body Text Indent Char2"/>
    <w:basedOn w:val="DefaultParagraphFont"/>
    <w:uiPriority w:val="99"/>
    <w:semiHidden/>
    <w:rsid w:val="005E4AB6"/>
    <w:rPr>
      <w:rFonts w:ascii="Georgia" w:hAnsi="Georgia"/>
      <w:sz w:val="22"/>
      <w:szCs w:val="22"/>
    </w:rPr>
  </w:style>
  <w:style w:type="character" w:customStyle="1" w:styleId="BodyText2Char2">
    <w:name w:val="Body Text 2 Char2"/>
    <w:basedOn w:val="DefaultParagraphFont"/>
    <w:uiPriority w:val="99"/>
    <w:semiHidden/>
    <w:rsid w:val="005E4AB6"/>
    <w:rPr>
      <w:rFonts w:ascii="Georgia" w:hAnsi="Georgia"/>
      <w:sz w:val="22"/>
      <w:szCs w:val="22"/>
    </w:rPr>
  </w:style>
  <w:style w:type="character" w:customStyle="1" w:styleId="BodyText3Char2">
    <w:name w:val="Body Text 3 Char2"/>
    <w:basedOn w:val="DefaultParagraphFont"/>
    <w:uiPriority w:val="99"/>
    <w:semiHidden/>
    <w:rsid w:val="005E4AB6"/>
    <w:rPr>
      <w:rFonts w:ascii="Georgia" w:hAnsi="Georgia"/>
      <w:sz w:val="16"/>
      <w:szCs w:val="16"/>
    </w:rPr>
  </w:style>
  <w:style w:type="character" w:customStyle="1" w:styleId="BodyTextIndent2Char2">
    <w:name w:val="Body Text Indent 2 Char2"/>
    <w:basedOn w:val="DefaultParagraphFont"/>
    <w:uiPriority w:val="99"/>
    <w:semiHidden/>
    <w:rsid w:val="005E4AB6"/>
    <w:rPr>
      <w:rFonts w:ascii="Georgia" w:hAnsi="Georgia"/>
      <w:sz w:val="22"/>
      <w:szCs w:val="22"/>
    </w:rPr>
  </w:style>
  <w:style w:type="character" w:customStyle="1" w:styleId="BodyTextIndent3Char2">
    <w:name w:val="Body Text Indent 3 Char2"/>
    <w:basedOn w:val="DefaultParagraphFont"/>
    <w:uiPriority w:val="99"/>
    <w:semiHidden/>
    <w:rsid w:val="005E4AB6"/>
    <w:rPr>
      <w:rFonts w:ascii="Georgia" w:hAnsi="Georgia"/>
      <w:sz w:val="16"/>
      <w:szCs w:val="16"/>
    </w:rPr>
  </w:style>
  <w:style w:type="character" w:customStyle="1" w:styleId="z-BottomofFormChar2">
    <w:name w:val="z-Bottom of Form Char2"/>
    <w:basedOn w:val="DefaultParagraphFont"/>
    <w:uiPriority w:val="99"/>
    <w:semiHidden/>
    <w:rsid w:val="005E4AB6"/>
    <w:rPr>
      <w:rFonts w:ascii="Arial" w:hAnsi="Arial" w:cs="Arial"/>
      <w:vanish/>
      <w:sz w:val="16"/>
      <w:szCs w:val="16"/>
    </w:rPr>
  </w:style>
  <w:style w:type="paragraph" w:customStyle="1" w:styleId="BodyA">
    <w:name w:val="Body A"/>
    <w:autoRedefine/>
    <w:uiPriority w:val="99"/>
    <w:qFormat/>
    <w:rsid w:val="005E4AB6"/>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5E4AB6"/>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5E4AB6"/>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5E4AB6"/>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5E4AB6"/>
    <w:rPr>
      <w:rFonts w:ascii="Garamond" w:eastAsia="Cambria" w:hAnsi="Garamond"/>
      <w:sz w:val="20"/>
      <w:u w:val="single"/>
    </w:rPr>
  </w:style>
  <w:style w:type="character" w:customStyle="1" w:styleId="m5686307894942199640gmail-style13ptbold">
    <w:name w:val="m_5686307894942199640gmail-style13ptbold"/>
    <w:basedOn w:val="DefaultParagraphFont"/>
    <w:rsid w:val="005E4AB6"/>
  </w:style>
  <w:style w:type="character" w:customStyle="1" w:styleId="m5686307894942199640gmail-styleunderline">
    <w:name w:val="m_5686307894942199640gmail-styleunderline"/>
    <w:basedOn w:val="DefaultParagraphFont"/>
    <w:rsid w:val="005E4AB6"/>
  </w:style>
  <w:style w:type="paragraph" w:customStyle="1" w:styleId="PageHeading">
    <w:name w:val="Page Heading"/>
    <w:basedOn w:val="Heading2"/>
    <w:uiPriority w:val="99"/>
    <w:qFormat/>
    <w:rsid w:val="005E4AB6"/>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5E4AB6"/>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5E4AB6"/>
    <w:pPr>
      <w:spacing w:after="0" w:line="240" w:lineRule="auto"/>
    </w:pPr>
    <w:rPr>
      <w:rFonts w:ascii="Arial" w:eastAsia="Calibri" w:hAnsi="Arial" w:cs="Arial"/>
      <w:color w:val="00B0F0"/>
      <w:sz w:val="20"/>
      <w:u w:val="single" w:color="00B0F0"/>
    </w:rPr>
  </w:style>
  <w:style w:type="character" w:customStyle="1" w:styleId="messagecontent">
    <w:name w:val="message_content"/>
    <w:rsid w:val="005E4AB6"/>
  </w:style>
  <w:style w:type="paragraph" w:customStyle="1" w:styleId="UnderlineCharCharCharCharCharCharCharCharChar">
    <w:name w:val="Underline Char Char Char Char Char Char Char Char Char"/>
    <w:link w:val="UnderlineCharCharCharCharCharCharCharCharCharChar"/>
    <w:rsid w:val="005E4AB6"/>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5E4AB6"/>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5E4AB6"/>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5E4AB6"/>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E4AB6"/>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5E4AB6"/>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5E4AB6"/>
  </w:style>
  <w:style w:type="paragraph" w:customStyle="1" w:styleId="Style31">
    <w:name w:val="Style31"/>
    <w:basedOn w:val="Normal"/>
    <w:uiPriority w:val="99"/>
    <w:qFormat/>
    <w:rsid w:val="005E4AB6"/>
    <w:pPr>
      <w:spacing w:after="0" w:line="197" w:lineRule="exact"/>
      <w:jc w:val="both"/>
    </w:pPr>
    <w:rPr>
      <w:rFonts w:ascii="Arial" w:hAnsi="Arial" w:cs="Arial"/>
    </w:rPr>
  </w:style>
  <w:style w:type="paragraph" w:customStyle="1" w:styleId="Style42">
    <w:name w:val="Style42"/>
    <w:basedOn w:val="Normal"/>
    <w:uiPriority w:val="99"/>
    <w:qFormat/>
    <w:rsid w:val="005E4AB6"/>
    <w:pPr>
      <w:spacing w:after="0" w:line="202" w:lineRule="exact"/>
      <w:jc w:val="both"/>
    </w:pPr>
    <w:rPr>
      <w:rFonts w:ascii="Arial" w:hAnsi="Arial" w:cs="Arial"/>
    </w:rPr>
  </w:style>
  <w:style w:type="paragraph" w:customStyle="1" w:styleId="Style51">
    <w:name w:val="Style51"/>
    <w:basedOn w:val="Normal"/>
    <w:uiPriority w:val="99"/>
    <w:qFormat/>
    <w:rsid w:val="005E4AB6"/>
    <w:pPr>
      <w:spacing w:after="0" w:line="200" w:lineRule="exact"/>
      <w:jc w:val="both"/>
    </w:pPr>
    <w:rPr>
      <w:rFonts w:ascii="Arial" w:hAnsi="Arial" w:cs="Arial"/>
    </w:rPr>
  </w:style>
  <w:style w:type="character" w:customStyle="1" w:styleId="FontStyle72">
    <w:name w:val="Font Style72"/>
    <w:uiPriority w:val="99"/>
    <w:rsid w:val="005E4AB6"/>
    <w:rPr>
      <w:rFonts w:ascii="Times New Roman" w:hAnsi="Times New Roman" w:cs="Times New Roman" w:hint="default"/>
      <w:sz w:val="16"/>
      <w:szCs w:val="16"/>
    </w:rPr>
  </w:style>
  <w:style w:type="character" w:customStyle="1" w:styleId="FontStyle73">
    <w:name w:val="Font Style73"/>
    <w:uiPriority w:val="99"/>
    <w:rsid w:val="005E4AB6"/>
    <w:rPr>
      <w:rFonts w:ascii="Times New Roman" w:hAnsi="Times New Roman" w:cs="Times New Roman" w:hint="default"/>
      <w:i/>
      <w:iCs/>
      <w:sz w:val="16"/>
      <w:szCs w:val="16"/>
    </w:rPr>
  </w:style>
  <w:style w:type="character" w:customStyle="1" w:styleId="UnderlinestyleChar20">
    <w:name w:val="Underline style Char2"/>
    <w:rsid w:val="005E4AB6"/>
    <w:rPr>
      <w:sz w:val="22"/>
      <w:szCs w:val="24"/>
      <w:u w:val="single"/>
      <w:lang w:val="en-US" w:eastAsia="en-US" w:bidi="ar-SA"/>
    </w:rPr>
  </w:style>
  <w:style w:type="character" w:customStyle="1" w:styleId="FontStyle49">
    <w:name w:val="Font Style49"/>
    <w:uiPriority w:val="99"/>
    <w:rsid w:val="005E4AB6"/>
    <w:rPr>
      <w:rFonts w:ascii="Times New Roman" w:hAnsi="Times New Roman" w:cs="Times New Roman"/>
      <w:sz w:val="20"/>
      <w:szCs w:val="20"/>
    </w:rPr>
  </w:style>
  <w:style w:type="character" w:customStyle="1" w:styleId="FontStyle50">
    <w:name w:val="Font Style50"/>
    <w:uiPriority w:val="99"/>
    <w:rsid w:val="005E4AB6"/>
    <w:rPr>
      <w:rFonts w:ascii="Times New Roman" w:hAnsi="Times New Roman" w:cs="Times New Roman"/>
      <w:b/>
      <w:bCs/>
      <w:sz w:val="20"/>
      <w:szCs w:val="20"/>
    </w:rPr>
  </w:style>
  <w:style w:type="character" w:customStyle="1" w:styleId="ListBulletChar">
    <w:name w:val="List Bullet Char"/>
    <w:link w:val="ListBullet"/>
    <w:uiPriority w:val="99"/>
    <w:locked/>
    <w:rsid w:val="005E4AB6"/>
    <w:rPr>
      <w:rFonts w:ascii="Calibri" w:hAnsi="Calibri"/>
    </w:rPr>
  </w:style>
  <w:style w:type="character" w:customStyle="1" w:styleId="BoldUnderlineChar2Char">
    <w:name w:val="BoldUnderline Char2 Char"/>
    <w:link w:val="BoldUnderlineChar20"/>
    <w:locked/>
    <w:rsid w:val="005E4AB6"/>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5E4AB6"/>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5E4AB6"/>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5E4AB6"/>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5E4AB6"/>
    <w:rPr>
      <w:rFonts w:eastAsia="Times New Roman"/>
      <w:u w:val="single"/>
      <w:lang w:val="en-GB"/>
    </w:rPr>
  </w:style>
  <w:style w:type="paragraph" w:customStyle="1" w:styleId="StyleUnderlining11pt">
    <w:name w:val="Style Underlining + 11 pt"/>
    <w:basedOn w:val="Normal"/>
    <w:link w:val="StyleUnderlining11ptChar"/>
    <w:qFormat/>
    <w:rsid w:val="005E4AB6"/>
    <w:pPr>
      <w:spacing w:after="0" w:line="256" w:lineRule="auto"/>
    </w:pPr>
    <w:rPr>
      <w:rFonts w:asciiTheme="minorHAnsi" w:eastAsia="Times New Roman" w:hAnsiTheme="minorHAnsi"/>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5E4AB6"/>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5E4AB6"/>
    <w:pPr>
      <w:spacing w:after="0" w:line="256" w:lineRule="auto"/>
    </w:pPr>
    <w:rPr>
      <w:rFonts w:asciiTheme="minorHAnsi" w:eastAsia="Times New Roman" w:hAnsiTheme="minorHAnsi"/>
    </w:rPr>
  </w:style>
  <w:style w:type="character" w:customStyle="1" w:styleId="Stylecard11ptBoldUnderlineChar">
    <w:name w:val="Style card + 11 pt Bold Underline Char"/>
    <w:basedOn w:val="cardChar"/>
    <w:link w:val="Stylecard11ptBoldUnderline"/>
    <w:locked/>
    <w:rsid w:val="005E4AB6"/>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5E4AB6"/>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5E4AB6"/>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5E4AB6"/>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5E4AB6"/>
    <w:pPr>
      <w:spacing w:line="256" w:lineRule="auto"/>
    </w:pPr>
    <w:rPr>
      <w:rFonts w:ascii="Georgia" w:hAnsi="Georgia"/>
      <w:b/>
    </w:rPr>
  </w:style>
  <w:style w:type="paragraph" w:customStyle="1" w:styleId="Normal20pt">
    <w:name w:val="Normal  + 20 pt"/>
    <w:basedOn w:val="Normal"/>
    <w:uiPriority w:val="6"/>
    <w:qFormat/>
    <w:rsid w:val="005E4AB6"/>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5E4AB6"/>
    <w:rPr>
      <w:rFonts w:eastAsia="Calibri"/>
      <w:u w:val="single"/>
    </w:rPr>
  </w:style>
  <w:style w:type="paragraph" w:customStyle="1" w:styleId="StyleNormalWeb11ptUnderline">
    <w:name w:val="Style Normal (Web) + 11 pt Underline"/>
    <w:basedOn w:val="NormalWeb"/>
    <w:link w:val="StyleNormalWeb11ptUnderlineChar"/>
    <w:qFormat/>
    <w:rsid w:val="005E4AB6"/>
    <w:pPr>
      <w:spacing w:line="256" w:lineRule="auto"/>
    </w:pPr>
    <w:rPr>
      <w:rFonts w:asciiTheme="minorHAnsi" w:eastAsia="Calibri" w:hAnsiTheme="minorHAnsi"/>
      <w:u w:val="single"/>
    </w:rPr>
  </w:style>
  <w:style w:type="paragraph" w:customStyle="1" w:styleId="conintrotext">
    <w:name w:val="conintrotext"/>
    <w:basedOn w:val="Normal"/>
    <w:uiPriority w:val="99"/>
    <w:qFormat/>
    <w:rsid w:val="005E4AB6"/>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5E4AB6"/>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E4AB6"/>
    <w:pPr>
      <w:spacing w:after="0" w:line="256" w:lineRule="auto"/>
    </w:pPr>
    <w:rPr>
      <w:rFonts w:ascii="MS Mincho" w:eastAsia="MS Mincho" w:hAnsiTheme="minorHAnsi"/>
      <w:b/>
      <w:u w:val="single"/>
    </w:rPr>
  </w:style>
  <w:style w:type="paragraph" w:customStyle="1" w:styleId="assert">
    <w:name w:val="assert"/>
    <w:basedOn w:val="Normal"/>
    <w:uiPriority w:val="99"/>
    <w:qFormat/>
    <w:rsid w:val="005E4AB6"/>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5E4AB6"/>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E4AB6"/>
    <w:pPr>
      <w:spacing w:after="0" w:line="256" w:lineRule="auto"/>
    </w:pPr>
    <w:rPr>
      <w:rFonts w:ascii="MS Mincho"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5E4AB6"/>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E4AB6"/>
    <w:pPr>
      <w:spacing w:after="0" w:line="256" w:lineRule="auto"/>
    </w:pPr>
    <w:rPr>
      <w:rFonts w:ascii="MS Mincho" w:eastAsia="MS Mincho" w:hAnsiTheme="minorHAnsi"/>
      <w:b/>
      <w:u w:val="single"/>
    </w:rPr>
  </w:style>
  <w:style w:type="character" w:customStyle="1" w:styleId="UnderlineChar2CharCharChar">
    <w:name w:val="Underline Char2 Char Char Char"/>
    <w:locked/>
    <w:rsid w:val="005E4AB6"/>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5E4AB6"/>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E4AB6"/>
    <w:pPr>
      <w:spacing w:after="0" w:line="256" w:lineRule="auto"/>
    </w:pPr>
    <w:rPr>
      <w:rFonts w:ascii="MS Mincho" w:eastAsia="MS Mincho" w:hAnsiTheme="minorHAns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5E4AB6"/>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5E4AB6"/>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5E4AB6"/>
    <w:rPr>
      <w:rFonts w:eastAsia="Times New Roman"/>
      <w:u w:val="single"/>
    </w:rPr>
  </w:style>
  <w:style w:type="paragraph" w:customStyle="1" w:styleId="StyleStyle4ArialNarrow9pt">
    <w:name w:val="Style Style4 + Arial Narrow 9 pt"/>
    <w:basedOn w:val="Normal"/>
    <w:link w:val="StyleStyle4ArialNarrow9ptChar"/>
    <w:qFormat/>
    <w:rsid w:val="005E4AB6"/>
    <w:pPr>
      <w:spacing w:after="0"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5E4AB6"/>
    <w:rPr>
      <w:rFonts w:eastAsia="Times New Roman"/>
      <w:b/>
      <w:bCs/>
      <w:u w:val="single"/>
    </w:rPr>
  </w:style>
  <w:style w:type="paragraph" w:customStyle="1" w:styleId="StyleStyle4ArialNarrow9ptBold">
    <w:name w:val="Style Style4 + Arial Narrow 9 pt Bold"/>
    <w:basedOn w:val="Normal"/>
    <w:link w:val="StyleStyle4ArialNarrow9ptBoldChar"/>
    <w:qFormat/>
    <w:rsid w:val="005E4AB6"/>
    <w:pPr>
      <w:spacing w:after="0" w:line="256" w:lineRule="auto"/>
    </w:pPr>
    <w:rPr>
      <w:rFonts w:asciiTheme="minorHAnsi" w:eastAsia="Times New Roman" w:hAnsiTheme="minorHAnsi"/>
      <w:b/>
      <w:bCs/>
      <w:u w:val="single"/>
    </w:rPr>
  </w:style>
  <w:style w:type="character" w:customStyle="1" w:styleId="Citation-AuthorDateChar">
    <w:name w:val="Citation - Author/Date Char"/>
    <w:locked/>
    <w:rsid w:val="005E4AB6"/>
    <w:rPr>
      <w:rFonts w:eastAsia="Times New Roman"/>
      <w:b/>
      <w:smallCaps/>
      <w:sz w:val="24"/>
      <w:szCs w:val="24"/>
      <w:u w:val="single"/>
    </w:rPr>
  </w:style>
  <w:style w:type="character" w:customStyle="1" w:styleId="HiddenBlockHeaderChar">
    <w:name w:val="Hidden Block Header Char"/>
    <w:link w:val="HiddenBlockHeader"/>
    <w:locked/>
    <w:rsid w:val="005E4AB6"/>
    <w:rPr>
      <w:rFonts w:ascii="Calibri" w:hAnsi="Calibri"/>
    </w:rPr>
  </w:style>
  <w:style w:type="character" w:customStyle="1" w:styleId="ThirdChar">
    <w:name w:val="Third Char"/>
    <w:link w:val="Third"/>
    <w:locked/>
    <w:rsid w:val="005E4AB6"/>
    <w:rPr>
      <w:rFonts w:eastAsia="Times New Roman"/>
      <w:b/>
      <w:u w:val="single"/>
      <w:lang w:val="x-none" w:eastAsia="x-none"/>
    </w:rPr>
  </w:style>
  <w:style w:type="paragraph" w:customStyle="1" w:styleId="Third">
    <w:name w:val="Third"/>
    <w:basedOn w:val="Normal"/>
    <w:link w:val="ThirdChar"/>
    <w:qFormat/>
    <w:rsid w:val="005E4AB6"/>
    <w:pPr>
      <w:spacing w:after="0"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5E4AB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5E4AB6"/>
    <w:rPr>
      <w:rFonts w:eastAsia="Times New Roman"/>
      <w:b/>
      <w:szCs w:val="24"/>
      <w:u w:val="thick"/>
    </w:rPr>
  </w:style>
  <w:style w:type="paragraph" w:customStyle="1" w:styleId="SynergyTag">
    <w:name w:val="SynergyTag"/>
    <w:basedOn w:val="Normal"/>
    <w:uiPriority w:val="99"/>
    <w:qFormat/>
    <w:rsid w:val="005E4AB6"/>
    <w:pPr>
      <w:spacing w:after="0" w:line="256" w:lineRule="auto"/>
    </w:pPr>
    <w:rPr>
      <w:b/>
    </w:rPr>
  </w:style>
  <w:style w:type="paragraph" w:customStyle="1" w:styleId="CiteSmallText">
    <w:name w:val="Cite Small Text"/>
    <w:basedOn w:val="Normal"/>
    <w:uiPriority w:val="99"/>
    <w:qFormat/>
    <w:rsid w:val="005E4AB6"/>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5E4AB6"/>
    <w:rPr>
      <w:lang w:val="x-none"/>
    </w:rPr>
  </w:style>
  <w:style w:type="paragraph" w:customStyle="1" w:styleId="Cards1CharChar">
    <w:name w:val="Cards1 Char Char"/>
    <w:basedOn w:val="Normal"/>
    <w:link w:val="Cards1CharCharChar"/>
    <w:qFormat/>
    <w:rsid w:val="005E4AB6"/>
    <w:pPr>
      <w:autoSpaceDE w:val="0"/>
      <w:autoSpaceDN w:val="0"/>
      <w:adjustRightInd w:val="0"/>
      <w:spacing w:after="0" w:line="256" w:lineRule="auto"/>
      <w:ind w:left="432" w:right="432"/>
      <w:jc w:val="both"/>
    </w:pPr>
    <w:rPr>
      <w:rFonts w:asciiTheme="minorHAnsi" w:hAnsiTheme="minorHAnsi"/>
      <w:lang w:val="x-none"/>
    </w:rPr>
  </w:style>
  <w:style w:type="character" w:customStyle="1" w:styleId="SwagChar">
    <w:name w:val="Swag Char"/>
    <w:link w:val="Swag"/>
    <w:locked/>
    <w:rsid w:val="005E4AB6"/>
    <w:rPr>
      <w:color w:val="0000FF"/>
      <w:sz w:val="12"/>
      <w:u w:val="single"/>
    </w:rPr>
  </w:style>
  <w:style w:type="paragraph" w:customStyle="1" w:styleId="Swag">
    <w:name w:val="Swag"/>
    <w:basedOn w:val="Normal"/>
    <w:link w:val="SwagChar"/>
    <w:qFormat/>
    <w:rsid w:val="005E4AB6"/>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5E4AB6"/>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5E4AB6"/>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5E4AB6"/>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5E4AB6"/>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5E4AB6"/>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5E4AB6"/>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5E4AB6"/>
    <w:rPr>
      <w:rFonts w:eastAsia="Times New Roman"/>
      <w:b/>
      <w:bCs/>
      <w:u w:val="single"/>
    </w:rPr>
  </w:style>
  <w:style w:type="paragraph" w:customStyle="1" w:styleId="StyleUnderlineChar11ptBold2">
    <w:name w:val="Style Underline Char + 11 pt Bold2"/>
    <w:basedOn w:val="Normal"/>
    <w:link w:val="StyleUnderlineChar11ptBold2Char"/>
    <w:qFormat/>
    <w:rsid w:val="005E4AB6"/>
    <w:pPr>
      <w:spacing w:after="0" w:line="256" w:lineRule="auto"/>
    </w:pPr>
    <w:rPr>
      <w:rFonts w:asciiTheme="minorHAnsi" w:eastAsia="Times New Roman" w:hAnsiTheme="minorHAnsi"/>
      <w:b/>
      <w:bCs/>
      <w:u w:val="single"/>
    </w:rPr>
  </w:style>
  <w:style w:type="character" w:customStyle="1" w:styleId="StyleStyleUnderlineTimesNewRoman11ptChar">
    <w:name w:val="Style Style Underline + Times New Roman + 11 pt Char"/>
    <w:link w:val="StyleStyleUnderlineTimesNewRoman11pt"/>
    <w:locked/>
    <w:rsid w:val="005E4AB6"/>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5E4AB6"/>
    <w:pPr>
      <w:spacing w:after="0"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5E4AB6"/>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5E4AB6"/>
    <w:pPr>
      <w:spacing w:after="0" w:line="256" w:lineRule="auto"/>
    </w:pPr>
    <w:rPr>
      <w:rFonts w:asciiTheme="minorHAnsi" w:eastAsia="Times New Roman" w:hAnsiTheme="minorHAnsi"/>
      <w:u w:val="single"/>
    </w:rPr>
  </w:style>
  <w:style w:type="character" w:customStyle="1" w:styleId="TagsCharCharCharChar">
    <w:name w:val="Tags Char Char Char Char"/>
    <w:locked/>
    <w:rsid w:val="005E4AB6"/>
    <w:rPr>
      <w:rFonts w:ascii="Times New Roman" w:eastAsia="Times New Roman" w:hAnsi="Times New Roman" w:cs="Times New Roman"/>
      <w:b/>
      <w:sz w:val="24"/>
      <w:szCs w:val="24"/>
    </w:rPr>
  </w:style>
  <w:style w:type="character" w:customStyle="1" w:styleId="NothingCharChar">
    <w:name w:val="Nothing Char Char"/>
    <w:link w:val="NothingCharCharChar"/>
    <w:locked/>
    <w:rsid w:val="005E4AB6"/>
  </w:style>
  <w:style w:type="paragraph" w:customStyle="1" w:styleId="NothingCharCharChar">
    <w:name w:val="Nothing Char Char Char"/>
    <w:link w:val="NothingCharChar"/>
    <w:qFormat/>
    <w:rsid w:val="005E4AB6"/>
    <w:pPr>
      <w:spacing w:after="0" w:line="240" w:lineRule="auto"/>
      <w:jc w:val="both"/>
    </w:pPr>
  </w:style>
  <w:style w:type="paragraph" w:customStyle="1" w:styleId="StyleLeft021">
    <w:name w:val="Style Left:  0.2&quot;1"/>
    <w:basedOn w:val="Normal"/>
    <w:uiPriority w:val="99"/>
    <w:qFormat/>
    <w:rsid w:val="005E4AB6"/>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5E4AB6"/>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5E4AB6"/>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5E4AB6"/>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5E4AB6"/>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5E4AB6"/>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5E4AB6"/>
    <w:pPr>
      <w:spacing w:after="0" w:line="256" w:lineRule="auto"/>
    </w:pPr>
    <w:rPr>
      <w:b/>
    </w:rPr>
  </w:style>
  <w:style w:type="paragraph" w:customStyle="1" w:styleId="CM27">
    <w:name w:val="CM27"/>
    <w:basedOn w:val="Normal"/>
    <w:next w:val="Normal"/>
    <w:qFormat/>
    <w:rsid w:val="005E4AB6"/>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5E4AB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5E4AB6"/>
    <w:rPr>
      <w:szCs w:val="24"/>
      <w:u w:val="single"/>
      <w:lang w:val="en-US" w:eastAsia="en-US" w:bidi="ar-SA"/>
    </w:rPr>
  </w:style>
  <w:style w:type="character" w:customStyle="1" w:styleId="BoldUnderlineCharChar3">
    <w:name w:val="BoldUnderline Char Char3"/>
    <w:rsid w:val="005E4AB6"/>
    <w:rPr>
      <w:b/>
      <w:bCs w:val="0"/>
      <w:szCs w:val="24"/>
      <w:u w:val="single"/>
      <w:lang w:val="en-US" w:eastAsia="en-US" w:bidi="ar-SA"/>
    </w:rPr>
  </w:style>
  <w:style w:type="character" w:customStyle="1" w:styleId="UnderlineCharChar3">
    <w:name w:val="Underline Char Char3"/>
    <w:rsid w:val="005E4AB6"/>
    <w:rPr>
      <w:szCs w:val="24"/>
      <w:u w:val="single"/>
      <w:lang w:val="en-US" w:eastAsia="en-US" w:bidi="ar-SA"/>
    </w:rPr>
  </w:style>
  <w:style w:type="character" w:customStyle="1" w:styleId="BoldUnderlineCharChar2">
    <w:name w:val="BoldUnderline Char Char2"/>
    <w:rsid w:val="005E4AB6"/>
    <w:rPr>
      <w:b/>
      <w:bCs w:val="0"/>
      <w:szCs w:val="24"/>
      <w:u w:val="single"/>
      <w:lang w:val="en-US" w:eastAsia="en-US" w:bidi="ar-SA"/>
    </w:rPr>
  </w:style>
  <w:style w:type="character" w:customStyle="1" w:styleId="volume-issue">
    <w:name w:val="volume-issue"/>
    <w:rsid w:val="005E4AB6"/>
    <w:rPr>
      <w:rFonts w:ascii="Times New Roman" w:hAnsi="Times New Roman" w:cs="Times New Roman" w:hint="default"/>
    </w:rPr>
  </w:style>
  <w:style w:type="character" w:customStyle="1" w:styleId="boldness1">
    <w:name w:val="boldness1"/>
    <w:rsid w:val="005E4AB6"/>
  </w:style>
  <w:style w:type="character" w:customStyle="1" w:styleId="story-author">
    <w:name w:val="story-author"/>
    <w:basedOn w:val="DefaultParagraphFont"/>
    <w:rsid w:val="005E4AB6"/>
  </w:style>
  <w:style w:type="character" w:customStyle="1" w:styleId="Heading3CharCharCharChar">
    <w:name w:val="Heading 3 Char Char Char Char"/>
    <w:basedOn w:val="DefaultParagraphFont"/>
    <w:rsid w:val="005E4AB6"/>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5E4AB6"/>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5E4AB6"/>
  </w:style>
  <w:style w:type="character" w:customStyle="1" w:styleId="StyleStyle4CharTimesNewRoman11ptItalic">
    <w:name w:val="Style Style4 Char + Times New Roman 11 pt Italic"/>
    <w:basedOn w:val="DefaultParagraphFont"/>
    <w:rsid w:val="005E4AB6"/>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5E4AB6"/>
  </w:style>
  <w:style w:type="character" w:customStyle="1" w:styleId="ad">
    <w:name w:val="_"/>
    <w:basedOn w:val="DefaultParagraphFont"/>
    <w:rsid w:val="005E4AB6"/>
  </w:style>
  <w:style w:type="character" w:customStyle="1" w:styleId="Heading3CharCharCharChar1">
    <w:name w:val="Heading 3 Char Char Char Char1"/>
    <w:rsid w:val="005E4AB6"/>
    <w:rPr>
      <w:rFonts w:ascii="Arial" w:hAnsi="Arial" w:cs="Arial" w:hint="default"/>
      <w:bCs/>
      <w:szCs w:val="26"/>
      <w:u w:val="single"/>
      <w:lang w:val="en-US" w:eastAsia="en-US" w:bidi="ar-SA"/>
    </w:rPr>
  </w:style>
  <w:style w:type="character" w:customStyle="1" w:styleId="comment-body">
    <w:name w:val="comment-body"/>
    <w:rsid w:val="005E4AB6"/>
  </w:style>
  <w:style w:type="character" w:customStyle="1" w:styleId="UnderlineCharCharChar1">
    <w:name w:val="Underline Char Char Char1"/>
    <w:rsid w:val="005E4AB6"/>
    <w:rPr>
      <w:u w:val="single"/>
      <w:lang w:val="en-US" w:eastAsia="en-US" w:bidi="ar-SA"/>
    </w:rPr>
  </w:style>
  <w:style w:type="character" w:customStyle="1" w:styleId="reality">
    <w:name w:val="reality"/>
    <w:rsid w:val="005E4AB6"/>
  </w:style>
  <w:style w:type="character" w:customStyle="1" w:styleId="UnderlineChar1Char">
    <w:name w:val="Underline Char1 Char"/>
    <w:rsid w:val="005E4AB6"/>
    <w:rPr>
      <w:rFonts w:ascii="Calibri" w:eastAsia="MS Mincho" w:hAnsi="Calibri" w:cs="Calibri" w:hint="default"/>
      <w:szCs w:val="20"/>
      <w:u w:val="single"/>
    </w:rPr>
  </w:style>
  <w:style w:type="character" w:customStyle="1" w:styleId="StyleBoldandUnderlineCharChar29pt">
    <w:name w:val="Style Bold and Underline Char Char2 + 9 pt"/>
    <w:rsid w:val="005E4AB6"/>
    <w:rPr>
      <w:rFonts w:ascii="Times New Roman" w:hAnsi="Times New Roman" w:cs="Times New Roman" w:hint="default"/>
      <w:b/>
      <w:bCs/>
      <w:noProof w:val="0"/>
      <w:sz w:val="20"/>
      <w:u w:val="single"/>
    </w:rPr>
  </w:style>
  <w:style w:type="character" w:customStyle="1" w:styleId="StyleUnderlineCharChar19pt">
    <w:name w:val="Style Underline Char Char1 + 9 pt"/>
    <w:rsid w:val="005E4AB6"/>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5E4AB6"/>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5E4AB6"/>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5E4AB6"/>
    <w:rPr>
      <w:rFonts w:ascii="Times New Roman" w:hAnsi="Times New Roman" w:cs="Times New Roman" w:hint="default"/>
      <w:sz w:val="20"/>
      <w:u w:val="dottedHeavy"/>
    </w:rPr>
  </w:style>
  <w:style w:type="character" w:customStyle="1" w:styleId="article-record-publication-volume-issue">
    <w:name w:val="article-record-publication-volume-issue"/>
    <w:rsid w:val="005E4AB6"/>
  </w:style>
  <w:style w:type="character" w:customStyle="1" w:styleId="resultbodyblack">
    <w:name w:val="resultbodyblack"/>
    <w:rsid w:val="005E4AB6"/>
    <w:rPr>
      <w:rFonts w:ascii="Times New Roman" w:hAnsi="Times New Roman" w:cs="Times New Roman" w:hint="default"/>
    </w:rPr>
  </w:style>
  <w:style w:type="character" w:customStyle="1" w:styleId="quotechar0">
    <w:name w:val="quotechar"/>
    <w:rsid w:val="005E4AB6"/>
  </w:style>
  <w:style w:type="character" w:customStyle="1" w:styleId="3TagCite">
    <w:name w:val="3 Tag/Cite"/>
    <w:rsid w:val="005E4AB6"/>
    <w:rPr>
      <w:rFonts w:ascii="Times New Roman" w:hAnsi="Times New Roman" w:cs="Times New Roman" w:hint="default"/>
      <w:b/>
      <w:bCs w:val="0"/>
    </w:rPr>
  </w:style>
  <w:style w:type="character" w:customStyle="1" w:styleId="4Qualifications">
    <w:name w:val="4 Qualifications"/>
    <w:rsid w:val="005E4AB6"/>
    <w:rPr>
      <w:rFonts w:ascii="Times New Roman" w:hAnsi="Times New Roman" w:cs="Times New Roman" w:hint="default"/>
      <w:sz w:val="19"/>
    </w:rPr>
  </w:style>
  <w:style w:type="character" w:customStyle="1" w:styleId="6Underlined">
    <w:name w:val="6 Underlined"/>
    <w:rsid w:val="005E4AB6"/>
    <w:rPr>
      <w:rFonts w:ascii="Times New Roman" w:hAnsi="Times New Roman" w:cs="Times New Roman" w:hint="default"/>
      <w:b/>
      <w:bCs w:val="0"/>
      <w:sz w:val="21"/>
      <w:u w:val="single"/>
    </w:rPr>
  </w:style>
  <w:style w:type="character" w:customStyle="1" w:styleId="nohighlighting">
    <w:name w:val="no highlighting"/>
    <w:rsid w:val="005E4AB6"/>
    <w:rPr>
      <w:rFonts w:ascii="Times New Roman" w:hAnsi="Times New Roman" w:cs="Times New Roman" w:hint="default"/>
      <w:color w:val="auto"/>
      <w:sz w:val="20"/>
      <w:u w:val="thick"/>
      <w:bdr w:val="none" w:sz="0" w:space="0" w:color="auto" w:frame="1"/>
    </w:rPr>
  </w:style>
  <w:style w:type="character" w:customStyle="1" w:styleId="CharChar61">
    <w:name w:val="Char Char61"/>
    <w:rsid w:val="005E4AB6"/>
    <w:rPr>
      <w:rFonts w:ascii="Arial" w:hAnsi="Arial" w:cs="Arial" w:hint="default"/>
      <w:bCs/>
      <w:sz w:val="16"/>
      <w:szCs w:val="26"/>
      <w:lang w:val="en-US" w:eastAsia="en-US" w:bidi="ar-SA"/>
    </w:rPr>
  </w:style>
  <w:style w:type="character" w:customStyle="1" w:styleId="styledate">
    <w:name w:val="styledate"/>
    <w:rsid w:val="005E4AB6"/>
  </w:style>
  <w:style w:type="character" w:customStyle="1" w:styleId="StyleUnderlineChar9ptChar">
    <w:name w:val="Style Underline Char + 9 pt Char"/>
    <w:rsid w:val="005E4AB6"/>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5E4AB6"/>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5E4AB6"/>
    <w:rPr>
      <w:b/>
      <w:bCs w:val="0"/>
      <w:szCs w:val="24"/>
      <w:u w:val="single"/>
      <w:lang w:val="en-US" w:eastAsia="en-US" w:bidi="ar-SA"/>
    </w:rPr>
  </w:style>
  <w:style w:type="character" w:customStyle="1" w:styleId="BoldandUnderlineChar1Char2">
    <w:name w:val="Bold and Underline Char1 Char2"/>
    <w:rsid w:val="005E4AB6"/>
    <w:rPr>
      <w:b/>
      <w:bCs w:val="0"/>
      <w:szCs w:val="24"/>
      <w:u w:val="single"/>
      <w:lang w:val="en-US" w:eastAsia="en-US" w:bidi="ar-SA"/>
    </w:rPr>
  </w:style>
  <w:style w:type="character" w:customStyle="1" w:styleId="BoldandUnderlineCharChar1">
    <w:name w:val="Bold and Underline Char Char1"/>
    <w:rsid w:val="005E4AB6"/>
    <w:rPr>
      <w:b/>
      <w:bCs w:val="0"/>
      <w:szCs w:val="24"/>
      <w:u w:val="single"/>
      <w:lang w:val="en-US" w:eastAsia="en-US" w:bidi="ar-SA"/>
    </w:rPr>
  </w:style>
  <w:style w:type="character" w:customStyle="1" w:styleId="authoraffil">
    <w:name w:val="authoraffil"/>
    <w:rsid w:val="005E4AB6"/>
  </w:style>
  <w:style w:type="character" w:customStyle="1" w:styleId="CharChar8">
    <w:name w:val="Char Char8"/>
    <w:rsid w:val="005E4AB6"/>
    <w:rPr>
      <w:rFonts w:ascii="Georgia" w:eastAsia="Times New Roman" w:hAnsi="Georgia" w:hint="default"/>
      <w:b/>
      <w:bCs/>
      <w:sz w:val="30"/>
      <w:szCs w:val="28"/>
      <w:u w:val="single"/>
    </w:rPr>
  </w:style>
  <w:style w:type="character" w:customStyle="1" w:styleId="StyleArial6ptBold">
    <w:name w:val="Style Arial 6 pt Bold"/>
    <w:rsid w:val="005E4AB6"/>
    <w:rPr>
      <w:rFonts w:ascii="Arial" w:hAnsi="Arial" w:cs="Arial" w:hint="default"/>
      <w:bCs/>
      <w:sz w:val="12"/>
    </w:rPr>
  </w:style>
  <w:style w:type="character" w:customStyle="1" w:styleId="Heading2Char5">
    <w:name w:val="Heading 2 Char5"/>
    <w:rsid w:val="005E4AB6"/>
    <w:rPr>
      <w:rFonts w:ascii="Garamond" w:hAnsi="Garamond" w:cs="Arial" w:hint="default"/>
      <w:b/>
      <w:bCs/>
      <w:iCs/>
      <w:sz w:val="24"/>
      <w:szCs w:val="28"/>
      <w:lang w:val="en-US" w:eastAsia="en-US" w:bidi="ar-SA"/>
    </w:rPr>
  </w:style>
  <w:style w:type="character" w:customStyle="1" w:styleId="boldcitationChar">
    <w:name w:val="bold citation Char"/>
    <w:rsid w:val="005E4AB6"/>
    <w:rPr>
      <w:rFonts w:ascii="Arial" w:hAnsi="Arial" w:cs="Arial" w:hint="default"/>
      <w:b/>
      <w:bCs w:val="0"/>
      <w:sz w:val="28"/>
      <w:szCs w:val="24"/>
      <w:u w:val="thick"/>
      <w:lang w:val="en-US" w:eastAsia="en-US" w:bidi="ar-SA"/>
    </w:rPr>
  </w:style>
  <w:style w:type="character" w:customStyle="1" w:styleId="BoldunderlineChar4">
    <w:name w:val="Bold/underline Char"/>
    <w:rsid w:val="005E4AB6"/>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5E4AB6"/>
  </w:style>
  <w:style w:type="character" w:customStyle="1" w:styleId="tagCharCharChar1">
    <w:name w:val="tag Char Char Char1"/>
    <w:rsid w:val="005E4AB6"/>
    <w:rPr>
      <w:b/>
      <w:bCs w:val="0"/>
      <w:sz w:val="24"/>
      <w:lang w:val="en-US" w:eastAsia="en-US" w:bidi="ar-SA"/>
    </w:rPr>
  </w:style>
  <w:style w:type="character" w:customStyle="1" w:styleId="bylines">
    <w:name w:val="bylines"/>
    <w:basedOn w:val="DefaultParagraphFont"/>
    <w:rsid w:val="005E4AB6"/>
  </w:style>
  <w:style w:type="character" w:customStyle="1" w:styleId="StyleStyleBoldUnderlineUnderlineIntenseEmphasis1apple-style-2">
    <w:name w:val="Style Style Bold UnderlineUnderlineIntense Emphasis1apple-style-...2"/>
    <w:basedOn w:val="DefaultParagraphFont"/>
    <w:rsid w:val="005E4AB6"/>
    <w:rPr>
      <w:b w:val="0"/>
      <w:bCs/>
      <w:sz w:val="22"/>
      <w:u w:val="single"/>
    </w:rPr>
  </w:style>
  <w:style w:type="character" w:customStyle="1" w:styleId="FontStyle57">
    <w:name w:val="Font Style57"/>
    <w:rsid w:val="005E4AB6"/>
    <w:rPr>
      <w:rFonts w:ascii="Georgia" w:hAnsi="Georgia" w:cs="Georgia" w:hint="default"/>
      <w:b/>
      <w:bCs/>
      <w:sz w:val="14"/>
      <w:szCs w:val="14"/>
    </w:rPr>
  </w:style>
  <w:style w:type="character" w:customStyle="1" w:styleId="FontStyle89">
    <w:name w:val="Font Style89"/>
    <w:rsid w:val="005E4AB6"/>
    <w:rPr>
      <w:rFonts w:ascii="Times New Roman" w:hAnsi="Times New Roman" w:cs="Times New Roman" w:hint="default"/>
      <w:b/>
      <w:bCs/>
      <w:smallCaps/>
      <w:spacing w:val="40"/>
      <w:sz w:val="16"/>
      <w:szCs w:val="16"/>
    </w:rPr>
  </w:style>
  <w:style w:type="character" w:customStyle="1" w:styleId="hvr">
    <w:name w:val="hvr"/>
    <w:basedOn w:val="DefaultParagraphFont"/>
    <w:rsid w:val="005E4AB6"/>
  </w:style>
  <w:style w:type="paragraph" w:customStyle="1" w:styleId="svarticle">
    <w:name w:val="svarticle"/>
    <w:basedOn w:val="Normal"/>
    <w:uiPriority w:val="99"/>
    <w:qFormat/>
    <w:rsid w:val="005E4AB6"/>
    <w:pPr>
      <w:spacing w:before="100" w:beforeAutospacing="1" w:after="100" w:afterAutospacing="1" w:line="240" w:lineRule="auto"/>
    </w:pPr>
    <w:rPr>
      <w:rFonts w:eastAsia="Times New Roman"/>
    </w:rPr>
  </w:style>
  <w:style w:type="character" w:customStyle="1" w:styleId="cardChar20">
    <w:name w:val="card Char2"/>
    <w:basedOn w:val="DefaultParagraphFont"/>
    <w:rsid w:val="005E4AB6"/>
    <w:rPr>
      <w:rFonts w:ascii="Times New Roman" w:hAnsi="Times New Roman" w:cs="Calibri"/>
      <w:szCs w:val="20"/>
    </w:rPr>
  </w:style>
  <w:style w:type="paragraph" w:customStyle="1" w:styleId="Pol">
    <w:name w:val="Pol"/>
    <w:basedOn w:val="Heading2"/>
    <w:uiPriority w:val="99"/>
    <w:qFormat/>
    <w:rsid w:val="005E4AB6"/>
    <w:pPr>
      <w:spacing w:before="480" w:line="240" w:lineRule="auto"/>
    </w:pPr>
    <w:rPr>
      <w:bCs/>
      <w:caps/>
    </w:rPr>
  </w:style>
  <w:style w:type="paragraph" w:customStyle="1" w:styleId="Style70">
    <w:name w:val="Style7"/>
    <w:basedOn w:val="Normal"/>
    <w:uiPriority w:val="99"/>
    <w:qFormat/>
    <w:rsid w:val="005E4AB6"/>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5E4AB6"/>
  </w:style>
  <w:style w:type="character" w:customStyle="1" w:styleId="Footnote2Char">
    <w:name w:val="Footnote2 Char"/>
    <w:link w:val="Footnote2"/>
    <w:locked/>
    <w:rsid w:val="005E4AB6"/>
  </w:style>
  <w:style w:type="paragraph" w:customStyle="1" w:styleId="Footnote2">
    <w:name w:val="Footnote2"/>
    <w:basedOn w:val="Normal"/>
    <w:next w:val="Normal"/>
    <w:link w:val="Footnote2Char"/>
    <w:autoRedefine/>
    <w:qFormat/>
    <w:rsid w:val="005E4AB6"/>
    <w:pPr>
      <w:spacing w:after="120" w:line="480" w:lineRule="auto"/>
    </w:pPr>
    <w:rPr>
      <w:rFonts w:asciiTheme="minorHAnsi" w:hAnsiTheme="minorHAnsi"/>
    </w:rPr>
  </w:style>
  <w:style w:type="paragraph" w:customStyle="1" w:styleId="xhead">
    <w:name w:val="xhead"/>
    <w:basedOn w:val="Normal"/>
    <w:uiPriority w:val="99"/>
    <w:qFormat/>
    <w:rsid w:val="005E4AB6"/>
    <w:pPr>
      <w:spacing w:before="100" w:beforeAutospacing="1" w:after="100" w:afterAutospacing="1" w:line="240" w:lineRule="auto"/>
    </w:pPr>
  </w:style>
  <w:style w:type="character" w:customStyle="1" w:styleId="Heading5Char1">
    <w:name w:val="Heading 5 Char1"/>
    <w:aliases w:val="Text Char1"/>
    <w:basedOn w:val="DefaultParagraphFont"/>
    <w:semiHidden/>
    <w:rsid w:val="005E4AB6"/>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5E4AB6"/>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5E4AB6"/>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5E4AB6"/>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5E4AB6"/>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5E4AB6"/>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5E4AB6"/>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5E4AB6"/>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5E4AB6"/>
    <w:pPr>
      <w:spacing w:after="0" w:line="240" w:lineRule="auto"/>
    </w:pPr>
    <w:rPr>
      <w:rFonts w:asciiTheme="minorHAnsi" w:hAnsiTheme="minorHAnsi"/>
    </w:rPr>
  </w:style>
  <w:style w:type="paragraph" w:customStyle="1" w:styleId="ReadCharCh1">
    <w:name w:val="Read Char Ch1"/>
    <w:basedOn w:val="Normal"/>
    <w:next w:val="Normal"/>
    <w:uiPriority w:val="3"/>
    <w:qFormat/>
    <w:rsid w:val="005E4AB6"/>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5E4AB6"/>
    <w:pPr>
      <w:spacing w:after="0" w:line="240" w:lineRule="auto"/>
    </w:pPr>
    <w:rPr>
      <w:rFonts w:ascii="Lucida Grande" w:eastAsia="Cambria" w:hAnsi="Lucida Grande"/>
    </w:rPr>
  </w:style>
  <w:style w:type="paragraph" w:customStyle="1" w:styleId="Pa16">
    <w:name w:val="Pa16"/>
    <w:basedOn w:val="Default"/>
    <w:next w:val="Default"/>
    <w:uiPriority w:val="99"/>
    <w:qFormat/>
    <w:rsid w:val="005E4AB6"/>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5E4AB6"/>
    <w:pPr>
      <w:spacing w:before="100" w:beforeAutospacing="1" w:after="100" w:afterAutospacing="1" w:line="240" w:lineRule="auto"/>
    </w:pPr>
  </w:style>
  <w:style w:type="paragraph" w:customStyle="1" w:styleId="Pa22">
    <w:name w:val="Pa2+2"/>
    <w:basedOn w:val="Default"/>
    <w:next w:val="Default"/>
    <w:uiPriority w:val="99"/>
    <w:qFormat/>
    <w:rsid w:val="005E4AB6"/>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5E4AB6"/>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5E4AB6"/>
    <w:pPr>
      <w:spacing w:before="100" w:beforeAutospacing="1" w:after="100" w:afterAutospacing="1" w:line="240" w:lineRule="auto"/>
    </w:pPr>
  </w:style>
  <w:style w:type="paragraph" w:customStyle="1" w:styleId="Number">
    <w:name w:val="Number"/>
    <w:basedOn w:val="Heading2"/>
    <w:qFormat/>
    <w:rsid w:val="005E4AB6"/>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character" w:customStyle="1" w:styleId="CITEChar1">
    <w:name w:val="CITE Char"/>
    <w:basedOn w:val="DefaultParagraphFont"/>
    <w:link w:val="CITE1"/>
    <w:locked/>
    <w:rsid w:val="005E4AB6"/>
    <w:rPr>
      <w:rFonts w:ascii="Calibri" w:eastAsia="Times New Roman" w:hAnsi="Calibri" w:cs="Arial"/>
      <w:bCs/>
      <w:iCs/>
      <w:sz w:val="20"/>
      <w:szCs w:val="20"/>
    </w:rPr>
  </w:style>
  <w:style w:type="paragraph" w:customStyle="1" w:styleId="CITEF3">
    <w:name w:val="CITE F3"/>
    <w:uiPriority w:val="99"/>
    <w:qFormat/>
    <w:rsid w:val="005E4AB6"/>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5E4AB6"/>
  </w:style>
  <w:style w:type="character" w:customStyle="1" w:styleId="meta-sep">
    <w:name w:val="meta-sep"/>
    <w:basedOn w:val="DefaultParagraphFont"/>
    <w:rsid w:val="005E4AB6"/>
  </w:style>
  <w:style w:type="character" w:customStyle="1" w:styleId="A19">
    <w:name w:val="A19"/>
    <w:uiPriority w:val="99"/>
    <w:rsid w:val="005E4AB6"/>
    <w:rPr>
      <w:rFonts w:ascii="Georgia" w:hAnsi="Georgia" w:cs="Georgia" w:hint="default"/>
      <w:color w:val="000000"/>
      <w:sz w:val="20"/>
      <w:szCs w:val="20"/>
      <w:u w:val="single"/>
    </w:rPr>
  </w:style>
  <w:style w:type="character" w:customStyle="1" w:styleId="A130">
    <w:name w:val="A13"/>
    <w:rsid w:val="005E4AB6"/>
    <w:rPr>
      <w:rFonts w:ascii="Georgia" w:hAnsi="Georgia" w:cs="Georgia" w:hint="default"/>
      <w:color w:val="000000"/>
      <w:sz w:val="11"/>
      <w:szCs w:val="11"/>
    </w:rPr>
  </w:style>
  <w:style w:type="character" w:customStyle="1" w:styleId="ontext">
    <w:name w:val="ontext"/>
    <w:basedOn w:val="DefaultParagraphFont"/>
    <w:rsid w:val="005E4AB6"/>
  </w:style>
  <w:style w:type="character" w:customStyle="1" w:styleId="archive-title">
    <w:name w:val="archive-title"/>
    <w:basedOn w:val="DefaultParagraphFont"/>
    <w:rsid w:val="005E4AB6"/>
  </w:style>
  <w:style w:type="character" w:customStyle="1" w:styleId="imgleft">
    <w:name w:val="imgleft"/>
    <w:basedOn w:val="DefaultParagraphFont"/>
    <w:rsid w:val="005E4AB6"/>
  </w:style>
  <w:style w:type="character" w:customStyle="1" w:styleId="imgcenter">
    <w:name w:val="imgcenter"/>
    <w:basedOn w:val="DefaultParagraphFont"/>
    <w:rsid w:val="005E4AB6"/>
  </w:style>
  <w:style w:type="character" w:customStyle="1" w:styleId="A42">
    <w:name w:val="A4+2"/>
    <w:uiPriority w:val="99"/>
    <w:rsid w:val="005E4AB6"/>
    <w:rPr>
      <w:rFonts w:ascii="Helvetica LT Std" w:hAnsi="Helvetica LT Std" w:cs="Helvetica LT Std" w:hint="default"/>
      <w:color w:val="000000"/>
      <w:sz w:val="11"/>
      <w:szCs w:val="11"/>
    </w:rPr>
  </w:style>
  <w:style w:type="character" w:customStyle="1" w:styleId="fstitle">
    <w:name w:val="fs_title"/>
    <w:basedOn w:val="DefaultParagraphFont"/>
    <w:rsid w:val="005E4AB6"/>
  </w:style>
  <w:style w:type="character" w:customStyle="1" w:styleId="reportbody1">
    <w:name w:val="reportbody1"/>
    <w:basedOn w:val="DefaultParagraphFont"/>
    <w:rsid w:val="005E4AB6"/>
    <w:rPr>
      <w:rFonts w:ascii="Tahoma" w:hAnsi="Tahoma" w:cs="Tahoma" w:hint="default"/>
      <w:color w:val="000000"/>
      <w:sz w:val="14"/>
      <w:szCs w:val="14"/>
    </w:rPr>
  </w:style>
  <w:style w:type="character" w:customStyle="1" w:styleId="dateday">
    <w:name w:val="date_day"/>
    <w:basedOn w:val="DefaultParagraphFont"/>
    <w:rsid w:val="005E4AB6"/>
  </w:style>
  <w:style w:type="character" w:customStyle="1" w:styleId="datemonth">
    <w:name w:val="date_month"/>
    <w:basedOn w:val="DefaultParagraphFont"/>
    <w:rsid w:val="005E4AB6"/>
  </w:style>
  <w:style w:type="character" w:customStyle="1" w:styleId="dateyear">
    <w:name w:val="date_year"/>
    <w:basedOn w:val="DefaultParagraphFont"/>
    <w:rsid w:val="005E4AB6"/>
  </w:style>
  <w:style w:type="character" w:customStyle="1" w:styleId="Heading3CharCharCharCharCharChar">
    <w:name w:val="Heading 3 Char Char Char Char Char Char"/>
    <w:basedOn w:val="DefaultParagraphFont"/>
    <w:rsid w:val="005E4AB6"/>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5E4AB6"/>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5E4AB6"/>
    <w:rPr>
      <w:sz w:val="24"/>
      <w:szCs w:val="24"/>
      <w:lang w:val="en-US" w:eastAsia="en-US" w:bidi="ar-SA"/>
    </w:rPr>
  </w:style>
  <w:style w:type="character" w:customStyle="1" w:styleId="insideitro">
    <w:name w:val="insideitro"/>
    <w:basedOn w:val="DefaultParagraphFont"/>
    <w:rsid w:val="005E4AB6"/>
  </w:style>
  <w:style w:type="character" w:customStyle="1" w:styleId="wcfont">
    <w:name w:val="wcfont"/>
    <w:basedOn w:val="DefaultParagraphFont"/>
    <w:rsid w:val="005E4AB6"/>
  </w:style>
  <w:style w:type="character" w:customStyle="1" w:styleId="qftext">
    <w:name w:val="qftext"/>
    <w:basedOn w:val="DefaultParagraphFont"/>
    <w:rsid w:val="005E4AB6"/>
  </w:style>
  <w:style w:type="character" w:customStyle="1" w:styleId="leftidx">
    <w:name w:val="leftidx"/>
    <w:basedOn w:val="DefaultParagraphFont"/>
    <w:rsid w:val="005E4AB6"/>
  </w:style>
  <w:style w:type="paragraph" w:customStyle="1" w:styleId="NotUnderlined">
    <w:name w:val="Not Underlined"/>
    <w:basedOn w:val="Normal"/>
    <w:uiPriority w:val="99"/>
    <w:qFormat/>
    <w:rsid w:val="005E4AB6"/>
    <w:pPr>
      <w:spacing w:after="0" w:line="240" w:lineRule="auto"/>
    </w:pPr>
    <w:rPr>
      <w:rFonts w:ascii="Century Gothic" w:hAnsi="Century Gothic"/>
      <w:szCs w:val="20"/>
    </w:rPr>
  </w:style>
  <w:style w:type="paragraph" w:customStyle="1" w:styleId="width100">
    <w:name w:val="width100"/>
    <w:basedOn w:val="Normal"/>
    <w:uiPriority w:val="99"/>
    <w:qFormat/>
    <w:rsid w:val="005E4AB6"/>
    <w:pPr>
      <w:spacing w:before="100" w:beforeAutospacing="1" w:after="100" w:afterAutospacing="1" w:line="240" w:lineRule="auto"/>
    </w:pPr>
  </w:style>
  <w:style w:type="character" w:customStyle="1" w:styleId="eventtitle">
    <w:name w:val="eventtitle"/>
    <w:basedOn w:val="DefaultParagraphFont"/>
    <w:rsid w:val="005E4AB6"/>
  </w:style>
  <w:style w:type="character" w:customStyle="1" w:styleId="eventsubtitle">
    <w:name w:val="eventsubtitle"/>
    <w:basedOn w:val="DefaultParagraphFont"/>
    <w:rsid w:val="005E4AB6"/>
  </w:style>
  <w:style w:type="character" w:customStyle="1" w:styleId="eventdate">
    <w:name w:val="eventdate"/>
    <w:basedOn w:val="DefaultParagraphFont"/>
    <w:rsid w:val="005E4AB6"/>
  </w:style>
  <w:style w:type="character" w:customStyle="1" w:styleId="legend">
    <w:name w:val="legend"/>
    <w:basedOn w:val="DefaultParagraphFont"/>
    <w:rsid w:val="005E4AB6"/>
  </w:style>
  <w:style w:type="character" w:customStyle="1" w:styleId="slug-elocation">
    <w:name w:val="slug-elocation"/>
    <w:basedOn w:val="DefaultParagraphFont"/>
    <w:rsid w:val="005E4AB6"/>
  </w:style>
  <w:style w:type="character" w:customStyle="1" w:styleId="fu-autorenangabe-fu-beschreibung">
    <w:name w:val="fu-autorenangabe-fu-beschreibung"/>
    <w:rsid w:val="005E4AB6"/>
  </w:style>
  <w:style w:type="paragraph" w:customStyle="1" w:styleId="introshadow">
    <w:name w:val="intro_shadow"/>
    <w:basedOn w:val="Normal"/>
    <w:uiPriority w:val="99"/>
    <w:qFormat/>
    <w:rsid w:val="005E4AB6"/>
    <w:pPr>
      <w:spacing w:before="100" w:beforeAutospacing="1" w:after="100" w:afterAutospacing="1" w:line="240" w:lineRule="auto"/>
    </w:pPr>
  </w:style>
  <w:style w:type="paragraph" w:customStyle="1" w:styleId="articleintro">
    <w:name w:val="articleintro"/>
    <w:basedOn w:val="Normal"/>
    <w:uiPriority w:val="99"/>
    <w:qFormat/>
    <w:rsid w:val="005E4AB6"/>
    <w:pPr>
      <w:spacing w:before="100" w:beforeAutospacing="1" w:after="100" w:afterAutospacing="1" w:line="240" w:lineRule="auto"/>
    </w:pPr>
  </w:style>
  <w:style w:type="character" w:customStyle="1" w:styleId="commentscontainer">
    <w:name w:val="comments_container"/>
    <w:basedOn w:val="DefaultParagraphFont"/>
    <w:rsid w:val="005E4AB6"/>
  </w:style>
  <w:style w:type="paragraph" w:customStyle="1" w:styleId="Caption40">
    <w:name w:val="Caption4"/>
    <w:basedOn w:val="Normal"/>
    <w:uiPriority w:val="99"/>
    <w:qFormat/>
    <w:rsid w:val="005E4AB6"/>
    <w:pPr>
      <w:spacing w:before="100" w:beforeAutospacing="1" w:after="100" w:afterAutospacing="1" w:line="240" w:lineRule="auto"/>
    </w:pPr>
  </w:style>
  <w:style w:type="paragraph" w:customStyle="1" w:styleId="publishedon">
    <w:name w:val="published_on"/>
    <w:basedOn w:val="Normal"/>
    <w:uiPriority w:val="99"/>
    <w:qFormat/>
    <w:rsid w:val="005E4AB6"/>
    <w:pPr>
      <w:spacing w:before="100" w:beforeAutospacing="1" w:after="100" w:afterAutospacing="1" w:line="240" w:lineRule="auto"/>
    </w:pPr>
  </w:style>
  <w:style w:type="character" w:customStyle="1" w:styleId="hparticlefooter">
    <w:name w:val="hparticlefooter"/>
    <w:basedOn w:val="DefaultParagraphFont"/>
    <w:rsid w:val="005E4AB6"/>
  </w:style>
  <w:style w:type="table" w:customStyle="1" w:styleId="TableGrid2">
    <w:name w:val="Table Grid2"/>
    <w:basedOn w:val="TableNormal"/>
    <w:next w:val="TableGrid"/>
    <w:rsid w:val="005E4AB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5E4AB6"/>
  </w:style>
  <w:style w:type="character" w:customStyle="1" w:styleId="BlockCharCharCharCharChar">
    <w:name w:val="Block Char Char Char Char Char"/>
    <w:aliases w:val="Block Char Char Char Char Char Char Char Char,Block Char Char Char Char Char Char Char1"/>
    <w:basedOn w:val="DefaultParagraphFont"/>
    <w:rsid w:val="005E4AB6"/>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5E4AB6"/>
    <w:pPr>
      <w:spacing w:after="0" w:line="240" w:lineRule="auto"/>
    </w:pPr>
    <w:rPr>
      <w:b/>
      <w:color w:val="000000"/>
      <w:u w:val="single"/>
    </w:rPr>
  </w:style>
  <w:style w:type="character" w:customStyle="1" w:styleId="CiteEmphasisChar">
    <w:name w:val="Cite/Emphasis Char"/>
    <w:basedOn w:val="DefaultParagraphFont"/>
    <w:link w:val="CiteEmphasis"/>
    <w:rsid w:val="005E4AB6"/>
    <w:rPr>
      <w:rFonts w:ascii="Calibri" w:hAnsi="Calibri"/>
      <w:b/>
      <w:color w:val="000000"/>
      <w:u w:val="single"/>
    </w:rPr>
  </w:style>
  <w:style w:type="character" w:customStyle="1" w:styleId="ReadText">
    <w:name w:val="Read Text"/>
    <w:basedOn w:val="DefaultParagraphFont"/>
    <w:rsid w:val="005E4AB6"/>
    <w:rPr>
      <w:rFonts w:ascii="Times New Roman" w:hAnsi="Times New Roman"/>
      <w:b/>
      <w:bCs/>
      <w:sz w:val="24"/>
      <w:u w:val="single"/>
    </w:rPr>
  </w:style>
  <w:style w:type="paragraph" w:customStyle="1" w:styleId="Styleunread8pt">
    <w:name w:val="Style unread + 8 pt"/>
    <w:basedOn w:val="Normal"/>
    <w:link w:val="Styleunread8ptChar"/>
    <w:qFormat/>
    <w:rsid w:val="005E4AB6"/>
    <w:pPr>
      <w:spacing w:after="0" w:line="240" w:lineRule="auto"/>
    </w:pPr>
    <w:rPr>
      <w:color w:val="000000"/>
    </w:rPr>
  </w:style>
  <w:style w:type="character" w:customStyle="1" w:styleId="Styleunread8ptChar">
    <w:name w:val="Style unread + 8 pt Char"/>
    <w:basedOn w:val="DefaultParagraphFont"/>
    <w:link w:val="Styleunread8pt"/>
    <w:rsid w:val="005E4AB6"/>
    <w:rPr>
      <w:rFonts w:ascii="Calibri" w:hAnsi="Calibri"/>
      <w:color w:val="000000"/>
    </w:rPr>
  </w:style>
  <w:style w:type="character" w:customStyle="1" w:styleId="main">
    <w:name w:val="main"/>
    <w:basedOn w:val="DefaultParagraphFont"/>
    <w:rsid w:val="005E4AB6"/>
  </w:style>
  <w:style w:type="character" w:customStyle="1" w:styleId="textunderlineCharChar">
    <w:name w:val="text underline Char Char"/>
    <w:basedOn w:val="DefaultParagraphFont"/>
    <w:rsid w:val="005E4AB6"/>
    <w:rPr>
      <w:rFonts w:ascii="Garamond" w:hAnsi="Garamond"/>
      <w:color w:val="000000"/>
      <w:u w:val="single"/>
    </w:rPr>
  </w:style>
  <w:style w:type="paragraph" w:customStyle="1" w:styleId="ekprop-p">
    <w:name w:val="ekprop-p"/>
    <w:basedOn w:val="Normal"/>
    <w:uiPriority w:val="99"/>
    <w:qFormat/>
    <w:rsid w:val="005E4AB6"/>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5E4AB6"/>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5E4AB6"/>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5E4AB6"/>
    <w:pPr>
      <w:spacing w:after="0" w:line="240" w:lineRule="auto"/>
    </w:pPr>
    <w:rPr>
      <w:color w:val="000000"/>
    </w:rPr>
  </w:style>
  <w:style w:type="character" w:customStyle="1" w:styleId="SmalltextCharChar">
    <w:name w:val="Smalltext Char Char"/>
    <w:basedOn w:val="DefaultParagraphFont"/>
    <w:link w:val="SmalltextChar1"/>
    <w:rsid w:val="005E4AB6"/>
    <w:rPr>
      <w:rFonts w:ascii="Calibri" w:hAnsi="Calibri"/>
      <w:color w:val="000000"/>
    </w:rPr>
  </w:style>
  <w:style w:type="character" w:customStyle="1" w:styleId="FullCiteCharChar">
    <w:name w:val="Full Cite Char Char"/>
    <w:basedOn w:val="DefaultParagraphFont"/>
    <w:rsid w:val="005E4AB6"/>
    <w:rPr>
      <w:rFonts w:ascii="Georgia" w:hAnsi="Georgia" w:cs="Calibri"/>
      <w:color w:val="000000"/>
      <w:sz w:val="20"/>
      <w:szCs w:val="24"/>
    </w:rPr>
  </w:style>
  <w:style w:type="character" w:customStyle="1" w:styleId="submitted-wrapper">
    <w:name w:val="submitted-wrapper"/>
    <w:basedOn w:val="DefaultParagraphFont"/>
    <w:rsid w:val="005E4AB6"/>
  </w:style>
  <w:style w:type="paragraph" w:customStyle="1" w:styleId="Spacer">
    <w:name w:val="Spacer"/>
    <w:basedOn w:val="Heading1"/>
    <w:link w:val="SpacerChar"/>
    <w:autoRedefine/>
    <w:uiPriority w:val="4"/>
    <w:qFormat/>
    <w:rsid w:val="005E4AB6"/>
    <w:pPr>
      <w:pBdr>
        <w:top w:val="none" w:sz="0" w:space="0" w:color="auto"/>
        <w:left w:val="none" w:sz="0" w:space="0" w:color="auto"/>
        <w:bottom w:val="none" w:sz="0" w:space="0" w:color="auto"/>
        <w:right w:val="none" w:sz="0" w:space="0" w:color="auto"/>
      </w:pBdr>
      <w:spacing w:before="480" w:line="240" w:lineRule="auto"/>
    </w:pPr>
    <w:rPr>
      <w:bCs/>
      <w:caps/>
      <w:sz w:val="24"/>
    </w:rPr>
  </w:style>
  <w:style w:type="character" w:customStyle="1" w:styleId="SpacerChar">
    <w:name w:val="Spacer Char"/>
    <w:basedOn w:val="DefaultParagraphFont"/>
    <w:link w:val="Spacer"/>
    <w:uiPriority w:val="4"/>
    <w:rsid w:val="005E4AB6"/>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5E4AB6"/>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5E4AB6"/>
  </w:style>
  <w:style w:type="character" w:customStyle="1" w:styleId="top-publish">
    <w:name w:val="top-publish"/>
    <w:basedOn w:val="DefaultParagraphFont"/>
    <w:rsid w:val="005E4AB6"/>
  </w:style>
  <w:style w:type="character" w:customStyle="1" w:styleId="byline-italic">
    <w:name w:val="byline-italic"/>
    <w:basedOn w:val="DefaultParagraphFont"/>
    <w:rsid w:val="005E4AB6"/>
  </w:style>
  <w:style w:type="paragraph" w:customStyle="1" w:styleId="infuse">
    <w:name w:val="infuse"/>
    <w:basedOn w:val="Normal"/>
    <w:uiPriority w:val="99"/>
    <w:qFormat/>
    <w:rsid w:val="005E4AB6"/>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5E4AB6"/>
    <w:rPr>
      <w:rFonts w:ascii="Arial Narrow" w:hAnsi="Arial Narrow"/>
      <w:sz w:val="22"/>
      <w:szCs w:val="24"/>
      <w:u w:val="single"/>
      <w:lang w:val="en-US" w:eastAsia="en-US" w:bidi="ar-SA"/>
    </w:rPr>
  </w:style>
  <w:style w:type="character" w:customStyle="1" w:styleId="gd">
    <w:name w:val="gd"/>
    <w:basedOn w:val="DefaultParagraphFont"/>
    <w:rsid w:val="005E4AB6"/>
  </w:style>
  <w:style w:type="character" w:customStyle="1" w:styleId="g3">
    <w:name w:val="g3"/>
    <w:basedOn w:val="DefaultParagraphFont"/>
    <w:rsid w:val="005E4AB6"/>
  </w:style>
  <w:style w:type="character" w:customStyle="1" w:styleId="hb">
    <w:name w:val="hb"/>
    <w:basedOn w:val="DefaultParagraphFont"/>
    <w:rsid w:val="005E4AB6"/>
  </w:style>
  <w:style w:type="character" w:customStyle="1" w:styleId="g2">
    <w:name w:val="g2"/>
    <w:basedOn w:val="DefaultParagraphFont"/>
    <w:rsid w:val="005E4AB6"/>
  </w:style>
  <w:style w:type="character" w:customStyle="1" w:styleId="nameplatehead">
    <w:name w:val="nameplatehead"/>
    <w:basedOn w:val="DefaultParagraphFont"/>
    <w:rsid w:val="005E4AB6"/>
  </w:style>
  <w:style w:type="character" w:customStyle="1" w:styleId="nameplatelink">
    <w:name w:val="nameplatelink"/>
    <w:basedOn w:val="DefaultParagraphFont"/>
    <w:rsid w:val="005E4AB6"/>
  </w:style>
  <w:style w:type="paragraph" w:customStyle="1" w:styleId="calibre8">
    <w:name w:val="calibre8"/>
    <w:basedOn w:val="Normal"/>
    <w:uiPriority w:val="99"/>
    <w:qFormat/>
    <w:rsid w:val="005E4AB6"/>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5E4AB6"/>
  </w:style>
  <w:style w:type="character" w:customStyle="1" w:styleId="djhat-arrow">
    <w:name w:val="djhat-arrow"/>
    <w:basedOn w:val="DefaultParagraphFont"/>
    <w:rsid w:val="005E4AB6"/>
  </w:style>
  <w:style w:type="character" w:customStyle="1" w:styleId="mname">
    <w:name w:val="mname"/>
    <w:basedOn w:val="DefaultParagraphFont"/>
    <w:rsid w:val="005E4AB6"/>
  </w:style>
  <w:style w:type="character" w:customStyle="1" w:styleId="mvalue">
    <w:name w:val="mvalue"/>
    <w:basedOn w:val="DefaultParagraphFont"/>
    <w:rsid w:val="005E4AB6"/>
  </w:style>
  <w:style w:type="character" w:customStyle="1" w:styleId="mchange">
    <w:name w:val="mchange"/>
    <w:basedOn w:val="DefaultParagraphFont"/>
    <w:rsid w:val="005E4AB6"/>
  </w:style>
  <w:style w:type="character" w:customStyle="1" w:styleId="categoryaside">
    <w:name w:val="category__aside"/>
    <w:basedOn w:val="DefaultParagraphFont"/>
    <w:rsid w:val="005E4AB6"/>
  </w:style>
  <w:style w:type="character" w:customStyle="1" w:styleId="article-breadcrumb-wrapper">
    <w:name w:val="article-breadcrumb-wrapper"/>
    <w:basedOn w:val="DefaultParagraphFont"/>
    <w:rsid w:val="005E4AB6"/>
  </w:style>
  <w:style w:type="character" w:customStyle="1" w:styleId="wsj-article-caption-content">
    <w:name w:val="wsj-article-caption-content"/>
    <w:basedOn w:val="DefaultParagraphFont"/>
    <w:rsid w:val="005E4AB6"/>
  </w:style>
  <w:style w:type="character" w:customStyle="1" w:styleId="wsj-article-credit">
    <w:name w:val="wsj-article-credit"/>
    <w:basedOn w:val="DefaultParagraphFont"/>
    <w:rsid w:val="005E4AB6"/>
  </w:style>
  <w:style w:type="character" w:customStyle="1" w:styleId="wsj-article-credit-tag">
    <w:name w:val="wsj-article-credit-tag"/>
    <w:basedOn w:val="DefaultParagraphFont"/>
    <w:rsid w:val="005E4AB6"/>
  </w:style>
  <w:style w:type="character" w:customStyle="1" w:styleId="commentscounticon">
    <w:name w:val="comments_count_icon"/>
    <w:basedOn w:val="DefaultParagraphFont"/>
    <w:rsid w:val="005E4AB6"/>
  </w:style>
  <w:style w:type="character" w:customStyle="1" w:styleId="comments-count-word">
    <w:name w:val="comments-count-word"/>
    <w:basedOn w:val="DefaultParagraphFont"/>
    <w:rsid w:val="005E4AB6"/>
  </w:style>
  <w:style w:type="character" w:customStyle="1" w:styleId="company-name-type">
    <w:name w:val="company-name-type"/>
    <w:basedOn w:val="DefaultParagraphFont"/>
    <w:rsid w:val="005E4AB6"/>
  </w:style>
  <w:style w:type="character" w:customStyle="1" w:styleId="nav-prevnext-lbl">
    <w:name w:val="nav-prevnext-lbl"/>
    <w:basedOn w:val="DefaultParagraphFont"/>
    <w:rsid w:val="005E4AB6"/>
  </w:style>
  <w:style w:type="character" w:customStyle="1" w:styleId="nav-prevnext-hed">
    <w:name w:val="nav-prevnext-hed"/>
    <w:basedOn w:val="DefaultParagraphFont"/>
    <w:rsid w:val="005E4AB6"/>
  </w:style>
  <w:style w:type="character" w:customStyle="1" w:styleId="readcomments">
    <w:name w:val="readcomments"/>
    <w:basedOn w:val="DefaultParagraphFont"/>
    <w:rsid w:val="005E4AB6"/>
  </w:style>
  <w:style w:type="character" w:customStyle="1" w:styleId="selected-edition">
    <w:name w:val="selected-edition"/>
    <w:basedOn w:val="DefaultParagraphFont"/>
    <w:rsid w:val="005E4AB6"/>
  </w:style>
  <w:style w:type="character" w:customStyle="1" w:styleId="rotate">
    <w:name w:val="rotate"/>
    <w:basedOn w:val="DefaultParagraphFont"/>
    <w:rsid w:val="005E4AB6"/>
  </w:style>
  <w:style w:type="paragraph" w:customStyle="1" w:styleId="column-name">
    <w:name w:val="column-name"/>
    <w:basedOn w:val="Normal"/>
    <w:rsid w:val="005E4AB6"/>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5E4AB6"/>
  </w:style>
  <w:style w:type="character" w:customStyle="1" w:styleId="tl8wme">
    <w:name w:val="tl8wme"/>
    <w:basedOn w:val="DefaultParagraphFont"/>
    <w:rsid w:val="005E4AB6"/>
  </w:style>
  <w:style w:type="character" w:customStyle="1" w:styleId="CardStyleChar">
    <w:name w:val="Card Style Char"/>
    <w:link w:val="CardStyle"/>
    <w:locked/>
    <w:rsid w:val="005E4AB6"/>
    <w:rPr>
      <w:rFonts w:ascii="Calibri" w:eastAsia="Times New Roman" w:hAnsi="Calibri"/>
      <w:sz w:val="20"/>
    </w:rPr>
  </w:style>
  <w:style w:type="character" w:customStyle="1" w:styleId="SmallSizeParagraphChar">
    <w:name w:val="Small Size Paragraph Char"/>
    <w:link w:val="SmallSizeParagraph"/>
    <w:locked/>
    <w:rsid w:val="005E4AB6"/>
    <w:rPr>
      <w:rFonts w:eastAsia="Calibri"/>
      <w:sz w:val="16"/>
      <w:szCs w:val="16"/>
    </w:rPr>
  </w:style>
  <w:style w:type="paragraph" w:customStyle="1" w:styleId="SmallSizeParagraph">
    <w:name w:val="Small Size Paragraph"/>
    <w:basedOn w:val="Normal"/>
    <w:link w:val="SmallSizeParagraphChar"/>
    <w:qFormat/>
    <w:rsid w:val="005E4AB6"/>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5E4AB6"/>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5E4AB6"/>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5E4AB6"/>
    <w:rPr>
      <w:rFonts w:eastAsia="Calibri"/>
    </w:rPr>
  </w:style>
  <w:style w:type="paragraph" w:customStyle="1" w:styleId="StyleCardText9pt">
    <w:name w:val="Style Card Text + 9 pt"/>
    <w:basedOn w:val="Normal"/>
    <w:link w:val="StyleCardText9ptChar"/>
    <w:qFormat/>
    <w:rsid w:val="005E4AB6"/>
    <w:pPr>
      <w:spacing w:after="200" w:line="240" w:lineRule="auto"/>
      <w:contextualSpacing/>
    </w:pPr>
    <w:rPr>
      <w:rFonts w:asciiTheme="minorHAnsi" w:eastAsia="Calibri" w:hAnsiTheme="minorHAnsi"/>
    </w:rPr>
  </w:style>
  <w:style w:type="character" w:customStyle="1" w:styleId="UnderlineSChar">
    <w:name w:val="Underline S Char"/>
    <w:link w:val="UnderlineS"/>
    <w:locked/>
    <w:rsid w:val="005E4AB6"/>
    <w:rPr>
      <w:rFonts w:eastAsia="Calibri"/>
      <w:u w:val="single"/>
      <w:lang w:val="x-none" w:eastAsia="zh-CN"/>
    </w:rPr>
  </w:style>
  <w:style w:type="paragraph" w:customStyle="1" w:styleId="UnderlineS">
    <w:name w:val="Underline S"/>
    <w:basedOn w:val="Normal"/>
    <w:link w:val="UnderlineSChar"/>
    <w:qFormat/>
    <w:rsid w:val="005E4AB6"/>
    <w:pPr>
      <w:spacing w:after="200" w:line="240" w:lineRule="auto"/>
    </w:pPr>
    <w:rPr>
      <w:rFonts w:asciiTheme="minorHAnsi" w:eastAsia="Calibri" w:hAnsiTheme="minorHAnsi"/>
      <w:u w:val="single"/>
      <w:lang w:val="x-none" w:eastAsia="zh-CN"/>
    </w:rPr>
  </w:style>
  <w:style w:type="character" w:customStyle="1" w:styleId="TagofCardChar">
    <w:name w:val="Tag of Card Char"/>
    <w:link w:val="TagofCard"/>
    <w:locked/>
    <w:rsid w:val="005E4AB6"/>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5E4AB6"/>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5E4AB6"/>
    <w:rPr>
      <w:rFonts w:ascii="Times New Roman" w:hAnsi="Times New Roman" w:cs="Times New Roman"/>
    </w:rPr>
  </w:style>
  <w:style w:type="paragraph" w:customStyle="1" w:styleId="Debatenoraml">
    <w:name w:val="Debatenoraml"/>
    <w:basedOn w:val="NoSpacing"/>
    <w:link w:val="DebatenoramlChar"/>
    <w:qFormat/>
    <w:rsid w:val="005E4AB6"/>
    <w:rPr>
      <w:sz w:val="22"/>
    </w:rPr>
  </w:style>
  <w:style w:type="character" w:customStyle="1" w:styleId="QualsChar">
    <w:name w:val="Quals Char"/>
    <w:link w:val="Quals"/>
    <w:locked/>
    <w:rsid w:val="005E4AB6"/>
    <w:rPr>
      <w:rFonts w:eastAsia="Calibri"/>
      <w:sz w:val="18"/>
    </w:rPr>
  </w:style>
  <w:style w:type="paragraph" w:customStyle="1" w:styleId="Quals">
    <w:name w:val="Quals"/>
    <w:basedOn w:val="Normal"/>
    <w:link w:val="QualsChar"/>
    <w:qFormat/>
    <w:rsid w:val="005E4AB6"/>
    <w:pPr>
      <w:spacing w:after="0" w:line="240" w:lineRule="auto"/>
    </w:pPr>
    <w:rPr>
      <w:rFonts w:asciiTheme="minorHAnsi" w:eastAsia="Calibri" w:hAnsiTheme="minorHAnsi"/>
      <w:sz w:val="18"/>
    </w:rPr>
  </w:style>
  <w:style w:type="character" w:customStyle="1" w:styleId="StarredChar">
    <w:name w:val="Starred Char"/>
    <w:link w:val="Starred"/>
    <w:locked/>
    <w:rsid w:val="005E4AB6"/>
    <w:rPr>
      <w:rFonts w:eastAsia="Times New Roman"/>
      <w:b/>
      <w:caps/>
      <w:szCs w:val="28"/>
      <w:u w:val="single"/>
    </w:rPr>
  </w:style>
  <w:style w:type="paragraph" w:customStyle="1" w:styleId="Starred">
    <w:name w:val="Starred"/>
    <w:basedOn w:val="Normal"/>
    <w:link w:val="StarredChar"/>
    <w:qFormat/>
    <w:rsid w:val="005E4AB6"/>
    <w:pPr>
      <w:keepNext/>
      <w:keepLines/>
      <w:pageBreakBefore/>
      <w:spacing w:before="240" w:after="60" w:line="240" w:lineRule="auto"/>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5E4AB6"/>
    <w:rPr>
      <w:rFonts w:eastAsia="Times New Roman"/>
      <w:b/>
      <w:caps/>
      <w:szCs w:val="28"/>
      <w:u w:val="single"/>
    </w:rPr>
  </w:style>
  <w:style w:type="paragraph" w:customStyle="1" w:styleId="NotStarred">
    <w:name w:val="NotStarred"/>
    <w:basedOn w:val="Normal"/>
    <w:link w:val="NotStarredChar"/>
    <w:qFormat/>
    <w:rsid w:val="005E4AB6"/>
    <w:pPr>
      <w:keepNext/>
      <w:keepLines/>
      <w:pageBreakBefore/>
      <w:spacing w:before="240" w:after="60" w:line="240" w:lineRule="auto"/>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5E4AB6"/>
    <w:rPr>
      <w:rFonts w:eastAsia="Times New Roman"/>
      <w:b/>
      <w:szCs w:val="28"/>
      <w:u w:val="single"/>
    </w:rPr>
  </w:style>
  <w:style w:type="paragraph" w:customStyle="1" w:styleId="NewHeading2">
    <w:name w:val="NewHeading2"/>
    <w:basedOn w:val="Normal"/>
    <w:link w:val="NewHeading2Char"/>
    <w:qFormat/>
    <w:rsid w:val="005E4AB6"/>
    <w:pPr>
      <w:spacing w:before="240" w:after="60" w:line="240" w:lineRule="auto"/>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5E4AB6"/>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5E4AB6"/>
    <w:pPr>
      <w:spacing w:after="0" w:line="240" w:lineRule="auto"/>
    </w:pPr>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5E4AB6"/>
    <w:rPr>
      <w:rFonts w:eastAsia="SimSun"/>
      <w:u w:val="single"/>
      <w:lang w:eastAsia="zh-CN"/>
    </w:rPr>
  </w:style>
  <w:style w:type="paragraph" w:customStyle="1" w:styleId="StylecardThickunderline">
    <w:name w:val="Style card + Thick underline"/>
    <w:basedOn w:val="Normal"/>
    <w:link w:val="StylecardThickunderlineChar"/>
    <w:qFormat/>
    <w:rsid w:val="005E4AB6"/>
    <w:pPr>
      <w:spacing w:after="0" w:line="240" w:lineRule="auto"/>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5E4AB6"/>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5E4AB6"/>
    <w:pPr>
      <w:spacing w:after="0" w:line="240" w:lineRule="auto"/>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5E4AB6"/>
    <w:rPr>
      <w:rFonts w:eastAsia="Times New Roman"/>
      <w:bCs/>
      <w:lang w:bidi="he-IL"/>
    </w:rPr>
  </w:style>
  <w:style w:type="paragraph" w:customStyle="1" w:styleId="MTDisplayEquation">
    <w:name w:val="MTDisplayEquation"/>
    <w:basedOn w:val="Normal"/>
    <w:next w:val="Normal"/>
    <w:link w:val="MTDisplayEquationChar"/>
    <w:qFormat/>
    <w:rsid w:val="005E4AB6"/>
    <w:pPr>
      <w:tabs>
        <w:tab w:val="center" w:pos="5120"/>
        <w:tab w:val="right" w:pos="10220"/>
      </w:tabs>
      <w:spacing w:after="0" w:line="240" w:lineRule="auto"/>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5E4AB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E4AB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E4AB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E4AB6"/>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5E4AB6"/>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5E4AB6"/>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5E4AB6"/>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5E4AB6"/>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5E4AB6"/>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5E4AB6"/>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5E4AB6"/>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5E4AB6"/>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5E4AB6"/>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5E4AB6"/>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5E4AB6"/>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5E4AB6"/>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5E4AB6"/>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5E4AB6"/>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5E4AB6"/>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5E4AB6"/>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5E4AB6"/>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5E4AB6"/>
    <w:pPr>
      <w:keepNext/>
      <w:spacing w:after="0" w:line="240" w:lineRule="auto"/>
      <w:ind w:left="288" w:right="288"/>
    </w:pPr>
    <w:rPr>
      <w:rFonts w:eastAsia="MS Gothic"/>
      <w:szCs w:val="20"/>
    </w:rPr>
  </w:style>
  <w:style w:type="paragraph" w:customStyle="1" w:styleId="canvas-atom">
    <w:name w:val="canvas-atom"/>
    <w:basedOn w:val="Normal"/>
    <w:uiPriority w:val="99"/>
    <w:qFormat/>
    <w:rsid w:val="005E4AB6"/>
    <w:pPr>
      <w:spacing w:before="100" w:beforeAutospacing="1" w:after="100" w:afterAutospacing="1" w:line="240" w:lineRule="auto"/>
    </w:pPr>
    <w:rPr>
      <w:sz w:val="24"/>
    </w:rPr>
  </w:style>
  <w:style w:type="paragraph" w:customStyle="1" w:styleId="tweet-text">
    <w:name w:val="tweet-text"/>
    <w:basedOn w:val="Normal"/>
    <w:uiPriority w:val="99"/>
    <w:qFormat/>
    <w:rsid w:val="005E4AB6"/>
    <w:pPr>
      <w:spacing w:before="100" w:beforeAutospacing="1" w:after="100" w:afterAutospacing="1" w:line="240" w:lineRule="auto"/>
    </w:pPr>
  </w:style>
  <w:style w:type="paragraph" w:customStyle="1" w:styleId="graf">
    <w:name w:val="graf"/>
    <w:basedOn w:val="Normal"/>
    <w:uiPriority w:val="99"/>
    <w:qFormat/>
    <w:rsid w:val="005E4AB6"/>
    <w:pPr>
      <w:spacing w:before="100" w:beforeAutospacing="1" w:after="100" w:afterAutospacing="1" w:line="240" w:lineRule="auto"/>
    </w:pPr>
  </w:style>
  <w:style w:type="paragraph" w:customStyle="1" w:styleId="column">
    <w:name w:val="column"/>
    <w:basedOn w:val="Normal"/>
    <w:uiPriority w:val="99"/>
    <w:qFormat/>
    <w:rsid w:val="005E4AB6"/>
    <w:pPr>
      <w:spacing w:before="100" w:beforeAutospacing="1" w:after="100" w:afterAutospacing="1" w:line="240" w:lineRule="auto"/>
    </w:pPr>
  </w:style>
  <w:style w:type="paragraph" w:customStyle="1" w:styleId="recirc-container">
    <w:name w:val="recirc-container"/>
    <w:basedOn w:val="Normal"/>
    <w:uiPriority w:val="99"/>
    <w:qFormat/>
    <w:rsid w:val="005E4AB6"/>
    <w:pPr>
      <w:spacing w:before="100" w:beforeAutospacing="1" w:after="100" w:afterAutospacing="1" w:line="240" w:lineRule="auto"/>
    </w:pPr>
    <w:rPr>
      <w:sz w:val="24"/>
    </w:rPr>
  </w:style>
  <w:style w:type="paragraph" w:customStyle="1" w:styleId="interstitial-link">
    <w:name w:val="interstitial-link"/>
    <w:basedOn w:val="Normal"/>
    <w:uiPriority w:val="99"/>
    <w:qFormat/>
    <w:rsid w:val="005E4AB6"/>
    <w:pPr>
      <w:spacing w:before="100" w:beforeAutospacing="1" w:after="100" w:afterAutospacing="1" w:line="240" w:lineRule="auto"/>
    </w:pPr>
    <w:rPr>
      <w:sz w:val="24"/>
    </w:rPr>
  </w:style>
  <w:style w:type="paragraph" w:customStyle="1" w:styleId="see-also">
    <w:name w:val="see-also"/>
    <w:basedOn w:val="Normal"/>
    <w:uiPriority w:val="99"/>
    <w:qFormat/>
    <w:rsid w:val="005E4AB6"/>
    <w:pPr>
      <w:spacing w:before="100" w:beforeAutospacing="1" w:after="100" w:afterAutospacing="1" w:line="240" w:lineRule="auto"/>
    </w:pPr>
    <w:rPr>
      <w:sz w:val="24"/>
    </w:rPr>
  </w:style>
  <w:style w:type="character" w:customStyle="1" w:styleId="BriefTitleChar">
    <w:name w:val="Brief Title Char"/>
    <w:basedOn w:val="DefaultParagraphFont"/>
    <w:rsid w:val="005E4AB6"/>
    <w:rPr>
      <w:b/>
      <w:bCs w:val="0"/>
      <w:sz w:val="24"/>
      <w:szCs w:val="24"/>
      <w:u w:val="single"/>
      <w:lang w:val="en-US" w:eastAsia="en-US" w:bidi="ar-SA"/>
    </w:rPr>
  </w:style>
  <w:style w:type="character" w:customStyle="1" w:styleId="BriefTitle2Char">
    <w:name w:val="Brief Title 2 Char"/>
    <w:basedOn w:val="BriefTitleChar"/>
    <w:rsid w:val="005E4AB6"/>
    <w:rPr>
      <w:b/>
      <w:bCs w:val="0"/>
      <w:sz w:val="24"/>
      <w:szCs w:val="24"/>
      <w:u w:val="single"/>
      <w:lang w:val="en-US" w:eastAsia="en-US" w:bidi="ar-SA"/>
    </w:rPr>
  </w:style>
  <w:style w:type="character" w:customStyle="1" w:styleId="FontStyle477">
    <w:name w:val="Font Style477"/>
    <w:basedOn w:val="DefaultParagraphFont"/>
    <w:uiPriority w:val="99"/>
    <w:rsid w:val="005E4AB6"/>
    <w:rPr>
      <w:rFonts w:ascii="Times New Roman" w:hAnsi="Times New Roman" w:cs="Times New Roman" w:hint="default"/>
      <w:sz w:val="18"/>
      <w:szCs w:val="18"/>
    </w:rPr>
  </w:style>
  <w:style w:type="character" w:customStyle="1" w:styleId="FontStyle514">
    <w:name w:val="Font Style514"/>
    <w:basedOn w:val="DefaultParagraphFont"/>
    <w:uiPriority w:val="99"/>
    <w:rsid w:val="005E4AB6"/>
    <w:rPr>
      <w:rFonts w:ascii="Times New Roman" w:hAnsi="Times New Roman" w:cs="Times New Roman" w:hint="default"/>
      <w:sz w:val="14"/>
      <w:szCs w:val="14"/>
    </w:rPr>
  </w:style>
  <w:style w:type="character" w:customStyle="1" w:styleId="FontStyle500">
    <w:name w:val="Font Style500"/>
    <w:basedOn w:val="DefaultParagraphFont"/>
    <w:uiPriority w:val="99"/>
    <w:rsid w:val="005E4AB6"/>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5E4AB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E4AB6"/>
    <w:rPr>
      <w:rFonts w:ascii="Times New Roman" w:hAnsi="Times New Roman" w:cs="Times New Roman" w:hint="default"/>
      <w:b/>
      <w:bCs/>
      <w:sz w:val="22"/>
      <w:szCs w:val="22"/>
    </w:rPr>
  </w:style>
  <w:style w:type="character" w:customStyle="1" w:styleId="UnderlineStyleChar7">
    <w:name w:val="Underline Style Char7"/>
    <w:rsid w:val="005E4AB6"/>
    <w:rPr>
      <w:rFonts w:ascii="Garamond" w:hAnsi="Garamond" w:hint="default"/>
      <w:sz w:val="22"/>
      <w:szCs w:val="24"/>
      <w:u w:val="single"/>
      <w:lang w:val="en-US" w:eastAsia="en-US" w:bidi="ar-SA"/>
    </w:rPr>
  </w:style>
  <w:style w:type="character" w:customStyle="1" w:styleId="s4">
    <w:name w:val="s4"/>
    <w:rsid w:val="005E4AB6"/>
  </w:style>
  <w:style w:type="character" w:customStyle="1" w:styleId="s5">
    <w:name w:val="s5"/>
    <w:rsid w:val="005E4AB6"/>
  </w:style>
  <w:style w:type="character" w:customStyle="1" w:styleId="rightsnotice">
    <w:name w:val="rightsnotice"/>
    <w:rsid w:val="005E4AB6"/>
  </w:style>
  <w:style w:type="character" w:customStyle="1" w:styleId="related-current-indicator">
    <w:name w:val="related-current-indicator"/>
    <w:rsid w:val="005E4AB6"/>
  </w:style>
  <w:style w:type="character" w:customStyle="1" w:styleId="bylclear">
    <w:name w:val="bylclear"/>
    <w:rsid w:val="005E4AB6"/>
  </w:style>
  <w:style w:type="character" w:customStyle="1" w:styleId="essaytext">
    <w:name w:val="essaytext"/>
    <w:rsid w:val="005E4AB6"/>
  </w:style>
  <w:style w:type="character" w:customStyle="1" w:styleId="username">
    <w:name w:val="username"/>
    <w:rsid w:val="005E4AB6"/>
  </w:style>
  <w:style w:type="character" w:customStyle="1" w:styleId="toplinks">
    <w:name w:val="toplinks"/>
    <w:rsid w:val="005E4AB6"/>
  </w:style>
  <w:style w:type="character" w:customStyle="1" w:styleId="titles">
    <w:name w:val="titles"/>
    <w:rsid w:val="005E4AB6"/>
  </w:style>
  <w:style w:type="character" w:customStyle="1" w:styleId="contentauthor">
    <w:name w:val="contentauthor"/>
    <w:rsid w:val="005E4AB6"/>
  </w:style>
  <w:style w:type="character" w:customStyle="1" w:styleId="subarticleheader">
    <w:name w:val="subarticleheader"/>
    <w:rsid w:val="005E4AB6"/>
  </w:style>
  <w:style w:type="character" w:customStyle="1" w:styleId="copy">
    <w:name w:val="copy"/>
    <w:rsid w:val="005E4AB6"/>
  </w:style>
  <w:style w:type="character" w:customStyle="1" w:styleId="topheadline">
    <w:name w:val="topheadline"/>
    <w:rsid w:val="005E4AB6"/>
  </w:style>
  <w:style w:type="character" w:customStyle="1" w:styleId="Stylereduce27pt">
    <w:name w:val="Style reduce2 + 7 pt"/>
    <w:rsid w:val="005E4AB6"/>
    <w:rPr>
      <w:rFonts w:ascii="Times New Roman" w:hAnsi="Times New Roman" w:cs="Arial" w:hint="default"/>
      <w:color w:val="000000"/>
      <w:sz w:val="14"/>
      <w:szCs w:val="22"/>
    </w:rPr>
  </w:style>
  <w:style w:type="character" w:customStyle="1" w:styleId="srtitle">
    <w:name w:val="srtitle"/>
    <w:rsid w:val="005E4AB6"/>
  </w:style>
  <w:style w:type="character" w:customStyle="1" w:styleId="st1">
    <w:name w:val="st1"/>
    <w:rsid w:val="005E4AB6"/>
  </w:style>
  <w:style w:type="character" w:customStyle="1" w:styleId="StyleStyleGaramond">
    <w:name w:val="Style Style Garamond +"/>
    <w:rsid w:val="005E4AB6"/>
    <w:rPr>
      <w:rFonts w:ascii="Garamond" w:hAnsi="Garamond" w:cs="Times New Roman" w:hint="default"/>
      <w:sz w:val="20"/>
    </w:rPr>
  </w:style>
  <w:style w:type="character" w:customStyle="1" w:styleId="boldunderline2">
    <w:name w:val="boldunderline"/>
    <w:rsid w:val="005E4AB6"/>
  </w:style>
  <w:style w:type="character" w:customStyle="1" w:styleId="Date11">
    <w:name w:val="Date11"/>
    <w:rsid w:val="005E4AB6"/>
  </w:style>
  <w:style w:type="character" w:customStyle="1" w:styleId="artbody1">
    <w:name w:val="art_body1"/>
    <w:rsid w:val="005E4AB6"/>
    <w:rPr>
      <w:rFonts w:ascii="Arial" w:hAnsi="Arial" w:cs="Arial" w:hint="default"/>
    </w:rPr>
  </w:style>
  <w:style w:type="character" w:customStyle="1" w:styleId="Boxout0">
    <w:name w:val="Boxout"/>
    <w:uiPriority w:val="1"/>
    <w:qFormat/>
    <w:rsid w:val="005E4AB6"/>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5E4AB6"/>
  </w:style>
  <w:style w:type="character" w:customStyle="1" w:styleId="preloadwrap">
    <w:name w:val="preloadwrap"/>
    <w:rsid w:val="005E4AB6"/>
  </w:style>
  <w:style w:type="character" w:customStyle="1" w:styleId="creditwrap">
    <w:name w:val="creditwrap"/>
    <w:rsid w:val="005E4AB6"/>
  </w:style>
  <w:style w:type="character" w:customStyle="1" w:styleId="DefaultChar1">
    <w:name w:val="Default Char1"/>
    <w:rsid w:val="005E4AB6"/>
    <w:rPr>
      <w:noProof w:val="0"/>
      <w:color w:val="000000"/>
      <w:lang w:val="en-US" w:eastAsia="en-US" w:bidi="ar-SA"/>
    </w:rPr>
  </w:style>
  <w:style w:type="character" w:customStyle="1" w:styleId="pmterms31">
    <w:name w:val="pmterms31"/>
    <w:rsid w:val="005E4AB6"/>
    <w:rPr>
      <w:b/>
      <w:bCs/>
      <w:i w:val="0"/>
      <w:iCs w:val="0"/>
      <w:color w:val="000000"/>
    </w:rPr>
  </w:style>
  <w:style w:type="character" w:customStyle="1" w:styleId="copyrightdescription">
    <w:name w:val="copyrightdescription"/>
    <w:rsid w:val="005E4AB6"/>
  </w:style>
  <w:style w:type="character" w:customStyle="1" w:styleId="ft01">
    <w:name w:val="ft01"/>
    <w:rsid w:val="005E4AB6"/>
    <w:rPr>
      <w:rFonts w:ascii="Times" w:hAnsi="Times" w:cs="Times" w:hint="default"/>
      <w:color w:val="000000"/>
      <w:sz w:val="14"/>
      <w:szCs w:val="14"/>
    </w:rPr>
  </w:style>
  <w:style w:type="character" w:customStyle="1" w:styleId="ft11">
    <w:name w:val="ft11"/>
    <w:rsid w:val="005E4AB6"/>
    <w:rPr>
      <w:rFonts w:ascii="Times" w:hAnsi="Times" w:cs="Times" w:hint="default"/>
      <w:color w:val="000000"/>
      <w:sz w:val="17"/>
      <w:szCs w:val="17"/>
    </w:rPr>
  </w:style>
  <w:style w:type="character" w:customStyle="1" w:styleId="ft21">
    <w:name w:val="ft21"/>
    <w:rsid w:val="005E4AB6"/>
    <w:rPr>
      <w:rFonts w:ascii="Times" w:hAnsi="Times" w:cs="Times" w:hint="default"/>
      <w:color w:val="000000"/>
      <w:sz w:val="15"/>
      <w:szCs w:val="15"/>
    </w:rPr>
  </w:style>
  <w:style w:type="character" w:customStyle="1" w:styleId="ft31">
    <w:name w:val="ft31"/>
    <w:rsid w:val="005E4AB6"/>
    <w:rPr>
      <w:rFonts w:ascii="Times" w:hAnsi="Times" w:cs="Times" w:hint="default"/>
      <w:color w:val="000000"/>
      <w:sz w:val="15"/>
      <w:szCs w:val="15"/>
    </w:rPr>
  </w:style>
  <w:style w:type="character" w:customStyle="1" w:styleId="dquo">
    <w:name w:val="dquo"/>
    <w:rsid w:val="005E4AB6"/>
  </w:style>
  <w:style w:type="character" w:customStyle="1" w:styleId="caps2">
    <w:name w:val="caps2"/>
    <w:rsid w:val="005E4AB6"/>
  </w:style>
  <w:style w:type="character" w:customStyle="1" w:styleId="ccs">
    <w:name w:val="c cs"/>
    <w:rsid w:val="005E4AB6"/>
  </w:style>
  <w:style w:type="character" w:customStyle="1" w:styleId="dropshadow">
    <w:name w:val="dropshadow"/>
    <w:rsid w:val="005E4AB6"/>
  </w:style>
  <w:style w:type="character" w:customStyle="1" w:styleId="d05ws">
    <w:name w:val="d05ws"/>
    <w:rsid w:val="005E4AB6"/>
  </w:style>
  <w:style w:type="character" w:customStyle="1" w:styleId="rzibod">
    <w:name w:val="rzibod"/>
    <w:rsid w:val="005E4AB6"/>
  </w:style>
  <w:style w:type="character" w:customStyle="1" w:styleId="headertext">
    <w:name w:val="headertext"/>
    <w:rsid w:val="005E4AB6"/>
  </w:style>
  <w:style w:type="character" w:customStyle="1" w:styleId="endnote-reference">
    <w:name w:val="endnote-reference"/>
    <w:rsid w:val="005E4AB6"/>
  </w:style>
  <w:style w:type="character" w:customStyle="1" w:styleId="officialsname">
    <w:name w:val="official_s_name"/>
    <w:rsid w:val="005E4AB6"/>
  </w:style>
  <w:style w:type="character" w:customStyle="1" w:styleId="audience">
    <w:name w:val="audience"/>
    <w:rsid w:val="005E4AB6"/>
  </w:style>
  <w:style w:type="character" w:customStyle="1" w:styleId="normalchar0">
    <w:name w:val="normal__char"/>
    <w:rsid w:val="005E4AB6"/>
  </w:style>
  <w:style w:type="character" w:customStyle="1" w:styleId="hyperlink002cheading0020100200028block0020title0029char">
    <w:name w:val="hyperlink_002cheading_00201_0020_0028block_0020title_0029__char"/>
    <w:rsid w:val="005E4AB6"/>
  </w:style>
  <w:style w:type="character" w:customStyle="1" w:styleId="underline002cstyle0020bold0020underlinechar">
    <w:name w:val="underline_002cstyle_0020bold_0020underline__char"/>
    <w:rsid w:val="005E4AB6"/>
  </w:style>
  <w:style w:type="character" w:customStyle="1" w:styleId="copyboldblack">
    <w:name w:val="copyboldblack"/>
    <w:rsid w:val="005E4AB6"/>
  </w:style>
  <w:style w:type="character" w:customStyle="1" w:styleId="copybold">
    <w:name w:val="copybold"/>
    <w:rsid w:val="005E4AB6"/>
  </w:style>
  <w:style w:type="character" w:customStyle="1" w:styleId="author-date0">
    <w:name w:val="author-date"/>
    <w:rsid w:val="005E4AB6"/>
  </w:style>
  <w:style w:type="character" w:customStyle="1" w:styleId="articlebegin">
    <w:name w:val="articlebegin"/>
    <w:rsid w:val="005E4AB6"/>
  </w:style>
  <w:style w:type="character" w:customStyle="1" w:styleId="mediaoverlay">
    <w:name w:val="mediaoverlay"/>
    <w:rsid w:val="005E4AB6"/>
  </w:style>
  <w:style w:type="character" w:customStyle="1" w:styleId="blogcaption">
    <w:name w:val="blog_caption"/>
    <w:rsid w:val="005E4AB6"/>
  </w:style>
  <w:style w:type="character" w:customStyle="1" w:styleId="commnet-abuzz">
    <w:name w:val="commnet-abuzz"/>
    <w:rsid w:val="005E4AB6"/>
  </w:style>
  <w:style w:type="character" w:customStyle="1" w:styleId="stbuttontext">
    <w:name w:val="stbuttontext"/>
    <w:rsid w:val="005E4AB6"/>
  </w:style>
  <w:style w:type="character" w:customStyle="1" w:styleId="grey">
    <w:name w:val="grey"/>
    <w:rsid w:val="005E4AB6"/>
  </w:style>
  <w:style w:type="character" w:customStyle="1" w:styleId="bdx">
    <w:name w:val="bdx"/>
    <w:rsid w:val="005E4AB6"/>
  </w:style>
  <w:style w:type="character" w:customStyle="1" w:styleId="bdl">
    <w:name w:val="bdl"/>
    <w:rsid w:val="005E4AB6"/>
  </w:style>
  <w:style w:type="character" w:customStyle="1" w:styleId="breadcrumbitemcurrent">
    <w:name w:val="breadcrumbitemcurrent"/>
    <w:rsid w:val="005E4AB6"/>
  </w:style>
  <w:style w:type="character" w:customStyle="1" w:styleId="bbl">
    <w:name w:val="bbl"/>
    <w:rsid w:val="005E4AB6"/>
  </w:style>
  <w:style w:type="character" w:customStyle="1" w:styleId="itxtnewhookspan">
    <w:name w:val="itxtnewhookspan"/>
    <w:rsid w:val="005E4AB6"/>
  </w:style>
  <w:style w:type="character" w:customStyle="1" w:styleId="gstxthlt">
    <w:name w:val="gstxt_hlt"/>
    <w:rsid w:val="005E4AB6"/>
  </w:style>
  <w:style w:type="character" w:customStyle="1" w:styleId="StyleBoldRed">
    <w:name w:val="Style Bold Red"/>
    <w:rsid w:val="005E4AB6"/>
    <w:rPr>
      <w:b/>
      <w:bCs/>
      <w:color w:val="auto"/>
    </w:rPr>
  </w:style>
  <w:style w:type="character" w:customStyle="1" w:styleId="StyleTimesNewRoman8pt">
    <w:name w:val="Style Times New Roman 8 pt"/>
    <w:rsid w:val="005E4AB6"/>
    <w:rPr>
      <w:rFonts w:ascii="Georgia" w:hAnsi="Georgia" w:hint="default"/>
      <w:sz w:val="16"/>
    </w:rPr>
  </w:style>
  <w:style w:type="character" w:customStyle="1" w:styleId="goldbldtext">
    <w:name w:val="goldbldtext"/>
    <w:rsid w:val="005E4AB6"/>
  </w:style>
  <w:style w:type="character" w:customStyle="1" w:styleId="labeltext">
    <w:name w:val="labeltext"/>
    <w:rsid w:val="005E4AB6"/>
  </w:style>
  <w:style w:type="character" w:customStyle="1" w:styleId="viewlink">
    <w:name w:val="viewlink"/>
    <w:rsid w:val="005E4AB6"/>
  </w:style>
  <w:style w:type="character" w:customStyle="1" w:styleId="inlinkchart">
    <w:name w:val="inlink_chart"/>
    <w:rsid w:val="005E4AB6"/>
  </w:style>
  <w:style w:type="character" w:customStyle="1" w:styleId="fbsharecountwrapper">
    <w:name w:val="fb_share_count_wrapper"/>
    <w:rsid w:val="005E4AB6"/>
  </w:style>
  <w:style w:type="character" w:customStyle="1" w:styleId="hw">
    <w:name w:val="hw"/>
    <w:rsid w:val="005E4AB6"/>
  </w:style>
  <w:style w:type="character" w:customStyle="1" w:styleId="linktotop">
    <w:name w:val="linktotop"/>
    <w:rsid w:val="005E4AB6"/>
  </w:style>
  <w:style w:type="character" w:customStyle="1" w:styleId="descriptionstyle1block">
    <w:name w:val="description style1 block"/>
    <w:rsid w:val="005E4AB6"/>
  </w:style>
  <w:style w:type="character" w:customStyle="1" w:styleId="gutter-right-1">
    <w:name w:val="gutter-right-1"/>
    <w:basedOn w:val="DefaultParagraphFont"/>
    <w:rsid w:val="005E4AB6"/>
  </w:style>
  <w:style w:type="character" w:customStyle="1" w:styleId="Header11">
    <w:name w:val="Header11"/>
    <w:rsid w:val="005E4AB6"/>
  </w:style>
  <w:style w:type="character" w:customStyle="1" w:styleId="posa">
    <w:name w:val="pos(a)"/>
    <w:basedOn w:val="DefaultParagraphFont"/>
    <w:rsid w:val="005E4AB6"/>
  </w:style>
  <w:style w:type="character" w:customStyle="1" w:styleId="u-hiddeninnarrowenv">
    <w:name w:val="u-hiddeninnarrowenv"/>
    <w:basedOn w:val="DefaultParagraphFont"/>
    <w:rsid w:val="005E4AB6"/>
  </w:style>
  <w:style w:type="character" w:customStyle="1" w:styleId="followbutton-bird">
    <w:name w:val="followbutton-bird"/>
    <w:basedOn w:val="DefaultParagraphFont"/>
    <w:rsid w:val="005E4AB6"/>
  </w:style>
  <w:style w:type="character" w:customStyle="1" w:styleId="tweetauthor-name">
    <w:name w:val="tweetauthor-name"/>
    <w:basedOn w:val="DefaultParagraphFont"/>
    <w:rsid w:val="005E4AB6"/>
  </w:style>
  <w:style w:type="character" w:customStyle="1" w:styleId="tweetauthor-verifiedbadge">
    <w:name w:val="tweetauthor-verifiedbadge"/>
    <w:basedOn w:val="DefaultParagraphFont"/>
    <w:rsid w:val="005E4AB6"/>
  </w:style>
  <w:style w:type="character" w:customStyle="1" w:styleId="tweetauthor-screenname">
    <w:name w:val="tweetauthor-screenname"/>
    <w:basedOn w:val="DefaultParagraphFont"/>
    <w:rsid w:val="005E4AB6"/>
  </w:style>
  <w:style w:type="character" w:customStyle="1" w:styleId="u-hiddenvisually">
    <w:name w:val="u-hiddenvisually"/>
    <w:basedOn w:val="DefaultParagraphFont"/>
    <w:rsid w:val="005E4AB6"/>
  </w:style>
  <w:style w:type="character" w:customStyle="1" w:styleId="tweetaction-stat">
    <w:name w:val="tweetaction-stat"/>
    <w:basedOn w:val="DefaultParagraphFont"/>
    <w:rsid w:val="005E4AB6"/>
  </w:style>
  <w:style w:type="character" w:customStyle="1" w:styleId="related">
    <w:name w:val="related"/>
    <w:basedOn w:val="DefaultParagraphFont"/>
    <w:rsid w:val="005E4AB6"/>
  </w:style>
  <w:style w:type="character" w:customStyle="1" w:styleId="related-content">
    <w:name w:val="related-content"/>
    <w:basedOn w:val="DefaultParagraphFont"/>
    <w:rsid w:val="005E4AB6"/>
  </w:style>
  <w:style w:type="character" w:customStyle="1" w:styleId="name-of-author">
    <w:name w:val="name-of-author"/>
    <w:basedOn w:val="DefaultParagraphFont"/>
    <w:rsid w:val="005E4AB6"/>
  </w:style>
  <w:style w:type="character" w:customStyle="1" w:styleId="first-name">
    <w:name w:val="first-name"/>
    <w:basedOn w:val="DefaultParagraphFont"/>
    <w:rsid w:val="005E4AB6"/>
  </w:style>
  <w:style w:type="character" w:customStyle="1" w:styleId="last-name">
    <w:name w:val="last-name"/>
    <w:basedOn w:val="DefaultParagraphFont"/>
    <w:rsid w:val="005E4AB6"/>
  </w:style>
  <w:style w:type="character" w:customStyle="1" w:styleId="recirc-text">
    <w:name w:val="&quot;recirc-text”"/>
    <w:basedOn w:val="DefaultParagraphFont"/>
    <w:rsid w:val="005E4AB6"/>
  </w:style>
  <w:style w:type="character" w:customStyle="1" w:styleId="video-icon">
    <w:name w:val="video-icon"/>
    <w:basedOn w:val="DefaultParagraphFont"/>
    <w:rsid w:val="005E4AB6"/>
  </w:style>
  <w:style w:type="character" w:customStyle="1" w:styleId="powa-shot-play-btn-text">
    <w:name w:val="powa-shot-play-btn-text"/>
    <w:basedOn w:val="DefaultParagraphFont"/>
    <w:rsid w:val="005E4AB6"/>
  </w:style>
  <w:style w:type="character" w:customStyle="1" w:styleId="powa-shot-click">
    <w:name w:val="powa-shot-click"/>
    <w:basedOn w:val="DefaultParagraphFont"/>
    <w:rsid w:val="005E4AB6"/>
  </w:style>
  <w:style w:type="character" w:customStyle="1" w:styleId="wpv-blurb">
    <w:name w:val="wpv-blurb"/>
    <w:basedOn w:val="DefaultParagraphFont"/>
    <w:rsid w:val="005E4AB6"/>
  </w:style>
  <w:style w:type="character" w:customStyle="1" w:styleId="pb-caption">
    <w:name w:val="pb-caption"/>
    <w:basedOn w:val="DefaultParagraphFont"/>
    <w:rsid w:val="005E4AB6"/>
  </w:style>
  <w:style w:type="paragraph" w:customStyle="1" w:styleId="NoteLevel23">
    <w:name w:val="Note Level 23"/>
    <w:basedOn w:val="Normal"/>
    <w:next w:val="Normal"/>
    <w:uiPriority w:val="99"/>
    <w:qFormat/>
    <w:rsid w:val="005E4AB6"/>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5E4AB6"/>
  </w:style>
  <w:style w:type="character" w:customStyle="1" w:styleId="m-2745674872889869693gmail-styleunderline">
    <w:name w:val="m_-2745674872889869693gmail-styleunderline"/>
    <w:basedOn w:val="DefaultParagraphFont"/>
    <w:rsid w:val="005E4AB6"/>
  </w:style>
  <w:style w:type="character" w:customStyle="1" w:styleId="HeaderChar3">
    <w:name w:val="Header Char3"/>
    <w:basedOn w:val="DefaultParagraphFont"/>
    <w:uiPriority w:val="99"/>
    <w:semiHidden/>
    <w:rsid w:val="005E4AB6"/>
    <w:rPr>
      <w:rFonts w:ascii="Georgia" w:hAnsi="Georgia"/>
    </w:rPr>
  </w:style>
  <w:style w:type="paragraph" w:customStyle="1" w:styleId="NoteLevel24">
    <w:name w:val="Note Level 24"/>
    <w:basedOn w:val="Normal"/>
    <w:next w:val="Normal"/>
    <w:uiPriority w:val="99"/>
    <w:qFormat/>
    <w:rsid w:val="005E4AB6"/>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5E4AB6"/>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5E4AB6"/>
  </w:style>
  <w:style w:type="character" w:customStyle="1" w:styleId="UnresolvedMention31">
    <w:name w:val="Unresolved Mention31"/>
    <w:basedOn w:val="DefaultParagraphFont"/>
    <w:uiPriority w:val="99"/>
    <w:semiHidden/>
    <w:unhideWhenUsed/>
    <w:rsid w:val="005E4AB6"/>
    <w:rPr>
      <w:color w:val="808080"/>
      <w:shd w:val="clear" w:color="auto" w:fill="E6E6E6"/>
    </w:rPr>
  </w:style>
  <w:style w:type="paragraph" w:customStyle="1" w:styleId="po-hr-cndek">
    <w:name w:val="po-hr-cn__dek"/>
    <w:basedOn w:val="Normal"/>
    <w:rsid w:val="005E4AB6"/>
    <w:pPr>
      <w:spacing w:before="100" w:beforeAutospacing="1" w:after="100" w:afterAutospacing="1"/>
    </w:pPr>
  </w:style>
  <w:style w:type="character" w:customStyle="1" w:styleId="publication-date">
    <w:name w:val="publication-date"/>
    <w:basedOn w:val="DefaultParagraphFont"/>
    <w:rsid w:val="005E4AB6"/>
  </w:style>
  <w:style w:type="character" w:customStyle="1" w:styleId="m4481627234786388783gmail-style13ptbold">
    <w:name w:val="m_4481627234786388783gmail-style13ptbold"/>
    <w:basedOn w:val="DefaultParagraphFont"/>
    <w:rsid w:val="005E4AB6"/>
  </w:style>
  <w:style w:type="character" w:customStyle="1" w:styleId="m4481627234786388783gmail-styleunderline">
    <w:name w:val="m_4481627234786388783gmail-styleunderline"/>
    <w:basedOn w:val="DefaultParagraphFont"/>
    <w:rsid w:val="005E4AB6"/>
  </w:style>
  <w:style w:type="character" w:customStyle="1" w:styleId="m4481627234786388783gmail-apple-converted-space">
    <w:name w:val="m_4481627234786388783gmail-apple-converted-space"/>
    <w:basedOn w:val="DefaultParagraphFont"/>
    <w:rsid w:val="005E4AB6"/>
  </w:style>
  <w:style w:type="character" w:customStyle="1" w:styleId="m4481627234786388783gmail-grame">
    <w:name w:val="m_4481627234786388783gmail-grame"/>
    <w:basedOn w:val="DefaultParagraphFont"/>
    <w:rsid w:val="005E4AB6"/>
  </w:style>
  <w:style w:type="character" w:customStyle="1" w:styleId="m4481627234786388783gmail-underline">
    <w:name w:val="m_4481627234786388783gmail-underline"/>
    <w:basedOn w:val="DefaultParagraphFont"/>
    <w:rsid w:val="005E4AB6"/>
  </w:style>
  <w:style w:type="paragraph" w:customStyle="1" w:styleId="m4481627234786388783gmail-card">
    <w:name w:val="m_4481627234786388783gmail-card"/>
    <w:basedOn w:val="Normal"/>
    <w:rsid w:val="005E4AB6"/>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5E4AB6"/>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5E4AB6"/>
  </w:style>
  <w:style w:type="paragraph" w:customStyle="1" w:styleId="m-2671184907397832551gmail-p2">
    <w:name w:val="m_-2671184907397832551gmail-p2"/>
    <w:basedOn w:val="Normal"/>
    <w:rsid w:val="005E4AB6"/>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5E4AB6"/>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5E4AB6"/>
  </w:style>
  <w:style w:type="character" w:customStyle="1" w:styleId="m-4364835325198423527gmail-m-487226309709519571m8778339509743264076gmail-style13ptbold">
    <w:name w:val="m_-4364835325198423527gmail-m_-487226309709519571m_8778339509743264076gmail-style13ptbold"/>
    <w:basedOn w:val="DefaultParagraphFont"/>
    <w:rsid w:val="005E4AB6"/>
  </w:style>
  <w:style w:type="character" w:customStyle="1" w:styleId="m-4364835325198423527gmail-m-487226309709519571m8778339509743264076gmail-styleunderline">
    <w:name w:val="m_-4364835325198423527gmail-m_-487226309709519571m_8778339509743264076gmail-styleunderline"/>
    <w:basedOn w:val="DefaultParagraphFont"/>
    <w:rsid w:val="005E4AB6"/>
  </w:style>
  <w:style w:type="character" w:customStyle="1" w:styleId="m-4886631745483256254gmail-style13ptbold">
    <w:name w:val="m_-4886631745483256254gmail-style13ptbold"/>
    <w:basedOn w:val="DefaultParagraphFont"/>
    <w:rsid w:val="005E4AB6"/>
  </w:style>
  <w:style w:type="character" w:customStyle="1" w:styleId="m8525170829296705783gmail-style13ptbold">
    <w:name w:val="m_8525170829296705783gmail-style13ptbold"/>
    <w:basedOn w:val="DefaultParagraphFont"/>
    <w:rsid w:val="005E4AB6"/>
  </w:style>
  <w:style w:type="character" w:customStyle="1" w:styleId="m8525170829296705783gmail-styleunderline">
    <w:name w:val="m_8525170829296705783gmail-styleunderline"/>
    <w:basedOn w:val="DefaultParagraphFont"/>
    <w:rsid w:val="005E4AB6"/>
  </w:style>
  <w:style w:type="character" w:customStyle="1" w:styleId="m113202149284569794gmail-style13ptbold">
    <w:name w:val="m_113202149284569794gmail-style13ptbold"/>
    <w:basedOn w:val="DefaultParagraphFont"/>
    <w:rsid w:val="005E4AB6"/>
  </w:style>
  <w:style w:type="character" w:customStyle="1" w:styleId="m113202149284569794gmail-styleunderline">
    <w:name w:val="m_113202149284569794gmail-styleunderline"/>
    <w:basedOn w:val="DefaultParagraphFont"/>
    <w:rsid w:val="005E4AB6"/>
  </w:style>
  <w:style w:type="character" w:customStyle="1" w:styleId="m-5741597242490756161gmail-field-content">
    <w:name w:val="m_-5741597242490756161gmail-field-content"/>
    <w:basedOn w:val="DefaultParagraphFont"/>
    <w:rsid w:val="005E4AB6"/>
  </w:style>
  <w:style w:type="paragraph" w:customStyle="1" w:styleId="FUCKTHISFONT">
    <w:name w:val="FUCK THIS FONT"/>
    <w:basedOn w:val="Normal"/>
    <w:rsid w:val="005E4AB6"/>
    <w:pPr>
      <w:autoSpaceDE w:val="0"/>
      <w:autoSpaceDN w:val="0"/>
      <w:adjustRightInd w:val="0"/>
      <w:jc w:val="both"/>
    </w:pPr>
    <w:rPr>
      <w:u w:val="single"/>
    </w:rPr>
  </w:style>
  <w:style w:type="paragraph" w:customStyle="1" w:styleId="TagChar1CharCharCharChar">
    <w:name w:val="Tag Char1 Char Char Char Char"/>
    <w:basedOn w:val="Normal"/>
    <w:rsid w:val="005E4AB6"/>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5E4AB6"/>
    <w:rPr>
      <w:rFonts w:ascii="Arial Narrow" w:hAnsi="Arial Narrow"/>
      <w:szCs w:val="24"/>
      <w:u w:val="single"/>
    </w:rPr>
  </w:style>
  <w:style w:type="character" w:customStyle="1" w:styleId="hyperlink60">
    <w:name w:val="hyperlink6"/>
    <w:basedOn w:val="DefaultParagraphFont"/>
    <w:rsid w:val="005E4AB6"/>
  </w:style>
  <w:style w:type="character" w:customStyle="1" w:styleId="heading2char2charchar">
    <w:name w:val="heading2char2charchar"/>
    <w:basedOn w:val="DefaultParagraphFont"/>
    <w:rsid w:val="005E4AB6"/>
  </w:style>
  <w:style w:type="character" w:customStyle="1" w:styleId="heading2char10">
    <w:name w:val="heading2char1"/>
    <w:basedOn w:val="DefaultParagraphFont"/>
    <w:rsid w:val="005E4AB6"/>
  </w:style>
  <w:style w:type="character" w:customStyle="1" w:styleId="CiteChar2">
    <w:name w:val="Cite Char"/>
    <w:basedOn w:val="DefaultParagraphFont"/>
    <w:rsid w:val="005E4AB6"/>
    <w:rPr>
      <w:rFonts w:ascii="Garamond" w:hAnsi="Garamond"/>
      <w:b/>
      <w:sz w:val="20"/>
      <w:szCs w:val="22"/>
      <w:u w:val="none"/>
    </w:rPr>
  </w:style>
  <w:style w:type="character" w:customStyle="1" w:styleId="StyleUnderlineCharTitleCharBold">
    <w:name w:val="Style Underline CharTitle Char + Bold"/>
    <w:basedOn w:val="DefaultParagraphFont"/>
    <w:rsid w:val="005E4AB6"/>
    <w:rPr>
      <w:rFonts w:ascii="Garamond" w:hAnsi="Garamond"/>
      <w:b/>
      <w:bCs/>
      <w:color w:val="000000"/>
      <w:sz w:val="22"/>
      <w:szCs w:val="22"/>
    </w:rPr>
  </w:style>
  <w:style w:type="character" w:customStyle="1" w:styleId="bnp-articles-title1">
    <w:name w:val="bnp-articles-title1"/>
    <w:basedOn w:val="DefaultParagraphFont"/>
    <w:rsid w:val="005E4AB6"/>
    <w:rPr>
      <w:rFonts w:ascii="Verdana" w:hAnsi="Verdana" w:hint="default"/>
      <w:b/>
      <w:bCs/>
      <w:color w:val="545454"/>
      <w:sz w:val="12"/>
      <w:szCs w:val="12"/>
    </w:rPr>
  </w:style>
  <w:style w:type="character" w:customStyle="1" w:styleId="featuretext">
    <w:name w:val="featuretext"/>
    <w:basedOn w:val="DefaultParagraphFont"/>
    <w:rsid w:val="005E4AB6"/>
  </w:style>
  <w:style w:type="character" w:customStyle="1" w:styleId="relatedtext">
    <w:name w:val="related_text"/>
    <w:basedOn w:val="DefaultParagraphFont"/>
    <w:rsid w:val="005E4AB6"/>
  </w:style>
  <w:style w:type="character" w:customStyle="1" w:styleId="fullpost">
    <w:name w:val="fullpost"/>
    <w:basedOn w:val="DefaultParagraphFont"/>
    <w:rsid w:val="005E4AB6"/>
  </w:style>
  <w:style w:type="character" w:customStyle="1" w:styleId="bcktital">
    <w:name w:val="bcktital"/>
    <w:basedOn w:val="DefaultParagraphFont"/>
    <w:rsid w:val="005E4AB6"/>
  </w:style>
  <w:style w:type="character" w:customStyle="1" w:styleId="bcktital0">
    <w:name w:val="bckt_ital"/>
    <w:basedOn w:val="DefaultParagraphFont"/>
    <w:rsid w:val="005E4AB6"/>
  </w:style>
  <w:style w:type="paragraph" w:styleId="TOAHeading">
    <w:name w:val="toa heading"/>
    <w:basedOn w:val="Normal"/>
    <w:next w:val="Normal"/>
    <w:semiHidden/>
    <w:rsid w:val="005E4AB6"/>
    <w:pPr>
      <w:spacing w:before="120"/>
    </w:pPr>
    <w:rPr>
      <w:rFonts w:eastAsia="Calibri"/>
    </w:rPr>
  </w:style>
  <w:style w:type="character" w:customStyle="1" w:styleId="fwanimclass">
    <w:name w:val="fwanim_class"/>
    <w:basedOn w:val="DefaultParagraphFont"/>
    <w:rsid w:val="005E4AB6"/>
  </w:style>
  <w:style w:type="paragraph" w:customStyle="1" w:styleId="DebateUnderline0">
    <w:name w:val="DebateUnderline"/>
    <w:basedOn w:val="DebateNormal"/>
    <w:qFormat/>
    <w:rsid w:val="005E4AB6"/>
    <w:pPr>
      <w:spacing w:after="160"/>
    </w:pPr>
    <w:rPr>
      <w:sz w:val="24"/>
      <w:szCs w:val="24"/>
      <w:u w:val="single"/>
    </w:rPr>
  </w:style>
  <w:style w:type="character" w:customStyle="1" w:styleId="DebateUnderlineChar">
    <w:name w:val="DebateUnderline Char"/>
    <w:basedOn w:val="DebateNormalChar"/>
    <w:rsid w:val="005E4AB6"/>
    <w:rPr>
      <w:rFonts w:ascii="Calibri" w:eastAsia="Calibri" w:hAnsi="Calibri"/>
      <w:sz w:val="24"/>
      <w:szCs w:val="24"/>
      <w:u w:val="single"/>
      <w:lang w:val="en-US" w:eastAsia="en-US" w:bidi="ar-SA"/>
    </w:rPr>
  </w:style>
  <w:style w:type="character" w:customStyle="1" w:styleId="DebateTagChar0">
    <w:name w:val="DebateTag Char"/>
    <w:basedOn w:val="DefaultParagraphFont"/>
    <w:rsid w:val="005E4AB6"/>
    <w:rPr>
      <w:rFonts w:eastAsia="Calibri"/>
      <w:b/>
      <w:sz w:val="24"/>
      <w:szCs w:val="24"/>
      <w:lang w:val="en-US" w:eastAsia="en-US" w:bidi="ar-SA"/>
    </w:rPr>
  </w:style>
  <w:style w:type="paragraph" w:customStyle="1" w:styleId="DebateHeaderFinal">
    <w:name w:val="DebateHeaderFinal"/>
    <w:basedOn w:val="Heading1"/>
    <w:qFormat/>
    <w:rsid w:val="005E4AB6"/>
    <w:pPr>
      <w:spacing w:line="276" w:lineRule="auto"/>
      <w:jc w:val="left"/>
    </w:pPr>
    <w:rPr>
      <w:rFonts w:eastAsia="Times New Roman" w:cs="Times New Roman"/>
      <w:bCs/>
      <w:caps/>
      <w:sz w:val="36"/>
      <w:szCs w:val="36"/>
    </w:rPr>
  </w:style>
  <w:style w:type="character" w:customStyle="1" w:styleId="DebateHeaderFinalChar">
    <w:name w:val="DebateHeaderFinal Char"/>
    <w:rsid w:val="005E4AB6"/>
    <w:rPr>
      <w:b/>
      <w:bCs/>
      <w:sz w:val="36"/>
      <w:szCs w:val="36"/>
      <w:u w:val="single"/>
      <w:lang w:val="en-US" w:eastAsia="en-US" w:bidi="ar-SA"/>
    </w:rPr>
  </w:style>
  <w:style w:type="paragraph" w:customStyle="1" w:styleId="HeaderInitial0">
    <w:name w:val="HeaderInitial"/>
    <w:basedOn w:val="Normal"/>
    <w:rsid w:val="005E4AB6"/>
    <w:pPr>
      <w:jc w:val="center"/>
      <w:outlineLvl w:val="0"/>
    </w:pPr>
    <w:rPr>
      <w:rFonts w:eastAsia="Calibri"/>
      <w:b/>
      <w:caps/>
      <w:sz w:val="28"/>
    </w:rPr>
  </w:style>
  <w:style w:type="character" w:customStyle="1" w:styleId="FooterChar2">
    <w:name w:val="Footer Char2"/>
    <w:basedOn w:val="DefaultParagraphFont"/>
    <w:rsid w:val="005E4AB6"/>
    <w:rPr>
      <w:rFonts w:eastAsia="MS Mincho"/>
      <w:sz w:val="24"/>
      <w:szCs w:val="24"/>
      <w:lang w:val="en-US" w:eastAsia="ja-JP" w:bidi="ar-SA"/>
    </w:rPr>
  </w:style>
  <w:style w:type="character" w:customStyle="1" w:styleId="BalloonTextChar2">
    <w:name w:val="Balloon Text Char2"/>
    <w:basedOn w:val="DefaultParagraphFont"/>
    <w:rsid w:val="005E4AB6"/>
    <w:rPr>
      <w:rFonts w:ascii="Tahoma" w:eastAsia="MS Mincho" w:hAnsi="Tahoma" w:cs="Tahoma"/>
      <w:sz w:val="16"/>
      <w:szCs w:val="16"/>
      <w:lang w:val="en-US" w:eastAsia="ja-JP" w:bidi="ar-SA"/>
    </w:rPr>
  </w:style>
  <w:style w:type="paragraph" w:customStyle="1" w:styleId="StyleLinespacingDouble">
    <w:name w:val="Style Line spacing:  Double"/>
    <w:basedOn w:val="Normal"/>
    <w:rsid w:val="005E4AB6"/>
    <w:pPr>
      <w:spacing w:after="240" w:line="480" w:lineRule="auto"/>
    </w:pPr>
    <w:rPr>
      <w:rFonts w:eastAsia="Calibri"/>
      <w:sz w:val="24"/>
      <w:szCs w:val="20"/>
    </w:rPr>
  </w:style>
  <w:style w:type="character" w:customStyle="1" w:styleId="StyleLinespacingDoubleChar">
    <w:name w:val="Style Line spacing:  Double Char"/>
    <w:basedOn w:val="DefaultParagraphFont"/>
    <w:rsid w:val="005E4AB6"/>
    <w:rPr>
      <w:rFonts w:ascii="Cambria" w:hAnsi="Cambria"/>
      <w:sz w:val="24"/>
      <w:lang w:val="en-US" w:eastAsia="en-US" w:bidi="ar-SA"/>
    </w:rPr>
  </w:style>
  <w:style w:type="paragraph" w:customStyle="1" w:styleId="Normalspacing">
    <w:name w:val="Normal + spacing"/>
    <w:basedOn w:val="StyleLinespacingDouble"/>
    <w:qFormat/>
    <w:rsid w:val="005E4AB6"/>
  </w:style>
  <w:style w:type="character" w:customStyle="1" w:styleId="NormalspacingChar">
    <w:name w:val="Normal + spacing Char"/>
    <w:basedOn w:val="StyleLinespacingDoubleChar"/>
    <w:rsid w:val="005E4AB6"/>
    <w:rPr>
      <w:rFonts w:ascii="Cambria" w:hAnsi="Cambria"/>
      <w:sz w:val="24"/>
      <w:lang w:val="en-US" w:eastAsia="en-US" w:bidi="ar-SA"/>
    </w:rPr>
  </w:style>
  <w:style w:type="character" w:customStyle="1" w:styleId="textbold0">
    <w:name w:val="textbold"/>
    <w:basedOn w:val="DefaultParagraphFont"/>
    <w:rsid w:val="005E4AB6"/>
  </w:style>
  <w:style w:type="character" w:customStyle="1" w:styleId="textitalics">
    <w:name w:val="textitalics"/>
    <w:basedOn w:val="DefaultParagraphFont"/>
    <w:rsid w:val="005E4AB6"/>
  </w:style>
  <w:style w:type="paragraph" w:customStyle="1" w:styleId="lastpar">
    <w:name w:val="lastpar"/>
    <w:basedOn w:val="Normal"/>
    <w:rsid w:val="005E4AB6"/>
    <w:pPr>
      <w:spacing w:before="100" w:beforeAutospacing="1" w:after="100" w:afterAutospacing="1"/>
    </w:pPr>
    <w:rPr>
      <w:rFonts w:eastAsia="Calibri"/>
      <w:sz w:val="24"/>
    </w:rPr>
  </w:style>
  <w:style w:type="table" w:styleId="TableClassic1">
    <w:name w:val="Table Classic 1"/>
    <w:basedOn w:val="TableNormal"/>
    <w:rsid w:val="005E4AB6"/>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E4AB6"/>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5E4AB6"/>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5E4AB6"/>
    <w:pPr>
      <w:tabs>
        <w:tab w:val="left" w:pos="9450"/>
      </w:tabs>
      <w:spacing w:before="100" w:beforeAutospacing="1" w:after="100" w:afterAutospacing="1"/>
    </w:pPr>
    <w:rPr>
      <w:rFonts w:eastAsia="Calibri"/>
    </w:rPr>
  </w:style>
  <w:style w:type="character" w:customStyle="1" w:styleId="CharacterStyle8">
    <w:name w:val="Character Style 8"/>
    <w:rsid w:val="005E4AB6"/>
    <w:rPr>
      <w:sz w:val="22"/>
      <w:szCs w:val="22"/>
    </w:rPr>
  </w:style>
  <w:style w:type="paragraph" w:customStyle="1" w:styleId="Style110">
    <w:name w:val="Style 11"/>
    <w:rsid w:val="005E4AB6"/>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5E4AB6"/>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5E4AB6"/>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5E4AB6"/>
    <w:rPr>
      <w:rFonts w:ascii="Arial Narrow" w:hAnsi="Arial Narrow"/>
      <w:color w:val="000000"/>
      <w:sz w:val="22"/>
      <w:szCs w:val="22"/>
      <w:u w:val="single"/>
      <w:lang w:val="en-US" w:eastAsia="en-US" w:bidi="ar-SA"/>
    </w:rPr>
  </w:style>
  <w:style w:type="paragraph" w:customStyle="1" w:styleId="Style52">
    <w:name w:val="Style 5"/>
    <w:rsid w:val="005E4AB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5E4AB6"/>
    <w:rPr>
      <w:rFonts w:ascii="Times New Roman" w:eastAsia="Times New Roman" w:hAnsi="Times New Roman" w:cs="Times New Roman"/>
      <w:b/>
      <w:bCs/>
      <w:sz w:val="24"/>
      <w:szCs w:val="24"/>
      <w:lang w:val="en-US" w:eastAsia="en-US" w:bidi="ar-SA"/>
    </w:rPr>
  </w:style>
  <w:style w:type="paragraph" w:customStyle="1" w:styleId="Boldunderline3">
    <w:name w:val="Bold/underline"/>
    <w:basedOn w:val="Normal"/>
    <w:autoRedefine/>
    <w:rsid w:val="005E4AB6"/>
    <w:pPr>
      <w:tabs>
        <w:tab w:val="left" w:pos="9450"/>
      </w:tabs>
    </w:pPr>
    <w:rPr>
      <w:rFonts w:eastAsia="SimSun"/>
      <w:b/>
      <w:sz w:val="24"/>
    </w:rPr>
  </w:style>
  <w:style w:type="paragraph" w:customStyle="1" w:styleId="TableContents">
    <w:name w:val="Table Contents"/>
    <w:basedOn w:val="Normal"/>
    <w:rsid w:val="005E4AB6"/>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5E4AB6"/>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5E4AB6"/>
    <w:pPr>
      <w:tabs>
        <w:tab w:val="left" w:pos="9450"/>
      </w:tabs>
      <w:jc w:val="center"/>
    </w:pPr>
    <w:rPr>
      <w:rFonts w:ascii="Verdana" w:eastAsia="Calibri" w:hAnsi="Verdana"/>
      <w:sz w:val="24"/>
    </w:rPr>
  </w:style>
  <w:style w:type="paragraph" w:customStyle="1" w:styleId="heading1fake0">
    <w:name w:val="heading 1 fake"/>
    <w:basedOn w:val="Heading1"/>
    <w:autoRedefine/>
    <w:rsid w:val="005E4AB6"/>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5E4AB6"/>
    <w:pPr>
      <w:tabs>
        <w:tab w:val="left" w:pos="9450"/>
      </w:tabs>
    </w:pPr>
    <w:rPr>
      <w:rFonts w:eastAsia="Calibri"/>
      <w:szCs w:val="20"/>
    </w:rPr>
  </w:style>
  <w:style w:type="character" w:customStyle="1" w:styleId="textCharChar1">
    <w:name w:val="text Char Char1"/>
    <w:basedOn w:val="DefaultParagraphFont"/>
    <w:rsid w:val="005E4AB6"/>
    <w:rPr>
      <w:sz w:val="18"/>
      <w:szCs w:val="24"/>
      <w:lang w:val="en-US" w:eastAsia="en-US" w:bidi="ar-SA"/>
    </w:rPr>
  </w:style>
  <w:style w:type="character" w:customStyle="1" w:styleId="text1CharChar">
    <w:name w:val="text1 Char Char"/>
    <w:basedOn w:val="DefaultParagraphFont"/>
    <w:rsid w:val="005E4AB6"/>
    <w:rPr>
      <w:lang w:val="en-US" w:eastAsia="en-US" w:bidi="ar-SA"/>
    </w:rPr>
  </w:style>
  <w:style w:type="character" w:customStyle="1" w:styleId="textCharChar">
    <w:name w:val="text Char Char"/>
    <w:basedOn w:val="DefaultParagraphFont"/>
    <w:rsid w:val="005E4AB6"/>
    <w:rPr>
      <w:sz w:val="18"/>
      <w:szCs w:val="24"/>
      <w:lang w:val="en-US" w:eastAsia="en-US" w:bidi="ar-SA"/>
    </w:rPr>
  </w:style>
  <w:style w:type="character" w:customStyle="1" w:styleId="normalloose1">
    <w:name w:val="normalloose1"/>
    <w:basedOn w:val="DefaultParagraphFont"/>
    <w:rsid w:val="005E4AB6"/>
    <w:rPr>
      <w:sz w:val="20"/>
      <w:szCs w:val="20"/>
    </w:rPr>
  </w:style>
  <w:style w:type="paragraph" w:customStyle="1" w:styleId="printerheadline">
    <w:name w:val="printer_headline"/>
    <w:basedOn w:val="Normal"/>
    <w:rsid w:val="005E4AB6"/>
    <w:pPr>
      <w:tabs>
        <w:tab w:val="left" w:pos="9450"/>
      </w:tabs>
      <w:spacing w:before="100" w:beforeAutospacing="1" w:after="100" w:afterAutospacing="1"/>
    </w:pPr>
    <w:rPr>
      <w:rFonts w:eastAsia="Calibri"/>
      <w:sz w:val="24"/>
    </w:rPr>
  </w:style>
  <w:style w:type="paragraph" w:customStyle="1" w:styleId="help">
    <w:name w:val="help"/>
    <w:basedOn w:val="Normal"/>
    <w:rsid w:val="005E4AB6"/>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5E4AB6"/>
  </w:style>
  <w:style w:type="character" w:customStyle="1" w:styleId="georgia">
    <w:name w:val="georgia"/>
    <w:basedOn w:val="DefaultParagraphFont"/>
    <w:rsid w:val="005E4AB6"/>
  </w:style>
  <w:style w:type="character" w:customStyle="1" w:styleId="isdefault">
    <w:name w:val="isdefault"/>
    <w:basedOn w:val="DefaultParagraphFont"/>
    <w:rsid w:val="005E4AB6"/>
  </w:style>
  <w:style w:type="character" w:customStyle="1" w:styleId="arial">
    <w:name w:val="arial"/>
    <w:basedOn w:val="DefaultParagraphFont"/>
    <w:rsid w:val="005E4AB6"/>
  </w:style>
  <w:style w:type="character" w:customStyle="1" w:styleId="pipe">
    <w:name w:val="pipe"/>
    <w:basedOn w:val="DefaultParagraphFont"/>
    <w:rsid w:val="005E4AB6"/>
  </w:style>
  <w:style w:type="paragraph" w:customStyle="1" w:styleId="dtlcomment">
    <w:name w:val="dtlcomment"/>
    <w:basedOn w:val="Normal"/>
    <w:rsid w:val="005E4AB6"/>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5E4AB6"/>
  </w:style>
  <w:style w:type="character" w:customStyle="1" w:styleId="CharChar18">
    <w:name w:val="Char Char18"/>
    <w:basedOn w:val="DefaultParagraphFont"/>
    <w:rsid w:val="005E4AB6"/>
    <w:rPr>
      <w:sz w:val="16"/>
      <w:szCs w:val="24"/>
      <w:lang w:val="en-US" w:eastAsia="en-US" w:bidi="ar-SA"/>
    </w:rPr>
  </w:style>
  <w:style w:type="character" w:customStyle="1" w:styleId="CharChar24">
    <w:name w:val="Char Char24"/>
    <w:basedOn w:val="DefaultParagraphFont"/>
    <w:rsid w:val="005E4AB6"/>
    <w:rPr>
      <w:b/>
      <w:bCs/>
      <w:sz w:val="28"/>
      <w:szCs w:val="28"/>
      <w:lang w:val="en-US" w:eastAsia="en-US" w:bidi="ar-SA"/>
    </w:rPr>
  </w:style>
  <w:style w:type="character" w:customStyle="1" w:styleId="ln2">
    <w:name w:val="ln2"/>
    <w:basedOn w:val="DefaultParagraphFont"/>
    <w:rsid w:val="005E4AB6"/>
  </w:style>
  <w:style w:type="paragraph" w:customStyle="1" w:styleId="StyleStyle1">
    <w:name w:val="Style Style1 +"/>
    <w:basedOn w:val="Normal"/>
    <w:rsid w:val="005E4AB6"/>
    <w:rPr>
      <w:rFonts w:eastAsia="Calibri"/>
      <w:sz w:val="24"/>
    </w:rPr>
  </w:style>
  <w:style w:type="character" w:customStyle="1" w:styleId="StyleStyle1Char">
    <w:name w:val="Style Style1 + Char"/>
    <w:basedOn w:val="Style1Char"/>
    <w:rsid w:val="005E4AB6"/>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5E4AB6"/>
  </w:style>
  <w:style w:type="character" w:customStyle="1" w:styleId="CharChar16">
    <w:name w:val="Char Char16"/>
    <w:basedOn w:val="DefaultParagraphFont"/>
    <w:rsid w:val="005E4AB6"/>
    <w:rPr>
      <w:rFonts w:ascii="Cambria" w:hAnsi="Cambria"/>
      <w:lang w:val="en-US" w:eastAsia="en-US" w:bidi="ar-SA"/>
    </w:rPr>
  </w:style>
  <w:style w:type="character" w:customStyle="1" w:styleId="CharChar15">
    <w:name w:val="Char Char15"/>
    <w:basedOn w:val="CharChar16"/>
    <w:rsid w:val="005E4AB6"/>
    <w:rPr>
      <w:rFonts w:ascii="Cambria" w:hAnsi="Cambria"/>
      <w:b/>
      <w:bCs/>
      <w:lang w:val="en-US" w:eastAsia="en-US" w:bidi="ar-SA"/>
    </w:rPr>
  </w:style>
  <w:style w:type="character" w:customStyle="1" w:styleId="CharChar14">
    <w:name w:val="Char Char14"/>
    <w:basedOn w:val="DefaultParagraphFont"/>
    <w:rsid w:val="005E4AB6"/>
    <w:rPr>
      <w:rFonts w:ascii="Tahoma" w:hAnsi="Tahoma" w:cs="Tahoma"/>
      <w:sz w:val="16"/>
      <w:szCs w:val="16"/>
      <w:lang w:val="en-US" w:eastAsia="en-US" w:bidi="ar-SA"/>
    </w:rPr>
  </w:style>
  <w:style w:type="character" w:customStyle="1" w:styleId="CharChar13">
    <w:name w:val="Char Char13"/>
    <w:basedOn w:val="DefaultParagraphFont"/>
    <w:rsid w:val="005E4AB6"/>
    <w:rPr>
      <w:rFonts w:ascii="Cambria" w:hAnsi="Cambria"/>
      <w:lang w:val="en-US" w:eastAsia="en-US" w:bidi="ar-SA"/>
    </w:rPr>
  </w:style>
  <w:style w:type="paragraph" w:customStyle="1" w:styleId="normalChar1">
    <w:name w:val="normal Char"/>
    <w:basedOn w:val="Normal"/>
    <w:rsid w:val="005E4AB6"/>
    <w:rPr>
      <w:rFonts w:eastAsia="Calibri"/>
    </w:rPr>
  </w:style>
  <w:style w:type="character" w:customStyle="1" w:styleId="cardtextsmallCharChar">
    <w:name w:val="card text small Char Char"/>
    <w:basedOn w:val="DefaultParagraphFont"/>
    <w:rsid w:val="005E4AB6"/>
    <w:rPr>
      <w:rFonts w:ascii="Arial Narrow" w:hAnsi="Arial Narrow" w:cs="Times New Roman"/>
      <w:sz w:val="16"/>
    </w:rPr>
  </w:style>
  <w:style w:type="character" w:customStyle="1" w:styleId="TagChar4">
    <w:name w:val="Tag Char4"/>
    <w:basedOn w:val="DefaultParagraphFont"/>
    <w:rsid w:val="005E4AB6"/>
    <w:rPr>
      <w:b/>
      <w:sz w:val="26"/>
      <w:szCs w:val="24"/>
      <w:lang w:val="en-US" w:eastAsia="en-US" w:bidi="ar-SA"/>
    </w:rPr>
  </w:style>
  <w:style w:type="paragraph" w:customStyle="1" w:styleId="SmallTextGaramond">
    <w:name w:val="Small Text Garamond"/>
    <w:basedOn w:val="Normal"/>
    <w:rsid w:val="005E4AB6"/>
    <w:pPr>
      <w:widowControl w:val="0"/>
      <w:suppressAutoHyphens/>
      <w:contextualSpacing/>
    </w:pPr>
    <w:rPr>
      <w:rFonts w:eastAsia="Calibri"/>
      <w:szCs w:val="18"/>
    </w:rPr>
  </w:style>
  <w:style w:type="paragraph" w:customStyle="1" w:styleId="Taglines">
    <w:name w:val="Taglines"/>
    <w:basedOn w:val="Heading2"/>
    <w:rsid w:val="005E4AB6"/>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5E4AB6"/>
    <w:rPr>
      <w:rFonts w:cs="Arial"/>
      <w:bCs/>
      <w:iCs/>
      <w:szCs w:val="22"/>
      <w:lang w:val="en-US" w:eastAsia="en-US" w:bidi="ar-SA"/>
    </w:rPr>
  </w:style>
  <w:style w:type="paragraph" w:customStyle="1" w:styleId="listterm">
    <w:name w:val="listterm"/>
    <w:basedOn w:val="Normal"/>
    <w:rsid w:val="005E4AB6"/>
    <w:pPr>
      <w:spacing w:before="100" w:beforeAutospacing="1" w:after="100" w:afterAutospacing="1"/>
    </w:pPr>
    <w:rPr>
      <w:rFonts w:eastAsia="Calibri"/>
      <w:sz w:val="24"/>
    </w:rPr>
  </w:style>
  <w:style w:type="character" w:customStyle="1" w:styleId="WW8Num2z0">
    <w:name w:val="WW8Num2z0"/>
    <w:rsid w:val="005E4AB6"/>
    <w:rPr>
      <w:rFonts w:ascii="Garamond" w:hAnsi="Garamond"/>
    </w:rPr>
  </w:style>
  <w:style w:type="character" w:customStyle="1" w:styleId="WW8Num3z0">
    <w:name w:val="WW8Num3z0"/>
    <w:rsid w:val="005E4AB6"/>
    <w:rPr>
      <w:rFonts w:ascii="Garamond" w:hAnsi="Garamond"/>
    </w:rPr>
  </w:style>
  <w:style w:type="character" w:customStyle="1" w:styleId="WW8Num4z1">
    <w:name w:val="WW8Num4z1"/>
    <w:rsid w:val="005E4AB6"/>
    <w:rPr>
      <w:rFonts w:ascii="Garamond" w:hAnsi="Garamond"/>
    </w:rPr>
  </w:style>
  <w:style w:type="character" w:customStyle="1" w:styleId="WW8Num5z0">
    <w:name w:val="WW8Num5z0"/>
    <w:rsid w:val="005E4AB6"/>
    <w:rPr>
      <w:rFonts w:ascii="Garamond" w:hAnsi="Garamond"/>
    </w:rPr>
  </w:style>
  <w:style w:type="character" w:customStyle="1" w:styleId="WW8Num6z0">
    <w:name w:val="WW8Num6z0"/>
    <w:rsid w:val="005E4AB6"/>
    <w:rPr>
      <w:rFonts w:ascii="Symbol" w:hAnsi="Symbol"/>
    </w:rPr>
  </w:style>
  <w:style w:type="character" w:customStyle="1" w:styleId="WW8Num7z0">
    <w:name w:val="WW8Num7z0"/>
    <w:rsid w:val="005E4AB6"/>
    <w:rPr>
      <w:rFonts w:ascii="Symbol" w:hAnsi="Symbol"/>
    </w:rPr>
  </w:style>
  <w:style w:type="character" w:customStyle="1" w:styleId="WW8Num8z0">
    <w:name w:val="WW8Num8z0"/>
    <w:rsid w:val="005E4AB6"/>
    <w:rPr>
      <w:rFonts w:ascii="Symbol" w:hAnsi="Symbol"/>
    </w:rPr>
  </w:style>
  <w:style w:type="character" w:customStyle="1" w:styleId="WW8Num9z0">
    <w:name w:val="WW8Num9z0"/>
    <w:rsid w:val="005E4AB6"/>
    <w:rPr>
      <w:rFonts w:ascii="Symbol" w:hAnsi="Symbol"/>
    </w:rPr>
  </w:style>
  <w:style w:type="character" w:customStyle="1" w:styleId="WW8Num10z0">
    <w:name w:val="WW8Num10z0"/>
    <w:rsid w:val="005E4AB6"/>
    <w:rPr>
      <w:rFonts w:ascii="Garamond" w:hAnsi="Garamond"/>
    </w:rPr>
  </w:style>
  <w:style w:type="character" w:customStyle="1" w:styleId="WW8Num11z1">
    <w:name w:val="WW8Num11z1"/>
    <w:rsid w:val="005E4AB6"/>
    <w:rPr>
      <w:rFonts w:ascii="Garamond" w:hAnsi="Garamond"/>
    </w:rPr>
  </w:style>
  <w:style w:type="character" w:customStyle="1" w:styleId="Absatz-Standardschriftart">
    <w:name w:val="Absatz-Standardschriftart"/>
    <w:rsid w:val="005E4AB6"/>
  </w:style>
  <w:style w:type="character" w:customStyle="1" w:styleId="WW-Absatz-Standardschriftart">
    <w:name w:val="WW-Absatz-Standardschriftart"/>
    <w:rsid w:val="005E4AB6"/>
  </w:style>
  <w:style w:type="character" w:customStyle="1" w:styleId="WW-Absatz-Standardschriftart1">
    <w:name w:val="WW-Absatz-Standardschriftart1"/>
    <w:rsid w:val="005E4AB6"/>
  </w:style>
  <w:style w:type="character" w:customStyle="1" w:styleId="EndnoteCharacters">
    <w:name w:val="Endnote Characters"/>
    <w:basedOn w:val="DefaultParagraphFont"/>
    <w:rsid w:val="005E4AB6"/>
    <w:rPr>
      <w:position w:val="0"/>
      <w:sz w:val="24"/>
      <w:vertAlign w:val="baseline"/>
    </w:rPr>
  </w:style>
  <w:style w:type="character" w:customStyle="1" w:styleId="WW8Num1z0">
    <w:name w:val="WW8Num1z0"/>
    <w:rsid w:val="005E4AB6"/>
    <w:rPr>
      <w:rFonts w:ascii="Symbol" w:hAnsi="Symbol"/>
    </w:rPr>
  </w:style>
  <w:style w:type="character" w:customStyle="1" w:styleId="WW8Num1z2">
    <w:name w:val="WW8Num1z2"/>
    <w:rsid w:val="005E4AB6"/>
    <w:rPr>
      <w:rFonts w:ascii="Courier New" w:hAnsi="Courier New"/>
    </w:rPr>
  </w:style>
  <w:style w:type="character" w:customStyle="1" w:styleId="WW8Num1z3">
    <w:name w:val="WW8Num1z3"/>
    <w:rsid w:val="005E4AB6"/>
    <w:rPr>
      <w:rFonts w:ascii="Wingdings" w:hAnsi="Wingdings"/>
    </w:rPr>
  </w:style>
  <w:style w:type="character" w:customStyle="1" w:styleId="WW8Num11z0">
    <w:name w:val="WW8Num11z0"/>
    <w:rsid w:val="005E4AB6"/>
    <w:rPr>
      <w:rFonts w:ascii="Symbol" w:hAnsi="Symbol"/>
    </w:rPr>
  </w:style>
  <w:style w:type="character" w:customStyle="1" w:styleId="WW8Num83z0">
    <w:name w:val="WW8Num83z0"/>
    <w:rsid w:val="005E4AB6"/>
    <w:rPr>
      <w:rFonts w:ascii="Symbol" w:hAnsi="Symbol"/>
    </w:rPr>
  </w:style>
  <w:style w:type="character" w:customStyle="1" w:styleId="WW8Num83z1">
    <w:name w:val="WW8Num83z1"/>
    <w:rsid w:val="005E4AB6"/>
    <w:rPr>
      <w:rFonts w:ascii="Courier New" w:hAnsi="Courier New"/>
    </w:rPr>
  </w:style>
  <w:style w:type="character" w:customStyle="1" w:styleId="WW8Num83z2">
    <w:name w:val="WW8Num83z2"/>
    <w:rsid w:val="005E4AB6"/>
    <w:rPr>
      <w:rFonts w:ascii="Wingdings" w:hAnsi="Wingdings"/>
    </w:rPr>
  </w:style>
  <w:style w:type="character" w:customStyle="1" w:styleId="WW8Num89z0">
    <w:name w:val="WW8Num89z0"/>
    <w:rsid w:val="005E4AB6"/>
    <w:rPr>
      <w:rFonts w:ascii="Symbol" w:hAnsi="Symbol"/>
      <w:sz w:val="20"/>
    </w:rPr>
  </w:style>
  <w:style w:type="character" w:customStyle="1" w:styleId="WW8Num90z0">
    <w:name w:val="WW8Num90z0"/>
    <w:rsid w:val="005E4AB6"/>
    <w:rPr>
      <w:rFonts w:ascii="Times New Roman" w:eastAsia="Times New Roman" w:hAnsi="Times New Roman" w:cs="Times New Roman"/>
    </w:rPr>
  </w:style>
  <w:style w:type="character" w:customStyle="1" w:styleId="WW8Num92z0">
    <w:name w:val="WW8Num92z0"/>
    <w:rsid w:val="005E4AB6"/>
    <w:rPr>
      <w:rFonts w:ascii="Symbol" w:eastAsia="Times New Roman" w:hAnsi="Symbol"/>
    </w:rPr>
  </w:style>
  <w:style w:type="character" w:customStyle="1" w:styleId="WW8Num92z1">
    <w:name w:val="WW8Num92z1"/>
    <w:rsid w:val="005E4AB6"/>
    <w:rPr>
      <w:rFonts w:ascii="Courier New" w:hAnsi="Courier New"/>
    </w:rPr>
  </w:style>
  <w:style w:type="character" w:customStyle="1" w:styleId="WW8Num92z2">
    <w:name w:val="WW8Num92z2"/>
    <w:rsid w:val="005E4AB6"/>
    <w:rPr>
      <w:rFonts w:ascii="Wingdings" w:hAnsi="Wingdings"/>
    </w:rPr>
  </w:style>
  <w:style w:type="character" w:customStyle="1" w:styleId="WW8Num92z3">
    <w:name w:val="WW8Num92z3"/>
    <w:rsid w:val="005E4AB6"/>
    <w:rPr>
      <w:rFonts w:ascii="Symbol" w:hAnsi="Symbol"/>
    </w:rPr>
  </w:style>
  <w:style w:type="character" w:customStyle="1" w:styleId="WW8Num96z0">
    <w:name w:val="WW8Num96z0"/>
    <w:rsid w:val="005E4AB6"/>
    <w:rPr>
      <w:rFonts w:ascii="Symbol" w:hAnsi="Symbol"/>
      <w:sz w:val="20"/>
    </w:rPr>
  </w:style>
  <w:style w:type="character" w:customStyle="1" w:styleId="WW8Num96z1">
    <w:name w:val="WW8Num96z1"/>
    <w:rsid w:val="005E4AB6"/>
    <w:rPr>
      <w:rFonts w:ascii="Courier New" w:hAnsi="Courier New"/>
      <w:sz w:val="20"/>
    </w:rPr>
  </w:style>
  <w:style w:type="character" w:customStyle="1" w:styleId="WW8Num96z2">
    <w:name w:val="WW8Num96z2"/>
    <w:rsid w:val="005E4AB6"/>
    <w:rPr>
      <w:rFonts w:ascii="Wingdings" w:hAnsi="Wingdings"/>
      <w:sz w:val="20"/>
    </w:rPr>
  </w:style>
  <w:style w:type="character" w:customStyle="1" w:styleId="WW8Num103z0">
    <w:name w:val="WW8Num103z0"/>
    <w:rsid w:val="005E4AB6"/>
    <w:rPr>
      <w:rFonts w:ascii="Symbol" w:hAnsi="Symbol"/>
      <w:sz w:val="20"/>
    </w:rPr>
  </w:style>
  <w:style w:type="character" w:customStyle="1" w:styleId="WW8Num103z1">
    <w:name w:val="WW8Num103z1"/>
    <w:rsid w:val="005E4AB6"/>
    <w:rPr>
      <w:rFonts w:ascii="Courier New" w:hAnsi="Courier New"/>
      <w:sz w:val="20"/>
    </w:rPr>
  </w:style>
  <w:style w:type="character" w:customStyle="1" w:styleId="WW8Num103z2">
    <w:name w:val="WW8Num103z2"/>
    <w:rsid w:val="005E4AB6"/>
    <w:rPr>
      <w:rFonts w:ascii="Wingdings" w:hAnsi="Wingdings"/>
      <w:sz w:val="20"/>
    </w:rPr>
  </w:style>
  <w:style w:type="character" w:customStyle="1" w:styleId="WW8Num108z0">
    <w:name w:val="WW8Num108z0"/>
    <w:rsid w:val="005E4AB6"/>
    <w:rPr>
      <w:rFonts w:ascii="Symbol" w:hAnsi="Symbol"/>
      <w:sz w:val="20"/>
    </w:rPr>
  </w:style>
  <w:style w:type="character" w:customStyle="1" w:styleId="WW8Num108z1">
    <w:name w:val="WW8Num108z1"/>
    <w:rsid w:val="005E4AB6"/>
    <w:rPr>
      <w:rFonts w:ascii="Courier New" w:hAnsi="Courier New"/>
      <w:sz w:val="20"/>
    </w:rPr>
  </w:style>
  <w:style w:type="character" w:customStyle="1" w:styleId="WW8Num108z2">
    <w:name w:val="WW8Num108z2"/>
    <w:rsid w:val="005E4AB6"/>
    <w:rPr>
      <w:rFonts w:ascii="Wingdings" w:hAnsi="Wingdings"/>
      <w:sz w:val="20"/>
    </w:rPr>
  </w:style>
  <w:style w:type="character" w:customStyle="1" w:styleId="WW8Num109z0">
    <w:name w:val="WW8Num109z0"/>
    <w:rsid w:val="005E4AB6"/>
    <w:rPr>
      <w:rFonts w:ascii="Symbol" w:eastAsia="Times New Roman" w:hAnsi="Symbol"/>
    </w:rPr>
  </w:style>
  <w:style w:type="character" w:customStyle="1" w:styleId="WW8Num109z1">
    <w:name w:val="WW8Num109z1"/>
    <w:rsid w:val="005E4AB6"/>
    <w:rPr>
      <w:rFonts w:ascii="Courier New" w:hAnsi="Courier New"/>
    </w:rPr>
  </w:style>
  <w:style w:type="character" w:customStyle="1" w:styleId="WW8Num109z2">
    <w:name w:val="WW8Num109z2"/>
    <w:rsid w:val="005E4AB6"/>
    <w:rPr>
      <w:rFonts w:ascii="Wingdings" w:hAnsi="Wingdings"/>
    </w:rPr>
  </w:style>
  <w:style w:type="character" w:customStyle="1" w:styleId="WW8Num109z3">
    <w:name w:val="WW8Num109z3"/>
    <w:rsid w:val="005E4AB6"/>
    <w:rPr>
      <w:rFonts w:ascii="Symbol" w:hAnsi="Symbol"/>
    </w:rPr>
  </w:style>
  <w:style w:type="character" w:customStyle="1" w:styleId="WW8Num111z0">
    <w:name w:val="WW8Num111z0"/>
    <w:rsid w:val="005E4AB6"/>
    <w:rPr>
      <w:rFonts w:ascii="Symbol" w:hAnsi="Symbol"/>
      <w:sz w:val="20"/>
    </w:rPr>
  </w:style>
  <w:style w:type="character" w:customStyle="1" w:styleId="WW8Num111z1">
    <w:name w:val="WW8Num111z1"/>
    <w:rsid w:val="005E4AB6"/>
    <w:rPr>
      <w:rFonts w:ascii="Courier New" w:hAnsi="Courier New"/>
      <w:sz w:val="20"/>
    </w:rPr>
  </w:style>
  <w:style w:type="character" w:customStyle="1" w:styleId="WW8Num111z2">
    <w:name w:val="WW8Num111z2"/>
    <w:rsid w:val="005E4AB6"/>
    <w:rPr>
      <w:rFonts w:ascii="Wingdings" w:hAnsi="Wingdings"/>
      <w:sz w:val="20"/>
    </w:rPr>
  </w:style>
  <w:style w:type="character" w:customStyle="1" w:styleId="WW8Num117z0">
    <w:name w:val="WW8Num117z0"/>
    <w:rsid w:val="005E4AB6"/>
    <w:rPr>
      <w:rFonts w:ascii="Symbol" w:eastAsia="Times New Roman" w:hAnsi="Symbol"/>
    </w:rPr>
  </w:style>
  <w:style w:type="character" w:customStyle="1" w:styleId="WW8Num117z1">
    <w:name w:val="WW8Num117z1"/>
    <w:rsid w:val="005E4AB6"/>
    <w:rPr>
      <w:rFonts w:ascii="Courier New" w:hAnsi="Courier New"/>
    </w:rPr>
  </w:style>
  <w:style w:type="character" w:customStyle="1" w:styleId="WW8Num117z2">
    <w:name w:val="WW8Num117z2"/>
    <w:rsid w:val="005E4AB6"/>
    <w:rPr>
      <w:rFonts w:ascii="Wingdings" w:hAnsi="Wingdings"/>
    </w:rPr>
  </w:style>
  <w:style w:type="character" w:customStyle="1" w:styleId="WW8Num117z3">
    <w:name w:val="WW8Num117z3"/>
    <w:rsid w:val="005E4AB6"/>
    <w:rPr>
      <w:rFonts w:ascii="Symbol" w:hAnsi="Symbol"/>
    </w:rPr>
  </w:style>
  <w:style w:type="character" w:customStyle="1" w:styleId="WW8Num126z0">
    <w:name w:val="WW8Num126z0"/>
    <w:rsid w:val="005E4AB6"/>
    <w:rPr>
      <w:rFonts w:ascii="Symbol" w:eastAsia="SimSun" w:hAnsi="Symbol"/>
    </w:rPr>
  </w:style>
  <w:style w:type="character" w:customStyle="1" w:styleId="WW8Num126z1">
    <w:name w:val="WW8Num126z1"/>
    <w:rsid w:val="005E4AB6"/>
    <w:rPr>
      <w:rFonts w:ascii="Courier New" w:hAnsi="Courier New"/>
    </w:rPr>
  </w:style>
  <w:style w:type="character" w:customStyle="1" w:styleId="WW8Num126z2">
    <w:name w:val="WW8Num126z2"/>
    <w:rsid w:val="005E4AB6"/>
    <w:rPr>
      <w:rFonts w:ascii="Wingdings" w:hAnsi="Wingdings"/>
    </w:rPr>
  </w:style>
  <w:style w:type="character" w:customStyle="1" w:styleId="WW8Num126z3">
    <w:name w:val="WW8Num126z3"/>
    <w:rsid w:val="005E4AB6"/>
    <w:rPr>
      <w:rFonts w:ascii="Symbol" w:hAnsi="Symbol"/>
    </w:rPr>
  </w:style>
  <w:style w:type="character" w:customStyle="1" w:styleId="WW8Num128z0">
    <w:name w:val="WW8Num128z0"/>
    <w:rsid w:val="005E4AB6"/>
    <w:rPr>
      <w:rFonts w:ascii="Symbol" w:eastAsia="Times New Roman" w:hAnsi="Symbol"/>
    </w:rPr>
  </w:style>
  <w:style w:type="character" w:customStyle="1" w:styleId="WW8Num128z1">
    <w:name w:val="WW8Num128z1"/>
    <w:rsid w:val="005E4AB6"/>
    <w:rPr>
      <w:rFonts w:ascii="Courier New" w:hAnsi="Courier New"/>
    </w:rPr>
  </w:style>
  <w:style w:type="character" w:customStyle="1" w:styleId="WW8Num128z2">
    <w:name w:val="WW8Num128z2"/>
    <w:rsid w:val="005E4AB6"/>
    <w:rPr>
      <w:rFonts w:ascii="Wingdings" w:hAnsi="Wingdings"/>
    </w:rPr>
  </w:style>
  <w:style w:type="character" w:customStyle="1" w:styleId="WW8Num128z3">
    <w:name w:val="WW8Num128z3"/>
    <w:rsid w:val="005E4AB6"/>
    <w:rPr>
      <w:rFonts w:ascii="Symbol" w:hAnsi="Symbol"/>
    </w:rPr>
  </w:style>
  <w:style w:type="character" w:customStyle="1" w:styleId="WW8Num138z0">
    <w:name w:val="WW8Num138z0"/>
    <w:rsid w:val="005E4AB6"/>
    <w:rPr>
      <w:rFonts w:ascii="Times-Italic" w:eastAsia="Times New Roman" w:hAnsi="Times-Italic"/>
    </w:rPr>
  </w:style>
  <w:style w:type="character" w:customStyle="1" w:styleId="WW8Num138z1">
    <w:name w:val="WW8Num138z1"/>
    <w:rsid w:val="005E4AB6"/>
    <w:rPr>
      <w:rFonts w:ascii="Courier New" w:hAnsi="Courier New"/>
    </w:rPr>
  </w:style>
  <w:style w:type="character" w:customStyle="1" w:styleId="WW8Num138z2">
    <w:name w:val="WW8Num138z2"/>
    <w:rsid w:val="005E4AB6"/>
    <w:rPr>
      <w:rFonts w:ascii="Wingdings" w:hAnsi="Wingdings"/>
    </w:rPr>
  </w:style>
  <w:style w:type="character" w:customStyle="1" w:styleId="WW8Num138z3">
    <w:name w:val="WW8Num138z3"/>
    <w:rsid w:val="005E4AB6"/>
    <w:rPr>
      <w:rFonts w:ascii="Symbol" w:hAnsi="Symbol"/>
    </w:rPr>
  </w:style>
  <w:style w:type="character" w:customStyle="1" w:styleId="WW8Num143z0">
    <w:name w:val="WW8Num143z0"/>
    <w:rsid w:val="005E4AB6"/>
    <w:rPr>
      <w:rFonts w:ascii="Times New Roman" w:eastAsia="Times New Roman" w:hAnsi="Times New Roman" w:cs="Times New Roman"/>
    </w:rPr>
  </w:style>
  <w:style w:type="character" w:customStyle="1" w:styleId="WW8Num148z0">
    <w:name w:val="WW8Num148z0"/>
    <w:rsid w:val="005E4AB6"/>
    <w:rPr>
      <w:rFonts w:ascii="Symbol" w:hAnsi="Symbol"/>
      <w:sz w:val="20"/>
    </w:rPr>
  </w:style>
  <w:style w:type="character" w:customStyle="1" w:styleId="WW8Num148z1">
    <w:name w:val="WW8Num148z1"/>
    <w:rsid w:val="005E4AB6"/>
    <w:rPr>
      <w:rFonts w:ascii="Courier New" w:hAnsi="Courier New"/>
      <w:sz w:val="20"/>
    </w:rPr>
  </w:style>
  <w:style w:type="character" w:customStyle="1" w:styleId="WW8Num148z2">
    <w:name w:val="WW8Num148z2"/>
    <w:rsid w:val="005E4AB6"/>
    <w:rPr>
      <w:rFonts w:ascii="Wingdings" w:hAnsi="Wingdings"/>
      <w:sz w:val="20"/>
    </w:rPr>
  </w:style>
  <w:style w:type="character" w:customStyle="1" w:styleId="WW8Num151z0">
    <w:name w:val="WW8Num151z0"/>
    <w:rsid w:val="005E4AB6"/>
    <w:rPr>
      <w:rFonts w:ascii="Times New Roman" w:eastAsia="Times New Roman" w:hAnsi="Times New Roman" w:cs="Times New Roman"/>
    </w:rPr>
  </w:style>
  <w:style w:type="character" w:customStyle="1" w:styleId="WW8Num152z0">
    <w:name w:val="WW8Num152z0"/>
    <w:rsid w:val="005E4AB6"/>
    <w:rPr>
      <w:rFonts w:ascii="Symbol" w:hAnsi="Symbol"/>
      <w:sz w:val="20"/>
    </w:rPr>
  </w:style>
  <w:style w:type="character" w:customStyle="1" w:styleId="WW8Num152z1">
    <w:name w:val="WW8Num152z1"/>
    <w:rsid w:val="005E4AB6"/>
    <w:rPr>
      <w:rFonts w:ascii="Courier New" w:hAnsi="Courier New"/>
      <w:sz w:val="20"/>
    </w:rPr>
  </w:style>
  <w:style w:type="character" w:customStyle="1" w:styleId="WW8Num152z2">
    <w:name w:val="WW8Num152z2"/>
    <w:rsid w:val="005E4AB6"/>
    <w:rPr>
      <w:rFonts w:ascii="Wingdings" w:hAnsi="Wingdings"/>
      <w:sz w:val="20"/>
    </w:rPr>
  </w:style>
  <w:style w:type="character" w:customStyle="1" w:styleId="WW8Num153z0">
    <w:name w:val="WW8Num153z0"/>
    <w:rsid w:val="005E4AB6"/>
    <w:rPr>
      <w:sz w:val="24"/>
    </w:rPr>
  </w:style>
  <w:style w:type="character" w:customStyle="1" w:styleId="WW8Num155z0">
    <w:name w:val="WW8Num155z0"/>
    <w:rsid w:val="005E4AB6"/>
    <w:rPr>
      <w:rFonts w:ascii="Times New Roman" w:eastAsia="Times New Roman" w:hAnsi="Times New Roman" w:cs="Times New Roman"/>
    </w:rPr>
  </w:style>
  <w:style w:type="character" w:customStyle="1" w:styleId="WW8Num157z0">
    <w:name w:val="WW8Num157z0"/>
    <w:rsid w:val="005E4AB6"/>
    <w:rPr>
      <w:rFonts w:ascii="Symbol" w:hAnsi="Symbol"/>
      <w:sz w:val="20"/>
    </w:rPr>
  </w:style>
  <w:style w:type="character" w:customStyle="1" w:styleId="WW8Num157z1">
    <w:name w:val="WW8Num157z1"/>
    <w:rsid w:val="005E4AB6"/>
    <w:rPr>
      <w:rFonts w:ascii="Courier New" w:hAnsi="Courier New"/>
      <w:sz w:val="20"/>
    </w:rPr>
  </w:style>
  <w:style w:type="character" w:customStyle="1" w:styleId="WW8Num157z2">
    <w:name w:val="WW8Num157z2"/>
    <w:rsid w:val="005E4AB6"/>
    <w:rPr>
      <w:rFonts w:ascii="Wingdings" w:hAnsi="Wingdings"/>
      <w:sz w:val="20"/>
    </w:rPr>
  </w:style>
  <w:style w:type="character" w:customStyle="1" w:styleId="WW8Num163z0">
    <w:name w:val="WW8Num163z0"/>
    <w:rsid w:val="005E4AB6"/>
    <w:rPr>
      <w:rFonts w:ascii="Symbol" w:hAnsi="Symbol"/>
      <w:sz w:val="20"/>
    </w:rPr>
  </w:style>
  <w:style w:type="character" w:customStyle="1" w:styleId="WW8Num163z1">
    <w:name w:val="WW8Num163z1"/>
    <w:rsid w:val="005E4AB6"/>
    <w:rPr>
      <w:rFonts w:ascii="Courier New" w:hAnsi="Courier New"/>
      <w:sz w:val="20"/>
    </w:rPr>
  </w:style>
  <w:style w:type="character" w:customStyle="1" w:styleId="WW8Num163z2">
    <w:name w:val="WW8Num163z2"/>
    <w:rsid w:val="005E4AB6"/>
    <w:rPr>
      <w:rFonts w:ascii="Wingdings" w:hAnsi="Wingdings"/>
      <w:sz w:val="20"/>
    </w:rPr>
  </w:style>
  <w:style w:type="character" w:customStyle="1" w:styleId="WW8Num170z0">
    <w:name w:val="WW8Num170z0"/>
    <w:rsid w:val="005E4AB6"/>
    <w:rPr>
      <w:rFonts w:ascii="Symbol" w:eastAsia="Times New Roman" w:hAnsi="Symbol"/>
    </w:rPr>
  </w:style>
  <w:style w:type="character" w:customStyle="1" w:styleId="WW8Num170z1">
    <w:name w:val="WW8Num170z1"/>
    <w:rsid w:val="005E4AB6"/>
    <w:rPr>
      <w:rFonts w:ascii="Courier New" w:hAnsi="Courier New"/>
    </w:rPr>
  </w:style>
  <w:style w:type="character" w:customStyle="1" w:styleId="WW8Num170z2">
    <w:name w:val="WW8Num170z2"/>
    <w:rsid w:val="005E4AB6"/>
    <w:rPr>
      <w:rFonts w:ascii="Wingdings" w:hAnsi="Wingdings"/>
    </w:rPr>
  </w:style>
  <w:style w:type="character" w:customStyle="1" w:styleId="WW8Num170z3">
    <w:name w:val="WW8Num170z3"/>
    <w:rsid w:val="005E4AB6"/>
    <w:rPr>
      <w:rFonts w:ascii="Symbol" w:hAnsi="Symbol"/>
    </w:rPr>
  </w:style>
  <w:style w:type="character" w:customStyle="1" w:styleId="WW8Num177z0">
    <w:name w:val="WW8Num177z0"/>
    <w:rsid w:val="005E4AB6"/>
    <w:rPr>
      <w:rFonts w:ascii="Symbol" w:hAnsi="Symbol"/>
      <w:sz w:val="20"/>
    </w:rPr>
  </w:style>
  <w:style w:type="character" w:customStyle="1" w:styleId="WW8Num177z1">
    <w:name w:val="WW8Num177z1"/>
    <w:rsid w:val="005E4AB6"/>
    <w:rPr>
      <w:rFonts w:ascii="Courier New" w:hAnsi="Courier New"/>
      <w:sz w:val="20"/>
    </w:rPr>
  </w:style>
  <w:style w:type="character" w:customStyle="1" w:styleId="WW8Num177z2">
    <w:name w:val="WW8Num177z2"/>
    <w:rsid w:val="005E4AB6"/>
    <w:rPr>
      <w:rFonts w:ascii="Wingdings" w:hAnsi="Wingdings"/>
      <w:sz w:val="20"/>
    </w:rPr>
  </w:style>
  <w:style w:type="character" w:customStyle="1" w:styleId="WW8Num181z0">
    <w:name w:val="WW8Num181z0"/>
    <w:rsid w:val="005E4AB6"/>
    <w:rPr>
      <w:rFonts w:ascii="Symbol" w:eastAsia="Times New Roman" w:hAnsi="Symbol"/>
    </w:rPr>
  </w:style>
  <w:style w:type="character" w:customStyle="1" w:styleId="WW8Num181z1">
    <w:name w:val="WW8Num181z1"/>
    <w:rsid w:val="005E4AB6"/>
    <w:rPr>
      <w:rFonts w:ascii="Courier New" w:hAnsi="Courier New"/>
    </w:rPr>
  </w:style>
  <w:style w:type="character" w:customStyle="1" w:styleId="WW8Num181z2">
    <w:name w:val="WW8Num181z2"/>
    <w:rsid w:val="005E4AB6"/>
    <w:rPr>
      <w:rFonts w:ascii="Wingdings" w:hAnsi="Wingdings"/>
    </w:rPr>
  </w:style>
  <w:style w:type="character" w:customStyle="1" w:styleId="WW8Num181z3">
    <w:name w:val="WW8Num181z3"/>
    <w:rsid w:val="005E4AB6"/>
    <w:rPr>
      <w:rFonts w:ascii="Symbol" w:hAnsi="Symbol"/>
    </w:rPr>
  </w:style>
  <w:style w:type="character" w:customStyle="1" w:styleId="WW8Num185z0">
    <w:name w:val="WW8Num185z0"/>
    <w:rsid w:val="005E4AB6"/>
    <w:rPr>
      <w:rFonts w:ascii="Symbol" w:eastAsia="Times New Roman" w:hAnsi="Symbol"/>
    </w:rPr>
  </w:style>
  <w:style w:type="character" w:customStyle="1" w:styleId="WW8Num185z1">
    <w:name w:val="WW8Num185z1"/>
    <w:rsid w:val="005E4AB6"/>
    <w:rPr>
      <w:rFonts w:ascii="Courier New" w:hAnsi="Courier New"/>
    </w:rPr>
  </w:style>
  <w:style w:type="character" w:customStyle="1" w:styleId="WW8Num185z2">
    <w:name w:val="WW8Num185z2"/>
    <w:rsid w:val="005E4AB6"/>
    <w:rPr>
      <w:rFonts w:ascii="Wingdings" w:hAnsi="Wingdings"/>
    </w:rPr>
  </w:style>
  <w:style w:type="character" w:customStyle="1" w:styleId="WW8Num185z3">
    <w:name w:val="WW8Num185z3"/>
    <w:rsid w:val="005E4AB6"/>
    <w:rPr>
      <w:rFonts w:ascii="Symbol" w:hAnsi="Symbol"/>
    </w:rPr>
  </w:style>
  <w:style w:type="character" w:customStyle="1" w:styleId="WW8Num186z0">
    <w:name w:val="WW8Num186z0"/>
    <w:rsid w:val="005E4AB6"/>
    <w:rPr>
      <w:rFonts w:ascii="Symbol" w:hAnsi="Symbol"/>
      <w:sz w:val="20"/>
    </w:rPr>
  </w:style>
  <w:style w:type="character" w:customStyle="1" w:styleId="WW8Num186z1">
    <w:name w:val="WW8Num186z1"/>
    <w:rsid w:val="005E4AB6"/>
    <w:rPr>
      <w:rFonts w:ascii="Courier New" w:hAnsi="Courier New"/>
      <w:sz w:val="20"/>
    </w:rPr>
  </w:style>
  <w:style w:type="character" w:customStyle="1" w:styleId="WW8Num186z2">
    <w:name w:val="WW8Num186z2"/>
    <w:rsid w:val="005E4AB6"/>
    <w:rPr>
      <w:rFonts w:ascii="Wingdings" w:hAnsi="Wingdings"/>
      <w:sz w:val="20"/>
    </w:rPr>
  </w:style>
  <w:style w:type="character" w:customStyle="1" w:styleId="WW8Num192z0">
    <w:name w:val="WW8Num192z0"/>
    <w:rsid w:val="005E4AB6"/>
    <w:rPr>
      <w:rFonts w:ascii="Symbol" w:hAnsi="Symbol"/>
    </w:rPr>
  </w:style>
  <w:style w:type="character" w:customStyle="1" w:styleId="WW8Num192z1">
    <w:name w:val="WW8Num192z1"/>
    <w:rsid w:val="005E4AB6"/>
    <w:rPr>
      <w:rFonts w:ascii="Courier New" w:hAnsi="Courier New"/>
    </w:rPr>
  </w:style>
  <w:style w:type="character" w:customStyle="1" w:styleId="WW8Num192z2">
    <w:name w:val="WW8Num192z2"/>
    <w:rsid w:val="005E4AB6"/>
    <w:rPr>
      <w:rFonts w:ascii="Wingdings" w:hAnsi="Wingdings"/>
    </w:rPr>
  </w:style>
  <w:style w:type="character" w:customStyle="1" w:styleId="WW8Num194z0">
    <w:name w:val="WW8Num194z0"/>
    <w:rsid w:val="005E4AB6"/>
    <w:rPr>
      <w:rFonts w:ascii="Times-Roman" w:eastAsia="Times New Roman" w:hAnsi="Times-Roman"/>
      <w:i w:val="0"/>
    </w:rPr>
  </w:style>
  <w:style w:type="character" w:customStyle="1" w:styleId="WW8Num194z1">
    <w:name w:val="WW8Num194z1"/>
    <w:rsid w:val="005E4AB6"/>
    <w:rPr>
      <w:rFonts w:ascii="Courier New" w:hAnsi="Courier New"/>
    </w:rPr>
  </w:style>
  <w:style w:type="character" w:customStyle="1" w:styleId="WW8Num194z2">
    <w:name w:val="WW8Num194z2"/>
    <w:rsid w:val="005E4AB6"/>
    <w:rPr>
      <w:rFonts w:ascii="Wingdings" w:hAnsi="Wingdings"/>
    </w:rPr>
  </w:style>
  <w:style w:type="character" w:customStyle="1" w:styleId="WW8Num194z3">
    <w:name w:val="WW8Num194z3"/>
    <w:rsid w:val="005E4AB6"/>
    <w:rPr>
      <w:rFonts w:ascii="Symbol" w:hAnsi="Symbol"/>
    </w:rPr>
  </w:style>
  <w:style w:type="character" w:customStyle="1" w:styleId="WW8Num203z0">
    <w:name w:val="WW8Num203z0"/>
    <w:rsid w:val="005E4AB6"/>
    <w:rPr>
      <w:rFonts w:ascii="Wingdings" w:eastAsia="Times New Roman" w:hAnsi="Wingdings"/>
    </w:rPr>
  </w:style>
  <w:style w:type="character" w:customStyle="1" w:styleId="WW8Num203z1">
    <w:name w:val="WW8Num203z1"/>
    <w:rsid w:val="005E4AB6"/>
    <w:rPr>
      <w:rFonts w:ascii="Courier New" w:hAnsi="Courier New"/>
    </w:rPr>
  </w:style>
  <w:style w:type="character" w:customStyle="1" w:styleId="WW8Num203z2">
    <w:name w:val="WW8Num203z2"/>
    <w:rsid w:val="005E4AB6"/>
    <w:rPr>
      <w:rFonts w:ascii="Wingdings" w:hAnsi="Wingdings"/>
    </w:rPr>
  </w:style>
  <w:style w:type="character" w:customStyle="1" w:styleId="WW8Num203z3">
    <w:name w:val="WW8Num203z3"/>
    <w:rsid w:val="005E4AB6"/>
    <w:rPr>
      <w:rFonts w:ascii="Symbol" w:hAnsi="Symbol"/>
    </w:rPr>
  </w:style>
  <w:style w:type="character" w:customStyle="1" w:styleId="WW8Num204z1">
    <w:name w:val="WW8Num204z1"/>
    <w:rsid w:val="005E4AB6"/>
    <w:rPr>
      <w:b/>
    </w:rPr>
  </w:style>
  <w:style w:type="character" w:customStyle="1" w:styleId="WW8Num206z0">
    <w:name w:val="WW8Num206z0"/>
    <w:rsid w:val="005E4AB6"/>
    <w:rPr>
      <w:rFonts w:ascii="Symbol" w:eastAsia="Times New Roman" w:hAnsi="Symbol"/>
    </w:rPr>
  </w:style>
  <w:style w:type="character" w:customStyle="1" w:styleId="WW8Num206z1">
    <w:name w:val="WW8Num206z1"/>
    <w:rsid w:val="005E4AB6"/>
    <w:rPr>
      <w:rFonts w:ascii="Courier New" w:hAnsi="Courier New"/>
    </w:rPr>
  </w:style>
  <w:style w:type="character" w:customStyle="1" w:styleId="WW8Num206z2">
    <w:name w:val="WW8Num206z2"/>
    <w:rsid w:val="005E4AB6"/>
    <w:rPr>
      <w:rFonts w:ascii="Wingdings" w:hAnsi="Wingdings"/>
    </w:rPr>
  </w:style>
  <w:style w:type="character" w:customStyle="1" w:styleId="WW8Num206z3">
    <w:name w:val="WW8Num206z3"/>
    <w:rsid w:val="005E4AB6"/>
    <w:rPr>
      <w:rFonts w:ascii="Symbol" w:hAnsi="Symbol"/>
    </w:rPr>
  </w:style>
  <w:style w:type="character" w:customStyle="1" w:styleId="WW8Num207z0">
    <w:name w:val="WW8Num207z0"/>
    <w:rsid w:val="005E4AB6"/>
    <w:rPr>
      <w:rFonts w:ascii="Symbol" w:hAnsi="Symbol"/>
      <w:sz w:val="20"/>
    </w:rPr>
  </w:style>
  <w:style w:type="character" w:customStyle="1" w:styleId="WW8Num213z0">
    <w:name w:val="WW8Num213z0"/>
    <w:rsid w:val="005E4AB6"/>
    <w:rPr>
      <w:rFonts w:ascii="Symbol" w:hAnsi="Symbol"/>
      <w:sz w:val="20"/>
    </w:rPr>
  </w:style>
  <w:style w:type="character" w:customStyle="1" w:styleId="WW8Num214z0">
    <w:name w:val="WW8Num214z0"/>
    <w:rsid w:val="005E4AB6"/>
    <w:rPr>
      <w:rFonts w:ascii="Symbol" w:hAnsi="Symbol"/>
    </w:rPr>
  </w:style>
  <w:style w:type="character" w:customStyle="1" w:styleId="WW8Num214z1">
    <w:name w:val="WW8Num214z1"/>
    <w:rsid w:val="005E4AB6"/>
    <w:rPr>
      <w:rFonts w:ascii="Courier New" w:hAnsi="Courier New"/>
    </w:rPr>
  </w:style>
  <w:style w:type="character" w:customStyle="1" w:styleId="WW8Num220z0">
    <w:name w:val="WW8Num220z0"/>
    <w:rsid w:val="005E4AB6"/>
    <w:rPr>
      <w:u w:val="single"/>
    </w:rPr>
  </w:style>
  <w:style w:type="character" w:customStyle="1" w:styleId="WW8Num228z0">
    <w:name w:val="WW8Num228z0"/>
    <w:rsid w:val="005E4AB6"/>
    <w:rPr>
      <w:rFonts w:ascii="Symbol" w:hAnsi="Symbol"/>
      <w:sz w:val="20"/>
    </w:rPr>
  </w:style>
  <w:style w:type="character" w:customStyle="1" w:styleId="WW8Num228z1">
    <w:name w:val="WW8Num228z1"/>
    <w:rsid w:val="005E4AB6"/>
    <w:rPr>
      <w:rFonts w:ascii="Courier New" w:hAnsi="Courier New"/>
      <w:sz w:val="20"/>
    </w:rPr>
  </w:style>
  <w:style w:type="character" w:customStyle="1" w:styleId="WW8Num228z2">
    <w:name w:val="WW8Num228z2"/>
    <w:rsid w:val="005E4AB6"/>
    <w:rPr>
      <w:rFonts w:ascii="Wingdings" w:hAnsi="Wingdings"/>
      <w:sz w:val="20"/>
    </w:rPr>
  </w:style>
  <w:style w:type="character" w:customStyle="1" w:styleId="WW8Num236z0">
    <w:name w:val="WW8Num236z0"/>
    <w:rsid w:val="005E4AB6"/>
    <w:rPr>
      <w:rFonts w:ascii="Symbol" w:eastAsia="Times New Roman" w:hAnsi="Symbol"/>
    </w:rPr>
  </w:style>
  <w:style w:type="character" w:customStyle="1" w:styleId="WW8Num236z1">
    <w:name w:val="WW8Num236z1"/>
    <w:rsid w:val="005E4AB6"/>
    <w:rPr>
      <w:rFonts w:ascii="Courier New" w:hAnsi="Courier New"/>
    </w:rPr>
  </w:style>
  <w:style w:type="character" w:customStyle="1" w:styleId="WW8Num236z2">
    <w:name w:val="WW8Num236z2"/>
    <w:rsid w:val="005E4AB6"/>
    <w:rPr>
      <w:rFonts w:ascii="Wingdings" w:hAnsi="Wingdings"/>
    </w:rPr>
  </w:style>
  <w:style w:type="character" w:customStyle="1" w:styleId="WW8Num236z3">
    <w:name w:val="WW8Num236z3"/>
    <w:rsid w:val="005E4AB6"/>
    <w:rPr>
      <w:rFonts w:ascii="Symbol" w:hAnsi="Symbol"/>
    </w:rPr>
  </w:style>
  <w:style w:type="character" w:customStyle="1" w:styleId="WW8Num239z0">
    <w:name w:val="WW8Num239z0"/>
    <w:rsid w:val="005E4AB6"/>
    <w:rPr>
      <w:rFonts w:ascii="Times New Roman" w:eastAsia="Times New Roman" w:hAnsi="Times New Roman" w:cs="Times New Roman"/>
    </w:rPr>
  </w:style>
  <w:style w:type="character" w:customStyle="1" w:styleId="WW8Num239z1">
    <w:name w:val="WW8Num239z1"/>
    <w:rsid w:val="005E4AB6"/>
    <w:rPr>
      <w:rFonts w:ascii="Courier New" w:hAnsi="Courier New"/>
    </w:rPr>
  </w:style>
  <w:style w:type="character" w:customStyle="1" w:styleId="WW8Num239z2">
    <w:name w:val="WW8Num239z2"/>
    <w:rsid w:val="005E4AB6"/>
    <w:rPr>
      <w:rFonts w:ascii="Wingdings" w:hAnsi="Wingdings"/>
    </w:rPr>
  </w:style>
  <w:style w:type="character" w:customStyle="1" w:styleId="WW8Num239z3">
    <w:name w:val="WW8Num239z3"/>
    <w:rsid w:val="005E4AB6"/>
    <w:rPr>
      <w:rFonts w:ascii="Symbol" w:hAnsi="Symbol"/>
    </w:rPr>
  </w:style>
  <w:style w:type="character" w:customStyle="1" w:styleId="NumberingSymbols">
    <w:name w:val="Numbering Symbols"/>
    <w:rsid w:val="005E4AB6"/>
    <w:rPr>
      <w:rFonts w:ascii="Garamond" w:hAnsi="Garamond"/>
    </w:rPr>
  </w:style>
  <w:style w:type="character" w:customStyle="1" w:styleId="Bullets">
    <w:name w:val="Bullets"/>
    <w:rsid w:val="005E4AB6"/>
    <w:rPr>
      <w:rFonts w:ascii="StarSymbol" w:eastAsia="StarSymbol" w:hAnsi="StarSymbol" w:cs="StarSymbol"/>
      <w:sz w:val="18"/>
      <w:szCs w:val="18"/>
    </w:rPr>
  </w:style>
  <w:style w:type="paragraph" w:customStyle="1" w:styleId="NoteLevel1">
    <w:name w:val="Note Level 1"/>
    <w:basedOn w:val="Normal"/>
    <w:rsid w:val="005E4AB6"/>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5E4AB6"/>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5E4AB6"/>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5E4AB6"/>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5E4AB6"/>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5E4AB6"/>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5E4AB6"/>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5E4AB6"/>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5E4AB6"/>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5E4AB6"/>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5E4AB6"/>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5E4AB6"/>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5E4AB6"/>
  </w:style>
  <w:style w:type="character" w:customStyle="1" w:styleId="quotedtooltip">
    <w:name w:val="quotedtooltip"/>
    <w:basedOn w:val="DefaultParagraphFont"/>
    <w:rsid w:val="005E4AB6"/>
  </w:style>
  <w:style w:type="character" w:customStyle="1" w:styleId="quotedtooltipbox">
    <w:name w:val="quotedtooltipbox"/>
    <w:basedOn w:val="DefaultParagraphFont"/>
    <w:rsid w:val="005E4AB6"/>
  </w:style>
  <w:style w:type="character" w:customStyle="1" w:styleId="mwlivequotes">
    <w:name w:val="mwlivequotes"/>
    <w:basedOn w:val="DefaultParagraphFont"/>
    <w:rsid w:val="005E4AB6"/>
  </w:style>
  <w:style w:type="character" w:customStyle="1" w:styleId="lastlabel">
    <w:name w:val="lastlabel"/>
    <w:basedOn w:val="DefaultParagraphFont"/>
    <w:rsid w:val="005E4AB6"/>
  </w:style>
  <w:style w:type="character" w:customStyle="1" w:styleId="lb07">
    <w:name w:val="lb07"/>
    <w:basedOn w:val="DefaultParagraphFont"/>
    <w:rsid w:val="005E4AB6"/>
  </w:style>
  <w:style w:type="character" w:customStyle="1" w:styleId="qted">
    <w:name w:val="qted"/>
    <w:basedOn w:val="DefaultParagraphFont"/>
    <w:rsid w:val="005E4AB6"/>
  </w:style>
  <w:style w:type="character" w:customStyle="1" w:styleId="t14">
    <w:name w:val="t14"/>
    <w:basedOn w:val="DefaultParagraphFont"/>
    <w:rsid w:val="005E4AB6"/>
  </w:style>
  <w:style w:type="paragraph" w:customStyle="1" w:styleId="format-body">
    <w:name w:val="format-body"/>
    <w:basedOn w:val="Normal"/>
    <w:rsid w:val="005E4AB6"/>
    <w:pPr>
      <w:spacing w:before="100" w:beforeAutospacing="1" w:after="100" w:afterAutospacing="1"/>
    </w:pPr>
    <w:rPr>
      <w:rFonts w:eastAsia="Calibri"/>
      <w:sz w:val="24"/>
    </w:rPr>
  </w:style>
  <w:style w:type="character" w:customStyle="1" w:styleId="nfakpe">
    <w:name w:val="nfakpe"/>
    <w:basedOn w:val="DefaultParagraphFont"/>
    <w:rsid w:val="005E4AB6"/>
  </w:style>
  <w:style w:type="character" w:customStyle="1" w:styleId="DebateBlockCharChar">
    <w:name w:val="Debate Block Char Char"/>
    <w:basedOn w:val="DefaultParagraphFont"/>
    <w:rsid w:val="005E4AB6"/>
    <w:rPr>
      <w:rFonts w:cs="Arial"/>
      <w:b/>
      <w:bCs/>
      <w:kern w:val="32"/>
      <w:sz w:val="36"/>
      <w:szCs w:val="32"/>
      <w:u w:val="single"/>
    </w:rPr>
  </w:style>
  <w:style w:type="character" w:customStyle="1" w:styleId="citsource">
    <w:name w:val="citsource"/>
    <w:basedOn w:val="DefaultParagraphFont"/>
    <w:rsid w:val="005E4AB6"/>
  </w:style>
  <w:style w:type="character" w:customStyle="1" w:styleId="sc">
    <w:name w:val="sc"/>
    <w:basedOn w:val="DefaultParagraphFont"/>
    <w:rsid w:val="005E4AB6"/>
  </w:style>
  <w:style w:type="character" w:customStyle="1" w:styleId="atime">
    <w:name w:val="atime"/>
    <w:basedOn w:val="DefaultParagraphFont"/>
    <w:rsid w:val="005E4AB6"/>
  </w:style>
  <w:style w:type="paragraph" w:customStyle="1" w:styleId="unread">
    <w:name w:val="unread"/>
    <w:basedOn w:val="Normal"/>
    <w:rsid w:val="005E4AB6"/>
    <w:rPr>
      <w:rFonts w:eastAsia="Calibri"/>
    </w:rPr>
  </w:style>
  <w:style w:type="character" w:customStyle="1" w:styleId="unreadChar">
    <w:name w:val="unread Char"/>
    <w:basedOn w:val="DefaultParagraphFont"/>
    <w:rsid w:val="005E4AB6"/>
    <w:rPr>
      <w:szCs w:val="24"/>
      <w:lang w:val="en-US" w:eastAsia="en-US" w:bidi="ar-SA"/>
    </w:rPr>
  </w:style>
  <w:style w:type="paragraph" w:customStyle="1" w:styleId="cardunderlined0">
    <w:name w:val="card underlined"/>
    <w:basedOn w:val="Normal"/>
    <w:rsid w:val="005E4AB6"/>
    <w:rPr>
      <w:rFonts w:ascii="Arial" w:eastAsia="Calibri" w:hAnsi="Arial"/>
      <w:u w:val="single"/>
    </w:rPr>
  </w:style>
  <w:style w:type="character" w:customStyle="1" w:styleId="Internetlink1">
    <w:name w:val="Internet link1"/>
    <w:rsid w:val="005E4AB6"/>
    <w:rPr>
      <w:color w:val="000080"/>
      <w:u w:val="single"/>
    </w:rPr>
  </w:style>
  <w:style w:type="character" w:customStyle="1" w:styleId="underliningChar3">
    <w:name w:val="underlining Char"/>
    <w:basedOn w:val="DefaultParagraphFont"/>
    <w:rsid w:val="005E4AB6"/>
    <w:rPr>
      <w:b/>
      <w:szCs w:val="24"/>
      <w:u w:val="single"/>
      <w:lang w:val="en-US" w:eastAsia="en-US" w:bidi="ar-SA"/>
    </w:rPr>
  </w:style>
  <w:style w:type="character" w:customStyle="1" w:styleId="notreadChar">
    <w:name w:val="not read Char"/>
    <w:basedOn w:val="DefaultParagraphFont"/>
    <w:rsid w:val="005E4AB6"/>
    <w:rPr>
      <w:sz w:val="18"/>
      <w:szCs w:val="24"/>
      <w:lang w:val="en-US" w:eastAsia="en-US" w:bidi="ar-SA"/>
    </w:rPr>
  </w:style>
  <w:style w:type="character" w:customStyle="1" w:styleId="journalname">
    <w:name w:val="journalname"/>
    <w:basedOn w:val="DefaultParagraphFont"/>
    <w:rsid w:val="005E4AB6"/>
  </w:style>
  <w:style w:type="character" w:customStyle="1" w:styleId="insideheadline">
    <w:name w:val="insideheadline"/>
    <w:basedOn w:val="DefaultParagraphFont"/>
    <w:rsid w:val="005E4AB6"/>
  </w:style>
  <w:style w:type="paragraph" w:customStyle="1" w:styleId="article-text">
    <w:name w:val="article-text"/>
    <w:basedOn w:val="Normal"/>
    <w:rsid w:val="005E4AB6"/>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5E4AB6"/>
  </w:style>
  <w:style w:type="character" w:customStyle="1" w:styleId="mwlivequotesdowndelayed">
    <w:name w:val="mwlivequotes down delayed"/>
    <w:basedOn w:val="DefaultParagraphFont"/>
    <w:rsid w:val="005E4AB6"/>
  </w:style>
  <w:style w:type="character" w:customStyle="1" w:styleId="shirttail">
    <w:name w:val="shirttail"/>
    <w:basedOn w:val="DefaultParagraphFont"/>
    <w:rsid w:val="005E4AB6"/>
  </w:style>
  <w:style w:type="character" w:customStyle="1" w:styleId="definition">
    <w:name w:val="definition"/>
    <w:basedOn w:val="DefaultParagraphFont"/>
    <w:rsid w:val="005E4AB6"/>
  </w:style>
  <w:style w:type="character" w:customStyle="1" w:styleId="CardTextCharCharChar">
    <w:name w:val="Card Text Char Char Char"/>
    <w:basedOn w:val="DefaultParagraphFont"/>
    <w:rsid w:val="005E4AB6"/>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5E4AB6"/>
    <w:rPr>
      <w:rFonts w:ascii="Arial Narrow" w:hAnsi="Arial Narrow"/>
      <w:sz w:val="18"/>
      <w:u w:val="single"/>
    </w:rPr>
  </w:style>
  <w:style w:type="character" w:customStyle="1" w:styleId="UnderlineStyleCharCharChar">
    <w:name w:val="Underline Style Char Char Char"/>
    <w:basedOn w:val="DefaultParagraphFont"/>
    <w:rsid w:val="005E4AB6"/>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5E4AB6"/>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5E4AB6"/>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5E4AB6"/>
    <w:rPr>
      <w:rFonts w:ascii="Arial" w:hAnsi="Arial" w:cs="Arial" w:hint="default"/>
      <w:b/>
      <w:bCs/>
      <w:color w:val="990000"/>
      <w:sz w:val="26"/>
      <w:szCs w:val="26"/>
    </w:rPr>
  </w:style>
  <w:style w:type="character" w:customStyle="1" w:styleId="bodytitle1">
    <w:name w:val="bodytitle1"/>
    <w:basedOn w:val="DefaultParagraphFont"/>
    <w:rsid w:val="005E4AB6"/>
    <w:rPr>
      <w:rFonts w:ascii="Arial" w:hAnsi="Arial" w:cs="Arial" w:hint="default"/>
      <w:b/>
      <w:bCs/>
      <w:smallCaps w:val="0"/>
      <w:color w:val="000000"/>
      <w:sz w:val="28"/>
      <w:szCs w:val="28"/>
    </w:rPr>
  </w:style>
  <w:style w:type="paragraph" w:customStyle="1" w:styleId="style109">
    <w:name w:val="style109"/>
    <w:basedOn w:val="Normal"/>
    <w:rsid w:val="005E4AB6"/>
    <w:pPr>
      <w:spacing w:before="100" w:beforeAutospacing="1" w:after="100" w:afterAutospacing="1"/>
    </w:pPr>
    <w:rPr>
      <w:rFonts w:eastAsia="Calibri"/>
      <w:sz w:val="24"/>
    </w:rPr>
  </w:style>
  <w:style w:type="paragraph" w:customStyle="1" w:styleId="style1100">
    <w:name w:val="style110"/>
    <w:basedOn w:val="Normal"/>
    <w:rsid w:val="005E4AB6"/>
    <w:pPr>
      <w:spacing w:before="100" w:beforeAutospacing="1" w:after="100" w:afterAutospacing="1"/>
    </w:pPr>
    <w:rPr>
      <w:rFonts w:eastAsia="Calibri"/>
      <w:sz w:val="24"/>
    </w:rPr>
  </w:style>
  <w:style w:type="paragraph" w:customStyle="1" w:styleId="captionpaddingstyle114">
    <w:name w:val="captionpadding style114"/>
    <w:basedOn w:val="Normal"/>
    <w:rsid w:val="005E4AB6"/>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5E4AB6"/>
  </w:style>
  <w:style w:type="character" w:customStyle="1" w:styleId="style114style118">
    <w:name w:val="style114 style118"/>
    <w:basedOn w:val="DefaultParagraphFont"/>
    <w:rsid w:val="005E4AB6"/>
  </w:style>
  <w:style w:type="paragraph" w:customStyle="1" w:styleId="mainstorybody">
    <w:name w:val="mainstorybody"/>
    <w:basedOn w:val="Normal"/>
    <w:rsid w:val="005E4AB6"/>
    <w:pPr>
      <w:spacing w:before="100" w:beforeAutospacing="1" w:after="100" w:afterAutospacing="1"/>
    </w:pPr>
    <w:rPr>
      <w:rFonts w:eastAsia="Calibri"/>
      <w:sz w:val="24"/>
    </w:rPr>
  </w:style>
  <w:style w:type="character" w:customStyle="1" w:styleId="hint">
    <w:name w:val="hint"/>
    <w:basedOn w:val="DefaultParagraphFont"/>
    <w:rsid w:val="005E4AB6"/>
  </w:style>
  <w:style w:type="character" w:customStyle="1" w:styleId="flw">
    <w:name w:val="flw"/>
    <w:basedOn w:val="DefaultParagraphFont"/>
    <w:rsid w:val="005E4AB6"/>
  </w:style>
  <w:style w:type="character" w:customStyle="1" w:styleId="illustration">
    <w:name w:val="illustration"/>
    <w:basedOn w:val="DefaultParagraphFont"/>
    <w:rsid w:val="005E4AB6"/>
  </w:style>
  <w:style w:type="paragraph" w:customStyle="1" w:styleId="ga">
    <w:name w:val="ga"/>
    <w:basedOn w:val="Normal"/>
    <w:rsid w:val="005E4AB6"/>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5E4AB6"/>
    <w:rPr>
      <w:rFonts w:ascii="Arial Narrow" w:hAnsi="Arial Narrow"/>
      <w:b/>
      <w:bCs/>
      <w:u w:val="thick"/>
    </w:rPr>
  </w:style>
  <w:style w:type="character" w:customStyle="1" w:styleId="subtitlesarticles1">
    <w:name w:val="subtitles_articles1"/>
    <w:basedOn w:val="DefaultParagraphFont"/>
    <w:rsid w:val="005E4AB6"/>
    <w:rPr>
      <w:rFonts w:ascii="Verdana" w:hAnsi="Verdana" w:cs="Times New Roman"/>
      <w:b/>
      <w:bCs/>
      <w:color w:val="000000"/>
      <w:sz w:val="20"/>
      <w:szCs w:val="20"/>
    </w:rPr>
  </w:style>
  <w:style w:type="character" w:customStyle="1" w:styleId="fulstoryreporter">
    <w:name w:val="ful_storyreporter"/>
    <w:basedOn w:val="DefaultParagraphFont"/>
    <w:rsid w:val="005E4AB6"/>
  </w:style>
  <w:style w:type="character" w:customStyle="1" w:styleId="editsection">
    <w:name w:val="editsection"/>
    <w:basedOn w:val="DefaultParagraphFont"/>
    <w:rsid w:val="005E4AB6"/>
  </w:style>
  <w:style w:type="paragraph" w:customStyle="1" w:styleId="body-indent-60">
    <w:name w:val="body-indent-60"/>
    <w:basedOn w:val="Normal"/>
    <w:rsid w:val="005E4AB6"/>
    <w:pPr>
      <w:spacing w:before="100" w:beforeAutospacing="1" w:after="100" w:afterAutospacing="1"/>
    </w:pPr>
    <w:rPr>
      <w:rFonts w:eastAsia="Calibri"/>
      <w:sz w:val="24"/>
    </w:rPr>
  </w:style>
  <w:style w:type="paragraph" w:customStyle="1" w:styleId="body-indent-60-start">
    <w:name w:val="body-indent-60-start"/>
    <w:basedOn w:val="Normal"/>
    <w:rsid w:val="005E4AB6"/>
    <w:pPr>
      <w:spacing w:before="100" w:beforeAutospacing="1" w:after="100" w:afterAutospacing="1"/>
    </w:pPr>
    <w:rPr>
      <w:rFonts w:eastAsia="Calibri"/>
      <w:sz w:val="24"/>
    </w:rPr>
  </w:style>
  <w:style w:type="character" w:customStyle="1" w:styleId="StyleArial12ptBlack">
    <w:name w:val="Style Arial 12 pt Black"/>
    <w:basedOn w:val="DefaultParagraphFont"/>
    <w:rsid w:val="005E4AB6"/>
    <w:rPr>
      <w:rFonts w:ascii="Garamond" w:hAnsi="Garamond"/>
      <w:color w:val="000000"/>
      <w:sz w:val="20"/>
      <w:u w:val="single"/>
    </w:rPr>
  </w:style>
  <w:style w:type="character" w:customStyle="1" w:styleId="StyleArialBlack">
    <w:name w:val="Style Arial Black"/>
    <w:basedOn w:val="DefaultParagraphFont"/>
    <w:rsid w:val="005E4AB6"/>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5E4AB6"/>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5E4AB6"/>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5E4AB6"/>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5E4AB6"/>
    <w:rPr>
      <w:rFonts w:eastAsia="Times New Roman"/>
      <w:b/>
      <w:bCs/>
      <w:szCs w:val="24"/>
      <w:u w:val="thick"/>
    </w:rPr>
  </w:style>
  <w:style w:type="paragraph" w:customStyle="1" w:styleId="StyleSmallTimesNewRoman11pt">
    <w:name w:val="Style Small + Times New Roman 11 pt"/>
    <w:link w:val="StyleSmallTimesNewRoman11ptChar"/>
    <w:rsid w:val="005E4AB6"/>
    <w:rPr>
      <w:rFonts w:eastAsia="Times New Roman"/>
      <w:szCs w:val="24"/>
    </w:rPr>
  </w:style>
  <w:style w:type="character" w:customStyle="1" w:styleId="StyleSmallTimesNewRoman11ptChar">
    <w:name w:val="Style Small + Times New Roman 11 pt Char"/>
    <w:basedOn w:val="DefaultParagraphFont"/>
    <w:link w:val="StyleSmallTimesNewRoman11pt"/>
    <w:rsid w:val="005E4AB6"/>
    <w:rPr>
      <w:rFonts w:eastAsia="Times New Roman"/>
      <w:szCs w:val="24"/>
    </w:rPr>
  </w:style>
  <w:style w:type="paragraph" w:customStyle="1" w:styleId="StyleSmallTimesNewRoman11ptThickunderline">
    <w:name w:val="Style Small + Times New Roman 11 pt Thick underline"/>
    <w:link w:val="StyleSmallTimesNewRoman11ptThickunderlineChar"/>
    <w:rsid w:val="005E4AB6"/>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5E4AB6"/>
    <w:rPr>
      <w:rFonts w:eastAsia="Times New Roman"/>
      <w:szCs w:val="24"/>
      <w:u w:val="thick"/>
    </w:rPr>
  </w:style>
  <w:style w:type="character" w:customStyle="1" w:styleId="Style11ptBorderSinglesolidlineAuto05ptLinewidth">
    <w:name w:val="Style 11 pt Border: : (Single solid line Auto  0.5 pt Line width)"/>
    <w:rsid w:val="005E4AB6"/>
    <w:rPr>
      <w:sz w:val="20"/>
      <w:bdr w:val="single" w:sz="4" w:space="0" w:color="auto" w:frame="1"/>
    </w:rPr>
  </w:style>
  <w:style w:type="character" w:customStyle="1" w:styleId="StyleUnderlineChar6CharCharCharCharCharCharCharChar11">
    <w:name w:val="Style Underline Char6 Char Char Char Char Char Char Char Char + 11 ..."/>
    <w:rsid w:val="005E4AB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E4AB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E4AB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E4AB6"/>
    <w:rPr>
      <w:sz w:val="20"/>
      <w:szCs w:val="24"/>
      <w:u w:val="single"/>
      <w:bdr w:val="single" w:sz="4" w:space="0" w:color="auto"/>
      <w:lang w:val="en-US" w:eastAsia="en-US" w:bidi="ar-SA"/>
    </w:rPr>
  </w:style>
  <w:style w:type="character" w:customStyle="1" w:styleId="StyleLatinGaramondUnderline">
    <w:name w:val="Style (Latin) Garamond Underline"/>
    <w:rsid w:val="005E4AB6"/>
    <w:rPr>
      <w:rFonts w:ascii="Times New Roman" w:hAnsi="Times New Roman"/>
      <w:sz w:val="20"/>
      <w:u w:val="single"/>
    </w:rPr>
  </w:style>
  <w:style w:type="character" w:customStyle="1" w:styleId="StyleLatinGaramond">
    <w:name w:val="Style (Latin) Garamond"/>
    <w:rsid w:val="005E4AB6"/>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5E4AB6"/>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5E4AB6"/>
    <w:rPr>
      <w:rFonts w:ascii="Times" w:eastAsia="Times New Roman" w:hAnsi="Times" w:cs="Arial"/>
      <w:szCs w:val="28"/>
      <w:u w:val="single"/>
    </w:rPr>
  </w:style>
  <w:style w:type="paragraph" w:customStyle="1" w:styleId="HeaderStyle">
    <w:name w:val="Header Style"/>
    <w:basedOn w:val="Normal"/>
    <w:rsid w:val="005E4AB6"/>
    <w:pPr>
      <w:jc w:val="center"/>
    </w:pPr>
    <w:rPr>
      <w:rFonts w:eastAsia="Times New Roman"/>
      <w:b/>
      <w:sz w:val="24"/>
      <w:szCs w:val="20"/>
      <w:u w:val="single"/>
    </w:rPr>
  </w:style>
  <w:style w:type="character" w:customStyle="1" w:styleId="CardChar21">
    <w:name w:val="Card Char2"/>
    <w:basedOn w:val="DefaultParagraphFont"/>
    <w:rsid w:val="005E4AB6"/>
    <w:rPr>
      <w:rFonts w:ascii="Times New Roman" w:eastAsia="Times New Roman" w:hAnsi="Times New Roman" w:cs="Times New Roman"/>
      <w:bCs/>
      <w:color w:val="000000"/>
      <w:sz w:val="20"/>
      <w:szCs w:val="20"/>
    </w:rPr>
  </w:style>
  <w:style w:type="character" w:customStyle="1" w:styleId="A17">
    <w:name w:val="A17"/>
    <w:rsid w:val="005E4AB6"/>
    <w:rPr>
      <w:rFonts w:cs="Baskerville"/>
      <w:color w:val="000000"/>
      <w:sz w:val="12"/>
      <w:szCs w:val="12"/>
    </w:rPr>
  </w:style>
  <w:style w:type="paragraph" w:customStyle="1" w:styleId="Pa19">
    <w:name w:val="Pa19"/>
    <w:basedOn w:val="Normal"/>
    <w:next w:val="Normal"/>
    <w:rsid w:val="005E4AB6"/>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5E4AB6"/>
    <w:pPr>
      <w:autoSpaceDE w:val="0"/>
      <w:autoSpaceDN w:val="0"/>
      <w:adjustRightInd w:val="0"/>
      <w:spacing w:line="441" w:lineRule="atLeast"/>
    </w:pPr>
    <w:rPr>
      <w:rFonts w:ascii="Baskerville" w:eastAsia="Times New Roman" w:hAnsi="Baskerville"/>
      <w:sz w:val="24"/>
    </w:rPr>
  </w:style>
  <w:style w:type="character" w:customStyle="1" w:styleId="A14">
    <w:name w:val="A14"/>
    <w:rsid w:val="005E4AB6"/>
    <w:rPr>
      <w:rFonts w:ascii="Frutiger 45 Light" w:hAnsi="Frutiger 45 Light" w:cs="Frutiger 45 Light"/>
      <w:b/>
      <w:bCs/>
      <w:i/>
      <w:iCs/>
      <w:color w:val="000000"/>
      <w:sz w:val="36"/>
      <w:szCs w:val="36"/>
    </w:rPr>
  </w:style>
  <w:style w:type="character" w:customStyle="1" w:styleId="A20">
    <w:name w:val="A20"/>
    <w:rsid w:val="005E4AB6"/>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5E4AB6"/>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E4AB6"/>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5E4AB6"/>
    <w:rPr>
      <w:rFonts w:cs="Arial"/>
      <w:b/>
      <w:bCs/>
      <w:sz w:val="24"/>
      <w:szCs w:val="26"/>
      <w:lang w:val="en-US" w:eastAsia="en-US" w:bidi="ar-SA"/>
    </w:rPr>
  </w:style>
  <w:style w:type="character" w:customStyle="1" w:styleId="brief-smalltext0">
    <w:name w:val="brief-smalltext"/>
    <w:basedOn w:val="DefaultParagraphFont"/>
    <w:rsid w:val="005E4AB6"/>
  </w:style>
  <w:style w:type="paragraph" w:customStyle="1" w:styleId="Coverintroduction">
    <w:name w:val="Cover introduction"/>
    <w:basedOn w:val="Default"/>
    <w:next w:val="Default"/>
    <w:rsid w:val="005E4AB6"/>
    <w:rPr>
      <w:rFonts w:ascii="Arial" w:eastAsia="Times New Roman" w:hAnsi="Arial"/>
      <w:color w:val="auto"/>
    </w:rPr>
  </w:style>
  <w:style w:type="character" w:customStyle="1" w:styleId="style53">
    <w:name w:val="style5"/>
    <w:basedOn w:val="DefaultParagraphFont"/>
    <w:rsid w:val="005E4AB6"/>
  </w:style>
  <w:style w:type="character" w:customStyle="1" w:styleId="TagCharCharCharCharCharChar">
    <w:name w:val="Tag Char Char Char Char Char Char"/>
    <w:rsid w:val="005E4AB6"/>
    <w:rPr>
      <w:rFonts w:cs="Arial"/>
      <w:b/>
      <w:bCs/>
      <w:sz w:val="24"/>
      <w:szCs w:val="26"/>
      <w:lang w:val="en-US" w:eastAsia="en-US" w:bidi="ar-SA"/>
    </w:rPr>
  </w:style>
  <w:style w:type="character" w:customStyle="1" w:styleId="pmterms3">
    <w:name w:val="pmterms3"/>
    <w:basedOn w:val="DefaultParagraphFont"/>
    <w:rsid w:val="005E4AB6"/>
  </w:style>
  <w:style w:type="character" w:customStyle="1" w:styleId="interiorheadline">
    <w:name w:val="interiorheadline"/>
    <w:basedOn w:val="DefaultParagraphFont"/>
    <w:rsid w:val="005E4AB6"/>
  </w:style>
  <w:style w:type="character" w:customStyle="1" w:styleId="Heading31CharCharCharChar1">
    <w:name w:val="Heading 31 Char Char Char Char1"/>
    <w:rsid w:val="005E4AB6"/>
    <w:rPr>
      <w:rFonts w:cs="Arial"/>
      <w:b/>
      <w:bCs/>
      <w:sz w:val="24"/>
      <w:szCs w:val="26"/>
      <w:lang w:val="en-US" w:eastAsia="en-US" w:bidi="ar-SA"/>
    </w:rPr>
  </w:style>
  <w:style w:type="character" w:customStyle="1" w:styleId="Heading31CharCharChar">
    <w:name w:val="Heading 31 Char Char Char"/>
    <w:rsid w:val="005E4AB6"/>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5E4AB6"/>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5E4AB6"/>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5E4AB6"/>
    <w:rPr>
      <w:rFonts w:eastAsia="MS Mincho"/>
      <w:b/>
      <w:u w:val="single"/>
    </w:rPr>
  </w:style>
  <w:style w:type="character" w:customStyle="1" w:styleId="BoldandUnderlineCharChar1CharChar">
    <w:name w:val="Bold and Underline Char Char1 Char Char"/>
    <w:basedOn w:val="DefaultParagraphFont"/>
    <w:link w:val="BoldandUnderlineCharChar1Char"/>
    <w:rsid w:val="005E4AB6"/>
    <w:rPr>
      <w:rFonts w:ascii="Calibri" w:eastAsia="MS Mincho" w:hAnsi="Calibri"/>
      <w:b/>
      <w:u w:val="single"/>
    </w:rPr>
  </w:style>
  <w:style w:type="character" w:customStyle="1" w:styleId="author-bio-box">
    <w:name w:val="author-bio-box"/>
    <w:basedOn w:val="DefaultParagraphFont"/>
    <w:rsid w:val="005E4AB6"/>
  </w:style>
  <w:style w:type="character" w:customStyle="1" w:styleId="CharCharCharCharChar">
    <w:name w:val="Char Char Char Char Char"/>
    <w:aliases w:val="Char Char Char Char,Char Char Char Char Char Char Char1,Heading 2 Char1 Char Char Char Char Char Char"/>
    <w:basedOn w:val="DefaultParagraphFont"/>
    <w:rsid w:val="005E4AB6"/>
    <w:rPr>
      <w:rFonts w:cs="Arial"/>
      <w:b/>
      <w:bCs/>
      <w:iCs/>
      <w:sz w:val="24"/>
      <w:szCs w:val="28"/>
      <w:lang w:val="en-US" w:eastAsia="en-US" w:bidi="ar-SA"/>
    </w:rPr>
  </w:style>
  <w:style w:type="character" w:customStyle="1" w:styleId="SmalltextChar">
    <w:name w:val="Small text Char"/>
    <w:aliases w:val="Quote1 Char1"/>
    <w:link w:val="Smalltext"/>
    <w:rsid w:val="005E4AB6"/>
    <w:rPr>
      <w:rFonts w:ascii="Calibri" w:eastAsia="Times New Roman" w:hAnsi="Calibri"/>
      <w:color w:val="000000"/>
    </w:rPr>
  </w:style>
  <w:style w:type="character" w:customStyle="1" w:styleId="SubtitleChar2">
    <w:name w:val="Subtitle Char2"/>
    <w:basedOn w:val="DefaultParagraphFont"/>
    <w:uiPriority w:val="11"/>
    <w:rsid w:val="005E4AB6"/>
    <w:rPr>
      <w:rFonts w:eastAsiaTheme="minorEastAsia"/>
      <w:color w:val="5A5A5A" w:themeColor="text1" w:themeTint="A5"/>
      <w:spacing w:val="15"/>
    </w:rPr>
  </w:style>
  <w:style w:type="paragraph" w:customStyle="1" w:styleId="blocktitle5">
    <w:name w:val="block title"/>
    <w:basedOn w:val="Normal"/>
    <w:autoRedefine/>
    <w:qFormat/>
    <w:rsid w:val="005E4AB6"/>
    <w:pPr>
      <w:spacing w:after="240"/>
      <w:jc w:val="center"/>
      <w:outlineLvl w:val="0"/>
    </w:pPr>
    <w:rPr>
      <w:rFonts w:eastAsia="Calibri"/>
      <w:b/>
      <w:caps/>
      <w:sz w:val="28"/>
      <w:szCs w:val="28"/>
      <w:lang w:val="es-ES"/>
    </w:rPr>
  </w:style>
  <w:style w:type="paragraph" w:customStyle="1" w:styleId="type">
    <w:name w:val="type"/>
    <w:basedOn w:val="Normal"/>
    <w:qFormat/>
    <w:rsid w:val="005E4AB6"/>
    <w:pPr>
      <w:spacing w:before="100" w:beforeAutospacing="1" w:after="100" w:afterAutospacing="1"/>
    </w:pPr>
    <w:rPr>
      <w:rFonts w:eastAsia="Times New Roman"/>
    </w:rPr>
  </w:style>
  <w:style w:type="character" w:customStyle="1" w:styleId="abodyblack3">
    <w:name w:val="abodyblack3"/>
    <w:basedOn w:val="DefaultParagraphFont"/>
    <w:rsid w:val="005E4AB6"/>
  </w:style>
  <w:style w:type="character" w:customStyle="1" w:styleId="cit-first-element">
    <w:name w:val="cit-first-element"/>
    <w:basedOn w:val="DefaultParagraphFont"/>
    <w:rsid w:val="005E4AB6"/>
  </w:style>
  <w:style w:type="character" w:customStyle="1" w:styleId="StyleThickunderline1">
    <w:name w:val="Style Thick underline1"/>
    <w:basedOn w:val="DefaultParagraphFont"/>
    <w:rsid w:val="005E4AB6"/>
    <w:rPr>
      <w:u w:val="single"/>
    </w:rPr>
  </w:style>
  <w:style w:type="character" w:customStyle="1" w:styleId="UnderlineChar5">
    <w:name w:val="UnderlineChar"/>
    <w:rsid w:val="005E4AB6"/>
    <w:rPr>
      <w:sz w:val="24"/>
      <w:u w:val="single"/>
      <w:shd w:val="clear" w:color="auto" w:fill="auto"/>
    </w:rPr>
  </w:style>
  <w:style w:type="paragraph" w:customStyle="1" w:styleId="Tag21">
    <w:name w:val="Tag21"/>
    <w:basedOn w:val="Normal"/>
    <w:qFormat/>
    <w:rsid w:val="005E4AB6"/>
    <w:rPr>
      <w:rFonts w:ascii="Arial" w:eastAsia="Times New Roman" w:hAnsi="Arial" w:cs="Arial"/>
      <w:b/>
      <w:sz w:val="24"/>
    </w:rPr>
  </w:style>
  <w:style w:type="character" w:customStyle="1" w:styleId="Bodytext10NotItalic">
    <w:name w:val="Body text (10) + Not Italic"/>
    <w:basedOn w:val="Bodytext100"/>
    <w:uiPriority w:val="99"/>
    <w:rsid w:val="005E4AB6"/>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5E4AB6"/>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5E4AB6"/>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5E4AB6"/>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5E4AB6"/>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5E4AB6"/>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5E4AB6"/>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5E4AB6"/>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5E4AB6"/>
    <w:pPr>
      <w:shd w:val="clear" w:color="auto" w:fill="FFFFFF"/>
      <w:spacing w:before="240" w:after="240" w:line="240" w:lineRule="atLeast"/>
      <w:ind w:hanging="360"/>
      <w:jc w:val="both"/>
    </w:pPr>
    <w:rPr>
      <w:rFonts w:asciiTheme="minorHAnsi" w:hAnsiTheme="minorHAnsi"/>
    </w:rPr>
  </w:style>
  <w:style w:type="paragraph" w:customStyle="1" w:styleId="Tablecaption31">
    <w:name w:val="Table caption (3)1"/>
    <w:basedOn w:val="Normal"/>
    <w:link w:val="Tablecaption3"/>
    <w:uiPriority w:val="99"/>
    <w:rsid w:val="005E4AB6"/>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5E4AB6"/>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5E4AB6"/>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5E4AB6"/>
  </w:style>
  <w:style w:type="paragraph" w:customStyle="1" w:styleId="leader">
    <w:name w:val="leader"/>
    <w:basedOn w:val="Normal"/>
    <w:rsid w:val="005E4AB6"/>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5E4AB6"/>
  </w:style>
  <w:style w:type="character" w:customStyle="1" w:styleId="m5776082503052064917gmail-style13ptbold">
    <w:name w:val="m_5776082503052064917gmail-style13ptbold"/>
    <w:basedOn w:val="DefaultParagraphFont"/>
    <w:rsid w:val="005E4AB6"/>
  </w:style>
  <w:style w:type="character" w:customStyle="1" w:styleId="m5776082503052064917gmail-styleunderline">
    <w:name w:val="m_5776082503052064917gmail-styleunderline"/>
    <w:basedOn w:val="DefaultParagraphFont"/>
    <w:rsid w:val="005E4AB6"/>
  </w:style>
  <w:style w:type="paragraph" w:customStyle="1" w:styleId="DateTime0">
    <w:name w:val="DateTime"/>
    <w:basedOn w:val="Normal"/>
    <w:link w:val="DateTimeChar"/>
    <w:autoRedefine/>
    <w:uiPriority w:val="4"/>
    <w:qFormat/>
    <w:rsid w:val="005E4AB6"/>
    <w:rPr>
      <w:rFonts w:ascii="Arial" w:hAnsi="Arial" w:cs="Arial"/>
    </w:rPr>
  </w:style>
  <w:style w:type="character" w:customStyle="1" w:styleId="DateTimeChar">
    <w:name w:val="DateTime Char"/>
    <w:basedOn w:val="DefaultParagraphFont"/>
    <w:link w:val="DateTime0"/>
    <w:uiPriority w:val="4"/>
    <w:rsid w:val="005E4AB6"/>
    <w:rPr>
      <w:rFonts w:ascii="Arial" w:hAnsi="Arial" w:cs="Arial"/>
    </w:rPr>
  </w:style>
  <w:style w:type="paragraph" w:customStyle="1" w:styleId="Lecture">
    <w:name w:val="Lecture"/>
    <w:next w:val="BodyText"/>
    <w:link w:val="LectureChar"/>
    <w:autoRedefine/>
    <w:uiPriority w:val="4"/>
    <w:qFormat/>
    <w:rsid w:val="005E4AB6"/>
    <w:pPr>
      <w:spacing w:after="0"/>
      <w:outlineLvl w:val="5"/>
    </w:pPr>
    <w:rPr>
      <w:rFonts w:ascii="Arial" w:hAnsi="Arial" w:cs="Arial"/>
      <w:spacing w:val="-10"/>
      <w:sz w:val="16"/>
    </w:rPr>
  </w:style>
  <w:style w:type="character" w:customStyle="1" w:styleId="LectureChar">
    <w:name w:val="Lecture Char"/>
    <w:basedOn w:val="DateTimeChar"/>
    <w:link w:val="Lecture"/>
    <w:uiPriority w:val="4"/>
    <w:rsid w:val="005E4AB6"/>
    <w:rPr>
      <w:rFonts w:ascii="Arial" w:hAnsi="Arial" w:cs="Arial"/>
      <w:spacing w:val="-10"/>
      <w:sz w:val="16"/>
    </w:rPr>
  </w:style>
  <w:style w:type="paragraph" w:customStyle="1" w:styleId="BreakTag">
    <w:name w:val="Break Tag"/>
    <w:basedOn w:val="Normal"/>
    <w:autoRedefine/>
    <w:uiPriority w:val="4"/>
    <w:qFormat/>
    <w:rsid w:val="005E4AB6"/>
    <w:pPr>
      <w:spacing w:before="240"/>
    </w:pPr>
    <w:rPr>
      <w:rFonts w:ascii="Arial" w:hAnsi="Arial" w:cs="Arial"/>
      <w:b/>
    </w:rPr>
  </w:style>
  <w:style w:type="paragraph" w:customStyle="1" w:styleId="BreakBlock">
    <w:name w:val="Break Block"/>
    <w:basedOn w:val="Normal"/>
    <w:link w:val="BreakBlockChar"/>
    <w:autoRedefine/>
    <w:qFormat/>
    <w:rsid w:val="005E4AB6"/>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5E4AB6"/>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5E4AB6"/>
    <w:rPr>
      <w:rFonts w:asciiTheme="minorHAnsi" w:hAnsiTheme="minorHAnsi"/>
      <w:b/>
      <w:u w:val="single"/>
    </w:rPr>
  </w:style>
  <w:style w:type="character" w:customStyle="1" w:styleId="Reduce8ptCharChar">
    <w:name w:val="Reduce 8pt Char Char"/>
    <w:basedOn w:val="DefaultParagraphFont"/>
    <w:link w:val="Reduce8pt"/>
    <w:rsid w:val="005E4AB6"/>
    <w:rPr>
      <w:sz w:val="16"/>
    </w:rPr>
  </w:style>
  <w:style w:type="paragraph" w:customStyle="1" w:styleId="Reduce8pt">
    <w:name w:val="Reduce 8pt"/>
    <w:basedOn w:val="Normal"/>
    <w:link w:val="Reduce8ptCharChar"/>
    <w:qFormat/>
    <w:rsid w:val="005E4AB6"/>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5E4AB6"/>
    <w:rPr>
      <w:color w:val="2B579A"/>
      <w:shd w:val="clear" w:color="auto" w:fill="E6E6E6"/>
    </w:rPr>
  </w:style>
  <w:style w:type="character" w:customStyle="1" w:styleId="m6370699461968006786gmail-styleunderline">
    <w:name w:val="m_6370699461968006786gmail-styleunderline"/>
    <w:basedOn w:val="DefaultParagraphFont"/>
    <w:rsid w:val="005E4AB6"/>
  </w:style>
  <w:style w:type="character" w:customStyle="1" w:styleId="Mention2">
    <w:name w:val="Mention2"/>
    <w:basedOn w:val="DefaultParagraphFont"/>
    <w:uiPriority w:val="99"/>
    <w:semiHidden/>
    <w:unhideWhenUsed/>
    <w:rsid w:val="005E4AB6"/>
    <w:rPr>
      <w:color w:val="2B579A"/>
      <w:shd w:val="clear" w:color="auto" w:fill="E6E6E6"/>
    </w:rPr>
  </w:style>
  <w:style w:type="paragraph" w:customStyle="1" w:styleId="FlashTag">
    <w:name w:val="FlashTag"/>
    <w:basedOn w:val="Normal"/>
    <w:link w:val="FlashTagChar"/>
    <w:autoRedefine/>
    <w:uiPriority w:val="4"/>
    <w:qFormat/>
    <w:rsid w:val="005E4AB6"/>
    <w:rPr>
      <w:rFonts w:asciiTheme="majorHAnsi" w:hAnsiTheme="majorHAnsi" w:cs="Arial"/>
      <w:b/>
      <w:sz w:val="28"/>
    </w:rPr>
  </w:style>
  <w:style w:type="character" w:customStyle="1" w:styleId="FlashTagChar">
    <w:name w:val="FlashTag Char"/>
    <w:basedOn w:val="DefaultParagraphFont"/>
    <w:link w:val="FlashTag"/>
    <w:uiPriority w:val="4"/>
    <w:rsid w:val="005E4AB6"/>
    <w:rPr>
      <w:rFonts w:asciiTheme="majorHAnsi" w:hAnsiTheme="majorHAnsi" w:cs="Arial"/>
      <w:b/>
      <w:sz w:val="28"/>
    </w:rPr>
  </w:style>
  <w:style w:type="paragraph" w:customStyle="1" w:styleId="Warrant">
    <w:name w:val="Warrant"/>
    <w:autoRedefine/>
    <w:uiPriority w:val="4"/>
    <w:qFormat/>
    <w:rsid w:val="005E4AB6"/>
    <w:pPr>
      <w:ind w:left="720"/>
    </w:pPr>
    <w:rPr>
      <w:rFonts w:ascii="Calibri" w:hAnsi="Calibri" w:cs="Arial"/>
    </w:rPr>
  </w:style>
  <w:style w:type="character" w:customStyle="1" w:styleId="m-8793234324905335251gmail-style13ptbold">
    <w:name w:val="m_-8793234324905335251gmail-style13ptbold"/>
    <w:basedOn w:val="DefaultParagraphFont"/>
    <w:rsid w:val="005E4AB6"/>
  </w:style>
  <w:style w:type="character" w:customStyle="1" w:styleId="m3965771245576658108gmail-styleunderline">
    <w:name w:val="m_3965771245576658108gmail-styleunderline"/>
    <w:basedOn w:val="DefaultParagraphFont"/>
    <w:rsid w:val="005E4AB6"/>
  </w:style>
  <w:style w:type="character" w:customStyle="1" w:styleId="BodytextItalic">
    <w:name w:val="Body text + Italic"/>
    <w:aliases w:val="Body text + CordiaUPC,12 pt,Body text + 9 pt"/>
    <w:uiPriority w:val="99"/>
    <w:rsid w:val="005E4AB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5E4AB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5E4AB6"/>
  </w:style>
  <w:style w:type="numbering" w:customStyle="1" w:styleId="NoList1111111">
    <w:name w:val="No List1111111"/>
    <w:next w:val="NoList"/>
    <w:uiPriority w:val="99"/>
    <w:semiHidden/>
    <w:unhideWhenUsed/>
    <w:rsid w:val="005E4AB6"/>
  </w:style>
  <w:style w:type="numbering" w:customStyle="1" w:styleId="NoList11111111">
    <w:name w:val="No List11111111"/>
    <w:next w:val="NoList"/>
    <w:uiPriority w:val="99"/>
    <w:semiHidden/>
    <w:unhideWhenUsed/>
    <w:rsid w:val="005E4AB6"/>
  </w:style>
  <w:style w:type="numbering" w:customStyle="1" w:styleId="NoList111111111">
    <w:name w:val="No List111111111"/>
    <w:next w:val="NoList"/>
    <w:uiPriority w:val="99"/>
    <w:semiHidden/>
    <w:unhideWhenUsed/>
    <w:rsid w:val="005E4AB6"/>
  </w:style>
  <w:style w:type="numbering" w:customStyle="1" w:styleId="NoList1111111111">
    <w:name w:val="No List1111111111"/>
    <w:next w:val="NoList"/>
    <w:uiPriority w:val="99"/>
    <w:semiHidden/>
    <w:unhideWhenUsed/>
    <w:rsid w:val="005E4AB6"/>
  </w:style>
  <w:style w:type="numbering" w:customStyle="1" w:styleId="NoList11111111111">
    <w:name w:val="No List11111111111"/>
    <w:next w:val="NoList"/>
    <w:uiPriority w:val="99"/>
    <w:semiHidden/>
    <w:unhideWhenUsed/>
    <w:rsid w:val="005E4AB6"/>
  </w:style>
  <w:style w:type="numbering" w:customStyle="1" w:styleId="NoList111111111111">
    <w:name w:val="No List111111111111"/>
    <w:next w:val="NoList"/>
    <w:uiPriority w:val="99"/>
    <w:semiHidden/>
    <w:unhideWhenUsed/>
    <w:rsid w:val="005E4AB6"/>
  </w:style>
  <w:style w:type="numbering" w:customStyle="1" w:styleId="NoList1111111111111">
    <w:name w:val="No List1111111111111"/>
    <w:next w:val="NoList"/>
    <w:uiPriority w:val="99"/>
    <w:semiHidden/>
    <w:unhideWhenUsed/>
    <w:rsid w:val="005E4AB6"/>
  </w:style>
  <w:style w:type="numbering" w:customStyle="1" w:styleId="NoList11111111111111">
    <w:name w:val="No List11111111111111"/>
    <w:next w:val="NoList"/>
    <w:uiPriority w:val="99"/>
    <w:semiHidden/>
    <w:unhideWhenUsed/>
    <w:rsid w:val="005E4AB6"/>
  </w:style>
  <w:style w:type="numbering" w:customStyle="1" w:styleId="NoList111111111111111">
    <w:name w:val="No List111111111111111"/>
    <w:next w:val="NoList"/>
    <w:uiPriority w:val="99"/>
    <w:semiHidden/>
    <w:unhideWhenUsed/>
    <w:rsid w:val="005E4AB6"/>
  </w:style>
  <w:style w:type="numbering" w:customStyle="1" w:styleId="NoList1111111111111111">
    <w:name w:val="No List1111111111111111"/>
    <w:next w:val="NoList"/>
    <w:uiPriority w:val="99"/>
    <w:semiHidden/>
    <w:unhideWhenUsed/>
    <w:rsid w:val="005E4AB6"/>
  </w:style>
  <w:style w:type="numbering" w:customStyle="1" w:styleId="NoList11111111111111111">
    <w:name w:val="No List11111111111111111"/>
    <w:next w:val="NoList"/>
    <w:uiPriority w:val="99"/>
    <w:semiHidden/>
    <w:unhideWhenUsed/>
    <w:rsid w:val="005E4AB6"/>
  </w:style>
  <w:style w:type="character" w:customStyle="1" w:styleId="FontStyle220">
    <w:name w:val="Font Style220"/>
    <w:basedOn w:val="DefaultParagraphFont"/>
    <w:uiPriority w:val="99"/>
    <w:rsid w:val="005E4AB6"/>
    <w:rPr>
      <w:rFonts w:ascii="Candara" w:hAnsi="Candara" w:cs="Candara" w:hint="default"/>
      <w:i/>
      <w:iCs/>
      <w:sz w:val="18"/>
      <w:szCs w:val="18"/>
    </w:rPr>
  </w:style>
  <w:style w:type="character" w:customStyle="1" w:styleId="FontStyle290">
    <w:name w:val="Font Style290"/>
    <w:basedOn w:val="DefaultParagraphFont"/>
    <w:uiPriority w:val="99"/>
    <w:rsid w:val="005E4AB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E4AB6"/>
    <w:rPr>
      <w:rFonts w:ascii="Arial" w:hAnsi="Arial" w:cs="Arial"/>
      <w:b/>
      <w:bCs/>
      <w:sz w:val="16"/>
      <w:szCs w:val="16"/>
    </w:rPr>
  </w:style>
  <w:style w:type="character" w:customStyle="1" w:styleId="m-5498913268213319940gmail-styleunderline">
    <w:name w:val="m_-5498913268213319940gmail-styleunderline"/>
    <w:basedOn w:val="DefaultParagraphFont"/>
    <w:rsid w:val="005E4AB6"/>
  </w:style>
  <w:style w:type="paragraph" w:customStyle="1" w:styleId="speakable">
    <w:name w:val="speakable"/>
    <w:basedOn w:val="Normal"/>
    <w:uiPriority w:val="99"/>
    <w:qFormat/>
    <w:rsid w:val="005E4AB6"/>
    <w:pPr>
      <w:spacing w:before="100" w:beforeAutospacing="1" w:after="100" w:afterAutospacing="1"/>
    </w:pPr>
    <w:rPr>
      <w:rFonts w:eastAsia="Times New Roman"/>
      <w:sz w:val="24"/>
    </w:rPr>
  </w:style>
  <w:style w:type="character" w:customStyle="1" w:styleId="overlay">
    <w:name w:val="overlay"/>
    <w:basedOn w:val="DefaultParagraphFont"/>
    <w:rsid w:val="005E4AB6"/>
  </w:style>
  <w:style w:type="paragraph" w:customStyle="1" w:styleId="g-body">
    <w:name w:val="g-body"/>
    <w:basedOn w:val="Normal"/>
    <w:uiPriority w:val="99"/>
    <w:qFormat/>
    <w:rsid w:val="005E4AB6"/>
    <w:pPr>
      <w:spacing w:before="100" w:beforeAutospacing="1" w:after="100" w:afterAutospacing="1"/>
    </w:pPr>
    <w:rPr>
      <w:rFonts w:eastAsia="Times New Roman"/>
      <w:sz w:val="24"/>
    </w:rPr>
  </w:style>
  <w:style w:type="paragraph" w:customStyle="1" w:styleId="g-pstyle0">
    <w:name w:val="g-pstyle0"/>
    <w:basedOn w:val="Normal"/>
    <w:uiPriority w:val="99"/>
    <w:qFormat/>
    <w:rsid w:val="005E4AB6"/>
    <w:pPr>
      <w:spacing w:before="100" w:beforeAutospacing="1" w:after="100" w:afterAutospacing="1"/>
    </w:pPr>
    <w:rPr>
      <w:rFonts w:eastAsia="Times New Roman"/>
      <w:sz w:val="24"/>
    </w:rPr>
  </w:style>
  <w:style w:type="paragraph" w:customStyle="1" w:styleId="g-pstyle1">
    <w:name w:val="g-pstyle1"/>
    <w:basedOn w:val="Normal"/>
    <w:uiPriority w:val="99"/>
    <w:qFormat/>
    <w:rsid w:val="005E4AB6"/>
    <w:pPr>
      <w:spacing w:before="100" w:beforeAutospacing="1" w:after="100" w:afterAutospacing="1"/>
    </w:pPr>
    <w:rPr>
      <w:rFonts w:eastAsia="Times New Roman"/>
      <w:sz w:val="24"/>
    </w:rPr>
  </w:style>
  <w:style w:type="paragraph" w:customStyle="1" w:styleId="g-asset-hed">
    <w:name w:val="g-asset-hed"/>
    <w:basedOn w:val="Normal"/>
    <w:uiPriority w:val="99"/>
    <w:qFormat/>
    <w:rsid w:val="005E4AB6"/>
    <w:pPr>
      <w:spacing w:before="100" w:beforeAutospacing="1" w:after="100" w:afterAutospacing="1"/>
    </w:pPr>
    <w:rPr>
      <w:rFonts w:eastAsia="Times New Roman"/>
      <w:sz w:val="24"/>
    </w:rPr>
  </w:style>
  <w:style w:type="paragraph" w:customStyle="1" w:styleId="js-tweet-text">
    <w:name w:val="js-tweet-text"/>
    <w:basedOn w:val="Normal"/>
    <w:uiPriority w:val="99"/>
    <w:qFormat/>
    <w:rsid w:val="005E4AB6"/>
    <w:pPr>
      <w:spacing w:before="100" w:beforeAutospacing="1" w:after="100" w:afterAutospacing="1"/>
    </w:pPr>
    <w:rPr>
      <w:rFonts w:ascii="Arial" w:hAnsi="Arial" w:cs="Arial"/>
      <w:sz w:val="24"/>
    </w:rPr>
  </w:style>
  <w:style w:type="paragraph" w:customStyle="1" w:styleId="style41">
    <w:name w:val="style4"/>
    <w:basedOn w:val="Normal"/>
    <w:uiPriority w:val="99"/>
    <w:qFormat/>
    <w:rsid w:val="005E4AB6"/>
    <w:pPr>
      <w:spacing w:before="100" w:beforeAutospacing="1" w:after="100" w:afterAutospacing="1"/>
    </w:pPr>
    <w:rPr>
      <w:rFonts w:cs="Arial"/>
      <w:sz w:val="24"/>
    </w:rPr>
  </w:style>
  <w:style w:type="paragraph" w:customStyle="1" w:styleId="speech">
    <w:name w:val="speech"/>
    <w:basedOn w:val="Normal"/>
    <w:uiPriority w:val="99"/>
    <w:qFormat/>
    <w:rsid w:val="005E4AB6"/>
    <w:pPr>
      <w:spacing w:before="100" w:beforeAutospacing="1" w:after="100" w:afterAutospacing="1"/>
    </w:pPr>
    <w:rPr>
      <w:rFonts w:cs="Arial"/>
      <w:sz w:val="24"/>
    </w:rPr>
  </w:style>
  <w:style w:type="character" w:customStyle="1" w:styleId="adtext0">
    <w:name w:val="adtext"/>
    <w:basedOn w:val="DefaultParagraphFont"/>
    <w:rsid w:val="005E4AB6"/>
  </w:style>
  <w:style w:type="character" w:customStyle="1" w:styleId="qu730rj69h">
    <w:name w:val="qu730rj69h"/>
    <w:basedOn w:val="DefaultParagraphFont"/>
    <w:rsid w:val="005E4AB6"/>
  </w:style>
  <w:style w:type="paragraph" w:customStyle="1" w:styleId="optext">
    <w:name w:val="optext"/>
    <w:basedOn w:val="Normal"/>
    <w:uiPriority w:val="99"/>
    <w:qFormat/>
    <w:rsid w:val="005E4AB6"/>
    <w:pPr>
      <w:spacing w:before="100" w:beforeAutospacing="1" w:after="100" w:afterAutospacing="1"/>
    </w:pPr>
    <w:rPr>
      <w:rFonts w:cs="Arial"/>
      <w:sz w:val="24"/>
    </w:rPr>
  </w:style>
  <w:style w:type="character" w:customStyle="1" w:styleId="lmy74qr12z">
    <w:name w:val="lmy74qr12z"/>
    <w:basedOn w:val="DefaultParagraphFont"/>
    <w:rsid w:val="005E4AB6"/>
  </w:style>
  <w:style w:type="character" w:customStyle="1" w:styleId="icr880">
    <w:name w:val="icr880"/>
    <w:basedOn w:val="DefaultParagraphFont"/>
    <w:rsid w:val="005E4AB6"/>
  </w:style>
  <w:style w:type="character" w:customStyle="1" w:styleId="hx23q54">
    <w:name w:val="hx23q54"/>
    <w:basedOn w:val="DefaultParagraphFont"/>
    <w:rsid w:val="005E4AB6"/>
  </w:style>
  <w:style w:type="character" w:customStyle="1" w:styleId="m-5348258726587825636gmail-style13ptbold">
    <w:name w:val="m_-5348258726587825636gmail-style13ptbold"/>
    <w:basedOn w:val="DefaultParagraphFont"/>
    <w:rsid w:val="005E4AB6"/>
  </w:style>
  <w:style w:type="character" w:customStyle="1" w:styleId="m-5348258726587825636gmail-styleunderline">
    <w:name w:val="m_-5348258726587825636gmail-styleunderline"/>
    <w:basedOn w:val="DefaultParagraphFont"/>
    <w:rsid w:val="005E4AB6"/>
  </w:style>
  <w:style w:type="paragraph" w:customStyle="1" w:styleId="useless">
    <w:name w:val="useless"/>
    <w:basedOn w:val="Normal"/>
    <w:uiPriority w:val="99"/>
    <w:qFormat/>
    <w:rsid w:val="005E4AB6"/>
    <w:rPr>
      <w:rFonts w:eastAsia="Times New Roman" w:cs="Arial"/>
      <w:sz w:val="12"/>
    </w:rPr>
  </w:style>
  <w:style w:type="character" w:customStyle="1" w:styleId="ALLCAPSChar">
    <w:name w:val="ALL CAPS Char"/>
    <w:basedOn w:val="DefaultParagraphFont"/>
    <w:link w:val="ALLCAPS"/>
    <w:rsid w:val="005E4AB6"/>
    <w:rPr>
      <w:rFonts w:ascii="Calibri" w:eastAsia="Times New Roman" w:hAnsi="Calibri"/>
      <w:b/>
      <w:caps/>
      <w:szCs w:val="20"/>
    </w:rPr>
  </w:style>
  <w:style w:type="paragraph" w:customStyle="1" w:styleId="TagCharCharCharCharCharCharChar0">
    <w:name w:val="Tag Char Char Char Char Char Char Char"/>
    <w:basedOn w:val="Normal"/>
    <w:link w:val="TagCharCharCharCharCharCharCharChar"/>
    <w:qFormat/>
    <w:rsid w:val="005E4AB6"/>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5E4AB6"/>
    <w:rPr>
      <w:rFonts w:ascii="Calibri" w:eastAsia="Times New Roman" w:hAnsi="Calibri" w:cs="Arial"/>
      <w:b/>
      <w:sz w:val="24"/>
    </w:rPr>
  </w:style>
  <w:style w:type="character" w:customStyle="1" w:styleId="m489902567989944824gmail-style13ptbold">
    <w:name w:val="m_489902567989944824gmail-style13ptbold"/>
    <w:basedOn w:val="DefaultParagraphFont"/>
    <w:rsid w:val="005E4AB6"/>
  </w:style>
  <w:style w:type="character" w:customStyle="1" w:styleId="m489902567989944824gmail-styleunderline">
    <w:name w:val="m_489902567989944824gmail-styleunderline"/>
    <w:basedOn w:val="DefaultParagraphFont"/>
    <w:rsid w:val="005E4AB6"/>
  </w:style>
  <w:style w:type="character" w:customStyle="1" w:styleId="Mention3">
    <w:name w:val="Mention3"/>
    <w:basedOn w:val="DefaultParagraphFont"/>
    <w:uiPriority w:val="99"/>
    <w:semiHidden/>
    <w:unhideWhenUsed/>
    <w:rsid w:val="005E4AB6"/>
    <w:rPr>
      <w:color w:val="2B579A"/>
      <w:shd w:val="clear" w:color="auto" w:fill="E6E6E6"/>
    </w:rPr>
  </w:style>
  <w:style w:type="character" w:customStyle="1" w:styleId="m-5251091010484660064gmail-style13ptbold">
    <w:name w:val="m_-5251091010484660064gmail-style13ptbold"/>
    <w:basedOn w:val="DefaultParagraphFont"/>
    <w:rsid w:val="005E4AB6"/>
  </w:style>
  <w:style w:type="character" w:customStyle="1" w:styleId="m-5251091010484660064gmail-styleunderline">
    <w:name w:val="m_-5251091010484660064gmail-styleunderline"/>
    <w:basedOn w:val="DefaultParagraphFont"/>
    <w:rsid w:val="005E4AB6"/>
  </w:style>
  <w:style w:type="character" w:customStyle="1" w:styleId="tablecaption1">
    <w:name w:val="tablecaption"/>
    <w:basedOn w:val="DefaultParagraphFont"/>
    <w:rsid w:val="005E4AB6"/>
  </w:style>
  <w:style w:type="character" w:customStyle="1" w:styleId="StyleLatinHelvetica105ptBlack">
    <w:name w:val="Style (Latin) Helvetica 10.5 pt Black"/>
    <w:basedOn w:val="DefaultParagraphFont"/>
    <w:rsid w:val="005E4AB6"/>
    <w:rPr>
      <w:rFonts w:ascii="Times New Roman" w:hAnsi="Times New Roman"/>
      <w:color w:val="000000"/>
      <w:sz w:val="21"/>
    </w:rPr>
  </w:style>
  <w:style w:type="character" w:customStyle="1" w:styleId="m-413333960618644972gmail-style13ptbold">
    <w:name w:val="m_-413333960618644972gmail-style13ptbold"/>
    <w:basedOn w:val="DefaultParagraphFont"/>
    <w:rsid w:val="005E4AB6"/>
  </w:style>
  <w:style w:type="character" w:customStyle="1" w:styleId="m-413333960618644972gmail-styleunderline">
    <w:name w:val="m_-413333960618644972gmail-styleunderline"/>
    <w:basedOn w:val="DefaultParagraphFont"/>
    <w:rsid w:val="005E4AB6"/>
  </w:style>
  <w:style w:type="character" w:customStyle="1" w:styleId="m8314098763611656848gmail-stylestylebold12pt">
    <w:name w:val="m_8314098763611656848gmail-stylestylebold12pt"/>
    <w:basedOn w:val="DefaultParagraphFont"/>
    <w:rsid w:val="005E4AB6"/>
  </w:style>
  <w:style w:type="character" w:customStyle="1" w:styleId="m8314098763611656848gmail-styleboldunderline">
    <w:name w:val="m_8314098763611656848gmail-styleboldunderline"/>
    <w:basedOn w:val="DefaultParagraphFont"/>
    <w:rsid w:val="005E4AB6"/>
  </w:style>
  <w:style w:type="character" w:customStyle="1" w:styleId="tChar">
    <w:name w:val="t Char"/>
    <w:rsid w:val="005E4AB6"/>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5E4AB6"/>
    <w:rPr>
      <w:color w:val="2B579A"/>
      <w:shd w:val="clear" w:color="auto" w:fill="E6E6E6"/>
    </w:rPr>
  </w:style>
  <w:style w:type="character" w:customStyle="1" w:styleId="m-895152127622952443gmail-style13ptbold">
    <w:name w:val="m_-895152127622952443gmail-style13ptbold"/>
    <w:basedOn w:val="DefaultParagraphFont"/>
    <w:rsid w:val="005E4AB6"/>
  </w:style>
  <w:style w:type="character" w:customStyle="1" w:styleId="m4133802843404377303gmail-style13ptbold">
    <w:name w:val="m_4133802843404377303gmail-style13ptbold"/>
    <w:basedOn w:val="DefaultParagraphFont"/>
    <w:rsid w:val="005E4AB6"/>
  </w:style>
  <w:style w:type="character" w:customStyle="1" w:styleId="m4133802843404377303gmail-styleunderline">
    <w:name w:val="m_4133802843404377303gmail-styleunderline"/>
    <w:basedOn w:val="DefaultParagraphFont"/>
    <w:rsid w:val="005E4AB6"/>
  </w:style>
  <w:style w:type="character" w:customStyle="1" w:styleId="m1864609289044096952gmail-style13ptbold">
    <w:name w:val="m_1864609289044096952gmail-style13ptbold"/>
    <w:basedOn w:val="DefaultParagraphFont"/>
    <w:rsid w:val="005E4AB6"/>
  </w:style>
  <w:style w:type="character" w:customStyle="1" w:styleId="m-2434640214339110092gmail-style13ptbold">
    <w:name w:val="m_-2434640214339110092gmail-style13ptbold"/>
    <w:basedOn w:val="DefaultParagraphFont"/>
    <w:rsid w:val="005E4AB6"/>
  </w:style>
  <w:style w:type="character" w:customStyle="1" w:styleId="m-2434640214339110092gmail-styleunderline">
    <w:name w:val="m_-2434640214339110092gmail-styleunderline"/>
    <w:basedOn w:val="DefaultParagraphFont"/>
    <w:rsid w:val="005E4AB6"/>
  </w:style>
  <w:style w:type="character" w:customStyle="1" w:styleId="m-3350902899047358468gmail-styleunderline">
    <w:name w:val="m_-3350902899047358468gmail-styleunderline"/>
    <w:basedOn w:val="DefaultParagraphFont"/>
    <w:rsid w:val="005E4AB6"/>
  </w:style>
  <w:style w:type="paragraph" w:customStyle="1" w:styleId="Style5pt">
    <w:name w:val="Style 5 pt"/>
    <w:basedOn w:val="Normal"/>
    <w:link w:val="Style5ptChar"/>
    <w:rsid w:val="005E4AB6"/>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5E4AB6"/>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5E4AB6"/>
  </w:style>
  <w:style w:type="paragraph" w:customStyle="1" w:styleId="m462447500549623171gmail-msonormal">
    <w:name w:val="m_462447500549623171gmail-msonormal"/>
    <w:basedOn w:val="Normal"/>
    <w:uiPriority w:val="99"/>
    <w:rsid w:val="005E4AB6"/>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5E4AB6"/>
  </w:style>
  <w:style w:type="paragraph" w:customStyle="1" w:styleId="dek">
    <w:name w:val="dek"/>
    <w:basedOn w:val="Normal"/>
    <w:uiPriority w:val="99"/>
    <w:rsid w:val="005E4AB6"/>
    <w:pPr>
      <w:spacing w:before="100" w:beforeAutospacing="1" w:after="100" w:afterAutospacing="1"/>
    </w:pPr>
    <w:rPr>
      <w:rFonts w:eastAsia="Times New Roman"/>
      <w:sz w:val="24"/>
    </w:rPr>
  </w:style>
  <w:style w:type="character" w:customStyle="1" w:styleId="arttitle">
    <w:name w:val="art_title"/>
    <w:basedOn w:val="DefaultParagraphFont"/>
    <w:rsid w:val="005E4AB6"/>
  </w:style>
  <w:style w:type="character" w:customStyle="1" w:styleId="serialtitle">
    <w:name w:val="serial_title"/>
    <w:basedOn w:val="DefaultParagraphFont"/>
    <w:rsid w:val="005E4AB6"/>
  </w:style>
  <w:style w:type="character" w:customStyle="1" w:styleId="volumeissue">
    <w:name w:val="volume_issue"/>
    <w:basedOn w:val="DefaultParagraphFont"/>
    <w:rsid w:val="005E4AB6"/>
  </w:style>
  <w:style w:type="character" w:customStyle="1" w:styleId="pagerange">
    <w:name w:val="page_range"/>
    <w:basedOn w:val="DefaultParagraphFont"/>
    <w:rsid w:val="005E4AB6"/>
  </w:style>
  <w:style w:type="character" w:customStyle="1" w:styleId="doilink">
    <w:name w:val="doi_link"/>
    <w:basedOn w:val="DefaultParagraphFont"/>
    <w:rsid w:val="005E4AB6"/>
  </w:style>
  <w:style w:type="character" w:customStyle="1" w:styleId="headingnumber">
    <w:name w:val="headingnumber"/>
    <w:basedOn w:val="DefaultParagraphFont"/>
    <w:rsid w:val="005E4AB6"/>
  </w:style>
  <w:style w:type="character" w:customStyle="1" w:styleId="internalref">
    <w:name w:val="internalref"/>
    <w:basedOn w:val="DefaultParagraphFont"/>
    <w:rsid w:val="005E4AB6"/>
  </w:style>
  <w:style w:type="character" w:customStyle="1" w:styleId="articlepage-articlebody-firstletter">
    <w:name w:val="articlepage-articlebody-firstletter"/>
    <w:basedOn w:val="DefaultParagraphFont"/>
    <w:rsid w:val="005E4AB6"/>
  </w:style>
  <w:style w:type="character" w:customStyle="1" w:styleId="hubidentifier">
    <w:name w:val="hub_identifier"/>
    <w:basedOn w:val="DefaultParagraphFont"/>
    <w:rsid w:val="005E4AB6"/>
  </w:style>
  <w:style w:type="paragraph" w:customStyle="1" w:styleId="standardeinzug">
    <w:name w:val="standardeinzug"/>
    <w:basedOn w:val="Normal"/>
    <w:rsid w:val="005E4AB6"/>
    <w:pPr>
      <w:spacing w:before="100" w:beforeAutospacing="1" w:after="100" w:afterAutospacing="1"/>
    </w:pPr>
    <w:rPr>
      <w:rFonts w:eastAsia="Times New Roman"/>
      <w:sz w:val="24"/>
    </w:rPr>
  </w:style>
  <w:style w:type="paragraph" w:customStyle="1" w:styleId="aufzhlungnormal">
    <w:name w:val="aufzhlungnormal"/>
    <w:basedOn w:val="Normal"/>
    <w:rsid w:val="005E4AB6"/>
    <w:pPr>
      <w:spacing w:before="100" w:beforeAutospacing="1" w:after="100" w:afterAutospacing="1"/>
    </w:pPr>
    <w:rPr>
      <w:rFonts w:eastAsia="Times New Roman"/>
      <w:sz w:val="24"/>
    </w:rPr>
  </w:style>
  <w:style w:type="character" w:customStyle="1" w:styleId="auszeichnungkursiv">
    <w:name w:val="auszeichnungkursiv"/>
    <w:basedOn w:val="DefaultParagraphFont"/>
    <w:rsid w:val="005E4AB6"/>
  </w:style>
  <w:style w:type="paragraph" w:customStyle="1" w:styleId="entrefilet">
    <w:name w:val="entrefilet"/>
    <w:basedOn w:val="Normal"/>
    <w:rsid w:val="005E4AB6"/>
    <w:pPr>
      <w:spacing w:before="100" w:beforeAutospacing="1" w:after="100" w:afterAutospacing="1"/>
    </w:pPr>
    <w:rPr>
      <w:rFonts w:eastAsia="Times New Roman"/>
      <w:sz w:val="24"/>
    </w:rPr>
  </w:style>
  <w:style w:type="paragraph" w:customStyle="1" w:styleId="kapitelreferenzkopf">
    <w:name w:val="kapitelreferenzkopf"/>
    <w:basedOn w:val="Normal"/>
    <w:rsid w:val="005E4AB6"/>
    <w:pPr>
      <w:spacing w:before="100" w:beforeAutospacing="1" w:after="100" w:afterAutospacing="1"/>
    </w:pPr>
    <w:rPr>
      <w:rFonts w:eastAsia="Times New Roman"/>
      <w:sz w:val="24"/>
    </w:rPr>
  </w:style>
  <w:style w:type="paragraph" w:customStyle="1" w:styleId="tabberschrift">
    <w:name w:val="tabberschrift"/>
    <w:basedOn w:val="Normal"/>
    <w:rsid w:val="005E4AB6"/>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5E4AB6"/>
  </w:style>
  <w:style w:type="character" w:customStyle="1" w:styleId="m-268162420547309261gmail-stylestylebold12pt">
    <w:name w:val="m_-268162420547309261gmail-stylestylebold12pt"/>
    <w:basedOn w:val="DefaultParagraphFont"/>
    <w:rsid w:val="005E4AB6"/>
  </w:style>
  <w:style w:type="character" w:customStyle="1" w:styleId="m-268162420547309261gmail-styleboldunderline">
    <w:name w:val="m_-268162420547309261gmail-styleboldunderline"/>
    <w:basedOn w:val="DefaultParagraphFont"/>
    <w:rsid w:val="005E4AB6"/>
  </w:style>
  <w:style w:type="character" w:customStyle="1" w:styleId="m-5621139387307470627gmail-style13ptbold">
    <w:name w:val="m_-5621139387307470627gmail-style13ptbold"/>
    <w:basedOn w:val="DefaultParagraphFont"/>
    <w:rsid w:val="005E4AB6"/>
  </w:style>
  <w:style w:type="character" w:customStyle="1" w:styleId="m-5621139387307470627gmail-styleunderline">
    <w:name w:val="m_-5621139387307470627gmail-styleunderline"/>
    <w:basedOn w:val="DefaultParagraphFont"/>
    <w:rsid w:val="005E4AB6"/>
  </w:style>
  <w:style w:type="character" w:customStyle="1" w:styleId="m-4930835733434609408gmail-style13ptbold">
    <w:name w:val="m_-4930835733434609408gmail-style13ptbold"/>
    <w:basedOn w:val="DefaultParagraphFont"/>
    <w:rsid w:val="005E4AB6"/>
  </w:style>
  <w:style w:type="character" w:customStyle="1" w:styleId="m-4930835733434609408gmail-styleunderline">
    <w:name w:val="m_-4930835733434609408gmail-styleunderline"/>
    <w:basedOn w:val="DefaultParagraphFont"/>
    <w:rsid w:val="005E4AB6"/>
  </w:style>
  <w:style w:type="character" w:customStyle="1" w:styleId="m-2456650549122369157gmail-style13ptbold">
    <w:name w:val="m_-2456650549122369157gmail-style13ptbold"/>
    <w:basedOn w:val="DefaultParagraphFont"/>
    <w:rsid w:val="005E4AB6"/>
  </w:style>
  <w:style w:type="character" w:customStyle="1" w:styleId="m-2456650549122369157gmail-styleunderline">
    <w:name w:val="m_-2456650549122369157gmail-styleunderline"/>
    <w:basedOn w:val="DefaultParagraphFont"/>
    <w:rsid w:val="005E4AB6"/>
  </w:style>
  <w:style w:type="character" w:customStyle="1" w:styleId="mdash">
    <w:name w:val="mdash"/>
    <w:basedOn w:val="DefaultParagraphFont"/>
    <w:rsid w:val="005E4AB6"/>
  </w:style>
  <w:style w:type="character" w:customStyle="1" w:styleId="untext">
    <w:name w:val="untext"/>
    <w:basedOn w:val="DefaultParagraphFont"/>
    <w:rsid w:val="005E4AB6"/>
  </w:style>
  <w:style w:type="character" w:customStyle="1" w:styleId="css-1ly73wi">
    <w:name w:val="css-1ly73wi"/>
    <w:basedOn w:val="DefaultParagraphFont"/>
    <w:rsid w:val="005E4AB6"/>
  </w:style>
  <w:style w:type="paragraph" w:customStyle="1" w:styleId="e-navigation-primary-iteme-navigation-primary-item--first">
    <w:name w:val="e-navigation-primary-item&#10;     &#10;     &#10;     &#10;     e-navigation-primary-item--first"/>
    <w:basedOn w:val="Normal"/>
    <w:rsid w:val="005E4AB6"/>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5E4AB6"/>
  </w:style>
  <w:style w:type="paragraph" w:customStyle="1" w:styleId="e-navigation-primary-iteme-navigation-primary-item--current">
    <w:name w:val="e-navigation-primary-item&#10;     e-navigation-primary-item--current"/>
    <w:basedOn w:val="Normal"/>
    <w:rsid w:val="005E4AB6"/>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5E4AB6"/>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5E4AB6"/>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5E4AB6"/>
  </w:style>
  <w:style w:type="paragraph" w:customStyle="1" w:styleId="e-navigation-secondary-iteme-navigation-secondary-item--has-children">
    <w:name w:val="e-navigation-secondary-item&#10;     &#10;     e-navigation-secondary-item--has-children"/>
    <w:basedOn w:val="Normal"/>
    <w:rsid w:val="005E4AB6"/>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5E4AB6"/>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5E4AB6"/>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5E4AB6"/>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5E4AB6"/>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5E4AB6"/>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5E4AB6"/>
    <w:pPr>
      <w:spacing w:before="100" w:beforeAutospacing="1" w:after="100" w:afterAutospacing="1" w:line="240" w:lineRule="auto"/>
    </w:pPr>
    <w:rPr>
      <w:rFonts w:eastAsia="Times New Roman"/>
      <w:sz w:val="24"/>
    </w:rPr>
  </w:style>
  <w:style w:type="paragraph" w:customStyle="1" w:styleId="bylineauthor">
    <w:name w:val="byline__author"/>
    <w:basedOn w:val="Normal"/>
    <w:rsid w:val="005E4AB6"/>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5E4AB6"/>
  </w:style>
  <w:style w:type="character" w:customStyle="1" w:styleId="component-content">
    <w:name w:val="component-content"/>
    <w:basedOn w:val="DefaultParagraphFont"/>
    <w:rsid w:val="005E4AB6"/>
  </w:style>
  <w:style w:type="paragraph" w:customStyle="1" w:styleId="social-shareitem">
    <w:name w:val="social-share__item"/>
    <w:basedOn w:val="Normal"/>
    <w:rsid w:val="005E4AB6"/>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5E4AB6"/>
  </w:style>
  <w:style w:type="character" w:customStyle="1" w:styleId="lead-asset-caption">
    <w:name w:val="lead-asset-caption"/>
    <w:basedOn w:val="DefaultParagraphFont"/>
    <w:rsid w:val="005E4AB6"/>
  </w:style>
  <w:style w:type="character" w:customStyle="1" w:styleId="lead-asset-copyright">
    <w:name w:val="lead-asset-copyright"/>
    <w:basedOn w:val="DefaultParagraphFont"/>
    <w:rsid w:val="005E4AB6"/>
  </w:style>
  <w:style w:type="character" w:customStyle="1" w:styleId="lead-asset-copyright-label">
    <w:name w:val="lead-asset-copyright-label"/>
    <w:basedOn w:val="DefaultParagraphFont"/>
    <w:rsid w:val="005E4AB6"/>
  </w:style>
  <w:style w:type="character" w:customStyle="1" w:styleId="mfirst-letter">
    <w:name w:val="m_first-letter"/>
    <w:basedOn w:val="DefaultParagraphFont"/>
    <w:rsid w:val="005E4AB6"/>
  </w:style>
  <w:style w:type="paragraph" w:customStyle="1" w:styleId="list-of-tagsitem">
    <w:name w:val="list-of-tags__item"/>
    <w:basedOn w:val="Normal"/>
    <w:rsid w:val="005E4AB6"/>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5E4AB6"/>
  </w:style>
  <w:style w:type="paragraph" w:customStyle="1" w:styleId="social-followitem">
    <w:name w:val="social-follow__item"/>
    <w:basedOn w:val="Normal"/>
    <w:rsid w:val="005E4AB6"/>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5E4AB6"/>
  </w:style>
  <w:style w:type="paragraph" w:customStyle="1" w:styleId="recommended-articlesitem">
    <w:name w:val="recommended-articles__item"/>
    <w:basedOn w:val="Normal"/>
    <w:rsid w:val="005E4AB6"/>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5E4AB6"/>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5E4AB6"/>
  </w:style>
  <w:style w:type="character" w:customStyle="1" w:styleId="mmeta-propertydate-date">
    <w:name w:val="m_meta-property__date-date"/>
    <w:basedOn w:val="DefaultParagraphFont"/>
    <w:rsid w:val="005E4AB6"/>
  </w:style>
  <w:style w:type="character" w:customStyle="1" w:styleId="mmeta-propertydate-separator">
    <w:name w:val="m_meta-property__date-separator"/>
    <w:basedOn w:val="DefaultParagraphFont"/>
    <w:rsid w:val="005E4AB6"/>
  </w:style>
  <w:style w:type="character" w:customStyle="1" w:styleId="mmeta-propertydate-time">
    <w:name w:val="m_meta-property__date-time"/>
    <w:basedOn w:val="DefaultParagraphFont"/>
    <w:rsid w:val="005E4AB6"/>
  </w:style>
  <w:style w:type="character" w:customStyle="1" w:styleId="live-indicatortext">
    <w:name w:val="live-indicator__text"/>
    <w:basedOn w:val="DefaultParagraphFont"/>
    <w:rsid w:val="005E4AB6"/>
  </w:style>
  <w:style w:type="character" w:customStyle="1" w:styleId="sr-only">
    <w:name w:val="sr-only"/>
    <w:basedOn w:val="DefaultParagraphFont"/>
    <w:rsid w:val="005E4AB6"/>
  </w:style>
  <w:style w:type="character" w:customStyle="1" w:styleId="site-footerback-to-top-text">
    <w:name w:val="site-footer__back-to-top-text"/>
    <w:basedOn w:val="DefaultParagraphFont"/>
    <w:rsid w:val="005E4AB6"/>
  </w:style>
  <w:style w:type="character" w:customStyle="1" w:styleId="site-footersocial-description">
    <w:name w:val="site-footer__social-description"/>
    <w:basedOn w:val="DefaultParagraphFont"/>
    <w:rsid w:val="005E4AB6"/>
  </w:style>
  <w:style w:type="paragraph" w:customStyle="1" w:styleId="site-footersocial-item">
    <w:name w:val="site-footer__social-item"/>
    <w:basedOn w:val="Normal"/>
    <w:rsid w:val="005E4AB6"/>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5E4AB6"/>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5E4AB6"/>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5E4AB6"/>
  </w:style>
  <w:style w:type="character" w:customStyle="1" w:styleId="hgkelc">
    <w:name w:val="hgkelc"/>
    <w:basedOn w:val="DefaultParagraphFont"/>
    <w:rsid w:val="005E4AB6"/>
  </w:style>
  <w:style w:type="character" w:customStyle="1" w:styleId="TagsChar">
    <w:name w:val="Tags Char"/>
    <w:locked/>
    <w:rsid w:val="005E4AB6"/>
    <w:rPr>
      <w:b/>
    </w:rPr>
  </w:style>
  <w:style w:type="character" w:customStyle="1" w:styleId="SmallTextChar3">
    <w:name w:val="Small Text Char"/>
    <w:basedOn w:val="DefaultParagraphFont"/>
    <w:rsid w:val="005E4AB6"/>
    <w:rPr>
      <w:rFonts w:ascii="Arial Narrow" w:eastAsia="Times New Roman" w:hAnsi="Arial Narrow" w:cs="Times New Roman"/>
      <w:sz w:val="18"/>
      <w:szCs w:val="24"/>
    </w:rPr>
  </w:style>
  <w:style w:type="paragraph" w:customStyle="1" w:styleId="BlockHeading10">
    <w:name w:val="Block Heading1"/>
    <w:basedOn w:val="Normal"/>
    <w:next w:val="Normal"/>
    <w:uiPriority w:val="6"/>
    <w:qFormat/>
    <w:rsid w:val="005E4AB6"/>
    <w:pPr>
      <w:ind w:left="720"/>
      <w:outlineLvl w:val="0"/>
    </w:pPr>
    <w:rPr>
      <w:b/>
      <w:bCs/>
      <w:u w:val="single"/>
    </w:rPr>
  </w:style>
  <w:style w:type="character" w:customStyle="1" w:styleId="m-3219784662334730384gmail-style13ptbold">
    <w:name w:val="m_-3219784662334730384gmail-style13ptbold"/>
    <w:basedOn w:val="DefaultParagraphFont"/>
    <w:rsid w:val="005E4AB6"/>
  </w:style>
  <w:style w:type="character" w:customStyle="1" w:styleId="crosshead">
    <w:name w:val="crosshead"/>
    <w:basedOn w:val="DefaultParagraphFont"/>
    <w:rsid w:val="005E4AB6"/>
  </w:style>
  <w:style w:type="paragraph" w:customStyle="1" w:styleId="REALCARD">
    <w:name w:val="REAL CARD"/>
    <w:basedOn w:val="Normal"/>
    <w:link w:val="REALCARDChar"/>
    <w:qFormat/>
    <w:rsid w:val="005E4AB6"/>
    <w:pPr>
      <w:ind w:left="288" w:right="288"/>
    </w:pPr>
    <w:rPr>
      <w:sz w:val="16"/>
    </w:rPr>
  </w:style>
  <w:style w:type="character" w:customStyle="1" w:styleId="REALCARDChar">
    <w:name w:val="REAL CARD Char"/>
    <w:basedOn w:val="DefaultParagraphFont"/>
    <w:link w:val="REALCARD"/>
    <w:rsid w:val="005E4AB6"/>
    <w:rPr>
      <w:rFonts w:ascii="Calibri" w:hAnsi="Calibri"/>
      <w:sz w:val="16"/>
    </w:rPr>
  </w:style>
  <w:style w:type="character" w:customStyle="1" w:styleId="Underline5">
    <w:name w:val="Underline!!"/>
    <w:basedOn w:val="DefaultParagraphFont"/>
    <w:uiPriority w:val="1"/>
    <w:qFormat/>
    <w:rsid w:val="005E4AB6"/>
    <w:rPr>
      <w:b w:val="0"/>
      <w:bCs/>
      <w:sz w:val="20"/>
      <w:u w:val="single"/>
    </w:rPr>
  </w:style>
  <w:style w:type="character" w:customStyle="1" w:styleId="m3000812295800329957gmail-style13ptbold">
    <w:name w:val="m_3000812295800329957gmail-style13ptbold"/>
    <w:basedOn w:val="DefaultParagraphFont"/>
    <w:rsid w:val="005E4AB6"/>
  </w:style>
  <w:style w:type="character" w:customStyle="1" w:styleId="m3000812295800329957gmail-styleunderline">
    <w:name w:val="m_3000812295800329957gmail-styleunderline"/>
    <w:basedOn w:val="DefaultParagraphFont"/>
    <w:rsid w:val="005E4AB6"/>
  </w:style>
  <w:style w:type="character" w:customStyle="1" w:styleId="m-1980040478036286082gmail-styleunderline">
    <w:name w:val="m_-1980040478036286082gmail-styleunderline"/>
    <w:basedOn w:val="DefaultParagraphFont"/>
    <w:rsid w:val="005E4AB6"/>
  </w:style>
  <w:style w:type="character" w:customStyle="1" w:styleId="m-7861393314226884088gmail-style13ptbold">
    <w:name w:val="m_-7861393314226884088gmail-style13ptbold"/>
    <w:basedOn w:val="DefaultParagraphFont"/>
    <w:rsid w:val="005E4AB6"/>
  </w:style>
  <w:style w:type="character" w:customStyle="1" w:styleId="m-7861393314226884088gmail-styleunderline">
    <w:name w:val="m_-7861393314226884088gmail-styleunderline"/>
    <w:basedOn w:val="DefaultParagraphFont"/>
    <w:rsid w:val="005E4AB6"/>
  </w:style>
  <w:style w:type="character" w:customStyle="1" w:styleId="m9157140472398192259gmail-style13ptbold">
    <w:name w:val="m_9157140472398192259gmail-style13ptbold"/>
    <w:basedOn w:val="DefaultParagraphFont"/>
    <w:rsid w:val="005E4AB6"/>
  </w:style>
  <w:style w:type="character" w:customStyle="1" w:styleId="m9157140472398192259gmail-msohyperlink">
    <w:name w:val="m_9157140472398192259gmail-msohyperlink"/>
    <w:basedOn w:val="DefaultParagraphFont"/>
    <w:rsid w:val="005E4AB6"/>
  </w:style>
  <w:style w:type="character" w:customStyle="1" w:styleId="m9157140472398192259gmail-styleunderline">
    <w:name w:val="m_9157140472398192259gmail-styleunderline"/>
    <w:basedOn w:val="DefaultParagraphFont"/>
    <w:rsid w:val="005E4AB6"/>
  </w:style>
  <w:style w:type="character" w:customStyle="1" w:styleId="Heading1Char3">
    <w:name w:val="Heading 1 Char3"/>
    <w:basedOn w:val="DefaultParagraphFont"/>
    <w:rsid w:val="005E4AB6"/>
    <w:rPr>
      <w:rFonts w:ascii="Times New Roman" w:eastAsia="Malgun Gothic" w:hAnsi="Times New Roman" w:cs="Times New Roman"/>
      <w:b/>
      <w:sz w:val="24"/>
      <w:szCs w:val="24"/>
      <w:u w:val="single"/>
    </w:rPr>
  </w:style>
  <w:style w:type="character" w:customStyle="1" w:styleId="Heading1CharChar1">
    <w:name w:val="Heading 1 Char Char1"/>
    <w:rsid w:val="005E4AB6"/>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ignaffairs.com/reviews/review-essay/2018-06-14/peoples-authoritarian" TargetMode="External"/><Relationship Id="rId13" Type="http://schemas.openxmlformats.org/officeDocument/2006/relationships/hyperlink" Target="https://www.foreignaffairs.com/articles/north-korea/2019-01-11/year-living-dangerously-nuclear-weapon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reignaffairs.com/articles/middle-east/2018-07-26/how-us-empowering-iran-yemen" TargetMode="External"/><Relationship Id="rId12" Type="http://schemas.openxmlformats.org/officeDocument/2006/relationships/hyperlink" Target="https://www.foreignaffairs.com/articles/china/2018-06-05/vanishing-borders-south-china-sea" TargetMode="External"/><Relationship Id="rId17" Type="http://schemas.openxmlformats.org/officeDocument/2006/relationships/hyperlink" Target="http://www.tandfonline.com/doi/pdf/10.1080/00455091.2016.1278150?needAccess=true" TargetMode="External"/><Relationship Id="rId2" Type="http://schemas.openxmlformats.org/officeDocument/2006/relationships/styles" Target="styles.xml"/><Relationship Id="rId16" Type="http://schemas.openxmlformats.org/officeDocument/2006/relationships/hyperlink" Target="https://www.newyorker.com/news/daily-comment/donald-trumps-chance-to-bring-peace-to-afghanistan-and-end-americas-longest-war" TargetMode="External"/><Relationship Id="rId1" Type="http://schemas.openxmlformats.org/officeDocument/2006/relationships/numbering" Target="numbering.xml"/><Relationship Id="rId6" Type="http://schemas.openxmlformats.org/officeDocument/2006/relationships/hyperlink" Target="https://www.foreignaffairs.com/articles/china/2018-02-13/china-reckoning" TargetMode="External"/><Relationship Id="rId11" Type="http://schemas.openxmlformats.org/officeDocument/2006/relationships/hyperlink" Target="https://www.foreignaffairs.com/articles/china/2018-06-20/reeducation-returns-china" TargetMode="External"/><Relationship Id="rId5" Type="http://schemas.openxmlformats.org/officeDocument/2006/relationships/hyperlink" Target="https://www.foreignaffairs.com/articles/russia-fsu/2018-06-14/russia-it" TargetMode="External"/><Relationship Id="rId15" Type="http://schemas.openxmlformats.org/officeDocument/2006/relationships/hyperlink" Target="https://www.foreignaffairs.com/articles/europe/2017-08-15/pay-europe" TargetMode="External"/><Relationship Id="rId10" Type="http://schemas.openxmlformats.org/officeDocument/2006/relationships/image" Target="media/image1.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oreignaffairs.com/articles/china/2018-05-10/how-xi-jinping-views-world" TargetMode="External"/><Relationship Id="rId14" Type="http://schemas.openxmlformats.org/officeDocument/2006/relationships/hyperlink" Target="https://www.nytimes.com/2018/11/15/opinion/saudi-arabia-mohammed-bin-salman-trump-khashoggi.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841</TotalTime>
  <Pages>22</Pages>
  <Words>16501</Words>
  <Characters>94059</Characters>
  <Application>Microsoft Office Word</Application>
  <DocSecurity>0</DocSecurity>
  <Lines>783</Lines>
  <Paragraphs>220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vt:lpstr>
      <vt:lpstr>        2</vt:lpstr>
    </vt:vector>
  </TitlesOfParts>
  <Company>CISD</Company>
  <LinksUpToDate>false</LinksUpToDate>
  <CharactersWithSpaces>110340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2021-09-10T23:44:00Z</dcterms:created>
  <dcterms:modified xsi:type="dcterms:W3CDTF">2021-09-11T17:51:00Z</dcterms:modified>
</cp:coreProperties>
</file>