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7A1" w:rsidRPr="004138FD" w:rsidRDefault="002B77A1" w:rsidP="002B77A1">
      <w:pPr>
        <w:pStyle w:val="Heading3"/>
      </w:pPr>
      <w:bookmarkStart w:id="0" w:name="_GoBack"/>
      <w:bookmarkEnd w:id="0"/>
      <w:r>
        <w:t>1</w:t>
      </w:r>
    </w:p>
    <w:p w:rsidR="002B77A1" w:rsidRPr="00477E0B" w:rsidRDefault="002B77A1" w:rsidP="002B77A1">
      <w:pPr>
        <w:pStyle w:val="Heading4"/>
        <w:shd w:val="clear" w:color="auto" w:fill="FFFFFF"/>
        <w:spacing w:before="0" w:line="264" w:lineRule="atLeast"/>
        <w:rPr>
          <w:rFonts w:asciiTheme="minorHAnsi" w:hAnsiTheme="minorHAnsi" w:cstheme="minorHAnsi"/>
          <w:color w:val="000000"/>
          <w:szCs w:val="26"/>
        </w:rPr>
      </w:pPr>
      <w:r w:rsidRPr="00477E0B">
        <w:rPr>
          <w:rFonts w:asciiTheme="minorHAnsi" w:hAnsiTheme="minorHAnsi" w:cstheme="minorHAnsi"/>
          <w:color w:val="000000"/>
          <w:szCs w:val="26"/>
        </w:rPr>
        <w:t xml:space="preserve">Interpretation—the </w:t>
      </w:r>
      <w:proofErr w:type="spellStart"/>
      <w:r w:rsidRPr="00477E0B">
        <w:rPr>
          <w:rFonts w:asciiTheme="minorHAnsi" w:hAnsiTheme="minorHAnsi" w:cstheme="minorHAnsi"/>
          <w:color w:val="000000"/>
          <w:szCs w:val="26"/>
        </w:rPr>
        <w:t>aff</w:t>
      </w:r>
      <w:proofErr w:type="spellEnd"/>
      <w:r w:rsidRPr="00477E0B">
        <w:rPr>
          <w:rFonts w:asciiTheme="minorHAnsi" w:hAnsiTheme="minorHAnsi" w:cstheme="minorHAnsi"/>
          <w:color w:val="000000"/>
          <w:szCs w:val="26"/>
        </w:rPr>
        <w:t xml:space="preserve"> must disclose the plan text, framework, and advantage a</w:t>
      </w:r>
      <w:r>
        <w:rPr>
          <w:rFonts w:asciiTheme="minorHAnsi" w:hAnsiTheme="minorHAnsi" w:cstheme="minorHAnsi"/>
          <w:color w:val="000000"/>
          <w:szCs w:val="26"/>
        </w:rPr>
        <w:t xml:space="preserve">rea 30 minutes before the round if the </w:t>
      </w:r>
      <w:proofErr w:type="spellStart"/>
      <w:r>
        <w:rPr>
          <w:rFonts w:asciiTheme="minorHAnsi" w:hAnsiTheme="minorHAnsi" w:cstheme="minorHAnsi"/>
          <w:color w:val="000000"/>
          <w:szCs w:val="26"/>
        </w:rPr>
        <w:t>aff</w:t>
      </w:r>
      <w:proofErr w:type="spellEnd"/>
      <w:r>
        <w:rPr>
          <w:rFonts w:asciiTheme="minorHAnsi" w:hAnsiTheme="minorHAnsi" w:cstheme="minorHAnsi"/>
          <w:color w:val="000000"/>
          <w:szCs w:val="26"/>
        </w:rPr>
        <w:t xml:space="preserve"> does not defend the whole res.</w:t>
      </w:r>
      <w:r w:rsidRPr="00477E0B">
        <w:rPr>
          <w:rFonts w:asciiTheme="minorHAnsi" w:hAnsiTheme="minorHAnsi" w:cstheme="minorHAnsi"/>
          <w:color w:val="000000"/>
          <w:szCs w:val="26"/>
        </w:rPr>
        <w:t xml:space="preserve"> To clarify, disclosure can occur on the wiki or over message.</w:t>
      </w:r>
    </w:p>
    <w:p w:rsidR="002B77A1" w:rsidRDefault="002B77A1" w:rsidP="002B77A1">
      <w:pPr>
        <w:pStyle w:val="Heading4"/>
        <w:shd w:val="clear" w:color="auto" w:fill="FFFFFF"/>
        <w:spacing w:before="0" w:line="264" w:lineRule="atLeast"/>
        <w:rPr>
          <w:rFonts w:asciiTheme="minorHAnsi" w:hAnsiTheme="minorHAnsi" w:cstheme="minorHAnsi"/>
          <w:color w:val="000000"/>
          <w:szCs w:val="26"/>
        </w:rPr>
      </w:pPr>
      <w:r w:rsidRPr="00477E0B">
        <w:rPr>
          <w:rFonts w:asciiTheme="minorHAnsi" w:hAnsiTheme="minorHAnsi" w:cstheme="minorHAnsi"/>
          <w:color w:val="000000"/>
          <w:szCs w:val="26"/>
        </w:rPr>
        <w:t>Violation—screenshots</w:t>
      </w:r>
    </w:p>
    <w:p w:rsidR="002B77A1" w:rsidRPr="00D71B60" w:rsidRDefault="002B77A1" w:rsidP="002B77A1"/>
    <w:p w:rsidR="002B77A1" w:rsidRPr="00D71B60" w:rsidRDefault="002B77A1" w:rsidP="002B77A1"/>
    <w:p w:rsidR="002B77A1" w:rsidRPr="00477E0B" w:rsidRDefault="002B77A1" w:rsidP="002B77A1">
      <w:pPr>
        <w:pStyle w:val="Heading4"/>
        <w:shd w:val="clear" w:color="auto" w:fill="FFFFFF"/>
        <w:spacing w:before="0" w:line="264" w:lineRule="atLeast"/>
        <w:rPr>
          <w:rFonts w:asciiTheme="minorHAnsi" w:hAnsiTheme="minorHAnsi" w:cstheme="minorHAnsi"/>
          <w:color w:val="000000"/>
          <w:szCs w:val="26"/>
        </w:rPr>
      </w:pPr>
      <w:r w:rsidRPr="00477E0B">
        <w:rPr>
          <w:rFonts w:asciiTheme="minorHAnsi" w:hAnsiTheme="minorHAnsi" w:cstheme="minorHAnsi"/>
          <w:color w:val="000000"/>
          <w:szCs w:val="26"/>
        </w:rPr>
        <w:t xml:space="preserve">Vote </w:t>
      </w:r>
      <w:proofErr w:type="spellStart"/>
      <w:r w:rsidRPr="00477E0B">
        <w:rPr>
          <w:rFonts w:asciiTheme="minorHAnsi" w:hAnsiTheme="minorHAnsi" w:cstheme="minorHAnsi"/>
          <w:color w:val="000000"/>
          <w:szCs w:val="26"/>
        </w:rPr>
        <w:t>neg</w:t>
      </w:r>
      <w:proofErr w:type="spellEnd"/>
      <w:r w:rsidRPr="00477E0B">
        <w:rPr>
          <w:rFonts w:asciiTheme="minorHAnsi" w:hAnsiTheme="minorHAnsi" w:cstheme="minorHAnsi"/>
          <w:color w:val="000000"/>
          <w:szCs w:val="26"/>
        </w:rPr>
        <w:t xml:space="preserve"> for prep and clash—</w:t>
      </w:r>
      <w:r>
        <w:rPr>
          <w:rFonts w:asciiTheme="minorHAnsi" w:hAnsiTheme="minorHAnsi" w:cstheme="minorHAnsi"/>
          <w:color w:val="000000"/>
          <w:szCs w:val="26"/>
        </w:rPr>
        <w:t>3</w:t>
      </w:r>
      <w:r w:rsidRPr="00477E0B">
        <w:rPr>
          <w:rFonts w:asciiTheme="minorHAnsi" w:hAnsiTheme="minorHAnsi" w:cstheme="minorHAnsi"/>
          <w:color w:val="000000"/>
          <w:szCs w:val="26"/>
        </w:rPr>
        <w:t xml:space="preserve"> internal links—a) </w:t>
      </w:r>
      <w:proofErr w:type="spellStart"/>
      <w:r w:rsidRPr="00477E0B">
        <w:rPr>
          <w:rFonts w:asciiTheme="minorHAnsi" w:hAnsiTheme="minorHAnsi" w:cstheme="minorHAnsi"/>
          <w:color w:val="000000"/>
          <w:szCs w:val="26"/>
        </w:rPr>
        <w:t>neg</w:t>
      </w:r>
      <w:proofErr w:type="spellEnd"/>
      <w:r w:rsidRPr="00477E0B">
        <w:rPr>
          <w:rFonts w:asciiTheme="minorHAnsi" w:hAnsiTheme="minorHAnsi" w:cstheme="minorHAnsi"/>
          <w:color w:val="000000"/>
          <w:szCs w:val="26"/>
        </w:rPr>
        <w:t xml:space="preserve"> prep—4 minutes of prep is not enough to put together a coherent 1nc or update generics—30 minutes is necessary to learn a little about the affirmative and piece together what 1nc positions apply and cut and research their applications to the affirmative</w:t>
      </w:r>
      <w:r>
        <w:rPr>
          <w:rFonts w:asciiTheme="minorHAnsi" w:hAnsiTheme="minorHAnsi" w:cstheme="minorHAnsi"/>
          <w:color w:val="000000"/>
          <w:szCs w:val="26"/>
        </w:rPr>
        <w:t xml:space="preserve">. This is uniquely true when the </w:t>
      </w:r>
      <w:proofErr w:type="spellStart"/>
      <w:r>
        <w:rPr>
          <w:rFonts w:asciiTheme="minorHAnsi" w:hAnsiTheme="minorHAnsi" w:cstheme="minorHAnsi"/>
          <w:color w:val="000000"/>
          <w:szCs w:val="26"/>
        </w:rPr>
        <w:t>aff</w:t>
      </w:r>
      <w:proofErr w:type="spellEnd"/>
      <w:r>
        <w:rPr>
          <w:rFonts w:asciiTheme="minorHAnsi" w:hAnsiTheme="minorHAnsi" w:cstheme="minorHAnsi"/>
          <w:color w:val="000000"/>
          <w:szCs w:val="26"/>
        </w:rPr>
        <w:t xml:space="preserve"> doesn’t defend the topic, b</w:t>
      </w:r>
      <w:proofErr w:type="gramStart"/>
      <w:r>
        <w:rPr>
          <w:rFonts w:asciiTheme="minorHAnsi" w:hAnsiTheme="minorHAnsi" w:cstheme="minorHAnsi"/>
          <w:color w:val="000000"/>
          <w:szCs w:val="26"/>
        </w:rPr>
        <w:t>)the</w:t>
      </w:r>
      <w:proofErr w:type="gramEnd"/>
      <w:r>
        <w:rPr>
          <w:rFonts w:asciiTheme="minorHAnsi" w:hAnsiTheme="minorHAnsi" w:cstheme="minorHAnsi"/>
          <w:color w:val="000000"/>
          <w:szCs w:val="26"/>
        </w:rPr>
        <w:t xml:space="preserve"> </w:t>
      </w:r>
      <w:proofErr w:type="spellStart"/>
      <w:r>
        <w:rPr>
          <w:rFonts w:asciiTheme="minorHAnsi" w:hAnsiTheme="minorHAnsi" w:cstheme="minorHAnsi"/>
          <w:color w:val="000000"/>
          <w:szCs w:val="26"/>
        </w:rPr>
        <w:t>neg</w:t>
      </w:r>
      <w:proofErr w:type="spellEnd"/>
      <w:r>
        <w:rPr>
          <w:rFonts w:asciiTheme="minorHAnsi" w:hAnsiTheme="minorHAnsi" w:cstheme="minorHAnsi"/>
          <w:color w:val="000000"/>
          <w:szCs w:val="26"/>
        </w:rPr>
        <w:t xml:space="preserve"> should definitely get a heads up before round because most of their topic prep is thrown out the window killing engagement. c</w:t>
      </w:r>
      <w:r w:rsidRPr="00477E0B">
        <w:rPr>
          <w:rFonts w:asciiTheme="minorHAnsi" w:hAnsiTheme="minorHAnsi" w:cstheme="minorHAnsi"/>
          <w:color w:val="000000"/>
          <w:szCs w:val="26"/>
        </w:rPr>
        <w:t xml:space="preserve">) </w:t>
      </w:r>
      <w:proofErr w:type="spellStart"/>
      <w:proofErr w:type="gramStart"/>
      <w:r w:rsidRPr="00477E0B">
        <w:rPr>
          <w:rFonts w:asciiTheme="minorHAnsi" w:hAnsiTheme="minorHAnsi" w:cstheme="minorHAnsi"/>
          <w:color w:val="000000"/>
          <w:szCs w:val="26"/>
        </w:rPr>
        <w:t>aff</w:t>
      </w:r>
      <w:proofErr w:type="spellEnd"/>
      <w:proofErr w:type="gramEnd"/>
      <w:r w:rsidRPr="00477E0B">
        <w:rPr>
          <w:rFonts w:asciiTheme="minorHAnsi" w:hAnsiTheme="minorHAnsi" w:cstheme="minorHAnsi"/>
          <w:color w:val="000000"/>
          <w:szCs w:val="26"/>
        </w:rPr>
        <w:t xml:space="preserve"> quality—plan text disclosure discourages cheap shot </w:t>
      </w:r>
      <w:proofErr w:type="spellStart"/>
      <w:r w:rsidRPr="00477E0B">
        <w:rPr>
          <w:rFonts w:asciiTheme="minorHAnsi" w:hAnsiTheme="minorHAnsi" w:cstheme="minorHAnsi"/>
          <w:color w:val="000000"/>
          <w:szCs w:val="26"/>
        </w:rPr>
        <w:t>affs</w:t>
      </w:r>
      <w:proofErr w:type="spellEnd"/>
      <w:r w:rsidRPr="00477E0B">
        <w:rPr>
          <w:rFonts w:asciiTheme="minorHAnsi" w:hAnsiTheme="minorHAnsi" w:cstheme="minorHAnsi"/>
          <w:color w:val="000000"/>
          <w:szCs w:val="26"/>
        </w:rPr>
        <w:t xml:space="preserve">. If the </w:t>
      </w:r>
      <w:proofErr w:type="spellStart"/>
      <w:r w:rsidRPr="00477E0B">
        <w:rPr>
          <w:rFonts w:asciiTheme="minorHAnsi" w:hAnsiTheme="minorHAnsi" w:cstheme="minorHAnsi"/>
          <w:color w:val="000000"/>
          <w:szCs w:val="26"/>
        </w:rPr>
        <w:t>aff</w:t>
      </w:r>
      <w:proofErr w:type="spellEnd"/>
      <w:r w:rsidRPr="00477E0B">
        <w:rPr>
          <w:rFonts w:asciiTheme="minorHAnsi" w:hAnsiTheme="minorHAnsi" w:cstheme="minorHAnsi"/>
          <w:color w:val="000000"/>
          <w:szCs w:val="26"/>
        </w:rPr>
        <w:t xml:space="preserve"> </w:t>
      </w:r>
      <w:proofErr w:type="gramStart"/>
      <w:r w:rsidRPr="00477E0B">
        <w:rPr>
          <w:rFonts w:asciiTheme="minorHAnsi" w:hAnsiTheme="minorHAnsi" w:cstheme="minorHAnsi"/>
          <w:color w:val="000000"/>
          <w:szCs w:val="26"/>
        </w:rPr>
        <w:t>isn't</w:t>
      </w:r>
      <w:proofErr w:type="gramEnd"/>
      <w:r w:rsidRPr="00477E0B">
        <w:rPr>
          <w:rFonts w:asciiTheme="minorHAnsi" w:hAnsiTheme="minorHAnsi" w:cstheme="minorHAnsi"/>
          <w:color w:val="000000"/>
          <w:szCs w:val="26"/>
        </w:rPr>
        <w:t xml:space="preserve"> inherent or easily defeated by 20 minutes of research, it should lose—this will answer the 1ar's claim about innovation—with 30 minutes of prep, there's still an incentive to find a new strategic, well justified </w:t>
      </w:r>
      <w:proofErr w:type="spellStart"/>
      <w:r w:rsidRPr="00477E0B">
        <w:rPr>
          <w:rFonts w:asciiTheme="minorHAnsi" w:hAnsiTheme="minorHAnsi" w:cstheme="minorHAnsi"/>
          <w:color w:val="000000"/>
          <w:szCs w:val="26"/>
        </w:rPr>
        <w:t>aff</w:t>
      </w:r>
      <w:proofErr w:type="spellEnd"/>
      <w:r w:rsidRPr="00477E0B">
        <w:rPr>
          <w:rFonts w:asciiTheme="minorHAnsi" w:hAnsiTheme="minorHAnsi" w:cstheme="minorHAnsi"/>
          <w:color w:val="000000"/>
          <w:szCs w:val="26"/>
        </w:rPr>
        <w:t xml:space="preserve">, but no incentive to cut a horrible, incoherent </w:t>
      </w:r>
      <w:proofErr w:type="spellStart"/>
      <w:r w:rsidRPr="00477E0B">
        <w:rPr>
          <w:rFonts w:asciiTheme="minorHAnsi" w:hAnsiTheme="minorHAnsi" w:cstheme="minorHAnsi"/>
          <w:color w:val="000000"/>
          <w:szCs w:val="26"/>
        </w:rPr>
        <w:t>aff</w:t>
      </w:r>
      <w:proofErr w:type="spellEnd"/>
      <w:r w:rsidRPr="00477E0B">
        <w:rPr>
          <w:rFonts w:asciiTheme="minorHAnsi" w:hAnsiTheme="minorHAnsi" w:cstheme="minorHAnsi"/>
          <w:color w:val="000000"/>
          <w:szCs w:val="26"/>
        </w:rPr>
        <w:t xml:space="preserve"> that the </w:t>
      </w:r>
      <w:proofErr w:type="spellStart"/>
      <w:r w:rsidRPr="00477E0B">
        <w:rPr>
          <w:rFonts w:asciiTheme="minorHAnsi" w:hAnsiTheme="minorHAnsi" w:cstheme="minorHAnsi"/>
          <w:color w:val="000000"/>
          <w:szCs w:val="26"/>
        </w:rPr>
        <w:t>neg</w:t>
      </w:r>
      <w:proofErr w:type="spellEnd"/>
      <w:r w:rsidRPr="00477E0B">
        <w:rPr>
          <w:rFonts w:asciiTheme="minorHAnsi" w:hAnsiTheme="minorHAnsi" w:cstheme="minorHAnsi"/>
          <w:color w:val="000000"/>
          <w:szCs w:val="26"/>
        </w:rPr>
        <w:t xml:space="preserve"> can't check against the broader literature.</w:t>
      </w:r>
    </w:p>
    <w:p w:rsidR="002B77A1" w:rsidRPr="00477E0B" w:rsidRDefault="002B77A1" w:rsidP="002B77A1">
      <w:pPr>
        <w:pStyle w:val="Heading4"/>
        <w:shd w:val="clear" w:color="auto" w:fill="FFFFFF"/>
        <w:spacing w:before="0" w:line="264" w:lineRule="atLeast"/>
        <w:rPr>
          <w:rFonts w:asciiTheme="minorHAnsi" w:hAnsiTheme="minorHAnsi" w:cstheme="minorHAnsi"/>
          <w:color w:val="000000"/>
          <w:szCs w:val="26"/>
        </w:rPr>
      </w:pPr>
      <w:r w:rsidRPr="00477E0B">
        <w:rPr>
          <w:rFonts w:asciiTheme="minorHAnsi" w:hAnsiTheme="minorHAnsi" w:cstheme="minorHAnsi"/>
          <w:color w:val="000000"/>
          <w:szCs w:val="26"/>
        </w:rPr>
        <w:t xml:space="preserve">Fairness and education are voters – </w:t>
      </w:r>
      <w:proofErr w:type="gramStart"/>
      <w:r w:rsidRPr="00477E0B">
        <w:rPr>
          <w:rFonts w:asciiTheme="minorHAnsi" w:hAnsiTheme="minorHAnsi" w:cstheme="minorHAnsi"/>
          <w:color w:val="000000"/>
          <w:szCs w:val="26"/>
        </w:rPr>
        <w:t>debate's</w:t>
      </w:r>
      <w:proofErr w:type="gramEnd"/>
      <w:r w:rsidRPr="00477E0B">
        <w:rPr>
          <w:rFonts w:asciiTheme="minorHAnsi" w:hAnsiTheme="minorHAnsi" w:cstheme="minorHAnsi"/>
          <w:color w:val="000000"/>
          <w:szCs w:val="26"/>
        </w:rPr>
        <w:t xml:space="preserve"> a game that needs rules to evaluate it and education gives us portable skills for life like research and thinking.</w:t>
      </w:r>
    </w:p>
    <w:p w:rsidR="002B77A1" w:rsidRPr="00477E0B" w:rsidRDefault="002B77A1" w:rsidP="002B77A1">
      <w:pPr>
        <w:pStyle w:val="Heading4"/>
        <w:shd w:val="clear" w:color="auto" w:fill="FFFFFF"/>
        <w:spacing w:before="0" w:line="264" w:lineRule="atLeast"/>
        <w:rPr>
          <w:rFonts w:asciiTheme="minorHAnsi" w:hAnsiTheme="minorHAnsi" w:cstheme="minorHAnsi"/>
          <w:color w:val="000000"/>
          <w:szCs w:val="26"/>
        </w:rPr>
      </w:pPr>
      <w:r w:rsidRPr="00477E0B">
        <w:rPr>
          <w:rFonts w:asciiTheme="minorHAnsi" w:hAnsiTheme="minorHAnsi" w:cstheme="minorHAnsi"/>
          <w:color w:val="000000"/>
          <w:szCs w:val="26"/>
        </w:rPr>
        <w:t xml:space="preserve">Drop the debater – a) they have a 7-6 rebuttal advantage and the 2ar to make </w:t>
      </w:r>
      <w:proofErr w:type="spellStart"/>
      <w:r w:rsidRPr="00477E0B">
        <w:rPr>
          <w:rFonts w:asciiTheme="minorHAnsi" w:hAnsiTheme="minorHAnsi" w:cstheme="minorHAnsi"/>
          <w:color w:val="000000"/>
          <w:szCs w:val="26"/>
        </w:rPr>
        <w:t>args</w:t>
      </w:r>
      <w:proofErr w:type="spellEnd"/>
      <w:r w:rsidRPr="00477E0B">
        <w:rPr>
          <w:rFonts w:asciiTheme="minorHAnsi" w:hAnsiTheme="minorHAnsi" w:cstheme="minorHAnsi"/>
          <w:color w:val="000000"/>
          <w:szCs w:val="26"/>
        </w:rPr>
        <w:t xml:space="preserve"> I </w:t>
      </w:r>
      <w:proofErr w:type="gramStart"/>
      <w:r w:rsidRPr="00477E0B">
        <w:rPr>
          <w:rFonts w:asciiTheme="minorHAnsi" w:hAnsiTheme="minorHAnsi" w:cstheme="minorHAnsi"/>
          <w:color w:val="000000"/>
          <w:szCs w:val="26"/>
        </w:rPr>
        <w:t>can't</w:t>
      </w:r>
      <w:proofErr w:type="gramEnd"/>
      <w:r w:rsidRPr="00477E0B">
        <w:rPr>
          <w:rFonts w:asciiTheme="minorHAnsi" w:hAnsiTheme="minorHAnsi" w:cstheme="minorHAnsi"/>
          <w:color w:val="000000"/>
          <w:szCs w:val="26"/>
        </w:rPr>
        <w:t xml:space="preserve"> respond to, b) it deters future abuse and sets a positive norm.</w:t>
      </w:r>
    </w:p>
    <w:p w:rsidR="002B77A1" w:rsidRPr="00477E0B" w:rsidRDefault="002B77A1" w:rsidP="002B77A1">
      <w:pPr>
        <w:pStyle w:val="Heading4"/>
        <w:shd w:val="clear" w:color="auto" w:fill="FFFFFF"/>
        <w:spacing w:before="0" w:line="264" w:lineRule="atLeast"/>
        <w:rPr>
          <w:rFonts w:asciiTheme="minorHAnsi" w:hAnsiTheme="minorHAnsi" w:cstheme="minorHAnsi"/>
          <w:color w:val="000000"/>
          <w:szCs w:val="26"/>
        </w:rPr>
      </w:pPr>
      <w:r w:rsidRPr="00477E0B">
        <w:rPr>
          <w:rFonts w:asciiTheme="minorHAnsi" w:hAnsiTheme="minorHAnsi" w:cstheme="minorHAnsi"/>
          <w:color w:val="000000"/>
          <w:szCs w:val="26"/>
        </w:rPr>
        <w:t xml:space="preserve">Use competing </w:t>
      </w:r>
      <w:proofErr w:type="spellStart"/>
      <w:r w:rsidRPr="00477E0B">
        <w:rPr>
          <w:rFonts w:asciiTheme="minorHAnsi" w:hAnsiTheme="minorHAnsi" w:cstheme="minorHAnsi"/>
          <w:color w:val="000000"/>
          <w:szCs w:val="26"/>
        </w:rPr>
        <w:t>interps</w:t>
      </w:r>
      <w:proofErr w:type="spellEnd"/>
      <w:r w:rsidRPr="00477E0B">
        <w:rPr>
          <w:rFonts w:asciiTheme="minorHAnsi" w:hAnsiTheme="minorHAnsi" w:cstheme="minorHAnsi"/>
          <w:color w:val="000000"/>
          <w:szCs w:val="26"/>
        </w:rPr>
        <w:t xml:space="preserve"> – a) reasonability invites arbitrary judge intervention since we </w:t>
      </w:r>
      <w:proofErr w:type="gramStart"/>
      <w:r w:rsidRPr="00477E0B">
        <w:rPr>
          <w:rFonts w:asciiTheme="minorHAnsi" w:hAnsiTheme="minorHAnsi" w:cstheme="minorHAnsi"/>
          <w:color w:val="000000"/>
          <w:szCs w:val="26"/>
        </w:rPr>
        <w:t>don't</w:t>
      </w:r>
      <w:proofErr w:type="gramEnd"/>
      <w:r w:rsidRPr="00477E0B">
        <w:rPr>
          <w:rFonts w:asciiTheme="minorHAnsi" w:hAnsiTheme="minorHAnsi" w:cstheme="minorHAnsi"/>
          <w:color w:val="000000"/>
          <w:szCs w:val="26"/>
        </w:rPr>
        <w:t xml:space="preserve"> know your </w:t>
      </w:r>
      <w:proofErr w:type="spellStart"/>
      <w:r w:rsidRPr="00477E0B">
        <w:rPr>
          <w:rFonts w:asciiTheme="minorHAnsi" w:hAnsiTheme="minorHAnsi" w:cstheme="minorHAnsi"/>
          <w:color w:val="000000"/>
          <w:szCs w:val="26"/>
        </w:rPr>
        <w:t>bs</w:t>
      </w:r>
      <w:proofErr w:type="spellEnd"/>
      <w:r w:rsidRPr="00477E0B">
        <w:rPr>
          <w:rFonts w:asciiTheme="minorHAnsi" w:hAnsiTheme="minorHAnsi" w:cstheme="minorHAnsi"/>
          <w:color w:val="000000"/>
          <w:szCs w:val="26"/>
        </w:rPr>
        <w:t xml:space="preserve"> meter, b) collapses to competing </w:t>
      </w:r>
      <w:proofErr w:type="spellStart"/>
      <w:r w:rsidRPr="00477E0B">
        <w:rPr>
          <w:rFonts w:asciiTheme="minorHAnsi" w:hAnsiTheme="minorHAnsi" w:cstheme="minorHAnsi"/>
          <w:color w:val="000000"/>
          <w:szCs w:val="26"/>
        </w:rPr>
        <w:t>interps</w:t>
      </w:r>
      <w:proofErr w:type="spellEnd"/>
      <w:r w:rsidRPr="00477E0B">
        <w:rPr>
          <w:rFonts w:asciiTheme="minorHAnsi" w:hAnsiTheme="minorHAnsi" w:cstheme="minorHAnsi"/>
          <w:color w:val="000000"/>
          <w:szCs w:val="26"/>
        </w:rPr>
        <w:t xml:space="preserve"> – we justify 2 </w:t>
      </w:r>
      <w:proofErr w:type="spellStart"/>
      <w:r w:rsidRPr="00477E0B">
        <w:rPr>
          <w:rFonts w:asciiTheme="minorHAnsi" w:hAnsiTheme="minorHAnsi" w:cstheme="minorHAnsi"/>
          <w:color w:val="000000"/>
          <w:szCs w:val="26"/>
        </w:rPr>
        <w:t>brightlines</w:t>
      </w:r>
      <w:proofErr w:type="spellEnd"/>
      <w:r w:rsidRPr="00477E0B">
        <w:rPr>
          <w:rFonts w:asciiTheme="minorHAnsi" w:hAnsiTheme="minorHAnsi" w:cstheme="minorHAnsi"/>
          <w:color w:val="000000"/>
          <w:szCs w:val="26"/>
        </w:rPr>
        <w:t xml:space="preserve"> under an offense defense paradigm just like 2 </w:t>
      </w:r>
      <w:proofErr w:type="spellStart"/>
      <w:r w:rsidRPr="00477E0B">
        <w:rPr>
          <w:rFonts w:asciiTheme="minorHAnsi" w:hAnsiTheme="minorHAnsi" w:cstheme="minorHAnsi"/>
          <w:color w:val="000000"/>
          <w:szCs w:val="26"/>
        </w:rPr>
        <w:t>interps</w:t>
      </w:r>
      <w:proofErr w:type="spellEnd"/>
      <w:r w:rsidRPr="00477E0B">
        <w:rPr>
          <w:rFonts w:asciiTheme="minorHAnsi" w:hAnsiTheme="minorHAnsi" w:cstheme="minorHAnsi"/>
          <w:color w:val="000000"/>
          <w:szCs w:val="26"/>
        </w:rPr>
        <w:t>.</w:t>
      </w:r>
    </w:p>
    <w:p w:rsidR="002B77A1" w:rsidRPr="00477E0B" w:rsidRDefault="002B77A1" w:rsidP="002B77A1">
      <w:pPr>
        <w:pStyle w:val="Heading4"/>
        <w:shd w:val="clear" w:color="auto" w:fill="FFFFFF"/>
        <w:spacing w:before="0" w:line="264" w:lineRule="atLeast"/>
        <w:rPr>
          <w:rFonts w:asciiTheme="minorHAnsi" w:hAnsiTheme="minorHAnsi" w:cstheme="minorHAnsi"/>
          <w:color w:val="000000"/>
          <w:szCs w:val="26"/>
        </w:rPr>
      </w:pPr>
      <w:proofErr w:type="gramStart"/>
      <w:r w:rsidRPr="00477E0B">
        <w:rPr>
          <w:rFonts w:asciiTheme="minorHAnsi" w:hAnsiTheme="minorHAnsi" w:cstheme="minorHAnsi"/>
          <w:color w:val="000000"/>
          <w:szCs w:val="26"/>
        </w:rPr>
        <w:t xml:space="preserve">No RVIs – a) illogical – you shouldn't win for being fair – it's a litmus test for engaging in substance, b) norming – I can't concede the </w:t>
      </w:r>
      <w:proofErr w:type="spellStart"/>
      <w:r w:rsidRPr="00477E0B">
        <w:rPr>
          <w:rFonts w:asciiTheme="minorHAnsi" w:hAnsiTheme="minorHAnsi" w:cstheme="minorHAnsi"/>
          <w:color w:val="000000"/>
          <w:szCs w:val="26"/>
        </w:rPr>
        <w:t>counterinterp</w:t>
      </w:r>
      <w:proofErr w:type="spellEnd"/>
      <w:r w:rsidRPr="00477E0B">
        <w:rPr>
          <w:rFonts w:asciiTheme="minorHAnsi" w:hAnsiTheme="minorHAnsi" w:cstheme="minorHAnsi"/>
          <w:color w:val="000000"/>
          <w:szCs w:val="26"/>
        </w:rPr>
        <w:t xml:space="preserve"> if I realize I'm wrong which forces me to argue for bad norms, c) baiting – incentivizes good debaters to be abusive, bait theory, then collapse to the 1AR RVI, d) topic </w:t>
      </w:r>
      <w:proofErr w:type="spellStart"/>
      <w:r w:rsidRPr="00477E0B">
        <w:rPr>
          <w:rFonts w:asciiTheme="minorHAnsi" w:hAnsiTheme="minorHAnsi" w:cstheme="minorHAnsi"/>
          <w:color w:val="000000"/>
          <w:szCs w:val="26"/>
        </w:rPr>
        <w:t>ed</w:t>
      </w:r>
      <w:proofErr w:type="spellEnd"/>
      <w:r w:rsidRPr="00477E0B">
        <w:rPr>
          <w:rFonts w:asciiTheme="minorHAnsi" w:hAnsiTheme="minorHAnsi" w:cstheme="minorHAnsi"/>
          <w:color w:val="000000"/>
          <w:szCs w:val="26"/>
        </w:rPr>
        <w:t xml:space="preserve"> – prevents 1AR </w:t>
      </w:r>
      <w:proofErr w:type="spellStart"/>
      <w:r w:rsidRPr="00477E0B">
        <w:rPr>
          <w:rFonts w:asciiTheme="minorHAnsi" w:hAnsiTheme="minorHAnsi" w:cstheme="minorHAnsi"/>
          <w:color w:val="000000"/>
          <w:szCs w:val="26"/>
        </w:rPr>
        <w:t>blipstorm</w:t>
      </w:r>
      <w:proofErr w:type="spellEnd"/>
      <w:r w:rsidRPr="00477E0B">
        <w:rPr>
          <w:rFonts w:asciiTheme="minorHAnsi" w:hAnsiTheme="minorHAnsi" w:cstheme="minorHAnsi"/>
          <w:color w:val="000000"/>
          <w:szCs w:val="26"/>
        </w:rPr>
        <w:t xml:space="preserve"> scripts and allows us to get back to substance after resolving theory</w:t>
      </w:r>
      <w:proofErr w:type="gramEnd"/>
    </w:p>
    <w:p w:rsidR="002B77A1" w:rsidRPr="00477E0B" w:rsidRDefault="002B77A1" w:rsidP="002B77A1">
      <w:pPr>
        <w:pStyle w:val="Heading4"/>
        <w:shd w:val="clear" w:color="auto" w:fill="FFFFFF"/>
        <w:spacing w:before="0" w:line="264" w:lineRule="atLeast"/>
        <w:rPr>
          <w:rFonts w:asciiTheme="minorHAnsi" w:hAnsiTheme="minorHAnsi" w:cstheme="minorHAnsi"/>
          <w:color w:val="000000"/>
          <w:szCs w:val="26"/>
        </w:rPr>
      </w:pPr>
      <w:proofErr w:type="spellStart"/>
      <w:r w:rsidRPr="00477E0B">
        <w:rPr>
          <w:rFonts w:asciiTheme="minorHAnsi" w:hAnsiTheme="minorHAnsi" w:cstheme="minorHAnsi"/>
          <w:color w:val="000000"/>
          <w:szCs w:val="26"/>
        </w:rPr>
        <w:t>Neg</w:t>
      </w:r>
      <w:proofErr w:type="spellEnd"/>
      <w:r w:rsidRPr="00477E0B">
        <w:rPr>
          <w:rFonts w:asciiTheme="minorHAnsi" w:hAnsiTheme="minorHAnsi" w:cstheme="minorHAnsi"/>
          <w:color w:val="000000"/>
          <w:szCs w:val="26"/>
        </w:rPr>
        <w:t xml:space="preserve"> theory first – a) sequencing – the </w:t>
      </w:r>
      <w:proofErr w:type="spellStart"/>
      <w:r w:rsidRPr="00477E0B">
        <w:rPr>
          <w:rFonts w:asciiTheme="minorHAnsi" w:hAnsiTheme="minorHAnsi" w:cstheme="minorHAnsi"/>
          <w:color w:val="000000"/>
          <w:szCs w:val="26"/>
        </w:rPr>
        <w:t>neg</w:t>
      </w:r>
      <w:proofErr w:type="spellEnd"/>
      <w:r w:rsidRPr="00477E0B">
        <w:rPr>
          <w:rFonts w:asciiTheme="minorHAnsi" w:hAnsiTheme="minorHAnsi" w:cstheme="minorHAnsi"/>
          <w:color w:val="000000"/>
          <w:szCs w:val="26"/>
        </w:rPr>
        <w:t xml:space="preserve"> was only abusive </w:t>
      </w:r>
      <w:proofErr w:type="spellStart"/>
      <w:r w:rsidRPr="00477E0B">
        <w:rPr>
          <w:rFonts w:asciiTheme="minorHAnsi" w:hAnsiTheme="minorHAnsi" w:cstheme="minorHAnsi"/>
          <w:color w:val="000000"/>
          <w:szCs w:val="26"/>
        </w:rPr>
        <w:t>cuz</w:t>
      </w:r>
      <w:proofErr w:type="spellEnd"/>
      <w:r w:rsidRPr="00477E0B">
        <w:rPr>
          <w:rFonts w:asciiTheme="minorHAnsi" w:hAnsiTheme="minorHAnsi" w:cstheme="minorHAnsi"/>
          <w:color w:val="000000"/>
          <w:szCs w:val="26"/>
        </w:rPr>
        <w:t xml:space="preserve"> the </w:t>
      </w:r>
      <w:proofErr w:type="spellStart"/>
      <w:r w:rsidRPr="00477E0B">
        <w:rPr>
          <w:rFonts w:asciiTheme="minorHAnsi" w:hAnsiTheme="minorHAnsi" w:cstheme="minorHAnsi"/>
          <w:color w:val="000000"/>
          <w:szCs w:val="26"/>
        </w:rPr>
        <w:t>aff</w:t>
      </w:r>
      <w:proofErr w:type="spellEnd"/>
      <w:r w:rsidRPr="00477E0B">
        <w:rPr>
          <w:rFonts w:asciiTheme="minorHAnsi" w:hAnsiTheme="minorHAnsi" w:cstheme="minorHAnsi"/>
          <w:color w:val="000000"/>
          <w:szCs w:val="26"/>
        </w:rPr>
        <w:t xml:space="preserve"> was and we needed to keep up, b) magnitude – the </w:t>
      </w:r>
      <w:proofErr w:type="spellStart"/>
      <w:r w:rsidRPr="00477E0B">
        <w:rPr>
          <w:rFonts w:asciiTheme="minorHAnsi" w:hAnsiTheme="minorHAnsi" w:cstheme="minorHAnsi"/>
          <w:color w:val="000000"/>
          <w:szCs w:val="26"/>
        </w:rPr>
        <w:t>aff</w:t>
      </w:r>
      <w:proofErr w:type="spellEnd"/>
      <w:r w:rsidRPr="00477E0B">
        <w:rPr>
          <w:rFonts w:asciiTheme="minorHAnsi" w:hAnsiTheme="minorHAnsi" w:cstheme="minorHAnsi"/>
          <w:color w:val="000000"/>
          <w:szCs w:val="26"/>
        </w:rPr>
        <w:t xml:space="preserve"> affects a larger portion of the debate since it determines every speech after it and pre round </w:t>
      </w:r>
      <w:proofErr w:type="spellStart"/>
      <w:r w:rsidRPr="00477E0B">
        <w:rPr>
          <w:rFonts w:asciiTheme="minorHAnsi" w:hAnsiTheme="minorHAnsi" w:cstheme="minorHAnsi"/>
          <w:color w:val="000000"/>
          <w:szCs w:val="26"/>
        </w:rPr>
        <w:t>neg</w:t>
      </w:r>
      <w:proofErr w:type="spellEnd"/>
      <w:r w:rsidRPr="00477E0B">
        <w:rPr>
          <w:rFonts w:asciiTheme="minorHAnsi" w:hAnsiTheme="minorHAnsi" w:cstheme="minorHAnsi"/>
          <w:color w:val="000000"/>
          <w:szCs w:val="26"/>
        </w:rPr>
        <w:t xml:space="preserve"> prep</w:t>
      </w:r>
    </w:p>
    <w:p w:rsidR="002B77A1" w:rsidRDefault="002B77A1" w:rsidP="002B77A1">
      <w:pPr>
        <w:pStyle w:val="Heading3"/>
      </w:pPr>
      <w:r>
        <w:lastRenderedPageBreak/>
        <w:t>2</w:t>
      </w:r>
    </w:p>
    <w:p w:rsidR="002B77A1" w:rsidRDefault="002B77A1" w:rsidP="002B77A1">
      <w:pPr>
        <w:pStyle w:val="Heading4"/>
      </w:pPr>
      <w:r w:rsidRPr="00A353FF">
        <w:t xml:space="preserve">Interpretation: The affirmative may not specify a </w:t>
      </w:r>
      <w:r>
        <w:t xml:space="preserve">just government that recognizes workers’ unconditional right to </w:t>
      </w:r>
      <w:proofErr w:type="gramStart"/>
      <w:r>
        <w:t>strike .</w:t>
      </w:r>
      <w:proofErr w:type="gramEnd"/>
    </w:p>
    <w:p w:rsidR="002B77A1" w:rsidRPr="003E5015" w:rsidRDefault="002B77A1" w:rsidP="002B77A1">
      <w:pPr>
        <w:pStyle w:val="Heading4"/>
      </w:pPr>
      <w:r w:rsidRPr="003E5015">
        <w:t>“A” is an indefinite article that modifies “</w:t>
      </w:r>
      <w:r>
        <w:t>just government</w:t>
      </w:r>
      <w:r w:rsidRPr="003E5015">
        <w:t>” in the res</w:t>
      </w:r>
      <w:r>
        <w:t xml:space="preserve"> –</w:t>
      </w:r>
      <w:r w:rsidRPr="003E5015">
        <w:t xml:space="preserve"> means that you have to prove the resolution true in a VACCUM, not in a particular instance</w:t>
      </w:r>
    </w:p>
    <w:p w:rsidR="002B77A1" w:rsidRPr="003E5015" w:rsidRDefault="002B77A1" w:rsidP="002B77A1">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rsidR="002B77A1" w:rsidRDefault="002B77A1" w:rsidP="002B77A1">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w:t>
      </w:r>
      <w:proofErr w:type="gramStart"/>
      <w:r w:rsidRPr="003E5015">
        <w:rPr>
          <w:sz w:val="16"/>
        </w:rPr>
        <w:t>The is</w:t>
      </w:r>
      <w:proofErr w:type="gramEnd"/>
      <w:r w:rsidRPr="003E5015">
        <w:rPr>
          <w:sz w:val="16"/>
        </w:rPr>
        <w:t xml:space="preserve">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w:t>
      </w:r>
      <w:proofErr w:type="gramStart"/>
      <w:r w:rsidRPr="003E5015">
        <w:rPr>
          <w:sz w:val="16"/>
        </w:rPr>
        <w:t>caution</w:t>
      </w:r>
      <w:proofErr w:type="gramEnd"/>
      <w:r w:rsidRPr="003E5015">
        <w:rPr>
          <w:sz w:val="16"/>
        </w:rPr>
        <w:t xml:space="preserve">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w:t>
      </w:r>
      <w:proofErr w:type="gramStart"/>
      <w:r w:rsidRPr="003E5015">
        <w:rPr>
          <w:sz w:val="16"/>
        </w:rPr>
        <w:t>And</w:t>
      </w:r>
      <w:proofErr w:type="gramEnd"/>
      <w:r w:rsidRPr="003E5015">
        <w:rPr>
          <w:sz w:val="16"/>
        </w:rPr>
        <w:t xml:space="preserve"> both are correct. </w:t>
      </w:r>
      <w:proofErr w:type="gramStart"/>
      <w:r w:rsidRPr="0083771A">
        <w:rPr>
          <w:highlight w:val="green"/>
          <w:u w:val="single"/>
        </w:rPr>
        <w:t>The is</w:t>
      </w:r>
      <w:proofErr w:type="gramEnd"/>
      <w:r w:rsidRPr="0083771A">
        <w:rPr>
          <w:highlight w:val="green"/>
          <w:u w:val="single"/>
        </w:rPr>
        <w:t xml:space="preserve"> used with specific nouns.</w:t>
      </w:r>
      <w:r w:rsidRPr="003E5015">
        <w:rPr>
          <w:sz w:val="16"/>
        </w:rPr>
        <w:t xml:space="preserve"> </w:t>
      </w:r>
      <w:proofErr w:type="gramStart"/>
      <w:r w:rsidRPr="003E5015">
        <w:rPr>
          <w:sz w:val="16"/>
        </w:rPr>
        <w:t>The is</w:t>
      </w:r>
      <w:proofErr w:type="gramEnd"/>
      <w:r w:rsidRPr="003E5015">
        <w:rPr>
          <w:sz w:val="16"/>
        </w:rPr>
        <w:t xml:space="preserve">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w:t>
      </w:r>
      <w:proofErr w:type="gramStart"/>
      <w:r w:rsidRPr="003E5015">
        <w:rPr>
          <w:sz w:val="16"/>
        </w:rPr>
        <w:t>The is</w:t>
      </w:r>
      <w:proofErr w:type="gramEnd"/>
      <w:r w:rsidRPr="003E5015">
        <w:rPr>
          <w:sz w:val="16"/>
        </w:rPr>
        <w:t xml:space="preserve"> required when the noun it refers to represents something named earlier in the text. (See below</w:t>
      </w:r>
      <w:proofErr w:type="gramStart"/>
      <w:r w:rsidRPr="003E5015">
        <w:rPr>
          <w:sz w:val="16"/>
        </w:rPr>
        <w:t>..)</w:t>
      </w:r>
      <w:proofErr w:type="gramEnd"/>
      <w:r w:rsidRPr="003E5015">
        <w:rPr>
          <w:sz w:val="16"/>
        </w:rPr>
        <w:t xml:space="preserve"> If you would like help with the distinction between count and non-count nouns, please refer to Count and Non-Count Nouns. We use a before singular </w:t>
      </w:r>
      <w:proofErr w:type="gramStart"/>
      <w:r w:rsidRPr="003E5015">
        <w:rPr>
          <w:sz w:val="16"/>
        </w:rPr>
        <w:t>count-nouns</w:t>
      </w:r>
      <w:proofErr w:type="gramEnd"/>
      <w:r w:rsidRPr="003E5015">
        <w:rPr>
          <w:sz w:val="16"/>
        </w:rPr>
        <w:t xml:space="preserve"> that begin with consonants (a cow, a barn, a sheep); we use an before singular count-nouns that begin with vowels or vowel-like sounds (an apple, an urban blight, an open door). Words that begin with an h sound often require </w:t>
      </w:r>
      <w:proofErr w:type="gramStart"/>
      <w:r w:rsidRPr="003E5015">
        <w:rPr>
          <w:sz w:val="16"/>
        </w:rPr>
        <w:t>an a</w:t>
      </w:r>
      <w:proofErr w:type="gramEnd"/>
      <w:r w:rsidRPr="003E5015">
        <w:rPr>
          <w:sz w:val="16"/>
        </w:rPr>
        <w:t xml:space="preserve">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actually sounds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w:t>
      </w:r>
      <w:proofErr w:type="gramStart"/>
      <w:r w:rsidRPr="003E5015">
        <w:rPr>
          <w:sz w:val="16"/>
        </w:rPr>
        <w:t>a</w:t>
      </w:r>
      <w:proofErr w:type="gramEnd"/>
      <w:r w:rsidRPr="003E5015">
        <w:rPr>
          <w:sz w:val="16"/>
        </w:rPr>
        <w:t xml:space="preserve">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w:t>
      </w:r>
      <w:proofErr w:type="gramStart"/>
      <w:r w:rsidRPr="003E5015">
        <w:rPr>
          <w:sz w:val="16"/>
        </w:rPr>
        <w:t>is jeopardized</w:t>
      </w:r>
      <w:proofErr w:type="gramEnd"/>
      <w:r w:rsidRPr="003E5015">
        <w:rPr>
          <w:sz w:val="16"/>
        </w:rPr>
        <w:t xml:space="preserve"> by knowing the truth. Another example: "I'd like a glass of orange juice, please," John said. "I put the glass of juice on the counter already," Sheila replied. Exception: When a modifier appears </w:t>
      </w:r>
      <w:proofErr w:type="gramStart"/>
      <w:r w:rsidRPr="003E5015">
        <w:rPr>
          <w:sz w:val="16"/>
        </w:rPr>
        <w:t>between</w:t>
      </w:r>
      <w:proofErr w:type="gramEnd"/>
      <w:r w:rsidRPr="003E5015">
        <w:rPr>
          <w:sz w:val="16"/>
        </w:rPr>
        <w:t xml:space="preserve">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proofErr w:type="gramStart"/>
      <w:r w:rsidRPr="003E5015">
        <w:rPr>
          <w:sz w:val="16"/>
        </w:rPr>
        <w:t>airedale</w:t>
      </w:r>
      <w:proofErr w:type="spellEnd"/>
      <w:proofErr w:type="gram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rsidR="002B77A1" w:rsidRDefault="002B77A1" w:rsidP="002B77A1">
      <w:pPr>
        <w:pStyle w:val="Heading4"/>
      </w:pPr>
      <w:r w:rsidRPr="00A353FF">
        <w:t>Violation: they spec</w:t>
      </w:r>
      <w:r>
        <w:t xml:space="preserve"> [x]</w:t>
      </w:r>
    </w:p>
    <w:p w:rsidR="002B77A1" w:rsidRPr="00A353FF" w:rsidRDefault="002B77A1" w:rsidP="002B77A1">
      <w:pPr>
        <w:pStyle w:val="Heading4"/>
      </w:pPr>
      <w:r w:rsidRPr="00A353FF">
        <w:t>Standards:</w:t>
      </w:r>
    </w:p>
    <w:p w:rsidR="002B77A1" w:rsidRDefault="002B77A1" w:rsidP="002B77A1">
      <w:pPr>
        <w:pStyle w:val="Heading4"/>
      </w:pPr>
      <w:r>
        <w:t xml:space="preserve">[1] </w:t>
      </w:r>
      <w:proofErr w:type="gramStart"/>
      <w:r>
        <w:t>precision</w:t>
      </w:r>
      <w:proofErr w:type="gramEnd"/>
      <w:r>
        <w:t xml:space="preserve">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w:t>
      </w:r>
      <w:proofErr w:type="gramStart"/>
      <w:r>
        <w:t>doesn’t</w:t>
      </w:r>
      <w:proofErr w:type="gramEnd"/>
      <w:r>
        <w:t xml:space="preserve"> have the jurisdiction to vote </w:t>
      </w:r>
      <w:proofErr w:type="spellStart"/>
      <w:r>
        <w:t>aff</w:t>
      </w:r>
      <w:proofErr w:type="spellEnd"/>
      <w:r>
        <w:t xml:space="preserve"> if there wasn’t a legitimate </w:t>
      </w:r>
      <w:proofErr w:type="spellStart"/>
      <w:r>
        <w:t>aff</w:t>
      </w:r>
      <w:proofErr w:type="spellEnd"/>
      <w:r>
        <w:t>.</w:t>
      </w:r>
    </w:p>
    <w:p w:rsidR="002B77A1" w:rsidRDefault="002B77A1" w:rsidP="002B77A1">
      <w:pPr>
        <w:pStyle w:val="Heading4"/>
      </w:pPr>
      <w:proofErr w:type="gramStart"/>
      <w:r>
        <w:t xml:space="preserve">[2] limits – the UN says there are 195 recognized governments in the world but even that’s not an agreed upon </w:t>
      </w:r>
      <w:proofErr w:type="spellStart"/>
      <w:r>
        <w:t>brightline</w:t>
      </w:r>
      <w:proofErr w:type="spellEnd"/>
      <w:r>
        <w:t xml:space="preserve"> because there are just governments that are not yet countries – explodes limits since there are tons of independent </w:t>
      </w:r>
      <w:proofErr w:type="spellStart"/>
      <w:r>
        <w:t>affs</w:t>
      </w:r>
      <w:proofErr w:type="spellEnd"/>
      <w:r>
        <w:t xml:space="preserve"> plus functionally infinite combinations, all with different advantages in different political situations </w:t>
      </w:r>
      <w:proofErr w:type="spellStart"/>
      <w:r>
        <w:t>incentivinsing</w:t>
      </w:r>
      <w:proofErr w:type="spellEnd"/>
      <w:r>
        <w:t xml:space="preserve"> more </w:t>
      </w:r>
      <w:proofErr w:type="spellStart"/>
      <w:r>
        <w:t>cheaty</w:t>
      </w:r>
      <w:proofErr w:type="spellEnd"/>
      <w:r>
        <w:t xml:space="preserve"> pics due to lack of ground.</w:t>
      </w:r>
      <w:proofErr w:type="gramEnd"/>
      <w:r>
        <w:t xml:space="preserve"> Kills </w:t>
      </w:r>
      <w:proofErr w:type="spellStart"/>
      <w:r>
        <w:t>neg</w:t>
      </w:r>
      <w:proofErr w:type="spellEnd"/>
      <w:r>
        <w:t xml:space="preserve"> prep and </w:t>
      </w:r>
      <w:proofErr w:type="spellStart"/>
      <w:r>
        <w:t>debatability</w:t>
      </w:r>
      <w:proofErr w:type="spellEnd"/>
      <w:r>
        <w:t xml:space="preserve"> since there are no DAs that apply to every </w:t>
      </w:r>
      <w:proofErr w:type="spellStart"/>
      <w:r>
        <w:t>aff</w:t>
      </w:r>
      <w:proofErr w:type="spellEnd"/>
      <w:r>
        <w:t xml:space="preserve"> – i.e. the need for a right to strike is different in the US than China– means the </w:t>
      </w:r>
      <w:proofErr w:type="spellStart"/>
      <w:r>
        <w:t>aff</w:t>
      </w:r>
      <w:proofErr w:type="spellEnd"/>
      <w:r>
        <w:t xml:space="preserve"> is always more prepared and wins just for </w:t>
      </w:r>
      <w:proofErr w:type="spellStart"/>
      <w:r>
        <w:t>speccing</w:t>
      </w:r>
      <w:proofErr w:type="spellEnd"/>
      <w:r>
        <w:t>.</w:t>
      </w:r>
    </w:p>
    <w:p w:rsidR="002B77A1" w:rsidRDefault="002B77A1" w:rsidP="002B77A1">
      <w:pPr>
        <w:pStyle w:val="Heading4"/>
      </w:pPr>
      <w:r>
        <w:t xml:space="preserve">[3] </w:t>
      </w:r>
      <w:proofErr w:type="spellStart"/>
      <w:proofErr w:type="gramStart"/>
      <w:r>
        <w:t>tva</w:t>
      </w:r>
      <w:proofErr w:type="spellEnd"/>
      <w:proofErr w:type="gramEnd"/>
      <w:r>
        <w:t xml:space="preserve"> – just read your </w:t>
      </w:r>
      <w:proofErr w:type="spellStart"/>
      <w:r>
        <w:t>aff</w:t>
      </w:r>
      <w:proofErr w:type="spellEnd"/>
      <w:r>
        <w:t xml:space="preserve"> as an advantage under a whole res </w:t>
      </w:r>
      <w:proofErr w:type="spellStart"/>
      <w:r>
        <w:t>aff</w:t>
      </w:r>
      <w:proofErr w:type="spellEnd"/>
      <w:r>
        <w:t xml:space="preserve">, solves all </w:t>
      </w:r>
      <w:proofErr w:type="spellStart"/>
      <w:r>
        <w:t>ur</w:t>
      </w:r>
      <w:proofErr w:type="spellEnd"/>
      <w:r>
        <w:t xml:space="preserve"> offense</w:t>
      </w:r>
    </w:p>
    <w:p w:rsidR="002B77A1" w:rsidRDefault="002B77A1" w:rsidP="002B77A1">
      <w:pPr>
        <w:pStyle w:val="Heading4"/>
      </w:pPr>
      <w:r>
        <w:t xml:space="preserve">Fairness – debate is a competitive activity that requires fairness for objective evaluation. Outweighs because </w:t>
      </w:r>
      <w:proofErr w:type="gramStart"/>
      <w:r>
        <w:t>it’s</w:t>
      </w:r>
      <w:proofErr w:type="gramEnd"/>
      <w:r>
        <w:t xml:space="preserve"> the only intrinsic part of debate – all other rules can be debated over but rely on some conception of fairness to be justified.</w:t>
      </w:r>
    </w:p>
    <w:p w:rsidR="002B77A1" w:rsidRDefault="002B77A1" w:rsidP="002B77A1">
      <w:pPr>
        <w:pStyle w:val="Heading4"/>
      </w:pPr>
      <w:r>
        <w:t>Drop the debater – a] deter future abuse and b] set better norms for debate.</w:t>
      </w:r>
    </w:p>
    <w:p w:rsidR="002B77A1" w:rsidRDefault="002B77A1" w:rsidP="002B77A1">
      <w:pPr>
        <w:pStyle w:val="Heading4"/>
      </w:pPr>
      <w:r>
        <w:t xml:space="preserve">Competing </w:t>
      </w:r>
      <w:proofErr w:type="spellStart"/>
      <w:r>
        <w:t>interps</w:t>
      </w:r>
      <w:proofErr w:type="spellEnd"/>
      <w:r>
        <w:t xml:space="preserve"> – [a] reasonability is arbitrary and encourages judge intervention since </w:t>
      </w:r>
      <w:proofErr w:type="gramStart"/>
      <w:r>
        <w:t>there’s</w:t>
      </w:r>
      <w:proofErr w:type="gramEnd"/>
      <w:r>
        <w:t xml:space="preserve"> no clear norm, [b] it creates a race to the top where we create the best possible norms for debate.</w:t>
      </w:r>
    </w:p>
    <w:p w:rsidR="002B77A1" w:rsidRDefault="002B77A1" w:rsidP="002B77A1">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rsidR="002B77A1" w:rsidRPr="00D876CF" w:rsidRDefault="002B77A1" w:rsidP="002B77A1"/>
    <w:p w:rsidR="002B77A1" w:rsidRPr="00893AB9" w:rsidRDefault="002B77A1" w:rsidP="002B77A1">
      <w:pPr>
        <w:pStyle w:val="Heading3"/>
        <w:rPr>
          <w:rStyle w:val="StyleUnderline"/>
          <w:sz w:val="32"/>
          <w:szCs w:val="32"/>
        </w:rPr>
      </w:pPr>
      <w:r>
        <w:rPr>
          <w:rStyle w:val="StyleUnderline"/>
          <w:sz w:val="32"/>
          <w:szCs w:val="32"/>
        </w:rPr>
        <w:t>3</w:t>
      </w:r>
    </w:p>
    <w:p w:rsidR="002B77A1" w:rsidRPr="007606CC" w:rsidRDefault="002B77A1" w:rsidP="002B77A1">
      <w:pPr>
        <w:pStyle w:val="Heading4"/>
        <w:rPr>
          <w:rStyle w:val="StyleUnderline"/>
          <w:sz w:val="26"/>
          <w:szCs w:val="26"/>
          <w:u w:val="none"/>
        </w:rPr>
      </w:pPr>
      <w:r w:rsidRPr="007606CC">
        <w:rPr>
          <w:rStyle w:val="StyleUnderline"/>
          <w:sz w:val="26"/>
          <w:szCs w:val="26"/>
          <w:u w:val="none"/>
        </w:rPr>
        <w:t xml:space="preserve">Academic philosophy serves to perpetuate </w:t>
      </w:r>
      <w:proofErr w:type="spellStart"/>
      <w:r w:rsidRPr="007606CC">
        <w:rPr>
          <w:rStyle w:val="StyleUnderline"/>
          <w:sz w:val="26"/>
          <w:szCs w:val="26"/>
          <w:u w:val="none"/>
        </w:rPr>
        <w:t>antiblackness</w:t>
      </w:r>
      <w:proofErr w:type="spellEnd"/>
      <w:r w:rsidRPr="007606CC">
        <w:rPr>
          <w:rStyle w:val="StyleUnderline"/>
          <w:sz w:val="26"/>
          <w:szCs w:val="26"/>
          <w:u w:val="none"/>
        </w:rPr>
        <w:t xml:space="preserve">. The 1AC’s abstraction from the manifestations of racialized violence absolves white philosophers of their contributions to America’s apathy towards </w:t>
      </w:r>
      <w:proofErr w:type="gramStart"/>
      <w:r w:rsidRPr="007606CC">
        <w:rPr>
          <w:rStyle w:val="StyleUnderline"/>
          <w:sz w:val="26"/>
          <w:szCs w:val="26"/>
          <w:u w:val="none"/>
        </w:rPr>
        <w:t>black death</w:t>
      </w:r>
      <w:proofErr w:type="gramEnd"/>
      <w:r w:rsidRPr="007606CC">
        <w:rPr>
          <w:rStyle w:val="StyleUnderline"/>
          <w:sz w:val="26"/>
          <w:szCs w:val="26"/>
          <w:u w:val="none"/>
        </w:rPr>
        <w:t xml:space="preserve">. Their race-neutral rhetoric and universal humanistic principles prevents effective mobilization against white supremacy. Vote negative to reject the Western metaphysical tradition and the perennial failure of white philosophy. Curry and Curry 18 </w:t>
      </w:r>
    </w:p>
    <w:p w:rsidR="002B77A1" w:rsidRPr="00AB45B2" w:rsidRDefault="002B77A1" w:rsidP="002B77A1">
      <w:pPr>
        <w:rPr>
          <w:b/>
          <w:sz w:val="18"/>
          <w:szCs w:val="18"/>
        </w:rPr>
      </w:pPr>
      <w:r w:rsidRPr="00AB45B2">
        <w:rPr>
          <w:sz w:val="18"/>
          <w:szCs w:val="18"/>
        </w:rPr>
        <w:t xml:space="preserve">[Tommy, PhD, Prof. of Philosophy @ TAMU, </w:t>
      </w:r>
      <w:proofErr w:type="spellStart"/>
      <w:r w:rsidRPr="00AB45B2">
        <w:rPr>
          <w:sz w:val="18"/>
          <w:szCs w:val="18"/>
        </w:rPr>
        <w:t>Gwenetta</w:t>
      </w:r>
      <w:proofErr w:type="spellEnd"/>
      <w:r w:rsidRPr="00AB45B2">
        <w:rPr>
          <w:sz w:val="18"/>
          <w:szCs w:val="18"/>
        </w:rPr>
        <w:t>, PhD, Ass. Prof. of Gender and Race Studies @ Alabama], “On the Perils of Race Neutrality and Anti-Blackness: Philosophy as an Irreconcilable Obstacle to (Black) Thought,” American Journal of Economics and Sociology, Vol. 77, Nos. 3-4 (May-September 2018). DOI: 10.1111/ajes.12244</w:t>
      </w:r>
      <w:r w:rsidRPr="00AB45B2">
        <w:rPr>
          <w:rStyle w:val="StyleUnderline"/>
          <w:bCs/>
          <w:sz w:val="18"/>
          <w:szCs w:val="18"/>
          <w:u w:val="none"/>
        </w:rPr>
        <w:t xml:space="preserve">] JJ </w:t>
      </w:r>
    </w:p>
    <w:p w:rsidR="002B77A1" w:rsidRDefault="002B77A1" w:rsidP="002B77A1">
      <w:pPr>
        <w:rPr>
          <w:rFonts w:cstheme="minorHAnsi"/>
          <w:sz w:val="14"/>
          <w:szCs w:val="24"/>
        </w:rPr>
      </w:pPr>
      <w:r w:rsidRPr="007C5ED7">
        <w:rPr>
          <w:rStyle w:val="StyleUnderline"/>
        </w:rPr>
        <w:t>We begin with the first author’s reflections on philosophy and its</w:t>
      </w:r>
      <w:r w:rsidRPr="001D5FE4">
        <w:rPr>
          <w:rFonts w:cstheme="minorHAnsi"/>
          <w:sz w:val="14"/>
          <w:szCs w:val="24"/>
        </w:rPr>
        <w:t xml:space="preserve"> recurring </w:t>
      </w:r>
      <w:r w:rsidRPr="007C5ED7">
        <w:rPr>
          <w:rStyle w:val="StyleUnderline"/>
        </w:rPr>
        <w:t>problem of denying the realities of race and racism, reflections that have arisen as a Black</w:t>
      </w:r>
      <w:r w:rsidRPr="001D5FE4">
        <w:rPr>
          <w:rFonts w:cstheme="minorHAnsi"/>
          <w:sz w:val="14"/>
          <w:szCs w:val="24"/>
        </w:rPr>
        <w:t xml:space="preserve"> (male) </w:t>
      </w:r>
      <w:r w:rsidRPr="007C5ED7">
        <w:rPr>
          <w:rStyle w:val="StyleUnderline"/>
        </w:rPr>
        <w:t xml:space="preserve">philosopher whose life </w:t>
      </w:r>
      <w:proofErr w:type="gramStart"/>
      <w:r w:rsidRPr="007C5ED7">
        <w:rPr>
          <w:rStyle w:val="StyleUnderline"/>
        </w:rPr>
        <w:t>has been threatened</w:t>
      </w:r>
      <w:proofErr w:type="gramEnd"/>
      <w:r w:rsidRPr="007C5ED7">
        <w:rPr>
          <w:rStyle w:val="StyleUnderline"/>
        </w:rPr>
        <w:t xml:space="preserve"> for doing Black philosophy. The experience of confronting death,</w:t>
      </w:r>
      <w:r w:rsidRPr="001D5FE4">
        <w:rPr>
          <w:rFonts w:cstheme="minorHAnsi"/>
          <w:sz w:val="14"/>
          <w:szCs w:val="24"/>
        </w:rPr>
        <w:t xml:space="preserve"> being fearful </w:t>
      </w:r>
      <w:r w:rsidRPr="007C5ED7">
        <w:rPr>
          <w:rStyle w:val="StyleUnderline"/>
        </w:rPr>
        <w:t xml:space="preserve">of being killed doing my job as a critical race theorist, and being threatened with violence for thinking about racism in America has a profound effect on concretizing what is at stake in our theories about </w:t>
      </w:r>
      <w:r w:rsidRPr="001D5FE4">
        <w:rPr>
          <w:rFonts w:cstheme="minorHAnsi"/>
          <w:sz w:val="14"/>
          <w:szCs w:val="24"/>
        </w:rPr>
        <w:t xml:space="preserve">anti-Black </w:t>
      </w:r>
      <w:r w:rsidRPr="007C5ED7">
        <w:rPr>
          <w:rStyle w:val="StyleUnderline"/>
        </w:rPr>
        <w:t>racism.</w:t>
      </w:r>
      <w:r w:rsidRPr="001D5FE4">
        <w:rPr>
          <w:rFonts w:cstheme="minorHAnsi"/>
          <w:sz w:val="14"/>
          <w:szCs w:val="24"/>
        </w:rPr>
        <w:t xml:space="preserve"> </w:t>
      </w:r>
      <w:proofErr w:type="gramStart"/>
      <w:r w:rsidRPr="001D5FE4">
        <w:rPr>
          <w:rFonts w:cstheme="minorHAnsi"/>
          <w:sz w:val="14"/>
          <w:szCs w:val="24"/>
        </w:rPr>
        <w:t xml:space="preserve">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7C5ED7">
        <w:rPr>
          <w:rStyle w:val="Emphasis"/>
          <w:highlight w:val="green"/>
        </w:rPr>
        <w:t>philosophy</w:t>
      </w:r>
      <w:r w:rsidRPr="007C5ED7">
        <w:rPr>
          <w:rStyle w:val="StyleUnderline"/>
        </w:rPr>
        <w:t>,</w:t>
      </w:r>
      <w:r w:rsidRPr="001D5FE4">
        <w:rPr>
          <w:rFonts w:cstheme="minorHAnsi"/>
          <w:sz w:val="14"/>
          <w:szCs w:val="24"/>
        </w:rPr>
        <w:t xml:space="preserve"> really </w:t>
      </w:r>
      <w:r w:rsidRPr="007C5ED7">
        <w:rPr>
          <w:rStyle w:val="Emphasis"/>
          <w:highlight w:val="green"/>
        </w:rPr>
        <w:t>theory itself</w:t>
      </w:r>
      <w:r w:rsidRPr="007C5ED7">
        <w:rPr>
          <w:rStyle w:val="StyleUnderline"/>
        </w:rPr>
        <w:t>—</w:t>
      </w:r>
      <w:r w:rsidRPr="007C5ED7">
        <w:rPr>
          <w:rStyle w:val="Emphasis"/>
          <w:highlight w:val="green"/>
        </w:rPr>
        <w:t>our</w:t>
      </w:r>
      <w:r w:rsidRPr="007C5ED7">
        <w:rPr>
          <w:rStyle w:val="StyleUnderline"/>
        </w:rPr>
        <w:t xml:space="preserve"> present </w:t>
      </w:r>
      <w:r w:rsidRPr="007C5ED7">
        <w:rPr>
          <w:rStyle w:val="Emphasis"/>
          <w:highlight w:val="green"/>
        </w:rPr>
        <w:t>categories of knowledge</w:t>
      </w:r>
      <w:r w:rsidRPr="007C5ED7">
        <w:rPr>
          <w:rStyle w:val="StyleUnderline"/>
        </w:rPr>
        <w:t xml:space="preserve">, such as race, class, and gender, found through disciplines—actually </w:t>
      </w:r>
      <w:r w:rsidRPr="007C5ED7">
        <w:rPr>
          <w:rStyle w:val="Emphasis"/>
          <w:highlight w:val="green"/>
        </w:rPr>
        <w:t>hastens the deaths of subjugated peoples</w:t>
      </w:r>
      <w:r w:rsidRPr="007C5ED7">
        <w:rPr>
          <w:rStyle w:val="StyleUnderline"/>
        </w:rPr>
        <w:t xml:space="preserve"> in the United States.</w:t>
      </w:r>
      <w:proofErr w:type="gramEnd"/>
      <w:r w:rsidRPr="001D5FE4">
        <w:rPr>
          <w:rFonts w:cstheme="minorHAnsi"/>
          <w:sz w:val="14"/>
          <w:szCs w:val="24"/>
        </w:rPr>
        <w:t xml:space="preserve"> </w:t>
      </w:r>
      <w:r w:rsidRPr="007C5ED7">
        <w:rPr>
          <w:rStyle w:val="Emphasis"/>
          <w:highlight w:val="green"/>
        </w:rPr>
        <w:t>Academic philosophy</w:t>
      </w:r>
      <w:r w:rsidRPr="007C5ED7">
        <w:rPr>
          <w:rStyle w:val="StyleUnderline"/>
        </w:rPr>
        <w:t xml:space="preserve"> routinely </w:t>
      </w:r>
      <w:r w:rsidRPr="007C5ED7">
        <w:rPr>
          <w:rStyle w:val="Emphasis"/>
          <w:highlight w:val="green"/>
        </w:rPr>
        <w:t>abstracts away from</w:t>
      </w:r>
      <w:r w:rsidRPr="001D5FE4">
        <w:rPr>
          <w:rFonts w:cstheme="minorHAnsi"/>
          <w:sz w:val="14"/>
          <w:szCs w:val="24"/>
        </w:rPr>
        <w:t xml:space="preserve">—directs thought to not attend to </w:t>
      </w:r>
      <w:r w:rsidRPr="007C5ED7">
        <w:rPr>
          <w:rStyle w:val="StyleUnderline"/>
        </w:rPr>
        <w:t xml:space="preserve">the </w:t>
      </w:r>
      <w:r w:rsidRPr="007C5ED7">
        <w:rPr>
          <w:rStyle w:val="Emphasis"/>
          <w:highlight w:val="green"/>
        </w:rPr>
        <w:t>realities of</w:t>
      </w:r>
      <w:r w:rsidRPr="007C5ED7">
        <w:rPr>
          <w:rStyle w:val="StyleUnderline"/>
        </w:rPr>
        <w:t xml:space="preserve"> death, dying, and despair created by—</w:t>
      </w:r>
      <w:proofErr w:type="spellStart"/>
      <w:proofErr w:type="gramStart"/>
      <w:r w:rsidRPr="007C5ED7">
        <w:rPr>
          <w:rStyle w:val="Emphasis"/>
          <w:highlight w:val="green"/>
        </w:rPr>
        <w:t>antiBlack</w:t>
      </w:r>
      <w:proofErr w:type="spellEnd"/>
      <w:proofErr w:type="gramEnd"/>
      <w:r w:rsidRPr="007C5ED7">
        <w:rPr>
          <w:rStyle w:val="Emphasis"/>
          <w:highlight w:val="green"/>
        </w:rPr>
        <w:t xml:space="preserve"> racism.</w:t>
      </w:r>
      <w:r w:rsidRPr="007C5ED7">
        <w:rPr>
          <w:rStyle w:val="StyleUnderline"/>
        </w:rPr>
        <w:t xml:space="preserve"> Black, Brown, and Indigenous populations </w:t>
      </w:r>
      <w:proofErr w:type="gramStart"/>
      <w:r w:rsidRPr="007C5ED7">
        <w:rPr>
          <w:rStyle w:val="StyleUnderline"/>
        </w:rPr>
        <w:t>are</w:t>
      </w:r>
      <w:r w:rsidRPr="001D5FE4">
        <w:rPr>
          <w:rFonts w:cstheme="minorHAnsi"/>
          <w:sz w:val="14"/>
          <w:szCs w:val="24"/>
        </w:rPr>
        <w:t xml:space="preserve"> routinely </w:t>
      </w:r>
      <w:r w:rsidRPr="007C5ED7">
        <w:rPr>
          <w:rStyle w:val="StyleUnderline"/>
        </w:rPr>
        <w:t>rationalized</w:t>
      </w:r>
      <w:proofErr w:type="gramEnd"/>
      <w:r w:rsidRPr="007C5ED7">
        <w:rPr>
          <w:rStyle w:val="StyleUnderline"/>
        </w:rPr>
        <w:t xml:space="preserve"> as disposable flesh.</w:t>
      </w:r>
      <w:r w:rsidRPr="001D5FE4">
        <w:rPr>
          <w:rFonts w:cstheme="minorHAnsi"/>
          <w:sz w:val="14"/>
          <w:szCs w:val="2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7C5ED7">
        <w:rPr>
          <w:rStyle w:val="StyleUnderline"/>
        </w:rPr>
        <w:t xml:space="preserve">The </w:t>
      </w:r>
      <w:r w:rsidRPr="007C5ED7">
        <w:rPr>
          <w:rStyle w:val="Emphasis"/>
          <w:highlight w:val="green"/>
        </w:rPr>
        <w:t>interpretation of the inferior position that racialized groups occupy</w:t>
      </w:r>
      <w:r w:rsidRPr="001D5FE4">
        <w:rPr>
          <w:rFonts w:cstheme="minorHAnsi"/>
          <w:sz w:val="14"/>
          <w:szCs w:val="24"/>
        </w:rPr>
        <w:t xml:space="preserve"> in the United States </w:t>
      </w:r>
      <w:proofErr w:type="gramStart"/>
      <w:r w:rsidRPr="007C5ED7">
        <w:rPr>
          <w:rStyle w:val="Emphasis"/>
          <w:highlight w:val="green"/>
        </w:rPr>
        <w:t>is grounded</w:t>
      </w:r>
      <w:proofErr w:type="gramEnd"/>
      <w:r w:rsidRPr="007C5ED7">
        <w:rPr>
          <w:rStyle w:val="Emphasis"/>
          <w:highlight w:val="green"/>
        </w:rPr>
        <w:t xml:space="preserve"> in how whites</w:t>
      </w:r>
      <w:r w:rsidRPr="007C5ED7">
        <w:rPr>
          <w:rStyle w:val="StyleUnderline"/>
        </w:rPr>
        <w:t xml:space="preserve"> often </w:t>
      </w:r>
      <w:r w:rsidRPr="007C5ED7">
        <w:rPr>
          <w:rStyle w:val="Emphasis"/>
          <w:highlight w:val="green"/>
        </w:rPr>
        <w:t>think of themselves</w:t>
      </w:r>
      <w:r w:rsidRPr="007C5ED7">
        <w:rPr>
          <w:rStyle w:val="StyleUnderline"/>
        </w:rPr>
        <w:t xml:space="preserve"> in relation to problem populations.</w:t>
      </w:r>
      <w:r w:rsidRPr="001D5FE4">
        <w:rPr>
          <w:rFonts w:cstheme="minorHAnsi"/>
          <w:sz w:val="14"/>
          <w:szCs w:val="24"/>
        </w:rPr>
        <w:t xml:space="preserve"> </w:t>
      </w:r>
      <w:r w:rsidRPr="007C5ED7">
        <w:rPr>
          <w:rStyle w:val="Emphasis"/>
          <w:highlight w:val="green"/>
        </w:rPr>
        <w:t>This</w:t>
      </w:r>
      <w:r w:rsidRPr="007C5ED7">
        <w:rPr>
          <w:rStyle w:val="Emphasis"/>
        </w:rPr>
        <w:t xml:space="preserve"> </w:t>
      </w:r>
      <w:r w:rsidRPr="001D5FE4">
        <w:rPr>
          <w:rFonts w:cstheme="minorHAnsi"/>
          <w:sz w:val="14"/>
          <w:szCs w:val="24"/>
        </w:rPr>
        <w:t xml:space="preserve">relationship </w:t>
      </w:r>
      <w:proofErr w:type="gramStart"/>
      <w:r w:rsidRPr="007C5ED7">
        <w:rPr>
          <w:rStyle w:val="Emphasis"/>
          <w:highlight w:val="green"/>
        </w:rPr>
        <w:t>is</w:t>
      </w:r>
      <w:r w:rsidRPr="007C5ED7">
        <w:rPr>
          <w:rStyle w:val="Emphasis"/>
        </w:rPr>
        <w:t xml:space="preserve"> </w:t>
      </w:r>
      <w:r w:rsidRPr="001D5FE4">
        <w:rPr>
          <w:rFonts w:cstheme="minorHAnsi"/>
          <w:sz w:val="14"/>
          <w:szCs w:val="24"/>
        </w:rPr>
        <w:t xml:space="preserve">often </w:t>
      </w:r>
      <w:r w:rsidRPr="007C5ED7">
        <w:rPr>
          <w:rStyle w:val="Emphasis"/>
          <w:highlight w:val="green"/>
        </w:rPr>
        <w:t>rationalized</w:t>
      </w:r>
      <w:proofErr w:type="gramEnd"/>
      <w:r w:rsidRPr="007C5ED7">
        <w:rPr>
          <w:rStyle w:val="Emphasis"/>
          <w:highlight w:val="green"/>
        </w:rPr>
        <w:t xml:space="preserve"> by avoidance and</w:t>
      </w:r>
      <w:r w:rsidRPr="007C5ED7">
        <w:rPr>
          <w:rStyle w:val="StyleUnderline"/>
        </w:rPr>
        <w:t xml:space="preserve"> by</w:t>
      </w:r>
      <w:r w:rsidRPr="001D5FE4">
        <w:rPr>
          <w:rFonts w:cstheme="minorHAnsi"/>
          <w:sz w:val="14"/>
          <w:szCs w:val="24"/>
        </w:rPr>
        <w:t xml:space="preserve"> the </w:t>
      </w:r>
      <w:r w:rsidRPr="007C5ED7">
        <w:rPr>
          <w:rStyle w:val="Emphasis"/>
          <w:highlight w:val="green"/>
        </w:rPr>
        <w:t>denials of</w:t>
      </w:r>
      <w:r w:rsidRPr="007C5ED7">
        <w:rPr>
          <w:rStyle w:val="StyleUnderline"/>
        </w:rPr>
        <w:t xml:space="preserve"> whites</w:t>
      </w:r>
      <w:r w:rsidRPr="001D5FE4">
        <w:rPr>
          <w:rFonts w:cstheme="minorHAnsi"/>
          <w:sz w:val="14"/>
          <w:szCs w:val="24"/>
        </w:rPr>
        <w:t xml:space="preserve"> about </w:t>
      </w:r>
      <w:r w:rsidRPr="007C5ED7">
        <w:rPr>
          <w:rStyle w:val="Emphasis"/>
          <w:highlight w:val="green"/>
        </w:rPr>
        <w:t>being causally related to</w:t>
      </w:r>
      <w:r w:rsidRPr="007C5ED7">
        <w:rPr>
          <w:rStyle w:val="StyleUnderline"/>
        </w:rPr>
        <w:t xml:space="preserve"> the </w:t>
      </w:r>
      <w:r w:rsidRPr="007C5ED7">
        <w:rPr>
          <w:rStyle w:val="Emphasis"/>
          <w:highlight w:val="green"/>
        </w:rPr>
        <w:t>harsh conditions</w:t>
      </w:r>
      <w:r w:rsidRPr="007C5ED7">
        <w:rPr>
          <w:rStyle w:val="StyleUnderline"/>
        </w:rPr>
        <w:t xml:space="preserve"> imposed </w:t>
      </w:r>
      <w:r w:rsidRPr="007C5ED7">
        <w:rPr>
          <w:rStyle w:val="Emphasis"/>
          <w:highlight w:val="green"/>
        </w:rPr>
        <w:t>on nonwhites</w:t>
      </w:r>
      <w:r w:rsidRPr="007C5ED7">
        <w:rPr>
          <w:rStyle w:val="StyleUnderline"/>
        </w:rPr>
        <w:t xml:space="preserve"> in the world</w:t>
      </w:r>
      <w:r w:rsidRPr="001D5FE4">
        <w:rPr>
          <w:rFonts w:cstheme="minorHAnsi"/>
          <w:sz w:val="14"/>
          <w:szCs w:val="24"/>
        </w:rPr>
        <w:t xml:space="preserve">. </w:t>
      </w:r>
      <w:r w:rsidRPr="007C5ED7">
        <w:rPr>
          <w:rStyle w:val="Emphasis"/>
          <w:highlight w:val="green"/>
        </w:rPr>
        <w:t>Philosophy,</w:t>
      </w:r>
      <w:r w:rsidRPr="001D5FE4">
        <w:rPr>
          <w:rFonts w:cstheme="minorHAnsi"/>
          <w:sz w:val="14"/>
          <w:szCs w:val="24"/>
        </w:rPr>
        <w:t xml:space="preserve"> </w:t>
      </w:r>
      <w:r w:rsidRPr="007C5ED7">
        <w:rPr>
          <w:rStyle w:val="StyleUnderline"/>
        </w:rPr>
        <w:t xml:space="preserve">and its </w:t>
      </w:r>
      <w:r w:rsidRPr="007C5ED7">
        <w:rPr>
          <w:rStyle w:val="Emphasis"/>
          <w:highlight w:val="green"/>
        </w:rPr>
        <w:t>glorification of the rational individual</w:t>
      </w:r>
      <w:r w:rsidRPr="007C5ED7">
        <w:rPr>
          <w:rStyle w:val="StyleUnderline"/>
        </w:rPr>
        <w:t xml:space="preserve">, </w:t>
      </w:r>
      <w:r w:rsidRPr="007C5ED7">
        <w:rPr>
          <w:rStyle w:val="Emphasis"/>
          <w:highlight w:val="green"/>
        </w:rPr>
        <w:t>ignores</w:t>
      </w:r>
      <w:r w:rsidRPr="007C5ED7">
        <w:rPr>
          <w:rStyle w:val="StyleUnderline"/>
        </w:rPr>
        <w:t xml:space="preserve"> the </w:t>
      </w:r>
      <w:r w:rsidRPr="007C5ED7">
        <w:rPr>
          <w:rStyle w:val="Emphasis"/>
          <w:highlight w:val="green"/>
        </w:rPr>
        <w:t>complexity of</w:t>
      </w:r>
      <w:r w:rsidRPr="001D5FE4">
        <w:rPr>
          <w:rFonts w:cstheme="minorHAnsi"/>
          <w:sz w:val="14"/>
          <w:szCs w:val="24"/>
        </w:rPr>
        <w:t xml:space="preserve"> anti-Black </w:t>
      </w:r>
      <w:r w:rsidRPr="007C5ED7">
        <w:rPr>
          <w:rStyle w:val="Emphasis"/>
          <w:highlight w:val="green"/>
        </w:rPr>
        <w:t>racism by blaming</w:t>
      </w:r>
      <w:r w:rsidRPr="007C5ED7">
        <w:rPr>
          <w:rStyle w:val="StyleUnderline"/>
        </w:rPr>
        <w:t xml:space="preserve"> </w:t>
      </w:r>
      <w:r w:rsidRPr="001D5FE4">
        <w:rPr>
          <w:rFonts w:cstheme="minorHAnsi"/>
          <w:sz w:val="14"/>
          <w:szCs w:val="24"/>
        </w:rPr>
        <w:t xml:space="preserve">the complacency, if not outright </w:t>
      </w:r>
      <w:r w:rsidRPr="007C5ED7">
        <w:rPr>
          <w:rStyle w:val="StyleUnderline"/>
        </w:rPr>
        <w:t>hostility, towards Blacks</w:t>
      </w:r>
      <w:r w:rsidRPr="001D5FE4">
        <w:rPr>
          <w:rFonts w:cstheme="minorHAnsi"/>
          <w:sz w:val="14"/>
          <w:szCs w:val="24"/>
        </w:rPr>
        <w:t xml:space="preserve"> on the mass ignorance of white America. </w:t>
      </w:r>
      <w:r w:rsidRPr="007C5ED7">
        <w:rPr>
          <w:rStyle w:val="StyleUnderline"/>
        </w:rPr>
        <w:t xml:space="preserve">To remedy this </w:t>
      </w:r>
      <w:r w:rsidRPr="001D5FE4">
        <w:rPr>
          <w:rFonts w:cstheme="minorHAnsi"/>
          <w:sz w:val="14"/>
          <w:szCs w:val="24"/>
        </w:rPr>
        <w:t xml:space="preserve">problem, </w:t>
      </w:r>
      <w:r w:rsidRPr="007C5ED7">
        <w:rPr>
          <w:rStyle w:val="StyleUnderline"/>
        </w:rPr>
        <w:t xml:space="preserve">Black philosophers </w:t>
      </w:r>
      <w:proofErr w:type="gramStart"/>
      <w:r w:rsidRPr="007C5ED7">
        <w:rPr>
          <w:rStyle w:val="StyleUnderline"/>
        </w:rPr>
        <w:t>are asked</w:t>
      </w:r>
      <w:proofErr w:type="gramEnd"/>
      <w:r w:rsidRPr="007C5ED7">
        <w:rPr>
          <w:rStyle w:val="StyleUnderline"/>
        </w:rPr>
        <w:t xml:space="preserve"> to respond by gearing their writings</w:t>
      </w:r>
      <w:r w:rsidRPr="001D5FE4">
        <w:rPr>
          <w:rFonts w:cstheme="minorHAnsi"/>
          <w:sz w:val="14"/>
          <w:szCs w:val="24"/>
        </w:rPr>
        <w:t xml:space="preserve">, lectures, and professional presence </w:t>
      </w:r>
      <w:r w:rsidRPr="007C5ED7">
        <w:rPr>
          <w:rStyle w:val="StyleUnderline"/>
        </w:rPr>
        <w:t>to further educate and dialogue with white philosophers</w:t>
      </w:r>
      <w:r w:rsidRPr="001D5FE4">
        <w:rPr>
          <w:rFonts w:cstheme="minorHAnsi"/>
          <w:sz w:val="14"/>
          <w:szCs w:val="24"/>
        </w:rPr>
        <w:t xml:space="preserve"> in order to enable them to better understand anti-Black racism and white supremacy (Curry 2008, 2015). </w:t>
      </w:r>
      <w:r w:rsidRPr="007C5ED7">
        <w:rPr>
          <w:rStyle w:val="StyleUnderline"/>
        </w:rPr>
        <w:t>This</w:t>
      </w:r>
      <w:r w:rsidRPr="001D5FE4">
        <w:rPr>
          <w:rFonts w:cstheme="minorHAnsi"/>
          <w:sz w:val="14"/>
          <w:szCs w:val="24"/>
        </w:rPr>
        <w:t xml:space="preserve"> therapy </w:t>
      </w:r>
      <w:proofErr w:type="gramStart"/>
      <w:r w:rsidRPr="007C5ED7">
        <w:rPr>
          <w:rStyle w:val="StyleUnderline"/>
        </w:rPr>
        <w:t>is</w:t>
      </w:r>
      <w:r w:rsidRPr="001D5FE4">
        <w:rPr>
          <w:rFonts w:cstheme="minorHAnsi"/>
          <w:sz w:val="14"/>
          <w:szCs w:val="24"/>
        </w:rPr>
        <w:t xml:space="preserve"> often </w:t>
      </w:r>
      <w:r w:rsidRPr="007C5ED7">
        <w:rPr>
          <w:rStyle w:val="StyleUnderline"/>
        </w:rPr>
        <w:t>rewarded</w:t>
      </w:r>
      <w:proofErr w:type="gramEnd"/>
      <w:r w:rsidRPr="007C5ED7">
        <w:rPr>
          <w:rStyle w:val="StyleUnderline"/>
        </w:rPr>
        <w:t xml:space="preserve"> as scholarship.</w:t>
      </w:r>
      <w:r w:rsidRPr="001D5FE4">
        <w:rPr>
          <w:rFonts w:cstheme="minorHAnsi"/>
          <w:sz w:val="14"/>
          <w:szCs w:val="24"/>
        </w:rPr>
        <w:t xml:space="preserve"> Philosophical positions that analyze racism as a problem of miscommunication, misunderstanding, and ignorance (philosophies predicated on the capacity of whites to change) </w:t>
      </w:r>
      <w:proofErr w:type="gramStart"/>
      <w:r w:rsidRPr="001D5FE4">
        <w:rPr>
          <w:rFonts w:cstheme="minorHAnsi"/>
          <w:sz w:val="14"/>
          <w:szCs w:val="24"/>
        </w:rPr>
        <w:t>are rewarded and praised as the cutting edge and most impactful theories about race and racism</w:t>
      </w:r>
      <w:proofErr w:type="gramEnd"/>
      <w:r w:rsidRPr="001D5FE4">
        <w:rPr>
          <w:rStyle w:val="Emphasis"/>
          <w:highlight w:val="green"/>
        </w:rPr>
        <w:t>. Reducing racism to a problem of recognition</w:t>
      </w:r>
      <w:r w:rsidRPr="001D5FE4">
        <w:rPr>
          <w:rStyle w:val="Emphasis"/>
        </w:rPr>
        <w:t xml:space="preserve"> </w:t>
      </w:r>
      <w:r w:rsidRPr="007C5ED7">
        <w:rPr>
          <w:rStyle w:val="StyleUnderline"/>
        </w:rPr>
        <w:t xml:space="preserve">and understanding </w:t>
      </w:r>
      <w:r w:rsidRPr="001D5FE4">
        <w:rPr>
          <w:rStyle w:val="Emphasis"/>
          <w:highlight w:val="green"/>
        </w:rPr>
        <w:t>allows</w:t>
      </w:r>
      <w:r w:rsidRPr="001D5FE4">
        <w:rPr>
          <w:rStyle w:val="Emphasis"/>
        </w:rPr>
        <w:t xml:space="preserve"> </w:t>
      </w:r>
      <w:r w:rsidRPr="007C5ED7">
        <w:rPr>
          <w:rStyle w:val="StyleUnderline"/>
        </w:rPr>
        <w:t xml:space="preserve">white </w:t>
      </w:r>
      <w:r w:rsidRPr="001D5FE4">
        <w:rPr>
          <w:rStyle w:val="Emphasis"/>
          <w:highlight w:val="green"/>
        </w:rPr>
        <w:t>philosophers to remain absolved of</w:t>
      </w:r>
      <w:r w:rsidRPr="007C5ED7">
        <w:rPr>
          <w:rStyle w:val="StyleUnderline"/>
        </w:rPr>
        <w:t xml:space="preserve"> their </w:t>
      </w:r>
      <w:r w:rsidRPr="001D5FE4">
        <w:rPr>
          <w:rStyle w:val="Emphasis"/>
          <w:highlight w:val="green"/>
        </w:rPr>
        <w:t>contribution to</w:t>
      </w:r>
      <w:r w:rsidRPr="007C5ED7">
        <w:rPr>
          <w:rStyle w:val="StyleUnderline"/>
        </w:rPr>
        <w:t xml:space="preserve"> the </w:t>
      </w:r>
      <w:r w:rsidRPr="001D5FE4">
        <w:rPr>
          <w:rStyle w:val="Emphasis"/>
          <w:highlight w:val="green"/>
        </w:rPr>
        <w:t>apathy</w:t>
      </w:r>
      <w:r w:rsidRPr="001D5FE4">
        <w:rPr>
          <w:rStyle w:val="Emphasis"/>
        </w:rPr>
        <w:t xml:space="preserve"> </w:t>
      </w:r>
      <w:r w:rsidRPr="007C5ED7">
        <w:rPr>
          <w:rStyle w:val="StyleUnderline"/>
        </w:rPr>
        <w:t xml:space="preserve">that white America has to the death and subjugation Black Americans endure </w:t>
      </w:r>
      <w:r w:rsidRPr="001D5FE4">
        <w:rPr>
          <w:rFonts w:cstheme="minorHAnsi"/>
          <w:sz w:val="14"/>
          <w:szCs w:val="24"/>
        </w:rPr>
        <w:t xml:space="preserve">at the hands of the white race. To some readers, speaking about races as different groups with opposite, if not antagonistic, social lives seems to run contrary to the idea that there are no real races, just people, only the human race. This is the core of race-neutral theory in academic philosophy. </w:t>
      </w:r>
      <w:r w:rsidRPr="001D5FE4">
        <w:rPr>
          <w:rStyle w:val="Emphasis"/>
          <w:highlight w:val="green"/>
        </w:rPr>
        <w:t>Race neutrality asserts that while race</w:t>
      </w:r>
      <w:r w:rsidRPr="007C5ED7">
        <w:rPr>
          <w:rStyle w:val="StyleUnderline"/>
        </w:rPr>
        <w:t xml:space="preserve">, class, and gender </w:t>
      </w:r>
      <w:r w:rsidRPr="001D5FE4">
        <w:rPr>
          <w:rStyle w:val="Emphasis"/>
          <w:highlight w:val="green"/>
        </w:rPr>
        <w:t>may</w:t>
      </w:r>
      <w:r w:rsidRPr="001D5FE4">
        <w:rPr>
          <w:rStyle w:val="Emphasis"/>
        </w:rPr>
        <w:t xml:space="preserve"> </w:t>
      </w:r>
      <w:r w:rsidRPr="007C5ED7">
        <w:rPr>
          <w:rStyle w:val="StyleUnderline"/>
        </w:rPr>
        <w:t xml:space="preserve">in fact </w:t>
      </w:r>
      <w:r w:rsidRPr="001D5FE4">
        <w:rPr>
          <w:rStyle w:val="Emphasis"/>
          <w:highlight w:val="green"/>
        </w:rPr>
        <w:t>differentiate bodies, the capacity for reason</w:t>
      </w:r>
      <w:r w:rsidRPr="001D5FE4">
        <w:rPr>
          <w:rFonts w:cstheme="minorHAnsi"/>
          <w:sz w:val="14"/>
          <w:szCs w:val="24"/>
        </w:rPr>
        <w:t>—the human essence beneath it all—</w:t>
      </w:r>
      <w:r w:rsidRPr="001D5FE4">
        <w:rPr>
          <w:rStyle w:val="Emphasis"/>
          <w:highlight w:val="green"/>
        </w:rPr>
        <w:t>is what is</w:t>
      </w:r>
      <w:r w:rsidRPr="007C5ED7">
        <w:rPr>
          <w:rStyle w:val="StyleUnderline"/>
        </w:rPr>
        <w:t xml:space="preserve"> ultimately </w:t>
      </w:r>
      <w:r w:rsidRPr="001D5FE4">
        <w:rPr>
          <w:rStyle w:val="Emphasis"/>
          <w:highlight w:val="green"/>
        </w:rPr>
        <w:t>at stake</w:t>
      </w:r>
      <w:r w:rsidRPr="007C5ED7">
        <w:rPr>
          <w:rStyle w:val="StyleUnderline"/>
        </w:rPr>
        <w:t xml:space="preserve"> in the recognition of difference</w:t>
      </w:r>
      <w:r w:rsidRPr="001D5FE4">
        <w:rPr>
          <w:rFonts w:cstheme="minorHAnsi"/>
          <w:sz w:val="14"/>
          <w:szCs w:val="24"/>
        </w:rPr>
        <w:t xml:space="preserve">. </w:t>
      </w:r>
      <w:r w:rsidRPr="007C5ED7">
        <w:rPr>
          <w:rStyle w:val="StyleUnderline"/>
        </w:rPr>
        <w:t>While this mantra has been offered to whites</w:t>
      </w:r>
      <w:r w:rsidRPr="001D5FE4">
        <w:rPr>
          <w:rFonts w:cstheme="minorHAnsi"/>
          <w:sz w:val="14"/>
          <w:szCs w:val="24"/>
        </w:rPr>
        <w:t xml:space="preserve"> since the integrationist strategies of </w:t>
      </w:r>
      <w:r w:rsidRPr="007C5ED7">
        <w:rPr>
          <w:rStyle w:val="StyleUnderline"/>
        </w:rPr>
        <w:t>the U.S. Supreme Court in the 1950s</w:t>
      </w:r>
      <w:r w:rsidRPr="001D5FE4">
        <w:rPr>
          <w:rFonts w:cstheme="minorHAnsi"/>
          <w:sz w:val="14"/>
          <w:szCs w:val="24"/>
        </w:rPr>
        <w:t xml:space="preserve"> under Chief Justice Earl Warren</w:t>
      </w:r>
      <w:r w:rsidRPr="007C5ED7">
        <w:rPr>
          <w:rStyle w:val="StyleUnderline"/>
        </w:rPr>
        <w:t xml:space="preserve">, </w:t>
      </w:r>
      <w:r w:rsidRPr="001D5FE4">
        <w:rPr>
          <w:rStyle w:val="Emphasis"/>
          <w:highlight w:val="green"/>
        </w:rPr>
        <w:t>it has had little effect in restructuring</w:t>
      </w:r>
      <w:r w:rsidRPr="007C5ED7">
        <w:rPr>
          <w:rStyle w:val="StyleUnderline"/>
        </w:rPr>
        <w:t xml:space="preserve"> the psychology of white individuals</w:t>
      </w:r>
      <w:r w:rsidRPr="001D5FE4">
        <w:rPr>
          <w:rFonts w:cstheme="minorHAnsi"/>
          <w:sz w:val="14"/>
          <w:szCs w:val="24"/>
        </w:rPr>
        <w:t xml:space="preserve"> </w:t>
      </w:r>
      <w:r w:rsidRPr="007C5ED7">
        <w:rPr>
          <w:rStyle w:val="StyleUnderline"/>
        </w:rPr>
        <w:t xml:space="preserve">or remedying the </w:t>
      </w:r>
      <w:r w:rsidRPr="001D5FE4">
        <w:rPr>
          <w:rStyle w:val="Emphasis"/>
          <w:highlight w:val="green"/>
        </w:rPr>
        <w:t>institutional practices of racism</w:t>
      </w:r>
      <w:r w:rsidRPr="007C5ED7">
        <w:rPr>
          <w:rStyle w:val="StyleUnderline"/>
        </w:rPr>
        <w:t xml:space="preserve"> that continue to exclude</w:t>
      </w:r>
      <w:r w:rsidRPr="001D5FE4">
        <w:rPr>
          <w:rFonts w:cstheme="minorHAnsi"/>
          <w:sz w:val="14"/>
          <w:szCs w:val="24"/>
        </w:rPr>
        <w:t xml:space="preserve"> or punish </w:t>
      </w:r>
      <w:r w:rsidRPr="007C5ED7">
        <w:rPr>
          <w:rStyle w:val="StyleUnderline"/>
        </w:rPr>
        <w:t>Black Americans.</w:t>
      </w:r>
      <w:r w:rsidRPr="001D5FE4">
        <w:rPr>
          <w:rFonts w:cstheme="minorHAnsi"/>
          <w:sz w:val="14"/>
          <w:szCs w:val="24"/>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sidRPr="001D5FE4">
        <w:rPr>
          <w:rFonts w:cstheme="minorHAnsi"/>
          <w:sz w:val="12"/>
          <w:szCs w:val="24"/>
        </w:rPr>
        <w:t>?</w:t>
      </w:r>
      <w:r w:rsidRPr="001D5FE4">
        <w:rPr>
          <w:rFonts w:cstheme="minorHAnsi"/>
          <w:sz w:val="14"/>
          <w:szCs w:val="24"/>
        </w:rPr>
        <w:t xml:space="preserve"> </w:t>
      </w:r>
      <w:r w:rsidRPr="001D5FE4">
        <w:rPr>
          <w:rStyle w:val="Emphasis"/>
          <w:highlight w:val="green"/>
        </w:rPr>
        <w:t>This</w:t>
      </w:r>
      <w:r w:rsidRPr="001D5FE4">
        <w:rPr>
          <w:rStyle w:val="Emphasis"/>
        </w:rPr>
        <w:t xml:space="preserve"> </w:t>
      </w:r>
      <w:r w:rsidRPr="007C5ED7">
        <w:rPr>
          <w:rStyle w:val="StyleUnderline"/>
        </w:rPr>
        <w:t xml:space="preserve">article </w:t>
      </w:r>
      <w:r w:rsidRPr="001D5FE4">
        <w:rPr>
          <w:rStyle w:val="Emphasis"/>
          <w:highlight w:val="green"/>
        </w:rPr>
        <w:t>is an attempt to debunk the</w:t>
      </w:r>
      <w:r w:rsidRPr="007C5ED7">
        <w:rPr>
          <w:rStyle w:val="StyleUnderline"/>
        </w:rPr>
        <w:t xml:space="preserve"> seemingly </w:t>
      </w:r>
      <w:r w:rsidRPr="001D5FE4">
        <w:rPr>
          <w:rStyle w:val="Emphasis"/>
          <w:highlight w:val="green"/>
        </w:rPr>
        <w:t>neutral starting point of academic philosophy</w:t>
      </w:r>
      <w:r w:rsidRPr="001D5FE4">
        <w:rPr>
          <w:rFonts w:cstheme="minorHAnsi"/>
          <w:sz w:val="14"/>
          <w:szCs w:val="24"/>
        </w:rPr>
        <w:t xml:space="preserve">. </w:t>
      </w:r>
      <w:r w:rsidRPr="007C5ED7">
        <w:rPr>
          <w:rStyle w:val="StyleUnderline"/>
        </w:rPr>
        <w:t xml:space="preserve">For decades, Black philosophers have attempted to educate white philosophers and reorient the philosophical anthropologies of the discipline. </w:t>
      </w:r>
      <w:r w:rsidRPr="001D5FE4">
        <w:rPr>
          <w:rFonts w:cstheme="minorHAnsi"/>
          <w:sz w:val="14"/>
          <w:szCs w:val="24"/>
        </w:rPr>
        <w:t xml:space="preserve">Black, Brown, and Indigenous philosophers have dedicated their lives and careers to educating white philosophers and students, with little to no effect on the composition and disposition of the discipline. While it is </w:t>
      </w:r>
      <w:proofErr w:type="gramStart"/>
      <w:r w:rsidRPr="001D5FE4">
        <w:rPr>
          <w:rFonts w:cstheme="minorHAnsi"/>
          <w:sz w:val="14"/>
          <w:szCs w:val="24"/>
        </w:rPr>
        <w:t>not uncommon</w:t>
      </w:r>
      <w:proofErr w:type="gramEnd"/>
      <w:r w:rsidRPr="001D5FE4">
        <w:rPr>
          <w:rFonts w:cstheme="minorHAnsi"/>
          <w:sz w:val="14"/>
          <w:szCs w:val="24"/>
        </w:rPr>
        <w:t xml:space="preserve"> for philosophy departments to say they support diversity, the reality is that many, if not most, </w:t>
      </w:r>
      <w:r w:rsidRPr="007C5ED7">
        <w:rPr>
          <w:rStyle w:val="StyleUnderline"/>
        </w:rPr>
        <w:t>Black philosophers continue to write about the problem of racism, their experiences of marginalization, and the violence they suffer from white colleagues, disciplinary organizations, and universities.</w:t>
      </w:r>
      <w:r w:rsidRPr="001D5FE4">
        <w:rPr>
          <w:rFonts w:cstheme="minorHAnsi"/>
          <w:sz w:val="14"/>
          <w:szCs w:val="24"/>
        </w:rPr>
        <w:t xml:space="preserve"> </w:t>
      </w:r>
      <w:r w:rsidRPr="001D5FE4">
        <w:rPr>
          <w:rStyle w:val="Emphasis"/>
          <w:highlight w:val="green"/>
        </w:rPr>
        <w:t>This</w:t>
      </w:r>
      <w:r w:rsidRPr="007C5ED7">
        <w:rPr>
          <w:rStyle w:val="StyleUnderline"/>
        </w:rPr>
        <w:t xml:space="preserve"> article </w:t>
      </w:r>
      <w:proofErr w:type="gramStart"/>
      <w:r w:rsidRPr="001D5FE4">
        <w:rPr>
          <w:rStyle w:val="Emphasis"/>
          <w:highlight w:val="green"/>
        </w:rPr>
        <w:t>should be read</w:t>
      </w:r>
      <w:proofErr w:type="gramEnd"/>
      <w:r w:rsidRPr="001D5FE4">
        <w:rPr>
          <w:rStyle w:val="Emphasis"/>
          <w:highlight w:val="green"/>
        </w:rPr>
        <w:t xml:space="preserve"> as an attempt not to amend the</w:t>
      </w:r>
      <w:r w:rsidRPr="007C5ED7">
        <w:rPr>
          <w:rStyle w:val="StyleUnderline"/>
        </w:rPr>
        <w:t xml:space="preserve"> Western </w:t>
      </w:r>
      <w:r w:rsidRPr="001D5FE4">
        <w:rPr>
          <w:rStyle w:val="Emphasis"/>
          <w:highlight w:val="green"/>
        </w:rPr>
        <w:t>metaphysical tradition but to reveal</w:t>
      </w:r>
      <w:r w:rsidRPr="007C5ED7">
        <w:rPr>
          <w:rStyle w:val="StyleUnderline"/>
        </w:rPr>
        <w:t xml:space="preserve"> the obstacles that indicate </w:t>
      </w:r>
      <w:r w:rsidRPr="001D5FE4">
        <w:rPr>
          <w:rStyle w:val="Emphasis"/>
          <w:highlight w:val="green"/>
        </w:rPr>
        <w:t>its perennial failure</w:t>
      </w:r>
      <w:r w:rsidRPr="007C5ED7">
        <w:rPr>
          <w:rStyle w:val="StyleUnderline"/>
        </w:rPr>
        <w:t>.</w:t>
      </w:r>
      <w:r w:rsidRPr="001D5FE4">
        <w:rPr>
          <w:rFonts w:cstheme="minorHAnsi"/>
          <w:sz w:val="14"/>
          <w:szCs w:val="24"/>
        </w:rPr>
        <w:t xml:space="preserve"> It is the position of the authors that many of the demands for disciplinary change are often expressed as politics, when in reality there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7C5ED7">
        <w:rPr>
          <w:rStyle w:val="StyleUnderline"/>
        </w:rPr>
        <w:t xml:space="preserve">that </w:t>
      </w:r>
      <w:r w:rsidRPr="001D5FE4">
        <w:rPr>
          <w:rStyle w:val="Emphasis"/>
          <w:highlight w:val="green"/>
        </w:rPr>
        <w:t>the failure of philosophy</w:t>
      </w:r>
      <w:r w:rsidRPr="007C5ED7">
        <w:rPr>
          <w:rStyle w:val="StyleUnderline"/>
        </w:rPr>
        <w:t xml:space="preserve"> to change </w:t>
      </w:r>
      <w:r w:rsidRPr="001D5FE4">
        <w:rPr>
          <w:rStyle w:val="Emphasis"/>
          <w:highlight w:val="green"/>
        </w:rPr>
        <w:t>is a problem of metaphysics</w:t>
      </w:r>
      <w:r w:rsidRPr="007C5ED7">
        <w:rPr>
          <w:rStyle w:val="StyleUnderline"/>
        </w:rPr>
        <w:t xml:space="preserve"> or the illusion </w:t>
      </w:r>
      <w:r w:rsidRPr="001D5FE4">
        <w:rPr>
          <w:rStyle w:val="Emphasis"/>
          <w:highlight w:val="green"/>
        </w:rPr>
        <w:t>that Blackness is compatible with the idea of the white human</w:t>
      </w:r>
      <w:r w:rsidRPr="001D5FE4">
        <w:rPr>
          <w:rFonts w:cstheme="minorHAnsi"/>
          <w:sz w:val="14"/>
          <w:szCs w:val="2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rsidR="002B77A1" w:rsidRPr="007606CC" w:rsidRDefault="002B77A1" w:rsidP="002B77A1">
      <w:pPr>
        <w:keepNext/>
        <w:keepLines/>
        <w:spacing w:before="40" w:after="0"/>
        <w:outlineLvl w:val="3"/>
        <w:rPr>
          <w:rFonts w:eastAsiaTheme="majorEastAsia" w:cstheme="majorBidi"/>
          <w:b/>
          <w:iCs/>
          <w:sz w:val="26"/>
          <w:szCs w:val="26"/>
        </w:rPr>
      </w:pPr>
      <w:r w:rsidRPr="007606CC">
        <w:rPr>
          <w:rFonts w:eastAsiaTheme="majorEastAsia" w:cstheme="majorBidi"/>
          <w:b/>
          <w:iCs/>
          <w:sz w:val="26"/>
          <w:szCs w:val="26"/>
        </w:rPr>
        <w:t xml:space="preserve">This </w:t>
      </w:r>
      <w:r w:rsidRPr="007606CC">
        <w:rPr>
          <w:rFonts w:eastAsiaTheme="majorEastAsia" w:cstheme="majorBidi"/>
          <w:b/>
          <w:iCs/>
          <w:sz w:val="26"/>
          <w:szCs w:val="26"/>
          <w:u w:val="single"/>
        </w:rPr>
        <w:t xml:space="preserve">turns the </w:t>
      </w:r>
      <w:proofErr w:type="spellStart"/>
      <w:r w:rsidRPr="007606CC">
        <w:rPr>
          <w:rFonts w:eastAsiaTheme="majorEastAsia" w:cstheme="majorBidi"/>
          <w:b/>
          <w:iCs/>
          <w:sz w:val="26"/>
          <w:szCs w:val="26"/>
          <w:u w:val="single"/>
        </w:rPr>
        <w:t>aff</w:t>
      </w:r>
      <w:proofErr w:type="spellEnd"/>
      <w:r w:rsidRPr="007606CC">
        <w:rPr>
          <w:rFonts w:eastAsiaTheme="majorEastAsia" w:cstheme="majorBidi"/>
          <w:b/>
          <w:iCs/>
          <w:sz w:val="26"/>
          <w:szCs w:val="26"/>
        </w:rPr>
        <w:t xml:space="preserve"> – America </w:t>
      </w:r>
      <w:proofErr w:type="gramStart"/>
      <w:r w:rsidRPr="007606CC">
        <w:rPr>
          <w:rFonts w:eastAsiaTheme="majorEastAsia" w:cstheme="majorBidi"/>
          <w:b/>
          <w:iCs/>
          <w:sz w:val="26"/>
          <w:szCs w:val="26"/>
        </w:rPr>
        <w:t xml:space="preserve">is </w:t>
      </w:r>
      <w:r w:rsidRPr="007606CC">
        <w:rPr>
          <w:rFonts w:eastAsiaTheme="majorEastAsia" w:cstheme="majorBidi"/>
          <w:b/>
          <w:iCs/>
          <w:sz w:val="26"/>
          <w:szCs w:val="26"/>
          <w:u w:val="single"/>
        </w:rPr>
        <w:t>organized</w:t>
      </w:r>
      <w:proofErr w:type="gramEnd"/>
      <w:r w:rsidRPr="007606CC">
        <w:rPr>
          <w:rFonts w:eastAsiaTheme="majorEastAsia" w:cstheme="majorBidi"/>
          <w:b/>
          <w:iCs/>
          <w:sz w:val="26"/>
          <w:szCs w:val="26"/>
        </w:rPr>
        <w:t xml:space="preserve"> around the </w:t>
      </w:r>
      <w:r w:rsidRPr="007606CC">
        <w:rPr>
          <w:rFonts w:eastAsiaTheme="majorEastAsia" w:cstheme="majorBidi"/>
          <w:b/>
          <w:iCs/>
          <w:sz w:val="26"/>
          <w:szCs w:val="26"/>
          <w:u w:val="single"/>
        </w:rPr>
        <w:t>subjugation</w:t>
      </w:r>
      <w:r w:rsidRPr="007606CC">
        <w:rPr>
          <w:rFonts w:eastAsiaTheme="majorEastAsia" w:cstheme="majorBidi"/>
          <w:b/>
          <w:iCs/>
          <w:sz w:val="26"/>
          <w:szCs w:val="26"/>
        </w:rPr>
        <w:t xml:space="preserve"> and </w:t>
      </w:r>
      <w:r w:rsidRPr="007606CC">
        <w:rPr>
          <w:rFonts w:eastAsiaTheme="majorEastAsia" w:cstheme="majorBidi"/>
          <w:b/>
          <w:iCs/>
          <w:sz w:val="26"/>
          <w:szCs w:val="26"/>
          <w:u w:val="single"/>
        </w:rPr>
        <w:t>death</w:t>
      </w:r>
      <w:r w:rsidRPr="007606CC">
        <w:rPr>
          <w:rFonts w:eastAsiaTheme="majorEastAsia" w:cstheme="majorBidi"/>
          <w:b/>
          <w:iCs/>
          <w:sz w:val="26"/>
          <w:szCs w:val="26"/>
        </w:rPr>
        <w:t xml:space="preserve"> of non-white people – </w:t>
      </w:r>
      <w:r w:rsidRPr="007606CC">
        <w:rPr>
          <w:rFonts w:eastAsiaTheme="majorEastAsia" w:cstheme="majorBidi"/>
          <w:b/>
          <w:iCs/>
          <w:sz w:val="26"/>
          <w:szCs w:val="26"/>
          <w:u w:val="single"/>
        </w:rPr>
        <w:t>discriminatory applications</w:t>
      </w:r>
      <w:r w:rsidRPr="007606CC">
        <w:rPr>
          <w:rFonts w:eastAsiaTheme="majorEastAsia" w:cstheme="majorBidi"/>
          <w:b/>
          <w:iCs/>
          <w:sz w:val="26"/>
          <w:szCs w:val="26"/>
        </w:rPr>
        <w:t xml:space="preserve"> of their policy are </w:t>
      </w:r>
      <w:r w:rsidRPr="007606CC">
        <w:rPr>
          <w:rFonts w:eastAsiaTheme="majorEastAsia" w:cstheme="majorBidi"/>
          <w:b/>
          <w:iCs/>
          <w:sz w:val="26"/>
          <w:szCs w:val="26"/>
          <w:u w:val="single"/>
        </w:rPr>
        <w:t>inevitable</w:t>
      </w:r>
      <w:r w:rsidRPr="007606CC">
        <w:rPr>
          <w:rFonts w:eastAsiaTheme="majorEastAsia" w:cstheme="majorBidi"/>
          <w:b/>
          <w:iCs/>
          <w:sz w:val="26"/>
          <w:szCs w:val="26"/>
        </w:rPr>
        <w:t xml:space="preserve"> absent a recognition of </w:t>
      </w:r>
      <w:r w:rsidRPr="007606CC">
        <w:rPr>
          <w:rFonts w:eastAsiaTheme="majorEastAsia" w:cstheme="majorBidi"/>
          <w:b/>
          <w:iCs/>
          <w:sz w:val="26"/>
          <w:szCs w:val="26"/>
          <w:u w:val="single"/>
        </w:rPr>
        <w:t>racialization in the law</w:t>
      </w:r>
      <w:r w:rsidRPr="007606CC">
        <w:rPr>
          <w:rFonts w:eastAsiaTheme="majorEastAsia" w:cstheme="majorBidi"/>
          <w:b/>
          <w:iCs/>
          <w:sz w:val="26"/>
          <w:szCs w:val="26"/>
        </w:rPr>
        <w:t xml:space="preserve"> – their </w:t>
      </w:r>
      <w:proofErr w:type="spellStart"/>
      <w:r w:rsidRPr="007606CC">
        <w:rPr>
          <w:rFonts w:eastAsiaTheme="majorEastAsia" w:cstheme="majorBidi"/>
          <w:b/>
          <w:iCs/>
          <w:sz w:val="26"/>
          <w:szCs w:val="26"/>
          <w:u w:val="single"/>
        </w:rPr>
        <w:t>color</w:t>
      </w:r>
      <w:r>
        <w:rPr>
          <w:rFonts w:eastAsiaTheme="majorEastAsia" w:cstheme="majorBidi"/>
          <w:b/>
          <w:iCs/>
          <w:sz w:val="26"/>
          <w:szCs w:val="26"/>
          <w:u w:val="single"/>
        </w:rPr>
        <w:t>neutrality</w:t>
      </w:r>
      <w:proofErr w:type="spellEnd"/>
      <w:r w:rsidRPr="007606CC">
        <w:rPr>
          <w:rFonts w:eastAsiaTheme="majorEastAsia" w:cstheme="majorBidi"/>
          <w:b/>
          <w:iCs/>
          <w:sz w:val="26"/>
          <w:szCs w:val="26"/>
        </w:rPr>
        <w:t xml:space="preserve"> is </w:t>
      </w:r>
      <w:r w:rsidRPr="007606CC">
        <w:rPr>
          <w:rFonts w:eastAsiaTheme="majorEastAsia" w:cstheme="majorBidi"/>
          <w:b/>
          <w:iCs/>
          <w:sz w:val="26"/>
          <w:szCs w:val="26"/>
          <w:u w:val="single"/>
        </w:rPr>
        <w:t>mutually exclusive</w:t>
      </w:r>
      <w:r w:rsidRPr="007606CC">
        <w:rPr>
          <w:rFonts w:eastAsiaTheme="majorEastAsia" w:cstheme="majorBidi"/>
          <w:b/>
          <w:iCs/>
          <w:sz w:val="26"/>
          <w:szCs w:val="26"/>
        </w:rPr>
        <w:t xml:space="preserve"> with the necessary </w:t>
      </w:r>
      <w:r w:rsidRPr="007606CC">
        <w:rPr>
          <w:rFonts w:eastAsiaTheme="majorEastAsia" w:cstheme="majorBidi"/>
          <w:b/>
          <w:iCs/>
          <w:sz w:val="26"/>
          <w:szCs w:val="26"/>
          <w:u w:val="single"/>
        </w:rPr>
        <w:t>upheaval</w:t>
      </w:r>
      <w:r w:rsidRPr="007606CC">
        <w:rPr>
          <w:rFonts w:eastAsiaTheme="majorEastAsia" w:cstheme="majorBidi"/>
          <w:b/>
          <w:iCs/>
          <w:sz w:val="26"/>
          <w:szCs w:val="26"/>
        </w:rPr>
        <w:t xml:space="preserve"> of the racial dynamics that </w:t>
      </w:r>
      <w:r w:rsidRPr="007606CC">
        <w:rPr>
          <w:rFonts w:eastAsiaTheme="majorEastAsia" w:cstheme="majorBidi"/>
          <w:b/>
          <w:iCs/>
          <w:sz w:val="26"/>
          <w:szCs w:val="26"/>
          <w:u w:val="single"/>
        </w:rPr>
        <w:t>necessitate inequality</w:t>
      </w:r>
      <w:r w:rsidRPr="007606CC">
        <w:rPr>
          <w:rFonts w:eastAsiaTheme="majorEastAsia" w:cstheme="majorBidi"/>
          <w:b/>
          <w:iCs/>
          <w:sz w:val="26"/>
          <w:szCs w:val="26"/>
        </w:rPr>
        <w:t>.</w:t>
      </w:r>
    </w:p>
    <w:p w:rsidR="002B77A1" w:rsidRPr="00465640" w:rsidRDefault="002B77A1" w:rsidP="002B77A1">
      <w:pPr>
        <w:tabs>
          <w:tab w:val="center" w:pos="8445"/>
        </w:tabs>
        <w:rPr>
          <w:sz w:val="16"/>
        </w:rPr>
      </w:pPr>
      <w:r w:rsidRPr="00465640">
        <w:rPr>
          <w:sz w:val="16"/>
        </w:rPr>
        <w:t xml:space="preserve">Tommy J. and </w:t>
      </w:r>
      <w:proofErr w:type="spellStart"/>
      <w:r w:rsidRPr="00465640">
        <w:rPr>
          <w:sz w:val="16"/>
        </w:rPr>
        <w:t>Gwenetta</w:t>
      </w:r>
      <w:proofErr w:type="spellEnd"/>
      <w:r w:rsidRPr="00465640">
        <w:rPr>
          <w:sz w:val="16"/>
        </w:rPr>
        <w:t xml:space="preserve">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rsidR="002B77A1" w:rsidRPr="00465640" w:rsidRDefault="002B77A1" w:rsidP="002B77A1">
      <w:pPr>
        <w:rPr>
          <w:sz w:val="16"/>
        </w:rPr>
      </w:pPr>
      <w:r w:rsidRPr="00465640">
        <w:rPr>
          <w:sz w:val="16"/>
        </w:rPr>
        <w:t xml:space="preserve">It is now accepted fact that </w:t>
      </w:r>
      <w:r w:rsidRPr="00465640">
        <w:rPr>
          <w:b/>
          <w:u w:val="single"/>
        </w:rPr>
        <w:t xml:space="preserve">scientists have been able to demonstrate that race does not exist on a biological level, but instead </w:t>
      </w:r>
      <w:proofErr w:type="gramStart"/>
      <w:r w:rsidRPr="00465640">
        <w:rPr>
          <w:b/>
          <w:u w:val="single"/>
        </w:rPr>
        <w:t>was constructed</w:t>
      </w:r>
      <w:proofErr w:type="gramEnd"/>
      <w:r w:rsidRPr="00465640">
        <w:rPr>
          <w:b/>
          <w:u w:val="single"/>
        </w:rPr>
        <w:t xml:space="preserve"> by society</w:t>
      </w:r>
      <w:r w:rsidRPr="00465640">
        <w:rPr>
          <w:sz w:val="16"/>
        </w:rPr>
        <w:t xml:space="preserve">. Classifying race as a social construct conveys that there is a “process of endowing a group or concept with a delineation, name or reality” (Delgado and </w:t>
      </w:r>
      <w:proofErr w:type="spellStart"/>
      <w:r w:rsidRPr="00465640">
        <w:rPr>
          <w:sz w:val="16"/>
        </w:rPr>
        <w:t>Stefancic</w:t>
      </w:r>
      <w:proofErr w:type="spellEnd"/>
      <w:r w:rsidRPr="00465640">
        <w:rPr>
          <w:sz w:val="16"/>
        </w:rPr>
        <w:t xml:space="preserve"> 2012: 155). Race has a reality to it, a substance given by the historical and cultural projections of the specific society within which it </w:t>
      </w:r>
      <w:proofErr w:type="gramStart"/>
      <w:r w:rsidRPr="00465640">
        <w:rPr>
          <w:sz w:val="16"/>
        </w:rPr>
        <w:t>is birthed</w:t>
      </w:r>
      <w:proofErr w:type="gramEnd"/>
      <w:r w:rsidRPr="00465640">
        <w:rPr>
          <w:sz w:val="16"/>
        </w:rPr>
        <w:t xml:space="preserve">. </w:t>
      </w:r>
      <w:r w:rsidRPr="00465640">
        <w:rPr>
          <w:b/>
          <w:u w:val="single"/>
        </w:rPr>
        <w:t>While philosophers commonly entertain</w:t>
      </w:r>
      <w:r w:rsidRPr="00465640">
        <w:rPr>
          <w:sz w:val="16"/>
        </w:rPr>
        <w:t xml:space="preserve">, at least at the theoretical level, </w:t>
      </w:r>
      <w:r w:rsidRPr="00465640">
        <w:rPr>
          <w:b/>
          <w:highlight w:val="green"/>
          <w:u w:val="single"/>
        </w:rPr>
        <w:t xml:space="preserve">the idea that race does not have any real </w:t>
      </w:r>
      <w:proofErr w:type="gramStart"/>
      <w:r w:rsidRPr="00465640">
        <w:rPr>
          <w:b/>
          <w:highlight w:val="green"/>
          <w:u w:val="single"/>
        </w:rPr>
        <w:t>consequence</w:t>
      </w:r>
      <w:r w:rsidRPr="00465640">
        <w:rPr>
          <w:b/>
          <w:u w:val="single"/>
        </w:rPr>
        <w:t xml:space="preserve">, </w:t>
      </w:r>
      <w:r w:rsidRPr="00465640">
        <w:rPr>
          <w:b/>
          <w:iCs/>
          <w:u w:val="single"/>
          <w:bdr w:val="single" w:sz="8" w:space="0" w:color="auto"/>
        </w:rPr>
        <w:t>that</w:t>
      </w:r>
      <w:proofErr w:type="gramEnd"/>
      <w:r w:rsidRPr="00465640">
        <w:rPr>
          <w:b/>
          <w:iCs/>
          <w:u w:val="single"/>
          <w:bdr w:val="single" w:sz="8" w:space="0" w:color="auto"/>
        </w:rPr>
        <w:t xml:space="preserve"> </w:t>
      </w:r>
      <w:r w:rsidRPr="00465640">
        <w:rPr>
          <w:b/>
          <w:iCs/>
          <w:highlight w:val="green"/>
          <w:u w:val="single"/>
          <w:bdr w:val="single" w:sz="8" w:space="0" w:color="auto"/>
        </w:rPr>
        <w:t>is a pernicious supposition</w:t>
      </w:r>
      <w:r w:rsidRPr="00465640">
        <w:rPr>
          <w:sz w:val="16"/>
        </w:rPr>
        <w:t xml:space="preserve">. </w:t>
      </w:r>
      <w:proofErr w:type="spellStart"/>
      <w:r w:rsidRPr="00465640">
        <w:rPr>
          <w:sz w:val="16"/>
        </w:rPr>
        <w:t>Tessman</w:t>
      </w:r>
      <w:proofErr w:type="spellEnd"/>
      <w:r w:rsidRPr="00465640">
        <w:rPr>
          <w:sz w:val="16"/>
        </w:rPr>
        <w:t xml:space="preserve">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proofErr w:type="gramStart"/>
      <w:r w:rsidRPr="00465640">
        <w:rPr>
          <w:b/>
          <w:highlight w:val="green"/>
          <w:u w:val="single"/>
        </w:rPr>
        <w:t>are not addressed</w:t>
      </w:r>
      <w:proofErr w:type="gramEnd"/>
      <w:r w:rsidRPr="00465640">
        <w:rPr>
          <w:b/>
          <w:highlight w:val="green"/>
          <w:u w:val="single"/>
        </w:rPr>
        <w:t xml:space="preserve">,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rsidR="002B77A1" w:rsidRPr="00465640" w:rsidRDefault="002B77A1" w:rsidP="002B77A1">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r w:rsidRPr="00465640">
        <w:rPr>
          <w:sz w:val="16"/>
        </w:rPr>
        <w:t xml:space="preserve">. As the sociologist Michael </w:t>
      </w:r>
      <w:proofErr w:type="spellStart"/>
      <w:r w:rsidRPr="00465640">
        <w:rPr>
          <w:sz w:val="16"/>
        </w:rPr>
        <w:t>Banton</w:t>
      </w:r>
      <w:proofErr w:type="spellEnd"/>
      <w:r w:rsidRPr="00465640">
        <w:rPr>
          <w:sz w:val="16"/>
        </w:rPr>
        <w:t xml:space="preserve"> (2001: 164) argues, some elements of the racial idiom </w:t>
      </w:r>
      <w:proofErr w:type="gramStart"/>
      <w:r w:rsidRPr="00465640">
        <w:rPr>
          <w:sz w:val="16"/>
        </w:rPr>
        <w:t>are still needed</w:t>
      </w:r>
      <w:proofErr w:type="gramEnd"/>
      <w:r w:rsidRPr="00465640">
        <w:rPr>
          <w:sz w:val="16"/>
        </w:rPr>
        <w:t xml:space="preserve"> in law because “the concept of a racial group is the price to be paid for a law against indirect discrimination.” Contrary to the idea that race is mere societal rhetoric, </w:t>
      </w:r>
      <w:proofErr w:type="spellStart"/>
      <w:r w:rsidRPr="00465640">
        <w:rPr>
          <w:sz w:val="16"/>
        </w:rPr>
        <w:t>Banton</w:t>
      </w:r>
      <w:proofErr w:type="spellEnd"/>
      <w:r w:rsidRPr="00465640">
        <w:rPr>
          <w:sz w:val="16"/>
        </w:rPr>
        <w:t xml:space="preserve"> argues that the language of race </w:t>
      </w:r>
      <w:proofErr w:type="gramStart"/>
      <w:r w:rsidRPr="00465640">
        <w:rPr>
          <w:sz w:val="16"/>
        </w:rPr>
        <w:t>is needed</w:t>
      </w:r>
      <w:proofErr w:type="gramEnd"/>
      <w:r w:rsidRPr="00465640">
        <w:rPr>
          <w:sz w:val="16"/>
        </w:rPr>
        <w:t xml:space="preserve"> in law to combat prejudice and discrimination against victim groups. This point </w:t>
      </w:r>
      <w:proofErr w:type="gramStart"/>
      <w:r w:rsidRPr="00465640">
        <w:rPr>
          <w:sz w:val="16"/>
        </w:rPr>
        <w:t>is made</w:t>
      </w:r>
      <w:proofErr w:type="gramEnd"/>
      <w:r w:rsidRPr="00465640">
        <w:rPr>
          <w:sz w:val="16"/>
        </w:rPr>
        <w:t xml:space="preserv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w:t>
      </w:r>
      <w:proofErr w:type="gramStart"/>
      <w:r w:rsidRPr="00465640">
        <w:rPr>
          <w:b/>
          <w:highlight w:val="green"/>
          <w:u w:val="single"/>
        </w:rPr>
        <w:t>is filled</w:t>
      </w:r>
      <w:proofErr w:type="gramEnd"/>
      <w:r w:rsidRPr="00465640">
        <w:rPr>
          <w:b/>
          <w:highlight w:val="green"/>
          <w:u w:val="single"/>
        </w:rPr>
        <w:t xml:space="preserve">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rsidR="002B77A1" w:rsidRPr="00465640" w:rsidRDefault="002B77A1" w:rsidP="002B77A1">
      <w:pPr>
        <w:rPr>
          <w:sz w:val="16"/>
        </w:rPr>
      </w:pPr>
      <w:r w:rsidRPr="00465640">
        <w:rPr>
          <w:b/>
          <w:iCs/>
          <w:highlight w:val="green"/>
          <w:u w:val="single"/>
          <w:bdr w:val="single" w:sz="8" w:space="0" w:color="auto"/>
        </w:rPr>
        <w:t xml:space="preserve">America </w:t>
      </w:r>
      <w:proofErr w:type="gramStart"/>
      <w:r w:rsidRPr="00465640">
        <w:rPr>
          <w:b/>
          <w:iCs/>
          <w:highlight w:val="green"/>
          <w:u w:val="single"/>
          <w:bdr w:val="single" w:sz="8" w:space="0" w:color="auto"/>
        </w:rPr>
        <w:t>is organized</w:t>
      </w:r>
      <w:proofErr w:type="gramEnd"/>
      <w:r w:rsidRPr="00465640">
        <w:rPr>
          <w:b/>
          <w:iCs/>
          <w:highlight w:val="green"/>
          <w:u w:val="single"/>
          <w:bdr w:val="single" w:sz="8" w:space="0" w:color="auto"/>
        </w:rPr>
        <w:t xml:space="preserve"> around the subjugation, death, and political suppression of racialized people’s voice</w:t>
      </w:r>
      <w:r w:rsidRPr="00465640">
        <w:rPr>
          <w:sz w:val="16"/>
        </w:rPr>
        <w:t>. Even under the ethno-nationalist regime of Donald Trump, there is a reactionary consensus that has reemerged, namely, that a truly white supremacist society is colorblind. This follows a similar logic as the dissent of Justice John Harlan in Plessy v. Ferguson (1896):</w:t>
      </w:r>
    </w:p>
    <w:p w:rsidR="002B77A1" w:rsidRPr="00465640" w:rsidRDefault="002B77A1" w:rsidP="002B77A1">
      <w:pPr>
        <w:rPr>
          <w:sz w:val="16"/>
        </w:rPr>
      </w:pPr>
      <w:r w:rsidRPr="00465640">
        <w:rPr>
          <w:sz w:val="16"/>
        </w:rPr>
        <w:t xml:space="preserve">The white race deems itself to be the dominant race in this country. </w:t>
      </w:r>
      <w:proofErr w:type="gramStart"/>
      <w:r w:rsidRPr="00465640">
        <w:rPr>
          <w:sz w:val="16"/>
        </w:rPr>
        <w:t>And so</w:t>
      </w:r>
      <w:proofErr w:type="gramEnd"/>
      <w:r w:rsidRPr="00465640">
        <w:rPr>
          <w:sz w:val="16"/>
        </w:rPr>
        <w:t xml:space="preserve"> it is, in prestige, in achievements, in education, in wealth, and in power. </w:t>
      </w:r>
      <w:proofErr w:type="gramStart"/>
      <w:r w:rsidRPr="00465640">
        <w:rPr>
          <w:sz w:val="16"/>
        </w:rPr>
        <w:t>So</w:t>
      </w:r>
      <w:proofErr w:type="gramEnd"/>
      <w:r w:rsidRPr="00465640">
        <w:rPr>
          <w:sz w:val="16"/>
        </w:rPr>
        <w:t xml:space="preserve">, I doubt not, it will continue to be for all time, if it remains true to its great heritage and holds fast to the principles of constitutional liberty. </w:t>
      </w:r>
      <w:proofErr w:type="gramStart"/>
      <w:r w:rsidRPr="00465640">
        <w:rPr>
          <w:sz w:val="16"/>
        </w:rPr>
        <w:t>But</w:t>
      </w:r>
      <w:proofErr w:type="gramEnd"/>
      <w:r w:rsidRPr="00465640">
        <w:rPr>
          <w:sz w:val="16"/>
        </w:rPr>
        <w:t xml:space="preserve">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rsidR="002B77A1" w:rsidRPr="00465640" w:rsidRDefault="002B77A1" w:rsidP="002B77A1">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w:t>
      </w:r>
      <w:proofErr w:type="gramStart"/>
      <w:r w:rsidRPr="00465640">
        <w:rPr>
          <w:sz w:val="16"/>
        </w:rPr>
        <w:t>,</w:t>
      </w:r>
      <w:proofErr w:type="gramEnd"/>
      <w:r w:rsidRPr="00465640">
        <w:rPr>
          <w:sz w:val="16"/>
        </w:rPr>
        <w:t xml:space="preserve"> like many white liberals and conservatives today, that race should not matter in policy and the law, and that the social consequences that befall racial groups are the result of their superior or inferior racial traits.</w:t>
      </w:r>
    </w:p>
    <w:p w:rsidR="002B77A1" w:rsidRPr="00465640" w:rsidRDefault="002B77A1" w:rsidP="002B77A1">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w:t>
      </w:r>
      <w:proofErr w:type="gramStart"/>
      <w:r w:rsidRPr="00465640">
        <w:rPr>
          <w:sz w:val="16"/>
        </w:rPr>
        <w:t>racial progress is interpreted differently by the oppressed populations</w:t>
      </w:r>
      <w:proofErr w:type="gramEnd"/>
      <w:r w:rsidRPr="00465640">
        <w:rPr>
          <w:sz w:val="16"/>
        </w:rPr>
        <w:t xml:space="preserve">.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CD1E3C">
        <w:rPr>
          <w:sz w:val="16"/>
        </w:rPr>
        <w:t xml:space="preserve">. Perhaps the best way to understand </w:t>
      </w:r>
      <w:proofErr w:type="gramStart"/>
      <w:r w:rsidRPr="00CD1E3C">
        <w:rPr>
          <w:sz w:val="16"/>
        </w:rPr>
        <w:t>this</w:t>
      </w:r>
      <w:proofErr w:type="gramEnd"/>
      <w:r w:rsidRPr="00CD1E3C">
        <w:rPr>
          <w:sz w:val="16"/>
        </w:rPr>
        <w:t xml:space="preserve"> backlash that resulted in the election of Trump is through a measure of covert or overt racism. </w:t>
      </w:r>
      <w:r w:rsidRPr="00CD1E3C">
        <w:rPr>
          <w:b/>
          <w:u w:val="single"/>
        </w:rPr>
        <w:t xml:space="preserve">While many philosophers maintain that it is desirable to live in </w:t>
      </w:r>
      <w:r w:rsidRPr="00CD1E3C">
        <w:rPr>
          <w:sz w:val="20"/>
          <w:szCs w:val="20"/>
        </w:rPr>
        <w:t>a colorblind</w:t>
      </w:r>
      <w:r w:rsidRPr="00CD1E3C">
        <w:rPr>
          <w:b/>
          <w:u w:val="single"/>
        </w:rPr>
        <w:t xml:space="preserve"> society where race does not matter, social science research has </w:t>
      </w:r>
      <w:r w:rsidRPr="00CD1E3C">
        <w:rPr>
          <w:b/>
          <w:iCs/>
          <w:u w:val="single"/>
          <w:bdr w:val="single" w:sz="8" w:space="0" w:color="auto"/>
        </w:rPr>
        <w:t>vehemently rejected this notion</w:t>
      </w:r>
      <w:r w:rsidRPr="00CD1E3C">
        <w:rPr>
          <w:sz w:val="16"/>
        </w:rPr>
        <w:t xml:space="preserve">. Joe </w:t>
      </w:r>
      <w:proofErr w:type="spellStart"/>
      <w:r w:rsidRPr="00CD1E3C">
        <w:rPr>
          <w:sz w:val="16"/>
        </w:rPr>
        <w:t>Feagin’s</w:t>
      </w:r>
      <w:proofErr w:type="spellEnd"/>
      <w:r w:rsidRPr="00CD1E3C">
        <w:rPr>
          <w:sz w:val="16"/>
        </w:rPr>
        <w:t xml:space="preserve"> theory of systemic racism is beneficial for race analysis because it places white agents at the front of racial oppression. </w:t>
      </w:r>
      <w:proofErr w:type="spellStart"/>
      <w:r w:rsidRPr="00CD1E3C">
        <w:rPr>
          <w:b/>
          <w:u w:val="single"/>
        </w:rPr>
        <w:t>Feagin</w:t>
      </w:r>
      <w:proofErr w:type="spellEnd"/>
      <w:r w:rsidRPr="00CD1E3C">
        <w:rPr>
          <w:b/>
          <w:u w:val="single"/>
        </w:rPr>
        <w:t xml:space="preserve"> </w:t>
      </w:r>
      <w:r w:rsidRPr="00CD1E3C">
        <w:rPr>
          <w:sz w:val="16"/>
        </w:rPr>
        <w:t xml:space="preserve">(2012: 937) </w:t>
      </w:r>
      <w:r w:rsidRPr="00CD1E3C">
        <w:rPr>
          <w:b/>
          <w:u w:val="single"/>
        </w:rPr>
        <w:t>refers to systemic</w:t>
      </w:r>
      <w:r w:rsidRPr="00465640">
        <w:rPr>
          <w:b/>
          <w:u w:val="single"/>
        </w:rPr>
        <w:t xml:space="preserve">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w:t>
      </w:r>
      <w:proofErr w:type="gramStart"/>
      <w:r w:rsidRPr="00465640">
        <w:rPr>
          <w:sz w:val="16"/>
        </w:rPr>
        <w:t>impacts</w:t>
      </w:r>
      <w:proofErr w:type="gramEnd"/>
      <w:r w:rsidRPr="00465640">
        <w:rPr>
          <w:sz w:val="16"/>
        </w:rPr>
        <w:t xml:space="preserve"> people of color because whites dominate the structures that dictate the order and organization of society. Systemic racism, as described by </w:t>
      </w:r>
      <w:proofErr w:type="spellStart"/>
      <w:r w:rsidRPr="00465640">
        <w:rPr>
          <w:sz w:val="16"/>
        </w:rPr>
        <w:t>Feagin</w:t>
      </w:r>
      <w:proofErr w:type="spellEnd"/>
      <w:r w:rsidRPr="00465640">
        <w:rPr>
          <w:sz w:val="16"/>
        </w:rPr>
        <w:t xml:space="preserve">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w:t>
      </w:r>
      <w:proofErr w:type="spellStart"/>
      <w:r w:rsidRPr="00465640">
        <w:rPr>
          <w:sz w:val="16"/>
        </w:rPr>
        <w:t>Feagin</w:t>
      </w:r>
      <w:proofErr w:type="spellEnd"/>
      <w:r w:rsidRPr="00465640">
        <w:rPr>
          <w:sz w:val="16"/>
        </w:rPr>
        <w:t xml:space="preserve">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superior, they </w:t>
      </w:r>
      <w:r w:rsidRPr="00465640">
        <w:rPr>
          <w:b/>
          <w:highlight w:val="green"/>
          <w:u w:val="single"/>
        </w:rPr>
        <w:t>rely on institutional racism to produce social structures that reward and elevate whites</w:t>
      </w:r>
      <w:r w:rsidRPr="00465640">
        <w:rPr>
          <w:sz w:val="16"/>
        </w:rPr>
        <w:t>.</w:t>
      </w:r>
    </w:p>
    <w:p w:rsidR="002B77A1" w:rsidRPr="003D6C6A" w:rsidRDefault="002B77A1" w:rsidP="002B77A1">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r>
        <w:rPr>
          <w:rFonts w:cs="Arial"/>
        </w:rPr>
        <w:t xml:space="preserve">Nathaniel </w:t>
      </w:r>
      <w:r w:rsidRPr="003D6C6A">
        <w:rPr>
          <w:rFonts w:cs="Arial"/>
        </w:rPr>
        <w:t>lacks the jurisdiction to tell black people what to do.</w:t>
      </w:r>
      <w:r>
        <w:rPr>
          <w:rFonts w:cs="Arial"/>
        </w:rPr>
        <w:t xml:space="preserve"> It’s unconditional</w:t>
      </w:r>
    </w:p>
    <w:p w:rsidR="002B77A1" w:rsidRPr="003D6C6A" w:rsidRDefault="002B77A1" w:rsidP="002B77A1">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broad, and include extensive engagements with and </w:t>
      </w:r>
      <w:proofErr w:type="gramStart"/>
      <w:r w:rsidRPr="003D6C6A">
        <w:rPr>
          <w:sz w:val="16"/>
        </w:rPr>
        <w:t>within:</w:t>
      </w:r>
      <w:proofErr w:type="gramEnd"/>
      <w:r w:rsidRPr="003D6C6A">
        <w:rPr>
          <w:sz w:val="16"/>
        </w:rPr>
        <w:t xml:space="preserve">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rsidR="002B77A1" w:rsidRPr="003D6C6A" w:rsidRDefault="002B77A1" w:rsidP="002B77A1">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themselves</w:t>
      </w:r>
      <w:proofErr w:type="gramStart"/>
      <w:r w:rsidRPr="003D6C6A">
        <w:rPr>
          <w:rStyle w:val="StyleUnderline"/>
        </w:rPr>
        <w:t>;</w:t>
      </w:r>
      <w:proofErr w:type="gramEnd"/>
      <w:r w:rsidRPr="003D6C6A">
        <w:rPr>
          <w:rStyle w:val="StyleUnderline"/>
        </w:rPr>
        <w:t xml:space="preserve">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w:t>
      </w:r>
      <w:proofErr w:type="spellStart"/>
      <w:r w:rsidRPr="003D6C6A">
        <w:rPr>
          <w:sz w:val="16"/>
        </w:rPr>
        <w:t>BlackPowerYellowPeril</w:t>
      </w:r>
      <w:proofErr w:type="spellEnd"/>
      <w:r w:rsidRPr="003D6C6A">
        <w:rPr>
          <w:sz w:val="16"/>
        </w:rPr>
        <w:t xml:space="preserve"> failed to recognize this imperative as legible, let alone heed and meet its command/demand. </w:t>
      </w:r>
      <w:proofErr w:type="gramStart"/>
      <w:r w:rsidRPr="003D6C6A">
        <w:rPr>
          <w:sz w:val="16"/>
        </w:rPr>
        <w:t xml:space="preserve">Created by </w:t>
      </w:r>
      <w:proofErr w:type="spellStart"/>
      <w:r w:rsidRPr="003D6C6A">
        <w:rPr>
          <w:sz w:val="16"/>
        </w:rPr>
        <w:t>Suey</w:t>
      </w:r>
      <w:proofErr w:type="spellEnd"/>
      <w:r w:rsidRPr="003D6C6A">
        <w:rPr>
          <w:sz w:val="16"/>
        </w:rPr>
        <w:t xml:space="preserve"> Park (@</w:t>
      </w:r>
      <w:proofErr w:type="spellStart"/>
      <w:r w:rsidRPr="003D6C6A">
        <w:rPr>
          <w:sz w:val="16"/>
        </w:rPr>
        <w:t>suey_park</w:t>
      </w:r>
      <w:proofErr w:type="spellEnd"/>
      <w:r w:rsidRPr="003D6C6A">
        <w:rPr>
          <w:sz w:val="16"/>
        </w:rPr>
        <w:t xml:space="preserve">), the hashtag sought to draw from and build upon the accomplishments of Black </w:t>
      </w:r>
      <w:proofErr w:type="spellStart"/>
      <w:r w:rsidRPr="003D6C6A">
        <w:rPr>
          <w:sz w:val="16"/>
        </w:rPr>
        <w:t>womyn</w:t>
      </w:r>
      <w:proofErr w:type="spellEnd"/>
      <w:r w:rsidRPr="003D6C6A">
        <w:rPr>
          <w:sz w:val="16"/>
        </w:rPr>
        <w:t xml:space="preserve"> activists on twitter and </w:t>
      </w:r>
      <w:proofErr w:type="spellStart"/>
      <w:r w:rsidRPr="003D6C6A">
        <w:rPr>
          <w:sz w:val="16"/>
        </w:rPr>
        <w:t>tumblr</w:t>
      </w:r>
      <w:proofErr w:type="spellEnd"/>
      <w:r w:rsidRPr="003D6C6A">
        <w:rPr>
          <w:sz w:val="16"/>
        </w:rPr>
        <w:t xml:space="preserve"> who have long mobilized to generate productive and revolutionary interjections into the world’s violently </w:t>
      </w:r>
      <w:proofErr w:type="spellStart"/>
      <w:r w:rsidRPr="003D6C6A">
        <w:rPr>
          <w:sz w:val="16"/>
        </w:rPr>
        <w:t>antiblack</w:t>
      </w:r>
      <w:proofErr w:type="spellEnd"/>
      <w:r w:rsidRPr="003D6C6A">
        <w:rPr>
          <w:sz w:val="16"/>
        </w:rPr>
        <w:t xml:space="preserve"> discourses (see, for example, #</w:t>
      </w:r>
      <w:proofErr w:type="spellStart"/>
      <w:r w:rsidRPr="003D6C6A">
        <w:rPr>
          <w:sz w:val="16"/>
        </w:rPr>
        <w:t>solidarityisforwhitewomen</w:t>
      </w:r>
      <w:proofErr w:type="spellEnd"/>
      <w:r w:rsidRPr="003D6C6A">
        <w:rPr>
          <w:sz w:val="16"/>
        </w:rPr>
        <w:t>, and #</w:t>
      </w:r>
      <w:proofErr w:type="spellStart"/>
      <w:r w:rsidRPr="003D6C6A">
        <w:rPr>
          <w:sz w:val="16"/>
        </w:rPr>
        <w:t>blackmaleprivilege</w:t>
      </w:r>
      <w:proofErr w:type="spellEnd"/>
      <w:r w:rsidRPr="003D6C6A">
        <w:rPr>
          <w:sz w:val="16"/>
        </w:rPr>
        <w:t>) through extended, communal commentary, usually in direct opposition to the censoring strictures of any kind of respectability politics.</w:t>
      </w:r>
      <w:proofErr w:type="gramEnd"/>
      <w:r w:rsidRPr="003D6C6A">
        <w:rPr>
          <w:sz w:val="16"/>
        </w:rPr>
        <w:t xml:space="preserve"> Discussions about and within the hashtag can be found here, here, here, here(though this is very hasty, a bit shortsighted, and still not doing much more than glancing at, as opposed to engaging blackness), and here. </w:t>
      </w:r>
      <w:proofErr w:type="gramStart"/>
      <w:r w:rsidRPr="003D6C6A">
        <w:rPr>
          <w:sz w:val="16"/>
        </w:rPr>
        <w:t>But</w:t>
      </w:r>
      <w:proofErr w:type="gramEnd"/>
      <w:r w:rsidRPr="003D6C6A">
        <w:rPr>
          <w:sz w:val="16"/>
        </w:rPr>
        <w:t xml:space="preserve">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w:t>
      </w:r>
      <w:proofErr w:type="spellStart"/>
      <w:r w:rsidRPr="003D6C6A">
        <w:rPr>
          <w:sz w:val="16"/>
        </w:rPr>
        <w:t>antiblackness</w:t>
      </w:r>
      <w:proofErr w:type="spellEnd"/>
      <w:r w:rsidRPr="003D6C6A">
        <w:rPr>
          <w:sz w:val="16"/>
        </w:rPr>
        <w:t xml:space="preserve"> are rendered as derailing the move toward solidarity, for they are to bring up the obvious – </w:t>
      </w:r>
      <w:proofErr w:type="gramStart"/>
      <w:r w:rsidRPr="003D6C6A">
        <w:rPr>
          <w:sz w:val="16"/>
        </w:rPr>
        <w:t>clearly</w:t>
      </w:r>
      <w:proofErr w:type="gramEnd"/>
      <w:r w:rsidRPr="003D6C6A">
        <w:rPr>
          <w:sz w:val="16"/>
        </w:rPr>
        <w:t xml:space="preserve"> we are all human, we make mistakes, but to continuously bring up the “mistakes” and never “move on” is to foreclose the possibility of solidarity. </w:t>
      </w:r>
      <w:proofErr w:type="gramStart"/>
      <w:r w:rsidRPr="003D6C6A">
        <w:rPr>
          <w:sz w:val="16"/>
        </w:rPr>
        <w:t>And</w:t>
      </w:r>
      <w:proofErr w:type="gramEnd"/>
      <w:r w:rsidRPr="003D6C6A">
        <w:rPr>
          <w:sz w:val="16"/>
        </w:rPr>
        <w:t xml:space="preserve"> what a wonderful thing the blacks of the conversation were foreclosing – this solidarity thing. What a wonderful thing others were offering to us and we simply would not take. </w:t>
      </w:r>
      <w:proofErr w:type="gramStart"/>
      <w:r w:rsidRPr="003D6C6A">
        <w:rPr>
          <w:sz w:val="16"/>
        </w:rPr>
        <w:t>And yet</w:t>
      </w:r>
      <w:proofErr w:type="gramEnd"/>
      <w:r w:rsidRPr="003D6C6A">
        <w:rPr>
          <w:sz w:val="16"/>
        </w:rPr>
        <w:t xml:space="preserve">, the </w:t>
      </w:r>
      <w:proofErr w:type="spellStart"/>
      <w:r w:rsidRPr="003D6C6A">
        <w:rPr>
          <w:sz w:val="16"/>
        </w:rPr>
        <w:t>unthought</w:t>
      </w:r>
      <w:proofErr w:type="spellEnd"/>
      <w:r w:rsidRPr="003D6C6A">
        <w:rPr>
          <w:sz w:val="16"/>
        </w:rPr>
        <w:t xml:space="preserve"> question remains: have you truly earned the right to act in solidarity, to form solidarity, to even believe in solidarity? </w:t>
      </w:r>
      <w:proofErr w:type="gramStart"/>
      <w:r w:rsidRPr="003D6C6A">
        <w:rPr>
          <w:sz w:val="16"/>
        </w:rPr>
        <w:t>And</w:t>
      </w:r>
      <w:proofErr w:type="gramEnd"/>
      <w:r w:rsidRPr="003D6C6A">
        <w:rPr>
          <w:sz w:val="16"/>
        </w:rPr>
        <w:t xml:space="preserve"> what is this solidarity thing we all hold near and dear to our hearts? Have we ever experienced it or do we simply have images we have transformed into memories of a solidarity that never existed? I know Black people and Asian people have worked together in the past, but have we ever formed a solid whole? </w:t>
      </w:r>
      <w:proofErr w:type="gramStart"/>
      <w:r w:rsidRPr="003D6C6A">
        <w:rPr>
          <w:sz w:val="16"/>
        </w:rPr>
        <w:t>And</w:t>
      </w:r>
      <w:proofErr w:type="gramEnd"/>
      <w:r w:rsidRPr="003D6C6A">
        <w:rPr>
          <w:sz w:val="16"/>
        </w:rPr>
        <w:t xml:space="preserve">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w:t>
      </w:r>
      <w:proofErr w:type="spellStart"/>
      <w:r w:rsidRPr="003D6C6A">
        <w:rPr>
          <w:rStyle w:val="StyleUnderline"/>
        </w:rPr>
        <w:t>antiblack</w:t>
      </w:r>
      <w:proofErr w:type="spellEnd"/>
      <w:r w:rsidRPr="003D6C6A">
        <w:rPr>
          <w:rStyle w:val="StyleUnderline"/>
        </w:rPr>
        <w:t xml:space="preserve"> racists – </w:t>
      </w:r>
      <w:proofErr w:type="gramStart"/>
      <w:r w:rsidRPr="003D6C6A">
        <w:rPr>
          <w:rStyle w:val="StyleUnderline"/>
        </w:rPr>
        <w:t>and also</w:t>
      </w:r>
      <w:proofErr w:type="gramEnd"/>
      <w:r w:rsidRPr="003D6C6A">
        <w:rPr>
          <w:rStyle w:val="StyleUnderline"/>
        </w:rPr>
        <w:t xml:space="preserve"> fed into the backlash aimed at blacks – “stop playing oppression </w:t>
      </w:r>
      <w:proofErr w:type="spellStart"/>
      <w:r w:rsidRPr="003D6C6A">
        <w:rPr>
          <w:rStyle w:val="StyleUnderline"/>
        </w:rPr>
        <w:t>olympics</w:t>
      </w:r>
      <w:proofErr w:type="spellEnd"/>
      <w:r w:rsidRPr="003D6C6A">
        <w:rPr>
          <w:rStyle w:val="StyleUnderline"/>
        </w:rPr>
        <w:t xml:space="preserve">, that’s what whitey wants.” It </w:t>
      </w:r>
      <w:proofErr w:type="gramStart"/>
      <w:r w:rsidRPr="003D6C6A">
        <w:rPr>
          <w:rStyle w:val="StyleUnderline"/>
        </w:rPr>
        <w:t>must be foregrounded</w:t>
      </w:r>
      <w:proofErr w:type="gramEnd"/>
      <w:r w:rsidRPr="003D6C6A">
        <w:rPr>
          <w:rStyle w:val="StyleUnderline"/>
        </w:rPr>
        <w:t xml:space="preserve"> here that </w:t>
      </w:r>
      <w:proofErr w:type="spellStart"/>
      <w:r w:rsidRPr="003D6C6A">
        <w:rPr>
          <w:rStyle w:val="StyleUnderline"/>
          <w:highlight w:val="green"/>
        </w:rPr>
        <w:t>antiblackness</w:t>
      </w:r>
      <w:proofErr w:type="spellEnd"/>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w:t>
      </w:r>
      <w:proofErr w:type="spellStart"/>
      <w:r w:rsidRPr="003D6C6A">
        <w:rPr>
          <w:rStyle w:val="StyleUnderline"/>
        </w:rPr>
        <w:t>antiblackness</w:t>
      </w:r>
      <w:proofErr w:type="spellEnd"/>
      <w:r w:rsidRPr="003D6C6A">
        <w:rPr>
          <w:rStyle w:val="StyleUnderline"/>
        </w:rPr>
        <w:t xml:space="preserve"> nor is orientalism or islamophobia. </w:t>
      </w:r>
      <w:proofErr w:type="spellStart"/>
      <w:r w:rsidRPr="003D6C6A">
        <w:rPr>
          <w:rStyle w:val="StyleUnderline"/>
        </w:rPr>
        <w:t>Antiblackness</w:t>
      </w:r>
      <w:proofErr w:type="spellEnd"/>
      <w:r w:rsidRPr="003D6C6A">
        <w:rPr>
          <w:rStyle w:val="StyleUnderline"/>
        </w:rPr>
        <w:t xml:space="preserve"> predates white supremacy by at least 300 years (and much more than that depending on how we trace our history) and </w:t>
      </w:r>
      <w:r w:rsidRPr="003D6C6A">
        <w:rPr>
          <w:rStyle w:val="StyleUnderline"/>
          <w:highlight w:val="green"/>
        </w:rPr>
        <w:t xml:space="preserve">we can understand </w:t>
      </w:r>
      <w:proofErr w:type="spellStart"/>
      <w:r w:rsidRPr="003D6C6A">
        <w:rPr>
          <w:rStyle w:val="StyleUnderline"/>
          <w:highlight w:val="green"/>
        </w:rPr>
        <w:t>antiblackness</w:t>
      </w:r>
      <w:proofErr w:type="spellEnd"/>
      <w:r w:rsidRPr="003D6C6A">
        <w:rPr>
          <w:rStyle w:val="StyleUnderline"/>
          <w:highlight w:val="green"/>
        </w:rPr>
        <w:t xml:space="preserve">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xml:space="preserve">. That statement is a place to begin to define </w:t>
      </w:r>
      <w:proofErr w:type="spellStart"/>
      <w:proofErr w:type="gramStart"/>
      <w:r w:rsidRPr="003D6C6A">
        <w:rPr>
          <w:sz w:val="16"/>
        </w:rPr>
        <w:t>antiblackness</w:t>
      </w:r>
      <w:proofErr w:type="spellEnd"/>
      <w:r w:rsidRPr="003D6C6A">
        <w:rPr>
          <w:sz w:val="16"/>
        </w:rPr>
        <w:t>,</w:t>
      </w:r>
      <w:proofErr w:type="gramEnd"/>
      <w:r w:rsidRPr="003D6C6A">
        <w:rPr>
          <w:sz w:val="16"/>
        </w:rPr>
        <w:t xml:space="preserve"> it is not the end for this force weaves itself in infinite variety throughout all corners of the globe, forming globe into world. This is not simply about the little racist </w:t>
      </w:r>
      <w:proofErr w:type="spellStart"/>
      <w:r w:rsidRPr="003D6C6A">
        <w:rPr>
          <w:sz w:val="16"/>
        </w:rPr>
        <w:t>microaggressions</w:t>
      </w:r>
      <w:proofErr w:type="spellEnd"/>
      <w:r w:rsidRPr="003D6C6A">
        <w:rPr>
          <w:sz w:val="16"/>
        </w:rPr>
        <w:t xml:space="preserve"> that people listed in their tweets, this is about a global force that the world – not simply whites – bond over and form their lives inside of and </w:t>
      </w:r>
      <w:proofErr w:type="gramStart"/>
      <w:r w:rsidRPr="003D6C6A">
        <w:rPr>
          <w:sz w:val="16"/>
        </w:rPr>
        <w:t>through</w:t>
      </w:r>
      <w:proofErr w:type="gramEnd"/>
      <w:r w:rsidRPr="003D6C6A">
        <w:rPr>
          <w:sz w:val="16"/>
        </w:rPr>
        <w:t>. What #</w:t>
      </w:r>
      <w:proofErr w:type="spellStart"/>
      <w:r w:rsidRPr="003D6C6A">
        <w:rPr>
          <w:sz w:val="16"/>
        </w:rPr>
        <w:t>BlackPowerYellowPeril</w:t>
      </w:r>
      <w:proofErr w:type="spellEnd"/>
      <w:r w:rsidRPr="003D6C6A">
        <w:rPr>
          <w:sz w:val="16"/>
        </w:rPr>
        <w:t xml:space="preserve"> revealed, however, is that the underside of coalition politics remains a violent and virulent </w:t>
      </w:r>
      <w:proofErr w:type="spellStart"/>
      <w:r w:rsidRPr="003D6C6A">
        <w:rPr>
          <w:sz w:val="16"/>
        </w:rPr>
        <w:t>antiblackness</w:t>
      </w:r>
      <w:proofErr w:type="spellEnd"/>
      <w:r w:rsidRPr="003D6C6A">
        <w:rPr>
          <w:sz w:val="16"/>
        </w:rPr>
        <w:t>. As blacks— John Murillo III (@</w:t>
      </w:r>
      <w:proofErr w:type="spellStart"/>
      <w:r w:rsidRPr="003D6C6A">
        <w:rPr>
          <w:sz w:val="16"/>
        </w:rPr>
        <w:t>writedarkmatter</w:t>
      </w:r>
      <w:proofErr w:type="spellEnd"/>
      <w:r w:rsidRPr="003D6C6A">
        <w:rPr>
          <w:sz w:val="16"/>
        </w:rPr>
        <w:t>), New Black School (@</w:t>
      </w:r>
      <w:proofErr w:type="spellStart"/>
      <w:r w:rsidRPr="003D6C6A">
        <w:rPr>
          <w:sz w:val="16"/>
        </w:rPr>
        <w:t>newblackschool</w:t>
      </w:r>
      <w:proofErr w:type="spellEnd"/>
      <w:r w:rsidRPr="003D6C6A">
        <w:rPr>
          <w:sz w:val="16"/>
        </w:rPr>
        <w:t>), Nicholas Brady (@</w:t>
      </w:r>
      <w:proofErr w:type="spellStart"/>
      <w:r w:rsidRPr="003D6C6A">
        <w:rPr>
          <w:sz w:val="16"/>
        </w:rPr>
        <w:t>nubluez_nick</w:t>
      </w:r>
      <w:proofErr w:type="spellEnd"/>
      <w:r w:rsidRPr="003D6C6A">
        <w:rPr>
          <w:sz w:val="16"/>
        </w:rPr>
        <w:t>), and others—raised questions and comments in the spirit of that singular imperative—“Surrender to blackness”—</w:t>
      </w:r>
      <w:proofErr w:type="spellStart"/>
      <w:r w:rsidRPr="003D6C6A">
        <w:rPr>
          <w:sz w:val="16"/>
        </w:rPr>
        <w:t>antiblackness</w:t>
      </w:r>
      <w:proofErr w:type="spellEnd"/>
      <w:r w:rsidRPr="003D6C6A">
        <w:rPr>
          <w:sz w:val="16"/>
        </w:rPr>
        <w:t xml:space="preserve"> emerged in the violence of the response levied against it; one need only visit the hashtag to bear witness. From outright refusals to engage the </w:t>
      </w:r>
      <w:proofErr w:type="spellStart"/>
      <w:r w:rsidRPr="003D6C6A">
        <w:rPr>
          <w:sz w:val="16"/>
        </w:rPr>
        <w:t>antiblackness</w:t>
      </w:r>
      <w:proofErr w:type="spellEnd"/>
      <w:r w:rsidRPr="003D6C6A">
        <w:rPr>
          <w:sz w:val="16"/>
        </w:rPr>
        <w:t xml:space="preserve"> central to the histories and politics of nonblack communities of color, to denials of the foundational, global, and singular nature of </w:t>
      </w:r>
      <w:proofErr w:type="spellStart"/>
      <w:r w:rsidRPr="003D6C6A">
        <w:rPr>
          <w:sz w:val="16"/>
        </w:rPr>
        <w:t>antiblackness</w:t>
      </w:r>
      <w:proofErr w:type="spellEnd"/>
      <w:r w:rsidRPr="003D6C6A">
        <w:rPr>
          <w:sz w:val="16"/>
        </w:rPr>
        <w:t xml:space="preserve">, and to the repeated calls to police and remove this disruptive blackness and its imperative from the conversation, </w:t>
      </w:r>
      <w:proofErr w:type="spellStart"/>
      <w:r w:rsidRPr="003D6C6A">
        <w:rPr>
          <w:sz w:val="16"/>
        </w:rPr>
        <w:t>antiblackness</w:t>
      </w:r>
      <w:proofErr w:type="spellEnd"/>
      <w:r w:rsidRPr="003D6C6A">
        <w:rPr>
          <w:sz w:val="16"/>
        </w:rPr>
        <w:t xml:space="preserve"> exploded onto the scene. All of this in the name of “coalition.” This is because “coalition” politics and possibilities are fetishized, not loved. The fetish denies the necessary recognition of </w:t>
      </w:r>
      <w:proofErr w:type="spellStart"/>
      <w:r w:rsidRPr="003D6C6A">
        <w:rPr>
          <w:sz w:val="16"/>
        </w:rPr>
        <w:t>antiblackness</w:t>
      </w:r>
      <w:proofErr w:type="spellEnd"/>
      <w:r w:rsidRPr="003D6C6A">
        <w:rPr>
          <w:sz w:val="16"/>
        </w:rPr>
        <w:t xml:space="preserve"> at coalition’s heart, and that </w:t>
      </w:r>
      <w:proofErr w:type="spellStart"/>
      <w:r w:rsidRPr="003D6C6A">
        <w:rPr>
          <w:sz w:val="16"/>
        </w:rPr>
        <w:t>antiblackness</w:t>
      </w:r>
      <w:proofErr w:type="spellEnd"/>
      <w:r w:rsidRPr="003D6C6A">
        <w:rPr>
          <w:sz w:val="16"/>
        </w:rPr>
        <w:t xml:space="preserve"> left unattended renders the imperative illegible. It is a </w:t>
      </w:r>
      <w:proofErr w:type="spellStart"/>
      <w:r w:rsidRPr="003D6C6A">
        <w:rPr>
          <w:sz w:val="16"/>
        </w:rPr>
        <w:t>fetishization</w:t>
      </w:r>
      <w:proofErr w:type="spellEnd"/>
      <w:r w:rsidRPr="003D6C6A">
        <w:rPr>
          <w:sz w:val="16"/>
        </w:rPr>
        <w:t xml:space="preserve">, then, of </w:t>
      </w:r>
      <w:proofErr w:type="spellStart"/>
      <w:r w:rsidRPr="003D6C6A">
        <w:rPr>
          <w:sz w:val="16"/>
        </w:rPr>
        <w:t>antiblackness</w:t>
      </w:r>
      <w:proofErr w:type="spellEnd"/>
      <w:r w:rsidRPr="003D6C6A">
        <w:rPr>
          <w:sz w:val="16"/>
        </w:rPr>
        <w:t xml:space="preserve">. The fetish object at the heart of the coalition has always been black flesh – a </w:t>
      </w:r>
      <w:proofErr w:type="spellStart"/>
      <w:r w:rsidRPr="003D6C6A">
        <w:rPr>
          <w:sz w:val="16"/>
        </w:rPr>
        <w:t>fetishization</w:t>
      </w:r>
      <w:proofErr w:type="spellEnd"/>
      <w:r w:rsidRPr="003D6C6A">
        <w:rPr>
          <w:sz w:val="16"/>
        </w:rPr>
        <w:t xml:space="preserve"> where pleasure and terror meet to create the bonds of solidarity people so desire. Here, we open a forum on how the hashtag embodies this fetish, the distinction between fetish and love that </w:t>
      </w:r>
      <w:proofErr w:type="gramStart"/>
      <w:r w:rsidRPr="003D6C6A">
        <w:rPr>
          <w:sz w:val="16"/>
        </w:rPr>
        <w:t>must be made</w:t>
      </w:r>
      <w:proofErr w:type="gramEnd"/>
      <w:r w:rsidRPr="003D6C6A">
        <w:rPr>
          <w:sz w:val="16"/>
        </w:rPr>
        <w:t xml:space="preserve"> in excess of the hashtag and ones like it, and the absolute imperativeness of the imperative. Instead of fetishizing the object, you must surrender to blackness. </w:t>
      </w:r>
    </w:p>
    <w:p w:rsidR="002B77A1" w:rsidRDefault="002B77A1" w:rsidP="002B77A1">
      <w:pPr>
        <w:pStyle w:val="Heading3"/>
      </w:pPr>
      <w:r>
        <w:t>4</w:t>
      </w:r>
    </w:p>
    <w:p w:rsidR="002B77A1" w:rsidRDefault="002B77A1" w:rsidP="002B77A1">
      <w:pPr>
        <w:pStyle w:val="Heading4"/>
      </w:pPr>
      <w:r>
        <w:t xml:space="preserve">Strikes </w:t>
      </w:r>
      <w:proofErr w:type="gramStart"/>
      <w:r>
        <w:t>have been made</w:t>
      </w:r>
      <w:proofErr w:type="gramEnd"/>
      <w:r>
        <w:t xml:space="preserve"> </w:t>
      </w:r>
      <w:r w:rsidRPr="007D1963">
        <w:rPr>
          <w:u w:val="single"/>
        </w:rPr>
        <w:t>productive by capital</w:t>
      </w:r>
      <w:r>
        <w:t xml:space="preserve"> – resistance only </w:t>
      </w:r>
      <w:r w:rsidRPr="007D1963">
        <w:rPr>
          <w:u w:val="single"/>
        </w:rPr>
        <w:t>strengthens</w:t>
      </w:r>
      <w:r>
        <w:t xml:space="preserve"> the system.</w:t>
      </w:r>
    </w:p>
    <w:p w:rsidR="002B77A1" w:rsidRPr="007D1963" w:rsidRDefault="002B77A1" w:rsidP="002B77A1">
      <w:proofErr w:type="spellStart"/>
      <w:r w:rsidRPr="007D1963">
        <w:rPr>
          <w:rStyle w:val="Style13ptBold"/>
        </w:rPr>
        <w:t>Beller</w:t>
      </w:r>
      <w:proofErr w:type="spellEnd"/>
      <w:r w:rsidRPr="007D1963">
        <w:rPr>
          <w:rStyle w:val="Style13ptBold"/>
        </w:rPr>
        <w:t xml:space="preserve"> 95</w:t>
      </w:r>
      <w:r>
        <w:t xml:space="preserve"> [Jonathan; </w:t>
      </w:r>
      <w:r w:rsidRPr="007D1963">
        <w:t xml:space="preserve">Adjunct Professor of English, Film Studies, and Women’s Gender and Sexuality Studies at Barnard. In the 1990s in articles for Communication Research, boundary 2 </w:t>
      </w:r>
      <w:proofErr w:type="spellStart"/>
      <w:r w:rsidRPr="007D1963">
        <w:t>andpostmodern</w:t>
      </w:r>
      <w:proofErr w:type="spellEnd"/>
      <w:r w:rsidRPr="007D1963">
        <w:t xml:space="preserve"> culture, he became the first critical theorist of what he called "attention economy" and formulated the attention theory of value. His work in media studies includes materialist analysis of cinema, photography, computation, information, and money/finance. This work understands media platforms as various forms of social mediation, semiotics and political economy. His research </w:t>
      </w:r>
      <w:proofErr w:type="gramStart"/>
      <w:r w:rsidRPr="007D1963">
        <w:t>is situated</w:t>
      </w:r>
      <w:proofErr w:type="gramEnd"/>
      <w:r w:rsidRPr="007D1963">
        <w:t xml:space="preserve"> in film studies, media studies, critical race theory, feminist theory and anti-imperialist and </w:t>
      </w:r>
      <w:proofErr w:type="spellStart"/>
      <w:r w:rsidRPr="007D1963">
        <w:t>decolonial</w:t>
      </w:r>
      <w:proofErr w:type="spellEnd"/>
      <w:r w:rsidRPr="007D1963">
        <w:t xml:space="preserve"> epistemology and struggle. </w:t>
      </w:r>
      <w:proofErr w:type="spellStart"/>
      <w:r w:rsidRPr="007D1963">
        <w:t>Beller's</w:t>
      </w:r>
      <w:proofErr w:type="spellEnd"/>
      <w:r w:rsidRPr="007D1963">
        <w:t xml:space="preserve"> books include The Cinematic Mode of Production: Attention Economy and the Society of the Spectacle (2006); Acquiring Eyes: Philippine </w:t>
      </w:r>
      <w:proofErr w:type="spellStart"/>
      <w:r w:rsidRPr="007D1963">
        <w:t>Visuality</w:t>
      </w:r>
      <w:proofErr w:type="spellEnd"/>
      <w:r w:rsidRPr="007D1963">
        <w:t>, Nationalist Struggle, and the World-Media System (2006)</w:t>
      </w:r>
      <w:proofErr w:type="gramStart"/>
      <w:r w:rsidRPr="007D1963">
        <w:t>;  The</w:t>
      </w:r>
      <w:proofErr w:type="gramEnd"/>
      <w:r w:rsidRPr="007D1963">
        <w:t xml:space="preserve"> Message is Murder: Substrates of Computational Capital (2017) and The World Computer: Derivative Conditions of Racial Capitalism (2019, forthcoming Duke University Press). Current interests include the utilization of programmable money for activist projects and work on a new book tentatively entitled Derivative Revolution. He is a member of the Social Text editorial collective</w:t>
      </w:r>
      <w:r>
        <w:t>; “</w:t>
      </w:r>
      <w:r w:rsidRPr="007D1963">
        <w:t>The Spectatorship of the Proletariat</w:t>
      </w:r>
      <w:r>
        <w:t xml:space="preserve">,” Duke University Press; </w:t>
      </w:r>
      <w:proofErr w:type="gramStart"/>
      <w:r>
        <w:t>Autumn</w:t>
      </w:r>
      <w:proofErr w:type="gramEnd"/>
      <w:r>
        <w:t xml:space="preserve"> 1995; </w:t>
      </w:r>
      <w:hyperlink r:id="rId6" w:history="1">
        <w:r w:rsidRPr="00540FF3">
          <w:rPr>
            <w:rStyle w:val="Hyperlink"/>
          </w:rPr>
          <w:t>https://www.jstor.org/stable/pdf/303727.pdf?refreqid=excelsior%3A1fcfb260a82662c726f0fac8b621a07b</w:t>
        </w:r>
      </w:hyperlink>
      <w:r>
        <w:t>] Justin</w:t>
      </w:r>
    </w:p>
    <w:p w:rsidR="002B77A1" w:rsidRPr="007D1963" w:rsidRDefault="002B77A1" w:rsidP="002B77A1">
      <w:pPr>
        <w:rPr>
          <w:rStyle w:val="Emphasis"/>
        </w:rPr>
      </w:pPr>
      <w:proofErr w:type="gramStart"/>
      <w:r w:rsidRPr="00150B00">
        <w:rPr>
          <w:sz w:val="16"/>
        </w:rPr>
        <w:t xml:space="preserve">Because </w:t>
      </w:r>
      <w:r w:rsidRPr="00150B00">
        <w:rPr>
          <w:u w:val="single"/>
        </w:rPr>
        <w:t xml:space="preserve">today </w:t>
      </w:r>
      <w:r w:rsidRPr="00150B00">
        <w:rPr>
          <w:highlight w:val="green"/>
          <w:u w:val="single"/>
        </w:rPr>
        <w:t xml:space="preserve">capital "thinks" </w:t>
      </w:r>
      <w:r w:rsidRPr="007D1963">
        <w:rPr>
          <w:rStyle w:val="Emphasis"/>
          <w:highlight w:val="green"/>
        </w:rPr>
        <w:t>several cycles in advance</w:t>
      </w:r>
      <w:r w:rsidRPr="007D1963">
        <w:rPr>
          <w:rStyle w:val="Emphasis"/>
        </w:rPr>
        <w:t xml:space="preserve"> of itself</w:t>
      </w:r>
      <w:r w:rsidRPr="00150B00">
        <w:rPr>
          <w:sz w:val="16"/>
        </w:rPr>
        <w:t xml:space="preserve">, or, to put it another way, </w:t>
      </w:r>
      <w:r w:rsidRPr="00150B00">
        <w:rPr>
          <w:u w:val="single"/>
        </w:rPr>
        <w:t xml:space="preserve">because it has </w:t>
      </w:r>
      <w:r w:rsidRPr="007D1963">
        <w:rPr>
          <w:rStyle w:val="Emphasis"/>
        </w:rPr>
        <w:t xml:space="preserve">several </w:t>
      </w:r>
      <w:r w:rsidRPr="007D1963">
        <w:rPr>
          <w:rStyle w:val="Emphasis"/>
          <w:highlight w:val="green"/>
        </w:rPr>
        <w:t>historical stages</w:t>
      </w:r>
      <w:r w:rsidRPr="00150B00">
        <w:rPr>
          <w:highlight w:val="green"/>
          <w:u w:val="single"/>
        </w:rPr>
        <w:t xml:space="preserve"> of</w:t>
      </w:r>
      <w:r w:rsidRPr="00150B00">
        <w:rPr>
          <w:u w:val="single"/>
        </w:rPr>
        <w:t xml:space="preserve"> its own </w:t>
      </w:r>
      <w:r w:rsidRPr="007D1963">
        <w:rPr>
          <w:rStyle w:val="Emphasis"/>
          <w:highlight w:val="green"/>
        </w:rPr>
        <w:t>development</w:t>
      </w:r>
      <w:r w:rsidRPr="00150B00">
        <w:rPr>
          <w:highlight w:val="green"/>
          <w:u w:val="single"/>
        </w:rPr>
        <w:t xml:space="preserve"> </w:t>
      </w:r>
      <w:r w:rsidRPr="007D1963">
        <w:rPr>
          <w:rStyle w:val="Emphasis"/>
          <w:highlight w:val="green"/>
        </w:rPr>
        <w:t>simultaneously</w:t>
      </w:r>
      <w:r w:rsidRPr="00150B00">
        <w:rPr>
          <w:sz w:val="16"/>
        </w:rPr>
        <w:t xml:space="preserve"> available to itself that can be utilized in vary- </w:t>
      </w:r>
      <w:proofErr w:type="spellStart"/>
      <w:r w:rsidRPr="00150B00">
        <w:rPr>
          <w:sz w:val="16"/>
        </w:rPr>
        <w:t>ing</w:t>
      </w:r>
      <w:proofErr w:type="spellEnd"/>
      <w:r w:rsidRPr="00150B00">
        <w:rPr>
          <w:sz w:val="16"/>
        </w:rPr>
        <w:t xml:space="preserve"> proportions, one could well argue that </w:t>
      </w:r>
      <w:r w:rsidRPr="00150B00">
        <w:rPr>
          <w:u w:val="single"/>
        </w:rPr>
        <w:t xml:space="preserve">isolated </w:t>
      </w:r>
      <w:r w:rsidRPr="00150B00">
        <w:rPr>
          <w:highlight w:val="green"/>
          <w:u w:val="single"/>
        </w:rPr>
        <w:t xml:space="preserve">labor strikes are made </w:t>
      </w:r>
      <w:r w:rsidRPr="007D1963">
        <w:rPr>
          <w:rStyle w:val="Emphasis"/>
          <w:highlight w:val="green"/>
        </w:rPr>
        <w:t>productive</w:t>
      </w:r>
      <w:r w:rsidRPr="00150B00">
        <w:rPr>
          <w:highlight w:val="green"/>
          <w:u w:val="single"/>
        </w:rPr>
        <w:t xml:space="preserve"> for </w:t>
      </w:r>
      <w:r w:rsidRPr="007D1963">
        <w:rPr>
          <w:rStyle w:val="Emphasis"/>
          <w:highlight w:val="green"/>
        </w:rPr>
        <w:t>capital</w:t>
      </w:r>
      <w:r w:rsidRPr="00150B00">
        <w:rPr>
          <w:u w:val="single"/>
        </w:rPr>
        <w:t xml:space="preserve"> and that </w:t>
      </w:r>
      <w:r w:rsidRPr="007D1963">
        <w:rPr>
          <w:rStyle w:val="Emphasis"/>
        </w:rPr>
        <w:t>phenomena</w:t>
      </w:r>
      <w:r w:rsidRPr="00150B00">
        <w:rPr>
          <w:u w:val="single"/>
        </w:rPr>
        <w:t xml:space="preserve"> such as the </w:t>
      </w:r>
      <w:r w:rsidRPr="007D1963">
        <w:rPr>
          <w:rStyle w:val="Emphasis"/>
        </w:rPr>
        <w:t>general</w:t>
      </w:r>
      <w:r w:rsidRPr="00150B00">
        <w:rPr>
          <w:u w:val="single"/>
        </w:rPr>
        <w:t xml:space="preserve"> </w:t>
      </w:r>
      <w:r w:rsidRPr="007D1963">
        <w:rPr>
          <w:rStyle w:val="Emphasis"/>
        </w:rPr>
        <w:t>strike</w:t>
      </w:r>
      <w:r w:rsidRPr="00150B00">
        <w:rPr>
          <w:u w:val="single"/>
        </w:rPr>
        <w:t xml:space="preserve"> or Samir Amin's "</w:t>
      </w:r>
      <w:r w:rsidRPr="007D1963">
        <w:rPr>
          <w:rStyle w:val="Emphasis"/>
          <w:highlight w:val="green"/>
        </w:rPr>
        <w:t>de</w:t>
      </w:r>
      <w:r w:rsidRPr="00D41905">
        <w:rPr>
          <w:highlight w:val="green"/>
          <w:u w:val="single"/>
        </w:rPr>
        <w:t>-</w:t>
      </w:r>
      <w:r w:rsidRPr="007D1963">
        <w:rPr>
          <w:rStyle w:val="Emphasis"/>
          <w:highlight w:val="green"/>
        </w:rPr>
        <w:t>linking</w:t>
      </w:r>
      <w:r w:rsidRPr="00150B00">
        <w:rPr>
          <w:u w:val="single"/>
        </w:rPr>
        <w:t xml:space="preserve">" are </w:t>
      </w:r>
      <w:r w:rsidRPr="007D1963">
        <w:rPr>
          <w:rStyle w:val="Emphasis"/>
          <w:highlight w:val="green"/>
        </w:rPr>
        <w:t>impossible</w:t>
      </w:r>
      <w:r w:rsidRPr="00150B00">
        <w:rPr>
          <w:u w:val="single"/>
        </w:rPr>
        <w:t>.'</w:t>
      </w:r>
      <w:proofErr w:type="gramEnd"/>
      <w:r w:rsidRPr="00150B00">
        <w:rPr>
          <w:u w:val="single"/>
        </w:rPr>
        <w:t xml:space="preserve"> </w:t>
      </w:r>
      <w:r w:rsidRPr="00150B00">
        <w:rPr>
          <w:sz w:val="16"/>
        </w:rPr>
        <w:t>The argument for</w:t>
      </w:r>
      <w:r w:rsidRPr="00150B00">
        <w:rPr>
          <w:u w:val="single"/>
        </w:rPr>
        <w:t xml:space="preserve"> the </w:t>
      </w:r>
      <w:r w:rsidRPr="007D1963">
        <w:rPr>
          <w:rStyle w:val="Emphasis"/>
          <w:highlight w:val="green"/>
        </w:rPr>
        <w:t>productive</w:t>
      </w:r>
      <w:r w:rsidRPr="00D41905">
        <w:rPr>
          <w:highlight w:val="green"/>
          <w:u w:val="single"/>
        </w:rPr>
        <w:t xml:space="preserve"> </w:t>
      </w:r>
      <w:r w:rsidRPr="007D1963">
        <w:rPr>
          <w:rStyle w:val="Emphasis"/>
          <w:highlight w:val="green"/>
        </w:rPr>
        <w:t>value</w:t>
      </w:r>
      <w:r w:rsidRPr="00D41905">
        <w:rPr>
          <w:highlight w:val="green"/>
          <w:u w:val="single"/>
        </w:rPr>
        <w:t xml:space="preserve"> of</w:t>
      </w:r>
      <w:r w:rsidRPr="00150B00">
        <w:rPr>
          <w:u w:val="single"/>
        </w:rPr>
        <w:t xml:space="preserve"> the </w:t>
      </w:r>
      <w:r w:rsidRPr="007D1963">
        <w:rPr>
          <w:rStyle w:val="Emphasis"/>
          <w:highlight w:val="green"/>
        </w:rPr>
        <w:t>strike</w:t>
      </w:r>
      <w:r w:rsidRPr="00D41905">
        <w:rPr>
          <w:highlight w:val="green"/>
          <w:u w:val="single"/>
        </w:rPr>
        <w:t xml:space="preserve"> for </w:t>
      </w:r>
      <w:r w:rsidRPr="007D1963">
        <w:rPr>
          <w:rStyle w:val="Emphasis"/>
          <w:highlight w:val="green"/>
        </w:rPr>
        <w:t>capital</w:t>
      </w:r>
      <w:r w:rsidRPr="00150B00">
        <w:rPr>
          <w:sz w:val="16"/>
        </w:rPr>
        <w:t xml:space="preserve"> </w:t>
      </w:r>
      <w:proofErr w:type="gramStart"/>
      <w:r w:rsidRPr="00150B00">
        <w:rPr>
          <w:sz w:val="16"/>
        </w:rPr>
        <w:t>would not in itself necessarily be</w:t>
      </w:r>
      <w:proofErr w:type="gramEnd"/>
      <w:r w:rsidRPr="00150B00">
        <w:rPr>
          <w:sz w:val="16"/>
        </w:rPr>
        <w:t xml:space="preserve"> to ignore what Jacques Derrida has recently called "Marx's injunction."2 </w:t>
      </w:r>
      <w:r w:rsidRPr="00150B00">
        <w:rPr>
          <w:u w:val="single"/>
        </w:rPr>
        <w:t xml:space="preserve">In discuss- </w:t>
      </w:r>
      <w:proofErr w:type="spellStart"/>
      <w:r w:rsidRPr="00150B00">
        <w:rPr>
          <w:u w:val="single"/>
        </w:rPr>
        <w:t>ing</w:t>
      </w:r>
      <w:proofErr w:type="spellEnd"/>
      <w:r w:rsidRPr="00150B00">
        <w:rPr>
          <w:u w:val="single"/>
        </w:rPr>
        <w:t xml:space="preserve"> the </w:t>
      </w:r>
      <w:r w:rsidRPr="007D1963">
        <w:rPr>
          <w:rStyle w:val="Emphasis"/>
        </w:rPr>
        <w:t>capitalization</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sz w:val="16"/>
        </w:rPr>
        <w:t xml:space="preserve">, given perhaps its most dramatic form in and after 1989, one might still hear the ghostly </w:t>
      </w:r>
      <w:proofErr w:type="spellStart"/>
      <w:r w:rsidRPr="00150B00">
        <w:rPr>
          <w:sz w:val="16"/>
        </w:rPr>
        <w:t>admoni</w:t>
      </w:r>
      <w:proofErr w:type="spellEnd"/>
      <w:r w:rsidRPr="00150B00">
        <w:rPr>
          <w:sz w:val="16"/>
        </w:rPr>
        <w:t xml:space="preserve">- </w:t>
      </w:r>
      <w:proofErr w:type="spellStart"/>
      <w:r w:rsidRPr="00150B00">
        <w:rPr>
          <w:sz w:val="16"/>
        </w:rPr>
        <w:t>tions</w:t>
      </w:r>
      <w:proofErr w:type="spellEnd"/>
      <w:r w:rsidRPr="00150B00">
        <w:rPr>
          <w:sz w:val="16"/>
        </w:rPr>
        <w:t xml:space="preserve"> of the "specter of Marx," which, for Derrida "reaffirms the question of life and death." Furthermore, one might hear the moans and intimations of such an absent presence without oneself becoming as dead as Marxism is purported to be</w:t>
      </w:r>
    </w:p>
    <w:p w:rsidR="002B77A1" w:rsidRDefault="002B77A1" w:rsidP="002B77A1">
      <w:pPr>
        <w:rPr>
          <w:sz w:val="16"/>
        </w:rPr>
      </w:pPr>
      <w:r w:rsidRPr="00150B00">
        <w:rPr>
          <w:sz w:val="16"/>
        </w:rPr>
        <w:t xml:space="preserve">Though </w:t>
      </w:r>
      <w:r w:rsidRPr="00150B00">
        <w:rPr>
          <w:u w:val="single"/>
        </w:rPr>
        <w:t xml:space="preserve">this essay is in no way directly concerned with the </w:t>
      </w:r>
      <w:r w:rsidRPr="007D1963">
        <w:rPr>
          <w:rStyle w:val="Emphasis"/>
        </w:rPr>
        <w:t>viability</w:t>
      </w:r>
      <w:r w:rsidRPr="00150B00">
        <w:rPr>
          <w:u w:val="single"/>
        </w:rPr>
        <w:t xml:space="preserve"> of the labor strike per se</w:t>
      </w:r>
      <w:r w:rsidRPr="00150B00">
        <w:rPr>
          <w:sz w:val="16"/>
        </w:rPr>
        <w:t xml:space="preserve">, </w:t>
      </w:r>
      <w:r w:rsidRPr="00150B00">
        <w:rPr>
          <w:u w:val="single"/>
        </w:rPr>
        <w:t xml:space="preserve">it is most definitely </w:t>
      </w:r>
      <w:r w:rsidRPr="007D1963">
        <w:rPr>
          <w:rStyle w:val="Emphasis"/>
        </w:rPr>
        <w:t>concerned</w:t>
      </w:r>
      <w:r w:rsidRPr="00150B00">
        <w:rPr>
          <w:u w:val="single"/>
        </w:rPr>
        <w:t xml:space="preserve"> with the </w:t>
      </w:r>
      <w:r w:rsidRPr="007D1963">
        <w:rPr>
          <w:rStyle w:val="Emphasis"/>
        </w:rPr>
        <w:t>objective</w:t>
      </w:r>
      <w:r w:rsidRPr="00150B00">
        <w:rPr>
          <w:u w:val="single"/>
        </w:rPr>
        <w:t xml:space="preserve"> of the strike</w:t>
      </w:r>
      <w:r w:rsidRPr="00150B00">
        <w:rPr>
          <w:sz w:val="16"/>
        </w:rPr>
        <w:t xml:space="preserve">, that is, </w:t>
      </w:r>
      <w:r w:rsidRPr="00150B00">
        <w:rPr>
          <w:u w:val="single"/>
        </w:rPr>
        <w:t xml:space="preserve">the </w:t>
      </w:r>
      <w:proofErr w:type="spellStart"/>
      <w:r w:rsidRPr="007D1963">
        <w:rPr>
          <w:rStyle w:val="Emphasis"/>
          <w:highlight w:val="green"/>
        </w:rPr>
        <w:t>reappropriation</w:t>
      </w:r>
      <w:proofErr w:type="spellEnd"/>
      <w:r w:rsidRPr="00D41905">
        <w:rPr>
          <w:highlight w:val="green"/>
          <w:u w:val="single"/>
        </w:rPr>
        <w:t xml:space="preserve"> of</w:t>
      </w:r>
      <w:r w:rsidRPr="00150B00">
        <w:rPr>
          <w:u w:val="single"/>
        </w:rPr>
        <w:t xml:space="preserve"> </w:t>
      </w:r>
      <w:r w:rsidRPr="007D1963">
        <w:rPr>
          <w:rStyle w:val="Emphasis"/>
        </w:rPr>
        <w:t>historically</w:t>
      </w:r>
      <w:r w:rsidRPr="00150B00">
        <w:rPr>
          <w:u w:val="single"/>
        </w:rPr>
        <w:t xml:space="preserve"> </w:t>
      </w:r>
      <w:proofErr w:type="spellStart"/>
      <w:r w:rsidRPr="007D1963">
        <w:rPr>
          <w:rStyle w:val="Emphasis"/>
        </w:rPr>
        <w:t>sedimented</w:t>
      </w:r>
      <w:proofErr w:type="spellEnd"/>
      <w:r w:rsidRPr="00150B00">
        <w:rPr>
          <w:u w:val="single"/>
        </w:rPr>
        <w:t xml:space="preserve"> human </w:t>
      </w:r>
      <w:r w:rsidRPr="007D1963">
        <w:rPr>
          <w:rStyle w:val="Emphasis"/>
          <w:highlight w:val="green"/>
        </w:rPr>
        <w:t>labor</w:t>
      </w:r>
      <w:r w:rsidRPr="00150B00">
        <w:rPr>
          <w:sz w:val="16"/>
        </w:rPr>
        <w:t xml:space="preserve"> (the means of production) </w:t>
      </w:r>
      <w:r w:rsidRPr="00D41905">
        <w:rPr>
          <w:highlight w:val="green"/>
          <w:u w:val="single"/>
        </w:rPr>
        <w:t xml:space="preserve">by </w:t>
      </w:r>
      <w:r w:rsidRPr="007D1963">
        <w:rPr>
          <w:rStyle w:val="Emphasis"/>
          <w:highlight w:val="green"/>
        </w:rPr>
        <w:t>disenfranchised</w:t>
      </w:r>
      <w:r w:rsidRPr="00D41905">
        <w:rPr>
          <w:highlight w:val="green"/>
          <w:u w:val="single"/>
        </w:rPr>
        <w:t xml:space="preserve"> </w:t>
      </w:r>
      <w:r w:rsidRPr="007D1963">
        <w:rPr>
          <w:rStyle w:val="Emphasis"/>
          <w:highlight w:val="green"/>
        </w:rPr>
        <w:t>individuals</w:t>
      </w:r>
      <w:r w:rsidRPr="00150B00">
        <w:rPr>
          <w:u w:val="single"/>
        </w:rPr>
        <w:t xml:space="preserve"> and groups</w:t>
      </w:r>
      <w:r w:rsidRPr="00150B00">
        <w:rPr>
          <w:sz w:val="16"/>
        </w:rPr>
        <w:t xml:space="preserve">. Such </w:t>
      </w:r>
      <w:proofErr w:type="spellStart"/>
      <w:r w:rsidRPr="00150B00">
        <w:rPr>
          <w:sz w:val="16"/>
        </w:rPr>
        <w:t>reappropriation</w:t>
      </w:r>
      <w:proofErr w:type="spellEnd"/>
      <w:r w:rsidRPr="00150B00">
        <w:rPr>
          <w:sz w:val="16"/>
        </w:rPr>
        <w:t xml:space="preserve"> of historically </w:t>
      </w:r>
      <w:proofErr w:type="spellStart"/>
      <w:r w:rsidRPr="00150B00">
        <w:rPr>
          <w:sz w:val="16"/>
        </w:rPr>
        <w:t>sedimented</w:t>
      </w:r>
      <w:proofErr w:type="spellEnd"/>
      <w:r w:rsidRPr="00150B00">
        <w:rPr>
          <w:sz w:val="16"/>
        </w:rPr>
        <w:t xml:space="preserve"> labor and of living labor, I suggest, is, in fact, going on all the time; it is endemic to social change. As Antonio </w:t>
      </w:r>
      <w:proofErr w:type="spellStart"/>
      <w:r w:rsidRPr="00150B00">
        <w:rPr>
          <w:sz w:val="16"/>
        </w:rPr>
        <w:t>Negri</w:t>
      </w:r>
      <w:proofErr w:type="spellEnd"/>
      <w:r w:rsidRPr="00150B00">
        <w:rPr>
          <w:sz w:val="16"/>
        </w:rPr>
        <w:t xml:space="preserve"> argues, in endeavoring to </w:t>
      </w:r>
      <w:r w:rsidRPr="007D1963">
        <w:rPr>
          <w:rStyle w:val="Emphasis"/>
          <w:highlight w:val="green"/>
        </w:rPr>
        <w:t>establish</w:t>
      </w:r>
      <w:r w:rsidRPr="00150B00">
        <w:rPr>
          <w:u w:val="single"/>
        </w:rPr>
        <w:t xml:space="preserve"> the </w:t>
      </w:r>
      <w:r w:rsidRPr="007D1963">
        <w:rPr>
          <w:rStyle w:val="Emphasis"/>
          <w:highlight w:val="green"/>
        </w:rPr>
        <w:t>subjectivity</w:t>
      </w:r>
      <w:r w:rsidRPr="00D41905">
        <w:rPr>
          <w:highlight w:val="green"/>
          <w:u w:val="single"/>
        </w:rPr>
        <w:t xml:space="preserve"> of labor</w:t>
      </w:r>
      <w:r w:rsidRPr="00150B00">
        <w:rPr>
          <w:u w:val="single"/>
        </w:rPr>
        <w:t xml:space="preserve"> in history</w:t>
      </w:r>
      <w:r w:rsidRPr="00150B00">
        <w:rPr>
          <w:sz w:val="16"/>
        </w:rPr>
        <w:t xml:space="preserve">, </w:t>
      </w:r>
      <w:r w:rsidRPr="00150B00">
        <w:rPr>
          <w:u w:val="single"/>
        </w:rPr>
        <w:t xml:space="preserve">not only does </w:t>
      </w:r>
      <w:r w:rsidRPr="00D41905">
        <w:rPr>
          <w:highlight w:val="green"/>
          <w:u w:val="single"/>
        </w:rPr>
        <w:t>labor</w:t>
      </w:r>
      <w:r w:rsidRPr="00150B00">
        <w:rPr>
          <w:u w:val="single"/>
        </w:rPr>
        <w:t xml:space="preserve"> produce </w:t>
      </w:r>
      <w:r w:rsidRPr="007D1963">
        <w:rPr>
          <w:rStyle w:val="Emphasis"/>
        </w:rPr>
        <w:t>capital</w:t>
      </w:r>
      <w:r w:rsidRPr="00150B00">
        <w:rPr>
          <w:u w:val="single"/>
        </w:rPr>
        <w:t xml:space="preserve">, </w:t>
      </w:r>
      <w:proofErr w:type="gramStart"/>
      <w:r w:rsidRPr="00150B00">
        <w:rPr>
          <w:u w:val="single"/>
        </w:rPr>
        <w:t>but</w:t>
      </w:r>
      <w:proofErr w:type="gramEnd"/>
      <w:r w:rsidRPr="00150B00">
        <w:rPr>
          <w:u w:val="single"/>
        </w:rPr>
        <w:t xml:space="preserve"> </w:t>
      </w:r>
      <w:r w:rsidRPr="007D1963">
        <w:rPr>
          <w:rStyle w:val="Emphasis"/>
        </w:rPr>
        <w:t>labor</w:t>
      </w:r>
      <w:r w:rsidRPr="00150B00">
        <w:rPr>
          <w:u w:val="single"/>
        </w:rPr>
        <w:t xml:space="preserve">, in its </w:t>
      </w:r>
      <w:r w:rsidRPr="00D41905">
        <w:rPr>
          <w:highlight w:val="green"/>
          <w:u w:val="single"/>
        </w:rPr>
        <w:t xml:space="preserve">resistance to </w:t>
      </w:r>
      <w:r w:rsidRPr="007D1963">
        <w:rPr>
          <w:rStyle w:val="Emphasis"/>
          <w:highlight w:val="green"/>
        </w:rPr>
        <w:t>capital</w:t>
      </w:r>
      <w:r w:rsidRPr="00D41905">
        <w:rPr>
          <w:highlight w:val="green"/>
          <w:u w:val="single"/>
        </w:rPr>
        <w:t xml:space="preserve"> </w:t>
      </w:r>
      <w:r w:rsidRPr="007D1963">
        <w:rPr>
          <w:rStyle w:val="Emphasis"/>
          <w:highlight w:val="green"/>
        </w:rPr>
        <w:t>exploitation</w:t>
      </w:r>
      <w:r w:rsidRPr="00D41905">
        <w:rPr>
          <w:highlight w:val="green"/>
          <w:u w:val="single"/>
        </w:rPr>
        <w:t xml:space="preserve"> forces</w:t>
      </w:r>
      <w:r w:rsidRPr="00150B00">
        <w:rPr>
          <w:u w:val="single"/>
        </w:rPr>
        <w:t xml:space="preserve"> </w:t>
      </w:r>
      <w:r w:rsidRPr="007D1963">
        <w:rPr>
          <w:rStyle w:val="Emphasis"/>
        </w:rPr>
        <w:t>structural</w:t>
      </w:r>
      <w:r w:rsidRPr="00150B00">
        <w:rPr>
          <w:u w:val="single"/>
        </w:rPr>
        <w:t xml:space="preserve"> and </w:t>
      </w:r>
      <w:r w:rsidRPr="007D1963">
        <w:rPr>
          <w:rStyle w:val="Emphasis"/>
        </w:rPr>
        <w:t>technological</w:t>
      </w:r>
      <w:r w:rsidRPr="00150B00">
        <w:rPr>
          <w:u w:val="single"/>
        </w:rPr>
        <w:t xml:space="preserve"> </w:t>
      </w:r>
      <w:r w:rsidRPr="007D1963">
        <w:rPr>
          <w:rStyle w:val="Emphasis"/>
          <w:highlight w:val="green"/>
        </w:rPr>
        <w:t>innovations</w:t>
      </w:r>
      <w:r w:rsidRPr="00D41905">
        <w:rPr>
          <w:highlight w:val="green"/>
          <w:u w:val="single"/>
        </w:rPr>
        <w:t xml:space="preserve"> in </w:t>
      </w:r>
      <w:proofErr w:type="spellStart"/>
      <w:r w:rsidRPr="007D1963">
        <w:rPr>
          <w:rStyle w:val="Emphasis"/>
          <w:highlight w:val="green"/>
        </w:rPr>
        <w:t>capi</w:t>
      </w:r>
      <w:proofErr w:type="spellEnd"/>
      <w:r w:rsidRPr="00D41905">
        <w:rPr>
          <w:highlight w:val="green"/>
          <w:u w:val="single"/>
        </w:rPr>
        <w:t xml:space="preserve">- </w:t>
      </w:r>
      <w:proofErr w:type="spellStart"/>
      <w:r w:rsidRPr="007D1963">
        <w:rPr>
          <w:rStyle w:val="Emphasis"/>
          <w:highlight w:val="green"/>
        </w:rPr>
        <w:t>talism</w:t>
      </w:r>
      <w:proofErr w:type="spellEnd"/>
      <w:r w:rsidRPr="00150B00">
        <w:rPr>
          <w:sz w:val="16"/>
        </w:rPr>
        <w:t xml:space="preserve">. </w:t>
      </w:r>
      <w:proofErr w:type="gramStart"/>
      <w:r w:rsidRPr="00150B00">
        <w:rPr>
          <w:sz w:val="16"/>
        </w:rPr>
        <w:t xml:space="preserve">Though this is surely the case, we have lacked, since the advent of cinema in particular, a specific theory that accounts for the development of certain new regimes for the production of cultural and economic value via mental activity; </w:t>
      </w:r>
      <w:r w:rsidRPr="007D1963">
        <w:rPr>
          <w:highlight w:val="green"/>
          <w:u w:val="single"/>
        </w:rPr>
        <w:t xml:space="preserve">we do </w:t>
      </w:r>
      <w:r w:rsidRPr="007D1963">
        <w:rPr>
          <w:rStyle w:val="Emphasis"/>
          <w:highlight w:val="green"/>
        </w:rPr>
        <w:t>not</w:t>
      </w:r>
      <w:r w:rsidRPr="00150B00">
        <w:rPr>
          <w:u w:val="single"/>
        </w:rPr>
        <w:t xml:space="preserve"> yet </w:t>
      </w:r>
      <w:r w:rsidRPr="007D1963">
        <w:rPr>
          <w:highlight w:val="green"/>
          <w:u w:val="single"/>
        </w:rPr>
        <w:t>know</w:t>
      </w:r>
      <w:r w:rsidRPr="00150B00">
        <w:rPr>
          <w:u w:val="single"/>
        </w:rPr>
        <w:t xml:space="preserve"> how to account for the </w:t>
      </w:r>
      <w:r w:rsidRPr="007D1963">
        <w:rPr>
          <w:rStyle w:val="Emphasis"/>
        </w:rPr>
        <w:t>present</w:t>
      </w:r>
      <w:r w:rsidRPr="00150B00">
        <w:rPr>
          <w:u w:val="single"/>
        </w:rPr>
        <w:t>-</w:t>
      </w:r>
      <w:r w:rsidRPr="007D1963">
        <w:rPr>
          <w:rStyle w:val="Emphasis"/>
        </w:rPr>
        <w:t>day</w:t>
      </w:r>
      <w:r w:rsidRPr="00150B00">
        <w:rPr>
          <w:u w:val="single"/>
        </w:rPr>
        <w:t xml:space="preserve"> </w:t>
      </w:r>
      <w:r w:rsidRPr="007D1963">
        <w:rPr>
          <w:rStyle w:val="Emphasis"/>
        </w:rPr>
        <w:t>dynamics</w:t>
      </w:r>
      <w:r w:rsidRPr="007D1963">
        <w:rPr>
          <w:u w:val="single"/>
        </w:rPr>
        <w:t xml:space="preserve"> of </w:t>
      </w:r>
      <w:r w:rsidRPr="007D1963">
        <w:rPr>
          <w:rStyle w:val="Emphasis"/>
        </w:rPr>
        <w:t>value</w:t>
      </w:r>
      <w:r w:rsidRPr="007D1963">
        <w:rPr>
          <w:u w:val="single"/>
        </w:rPr>
        <w:t xml:space="preserve"> </w:t>
      </w:r>
      <w:r w:rsidRPr="007D1963">
        <w:rPr>
          <w:rStyle w:val="Emphasis"/>
        </w:rPr>
        <w:t>production</w:t>
      </w:r>
      <w:r w:rsidRPr="007D1963">
        <w:rPr>
          <w:u w:val="single"/>
        </w:rPr>
        <w:t xml:space="preserve"> and </w:t>
      </w:r>
      <w:r w:rsidRPr="007D1963">
        <w:rPr>
          <w:rStyle w:val="Emphasis"/>
        </w:rPr>
        <w:t>appropriation</w:t>
      </w:r>
      <w:r w:rsidRPr="00150B00">
        <w:rPr>
          <w:u w:val="single"/>
        </w:rPr>
        <w:t xml:space="preserve"> that operate through the </w:t>
      </w:r>
      <w:r w:rsidRPr="007D1963">
        <w:rPr>
          <w:rStyle w:val="Emphasis"/>
        </w:rPr>
        <w:t>conversion</w:t>
      </w:r>
      <w:r w:rsidRPr="00150B00">
        <w:rPr>
          <w:u w:val="single"/>
        </w:rPr>
        <w:t xml:space="preserve"> of </w:t>
      </w:r>
      <w:r w:rsidRPr="007D1963">
        <w:rPr>
          <w:rStyle w:val="Emphasis"/>
        </w:rPr>
        <w:t>mental</w:t>
      </w:r>
      <w:r w:rsidRPr="00150B00">
        <w:rPr>
          <w:u w:val="single"/>
        </w:rPr>
        <w:t xml:space="preserve"> </w:t>
      </w:r>
      <w:r w:rsidRPr="007D1963">
        <w:rPr>
          <w:rStyle w:val="Emphasis"/>
        </w:rPr>
        <w:t>activity</w:t>
      </w:r>
      <w:r w:rsidRPr="00150B00">
        <w:rPr>
          <w:u w:val="single"/>
        </w:rPr>
        <w:t xml:space="preserve"> into </w:t>
      </w:r>
      <w:r w:rsidRPr="007D1963">
        <w:rPr>
          <w:rStyle w:val="Emphasis"/>
        </w:rPr>
        <w:t>social</w:t>
      </w:r>
      <w:r w:rsidRPr="00150B00">
        <w:rPr>
          <w:u w:val="single"/>
        </w:rPr>
        <w:t xml:space="preserve"> </w:t>
      </w:r>
      <w:r w:rsidRPr="007D1963">
        <w:rPr>
          <w:rStyle w:val="Emphasis"/>
        </w:rPr>
        <w:t>force</w:t>
      </w:r>
      <w:r w:rsidRPr="00150B00">
        <w:rPr>
          <w:sz w:val="16"/>
        </w:rPr>
        <w:t>.</w:t>
      </w:r>
      <w:proofErr w:type="gramEnd"/>
      <w:r w:rsidRPr="00150B00">
        <w:rPr>
          <w:sz w:val="16"/>
        </w:rPr>
        <w:t xml:space="preserve"> The </w:t>
      </w:r>
      <w:r w:rsidRPr="007D1963">
        <w:rPr>
          <w:rStyle w:val="Emphasis"/>
        </w:rPr>
        <w:t>capitalization</w:t>
      </w:r>
      <w:r w:rsidRPr="007D1963">
        <w:rPr>
          <w:u w:val="single"/>
        </w:rPr>
        <w:t xml:space="preserve"> of mental activity</w:t>
      </w:r>
      <w:r w:rsidRPr="00150B00">
        <w:rPr>
          <w:u w:val="single"/>
        </w:rPr>
        <w:t xml:space="preserve"> is an </w:t>
      </w:r>
      <w:r w:rsidRPr="007D1963">
        <w:rPr>
          <w:rStyle w:val="Emphasis"/>
        </w:rPr>
        <w:t>enabling</w:t>
      </w:r>
      <w:r w:rsidRPr="007D1963">
        <w:rPr>
          <w:u w:val="single"/>
        </w:rPr>
        <w:t xml:space="preserve"> </w:t>
      </w:r>
      <w:r w:rsidRPr="007D1963">
        <w:rPr>
          <w:rStyle w:val="Emphasis"/>
        </w:rPr>
        <w:t>factor</w:t>
      </w:r>
      <w:r w:rsidRPr="007D1963">
        <w:rPr>
          <w:u w:val="single"/>
        </w:rPr>
        <w:t xml:space="preserve"> in </w:t>
      </w:r>
      <w:r w:rsidRPr="007D1963">
        <w:rPr>
          <w:rStyle w:val="Emphasis"/>
        </w:rPr>
        <w:t>capital's</w:t>
      </w:r>
      <w:r w:rsidRPr="007D1963">
        <w:rPr>
          <w:u w:val="single"/>
        </w:rPr>
        <w:t xml:space="preserve"> </w:t>
      </w:r>
      <w:r w:rsidRPr="007D1963">
        <w:rPr>
          <w:rStyle w:val="Emphasis"/>
        </w:rPr>
        <w:t>ability</w:t>
      </w:r>
      <w:r w:rsidRPr="007D1963">
        <w:rPr>
          <w:u w:val="single"/>
        </w:rPr>
        <w:t xml:space="preserve"> to continue</w:t>
      </w:r>
      <w:r w:rsidRPr="00150B00">
        <w:rPr>
          <w:u w:val="single"/>
        </w:rPr>
        <w:t xml:space="preserve"> all previous forms of </w:t>
      </w:r>
      <w:r w:rsidRPr="007D1963">
        <w:rPr>
          <w:rStyle w:val="Emphasis"/>
        </w:rPr>
        <w:t>violation</w:t>
      </w:r>
      <w:r w:rsidRPr="00150B00">
        <w:rPr>
          <w:u w:val="single"/>
        </w:rPr>
        <w:t>.</w:t>
      </w:r>
      <w:r w:rsidRPr="00150B00">
        <w:rPr>
          <w:sz w:val="16"/>
        </w:rPr>
        <w:t xml:space="preserve"> </w:t>
      </w:r>
      <w:r w:rsidRPr="00150B00">
        <w:rPr>
          <w:u w:val="single"/>
        </w:rPr>
        <w:t xml:space="preserve">By looking at the </w:t>
      </w:r>
      <w:r w:rsidRPr="007D1963">
        <w:rPr>
          <w:rStyle w:val="Emphasis"/>
        </w:rPr>
        <w:t>recycling</w:t>
      </w:r>
      <w:r w:rsidRPr="00150B00">
        <w:rPr>
          <w:u w:val="single"/>
        </w:rPr>
        <w:t xml:space="preserve"> of the </w:t>
      </w:r>
      <w:r w:rsidRPr="007D1963">
        <w:rPr>
          <w:rStyle w:val="Emphasis"/>
        </w:rPr>
        <w:t>resistance</w:t>
      </w:r>
      <w:r w:rsidRPr="00150B00">
        <w:rPr>
          <w:u w:val="single"/>
        </w:rPr>
        <w:t xml:space="preserve"> to </w:t>
      </w:r>
      <w:proofErr w:type="gramStart"/>
      <w:r w:rsidRPr="007D1963">
        <w:rPr>
          <w:rStyle w:val="Emphasis"/>
        </w:rPr>
        <w:t>capital</w:t>
      </w:r>
      <w:r w:rsidRPr="00150B00">
        <w:rPr>
          <w:u w:val="single"/>
        </w:rPr>
        <w:t xml:space="preserve"> by </w:t>
      </w:r>
      <w:r w:rsidRPr="007D1963">
        <w:rPr>
          <w:rStyle w:val="Emphasis"/>
        </w:rPr>
        <w:t>capital</w:t>
      </w:r>
      <w:proofErr w:type="gramEnd"/>
      <w:r w:rsidRPr="00150B00">
        <w:rPr>
          <w:sz w:val="16"/>
        </w:rPr>
        <w:t xml:space="preserve"> (the </w:t>
      </w:r>
      <w:r w:rsidRPr="007D1963">
        <w:rPr>
          <w:highlight w:val="green"/>
          <w:u w:val="single"/>
        </w:rPr>
        <w:t xml:space="preserve">making </w:t>
      </w:r>
      <w:r w:rsidRPr="007D1963">
        <w:rPr>
          <w:rStyle w:val="Emphasis"/>
          <w:highlight w:val="green"/>
        </w:rPr>
        <w:t>productive</w:t>
      </w:r>
      <w:r w:rsidRPr="007D1963">
        <w:rPr>
          <w:highlight w:val="green"/>
          <w:u w:val="single"/>
        </w:rPr>
        <w:t xml:space="preserve"> of</w:t>
      </w:r>
      <w:r w:rsidRPr="00150B00">
        <w:rPr>
          <w:u w:val="single"/>
        </w:rPr>
        <w:t xml:space="preserve"> the </w:t>
      </w:r>
      <w:r w:rsidRPr="007D1963">
        <w:rPr>
          <w:rStyle w:val="Emphasis"/>
          <w:highlight w:val="green"/>
        </w:rPr>
        <w:t>strike</w:t>
      </w:r>
      <w:r w:rsidRPr="007D1963">
        <w:rPr>
          <w:highlight w:val="green"/>
          <w:u w:val="single"/>
        </w:rPr>
        <w:t xml:space="preserve"> against </w:t>
      </w:r>
      <w:r w:rsidRPr="007D1963">
        <w:rPr>
          <w:rStyle w:val="Emphasis"/>
          <w:highlight w:val="green"/>
        </w:rPr>
        <w:t>capital</w:t>
      </w:r>
      <w:r w:rsidRPr="00150B00">
        <w:rPr>
          <w:u w:val="single"/>
        </w:rPr>
        <w:t xml:space="preserve"> by capital</w:t>
      </w:r>
      <w:r w:rsidRPr="00150B00">
        <w:rPr>
          <w:sz w:val="16"/>
        </w:rPr>
        <w:t xml:space="preserve">) </w:t>
      </w:r>
      <w:r w:rsidRPr="00150B00">
        <w:rPr>
          <w:u w:val="single"/>
        </w:rPr>
        <w:t xml:space="preserve">our affective production of </w:t>
      </w:r>
      <w:r w:rsidRPr="007D1963">
        <w:rPr>
          <w:rStyle w:val="Emphasis"/>
          <w:highlight w:val="green"/>
        </w:rPr>
        <w:t>hegemony</w:t>
      </w:r>
      <w:r w:rsidRPr="007D1963">
        <w:rPr>
          <w:highlight w:val="green"/>
          <w:u w:val="single"/>
        </w:rPr>
        <w:t xml:space="preserve"> may be </w:t>
      </w:r>
      <w:r w:rsidRPr="007D1963">
        <w:rPr>
          <w:rStyle w:val="Emphasis"/>
          <w:highlight w:val="green"/>
        </w:rPr>
        <w:t>foregrounded</w:t>
      </w:r>
      <w:r w:rsidRPr="00150B00">
        <w:rPr>
          <w:sz w:val="16"/>
        </w:rPr>
        <w:t xml:space="preserve">, and possibilities for the dis- </w:t>
      </w:r>
      <w:proofErr w:type="spellStart"/>
      <w:r w:rsidRPr="00150B00">
        <w:rPr>
          <w:sz w:val="16"/>
        </w:rPr>
        <w:t>ruption</w:t>
      </w:r>
      <w:proofErr w:type="spellEnd"/>
      <w:r w:rsidRPr="00150B00">
        <w:rPr>
          <w:sz w:val="16"/>
        </w:rPr>
        <w:t xml:space="preserve"> of coercion and exploitation may be foregrounded as well. </w:t>
      </w:r>
      <w:proofErr w:type="gramStart"/>
      <w:r w:rsidRPr="00150B00">
        <w:rPr>
          <w:sz w:val="16"/>
        </w:rPr>
        <w:t xml:space="preserve">Toward those ends (and perhaps to the surprise of some), I would like to discuss the development of mass media during the time of early modern cinema, more specifically, those particular developments that can be found to </w:t>
      </w:r>
      <w:proofErr w:type="spellStart"/>
      <w:r w:rsidRPr="00150B00">
        <w:rPr>
          <w:sz w:val="16"/>
        </w:rPr>
        <w:t>crys</w:t>
      </w:r>
      <w:proofErr w:type="spellEnd"/>
      <w:r w:rsidRPr="00150B00">
        <w:rPr>
          <w:sz w:val="16"/>
        </w:rPr>
        <w:t xml:space="preserve">- </w:t>
      </w:r>
      <w:proofErr w:type="spellStart"/>
      <w:r w:rsidRPr="00150B00">
        <w:rPr>
          <w:sz w:val="16"/>
        </w:rPr>
        <w:t>tallize</w:t>
      </w:r>
      <w:proofErr w:type="spellEnd"/>
      <w:r w:rsidRPr="00150B00">
        <w:rPr>
          <w:sz w:val="16"/>
        </w:rPr>
        <w:t xml:space="preserve"> in Sergei Mikhailovich Eisenstein's 1924-1925 film The Strike.3 For it was here, precisely, in revolutionary cinema, that capital's encroachment into the visual sphere met with resistance.</w:t>
      </w:r>
      <w:proofErr w:type="gramEnd"/>
      <w:r w:rsidRPr="00150B00">
        <w:rPr>
          <w:sz w:val="16"/>
        </w:rPr>
        <w:t xml:space="preserve"> </w:t>
      </w:r>
      <w:proofErr w:type="gramStart"/>
      <w:r w:rsidRPr="00150B00">
        <w:rPr>
          <w:sz w:val="16"/>
        </w:rPr>
        <w:t>And yet</w:t>
      </w:r>
      <w:proofErr w:type="gramEnd"/>
      <w:r w:rsidRPr="00150B00">
        <w:rPr>
          <w:sz w:val="16"/>
        </w:rPr>
        <w:t>, in spite of its intentions, The Strike, like capital itself, participates in producing a new regime of the sensorium by advancing an increasing integration of machines and culture, of labor and perception. We can use The Strike to mark an emergent socio- historical change in the character of what Marx called "sensuous labor" and, by direct implication, to mark as well a new strategy for the production and appropriation of value.</w:t>
      </w:r>
    </w:p>
    <w:p w:rsidR="002B77A1" w:rsidRDefault="002B77A1" w:rsidP="002B77A1">
      <w:pPr>
        <w:pStyle w:val="Heading4"/>
      </w:pPr>
      <w:r w:rsidRPr="004B0FED">
        <w:rPr>
          <w:u w:val="single"/>
        </w:rPr>
        <w:t>Capitalism</w:t>
      </w:r>
      <w:r>
        <w:t xml:space="preserve"> is an </w:t>
      </w:r>
      <w:r w:rsidRPr="004B0FED">
        <w:rPr>
          <w:u w:val="single"/>
        </w:rPr>
        <w:t>a priori</w:t>
      </w:r>
      <w:r>
        <w:t xml:space="preserve"> impact under any framework -- </w:t>
      </w:r>
      <w:proofErr w:type="gramStart"/>
      <w:r>
        <w:t>it’s</w:t>
      </w:r>
      <w:proofErr w:type="gramEnd"/>
      <w:r>
        <w:t xml:space="preserve">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value to life</w:t>
      </w:r>
      <w:r w:rsidRPr="00945025">
        <w:t xml:space="preserve"> </w:t>
      </w:r>
      <w:r>
        <w:rPr>
          <w:u w:val="single"/>
        </w:rPr>
        <w:t>deprivation</w:t>
      </w:r>
      <w:r>
        <w:t>.</w:t>
      </w:r>
    </w:p>
    <w:p w:rsidR="002B77A1" w:rsidRPr="008B7163" w:rsidRDefault="002B77A1" w:rsidP="002B77A1">
      <w:r w:rsidRPr="008B7163">
        <w:rPr>
          <w:rStyle w:val="Style13ptBold"/>
        </w:rPr>
        <w:t>Ahmed 20</w:t>
      </w:r>
      <w:r w:rsidRPr="008B7163">
        <w:t xml:space="preserve"> (</w:t>
      </w:r>
      <w:proofErr w:type="spellStart"/>
      <w:r w:rsidRPr="008B7163">
        <w:t>Nafeez</w:t>
      </w:r>
      <w:proofErr w:type="spellEnd"/>
      <w:r w:rsidRPr="008B7163">
        <w:t xml:space="preserve">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 xml:space="preserve">24 June 2020, </w:t>
      </w:r>
      <w:proofErr w:type="spellStart"/>
      <w:r w:rsidRPr="008B7163">
        <w:t>EmmieeM</w:t>
      </w:r>
      <w:proofErr w:type="spellEnd"/>
      <w:r w:rsidRPr="008B7163">
        <w:t>)</w:t>
      </w:r>
    </w:p>
    <w:p w:rsidR="002B77A1" w:rsidRPr="008B7163" w:rsidRDefault="002B77A1" w:rsidP="002B77A1">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proofErr w:type="gramStart"/>
      <w:r w:rsidRPr="008B7163">
        <w:rPr>
          <w:rStyle w:val="StyleUnderline"/>
        </w:rPr>
        <w:t>doesn’t</w:t>
      </w:r>
      <w:proofErr w:type="gramEnd"/>
      <w:r w:rsidRPr="008B7163">
        <w:rPr>
          <w:rStyle w:val="StyleUnderline"/>
        </w:rPr>
        <w:t xml:space="preserve"> keep growing endlessly, it just breaks. Grow, or die.</w:t>
      </w:r>
    </w:p>
    <w:p w:rsidR="002B77A1" w:rsidRPr="008B7163" w:rsidRDefault="002B77A1" w:rsidP="002B77A1">
      <w:pPr>
        <w:rPr>
          <w:sz w:val="16"/>
        </w:rPr>
      </w:pPr>
      <w:proofErr w:type="gramStart"/>
      <w:r w:rsidRPr="008B7163">
        <w:rPr>
          <w:sz w:val="16"/>
        </w:rPr>
        <w:t>But</w:t>
      </w:r>
      <w:proofErr w:type="gramEnd"/>
      <w:r w:rsidRPr="008B7163">
        <w:rPr>
          <w:sz w:val="16"/>
        </w:rPr>
        <w:t xml:space="preserve"> there’s a deeper </w:t>
      </w:r>
      <w:r w:rsidRPr="00DA4C2C">
        <w:rPr>
          <w:sz w:val="16"/>
        </w:rPr>
        <w:t xml:space="preserve">problem. </w:t>
      </w:r>
      <w:r w:rsidRPr="00DA4C2C">
        <w:rPr>
          <w:rStyle w:val="Emphasis"/>
          <w:rFonts w:eastAsiaTheme="majorEastAsia"/>
          <w:szCs w:val="26"/>
        </w:rPr>
        <w:t>New scientific research confirms</w:t>
      </w:r>
      <w:r w:rsidRPr="00DA4C2C">
        <w:rPr>
          <w:sz w:val="16"/>
        </w:rPr>
        <w:t xml:space="preserve"> that</w:t>
      </w:r>
      <w:r w:rsidRPr="008B7163">
        <w:rPr>
          <w:sz w:val="16"/>
        </w:rPr>
        <w:t xml:space="preserve"> </w:t>
      </w:r>
      <w:r w:rsidRPr="00DD1B26">
        <w:rPr>
          <w:rStyle w:val="Emphasis"/>
          <w:rFonts w:eastAsiaTheme="majorEastAsia"/>
          <w:szCs w:val="26"/>
          <w:highlight w:val="green"/>
        </w:rPr>
        <w:t>capitalism</w:t>
      </w:r>
      <w:r w:rsidRPr="008B7163">
        <w:rPr>
          <w:rStyle w:val="Emphasis"/>
          <w:rFonts w:eastAsiaTheme="majorEastAsia"/>
          <w:szCs w:val="26"/>
        </w:rPr>
        <w:t xml:space="preserve">’s structural obsession with endless growth </w:t>
      </w:r>
      <w:r w:rsidRPr="00DD1B26">
        <w:rPr>
          <w:rStyle w:val="Emphasis"/>
          <w:rFonts w:eastAsiaTheme="majorEastAsia"/>
          <w:szCs w:val="26"/>
          <w:highlight w:val="green"/>
        </w:rPr>
        <w:t>is destroying</w:t>
      </w:r>
      <w:r w:rsidRPr="008B7163">
        <w:rPr>
          <w:sz w:val="16"/>
        </w:rPr>
        <w:t xml:space="preserve"> the very </w:t>
      </w:r>
      <w:r w:rsidRPr="00DD1B26">
        <w:rPr>
          <w:rStyle w:val="Emphasis"/>
          <w:rFonts w:eastAsiaTheme="majorEastAsia"/>
          <w:szCs w:val="26"/>
          <w:highlight w:val="green"/>
        </w:rPr>
        <w:t xml:space="preserve">conditions for </w:t>
      </w:r>
      <w:r w:rsidRPr="006A1C69">
        <w:rPr>
          <w:rStyle w:val="Emphasis"/>
          <w:rFonts w:eastAsiaTheme="majorEastAsia"/>
          <w:szCs w:val="26"/>
        </w:rPr>
        <w:t xml:space="preserve">human </w:t>
      </w:r>
      <w:r w:rsidRPr="00DD1B26">
        <w:rPr>
          <w:rStyle w:val="Emphasis"/>
          <w:rFonts w:eastAsiaTheme="majorEastAsia"/>
          <w:szCs w:val="26"/>
          <w:highlight w:val="green"/>
        </w:rPr>
        <w:t>survival</w:t>
      </w:r>
      <w:r w:rsidRPr="008B7163">
        <w:rPr>
          <w:sz w:val="16"/>
        </w:rPr>
        <w:t xml:space="preserve"> on planet Earth.</w:t>
      </w:r>
    </w:p>
    <w:p w:rsidR="002B77A1" w:rsidRPr="008B7163" w:rsidRDefault="002B77A1" w:rsidP="002B77A1">
      <w:pPr>
        <w:rPr>
          <w:rStyle w:val="Emphasis"/>
          <w:rFonts w:eastAsiaTheme="majorEastAsia"/>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ientists in Australia, Switzerland and the UK</w:t>
      </w:r>
      <w:r w:rsidRPr="008B7163">
        <w:rPr>
          <w:sz w:val="16"/>
        </w:rPr>
        <w:t xml:space="preserve"> — </w:t>
      </w:r>
      <w:r w:rsidRPr="008B7163">
        <w:rPr>
          <w:rStyle w:val="Emphasis"/>
          <w:rFonts w:eastAsiaTheme="majorEastAsia"/>
        </w:rPr>
        <w:t>concludes</w:t>
      </w:r>
      <w:r w:rsidRPr="008B7163">
        <w:rPr>
          <w:sz w:val="16"/>
        </w:rPr>
        <w:t xml:space="preserve"> that </w:t>
      </w:r>
      <w:r w:rsidRPr="00DD1B26">
        <w:rPr>
          <w:rStyle w:val="Emphasis"/>
          <w:rFonts w:eastAsiaTheme="majorEastAsia"/>
          <w:szCs w:val="26"/>
          <w:highlight w:val="green"/>
        </w:rPr>
        <w:t>the</w:t>
      </w:r>
      <w:r w:rsidRPr="008B7163">
        <w:rPr>
          <w:sz w:val="16"/>
        </w:rPr>
        <w:t xml:space="preserve"> most </w:t>
      </w:r>
      <w:r w:rsidRPr="006A1C69">
        <w:rPr>
          <w:rStyle w:val="Emphasis"/>
          <w:rFonts w:eastAsiaTheme="majorEastAsia"/>
          <w:szCs w:val="26"/>
        </w:rPr>
        <w:t xml:space="preserve">fundamental </w:t>
      </w:r>
      <w:r w:rsidRPr="00DD1B26">
        <w:rPr>
          <w:rStyle w:val="Emphasis"/>
          <w:rFonts w:eastAsiaTheme="majorEastAsia"/>
          <w:szCs w:val="26"/>
          <w:highlight w:val="green"/>
        </w:rPr>
        <w:t xml:space="preserve">driver of </w:t>
      </w:r>
      <w:r w:rsidRPr="006A1C69">
        <w:rPr>
          <w:rStyle w:val="Emphasis"/>
          <w:rFonts w:eastAsiaTheme="majorEastAsia"/>
          <w:szCs w:val="26"/>
        </w:rPr>
        <w:t xml:space="preserve">environmental </w:t>
      </w:r>
      <w:r w:rsidRPr="00DD1B26">
        <w:rPr>
          <w:rStyle w:val="Emphasis"/>
          <w:rFonts w:eastAsiaTheme="majorEastAsia"/>
          <w:szCs w:val="26"/>
          <w:highlight w:val="green"/>
        </w:rPr>
        <w:t>destruction is</w:t>
      </w:r>
      <w:r w:rsidRPr="008B7163">
        <w:rPr>
          <w:sz w:val="16"/>
        </w:rPr>
        <w:t xml:space="preserve"> the </w:t>
      </w:r>
      <w:r w:rsidRPr="00DD1B26">
        <w:rPr>
          <w:rStyle w:val="Emphasis"/>
          <w:rFonts w:eastAsiaTheme="majorEastAsia"/>
          <w:szCs w:val="26"/>
          <w:highlight w:val="green"/>
        </w:rPr>
        <w:t>overconsumption of the super-rich</w:t>
      </w:r>
      <w:r w:rsidRPr="00DD1B26">
        <w:rPr>
          <w:sz w:val="16"/>
          <w:szCs w:val="16"/>
          <w:highlight w:val="green"/>
        </w:rPr>
        <w:t>.</w:t>
      </w:r>
    </w:p>
    <w:p w:rsidR="002B77A1" w:rsidRPr="008B7163" w:rsidRDefault="002B77A1" w:rsidP="002B77A1">
      <w:pPr>
        <w:rPr>
          <w:rStyle w:val="StyleUnderline"/>
        </w:rPr>
      </w:pPr>
      <w:r w:rsidRPr="00DD1B26">
        <w:rPr>
          <w:rStyle w:val="Emphasis"/>
          <w:rFonts w:eastAsiaTheme="majorEastAsia"/>
          <w:szCs w:val="26"/>
          <w:highlight w:val="green"/>
        </w:rPr>
        <w:t xml:space="preserve">This </w:t>
      </w:r>
      <w:r w:rsidRPr="006A1C69">
        <w:rPr>
          <w:rStyle w:val="Emphasis"/>
          <w:rFonts w:eastAsiaTheme="majorEastAsia"/>
          <w:szCs w:val="26"/>
        </w:rPr>
        <w:t xml:space="preserve">factor </w:t>
      </w:r>
      <w:r w:rsidRPr="00DD1B26">
        <w:rPr>
          <w:rStyle w:val="Emphasis"/>
          <w:rFonts w:eastAsiaTheme="majorEastAsia"/>
          <w:szCs w:val="26"/>
          <w:highlight w:val="green"/>
        </w:rPr>
        <w:t>lies</w:t>
      </w:r>
      <w:r w:rsidRPr="00906E7D">
        <w:t xml:space="preserve"> over and </w:t>
      </w:r>
      <w:r w:rsidRPr="00DD1B26">
        <w:rPr>
          <w:rStyle w:val="Emphasis"/>
          <w:rFonts w:eastAsiaTheme="majorEastAsia"/>
          <w:szCs w:val="26"/>
          <w:highlight w:val="green"/>
        </w:rPr>
        <w:t>above</w:t>
      </w:r>
      <w:r w:rsidRPr="008B7163">
        <w:rPr>
          <w:rStyle w:val="Emphasis"/>
          <w:rFonts w:eastAsiaTheme="majorEastAsia"/>
          <w:szCs w:val="26"/>
        </w:rPr>
        <w:t xml:space="preserve"> other factors like </w:t>
      </w:r>
      <w:r w:rsidRPr="00DD1B26">
        <w:rPr>
          <w:rStyle w:val="Emphasis"/>
          <w:rFonts w:eastAsiaTheme="majorEastAsia"/>
          <w:szCs w:val="26"/>
          <w:highlight w:val="green"/>
        </w:rPr>
        <w:t xml:space="preserve">fossil fuel </w:t>
      </w:r>
      <w:r w:rsidRPr="006A1C69">
        <w:rPr>
          <w:rStyle w:val="Emphasis"/>
          <w:rFonts w:eastAsiaTheme="majorEastAsia"/>
          <w:szCs w:val="26"/>
        </w:rPr>
        <w:t>consumption</w:t>
      </w:r>
      <w:r w:rsidRPr="00DD1B26">
        <w:rPr>
          <w:rStyle w:val="Emphasis"/>
          <w:rFonts w:eastAsiaTheme="majorEastAsia"/>
          <w:szCs w:val="26"/>
          <w:highlight w:val="green"/>
        </w:rPr>
        <w:t>, industrial ag</w:t>
      </w:r>
      <w:r w:rsidRPr="008B7163">
        <w:rPr>
          <w:rStyle w:val="Emphasis"/>
          <w:rFonts w:eastAsiaTheme="majorEastAsia"/>
          <w:szCs w:val="26"/>
        </w:rPr>
        <w:t xml:space="preserve">riculture </w:t>
      </w:r>
      <w:r w:rsidRPr="00DD1B26">
        <w:rPr>
          <w:rStyle w:val="Emphasis"/>
          <w:rFonts w:eastAsiaTheme="majorEastAsia"/>
          <w:szCs w:val="26"/>
          <w:highlight w:val="green"/>
        </w:rPr>
        <w:t>and deforestation</w:t>
      </w:r>
      <w:r w:rsidRPr="00906E7D">
        <w:t xml:space="preserve">: because </w:t>
      </w:r>
      <w:r w:rsidRPr="008B7163">
        <w:rPr>
          <w:rStyle w:val="StyleUnderline"/>
        </w:rPr>
        <w:t>it is overconsumption by the super-</w:t>
      </w:r>
      <w:proofErr w:type="gramStart"/>
      <w:r w:rsidRPr="008B7163">
        <w:rPr>
          <w:rStyle w:val="StyleUnderline"/>
        </w:rPr>
        <w:t>rich which is the chief</w:t>
      </w:r>
      <w:proofErr w:type="gramEnd"/>
      <w:r w:rsidRPr="008B7163">
        <w:rPr>
          <w:rStyle w:val="StyleUnderline"/>
        </w:rPr>
        <w:t xml:space="preserve"> driver of these other factors breaching</w:t>
      </w:r>
      <w:r w:rsidRPr="00906E7D">
        <w:t xml:space="preserve"> key </w:t>
      </w:r>
      <w:r w:rsidRPr="008B7163">
        <w:rPr>
          <w:rStyle w:val="StyleUnderline"/>
        </w:rPr>
        <w:t>planetary boundaries.</w:t>
      </w:r>
    </w:p>
    <w:p w:rsidR="002B77A1" w:rsidRPr="008B7163" w:rsidRDefault="002B77A1" w:rsidP="002B77A1">
      <w:pPr>
        <w:rPr>
          <w:rStyle w:val="Emphasis"/>
          <w:rFonts w:eastAsiaTheme="majorEastAsia"/>
        </w:rPr>
      </w:pPr>
      <w:r w:rsidRPr="00906E7D">
        <w:t xml:space="preserve">The paper notes that </w:t>
      </w:r>
      <w:r w:rsidRPr="00DD1B26">
        <w:rPr>
          <w:rStyle w:val="Emphasis"/>
          <w:rFonts w:eastAsiaTheme="majorEastAsia"/>
          <w:szCs w:val="26"/>
          <w:highlight w:val="green"/>
        </w:rPr>
        <w:t>the richest 10 percent</w:t>
      </w:r>
      <w:r w:rsidRPr="008B7163">
        <w:rPr>
          <w:rStyle w:val="Emphasis"/>
          <w:rFonts w:eastAsiaTheme="majorEastAsia"/>
        </w:rPr>
        <w:t xml:space="preserve"> of people </w:t>
      </w:r>
      <w:r w:rsidRPr="00DD1B26">
        <w:rPr>
          <w:rStyle w:val="Emphasis"/>
          <w:rFonts w:eastAsiaTheme="majorEastAsia"/>
          <w:szCs w:val="26"/>
          <w:highlight w:val="green"/>
        </w:rPr>
        <w:t>are responsible for</w:t>
      </w:r>
      <w:r w:rsidRPr="008B7163">
        <w:rPr>
          <w:rStyle w:val="Emphasis"/>
          <w:rFonts w:eastAsiaTheme="majorEastAsia"/>
        </w:rPr>
        <w:t xml:space="preserve"> up to </w:t>
      </w:r>
      <w:r w:rsidRPr="00DD1B26">
        <w:rPr>
          <w:rStyle w:val="Emphasis"/>
          <w:rFonts w:eastAsiaTheme="majorEastAsia"/>
          <w:szCs w:val="26"/>
          <w:highlight w:val="green"/>
        </w:rPr>
        <w:t>43 percent of</w:t>
      </w:r>
      <w:r w:rsidRPr="008B7163">
        <w:rPr>
          <w:rStyle w:val="Emphasis"/>
          <w:rFonts w:eastAsiaTheme="majorEastAsia"/>
          <w:szCs w:val="26"/>
        </w:rPr>
        <w:t xml:space="preserve"> </w:t>
      </w:r>
      <w:r w:rsidRPr="008B7163">
        <w:rPr>
          <w:rStyle w:val="Emphasis"/>
          <w:rFonts w:eastAsiaTheme="majorEastAsia"/>
        </w:rPr>
        <w:t xml:space="preserve">destructive </w:t>
      </w:r>
      <w:r w:rsidRPr="00DD1B26">
        <w:rPr>
          <w:rStyle w:val="Emphasis"/>
          <w:rFonts w:eastAsiaTheme="majorEastAsia"/>
          <w:highlight w:val="green"/>
        </w:rPr>
        <w:t>global</w:t>
      </w:r>
      <w:r w:rsidRPr="008B7163">
        <w:rPr>
          <w:rStyle w:val="Emphasis"/>
          <w:rFonts w:eastAsiaTheme="majorEastAsia"/>
        </w:rPr>
        <w:t xml:space="preserve"> </w:t>
      </w:r>
      <w:r w:rsidRPr="008B7163">
        <w:rPr>
          <w:rStyle w:val="Emphasis"/>
          <w:rFonts w:eastAsiaTheme="majorEastAsia"/>
          <w:szCs w:val="26"/>
        </w:rPr>
        <w:t xml:space="preserve">environmental </w:t>
      </w:r>
      <w:r w:rsidRPr="00DD1B26">
        <w:rPr>
          <w:rStyle w:val="Emphasis"/>
          <w:rFonts w:eastAsiaTheme="majorEastAsia"/>
          <w:szCs w:val="26"/>
          <w:highlight w:val="green"/>
        </w:rPr>
        <w:t>impacts</w:t>
      </w:r>
      <w:r w:rsidRPr="008B7163">
        <w:rPr>
          <w:sz w:val="16"/>
          <w:szCs w:val="16"/>
        </w:rPr>
        <w:t>.</w:t>
      </w:r>
    </w:p>
    <w:p w:rsidR="002B77A1" w:rsidRPr="008B7163" w:rsidRDefault="002B77A1" w:rsidP="002B77A1">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rsidR="002B77A1" w:rsidRPr="008B7163" w:rsidRDefault="002B77A1" w:rsidP="002B77A1">
      <w:pPr>
        <w:rPr>
          <w:sz w:val="16"/>
        </w:rPr>
      </w:pPr>
      <w:r w:rsidRPr="008B7163">
        <w:rPr>
          <w:sz w:val="16"/>
        </w:rPr>
        <w:t xml:space="preserve">The new paper is authored by Thomas </w:t>
      </w:r>
      <w:proofErr w:type="spellStart"/>
      <w:r w:rsidRPr="008B7163">
        <w:rPr>
          <w:sz w:val="16"/>
        </w:rPr>
        <w:t>Wiedmann</w:t>
      </w:r>
      <w:proofErr w:type="spellEnd"/>
      <w:r w:rsidRPr="008B7163">
        <w:rPr>
          <w:sz w:val="16"/>
        </w:rPr>
        <w:t xml:space="preserve"> of </w:t>
      </w:r>
      <w:r w:rsidRPr="008B7163">
        <w:rPr>
          <w:rStyle w:val="StyleUnderline"/>
        </w:rPr>
        <w:t>UNSW Sydney’s School of Civil and Environmental Engineering</w:t>
      </w:r>
      <w:r w:rsidRPr="008B7163">
        <w:rPr>
          <w:sz w:val="16"/>
        </w:rPr>
        <w:t xml:space="preserve">, Manfred </w:t>
      </w:r>
      <w:proofErr w:type="spellStart"/>
      <w:r w:rsidRPr="008B7163">
        <w:rPr>
          <w:sz w:val="16"/>
        </w:rPr>
        <w:t>Lenzen</w:t>
      </w:r>
      <w:proofErr w:type="spellEnd"/>
      <w:r w:rsidRPr="008B7163">
        <w:rPr>
          <w:sz w:val="16"/>
        </w:rPr>
        <w:t xml:space="preserve"> of the </w:t>
      </w:r>
      <w:r w:rsidRPr="008B7163">
        <w:rPr>
          <w:rStyle w:val="StyleUnderline"/>
        </w:rPr>
        <w:t>University of Sydney’s School of Physics</w:t>
      </w:r>
      <w:r w:rsidRPr="008B7163">
        <w:rPr>
          <w:sz w:val="16"/>
        </w:rPr>
        <w:t xml:space="preserve">, Lorenz T. </w:t>
      </w:r>
      <w:proofErr w:type="spellStart"/>
      <w:r w:rsidRPr="008B7163">
        <w:rPr>
          <w:sz w:val="16"/>
        </w:rPr>
        <w:t>Keysser</w:t>
      </w:r>
      <w:proofErr w:type="spellEnd"/>
      <w:r w:rsidRPr="008B7163">
        <w:rPr>
          <w:sz w:val="16"/>
        </w:rPr>
        <w:t xml:space="preserve">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rsidR="002B77A1" w:rsidRPr="00255157" w:rsidRDefault="002B77A1" w:rsidP="002B77A1">
      <w:pPr>
        <w:rPr>
          <w:rStyle w:val="Emphasis"/>
          <w:rFonts w:eastAsiaTheme="majorEastAsia"/>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Cs w:val="26"/>
        </w:rPr>
        <w:t xml:space="preserve">global </w:t>
      </w:r>
      <w:r w:rsidRPr="00DD1B26">
        <w:rPr>
          <w:rStyle w:val="Emphasis"/>
          <w:rFonts w:eastAsiaTheme="majorEastAsia"/>
          <w:szCs w:val="26"/>
          <w:highlight w:val="green"/>
        </w:rPr>
        <w:t>structural inequalities</w:t>
      </w:r>
      <w:r w:rsidRPr="00255157">
        <w:rPr>
          <w:rStyle w:val="Emphasis"/>
          <w:rFonts w:eastAsiaTheme="majorEastAsia"/>
          <w:szCs w:val="26"/>
        </w:rPr>
        <w:t xml:space="preserve"> in the distribution of wealth </w:t>
      </w:r>
      <w:proofErr w:type="gramStart"/>
      <w:r w:rsidRPr="00255157">
        <w:rPr>
          <w:rStyle w:val="Emphasis"/>
          <w:rFonts w:eastAsiaTheme="majorEastAsia"/>
          <w:szCs w:val="26"/>
        </w:rPr>
        <w:t>are intimately related</w:t>
      </w:r>
      <w:proofErr w:type="gramEnd"/>
      <w:r w:rsidRPr="00255157">
        <w:rPr>
          <w:rStyle w:val="Emphasis"/>
          <w:rFonts w:eastAsiaTheme="majorEastAsia"/>
          <w:szCs w:val="26"/>
        </w:rPr>
        <w:t xml:space="preserve"> to</w:t>
      </w:r>
      <w:r w:rsidRPr="00255157">
        <w:rPr>
          <w:sz w:val="16"/>
        </w:rPr>
        <w:t xml:space="preserve"> an </w:t>
      </w:r>
      <w:r w:rsidRPr="00255157">
        <w:rPr>
          <w:rStyle w:val="Emphasis"/>
          <w:rFonts w:eastAsiaTheme="majorEastAsia"/>
          <w:szCs w:val="26"/>
        </w:rPr>
        <w:t>escalating environmental crisis threatening the very existence of human societies.</w:t>
      </w:r>
    </w:p>
    <w:p w:rsidR="002B77A1" w:rsidRPr="00255157" w:rsidRDefault="002B77A1" w:rsidP="002B77A1">
      <w:pPr>
        <w:rPr>
          <w:sz w:val="16"/>
        </w:rPr>
      </w:pPr>
      <w:proofErr w:type="spellStart"/>
      <w:r w:rsidRPr="00255157">
        <w:rPr>
          <w:sz w:val="16"/>
        </w:rPr>
        <w:t>Synthesising</w:t>
      </w:r>
      <w:proofErr w:type="spellEnd"/>
      <w:r w:rsidRPr="00255157">
        <w:rPr>
          <w:sz w:val="16"/>
        </w:rPr>
        <w:t xml:space="preserve"> knowledge from across the scientific community, the paper identifies </w:t>
      </w:r>
      <w:r w:rsidRPr="00255157">
        <w:rPr>
          <w:rStyle w:val="Emphasis"/>
          <w:rFonts w:eastAsiaTheme="majorEastAsia"/>
          <w:szCs w:val="26"/>
        </w:rPr>
        <w:t>capitalism</w:t>
      </w:r>
      <w:r w:rsidRPr="00255157">
        <w:rPr>
          <w:sz w:val="16"/>
        </w:rPr>
        <w:t xml:space="preserve"> as the main cause behind “alarming trends of environmental degradation” which </w:t>
      </w:r>
      <w:r w:rsidRPr="00DD1B26">
        <w:rPr>
          <w:rStyle w:val="Emphasis"/>
          <w:rFonts w:eastAsiaTheme="majorEastAsia"/>
          <w:szCs w:val="26"/>
          <w:highlight w:val="green"/>
        </w:rPr>
        <w:t xml:space="preserve">now pose “existential threats </w:t>
      </w:r>
      <w:r w:rsidRPr="006A1C69">
        <w:rPr>
          <w:rStyle w:val="Emphasis"/>
          <w:rFonts w:eastAsiaTheme="majorEastAsia"/>
          <w:szCs w:val="26"/>
        </w:rPr>
        <w:t>to natural systems, economies and societies</w:t>
      </w:r>
      <w:r w:rsidRPr="006A1C69">
        <w:rPr>
          <w:sz w:val="16"/>
          <w:szCs w:val="16"/>
        </w:rPr>
        <w:t xml:space="preserve">.” </w:t>
      </w:r>
      <w:r w:rsidRPr="006A1C69">
        <w:rPr>
          <w:sz w:val="16"/>
        </w:rPr>
        <w:t>The</w:t>
      </w:r>
      <w:r w:rsidRPr="00255157">
        <w:rPr>
          <w:sz w:val="16"/>
        </w:rPr>
        <w:t xml:space="preserve"> paper concludes:</w:t>
      </w:r>
    </w:p>
    <w:p w:rsidR="002B77A1" w:rsidRPr="00255157" w:rsidRDefault="002B77A1" w:rsidP="002B77A1">
      <w:pPr>
        <w:rPr>
          <w:sz w:val="16"/>
        </w:rPr>
      </w:pPr>
      <w:r w:rsidRPr="00255157">
        <w:rPr>
          <w:sz w:val="16"/>
        </w:rPr>
        <w:t>“</w:t>
      </w:r>
      <w:r w:rsidRPr="00255157">
        <w:rPr>
          <w:rStyle w:val="StyleUnderline"/>
        </w:rPr>
        <w:t>It is clear that</w:t>
      </w:r>
      <w:r w:rsidRPr="00255157">
        <w:rPr>
          <w:sz w:val="16"/>
        </w:rPr>
        <w:t xml:space="preserve"> prevailing </w:t>
      </w:r>
      <w:r w:rsidRPr="00DD1B26">
        <w:rPr>
          <w:rStyle w:val="Emphasis"/>
          <w:rFonts w:eastAsiaTheme="majorEastAsia"/>
          <w:highlight w:val="green"/>
        </w:rPr>
        <w:t>capitalist</w:t>
      </w:r>
      <w:r w:rsidRPr="00255157">
        <w:rPr>
          <w:sz w:val="16"/>
        </w:rPr>
        <w:t xml:space="preserve">, growth-driven </w:t>
      </w:r>
      <w:r w:rsidRPr="00255157">
        <w:rPr>
          <w:rStyle w:val="StyleUnderline"/>
        </w:rPr>
        <w:t xml:space="preserve">economic </w:t>
      </w:r>
      <w:r w:rsidRPr="00DD1B26">
        <w:rPr>
          <w:rStyle w:val="Emphasis"/>
          <w:rFonts w:eastAsiaTheme="majorEastAsia"/>
          <w:highlight w:val="green"/>
        </w:rPr>
        <w:t>systems</w:t>
      </w:r>
      <w:r w:rsidRPr="00255157">
        <w:rPr>
          <w:sz w:val="16"/>
        </w:rPr>
        <w:t xml:space="preserve"> have not only increased affluence since World War II, but have </w:t>
      </w:r>
      <w:r w:rsidRPr="00DD1B26">
        <w:rPr>
          <w:rStyle w:val="Emphasis"/>
          <w:rFonts w:eastAsiaTheme="majorEastAsia"/>
          <w:highlight w:val="green"/>
        </w:rPr>
        <w:t>led to</w:t>
      </w:r>
      <w:r w:rsidRPr="00255157">
        <w:rPr>
          <w:rStyle w:val="Emphasis"/>
          <w:rFonts w:eastAsiaTheme="majorEastAsia"/>
        </w:rPr>
        <w:t xml:space="preserve"> enormous </w:t>
      </w:r>
      <w:r w:rsidRPr="00DD1B26">
        <w:rPr>
          <w:rStyle w:val="Emphasis"/>
          <w:rFonts w:eastAsiaTheme="majorEastAsia"/>
          <w:highlight w:val="green"/>
        </w:rPr>
        <w:t xml:space="preserve">increases </w:t>
      </w:r>
      <w:r w:rsidRPr="006A1C69">
        <w:rPr>
          <w:rStyle w:val="Emphasis"/>
          <w:rFonts w:eastAsiaTheme="majorEastAsia"/>
        </w:rPr>
        <w:t>in inequality, financial instability, resource consumption and environmental pressures</w:t>
      </w:r>
      <w:r w:rsidRPr="00255157">
        <w:rPr>
          <w:rStyle w:val="StyleUnderline"/>
        </w:rPr>
        <w:t xml:space="preserve"> on vital earth support systems</w:t>
      </w:r>
      <w:r w:rsidRPr="00255157">
        <w:rPr>
          <w:sz w:val="16"/>
        </w:rPr>
        <w:t>.”</w:t>
      </w:r>
    </w:p>
    <w:p w:rsidR="002B77A1" w:rsidRPr="00255157" w:rsidRDefault="002B77A1" w:rsidP="002B77A1">
      <w:pPr>
        <w:rPr>
          <w:sz w:val="16"/>
          <w:szCs w:val="16"/>
        </w:rPr>
      </w:pPr>
      <w:r w:rsidRPr="00255157">
        <w:rPr>
          <w:sz w:val="16"/>
          <w:szCs w:val="16"/>
        </w:rPr>
        <w:t>Capitalism and the pandemic</w:t>
      </w:r>
    </w:p>
    <w:p w:rsidR="002B77A1" w:rsidRPr="00255157" w:rsidRDefault="002B77A1" w:rsidP="002B77A1">
      <w:pPr>
        <w:rPr>
          <w:sz w:val="16"/>
        </w:rPr>
      </w:pPr>
      <w:r w:rsidRPr="00255157">
        <w:rPr>
          <w:sz w:val="16"/>
        </w:rPr>
        <w:t xml:space="preserve">Thanks to the way capitalism works, the paper shows, </w:t>
      </w:r>
      <w:r w:rsidRPr="00255157">
        <w:rPr>
          <w:rStyle w:val="StyleUnderline"/>
        </w:rPr>
        <w:t xml:space="preserve">the super-rich are </w:t>
      </w:r>
      <w:proofErr w:type="spellStart"/>
      <w:r w:rsidRPr="00255157">
        <w:rPr>
          <w:rStyle w:val="StyleUnderline"/>
        </w:rPr>
        <w:t>incentivised</w:t>
      </w:r>
      <w:proofErr w:type="spellEnd"/>
      <w:r w:rsidRPr="00255157">
        <w:rPr>
          <w:rStyle w:val="StyleUnderline"/>
        </w:rPr>
        <w:t xml:space="preserve"> to keep getting richer — at the expense of the health of our societies and the planet</w:t>
      </w:r>
      <w:r w:rsidRPr="00255157">
        <w:rPr>
          <w:sz w:val="16"/>
        </w:rPr>
        <w:t xml:space="preserve"> overall.</w:t>
      </w:r>
    </w:p>
    <w:p w:rsidR="002B77A1" w:rsidRPr="00255157" w:rsidRDefault="002B77A1" w:rsidP="002B77A1">
      <w:pPr>
        <w:rPr>
          <w:rStyle w:val="Emphasis"/>
          <w:rFonts w:eastAsiaTheme="majorEastAsia"/>
          <w:szCs w:val="26"/>
        </w:rPr>
      </w:pPr>
      <w:r w:rsidRPr="00255157">
        <w:rPr>
          <w:sz w:val="16"/>
        </w:rPr>
        <w:t xml:space="preserve">The research provides an important scientific context for how we can understand many earlier scientific studies revealing that </w:t>
      </w:r>
      <w:r w:rsidRPr="00DD1B26">
        <w:rPr>
          <w:rStyle w:val="Emphasis"/>
          <w:rFonts w:eastAsiaTheme="majorEastAsia"/>
          <w:szCs w:val="26"/>
          <w:highlight w:val="green"/>
        </w:rPr>
        <w:t>industrial expansion</w:t>
      </w:r>
      <w:r w:rsidRPr="00255157">
        <w:rPr>
          <w:sz w:val="16"/>
        </w:rPr>
        <w:t xml:space="preserve"> has </w:t>
      </w:r>
      <w:r w:rsidRPr="00DD1B26">
        <w:rPr>
          <w:rStyle w:val="Emphasis"/>
          <w:rFonts w:eastAsiaTheme="majorEastAsia"/>
          <w:szCs w:val="26"/>
          <w:highlight w:val="green"/>
        </w:rPr>
        <w:t>hugely increased</w:t>
      </w:r>
      <w:r w:rsidRPr="00255157">
        <w:rPr>
          <w:rStyle w:val="Emphasis"/>
          <w:rFonts w:eastAsiaTheme="majorEastAsia"/>
          <w:szCs w:val="26"/>
        </w:rPr>
        <w:t xml:space="preserve"> the </w:t>
      </w:r>
      <w:r w:rsidRPr="00DD1B26">
        <w:rPr>
          <w:rStyle w:val="Emphasis"/>
          <w:rFonts w:eastAsiaTheme="majorEastAsia"/>
          <w:szCs w:val="26"/>
          <w:highlight w:val="green"/>
        </w:rPr>
        <w:t>risks of new disease outbreaks</w:t>
      </w:r>
      <w:r w:rsidRPr="00877D3F">
        <w:rPr>
          <w:sz w:val="16"/>
          <w:szCs w:val="16"/>
        </w:rPr>
        <w:t>.</w:t>
      </w:r>
    </w:p>
    <w:p w:rsidR="002B77A1" w:rsidRPr="004A1C5B" w:rsidRDefault="002B77A1" w:rsidP="002B77A1">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industrial expansion, 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rsidR="002B77A1" w:rsidRPr="00C33282" w:rsidRDefault="002B77A1" w:rsidP="002B77A1">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w:t>
      </w:r>
      <w:proofErr w:type="spellStart"/>
      <w:r w:rsidRPr="00C33282">
        <w:rPr>
          <w:rStyle w:val="StyleUnderline"/>
        </w:rPr>
        <w:t>faeces</w:t>
      </w:r>
      <w:proofErr w:type="spellEnd"/>
      <w:r w:rsidRPr="00C33282">
        <w:rPr>
          <w:rStyle w:val="StyleUnderline"/>
        </w:rPr>
        <w:t>.”</w:t>
      </w:r>
    </w:p>
    <w:p w:rsidR="002B77A1" w:rsidRPr="00F56BC8" w:rsidRDefault="002B77A1" w:rsidP="002B77A1">
      <w:pPr>
        <w:rPr>
          <w:sz w:val="16"/>
        </w:rPr>
      </w:pPr>
      <w:r w:rsidRPr="00F56BC8">
        <w:rPr>
          <w:sz w:val="16"/>
        </w:rPr>
        <w:t xml:space="preserve">It is difficult to avoid the conclusion that </w:t>
      </w:r>
      <w:r w:rsidRPr="00F56BC8">
        <w:rPr>
          <w:rStyle w:val="Emphasis"/>
          <w:rFonts w:eastAsiaTheme="majorEastAsia"/>
        </w:rPr>
        <w:t xml:space="preserve">the </w:t>
      </w:r>
      <w:r w:rsidRPr="00DD1B26">
        <w:rPr>
          <w:rStyle w:val="Emphasis"/>
          <w:rFonts w:eastAsiaTheme="majorEastAsia"/>
          <w:szCs w:val="26"/>
          <w:highlight w:val="green"/>
        </w:rPr>
        <w:t>COVID19</w:t>
      </w:r>
      <w:r w:rsidRPr="00F56BC8">
        <w:rPr>
          <w:rStyle w:val="Emphasis"/>
          <w:rFonts w:eastAsiaTheme="majorEastAsia"/>
        </w:rPr>
        <w:t xml:space="preserve"> pandemic</w:t>
      </w:r>
      <w:r w:rsidRPr="00F56BC8">
        <w:rPr>
          <w:sz w:val="16"/>
        </w:rPr>
        <w:t xml:space="preserve"> thus </w:t>
      </w:r>
      <w:r w:rsidRPr="00DD1B26">
        <w:rPr>
          <w:rStyle w:val="Emphasis"/>
          <w:rFonts w:eastAsiaTheme="majorEastAsia"/>
          <w:szCs w:val="26"/>
          <w:highlight w:val="green"/>
        </w:rPr>
        <w:t>emerged</w:t>
      </w:r>
      <w:r w:rsidRPr="00F56BC8">
        <w:rPr>
          <w:rStyle w:val="Emphasis"/>
          <w:rFonts w:eastAsiaTheme="majorEastAsia"/>
          <w:szCs w:val="26"/>
        </w:rPr>
        <w:t xml:space="preserve"> directly </w:t>
      </w:r>
      <w:r w:rsidRPr="00DD1B26">
        <w:rPr>
          <w:rStyle w:val="Emphasis"/>
          <w:rFonts w:eastAsiaTheme="majorEastAsia"/>
          <w:szCs w:val="26"/>
          <w:highlight w:val="green"/>
        </w:rPr>
        <w:t>from these</w:t>
      </w:r>
      <w:r w:rsidRPr="00F56BC8">
        <w:rPr>
          <w:sz w:val="16"/>
        </w:rPr>
        <w:t xml:space="preserve"> rapidly growing </w:t>
      </w:r>
      <w:r w:rsidRPr="00DD1B26">
        <w:rPr>
          <w:rStyle w:val="Emphasis"/>
          <w:rFonts w:eastAsiaTheme="majorEastAsia"/>
          <w:szCs w:val="26"/>
          <w:highlight w:val="green"/>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rsidR="002B77A1" w:rsidRPr="00861659" w:rsidRDefault="002B77A1" w:rsidP="002B77A1">
      <w:pPr>
        <w:rPr>
          <w:sz w:val="16"/>
          <w:szCs w:val="16"/>
        </w:rPr>
      </w:pPr>
      <w:r w:rsidRPr="00861659">
        <w:rPr>
          <w:sz w:val="16"/>
          <w:szCs w:val="16"/>
        </w:rPr>
        <w:t>Eroding the ‘safe operating space’</w:t>
      </w:r>
    </w:p>
    <w:p w:rsidR="002B77A1" w:rsidRPr="00A60A4D" w:rsidRDefault="002B77A1" w:rsidP="002B77A1">
      <w:pPr>
        <w:rPr>
          <w:sz w:val="16"/>
          <w:szCs w:val="16"/>
        </w:rPr>
      </w:pPr>
      <w:r w:rsidRPr="00A60A4D">
        <w:rPr>
          <w:sz w:val="16"/>
          <w:szCs w:val="16"/>
        </w:rPr>
        <w:t xml:space="preserve">The result is that </w:t>
      </w:r>
      <w:r w:rsidRPr="00A60A4D">
        <w:rPr>
          <w:rStyle w:val="Emphasis"/>
          <w:rFonts w:eastAsiaTheme="majorEastAsia"/>
        </w:rPr>
        <w:t xml:space="preserve">capitalism is causing human societies </w:t>
      </w:r>
      <w:proofErr w:type="gramStart"/>
      <w:r w:rsidRPr="00A60A4D">
        <w:rPr>
          <w:rStyle w:val="Emphasis"/>
          <w:rFonts w:eastAsiaTheme="majorEastAsia"/>
        </w:rPr>
        <w:t>to increasingly breach</w:t>
      </w:r>
      <w:proofErr w:type="gramEnd"/>
      <w:r w:rsidRPr="00A60A4D">
        <w:rPr>
          <w:rStyle w:val="Emphasis"/>
          <w:rFonts w:eastAsiaTheme="majorEastAsia"/>
        </w:rPr>
        <w:t xml:space="preserve"> key planetary boundaries</w:t>
      </w:r>
      <w:r w:rsidRPr="00A60A4D">
        <w:rPr>
          <w:sz w:val="16"/>
          <w:szCs w:val="16"/>
        </w:rPr>
        <w:t>, such as land-use change, biosphere integrity and climate change.</w:t>
      </w:r>
    </w:p>
    <w:p w:rsidR="002B77A1" w:rsidRPr="00A60A4D" w:rsidRDefault="002B77A1" w:rsidP="002B77A1">
      <w:pPr>
        <w:rPr>
          <w:sz w:val="16"/>
          <w:szCs w:val="16"/>
        </w:rPr>
      </w:pPr>
      <w:r w:rsidRPr="00A60A4D">
        <w:rPr>
          <w:sz w:val="16"/>
          <w:szCs w:val="16"/>
        </w:rPr>
        <w:t xml:space="preserve">Remaining within these boundaries is essential to maintain what scientists describe as a “safe operating space” for human civilization. If those key ecosystems </w:t>
      </w:r>
      <w:proofErr w:type="gramStart"/>
      <w:r w:rsidRPr="00A60A4D">
        <w:rPr>
          <w:sz w:val="16"/>
          <w:szCs w:val="16"/>
        </w:rPr>
        <w:t>are disrupted</w:t>
      </w:r>
      <w:proofErr w:type="gramEnd"/>
      <w:r w:rsidRPr="00A60A4D">
        <w:rPr>
          <w:sz w:val="16"/>
          <w:szCs w:val="16"/>
        </w:rPr>
        <w:t>, that “safe operating space” will begin to erode. The global impacts of the COVID19 pandemic are yet another clear indication that this process of erosion has already begun.</w:t>
      </w:r>
    </w:p>
    <w:p w:rsidR="002B77A1" w:rsidRPr="00A60A4D" w:rsidRDefault="002B77A1" w:rsidP="002B77A1">
      <w:pPr>
        <w:rPr>
          <w:sz w:val="16"/>
          <w:szCs w:val="16"/>
        </w:rPr>
      </w:pPr>
      <w:r w:rsidRPr="00A60A4D">
        <w:rPr>
          <w:sz w:val="16"/>
          <w:szCs w:val="16"/>
        </w:rPr>
        <w:t xml:space="preserve">“The evidence is clear,” write </w:t>
      </w:r>
      <w:proofErr w:type="spellStart"/>
      <w:r w:rsidRPr="00A60A4D">
        <w:rPr>
          <w:sz w:val="16"/>
          <w:szCs w:val="16"/>
        </w:rPr>
        <w:t>Weidmann</w:t>
      </w:r>
      <w:proofErr w:type="spellEnd"/>
      <w:r w:rsidRPr="00A60A4D">
        <w:rPr>
          <w:sz w:val="16"/>
          <w:szCs w:val="16"/>
        </w:rPr>
        <w:t xml:space="preserve"> and his co-authors.</w:t>
      </w:r>
    </w:p>
    <w:p w:rsidR="002B77A1" w:rsidRPr="00A60A4D" w:rsidRDefault="002B77A1" w:rsidP="002B77A1">
      <w:pPr>
        <w:rPr>
          <w:sz w:val="16"/>
          <w:szCs w:val="16"/>
        </w:rPr>
      </w:pPr>
      <w:r w:rsidRPr="00A60A4D">
        <w:rPr>
          <w:sz w:val="16"/>
          <w:szCs w:val="16"/>
        </w:rPr>
        <w:t xml:space="preserve">“Long-term and concurrent </w:t>
      </w:r>
      <w:r w:rsidRPr="006A1C69">
        <w:rPr>
          <w:rStyle w:val="Emphasis"/>
          <w:rFonts w:eastAsiaTheme="majorEastAsia"/>
          <w:szCs w:val="26"/>
        </w:rPr>
        <w:t xml:space="preserve">human and planetary </w:t>
      </w:r>
      <w:r w:rsidRPr="00DD1B26">
        <w:rPr>
          <w:rStyle w:val="Emphasis"/>
          <w:rFonts w:eastAsiaTheme="majorEastAsia"/>
          <w:szCs w:val="26"/>
          <w:highlight w:val="green"/>
        </w:rPr>
        <w:t>wellbeing will not be achieved in the Anthropocene</w:t>
      </w:r>
      <w:r w:rsidRPr="00A60A4D">
        <w:rPr>
          <w:sz w:val="16"/>
          <w:szCs w:val="16"/>
        </w:rPr>
        <w:t xml:space="preserve"> if affluent overconsumption continues, </w:t>
      </w:r>
      <w:r w:rsidRPr="005F40E7">
        <w:rPr>
          <w:rStyle w:val="Emphasis"/>
          <w:rFonts w:eastAsiaTheme="majorEastAsia"/>
          <w:highlight w:val="green"/>
        </w:rPr>
        <w:t>spurred by</w:t>
      </w:r>
      <w:r w:rsidRPr="00A60A4D">
        <w:rPr>
          <w:rStyle w:val="Emphasis"/>
          <w:rFonts w:eastAsiaTheme="majorEastAsia"/>
        </w:rPr>
        <w:t xml:space="preserve"> economic </w:t>
      </w:r>
      <w:r w:rsidRPr="005F40E7">
        <w:rPr>
          <w:rStyle w:val="Emphasis"/>
          <w:rFonts w:eastAsiaTheme="majorEastAsia"/>
          <w:highlight w:val="green"/>
        </w:rPr>
        <w:t>systems that exploit</w:t>
      </w:r>
      <w:r w:rsidRPr="00A60A4D">
        <w:rPr>
          <w:rStyle w:val="Emphasis"/>
          <w:rFonts w:eastAsiaTheme="majorEastAsia"/>
        </w:rPr>
        <w:t xml:space="preserve"> nature and </w:t>
      </w:r>
      <w:r w:rsidRPr="005F40E7">
        <w:rPr>
          <w:rStyle w:val="Emphasis"/>
          <w:rFonts w:eastAsiaTheme="majorEastAsia"/>
          <w:highlight w:val="green"/>
        </w:rPr>
        <w:t>humans</w:t>
      </w:r>
      <w:r w:rsidRPr="00A60A4D">
        <w:rPr>
          <w:sz w:val="16"/>
          <w:szCs w:val="16"/>
        </w:rPr>
        <w:t xml:space="preserve">. We find that, </w:t>
      </w:r>
      <w:proofErr w:type="gramStart"/>
      <w:r w:rsidRPr="00A60A4D">
        <w:rPr>
          <w:sz w:val="16"/>
          <w:szCs w:val="16"/>
        </w:rPr>
        <w:t>to a large extent</w:t>
      </w:r>
      <w:proofErr w:type="gramEnd"/>
      <w:r w:rsidRPr="00A60A4D">
        <w:rPr>
          <w:sz w:val="16"/>
          <w:szCs w:val="16"/>
        </w:rPr>
        <w:t xml:space="preserve">, </w:t>
      </w:r>
      <w:r w:rsidRPr="00A60A4D">
        <w:rPr>
          <w:rStyle w:val="Emphasis"/>
          <w:rFonts w:eastAsiaTheme="majorEastAsia"/>
        </w:rPr>
        <w:t xml:space="preserve">the affluent lifestyles of </w:t>
      </w:r>
      <w:r w:rsidRPr="00A60A4D">
        <w:rPr>
          <w:rStyle w:val="Emphasis"/>
          <w:rFonts w:eastAsiaTheme="majorEastAsia"/>
          <w:szCs w:val="26"/>
        </w:rPr>
        <w:t>the world’s rich</w:t>
      </w:r>
      <w:r w:rsidRPr="00A60A4D">
        <w:rPr>
          <w:rStyle w:val="Emphasis"/>
          <w:rFonts w:eastAsiaTheme="majorEastAsia"/>
        </w:rPr>
        <w:t xml:space="preserve"> determine and </w:t>
      </w:r>
      <w:r w:rsidRPr="00A60A4D">
        <w:rPr>
          <w:rStyle w:val="Emphasis"/>
          <w:rFonts w:eastAsiaTheme="majorEastAsia"/>
          <w:szCs w:val="26"/>
        </w:rPr>
        <w:t>drive global environmental and social impact</w:t>
      </w:r>
      <w:r w:rsidRPr="00A60A4D">
        <w:rPr>
          <w:sz w:val="16"/>
          <w:szCs w:val="16"/>
        </w:rPr>
        <w:t xml:space="preserve">. Moreover, </w:t>
      </w:r>
      <w:r w:rsidRPr="00DD1B26">
        <w:rPr>
          <w:rStyle w:val="Emphasis"/>
          <w:rFonts w:eastAsiaTheme="majorEastAsia"/>
          <w:szCs w:val="26"/>
          <w:highlight w:val="green"/>
        </w:rPr>
        <w:t>international trade</w:t>
      </w:r>
      <w:r w:rsidRPr="00A60A4D">
        <w:rPr>
          <w:rStyle w:val="Emphasis"/>
          <w:rFonts w:eastAsiaTheme="majorEastAsia"/>
          <w:szCs w:val="26"/>
        </w:rPr>
        <w:t xml:space="preserve"> mechanisms</w:t>
      </w:r>
      <w:r w:rsidRPr="00A60A4D">
        <w:rPr>
          <w:sz w:val="16"/>
          <w:szCs w:val="16"/>
        </w:rPr>
        <w:t xml:space="preserve"> allow the rich world to </w:t>
      </w:r>
      <w:r w:rsidRPr="00DD1B26">
        <w:rPr>
          <w:rStyle w:val="Emphasis"/>
          <w:rFonts w:eastAsiaTheme="majorEastAsia"/>
          <w:szCs w:val="26"/>
          <w:highlight w:val="green"/>
        </w:rPr>
        <w:t>displace</w:t>
      </w:r>
      <w:r w:rsidRPr="00A60A4D">
        <w:rPr>
          <w:sz w:val="16"/>
          <w:szCs w:val="16"/>
        </w:rPr>
        <w:t xml:space="preserve"> its </w:t>
      </w:r>
      <w:r w:rsidRPr="00DD1B26">
        <w:rPr>
          <w:rStyle w:val="Emphasis"/>
          <w:rFonts w:eastAsiaTheme="majorEastAsia"/>
          <w:szCs w:val="26"/>
          <w:highlight w:val="green"/>
        </w:rPr>
        <w:t>impact to the global poor</w:t>
      </w:r>
      <w:r w:rsidRPr="00A60A4D">
        <w:rPr>
          <w:sz w:val="16"/>
          <w:szCs w:val="16"/>
        </w:rPr>
        <w:t>.”</w:t>
      </w:r>
    </w:p>
    <w:p w:rsidR="002B77A1" w:rsidRPr="00A60A4D" w:rsidRDefault="002B77A1" w:rsidP="002B77A1">
      <w:pPr>
        <w:rPr>
          <w:rStyle w:val="Emphasis"/>
          <w:rFonts w:eastAsiaTheme="majorEastAsia"/>
        </w:rPr>
      </w:pPr>
      <w:r w:rsidRPr="00A60A4D">
        <w:rPr>
          <w:sz w:val="16"/>
          <w:szCs w:val="16"/>
        </w:rPr>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 xml:space="preserve">capitalism is eroding the ‘safe space’ by which human </w:t>
      </w:r>
      <w:proofErr w:type="spellStart"/>
      <w:r w:rsidRPr="00A60A4D">
        <w:rPr>
          <w:rStyle w:val="Emphasis"/>
          <w:rFonts w:eastAsiaTheme="majorEastAsia"/>
        </w:rPr>
        <w:t>civilisation</w:t>
      </w:r>
      <w:proofErr w:type="spellEnd"/>
      <w:r w:rsidRPr="00A60A4D">
        <w:rPr>
          <w:rStyle w:val="Emphasis"/>
          <w:rFonts w:eastAsiaTheme="majorEastAsia"/>
        </w:rPr>
        <w:t xml:space="preserve"> is able to survive.</w:t>
      </w:r>
    </w:p>
    <w:p w:rsidR="002B77A1" w:rsidRPr="00A60A4D" w:rsidRDefault="002B77A1" w:rsidP="002B77A1">
      <w:pPr>
        <w:rPr>
          <w:sz w:val="16"/>
          <w:szCs w:val="16"/>
        </w:rPr>
      </w:pPr>
      <w:r w:rsidRPr="00A60A4D">
        <w:rPr>
          <w:sz w:val="16"/>
          <w:szCs w:val="16"/>
        </w:rPr>
        <w:t>The structures</w:t>
      </w:r>
    </w:p>
    <w:p w:rsidR="002B77A1" w:rsidRPr="00A60A4D" w:rsidRDefault="002B77A1" w:rsidP="002B77A1">
      <w:pPr>
        <w:rPr>
          <w:sz w:val="16"/>
          <w:szCs w:val="16"/>
        </w:rPr>
      </w:pPr>
      <w:r w:rsidRPr="00A60A4D">
        <w:rPr>
          <w:sz w:val="16"/>
          <w:szCs w:val="16"/>
        </w:rPr>
        <w:t xml:space="preserve">The paper also sets out how this is happening in some detail. </w:t>
      </w:r>
      <w:r w:rsidRPr="00A60A4D">
        <w:rPr>
          <w:rStyle w:val="StyleUnderline"/>
        </w:rPr>
        <w:t>The super-</w:t>
      </w:r>
      <w:proofErr w:type="gramStart"/>
      <w:r w:rsidRPr="00A60A4D">
        <w:rPr>
          <w:rStyle w:val="StyleUnderline"/>
        </w:rPr>
        <w:t>rich</w:t>
      </w:r>
      <w:r w:rsidRPr="00A60A4D">
        <w:rPr>
          <w:sz w:val="16"/>
          <w:szCs w:val="16"/>
        </w:rPr>
        <w:t xml:space="preserve"> basically</w:t>
      </w:r>
      <w:proofErr w:type="gramEnd"/>
      <w:r w:rsidRPr="00A60A4D">
        <w:rPr>
          <w:sz w:val="16"/>
          <w:szCs w:val="16"/>
        </w:rPr>
        <w:t xml:space="preserve"> end up driving this destructive system forward in three key ways.</w:t>
      </w:r>
    </w:p>
    <w:p w:rsidR="002B77A1" w:rsidRPr="00A60A4D" w:rsidRDefault="002B77A1" w:rsidP="002B77A1">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rsidR="002B77A1" w:rsidRPr="00A60A4D" w:rsidRDefault="002B77A1" w:rsidP="002B77A1">
      <w:pPr>
        <w:rPr>
          <w:sz w:val="16"/>
          <w:szCs w:val="16"/>
        </w:rPr>
      </w:pPr>
      <w:r w:rsidRPr="00A60A4D">
        <w:rPr>
          <w:sz w:val="16"/>
          <w:szCs w:val="16"/>
        </w:rPr>
        <w:t>Secondly</w:t>
      </w:r>
      <w:r w:rsidRPr="00A60A4D">
        <w:rPr>
          <w:rStyle w:val="StyleUnderline"/>
        </w:rPr>
        <w:t>, they are “members of powerful factions of the capitalist class.”</w:t>
      </w:r>
    </w:p>
    <w:p w:rsidR="002B77A1" w:rsidRPr="00A60A4D" w:rsidRDefault="002B77A1" w:rsidP="002B77A1">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rsidR="002B77A1" w:rsidRPr="00537540" w:rsidRDefault="002B77A1" w:rsidP="002B77A1">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rsidR="002B77A1" w:rsidRPr="00537540" w:rsidRDefault="002B77A1" w:rsidP="002B77A1">
      <w:pPr>
        <w:rPr>
          <w:sz w:val="12"/>
          <w:szCs w:val="12"/>
        </w:rPr>
      </w:pPr>
      <w:r w:rsidRPr="00537540">
        <w:rPr>
          <w:sz w:val="12"/>
          <w:szCs w:val="12"/>
        </w:rPr>
        <w:t>The authors point out that: “Growth imperatives are active at multiple levels, making the pursuit of economic growth (net investment, i.e. investment above depreciation) a necessity for different actors and leading to social and economic instability in the absence of it.”</w:t>
      </w:r>
    </w:p>
    <w:p w:rsidR="002B77A1" w:rsidRPr="00A60A4D" w:rsidRDefault="002B77A1" w:rsidP="002B77A1">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 xml:space="preserve">is a fundamental social relationship defining the way working people are systemically </w:t>
      </w:r>
      <w:proofErr w:type="spellStart"/>
      <w:r w:rsidRPr="00537540">
        <w:rPr>
          <w:rStyle w:val="StyleUnderline"/>
        </w:rPr>
        <w:t>marginalised</w:t>
      </w:r>
      <w:proofErr w:type="spellEnd"/>
      <w:r w:rsidRPr="00A60A4D">
        <w:rPr>
          <w:sz w:val="16"/>
          <w:szCs w:val="16"/>
        </w:rPr>
        <w:t xml:space="preserve"> from access to the productive resources of the earth, along with the mechanisms used to extract these resources and produce goods and services.</w:t>
      </w:r>
    </w:p>
    <w:p w:rsidR="002B77A1" w:rsidRPr="00A60A4D" w:rsidRDefault="002B77A1" w:rsidP="002B77A1">
      <w:pPr>
        <w:rPr>
          <w:sz w:val="16"/>
          <w:szCs w:val="16"/>
        </w:rPr>
      </w:pPr>
      <w:r w:rsidRPr="00A60A4D">
        <w:rPr>
          <w:sz w:val="16"/>
          <w:szCs w:val="16"/>
        </w:rPr>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 xml:space="preserve">certain </w:t>
      </w:r>
      <w:proofErr w:type="spellStart"/>
      <w:r w:rsidRPr="00537540">
        <w:rPr>
          <w:rStyle w:val="StyleUnderline"/>
        </w:rPr>
        <w:t>behavioural</w:t>
      </w:r>
      <w:proofErr w:type="spellEnd"/>
      <w:r w:rsidRPr="00537540">
        <w:rPr>
          <w:rStyle w:val="StyleUnderline"/>
        </w:rPr>
        <w:t xml:space="preserve"> patterns become</w:t>
      </w:r>
      <w:r w:rsidRPr="00A60A4D">
        <w:rPr>
          <w:sz w:val="16"/>
          <w:szCs w:val="16"/>
        </w:rPr>
        <w:t xml:space="preserve"> not just </w:t>
      </w:r>
      <w:proofErr w:type="spellStart"/>
      <w:r w:rsidRPr="00537540">
        <w:rPr>
          <w:rStyle w:val="StyleUnderline"/>
        </w:rPr>
        <w:t>normalised</w:t>
      </w:r>
      <w:proofErr w:type="spellEnd"/>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rsidR="002B77A1" w:rsidRPr="00537540" w:rsidRDefault="002B77A1" w:rsidP="002B77A1">
      <w:pPr>
        <w:rPr>
          <w:sz w:val="12"/>
          <w:szCs w:val="12"/>
        </w:rPr>
      </w:pPr>
      <w:r w:rsidRPr="00537540">
        <w:rPr>
          <w:sz w:val="12"/>
          <w:szCs w:val="12"/>
        </w:rPr>
        <w:t xml:space="preserve">“In capitalism, workers are separated from the means of production, implying that they must compete in </w:t>
      </w:r>
      <w:proofErr w:type="spellStart"/>
      <w:r w:rsidRPr="00537540">
        <w:rPr>
          <w:sz w:val="12"/>
          <w:szCs w:val="12"/>
        </w:rPr>
        <w:t>labour</w:t>
      </w:r>
      <w:proofErr w:type="spellEnd"/>
      <w:r w:rsidRPr="00537540">
        <w:rPr>
          <w:sz w:val="12"/>
          <w:szCs w:val="12"/>
        </w:rPr>
        <w:t xml:space="preserve"> markets to sell their </w:t>
      </w:r>
      <w:proofErr w:type="spellStart"/>
      <w:r w:rsidRPr="00537540">
        <w:rPr>
          <w:sz w:val="12"/>
          <w:szCs w:val="12"/>
        </w:rPr>
        <w:t>labour</w:t>
      </w:r>
      <w:proofErr w:type="spellEnd"/>
      <w:r w:rsidRPr="00537540">
        <w:rPr>
          <w:sz w:val="12"/>
          <w:szCs w:val="12"/>
        </w:rPr>
        <w:t xml:space="preserve"> power to capitalists in order to earn a living.”</w:t>
      </w:r>
    </w:p>
    <w:p w:rsidR="002B77A1" w:rsidRPr="00537540" w:rsidRDefault="002B77A1" w:rsidP="002B77A1">
      <w:pPr>
        <w:rPr>
          <w:sz w:val="12"/>
          <w:szCs w:val="12"/>
        </w:rPr>
      </w:pPr>
      <w:r w:rsidRPr="00537540">
        <w:rPr>
          <w:sz w:val="12"/>
          <w:szCs w:val="12"/>
        </w:rPr>
        <w:t xml:space="preserve">Meanwhile, firms which own and control these means of production “need to compete in the market, leading to a necessity to reinvest profits into more efficient production processes to </w:t>
      </w:r>
      <w:proofErr w:type="spellStart"/>
      <w:r w:rsidRPr="00537540">
        <w:rPr>
          <w:sz w:val="12"/>
          <w:szCs w:val="12"/>
        </w:rPr>
        <w:t>minimise</w:t>
      </w:r>
      <w:proofErr w:type="spellEnd"/>
      <w:r w:rsidRPr="00537540">
        <w:rPr>
          <w:sz w:val="12"/>
          <w:szCs w:val="12"/>
        </w:rPr>
        <w:t xml:space="preserve"> costs (e.g. through replacing human </w:t>
      </w:r>
      <w:proofErr w:type="spellStart"/>
      <w:r w:rsidRPr="00537540">
        <w:rPr>
          <w:sz w:val="12"/>
          <w:szCs w:val="12"/>
        </w:rPr>
        <w:t>labour</w:t>
      </w:r>
      <w:proofErr w:type="spellEnd"/>
      <w:r w:rsidRPr="00537540">
        <w:rPr>
          <w:sz w:val="12"/>
          <w:szCs w:val="12"/>
        </w:rPr>
        <w:t xml:space="preserve"> power with machines and positive returns to scale), innovation of new products and/or advertising to convince consumers to buy more.”</w:t>
      </w:r>
    </w:p>
    <w:p w:rsidR="002B77A1" w:rsidRPr="00537540" w:rsidRDefault="002B77A1" w:rsidP="002B77A1">
      <w:pPr>
        <w:rPr>
          <w:sz w:val="12"/>
          <w:szCs w:val="12"/>
        </w:rPr>
      </w:pPr>
      <w:proofErr w:type="gramStart"/>
      <w:r w:rsidRPr="00537540">
        <w:rPr>
          <w:sz w:val="12"/>
          <w:szCs w:val="12"/>
        </w:rPr>
        <w:t xml:space="preserve">If a firm fails to remain competitive through such </w:t>
      </w:r>
      <w:proofErr w:type="spellStart"/>
      <w:r w:rsidRPr="00537540">
        <w:rPr>
          <w:sz w:val="12"/>
          <w:szCs w:val="12"/>
        </w:rPr>
        <w:t>behaviours</w:t>
      </w:r>
      <w:proofErr w:type="spellEnd"/>
      <w:r w:rsidRPr="00537540">
        <w:rPr>
          <w:sz w:val="12"/>
          <w:szCs w:val="12"/>
        </w:rPr>
        <w:t>, “it either goes bankrupt or is taken over by a more successful business.</w:t>
      </w:r>
      <w:proofErr w:type="gramEnd"/>
      <w:r w:rsidRPr="00537540">
        <w:rPr>
          <w:sz w:val="12"/>
          <w:szCs w:val="12"/>
        </w:rPr>
        <w:t xml:space="preserve"> Under normal economic conditions, this capitalist competition is expected to lead to aggregate growth dynamics.”</w:t>
      </w:r>
    </w:p>
    <w:p w:rsidR="002B77A1" w:rsidRPr="00537540" w:rsidRDefault="002B77A1" w:rsidP="002B77A1">
      <w:pPr>
        <w:rPr>
          <w:sz w:val="12"/>
          <w:szCs w:val="12"/>
        </w:rPr>
      </w:pPr>
      <w:r w:rsidRPr="00537540">
        <w:rPr>
          <w:sz w:val="12"/>
          <w:szCs w:val="12"/>
        </w:rPr>
        <w:t xml:space="preserve">The irony is that, as the paper also shows, the “affluence” accumulated by the super-rich </w:t>
      </w:r>
      <w:proofErr w:type="gramStart"/>
      <w:r w:rsidRPr="00537540">
        <w:rPr>
          <w:sz w:val="12"/>
          <w:szCs w:val="12"/>
        </w:rPr>
        <w:t>isn’t</w:t>
      </w:r>
      <w:proofErr w:type="gramEnd"/>
      <w:r w:rsidRPr="00537540">
        <w:rPr>
          <w:sz w:val="12"/>
          <w:szCs w:val="12"/>
        </w:rPr>
        <w:t xml:space="preserve"> correlated with happiness or well-being.</w:t>
      </w:r>
    </w:p>
    <w:p w:rsidR="002B77A1" w:rsidRPr="00537540" w:rsidRDefault="002B77A1" w:rsidP="002B77A1">
      <w:pPr>
        <w:rPr>
          <w:sz w:val="12"/>
          <w:szCs w:val="12"/>
        </w:rPr>
      </w:pPr>
      <w:r w:rsidRPr="00537540">
        <w:rPr>
          <w:sz w:val="12"/>
          <w:szCs w:val="12"/>
        </w:rPr>
        <w:t>Restructure</w:t>
      </w:r>
    </w:p>
    <w:p w:rsidR="002B77A1" w:rsidRPr="00A60A4D" w:rsidRDefault="002B77A1" w:rsidP="002B77A1">
      <w:pPr>
        <w:rPr>
          <w:sz w:val="16"/>
          <w:szCs w:val="16"/>
        </w:rPr>
      </w:pPr>
      <w:r w:rsidRPr="006A1C69">
        <w:rPr>
          <w:rStyle w:val="Emphasis"/>
          <w:rFonts w:eastAsiaTheme="majorEastAsia"/>
        </w:rPr>
        <w:t>The “hegemonic” dominance of</w:t>
      </w:r>
      <w:r w:rsidRPr="008411CE">
        <w:rPr>
          <w:rStyle w:val="Emphasis"/>
          <w:rFonts w:eastAsiaTheme="majorEastAsia"/>
        </w:rPr>
        <w:t xml:space="preserve"> global </w:t>
      </w:r>
      <w:r w:rsidRPr="00DD1B26">
        <w:rPr>
          <w:rStyle w:val="Emphasis"/>
          <w:rFonts w:eastAsiaTheme="majorEastAsia"/>
          <w:highlight w:val="green"/>
        </w:rPr>
        <w:t>capitalism</w:t>
      </w:r>
      <w:r w:rsidRPr="00A60A4D">
        <w:rPr>
          <w:sz w:val="16"/>
          <w:szCs w:val="16"/>
        </w:rPr>
        <w:t xml:space="preserve">, then, </w:t>
      </w:r>
      <w:r w:rsidRPr="00DD1B26">
        <w:rPr>
          <w:rStyle w:val="Emphasis"/>
          <w:rFonts w:eastAsiaTheme="majorEastAsia"/>
          <w:highlight w:val="green"/>
        </w:rPr>
        <w:t>is the principal obstacle to</w:t>
      </w:r>
      <w:r w:rsidRPr="008411CE">
        <w:rPr>
          <w:rStyle w:val="Emphasis"/>
          <w:rFonts w:eastAsiaTheme="majorEastAsia"/>
        </w:rPr>
        <w:t xml:space="preserve"> the </w:t>
      </w:r>
      <w:r w:rsidRPr="00DD1B26">
        <w:rPr>
          <w:rStyle w:val="Emphasis"/>
          <w:rFonts w:eastAsiaTheme="majorEastAsia"/>
          <w:highlight w:val="green"/>
        </w:rPr>
        <w:t>systemic transformation</w:t>
      </w:r>
      <w:r w:rsidRPr="008411CE">
        <w:rPr>
          <w:rStyle w:val="Emphasis"/>
          <w:rFonts w:eastAsiaTheme="majorEastAsia"/>
        </w:rPr>
        <w:t xml:space="preserve"> needed to reduce overconsumption</w:t>
      </w:r>
      <w:r w:rsidRPr="00A60A4D">
        <w:rPr>
          <w:sz w:val="16"/>
          <w:szCs w:val="16"/>
        </w:rPr>
        <w:t xml:space="preserve">. </w:t>
      </w:r>
      <w:proofErr w:type="gramStart"/>
      <w:r w:rsidRPr="006A1C69">
        <w:rPr>
          <w:sz w:val="16"/>
          <w:szCs w:val="16"/>
        </w:rPr>
        <w:t>So</w:t>
      </w:r>
      <w:proofErr w:type="gramEnd"/>
      <w:r w:rsidRPr="006A1C69">
        <w:rPr>
          <w:sz w:val="16"/>
          <w:szCs w:val="16"/>
        </w:rPr>
        <w:t xml:space="preserve"> </w:t>
      </w:r>
      <w:r w:rsidRPr="006A1C69">
        <w:rPr>
          <w:rStyle w:val="Emphasis"/>
          <w:rFonts w:eastAsiaTheme="majorEastAsia"/>
          <w:szCs w:val="26"/>
        </w:rPr>
        <w:t>it’s not enough to</w:t>
      </w:r>
      <w:r w:rsidRPr="006A1C69">
        <w:rPr>
          <w:rStyle w:val="Emphasis"/>
          <w:rFonts w:eastAsiaTheme="majorEastAsia"/>
        </w:rPr>
        <w:t xml:space="preserve"> simply try to </w:t>
      </w:r>
      <w:r w:rsidRPr="006A1C69">
        <w:rPr>
          <w:rStyle w:val="Emphasis"/>
          <w:rFonts w:eastAsiaTheme="majorEastAsia"/>
          <w:szCs w:val="26"/>
        </w:rPr>
        <w:t>“green” current consumption</w:t>
      </w:r>
      <w:r w:rsidRPr="006A1C69">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w:t>
      </w:r>
      <w:proofErr w:type="spellStart"/>
      <w:r w:rsidRPr="00A60A4D">
        <w:rPr>
          <w:sz w:val="16"/>
          <w:szCs w:val="16"/>
        </w:rPr>
        <w:t>behaviours</w:t>
      </w:r>
      <w:proofErr w:type="spellEnd"/>
      <w:r w:rsidRPr="00A60A4D">
        <w:rPr>
          <w:sz w:val="16"/>
          <w:szCs w:val="16"/>
        </w:rPr>
        <w:t xml:space="preserve"> with a focus on cutting back our use of planetary resources:</w:t>
      </w:r>
    </w:p>
    <w:p w:rsidR="002B77A1" w:rsidRPr="00A60A4D" w:rsidRDefault="002B77A1" w:rsidP="002B77A1">
      <w:pPr>
        <w:rPr>
          <w:sz w:val="16"/>
          <w:szCs w:val="16"/>
        </w:rPr>
      </w:pPr>
      <w:r w:rsidRPr="00A60A4D">
        <w:rPr>
          <w:sz w:val="16"/>
          <w:szCs w:val="16"/>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A60A4D">
        <w:rPr>
          <w:sz w:val="16"/>
          <w:szCs w:val="16"/>
        </w:rPr>
        <w:t>utilisation</w:t>
      </w:r>
      <w:proofErr w:type="spellEnd"/>
      <w:r w:rsidRPr="00A60A4D">
        <w:rPr>
          <w:sz w:val="16"/>
          <w:szCs w:val="16"/>
        </w:rPr>
        <w:t xml:space="preserve"> per se.”</w:t>
      </w:r>
    </w:p>
    <w:p w:rsidR="002B77A1" w:rsidRPr="00A60A4D" w:rsidRDefault="002B77A1" w:rsidP="002B77A1">
      <w:pPr>
        <w:rPr>
          <w:sz w:val="16"/>
          <w:szCs w:val="16"/>
        </w:rPr>
      </w:pPr>
      <w:r w:rsidRPr="00A60A4D">
        <w:rPr>
          <w:sz w:val="16"/>
          <w:szCs w:val="16"/>
        </w:rPr>
        <w:t xml:space="preserve">The good news is that it </w:t>
      </w:r>
      <w:proofErr w:type="gramStart"/>
      <w:r w:rsidRPr="00A60A4D">
        <w:rPr>
          <w:sz w:val="16"/>
          <w:szCs w:val="16"/>
        </w:rPr>
        <w:t>doesn’t</w:t>
      </w:r>
      <w:proofErr w:type="gramEnd"/>
      <w:r w:rsidRPr="00A60A4D">
        <w:rPr>
          <w:sz w:val="16"/>
          <w:szCs w:val="16"/>
        </w:rPr>
        <w:t xml:space="preserve"> have to be this way.</w:t>
      </w:r>
    </w:p>
    <w:p w:rsidR="002B77A1" w:rsidRPr="00A60A4D" w:rsidRDefault="002B77A1" w:rsidP="002B77A1">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rsidR="002B77A1" w:rsidRPr="00DA4C2C" w:rsidRDefault="002B77A1" w:rsidP="002B77A1">
      <w:pPr>
        <w:rPr>
          <w:rStyle w:val="StyleUnderline"/>
        </w:rPr>
      </w:pPr>
      <w:r w:rsidRPr="00537540">
        <w:rPr>
          <w:rStyle w:val="StyleUnderline"/>
        </w:rPr>
        <w:t>In India, Brazil and South Africa, “</w:t>
      </w:r>
      <w:r w:rsidRPr="00DA4C2C">
        <w:rPr>
          <w:rStyle w:val="Emphasis"/>
          <w:rFonts w:eastAsiaTheme="majorEastAsia"/>
        </w:rPr>
        <w:t xml:space="preserve">decent living standards” </w:t>
      </w:r>
      <w:proofErr w:type="gramStart"/>
      <w:r w:rsidRPr="00DA4C2C">
        <w:rPr>
          <w:rStyle w:val="Emphasis"/>
          <w:rFonts w:eastAsiaTheme="majorEastAsia"/>
        </w:rPr>
        <w:t>can be supported</w:t>
      </w:r>
      <w:proofErr w:type="gramEnd"/>
      <w:r w:rsidRPr="00DA4C2C">
        <w:rPr>
          <w:rStyle w:val="Emphasis"/>
          <w:rFonts w:eastAsiaTheme="majorEastAsia"/>
        </w:rPr>
        <w:t xml:space="preserve"> “with</w:t>
      </w:r>
      <w:r w:rsidRPr="00DA4C2C">
        <w:rPr>
          <w:sz w:val="16"/>
          <w:szCs w:val="16"/>
        </w:rPr>
        <w:t xml:space="preserve"> around </w:t>
      </w:r>
      <w:r w:rsidRPr="00DA4C2C">
        <w:rPr>
          <w:rStyle w:val="Emphasis"/>
          <w:rFonts w:eastAsiaTheme="majorEastAsia"/>
          <w:szCs w:val="26"/>
        </w:rPr>
        <w:t>90 percent less per-capita energy use</w:t>
      </w:r>
      <w:r w:rsidRPr="00DA4C2C">
        <w:rPr>
          <w:sz w:val="16"/>
          <w:szCs w:val="16"/>
        </w:rPr>
        <w:t xml:space="preserve"> than currently consumed in affluent countries.” </w:t>
      </w:r>
      <w:r w:rsidRPr="00DA4C2C">
        <w:rPr>
          <w:rStyle w:val="StyleUnderline"/>
        </w:rPr>
        <w:t>Similar</w:t>
      </w:r>
      <w:r w:rsidRPr="00DA4C2C">
        <w:rPr>
          <w:sz w:val="16"/>
          <w:szCs w:val="16"/>
        </w:rPr>
        <w:t xml:space="preserve"> possible </w:t>
      </w:r>
      <w:r w:rsidRPr="00DA4C2C">
        <w:rPr>
          <w:rStyle w:val="StyleUnderline"/>
        </w:rPr>
        <w:t xml:space="preserve">reductions are </w:t>
      </w:r>
      <w:r w:rsidRPr="00DA4C2C">
        <w:rPr>
          <w:rStyle w:val="Emphasis"/>
          <w:rFonts w:eastAsiaTheme="majorEastAsia"/>
          <w:szCs w:val="26"/>
        </w:rPr>
        <w:t>feasible for modern industrial economies</w:t>
      </w:r>
      <w:r w:rsidRPr="00DA4C2C">
        <w:rPr>
          <w:rStyle w:val="StyleUnderline"/>
        </w:rPr>
        <w:t xml:space="preserve"> such as Australia and the US.</w:t>
      </w:r>
    </w:p>
    <w:p w:rsidR="002B77A1" w:rsidRPr="00DA4C2C" w:rsidRDefault="002B77A1" w:rsidP="002B77A1">
      <w:pPr>
        <w:rPr>
          <w:sz w:val="16"/>
          <w:szCs w:val="16"/>
        </w:rPr>
      </w:pPr>
      <w:r w:rsidRPr="00DA4C2C">
        <w:rPr>
          <w:sz w:val="16"/>
          <w:szCs w:val="16"/>
        </w:rPr>
        <w:t xml:space="preserve">By becoming aware of how the wider economic system </w:t>
      </w:r>
      <w:proofErr w:type="spellStart"/>
      <w:r w:rsidRPr="00DA4C2C">
        <w:rPr>
          <w:sz w:val="16"/>
          <w:szCs w:val="16"/>
        </w:rPr>
        <w:t>incentivises</w:t>
      </w:r>
      <w:proofErr w:type="spellEnd"/>
      <w:r w:rsidRPr="00DA4C2C">
        <w:rPr>
          <w:sz w:val="16"/>
          <w:szCs w:val="16"/>
        </w:rPr>
        <w:t xml:space="preserve"> </w:t>
      </w:r>
      <w:proofErr w:type="spellStart"/>
      <w:r w:rsidRPr="00DA4C2C">
        <w:rPr>
          <w:sz w:val="16"/>
          <w:szCs w:val="16"/>
        </w:rPr>
        <w:t>behaviour</w:t>
      </w:r>
      <w:proofErr w:type="spellEnd"/>
      <w:r w:rsidRPr="00DA4C2C">
        <w:rPr>
          <w:sz w:val="16"/>
          <w:szCs w:val="16"/>
        </w:rPr>
        <w:t xml:space="preserve"> that is destructive of human societies and planetary ecosystems critical for human survival, both ordinary workers and more wealthy sectors — including the super-rich — can work toward rewriting the global economic operating system.</w:t>
      </w:r>
    </w:p>
    <w:p w:rsidR="002B77A1" w:rsidRPr="00DA4C2C" w:rsidRDefault="002B77A1" w:rsidP="002B77A1">
      <w:pPr>
        <w:rPr>
          <w:sz w:val="16"/>
          <w:szCs w:val="16"/>
        </w:rPr>
      </w:pPr>
      <w:r w:rsidRPr="00DA4C2C">
        <w:rPr>
          <w:sz w:val="16"/>
          <w:szCs w:val="16"/>
        </w:rPr>
        <w:t xml:space="preserve">This </w:t>
      </w:r>
      <w:proofErr w:type="gramStart"/>
      <w:r w:rsidRPr="00DA4C2C">
        <w:rPr>
          <w:sz w:val="16"/>
          <w:szCs w:val="16"/>
        </w:rPr>
        <w:t>can be done</w:t>
      </w:r>
      <w:proofErr w:type="gramEnd"/>
      <w:r w:rsidRPr="00DA4C2C">
        <w:rPr>
          <w:sz w:val="16"/>
          <w:szCs w:val="16"/>
        </w:rPr>
        <w:t xml:space="preserve"> by restructuring ownership in firms, </w:t>
      </w:r>
      <w:proofErr w:type="spellStart"/>
      <w:r w:rsidRPr="00DA4C2C">
        <w:rPr>
          <w:sz w:val="16"/>
          <w:szCs w:val="16"/>
        </w:rPr>
        <w:t>equalising</w:t>
      </w:r>
      <w:proofErr w:type="spellEnd"/>
      <w:r w:rsidRPr="00DA4C2C">
        <w:rPr>
          <w:sz w:val="16"/>
          <w:szCs w:val="16"/>
        </w:rPr>
        <w:t xml:space="preserve"> relations with workers, and intentionally </w:t>
      </w:r>
      <w:proofErr w:type="spellStart"/>
      <w:r w:rsidRPr="00DA4C2C">
        <w:rPr>
          <w:sz w:val="16"/>
          <w:szCs w:val="16"/>
        </w:rPr>
        <w:t>reorganising</w:t>
      </w:r>
      <w:proofErr w:type="spellEnd"/>
      <w:r w:rsidRPr="00DA4C2C">
        <w:rPr>
          <w:sz w:val="16"/>
          <w:szCs w:val="16"/>
        </w:rPr>
        <w:t xml:space="preserve"> the way decisions are made about investment priorities.</w:t>
      </w:r>
    </w:p>
    <w:p w:rsidR="002B77A1" w:rsidRPr="00DA4C2C" w:rsidRDefault="002B77A1" w:rsidP="002B77A1">
      <w:pPr>
        <w:rPr>
          <w:sz w:val="16"/>
          <w:szCs w:val="16"/>
        </w:rPr>
      </w:pPr>
      <w:r w:rsidRPr="00DA4C2C">
        <w:rPr>
          <w:sz w:val="16"/>
          <w:szCs w:val="16"/>
        </w:rPr>
        <w:t xml:space="preserve">The paper points out that </w:t>
      </w:r>
      <w:r w:rsidRPr="00DA4C2C">
        <w:rPr>
          <w:rStyle w:val="Emphasis"/>
          <w:rFonts w:eastAsiaTheme="majorEastAsia"/>
          <w:szCs w:val="26"/>
        </w:rPr>
        <w:t xml:space="preserve">citizens and communities have a crucial role to play in getting </w:t>
      </w:r>
      <w:proofErr w:type="spellStart"/>
      <w:r w:rsidRPr="00DA4C2C">
        <w:rPr>
          <w:rStyle w:val="Emphasis"/>
          <w:rFonts w:eastAsiaTheme="majorEastAsia"/>
          <w:szCs w:val="26"/>
        </w:rPr>
        <w:t>organised</w:t>
      </w:r>
      <w:proofErr w:type="spellEnd"/>
      <w:r w:rsidRPr="00DA4C2C">
        <w:rPr>
          <w:rStyle w:val="Emphasis"/>
          <w:rFonts w:eastAsiaTheme="majorEastAsia"/>
          <w:szCs w:val="26"/>
        </w:rPr>
        <w:t>, upgrading efforts for public education</w:t>
      </w:r>
      <w:r w:rsidRPr="00DA4C2C">
        <w:rPr>
          <w:sz w:val="16"/>
          <w:szCs w:val="16"/>
        </w:rPr>
        <w:t xml:space="preserve"> about these key issues, </w:t>
      </w:r>
      <w:r w:rsidRPr="00DA4C2C">
        <w:rPr>
          <w:rStyle w:val="Emphasis"/>
          <w:rFonts w:eastAsiaTheme="majorEastAsia"/>
          <w:szCs w:val="26"/>
        </w:rPr>
        <w:t>and experimenting</w:t>
      </w:r>
      <w:r w:rsidRPr="00DA4C2C">
        <w:rPr>
          <w:rStyle w:val="StyleUnderline"/>
        </w:rPr>
        <w:t xml:space="preserve"> with new ways to work together in bringing about</w:t>
      </w:r>
      <w:r w:rsidRPr="00DA4C2C">
        <w:rPr>
          <w:sz w:val="16"/>
          <w:szCs w:val="16"/>
        </w:rPr>
        <w:t xml:space="preserve"> “social tipping points” — points at which social action can </w:t>
      </w:r>
      <w:proofErr w:type="spellStart"/>
      <w:r w:rsidRPr="00DA4C2C">
        <w:rPr>
          <w:sz w:val="16"/>
          <w:szCs w:val="16"/>
        </w:rPr>
        <w:t>catalyse</w:t>
      </w:r>
      <w:proofErr w:type="spellEnd"/>
      <w:r w:rsidRPr="00DA4C2C">
        <w:rPr>
          <w:sz w:val="16"/>
          <w:szCs w:val="16"/>
        </w:rPr>
        <w:t xml:space="preserve"> </w:t>
      </w:r>
      <w:r w:rsidRPr="00DA4C2C">
        <w:rPr>
          <w:rStyle w:val="Emphasis"/>
          <w:rFonts w:eastAsiaTheme="majorEastAsia"/>
          <w:szCs w:val="26"/>
        </w:rPr>
        <w:t>mass change</w:t>
      </w:r>
      <w:r w:rsidRPr="00DA4C2C">
        <w:rPr>
          <w:sz w:val="16"/>
          <w:szCs w:val="16"/>
        </w:rPr>
        <w:t>.</w:t>
      </w:r>
    </w:p>
    <w:p w:rsidR="002B77A1" w:rsidRPr="00DA4C2C" w:rsidRDefault="002B77A1" w:rsidP="002B77A1">
      <w:pPr>
        <w:rPr>
          <w:rStyle w:val="Emphasis"/>
          <w:rFonts w:eastAsiaTheme="majorEastAsia"/>
          <w:szCs w:val="26"/>
        </w:rPr>
      </w:pPr>
      <w:r w:rsidRPr="00DA4C2C">
        <w:rPr>
          <w:rStyle w:val="Emphasis"/>
          <w:rFonts w:eastAsiaTheme="majorEastAsia"/>
          <w:szCs w:val="26"/>
        </w:rPr>
        <w:t>While a sense of doom and apathy about</w:t>
      </w:r>
      <w:r w:rsidRPr="00DA4C2C">
        <w:rPr>
          <w:rStyle w:val="Emphasis"/>
          <w:rFonts w:eastAsiaTheme="majorEastAsia"/>
        </w:rPr>
        <w:t xml:space="preserve"> the </w:t>
      </w:r>
      <w:r w:rsidRPr="00DA4C2C">
        <w:rPr>
          <w:rStyle w:val="Emphasis"/>
          <w:rFonts w:eastAsiaTheme="majorEastAsia"/>
          <w:szCs w:val="26"/>
        </w:rPr>
        <w:t>prospects for such change is understandable</w:t>
      </w:r>
      <w:r w:rsidRPr="00DA4C2C">
        <w:rPr>
          <w:sz w:val="16"/>
          <w:szCs w:val="16"/>
        </w:rPr>
        <w:t xml:space="preserve">, </w:t>
      </w:r>
      <w:r w:rsidRPr="00DA4C2C">
        <w:rPr>
          <w:rStyle w:val="Emphasis"/>
          <w:rFonts w:eastAsiaTheme="majorEastAsia"/>
        </w:rPr>
        <w:t>mounting evidence based on systems science suggests</w:t>
      </w:r>
      <w:r w:rsidRPr="00DA4C2C">
        <w:rPr>
          <w:sz w:val="16"/>
          <w:szCs w:val="16"/>
        </w:rPr>
        <w:t xml:space="preserve"> that </w:t>
      </w:r>
      <w:r w:rsidRPr="00DA4C2C">
        <w:rPr>
          <w:rStyle w:val="Emphasis"/>
          <w:rFonts w:eastAsiaTheme="majorEastAsia"/>
        </w:rPr>
        <w:t xml:space="preserve">global </w:t>
      </w:r>
      <w:proofErr w:type="gramStart"/>
      <w:r w:rsidRPr="00DA4C2C">
        <w:rPr>
          <w:rStyle w:val="Emphasis"/>
          <w:rFonts w:eastAsiaTheme="majorEastAsia"/>
        </w:rPr>
        <w:t>capitalism</w:t>
      </w:r>
      <w:proofErr w:type="gramEnd"/>
      <w:r w:rsidRPr="00DA4C2C">
        <w:rPr>
          <w:sz w:val="16"/>
          <w:szCs w:val="16"/>
        </w:rPr>
        <w:t xml:space="preserve"> as we know it </w:t>
      </w:r>
      <w:r w:rsidRPr="00DA4C2C">
        <w:rPr>
          <w:rStyle w:val="Emphasis"/>
          <w:rFonts w:eastAsiaTheme="majorEastAsia"/>
        </w:rPr>
        <w:t>is in</w:t>
      </w:r>
      <w:r w:rsidRPr="00DA4C2C">
        <w:rPr>
          <w:rStyle w:val="StyleUnderline"/>
        </w:rPr>
        <w:t xml:space="preserve"> a state of </w:t>
      </w:r>
      <w:r w:rsidRPr="00DA4C2C">
        <w:rPr>
          <w:rStyle w:val="Emphasis"/>
          <w:rFonts w:eastAsiaTheme="majorEastAsia"/>
        </w:rPr>
        <w:t>protracted crisis and collapse</w:t>
      </w:r>
      <w:r w:rsidRPr="00DA4C2C">
        <w:rPr>
          <w:rStyle w:val="StyleUnderline"/>
        </w:rPr>
        <w:t xml:space="preserve"> that began some decades ago.</w:t>
      </w:r>
      <w:r w:rsidRPr="00DA4C2C">
        <w:rPr>
          <w:sz w:val="16"/>
          <w:szCs w:val="16"/>
        </w:rPr>
        <w:t xml:space="preserve"> This research strongly supports the view that as industrial civilization reaches the last stages of its systemic </w:t>
      </w:r>
      <w:proofErr w:type="gramStart"/>
      <w:r w:rsidRPr="00DA4C2C">
        <w:rPr>
          <w:sz w:val="16"/>
          <w:szCs w:val="16"/>
        </w:rPr>
        <w:t>life-cycle</w:t>
      </w:r>
      <w:proofErr w:type="gramEnd"/>
      <w:r w:rsidRPr="00DA4C2C">
        <w:rPr>
          <w:sz w:val="16"/>
          <w:szCs w:val="16"/>
        </w:rPr>
        <w:t xml:space="preserve">, </w:t>
      </w:r>
      <w:r w:rsidRPr="00DA4C2C">
        <w:rPr>
          <w:rStyle w:val="Emphasis"/>
          <w:rFonts w:eastAsiaTheme="majorEastAsia"/>
          <w:szCs w:val="26"/>
        </w:rPr>
        <w:t>there is unprecedented and increasing opportunity for small-scale actions and efforts to have large system-wide impacts</w:t>
      </w:r>
      <w:r w:rsidRPr="00DA4C2C">
        <w:rPr>
          <w:sz w:val="16"/>
          <w:szCs w:val="16"/>
        </w:rPr>
        <w:t>.</w:t>
      </w:r>
    </w:p>
    <w:p w:rsidR="002B77A1" w:rsidRPr="00DA4C2C" w:rsidRDefault="002B77A1" w:rsidP="002B77A1">
      <w:pPr>
        <w:rPr>
          <w:szCs w:val="26"/>
        </w:rPr>
      </w:pPr>
      <w:r w:rsidRPr="00DA4C2C">
        <w:rPr>
          <w:sz w:val="16"/>
          <w:szCs w:val="16"/>
        </w:rPr>
        <w:t xml:space="preserve">The new paper shows that </w:t>
      </w:r>
      <w:r w:rsidRPr="00DA4C2C">
        <w:rPr>
          <w:rStyle w:val="Emphasis"/>
          <w:rFonts w:eastAsiaTheme="majorEastAsia"/>
          <w:szCs w:val="26"/>
        </w:rPr>
        <w:t>the need for joined-up action is paramount</w:t>
      </w:r>
      <w:r w:rsidRPr="00DA4C2C">
        <w:rPr>
          <w:rStyle w:val="Emphasis"/>
          <w:rFonts w:eastAsiaTheme="majorEastAsia"/>
        </w:rPr>
        <w:t xml:space="preserve">: </w:t>
      </w:r>
      <w:r w:rsidRPr="00DA4C2C">
        <w:rPr>
          <w:rStyle w:val="Emphasis"/>
          <w:rFonts w:eastAsiaTheme="majorEastAsia"/>
          <w:szCs w:val="26"/>
        </w:rPr>
        <w:t>structural racism, environmental crisis, global inequalities are not</w:t>
      </w:r>
      <w:r w:rsidRPr="00DA4C2C">
        <w:rPr>
          <w:rStyle w:val="StyleUnderline"/>
        </w:rPr>
        <w:t xml:space="preserve"> </w:t>
      </w:r>
      <w:proofErr w:type="gramStart"/>
      <w:r w:rsidRPr="00DA4C2C">
        <w:rPr>
          <w:rStyle w:val="StyleUnderline"/>
        </w:rPr>
        <w:t xml:space="preserve">really </w:t>
      </w:r>
      <w:r w:rsidRPr="00DA4C2C">
        <w:rPr>
          <w:rStyle w:val="Emphasis"/>
          <w:rFonts w:eastAsiaTheme="majorEastAsia"/>
          <w:szCs w:val="26"/>
        </w:rPr>
        <w:t>separate</w:t>
      </w:r>
      <w:proofErr w:type="gramEnd"/>
      <w:r w:rsidRPr="00DA4C2C">
        <w:rPr>
          <w:rStyle w:val="Emphasis"/>
          <w:rFonts w:eastAsiaTheme="majorEastAsia"/>
          <w:szCs w:val="26"/>
        </w:rPr>
        <w:t xml:space="preserve"> crises</w:t>
      </w:r>
      <w:r w:rsidRPr="00DA4C2C">
        <w:rPr>
          <w:rStyle w:val="Emphasis"/>
          <w:rFonts w:eastAsiaTheme="majorEastAsia"/>
        </w:rPr>
        <w:t xml:space="preserve"> — </w:t>
      </w:r>
      <w:r w:rsidRPr="00DA4C2C">
        <w:rPr>
          <w:rStyle w:val="Emphasis"/>
          <w:rFonts w:eastAsiaTheme="majorEastAsia"/>
          <w:szCs w:val="26"/>
        </w:rPr>
        <w:t>but different facets of</w:t>
      </w:r>
      <w:r w:rsidRPr="00DA4C2C">
        <w:rPr>
          <w:rStyle w:val="Emphasis"/>
          <w:rFonts w:eastAsiaTheme="majorEastAsia"/>
        </w:rPr>
        <w:t xml:space="preserve"> human </w:t>
      </w:r>
      <w:r w:rsidRPr="00DA4C2C">
        <w:rPr>
          <w:rStyle w:val="Emphasis"/>
          <w:rFonts w:eastAsiaTheme="majorEastAsia"/>
          <w:szCs w:val="26"/>
        </w:rPr>
        <w:t>civilization’s broken relationship with nature.</w:t>
      </w:r>
    </w:p>
    <w:p w:rsidR="002B77A1" w:rsidRDefault="002B77A1" w:rsidP="002B77A1">
      <w:pPr>
        <w:rPr>
          <w:sz w:val="16"/>
          <w:szCs w:val="16"/>
        </w:rPr>
      </w:pPr>
      <w:r w:rsidRPr="00DA4C2C">
        <w:rPr>
          <w:sz w:val="16"/>
          <w:szCs w:val="16"/>
        </w:rPr>
        <w:t>Yet, of course, the biggest takeaway is that those who bear</w:t>
      </w:r>
      <w:r w:rsidRPr="00A60A4D">
        <w:rPr>
          <w:sz w:val="16"/>
          <w:szCs w:val="16"/>
        </w:rPr>
        <w:t xml:space="preserve"> most responsibility for environmental destruction — those who hold the most wealth in our societies — urgently need to wake up to how their narrow models of life are, quite literally, destroying the foundations for human survival over the coming decades.</w:t>
      </w:r>
    </w:p>
    <w:p w:rsidR="002B77A1" w:rsidRPr="0011121D" w:rsidRDefault="002B77A1" w:rsidP="002B77A1"/>
    <w:p w:rsidR="002B77A1" w:rsidRDefault="002B77A1" w:rsidP="002B77A1">
      <w:pPr>
        <w:pStyle w:val="Heading4"/>
      </w:pPr>
      <w:r>
        <w:t xml:space="preserve">Vote </w:t>
      </w:r>
      <w:proofErr w:type="spellStart"/>
      <w:r>
        <w:t>neg</w:t>
      </w:r>
      <w:proofErr w:type="spellEnd"/>
      <w:r>
        <w:t xml:space="preserve"> for dual power organizing – only by refusing the 1ac’s opportunistic politics can we produce actual change.</w:t>
      </w:r>
    </w:p>
    <w:p w:rsidR="002B77A1" w:rsidRPr="00DF6DE3" w:rsidRDefault="002B77A1" w:rsidP="002B77A1">
      <w:pPr>
        <w:rPr>
          <w:sz w:val="18"/>
          <w:szCs w:val="20"/>
        </w:rPr>
      </w:pPr>
      <w:r w:rsidRPr="00DF6DE3">
        <w:rPr>
          <w:rStyle w:val="Style13ptBold"/>
        </w:rPr>
        <w:t>Escalante 18</w:t>
      </w:r>
      <w:r>
        <w:t xml:space="preserve"> </w:t>
      </w:r>
      <w:r w:rsidRPr="00DF6DE3">
        <w:rPr>
          <w:sz w:val="18"/>
          <w:szCs w:val="20"/>
        </w:rPr>
        <w:t xml:space="preserve">Alyson Escalante (Marxist-Leninist, Materialist Feminist and Anti-Imperialist activist), 8-24-2018, "Against </w:t>
      </w:r>
      <w:proofErr w:type="spellStart"/>
      <w:r w:rsidRPr="00DF6DE3">
        <w:rPr>
          <w:sz w:val="18"/>
          <w:szCs w:val="20"/>
        </w:rPr>
        <w:t>Electoralism</w:t>
      </w:r>
      <w:proofErr w:type="spellEnd"/>
      <w:r w:rsidRPr="00DF6DE3">
        <w:rPr>
          <w:sz w:val="18"/>
          <w:szCs w:val="20"/>
        </w:rPr>
        <w:t>, For Dual Power</w:t>
      </w:r>
      <w:proofErr w:type="gramStart"/>
      <w:r w:rsidRPr="00DF6DE3">
        <w:rPr>
          <w:sz w:val="18"/>
          <w:szCs w:val="20"/>
        </w:rPr>
        <w:t>!,</w:t>
      </w:r>
      <w:proofErr w:type="gramEnd"/>
      <w:r w:rsidRPr="00DF6DE3">
        <w:rPr>
          <w:sz w:val="18"/>
          <w:szCs w:val="20"/>
        </w:rPr>
        <w:t xml:space="preserve">" Forge News, https://theforgenews.org/2018/08/24/against-electoralism-for-dual-power/, pat recut </w:t>
      </w:r>
      <w:proofErr w:type="spellStart"/>
      <w:r>
        <w:rPr>
          <w:sz w:val="18"/>
          <w:szCs w:val="20"/>
        </w:rPr>
        <w:t>sjbe</w:t>
      </w:r>
      <w:proofErr w:type="spellEnd"/>
    </w:p>
    <w:p w:rsidR="002B77A1" w:rsidRDefault="002B77A1" w:rsidP="002B77A1">
      <w:pPr>
        <w:rPr>
          <w:sz w:val="14"/>
        </w:rPr>
      </w:pPr>
      <w:r w:rsidRPr="001D47FD">
        <w:rPr>
          <w:sz w:val="14"/>
        </w:rPr>
        <w:t xml:space="preserve">If we, as socialists, truly fight for a classless world, we must smash the </w:t>
      </w:r>
      <w:proofErr w:type="gramStart"/>
      <w:r w:rsidRPr="001D47FD">
        <w:rPr>
          <w:sz w:val="14"/>
        </w:rPr>
        <w:t>mechanisms which</w:t>
      </w:r>
      <w:proofErr w:type="gramEnd"/>
      <w:r w:rsidRPr="001D47FD">
        <w:rPr>
          <w:sz w:val="14"/>
        </w:rPr>
        <w:t xml:space="preserve"> ensure class domination. </w:t>
      </w:r>
      <w:r w:rsidRPr="001D47FD">
        <w:rPr>
          <w:rFonts w:cstheme="minorHAnsi"/>
          <w:b/>
          <w:u w:val="single"/>
        </w:rPr>
        <w:t>We must smash the bourgeois state.</w:t>
      </w:r>
      <w:r>
        <w:rPr>
          <w:rFonts w:cstheme="minorHAnsi"/>
          <w:b/>
          <w:u w:val="single"/>
        </w:rPr>
        <w:t xml:space="preserve"> </w:t>
      </w:r>
      <w:r w:rsidRPr="001D47FD">
        <w:rPr>
          <w:rFonts w:cstheme="minorHAnsi"/>
          <w:b/>
          <w:u w:val="single"/>
        </w:rPr>
        <w:t xml:space="preserve">This realization led the Bolsheviks to reject the opportunism of the Socialist Revolutionaries and </w:t>
      </w:r>
      <w:proofErr w:type="spellStart"/>
      <w:r w:rsidRPr="001D47FD">
        <w:rPr>
          <w:rFonts w:cstheme="minorHAnsi"/>
          <w:b/>
          <w:u w:val="single"/>
        </w:rPr>
        <w:t>Menshiviks</w:t>
      </w:r>
      <w:proofErr w:type="spellEnd"/>
      <w:r w:rsidRPr="001D47FD">
        <w:rPr>
          <w:rFonts w:cstheme="minorHAnsi"/>
          <w:b/>
          <w:u w:val="single"/>
        </w:rPr>
        <w:t xml:space="preserve"> in the Soviets and they chose to overthrow the provisional government themselves. Shockingly, their revolution was successful</w:t>
      </w:r>
      <w:r w:rsidRPr="001D47FD">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w:t>
      </w:r>
      <w:proofErr w:type="gramStart"/>
      <w:r w:rsidRPr="001D47FD">
        <w:rPr>
          <w:sz w:val="14"/>
        </w:rPr>
        <w:t>it</w:t>
      </w:r>
      <w:proofErr w:type="gramEnd"/>
      <w:r w:rsidRPr="001D47FD">
        <w:rPr>
          <w:sz w:val="14"/>
        </w:rPr>
        <w:t xml:space="preserve"> had broken their strikes. Of course, it could do nothing </w:t>
      </w:r>
      <w:proofErr w:type="gramStart"/>
      <w:r w:rsidRPr="001D47FD">
        <w:rPr>
          <w:sz w:val="14"/>
        </w:rPr>
        <w:t>else,</w:t>
      </w:r>
      <w:proofErr w:type="gramEnd"/>
      <w:r w:rsidRPr="001D47FD">
        <w:rPr>
          <w:sz w:val="14"/>
        </w:rPr>
        <w:t xml:space="preserve"> the bourgeois state is designed to do precisely this. The events of </w:t>
      </w:r>
      <w:proofErr w:type="gramStart"/>
      <w:r w:rsidRPr="001D47FD">
        <w:rPr>
          <w:sz w:val="14"/>
        </w:rPr>
        <w:t>October,</w:t>
      </w:r>
      <w:proofErr w:type="gramEnd"/>
      <w:r w:rsidRPr="001D47FD">
        <w:rPr>
          <w:sz w:val="14"/>
        </w:rPr>
        <w:t xml:space="preserve"> 1917 ought to have concretely proven that the strategy of infiltrating the bourgeois government is untenable. </w:t>
      </w:r>
      <w:r w:rsidRPr="001D47FD">
        <w:rPr>
          <w:rFonts w:cstheme="minorHAnsi"/>
          <w:b/>
          <w:u w:val="single"/>
        </w:rPr>
        <w:t xml:space="preserve">Lenin and the Bolsheviks proved that the workers are willing to throw the bourgeois state away in favor of a dictatorship of the proletariat. </w:t>
      </w:r>
      <w:proofErr w:type="gramStart"/>
      <w:r w:rsidRPr="001D47FD">
        <w:rPr>
          <w:rFonts w:cstheme="minorHAnsi"/>
          <w:b/>
          <w:u w:val="single"/>
        </w:rPr>
        <w:t>And yet</w:t>
      </w:r>
      <w:proofErr w:type="gramEnd"/>
      <w:r w:rsidRPr="001D47FD">
        <w:rPr>
          <w:rFonts w:cstheme="minorHAnsi"/>
          <w:b/>
          <w:u w:val="single"/>
        </w:rPr>
        <w:t xml:space="preserve">, here we are 111 years later and large factions of the largest socialist organization in the United States echo the cowardly and worthless </w:t>
      </w:r>
      <w:proofErr w:type="spellStart"/>
      <w:r w:rsidRPr="001D47FD">
        <w:rPr>
          <w:rFonts w:cstheme="minorHAnsi"/>
          <w:b/>
          <w:u w:val="single"/>
        </w:rPr>
        <w:t>drivelings</w:t>
      </w:r>
      <w:proofErr w:type="spellEnd"/>
      <w:r w:rsidRPr="001D47FD">
        <w:rPr>
          <w:rFonts w:cstheme="minorHAnsi"/>
          <w:b/>
          <w:u w:val="single"/>
        </w:rPr>
        <w:t xml:space="preserve"> of the </w:t>
      </w:r>
      <w:proofErr w:type="spellStart"/>
      <w:r w:rsidRPr="001D47FD">
        <w:rPr>
          <w:rFonts w:cstheme="minorHAnsi"/>
          <w:b/>
          <w:u w:val="single"/>
        </w:rPr>
        <w:t>Menshiviks</w:t>
      </w:r>
      <w:proofErr w:type="spellEnd"/>
      <w:r w:rsidRPr="001D47FD">
        <w:rPr>
          <w:rFonts w:cstheme="minorHAnsi"/>
          <w:b/>
          <w:u w:val="single"/>
        </w:rPr>
        <w:t xml:space="preserve"> and Socialist Revolutionaries.</w:t>
      </w:r>
      <w:r w:rsidRPr="001D47FD">
        <w:rPr>
          <w:sz w:val="14"/>
        </w:rPr>
        <w:t xml:space="preserve"> Dual Power Today </w:t>
      </w:r>
      <w:r w:rsidRPr="001D47FD">
        <w:rPr>
          <w:rFonts w:cstheme="minorHAnsi"/>
          <w:b/>
          <w:u w:val="single"/>
        </w:rPr>
        <w:t>I am sure that at this point, the opportunists reading this have already begun to type out their typical objection</w:t>
      </w:r>
      <w:r w:rsidRPr="000473C6">
        <w:rPr>
          <w:rFonts w:cstheme="minorHAnsi"/>
          <w:b/>
          <w:u w:val="single"/>
        </w:rPr>
        <w:t>: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RPr="001D47FD">
        <w:rPr>
          <w:rFonts w:cstheme="minorHAnsi"/>
          <w:b/>
          <w:highlight w:val="green"/>
          <w:u w:val="single"/>
        </w:rPr>
        <w:t xml:space="preserve"> we need to abandon </w:t>
      </w:r>
      <w:proofErr w:type="spellStart"/>
      <w:r w:rsidRPr="000473C6">
        <w:rPr>
          <w:rFonts w:cstheme="minorHAnsi"/>
          <w:b/>
          <w:u w:val="single"/>
        </w:rPr>
        <w:t>electoralism</w:t>
      </w:r>
      <w:proofErr w:type="spellEnd"/>
      <w:r w:rsidRPr="000473C6">
        <w:rPr>
          <w:rFonts w:cstheme="minorHAnsi"/>
          <w:b/>
          <w:u w:val="single"/>
        </w:rPr>
        <w:t xml:space="preserve"> and </w:t>
      </w:r>
      <w:r w:rsidRPr="007A52B4">
        <w:rPr>
          <w:rFonts w:cstheme="minorHAnsi"/>
          <w:b/>
          <w:u w:val="single"/>
        </w:rPr>
        <w:t xml:space="preserve">working within </w:t>
      </w:r>
      <w:r w:rsidRPr="001D47FD">
        <w:rPr>
          <w:rFonts w:cstheme="minorHAnsi"/>
          <w:b/>
          <w:highlight w:val="green"/>
          <w:u w:val="single"/>
        </w:rPr>
        <w:t>the bourgeois state</w:t>
      </w:r>
      <w:r w:rsidRPr="001D47FD">
        <w:rPr>
          <w:rFonts w:cstheme="minorHAnsi"/>
          <w:b/>
          <w:u w:val="single"/>
        </w:rPr>
        <w:t>.</w:t>
      </w:r>
      <w:r>
        <w:rPr>
          <w:rFonts w:cstheme="minorHAnsi"/>
          <w:b/>
          <w:u w:val="single"/>
        </w:rPr>
        <w:t xml:space="preserve"> </w:t>
      </w:r>
      <w:r w:rsidRPr="001D47FD">
        <w:rPr>
          <w:rFonts w:cstheme="minorHAnsi"/>
          <w:b/>
          <w:u w:val="single"/>
        </w:rPr>
        <w:t xml:space="preserve">What were </w:t>
      </w:r>
      <w:r w:rsidRPr="001D47FD">
        <w:rPr>
          <w:rFonts w:cstheme="minorHAnsi"/>
          <w:b/>
          <w:highlight w:val="green"/>
          <w:u w:val="single"/>
        </w:rPr>
        <w:t xml:space="preserve">the </w:t>
      </w:r>
      <w:proofErr w:type="gramStart"/>
      <w:r w:rsidRPr="001D47FD">
        <w:rPr>
          <w:rFonts w:cstheme="minorHAnsi"/>
          <w:b/>
          <w:highlight w:val="green"/>
          <w:u w:val="single"/>
        </w:rPr>
        <w:t>conditions which</w:t>
      </w:r>
      <w:proofErr w:type="gramEnd"/>
      <w:r w:rsidRPr="001D47FD">
        <w:rPr>
          <w:rFonts w:cstheme="minorHAnsi"/>
          <w:b/>
          <w:highlight w:val="green"/>
          <w:u w:val="single"/>
        </w:rPr>
        <w:t xml:space="preserve"> allowed the Bolsheviks to</w:t>
      </w:r>
      <w:r w:rsidRPr="001D47FD">
        <w:rPr>
          <w:rFonts w:cstheme="minorHAnsi"/>
          <w:b/>
          <w:u w:val="single"/>
        </w:rPr>
        <w:t xml:space="preserve"> successfully </w:t>
      </w:r>
      <w:r w:rsidRPr="001D47FD">
        <w:rPr>
          <w:rFonts w:cstheme="minorHAnsi"/>
          <w:b/>
          <w:highlight w:val="green"/>
          <w:u w:val="single"/>
        </w:rPr>
        <w:t>revolt</w:t>
      </w:r>
      <w:r w:rsidRPr="001D47FD">
        <w:rPr>
          <w:rFonts w:cstheme="minorHAnsi"/>
          <w:b/>
          <w:u w:val="single"/>
        </w:rPr>
        <w:t xml:space="preserve">? The conditions were that of </w:t>
      </w:r>
      <w:r w:rsidRPr="001D47FD">
        <w:rPr>
          <w:rFonts w:cstheme="minorHAnsi"/>
          <w:b/>
          <w:highlight w:val="green"/>
          <w:u w:val="single"/>
        </w:rPr>
        <w:t>Dual Power</w:t>
      </w:r>
      <w:r w:rsidRPr="001D47FD">
        <w:rPr>
          <w:rFonts w:cstheme="minorHAnsi"/>
          <w:b/>
          <w:u w:val="single"/>
        </w:rPr>
        <w:t xml:space="preserve">. Alongside the capitalist state, </w:t>
      </w:r>
      <w:r w:rsidRPr="001D47FD">
        <w:rPr>
          <w:rFonts w:cstheme="minorHAnsi"/>
          <w:b/>
          <w:highlight w:val="green"/>
          <w:u w:val="single"/>
        </w:rPr>
        <w:t xml:space="preserve">there existed </w:t>
      </w:r>
      <w:r w:rsidRPr="007A52B4">
        <w:rPr>
          <w:rFonts w:cstheme="minorHAnsi"/>
          <w:b/>
          <w:u w:val="single"/>
        </w:rPr>
        <w:t xml:space="preserve">a whole set of </w:t>
      </w:r>
      <w:r w:rsidRPr="001D47FD">
        <w:rPr>
          <w:rFonts w:cstheme="minorHAnsi"/>
          <w:b/>
          <w:highlight w:val="green"/>
          <w:u w:val="single"/>
        </w:rPr>
        <w:t>institutions and councils which met the needs of the workers</w:t>
      </w:r>
      <w:r w:rsidRPr="001D47FD">
        <w:rPr>
          <w:rFonts w:cstheme="minorHAnsi"/>
          <w:b/>
          <w:u w:val="single"/>
        </w:rPr>
        <w:t>.</w:t>
      </w:r>
      <w:r w:rsidRPr="001D47FD">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1D47FD">
        <w:rPr>
          <w:rFonts w:cstheme="minorHAnsi"/>
          <w:b/>
          <w:u w:val="single"/>
        </w:rPr>
        <w:t xml:space="preserve">When a far right coup </w:t>
      </w:r>
      <w:proofErr w:type="gramStart"/>
      <w:r w:rsidRPr="001D47FD">
        <w:rPr>
          <w:rFonts w:cstheme="minorHAnsi"/>
          <w:b/>
          <w:u w:val="single"/>
        </w:rPr>
        <w:t>was attempted</w:t>
      </w:r>
      <w:proofErr w:type="gramEnd"/>
      <w:r w:rsidRPr="001D47FD">
        <w:rPr>
          <w:rFonts w:cstheme="minorHAnsi"/>
          <w:b/>
          <w:u w:val="single"/>
        </w:rPr>
        <w:t xml:space="preserve"> against the provisional government, it was troops loyal to the Bolshevik factions within the soviet who repelled the coup plotters, </w:t>
      </w:r>
      <w:r w:rsidRPr="001D47FD">
        <w:rPr>
          <w:rFonts w:cstheme="minorHAnsi"/>
          <w:b/>
          <w:highlight w:val="green"/>
          <w:u w:val="single"/>
        </w:rPr>
        <w:t>proving</w:t>
      </w:r>
      <w:r w:rsidRPr="001D47FD">
        <w:rPr>
          <w:rFonts w:cstheme="minorHAnsi"/>
          <w:b/>
          <w:u w:val="single"/>
        </w:rPr>
        <w:t xml:space="preserve"> concretely to the workers of Petrograd </w:t>
      </w:r>
      <w:r w:rsidRPr="001D47FD">
        <w:rPr>
          <w:rFonts w:cstheme="minorHAnsi"/>
          <w:b/>
          <w:highlight w:val="green"/>
          <w:u w:val="single"/>
        </w:rPr>
        <w:t xml:space="preserve">that the socialists could </w:t>
      </w:r>
      <w:r w:rsidRPr="001D47FD">
        <w:rPr>
          <w:rFonts w:cstheme="minorHAnsi"/>
          <w:b/>
          <w:u w:val="single"/>
        </w:rPr>
        <w:t xml:space="preserve">not only </w:t>
      </w:r>
      <w:r w:rsidRPr="001D47FD">
        <w:rPr>
          <w:rFonts w:cstheme="minorHAnsi"/>
          <w:b/>
          <w:highlight w:val="green"/>
          <w:u w:val="single"/>
        </w:rPr>
        <w:t>provide</w:t>
      </w:r>
      <w:r w:rsidRPr="001D47FD">
        <w:rPr>
          <w:rFonts w:cstheme="minorHAnsi"/>
          <w:b/>
          <w:u w:val="single"/>
        </w:rPr>
        <w:t xml:space="preserve"> </w:t>
      </w:r>
      <w:r w:rsidRPr="001D47FD">
        <w:rPr>
          <w:rFonts w:cstheme="minorHAnsi"/>
          <w:b/>
          <w:highlight w:val="green"/>
          <w:u w:val="single"/>
        </w:rPr>
        <w:t xml:space="preserve">for their needs, </w:t>
      </w:r>
      <w:r w:rsidRPr="001D47FD">
        <w:rPr>
          <w:rFonts w:cstheme="minorHAnsi"/>
          <w:b/>
          <w:u w:val="single"/>
        </w:rPr>
        <w:t>but also for their defense.</w:t>
      </w:r>
      <w:r>
        <w:rPr>
          <w:rFonts w:cstheme="minorHAnsi"/>
          <w:b/>
          <w:u w:val="single"/>
        </w:rPr>
        <w:t xml:space="preserve"> </w:t>
      </w:r>
      <w:r w:rsidRPr="001D47FD">
        <w:rPr>
          <w:rFonts w:cstheme="minorHAnsi"/>
          <w:b/>
          <w:u w:val="single"/>
        </w:rPr>
        <w:t>In short: the Bolsheviks recognized that instead of integrating into the bourgeois state, they could operate outside of it to build dual power. They could establish programs of elected representatives who would serve the workers</w:t>
      </w:r>
      <w:r w:rsidRPr="001D47FD">
        <w:rPr>
          <w:sz w:val="14"/>
        </w:rPr>
        <w:t xml:space="preserve">. They would not bolster the capitalist state in the name of </w:t>
      </w:r>
      <w:proofErr w:type="gramStart"/>
      <w:r w:rsidRPr="001D47FD">
        <w:rPr>
          <w:sz w:val="14"/>
        </w:rPr>
        <w:t>socialism,</w:t>
      </w:r>
      <w:proofErr w:type="gramEnd"/>
      <w:r w:rsidRPr="001D47FD">
        <w:rPr>
          <w:sz w:val="14"/>
        </w:rPr>
        <w:t xml:space="preserve"> they would offer an </w:t>
      </w:r>
      <w:r w:rsidRPr="000473C6">
        <w:rPr>
          <w:sz w:val="14"/>
        </w:rPr>
        <w:t xml:space="preserve">alternative to it. </w:t>
      </w:r>
      <w:proofErr w:type="gramStart"/>
      <w:r w:rsidRPr="000473C6">
        <w:rPr>
          <w:rFonts w:cstheme="minorHAnsi"/>
          <w:b/>
          <w:u w:val="single"/>
        </w:rPr>
        <w:t>And so</w:t>
      </w:r>
      <w:proofErr w:type="gramEnd"/>
      <w:r w:rsidRPr="000473C6">
        <w:rPr>
          <w:rFonts w:cstheme="minorHAnsi"/>
          <w:b/>
          <w:u w:val="single"/>
        </w:rPr>
        <w:t xml:space="preserve">, when the time came for revolt, the masses were already to loyal to </w:t>
      </w:r>
      <w:r w:rsidRPr="001D47FD">
        <w:rPr>
          <w:rFonts w:cstheme="minorHAnsi"/>
          <w:b/>
          <w:highlight w:val="green"/>
          <w:u w:val="single"/>
        </w:rPr>
        <w:t>the Bolsheviks</w:t>
      </w:r>
      <w:r w:rsidRPr="001D47FD">
        <w:rPr>
          <w:rFonts w:cstheme="minorHAnsi"/>
          <w:b/>
          <w:u w:val="single"/>
        </w:rPr>
        <w:t xml:space="preserve">. </w:t>
      </w:r>
      <w:r w:rsidRPr="000473C6">
        <w:rPr>
          <w:rFonts w:cstheme="minorHAnsi"/>
          <w:b/>
          <w:u w:val="single"/>
        </w:rPr>
        <w:t xml:space="preserve">The only party who </w:t>
      </w:r>
      <w:r w:rsidRPr="001D47FD">
        <w:rPr>
          <w:rFonts w:cstheme="minorHAnsi"/>
          <w:b/>
          <w:highlight w:val="green"/>
          <w:u w:val="single"/>
        </w:rPr>
        <w:t>had never compromised</w:t>
      </w:r>
      <w:r w:rsidRPr="001D47FD">
        <w:rPr>
          <w:rFonts w:cstheme="minorHAnsi"/>
          <w:b/>
          <w:u w:val="single"/>
        </w:rPr>
        <w:t>, who had denounced the unpopular imperialist wars, who had rejected the provisional government entirely, was the party who successfully gained the support of the workers.</w:t>
      </w:r>
      <w:r w:rsidRPr="001D47FD">
        <w:rPr>
          <w:sz w:val="14"/>
        </w:rPr>
        <w:t xml:space="preserve"> </w:t>
      </w:r>
      <w:proofErr w:type="gramStart"/>
      <w:r w:rsidRPr="001D47FD">
        <w:rPr>
          <w:sz w:val="14"/>
        </w:rPr>
        <w:t>And so</w:t>
      </w:r>
      <w:proofErr w:type="gramEnd"/>
      <w:r w:rsidRPr="001D47FD">
        <w:rPr>
          <w:sz w:val="14"/>
        </w:rPr>
        <w:t xml:space="preserve">, many of us on the more radical fringes of the socialist movement wonder why it is the </w:t>
      </w:r>
      <w:proofErr w:type="spellStart"/>
      <w:r w:rsidRPr="001D47FD">
        <w:rPr>
          <w:sz w:val="14"/>
        </w:rPr>
        <w:t>the</w:t>
      </w:r>
      <w:proofErr w:type="spellEnd"/>
      <w:r w:rsidRPr="001D47FD">
        <w:rPr>
          <w:sz w:val="14"/>
        </w:rPr>
        <w:t xml:space="preserve"> DSA and other socialist opportunists seem to think that we can win by bolstering the capitalist state? </w:t>
      </w:r>
      <w:r w:rsidRPr="001D47FD">
        <w:rPr>
          <w:rFonts w:cstheme="minorHAnsi"/>
          <w:b/>
          <w:u w:val="single"/>
        </w:rPr>
        <w:t xml:space="preserve">We wonder, given this powerful historical precedent, why they devote their energy to getting more </w:t>
      </w:r>
      <w:proofErr w:type="spellStart"/>
      <w:r w:rsidRPr="001D47FD">
        <w:rPr>
          <w:rFonts w:cstheme="minorHAnsi"/>
          <w:b/>
          <w:u w:val="single"/>
        </w:rPr>
        <w:t>Ocasios</w:t>
      </w:r>
      <w:proofErr w:type="spellEnd"/>
      <w:r w:rsidRPr="001D47FD">
        <w:rPr>
          <w:rFonts w:cstheme="minorHAnsi"/>
          <w:b/>
          <w:u w:val="single"/>
        </w:rPr>
        <w:t xml:space="preserve"> elected; </w:t>
      </w:r>
      <w:r w:rsidRPr="001D47FD">
        <w:rPr>
          <w:rFonts w:cstheme="minorHAnsi"/>
          <w:b/>
          <w:highlight w:val="green"/>
          <w:u w:val="single"/>
        </w:rPr>
        <w:t>what good does one more left democrat</w:t>
      </w:r>
      <w:r w:rsidRPr="001D47FD">
        <w:rPr>
          <w:rFonts w:cstheme="minorHAnsi"/>
          <w:b/>
          <w:u w:val="single"/>
        </w:rPr>
        <w:t xml:space="preserve"> who will abandon the workers </w:t>
      </w:r>
      <w:r w:rsidRPr="001D47FD">
        <w:rPr>
          <w:rFonts w:cstheme="minorHAnsi"/>
          <w:b/>
          <w:highlight w:val="green"/>
          <w:u w:val="single"/>
        </w:rPr>
        <w:t>do</w:t>
      </w:r>
      <w:r w:rsidRPr="001D47FD">
        <w:rPr>
          <w:rFonts w:cstheme="minorHAnsi"/>
          <w:b/>
          <w:u w:val="single"/>
        </w:rPr>
        <w:t xml:space="preserve"> for us?</w:t>
      </w:r>
      <w:r>
        <w:rPr>
          <w:rFonts w:cstheme="minorHAnsi"/>
          <w:b/>
          <w:u w:val="single"/>
        </w:rPr>
        <w:t xml:space="preserve"> </w:t>
      </w:r>
      <w:r w:rsidRPr="001D47FD">
        <w:rPr>
          <w:sz w:val="14"/>
        </w:rPr>
        <w:t xml:space="preserve">The answer we receive in return is always the same: we want to win small changes that will make life for the workers easier; we want to protect food stamps and healthcare. </w:t>
      </w:r>
      <w:proofErr w:type="gramStart"/>
      <w:r w:rsidRPr="001D47FD">
        <w:rPr>
          <w:sz w:val="14"/>
        </w:rPr>
        <w:t>And</w:t>
      </w:r>
      <w:proofErr w:type="gramEnd"/>
      <w:r w:rsidRPr="001D47FD">
        <w:rPr>
          <w:sz w:val="14"/>
        </w:rPr>
        <w:t xml:space="preserve"> do this, we reply: what makes you think reformism is the only way to do this. </w:t>
      </w:r>
      <w:r w:rsidRPr="001D47FD">
        <w:rPr>
          <w:rFonts w:cstheme="minorHAnsi"/>
          <w:b/>
          <w:u w:val="single"/>
        </w:rPr>
        <w:t xml:space="preserve">When the bourgeois state in California was happy to let black children go to school unfed, </w:t>
      </w:r>
      <w:r w:rsidRPr="001D47FD">
        <w:rPr>
          <w:rFonts w:cstheme="minorHAnsi"/>
          <w:b/>
          <w:highlight w:val="green"/>
          <w:u w:val="single"/>
        </w:rPr>
        <w:t>the</w:t>
      </w:r>
      <w:r w:rsidRPr="001D47FD">
        <w:rPr>
          <w:rFonts w:cstheme="minorHAnsi"/>
          <w:b/>
          <w:u w:val="single"/>
        </w:rPr>
        <w:t xml:space="preserve"> Black </w:t>
      </w:r>
      <w:r w:rsidRPr="001D47FD">
        <w:rPr>
          <w:rFonts w:cstheme="minorHAnsi"/>
          <w:b/>
          <w:highlight w:val="green"/>
          <w:u w:val="single"/>
        </w:rPr>
        <w:t>Panthers</w:t>
      </w:r>
      <w:r w:rsidRPr="001D47FD">
        <w:rPr>
          <w:rFonts w:cstheme="minorHAnsi"/>
          <w:b/>
          <w:u w:val="single"/>
        </w:rPr>
        <w:t xml:space="preserve"> </w:t>
      </w:r>
      <w:proofErr w:type="gramStart"/>
      <w:r w:rsidRPr="001D47FD">
        <w:rPr>
          <w:rFonts w:cstheme="minorHAnsi"/>
          <w:b/>
          <w:u w:val="single"/>
        </w:rPr>
        <w:t>didn’t</w:t>
      </w:r>
      <w:proofErr w:type="gramEnd"/>
      <w:r w:rsidRPr="001D47FD">
        <w:rPr>
          <w:rFonts w:cstheme="minorHAnsi"/>
          <w:b/>
          <w:u w:val="single"/>
        </w:rPr>
        <w:t xml:space="preserve"> rally around democratic candidates, they became militant and </w:t>
      </w:r>
      <w:r w:rsidRPr="001D47FD">
        <w:rPr>
          <w:rFonts w:cstheme="minorHAnsi"/>
          <w:b/>
          <w:highlight w:val="green"/>
          <w:u w:val="single"/>
        </w:rPr>
        <w:t>fed the children themselves</w:t>
      </w:r>
      <w:r w:rsidRPr="001D47FD">
        <w:rPr>
          <w:rFonts w:cstheme="minorHAnsi"/>
          <w:b/>
          <w:u w:val="single"/>
        </w:rPr>
        <w:t xml:space="preserve">. In the 40s and 50s, </w:t>
      </w:r>
      <w:r w:rsidRPr="001D47FD">
        <w:rPr>
          <w:rFonts w:cstheme="minorHAnsi"/>
          <w:b/>
          <w:highlight w:val="green"/>
          <w:u w:val="single"/>
        </w:rPr>
        <w:t>socialists in New York</w:t>
      </w:r>
      <w:r w:rsidRPr="001D47FD">
        <w:rPr>
          <w:rFonts w:cstheme="minorHAnsi"/>
          <w:b/>
          <w:u w:val="single"/>
        </w:rPr>
        <w:t xml:space="preserve"> saw people going without healthcare and instead of rallying behind democratic candidates, they </w:t>
      </w:r>
      <w:r w:rsidRPr="001D47FD">
        <w:rPr>
          <w:rFonts w:cstheme="minorHAnsi"/>
          <w:b/>
          <w:highlight w:val="green"/>
          <w:u w:val="single"/>
        </w:rPr>
        <w:t>built the IWO to provide healthcare</w:t>
      </w:r>
      <w:r w:rsidRPr="001D47FD">
        <w:rPr>
          <w:rFonts w:cstheme="minorHAnsi"/>
          <w:b/>
          <w:u w:val="single"/>
        </w:rPr>
        <w:t xml:space="preserve"> directly. Both these groups took up our pressing revolutionary task: </w:t>
      </w:r>
      <w:r w:rsidRPr="003A49EC">
        <w:rPr>
          <w:rFonts w:cstheme="minorHAnsi"/>
          <w:b/>
          <w:u w:val="single"/>
        </w:rPr>
        <w:t>building dual power.</w:t>
      </w:r>
      <w:r w:rsidRPr="003A49EC">
        <w:rPr>
          <w:sz w:val="14"/>
        </w:rPr>
        <w:t xml:space="preserve"> Imagine if all those hours the DSA poured into electing Ocasio </w:t>
      </w:r>
      <w:proofErr w:type="gramStart"/>
      <w:r w:rsidRPr="003A49EC">
        <w:rPr>
          <w:sz w:val="14"/>
        </w:rPr>
        <w:t>were instead used</w:t>
      </w:r>
      <w:proofErr w:type="gramEnd"/>
      <w:r w:rsidRPr="003A49EC">
        <w:rPr>
          <w:sz w:val="14"/>
        </w:rPr>
        <w:t xml:space="preserve"> to feed the people of New York, to provide them with medical care, to ensure their needs were met. </w:t>
      </w:r>
      <w:r w:rsidRPr="003A49EC">
        <w:rPr>
          <w:rFonts w:cstheme="minorHAnsi"/>
          <w:b/>
          <w:u w:val="single"/>
        </w:rPr>
        <w:t>Imagine the masses seeing socialism not as a pipe dream we might achieve</w:t>
      </w:r>
      <w:r w:rsidRPr="000473C6">
        <w:rPr>
          <w:rFonts w:cstheme="minorHAnsi"/>
          <w:b/>
          <w:u w:val="single"/>
        </w:rPr>
        <w:t xml:space="preserve"> through electing more imperialists, but as a concrete </w:t>
      </w:r>
      <w:proofErr w:type="gramStart"/>
      <w:r w:rsidRPr="000473C6">
        <w:rPr>
          <w:rFonts w:cstheme="minorHAnsi"/>
          <w:b/>
          <w:u w:val="single"/>
        </w:rPr>
        <w:t>movement which</w:t>
      </w:r>
      <w:proofErr w:type="gramEnd"/>
      <w:r w:rsidRPr="000473C6">
        <w:rPr>
          <w:rFonts w:cstheme="minorHAnsi"/>
          <w:b/>
          <w:u w:val="single"/>
        </w:rPr>
        <w:t xml:space="preserve"> is currently meeting their needs? </w:t>
      </w:r>
      <w:r w:rsidRPr="000473C6">
        <w:rPr>
          <w:sz w:val="14"/>
        </w:rPr>
        <w:t>The fact</w:t>
      </w:r>
      <w:r w:rsidRPr="001D47FD">
        <w:rPr>
          <w:sz w:val="14"/>
        </w:rPr>
        <w:t xml:space="preserve"> is</w:t>
      </w:r>
      <w:proofErr w:type="gramStart"/>
      <w:r w:rsidRPr="001D47FD">
        <w:rPr>
          <w:sz w:val="14"/>
        </w:rPr>
        <w:t>,</w:t>
      </w:r>
      <w:proofErr w:type="gramEnd"/>
      <w:r w:rsidRPr="001D47FD">
        <w:rPr>
          <w:sz w:val="14"/>
        </w:rPr>
        <w:t xml:space="preserve"> we are not nearly ready for revolution. Socialists in the United States have failed to meet the needs of the people, and as long as their only concrete interaction with the masses is handing them a voter registration form, they will continue to fail the people. </w:t>
      </w:r>
      <w:r w:rsidRPr="001D47FD">
        <w:rPr>
          <w:rFonts w:cstheme="minorHAnsi"/>
          <w:b/>
          <w:highlight w:val="green"/>
          <w:u w:val="single"/>
        </w:rPr>
        <w:t>Our task</w:t>
      </w:r>
      <w:r w:rsidRPr="001D47FD">
        <w:rPr>
          <w:rFonts w:cstheme="minorHAnsi"/>
          <w:b/>
          <w:u w:val="single"/>
        </w:rPr>
        <w:t xml:space="preserve"> now </w:t>
      </w:r>
      <w:r w:rsidRPr="001D47FD">
        <w:rPr>
          <w:rFonts w:cstheme="minorHAnsi"/>
          <w:b/>
          <w:highlight w:val="green"/>
          <w:u w:val="single"/>
        </w:rPr>
        <w:t>is not to elect representatives</w:t>
      </w:r>
      <w:r w:rsidRPr="001D47FD">
        <w:rPr>
          <w:rFonts w:cstheme="minorHAnsi"/>
          <w:b/>
          <w:u w:val="single"/>
        </w:rPr>
        <w:t xml:space="preserve"> to advocate for the people; </w:t>
      </w:r>
      <w:r w:rsidRPr="001D47FD">
        <w:rPr>
          <w:rFonts w:cstheme="minorHAnsi"/>
          <w:b/>
          <w:highlight w:val="green"/>
          <w:u w:val="single"/>
        </w:rPr>
        <w:t>it is</w:t>
      </w:r>
      <w:r w:rsidRPr="001D47FD">
        <w:rPr>
          <w:rFonts w:cstheme="minorHAnsi"/>
          <w:b/>
          <w:u w:val="single"/>
        </w:rPr>
        <w:t xml:space="preserve"> much more gruelingly laborious than that. Our task is </w:t>
      </w:r>
      <w:r w:rsidRPr="001D47FD">
        <w:rPr>
          <w:rFonts w:cstheme="minorHAnsi"/>
          <w:b/>
          <w:highlight w:val="green"/>
          <w:u w:val="single"/>
        </w:rPr>
        <w:t>to serve the people</w:t>
      </w:r>
      <w:r w:rsidRPr="001D47FD">
        <w:rPr>
          <w:rFonts w:cstheme="minorHAnsi"/>
          <w:b/>
          <w:u w:val="single"/>
        </w:rPr>
        <w:t xml:space="preserve">. Our task is </w:t>
      </w:r>
      <w:r w:rsidRPr="001D47FD">
        <w:rPr>
          <w:rFonts w:cstheme="minorHAnsi"/>
          <w:b/>
          <w:highlight w:val="green"/>
          <w:u w:val="single"/>
        </w:rPr>
        <w:t>to build dual power</w:t>
      </w:r>
      <w:r w:rsidRPr="001D47FD">
        <w:rPr>
          <w:rFonts w:cstheme="minorHAnsi"/>
          <w:b/>
          <w:u w:val="single"/>
        </w:rPr>
        <w:t>.</w:t>
      </w:r>
      <w:r w:rsidRPr="001D47FD">
        <w:rPr>
          <w:sz w:val="14"/>
        </w:rPr>
        <w:t xml:space="preserve"> </w:t>
      </w:r>
      <w:r w:rsidRPr="001D47FD">
        <w:rPr>
          <w:rFonts w:cstheme="minorHAnsi"/>
          <w:b/>
          <w:u w:val="single"/>
        </w:rPr>
        <w:t>The movement to do this is underway</w:t>
      </w:r>
      <w:r w:rsidRPr="001D47FD">
        <w:rPr>
          <w:sz w:val="14"/>
        </w:rPr>
        <w:t xml:space="preserve">. </w:t>
      </w:r>
      <w:proofErr w:type="gramStart"/>
      <w:r w:rsidRPr="001D47FD">
        <w:rPr>
          <w:rFonts w:cstheme="minorHAnsi"/>
          <w:b/>
          <w:u w:val="single"/>
        </w:rPr>
        <w:t xml:space="preserve">Members of the DSA </w:t>
      </w:r>
      <w:proofErr w:type="spellStart"/>
      <w:r w:rsidRPr="001D47FD">
        <w:rPr>
          <w:rFonts w:cstheme="minorHAnsi"/>
          <w:b/>
          <w:u w:val="single"/>
        </w:rPr>
        <w:t>refoundation</w:t>
      </w:r>
      <w:proofErr w:type="spellEnd"/>
      <w:r w:rsidRPr="001D47FD">
        <w:rPr>
          <w:rFonts w:cstheme="minorHAnsi"/>
          <w:b/>
          <w:u w:val="single"/>
        </w:rPr>
        <w:t xml:space="preserve">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RPr="001D47FD">
        <w:rPr>
          <w:sz w:val="14"/>
        </w:rPr>
        <w:t>.</w:t>
      </w:r>
      <w:proofErr w:type="gramEnd"/>
      <w:r w:rsidRPr="001D47FD">
        <w:rPr>
          <w:sz w:val="14"/>
        </w:rPr>
        <w:t xml:space="preserve"> The movement is growing, its time is coming, and dual power is achievable within our </w:t>
      </w:r>
      <w:proofErr w:type="gramStart"/>
      <w:r w:rsidRPr="001D47FD">
        <w:rPr>
          <w:sz w:val="14"/>
        </w:rPr>
        <w:t>life time</w:t>
      </w:r>
      <w:proofErr w:type="gramEnd"/>
      <w:r w:rsidRPr="001D47FD">
        <w:rPr>
          <w:sz w:val="14"/>
        </w:rPr>
        <w:t xml:space="preserve">. The opportunists are, in a sense, correct. We are not where we were in 1917, but we can begin to move in that direction and dual power can take us there. </w:t>
      </w:r>
      <w:r w:rsidRPr="001D47FD">
        <w:rPr>
          <w:rFonts w:cstheme="minorHAnsi"/>
          <w:b/>
          <w:u w:val="single"/>
        </w:rPr>
        <w:t xml:space="preserve">In order to achieve dual power we have to recognize that Lenin was right: </w:t>
      </w:r>
      <w:r w:rsidRPr="001D47FD">
        <w:rPr>
          <w:rFonts w:cstheme="minorHAnsi"/>
          <w:b/>
          <w:highlight w:val="green"/>
          <w:u w:val="single"/>
        </w:rPr>
        <w:t>there will be no socialist gains</w:t>
      </w:r>
      <w:r w:rsidRPr="001D47FD">
        <w:rPr>
          <w:rFonts w:cstheme="minorHAnsi"/>
          <w:b/>
          <w:u w:val="single"/>
        </w:rPr>
        <w:t xml:space="preserve"> by </w:t>
      </w:r>
      <w:r w:rsidRPr="001D47FD">
        <w:rPr>
          <w:rFonts w:cstheme="minorHAnsi"/>
          <w:b/>
          <w:highlight w:val="green"/>
          <w:u w:val="single"/>
        </w:rPr>
        <w:t xml:space="preserve">working within </w:t>
      </w:r>
      <w:r w:rsidRPr="000473C6">
        <w:rPr>
          <w:rFonts w:cstheme="minorHAnsi"/>
          <w:b/>
          <w:u w:val="single"/>
        </w:rPr>
        <w:t xml:space="preserve">state </w:t>
      </w:r>
      <w:r w:rsidRPr="000473C6">
        <w:rPr>
          <w:rFonts w:cstheme="minorHAnsi"/>
          <w:b/>
          <w:highlight w:val="green"/>
          <w:u w:val="single"/>
        </w:rPr>
        <w:t xml:space="preserve">institutions </w:t>
      </w:r>
      <w:r w:rsidRPr="001D47FD">
        <w:rPr>
          <w:rFonts w:cstheme="minorHAnsi"/>
          <w:b/>
          <w:highlight w:val="green"/>
          <w:u w:val="single"/>
        </w:rPr>
        <w:t>designed to crush socialism</w:t>
      </w:r>
      <w:r w:rsidRPr="001D47FD">
        <w:rPr>
          <w:rFonts w:cstheme="minorHAnsi"/>
          <w:b/>
          <w:u w:val="single"/>
        </w:rPr>
        <w:t xml:space="preserve">. Furthermore, we must recognize </w:t>
      </w:r>
      <w:r w:rsidRPr="000473C6">
        <w:rPr>
          <w:rFonts w:cstheme="minorHAnsi"/>
          <w:b/>
          <w:u w:val="single"/>
        </w:rPr>
        <w:t>th</w:t>
      </w:r>
      <w:r w:rsidRPr="001D47FD">
        <w:rPr>
          <w:rFonts w:cstheme="minorHAnsi"/>
          <w:b/>
          <w:u w:val="single"/>
        </w:rPr>
        <w:t xml:space="preserve">at </w:t>
      </w:r>
      <w:r w:rsidRPr="001D47FD">
        <w:rPr>
          <w:rFonts w:cstheme="minorHAnsi"/>
          <w:b/>
          <w:highlight w:val="green"/>
          <w:u w:val="single"/>
        </w:rPr>
        <w:t xml:space="preserve">the strategies of the </w:t>
      </w:r>
      <w:r w:rsidRPr="000473C6">
        <w:rPr>
          <w:rFonts w:cstheme="minorHAnsi"/>
          <w:b/>
          <w:u w:val="single"/>
        </w:rPr>
        <w:t xml:space="preserve">electoral </w:t>
      </w:r>
      <w:r w:rsidRPr="001D47FD">
        <w:rPr>
          <w:rFonts w:cstheme="minorHAnsi"/>
          <w:b/>
          <w:highlight w:val="green"/>
          <w:u w:val="single"/>
        </w:rPr>
        <w:t>opportunists trade off with dual power</w:t>
      </w:r>
      <w:r w:rsidRPr="001D47FD">
        <w:rPr>
          <w:rFonts w:cstheme="minorHAnsi"/>
          <w:b/>
          <w:u w:val="single"/>
        </w:rPr>
        <w:t xml:space="preserve">. </w:t>
      </w:r>
      <w:r w:rsidRPr="001D47FD">
        <w:rPr>
          <w:rFonts w:cstheme="minorHAnsi"/>
          <w:b/>
          <w:highlight w:val="green"/>
          <w:u w:val="single"/>
        </w:rPr>
        <w:t>Electing candidates drains resources</w:t>
      </w:r>
      <w:r w:rsidRPr="001D47FD">
        <w:rPr>
          <w:rFonts w:cstheme="minorHAnsi"/>
          <w:b/>
          <w:u w:val="single"/>
        </w:rPr>
        <w:t xml:space="preserve">, </w:t>
      </w:r>
      <w:r w:rsidRPr="000473C6">
        <w:rPr>
          <w:rFonts w:cstheme="minorHAnsi"/>
          <w:b/>
          <w:highlight w:val="green"/>
          <w:u w:val="single"/>
        </w:rPr>
        <w:t>time, and energy</w:t>
      </w:r>
      <w:r w:rsidRPr="000473C6">
        <w:rPr>
          <w:rFonts w:cstheme="minorHAnsi"/>
          <w:b/>
          <w:u w:val="single"/>
        </w:rPr>
        <w:t xml:space="preserve"> away from actually serving the people.</w:t>
      </w:r>
      <w:r w:rsidRPr="000473C6">
        <w:rPr>
          <w:sz w:val="14"/>
        </w:rPr>
        <w:t xml:space="preserve"> </w:t>
      </w:r>
      <w:proofErr w:type="gramStart"/>
      <w:r w:rsidRPr="000473C6">
        <w:rPr>
          <w:rFonts w:cstheme="minorHAnsi"/>
          <w:b/>
          <w:u w:val="single"/>
        </w:rPr>
        <w:t>And so</w:t>
      </w:r>
      <w:proofErr w:type="gramEnd"/>
      <w:r w:rsidRPr="000473C6">
        <w:rPr>
          <w:rFonts w:cstheme="minorHAnsi"/>
          <w:b/>
          <w:u w:val="single"/>
        </w:rPr>
        <w:t>,</w:t>
      </w:r>
      <w:r w:rsidRPr="001D47FD">
        <w:rPr>
          <w:rFonts w:cstheme="minorHAnsi"/>
          <w:b/>
          <w:u w:val="single"/>
        </w:rPr>
        <w:t xml:space="preserve"> we should commit to undertake the difficult and dangerous task of building dual power</w:t>
      </w:r>
      <w:r w:rsidRPr="001D47FD">
        <w:rPr>
          <w:sz w:val="14"/>
        </w:rPr>
        <w:t xml:space="preserve">. We must reject opportunism, we must name the </w:t>
      </w:r>
      <w:proofErr w:type="gramStart"/>
      <w:r w:rsidRPr="001D47FD">
        <w:rPr>
          <w:sz w:val="14"/>
        </w:rPr>
        <w:t>democratic party</w:t>
      </w:r>
      <w:proofErr w:type="gramEnd"/>
      <w:r w:rsidRPr="001D47FD">
        <w:rPr>
          <w:sz w:val="14"/>
        </w:rPr>
        <w:t xml:space="preserve"> as our enemy, we must rally around power directly in the hands of the socialist movement. </w:t>
      </w:r>
      <w:r w:rsidRPr="001D47FD">
        <w:rPr>
          <w:rFonts w:cstheme="minorHAnsi"/>
          <w:b/>
          <w:u w:val="single"/>
        </w:rPr>
        <w:t>We do not have a parallel system of soviets in the United States. We can change that</w:t>
      </w:r>
      <w:r w:rsidRPr="001D47FD">
        <w:rPr>
          <w:sz w:val="14"/>
        </w:rPr>
        <w:t xml:space="preserve">. Someday the cry “all power to the soviets” </w:t>
      </w:r>
      <w:proofErr w:type="gramStart"/>
      <w:r w:rsidRPr="001D47FD">
        <w:rPr>
          <w:sz w:val="14"/>
        </w:rPr>
        <w:t>will be heard</w:t>
      </w:r>
      <w:proofErr w:type="gramEnd"/>
      <w:r w:rsidRPr="001D47FD">
        <w:rPr>
          <w:sz w:val="14"/>
        </w:rPr>
        <w:t xml:space="preserve"> again. </w:t>
      </w:r>
      <w:proofErr w:type="spellStart"/>
      <w:proofErr w:type="gramStart"/>
      <w:r w:rsidRPr="001D47FD">
        <w:rPr>
          <w:sz w:val="14"/>
        </w:rPr>
        <w:t>Lets</w:t>
      </w:r>
      <w:proofErr w:type="spellEnd"/>
      <w:proofErr w:type="gramEnd"/>
      <w:r w:rsidRPr="001D47FD">
        <w:rPr>
          <w:sz w:val="14"/>
        </w:rPr>
        <w:t xml:space="preserve"> make it happen.</w:t>
      </w:r>
    </w:p>
    <w:p w:rsidR="002B77A1" w:rsidRPr="00263019" w:rsidRDefault="002B77A1" w:rsidP="002B77A1">
      <w:pPr>
        <w:pStyle w:val="Heading4"/>
      </w:pPr>
      <w:r>
        <w:rPr>
          <w:noProof/>
        </w:rPr>
        <w:t>Choose your own Adventure DA--</w:t>
      </w:r>
      <w:r w:rsidRPr="00263019">
        <w:t xml:space="preserve">The 1AC is a </w:t>
      </w:r>
      <w:r w:rsidRPr="00263019">
        <w:rPr>
          <w:i/>
        </w:rPr>
        <w:t xml:space="preserve">Policy </w:t>
      </w:r>
      <w:proofErr w:type="gramStart"/>
      <w:r w:rsidRPr="00263019">
        <w:rPr>
          <w:i/>
        </w:rPr>
        <w:t xml:space="preserve">story </w:t>
      </w:r>
      <w:r w:rsidRPr="00263019">
        <w:t>which</w:t>
      </w:r>
      <w:proofErr w:type="gramEnd"/>
      <w:r w:rsidRPr="00263019">
        <w:t xml:space="preserve"> institutionalize a particular understanding of both problems and solutions.  Their discursive choices crowd out different policy practices and concepts.  </w:t>
      </w:r>
    </w:p>
    <w:p w:rsidR="002B77A1" w:rsidRPr="00263019" w:rsidRDefault="002B77A1" w:rsidP="002B77A1">
      <w:pPr>
        <w:rPr>
          <w:rFonts w:eastAsia="Times New Roman"/>
          <w:noProof/>
        </w:rPr>
      </w:pPr>
      <w:r w:rsidRPr="00263019">
        <w:rPr>
          <w:rFonts w:eastAsia="Times New Roman"/>
          <w:noProof/>
        </w:rPr>
        <w:t xml:space="preserve">Ole </w:t>
      </w:r>
      <w:r w:rsidRPr="00263019">
        <w:rPr>
          <w:rFonts w:eastAsia="Times New Roman"/>
          <w:b/>
          <w:noProof/>
          <w:u w:val="thick"/>
        </w:rPr>
        <w:t>Sending</w:t>
      </w:r>
      <w:r w:rsidRPr="00263019">
        <w:rPr>
          <w:rFonts w:eastAsia="Times New Roman"/>
          <w:b/>
          <w:noProof/>
        </w:rPr>
        <w:t xml:space="preserve"> </w:t>
      </w:r>
      <w:r w:rsidRPr="00263019">
        <w:rPr>
          <w:rFonts w:eastAsia="Times New Roman"/>
          <w:noProof/>
        </w:rPr>
        <w:t xml:space="preserve">Research Fellow @ Norweigan Inst. of Int’l Affairs </w:t>
      </w:r>
      <w:r w:rsidRPr="00263019">
        <w:rPr>
          <w:rFonts w:eastAsia="Times New Roman"/>
          <w:b/>
          <w:noProof/>
          <w:u w:val="thick"/>
        </w:rPr>
        <w:t>‘4</w:t>
      </w:r>
      <w:r w:rsidRPr="00263019">
        <w:rPr>
          <w:rFonts w:eastAsia="Times New Roman"/>
          <w:noProof/>
        </w:rPr>
        <w:t xml:space="preserve"> in </w:t>
      </w:r>
      <w:r w:rsidRPr="00263019">
        <w:rPr>
          <w:rFonts w:eastAsia="Times New Roman"/>
          <w:i/>
          <w:noProof/>
        </w:rPr>
        <w:t>Global Institutions &amp; Development</w:t>
      </w:r>
      <w:r w:rsidRPr="00263019">
        <w:rPr>
          <w:rFonts w:eastAsia="Times New Roman"/>
          <w:noProof/>
        </w:rPr>
        <w:t xml:space="preserve"> eds. Morten Boas and Desmond McNeil p.  58-59</w:t>
      </w:r>
    </w:p>
    <w:p w:rsidR="002B77A1" w:rsidRPr="00263019" w:rsidRDefault="002B77A1" w:rsidP="002B77A1">
      <w:pPr>
        <w:rPr>
          <w:rFonts w:eastAsia="Times New Roman"/>
          <w:noProof/>
        </w:rPr>
      </w:pPr>
      <w:r w:rsidRPr="00263019">
        <w:rPr>
          <w:rFonts w:eastAsia="Times New Roman"/>
          <w:noProof/>
        </w:rPr>
        <w:t xml:space="preserve">Granted that the objectification and definition of a given phenomenon is open to a variety of normative and political considerations, </w:t>
      </w:r>
      <w:r w:rsidRPr="00263019">
        <w:rPr>
          <w:rFonts w:eastAsia="Times New Roman"/>
          <w:noProof/>
          <w:u w:val="thick"/>
        </w:rPr>
        <w:t>i</w:t>
      </w:r>
      <w:r w:rsidRPr="00263019">
        <w:rPr>
          <w:rFonts w:eastAsia="Times New Roman"/>
          <w:noProof/>
        </w:rPr>
        <w:t xml:space="preserve">t becomes interesting to explore how scientific knowledge constitutes a symbolic resource used by politically motivated actors. </w:t>
      </w:r>
      <w:r w:rsidRPr="00263019">
        <w:rPr>
          <w:rFonts w:eastAsia="Times New Roman"/>
          <w:b/>
          <w:noProof/>
          <w:u w:val="thick"/>
        </w:rPr>
        <w:t xml:space="preserve">In order </w:t>
      </w:r>
      <w:r w:rsidRPr="003422ED">
        <w:rPr>
          <w:rStyle w:val="Emphasis"/>
          <w:highlight w:val="green"/>
        </w:rPr>
        <w:t>to justify</w:t>
      </w:r>
      <w:r w:rsidRPr="00263019">
        <w:rPr>
          <w:rFonts w:eastAsia="Times New Roman"/>
          <w:b/>
          <w:noProof/>
          <w:u w:val="thick"/>
        </w:rPr>
        <w:t xml:space="preserve"> </w:t>
      </w:r>
      <w:r w:rsidRPr="00263019">
        <w:rPr>
          <w:rFonts w:eastAsia="Times New Roman"/>
          <w:noProof/>
        </w:rPr>
        <w:t xml:space="preserve">and legitimize </w:t>
      </w:r>
      <w:r w:rsidRPr="00263019">
        <w:rPr>
          <w:rFonts w:eastAsia="Times New Roman"/>
          <w:b/>
          <w:noProof/>
          <w:u w:val="thick"/>
        </w:rPr>
        <w:t xml:space="preserve">certain </w:t>
      </w:r>
      <w:r w:rsidRPr="003422ED">
        <w:rPr>
          <w:rStyle w:val="Emphasis"/>
          <w:highlight w:val="green"/>
        </w:rPr>
        <w:t>courses of action</w:t>
      </w:r>
      <w:r w:rsidRPr="00263019">
        <w:rPr>
          <w:rFonts w:eastAsia="Times New Roman"/>
          <w:noProof/>
        </w:rPr>
        <w:t xml:space="preserve">, and to render these possible and effective, scientific </w:t>
      </w:r>
      <w:r w:rsidRPr="003422ED">
        <w:rPr>
          <w:rStyle w:val="Emphasis"/>
          <w:highlight w:val="green"/>
        </w:rPr>
        <w:t>knowledge forms an important component</w:t>
      </w:r>
      <w:r w:rsidRPr="00263019">
        <w:rPr>
          <w:rFonts w:eastAsia="Times New Roman"/>
          <w:noProof/>
          <w:u w:val="thick"/>
        </w:rPr>
        <w:t xml:space="preserve"> </w:t>
      </w:r>
      <w:r w:rsidRPr="00263019">
        <w:rPr>
          <w:rFonts w:eastAsia="Times New Roman"/>
          <w:noProof/>
        </w:rPr>
        <w:t xml:space="preserve">both for efforts of persuading and mobilizing different groups, and </w:t>
      </w:r>
      <w:r w:rsidRPr="00263019">
        <w:rPr>
          <w:rFonts w:eastAsia="Times New Roman"/>
          <w:noProof/>
          <w:u w:val="thick"/>
        </w:rPr>
        <w:t xml:space="preserve">for formulating </w:t>
      </w:r>
      <w:r w:rsidRPr="00263019">
        <w:rPr>
          <w:rFonts w:eastAsia="Times New Roman"/>
          <w:noProof/>
        </w:rPr>
        <w:t xml:space="preserve">and establishing </w:t>
      </w:r>
      <w:r w:rsidRPr="00263019">
        <w:rPr>
          <w:rFonts w:eastAsia="Times New Roman"/>
          <w:noProof/>
          <w:u w:val="thick"/>
        </w:rPr>
        <w:t>policy practices</w:t>
      </w:r>
      <w:r w:rsidRPr="00263019">
        <w:rPr>
          <w:rFonts w:eastAsia="Times New Roman"/>
          <w:noProof/>
        </w:rPr>
        <w:t xml:space="preserve">. This can he grasped through the concept of poli1y stories. A policy story can be defined as follows: </w:t>
      </w:r>
      <w:r w:rsidRPr="00263019">
        <w:rPr>
          <w:rFonts w:eastAsia="Times New Roman"/>
          <w:noProof/>
          <w:u w:val="thick"/>
        </w:rPr>
        <w:t xml:space="preserve">A set of factual, causal claims, normative principles and a desired objective, all of which are constructed as a </w:t>
      </w:r>
      <w:r w:rsidRPr="00263019">
        <w:rPr>
          <w:rFonts w:eastAsia="Times New Roman"/>
          <w:noProof/>
        </w:rPr>
        <w:t xml:space="preserve">more or less </w:t>
      </w:r>
      <w:r w:rsidRPr="00263019">
        <w:rPr>
          <w:rFonts w:eastAsia="Times New Roman"/>
          <w:noProof/>
          <w:u w:val="thick"/>
        </w:rPr>
        <w:t xml:space="preserve">coherent </w:t>
      </w:r>
      <w:r w:rsidRPr="00263019">
        <w:rPr>
          <w:rFonts w:eastAsia="Times New Roman"/>
          <w:noProof/>
        </w:rPr>
        <w:t xml:space="preserve">argument a </w:t>
      </w:r>
      <w:r w:rsidRPr="00263019">
        <w:rPr>
          <w:rFonts w:eastAsia="Times New Roman"/>
          <w:noProof/>
          <w:u w:val="thick"/>
        </w:rPr>
        <w:t xml:space="preserve">story </w:t>
      </w:r>
      <w:r w:rsidRPr="00263019">
        <w:rPr>
          <w:rFonts w:eastAsia="Times New Roman"/>
          <w:noProof/>
        </w:rPr>
        <w:t>which points to a problem to be addressed and the desirability and adequacy of adopting a specific policy approach to resolve it.</w:t>
      </w:r>
    </w:p>
    <w:p w:rsidR="002B77A1" w:rsidRDefault="002B77A1" w:rsidP="002B77A1">
      <w:pPr>
        <w:rPr>
          <w:rFonts w:eastAsia="Times New Roman"/>
          <w:noProof/>
        </w:rPr>
      </w:pPr>
      <w:r w:rsidRPr="00263019">
        <w:rPr>
          <w:rFonts w:eastAsia="Times New Roman"/>
          <w:noProof/>
        </w:rPr>
        <w:t xml:space="preserve">This conceptualization incorporates how politically motivated actors integrate scientifically produced imowledge in the form of facts, concepts or theories in order to i) convince others that a certain phenomenon is a problem, (ii) demonstrate that this problem is best understood in a certain way as shown by the facts presented, and (iii) link these factual claims to normative principles giving moral force to the argument that it should be resolved. This perspective thus subjects the factual dimensions of political processes to the interests and normative commitments of actors, in the sense that knowledge is used to justify and legitimize calls for adopting certain policies to resolve what is seen to be a problem that 'ought' to be resolved. The formulation is partly inspired by Rein and Schuss (1991. 265), who refer to </w:t>
      </w:r>
      <w:r w:rsidRPr="00263019">
        <w:rPr>
          <w:rFonts w:eastAsia="Times New Roman"/>
          <w:noProof/>
          <w:u w:val="thick"/>
        </w:rPr>
        <w:t>problem-setting stories</w:t>
      </w:r>
      <w:r w:rsidRPr="00263019">
        <w:rPr>
          <w:rFonts w:eastAsia="Times New Roman"/>
          <w:noProof/>
        </w:rPr>
        <w:t xml:space="preserve"> that </w:t>
      </w:r>
      <w:r w:rsidRPr="00263019">
        <w:rPr>
          <w:rFonts w:eastAsia="Times New Roman"/>
          <w:noProof/>
          <w:u w:val="thick"/>
        </w:rPr>
        <w:t>'link causal accounts of policy problems to particular proposals for action and facilitate the normative leap from "is" to 'ought</w:t>
      </w:r>
      <w:r w:rsidRPr="00263019">
        <w:rPr>
          <w:rFonts w:eastAsia="Times New Roman"/>
          <w:noProof/>
        </w:rPr>
        <w:t xml:space="preserve">"'. We depart from Rein and Schon's conception somewhat by emphasizing more strongly the factual claims (the characteristics of a phenomenon and normative principles (the morally' grounded principles used to legitimize the policy formulation invoked by actors as they define a problem and argue for a specific policy approach. The concept of policy stories seeks to capture how actors integrate knowledge claims into their politically charged arguments so as to 'frame' the issue under discussion. Because of the interlocking of the factual and normative dimension of policy making, a policy story, can be seen to create space for political agency. That is: a policy story serves by creating an argument grounded in a body of scientifically produced knowledge, to persuade and mobilize different groups as it represents a complete package: an authoritative problem-definition and a concomitant policy solution that is legitimized in both factual and normative terms. </w:t>
      </w:r>
      <w:r w:rsidRPr="003422ED">
        <w:rPr>
          <w:rStyle w:val="Emphasis"/>
          <w:highlight w:val="green"/>
        </w:rPr>
        <w:t xml:space="preserve">A policy story- that wins acceptance at the discursive level </w:t>
      </w:r>
      <w:proofErr w:type="gramStart"/>
      <w:r w:rsidRPr="003422ED">
        <w:rPr>
          <w:rStyle w:val="Emphasis"/>
          <w:highlight w:val="green"/>
        </w:rPr>
        <w:t>can be seen</w:t>
      </w:r>
      <w:proofErr w:type="gramEnd"/>
      <w:r w:rsidRPr="003422ED">
        <w:rPr>
          <w:rStyle w:val="Emphasis"/>
          <w:highlight w:val="green"/>
        </w:rPr>
        <w:t xml:space="preserve"> to define the terms of the debate for the establishment of policy and to de- legitimize competing conceptualizations and policy approaches.</w:t>
      </w:r>
      <w:r w:rsidRPr="00263019">
        <w:rPr>
          <w:rFonts w:eastAsia="Times New Roman"/>
          <w:noProof/>
          <w:u w:val="thick"/>
        </w:rPr>
        <w:t xml:space="preserve"> Through the political agency performed through a policy story it may come to dominate the policy field as it forms the central cognitive-normative organising device for specific formulation and establishment of policy </w:t>
      </w:r>
      <w:r w:rsidRPr="00263019">
        <w:rPr>
          <w:rFonts w:eastAsia="Times New Roman"/>
          <w:noProof/>
        </w:rPr>
        <w:t xml:space="preserve">within different organizations. In this way, the policy story' may over time attain a 'taken for granted' char- acter as it comes to structure, and reflect, policy practice. This process of stabilization is best described as a process of institutionalization. Following Scott, we can define institutionalization as a 'process by which a given set of units and a pattern of activities come so be normatively' and cognitively held in place, and practically taken for granted as lawful' Scott at al. 1994: 10). This latter feature is critical to the argument presented here. In the change from an argument for a specific policy approach to the establishment of that policy in practice, the policy story comes to define the cognitive-normative outlook of a policy regime. </w:t>
      </w:r>
      <w:proofErr w:type="gramStart"/>
      <w:r w:rsidRPr="00263019">
        <w:rPr>
          <w:rFonts w:eastAsia="Times New Roman"/>
          <w:noProof/>
        </w:rPr>
        <w:t xml:space="preserve">This can he defined as an interlock between the knowledge which underwrites the policy story, and the establishment in practice of the policy advocated in a policy story: That is: </w:t>
      </w:r>
      <w:r w:rsidRPr="003422ED">
        <w:rPr>
          <w:rStyle w:val="Emphasis"/>
          <w:highlight w:val="green"/>
        </w:rPr>
        <w:t>the knowledge that once formed part of an argument for a policy is now an integral part of</w:t>
      </w:r>
      <w:r w:rsidRPr="003422ED">
        <w:rPr>
          <w:rFonts w:eastAsia="Times New Roman"/>
          <w:noProof/>
          <w:highlight w:val="green"/>
          <w:u w:val="thick"/>
        </w:rPr>
        <w:t xml:space="preserve"> </w:t>
      </w:r>
      <w:r w:rsidRPr="00263019">
        <w:rPr>
          <w:rFonts w:eastAsia="Times New Roman"/>
          <w:noProof/>
          <w:u w:val="thick"/>
        </w:rPr>
        <w:t xml:space="preserve">the very rationality and identity' of </w:t>
      </w:r>
      <w:r w:rsidRPr="00263019">
        <w:rPr>
          <w:rFonts w:eastAsia="Times New Roman"/>
          <w:noProof/>
        </w:rPr>
        <w:t xml:space="preserve">the </w:t>
      </w:r>
      <w:r w:rsidRPr="00263019">
        <w:rPr>
          <w:rFonts w:eastAsia="Times New Roman"/>
          <w:noProof/>
          <w:u w:val="thick"/>
        </w:rPr>
        <w:t xml:space="preserve">organization involved with managing this </w:t>
      </w:r>
      <w:r w:rsidRPr="003422ED">
        <w:rPr>
          <w:rStyle w:val="Emphasis"/>
          <w:highlight w:val="green"/>
        </w:rPr>
        <w:t xml:space="preserve">policy </w:t>
      </w:r>
      <w:r w:rsidRPr="00263019">
        <w:rPr>
          <w:rFonts w:eastAsia="Times New Roman"/>
          <w:noProof/>
        </w:rPr>
        <w:t>in practice.</w:t>
      </w:r>
      <w:proofErr w:type="gramEnd"/>
      <w:r w:rsidRPr="00263019">
        <w:rPr>
          <w:rFonts w:eastAsia="Times New Roman"/>
          <w:noProof/>
        </w:rPr>
        <w:t xml:space="preserve"> As such it becomes pact of the bundle of routines, rules, priorities and rationality of the organizations in the policy field see Douglas 1986; March and Olsen 1989: Scott and Meyer. 1994). </w:t>
      </w:r>
    </w:p>
    <w:p w:rsidR="002B77A1" w:rsidRDefault="002B77A1" w:rsidP="002B77A1">
      <w:pPr>
        <w:pStyle w:val="Heading3"/>
        <w:rPr>
          <w:rStyle w:val="StyleUnderline"/>
          <w:sz w:val="32"/>
          <w:szCs w:val="32"/>
        </w:rPr>
      </w:pPr>
      <w:r>
        <w:rPr>
          <w:rStyle w:val="StyleUnderline"/>
          <w:sz w:val="32"/>
          <w:szCs w:val="32"/>
        </w:rPr>
        <w:t>Case</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2B77A1"/>
    <w:rsid w:val="000139A3"/>
    <w:rsid w:val="00100833"/>
    <w:rsid w:val="00104529"/>
    <w:rsid w:val="00105942"/>
    <w:rsid w:val="00107396"/>
    <w:rsid w:val="00144A4C"/>
    <w:rsid w:val="00153ACA"/>
    <w:rsid w:val="00176AB0"/>
    <w:rsid w:val="00177B7D"/>
    <w:rsid w:val="0018322D"/>
    <w:rsid w:val="001B5776"/>
    <w:rsid w:val="001E527A"/>
    <w:rsid w:val="001F78CE"/>
    <w:rsid w:val="00251FC7"/>
    <w:rsid w:val="002855A7"/>
    <w:rsid w:val="002B146A"/>
    <w:rsid w:val="002B5E17"/>
    <w:rsid w:val="002B77A1"/>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11F1"/>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366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A4B64"/>
  <w15:chartTrackingRefBased/>
  <w15:docId w15:val="{BB7956B5-C886-4A80-8231-19906793D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53ACA"/>
    <w:rPr>
      <w:rFonts w:ascii="Calibri" w:hAnsi="Calibri"/>
    </w:rPr>
  </w:style>
  <w:style w:type="paragraph" w:styleId="Heading1">
    <w:name w:val="heading 1"/>
    <w:aliases w:val="Pocket"/>
    <w:basedOn w:val="Normal"/>
    <w:next w:val="Normal"/>
    <w:link w:val="Heading1Char"/>
    <w:qFormat/>
    <w:rsid w:val="00153A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53AC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153AC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3"/>
    <w:unhideWhenUsed/>
    <w:qFormat/>
    <w:rsid w:val="00153AC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3A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3ACA"/>
  </w:style>
  <w:style w:type="character" w:customStyle="1" w:styleId="Heading1Char">
    <w:name w:val="Heading 1 Char"/>
    <w:aliases w:val="Pocket Char"/>
    <w:basedOn w:val="DefaultParagraphFont"/>
    <w:link w:val="Heading1"/>
    <w:rsid w:val="00153AC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53ACA"/>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153AC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153ACA"/>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s"/>
    <w:basedOn w:val="DefaultParagraphFont"/>
    <w:link w:val="textbold"/>
    <w:uiPriority w:val="7"/>
    <w:qFormat/>
    <w:rsid w:val="00153AC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53ACA"/>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S"/>
    <w:basedOn w:val="DefaultParagraphFont"/>
    <w:link w:val="CardsFont12pt"/>
    <w:uiPriority w:val="6"/>
    <w:qFormat/>
    <w:rsid w:val="00153ACA"/>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C"/>
    <w:basedOn w:val="DefaultParagraphFont"/>
    <w:link w:val="NoSpacing"/>
    <w:uiPriority w:val="99"/>
    <w:unhideWhenUsed/>
    <w:rsid w:val="00153ACA"/>
    <w:rPr>
      <w:color w:val="auto"/>
      <w:u w:val="none"/>
    </w:rPr>
  </w:style>
  <w:style w:type="character" w:styleId="FollowedHyperlink">
    <w:name w:val="FollowedHyperlink"/>
    <w:basedOn w:val="DefaultParagraphFont"/>
    <w:uiPriority w:val="99"/>
    <w:semiHidden/>
    <w:unhideWhenUsed/>
    <w:rsid w:val="00153ACA"/>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2B77A1"/>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textbold">
    <w:name w:val="text bold"/>
    <w:basedOn w:val="Normal"/>
    <w:link w:val="Emphasis"/>
    <w:uiPriority w:val="7"/>
    <w:qFormat/>
    <w:rsid w:val="002B77A1"/>
    <w:pPr>
      <w:ind w:left="720"/>
      <w:jc w:val="both"/>
    </w:pPr>
    <w:rPr>
      <w:b/>
      <w:iCs/>
      <w:u w:val="single"/>
    </w:rPr>
  </w:style>
  <w:style w:type="character" w:customStyle="1" w:styleId="apple-converted-space">
    <w:name w:val="apple-converted-space"/>
    <w:basedOn w:val="DefaultParagraphFont"/>
    <w:rsid w:val="002B77A1"/>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2B77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DD366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pdf/303727.pdf?refreqid=excelsior%3A1fcfb260a82662c726f0fac8b621a07b"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122B6-DFAC-45CA-84FE-D111A50F2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15</Pages>
  <Words>8837</Words>
  <Characters>50371</Characters>
  <Application>Microsoft Office Word</Application>
  <DocSecurity>0</DocSecurity>
  <Lines>419</Lines>
  <Paragraphs>118</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1</vt:lpstr>
      <vt:lpstr>        2</vt:lpstr>
      <vt:lpstr>        3</vt:lpstr>
      <vt:lpstr>        4</vt:lpstr>
      <vt:lpstr>        Case</vt:lpstr>
    </vt:vector>
  </TitlesOfParts>
  <Company/>
  <LinksUpToDate>false</LinksUpToDate>
  <CharactersWithSpaces>59090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User</cp:lastModifiedBy>
  <cp:revision>2</cp:revision>
  <dcterms:created xsi:type="dcterms:W3CDTF">2021-10-29T22:43:00Z</dcterms:created>
  <dcterms:modified xsi:type="dcterms:W3CDTF">2021-10-30T13:36:00Z</dcterms:modified>
</cp:coreProperties>
</file>