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F3B" w:rsidRPr="0006027C" w:rsidRDefault="00C83F3B" w:rsidP="00C83F3B">
      <w:pPr>
        <w:pStyle w:val="Heading2"/>
      </w:pPr>
      <w:r>
        <w:t>1</w:t>
      </w:r>
    </w:p>
    <w:p w:rsidR="00C83F3B" w:rsidRDefault="00C83F3B" w:rsidP="00C83F3B">
      <w:pPr>
        <w:pStyle w:val="Heading4"/>
        <w:rPr>
          <w:rFonts w:cs="Calibri"/>
        </w:rPr>
      </w:pPr>
      <w:r w:rsidRPr="007B328F">
        <w:rPr>
          <w:rFonts w:cs="Calibri"/>
        </w:rPr>
        <w:t xml:space="preserve">The standard is </w:t>
      </w:r>
      <w:r>
        <w:rPr>
          <w:rFonts w:cs="Calibri"/>
        </w:rPr>
        <w:t xml:space="preserve">maximizing expected wellbeing-hedonistic act </w:t>
      </w:r>
      <w:proofErr w:type="spellStart"/>
      <w:r>
        <w:rPr>
          <w:rFonts w:cs="Calibri"/>
        </w:rPr>
        <w:t>util</w:t>
      </w:r>
      <w:proofErr w:type="spellEnd"/>
    </w:p>
    <w:p w:rsidR="00C83F3B" w:rsidRDefault="00C83F3B" w:rsidP="00C83F3B">
      <w:pPr>
        <w:pStyle w:val="Heading4"/>
        <w:rPr>
          <w:rFonts w:cs="Calibri"/>
        </w:rPr>
      </w:pPr>
      <w:r>
        <w:t xml:space="preserve">1]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proofErr w:type="gramStart"/>
      <w:r w:rsidRPr="00C77255">
        <w:rPr>
          <w:rFonts w:cs="Calibri"/>
          <w:u w:val="single"/>
        </w:rPr>
        <w:t>don’t</w:t>
      </w:r>
      <w:proofErr w:type="gramEnd"/>
      <w:r w:rsidRPr="00C77255">
        <w:rPr>
          <w:rFonts w:cs="Calibri"/>
          <w:u w:val="single"/>
        </w:rPr>
        <w:t xml:space="preserve">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w:t>
      </w:r>
      <w:proofErr w:type="spellStart"/>
      <w:r w:rsidRPr="00C77255">
        <w:rPr>
          <w:rFonts w:cs="Calibri"/>
        </w:rPr>
        <w:t>calc</w:t>
      </w:r>
      <w:proofErr w:type="spellEnd"/>
      <w:r w:rsidRPr="00C77255">
        <w:rPr>
          <w:rFonts w:cs="Calibri"/>
        </w:rPr>
        <w:t xml:space="preserve"> indicts since they are empirically denied.</w:t>
      </w:r>
    </w:p>
    <w:p w:rsidR="00C83F3B" w:rsidRDefault="00C83F3B" w:rsidP="00C83F3B">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rsidR="00C83F3B" w:rsidRPr="00A3034A" w:rsidRDefault="00C83F3B" w:rsidP="00C83F3B">
      <w:pPr>
        <w:pStyle w:val="Heading4"/>
        <w:rPr>
          <w:bCs/>
          <w:u w:val="single"/>
        </w:rPr>
      </w:pPr>
      <w:r>
        <w:t>3]</w:t>
      </w:r>
      <w:r w:rsidRPr="00484031">
        <w:rPr>
          <w:rFonts w:cs="Calibri"/>
        </w:rPr>
        <w:t xml:space="preserve">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C83F3B" w:rsidRPr="00192D33" w:rsidRDefault="00C83F3B" w:rsidP="00C83F3B">
      <w:pPr>
        <w:rPr>
          <w:b/>
          <w:bCs/>
          <w:sz w:val="26"/>
        </w:rPr>
      </w:pPr>
      <w:proofErr w:type="gramStart"/>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w:t>
      </w:r>
      <w:proofErr w:type="gramEnd"/>
      <w:r w:rsidRPr="00192D33">
        <w:rPr>
          <w:rFonts w:asciiTheme="minorHAnsi" w:hAnsiTheme="minorHAnsi" w:cstheme="minorHAnsi"/>
        </w:rPr>
        <w:t xml:space="preserve"> </w:t>
      </w:r>
      <w:proofErr w:type="gramStart"/>
      <w:r w:rsidRPr="00192D33">
        <w:rPr>
          <w:rFonts w:asciiTheme="minorHAnsi" w:hAnsiTheme="minorHAnsi" w:cstheme="minorHAnsi"/>
        </w:rPr>
        <w:t xml:space="preserve">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w:t>
      </w:r>
      <w:proofErr w:type="spellStart"/>
      <w:r w:rsidRPr="00192D33">
        <w:rPr>
          <w:rFonts w:asciiTheme="minorHAnsi" w:hAnsiTheme="minorHAnsi" w:cstheme="minorHAnsi"/>
        </w:rPr>
        <w:t>Rajendra</w:t>
      </w:r>
      <w:proofErr w:type="spellEnd"/>
      <w:r w:rsidRPr="00192D33">
        <w:rPr>
          <w:rFonts w:asciiTheme="minorHAnsi" w:hAnsiTheme="minorHAnsi" w:cstheme="minorHAnsi"/>
        </w:rPr>
        <w:t xml:space="preserve">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roofErr w:type="gramEnd"/>
    </w:p>
    <w:p w:rsidR="00C83F3B" w:rsidRPr="00A3034A" w:rsidRDefault="00C83F3B" w:rsidP="00C83F3B">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w:t>
      </w:r>
      <w:proofErr w:type="gramStart"/>
      <w:r w:rsidRPr="00A3034A">
        <w:rPr>
          <w:rFonts w:asciiTheme="minorHAnsi" w:hAnsiTheme="minorHAnsi" w:cstheme="minorHAnsi"/>
          <w:sz w:val="16"/>
        </w:rPr>
        <w:lastRenderedPageBreak/>
        <w:t>decision making</w:t>
      </w:r>
      <w:proofErr w:type="gramEnd"/>
      <w:r w:rsidRPr="00A3034A">
        <w:rPr>
          <w:rFonts w:asciiTheme="minorHAnsi" w:hAnsiTheme="minorHAnsi" w:cstheme="minorHAnsi"/>
          <w:sz w:val="16"/>
        </w:rPr>
        <w:t xml:space="preserve">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w:t>
      </w:r>
      <w:proofErr w:type="gramStart"/>
      <w:r w:rsidRPr="00A3034A">
        <w:rPr>
          <w:rFonts w:asciiTheme="minorHAnsi" w:hAnsiTheme="minorHAnsi" w:cstheme="minorHAnsi"/>
          <w:u w:val="single"/>
        </w:rPr>
        <w:t>are attracted</w:t>
      </w:r>
      <w:proofErr w:type="gramEnd"/>
      <w:r w:rsidRPr="00A3034A">
        <w:rPr>
          <w:rFonts w:asciiTheme="minorHAnsi" w:hAnsiTheme="minorHAnsi" w:cstheme="minorHAnsi"/>
          <w:u w:val="single"/>
        </w:rPr>
        <w:t xml:space="preserve">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w:t>
      </w:r>
      <w:proofErr w:type="gramStart"/>
      <w:r w:rsidRPr="00A3034A">
        <w:rPr>
          <w:rFonts w:asciiTheme="minorHAnsi" w:hAnsiTheme="minorHAnsi" w:cstheme="minorHAnsi"/>
          <w:sz w:val="16"/>
        </w:rPr>
        <w:t>are related</w:t>
      </w:r>
      <w:proofErr w:type="gramEnd"/>
      <w:r w:rsidRPr="00A3034A">
        <w:rPr>
          <w:rFonts w:asciiTheme="minorHAnsi" w:hAnsiTheme="minorHAnsi" w:cstheme="minorHAnsi"/>
          <w:sz w:val="16"/>
        </w:rPr>
        <w:t xml:space="preserve">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A3034A">
        <w:rPr>
          <w:rFonts w:asciiTheme="minorHAnsi" w:hAnsiTheme="minorHAnsi" w:cstheme="minorHAnsi"/>
          <w:sz w:val="16"/>
        </w:rPr>
        <w:t>allostasis</w:t>
      </w:r>
      <w:proofErr w:type="spellEnd"/>
      <w:r w:rsidRPr="00A3034A">
        <w:rPr>
          <w:rFonts w:asciiTheme="minorHAnsi" w:hAnsiTheme="minorHAnsi" w:cstheme="min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sz w:val="16"/>
        </w:rPr>
        <w:t>Evolutionary theories of pleasure: The love connection BO</w:t>
      </w:r>
      <w:proofErr w:type="gramStart"/>
      <w:r w:rsidRPr="00A3034A">
        <w:rPr>
          <w:rFonts w:asciiTheme="minorHAnsi" w:hAnsiTheme="minorHAnsi" w:cstheme="minorHAnsi"/>
          <w:sz w:val="16"/>
        </w:rPr>
        <w:t>:D</w:t>
      </w:r>
      <w:proofErr w:type="gramEnd"/>
      <w:r w:rsidRPr="00A3034A">
        <w:rPr>
          <w:rFonts w:asciiTheme="minorHAnsi" w:hAnsiTheme="minorHAnsi" w:cstheme="minorHAnsi"/>
          <w:sz w:val="16"/>
        </w:rPr>
        <w:t xml:space="preserve"> </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sz w:val="16"/>
        </w:rPr>
        <w:t xml:space="preserve">It </w:t>
      </w:r>
      <w:proofErr w:type="gramStart"/>
      <w:r w:rsidRPr="00A3034A">
        <w:rPr>
          <w:rFonts w:asciiTheme="minorHAnsi" w:hAnsiTheme="minorHAnsi" w:cstheme="minorHAnsi"/>
          <w:sz w:val="16"/>
        </w:rPr>
        <w:t>is well established</w:t>
      </w:r>
      <w:proofErr w:type="gramEnd"/>
      <w:r w:rsidRPr="00A3034A">
        <w:rPr>
          <w:rFonts w:asciiTheme="minorHAnsi" w:hAnsiTheme="minorHAnsi" w:cstheme="minorHAnsi"/>
          <w:sz w:val="16"/>
        </w:rPr>
        <w:t xml:space="preserve">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w:t>
      </w:r>
      <w:proofErr w:type="gramStart"/>
      <w:r w:rsidRPr="00A3034A">
        <w:rPr>
          <w:rFonts w:asciiTheme="minorHAnsi" w:hAnsiTheme="minorHAnsi" w:cstheme="minorHAnsi"/>
          <w:sz w:val="16"/>
        </w:rPr>
        <w:t>competitors</w:t>
      </w:r>
      <w:proofErr w:type="gramEnd"/>
      <w:r w:rsidRPr="00A3034A">
        <w:rPr>
          <w:rFonts w:asciiTheme="minorHAnsi" w:hAnsiTheme="minorHAnsi" w:cstheme="minorHAnsi"/>
          <w:sz w:val="16"/>
        </w:rPr>
        <w:t xml:space="preserve">.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w:t>
      </w:r>
      <w:proofErr w:type="gramStart"/>
      <w:r w:rsidRPr="00A3034A">
        <w:rPr>
          <w:rFonts w:asciiTheme="minorHAnsi" w:hAnsiTheme="minorHAnsi" w:cstheme="minorHAnsi"/>
          <w:sz w:val="16"/>
        </w:rPr>
        <w:t>is agreed</w:t>
      </w:r>
      <w:proofErr w:type="gramEnd"/>
      <w:r w:rsidRPr="00A3034A">
        <w:rPr>
          <w:rFonts w:asciiTheme="minorHAnsi" w:hAnsiTheme="minorHAnsi" w:cstheme="minorHAnsi"/>
          <w:sz w:val="16"/>
        </w:rPr>
        <w:t xml:space="preserve"> that learning, approach, economic decisions, and positive emotions are the proximal functions through which phenotypes obtain other necessary nutrients for survival, mating, and care for offspring. </w:t>
      </w:r>
    </w:p>
    <w:p w:rsidR="00C83F3B" w:rsidRPr="00A3034A" w:rsidRDefault="00C83F3B" w:rsidP="00C83F3B">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A3034A">
        <w:rPr>
          <w:rFonts w:asciiTheme="minorHAnsi" w:hAnsiTheme="minorHAnsi" w:cstheme="minorHAnsi"/>
          <w:sz w:val="16"/>
        </w:rPr>
        <w:t>is supported</w:t>
      </w:r>
      <w:proofErr w:type="gramEnd"/>
      <w:r w:rsidRPr="00A3034A">
        <w:rPr>
          <w:rFonts w:asciiTheme="minorHAnsi" w:hAnsiTheme="minorHAnsi" w:cstheme="minorHAnsi"/>
          <w:sz w:val="16"/>
        </w:rPr>
        <w:t xml:space="preserve"> by powerful sexual attraction. Additional properties, like body form, augment the chance to mate and nourish and defend offspring and are </w:t>
      </w:r>
      <w:proofErr w:type="gramStart"/>
      <w:r w:rsidRPr="00A3034A">
        <w:rPr>
          <w:rFonts w:asciiTheme="minorHAnsi" w:hAnsiTheme="minorHAnsi" w:cstheme="minorHAnsi"/>
          <w:sz w:val="16"/>
        </w:rPr>
        <w:t>therefore also</w:t>
      </w:r>
      <w:proofErr w:type="gramEnd"/>
      <w:r w:rsidRPr="00A3034A">
        <w:rPr>
          <w:rFonts w:asciiTheme="minorHAnsi" w:hAnsiTheme="minorHAnsi" w:cstheme="minorHAnsi"/>
          <w:sz w:val="16"/>
        </w:rPr>
        <w:t xml:space="preserve">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 xml:space="preserve">pleasure </w:t>
      </w:r>
      <w:proofErr w:type="gramStart"/>
      <w:r w:rsidRPr="00A3034A">
        <w:rPr>
          <w:rFonts w:asciiTheme="minorHAnsi" w:hAnsiTheme="minorHAnsi" w:cstheme="minorHAnsi"/>
          <w:u w:val="single"/>
        </w:rPr>
        <w:t>is described</w:t>
      </w:r>
      <w:proofErr w:type="gramEnd"/>
      <w:r w:rsidRPr="00A3034A">
        <w:rPr>
          <w:rFonts w:asciiTheme="minorHAnsi" w:hAnsiTheme="minorHAnsi" w:cstheme="minorHAnsi"/>
          <w:u w:val="single"/>
        </w:rPr>
        <w:t xml:space="preserve">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w:t>
      </w:r>
      <w:proofErr w:type="gramStart"/>
      <w:r w:rsidRPr="00A3034A">
        <w:rPr>
          <w:rFonts w:asciiTheme="minorHAnsi" w:hAnsiTheme="minorHAnsi" w:cstheme="minorHAnsi"/>
          <w:sz w:val="16"/>
        </w:rPr>
        <w:t>But on</w:t>
      </w:r>
      <w:proofErr w:type="gramEnd"/>
      <w:r w:rsidRPr="00A3034A">
        <w:rPr>
          <w:rFonts w:asciiTheme="minorHAnsi" w:hAnsiTheme="minorHAnsi" w:cstheme="minorHAnsi"/>
          <w:sz w:val="16"/>
        </w:rPr>
        <w:t xml:space="preserve">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w:t>
      </w:r>
      <w:proofErr w:type="gramStart"/>
      <w:r w:rsidRPr="00A3034A">
        <w:rPr>
          <w:rFonts w:asciiTheme="minorHAnsi" w:hAnsiTheme="minorHAnsi" w:cstheme="minorHAnsi"/>
          <w:sz w:val="16"/>
        </w:rPr>
        <w:t>to further facilitate</w:t>
      </w:r>
      <w:proofErr w:type="gramEnd"/>
      <w:r w:rsidRPr="00A3034A">
        <w:rPr>
          <w:rFonts w:asciiTheme="minorHAnsi" w:hAnsiTheme="minorHAnsi" w:cstheme="minorHAnsi"/>
          <w:sz w:val="16"/>
        </w:rPr>
        <w:t xml:space="preserv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w:t>
      </w:r>
      <w:proofErr w:type="gramStart"/>
      <w:r w:rsidRPr="00A3034A">
        <w:rPr>
          <w:rFonts w:asciiTheme="minorHAnsi" w:hAnsiTheme="minorHAnsi" w:cstheme="minorHAnsi"/>
          <w:sz w:val="16"/>
        </w:rPr>
        <w:t>are related</w:t>
      </w:r>
      <w:proofErr w:type="gramEnd"/>
      <w:r w:rsidRPr="00A3034A">
        <w:rPr>
          <w:rFonts w:asciiTheme="minorHAnsi" w:hAnsiTheme="minorHAnsi" w:cstheme="minorHAnsi"/>
          <w:sz w:val="16"/>
        </w:rPr>
        <w:t xml:space="preserve">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u w:val="single"/>
        </w:rPr>
        <w:t>is organized</w:t>
      </w:r>
      <w:proofErr w:type="gramEnd"/>
      <w:r w:rsidRPr="00A3034A">
        <w:rPr>
          <w:rFonts w:asciiTheme="minorHAnsi" w:hAnsiTheme="minorHAnsi" w:cstheme="minorHAnsi"/>
          <w:u w:val="single"/>
        </w:rPr>
        <w:t xml:space="preserve">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w:t>
      </w:r>
      <w:proofErr w:type="gramStart"/>
      <w:r w:rsidRPr="00A3034A">
        <w:rPr>
          <w:rFonts w:asciiTheme="minorHAnsi" w:hAnsiTheme="minorHAnsi" w:cstheme="minorHAnsi"/>
          <w:sz w:val="16"/>
        </w:rPr>
        <w:t>are just being uncovered</w:t>
      </w:r>
      <w:proofErr w:type="gramEnd"/>
      <w:r w:rsidRPr="00A3034A">
        <w:rPr>
          <w:rFonts w:asciiTheme="minorHAnsi" w:hAnsiTheme="minorHAnsi" w:cstheme="minorHAnsi"/>
          <w:sz w:val="16"/>
        </w:rPr>
        <w:t xml:space="preserve">. </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w:t>
      </w:r>
      <w:proofErr w:type="gramStart"/>
      <w:r w:rsidRPr="00A3034A">
        <w:rPr>
          <w:rFonts w:asciiTheme="minorHAnsi" w:hAnsiTheme="minorHAnsi" w:cstheme="minorHAnsi"/>
          <w:sz w:val="16"/>
        </w:rPr>
        <w:t>is encompassed</w:t>
      </w:r>
      <w:proofErr w:type="gramEnd"/>
      <w:r w:rsidRPr="00A3034A">
        <w:rPr>
          <w:rFonts w:asciiTheme="minorHAnsi" w:hAnsiTheme="minorHAnsi" w:cstheme="minorHAnsi"/>
          <w:sz w:val="16"/>
        </w:rPr>
        <w:t xml:space="preserve">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w:t>
      </w:r>
      <w:proofErr w:type="gramStart"/>
      <w:r w:rsidRPr="00A3034A">
        <w:rPr>
          <w:rFonts w:asciiTheme="minorHAnsi" w:hAnsiTheme="minorHAnsi" w:cstheme="minorHAnsi"/>
          <w:sz w:val="16"/>
        </w:rPr>
        <w:t>is divided</w:t>
      </w:r>
      <w:proofErr w:type="gramEnd"/>
      <w:r w:rsidRPr="00A3034A">
        <w:rPr>
          <w:rFonts w:asciiTheme="minorHAnsi" w:hAnsiTheme="minorHAnsi" w:cstheme="minorHAnsi"/>
          <w:sz w:val="16"/>
        </w:rPr>
        <w:t xml:space="preserve">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t>
      </w:r>
      <w:proofErr w:type="gramStart"/>
      <w:r w:rsidRPr="00A3034A">
        <w:rPr>
          <w:rFonts w:asciiTheme="minorHAnsi" w:hAnsiTheme="minorHAnsi" w:cstheme="minorHAnsi"/>
          <w:sz w:val="16"/>
        </w:rPr>
        <w:t>with more complex emotions involving morals, aesthetics, and social interactions</w:t>
      </w:r>
      <w:proofErr w:type="gramEnd"/>
      <w:r w:rsidRPr="00A3034A">
        <w:rPr>
          <w:rFonts w:asciiTheme="minorHAnsi" w:hAnsiTheme="minorHAnsi" w:cstheme="minorHAnsi"/>
          <w:sz w:val="16"/>
        </w:rPr>
        <w:t xml:space="preserve">. The capacity to have pleasure is part of being healthy and may even extend life, especially if linked to optimism as a dopaminergic response [42]. </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w:t>
      </w:r>
      <w:proofErr w:type="gramStart"/>
      <w:r w:rsidRPr="00A3034A">
        <w:rPr>
          <w:rFonts w:asciiTheme="minorHAnsi" w:hAnsiTheme="minorHAnsi" w:cstheme="minorHAnsi"/>
          <w:sz w:val="16"/>
        </w:rPr>
        <w:t>is called</w:t>
      </w:r>
      <w:proofErr w:type="gramEnd"/>
      <w:r w:rsidRPr="00A3034A">
        <w:rPr>
          <w:rFonts w:asciiTheme="minorHAnsi" w:hAnsiTheme="minorHAnsi" w:cstheme="minorHAnsi"/>
          <w:sz w:val="16"/>
        </w:rPr>
        <w:t xml:space="preserve">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w:t>
      </w:r>
      <w:proofErr w:type="gramStart"/>
      <w:r w:rsidRPr="00A3034A">
        <w:rPr>
          <w:rFonts w:asciiTheme="minorHAnsi" w:hAnsiTheme="minorHAnsi" w:cstheme="minorHAnsi"/>
          <w:sz w:val="16"/>
        </w:rPr>
        <w:t>has been derived</w:t>
      </w:r>
      <w:proofErr w:type="gramEnd"/>
      <w:r w:rsidRPr="00A3034A">
        <w:rPr>
          <w:rFonts w:asciiTheme="minorHAnsi" w:hAnsiTheme="minorHAnsi" w:cstheme="minorHAnsi"/>
          <w:sz w:val="16"/>
        </w:rPr>
        <w:t xml:space="preserve"> from invasive studies of animals, these cannot be directly compared with subjective states experienced by humans. </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w:t>
      </w:r>
      <w:proofErr w:type="gramStart"/>
      <w:r w:rsidRPr="00A3034A">
        <w:rPr>
          <w:rFonts w:asciiTheme="minorHAnsi" w:hAnsiTheme="minorHAnsi" w:cstheme="minorHAnsi"/>
          <w:sz w:val="16"/>
        </w:rPr>
        <w:t>(c) wanting:</w:t>
      </w:r>
      <w:proofErr w:type="gramEnd"/>
      <w:r w:rsidRPr="00A3034A">
        <w:rPr>
          <w:rFonts w:asciiTheme="minorHAnsi" w:hAnsiTheme="minorHAnsi" w:cstheme="minorHAnsi"/>
          <w:sz w:val="16"/>
        </w:rPr>
        <w:t xml:space="preserve">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w:t>
      </w:r>
      <w:proofErr w:type="gramStart"/>
      <w:r w:rsidRPr="00A3034A">
        <w:rPr>
          <w:rFonts w:asciiTheme="minorHAnsi" w:hAnsiTheme="minorHAnsi" w:cstheme="minorHAnsi"/>
          <w:sz w:val="16"/>
        </w:rPr>
        <w:t>to be far</w:t>
      </w:r>
      <w:proofErr w:type="gramEnd"/>
      <w:r w:rsidRPr="00A3034A">
        <w:rPr>
          <w:rFonts w:asciiTheme="minorHAnsi" w:hAnsiTheme="minorHAnsi" w:cstheme="minorHAnsi"/>
          <w:sz w:val="16"/>
        </w:rPr>
        <w:t xml:space="preserve">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w:t>
      </w:r>
      <w:proofErr w:type="gramStart"/>
      <w:r w:rsidRPr="00A3034A">
        <w:rPr>
          <w:rFonts w:asciiTheme="minorHAnsi" w:hAnsiTheme="minorHAnsi" w:cstheme="minorHAnsi"/>
          <w:sz w:val="16"/>
        </w:rPr>
        <w:t>is grounded in genetic theory and supported by data identifying common sources of variation in the risk for specific addictions (e.g., RDS)</w:t>
      </w:r>
      <w:proofErr w:type="gramEnd"/>
      <w:r w:rsidRPr="00A3034A">
        <w:rPr>
          <w:rFonts w:asciiTheme="minorHAnsi" w:hAnsiTheme="minorHAnsi" w:cstheme="minorHAnsi"/>
          <w:sz w:val="16"/>
        </w:rPr>
        <w:t xml:space="preserve">. This commonality has identifiable neurobiological substrate and plausible evolutionary explanations. </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sz w:val="16"/>
        </w:rPr>
        <w:t xml:space="preserve">Over many </w:t>
      </w:r>
      <w:proofErr w:type="gramStart"/>
      <w:r w:rsidRPr="00A3034A">
        <w:rPr>
          <w:rFonts w:asciiTheme="minorHAnsi" w:hAnsiTheme="minorHAnsi" w:cstheme="minorHAnsi"/>
          <w:sz w:val="16"/>
        </w:rPr>
        <w:t>years</w:t>
      </w:r>
      <w:proofErr w:type="gramEnd"/>
      <w:r w:rsidRPr="00A3034A">
        <w:rPr>
          <w:rFonts w:asciiTheme="minorHAnsi" w:hAnsiTheme="minorHAnsi" w:cstheme="minorHAnsi"/>
          <w:sz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w:t>
      </w:r>
      <w:proofErr w:type="gramStart"/>
      <w:r w:rsidRPr="00A3034A">
        <w:rPr>
          <w:rFonts w:asciiTheme="minorHAnsi" w:hAnsiTheme="minorHAnsi" w:cstheme="minorHAnsi"/>
          <w:sz w:val="16"/>
        </w:rPr>
        <w:t>self-reports</w:t>
      </w:r>
      <w:proofErr w:type="gramEnd"/>
      <w:r w:rsidRPr="00A3034A">
        <w:rPr>
          <w:rFonts w:asciiTheme="minorHAnsi" w:hAnsiTheme="minorHAnsi" w:cstheme="minorHAnsi"/>
          <w:sz w:val="16"/>
        </w:rPr>
        <w:t xml:space="preserve"> in humans. As mentioned earlier and in the abstract, on November </w:t>
      </w:r>
      <w:proofErr w:type="gramStart"/>
      <w:r w:rsidRPr="00A3034A">
        <w:rPr>
          <w:rFonts w:asciiTheme="minorHAnsi" w:hAnsiTheme="minorHAnsi" w:cstheme="minorHAnsi"/>
          <w:sz w:val="16"/>
        </w:rPr>
        <w:t>23rd</w:t>
      </w:r>
      <w:proofErr w:type="gramEnd"/>
      <w:r w:rsidRPr="00A3034A">
        <w:rPr>
          <w:rFonts w:asciiTheme="minorHAnsi" w:hAnsiTheme="minorHAnsi" w:cstheme="minorHAnsi"/>
          <w:sz w:val="16"/>
        </w:rPr>
        <w:t xml:space="preserve">, 2017, evidence for our concerns was discovered [50] </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C83F3B" w:rsidRPr="00A3034A" w:rsidRDefault="00C83F3B" w:rsidP="00C83F3B">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w:t>
      </w:r>
      <w:proofErr w:type="gramStart"/>
      <w:r w:rsidRPr="00A3034A">
        <w:rPr>
          <w:rFonts w:asciiTheme="minorHAnsi" w:hAnsiTheme="minorHAnsi" w:cstheme="minorHAnsi"/>
          <w:sz w:val="16"/>
        </w:rPr>
        <w:t>stated:</w:t>
      </w:r>
      <w:proofErr w:type="gramEnd"/>
      <w:r w:rsidRPr="00A3034A">
        <w:rPr>
          <w:rFonts w:asciiTheme="minorHAnsi" w:hAnsiTheme="minorHAnsi" w:cstheme="minorHAnsi"/>
          <w:sz w:val="16"/>
        </w:rPr>
        <w:t xml:space="preserve">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sz w:val="16"/>
        </w:rPr>
        <w:t>said:</w:t>
      </w:r>
      <w:proofErr w:type="gramEnd"/>
      <w:r w:rsidRPr="00A3034A">
        <w:rPr>
          <w:rFonts w:asciiTheme="minorHAnsi" w:hAnsiTheme="minorHAnsi" w:cstheme="minorHAnsi"/>
          <w:sz w:val="16"/>
        </w:rPr>
        <w:t xml:space="preserve">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w:t>
      </w:r>
      <w:proofErr w:type="gramStart"/>
      <w:r w:rsidRPr="00A3034A">
        <w:rPr>
          <w:rFonts w:asciiTheme="minorHAnsi" w:hAnsiTheme="minorHAnsi" w:cstheme="minorHAnsi"/>
          <w:u w:val="single"/>
        </w:rPr>
        <w:t xml:space="preserve">is much </w:t>
      </w:r>
      <w:r w:rsidRPr="00A3034A">
        <w:rPr>
          <w:rFonts w:asciiTheme="minorHAnsi" w:hAnsiTheme="minorHAnsi" w:cstheme="minorHAnsi"/>
          <w:highlight w:val="green"/>
          <w:u w:val="single"/>
        </w:rPr>
        <w:t>more developed</w:t>
      </w:r>
      <w:proofErr w:type="gramEnd"/>
      <w:r w:rsidRPr="00A3034A">
        <w:rPr>
          <w:rFonts w:asciiTheme="minorHAnsi" w:hAnsiTheme="minorHAnsi" w:cstheme="minorHAnsi"/>
          <w:highlight w:val="green"/>
          <w:u w:val="single"/>
        </w:rPr>
        <w:t xml:space="preserve">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t>
      </w:r>
      <w:proofErr w:type="gramStart"/>
      <w:r w:rsidRPr="00A3034A">
        <w:rPr>
          <w:rFonts w:asciiTheme="minorHAnsi" w:hAnsiTheme="minorHAnsi" w:cstheme="minorHAnsi"/>
          <w:sz w:val="16"/>
        </w:rPr>
        <w:t xml:space="preserve">was </w:t>
      </w:r>
      <w:r w:rsidRPr="00A3034A">
        <w:rPr>
          <w:rFonts w:asciiTheme="minorHAnsi" w:hAnsiTheme="minorHAnsi" w:cstheme="minorHAnsi"/>
          <w:u w:val="single"/>
        </w:rPr>
        <w:t>expressed</w:t>
      </w:r>
      <w:proofErr w:type="gramEnd"/>
      <w:r w:rsidRPr="00A3034A">
        <w:rPr>
          <w:rFonts w:asciiTheme="minorHAnsi" w:hAnsiTheme="minorHAnsi" w:cstheme="minorHAnsi"/>
          <w:u w:val="single"/>
        </w:rPr>
        <w:t xml:space="preserve">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w:t>
      </w:r>
      <w:proofErr w:type="gramStart"/>
      <w:r w:rsidRPr="00A3034A">
        <w:rPr>
          <w:rFonts w:asciiTheme="minorHAnsi" w:hAnsiTheme="minorHAnsi" w:cstheme="minorHAnsi"/>
          <w:u w:val="single"/>
        </w:rPr>
        <w:t>;</w:t>
      </w:r>
      <w:proofErr w:type="gramEnd"/>
      <w:r w:rsidRPr="00A3034A">
        <w:rPr>
          <w:rFonts w:asciiTheme="minorHAnsi" w:hAnsiTheme="minorHAnsi" w:cstheme="minorHAnsi"/>
          <w:u w:val="single"/>
        </w:rPr>
        <w:t xml:space="preserve">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w:t>
      </w:r>
      <w:proofErr w:type="gramStart"/>
      <w:r w:rsidRPr="00A3034A">
        <w:rPr>
          <w:rFonts w:asciiTheme="minorHAnsi" w:hAnsiTheme="minorHAnsi" w:cstheme="minorHAnsi"/>
          <w:sz w:val="16"/>
        </w:rPr>
        <w:t>have been linked</w:t>
      </w:r>
      <w:proofErr w:type="gramEnd"/>
      <w:r w:rsidRPr="00A3034A">
        <w:rPr>
          <w:rFonts w:asciiTheme="minorHAnsi" w:hAnsiTheme="minorHAnsi" w:cstheme="minorHAnsi"/>
          <w:sz w:val="16"/>
        </w:rPr>
        <w:t xml:space="preserve"> to disorders including Parkinson’s, schizophrenia and spectrum disorders such as autism and addiction or RDS. </w:t>
      </w:r>
    </w:p>
    <w:p w:rsidR="00C83F3B" w:rsidRDefault="00C83F3B" w:rsidP="00C83F3B">
      <w:pPr>
        <w:rPr>
          <w:rFonts w:asciiTheme="minorHAnsi" w:hAnsiTheme="minorHAnsi" w:cstheme="minorHAnsi"/>
          <w:sz w:val="16"/>
        </w:rPr>
      </w:pPr>
      <w:r w:rsidRPr="00A3034A">
        <w:rPr>
          <w:rFonts w:asciiTheme="minorHAnsi" w:hAnsiTheme="minorHAnsi" w:cstheme="minorHAnsi"/>
          <w:sz w:val="16"/>
        </w:rPr>
        <w:t xml:space="preserve">Nora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w:t>
      </w:r>
      <w:proofErr w:type="gramStart"/>
      <w:r w:rsidRPr="00A3034A">
        <w:rPr>
          <w:rFonts w:asciiTheme="minorHAnsi" w:hAnsiTheme="minorHAnsi" w:cstheme="minorHAnsi"/>
          <w:sz w:val="16"/>
        </w:rPr>
        <w:t xml:space="preserve">This same idea has been suggested by Dr. Robert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a professor of biology and neurology at Stanford University</w:t>
      </w:r>
      <w:proofErr w:type="gramEnd"/>
      <w:r w:rsidRPr="00A3034A">
        <w:rPr>
          <w:rFonts w:asciiTheme="minorHAnsi" w:hAnsiTheme="minorHAnsi" w:cstheme="minorHAnsi"/>
          <w:sz w:val="16"/>
        </w:rPr>
        <w:t xml:space="preserve">. Dr.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w:t>
      </w:r>
      <w:proofErr w:type="spellStart"/>
      <w:r w:rsidRPr="00A3034A">
        <w:rPr>
          <w:rFonts w:asciiTheme="minorHAnsi" w:hAnsiTheme="minorHAnsi" w:cstheme="minorHAnsi"/>
          <w:sz w:val="16"/>
        </w:rPr>
        <w:t>interoceptive</w:t>
      </w:r>
      <w:proofErr w:type="spellEnd"/>
      <w:r w:rsidRPr="00A3034A">
        <w:rPr>
          <w:rFonts w:asciiTheme="minorHAnsi" w:hAnsiTheme="minorHAnsi" w:cstheme="min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C83F3B" w:rsidRPr="00EC75BB" w:rsidRDefault="00C83F3B" w:rsidP="00C83F3B">
      <w:pPr>
        <w:pStyle w:val="Heading4"/>
        <w:rPr>
          <w:rFonts w:cs="Calibri"/>
        </w:rPr>
      </w:pPr>
      <w:r>
        <w:rPr>
          <w:rFonts w:cs="Calibri"/>
        </w:rPr>
        <w:t xml:space="preserve">4] </w:t>
      </w:r>
      <w:r w:rsidRPr="00EC75BB">
        <w:rPr>
          <w:rFonts w:cs="Calibri"/>
        </w:rPr>
        <w:t xml:space="preserve">Extinction is a distinct phenomenon that requires prior consideration </w:t>
      </w:r>
    </w:p>
    <w:p w:rsidR="00C83F3B" w:rsidRPr="00EC75BB" w:rsidRDefault="00C83F3B" w:rsidP="00C83F3B">
      <w:pPr>
        <w:rPr>
          <w:rFonts w:cs="Calibri"/>
        </w:rPr>
      </w:pPr>
      <w:proofErr w:type="gramStart"/>
      <w:r w:rsidRPr="00EC75BB">
        <w:rPr>
          <w:rFonts w:cs="Calibri"/>
          <w:b/>
          <w:bCs/>
          <w:sz w:val="26"/>
        </w:rPr>
        <w:t>Burke et al 16</w:t>
      </w:r>
      <w:r w:rsidRPr="00EC75BB">
        <w:rPr>
          <w:rFonts w:cs="Calibri"/>
        </w:rPr>
        <w:t xml:space="preserve"> Associate Professor of International and Political Studies @ UNSW, Australia, 2016 (Anthony, Stefanie </w:t>
      </w:r>
      <w:proofErr w:type="spellStart"/>
      <w:r w:rsidRPr="00EC75BB">
        <w:rPr>
          <w:rFonts w:cs="Calibri"/>
        </w:rPr>
        <w:t>Fishel</w:t>
      </w:r>
      <w:proofErr w:type="spellEnd"/>
      <w:r w:rsidRPr="00EC75BB">
        <w:rPr>
          <w:rFonts w:cs="Calibri"/>
        </w:rPr>
        <w:t xml:space="preserve"> is Assistant Professor, Department of Gender and Race Studies at the University of Alabama, Audra Mitchell is CIGI Chair in Global Governance and Ethics at the </w:t>
      </w:r>
      <w:proofErr w:type="spellStart"/>
      <w:r w:rsidRPr="00EC75BB">
        <w:rPr>
          <w:rFonts w:cs="Calibri"/>
        </w:rPr>
        <w:t>Balsillie</w:t>
      </w:r>
      <w:proofErr w:type="spellEnd"/>
      <w:r w:rsidRPr="00EC75BB">
        <w:rPr>
          <w:rFonts w:cs="Calibri"/>
        </w:rPr>
        <w:t xml:space="preserve"> School of International Affairs, Simon Dalby is CIGI Chair in the Political Economy of Climate Change at the </w:t>
      </w:r>
      <w:proofErr w:type="spellStart"/>
      <w:r w:rsidRPr="00EC75BB">
        <w:rPr>
          <w:rFonts w:cs="Calibri"/>
        </w:rPr>
        <w:t>Balsillie</w:t>
      </w:r>
      <w:proofErr w:type="spellEnd"/>
      <w:r w:rsidRPr="00EC75BB">
        <w:rPr>
          <w:rFonts w:cs="Calibri"/>
        </w:rPr>
        <w:t xml:space="preserve"> School of International Affairs, and, Daniel J. Levine is Assistant Professor of Political Science at the University of Alabama, “Planet Politics: Manifesto from the End of IR,” Millennium: Journal of International Studies 1–25)</w:t>
      </w:r>
      <w:proofErr w:type="gramEnd"/>
      <w:r w:rsidRPr="00EC75BB">
        <w:rPr>
          <w:rFonts w:cs="Calibri"/>
        </w:rPr>
        <w:t xml:space="preserve"> </w:t>
      </w:r>
    </w:p>
    <w:p w:rsidR="00C83F3B" w:rsidRPr="00EC75BB" w:rsidRDefault="00C83F3B" w:rsidP="00C83F3B">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w:t>
      </w:r>
      <w:proofErr w:type="gramStart"/>
      <w:r w:rsidRPr="00EC75BB">
        <w:rPr>
          <w:rFonts w:cs="Calibri"/>
          <w:szCs w:val="26"/>
        </w:rPr>
        <w:t xml:space="preserve">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it could threaten the practical possibility of the survival of earthly life.</w:t>
      </w:r>
      <w:proofErr w:type="gramEnd"/>
      <w:r w:rsidRPr="00EC75BB">
        <w:rPr>
          <w:rFonts w:cs="Calibri"/>
          <w:sz w:val="26"/>
          <w:szCs w:val="26"/>
          <w:u w:val="single"/>
        </w:rPr>
        <w:t xml:space="preserv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proofErr w:type="gramStart"/>
      <w:r w:rsidRPr="00EC75BB">
        <w:rPr>
          <w:rFonts w:cs="Calibri"/>
          <w:b/>
          <w:iCs/>
          <w:sz w:val="26"/>
          <w:szCs w:val="26"/>
          <w:highlight w:val="green"/>
          <w:u w:val="single"/>
          <w:bdr w:val="single" w:sz="8" w:space="0" w:color="auto"/>
        </w:rPr>
        <w:t>phenomena</w:t>
      </w:r>
      <w:proofErr w:type="gramEnd"/>
      <w:r w:rsidRPr="00EC75BB">
        <w:rPr>
          <w:rFonts w:cs="Calibri"/>
          <w:b/>
          <w:iCs/>
          <w:sz w:val="26"/>
          <w:szCs w:val="26"/>
          <w:highlight w:val="green"/>
          <w:u w:val="single"/>
          <w:bdr w:val="single" w:sz="8" w:space="0" w:color="auto"/>
        </w:rPr>
        <w:t xml:space="preserve">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 xml:space="preserve">It </w:t>
      </w:r>
      <w:proofErr w:type="gramStart"/>
      <w:r w:rsidRPr="00EC75BB">
        <w:rPr>
          <w:rFonts w:cs="Calibri"/>
          <w:sz w:val="26"/>
          <w:szCs w:val="26"/>
          <w:u w:val="single"/>
        </w:rPr>
        <w:t>cannot be grasped</w:t>
      </w:r>
      <w:proofErr w:type="gramEnd"/>
      <w:r w:rsidRPr="00EC75BB">
        <w:rPr>
          <w:rFonts w:cs="Calibri"/>
          <w:sz w:val="26"/>
          <w:szCs w:val="26"/>
          <w:u w:val="single"/>
        </w:rPr>
        <w:t xml:space="preserve">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w:t>
      </w:r>
      <w:proofErr w:type="gramStart"/>
      <w:r w:rsidRPr="00EC75BB">
        <w:rPr>
          <w:rFonts w:cs="Calibri"/>
          <w:sz w:val="26"/>
          <w:szCs w:val="26"/>
          <w:highlight w:val="green"/>
          <w:u w:val="single"/>
        </w:rPr>
        <w:t>but</w:t>
      </w:r>
      <w:proofErr w:type="gramEnd"/>
      <w:r w:rsidRPr="00EC75BB">
        <w:rPr>
          <w:rFonts w:cs="Calibri"/>
          <w:sz w:val="26"/>
          <w:szCs w:val="26"/>
          <w:highlight w:val="green"/>
          <w:u w:val="single"/>
        </w:rPr>
        <w:t xml:space="preserve">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rsidR="00C83F3B" w:rsidRPr="00EC75BB" w:rsidRDefault="00C83F3B" w:rsidP="00C83F3B">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w:t>
      </w:r>
      <w:proofErr w:type="gramStart"/>
      <w:r w:rsidRPr="00EC75BB">
        <w:rPr>
          <w:rFonts w:cs="Calibri"/>
          <w:szCs w:val="26"/>
        </w:rPr>
        <w:t>It</w:t>
      </w:r>
      <w:proofErr w:type="gramEnd"/>
      <w:r w:rsidRPr="00EC75BB">
        <w:rPr>
          <w:rFonts w:cs="Calibri"/>
          <w:szCs w:val="26"/>
        </w:rPr>
        <w:t xml:space="preserve">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w:t>
      </w:r>
      <w:proofErr w:type="spellStart"/>
      <w:r w:rsidRPr="00EC75BB">
        <w:rPr>
          <w:rFonts w:cs="Calibri"/>
          <w:sz w:val="26"/>
          <w:szCs w:val="26"/>
          <w:u w:val="single"/>
        </w:rPr>
        <w:t>omnicide</w:t>
      </w:r>
      <w:proofErr w:type="spellEnd"/>
      <w:r w:rsidRPr="00EC75BB">
        <w:rPr>
          <w:rFonts w:cs="Calibri"/>
          <w:sz w:val="26"/>
          <w:szCs w:val="26"/>
          <w:u w:val="single"/>
        </w:rPr>
        <w:t>’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w:t>
      </w:r>
      <w:proofErr w:type="spellStart"/>
      <w:r w:rsidRPr="00EC75BB">
        <w:rPr>
          <w:rFonts w:cs="Calibri"/>
          <w:szCs w:val="26"/>
        </w:rPr>
        <w:t>biopolitical</w:t>
      </w:r>
      <w:proofErr w:type="spellEnd"/>
      <w:r w:rsidRPr="00EC75BB">
        <w:rPr>
          <w:rFonts w:cs="Calibri"/>
          <w:szCs w:val="26"/>
        </w:rPr>
        <w:t xml:space="preserve">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 xml:space="preserve">fails to </w:t>
      </w:r>
      <w:proofErr w:type="spellStart"/>
      <w:r w:rsidRPr="00EC75BB">
        <w:rPr>
          <w:rFonts w:cs="Calibri"/>
          <w:sz w:val="26"/>
          <w:szCs w:val="26"/>
          <w:highlight w:val="green"/>
          <w:u w:val="single"/>
        </w:rPr>
        <w:t>recognise</w:t>
      </w:r>
      <w:proofErr w:type="spellEnd"/>
      <w:r w:rsidRPr="00EC75BB">
        <w:rPr>
          <w:rFonts w:cs="Calibri"/>
          <w:sz w:val="26"/>
          <w:szCs w:val="26"/>
          <w:highlight w:val="green"/>
          <w:u w:val="single"/>
        </w:rPr>
        <w:t xml:space="preserv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rsidR="00C83F3B" w:rsidRPr="00EC75BB" w:rsidRDefault="00C83F3B" w:rsidP="00C83F3B">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w:t>
      </w:r>
      <w:proofErr w:type="spellStart"/>
      <w:r w:rsidRPr="00EC75BB">
        <w:rPr>
          <w:rFonts w:cs="Calibri"/>
        </w:rPr>
        <w:t>homogenising</w:t>
      </w:r>
      <w:proofErr w:type="spellEnd"/>
      <w:r w:rsidRPr="00EC75BB">
        <w:rPr>
          <w:rFonts w:cs="Calibri"/>
        </w:rPr>
        <w:t xml:space="preserve">,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w:t>
      </w:r>
      <w:proofErr w:type="spellStart"/>
      <w:r w:rsidRPr="00EC75BB">
        <w:rPr>
          <w:rFonts w:cs="Calibri"/>
        </w:rPr>
        <w:t>mobilise</w:t>
      </w:r>
      <w:proofErr w:type="spellEnd"/>
      <w:r w:rsidRPr="00EC75BB">
        <w:rPr>
          <w:rFonts w:cs="Calibri"/>
        </w:rPr>
        <w:t xml:space="preserve"> multiple worldviews and lifeways – including those emerging from indigenous and </w:t>
      </w:r>
      <w:proofErr w:type="spellStart"/>
      <w:r w:rsidRPr="00EC75BB">
        <w:rPr>
          <w:rFonts w:cs="Calibri"/>
        </w:rPr>
        <w:t>marginalised</w:t>
      </w:r>
      <w:proofErr w:type="spellEnd"/>
      <w:r w:rsidRPr="00EC75BB">
        <w:rPr>
          <w:rFonts w:cs="Calibri"/>
        </w:rPr>
        <w:t xml:space="preserve"> cosmologies. Above all, </w:t>
      </w:r>
      <w:r w:rsidRPr="00EC75BB">
        <w:rPr>
          <w:rFonts w:cs="Calibri"/>
          <w:u w:val="single"/>
        </w:rPr>
        <w:t xml:space="preserve">it is crucial and urgent to </w:t>
      </w:r>
      <w:proofErr w:type="spellStart"/>
      <w:r w:rsidRPr="00EC75BB">
        <w:rPr>
          <w:rFonts w:cs="Calibri"/>
          <w:u w:val="single"/>
        </w:rPr>
        <w:t>realise</w:t>
      </w:r>
      <w:proofErr w:type="spellEnd"/>
      <w:r w:rsidRPr="00EC75BB">
        <w:rPr>
          <w:rFonts w:cs="Calibri"/>
          <w:u w:val="single"/>
        </w:rPr>
        <w:t xml:space="preserv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 xml:space="preserve">Instead, it is about staking a claim as to the goodness of life itself. If it does not fit within the existing parameters of global ethics, then </w:t>
      </w:r>
      <w:proofErr w:type="gramStart"/>
      <w:r w:rsidRPr="00EC75BB">
        <w:rPr>
          <w:rFonts w:cs="Calibri"/>
          <w:u w:val="single"/>
        </w:rPr>
        <w:t>it is these boundaries that</w:t>
      </w:r>
      <w:proofErr w:type="gramEnd"/>
      <w:r w:rsidRPr="00EC75BB">
        <w:rPr>
          <w:rFonts w:cs="Calibri"/>
          <w:u w:val="single"/>
        </w:rPr>
        <w:t xml:space="preserve"> need to change</w:t>
      </w:r>
      <w:r w:rsidRPr="00EC75BB">
        <w:rPr>
          <w:rFonts w:cs="Calibri"/>
        </w:rPr>
        <w:t>.</w:t>
      </w:r>
    </w:p>
    <w:p w:rsidR="00C83F3B" w:rsidRPr="00EC75BB" w:rsidRDefault="00C83F3B" w:rsidP="00C83F3B">
      <w:pPr>
        <w:rPr>
          <w:rFonts w:cs="Calibri"/>
          <w:szCs w:val="16"/>
        </w:rPr>
      </w:pPr>
      <w:r w:rsidRPr="00EC75BB">
        <w:rPr>
          <w:rFonts w:cs="Calibri"/>
          <w:szCs w:val="16"/>
        </w:rPr>
        <w:t xml:space="preserve">9. An Earth-worldly politics. Humans are worldly – that is, we are fundamentally </w:t>
      </w:r>
      <w:proofErr w:type="spellStart"/>
      <w:r w:rsidRPr="00EC75BB">
        <w:rPr>
          <w:rFonts w:cs="Calibri"/>
          <w:szCs w:val="16"/>
        </w:rPr>
        <w:t>worldforming</w:t>
      </w:r>
      <w:proofErr w:type="spellEnd"/>
      <w:r w:rsidRPr="00EC75BB">
        <w:rPr>
          <w:rFonts w:cs="Calibr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proofErr w:type="gramStart"/>
      <w:r w:rsidRPr="00EC75BB">
        <w:rPr>
          <w:rFonts w:cs="Calibri"/>
          <w:szCs w:val="16"/>
        </w:rPr>
        <w:t>instrumentalised</w:t>
      </w:r>
      <w:proofErr w:type="spellEnd"/>
      <w:proofErr w:type="gramEnd"/>
      <w:r w:rsidRPr="00EC75BB">
        <w:rPr>
          <w:rFonts w:cs="Calibri"/>
          <w:szCs w:val="16"/>
        </w:rPr>
        <w:t xml:space="preserve"> and englobed.65 Rather, it is a complex of worlds that we share, co-constitute, create, destroy and inhabit with countless other life forms and beings.</w:t>
      </w:r>
    </w:p>
    <w:p w:rsidR="00C83F3B" w:rsidRPr="00EC75BB" w:rsidRDefault="00C83F3B" w:rsidP="00C83F3B">
      <w:pPr>
        <w:rPr>
          <w:rFonts w:cs="Calibri"/>
          <w:u w:val="single"/>
        </w:rPr>
      </w:pPr>
      <w:r w:rsidRPr="00EC75BB">
        <w:rPr>
          <w:rFonts w:cs="Calibri"/>
        </w:rPr>
        <w:t xml:space="preserve">The formation of the Anthropocene reflects a particular type of </w:t>
      </w:r>
      <w:proofErr w:type="spellStart"/>
      <w:r w:rsidRPr="00EC75BB">
        <w:rPr>
          <w:rFonts w:cs="Calibri"/>
        </w:rPr>
        <w:t>worlding</w:t>
      </w:r>
      <w:proofErr w:type="spellEnd"/>
      <w:r w:rsidRPr="00EC75BB">
        <w:rPr>
          <w:rFonts w:cs="Calibri"/>
        </w:rPr>
        <w:t xml:space="preserve">,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t>
      </w:r>
      <w:proofErr w:type="spellStart"/>
      <w:r w:rsidRPr="00EC75BB">
        <w:rPr>
          <w:rFonts w:cs="Calibri"/>
        </w:rPr>
        <w:t>worlding</w:t>
      </w:r>
      <w:proofErr w:type="spellEnd"/>
      <w:r w:rsidRPr="00EC75BB">
        <w:rPr>
          <w:rFonts w:cs="Calibri"/>
        </w:rPr>
        <w:t xml:space="preserve"> so far to one extreme that it has become almost entirely detached from the conditions of the Earth. Planet Politics calls, instead, for a mode of </w:t>
      </w:r>
      <w:proofErr w:type="spellStart"/>
      <w:r w:rsidRPr="00EC75BB">
        <w:rPr>
          <w:rFonts w:cs="Calibri"/>
        </w:rPr>
        <w:t>worlding</w:t>
      </w:r>
      <w:proofErr w:type="spellEnd"/>
      <w:r w:rsidRPr="00EC75BB">
        <w:rPr>
          <w:rFonts w:cs="Calibri"/>
        </w:rPr>
        <w:t xml:space="preserve"> that is responsive to, and grounded in, the Earth. One of these ways of being Earth-worldly is to embrace the condition of </w:t>
      </w:r>
      <w:proofErr w:type="gramStart"/>
      <w:r w:rsidRPr="00EC75BB">
        <w:rPr>
          <w:rFonts w:cs="Calibri"/>
        </w:rPr>
        <w:t>being entangled</w:t>
      </w:r>
      <w:proofErr w:type="gramEnd"/>
      <w:r w:rsidRPr="00EC75BB">
        <w:rPr>
          <w:rFonts w:cs="Calibri"/>
        </w:rPr>
        <w:t xml:space="preserve">. We can interpret this term in the way that Heidegger66 did, as the condition of </w:t>
      </w:r>
      <w:proofErr w:type="gramStart"/>
      <w:r w:rsidRPr="00EC75BB">
        <w:rPr>
          <w:rFonts w:cs="Calibri"/>
        </w:rPr>
        <w:t>being mired</w:t>
      </w:r>
      <w:proofErr w:type="gramEnd"/>
      <w:r w:rsidRPr="00EC75BB">
        <w:rPr>
          <w:rFonts w:cs="Calibri"/>
        </w:rPr>
        <w:t xml:space="preserve"> in everyday human concerns, worries, and anxiety, to prolong existence. </w:t>
      </w:r>
      <w:proofErr w:type="gramStart"/>
      <w:r w:rsidRPr="00EC75BB">
        <w:rPr>
          <w:rFonts w:cs="Calibri"/>
        </w:rPr>
        <w:t>But</w:t>
      </w:r>
      <w:proofErr w:type="gramEnd"/>
      <w:r w:rsidRPr="00EC75BB">
        <w:rPr>
          <w:rFonts w:cs="Calibri"/>
        </w:rPr>
        <w:t xml:space="preserve">,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rsidR="00C83F3B" w:rsidRPr="00EC75BB" w:rsidRDefault="00C83F3B" w:rsidP="00C83F3B">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w:t>
      </w:r>
      <w:proofErr w:type="gramStart"/>
      <w:r w:rsidRPr="00EC75BB">
        <w:rPr>
          <w:rFonts w:cs="Calibri"/>
          <w:sz w:val="26"/>
          <w:szCs w:val="26"/>
          <w:u w:val="single"/>
        </w:rPr>
        <w:t xml:space="preserve">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and, of course, destroyed</w:t>
      </w:r>
      <w:proofErr w:type="gramEnd"/>
      <w:r w:rsidRPr="00EC75BB">
        <w:rPr>
          <w:rFonts w:cs="Calibri"/>
          <w:sz w:val="26"/>
          <w:szCs w:val="26"/>
          <w:u w:val="single"/>
        </w:rPr>
        <w:t xml:space="preserve">.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rsidR="00C83F3B" w:rsidRDefault="00C83F3B" w:rsidP="00C83F3B">
      <w:pPr>
        <w:pStyle w:val="Heading4"/>
      </w:pPr>
      <w:r>
        <w:t xml:space="preserve">5] No </w:t>
      </w:r>
      <w:r w:rsidRPr="00192D33">
        <w:rPr>
          <w:u w:val="single"/>
        </w:rPr>
        <w:t>intent-foresight</w:t>
      </w:r>
      <w:r>
        <w:t xml:space="preserve"> distinction for states.</w:t>
      </w:r>
    </w:p>
    <w:p w:rsidR="00C83F3B" w:rsidRPr="00152744" w:rsidRDefault="00C83F3B" w:rsidP="00C83F3B">
      <w:pPr>
        <w:rPr>
          <w:rStyle w:val="StyleUnderline"/>
          <w:b/>
          <w:sz w:val="16"/>
        </w:rPr>
      </w:pPr>
      <w:r>
        <w:rPr>
          <w:rStyle w:val="Style13ptBold"/>
        </w:rPr>
        <w:t xml:space="preserve">Enoch 07 </w:t>
      </w:r>
      <w:r w:rsidRPr="003152F9">
        <w:t>Enoch, D</w:t>
      </w:r>
      <w:r>
        <w:t xml:space="preserve"> [</w:t>
      </w:r>
      <w:r w:rsidRPr="00152744">
        <w:t xml:space="preserve">The Faculty of Law, </w:t>
      </w:r>
      <w:proofErr w:type="gramStart"/>
      <w:r w:rsidRPr="00152744">
        <w:t>The</w:t>
      </w:r>
      <w:proofErr w:type="gramEnd"/>
      <w:r w:rsidRPr="00152744">
        <w:t xml:space="preserv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xml:space="preserve">. (2007). INTENDING, FORESEEING, AND THE STATE. Legal Theory, 13(02). </w:t>
      </w:r>
      <w:proofErr w:type="gramStart"/>
      <w:r w:rsidRPr="003152F9">
        <w:t>doi:</w:t>
      </w:r>
      <w:proofErr w:type="gramEnd"/>
      <w:r w:rsidRPr="003152F9">
        <w:t>10.1017/s1352325207070048</w:t>
      </w:r>
      <w:r>
        <w:t xml:space="preserve"> </w:t>
      </w:r>
      <w:r w:rsidRPr="00152744">
        <w:t>https://www.cambridge.org/core/journals/legal-theory/article/intending-foreseeing-and-the-state/76B18896B94D5490ED0512D8E8DC54B2</w:t>
      </w:r>
    </w:p>
    <w:p w:rsidR="00C83F3B" w:rsidRPr="006754BB" w:rsidRDefault="00C83F3B" w:rsidP="00C83F3B">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w:t>
      </w:r>
      <w:proofErr w:type="gramStart"/>
      <w:r>
        <w:t>at</w:t>
      </w:r>
      <w:proofErr w:type="gramEnd"/>
      <w:r>
        <w:t xml:space="preserve">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w:t>
      </w:r>
      <w:proofErr w:type="gramStart"/>
      <w:r>
        <w:t>can be done</w:t>
      </w:r>
      <w:proofErr w:type="gramEnd"/>
      <w:r>
        <w:t xml:space="preserve"> directly in terms of reasons. 43. This may be true of what Anderson and </w:t>
      </w:r>
      <w:proofErr w:type="spellStart"/>
      <w:r>
        <w:t>Pildes</w:t>
      </w:r>
      <w:proofErr w:type="spellEnd"/>
      <w:r>
        <w:t xml:space="preserve"> have in mind when they </w:t>
      </w:r>
      <w:proofErr w:type="gramStart"/>
      <w:r>
        <w:t>say that</w:t>
      </w:r>
      <w:proofErr w:type="gramEnd"/>
      <w:r>
        <w:t xml:space="preserve"> “expressive norms regulate actions by regulating the acceptable justifications for doing them”; id. </w:t>
      </w:r>
      <w:proofErr w:type="gramStart"/>
      <w:r>
        <w:t>at</w:t>
      </w:r>
      <w:proofErr w:type="gramEnd"/>
      <w:r>
        <w:t xml:space="preserve">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w:t>
      </w:r>
      <w:proofErr w:type="gramStart"/>
      <w:r>
        <w:t>to (roughly) settle</w:t>
      </w:r>
      <w:proofErr w:type="gramEnd"/>
      <w:r>
        <w:t xml:space="preserv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w:t>
      </w:r>
      <w:proofErr w:type="gramStart"/>
      <w:r>
        <w:t xml:space="preserve">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w:t>
      </w:r>
      <w:proofErr w:type="gramEnd"/>
      <w:r w:rsidRPr="00470C63">
        <w:rPr>
          <w:rStyle w:val="StyleUnderline"/>
        </w:rPr>
        <w:t xml:space="preserve">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proofErr w:type="gramStart"/>
      <w:r>
        <w:t>Or</w:t>
      </w:r>
      <w:proofErr w:type="gramEnd"/>
      <w:r>
        <w:t xml:space="preserve">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w:t>
      </w:r>
      <w:proofErr w:type="gramStart"/>
      <w:r>
        <w:t>But</w:t>
      </w:r>
      <w:proofErr w:type="gramEnd"/>
      <w:r>
        <w:t xml:space="preserve">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rsidR="00C83F3B" w:rsidRDefault="00C83F3B" w:rsidP="00C83F3B">
      <w:pPr>
        <w:rPr>
          <w:sz w:val="14"/>
          <w:szCs w:val="26"/>
        </w:rPr>
      </w:pPr>
    </w:p>
    <w:p w:rsidR="00C83F3B" w:rsidRDefault="00C83F3B" w:rsidP="00C83F3B">
      <w:pPr>
        <w:pStyle w:val="Heading4"/>
      </w:pPr>
      <w:proofErr w:type="gramStart"/>
      <w:r>
        <w:t>6</w:t>
      </w:r>
      <w:r>
        <w:t xml:space="preserve">] </w:t>
      </w:r>
      <w:proofErr w:type="spellStart"/>
      <w:r w:rsidRPr="002F1F75">
        <w:t>Calc</w:t>
      </w:r>
      <w:proofErr w:type="spellEnd"/>
      <w:r w:rsidRPr="002F1F75">
        <w:t xml:space="preserve">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proofErr w:type="spellStart"/>
      <w:r w:rsidRPr="00660602">
        <w:rPr>
          <w:u w:val="single"/>
        </w:rPr>
        <w:t>Internalism</w:t>
      </w:r>
      <w:proofErr w:type="spellEnd"/>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roofErr w:type="gramEnd"/>
    </w:p>
    <w:p w:rsidR="00C83F3B" w:rsidRPr="0056695D" w:rsidRDefault="00C83F3B" w:rsidP="00C83F3B">
      <w:pPr>
        <w:pStyle w:val="Heading4"/>
        <w:spacing w:line="276" w:lineRule="auto"/>
        <w:rPr>
          <w:rFonts w:asciiTheme="minorHAnsi" w:hAnsiTheme="minorHAnsi" w:cstheme="minorHAnsi"/>
        </w:rPr>
      </w:pPr>
      <w:r>
        <w:rPr>
          <w:rFonts w:asciiTheme="minorHAnsi" w:hAnsiTheme="minorHAnsi" w:cstheme="minorHAnsi"/>
        </w:rPr>
        <w:t>7</w:t>
      </w:r>
      <w:r>
        <w:rPr>
          <w:rFonts w:asciiTheme="minorHAnsi" w:hAnsiTheme="minorHAnsi" w:cstheme="minorHAnsi"/>
        </w:rPr>
        <w:t xml:space="preserve">] </w:t>
      </w:r>
      <w:r w:rsidRPr="0056695D">
        <w:rPr>
          <w:rFonts w:asciiTheme="minorHAnsi" w:hAnsiTheme="minorHAnsi" w:cstheme="minorHAnsi"/>
        </w:rPr>
        <w:t xml:space="preserve">Err </w:t>
      </w:r>
      <w:r>
        <w:rPr>
          <w:rFonts w:asciiTheme="minorHAnsi" w:hAnsiTheme="minorHAnsi" w:cstheme="minorHAnsi"/>
        </w:rPr>
        <w:t>affirmative</w:t>
      </w:r>
      <w:r w:rsidRPr="0056695D">
        <w:rPr>
          <w:rFonts w:asciiTheme="minorHAnsi" w:hAnsiTheme="minorHAnsi" w:cstheme="minorHAnsi"/>
        </w:rPr>
        <w:t xml:space="preserve">, because of innate </w:t>
      </w:r>
      <w:r w:rsidRPr="0056695D">
        <w:rPr>
          <w:rFonts w:asciiTheme="minorHAnsi" w:hAnsiTheme="minorHAnsi" w:cstheme="minorHAnsi"/>
          <w:u w:val="single"/>
        </w:rPr>
        <w:t>cognitive biases</w:t>
      </w:r>
      <w:r w:rsidRPr="0056695D">
        <w:rPr>
          <w:rFonts w:asciiTheme="minorHAnsi" w:hAnsiTheme="minorHAnsi" w:cstheme="minorHAnsi"/>
        </w:rPr>
        <w:t xml:space="preserve"> </w:t>
      </w:r>
    </w:p>
    <w:p w:rsidR="00C83F3B" w:rsidRPr="0056695D" w:rsidRDefault="00C83F3B" w:rsidP="00C83F3B">
      <w:pPr>
        <w:spacing w:line="276" w:lineRule="auto"/>
        <w:rPr>
          <w:rFonts w:asciiTheme="minorHAnsi" w:hAnsiTheme="minorHAnsi" w:cstheme="minorHAnsi"/>
        </w:rPr>
      </w:pPr>
      <w:r w:rsidRPr="0056695D">
        <w:rPr>
          <w:rStyle w:val="Style13ptBold"/>
          <w:rFonts w:asciiTheme="minorHAnsi" w:hAnsiTheme="minorHAnsi" w:cstheme="minorHAnsi"/>
        </w:rPr>
        <w:t>GPP 17</w:t>
      </w:r>
      <w:r w:rsidRPr="0056695D">
        <w:rPr>
          <w:rFonts w:asciiTheme="minorHAnsi" w:hAnsiTheme="minorHAnsi" w:cstheme="minorHAnsi"/>
        </w:rPr>
        <w:t xml:space="preserve"> (Global Priorities Project, Future of Humanity Institute at the University of Oxford, Ministry for Foreign Affairs of Finland, “Existential Risk: Diplomacy and Governance,” Global Priorities Project, 2017, </w:t>
      </w:r>
      <w:hyperlink r:id="rId6" w:history="1">
        <w:r w:rsidRPr="0056695D">
          <w:rPr>
            <w:rStyle w:val="Hyperlink"/>
            <w:rFonts w:asciiTheme="minorHAnsi" w:hAnsiTheme="minorHAnsi" w:cstheme="minorHAnsi"/>
          </w:rPr>
          <w:t>https://www.fhi.ox.ac.uk/wp-content/uploads/Existential-Risks-2017-01-23.pdf</w:t>
        </w:r>
      </w:hyperlink>
      <w:r w:rsidRPr="0056695D">
        <w:rPr>
          <w:rFonts w:asciiTheme="minorHAnsi" w:hAnsiTheme="minorHAnsi" w:cstheme="minorHAnsi"/>
        </w:rPr>
        <w:t xml:space="preserve">, </w:t>
      </w:r>
    </w:p>
    <w:p w:rsidR="00C83F3B" w:rsidRPr="0056695D" w:rsidRDefault="00C83F3B" w:rsidP="00C83F3B">
      <w:pPr>
        <w:spacing w:line="276" w:lineRule="auto"/>
        <w:rPr>
          <w:rFonts w:asciiTheme="minorHAnsi" w:hAnsiTheme="minorHAnsi" w:cstheme="minorHAnsi"/>
        </w:rPr>
      </w:pPr>
      <w:r w:rsidRPr="0056695D">
        <w:rPr>
          <w:rFonts w:asciiTheme="minorHAnsi" w:hAnsiTheme="minorHAnsi" w:cstheme="minorHAnsi"/>
        </w:rPr>
        <w:t xml:space="preserve"> 1.3.1. Why existential risks are likely to be underinvested in </w:t>
      </w:r>
      <w:proofErr w:type="gramStart"/>
      <w:r w:rsidRPr="0056695D">
        <w:rPr>
          <w:rStyle w:val="StyleUnderline"/>
          <w:rFonts w:asciiTheme="minorHAnsi" w:hAnsiTheme="minorHAnsi" w:cstheme="minorHAnsi"/>
        </w:rPr>
        <w:t>There</w:t>
      </w:r>
      <w:proofErr w:type="gramEnd"/>
      <w:r w:rsidRPr="0056695D">
        <w:rPr>
          <w:rStyle w:val="StyleUnderline"/>
          <w:rFonts w:asciiTheme="minorHAnsi" w:hAnsiTheme="minorHAnsi" w:cstheme="minorHAnsi"/>
        </w:rPr>
        <w:t xml:space="preserve"> are several reasons why existential risk reduction is likely to be underinvested in.</w:t>
      </w:r>
      <w:r w:rsidRPr="0056695D">
        <w:rPr>
          <w:rFonts w:asciiTheme="minorHAnsi" w:hAnsiTheme="minorHAnsi" w:cstheme="minorHAnsi"/>
        </w:rPr>
        <w:t xml:space="preserve"> </w:t>
      </w:r>
      <w:r w:rsidRPr="0056695D">
        <w:rPr>
          <w:rStyle w:val="StyleUnderline"/>
          <w:rFonts w:asciiTheme="minorHAnsi" w:hAnsiTheme="minorHAnsi" w:cstheme="minorHAnsi"/>
        </w:rPr>
        <w:t>Firstly, it is a global public good.</w:t>
      </w:r>
      <w:r w:rsidRPr="0056695D">
        <w:rPr>
          <w:rFonts w:asciiTheme="minorHAnsi" w:hAnsiTheme="minorHAnsi" w:cstheme="minorHAnsi"/>
        </w:rPr>
        <w:t xml:space="preserve"> </w:t>
      </w:r>
      <w:r w:rsidRPr="0056695D">
        <w:rPr>
          <w:rStyle w:val="StyleUnderline"/>
          <w:rFonts w:asciiTheme="minorHAnsi" w:hAnsiTheme="minorHAnsi" w:cstheme="minorHAnsi"/>
        </w:rPr>
        <w:t>Economic theory predicts that such goods tend to be underprovided.</w:t>
      </w:r>
      <w:r w:rsidRPr="0056695D">
        <w:rPr>
          <w:rFonts w:asciiTheme="minorHAnsi" w:hAnsiTheme="minorHAnsi" w:cstheme="minorHAnsi"/>
        </w:rPr>
        <w:t xml:space="preserve"> </w:t>
      </w:r>
      <w:r w:rsidRPr="0056695D">
        <w:rPr>
          <w:rStyle w:val="StyleUnderline"/>
          <w:rFonts w:asciiTheme="minorHAnsi" w:hAnsiTheme="minorHAnsi" w:cstheme="minorHAnsi"/>
        </w:rPr>
        <w:t xml:space="preserve">The benefits of existential risk reduction </w:t>
      </w:r>
      <w:proofErr w:type="gramStart"/>
      <w:r w:rsidRPr="0056695D">
        <w:rPr>
          <w:rStyle w:val="StyleUnderline"/>
          <w:rFonts w:asciiTheme="minorHAnsi" w:hAnsiTheme="minorHAnsi" w:cstheme="minorHAnsi"/>
        </w:rPr>
        <w:t>are widely and indivisibly dispersed</w:t>
      </w:r>
      <w:proofErr w:type="gramEnd"/>
      <w:r w:rsidRPr="0056695D">
        <w:rPr>
          <w:rStyle w:val="StyleUnderline"/>
          <w:rFonts w:asciiTheme="minorHAnsi" w:hAnsiTheme="minorHAnsi" w:cstheme="minorHAnsi"/>
        </w:rPr>
        <w:t xml:space="preserve"> around the globe from the countries responsible for taking action.</w:t>
      </w:r>
      <w:r w:rsidRPr="0056695D">
        <w:rPr>
          <w:rFonts w:asciiTheme="minorHAnsi" w:hAnsiTheme="minorHAnsi" w:cstheme="minorHAnsi"/>
        </w:rPr>
        <w:t xml:space="preserve"> Consequently, a </w:t>
      </w:r>
      <w:proofErr w:type="gramStart"/>
      <w:r w:rsidRPr="0056695D">
        <w:rPr>
          <w:rFonts w:asciiTheme="minorHAnsi" w:hAnsiTheme="minorHAnsi" w:cstheme="minorHAnsi"/>
        </w:rPr>
        <w:t>country which reduces existential</w:t>
      </w:r>
      <w:proofErr w:type="gramEnd"/>
      <w:r w:rsidRPr="0056695D">
        <w:rPr>
          <w:rFonts w:asciiTheme="minorHAnsi" w:hAnsiTheme="minorHAnsi" w:cstheme="minorHAnsi"/>
        </w:rPr>
        <w:t xml:space="preserve"> risk gains only a small portion of the benefits but bears the full brunt of the costs. Countries thus have strong incentives to free ride, receiving the benefits of risk reduction without contributing. As a result, too few do what is in the common interest. </w:t>
      </w:r>
      <w:r w:rsidRPr="0056695D">
        <w:rPr>
          <w:rStyle w:val="StyleUnderline"/>
          <w:rFonts w:asciiTheme="minorHAnsi" w:hAnsiTheme="minorHAnsi" w:cstheme="minorHAnsi"/>
        </w:rPr>
        <w:t>Secondly</w:t>
      </w:r>
      <w:r w:rsidRPr="0056695D">
        <w:rPr>
          <w:rFonts w:asciiTheme="minorHAnsi" w:hAnsiTheme="minorHAnsi" w:cstheme="minorHAnsi"/>
        </w:rPr>
        <w:t xml:space="preserve">, as already suggested above, </w:t>
      </w:r>
      <w:r w:rsidRPr="0056695D">
        <w:rPr>
          <w:rStyle w:val="StyleUnderline"/>
          <w:rFonts w:asciiTheme="minorHAnsi" w:hAnsiTheme="minorHAnsi" w:cstheme="minorHAnsi"/>
        </w:rPr>
        <w:t xml:space="preserve">existential risk reduction is an intergenerational public good: most of the benefits </w:t>
      </w:r>
      <w:proofErr w:type="gramStart"/>
      <w:r w:rsidRPr="0056695D">
        <w:rPr>
          <w:rStyle w:val="StyleUnderline"/>
          <w:rFonts w:asciiTheme="minorHAnsi" w:hAnsiTheme="minorHAnsi" w:cstheme="minorHAnsi"/>
        </w:rPr>
        <w:t>are enjoyed</w:t>
      </w:r>
      <w:proofErr w:type="gramEnd"/>
      <w:r w:rsidRPr="0056695D">
        <w:rPr>
          <w:rStyle w:val="StyleUnderline"/>
          <w:rFonts w:asciiTheme="minorHAnsi" w:hAnsiTheme="minorHAnsi" w:cstheme="minorHAnsi"/>
        </w:rPr>
        <w:t xml:space="preserve"> by future generations who have no say in the political process.</w:t>
      </w:r>
      <w:r w:rsidRPr="0056695D">
        <w:rPr>
          <w:rFonts w:asciiTheme="minorHAnsi" w:hAnsiTheme="minorHAnsi" w:cstheme="minorHAnsi"/>
        </w:rPr>
        <w:t xml:space="preserve"> </w:t>
      </w:r>
      <w:r w:rsidRPr="0056695D">
        <w:rPr>
          <w:rStyle w:val="StyleUnderline"/>
          <w:rFonts w:asciiTheme="minorHAnsi" w:hAnsiTheme="minorHAnsi" w:cstheme="minorHAnsi"/>
        </w:rPr>
        <w:t>For these goods, the problem is temporal free riding: the current generation enjoys the benefits of inaction while future generations bear the costs. Thirdly</w:t>
      </w:r>
      <w:r w:rsidRPr="0056695D">
        <w:rPr>
          <w:rFonts w:asciiTheme="minorHAnsi" w:hAnsiTheme="minorHAnsi" w:cstheme="minorHAnsi"/>
        </w:rPr>
        <w:t xml:space="preserve">, many </w:t>
      </w:r>
      <w:r w:rsidRPr="0056695D">
        <w:rPr>
          <w:rStyle w:val="StyleUnderline"/>
          <w:rFonts w:asciiTheme="minorHAnsi" w:hAnsiTheme="minorHAnsi" w:cstheme="minorHAnsi"/>
        </w:rPr>
        <w:t>existential risks</w:t>
      </w:r>
      <w:r w:rsidRPr="0056695D">
        <w:rPr>
          <w:rFonts w:asciiTheme="minorHAnsi" w:hAnsiTheme="minorHAnsi" w:cstheme="minorHAnsi"/>
        </w:rPr>
        <w:t xml:space="preserve">, such as machine superintelligence, engineered pandemics, and solar geoengineering, </w:t>
      </w:r>
      <w:r w:rsidRPr="0056695D">
        <w:rPr>
          <w:rStyle w:val="StyleUnderline"/>
          <w:rFonts w:asciiTheme="minorHAnsi" w:hAnsiTheme="minorHAnsi" w:cstheme="minorHAnsi"/>
          <w:highlight w:val="green"/>
        </w:rPr>
        <w:t>p</w:t>
      </w:r>
      <w:r w:rsidRPr="0056695D">
        <w:rPr>
          <w:rStyle w:val="StyleUnderline"/>
          <w:rFonts w:asciiTheme="minorHAnsi" w:hAnsiTheme="minorHAnsi" w:cstheme="minorHAnsi"/>
        </w:rPr>
        <w:t>ose an unprecedented and uncertain future threat.</w:t>
      </w:r>
      <w:r w:rsidRPr="0056695D">
        <w:rPr>
          <w:rFonts w:asciiTheme="minorHAnsi" w:hAnsiTheme="minorHAnsi" w:cstheme="minorHAnsi"/>
        </w:rPr>
        <w:t xml:space="preserve"> Consequently, it is hard to develop a satisfactory governance regime for them: there are few existing governance </w:t>
      </w:r>
      <w:proofErr w:type="gramStart"/>
      <w:r w:rsidRPr="0056695D">
        <w:rPr>
          <w:rFonts w:asciiTheme="minorHAnsi" w:hAnsiTheme="minorHAnsi" w:cstheme="minorHAnsi"/>
        </w:rPr>
        <w:t>instruments which</w:t>
      </w:r>
      <w:proofErr w:type="gramEnd"/>
      <w:r w:rsidRPr="0056695D">
        <w:rPr>
          <w:rFonts w:asciiTheme="minorHAnsi" w:hAnsiTheme="minorHAnsi" w:cstheme="minorHAnsi"/>
        </w:rPr>
        <w:t xml:space="preserve"> can be applied to these risks, and it is unclear what shape new instruments should take. In this way, our position with regard to these emerging risks is comparable to the one we faced when nuclear weapons first became available. </w:t>
      </w:r>
      <w:r w:rsidRPr="0056695D">
        <w:rPr>
          <w:rStyle w:val="StyleUnderline"/>
          <w:rFonts w:asciiTheme="minorHAnsi" w:hAnsiTheme="minorHAnsi" w:cstheme="minorHAnsi"/>
          <w:highlight w:val="green"/>
        </w:rPr>
        <w:t>Cognitive biases also lead people to underestimate</w:t>
      </w:r>
      <w:r w:rsidRPr="0056695D">
        <w:rPr>
          <w:rStyle w:val="StyleUnderline"/>
          <w:rFonts w:asciiTheme="minorHAnsi" w:hAnsiTheme="minorHAnsi" w:cstheme="minorHAnsi"/>
        </w:rPr>
        <w:t xml:space="preserve"> existential </w:t>
      </w:r>
      <w:r w:rsidRPr="0056695D">
        <w:rPr>
          <w:rStyle w:val="StyleUnderline"/>
          <w:rFonts w:asciiTheme="minorHAnsi" w:hAnsiTheme="minorHAnsi" w:cstheme="minorHAnsi"/>
          <w:highlight w:val="green"/>
        </w:rPr>
        <w:t>risks</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highlight w:val="green"/>
        </w:rPr>
        <w:t>Since there have not been any catastrophes of this magnitude, these risks are not salient to politicians and the public</w:t>
      </w:r>
      <w:r w:rsidRPr="0056695D">
        <w:rPr>
          <w:rStyle w:val="StyleUnderline"/>
          <w:rFonts w:asciiTheme="minorHAnsi" w:hAnsiTheme="minorHAnsi" w:cstheme="minorHAnsi"/>
        </w:rPr>
        <w:t>.</w:t>
      </w:r>
      <w:r w:rsidRPr="0056695D">
        <w:rPr>
          <w:rFonts w:asciiTheme="minorHAnsi" w:hAnsiTheme="minorHAnsi" w:cstheme="minorHAnsi"/>
        </w:rPr>
        <w:t xml:space="preserve">72 This is an example of the misapplication of the availability heuristic, a mental shortcut which assumes that something is important only if it can be readily recalled. </w:t>
      </w:r>
      <w:r w:rsidRPr="0056695D">
        <w:rPr>
          <w:rStyle w:val="StyleUnderline"/>
          <w:rFonts w:asciiTheme="minorHAnsi" w:hAnsiTheme="minorHAnsi" w:cstheme="minorHAnsi"/>
          <w:highlight w:val="green"/>
        </w:rPr>
        <w:t>Another cognitive bias</w:t>
      </w:r>
      <w:r w:rsidRPr="0056695D">
        <w:rPr>
          <w:rStyle w:val="StyleUnderline"/>
          <w:rFonts w:asciiTheme="minorHAnsi" w:hAnsiTheme="minorHAnsi" w:cstheme="minorHAnsi"/>
        </w:rPr>
        <w:t xml:space="preserve"> affecting perceptions of existential risk </w:t>
      </w:r>
      <w:r w:rsidRPr="0056695D">
        <w:rPr>
          <w:rStyle w:val="StyleUnderline"/>
          <w:rFonts w:asciiTheme="minorHAnsi" w:hAnsiTheme="minorHAnsi" w:cstheme="minorHAnsi"/>
          <w:highlight w:val="green"/>
        </w:rPr>
        <w:t>is scope neglect</w:t>
      </w:r>
      <w:r w:rsidRPr="0056695D">
        <w:rPr>
          <w:rStyle w:val="StyleUnderline"/>
          <w:rFonts w:asciiTheme="minorHAnsi" w:hAnsiTheme="minorHAnsi" w:cstheme="minorHAnsi"/>
        </w:rPr>
        <w:t>.</w:t>
      </w:r>
      <w:r w:rsidRPr="0056695D">
        <w:rPr>
          <w:rFonts w:asciiTheme="minorHAnsi" w:hAnsiTheme="minorHAnsi" w:cstheme="minorHAnsi"/>
        </w:rPr>
        <w:t xml:space="preserve"> In a seminal 1992 study, three groups </w:t>
      </w:r>
      <w:proofErr w:type="gramStart"/>
      <w:r w:rsidRPr="0056695D">
        <w:rPr>
          <w:rFonts w:asciiTheme="minorHAnsi" w:hAnsiTheme="minorHAnsi" w:cstheme="minorHAnsi"/>
        </w:rPr>
        <w:t>were asked</w:t>
      </w:r>
      <w:proofErr w:type="gramEnd"/>
      <w:r w:rsidRPr="0056695D">
        <w:rPr>
          <w:rFonts w:asciiTheme="minorHAnsi" w:hAnsiTheme="minorHAnsi" w:cstheme="minorHAnsi"/>
        </w:rPr>
        <w:t xml:space="preserve"> how much they would be willing to pay to save 2,000, 20,000 or 200,000 birds from drowning in uncovered oil ponds. The groups answered $80, $78, and $88, respectively.73 In this </w:t>
      </w:r>
      <w:proofErr w:type="gramStart"/>
      <w:r w:rsidRPr="0056695D">
        <w:rPr>
          <w:rFonts w:asciiTheme="minorHAnsi" w:hAnsiTheme="minorHAnsi" w:cstheme="minorHAnsi"/>
        </w:rPr>
        <w:t>case,</w:t>
      </w:r>
      <w:proofErr w:type="gramEnd"/>
      <w:r w:rsidRPr="0056695D">
        <w:rPr>
          <w:rFonts w:asciiTheme="minorHAnsi" w:hAnsiTheme="minorHAnsi" w:cstheme="minorHAnsi"/>
        </w:rPr>
        <w:t xml:space="preserve"> the size of the benefits had little effect on the scale of the preferred response. </w:t>
      </w:r>
      <w:r w:rsidRPr="0056695D">
        <w:rPr>
          <w:rStyle w:val="StyleUnderline"/>
          <w:rFonts w:asciiTheme="minorHAnsi" w:hAnsiTheme="minorHAnsi" w:cstheme="minorHAnsi"/>
          <w:highlight w:val="green"/>
        </w:rPr>
        <w:t xml:space="preserve">People </w:t>
      </w:r>
      <w:proofErr w:type="gramStart"/>
      <w:r w:rsidRPr="0056695D">
        <w:rPr>
          <w:rStyle w:val="StyleUnderline"/>
          <w:rFonts w:asciiTheme="minorHAnsi" w:hAnsiTheme="minorHAnsi" w:cstheme="minorHAnsi"/>
          <w:highlight w:val="green"/>
        </w:rPr>
        <w:t>become numbed</w:t>
      </w:r>
      <w:proofErr w:type="gramEnd"/>
      <w:r w:rsidRPr="0056695D">
        <w:rPr>
          <w:rStyle w:val="StyleUnderline"/>
          <w:rFonts w:asciiTheme="minorHAnsi" w:hAnsiTheme="minorHAnsi" w:cstheme="minorHAnsi"/>
          <w:highlight w:val="green"/>
        </w:rPr>
        <w:t xml:space="preserve"> to </w:t>
      </w:r>
      <w:r w:rsidRPr="0056695D">
        <w:rPr>
          <w:rStyle w:val="StyleUnderline"/>
          <w:rFonts w:asciiTheme="minorHAnsi" w:hAnsiTheme="minorHAnsi" w:cstheme="minorHAnsi"/>
        </w:rPr>
        <w:t xml:space="preserve">the effect of </w:t>
      </w:r>
      <w:r w:rsidRPr="0056695D">
        <w:rPr>
          <w:rStyle w:val="StyleUnderline"/>
          <w:rFonts w:asciiTheme="minorHAnsi" w:hAnsiTheme="minorHAnsi" w:cstheme="minorHAnsi"/>
          <w:highlight w:val="green"/>
        </w:rPr>
        <w:t>saving lives when the numbers get too large</w:t>
      </w:r>
      <w:r w:rsidRPr="0056695D">
        <w:rPr>
          <w:rStyle w:val="StyleUnderline"/>
          <w:rFonts w:asciiTheme="minorHAnsi" w:hAnsiTheme="minorHAnsi" w:cstheme="minorHAnsi"/>
        </w:rPr>
        <w:t>.</w:t>
      </w:r>
      <w:r w:rsidRPr="0056695D">
        <w:rPr>
          <w:rFonts w:asciiTheme="minorHAnsi" w:hAnsiTheme="minorHAnsi" w:cstheme="minorHAnsi"/>
        </w:rPr>
        <w:t xml:space="preserve"> </w:t>
      </w:r>
      <w:proofErr w:type="gramStart"/>
      <w:r w:rsidRPr="0056695D">
        <w:rPr>
          <w:rFonts w:asciiTheme="minorHAnsi" w:hAnsiTheme="minorHAnsi" w:cstheme="minorHAnsi"/>
        </w:rPr>
        <w:t>74</w:t>
      </w:r>
      <w:proofErr w:type="gramEnd"/>
      <w:r w:rsidRPr="0056695D">
        <w:rPr>
          <w:rFonts w:asciiTheme="minorHAnsi" w:hAnsiTheme="minorHAnsi" w:cstheme="minorHAnsi"/>
        </w:rPr>
        <w:t xml:space="preserve"> </w:t>
      </w:r>
      <w:r w:rsidRPr="0056695D">
        <w:rPr>
          <w:rStyle w:val="StyleUnderline"/>
          <w:rFonts w:asciiTheme="minorHAnsi" w:hAnsiTheme="minorHAnsi" w:cstheme="minorHAnsi"/>
        </w:rPr>
        <w:t xml:space="preserve">Scope neglect is a </w:t>
      </w:r>
      <w:r w:rsidRPr="0056695D">
        <w:rPr>
          <w:rStyle w:val="StyleUnderline"/>
          <w:rFonts w:asciiTheme="minorHAnsi" w:hAnsiTheme="minorHAnsi" w:cstheme="minorHAnsi"/>
          <w:highlight w:val="green"/>
        </w:rPr>
        <w:t>particularly acute</w:t>
      </w:r>
      <w:r w:rsidRPr="0056695D">
        <w:rPr>
          <w:rStyle w:val="StyleUnderline"/>
          <w:rFonts w:asciiTheme="minorHAnsi" w:hAnsiTheme="minorHAnsi" w:cstheme="minorHAnsi"/>
        </w:rPr>
        <w:t xml:space="preserve"> problem </w:t>
      </w:r>
      <w:r w:rsidRPr="0056695D">
        <w:rPr>
          <w:rStyle w:val="StyleUnderline"/>
          <w:rFonts w:asciiTheme="minorHAnsi" w:hAnsiTheme="minorHAnsi" w:cstheme="minorHAnsi"/>
          <w:highlight w:val="green"/>
        </w:rPr>
        <w:t>for existential risk</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because</w:t>
      </w:r>
      <w:r w:rsidRPr="0056695D">
        <w:rPr>
          <w:rStyle w:val="StyleUnderline"/>
          <w:rFonts w:asciiTheme="minorHAnsi" w:hAnsiTheme="minorHAnsi" w:cstheme="minorHAnsi"/>
        </w:rPr>
        <w:t xml:space="preserve"> the </w:t>
      </w:r>
      <w:r w:rsidRPr="0056695D">
        <w:rPr>
          <w:rStyle w:val="StyleUnderline"/>
          <w:rFonts w:asciiTheme="minorHAnsi" w:hAnsiTheme="minorHAnsi" w:cstheme="minorHAnsi"/>
          <w:highlight w:val="green"/>
        </w:rPr>
        <w:t>numbers</w:t>
      </w:r>
      <w:r w:rsidRPr="0056695D">
        <w:rPr>
          <w:rStyle w:val="StyleUnderline"/>
          <w:rFonts w:asciiTheme="minorHAnsi" w:hAnsiTheme="minorHAnsi" w:cstheme="minorHAnsi"/>
        </w:rPr>
        <w:t xml:space="preserve"> at stake </w:t>
      </w:r>
      <w:r w:rsidRPr="0056695D">
        <w:rPr>
          <w:rStyle w:val="StyleUnderline"/>
          <w:rFonts w:asciiTheme="minorHAnsi" w:hAnsiTheme="minorHAnsi" w:cstheme="minorHAnsi"/>
          <w:highlight w:val="green"/>
        </w:rPr>
        <w:t xml:space="preserve">are </w:t>
      </w:r>
      <w:r w:rsidRPr="0056695D">
        <w:rPr>
          <w:rStyle w:val="StyleUnderline"/>
          <w:rFonts w:asciiTheme="minorHAnsi" w:hAnsiTheme="minorHAnsi" w:cstheme="minorHAnsi"/>
        </w:rPr>
        <w:t xml:space="preserve">so </w:t>
      </w:r>
      <w:r w:rsidRPr="0056695D">
        <w:rPr>
          <w:rStyle w:val="StyleUnderline"/>
          <w:rFonts w:asciiTheme="minorHAnsi" w:hAnsiTheme="minorHAnsi" w:cstheme="minorHAnsi"/>
          <w:highlight w:val="green"/>
        </w:rPr>
        <w:t>large</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rPr>
        <w:t xml:space="preserve">Due to scope neglect, decision-makers are prone to treat existential risks in a similar way to </w:t>
      </w:r>
      <w:proofErr w:type="gramStart"/>
      <w:r w:rsidRPr="0056695D">
        <w:rPr>
          <w:rStyle w:val="StyleUnderline"/>
          <w:rFonts w:asciiTheme="minorHAnsi" w:hAnsiTheme="minorHAnsi" w:cstheme="minorHAnsi"/>
        </w:rPr>
        <w:t>problems which</w:t>
      </w:r>
      <w:proofErr w:type="gramEnd"/>
      <w:r w:rsidRPr="0056695D">
        <w:rPr>
          <w:rStyle w:val="StyleUnderline"/>
          <w:rFonts w:asciiTheme="minorHAnsi" w:hAnsiTheme="minorHAnsi" w:cstheme="minorHAnsi"/>
        </w:rPr>
        <w:t xml:space="preserve"> are less severe by many orders of magnitude.</w:t>
      </w:r>
      <w:r w:rsidRPr="0056695D">
        <w:rPr>
          <w:rFonts w:asciiTheme="minorHAnsi" w:hAnsiTheme="minorHAnsi" w:cstheme="minorHAnsi"/>
        </w:rPr>
        <w:t xml:space="preserve"> </w:t>
      </w:r>
      <w:proofErr w:type="gramStart"/>
      <w:r w:rsidRPr="0056695D">
        <w:rPr>
          <w:rFonts w:asciiTheme="minorHAnsi" w:hAnsiTheme="minorHAnsi" w:cstheme="minorHAnsi"/>
        </w:rPr>
        <w:t>A wide range of other cognitive biases are</w:t>
      </w:r>
      <w:proofErr w:type="gramEnd"/>
      <w:r w:rsidRPr="0056695D">
        <w:rPr>
          <w:rFonts w:asciiTheme="minorHAnsi" w:hAnsiTheme="minorHAnsi" w:cstheme="minorHAnsi"/>
        </w:rPr>
        <w:t xml:space="preserve"> likely to affect the evaluation of existential risks.75</w:t>
      </w:r>
    </w:p>
    <w:p w:rsidR="00C83F3B" w:rsidRDefault="00C83F3B" w:rsidP="00C83F3B">
      <w:pPr>
        <w:pStyle w:val="Heading2"/>
      </w:pPr>
      <w:r>
        <w:t>2</w:t>
      </w:r>
    </w:p>
    <w:p w:rsidR="00C83F3B" w:rsidRDefault="00C83F3B" w:rsidP="00C83F3B">
      <w:pPr>
        <w:pStyle w:val="Heading4"/>
      </w:pPr>
      <w:r>
        <w:t xml:space="preserve">The stock market is </w:t>
      </w:r>
      <w:r w:rsidRPr="003E493C">
        <w:rPr>
          <w:u w:val="single"/>
        </w:rPr>
        <w:t>trending upwards</w:t>
      </w:r>
      <w:r>
        <w:t xml:space="preserve"> but </w:t>
      </w:r>
      <w:proofErr w:type="gramStart"/>
      <w:r>
        <w:t>it’s</w:t>
      </w:r>
      <w:proofErr w:type="gramEnd"/>
      <w:r>
        <w:t xml:space="preserve"> uncertain – blips </w:t>
      </w:r>
      <w:r w:rsidRPr="003E493C">
        <w:rPr>
          <w:u w:val="single"/>
        </w:rPr>
        <w:t>aren’t enough</w:t>
      </w:r>
      <w:r>
        <w:t xml:space="preserve"> to disprove the general trend and recent developments </w:t>
      </w:r>
      <w:r w:rsidRPr="003E493C">
        <w:rPr>
          <w:u w:val="single"/>
        </w:rPr>
        <w:t>prove</w:t>
      </w:r>
      <w:r>
        <w:t>.</w:t>
      </w:r>
    </w:p>
    <w:p w:rsidR="00C83F3B" w:rsidRPr="003E493C" w:rsidRDefault="00C83F3B" w:rsidP="00C83F3B">
      <w:r w:rsidRPr="003E493C">
        <w:rPr>
          <w:rStyle w:val="Style13ptBold"/>
        </w:rPr>
        <w:t xml:space="preserve">Miao and </w:t>
      </w:r>
      <w:proofErr w:type="spellStart"/>
      <w:r w:rsidRPr="003E493C">
        <w:rPr>
          <w:rStyle w:val="Style13ptBold"/>
        </w:rPr>
        <w:t>Macheel</w:t>
      </w:r>
      <w:proofErr w:type="spellEnd"/>
      <w:r w:rsidRPr="003E493C">
        <w:rPr>
          <w:rStyle w:val="Style13ptBold"/>
        </w:rPr>
        <w:t xml:space="preserve"> 10/21</w:t>
      </w:r>
      <w:r>
        <w:t xml:space="preserve"> [</w:t>
      </w:r>
      <w:proofErr w:type="spellStart"/>
      <w:r>
        <w:t>Tanaya</w:t>
      </w:r>
      <w:proofErr w:type="spellEnd"/>
      <w:r>
        <w:t xml:space="preserve">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7" w:history="1">
        <w:r w:rsidRPr="00270F2A">
          <w:rPr>
            <w:rStyle w:val="Hyperlink"/>
          </w:rPr>
          <w:t>https://www.cnbc.com/2021/10/21/stock-market-futures-open-to-close-news.html</w:t>
        </w:r>
      </w:hyperlink>
      <w:r>
        <w:t>] Justin</w:t>
      </w:r>
    </w:p>
    <w:p w:rsidR="00C83F3B" w:rsidRPr="00E735B5" w:rsidRDefault="00C83F3B" w:rsidP="00C83F3B">
      <w:pPr>
        <w:rPr>
          <w:rStyle w:val="Emphasis"/>
        </w:rPr>
      </w:pPr>
      <w:r w:rsidRPr="003E493C">
        <w:rPr>
          <w:sz w:val="16"/>
        </w:rPr>
        <w:t xml:space="preserve">The S&amp;P 500 edged lower a day after the benchmark closed at a record. </w:t>
      </w:r>
      <w:r w:rsidRPr="003E493C">
        <w:rPr>
          <w:u w:val="single"/>
        </w:rPr>
        <w:t xml:space="preserve">The </w:t>
      </w:r>
      <w:r w:rsidRPr="00E735B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E735B5">
        <w:rPr>
          <w:highlight w:val="green"/>
          <w:u w:val="single"/>
        </w:rPr>
        <w:t xml:space="preserve">However, </w:t>
      </w:r>
      <w:r w:rsidRPr="00E735B5">
        <w:rPr>
          <w:rStyle w:val="Emphasis"/>
          <w:highlight w:val="green"/>
        </w:rPr>
        <w:t xml:space="preserve">several </w:t>
      </w:r>
      <w:r w:rsidRPr="006F4CEA">
        <w:rPr>
          <w:rStyle w:val="Emphasis"/>
        </w:rPr>
        <w:t xml:space="preserve">tech </w:t>
      </w:r>
      <w:r w:rsidRPr="00E735B5">
        <w:rPr>
          <w:rStyle w:val="Emphasis"/>
          <w:highlight w:val="green"/>
        </w:rPr>
        <w:t>stocks</w:t>
      </w:r>
      <w:r w:rsidRPr="00E735B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E735B5">
        <w:rPr>
          <w:rStyle w:val="Emphasis"/>
          <w:highlight w:val="green"/>
        </w:rPr>
        <w:t>Tesla</w:t>
      </w:r>
      <w:r w:rsidRPr="003E493C">
        <w:rPr>
          <w:u w:val="single"/>
        </w:rPr>
        <w:t xml:space="preserve"> shares </w:t>
      </w:r>
      <w:r w:rsidRPr="00E735B5">
        <w:rPr>
          <w:rStyle w:val="Emphasis"/>
        </w:rPr>
        <w:t>extended their rally</w:t>
      </w:r>
      <w:r w:rsidRPr="003E493C">
        <w:rPr>
          <w:u w:val="single"/>
        </w:rPr>
        <w:t>, rising 1%</w:t>
      </w:r>
      <w:r w:rsidRPr="003E493C">
        <w:rPr>
          <w:sz w:val="16"/>
        </w:rPr>
        <w:t xml:space="preserve"> after hitting a new intraday high earlier in the morning. </w:t>
      </w:r>
      <w:r w:rsidRPr="00E735B5">
        <w:rPr>
          <w:rStyle w:val="Emphasis"/>
        </w:rPr>
        <w:t>The stock closed 3% higher</w:t>
      </w:r>
      <w:r w:rsidRPr="003E493C">
        <w:rPr>
          <w:u w:val="single"/>
        </w:rPr>
        <w:t xml:space="preserve"> Thursday after posting record profit and revenue, along with strong margins. </w:t>
      </w:r>
      <w:r w:rsidRPr="00E735B5">
        <w:rPr>
          <w:rStyle w:val="Emphasis"/>
          <w:highlight w:val="green"/>
        </w:rPr>
        <w:t>Netflix</w:t>
      </w:r>
      <w:r w:rsidRPr="00E735B5">
        <w:rPr>
          <w:highlight w:val="green"/>
          <w:u w:val="single"/>
        </w:rPr>
        <w:t xml:space="preserve">, </w:t>
      </w:r>
      <w:proofErr w:type="spellStart"/>
      <w:r w:rsidRPr="00E735B5">
        <w:rPr>
          <w:rStyle w:val="Emphasis"/>
          <w:highlight w:val="green"/>
        </w:rPr>
        <w:t>Ebay</w:t>
      </w:r>
      <w:proofErr w:type="spellEnd"/>
      <w:r w:rsidRPr="00E735B5">
        <w:rPr>
          <w:highlight w:val="green"/>
          <w:u w:val="single"/>
        </w:rPr>
        <w:t xml:space="preserve"> and </w:t>
      </w:r>
      <w:r w:rsidRPr="00E735B5">
        <w:rPr>
          <w:rStyle w:val="Emphasis"/>
          <w:highlight w:val="green"/>
        </w:rPr>
        <w:t>Microsoft</w:t>
      </w:r>
      <w:r w:rsidRPr="003E493C">
        <w:rPr>
          <w:u w:val="single"/>
        </w:rPr>
        <w:t xml:space="preserve"> also climbed to new all-time highs. </w:t>
      </w:r>
      <w:r w:rsidRPr="00E735B5">
        <w:rPr>
          <w:rStyle w:val="Emphasis"/>
          <w:highlight w:val="green"/>
        </w:rPr>
        <w:t>Despite</w:t>
      </w:r>
      <w:r w:rsidRPr="00E735B5">
        <w:rPr>
          <w:rStyle w:val="Emphasis"/>
        </w:rPr>
        <w:t xml:space="preserve"> the </w:t>
      </w:r>
      <w:r w:rsidRPr="00E735B5">
        <w:rPr>
          <w:rStyle w:val="Emphasis"/>
          <w:highlight w:val="green"/>
        </w:rPr>
        <w:t xml:space="preserve">blips </w:t>
      </w:r>
      <w:r w:rsidRPr="006F4CEA">
        <w:rPr>
          <w:rStyle w:val="Emphasis"/>
        </w:rPr>
        <w:t>in the tech sector</w:t>
      </w:r>
      <w:r w:rsidRPr="006F4CEA">
        <w:rPr>
          <w:u w:val="single"/>
        </w:rPr>
        <w:t xml:space="preserve">, </w:t>
      </w:r>
      <w:r w:rsidRPr="00E735B5">
        <w:rPr>
          <w:highlight w:val="green"/>
          <w:u w:val="single"/>
        </w:rPr>
        <w:t xml:space="preserve">overall </w:t>
      </w:r>
      <w:r w:rsidRPr="00E735B5">
        <w:rPr>
          <w:rStyle w:val="Emphasis"/>
          <w:highlight w:val="green"/>
        </w:rPr>
        <w:t>earnings</w:t>
      </w:r>
      <w:r w:rsidRPr="00E735B5">
        <w:rPr>
          <w:rStyle w:val="Emphasis"/>
        </w:rPr>
        <w:t xml:space="preserve"> season </w:t>
      </w:r>
      <w:r w:rsidRPr="00E735B5">
        <w:rPr>
          <w:rStyle w:val="Emphasis"/>
          <w:highlight w:val="green"/>
        </w:rPr>
        <w:t>has been terrific</w:t>
      </w:r>
      <w:r w:rsidRPr="00E735B5">
        <w:rPr>
          <w:rStyle w:val="Emphasis"/>
        </w:rPr>
        <w:t xml:space="preserve"> so far, </w:t>
      </w:r>
      <w:r w:rsidRPr="00E735B5">
        <w:rPr>
          <w:rStyle w:val="Emphasis"/>
          <w:highlight w:val="green"/>
        </w:rPr>
        <w:t>boosting the broader market back</w:t>
      </w:r>
      <w:r w:rsidRPr="00E735B5">
        <w:rPr>
          <w:rStyle w:val="Emphasis"/>
        </w:rPr>
        <w:t xml:space="preserve"> to an all-time high</w:t>
      </w:r>
      <w:r w:rsidRPr="003E493C">
        <w:rPr>
          <w:sz w:val="16"/>
        </w:rPr>
        <w:t xml:space="preserve"> following a two-month lull. So </w:t>
      </w:r>
      <w:proofErr w:type="gramStart"/>
      <w:r w:rsidRPr="003E493C">
        <w:rPr>
          <w:sz w:val="16"/>
        </w:rPr>
        <w:t>far</w:t>
      </w:r>
      <w:proofErr w:type="gramEnd"/>
      <w:r w:rsidRPr="003E493C">
        <w:rPr>
          <w:sz w:val="16"/>
        </w:rPr>
        <w:t xml:space="preserve"> for the third quarter earnings season, </w:t>
      </w:r>
      <w:r w:rsidRPr="00E735B5">
        <w:rPr>
          <w:highlight w:val="green"/>
          <w:u w:val="single"/>
        </w:rPr>
        <w:t>84% of</w:t>
      </w:r>
      <w:r w:rsidRPr="003E493C">
        <w:rPr>
          <w:u w:val="single"/>
        </w:rPr>
        <w:t xml:space="preserve"> the 117 </w:t>
      </w:r>
      <w:r w:rsidRPr="00E735B5">
        <w:rPr>
          <w:highlight w:val="green"/>
          <w:u w:val="single"/>
        </w:rPr>
        <w:t>companies</w:t>
      </w:r>
      <w:r w:rsidRPr="003E493C">
        <w:rPr>
          <w:u w:val="single"/>
        </w:rPr>
        <w:t xml:space="preserve"> that have reported have </w:t>
      </w:r>
      <w:r w:rsidRPr="00E735B5">
        <w:rPr>
          <w:rStyle w:val="Emphasis"/>
          <w:highlight w:val="green"/>
        </w:rPr>
        <w:t xml:space="preserve">beat analysts’ </w:t>
      </w:r>
      <w:r w:rsidRPr="00E735B5">
        <w:rPr>
          <w:rStyle w:val="Emphasis"/>
        </w:rPr>
        <w:t xml:space="preserve">earnings </w:t>
      </w:r>
      <w:r w:rsidRPr="00E735B5">
        <w:rPr>
          <w:rStyle w:val="Emphasis"/>
          <w:highlight w:val="green"/>
        </w:rPr>
        <w:t>estimates</w:t>
      </w:r>
      <w:r w:rsidRPr="003E493C">
        <w:rPr>
          <w:sz w:val="16"/>
        </w:rPr>
        <w:t xml:space="preserve">, according to </w:t>
      </w:r>
      <w:proofErr w:type="spellStart"/>
      <w:r w:rsidRPr="003E493C">
        <w:rPr>
          <w:sz w:val="16"/>
        </w:rPr>
        <w:t>Refinitiv</w:t>
      </w:r>
      <w:proofErr w:type="spellEnd"/>
      <w:r w:rsidRPr="003E493C">
        <w:rPr>
          <w:sz w:val="16"/>
        </w:rPr>
        <w:t xml:space="preserve">. </w:t>
      </w:r>
      <w:r w:rsidRPr="00E735B5">
        <w:rPr>
          <w:highlight w:val="green"/>
          <w:u w:val="single"/>
        </w:rPr>
        <w:t xml:space="preserve">Profits are </w:t>
      </w:r>
      <w:r w:rsidRPr="00E735B5">
        <w:rPr>
          <w:rStyle w:val="Emphasis"/>
          <w:highlight w:val="green"/>
        </w:rPr>
        <w:t>on pace</w:t>
      </w:r>
      <w:r w:rsidRPr="003E493C">
        <w:rPr>
          <w:u w:val="single"/>
        </w:rPr>
        <w:t xml:space="preserve"> in the quarter </w:t>
      </w:r>
      <w:r w:rsidRPr="00E735B5">
        <w:rPr>
          <w:highlight w:val="green"/>
          <w:u w:val="single"/>
        </w:rPr>
        <w:t>to increase</w:t>
      </w:r>
      <w:r w:rsidRPr="003E493C">
        <w:rPr>
          <w:u w:val="single"/>
        </w:rPr>
        <w:t xml:space="preserve"> 34.8%</w:t>
      </w:r>
      <w:r w:rsidRPr="003E493C">
        <w:rPr>
          <w:sz w:val="16"/>
        </w:rPr>
        <w:t xml:space="preserve">, according to </w:t>
      </w:r>
      <w:proofErr w:type="spellStart"/>
      <w:r w:rsidRPr="003E493C">
        <w:rPr>
          <w:sz w:val="16"/>
        </w:rPr>
        <w:t>Refinitiv</w:t>
      </w:r>
      <w:proofErr w:type="spellEnd"/>
      <w:r w:rsidRPr="003E493C">
        <w:rPr>
          <w:sz w:val="16"/>
        </w:rPr>
        <w:t>.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E735B5">
        <w:rPr>
          <w:rStyle w:val="Emphasis"/>
          <w:highlight w:val="green"/>
        </w:rPr>
        <w:t>inflation and policy tightening</w:t>
      </w:r>
      <w:r w:rsidRPr="00E735B5">
        <w:rPr>
          <w:rStyle w:val="Emphasis"/>
        </w:rPr>
        <w:t xml:space="preserve"> “are </w:t>
      </w:r>
      <w:r w:rsidRPr="00E735B5">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E735B5">
        <w:rPr>
          <w:rStyle w:val="Emphasis"/>
          <w:highlight w:val="green"/>
        </w:rPr>
        <w:t>longer term there are</w:t>
      </w:r>
      <w:r w:rsidRPr="00E735B5">
        <w:rPr>
          <w:rStyle w:val="Emphasis"/>
        </w:rPr>
        <w:t xml:space="preserve"> still the </w:t>
      </w:r>
      <w:r w:rsidRPr="00E735B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w:t>
      </w:r>
      <w:proofErr w:type="gramStart"/>
      <w:r w:rsidRPr="003E493C">
        <w:rPr>
          <w:sz w:val="16"/>
        </w:rPr>
        <w:t xml:space="preserve">S&amp;P 500 posts new record Stephen </w:t>
      </w:r>
      <w:proofErr w:type="spellStart"/>
      <w:r w:rsidRPr="003E493C">
        <w:rPr>
          <w:sz w:val="16"/>
        </w:rPr>
        <w:t>Kolano</w:t>
      </w:r>
      <w:proofErr w:type="spellEnd"/>
      <w:r w:rsidRPr="003E493C">
        <w:rPr>
          <w:sz w:val="16"/>
        </w:rPr>
        <w:t xml:space="preserve">, CIO for BNY Mellon Investor Solutions, added that </w:t>
      </w:r>
      <w:r w:rsidRPr="00E735B5">
        <w:rPr>
          <w:highlight w:val="green"/>
          <w:u w:val="single"/>
        </w:rPr>
        <w:t>although</w:t>
      </w:r>
      <w:r w:rsidRPr="003E493C">
        <w:rPr>
          <w:u w:val="single"/>
        </w:rPr>
        <w:t xml:space="preserve"> the </w:t>
      </w:r>
      <w:r w:rsidRPr="00E735B5">
        <w:rPr>
          <w:highlight w:val="green"/>
          <w:u w:val="single"/>
        </w:rPr>
        <w:t>S&amp;P 500 is up 20%</w:t>
      </w:r>
      <w:r w:rsidRPr="003E493C">
        <w:rPr>
          <w:u w:val="single"/>
        </w:rPr>
        <w:t xml:space="preserve"> for the year, </w:t>
      </w:r>
      <w:r w:rsidRPr="00E735B5">
        <w:rPr>
          <w:highlight w:val="green"/>
          <w:u w:val="single"/>
        </w:rPr>
        <w:t xml:space="preserve">things may still </w:t>
      </w:r>
      <w:r w:rsidRPr="00E735B5">
        <w:rPr>
          <w:rStyle w:val="Emphasis"/>
          <w:highlight w:val="green"/>
        </w:rPr>
        <w:t>seem</w:t>
      </w:r>
      <w:r w:rsidRPr="00E735B5">
        <w:rPr>
          <w:rStyle w:val="Emphasis"/>
        </w:rPr>
        <w:t xml:space="preserve"> a little </w:t>
      </w:r>
      <w:r w:rsidRPr="00E735B5">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w:t>
      </w:r>
      <w:proofErr w:type="gramEnd"/>
      <w:r w:rsidRPr="003E493C">
        <w:rPr>
          <w:sz w:val="16"/>
        </w:rPr>
        <w:t xml:space="preserve"> “</w:t>
      </w:r>
      <w:r w:rsidRPr="00E735B5">
        <w:rPr>
          <w:sz w:val="16"/>
        </w:rPr>
        <w:t>You’re starting to see some profit taking as a result of that</w:t>
      </w:r>
      <w:r w:rsidRPr="003E493C">
        <w:rPr>
          <w:sz w:val="16"/>
        </w:rPr>
        <w:t xml:space="preserve">,” </w:t>
      </w:r>
      <w:proofErr w:type="spellStart"/>
      <w:r w:rsidRPr="003E493C">
        <w:rPr>
          <w:sz w:val="16"/>
        </w:rPr>
        <w:t>Kolano</w:t>
      </w:r>
      <w:proofErr w:type="spellEnd"/>
      <w:r w:rsidRPr="003E493C">
        <w:rPr>
          <w:sz w:val="16"/>
        </w:rPr>
        <w:t xml:space="preserve">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 xml:space="preserve">or 0.02%. All three major averages are on track to close the week higher for three straight weeks of gains. The Dow touched an intraday record earlier in the week. On the month, the Dow and S&amp;P are up 5% while the </w:t>
      </w:r>
      <w:proofErr w:type="gramStart"/>
      <w:r w:rsidRPr="00E735B5">
        <w:rPr>
          <w:sz w:val="16"/>
        </w:rPr>
        <w:t>Nasdaq</w:t>
      </w:r>
      <w:proofErr w:type="gramEnd"/>
      <w:r w:rsidRPr="00E735B5">
        <w:rPr>
          <w:sz w:val="16"/>
        </w:rPr>
        <w:t xml:space="preserve">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w:t>
      </w:r>
      <w:proofErr w:type="spellStart"/>
      <w:r w:rsidRPr="003E493C">
        <w:rPr>
          <w:sz w:val="16"/>
        </w:rPr>
        <w:t>Crossmark</w:t>
      </w:r>
      <w:proofErr w:type="spellEnd"/>
      <w:r w:rsidRPr="003E493C">
        <w:rPr>
          <w:sz w:val="16"/>
        </w:rPr>
        <w:t xml:space="preserve"> Global Investments. Strong jobs data also added to the positive market sentiment on Thursday. </w:t>
      </w:r>
      <w:r w:rsidRPr="00E735B5">
        <w:rPr>
          <w:highlight w:val="green"/>
          <w:u w:val="single"/>
        </w:rPr>
        <w:t xml:space="preserve">Initial jobless claims </w:t>
      </w:r>
      <w:r w:rsidRPr="00E735B5">
        <w:rPr>
          <w:rStyle w:val="Emphasis"/>
          <w:highlight w:val="green"/>
        </w:rPr>
        <w:t>fell</w:t>
      </w:r>
      <w:r w:rsidRPr="00E735B5">
        <w:rPr>
          <w:rStyle w:val="Emphasis"/>
        </w:rPr>
        <w:t xml:space="preserve"> to a new pandemic low</w:t>
      </w:r>
      <w:r w:rsidRPr="003E493C">
        <w:rPr>
          <w:u w:val="single"/>
        </w:rPr>
        <w:t xml:space="preserve"> of 290,000 last week</w:t>
      </w:r>
      <w:r w:rsidRPr="003E493C">
        <w:rPr>
          <w:sz w:val="16"/>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with </w:t>
      </w:r>
      <w:r w:rsidRPr="00E735B5">
        <w:rPr>
          <w:rStyle w:val="Emphasis"/>
        </w:rPr>
        <w:t xml:space="preserve">China’s </w:t>
      </w:r>
      <w:proofErr w:type="spellStart"/>
      <w:r w:rsidRPr="00E735B5">
        <w:rPr>
          <w:rStyle w:val="Emphasis"/>
        </w:rPr>
        <w:t>Evergrande</w:t>
      </w:r>
      <w:proofErr w:type="spellEnd"/>
      <w:r w:rsidRPr="00E735B5">
        <w:rPr>
          <w:rStyle w:val="Emphasis"/>
        </w:rPr>
        <w:t xml:space="preserve"> reportedly paying a key interest payment that was due to foreign bondholders, staving off a default for the property developer.</w:t>
      </w:r>
    </w:p>
    <w:p w:rsidR="00C83F3B" w:rsidRDefault="00C83F3B" w:rsidP="00C83F3B"/>
    <w:p w:rsidR="00C83F3B" w:rsidRDefault="00C83F3B" w:rsidP="00C83F3B">
      <w:pPr>
        <w:pStyle w:val="Heading4"/>
      </w:pPr>
      <w:r>
        <w:t xml:space="preserve">Best data proves union strike victories </w:t>
      </w:r>
      <w:r w:rsidRPr="003F1A0E">
        <w:rPr>
          <w:u w:val="single"/>
        </w:rPr>
        <w:t>statistically cause stock market crash</w:t>
      </w:r>
      <w:r>
        <w:t>.</w:t>
      </w:r>
    </w:p>
    <w:p w:rsidR="00C83F3B" w:rsidRPr="003F1A0E" w:rsidRDefault="00C83F3B" w:rsidP="00C83F3B">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w:t>
      </w:r>
      <w:proofErr w:type="gramStart"/>
      <w:r>
        <w:t>Of</w:t>
      </w:r>
      <w:proofErr w:type="gramEnd"/>
      <w:r>
        <w:t xml:space="preserve"> Economics; February 2012; </w:t>
      </w:r>
      <w:hyperlink r:id="rId8" w:history="1">
        <w:r w:rsidRPr="00540FF3">
          <w:rPr>
            <w:rStyle w:val="Hyperlink"/>
          </w:rPr>
          <w:t>https://academic.oup.com/qje/article-abstract/127/1/333/1834007?redirectedFrom=fulltext</w:t>
        </w:r>
      </w:hyperlink>
      <w:r>
        <w:t>] Justin</w:t>
      </w:r>
    </w:p>
    <w:p w:rsidR="00C83F3B" w:rsidRPr="009B1F9A" w:rsidRDefault="00C83F3B" w:rsidP="00C83F3B">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reaction</w:t>
      </w:r>
      <w:r w:rsidRPr="009F3290">
        <w:rPr>
          <w:u w:val="single"/>
        </w:rPr>
        <w:t xml:space="preserve"> to </w:t>
      </w:r>
      <w:r w:rsidRPr="00286B00">
        <w:rPr>
          <w:rStyle w:val="Emphasis"/>
          <w:highlight w:val="green"/>
        </w:rPr>
        <w:t>union</w:t>
      </w:r>
      <w:r w:rsidRPr="00286B00">
        <w:rPr>
          <w:highlight w:val="green"/>
          <w:u w:val="single"/>
        </w:rPr>
        <w:t xml:space="preserve"> </w:t>
      </w:r>
      <w:r w:rsidRPr="00286B0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w:t>
      </w:r>
      <w:proofErr w:type="gramStart"/>
      <w:r w:rsidRPr="009B1F9A">
        <w:rPr>
          <w:sz w:val="16"/>
        </w:rPr>
        <w:t>so as to</w:t>
      </w:r>
      <w:proofErr w:type="gramEnd"/>
      <w:r w:rsidRPr="009B1F9A">
        <w:rPr>
          <w:sz w:val="16"/>
        </w:rPr>
        <w:t xml:space="preserve"> capture the long-run expected effects of new unions, without having to rely heavily on the assumption that the stock price immediately and instantaneously adjusts to capture the expected presence of the unions.9</w:t>
      </w:r>
    </w:p>
    <w:p w:rsidR="00C83F3B" w:rsidRPr="009B1F9A" w:rsidRDefault="00C83F3B" w:rsidP="00C83F3B">
      <w:pPr>
        <w:rPr>
          <w:sz w:val="16"/>
        </w:rPr>
      </w:pPr>
      <w:r w:rsidRPr="009B1F9A">
        <w:rPr>
          <w:sz w:val="16"/>
        </w:rPr>
        <w:t xml:space="preserve">Our </w:t>
      </w:r>
      <w:r w:rsidRPr="009F3290">
        <w:rPr>
          <w:u w:val="single"/>
        </w:rPr>
        <w:t xml:space="preserve">event-study </w:t>
      </w:r>
      <w:r w:rsidRPr="00286B00">
        <w:rPr>
          <w:highlight w:val="green"/>
          <w:u w:val="single"/>
        </w:rPr>
        <w:t xml:space="preserve">analysis reveals </w:t>
      </w:r>
      <w:r w:rsidRPr="00286B00">
        <w:rPr>
          <w:rStyle w:val="Emphasis"/>
          <w:highlight w:val="green"/>
        </w:rPr>
        <w:t>substantial</w:t>
      </w:r>
      <w:r w:rsidRPr="00286B00">
        <w:rPr>
          <w:highlight w:val="green"/>
          <w:u w:val="single"/>
        </w:rPr>
        <w:t xml:space="preserve"> </w:t>
      </w:r>
      <w:r w:rsidRPr="00286B00">
        <w:rPr>
          <w:rStyle w:val="Emphasis"/>
          <w:highlight w:val="green"/>
        </w:rPr>
        <w:t>losses</w:t>
      </w:r>
      <w:r w:rsidRPr="00286B00">
        <w:rPr>
          <w:highlight w:val="green"/>
          <w:u w:val="single"/>
        </w:rPr>
        <w:t xml:space="preserve"> in market value following</w:t>
      </w:r>
      <w:r w:rsidRPr="009F3290">
        <w:rPr>
          <w:u w:val="single"/>
        </w:rPr>
        <w:t xml:space="preserve"> a </w:t>
      </w:r>
      <w:r w:rsidRPr="00286B00">
        <w:rPr>
          <w:rStyle w:val="Emphasis"/>
          <w:highlight w:val="green"/>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in market value</w:t>
      </w:r>
      <w:r w:rsidRPr="009B1F9A">
        <w:rPr>
          <w:sz w:val="16"/>
        </w:rPr>
        <w:t xml:space="preserve">, </w:t>
      </w:r>
      <w:r w:rsidRPr="009F3290">
        <w:rPr>
          <w:u w:val="single"/>
        </w:rPr>
        <w:t xml:space="preserve">equivalent to </w:t>
      </w:r>
      <w:r w:rsidRPr="00286B00">
        <w:rPr>
          <w:rStyle w:val="Emphasis"/>
        </w:rPr>
        <w:t xml:space="preserve">about </w:t>
      </w:r>
      <w:r w:rsidRPr="00286B00">
        <w:rPr>
          <w:rStyle w:val="Emphasis"/>
          <w:highlight w:val="green"/>
        </w:rPr>
        <w:t>$40,500 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286B00">
        <w:rPr>
          <w:highlight w:val="green"/>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a number of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p>
    <w:p w:rsidR="00C83F3B" w:rsidRPr="009B1F9A" w:rsidRDefault="00C83F3B" w:rsidP="00C83F3B">
      <w:pPr>
        <w:rPr>
          <w:sz w:val="16"/>
        </w:rPr>
      </w:pPr>
      <w:r w:rsidRPr="009B1F9A">
        <w:rPr>
          <w:sz w:val="16"/>
        </w:rPr>
        <w:t xml:space="preserve">Importantly, we find that the effect takes 15 to 18 months </w:t>
      </w:r>
      <w:proofErr w:type="gramStart"/>
      <w:r w:rsidRPr="009B1F9A">
        <w:rPr>
          <w:sz w:val="16"/>
        </w:rPr>
        <w:t>to fully materialize</w:t>
      </w:r>
      <w:proofErr w:type="gramEnd"/>
      <w:r w:rsidRPr="009B1F9A">
        <w:rPr>
          <w:sz w:val="16"/>
        </w:rPr>
        <w:t xml:space="preserv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t>
      </w:r>
      <w:proofErr w:type="gramStart"/>
      <w:r w:rsidRPr="009B1F9A">
        <w:rPr>
          <w:sz w:val="16"/>
        </w:rPr>
        <w:t>would be dominated</w:t>
      </w:r>
      <w:proofErr w:type="gramEnd"/>
      <w:r w:rsidRPr="009B1F9A">
        <w:rPr>
          <w:sz w:val="16"/>
        </w:rPr>
        <w:t xml:space="preserve"> by simple buy-and hold strategies</w:t>
      </w:r>
    </w:p>
    <w:p w:rsidR="00C83F3B" w:rsidRPr="009B1F9A" w:rsidRDefault="00C83F3B" w:rsidP="00C83F3B">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w:t>
      </w:r>
      <w:proofErr w:type="spellStart"/>
      <w:r w:rsidRPr="009B1F9A">
        <w:rPr>
          <w:sz w:val="16"/>
        </w:rPr>
        <w:t>DiNardo</w:t>
      </w:r>
      <w:proofErr w:type="spellEnd"/>
      <w:r w:rsidRPr="009B1F9A">
        <w:rPr>
          <w:sz w:val="16"/>
        </w:rPr>
        <w:t xml:space="preserve">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286B00">
        <w:rPr>
          <w:highlight w:val="green"/>
          <w:u w:val="single"/>
        </w:rPr>
        <w:t>estimates</w:t>
      </w:r>
      <w:r w:rsidRPr="009B1F9A">
        <w:rPr>
          <w:u w:val="single"/>
        </w:rPr>
        <w:t xml:space="preserve"> show a </w:t>
      </w:r>
      <w:r w:rsidRPr="00286B00">
        <w:rPr>
          <w:rStyle w:val="Emphasis"/>
          <w:highlight w:val="green"/>
        </w:rPr>
        <w:t>4%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rsidR="00C83F3B" w:rsidRDefault="00C83F3B" w:rsidP="00C83F3B">
      <w:pPr>
        <w:pStyle w:val="Heading4"/>
      </w:pPr>
      <w:r>
        <w:t xml:space="preserve">The next market crash causes economic collapse – conditions are </w:t>
      </w:r>
      <w:r w:rsidRPr="00E735B5">
        <w:rPr>
          <w:u w:val="single"/>
        </w:rPr>
        <w:t>ripe</w:t>
      </w:r>
      <w:r>
        <w:t xml:space="preserve"> for failure.</w:t>
      </w:r>
    </w:p>
    <w:p w:rsidR="00C83F3B" w:rsidRPr="00E735B5" w:rsidRDefault="00C83F3B" w:rsidP="00C83F3B">
      <w:r w:rsidRPr="00E735B5">
        <w:rPr>
          <w:rStyle w:val="Style13ptBold"/>
        </w:rPr>
        <w:t>Vallejo 10/4</w:t>
      </w:r>
      <w:r>
        <w:t xml:space="preserve"> [Justin; 10/4/21; Citing personal finance expert Robert </w:t>
      </w:r>
      <w:proofErr w:type="spellStart"/>
      <w:r>
        <w:t>Kiyosaki</w:t>
      </w:r>
      <w:proofErr w:type="spellEnd"/>
      <w:r>
        <w:t>; “</w:t>
      </w:r>
      <w:r w:rsidRPr="00E735B5">
        <w:t xml:space="preserve">‘Biggest crash in world history’: Personal finance expert Robert </w:t>
      </w:r>
      <w:proofErr w:type="spellStart"/>
      <w:r w:rsidRPr="00E735B5">
        <w:t>Kiyosaki</w:t>
      </w:r>
      <w:proofErr w:type="spellEnd"/>
      <w:r w:rsidRPr="00E735B5">
        <w:t xml:space="preserve"> predicts economic crisis in October</w:t>
      </w:r>
      <w:r>
        <w:t xml:space="preserve">,” Independent, </w:t>
      </w:r>
      <w:hyperlink r:id="rId9" w:history="1">
        <w:r w:rsidRPr="00270F2A">
          <w:rPr>
            <w:rStyle w:val="Hyperlink"/>
          </w:rPr>
          <w:t>https://www.independent.co.uk/news/world/americas/us-politics/robert-kiyosaki-market-crash-october-b1930754.html</w:t>
        </w:r>
      </w:hyperlink>
      <w:r>
        <w:t>] Justin</w:t>
      </w:r>
    </w:p>
    <w:p w:rsidR="00C83F3B" w:rsidRPr="009D4C40" w:rsidRDefault="00C83F3B" w:rsidP="00C83F3B">
      <w:pPr>
        <w:rPr>
          <w:sz w:val="16"/>
        </w:rPr>
      </w:pPr>
      <w:r w:rsidRPr="00E735B5">
        <w:rPr>
          <w:sz w:val="16"/>
        </w:rPr>
        <w:t>"</w:t>
      </w:r>
      <w:r w:rsidRPr="00E735B5">
        <w:rPr>
          <w:highlight w:val="green"/>
          <w:u w:val="single"/>
        </w:rPr>
        <w:t xml:space="preserve">This is going to be the </w:t>
      </w:r>
      <w:r w:rsidRPr="002D4E30">
        <w:rPr>
          <w:rStyle w:val="Emphasis"/>
          <w:highlight w:val="green"/>
        </w:rPr>
        <w:t>biggest crash in</w:t>
      </w:r>
      <w:r w:rsidRPr="002D4E30">
        <w:rPr>
          <w:rStyle w:val="Emphasis"/>
        </w:rPr>
        <w:t xml:space="preserve"> world </w:t>
      </w:r>
      <w:r w:rsidRPr="002D4E30">
        <w:rPr>
          <w:rStyle w:val="Emphasis"/>
          <w:highlight w:val="green"/>
        </w:rPr>
        <w:t>history</w:t>
      </w:r>
      <w:r w:rsidRPr="00E735B5">
        <w:rPr>
          <w:highlight w:val="green"/>
          <w:u w:val="single"/>
        </w:rPr>
        <w:t xml:space="preserve">. We have never had </w:t>
      </w:r>
      <w:r w:rsidRPr="002D4E30">
        <w:rPr>
          <w:rStyle w:val="Emphasis"/>
          <w:highlight w:val="green"/>
        </w:rPr>
        <w:t>this much debt</w:t>
      </w:r>
      <w:r w:rsidRPr="002D4E30">
        <w:rPr>
          <w:rStyle w:val="Emphasis"/>
        </w:rPr>
        <w:t xml:space="preserve"> pumped up</w:t>
      </w:r>
      <w:r w:rsidRPr="00E735B5">
        <w:rPr>
          <w:u w:val="single"/>
        </w:rPr>
        <w:t xml:space="preserve">… </w:t>
      </w:r>
      <w:r w:rsidRPr="002D4E30">
        <w:rPr>
          <w:u w:val="single"/>
        </w:rPr>
        <w:t xml:space="preserve">the </w:t>
      </w:r>
      <w:r w:rsidRPr="002D4E30">
        <w:rPr>
          <w:rStyle w:val="Emphasis"/>
        </w:rPr>
        <w:t>debt to GDP ratio is out of sight</w:t>
      </w:r>
      <w:r w:rsidRPr="002D4E30">
        <w:rPr>
          <w:sz w:val="16"/>
        </w:rPr>
        <w:t xml:space="preserve">," </w:t>
      </w:r>
      <w:proofErr w:type="spellStart"/>
      <w:r w:rsidRPr="002D4E30">
        <w:rPr>
          <w:sz w:val="16"/>
        </w:rPr>
        <w:t>Mr</w:t>
      </w:r>
      <w:proofErr w:type="spellEnd"/>
      <w:r w:rsidRPr="00E735B5">
        <w:rPr>
          <w:sz w:val="16"/>
        </w:rPr>
        <w:t xml:space="preserve"> </w:t>
      </w:r>
      <w:proofErr w:type="spellStart"/>
      <w:r w:rsidRPr="00E735B5">
        <w:rPr>
          <w:sz w:val="16"/>
        </w:rPr>
        <w:t>Kiyosaki</w:t>
      </w:r>
      <w:proofErr w:type="spellEnd"/>
      <w:r w:rsidRPr="00E735B5">
        <w:rPr>
          <w:sz w:val="16"/>
        </w:rPr>
        <w:t xml:space="preserve"> said. </w:t>
      </w:r>
      <w:proofErr w:type="spellStart"/>
      <w:r w:rsidRPr="00E735B5">
        <w:rPr>
          <w:sz w:val="16"/>
        </w:rPr>
        <w:t>Mr</w:t>
      </w:r>
      <w:proofErr w:type="spellEnd"/>
      <w:r w:rsidRPr="00E735B5">
        <w:rPr>
          <w:sz w:val="16"/>
        </w:rPr>
        <w:t xml:space="preserve"> </w:t>
      </w:r>
      <w:proofErr w:type="spellStart"/>
      <w:r w:rsidRPr="00E735B5">
        <w:rPr>
          <w:sz w:val="16"/>
        </w:rPr>
        <w:t>Kiyosaki</w:t>
      </w:r>
      <w:proofErr w:type="spellEnd"/>
      <w:r w:rsidRPr="00E735B5">
        <w:rPr>
          <w:sz w:val="16"/>
        </w:rPr>
        <w:t xml:space="preserve"> said </w:t>
      </w:r>
      <w:r w:rsidRPr="00E735B5">
        <w:rPr>
          <w:highlight w:val="green"/>
          <w:u w:val="single"/>
        </w:rPr>
        <w:t>the stock market</w:t>
      </w:r>
      <w:r w:rsidRPr="00E735B5">
        <w:rPr>
          <w:u w:val="single"/>
        </w:rPr>
        <w:t xml:space="preserve"> </w:t>
      </w:r>
      <w:proofErr w:type="gramStart"/>
      <w:r w:rsidRPr="00E735B5">
        <w:rPr>
          <w:u w:val="single"/>
        </w:rPr>
        <w:t xml:space="preserve">was being </w:t>
      </w:r>
      <w:r w:rsidRPr="002D4E30">
        <w:rPr>
          <w:rStyle w:val="Emphasis"/>
          <w:highlight w:val="green"/>
        </w:rPr>
        <w:t>artificially inflated</w:t>
      </w:r>
      <w:proofErr w:type="gramEnd"/>
      <w:r w:rsidRPr="002D4E30">
        <w:rPr>
          <w:rStyle w:val="Emphasis"/>
        </w:rPr>
        <w:t xml:space="preserve"> by the Treasury Department and the Federal Reserve</w:t>
      </w:r>
      <w:r w:rsidRPr="00E735B5">
        <w:rPr>
          <w:u w:val="single"/>
        </w:rPr>
        <w:t xml:space="preserve"> </w:t>
      </w:r>
      <w:r w:rsidRPr="00E735B5">
        <w:rPr>
          <w:highlight w:val="green"/>
          <w:u w:val="single"/>
        </w:rPr>
        <w:t xml:space="preserve">with decisions </w:t>
      </w:r>
      <w:r w:rsidRPr="002D4E30">
        <w:rPr>
          <w:rStyle w:val="Emphasis"/>
          <w:highlight w:val="green"/>
        </w:rPr>
        <w:t>disconnected</w:t>
      </w:r>
      <w:r w:rsidRPr="00E735B5">
        <w:rPr>
          <w:u w:val="single"/>
        </w:rPr>
        <w:t xml:space="preserve"> from the realities of the current </w:t>
      </w:r>
      <w:r w:rsidRPr="002D4E30">
        <w:rPr>
          <w:rStyle w:val="Emphasis"/>
        </w:rPr>
        <w:t>economy</w:t>
      </w:r>
      <w:r w:rsidRPr="00E735B5">
        <w:rPr>
          <w:sz w:val="16"/>
        </w:rPr>
        <w:t xml:space="preserve"> in the United States. </w:t>
      </w:r>
      <w:r w:rsidRPr="00E735B5">
        <w:rPr>
          <w:u w:val="single"/>
        </w:rPr>
        <w:t xml:space="preserve">The reason why </w:t>
      </w:r>
      <w:proofErr w:type="spellStart"/>
      <w:r w:rsidRPr="00E735B5">
        <w:rPr>
          <w:u w:val="single"/>
        </w:rPr>
        <w:t>Ms</w:t>
      </w:r>
      <w:proofErr w:type="spellEnd"/>
      <w:r w:rsidRPr="00E735B5">
        <w:rPr>
          <w:u w:val="single"/>
        </w:rPr>
        <w:t xml:space="preserve"> Yellen and </w:t>
      </w:r>
      <w:proofErr w:type="spellStart"/>
      <w:r w:rsidRPr="00E735B5">
        <w:rPr>
          <w:u w:val="single"/>
        </w:rPr>
        <w:t>Mr</w:t>
      </w:r>
      <w:proofErr w:type="spellEnd"/>
      <w:r w:rsidRPr="00E735B5">
        <w:rPr>
          <w:u w:val="single"/>
        </w:rPr>
        <w:t xml:space="preserve"> Powell are "scrambling", he said, is </w:t>
      </w:r>
      <w:proofErr w:type="gramStart"/>
      <w:r w:rsidRPr="002D4E30">
        <w:rPr>
          <w:highlight w:val="green"/>
          <w:u w:val="single"/>
        </w:rPr>
        <w:t>they’ve</w:t>
      </w:r>
      <w:proofErr w:type="gramEnd"/>
      <w:r w:rsidRPr="002D4E30">
        <w:rPr>
          <w:highlight w:val="green"/>
          <w:u w:val="single"/>
        </w:rPr>
        <w:t xml:space="preserve"> </w:t>
      </w:r>
      <w:r w:rsidRPr="002D4E30">
        <w:rPr>
          <w:rStyle w:val="Emphasis"/>
          <w:highlight w:val="green"/>
        </w:rPr>
        <w:t>expanded</w:t>
      </w:r>
      <w:r w:rsidRPr="002D4E30">
        <w:rPr>
          <w:rStyle w:val="Emphasis"/>
        </w:rPr>
        <w:t xml:space="preserve"> the </w:t>
      </w:r>
      <w:r w:rsidRPr="002D4E30">
        <w:rPr>
          <w:rStyle w:val="Emphasis"/>
          <w:highlight w:val="green"/>
        </w:rPr>
        <w:t xml:space="preserve">volume of money </w:t>
      </w:r>
      <w:r w:rsidRPr="002D4E30">
        <w:rPr>
          <w:highlight w:val="green"/>
          <w:u w:val="single"/>
        </w:rPr>
        <w:t>while</w:t>
      </w:r>
      <w:r w:rsidRPr="00E735B5">
        <w:rPr>
          <w:u w:val="single"/>
        </w:rPr>
        <w:t xml:space="preserve"> the </w:t>
      </w:r>
      <w:r w:rsidRPr="002D4E30">
        <w:rPr>
          <w:highlight w:val="green"/>
          <w:u w:val="single"/>
        </w:rPr>
        <w:t xml:space="preserve">velocity of money is </w:t>
      </w:r>
      <w:r w:rsidRPr="002D4E30">
        <w:rPr>
          <w:rStyle w:val="Emphasis"/>
          <w:highlight w:val="green"/>
        </w:rPr>
        <w:t>plummeting as no one spends and</w:t>
      </w:r>
      <w:r w:rsidRPr="002D4E30">
        <w:rPr>
          <w:rStyle w:val="Emphasis"/>
        </w:rPr>
        <w:t xml:space="preserve"> their </w:t>
      </w:r>
      <w:r w:rsidRPr="002D4E30">
        <w:rPr>
          <w:rStyle w:val="Emphasis"/>
          <w:highlight w:val="green"/>
        </w:rPr>
        <w:t>cash lingers</w:t>
      </w:r>
      <w:r w:rsidRPr="002D4E30">
        <w:rPr>
          <w:rStyle w:val="Emphasis"/>
        </w:rPr>
        <w:t xml:space="preserve"> in savings</w:t>
      </w:r>
      <w:r w:rsidRPr="00E735B5">
        <w:rPr>
          <w:sz w:val="16"/>
        </w:rPr>
        <w:t xml:space="preserve">. </w:t>
      </w:r>
      <w:proofErr w:type="spellStart"/>
      <w:r w:rsidRPr="00E735B5">
        <w:rPr>
          <w:sz w:val="16"/>
        </w:rPr>
        <w:t>Mr</w:t>
      </w:r>
      <w:proofErr w:type="spellEnd"/>
      <w:r w:rsidRPr="00E735B5">
        <w:rPr>
          <w:sz w:val="16"/>
        </w:rPr>
        <w:t xml:space="preserve"> </w:t>
      </w:r>
      <w:proofErr w:type="spellStart"/>
      <w:r w:rsidRPr="00E735B5">
        <w:rPr>
          <w:sz w:val="16"/>
        </w:rPr>
        <w:t>Kiyosaki</w:t>
      </w:r>
      <w:proofErr w:type="spellEnd"/>
      <w:r w:rsidRPr="00E735B5">
        <w:rPr>
          <w:sz w:val="16"/>
        </w:rPr>
        <w:t xml:space="preserve"> said people </w:t>
      </w:r>
      <w:proofErr w:type="gramStart"/>
      <w:r w:rsidRPr="00E735B5">
        <w:rPr>
          <w:sz w:val="16"/>
        </w:rPr>
        <w:t>don’t</w:t>
      </w:r>
      <w:proofErr w:type="gramEnd"/>
      <w:r w:rsidRPr="00E735B5">
        <w:rPr>
          <w:sz w:val="16"/>
        </w:rPr>
        <w:t xml:space="preserve"> have to go to Harvard University to understand that "</w:t>
      </w:r>
      <w:r w:rsidRPr="00E735B5">
        <w:rPr>
          <w:u w:val="single"/>
        </w:rPr>
        <w:t xml:space="preserve">you </w:t>
      </w:r>
      <w:r w:rsidRPr="002D4E30">
        <w:rPr>
          <w:rStyle w:val="Emphasis"/>
        </w:rPr>
        <w:t>can’t keep printing fake money</w:t>
      </w:r>
      <w:r w:rsidRPr="00E735B5">
        <w:rPr>
          <w:u w:val="single"/>
        </w:rPr>
        <w:t xml:space="preserve"> … that’s not good</w:t>
      </w:r>
      <w:r w:rsidRPr="00E735B5">
        <w:rPr>
          <w:sz w:val="16"/>
        </w:rPr>
        <w:t xml:space="preserve">". "So </w:t>
      </w:r>
      <w:r w:rsidRPr="002D4E30">
        <w:rPr>
          <w:highlight w:val="green"/>
          <w:u w:val="single"/>
        </w:rPr>
        <w:t xml:space="preserve">they </w:t>
      </w:r>
      <w:r w:rsidRPr="002D4E30">
        <w:rPr>
          <w:rStyle w:val="Emphasis"/>
          <w:highlight w:val="green"/>
        </w:rPr>
        <w:t>pump all this money</w:t>
      </w:r>
      <w:r w:rsidRPr="002D4E30">
        <w:rPr>
          <w:rStyle w:val="Emphasis"/>
        </w:rPr>
        <w:t xml:space="preserve"> in, </w:t>
      </w:r>
      <w:r w:rsidRPr="002D4E30">
        <w:rPr>
          <w:rStyle w:val="Emphasis"/>
          <w:highlight w:val="green"/>
        </w:rPr>
        <w:t>prices go up</w:t>
      </w:r>
      <w:r w:rsidRPr="00E735B5">
        <w:rPr>
          <w:sz w:val="16"/>
        </w:rPr>
        <w:t xml:space="preserve">," he told </w:t>
      </w:r>
      <w:proofErr w:type="spellStart"/>
      <w:r w:rsidRPr="00E735B5">
        <w:rPr>
          <w:sz w:val="16"/>
        </w:rPr>
        <w:t>Kitco</w:t>
      </w:r>
      <w:proofErr w:type="spellEnd"/>
      <w:r w:rsidRPr="00E735B5">
        <w:rPr>
          <w:sz w:val="16"/>
        </w:rPr>
        <w:t xml:space="preserve"> News on Wednesday. "</w:t>
      </w:r>
      <w:r w:rsidRPr="00E735B5">
        <w:rPr>
          <w:u w:val="single"/>
        </w:rPr>
        <w:t xml:space="preserve">So it is </w:t>
      </w:r>
      <w:r w:rsidRPr="002D4E30">
        <w:rPr>
          <w:highlight w:val="green"/>
          <w:u w:val="single"/>
        </w:rPr>
        <w:t>transitory inflation</w:t>
      </w:r>
      <w:r w:rsidRPr="00E735B5">
        <w:rPr>
          <w:u w:val="single"/>
        </w:rPr>
        <w:t xml:space="preserve">, but we’re </w:t>
      </w:r>
      <w:r w:rsidRPr="002D4E30">
        <w:rPr>
          <w:rStyle w:val="Emphasis"/>
          <w:highlight w:val="green"/>
        </w:rPr>
        <w:t>stacked with</w:t>
      </w:r>
      <w:r w:rsidRPr="002D4E30">
        <w:rPr>
          <w:rStyle w:val="Emphasis"/>
        </w:rPr>
        <w:t xml:space="preserve"> this </w:t>
      </w:r>
      <w:r w:rsidRPr="002D4E30">
        <w:rPr>
          <w:rStyle w:val="Emphasis"/>
          <w:highlight w:val="green"/>
        </w:rPr>
        <w:t>massive debt and all it’s done is bump up the stock market</w:t>
      </w:r>
      <w:r w:rsidRPr="002D4E30">
        <w:rPr>
          <w:rStyle w:val="Emphasis"/>
        </w:rPr>
        <w:t xml:space="preserve"> and real estate market</w:t>
      </w:r>
      <w:r w:rsidRPr="00E735B5">
        <w:rPr>
          <w:sz w:val="16"/>
        </w:rPr>
        <w:t xml:space="preserve">." "The money has not gone into the economy, that’s the sad part. So the rich get richer, but the poor and middle class are getting poorer. It’s tragic what’s happening today." He added earlier that </w:t>
      </w:r>
      <w:r w:rsidRPr="00E735B5">
        <w:rPr>
          <w:u w:val="single"/>
        </w:rPr>
        <w:t>the "</w:t>
      </w:r>
      <w:r w:rsidRPr="002D4E30">
        <w:rPr>
          <w:highlight w:val="green"/>
          <w:u w:val="single"/>
        </w:rPr>
        <w:t>house of cards</w:t>
      </w:r>
      <w:r w:rsidRPr="00E735B5">
        <w:rPr>
          <w:u w:val="single"/>
        </w:rPr>
        <w:t xml:space="preserve">" is </w:t>
      </w:r>
      <w:r w:rsidRPr="002D4E30">
        <w:rPr>
          <w:highlight w:val="green"/>
          <w:u w:val="single"/>
        </w:rPr>
        <w:t>coming down and</w:t>
      </w:r>
      <w:r w:rsidRPr="00E735B5">
        <w:rPr>
          <w:u w:val="single"/>
        </w:rPr>
        <w:t xml:space="preserve"> that </w:t>
      </w:r>
      <w:r w:rsidRPr="002D4E30">
        <w:rPr>
          <w:highlight w:val="green"/>
          <w:u w:val="single"/>
        </w:rPr>
        <w:t xml:space="preserve">real estate would </w:t>
      </w:r>
      <w:r w:rsidRPr="002D4E30">
        <w:rPr>
          <w:rStyle w:val="Emphasis"/>
          <w:highlight w:val="green"/>
        </w:rPr>
        <w:t>crash</w:t>
      </w:r>
      <w:r w:rsidRPr="002D4E30">
        <w:rPr>
          <w:rStyle w:val="Emphasis"/>
        </w:rPr>
        <w:t xml:space="preserve"> with the stock market, while the impact</w:t>
      </w:r>
      <w:r w:rsidRPr="00E735B5">
        <w:rPr>
          <w:sz w:val="16"/>
        </w:rPr>
        <w:t xml:space="preserve"> from China’s </w:t>
      </w:r>
      <w:proofErr w:type="spellStart"/>
      <w:r w:rsidRPr="00E735B5">
        <w:rPr>
          <w:sz w:val="16"/>
        </w:rPr>
        <w:t>Evergrande</w:t>
      </w:r>
      <w:proofErr w:type="spellEnd"/>
      <w:r w:rsidRPr="00E735B5">
        <w:rPr>
          <w:sz w:val="16"/>
        </w:rPr>
        <w:t xml:space="preserve"> Group implosion </w:t>
      </w:r>
      <w:r w:rsidRPr="00E735B5">
        <w:rPr>
          <w:u w:val="single"/>
        </w:rPr>
        <w:t xml:space="preserve">would </w:t>
      </w:r>
      <w:r w:rsidRPr="002D4E30">
        <w:rPr>
          <w:rStyle w:val="Emphasis"/>
        </w:rPr>
        <w:t>spread</w:t>
      </w:r>
      <w:r w:rsidRPr="00E735B5">
        <w:rPr>
          <w:sz w:val="16"/>
        </w:rPr>
        <w:t xml:space="preserve"> to the United States. </w:t>
      </w:r>
      <w:proofErr w:type="spellStart"/>
      <w:r w:rsidRPr="00E735B5">
        <w:rPr>
          <w:sz w:val="16"/>
        </w:rPr>
        <w:t>Evergrande</w:t>
      </w:r>
      <w:proofErr w:type="spellEnd"/>
      <w:r w:rsidRPr="00E735B5">
        <w:rPr>
          <w:sz w:val="16"/>
        </w:rPr>
        <w:t>, the second-largest developer in China, is on the brink of bankruptcy with more than $300bn in debt – the most indebted company in the world.</w:t>
      </w:r>
    </w:p>
    <w:p w:rsidR="00C83F3B" w:rsidRDefault="00C83F3B" w:rsidP="00C83F3B"/>
    <w:p w:rsidR="00C83F3B" w:rsidRPr="00042179" w:rsidRDefault="00C83F3B" w:rsidP="00C83F3B">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 xml:space="preserve">Space </w:t>
      </w:r>
      <w:proofErr w:type="gramStart"/>
      <w:r>
        <w:rPr>
          <w:u w:val="single"/>
        </w:rPr>
        <w:t>War</w:t>
      </w:r>
      <w:r>
        <w:t xml:space="preserve"> which</w:t>
      </w:r>
      <w:proofErr w:type="gramEnd"/>
      <w:r>
        <w:t xml:space="preserve"> causes extinction.</w:t>
      </w:r>
    </w:p>
    <w:p w:rsidR="00C83F3B" w:rsidRPr="002C2351" w:rsidRDefault="00C83F3B" w:rsidP="00C83F3B">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“http://www3.weforum.org/docs/WEF_The_Global_Risks_Report_2021.pdf  //Re-cut by Elmer</w:t>
      </w:r>
    </w:p>
    <w:p w:rsidR="00C83F3B" w:rsidRDefault="00C83F3B" w:rsidP="00C83F3B">
      <w:pPr>
        <w:rPr>
          <w:sz w:val="26"/>
          <w:szCs w:val="26"/>
          <w:u w:val="single"/>
        </w:rPr>
      </w:pPr>
      <w:r w:rsidRPr="00C8037B">
        <w:rPr>
          <w:sz w:val="16"/>
          <w:szCs w:val="26"/>
        </w:rPr>
        <w:t xml:space="preserve">Forced to choose sides, governments may face </w:t>
      </w:r>
      <w:r w:rsidRPr="00B27D37">
        <w:rPr>
          <w:b/>
          <w:sz w:val="26"/>
          <w:szCs w:val="26"/>
          <w:highlight w:val="cyan"/>
          <w:u w:val="single"/>
        </w:rPr>
        <w:t>economic</w:t>
      </w:r>
      <w:r w:rsidRPr="00C8037B">
        <w:rPr>
          <w:sz w:val="16"/>
          <w:szCs w:val="26"/>
        </w:rPr>
        <w:t xml:space="preserve"> or diplomatic </w:t>
      </w:r>
      <w:r w:rsidRPr="00B27D37">
        <w:rPr>
          <w:b/>
          <w:sz w:val="26"/>
          <w:szCs w:val="26"/>
          <w:highlight w:val="cya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proofErr w:type="gramStart"/>
      <w:r w:rsidRPr="00C8037B">
        <w:rPr>
          <w:sz w:val="26"/>
          <w:szCs w:val="26"/>
          <w:u w:val="single"/>
        </w:rPr>
        <w:t>With</w:t>
      </w:r>
      <w:proofErr w:type="gramEnd"/>
      <w:r w:rsidRPr="00C8037B">
        <w:rPr>
          <w:sz w:val="26"/>
          <w:szCs w:val="26"/>
          <w:u w:val="single"/>
        </w:rPr>
        <w:t xml:space="preserve"> some </w:t>
      </w:r>
      <w:r w:rsidRPr="00B27D37">
        <w:rPr>
          <w:b/>
          <w:sz w:val="26"/>
          <w:szCs w:val="26"/>
          <w:highlight w:val="cya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B27D37">
        <w:rPr>
          <w:b/>
          <w:sz w:val="26"/>
          <w:szCs w:val="26"/>
          <w:highlight w:val="cyan"/>
          <w:u w:val="single"/>
        </w:rPr>
        <w:t>norms</w:t>
      </w:r>
      <w:r w:rsidRPr="00B27D37">
        <w:rPr>
          <w:sz w:val="26"/>
          <w:szCs w:val="26"/>
          <w:highlight w:val="cyan"/>
          <w:u w:val="single"/>
        </w:rPr>
        <w:t xml:space="preserve"> </w:t>
      </w:r>
      <w:r w:rsidRPr="00C8037B">
        <w:rPr>
          <w:sz w:val="26"/>
          <w:szCs w:val="26"/>
          <w:u w:val="single"/>
        </w:rPr>
        <w:t xml:space="preserve">may </w:t>
      </w:r>
      <w:r w:rsidRPr="00B27D37">
        <w:rPr>
          <w:b/>
          <w:sz w:val="26"/>
          <w:szCs w:val="26"/>
          <w:highlight w:val="cyan"/>
          <w:u w:val="single"/>
        </w:rPr>
        <w:t>no longer govern</w:t>
      </w:r>
      <w:r w:rsidRPr="00C8037B">
        <w:rPr>
          <w:sz w:val="26"/>
          <w:szCs w:val="26"/>
          <w:u w:val="single"/>
        </w:rPr>
        <w:t xml:space="preserve"> state </w:t>
      </w:r>
      <w:proofErr w:type="spellStart"/>
      <w:r w:rsidRPr="00B27D37">
        <w:rPr>
          <w:b/>
          <w:sz w:val="26"/>
          <w:szCs w:val="26"/>
          <w:highlight w:val="cyan"/>
          <w:u w:val="single"/>
        </w:rPr>
        <w:t>behaviour</w:t>
      </w:r>
      <w:proofErr w:type="spellEnd"/>
      <w:r w:rsidRPr="00C8037B">
        <w:rPr>
          <w:sz w:val="26"/>
          <w:szCs w:val="26"/>
          <w:u w:val="single"/>
        </w:rPr>
        <w:t xml:space="preserve">. </w:t>
      </w:r>
      <w:proofErr w:type="gramStart"/>
      <w:r w:rsidRPr="00C8037B">
        <w:rPr>
          <w:sz w:val="26"/>
          <w:szCs w:val="26"/>
          <w:u w:val="single"/>
        </w:rPr>
        <w:t xml:space="preserve">Some governments will thus see the solidification of rival blocs as an opportunity to engage in regional posturing, which will have destabilizing effects.24 Across societies, domestic discord and </w:t>
      </w:r>
      <w:r w:rsidRPr="00B27D37">
        <w:rPr>
          <w:b/>
          <w:bCs/>
          <w:sz w:val="26"/>
          <w:szCs w:val="26"/>
          <w:highlight w:val="cyan"/>
          <w:u w:val="single"/>
        </w:rPr>
        <w:t>economic crises will</w:t>
      </w:r>
      <w:r w:rsidRPr="00B27D37">
        <w:rPr>
          <w:sz w:val="26"/>
          <w:szCs w:val="26"/>
          <w:highlight w:val="cyan"/>
          <w:u w:val="single"/>
        </w:rPr>
        <w:t xml:space="preserve"> </w:t>
      </w:r>
      <w:r w:rsidRPr="00B27D37">
        <w:rPr>
          <w:b/>
          <w:sz w:val="26"/>
          <w:szCs w:val="26"/>
          <w:highlight w:val="cya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B27D37">
        <w:rPr>
          <w:b/>
          <w:sz w:val="26"/>
          <w:szCs w:val="26"/>
          <w:highlight w:val="cyan"/>
          <w:u w:val="single"/>
        </w:rPr>
        <w:t>autocracy</w:t>
      </w:r>
      <w:r w:rsidRPr="00C8037B">
        <w:rPr>
          <w:sz w:val="26"/>
          <w:szCs w:val="26"/>
          <w:u w:val="single"/>
        </w:rPr>
        <w:t xml:space="preserve">, </w:t>
      </w:r>
      <w:r w:rsidRPr="00B27D37">
        <w:rPr>
          <w:b/>
          <w:bCs/>
          <w:sz w:val="26"/>
          <w:szCs w:val="26"/>
          <w:highlight w:val="cyan"/>
          <w:u w:val="single"/>
        </w:rPr>
        <w:t>with corresponding</w:t>
      </w:r>
      <w:r w:rsidRPr="00B27D37">
        <w:rPr>
          <w:sz w:val="26"/>
          <w:szCs w:val="26"/>
          <w:highlight w:val="cyan"/>
          <w:u w:val="single"/>
        </w:rPr>
        <w:t xml:space="preserve"> </w:t>
      </w:r>
      <w:r w:rsidRPr="00B27D37">
        <w:rPr>
          <w:b/>
          <w:bCs/>
          <w:sz w:val="26"/>
          <w:szCs w:val="26"/>
          <w:highlight w:val="cyan"/>
          <w:u w:val="single"/>
          <w:bdr w:val="single" w:sz="18" w:space="0" w:color="auto"/>
        </w:rPr>
        <w:t>censorship, surveillance</w:t>
      </w:r>
      <w:r w:rsidRPr="00C8037B">
        <w:rPr>
          <w:sz w:val="26"/>
          <w:szCs w:val="26"/>
          <w:u w:val="single"/>
        </w:rPr>
        <w:t>, restriction of movement and abrogation of rights.25 Economic crises will also amplify the</w:t>
      </w:r>
      <w:r w:rsidRPr="00B27D37">
        <w:rPr>
          <w:sz w:val="26"/>
          <w:szCs w:val="26"/>
          <w:highlight w:val="cyan"/>
          <w:u w:val="single"/>
        </w:rPr>
        <w:t xml:space="preserve"> </w:t>
      </w:r>
      <w:r w:rsidRPr="00B27D37">
        <w:rPr>
          <w:b/>
          <w:sz w:val="26"/>
          <w:szCs w:val="26"/>
          <w:highlight w:val="cyan"/>
          <w:u w:val="single"/>
        </w:rPr>
        <w:t>challenges for middle power</w:t>
      </w:r>
      <w:r w:rsidRPr="00B27D37">
        <w:rPr>
          <w:sz w:val="26"/>
          <w:szCs w:val="26"/>
          <w:highlight w:val="cyan"/>
          <w:u w:val="single"/>
        </w:rPr>
        <w:t>s</w:t>
      </w:r>
      <w:r w:rsidRPr="00C8037B">
        <w:rPr>
          <w:sz w:val="26"/>
          <w:szCs w:val="26"/>
          <w:u w:val="single"/>
        </w:rPr>
        <w:t xml:space="preserve"> as they navigate geopolitical competition</w:t>
      </w:r>
      <w:r w:rsidRPr="00C8037B">
        <w:rPr>
          <w:sz w:val="16"/>
          <w:szCs w:val="26"/>
        </w:rPr>
        <w:t>.</w:t>
      </w:r>
      <w:proofErr w:type="gramEnd"/>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w:t>
      </w:r>
      <w:proofErr w:type="gramStart"/>
      <w:r w:rsidRPr="00C8037B">
        <w:rPr>
          <w:sz w:val="16"/>
          <w:szCs w:val="26"/>
        </w:rPr>
        <w:t>,27</w:t>
      </w:r>
      <w:proofErr w:type="gramEnd"/>
      <w:r w:rsidRPr="00C8037B">
        <w:rPr>
          <w:sz w:val="16"/>
          <w:szCs w:val="26"/>
        </w:rPr>
        <w:t xml:space="preserve"> larger economies too may be at </w:t>
      </w:r>
      <w:r w:rsidRPr="00B27D37">
        <w:rPr>
          <w:b/>
          <w:sz w:val="26"/>
          <w:szCs w:val="26"/>
          <w:highlight w:val="cyan"/>
          <w:u w:val="single"/>
        </w:rPr>
        <w:t>risk of default</w:t>
      </w:r>
      <w:r w:rsidRPr="00B27D37">
        <w:rPr>
          <w:sz w:val="16"/>
          <w:szCs w:val="26"/>
          <w:highlight w:val="cyan"/>
        </w:rPr>
        <w:t xml:space="preserve"> </w:t>
      </w:r>
      <w:r w:rsidRPr="00C8037B">
        <w:rPr>
          <w:sz w:val="16"/>
          <w:szCs w:val="26"/>
        </w:rPr>
        <w:t xml:space="preserve">in the longer term;28 this would </w:t>
      </w:r>
      <w:r w:rsidRPr="00B27D37">
        <w:rPr>
          <w:b/>
          <w:sz w:val="26"/>
          <w:szCs w:val="26"/>
          <w:highlight w:val="cyan"/>
          <w:u w:val="single"/>
        </w:rPr>
        <w:t>leave them further stranded</w:t>
      </w:r>
      <w:r w:rsidRPr="00C8037B">
        <w:rPr>
          <w:sz w:val="16"/>
          <w:szCs w:val="26"/>
        </w:rPr>
        <w:t>—</w:t>
      </w:r>
      <w:r w:rsidRPr="00B27D37">
        <w:rPr>
          <w:b/>
          <w:sz w:val="26"/>
          <w:szCs w:val="26"/>
          <w:highlight w:val="cyan"/>
          <w:u w:val="single"/>
          <w:bdr w:val="single" w:sz="18" w:space="0" w:color="auto"/>
        </w:rPr>
        <w:t>and unable to exercise leadership—on the global stage</w:t>
      </w:r>
      <w:r w:rsidRPr="00C8037B">
        <w:rPr>
          <w:sz w:val="16"/>
          <w:szCs w:val="26"/>
        </w:rPr>
        <w:t xml:space="preserve">. Multilateral meltdown </w:t>
      </w:r>
      <w:r w:rsidRPr="00B27D37">
        <w:rPr>
          <w:b/>
          <w:sz w:val="26"/>
          <w:szCs w:val="26"/>
          <w:highlight w:val="cyan"/>
          <w:u w:val="single"/>
        </w:rPr>
        <w:t xml:space="preserve">Middle power weaknesses </w:t>
      </w:r>
      <w:r w:rsidRPr="00C8037B">
        <w:rPr>
          <w:sz w:val="16"/>
          <w:szCs w:val="26"/>
        </w:rPr>
        <w:t xml:space="preserve">will be </w:t>
      </w:r>
      <w:r w:rsidRPr="00B27D37">
        <w:rPr>
          <w:b/>
          <w:sz w:val="26"/>
          <w:szCs w:val="26"/>
          <w:highlight w:val="cyan"/>
          <w:u w:val="single"/>
        </w:rPr>
        <w:t>reinforced</w:t>
      </w:r>
      <w:r w:rsidRPr="00B27D37">
        <w:rPr>
          <w:sz w:val="16"/>
          <w:szCs w:val="26"/>
          <w:highlight w:val="cyan"/>
        </w:rPr>
        <w:t xml:space="preserve"> </w:t>
      </w:r>
      <w:r w:rsidRPr="00C8037B">
        <w:rPr>
          <w:sz w:val="16"/>
          <w:szCs w:val="26"/>
        </w:rPr>
        <w:t xml:space="preserve">in weakened institutions, which may translate to </w:t>
      </w:r>
      <w:r w:rsidRPr="00B27D37">
        <w:rPr>
          <w:b/>
          <w:sz w:val="26"/>
          <w:szCs w:val="26"/>
          <w:highlight w:val="cyan"/>
          <w:u w:val="single"/>
        </w:rPr>
        <w:t xml:space="preserve">more uncertainty and lagging progress on shared global challenges such as </w:t>
      </w:r>
      <w:r w:rsidRPr="00B27D37">
        <w:rPr>
          <w:b/>
          <w:sz w:val="26"/>
          <w:szCs w:val="26"/>
          <w:highlight w:val="cya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B27D37">
        <w:rPr>
          <w:b/>
          <w:sz w:val="26"/>
          <w:szCs w:val="26"/>
          <w:highlight w:val="cyan"/>
          <w:u w:val="single"/>
        </w:rPr>
        <w:t>the Arctic and space represent new realms for</w:t>
      </w:r>
      <w:r w:rsidRPr="00C8037B">
        <w:rPr>
          <w:sz w:val="26"/>
          <w:szCs w:val="26"/>
          <w:u w:val="single"/>
        </w:rPr>
        <w:t xml:space="preserve"> potential </w:t>
      </w:r>
      <w:r w:rsidRPr="00B27D37">
        <w:rPr>
          <w:b/>
          <w:sz w:val="26"/>
          <w:szCs w:val="26"/>
          <w:highlight w:val="cya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w:t>
      </w:r>
      <w:proofErr w:type="gramStart"/>
      <w:r w:rsidRPr="00C8037B">
        <w:rPr>
          <w:sz w:val="16"/>
          <w:szCs w:val="26"/>
        </w:rPr>
        <w:t>If</w:t>
      </w:r>
      <w:proofErr w:type="gramEnd"/>
      <w:r w:rsidRPr="00C8037B">
        <w:rPr>
          <w:sz w:val="16"/>
          <w:szCs w:val="26"/>
        </w:rPr>
        <w:t xml:space="preserve"> the global superpowers continue to accumulate economic, military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B27D37">
        <w:rPr>
          <w:b/>
          <w:sz w:val="26"/>
          <w:szCs w:val="26"/>
          <w:highlight w:val="cyan"/>
          <w:u w:val="single"/>
        </w:rPr>
        <w:t>respondents forecasted “w</w:t>
      </w:r>
      <w:r w:rsidRPr="00C8037B">
        <w:rPr>
          <w:sz w:val="26"/>
          <w:szCs w:val="26"/>
          <w:u w:val="single"/>
        </w:rPr>
        <w:t xml:space="preserve">eapons of </w:t>
      </w:r>
      <w:r w:rsidRPr="00B27D37">
        <w:rPr>
          <w:b/>
          <w:sz w:val="26"/>
          <w:szCs w:val="26"/>
          <w:highlight w:val="cyan"/>
          <w:u w:val="single"/>
        </w:rPr>
        <w:t>m</w:t>
      </w:r>
      <w:r w:rsidRPr="00C8037B">
        <w:rPr>
          <w:sz w:val="26"/>
          <w:szCs w:val="26"/>
          <w:u w:val="single"/>
        </w:rPr>
        <w:t xml:space="preserve">ass </w:t>
      </w:r>
      <w:r w:rsidRPr="00B27D37">
        <w:rPr>
          <w:b/>
          <w:sz w:val="26"/>
          <w:szCs w:val="26"/>
          <w:highlight w:val="cyan"/>
          <w:u w:val="single"/>
        </w:rPr>
        <w:t>d</w:t>
      </w:r>
      <w:r w:rsidRPr="00C8037B">
        <w:rPr>
          <w:sz w:val="26"/>
          <w:szCs w:val="26"/>
          <w:u w:val="single"/>
        </w:rPr>
        <w:t xml:space="preserve">estruction” </w:t>
      </w:r>
      <w:r w:rsidRPr="00B27D37">
        <w:rPr>
          <w:b/>
          <w:sz w:val="26"/>
          <w:szCs w:val="26"/>
          <w:highlight w:val="cyan"/>
          <w:u w:val="single"/>
        </w:rPr>
        <w:t>and “state collapse</w:t>
      </w:r>
      <w:r w:rsidRPr="00C8037B">
        <w:rPr>
          <w:sz w:val="26"/>
          <w:szCs w:val="26"/>
          <w:u w:val="single"/>
        </w:rPr>
        <w:t xml:space="preserve">” as the two top critical threats: in the absence of strong institutions or clear rules, clashes— such as those in </w:t>
      </w:r>
      <w:r w:rsidRPr="00B27D37">
        <w:rPr>
          <w:b/>
          <w:sz w:val="26"/>
          <w:szCs w:val="26"/>
          <w:highlight w:val="cyan"/>
          <w:u w:val="single"/>
          <w:bdr w:val="single" w:sz="12" w:space="0" w:color="auto"/>
        </w:rPr>
        <w:t xml:space="preserve">Nagorno-Karabakh or the </w:t>
      </w:r>
      <w:proofErr w:type="spellStart"/>
      <w:r w:rsidRPr="00B27D37">
        <w:rPr>
          <w:b/>
          <w:sz w:val="26"/>
          <w:szCs w:val="26"/>
          <w:highlight w:val="cyan"/>
          <w:u w:val="single"/>
          <w:bdr w:val="single" w:sz="12" w:space="0" w:color="auto"/>
        </w:rPr>
        <w:t>Galwan</w:t>
      </w:r>
      <w:proofErr w:type="spellEnd"/>
      <w:r w:rsidRPr="00B27D37">
        <w:rPr>
          <w:b/>
          <w:sz w:val="26"/>
          <w:szCs w:val="26"/>
          <w:highlight w:val="cyan"/>
          <w:u w:val="single"/>
          <w:bdr w:val="single" w:sz="12" w:space="0" w:color="auto"/>
        </w:rPr>
        <w:t xml:space="preserve"> Valley</w:t>
      </w:r>
      <w:r w:rsidRPr="00C8037B">
        <w:rPr>
          <w:sz w:val="26"/>
          <w:szCs w:val="26"/>
          <w:u w:val="single"/>
        </w:rPr>
        <w:t>—</w:t>
      </w:r>
      <w:r w:rsidRPr="00B27D37">
        <w:rPr>
          <w:b/>
          <w:sz w:val="26"/>
          <w:szCs w:val="26"/>
          <w:highlight w:val="cyan"/>
          <w:u w:val="single"/>
        </w:rPr>
        <w:t>may more frequently flare into</w:t>
      </w:r>
      <w:r w:rsidRPr="00B27D37">
        <w:rPr>
          <w:sz w:val="26"/>
          <w:szCs w:val="26"/>
          <w:highlight w:val="cyan"/>
          <w:u w:val="single"/>
        </w:rPr>
        <w:t xml:space="preserve"> </w:t>
      </w:r>
      <w:r w:rsidRPr="00C8037B">
        <w:rPr>
          <w:sz w:val="26"/>
          <w:szCs w:val="26"/>
          <w:u w:val="single"/>
        </w:rPr>
        <w:t xml:space="preserve">full-fledged </w:t>
      </w:r>
      <w:r w:rsidRPr="00B27D37">
        <w:rPr>
          <w:b/>
          <w:sz w:val="26"/>
          <w:szCs w:val="26"/>
          <w:highlight w:val="cyan"/>
          <w:u w:val="single"/>
        </w:rPr>
        <w:t>interstate conflicts</w:t>
      </w:r>
      <w:proofErr w:type="gramStart"/>
      <w:r w:rsidRPr="00C8037B">
        <w:rPr>
          <w:sz w:val="26"/>
          <w:szCs w:val="26"/>
          <w:u w:val="single"/>
        </w:rPr>
        <w:t>,30</w:t>
      </w:r>
      <w:proofErr w:type="gramEnd"/>
      <w:r w:rsidRPr="00C8037B">
        <w:rPr>
          <w:sz w:val="26"/>
          <w:szCs w:val="26"/>
          <w:u w:val="single"/>
        </w:rPr>
        <w:t xml:space="preserve"> which is particularly worrisome where unresolved tensions among nuclear powers are concerned. These conflicts may lead to state collapse, with weakened middle powers less willing or less able to step in to find a peaceful solution. </w:t>
      </w:r>
    </w:p>
    <w:p w:rsidR="00C83F3B" w:rsidRDefault="00C83F3B" w:rsidP="00C83F3B">
      <w:pPr>
        <w:rPr>
          <w:sz w:val="26"/>
          <w:szCs w:val="26"/>
          <w:u w:val="single"/>
        </w:rPr>
      </w:pPr>
    </w:p>
    <w:p w:rsidR="00C83F3B" w:rsidRDefault="00C83F3B" w:rsidP="00C83F3B">
      <w:r>
        <w:t xml:space="preserve">Turns the case, </w:t>
      </w:r>
      <w:proofErr w:type="spellStart"/>
      <w:r>
        <w:t>apriori</w:t>
      </w:r>
      <w:proofErr w:type="spellEnd"/>
      <w:r>
        <w:t xml:space="preserve"> </w:t>
      </w:r>
      <w:proofErr w:type="spellStart"/>
      <w:r>
        <w:t>unitutive</w:t>
      </w:r>
      <w:proofErr w:type="spellEnd"/>
      <w:r>
        <w:t xml:space="preserve"> for wars to break out </w:t>
      </w:r>
      <w:proofErr w:type="spellStart"/>
      <w:proofErr w:type="gramStart"/>
      <w:r>
        <w:t>bc</w:t>
      </w:r>
      <w:proofErr w:type="spellEnd"/>
      <w:proofErr w:type="gramEnd"/>
      <w:r>
        <w:t xml:space="preserve"> they cause suffering</w:t>
      </w:r>
    </w:p>
    <w:p w:rsidR="00C3467B" w:rsidRDefault="00C3467B" w:rsidP="00C3467B">
      <w:pPr>
        <w:pStyle w:val="Heading2"/>
      </w:pPr>
      <w:r>
        <w:t>3</w:t>
      </w:r>
    </w:p>
    <w:p w:rsidR="00C3467B" w:rsidRDefault="00C3467B" w:rsidP="00C3467B">
      <w:pPr>
        <w:pStyle w:val="Heading4"/>
      </w:pPr>
      <w:r>
        <w:t xml:space="preserve">CP Text: A </w:t>
      </w:r>
      <w:r w:rsidRPr="00D46A2F">
        <w:t xml:space="preserve">just government ought to recognize an unconditional right of </w:t>
      </w:r>
      <w:r>
        <w:t xml:space="preserve">all </w:t>
      </w:r>
      <w:r w:rsidRPr="00D46A2F">
        <w:t xml:space="preserve">workers </w:t>
      </w:r>
      <w:proofErr w:type="gramStart"/>
      <w:r>
        <w:t>except</w:t>
      </w:r>
      <w:proofErr w:type="gramEnd"/>
      <w:r>
        <w:t xml:space="preserve"> police </w:t>
      </w:r>
      <w:r w:rsidRPr="00D46A2F">
        <w:t>to strike</w:t>
      </w:r>
      <w:r>
        <w:t xml:space="preserve">. </w:t>
      </w:r>
    </w:p>
    <w:p w:rsidR="00C3467B" w:rsidRPr="00685FC6" w:rsidRDefault="00C3467B" w:rsidP="00C3467B"/>
    <w:p w:rsidR="00C3467B" w:rsidRDefault="00C3467B" w:rsidP="00C3467B">
      <w:pPr>
        <w:pStyle w:val="Heading4"/>
      </w:pPr>
      <w:r>
        <w:t xml:space="preserve">Police Strikes </w:t>
      </w:r>
      <w:proofErr w:type="gramStart"/>
      <w:r>
        <w:t>are used</w:t>
      </w:r>
      <w:proofErr w:type="gramEnd"/>
      <w:r>
        <w:t xml:space="preserve"> to combat racial progress and attempts to limit police union power. Making them legal and easier only make progress much harder.</w:t>
      </w:r>
    </w:p>
    <w:p w:rsidR="00C3467B" w:rsidRPr="00CC1109" w:rsidRDefault="00C3467B" w:rsidP="00C3467B">
      <w:r w:rsidRPr="00A0522E">
        <w:rPr>
          <w:rStyle w:val="Style13ptBold"/>
        </w:rPr>
        <w:t>Grim 2020</w:t>
      </w:r>
      <w:r>
        <w:t xml:space="preserve"> </w:t>
      </w:r>
      <w:r w:rsidRPr="00CC1109">
        <w:t xml:space="preserve">Andrew </w:t>
      </w:r>
      <w:r w:rsidRPr="00A0522E">
        <w:t xml:space="preserve">Grim </w:t>
      </w:r>
      <w:r w:rsidRPr="00CC1109">
        <w:t>What is the ‘blue flu’ and how has it increased police power?</w:t>
      </w:r>
      <w:r>
        <w:t xml:space="preserve"> </w:t>
      </w:r>
      <w:hyperlink r:id="rId10" w:history="1">
        <w:r w:rsidRPr="0064794D">
          <w:rPr>
            <w:rStyle w:val="Hyperlink"/>
          </w:rPr>
          <w:t>https://www.washingtonpost.com/outlook/2020/07/01/what-is-blue-flu-how-has-it-increased-police-power/</w:t>
        </w:r>
      </w:hyperlink>
      <w:r>
        <w:t>SJKS</w:t>
      </w:r>
    </w:p>
    <w:p w:rsidR="00C3467B" w:rsidRPr="0024764F" w:rsidRDefault="00C3467B" w:rsidP="00C3467B">
      <w:proofErr w:type="gramStart"/>
      <w:r w:rsidRPr="00A0522E">
        <w:rPr>
          <w:sz w:val="16"/>
        </w:rPr>
        <w:t>But</w:t>
      </w:r>
      <w:proofErr w:type="gramEnd"/>
      <w:r w:rsidRPr="00A0522E">
        <w:rPr>
          <w:sz w:val="16"/>
        </w:rPr>
        <w:t xml:space="preserve"> the result of such protests matter deeply as we consider police reform today. Historically, </w:t>
      </w:r>
      <w:r w:rsidRPr="00A0522E">
        <w:rPr>
          <w:rStyle w:val="Emphasis"/>
          <w:highlight w:val="green"/>
        </w:rPr>
        <w:t>blue</w:t>
      </w:r>
      <w:r w:rsidRPr="0024764F">
        <w:rPr>
          <w:rStyle w:val="Emphasis"/>
        </w:rPr>
        <w:t xml:space="preserve"> flu </w:t>
      </w:r>
      <w:r w:rsidRPr="00A0522E">
        <w:rPr>
          <w:rStyle w:val="Emphasis"/>
          <w:highlight w:val="green"/>
        </w:rPr>
        <w:t>strikes</w:t>
      </w:r>
      <w:r w:rsidRPr="0024764F">
        <w:rPr>
          <w:rStyle w:val="Emphasis"/>
        </w:rPr>
        <w:t xml:space="preserve"> have helped </w:t>
      </w:r>
      <w:r w:rsidRPr="00A0522E">
        <w:rPr>
          <w:rStyle w:val="Emphasis"/>
          <w:highlight w:val="green"/>
        </w:rPr>
        <w:t>expand police power</w:t>
      </w:r>
      <w:r w:rsidRPr="00A0522E">
        <w:rPr>
          <w:sz w:val="16"/>
        </w:rPr>
        <w:t xml:space="preserve">, ultimately limiting the ability of city governments to reform, constrain or conduct oversight over the police. </w:t>
      </w:r>
      <w:r w:rsidRPr="0024764F">
        <w:rPr>
          <w:rStyle w:val="Emphasis"/>
        </w:rPr>
        <w:t xml:space="preserve">They </w:t>
      </w:r>
      <w:r w:rsidRPr="00A0522E">
        <w:rPr>
          <w:rStyle w:val="Emphasis"/>
          <w:highlight w:val="green"/>
        </w:rPr>
        <w:t>allow the police to leverage</w:t>
      </w:r>
      <w:r w:rsidRPr="0024764F">
        <w:rPr>
          <w:rStyle w:val="Emphasis"/>
        </w:rPr>
        <w:t xml:space="preserve"> public </w:t>
      </w:r>
      <w:r w:rsidRPr="00A0522E">
        <w:rPr>
          <w:rStyle w:val="Emphasis"/>
          <w:highlight w:val="green"/>
        </w:rPr>
        <w:t>fear of crime to extract concessions from municipalities</w:t>
      </w:r>
      <w:r w:rsidRPr="0024764F">
        <w:rPr>
          <w:rStyle w:val="Emphasis"/>
        </w:rPr>
        <w:t>.</w:t>
      </w:r>
      <w:r w:rsidRPr="00A0522E">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w:t>
      </w:r>
      <w:proofErr w:type="gramStart"/>
      <w:r w:rsidRPr="00A0522E">
        <w:rPr>
          <w:sz w:val="16"/>
        </w:rPr>
        <w:t>had, in fact, proposed</w:t>
      </w:r>
      <w:proofErr w:type="gramEnd"/>
      <w:r w:rsidRPr="00A0522E">
        <w:rPr>
          <w:sz w:val="16"/>
        </w:rPr>
        <w:t xml:space="preserve">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w:t>
      </w:r>
      <w:proofErr w:type="spellStart"/>
      <w:r w:rsidRPr="00A0522E">
        <w:rPr>
          <w:sz w:val="16"/>
        </w:rPr>
        <w:t>Girardin</w:t>
      </w:r>
      <w:proofErr w:type="spellEnd"/>
      <w:r w:rsidRPr="00A0522E">
        <w:rPr>
          <w:sz w:val="16"/>
        </w:rPr>
        <w:t xml:space="preserve">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w:t>
      </w:r>
      <w:proofErr w:type="gramStart"/>
      <w:r w:rsidRPr="00A0522E">
        <w:rPr>
          <w:sz w:val="16"/>
        </w:rPr>
        <w:t>And</w:t>
      </w:r>
      <w:proofErr w:type="gramEnd"/>
      <w:r w:rsidRPr="00A0522E">
        <w:rPr>
          <w:sz w:val="16"/>
        </w:rPr>
        <w:t xml:space="preserve"> Detroit was not an outlier. Throughout the 1960s, ’70s and ’80s, the blue flu was a </w:t>
      </w:r>
      <w:hyperlink r:id="rId11" w:history="1">
        <w:r w:rsidRPr="00A0522E">
          <w:rPr>
            <w:rStyle w:val="Hyperlink"/>
            <w:sz w:val="16"/>
          </w:rPr>
          <w:t>ubiquitous and highly effective</w:t>
        </w:r>
      </w:hyperlink>
      <w:r w:rsidRPr="00A0522E">
        <w:rPr>
          <w:sz w:val="16"/>
        </w:rPr>
        <w:t xml:space="preserve"> tactic in Baltimore, Memphis, New Orleans, Chicago, Newark, New York and many other cities. In most cases, as author Kristian Williams writes, “</w:t>
      </w:r>
      <w:r w:rsidRPr="00A0522E">
        <w:rPr>
          <w:rStyle w:val="Emphasis"/>
          <w:highlight w:val="green"/>
        </w:rPr>
        <w:t>When faced with a walkout</w:t>
      </w:r>
      <w:r w:rsidRPr="0024764F">
        <w:rPr>
          <w:rStyle w:val="Emphasis"/>
        </w:rPr>
        <w:t xml:space="preserve"> or slowdown, the </w:t>
      </w:r>
      <w:r w:rsidRPr="00A0522E">
        <w:rPr>
          <w:rStyle w:val="Emphasis"/>
          <w:highlight w:val="green"/>
        </w:rPr>
        <w:t>authorities</w:t>
      </w:r>
      <w:r w:rsidRPr="0024764F">
        <w:rPr>
          <w:rStyle w:val="Emphasis"/>
        </w:rPr>
        <w:t xml:space="preserve"> usually </w:t>
      </w:r>
      <w:r w:rsidRPr="00A0522E">
        <w:rPr>
          <w:rStyle w:val="Emphasis"/>
          <w:highlight w:val="green"/>
        </w:rPr>
        <w:t>decided</w:t>
      </w:r>
      <w:r w:rsidRPr="0024764F">
        <w:rPr>
          <w:rStyle w:val="Emphasis"/>
        </w:rPr>
        <w:t xml:space="preserve"> that </w:t>
      </w:r>
      <w:r w:rsidRPr="00A0522E">
        <w:rPr>
          <w:rStyle w:val="Emphasis"/>
          <w:highlight w:val="green"/>
        </w:rPr>
        <w:t>the pragmatic</w:t>
      </w:r>
      <w:r w:rsidRPr="0024764F">
        <w:rPr>
          <w:rStyle w:val="Emphasis"/>
        </w:rPr>
        <w:t xml:space="preserve"> </w:t>
      </w:r>
      <w:r w:rsidRPr="00A0522E">
        <w:rPr>
          <w:rStyle w:val="Emphasis"/>
          <w:highlight w:val="green"/>
        </w:rPr>
        <w:t>need</w:t>
      </w:r>
      <w:r w:rsidRPr="0024764F">
        <w:rPr>
          <w:rStyle w:val="Emphasis"/>
        </w:rPr>
        <w:t xml:space="preserve"> to get the cops back to work </w:t>
      </w:r>
      <w:r w:rsidRPr="00A0522E">
        <w:rPr>
          <w:rStyle w:val="Emphasis"/>
          <w:highlight w:val="green"/>
        </w:rPr>
        <w:t>trumped</w:t>
      </w:r>
      <w:r w:rsidRPr="0024764F">
        <w:rPr>
          <w:rStyle w:val="Emphasis"/>
        </w:rPr>
        <w:t xml:space="preserve"> the city government’s </w:t>
      </w:r>
      <w:r w:rsidRPr="00A0522E">
        <w:rPr>
          <w:rStyle w:val="Emphasis"/>
          <w:highlight w:val="green"/>
        </w:rPr>
        <w:t>long term interest in diminishing</w:t>
      </w:r>
      <w:r w:rsidRPr="0024764F">
        <w:rPr>
          <w:rStyle w:val="Emphasis"/>
        </w:rPr>
        <w:t xml:space="preserve"> the rank and file’s </w:t>
      </w:r>
      <w:r w:rsidRPr="00A0522E">
        <w:rPr>
          <w:rStyle w:val="Emphasis"/>
          <w:highlight w:val="green"/>
        </w:rPr>
        <w:t>power</w:t>
      </w:r>
      <w:r w:rsidRPr="0024764F">
        <w:rPr>
          <w:rStyle w:val="Emphasis"/>
        </w:rPr>
        <w:t xml:space="preserve">.” </w:t>
      </w:r>
      <w:proofErr w:type="gramStart"/>
      <w:r w:rsidRPr="0024764F">
        <w:rPr>
          <w:rStyle w:val="Emphasis"/>
        </w:rPr>
        <w:t>But</w:t>
      </w:r>
      <w:proofErr w:type="gramEnd"/>
      <w:r w:rsidRPr="0024764F">
        <w:rPr>
          <w:rStyle w:val="Emphasis"/>
        </w:rPr>
        <w:t xml:space="preserve"> each time a city relented to this pressure, </w:t>
      </w:r>
      <w:r w:rsidRPr="00A0522E">
        <w:rPr>
          <w:rStyle w:val="Emphasis"/>
          <w:highlight w:val="green"/>
        </w:rPr>
        <w:t>they ceded more</w:t>
      </w:r>
      <w:r w:rsidRPr="0024764F">
        <w:rPr>
          <w:rStyle w:val="Emphasis"/>
        </w:rPr>
        <w:t xml:space="preserve"> and more </w:t>
      </w:r>
      <w:r w:rsidRPr="00A0522E">
        <w:rPr>
          <w:rStyle w:val="Emphasis"/>
          <w:highlight w:val="green"/>
        </w:rPr>
        <w:t>power to police unions</w:t>
      </w:r>
      <w:r w:rsidRPr="0024764F">
        <w:rPr>
          <w:rStyle w:val="Emphasis"/>
        </w:rPr>
        <w:t>, which would turn to the strategy repeatedly to defend officers’ interests — particularly when it came to efforts to address systemic racism in police policies and practices.</w:t>
      </w:r>
      <w:r w:rsidRPr="00A0522E">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w:t>
      </w:r>
      <w:r w:rsidRPr="00A0522E">
        <w:rPr>
          <w:rStyle w:val="Emphasis"/>
        </w:rPr>
        <w:t>Black officers, though, continued to speak out against their union’s support of racist practices, and many of them later resigned from the union in protest</w:t>
      </w:r>
      <w:r w:rsidRPr="00A0522E">
        <w:rPr>
          <w:sz w:val="16"/>
        </w:rPr>
        <w:t xml:space="preserve">. Similar scenarios played out in Detroit, Chicago and other cities in the 1960s and ’70s, as white officers continually staged walkouts to preserve the segregated status quo in their departments. </w:t>
      </w:r>
      <w:r w:rsidRPr="00A0522E">
        <w:rPr>
          <w:rStyle w:val="Emphasis"/>
        </w:rPr>
        <w:t xml:space="preserve">These blue flu </w:t>
      </w:r>
      <w:r w:rsidRPr="00A0522E">
        <w:rPr>
          <w:rStyle w:val="Emphasis"/>
          <w:highlight w:val="green"/>
        </w:rPr>
        <w:t>strikes amounted to an authoritarian power grab</w:t>
      </w:r>
      <w:r w:rsidRPr="00A0522E">
        <w:rPr>
          <w:rStyle w:val="Emphasis"/>
        </w:rPr>
        <w:t xml:space="preserve"> by police officers </w:t>
      </w:r>
      <w:r w:rsidRPr="00A0522E">
        <w:rPr>
          <w:rStyle w:val="Emphasis"/>
          <w:highlight w:val="green"/>
        </w:rPr>
        <w:t xml:space="preserve">bent on avoiding oversight, rejecting reforms and shoring up </w:t>
      </w:r>
      <w:r w:rsidRPr="00A0522E">
        <w:rPr>
          <w:rStyle w:val="Emphasis"/>
        </w:rPr>
        <w:t xml:space="preserve">their own </w:t>
      </w:r>
      <w:r w:rsidRPr="00A0522E">
        <w:rPr>
          <w:rStyle w:val="Emphasis"/>
          <w:highlight w:val="green"/>
        </w:rPr>
        <w:t>authority</w:t>
      </w:r>
      <w:r w:rsidRPr="00A0522E">
        <w:rPr>
          <w:sz w:val="16"/>
          <w:highlight w:val="green"/>
        </w:rPr>
        <w:t>.</w:t>
      </w:r>
      <w:r w:rsidRPr="00A0522E">
        <w:rPr>
          <w:sz w:val="16"/>
        </w:rPr>
        <w:t xml:space="preserve"> In the aftermath of the 1967 Detroit walkout, a police commissioner’s aide strongly criticized the police union’s strong-arm tactics, </w:t>
      </w:r>
      <w:proofErr w:type="gramStart"/>
      <w:r w:rsidRPr="00A0522E">
        <w:rPr>
          <w:sz w:val="16"/>
        </w:rPr>
        <w:t>saying</w:t>
      </w:r>
      <w:proofErr w:type="gramEnd"/>
      <w:r w:rsidRPr="00A0522E">
        <w:rPr>
          <w:sz w:val="16"/>
        </w:rPr>
        <w:t xml:space="preserve"> “it smacks of a police state.” The clash left one newspaper editor wondering, “Who’s the Boss of the Detroit Police?” </w:t>
      </w:r>
      <w:proofErr w:type="gramStart"/>
      <w:r w:rsidRPr="00A0522E">
        <w:rPr>
          <w:sz w:val="16"/>
        </w:rPr>
        <w:t>But</w:t>
      </w:r>
      <w:proofErr w:type="gramEnd"/>
      <w:r w:rsidRPr="00A0522E">
        <w:rPr>
          <w:sz w:val="16"/>
        </w:rPr>
        <w:t xml:space="preserve"> in the “law and order” climate of the late 1960s, such criticism did not resonate enough to stir a groundswell of public opinion against the blue flu. </w:t>
      </w:r>
      <w:proofErr w:type="gramStart"/>
      <w:r w:rsidRPr="00A0522E">
        <w:rPr>
          <w:sz w:val="16"/>
        </w:rPr>
        <w:t>And</w:t>
      </w:r>
      <w:proofErr w:type="gramEnd"/>
      <w:r w:rsidRPr="00A0522E">
        <w:rPr>
          <w:sz w:val="16"/>
        </w:rPr>
        <w:t xml:space="preserve"> police unions dismissed critics by arguing that officers had “no alternative” but to engage in walkouts to get city officials to make concessions. Crucially, the very effectiveness of the blue flu </w:t>
      </w:r>
      <w:proofErr w:type="gramStart"/>
      <w:r w:rsidRPr="00A0522E">
        <w:rPr>
          <w:sz w:val="16"/>
        </w:rPr>
        <w:t>may be premised</w:t>
      </w:r>
      <w:proofErr w:type="gramEnd"/>
      <w:r w:rsidRPr="00A0522E">
        <w:rPr>
          <w:sz w:val="16"/>
        </w:rPr>
        <w:t xml:space="preserve"> on a myth. </w:t>
      </w:r>
      <w:r w:rsidRPr="00A0522E">
        <w:rPr>
          <w:rStyle w:val="Emphasis"/>
        </w:rPr>
        <w:t>While police unions use public fear of crime skyrocketing without police on duty, in many cases</w:t>
      </w:r>
    </w:p>
    <w:p w:rsidR="00C3467B" w:rsidRPr="00845B81" w:rsidRDefault="00C3467B" w:rsidP="00C3467B">
      <w:pPr>
        <w:pStyle w:val="Heading4"/>
      </w:pPr>
      <w:r>
        <w:t>These strikes strengthen unions that contribute to increased violence, and protection of misconduct</w:t>
      </w:r>
    </w:p>
    <w:p w:rsidR="00C3467B" w:rsidRDefault="00C3467B" w:rsidP="00C3467B">
      <w:proofErr w:type="spellStart"/>
      <w:r w:rsidRPr="00845B81">
        <w:rPr>
          <w:rStyle w:val="Style13ptBold"/>
        </w:rPr>
        <w:t>Serwer</w:t>
      </w:r>
      <w:proofErr w:type="spellEnd"/>
      <w:r>
        <w:rPr>
          <w:rStyle w:val="Style13ptBold"/>
        </w:rPr>
        <w:t xml:space="preserve"> 6/24 </w:t>
      </w:r>
      <w:proofErr w:type="spellStart"/>
      <w:r w:rsidRPr="00845B81">
        <w:t>Serwer</w:t>
      </w:r>
      <w:proofErr w:type="spellEnd"/>
      <w:r w:rsidRPr="00845B81">
        <w:t>, Adam</w:t>
      </w:r>
      <w:r w:rsidRPr="00676EFA">
        <w:t>. “Bust the Police Unions.” The Atlantic, Atlantic Media Company, 24 June 2021, www.theatlantic.com/magazine/archive/2021/07/bust-the-police-unions/619006</w:t>
      </w:r>
      <w:r>
        <w:t>/SJKS</w:t>
      </w:r>
    </w:p>
    <w:p w:rsidR="00C3467B" w:rsidRPr="00676EFA" w:rsidRDefault="00C3467B" w:rsidP="00C3467B"/>
    <w:p w:rsidR="00C3467B" w:rsidRDefault="00C3467B" w:rsidP="00C3467B">
      <w:pPr>
        <w:rPr>
          <w:sz w:val="16"/>
        </w:rPr>
      </w:pPr>
      <w:r w:rsidRPr="00845B81">
        <w:rPr>
          <w:rStyle w:val="Emphasis"/>
          <w:highlight w:val="green"/>
        </w:rPr>
        <w:t>Police unions</w:t>
      </w:r>
      <w:r w:rsidRPr="00845B81">
        <w:rPr>
          <w:rStyle w:val="Emphasis"/>
        </w:rPr>
        <w:t xml:space="preserve"> found that they had new </w:t>
      </w:r>
      <w:proofErr w:type="gramStart"/>
      <w:r w:rsidRPr="00845B81">
        <w:rPr>
          <w:rStyle w:val="Emphasis"/>
        </w:rPr>
        <w:t>leverage</w:t>
      </w:r>
      <w:proofErr w:type="gramEnd"/>
      <w:r w:rsidRPr="00845B81">
        <w:rPr>
          <w:rStyle w:val="Emphasis"/>
        </w:rPr>
        <w:t xml:space="preserve"> at the bargaining table</w:t>
      </w:r>
      <w:r w:rsidRPr="00845B81">
        <w:rPr>
          <w:sz w:val="16"/>
        </w:rPr>
        <w:t>. In contract negotiations with cities</w:t>
      </w:r>
      <w:r w:rsidRPr="00845B81">
        <w:rPr>
          <w:rStyle w:val="Emphasis"/>
        </w:rPr>
        <w:t xml:space="preserve">, they </w:t>
      </w:r>
      <w:r w:rsidRPr="00845B81">
        <w:rPr>
          <w:rStyle w:val="Emphasis"/>
          <w:highlight w:val="green"/>
        </w:rPr>
        <w:t>sought</w:t>
      </w:r>
      <w:r w:rsidRPr="00845B81">
        <w:rPr>
          <w:rStyle w:val="Emphasis"/>
        </w:rPr>
        <w:t xml:space="preserve"> not merely higher pay or better benefits, but </w:t>
      </w:r>
      <w:r w:rsidRPr="00845B81">
        <w:rPr>
          <w:rStyle w:val="Emphasis"/>
          <w:highlight w:val="green"/>
        </w:rPr>
        <w:t>protections for officer</w:t>
      </w:r>
      <w:r w:rsidRPr="00845B81">
        <w:rPr>
          <w:rStyle w:val="Emphasis"/>
        </w:rPr>
        <w:t xml:space="preserve">s accused of </w:t>
      </w:r>
      <w:r w:rsidRPr="00845B81">
        <w:rPr>
          <w:rStyle w:val="Emphasis"/>
          <w:highlight w:val="green"/>
        </w:rPr>
        <w:t>misconduct</w:t>
      </w:r>
      <w:r w:rsidRPr="00845B81">
        <w:rPr>
          <w:rStyle w:val="Emphasis"/>
        </w:rPr>
        <w:t>.</w:t>
      </w:r>
      <w:r w:rsidRPr="00845B81">
        <w:rPr>
          <w:sz w:val="16"/>
        </w:rPr>
        <w:t xml:space="preserve"> At this, they proved remarkably successful. </w:t>
      </w:r>
      <w:r w:rsidRPr="00845B81">
        <w:rPr>
          <w:rStyle w:val="Emphasis"/>
        </w:rPr>
        <w:t xml:space="preserve">Reviewing 82 active police-union contracts in major American cities, a 2017 Reuters investigation found that </w:t>
      </w:r>
      <w:r w:rsidRPr="00845B81">
        <w:rPr>
          <w:rStyle w:val="Emphasis"/>
          <w:highlight w:val="green"/>
        </w:rPr>
        <w:t>a majority “call for departments to erase disciplinary records</w:t>
      </w:r>
      <w:r w:rsidRPr="00845B81">
        <w:rPr>
          <w:rStyle w:val="Emphasis"/>
        </w:rPr>
        <w:t xml:space="preserve">, some after just six months.” </w:t>
      </w:r>
      <w:r w:rsidRPr="00845B81">
        <w:rPr>
          <w:rStyle w:val="Emphasis"/>
          <w:highlight w:val="green"/>
        </w:rPr>
        <w:t>Many</w:t>
      </w:r>
      <w:r w:rsidRPr="00845B81">
        <w:rPr>
          <w:rStyle w:val="Emphasis"/>
        </w:rPr>
        <w:t xml:space="preserve"> contracts allow officers to access investigative information about complaints or charges against them before </w:t>
      </w:r>
      <w:proofErr w:type="gramStart"/>
      <w:r w:rsidRPr="00845B81">
        <w:rPr>
          <w:rStyle w:val="Emphasis"/>
        </w:rPr>
        <w:t>being interrogated</w:t>
      </w:r>
      <w:proofErr w:type="gramEnd"/>
      <w:r w:rsidRPr="00845B81">
        <w:rPr>
          <w:rStyle w:val="Emphasis"/>
        </w:rPr>
        <w:t xml:space="preserve">, so they can get their stories straight. Some </w:t>
      </w:r>
      <w:r w:rsidRPr="00845B81">
        <w:rPr>
          <w:rStyle w:val="Emphasis"/>
          <w:highlight w:val="green"/>
        </w:rPr>
        <w:t>require the officer’s approval before making information</w:t>
      </w:r>
      <w:r w:rsidRPr="00845B81">
        <w:rPr>
          <w:rStyle w:val="Emphasis"/>
        </w:rPr>
        <w:t xml:space="preserve"> regarding misconduct </w:t>
      </w:r>
      <w:r w:rsidRPr="00845B81">
        <w:rPr>
          <w:rStyle w:val="Emphasis"/>
          <w:highlight w:val="green"/>
        </w:rPr>
        <w:t>public</w:t>
      </w:r>
      <w:r w:rsidRPr="00845B81">
        <w:rPr>
          <w:rStyle w:val="Emphasis"/>
        </w:rPr>
        <w:t xml:space="preserve">; others set time limits on when citizens can file complaints. A 2017 Washington Post investigation found that </w:t>
      </w:r>
      <w:r w:rsidRPr="00845B81">
        <w:rPr>
          <w:rStyle w:val="Emphasis"/>
          <w:highlight w:val="green"/>
        </w:rPr>
        <w:t>since 2006, of the 1,881 officers fired</w:t>
      </w:r>
      <w:r w:rsidRPr="00845B81">
        <w:rPr>
          <w:rStyle w:val="Emphasis"/>
        </w:rPr>
        <w:t xml:space="preserve"> for misconduct at the nation’s largest departments, </w:t>
      </w:r>
      <w:r w:rsidRPr="00845B81">
        <w:rPr>
          <w:rStyle w:val="Emphasis"/>
          <w:highlight w:val="green"/>
        </w:rPr>
        <w:t xml:space="preserve">451 </w:t>
      </w:r>
      <w:proofErr w:type="gramStart"/>
      <w:r w:rsidRPr="00845B81">
        <w:rPr>
          <w:rStyle w:val="Emphasis"/>
          <w:highlight w:val="green"/>
        </w:rPr>
        <w:t>had been reinstated</w:t>
      </w:r>
      <w:proofErr w:type="gramEnd"/>
      <w:r w:rsidRPr="00845B81">
        <w:rPr>
          <w:rStyle w:val="Emphasis"/>
          <w:highlight w:val="green"/>
        </w:rPr>
        <w:t xml:space="preserve"> because of requirements in union contracts.</w:t>
      </w:r>
      <w:r w:rsidRPr="00845B81">
        <w:rPr>
          <w:rStyle w:val="Emphasis"/>
        </w:rPr>
        <w:t xml:space="preserve"> For many police unions, </w:t>
      </w:r>
      <w:r w:rsidRPr="00845B81">
        <w:rPr>
          <w:rStyle w:val="Emphasis"/>
          <w:highlight w:val="green"/>
        </w:rPr>
        <w:t>enacting and enforcing barriers to accountability became a primary concern.</w:t>
      </w:r>
      <w:r w:rsidRPr="00845B81">
        <w:rPr>
          <w:rStyle w:val="Emphasis"/>
        </w:rPr>
        <w:t xml:space="preserve"> </w:t>
      </w:r>
      <w:r w:rsidRPr="00845B81">
        <w:rPr>
          <w:sz w:val="16"/>
        </w:rPr>
        <w:t xml:space="preserve">In 2014, in San Antonio, the local police union was willing to accept caps on pay and benefits as long as the then–city manager abandoned her efforts to, among other reforms, prevent police from erasing past misconduct records. The damage that these types of provisions have done is hard to overstate. In one recent study, the economist Rob </w:t>
      </w:r>
      <w:proofErr w:type="spellStart"/>
      <w:r w:rsidRPr="00845B81">
        <w:rPr>
          <w:sz w:val="16"/>
        </w:rPr>
        <w:t>Gillezeau</w:t>
      </w:r>
      <w:proofErr w:type="spellEnd"/>
      <w:r w:rsidRPr="00845B81">
        <w:rPr>
          <w:sz w:val="16"/>
        </w:rPr>
        <w:t xml:space="preserve"> of the University of Victoria found </w:t>
      </w:r>
    </w:p>
    <w:p w:rsidR="00C3467B" w:rsidRDefault="00C3467B" w:rsidP="00C3467B">
      <w:pPr>
        <w:pStyle w:val="Heading4"/>
      </w:pPr>
      <w:r>
        <w:t>That leads to endless amounts of racist violence and the bolstering of the prison industrial complex.</w:t>
      </w:r>
    </w:p>
    <w:p w:rsidR="00C3467B" w:rsidRPr="00D47055" w:rsidRDefault="00C3467B" w:rsidP="00C3467B">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rsidR="00C3467B" w:rsidRDefault="00C3467B" w:rsidP="00C3467B">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proofErr w:type="gramStart"/>
      <w:r w:rsidRPr="00713B23">
        <w:rPr>
          <w:rStyle w:val="StyleUnderline"/>
        </w:rPr>
        <w:t>were forcibly brought</w:t>
      </w:r>
      <w:proofErr w:type="gramEnd"/>
      <w:r w:rsidRPr="00713B23">
        <w:rPr>
          <w:rStyle w:val="StyleUnderline"/>
        </w:rPr>
        <w:t xml:space="preserve">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w:t>
      </w:r>
      <w:proofErr w:type="gramStart"/>
      <w:r w:rsidRPr="00713B23">
        <w:rPr>
          <w:rStyle w:val="StyleUnderline"/>
        </w:rPr>
        <w:t xml:space="preserve">For example, The Watts Riots of 1965, the widespread assaults against Blacks in Harlem during the 1920s (King 2011), law enforcement violence against Black women (i.e., </w:t>
      </w:r>
      <w:proofErr w:type="spellStart"/>
      <w:r w:rsidRPr="00713B23">
        <w:rPr>
          <w:rStyle w:val="StyleUnderline"/>
        </w:rPr>
        <w:t>Malaika</w:t>
      </w:r>
      <w:proofErr w:type="spellEnd"/>
      <w:r w:rsidRPr="00713B23">
        <w:rPr>
          <w:rStyle w:val="StyleUnderline"/>
        </w:rPr>
        <w:t xml:space="preserve">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w:t>
      </w:r>
      <w:proofErr w:type="spellStart"/>
      <w:r w:rsidRPr="00713B23">
        <w:rPr>
          <w:rStyle w:val="StyleUnderline"/>
        </w:rPr>
        <w:t>Amadou</w:t>
      </w:r>
      <w:proofErr w:type="spellEnd"/>
      <w:r w:rsidRPr="00713B23">
        <w:rPr>
          <w:rStyle w:val="StyleUnderline"/>
        </w:rPr>
        <w:t xml:space="preserve">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w:t>
      </w:r>
      <w:proofErr w:type="spellStart"/>
      <w:r w:rsidRPr="00713B23">
        <w:rPr>
          <w:rStyle w:val="StyleUnderline"/>
        </w:rPr>
        <w:t>Murch</w:t>
      </w:r>
      <w:proofErr w:type="spellEnd"/>
      <w:r w:rsidRPr="00713B23">
        <w:rPr>
          <w:rStyle w:val="StyleUnderline"/>
        </w:rPr>
        <w:t xml:space="preserve"> 2012; </w:t>
      </w:r>
      <w:proofErr w:type="spellStart"/>
      <w:r w:rsidRPr="00713B23">
        <w:rPr>
          <w:rStyle w:val="StyleUnderline"/>
        </w:rPr>
        <w:t>Rafail</w:t>
      </w:r>
      <w:proofErr w:type="spellEnd"/>
      <w:r w:rsidRPr="00713B23">
        <w:rPr>
          <w:rStyle w:val="StyleUnderline"/>
        </w:rPr>
        <w:t xml:space="preserve"> et al. 2012).</w:t>
      </w:r>
      <w:proofErr w:type="gramEnd"/>
      <w:r w:rsidRPr="00B2635B">
        <w:rPr>
          <w:sz w:val="14"/>
        </w:rPr>
        <w:t xml:space="preserve"> In Punishing Race (2011), law professor 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Thus, to Whites, </w:t>
      </w:r>
      <w:r w:rsidRPr="00B2635B">
        <w:rPr>
          <w:rStyle w:val="StyleUnderline"/>
          <w:highlight w:val="green"/>
        </w:rPr>
        <w:t xml:space="preserve">Blacks </w:t>
      </w:r>
      <w:proofErr w:type="gramStart"/>
      <w:r w:rsidRPr="00B2635B">
        <w:rPr>
          <w:rStyle w:val="StyleUnderline"/>
          <w:highlight w:val="green"/>
        </w:rPr>
        <w:t>are viewed</w:t>
      </w:r>
      <w:proofErr w:type="gramEnd"/>
      <w:r w:rsidRPr="00B2635B">
        <w:rPr>
          <w:rStyle w:val="StyleUnderline"/>
          <w:highlight w:val="green"/>
        </w:rPr>
        <w:t xml:space="preserve"> as deserving of harsh treatment</w:t>
      </w:r>
      <w:r w:rsidRPr="00713B23">
        <w:rPr>
          <w:rStyle w:val="StyleUnderline"/>
        </w:rPr>
        <w:t xml:space="preserve"> in the criminal justice system</w:t>
      </w:r>
      <w:r w:rsidRPr="00B2635B">
        <w:rPr>
          <w:sz w:val="14"/>
        </w:rPr>
        <w:t xml:space="preserve"> (</w:t>
      </w:r>
      <w:proofErr w:type="spellStart"/>
      <w:r w:rsidRPr="00B2635B">
        <w:rPr>
          <w:sz w:val="14"/>
        </w:rPr>
        <w:t>Peffley</w:t>
      </w:r>
      <w:proofErr w:type="spellEnd"/>
      <w:r w:rsidRPr="00B2635B">
        <w:rPr>
          <w:sz w:val="14"/>
        </w:rPr>
        <w:t xml:space="preserve"> and Hurwitz 2013). </w:t>
      </w:r>
      <w:proofErr w:type="gramStart"/>
      <w:r w:rsidRPr="00B2635B">
        <w:rPr>
          <w:sz w:val="14"/>
        </w:rPr>
        <w:t xml:space="preserve">At first glance, such an assertion may seem to be unfathomable, buy that there is an extensive body of literature which suggests that </w:t>
      </w:r>
      <w:r w:rsidRPr="00B2635B">
        <w:rPr>
          <w:rStyle w:val="StyleUnderline"/>
          <w:highlight w:val="green"/>
        </w:rPr>
        <w:t>Black males are viewed as the “prototypical criminal</w:t>
      </w:r>
      <w:r w:rsidRPr="0016040C">
        <w:rPr>
          <w:rStyle w:val="StyleUnderline"/>
        </w:rPr>
        <w:t xml:space="preserve">,” and this notion is </w:t>
      </w:r>
      <w:r w:rsidRPr="00B2635B">
        <w:rPr>
          <w:rStyle w:val="StyleUnderline"/>
          <w:highlight w:val="green"/>
        </w:rPr>
        <w:t>buttressed in the media</w:t>
      </w:r>
      <w:r w:rsidRPr="0016040C">
        <w:rPr>
          <w:rStyle w:val="StyleUnderline"/>
        </w:rPr>
        <w:t>, by the general public, and via disparate sentencing outcomes</w:t>
      </w:r>
      <w:r w:rsidRPr="00B2635B">
        <w:rPr>
          <w:sz w:val="14"/>
        </w:rPr>
        <w:t xml:space="preserve"> (Blair et al. 2004; </w:t>
      </w:r>
      <w:proofErr w:type="spellStart"/>
      <w:r w:rsidRPr="00B2635B">
        <w:rPr>
          <w:sz w:val="14"/>
        </w:rPr>
        <w:t>Eberhardt</w:t>
      </w:r>
      <w:proofErr w:type="spellEnd"/>
      <w:r w:rsidRPr="00B2635B">
        <w:rPr>
          <w:sz w:val="14"/>
        </w:rPr>
        <w:t xml:space="preserve">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w:t>
      </w:r>
      <w:proofErr w:type="gramEnd"/>
      <w:r w:rsidRPr="00B2635B">
        <w:rPr>
          <w:sz w:val="14"/>
        </w:rPr>
        <w:t xml:space="preserve"> For instance, Blair et al. (2004) revealed that Black males with more Afrocentric features (e.g., dark skin, broad noses, full lips) may receive longer sentences than Blacks with less Afrocentric features, i.e., lighter skin and straighter hair (</w:t>
      </w:r>
      <w:proofErr w:type="spellStart"/>
      <w:r w:rsidRPr="00B2635B">
        <w:rPr>
          <w:sz w:val="14"/>
        </w:rPr>
        <w:t>Eberhardt</w:t>
      </w:r>
      <w:proofErr w:type="spellEnd"/>
      <w:r w:rsidRPr="00B2635B">
        <w:rPr>
          <w:sz w:val="14"/>
        </w:rPr>
        <w:t xml:space="preserve">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t>Armour</w:t>
      </w:r>
      <w:proofErr w:type="spellEnd"/>
      <w:r w:rsidRPr="00B2635B">
        <w:rPr>
          <w:sz w:val="14"/>
        </w:rPr>
        <w:t xml:space="preserve"> (1997). Negrophobia </w:t>
      </w:r>
      <w:proofErr w:type="gramStart"/>
      <w:r w:rsidRPr="00B2635B">
        <w:rPr>
          <w:sz w:val="14"/>
        </w:rPr>
        <w:t>can be surmised</w:t>
      </w:r>
      <w:proofErr w:type="gramEnd"/>
      <w:r w:rsidRPr="00B2635B">
        <w:rPr>
          <w:sz w:val="14"/>
        </w:rPr>
        <w:t xml:space="preserve"> as an irrational of Blacks, which includes a fear of being victimized by Black, that can result in Whites shooting or harming an </w:t>
      </w:r>
      <w:proofErr w:type="spellStart"/>
      <w:r w:rsidRPr="00B2635B">
        <w:rPr>
          <w:sz w:val="14"/>
        </w:rPr>
        <w:t>AfricanAmerican</w:t>
      </w:r>
      <w:proofErr w:type="spellEnd"/>
      <w:r w:rsidRPr="00B2635B">
        <w:rPr>
          <w:sz w:val="14"/>
        </w:rPr>
        <w:t xml:space="preserve"> based on criminal/racial stereotypes (</w:t>
      </w:r>
      <w:proofErr w:type="spellStart"/>
      <w:r w:rsidRPr="00B2635B">
        <w:rPr>
          <w:sz w:val="14"/>
        </w:rPr>
        <w:t>Armour</w:t>
      </w:r>
      <w:proofErr w:type="spellEnd"/>
      <w:r w:rsidRPr="00B2635B">
        <w:rPr>
          <w:sz w:val="14"/>
        </w:rPr>
        <w:t xml:space="preserve"> 1997). </w:t>
      </w:r>
      <w:r w:rsidRPr="0016040C">
        <w:rPr>
          <w:rStyle w:val="StyleUnderline"/>
        </w:rPr>
        <w:t xml:space="preserve">The aforementioned </w:t>
      </w:r>
      <w:r w:rsidRPr="00B2635B">
        <w:rPr>
          <w:rStyle w:val="StyleUnderline"/>
          <w:highlight w:val="green"/>
        </w:rPr>
        <w:t>racialized</w:t>
      </w:r>
      <w:r w:rsidRPr="0016040C">
        <w:rPr>
          <w:rStyle w:val="StyleUnderline"/>
        </w:rPr>
        <w:t xml:space="preserve"> stereotypical </w:t>
      </w:r>
      <w:r w:rsidRPr="00B2635B">
        <w:rPr>
          <w:rStyle w:val="StyleUnderline"/>
          <w:highlight w:val="green"/>
        </w:rPr>
        <w:t>assumptions can be</w:t>
      </w:r>
      <w:r w:rsidRPr="0016040C">
        <w:rPr>
          <w:rStyle w:val="StyleUnderline"/>
        </w:rPr>
        <w:t xml:space="preserve"> deleterious because they </w:t>
      </w:r>
      <w:proofErr w:type="gramStart"/>
      <w:r w:rsidRPr="0016040C">
        <w:rPr>
          <w:rStyle w:val="StyleUnderline"/>
        </w:rPr>
        <w:t xml:space="preserve">can be </w:t>
      </w:r>
      <w:r w:rsidRPr="00B2635B">
        <w:rPr>
          <w:rStyle w:val="StyleUnderline"/>
          <w:highlight w:val="green"/>
        </w:rPr>
        <w:t>used</w:t>
      </w:r>
      <w:proofErr w:type="gramEnd"/>
      <w:r w:rsidRPr="00B2635B">
        <w:rPr>
          <w:rStyle w:val="StyleUnderline"/>
          <w:highlight w:val="green"/>
        </w:rPr>
        <w:t xml:space="preserve"> by Whites to justify shooting a Black person</w:t>
      </w:r>
      <w:r w:rsidRPr="0016040C">
        <w:rPr>
          <w:rStyle w:val="StyleUnderline"/>
        </w:rPr>
        <w:t xml:space="preserve"> on the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African-American males represent a group that </w:t>
      </w:r>
      <w:proofErr w:type="gramStart"/>
      <w:r w:rsidRPr="00942C0E">
        <w:rPr>
          <w:rStyle w:val="StyleUnderline"/>
        </w:rPr>
        <w:t>has been much maligned</w:t>
      </w:r>
      <w:proofErr w:type="gramEnd"/>
      <w:r w:rsidRPr="00942C0E">
        <w:rPr>
          <w:rStyle w:val="StyleUnderline"/>
        </w:rPr>
        <w:t xml:space="preserve">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B2635B">
        <w:rPr>
          <w:rStyle w:val="StyleUnderline"/>
        </w:rPr>
        <w:t>Dottolo</w:t>
      </w:r>
      <w:proofErr w:type="spellEnd"/>
      <w:r w:rsidRPr="00B2635B">
        <w:rPr>
          <w:rStyle w:val="StyleUnderline"/>
        </w:rPr>
        <w:t xml:space="preserve"> and Stewart 2008; Karenga</w:t>
      </w:r>
      <w:r w:rsidRPr="00942C0E">
        <w:rPr>
          <w:rStyle w:val="StyleUnderline"/>
        </w:rPr>
        <w:t xml:space="preserve"> 2010; Martin et al. 2001; Smith and </w:t>
      </w:r>
      <w:proofErr w:type="spellStart"/>
      <w:r w:rsidRPr="00942C0E">
        <w:rPr>
          <w:rStyle w:val="StyleUnderline"/>
        </w:rPr>
        <w:t>Hattery</w:t>
      </w:r>
      <w:proofErr w:type="spellEnd"/>
      <w:r w:rsidRPr="00942C0E">
        <w:rPr>
          <w:rStyle w:val="StyleUnderline"/>
        </w:rPr>
        <w:t xml:space="preserve"> 2009). Thus, </w:t>
      </w:r>
      <w:r w:rsidRPr="00B2635B">
        <w:rPr>
          <w:rStyle w:val="StyleUnderline"/>
          <w:highlight w:val="green"/>
        </w:rPr>
        <w:t>racism</w:t>
      </w:r>
      <w:r w:rsidRPr="00942C0E">
        <w:rPr>
          <w:rStyle w:val="StyleUnderline"/>
        </w:rPr>
        <w:t xml:space="preserve"> and discrimination </w:t>
      </w:r>
      <w:r w:rsidRPr="00B2635B">
        <w:rPr>
          <w:rStyle w:val="StyleUnderline"/>
          <w:highlight w:val="green"/>
        </w:rPr>
        <w:t>heightens</w:t>
      </w:r>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w:t>
      </w:r>
      <w:proofErr w:type="spellStart"/>
      <w:r w:rsidRPr="00942C0E">
        <w:rPr>
          <w:rStyle w:val="StyleUnderline"/>
        </w:rPr>
        <w:t>Pieterse</w:t>
      </w:r>
      <w:proofErr w:type="spellEnd"/>
      <w:r w:rsidRPr="00942C0E">
        <w:rPr>
          <w:rStyle w:val="StyleUnderline"/>
        </w:rPr>
        <w:t xml:space="preserv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w:t>
      </w:r>
      <w:proofErr w:type="gramStart"/>
      <w:r w:rsidRPr="00B2635B">
        <w:rPr>
          <w:sz w:val="14"/>
        </w:rPr>
        <w:t>Against</w:t>
      </w:r>
      <w:proofErr w:type="gramEnd"/>
      <w:r w:rsidRPr="00B2635B">
        <w:rPr>
          <w:sz w:val="14"/>
        </w:rPr>
        <w:t xml:space="preserve"> Black Males According to Walker (2011), police brutality is defined as “the use of excessive physical force or verbal assault and psychological intimidation” (p. 579). Although one recent study suggests that the NYPD </w:t>
      </w:r>
      <w:proofErr w:type="gramStart"/>
      <w:r w:rsidRPr="00B2635B">
        <w:rPr>
          <w:sz w:val="14"/>
        </w:rPr>
        <w:t>has become better behaved</w:t>
      </w:r>
      <w:proofErr w:type="gramEnd"/>
      <w:r w:rsidRPr="00B2635B">
        <w:rPr>
          <w:sz w:val="14"/>
        </w:rPr>
        <w:t xml:space="preserve">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B2635B">
        <w:rPr>
          <w:rStyle w:val="StyleUnderline"/>
          <w:highlight w:val="green"/>
        </w:rPr>
        <w:t>accosted while</w:t>
      </w:r>
      <w:r w:rsidRPr="00942C0E">
        <w:rPr>
          <w:rStyle w:val="StyleUnderline"/>
        </w:rPr>
        <w:t xml:space="preserve"> operating </w:t>
      </w:r>
      <w:r w:rsidRPr="00B2635B">
        <w:rPr>
          <w:rStyle w:val="StyleUnderline"/>
          <w:highlight w:val="green"/>
        </w:rPr>
        <w:t>[driving]</w:t>
      </w:r>
      <w:r>
        <w:rPr>
          <w:rStyle w:val="StyleUnderline"/>
        </w:rPr>
        <w:t xml:space="preserve"> </w:t>
      </w:r>
      <w:r w:rsidRPr="00942C0E">
        <w:rPr>
          <w:rStyle w:val="StyleUnderline"/>
        </w:rPr>
        <w:t xml:space="preserve">a motorized vehicle (“Driving While Black”), </w:t>
      </w:r>
      <w:r w:rsidRPr="00B2635B">
        <w:rPr>
          <w:rStyle w:val="StyleUnderline"/>
          <w:highlight w:val="green"/>
        </w:rPr>
        <w:t>and</w:t>
      </w:r>
      <w:r w:rsidRPr="00942C0E">
        <w:rPr>
          <w:rStyle w:val="StyleUnderline"/>
        </w:rPr>
        <w:t xml:space="preserve"> to </w:t>
      </w:r>
      <w:r w:rsidRPr="00B2635B">
        <w:rPr>
          <w:rStyle w:val="StyleUnderline"/>
          <w:highlight w:val="green"/>
        </w:rPr>
        <w:t>underreport how often they are stopped due</w:t>
      </w:r>
      <w:r w:rsidRPr="00942C0E">
        <w:rPr>
          <w:rStyle w:val="StyleUnderline"/>
        </w:rPr>
        <w:t xml:space="preserve"> to higher social desirability factors</w:t>
      </w:r>
      <w:r w:rsidRPr="00B2635B">
        <w:rPr>
          <w:sz w:val="14"/>
        </w:rPr>
        <w:t xml:space="preserve"> (</w:t>
      </w:r>
      <w:proofErr w:type="spellStart"/>
      <w:r w:rsidRPr="00B2635B">
        <w:rPr>
          <w:sz w:val="14"/>
        </w:rPr>
        <w:t>TomaskovicDevey</w:t>
      </w:r>
      <w:proofErr w:type="spellEnd"/>
      <w:r w:rsidRPr="00B2635B">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w:t>
      </w:r>
      <w:proofErr w:type="spellStart"/>
      <w:r w:rsidRPr="00B2635B">
        <w:rPr>
          <w:sz w:val="14"/>
        </w:rPr>
        <w:t>Hassell</w:t>
      </w:r>
      <w:proofErr w:type="spellEnd"/>
      <w:r w:rsidRPr="00B2635B">
        <w:rPr>
          <w:sz w:val="14"/>
        </w:rPr>
        <w:t xml:space="preserve"> and </w:t>
      </w:r>
      <w:proofErr w:type="spellStart"/>
      <w:r w:rsidRPr="00B2635B">
        <w:rPr>
          <w:sz w:val="14"/>
        </w:rPr>
        <w:t>Archbold</w:t>
      </w:r>
      <w:proofErr w:type="spellEnd"/>
      <w:r w:rsidRPr="00B2635B">
        <w:rPr>
          <w:sz w:val="14"/>
        </w:rPr>
        <w:t xml:space="preserve">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w:t>
      </w:r>
      <w:proofErr w:type="gramStart"/>
      <w:r w:rsidRPr="00B2635B">
        <w:rPr>
          <w:sz w:val="14"/>
        </w:rPr>
        <w:t>can be applied</w:t>
      </w:r>
      <w:proofErr w:type="gramEnd"/>
      <w:r w:rsidRPr="00B2635B">
        <w:rPr>
          <w:sz w:val="14"/>
        </w:rPr>
        <w:t xml:space="preserve">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aforementioned even more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w:t>
      </w:r>
      <w:proofErr w:type="gramStart"/>
      <w:r w:rsidRPr="00B2635B">
        <w:rPr>
          <w:sz w:val="14"/>
        </w:rPr>
        <w:t>threat which</w:t>
      </w:r>
      <w:proofErr w:type="gramEnd"/>
      <w:r w:rsidRPr="00B2635B">
        <w:rPr>
          <w:sz w:val="14"/>
        </w:rPr>
        <w:t xml:space="preserve"> justifies the disproportionate use of deadly force. Therefore, it is not beyond the realm of possibility that police officers’ decisions to act aggressively may, to some extent, </w:t>
      </w:r>
      <w:proofErr w:type="gramStart"/>
      <w:r w:rsidRPr="00B2635B">
        <w:rPr>
          <w:sz w:val="14"/>
        </w:rPr>
        <w:t>be influenced</w:t>
      </w:r>
      <w:proofErr w:type="gramEnd"/>
      <w:r w:rsidRPr="00B2635B">
        <w:rPr>
          <w:sz w:val="14"/>
        </w:rPr>
        <w:t xml:space="preserve">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w:t>
      </w:r>
      <w:proofErr w:type="gramStart"/>
      <w:r w:rsidRPr="00B2635B">
        <w:rPr>
          <w:sz w:val="14"/>
        </w:rPr>
        <w:t>are regarded</w:t>
      </w:r>
      <w:proofErr w:type="gramEnd"/>
      <w:r w:rsidRPr="00B2635B">
        <w:rPr>
          <w:sz w:val="14"/>
        </w:rPr>
        <w:t xml:space="preserve">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w:t>
      </w:r>
      <w:proofErr w:type="spellStart"/>
      <w:r w:rsidRPr="00B2635B">
        <w:rPr>
          <w:sz w:val="14"/>
        </w:rPr>
        <w:t>Eberhardt</w:t>
      </w:r>
      <w:proofErr w:type="spellEnd"/>
      <w:r w:rsidRPr="00B2635B">
        <w:rPr>
          <w:sz w:val="14"/>
        </w:rPr>
        <w:t xml:space="preserve">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w:t>
      </w:r>
      <w:proofErr w:type="gramStart"/>
      <w:r w:rsidRPr="00B2635B">
        <w:rPr>
          <w:sz w:val="14"/>
        </w:rPr>
        <w:t>reality and is solely under the control of the media</w:t>
      </w:r>
      <w:proofErr w:type="gramEnd"/>
      <w:r w:rsidRPr="00B2635B">
        <w:rPr>
          <w:sz w:val="14"/>
        </w:rPr>
        <w:t xml:space="preserve"> and exercises no agency. Lastly, </w:t>
      </w:r>
      <w:proofErr w:type="spellStart"/>
      <w:r w:rsidRPr="00B2635B">
        <w:rPr>
          <w:sz w:val="14"/>
        </w:rPr>
        <w:t>Peffley</w:t>
      </w:r>
      <w:proofErr w:type="spellEnd"/>
      <w:r w:rsidRPr="00B2635B">
        <w:rPr>
          <w:sz w:val="14"/>
        </w:rPr>
        <w:t xml:space="preserve"> and Hurwitz (2013) describe what </w:t>
      </w:r>
      <w:proofErr w:type="gramStart"/>
      <w:r w:rsidRPr="00B2635B">
        <w:rPr>
          <w:sz w:val="14"/>
        </w:rPr>
        <w:t>can be perceived</w:t>
      </w:r>
      <w:proofErr w:type="gramEnd"/>
      <w:r w:rsidRPr="00B2635B">
        <w:rPr>
          <w:sz w:val="14"/>
        </w:rPr>
        <w:t xml:space="preserve">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w:t>
      </w:r>
      <w:proofErr w:type="gramStart"/>
      <w:r w:rsidRPr="00B2635B">
        <w:rPr>
          <w:sz w:val="14"/>
        </w:rPr>
        <w:t>segregated</w:t>
      </w:r>
      <w:proofErr w:type="gramEnd"/>
      <w:r w:rsidRPr="00B2635B">
        <w:rPr>
          <w:sz w:val="14"/>
        </w:rPr>
        <w:t xml:space="preserve">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rsidR="00426EBD" w:rsidRDefault="00426EBD" w:rsidP="00C3467B">
      <w:pPr>
        <w:rPr>
          <w:sz w:val="14"/>
        </w:rPr>
      </w:pPr>
    </w:p>
    <w:p w:rsidR="00426EBD" w:rsidRDefault="00426EBD" w:rsidP="00C3467B">
      <w:pPr>
        <w:rPr>
          <w:sz w:val="14"/>
        </w:rPr>
      </w:pPr>
    </w:p>
    <w:p w:rsidR="00C3467B" w:rsidRDefault="00C3467B" w:rsidP="00C3467B">
      <w:pPr>
        <w:pStyle w:val="Heading4"/>
        <w:rPr>
          <w:rFonts w:cs="Calibri"/>
        </w:rPr>
      </w:pPr>
      <w:r>
        <w:rPr>
          <w:rFonts w:cs="Calibri"/>
        </w:rPr>
        <w:t>1</w:t>
      </w:r>
      <w:r w:rsidRPr="007B328F">
        <w:rPr>
          <w:rFonts w:cs="Calibri"/>
        </w:rPr>
        <w:t xml:space="preserve">] </w:t>
      </w:r>
      <w:r>
        <w:t>T</w:t>
      </w:r>
      <w:r>
        <w:t xml:space="preserve">urns the </w:t>
      </w:r>
      <w:proofErr w:type="spellStart"/>
      <w:r>
        <w:t>fw</w:t>
      </w:r>
      <w:proofErr w:type="spellEnd"/>
      <w:r>
        <w:t xml:space="preserve">, </w:t>
      </w:r>
      <w:proofErr w:type="spellStart"/>
      <w:proofErr w:type="gramStart"/>
      <w:r>
        <w:t>bc</w:t>
      </w:r>
      <w:proofErr w:type="spellEnd"/>
      <w:proofErr w:type="gramEnd"/>
      <w:r>
        <w:t xml:space="preserve"> racism </w:t>
      </w:r>
      <w:proofErr w:type="spellStart"/>
      <w:r>
        <w:t>apriori</w:t>
      </w:r>
      <w:proofErr w:type="spellEnd"/>
      <w:r>
        <w:t xml:space="preserve"> unintuitive </w:t>
      </w:r>
      <w:proofErr w:type="spellStart"/>
      <w:r>
        <w:t>bc</w:t>
      </w:r>
      <w:proofErr w:type="spellEnd"/>
      <w:r>
        <w:t xml:space="preserve"> altruism. </w:t>
      </w:r>
      <w:r>
        <w:t xml:space="preserve"> </w:t>
      </w:r>
    </w:p>
    <w:p w:rsidR="00C83F3B" w:rsidRDefault="00C83F3B" w:rsidP="00C83F3B">
      <w:pPr>
        <w:pStyle w:val="Heading2"/>
      </w:pPr>
      <w:r>
        <w:t>Case</w:t>
      </w:r>
    </w:p>
    <w:p w:rsidR="00C83F3B" w:rsidRPr="00C83F3B" w:rsidRDefault="00C83F3B" w:rsidP="00C83F3B">
      <w:bookmarkStart w:id="0" w:name="_GoBack"/>
      <w:bookmarkEnd w:id="0"/>
    </w:p>
    <w:p w:rsidR="00C83F3B" w:rsidRPr="00C83F3B" w:rsidRDefault="00C83F3B" w:rsidP="00C83F3B"/>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286F3C"/>
    <w:multiLevelType w:val="hybridMultilevel"/>
    <w:tmpl w:val="6D5CE3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F3B"/>
    <w:rsid w:val="00426EBD"/>
    <w:rsid w:val="00431452"/>
    <w:rsid w:val="006554A8"/>
    <w:rsid w:val="00832ACD"/>
    <w:rsid w:val="00880B91"/>
    <w:rsid w:val="00964856"/>
    <w:rsid w:val="00BA7BC0"/>
    <w:rsid w:val="00C3467B"/>
    <w:rsid w:val="00C83F3B"/>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9042E"/>
  <w15:chartTrackingRefBased/>
  <w15:docId w15:val="{F5B7829C-6686-45D4-9E74-503AA11C1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83F3B"/>
    <w:rPr>
      <w:rFonts w:ascii="Calibri" w:hAnsi="Calibri"/>
    </w:rPr>
  </w:style>
  <w:style w:type="paragraph" w:styleId="Heading1">
    <w:name w:val="heading 1"/>
    <w:aliases w:val="Pocket"/>
    <w:basedOn w:val="Normal"/>
    <w:next w:val="Normal"/>
    <w:link w:val="Heading1Char"/>
    <w:qFormat/>
    <w:rsid w:val="00C83F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83F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83F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C83F3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83F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3F3B"/>
  </w:style>
  <w:style w:type="character" w:customStyle="1" w:styleId="Heading1Char">
    <w:name w:val="Heading 1 Char"/>
    <w:aliases w:val="Pocket Char"/>
    <w:basedOn w:val="DefaultParagraphFont"/>
    <w:link w:val="Heading1"/>
    <w:rsid w:val="00C83F3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83F3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83F3B"/>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C83F3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s"/>
    <w:basedOn w:val="DefaultParagraphFont"/>
    <w:link w:val="textbold"/>
    <w:uiPriority w:val="7"/>
    <w:qFormat/>
    <w:rsid w:val="00C83F3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83F3B"/>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S"/>
    <w:basedOn w:val="DefaultParagraphFont"/>
    <w:uiPriority w:val="6"/>
    <w:qFormat/>
    <w:rsid w:val="00C83F3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C83F3B"/>
    <w:rPr>
      <w:color w:val="auto"/>
      <w:u w:val="none"/>
    </w:rPr>
  </w:style>
  <w:style w:type="character" w:styleId="FollowedHyperlink">
    <w:name w:val="FollowedHyperlink"/>
    <w:basedOn w:val="DefaultParagraphFont"/>
    <w:uiPriority w:val="99"/>
    <w:semiHidden/>
    <w:unhideWhenUsed/>
    <w:rsid w:val="00C83F3B"/>
    <w:rPr>
      <w:color w:val="auto"/>
      <w:u w:val="none"/>
    </w:rPr>
  </w:style>
  <w:style w:type="character" w:customStyle="1" w:styleId="TitleChar">
    <w:name w:val="Title Char"/>
    <w:basedOn w:val="DefaultParagraphFont"/>
    <w:link w:val="Title"/>
    <w:uiPriority w:val="1"/>
    <w:qFormat/>
    <w:rsid w:val="00C83F3B"/>
    <w:rPr>
      <w:u w:val="single"/>
    </w:rPr>
  </w:style>
  <w:style w:type="paragraph" w:styleId="Title">
    <w:name w:val="Title"/>
    <w:basedOn w:val="Normal"/>
    <w:link w:val="TitleChar"/>
    <w:uiPriority w:val="1"/>
    <w:qFormat/>
    <w:rsid w:val="00C83F3B"/>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C83F3B"/>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ca"/>
    <w:basedOn w:val="Heading1"/>
    <w:link w:val="Hyperlink"/>
    <w:autoRedefine/>
    <w:uiPriority w:val="99"/>
    <w:qFormat/>
    <w:rsid w:val="00C83F3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83F3B"/>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ListParagraph">
    <w:name w:val="List Paragraph"/>
    <w:basedOn w:val="Normal"/>
    <w:uiPriority w:val="34"/>
    <w:qFormat/>
    <w:rsid w:val="00C3467B"/>
    <w:pPr>
      <w:ind w:left="720"/>
      <w:contextualSpacing/>
    </w:pPr>
  </w:style>
  <w:style w:type="character" w:customStyle="1" w:styleId="apple-converted-space">
    <w:name w:val="apple-converted-space"/>
    <w:basedOn w:val="DefaultParagraphFont"/>
    <w:rsid w:val="00C346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qje/article-abstract/127/1/333/1834007?redirectedFrom=fulltex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nbc.com/2021/10/21/stock-market-futures-open-to-close-news.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hi.ox.ac.uk/wp-content/uploads/Existential-Risks-2017-01-23.pdf" TargetMode="External"/><Relationship Id="rId11" Type="http://schemas.openxmlformats.org/officeDocument/2006/relationships/hyperlink" Target="https://www.akpress.org/our-enemies-in-blue.html" TargetMode="External"/><Relationship Id="rId5" Type="http://schemas.openxmlformats.org/officeDocument/2006/relationships/hyperlink" Target="https://www.ncbi.nlm.nih.gov/pmc/articles/PMC6446569/" TargetMode="External"/><Relationship Id="rId10" Type="http://schemas.openxmlformats.org/officeDocument/2006/relationships/hyperlink" Target="https://www.washingtonpost.com/outlook/2020/07/01/what-is-blue-flu-how-has-it-increased-police-power/" TargetMode="External"/><Relationship Id="rId4" Type="http://schemas.openxmlformats.org/officeDocument/2006/relationships/webSettings" Target="webSettings.xml"/><Relationship Id="rId9" Type="http://schemas.openxmlformats.org/officeDocument/2006/relationships/hyperlink" Target="https://www.independent.co.uk/news/world/americas/us-politics/robert-kiyosaki-market-crash-october-b193075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84</TotalTime>
  <Pages>17</Pages>
  <Words>10464</Words>
  <Characters>59651</Characters>
  <Application>Microsoft Office Word</Application>
  <DocSecurity>0</DocSecurity>
  <Lines>497</Lines>
  <Paragraphs>139</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1</vt:lpstr>
      <vt:lpstr>    2</vt:lpstr>
      <vt:lpstr>    3</vt:lpstr>
      <vt:lpstr>    Case</vt:lpstr>
    </vt:vector>
  </TitlesOfParts>
  <Company>CISD</Company>
  <LinksUpToDate>false</LinksUpToDate>
  <CharactersWithSpaces>69976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2021-11-06T18:35:00Z</dcterms:created>
  <dcterms:modified xsi:type="dcterms:W3CDTF">2021-11-06T20:47:00Z</dcterms:modified>
</cp:coreProperties>
</file>