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A02" w:rsidRDefault="00433A02" w:rsidP="00433A02">
      <w:pPr>
        <w:pStyle w:val="Heading1"/>
      </w:pPr>
      <w:r>
        <w:t>1AC</w:t>
      </w:r>
    </w:p>
    <w:p w:rsidR="00433A02" w:rsidRPr="007C39C9" w:rsidRDefault="00433A02" w:rsidP="00433A02">
      <w:pPr>
        <w:pStyle w:val="Heading2"/>
      </w:pPr>
      <w:r>
        <w:lastRenderedPageBreak/>
        <w:t>Generic 1AC</w:t>
      </w:r>
    </w:p>
    <w:p w:rsidR="00433A02" w:rsidRDefault="00433A02" w:rsidP="00433A02">
      <w:pPr>
        <w:pStyle w:val="Heading3"/>
      </w:pPr>
      <w:r>
        <w:lastRenderedPageBreak/>
        <w:t>Adv 1 – MCF</w:t>
      </w:r>
    </w:p>
    <w:p w:rsidR="00433A02" w:rsidRPr="007C39C9" w:rsidRDefault="00433A02" w:rsidP="00433A02">
      <w:pPr>
        <w:pStyle w:val="Heading4"/>
      </w:pPr>
      <w:r>
        <w:t>Contention 1 is military civil fusion</w:t>
      </w:r>
    </w:p>
    <w:p w:rsidR="00433A02" w:rsidRDefault="00433A02" w:rsidP="00433A02">
      <w:pPr>
        <w:pStyle w:val="Heading4"/>
      </w:pPr>
      <w:r>
        <w:t xml:space="preserve">China’s private space industry is </w:t>
      </w:r>
      <w:r w:rsidRPr="00AC3F5F">
        <w:rPr>
          <w:u w:val="single"/>
        </w:rPr>
        <w:t>booming</w:t>
      </w:r>
      <w:r>
        <w:t xml:space="preserve"> thanks to </w:t>
      </w:r>
      <w:r w:rsidRPr="00C24A15">
        <w:t>state support</w:t>
      </w:r>
      <w:r>
        <w:t>.</w:t>
      </w:r>
    </w:p>
    <w:p w:rsidR="00433A02" w:rsidRPr="00AC3F5F" w:rsidRDefault="00433A02" w:rsidP="00433A02">
      <w:pPr>
        <w:rPr>
          <w:sz w:val="16"/>
        </w:rPr>
      </w:pPr>
      <w:r w:rsidRPr="00AC3F5F">
        <w:rPr>
          <w:rStyle w:val="Style13ptBold"/>
        </w:rPr>
        <w:t>Patel 21</w:t>
      </w:r>
      <w:r w:rsidRPr="00AC3F5F">
        <w:rPr>
          <w:sz w:val="16"/>
        </w:rPr>
        <w:t xml:space="preserve"> (Neel V., space and tech journalist, 1-21-2021, "China’s surging private space industry is out to challenge the US," MIT Technology Review, https://www.technologyreview.com/2021/01/21/1016513/china-private-commercial-space-industry-dominance/) AG</w:t>
      </w:r>
    </w:p>
    <w:p w:rsidR="00433A02" w:rsidRDefault="00433A02" w:rsidP="00433A02">
      <w:pPr>
        <w:rPr>
          <w:sz w:val="16"/>
        </w:rPr>
      </w:pPr>
      <w:r w:rsidRPr="007B103E">
        <w:rPr>
          <w:rStyle w:val="StyleUnderline"/>
        </w:rPr>
        <w:t xml:space="preserve">China’s space program might have been slowed by the pandemic in 2020, but </w:t>
      </w:r>
      <w:r w:rsidRPr="007B103E">
        <w:rPr>
          <w:rStyle w:val="Emphasis"/>
        </w:rPr>
        <w:t>it certainly didn’t stop</w:t>
      </w:r>
      <w:r w:rsidRPr="007B103E">
        <w:rPr>
          <w:rStyle w:val="StyleUnderline"/>
        </w:rPr>
        <w:t>. The year’s highlights included sending a rover to Mars, bringing moon rocks back to Earth, and testing out the</w:t>
      </w:r>
      <w:r w:rsidRPr="009A2000">
        <w:rPr>
          <w:sz w:val="16"/>
        </w:rPr>
        <w:t xml:space="preserve"> next-generation crewed</w:t>
      </w:r>
      <w:r w:rsidRPr="007B103E">
        <w:rPr>
          <w:rStyle w:val="StyleUnderline"/>
        </w:rPr>
        <w:t xml:space="preserve"> vehicle that should take taikonauts into orbit—and possibly to the moon—one day</w:t>
      </w:r>
      <w:r w:rsidRPr="009A2000">
        <w:rPr>
          <w:sz w:val="16"/>
        </w:rPr>
        <w:t xml:space="preserve">. But </w:t>
      </w:r>
      <w:r w:rsidRPr="007B103E">
        <w:rPr>
          <w:rStyle w:val="StyleUnderline"/>
        </w:rPr>
        <w:t>there were a few achievements the rest of the world might not have noticed</w:t>
      </w:r>
      <w:r w:rsidRPr="009A2000">
        <w:rPr>
          <w:sz w:val="16"/>
        </w:rPr>
        <w:t xml:space="preserve">. One was </w:t>
      </w:r>
      <w:r w:rsidRPr="007B103E">
        <w:rPr>
          <w:rStyle w:val="StyleUnderline"/>
        </w:rPr>
        <w:t>the November 7 launch of Ceres-1</w:t>
      </w:r>
      <w:r w:rsidRPr="009A2000">
        <w:rPr>
          <w:sz w:val="16"/>
        </w:rPr>
        <w:t xml:space="preserve">, a new type of rocket that, at just 62 feet in height, is capable of taking 770 pounds of payload into low Earth orbit. The launch sent the </w:t>
      </w:r>
      <w:proofErr w:type="spellStart"/>
      <w:r w:rsidRPr="009A2000">
        <w:rPr>
          <w:sz w:val="16"/>
        </w:rPr>
        <w:t>Tianqi</w:t>
      </w:r>
      <w:proofErr w:type="spellEnd"/>
      <w:r w:rsidRPr="009A2000">
        <w:rPr>
          <w:sz w:val="16"/>
        </w:rPr>
        <w:t xml:space="preserve"> 11 communications satellite into space. At first glance, </w:t>
      </w:r>
      <w:r w:rsidRPr="007B103E">
        <w:rPr>
          <w:rStyle w:val="StyleUnderline"/>
        </w:rPr>
        <w:t xml:space="preserve">the Ceres-1 launch might seem unremarkable. </w:t>
      </w:r>
      <w:r w:rsidRPr="008104EA">
        <w:rPr>
          <w:rStyle w:val="StyleUnderline"/>
          <w:highlight w:val="yellow"/>
        </w:rPr>
        <w:t>Ceres-1</w:t>
      </w:r>
      <w:r w:rsidRPr="007B103E">
        <w:rPr>
          <w:rStyle w:val="StyleUnderline"/>
        </w:rPr>
        <w:t xml:space="preserve">, however, wasn’t built and launched by China’s national program. It </w:t>
      </w:r>
      <w:r w:rsidRPr="008104EA">
        <w:rPr>
          <w:rStyle w:val="StyleUnderline"/>
          <w:highlight w:val="yellow"/>
        </w:rPr>
        <w:t>was a commercial rocket</w:t>
      </w:r>
      <w:r w:rsidRPr="007B103E">
        <w:rPr>
          <w:rStyle w:val="StyleUnderline"/>
        </w:rPr>
        <w:t xml:space="preserve">—only the second from a Chinese company ever to go into space. And </w:t>
      </w:r>
      <w:r w:rsidRPr="00DD0848">
        <w:rPr>
          <w:rStyle w:val="StyleUnderline"/>
        </w:rPr>
        <w:t xml:space="preserve">the launch happened </w:t>
      </w:r>
      <w:r w:rsidRPr="008104EA">
        <w:rPr>
          <w:rStyle w:val="StyleUnderline"/>
        </w:rPr>
        <w:t>less than</w:t>
      </w:r>
      <w:r w:rsidRPr="007B103E">
        <w:rPr>
          <w:rStyle w:val="StyleUnderline"/>
        </w:rPr>
        <w:t xml:space="preserve"> </w:t>
      </w:r>
      <w:r w:rsidRPr="00DD0848">
        <w:rPr>
          <w:rStyle w:val="StyleUnderline"/>
        </w:rPr>
        <w:t>three years after the company was founded</w:t>
      </w:r>
      <w:r w:rsidRPr="007B103E">
        <w:rPr>
          <w:rStyle w:val="StyleUnderline"/>
        </w:rPr>
        <w:t xml:space="preserve">. The achievement is </w:t>
      </w:r>
      <w:r w:rsidRPr="008104EA">
        <w:rPr>
          <w:rStyle w:val="StyleUnderline"/>
          <w:highlight w:val="yellow"/>
        </w:rPr>
        <w:t xml:space="preserve">a milestone for </w:t>
      </w:r>
      <w:r w:rsidRPr="008104EA">
        <w:rPr>
          <w:rStyle w:val="Emphasis"/>
          <w:highlight w:val="yellow"/>
        </w:rPr>
        <w:t>China’s</w:t>
      </w:r>
      <w:r w:rsidRPr="007B103E">
        <w:rPr>
          <w:rStyle w:val="Emphasis"/>
        </w:rPr>
        <w:t xml:space="preserve"> fledgling—but </w:t>
      </w:r>
      <w:r w:rsidRPr="008104EA">
        <w:rPr>
          <w:rStyle w:val="Emphasis"/>
          <w:highlight w:val="yellow"/>
        </w:rPr>
        <w:t>rapidly growing—private space industry</w:t>
      </w:r>
      <w:r w:rsidRPr="009A2000">
        <w:rPr>
          <w:sz w:val="16"/>
        </w:rPr>
        <w:t xml:space="preserve">, an increasingly critical part of the country’s quest to dethrone the US as the world’s preeminent space power. The rivalry between the US and China, whose space program has surged over the last two decades, is what most people mean when they refer to the 21st-century's space race. China is set to build a new space station later this year and will likely attempt to send its taikonauts to the moon before the decade ends. But these big-picture projects represent just one aspect of the country’s space ambitions. Increasingly, </w:t>
      </w:r>
      <w:r w:rsidRPr="007B103E">
        <w:rPr>
          <w:rStyle w:val="Emphasis"/>
        </w:rPr>
        <w:t xml:space="preserve">the </w:t>
      </w:r>
      <w:r w:rsidRPr="008104EA">
        <w:rPr>
          <w:rStyle w:val="Emphasis"/>
        </w:rPr>
        <w:t>focus is now on the commercial space industry</w:t>
      </w:r>
      <w:r w:rsidRPr="007B103E">
        <w:rPr>
          <w:rStyle w:val="Emphasis"/>
        </w:rPr>
        <w:t xml:space="preserve"> </w:t>
      </w:r>
      <w:r w:rsidRPr="009A2000">
        <w:rPr>
          <w:sz w:val="16"/>
        </w:rPr>
        <w:t xml:space="preserve">as well. </w:t>
      </w:r>
      <w:r w:rsidRPr="00FC1F6B">
        <w:rPr>
          <w:rStyle w:val="StyleUnderline"/>
        </w:rPr>
        <w:t xml:space="preserve">The nation's growing private space business is </w:t>
      </w:r>
      <w:r w:rsidRPr="00FC1F6B">
        <w:rPr>
          <w:rStyle w:val="Emphasis"/>
        </w:rPr>
        <w:t>less focused on bringing prestige</w:t>
      </w:r>
      <w:r w:rsidRPr="007B103E">
        <w:rPr>
          <w:rStyle w:val="Emphasis"/>
        </w:rPr>
        <w:t xml:space="preserve"> and glory to the nation</w:t>
      </w:r>
      <w:r w:rsidRPr="007B103E">
        <w:rPr>
          <w:rStyle w:val="StyleUnderline"/>
        </w:rPr>
        <w:t xml:space="preserve"> </w:t>
      </w:r>
      <w:r w:rsidRPr="00FC1F6B">
        <w:rPr>
          <w:rStyle w:val="StyleUnderline"/>
        </w:rPr>
        <w:t xml:space="preserve">and </w:t>
      </w:r>
      <w:r w:rsidRPr="008104EA">
        <w:rPr>
          <w:rStyle w:val="Emphasis"/>
          <w:highlight w:val="yellow"/>
        </w:rPr>
        <w:t>more concerned with</w:t>
      </w:r>
      <w:r w:rsidRPr="008104EA">
        <w:rPr>
          <w:rStyle w:val="StyleUnderline"/>
          <w:highlight w:val="yellow"/>
        </w:rPr>
        <w:t xml:space="preserve"> reducing the cost of spaceflight, increasing its international influence—and </w:t>
      </w:r>
      <w:r w:rsidRPr="008104EA">
        <w:rPr>
          <w:rStyle w:val="Emphasis"/>
          <w:highlight w:val="yellow"/>
        </w:rPr>
        <w:t>making money</w:t>
      </w:r>
      <w:r w:rsidRPr="009A2000">
        <w:rPr>
          <w:sz w:val="16"/>
        </w:rPr>
        <w:t>. “</w:t>
      </w:r>
      <w:r w:rsidRPr="007B103E">
        <w:rPr>
          <w:rStyle w:val="StyleUnderline"/>
        </w:rPr>
        <w:t>The state is really great at large, ambitious projects</w:t>
      </w:r>
      <w:r w:rsidRPr="009A2000">
        <w:rPr>
          <w:sz w:val="16"/>
        </w:rPr>
        <w:t xml:space="preserve"> like going to the moon or developing a large reconnaissance satellite,” says Lincoln Hines, a Cornell University researcher who focuses on Chinese foreign policy. “</w:t>
      </w:r>
      <w:r w:rsidRPr="007B103E">
        <w:rPr>
          <w:rStyle w:val="StyleUnderline"/>
        </w:rPr>
        <w:t>But it’s not responsive to</w:t>
      </w:r>
      <w:r w:rsidRPr="009A2000">
        <w:rPr>
          <w:sz w:val="16"/>
        </w:rPr>
        <w:t xml:space="preserve"> meeting </w:t>
      </w:r>
      <w:r w:rsidRPr="007B103E">
        <w:rPr>
          <w:rStyle w:val="StyleUnderline"/>
        </w:rPr>
        <w:t>market needs</w:t>
      </w:r>
      <w:r w:rsidRPr="009A2000">
        <w:rPr>
          <w:sz w:val="16"/>
        </w:rPr>
        <w:t xml:space="preserve">”—one big way to encourage rapid technological growth and innovation. “I think </w:t>
      </w:r>
      <w:r w:rsidRPr="007B103E">
        <w:rPr>
          <w:rStyle w:val="StyleUnderline"/>
        </w:rPr>
        <w:t xml:space="preserve">the </w:t>
      </w:r>
      <w:r w:rsidRPr="00DD0848">
        <w:rPr>
          <w:rStyle w:val="StyleUnderline"/>
        </w:rPr>
        <w:t>government thinks</w:t>
      </w:r>
      <w:r w:rsidRPr="007B103E">
        <w:rPr>
          <w:rStyle w:val="StyleUnderline"/>
        </w:rPr>
        <w:t xml:space="preserve"> its commercial </w:t>
      </w:r>
      <w:r w:rsidRPr="00DD0848">
        <w:rPr>
          <w:rStyle w:val="StyleUnderline"/>
        </w:rPr>
        <w:t>space sector can be</w:t>
      </w:r>
      <w:r w:rsidRPr="00DD0848">
        <w:rPr>
          <w:rStyle w:val="Emphasis"/>
        </w:rPr>
        <w:t xml:space="preserve"> complementary to the state</w:t>
      </w:r>
      <w:r w:rsidRPr="009A2000">
        <w:rPr>
          <w:sz w:val="16"/>
        </w:rPr>
        <w:t xml:space="preserve">,” he says. What </w:t>
      </w:r>
      <w:proofErr w:type="gramStart"/>
      <w:r w:rsidRPr="009A2000">
        <w:rPr>
          <w:sz w:val="16"/>
        </w:rPr>
        <w:t>are</w:t>
      </w:r>
      <w:proofErr w:type="gramEnd"/>
      <w:r w:rsidRPr="009A2000">
        <w:rPr>
          <w:sz w:val="16"/>
        </w:rPr>
        <w:t xml:space="preserv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China has seen an opportunity. A 2017 report by Bank of America Merrill Lynch estimates that the space industry could be worth up to $2.7 trillion by 2030. </w:t>
      </w:r>
      <w:r w:rsidRPr="009A2000">
        <w:rPr>
          <w:sz w:val="16"/>
          <w:szCs w:val="16"/>
        </w:rPr>
        <w:t>Setting foot on the moon and establishing a lunar colony might be a statement of national power, but securing a share of such a highly lucrative business is perhaps even more important to the country’s future.</w:t>
      </w:r>
      <w:r w:rsidRPr="009A2000">
        <w:rPr>
          <w:sz w:val="16"/>
        </w:rPr>
        <w:t xml:space="preserve"> “In the future, there will be tens of thousands of satellites waiting to launch, which is a major opportunity for Galactic Energy” says Wu Yue, a company spokesperson. The problem is, China has to make up decades’ worth of ground lost to the West. How did China get here—and why? </w:t>
      </w:r>
      <w:r w:rsidRPr="007B103E">
        <w:rPr>
          <w:rStyle w:val="StyleUnderline"/>
        </w:rPr>
        <w:t>Until recently, China’s space activity has been overwhelmingly dominated by two state-owned enterprises</w:t>
      </w:r>
      <w:r w:rsidRPr="009A2000">
        <w:rPr>
          <w:sz w:val="16"/>
        </w:rPr>
        <w:t xml:space="preserve">: </w:t>
      </w:r>
      <w:proofErr w:type="gramStart"/>
      <w:r w:rsidRPr="009A2000">
        <w:rPr>
          <w:sz w:val="16"/>
        </w:rPr>
        <w:t>the</w:t>
      </w:r>
      <w:proofErr w:type="gramEnd"/>
      <w:r w:rsidRPr="009A2000">
        <w:rPr>
          <w:sz w:val="16"/>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7B103E">
        <w:rPr>
          <w:rStyle w:val="StyleUnderline"/>
        </w:rPr>
        <w:t>China’s commercial space industry has been nonexistent</w:t>
      </w:r>
      <w:r w:rsidRPr="009A2000">
        <w:rPr>
          <w:sz w:val="16"/>
        </w:rPr>
        <w:t xml:space="preserve">. Satellites were expensive to build and launch, and they were too heavy and large for anything but the biggest rockets to actually deliver to orbit. The costs involved were too much for anything but national budgets to handle. </w:t>
      </w:r>
      <w:r w:rsidRPr="007B103E">
        <w:rPr>
          <w:rStyle w:val="Emphasis"/>
        </w:rPr>
        <w:t>That all changed this past decade</w:t>
      </w:r>
      <w:r w:rsidRPr="009A2000">
        <w:rPr>
          <w:sz w:val="16"/>
        </w:rPr>
        <w:t xml:space="preserve"> as the costs of making satellites and launching rockets plunged. In 2014, a year after Xi Jinping took over as the new leader of China, </w:t>
      </w:r>
      <w:r w:rsidRPr="007B103E">
        <w:rPr>
          <w:rStyle w:val="StyleUnderline"/>
        </w:rPr>
        <w:t xml:space="preserve">the </w:t>
      </w:r>
      <w:r w:rsidRPr="00ED489D">
        <w:rPr>
          <w:rStyle w:val="StyleUnderline"/>
          <w:highlight w:val="yellow"/>
        </w:rPr>
        <w:t>Chinese government</w:t>
      </w:r>
      <w:r w:rsidRPr="007B103E">
        <w:rPr>
          <w:rStyle w:val="StyleUnderline"/>
        </w:rPr>
        <w:t xml:space="preserve"> decided to </w:t>
      </w:r>
      <w:r w:rsidRPr="008104EA">
        <w:rPr>
          <w:rStyle w:val="StyleUnderline"/>
          <w:highlight w:val="yellow"/>
        </w:rPr>
        <w:t xml:space="preserve">treat civil space development as a </w:t>
      </w:r>
      <w:r w:rsidRPr="008104EA">
        <w:rPr>
          <w:rStyle w:val="Emphasis"/>
          <w:highlight w:val="yellow"/>
        </w:rPr>
        <w:t>key area of innovation</w:t>
      </w:r>
      <w:r w:rsidRPr="009A2000">
        <w:rPr>
          <w:sz w:val="16"/>
        </w:rPr>
        <w:t xml:space="preserve">, as it had already begun doing with AI and solar power. </w:t>
      </w:r>
      <w:r w:rsidRPr="008104EA">
        <w:rPr>
          <w:rStyle w:val="StyleUnderline"/>
          <w:highlight w:val="yellow"/>
        </w:rPr>
        <w:t>It issued a policy directive</w:t>
      </w:r>
      <w:r w:rsidRPr="009A2000">
        <w:rPr>
          <w:sz w:val="16"/>
        </w:rPr>
        <w:t xml:space="preserve"> called Document 60 that year </w:t>
      </w:r>
      <w:r w:rsidRPr="008104EA">
        <w:rPr>
          <w:rStyle w:val="StyleUnderline"/>
          <w:highlight w:val="yellow"/>
        </w:rPr>
        <w:t>to enable large private investment in</w:t>
      </w:r>
      <w:r w:rsidRPr="009A2000">
        <w:rPr>
          <w:sz w:val="16"/>
        </w:rPr>
        <w:t xml:space="preserve"> companies interested in participating in </w:t>
      </w:r>
      <w:r w:rsidRPr="008104EA">
        <w:rPr>
          <w:rStyle w:val="StyleUnderline"/>
          <w:highlight w:val="yellow"/>
        </w:rPr>
        <w:t>the space industry</w:t>
      </w:r>
      <w:r w:rsidRPr="007B103E">
        <w:rPr>
          <w:rStyle w:val="StyleUnderline"/>
        </w:rPr>
        <w:t>.</w:t>
      </w:r>
      <w:r>
        <w:rPr>
          <w:rStyle w:val="StyleUnderline"/>
        </w:rPr>
        <w:t xml:space="preserve"> </w:t>
      </w:r>
      <w:r w:rsidRPr="009A2000">
        <w:rPr>
          <w:sz w:val="16"/>
        </w:rPr>
        <w:t>“</w:t>
      </w:r>
      <w:r w:rsidRPr="007B103E">
        <w:rPr>
          <w:rStyle w:val="StyleUnderline"/>
        </w:rPr>
        <w:t xml:space="preserve">Xi’s goal was that </w:t>
      </w:r>
      <w:r w:rsidRPr="00FC1F6B">
        <w:rPr>
          <w:rStyle w:val="StyleUnderline"/>
        </w:rPr>
        <w:t>if China has to become a critical player</w:t>
      </w:r>
      <w:r w:rsidRPr="009A2000">
        <w:rPr>
          <w:sz w:val="16"/>
        </w:rPr>
        <w:t xml:space="preserve"> in technology, including in civil space and aerospace, </w:t>
      </w:r>
      <w:r w:rsidRPr="00DD0848">
        <w:rPr>
          <w:rStyle w:val="StyleUnderline"/>
        </w:rPr>
        <w:t xml:space="preserve">it was </w:t>
      </w:r>
      <w:r w:rsidRPr="00FC1F6B">
        <w:rPr>
          <w:rStyle w:val="StyleUnderline"/>
        </w:rPr>
        <w:t>critical to develop a space ecosystem that includes the private sector</w:t>
      </w:r>
      <w:r w:rsidRPr="009A2000">
        <w:rPr>
          <w:sz w:val="16"/>
        </w:rPr>
        <w:t xml:space="preserve">,” says Namrata Goswami, a geopolitics expert based in Montgomery, Alabama, who’s been studying China’s space program for many years. “He was taking a cue from the American private sector to </w:t>
      </w:r>
      <w:r w:rsidRPr="009A2000">
        <w:rPr>
          <w:sz w:val="16"/>
        </w:rPr>
        <w:lastRenderedPageBreak/>
        <w:t xml:space="preserve">encourage innovation from a talent pool that extended beyond state-funded organizations.” As a result, </w:t>
      </w:r>
      <w:r w:rsidRPr="009A2000">
        <w:rPr>
          <w:rStyle w:val="StyleUnderline"/>
        </w:rPr>
        <w:t xml:space="preserve">there are </w:t>
      </w:r>
      <w:r w:rsidRPr="00FC1F6B">
        <w:rPr>
          <w:rStyle w:val="StyleUnderline"/>
        </w:rPr>
        <w:t xml:space="preserve">now </w:t>
      </w:r>
      <w:r w:rsidRPr="008104EA">
        <w:rPr>
          <w:rStyle w:val="StyleUnderline"/>
          <w:highlight w:val="yellow"/>
        </w:rPr>
        <w:t>78 commercial space companies operating in China</w:t>
      </w:r>
      <w:r w:rsidRPr="009A2000">
        <w:rPr>
          <w:sz w:val="16"/>
        </w:rPr>
        <w:t xml:space="preserve">,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9A2000">
        <w:rPr>
          <w:sz w:val="16"/>
        </w:rPr>
        <w:t>i</w:t>
      </w:r>
      <w:proofErr w:type="spellEnd"/>
      <w:r w:rsidRPr="009A2000">
        <w:rPr>
          <w:sz w:val="16"/>
        </w:rPr>
        <w:t xml:space="preserve">-Space, formed in 2016, became the first commercial Chinese company to make it to space with its Hyperbola-1 in July 2019. It wants to pursue reusable first-stage boosters that can land vertically, like those from SpaceX. </w:t>
      </w:r>
      <w:proofErr w:type="gramStart"/>
      <w:r w:rsidRPr="009A2000">
        <w:rPr>
          <w:sz w:val="16"/>
        </w:rPr>
        <w:t>So</w:t>
      </w:r>
      <w:proofErr w:type="gramEnd"/>
      <w:r w:rsidRPr="009A2000">
        <w:rPr>
          <w:sz w:val="16"/>
        </w:rPr>
        <w:t xml:space="preserve"> does </w:t>
      </w:r>
      <w:proofErr w:type="spellStart"/>
      <w:r w:rsidRPr="009A2000">
        <w:rPr>
          <w:sz w:val="16"/>
        </w:rPr>
        <w:t>LinkSpace</w:t>
      </w:r>
      <w:proofErr w:type="spellEnd"/>
      <w:r w:rsidRPr="009A2000">
        <w:rPr>
          <w:sz w:val="16"/>
        </w:rPr>
        <w:t xml:space="preserve"> (founded in 2014), although it also hopes to use rockets to deliver packages from one terrestrial location to another. </w:t>
      </w:r>
      <w:proofErr w:type="spellStart"/>
      <w:r w:rsidRPr="009A2000">
        <w:rPr>
          <w:sz w:val="16"/>
        </w:rPr>
        <w:t>Spacety</w:t>
      </w:r>
      <w:proofErr w:type="spellEnd"/>
      <w:r w:rsidRPr="009A2000">
        <w:rPr>
          <w:sz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9A2000">
        <w:rPr>
          <w:sz w:val="16"/>
        </w:rPr>
        <w:t>Spacety</w:t>
      </w:r>
      <w:proofErr w:type="spellEnd"/>
      <w:r w:rsidRPr="009A2000">
        <w:rPr>
          <w:sz w:val="16"/>
        </w:rPr>
        <w:t xml:space="preserve"> wants to launch a constellation of these satellites to offer high-quality imaging at low cost. To a large extent, China is following the same blueprint drawn up by the US: using government contracts and 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w:t>
      </w:r>
      <w:proofErr w:type="spellStart"/>
      <w:r w:rsidRPr="009A2000">
        <w:rPr>
          <w:sz w:val="16"/>
        </w:rPr>
        <w:t>Spacety’s</w:t>
      </w:r>
      <w:proofErr w:type="spellEnd"/>
      <w:r w:rsidRPr="009A2000">
        <w:rPr>
          <w:sz w:val="16"/>
        </w:rPr>
        <w:t xml:space="preserve"> Luxembourg headquarters. “It’s China. It’s the manufacturing center of the world.” Zheng believes the country is in a better position than any other to take advantage of the space industry’s new need for mass production of satellites and rockets alike. Making friends </w:t>
      </w:r>
      <w:proofErr w:type="gramStart"/>
      <w:r w:rsidRPr="009A2000">
        <w:rPr>
          <w:rStyle w:val="StyleUnderline"/>
        </w:rPr>
        <w:t>The</w:t>
      </w:r>
      <w:proofErr w:type="gramEnd"/>
      <w:r w:rsidRPr="009A2000">
        <w:rPr>
          <w:rStyle w:val="StyleUnderline"/>
        </w:rPr>
        <w:t xml:space="preserve"> most critical strategic reason to encourage a private space sector is to create opportunities for international collaboration</w:t>
      </w:r>
      <w:r w:rsidRPr="009A2000">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w:t>
      </w:r>
      <w:r w:rsidRPr="009A2000">
        <w:rPr>
          <w:rStyle w:val="StyleUnderline"/>
        </w:rPr>
        <w:t>drawing in foreign investment and maximizing a customer base beyond Chinese borders.</w:t>
      </w:r>
      <w:r>
        <w:rPr>
          <w:rStyle w:val="StyleUnderline"/>
        </w:rPr>
        <w:t xml:space="preserve"> </w:t>
      </w:r>
      <w:r w:rsidRPr="009A2000">
        <w:rPr>
          <w:sz w:val="16"/>
        </w:rPr>
        <w:t>“</w:t>
      </w:r>
      <w:r w:rsidRPr="009A2000">
        <w:rPr>
          <w:rStyle w:val="StyleUnderline"/>
        </w:rPr>
        <w:t>China realizes there are certain things they cannot get on their own</w:t>
      </w:r>
      <w:r w:rsidRPr="009A2000">
        <w:rPr>
          <w:sz w:val="16"/>
        </w:rPr>
        <w:t xml:space="preserve">,” says Frans von der Dunk, a space policy expert at the University of Nebraska–Lincoln. Chinese companies like </w:t>
      </w:r>
      <w:proofErr w:type="spellStart"/>
      <w:r w:rsidRPr="009A2000">
        <w:rPr>
          <w:sz w:val="16"/>
        </w:rPr>
        <w:t>LandSpace</w:t>
      </w:r>
      <w:proofErr w:type="spellEnd"/>
      <w:r w:rsidRPr="009A2000">
        <w:rPr>
          <w:sz w:val="16"/>
        </w:rPr>
        <w:t xml:space="preserve"> and </w:t>
      </w:r>
      <w:proofErr w:type="spellStart"/>
      <w:r w:rsidRPr="009A2000">
        <w:rPr>
          <w:sz w:val="16"/>
        </w:rPr>
        <w:t>MinoSpace</w:t>
      </w:r>
      <w:proofErr w:type="spellEnd"/>
      <w:r w:rsidRPr="009A2000">
        <w:rPr>
          <w:sz w:val="16"/>
        </w:rPr>
        <w:t xml:space="preserve"> have worked to accrue funding through foreign investment, escaping dependence on state subsidies. And by avoiding state funding, a company can also avoid an array of restrictions on what it can and can’t do (such as constraints on talking with the media). </w:t>
      </w:r>
      <w:r w:rsidRPr="009A2000">
        <w:rPr>
          <w:rStyle w:val="StyleUnderline"/>
        </w:rPr>
        <w:t xml:space="preserve">Foreign investment also makes it easier to </w:t>
      </w:r>
      <w:r w:rsidRPr="009A2000">
        <w:rPr>
          <w:rStyle w:val="Emphasis"/>
        </w:rPr>
        <w:t>compete on a global scale</w:t>
      </w:r>
      <w:r w:rsidRPr="009A2000">
        <w:rPr>
          <w:sz w:val="16"/>
        </w:rPr>
        <w:t xml:space="preserve">: you’re taking on clients around the world, launching from other countries, and bringing talent from outside China. Although China is taking inspiration from the US in building out its private industry, the nature of the Chinese state also means these new companies face obstacles that their rivals in the West don’t have to worry about. </w:t>
      </w:r>
      <w:r w:rsidRPr="009A2000">
        <w:rPr>
          <w:rStyle w:val="StyleUnderline"/>
        </w:rPr>
        <w:t xml:space="preserve">While </w:t>
      </w:r>
      <w:r w:rsidRPr="00DD0848">
        <w:rPr>
          <w:rStyle w:val="StyleUnderline"/>
        </w:rPr>
        <w:t>Chinese companies</w:t>
      </w:r>
      <w:r w:rsidRPr="009A2000">
        <w:rPr>
          <w:rStyle w:val="StyleUnderline"/>
        </w:rPr>
        <w:t xml:space="preserve"> may look private on paper, they must still </w:t>
      </w:r>
      <w:r w:rsidRPr="00DD0848">
        <w:rPr>
          <w:rStyle w:val="StyleUnderline"/>
        </w:rPr>
        <w:t>submit to government guidance and control, and accept</w:t>
      </w:r>
      <w:r w:rsidRPr="009A2000">
        <w:rPr>
          <w:rStyle w:val="StyleUnderline"/>
        </w:rPr>
        <w:t xml:space="preserve"> some level of </w:t>
      </w:r>
      <w:r w:rsidRPr="00DD0848">
        <w:rPr>
          <w:rStyle w:val="StyleUnderline"/>
        </w:rPr>
        <w:t>interference</w:t>
      </w:r>
      <w:r w:rsidRPr="009A2000">
        <w:rPr>
          <w:sz w:val="16"/>
        </w:rPr>
        <w:t xml:space="preserve">. It may be difficult for them to make a case to potential overseas customers that they are independent. </w:t>
      </w:r>
      <w:r w:rsidRPr="009A2000">
        <w:rPr>
          <w:rStyle w:val="StyleUnderline"/>
        </w:rPr>
        <w:t xml:space="preserve">The </w:t>
      </w:r>
      <w:r w:rsidRPr="008104EA">
        <w:rPr>
          <w:rStyle w:val="StyleUnderline"/>
        </w:rPr>
        <w:t xml:space="preserve">distinction between companies that are truly private and those that are more or less state actors is </w:t>
      </w:r>
      <w:r w:rsidRPr="008104EA">
        <w:rPr>
          <w:rStyle w:val="Emphasis"/>
        </w:rPr>
        <w:t>still quite fuzzy</w:t>
      </w:r>
      <w:r w:rsidRPr="009A2000">
        <w:rPr>
          <w:sz w:val="16"/>
        </w:rPr>
        <w:t xml:space="preserve">, especially if the government is a frequent customer. “That could still lead to a lack of trust from other partners,” says Goswami. It doesn’t help that the government itself is often very cagey about what its national program is even up to. And Hines adds that </w:t>
      </w:r>
      <w:r w:rsidRPr="009A2000">
        <w:rPr>
          <w:rStyle w:val="Emphasis"/>
        </w:rPr>
        <w:t xml:space="preserve">it’s </w:t>
      </w:r>
      <w:r w:rsidRPr="00DD0848">
        <w:rPr>
          <w:rStyle w:val="Emphasis"/>
        </w:rPr>
        <w:t>not always clear exactly how separate these companies are from</w:t>
      </w:r>
      <w:r w:rsidRPr="00DD0848">
        <w:rPr>
          <w:sz w:val="16"/>
        </w:rPr>
        <w:t>, say,</w:t>
      </w:r>
      <w:r w:rsidRPr="00DD0848">
        <w:rPr>
          <w:rStyle w:val="Emphasis"/>
        </w:rPr>
        <w:t xml:space="preserve"> the People’s Liberation Army</w:t>
      </w:r>
      <w:r w:rsidRPr="00DD0848">
        <w:rPr>
          <w:rStyle w:val="StyleUnderline"/>
        </w:rPr>
        <w:t xml:space="preserve">, given the </w:t>
      </w:r>
      <w:r w:rsidRPr="00DD0848">
        <w:rPr>
          <w:rStyle w:val="Emphasis"/>
        </w:rPr>
        <w:t>historical ties between the space and defense</w:t>
      </w:r>
      <w:r w:rsidRPr="009A2000">
        <w:rPr>
          <w:rStyle w:val="Emphasis"/>
        </w:rPr>
        <w:t xml:space="preserve"> sectors.</w:t>
      </w:r>
      <w:r w:rsidRPr="009A2000">
        <w:rPr>
          <w:sz w:val="16"/>
        </w:rPr>
        <w:t xml:space="preserve"> “Some of these things will pose significant hurdles for the commercial space sector as it tries to expand,” he says. Other challenges </w:t>
      </w:r>
      <w:r w:rsidRPr="009A2000">
        <w:rPr>
          <w:rStyle w:val="StyleUnderline"/>
        </w:rPr>
        <w:t>None of these new companies are yet profitable</w:t>
      </w:r>
      <w:r w:rsidRPr="009A2000">
        <w:rPr>
          <w:sz w:val="16"/>
        </w:rPr>
        <w:t>, and it will be quite some time before they are. “</w:t>
      </w:r>
      <w:r w:rsidRPr="004A2CE3">
        <w:rPr>
          <w:rStyle w:val="StyleUnderline"/>
          <w:highlight w:val="yellow"/>
        </w:rPr>
        <w:t>There isn’t any sign</w:t>
      </w:r>
      <w:r w:rsidRPr="009A2000">
        <w:rPr>
          <w:rStyle w:val="StyleUnderline"/>
        </w:rPr>
        <w:t xml:space="preserve"> of indication </w:t>
      </w:r>
      <w:r w:rsidRPr="004A2CE3">
        <w:rPr>
          <w:rStyle w:val="StyleUnderline"/>
          <w:highlight w:val="yellow"/>
        </w:rPr>
        <w:t>that this industry will flop</w:t>
      </w:r>
      <w:r w:rsidRPr="009A2000">
        <w:rPr>
          <w:sz w:val="16"/>
        </w:rPr>
        <w:t xml:space="preserve">,” says Hines. “But many experts do think a lot of these companies will go out of business.” Apart from the challenge of attracting customers outside China, many companies are still trying to figure out who exactly their customers ought to be. American companies like SpaceX and Blue Origin had billionaire founders ready to burn cash to take on large risks, push past big failures, and finally get off the ground. And while a Chinese billionaire entered the industry last year, “there is no Chinese Elon Musk to push these riskier ventures forward,” says Hines. It’s also unclear whether Chinese companies, even those supported by wealthy backers, will have that appetite for risk. Zheng says one thing </w:t>
      </w:r>
      <w:proofErr w:type="spellStart"/>
      <w:r w:rsidRPr="009A2000">
        <w:rPr>
          <w:sz w:val="16"/>
        </w:rPr>
        <w:t>Spacety</w:t>
      </w:r>
      <w:proofErr w:type="spellEnd"/>
      <w:r w:rsidRPr="009A2000">
        <w:rPr>
          <w:sz w:val="16"/>
        </w:rPr>
        <w:t xml:space="preserve"> has offered is exceptional transparency with clients for whom it is developing satellites—something that’s still uncommon for Chinese firms. “Many of them have no kind of spaceflight experience,” he says. “They want to see and learn what goes on, but the large companies won’t allow for that. We’re different.” Lastly, </w:t>
      </w:r>
      <w:r w:rsidRPr="009A2000">
        <w:rPr>
          <w:rStyle w:val="StyleUnderline"/>
        </w:rPr>
        <w:t>China needs to figure out a legal framework that can guide the commercial industry in more explicit terms</w:t>
      </w:r>
      <w:r w:rsidRPr="009A2000">
        <w:rPr>
          <w:sz w:val="16"/>
        </w:rPr>
        <w:t xml:space="preserve">, and specify what’s allowed and what is not. It is the only major space power without a specialized space law. (The American version is Title 51 of the United States Code.) </w:t>
      </w:r>
      <w:r w:rsidRPr="009A2000">
        <w:rPr>
          <w:rStyle w:val="StyleUnderline"/>
        </w:rPr>
        <w:t xml:space="preserve">While the hope is that free enterprise can generate innovation, national governments are still liable for whatever </w:t>
      </w:r>
      <w:r w:rsidRPr="009A2000">
        <w:rPr>
          <w:rStyle w:val="StyleUnderline"/>
        </w:rPr>
        <w:lastRenderedPageBreak/>
        <w:t>space activities a country’s private companies conduct. There’s a need to license and approve these missions, ensuring that governments know what they’ve signed up for.</w:t>
      </w:r>
    </w:p>
    <w:p w:rsidR="00433A02" w:rsidRPr="006A7650" w:rsidRDefault="00433A02" w:rsidP="00433A02">
      <w:pPr>
        <w:rPr>
          <w:sz w:val="16"/>
        </w:rPr>
      </w:pPr>
    </w:p>
    <w:p w:rsidR="00433A02" w:rsidRDefault="00433A02" w:rsidP="00433A02">
      <w:pPr>
        <w:pStyle w:val="Heading4"/>
      </w:pPr>
      <w:r>
        <w:t>Space is the lynchpin of MCF – it’s the new frontier for informational warfare.</w:t>
      </w:r>
    </w:p>
    <w:p w:rsidR="00433A02" w:rsidRPr="00BB6D0C" w:rsidRDefault="00433A02" w:rsidP="00433A02">
      <w:pPr>
        <w:rPr>
          <w:sz w:val="16"/>
        </w:rPr>
      </w:pPr>
      <w:proofErr w:type="spellStart"/>
      <w:r w:rsidRPr="00C24D93">
        <w:rPr>
          <w:rStyle w:val="Style13ptBold"/>
        </w:rPr>
        <w:t>Jash</w:t>
      </w:r>
      <w:proofErr w:type="spellEnd"/>
      <w:r w:rsidRPr="00C24D93">
        <w:rPr>
          <w:rStyle w:val="Style13ptBold"/>
        </w:rPr>
        <w:t xml:space="preserve"> 20</w:t>
      </w:r>
      <w:r w:rsidRPr="00C24D93">
        <w:rPr>
          <w:sz w:val="16"/>
        </w:rPr>
        <w:t xml:space="preserve"> (Amrita, PhD and Research Fellow @ Centre for Land Welfare Studies, New Delhi, Winter 2020, "Michigan </w:t>
      </w:r>
      <w:proofErr w:type="spellStart"/>
      <w:r w:rsidRPr="00C24D93">
        <w:rPr>
          <w:sz w:val="16"/>
        </w:rPr>
        <w:t>Pierry-Rabbini</w:t>
      </w:r>
      <w:proofErr w:type="spellEnd"/>
      <w:r w:rsidRPr="00C24D93">
        <w:rPr>
          <w:sz w:val="16"/>
        </w:rPr>
        <w:t xml:space="preserve"> </w:t>
      </w:r>
      <w:proofErr w:type="spellStart"/>
      <w:r w:rsidRPr="00C24D93">
        <w:rPr>
          <w:sz w:val="16"/>
        </w:rPr>
        <w:t>Aff</w:t>
      </w:r>
      <w:proofErr w:type="spellEnd"/>
      <w:r w:rsidRPr="00C24D93">
        <w:rPr>
          <w:sz w:val="16"/>
        </w:rPr>
        <w:t>," CLAWS Journal, https://media.neliti.com/media/publications/330719-chinas-military-civil-fusion-strategy-bu-69ee0acd.pdf) AG</w:t>
      </w:r>
    </w:p>
    <w:p w:rsidR="00433A02" w:rsidRPr="008D48AA" w:rsidRDefault="00433A02" w:rsidP="00433A02">
      <w:pPr>
        <w:rPr>
          <w:sz w:val="16"/>
        </w:rPr>
      </w:pPr>
      <w:r w:rsidRPr="00324DC4">
        <w:rPr>
          <w:rStyle w:val="StyleUnderline"/>
          <w:highlight w:val="yellow"/>
        </w:rPr>
        <w:t>Xi’s push</w:t>
      </w:r>
      <w:r w:rsidRPr="00197940">
        <w:rPr>
          <w:rStyle w:val="StyleUnderline"/>
        </w:rPr>
        <w:t xml:space="preserve"> forward </w:t>
      </w:r>
      <w:r w:rsidRPr="00324DC4">
        <w:rPr>
          <w:rStyle w:val="StyleUnderline"/>
          <w:highlight w:val="yellow"/>
        </w:rPr>
        <w:t xml:space="preserve">in </w:t>
      </w:r>
      <w:r w:rsidRPr="00324DC4">
        <w:rPr>
          <w:rStyle w:val="Emphasis"/>
          <w:highlight w:val="yellow"/>
        </w:rPr>
        <w:t>MCF is driven by</w:t>
      </w:r>
      <w:r w:rsidRPr="00197940">
        <w:rPr>
          <w:rStyle w:val="Emphasis"/>
        </w:rPr>
        <w:t xml:space="preserve"> the imminent </w:t>
      </w:r>
      <w:r w:rsidRPr="00324DC4">
        <w:rPr>
          <w:rStyle w:val="Emphasis"/>
          <w:highlight w:val="yellow"/>
        </w:rPr>
        <w:t xml:space="preserve">need to </w:t>
      </w:r>
      <w:proofErr w:type="spellStart"/>
      <w:r w:rsidRPr="00324DC4">
        <w:rPr>
          <w:rStyle w:val="Emphasis"/>
          <w:highlight w:val="yellow"/>
        </w:rPr>
        <w:t>modernise</w:t>
      </w:r>
      <w:proofErr w:type="spellEnd"/>
      <w:r w:rsidRPr="00197940">
        <w:rPr>
          <w:rStyle w:val="Emphasis"/>
        </w:rPr>
        <w:t xml:space="preserve"> China’s </w:t>
      </w:r>
      <w:proofErr w:type="spellStart"/>
      <w:r w:rsidRPr="00324DC4">
        <w:rPr>
          <w:rStyle w:val="Emphasis"/>
          <w:highlight w:val="yellow"/>
        </w:rPr>
        <w:t>defence</w:t>
      </w:r>
      <w:proofErr w:type="spellEnd"/>
      <w:r w:rsidRPr="00324DC4">
        <w:rPr>
          <w:rStyle w:val="StyleUnderline"/>
          <w:highlight w:val="yellow"/>
        </w:rPr>
        <w:t xml:space="preserve"> science, tech</w:t>
      </w:r>
      <w:r w:rsidRPr="00197940">
        <w:rPr>
          <w:rStyle w:val="StyleUnderline"/>
        </w:rPr>
        <w:t xml:space="preserve">nology, </w:t>
      </w:r>
      <w:r w:rsidRPr="00324DC4">
        <w:rPr>
          <w:rStyle w:val="StyleUnderline"/>
          <w:highlight w:val="yellow"/>
        </w:rPr>
        <w:t xml:space="preserve">and </w:t>
      </w:r>
      <w:r w:rsidRPr="00324DC4">
        <w:rPr>
          <w:rStyle w:val="Emphasis"/>
          <w:highlight w:val="yellow"/>
        </w:rPr>
        <w:t>industrial base</w:t>
      </w:r>
      <w:r w:rsidRPr="00197940">
        <w:rPr>
          <w:rStyle w:val="StyleUnderline"/>
        </w:rPr>
        <w:t xml:space="preserve"> given the growing complexity in the security environment and the need for PLA to match the technological demands of</w:t>
      </w:r>
      <w:r w:rsidRPr="00197940">
        <w:rPr>
          <w:sz w:val="16"/>
        </w:rPr>
        <w:t xml:space="preserve"> fighting and winning “</w:t>
      </w:r>
      <w:proofErr w:type="spellStart"/>
      <w:r w:rsidRPr="00197940">
        <w:rPr>
          <w:rStyle w:val="StyleUnderline"/>
        </w:rPr>
        <w:t>informationised</w:t>
      </w:r>
      <w:proofErr w:type="spellEnd"/>
      <w:r w:rsidRPr="00197940">
        <w:rPr>
          <w:rStyle w:val="StyleUnderline"/>
        </w:rPr>
        <w:t xml:space="preserve"> local wars</w:t>
      </w:r>
      <w:r w:rsidRPr="00197940">
        <w:rPr>
          <w:sz w:val="16"/>
        </w:rPr>
        <w:t xml:space="preserve">.” This is motivated by the desire to make the PLA well-versed in modern technology-driven warfare; wherein, the lessons learnt by the Chinese from the Gulf Wars and Kosovo Crisis emphasized on the decisive role played by technology in modern warfare and </w:t>
      </w:r>
      <w:proofErr w:type="spellStart"/>
      <w:r w:rsidRPr="00197940">
        <w:rPr>
          <w:sz w:val="16"/>
        </w:rPr>
        <w:t>conflictscalling</w:t>
      </w:r>
      <w:proofErr w:type="spellEnd"/>
      <w:r w:rsidRPr="00197940">
        <w:rPr>
          <w:sz w:val="16"/>
        </w:rPr>
        <w:t xml:space="preserve"> for the need to upgrade </w:t>
      </w:r>
      <w:proofErr w:type="spellStart"/>
      <w:r w:rsidRPr="00197940">
        <w:rPr>
          <w:sz w:val="16"/>
        </w:rPr>
        <w:t>defence</w:t>
      </w:r>
      <w:proofErr w:type="spellEnd"/>
      <w:r w:rsidRPr="00197940">
        <w:rPr>
          <w:sz w:val="16"/>
        </w:rPr>
        <w:t xml:space="preserve"> technology to match the pace of technological innovation. As </w:t>
      </w:r>
      <w:r w:rsidRPr="00197940">
        <w:rPr>
          <w:rStyle w:val="StyleUnderline"/>
        </w:rPr>
        <w:t>the inability to match and adapt to the rapidly changing science and technology</w:t>
      </w:r>
      <w:r w:rsidRPr="00197940">
        <w:rPr>
          <w:sz w:val="16"/>
        </w:rPr>
        <w:t xml:space="preserve"> (S&amp;T) </w:t>
      </w:r>
      <w:r w:rsidRPr="00197940">
        <w:rPr>
          <w:rStyle w:val="StyleUnderline"/>
        </w:rPr>
        <w:t>capabilities will call for dire effects on a country’s national security</w:t>
      </w:r>
      <w:r w:rsidRPr="00197940">
        <w:rPr>
          <w:sz w:val="16"/>
        </w:rPr>
        <w:t xml:space="preserve">. Highlighting this trend at play, </w:t>
      </w:r>
      <w:r w:rsidRPr="00197940">
        <w:rPr>
          <w:rStyle w:val="StyleUnderline"/>
        </w:rPr>
        <w:t xml:space="preserve">PRC’s 2015 </w:t>
      </w:r>
      <w:proofErr w:type="spellStart"/>
      <w:r w:rsidRPr="00197940">
        <w:rPr>
          <w:rStyle w:val="StyleUnderline"/>
        </w:rPr>
        <w:t>Defence</w:t>
      </w:r>
      <w:proofErr w:type="spellEnd"/>
      <w:r w:rsidRPr="00197940">
        <w:rPr>
          <w:rStyle w:val="StyleUnderline"/>
        </w:rPr>
        <w:t xml:space="preserve"> White Paper suggests</w:t>
      </w:r>
      <w:r w:rsidRPr="00197940">
        <w:rPr>
          <w:sz w:val="16"/>
        </w:rPr>
        <w:t>: “</w:t>
      </w:r>
      <w:r w:rsidRPr="00197940">
        <w:rPr>
          <w:rStyle w:val="StyleUnderline"/>
        </w:rPr>
        <w:t>The world revolution in military affairs</w:t>
      </w:r>
      <w:r w:rsidRPr="00197940">
        <w:rPr>
          <w:sz w:val="16"/>
        </w:rPr>
        <w:t xml:space="preserve"> (RMA) </w:t>
      </w:r>
      <w:r w:rsidRPr="00197940">
        <w:rPr>
          <w:rStyle w:val="StyleUnderline"/>
        </w:rPr>
        <w:t>is proceeding to a new stage</w:t>
      </w:r>
      <w:r w:rsidRPr="00197940">
        <w:rPr>
          <w:sz w:val="16"/>
        </w:rPr>
        <w:t xml:space="preserve">. Long-range, precise, smart, stealthy and unmanned weapons and equipment are becoming increasingly sophisticated. </w:t>
      </w:r>
      <w:r w:rsidRPr="00035096">
        <w:rPr>
          <w:rStyle w:val="Emphasis"/>
          <w:highlight w:val="yellow"/>
        </w:rPr>
        <w:t>Outer space</w:t>
      </w:r>
      <w:r w:rsidRPr="00197940">
        <w:rPr>
          <w:rStyle w:val="StyleUnderline"/>
        </w:rPr>
        <w:t xml:space="preserve"> and cyber space have </w:t>
      </w:r>
      <w:r w:rsidRPr="00035096">
        <w:rPr>
          <w:rStyle w:val="StyleUnderline"/>
          <w:highlight w:val="yellow"/>
        </w:rPr>
        <w:t xml:space="preserve">become new commanding heights </w:t>
      </w:r>
      <w:r w:rsidRPr="00035096">
        <w:rPr>
          <w:rStyle w:val="Emphasis"/>
          <w:highlight w:val="yellow"/>
        </w:rPr>
        <w:t>in strategic competition</w:t>
      </w:r>
      <w:r w:rsidRPr="00197940">
        <w:rPr>
          <w:rStyle w:val="StyleUnderline"/>
        </w:rPr>
        <w:t xml:space="preserve"> </w:t>
      </w:r>
      <w:r w:rsidRPr="00197940">
        <w:rPr>
          <w:sz w:val="16"/>
        </w:rPr>
        <w:t xml:space="preserve">among all parties. </w:t>
      </w:r>
      <w:r w:rsidRPr="00197940">
        <w:rPr>
          <w:rStyle w:val="Emphasis"/>
        </w:rPr>
        <w:t xml:space="preserve">The form of </w:t>
      </w:r>
      <w:r w:rsidRPr="00035096">
        <w:rPr>
          <w:rStyle w:val="Emphasis"/>
          <w:highlight w:val="yellow"/>
        </w:rPr>
        <w:t>war is accelerating</w:t>
      </w:r>
      <w:r w:rsidRPr="00035096">
        <w:rPr>
          <w:rStyle w:val="StyleUnderline"/>
          <w:highlight w:val="yellow"/>
        </w:rPr>
        <w:t xml:space="preserve"> its evolution to informationization</w:t>
      </w:r>
      <w:r w:rsidRPr="00197940">
        <w:rPr>
          <w:sz w:val="16"/>
        </w:rPr>
        <w:t>.”14</w:t>
      </w:r>
    </w:p>
    <w:p w:rsidR="00433A02" w:rsidRDefault="00433A02" w:rsidP="00433A02">
      <w:pPr>
        <w:rPr>
          <w:sz w:val="16"/>
        </w:rPr>
      </w:pPr>
    </w:p>
    <w:p w:rsidR="00433A02" w:rsidRDefault="00433A02" w:rsidP="00433A02">
      <w:pPr>
        <w:pStyle w:val="Heading4"/>
      </w:pPr>
      <w:r w:rsidRPr="00AC3F5F">
        <w:rPr>
          <w:u w:val="single"/>
        </w:rPr>
        <w:t>Space privatization</w:t>
      </w:r>
      <w:r>
        <w:t xml:space="preserve"> fuels Chinese </w:t>
      </w:r>
      <w:r>
        <w:rPr>
          <w:u w:val="single"/>
        </w:rPr>
        <w:t>military-civil</w:t>
      </w:r>
      <w:r w:rsidRPr="001244E8">
        <w:rPr>
          <w:u w:val="single"/>
        </w:rPr>
        <w:t xml:space="preserve"> integration</w:t>
      </w:r>
      <w:r>
        <w:t>.</w:t>
      </w:r>
    </w:p>
    <w:p w:rsidR="00433A02" w:rsidRDefault="00433A02" w:rsidP="00433A02">
      <w:pPr>
        <w:rPr>
          <w:sz w:val="16"/>
        </w:rPr>
      </w:pPr>
      <w:proofErr w:type="spellStart"/>
      <w:r w:rsidRPr="001244E8">
        <w:rPr>
          <w:rStyle w:val="Style13ptBold"/>
        </w:rPr>
        <w:t>Nie</w:t>
      </w:r>
      <w:proofErr w:type="spellEnd"/>
      <w:r w:rsidRPr="001244E8">
        <w:rPr>
          <w:rStyle w:val="Style13ptBold"/>
        </w:rPr>
        <w:t xml:space="preserve"> 20</w:t>
      </w:r>
      <w:r w:rsidRPr="001244E8">
        <w:rPr>
          <w:sz w:val="16"/>
        </w:rPr>
        <w:t xml:space="preserve"> (</w:t>
      </w:r>
      <w:proofErr w:type="spellStart"/>
      <w:r w:rsidRPr="001244E8">
        <w:rPr>
          <w:sz w:val="16"/>
        </w:rPr>
        <w:t>Mingyan</w:t>
      </w:r>
      <w:proofErr w:type="spellEnd"/>
      <w:r w:rsidRPr="001244E8">
        <w:rPr>
          <w:sz w:val="16"/>
        </w:rPr>
        <w:t xml:space="preserve">, </w:t>
      </w:r>
      <w:r>
        <w:rPr>
          <w:sz w:val="16"/>
        </w:rPr>
        <w:t xml:space="preserve">faculty of law @ Nanjing University of Aeronautics and Astronautics, </w:t>
      </w:r>
      <w:r w:rsidRPr="001244E8">
        <w:rPr>
          <w:sz w:val="16"/>
        </w:rPr>
        <w:t xml:space="preserve">5-1-2020, "Space Privatization in China's National Strategy of Military-Civilian Integration: An Appraisal of Critical Legal Challenges," ADS, </w:t>
      </w:r>
      <w:r w:rsidRPr="00AC3F5F">
        <w:rPr>
          <w:sz w:val="16"/>
        </w:rPr>
        <w:t>https://ui.adsabs.harvard.edu/abs/2020SpPol.5201372N/abstract</w:t>
      </w:r>
      <w:r w:rsidRPr="001244E8">
        <w:rPr>
          <w:sz w:val="16"/>
        </w:rPr>
        <w:t>) AG</w:t>
      </w:r>
    </w:p>
    <w:p w:rsidR="00433A02" w:rsidRPr="006B587E" w:rsidRDefault="00433A02" w:rsidP="00433A02">
      <w:r w:rsidRPr="006B587E">
        <w:t>2</w:t>
      </w:r>
      <w:r>
        <w:t xml:space="preserve">. </w:t>
      </w:r>
      <w:r w:rsidRPr="004A2CE3">
        <w:rPr>
          <w:rStyle w:val="Emphasis"/>
          <w:highlight w:val="yellow"/>
        </w:rPr>
        <w:t>Space privatization as a significant factor in China's implementation of</w:t>
      </w:r>
      <w:r w:rsidRPr="006B587E">
        <w:rPr>
          <w:rStyle w:val="Emphasis"/>
        </w:rPr>
        <w:t xml:space="preserve"> its </w:t>
      </w:r>
      <w:r w:rsidRPr="004A2CE3">
        <w:rPr>
          <w:rStyle w:val="Emphasis"/>
          <w:highlight w:val="yellow"/>
        </w:rPr>
        <w:t>MCI</w:t>
      </w:r>
      <w:r w:rsidRPr="006B587E">
        <w:rPr>
          <w:rStyle w:val="Emphasis"/>
        </w:rPr>
        <w:t xml:space="preserve"> strategy</w:t>
      </w:r>
      <w:r w:rsidRPr="006B587E">
        <w:t xml:space="preserve"> </w:t>
      </w:r>
    </w:p>
    <w:p w:rsidR="00433A02" w:rsidRPr="00E9654E" w:rsidRDefault="00433A02" w:rsidP="00433A02">
      <w:pPr>
        <w:rPr>
          <w:sz w:val="16"/>
        </w:rPr>
      </w:pPr>
      <w:r w:rsidRPr="00E9654E">
        <w:rPr>
          <w:rStyle w:val="StyleUnderline"/>
        </w:rPr>
        <w:t xml:space="preserve">The US </w:t>
      </w:r>
      <w:r w:rsidRPr="00E9654E">
        <w:rPr>
          <w:sz w:val="16"/>
        </w:rPr>
        <w:t xml:space="preserve">Congressional Office of Technology Assessment </w:t>
      </w:r>
      <w:r w:rsidRPr="00E9654E">
        <w:rPr>
          <w:rStyle w:val="StyleUnderline"/>
        </w:rPr>
        <w:t>defines MCI as</w:t>
      </w:r>
      <w:r w:rsidRPr="00E9654E">
        <w:rPr>
          <w:sz w:val="16"/>
        </w:rPr>
        <w:t xml:space="preserve"> follows: “</w:t>
      </w:r>
      <w:r w:rsidRPr="00E9654E">
        <w:rPr>
          <w:rStyle w:val="StyleUnderline"/>
        </w:rPr>
        <w:t>cooperation between government and commercial facilities in r</w:t>
      </w:r>
      <w:r w:rsidRPr="00E9654E">
        <w:rPr>
          <w:sz w:val="16"/>
        </w:rPr>
        <w:t xml:space="preserve">esearch </w:t>
      </w:r>
      <w:r w:rsidRPr="00E9654E">
        <w:rPr>
          <w:rStyle w:val="StyleUnderline"/>
        </w:rPr>
        <w:t>and d</w:t>
      </w:r>
      <w:r w:rsidRPr="00E9654E">
        <w:rPr>
          <w:sz w:val="16"/>
        </w:rPr>
        <w:t xml:space="preserve">evelopment, manufacturing, and/or </w:t>
      </w:r>
      <w:proofErr w:type="spellStart"/>
      <w:r w:rsidRPr="00E9654E">
        <w:rPr>
          <w:sz w:val="16"/>
        </w:rPr>
        <w:t>mainte</w:t>
      </w:r>
      <w:proofErr w:type="spellEnd"/>
      <w:r w:rsidRPr="00E9654E">
        <w:rPr>
          <w:sz w:val="16"/>
        </w:rPr>
        <w:t xml:space="preserve">- </w:t>
      </w:r>
      <w:proofErr w:type="spellStart"/>
      <w:r w:rsidRPr="00E9654E">
        <w:rPr>
          <w:sz w:val="16"/>
        </w:rPr>
        <w:t>nance</w:t>
      </w:r>
      <w:proofErr w:type="spellEnd"/>
      <w:r w:rsidRPr="00E9654E">
        <w:rPr>
          <w:sz w:val="16"/>
        </w:rPr>
        <w:t xml:space="preserve"> operations; combined production of similar military and commercial items, including components and subsystems, side by side on a single firm or facility, and use of commercial off-the-shelf items directly within military systems [[4], p. 2].” </w:t>
      </w:r>
      <w:r w:rsidRPr="00E9654E">
        <w:rPr>
          <w:rStyle w:val="StyleUnderline"/>
        </w:rPr>
        <w:t>This definition is consistent with the Chinese government's definition of the MCI strategy</w:t>
      </w:r>
      <w:r w:rsidRPr="00E9654E">
        <w:rPr>
          <w:sz w:val="16"/>
        </w:rPr>
        <w:t>, that is, “to apply military technologies in the civil field, additionally, to pro- mote civil technologies to help with the defense industry [5].”</w:t>
      </w:r>
    </w:p>
    <w:p w:rsidR="00433A02" w:rsidRPr="00E9654E" w:rsidRDefault="00433A02" w:rsidP="00433A02">
      <w:pPr>
        <w:rPr>
          <w:rStyle w:val="Emphasis"/>
        </w:rPr>
      </w:pPr>
      <w:r w:rsidRPr="00E9654E">
        <w:rPr>
          <w:rStyle w:val="StyleUnderline"/>
        </w:rPr>
        <w:t xml:space="preserve">The </w:t>
      </w:r>
      <w:r w:rsidRPr="00ED489D">
        <w:rPr>
          <w:rStyle w:val="StyleUnderline"/>
          <w:highlight w:val="yellow"/>
        </w:rPr>
        <w:t>idea</w:t>
      </w:r>
      <w:r w:rsidRPr="00FC1F6B">
        <w:rPr>
          <w:rStyle w:val="StyleUnderline"/>
        </w:rPr>
        <w:t xml:space="preserve"> to develop the defense industry and economy as a coordinated system</w:t>
      </w:r>
      <w:r w:rsidRPr="00E9654E">
        <w:rPr>
          <w:rStyle w:val="StyleUnderline"/>
        </w:rPr>
        <w:t xml:space="preserve"> </w:t>
      </w:r>
      <w:r w:rsidRPr="00ED489D">
        <w:rPr>
          <w:rStyle w:val="StyleUnderline"/>
          <w:highlight w:val="yellow"/>
        </w:rPr>
        <w:t>is not</w:t>
      </w:r>
      <w:r w:rsidRPr="00FC1F6B">
        <w:rPr>
          <w:rStyle w:val="StyleUnderline"/>
        </w:rPr>
        <w:t xml:space="preserve"> a </w:t>
      </w:r>
      <w:r w:rsidRPr="00ED489D">
        <w:rPr>
          <w:rStyle w:val="StyleUnderline"/>
          <w:highlight w:val="yellow"/>
        </w:rPr>
        <w:t>new</w:t>
      </w:r>
      <w:r w:rsidRPr="00FC1F6B">
        <w:rPr>
          <w:rStyle w:val="StyleUnderline"/>
        </w:rPr>
        <w:t xml:space="preserve"> idea</w:t>
      </w:r>
      <w:r w:rsidRPr="00E9654E">
        <w:rPr>
          <w:rStyle w:val="StyleUnderline"/>
        </w:rPr>
        <w:t xml:space="preserve"> for the Chinese government</w:t>
      </w:r>
      <w:r w:rsidRPr="00E9654E">
        <w:rPr>
          <w:sz w:val="16"/>
        </w:rPr>
        <w:t xml:space="preserve">. In Mao Zedong's era, the concept of connecting military and civilian development was proposed and promoted. Subsequent leaders such as Deng Xiaoping, Jiang Zemin, and Hu Jintao have also proposed this idea [[2], pp. 69e70]. </w:t>
      </w:r>
      <w:r w:rsidRPr="00ED489D">
        <w:rPr>
          <w:rStyle w:val="Emphasis"/>
          <w:highlight w:val="yellow"/>
        </w:rPr>
        <w:t>However</w:t>
      </w:r>
      <w:r w:rsidRPr="00E9654E">
        <w:rPr>
          <w:rStyle w:val="Emphasis"/>
        </w:rPr>
        <w:t xml:space="preserve">, this </w:t>
      </w:r>
      <w:r w:rsidRPr="004A2CE3">
        <w:rPr>
          <w:rStyle w:val="Emphasis"/>
          <w:highlight w:val="yellow"/>
        </w:rPr>
        <w:t>objective has not been achieved</w:t>
      </w:r>
      <w:r w:rsidRPr="00E9654E">
        <w:rPr>
          <w:sz w:val="16"/>
        </w:rPr>
        <w:t xml:space="preserve"> [6] </w:t>
      </w:r>
      <w:r w:rsidRPr="00ED489D">
        <w:rPr>
          <w:rStyle w:val="StyleUnderline"/>
        </w:rPr>
        <w:t>because</w:t>
      </w:r>
      <w:r w:rsidRPr="00E9654E">
        <w:rPr>
          <w:sz w:val="16"/>
        </w:rPr>
        <w:t xml:space="preserve"> the </w:t>
      </w:r>
      <w:r w:rsidRPr="00ED489D">
        <w:rPr>
          <w:rStyle w:val="StyleUnderline"/>
        </w:rPr>
        <w:t>policies</w:t>
      </w:r>
      <w:r w:rsidRPr="00E9654E">
        <w:rPr>
          <w:sz w:val="16"/>
        </w:rPr>
        <w:t xml:space="preserve"> proposed ensured the </w:t>
      </w:r>
      <w:proofErr w:type="spellStart"/>
      <w:r w:rsidRPr="00E9654E">
        <w:rPr>
          <w:sz w:val="16"/>
        </w:rPr>
        <w:t>codevelopment</w:t>
      </w:r>
      <w:proofErr w:type="spellEnd"/>
      <w:r w:rsidRPr="00E9654E">
        <w:rPr>
          <w:sz w:val="16"/>
        </w:rPr>
        <w:t xml:space="preserve"> of the military and private sector </w:t>
      </w:r>
      <w:r w:rsidRPr="00ED489D">
        <w:rPr>
          <w:sz w:val="16"/>
        </w:rPr>
        <w:t xml:space="preserve">but </w:t>
      </w:r>
      <w:r w:rsidRPr="00ED489D">
        <w:rPr>
          <w:rStyle w:val="StyleUnderline"/>
        </w:rPr>
        <w:t>did not establish a specialized department and stable regulations</w:t>
      </w:r>
      <w:r w:rsidRPr="00ED489D">
        <w:rPr>
          <w:sz w:val="16"/>
        </w:rPr>
        <w:t xml:space="preserve"> [[7], p. 34]. Soon after announcing the</w:t>
      </w:r>
      <w:r w:rsidRPr="00E9654E">
        <w:rPr>
          <w:sz w:val="16"/>
        </w:rPr>
        <w:t xml:space="preserve"> “2016 Opinions,” the Central Commission of MCI Development, chaired by President </w:t>
      </w:r>
      <w:r w:rsidRPr="004A2CE3">
        <w:rPr>
          <w:rStyle w:val="StyleUnderline"/>
        </w:rPr>
        <w:t>Xi</w:t>
      </w:r>
      <w:r w:rsidRPr="00E9654E">
        <w:rPr>
          <w:sz w:val="16"/>
        </w:rPr>
        <w:t xml:space="preserve"> Jinping, was </w:t>
      </w:r>
      <w:r w:rsidRPr="00E9654E">
        <w:rPr>
          <w:rStyle w:val="StyleUnderline"/>
        </w:rPr>
        <w:t>established</w:t>
      </w:r>
      <w:r w:rsidRPr="00E9654E">
        <w:rPr>
          <w:sz w:val="16"/>
        </w:rPr>
        <w:t xml:space="preserve"> as </w:t>
      </w:r>
      <w:r w:rsidRPr="00E9654E">
        <w:rPr>
          <w:rStyle w:val="StyleUnderline"/>
        </w:rPr>
        <w:t>the highest decision-making body for</w:t>
      </w:r>
      <w:r w:rsidRPr="00E9654E">
        <w:rPr>
          <w:sz w:val="16"/>
        </w:rPr>
        <w:t xml:space="preserve"> issues related to </w:t>
      </w:r>
      <w:r w:rsidRPr="00E9654E">
        <w:rPr>
          <w:rStyle w:val="StyleUnderline"/>
        </w:rPr>
        <w:t>MCI</w:t>
      </w:r>
      <w:r w:rsidRPr="00E9654E">
        <w:rPr>
          <w:sz w:val="16"/>
        </w:rPr>
        <w:t xml:space="preserve">.2 </w:t>
      </w:r>
      <w:r w:rsidRPr="00E9654E">
        <w:rPr>
          <w:rStyle w:val="StyleUnderline"/>
        </w:rPr>
        <w:t xml:space="preserve">Moreover, a series of </w:t>
      </w:r>
      <w:r w:rsidRPr="004A2CE3">
        <w:rPr>
          <w:rStyle w:val="StyleUnderline"/>
          <w:highlight w:val="yellow"/>
        </w:rPr>
        <w:t>documents that administrate the implementation of the MCI</w:t>
      </w:r>
      <w:r w:rsidRPr="00E9654E">
        <w:rPr>
          <w:rStyle w:val="StyleUnderline"/>
        </w:rPr>
        <w:t xml:space="preserve"> strategy were </w:t>
      </w:r>
      <w:r w:rsidRPr="004A2CE3">
        <w:rPr>
          <w:rStyle w:val="StyleUnderline"/>
          <w:highlight w:val="yellow"/>
        </w:rPr>
        <w:t>formulated</w:t>
      </w:r>
      <w:r w:rsidRPr="00E9654E">
        <w:rPr>
          <w:sz w:val="16"/>
        </w:rPr>
        <w:t xml:space="preserve"> as part of the Central Commission framework,3 </w:t>
      </w:r>
      <w:r w:rsidRPr="00E9654E">
        <w:rPr>
          <w:rStyle w:val="StyleUnderline"/>
        </w:rPr>
        <w:t>and</w:t>
      </w:r>
      <w:r w:rsidRPr="00E9654E">
        <w:rPr>
          <w:sz w:val="16"/>
        </w:rPr>
        <w:t xml:space="preserve"> the creation and coordination of </w:t>
      </w:r>
      <w:r w:rsidRPr="00E9654E">
        <w:rPr>
          <w:rStyle w:val="StyleUnderline"/>
        </w:rPr>
        <w:t>regulations were proposed</w:t>
      </w:r>
      <w:r w:rsidRPr="00E9654E">
        <w:rPr>
          <w:sz w:val="16"/>
        </w:rPr>
        <w:t xml:space="preserve">.4 </w:t>
      </w:r>
      <w:r w:rsidRPr="00E9654E">
        <w:rPr>
          <w:rStyle w:val="StyleUnderline"/>
        </w:rPr>
        <w:t xml:space="preserve">Thus, </w:t>
      </w:r>
      <w:r w:rsidRPr="004A2CE3">
        <w:rPr>
          <w:rStyle w:val="StyleUnderline"/>
          <w:highlight w:val="yellow"/>
        </w:rPr>
        <w:t>based on</w:t>
      </w:r>
      <w:r w:rsidRPr="00E9654E">
        <w:rPr>
          <w:rStyle w:val="StyleUnderline"/>
        </w:rPr>
        <w:t xml:space="preserve"> the </w:t>
      </w:r>
      <w:r w:rsidRPr="004A2CE3">
        <w:rPr>
          <w:rStyle w:val="StyleUnderline"/>
          <w:highlight w:val="yellow"/>
        </w:rPr>
        <w:t>establishment of a comprehensive framework</w:t>
      </w:r>
      <w:r w:rsidRPr="00E9654E">
        <w:rPr>
          <w:rStyle w:val="StyleUnderline"/>
        </w:rPr>
        <w:t xml:space="preserve"> for the administration and regulations of the MCI national strategy, </w:t>
      </w:r>
      <w:r w:rsidRPr="004A2CE3">
        <w:rPr>
          <w:rStyle w:val="Emphasis"/>
          <w:highlight w:val="yellow"/>
        </w:rPr>
        <w:t xml:space="preserve">additional </w:t>
      </w:r>
      <w:r w:rsidRPr="00ED489D">
        <w:rPr>
          <w:rStyle w:val="Emphasis"/>
          <w:highlight w:val="yellow"/>
        </w:rPr>
        <w:t>results are now</w:t>
      </w:r>
      <w:r w:rsidRPr="00E9654E">
        <w:rPr>
          <w:rStyle w:val="Emphasis"/>
        </w:rPr>
        <w:t xml:space="preserve"> </w:t>
      </w:r>
      <w:r w:rsidRPr="004A2CE3">
        <w:rPr>
          <w:rStyle w:val="Emphasis"/>
          <w:highlight w:val="yellow"/>
        </w:rPr>
        <w:t>expected</w:t>
      </w:r>
      <w:r w:rsidRPr="00E9654E">
        <w:rPr>
          <w:rStyle w:val="Emphasis"/>
        </w:rPr>
        <w:t>.</w:t>
      </w:r>
    </w:p>
    <w:p w:rsidR="00433A02" w:rsidRPr="00FC1F6B" w:rsidRDefault="00433A02" w:rsidP="00433A02">
      <w:pPr>
        <w:rPr>
          <w:sz w:val="14"/>
        </w:rPr>
      </w:pPr>
      <w:r w:rsidRPr="00FC1F6B">
        <w:rPr>
          <w:sz w:val="14"/>
        </w:rPr>
        <w:lastRenderedPageBreak/>
        <w:t xml:space="preserve">China's space industry has the typical full range of capacities of developed space sectors [[8], p. 86]. Approximately 20 years ago, China began to use its space systems, such as satellites and ground stations, in military and civilian areas.5 </w:t>
      </w:r>
      <w:r w:rsidRPr="00FC1F6B">
        <w:rPr>
          <w:rStyle w:val="StyleUnderline"/>
          <w:highlight w:val="yellow"/>
        </w:rPr>
        <w:t>Chinese space programs are strictly controlled by government departments</w:t>
      </w:r>
      <w:r w:rsidRPr="00FC1F6B">
        <w:rPr>
          <w:sz w:val="14"/>
        </w:rPr>
        <w:t xml:space="preserve"> and conducted by relevant government-owned companies, without distinguishing military or civilian use.6 </w:t>
      </w:r>
      <w:r w:rsidRPr="00FC1F6B">
        <w:rPr>
          <w:rStyle w:val="StyleUnderline"/>
          <w:sz w:val="14"/>
        </w:rPr>
        <w:t>Thus, private enterprises have had no opportunity to engage in space or space-related activities,</w:t>
      </w:r>
      <w:r w:rsidRPr="00FC1F6B">
        <w:rPr>
          <w:sz w:val="14"/>
        </w:rPr>
        <w:t>7 even when military-related space technologies are transferred to the civilian field. In addition, no civilian space technologies have been converted to military use.</w:t>
      </w:r>
    </w:p>
    <w:p w:rsidR="00433A02" w:rsidRPr="00E9654E" w:rsidRDefault="00433A02" w:rsidP="00433A02">
      <w:pPr>
        <w:rPr>
          <w:rStyle w:val="StyleUnderline"/>
        </w:rPr>
      </w:pPr>
      <w:r w:rsidRPr="00FC1F6B">
        <w:rPr>
          <w:sz w:val="16"/>
        </w:rPr>
        <w:t xml:space="preserve">As early as 1997, for the first time, private-sector space revenues exceeded government space expenditures, and the private sector's share of global space activities gradually increased [[14], pp. 215e216]. Space privatization has been acknowledged as a necessity by many space powers. However, as described, </w:t>
      </w:r>
      <w:r w:rsidRPr="00FC1F6B">
        <w:rPr>
          <w:rStyle w:val="StyleUnderline"/>
          <w:sz w:val="16"/>
        </w:rPr>
        <w:t>China provided no opportunities for private enterprises to become involved in space activities.</w:t>
      </w:r>
    </w:p>
    <w:p w:rsidR="00433A02" w:rsidRPr="00E9654E" w:rsidRDefault="00433A02" w:rsidP="00433A02">
      <w:pPr>
        <w:rPr>
          <w:sz w:val="16"/>
        </w:rPr>
      </w:pPr>
      <w:r w:rsidRPr="00A716DF">
        <w:rPr>
          <w:rStyle w:val="Emphasis"/>
        </w:rPr>
        <w:t xml:space="preserve">In the context of promoting the MCI as a national strategy, </w:t>
      </w:r>
      <w:r w:rsidRPr="00FC1F6B">
        <w:rPr>
          <w:rStyle w:val="Emphasis"/>
        </w:rPr>
        <w:t>policymakers</w:t>
      </w:r>
      <w:r w:rsidRPr="00E9654E">
        <w:rPr>
          <w:rStyle w:val="Emphasis"/>
        </w:rPr>
        <w:t xml:space="preserve"> have </w:t>
      </w:r>
      <w:r w:rsidRPr="00FC1F6B">
        <w:rPr>
          <w:rStyle w:val="Emphasis"/>
        </w:rPr>
        <w:t xml:space="preserve">realized that </w:t>
      </w:r>
      <w:r w:rsidRPr="004A2CE3">
        <w:rPr>
          <w:rStyle w:val="Emphasis"/>
          <w:highlight w:val="yellow"/>
        </w:rPr>
        <w:t xml:space="preserve">a </w:t>
      </w:r>
      <w:r w:rsidRPr="00FC1F6B">
        <w:rPr>
          <w:rStyle w:val="Emphasis"/>
          <w:highlight w:val="yellow"/>
        </w:rPr>
        <w:t>crucial step to achieve</w:t>
      </w:r>
      <w:r w:rsidRPr="00E9654E">
        <w:rPr>
          <w:rStyle w:val="Emphasis"/>
        </w:rPr>
        <w:t xml:space="preserve"> </w:t>
      </w:r>
      <w:r w:rsidRPr="00A716DF">
        <w:rPr>
          <w:sz w:val="16"/>
          <w:szCs w:val="16"/>
        </w:rPr>
        <w:t>the</w:t>
      </w:r>
      <w:r w:rsidRPr="00E9654E">
        <w:rPr>
          <w:rStyle w:val="Emphasis"/>
        </w:rPr>
        <w:t xml:space="preserve"> </w:t>
      </w:r>
      <w:r w:rsidRPr="004A2CE3">
        <w:rPr>
          <w:rStyle w:val="Emphasis"/>
          <w:highlight w:val="yellow"/>
        </w:rPr>
        <w:t>MCI</w:t>
      </w:r>
      <w:r w:rsidRPr="00E9654E">
        <w:rPr>
          <w:rStyle w:val="Emphasis"/>
        </w:rPr>
        <w:t xml:space="preserve"> </w:t>
      </w:r>
      <w:r w:rsidRPr="00A716DF">
        <w:rPr>
          <w:sz w:val="16"/>
          <w:szCs w:val="16"/>
        </w:rPr>
        <w:t>targets in space</w:t>
      </w:r>
      <w:r w:rsidRPr="00E9654E">
        <w:rPr>
          <w:rStyle w:val="Emphasis"/>
        </w:rPr>
        <w:t xml:space="preserve"> </w:t>
      </w:r>
      <w:r w:rsidRPr="004A2CE3">
        <w:rPr>
          <w:rStyle w:val="Emphasis"/>
          <w:highlight w:val="yellow"/>
        </w:rPr>
        <w:t>is to facilitate</w:t>
      </w:r>
      <w:r w:rsidRPr="00E9654E">
        <w:rPr>
          <w:rStyle w:val="Emphasis"/>
        </w:rPr>
        <w:t xml:space="preserve"> the </w:t>
      </w:r>
      <w:r w:rsidRPr="004A2CE3">
        <w:rPr>
          <w:rStyle w:val="Emphasis"/>
          <w:highlight w:val="yellow"/>
        </w:rPr>
        <w:t>participation of the nongovernmental sector</w:t>
      </w:r>
      <w:r w:rsidRPr="00E9654E">
        <w:rPr>
          <w:rStyle w:val="StyleUnderline"/>
        </w:rPr>
        <w:t xml:space="preserve">. According to analysts, the </w:t>
      </w:r>
      <w:r w:rsidRPr="00FC1F6B">
        <w:rPr>
          <w:rStyle w:val="StyleUnderline"/>
        </w:rPr>
        <w:t>first stage</w:t>
      </w:r>
      <w:r w:rsidRPr="00E9654E">
        <w:rPr>
          <w:rStyle w:val="StyleUnderline"/>
        </w:rPr>
        <w:t xml:space="preserve"> of China's MCI strategy </w:t>
      </w:r>
      <w:r w:rsidRPr="00FC1F6B">
        <w:rPr>
          <w:rStyle w:val="StyleUnderline"/>
        </w:rPr>
        <w:t>will prioritize</w:t>
      </w:r>
      <w:r w:rsidRPr="00E9654E">
        <w:rPr>
          <w:rStyle w:val="StyleUnderline"/>
        </w:rPr>
        <w:t xml:space="preserve"> the </w:t>
      </w:r>
      <w:r w:rsidRPr="00FC1F6B">
        <w:rPr>
          <w:rStyle w:val="StyleUnderline"/>
        </w:rPr>
        <w:t>application of military tech</w:t>
      </w:r>
      <w:r w:rsidRPr="004A2CE3">
        <w:rPr>
          <w:sz w:val="16"/>
        </w:rPr>
        <w:t>nologies</w:t>
      </w:r>
      <w:r w:rsidRPr="00E9654E">
        <w:rPr>
          <w:sz w:val="16"/>
        </w:rPr>
        <w:t xml:space="preserve"> </w:t>
      </w:r>
      <w:r w:rsidRPr="00FC1F6B">
        <w:rPr>
          <w:rStyle w:val="StyleUnderline"/>
        </w:rPr>
        <w:t>in the civilian field</w:t>
      </w:r>
      <w:r w:rsidRPr="00E9654E">
        <w:rPr>
          <w:rStyle w:val="StyleUnderline"/>
        </w:rPr>
        <w:t xml:space="preserve">, in which the nongovernmental sector should play a vital role. This proposal would provide opportunities to promote the rapid growth of private space enterprises. </w:t>
      </w:r>
      <w:r w:rsidRPr="00FC1F6B">
        <w:rPr>
          <w:rStyle w:val="Emphasis"/>
          <w:highlight w:val="yellow"/>
        </w:rPr>
        <w:t xml:space="preserve">Once </w:t>
      </w:r>
      <w:r w:rsidRPr="004A2CE3">
        <w:rPr>
          <w:rStyle w:val="Emphasis"/>
          <w:highlight w:val="yellow"/>
        </w:rPr>
        <w:t>the strength of the private sector increases, it can help the military industry to realize the real MCI target</w:t>
      </w:r>
      <w:r w:rsidRPr="00E9654E">
        <w:rPr>
          <w:rStyle w:val="StyleUnderline"/>
        </w:rPr>
        <w:t>.</w:t>
      </w:r>
      <w:r w:rsidRPr="00E9654E">
        <w:rPr>
          <w:sz w:val="16"/>
        </w:rPr>
        <w:t>8</w:t>
      </w:r>
    </w:p>
    <w:p w:rsidR="00433A02" w:rsidRDefault="00433A02" w:rsidP="00433A02">
      <w:pPr>
        <w:rPr>
          <w:sz w:val="16"/>
        </w:rPr>
      </w:pPr>
      <w:r w:rsidRPr="00E9654E">
        <w:rPr>
          <w:rStyle w:val="StyleUnderline"/>
        </w:rPr>
        <w:t xml:space="preserve">The </w:t>
      </w:r>
      <w:r w:rsidRPr="00B80D7B">
        <w:rPr>
          <w:rStyle w:val="StyleUnderline"/>
        </w:rPr>
        <w:t>final target</w:t>
      </w:r>
      <w:r w:rsidRPr="00E9654E">
        <w:rPr>
          <w:rStyle w:val="StyleUnderline"/>
        </w:rPr>
        <w:t xml:space="preserve"> that should be achieved by the MCI strategy in space </w:t>
      </w:r>
      <w:r w:rsidRPr="00B80D7B">
        <w:rPr>
          <w:rStyle w:val="StyleUnderline"/>
        </w:rPr>
        <w:t>is to maintain balanced development between the military and civilian fields</w:t>
      </w:r>
      <w:r w:rsidRPr="00E9654E">
        <w:rPr>
          <w:rStyle w:val="StyleUnderline"/>
        </w:rPr>
        <w:t xml:space="preserve">. To support nongovernmental entities' involvement in space affairs, the </w:t>
      </w:r>
      <w:r w:rsidRPr="0007405A">
        <w:rPr>
          <w:rStyle w:val="StyleUnderline"/>
          <w:highlight w:val="yellow"/>
        </w:rPr>
        <w:t>latest version of Chinese space policy</w:t>
      </w:r>
      <w:r w:rsidRPr="00E9654E">
        <w:rPr>
          <w:sz w:val="16"/>
        </w:rPr>
        <w:t xml:space="preserve">, “China's Space Activities9” (the “White Paper”), </w:t>
      </w:r>
      <w:r w:rsidRPr="00E9654E">
        <w:rPr>
          <w:rStyle w:val="StyleUnderline"/>
        </w:rPr>
        <w:t xml:space="preserve">was published at the end of 2016 and </w:t>
      </w:r>
      <w:r w:rsidRPr="0007405A">
        <w:rPr>
          <w:rStyle w:val="StyleUnderline"/>
          <w:highlight w:val="yellow"/>
        </w:rPr>
        <w:t>encouraged nongovernmental capital and other social sectors to participate in space</w:t>
      </w:r>
      <w:r w:rsidRPr="00E9654E">
        <w:rPr>
          <w:sz w:val="16"/>
        </w:rPr>
        <w:t xml:space="preserve">-related activities; in addition, </w:t>
      </w:r>
      <w:r w:rsidRPr="0007405A">
        <w:rPr>
          <w:rStyle w:val="Emphasis"/>
          <w:highlight w:val="yellow"/>
        </w:rPr>
        <w:t>the government intends to increase its cooperation with private investors</w:t>
      </w:r>
      <w:r w:rsidRPr="00E9654E">
        <w:rPr>
          <w:sz w:val="16"/>
        </w:rPr>
        <w:t xml:space="preserve"> [17].</w:t>
      </w:r>
    </w:p>
    <w:p w:rsidR="00433A02" w:rsidRDefault="00433A02" w:rsidP="00433A02">
      <w:pPr>
        <w:pStyle w:val="Heading4"/>
      </w:pPr>
      <w:r>
        <w:t>Scenario 1 – military-civil fusion causes war – numerous flashpoints.</w:t>
      </w:r>
    </w:p>
    <w:p w:rsidR="00433A02" w:rsidRPr="0053297C" w:rsidRDefault="00433A02" w:rsidP="00433A02">
      <w:pPr>
        <w:rPr>
          <w:sz w:val="16"/>
        </w:rPr>
      </w:pPr>
      <w:proofErr w:type="spellStart"/>
      <w:r w:rsidRPr="0053297C">
        <w:rPr>
          <w:rStyle w:val="Style13ptBold"/>
        </w:rPr>
        <w:t>Chansoria</w:t>
      </w:r>
      <w:proofErr w:type="spellEnd"/>
      <w:r w:rsidRPr="0053297C">
        <w:rPr>
          <w:rStyle w:val="Style13ptBold"/>
        </w:rPr>
        <w:t xml:space="preserve"> 21</w:t>
      </w:r>
      <w:r w:rsidRPr="0053297C">
        <w:rPr>
          <w:sz w:val="16"/>
        </w:rPr>
        <w:t xml:space="preserve"> (Monika, PhD and senior fellow @ Japan Institute of International Affairs in Tokyo, 12-15-2021, "China’s Military-Civil Fusion Strategy is, In Fact, a War Cry," </w:t>
      </w:r>
      <w:r w:rsidRPr="00F5303B">
        <w:rPr>
          <w:sz w:val="16"/>
        </w:rPr>
        <w:t>https://asianpolyglotview.com/2021/12/chinas-military-civil-fusion-strategy-is-in-fact-a-war-cry.html</w:t>
      </w:r>
      <w:r w:rsidRPr="0053297C">
        <w:rPr>
          <w:sz w:val="16"/>
        </w:rPr>
        <w:t>) AG</w:t>
      </w:r>
    </w:p>
    <w:p w:rsidR="00433A02" w:rsidRDefault="00433A02" w:rsidP="00433A02">
      <w:pPr>
        <w:rPr>
          <w:u w:val="single"/>
        </w:rPr>
      </w:pPr>
      <w:r w:rsidRPr="0053297C">
        <w:rPr>
          <w:sz w:val="16"/>
        </w:rPr>
        <w:t xml:space="preserve">As each successive Five-Year Plan determines Beijing’s strategic goals, </w:t>
      </w:r>
      <w:r w:rsidRPr="00A11297">
        <w:rPr>
          <w:rStyle w:val="StyleUnderline"/>
        </w:rPr>
        <w:t xml:space="preserve">the </w:t>
      </w:r>
      <w:r w:rsidRPr="0007405A">
        <w:rPr>
          <w:rStyle w:val="StyleUnderline"/>
          <w:highlight w:val="yellow"/>
        </w:rPr>
        <w:t>latest</w:t>
      </w:r>
      <w:r w:rsidRPr="0053297C">
        <w:rPr>
          <w:sz w:val="16"/>
        </w:rPr>
        <w:t xml:space="preserve"> and ongoing 14th </w:t>
      </w:r>
      <w:r w:rsidRPr="0007405A">
        <w:rPr>
          <w:rStyle w:val="StyleUnderline"/>
          <w:highlight w:val="yellow"/>
        </w:rPr>
        <w:t>Five-Year Plan</w:t>
      </w:r>
      <w:r w:rsidRPr="0053297C">
        <w:rPr>
          <w:sz w:val="16"/>
        </w:rPr>
        <w:t xml:space="preserve"> (2021-2025) </w:t>
      </w:r>
      <w:r w:rsidRPr="00A11297">
        <w:rPr>
          <w:rStyle w:val="StyleUnderline"/>
        </w:rPr>
        <w:t xml:space="preserve">seeks </w:t>
      </w:r>
      <w:r w:rsidRPr="00B80D7B">
        <w:rPr>
          <w:rStyle w:val="StyleUnderline"/>
        </w:rPr>
        <w:t xml:space="preserve">to </w:t>
      </w:r>
      <w:r w:rsidRPr="00B80D7B">
        <w:rPr>
          <w:rStyle w:val="Emphasis"/>
        </w:rPr>
        <w:t>deepen military-civil fusion</w:t>
      </w:r>
      <w:r w:rsidRPr="0053297C">
        <w:rPr>
          <w:sz w:val="16"/>
        </w:rPr>
        <w:t xml:space="preserve">. </w:t>
      </w:r>
      <w:r w:rsidRPr="0053297C">
        <w:rPr>
          <w:rStyle w:val="StyleUnderline"/>
        </w:rPr>
        <w:t xml:space="preserve">The 14th FYP </w:t>
      </w:r>
      <w:r w:rsidRPr="0007405A">
        <w:rPr>
          <w:rStyle w:val="StyleUnderline"/>
        </w:rPr>
        <w:t>anticipates mobilization of military and civilian resources in defense</w:t>
      </w:r>
      <w:r w:rsidRPr="0053297C">
        <w:rPr>
          <w:sz w:val="16"/>
        </w:rPr>
        <w:t xml:space="preserve">, for use both internally and externally, with civilian entities across China actively involved in supporting the military and defense apparatus. Earlier, in a communiqué issued in October 2020 by the Central Committee of the CCP, </w:t>
      </w:r>
      <w:r w:rsidRPr="0053297C">
        <w:rPr>
          <w:rStyle w:val="StyleUnderline"/>
        </w:rPr>
        <w:t xml:space="preserve">there were </w:t>
      </w:r>
      <w:r w:rsidRPr="0007405A">
        <w:rPr>
          <w:rStyle w:val="StyleUnderline"/>
          <w:highlight w:val="yellow"/>
        </w:rPr>
        <w:t>numerous references to</w:t>
      </w:r>
      <w:r w:rsidRPr="0053297C">
        <w:rPr>
          <w:rStyle w:val="StyleUnderline"/>
        </w:rPr>
        <w:t xml:space="preserve"> the need for </w:t>
      </w:r>
      <w:r w:rsidRPr="0007405A">
        <w:rPr>
          <w:rStyle w:val="StyleUnderline"/>
          <w:highlight w:val="yellow"/>
        </w:rPr>
        <w:t>deepening</w:t>
      </w:r>
      <w:r w:rsidRPr="0053297C">
        <w:rPr>
          <w:rStyle w:val="StyleUnderline"/>
        </w:rPr>
        <w:t xml:space="preserve"> and expanding </w:t>
      </w:r>
      <w:r w:rsidRPr="0007405A">
        <w:rPr>
          <w:rStyle w:val="StyleUnderline"/>
          <w:highlight w:val="yellow"/>
        </w:rPr>
        <w:t>synergies between commercial and military technologies</w:t>
      </w:r>
      <w:r w:rsidRPr="0053297C">
        <w:rPr>
          <w:sz w:val="16"/>
        </w:rPr>
        <w:t xml:space="preserve"> that would prove instrumental in advancing the capabilities of China’s PLA. </w:t>
      </w:r>
      <w:r w:rsidRPr="0053297C">
        <w:rPr>
          <w:rStyle w:val="StyleUnderline"/>
        </w:rPr>
        <w:t>It is a strategy that has come to be formally termed as “military-civil fusion.”</w:t>
      </w:r>
      <w:r>
        <w:rPr>
          <w:rStyle w:val="StyleUnderline"/>
        </w:rPr>
        <w:t xml:space="preserve"> </w:t>
      </w:r>
      <w:r w:rsidRPr="0053297C">
        <w:rPr>
          <w:rStyle w:val="StyleUnderline"/>
        </w:rPr>
        <w:t xml:space="preserve">It needs to be underscored here that </w:t>
      </w:r>
      <w:r w:rsidRPr="00B80D7B">
        <w:rPr>
          <w:rStyle w:val="Emphasis"/>
        </w:rPr>
        <w:t xml:space="preserve">China’s </w:t>
      </w:r>
      <w:r w:rsidRPr="0007405A">
        <w:rPr>
          <w:rStyle w:val="Emphasis"/>
          <w:highlight w:val="yellow"/>
        </w:rPr>
        <w:t>MCF is a continuing policy decision from</w:t>
      </w:r>
      <w:r w:rsidRPr="0007405A">
        <w:rPr>
          <w:rStyle w:val="StyleUnderline"/>
          <w:highlight w:val="yellow"/>
        </w:rPr>
        <w:t xml:space="preserve"> </w:t>
      </w:r>
      <w:r w:rsidRPr="00035096">
        <w:rPr>
          <w:rStyle w:val="StyleUnderline"/>
        </w:rPr>
        <w:t>the previous</w:t>
      </w:r>
      <w:r w:rsidRPr="0053297C">
        <w:rPr>
          <w:rStyle w:val="StyleUnderline"/>
        </w:rPr>
        <w:t xml:space="preserve"> 13th </w:t>
      </w:r>
      <w:r w:rsidRPr="00035096">
        <w:rPr>
          <w:rStyle w:val="StyleUnderline"/>
        </w:rPr>
        <w:t xml:space="preserve">Five Year Special Plan for </w:t>
      </w:r>
      <w:r w:rsidRPr="00035096">
        <w:rPr>
          <w:rStyle w:val="Emphasis"/>
          <w:highlight w:val="yellow"/>
        </w:rPr>
        <w:t>M</w:t>
      </w:r>
      <w:r w:rsidRPr="00035096">
        <w:rPr>
          <w:rStyle w:val="Emphasis"/>
        </w:rPr>
        <w:t>ilitary-</w:t>
      </w:r>
      <w:r w:rsidRPr="00035096">
        <w:rPr>
          <w:rStyle w:val="Emphasis"/>
          <w:highlight w:val="yellow"/>
        </w:rPr>
        <w:t>C</w:t>
      </w:r>
      <w:r w:rsidRPr="00035096">
        <w:rPr>
          <w:rStyle w:val="Emphasis"/>
        </w:rPr>
        <w:t xml:space="preserve">ivilian </w:t>
      </w:r>
      <w:r w:rsidRPr="00035096">
        <w:rPr>
          <w:rStyle w:val="Emphasis"/>
          <w:highlight w:val="yellow"/>
        </w:rPr>
        <w:t>I</w:t>
      </w:r>
      <w:r w:rsidRPr="00035096">
        <w:rPr>
          <w:rStyle w:val="Emphasis"/>
        </w:rPr>
        <w:t>ntegration</w:t>
      </w:r>
      <w:r w:rsidRPr="00035096">
        <w:rPr>
          <w:sz w:val="16"/>
        </w:rPr>
        <w:t xml:space="preserve"> Development</w:t>
      </w:r>
      <w:r w:rsidRPr="0053297C">
        <w:rPr>
          <w:sz w:val="16"/>
        </w:rPr>
        <w:t xml:space="preserve"> that was outlined in September 2017. In all, </w:t>
      </w:r>
      <w:r w:rsidRPr="0007405A">
        <w:rPr>
          <w:rStyle w:val="Emphasis"/>
          <w:highlight w:val="yellow"/>
        </w:rPr>
        <w:t>MCF is a critical element of the national framework</w:t>
      </w:r>
      <w:r w:rsidRPr="0053297C">
        <w:rPr>
          <w:rStyle w:val="StyleUnderline"/>
        </w:rPr>
        <w:t xml:space="preserve"> and the ensuing strategy for the CCP to advance its regional and global territorial ambitions. </w:t>
      </w:r>
      <w:r w:rsidRPr="0007405A">
        <w:rPr>
          <w:rStyle w:val="StyleUnderline"/>
          <w:highlight w:val="yellow"/>
        </w:rPr>
        <w:t>MCF aims to pave the way for China to transition to</w:t>
      </w:r>
      <w:r w:rsidRPr="0053297C">
        <w:rPr>
          <w:rStyle w:val="StyleUnderline"/>
        </w:rPr>
        <w:t xml:space="preserve"> the capacity to wage </w:t>
      </w:r>
      <w:r w:rsidRPr="0007405A">
        <w:rPr>
          <w:rStyle w:val="StyleUnderline"/>
          <w:highlight w:val="yellow"/>
        </w:rPr>
        <w:t xml:space="preserve">intelligent and </w:t>
      </w:r>
      <w:proofErr w:type="spellStart"/>
      <w:r w:rsidRPr="0007405A">
        <w:rPr>
          <w:rStyle w:val="StyleUnderline"/>
          <w:highlight w:val="yellow"/>
        </w:rPr>
        <w:t>informationized</w:t>
      </w:r>
      <w:proofErr w:type="spellEnd"/>
      <w:r w:rsidRPr="0007405A">
        <w:rPr>
          <w:rStyle w:val="StyleUnderline"/>
          <w:highlight w:val="yellow"/>
        </w:rPr>
        <w:t xml:space="preserve"> warfare as it develops</w:t>
      </w:r>
      <w:r w:rsidRPr="0007405A">
        <w:rPr>
          <w:rStyle w:val="StyleUnderline"/>
        </w:rPr>
        <w:t xml:space="preserve"> relevant </w:t>
      </w:r>
      <w:r w:rsidRPr="0007405A">
        <w:rPr>
          <w:rStyle w:val="StyleUnderline"/>
          <w:highlight w:val="yellow"/>
        </w:rPr>
        <w:t>military</w:t>
      </w:r>
      <w:r w:rsidRPr="0053297C">
        <w:rPr>
          <w:rStyle w:val="StyleUnderline"/>
        </w:rPr>
        <w:t xml:space="preserve"> </w:t>
      </w:r>
      <w:r w:rsidRPr="0007405A">
        <w:rPr>
          <w:rStyle w:val="StyleUnderline"/>
          <w:highlight w:val="yellow"/>
        </w:rPr>
        <w:t>capabilities.</w:t>
      </w:r>
      <w:r w:rsidRPr="0007405A">
        <w:rPr>
          <w:sz w:val="16"/>
          <w:highlight w:val="yellow"/>
        </w:rPr>
        <w:t xml:space="preserve"> </w:t>
      </w:r>
      <w:r w:rsidRPr="00035096">
        <w:rPr>
          <w:rStyle w:val="StyleUnderline"/>
        </w:rPr>
        <w:t xml:space="preserve">In pursuit of a </w:t>
      </w:r>
      <w:r w:rsidRPr="00035096">
        <w:rPr>
          <w:rStyle w:val="Emphasis"/>
        </w:rPr>
        <w:t>revisionist territorial agenda,</w:t>
      </w:r>
      <w:r w:rsidRPr="00035096">
        <w:rPr>
          <w:rStyle w:val="StyleUnderline"/>
        </w:rPr>
        <w:t xml:space="preserve"> Xi</w:t>
      </w:r>
      <w:r w:rsidRPr="00035096">
        <w:rPr>
          <w:sz w:val="16"/>
        </w:rPr>
        <w:t xml:space="preserve"> Jinping clearly </w:t>
      </w:r>
      <w:r w:rsidRPr="00035096">
        <w:rPr>
          <w:rStyle w:val="StyleUnderline"/>
        </w:rPr>
        <w:t>seeks to integrate a political system within which every possible asset can be incorporated into the Communist Party’s command</w:t>
      </w:r>
      <w:r w:rsidRPr="0053297C">
        <w:rPr>
          <w:rStyle w:val="StyleUnderline"/>
        </w:rPr>
        <w:t>.</w:t>
      </w:r>
      <w:r w:rsidRPr="0053297C">
        <w:rPr>
          <w:sz w:val="16"/>
        </w:rPr>
        <w:t xml:space="preserve"> Beijing is likely to implement an amalgamation of many military and civilian strategies as the centrality of China’s Military-Civil Fusion strategy ramps up. </w:t>
      </w:r>
      <w:r w:rsidRPr="0007405A">
        <w:rPr>
          <w:rStyle w:val="StyleUnderline"/>
          <w:highlight w:val="yellow"/>
        </w:rPr>
        <w:t>It will</w:t>
      </w:r>
      <w:r w:rsidRPr="0053297C">
        <w:rPr>
          <w:rStyle w:val="StyleUnderline"/>
        </w:rPr>
        <w:t xml:space="preserve"> </w:t>
      </w:r>
      <w:r w:rsidRPr="0053297C">
        <w:rPr>
          <w:sz w:val="16"/>
        </w:rPr>
        <w:t xml:space="preserve">seek to do so in a way that creates capabilities specifically </w:t>
      </w:r>
      <w:r w:rsidRPr="0007405A">
        <w:rPr>
          <w:rStyle w:val="StyleUnderline"/>
          <w:highlight w:val="yellow"/>
        </w:rPr>
        <w:t>cater</w:t>
      </w:r>
      <w:r w:rsidRPr="0053297C">
        <w:rPr>
          <w:sz w:val="16"/>
        </w:rPr>
        <w:t xml:space="preserve">ing </w:t>
      </w:r>
      <w:r w:rsidRPr="0007405A">
        <w:rPr>
          <w:rStyle w:val="StyleUnderline"/>
          <w:highlight w:val="yellow"/>
        </w:rPr>
        <w:t>to</w:t>
      </w:r>
      <w:r w:rsidRPr="0053297C">
        <w:rPr>
          <w:rStyle w:val="StyleUnderline"/>
        </w:rPr>
        <w:t xml:space="preserve"> its national strategic priorities for the 21st century</w:t>
      </w:r>
      <w:r w:rsidRPr="0053297C">
        <w:rPr>
          <w:sz w:val="16"/>
        </w:rPr>
        <w:t xml:space="preserve"> — most importantly, </w:t>
      </w:r>
      <w:r w:rsidRPr="0007405A">
        <w:rPr>
          <w:rStyle w:val="Emphasis"/>
          <w:highlight w:val="yellow"/>
        </w:rPr>
        <w:t>national rejuvenation</w:t>
      </w:r>
      <w:r w:rsidRPr="0007405A">
        <w:rPr>
          <w:rStyle w:val="StyleUnderline"/>
          <w:highlight w:val="yellow"/>
        </w:rPr>
        <w:t xml:space="preserve">, </w:t>
      </w:r>
      <w:r w:rsidRPr="0007405A">
        <w:rPr>
          <w:rStyle w:val="Emphasis"/>
          <w:highlight w:val="yellow"/>
        </w:rPr>
        <w:t>territorial expansion</w:t>
      </w:r>
      <w:r w:rsidRPr="0007405A">
        <w:rPr>
          <w:rStyle w:val="StyleUnderline"/>
          <w:highlight w:val="yellow"/>
        </w:rPr>
        <w:t xml:space="preserve">, and </w:t>
      </w:r>
      <w:r w:rsidRPr="0007405A">
        <w:rPr>
          <w:rStyle w:val="Emphasis"/>
          <w:highlight w:val="yellow"/>
        </w:rPr>
        <w:t>extension of Beijing’s sphere of influence across Asia</w:t>
      </w:r>
      <w:r w:rsidRPr="0053297C">
        <w:rPr>
          <w:rStyle w:val="StyleUnderline"/>
        </w:rPr>
        <w:t>.</w:t>
      </w:r>
      <w:r>
        <w:rPr>
          <w:rStyle w:val="StyleUnderline"/>
        </w:rPr>
        <w:t xml:space="preserve"> </w:t>
      </w:r>
      <w:r w:rsidRPr="0053297C">
        <w:rPr>
          <w:sz w:val="16"/>
        </w:rPr>
        <w:t xml:space="preserve">Pushing from Political Strength Politically, Xi Jinping moved into 2021, the CCP’s centennial year, with greater military stealth and push across the Indo-Pacific. He appears all the more determined now, as he kicks-off the autumn 2022 campaign, which will see him go in for an unprecedented third term as the CCP’s General Secretary and Chairman of the CMC. </w:t>
      </w:r>
      <w:r w:rsidRPr="0053297C">
        <w:rPr>
          <w:rStyle w:val="StyleUnderline"/>
        </w:rPr>
        <w:t xml:space="preserve">The </w:t>
      </w:r>
      <w:r w:rsidRPr="0007405A">
        <w:rPr>
          <w:rStyle w:val="StyleUnderline"/>
          <w:highlight w:val="yellow"/>
        </w:rPr>
        <w:t>MCF</w:t>
      </w:r>
      <w:r w:rsidRPr="0053297C">
        <w:rPr>
          <w:rStyle w:val="StyleUnderline"/>
        </w:rPr>
        <w:t xml:space="preserve"> is being </w:t>
      </w:r>
      <w:r w:rsidRPr="0007405A">
        <w:rPr>
          <w:rStyle w:val="StyleUnderline"/>
          <w:highlight w:val="yellow"/>
        </w:rPr>
        <w:t xml:space="preserve">interpreted as a </w:t>
      </w:r>
      <w:r w:rsidRPr="0007405A">
        <w:rPr>
          <w:rStyle w:val="Emphasis"/>
          <w:highlight w:val="yellow"/>
        </w:rPr>
        <w:t>war cry</w:t>
      </w:r>
      <w:r w:rsidRPr="0007405A">
        <w:rPr>
          <w:rStyle w:val="StyleUnderline"/>
          <w:highlight w:val="yellow"/>
        </w:rPr>
        <w:t xml:space="preserve"> by the CCP to be </w:t>
      </w:r>
      <w:r w:rsidRPr="0007405A">
        <w:rPr>
          <w:rStyle w:val="Emphasis"/>
          <w:highlight w:val="yellow"/>
        </w:rPr>
        <w:t>combat-ready in 2022</w:t>
      </w:r>
      <w:r w:rsidRPr="00B80D7B">
        <w:rPr>
          <w:rStyle w:val="Emphasis"/>
        </w:rPr>
        <w:t xml:space="preserve"> </w:t>
      </w:r>
      <w:r w:rsidRPr="00B80D7B">
        <w:rPr>
          <w:rStyle w:val="StyleUnderline"/>
        </w:rPr>
        <w:t>and beyond</w:t>
      </w:r>
      <w:r w:rsidRPr="0053297C">
        <w:rPr>
          <w:sz w:val="16"/>
        </w:rPr>
        <w:t xml:space="preserve"> — a </w:t>
      </w:r>
      <w:r w:rsidRPr="0053297C">
        <w:rPr>
          <w:sz w:val="16"/>
        </w:rPr>
        <w:lastRenderedPageBreak/>
        <w:t xml:space="preserve">call that the Party has made since soon after it assumed power in Mainland China in 1949. </w:t>
      </w:r>
      <w:r w:rsidRPr="0053297C">
        <w:rPr>
          <w:rStyle w:val="StyleUnderline"/>
        </w:rPr>
        <w:t xml:space="preserve">Developing the PLA into a world-class military by 2049 remains the primary aim. Toward that end, the developing ground realities of </w:t>
      </w:r>
      <w:r w:rsidRPr="00B80D7B">
        <w:rPr>
          <w:rStyle w:val="StyleUnderline"/>
        </w:rPr>
        <w:t xml:space="preserve">China’s activities and </w:t>
      </w:r>
      <w:r w:rsidRPr="00B80D7B">
        <w:rPr>
          <w:rStyle w:val="Emphasis"/>
          <w:highlight w:val="yellow"/>
        </w:rPr>
        <w:t>aggravations i</w:t>
      </w:r>
      <w:r w:rsidRPr="0007405A">
        <w:rPr>
          <w:rStyle w:val="Emphasis"/>
          <w:highlight w:val="yellow"/>
        </w:rPr>
        <w:t>n the</w:t>
      </w:r>
      <w:r w:rsidRPr="0007405A">
        <w:rPr>
          <w:rStyle w:val="StyleUnderline"/>
          <w:highlight w:val="yellow"/>
        </w:rPr>
        <w:t xml:space="preserve"> </w:t>
      </w:r>
      <w:r w:rsidRPr="0007405A">
        <w:rPr>
          <w:rStyle w:val="Emphasis"/>
          <w:highlight w:val="yellow"/>
        </w:rPr>
        <w:t>Himalayan borderlands</w:t>
      </w:r>
      <w:r w:rsidRPr="0007405A">
        <w:rPr>
          <w:rStyle w:val="StyleUnderline"/>
          <w:highlight w:val="yellow"/>
        </w:rPr>
        <w:t xml:space="preserve">, </w:t>
      </w:r>
      <w:r w:rsidRPr="0007405A">
        <w:rPr>
          <w:rStyle w:val="Emphasis"/>
          <w:highlight w:val="yellow"/>
        </w:rPr>
        <w:t>S</w:t>
      </w:r>
      <w:r w:rsidRPr="0053297C">
        <w:rPr>
          <w:sz w:val="16"/>
        </w:rPr>
        <w:t xml:space="preserve">outh </w:t>
      </w:r>
      <w:r w:rsidRPr="0007405A">
        <w:rPr>
          <w:rStyle w:val="Emphasis"/>
          <w:highlight w:val="yellow"/>
        </w:rPr>
        <w:t>C</w:t>
      </w:r>
      <w:r w:rsidRPr="0053297C">
        <w:rPr>
          <w:sz w:val="16"/>
        </w:rPr>
        <w:t xml:space="preserve">hina </w:t>
      </w:r>
      <w:r w:rsidRPr="0007405A">
        <w:rPr>
          <w:rStyle w:val="Emphasis"/>
          <w:highlight w:val="yellow"/>
        </w:rPr>
        <w:t>S</w:t>
      </w:r>
      <w:r w:rsidRPr="0053297C">
        <w:rPr>
          <w:sz w:val="16"/>
        </w:rPr>
        <w:t xml:space="preserve">ea, </w:t>
      </w:r>
      <w:r w:rsidRPr="0007405A">
        <w:rPr>
          <w:rStyle w:val="Emphasis"/>
          <w:highlight w:val="yellow"/>
        </w:rPr>
        <w:t>and E</w:t>
      </w:r>
      <w:r w:rsidRPr="0053297C">
        <w:rPr>
          <w:sz w:val="16"/>
        </w:rPr>
        <w:t xml:space="preserve">ast </w:t>
      </w:r>
      <w:r w:rsidRPr="0007405A">
        <w:rPr>
          <w:rStyle w:val="Emphasis"/>
          <w:highlight w:val="yellow"/>
        </w:rPr>
        <w:t>C</w:t>
      </w:r>
      <w:r w:rsidRPr="0053297C">
        <w:rPr>
          <w:sz w:val="16"/>
        </w:rPr>
        <w:t xml:space="preserve">hina </w:t>
      </w:r>
      <w:r w:rsidRPr="0007405A">
        <w:rPr>
          <w:rStyle w:val="Emphasis"/>
          <w:highlight w:val="yellow"/>
        </w:rPr>
        <w:t>S</w:t>
      </w:r>
      <w:r w:rsidRPr="0053297C">
        <w:rPr>
          <w:sz w:val="16"/>
        </w:rPr>
        <w:t>ea</w:t>
      </w:r>
      <w:r w:rsidRPr="0053297C">
        <w:rPr>
          <w:rStyle w:val="StyleUnderline"/>
        </w:rPr>
        <w:t xml:space="preserve"> are </w:t>
      </w:r>
      <w:r w:rsidRPr="0007405A">
        <w:rPr>
          <w:rStyle w:val="StyleUnderline"/>
          <w:highlight w:val="yellow"/>
        </w:rPr>
        <w:t>increasingly</w:t>
      </w:r>
      <w:r w:rsidRPr="0053297C">
        <w:rPr>
          <w:rStyle w:val="StyleUnderline"/>
        </w:rPr>
        <w:t xml:space="preserve"> being </w:t>
      </w:r>
      <w:r w:rsidRPr="0007405A">
        <w:rPr>
          <w:rStyle w:val="StyleUnderline"/>
          <w:highlight w:val="yellow"/>
        </w:rPr>
        <w:t>determined by</w:t>
      </w:r>
      <w:r w:rsidRPr="0053297C">
        <w:rPr>
          <w:rStyle w:val="StyleUnderline"/>
        </w:rPr>
        <w:t xml:space="preserve"> a </w:t>
      </w:r>
      <w:r w:rsidRPr="0007405A">
        <w:rPr>
          <w:rStyle w:val="StyleUnderline"/>
          <w:highlight w:val="yellow"/>
        </w:rPr>
        <w:t>m</w:t>
      </w:r>
      <w:r w:rsidRPr="0053297C">
        <w:rPr>
          <w:rStyle w:val="StyleUnderline"/>
        </w:rPr>
        <w:t>ilitary-</w:t>
      </w:r>
      <w:r w:rsidRPr="0007405A">
        <w:rPr>
          <w:rStyle w:val="StyleUnderline"/>
          <w:highlight w:val="yellow"/>
        </w:rPr>
        <w:t>c</w:t>
      </w:r>
      <w:r w:rsidRPr="0053297C">
        <w:rPr>
          <w:rStyle w:val="StyleUnderline"/>
        </w:rPr>
        <w:t xml:space="preserve">ivil </w:t>
      </w:r>
      <w:r w:rsidRPr="0007405A">
        <w:rPr>
          <w:rStyle w:val="StyleUnderline"/>
          <w:highlight w:val="yellow"/>
        </w:rPr>
        <w:t>f</w:t>
      </w:r>
      <w:r w:rsidRPr="0053297C">
        <w:rPr>
          <w:rStyle w:val="StyleUnderline"/>
        </w:rPr>
        <w:t>usion of military stealth, economics, and politics.</w:t>
      </w:r>
    </w:p>
    <w:p w:rsidR="00433A02" w:rsidRPr="006A7650" w:rsidRDefault="00433A02" w:rsidP="00433A02">
      <w:pPr>
        <w:rPr>
          <w:u w:val="single"/>
        </w:rPr>
      </w:pPr>
    </w:p>
    <w:p w:rsidR="00433A02" w:rsidRDefault="00433A02" w:rsidP="00433A02">
      <w:pPr>
        <w:pStyle w:val="Heading4"/>
      </w:pPr>
      <w:r>
        <w:t xml:space="preserve">Scenario 2 – MCF causes </w:t>
      </w:r>
      <w:r w:rsidRPr="00DF4405">
        <w:rPr>
          <w:u w:val="single"/>
        </w:rPr>
        <w:t>foreign tech stealing</w:t>
      </w:r>
      <w:r>
        <w:t>.</w:t>
      </w:r>
    </w:p>
    <w:p w:rsidR="00433A02" w:rsidRPr="00432B93" w:rsidRDefault="00433A02" w:rsidP="00433A02">
      <w:pPr>
        <w:rPr>
          <w:sz w:val="16"/>
        </w:rPr>
      </w:pPr>
      <w:r w:rsidRPr="00432B93">
        <w:rPr>
          <w:rStyle w:val="Style13ptBold"/>
        </w:rPr>
        <w:t>Ford 20</w:t>
      </w:r>
      <w:r w:rsidRPr="00432B93">
        <w:rPr>
          <w:sz w:val="16"/>
        </w:rPr>
        <w:t xml:space="preserve"> (Christopher, </w:t>
      </w:r>
      <w:r>
        <w:rPr>
          <w:sz w:val="16"/>
        </w:rPr>
        <w:t xml:space="preserve">PhD and Assistant Secretary for International Security and Nonproliferation, </w:t>
      </w:r>
      <w:r w:rsidRPr="00432B93">
        <w:rPr>
          <w:sz w:val="16"/>
        </w:rPr>
        <w:t xml:space="preserve">3-17-2020, "The PRC’s “Military-Civil Fusion” Strategy Is a Global Security Threat," New Paradigms Forum, </w:t>
      </w:r>
      <w:r w:rsidRPr="00F5303B">
        <w:rPr>
          <w:sz w:val="16"/>
        </w:rPr>
        <w:t>https://www.newparadigmsforum.com/p2510</w:t>
      </w:r>
      <w:r w:rsidRPr="00432B93">
        <w:rPr>
          <w:sz w:val="16"/>
        </w:rPr>
        <w:t>) AG</w:t>
      </w:r>
    </w:p>
    <w:p w:rsidR="00433A02" w:rsidRPr="00081C2A" w:rsidRDefault="00433A02" w:rsidP="00433A02">
      <w:pPr>
        <w:rPr>
          <w:sz w:val="16"/>
        </w:rPr>
      </w:pPr>
      <w:r w:rsidRPr="00081C2A">
        <w:rPr>
          <w:sz w:val="16"/>
        </w:rPr>
        <w:t xml:space="preserve">As for what it isn’t, the answer is that </w:t>
      </w:r>
      <w:r w:rsidRPr="00B80D7B">
        <w:rPr>
          <w:rStyle w:val="Emphasis"/>
        </w:rPr>
        <w:t>MCF is nothing like what normal countries do</w:t>
      </w:r>
      <w:r w:rsidRPr="00081C2A">
        <w:rPr>
          <w:rStyle w:val="Emphasis"/>
        </w:rPr>
        <w:t>.</w:t>
      </w:r>
      <w:r w:rsidRPr="00081C2A">
        <w:rPr>
          <w:rStyle w:val="StyleUnderline"/>
        </w:rPr>
        <w:t> </w:t>
      </w:r>
      <w:r w:rsidRPr="00081C2A">
        <w:rPr>
          <w:sz w:val="16"/>
        </w:rPr>
        <w:t>Most governments seek to encourage innovation and growth</w:t>
      </w:r>
      <w:r w:rsidRPr="00081C2A">
        <w:rPr>
          <w:rStyle w:val="StyleUnderline"/>
        </w:rPr>
        <w:t xml:space="preserve"> </w:t>
      </w:r>
      <w:r w:rsidRPr="00081C2A">
        <w:rPr>
          <w:sz w:val="16"/>
        </w:rPr>
        <w:t>in their economies.</w:t>
      </w:r>
      <w:r w:rsidRPr="00081C2A">
        <w:rPr>
          <w:rStyle w:val="StyleUnderline"/>
        </w:rPr>
        <w:t> </w:t>
      </w:r>
      <w:r w:rsidRPr="00081C2A">
        <w:rPr>
          <w:sz w:val="16"/>
        </w:rPr>
        <w:t>Likewise, those with military establishments surely want their militaries to take advantage of the best available technologies. Both characteristics are true for us in the U.S. and for many other countries.</w:t>
      </w:r>
    </w:p>
    <w:p w:rsidR="00433A02" w:rsidRPr="00081C2A" w:rsidRDefault="00433A02" w:rsidP="00433A02">
      <w:pPr>
        <w:rPr>
          <w:sz w:val="16"/>
        </w:rPr>
      </w:pPr>
      <w:r w:rsidRPr="00081C2A">
        <w:rPr>
          <w:sz w:val="16"/>
        </w:rPr>
        <w:t xml:space="preserve">With MCF, however, </w:t>
      </w:r>
      <w:r w:rsidRPr="00081C2A">
        <w:rPr>
          <w:rStyle w:val="StyleUnderline"/>
        </w:rPr>
        <w:t>the</w:t>
      </w:r>
      <w:r w:rsidRPr="00081C2A">
        <w:rPr>
          <w:sz w:val="16"/>
        </w:rPr>
        <w:t xml:space="preserve"> People’s Republic of China (</w:t>
      </w:r>
      <w:r w:rsidRPr="0007405A">
        <w:rPr>
          <w:rStyle w:val="StyleUnderline"/>
          <w:highlight w:val="yellow"/>
        </w:rPr>
        <w:t>PRC</w:t>
      </w:r>
      <w:r w:rsidRPr="00081C2A">
        <w:rPr>
          <w:sz w:val="16"/>
        </w:rPr>
        <w:t xml:space="preserve">) </w:t>
      </w:r>
      <w:r w:rsidRPr="00081C2A">
        <w:rPr>
          <w:rStyle w:val="StyleUnderline"/>
        </w:rPr>
        <w:t xml:space="preserve">has </w:t>
      </w:r>
      <w:r w:rsidRPr="0007405A">
        <w:rPr>
          <w:rStyle w:val="StyleUnderline"/>
          <w:highlight w:val="yellow"/>
        </w:rPr>
        <w:t>taken technology-seeking to unprecedented levels</w:t>
      </w:r>
      <w:r w:rsidRPr="00081C2A">
        <w:rPr>
          <w:rStyle w:val="StyleUnderline"/>
        </w:rPr>
        <w:t xml:space="preserve"> and applied it with</w:t>
      </w:r>
      <w:r w:rsidRPr="00081C2A">
        <w:rPr>
          <w:sz w:val="16"/>
        </w:rPr>
        <w:t xml:space="preserve"> the Chinese Communist Party’s (CCP) characteristic </w:t>
      </w:r>
      <w:r w:rsidRPr="00081C2A">
        <w:rPr>
          <w:rStyle w:val="StyleUnderline"/>
        </w:rPr>
        <w:t>heavy-handed coerciveness</w:t>
      </w:r>
      <w:r w:rsidRPr="00081C2A">
        <w:rPr>
          <w:sz w:val="16"/>
        </w:rPr>
        <w:t xml:space="preserve">. Indeed, Beijing is doing this so aggressively that </w:t>
      </w:r>
      <w:r w:rsidRPr="00C34567">
        <w:rPr>
          <w:rStyle w:val="Emphasis"/>
          <w:highlight w:val="yellow"/>
        </w:rPr>
        <w:t>MCF now constitutes a major national security challenge</w:t>
      </w:r>
      <w:r w:rsidRPr="00081C2A">
        <w:rPr>
          <w:sz w:val="16"/>
        </w:rPr>
        <w:t xml:space="preserve"> for us, its neighbors, and any country with a stake in the open international order historically underpinned by U.S. leadership.</w:t>
      </w:r>
    </w:p>
    <w:p w:rsidR="00433A02" w:rsidRPr="00081C2A" w:rsidRDefault="00433A02" w:rsidP="00433A02">
      <w:pPr>
        <w:rPr>
          <w:sz w:val="16"/>
          <w:szCs w:val="16"/>
        </w:rPr>
      </w:pPr>
      <w:r w:rsidRPr="00081C2A">
        <w:rPr>
          <w:sz w:val="16"/>
          <w:szCs w:val="16"/>
        </w:rPr>
        <w:t>We are drawing attention to this challenge, for we diplomats at the Department of State are critical to America’s ability to meet it.</w:t>
      </w:r>
    </w:p>
    <w:p w:rsidR="00433A02" w:rsidRPr="00081C2A" w:rsidRDefault="00433A02" w:rsidP="00433A02">
      <w:pPr>
        <w:rPr>
          <w:sz w:val="16"/>
        </w:rPr>
      </w:pPr>
      <w:r w:rsidRPr="00081C2A">
        <w:rPr>
          <w:sz w:val="16"/>
        </w:rPr>
        <w:t xml:space="preserve">To be sure, </w:t>
      </w:r>
      <w:r w:rsidRPr="00C34567">
        <w:rPr>
          <w:rStyle w:val="StyleUnderline"/>
          <w:highlight w:val="yellow"/>
        </w:rPr>
        <w:t>acquiring foreign technology</w:t>
      </w:r>
      <w:r w:rsidRPr="00081C2A">
        <w:rPr>
          <w:sz w:val="16"/>
        </w:rPr>
        <w:t xml:space="preserve"> — including </w:t>
      </w:r>
      <w:r w:rsidRPr="00C34567">
        <w:rPr>
          <w:rStyle w:val="StyleUnderline"/>
          <w:highlight w:val="yellow"/>
        </w:rPr>
        <w:t xml:space="preserve">by </w:t>
      </w:r>
      <w:r w:rsidRPr="00C34567">
        <w:rPr>
          <w:rStyle w:val="Emphasis"/>
          <w:highlight w:val="yellow"/>
        </w:rPr>
        <w:t>stealing</w:t>
      </w:r>
      <w:r w:rsidRPr="00B80D7B">
        <w:rPr>
          <w:rStyle w:val="Emphasis"/>
        </w:rPr>
        <w:t xml:space="preserve"> it</w:t>
      </w:r>
      <w:r w:rsidRPr="00081C2A">
        <w:rPr>
          <w:sz w:val="16"/>
        </w:rPr>
        <w:t xml:space="preserve"> — </w:t>
      </w:r>
      <w:r w:rsidRPr="00081C2A">
        <w:rPr>
          <w:rStyle w:val="StyleUnderline"/>
        </w:rPr>
        <w:t xml:space="preserve">and putting it into the service of the regime </w:t>
      </w:r>
      <w:r w:rsidRPr="00B80D7B">
        <w:rPr>
          <w:rStyle w:val="StyleUnderline"/>
        </w:rPr>
        <w:t xml:space="preserve">is </w:t>
      </w:r>
      <w:r w:rsidRPr="00C34567">
        <w:rPr>
          <w:rStyle w:val="StyleUnderline"/>
          <w:highlight w:val="yellow"/>
        </w:rPr>
        <w:t>nothing new</w:t>
      </w:r>
      <w:r w:rsidRPr="00081C2A">
        <w:rPr>
          <w:rStyle w:val="StyleUnderline"/>
        </w:rPr>
        <w:t xml:space="preserve"> for the PRC</w:t>
      </w:r>
      <w:r w:rsidRPr="00081C2A">
        <w:rPr>
          <w:sz w:val="16"/>
        </w:rPr>
        <w:t xml:space="preserve">. Under the CCP’s heavy-handed rule in Beijing, </w:t>
      </w:r>
      <w:r w:rsidRPr="00081C2A">
        <w:rPr>
          <w:rStyle w:val="StyleUnderline"/>
        </w:rPr>
        <w:t>“intellectual property theft” is</w:t>
      </w:r>
      <w:r w:rsidRPr="00081C2A">
        <w:rPr>
          <w:sz w:val="16"/>
        </w:rPr>
        <w:t xml:space="preserve">, rather shamefully, well </w:t>
      </w:r>
      <w:r w:rsidRPr="00081C2A">
        <w:rPr>
          <w:rStyle w:val="StyleUnderline"/>
        </w:rPr>
        <w:t>on the way to becoming</w:t>
      </w:r>
      <w:r w:rsidRPr="00081C2A">
        <w:rPr>
          <w:sz w:val="16"/>
        </w:rPr>
        <w:t xml:space="preserve"> as much a </w:t>
      </w:r>
      <w:r w:rsidRPr="00081C2A">
        <w:rPr>
          <w:rStyle w:val="StyleUnderline"/>
        </w:rPr>
        <w:t>part of China’s global “brand”</w:t>
      </w:r>
      <w:r w:rsidRPr="00081C2A">
        <w:rPr>
          <w:sz w:val="16"/>
        </w:rPr>
        <w:t xml:space="preserve"> as pandas, pagodas, and kung-</w:t>
      </w:r>
      <w:proofErr w:type="spellStart"/>
      <w:r w:rsidRPr="00081C2A">
        <w:rPr>
          <w:sz w:val="16"/>
        </w:rPr>
        <w:t>fu</w:t>
      </w:r>
      <w:proofErr w:type="spellEnd"/>
      <w:r w:rsidRPr="00081C2A">
        <w:rPr>
          <w:sz w:val="16"/>
        </w:rPr>
        <w:t>. That’s a reputational taint surely undeserved by a country with such a rich, ancient, and sophisticated culture.</w:t>
      </w:r>
    </w:p>
    <w:p w:rsidR="00433A02" w:rsidRDefault="00433A02" w:rsidP="00433A02">
      <w:pPr>
        <w:rPr>
          <w:u w:val="single"/>
        </w:rPr>
      </w:pPr>
      <w:r w:rsidRPr="00C34567">
        <w:rPr>
          <w:rStyle w:val="StyleUnderline"/>
          <w:highlight w:val="yellow"/>
        </w:rPr>
        <w:t>Under Xi</w:t>
      </w:r>
      <w:r w:rsidRPr="00081C2A">
        <w:rPr>
          <w:rStyle w:val="StyleUnderline"/>
        </w:rPr>
        <w:t xml:space="preserve"> </w:t>
      </w:r>
      <w:r w:rsidRPr="00081C2A">
        <w:rPr>
          <w:sz w:val="16"/>
        </w:rPr>
        <w:t xml:space="preserve">Jinping, however, </w:t>
      </w:r>
      <w:r w:rsidRPr="00C34567">
        <w:rPr>
          <w:rStyle w:val="Emphasis"/>
          <w:highlight w:val="yellow"/>
        </w:rPr>
        <w:t>foreign tech</w:t>
      </w:r>
      <w:r w:rsidRPr="00081C2A">
        <w:rPr>
          <w:rStyle w:val="Emphasis"/>
        </w:rPr>
        <w:t xml:space="preserve">nology </w:t>
      </w:r>
      <w:r w:rsidRPr="00C34567">
        <w:rPr>
          <w:rStyle w:val="Emphasis"/>
          <w:highlight w:val="yellow"/>
        </w:rPr>
        <w:t>acquisition</w:t>
      </w:r>
      <w:r w:rsidRPr="00081C2A">
        <w:rPr>
          <w:sz w:val="16"/>
        </w:rPr>
        <w:t xml:space="preserve"> — by means fair or foul — </w:t>
      </w:r>
      <w:r w:rsidRPr="00081C2A">
        <w:rPr>
          <w:rStyle w:val="Emphasis"/>
        </w:rPr>
        <w:t xml:space="preserve">has </w:t>
      </w:r>
      <w:r w:rsidRPr="00C34567">
        <w:rPr>
          <w:rStyle w:val="Emphasis"/>
          <w:highlight w:val="yellow"/>
        </w:rPr>
        <w:t>become</w:t>
      </w:r>
      <w:r w:rsidRPr="00081C2A">
        <w:rPr>
          <w:rStyle w:val="Emphasis"/>
        </w:rPr>
        <w:t xml:space="preserve"> all but </w:t>
      </w:r>
      <w:r w:rsidRPr="00C34567">
        <w:rPr>
          <w:rStyle w:val="Emphasis"/>
          <w:highlight w:val="yellow"/>
        </w:rPr>
        <w:t>an obsession</w:t>
      </w:r>
      <w:r w:rsidRPr="00C34567">
        <w:rPr>
          <w:rStyle w:val="StyleUnderline"/>
          <w:highlight w:val="yellow"/>
        </w:rPr>
        <w:t>.</w:t>
      </w:r>
      <w:r w:rsidRPr="00081C2A">
        <w:rPr>
          <w:rStyle w:val="StyleUnderline"/>
        </w:rPr>
        <w:t xml:space="preserve"> Xi elevated MCF to a national strategy</w:t>
      </w:r>
      <w:r w:rsidRPr="00081C2A">
        <w:rPr>
          <w:sz w:val="16"/>
        </w:rPr>
        <w:t xml:space="preserve"> in 2014, and in 2017, he put himself in charge of the Central Commission for Military-Civil Fusion Development. </w:t>
      </w:r>
      <w:r w:rsidRPr="00C34567">
        <w:rPr>
          <w:rStyle w:val="StyleUnderline"/>
        </w:rPr>
        <w:t>MCF</w:t>
      </w:r>
      <w:r w:rsidRPr="00081C2A">
        <w:rPr>
          <w:rStyle w:val="StyleUnderline"/>
        </w:rPr>
        <w:t xml:space="preserve"> is </w:t>
      </w:r>
      <w:r w:rsidRPr="00C34567">
        <w:rPr>
          <w:rStyle w:val="StyleUnderline"/>
        </w:rPr>
        <w:t>backed by</w:t>
      </w:r>
      <w:r w:rsidRPr="00081C2A">
        <w:rPr>
          <w:rStyle w:val="StyleUnderline"/>
        </w:rPr>
        <w:t xml:space="preserve"> the full force of </w:t>
      </w:r>
      <w:r w:rsidRPr="00C34567">
        <w:rPr>
          <w:rStyle w:val="StyleUnderline"/>
        </w:rPr>
        <w:t>national law and</w:t>
      </w:r>
      <w:r w:rsidRPr="00081C2A">
        <w:rPr>
          <w:rStyle w:val="StyleUnderline"/>
        </w:rPr>
        <w:t xml:space="preserve"> the coercive </w:t>
      </w:r>
      <w:r w:rsidRPr="00C34567">
        <w:rPr>
          <w:rStyle w:val="StyleUnderline"/>
        </w:rPr>
        <w:t>powers of the state</w:t>
      </w:r>
      <w:r w:rsidRPr="00081C2A">
        <w:rPr>
          <w:rStyle w:val="StyleUnderline"/>
        </w:rPr>
        <w:t>, leaving no one within Beijing’s reach any choice but to comply with its dictates.</w:t>
      </w:r>
    </w:p>
    <w:p w:rsidR="00433A02" w:rsidRPr="002F10B1" w:rsidRDefault="00433A02" w:rsidP="00433A02">
      <w:pPr>
        <w:rPr>
          <w:u w:val="single"/>
        </w:rPr>
      </w:pPr>
    </w:p>
    <w:p w:rsidR="00433A02" w:rsidRDefault="00433A02" w:rsidP="00433A02">
      <w:pPr>
        <w:pStyle w:val="Heading4"/>
      </w:pPr>
      <w:r>
        <w:t xml:space="preserve">Tech stealing is key to </w:t>
      </w:r>
      <w:r w:rsidRPr="00DF4405">
        <w:rPr>
          <w:u w:val="single"/>
        </w:rPr>
        <w:t>Chinese naval dominance</w:t>
      </w:r>
      <w:r>
        <w:t>.</w:t>
      </w:r>
    </w:p>
    <w:p w:rsidR="00433A02" w:rsidRPr="004E78B6" w:rsidRDefault="00433A02" w:rsidP="00433A02">
      <w:pPr>
        <w:rPr>
          <w:sz w:val="16"/>
        </w:rPr>
      </w:pPr>
      <w:proofErr w:type="spellStart"/>
      <w:r w:rsidRPr="004E78B6">
        <w:rPr>
          <w:rStyle w:val="Style13ptBold"/>
        </w:rPr>
        <w:t>Xiu</w:t>
      </w:r>
      <w:proofErr w:type="spellEnd"/>
      <w:r w:rsidRPr="004E78B6">
        <w:rPr>
          <w:rStyle w:val="Style13ptBold"/>
        </w:rPr>
        <w:t xml:space="preserve"> and Singer 21</w:t>
      </w:r>
      <w:r w:rsidRPr="004E78B6">
        <w:rPr>
          <w:sz w:val="16"/>
        </w:rPr>
        <w:t xml:space="preserve"> (Ma, analyst researching the PLA, and Peter</w:t>
      </w:r>
      <w:r>
        <w:rPr>
          <w:sz w:val="16"/>
        </w:rPr>
        <w:t xml:space="preserve"> W.</w:t>
      </w:r>
      <w:r w:rsidRPr="004E78B6">
        <w:rPr>
          <w:sz w:val="16"/>
        </w:rPr>
        <w:t xml:space="preserve">, </w:t>
      </w:r>
      <w:r>
        <w:rPr>
          <w:sz w:val="16"/>
        </w:rPr>
        <w:t>no, not that Peter Singer, this one is a Harvard PhD professor of IR</w:t>
      </w:r>
      <w:r w:rsidRPr="004E78B6">
        <w:rPr>
          <w:sz w:val="16"/>
        </w:rPr>
        <w:t xml:space="preserve">, 6-8-2021, "How China Steals US Tech to Catch Up in Underwater Warfare," Defense One, </w:t>
      </w:r>
      <w:hyperlink r:id="rId5" w:history="1">
        <w:r w:rsidRPr="004E78B6">
          <w:rPr>
            <w:rStyle w:val="Hyperlink"/>
            <w:sz w:val="16"/>
          </w:rPr>
          <w:t>https://www.defenseone.com/ideas/2021/06/how-china-steals-us-tech-catch-underwater-warfare/174558/</w:t>
        </w:r>
      </w:hyperlink>
      <w:r w:rsidRPr="004E78B6">
        <w:rPr>
          <w:sz w:val="16"/>
        </w:rPr>
        <w:t>) AG</w:t>
      </w:r>
    </w:p>
    <w:p w:rsidR="00433A02" w:rsidRDefault="00433A02" w:rsidP="00433A02">
      <w:pPr>
        <w:rPr>
          <w:sz w:val="16"/>
        </w:rPr>
      </w:pPr>
      <w:r w:rsidRPr="00A81ABE">
        <w:rPr>
          <w:rStyle w:val="Emphasis"/>
        </w:rPr>
        <w:t>How China Steals US Tech to Catch Up in Underwater Warfare</w:t>
      </w:r>
      <w:r>
        <w:rPr>
          <w:rStyle w:val="Emphasis"/>
        </w:rPr>
        <w:t xml:space="preserve"> </w:t>
      </w:r>
      <w:r w:rsidRPr="00541A8D">
        <w:rPr>
          <w:sz w:val="16"/>
        </w:rPr>
        <w:t xml:space="preserve">From legal filings to a Chinese lab’s website, </w:t>
      </w:r>
      <w:r w:rsidRPr="00A81ABE">
        <w:rPr>
          <w:rStyle w:val="StyleUnderline"/>
        </w:rPr>
        <w:t>open source documents provide an illuminating trail.</w:t>
      </w:r>
      <w:r w:rsidRPr="00541A8D">
        <w:rPr>
          <w:sz w:val="16"/>
        </w:rPr>
        <w:t xml:space="preserve"> </w:t>
      </w:r>
      <w:r w:rsidRPr="00A81ABE">
        <w:rPr>
          <w:rStyle w:val="StyleUnderline"/>
        </w:rPr>
        <w:t>In late April</w:t>
      </w:r>
      <w:r w:rsidRPr="00541A8D">
        <w:rPr>
          <w:sz w:val="16"/>
        </w:rPr>
        <w:t xml:space="preserve">, Massachusetts-based businessman </w:t>
      </w:r>
      <w:r w:rsidRPr="00016EB0">
        <w:rPr>
          <w:rStyle w:val="StyleUnderline"/>
          <w:highlight w:val="yellow"/>
        </w:rPr>
        <w:t>Qin</w:t>
      </w:r>
      <w:r w:rsidRPr="00A81ABE">
        <w:rPr>
          <w:rStyle w:val="StyleUnderline"/>
        </w:rPr>
        <w:t xml:space="preserve"> </w:t>
      </w:r>
      <w:proofErr w:type="spellStart"/>
      <w:r w:rsidRPr="00A81ABE">
        <w:rPr>
          <w:rStyle w:val="StyleUnderline"/>
        </w:rPr>
        <w:t>Shuren</w:t>
      </w:r>
      <w:proofErr w:type="spellEnd"/>
      <w:r w:rsidRPr="00A81ABE">
        <w:rPr>
          <w:rStyle w:val="StyleUnderline"/>
        </w:rPr>
        <w:t xml:space="preserve"> became the latest person to </w:t>
      </w:r>
      <w:r w:rsidRPr="00016EB0">
        <w:rPr>
          <w:rStyle w:val="StyleUnderline"/>
          <w:highlight w:val="yellow"/>
        </w:rPr>
        <w:t>plead guilty</w:t>
      </w:r>
      <w:r w:rsidRPr="00A81ABE">
        <w:rPr>
          <w:rStyle w:val="StyleUnderline"/>
        </w:rPr>
        <w:t xml:space="preserve"> </w:t>
      </w:r>
      <w:r w:rsidRPr="00541A8D">
        <w:rPr>
          <w:sz w:val="16"/>
        </w:rPr>
        <w:t xml:space="preserve">in the Justice Department’s crackdown </w:t>
      </w:r>
      <w:r w:rsidRPr="00016EB0">
        <w:rPr>
          <w:rStyle w:val="StyleUnderline"/>
          <w:highlight w:val="yellow"/>
        </w:rPr>
        <w:t>on the illegal export of strategic technologies</w:t>
      </w:r>
      <w:r w:rsidRPr="00A81ABE">
        <w:rPr>
          <w:rStyle w:val="StyleUnderline"/>
        </w:rPr>
        <w:t xml:space="preserve">. Qin’s company, </w:t>
      </w:r>
      <w:proofErr w:type="spellStart"/>
      <w:r w:rsidRPr="00A81ABE">
        <w:rPr>
          <w:rStyle w:val="StyleUnderline"/>
        </w:rPr>
        <w:t>LinkOcean</w:t>
      </w:r>
      <w:proofErr w:type="spellEnd"/>
      <w:r w:rsidRPr="00A81ABE">
        <w:rPr>
          <w:rStyle w:val="StyleUnderline"/>
        </w:rPr>
        <w:t xml:space="preserve"> Technologies, falsified documentation to send</w:t>
      </w:r>
      <w:r w:rsidRPr="00541A8D">
        <w:rPr>
          <w:sz w:val="16"/>
        </w:rPr>
        <w:t xml:space="preserve"> a Chinese military-affiliated university some </w:t>
      </w:r>
      <w:r w:rsidRPr="00A81ABE">
        <w:rPr>
          <w:rStyle w:val="StyleUnderline"/>
        </w:rPr>
        <w:t xml:space="preserve">$100,000 worth of equipment, including </w:t>
      </w:r>
      <w:r w:rsidRPr="00016EB0">
        <w:rPr>
          <w:rStyle w:val="StyleUnderline"/>
          <w:highlight w:val="yellow"/>
        </w:rPr>
        <w:t xml:space="preserve">hydrophones, </w:t>
      </w:r>
      <w:proofErr w:type="spellStart"/>
      <w:r w:rsidRPr="00016EB0">
        <w:rPr>
          <w:rStyle w:val="StyleUnderline"/>
          <w:highlight w:val="yellow"/>
        </w:rPr>
        <w:t>sonobuoys</w:t>
      </w:r>
      <w:proofErr w:type="spellEnd"/>
      <w:r w:rsidRPr="00016EB0">
        <w:rPr>
          <w:rStyle w:val="StyleUnderline"/>
          <w:highlight w:val="yellow"/>
        </w:rPr>
        <w:t>, side-scan sonars</w:t>
      </w:r>
      <w:r w:rsidRPr="00A81ABE">
        <w:rPr>
          <w:rStyle w:val="StyleUnderline"/>
        </w:rPr>
        <w:t>, and even an autonomous underwater vehicle (</w:t>
      </w:r>
      <w:r w:rsidRPr="00016EB0">
        <w:rPr>
          <w:rStyle w:val="StyleUnderline"/>
          <w:highlight w:val="yellow"/>
        </w:rPr>
        <w:t>AUV</w:t>
      </w:r>
      <w:r w:rsidRPr="00A81ABE">
        <w:rPr>
          <w:rStyle w:val="StyleUnderline"/>
        </w:rPr>
        <w:t xml:space="preserve">). The case is just </w:t>
      </w:r>
      <w:r w:rsidRPr="00541A8D">
        <w:rPr>
          <w:rStyle w:val="StyleUnderline"/>
        </w:rPr>
        <w:t xml:space="preserve">one part of a long trail of open-source evidence that </w:t>
      </w:r>
      <w:r w:rsidRPr="00016EB0">
        <w:rPr>
          <w:rStyle w:val="StyleUnderline"/>
          <w:highlight w:val="yellow"/>
        </w:rPr>
        <w:t>illustrates</w:t>
      </w:r>
      <w:r w:rsidRPr="00541A8D">
        <w:rPr>
          <w:rStyle w:val="StyleUnderline"/>
        </w:rPr>
        <w:t xml:space="preserve"> a </w:t>
      </w:r>
      <w:r w:rsidRPr="00016EB0">
        <w:rPr>
          <w:rStyle w:val="StyleUnderline"/>
          <w:highlight w:val="yellow"/>
        </w:rPr>
        <w:t>larger issue: U.S. tech</w:t>
      </w:r>
      <w:r w:rsidRPr="00541A8D">
        <w:rPr>
          <w:rStyle w:val="StyleUnderline"/>
        </w:rPr>
        <w:t xml:space="preserve">nology </w:t>
      </w:r>
      <w:r w:rsidRPr="00016EB0">
        <w:rPr>
          <w:rStyle w:val="StyleUnderline"/>
          <w:highlight w:val="yellow"/>
        </w:rPr>
        <w:t>being used to advance Chinese military ends</w:t>
      </w:r>
      <w:r w:rsidRPr="00541A8D">
        <w:rPr>
          <w:rStyle w:val="StyleUnderline"/>
        </w:rPr>
        <w:t>.</w:t>
      </w:r>
      <w:r>
        <w:rPr>
          <w:rStyle w:val="StyleUnderline"/>
        </w:rPr>
        <w:t xml:space="preserve"> </w:t>
      </w:r>
      <w:r w:rsidRPr="00541A8D">
        <w:rPr>
          <w:sz w:val="16"/>
        </w:rPr>
        <w:t xml:space="preserve">The trail begins with the Justice Department’s press release, which says that Mr. Qin was working at the direction of Northwestern Polytechnical University, in the northwest Chinese city of Xi’an. NWPU is one of the “Seven Sons of National Defense,” a group of universities known for particularly close ties to the People’s Liberation Army and which contribute a high proportion of China’s defense workforce and research. For two decades, NWPU has been on the U.S. Department of Commerce Entity List, the group of foreign organizations and individuals to which the export of certain U.S. strategic technologies is restricted. While the available court documents do not go into further specifics, </w:t>
      </w:r>
      <w:r w:rsidRPr="00541A8D">
        <w:rPr>
          <w:sz w:val="16"/>
        </w:rPr>
        <w:lastRenderedPageBreak/>
        <w:t xml:space="preserve">several of NWPU’s defense labs work on areas related to Qin’s case. </w:t>
      </w:r>
      <w:r w:rsidRPr="00541A8D">
        <w:rPr>
          <w:rStyle w:val="StyleUnderline"/>
        </w:rPr>
        <w:t>The Key Lab for Underwater Information and Control conducts a wide range of strategic underwater research into sensing, acoustics, information processing, navigation, and communications for underwater vehicles, including submarines and AUVs</w:t>
      </w:r>
      <w:r w:rsidRPr="00541A8D">
        <w:rPr>
          <w:sz w:val="16"/>
        </w:rPr>
        <w:t xml:space="preserve">. Along with its smaller sister, the National Lab of Acoustic Engineering and Testing Technology, it manages the Unmanned Navigation Technology Research Center in the eastern coastal city of Ningbo. This center researches propulsion, navigation, and acoustics for unmanned underwater vehicles, the kind of research that needs the hydrophones, </w:t>
      </w:r>
      <w:proofErr w:type="spellStart"/>
      <w:r w:rsidRPr="00541A8D">
        <w:rPr>
          <w:sz w:val="16"/>
        </w:rPr>
        <w:t>sonobuoys</w:t>
      </w:r>
      <w:proofErr w:type="spellEnd"/>
      <w:r w:rsidRPr="00541A8D">
        <w:rPr>
          <w:sz w:val="16"/>
        </w:rPr>
        <w:t xml:space="preserve">, sonars, and AUVs that Qin pled guilty to illegally procuring. The court documents describe Qin’s co-conspirator at NWPU as a professor and maritime information processing expert named Yang. Notably, the Key Lab is directed by Yang </w:t>
      </w:r>
      <w:proofErr w:type="spellStart"/>
      <w:r w:rsidRPr="00541A8D">
        <w:rPr>
          <w:sz w:val="16"/>
        </w:rPr>
        <w:t>Yixin</w:t>
      </w:r>
      <w:proofErr w:type="spellEnd"/>
      <w:r w:rsidRPr="00541A8D">
        <w:rPr>
          <w:sz w:val="16"/>
        </w:rPr>
        <w:t xml:space="preserve">, who researches maritime information processing. Digging deeper, we learn that the lab occasionally goes by a second, decidedly more military name: </w:t>
      </w:r>
      <w:proofErr w:type="gramStart"/>
      <w:r w:rsidRPr="00541A8D">
        <w:rPr>
          <w:sz w:val="16"/>
        </w:rPr>
        <w:t>the</w:t>
      </w:r>
      <w:proofErr w:type="gramEnd"/>
      <w:r w:rsidRPr="00541A8D">
        <w:rPr>
          <w:sz w:val="16"/>
        </w:rPr>
        <w:t xml:space="preserve"> Key Lab of Torpedo Guidance Technology. The Australian Strategic Policy Institute first raised the possibility that the two labs are one and the same, and our research concurs, given the near-complete overlap in missions, personnel, and associated organizations. Moreover, this lab is actually jointly run by NWPU and the 705 Institute of the China State Shipbuilding Corporation. The CSSC is China’s largest shipbuilding conglomerate and builder of all of its warships; its 705 Institute is the country’s premier institution for torpedo research and development. The institute’s research underpins all of the torpedoes currently in service with the People’s Liberation Army Navy, including its most advanced, the Yu-6, allegedly based on the design of the American Mark 48 ADCAP. Unsurprisingly, it is also on the Entity List. </w:t>
      </w:r>
      <w:r w:rsidRPr="00541A8D">
        <w:rPr>
          <w:rStyle w:val="StyleUnderline"/>
        </w:rPr>
        <w:t xml:space="preserve">Despite being co-managed by two institutions that are under strict export control, the </w:t>
      </w:r>
      <w:r w:rsidRPr="00C83062">
        <w:rPr>
          <w:rStyle w:val="StyleUnderline"/>
          <w:highlight w:val="yellow"/>
        </w:rPr>
        <w:t xml:space="preserve">Key Lab </w:t>
      </w:r>
      <w:r w:rsidRPr="00C83062">
        <w:rPr>
          <w:rStyle w:val="Emphasis"/>
          <w:highlight w:val="yellow"/>
        </w:rPr>
        <w:t>makes</w:t>
      </w:r>
      <w:r w:rsidRPr="00C83062">
        <w:rPr>
          <w:rStyle w:val="StyleUnderline"/>
          <w:highlight w:val="yellow"/>
        </w:rPr>
        <w:t xml:space="preserve"> </w:t>
      </w:r>
      <w:r w:rsidRPr="00C83062">
        <w:rPr>
          <w:rStyle w:val="Emphasis"/>
          <w:highlight w:val="yellow"/>
        </w:rPr>
        <w:t>extensive use of American and other foreign equipment</w:t>
      </w:r>
      <w:r w:rsidRPr="00541A8D">
        <w:rPr>
          <w:rStyle w:val="StyleUnderline"/>
        </w:rPr>
        <w:t xml:space="preserve"> in its research</w:t>
      </w:r>
      <w:r w:rsidRPr="00541A8D">
        <w:rPr>
          <w:sz w:val="16"/>
        </w:rPr>
        <w:t xml:space="preserve">. We know this because </w:t>
      </w:r>
      <w:r w:rsidRPr="00541A8D">
        <w:rPr>
          <w:rStyle w:val="StyleUnderline"/>
        </w:rPr>
        <w:t>the lab openly lists some of this gear on its website</w:t>
      </w:r>
      <w:r w:rsidRPr="00541A8D">
        <w:rPr>
          <w:sz w:val="16"/>
        </w:rPr>
        <w:t xml:space="preserve">. It even helpfully labels each piece with its brand and country of origin. From this list, we learn that </w:t>
      </w:r>
      <w:r w:rsidRPr="00541A8D">
        <w:rPr>
          <w:rStyle w:val="StyleUnderline"/>
        </w:rPr>
        <w:t>U.S. export controls have not prevented the lab from acquiring high-end research equipment from various U.S. firms</w:t>
      </w:r>
      <w:r w:rsidRPr="00541A8D">
        <w:rPr>
          <w:sz w:val="16"/>
        </w:rPr>
        <w:t xml:space="preserve"> like Sun Microsystems, Agilent Technologies, Tektronix, and Applied Dynamics International. </w:t>
      </w:r>
      <w:r w:rsidRPr="00541A8D">
        <w:rPr>
          <w:rStyle w:val="StyleUnderline"/>
        </w:rPr>
        <w:t xml:space="preserve">The equipment listed includes servers, precision instruments, advanced welding machines, specialized modems for acoustic communications, and, most notably of all, an entire AUV from the American company </w:t>
      </w:r>
      <w:proofErr w:type="spellStart"/>
      <w:r w:rsidRPr="00541A8D">
        <w:rPr>
          <w:rStyle w:val="StyleUnderline"/>
        </w:rPr>
        <w:t>OceanServer</w:t>
      </w:r>
      <w:proofErr w:type="spellEnd"/>
      <w:r w:rsidRPr="00541A8D">
        <w:rPr>
          <w:rStyle w:val="StyleUnderline"/>
        </w:rPr>
        <w:t>.</w:t>
      </w:r>
      <w:r w:rsidRPr="00541A8D">
        <w:rPr>
          <w:sz w:val="16"/>
        </w:rPr>
        <w:t xml:space="preserve"> This particular model of AUV, the IVER-2-580-EP, is also used by the U.S. military for its own underwater research. According to court documents, Mr. Qin approached </w:t>
      </w:r>
      <w:proofErr w:type="spellStart"/>
      <w:r w:rsidRPr="00541A8D">
        <w:rPr>
          <w:sz w:val="16"/>
        </w:rPr>
        <w:t>OceanServer</w:t>
      </w:r>
      <w:proofErr w:type="spellEnd"/>
      <w:r w:rsidRPr="00541A8D">
        <w:rPr>
          <w:sz w:val="16"/>
        </w:rPr>
        <w:t xml:space="preserve"> about purchasing their AUV, but was allegedly turned down. Nevertheless, NWPU and the UIC lab claim to have somehow managed to get their hands on just such an AUV. </w:t>
      </w:r>
      <w:r w:rsidRPr="00541A8D">
        <w:rPr>
          <w:rStyle w:val="StyleUnderline"/>
        </w:rPr>
        <w:t xml:space="preserve">Why does all this matter, beyond connecting an admitted smuggler to a Chinese defense lab full of U.S.-made equipment? The PLA Navy is already larger than the U.S. Navy in terms of raw ship numbers, and the </w:t>
      </w:r>
      <w:r w:rsidRPr="00B80D7B">
        <w:rPr>
          <w:rStyle w:val="Emphasis"/>
          <w:highlight w:val="yellow"/>
        </w:rPr>
        <w:t>Americans’ qualitative edge is narrowing each year</w:t>
      </w:r>
      <w:r w:rsidRPr="00541A8D">
        <w:rPr>
          <w:rStyle w:val="StyleUnderline"/>
        </w:rPr>
        <w:t xml:space="preserve"> as China fields increasingly advanced and “smart” technologies</w:t>
      </w:r>
      <w:r w:rsidRPr="00541A8D">
        <w:rPr>
          <w:sz w:val="16"/>
        </w:rPr>
        <w:t xml:space="preserve">, including torpedoes, mines, and UUVs. As highlighted by the case of Qin </w:t>
      </w:r>
      <w:proofErr w:type="spellStart"/>
      <w:r w:rsidRPr="00541A8D">
        <w:rPr>
          <w:sz w:val="16"/>
        </w:rPr>
        <w:t>Shuren</w:t>
      </w:r>
      <w:proofErr w:type="spellEnd"/>
      <w:r w:rsidRPr="00541A8D">
        <w:rPr>
          <w:sz w:val="16"/>
        </w:rPr>
        <w:t xml:space="preserve">, at least some of these advances are being made with the help of U.S. technology. </w:t>
      </w:r>
      <w:r w:rsidRPr="00541A8D">
        <w:rPr>
          <w:rStyle w:val="StyleUnderline"/>
        </w:rPr>
        <w:t xml:space="preserve">Sometimes </w:t>
      </w:r>
      <w:r w:rsidRPr="00B80D7B">
        <w:rPr>
          <w:rStyle w:val="StyleUnderline"/>
          <w:highlight w:val="yellow"/>
        </w:rPr>
        <w:t>the tech</w:t>
      </w:r>
      <w:r w:rsidRPr="00541A8D">
        <w:rPr>
          <w:rStyle w:val="StyleUnderline"/>
        </w:rPr>
        <w:t>nology is</w:t>
      </w:r>
      <w:r w:rsidRPr="00541A8D">
        <w:rPr>
          <w:sz w:val="16"/>
        </w:rPr>
        <w:t xml:space="preserve"> purchased on the open market and other times it is </w:t>
      </w:r>
      <w:r w:rsidRPr="00B80D7B">
        <w:rPr>
          <w:rStyle w:val="Emphasis"/>
          <w:highlight w:val="yellow"/>
        </w:rPr>
        <w:t xml:space="preserve">gained </w:t>
      </w:r>
      <w:r w:rsidRPr="00016EB0">
        <w:rPr>
          <w:rStyle w:val="Emphasis"/>
          <w:highlight w:val="yellow"/>
        </w:rPr>
        <w:t>through illicit means</w:t>
      </w:r>
      <w:r w:rsidRPr="00541A8D">
        <w:rPr>
          <w:rStyle w:val="StyleUnderline"/>
        </w:rPr>
        <w:t xml:space="preserve"> that range from </w:t>
      </w:r>
      <w:r w:rsidRPr="00016EB0">
        <w:rPr>
          <w:rStyle w:val="StyleUnderline"/>
        </w:rPr>
        <w:t>cyber theft</w:t>
      </w:r>
      <w:r w:rsidRPr="00541A8D">
        <w:rPr>
          <w:rStyle w:val="StyleUnderline"/>
        </w:rPr>
        <w:t xml:space="preserve"> to old-fashioned </w:t>
      </w:r>
      <w:r w:rsidRPr="00016EB0">
        <w:rPr>
          <w:rStyle w:val="StyleUnderline"/>
        </w:rPr>
        <w:t>espionage and smuggling</w:t>
      </w:r>
      <w:r w:rsidRPr="00541A8D">
        <w:rPr>
          <w:rStyle w:val="StyleUnderline"/>
        </w:rPr>
        <w:t>.</w:t>
      </w:r>
      <w:r>
        <w:rPr>
          <w:rStyle w:val="StyleUnderline"/>
        </w:rPr>
        <w:t xml:space="preserve"> </w:t>
      </w:r>
      <w:r w:rsidRPr="00541A8D">
        <w:rPr>
          <w:sz w:val="16"/>
        </w:rPr>
        <w:t xml:space="preserve">Thus, </w:t>
      </w:r>
      <w:r w:rsidRPr="00541A8D">
        <w:rPr>
          <w:rStyle w:val="StyleUnderline"/>
        </w:rPr>
        <w:t xml:space="preserve">the Qin </w:t>
      </w:r>
      <w:proofErr w:type="spellStart"/>
      <w:r w:rsidRPr="00541A8D">
        <w:rPr>
          <w:rStyle w:val="StyleUnderline"/>
        </w:rPr>
        <w:t>Shuren</w:t>
      </w:r>
      <w:proofErr w:type="spellEnd"/>
      <w:r w:rsidRPr="00541A8D">
        <w:rPr>
          <w:rStyle w:val="StyleUnderline"/>
        </w:rPr>
        <w:t xml:space="preserve"> </w:t>
      </w:r>
      <w:r w:rsidRPr="00016EB0">
        <w:rPr>
          <w:rStyle w:val="StyleUnderline"/>
          <w:highlight w:val="yellow"/>
        </w:rPr>
        <w:t xml:space="preserve">case </w:t>
      </w:r>
      <w:r w:rsidRPr="00016EB0">
        <w:rPr>
          <w:rStyle w:val="StyleUnderline"/>
        </w:rPr>
        <w:t>provides</w:t>
      </w:r>
      <w:r w:rsidRPr="00541A8D">
        <w:rPr>
          <w:rStyle w:val="StyleUnderline"/>
        </w:rPr>
        <w:t xml:space="preserve"> </w:t>
      </w:r>
      <w:r w:rsidRPr="00016EB0">
        <w:rPr>
          <w:rStyle w:val="StyleUnderline"/>
          <w:highlight w:val="yellow"/>
        </w:rPr>
        <w:t>an</w:t>
      </w:r>
      <w:r w:rsidRPr="00541A8D">
        <w:rPr>
          <w:rStyle w:val="StyleUnderline"/>
        </w:rPr>
        <w:t xml:space="preserve"> instructive </w:t>
      </w:r>
      <w:r w:rsidRPr="00016EB0">
        <w:rPr>
          <w:rStyle w:val="StyleUnderline"/>
          <w:highlight w:val="yellow"/>
        </w:rPr>
        <w:t xml:space="preserve">example of a </w:t>
      </w:r>
      <w:r w:rsidRPr="00016EB0">
        <w:rPr>
          <w:rStyle w:val="Emphasis"/>
          <w:highlight w:val="yellow"/>
        </w:rPr>
        <w:t>much bigger</w:t>
      </w:r>
      <w:r w:rsidRPr="00541A8D">
        <w:rPr>
          <w:rStyle w:val="Emphasis"/>
        </w:rPr>
        <w:t xml:space="preserve"> and ongoing </w:t>
      </w:r>
      <w:r w:rsidRPr="00016EB0">
        <w:rPr>
          <w:rStyle w:val="Emphasis"/>
          <w:highlight w:val="yellow"/>
        </w:rPr>
        <w:t>story</w:t>
      </w:r>
      <w:r w:rsidRPr="00016EB0">
        <w:rPr>
          <w:rStyle w:val="StyleUnderline"/>
          <w:highlight w:val="yellow"/>
        </w:rPr>
        <w:t xml:space="preserve">: </w:t>
      </w:r>
      <w:r w:rsidRPr="00016EB0">
        <w:rPr>
          <w:rStyle w:val="Emphasis"/>
          <w:highlight w:val="yellow"/>
        </w:rPr>
        <w:t>American tech</w:t>
      </w:r>
      <w:r w:rsidRPr="00541A8D">
        <w:rPr>
          <w:rStyle w:val="Emphasis"/>
        </w:rPr>
        <w:t xml:space="preserve">nology being </w:t>
      </w:r>
      <w:r w:rsidRPr="00016EB0">
        <w:rPr>
          <w:rStyle w:val="Emphasis"/>
          <w:highlight w:val="yellow"/>
        </w:rPr>
        <w:t>put to work advancing China’s military</w:t>
      </w:r>
      <w:r w:rsidRPr="00541A8D">
        <w:rPr>
          <w:sz w:val="16"/>
        </w:rPr>
        <w:t>. It illuminates a threat that is leading the U.S. government to extend limits on trade with and investment in Chinese companies that “enable the development and modernization” of China's military and “directly threaten” U.S. security. Indeed, the Biden administration just doubled the number of companies on the restricted list to 59 from the Trump-era 31.</w:t>
      </w:r>
    </w:p>
    <w:p w:rsidR="00433A02" w:rsidRDefault="00433A02" w:rsidP="00433A02">
      <w:pPr>
        <w:rPr>
          <w:sz w:val="16"/>
        </w:rPr>
      </w:pPr>
    </w:p>
    <w:p w:rsidR="00433A02" w:rsidRDefault="00433A02" w:rsidP="00433A02">
      <w:pPr>
        <w:pStyle w:val="Heading4"/>
      </w:pPr>
      <w:r>
        <w:t>Chinese naval dominance causes war.</w:t>
      </w:r>
    </w:p>
    <w:p w:rsidR="00433A02" w:rsidRPr="00347ED0" w:rsidRDefault="00433A02" w:rsidP="00433A02">
      <w:pPr>
        <w:rPr>
          <w:sz w:val="16"/>
        </w:rPr>
      </w:pPr>
      <w:r w:rsidRPr="00347ED0">
        <w:rPr>
          <w:rStyle w:val="Style13ptBold"/>
        </w:rPr>
        <w:t>Springer 21</w:t>
      </w:r>
      <w:r w:rsidRPr="00347ED0">
        <w:rPr>
          <w:sz w:val="16"/>
        </w:rPr>
        <w:t xml:space="preserve"> (Dillon, citing numerous </w:t>
      </w:r>
      <w:r>
        <w:rPr>
          <w:sz w:val="16"/>
        </w:rPr>
        <w:t xml:space="preserve">experts and </w:t>
      </w:r>
      <w:r w:rsidRPr="00347ED0">
        <w:rPr>
          <w:sz w:val="16"/>
        </w:rPr>
        <w:t xml:space="preserve">military </w:t>
      </w:r>
      <w:r>
        <w:rPr>
          <w:sz w:val="16"/>
        </w:rPr>
        <w:t>officials</w:t>
      </w:r>
      <w:r w:rsidRPr="00347ED0">
        <w:rPr>
          <w:sz w:val="16"/>
        </w:rPr>
        <w:t xml:space="preserve">, 2-5-2021, "China’s Naval Buildup Alarms Maritime Leaders" National Defense, </w:t>
      </w:r>
      <w:hyperlink r:id="rId6" w:history="1">
        <w:r w:rsidRPr="00347ED0">
          <w:rPr>
            <w:rStyle w:val="Hyperlink"/>
            <w:sz w:val="16"/>
          </w:rPr>
          <w:t>https://www.nationaldefensemagazine.org/articles/2021/2/5/chinas-naval-buildup-alarms-maritime-leaders</w:t>
        </w:r>
      </w:hyperlink>
      <w:r w:rsidRPr="00347ED0">
        <w:rPr>
          <w:sz w:val="16"/>
        </w:rPr>
        <w:t>) AG</w:t>
      </w:r>
    </w:p>
    <w:p w:rsidR="00433A02" w:rsidRDefault="00433A02" w:rsidP="00433A02">
      <w:pPr>
        <w:rPr>
          <w:rStyle w:val="Emphasis"/>
        </w:rPr>
      </w:pPr>
      <w:r w:rsidRPr="007246C0">
        <w:rPr>
          <w:sz w:val="16"/>
        </w:rPr>
        <w:t xml:space="preserve">Director of National Intelligence John </w:t>
      </w:r>
      <w:r w:rsidRPr="007246C0">
        <w:rPr>
          <w:rStyle w:val="StyleUnderline"/>
        </w:rPr>
        <w:t>Ratcliffe</w:t>
      </w:r>
      <w:r w:rsidRPr="007246C0">
        <w:rPr>
          <w:sz w:val="16"/>
        </w:rPr>
        <w:t xml:space="preserve"> in December </w:t>
      </w:r>
      <w:r w:rsidRPr="007246C0">
        <w:rPr>
          <w:rStyle w:val="StyleUnderline"/>
        </w:rPr>
        <w:t>published an op-ed</w:t>
      </w:r>
      <w:r w:rsidRPr="007246C0">
        <w:rPr>
          <w:sz w:val="16"/>
        </w:rPr>
        <w:t xml:space="preserve"> in the Wall Street Journal </w:t>
      </w:r>
      <w:r w:rsidRPr="007246C0">
        <w:rPr>
          <w:rStyle w:val="StyleUnderline"/>
        </w:rPr>
        <w:t>expounding on the threat China poses to not just the United States, but also the world.</w:t>
      </w:r>
      <w:r>
        <w:rPr>
          <w:rStyle w:val="StyleUnderline"/>
        </w:rPr>
        <w:t xml:space="preserve"> </w:t>
      </w:r>
      <w:r w:rsidRPr="007246C0">
        <w:rPr>
          <w:sz w:val="16"/>
        </w:rPr>
        <w:t xml:space="preserve">While Ratcliffe explained that intelligence indicates that China “intends to dominate [the world] economically, militarily and technologically,” his piece focused on China’s underhanded economic and technological activity. Although these aspects are vital for U.S. policymakers and the defense industry to understand, </w:t>
      </w:r>
      <w:r w:rsidRPr="007246C0">
        <w:rPr>
          <w:rStyle w:val="StyleUnderline"/>
        </w:rPr>
        <w:t xml:space="preserve">China’s open commitment to a military buildup cannot be understated. </w:t>
      </w:r>
      <w:r w:rsidRPr="00C83062">
        <w:rPr>
          <w:rStyle w:val="StyleUnderline"/>
        </w:rPr>
        <w:t>Policymakers</w:t>
      </w:r>
      <w:r w:rsidRPr="007246C0">
        <w:rPr>
          <w:rStyle w:val="StyleUnderline"/>
        </w:rPr>
        <w:t xml:space="preserve"> and the defense industry </w:t>
      </w:r>
      <w:r w:rsidRPr="00C83062">
        <w:rPr>
          <w:rStyle w:val="StyleUnderline"/>
        </w:rPr>
        <w:t>must be</w:t>
      </w:r>
      <w:r w:rsidRPr="007246C0">
        <w:rPr>
          <w:rStyle w:val="StyleUnderline"/>
        </w:rPr>
        <w:t xml:space="preserve"> acutely </w:t>
      </w:r>
      <w:r w:rsidRPr="00C83062">
        <w:rPr>
          <w:rStyle w:val="StyleUnderline"/>
        </w:rPr>
        <w:t xml:space="preserve">aware of China’s </w:t>
      </w:r>
      <w:r w:rsidRPr="00C83062">
        <w:rPr>
          <w:rStyle w:val="Emphasis"/>
        </w:rPr>
        <w:t>naval expansion</w:t>
      </w:r>
      <w:r w:rsidRPr="007246C0">
        <w:rPr>
          <w:rStyle w:val="Emphasis"/>
        </w:rPr>
        <w:t xml:space="preserve"> and maritime activities</w:t>
      </w:r>
      <w:r w:rsidRPr="007246C0">
        <w:rPr>
          <w:rStyle w:val="StyleUnderline"/>
        </w:rPr>
        <w:t xml:space="preserve"> </w:t>
      </w:r>
      <w:r w:rsidRPr="007246C0">
        <w:rPr>
          <w:sz w:val="16"/>
        </w:rPr>
        <w:t xml:space="preserve">if the United States is to maintain its global leadership position. </w:t>
      </w:r>
      <w:r w:rsidRPr="00C83062">
        <w:rPr>
          <w:rStyle w:val="StyleUnderline"/>
          <w:highlight w:val="yellow"/>
        </w:rPr>
        <w:t>For</w:t>
      </w:r>
      <w:r w:rsidRPr="007246C0">
        <w:rPr>
          <w:rStyle w:val="StyleUnderline"/>
        </w:rPr>
        <w:t xml:space="preserve"> Ratcliffe’s premonition of </w:t>
      </w:r>
      <w:r w:rsidRPr="00C83062">
        <w:rPr>
          <w:rStyle w:val="StyleUnderline"/>
          <w:highlight w:val="yellow"/>
        </w:rPr>
        <w:t>Chinese domination</w:t>
      </w:r>
      <w:r w:rsidRPr="007246C0">
        <w:rPr>
          <w:rStyle w:val="StyleUnderline"/>
        </w:rPr>
        <w:t xml:space="preserve"> to be realized, </w:t>
      </w:r>
      <w:r w:rsidRPr="00C83062">
        <w:rPr>
          <w:rStyle w:val="StyleUnderline"/>
          <w:highlight w:val="yellow"/>
        </w:rPr>
        <w:t>China must match</w:t>
      </w:r>
      <w:r w:rsidRPr="007246C0">
        <w:rPr>
          <w:rStyle w:val="StyleUnderline"/>
        </w:rPr>
        <w:t xml:space="preserve"> the </w:t>
      </w:r>
      <w:r w:rsidRPr="00C83062">
        <w:rPr>
          <w:rStyle w:val="StyleUnderline"/>
          <w:highlight w:val="yellow"/>
        </w:rPr>
        <w:t>U</w:t>
      </w:r>
      <w:r w:rsidRPr="007246C0">
        <w:rPr>
          <w:sz w:val="16"/>
        </w:rPr>
        <w:t xml:space="preserve">nited </w:t>
      </w:r>
      <w:r w:rsidRPr="00C83062">
        <w:rPr>
          <w:rStyle w:val="StyleUnderline"/>
          <w:highlight w:val="yellow"/>
        </w:rPr>
        <w:t>S</w:t>
      </w:r>
      <w:r w:rsidRPr="00C83062">
        <w:rPr>
          <w:sz w:val="16"/>
        </w:rPr>
        <w:t>t</w:t>
      </w:r>
      <w:r w:rsidRPr="007246C0">
        <w:rPr>
          <w:sz w:val="16"/>
        </w:rPr>
        <w:t xml:space="preserve">ates’ </w:t>
      </w:r>
      <w:r w:rsidRPr="00C83062">
        <w:rPr>
          <w:rStyle w:val="Emphasis"/>
          <w:highlight w:val="yellow"/>
        </w:rPr>
        <w:t>naval supremacy</w:t>
      </w:r>
      <w:r w:rsidRPr="007246C0">
        <w:rPr>
          <w:rStyle w:val="Emphasis"/>
        </w:rPr>
        <w:t>.</w:t>
      </w:r>
      <w:r w:rsidRPr="007246C0">
        <w:rPr>
          <w:rStyle w:val="StyleUnderline"/>
        </w:rPr>
        <w:t xml:space="preserve"> Establishing a deep-water navy is no simple task, but the nation has been engaged in a prolonged effort to construct ships and train sailors to meet this goal.</w:t>
      </w:r>
      <w:r>
        <w:rPr>
          <w:rStyle w:val="StyleUnderline"/>
        </w:rPr>
        <w:t xml:space="preserve"> </w:t>
      </w:r>
      <w:r w:rsidRPr="007246C0">
        <w:rPr>
          <w:sz w:val="16"/>
        </w:rPr>
        <w:t xml:space="preserve">According to the </w:t>
      </w:r>
      <w:r w:rsidRPr="007246C0">
        <w:rPr>
          <w:sz w:val="16"/>
        </w:rPr>
        <w:lastRenderedPageBreak/>
        <w:t xml:space="preserve">Pentagon’s 2020 China Military Power report, </w:t>
      </w:r>
      <w:r w:rsidRPr="007246C0">
        <w:rPr>
          <w:rStyle w:val="StyleUnderline"/>
        </w:rPr>
        <w:t xml:space="preserve">the </w:t>
      </w:r>
      <w:r w:rsidRPr="00C83062">
        <w:rPr>
          <w:rStyle w:val="StyleUnderline"/>
          <w:highlight w:val="yellow"/>
        </w:rPr>
        <w:t>great power competitor</w:t>
      </w:r>
      <w:r w:rsidRPr="007246C0">
        <w:rPr>
          <w:rStyle w:val="StyleUnderline"/>
        </w:rPr>
        <w:t xml:space="preserve"> “has </w:t>
      </w:r>
      <w:r w:rsidRPr="00C83062">
        <w:rPr>
          <w:rStyle w:val="StyleUnderline"/>
          <w:highlight w:val="yellow"/>
        </w:rPr>
        <w:t>already achieved parity</w:t>
      </w:r>
      <w:r w:rsidRPr="007246C0">
        <w:rPr>
          <w:rStyle w:val="StyleUnderline"/>
        </w:rPr>
        <w:t>” with the U</w:t>
      </w:r>
      <w:r w:rsidRPr="007246C0">
        <w:rPr>
          <w:sz w:val="16"/>
        </w:rPr>
        <w:t xml:space="preserve">nited </w:t>
      </w:r>
      <w:r w:rsidRPr="007246C0">
        <w:rPr>
          <w:rStyle w:val="StyleUnderline"/>
        </w:rPr>
        <w:t>S</w:t>
      </w:r>
      <w:r w:rsidRPr="007246C0">
        <w:rPr>
          <w:sz w:val="16"/>
        </w:rPr>
        <w:t xml:space="preserve">tates </w:t>
      </w:r>
      <w:r w:rsidRPr="007246C0">
        <w:rPr>
          <w:rStyle w:val="StyleUnderline"/>
        </w:rPr>
        <w:t>in shipbuilding</w:t>
      </w:r>
      <w:r w:rsidRPr="007246C0">
        <w:rPr>
          <w:sz w:val="16"/>
        </w:rPr>
        <w:t xml:space="preserve">, boasting 350 ships and submarines. The same report detailed the People’s Liberation Army Navy’s shipbuilding effort will reach several substantial milestones. For example, China is expected to have its second domestically built aircraft carrier to enter service by 2023, will likely maintain between 65 and 70 submarines by the mid-2020s and build a Type 093B guided-missile nuclear attack submarine. </w:t>
      </w:r>
      <w:r w:rsidRPr="007246C0">
        <w:rPr>
          <w:rStyle w:val="StyleUnderline"/>
        </w:rPr>
        <w:t xml:space="preserve">China’s focus on maritime expansion and training is central to its latest five-year plan </w:t>
      </w:r>
      <w:r w:rsidRPr="007246C0">
        <w:rPr>
          <w:sz w:val="16"/>
        </w:rPr>
        <w:t>that was released in October.</w:t>
      </w:r>
      <w:r>
        <w:rPr>
          <w:rStyle w:val="StyleUnderline"/>
        </w:rPr>
        <w:t xml:space="preserve"> </w:t>
      </w:r>
      <w:r w:rsidRPr="007246C0">
        <w:rPr>
          <w:sz w:val="16"/>
        </w:rPr>
        <w:t>In an article written for the Center for International Maritime Security, Patrick Cronin, the Asia-Pacific Security chair at the Hudson Institute, explained that China’s shore-based weapon systems and the current strength of its navy “is sufficient to defend China’s near seas.” Corbin Evans, principal director of strategic programs at the National Defense Industrial Association, warns that “</w:t>
      </w:r>
      <w:r w:rsidRPr="00C83062">
        <w:rPr>
          <w:rStyle w:val="StyleUnderline"/>
          <w:highlight w:val="yellow"/>
        </w:rPr>
        <w:t xml:space="preserve">China’s </w:t>
      </w:r>
      <w:r w:rsidRPr="005B759A">
        <w:rPr>
          <w:rStyle w:val="StyleUnderline"/>
          <w:highlight w:val="yellow"/>
        </w:rPr>
        <w:t>progress in</w:t>
      </w:r>
      <w:r w:rsidRPr="007246C0">
        <w:rPr>
          <w:rStyle w:val="StyleUnderline"/>
        </w:rPr>
        <w:t xml:space="preserve"> technical areas like </w:t>
      </w:r>
      <w:proofErr w:type="spellStart"/>
      <w:r w:rsidRPr="005B759A">
        <w:rPr>
          <w:rStyle w:val="StyleUnderline"/>
          <w:highlight w:val="yellow"/>
        </w:rPr>
        <w:t>hypersonics</w:t>
      </w:r>
      <w:proofErr w:type="spellEnd"/>
      <w:r w:rsidRPr="007246C0">
        <w:rPr>
          <w:rStyle w:val="StyleUnderline"/>
        </w:rPr>
        <w:t xml:space="preserve"> and </w:t>
      </w:r>
      <w:r w:rsidRPr="005B759A">
        <w:rPr>
          <w:rStyle w:val="StyleUnderline"/>
          <w:highlight w:val="yellow"/>
        </w:rPr>
        <w:t>cyber</w:t>
      </w:r>
      <w:r w:rsidRPr="007246C0">
        <w:rPr>
          <w:rStyle w:val="StyleUnderline"/>
        </w:rPr>
        <w:t xml:space="preserve">, paired with their apparent </w:t>
      </w:r>
      <w:r w:rsidRPr="005B759A">
        <w:rPr>
          <w:rStyle w:val="StyleUnderline"/>
          <w:highlight w:val="yellow"/>
        </w:rPr>
        <w:t xml:space="preserve">naval buildup, have </w:t>
      </w:r>
      <w:r w:rsidRPr="00C83062">
        <w:rPr>
          <w:rStyle w:val="Emphasis"/>
          <w:highlight w:val="yellow"/>
        </w:rPr>
        <w:t>serious consequences for regional and global security</w:t>
      </w:r>
      <w:r w:rsidRPr="007246C0">
        <w:rPr>
          <w:rStyle w:val="StyleUnderline"/>
        </w:rPr>
        <w:t>.</w:t>
      </w:r>
      <w:r w:rsidRPr="007246C0">
        <w:rPr>
          <w:sz w:val="16"/>
        </w:rPr>
        <w:t xml:space="preserve">” Central to Beijing’s naval strategy is its composition of vessels and organization of ships. The nation effectively has two additional navies in the China Coast Guard and the People’s Armed Forces Maritime Militia, which bolster the navy’s ranks. Combined, they give China the largest navy in the world. </w:t>
      </w:r>
      <w:r w:rsidRPr="007246C0">
        <w:rPr>
          <w:rStyle w:val="StyleUnderline"/>
        </w:rPr>
        <w:t>The availability of these forces provides Beijing a significant strategic advantage.</w:t>
      </w:r>
      <w:r>
        <w:rPr>
          <w:rStyle w:val="StyleUnderline"/>
        </w:rPr>
        <w:t xml:space="preserve"> </w:t>
      </w:r>
      <w:r w:rsidRPr="007246C0">
        <w:rPr>
          <w:sz w:val="16"/>
        </w:rPr>
        <w:t xml:space="preserve">In a tri-service document released Dec. 17 titled, “Advantage at Sea: Prevailing with Integrated All-Domain Navy Power,” U.S. Chief of Naval Operations Adm. Michael </w:t>
      </w:r>
      <w:proofErr w:type="spellStart"/>
      <w:r w:rsidRPr="007246C0">
        <w:rPr>
          <w:sz w:val="16"/>
        </w:rPr>
        <w:t>Gilday</w:t>
      </w:r>
      <w:proofErr w:type="spellEnd"/>
      <w:r w:rsidRPr="007246C0">
        <w:rPr>
          <w:sz w:val="16"/>
        </w:rPr>
        <w:t xml:space="preserve">, Marine Corps Commandant Gen. David Berger, and Coast Guard Commandant Adm. Karl Schultz wrote that </w:t>
      </w:r>
      <w:r w:rsidRPr="007246C0">
        <w:rPr>
          <w:rStyle w:val="StyleUnderline"/>
        </w:rPr>
        <w:t xml:space="preserve">the </w:t>
      </w:r>
      <w:r w:rsidRPr="00C83062">
        <w:rPr>
          <w:rStyle w:val="StyleUnderline"/>
          <w:highlight w:val="yellow"/>
        </w:rPr>
        <w:t xml:space="preserve">militia </w:t>
      </w:r>
      <w:r w:rsidRPr="00C83062">
        <w:rPr>
          <w:rStyle w:val="StyleUnderline"/>
        </w:rPr>
        <w:t>serves</w:t>
      </w:r>
      <w:r w:rsidRPr="007246C0">
        <w:rPr>
          <w:rStyle w:val="StyleUnderline"/>
        </w:rPr>
        <w:t xml:space="preserve"> to “</w:t>
      </w:r>
      <w:r w:rsidRPr="00C83062">
        <w:rPr>
          <w:rStyle w:val="StyleUnderline"/>
          <w:highlight w:val="yellow"/>
        </w:rPr>
        <w:t>occupy disputed sea-zones, force clashes with</w:t>
      </w:r>
      <w:r w:rsidRPr="007246C0">
        <w:rPr>
          <w:rStyle w:val="StyleUnderline"/>
        </w:rPr>
        <w:t xml:space="preserve"> the vessels of </w:t>
      </w:r>
      <w:r w:rsidRPr="00C83062">
        <w:rPr>
          <w:rStyle w:val="StyleUnderline"/>
          <w:highlight w:val="yellow"/>
        </w:rPr>
        <w:t>rival countries</w:t>
      </w:r>
      <w:r w:rsidRPr="007246C0">
        <w:rPr>
          <w:rStyle w:val="StyleUnderline"/>
        </w:rPr>
        <w:t xml:space="preserve"> and </w:t>
      </w:r>
      <w:r w:rsidRPr="00C83062">
        <w:rPr>
          <w:rStyle w:val="StyleUnderline"/>
          <w:highlight w:val="yellow"/>
        </w:rPr>
        <w:t>interfere with U.S. Navy</w:t>
      </w:r>
      <w:r w:rsidRPr="007246C0">
        <w:rPr>
          <w:rStyle w:val="StyleUnderline"/>
        </w:rPr>
        <w:t xml:space="preserve"> patrols</w:t>
      </w:r>
      <w:r w:rsidRPr="007246C0">
        <w:rPr>
          <w:sz w:val="16"/>
        </w:rPr>
        <w:t xml:space="preserve">.” In doing so, </w:t>
      </w:r>
      <w:r w:rsidRPr="007246C0">
        <w:rPr>
          <w:rStyle w:val="StyleUnderline"/>
        </w:rPr>
        <w:t xml:space="preserve">it is a </w:t>
      </w:r>
      <w:r w:rsidRPr="00C83062">
        <w:rPr>
          <w:rStyle w:val="Emphasis"/>
          <w:highlight w:val="yellow"/>
        </w:rPr>
        <w:t>vital asset</w:t>
      </w:r>
      <w:r w:rsidRPr="00C83062">
        <w:rPr>
          <w:rStyle w:val="StyleUnderline"/>
          <w:highlight w:val="yellow"/>
        </w:rPr>
        <w:t xml:space="preserve"> in</w:t>
      </w:r>
      <w:r w:rsidRPr="007246C0">
        <w:rPr>
          <w:rStyle w:val="StyleUnderline"/>
        </w:rPr>
        <w:t xml:space="preserve"> China’s </w:t>
      </w:r>
      <w:r w:rsidRPr="00C83062">
        <w:rPr>
          <w:rStyle w:val="StyleUnderline"/>
          <w:highlight w:val="yellow"/>
        </w:rPr>
        <w:t>efforts to</w:t>
      </w:r>
      <w:r w:rsidRPr="007246C0">
        <w:rPr>
          <w:rStyle w:val="StyleUnderline"/>
        </w:rPr>
        <w:t xml:space="preserve"> support its </w:t>
      </w:r>
      <w:r w:rsidRPr="00C83062">
        <w:rPr>
          <w:rStyle w:val="StyleUnderline"/>
          <w:highlight w:val="yellow"/>
        </w:rPr>
        <w:t>claim</w:t>
      </w:r>
      <w:r w:rsidRPr="007246C0">
        <w:rPr>
          <w:rStyle w:val="StyleUnderline"/>
        </w:rPr>
        <w:t xml:space="preserve"> on various </w:t>
      </w:r>
      <w:r w:rsidRPr="00C83062">
        <w:rPr>
          <w:rStyle w:val="StyleUnderline"/>
          <w:highlight w:val="yellow"/>
        </w:rPr>
        <w:t>reefs and maritime features and</w:t>
      </w:r>
      <w:r w:rsidRPr="007246C0">
        <w:rPr>
          <w:rStyle w:val="StyleUnderline"/>
        </w:rPr>
        <w:t xml:space="preserve"> aid the </w:t>
      </w:r>
      <w:r w:rsidRPr="00C83062">
        <w:rPr>
          <w:rStyle w:val="StyleUnderline"/>
          <w:highlight w:val="yellow"/>
        </w:rPr>
        <w:t>expansion of</w:t>
      </w:r>
      <w:r w:rsidRPr="007246C0">
        <w:rPr>
          <w:rStyle w:val="StyleUnderline"/>
        </w:rPr>
        <w:t xml:space="preserve"> China’s </w:t>
      </w:r>
      <w:r w:rsidRPr="00C83062">
        <w:rPr>
          <w:rStyle w:val="StyleUnderline"/>
          <w:highlight w:val="yellow"/>
        </w:rPr>
        <w:t>e</w:t>
      </w:r>
      <w:r w:rsidRPr="007246C0">
        <w:rPr>
          <w:rStyle w:val="StyleUnderline"/>
        </w:rPr>
        <w:t xml:space="preserve">xclusive </w:t>
      </w:r>
      <w:r w:rsidRPr="00C83062">
        <w:rPr>
          <w:rStyle w:val="StyleUnderline"/>
          <w:highlight w:val="yellow"/>
        </w:rPr>
        <w:t>e</w:t>
      </w:r>
      <w:r w:rsidRPr="007246C0">
        <w:rPr>
          <w:rStyle w:val="StyleUnderline"/>
        </w:rPr>
        <w:t xml:space="preserve">conomic </w:t>
      </w:r>
      <w:r w:rsidRPr="00C83062">
        <w:rPr>
          <w:rStyle w:val="StyleUnderline"/>
          <w:highlight w:val="yellow"/>
        </w:rPr>
        <w:t>z</w:t>
      </w:r>
      <w:r w:rsidRPr="007246C0">
        <w:rPr>
          <w:rStyle w:val="StyleUnderline"/>
        </w:rPr>
        <w:t>one,</w:t>
      </w:r>
      <w:r w:rsidRPr="007246C0">
        <w:rPr>
          <w:sz w:val="16"/>
        </w:rPr>
        <w:t xml:space="preserve"> the three chiefs wrote. </w:t>
      </w:r>
      <w:r w:rsidRPr="007246C0">
        <w:rPr>
          <w:rStyle w:val="StyleUnderline"/>
        </w:rPr>
        <w:t xml:space="preserve">Because it </w:t>
      </w:r>
      <w:r w:rsidRPr="007246C0">
        <w:rPr>
          <w:sz w:val="16"/>
        </w:rPr>
        <w:t>is a maritime militia organization that</w:t>
      </w:r>
      <w:r w:rsidRPr="007246C0">
        <w:rPr>
          <w:rStyle w:val="StyleUnderline"/>
        </w:rPr>
        <w:t xml:space="preserve"> </w:t>
      </w:r>
      <w:r w:rsidRPr="005B759A">
        <w:rPr>
          <w:rStyle w:val="StyleUnderline"/>
          <w:highlight w:val="yellow"/>
        </w:rPr>
        <w:t>utilizes</w:t>
      </w:r>
      <w:r w:rsidRPr="007246C0">
        <w:rPr>
          <w:rStyle w:val="StyleUnderline"/>
        </w:rPr>
        <w:t xml:space="preserve"> non-lethal “</w:t>
      </w:r>
      <w:r w:rsidRPr="005B759A">
        <w:rPr>
          <w:rStyle w:val="StyleUnderline"/>
          <w:highlight w:val="yellow"/>
        </w:rPr>
        <w:t>gray-zone” tactics</w:t>
      </w:r>
      <w:r w:rsidRPr="007246C0">
        <w:rPr>
          <w:rStyle w:val="StyleUnderline"/>
        </w:rPr>
        <w:t xml:space="preserve"> such as ramming, affected nations are in difficult positions mounting a response</w:t>
      </w:r>
      <w:r w:rsidRPr="007246C0">
        <w:rPr>
          <w:sz w:val="16"/>
        </w:rPr>
        <w:t xml:space="preserve">. Gray-zone tactics do not necessitate lethal response, but the real threat of Chinese strength dissuades regional rivals from retaliatory action. Effectively, </w:t>
      </w:r>
      <w:r w:rsidRPr="007246C0">
        <w:rPr>
          <w:rStyle w:val="StyleUnderline"/>
        </w:rPr>
        <w:t>these gray-zone tactics place the onus of escalation on the nation the tactics are employed against.</w:t>
      </w:r>
      <w:r w:rsidRPr="007246C0">
        <w:rPr>
          <w:sz w:val="16"/>
        </w:rPr>
        <w:t xml:space="preserve"> </w:t>
      </w:r>
      <w:r w:rsidRPr="007246C0">
        <w:rPr>
          <w:rStyle w:val="StyleUnderline"/>
        </w:rPr>
        <w:t xml:space="preserve">China does not limit the use of gray-zone tactics to regional rivals. </w:t>
      </w:r>
      <w:r w:rsidRPr="007246C0">
        <w:rPr>
          <w:rStyle w:val="Emphasis"/>
        </w:rPr>
        <w:t xml:space="preserve">It has also </w:t>
      </w:r>
      <w:r w:rsidRPr="00C83062">
        <w:rPr>
          <w:rStyle w:val="Emphasis"/>
          <w:highlight w:val="yellow"/>
        </w:rPr>
        <w:t>harassed U.S. naval vessels</w:t>
      </w:r>
      <w:r w:rsidRPr="00C83062">
        <w:rPr>
          <w:rStyle w:val="StyleUnderline"/>
          <w:highlight w:val="yellow"/>
        </w:rPr>
        <w:t xml:space="preserve"> with near-miss collisions</w:t>
      </w:r>
      <w:r w:rsidRPr="007246C0">
        <w:rPr>
          <w:rStyle w:val="StyleUnderline"/>
        </w:rPr>
        <w:t xml:space="preserve">, </w:t>
      </w:r>
      <w:r w:rsidRPr="00C83062">
        <w:rPr>
          <w:rStyle w:val="StyleUnderline"/>
          <w:highlight w:val="yellow"/>
        </w:rPr>
        <w:t>lasers and e</w:t>
      </w:r>
      <w:r w:rsidRPr="007246C0">
        <w:rPr>
          <w:rStyle w:val="StyleUnderline"/>
        </w:rPr>
        <w:t xml:space="preserve">lectronic </w:t>
      </w:r>
      <w:r w:rsidRPr="00C83062">
        <w:rPr>
          <w:rStyle w:val="StyleUnderline"/>
          <w:highlight w:val="yellow"/>
        </w:rPr>
        <w:t>warfare</w:t>
      </w:r>
      <w:r w:rsidRPr="007246C0">
        <w:rPr>
          <w:rStyle w:val="StyleUnderline"/>
        </w:rPr>
        <w:t>.</w:t>
      </w:r>
      <w:r>
        <w:rPr>
          <w:rStyle w:val="StyleUnderline"/>
        </w:rPr>
        <w:t xml:space="preserve"> </w:t>
      </w:r>
      <w:r w:rsidRPr="007246C0">
        <w:rPr>
          <w:sz w:val="16"/>
        </w:rPr>
        <w:t>“</w:t>
      </w:r>
      <w:r w:rsidRPr="007246C0">
        <w:rPr>
          <w:rStyle w:val="Emphasis"/>
        </w:rPr>
        <w:t xml:space="preserve">The </w:t>
      </w:r>
      <w:r w:rsidRPr="005B759A">
        <w:rPr>
          <w:rStyle w:val="Emphasis"/>
        </w:rPr>
        <w:t>stakes</w:t>
      </w:r>
      <w:r w:rsidRPr="007246C0">
        <w:rPr>
          <w:rStyle w:val="Emphasis"/>
        </w:rPr>
        <w:t xml:space="preserve"> of this competition </w:t>
      </w:r>
      <w:r w:rsidRPr="005B759A">
        <w:rPr>
          <w:rStyle w:val="Emphasis"/>
        </w:rPr>
        <w:t>are high</w:t>
      </w:r>
      <w:r w:rsidRPr="007246C0">
        <w:rPr>
          <w:rStyle w:val="StyleUnderline"/>
        </w:rPr>
        <w:t xml:space="preserve">. China’s </w:t>
      </w:r>
      <w:r w:rsidRPr="00D5059D">
        <w:rPr>
          <w:rStyle w:val="StyleUnderline"/>
          <w:highlight w:val="yellow"/>
        </w:rPr>
        <w:t>aggressive actions are undermining the international</w:t>
      </w:r>
      <w:r w:rsidRPr="007246C0">
        <w:rPr>
          <w:rStyle w:val="StyleUnderline"/>
        </w:rPr>
        <w:t xml:space="preserve"> rules-based </w:t>
      </w:r>
      <w:r w:rsidRPr="00D5059D">
        <w:rPr>
          <w:rStyle w:val="StyleUnderline"/>
          <w:highlight w:val="yellow"/>
        </w:rPr>
        <w:t>order</w:t>
      </w:r>
      <w:r w:rsidRPr="007246C0">
        <w:rPr>
          <w:rStyle w:val="StyleUnderline"/>
        </w:rPr>
        <w:t>, while its growing military capacity and capabilities are eroding U.S. military advantages at an alarming rate</w:t>
      </w:r>
      <w:r w:rsidRPr="007246C0">
        <w:rPr>
          <w:sz w:val="16"/>
        </w:rPr>
        <w:t xml:space="preserve">,” the three leaders wrote. “The naval service must act with urgency, clarity and vision to take the bold steps required to reverse these trends.” </w:t>
      </w:r>
      <w:r w:rsidRPr="007246C0">
        <w:rPr>
          <w:rStyle w:val="StyleUnderline"/>
        </w:rPr>
        <w:t xml:space="preserve">The “Advantage at Sea” strategy recognizes </w:t>
      </w:r>
      <w:r w:rsidRPr="007246C0">
        <w:rPr>
          <w:rStyle w:val="Emphasis"/>
        </w:rPr>
        <w:t>China’s aggressiveness</w:t>
      </w:r>
      <w:r w:rsidRPr="007246C0">
        <w:rPr>
          <w:rStyle w:val="StyleUnderline"/>
        </w:rPr>
        <w:t xml:space="preserve"> and asserts that China and Russia threaten the world’s maritime environment.</w:t>
      </w:r>
      <w:r w:rsidRPr="007246C0">
        <w:rPr>
          <w:sz w:val="16"/>
        </w:rPr>
        <w:t xml:space="preserve"> Although the plan does not specifically address gray-zone activities, it states that “ready, forward-deployed naval forces will accept calculated tactical risks and adopt a more assertive posture in our day-to-day operations.” This could mean that</w:t>
      </w:r>
      <w:r w:rsidRPr="007246C0">
        <w:rPr>
          <w:rStyle w:val="StyleUnderline"/>
        </w:rPr>
        <w:t xml:space="preserve"> the </w:t>
      </w:r>
      <w:r w:rsidRPr="00D5059D">
        <w:rPr>
          <w:rStyle w:val="StyleUnderline"/>
          <w:highlight w:val="yellow"/>
        </w:rPr>
        <w:t>U</w:t>
      </w:r>
      <w:r w:rsidRPr="007246C0">
        <w:rPr>
          <w:sz w:val="16"/>
        </w:rPr>
        <w:t xml:space="preserve">nited </w:t>
      </w:r>
      <w:r w:rsidRPr="00D5059D">
        <w:rPr>
          <w:rStyle w:val="StyleUnderline"/>
          <w:highlight w:val="yellow"/>
        </w:rPr>
        <w:t>S</w:t>
      </w:r>
      <w:r w:rsidRPr="00D5059D">
        <w:rPr>
          <w:sz w:val="16"/>
        </w:rPr>
        <w:t>t</w:t>
      </w:r>
      <w:r w:rsidRPr="007246C0">
        <w:rPr>
          <w:sz w:val="16"/>
        </w:rPr>
        <w:t xml:space="preserve">ates </w:t>
      </w:r>
      <w:r w:rsidRPr="007246C0">
        <w:rPr>
          <w:rStyle w:val="StyleUnderline"/>
        </w:rPr>
        <w:t xml:space="preserve">will </w:t>
      </w:r>
      <w:r w:rsidRPr="00D5059D">
        <w:rPr>
          <w:rStyle w:val="StyleUnderline"/>
          <w:highlight w:val="yellow"/>
        </w:rPr>
        <w:t>respond</w:t>
      </w:r>
      <w:r w:rsidRPr="007246C0">
        <w:rPr>
          <w:rStyle w:val="StyleUnderline"/>
        </w:rPr>
        <w:t xml:space="preserve"> to China’s gray-zone operations </w:t>
      </w:r>
      <w:r w:rsidRPr="00D5059D">
        <w:rPr>
          <w:rStyle w:val="Emphasis"/>
          <w:highlight w:val="yellow"/>
        </w:rPr>
        <w:t>much more forcefully than in the past.</w:t>
      </w:r>
    </w:p>
    <w:p w:rsidR="00433A02" w:rsidRPr="006A7650" w:rsidRDefault="00433A02" w:rsidP="00433A02">
      <w:pPr>
        <w:rPr>
          <w:b/>
          <w:iCs/>
          <w:u w:val="single"/>
        </w:rPr>
      </w:pPr>
    </w:p>
    <w:p w:rsidR="00433A02" w:rsidRDefault="00433A02" w:rsidP="00433A02">
      <w:pPr>
        <w:pStyle w:val="Heading4"/>
        <w:rPr>
          <w:u w:val="single"/>
        </w:rPr>
      </w:pPr>
      <w:r>
        <w:t xml:space="preserve">US-China war is </w:t>
      </w:r>
      <w:r w:rsidRPr="00C657D0">
        <w:rPr>
          <w:u w:val="single"/>
        </w:rPr>
        <w:t>uniquely likely</w:t>
      </w:r>
      <w:r>
        <w:t xml:space="preserve"> and </w:t>
      </w:r>
      <w:r w:rsidRPr="00C657D0">
        <w:rPr>
          <w:u w:val="single"/>
        </w:rPr>
        <w:t>uniquely dangerous</w:t>
      </w:r>
      <w:r>
        <w:t xml:space="preserve"> in the coming decade. Shutting down Chinese military advancement solves </w:t>
      </w:r>
      <w:r w:rsidRPr="00C657D0">
        <w:rPr>
          <w:u w:val="single"/>
        </w:rPr>
        <w:t xml:space="preserve">Taiwan, ECS, and SCS escalation. </w:t>
      </w:r>
    </w:p>
    <w:p w:rsidR="00433A02" w:rsidRPr="00C657D0" w:rsidRDefault="00433A02" w:rsidP="00433A02">
      <w:pPr>
        <w:rPr>
          <w:sz w:val="16"/>
        </w:rPr>
      </w:pPr>
      <w:r w:rsidRPr="00C657D0">
        <w:rPr>
          <w:rStyle w:val="Style13ptBold"/>
        </w:rPr>
        <w:t>Beckley and Brands 21</w:t>
      </w:r>
      <w:r w:rsidRPr="00C657D0">
        <w:rPr>
          <w:sz w:val="16"/>
        </w:rPr>
        <w:t xml:space="preserve"> (Michael</w:t>
      </w:r>
      <w:r>
        <w:rPr>
          <w:sz w:val="16"/>
        </w:rPr>
        <w:t xml:space="preserve"> </w:t>
      </w:r>
      <w:r w:rsidRPr="00C657D0">
        <w:rPr>
          <w:sz w:val="16"/>
        </w:rPr>
        <w:t xml:space="preserve">and Hal, </w:t>
      </w:r>
      <w:r>
        <w:rPr>
          <w:sz w:val="16"/>
        </w:rPr>
        <w:t xml:space="preserve">professors on IR and renowned experts, </w:t>
      </w:r>
      <w:r w:rsidRPr="00C657D0">
        <w:rPr>
          <w:sz w:val="16"/>
        </w:rPr>
        <w:t xml:space="preserve">11-1-2021, "What Will Drive China to </w:t>
      </w:r>
      <w:proofErr w:type="gramStart"/>
      <w:r w:rsidRPr="00C657D0">
        <w:rPr>
          <w:sz w:val="16"/>
        </w:rPr>
        <w:t>War?,</w:t>
      </w:r>
      <w:proofErr w:type="gramEnd"/>
      <w:r w:rsidRPr="00C657D0">
        <w:rPr>
          <w:sz w:val="16"/>
        </w:rPr>
        <w:t xml:space="preserve">" Atlantic, </w:t>
      </w:r>
      <w:r w:rsidRPr="00F5303B">
        <w:rPr>
          <w:sz w:val="16"/>
        </w:rPr>
        <w:t>https://www.theatlantic.com/ideas/archive/2021/11/us-china-war/620571/</w:t>
      </w:r>
      <w:r w:rsidRPr="00C657D0">
        <w:rPr>
          <w:sz w:val="16"/>
        </w:rPr>
        <w:t>) AG</w:t>
      </w:r>
    </w:p>
    <w:p w:rsidR="00433A02" w:rsidRDefault="00433A02" w:rsidP="00433A02">
      <w:pPr>
        <w:rPr>
          <w:sz w:val="16"/>
        </w:rPr>
      </w:pPr>
      <w:r w:rsidRPr="003E7CE6">
        <w:rPr>
          <w:sz w:val="16"/>
        </w:rPr>
        <w:t xml:space="preserve">For the past </w:t>
      </w:r>
      <w:r w:rsidRPr="0044188E">
        <w:rPr>
          <w:sz w:val="16"/>
        </w:rPr>
        <w:t xml:space="preserve">few decades, this pattern of first strikes and surprise attacks has seemingly been on hold. </w:t>
      </w:r>
      <w:r w:rsidRPr="0044188E">
        <w:rPr>
          <w:rStyle w:val="StyleUnderline"/>
        </w:rPr>
        <w:t>Beijing’s military hasn’t fought a major</w:t>
      </w:r>
      <w:r w:rsidRPr="00EB5B64">
        <w:rPr>
          <w:rStyle w:val="StyleUnderline"/>
        </w:rPr>
        <w:t xml:space="preserve"> war </w:t>
      </w:r>
      <w:r w:rsidRPr="0044188E">
        <w:rPr>
          <w:rStyle w:val="StyleUnderline"/>
        </w:rPr>
        <w:t>since 1979</w:t>
      </w:r>
      <w:r w:rsidRPr="003E7CE6">
        <w:rPr>
          <w:sz w:val="16"/>
        </w:rPr>
        <w:t xml:space="preserve">. It hasn’t shot at large numbers of foreigners since 1988, when Chinese frigates gunned down 64 Vietnamese sailors in a clash over the Spratly Islands. </w:t>
      </w:r>
      <w:r w:rsidRPr="0044188E">
        <w:rPr>
          <w:rStyle w:val="StyleUnderline"/>
          <w:highlight w:val="yellow"/>
        </w:rPr>
        <w:t>China</w:t>
      </w:r>
      <w:r w:rsidRPr="00EB5B64">
        <w:rPr>
          <w:rStyle w:val="StyleUnderline"/>
        </w:rPr>
        <w:t>’s leaders often claim that their country is</w:t>
      </w:r>
      <w:r w:rsidRPr="003E7CE6">
        <w:rPr>
          <w:sz w:val="16"/>
        </w:rPr>
        <w:t xml:space="preserve"> a uniquely </w:t>
      </w:r>
      <w:r w:rsidRPr="0044188E">
        <w:rPr>
          <w:rStyle w:val="StyleUnderline"/>
          <w:highlight w:val="yellow"/>
        </w:rPr>
        <w:t>peaceful</w:t>
      </w:r>
      <w:r w:rsidRPr="003E7CE6">
        <w:rPr>
          <w:sz w:val="16"/>
        </w:rPr>
        <w:t xml:space="preserve"> great power, </w:t>
      </w:r>
      <w:r w:rsidRPr="00EB5B64">
        <w:rPr>
          <w:rStyle w:val="StyleUnderline"/>
        </w:rPr>
        <w:t xml:space="preserve">and </w:t>
      </w:r>
      <w:r w:rsidRPr="0044188E">
        <w:rPr>
          <w:rStyle w:val="StyleUnderline"/>
          <w:highlight w:val="yellow"/>
        </w:rPr>
        <w:t>at first glance</w:t>
      </w:r>
      <w:r w:rsidRPr="00EB5B64">
        <w:rPr>
          <w:rStyle w:val="StyleUnderline"/>
        </w:rPr>
        <w:t>, the evidence backs them up</w:t>
      </w:r>
      <w:r w:rsidRPr="000E4128">
        <w:rPr>
          <w:rStyle w:val="StyleUnderline"/>
        </w:rPr>
        <w:t>. But</w:t>
      </w:r>
      <w:r w:rsidRPr="00EB5B64">
        <w:rPr>
          <w:rStyle w:val="StyleUnderline"/>
        </w:rPr>
        <w:t xml:space="preserve"> the China of the past few decades was a historical aberration, able to amass influence</w:t>
      </w:r>
      <w:r w:rsidRPr="003E7CE6">
        <w:rPr>
          <w:sz w:val="16"/>
        </w:rPr>
        <w:t xml:space="preserve"> and wrest concessions from rivals </w:t>
      </w:r>
      <w:r w:rsidRPr="00EB5B64">
        <w:rPr>
          <w:rStyle w:val="StyleUnderline"/>
        </w:rPr>
        <w:t>merely by flaunting its booming economy</w:t>
      </w:r>
      <w:r w:rsidRPr="003E7CE6">
        <w:rPr>
          <w:sz w:val="16"/>
        </w:rPr>
        <w:t xml:space="preserve">. With 1.3 billion people, sky-high growth rates, and an authoritarian government that courted big business, China was simply too good to pass up as a consumer market and a low-wage production platform. </w:t>
      </w:r>
      <w:proofErr w:type="gramStart"/>
      <w:r w:rsidRPr="003E7CE6">
        <w:rPr>
          <w:sz w:val="16"/>
        </w:rPr>
        <w:t>So</w:t>
      </w:r>
      <w:proofErr w:type="gramEnd"/>
      <w:r w:rsidRPr="003E7CE6">
        <w:rPr>
          <w:sz w:val="16"/>
        </w:rPr>
        <w:t xml:space="preserve"> country after country curried favor with Beijing. Britain handed back Hong Kong in 1997. Portugal gave up Macau in 1999. America fast-tracked China into major international institutions, such as the World Trade Organization. Half a dozen countries settled territorial disputes with China from 1991 to 2019, and more than 20 others cut diplomatic </w:t>
      </w:r>
      <w:r w:rsidRPr="003E7CE6">
        <w:rPr>
          <w:sz w:val="16"/>
        </w:rPr>
        <w:lastRenderedPageBreak/>
        <w:t xml:space="preserve">ties with Taiwan to secure relations with Beijing. China was advancing its interests without firing a shot and, as Deng remarked, “hiding its capabilities and biding its time.” </w:t>
      </w:r>
      <w:r w:rsidRPr="00EB5B64">
        <w:rPr>
          <w:rStyle w:val="Emphasis"/>
        </w:rPr>
        <w:t xml:space="preserve">Those </w:t>
      </w:r>
      <w:r w:rsidRPr="0044188E">
        <w:rPr>
          <w:rStyle w:val="Emphasis"/>
          <w:highlight w:val="yellow"/>
        </w:rPr>
        <w:t>days are over</w:t>
      </w:r>
      <w:r w:rsidRPr="0044188E">
        <w:rPr>
          <w:rStyle w:val="StyleUnderline"/>
          <w:highlight w:val="yellow"/>
        </w:rPr>
        <w:t xml:space="preserve">. China’s </w:t>
      </w:r>
      <w:r w:rsidRPr="00D5059D">
        <w:rPr>
          <w:rStyle w:val="StyleUnderline"/>
          <w:highlight w:val="yellow"/>
        </w:rPr>
        <w:t>economy</w:t>
      </w:r>
      <w:r w:rsidRPr="003E7CE6">
        <w:rPr>
          <w:sz w:val="16"/>
        </w:rPr>
        <w:t xml:space="preserve">, the engine of the CCP’s international clout, </w:t>
      </w:r>
      <w:r w:rsidRPr="00EB5B64">
        <w:rPr>
          <w:rStyle w:val="StyleUnderline"/>
        </w:rPr>
        <w:t xml:space="preserve">is </w:t>
      </w:r>
      <w:r w:rsidRPr="00D5059D">
        <w:rPr>
          <w:rStyle w:val="StyleUnderline"/>
          <w:highlight w:val="yellow"/>
        </w:rPr>
        <w:t>starting to sputter</w:t>
      </w:r>
      <w:r w:rsidRPr="00EB5B64">
        <w:rPr>
          <w:rStyle w:val="StyleUnderline"/>
        </w:rPr>
        <w:t>.</w:t>
      </w:r>
      <w:r w:rsidRPr="003E7CE6">
        <w:rPr>
          <w:sz w:val="16"/>
        </w:rPr>
        <w:t xml:space="preserve"> From 2007 to 2019, growth rates fell by more than half, productivity declined by more than 10 percent, and overall debt surged eightfold. The coronavirus pandemic has dragged down growth even further and plunged Beijing’s finances deeper into the red. On top of all this, China’s population is aging at a devastating pace: From 2020 to 2035 alone, it will lose 70 million working-age adults and gain 130 million senior citizens. </w:t>
      </w:r>
      <w:r w:rsidRPr="00D5059D">
        <w:rPr>
          <w:rStyle w:val="StyleUnderline"/>
          <w:highlight w:val="yellow"/>
        </w:rPr>
        <w:t>Countries</w:t>
      </w:r>
      <w:r w:rsidRPr="00EB5B64">
        <w:rPr>
          <w:rStyle w:val="StyleUnderline"/>
        </w:rPr>
        <w:t xml:space="preserve"> have recently become less enthralled by China’s market and more </w:t>
      </w:r>
      <w:r w:rsidRPr="00D5059D">
        <w:rPr>
          <w:rStyle w:val="StyleUnderline"/>
          <w:highlight w:val="yellow"/>
        </w:rPr>
        <w:t>worried about</w:t>
      </w:r>
      <w:r w:rsidRPr="003E7CE6">
        <w:rPr>
          <w:sz w:val="16"/>
        </w:rPr>
        <w:t xml:space="preserve"> its coercive capabilities and </w:t>
      </w:r>
      <w:r w:rsidRPr="00D5059D">
        <w:rPr>
          <w:rStyle w:val="StyleUnderline"/>
          <w:highlight w:val="yellow"/>
        </w:rPr>
        <w:t>aggressive actions</w:t>
      </w:r>
      <w:r w:rsidRPr="003E7CE6">
        <w:rPr>
          <w:sz w:val="16"/>
        </w:rPr>
        <w:t xml:space="preserve">. Fearful that Xi might attempt forced reunification, </w:t>
      </w:r>
      <w:r w:rsidRPr="00D5059D">
        <w:rPr>
          <w:rStyle w:val="StyleUnderline"/>
          <w:highlight w:val="yellow"/>
        </w:rPr>
        <w:t>Taiwan</w:t>
      </w:r>
      <w:r w:rsidRPr="00EB5B64">
        <w:rPr>
          <w:rStyle w:val="StyleUnderline"/>
        </w:rPr>
        <w:t xml:space="preserve"> is</w:t>
      </w:r>
      <w:r w:rsidRPr="003E7CE6">
        <w:rPr>
          <w:sz w:val="16"/>
        </w:rPr>
        <w:t xml:space="preserve"> tightening its ties to the U.S. and </w:t>
      </w:r>
      <w:r w:rsidRPr="00D5059D">
        <w:rPr>
          <w:rStyle w:val="StyleUnderline"/>
          <w:highlight w:val="yellow"/>
        </w:rPr>
        <w:t>revamping</w:t>
      </w:r>
      <w:r w:rsidRPr="00EB5B64">
        <w:rPr>
          <w:rStyle w:val="StyleUnderline"/>
        </w:rPr>
        <w:t xml:space="preserve"> its </w:t>
      </w:r>
      <w:r w:rsidRPr="00D5059D">
        <w:rPr>
          <w:rStyle w:val="StyleUnderline"/>
          <w:highlight w:val="yellow"/>
        </w:rPr>
        <w:t>defense</w:t>
      </w:r>
      <w:r w:rsidRPr="00EB5B64">
        <w:rPr>
          <w:rStyle w:val="StyleUnderline"/>
        </w:rPr>
        <w:t>s</w:t>
      </w:r>
      <w:r w:rsidRPr="003E7CE6">
        <w:rPr>
          <w:sz w:val="16"/>
        </w:rPr>
        <w:t xml:space="preserve">. For roughly a decade, </w:t>
      </w:r>
      <w:r w:rsidRPr="00D5059D">
        <w:rPr>
          <w:rStyle w:val="StyleUnderline"/>
          <w:highlight w:val="yellow"/>
        </w:rPr>
        <w:t>Japan</w:t>
      </w:r>
      <w:r w:rsidRPr="00EB5B64">
        <w:rPr>
          <w:rStyle w:val="StyleUnderline"/>
        </w:rPr>
        <w:t xml:space="preserve"> has been </w:t>
      </w:r>
      <w:r w:rsidRPr="00D5059D">
        <w:rPr>
          <w:rStyle w:val="StyleUnderline"/>
          <w:highlight w:val="yellow"/>
        </w:rPr>
        <w:t>engaged in</w:t>
      </w:r>
      <w:r w:rsidRPr="00EB5B64">
        <w:rPr>
          <w:rStyle w:val="StyleUnderline"/>
        </w:rPr>
        <w:t xml:space="preserve"> its largest </w:t>
      </w:r>
      <w:r w:rsidRPr="00D5059D">
        <w:rPr>
          <w:rStyle w:val="StyleUnderline"/>
          <w:highlight w:val="yellow"/>
        </w:rPr>
        <w:t>military buildup</w:t>
      </w:r>
      <w:r w:rsidRPr="00EB5B64">
        <w:rPr>
          <w:rStyle w:val="StyleUnderline"/>
        </w:rPr>
        <w:t xml:space="preserve"> since the Cold War</w:t>
      </w:r>
      <w:r w:rsidRPr="003E7CE6">
        <w:rPr>
          <w:sz w:val="16"/>
        </w:rPr>
        <w:t xml:space="preserve">; the ruling Liberal Democratic Party is now talking about doubling defense spending. </w:t>
      </w:r>
      <w:r w:rsidRPr="00D5059D">
        <w:rPr>
          <w:rStyle w:val="StyleUnderline"/>
          <w:highlight w:val="yellow"/>
        </w:rPr>
        <w:t>India</w:t>
      </w:r>
      <w:r w:rsidRPr="00EB5B64">
        <w:rPr>
          <w:rStyle w:val="StyleUnderline"/>
        </w:rPr>
        <w:t xml:space="preserve"> is </w:t>
      </w:r>
      <w:r w:rsidRPr="00D5059D">
        <w:rPr>
          <w:rStyle w:val="StyleUnderline"/>
          <w:highlight w:val="yellow"/>
        </w:rPr>
        <w:t>massing forces near China</w:t>
      </w:r>
      <w:r w:rsidRPr="00D5059D">
        <w:rPr>
          <w:rStyle w:val="StyleUnderline"/>
        </w:rPr>
        <w:t>’s</w:t>
      </w:r>
      <w:r w:rsidRPr="00EB5B64">
        <w:rPr>
          <w:rStyle w:val="StyleUnderline"/>
        </w:rPr>
        <w:t xml:space="preserve"> borders </w:t>
      </w:r>
      <w:r w:rsidRPr="003E7CE6">
        <w:rPr>
          <w:sz w:val="16"/>
        </w:rPr>
        <w:t xml:space="preserve">and vital sea lanes. </w:t>
      </w:r>
      <w:r w:rsidRPr="00D5059D">
        <w:rPr>
          <w:rStyle w:val="StyleUnderline"/>
        </w:rPr>
        <w:t>Vietnam and Indonesia are expanding</w:t>
      </w:r>
      <w:r w:rsidRPr="003E7CE6">
        <w:rPr>
          <w:sz w:val="16"/>
        </w:rPr>
        <w:t xml:space="preserve"> their air, naval, and coast-guard </w:t>
      </w:r>
      <w:r w:rsidRPr="00D5059D">
        <w:rPr>
          <w:rStyle w:val="StyleUnderline"/>
        </w:rPr>
        <w:t>forces. Australia</w:t>
      </w:r>
      <w:r w:rsidRPr="00EB5B64">
        <w:rPr>
          <w:rStyle w:val="StyleUnderline"/>
        </w:rPr>
        <w:t xml:space="preserve"> is</w:t>
      </w:r>
      <w:r w:rsidRPr="003E7CE6">
        <w:rPr>
          <w:sz w:val="16"/>
        </w:rPr>
        <w:t xml:space="preserve"> opening up its northern coast to U.S. forces and </w:t>
      </w:r>
      <w:r w:rsidRPr="00D5059D">
        <w:rPr>
          <w:rStyle w:val="StyleUnderline"/>
        </w:rPr>
        <w:t>acquiring</w:t>
      </w:r>
      <w:r w:rsidRPr="00EB5B64">
        <w:rPr>
          <w:rStyle w:val="StyleUnderline"/>
        </w:rPr>
        <w:t xml:space="preserve"> long-range </w:t>
      </w:r>
      <w:r w:rsidRPr="00D5059D">
        <w:rPr>
          <w:rStyle w:val="StyleUnderline"/>
        </w:rPr>
        <w:t>missiles</w:t>
      </w:r>
      <w:r w:rsidRPr="00EB5B64">
        <w:rPr>
          <w:rStyle w:val="StyleUnderline"/>
        </w:rPr>
        <w:t xml:space="preserve"> and nuclear-powered attack submarines. </w:t>
      </w:r>
      <w:r w:rsidRPr="00D5059D">
        <w:rPr>
          <w:rStyle w:val="StyleUnderline"/>
          <w:highlight w:val="yellow"/>
        </w:rPr>
        <w:t>France, Germany</w:t>
      </w:r>
      <w:r w:rsidRPr="00EB5B64">
        <w:rPr>
          <w:rStyle w:val="StyleUnderline"/>
        </w:rPr>
        <w:t xml:space="preserve">, and the </w:t>
      </w:r>
      <w:r w:rsidRPr="00D5059D">
        <w:rPr>
          <w:rStyle w:val="StyleUnderline"/>
          <w:highlight w:val="yellow"/>
        </w:rPr>
        <w:t>U</w:t>
      </w:r>
      <w:r w:rsidRPr="003E7CE6">
        <w:rPr>
          <w:sz w:val="16"/>
        </w:rPr>
        <w:t xml:space="preserve">nited </w:t>
      </w:r>
      <w:r w:rsidRPr="00D5059D">
        <w:rPr>
          <w:rStyle w:val="StyleUnderline"/>
          <w:highlight w:val="yellow"/>
        </w:rPr>
        <w:t>K</w:t>
      </w:r>
      <w:r w:rsidRPr="003E7CE6">
        <w:rPr>
          <w:sz w:val="16"/>
        </w:rPr>
        <w:t xml:space="preserve">ingdom </w:t>
      </w:r>
      <w:r w:rsidRPr="00EB5B64">
        <w:rPr>
          <w:rStyle w:val="StyleUnderline"/>
        </w:rPr>
        <w:t xml:space="preserve">are </w:t>
      </w:r>
      <w:r w:rsidRPr="00D5059D">
        <w:rPr>
          <w:rStyle w:val="StyleUnderline"/>
          <w:highlight w:val="yellow"/>
        </w:rPr>
        <w:t>sending warships</w:t>
      </w:r>
      <w:r w:rsidRPr="00EB5B64">
        <w:rPr>
          <w:rStyle w:val="StyleUnderline"/>
        </w:rPr>
        <w:t xml:space="preserve"> in</w:t>
      </w:r>
      <w:r w:rsidRPr="00D5059D">
        <w:rPr>
          <w:rStyle w:val="StyleUnderline"/>
          <w:highlight w:val="yellow"/>
        </w:rPr>
        <w:t>to</w:t>
      </w:r>
      <w:r w:rsidRPr="00EB5B64">
        <w:rPr>
          <w:rStyle w:val="StyleUnderline"/>
        </w:rPr>
        <w:t xml:space="preserve"> the </w:t>
      </w:r>
      <w:r w:rsidRPr="00D5059D">
        <w:rPr>
          <w:rStyle w:val="StyleUnderline"/>
          <w:highlight w:val="yellow"/>
        </w:rPr>
        <w:t>Indo-Pacific</w:t>
      </w:r>
      <w:r w:rsidRPr="00EB5B64">
        <w:rPr>
          <w:rStyle w:val="StyleUnderline"/>
        </w:rPr>
        <w:t xml:space="preserve"> region. </w:t>
      </w:r>
      <w:r w:rsidRPr="00D5059D">
        <w:rPr>
          <w:rStyle w:val="StyleUnderline"/>
          <w:highlight w:val="yellow"/>
        </w:rPr>
        <w:t>Dozens</w:t>
      </w:r>
      <w:r w:rsidRPr="00EB5B64">
        <w:rPr>
          <w:rStyle w:val="StyleUnderline"/>
        </w:rPr>
        <w:t xml:space="preserve"> of countries are looking to </w:t>
      </w:r>
      <w:r w:rsidRPr="00D5059D">
        <w:rPr>
          <w:rStyle w:val="StyleUnderline"/>
          <w:highlight w:val="yellow"/>
        </w:rPr>
        <w:t>cut China out of</w:t>
      </w:r>
      <w:r w:rsidRPr="00EB5B64">
        <w:rPr>
          <w:rStyle w:val="StyleUnderline"/>
        </w:rPr>
        <w:t xml:space="preserve"> their </w:t>
      </w:r>
      <w:r w:rsidRPr="00D5059D">
        <w:rPr>
          <w:rStyle w:val="StyleUnderline"/>
          <w:highlight w:val="yellow"/>
        </w:rPr>
        <w:t>supply chains</w:t>
      </w:r>
      <w:r w:rsidRPr="00EB5B64">
        <w:rPr>
          <w:rStyle w:val="StyleUnderline"/>
        </w:rPr>
        <w:t xml:space="preserve">; </w:t>
      </w:r>
      <w:r w:rsidRPr="00D5059D">
        <w:rPr>
          <w:rStyle w:val="StyleUnderline"/>
          <w:highlight w:val="yellow"/>
        </w:rPr>
        <w:t>anti-China coalitions</w:t>
      </w:r>
      <w:r w:rsidRPr="00EB5B64">
        <w:rPr>
          <w:rStyle w:val="StyleUnderline"/>
        </w:rPr>
        <w:t xml:space="preserve">, such as the Quad and AUKUS, are </w:t>
      </w:r>
      <w:r w:rsidRPr="00D5059D">
        <w:rPr>
          <w:rStyle w:val="StyleUnderline"/>
          <w:highlight w:val="yellow"/>
        </w:rPr>
        <w:t>proliferating</w:t>
      </w:r>
      <w:r w:rsidRPr="00EB5B64">
        <w:rPr>
          <w:rStyle w:val="StyleUnderline"/>
        </w:rPr>
        <w:t>.</w:t>
      </w:r>
      <w:r>
        <w:rPr>
          <w:u w:val="single"/>
        </w:rPr>
        <w:t xml:space="preserve"> </w:t>
      </w:r>
      <w:r w:rsidRPr="003E7CE6">
        <w:rPr>
          <w:sz w:val="16"/>
        </w:rPr>
        <w:t xml:space="preserve">Globally, opinion polls show that </w:t>
      </w:r>
      <w:r w:rsidRPr="00EB5B64">
        <w:rPr>
          <w:rStyle w:val="StyleUnderline"/>
        </w:rPr>
        <w:t xml:space="preserve">fear and mistrust of China has reached a post–Cold War high. All of which raises a troubling question: </w:t>
      </w:r>
      <w:r w:rsidRPr="00D5059D">
        <w:rPr>
          <w:rStyle w:val="StyleUnderline"/>
          <w:highlight w:val="yellow"/>
        </w:rPr>
        <w:t>If Beijing sees</w:t>
      </w:r>
      <w:r w:rsidRPr="00EB5B64">
        <w:rPr>
          <w:rStyle w:val="StyleUnderline"/>
        </w:rPr>
        <w:t xml:space="preserve"> that its </w:t>
      </w:r>
      <w:r w:rsidRPr="00D5059D">
        <w:rPr>
          <w:rStyle w:val="StyleUnderline"/>
          <w:highlight w:val="yellow"/>
        </w:rPr>
        <w:t xml:space="preserve">possibilities for easy expansion are narrowing, </w:t>
      </w:r>
      <w:r w:rsidRPr="00D5059D">
        <w:rPr>
          <w:rStyle w:val="Emphasis"/>
          <w:highlight w:val="yellow"/>
        </w:rPr>
        <w:t>might it begin resorting to more violent methods</w:t>
      </w:r>
      <w:r w:rsidRPr="00EB5B64">
        <w:rPr>
          <w:rStyle w:val="Emphasis"/>
        </w:rPr>
        <w:t>?</w:t>
      </w:r>
      <w:r>
        <w:rPr>
          <w:b/>
          <w:iCs/>
          <w:u w:val="single"/>
        </w:rPr>
        <w:t xml:space="preserve"> </w:t>
      </w:r>
      <w:r w:rsidRPr="00EB5B64">
        <w:rPr>
          <w:rStyle w:val="Emphasis"/>
        </w:rPr>
        <w:t xml:space="preserve">China is </w:t>
      </w:r>
      <w:r w:rsidRPr="00D5059D">
        <w:rPr>
          <w:rStyle w:val="Emphasis"/>
          <w:highlight w:val="yellow"/>
        </w:rPr>
        <w:t>already moving in that direction</w:t>
      </w:r>
      <w:r w:rsidRPr="00EB5B64">
        <w:rPr>
          <w:rStyle w:val="StyleUnderline"/>
        </w:rPr>
        <w:t xml:space="preserve">. It has been </w:t>
      </w:r>
      <w:r w:rsidRPr="00D5059D">
        <w:rPr>
          <w:rStyle w:val="StyleUnderline"/>
          <w:highlight w:val="yellow"/>
        </w:rPr>
        <w:t>using</w:t>
      </w:r>
      <w:r w:rsidRPr="00EB5B64">
        <w:rPr>
          <w:rStyle w:val="StyleUnderline"/>
        </w:rPr>
        <w:t xml:space="preserve"> </w:t>
      </w:r>
      <w:r w:rsidRPr="003E7CE6">
        <w:rPr>
          <w:sz w:val="16"/>
        </w:rPr>
        <w:t xml:space="preserve">its maritime militia (essentially a covert navy), coast guard, and other </w:t>
      </w:r>
      <w:r w:rsidRPr="00EB5B64">
        <w:rPr>
          <w:rStyle w:val="StyleUnderline"/>
        </w:rPr>
        <w:t>“</w:t>
      </w:r>
      <w:r w:rsidRPr="00D5059D">
        <w:rPr>
          <w:rStyle w:val="StyleUnderline"/>
          <w:highlight w:val="yellow"/>
        </w:rPr>
        <w:t>gray zone</w:t>
      </w:r>
      <w:r w:rsidRPr="00EB5B64">
        <w:rPr>
          <w:rStyle w:val="StyleUnderline"/>
        </w:rPr>
        <w:t xml:space="preserve">” assets </w:t>
      </w:r>
      <w:r w:rsidRPr="00D5059D">
        <w:rPr>
          <w:rStyle w:val="StyleUnderline"/>
          <w:highlight w:val="yellow"/>
        </w:rPr>
        <w:t>to coerce</w:t>
      </w:r>
      <w:r w:rsidRPr="00EB5B64">
        <w:rPr>
          <w:rStyle w:val="StyleUnderline"/>
        </w:rPr>
        <w:t xml:space="preserve"> weaker </w:t>
      </w:r>
      <w:r w:rsidRPr="00D5059D">
        <w:rPr>
          <w:rStyle w:val="StyleUnderline"/>
          <w:highlight w:val="yellow"/>
        </w:rPr>
        <w:t>rivals</w:t>
      </w:r>
      <w:r w:rsidRPr="00EB5B64">
        <w:rPr>
          <w:rStyle w:val="StyleUnderline"/>
        </w:rPr>
        <w:t xml:space="preserve"> in the Western Pacific. </w:t>
      </w:r>
      <w:r w:rsidRPr="00D5059D">
        <w:rPr>
          <w:rStyle w:val="StyleUnderline"/>
        </w:rPr>
        <w:t>Xi</w:t>
      </w:r>
      <w:r w:rsidRPr="00EB5B64">
        <w:rPr>
          <w:rStyle w:val="StyleUnderline"/>
        </w:rPr>
        <w:t>’s government provoked a bloody scrap with India along the disputed Sino-Indian frontier in 2020</w:t>
      </w:r>
      <w:r w:rsidRPr="003E7CE6">
        <w:rPr>
          <w:sz w:val="16"/>
        </w:rPr>
        <w:t xml:space="preserve">, reportedly out of fear that New Delhi was aligning more closely with Washington. </w:t>
      </w:r>
      <w:r w:rsidRPr="00EB5B64">
        <w:rPr>
          <w:rStyle w:val="StyleUnderline"/>
        </w:rPr>
        <w:t xml:space="preserve">Beijing certainly has the means to go much further. The </w:t>
      </w:r>
      <w:r w:rsidRPr="00D5059D">
        <w:rPr>
          <w:rStyle w:val="StyleUnderline"/>
          <w:highlight w:val="yellow"/>
        </w:rPr>
        <w:t>CCP</w:t>
      </w:r>
      <w:r w:rsidRPr="00EB5B64">
        <w:rPr>
          <w:rStyle w:val="StyleUnderline"/>
        </w:rPr>
        <w:t xml:space="preserve"> has </w:t>
      </w:r>
      <w:r w:rsidRPr="00D5059D">
        <w:rPr>
          <w:rStyle w:val="StyleUnderline"/>
          <w:highlight w:val="yellow"/>
        </w:rPr>
        <w:t>spent $3 trillion</w:t>
      </w:r>
      <w:r w:rsidRPr="00EB5B64">
        <w:rPr>
          <w:rStyle w:val="StyleUnderline"/>
        </w:rPr>
        <w:t xml:space="preserve"> over the past three decades </w:t>
      </w:r>
      <w:r w:rsidRPr="00D5059D">
        <w:rPr>
          <w:rStyle w:val="StyleUnderline"/>
          <w:highlight w:val="yellow"/>
        </w:rPr>
        <w:t>building a military</w:t>
      </w:r>
      <w:r w:rsidRPr="003E7CE6">
        <w:rPr>
          <w:sz w:val="16"/>
        </w:rPr>
        <w:t xml:space="preserve"> that is designed to defeat Chinese neighbors while blunting American power. </w:t>
      </w:r>
      <w:r w:rsidRPr="00EB5B64">
        <w:rPr>
          <w:rStyle w:val="StyleUnderline"/>
        </w:rPr>
        <w:t>It also has the motive</w:t>
      </w:r>
      <w:r w:rsidRPr="003E7CE6">
        <w:rPr>
          <w:sz w:val="16"/>
        </w:rPr>
        <w:t xml:space="preserve">: In addition to slowing growth and creeping encirclement, </w:t>
      </w:r>
      <w:r w:rsidRPr="00846633">
        <w:rPr>
          <w:rStyle w:val="Emphasis"/>
          <w:highlight w:val="yellow"/>
        </w:rPr>
        <w:t>China faces closing windows of opportunity in its most important territorial disputes</w:t>
      </w:r>
      <w:r w:rsidRPr="00EB5B64">
        <w:rPr>
          <w:rStyle w:val="Emphasis"/>
        </w:rPr>
        <w:t>.</w:t>
      </w:r>
      <w:r>
        <w:rPr>
          <w:b/>
          <w:iCs/>
          <w:u w:val="single"/>
        </w:rPr>
        <w:t xml:space="preserve"> </w:t>
      </w:r>
      <w:r w:rsidRPr="00EB5B64">
        <w:rPr>
          <w:rStyle w:val="Emphasis"/>
        </w:rPr>
        <w:t>China’s geopolitical aims are not a secret</w:t>
      </w:r>
      <w:r w:rsidRPr="00EB5B64">
        <w:rPr>
          <w:rStyle w:val="StyleUnderline"/>
        </w:rPr>
        <w:t>. Xi</w:t>
      </w:r>
      <w:r w:rsidRPr="003E7CE6">
        <w:rPr>
          <w:sz w:val="16"/>
        </w:rPr>
        <w:t xml:space="preserve">, like his predecessors, </w:t>
      </w:r>
      <w:r w:rsidRPr="00EB5B64">
        <w:rPr>
          <w:rStyle w:val="StyleUnderline"/>
        </w:rPr>
        <w:t>desires to make China the preponderant power in</w:t>
      </w:r>
      <w:r w:rsidRPr="003E7CE6">
        <w:rPr>
          <w:sz w:val="16"/>
        </w:rPr>
        <w:t xml:space="preserve"> Asia and, eventually, </w:t>
      </w:r>
      <w:r w:rsidRPr="00EB5B64">
        <w:rPr>
          <w:rStyle w:val="StyleUnderline"/>
        </w:rPr>
        <w:t>the world. He wants to consolidate China’s control over</w:t>
      </w:r>
      <w:r w:rsidRPr="003E7CE6">
        <w:rPr>
          <w:sz w:val="16"/>
        </w:rPr>
        <w:t xml:space="preserve"> important </w:t>
      </w:r>
      <w:r w:rsidRPr="00EB5B64">
        <w:rPr>
          <w:rStyle w:val="StyleUnderline"/>
        </w:rPr>
        <w:t>lands</w:t>
      </w:r>
      <w:r w:rsidRPr="003E7CE6">
        <w:rPr>
          <w:sz w:val="16"/>
        </w:rPr>
        <w:t xml:space="preserve"> and waterways </w:t>
      </w:r>
      <w:r w:rsidRPr="00EB5B64">
        <w:rPr>
          <w:rStyle w:val="StyleUnderline"/>
        </w:rPr>
        <w:t>the country lost during the “century of humiliation”</w:t>
      </w:r>
      <w:r w:rsidRPr="003E7CE6">
        <w:rPr>
          <w:sz w:val="16"/>
        </w:rPr>
        <w:t xml:space="preserve"> (1839–1949), when China was ripped apart by imperialist powers. These areas include Hong Kong, Taiwan, chunks of Indian-claimed territory, and some 80 percent of the East and South China Seas. The </w:t>
      </w:r>
      <w:r w:rsidRPr="00846633">
        <w:rPr>
          <w:rStyle w:val="Emphasis"/>
          <w:highlight w:val="yellow"/>
        </w:rPr>
        <w:t>Western Pacific flash points</w:t>
      </w:r>
      <w:r w:rsidRPr="00846633">
        <w:rPr>
          <w:rStyle w:val="StyleUnderline"/>
          <w:highlight w:val="yellow"/>
        </w:rPr>
        <w:t xml:space="preserve"> are</w:t>
      </w:r>
      <w:r w:rsidRPr="00EB5B64">
        <w:rPr>
          <w:rStyle w:val="StyleUnderline"/>
        </w:rPr>
        <w:t xml:space="preserve"> </w:t>
      </w:r>
      <w:r w:rsidRPr="00846633">
        <w:rPr>
          <w:rStyle w:val="StyleUnderline"/>
        </w:rPr>
        <w:t xml:space="preserve">particularly </w:t>
      </w:r>
      <w:r w:rsidRPr="00846633">
        <w:rPr>
          <w:rStyle w:val="StyleUnderline"/>
          <w:highlight w:val="yellow"/>
        </w:rPr>
        <w:t>vital</w:t>
      </w:r>
      <w:r w:rsidRPr="00EB5B64">
        <w:rPr>
          <w:rStyle w:val="StyleUnderline"/>
        </w:rPr>
        <w:t xml:space="preserve">. </w:t>
      </w:r>
      <w:r w:rsidRPr="003E7CE6">
        <w:rPr>
          <w:sz w:val="16"/>
        </w:rPr>
        <w:t xml:space="preserve">Taiwan is the site of a rival, democratic Chinese government in the heart of Asia with strong connections to Washington. Most of China’s trade passes through the East and South China Seas. And China’s primary antagonists in the area—Japan, Taiwan, the Philippines—are part of a strategic chain of U.S. allies and partners whose territory blocks Beijing’s access to the Pacific’s deep waters. </w:t>
      </w:r>
      <w:r w:rsidRPr="00EB5B64">
        <w:rPr>
          <w:rStyle w:val="StyleUnderline"/>
        </w:rPr>
        <w:t xml:space="preserve">The </w:t>
      </w:r>
      <w:r w:rsidRPr="00846633">
        <w:rPr>
          <w:rStyle w:val="StyleUnderline"/>
          <w:highlight w:val="yellow"/>
        </w:rPr>
        <w:t>CCP</w:t>
      </w:r>
      <w:r w:rsidRPr="00EB5B64">
        <w:rPr>
          <w:rStyle w:val="StyleUnderline"/>
        </w:rPr>
        <w:t xml:space="preserve"> has staked its legitimacy on reabsorbing these areas and has </w:t>
      </w:r>
      <w:r w:rsidRPr="00846633">
        <w:rPr>
          <w:rStyle w:val="StyleUnderline"/>
          <w:highlight w:val="yellow"/>
        </w:rPr>
        <w:t>cultivated</w:t>
      </w:r>
      <w:r w:rsidRPr="00EB5B64">
        <w:rPr>
          <w:rStyle w:val="StyleUnderline"/>
        </w:rPr>
        <w:t xml:space="preserve"> an </w:t>
      </w:r>
      <w:r w:rsidRPr="00EB5B64">
        <w:rPr>
          <w:rStyle w:val="Emphasis"/>
        </w:rPr>
        <w:t xml:space="preserve">intense, </w:t>
      </w:r>
      <w:r w:rsidRPr="00846633">
        <w:rPr>
          <w:rStyle w:val="Emphasis"/>
          <w:highlight w:val="yellow"/>
        </w:rPr>
        <w:t>revanchist form of nationalism</w:t>
      </w:r>
      <w:r w:rsidRPr="00EB5B64">
        <w:rPr>
          <w:rStyle w:val="StyleUnderline"/>
        </w:rPr>
        <w:t xml:space="preserve"> among the Chinese people. Schoolchildren study the century of humiliation. National holidays commemorate foreign theft of Chinese lands. For many citizens, </w:t>
      </w:r>
      <w:r w:rsidRPr="0044188E">
        <w:rPr>
          <w:rStyle w:val="StyleUnderline"/>
          <w:highlight w:val="yellow"/>
        </w:rPr>
        <w:t>making China whole again is as</w:t>
      </w:r>
      <w:r w:rsidRPr="00EB5B64">
        <w:rPr>
          <w:rStyle w:val="StyleUnderline"/>
        </w:rPr>
        <w:t xml:space="preserve"> much an </w:t>
      </w:r>
      <w:r w:rsidRPr="0044188E">
        <w:rPr>
          <w:rStyle w:val="StyleUnderline"/>
          <w:highlight w:val="yellow"/>
        </w:rPr>
        <w:t>emotional as</w:t>
      </w:r>
      <w:r w:rsidRPr="00EB5B64">
        <w:rPr>
          <w:rStyle w:val="StyleUnderline"/>
        </w:rPr>
        <w:t xml:space="preserve"> a </w:t>
      </w:r>
      <w:r w:rsidRPr="0044188E">
        <w:rPr>
          <w:rStyle w:val="StyleUnderline"/>
          <w:highlight w:val="yellow"/>
        </w:rPr>
        <w:t>strategic</w:t>
      </w:r>
      <w:r w:rsidRPr="00EB5B64">
        <w:rPr>
          <w:rStyle w:val="StyleUnderline"/>
        </w:rPr>
        <w:t xml:space="preserve"> imperative. </w:t>
      </w:r>
      <w:r w:rsidRPr="00846633">
        <w:rPr>
          <w:rStyle w:val="Emphasis"/>
          <w:highlight w:val="yellow"/>
        </w:rPr>
        <w:t>Compromise is out of the question</w:t>
      </w:r>
      <w:r w:rsidRPr="00EB5B64">
        <w:rPr>
          <w:rStyle w:val="Emphasis"/>
        </w:rPr>
        <w:t>.</w:t>
      </w:r>
      <w:r w:rsidRPr="00EB5B64">
        <w:rPr>
          <w:rStyle w:val="StyleUnderline"/>
        </w:rPr>
        <w:t xml:space="preserve"> “We cannot lose even one inch of the territory left behind by our ancestors,” Xi told</w:t>
      </w:r>
      <w:r w:rsidRPr="003E7CE6">
        <w:rPr>
          <w:sz w:val="16"/>
        </w:rPr>
        <w:t xml:space="preserve"> James </w:t>
      </w:r>
      <w:r w:rsidRPr="00EB5B64">
        <w:rPr>
          <w:rStyle w:val="StyleUnderline"/>
        </w:rPr>
        <w:t>Mattis</w:t>
      </w:r>
      <w:r w:rsidRPr="003E7CE6">
        <w:rPr>
          <w:sz w:val="16"/>
        </w:rPr>
        <w:t xml:space="preserve">, then the U.S. secretary of defense, in 2018. </w:t>
      </w:r>
      <w:r w:rsidRPr="0044188E">
        <w:rPr>
          <w:rStyle w:val="StyleUnderline"/>
          <w:highlight w:val="yellow"/>
        </w:rPr>
        <w:t>Taiwan is</w:t>
      </w:r>
      <w:r w:rsidRPr="00EB5B64">
        <w:rPr>
          <w:rStyle w:val="StyleUnderline"/>
        </w:rPr>
        <w:t xml:space="preserve"> the place </w:t>
      </w:r>
      <w:r w:rsidRPr="0044188E">
        <w:rPr>
          <w:rStyle w:val="StyleUnderline"/>
          <w:highlight w:val="yellow"/>
        </w:rPr>
        <w:t>where</w:t>
      </w:r>
      <w:r w:rsidRPr="00EB5B64">
        <w:rPr>
          <w:rStyle w:val="StyleUnderline"/>
        </w:rPr>
        <w:t xml:space="preserve"> China’s </w:t>
      </w:r>
      <w:r w:rsidRPr="0044188E">
        <w:rPr>
          <w:rStyle w:val="StyleUnderline"/>
          <w:highlight w:val="yellow"/>
        </w:rPr>
        <w:t>time pressures</w:t>
      </w:r>
      <w:r w:rsidRPr="00EB5B64">
        <w:rPr>
          <w:rStyle w:val="StyleUnderline"/>
        </w:rPr>
        <w:t xml:space="preserve"> are </w:t>
      </w:r>
      <w:r w:rsidRPr="0044188E">
        <w:rPr>
          <w:rStyle w:val="StyleUnderline"/>
          <w:highlight w:val="yellow"/>
        </w:rPr>
        <w:t>most severe</w:t>
      </w:r>
      <w:r w:rsidRPr="00EB5B64">
        <w:rPr>
          <w:rStyle w:val="StyleUnderline"/>
        </w:rPr>
        <w:t>. Peaceful reunification has become extremely unlikely</w:t>
      </w:r>
      <w:r w:rsidRPr="003E7CE6">
        <w:rPr>
          <w:sz w:val="16"/>
        </w:rPr>
        <w:t xml:space="preserve">: In August 2021, a record 68 percent of the Taiwanese public identified solely as Taiwanese and not as Chinese, and more than 95 percent wanted to maintain the island’s de facto sovereignty or declare independence. </w:t>
      </w:r>
      <w:r w:rsidRPr="00EB5B64">
        <w:rPr>
          <w:rStyle w:val="StyleUnderline"/>
        </w:rPr>
        <w:t xml:space="preserve">China retains viable military options </w:t>
      </w:r>
      <w:r w:rsidRPr="003E7CE6">
        <w:rPr>
          <w:sz w:val="16"/>
        </w:rPr>
        <w:t xml:space="preserve">because its missiles could incapacitate Taiwan’s air force and U.S. bases on Okinawa in a surprise attack, paving the way for a successful invasion. But Taiwan and the U.S. now recognize the threat. President </w:t>
      </w:r>
      <w:r w:rsidRPr="00EB5B64">
        <w:rPr>
          <w:rStyle w:val="StyleUnderline"/>
        </w:rPr>
        <w:t xml:space="preserve">Biden recently stated that </w:t>
      </w:r>
      <w:r w:rsidRPr="00846633">
        <w:rPr>
          <w:rStyle w:val="Emphasis"/>
          <w:highlight w:val="yellow"/>
        </w:rPr>
        <w:t>America would fight to defend Taiwan</w:t>
      </w:r>
      <w:r w:rsidRPr="003E7CE6">
        <w:rPr>
          <w:sz w:val="16"/>
        </w:rPr>
        <w:t xml:space="preserve"> from an unprovoked Chinese attack. </w:t>
      </w:r>
      <w:r w:rsidRPr="00EB5B64">
        <w:rPr>
          <w:rStyle w:val="StyleUnderline"/>
        </w:rPr>
        <w:t>Washington is planning to harden</w:t>
      </w:r>
      <w:r w:rsidRPr="003E7CE6">
        <w:rPr>
          <w:sz w:val="16"/>
        </w:rPr>
        <w:t xml:space="preserve">, disperse, and expand its forces in the Asia-Pacific by the early 2030s. Taiwan is pursuing, on a similar timeline, a defense strategy that would use cheap, plentiful capabilities such as anti-ship missiles and mobile air defenses to make the island an incredibly hard nut to crack. </w:t>
      </w:r>
      <w:r w:rsidRPr="00EB5B64">
        <w:rPr>
          <w:rStyle w:val="StyleUnderline"/>
        </w:rPr>
        <w:t>This means that China will have its best chance from now to the end of the decade</w:t>
      </w:r>
      <w:r w:rsidRPr="003E7CE6">
        <w:rPr>
          <w:sz w:val="16"/>
        </w:rPr>
        <w:t xml:space="preserve">. Indeed, the military balance will temporarily shift further in Beijing’s favor in the late 2020s, when many aging U.S. ships, submarines, and planes will have to be retired. </w:t>
      </w:r>
      <w:r w:rsidRPr="003E7CE6">
        <w:rPr>
          <w:rStyle w:val="StyleUnderline"/>
        </w:rPr>
        <w:t>This is when America will be in danger</w:t>
      </w:r>
      <w:r w:rsidRPr="003E7CE6">
        <w:rPr>
          <w:sz w:val="16"/>
        </w:rPr>
        <w:t xml:space="preserve">, as the former Pentagon official David </w:t>
      </w:r>
      <w:proofErr w:type="spellStart"/>
      <w:r w:rsidRPr="003E7CE6">
        <w:rPr>
          <w:sz w:val="16"/>
        </w:rPr>
        <w:t>Ochmanek</w:t>
      </w:r>
      <w:proofErr w:type="spellEnd"/>
      <w:r w:rsidRPr="003E7CE6">
        <w:rPr>
          <w:sz w:val="16"/>
        </w:rPr>
        <w:t xml:space="preserve"> has remarked, </w:t>
      </w:r>
      <w:r w:rsidRPr="003E7CE6">
        <w:rPr>
          <w:rStyle w:val="StyleUnderline"/>
        </w:rPr>
        <w:t xml:space="preserve">of getting “its ass handed to it” in a </w:t>
      </w:r>
      <w:r w:rsidRPr="003E7CE6">
        <w:rPr>
          <w:rStyle w:val="Emphasis"/>
        </w:rPr>
        <w:t>high-intensity conflict</w:t>
      </w:r>
      <w:r w:rsidRPr="003E7CE6">
        <w:rPr>
          <w:sz w:val="16"/>
        </w:rPr>
        <w:t xml:space="preserve">. If China does attack, Washington could face a choice between escalation or seeing Taiwan conquered. </w:t>
      </w:r>
      <w:r w:rsidRPr="003E7CE6">
        <w:rPr>
          <w:rStyle w:val="StyleUnderline"/>
        </w:rPr>
        <w:t xml:space="preserve">More such dilemmas are emerging in </w:t>
      </w:r>
      <w:r w:rsidRPr="003E7CE6">
        <w:rPr>
          <w:rStyle w:val="StyleUnderline"/>
        </w:rPr>
        <w:lastRenderedPageBreak/>
        <w:t xml:space="preserve">the </w:t>
      </w:r>
      <w:r w:rsidRPr="003E7CE6">
        <w:rPr>
          <w:rStyle w:val="Emphasis"/>
        </w:rPr>
        <w:t>E</w:t>
      </w:r>
      <w:r w:rsidRPr="003E7CE6">
        <w:rPr>
          <w:sz w:val="16"/>
        </w:rPr>
        <w:t xml:space="preserve">ast </w:t>
      </w:r>
      <w:r w:rsidRPr="003E7CE6">
        <w:rPr>
          <w:rStyle w:val="Emphasis"/>
        </w:rPr>
        <w:t>C</w:t>
      </w:r>
      <w:r w:rsidRPr="003E7CE6">
        <w:rPr>
          <w:sz w:val="16"/>
        </w:rPr>
        <w:t xml:space="preserve">hina </w:t>
      </w:r>
      <w:r w:rsidRPr="003E7CE6">
        <w:rPr>
          <w:rStyle w:val="Emphasis"/>
        </w:rPr>
        <w:t>S</w:t>
      </w:r>
      <w:r w:rsidRPr="003E7CE6">
        <w:rPr>
          <w:sz w:val="16"/>
        </w:rPr>
        <w:t xml:space="preserve">ea. China has spent years building an armada, and the balance of naval tonnage currently favors Beijing. It regularly sends well-armed coast-guard vessels into the waters surrounding the disputed Senkaku Islands to weaken Japan’s control there. But Tokyo has plans to regain the strategic advantage by turning amphibious ships into aircraft carriers for stealth fighters armed with long-range anti-ship missiles. It is also using geography to its advantage by stringing missile launchers and submarines along the Ryukyu Islands, which stretch the length of the East China Sea. Meanwhile, </w:t>
      </w:r>
      <w:r w:rsidRPr="003E7CE6">
        <w:rPr>
          <w:rStyle w:val="StyleUnderline"/>
        </w:rPr>
        <w:t xml:space="preserve">the </w:t>
      </w:r>
      <w:r w:rsidRPr="005B759A">
        <w:rPr>
          <w:rStyle w:val="StyleUnderline"/>
          <w:highlight w:val="yellow"/>
        </w:rPr>
        <w:t>U.S</w:t>
      </w:r>
      <w:r w:rsidRPr="00846633">
        <w:rPr>
          <w:rStyle w:val="StyleUnderline"/>
          <w:highlight w:val="yellow"/>
        </w:rPr>
        <w:t>.-Japan alliance</w:t>
      </w:r>
      <w:r w:rsidRPr="003E7CE6">
        <w:rPr>
          <w:rStyle w:val="StyleUnderline"/>
        </w:rPr>
        <w:t>,</w:t>
      </w:r>
      <w:r w:rsidRPr="003E7CE6">
        <w:rPr>
          <w:sz w:val="16"/>
        </w:rPr>
        <w:t xml:space="preserve"> once a barrier to Japanese remilitarization, </w:t>
      </w:r>
      <w:r w:rsidRPr="003E7CE6">
        <w:rPr>
          <w:rStyle w:val="StyleUnderline"/>
        </w:rPr>
        <w:t xml:space="preserve">is becoming </w:t>
      </w:r>
      <w:r w:rsidRPr="00846633">
        <w:rPr>
          <w:rStyle w:val="StyleUnderline"/>
          <w:highlight w:val="yellow"/>
        </w:rPr>
        <w:t>a force multiplier</w:t>
      </w:r>
      <w:r w:rsidRPr="003E7CE6">
        <w:rPr>
          <w:rStyle w:val="StyleUnderline"/>
        </w:rPr>
        <w:t>. Tokyo has reinterpreted its constitution to fight more actively</w:t>
      </w:r>
      <w:r w:rsidRPr="003E7CE6">
        <w:rPr>
          <w:sz w:val="16"/>
        </w:rPr>
        <w:t xml:space="preserve"> alongside the U.S. Japanese forces regularly operate with American naval vessels and aircraft; American F-35 fighters fly off of Japanese ships; </w:t>
      </w:r>
      <w:r w:rsidRPr="003E7CE6">
        <w:rPr>
          <w:rStyle w:val="StyleUnderline"/>
        </w:rPr>
        <w:t>U.S. and Japanese officials now confer routinely</w:t>
      </w:r>
      <w:r w:rsidRPr="003E7CE6">
        <w:rPr>
          <w:sz w:val="16"/>
        </w:rPr>
        <w:t xml:space="preserve"> on how they would respond to Chinese aggression—and publicly advertise that cooperation. </w:t>
      </w:r>
      <w:r w:rsidRPr="003E7CE6">
        <w:rPr>
          <w:rStyle w:val="StyleUnderline"/>
        </w:rPr>
        <w:t>For years, Chinese strategists have speculated about a short, sharp war that would humiliate Japan</w:t>
      </w:r>
      <w:r w:rsidRPr="003E7CE6">
        <w:rPr>
          <w:sz w:val="16"/>
        </w:rPr>
        <w:t xml:space="preserve">, rupture its alliance with Washington, and serve as an object lesson for other countries in the region. Beijing could, for instance, land or parachute special forces on the </w:t>
      </w:r>
      <w:proofErr w:type="spellStart"/>
      <w:r w:rsidRPr="003E7CE6">
        <w:rPr>
          <w:sz w:val="16"/>
        </w:rPr>
        <w:t>Senkakus</w:t>
      </w:r>
      <w:proofErr w:type="spellEnd"/>
      <w:r w:rsidRPr="003E7CE6">
        <w:rPr>
          <w:sz w:val="16"/>
        </w:rPr>
        <w:t xml:space="preserve">, proclaim a large maritime exclusion zone in the area, and back up that declaration by deploying ships, submarines, warplanes, and drones—all supported by hundreds of conventionally armed ballistic missiles aimed at Japanese forces and even targets in Japan. Tokyo then would either have to accept China’s fait accompli or launch a difficult and bloody military operation to recapture the islands. America, too, would have to choose between retreat and honoring the pledges it made—in 2014 and in 2021—to help Japan defend the </w:t>
      </w:r>
      <w:proofErr w:type="spellStart"/>
      <w:r w:rsidRPr="003E7CE6">
        <w:rPr>
          <w:sz w:val="16"/>
        </w:rPr>
        <w:t>Senkakus</w:t>
      </w:r>
      <w:proofErr w:type="spellEnd"/>
      <w:r w:rsidRPr="003E7CE6">
        <w:rPr>
          <w:sz w:val="16"/>
        </w:rPr>
        <w:t xml:space="preserve">. Retreat might destroy the credibility of the U.S.-Japan alliance. </w:t>
      </w:r>
      <w:r w:rsidRPr="00846633">
        <w:rPr>
          <w:rStyle w:val="Emphasis"/>
          <w:highlight w:val="yellow"/>
        </w:rPr>
        <w:t>Resistance</w:t>
      </w:r>
      <w:r w:rsidRPr="003E7CE6">
        <w:rPr>
          <w:rStyle w:val="StyleUnderline"/>
        </w:rPr>
        <w:t xml:space="preserve">, war games held by prominent think tanks suggest, </w:t>
      </w:r>
      <w:r w:rsidRPr="003E7CE6">
        <w:rPr>
          <w:rStyle w:val="Emphasis"/>
        </w:rPr>
        <w:t xml:space="preserve">could easily </w:t>
      </w:r>
      <w:r w:rsidRPr="00846633">
        <w:rPr>
          <w:rStyle w:val="Emphasis"/>
          <w:highlight w:val="yellow"/>
        </w:rPr>
        <w:t>lead to rapid escalation</w:t>
      </w:r>
      <w:r w:rsidRPr="003E7CE6">
        <w:rPr>
          <w:rStyle w:val="StyleUnderline"/>
        </w:rPr>
        <w:t xml:space="preserve"> resulting in a major regional war.</w:t>
      </w:r>
      <w:r>
        <w:rPr>
          <w:rStyle w:val="StyleUnderline"/>
        </w:rPr>
        <w:t xml:space="preserve"> </w:t>
      </w:r>
      <w:r w:rsidRPr="003E7CE6">
        <w:rPr>
          <w:rStyle w:val="StyleUnderline"/>
        </w:rPr>
        <w:t>What about the S</w:t>
      </w:r>
      <w:r w:rsidRPr="003E7CE6">
        <w:rPr>
          <w:sz w:val="16"/>
        </w:rPr>
        <w:t xml:space="preserve">outh </w:t>
      </w:r>
      <w:r w:rsidRPr="003E7CE6">
        <w:rPr>
          <w:rStyle w:val="StyleUnderline"/>
        </w:rPr>
        <w:t>C</w:t>
      </w:r>
      <w:r w:rsidRPr="003E7CE6">
        <w:rPr>
          <w:sz w:val="16"/>
        </w:rPr>
        <w:t xml:space="preserve">hina </w:t>
      </w:r>
      <w:r w:rsidRPr="003E7CE6">
        <w:rPr>
          <w:rStyle w:val="StyleUnderline"/>
        </w:rPr>
        <w:t>S</w:t>
      </w:r>
      <w:r w:rsidRPr="003E7CE6">
        <w:rPr>
          <w:sz w:val="16"/>
        </w:rPr>
        <w:t xml:space="preserve">ea? Here, China has grown accustomed to shoving around weak neighbors. Yet </w:t>
      </w:r>
      <w:r w:rsidRPr="003E7CE6">
        <w:rPr>
          <w:rStyle w:val="Emphasis"/>
        </w:rPr>
        <w:t>opposition is growing</w:t>
      </w:r>
      <w:r w:rsidRPr="003E7CE6">
        <w:rPr>
          <w:rStyle w:val="StyleUnderline"/>
        </w:rPr>
        <w:t>. Vietnam is stocking up on mobile missiles</w:t>
      </w:r>
      <w:r w:rsidRPr="003E7CE6">
        <w:rPr>
          <w:sz w:val="16"/>
        </w:rPr>
        <w:t xml:space="preserve">, submarines, fighter jets, and naval vessels that can make operations within 200 miles of its coast very difficult for Chinese forces. </w:t>
      </w:r>
      <w:r w:rsidRPr="003E7CE6">
        <w:rPr>
          <w:rStyle w:val="StyleUnderline"/>
        </w:rPr>
        <w:t>Indonesia is ramping up defense spending</w:t>
      </w:r>
      <w:r w:rsidRPr="003E7CE6">
        <w:rPr>
          <w:sz w:val="16"/>
        </w:rPr>
        <w:t xml:space="preserve">—a 20 percent hike in 2020 and another 16 percent in 2021—to buy dozens of fighters, surface ships, and submarines armed with lethal anti-ship missiles. Even </w:t>
      </w:r>
      <w:r w:rsidRPr="003E7CE6">
        <w:rPr>
          <w:rStyle w:val="StyleUnderline"/>
        </w:rPr>
        <w:t>the Philippines</w:t>
      </w:r>
      <w:r w:rsidRPr="003E7CE6">
        <w:rPr>
          <w:sz w:val="16"/>
        </w:rPr>
        <w:t xml:space="preserve">, which courted Beijing for most of President Rodrigo Duterte’s term, </w:t>
      </w:r>
      <w:r w:rsidRPr="003E7CE6">
        <w:rPr>
          <w:rStyle w:val="StyleUnderline"/>
        </w:rPr>
        <w:t>has been increasing air and naval patrols</w:t>
      </w:r>
      <w:r w:rsidRPr="003E7CE6">
        <w:rPr>
          <w:sz w:val="16"/>
        </w:rPr>
        <w:t xml:space="preserve">, conducting military exercises with the U.S., and planning to purchase cruise missiles from India. At the same time, a formidable coalition of external powers—the U.S., Japan, India, Australia, Britain, France, and Germany—are conducting freedom-of-navigation exercises to contest China’s claims. </w:t>
      </w:r>
      <w:r w:rsidRPr="003E7CE6">
        <w:rPr>
          <w:rStyle w:val="StyleUnderline"/>
        </w:rPr>
        <w:t xml:space="preserve">From Beijing’s perspective, </w:t>
      </w:r>
      <w:r w:rsidRPr="003E7CE6">
        <w:rPr>
          <w:rStyle w:val="Emphasis"/>
        </w:rPr>
        <w:t>circumstances are looking ripe</w:t>
      </w:r>
      <w:r w:rsidRPr="003E7CE6">
        <w:rPr>
          <w:rStyle w:val="StyleUnderline"/>
        </w:rPr>
        <w:t xml:space="preserve"> for a teachable moment.</w:t>
      </w:r>
      <w:r w:rsidRPr="003E7CE6">
        <w:rPr>
          <w:sz w:val="16"/>
        </w:rPr>
        <w:t xml:space="preserve"> The best target might be the Philippines. In 2016, Manila challenged China’s claims to the South China Sea before the Permanent Court of Arbitration and won. Beijing might relish the opportunity to reassert its claims—and warn other Southeast Asian countries about the cost of angering China—by ejecting Filipino forces from their isolated, indefensible South China Sea outposts. Here again, Washington would have few good options: It could stand down, effectively allowing China to impose its will on the South China Sea and the countries around it, or it could risk a much bigger war to defend its ally. </w:t>
      </w:r>
      <w:r w:rsidRPr="003E7CE6">
        <w:rPr>
          <w:rStyle w:val="Emphasis"/>
        </w:rPr>
        <w:t>Get ready for the “</w:t>
      </w:r>
      <w:r w:rsidRPr="0044188E">
        <w:rPr>
          <w:rStyle w:val="Emphasis"/>
          <w:highlight w:val="yellow"/>
        </w:rPr>
        <w:t>terrible 2020s</w:t>
      </w:r>
      <w:r w:rsidRPr="003E7CE6">
        <w:rPr>
          <w:rStyle w:val="StyleUnderline"/>
        </w:rPr>
        <w:t xml:space="preserve">”: a </w:t>
      </w:r>
      <w:r w:rsidRPr="007725B1">
        <w:rPr>
          <w:rStyle w:val="StyleUnderline"/>
          <w:highlight w:val="yellow"/>
        </w:rPr>
        <w:t>period in which China</w:t>
      </w:r>
      <w:r w:rsidRPr="0044188E">
        <w:rPr>
          <w:rStyle w:val="StyleUnderline"/>
          <w:highlight w:val="yellow"/>
        </w:rPr>
        <w:t xml:space="preserve"> has</w:t>
      </w:r>
      <w:r w:rsidRPr="003E7CE6">
        <w:rPr>
          <w:rStyle w:val="StyleUnderline"/>
        </w:rPr>
        <w:t xml:space="preserve"> strong </w:t>
      </w:r>
      <w:r w:rsidRPr="0044188E">
        <w:rPr>
          <w:rStyle w:val="StyleUnderline"/>
          <w:highlight w:val="yellow"/>
        </w:rPr>
        <w:t>incentives to grab “lost” land and break up coalitions seeking to check its advance</w:t>
      </w:r>
      <w:r w:rsidRPr="003E7CE6">
        <w:rPr>
          <w:rStyle w:val="StyleUnderline"/>
        </w:rPr>
        <w:t xml:space="preserve">. Beijing possesses grandiose territorial aims as well as a strategic culture that emphasizes hitting first and hitting hard </w:t>
      </w:r>
      <w:r w:rsidRPr="003E7CE6">
        <w:rPr>
          <w:sz w:val="16"/>
        </w:rPr>
        <w:t>when it perceives gathering dangers.</w:t>
      </w:r>
      <w:r w:rsidRPr="003E7CE6">
        <w:rPr>
          <w:rStyle w:val="StyleUnderline"/>
        </w:rPr>
        <w:t xml:space="preserve"> It has a host of wasting assets </w:t>
      </w:r>
      <w:r w:rsidRPr="003E7CE6">
        <w:rPr>
          <w:sz w:val="16"/>
        </w:rPr>
        <w:t xml:space="preserve">in the form of military advantages </w:t>
      </w:r>
      <w:r w:rsidRPr="003E7CE6">
        <w:rPr>
          <w:rStyle w:val="StyleUnderline"/>
        </w:rPr>
        <w:t xml:space="preserve">that may not endure beyond this decade. </w:t>
      </w:r>
      <w:r w:rsidRPr="0044188E">
        <w:rPr>
          <w:rStyle w:val="Emphasis"/>
          <w:highlight w:val="yellow"/>
        </w:rPr>
        <w:t>Such dynamics</w:t>
      </w:r>
      <w:r w:rsidRPr="003E7CE6">
        <w:rPr>
          <w:rStyle w:val="Emphasis"/>
        </w:rPr>
        <w:t xml:space="preserve"> have </w:t>
      </w:r>
      <w:r w:rsidRPr="0044188E">
        <w:rPr>
          <w:rStyle w:val="Emphasis"/>
          <w:highlight w:val="yellow"/>
        </w:rPr>
        <w:t>driven China to war in the past</w:t>
      </w:r>
      <w:r w:rsidRPr="003E7CE6">
        <w:rPr>
          <w:rStyle w:val="Emphasis"/>
        </w:rPr>
        <w:t xml:space="preserve"> and could do so again today</w:t>
      </w:r>
      <w:r w:rsidRPr="003E7CE6">
        <w:rPr>
          <w:sz w:val="16"/>
        </w:rPr>
        <w:t xml:space="preserve">. If conflict does break out, U.S. officials should not be sanguine about how it would end. Tamping or reversing Chinese aggression in the Western Pacific could require a massive use of force. </w:t>
      </w:r>
      <w:r w:rsidRPr="003E7CE6">
        <w:rPr>
          <w:rStyle w:val="StyleUnderline"/>
        </w:rPr>
        <w:t xml:space="preserve">An </w:t>
      </w:r>
      <w:r w:rsidRPr="00846633">
        <w:rPr>
          <w:rStyle w:val="StyleUnderline"/>
        </w:rPr>
        <w:t>authoritarian CCP</w:t>
      </w:r>
      <w:r w:rsidRPr="003E7CE6">
        <w:rPr>
          <w:sz w:val="16"/>
        </w:rPr>
        <w:t xml:space="preserve">, always mindful of its precarious domestic legitimacy, </w:t>
      </w:r>
      <w:r w:rsidRPr="00846633">
        <w:rPr>
          <w:rStyle w:val="StyleUnderline"/>
        </w:rPr>
        <w:t>would not</w:t>
      </w:r>
      <w:r w:rsidRPr="003E7CE6">
        <w:rPr>
          <w:sz w:val="16"/>
        </w:rPr>
        <w:t xml:space="preserve"> want to </w:t>
      </w:r>
      <w:r w:rsidRPr="00846633">
        <w:rPr>
          <w:rStyle w:val="StyleUnderline"/>
        </w:rPr>
        <w:t>concede defeat</w:t>
      </w:r>
      <w:r w:rsidRPr="003E7CE6">
        <w:rPr>
          <w:sz w:val="16"/>
        </w:rPr>
        <w:t xml:space="preserve"> even if it failed to achieve its initial objectives. And historically, </w:t>
      </w:r>
      <w:r w:rsidRPr="003E7CE6">
        <w:rPr>
          <w:rStyle w:val="StyleUnderline"/>
        </w:rPr>
        <w:t xml:space="preserve">modern wars between great powers have more typically gone long than stayed short. All of this implies that </w:t>
      </w:r>
      <w:r w:rsidRPr="00846633">
        <w:rPr>
          <w:rStyle w:val="Emphasis"/>
          <w:highlight w:val="yellow"/>
        </w:rPr>
        <w:t>a U.S.-China war could be incredibly dangerous</w:t>
      </w:r>
      <w:r w:rsidRPr="00846633">
        <w:rPr>
          <w:rStyle w:val="StyleUnderline"/>
          <w:highlight w:val="yellow"/>
        </w:rPr>
        <w:t xml:space="preserve">, offering few plausible off-ramps and </w:t>
      </w:r>
      <w:r w:rsidRPr="00846633">
        <w:rPr>
          <w:rStyle w:val="Emphasis"/>
          <w:highlight w:val="yellow"/>
        </w:rPr>
        <w:t>severe pressures for escalation</w:t>
      </w:r>
      <w:r w:rsidRPr="003E7CE6">
        <w:rPr>
          <w:rStyle w:val="Emphasis"/>
        </w:rPr>
        <w:t>.</w:t>
      </w:r>
      <w:r>
        <w:rPr>
          <w:rStyle w:val="Emphasis"/>
        </w:rPr>
        <w:t xml:space="preserve"> </w:t>
      </w:r>
      <w:r w:rsidRPr="003E7CE6">
        <w:rPr>
          <w:rStyle w:val="StyleUnderline"/>
        </w:rPr>
        <w:t>The U.S. and its friends can take steps to deter the PRC</w:t>
      </w:r>
      <w:r w:rsidRPr="003E7CE6">
        <w:rPr>
          <w:sz w:val="16"/>
        </w:rPr>
        <w:t xml:space="preserve">, such as drastically speeding the acquisition of weaponry and prepositioning military assets in the Taiwan Strait and East and South China Seas, among other efforts, to showcase its hard power and ensure that China can’t easily knock out U.S. combat power in a surprise attack. At the same time, calmly firming up multilateral plans, involving Japan, Australia, and potentially India and Britain, for responding to Chinese aggression could make Beijing realize how costly such aggression might be. If Beijing understands that it cannot easily or cheaply win a conflict, it may be more cautious about starting one. </w:t>
      </w:r>
      <w:r w:rsidRPr="003E7CE6">
        <w:rPr>
          <w:rStyle w:val="StyleUnderline"/>
        </w:rPr>
        <w:t>Most of these steps are not technologically difficult</w:t>
      </w:r>
      <w:r w:rsidRPr="003E7CE6">
        <w:rPr>
          <w:sz w:val="16"/>
        </w:rPr>
        <w:t xml:space="preserve">: They exploit capabilities that are available today. </w:t>
      </w:r>
      <w:r w:rsidRPr="003E7CE6">
        <w:rPr>
          <w:rStyle w:val="StyleUnderline"/>
        </w:rPr>
        <w:t>Yet they require an intellectual shift—a realization that</w:t>
      </w:r>
      <w:r w:rsidRPr="003E7CE6">
        <w:rPr>
          <w:sz w:val="16"/>
        </w:rPr>
        <w:t xml:space="preserve"> the United States and its </w:t>
      </w:r>
      <w:r w:rsidRPr="00846633">
        <w:rPr>
          <w:rStyle w:val="StyleUnderline"/>
          <w:highlight w:val="yellow"/>
        </w:rPr>
        <w:t xml:space="preserve">allies need to </w:t>
      </w:r>
      <w:r w:rsidRPr="00846633">
        <w:rPr>
          <w:rStyle w:val="Emphasis"/>
          <w:highlight w:val="yellow"/>
        </w:rPr>
        <w:t>rapidly shut China’s windows of military opportunity</w:t>
      </w:r>
      <w:r w:rsidRPr="003E7CE6">
        <w:rPr>
          <w:sz w:val="16"/>
        </w:rPr>
        <w:t>, which means preparing for a war that could well start in 2025 rather than in 2035. And that, in turn, requires a degree of political will and urgency that has so far been lacking.</w:t>
      </w:r>
    </w:p>
    <w:p w:rsidR="00433A02" w:rsidRPr="00541A8D" w:rsidRDefault="00433A02" w:rsidP="00433A02">
      <w:pPr>
        <w:rPr>
          <w:sz w:val="16"/>
        </w:rPr>
      </w:pPr>
    </w:p>
    <w:p w:rsidR="00433A02" w:rsidRDefault="00433A02" w:rsidP="00433A02">
      <w:pPr>
        <w:pStyle w:val="Heading3"/>
      </w:pPr>
      <w:r>
        <w:lastRenderedPageBreak/>
        <w:t>Adv 2 – Mining</w:t>
      </w:r>
    </w:p>
    <w:p w:rsidR="00433A02" w:rsidRDefault="00433A02" w:rsidP="00433A02">
      <w:pPr>
        <w:pStyle w:val="Heading4"/>
      </w:pPr>
      <w:r>
        <w:t>Contention 2 is mining</w:t>
      </w:r>
    </w:p>
    <w:p w:rsidR="00433A02" w:rsidRDefault="00433A02" w:rsidP="00433A02">
      <w:pPr>
        <w:pStyle w:val="Heading4"/>
      </w:pPr>
      <w:r>
        <w:t xml:space="preserve">Chinese private space mining is far ahead of competitors – they’re establishing a </w:t>
      </w:r>
      <w:r>
        <w:rPr>
          <w:u w:val="single"/>
        </w:rPr>
        <w:t>monopoly</w:t>
      </w:r>
      <w:r>
        <w:t xml:space="preserve"> on crucial minerals.</w:t>
      </w:r>
    </w:p>
    <w:p w:rsidR="00433A02" w:rsidRPr="00775A98" w:rsidRDefault="00433A02" w:rsidP="00433A02">
      <w:pPr>
        <w:rPr>
          <w:sz w:val="16"/>
        </w:rPr>
      </w:pPr>
      <w:r w:rsidRPr="00775A98">
        <w:rPr>
          <w:rStyle w:val="Style13ptBold"/>
        </w:rPr>
        <w:t>Cohen 21</w:t>
      </w:r>
      <w:r w:rsidRPr="00775A98">
        <w:rPr>
          <w:sz w:val="16"/>
        </w:rPr>
        <w:t xml:space="preserve"> (Ariel, </w:t>
      </w:r>
      <w:r>
        <w:rPr>
          <w:sz w:val="16"/>
        </w:rPr>
        <w:t xml:space="preserve">PhD @ Fletcher and expert on political science/energy policy, </w:t>
      </w:r>
      <w:r w:rsidRPr="00775A98">
        <w:rPr>
          <w:sz w:val="16"/>
        </w:rPr>
        <w:t xml:space="preserve">10-26-2021, "China’s Space Mining Industry Is Prepping For Launch – But What About The </w:t>
      </w:r>
      <w:proofErr w:type="gramStart"/>
      <w:r w:rsidRPr="00775A98">
        <w:rPr>
          <w:sz w:val="16"/>
        </w:rPr>
        <w:t>US?,</w:t>
      </w:r>
      <w:proofErr w:type="gramEnd"/>
      <w:r w:rsidRPr="00775A98">
        <w:rPr>
          <w:sz w:val="16"/>
        </w:rPr>
        <w:t>" Forbes, https://www.forbes.com/sites/arielcohen/2021/10/26/chinas-space-mining-industry-is-prepping-for-launch--but-what-about-the-us/)</w:t>
      </w:r>
    </w:p>
    <w:p w:rsidR="00433A02" w:rsidRPr="00ED4570" w:rsidRDefault="00433A02" w:rsidP="00433A02">
      <w:pPr>
        <w:rPr>
          <w:sz w:val="16"/>
        </w:rPr>
      </w:pPr>
      <w:r w:rsidRPr="00BE4BCE">
        <w:rPr>
          <w:rStyle w:val="StyleUnderline"/>
        </w:rPr>
        <w:t>A slew of activities amongst China’s private</w:t>
      </w:r>
      <w:r w:rsidRPr="00881AD1">
        <w:rPr>
          <w:sz w:val="16"/>
        </w:rPr>
        <w:t xml:space="preserve"> and state-owned aerospace </w:t>
      </w:r>
      <w:r w:rsidRPr="00846633">
        <w:rPr>
          <w:rStyle w:val="StyleUnderline"/>
          <w:highlight w:val="yellow"/>
        </w:rPr>
        <w:t>companies</w:t>
      </w:r>
      <w:r w:rsidRPr="00BE4BCE">
        <w:rPr>
          <w:rStyle w:val="StyleUnderline"/>
        </w:rPr>
        <w:t xml:space="preserve"> this year are a </w:t>
      </w:r>
      <w:r w:rsidRPr="00846633">
        <w:rPr>
          <w:rStyle w:val="StyleUnderline"/>
          <w:highlight w:val="yellow"/>
        </w:rPr>
        <w:t>testament to China’s</w:t>
      </w:r>
      <w:r w:rsidRPr="00BE4BCE">
        <w:rPr>
          <w:rStyle w:val="StyleUnderline"/>
        </w:rPr>
        <w:t xml:space="preserve"> growing </w:t>
      </w:r>
      <w:r w:rsidRPr="00846633">
        <w:rPr>
          <w:rStyle w:val="StyleUnderline"/>
          <w:highlight w:val="yellow"/>
        </w:rPr>
        <w:t>ambitions for</w:t>
      </w:r>
      <w:r w:rsidRPr="00881AD1">
        <w:rPr>
          <w:sz w:val="16"/>
        </w:rPr>
        <w:t xml:space="preserve"> economic and military </w:t>
      </w:r>
      <w:r w:rsidRPr="00846633">
        <w:rPr>
          <w:rStyle w:val="Emphasis"/>
          <w:highlight w:val="yellow"/>
        </w:rPr>
        <w:t>domination of space</w:t>
      </w:r>
      <w:r w:rsidRPr="00BE4BCE">
        <w:rPr>
          <w:rStyle w:val="Emphasis"/>
        </w:rPr>
        <w:t>.</w:t>
      </w:r>
      <w:r w:rsidRPr="00881AD1">
        <w:rPr>
          <w:sz w:val="16"/>
        </w:rPr>
        <w:t xml:space="preserve"> On October 19, the Academy of Aerospace Solid Propulsion Technology (AASPT) – which belongs to the </w:t>
      </w:r>
      <w:r w:rsidRPr="00846633">
        <w:rPr>
          <w:rStyle w:val="StyleUnderline"/>
        </w:rPr>
        <w:t>China</w:t>
      </w:r>
      <w:r w:rsidRPr="00881AD1">
        <w:rPr>
          <w:sz w:val="16"/>
        </w:rPr>
        <w:t xml:space="preserve"> Aerospace Science and Technology Corporation (CASC) – </w:t>
      </w:r>
      <w:r w:rsidRPr="00846633">
        <w:rPr>
          <w:rStyle w:val="StyleUnderline"/>
          <w:highlight w:val="yellow"/>
        </w:rPr>
        <w:t>test fired</w:t>
      </w:r>
      <w:r w:rsidRPr="00BE4BCE">
        <w:rPr>
          <w:rStyle w:val="StyleUnderline"/>
        </w:rPr>
        <w:t xml:space="preserve"> “the most powerful</w:t>
      </w:r>
      <w:r w:rsidRPr="00881AD1">
        <w:rPr>
          <w:sz w:val="16"/>
        </w:rPr>
        <w:t xml:space="preserve"> </w:t>
      </w:r>
      <w:r w:rsidRPr="00846633">
        <w:rPr>
          <w:sz w:val="16"/>
        </w:rPr>
        <w:t xml:space="preserve">solid </w:t>
      </w:r>
      <w:r w:rsidRPr="00846633">
        <w:rPr>
          <w:rStyle w:val="StyleUnderline"/>
          <w:highlight w:val="yellow"/>
        </w:rPr>
        <w:t>rocket</w:t>
      </w:r>
      <w:r w:rsidRPr="00881AD1">
        <w:rPr>
          <w:sz w:val="16"/>
        </w:rPr>
        <w:t xml:space="preserve"> motor with the largest thrust </w:t>
      </w:r>
      <w:r w:rsidRPr="00BE4BCE">
        <w:rPr>
          <w:rStyle w:val="StyleUnderline"/>
        </w:rPr>
        <w:t>in the world so far</w:t>
      </w:r>
      <w:r w:rsidRPr="00881AD1">
        <w:rPr>
          <w:sz w:val="16"/>
        </w:rPr>
        <w:t xml:space="preserve">.” </w:t>
      </w:r>
      <w:r w:rsidRPr="00BE4BCE">
        <w:rPr>
          <w:rStyle w:val="StyleUnderline"/>
        </w:rPr>
        <w:t xml:space="preserve">The 500 tons of thrust is designed to propel the next iteration of China’s heavy-lift rockets, which </w:t>
      </w:r>
      <w:r w:rsidRPr="00846633">
        <w:rPr>
          <w:rStyle w:val="StyleUnderline"/>
          <w:highlight w:val="yellow"/>
        </w:rPr>
        <w:t>would meet</w:t>
      </w:r>
      <w:r w:rsidRPr="00BE4BCE">
        <w:rPr>
          <w:rStyle w:val="StyleUnderline"/>
        </w:rPr>
        <w:t xml:space="preserve"> various </w:t>
      </w:r>
      <w:r w:rsidRPr="00846633">
        <w:rPr>
          <w:rStyle w:val="StyleUnderline"/>
          <w:highlight w:val="yellow"/>
        </w:rPr>
        <w:t>demands for</w:t>
      </w:r>
      <w:r w:rsidRPr="00BE4BCE">
        <w:rPr>
          <w:rStyle w:val="StyleUnderline"/>
        </w:rPr>
        <w:t xml:space="preserve"> space missions like crewed Moon landings, deep space exploration, and </w:t>
      </w:r>
      <w:r w:rsidRPr="00846633">
        <w:rPr>
          <w:rStyle w:val="Emphasis"/>
          <w:highlight w:val="yellow"/>
        </w:rPr>
        <w:t>off-world resource extraction</w:t>
      </w:r>
      <w:r w:rsidRPr="00881AD1">
        <w:rPr>
          <w:sz w:val="16"/>
        </w:rPr>
        <w:t xml:space="preserve">. </w:t>
      </w:r>
      <w:r w:rsidRPr="00BE4BCE">
        <w:rPr>
          <w:rStyle w:val="StyleUnderline"/>
        </w:rPr>
        <w:t xml:space="preserve">In April </w:t>
      </w:r>
      <w:r w:rsidRPr="00881AD1">
        <w:rPr>
          <w:sz w:val="16"/>
        </w:rPr>
        <w:t xml:space="preserve">of this year, </w:t>
      </w:r>
      <w:r w:rsidRPr="00BE4BCE">
        <w:rPr>
          <w:rStyle w:val="StyleUnderline"/>
        </w:rPr>
        <w:t>China</w:t>
      </w:r>
      <w:r w:rsidRPr="00881AD1">
        <w:rPr>
          <w:sz w:val="16"/>
        </w:rPr>
        <w:t xml:space="preserve">’s </w:t>
      </w:r>
      <w:proofErr w:type="spellStart"/>
      <w:r w:rsidRPr="00881AD1">
        <w:rPr>
          <w:sz w:val="16"/>
        </w:rPr>
        <w:t>Shenzen</w:t>
      </w:r>
      <w:proofErr w:type="spellEnd"/>
      <w:r w:rsidRPr="00881AD1">
        <w:rPr>
          <w:sz w:val="16"/>
        </w:rPr>
        <w:t xml:space="preserve"> Origin Space Technology Co. Ltd. </w:t>
      </w:r>
      <w:r w:rsidRPr="00BE4BCE">
        <w:rPr>
          <w:rStyle w:val="StyleUnderline"/>
        </w:rPr>
        <w:t xml:space="preserve">launched the NEO-1, the </w:t>
      </w:r>
      <w:r w:rsidRPr="00BE4BCE">
        <w:rPr>
          <w:rStyle w:val="Emphasis"/>
        </w:rPr>
        <w:t>first commercial spacecraft dedicated to the mining of space resources</w:t>
      </w:r>
      <w:r w:rsidRPr="00BE4BCE">
        <w:rPr>
          <w:rStyle w:val="StyleUnderline"/>
        </w:rPr>
        <w:t xml:space="preserve"> – from asteroids to the lunar surface.</w:t>
      </w:r>
      <w:r>
        <w:rPr>
          <w:rStyle w:val="StyleUnderline"/>
        </w:rPr>
        <w:t xml:space="preserve"> </w:t>
      </w:r>
      <w:r w:rsidRPr="00846633">
        <w:rPr>
          <w:rStyle w:val="StyleUnderline"/>
          <w:highlight w:val="yellow"/>
        </w:rPr>
        <w:t>Falling costs</w:t>
      </w:r>
      <w:r w:rsidRPr="00BE4BCE">
        <w:rPr>
          <w:rStyle w:val="StyleUnderline"/>
        </w:rPr>
        <w:t xml:space="preserve"> of space launches and spacecraft technology </w:t>
      </w:r>
      <w:r w:rsidRPr="00846633">
        <w:rPr>
          <w:rStyle w:val="StyleUnderline"/>
          <w:highlight w:val="yellow"/>
        </w:rPr>
        <w:t xml:space="preserve">alongside existing </w:t>
      </w:r>
      <w:r w:rsidRPr="00ED4570">
        <w:rPr>
          <w:rStyle w:val="StyleUnderline"/>
          <w:highlight w:val="yellow"/>
        </w:rPr>
        <w:t>infrastructure provides</w:t>
      </w:r>
      <w:r w:rsidRPr="00BE4BCE">
        <w:rPr>
          <w:rStyle w:val="StyleUnderline"/>
        </w:rPr>
        <w:t xml:space="preserve"> a unique </w:t>
      </w:r>
      <w:r w:rsidRPr="00ED4570">
        <w:rPr>
          <w:rStyle w:val="StyleUnderline"/>
          <w:highlight w:val="yellow"/>
        </w:rPr>
        <w:t>opportunity to explore</w:t>
      </w:r>
      <w:r w:rsidRPr="00BE4BCE">
        <w:rPr>
          <w:rStyle w:val="StyleUnderline"/>
        </w:rPr>
        <w:t xml:space="preserve"> extraterrestrial </w:t>
      </w:r>
      <w:r w:rsidRPr="00ED4570">
        <w:rPr>
          <w:rStyle w:val="StyleUnderline"/>
        </w:rPr>
        <w:t xml:space="preserve">resource </w:t>
      </w:r>
      <w:r w:rsidRPr="00ED4570">
        <w:rPr>
          <w:rStyle w:val="StyleUnderline"/>
          <w:highlight w:val="yellow"/>
        </w:rPr>
        <w:t>extraction</w:t>
      </w:r>
      <w:r w:rsidRPr="00881AD1">
        <w:rPr>
          <w:sz w:val="16"/>
        </w:rPr>
        <w:t xml:space="preserve">. Current technologies are equipped to analyze and categorize asteroids within our solar system with a limited degree of certainty. </w:t>
      </w:r>
      <w:r w:rsidRPr="00BE4BCE">
        <w:rPr>
          <w:rStyle w:val="StyleUnderline"/>
        </w:rPr>
        <w:t>One of the accompanying payloads</w:t>
      </w:r>
      <w:r w:rsidRPr="00881AD1">
        <w:rPr>
          <w:sz w:val="16"/>
        </w:rPr>
        <w:t xml:space="preserve"> to the NEO-1 </w:t>
      </w:r>
      <w:r w:rsidRPr="00BE4BCE">
        <w:rPr>
          <w:rStyle w:val="StyleUnderline"/>
        </w:rPr>
        <w:t>was the</w:t>
      </w:r>
      <w:r w:rsidRPr="00881AD1">
        <w:rPr>
          <w:sz w:val="16"/>
        </w:rPr>
        <w:t xml:space="preserve"> Yuanwang-1, or </w:t>
      </w:r>
      <w:r w:rsidRPr="00BE4BCE">
        <w:rPr>
          <w:rStyle w:val="StyleUnderline"/>
        </w:rPr>
        <w:t xml:space="preserve">“little </w:t>
      </w:r>
      <w:proofErr w:type="spellStart"/>
      <w:r w:rsidRPr="00BE4BCE">
        <w:rPr>
          <w:rStyle w:val="StyleUnderline"/>
        </w:rPr>
        <w:t>hubble</w:t>
      </w:r>
      <w:proofErr w:type="spellEnd"/>
      <w:r w:rsidRPr="00BE4BCE">
        <w:rPr>
          <w:rStyle w:val="StyleUnderline"/>
        </w:rPr>
        <w:t>” satellite, which searches the stars for possible asteroid mining targets.</w:t>
      </w:r>
      <w:r>
        <w:rPr>
          <w:rStyle w:val="StyleUnderline"/>
        </w:rPr>
        <w:t xml:space="preserve"> </w:t>
      </w:r>
      <w:r w:rsidRPr="00BE4BCE">
        <w:rPr>
          <w:rStyle w:val="StyleUnderline"/>
        </w:rPr>
        <w:t>The NEO-1 launch marks another milestone in private satellite development</w:t>
      </w:r>
      <w:r w:rsidRPr="00881AD1">
        <w:rPr>
          <w:sz w:val="16"/>
        </w:rPr>
        <w:t xml:space="preserve">, adding a new player to space based companies which include Japan’s </w:t>
      </w:r>
      <w:proofErr w:type="spellStart"/>
      <w:r w:rsidRPr="00881AD1">
        <w:rPr>
          <w:sz w:val="16"/>
        </w:rPr>
        <w:t>Astroscale</w:t>
      </w:r>
      <w:proofErr w:type="spellEnd"/>
      <w:r w:rsidRPr="00881AD1">
        <w:rPr>
          <w:sz w:val="16"/>
        </w:rPr>
        <w:t xml:space="preserve">. Private asteroid identification via the Sentinel Space Telescope was supported by NASA until 2015. </w:t>
      </w:r>
      <w:r w:rsidRPr="00ED4570">
        <w:rPr>
          <w:rStyle w:val="Emphasis"/>
          <w:highlight w:val="yellow"/>
        </w:rPr>
        <w:t>As private investment in space grows</w:t>
      </w:r>
      <w:r w:rsidRPr="00BE4BCE">
        <w:rPr>
          <w:rStyle w:val="Emphasis"/>
        </w:rPr>
        <w:t xml:space="preserve">, the </w:t>
      </w:r>
      <w:r w:rsidRPr="00ED4570">
        <w:rPr>
          <w:rStyle w:val="Emphasis"/>
          <w:highlight w:val="yellow"/>
        </w:rPr>
        <w:t>end goal is to be capable of harvesting resources to bring to Earth.</w:t>
      </w:r>
      <w:r>
        <w:rPr>
          <w:rStyle w:val="Emphasis"/>
        </w:rPr>
        <w:t xml:space="preserve"> </w:t>
      </w:r>
      <w:r w:rsidRPr="00881AD1">
        <w:rPr>
          <w:sz w:val="16"/>
        </w:rPr>
        <w:t xml:space="preserve">“Through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BE4BCE">
        <w:rPr>
          <w:rStyle w:val="StyleUnderline"/>
        </w:rPr>
        <w:t xml:space="preserve">The April launch demonstrates that </w:t>
      </w:r>
      <w:r w:rsidRPr="00ED4570">
        <w:rPr>
          <w:rStyle w:val="Emphasis"/>
          <w:highlight w:val="yellow"/>
        </w:rPr>
        <w:t>China is already succeeding while the West is spinning its wheels</w:t>
      </w:r>
      <w:r w:rsidRPr="00881AD1">
        <w:rPr>
          <w:sz w:val="16"/>
        </w:rPr>
        <w:t xml:space="preserve">. The </w:t>
      </w:r>
      <w:proofErr w:type="gramStart"/>
      <w:r w:rsidRPr="00881AD1">
        <w:rPr>
          <w:sz w:val="16"/>
        </w:rPr>
        <w:t>much touted</w:t>
      </w:r>
      <w:proofErr w:type="gramEnd"/>
      <w:r w:rsidRPr="00881AD1">
        <w:rPr>
          <w:sz w:val="16"/>
        </w:rPr>
        <w:t xml:space="preserve"> Planetary Resources and Deep Space Industries (DSI) DSI +0.7% were supposed to be the vanguard of extra-terrestrial resource acquisition with major backers including Google’s GOOG +0.1% Larry Page. But both have since been acquired, the former by block chain company </w:t>
      </w:r>
      <w:proofErr w:type="spellStart"/>
      <w:r w:rsidRPr="00881AD1">
        <w:rPr>
          <w:sz w:val="16"/>
        </w:rPr>
        <w:t>ConsenSys</w:t>
      </w:r>
      <w:proofErr w:type="spellEnd"/>
      <w:r w:rsidRPr="00881AD1">
        <w:rPr>
          <w:sz w:val="16"/>
        </w:rPr>
        <w:t xml:space="preserve"> and the latter by Bradford Space, neither of which are prioritizing asteroid mining. </w:t>
      </w:r>
      <w:r w:rsidRPr="00881AD1">
        <w:rPr>
          <w:rStyle w:val="StyleUnderline"/>
        </w:rPr>
        <w:t xml:space="preserve">This is too bad, given that that </w:t>
      </w:r>
      <w:r w:rsidRPr="00ED4570">
        <w:rPr>
          <w:rStyle w:val="Emphasis"/>
          <w:highlight w:val="yellow"/>
        </w:rPr>
        <w:t>supply chain crunches</w:t>
      </w:r>
      <w:r w:rsidRPr="00881AD1">
        <w:rPr>
          <w:rStyle w:val="StyleUnderline"/>
        </w:rPr>
        <w:t xml:space="preserve"> here on Earth – coupled with the global green energy transition – </w:t>
      </w:r>
      <w:r w:rsidRPr="009213F8">
        <w:rPr>
          <w:rStyle w:val="Emphasis"/>
        </w:rPr>
        <w:t xml:space="preserve">are </w:t>
      </w:r>
      <w:r w:rsidRPr="00ED4570">
        <w:rPr>
          <w:rStyle w:val="Emphasis"/>
          <w:highlight w:val="yellow"/>
        </w:rPr>
        <w:t>spiking demand for</w:t>
      </w:r>
      <w:r w:rsidRPr="00881AD1">
        <w:rPr>
          <w:rStyle w:val="StyleUnderline"/>
        </w:rPr>
        <w:t xml:space="preserve"> </w:t>
      </w:r>
      <w:r w:rsidRPr="00881AD1">
        <w:rPr>
          <w:rStyle w:val="Emphasis"/>
        </w:rPr>
        <w:t xml:space="preserve">strategic </w:t>
      </w:r>
      <w:r w:rsidRPr="00ED4570">
        <w:rPr>
          <w:rStyle w:val="Emphasis"/>
          <w:highlight w:val="yellow"/>
        </w:rPr>
        <w:t>minerals</w:t>
      </w:r>
      <w:r w:rsidRPr="00881AD1">
        <w:rPr>
          <w:rStyle w:val="Emphasis"/>
        </w:rPr>
        <w:t xml:space="preserve"> </w:t>
      </w:r>
      <w:r w:rsidRPr="00881AD1">
        <w:rPr>
          <w:rStyle w:val="StyleUnderline"/>
        </w:rPr>
        <w:t>that are</w:t>
      </w:r>
      <w:r w:rsidRPr="00881AD1">
        <w:rPr>
          <w:rStyle w:val="Emphasis"/>
        </w:rPr>
        <w:t xml:space="preserve"> increasingly hard to come by on our environmentally stressed planet</w:t>
      </w:r>
      <w:r w:rsidRPr="00881AD1">
        <w:rPr>
          <w:sz w:val="16"/>
        </w:rPr>
        <w:t xml:space="preserve">. And here </w:t>
      </w:r>
      <w:r w:rsidRPr="00ED4570">
        <w:rPr>
          <w:rStyle w:val="StyleUnderline"/>
          <w:highlight w:val="yellow"/>
        </w:rPr>
        <w:t>China</w:t>
      </w:r>
      <w:r w:rsidRPr="00881AD1">
        <w:rPr>
          <w:rStyle w:val="StyleUnderline"/>
        </w:rPr>
        <w:t xml:space="preserve"> currently </w:t>
      </w:r>
      <w:r w:rsidRPr="00ED4570">
        <w:rPr>
          <w:rStyle w:val="StyleUnderline"/>
          <w:highlight w:val="yellow"/>
        </w:rPr>
        <w:t xml:space="preserve">holds a </w:t>
      </w:r>
      <w:r w:rsidRPr="00ED4570">
        <w:rPr>
          <w:rStyle w:val="Emphasis"/>
          <w:highlight w:val="yellow"/>
        </w:rPr>
        <w:t>monopoly on</w:t>
      </w:r>
      <w:r w:rsidRPr="00881AD1">
        <w:rPr>
          <w:rStyle w:val="StyleUnderline"/>
        </w:rPr>
        <w:t xml:space="preserve"> rare earth element (</w:t>
      </w:r>
      <w:r w:rsidRPr="00ED4570">
        <w:rPr>
          <w:rStyle w:val="StyleUnderline"/>
          <w:highlight w:val="yellow"/>
        </w:rPr>
        <w:t>REE) extraction</w:t>
      </w:r>
      <w:r w:rsidRPr="00881AD1">
        <w:rPr>
          <w:rStyle w:val="StyleUnderline"/>
        </w:rPr>
        <w:t xml:space="preserve"> and processing </w:t>
      </w:r>
      <w:r w:rsidRPr="00ED4570">
        <w:rPr>
          <w:rStyle w:val="StyleUnderline"/>
          <w:highlight w:val="yellow"/>
        </w:rPr>
        <w:t xml:space="preserve">to the tune of </w:t>
      </w:r>
      <w:r w:rsidRPr="00ED4570">
        <w:rPr>
          <w:rStyle w:val="Emphasis"/>
          <w:highlight w:val="yellow"/>
        </w:rPr>
        <w:t>90%</w:t>
      </w:r>
      <w:r w:rsidRPr="00ED4570">
        <w:rPr>
          <w:rStyle w:val="StyleUnderline"/>
          <w:highlight w:val="yellow"/>
        </w:rPr>
        <w:t>.</w:t>
      </w:r>
      <w:r w:rsidRPr="00881AD1">
        <w:rPr>
          <w:sz w:val="16"/>
        </w:rPr>
        <w:t xml:space="preserve"> REE’s </w:t>
      </w:r>
      <w:r w:rsidRPr="00ED4570">
        <w:rPr>
          <w:rStyle w:val="StyleUnderline"/>
        </w:rPr>
        <w:t>17</w:t>
      </w:r>
      <w:r w:rsidRPr="00881AD1">
        <w:rPr>
          <w:rStyle w:val="StyleUnderline"/>
        </w:rPr>
        <w:t xml:space="preserve"> minerals </w:t>
      </w:r>
      <w:r w:rsidRPr="00ED4570">
        <w:rPr>
          <w:rStyle w:val="StyleUnderline"/>
        </w:rPr>
        <w:t>essential for</w:t>
      </w:r>
      <w:r w:rsidRPr="00881AD1">
        <w:rPr>
          <w:rStyle w:val="StyleUnderline"/>
        </w:rPr>
        <w:t xml:space="preserve"> modern </w:t>
      </w:r>
      <w:r w:rsidRPr="00ED4570">
        <w:rPr>
          <w:rStyle w:val="StyleUnderline"/>
        </w:rPr>
        <w:t>computing and manufacturing</w:t>
      </w:r>
      <w:r w:rsidRPr="00881AD1">
        <w:rPr>
          <w:rStyle w:val="StyleUnderline"/>
        </w:rPr>
        <w:t xml:space="preserve"> technologies for everything from solar panels to semi-conductors</w:t>
      </w:r>
      <w:r w:rsidRPr="00881AD1">
        <w:rPr>
          <w:sz w:val="16"/>
        </w:rPr>
        <w:t xml:space="preserve">. </w:t>
      </w:r>
      <w:r w:rsidRPr="00881AD1">
        <w:rPr>
          <w:rStyle w:val="Emphasis"/>
        </w:rPr>
        <w:t>Resource-hungry China also has major involvement in global critical mineral supply chains</w:t>
      </w:r>
      <w:r w:rsidRPr="00881AD1">
        <w:rPr>
          <w:rStyle w:val="StyleUnderline"/>
        </w:rPr>
        <w:t>, which include cobalt, tungsten, and lithium</w:t>
      </w:r>
      <w:r w:rsidRPr="00881AD1">
        <w:rPr>
          <w:sz w:val="16"/>
        </w:rPr>
        <w:t xml:space="preserve">. As I’ve written before, </w:t>
      </w:r>
      <w:r w:rsidRPr="00881AD1">
        <w:rPr>
          <w:rStyle w:val="Emphasis"/>
        </w:rPr>
        <w:t>the Chinese hold of upstream and downstream markets is staggering</w:t>
      </w:r>
      <w:r w:rsidRPr="00881AD1">
        <w:rPr>
          <w:rStyle w:val="StyleUnderline"/>
        </w:rPr>
        <w:t xml:space="preserve">. </w:t>
      </w:r>
      <w:r w:rsidRPr="00ED4570">
        <w:rPr>
          <w:rStyle w:val="StyleUnderline"/>
          <w:highlight w:val="yellow"/>
        </w:rPr>
        <w:t>Possess</w:t>
      </w:r>
      <w:r w:rsidRPr="00881AD1">
        <w:rPr>
          <w:rStyle w:val="StyleUnderline"/>
        </w:rPr>
        <w:t xml:space="preserve">ing </w:t>
      </w:r>
      <w:r w:rsidRPr="00ED4570">
        <w:rPr>
          <w:rStyle w:val="StyleUnderline"/>
          <w:highlight w:val="yellow"/>
        </w:rPr>
        <w:t>30% of</w:t>
      </w:r>
      <w:r w:rsidRPr="00881AD1">
        <w:rPr>
          <w:rStyle w:val="StyleUnderline"/>
        </w:rPr>
        <w:t xml:space="preserve"> the global </w:t>
      </w:r>
      <w:r w:rsidRPr="00ED4570">
        <w:rPr>
          <w:rStyle w:val="StyleUnderline"/>
          <w:highlight w:val="yellow"/>
        </w:rPr>
        <w:t>mined ore, 80%</w:t>
      </w:r>
      <w:r w:rsidRPr="00881AD1">
        <w:rPr>
          <w:rStyle w:val="StyleUnderline"/>
        </w:rPr>
        <w:t xml:space="preserve"> </w:t>
      </w:r>
      <w:r w:rsidRPr="00ED4570">
        <w:rPr>
          <w:rStyle w:val="StyleUnderline"/>
          <w:highlight w:val="yellow"/>
        </w:rPr>
        <w:t>of</w:t>
      </w:r>
      <w:r w:rsidRPr="00881AD1">
        <w:rPr>
          <w:rStyle w:val="StyleUnderline"/>
        </w:rPr>
        <w:t xml:space="preserve"> the global </w:t>
      </w:r>
      <w:r w:rsidRPr="00ED4570">
        <w:rPr>
          <w:rStyle w:val="StyleUnderline"/>
          <w:highlight w:val="yellow"/>
        </w:rPr>
        <w:t>processing facilities</w:t>
      </w:r>
      <w:r w:rsidRPr="00881AD1">
        <w:rPr>
          <w:rStyle w:val="StyleUnderline"/>
        </w:rPr>
        <w:t xml:space="preserve">, and an </w:t>
      </w:r>
      <w:proofErr w:type="gramStart"/>
      <w:r w:rsidRPr="00881AD1">
        <w:rPr>
          <w:rStyle w:val="StyleUnderline"/>
        </w:rPr>
        <w:t>ever increasing</w:t>
      </w:r>
      <w:proofErr w:type="gramEnd"/>
      <w:r w:rsidRPr="00881AD1">
        <w:rPr>
          <w:rStyle w:val="StyleUnderline"/>
        </w:rPr>
        <w:t xml:space="preserve"> list of high dollar investments around the world, China boasts over $</w:t>
      </w:r>
      <w:r w:rsidRPr="00ED4570">
        <w:rPr>
          <w:rStyle w:val="StyleUnderline"/>
        </w:rPr>
        <w:t>36 billion invested in</w:t>
      </w:r>
      <w:r w:rsidRPr="00881AD1">
        <w:rPr>
          <w:rStyle w:val="StyleUnderline"/>
        </w:rPr>
        <w:t xml:space="preserve"> mining projects in </w:t>
      </w:r>
      <w:r w:rsidRPr="00ED4570">
        <w:rPr>
          <w:rStyle w:val="StyleUnderline"/>
        </w:rPr>
        <w:t>Africa</w:t>
      </w:r>
      <w:r w:rsidRPr="00881AD1">
        <w:rPr>
          <w:rStyle w:val="StyleUnderline"/>
        </w:rPr>
        <w:t xml:space="preserve"> alone</w:t>
      </w:r>
      <w:r w:rsidRPr="00881AD1">
        <w:rPr>
          <w:sz w:val="16"/>
        </w:rPr>
        <w:t xml:space="preserve">. </w:t>
      </w:r>
      <w:r w:rsidRPr="00881AD1">
        <w:rPr>
          <w:rStyle w:val="StyleUnderline"/>
        </w:rPr>
        <w:t xml:space="preserve">Beijing’s space program clearly indicates that </w:t>
      </w:r>
      <w:r w:rsidRPr="00881AD1">
        <w:rPr>
          <w:rStyle w:val="Emphasis"/>
        </w:rPr>
        <w:t xml:space="preserve">the </w:t>
      </w:r>
      <w:r w:rsidRPr="00ED4570">
        <w:rPr>
          <w:rStyle w:val="Emphasis"/>
          <w:highlight w:val="yellow"/>
        </w:rPr>
        <w:t>Chinese would</w:t>
      </w:r>
      <w:r w:rsidRPr="00881AD1">
        <w:rPr>
          <w:rStyle w:val="Emphasis"/>
        </w:rPr>
        <w:t xml:space="preserve"> also like to </w:t>
      </w:r>
      <w:r w:rsidRPr="00ED4570">
        <w:rPr>
          <w:rStyle w:val="Emphasis"/>
          <w:highlight w:val="yellow"/>
        </w:rPr>
        <w:t>tighten their grip on space-based resources as well.</w:t>
      </w:r>
      <w:r w:rsidRPr="00881AD1">
        <w:rPr>
          <w:rStyle w:val="StyleUnderline"/>
        </w:rPr>
        <w:t xml:space="preserve"> </w:t>
      </w:r>
      <w:r w:rsidRPr="00881AD1">
        <w:rPr>
          <w:sz w:val="16"/>
        </w:rPr>
        <w:t xml:space="preserve">According to research, </w:t>
      </w:r>
      <w:r w:rsidRPr="00881AD1">
        <w:rPr>
          <w:rStyle w:val="StyleUnderline"/>
        </w:rPr>
        <w:t>it is estimated that a small asteroid roughly 200 meters in length that is rich in platinum could be worth up to $300 million.</w:t>
      </w:r>
      <w:r w:rsidRPr="00881AD1">
        <w:rPr>
          <w:sz w:val="16"/>
        </w:rPr>
        <w:t xml:space="preserve"> Merrill Lynch predicts the space industry — including extraterrestrial mining industry – to value $2.7 trillion in the next three decades. </w:t>
      </w:r>
      <w:r w:rsidRPr="00881AD1">
        <w:rPr>
          <w:rStyle w:val="StyleUnderline"/>
        </w:rPr>
        <w:t>REEs are fairly common in the solar system</w:t>
      </w:r>
      <w:r w:rsidRPr="00881AD1">
        <w:rPr>
          <w:sz w:val="16"/>
        </w:rPr>
        <w:t xml:space="preserve">, but to what degree remains unknown. The most sought after are M-type asteroids which are mostly metal and hundreds of cubic meters. While these are not the most common, the 27,115 </w:t>
      </w:r>
      <w:r w:rsidRPr="009213F8">
        <w:rPr>
          <w:rStyle w:val="StyleUnderline"/>
        </w:rPr>
        <w:t xml:space="preserve">Near Earth asteroids </w:t>
      </w:r>
      <w:r w:rsidRPr="009213F8">
        <w:rPr>
          <w:rStyle w:val="StyleUnderline"/>
        </w:rPr>
        <w:lastRenderedPageBreak/>
        <w:t>are bound to contain a few.</w:t>
      </w:r>
      <w:r w:rsidRPr="00881AD1">
        <w:rPr>
          <w:sz w:val="16"/>
        </w:rPr>
        <w:t xml:space="preserve"> This – and military applications – are no doubt a driving factor of China’s </w:t>
      </w:r>
      <w:proofErr w:type="gramStart"/>
      <w:r w:rsidRPr="00881AD1">
        <w:rPr>
          <w:sz w:val="16"/>
        </w:rPr>
        <w:t>ever increasing</w:t>
      </w:r>
      <w:proofErr w:type="gramEnd"/>
      <w:r w:rsidRPr="00881AD1">
        <w:rPr>
          <w:sz w:val="16"/>
        </w:rPr>
        <w:t xml:space="preserve"> space ambitions. A new goldrush in </w:t>
      </w:r>
      <w:proofErr w:type="gramStart"/>
      <w:r w:rsidRPr="00881AD1">
        <w:rPr>
          <w:sz w:val="16"/>
        </w:rPr>
        <w:t>space based</w:t>
      </w:r>
      <w:proofErr w:type="gramEnd"/>
      <w:r w:rsidRPr="00881AD1">
        <w:rPr>
          <w:sz w:val="16"/>
        </w:rPr>
        <w:t xml:space="preserve"> resource extraction has sparked a new age of miners looking to find their fortunes. In reality, the industry cannot get off the ground without further innovation in deep space observation, on-board power, extraction processes, and logistical support in low earth and high earth orbit. As Uberization of space looms closer, the prices of space launches are falling rapidly. Privately funded satellites like the NEO-1 or Sentinel are the first of many novel economic ventures deploying technologies essential to the viability of solar system mining projects. Private launches by SpaceX and Blue Origin will provide low cost satellite deployment for further testing craft and classification telescopes. </w:t>
      </w:r>
      <w:r w:rsidRPr="00881AD1">
        <w:rPr>
          <w:rStyle w:val="StyleUnderline"/>
        </w:rPr>
        <w:t xml:space="preserve">Right now, the </w:t>
      </w:r>
      <w:r w:rsidRPr="00ED4570">
        <w:rPr>
          <w:rStyle w:val="StyleUnderline"/>
          <w:highlight w:val="yellow"/>
        </w:rPr>
        <w:t>cost</w:t>
      </w:r>
      <w:r w:rsidRPr="00881AD1">
        <w:rPr>
          <w:rStyle w:val="StyleUnderline"/>
        </w:rPr>
        <w:t xml:space="preserve"> to capture and process asteroids is far greater than traditional mining techniques. </w:t>
      </w:r>
      <w:r w:rsidRPr="00881AD1">
        <w:rPr>
          <w:rStyle w:val="Emphasis"/>
        </w:rPr>
        <w:t xml:space="preserve">This </w:t>
      </w:r>
      <w:r w:rsidRPr="00ED4570">
        <w:rPr>
          <w:rStyle w:val="Emphasis"/>
          <w:highlight w:val="yellow"/>
        </w:rPr>
        <w:t>is changing</w:t>
      </w:r>
      <w:r w:rsidRPr="00881AD1">
        <w:rPr>
          <w:sz w:val="16"/>
        </w:rPr>
        <w:t xml:space="preserve">, but like in traditional mining and rare earths refining, </w:t>
      </w:r>
      <w:r w:rsidRPr="00ED4570">
        <w:rPr>
          <w:rStyle w:val="StyleUnderline"/>
          <w:highlight w:val="yellow"/>
        </w:rPr>
        <w:t>China</w:t>
      </w:r>
      <w:r w:rsidRPr="00881AD1">
        <w:rPr>
          <w:rStyle w:val="StyleUnderline"/>
        </w:rPr>
        <w:t xml:space="preserve"> is </w:t>
      </w:r>
      <w:r w:rsidRPr="00ED4570">
        <w:rPr>
          <w:rStyle w:val="StyleUnderline"/>
          <w:highlight w:val="yellow"/>
        </w:rPr>
        <w:t>far ahead</w:t>
      </w:r>
      <w:r w:rsidRPr="00881AD1">
        <w:rPr>
          <w:rStyle w:val="StyleUnderline"/>
        </w:rPr>
        <w:t xml:space="preserve"> of the U.S. </w:t>
      </w:r>
      <w:r w:rsidRPr="00ED4570">
        <w:rPr>
          <w:rStyle w:val="StyleUnderline"/>
          <w:highlight w:val="yellow"/>
        </w:rPr>
        <w:t>in</w:t>
      </w:r>
      <w:r w:rsidRPr="00881AD1">
        <w:rPr>
          <w:rStyle w:val="StyleUnderline"/>
        </w:rPr>
        <w:t xml:space="preserve"> terms of </w:t>
      </w:r>
      <w:r w:rsidRPr="00ED4570">
        <w:rPr>
          <w:rStyle w:val="StyleUnderline"/>
          <w:highlight w:val="yellow"/>
        </w:rPr>
        <w:t>industrial policy and</w:t>
      </w:r>
      <w:r w:rsidRPr="00881AD1">
        <w:rPr>
          <w:rStyle w:val="StyleUnderline"/>
        </w:rPr>
        <w:t xml:space="preserve"> new </w:t>
      </w:r>
      <w:r w:rsidRPr="00ED4570">
        <w:rPr>
          <w:rStyle w:val="StyleUnderline"/>
          <w:highlight w:val="yellow"/>
        </w:rPr>
        <w:t>investments</w:t>
      </w:r>
      <w:r w:rsidRPr="00881AD1">
        <w:rPr>
          <w:rStyle w:val="StyleUnderline"/>
        </w:rPr>
        <w:t>. China is cognizant of the riches in space, while the U.S. fails to support both their public and private space missions.</w:t>
      </w:r>
      <w:r w:rsidRPr="00881AD1">
        <w:rPr>
          <w:sz w:val="16"/>
        </w:rPr>
        <w:t xml:space="preserve"> The United States cannot afford to cede this industry – like it has so many others – to its peer competitors. If we do, the joke is on U.S., and it will not be funny.  </w:t>
      </w:r>
    </w:p>
    <w:p w:rsidR="00433A02" w:rsidRPr="005B4F94" w:rsidRDefault="00433A02" w:rsidP="00433A02"/>
    <w:p w:rsidR="00433A02" w:rsidRPr="007E5032" w:rsidRDefault="00433A02" w:rsidP="00433A02">
      <w:pPr>
        <w:pStyle w:val="Heading4"/>
      </w:pPr>
      <w:r>
        <w:t xml:space="preserve">China’s market power is slipping in the </w:t>
      </w:r>
      <w:proofErr w:type="spellStart"/>
      <w:r>
        <w:t>squo</w:t>
      </w:r>
      <w:proofErr w:type="spellEnd"/>
      <w:r>
        <w:t xml:space="preserve">, but a revitalized monopoly causes </w:t>
      </w:r>
      <w:r>
        <w:rPr>
          <w:u w:val="single"/>
        </w:rPr>
        <w:t>rare earth shortages</w:t>
      </w:r>
      <w:r>
        <w:t>.</w:t>
      </w:r>
    </w:p>
    <w:p w:rsidR="00433A02" w:rsidRPr="005C4216" w:rsidRDefault="00433A02" w:rsidP="00433A02">
      <w:pPr>
        <w:rPr>
          <w:sz w:val="16"/>
        </w:rPr>
      </w:pPr>
      <w:r w:rsidRPr="005C4216">
        <w:rPr>
          <w:rStyle w:val="Style13ptBold"/>
        </w:rPr>
        <w:t>Magnuson 21</w:t>
      </w:r>
      <w:r w:rsidRPr="005C4216">
        <w:rPr>
          <w:sz w:val="16"/>
        </w:rPr>
        <w:t xml:space="preserve"> (Stew, editor in chief @ National Defense, 9-8-2021, "China Maintains Dominance in Rare Earth Production" National Defense, </w:t>
      </w:r>
      <w:hyperlink r:id="rId7" w:history="1">
        <w:r w:rsidRPr="005C4216">
          <w:rPr>
            <w:rStyle w:val="Hyperlink"/>
            <w:sz w:val="16"/>
          </w:rPr>
          <w:t>https://www.nationaldefensemagazine.org/articles/2021/9/8/china-maintains-dominance-in-rare-earth-production</w:t>
        </w:r>
      </w:hyperlink>
      <w:r w:rsidRPr="005C4216">
        <w:rPr>
          <w:sz w:val="16"/>
        </w:rPr>
        <w:t>) AG</w:t>
      </w:r>
    </w:p>
    <w:p w:rsidR="00433A02" w:rsidRDefault="00433A02" w:rsidP="00433A02">
      <w:pPr>
        <w:rPr>
          <w:sz w:val="16"/>
        </w:rPr>
      </w:pPr>
      <w:r w:rsidRPr="006374A7">
        <w:rPr>
          <w:sz w:val="16"/>
        </w:rPr>
        <w:t>In 1987, then-Chinese President Deng Xiaoping famously said, “</w:t>
      </w:r>
      <w:r w:rsidRPr="006374A7">
        <w:rPr>
          <w:rStyle w:val="StyleUnderline"/>
        </w:rPr>
        <w:t>The Middle East has oil. China has rare earths.</w:t>
      </w:r>
      <w:r w:rsidRPr="006374A7">
        <w:rPr>
          <w:sz w:val="16"/>
        </w:rPr>
        <w:t xml:space="preserve">” “I don’t think people at the time understood it. But </w:t>
      </w:r>
      <w:r w:rsidRPr="006374A7">
        <w:rPr>
          <w:rStyle w:val="StyleUnderline"/>
        </w:rPr>
        <w:t>China understood that rare earths were going to be the backbone of manufacturing</w:t>
      </w:r>
      <w:r w:rsidRPr="006374A7">
        <w:rPr>
          <w:sz w:val="16"/>
        </w:rPr>
        <w:t xml:space="preserve">,” said </w:t>
      </w:r>
      <w:proofErr w:type="spellStart"/>
      <w:r w:rsidRPr="006374A7">
        <w:rPr>
          <w:sz w:val="16"/>
        </w:rPr>
        <w:t>Pini</w:t>
      </w:r>
      <w:proofErr w:type="spellEnd"/>
      <w:r w:rsidRPr="006374A7">
        <w:rPr>
          <w:sz w:val="16"/>
        </w:rPr>
        <w:t xml:space="preserve"> Althaus, CEO of USA Rare Earth, a startup with aspirations to mine and refine the 17 elements categorized as strategic minerals. </w:t>
      </w:r>
      <w:r w:rsidRPr="006374A7">
        <w:rPr>
          <w:rStyle w:val="StyleUnderline"/>
        </w:rPr>
        <w:t>While what the former Chinese president said was true — China has vast deposits of rare earth elements to mine — so do many other nations, including the United States, Canada, Australia and Japan.</w:t>
      </w:r>
      <w:r>
        <w:rPr>
          <w:rStyle w:val="StyleUnderline"/>
        </w:rPr>
        <w:t xml:space="preserve"> </w:t>
      </w:r>
      <w:r w:rsidRPr="006374A7">
        <w:rPr>
          <w:sz w:val="16"/>
        </w:rPr>
        <w:t xml:space="preserve">After Deng’s declaration, China legitimately partnered with foreign companies that were doing the complex work of separating rare earths from the surrounding rock and refining them, then moved the production to mainland China, Althaus said. Meanwhile, </w:t>
      </w:r>
      <w:r w:rsidRPr="006374A7">
        <w:rPr>
          <w:rStyle w:val="StyleUnderline"/>
        </w:rPr>
        <w:t>the U.S. government widely thought that rare earth mining and refinement was a difficult and dirty business, so it let China do it all on the cheap</w:t>
      </w:r>
      <w:r w:rsidRPr="006374A7">
        <w:rPr>
          <w:sz w:val="16"/>
        </w:rPr>
        <w:t xml:space="preserve"> so it can supply U.S. manufacturers with inexpensive rare earths, he said. </w:t>
      </w:r>
      <w:r w:rsidRPr="006374A7">
        <w:rPr>
          <w:rStyle w:val="StyleUnderline"/>
        </w:rPr>
        <w:t xml:space="preserve">There are </w:t>
      </w:r>
      <w:r w:rsidRPr="00ED4570">
        <w:rPr>
          <w:rStyle w:val="Emphasis"/>
          <w:highlight w:val="yellow"/>
        </w:rPr>
        <w:t>two pitfalls</w:t>
      </w:r>
      <w:r w:rsidRPr="006374A7">
        <w:rPr>
          <w:sz w:val="16"/>
        </w:rPr>
        <w:t xml:space="preserve">, Althaus said. </w:t>
      </w:r>
      <w:r w:rsidRPr="006374A7">
        <w:rPr>
          <w:rStyle w:val="StyleUnderline"/>
        </w:rPr>
        <w:t xml:space="preserve">One is if </w:t>
      </w:r>
      <w:r w:rsidRPr="00ED4570">
        <w:rPr>
          <w:rStyle w:val="StyleUnderline"/>
          <w:highlight w:val="yellow"/>
        </w:rPr>
        <w:t xml:space="preserve">China </w:t>
      </w:r>
      <w:r w:rsidRPr="00ED4570">
        <w:rPr>
          <w:rStyle w:val="Emphasis"/>
          <w:highlight w:val="yellow"/>
        </w:rPr>
        <w:t>economically weaponizes</w:t>
      </w:r>
      <w:r w:rsidRPr="00ED4570">
        <w:rPr>
          <w:rStyle w:val="StyleUnderline"/>
          <w:highlight w:val="yellow"/>
        </w:rPr>
        <w:t xml:space="preserve"> rare earths</w:t>
      </w:r>
      <w:r w:rsidRPr="006374A7">
        <w:rPr>
          <w:rStyle w:val="StyleUnderline"/>
        </w:rPr>
        <w:t xml:space="preserve"> and stops sending the refined products to the U</w:t>
      </w:r>
      <w:r w:rsidRPr="006374A7">
        <w:rPr>
          <w:sz w:val="16"/>
        </w:rPr>
        <w:t xml:space="preserve">nited </w:t>
      </w:r>
      <w:r w:rsidRPr="006374A7">
        <w:rPr>
          <w:rStyle w:val="StyleUnderline"/>
        </w:rPr>
        <w:t>S</w:t>
      </w:r>
      <w:r w:rsidRPr="006374A7">
        <w:rPr>
          <w:sz w:val="16"/>
        </w:rPr>
        <w:t xml:space="preserve">tates so they can’t be used in weapon systems or commercial applications. </w:t>
      </w:r>
      <w:r w:rsidRPr="00ED4570">
        <w:rPr>
          <w:rStyle w:val="StyleUnderline"/>
          <w:highlight w:val="yellow"/>
        </w:rPr>
        <w:t>Or</w:t>
      </w:r>
      <w:r w:rsidRPr="006374A7">
        <w:rPr>
          <w:rStyle w:val="StyleUnderline"/>
        </w:rPr>
        <w:t xml:space="preserve"> the nation may </w:t>
      </w:r>
      <w:r w:rsidRPr="00ED4570">
        <w:rPr>
          <w:rStyle w:val="Emphasis"/>
          <w:highlight w:val="yellow"/>
        </w:rPr>
        <w:t>create shortages</w:t>
      </w:r>
      <w:r w:rsidRPr="00ED4570">
        <w:rPr>
          <w:rStyle w:val="StyleUnderline"/>
          <w:highlight w:val="yellow"/>
        </w:rPr>
        <w:t xml:space="preserve"> by</w:t>
      </w:r>
      <w:r w:rsidRPr="006374A7">
        <w:rPr>
          <w:rStyle w:val="StyleUnderline"/>
        </w:rPr>
        <w:t xml:space="preserve"> </w:t>
      </w:r>
      <w:r w:rsidRPr="00ED4570">
        <w:rPr>
          <w:rStyle w:val="StyleUnderline"/>
          <w:highlight w:val="yellow"/>
        </w:rPr>
        <w:t>prioritizing its own industries</w:t>
      </w:r>
      <w:r w:rsidRPr="006374A7">
        <w:rPr>
          <w:rStyle w:val="StyleUnderline"/>
        </w:rPr>
        <w:t xml:space="preserve"> such as the burgeoning electric vehicle market, which uses some of the key elements to make high-performance magnets used in engines.</w:t>
      </w:r>
      <w:r>
        <w:rPr>
          <w:rStyle w:val="StyleUnderline"/>
        </w:rPr>
        <w:t xml:space="preserve"> </w:t>
      </w:r>
      <w:r w:rsidRPr="006374A7">
        <w:rPr>
          <w:sz w:val="16"/>
        </w:rPr>
        <w:t>“</w:t>
      </w:r>
      <w:r w:rsidRPr="006374A7">
        <w:rPr>
          <w:rStyle w:val="Emphasis"/>
        </w:rPr>
        <w:t xml:space="preserve">We’re </w:t>
      </w:r>
      <w:r w:rsidRPr="00ED4570">
        <w:rPr>
          <w:rStyle w:val="Emphasis"/>
          <w:highlight w:val="yellow"/>
        </w:rPr>
        <w:t>seeing shortages already</w:t>
      </w:r>
      <w:r w:rsidRPr="006374A7">
        <w:rPr>
          <w:rStyle w:val="Emphasis"/>
        </w:rPr>
        <w:t xml:space="preserve"> and those shortages are </w:t>
      </w:r>
      <w:r w:rsidRPr="00ED4570">
        <w:rPr>
          <w:rStyle w:val="Emphasis"/>
          <w:highlight w:val="yellow"/>
        </w:rPr>
        <w:t>projected to increase</w:t>
      </w:r>
      <w:r w:rsidRPr="006374A7">
        <w:rPr>
          <w:rStyle w:val="Emphasis"/>
        </w:rPr>
        <w:t xml:space="preserve"> in the coming years</w:t>
      </w:r>
      <w:r w:rsidRPr="006374A7">
        <w:rPr>
          <w:sz w:val="16"/>
        </w:rPr>
        <w:t xml:space="preserve">,” he said. </w:t>
      </w:r>
      <w:r w:rsidRPr="006374A7">
        <w:rPr>
          <w:rStyle w:val="StyleUnderline"/>
        </w:rPr>
        <w:t xml:space="preserve">In </w:t>
      </w:r>
      <w:r w:rsidRPr="005B4F94">
        <w:rPr>
          <w:rStyle w:val="StyleUnderline"/>
          <w:highlight w:val="yellow"/>
        </w:rPr>
        <w:t>2010, China pulled the</w:t>
      </w:r>
      <w:r w:rsidRPr="006374A7">
        <w:rPr>
          <w:rStyle w:val="StyleUnderline"/>
        </w:rPr>
        <w:t xml:space="preserve"> “rare earth </w:t>
      </w:r>
      <w:r w:rsidRPr="005B4F94">
        <w:rPr>
          <w:rStyle w:val="StyleUnderline"/>
          <w:highlight w:val="yellow"/>
        </w:rPr>
        <w:t>card</w:t>
      </w:r>
      <w:r w:rsidRPr="006374A7">
        <w:rPr>
          <w:rStyle w:val="StyleUnderline"/>
        </w:rPr>
        <w:t xml:space="preserve">” in response to a territorial dispute </w:t>
      </w:r>
      <w:r w:rsidRPr="005B4F94">
        <w:rPr>
          <w:rStyle w:val="StyleUnderline"/>
          <w:highlight w:val="yellow"/>
        </w:rPr>
        <w:t>with Japan</w:t>
      </w:r>
      <w:r w:rsidRPr="006374A7">
        <w:rPr>
          <w:rStyle w:val="StyleUnderline"/>
        </w:rPr>
        <w:t>, which led to an undeclared Chinese embargo</w:t>
      </w:r>
      <w:r w:rsidRPr="006374A7">
        <w:rPr>
          <w:sz w:val="16"/>
        </w:rPr>
        <w:t xml:space="preserve">, according to the Biden administration’s 100-day review, “Building Resilient Supply Chains, Revitalizing American Manufacturing and Fostering Broad-Based Growth.” </w:t>
      </w:r>
      <w:r w:rsidRPr="006374A7">
        <w:rPr>
          <w:rStyle w:val="StyleUnderline"/>
        </w:rPr>
        <w:t>That served as a wakeup call to</w:t>
      </w:r>
      <w:r w:rsidRPr="006374A7">
        <w:rPr>
          <w:sz w:val="16"/>
        </w:rPr>
        <w:t xml:space="preserve"> U.S. </w:t>
      </w:r>
      <w:r w:rsidRPr="006374A7">
        <w:rPr>
          <w:rStyle w:val="StyleUnderline"/>
        </w:rPr>
        <w:t>policymakers</w:t>
      </w:r>
      <w:r w:rsidRPr="006374A7">
        <w:rPr>
          <w:sz w:val="16"/>
        </w:rPr>
        <w:t xml:space="preserve">, the Pentagon and its contractors, which rely on several of the elements to make weapon subsystems. The United States, European Union and Japan protested China’s actions at the World Trade Organization and prevailed, </w:t>
      </w:r>
      <w:r w:rsidRPr="006374A7">
        <w:rPr>
          <w:rStyle w:val="StyleUnderline"/>
        </w:rPr>
        <w:t xml:space="preserve">yet </w:t>
      </w:r>
      <w:r w:rsidRPr="003C321A">
        <w:rPr>
          <w:rStyle w:val="Emphasis"/>
          <w:highlight w:val="yellow"/>
        </w:rPr>
        <w:t>little coordinated action to counter China</w:t>
      </w:r>
      <w:r w:rsidRPr="006374A7">
        <w:rPr>
          <w:rStyle w:val="StyleUnderline"/>
        </w:rPr>
        <w:t xml:space="preserve"> in the rare earths market </w:t>
      </w:r>
      <w:r w:rsidRPr="006374A7">
        <w:rPr>
          <w:rStyle w:val="Emphasis"/>
        </w:rPr>
        <w:t>has taken place</w:t>
      </w:r>
      <w:r w:rsidRPr="006374A7">
        <w:rPr>
          <w:rStyle w:val="StyleUnderline"/>
        </w:rPr>
        <w:t xml:space="preserve"> in the past decade.</w:t>
      </w:r>
      <w:r>
        <w:rPr>
          <w:rStyle w:val="StyleUnderline"/>
        </w:rPr>
        <w:t xml:space="preserve"> </w:t>
      </w:r>
      <w:r w:rsidRPr="006374A7">
        <w:rPr>
          <w:sz w:val="16"/>
        </w:rPr>
        <w:t xml:space="preserve">China has over the past 30 years established two rare earth R&amp;D hubs in Changchun, Jilin Province, and Baotou in Inner Mongolia. It has legions of students studying material sciences. Researchers devoted to finding and patenting new applications for rare earths work at Peking University’s rare earth materials chemistry and applications laboratory. Concurrently, the U.S. agency that carried out similar industrial policies to bolster U.S. competitiveness, the Bureau of Mines, was defunded in 1996 and only exists on paper. As the 100-day review spelled out, </w:t>
      </w:r>
      <w:r w:rsidRPr="006374A7">
        <w:rPr>
          <w:rStyle w:val="StyleUnderline"/>
        </w:rPr>
        <w:t>there has been a dramatic decline in American human capital in the field</w:t>
      </w:r>
      <w:r w:rsidRPr="006374A7">
        <w:rPr>
          <w:sz w:val="16"/>
        </w:rPr>
        <w:t xml:space="preserve"> as “only a handful of mining and mineral-related degree-granting university programs are left in the United States. … By way of comparison, China has 39 universities granting mineral processing and metallurgy degrees, thousands of undergraduate and graduate students.” Meanwhile, </w:t>
      </w:r>
      <w:r w:rsidRPr="006374A7">
        <w:rPr>
          <w:rStyle w:val="StyleUnderline"/>
        </w:rPr>
        <w:t xml:space="preserve">a </w:t>
      </w:r>
      <w:r w:rsidRPr="003C321A">
        <w:rPr>
          <w:rStyle w:val="StyleUnderline"/>
          <w:highlight w:val="yellow"/>
        </w:rPr>
        <w:t>handful of U.S. startups</w:t>
      </w:r>
      <w:r w:rsidRPr="006374A7">
        <w:rPr>
          <w:rStyle w:val="StyleUnderline"/>
        </w:rPr>
        <w:t xml:space="preserve"> have opened or are planning on </w:t>
      </w:r>
      <w:r w:rsidRPr="003C321A">
        <w:rPr>
          <w:rStyle w:val="StyleUnderline"/>
          <w:highlight w:val="yellow"/>
        </w:rPr>
        <w:t>opening rare earth mines</w:t>
      </w:r>
      <w:r w:rsidRPr="006374A7">
        <w:rPr>
          <w:sz w:val="16"/>
        </w:rPr>
        <w:t xml:space="preserve">, and some are planning on doing their own refinement. </w:t>
      </w:r>
      <w:hyperlink r:id="rId8" w:tgtFrame="_blank" w:history="1">
        <w:r w:rsidRPr="006374A7">
          <w:rPr>
            <w:rStyle w:val="Hyperlink"/>
            <w:sz w:val="16"/>
          </w:rPr>
          <w:t>(See part 1 here)</w:t>
        </w:r>
      </w:hyperlink>
      <w:r w:rsidRPr="006374A7">
        <w:rPr>
          <w:sz w:val="16"/>
        </w:rPr>
        <w:t xml:space="preserve"> To James Kennedy, president of Caldera Holding LLC, owner of an iron ore mine in Missouri that can produce rare earth elements, these startups are going against a mighty Chinese monopoly that does not play by the market rules that Americans are obsessed with. “This is not an economic fight. This is a geopolitical strategy,” he said. The 100-day review agreed, stating “China does not operate on market principles of cost or pricing structure.” China’s strategy extends to other strategic minerals such as cobalt, of which </w:t>
      </w:r>
      <w:r w:rsidRPr="006374A7">
        <w:rPr>
          <w:sz w:val="16"/>
        </w:rPr>
        <w:lastRenderedPageBreak/>
        <w:t>it has established a monopoly, and lithium, needed to make lithium-ion batteries also found in electric vehicles, the review stated. Kennedy said the largest profits are made when the refined elements are made into useful metals, alloys, or magnets. China will be happy to offshore the mining — and even the refinement of rare earths — as long as it can maintain a monopoly on the finished products, he added. Althaus and other executives interviewed said they are well aware of Beijing’s underhanded means of manipulating the market and declared that they are well positioned to withstand dumping and heavy subsidies. “</w:t>
      </w:r>
      <w:r w:rsidRPr="00ED4570">
        <w:rPr>
          <w:rStyle w:val="StyleUnderline"/>
          <w:highlight w:val="yellow"/>
        </w:rPr>
        <w:t>China can’t manipulate prices the way they did a decade ago</w:t>
      </w:r>
      <w:r w:rsidRPr="006374A7">
        <w:rPr>
          <w:rStyle w:val="StyleUnderline"/>
        </w:rPr>
        <w:t xml:space="preserve"> because then </w:t>
      </w:r>
      <w:r w:rsidRPr="005B4F94">
        <w:rPr>
          <w:rStyle w:val="StyleUnderline"/>
          <w:highlight w:val="yellow"/>
        </w:rPr>
        <w:t>they were a net exporter. Now</w:t>
      </w:r>
      <w:r w:rsidRPr="006374A7">
        <w:rPr>
          <w:rStyle w:val="StyleUnderline"/>
        </w:rPr>
        <w:t xml:space="preserve"> they are </w:t>
      </w:r>
      <w:r w:rsidRPr="005B4F94">
        <w:rPr>
          <w:rStyle w:val="StyleUnderline"/>
          <w:highlight w:val="yellow"/>
        </w:rPr>
        <w:t>net importers</w:t>
      </w:r>
      <w:r w:rsidRPr="006374A7">
        <w:rPr>
          <w:rStyle w:val="StyleUnderline"/>
        </w:rPr>
        <w:t>, so they don’t have excess amounts of materials</w:t>
      </w:r>
      <w:r w:rsidRPr="006374A7">
        <w:rPr>
          <w:sz w:val="16"/>
        </w:rPr>
        <w:t xml:space="preserve">,” Althaus said. James </w:t>
      </w:r>
      <w:proofErr w:type="spellStart"/>
      <w:r w:rsidRPr="006374A7">
        <w:rPr>
          <w:sz w:val="16"/>
        </w:rPr>
        <w:t>Litinsky</w:t>
      </w:r>
      <w:proofErr w:type="spellEnd"/>
      <w:r w:rsidRPr="006374A7">
        <w:rPr>
          <w:sz w:val="16"/>
        </w:rPr>
        <w:t xml:space="preserve">, chairman and CEO of MP Materials, a publicly traded company that operates a rare earth mine in California, said, “The drive to electrify and decarbonize is giving rise to a durable, demand-driven cycle that has only begun to materialize. </w:t>
      </w:r>
      <w:r w:rsidRPr="006374A7">
        <w:rPr>
          <w:rStyle w:val="StyleUnderline"/>
        </w:rPr>
        <w:t xml:space="preserve">In this new era, our operating results and balance sheet demonstrate the </w:t>
      </w:r>
      <w:r w:rsidRPr="00ED4570">
        <w:rPr>
          <w:rStyle w:val="StyleUnderline"/>
          <w:highlight w:val="yellow"/>
        </w:rPr>
        <w:t>potential for U.S. companies to compete</w:t>
      </w:r>
      <w:r w:rsidRPr="006374A7">
        <w:rPr>
          <w:sz w:val="16"/>
        </w:rPr>
        <w:t>.”</w:t>
      </w:r>
    </w:p>
    <w:p w:rsidR="00433A02" w:rsidRDefault="00433A02" w:rsidP="00433A02">
      <w:pPr>
        <w:pStyle w:val="Heading4"/>
      </w:pPr>
      <w:r>
        <w:t xml:space="preserve">Rare earth shortages kill the transition to </w:t>
      </w:r>
      <w:r w:rsidRPr="00EF7636">
        <w:rPr>
          <w:u w:val="single"/>
        </w:rPr>
        <w:t>renewables</w:t>
      </w:r>
      <w:r>
        <w:t xml:space="preserve"> – causes warming.</w:t>
      </w:r>
    </w:p>
    <w:p w:rsidR="00433A02" w:rsidRPr="008F4608" w:rsidRDefault="00433A02" w:rsidP="00433A02">
      <w:pPr>
        <w:rPr>
          <w:sz w:val="16"/>
        </w:rPr>
      </w:pPr>
      <w:r w:rsidRPr="006E342A">
        <w:rPr>
          <w:rStyle w:val="Style13ptBold"/>
        </w:rPr>
        <w:t>CNN 21</w:t>
      </w:r>
      <w:r w:rsidRPr="008F4608">
        <w:rPr>
          <w:sz w:val="16"/>
        </w:rPr>
        <w:t xml:space="preserve"> (citing report by International Energy Agency, 5-5-2021, "Shortage of rare earth metals could hinder climate efforts, report warns," WRAL </w:t>
      </w:r>
      <w:proofErr w:type="spellStart"/>
      <w:r w:rsidRPr="008F4608">
        <w:rPr>
          <w:sz w:val="16"/>
        </w:rPr>
        <w:t>TechWire</w:t>
      </w:r>
      <w:proofErr w:type="spellEnd"/>
      <w:r w:rsidRPr="008F4608">
        <w:rPr>
          <w:sz w:val="16"/>
        </w:rPr>
        <w:t xml:space="preserve">, </w:t>
      </w:r>
      <w:hyperlink r:id="rId9" w:history="1">
        <w:r w:rsidRPr="008F4608">
          <w:rPr>
            <w:rStyle w:val="Hyperlink"/>
            <w:sz w:val="16"/>
          </w:rPr>
          <w:t>https://www.wraltechwire.com/2021/05/05/shortage-of-rare-earth-metals-could-hinder-climate-efforts-report-warns/</w:t>
        </w:r>
      </w:hyperlink>
      <w:r w:rsidRPr="008F4608">
        <w:rPr>
          <w:sz w:val="16"/>
        </w:rPr>
        <w:t>) AG</w:t>
      </w:r>
    </w:p>
    <w:p w:rsidR="00433A02" w:rsidRPr="00AA1EC0" w:rsidRDefault="00433A02" w:rsidP="00433A02">
      <w:pPr>
        <w:rPr>
          <w:rStyle w:val="StyleUnderline"/>
        </w:rPr>
      </w:pPr>
      <w:r w:rsidRPr="003C321A">
        <w:rPr>
          <w:rStyle w:val="Emphasis"/>
          <w:highlight w:val="yellow"/>
        </w:rPr>
        <w:t>Shortage of r</w:t>
      </w:r>
      <w:r w:rsidRPr="00514E35">
        <w:rPr>
          <w:rStyle w:val="Emphasis"/>
        </w:rPr>
        <w:t xml:space="preserve">are </w:t>
      </w:r>
      <w:r w:rsidRPr="003C321A">
        <w:rPr>
          <w:rStyle w:val="Emphasis"/>
          <w:highlight w:val="yellow"/>
        </w:rPr>
        <w:t>e</w:t>
      </w:r>
      <w:r w:rsidRPr="00514E35">
        <w:rPr>
          <w:rStyle w:val="Emphasis"/>
        </w:rPr>
        <w:t xml:space="preserve">arth </w:t>
      </w:r>
      <w:r w:rsidRPr="003C321A">
        <w:rPr>
          <w:rStyle w:val="Emphasis"/>
          <w:highlight w:val="yellow"/>
        </w:rPr>
        <w:t>m</w:t>
      </w:r>
      <w:r w:rsidRPr="003C321A">
        <w:rPr>
          <w:rStyle w:val="Emphasis"/>
        </w:rPr>
        <w:t>etal</w:t>
      </w:r>
      <w:r w:rsidRPr="003C321A">
        <w:rPr>
          <w:rStyle w:val="Emphasis"/>
          <w:highlight w:val="yellow"/>
        </w:rPr>
        <w:t>s could hinder climate efforts</w:t>
      </w:r>
      <w:r w:rsidRPr="00AA1EC0">
        <w:rPr>
          <w:rStyle w:val="StyleUnderline"/>
        </w:rPr>
        <w:t>, report warns</w:t>
      </w:r>
    </w:p>
    <w:p w:rsidR="00433A02" w:rsidRDefault="00433A02" w:rsidP="00433A02">
      <w:pPr>
        <w:rPr>
          <w:sz w:val="16"/>
        </w:rPr>
      </w:pPr>
      <w:r w:rsidRPr="00514E35">
        <w:rPr>
          <w:rStyle w:val="StyleUnderline"/>
        </w:rPr>
        <w:t xml:space="preserve">As countries switch to green energy, </w:t>
      </w:r>
      <w:r w:rsidRPr="003C321A">
        <w:rPr>
          <w:rStyle w:val="Emphasis"/>
          <w:highlight w:val="yellow"/>
        </w:rPr>
        <w:t>demand</w:t>
      </w:r>
      <w:r w:rsidRPr="00514E35">
        <w:rPr>
          <w:rStyle w:val="Emphasis"/>
        </w:rPr>
        <w:t xml:space="preserve"> for</w:t>
      </w:r>
      <w:r w:rsidRPr="00017ADD">
        <w:rPr>
          <w:sz w:val="16"/>
        </w:rPr>
        <w:t xml:space="preserve"> copper, lithium, nickel, cobalt and </w:t>
      </w:r>
      <w:r w:rsidRPr="00514E35">
        <w:rPr>
          <w:rStyle w:val="Emphasis"/>
        </w:rPr>
        <w:t xml:space="preserve">rare earth elements </w:t>
      </w:r>
      <w:r w:rsidRPr="003C321A">
        <w:rPr>
          <w:rStyle w:val="Emphasis"/>
          <w:highlight w:val="yellow"/>
        </w:rPr>
        <w:t>is soaring</w:t>
      </w:r>
      <w:r w:rsidRPr="00514E35">
        <w:rPr>
          <w:rStyle w:val="StyleUnderline"/>
        </w:rPr>
        <w:t xml:space="preserve">. But they are </w:t>
      </w:r>
      <w:r w:rsidRPr="005B4F94">
        <w:rPr>
          <w:rStyle w:val="StyleUnderline"/>
        </w:rPr>
        <w:t xml:space="preserve">all vulnerable to price volatility and </w:t>
      </w:r>
      <w:r w:rsidRPr="005B4F94">
        <w:rPr>
          <w:rStyle w:val="Emphasis"/>
        </w:rPr>
        <w:t>shortages</w:t>
      </w:r>
      <w:r w:rsidRPr="00017ADD">
        <w:rPr>
          <w:sz w:val="16"/>
        </w:rPr>
        <w:t xml:space="preserve">, the agency warned in a report published on Wednesday, </w:t>
      </w:r>
      <w:r w:rsidRPr="00514E35">
        <w:rPr>
          <w:rStyle w:val="StyleUnderline"/>
        </w:rPr>
        <w:t xml:space="preserve">because their </w:t>
      </w:r>
      <w:r w:rsidRPr="005B4F94">
        <w:rPr>
          <w:rStyle w:val="StyleUnderline"/>
        </w:rPr>
        <w:t>supply chains are opaque</w:t>
      </w:r>
      <w:r w:rsidRPr="00017ADD">
        <w:rPr>
          <w:sz w:val="16"/>
        </w:rPr>
        <w:t xml:space="preserve">, the quality of available deposits is declining and mining companies face stricter environmental and social standards. </w:t>
      </w:r>
      <w:r w:rsidRPr="00514E35">
        <w:rPr>
          <w:rStyle w:val="StyleUnderline"/>
        </w:rPr>
        <w:t xml:space="preserve">Limited access to known mineral deposits is another risk factor. </w:t>
      </w:r>
      <w:r w:rsidRPr="003C321A">
        <w:rPr>
          <w:rStyle w:val="Emphasis"/>
          <w:highlight w:val="yellow"/>
        </w:rPr>
        <w:t>Three countries</w:t>
      </w:r>
      <w:r w:rsidRPr="00514E35">
        <w:rPr>
          <w:rStyle w:val="Emphasis"/>
        </w:rPr>
        <w:t xml:space="preserve"> together </w:t>
      </w:r>
      <w:r w:rsidRPr="003C321A">
        <w:rPr>
          <w:rStyle w:val="Emphasis"/>
          <w:highlight w:val="yellow"/>
        </w:rPr>
        <w:t>control</w:t>
      </w:r>
      <w:r w:rsidRPr="00514E35">
        <w:rPr>
          <w:rStyle w:val="Emphasis"/>
        </w:rPr>
        <w:t xml:space="preserve"> more than </w:t>
      </w:r>
      <w:r w:rsidRPr="003C321A">
        <w:rPr>
          <w:rStyle w:val="Emphasis"/>
          <w:highlight w:val="yellow"/>
        </w:rPr>
        <w:t>75%</w:t>
      </w:r>
      <w:r w:rsidRPr="00514E35">
        <w:rPr>
          <w:rStyle w:val="Emphasis"/>
        </w:rPr>
        <w:t xml:space="preserve"> of the global output </w:t>
      </w:r>
      <w:r w:rsidRPr="00514E35">
        <w:rPr>
          <w:rStyle w:val="StyleUnderline"/>
        </w:rPr>
        <w:t>of lithium, cobalt and rare earth elements</w:t>
      </w:r>
      <w:r w:rsidRPr="00017ADD">
        <w:rPr>
          <w:sz w:val="16"/>
        </w:rPr>
        <w:t xml:space="preserve">. The Democratic Republic of Congo was responsible for 70% of cobalt production in 2019, and </w:t>
      </w:r>
      <w:r w:rsidRPr="003C321A">
        <w:rPr>
          <w:rStyle w:val="StyleUnderline"/>
          <w:highlight w:val="yellow"/>
        </w:rPr>
        <w:t>China produced</w:t>
      </w:r>
      <w:r w:rsidRPr="00017ADD">
        <w:rPr>
          <w:sz w:val="16"/>
        </w:rPr>
        <w:t xml:space="preserve"> 60% of rare earth elements while refining 50% to 70% of lithium and cobalt, and </w:t>
      </w:r>
      <w:r w:rsidRPr="00514E35">
        <w:rPr>
          <w:rStyle w:val="StyleUnderline"/>
        </w:rPr>
        <w:t xml:space="preserve">nearly </w:t>
      </w:r>
      <w:r w:rsidRPr="003C321A">
        <w:rPr>
          <w:rStyle w:val="StyleUnderline"/>
          <w:highlight w:val="yellow"/>
        </w:rPr>
        <w:t>90%</w:t>
      </w:r>
      <w:r w:rsidRPr="00514E35">
        <w:rPr>
          <w:rStyle w:val="StyleUnderline"/>
        </w:rPr>
        <w:t xml:space="preserve"> of rare earth elements</w:t>
      </w:r>
      <w:r w:rsidRPr="00017ADD">
        <w:rPr>
          <w:sz w:val="16"/>
        </w:rPr>
        <w:t xml:space="preserve">. Australia is the other power player. In the past, mining companies have responded to higher demand by increasing their investment in new projects. But it takes on average 16 years from the discovery of a deposit for a mine to start production, according to the IEA. </w:t>
      </w:r>
      <w:r w:rsidRPr="003C321A">
        <w:rPr>
          <w:rStyle w:val="StyleUnderline"/>
        </w:rPr>
        <w:t>Current supply</w:t>
      </w:r>
      <w:r w:rsidRPr="00514E35">
        <w:rPr>
          <w:rStyle w:val="StyleUnderline"/>
        </w:rPr>
        <w:t xml:space="preserve"> and investment plans are geared to “</w:t>
      </w:r>
      <w:r w:rsidRPr="00514E35">
        <w:rPr>
          <w:rStyle w:val="Emphasis"/>
        </w:rPr>
        <w:t>gradual, insufficient action on climate change</w:t>
      </w:r>
      <w:r w:rsidRPr="00017ADD">
        <w:rPr>
          <w:sz w:val="16"/>
        </w:rPr>
        <w:t>,” it warned. “</w:t>
      </w:r>
      <w:r w:rsidRPr="00514E35">
        <w:rPr>
          <w:rStyle w:val="StyleUnderline"/>
        </w:rPr>
        <w:t xml:space="preserve">These </w:t>
      </w:r>
      <w:r w:rsidRPr="003C321A">
        <w:rPr>
          <w:rStyle w:val="StyleUnderline"/>
          <w:highlight w:val="yellow"/>
        </w:rPr>
        <w:t>risks to the reliability, affordability and sustainability of mineral supply are manageable, but</w:t>
      </w:r>
      <w:r w:rsidRPr="00514E35">
        <w:rPr>
          <w:rStyle w:val="StyleUnderline"/>
        </w:rPr>
        <w:t xml:space="preserve"> they are </w:t>
      </w:r>
      <w:r w:rsidRPr="003C321A">
        <w:rPr>
          <w:rStyle w:val="StyleUnderline"/>
          <w:highlight w:val="yellow"/>
        </w:rPr>
        <w:t>real</w:t>
      </w:r>
      <w:r w:rsidRPr="00017ADD">
        <w:rPr>
          <w:sz w:val="16"/>
        </w:rPr>
        <w:t>,” the Paris-based agency said in the most comprehensive report on the issue to date. “</w:t>
      </w:r>
      <w:r w:rsidRPr="00514E35">
        <w:rPr>
          <w:rStyle w:val="StyleUnderline"/>
        </w:rPr>
        <w:t>How policy makers and companies respond will determine whether critical minerals are a vital enabler for clean energy transitions, or a bottleneck in the process</w:t>
      </w:r>
      <w:r w:rsidRPr="00017ADD">
        <w:rPr>
          <w:sz w:val="16"/>
        </w:rPr>
        <w:t xml:space="preserve">.” </w:t>
      </w:r>
      <w:r w:rsidRPr="00514E35">
        <w:rPr>
          <w:rStyle w:val="StyleUnderline"/>
        </w:rPr>
        <w:t xml:space="preserve">The </w:t>
      </w:r>
      <w:r w:rsidRPr="003C321A">
        <w:rPr>
          <w:rStyle w:val="StyleUnderline"/>
          <w:highlight w:val="yellow"/>
        </w:rPr>
        <w:t>minerals</w:t>
      </w:r>
      <w:r w:rsidRPr="00514E35">
        <w:rPr>
          <w:rStyle w:val="StyleUnderline"/>
        </w:rPr>
        <w:t xml:space="preserve"> are </w:t>
      </w:r>
      <w:r w:rsidRPr="003C321A">
        <w:rPr>
          <w:rStyle w:val="StyleUnderline"/>
          <w:highlight w:val="yellow"/>
        </w:rPr>
        <w:t>essential to tech</w:t>
      </w:r>
      <w:r w:rsidRPr="00514E35">
        <w:rPr>
          <w:rStyle w:val="StyleUnderline"/>
        </w:rPr>
        <w:t xml:space="preserve">nologies that are </w:t>
      </w:r>
      <w:r w:rsidRPr="003C321A">
        <w:rPr>
          <w:rStyle w:val="StyleUnderline"/>
          <w:highlight w:val="yellow"/>
        </w:rPr>
        <w:t xml:space="preserve">expected to play a </w:t>
      </w:r>
      <w:r w:rsidRPr="003C321A">
        <w:rPr>
          <w:rStyle w:val="Emphasis"/>
          <w:highlight w:val="yellow"/>
        </w:rPr>
        <w:t>lead</w:t>
      </w:r>
      <w:r w:rsidRPr="00514E35">
        <w:rPr>
          <w:rStyle w:val="Emphasis"/>
        </w:rPr>
        <w:t xml:space="preserve">ing </w:t>
      </w:r>
      <w:r w:rsidRPr="003C321A">
        <w:rPr>
          <w:rStyle w:val="Emphasis"/>
          <w:highlight w:val="yellow"/>
        </w:rPr>
        <w:t>role in</w:t>
      </w:r>
      <w:r w:rsidRPr="00514E35">
        <w:rPr>
          <w:rStyle w:val="Emphasis"/>
        </w:rPr>
        <w:t xml:space="preserve"> combating </w:t>
      </w:r>
      <w:r w:rsidRPr="003C321A">
        <w:rPr>
          <w:rStyle w:val="Emphasis"/>
          <w:highlight w:val="yellow"/>
        </w:rPr>
        <w:t>climate change</w:t>
      </w:r>
      <w:r w:rsidRPr="00514E35">
        <w:rPr>
          <w:rStyle w:val="Emphasis"/>
        </w:rPr>
        <w:t>.</w:t>
      </w:r>
      <w:r>
        <w:rPr>
          <w:rStyle w:val="Emphasis"/>
        </w:rPr>
        <w:t xml:space="preserve"> </w:t>
      </w:r>
      <w:r w:rsidRPr="00514E35">
        <w:rPr>
          <w:rStyle w:val="StyleUnderline"/>
        </w:rPr>
        <w:t xml:space="preserve">The average </w:t>
      </w:r>
      <w:r w:rsidRPr="003C321A">
        <w:rPr>
          <w:rStyle w:val="StyleUnderline"/>
          <w:highlight w:val="yellow"/>
        </w:rPr>
        <w:t>electric car requires six times more minerals</w:t>
      </w:r>
      <w:r w:rsidRPr="00514E35">
        <w:rPr>
          <w:rStyle w:val="StyleUnderline"/>
        </w:rPr>
        <w:t xml:space="preserve"> than a conventional car, </w:t>
      </w:r>
      <w:r w:rsidRPr="00017ADD">
        <w:rPr>
          <w:sz w:val="16"/>
        </w:rPr>
        <w:t xml:space="preserve">according to the IEA. Lithium, nickel, cobalt, manganese and graphite are crucial to batteries. Electricity networks need huge amounts of copper and aluminum, while </w:t>
      </w:r>
      <w:r w:rsidRPr="00514E35">
        <w:rPr>
          <w:rStyle w:val="StyleUnderline"/>
        </w:rPr>
        <w:t xml:space="preserve">rare earth elements are used in the magnets </w:t>
      </w:r>
      <w:r w:rsidRPr="003C321A">
        <w:rPr>
          <w:rStyle w:val="StyleUnderline"/>
          <w:highlight w:val="yellow"/>
        </w:rPr>
        <w:t>needed to make wind turbines</w:t>
      </w:r>
      <w:r w:rsidRPr="00514E35">
        <w:rPr>
          <w:rStyle w:val="StyleUnderline"/>
        </w:rPr>
        <w:t xml:space="preserve"> work.</w:t>
      </w:r>
      <w:r>
        <w:rPr>
          <w:u w:val="single"/>
        </w:rPr>
        <w:t xml:space="preserve"> </w:t>
      </w:r>
      <w:r w:rsidRPr="00514E35">
        <w:rPr>
          <w:rStyle w:val="StyleUnderline"/>
        </w:rPr>
        <w:t>Meeting the goals of the Paris climate agreement will require a “</w:t>
      </w:r>
      <w:r w:rsidRPr="00514E35">
        <w:rPr>
          <w:rStyle w:val="Emphasis"/>
        </w:rPr>
        <w:t>significant” increase in clean energy</w:t>
      </w:r>
      <w:r w:rsidRPr="00514E35">
        <w:rPr>
          <w:rStyle w:val="StyleUnderline"/>
        </w:rPr>
        <w:t>,</w:t>
      </w:r>
      <w:r w:rsidRPr="00017ADD">
        <w:rPr>
          <w:sz w:val="16"/>
        </w:rPr>
        <w:t xml:space="preserve"> according to the IEA, which estimates that the annual installation of wind turbines would need to grow threefold by 2040 and electric car sales would need to expand 25 times over the same period. Reaching net zero emissions by 2050 would require even more investment. “</w:t>
      </w:r>
      <w:r w:rsidRPr="00514E35">
        <w:rPr>
          <w:rStyle w:val="StyleUnderline"/>
        </w:rPr>
        <w:t xml:space="preserve">The data shows a looming </w:t>
      </w:r>
      <w:r w:rsidRPr="003C321A">
        <w:rPr>
          <w:rStyle w:val="StyleUnderline"/>
          <w:highlight w:val="yellow"/>
        </w:rPr>
        <w:t>mismatch between</w:t>
      </w:r>
      <w:r w:rsidRPr="00514E35">
        <w:rPr>
          <w:rStyle w:val="StyleUnderline"/>
        </w:rPr>
        <w:t xml:space="preserve"> the world’s </w:t>
      </w:r>
      <w:r w:rsidRPr="003C321A">
        <w:rPr>
          <w:rStyle w:val="StyleUnderline"/>
          <w:highlight w:val="yellow"/>
        </w:rPr>
        <w:t>strengthened climate ambitions and</w:t>
      </w:r>
      <w:r w:rsidRPr="00514E35">
        <w:rPr>
          <w:rStyle w:val="StyleUnderline"/>
        </w:rPr>
        <w:t xml:space="preserve"> the </w:t>
      </w:r>
      <w:r w:rsidRPr="003C321A">
        <w:rPr>
          <w:rStyle w:val="StyleUnderline"/>
          <w:highlight w:val="yellow"/>
        </w:rPr>
        <w:t>availability of critical minerals</w:t>
      </w:r>
      <w:r w:rsidRPr="00514E35">
        <w:rPr>
          <w:rStyle w:val="StyleUnderline"/>
        </w:rPr>
        <w:t xml:space="preserve"> that are essential to realizing those ambitions</w:t>
      </w:r>
      <w:r w:rsidRPr="00017ADD">
        <w:rPr>
          <w:sz w:val="16"/>
        </w:rPr>
        <w:t xml:space="preserve">,” </w:t>
      </w:r>
      <w:proofErr w:type="spellStart"/>
      <w:r w:rsidRPr="00017ADD">
        <w:rPr>
          <w:sz w:val="16"/>
        </w:rPr>
        <w:t>Fatih</w:t>
      </w:r>
      <w:proofErr w:type="spellEnd"/>
      <w:r w:rsidRPr="00017ADD">
        <w:rPr>
          <w:sz w:val="16"/>
        </w:rPr>
        <w:t xml:space="preserve"> </w:t>
      </w:r>
      <w:proofErr w:type="spellStart"/>
      <w:r w:rsidRPr="00017ADD">
        <w:rPr>
          <w:sz w:val="16"/>
        </w:rPr>
        <w:t>Birol</w:t>
      </w:r>
      <w:proofErr w:type="spellEnd"/>
      <w:r w:rsidRPr="00017ADD">
        <w:rPr>
          <w:sz w:val="16"/>
        </w:rPr>
        <w:t xml:space="preserve">, executive director of the IEA, said in a statement. “The challenges are not insurmountable, but governments must give clear signals about how they plan to turn their climate pledges into action.” The agency said that </w:t>
      </w:r>
      <w:r w:rsidRPr="003C321A">
        <w:rPr>
          <w:rStyle w:val="StyleUnderline"/>
          <w:highlight w:val="yellow"/>
        </w:rPr>
        <w:t>policymakers should</w:t>
      </w:r>
      <w:r w:rsidRPr="00514E35">
        <w:rPr>
          <w:rStyle w:val="StyleUnderline"/>
        </w:rPr>
        <w:t xml:space="preserve"> provide more clarity on the energy transition</w:t>
      </w:r>
      <w:r w:rsidRPr="00017ADD">
        <w:rPr>
          <w:sz w:val="16"/>
        </w:rPr>
        <w:t xml:space="preserve">, promote the development of new technology and recycling, </w:t>
      </w:r>
      <w:r w:rsidRPr="003C321A">
        <w:rPr>
          <w:rStyle w:val="Emphasis"/>
          <w:highlight w:val="yellow"/>
        </w:rPr>
        <w:t>enhance supply chain resilience</w:t>
      </w:r>
      <w:r w:rsidRPr="00017ADD">
        <w:rPr>
          <w:sz w:val="16"/>
        </w:rPr>
        <w:t xml:space="preserve"> and encourage higher environmental, social and governance (ESG) standards. The IEA, which advises the world’s richest countries and was founded after the oil supply shocks in the 1970s, said that </w:t>
      </w:r>
      <w:r w:rsidRPr="00514E35">
        <w:rPr>
          <w:rStyle w:val="Emphasis"/>
        </w:rPr>
        <w:t>mineral supplies will be the energy security challenge of the 21st century</w:t>
      </w:r>
      <w:r w:rsidRPr="00017ADD">
        <w:rPr>
          <w:sz w:val="16"/>
        </w:rPr>
        <w:t>. “</w:t>
      </w:r>
      <w:r w:rsidRPr="00514E35">
        <w:rPr>
          <w:rStyle w:val="StyleUnderline"/>
        </w:rPr>
        <w:t>Concerns about price volatility and security of supply do not disappear in an electrified, renewables-rich energy system</w:t>
      </w:r>
      <w:r w:rsidRPr="00017ADD">
        <w:rPr>
          <w:sz w:val="16"/>
        </w:rPr>
        <w:t>,” it said.</w:t>
      </w:r>
    </w:p>
    <w:p w:rsidR="00433A02" w:rsidRPr="00017ADD" w:rsidRDefault="00433A02" w:rsidP="00433A02">
      <w:pPr>
        <w:rPr>
          <w:sz w:val="16"/>
        </w:rPr>
      </w:pPr>
    </w:p>
    <w:p w:rsidR="00433A02" w:rsidRPr="004C0DE1" w:rsidRDefault="00433A02" w:rsidP="00433A02">
      <w:pPr>
        <w:pStyle w:val="Heading4"/>
        <w:tabs>
          <w:tab w:val="left" w:pos="4860"/>
        </w:tabs>
      </w:pPr>
      <w:r>
        <w:lastRenderedPageBreak/>
        <w:t xml:space="preserve">Climate change causes </w:t>
      </w:r>
      <w:r w:rsidRPr="00FA36D7">
        <w:rPr>
          <w:u w:val="single"/>
        </w:rPr>
        <w:t>extinction</w:t>
      </w:r>
      <w:r>
        <w:t>.</w:t>
      </w:r>
      <w:r>
        <w:tab/>
      </w:r>
    </w:p>
    <w:p w:rsidR="00433A02" w:rsidRPr="00411D6B" w:rsidRDefault="00433A02" w:rsidP="00433A02">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411D6B">
        <w:rPr>
          <w:color w:val="000000" w:themeColor="text1"/>
          <w:sz w:val="16"/>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411D6B">
        <w:rPr>
          <w:color w:val="000000" w:themeColor="text1"/>
          <w:sz w:val="16"/>
        </w:rPr>
        <w:t>livescience</w:t>
      </w:r>
      <w:proofErr w:type="spellEnd"/>
      <w:r w:rsidRPr="00411D6B">
        <w:rPr>
          <w:color w:val="000000" w:themeColor="text1"/>
          <w:sz w:val="16"/>
        </w:rPr>
        <w:t xml:space="preserve">, 6/4/19; </w:t>
      </w:r>
      <w:hyperlink r:id="rId10" w:history="1">
        <w:r w:rsidRPr="00411D6B">
          <w:rPr>
            <w:color w:val="000000" w:themeColor="text1"/>
            <w:sz w:val="16"/>
          </w:rPr>
          <w:t>https://www.livescience.com/65633-climate-change-dooms-humans-by-2050.html</w:t>
        </w:r>
      </w:hyperlink>
      <w:r w:rsidRPr="00411D6B">
        <w:rPr>
          <w:color w:val="000000" w:themeColor="text1"/>
          <w:sz w:val="16"/>
        </w:rPr>
        <w:t>] Justin</w:t>
      </w:r>
    </w:p>
    <w:p w:rsidR="00433A02" w:rsidRDefault="00433A02" w:rsidP="00433A02">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1"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2"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3"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4"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rsidR="00433A02" w:rsidRDefault="00433A02" w:rsidP="00433A02">
      <w:pPr>
        <w:pStyle w:val="Heading3"/>
      </w:pPr>
      <w:r>
        <w:lastRenderedPageBreak/>
        <w:t>Solvency</w:t>
      </w:r>
    </w:p>
    <w:p w:rsidR="00433A02" w:rsidRPr="007C39C9" w:rsidRDefault="00433A02" w:rsidP="00433A02">
      <w:pPr>
        <w:pStyle w:val="Heading4"/>
      </w:pPr>
      <w:r>
        <w:t>Contention 3 is the plan</w:t>
      </w:r>
    </w:p>
    <w:p w:rsidR="00433A02" w:rsidRDefault="00433A02" w:rsidP="00433A02">
      <w:pPr>
        <w:pStyle w:val="Heading4"/>
      </w:pPr>
      <w:r>
        <w:t>We affirm: The appropriation of outer space by private entities in the People’s Republic of China is unjust.</w:t>
      </w:r>
    </w:p>
    <w:p w:rsidR="00433A02" w:rsidRDefault="00433A02" w:rsidP="00433A02"/>
    <w:p w:rsidR="00433A02" w:rsidRDefault="00433A02" w:rsidP="00433A02">
      <w:pPr>
        <w:pStyle w:val="Heading4"/>
      </w:pPr>
      <w:r>
        <w:t>Appropriation is the taking of or exercise of control over property</w:t>
      </w:r>
    </w:p>
    <w:p w:rsidR="00433A02" w:rsidRPr="00394506" w:rsidRDefault="00433A02" w:rsidP="00433A02">
      <w:pPr>
        <w:rPr>
          <w:sz w:val="16"/>
        </w:rPr>
      </w:pPr>
      <w:r>
        <w:rPr>
          <w:rStyle w:val="Style13ptBold"/>
        </w:rPr>
        <w:t>Bohm</w:t>
      </w:r>
      <w:r w:rsidRPr="0025454A">
        <w:rPr>
          <w:rStyle w:val="Style13ptBold"/>
        </w:rPr>
        <w:t xml:space="preserve"> 13</w:t>
      </w:r>
      <w:r w:rsidRPr="00394506">
        <w:rPr>
          <w:sz w:val="16"/>
        </w:rPr>
        <w:t xml:space="preserve"> [JEFF BOHM, Chief Judge. In re </w:t>
      </w:r>
      <w:proofErr w:type="spellStart"/>
      <w:r w:rsidRPr="00394506">
        <w:rPr>
          <w:sz w:val="16"/>
        </w:rPr>
        <w:t>Cowin</w:t>
      </w:r>
      <w:proofErr w:type="spellEnd"/>
      <w:r w:rsidRPr="00394506">
        <w:rPr>
          <w:sz w:val="16"/>
        </w:rPr>
        <w:t>, 492 B.R. 858 (</w:t>
      </w:r>
      <w:proofErr w:type="spellStart"/>
      <w:r w:rsidRPr="00394506">
        <w:rPr>
          <w:sz w:val="16"/>
        </w:rPr>
        <w:t>Bankr</w:t>
      </w:r>
      <w:proofErr w:type="spellEnd"/>
      <w:r w:rsidRPr="00394506">
        <w:rPr>
          <w:sz w:val="16"/>
        </w:rPr>
        <w:t>. S.D. Tex. 2013).] TDI</w:t>
      </w:r>
    </w:p>
    <w:p w:rsidR="00433A02" w:rsidRPr="007153A3" w:rsidRDefault="00433A02" w:rsidP="00433A02">
      <w:pPr>
        <w:rPr>
          <w:sz w:val="16"/>
          <w:szCs w:val="16"/>
        </w:rPr>
      </w:pPr>
      <w:r w:rsidRPr="007153A3">
        <w:rPr>
          <w:sz w:val="16"/>
          <w:szCs w:val="16"/>
        </w:rPr>
        <w:t>1. Application of the Facts in the Instant Disputes to Embezzlement under Section 523(a)(4)</w:t>
      </w:r>
    </w:p>
    <w:p w:rsidR="00433A02" w:rsidRPr="007153A3" w:rsidRDefault="00433A02" w:rsidP="00433A02">
      <w:pPr>
        <w:rPr>
          <w:sz w:val="16"/>
        </w:rPr>
      </w:pPr>
      <w:r w:rsidRPr="007153A3">
        <w:rPr>
          <w:sz w:val="16"/>
        </w:rPr>
        <w:t>(</w:t>
      </w:r>
      <w:proofErr w:type="spellStart"/>
      <w:r w:rsidRPr="007153A3">
        <w:rPr>
          <w:sz w:val="16"/>
        </w:rPr>
        <w:t>i</w:t>
      </w:r>
      <w:proofErr w:type="spellEnd"/>
      <w:r w:rsidRPr="007153A3">
        <w:rPr>
          <w:sz w:val="16"/>
        </w:rPr>
        <w:t xml:space="preserve">) "The Debtor appropriated funds." </w:t>
      </w:r>
      <w:r w:rsidRPr="0025454A">
        <w:rPr>
          <w:rStyle w:val="Emphasis"/>
        </w:rPr>
        <w:t>"</w:t>
      </w:r>
      <w:r w:rsidRPr="00846633">
        <w:rPr>
          <w:rStyle w:val="Emphasis"/>
          <w:highlight w:val="yellow"/>
        </w:rPr>
        <w:t>Appropriation</w:t>
      </w:r>
      <w:r w:rsidRPr="0025454A">
        <w:rPr>
          <w:rStyle w:val="Emphasis"/>
        </w:rPr>
        <w:t>" is defined as "</w:t>
      </w:r>
      <w:r w:rsidRPr="00846633">
        <w:rPr>
          <w:rStyle w:val="Emphasis"/>
          <w:highlight w:val="yellow"/>
        </w:rPr>
        <w:t xml:space="preserve">the exercise of control over </w:t>
      </w:r>
      <w:r w:rsidRPr="00C82DBA">
        <w:rPr>
          <w:rStyle w:val="Emphasis"/>
          <w:highlight w:val="yellow"/>
        </w:rPr>
        <w:t>property; a taking of possession</w:t>
      </w:r>
      <w:r w:rsidRPr="0025454A">
        <w:rPr>
          <w:rStyle w:val="Emphasis"/>
        </w:rPr>
        <w:t>."</w:t>
      </w:r>
      <w:r w:rsidRPr="007153A3">
        <w:rPr>
          <w:sz w:val="16"/>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rsidRPr="007153A3">
        <w:rPr>
          <w:sz w:val="16"/>
        </w:rPr>
        <w:t>Dampkring</w:t>
      </w:r>
      <w:proofErr w:type="spellEnd"/>
      <w:r w:rsidRPr="007153A3">
        <w:rPr>
          <w:sz w:val="16"/>
        </w:rPr>
        <w:t xml:space="preserve"> Deeds of Trust, but he ensured that the proceeds were deposited to Perc and TRH, entities controlled by his co-conspirator Allan Groves. Thus, the first element is satisfied.</w:t>
      </w:r>
    </w:p>
    <w:p w:rsidR="00433A02" w:rsidRDefault="00433A02" w:rsidP="00433A02">
      <w:pPr>
        <w:rPr>
          <w:sz w:val="16"/>
        </w:rPr>
      </w:pPr>
      <w:r w:rsidRPr="007153A3">
        <w:rPr>
          <w:sz w:val="16"/>
        </w:rPr>
        <w:t xml:space="preserve">(ii) "The appropriation was for the Debtor's use or benefit." </w:t>
      </w:r>
      <w:r w:rsidRPr="00846F87">
        <w:rPr>
          <w:rStyle w:val="StyleUnderline"/>
        </w:rPr>
        <w:t xml:space="preserve">This element does not require a showing that the Debtor himself personally benefitted by the amounts that the Plaintiffs were damaged. </w:t>
      </w:r>
      <w:r w:rsidRPr="007153A3">
        <w:rPr>
          <w:sz w:val="16"/>
        </w:rPr>
        <w:t xml:space="preserve">For example, in affirming a bankruptcy court's decision that a debt was </w:t>
      </w:r>
      <w:proofErr w:type="spellStart"/>
      <w:r w:rsidRPr="007153A3">
        <w:rPr>
          <w:sz w:val="16"/>
        </w:rPr>
        <w:t>nondischargeable</w:t>
      </w:r>
      <w:proofErr w:type="spellEnd"/>
      <w:r w:rsidRPr="007153A3">
        <w:rPr>
          <w:sz w:val="16"/>
        </w:rPr>
        <w:t xml:space="preserve"> due to embezzlement under section 523(a)(4), the Sixth Circuit stated:</w:t>
      </w:r>
    </w:p>
    <w:p w:rsidR="004E5D9D" w:rsidRDefault="004E5D9D" w:rsidP="004E5D9D">
      <w:pPr>
        <w:pStyle w:val="Heading3"/>
      </w:pPr>
      <w:bookmarkStart w:id="0" w:name="_GoBack"/>
      <w:bookmarkEnd w:id="0"/>
      <w:r>
        <w:lastRenderedPageBreak/>
        <w:t>Framework</w:t>
      </w:r>
    </w:p>
    <w:p w:rsidR="004E5D9D" w:rsidRPr="007153A3" w:rsidRDefault="004E5D9D" w:rsidP="00433A02">
      <w:pPr>
        <w:rPr>
          <w:sz w:val="16"/>
        </w:rPr>
      </w:pPr>
    </w:p>
    <w:p w:rsidR="004E5D9D" w:rsidRPr="00022C94" w:rsidRDefault="004E5D9D" w:rsidP="004E5D9D">
      <w:pPr>
        <w:pStyle w:val="Heading4"/>
      </w:pPr>
      <w:r>
        <w:t>The standard is maximizing expected well-being, or hedonistic act utilitarianism.</w:t>
      </w:r>
    </w:p>
    <w:p w:rsidR="004E5D9D" w:rsidRPr="00A3034A" w:rsidRDefault="004E5D9D" w:rsidP="004E5D9D">
      <w:pPr>
        <w:pStyle w:val="Heading4"/>
        <w:rPr>
          <w:bCs/>
          <w:u w:val="single"/>
        </w:rPr>
      </w:pP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4E5D9D" w:rsidRPr="00192D33" w:rsidRDefault="004E5D9D" w:rsidP="004E5D9D">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 xml:space="preserve">because it contains substances that are essential for </w:t>
      </w:r>
      <w:r w:rsidRPr="00A3034A">
        <w:rPr>
          <w:rFonts w:asciiTheme="minorHAnsi" w:hAnsiTheme="minorHAnsi" w:cstheme="minorHAnsi"/>
          <w:u w:val="single"/>
        </w:rPr>
        <w:lastRenderedPageBreak/>
        <w:t>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4E5D9D" w:rsidRPr="00A3034A" w:rsidRDefault="004E5D9D" w:rsidP="004E5D9D">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w:t>
      </w:r>
      <w:proofErr w:type="gramEnd"/>
      <w:r w:rsidRPr="00A3034A">
        <w:rPr>
          <w:rFonts w:asciiTheme="minorHAnsi" w:hAnsiTheme="minorHAnsi" w:cstheme="min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lastRenderedPageBreak/>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w:t>
      </w:r>
      <w:r w:rsidRPr="00A3034A">
        <w:rPr>
          <w:rFonts w:asciiTheme="minorHAnsi" w:hAnsiTheme="minorHAnsi" w:cstheme="minorHAnsi"/>
          <w:sz w:val="16"/>
        </w:rPr>
        <w:lastRenderedPageBreak/>
        <w:t xml:space="preserve">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4E5D9D" w:rsidRPr="00A3034A" w:rsidRDefault="004E5D9D" w:rsidP="004E5D9D">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4E5D9D" w:rsidRDefault="004E5D9D" w:rsidP="000B236D">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4E5D9D" w:rsidRPr="00022C94" w:rsidRDefault="004E5D9D" w:rsidP="004E5D9D"/>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08161B"/>
    <w:multiLevelType w:val="hybridMultilevel"/>
    <w:tmpl w:val="7340D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C7EDE"/>
    <w:multiLevelType w:val="hybridMultilevel"/>
    <w:tmpl w:val="5DF4E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3140B0"/>
    <w:multiLevelType w:val="hybridMultilevel"/>
    <w:tmpl w:val="5204E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D6673D"/>
    <w:multiLevelType w:val="hybridMultilevel"/>
    <w:tmpl w:val="3A5C6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520511"/>
    <w:multiLevelType w:val="multilevel"/>
    <w:tmpl w:val="0DDA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542A0A"/>
    <w:multiLevelType w:val="hybridMultilevel"/>
    <w:tmpl w:val="B50E87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EE5884"/>
    <w:multiLevelType w:val="multilevel"/>
    <w:tmpl w:val="26166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5"/>
  </w:num>
  <w:num w:numId="14">
    <w:abstractNumId w:val="14"/>
  </w:num>
  <w:num w:numId="15">
    <w:abstractNumId w:val="13"/>
  </w:num>
  <w:num w:numId="16">
    <w:abstractNumId w:val="12"/>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A02"/>
    <w:rsid w:val="000B236D"/>
    <w:rsid w:val="001772A3"/>
    <w:rsid w:val="001E1386"/>
    <w:rsid w:val="003C59B8"/>
    <w:rsid w:val="00433A02"/>
    <w:rsid w:val="004E5D9D"/>
    <w:rsid w:val="00C97A7D"/>
    <w:rsid w:val="00EC5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B0C28"/>
  <w15:chartTrackingRefBased/>
  <w15:docId w15:val="{BF461323-2DC3-44FE-A98B-9A3176FAE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433A02"/>
    <w:rPr>
      <w:rFonts w:ascii="Calibri" w:hAnsi="Calibri"/>
    </w:rPr>
  </w:style>
  <w:style w:type="paragraph" w:styleId="Heading1">
    <w:name w:val="heading 1"/>
    <w:aliases w:val="Pocket"/>
    <w:basedOn w:val="Normal"/>
    <w:next w:val="Normal"/>
    <w:link w:val="Heading1Char"/>
    <w:qFormat/>
    <w:rsid w:val="00433A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3A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3A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99"/>
    <w:unhideWhenUsed/>
    <w:qFormat/>
    <w:rsid w:val="00433A0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3A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3A02"/>
  </w:style>
  <w:style w:type="character" w:customStyle="1" w:styleId="Heading1Char">
    <w:name w:val="Heading 1 Char"/>
    <w:aliases w:val="Pocket Char"/>
    <w:basedOn w:val="DefaultParagraphFont"/>
    <w:link w:val="Heading1"/>
    <w:rsid w:val="00433A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3A0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3A0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433A02"/>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433A0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33A02"/>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433A02"/>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433A02"/>
    <w:rPr>
      <w:color w:val="auto"/>
      <w:u w:val="none"/>
    </w:rPr>
  </w:style>
  <w:style w:type="character" w:styleId="FollowedHyperlink">
    <w:name w:val="FollowedHyperlink"/>
    <w:basedOn w:val="DefaultParagraphFont"/>
    <w:uiPriority w:val="99"/>
    <w:semiHidden/>
    <w:unhideWhenUsed/>
    <w:rsid w:val="00433A02"/>
    <w:rPr>
      <w:color w:val="auto"/>
      <w:u w:val="none"/>
    </w:rPr>
  </w:style>
  <w:style w:type="paragraph" w:styleId="DocumentMap">
    <w:name w:val="Document Map"/>
    <w:basedOn w:val="Normal"/>
    <w:link w:val="DocumentMapChar"/>
    <w:uiPriority w:val="99"/>
    <w:semiHidden/>
    <w:unhideWhenUsed/>
    <w:rsid w:val="00433A0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3A02"/>
    <w:rPr>
      <w:rFonts w:ascii="Lucida Grande" w:hAnsi="Lucida Grande" w:cs="Lucida Grande"/>
      <w:sz w:val="24"/>
    </w:rPr>
  </w:style>
  <w:style w:type="paragraph" w:styleId="NormalWeb">
    <w:name w:val="Normal (Web)"/>
    <w:basedOn w:val="Normal"/>
    <w:uiPriority w:val="99"/>
    <w:unhideWhenUsed/>
    <w:rsid w:val="00433A02"/>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rsid w:val="00433A02"/>
    <w:rPr>
      <w:color w:val="605E5C"/>
      <w:shd w:val="clear" w:color="auto" w:fill="E1DFDD"/>
    </w:rPr>
  </w:style>
  <w:style w:type="paragraph" w:customStyle="1" w:styleId="td-ad-inline">
    <w:name w:val="td-ad-inline"/>
    <w:basedOn w:val="Normal"/>
    <w:rsid w:val="00433A0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7"/>
    <w:qFormat/>
    <w:rsid w:val="00433A02"/>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Strong">
    <w:name w:val="Strong"/>
    <w:basedOn w:val="DefaultParagraphFont"/>
    <w:uiPriority w:val="22"/>
    <w:qFormat/>
    <w:rsid w:val="00433A02"/>
    <w:rPr>
      <w:b/>
      <w:bCs/>
    </w:rPr>
  </w:style>
  <w:style w:type="paragraph" w:customStyle="1" w:styleId="Emphasis1">
    <w:name w:val="Emphasis1"/>
    <w:basedOn w:val="Normal"/>
    <w:autoRedefine/>
    <w:uiPriority w:val="20"/>
    <w:qFormat/>
    <w:rsid w:val="00433A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433A02"/>
    <w:pPr>
      <w:widowControl w:val="0"/>
      <w:suppressAutoHyphens/>
      <w:spacing w:after="200"/>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433A0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433A02"/>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6"/>
    <w:qFormat/>
    <w:rsid w:val="00433A02"/>
    <w:rPr>
      <w:u w:val="single"/>
    </w:rPr>
  </w:style>
  <w:style w:type="paragraph" w:styleId="Title">
    <w:name w:val="Title"/>
    <w:aliases w:val="Bold Underlined,UNDERLINE,Cites and Cards,title,Block Heading"/>
    <w:basedOn w:val="Normal"/>
    <w:next w:val="Normal"/>
    <w:link w:val="TitleChar"/>
    <w:uiPriority w:val="6"/>
    <w:qFormat/>
    <w:rsid w:val="00433A02"/>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433A0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ionaldefensemagazine.org/articles/2021/9/7/us-startups-seek-to-claw-back-chinas-share-of-technology-minerals-market" TargetMode="External"/><Relationship Id="rId13" Type="http://schemas.openxmlformats.org/officeDocument/2006/relationships/hyperlink" Target="https://www.livescience.com/55129-how-heat-waves-kill-so-quickly.html" TargetMode="External"/><Relationship Id="rId3" Type="http://schemas.openxmlformats.org/officeDocument/2006/relationships/settings" Target="settings.xml"/><Relationship Id="rId7" Type="http://schemas.openxmlformats.org/officeDocument/2006/relationships/hyperlink" Target="https://www.nationaldefensemagazine.org/articles/2021/9/8/china-maintains-dominance-in-rare-earth-production" TargetMode="External"/><Relationship Id="rId12" Type="http://schemas.openxmlformats.org/officeDocument/2006/relationships/hyperlink" Target="https://www.livescience.com/57266-amazon-river.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nationaldefensemagazine.org/articles/2021/2/5/chinas-naval-buildup-alarms-maritime-leaders" TargetMode="External"/><Relationship Id="rId11" Type="http://schemas.openxmlformats.org/officeDocument/2006/relationships/hyperlink" Target="https://www.ipcc.ch/sr15/" TargetMode="External"/><Relationship Id="rId5" Type="http://schemas.openxmlformats.org/officeDocument/2006/relationships/hyperlink" Target="https://www.defenseone.com/ideas/2021/06/how-china-steals-us-tech-catch-underwater-warfare/174558/" TargetMode="External"/><Relationship Id="rId15" Type="http://schemas.openxmlformats.org/officeDocument/2006/relationships/hyperlink" Target="https://www.ncbi.nlm.nih.gov/pmc/articles/PMC6446569/" TargetMode="External"/><Relationship Id="rId10" Type="http://schemas.openxmlformats.org/officeDocument/2006/relationships/hyperlink" Target="https://www.livescience.com/65633-climate-change-dooms-humans-by-2050.html" TargetMode="External"/><Relationship Id="rId4" Type="http://schemas.openxmlformats.org/officeDocument/2006/relationships/webSettings" Target="webSettings.xml"/><Relationship Id="rId9" Type="http://schemas.openxmlformats.org/officeDocument/2006/relationships/hyperlink" Target="https://www.wraltechwire.com/2021/05/05/shortage-of-rare-earth-metals-could-hinder-climate-efforts-report-warns/" TargetMode="External"/><Relationship Id="rId14"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29</TotalTime>
  <Pages>20</Pages>
  <Words>13290</Words>
  <Characters>75757</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6</cp:revision>
  <dcterms:created xsi:type="dcterms:W3CDTF">2022-02-05T19:26:00Z</dcterms:created>
  <dcterms:modified xsi:type="dcterms:W3CDTF">2022-02-06T15:02:00Z</dcterms:modified>
</cp:coreProperties>
</file>