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1BA" w:rsidRPr="00100A2B" w:rsidRDefault="00CD41BA" w:rsidP="00CD41BA">
      <w:pPr>
        <w:pStyle w:val="Heading2"/>
      </w:pPr>
      <w:proofErr w:type="spellStart"/>
      <w:r>
        <w:t>Aff</w:t>
      </w:r>
      <w:proofErr w:type="spellEnd"/>
      <w:r w:rsidRPr="00100A2B">
        <w:t xml:space="preserve"> – Space Mining </w:t>
      </w:r>
    </w:p>
    <w:p w:rsidR="00CD41BA" w:rsidRPr="00100A2B" w:rsidRDefault="00CD41BA" w:rsidP="00CD41BA">
      <w:pPr>
        <w:pStyle w:val="Heading3"/>
      </w:pPr>
      <w:r w:rsidRPr="00100A2B">
        <w:lastRenderedPageBreak/>
        <w:t xml:space="preserve">AC – Inherency </w:t>
      </w:r>
    </w:p>
    <w:p w:rsidR="00CD41BA" w:rsidRPr="00100A2B" w:rsidRDefault="00CD41BA" w:rsidP="00CD41BA">
      <w:pPr>
        <w:pStyle w:val="Heading4"/>
        <w:rPr>
          <w:rFonts w:cs="Calibri"/>
        </w:rPr>
      </w:pPr>
      <w:r w:rsidRPr="00100A2B">
        <w:rPr>
          <w:rFonts w:cs="Calibri"/>
        </w:rPr>
        <w:t>Private space mining and ownership allowed now</w:t>
      </w:r>
    </w:p>
    <w:p w:rsidR="00CD41BA" w:rsidRPr="00100A2B" w:rsidRDefault="00CD41BA" w:rsidP="00CD41BA">
      <w:r w:rsidRPr="00100A2B">
        <w:rPr>
          <w:rStyle w:val="StyleUnderline"/>
        </w:rPr>
        <w:t>Williams 20</w:t>
      </w:r>
      <w:r w:rsidRPr="00100A2B">
        <w:t xml:space="preserve"> [(Matt Williams, Reporter) “Trump signs an executive order allowing mining the moon and asteroids,” </w:t>
      </w:r>
      <w:proofErr w:type="spellStart"/>
      <w:r w:rsidRPr="00100A2B">
        <w:t>Phys</w:t>
      </w:r>
      <w:proofErr w:type="spellEnd"/>
      <w:r w:rsidRPr="00100A2B">
        <w:t xml:space="preserve"> Org, April 13, 2020, </w:t>
      </w:r>
      <w:hyperlink r:id="rId6" w:history="1">
        <w:r w:rsidRPr="00100A2B">
          <w:rPr>
            <w:rStyle w:val="Hyperlink"/>
          </w:rPr>
          <w:t>https://phys.org/news/2020-04-trump-moon-asteroids.html</w:t>
        </w:r>
      </w:hyperlink>
      <w:r w:rsidRPr="00100A2B">
        <w:t>] TDI</w:t>
      </w:r>
    </w:p>
    <w:p w:rsidR="00CD41BA" w:rsidRPr="00100A2B" w:rsidRDefault="00CD41BA" w:rsidP="00CD41BA">
      <w:pPr>
        <w:rPr>
          <w:b/>
          <w:bCs/>
        </w:rPr>
      </w:pPr>
      <w:r w:rsidRPr="00DB522C">
        <w:rPr>
          <w:rStyle w:val="StyleUnderline"/>
        </w:rPr>
        <w:t>Trump signs an executive order allowing mining the moon and asteroids</w:t>
      </w:r>
    </w:p>
    <w:p w:rsidR="00CD41BA" w:rsidRPr="00100A2B" w:rsidRDefault="00CD41BA" w:rsidP="00CD41BA">
      <w:r w:rsidRPr="00100A2B">
        <w:t xml:space="preserve">In 2015, the </w:t>
      </w:r>
      <w:r w:rsidRPr="00DB522C">
        <w:rPr>
          <w:rStyle w:val="StyleUnderline"/>
          <w:highlight w:val="green"/>
        </w:rPr>
        <w:t>Obama administration</w:t>
      </w:r>
      <w:r w:rsidRPr="00100A2B">
        <w:rPr>
          <w:rStyle w:val="StyleUnderline"/>
        </w:rPr>
        <w:t xml:space="preserve"> signed the </w:t>
      </w:r>
      <w:hyperlink r:id="rId7" w:history="1">
        <w:r w:rsidRPr="00100A2B">
          <w:rPr>
            <w:rStyle w:val="StyleUnderline"/>
          </w:rPr>
          <w:t>U.S. Commercial Space Launch Competitiveness Act</w:t>
        </w:r>
      </w:hyperlink>
      <w:r w:rsidRPr="00100A2B">
        <w:t xml:space="preserve"> (CSLCA, or H.R. 2262) into law. This bill was intended to "facilitate a pro-growth environment for the developing commercial space industry" by </w:t>
      </w:r>
      <w:r w:rsidRPr="00DB522C">
        <w:rPr>
          <w:rStyle w:val="StyleUnderline"/>
          <w:highlight w:val="green"/>
        </w:rPr>
        <w:t>making it legal for American companies</w:t>
      </w:r>
      <w:r w:rsidRPr="00DB522C">
        <w:rPr>
          <w:rStyle w:val="StyleUnderline"/>
        </w:rPr>
        <w:t xml:space="preserve"> and citizens to own and </w:t>
      </w:r>
      <w:r w:rsidRPr="00DB522C">
        <w:rPr>
          <w:rStyle w:val="StyleUnderline"/>
          <w:highlight w:val="green"/>
        </w:rPr>
        <w:t>sell resources that they extract from asteroids</w:t>
      </w:r>
      <w:r w:rsidRPr="00100A2B">
        <w:rPr>
          <w:rStyle w:val="StyleUnderline"/>
        </w:rPr>
        <w:t xml:space="preserve"> and off-world locations</w:t>
      </w:r>
      <w:r w:rsidRPr="00100A2B">
        <w:t xml:space="preserve"> (like the moon, Mars or beyond).</w:t>
      </w:r>
    </w:p>
    <w:p w:rsidR="00CD41BA" w:rsidRPr="00100A2B" w:rsidRDefault="00CD41BA" w:rsidP="00CD41BA">
      <w:r w:rsidRPr="00100A2B">
        <w:t xml:space="preserve">On April </w:t>
      </w:r>
      <w:proofErr w:type="gramStart"/>
      <w:r w:rsidRPr="00100A2B">
        <w:t>6th</w:t>
      </w:r>
      <w:proofErr w:type="gramEnd"/>
      <w:r w:rsidRPr="00100A2B">
        <w:t xml:space="preserve">, the </w:t>
      </w:r>
      <w:r w:rsidRPr="00DB522C">
        <w:rPr>
          <w:rStyle w:val="StyleUnderline"/>
          <w:highlight w:val="green"/>
        </w:rPr>
        <w:t>Trump</w:t>
      </w:r>
      <w:r w:rsidRPr="00100A2B">
        <w:rPr>
          <w:rStyle w:val="StyleUnderline"/>
        </w:rPr>
        <w:t xml:space="preserve"> administration </w:t>
      </w:r>
      <w:r w:rsidRPr="00DB522C">
        <w:rPr>
          <w:rStyle w:val="StyleUnderline"/>
          <w:highlight w:val="green"/>
        </w:rPr>
        <w:t>took things</w:t>
      </w:r>
      <w:r w:rsidRPr="00100A2B">
        <w:rPr>
          <w:rStyle w:val="StyleUnderline"/>
        </w:rPr>
        <w:t xml:space="preserve"> a step </w:t>
      </w:r>
      <w:r w:rsidRPr="00DB522C">
        <w:rPr>
          <w:rStyle w:val="StyleUnderline"/>
          <w:highlight w:val="green"/>
        </w:rPr>
        <w:t>further by signing an </w:t>
      </w:r>
      <w:hyperlink r:id="rId8" w:history="1">
        <w:r w:rsidRPr="00DB522C">
          <w:rPr>
            <w:rStyle w:val="StyleUnderline"/>
            <w:highlight w:val="green"/>
          </w:rPr>
          <w:t>executive order</w:t>
        </w:r>
      </w:hyperlink>
      <w:r w:rsidRPr="00DB522C">
        <w:rPr>
          <w:rStyle w:val="StyleUnderline"/>
          <w:highlight w:val="green"/>
        </w:rPr>
        <w:t> that formally recognizes the rights of private interests to claim resources in </w:t>
      </w:r>
      <w:hyperlink r:id="rId9" w:history="1">
        <w:r w:rsidRPr="00DB522C">
          <w:rPr>
            <w:rStyle w:val="StyleUnderline"/>
            <w:highlight w:val="green"/>
          </w:rPr>
          <w:t>space</w:t>
        </w:r>
      </w:hyperlink>
      <w:r w:rsidRPr="00100A2B">
        <w:t>. This order, titled "</w:t>
      </w:r>
      <w:hyperlink r:id="rId10" w:history="1">
        <w:r w:rsidRPr="00100A2B">
          <w:rPr>
            <w:rStyle w:val="Hyperlink"/>
          </w:rPr>
          <w:t>Encouraging International Support for the Recovery and Use of Space Resources</w:t>
        </w:r>
      </w:hyperlink>
      <w:r w:rsidRPr="00100A2B">
        <w:t>," effectively ends the decades-long debate that began with the signing of </w:t>
      </w:r>
      <w:hyperlink r:id="rId11" w:history="1">
        <w:r w:rsidRPr="00100A2B">
          <w:rPr>
            <w:rStyle w:val="Hyperlink"/>
          </w:rPr>
          <w:t>the Outer Space Treaty</w:t>
        </w:r>
      </w:hyperlink>
      <w:r w:rsidRPr="00100A2B">
        <w:t> in 1967.</w:t>
      </w:r>
    </w:p>
    <w:p w:rsidR="00CD41BA" w:rsidRPr="00100A2B" w:rsidRDefault="00CD41BA" w:rsidP="00CD41BA"/>
    <w:p w:rsidR="00CD41BA" w:rsidRPr="00100A2B" w:rsidRDefault="00CD41BA" w:rsidP="00CD41BA">
      <w:pPr>
        <w:pStyle w:val="Heading4"/>
      </w:pPr>
      <w:r w:rsidRPr="00100A2B">
        <w:t>New investments coming and companies are launching – economic incentives make it alluring</w:t>
      </w:r>
    </w:p>
    <w:p w:rsidR="00CD41BA" w:rsidRPr="00100A2B" w:rsidRDefault="00CD41BA" w:rsidP="00CD41BA">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2" w:history="1">
        <w:r w:rsidRPr="00100A2B">
          <w:rPr>
            <w:rStyle w:val="Hyperlink"/>
          </w:rPr>
          <w:t>https://www.bbvaopenmind.com/en/science/physics/asteroid-mining-a-new-space-race/</w:t>
        </w:r>
      </w:hyperlink>
      <w:r w:rsidRPr="00100A2B">
        <w:t>] TDI</w:t>
      </w:r>
    </w:p>
    <w:p w:rsidR="00CD41BA" w:rsidRPr="00100A2B" w:rsidRDefault="00CD41BA" w:rsidP="00CD41BA">
      <w:r w:rsidRPr="00100A2B">
        <w:rPr>
          <w:rStyle w:val="StyleUnderline"/>
        </w:rPr>
        <w:t xml:space="preserve">This is not science fiction. There are now </w:t>
      </w:r>
      <w:r w:rsidRPr="00F1311C">
        <w:rPr>
          <w:rStyle w:val="StyleUnderline"/>
          <w:highlight w:val="green"/>
        </w:rPr>
        <w:t>space mining companies</w:t>
      </w:r>
      <w:r w:rsidRPr="00100A2B">
        <w:rPr>
          <w:rStyle w:val="StyleUnderline"/>
        </w:rPr>
        <w:t>, such as </w:t>
      </w:r>
      <w:hyperlink r:id="rId13" w:tgtFrame="_blank" w:history="1">
        <w:r w:rsidRPr="00100A2B">
          <w:rPr>
            <w:rStyle w:val="StyleUnderline"/>
          </w:rPr>
          <w:t>Planetary Resources,</w:t>
        </w:r>
      </w:hyperlink>
      <w:r w:rsidRPr="00100A2B">
        <w:rPr>
          <w:rStyle w:val="StyleUnderline"/>
        </w:rPr>
        <w:t xml:space="preserve"> which has </w:t>
      </w:r>
      <w:r w:rsidRPr="00F1311C">
        <w:rPr>
          <w:rStyle w:val="StyleUnderline"/>
          <w:highlight w:val="green"/>
        </w:rPr>
        <w:t>already launched several mini-satellites to test</w:t>
      </w:r>
      <w:r w:rsidRPr="00100A2B">
        <w:rPr>
          <w:rStyle w:val="StyleUnderline"/>
        </w:rPr>
        <w:t xml:space="preserve"> several of its </w:t>
      </w:r>
      <w:r w:rsidRPr="00F1311C">
        <w:rPr>
          <w:rStyle w:val="StyleUnderline"/>
          <w:highlight w:val="green"/>
        </w:rPr>
        <w:t>patents</w:t>
      </w:r>
      <w:r w:rsidRPr="00100A2B">
        <w:rPr>
          <w:rStyle w:val="StyleUnderline"/>
        </w:rPr>
        <w:t xml:space="preserve">. Other </w:t>
      </w:r>
      <w:r w:rsidRPr="00F1311C">
        <w:rPr>
          <w:rStyle w:val="StyleUnderline"/>
          <w:highlight w:val="green"/>
        </w:rPr>
        <w:t>companies</w:t>
      </w:r>
      <w:r w:rsidRPr="00100A2B">
        <w:rPr>
          <w:rStyle w:val="StyleUnderline"/>
        </w:rPr>
        <w:t xml:space="preserve"> like </w:t>
      </w:r>
      <w:hyperlink r:id="rId14" w:tgtFrame="_blank" w:history="1">
        <w:r w:rsidRPr="00100A2B">
          <w:rPr>
            <w:rStyle w:val="StyleUnderline"/>
          </w:rPr>
          <w:t>Asteroid Mining Corporation</w:t>
        </w:r>
      </w:hyperlink>
      <w:r w:rsidRPr="00100A2B">
        <w:rPr>
          <w:rStyle w:val="StyleUnderline"/>
        </w:rPr>
        <w:t> or </w:t>
      </w:r>
      <w:hyperlink r:id="rId15"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F1311C">
        <w:rPr>
          <w:rStyle w:val="StyleUnderline"/>
          <w:highlight w:val="green"/>
        </w:rPr>
        <w:t>are already attracting millions of dollars of private investment</w:t>
      </w:r>
      <w:r w:rsidRPr="00100A2B">
        <w:rPr>
          <w:rStyle w:val="StyleUnderline"/>
        </w:rPr>
        <w:t xml:space="preserve"> interested in being on the front line of a possible future space business</w:t>
      </w:r>
      <w:r w:rsidRPr="00100A2B">
        <w:t>.</w:t>
      </w:r>
    </w:p>
    <w:p w:rsidR="00CD41BA" w:rsidRPr="00100A2B" w:rsidRDefault="00CD41BA" w:rsidP="00CD41BA">
      <w:pPr>
        <w:rPr>
          <w:rStyle w:val="StyleUnderline"/>
        </w:rPr>
      </w:pPr>
      <w:r w:rsidRPr="00100A2B">
        <w:t xml:space="preserve">Is asteroid mining possible? This new space race already began back when </w:t>
      </w:r>
      <w:r w:rsidRPr="00100A2B">
        <w:rPr>
          <w:rStyle w:val="StyleUnderline"/>
        </w:rPr>
        <w:t>the </w:t>
      </w:r>
      <w:proofErr w:type="spellStart"/>
      <w:r w:rsidRPr="00100A2B">
        <w:rPr>
          <w:rStyle w:val="StyleUnderline"/>
        </w:rPr>
        <w:t>Hayabusa</w:t>
      </w:r>
      <w:proofErr w:type="spellEnd"/>
      <w:r w:rsidRPr="00100A2B">
        <w:rPr>
          <w:rStyle w:val="StyleUnderline"/>
        </w:rPr>
        <w:t xml:space="preserve"> missions successfully returned a few grams of an asteroid’s regolith, so the technology to harvest asteroid material </w:t>
      </w:r>
      <w:proofErr w:type="gramStart"/>
      <w:r w:rsidRPr="00100A2B">
        <w:rPr>
          <w:rStyle w:val="StyleUnderline"/>
        </w:rPr>
        <w:t>exists,</w:t>
      </w:r>
      <w:proofErr w:type="gramEnd"/>
      <w:r w:rsidRPr="00100A2B">
        <w:rPr>
          <w:rStyle w:val="StyleUnderline"/>
        </w:rPr>
        <w:t xml:space="preserve"> we just have to change the scale. It is </w:t>
      </w:r>
      <w:r w:rsidRPr="00F1311C">
        <w:rPr>
          <w:rStyle w:val="StyleUnderline"/>
          <w:highlight w:val="green"/>
        </w:rPr>
        <w:t>no longer a technological problem.</w:t>
      </w:r>
    </w:p>
    <w:p w:rsidR="00CD41BA" w:rsidRPr="00100A2B" w:rsidRDefault="00CD41BA" w:rsidP="00CD41BA">
      <w:pPr>
        <w:rPr>
          <w:rStyle w:val="StyleUnderline"/>
        </w:rPr>
      </w:pPr>
      <w:r w:rsidRPr="00100A2B">
        <w:t xml:space="preserve">Is it economically viable? </w:t>
      </w:r>
      <w:r w:rsidRPr="00100A2B">
        <w:rPr>
          <w:rStyle w:val="StyleUnderline"/>
        </w:rPr>
        <w:t>We are increasingly dependent on rare elements</w:t>
      </w:r>
      <w:r w:rsidRPr="00100A2B">
        <w:t xml:space="preserve"> (such as those in the palladium group), </w:t>
      </w:r>
      <w:r w:rsidRPr="00100A2B">
        <w:rPr>
          <w:rStyle w:val="StyleUnderline"/>
        </w:rPr>
        <w:t xml:space="preserve">which are expensive to exploit on Earth and come with a high environmental cost, so the sum of these two factors could make it </w:t>
      </w:r>
      <w:r w:rsidRPr="00F1311C">
        <w:rPr>
          <w:rStyle w:val="StyleUnderline"/>
          <w:highlight w:val="green"/>
        </w:rPr>
        <w:t>profitable to travel to the asteroids to extract these raw materials</w:t>
      </w:r>
      <w:r w:rsidRPr="00100A2B">
        <w:t xml:space="preserve">. Astrophysicist Neil </w:t>
      </w:r>
      <w:proofErr w:type="spellStart"/>
      <w:r w:rsidRPr="00100A2B">
        <w:t>deGrasse</w:t>
      </w:r>
      <w:proofErr w:type="spellEnd"/>
      <w:r w:rsidRPr="00100A2B">
        <w:t xml:space="preserve"> argues that </w:t>
      </w:r>
      <w:hyperlink r:id="rId16" w:tgtFrame="_blank" w:history="1">
        <w:r w:rsidRPr="00100A2B">
          <w:rPr>
            <w:rStyle w:val="StyleUnderline"/>
          </w:rPr>
          <w:t xml:space="preserve">the planet’s first </w:t>
        </w:r>
        <w:proofErr w:type="spellStart"/>
        <w:r w:rsidRPr="00100A2B">
          <w:rPr>
            <w:rStyle w:val="StyleUnderline"/>
          </w:rPr>
          <w:t>trillionaire</w:t>
        </w:r>
        <w:proofErr w:type="spellEnd"/>
        <w:r w:rsidRPr="00100A2B">
          <w:rPr>
            <w:rStyle w:val="StyleUnderline"/>
          </w:rPr>
          <w:t xml:space="preserve"> will undoubtedly be a space miner.</w:t>
        </w:r>
      </w:hyperlink>
    </w:p>
    <w:p w:rsidR="00CD41BA" w:rsidRPr="00100A2B" w:rsidRDefault="00CD41BA" w:rsidP="00CD41BA"/>
    <w:p w:rsidR="00CD41BA" w:rsidRPr="00100A2B" w:rsidRDefault="00CD41BA" w:rsidP="00CD41BA">
      <w:pPr>
        <w:pStyle w:val="Heading3"/>
      </w:pPr>
      <w:r w:rsidRPr="00100A2B">
        <w:t xml:space="preserve">AC – Debris Advantage </w:t>
      </w:r>
    </w:p>
    <w:p w:rsidR="00CD41BA" w:rsidRPr="00100A2B" w:rsidRDefault="00CD41BA" w:rsidP="00CD41BA">
      <w:pPr>
        <w:pStyle w:val="Heading4"/>
        <w:rPr>
          <w:rFonts w:cs="Calibri"/>
        </w:rPr>
      </w:pPr>
      <w:r w:rsidRPr="00100A2B">
        <w:rPr>
          <w:rFonts w:cs="Calibri"/>
        </w:rPr>
        <w:t>Asteroid mining spikes the risk of satellite-dust collisions</w:t>
      </w:r>
    </w:p>
    <w:p w:rsidR="00CD41BA" w:rsidRPr="00100A2B" w:rsidRDefault="00CD41BA" w:rsidP="00CD41BA">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7" w:history="1">
        <w:r w:rsidRPr="00100A2B">
          <w:rPr>
            <w:rStyle w:val="Hyperlink"/>
          </w:rPr>
          <w:t>https://www.newscientist.com/article/mg22630235-100-dust-from-asteroid-mining-spells-danger-for-satellites/</w:t>
        </w:r>
      </w:hyperlink>
      <w:r w:rsidRPr="00100A2B">
        <w:t>] TDI</w:t>
      </w:r>
    </w:p>
    <w:p w:rsidR="00CD41BA" w:rsidRPr="00100A2B" w:rsidRDefault="00CD41BA" w:rsidP="00CD41BA">
      <w:pPr>
        <w:pStyle w:val="ListParagraph"/>
        <w:numPr>
          <w:ilvl w:val="0"/>
          <w:numId w:val="11"/>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18" w:history="1">
        <w:r w:rsidRPr="00100A2B">
          <w:rPr>
            <w:rStyle w:val="Hyperlink"/>
          </w:rPr>
          <w:t>https://arxiv.org/pdf/1505.03800.pdf</w:t>
        </w:r>
      </w:hyperlink>
    </w:p>
    <w:p w:rsidR="00CD41BA" w:rsidRPr="00100A2B" w:rsidRDefault="00CD41BA" w:rsidP="00CD41BA">
      <w:r w:rsidRPr="00100A2B">
        <w:t>NASA chose the second option for its </w:t>
      </w:r>
      <w:hyperlink r:id="rId19" w:history="1">
        <w:r w:rsidRPr="00100A2B">
          <w:rPr>
            <w:rStyle w:val="Hyperlink"/>
          </w:rPr>
          <w:t>Asteroid Redirect Mission</w:t>
        </w:r>
      </w:hyperlink>
      <w:r w:rsidRPr="00100A2B">
        <w:t>, which aims to </w:t>
      </w:r>
      <w:hyperlink r:id="rId20" w:history="1">
        <w:r w:rsidRPr="00100A2B">
          <w:rPr>
            <w:rStyle w:val="Hyperlink"/>
          </w:rPr>
          <w:t>pluck a boulder from an asteroid’s surface</w:t>
        </w:r>
      </w:hyperlink>
      <w:r w:rsidRPr="00100A2B">
        <w:t xml:space="preserve"> and relocate it to a stable orbit around the moon. </w:t>
      </w:r>
      <w:proofErr w:type="gramStart"/>
      <w:r w:rsidRPr="00100A2B">
        <w:t>But</w:t>
      </w:r>
      <w:proofErr w:type="gramEnd"/>
      <w:r w:rsidRPr="00100A2B">
        <w:t xml:space="preserve"> </w:t>
      </w:r>
      <w:r w:rsidRPr="00100A2B">
        <w:rPr>
          <w:rStyle w:val="StyleUnderline"/>
        </w:rPr>
        <w:t>an asteroid’s gravity is so weak that it’s not hard for surface particles to escape into space</w:t>
      </w:r>
      <w:r w:rsidRPr="00100A2B">
        <w:t xml:space="preserve">. Now a </w:t>
      </w:r>
      <w:r w:rsidRPr="00100A2B">
        <w:rPr>
          <w:rStyle w:val="StyleUnderline"/>
        </w:rPr>
        <w:t xml:space="preserve">new model warns that </w:t>
      </w:r>
      <w:r w:rsidRPr="009E4F4D">
        <w:rPr>
          <w:rStyle w:val="StyleUnderline"/>
          <w:highlight w:val="green"/>
        </w:rPr>
        <w:t xml:space="preserve">debris shed by </w:t>
      </w:r>
      <w:r w:rsidRPr="009E4F4D">
        <w:rPr>
          <w:rStyle w:val="StyleUnderline"/>
        </w:rPr>
        <w:t>such</w:t>
      </w:r>
      <w:r w:rsidRPr="00100A2B">
        <w:rPr>
          <w:rStyle w:val="StyleUnderline"/>
        </w:rPr>
        <w:t xml:space="preserve"> </w:t>
      </w:r>
      <w:r w:rsidRPr="009E4F4D">
        <w:rPr>
          <w:rStyle w:val="StyleUnderline"/>
          <w:highlight w:val="green"/>
        </w:rPr>
        <w:t>transplanted rocks could intrude where many</w:t>
      </w:r>
      <w:r w:rsidRPr="00100A2B">
        <w:rPr>
          <w:rStyle w:val="StyleUnderline"/>
        </w:rPr>
        <w:t xml:space="preserve"> </w:t>
      </w:r>
      <w:proofErr w:type="spellStart"/>
      <w:r w:rsidRPr="00100A2B">
        <w:rPr>
          <w:rStyle w:val="StyleUnderline"/>
        </w:rPr>
        <w:t>defence</w:t>
      </w:r>
      <w:proofErr w:type="spellEnd"/>
      <w:r w:rsidRPr="00100A2B">
        <w:rPr>
          <w:rStyle w:val="StyleUnderline"/>
        </w:rPr>
        <w:t xml:space="preserve"> and communication </w:t>
      </w:r>
      <w:r w:rsidRPr="009E4F4D">
        <w:rPr>
          <w:rStyle w:val="StyleUnderline"/>
          <w:highlight w:val="green"/>
        </w:rPr>
        <w:t>satellites live</w:t>
      </w:r>
      <w:r w:rsidRPr="00100A2B">
        <w:t xml:space="preserve"> – in geosynchronous orbit.</w:t>
      </w:r>
    </w:p>
    <w:p w:rsidR="00CD41BA" w:rsidRPr="00100A2B" w:rsidRDefault="00CD41BA" w:rsidP="00CD41BA">
      <w:r w:rsidRPr="00100A2B">
        <w:t>According to </w:t>
      </w:r>
      <w:hyperlink r:id="rId21"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w:t>
      </w:r>
      <w:r w:rsidRPr="009E4F4D">
        <w:rPr>
          <w:rStyle w:val="StyleUnderline"/>
          <w:highlight w:val="green"/>
        </w:rPr>
        <w:t>escaped debris will end up in regions traversed by satellites</w:t>
      </w:r>
      <w:r w:rsidRPr="00100A2B">
        <w:rPr>
          <w:rStyle w:val="StyleUnderline"/>
        </w:rPr>
        <w:t xml:space="preserve">. Over 10 years, it would </w:t>
      </w:r>
      <w:proofErr w:type="gramStart"/>
      <w:r w:rsidRPr="00100A2B">
        <w:rPr>
          <w:rStyle w:val="StyleUnderline"/>
        </w:rPr>
        <w:t>cross geosynchronous</w:t>
      </w:r>
      <w:proofErr w:type="gramEnd"/>
      <w:r w:rsidRPr="00100A2B">
        <w:rPr>
          <w:rStyle w:val="StyleUnderline"/>
        </w:rPr>
        <w:t xml:space="preserve"> orbit 63 times on average. A </w:t>
      </w:r>
      <w:r w:rsidRPr="009E4F4D">
        <w:rPr>
          <w:rStyle w:val="StyleUnderline"/>
          <w:highlight w:val="green"/>
        </w:rPr>
        <w:t>satellite in the wrong spot</w:t>
      </w:r>
      <w:r w:rsidRPr="00100A2B">
        <w:rPr>
          <w:rStyle w:val="StyleUnderline"/>
        </w:rPr>
        <w:t xml:space="preserve"> at the wrong time </w:t>
      </w:r>
      <w:r w:rsidRPr="009E4F4D">
        <w:rPr>
          <w:rStyle w:val="StyleUnderline"/>
          <w:highlight w:val="green"/>
        </w:rPr>
        <w:t>will suffer a damaging high-speed collision with that dust</w:t>
      </w:r>
      <w:r w:rsidRPr="00100A2B">
        <w:rPr>
          <w:rStyle w:val="StyleUnderline"/>
        </w:rPr>
        <w:t>.</w:t>
      </w:r>
    </w:p>
    <w:p w:rsidR="00CD41BA" w:rsidRPr="00100A2B" w:rsidRDefault="00CD41BA" w:rsidP="00CD41BA">
      <w:r w:rsidRPr="00100A2B">
        <w:t xml:space="preserve">The </w:t>
      </w:r>
      <w:r w:rsidRPr="00100A2B">
        <w:rPr>
          <w:rStyle w:val="StyleUnderline"/>
        </w:rPr>
        <w:t xml:space="preserve">study also looks at the “catastrophic disruption” of an asteroid 5 </w:t>
      </w:r>
      <w:proofErr w:type="spellStart"/>
      <w:r w:rsidRPr="00100A2B">
        <w:rPr>
          <w:rStyle w:val="StyleUnderline"/>
        </w:rPr>
        <w:t>metres</w:t>
      </w:r>
      <w:proofErr w:type="spellEnd"/>
      <w:r w:rsidRPr="00100A2B">
        <w:rPr>
          <w:rStyle w:val="StyleUnderline"/>
        </w:rPr>
        <w:t xml:space="preserve"> across or bigger</w:t>
      </w:r>
      <w:r w:rsidRPr="00100A2B">
        <w:t xml:space="preserve">. </w:t>
      </w:r>
      <w:r w:rsidRPr="009E4F4D">
        <w:rPr>
          <w:highlight w:val="green"/>
        </w:rPr>
        <w:t xml:space="preserve">Its </w:t>
      </w:r>
      <w:r w:rsidRPr="009E4F4D">
        <w:rPr>
          <w:rStyle w:val="StyleUnderline"/>
          <w:highlight w:val="green"/>
        </w:rPr>
        <w:t>total break-up</w:t>
      </w:r>
      <w:r w:rsidRPr="00100A2B">
        <w:rPr>
          <w:rStyle w:val="StyleUnderline"/>
        </w:rPr>
        <w:t xml:space="preserve"> into a pile of rubble </w:t>
      </w:r>
      <w:r w:rsidRPr="009E4F4D">
        <w:rPr>
          <w:rStyle w:val="StyleUnderline"/>
          <w:highlight w:val="green"/>
        </w:rPr>
        <w:t>would increase the risk to satellites by more than 30 per cent</w:t>
      </w:r>
      <w:r w:rsidRPr="00100A2B">
        <w:t xml:space="preserve"> (</w:t>
      </w:r>
      <w:hyperlink r:id="rId22" w:history="1">
        <w:r w:rsidRPr="00100A2B">
          <w:rPr>
            <w:rStyle w:val="Hyperlink"/>
          </w:rPr>
          <w:t>arxiv.org/abs/1505.03800</w:t>
        </w:r>
      </w:hyperlink>
      <w:r w:rsidRPr="00100A2B">
        <w:t>).</w:t>
      </w:r>
    </w:p>
    <w:p w:rsidR="00CD41BA" w:rsidRPr="00100A2B" w:rsidRDefault="00CD41BA" w:rsidP="00CD41BA"/>
    <w:p w:rsidR="00CD41BA" w:rsidRPr="00100A2B" w:rsidRDefault="00CD41BA" w:rsidP="00CD41BA">
      <w:pPr>
        <w:pStyle w:val="Heading4"/>
        <w:rPr>
          <w:rFonts w:cs="Calibri"/>
        </w:rPr>
      </w:pPr>
      <w:r w:rsidRPr="00100A2B">
        <w:rPr>
          <w:rFonts w:cs="Calibri"/>
        </w:rPr>
        <w:t>Space dust wrecks satellites and debris exponentially spirals</w:t>
      </w:r>
    </w:p>
    <w:p w:rsidR="00CD41BA" w:rsidRPr="00100A2B" w:rsidRDefault="00CD41BA" w:rsidP="00CD41BA">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3" w:history="1">
        <w:r w:rsidRPr="00100A2B">
          <w:rPr>
            <w:rStyle w:val="Hyperlink"/>
          </w:rPr>
          <w:t>https://www.scientificamerican.com/podcast/episode/the-sneaky-danger-of-space-dust/</w:t>
        </w:r>
      </w:hyperlink>
      <w:r w:rsidRPr="00100A2B">
        <w:t>] TDI</w:t>
      </w:r>
    </w:p>
    <w:p w:rsidR="00CD41BA" w:rsidRPr="00100A2B" w:rsidRDefault="00CD41BA" w:rsidP="00CD41BA">
      <w:r w:rsidRPr="009E4F4D">
        <w:rPr>
          <w:rStyle w:val="StyleUnderline"/>
          <w:highlight w:val="green"/>
        </w:rPr>
        <w:t>When</w:t>
      </w:r>
      <w:r w:rsidRPr="00100A2B">
        <w:rPr>
          <w:rStyle w:val="StyleUnderline"/>
        </w:rPr>
        <w:t xml:space="preserve"> tiny particles of space </w:t>
      </w:r>
      <w:r w:rsidRPr="009E4F4D">
        <w:rPr>
          <w:rStyle w:val="StyleUnderline"/>
          <w:highlight w:val="green"/>
        </w:rPr>
        <w:t>debris slam into satellites, the collision could cause the emission of hardware-frying radiation</w:t>
      </w:r>
      <w:r w:rsidRPr="00100A2B">
        <w:t xml:space="preserve">, Christopher </w:t>
      </w:r>
      <w:proofErr w:type="spellStart"/>
      <w:r w:rsidRPr="00100A2B">
        <w:t>Intagliata</w:t>
      </w:r>
      <w:proofErr w:type="spellEnd"/>
      <w:r w:rsidRPr="00100A2B">
        <w:t xml:space="preserve"> reports. </w:t>
      </w:r>
    </w:p>
    <w:p w:rsidR="00CD41BA" w:rsidRPr="00100A2B" w:rsidRDefault="00CD41BA" w:rsidP="00CD41BA">
      <w:pPr>
        <w:rPr>
          <w:rStyle w:val="StyleUnderline"/>
        </w:rPr>
      </w:pPr>
      <w:r w:rsidRPr="00100A2B">
        <w:t>Aside from all the satellites, and the space station orbiting the Earth, </w:t>
      </w:r>
      <w:proofErr w:type="gramStart"/>
      <w:r w:rsidRPr="00100A2B">
        <w:t>there's</w:t>
      </w:r>
      <w:proofErr w:type="gramEnd"/>
      <w:r w:rsidRPr="00100A2B">
        <w:t xml:space="preserve"> a lot of </w:t>
      </w:r>
      <w:r w:rsidRPr="00100A2B">
        <w:rPr>
          <w:rStyle w:val="StyleUnderline"/>
        </w:rPr>
        <w:t>trash circling the planet</w:t>
      </w:r>
      <w:r w:rsidRPr="00100A2B">
        <w:t>, too. Twenty-one thousand </w:t>
      </w:r>
      <w:hyperlink r:id="rId24" w:history="1">
        <w:r w:rsidRPr="00100A2B">
          <w:rPr>
            <w:rStyle w:val="Hyperlink"/>
          </w:rPr>
          <w:t>baseball-sized chunks</w:t>
        </w:r>
      </w:hyperlink>
      <w:r w:rsidRPr="00100A2B">
        <w:t> of debris, </w:t>
      </w:r>
      <w:hyperlink r:id="rId25" w:history="1">
        <w:r w:rsidRPr="00100A2B">
          <w:rPr>
            <w:rStyle w:val="Hyperlink"/>
          </w:rPr>
          <w:t>according to NASA</w:t>
        </w:r>
      </w:hyperlink>
      <w:r w:rsidRPr="00100A2B">
        <w:t xml:space="preserve">. </w:t>
      </w:r>
      <w:proofErr w:type="gramStart"/>
      <w:r w:rsidRPr="00100A2B">
        <w:t>But</w:t>
      </w:r>
      <w:proofErr w:type="gramEnd"/>
      <w:r w:rsidRPr="00100A2B">
        <w:t xml:space="preserve">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hundreds of millions of those.</w:t>
      </w:r>
    </w:p>
    <w:p w:rsidR="00CD41BA" w:rsidRPr="00100A2B" w:rsidRDefault="00CD41BA" w:rsidP="00CD41BA">
      <w:r w:rsidRPr="00100A2B">
        <w:t xml:space="preserve">"And </w:t>
      </w:r>
      <w:r w:rsidRPr="009E4F4D">
        <w:t xml:space="preserve">those </w:t>
      </w:r>
      <w:r w:rsidRPr="009E4F4D">
        <w:rPr>
          <w:rStyle w:val="StyleUnderline"/>
          <w:highlight w:val="green"/>
        </w:rPr>
        <w:t>smaller particles tend to be going fast</w:t>
      </w:r>
      <w:r w:rsidRPr="00100A2B">
        <w:t xml:space="preserve">. Think of picking up a grain of sand at the beach, and that would be on the large side. But </w:t>
      </w:r>
      <w:r w:rsidRPr="00100A2B">
        <w:rPr>
          <w:rStyle w:val="StyleUnderline"/>
        </w:rPr>
        <w:t>they're going 60 kilometers per second</w:t>
      </w:r>
      <w:r w:rsidRPr="00100A2B">
        <w:t>." </w:t>
      </w:r>
    </w:p>
    <w:p w:rsidR="00CD41BA" w:rsidRPr="00100A2B" w:rsidRDefault="00CD41BA" w:rsidP="00CD41BA">
      <w:r w:rsidRPr="00100A2B">
        <w:rPr>
          <w:rStyle w:val="StyleUnderline"/>
        </w:rPr>
        <w:t xml:space="preserve">Sigrid Close, an applied physicist and </w:t>
      </w:r>
      <w:proofErr w:type="spellStart"/>
      <w:r w:rsidRPr="00100A2B">
        <w:rPr>
          <w:rStyle w:val="StyleUnderline"/>
        </w:rPr>
        <w:t>astronautical</w:t>
      </w:r>
      <w:proofErr w:type="spellEnd"/>
      <w:r w:rsidRPr="00100A2B">
        <w:rPr>
          <w:rStyle w:val="StyleUnderline"/>
        </w:rPr>
        <w:t xml:space="preserve"> engineer at Stanford University</w:t>
      </w:r>
      <w:r w:rsidRPr="00100A2B">
        <w:t xml:space="preserve">. Close says that whereas </w:t>
      </w:r>
      <w:r w:rsidRPr="00100A2B">
        <w:rPr>
          <w:rStyle w:val="StyleUnderline"/>
        </w:rPr>
        <w:t xml:space="preserve">mechanical damage—like punctures—is the worry with the bigger chunks, the </w:t>
      </w:r>
      <w:r w:rsidRPr="009E4F4D">
        <w:rPr>
          <w:rStyle w:val="StyleUnderline"/>
          <w:highlight w:val="green"/>
        </w:rPr>
        <w:t>dust-sized stuff might leave</w:t>
      </w:r>
      <w:r w:rsidRPr="00100A2B">
        <w:rPr>
          <w:rStyle w:val="StyleUnderline"/>
        </w:rPr>
        <w:t xml:space="preserve"> more insidious, invisible marks on satellites—by causing </w:t>
      </w:r>
      <w:r w:rsidRPr="009E4F4D">
        <w:rPr>
          <w:rStyle w:val="StyleUnderline"/>
          <w:highlight w:val="green"/>
        </w:rPr>
        <w:t>electrical damage</w:t>
      </w:r>
      <w:r w:rsidRPr="009E4F4D">
        <w:rPr>
          <w:highlight w:val="green"/>
        </w:rPr>
        <w:t>.</w:t>
      </w:r>
    </w:p>
    <w:p w:rsidR="00CD41BA" w:rsidRPr="00100A2B" w:rsidRDefault="00CD41BA" w:rsidP="00CD41BA">
      <w:r w:rsidRPr="00100A2B">
        <w:t>"We also think this phenomenon can be attributed to some of the failures and anomalies we see on orbit, that right now are basically tagged as 'unknown cause.'"</w:t>
      </w:r>
    </w:p>
    <w:p w:rsidR="00CD41BA" w:rsidRPr="00100A2B" w:rsidRDefault="00CD41BA" w:rsidP="00CD41BA">
      <w:r w:rsidRPr="00100A2B">
        <w:rPr>
          <w:rStyle w:val="StyleUnderline"/>
        </w:rPr>
        <w:t>Close and her colleague Alex Fletcher modeled this phenomenon mathematically, based on plasma physics behavior</w:t>
      </w:r>
      <w:r w:rsidRPr="00100A2B">
        <w:t xml:space="preserve">. </w:t>
      </w:r>
      <w:proofErr w:type="gramStart"/>
      <w:r w:rsidRPr="00100A2B">
        <w:t>And</w:t>
      </w:r>
      <w:proofErr w:type="gramEnd"/>
      <w:r w:rsidRPr="00100A2B">
        <w:t xml:space="preserve"> here's what they think happens. </w:t>
      </w:r>
      <w:r w:rsidRPr="00100A2B">
        <w:rPr>
          <w:rStyle w:val="StyleUnderline"/>
        </w:rPr>
        <w:t xml:space="preserve">First, the dust slams into the spacecraft. Incredibly fast. It </w:t>
      </w:r>
      <w:r w:rsidRPr="009E4F4D">
        <w:rPr>
          <w:rStyle w:val="StyleUnderline"/>
          <w:highlight w:val="green"/>
        </w:rPr>
        <w:t>vaporizes and ionizes</w:t>
      </w:r>
      <w:r w:rsidRPr="00100A2B">
        <w:rPr>
          <w:rStyle w:val="StyleUnderline"/>
        </w:rPr>
        <w:t xml:space="preserve"> a bit of </w:t>
      </w:r>
      <w:r w:rsidRPr="009E4F4D">
        <w:rPr>
          <w:rStyle w:val="StyleUnderline"/>
          <w:highlight w:val="green"/>
        </w:rPr>
        <w:t>the ship</w:t>
      </w:r>
      <w:r w:rsidRPr="00100A2B">
        <w:rPr>
          <w:rStyle w:val="StyleUnderline"/>
        </w:rPr>
        <w:t xml:space="preserve">—and itself. Which generates a cloud of ions and electrons, traveling at different speeds. </w:t>
      </w:r>
      <w:proofErr w:type="gramStart"/>
      <w:r w:rsidRPr="00100A2B">
        <w:rPr>
          <w:rStyle w:val="StyleUnderline"/>
        </w:rPr>
        <w:t>And then</w:t>
      </w:r>
      <w:proofErr w:type="gramEnd"/>
      <w:r w:rsidRPr="00100A2B">
        <w:rPr>
          <w:rStyle w:val="StyleUnderline"/>
        </w:rPr>
        <w:t xml:space="preserve">: "It's like a spring action, the electrons are pulled back to the ions, ions are being pushed ahead a little bit. </w:t>
      </w:r>
      <w:r w:rsidRPr="00BF5C47">
        <w:rPr>
          <w:rStyle w:val="StyleUnderline"/>
          <w:highlight w:val="green"/>
        </w:rPr>
        <w:t>And then</w:t>
      </w:r>
      <w:r w:rsidRPr="00100A2B">
        <w:rPr>
          <w:rStyle w:val="StyleUnderline"/>
        </w:rPr>
        <w:t xml:space="preserve"> the electrons overshoot the ions, so they </w:t>
      </w:r>
      <w:r w:rsidRPr="00BF5C47">
        <w:rPr>
          <w:rStyle w:val="StyleUnderline"/>
          <w:highlight w:val="green"/>
        </w:rPr>
        <w:t>oscillate</w:t>
      </w:r>
      <w:r w:rsidRPr="00100A2B">
        <w:rPr>
          <w:rStyle w:val="StyleUnderline"/>
        </w:rPr>
        <w:t>, and then they go back out again.”</w:t>
      </w:r>
    </w:p>
    <w:p w:rsidR="00CD41BA" w:rsidRPr="00100A2B" w:rsidRDefault="00CD41BA" w:rsidP="00CD41BA">
      <w:r w:rsidRPr="00BF5C47">
        <w:rPr>
          <w:rStyle w:val="StyleUnderline"/>
          <w:highlight w:val="green"/>
        </w:rPr>
        <w:t>That movement of electrons creates a pulse of electromagnetic radiation</w:t>
      </w:r>
      <w:r w:rsidRPr="00100A2B">
        <w:t xml:space="preserve">, which Close </w:t>
      </w:r>
      <w:proofErr w:type="gramStart"/>
      <w:r w:rsidRPr="00100A2B">
        <w:t>says</w:t>
      </w:r>
      <w:proofErr w:type="gramEnd"/>
      <w:r w:rsidRPr="00100A2B">
        <w:t xml:space="preserve"> could be the culprit for some of that electrical damage to satellites. The study is in the journal Physics of Plasmas. [Alex C. Fletcher and Sigrid Close, </w:t>
      </w:r>
      <w:hyperlink r:id="rId26" w:history="1">
        <w:r w:rsidRPr="00100A2B">
          <w:rPr>
            <w:rStyle w:val="Hyperlink"/>
          </w:rPr>
          <w:t>Particle-in-cell simulations of an RF emission mechanism associated with hypervelocity impact plasmas</w:t>
        </w:r>
      </w:hyperlink>
      <w:r w:rsidRPr="00100A2B">
        <w:t>]</w:t>
      </w:r>
    </w:p>
    <w:p w:rsidR="00CD41BA" w:rsidRPr="00100A2B" w:rsidRDefault="00CD41BA" w:rsidP="00CD41BA"/>
    <w:p w:rsidR="00CD41BA" w:rsidRPr="00100A2B" w:rsidRDefault="00CD41BA" w:rsidP="00CD41BA"/>
    <w:p w:rsidR="00CD41BA" w:rsidRPr="00100A2B" w:rsidRDefault="00CD41BA" w:rsidP="00CD41BA">
      <w:pPr>
        <w:pStyle w:val="Heading4"/>
        <w:rPr>
          <w:rFonts w:cs="Calibri"/>
        </w:rPr>
      </w:pPr>
      <w:r w:rsidRPr="00100A2B">
        <w:rPr>
          <w:rFonts w:cs="Calibri"/>
        </w:rPr>
        <w:t>Scenario 1 is Climate</w:t>
      </w:r>
    </w:p>
    <w:p w:rsidR="00CD41BA" w:rsidRPr="00100A2B" w:rsidRDefault="00CD41BA" w:rsidP="00CD41BA"/>
    <w:p w:rsidR="00CD41BA" w:rsidRPr="00100A2B" w:rsidRDefault="00CD41BA" w:rsidP="00CD41BA">
      <w:pPr>
        <w:pStyle w:val="Heading4"/>
        <w:rPr>
          <w:rFonts w:cs="Calibri"/>
        </w:rPr>
      </w:pPr>
      <w:r w:rsidRPr="00100A2B">
        <w:rPr>
          <w:rFonts w:cs="Calibri"/>
        </w:rPr>
        <w:t>Earth observation satellites key to warming adaptation</w:t>
      </w:r>
    </w:p>
    <w:p w:rsidR="00CD41BA" w:rsidRPr="00100A2B" w:rsidRDefault="00CD41BA" w:rsidP="00CD41BA">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7" w:history="1">
        <w:r w:rsidRPr="00100A2B">
          <w:rPr>
            <w:rStyle w:val="Hyperlink"/>
          </w:rPr>
          <w:t>https://www.acclimatise.uk.com/2018/05/02/earth-observation-of-increasing-importance-for-climate-change-adaptation/</w:t>
        </w:r>
      </w:hyperlink>
      <w:r w:rsidRPr="00100A2B">
        <w:t>] TDI</w:t>
      </w:r>
    </w:p>
    <w:p w:rsidR="00CD41BA" w:rsidRPr="00100A2B" w:rsidRDefault="00CD41BA" w:rsidP="00CD41BA">
      <w:r w:rsidRPr="00100A2B">
        <w:rPr>
          <w:rStyle w:val="StyleUnderline"/>
        </w:rPr>
        <w:t>Earth observation (</w:t>
      </w:r>
      <w:r w:rsidRPr="006A6EDA">
        <w:rPr>
          <w:rStyle w:val="StyleUnderline"/>
          <w:highlight w:val="green"/>
        </w:rPr>
        <w:t>EO) satellites</w:t>
      </w:r>
      <w:r w:rsidRPr="00100A2B">
        <w:rPr>
          <w:rStyle w:val="StyleUnderline"/>
        </w:rPr>
        <w:t xml:space="preserve"> are </w:t>
      </w:r>
      <w:r w:rsidRPr="006A6EDA">
        <w:rPr>
          <w:rStyle w:val="StyleUnderline"/>
          <w:highlight w:val="green"/>
        </w:rPr>
        <w:t>play</w:t>
      </w:r>
      <w:r w:rsidRPr="00100A2B">
        <w:rPr>
          <w:rStyle w:val="StyleUnderline"/>
        </w:rPr>
        <w:t xml:space="preserve">ing </w:t>
      </w:r>
      <w:r w:rsidRPr="006A6EDA">
        <w:rPr>
          <w:rStyle w:val="StyleUnderline"/>
          <w:highlight w:val="green"/>
        </w:rPr>
        <w:t>an increasingly important role in assessing climate change</w:t>
      </w:r>
      <w:r w:rsidRPr="006A6EDA">
        <w:rPr>
          <w:highlight w:val="green"/>
        </w:rPr>
        <w:t>.</w:t>
      </w:r>
      <w:r w:rsidRPr="00100A2B">
        <w:t xml:space="preserve"> By providing a </w:t>
      </w:r>
      <w:r w:rsidRPr="00100A2B">
        <w:rPr>
          <w:rStyle w:val="StyleUnderline"/>
        </w:rPr>
        <w:t xml:space="preserve">constant and </w:t>
      </w:r>
      <w:r w:rsidRPr="006A6EDA">
        <w:rPr>
          <w:rStyle w:val="StyleUnderline"/>
          <w:highlight w:val="green"/>
        </w:rPr>
        <w:t>consistent stream of data about the</w:t>
      </w:r>
      <w:r w:rsidRPr="00100A2B">
        <w:rPr>
          <w:rStyle w:val="StyleUnderline"/>
        </w:rPr>
        <w:t xml:space="preserve"> state of the </w:t>
      </w:r>
      <w:r w:rsidRPr="006A6EDA">
        <w:rPr>
          <w:rStyle w:val="StyleUnderline"/>
          <w:highlight w:val="green"/>
        </w:rPr>
        <w:t>climate</w:t>
      </w:r>
      <w:r w:rsidRPr="00100A2B">
        <w:t xml:space="preserve">, EO is </w:t>
      </w:r>
      <w:r w:rsidRPr="00100A2B">
        <w:rPr>
          <w:rStyle w:val="StyleUnderline"/>
        </w:rPr>
        <w:t xml:space="preserve">not just </w:t>
      </w:r>
      <w:r w:rsidRPr="006A6EDA">
        <w:rPr>
          <w:rStyle w:val="StyleUnderline"/>
          <w:highlight w:val="green"/>
        </w:rPr>
        <w:t>improving scientific outcomes</w:t>
      </w:r>
      <w:r w:rsidRPr="00100A2B">
        <w:rPr>
          <w:rStyle w:val="StyleUnderline"/>
        </w:rPr>
        <w:t xml:space="preserve"> but can also inform climate policy</w:t>
      </w:r>
      <w:r w:rsidRPr="00100A2B">
        <w:t>.</w:t>
      </w:r>
    </w:p>
    <w:p w:rsidR="00CD41BA" w:rsidRPr="00100A2B" w:rsidRDefault="00CD41BA" w:rsidP="00CD41BA">
      <w:pPr>
        <w:rPr>
          <w:rStyle w:val="StyleUnderline"/>
        </w:rPr>
      </w:pPr>
      <w:r w:rsidRPr="00100A2B">
        <w:rPr>
          <w:rStyle w:val="StyleUnderline"/>
        </w:rPr>
        <w:t xml:space="preserve">Managing climate-related risks effectively requires accurate, robust, sustained, and wide-ranging climate information. Reliable observational </w:t>
      </w:r>
      <w:r w:rsidRPr="006A6EDA">
        <w:rPr>
          <w:rStyle w:val="StyleUnderline"/>
          <w:highlight w:val="green"/>
        </w:rPr>
        <w:t>climate data can help scientists</w:t>
      </w:r>
      <w:r w:rsidRPr="00100A2B">
        <w:rPr>
          <w:rStyle w:val="StyleUnderline"/>
        </w:rPr>
        <w:t xml:space="preserve"> test the accuracy of their models and </w:t>
      </w:r>
      <w:r w:rsidRPr="006A6EDA">
        <w:rPr>
          <w:rStyle w:val="StyleUnderline"/>
          <w:highlight w:val="green"/>
        </w:rPr>
        <w:t>improve the science of attributing certain events to climate change</w:t>
      </w:r>
      <w:r w:rsidRPr="00100A2B">
        <w:rPr>
          <w:rStyle w:val="StyleUnderline"/>
        </w:rPr>
        <w:t xml:space="preserve">. Information based on projections from models and historic data </w:t>
      </w:r>
      <w:r w:rsidRPr="006A6EDA">
        <w:rPr>
          <w:rStyle w:val="StyleUnderline"/>
          <w:highlight w:val="green"/>
        </w:rPr>
        <w:t>can help decision makers plan and implement adaptation actions.</w:t>
      </w:r>
    </w:p>
    <w:p w:rsidR="00CD41BA" w:rsidRPr="00100A2B" w:rsidRDefault="00CD41BA" w:rsidP="00CD41BA">
      <w:r w:rsidRPr="00100A2B">
        <w:t>Providing information in data-sparse regions</w:t>
      </w:r>
    </w:p>
    <w:p w:rsidR="00CD41BA" w:rsidRPr="00100A2B" w:rsidRDefault="00CD41BA" w:rsidP="00CD41BA">
      <w:pPr>
        <w:rPr>
          <w:rStyle w:val="StyleUnderline"/>
        </w:rPr>
      </w:pPr>
      <w:r w:rsidRPr="006A6EDA">
        <w:rPr>
          <w:rStyle w:val="StyleUnderline"/>
          <w:highlight w:val="green"/>
        </w:rPr>
        <w:t>Ground-based</w:t>
      </w:r>
      <w:r w:rsidRPr="00100A2B">
        <w:t xml:space="preserve"> weather and climate </w:t>
      </w:r>
      <w:r w:rsidRPr="00100A2B">
        <w:rPr>
          <w:rStyle w:val="StyleUnderline"/>
        </w:rPr>
        <w:t xml:space="preserve">monitoring </w:t>
      </w:r>
      <w:r w:rsidRPr="006A6EDA">
        <w:rPr>
          <w:rStyle w:val="StyleUnderline"/>
          <w:highlight w:val="green"/>
        </w:rPr>
        <w:t>systems only cover about 30%</w:t>
      </w:r>
      <w:r w:rsidRPr="00100A2B">
        <w:t xml:space="preserve"> of the Earth’s surface. In many parts of the </w:t>
      </w:r>
      <w:proofErr w:type="gramStart"/>
      <w:r w:rsidRPr="00100A2B">
        <w:t>world</w:t>
      </w:r>
      <w:proofErr w:type="gramEnd"/>
      <w:r w:rsidRPr="00100A2B">
        <w:t xml:space="preserve"> such </w:t>
      </w:r>
      <w:r w:rsidRPr="00100A2B">
        <w:rPr>
          <w:rStyle w:val="StyleUnderline"/>
        </w:rPr>
        <w:t>data is incomplete and patchy due to poorly maintained weather stations and a general lack of such facilities.</w:t>
      </w:r>
    </w:p>
    <w:p w:rsidR="00CD41BA" w:rsidRPr="00100A2B" w:rsidRDefault="00CD41BA" w:rsidP="00CD41BA">
      <w:pPr>
        <w:rPr>
          <w:rStyle w:val="StyleUnderline"/>
        </w:rPr>
      </w:pPr>
      <w:r w:rsidRPr="00100A2B">
        <w:rPr>
          <w:rStyle w:val="StyleUnderline"/>
        </w:rPr>
        <w:t>EO satellites</w:t>
      </w:r>
      <w:r w:rsidRPr="00100A2B">
        <w:t xml:space="preserve"> and rapidly improving satellite technology, especially data from open access </w:t>
      </w:r>
      <w:proofErr w:type="spellStart"/>
      <w:r w:rsidRPr="00100A2B">
        <w:t>programmes</w:t>
      </w:r>
      <w:proofErr w:type="spellEnd"/>
      <w:r w:rsidRPr="00100A2B">
        <w:t xml:space="preserve">, </w:t>
      </w:r>
      <w:r w:rsidRPr="00100A2B">
        <w:rPr>
          <w:rStyle w:val="StyleUnderline"/>
        </w:rPr>
        <w:t xml:space="preserve">offer a valuable source information for such </w:t>
      </w:r>
      <w:r w:rsidRPr="00100A2B">
        <w:rPr>
          <w:rStyle w:val="Emphasis"/>
        </w:rPr>
        <w:t>data-sparse regions</w:t>
      </w:r>
      <w:r w:rsidRPr="00100A2B">
        <w:rPr>
          <w:rStyle w:val="StyleUnderline"/>
        </w:rPr>
        <w:t>. This is especially important since countries and regions with a lack of climate data are often particularly vulnerable to climate change impacts.</w:t>
      </w:r>
    </w:p>
    <w:p w:rsidR="00CD41BA" w:rsidRPr="00100A2B" w:rsidRDefault="00CD41BA" w:rsidP="00CD41BA">
      <w:r w:rsidRPr="00100A2B">
        <w:t>International efforts for systematic observation</w:t>
      </w:r>
    </w:p>
    <w:p w:rsidR="00CD41BA" w:rsidRPr="00100A2B" w:rsidRDefault="00CD41BA" w:rsidP="00CD41BA">
      <w:r w:rsidRPr="00100A2B">
        <w:t xml:space="preserve">The </w:t>
      </w:r>
      <w:proofErr w:type="gramStart"/>
      <w:r w:rsidRPr="00100A2B">
        <w:t xml:space="preserve">importance of satellite-based observations is also </w:t>
      </w:r>
      <w:proofErr w:type="spellStart"/>
      <w:r w:rsidRPr="00100A2B">
        <w:t>recognised</w:t>
      </w:r>
      <w:proofErr w:type="spellEnd"/>
      <w:r w:rsidRPr="00100A2B">
        <w:t xml:space="preserve"> by the international community</w:t>
      </w:r>
      <w:proofErr w:type="gramEnd"/>
      <w:r w:rsidRPr="00100A2B">
        <w:t xml:space="preserve">. Following the recommendations of the World Meteorological Organization’s (WMO) Global Climate 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 The Paris Agreement highlights the need for and importance of effective and progressive responses to the threat of climate change based on the best available scientific knowledge. This implies that climate knowledge needs to </w:t>
      </w:r>
      <w:proofErr w:type="gramStart"/>
      <w:r w:rsidRPr="00100A2B">
        <w:t>be strengthened</w:t>
      </w:r>
      <w:proofErr w:type="gramEnd"/>
      <w:r w:rsidRPr="00100A2B">
        <w:t>, which includes continuously improving systematic observations of the Earth’s climate.</w:t>
      </w:r>
    </w:p>
    <w:p w:rsidR="00CD41BA" w:rsidRPr="00100A2B" w:rsidRDefault="00CD41BA" w:rsidP="00CD41BA">
      <w:r w:rsidRPr="00100A2B">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w:t>
      </w:r>
      <w:proofErr w:type="gramStart"/>
      <w:r w:rsidRPr="00100A2B">
        <w:t>Earth’ s</w:t>
      </w:r>
      <w:proofErr w:type="gramEnd"/>
      <w:r w:rsidRPr="00100A2B">
        <w:t xml:space="preserve"> climate.” In 2010, 50 </w:t>
      </w:r>
      <w:proofErr w:type="gramStart"/>
      <w:r w:rsidRPr="00100A2B">
        <w:t>ECVs which would help the work of the UNFCCC and IPCC</w:t>
      </w:r>
      <w:proofErr w:type="gramEnd"/>
      <w:r w:rsidRPr="00100A2B">
        <w:t xml:space="preserve"> were defined by GCOS. The ECVs, which </w:t>
      </w:r>
      <w:proofErr w:type="gramStart"/>
      <w:r w:rsidRPr="00100A2B">
        <w:t>can be seen</w:t>
      </w:r>
      <w:proofErr w:type="gramEnd"/>
      <w:r w:rsidRPr="00100A2B">
        <w:t xml:space="preserve">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rsidR="00CD41BA" w:rsidRPr="00100A2B" w:rsidRDefault="00CD41BA" w:rsidP="00CD41BA">
      <w:r w:rsidRPr="00100A2B">
        <w:t>The 50 Essential Climate Variables as defined by GCOS.</w:t>
      </w:r>
    </w:p>
    <w:p w:rsidR="00CD41BA" w:rsidRPr="00100A2B" w:rsidRDefault="00CD41BA" w:rsidP="00CD41BA">
      <w:r w:rsidRPr="00100A2B">
        <w:t xml:space="preserve"> One effort supporting the systemic observation of the climate is the European Space Agency’s (ESA) Climate Change Initiative (CCI). The </w:t>
      </w:r>
      <w:proofErr w:type="spellStart"/>
      <w:r w:rsidRPr="00100A2B">
        <w:t>programme</w:t>
      </w:r>
      <w:proofErr w:type="spellEnd"/>
      <w:r w:rsidRPr="00100A2B">
        <w:t xml:space="preserve"> taps into its own and its member countries’ EO archives that have been established in the last three decades in order to provide a timely and adequate contribution to the ECV databases required by the UNFCCC.</w:t>
      </w:r>
    </w:p>
    <w:p w:rsidR="00CD41BA" w:rsidRPr="00100A2B" w:rsidRDefault="00CD41BA" w:rsidP="00CD41BA">
      <w:r w:rsidRPr="00100A2B">
        <w:t>Robust evidence supporting climate risk management</w:t>
      </w:r>
    </w:p>
    <w:p w:rsidR="00CD41BA" w:rsidRPr="00100A2B" w:rsidRDefault="00CD41BA" w:rsidP="00CD41BA">
      <w:r w:rsidRPr="00100A2B">
        <w:t xml:space="preserve">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w:t>
      </w:r>
      <w:proofErr w:type="gramStart"/>
      <w:r w:rsidRPr="00100A2B">
        <w:t>areas which helps</w:t>
      </w:r>
      <w:proofErr w:type="gramEnd"/>
      <w:r w:rsidRPr="00100A2B">
        <w:t xml:space="preserve"> monitor deforestation in vast tropical forests and the melting of the ice caps.</w:t>
      </w:r>
    </w:p>
    <w:p w:rsidR="00CD41BA" w:rsidRPr="00100A2B" w:rsidRDefault="00CD41BA" w:rsidP="00CD41BA">
      <w:pPr>
        <w:rPr>
          <w:u w:val="single"/>
        </w:rPr>
      </w:pPr>
      <w:r w:rsidRPr="006A6EDA">
        <w:rPr>
          <w:rStyle w:val="StyleUnderline"/>
          <w:highlight w:val="green"/>
        </w:rPr>
        <w:t>Without insights</w:t>
      </w:r>
      <w:r w:rsidRPr="00100A2B">
        <w:rPr>
          <w:rStyle w:val="StyleUnderline"/>
        </w:rPr>
        <w:t xml:space="preserve"> offered </w:t>
      </w:r>
      <w:r w:rsidRPr="006A6EDA">
        <w:rPr>
          <w:rStyle w:val="StyleUnderline"/>
          <w:highlight w:val="green"/>
        </w:rPr>
        <w:t xml:space="preserve">by </w:t>
      </w:r>
      <w:proofErr w:type="gramStart"/>
      <w:r w:rsidRPr="006A6EDA">
        <w:rPr>
          <w:rStyle w:val="StyleUnderline"/>
          <w:highlight w:val="green"/>
        </w:rPr>
        <w:t>EO</w:t>
      </w:r>
      <w:proofErr w:type="gramEnd"/>
      <w:r w:rsidRPr="006A6EDA">
        <w:rPr>
          <w:rStyle w:val="StyleUnderline"/>
          <w:highlight w:val="green"/>
        </w:rPr>
        <w:t xml:space="preserve"> satellites there would not be enough evidence for decision makers to base their climate policies on</w:t>
      </w:r>
      <w:r w:rsidRPr="00100A2B">
        <w:rPr>
          <w:rStyle w:val="StyleUnderline"/>
        </w:rPr>
        <w:t xml:space="preserve">, increasing the risk of </w:t>
      </w:r>
      <w:r w:rsidRPr="00100A2B">
        <w:rPr>
          <w:rStyle w:val="Emphasis"/>
        </w:rPr>
        <w:t>maladaptation</w:t>
      </w:r>
      <w:r w:rsidRPr="00100A2B">
        <w:rPr>
          <w:rStyle w:val="StyleUnderline"/>
        </w:rPr>
        <w:t>. Robust EO data is an invaluable resource for collecting climate information that can inform climate risk management and make it more effective.</w:t>
      </w:r>
    </w:p>
    <w:p w:rsidR="00CD41BA" w:rsidRPr="00100A2B" w:rsidRDefault="00CD41BA" w:rsidP="00CD41BA">
      <w:pPr>
        <w:pStyle w:val="Heading4"/>
      </w:pPr>
      <w:r w:rsidRPr="00100A2B">
        <w:t>Warming causes extinction</w:t>
      </w:r>
    </w:p>
    <w:p w:rsidR="00CD41BA" w:rsidRPr="00100A2B" w:rsidRDefault="00CD41BA" w:rsidP="00CD41BA">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rsidR="00CD41BA" w:rsidRDefault="00CD41BA" w:rsidP="00CD41BA">
      <w:r w:rsidRPr="00F5088F">
        <w:t>In a 2012 report, the World Bank laid out the gamble implied by that target. “</w:t>
      </w:r>
      <w:r w:rsidRPr="00F5088F">
        <w:rPr>
          <w:rStyle w:val="StyleUnderline"/>
        </w:rPr>
        <w:t>As global warming approaches and exceeds 2-degrees Celsius,</w:t>
      </w:r>
      <w:r w:rsidRPr="00100A2B">
        <w:rPr>
          <w:rStyle w:val="StyleUnderline"/>
        </w:rPr>
        <w:t xml:space="preserve"> there is a </w:t>
      </w:r>
      <w:r w:rsidRPr="00F5088F">
        <w:rPr>
          <w:rStyle w:val="StyleUnderline"/>
          <w:highlight w:val="green"/>
        </w:rPr>
        <w:t xml:space="preserve">risk of triggering </w:t>
      </w:r>
      <w:r w:rsidRPr="00F5088F">
        <w:rPr>
          <w:rStyle w:val="Emphasis"/>
          <w:highlight w:val="green"/>
        </w:rPr>
        <w:t>nonlinear tipping elements</w:t>
      </w:r>
      <w:r w:rsidRPr="00F5088F">
        <w:rPr>
          <w:highlight w:val="green"/>
        </w:rPr>
        <w:t>.</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F5088F">
        <w:rPr>
          <w:rStyle w:val="StyleUnderline"/>
          <w:highlight w:val="green"/>
        </w:rPr>
        <w:t>large-scale Amazon dieback</w:t>
      </w:r>
      <w:r w:rsidRPr="00100A2B">
        <w:rPr>
          <w:rStyle w:val="StyleUnderline"/>
        </w:rPr>
        <w:t xml:space="preserve"> drastically </w:t>
      </w:r>
      <w:r w:rsidRPr="00F5088F">
        <w:rPr>
          <w:rStyle w:val="StyleUnderline"/>
        </w:rPr>
        <w:t>affecting ecosystems, rivers, agriculture, energy production, and livelihoods</w:t>
      </w:r>
      <w:r w:rsidRPr="00F5088F">
        <w:t>. Th</w:t>
      </w:r>
      <w:r w:rsidRPr="00100A2B">
        <w:t>is would further add to 21</w:t>
      </w:r>
      <w:r w:rsidRPr="00100A2B">
        <w:rPr>
          <w:vertAlign w:val="superscript"/>
        </w:rPr>
        <w:t>st</w:t>
      </w:r>
      <w:r w:rsidRPr="00100A2B">
        <w:t>-century global warming and impact entire continents.” In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w:t>
      </w:r>
      <w:proofErr w:type="gramStart"/>
      <w:r w:rsidRPr="00100A2B">
        <w:t>And</w:t>
      </w:r>
      <w:proofErr w:type="gramEnd"/>
      <w:r w:rsidRPr="00100A2B">
        <w:t xml:space="preserve">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F5088F">
        <w:rPr>
          <w:rStyle w:val="Emphasis"/>
          <w:highlight w:val="green"/>
        </w:rPr>
        <w:t>extreme heat waves</w:t>
      </w:r>
      <w:r w:rsidRPr="00F5088F">
        <w:rPr>
          <w:rStyle w:val="StyleUnderline"/>
          <w:highlight w:val="green"/>
        </w:rPr>
        <w:t xml:space="preserve">, </w:t>
      </w:r>
      <w:r w:rsidRPr="00F5088F">
        <w:rPr>
          <w:rStyle w:val="Emphasis"/>
          <w:highlight w:val="green"/>
        </w:rPr>
        <w:t>declining global food stocks</w:t>
      </w:r>
      <w:r w:rsidRPr="00F5088F">
        <w:rPr>
          <w:rStyle w:val="StyleUnderline"/>
          <w:highlight w:val="green"/>
        </w:rPr>
        <w:t xml:space="preserve">, </w:t>
      </w:r>
      <w:r w:rsidRPr="00F5088F">
        <w:rPr>
          <w:rStyle w:val="Emphasis"/>
          <w:highlight w:val="green"/>
        </w:rPr>
        <w:t>loss of ecosystems</w:t>
      </w:r>
      <w:r w:rsidRPr="00100A2B">
        <w:rPr>
          <w:rStyle w:val="StyleUnderline"/>
        </w:rPr>
        <w:t xml:space="preserve"> and biodiversity, and </w:t>
      </w:r>
      <w:r w:rsidRPr="00F5088F">
        <w:rPr>
          <w:rStyle w:val="Emphasis"/>
          <w:highlight w:val="green"/>
        </w:rPr>
        <w:t>life-threatening sea level rise</w:t>
      </w:r>
      <w:r w:rsidRPr="00100A2B">
        <w:t xml:space="preserve">.” </w:t>
      </w:r>
      <w:proofErr w:type="gramStart"/>
      <w:r w:rsidRPr="00100A2B">
        <w:t>And</w:t>
      </w:r>
      <w:proofErr w:type="gramEnd"/>
      <w:r w:rsidRPr="00100A2B">
        <w:t xml:space="preserve"> the report cautioned that, </w:t>
      </w:r>
      <w:r w:rsidRPr="00F5088F">
        <w:rPr>
          <w:highlight w:val="green"/>
        </w:rPr>
        <w:t>“</w:t>
      </w:r>
      <w:r w:rsidRPr="00F5088F">
        <w:rPr>
          <w:rStyle w:val="StyleUnderline"/>
          <w:highlight w:val="green"/>
        </w:rPr>
        <w:t>there is</w:t>
      </w:r>
      <w:r w:rsidRPr="00100A2B">
        <w:rPr>
          <w:rStyle w:val="StyleUnderline"/>
        </w:rPr>
        <w:t xml:space="preserve"> also </w:t>
      </w:r>
      <w:r w:rsidRPr="00F5088F">
        <w:rPr>
          <w:rStyle w:val="Emphasis"/>
          <w:highlight w:val="green"/>
        </w:rPr>
        <w:t>no certainty that adaptation to a 4-C world is possible</w:t>
      </w:r>
      <w:r w:rsidRPr="00100A2B">
        <w:t xml:space="preserve">.” Kevin Anderson, former director (now deputy director) of the Tyndall Centre for Climate Change, which has quickly established itself as one of the U.K’s </w:t>
      </w:r>
      <w:proofErr w:type="gramStart"/>
      <w:r w:rsidRPr="00100A2B">
        <w:t>premier climate research institutions</w:t>
      </w:r>
      <w:proofErr w:type="gramEnd"/>
      <w:r w:rsidRPr="00100A2B">
        <w:t xml:space="preserve">,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t>
      </w:r>
      <w:proofErr w:type="gramStart"/>
      <w:r w:rsidRPr="00100A2B">
        <w:t>We</w:t>
      </w:r>
      <w:proofErr w:type="gramEnd"/>
      <w:r w:rsidRPr="00100A2B">
        <w:t xml:space="preserve"> don’t know exactly what a 4 degree Celsius world would look like, but even the best-case scenario is likely to be calamitous. </w:t>
      </w:r>
      <w:r w:rsidRPr="00F5088F">
        <w:rPr>
          <w:rStyle w:val="StyleUnderline"/>
          <w:highlight w:val="green"/>
        </w:rPr>
        <w:t>Four degrees of warming could raise global sea levels</w:t>
      </w:r>
      <w:r w:rsidRPr="00100A2B">
        <w:rPr>
          <w:rStyle w:val="StyleUnderline"/>
        </w:rPr>
        <w:t xml:space="preserve"> by </w:t>
      </w:r>
      <w:proofErr w:type="gramStart"/>
      <w:r w:rsidRPr="00100A2B">
        <w:rPr>
          <w:rStyle w:val="StyleUnderline"/>
        </w:rPr>
        <w:t>1</w:t>
      </w:r>
      <w:proofErr w:type="gramEnd"/>
      <w:r w:rsidRPr="00100A2B">
        <w:rPr>
          <w:rStyle w:val="StyleUnderline"/>
        </w:rPr>
        <w:t xml:space="preserve">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brutal heat waves that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staple </w:t>
      </w:r>
      <w:r w:rsidRPr="00F5088F">
        <w:rPr>
          <w:rStyle w:val="StyleUnderline"/>
          <w:highlight w:val="green"/>
        </w:rPr>
        <w:t>crops</w:t>
      </w:r>
      <w:r w:rsidRPr="00100A2B">
        <w:rPr>
          <w:rStyle w:val="StyleUnderline"/>
        </w:rPr>
        <w:t xml:space="preserve"> to </w:t>
      </w:r>
      <w:r w:rsidRPr="00F5088F">
        <w:rPr>
          <w:rStyle w:val="StyleUnderline"/>
          <w:highlight w:val="green"/>
        </w:rPr>
        <w:t xml:space="preserve">suffer </w:t>
      </w:r>
      <w:r w:rsidRPr="00F5088F">
        <w:rPr>
          <w:rStyle w:val="Emphasis"/>
          <w:highlight w:val="green"/>
        </w:rPr>
        <w:t>dramatic yield losses</w:t>
      </w:r>
      <w:r w:rsidRPr="00F5088F">
        <w:rPr>
          <w:rStyle w:val="StyleUnderline"/>
          <w:highlight w:val="green"/>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w:t>
      </w:r>
      <w:proofErr w:type="gramStart"/>
      <w:r w:rsidRPr="00100A2B">
        <w:t>And</w:t>
      </w:r>
      <w:proofErr w:type="gramEnd"/>
      <w:r w:rsidRPr="00100A2B">
        <w:t xml:space="preserve"> since crops will be facing not just heat stress but also extreme events such as wide-ranging droughts, flooding, or pest outbreaks, the </w:t>
      </w:r>
      <w:r w:rsidRPr="00100A2B">
        <w:rPr>
          <w:rStyle w:val="StyleUnderline"/>
        </w:rPr>
        <w:t>losses could easily turn out to be more severe than the models have predicted</w:t>
      </w:r>
      <w:r w:rsidRPr="00100A2B">
        <w:t xml:space="preserve">. </w:t>
      </w:r>
      <w:proofErr w:type="gramStart"/>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w:t>
      </w:r>
      <w:proofErr w:type="gramEnd"/>
      <w:r w:rsidRPr="00100A2B">
        <w:t xml:space="preserve"> </w:t>
      </w:r>
      <w:proofErr w:type="gramStart"/>
      <w:r w:rsidRPr="00100A2B">
        <w:t xml:space="preserve">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leading to more carbon being emitted rather than stored.</w:t>
      </w:r>
      <w:proofErr w:type="gramEnd"/>
      <w:r w:rsidRPr="00100A2B">
        <w:t xml:space="preserve"> Once this happens, any hope of predicting impacts pretty much goes out the window. </w:t>
      </w:r>
      <w:proofErr w:type="gramStart"/>
      <w:r w:rsidRPr="00100A2B">
        <w:t>And</w:t>
      </w:r>
      <w:proofErr w:type="gramEnd"/>
      <w:r w:rsidRPr="00100A2B">
        <w:t xml:space="preserve">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w:t>
      </w:r>
      <w:proofErr w:type="gramStart"/>
      <w:r w:rsidRPr="00100A2B">
        <w:t>Much</w:t>
      </w:r>
      <w:proofErr w:type="gramEnd"/>
      <w:r w:rsidRPr="00100A2B">
        <w:t xml:space="preserve">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w:t>
      </w:r>
      <w:proofErr w:type="gramStart"/>
      <w:r w:rsidRPr="00100A2B">
        <w:t>And</w:t>
      </w:r>
      <w:proofErr w:type="gramEnd"/>
      <w:r w:rsidRPr="00100A2B">
        <w:t xml:space="preserve"> as the IEA’s chief economist put it: “Everybody, even the school children, knows that </w:t>
      </w:r>
      <w:r w:rsidRPr="00100A2B">
        <w:rPr>
          <w:rStyle w:val="StyleUnderline"/>
        </w:rPr>
        <w:t>this will have catastrophic implications for all of us</w:t>
      </w:r>
      <w:r w:rsidRPr="00100A2B">
        <w:t xml:space="preserve">.” (The evidence indicates </w:t>
      </w:r>
      <w:r w:rsidRPr="00F5088F">
        <w:rPr>
          <w:highlight w:val="green"/>
        </w:rPr>
        <w:t xml:space="preserve">that </w:t>
      </w:r>
      <w:r w:rsidRPr="00F5088F">
        <w:rPr>
          <w:rStyle w:val="StyleUnderline"/>
          <w:highlight w:val="green"/>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w:t>
      </w:r>
      <w:proofErr w:type="gramStart"/>
      <w:r w:rsidRPr="00100A2B">
        <w:t>And then</w:t>
      </w:r>
      <w:proofErr w:type="gramEnd"/>
      <w:r w:rsidRPr="00100A2B">
        <w:t xml:space="preserve"> every alarm on your street going off as well, one by one by one. They mean, quite simply, that </w:t>
      </w:r>
      <w:r w:rsidRPr="00F5088F">
        <w:rPr>
          <w:rStyle w:val="StyleUnderline"/>
          <w:highlight w:val="green"/>
        </w:rPr>
        <w:t xml:space="preserve">climate change has become an </w:t>
      </w:r>
      <w:r w:rsidRPr="00F5088F">
        <w:rPr>
          <w:rStyle w:val="Emphasis"/>
          <w:highlight w:val="green"/>
        </w:rPr>
        <w:t>existential crisis for the human species</w:t>
      </w:r>
      <w:r w:rsidRPr="00F5088F">
        <w:rPr>
          <w:highlight w:val="green"/>
        </w:rPr>
        <w:t>.</w:t>
      </w:r>
      <w:r w:rsidRPr="00100A2B">
        <w:t xml:space="preserve"> The only historical precedent for a crisis of this depth and scale was the Cold War fear that we </w:t>
      </w:r>
      <w:proofErr w:type="gramStart"/>
      <w:r w:rsidRPr="00100A2B">
        <w:t>were headed</w:t>
      </w:r>
      <w:proofErr w:type="gramEnd"/>
      <w:r w:rsidRPr="00100A2B">
        <w:t xml:space="preserve"> toward nuclear holocaust, which would have made much of the planet uninhabitable. </w:t>
      </w:r>
      <w:proofErr w:type="gramStart"/>
      <w:r w:rsidRPr="00100A2B">
        <w:t>But</w:t>
      </w:r>
      <w:proofErr w:type="gramEnd"/>
      <w:r w:rsidRPr="00100A2B">
        <w:t xml:space="preserve">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 xml:space="preserve">tend to be a stolid group. We </w:t>
      </w:r>
      <w:proofErr w:type="gramStart"/>
      <w:r w:rsidRPr="00100A2B">
        <w:rPr>
          <w:rStyle w:val="StyleUnderline"/>
        </w:rPr>
        <w:t>are not given</w:t>
      </w:r>
      <w:proofErr w:type="gramEnd"/>
      <w:r w:rsidRPr="00100A2B">
        <w:rPr>
          <w:rStyle w:val="StyleUnderline"/>
        </w:rPr>
        <w:t xml:space="preserve">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rsidR="00CD41BA" w:rsidRPr="00100A2B" w:rsidRDefault="00CD41BA" w:rsidP="00CD41BA"/>
    <w:p w:rsidR="00CD41BA" w:rsidRPr="00100A2B" w:rsidRDefault="00CD41BA" w:rsidP="00CD41BA">
      <w:pPr>
        <w:pStyle w:val="Heading4"/>
        <w:rPr>
          <w:rFonts w:cs="Calibri"/>
        </w:rPr>
      </w:pPr>
      <w:r w:rsidRPr="00100A2B">
        <w:rPr>
          <w:rFonts w:cs="Calibri"/>
        </w:rPr>
        <w:t xml:space="preserve">Scenario 2 is </w:t>
      </w:r>
      <w:proofErr w:type="spellStart"/>
      <w:r w:rsidRPr="00100A2B">
        <w:rPr>
          <w:rFonts w:cs="Calibri"/>
        </w:rPr>
        <w:t>Miscalc</w:t>
      </w:r>
      <w:proofErr w:type="spellEnd"/>
    </w:p>
    <w:p w:rsidR="00CD41BA" w:rsidRPr="00100A2B" w:rsidRDefault="00CD41BA" w:rsidP="00CD41BA"/>
    <w:p w:rsidR="00CD41BA" w:rsidRPr="00100A2B" w:rsidRDefault="00CD41BA" w:rsidP="00CD41BA">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rsidR="00CD41BA" w:rsidRPr="00100A2B" w:rsidRDefault="00CD41BA" w:rsidP="00CD41BA">
      <w:proofErr w:type="spellStart"/>
      <w:r w:rsidRPr="00100A2B">
        <w:rPr>
          <w:rStyle w:val="StyleUnderline"/>
          <w:szCs w:val="26"/>
        </w:rPr>
        <w:t>Orwig</w:t>
      </w:r>
      <w:proofErr w:type="spellEnd"/>
      <w:r w:rsidRPr="00100A2B">
        <w:rPr>
          <w:rStyle w:val="StyleUnderline"/>
          <w:szCs w:val="26"/>
        </w:rPr>
        <w:t xml:space="preserve"> 16</w:t>
      </w:r>
      <w:r w:rsidRPr="00100A2B">
        <w:t xml:space="preserve"> [(Jessica, MS in science and tech journalism from Texas </w:t>
      </w:r>
      <w:proofErr w:type="gramStart"/>
      <w:r w:rsidRPr="00100A2B">
        <w:t>A&amp;M</w:t>
      </w:r>
      <w:proofErr w:type="gramEnd"/>
      <w:r w:rsidRPr="00100A2B">
        <w:t xml:space="preserve">, BS in astronomy and physics from Ohio State) “Russia says a growing problem in space could be enough to spark a war,” Insider,’ January 26, 2016, </w:t>
      </w:r>
      <w:hyperlink r:id="rId28" w:history="1">
        <w:r w:rsidRPr="00100A2B">
          <w:rPr>
            <w:rStyle w:val="Hyperlink"/>
          </w:rPr>
          <w:t>https://www.businessinsider.com/russia-says-space-junk-could-spark-war-2016-1</w:t>
        </w:r>
      </w:hyperlink>
      <w:r w:rsidRPr="00100A2B">
        <w:t>] TDI</w:t>
      </w:r>
    </w:p>
    <w:p w:rsidR="00CD41BA" w:rsidRPr="00100A2B" w:rsidRDefault="00CD41BA" w:rsidP="00CD41BA">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rsidR="00CD41BA" w:rsidRPr="00100A2B" w:rsidRDefault="00CD41BA" w:rsidP="00CD41BA">
      <w:r w:rsidRPr="00100A2B">
        <w:t>Scientists estimate that anywhere from 500,000 to 600,000 pieces of human-made space debris between 0.4 and 4 inches in size are currently orbiting the Earth and traveling at speeds over 17,000 miles per hour.</w:t>
      </w:r>
    </w:p>
    <w:p w:rsidR="00CD41BA" w:rsidRPr="00100A2B" w:rsidRDefault="00CD41BA" w:rsidP="00CD41BA">
      <w:r w:rsidRPr="00B019F5">
        <w:rPr>
          <w:rStyle w:val="StyleUnderline"/>
          <w:highlight w:val="green"/>
        </w:rPr>
        <w:t>If</w:t>
      </w:r>
      <w:r w:rsidRPr="00100A2B">
        <w:rPr>
          <w:rStyle w:val="StyleUnderline"/>
        </w:rPr>
        <w:t xml:space="preserve"> one of those </w:t>
      </w:r>
      <w:r w:rsidRPr="00B019F5">
        <w:rPr>
          <w:rStyle w:val="StyleUnderline"/>
          <w:highlight w:val="green"/>
        </w:rPr>
        <w:t>pieces smashed into a military satellite it "may provoke</w:t>
      </w:r>
      <w:r w:rsidRPr="00100A2B">
        <w:rPr>
          <w:rStyle w:val="StyleUnderline"/>
        </w:rPr>
        <w:t xml:space="preserve"> political or even </w:t>
      </w:r>
      <w:r w:rsidRPr="00B019F5">
        <w:rPr>
          <w:rStyle w:val="StyleUnderline"/>
          <w:highlight w:val="green"/>
        </w:rPr>
        <w:t>armed conflict between</w:t>
      </w:r>
      <w:r w:rsidRPr="00B019F5">
        <w:rPr>
          <w:rStyle w:val="StyleUnderline"/>
        </w:rPr>
        <w:t xml:space="preserve"> space-faring </w:t>
      </w:r>
      <w:r w:rsidRPr="00B019F5">
        <w:rPr>
          <w:rStyle w:val="StyleUnderline"/>
          <w:highlight w:val="green"/>
        </w:rPr>
        <w:t>nations</w:t>
      </w:r>
      <w:r w:rsidRPr="00100A2B">
        <w:rPr>
          <w:rStyle w:val="StyleUnderline"/>
        </w:rPr>
        <w:t>,"</w:t>
      </w:r>
      <w:r w:rsidRPr="00100A2B">
        <w:t xml:space="preserve"> </w:t>
      </w:r>
      <w:proofErr w:type="spellStart"/>
      <w:r w:rsidRPr="00100A2B">
        <w:t>Vitaly</w:t>
      </w:r>
      <w:proofErr w:type="spellEnd"/>
      <w:r w:rsidRPr="00100A2B">
        <w:t xml:space="preserve">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w:t>
      </w:r>
      <w:proofErr w:type="spellStart"/>
      <w:r w:rsidRPr="00100A2B">
        <w:t>Acta</w:t>
      </w:r>
      <w:proofErr w:type="spellEnd"/>
      <w:r w:rsidRPr="00100A2B">
        <w:t xml:space="preserve"> </w:t>
      </w:r>
      <w:proofErr w:type="spellStart"/>
      <w:r w:rsidRPr="00100A2B">
        <w:t>Astronautica</w:t>
      </w:r>
      <w:proofErr w:type="spellEnd"/>
      <w:r w:rsidRPr="00100A2B">
        <w:t xml:space="preserve">, which is sponsored by the International Academy of Astronautics. </w:t>
      </w:r>
    </w:p>
    <w:p w:rsidR="00CD41BA" w:rsidRPr="00100A2B" w:rsidRDefault="00CD41BA" w:rsidP="00CD41BA">
      <w:r w:rsidRPr="00100A2B">
        <w:rPr>
          <w:rStyle w:val="StyleUnderline"/>
        </w:rPr>
        <w:t xml:space="preserve">Say, for example, that a satellite </w:t>
      </w:r>
      <w:proofErr w:type="gramStart"/>
      <w:r w:rsidRPr="00100A2B">
        <w:rPr>
          <w:rStyle w:val="StyleUnderline"/>
        </w:rPr>
        <w:t>was destroyed or significantly damaged in orbit</w:t>
      </w:r>
      <w:proofErr w:type="gramEnd"/>
      <w:r w:rsidRPr="00100A2B">
        <w:rPr>
          <w:rStyle w:val="StyleUnderline"/>
        </w:rPr>
        <w:t xml:space="preserve">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rsidR="00CD41BA" w:rsidRPr="00100A2B" w:rsidRDefault="00CD41BA" w:rsidP="00CD41BA">
      <w:pPr>
        <w:rPr>
          <w:rStyle w:val="StyleUnderline"/>
        </w:rPr>
      </w:pPr>
      <w:r w:rsidRPr="00100A2B">
        <w:rPr>
          <w:rStyle w:val="StyleUnderline"/>
        </w:rPr>
        <w:t xml:space="preserve">It </w:t>
      </w:r>
      <w:r w:rsidRPr="00930359">
        <w:rPr>
          <w:rStyle w:val="StyleUnderline"/>
          <w:highlight w:val="green"/>
        </w:rPr>
        <w:t>would be difficult for anyone to determine whether the event was accidental or deliberate</w:t>
      </w:r>
      <w:r w:rsidRPr="00100A2B">
        <w:rPr>
          <w:rStyle w:val="StyleUnderline"/>
        </w:rPr>
        <w:t xml:space="preserve">. </w:t>
      </w:r>
    </w:p>
    <w:p w:rsidR="00CD41BA" w:rsidRPr="00100A2B" w:rsidRDefault="00CD41BA" w:rsidP="00CD41BA">
      <w:pPr>
        <w:rPr>
          <w:rStyle w:val="StyleUnderline"/>
        </w:rPr>
      </w:pPr>
      <w:r w:rsidRPr="00100A2B">
        <w:rPr>
          <w:rStyle w:val="StyleUnderline"/>
        </w:rPr>
        <w:t xml:space="preserve">This </w:t>
      </w:r>
      <w:r w:rsidRPr="00930359">
        <w:rPr>
          <w:rStyle w:val="StyleUnderline"/>
          <w:highlight w:val="green"/>
        </w:rPr>
        <w:t>lack of immediate proof could lead to false accusations</w:t>
      </w:r>
      <w:r w:rsidRPr="00100A2B">
        <w:rPr>
          <w:rStyle w:val="StyleUnderline"/>
        </w:rPr>
        <w:t xml:space="preserve">, </w:t>
      </w:r>
      <w:proofErr w:type="gramStart"/>
      <w:r w:rsidRPr="00100A2B">
        <w:rPr>
          <w:rStyle w:val="StyleUnderline"/>
        </w:rPr>
        <w:t>heated</w:t>
      </w:r>
      <w:proofErr w:type="gramEnd"/>
      <w:r w:rsidRPr="00100A2B">
        <w:rPr>
          <w:rStyle w:val="StyleUnderline"/>
        </w:rPr>
        <w:t xml:space="preserve"> arguments </w:t>
      </w:r>
      <w:r w:rsidRPr="00930359">
        <w:rPr>
          <w:rStyle w:val="StyleUnderline"/>
          <w:highlight w:val="green"/>
        </w:rPr>
        <w:t>and</w:t>
      </w:r>
      <w:r w:rsidRPr="00100A2B">
        <w:rPr>
          <w:rStyle w:val="StyleUnderline"/>
        </w:rPr>
        <w:t xml:space="preserve">, eventually, </w:t>
      </w:r>
      <w:r w:rsidRPr="00930359">
        <w:rPr>
          <w:rStyle w:val="StyleUnderline"/>
          <w:highlight w:val="gree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rsidR="00CD41BA" w:rsidRPr="00100A2B" w:rsidRDefault="00CD41BA" w:rsidP="00CD41BA">
      <w:r w:rsidRPr="00100A2B">
        <w:t>A politically dangerous dilemma</w:t>
      </w:r>
    </w:p>
    <w:p w:rsidR="00CD41BA" w:rsidRPr="00100A2B" w:rsidRDefault="00CD41BA" w:rsidP="00CD41BA">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the last two decades that </w:t>
      </w:r>
      <w:proofErr w:type="gramStart"/>
      <w:r w:rsidRPr="00100A2B">
        <w:rPr>
          <w:rStyle w:val="StyleUnderline"/>
        </w:rPr>
        <w:t>cannot be explained</w:t>
      </w:r>
      <w:proofErr w:type="gramEnd"/>
      <w:r w:rsidRPr="00100A2B">
        <w:rPr>
          <w:rStyle w:val="StyleUnderline"/>
        </w:rPr>
        <w:t xml:space="preserve">. </w:t>
      </w:r>
    </w:p>
    <w:p w:rsidR="00CD41BA" w:rsidRPr="00100A2B" w:rsidRDefault="00CD41BA" w:rsidP="00CD41BA">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rsidR="00CD41BA" w:rsidRPr="00100A2B" w:rsidRDefault="00CD41BA" w:rsidP="00CD41BA">
      <w:r w:rsidRPr="00100A2B">
        <w:t>"</w:t>
      </w:r>
      <w:r w:rsidRPr="00100A2B">
        <w:rPr>
          <w:rStyle w:val="StyleUnderline"/>
        </w:rPr>
        <w:t>This is a politically dangerous dilemma</w:t>
      </w:r>
      <w:r w:rsidRPr="00100A2B">
        <w:t xml:space="preserve">," he added. </w:t>
      </w:r>
    </w:p>
    <w:p w:rsidR="00CD41BA" w:rsidRPr="00100A2B" w:rsidRDefault="00CD41BA" w:rsidP="00CD41BA">
      <w:pPr>
        <w:rPr>
          <w:rStyle w:val="StyleUnderline"/>
        </w:rPr>
      </w:pPr>
      <w:proofErr w:type="gramStart"/>
      <w:r w:rsidRPr="00100A2B">
        <w:rPr>
          <w:rStyle w:val="StyleUnderline"/>
        </w:rPr>
        <w:t>But</w:t>
      </w:r>
      <w:proofErr w:type="gramEnd"/>
      <w:r w:rsidRPr="00100A2B">
        <w:rPr>
          <w:rStyle w:val="StyleUnderline"/>
        </w:rPr>
        <w:t xml:space="preserve">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rsidR="00CD41BA" w:rsidRPr="00100A2B" w:rsidRDefault="00CD41BA" w:rsidP="00CD41BA">
      <w:pPr>
        <w:rPr>
          <w:rStyle w:val="StyleUnderline"/>
        </w:rPr>
      </w:pPr>
      <w:proofErr w:type="gramStart"/>
      <w:r w:rsidRPr="00100A2B">
        <w:rPr>
          <w:rStyle w:val="StyleUnderline"/>
        </w:rPr>
        <w:t>It's</w:t>
      </w:r>
      <w:proofErr w:type="gramEnd"/>
      <w:r w:rsidRPr="00100A2B">
        <w:rPr>
          <w:rStyle w:val="StyleUnderline"/>
        </w:rPr>
        <w:t xml:space="preserve">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rsidR="00CD41BA" w:rsidRPr="00100A2B" w:rsidRDefault="00CD41BA" w:rsidP="00CD41BA">
      <w:pPr>
        <w:rPr>
          <w:rStyle w:val="StyleUnderline"/>
        </w:rPr>
      </w:pPr>
      <w:r w:rsidRPr="00100A2B">
        <w:rPr>
          <w:rStyle w:val="StyleUnderline"/>
        </w:rPr>
        <w:t>The Kessler Syndrome</w:t>
      </w:r>
    </w:p>
    <w:p w:rsidR="00CD41BA" w:rsidRPr="00100A2B" w:rsidRDefault="00CD41BA" w:rsidP="00CD41BA">
      <w:r w:rsidRPr="00100A2B">
        <w:t xml:space="preserve">In 1978, American astrophysicist Donald Kessler predicted that the amount of space debris around Earth would begin to grow exponentially after the turn of the millennium. </w:t>
      </w:r>
    </w:p>
    <w:p w:rsidR="00CD41BA" w:rsidRPr="00100A2B" w:rsidRDefault="00CD41BA" w:rsidP="00CD41BA">
      <w:pPr>
        <w:rPr>
          <w:rStyle w:val="StyleUnderline"/>
        </w:rPr>
      </w:pPr>
      <w:proofErr w:type="gramStart"/>
      <w:r w:rsidRPr="00100A2B">
        <w:rPr>
          <w:rStyle w:val="StyleUnderline"/>
        </w:rPr>
        <w:t>Kessler 's</w:t>
      </w:r>
      <w:proofErr w:type="gramEnd"/>
      <w:r w:rsidRPr="00100A2B">
        <w:rPr>
          <w:rStyle w:val="StyleUnderline"/>
        </w:rPr>
        <w:t xml:space="preserve"> predictions rely on the fact that </w:t>
      </w:r>
      <w:r w:rsidRPr="00930359">
        <w:rPr>
          <w:rStyle w:val="StyleUnderline"/>
          <w:highlight w:val="green"/>
        </w:rPr>
        <w:t>over time, space junk accumulates. We leave</w:t>
      </w:r>
      <w:r w:rsidRPr="00100A2B">
        <w:rPr>
          <w:rStyle w:val="StyleUnderline"/>
        </w:rPr>
        <w:t xml:space="preserve"> most of </w:t>
      </w:r>
      <w:r w:rsidRPr="00930359">
        <w:rPr>
          <w:rStyle w:val="StyleUnderline"/>
          <w:highlight w:val="green"/>
        </w:rPr>
        <w:t>our defunct satellites in space, and when</w:t>
      </w:r>
      <w:r w:rsidRPr="00930359">
        <w:rPr>
          <w:rStyle w:val="StyleUnderline"/>
        </w:rPr>
        <w:t xml:space="preserve"> meteors</w:t>
      </w:r>
      <w:r w:rsidRPr="00100A2B">
        <w:rPr>
          <w:rStyle w:val="StyleUnderline"/>
        </w:rPr>
        <w:t xml:space="preserve"> and other </w:t>
      </w:r>
      <w:proofErr w:type="gramStart"/>
      <w:r w:rsidRPr="00100A2B">
        <w:rPr>
          <w:rStyle w:val="StyleUnderline"/>
        </w:rPr>
        <w:t>man-made</w:t>
      </w:r>
      <w:proofErr w:type="gramEnd"/>
      <w:r w:rsidRPr="00100A2B">
        <w:rPr>
          <w:rStyle w:val="StyleUnderline"/>
        </w:rPr>
        <w:t xml:space="preserve"> </w:t>
      </w:r>
      <w:r w:rsidRPr="00930359">
        <w:rPr>
          <w:rStyle w:val="StyleUnderline"/>
          <w:highlight w:val="green"/>
        </w:rPr>
        <w:t>space debris slam into them, you get a cascade of debris.</w:t>
      </w:r>
      <w:r w:rsidRPr="00100A2B">
        <w:rPr>
          <w:rStyle w:val="StyleUnderline"/>
        </w:rPr>
        <w:t xml:space="preserve"> </w:t>
      </w:r>
    </w:p>
    <w:p w:rsidR="00CD41BA" w:rsidRPr="00100A2B" w:rsidRDefault="00CD41BA" w:rsidP="00CD41BA">
      <w:pPr>
        <w:rPr>
          <w:rStyle w:val="StyleUnderline"/>
        </w:rPr>
      </w:pPr>
      <w:r w:rsidRPr="00100A2B">
        <w:rPr>
          <w:rStyle w:val="StyleUnderline"/>
        </w:rPr>
        <w:t xml:space="preserve">The cascade effect — also known as the Kessler Syndrome — refers to a critical point </w:t>
      </w:r>
      <w:r w:rsidRPr="00930359">
        <w:rPr>
          <w:rStyle w:val="StyleUnderline"/>
        </w:rPr>
        <w:t xml:space="preserve">wherein </w:t>
      </w:r>
      <w:r w:rsidRPr="00930359">
        <w:rPr>
          <w:rStyle w:val="StyleUnderline"/>
          <w:highlight w:val="green"/>
        </w:rPr>
        <w:t>the density of space junk grows so large that a single collision could set off a domino effect</w:t>
      </w:r>
      <w:r w:rsidRPr="00100A2B">
        <w:rPr>
          <w:rStyle w:val="StyleUnderline"/>
        </w:rPr>
        <w:t xml:space="preserve"> of increasingly more collisions. </w:t>
      </w:r>
    </w:p>
    <w:p w:rsidR="00CD41BA" w:rsidRPr="00100A2B" w:rsidRDefault="00CD41BA" w:rsidP="00CD41BA">
      <w:r w:rsidRPr="00100A2B">
        <w:t xml:space="preserve">For Kessler, this is a problem because it would "create small debris faster than it can be removed," Kessler said last year. </w:t>
      </w:r>
      <w:proofErr w:type="gramStart"/>
      <w:r w:rsidRPr="00100A2B">
        <w:t>And</w:t>
      </w:r>
      <w:proofErr w:type="gramEnd"/>
      <w:r w:rsidRPr="00100A2B">
        <w:t xml:space="preserve"> this cloud of junk could eventually make missions to space too dangerous. </w:t>
      </w:r>
    </w:p>
    <w:p w:rsidR="00CD41BA" w:rsidRPr="00100A2B" w:rsidRDefault="00CD41BA" w:rsidP="00CD41BA">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30359">
        <w:rPr>
          <w:rStyle w:val="StyleUnderline"/>
          <w:highlight w:val="green"/>
        </w:rPr>
        <w:t>this would exacerbate the issue of identifying what, or who, could be behind broken satellites.</w:t>
      </w:r>
      <w:r w:rsidRPr="00100A2B">
        <w:rPr>
          <w:rStyle w:val="StyleUnderline"/>
        </w:rPr>
        <w:t xml:space="preserve"> </w:t>
      </w:r>
    </w:p>
    <w:p w:rsidR="00CD41BA" w:rsidRPr="00100A2B" w:rsidRDefault="00CD41BA" w:rsidP="00CD41BA">
      <w:r w:rsidRPr="00100A2B">
        <w:t xml:space="preserve">The future </w:t>
      </w:r>
    </w:p>
    <w:p w:rsidR="00CD41BA" w:rsidRPr="00100A2B" w:rsidRDefault="00CD41BA" w:rsidP="00CD41BA">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rsidR="00CD41BA" w:rsidRPr="00100A2B" w:rsidRDefault="00CD41BA" w:rsidP="00CD41BA">
      <w:proofErr w:type="gramStart"/>
      <w:r w:rsidRPr="00100A2B">
        <w:t>But</w:t>
      </w:r>
      <w:proofErr w:type="gramEnd"/>
      <w:r w:rsidRPr="00100A2B">
        <w:t xml:space="preserve">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rsidR="00CD41BA" w:rsidRPr="00100A2B" w:rsidRDefault="00CD41BA" w:rsidP="00CD41BA">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t>
      </w:r>
      <w:proofErr w:type="gramStart"/>
      <w:r w:rsidRPr="00100A2B">
        <w:t>will</w:t>
      </w:r>
      <w:proofErr w:type="gramEnd"/>
      <w:r w:rsidRPr="00100A2B">
        <w:t xml:space="preserve"> be like in 200 years if we continue to leave satellites in space and make no effort to clean up the mess. They estimate </w:t>
      </w:r>
      <w:proofErr w:type="gramStart"/>
      <w:r w:rsidRPr="00100A2B">
        <w:t>we'll</w:t>
      </w:r>
      <w:proofErr w:type="gramEnd"/>
      <w:r w:rsidRPr="00100A2B">
        <w:t xml:space="preserve"> have: </w:t>
      </w:r>
    </w:p>
    <w:p w:rsidR="00CD41BA" w:rsidRPr="00100A2B" w:rsidRDefault="00CD41BA" w:rsidP="00CD41BA">
      <w:r w:rsidRPr="00100A2B">
        <w:t xml:space="preserve">1.5 times more fragments greater than 8 inches across </w:t>
      </w:r>
    </w:p>
    <w:p w:rsidR="00CD41BA" w:rsidRPr="00100A2B" w:rsidRDefault="00CD41BA" w:rsidP="00CD41BA">
      <w:r w:rsidRPr="00100A2B">
        <w:t xml:space="preserve">3.2 times more fragments between 4 and 8 inches across </w:t>
      </w:r>
    </w:p>
    <w:p w:rsidR="00CD41BA" w:rsidRPr="00100A2B" w:rsidRDefault="00CD41BA" w:rsidP="00CD41BA">
      <w:r w:rsidRPr="00100A2B">
        <w:t>13-20 times more smaller-sized fragments less than 4 inches across</w:t>
      </w:r>
    </w:p>
    <w:p w:rsidR="00CD41BA" w:rsidRPr="00100A2B" w:rsidRDefault="00CD41BA" w:rsidP="00CD41BA">
      <w:r w:rsidRPr="00100A2B">
        <w:rPr>
          <w:rStyle w:val="StyleUnderline"/>
        </w:rPr>
        <w:t>"The number of small-size, non-catalogued objects will grow exponentially in mutual collisions,"</w:t>
      </w:r>
      <w:r w:rsidRPr="00100A2B">
        <w:t xml:space="preserve"> the researchers reported.</w:t>
      </w:r>
    </w:p>
    <w:p w:rsidR="00CD41BA" w:rsidRPr="00100A2B" w:rsidRDefault="00CD41BA" w:rsidP="00CD41BA"/>
    <w:p w:rsidR="00CD41BA" w:rsidRPr="00100A2B" w:rsidRDefault="00CD41BA" w:rsidP="00CD41BA">
      <w:pPr>
        <w:pStyle w:val="Heading4"/>
        <w:rPr>
          <w:rFonts w:cs="Calibri"/>
        </w:rPr>
      </w:pPr>
      <w:r w:rsidRPr="00100A2B">
        <w:rPr>
          <w:rFonts w:cs="Calibri"/>
        </w:rPr>
        <w:t>Nuke war causes extinction – it won’t stay limited</w:t>
      </w:r>
    </w:p>
    <w:p w:rsidR="00CD41BA" w:rsidRPr="00100A2B" w:rsidRDefault="00CD41BA" w:rsidP="00CD41BA">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w:t>
      </w:r>
      <w:proofErr w:type="gramStart"/>
      <w:r w:rsidRPr="00100A2B">
        <w:t>Being interviewed</w:t>
      </w:r>
      <w:proofErr w:type="gramEnd"/>
      <w:r w:rsidRPr="00100A2B">
        <w:t xml:space="preserve">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rsidR="00CD41BA" w:rsidRPr="00100A2B" w:rsidRDefault="00CD41BA" w:rsidP="00CD41BA">
      <w:pPr>
        <w:rPr>
          <w:szCs w:val="26"/>
        </w:rPr>
      </w:pPr>
      <w:r w:rsidRPr="00100A2B">
        <w:rPr>
          <w:rStyle w:val="StyleUnderline"/>
        </w:rPr>
        <w:t>We are not talking enough about the climatic effects of nuclear war</w:t>
      </w:r>
      <w:r w:rsidRPr="00100A2B">
        <w:rPr>
          <w:szCs w:val="26"/>
        </w:rPr>
        <w:t xml:space="preserve">. </w:t>
      </w:r>
    </w:p>
    <w:p w:rsidR="00CD41BA" w:rsidRPr="00100A2B" w:rsidRDefault="00CD41BA" w:rsidP="00CD41BA">
      <w:pPr>
        <w:rPr>
          <w:szCs w:val="26"/>
        </w:rPr>
      </w:pPr>
      <w:r w:rsidRPr="00100A2B">
        <w:rPr>
          <w:szCs w:val="26"/>
        </w:rPr>
        <w:t xml:space="preserve">The “nuclear winter” theory of the mid-1980s played a significant role in the arms reductions of that period. </w:t>
      </w:r>
      <w:proofErr w:type="gramStart"/>
      <w:r w:rsidRPr="00100A2B">
        <w:rPr>
          <w:szCs w:val="26"/>
        </w:rPr>
        <w:t>But</w:t>
      </w:r>
      <w:proofErr w:type="gramEnd"/>
      <w:r w:rsidRPr="00100A2B">
        <w:rPr>
          <w:szCs w:val="26"/>
        </w:rPr>
        <w:t xml:space="preserve"> with the collapse of the Soviet Union and the reduction of U.S. and Russian nuclear arsenals, </w:t>
      </w:r>
      <w:r w:rsidRPr="00100A2B">
        <w:rPr>
          <w:rStyle w:val="StyleUnderline"/>
        </w:rPr>
        <w:t xml:space="preserve">this aspect of nuclear war has faded from view. </w:t>
      </w:r>
      <w:proofErr w:type="gramStart"/>
      <w:r w:rsidRPr="00100A2B">
        <w:rPr>
          <w:rStyle w:val="StyleUnderline"/>
        </w:rPr>
        <w:t>That’s</w:t>
      </w:r>
      <w:proofErr w:type="gramEnd"/>
      <w:r w:rsidRPr="00100A2B">
        <w:rPr>
          <w:rStyle w:val="StyleUnderline"/>
        </w:rPr>
        <w:t xml:space="preserve"> not good. In the mid-2000s, climate scientists such as Alan </w:t>
      </w:r>
      <w:proofErr w:type="spellStart"/>
      <w:r w:rsidRPr="00100A2B">
        <w:rPr>
          <w:rStyle w:val="StyleUnderline"/>
        </w:rPr>
        <w:t>Robock</w:t>
      </w:r>
      <w:proofErr w:type="spellEnd"/>
      <w:r w:rsidRPr="00100A2B">
        <w:rPr>
          <w:rStyle w:val="StyleUnderline"/>
        </w:rPr>
        <w:t xml:space="preserve"> (Rutgers) </w:t>
      </w:r>
      <w:proofErr w:type="gramStart"/>
      <w:r w:rsidRPr="00100A2B">
        <w:rPr>
          <w:rStyle w:val="StyleUnderline"/>
        </w:rPr>
        <w:t>took another look</w:t>
      </w:r>
      <w:proofErr w:type="gramEnd"/>
      <w:r w:rsidRPr="00100A2B">
        <w:rPr>
          <w:rStyle w:val="StyleUnderline"/>
        </w:rPr>
        <w:t xml:space="preserve"> at nuclear winter theory. This time around, they used much-improved and much more detailed climate models than those available 20 years earlier.</w:t>
      </w:r>
      <w:r w:rsidRPr="00100A2B">
        <w:rPr>
          <w:szCs w:val="26"/>
        </w:rPr>
        <w:t xml:space="preserve"> They also tested the potential effects of smaller nuclear exchanges. </w:t>
      </w:r>
    </w:p>
    <w:p w:rsidR="00CD41BA" w:rsidRPr="00100A2B" w:rsidRDefault="00CD41BA" w:rsidP="00CD41BA">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w:t>
      </w:r>
      <w:proofErr w:type="gramStart"/>
      <w:r w:rsidRPr="00100A2B">
        <w:rPr>
          <w:szCs w:val="26"/>
        </w:rPr>
        <w:t>That’s</w:t>
      </w:r>
      <w:proofErr w:type="gramEnd"/>
      <w:r w:rsidRPr="00100A2B">
        <w:rPr>
          <w:szCs w:val="26"/>
        </w:rPr>
        <w:t xml:space="preserve"> enough to cool the entire planet by about 2 degrees Fahrenheit (1.25 degrees Celsius) — about where we were during the Little Ice Age of the 17th century. 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rsidR="00CD41BA" w:rsidRPr="00100A2B" w:rsidRDefault="00CD41BA" w:rsidP="00CD41BA">
      <w:pPr>
        <w:rPr>
          <w:szCs w:val="26"/>
        </w:rPr>
      </w:pPr>
      <w:r w:rsidRPr="00100A2B">
        <w:rPr>
          <w:szCs w:val="26"/>
        </w:rPr>
        <w:t xml:space="preserve">What about a larger-scale conflict? </w:t>
      </w:r>
    </w:p>
    <w:p w:rsidR="00CD41BA" w:rsidRPr="00100A2B" w:rsidRDefault="00CD41BA" w:rsidP="00CD41BA">
      <w:pPr>
        <w:rPr>
          <w:rStyle w:val="StyleUnderline"/>
        </w:rPr>
      </w:pPr>
      <w:r w:rsidRPr="00100A2B">
        <w:rPr>
          <w:szCs w:val="26"/>
        </w:rPr>
        <w:t xml:space="preserve">A </w:t>
      </w:r>
      <w:r w:rsidRPr="00100A2B">
        <w:rPr>
          <w:rStyle w:val="StyleUnderline"/>
        </w:rPr>
        <w:t xml:space="preserve">U.S.-Russia war currently seems unlikely, but if it were to occur, hundreds or even thousands of nuclear weapons </w:t>
      </w:r>
      <w:proofErr w:type="gramStart"/>
      <w:r w:rsidRPr="00100A2B">
        <w:rPr>
          <w:rStyle w:val="StyleUnderline"/>
        </w:rPr>
        <w:t>might be launched</w:t>
      </w:r>
      <w:proofErr w:type="gramEnd"/>
      <w:r w:rsidRPr="00100A2B">
        <w:rPr>
          <w:rStyle w:val="StyleUnderline"/>
        </w:rPr>
        <w:t>. The climatic consequences would be catastrophic</w:t>
      </w:r>
      <w:r w:rsidRPr="00CC31CE">
        <w:rPr>
          <w:rStyle w:val="StyleUnderline"/>
          <w:highlight w:val="green"/>
        </w:rPr>
        <w:t>: global average temperatures would drop as much as 12 degrees</w:t>
      </w:r>
      <w:r w:rsidRPr="00100A2B">
        <w:rPr>
          <w:rStyle w:val="StyleUnderline"/>
        </w:rPr>
        <w:t xml:space="preserve"> Fahrenheit (7 degrees Celsius) </w:t>
      </w:r>
      <w:r w:rsidRPr="00CC31CE">
        <w:rPr>
          <w:rStyle w:val="StyleUnderline"/>
          <w:highlight w:val="green"/>
        </w:rPr>
        <w:t>for</w:t>
      </w:r>
      <w:r w:rsidRPr="00100A2B">
        <w:rPr>
          <w:rStyle w:val="StyleUnderline"/>
        </w:rPr>
        <w:t xml:space="preserve"> up to </w:t>
      </w:r>
      <w:r w:rsidRPr="00CC31CE">
        <w:rPr>
          <w:rStyle w:val="StyleUnderline"/>
          <w:highlight w:val="green"/>
        </w:rPr>
        <w:t>several years</w:t>
      </w:r>
      <w:r w:rsidRPr="00100A2B">
        <w:rPr>
          <w:rStyle w:val="StyleUnderline"/>
        </w:rPr>
        <w:t xml:space="preserve"> — temperatures last seen during the great ice ages. Meanwhile, </w:t>
      </w:r>
      <w:r w:rsidRPr="00CC31CE">
        <w:rPr>
          <w:rStyle w:val="StyleUnderline"/>
          <w:highlight w:val="green"/>
        </w:rPr>
        <w:t>smoke and dust circulating in the stratosphere would darken the atmosphere enough to inhibit photosynthesis, causing disastrous crop failures, widespread famine and massive ecological disruption.</w:t>
      </w:r>
      <w:r w:rsidRPr="00100A2B">
        <w:rPr>
          <w:rStyle w:val="StyleUnderline"/>
        </w:rPr>
        <w:t xml:space="preserve"> </w:t>
      </w:r>
    </w:p>
    <w:p w:rsidR="00CD41BA" w:rsidRPr="00100A2B" w:rsidRDefault="00CD41BA" w:rsidP="00CD41BA">
      <w:pPr>
        <w:rPr>
          <w:szCs w:val="26"/>
        </w:rPr>
      </w:pPr>
      <w:r w:rsidRPr="00100A2B">
        <w:rPr>
          <w:rStyle w:val="StyleUnderline"/>
        </w:rPr>
        <w:t>The effect would be similar to that of the giant meteor believed to be responsible for the extinction of the dinosaurs. This time, we would be the dinosaurs.</w:t>
      </w:r>
      <w:r w:rsidRPr="00100A2B">
        <w:rPr>
          <w:szCs w:val="26"/>
        </w:rPr>
        <w:t xml:space="preserve"> </w:t>
      </w:r>
    </w:p>
    <w:p w:rsidR="00CD41BA" w:rsidRPr="00100A2B" w:rsidRDefault="00CD41BA" w:rsidP="00CD41BA">
      <w:pPr>
        <w:rPr>
          <w:szCs w:val="26"/>
        </w:rPr>
      </w:pPr>
      <w:r w:rsidRPr="00100A2B">
        <w:rPr>
          <w:szCs w:val="26"/>
        </w:rPr>
        <w:t xml:space="preserve">Many people are concerned about North Korea’s advancing missile capabilities. Is nuclear war likely in your opinion? </w:t>
      </w:r>
    </w:p>
    <w:p w:rsidR="00CD41BA" w:rsidRPr="00100A2B" w:rsidRDefault="00CD41BA" w:rsidP="00CD41BA">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rsidR="00CD41BA" w:rsidRPr="00100A2B" w:rsidRDefault="00CD41BA" w:rsidP="00CD41BA">
      <w:pPr>
        <w:rPr>
          <w:szCs w:val="26"/>
        </w:rPr>
      </w:pPr>
      <w:r w:rsidRPr="00100A2B">
        <w:t xml:space="preserve">North Korea would most certainly “lose” a nuclear war with the United States. </w:t>
      </w:r>
      <w:proofErr w:type="gramStart"/>
      <w:r w:rsidRPr="00100A2B">
        <w:t>But</w:t>
      </w:r>
      <w:proofErr w:type="gramEnd"/>
      <w:r w:rsidRPr="00100A2B">
        <w:t xml:space="preserve">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t>
      </w:r>
      <w:proofErr w:type="gramStart"/>
      <w:r w:rsidRPr="00100A2B">
        <w:rPr>
          <w:szCs w:val="26"/>
        </w:rPr>
        <w:t>wouldn’t</w:t>
      </w:r>
      <w:proofErr w:type="gramEnd"/>
      <w:r w:rsidRPr="00100A2B">
        <w:rPr>
          <w:szCs w:val="26"/>
        </w:rPr>
        <w:t xml:space="preserve"> deserve the name. Not only </w:t>
      </w:r>
      <w:proofErr w:type="gramStart"/>
      <w:r w:rsidRPr="00100A2B">
        <w:rPr>
          <w:szCs w:val="26"/>
        </w:rPr>
        <w:t>would that region be left</w:t>
      </w:r>
      <w:proofErr w:type="gramEnd"/>
      <w:r w:rsidRPr="00100A2B">
        <w:rPr>
          <w:szCs w:val="26"/>
        </w:rPr>
        <w:t xml:space="preserve"> with horrible suffering amongst the survivors; it would also immediately face famine and rampant disease. Radioactive fallout from such a war would spread around the world, including to the U.S. </w:t>
      </w:r>
    </w:p>
    <w:p w:rsidR="00CD41BA" w:rsidRPr="00100A2B" w:rsidRDefault="00CD41BA" w:rsidP="00CD41BA">
      <w:pPr>
        <w:rPr>
          <w:szCs w:val="26"/>
        </w:rPr>
      </w:pPr>
      <w:r w:rsidRPr="00100A2B">
        <w:rPr>
          <w:szCs w:val="26"/>
        </w:rPr>
        <w:t xml:space="preserve">It has been more than 70 years since the last time a nuclear bomb </w:t>
      </w:r>
      <w:proofErr w:type="gramStart"/>
      <w:r w:rsidRPr="00100A2B">
        <w:rPr>
          <w:szCs w:val="26"/>
        </w:rPr>
        <w:t>was used</w:t>
      </w:r>
      <w:proofErr w:type="gramEnd"/>
      <w:r w:rsidRPr="00100A2B">
        <w:rPr>
          <w:szCs w:val="26"/>
        </w:rPr>
        <w:t xml:space="preserve"> in warfare. What would be the effects on the environment and on human health today? </w:t>
      </w:r>
    </w:p>
    <w:p w:rsidR="00CD41BA" w:rsidRPr="0025057A" w:rsidRDefault="00CD41BA" w:rsidP="00CD41BA">
      <w:pPr>
        <w:rPr>
          <w:u w:val="singl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proofErr w:type="gramStart"/>
      <w:r w:rsidRPr="00100A2B">
        <w:rPr>
          <w:rStyle w:val="StyleUnderline"/>
        </w:rPr>
        <w:t>it’s</w:t>
      </w:r>
      <w:proofErr w:type="gramEnd"/>
      <w:r w:rsidRPr="00100A2B">
        <w:rPr>
          <w:rStyle w:val="StyleUnderline"/>
        </w:rPr>
        <w:t xml:space="preserve"> </w:t>
      </w:r>
      <w:r w:rsidRPr="00CC31CE">
        <w:rPr>
          <w:rStyle w:val="StyleUnderline"/>
          <w:highlight w:val="green"/>
        </w:rPr>
        <w:t>quite unlikely that any exchange between two nuclear powers would stay limited to these smaller, less destructive bombs.</w:t>
      </w:r>
    </w:p>
    <w:p w:rsidR="00CD41BA" w:rsidRPr="00100A2B" w:rsidRDefault="00CD41BA" w:rsidP="00CD41BA"/>
    <w:p w:rsidR="00F87FDE" w:rsidRPr="00100A2B" w:rsidRDefault="00F87FDE" w:rsidP="00F87FDE">
      <w:pPr>
        <w:pStyle w:val="Heading3"/>
      </w:pPr>
      <w:r>
        <w:t>AC –Africa Advantage</w:t>
      </w:r>
    </w:p>
    <w:p w:rsidR="00F87FDE" w:rsidRPr="00100A2B" w:rsidRDefault="00F87FDE" w:rsidP="00F87FDE">
      <w:pPr>
        <w:pStyle w:val="Heading4"/>
      </w:pPr>
      <w:r w:rsidRPr="00100A2B">
        <w:t xml:space="preserve">Space mining destroys the African economy </w:t>
      </w:r>
    </w:p>
    <w:p w:rsidR="00F87FDE" w:rsidRPr="00100A2B" w:rsidRDefault="00F87FDE" w:rsidP="00F87FDE">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w:t>
      </w:r>
      <w:proofErr w:type="gramStart"/>
      <w:r w:rsidRPr="00100A2B">
        <w:t>He’s</w:t>
      </w:r>
      <w:proofErr w:type="gramEnd"/>
      <w:r w:rsidRPr="00100A2B">
        <w:t xml:space="preserve"> a graduate of Mining Engineering from the Federal University of Technology </w:t>
      </w:r>
      <w:proofErr w:type="spellStart"/>
      <w:r w:rsidRPr="00100A2B">
        <w:t>Akure</w:t>
      </w:r>
      <w:proofErr w:type="spellEnd"/>
      <w:r w:rsidRPr="00100A2B">
        <w:t xml:space="preserve">.) “The Effect of Asteroid Mining on Mining Activities in Africa,” Africa News, 9/24/19, </w:t>
      </w:r>
      <w:hyperlink r:id="rId29" w:history="1">
        <w:r w:rsidRPr="00100A2B">
          <w:rPr>
            <w:rStyle w:val="Hyperlink"/>
          </w:rPr>
          <w:t>https://africanews.space/the-effect-of-asteroid-mining-on-mining-activities-in-africa/</w:t>
        </w:r>
      </w:hyperlink>
      <w:r w:rsidRPr="00100A2B">
        <w:t xml:space="preserve">] </w:t>
      </w:r>
    </w:p>
    <w:p w:rsidR="00F87FDE" w:rsidRPr="00100A2B" w:rsidRDefault="00F87FDE" w:rsidP="00F87FDE">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The space industr</w:t>
      </w:r>
      <w:r w:rsidRPr="00100A2B">
        <w:t xml:space="preserve">y is progressing at such a rapid pace, and the </w:t>
      </w:r>
      <w:r w:rsidRPr="00100A2B">
        <w:rPr>
          <w:rStyle w:val="Emphasis"/>
        </w:rPr>
        <w:t>prospects are unequivocally mouth-watering</w:t>
      </w:r>
      <w:r w:rsidRPr="00100A2B">
        <w:t>. The big question is</w:t>
      </w:r>
      <w:proofErr w:type="gramStart"/>
      <w:r w:rsidRPr="00100A2B">
        <w:t>,</w:t>
      </w:r>
      <w:proofErr w:type="gramEnd"/>
      <w:r w:rsidRPr="00100A2B">
        <w:t xml:space="preserve"> </w:t>
      </w:r>
      <w:r w:rsidRPr="00100A2B">
        <w:rPr>
          <w:rStyle w:val="StyleUnderline"/>
        </w:rPr>
        <w:t>will asteroid mining lure away investors in Africa</w:t>
      </w:r>
      <w:r w:rsidRPr="00100A2B">
        <w:t xml:space="preserve">? </w:t>
      </w:r>
      <w:r w:rsidRPr="00C15F86">
        <w:rPr>
          <w:highlight w:val="green"/>
        </w:rPr>
        <w:t xml:space="preserve">The </w:t>
      </w:r>
      <w:r w:rsidRPr="00C15F86">
        <w:rPr>
          <w:rStyle w:val="StyleUnderline"/>
          <w:highlight w:val="green"/>
        </w:rPr>
        <w:t>planetary resources</w:t>
      </w:r>
      <w:r w:rsidRPr="00100A2B">
        <w:t xml:space="preserve"> company </w:t>
      </w:r>
      <w:r w:rsidRPr="00C15F86">
        <w:rPr>
          <w:rStyle w:val="StyleUnderline"/>
          <w:highlight w:val="green"/>
        </w:rPr>
        <w:t>estimates that a single 30-m asteroid may contain 30 billion dollars in platinum</w:t>
      </w:r>
      <w:r w:rsidRPr="00100A2B">
        <w:rPr>
          <w:rStyle w:val="StyleUnderline"/>
        </w:rPr>
        <w:t xml:space="preserve">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B87DB5">
        <w:rPr>
          <w:rStyle w:val="Emphasis"/>
          <w:highlight w:val="green"/>
        </w:rPr>
        <w:t>it will severely affect the precious metals market</w:t>
      </w:r>
      <w:r w:rsidRPr="00100A2B">
        <w:t xml:space="preserve">, </w:t>
      </w:r>
      <w:r w:rsidRPr="00100A2B">
        <w:rPr>
          <w:rStyle w:val="StyleUnderline"/>
        </w:rPr>
        <w:t xml:space="preserve">usurp the prices of rare earth minerals, and a whole lot more because minerals that are usually somewhat scarce on earth will be easily accessible on asteroids. While </w:t>
      </w:r>
      <w:r w:rsidRPr="00B87DB5">
        <w:rPr>
          <w:rStyle w:val="Emphasis"/>
          <w:highlight w:val="green"/>
        </w:rPr>
        <w:t>foreign investors</w:t>
      </w:r>
      <w:r w:rsidRPr="00B87DB5">
        <w:rPr>
          <w:rStyle w:val="StyleUnderline"/>
          <w:highlight w:val="green"/>
        </w:rPr>
        <w:t xml:space="preserve"> run the majority of the large-scale mining activities</w:t>
      </w:r>
      <w:r w:rsidRPr="00100A2B">
        <w:rPr>
          <w:rStyle w:val="StyleUnderline"/>
        </w:rPr>
        <w:t xml:space="preserve"> in the region, reports say that many </w:t>
      </w:r>
      <w:r w:rsidRPr="00B87DB5">
        <w:rPr>
          <w:rStyle w:val="StyleUnderline"/>
          <w:highlight w:val="green"/>
        </w:rPr>
        <w:t xml:space="preserve">African countries are </w:t>
      </w:r>
      <w:r w:rsidRPr="00B87DB5">
        <w:rPr>
          <w:rStyle w:val="Emphasis"/>
          <w:highlight w:val="green"/>
        </w:rPr>
        <w:t>dangerously dependent on mining activities</w:t>
      </w:r>
      <w:r w:rsidRPr="00100A2B">
        <w:t xml:space="preserve">. For some African countries, despite massive mineral wealth, their mining sectors are underdeveloped, and this is </w:t>
      </w:r>
      <w:proofErr w:type="gramStart"/>
      <w:r w:rsidRPr="00100A2B">
        <w:t>as a result</w:t>
      </w:r>
      <w:proofErr w:type="gramEnd"/>
      <w:r w:rsidRPr="00100A2B">
        <w:t xml:space="preserve"> of much focus on oil resources and a couple of other challenges. The million-dollar question </w:t>
      </w:r>
      <w:proofErr w:type="gramStart"/>
      <w:r w:rsidRPr="00100A2B">
        <w:t>is,</w:t>
      </w:r>
      <w:proofErr w:type="gramEnd"/>
      <w:r w:rsidRPr="00100A2B">
        <w:t xml:space="preserve"> what will become of the mining activities in Africa?</w:t>
      </w:r>
    </w:p>
    <w:p w:rsidR="00F87FDE" w:rsidRPr="00100A2B" w:rsidRDefault="00F87FDE" w:rsidP="00F87FDE"/>
    <w:p w:rsidR="00F87FDE" w:rsidRPr="00100A2B" w:rsidRDefault="00F87FDE" w:rsidP="00F87FDE">
      <w:pPr>
        <w:pStyle w:val="Heading4"/>
      </w:pPr>
      <w:r w:rsidRPr="00100A2B">
        <w:t>Economic decline causes Africa war</w:t>
      </w:r>
    </w:p>
    <w:p w:rsidR="00F87FDE" w:rsidRPr="00100A2B" w:rsidRDefault="00F87FDE" w:rsidP="00F87FDE">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0" w:history="1">
        <w:r w:rsidRPr="00100A2B">
          <w:rPr>
            <w:rStyle w:val="Hyperlink"/>
          </w:rPr>
          <w:t>https://www.researchgate.net/publication/320740608_Experienced_poverty_and_local_conflict_violence</w:t>
        </w:r>
      </w:hyperlink>
      <w:r w:rsidRPr="00100A2B">
        <w:rPr>
          <w:rStyle w:val="StyleUnderline"/>
          <w:sz w:val="16"/>
        </w:rPr>
        <w:t xml:space="preserve">] </w:t>
      </w:r>
    </w:p>
    <w:p w:rsidR="00F87FDE" w:rsidRPr="00100A2B" w:rsidRDefault="00F87FDE" w:rsidP="00F87FDE">
      <w:pPr>
        <w:rPr>
          <w:rStyle w:val="StyleUnderline"/>
        </w:rPr>
      </w:pPr>
      <w:r w:rsidRPr="00A46C15">
        <w:rPr>
          <w:rStyle w:val="StyleUnderline"/>
          <w:highlight w:val="green"/>
        </w:rPr>
        <w:t xml:space="preserve">Civil wars are </w:t>
      </w:r>
      <w:r w:rsidRPr="00A46C15">
        <w:rPr>
          <w:rStyle w:val="Emphasis"/>
          <w:highlight w:val="green"/>
        </w:rPr>
        <w:t>more frequent than any other type of conflict</w:t>
      </w:r>
      <w:r w:rsidRPr="00100A2B">
        <w:rPr>
          <w:rStyle w:val="StyleUnderline"/>
        </w:rPr>
        <w:t xml:space="preserve"> in the modern era, </w:t>
      </w:r>
      <w:r w:rsidRPr="00A46C15">
        <w:rPr>
          <w:rStyle w:val="StyleUnderline"/>
          <w:highlight w:val="green"/>
        </w:rPr>
        <w:t xml:space="preserve">with the majority occurring in </w:t>
      </w:r>
      <w:r w:rsidRPr="00A46C15">
        <w:rPr>
          <w:rStyle w:val="Emphasis"/>
          <w:highlight w:val="gree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w:t>
      </w:r>
      <w:proofErr w:type="spellStart"/>
      <w:r w:rsidRPr="00100A2B">
        <w:rPr>
          <w:rStyle w:val="StyleUnderline"/>
        </w:rPr>
        <w:t>Jakobsen</w:t>
      </w:r>
      <w:proofErr w:type="spellEnd"/>
      <w:r w:rsidRPr="00100A2B">
        <w:rPr>
          <w:rStyle w:val="StyleUnderline"/>
        </w:rPr>
        <w:t xml:space="preserve"> et al., 2013). While most country-level studies find that poverty and inadequate economic development increase the risk of conflict—a relationship that appears to be </w:t>
      </w:r>
      <w:r w:rsidRPr="00100A2B">
        <w:rPr>
          <w:rStyle w:val="Emphasis"/>
        </w:rPr>
        <w:t>causal</w:t>
      </w:r>
      <w:r w:rsidRPr="00100A2B">
        <w:rPr>
          <w:rStyle w:val="StyleUnderline"/>
        </w:rPr>
        <w:t xml:space="preserve"> (Braithwaite et al., 2016)—we lack consensus on the precise mechanisms driving this phenomenon (</w:t>
      </w:r>
      <w:proofErr w:type="spellStart"/>
      <w:r w:rsidRPr="00100A2B">
        <w:rPr>
          <w:rStyle w:val="StyleUnderline"/>
        </w:rPr>
        <w:t>Justino</w:t>
      </w:r>
      <w:proofErr w:type="spellEnd"/>
      <w:r w:rsidRPr="00100A2B">
        <w:rPr>
          <w:rStyle w:val="StyleUnderline"/>
        </w:rPr>
        <w:t>, 2009). Researchers have explained a correlation between low GDP per capita and conflict using diverse hypotheses, including lowered opportunity costs for individuals to rebel (Collier et al., 2009) and responses to a state’s weak capacity (</w:t>
      </w:r>
      <w:proofErr w:type="spellStart"/>
      <w:r w:rsidRPr="00100A2B">
        <w:rPr>
          <w:rStyle w:val="StyleUnderline"/>
        </w:rPr>
        <w:t>Fearon</w:t>
      </w:r>
      <w:proofErr w:type="spellEnd"/>
      <w:r w:rsidRPr="00100A2B">
        <w:rPr>
          <w:rStyle w:val="StyleUnderline"/>
        </w:rPr>
        <w:t xml:space="preserve"> and </w:t>
      </w:r>
      <w:proofErr w:type="spellStart"/>
      <w:r w:rsidRPr="00100A2B">
        <w:rPr>
          <w:rStyle w:val="StyleUnderline"/>
        </w:rPr>
        <w:t>Laitin</w:t>
      </w:r>
      <w:proofErr w:type="spellEnd"/>
      <w:r w:rsidRPr="00100A2B">
        <w:rPr>
          <w:rStyle w:val="StyleUnderline"/>
        </w:rPr>
        <w:t>, 2003).</w:t>
      </w:r>
    </w:p>
    <w:p w:rsidR="00F87FDE" w:rsidRPr="00100A2B" w:rsidRDefault="00F87FDE" w:rsidP="00F87FDE">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nation as a whole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rsidR="00F87FDE" w:rsidRPr="00100A2B" w:rsidRDefault="00F87FDE" w:rsidP="00F87FDE">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w:t>
      </w:r>
      <w:proofErr w:type="gramStart"/>
      <w:r w:rsidRPr="00100A2B">
        <w:rPr>
          <w:rStyle w:val="StyleUnderline"/>
        </w:rPr>
        <w:t>are largely mixed</w:t>
      </w:r>
      <w:proofErr w:type="gramEnd"/>
      <w:r w:rsidRPr="00100A2B">
        <w:rPr>
          <w:rStyle w:val="StyleUnderline"/>
        </w:rPr>
        <w:t xml:space="preserve">, with no consensus yet on strength, direction, or mechanisms behind the relationship. The problem here may be the use of varying proxies for poverty that </w:t>
      </w:r>
      <w:proofErr w:type="gramStart"/>
      <w:r w:rsidRPr="00100A2B">
        <w:rPr>
          <w:rStyle w:val="StyleUnderline"/>
        </w:rPr>
        <w:t>are only loosely linked</w:t>
      </w:r>
      <w:proofErr w:type="gramEnd"/>
      <w:r w:rsidRPr="00100A2B">
        <w:rPr>
          <w:rStyle w:val="StyleUnderline"/>
        </w:rPr>
        <w:t xml:space="preserve"> to the rationale for conflict and/or insufficient attention on the local sociopolitical context.</w:t>
      </w:r>
    </w:p>
    <w:p w:rsidR="00F87FDE" w:rsidRPr="00100A2B" w:rsidRDefault="00F87FDE" w:rsidP="00F87FDE">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100A2B">
        <w:rPr>
          <w:rStyle w:val="Emphasis"/>
        </w:rPr>
        <w:t>data on individuals’ actual wellbeing</w:t>
      </w:r>
      <w:r w:rsidRPr="00100A2B">
        <w:rPr>
          <w:rStyle w:val="StyleUnderline"/>
        </w:rPr>
        <w:t xml:space="preserve">—which I argue is more closely connected to people’s motives and rationale for taking up arms. Second, the article examines the sociopolitical context’s conditioning effect on the poverty–conflict nexus. This </w:t>
      </w:r>
      <w:proofErr w:type="gramStart"/>
      <w:r w:rsidRPr="00100A2B">
        <w:rPr>
          <w:rStyle w:val="StyleUnderline"/>
        </w:rPr>
        <w:t>is achieved</w:t>
      </w:r>
      <w:proofErr w:type="gramEnd"/>
      <w:r w:rsidRPr="00100A2B">
        <w:rPr>
          <w:rStyle w:val="StyleUnderline"/>
        </w:rPr>
        <w:t xml:space="preserve"> by including data on individuals’ perceptions surrounding the quality of their local institutions, the presence of group grievances, and local unemployment rates. These factors, I argue, are more closely linked to reasons for fighting than are common proxies such as </w:t>
      </w:r>
      <w:proofErr w:type="gramStart"/>
      <w:r w:rsidRPr="00100A2B">
        <w:rPr>
          <w:rStyle w:val="StyleUnderline"/>
        </w:rPr>
        <w:t>night-time</w:t>
      </w:r>
      <w:proofErr w:type="gramEnd"/>
      <w:r w:rsidRPr="00100A2B">
        <w:rPr>
          <w:rStyle w:val="StyleUnderline"/>
        </w:rPr>
        <w:t xml:space="preserve"> luminosity and estimates of economic activity, both of which are often derived from dividing GDP per capita by local population counts.</w:t>
      </w:r>
    </w:p>
    <w:p w:rsidR="00F87FDE" w:rsidRPr="00100A2B" w:rsidRDefault="00F87FDE" w:rsidP="00F87FDE">
      <w:pPr>
        <w:rPr>
          <w:rStyle w:val="StyleUnderline"/>
        </w:rPr>
      </w:pPr>
      <w:r w:rsidRPr="00A46C15">
        <w:rPr>
          <w:rStyle w:val="StyleUnderline"/>
          <w:highlight w:val="green"/>
        </w:rPr>
        <w:t>Poverty</w:t>
      </w:r>
      <w:r w:rsidRPr="00100A2B">
        <w:rPr>
          <w:rStyle w:val="StyleUnderline"/>
        </w:rPr>
        <w:t>—a state in which individuals’ basic needs go unmet—</w:t>
      </w:r>
      <w:proofErr w:type="gramStart"/>
      <w:r w:rsidRPr="00A46C15">
        <w:rPr>
          <w:rStyle w:val="StyleUnderline"/>
          <w:highlight w:val="green"/>
        </w:rPr>
        <w:t>has been shown</w:t>
      </w:r>
      <w:proofErr w:type="gramEnd"/>
      <w:r w:rsidRPr="00A46C15">
        <w:rPr>
          <w:rStyle w:val="StyleUnderline"/>
          <w:highlight w:val="green"/>
        </w:rPr>
        <w:t xml:space="preserve"> to motivate people to join rebellions.</w:t>
      </w:r>
      <w:r w:rsidRPr="00100A2B">
        <w:rPr>
          <w:rStyle w:val="StyleUnderline"/>
        </w:rPr>
        <w:t xml:space="preserve"> Humphreys and Weinstein (2008), for instance, found that poverty predicted inscription in the Revolutionary United Front during Sierra Leone’s civil war.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w:t>
      </w:r>
    </w:p>
    <w:p w:rsidR="00F87FDE" w:rsidRPr="00100A2B" w:rsidRDefault="00F87FDE" w:rsidP="00F87FDE">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The dataset</w:t>
      </w:r>
      <w:r w:rsidRPr="00A46C15">
        <w:rPr>
          <w:rStyle w:val="StyleUnderline"/>
          <w:b/>
        </w:rPr>
        <w:t xml:space="preserve"> consists of 4008 subnational districts, spanning 35 African countries</w:t>
      </w:r>
      <w:r w:rsidRPr="00100A2B">
        <w:rPr>
          <w:rStyle w:val="StyleUnderline"/>
        </w:rPr>
        <w:t xml:space="preserve">. As most districts were only assessed once, thus restricting study of within-unit variation, survey responses were also aggregated to higher-order subnational regions, resulting in a dataset of </w:t>
      </w:r>
      <w:r w:rsidRPr="00100A2B">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rsidR="00F87FDE" w:rsidRPr="00100A2B" w:rsidRDefault="00F87FDE" w:rsidP="00F87FDE">
      <w:pPr>
        <w:rPr>
          <w:rStyle w:val="StyleUnderline"/>
        </w:rPr>
      </w:pPr>
      <w:r w:rsidRPr="00100A2B">
        <w:rPr>
          <w:rStyle w:val="StyleUnderline"/>
        </w:rPr>
        <w:t xml:space="preserve">Using a pooled cross-sectional dataset of districts, I found that </w:t>
      </w:r>
      <w:r w:rsidRPr="00A46C15">
        <w:rPr>
          <w:rStyle w:val="StyleUnderline"/>
          <w:highlight w:val="green"/>
        </w:rPr>
        <w:t xml:space="preserve">high levels of poverty </w:t>
      </w:r>
      <w:proofErr w:type="gramStart"/>
      <w:r w:rsidRPr="00A46C15">
        <w:rPr>
          <w:rStyle w:val="StyleUnderline"/>
          <w:highlight w:val="green"/>
        </w:rPr>
        <w:t>were linked</w:t>
      </w:r>
      <w:proofErr w:type="gramEnd"/>
      <w:r w:rsidRPr="00A46C15">
        <w:rPr>
          <w:rStyle w:val="StyleUnderline"/>
          <w:highlight w:val="green"/>
        </w:rPr>
        <w:t xml:space="preserve"> to </w:t>
      </w:r>
      <w:r w:rsidRPr="00A46C15">
        <w:rPr>
          <w:rStyle w:val="Emphasis"/>
          <w:highlight w:val="green"/>
        </w:rPr>
        <w:t>increases in local conflict-based 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w:t>
      </w:r>
      <w:proofErr w:type="gramStart"/>
      <w:r w:rsidRPr="00100A2B">
        <w:rPr>
          <w:rStyle w:val="StyleUnderline"/>
        </w:rPr>
        <w:t>more affluent areas</w:t>
      </w:r>
      <w:proofErr w:type="gramEnd"/>
      <w:r w:rsidRPr="00100A2B">
        <w:rPr>
          <w:rStyle w:val="StyleUnderline"/>
        </w:rPr>
        <w:t>. This relationship held in a coarsened exact matching setup, as well as in a region-level fixed effects design with repeated measurements across time. While the results reveal a local poverty–conflict link, they do not aid in uncovering underlying mechanisms.</w:t>
      </w:r>
    </w:p>
    <w:p w:rsidR="00F87FDE" w:rsidRPr="00100A2B" w:rsidRDefault="00F87FDE" w:rsidP="00F87FDE">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w:t>
      </w:r>
      <w:proofErr w:type="gramStart"/>
      <w:r w:rsidRPr="00100A2B">
        <w:rPr>
          <w:rStyle w:val="StyleUnderline"/>
        </w:rPr>
        <w:t>is significantly connected</w:t>
      </w:r>
      <w:proofErr w:type="gramEnd"/>
      <w:r w:rsidRPr="00100A2B">
        <w:rPr>
          <w:rStyle w:val="StyleUnderline"/>
        </w:rPr>
        <w:t xml:space="preserve"> to conflict, high-quality institutions and inclusiveness of ethnic groups can prevent violence. Although a wide range of </w:t>
      </w:r>
      <w:proofErr w:type="gramStart"/>
      <w:r w:rsidRPr="00100A2B">
        <w:rPr>
          <w:rStyle w:val="StyleUnderline"/>
        </w:rPr>
        <w:t>robustness</w:t>
      </w:r>
      <w:proofErr w:type="gramEnd"/>
      <w:r w:rsidRPr="00100A2B">
        <w:rPr>
          <w:rStyle w:val="StyleUnderline"/>
        </w:rPr>
        <w:t xml:space="preserve"> checks and alternative model specifications were implemented, including matching and fixed-effects models, the issue of </w:t>
      </w:r>
      <w:proofErr w:type="spellStart"/>
      <w:r w:rsidRPr="00100A2B">
        <w:rPr>
          <w:rStyle w:val="StyleUnderline"/>
        </w:rPr>
        <w:t>endogeneity</w:t>
      </w:r>
      <w:proofErr w:type="spellEnd"/>
      <w:r w:rsidRPr="00100A2B">
        <w:rPr>
          <w:rStyle w:val="StyleUnderline"/>
        </w:rPr>
        <w:t xml:space="preserve"> could not be ruled out; doing so would require some kind of exogenous instrument, which I have been unable to identify.</w:t>
      </w:r>
    </w:p>
    <w:p w:rsidR="00F87FDE" w:rsidRPr="00100A2B" w:rsidRDefault="00F87FDE" w:rsidP="00F87FDE">
      <w:pPr>
        <w:rPr>
          <w:rStyle w:val="StyleUnderline"/>
        </w:rPr>
      </w:pPr>
      <w:r w:rsidRPr="00100A2B">
        <w:rPr>
          <w:rStyle w:val="StyleUnderline"/>
        </w:rPr>
        <w:t xml:space="preserve">The remainder of this article elaborates on the theoretical framework linking subnational poverty to local conflict-based violence. This </w:t>
      </w:r>
      <w:proofErr w:type="gramStart"/>
      <w:r w:rsidRPr="00100A2B">
        <w:rPr>
          <w:rStyle w:val="StyleUnderline"/>
        </w:rPr>
        <w:t>is followed</w:t>
      </w:r>
      <w:proofErr w:type="gramEnd"/>
      <w:r w:rsidRPr="00100A2B">
        <w:rPr>
          <w:rStyle w:val="StyleUnderline"/>
        </w:rPr>
        <w:t xml:space="preserve">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rsidR="00F87FDE" w:rsidRPr="00100A2B" w:rsidRDefault="00F87FDE" w:rsidP="00F87FDE">
      <w:pPr>
        <w:rPr>
          <w:rStyle w:val="StyleUnderline"/>
        </w:rPr>
      </w:pPr>
      <w:r w:rsidRPr="00100A2B">
        <w:rPr>
          <w:rStyle w:val="StyleUnderline"/>
        </w:rPr>
        <w:t>Poverty and conflict</w:t>
      </w:r>
    </w:p>
    <w:p w:rsidR="00F87FDE" w:rsidRPr="00100A2B" w:rsidRDefault="00F87FDE" w:rsidP="00F87FDE">
      <w:pPr>
        <w:rPr>
          <w:rStyle w:val="StyleUnderline"/>
        </w:rPr>
      </w:pPr>
      <w:r w:rsidRPr="00100A2B">
        <w:rPr>
          <w:rStyle w:val="StyleUnderline"/>
        </w:rPr>
        <w:t>A direct link</w:t>
      </w:r>
    </w:p>
    <w:p w:rsidR="00F87FDE" w:rsidRPr="00100A2B" w:rsidRDefault="00F87FDE" w:rsidP="00F87FDE">
      <w:pPr>
        <w:rPr>
          <w:rStyle w:val="StyleUnderline"/>
        </w:rPr>
      </w:pPr>
      <w:r w:rsidRPr="00A46C15">
        <w:rPr>
          <w:rStyle w:val="StyleUnderline"/>
          <w:highlight w:val="green"/>
        </w:rPr>
        <w:t xml:space="preserve">A connection between low income and risk of conflict is among the </w:t>
      </w:r>
      <w:r w:rsidRPr="00A46C15">
        <w:rPr>
          <w:rStyle w:val="Emphasis"/>
          <w:highlight w:val="green"/>
        </w:rPr>
        <w:t>most robust findings</w:t>
      </w:r>
      <w:r w:rsidRPr="00A46C15">
        <w:rPr>
          <w:rStyle w:val="StyleUnderline"/>
          <w:highlight w:val="green"/>
        </w:rPr>
        <w:t xml:space="preserve"> in the literature on civil wars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w:t>
      </w:r>
      <w:proofErr w:type="gramStart"/>
      <w:r w:rsidRPr="00100A2B">
        <w:rPr>
          <w:rStyle w:val="StyleUnderline"/>
        </w:rPr>
        <w:t>However, there is little consensus on the mechanisms through which poverty may produce conflict.</w:t>
      </w:r>
      <w:proofErr w:type="gramEnd"/>
      <w:r w:rsidRPr="00100A2B">
        <w:rPr>
          <w:rStyle w:val="StyleUnderline"/>
        </w:rPr>
        <w:t xml:space="preserve"> Collier and </w:t>
      </w:r>
      <w:proofErr w:type="spellStart"/>
      <w:r w:rsidRPr="00100A2B">
        <w:rPr>
          <w:rStyle w:val="StyleUnderline"/>
        </w:rPr>
        <w:t>Hoeffler</w:t>
      </w:r>
      <w:proofErr w:type="spellEnd"/>
      <w:r w:rsidRPr="00100A2B">
        <w:rPr>
          <w:rStyle w:val="StyleUnderline"/>
        </w:rPr>
        <w:t xml:space="preserve"> (1998) claimed that </w:t>
      </w:r>
      <w:r w:rsidRPr="00A46C15">
        <w:rPr>
          <w:rStyle w:val="StyleUnderline"/>
          <w:highlight w:val="green"/>
        </w:rPr>
        <w:t>low per-capita income lowers the opportunity cost of rebellion because when they have less to lose from taking up arms</w:t>
      </w:r>
      <w:r w:rsidRPr="00100A2B">
        <w:rPr>
          <w:rStyle w:val="StyleUnderline"/>
        </w:rPr>
        <w:t xml:space="preserve">, poorer individuals become more inclined to rebel. </w:t>
      </w:r>
      <w:proofErr w:type="spellStart"/>
      <w:r w:rsidRPr="00100A2B">
        <w:rPr>
          <w:rStyle w:val="StyleUnderline"/>
        </w:rPr>
        <w:t>Fearon</w:t>
      </w:r>
      <w:proofErr w:type="spellEnd"/>
      <w:r w:rsidRPr="00100A2B">
        <w:rPr>
          <w:rStyle w:val="StyleUnderline"/>
        </w:rPr>
        <w:t xml:space="preserve"> and </w:t>
      </w:r>
      <w:proofErr w:type="spellStart"/>
      <w:r w:rsidRPr="00100A2B">
        <w:rPr>
          <w:rStyle w:val="StyleUnderline"/>
        </w:rPr>
        <w:t>Laitin</w:t>
      </w:r>
      <w:proofErr w:type="spellEnd"/>
      <w:r w:rsidRPr="00100A2B">
        <w:rPr>
          <w:rStyle w:val="StyleUnderline"/>
        </w:rPr>
        <w:t xml:space="preserve"> (2003) observed </w:t>
      </w:r>
      <w:r w:rsidRPr="00A46C15">
        <w:rPr>
          <w:rStyle w:val="StyleUnderline"/>
          <w:highlight w:val="green"/>
        </w:rPr>
        <w:t>that poorer countries experience more conflict because they are unable to monitor and control all of their territory, thereby creating pockets of hospitable conditions for 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rsidR="00F87FDE" w:rsidRPr="00100A2B" w:rsidRDefault="00F87FDE" w:rsidP="00F87FDE">
      <w:pPr>
        <w:pStyle w:val="Heading4"/>
      </w:pPr>
      <w:r w:rsidRPr="00100A2B">
        <w:t>Great power war</w:t>
      </w:r>
    </w:p>
    <w:p w:rsidR="00F87FDE" w:rsidRPr="00100A2B" w:rsidRDefault="00F87FDE" w:rsidP="00F87FDE">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t>
      </w:r>
      <w:proofErr w:type="gramStart"/>
      <w:r w:rsidRPr="00100A2B">
        <w:t>Winter</w:t>
      </w:r>
      <w:proofErr w:type="gramEnd"/>
      <w:r w:rsidRPr="00100A2B">
        <w:t xml:space="preserve"> 2011, </w:t>
      </w:r>
      <w:hyperlink r:id="rId31" w:anchor="metadata_info_tab_contents" w:history="1">
        <w:r w:rsidRPr="00100A2B">
          <w:rPr>
            <w:rStyle w:val="Hyperlink"/>
          </w:rPr>
          <w:t>https://www.jstor.org/stable/26270538?seq=1#metadata_info_tab_contents</w:t>
        </w:r>
      </w:hyperlink>
      <w:r w:rsidRPr="00100A2B">
        <w:t>] TDI</w:t>
      </w:r>
    </w:p>
    <w:p w:rsidR="00F87FDE" w:rsidRPr="00100A2B" w:rsidRDefault="00F87FDE" w:rsidP="00F87FDE">
      <w:pPr>
        <w:rPr>
          <w:rStyle w:val="Emphasis"/>
        </w:rPr>
      </w:pPr>
      <w:r w:rsidRPr="00100A2B">
        <w:rPr>
          <w:rStyle w:val="Emphasis"/>
        </w:rPr>
        <w:t>Bipolarity, Nuclear Weapons, and Sino-US Proxy Conflict in Africa</w:t>
      </w:r>
    </w:p>
    <w:p w:rsidR="00F87FDE" w:rsidRPr="00100A2B" w:rsidRDefault="00F87FDE" w:rsidP="00F87FDE">
      <w:r w:rsidRPr="00100A2B">
        <w:t xml:space="preserve">It is likely China will achieve economic and then military parity with the United States in the next two decades. </w:t>
      </w:r>
      <w:proofErr w:type="gramStart"/>
      <w:r w:rsidRPr="00100A2B">
        <w:t xml:space="preserve">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w:t>
      </w:r>
      <w:proofErr w:type="gramEnd"/>
      <w:r w:rsidRPr="00100A2B">
        <w:t xml:space="preserve"> Unlike the Cold War</w:t>
      </w:r>
      <w:r w:rsidRPr="0057012F">
        <w:rPr>
          <w:highlight w:val="green"/>
        </w:rPr>
        <w:t xml:space="preserve">, </w:t>
      </w:r>
      <w:r w:rsidRPr="0057012F">
        <w:rPr>
          <w:rStyle w:val="StyleUnderline"/>
          <w:highlight w:val="green"/>
        </w:rPr>
        <w:t>access to strategic resources</w:t>
      </w:r>
      <w:r w:rsidRPr="00100A2B">
        <w:rPr>
          <w:rStyle w:val="StyleUnderline"/>
        </w:rPr>
        <w:t xml:space="preserve"> rather than ideology would </w:t>
      </w:r>
      <w:r w:rsidRPr="0057012F">
        <w:rPr>
          <w:rStyle w:val="StyleUnderline"/>
          <w:highlight w:val="green"/>
        </w:rPr>
        <w:t>lie at the heart of future US-Sino competition</w:t>
      </w:r>
      <w:r w:rsidRPr="00100A2B">
        <w:rPr>
          <w:rStyle w:val="StyleUnderline"/>
        </w:rPr>
        <w:t xml:space="preserve">, and the new “great game” </w:t>
      </w:r>
      <w:proofErr w:type="gramStart"/>
      <w:r w:rsidRPr="00100A2B">
        <w:rPr>
          <w:rStyle w:val="StyleUnderline"/>
        </w:rPr>
        <w:t xml:space="preserve">will </w:t>
      </w:r>
      <w:r w:rsidRPr="0057012F">
        <w:rPr>
          <w:rStyle w:val="StyleUnderline"/>
          <w:highlight w:val="green"/>
        </w:rPr>
        <w:t>most likely</w:t>
      </w:r>
      <w:r w:rsidRPr="00100A2B">
        <w:rPr>
          <w:rStyle w:val="StyleUnderline"/>
        </w:rPr>
        <w:t xml:space="preserve"> be played</w:t>
      </w:r>
      <w:proofErr w:type="gramEnd"/>
      <w:r w:rsidRPr="00100A2B">
        <w:rPr>
          <w:rStyle w:val="StyleUnderline"/>
        </w:rPr>
        <w:t xml:space="preserve"> </w:t>
      </w:r>
      <w:r w:rsidRPr="0057012F">
        <w:rPr>
          <w:rStyle w:val="StyleUnderline"/>
          <w:highlight w:val="green"/>
        </w:rPr>
        <w:t>in Africa</w:t>
      </w:r>
      <w:r w:rsidRPr="0057012F">
        <w:rPr>
          <w:highlight w:val="green"/>
        </w:rPr>
        <w:t>.</w:t>
      </w:r>
      <w:r w:rsidRPr="00100A2B">
        <w:t xml:space="preserve"> </w:t>
      </w:r>
    </w:p>
    <w:p w:rsidR="00F87FDE" w:rsidRPr="00100A2B" w:rsidRDefault="00F87FDE" w:rsidP="00F87FDE">
      <w:proofErr w:type="gramStart"/>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to fulfill future resource needs.</w:t>
      </w:r>
      <w:proofErr w:type="gramEnd"/>
      <w:r w:rsidRPr="00100A2B">
        <w:t xml:space="preserve"> While the United States can alleviate some of its energy needs via bio- or coal-based fuels, hydrogen, or natural gas alternatives, </w:t>
      </w:r>
      <w:r w:rsidRPr="0057012F">
        <w:rPr>
          <w:rStyle w:val="StyleUnderline"/>
          <w:highlight w:val="green"/>
        </w:rPr>
        <w:t>China currently</w:t>
      </w:r>
      <w:r w:rsidRPr="00100A2B">
        <w:rPr>
          <w:rStyle w:val="StyleUnderline"/>
        </w:rPr>
        <w:t xml:space="preserve"> lacks the technological </w:t>
      </w:r>
      <w:proofErr w:type="gramStart"/>
      <w:r w:rsidRPr="00100A2B">
        <w:rPr>
          <w:rStyle w:val="StyleUnderline"/>
        </w:rPr>
        <w:t>know-how</w:t>
      </w:r>
      <w:proofErr w:type="gramEnd"/>
      <w:r w:rsidRPr="00100A2B">
        <w:rPr>
          <w:rStyle w:val="StyleUnderline"/>
        </w:rPr>
        <w:t xml:space="preserve"> to do so and </w:t>
      </w:r>
      <w:r w:rsidRPr="0057012F">
        <w:rPr>
          <w:rStyle w:val="StyleUnderline"/>
          <w:highlight w:val="green"/>
        </w:rPr>
        <w:t>remains tied to</w:t>
      </w:r>
      <w:r w:rsidRPr="00100A2B">
        <w:rPr>
          <w:rStyle w:val="StyleUnderline"/>
        </w:rPr>
        <w:t xml:space="preserve"> a mainly </w:t>
      </w:r>
      <w:r w:rsidRPr="0057012F">
        <w:rPr>
          <w:rStyle w:val="StyleUnderline"/>
          <w:highlight w:val="green"/>
        </w:rPr>
        <w:t>nonrenewable energy</w:t>
      </w:r>
      <w:r w:rsidRPr="00100A2B">
        <w:rPr>
          <w:rStyle w:val="StyleUnderline"/>
        </w:rPr>
        <w:t xml:space="preserve"> resource base</w:t>
      </w:r>
      <w:r w:rsidRPr="00100A2B">
        <w:t xml:space="preserve">. Since the majority of these needs are nonrenewable, competition of necessity will be zero-sum and </w:t>
      </w:r>
      <w:proofErr w:type="gramStart"/>
      <w:r w:rsidRPr="00100A2B">
        <w:t>will be conducted</w:t>
      </w:r>
      <w:proofErr w:type="gramEnd"/>
      <w:r w:rsidRPr="00100A2B">
        <w:t xml:space="preserve"> via all instruments of power.50</w:t>
      </w:r>
    </w:p>
    <w:p w:rsidR="00F87FDE" w:rsidRPr="00100A2B" w:rsidRDefault="00F87FDE" w:rsidP="00F87FDE">
      <w:r w:rsidRPr="0057012F">
        <w:rPr>
          <w:rStyle w:val="StyleUnderline"/>
          <w:highlight w:val="green"/>
        </w:rPr>
        <w:t>Africa is home to a wealth of mineral and energy resources</w:t>
      </w:r>
      <w:r w:rsidRPr="00100A2B">
        <w:t xml:space="preserve">, much of </w:t>
      </w:r>
      <w:proofErr w:type="gramStart"/>
      <w:r w:rsidRPr="00100A2B">
        <w:t>which still</w:t>
      </w:r>
      <w:proofErr w:type="gramEnd"/>
      <w:r w:rsidRPr="00100A2B">
        <w:t xml:space="preserve"> remains largely unexploited. </w:t>
      </w:r>
      <w:r w:rsidRPr="00100A2B">
        <w:rPr>
          <w:rStyle w:val="StyleUnderline"/>
        </w:rPr>
        <w:t>Seven African states possess huge endowments of oil, and four of these have equally substantial amounts of 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w:t>
      </w:r>
      <w:proofErr w:type="gramStart"/>
      <w:r w:rsidRPr="00100A2B">
        <w:t xml:space="preserve">South Africa, the continent’s largest economy, has recently allowed China to help develop its vast mineral wealth; it is China’s number one African source of manganese, iron, and copper.52 </w:t>
      </w:r>
      <w:r w:rsidRPr="00100A2B">
        <w:rPr>
          <w:rStyle w:val="StyleUnderline"/>
        </w:rPr>
        <w:t>Chinese involvement in Africa is not wholly extractive</w:t>
      </w:r>
      <w:r w:rsidRPr="0057012F">
        <w:rPr>
          <w:rStyle w:val="StyleUnderline"/>
          <w:b/>
          <w:highlight w:val="green"/>
          <w:u w:val="none"/>
        </w:rPr>
        <w:t>; the continent provides a booming export market for China’s goods</w:t>
      </w:r>
      <w:r w:rsidRPr="00100A2B">
        <w:rPr>
          <w:rStyle w:val="StyleUnderline"/>
        </w:rPr>
        <w:t xml:space="preserve">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.53</w:t>
      </w:r>
      <w:proofErr w:type="gramEnd"/>
      <w:r w:rsidRPr="00100A2B">
        <w:t xml:space="preserve"> </w:t>
      </w:r>
    </w:p>
    <w:p w:rsidR="00F87FDE" w:rsidRPr="00100A2B" w:rsidRDefault="00F87FDE" w:rsidP="00F87FDE">
      <w:r w:rsidRPr="00100A2B">
        <w:t xml:space="preserve">Of primary interest is open access to Africa’s significant deposits of oil and other energy resources. </w:t>
      </w:r>
      <w:proofErr w:type="gramStart"/>
      <w:r w:rsidRPr="00100A2B">
        <w:t xml:space="preserve">For example, </w:t>
      </w:r>
      <w:r w:rsidRPr="00100A2B">
        <w:rPr>
          <w:rStyle w:val="StyleUnderline"/>
        </w:rPr>
        <w:t>China has 4</w:t>
      </w:r>
      <w:r w:rsidRPr="00100A2B">
        <w:rPr>
          <w:rStyle w:val="Emphasis"/>
        </w:rPr>
        <w:t>,000 military personnel in Sudan</w:t>
      </w:r>
      <w:r w:rsidRPr="00100A2B">
        <w:rPr>
          <w:rStyle w:val="StyleUnderline"/>
        </w:rPr>
        <w:t xml:space="preserve"> to protect its interests in energy and mineral investments there; it also owns 40 percent of the Greater Nile Oil Production Company</w:t>
      </w:r>
      <w:r w:rsidRPr="00100A2B">
        <w:t xml:space="preserve">.54 Estimates indicate that </w:t>
      </w:r>
      <w:r w:rsidRPr="00100A2B">
        <w:rPr>
          <w:rStyle w:val="StyleUnderline"/>
        </w:rPr>
        <w:t xml:space="preserve">within the next few decades China will obtain </w:t>
      </w:r>
      <w:r w:rsidRPr="00100A2B">
        <w:rPr>
          <w:rStyle w:val="Emphasis"/>
        </w:rPr>
        <w:t>40 percent of its oil and gas</w:t>
      </w:r>
      <w:r w:rsidRPr="00100A2B">
        <w:rPr>
          <w:rStyle w:val="StyleUnderline"/>
        </w:rPr>
        <w:t xml:space="preserve"> supplies from Africa</w:t>
      </w:r>
      <w:r w:rsidRPr="00100A2B">
        <w:t>.55 Trade and investment in Africa have also been on the rise; trade has grown more than 10 percent annually in the past decade.</w:t>
      </w:r>
      <w:proofErr w:type="gramEnd"/>
      <w:r w:rsidRPr="00100A2B">
        <w:t xml:space="preserv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rsidR="00F87FDE" w:rsidRPr="00100A2B" w:rsidRDefault="00F87FDE" w:rsidP="00F87FDE">
      <w:pPr>
        <w:rPr>
          <w:rStyle w:val="StyleUnderline"/>
        </w:rPr>
      </w:pPr>
      <w:r w:rsidRPr="0057012F">
        <w:rPr>
          <w:rStyle w:val="StyleUnderline"/>
          <w:highlight w:val="green"/>
        </w:rPr>
        <w:t>Africa is</w:t>
      </w:r>
      <w:r w:rsidRPr="00100A2B">
        <w:t xml:space="preserve"> thus a </w:t>
      </w:r>
      <w:r w:rsidRPr="0057012F">
        <w:rPr>
          <w:rStyle w:val="Emphasis"/>
          <w:highlight w:val="green"/>
        </w:rPr>
        <w:t>vital</w:t>
      </w:r>
      <w:r w:rsidRPr="00100A2B">
        <w:t xml:space="preserve"> foreign interest </w:t>
      </w:r>
      <w:r w:rsidRPr="0057012F">
        <w:rPr>
          <w:rStyle w:val="StyleUnderline"/>
          <w:highlight w:val="green"/>
        </w:rPr>
        <w:t>for the Chinese and</w:t>
      </w:r>
      <w:r w:rsidRPr="00100A2B">
        <w:rPr>
          <w:rStyle w:val="StyleUnderline"/>
        </w:rPr>
        <w:t xml:space="preserve"> must be for </w:t>
      </w:r>
      <w:r w:rsidRPr="0057012F">
        <w:rPr>
          <w:rStyle w:val="StyleUnderline"/>
          <w:highlight w:val="green"/>
        </w:rPr>
        <w:t>the United States</w:t>
      </w:r>
      <w:r w:rsidRPr="00100A2B">
        <w:rPr>
          <w:rStyle w:val="StyleUnderline"/>
        </w:rPr>
        <w:t>; access to its mineral and petroleum wealth is crucial to the survival of each</w:t>
      </w:r>
      <w:r w:rsidRPr="00100A2B">
        <w:t xml:space="preserve">.57 Although the US </w:t>
      </w:r>
      <w:r w:rsidRPr="009A044C">
        <w:t xml:space="preserve">and Chinese economies are tightly interconnected, </w:t>
      </w:r>
      <w:r w:rsidRPr="009A044C">
        <w:rPr>
          <w:rStyle w:val="StyleUnderline"/>
        </w:rPr>
        <w:t xml:space="preserve">the nonrenewable nature of these assets means competition will remain a </w:t>
      </w:r>
      <w:r w:rsidRPr="009A044C">
        <w:rPr>
          <w:rStyle w:val="Emphasis"/>
        </w:rPr>
        <w:t>zero-sum game</w:t>
      </w:r>
      <w:r w:rsidRPr="009A044C">
        <w:t xml:space="preserve">. </w:t>
      </w:r>
      <w:proofErr w:type="gramStart"/>
      <w:r w:rsidRPr="009A044C">
        <w:rPr>
          <w:rStyle w:val="StyleUnderline"/>
        </w:rPr>
        <w:t>Nearly all African states have been independent entities for</w:t>
      </w:r>
      <w:r w:rsidRPr="00100A2B">
        <w:rPr>
          <w:rStyle w:val="StyleUnderline"/>
        </w:rPr>
        <w:t xml:space="preserve">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.59 Many African nations possess both strategic resources and weak regimes, making them vulnerable to internal conflict and thus valuable candidates for assistance from China or the United States to help settle their domestic grievances.</w:t>
      </w:r>
      <w:proofErr w:type="gramEnd"/>
      <w:r w:rsidRPr="00100A2B">
        <w:t xml:space="preserve"> With access to African resources of vital strategic interest to each side, </w:t>
      </w:r>
      <w:r w:rsidRPr="0057012F">
        <w:rPr>
          <w:rStyle w:val="StyleUnderline"/>
          <w:highlight w:val="green"/>
        </w:rPr>
        <w:t>competition could likely occur by proxy via diplomatic, economic, or military assistance</w:t>
      </w:r>
      <w:r w:rsidRPr="00100A2B">
        <w:rPr>
          <w:rStyle w:val="StyleUnderline"/>
        </w:rPr>
        <w:t xml:space="preserve"> to one</w:t>
      </w:r>
      <w:r w:rsidRPr="00100A2B">
        <w:t xml:space="preserve"> (or both) </w:t>
      </w:r>
      <w:r w:rsidRPr="0057012F">
        <w:rPr>
          <w:rStyle w:val="StyleUnderline"/>
          <w:highlight w:val="green"/>
        </w:rPr>
        <w:t>of the parties involved</w:t>
      </w:r>
      <w:r w:rsidRPr="00100A2B">
        <w:rPr>
          <w:rStyle w:val="StyleUnderline"/>
        </w:rPr>
        <w:t>.</w:t>
      </w:r>
    </w:p>
    <w:p w:rsidR="00F87FDE" w:rsidRPr="00100A2B" w:rsidRDefault="00F87FDE" w:rsidP="00F87FDE">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proofErr w:type="gramStart"/>
      <w:r w:rsidRPr="00100A2B">
        <w:rPr>
          <w:rStyle w:val="StyleUnderline"/>
        </w:rPr>
        <w:t>US and Chinese strategic interests</w:t>
      </w:r>
      <w:proofErr w:type="gramEnd"/>
      <w:r w:rsidRPr="00100A2B">
        <w:rPr>
          <w:rStyle w:val="StyleUnderline"/>
        </w:rPr>
        <w:t xml:space="preserve"> will dictate an intrusive foreign policy to be both prudent and vital. </w:t>
      </w:r>
      <w:r w:rsidRPr="0057012F">
        <w:rPr>
          <w:rStyle w:val="StyleUnderline"/>
          <w:highlight w:val="green"/>
        </w:rPr>
        <w:t>US-Sino proxy conflicts over control of African resources will</w:t>
      </w:r>
      <w:r w:rsidRPr="0057012F">
        <w:rPr>
          <w:rStyle w:val="StyleUnderline"/>
        </w:rPr>
        <w:t xml:space="preserve"> likely </w:t>
      </w:r>
      <w:r w:rsidRPr="0057012F">
        <w:rPr>
          <w:rStyle w:val="StyleUnderline"/>
          <w:highlight w:val="green"/>
        </w:rPr>
        <w:t>become necessary</w:t>
      </w:r>
      <w:r w:rsidRPr="009C275D">
        <w:rPr>
          <w:rStyle w:val="StyleUnderline"/>
        </w:rPr>
        <w:t xml:space="preserve"> if these great powers are to sustain their national security postures</w:t>
      </w:r>
      <w:r w:rsidRPr="009C275D">
        <w:t>,</w:t>
      </w:r>
      <w:r w:rsidRPr="00100A2B">
        <w:t xml:space="preserve"> especially in terms of strategic defense.60 </w:t>
      </w:r>
    </w:p>
    <w:p w:rsidR="00CD41BA" w:rsidRPr="00100A2B" w:rsidRDefault="00CD41BA" w:rsidP="00CD41BA">
      <w:pPr>
        <w:pStyle w:val="Heading3"/>
      </w:pPr>
      <w:r w:rsidRPr="00100A2B">
        <w:t xml:space="preserve">AC – Plan </w:t>
      </w:r>
    </w:p>
    <w:p w:rsidR="00CD41BA" w:rsidRPr="00100A2B" w:rsidRDefault="00CD41BA" w:rsidP="00CD41BA">
      <w:pPr>
        <w:pStyle w:val="Heading4"/>
        <w:rPr>
          <w:rFonts w:cs="Calibri"/>
        </w:rPr>
      </w:pPr>
      <w:bookmarkStart w:id="0" w:name="_GoBack"/>
      <w:bookmarkEnd w:id="0"/>
      <w:r w:rsidRPr="00100A2B">
        <w:rPr>
          <w:rFonts w:cs="Calibri"/>
        </w:rPr>
        <w:t>Plan – states ought to ban the appropriation of outer space for mining activities by private entities.</w:t>
      </w:r>
    </w:p>
    <w:p w:rsidR="00CD41BA" w:rsidRPr="00100A2B" w:rsidRDefault="00CD41BA" w:rsidP="00CD41BA"/>
    <w:p w:rsidR="00CD41BA" w:rsidRPr="00100A2B" w:rsidRDefault="00CD41BA" w:rsidP="00CD41BA">
      <w:pPr>
        <w:pStyle w:val="Heading4"/>
        <w:rPr>
          <w:rFonts w:cs="Calibri"/>
        </w:rPr>
      </w:pPr>
      <w:r w:rsidRPr="00100A2B">
        <w:rPr>
          <w:rFonts w:cs="Calibri"/>
        </w:rPr>
        <w:t>Normal means is ratification of the Moon Treaty</w:t>
      </w:r>
    </w:p>
    <w:p w:rsidR="00CD41BA" w:rsidRPr="00100A2B" w:rsidRDefault="00CD41BA" w:rsidP="00CD41BA">
      <w:proofErr w:type="spellStart"/>
      <w:r w:rsidRPr="00100A2B">
        <w:rPr>
          <w:b/>
          <w:bCs/>
          <w:sz w:val="26"/>
          <w:szCs w:val="26"/>
        </w:rPr>
        <w:t>Mallick</w:t>
      </w:r>
      <w:proofErr w:type="spellEnd"/>
      <w:r w:rsidRPr="00100A2B">
        <w:rPr>
          <w:b/>
          <w:bCs/>
          <w:sz w:val="26"/>
          <w:szCs w:val="26"/>
        </w:rPr>
        <w:t xml:space="preserve"> and </w:t>
      </w:r>
      <w:proofErr w:type="spellStart"/>
      <w:r w:rsidRPr="00100A2B">
        <w:rPr>
          <w:b/>
          <w:bCs/>
          <w:sz w:val="26"/>
          <w:szCs w:val="26"/>
        </w:rPr>
        <w:t>Rajagopalan</w:t>
      </w:r>
      <w:proofErr w:type="spellEnd"/>
      <w:r w:rsidRPr="00100A2B">
        <w:rPr>
          <w:b/>
          <w:bCs/>
          <w:sz w:val="26"/>
          <w:szCs w:val="26"/>
        </w:rPr>
        <w:t xml:space="preserve"> 19</w:t>
      </w:r>
      <w:r w:rsidRPr="00100A2B">
        <w:t xml:space="preserve"> [(</w:t>
      </w:r>
      <w:proofErr w:type="spellStart"/>
      <w:r w:rsidRPr="00100A2B">
        <w:t>Senjuti</w:t>
      </w:r>
      <w:proofErr w:type="spellEnd"/>
      <w:r w:rsidRPr="00100A2B">
        <w:t xml:space="preserve"> </w:t>
      </w:r>
      <w:proofErr w:type="spellStart"/>
      <w:r w:rsidRPr="00100A2B">
        <w:t>Mallick</w:t>
      </w:r>
      <w:proofErr w:type="spellEnd"/>
      <w:r w:rsidRPr="00100A2B">
        <w:t>,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proofErr w:type="gramStart"/>
      <w:r w:rsidRPr="00100A2B">
        <w:t xml:space="preserve">( </w:t>
      </w:r>
      <w:proofErr w:type="spellStart"/>
      <w:r w:rsidRPr="00100A2B">
        <w:t>Dr</w:t>
      </w:r>
      <w:proofErr w:type="spellEnd"/>
      <w:proofErr w:type="gramEnd"/>
      <w:r w:rsidRPr="00100A2B">
        <w:t xml:space="preserve"> </w:t>
      </w:r>
      <w:proofErr w:type="spellStart"/>
      <w:r w:rsidRPr="00100A2B">
        <w:t>Rajeswari</w:t>
      </w:r>
      <w:proofErr w:type="spellEnd"/>
      <w:r w:rsidRPr="00100A2B">
        <w:t xml:space="preserve"> (</w:t>
      </w:r>
      <w:proofErr w:type="spellStart"/>
      <w:r w:rsidRPr="00100A2B">
        <w:t>Raji</w:t>
      </w:r>
      <w:proofErr w:type="spellEnd"/>
      <w:r w:rsidRPr="00100A2B">
        <w:t xml:space="preserve">) Pillai </w:t>
      </w:r>
      <w:proofErr w:type="spellStart"/>
      <w:r w:rsidRPr="00100A2B">
        <w:t>Rajagopalan</w:t>
      </w:r>
      <w:proofErr w:type="spellEnd"/>
      <w:r w:rsidRPr="00100A2B">
        <w:t xml:space="preserve"> is the Director of the Centre for Security, Strategy and Technology (CSST) at the Observer Research Foundation, New Delhi.  </w:t>
      </w:r>
      <w:proofErr w:type="spellStart"/>
      <w:r w:rsidRPr="00100A2B">
        <w:t>Dr</w:t>
      </w:r>
      <w:proofErr w:type="spellEnd"/>
      <w:r w:rsidRPr="00100A2B">
        <w:t xml:space="preserve"> </w:t>
      </w:r>
      <w:proofErr w:type="spellStart"/>
      <w:r w:rsidRPr="00100A2B">
        <w:t>Rajagopalan</w:t>
      </w:r>
      <w:proofErr w:type="spellEnd"/>
      <w:r w:rsidRPr="00100A2B">
        <w:t xml:space="preserve">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w:t>
      </w:r>
      <w:proofErr w:type="gramStart"/>
      <w:r w:rsidRPr="00100A2B">
        <w:t>mankind</w:t>
      </w:r>
      <w:r w:rsidRPr="009C275D">
        <w:rPr>
          <w:highlight w:val="green"/>
        </w:rPr>
        <w:t>.</w:t>
      </w:r>
      <w:proofErr w:type="gramEnd"/>
      <w:r w:rsidRPr="009C275D">
        <w:rPr>
          <w:highlight w:val="green"/>
        </w:rPr>
        <w:t xml:space="preserve"> </w:t>
      </w:r>
      <w:r w:rsidRPr="009C275D">
        <w:rPr>
          <w:rStyle w:val="StyleUnderline"/>
          <w:highlight w:val="green"/>
        </w:rPr>
        <w:t>The Moon Treaty</w:t>
      </w:r>
      <w:r w:rsidRPr="00100A2B">
        <w:rPr>
          <w:rStyle w:val="StyleUnderline"/>
        </w:rPr>
        <w:t xml:space="preserve"> is important as it </w:t>
      </w:r>
      <w:r w:rsidRPr="009C275D">
        <w:rPr>
          <w:rStyle w:val="StyleUnderline"/>
          <w:highlight w:val="green"/>
        </w:rPr>
        <w:t>addresses a “loophole</w:t>
      </w:r>
      <w:r w:rsidRPr="00775B44">
        <w:rPr>
          <w:rStyle w:val="StyleUnderline"/>
        </w:rPr>
        <w:t xml:space="preserve">” of the OST </w:t>
      </w:r>
      <w:r w:rsidRPr="009C275D">
        <w:rPr>
          <w:rStyle w:val="StyleUnderline"/>
          <w:highlight w:val="green"/>
        </w:rPr>
        <w:t>“by banning any ownership of any extraterrestrial property by any organization or private person, unless that organization is international and governmental</w:t>
      </w:r>
      <w:r w:rsidRPr="00100A2B">
        <w:t>.”</w:t>
      </w:r>
      <w:hyperlink r:id="rId32" w:anchor="_edn64" w:history="1">
        <w:r w:rsidRPr="00100A2B">
          <w:rPr>
            <w:rStyle w:val="Hyperlink"/>
          </w:rPr>
          <w:t>[</w:t>
        </w:r>
        <w:proofErr w:type="gramStart"/>
        <w:r w:rsidRPr="00100A2B">
          <w:rPr>
            <w:rStyle w:val="Hyperlink"/>
          </w:rPr>
          <w:t>lxiv</w:t>
        </w:r>
        <w:proofErr w:type="gramEnd"/>
        <w:r w:rsidRPr="00100A2B">
          <w:rPr>
            <w:rStyle w:val="Hyperlink"/>
          </w:rPr>
          <w:t>]</w:t>
        </w:r>
      </w:hyperlink>
      <w:r w:rsidRPr="00100A2B">
        <w:t xml:space="preserve"> But </w:t>
      </w:r>
      <w:r w:rsidRPr="00100A2B">
        <w:rPr>
          <w:rStyle w:val="StyleUnderline"/>
        </w:rPr>
        <w:t>the fact that it has been endorsed only by a handful of countries makes it a “failure” from the international law perspective</w:t>
      </w:r>
      <w:r w:rsidRPr="00100A2B">
        <w:t>.</w:t>
      </w:r>
      <w:hyperlink r:id="rId33" w:anchor="_edn65" w:history="1">
        <w:r w:rsidRPr="00100A2B">
          <w:rPr>
            <w:rStyle w:val="Hyperlink"/>
          </w:rPr>
          <w:t>[</w:t>
        </w:r>
        <w:proofErr w:type="gramStart"/>
        <w:r w:rsidRPr="00100A2B">
          <w:rPr>
            <w:rStyle w:val="Hyperlink"/>
          </w:rPr>
          <w:t>lxv</w:t>
        </w:r>
        <w:proofErr w:type="gramEnd"/>
        <w:r w:rsidRPr="00100A2B">
          <w:rPr>
            <w:rStyle w:val="Hyperlink"/>
          </w:rPr>
          <w:t>]</w:t>
        </w:r>
      </w:hyperlink>
      <w:r w:rsidRPr="00100A2B">
        <w:t xml:space="preserve"> Nevertheless, </w:t>
      </w:r>
      <w:r w:rsidRPr="009C275D">
        <w:rPr>
          <w:rStyle w:val="StyleUnderline"/>
          <w:highlight w:val="green"/>
        </w:rPr>
        <w:t>efforts must be made to strengthen</w:t>
      </w:r>
      <w:r w:rsidRPr="00100A2B">
        <w:rPr>
          <w:rStyle w:val="StyleUnderline"/>
        </w:rPr>
        <w:t xml:space="preserve"> the </w:t>
      </w:r>
      <w:r w:rsidRPr="009C275D">
        <w:rPr>
          <w:rStyle w:val="StyleUnderline"/>
          <w:highlight w:val="green"/>
        </w:rPr>
        <w:t>support</w:t>
      </w:r>
      <w:r w:rsidRPr="00100A2B">
        <w:rPr>
          <w:rStyle w:val="StyleUnderline"/>
        </w:rPr>
        <w:t xml:space="preserve"> base </w:t>
      </w:r>
      <w:r w:rsidRPr="009C275D">
        <w:rPr>
          <w:rStyle w:val="StyleUnderline"/>
          <w:highlight w:val="green"/>
        </w:rPr>
        <w:t>for the Moon Agreement given</w:t>
      </w:r>
      <w:r w:rsidRPr="00100A2B">
        <w:rPr>
          <w:rStyle w:val="StyleUnderline"/>
        </w:rPr>
        <w:t xml:space="preserve"> the potential </w:t>
      </w:r>
      <w:r w:rsidRPr="009C275D">
        <w:rPr>
          <w:rStyle w:val="StyleUnderline"/>
          <w:highlight w:val="green"/>
        </w:rPr>
        <w:t>pitfalls of</w:t>
      </w:r>
      <w:r w:rsidRPr="009C275D">
        <w:rPr>
          <w:rStyle w:val="StyleUnderline"/>
        </w:rPr>
        <w:t xml:space="preserve"> resource extraction</w:t>
      </w:r>
      <w:r w:rsidRPr="00100A2B">
        <w:rPr>
          <w:rStyle w:val="StyleUnderline"/>
        </w:rPr>
        <w:t xml:space="preserve"> and </w:t>
      </w:r>
      <w:r w:rsidRPr="009C275D">
        <w:rPr>
          <w:rStyle w:val="StyleUnderline"/>
          <w:highlight w:val="green"/>
        </w:rPr>
        <w:t>space mining</w:t>
      </w:r>
      <w:r w:rsidRPr="00100A2B">
        <w:rPr>
          <w:rStyle w:val="StyleUnderline"/>
        </w:rPr>
        <w:t xml:space="preserve"> activities </w:t>
      </w:r>
      <w:r w:rsidRPr="009C275D">
        <w:rPr>
          <w:rStyle w:val="StyleUnderline"/>
        </w:rPr>
        <w:t>in outer space</w:t>
      </w:r>
      <w:r w:rsidRPr="00100A2B">
        <w:t xml:space="preserve">. Signatories to the Moon Treaty can </w:t>
      </w:r>
      <w:r w:rsidRPr="00100A2B">
        <w:rPr>
          <w:rStyle w:val="StyleUnderline"/>
        </w:rPr>
        <w:t>take the lead within multilateral platforms such as the UN to debate the usefulness of the treaty in the changed context of technological advancements and new geopolitical dynamics</w:t>
      </w:r>
      <w:r w:rsidRPr="00100A2B">
        <w:t>, and potentially find compromises where there are disagreements.</w:t>
      </w:r>
    </w:p>
    <w:p w:rsidR="00CD41BA" w:rsidRDefault="00CD41BA" w:rsidP="00CD41BA">
      <w:pPr>
        <w:pStyle w:val="Heading3"/>
      </w:pPr>
      <w:r>
        <w:t>FW</w:t>
      </w:r>
    </w:p>
    <w:p w:rsidR="00CD41BA" w:rsidRDefault="00CD41BA" w:rsidP="00CD41BA">
      <w:pPr>
        <w:pStyle w:val="Heading4"/>
        <w:rPr>
          <w:rFonts w:cs="Calibri"/>
        </w:rPr>
      </w:pPr>
      <w:r w:rsidRPr="007B328F">
        <w:rPr>
          <w:rFonts w:cs="Calibri"/>
        </w:rPr>
        <w:t xml:space="preserve">The standard is </w:t>
      </w:r>
      <w:r>
        <w:rPr>
          <w:rFonts w:cs="Calibri"/>
        </w:rPr>
        <w:t>maximizing expected wellbeing-</w:t>
      </w:r>
      <w:r>
        <w:rPr>
          <w:rFonts w:cs="Calibri"/>
        </w:rPr>
        <w:t xml:space="preserve"> or </w:t>
      </w:r>
      <w:r>
        <w:rPr>
          <w:rFonts w:cs="Calibri"/>
        </w:rPr>
        <w:t xml:space="preserve">hedonistic act </w:t>
      </w:r>
      <w:proofErr w:type="spellStart"/>
      <w:r>
        <w:rPr>
          <w:rFonts w:cs="Calibri"/>
        </w:rPr>
        <w:t>util</w:t>
      </w:r>
      <w:proofErr w:type="spellEnd"/>
    </w:p>
    <w:p w:rsidR="00CD41BA" w:rsidRDefault="00CD41BA" w:rsidP="00CD41BA">
      <w:pPr>
        <w:pStyle w:val="Heading4"/>
        <w:rPr>
          <w:rFonts w:cs="Calibri"/>
        </w:rPr>
      </w:pPr>
      <w:r>
        <w:t xml:space="preserve">1] </w:t>
      </w:r>
      <w:r w:rsidRPr="00C77255">
        <w:rPr>
          <w:rFonts w:cs="Calibri"/>
        </w:rPr>
        <w:t xml:space="preserve">Actor spec—governments must use </w:t>
      </w:r>
      <w:proofErr w:type="spellStart"/>
      <w:r w:rsidRPr="00C77255">
        <w:rPr>
          <w:rFonts w:cs="Calibri"/>
        </w:rPr>
        <w:t>util</w:t>
      </w:r>
      <w:proofErr w:type="spellEnd"/>
      <w:r w:rsidRPr="00C77255">
        <w:rPr>
          <w:rFonts w:cs="Calibri"/>
        </w:rPr>
        <w:t xml:space="preserve"> because they </w:t>
      </w:r>
      <w:proofErr w:type="gramStart"/>
      <w:r w:rsidRPr="00C77255">
        <w:rPr>
          <w:rFonts w:cs="Calibri"/>
          <w:u w:val="single"/>
        </w:rPr>
        <w:t>don’t</w:t>
      </w:r>
      <w:proofErr w:type="gramEnd"/>
      <w:r w:rsidRPr="00C77255">
        <w:rPr>
          <w:rFonts w:cs="Calibri"/>
          <w:u w:val="single"/>
        </w:rPr>
        <w:t xml:space="preserve">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w:t>
      </w:r>
      <w:proofErr w:type="spellStart"/>
      <w:r w:rsidRPr="00C77255">
        <w:rPr>
          <w:rFonts w:cs="Calibri"/>
        </w:rPr>
        <w:t>calc</w:t>
      </w:r>
      <w:proofErr w:type="spellEnd"/>
      <w:r w:rsidRPr="00C77255">
        <w:rPr>
          <w:rFonts w:cs="Calibri"/>
        </w:rPr>
        <w:t xml:space="preserve"> indicts since they are empirically denied.</w:t>
      </w:r>
    </w:p>
    <w:p w:rsidR="00CD41BA" w:rsidRDefault="00CD41BA" w:rsidP="00CD41BA">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rsidR="00CD41BA" w:rsidRPr="00611177" w:rsidRDefault="00CD41BA" w:rsidP="00CD41BA">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rsidR="00CD41BA" w:rsidRPr="00611177" w:rsidRDefault="00CD41BA" w:rsidP="00CD41BA">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rsidR="00CD41BA" w:rsidRPr="00484031" w:rsidRDefault="00CD41BA" w:rsidP="00CD41BA">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valuable and pain is </w:t>
      </w:r>
      <w:r w:rsidRPr="00FD015E">
        <w:rPr>
          <w:rStyle w:val="TitleChar"/>
        </w:rPr>
        <w:t xml:space="preserve">intrinsically </w:t>
      </w:r>
      <w:proofErr w:type="spellStart"/>
      <w:r w:rsidRPr="00611177">
        <w:rPr>
          <w:rStyle w:val="TitleChar"/>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xml:space="preserve">, and neither the goodness of pleasure nor the badness of pain seems to </w:t>
      </w:r>
      <w:proofErr w:type="gramStart"/>
      <w:r w:rsidRPr="00611177">
        <w:rPr>
          <w:sz w:val="12"/>
        </w:rPr>
        <w:t>be exhausted</w:t>
      </w:r>
      <w:proofErr w:type="gramEnd"/>
      <w:r w:rsidRPr="00611177">
        <w:rPr>
          <w:sz w:val="12"/>
        </w:rPr>
        <w:t xml:space="preserve"> by the further effects that these experiences might have. “Pleasure” and “pain” </w:t>
      </w:r>
      <w:proofErr w:type="gramStart"/>
      <w:r w:rsidRPr="00FD015E">
        <w:rPr>
          <w:rStyle w:val="TitleChar"/>
        </w:rPr>
        <w:t>are</w:t>
      </w:r>
      <w:r w:rsidRPr="00FD015E">
        <w:rPr>
          <w:sz w:val="12"/>
        </w:rPr>
        <w:t xml:space="preserve"> here </w:t>
      </w:r>
      <w:r w:rsidRPr="00FD015E">
        <w:rPr>
          <w:rStyle w:val="TitleChar"/>
        </w:rPr>
        <w:t>understood</w:t>
      </w:r>
      <w:proofErr w:type="gramEnd"/>
      <w:r w:rsidRPr="00FD015E">
        <w:rPr>
          <w:rStyle w:val="TitleChar"/>
        </w:rPr>
        <w:t xml:space="preserve"> inclusively</w:t>
      </w:r>
      <w:r w:rsidRPr="00FD015E">
        <w:rPr>
          <w:sz w:val="12"/>
        </w:rPr>
        <w:t xml:space="preserve">, as encompassing anything hedonically positive and anything hedonically negative. 2 The special value statuses of pleasure and pain </w:t>
      </w:r>
      <w:proofErr w:type="gramStart"/>
      <w:r w:rsidRPr="00FD015E">
        <w:rPr>
          <w:sz w:val="12"/>
        </w:rPr>
        <w:t>are manifested</w:t>
      </w:r>
      <w:proofErr w:type="gramEnd"/>
      <w:r w:rsidRPr="00FD015E">
        <w:rPr>
          <w:sz w:val="12"/>
        </w:rPr>
        <w:t xml:space="preserve"> in how</w:t>
      </w:r>
      <w:r w:rsidRPr="00611177">
        <w:rPr>
          <w:sz w:val="12"/>
        </w:rPr>
        <w:t xml:space="preserve"> we treat these experiences in our everyday reasoning about values. If you tell me that you are heading for the convenience store</w:t>
      </w:r>
      <w:r w:rsidRPr="00611177">
        <w:rPr>
          <w:rStyle w:val="TitleChar"/>
        </w:rPr>
        <w:t xml:space="preserve">, I might </w:t>
      </w:r>
      <w:proofErr w:type="gramStart"/>
      <w:r w:rsidRPr="00611177">
        <w:rPr>
          <w:rStyle w:val="TitleChar"/>
        </w:rPr>
        <w:t>ask:</w:t>
      </w:r>
      <w:proofErr w:type="gramEnd"/>
      <w:r w:rsidRPr="00611177">
        <w:rPr>
          <w:rStyle w:val="TitleChar"/>
        </w:rPr>
        <w:t xml:space="preserve">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w:t>
      </w:r>
      <w:proofErr w:type="gramStart"/>
      <w:r w:rsidRPr="00611177">
        <w:rPr>
          <w:sz w:val="12"/>
        </w:rPr>
        <w:t>4</w:t>
      </w:r>
      <w:proofErr w:type="gramEnd"/>
      <w:r w:rsidRPr="00611177">
        <w:rPr>
          <w:sz w:val="12"/>
        </w:rPr>
        <w:t xml:space="preserve"> Presumably, a similar story can be told in the case of pains, for if someone says “This is painful!” we never respond by asking: “And why is that a problem?” We take for granted that </w:t>
      </w:r>
      <w:r w:rsidRPr="00611177">
        <w:rPr>
          <w:rStyle w:val="TitleChar"/>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highlight w:val="green"/>
        </w:rPr>
        <w:t xml:space="preserve">pleasure and pain are both </w:t>
      </w:r>
      <w:proofErr w:type="gramStart"/>
      <w:r w:rsidRPr="00611177">
        <w:rPr>
          <w:rStyle w:val="TitleChar"/>
          <w:highlight w:val="green"/>
        </w:rPr>
        <w:t>places</w:t>
      </w:r>
      <w:proofErr w:type="gramEnd"/>
      <w:r w:rsidRPr="00611177">
        <w:rPr>
          <w:rStyle w:val="TitleChar"/>
          <w:highlight w:val="green"/>
        </w:rPr>
        <w:t xml:space="preserve"> where we reach the end </w:t>
      </w:r>
      <w:r w:rsidRPr="00611177">
        <w:rPr>
          <w:rStyle w:val="TitleChar"/>
        </w:rPr>
        <w:t xml:space="preserve">of the line </w:t>
      </w:r>
      <w:r w:rsidRPr="00611177">
        <w:rPr>
          <w:rStyle w:val="TitleChar"/>
          <w:highlight w:val="green"/>
        </w:rPr>
        <w:t>in matters of value</w:t>
      </w:r>
      <w:r w:rsidRPr="00611177">
        <w:rPr>
          <w:sz w:val="12"/>
        </w:rPr>
        <w:t xml:space="preserve">. </w:t>
      </w:r>
      <w:proofErr w:type="gramStart"/>
      <w:r w:rsidRPr="00611177">
        <w:rPr>
          <w:sz w:val="12"/>
        </w:rPr>
        <w:t xml:space="preserve">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w:t>
      </w:r>
      <w:proofErr w:type="spellStart"/>
      <w:r w:rsidRPr="00611177">
        <w:rPr>
          <w:sz w:val="12"/>
        </w:rPr>
        <w:t>asymbolia</w:t>
      </w:r>
      <w:proofErr w:type="spellEnd"/>
      <w:r w:rsidRPr="00611177">
        <w:rPr>
          <w:sz w:val="12"/>
        </w:rPr>
        <w:t xml:space="preserve">, masochism, and practices such as wiggling a loose tooth render it implausible that pain is intrinsically </w:t>
      </w:r>
      <w:proofErr w:type="spellStart"/>
      <w:r w:rsidRPr="00611177">
        <w:rPr>
          <w:sz w:val="12"/>
        </w:rPr>
        <w:t>disvaluable</w:t>
      </w:r>
      <w:proofErr w:type="spellEnd"/>
      <w:r w:rsidRPr="00611177">
        <w:rPr>
          <w:sz w:val="12"/>
        </w:rPr>
        <w:t>.</w:t>
      </w:r>
      <w:proofErr w:type="gramEnd"/>
      <w:r w:rsidRPr="00611177">
        <w:rPr>
          <w:sz w:val="12"/>
        </w:rPr>
        <w:t xml:space="preserv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w:t>
      </w:r>
      <w:proofErr w:type="gramStart"/>
      <w:r w:rsidRPr="00611177">
        <w:rPr>
          <w:sz w:val="12"/>
        </w:rPr>
        <w:t>,</w:t>
      </w:r>
      <w:proofErr w:type="gramEnd"/>
      <w:r w:rsidRPr="00611177">
        <w:rPr>
          <w:sz w:val="12"/>
        </w:rPr>
        <w:t xml:space="preserve">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w:t>
      </w:r>
      <w:proofErr w:type="gramStart"/>
      <w:r w:rsidRPr="00611177">
        <w:rPr>
          <w:sz w:val="12"/>
        </w:rPr>
        <w:t>master</w:t>
      </w:r>
      <w:proofErr w:type="gramEnd"/>
      <w:r w:rsidRPr="00611177">
        <w:rPr>
          <w:sz w:val="12"/>
        </w:rPr>
        <w:t xml:space="preserve">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w:t>
      </w:r>
      <w:proofErr w:type="gramStart"/>
      <w:r w:rsidRPr="00611177">
        <w:rPr>
          <w:sz w:val="12"/>
        </w:rPr>
        <w:t>As a matter of fact</w:t>
      </w:r>
      <w:proofErr w:type="gramEnd"/>
      <w:r w:rsidRPr="00611177">
        <w:rPr>
          <w:sz w:val="12"/>
        </w:rPr>
        <w:t>, we may be equally vulnerable to outside interference, but as a matter of right, our standings could not be more different. I have legal recourse against anyone who interferes with my freedom; the recourse may not be very effective—</w:t>
      </w:r>
      <w:proofErr w:type="gramStart"/>
      <w:r w:rsidRPr="00611177">
        <w:rPr>
          <w:sz w:val="12"/>
        </w:rPr>
        <w:t>presumably</w:t>
      </w:r>
      <w:proofErr w:type="gramEnd"/>
      <w:r w:rsidRPr="00611177">
        <w:rPr>
          <w:sz w:val="12"/>
        </w:rPr>
        <w:t xml:space="preserve">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w:t>
      </w:r>
      <w:proofErr w:type="gramStart"/>
      <w:r w:rsidRPr="00611177">
        <w:rPr>
          <w:sz w:val="12"/>
        </w:rPr>
        <w:t>is essentially linked</w:t>
      </w:r>
      <w:proofErr w:type="gramEnd"/>
      <w:r w:rsidRPr="00611177">
        <w:rPr>
          <w:sz w:val="12"/>
        </w:rPr>
        <w:t xml:space="preserve"> to a person’s having full legal standing. More speciﬁcally, he is correct in holding that the importance of rights is not exhausted by their contribution to the level of protection that an individual enjoys, as it must be on an instrumental view like </w:t>
      </w:r>
      <w:proofErr w:type="gramStart"/>
      <w:r w:rsidRPr="00611177">
        <w:rPr>
          <w:sz w:val="12"/>
        </w:rPr>
        <w:t>Pettit’s</w:t>
      </w:r>
      <w:proofErr w:type="gramEnd"/>
      <w:r w:rsidRPr="00611177">
        <w:rPr>
          <w:sz w:val="12"/>
        </w:rPr>
        <w:t xml:space="preserve">. Although it does matter that rights </w:t>
      </w:r>
      <w:proofErr w:type="gramStart"/>
      <w:r w:rsidRPr="00611177">
        <w:rPr>
          <w:sz w:val="12"/>
        </w:rPr>
        <w:t>be enforced</w:t>
      </w:r>
      <w:proofErr w:type="gramEnd"/>
      <w:r w:rsidRPr="00611177">
        <w:rPr>
          <w:sz w:val="12"/>
        </w:rPr>
        <w:t xml:space="preserve">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w:t>
      </w:r>
      <w:proofErr w:type="gramStart"/>
      <w:r w:rsidRPr="00611177">
        <w:rPr>
          <w:sz w:val="12"/>
        </w:rPr>
        <w:t>being adequately (and reliably) shielded</w:t>
      </w:r>
      <w:proofErr w:type="gramEnd"/>
      <w:r w:rsidRPr="00611177">
        <w:rPr>
          <w:sz w:val="12"/>
        </w:rPr>
        <w:t xml:space="preserve">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w:t>
      </w:r>
      <w:proofErr w:type="gramStart"/>
      <w:r w:rsidRPr="00611177">
        <w:rPr>
          <w:sz w:val="12"/>
        </w:rPr>
        <w:t>Pettit’s</w:t>
      </w:r>
      <w:proofErr w:type="gramEnd"/>
      <w:r w:rsidRPr="00611177">
        <w:rPr>
          <w:sz w:val="12"/>
        </w:rPr>
        <w:t xml:space="preserve">.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w:t>
      </w:r>
      <w:proofErr w:type="gramStart"/>
      <w:r w:rsidRPr="00611177">
        <w:rPr>
          <w:sz w:val="12"/>
        </w:rPr>
        <w:t>Pettit’s</w:t>
      </w:r>
      <w:proofErr w:type="gramEnd"/>
      <w:r w:rsidRPr="00611177">
        <w:rPr>
          <w:sz w:val="12"/>
        </w:rPr>
        <w:t>. On any other view—and certainly that includes most views recently defended by philosophers—the notion of legal standing will outstrip the power relations that ground Pettit’s theory.</w:t>
      </w:r>
    </w:p>
    <w:p w:rsidR="00CD41BA" w:rsidRPr="00EC75BB" w:rsidRDefault="00CD41BA" w:rsidP="00CD41BA">
      <w:pPr>
        <w:pStyle w:val="Heading4"/>
        <w:rPr>
          <w:rFonts w:cs="Calibri"/>
        </w:rPr>
      </w:pPr>
      <w:r>
        <w:rPr>
          <w:rFonts w:cs="Calibri"/>
        </w:rPr>
        <w:t xml:space="preserve">4] </w:t>
      </w:r>
      <w:r w:rsidRPr="00EC75BB">
        <w:rPr>
          <w:rFonts w:cs="Calibri"/>
        </w:rPr>
        <w:t xml:space="preserve">Extinction is a distinct phenomenon that requires prior consideration </w:t>
      </w:r>
    </w:p>
    <w:p w:rsidR="00CD41BA" w:rsidRPr="00EC75BB" w:rsidRDefault="00CD41BA" w:rsidP="00CD41BA">
      <w:pPr>
        <w:rPr>
          <w:rFonts w:cs="Calibri"/>
        </w:rPr>
      </w:pPr>
      <w:proofErr w:type="gramStart"/>
      <w:r w:rsidRPr="00EC75BB">
        <w:rPr>
          <w:rFonts w:cs="Calibri"/>
          <w:b/>
          <w:bCs/>
          <w:sz w:val="26"/>
        </w:rPr>
        <w:t>Burke et al 16</w:t>
      </w:r>
      <w:r w:rsidRPr="00EC75BB">
        <w:rPr>
          <w:rFonts w:cs="Calibri"/>
        </w:rPr>
        <w:t xml:space="preserve"> Associate Professor of International and Political Studies @ UNSW, Australia, 2016 (Anthony, Stefanie </w:t>
      </w:r>
      <w:proofErr w:type="spellStart"/>
      <w:r w:rsidRPr="00EC75BB">
        <w:rPr>
          <w:rFonts w:cs="Calibri"/>
        </w:rPr>
        <w:t>Fishel</w:t>
      </w:r>
      <w:proofErr w:type="spellEnd"/>
      <w:r w:rsidRPr="00EC75BB">
        <w:rPr>
          <w:rFonts w:cs="Calibri"/>
        </w:rPr>
        <w:t xml:space="preserve"> is Assistant Professor, Department of Gender and Race Studies at the University of Alabama, Audra Mitchell is CIGI Chair in Global Governance and Ethics at the </w:t>
      </w:r>
      <w:proofErr w:type="spellStart"/>
      <w:r w:rsidRPr="00EC75BB">
        <w:rPr>
          <w:rFonts w:cs="Calibri"/>
        </w:rPr>
        <w:t>Balsillie</w:t>
      </w:r>
      <w:proofErr w:type="spellEnd"/>
      <w:r w:rsidRPr="00EC75BB">
        <w:rPr>
          <w:rFonts w:cs="Calibri"/>
        </w:rPr>
        <w:t xml:space="preserve"> School of International Affairs, Simon Dalby is CIGI Chair in the Political Economy of Climate Change at the </w:t>
      </w:r>
      <w:proofErr w:type="spellStart"/>
      <w:r w:rsidRPr="00EC75BB">
        <w:rPr>
          <w:rFonts w:cs="Calibri"/>
        </w:rPr>
        <w:t>Balsillie</w:t>
      </w:r>
      <w:proofErr w:type="spellEnd"/>
      <w:r w:rsidRPr="00EC75BB">
        <w:rPr>
          <w:rFonts w:cs="Calibri"/>
        </w:rPr>
        <w:t xml:space="preserve"> School of International Affairs, and, Daniel J. Levine is Assistant Professor of Political Science at the University of Alabama, “Planet Politics: Manifesto from the End of IR,” Millennium: Journal of International Studies 1–25)</w:t>
      </w:r>
      <w:proofErr w:type="gramEnd"/>
      <w:r w:rsidRPr="00EC75BB">
        <w:rPr>
          <w:rFonts w:cs="Calibri"/>
        </w:rPr>
        <w:t xml:space="preserve"> </w:t>
      </w:r>
    </w:p>
    <w:p w:rsidR="00CD41BA" w:rsidRPr="00EC75BB" w:rsidRDefault="00CD41BA" w:rsidP="00CD41BA">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w:t>
      </w:r>
      <w:proofErr w:type="gramStart"/>
      <w:r w:rsidRPr="00EC75BB">
        <w:rPr>
          <w:rFonts w:cs="Calibri"/>
          <w:szCs w:val="26"/>
        </w:rPr>
        <w:t xml:space="preserve">In late 2014, the Worldwide Fund for Nature reported a startling statistic: according to their global study, 52% of species had gone extinct between 1970 and 2010.60 This is not news: </w:t>
      </w:r>
      <w:r w:rsidRPr="00EC75BB">
        <w:rPr>
          <w:rFonts w:cs="Calibri"/>
          <w:sz w:val="26"/>
          <w:szCs w:val="26"/>
          <w:u w:val="single"/>
        </w:rPr>
        <w:t>for three decades, conservation biologists have been warning of a ‘sixth mass extinction’, which, by definition, 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it could threaten the practical possibility of the survival of earthly life.</w:t>
      </w:r>
      <w:proofErr w:type="gramEnd"/>
      <w:r w:rsidRPr="00EC75BB">
        <w:rPr>
          <w:rFonts w:cs="Calibri"/>
          <w:sz w:val="26"/>
          <w:szCs w:val="26"/>
          <w:u w:val="single"/>
        </w:rPr>
        <w:t xml:space="preserv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proofErr w:type="gramStart"/>
      <w:r w:rsidRPr="00EC75BB">
        <w:rPr>
          <w:rFonts w:cs="Calibri"/>
          <w:b/>
          <w:iCs/>
          <w:sz w:val="26"/>
          <w:szCs w:val="26"/>
          <w:highlight w:val="green"/>
          <w:u w:val="single"/>
          <w:bdr w:val="single" w:sz="8" w:space="0" w:color="auto"/>
        </w:rPr>
        <w:t>phenomena</w:t>
      </w:r>
      <w:proofErr w:type="gramEnd"/>
      <w:r w:rsidRPr="00EC75BB">
        <w:rPr>
          <w:rFonts w:cs="Calibri"/>
          <w:b/>
          <w:iCs/>
          <w:sz w:val="26"/>
          <w:szCs w:val="26"/>
          <w:highlight w:val="green"/>
          <w:u w:val="single"/>
          <w:bdr w:val="single" w:sz="8" w:space="0" w:color="auto"/>
        </w:rPr>
        <w:t xml:space="preserve">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 xml:space="preserve">It </w:t>
      </w:r>
      <w:proofErr w:type="gramStart"/>
      <w:r w:rsidRPr="00EC75BB">
        <w:rPr>
          <w:rFonts w:cs="Calibri"/>
          <w:sz w:val="26"/>
          <w:szCs w:val="26"/>
          <w:u w:val="single"/>
        </w:rPr>
        <w:t>cannot be grasped</w:t>
      </w:r>
      <w:proofErr w:type="gramEnd"/>
      <w:r w:rsidRPr="00EC75BB">
        <w:rPr>
          <w:rFonts w:cs="Calibri"/>
          <w:sz w:val="26"/>
          <w:szCs w:val="26"/>
          <w:u w:val="single"/>
        </w:rPr>
        <w:t xml:space="preserve">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w:t>
      </w:r>
      <w:proofErr w:type="gramStart"/>
      <w:r w:rsidRPr="00EC75BB">
        <w:rPr>
          <w:rFonts w:cs="Calibri"/>
          <w:sz w:val="26"/>
          <w:szCs w:val="26"/>
          <w:highlight w:val="green"/>
          <w:u w:val="single"/>
        </w:rPr>
        <w:t>but</w:t>
      </w:r>
      <w:proofErr w:type="gramEnd"/>
      <w:r w:rsidRPr="00EC75BB">
        <w:rPr>
          <w:rFonts w:cs="Calibri"/>
          <w:sz w:val="26"/>
          <w:szCs w:val="26"/>
          <w:highlight w:val="green"/>
          <w:u w:val="single"/>
        </w:rPr>
        <w:t xml:space="preserve">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rsidR="00CD41BA" w:rsidRPr="00EC75BB" w:rsidRDefault="00CD41BA" w:rsidP="00CD41BA">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w:t>
      </w:r>
      <w:proofErr w:type="gramStart"/>
      <w:r w:rsidRPr="00EC75BB">
        <w:rPr>
          <w:rFonts w:cs="Calibri"/>
          <w:szCs w:val="26"/>
        </w:rPr>
        <w:t>It</w:t>
      </w:r>
      <w:proofErr w:type="gramEnd"/>
      <w:r w:rsidRPr="00EC75BB">
        <w:rPr>
          <w:rFonts w:cs="Calibri"/>
          <w:szCs w:val="26"/>
        </w:rPr>
        <w:t xml:space="preserve">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w:t>
      </w:r>
      <w:proofErr w:type="spellStart"/>
      <w:r w:rsidRPr="00EC75BB">
        <w:rPr>
          <w:rFonts w:cs="Calibri"/>
          <w:sz w:val="26"/>
          <w:szCs w:val="26"/>
          <w:u w:val="single"/>
        </w:rPr>
        <w:t>omnicide</w:t>
      </w:r>
      <w:proofErr w:type="spellEnd"/>
      <w:r w:rsidRPr="00EC75BB">
        <w:rPr>
          <w:rFonts w:cs="Calibri"/>
          <w:sz w:val="26"/>
          <w:szCs w:val="26"/>
          <w:u w:val="single"/>
        </w:rPr>
        <w:t>’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w:t>
      </w:r>
      <w:proofErr w:type="spellStart"/>
      <w:r w:rsidRPr="00EC75BB">
        <w:rPr>
          <w:rFonts w:cs="Calibri"/>
          <w:szCs w:val="26"/>
        </w:rPr>
        <w:t>biopolitical</w:t>
      </w:r>
      <w:proofErr w:type="spellEnd"/>
      <w:r w:rsidRPr="00EC75BB">
        <w:rPr>
          <w:rFonts w:cs="Calibri"/>
          <w:szCs w:val="26"/>
        </w:rPr>
        <w:t xml:space="preserve">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 xml:space="preserve">fails to </w:t>
      </w:r>
      <w:proofErr w:type="spellStart"/>
      <w:r w:rsidRPr="00EC75BB">
        <w:rPr>
          <w:rFonts w:cs="Calibri"/>
          <w:sz w:val="26"/>
          <w:szCs w:val="26"/>
          <w:highlight w:val="green"/>
          <w:u w:val="single"/>
        </w:rPr>
        <w:t>recognise</w:t>
      </w:r>
      <w:proofErr w:type="spellEnd"/>
      <w:r w:rsidRPr="00EC75BB">
        <w:rPr>
          <w:rFonts w:cs="Calibri"/>
          <w:sz w:val="26"/>
          <w:szCs w:val="26"/>
          <w:highlight w:val="green"/>
          <w:u w:val="single"/>
        </w:rPr>
        <w:t xml:space="preserv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rsidR="00CD41BA" w:rsidRPr="00EC75BB" w:rsidRDefault="00CD41BA" w:rsidP="00CD41BA">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w:t>
      </w:r>
      <w:proofErr w:type="spellStart"/>
      <w:r w:rsidRPr="00EC75BB">
        <w:rPr>
          <w:rFonts w:cs="Calibri"/>
        </w:rPr>
        <w:t>homogenising</w:t>
      </w:r>
      <w:proofErr w:type="spellEnd"/>
      <w:r w:rsidRPr="00EC75BB">
        <w:rPr>
          <w:rFonts w:cs="Calibri"/>
        </w:rPr>
        <w:t xml:space="preserve">,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w:t>
      </w:r>
      <w:proofErr w:type="spellStart"/>
      <w:r w:rsidRPr="00EC75BB">
        <w:rPr>
          <w:rFonts w:cs="Calibri"/>
        </w:rPr>
        <w:t>mobilise</w:t>
      </w:r>
      <w:proofErr w:type="spellEnd"/>
      <w:r w:rsidRPr="00EC75BB">
        <w:rPr>
          <w:rFonts w:cs="Calibri"/>
        </w:rPr>
        <w:t xml:space="preserve"> multiple worldviews and lifeways – including those emerging from indigenous and </w:t>
      </w:r>
      <w:proofErr w:type="spellStart"/>
      <w:r w:rsidRPr="00EC75BB">
        <w:rPr>
          <w:rFonts w:cs="Calibri"/>
        </w:rPr>
        <w:t>marginalised</w:t>
      </w:r>
      <w:proofErr w:type="spellEnd"/>
      <w:r w:rsidRPr="00EC75BB">
        <w:rPr>
          <w:rFonts w:cs="Calibri"/>
        </w:rPr>
        <w:t xml:space="preserve"> cosmologies. Above all, </w:t>
      </w:r>
      <w:r w:rsidRPr="00EC75BB">
        <w:rPr>
          <w:rFonts w:cs="Calibri"/>
          <w:u w:val="single"/>
        </w:rPr>
        <w:t xml:space="preserve">it is crucial and urgent to </w:t>
      </w:r>
      <w:proofErr w:type="spellStart"/>
      <w:r w:rsidRPr="00EC75BB">
        <w:rPr>
          <w:rFonts w:cs="Calibri"/>
          <w:u w:val="single"/>
        </w:rPr>
        <w:t>realise</w:t>
      </w:r>
      <w:proofErr w:type="spellEnd"/>
      <w:r w:rsidRPr="00EC75BB">
        <w:rPr>
          <w:rFonts w:cs="Calibri"/>
          <w:u w:val="single"/>
        </w:rPr>
        <w:t xml:space="preserv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 xml:space="preserve">Instead, it is about staking a claim as to the goodness of life itself. If it does not fit within the existing parameters of global ethics, then </w:t>
      </w:r>
      <w:proofErr w:type="gramStart"/>
      <w:r w:rsidRPr="00EC75BB">
        <w:rPr>
          <w:rFonts w:cs="Calibri"/>
          <w:u w:val="single"/>
        </w:rPr>
        <w:t>it is these boundaries that</w:t>
      </w:r>
      <w:proofErr w:type="gramEnd"/>
      <w:r w:rsidRPr="00EC75BB">
        <w:rPr>
          <w:rFonts w:cs="Calibri"/>
          <w:u w:val="single"/>
        </w:rPr>
        <w:t xml:space="preserve"> need to change</w:t>
      </w:r>
      <w:r w:rsidRPr="00EC75BB">
        <w:rPr>
          <w:rFonts w:cs="Calibri"/>
        </w:rPr>
        <w:t>.</w:t>
      </w:r>
    </w:p>
    <w:p w:rsidR="00CD41BA" w:rsidRPr="00EC75BB" w:rsidRDefault="00CD41BA" w:rsidP="00CD41BA">
      <w:pPr>
        <w:rPr>
          <w:rFonts w:cs="Calibri"/>
          <w:szCs w:val="16"/>
        </w:rPr>
      </w:pPr>
      <w:r w:rsidRPr="00EC75BB">
        <w:rPr>
          <w:rFonts w:cs="Calibri"/>
          <w:szCs w:val="16"/>
        </w:rPr>
        <w:t xml:space="preserve">9. An Earth-worldly politics. Humans are worldly – that is, we are fundamentally </w:t>
      </w:r>
      <w:proofErr w:type="spellStart"/>
      <w:r w:rsidRPr="00EC75BB">
        <w:rPr>
          <w:rFonts w:cs="Calibri"/>
          <w:szCs w:val="16"/>
        </w:rPr>
        <w:t>worldforming</w:t>
      </w:r>
      <w:proofErr w:type="spellEnd"/>
      <w:r w:rsidRPr="00EC75BB">
        <w:rPr>
          <w:rFonts w:cs="Calibri"/>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proofErr w:type="gramStart"/>
      <w:r w:rsidRPr="00EC75BB">
        <w:rPr>
          <w:rFonts w:cs="Calibri"/>
          <w:szCs w:val="16"/>
        </w:rPr>
        <w:t>instrumentalised</w:t>
      </w:r>
      <w:proofErr w:type="spellEnd"/>
      <w:proofErr w:type="gramEnd"/>
      <w:r w:rsidRPr="00EC75BB">
        <w:rPr>
          <w:rFonts w:cs="Calibri"/>
          <w:szCs w:val="16"/>
        </w:rPr>
        <w:t xml:space="preserve"> and englobed.65 Rather, it is a complex of worlds that we share, co-constitute, create, destroy and inhabit with countless other life forms and beings.</w:t>
      </w:r>
    </w:p>
    <w:p w:rsidR="00CD41BA" w:rsidRPr="00EC75BB" w:rsidRDefault="00CD41BA" w:rsidP="00CD41BA">
      <w:pPr>
        <w:rPr>
          <w:rFonts w:cs="Calibri"/>
          <w:u w:val="single"/>
        </w:rPr>
      </w:pPr>
      <w:r w:rsidRPr="00EC75BB">
        <w:rPr>
          <w:rFonts w:cs="Calibri"/>
        </w:rPr>
        <w:t xml:space="preserve">The formation of the Anthropocene reflects a particular type of </w:t>
      </w:r>
      <w:proofErr w:type="spellStart"/>
      <w:r w:rsidRPr="00EC75BB">
        <w:rPr>
          <w:rFonts w:cs="Calibri"/>
        </w:rPr>
        <w:t>worlding</w:t>
      </w:r>
      <w:proofErr w:type="spellEnd"/>
      <w:r w:rsidRPr="00EC75BB">
        <w:rPr>
          <w:rFonts w:cs="Calibri"/>
        </w:rPr>
        <w:t xml:space="preserve">,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t>
      </w:r>
      <w:proofErr w:type="spellStart"/>
      <w:r w:rsidRPr="00EC75BB">
        <w:rPr>
          <w:rFonts w:cs="Calibri"/>
        </w:rPr>
        <w:t>worlding</w:t>
      </w:r>
      <w:proofErr w:type="spellEnd"/>
      <w:r w:rsidRPr="00EC75BB">
        <w:rPr>
          <w:rFonts w:cs="Calibri"/>
        </w:rPr>
        <w:t xml:space="preserve"> so far to one extreme that it has become almost entirely detached from the conditions of the Earth. Planet Politics calls, instead, for a mode of </w:t>
      </w:r>
      <w:proofErr w:type="spellStart"/>
      <w:r w:rsidRPr="00EC75BB">
        <w:rPr>
          <w:rFonts w:cs="Calibri"/>
        </w:rPr>
        <w:t>worlding</w:t>
      </w:r>
      <w:proofErr w:type="spellEnd"/>
      <w:r w:rsidRPr="00EC75BB">
        <w:rPr>
          <w:rFonts w:cs="Calibri"/>
        </w:rPr>
        <w:t xml:space="preserve"> that is responsive to, and grounded in, the Earth. One of these ways of being Earth-worldly is to embrace the condition of </w:t>
      </w:r>
      <w:proofErr w:type="gramStart"/>
      <w:r w:rsidRPr="00EC75BB">
        <w:rPr>
          <w:rFonts w:cs="Calibri"/>
        </w:rPr>
        <w:t>being entangled</w:t>
      </w:r>
      <w:proofErr w:type="gramEnd"/>
      <w:r w:rsidRPr="00EC75BB">
        <w:rPr>
          <w:rFonts w:cs="Calibri"/>
        </w:rPr>
        <w:t xml:space="preserve">. We can interpret this term in the way that Heidegger66 did, as the condition of </w:t>
      </w:r>
      <w:proofErr w:type="gramStart"/>
      <w:r w:rsidRPr="00EC75BB">
        <w:rPr>
          <w:rFonts w:cs="Calibri"/>
        </w:rPr>
        <w:t>being mired</w:t>
      </w:r>
      <w:proofErr w:type="gramEnd"/>
      <w:r w:rsidRPr="00EC75BB">
        <w:rPr>
          <w:rFonts w:cs="Calibri"/>
        </w:rPr>
        <w:t xml:space="preserve"> in everyday human concerns, worries, and anxiety, to prolong existence. </w:t>
      </w:r>
      <w:proofErr w:type="gramStart"/>
      <w:r w:rsidRPr="00EC75BB">
        <w:rPr>
          <w:rFonts w:cs="Calibri"/>
        </w:rPr>
        <w:t>But</w:t>
      </w:r>
      <w:proofErr w:type="gramEnd"/>
      <w:r w:rsidRPr="00EC75BB">
        <w:rPr>
          <w:rFonts w:cs="Calibri"/>
        </w:rPr>
        <w:t xml:space="preserve">,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rsidR="00CD41BA" w:rsidRPr="00EC75BB" w:rsidRDefault="00CD41BA" w:rsidP="00CD41BA">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w:t>
      </w:r>
      <w:proofErr w:type="gramStart"/>
      <w:r w:rsidRPr="00EC75BB">
        <w:rPr>
          <w:rFonts w:cs="Calibri"/>
          <w:sz w:val="26"/>
          <w:szCs w:val="26"/>
          <w:u w:val="single"/>
        </w:rPr>
        <w:t xml:space="preserve">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and, of course, destroyed</w:t>
      </w:r>
      <w:proofErr w:type="gramEnd"/>
      <w:r w:rsidRPr="00EC75BB">
        <w:rPr>
          <w:rFonts w:cs="Calibri"/>
          <w:sz w:val="26"/>
          <w:szCs w:val="26"/>
          <w:u w:val="single"/>
        </w:rPr>
        <w:t xml:space="preserve">.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rsidR="00CD41BA" w:rsidRDefault="00CD41BA" w:rsidP="00CD41BA">
      <w:pPr>
        <w:pStyle w:val="Heading4"/>
      </w:pPr>
      <w:r>
        <w:t xml:space="preserve">5] No </w:t>
      </w:r>
      <w:r w:rsidRPr="00192D33">
        <w:rPr>
          <w:u w:val="single"/>
        </w:rPr>
        <w:t>intent-foresight</w:t>
      </w:r>
      <w:r>
        <w:t xml:space="preserve"> distinction for states.</w:t>
      </w:r>
    </w:p>
    <w:p w:rsidR="00CD41BA" w:rsidRPr="00152744" w:rsidRDefault="00CD41BA" w:rsidP="00CD41BA">
      <w:pPr>
        <w:rPr>
          <w:rStyle w:val="StyleUnderline"/>
          <w:b/>
          <w:sz w:val="16"/>
        </w:rPr>
      </w:pPr>
      <w:r>
        <w:rPr>
          <w:rStyle w:val="Style13ptBold"/>
        </w:rPr>
        <w:t xml:space="preserve">Enoch 07 </w:t>
      </w:r>
      <w:r w:rsidRPr="003152F9">
        <w:t>Enoch, D</w:t>
      </w:r>
      <w:r>
        <w:t xml:space="preserve"> [</w:t>
      </w:r>
      <w:r w:rsidRPr="00152744">
        <w:t xml:space="preserve">The Faculty of Law, </w:t>
      </w:r>
      <w:proofErr w:type="gramStart"/>
      <w:r w:rsidRPr="00152744">
        <w:t>The</w:t>
      </w:r>
      <w:proofErr w:type="gramEnd"/>
      <w:r w:rsidRPr="00152744">
        <w:t xml:space="preserv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xml:space="preserve">. (2007). INTENDING, FORESEEING, AND THE STATE. Legal Theory, 13(02). </w:t>
      </w:r>
      <w:proofErr w:type="gramStart"/>
      <w:r w:rsidRPr="003152F9">
        <w:t>doi:</w:t>
      </w:r>
      <w:proofErr w:type="gramEnd"/>
      <w:r w:rsidRPr="003152F9">
        <w:t>10.1017/s1352325207070048</w:t>
      </w:r>
      <w:r>
        <w:t xml:space="preserve"> </w:t>
      </w:r>
      <w:r w:rsidRPr="00152744">
        <w:t>https://www.cambridge.org/core/journals/legal-theory/article/intending-foreseeing-and-the-state/76B18896B94D5490ED0512D8E8DC54B2</w:t>
      </w:r>
    </w:p>
    <w:p w:rsidR="00CD41BA" w:rsidRPr="006754BB" w:rsidRDefault="00CD41BA" w:rsidP="00CD41BA">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w:t>
      </w:r>
      <w:proofErr w:type="gramStart"/>
      <w:r>
        <w:t>at</w:t>
      </w:r>
      <w:proofErr w:type="gramEnd"/>
      <w:r>
        <w:t xml:space="preserve">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w:t>
      </w:r>
      <w:proofErr w:type="gramStart"/>
      <w:r>
        <w:t>can be done</w:t>
      </w:r>
      <w:proofErr w:type="gramEnd"/>
      <w:r>
        <w:t xml:space="preserve"> directly in terms of reasons. 43. This may be true of what Anderson and </w:t>
      </w:r>
      <w:proofErr w:type="spellStart"/>
      <w:r>
        <w:t>Pildes</w:t>
      </w:r>
      <w:proofErr w:type="spellEnd"/>
      <w:r>
        <w:t xml:space="preserve"> have in mind when they </w:t>
      </w:r>
      <w:proofErr w:type="gramStart"/>
      <w:r>
        <w:t>say that</w:t>
      </w:r>
      <w:proofErr w:type="gramEnd"/>
      <w:r>
        <w:t xml:space="preserve"> “expressive norms regulate actions by regulating the acceptable justifications for doing them”; id. </w:t>
      </w:r>
      <w:proofErr w:type="gramStart"/>
      <w:r>
        <w:t>at</w:t>
      </w:r>
      <w:proofErr w:type="gramEnd"/>
      <w:r>
        <w:t xml:space="preserve">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w:t>
      </w:r>
      <w:proofErr w:type="gramStart"/>
      <w:r>
        <w:t>to (roughly) settle</w:t>
      </w:r>
      <w:proofErr w:type="gramEnd"/>
      <w:r>
        <w:t xml:space="preserv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w:t>
      </w:r>
      <w:proofErr w:type="gramStart"/>
      <w:r>
        <w:t xml:space="preserve">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w:t>
      </w:r>
      <w:proofErr w:type="gramEnd"/>
      <w:r w:rsidRPr="00470C63">
        <w:rPr>
          <w:rStyle w:val="StyleUnderline"/>
        </w:rPr>
        <w:t xml:space="preserve">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proofErr w:type="gramStart"/>
      <w:r>
        <w:t>Or</w:t>
      </w:r>
      <w:proofErr w:type="gramEnd"/>
      <w:r>
        <w:t xml:space="preserve">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w:t>
      </w:r>
      <w:proofErr w:type="gramStart"/>
      <w:r>
        <w:t>But</w:t>
      </w:r>
      <w:proofErr w:type="gramEnd"/>
      <w:r>
        <w:t xml:space="preserve">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rsidR="00CD41BA" w:rsidRDefault="00CD41BA" w:rsidP="00CD41BA">
      <w:pPr>
        <w:rPr>
          <w:sz w:val="14"/>
          <w:szCs w:val="26"/>
        </w:rPr>
      </w:pPr>
    </w:p>
    <w:p w:rsidR="00CD41BA" w:rsidRPr="00361031" w:rsidRDefault="00CD41BA" w:rsidP="00CD41BA">
      <w:pPr>
        <w:pStyle w:val="Heading4"/>
        <w:rPr>
          <w:rFonts w:cs="Calibri"/>
          <w:color w:val="000000" w:themeColor="text1"/>
        </w:rPr>
      </w:pPr>
      <w:r>
        <w:rPr>
          <w:rFonts w:cs="Calibri"/>
          <w:color w:val="000000" w:themeColor="text1"/>
        </w:rPr>
        <w:t>6</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w:t>
      </w:r>
      <w:proofErr w:type="gramStart"/>
      <w:r w:rsidRPr="00361031">
        <w:rPr>
          <w:rFonts w:cs="Calibri"/>
          <w:color w:val="000000" w:themeColor="text1"/>
        </w:rPr>
        <w:t>first which</w:t>
      </w:r>
      <w:proofErr w:type="gramEnd"/>
      <w:r w:rsidRPr="00361031">
        <w:rPr>
          <w:rFonts w:cs="Calibri"/>
          <w:color w:val="000000" w:themeColor="text1"/>
        </w:rPr>
        <w:t xml:space="preserve"> is the most intuitive. </w:t>
      </w:r>
    </w:p>
    <w:p w:rsidR="00CD41BA" w:rsidRPr="00713E06" w:rsidRDefault="00CD41BA" w:rsidP="00CD41BA">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rsidR="00CD41BA" w:rsidRDefault="00CD41BA" w:rsidP="00CD41BA">
      <w:pPr>
        <w:pStyle w:val="Heading4"/>
      </w:pPr>
      <w:r>
        <w:t xml:space="preserve">7] </w:t>
      </w:r>
      <w:proofErr w:type="spellStart"/>
      <w:r w:rsidRPr="002F1F75">
        <w:t>Calc</w:t>
      </w:r>
      <w:proofErr w:type="spellEnd"/>
      <w:r w:rsidRPr="002F1F75">
        <w:t xml:space="preserve">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 xml:space="preserve">they are NIBs that create a 2:1 skew where I have to answer them to access offense while they only have to win one </w:t>
      </w:r>
    </w:p>
    <w:p w:rsidR="00CD41BA" w:rsidRPr="0056695D" w:rsidRDefault="00CD41BA" w:rsidP="00CD41BA">
      <w:pPr>
        <w:pStyle w:val="Heading4"/>
        <w:spacing w:line="276" w:lineRule="auto"/>
        <w:rPr>
          <w:rFonts w:asciiTheme="minorHAnsi" w:hAnsiTheme="minorHAnsi" w:cstheme="minorHAnsi"/>
        </w:rPr>
      </w:pPr>
      <w:r>
        <w:rPr>
          <w:rFonts w:asciiTheme="minorHAnsi" w:hAnsiTheme="minorHAnsi" w:cstheme="minorHAnsi"/>
        </w:rPr>
        <w:t xml:space="preserve">8] </w:t>
      </w:r>
      <w:r w:rsidRPr="0056695D">
        <w:rPr>
          <w:rFonts w:asciiTheme="minorHAnsi" w:hAnsiTheme="minorHAnsi" w:cstheme="minorHAnsi"/>
        </w:rPr>
        <w:t xml:space="preserve">Err </w:t>
      </w:r>
      <w:r>
        <w:rPr>
          <w:rFonts w:asciiTheme="minorHAnsi" w:hAnsiTheme="minorHAnsi" w:cstheme="minorHAnsi"/>
        </w:rPr>
        <w:t>affirmative</w:t>
      </w:r>
      <w:r w:rsidRPr="0056695D">
        <w:rPr>
          <w:rFonts w:asciiTheme="minorHAnsi" w:hAnsiTheme="minorHAnsi" w:cstheme="minorHAnsi"/>
        </w:rPr>
        <w:t xml:space="preserve">, because of innate </w:t>
      </w:r>
      <w:r w:rsidRPr="0056695D">
        <w:rPr>
          <w:rFonts w:asciiTheme="minorHAnsi" w:hAnsiTheme="minorHAnsi" w:cstheme="minorHAnsi"/>
          <w:u w:val="single"/>
        </w:rPr>
        <w:t>cognitive biases</w:t>
      </w:r>
      <w:r w:rsidRPr="0056695D">
        <w:rPr>
          <w:rFonts w:asciiTheme="minorHAnsi" w:hAnsiTheme="minorHAnsi" w:cstheme="minorHAnsi"/>
        </w:rPr>
        <w:t xml:space="preserve"> </w:t>
      </w:r>
    </w:p>
    <w:p w:rsidR="00CD41BA" w:rsidRPr="0056695D" w:rsidRDefault="00CD41BA" w:rsidP="00CD41BA">
      <w:pPr>
        <w:spacing w:line="276" w:lineRule="auto"/>
        <w:rPr>
          <w:rFonts w:asciiTheme="minorHAnsi" w:hAnsiTheme="minorHAnsi" w:cstheme="minorHAnsi"/>
        </w:rPr>
      </w:pPr>
      <w:r w:rsidRPr="0056695D">
        <w:rPr>
          <w:rStyle w:val="Style13ptBold"/>
          <w:rFonts w:asciiTheme="minorHAnsi" w:hAnsiTheme="minorHAnsi" w:cstheme="minorHAnsi"/>
        </w:rPr>
        <w:t>GPP 17</w:t>
      </w:r>
      <w:r w:rsidRPr="0056695D">
        <w:rPr>
          <w:rFonts w:asciiTheme="minorHAnsi" w:hAnsiTheme="minorHAnsi" w:cstheme="minorHAnsi"/>
        </w:rPr>
        <w:t xml:space="preserve"> (Global Priorities Project, Future of Humanity Institute at the University of Oxford, Ministry for Foreign Affairs of Finland, “Existential Risk: Diplomacy and Governance,” Global Priorities Project, 2017, </w:t>
      </w:r>
      <w:hyperlink r:id="rId34" w:history="1">
        <w:r w:rsidRPr="0056695D">
          <w:rPr>
            <w:rStyle w:val="Hyperlink"/>
            <w:rFonts w:asciiTheme="minorHAnsi" w:hAnsiTheme="minorHAnsi" w:cstheme="minorHAnsi"/>
          </w:rPr>
          <w:t>https://www.fhi.ox.ac.uk/wp-content/uploads/Existential-Risks-2017-01-23.pdf</w:t>
        </w:r>
      </w:hyperlink>
      <w:r w:rsidRPr="0056695D">
        <w:rPr>
          <w:rFonts w:asciiTheme="minorHAnsi" w:hAnsiTheme="minorHAnsi" w:cstheme="minorHAnsi"/>
        </w:rPr>
        <w:t xml:space="preserve">, </w:t>
      </w:r>
    </w:p>
    <w:p w:rsidR="00CD41BA" w:rsidRPr="0056695D" w:rsidRDefault="00CD41BA" w:rsidP="00CD41BA">
      <w:pPr>
        <w:spacing w:line="276" w:lineRule="auto"/>
        <w:rPr>
          <w:rFonts w:asciiTheme="minorHAnsi" w:hAnsiTheme="minorHAnsi" w:cstheme="minorHAnsi"/>
        </w:rPr>
      </w:pPr>
      <w:r w:rsidRPr="0056695D">
        <w:rPr>
          <w:rFonts w:asciiTheme="minorHAnsi" w:hAnsiTheme="minorHAnsi" w:cstheme="minorHAnsi"/>
        </w:rPr>
        <w:t xml:space="preserve"> 1.3.1. Why existential risks are likely to be underinvested in </w:t>
      </w:r>
      <w:proofErr w:type="gramStart"/>
      <w:r w:rsidRPr="0056695D">
        <w:rPr>
          <w:rStyle w:val="StyleUnderline"/>
          <w:rFonts w:asciiTheme="minorHAnsi" w:hAnsiTheme="minorHAnsi" w:cstheme="minorHAnsi"/>
        </w:rPr>
        <w:t>There</w:t>
      </w:r>
      <w:proofErr w:type="gramEnd"/>
      <w:r w:rsidRPr="0056695D">
        <w:rPr>
          <w:rStyle w:val="StyleUnderline"/>
          <w:rFonts w:asciiTheme="minorHAnsi" w:hAnsiTheme="minorHAnsi" w:cstheme="minorHAnsi"/>
        </w:rPr>
        <w:t xml:space="preserve"> are several reasons why existential risk reduction is likely to be underinvested in.</w:t>
      </w:r>
      <w:r w:rsidRPr="0056695D">
        <w:rPr>
          <w:rFonts w:asciiTheme="minorHAnsi" w:hAnsiTheme="minorHAnsi" w:cstheme="minorHAnsi"/>
        </w:rPr>
        <w:t xml:space="preserve"> </w:t>
      </w:r>
      <w:r w:rsidRPr="0056695D">
        <w:rPr>
          <w:rStyle w:val="StyleUnderline"/>
          <w:rFonts w:asciiTheme="minorHAnsi" w:hAnsiTheme="minorHAnsi" w:cstheme="minorHAnsi"/>
        </w:rPr>
        <w:t>Firstly, it is a global public good.</w:t>
      </w:r>
      <w:r w:rsidRPr="0056695D">
        <w:rPr>
          <w:rFonts w:asciiTheme="minorHAnsi" w:hAnsiTheme="minorHAnsi" w:cstheme="minorHAnsi"/>
        </w:rPr>
        <w:t xml:space="preserve"> </w:t>
      </w:r>
      <w:r w:rsidRPr="0056695D">
        <w:rPr>
          <w:rStyle w:val="StyleUnderline"/>
          <w:rFonts w:asciiTheme="minorHAnsi" w:hAnsiTheme="minorHAnsi" w:cstheme="minorHAnsi"/>
        </w:rPr>
        <w:t>Economic theory predicts that such goods tend to be underprovided.</w:t>
      </w:r>
      <w:r w:rsidRPr="0056695D">
        <w:rPr>
          <w:rFonts w:asciiTheme="minorHAnsi" w:hAnsiTheme="minorHAnsi" w:cstheme="minorHAnsi"/>
        </w:rPr>
        <w:t xml:space="preserve"> </w:t>
      </w:r>
      <w:r w:rsidRPr="0056695D">
        <w:rPr>
          <w:rStyle w:val="StyleUnderline"/>
          <w:rFonts w:asciiTheme="minorHAnsi" w:hAnsiTheme="minorHAnsi" w:cstheme="minorHAnsi"/>
        </w:rPr>
        <w:t xml:space="preserve">The benefits of existential risk reduction </w:t>
      </w:r>
      <w:proofErr w:type="gramStart"/>
      <w:r w:rsidRPr="0056695D">
        <w:rPr>
          <w:rStyle w:val="StyleUnderline"/>
          <w:rFonts w:asciiTheme="minorHAnsi" w:hAnsiTheme="minorHAnsi" w:cstheme="minorHAnsi"/>
        </w:rPr>
        <w:t>are widely and indivisibly dispersed</w:t>
      </w:r>
      <w:proofErr w:type="gramEnd"/>
      <w:r w:rsidRPr="0056695D">
        <w:rPr>
          <w:rStyle w:val="StyleUnderline"/>
          <w:rFonts w:asciiTheme="minorHAnsi" w:hAnsiTheme="minorHAnsi" w:cstheme="minorHAnsi"/>
        </w:rPr>
        <w:t xml:space="preserve"> around the globe from the countries responsible for taking action.</w:t>
      </w:r>
      <w:r w:rsidRPr="0056695D">
        <w:rPr>
          <w:rFonts w:asciiTheme="minorHAnsi" w:hAnsiTheme="minorHAnsi" w:cstheme="minorHAnsi"/>
        </w:rPr>
        <w:t xml:space="preserve"> Consequently, a </w:t>
      </w:r>
      <w:proofErr w:type="gramStart"/>
      <w:r w:rsidRPr="0056695D">
        <w:rPr>
          <w:rFonts w:asciiTheme="minorHAnsi" w:hAnsiTheme="minorHAnsi" w:cstheme="minorHAnsi"/>
        </w:rPr>
        <w:t>country which reduces existential</w:t>
      </w:r>
      <w:proofErr w:type="gramEnd"/>
      <w:r w:rsidRPr="0056695D">
        <w:rPr>
          <w:rFonts w:asciiTheme="minorHAnsi" w:hAnsiTheme="minorHAnsi" w:cstheme="minorHAnsi"/>
        </w:rPr>
        <w:t xml:space="preserve"> risk gains only a small portion of the benefits but bears the full brunt of the costs. Countries thus have strong incentives to free ride, receiving the benefits of risk reduction without contributing. As a result, too few do what is in the common interest. </w:t>
      </w:r>
      <w:r w:rsidRPr="0056695D">
        <w:rPr>
          <w:rStyle w:val="StyleUnderline"/>
          <w:rFonts w:asciiTheme="minorHAnsi" w:hAnsiTheme="minorHAnsi" w:cstheme="minorHAnsi"/>
        </w:rPr>
        <w:t>Secondly</w:t>
      </w:r>
      <w:r w:rsidRPr="0056695D">
        <w:rPr>
          <w:rFonts w:asciiTheme="minorHAnsi" w:hAnsiTheme="minorHAnsi" w:cstheme="minorHAnsi"/>
        </w:rPr>
        <w:t xml:space="preserve">, as already suggested above, </w:t>
      </w:r>
      <w:r w:rsidRPr="0056695D">
        <w:rPr>
          <w:rStyle w:val="StyleUnderline"/>
          <w:rFonts w:asciiTheme="minorHAnsi" w:hAnsiTheme="minorHAnsi" w:cstheme="minorHAnsi"/>
        </w:rPr>
        <w:t xml:space="preserve">existential risk reduction is an intergenerational public good: most of the benefits </w:t>
      </w:r>
      <w:proofErr w:type="gramStart"/>
      <w:r w:rsidRPr="0056695D">
        <w:rPr>
          <w:rStyle w:val="StyleUnderline"/>
          <w:rFonts w:asciiTheme="minorHAnsi" w:hAnsiTheme="minorHAnsi" w:cstheme="minorHAnsi"/>
        </w:rPr>
        <w:t>are enjoyed</w:t>
      </w:r>
      <w:proofErr w:type="gramEnd"/>
      <w:r w:rsidRPr="0056695D">
        <w:rPr>
          <w:rStyle w:val="StyleUnderline"/>
          <w:rFonts w:asciiTheme="minorHAnsi" w:hAnsiTheme="minorHAnsi" w:cstheme="minorHAnsi"/>
        </w:rPr>
        <w:t xml:space="preserve"> by future generations who have no say in the political process.</w:t>
      </w:r>
      <w:r w:rsidRPr="0056695D">
        <w:rPr>
          <w:rFonts w:asciiTheme="minorHAnsi" w:hAnsiTheme="minorHAnsi" w:cstheme="minorHAnsi"/>
        </w:rPr>
        <w:t xml:space="preserve"> </w:t>
      </w:r>
      <w:r w:rsidRPr="0056695D">
        <w:rPr>
          <w:rStyle w:val="StyleUnderline"/>
          <w:rFonts w:asciiTheme="minorHAnsi" w:hAnsiTheme="minorHAnsi" w:cstheme="minorHAnsi"/>
        </w:rPr>
        <w:t>For these goods, the problem is temporal free riding: the current generation enjoys the benefits of inaction while future generations bear the costs. Thirdly</w:t>
      </w:r>
      <w:r w:rsidRPr="0056695D">
        <w:rPr>
          <w:rFonts w:asciiTheme="minorHAnsi" w:hAnsiTheme="minorHAnsi" w:cstheme="minorHAnsi"/>
        </w:rPr>
        <w:t xml:space="preserve">, many </w:t>
      </w:r>
      <w:r w:rsidRPr="0056695D">
        <w:rPr>
          <w:rStyle w:val="StyleUnderline"/>
          <w:rFonts w:asciiTheme="minorHAnsi" w:hAnsiTheme="minorHAnsi" w:cstheme="minorHAnsi"/>
        </w:rPr>
        <w:t>existential risks</w:t>
      </w:r>
      <w:r w:rsidRPr="0056695D">
        <w:rPr>
          <w:rFonts w:asciiTheme="minorHAnsi" w:hAnsiTheme="minorHAnsi" w:cstheme="minorHAnsi"/>
        </w:rPr>
        <w:t xml:space="preserve">, such as machine superintelligence, engineered pandemics, and solar geoengineering, </w:t>
      </w:r>
      <w:r w:rsidRPr="0056695D">
        <w:rPr>
          <w:rStyle w:val="StyleUnderline"/>
          <w:rFonts w:asciiTheme="minorHAnsi" w:hAnsiTheme="minorHAnsi" w:cstheme="minorHAnsi"/>
          <w:highlight w:val="green"/>
        </w:rPr>
        <w:t>p</w:t>
      </w:r>
      <w:r w:rsidRPr="0056695D">
        <w:rPr>
          <w:rStyle w:val="StyleUnderline"/>
          <w:rFonts w:asciiTheme="minorHAnsi" w:hAnsiTheme="minorHAnsi" w:cstheme="minorHAnsi"/>
        </w:rPr>
        <w:t>ose an unprecedented and uncertain future threat.</w:t>
      </w:r>
      <w:r w:rsidRPr="0056695D">
        <w:rPr>
          <w:rFonts w:asciiTheme="minorHAnsi" w:hAnsiTheme="minorHAnsi" w:cstheme="minorHAnsi"/>
        </w:rPr>
        <w:t xml:space="preserve"> Consequently, it is hard to develop a satisfactory governance regime for them: there are few existing governance </w:t>
      </w:r>
      <w:proofErr w:type="gramStart"/>
      <w:r w:rsidRPr="0056695D">
        <w:rPr>
          <w:rFonts w:asciiTheme="minorHAnsi" w:hAnsiTheme="minorHAnsi" w:cstheme="minorHAnsi"/>
        </w:rPr>
        <w:t>instruments which</w:t>
      </w:r>
      <w:proofErr w:type="gramEnd"/>
      <w:r w:rsidRPr="0056695D">
        <w:rPr>
          <w:rFonts w:asciiTheme="minorHAnsi" w:hAnsiTheme="minorHAnsi" w:cstheme="minorHAnsi"/>
        </w:rPr>
        <w:t xml:space="preserve"> can be applied to these risks, and it is unclear what shape new instruments should take. In this way, our position with regard to these emerging risks is comparable to the one we faced when nuclear weapons first became available. </w:t>
      </w:r>
      <w:r w:rsidRPr="0056695D">
        <w:rPr>
          <w:rStyle w:val="StyleUnderline"/>
          <w:rFonts w:asciiTheme="minorHAnsi" w:hAnsiTheme="minorHAnsi" w:cstheme="minorHAnsi"/>
          <w:highlight w:val="green"/>
        </w:rPr>
        <w:t>Cognitive biases also lead people to underestimate</w:t>
      </w:r>
      <w:r w:rsidRPr="0056695D">
        <w:rPr>
          <w:rStyle w:val="StyleUnderline"/>
          <w:rFonts w:asciiTheme="minorHAnsi" w:hAnsiTheme="minorHAnsi" w:cstheme="minorHAnsi"/>
        </w:rPr>
        <w:t xml:space="preserve"> existential </w:t>
      </w:r>
      <w:r w:rsidRPr="0056695D">
        <w:rPr>
          <w:rStyle w:val="StyleUnderline"/>
          <w:rFonts w:asciiTheme="minorHAnsi" w:hAnsiTheme="minorHAnsi" w:cstheme="minorHAnsi"/>
          <w:highlight w:val="green"/>
        </w:rPr>
        <w:t>risks</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highlight w:val="green"/>
        </w:rPr>
        <w:t>Since there have not been any catastrophes of this magnitude, these risks are not salient to politicians and the public</w:t>
      </w:r>
      <w:r w:rsidRPr="0056695D">
        <w:rPr>
          <w:rStyle w:val="StyleUnderline"/>
          <w:rFonts w:asciiTheme="minorHAnsi" w:hAnsiTheme="minorHAnsi" w:cstheme="minorHAnsi"/>
        </w:rPr>
        <w:t>.</w:t>
      </w:r>
      <w:r w:rsidRPr="0056695D">
        <w:rPr>
          <w:rFonts w:asciiTheme="minorHAnsi" w:hAnsiTheme="minorHAnsi" w:cstheme="minorHAnsi"/>
        </w:rPr>
        <w:t xml:space="preserve">72 This is an example of the misapplication of the availability heuristic, a mental shortcut which assumes that something is important only if it can be readily recalled. </w:t>
      </w:r>
      <w:r w:rsidRPr="0056695D">
        <w:rPr>
          <w:rStyle w:val="StyleUnderline"/>
          <w:rFonts w:asciiTheme="minorHAnsi" w:hAnsiTheme="minorHAnsi" w:cstheme="minorHAnsi"/>
          <w:highlight w:val="green"/>
        </w:rPr>
        <w:t>Another cognitive bias</w:t>
      </w:r>
      <w:r w:rsidRPr="0056695D">
        <w:rPr>
          <w:rStyle w:val="StyleUnderline"/>
          <w:rFonts w:asciiTheme="minorHAnsi" w:hAnsiTheme="minorHAnsi" w:cstheme="minorHAnsi"/>
        </w:rPr>
        <w:t xml:space="preserve"> affecting perceptions of existential risk </w:t>
      </w:r>
      <w:r w:rsidRPr="0056695D">
        <w:rPr>
          <w:rStyle w:val="StyleUnderline"/>
          <w:rFonts w:asciiTheme="minorHAnsi" w:hAnsiTheme="minorHAnsi" w:cstheme="minorHAnsi"/>
          <w:highlight w:val="green"/>
        </w:rPr>
        <w:t>is scope neglect</w:t>
      </w:r>
      <w:r w:rsidRPr="0056695D">
        <w:rPr>
          <w:rStyle w:val="StyleUnderline"/>
          <w:rFonts w:asciiTheme="minorHAnsi" w:hAnsiTheme="minorHAnsi" w:cstheme="minorHAnsi"/>
        </w:rPr>
        <w:t>.</w:t>
      </w:r>
      <w:r w:rsidRPr="0056695D">
        <w:rPr>
          <w:rFonts w:asciiTheme="minorHAnsi" w:hAnsiTheme="minorHAnsi" w:cstheme="minorHAnsi"/>
        </w:rPr>
        <w:t xml:space="preserve"> In a seminal 1992 study, three groups </w:t>
      </w:r>
      <w:proofErr w:type="gramStart"/>
      <w:r w:rsidRPr="0056695D">
        <w:rPr>
          <w:rFonts w:asciiTheme="minorHAnsi" w:hAnsiTheme="minorHAnsi" w:cstheme="minorHAnsi"/>
        </w:rPr>
        <w:t>were asked</w:t>
      </w:r>
      <w:proofErr w:type="gramEnd"/>
      <w:r w:rsidRPr="0056695D">
        <w:rPr>
          <w:rFonts w:asciiTheme="minorHAnsi" w:hAnsiTheme="minorHAnsi" w:cstheme="minorHAnsi"/>
        </w:rPr>
        <w:t xml:space="preserve"> how much they would be willing to pay to save 2,000, 20,000 or 200,000 birds from drowning in uncovered oil ponds. The groups answered $80, $78, and $88, respectively.73 In this </w:t>
      </w:r>
      <w:proofErr w:type="gramStart"/>
      <w:r w:rsidRPr="0056695D">
        <w:rPr>
          <w:rFonts w:asciiTheme="minorHAnsi" w:hAnsiTheme="minorHAnsi" w:cstheme="minorHAnsi"/>
        </w:rPr>
        <w:t>case,</w:t>
      </w:r>
      <w:proofErr w:type="gramEnd"/>
      <w:r w:rsidRPr="0056695D">
        <w:rPr>
          <w:rFonts w:asciiTheme="minorHAnsi" w:hAnsiTheme="minorHAnsi" w:cstheme="minorHAnsi"/>
        </w:rPr>
        <w:t xml:space="preserve"> the size of the benefits had little effect on the scale of the preferred response. </w:t>
      </w:r>
      <w:r w:rsidRPr="0056695D">
        <w:rPr>
          <w:rStyle w:val="StyleUnderline"/>
          <w:rFonts w:asciiTheme="minorHAnsi" w:hAnsiTheme="minorHAnsi" w:cstheme="minorHAnsi"/>
          <w:highlight w:val="green"/>
        </w:rPr>
        <w:t xml:space="preserve">People </w:t>
      </w:r>
      <w:proofErr w:type="gramStart"/>
      <w:r w:rsidRPr="0056695D">
        <w:rPr>
          <w:rStyle w:val="StyleUnderline"/>
          <w:rFonts w:asciiTheme="minorHAnsi" w:hAnsiTheme="minorHAnsi" w:cstheme="minorHAnsi"/>
          <w:highlight w:val="green"/>
        </w:rPr>
        <w:t>become numbed</w:t>
      </w:r>
      <w:proofErr w:type="gramEnd"/>
      <w:r w:rsidRPr="0056695D">
        <w:rPr>
          <w:rStyle w:val="StyleUnderline"/>
          <w:rFonts w:asciiTheme="minorHAnsi" w:hAnsiTheme="minorHAnsi" w:cstheme="minorHAnsi"/>
          <w:highlight w:val="green"/>
        </w:rPr>
        <w:t xml:space="preserve"> to </w:t>
      </w:r>
      <w:r w:rsidRPr="0056695D">
        <w:rPr>
          <w:rStyle w:val="StyleUnderline"/>
          <w:rFonts w:asciiTheme="minorHAnsi" w:hAnsiTheme="minorHAnsi" w:cstheme="minorHAnsi"/>
        </w:rPr>
        <w:t xml:space="preserve">the effect of </w:t>
      </w:r>
      <w:r w:rsidRPr="0056695D">
        <w:rPr>
          <w:rStyle w:val="StyleUnderline"/>
          <w:rFonts w:asciiTheme="minorHAnsi" w:hAnsiTheme="minorHAnsi" w:cstheme="minorHAnsi"/>
          <w:highlight w:val="green"/>
        </w:rPr>
        <w:t>saving lives when the numbers get too large</w:t>
      </w:r>
      <w:r w:rsidRPr="0056695D">
        <w:rPr>
          <w:rStyle w:val="StyleUnderline"/>
          <w:rFonts w:asciiTheme="minorHAnsi" w:hAnsiTheme="minorHAnsi" w:cstheme="minorHAnsi"/>
        </w:rPr>
        <w:t>.</w:t>
      </w:r>
      <w:r w:rsidRPr="0056695D">
        <w:rPr>
          <w:rFonts w:asciiTheme="minorHAnsi" w:hAnsiTheme="minorHAnsi" w:cstheme="minorHAnsi"/>
        </w:rPr>
        <w:t xml:space="preserve"> </w:t>
      </w:r>
      <w:proofErr w:type="gramStart"/>
      <w:r w:rsidRPr="0056695D">
        <w:rPr>
          <w:rFonts w:asciiTheme="minorHAnsi" w:hAnsiTheme="minorHAnsi" w:cstheme="minorHAnsi"/>
        </w:rPr>
        <w:t>74</w:t>
      </w:r>
      <w:proofErr w:type="gramEnd"/>
      <w:r w:rsidRPr="0056695D">
        <w:rPr>
          <w:rFonts w:asciiTheme="minorHAnsi" w:hAnsiTheme="minorHAnsi" w:cstheme="minorHAnsi"/>
        </w:rPr>
        <w:t xml:space="preserve"> </w:t>
      </w:r>
      <w:r w:rsidRPr="0056695D">
        <w:rPr>
          <w:rStyle w:val="StyleUnderline"/>
          <w:rFonts w:asciiTheme="minorHAnsi" w:hAnsiTheme="minorHAnsi" w:cstheme="minorHAnsi"/>
        </w:rPr>
        <w:t xml:space="preserve">Scope neglect is a </w:t>
      </w:r>
      <w:r w:rsidRPr="0056695D">
        <w:rPr>
          <w:rStyle w:val="StyleUnderline"/>
          <w:rFonts w:asciiTheme="minorHAnsi" w:hAnsiTheme="minorHAnsi" w:cstheme="minorHAnsi"/>
          <w:highlight w:val="green"/>
        </w:rPr>
        <w:t>particularly acute</w:t>
      </w:r>
      <w:r w:rsidRPr="0056695D">
        <w:rPr>
          <w:rStyle w:val="StyleUnderline"/>
          <w:rFonts w:asciiTheme="minorHAnsi" w:hAnsiTheme="minorHAnsi" w:cstheme="minorHAnsi"/>
        </w:rPr>
        <w:t xml:space="preserve"> problem </w:t>
      </w:r>
      <w:r w:rsidRPr="0056695D">
        <w:rPr>
          <w:rStyle w:val="StyleUnderline"/>
          <w:rFonts w:asciiTheme="minorHAnsi" w:hAnsiTheme="minorHAnsi" w:cstheme="minorHAnsi"/>
          <w:highlight w:val="green"/>
        </w:rPr>
        <w:t>for existential risk</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because</w:t>
      </w:r>
      <w:r w:rsidRPr="0056695D">
        <w:rPr>
          <w:rStyle w:val="StyleUnderline"/>
          <w:rFonts w:asciiTheme="minorHAnsi" w:hAnsiTheme="minorHAnsi" w:cstheme="minorHAnsi"/>
        </w:rPr>
        <w:t xml:space="preserve"> the </w:t>
      </w:r>
      <w:r w:rsidRPr="0056695D">
        <w:rPr>
          <w:rStyle w:val="StyleUnderline"/>
          <w:rFonts w:asciiTheme="minorHAnsi" w:hAnsiTheme="minorHAnsi" w:cstheme="minorHAnsi"/>
          <w:highlight w:val="green"/>
        </w:rPr>
        <w:t>numbers</w:t>
      </w:r>
      <w:r w:rsidRPr="0056695D">
        <w:rPr>
          <w:rStyle w:val="StyleUnderline"/>
          <w:rFonts w:asciiTheme="minorHAnsi" w:hAnsiTheme="minorHAnsi" w:cstheme="minorHAnsi"/>
        </w:rPr>
        <w:t xml:space="preserve"> at stake </w:t>
      </w:r>
      <w:r w:rsidRPr="0056695D">
        <w:rPr>
          <w:rStyle w:val="StyleUnderline"/>
          <w:rFonts w:asciiTheme="minorHAnsi" w:hAnsiTheme="minorHAnsi" w:cstheme="minorHAnsi"/>
          <w:highlight w:val="green"/>
        </w:rPr>
        <w:t xml:space="preserve">are </w:t>
      </w:r>
      <w:r w:rsidRPr="0056695D">
        <w:rPr>
          <w:rStyle w:val="StyleUnderline"/>
          <w:rFonts w:asciiTheme="minorHAnsi" w:hAnsiTheme="minorHAnsi" w:cstheme="minorHAnsi"/>
        </w:rPr>
        <w:t xml:space="preserve">so </w:t>
      </w:r>
      <w:r w:rsidRPr="0056695D">
        <w:rPr>
          <w:rStyle w:val="StyleUnderline"/>
          <w:rFonts w:asciiTheme="minorHAnsi" w:hAnsiTheme="minorHAnsi" w:cstheme="minorHAnsi"/>
          <w:highlight w:val="green"/>
        </w:rPr>
        <w:t>large</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rPr>
        <w:t xml:space="preserve">Due to scope neglect, decision-makers are prone to treat existential risks in a similar way to </w:t>
      </w:r>
      <w:proofErr w:type="gramStart"/>
      <w:r w:rsidRPr="0056695D">
        <w:rPr>
          <w:rStyle w:val="StyleUnderline"/>
          <w:rFonts w:asciiTheme="minorHAnsi" w:hAnsiTheme="minorHAnsi" w:cstheme="minorHAnsi"/>
        </w:rPr>
        <w:t>problems which</w:t>
      </w:r>
      <w:proofErr w:type="gramEnd"/>
      <w:r w:rsidRPr="0056695D">
        <w:rPr>
          <w:rStyle w:val="StyleUnderline"/>
          <w:rFonts w:asciiTheme="minorHAnsi" w:hAnsiTheme="minorHAnsi" w:cstheme="minorHAnsi"/>
        </w:rPr>
        <w:t xml:space="preserve"> are less severe by many orders of magnitude.</w:t>
      </w:r>
      <w:r w:rsidRPr="0056695D">
        <w:rPr>
          <w:rFonts w:asciiTheme="minorHAnsi" w:hAnsiTheme="minorHAnsi" w:cstheme="minorHAnsi"/>
        </w:rPr>
        <w:t xml:space="preserve"> </w:t>
      </w:r>
      <w:proofErr w:type="gramStart"/>
      <w:r w:rsidRPr="0056695D">
        <w:rPr>
          <w:rFonts w:asciiTheme="minorHAnsi" w:hAnsiTheme="minorHAnsi" w:cstheme="minorHAnsi"/>
        </w:rPr>
        <w:t>A wide range of other cognitive biases are</w:t>
      </w:r>
      <w:proofErr w:type="gramEnd"/>
      <w:r w:rsidRPr="0056695D">
        <w:rPr>
          <w:rFonts w:asciiTheme="minorHAnsi" w:hAnsiTheme="minorHAnsi" w:cstheme="minorHAnsi"/>
        </w:rPr>
        <w:t xml:space="preserve"> likely to affect the evaluation of existential risks.75</w:t>
      </w:r>
    </w:p>
    <w:p w:rsidR="00CD41BA" w:rsidRPr="0025057A" w:rsidRDefault="00CD41BA" w:rsidP="00CD41BA"/>
    <w:p w:rsidR="00CD41BA" w:rsidRPr="00605973" w:rsidRDefault="00CD41BA" w:rsidP="00CD41BA">
      <w:pPr>
        <w:rPr>
          <w:sz w:val="12"/>
        </w:rPr>
      </w:pP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526E0485"/>
    <w:multiLevelType w:val="hybridMultilevel"/>
    <w:tmpl w:val="96A4BF34"/>
    <w:lvl w:ilvl="0" w:tplc="E43C5C54">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CD41B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437E"/>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11F1"/>
    <w:rsid w:val="0091627E"/>
    <w:rsid w:val="0097032B"/>
    <w:rsid w:val="009D2EAD"/>
    <w:rsid w:val="009D54B2"/>
    <w:rsid w:val="009E1922"/>
    <w:rsid w:val="009F7ED2"/>
    <w:rsid w:val="00A86E78"/>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41BA"/>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7FDE"/>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8CCD9"/>
  <w15:chartTrackingRefBased/>
  <w15:docId w15:val="{6FC9AA5F-91C4-4066-9CE8-1F683AA05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D41BA"/>
    <w:rPr>
      <w:rFonts w:ascii="Calibri" w:hAnsi="Calibri"/>
    </w:rPr>
  </w:style>
  <w:style w:type="paragraph" w:styleId="Heading1">
    <w:name w:val="heading 1"/>
    <w:aliases w:val="Pocket"/>
    <w:basedOn w:val="Normal"/>
    <w:next w:val="Normal"/>
    <w:link w:val="Heading1Char"/>
    <w:qFormat/>
    <w:rsid w:val="00CD41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1"/>
    <w:unhideWhenUsed/>
    <w:qFormat/>
    <w:rsid w:val="00CD41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CD41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CD41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41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41BA"/>
  </w:style>
  <w:style w:type="character" w:customStyle="1" w:styleId="Heading1Char">
    <w:name w:val="Heading 1 Char"/>
    <w:aliases w:val="Pocket Char"/>
    <w:basedOn w:val="DefaultParagraphFont"/>
    <w:link w:val="Heading1"/>
    <w:rsid w:val="00CD41BA"/>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CD41BA"/>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CD41BA"/>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CD41B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CD41B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D41B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CD41BA"/>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CD41BA"/>
    <w:rPr>
      <w:color w:val="auto"/>
      <w:u w:val="none"/>
    </w:rPr>
  </w:style>
  <w:style w:type="character" w:styleId="FollowedHyperlink">
    <w:name w:val="FollowedHyperlink"/>
    <w:basedOn w:val="DefaultParagraphFont"/>
    <w:uiPriority w:val="99"/>
    <w:semiHidden/>
    <w:unhideWhenUsed/>
    <w:rsid w:val="00CD41BA"/>
    <w:rPr>
      <w:color w:val="auto"/>
      <w:u w:val="none"/>
    </w:rPr>
  </w:style>
  <w:style w:type="paragraph" w:customStyle="1" w:styleId="Emphasis1">
    <w:name w:val="Emphasis1"/>
    <w:basedOn w:val="Normal"/>
    <w:link w:val="Emphasis"/>
    <w:autoRedefine/>
    <w:uiPriority w:val="7"/>
    <w:qFormat/>
    <w:rsid w:val="00CD41B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CD41B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CD41BA"/>
    <w:pPr>
      <w:ind w:left="720"/>
      <w:contextualSpacing/>
    </w:pPr>
  </w:style>
  <w:style w:type="paragraph" w:customStyle="1" w:styleId="textbold">
    <w:name w:val="text bold"/>
    <w:basedOn w:val="Normal"/>
    <w:uiPriority w:val="7"/>
    <w:qFormat/>
    <w:rsid w:val="00CD41BA"/>
    <w:pPr>
      <w:pBdr>
        <w:top w:val="single" w:sz="4" w:space="0" w:color="auto"/>
        <w:left w:val="single" w:sz="4" w:space="0" w:color="auto"/>
        <w:bottom w:val="single" w:sz="4" w:space="0" w:color="auto"/>
        <w:right w:val="single" w:sz="4" w:space="0" w:color="auto"/>
      </w:pBdr>
      <w:ind w:left="720"/>
      <w:jc w:val="both"/>
    </w:pPr>
    <w:rPr>
      <w:rFonts w:eastAsiaTheme="minorEastAsia"/>
      <w:b/>
      <w:iCs/>
      <w:szCs w:val="24"/>
      <w:u w:val="single"/>
    </w:rPr>
  </w:style>
  <w:style w:type="character" w:customStyle="1" w:styleId="TitleChar">
    <w:name w:val="Title Char"/>
    <w:basedOn w:val="DefaultParagraphFont"/>
    <w:link w:val="Title"/>
    <w:uiPriority w:val="1"/>
    <w:qFormat/>
    <w:rsid w:val="00CD41BA"/>
    <w:rPr>
      <w:u w:val="single"/>
    </w:rPr>
  </w:style>
  <w:style w:type="paragraph" w:styleId="Title">
    <w:name w:val="Title"/>
    <w:basedOn w:val="Normal"/>
    <w:link w:val="TitleChar"/>
    <w:uiPriority w:val="1"/>
    <w:qFormat/>
    <w:rsid w:val="00CD41BA"/>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CD41BA"/>
    <w:rPr>
      <w:rFonts w:asciiTheme="majorHAnsi" w:eastAsiaTheme="majorEastAsia" w:hAnsiTheme="majorHAnsi" w:cstheme="majorBidi"/>
      <w:spacing w:val="-10"/>
      <w:kern w:val="28"/>
      <w:sz w:val="56"/>
      <w:szCs w:val="56"/>
    </w:rPr>
  </w:style>
  <w:style w:type="paragraph" w:styleId="NoSpacing">
    <w:name w:val="No Spacing"/>
    <w:aliases w:val="Small Text,Card Format,Note Level 21,ClearFormatting,Clear,DDI Tag,Tag Title,No Spacing51,No Spacing11211,No Spacing13,Tag and Ci,No Spacing6,No Spacing7,No Spacing8,Dont u,No Spacing311"/>
    <w:basedOn w:val="Heading1"/>
    <w:autoRedefine/>
    <w:uiPriority w:val="99"/>
    <w:qFormat/>
    <w:rsid w:val="00CD41B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ensys.space/pr" TargetMode="External"/><Relationship Id="rId18" Type="http://schemas.openxmlformats.org/officeDocument/2006/relationships/hyperlink" Target="https://arxiv.org/pdf/1505.03800.pdf" TargetMode="External"/><Relationship Id="rId26" Type="http://schemas.openxmlformats.org/officeDocument/2006/relationships/hyperlink" Target="http://aip.scitation.org/doi/full/10.1063/1.4980833" TargetMode="External"/><Relationship Id="rId3" Type="http://schemas.openxmlformats.org/officeDocument/2006/relationships/styles" Target="styles.xml"/><Relationship Id="rId21" Type="http://schemas.openxmlformats.org/officeDocument/2006/relationships/hyperlink" Target="http://www.caseyhandmer.com/" TargetMode="External"/><Relationship Id="rId34" Type="http://schemas.openxmlformats.org/officeDocument/2006/relationships/hyperlink" Target="https://www.fhi.ox.ac.uk/wp-content/uploads/Existential-Risks-2017-01-23.pdf" TargetMode="External"/><Relationship Id="rId7" Type="http://schemas.openxmlformats.org/officeDocument/2006/relationships/hyperlink" Target="https://www.congress.gov/bill/114th-congress/house-bill/2262/text" TargetMode="External"/><Relationship Id="rId12" Type="http://schemas.openxmlformats.org/officeDocument/2006/relationships/hyperlink" Target="https://www.bbvaopenmind.com/en/science/physics/asteroid-mining-a-new-space-race/" TargetMode="External"/><Relationship Id="rId17" Type="http://schemas.openxmlformats.org/officeDocument/2006/relationships/hyperlink" Target="https://www.newscientist.com/article/mg22630235-100-dust-from-asteroid-mining-spells-danger-for-satellites/" TargetMode="External"/><Relationship Id="rId25" Type="http://schemas.openxmlformats.org/officeDocument/2006/relationships/hyperlink" Target="https://www.orbitaldebris.jsc.nasa.gov/faq.html" TargetMode="External"/><Relationship Id="rId33" Type="http://schemas.openxmlformats.org/officeDocument/2006/relationships/hyperlink" Target="https://www.orfonline.org/research/if-space-is-the-province-of-mankind-who-owns-its-resources-47561/" TargetMode="External"/><Relationship Id="rId2" Type="http://schemas.openxmlformats.org/officeDocument/2006/relationships/numbering" Target="numbering.xml"/><Relationship Id="rId16" Type="http://schemas.openxmlformats.org/officeDocument/2006/relationships/hyperlink" Target="https://www.cnbc.com/2015/05/01/build-the-economy-here-on-earth-by-exploring-space-tyson.html" TargetMode="External"/><Relationship Id="rId20" Type="http://schemas.openxmlformats.org/officeDocument/2006/relationships/hyperlink" Target="https://www.newscientist.com/article/dn27243-rock-grab-from-asteroid-will-aid-human-mission-to-mars" TargetMode="External"/><Relationship Id="rId29" Type="http://schemas.openxmlformats.org/officeDocument/2006/relationships/hyperlink" Target="https://africanews.space/the-effect-of-asteroid-mining-on-mining-activities-in-africa/" TargetMode="External"/><Relationship Id="rId1" Type="http://schemas.openxmlformats.org/officeDocument/2006/relationships/customXml" Target="../customXml/item1.xml"/><Relationship Id="rId6" Type="http://schemas.openxmlformats.org/officeDocument/2006/relationships/hyperlink" Target="https://phys.org/news/2020-04-trump-moon-asteroids.html" TargetMode="External"/><Relationship Id="rId11" Type="http://schemas.openxmlformats.org/officeDocument/2006/relationships/hyperlink" Target="https://www.universetoday.com/20590/moon-for-sale/" TargetMode="External"/><Relationship Id="rId24" Type="http://schemas.openxmlformats.org/officeDocument/2006/relationships/hyperlink" Target="https://www.scientificamerican.com/article/orbital-debris-space-fence/" TargetMode="External"/><Relationship Id="rId32" Type="http://schemas.openxmlformats.org/officeDocument/2006/relationships/hyperlink" Target="https://www.orfonline.org/research/if-space-is-the-province-of-mankind-who-owns-its-resources-47561/" TargetMode="External"/><Relationship Id="rId5" Type="http://schemas.openxmlformats.org/officeDocument/2006/relationships/webSettings" Target="webSettings.xml"/><Relationship Id="rId15" Type="http://schemas.openxmlformats.org/officeDocument/2006/relationships/hyperlink" Target="https://www.transastracorp.com/" TargetMode="External"/><Relationship Id="rId23" Type="http://schemas.openxmlformats.org/officeDocument/2006/relationships/hyperlink" Target="https://www.scientificamerican.com/podcast/episode/the-sneaky-danger-of-space-dust/" TargetMode="External"/><Relationship Id="rId28" Type="http://schemas.openxmlformats.org/officeDocument/2006/relationships/hyperlink" Target="https://www.businessinsider.com/russia-says-space-junk-could-spark-war-2016-1" TargetMode="External"/><Relationship Id="rId36" Type="http://schemas.openxmlformats.org/officeDocument/2006/relationships/theme" Target="theme/theme1.xml"/><Relationship Id="rId10" Type="http://schemas.openxmlformats.org/officeDocument/2006/relationships/hyperlink" Target="https://www.whitehouse.gov/presidential-actions/executive-order-encouraging-international-support-recovery-use-space-resources/" TargetMode="External"/><Relationship Id="rId19" Type="http://schemas.openxmlformats.org/officeDocument/2006/relationships/hyperlink" Target="http://www.nasa.gov/content/what-is-nasa-s-asteroid-redirect-mission/" TargetMode="External"/><Relationship Id="rId31" Type="http://schemas.openxmlformats.org/officeDocument/2006/relationships/hyperlink" Target="https://www.jstor.org/stable/26270538?seq=1" TargetMode="External"/><Relationship Id="rId4" Type="http://schemas.openxmlformats.org/officeDocument/2006/relationships/settings" Target="settings.xml"/><Relationship Id="rId9" Type="http://schemas.openxmlformats.org/officeDocument/2006/relationships/hyperlink" Target="https://phys.org/tags/space/" TargetMode="External"/><Relationship Id="rId14" Type="http://schemas.openxmlformats.org/officeDocument/2006/relationships/hyperlink" Target="https://asteroidminingcorporation.co.uk/" TargetMode="External"/><Relationship Id="rId22" Type="http://schemas.openxmlformats.org/officeDocument/2006/relationships/hyperlink" Target="http://arxiv.org/abs/1505.03800" TargetMode="External"/><Relationship Id="rId27" Type="http://schemas.openxmlformats.org/officeDocument/2006/relationships/hyperlink" Target="https://www.acclimatise.uk.com/2018/05/02/earth-observation-of-increasing-importance-for-climate-change-adaptation/" TargetMode="External"/><Relationship Id="rId30" Type="http://schemas.openxmlformats.org/officeDocument/2006/relationships/hyperlink" Target="https://www.researchgate.net/publication/320740608_Experienced_poverty_and_local_conflict_violence" TargetMode="External"/><Relationship Id="rId35" Type="http://schemas.openxmlformats.org/officeDocument/2006/relationships/fontTable" Target="fontTable.xml"/><Relationship Id="rId8" Type="http://schemas.openxmlformats.org/officeDocument/2006/relationships/hyperlink" Target="https://www.space.com/trump-moon-mining-space-resources-executive-ord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525F1-143E-4C0D-9948-B991DC343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22</Pages>
  <Words>10730</Words>
  <Characters>61165</Characters>
  <Application>Microsoft Office Word</Application>
  <DocSecurity>0</DocSecurity>
  <Lines>509</Lines>
  <Paragraphs>143</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Aff – Space Mining </vt:lpstr>
      <vt:lpstr>        AC – Inherency </vt:lpstr>
      <vt:lpstr>        AC – Debris Advantage </vt:lpstr>
      <vt:lpstr>        AC –Africa Advantage</vt:lpstr>
      <vt:lpstr>        AC – Plan </vt:lpstr>
      <vt:lpstr>        FW</vt:lpstr>
    </vt:vector>
  </TitlesOfParts>
  <Company/>
  <LinksUpToDate>false</LinksUpToDate>
  <CharactersWithSpaces>71752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User</cp:lastModifiedBy>
  <cp:revision>2</cp:revision>
  <dcterms:created xsi:type="dcterms:W3CDTF">2021-12-17T19:46:00Z</dcterms:created>
  <dcterms:modified xsi:type="dcterms:W3CDTF">2021-12-18T15:03:00Z</dcterms:modified>
</cp:coreProperties>
</file>